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DDA" w:rsidRDefault="00555DDA" w:rsidP="00555DDA">
      <w:pPr>
        <w:pStyle w:val="Heading1"/>
      </w:pPr>
      <w:bookmarkStart w:id="0" w:name="_GoBack"/>
      <w:bookmarkEnd w:id="0"/>
      <w:r>
        <w:t xml:space="preserve">Teacher </w:t>
      </w:r>
      <w:proofErr w:type="spellStart"/>
      <w:r>
        <w:t>aff</w:t>
      </w:r>
      <w:proofErr w:type="spellEnd"/>
    </w:p>
    <w:p w:rsidR="00907CAF" w:rsidRDefault="00907CAF" w:rsidP="00907CAF">
      <w:pPr>
        <w:pStyle w:val="Heading3"/>
      </w:pPr>
      <w:r>
        <w:lastRenderedPageBreak/>
        <w:t>Framing</w:t>
      </w:r>
    </w:p>
    <w:p w:rsidR="00907CAF" w:rsidRPr="00192D33" w:rsidRDefault="00907CAF" w:rsidP="00907CAF">
      <w:pPr>
        <w:pStyle w:val="Heading4"/>
      </w:pPr>
      <w:r>
        <w:t>The standard is maximizing expected well-being, or hedonistic act utilitarianism.</w:t>
      </w:r>
    </w:p>
    <w:p w:rsidR="00907CAF" w:rsidRPr="00A3034A" w:rsidRDefault="00907CAF" w:rsidP="00907CAF">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rsidR="00907CAF" w:rsidRPr="00192D33" w:rsidRDefault="00907CAF" w:rsidP="00907CAF">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w:t>
      </w:r>
      <w:proofErr w:type="spellStart"/>
      <w:r w:rsidRPr="00192D33">
        <w:rPr>
          <w:rFonts w:asciiTheme="minorHAnsi" w:hAnsiTheme="minorHAnsi" w:cstheme="minorHAnsi"/>
        </w:rPr>
        <w:t>Rajendra</w:t>
      </w:r>
      <w:proofErr w:type="spellEnd"/>
      <w:r w:rsidRPr="00192D33">
        <w:rPr>
          <w:rFonts w:asciiTheme="minorHAnsi" w:hAnsiTheme="minorHAnsi" w:cstheme="minorHAnsi"/>
        </w:rPr>
        <w:t xml:space="preserve">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rsidR="00907CAF" w:rsidRPr="00A3034A" w:rsidRDefault="00907CAF" w:rsidP="00907CAF">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rsidR="00907CAF" w:rsidRPr="00A3034A" w:rsidRDefault="00907CAF" w:rsidP="00907CAF">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rsidR="00907CAF" w:rsidRPr="00A3034A" w:rsidRDefault="00907CAF" w:rsidP="00907CAF">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A3034A">
        <w:rPr>
          <w:rFonts w:asciiTheme="minorHAnsi" w:hAnsiTheme="minorHAnsi" w:cstheme="minorHAnsi"/>
          <w:sz w:val="16"/>
        </w:rPr>
        <w:t>allostasis</w:t>
      </w:r>
      <w:proofErr w:type="spellEnd"/>
      <w:r w:rsidRPr="00A3034A">
        <w:rPr>
          <w:rFonts w:asciiTheme="minorHAnsi" w:hAnsiTheme="minorHAnsi" w:cstheme="minorHAnsi"/>
          <w:sz w:val="16"/>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rsidR="00907CAF" w:rsidRPr="00A3034A" w:rsidRDefault="00907CAF" w:rsidP="00907CAF">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rsidR="00907CAF" w:rsidRPr="00A3034A" w:rsidRDefault="00907CAF" w:rsidP="00907CAF">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rsidR="00907CAF" w:rsidRPr="00A3034A" w:rsidRDefault="00907CAF" w:rsidP="00907CAF">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rsidR="00907CAF" w:rsidRPr="00A3034A" w:rsidRDefault="00907CAF" w:rsidP="00907CAF">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rsidR="00907CAF" w:rsidRPr="00A3034A" w:rsidRDefault="00907CAF" w:rsidP="00907CAF">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rsidR="00907CAF" w:rsidRPr="00A3034A" w:rsidRDefault="00907CAF" w:rsidP="00907CAF">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rsidR="00907CAF" w:rsidRPr="00A3034A" w:rsidRDefault="00907CAF" w:rsidP="00907CAF">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rsidR="00907CAF" w:rsidRPr="00A3034A" w:rsidRDefault="00907CAF" w:rsidP="00907CAF">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rsidR="00907CAF" w:rsidRPr="00A3034A" w:rsidRDefault="00907CAF" w:rsidP="00907CAF">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rsidR="00907CAF" w:rsidRPr="00A3034A" w:rsidRDefault="00907CAF" w:rsidP="00907CAF">
      <w:pPr>
        <w:rPr>
          <w:rFonts w:asciiTheme="minorHAnsi" w:hAnsiTheme="minorHAnsi" w:cstheme="minorHAnsi"/>
          <w:sz w:val="16"/>
        </w:rPr>
      </w:pPr>
      <w:r w:rsidRPr="00A3034A">
        <w:rPr>
          <w:rFonts w:asciiTheme="minorHAnsi" w:hAnsiTheme="minorHAnsi" w:cstheme="minorHAnsi"/>
          <w:sz w:val="16"/>
        </w:rPr>
        <w:t xml:space="preserve">Desire and reward centers </w:t>
      </w:r>
    </w:p>
    <w:p w:rsidR="00907CAF" w:rsidRPr="00A3034A" w:rsidRDefault="00907CAF" w:rsidP="00907CAF">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rsidR="00907CAF" w:rsidRPr="00A3034A" w:rsidRDefault="00907CAF" w:rsidP="00907CAF">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rsidR="00907CAF" w:rsidRPr="00A3034A" w:rsidRDefault="00907CAF" w:rsidP="00907CAF">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rsidR="00907CAF" w:rsidRPr="00A3034A" w:rsidRDefault="00907CAF" w:rsidP="00907CAF">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rsidR="00907CAF" w:rsidRPr="00A3034A" w:rsidRDefault="00907CAF" w:rsidP="00907CAF">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rsidR="00907CAF" w:rsidRPr="00A3034A" w:rsidRDefault="00907CAF" w:rsidP="00907CAF">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rsidR="00907CAF" w:rsidRPr="00A3034A" w:rsidRDefault="00907CAF" w:rsidP="00907CAF">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rsidR="00907CAF" w:rsidRPr="00A3034A" w:rsidRDefault="00907CAF" w:rsidP="00907CAF">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rsidR="00907CAF" w:rsidRPr="00A3034A" w:rsidRDefault="00907CAF" w:rsidP="00907CAF">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rsidR="00907CAF" w:rsidRDefault="00907CAF" w:rsidP="00907CAF">
      <w:pPr>
        <w:rPr>
          <w:rFonts w:asciiTheme="minorHAnsi" w:hAnsiTheme="minorHAnsi" w:cstheme="minorHAnsi"/>
          <w:sz w:val="16"/>
        </w:rPr>
      </w:pPr>
      <w:r w:rsidRPr="00A3034A">
        <w:rPr>
          <w:rFonts w:asciiTheme="minorHAnsi" w:hAnsiTheme="minorHAnsi" w:cstheme="minorHAnsi"/>
          <w:sz w:val="16"/>
        </w:rPr>
        <w:t xml:space="preserve">Nora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xml:space="preserve">, a professor of biology and neurology at Stanford University. Dr.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w:t>
      </w:r>
      <w:proofErr w:type="spellStart"/>
      <w:r w:rsidRPr="00A3034A">
        <w:rPr>
          <w:rFonts w:asciiTheme="minorHAnsi" w:hAnsiTheme="minorHAnsi" w:cstheme="minorHAnsi"/>
          <w:sz w:val="16"/>
        </w:rPr>
        <w:t>interoceptive</w:t>
      </w:r>
      <w:proofErr w:type="spellEnd"/>
      <w:r w:rsidRPr="00A3034A">
        <w:rPr>
          <w:rFonts w:asciiTheme="minorHAnsi" w:hAnsiTheme="minorHAnsi" w:cstheme="minorHAnsi"/>
          <w:sz w:val="16"/>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907CAF" w:rsidRDefault="00907CAF" w:rsidP="00907CAF">
      <w:pPr>
        <w:pStyle w:val="Heading4"/>
        <w:rPr>
          <w:rFonts w:cs="Calibri"/>
        </w:rPr>
      </w:pPr>
      <w:r>
        <w:t xml:space="preserve">2] </w:t>
      </w:r>
      <w:r w:rsidRPr="00C77255">
        <w:rPr>
          <w:rFonts w:cs="Calibri"/>
        </w:rPr>
        <w:t xml:space="preserve">Actor spec—governments must use </w:t>
      </w:r>
      <w:proofErr w:type="spellStart"/>
      <w:r w:rsidRPr="00C77255">
        <w:rPr>
          <w:rFonts w:cs="Calibri"/>
        </w:rPr>
        <w:t>util</w:t>
      </w:r>
      <w:proofErr w:type="spellEnd"/>
      <w:r w:rsidRPr="00C77255">
        <w:rPr>
          <w:rFonts w:cs="Calibri"/>
        </w:rPr>
        <w:t xml:space="preserve">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w:t>
      </w:r>
      <w:proofErr w:type="spellStart"/>
      <w:r w:rsidRPr="00C77255">
        <w:rPr>
          <w:rFonts w:cs="Calibri"/>
        </w:rPr>
        <w:t>calc</w:t>
      </w:r>
      <w:proofErr w:type="spellEnd"/>
      <w:r w:rsidRPr="00C77255">
        <w:rPr>
          <w:rFonts w:cs="Calibri"/>
        </w:rPr>
        <w:t xml:space="preserve"> indicts since they are empirically denied.</w:t>
      </w:r>
    </w:p>
    <w:p w:rsidR="00907CAF" w:rsidRDefault="00907CAF" w:rsidP="00907CAF">
      <w:pPr>
        <w:pStyle w:val="Heading4"/>
        <w:rPr>
          <w:rFonts w:cs="Calibri"/>
        </w:rPr>
      </w:pPr>
      <w:r>
        <w:rPr>
          <w:rFonts w:cs="Calibri"/>
        </w:rPr>
        <w:t>3</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rsidR="00907CAF" w:rsidRPr="00EC75BB" w:rsidRDefault="00907CAF" w:rsidP="00907CAF">
      <w:pPr>
        <w:pStyle w:val="Heading4"/>
        <w:rPr>
          <w:rFonts w:cs="Calibri"/>
        </w:rPr>
      </w:pPr>
      <w:r>
        <w:rPr>
          <w:rFonts w:cs="Calibri"/>
        </w:rPr>
        <w:t xml:space="preserve">4] </w:t>
      </w:r>
      <w:r w:rsidRPr="00EC75BB">
        <w:rPr>
          <w:rFonts w:cs="Calibri"/>
        </w:rPr>
        <w:t xml:space="preserve">Extinction is a distinct phenomenon that requires prior consideration </w:t>
      </w:r>
    </w:p>
    <w:p w:rsidR="00907CAF" w:rsidRPr="00EC75BB" w:rsidRDefault="00907CAF" w:rsidP="00907CAF">
      <w:pPr>
        <w:rPr>
          <w:rFonts w:cs="Calibri"/>
        </w:rPr>
      </w:pPr>
      <w:r w:rsidRPr="00EC75BB">
        <w:rPr>
          <w:rFonts w:cs="Calibri"/>
          <w:b/>
          <w:bCs/>
          <w:sz w:val="26"/>
        </w:rPr>
        <w:t>Burke et al 16</w:t>
      </w:r>
      <w:r w:rsidRPr="00EC75BB">
        <w:rPr>
          <w:rFonts w:cs="Calibri"/>
        </w:rPr>
        <w:t xml:space="preserve"> Associate Professor of International and Political Studies @ UNSW, Australia, 2016 (Anthony, Stefanie </w:t>
      </w:r>
      <w:proofErr w:type="spellStart"/>
      <w:r w:rsidRPr="00EC75BB">
        <w:rPr>
          <w:rFonts w:cs="Calibri"/>
        </w:rPr>
        <w:t>Fishel</w:t>
      </w:r>
      <w:proofErr w:type="spellEnd"/>
      <w:r w:rsidRPr="00EC75BB">
        <w:rPr>
          <w:rFonts w:cs="Calibri"/>
        </w:rPr>
        <w:t xml:space="preserve"> is Assistant Professor, Department of Gender and Race Studies at the University of Alabama, Audra Mitchell is CIGI Chair in Global Governance and Ethics at the </w:t>
      </w:r>
      <w:proofErr w:type="spellStart"/>
      <w:r w:rsidRPr="00EC75BB">
        <w:rPr>
          <w:rFonts w:cs="Calibri"/>
        </w:rPr>
        <w:t>Balsillie</w:t>
      </w:r>
      <w:proofErr w:type="spellEnd"/>
      <w:r w:rsidRPr="00EC75BB">
        <w:rPr>
          <w:rFonts w:cs="Calibri"/>
        </w:rPr>
        <w:t xml:space="preserve"> School of International Affairs, Simon Dalby is CIGI Chair in the Political Economy of Climate Change at the </w:t>
      </w:r>
      <w:proofErr w:type="spellStart"/>
      <w:r w:rsidRPr="00EC75BB">
        <w:rPr>
          <w:rFonts w:cs="Calibri"/>
        </w:rPr>
        <w:t>Balsillie</w:t>
      </w:r>
      <w:proofErr w:type="spellEnd"/>
      <w:r w:rsidRPr="00EC75BB">
        <w:rPr>
          <w:rFonts w:cs="Calibri"/>
        </w:rPr>
        <w:t xml:space="preserve"> School of International Affairs, and, Daniel J. Levine is Assistant Professor of Political Science at the University of Alabama, “Planet Politics: Manifesto from the End of IR,” Millennium: Journal of International Studies 1–25) </w:t>
      </w:r>
    </w:p>
    <w:p w:rsidR="00907CAF" w:rsidRPr="00EC75BB" w:rsidRDefault="00907CAF" w:rsidP="00907CAF">
      <w:pPr>
        <w:rPr>
          <w:rFonts w:cs="Calibri"/>
          <w:sz w:val="26"/>
          <w:szCs w:val="26"/>
          <w:u w:val="single"/>
        </w:rPr>
      </w:pPr>
      <w:r w:rsidRPr="00EC75BB">
        <w:rPr>
          <w:rFonts w:cs="Calibri"/>
          <w:szCs w:val="26"/>
        </w:rPr>
        <w:t xml:space="preserve">8. </w:t>
      </w:r>
      <w:r w:rsidRPr="00EC75BB">
        <w:rPr>
          <w:rFonts w:cs="Calibri"/>
          <w:sz w:val="26"/>
          <w:szCs w:val="26"/>
          <w:u w:val="single"/>
        </w:rPr>
        <w:t>Global ethics must respond to mass extinction</w:t>
      </w:r>
      <w:r w:rsidRPr="00EC75BB">
        <w:rPr>
          <w:rFonts w:cs="Calibri"/>
          <w:szCs w:val="26"/>
        </w:rPr>
        <w:t xml:space="preserve">. In late 2014, the Worldwide Fund for Nature reported a startling statistic: according to their global study, 52% of species had gone extinct between 1970 and 2010.60 This is not news: </w:t>
      </w:r>
      <w:r w:rsidRPr="00EC75BB">
        <w:rPr>
          <w:rFonts w:cs="Calibri"/>
          <w:sz w:val="26"/>
          <w:szCs w:val="26"/>
          <w:u w:val="single"/>
        </w:rPr>
        <w:t>for three decades, conservation biologists have been warning of a ‘sixth mass extinction’, which, by definition, could eliminate more than three quarters of currently existing life forms in just a few centuries</w:t>
      </w:r>
      <w:r w:rsidRPr="00EC75BB">
        <w:rPr>
          <w:rFonts w:cs="Calibri"/>
          <w:szCs w:val="26"/>
        </w:rPr>
        <w:t xml:space="preserve">.61 In other words, </w:t>
      </w:r>
      <w:r w:rsidRPr="00EC75BB">
        <w:rPr>
          <w:rFonts w:cs="Calibri"/>
          <w:sz w:val="26"/>
          <w:szCs w:val="26"/>
          <w:u w:val="single"/>
        </w:rPr>
        <w:t xml:space="preserve">it could threaten the practical possibility of the survival of earthly life. </w:t>
      </w:r>
      <w:r w:rsidRPr="00EC75BB">
        <w:rPr>
          <w:rFonts w:cs="Calibri"/>
          <w:sz w:val="26"/>
          <w:szCs w:val="26"/>
          <w:highlight w:val="green"/>
          <w:u w:val="single"/>
        </w:rPr>
        <w:t>Mass extinction</w:t>
      </w:r>
      <w:r w:rsidRPr="00EC75BB">
        <w:rPr>
          <w:rFonts w:cs="Calibri"/>
          <w:sz w:val="26"/>
          <w:szCs w:val="26"/>
          <w:u w:val="single"/>
        </w:rPr>
        <w:t xml:space="preserve"> is not simply extinction (or death) writ large</w:t>
      </w:r>
      <w:r w:rsidRPr="00EC75BB">
        <w:rPr>
          <w:rFonts w:cs="Calibri"/>
          <w:szCs w:val="26"/>
        </w:rPr>
        <w:t xml:space="preserve">: </w:t>
      </w:r>
      <w:r w:rsidRPr="00EC75BB">
        <w:rPr>
          <w:rFonts w:cs="Calibri"/>
          <w:b/>
          <w:iCs/>
          <w:sz w:val="26"/>
          <w:szCs w:val="26"/>
          <w:u w:val="single"/>
          <w:bdr w:val="single" w:sz="8" w:space="0" w:color="auto"/>
        </w:rPr>
        <w:t xml:space="preserve">it </w:t>
      </w:r>
      <w:r w:rsidRPr="00EC75BB">
        <w:rPr>
          <w:rFonts w:cs="Calibri"/>
          <w:b/>
          <w:iCs/>
          <w:sz w:val="26"/>
          <w:szCs w:val="26"/>
          <w:highlight w:val="green"/>
          <w:u w:val="single"/>
          <w:bdr w:val="single" w:sz="8" w:space="0" w:color="auto"/>
        </w:rPr>
        <w:t>is a qualitatively different</w:t>
      </w:r>
      <w:r w:rsidRPr="00EC75BB">
        <w:rPr>
          <w:rFonts w:cs="Calibri"/>
          <w:b/>
          <w:iCs/>
          <w:sz w:val="26"/>
          <w:szCs w:val="26"/>
          <w:u w:val="single"/>
          <w:bdr w:val="single" w:sz="8" w:space="0" w:color="auto"/>
        </w:rPr>
        <w:t xml:space="preserve"> </w:t>
      </w:r>
      <w:r w:rsidRPr="00EC75BB">
        <w:rPr>
          <w:rFonts w:cs="Calibri"/>
          <w:b/>
          <w:iCs/>
          <w:sz w:val="26"/>
          <w:szCs w:val="26"/>
          <w:highlight w:val="green"/>
          <w:u w:val="single"/>
          <w:bdr w:val="single" w:sz="8" w:space="0" w:color="auto"/>
        </w:rPr>
        <w:t>phenomena that demands its own ethical categories</w:t>
      </w:r>
      <w:r w:rsidRPr="00EC75BB">
        <w:rPr>
          <w:rFonts w:cs="Calibri"/>
          <w:b/>
          <w:iCs/>
          <w:sz w:val="26"/>
          <w:szCs w:val="26"/>
          <w:u w:val="single"/>
          <w:bdr w:val="single" w:sz="8" w:space="0" w:color="auto"/>
        </w:rPr>
        <w:t>.</w:t>
      </w:r>
      <w:r w:rsidRPr="00EC75BB">
        <w:rPr>
          <w:rFonts w:cs="Calibri"/>
          <w:szCs w:val="26"/>
        </w:rPr>
        <w:t xml:space="preserve"> </w:t>
      </w:r>
      <w:r w:rsidRPr="00EC75BB">
        <w:rPr>
          <w:rFonts w:cs="Calibri"/>
          <w:sz w:val="26"/>
          <w:szCs w:val="26"/>
          <w:u w:val="single"/>
        </w:rPr>
        <w:t>It cannot be grasped by aggregating species extinctions,</w:t>
      </w:r>
      <w:r w:rsidRPr="00EC75BB">
        <w:rPr>
          <w:rFonts w:cs="Calibri"/>
          <w:szCs w:val="26"/>
        </w:rPr>
        <w:t xml:space="preserve"> let alone the deaths of individual organisms. </w:t>
      </w:r>
      <w:r w:rsidRPr="00EC75BB">
        <w:rPr>
          <w:rFonts w:cs="Calibri"/>
          <w:sz w:val="26"/>
          <w:szCs w:val="26"/>
          <w:highlight w:val="green"/>
          <w:u w:val="single"/>
        </w:rPr>
        <w:t>Not only does it erase</w:t>
      </w:r>
      <w:r w:rsidRPr="00EC75BB">
        <w:rPr>
          <w:rFonts w:cs="Calibri"/>
          <w:sz w:val="26"/>
          <w:szCs w:val="26"/>
          <w:u w:val="single"/>
        </w:rPr>
        <w:t xml:space="preserve"> diverse, irreplaceable </w:t>
      </w:r>
      <w:r w:rsidRPr="00EC75BB">
        <w:rPr>
          <w:rFonts w:cs="Calibri"/>
          <w:sz w:val="26"/>
          <w:szCs w:val="26"/>
          <w:highlight w:val="green"/>
          <w:u w:val="single"/>
        </w:rPr>
        <w:t>life</w:t>
      </w:r>
      <w:r w:rsidRPr="00EC75BB">
        <w:rPr>
          <w:rFonts w:cs="Calibri"/>
          <w:sz w:val="26"/>
          <w:szCs w:val="26"/>
          <w:u w:val="single"/>
        </w:rPr>
        <w:t xml:space="preserve"> forms</w:t>
      </w:r>
      <w:r w:rsidRPr="00EC75BB">
        <w:rPr>
          <w:rFonts w:cs="Calibri"/>
          <w:szCs w:val="26"/>
        </w:rPr>
        <w:t xml:space="preserve">, </w:t>
      </w:r>
      <w:r w:rsidRPr="00EC75BB">
        <w:rPr>
          <w:rFonts w:cs="Calibri"/>
          <w:sz w:val="26"/>
          <w:szCs w:val="26"/>
          <w:highlight w:val="green"/>
          <w:u w:val="single"/>
        </w:rPr>
        <w:t>their</w:t>
      </w:r>
      <w:r w:rsidRPr="00EC75BB">
        <w:rPr>
          <w:rFonts w:cs="Calibri"/>
          <w:sz w:val="26"/>
          <w:szCs w:val="26"/>
          <w:u w:val="single"/>
        </w:rPr>
        <w:t xml:space="preserve"> </w:t>
      </w:r>
      <w:r w:rsidRPr="00EC75BB">
        <w:rPr>
          <w:rFonts w:cs="Calibri"/>
          <w:b/>
          <w:iCs/>
          <w:sz w:val="26"/>
          <w:szCs w:val="26"/>
          <w:u w:val="single"/>
          <w:bdr w:val="single" w:sz="8" w:space="0" w:color="auto"/>
        </w:rPr>
        <w:t xml:space="preserve">unique </w:t>
      </w:r>
      <w:r w:rsidRPr="00EC75BB">
        <w:rPr>
          <w:rFonts w:cs="Calibri"/>
          <w:b/>
          <w:iCs/>
          <w:sz w:val="26"/>
          <w:szCs w:val="26"/>
          <w:highlight w:val="green"/>
          <w:u w:val="single"/>
          <w:bdr w:val="single" w:sz="8" w:space="0" w:color="auto"/>
        </w:rPr>
        <w:t>histories</w:t>
      </w:r>
      <w:r w:rsidRPr="00EC75BB">
        <w:rPr>
          <w:rFonts w:cs="Calibri"/>
          <w:sz w:val="26"/>
          <w:szCs w:val="26"/>
          <w:highlight w:val="green"/>
          <w:u w:val="single"/>
        </w:rPr>
        <w:t xml:space="preserve"> and</w:t>
      </w:r>
      <w:r w:rsidRPr="00EC75BB">
        <w:rPr>
          <w:rFonts w:cs="Calibri"/>
          <w:sz w:val="26"/>
          <w:szCs w:val="26"/>
          <w:u w:val="single"/>
        </w:rPr>
        <w:t xml:space="preserve"> </w:t>
      </w:r>
      <w:r w:rsidRPr="00EC75BB">
        <w:rPr>
          <w:rFonts w:cs="Calibri"/>
          <w:b/>
          <w:iCs/>
          <w:sz w:val="26"/>
          <w:szCs w:val="26"/>
          <w:u w:val="single"/>
          <w:bdr w:val="single" w:sz="8" w:space="0" w:color="auto"/>
        </w:rPr>
        <w:t xml:space="preserve">open-ended </w:t>
      </w:r>
      <w:r w:rsidRPr="00EC75BB">
        <w:rPr>
          <w:rFonts w:cs="Calibri"/>
          <w:b/>
          <w:iCs/>
          <w:sz w:val="26"/>
          <w:szCs w:val="26"/>
          <w:highlight w:val="green"/>
          <w:u w:val="single"/>
          <w:bdr w:val="single" w:sz="8" w:space="0" w:color="auto"/>
        </w:rPr>
        <w:t>possibilities</w:t>
      </w:r>
      <w:r w:rsidRPr="00EC75BB">
        <w:rPr>
          <w:rFonts w:cs="Calibri"/>
          <w:sz w:val="26"/>
          <w:szCs w:val="26"/>
          <w:highlight w:val="green"/>
          <w:u w:val="single"/>
        </w:rPr>
        <w:t xml:space="preserve">, but it </w:t>
      </w:r>
      <w:r w:rsidRPr="00EC75BB">
        <w:rPr>
          <w:rFonts w:cs="Calibri"/>
          <w:b/>
          <w:iCs/>
          <w:sz w:val="26"/>
          <w:szCs w:val="26"/>
          <w:highlight w:val="green"/>
          <w:u w:val="single"/>
          <w:bdr w:val="single" w:sz="8" w:space="0" w:color="auto"/>
        </w:rPr>
        <w:t>threatens the ontological conditions of</w:t>
      </w:r>
      <w:r w:rsidRPr="00EC75BB">
        <w:rPr>
          <w:rFonts w:cs="Calibri"/>
          <w:b/>
          <w:iCs/>
          <w:sz w:val="26"/>
          <w:szCs w:val="26"/>
          <w:u w:val="single"/>
          <w:bdr w:val="single" w:sz="8" w:space="0" w:color="auto"/>
        </w:rPr>
        <w:t xml:space="preserve"> Earthly </w:t>
      </w:r>
      <w:r w:rsidRPr="00EC75BB">
        <w:rPr>
          <w:rFonts w:cs="Calibri"/>
          <w:b/>
          <w:iCs/>
          <w:sz w:val="26"/>
          <w:szCs w:val="26"/>
          <w:highlight w:val="green"/>
          <w:u w:val="single"/>
          <w:bdr w:val="single" w:sz="8" w:space="0" w:color="auto"/>
        </w:rPr>
        <w:t>life</w:t>
      </w:r>
      <w:r w:rsidRPr="00EC75BB">
        <w:rPr>
          <w:rFonts w:cs="Calibri"/>
          <w:sz w:val="26"/>
          <w:szCs w:val="26"/>
          <w:u w:val="single"/>
        </w:rPr>
        <w:t>.</w:t>
      </w:r>
    </w:p>
    <w:p w:rsidR="00907CAF" w:rsidRPr="00EC75BB" w:rsidRDefault="00907CAF" w:rsidP="00907CAF">
      <w:pPr>
        <w:rPr>
          <w:rFonts w:cs="Calibri"/>
          <w:sz w:val="26"/>
          <w:szCs w:val="26"/>
          <w:u w:val="single"/>
        </w:rPr>
      </w:pPr>
      <w:r w:rsidRPr="00EC75BB">
        <w:rPr>
          <w:rFonts w:cs="Calibri"/>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EC75BB">
        <w:rPr>
          <w:rFonts w:cs="Calibri"/>
          <w:sz w:val="26"/>
          <w:szCs w:val="26"/>
          <w:u w:val="single"/>
        </w:rPr>
        <w:t>Cold-War era concepts such as ‘nuclear winter’ and ‘</w:t>
      </w:r>
      <w:proofErr w:type="spellStart"/>
      <w:r w:rsidRPr="00EC75BB">
        <w:rPr>
          <w:rFonts w:cs="Calibri"/>
          <w:sz w:val="26"/>
          <w:szCs w:val="26"/>
          <w:u w:val="single"/>
        </w:rPr>
        <w:t>omnicide</w:t>
      </w:r>
      <w:proofErr w:type="spellEnd"/>
      <w:r w:rsidRPr="00EC75BB">
        <w:rPr>
          <w:rFonts w:cs="Calibri"/>
          <w:sz w:val="26"/>
          <w:szCs w:val="26"/>
          <w:u w:val="single"/>
        </w:rPr>
        <w:t>’ gesture towards harms massive in their scale and moral horror</w:t>
      </w:r>
      <w:r w:rsidRPr="00EC75BB">
        <w:rPr>
          <w:rFonts w:cs="Calibri"/>
          <w:szCs w:val="26"/>
        </w:rPr>
        <w:t xml:space="preserve">. However, </w:t>
      </w:r>
      <w:r w:rsidRPr="00EC75BB">
        <w:rPr>
          <w:rFonts w:cs="Calibri"/>
          <w:sz w:val="26"/>
          <w:szCs w:val="26"/>
          <w:u w:val="single"/>
        </w:rPr>
        <w:t xml:space="preserve">they are asymptotic: </w:t>
      </w:r>
      <w:r w:rsidRPr="00EC75BB">
        <w:rPr>
          <w:rFonts w:cs="Calibri"/>
          <w:sz w:val="26"/>
          <w:szCs w:val="26"/>
          <w:highlight w:val="green"/>
          <w:u w:val="single"/>
        </w:rPr>
        <w:t>they imagine</w:t>
      </w:r>
      <w:r w:rsidRPr="00EC75BB">
        <w:rPr>
          <w:rFonts w:cs="Calibri"/>
          <w:sz w:val="26"/>
          <w:szCs w:val="26"/>
          <w:u w:val="single"/>
        </w:rPr>
        <w:t xml:space="preserve"> nightmares of </w:t>
      </w:r>
      <w:r w:rsidRPr="00EC75BB">
        <w:rPr>
          <w:rFonts w:cs="Calibri"/>
          <w:sz w:val="26"/>
          <w:szCs w:val="26"/>
          <w:highlight w:val="green"/>
          <w:u w:val="single"/>
        </w:rPr>
        <w:t>a</w:t>
      </w:r>
      <w:r w:rsidRPr="00EC75BB">
        <w:rPr>
          <w:rFonts w:cs="Calibri"/>
          <w:sz w:val="26"/>
          <w:szCs w:val="26"/>
          <w:u w:val="single"/>
        </w:rPr>
        <w:t xml:space="preserve"> severely </w:t>
      </w:r>
      <w:r w:rsidRPr="00EC75BB">
        <w:rPr>
          <w:rFonts w:cs="Calibri"/>
          <w:sz w:val="26"/>
          <w:szCs w:val="26"/>
          <w:highlight w:val="green"/>
          <w:u w:val="single"/>
        </w:rPr>
        <w:t>denuded planet</w:t>
      </w:r>
      <w:r w:rsidRPr="00EC75BB">
        <w:rPr>
          <w:rFonts w:cs="Calibri"/>
          <w:sz w:val="26"/>
          <w:szCs w:val="26"/>
          <w:u w:val="single"/>
        </w:rPr>
        <w:t xml:space="preserve">, yet they do </w:t>
      </w:r>
      <w:r w:rsidRPr="00EC75BB">
        <w:rPr>
          <w:rFonts w:cs="Calibri"/>
          <w:sz w:val="26"/>
          <w:szCs w:val="26"/>
          <w:highlight w:val="green"/>
          <w:u w:val="single"/>
        </w:rPr>
        <w:t>not</w:t>
      </w:r>
      <w:r w:rsidRPr="00EC75BB">
        <w:rPr>
          <w:rFonts w:cs="Calibri"/>
          <w:sz w:val="26"/>
          <w:szCs w:val="26"/>
          <w:u w:val="single"/>
        </w:rPr>
        <w:t xml:space="preserve"> contemplate </w:t>
      </w:r>
      <w:r w:rsidRPr="00EC75BB">
        <w:rPr>
          <w:rFonts w:cs="Calibri"/>
          <w:sz w:val="26"/>
          <w:szCs w:val="26"/>
          <w:highlight w:val="green"/>
          <w:u w:val="single"/>
        </w:rPr>
        <w:t xml:space="preserve">the </w:t>
      </w:r>
      <w:r w:rsidRPr="00EC75BB">
        <w:rPr>
          <w:rFonts w:cs="Calibri"/>
          <w:b/>
          <w:iCs/>
          <w:sz w:val="26"/>
          <w:szCs w:val="26"/>
          <w:highlight w:val="green"/>
          <w:u w:val="single"/>
          <w:bdr w:val="single" w:sz="8" w:space="0" w:color="auto"/>
        </w:rPr>
        <w:t>comprehensive negation</w:t>
      </w:r>
      <w:r w:rsidRPr="00EC75BB">
        <w:rPr>
          <w:rFonts w:cs="Calibri"/>
          <w:sz w:val="26"/>
          <w:szCs w:val="26"/>
          <w:u w:val="single"/>
        </w:rPr>
        <w:t xml:space="preserve"> that a </w:t>
      </w:r>
      <w:r w:rsidRPr="00EC75BB">
        <w:rPr>
          <w:rFonts w:cs="Calibri"/>
          <w:sz w:val="26"/>
          <w:szCs w:val="26"/>
          <w:highlight w:val="green"/>
          <w:u w:val="single"/>
        </w:rPr>
        <w:t>mass extinction</w:t>
      </w:r>
      <w:r w:rsidRPr="00EC75BB">
        <w:rPr>
          <w:rFonts w:cs="Calibri"/>
          <w:sz w:val="26"/>
          <w:szCs w:val="26"/>
          <w:u w:val="single"/>
        </w:rPr>
        <w:t xml:space="preserve"> event </w:t>
      </w:r>
      <w:r w:rsidRPr="00EC75BB">
        <w:rPr>
          <w:rFonts w:cs="Calibri"/>
          <w:sz w:val="26"/>
          <w:szCs w:val="26"/>
          <w:highlight w:val="green"/>
          <w:u w:val="single"/>
        </w:rPr>
        <w:t>entails</w:t>
      </w:r>
      <w:r w:rsidRPr="00EC75BB">
        <w:rPr>
          <w:rFonts w:cs="Calibri"/>
          <w:sz w:val="26"/>
          <w:szCs w:val="26"/>
          <w:u w:val="single"/>
        </w:rPr>
        <w:t>.</w:t>
      </w:r>
      <w:r w:rsidRPr="00EC75BB">
        <w:rPr>
          <w:rFonts w:cs="Calibri"/>
          <w:szCs w:val="26"/>
        </w:rPr>
        <w:t xml:space="preserve"> In contemporary IR discourses, where it appears at all, extinction is treated as a problem of scientific management and </w:t>
      </w:r>
      <w:proofErr w:type="spellStart"/>
      <w:r w:rsidRPr="00EC75BB">
        <w:rPr>
          <w:rFonts w:cs="Calibri"/>
          <w:szCs w:val="26"/>
        </w:rPr>
        <w:t>biopolitical</w:t>
      </w:r>
      <w:proofErr w:type="spellEnd"/>
      <w:r w:rsidRPr="00EC75BB">
        <w:rPr>
          <w:rFonts w:cs="Calibri"/>
          <w:szCs w:val="26"/>
        </w:rPr>
        <w:t xml:space="preserve"> control aimed at securing existing human lifestyles.63 Once again, </w:t>
      </w:r>
      <w:r w:rsidRPr="00EC75BB">
        <w:rPr>
          <w:rFonts w:cs="Calibri"/>
          <w:sz w:val="26"/>
          <w:szCs w:val="26"/>
          <w:highlight w:val="green"/>
          <w:u w:val="single"/>
        </w:rPr>
        <w:t>this</w:t>
      </w:r>
      <w:r w:rsidRPr="00EC75BB">
        <w:rPr>
          <w:rFonts w:cs="Calibri"/>
          <w:sz w:val="26"/>
          <w:szCs w:val="26"/>
          <w:u w:val="single"/>
        </w:rPr>
        <w:t xml:space="preserve"> approach </w:t>
      </w:r>
      <w:r w:rsidRPr="00EC75BB">
        <w:rPr>
          <w:rFonts w:cs="Calibri"/>
          <w:sz w:val="26"/>
          <w:szCs w:val="26"/>
          <w:highlight w:val="green"/>
          <w:u w:val="single"/>
        </w:rPr>
        <w:t xml:space="preserve">fails to </w:t>
      </w:r>
      <w:proofErr w:type="spellStart"/>
      <w:r w:rsidRPr="00EC75BB">
        <w:rPr>
          <w:rFonts w:cs="Calibri"/>
          <w:sz w:val="26"/>
          <w:szCs w:val="26"/>
          <w:highlight w:val="green"/>
          <w:u w:val="single"/>
        </w:rPr>
        <w:t>recognise</w:t>
      </w:r>
      <w:proofErr w:type="spellEnd"/>
      <w:r w:rsidRPr="00EC75BB">
        <w:rPr>
          <w:rFonts w:cs="Calibri"/>
          <w:sz w:val="26"/>
          <w:szCs w:val="26"/>
          <w:highlight w:val="green"/>
          <w:u w:val="single"/>
        </w:rPr>
        <w:t xml:space="preserve"> the reality</w:t>
      </w:r>
      <w:r w:rsidRPr="00EC75BB">
        <w:rPr>
          <w:rFonts w:cs="Calibri"/>
          <w:sz w:val="26"/>
          <w:szCs w:val="26"/>
          <w:u w:val="single"/>
        </w:rPr>
        <w:t xml:space="preserve"> of extinction, </w:t>
      </w:r>
      <w:r w:rsidRPr="00EC75BB">
        <w:rPr>
          <w:rFonts w:cs="Calibri"/>
          <w:sz w:val="26"/>
          <w:szCs w:val="26"/>
          <w:highlight w:val="green"/>
          <w:u w:val="single"/>
        </w:rPr>
        <w:t xml:space="preserve">which is a </w:t>
      </w:r>
      <w:r w:rsidRPr="00EC75BB">
        <w:rPr>
          <w:rFonts w:cs="Calibri"/>
          <w:b/>
          <w:iCs/>
          <w:sz w:val="26"/>
          <w:szCs w:val="26"/>
          <w:highlight w:val="green"/>
          <w:u w:val="single"/>
          <w:bdr w:val="single" w:sz="8" w:space="0" w:color="auto"/>
        </w:rPr>
        <w:t>matter of being and nonbeing</w:t>
      </w:r>
      <w:r w:rsidRPr="00EC75BB">
        <w:rPr>
          <w:rFonts w:cs="Calibri"/>
          <w:sz w:val="26"/>
          <w:szCs w:val="26"/>
          <w:highlight w:val="green"/>
          <w:u w:val="single"/>
        </w:rPr>
        <w:t>, not one of life and death</w:t>
      </w:r>
      <w:r w:rsidRPr="00EC75BB">
        <w:rPr>
          <w:rFonts w:cs="Calibri"/>
          <w:sz w:val="26"/>
          <w:szCs w:val="26"/>
          <w:u w:val="single"/>
        </w:rPr>
        <w:t xml:space="preserve"> processes.</w:t>
      </w:r>
    </w:p>
    <w:p w:rsidR="00907CAF" w:rsidRPr="00EC75BB" w:rsidRDefault="00907CAF" w:rsidP="00907CAF">
      <w:pPr>
        <w:rPr>
          <w:rFonts w:cs="Calibri"/>
        </w:rPr>
      </w:pPr>
      <w:r w:rsidRPr="00EC75BB">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EC75BB">
        <w:rPr>
          <w:rFonts w:cs="Calibri"/>
        </w:rPr>
        <w:t xml:space="preserve">, since the inception of the concept of ‘conservation’, </w:t>
      </w:r>
      <w:r w:rsidRPr="00EC75BB">
        <w:rPr>
          <w:rFonts w:cs="Calibri"/>
          <w:u w:val="single"/>
        </w:rPr>
        <w:t>been addressed in terms of financial cost</w:t>
      </w:r>
      <w:r w:rsidRPr="00EC75BB">
        <w:rPr>
          <w:rFonts w:cs="Calibri"/>
        </w:rPr>
        <w:t xml:space="preserve"> and economic liabilities.64 Beyond reducing life to forms to capital, currencies and financial instruments, the dominant neoliberal political economy of conservation imposes a </w:t>
      </w:r>
      <w:proofErr w:type="spellStart"/>
      <w:r w:rsidRPr="00EC75BB">
        <w:rPr>
          <w:rFonts w:cs="Calibri"/>
        </w:rPr>
        <w:t>homogenising</w:t>
      </w:r>
      <w:proofErr w:type="spellEnd"/>
      <w:r w:rsidRPr="00EC75BB">
        <w:rPr>
          <w:rFonts w:cs="Calibri"/>
        </w:rPr>
        <w:t xml:space="preserve">, Western secular worldview on a planetary phenomenon. </w:t>
      </w:r>
      <w:r w:rsidRPr="00EC75BB">
        <w:rPr>
          <w:rFonts w:cs="Calibri"/>
          <w:u w:val="single"/>
        </w:rPr>
        <w:t xml:space="preserve">Yet the </w:t>
      </w:r>
      <w:r w:rsidRPr="00EC75BB">
        <w:rPr>
          <w:rFonts w:cs="Calibri"/>
          <w:b/>
          <w:iCs/>
          <w:u w:val="single"/>
          <w:bdr w:val="single" w:sz="8" w:space="0" w:color="auto"/>
        </w:rPr>
        <w:t>enormity, complexity, and scale</w:t>
      </w:r>
      <w:r w:rsidRPr="00EC75BB">
        <w:rPr>
          <w:rFonts w:cs="Calibri"/>
          <w:u w:val="single"/>
        </w:rPr>
        <w:t xml:space="preserve"> of mass extinction is so huge that humans need to </w:t>
      </w:r>
      <w:r w:rsidRPr="00EC75BB">
        <w:rPr>
          <w:rFonts w:cs="Calibri"/>
          <w:b/>
          <w:iCs/>
          <w:u w:val="single"/>
          <w:bdr w:val="single" w:sz="8" w:space="0" w:color="auto"/>
        </w:rPr>
        <w:t>draw on every possible resource in order to find ways of responding</w:t>
      </w:r>
      <w:r w:rsidRPr="00EC75BB">
        <w:rPr>
          <w:rFonts w:cs="Calibri"/>
          <w:u w:val="single"/>
        </w:rPr>
        <w:t>.</w:t>
      </w:r>
      <w:r w:rsidRPr="00EC75BB">
        <w:rPr>
          <w:rFonts w:cs="Calibri"/>
        </w:rPr>
        <w:t xml:space="preserve"> This means that they need to </w:t>
      </w:r>
      <w:proofErr w:type="spellStart"/>
      <w:r w:rsidRPr="00EC75BB">
        <w:rPr>
          <w:rFonts w:cs="Calibri"/>
        </w:rPr>
        <w:t>mobilise</w:t>
      </w:r>
      <w:proofErr w:type="spellEnd"/>
      <w:r w:rsidRPr="00EC75BB">
        <w:rPr>
          <w:rFonts w:cs="Calibri"/>
        </w:rPr>
        <w:t xml:space="preserve"> multiple worldviews and lifeways – including those emerging from indigenous and </w:t>
      </w:r>
      <w:proofErr w:type="spellStart"/>
      <w:r w:rsidRPr="00EC75BB">
        <w:rPr>
          <w:rFonts w:cs="Calibri"/>
        </w:rPr>
        <w:t>marginalised</w:t>
      </w:r>
      <w:proofErr w:type="spellEnd"/>
      <w:r w:rsidRPr="00EC75BB">
        <w:rPr>
          <w:rFonts w:cs="Calibri"/>
        </w:rPr>
        <w:t xml:space="preserve"> cosmologies. Above all, </w:t>
      </w:r>
      <w:r w:rsidRPr="00EC75BB">
        <w:rPr>
          <w:rFonts w:cs="Calibri"/>
          <w:u w:val="single"/>
        </w:rPr>
        <w:t xml:space="preserve">it is crucial and urgent to </w:t>
      </w:r>
      <w:proofErr w:type="spellStart"/>
      <w:r w:rsidRPr="00EC75BB">
        <w:rPr>
          <w:rFonts w:cs="Calibri"/>
          <w:u w:val="single"/>
        </w:rPr>
        <w:t>realise</w:t>
      </w:r>
      <w:proofErr w:type="spellEnd"/>
      <w:r w:rsidRPr="00EC75BB">
        <w:rPr>
          <w:rFonts w:cs="Calibri"/>
          <w:u w:val="single"/>
        </w:rPr>
        <w:t xml:space="preserve"> that extinction is a </w:t>
      </w:r>
      <w:r w:rsidRPr="00EC75BB">
        <w:rPr>
          <w:rFonts w:cs="Calibri"/>
          <w:b/>
          <w:iCs/>
          <w:u w:val="single"/>
          <w:bdr w:val="single" w:sz="8" w:space="0" w:color="auto"/>
        </w:rPr>
        <w:t>matter of global ethics</w:t>
      </w:r>
      <w:r w:rsidRPr="00EC75BB">
        <w:rPr>
          <w:rFonts w:cs="Calibri"/>
        </w:rPr>
        <w:t xml:space="preserve">. </w:t>
      </w:r>
      <w:r w:rsidRPr="00EC75BB">
        <w:rPr>
          <w:rFonts w:cs="Calibri"/>
          <w:u w:val="single"/>
        </w:rPr>
        <w:t>It is not simply an issue of management or security, or even of particular visions of the good life</w:t>
      </w:r>
      <w:r w:rsidRPr="00EC75BB">
        <w:rPr>
          <w:rFonts w:cs="Calibri"/>
        </w:rPr>
        <w:t xml:space="preserve">. </w:t>
      </w:r>
      <w:r w:rsidRPr="00EC75BB">
        <w:rPr>
          <w:rFonts w:cs="Calibri"/>
          <w:u w:val="single"/>
        </w:rPr>
        <w:t>Instead, it is about staking a claim as to the goodness of life itself. If it does not fit within the existing parameters of global ethics, then it is these boundaries that need to change</w:t>
      </w:r>
      <w:r w:rsidRPr="00EC75BB">
        <w:rPr>
          <w:rFonts w:cs="Calibri"/>
        </w:rPr>
        <w:t>.</w:t>
      </w:r>
    </w:p>
    <w:p w:rsidR="00907CAF" w:rsidRPr="00EC75BB" w:rsidRDefault="00907CAF" w:rsidP="00907CAF">
      <w:pPr>
        <w:rPr>
          <w:rFonts w:cs="Calibri"/>
          <w:szCs w:val="16"/>
        </w:rPr>
      </w:pPr>
      <w:r w:rsidRPr="00EC75BB">
        <w:rPr>
          <w:rFonts w:cs="Calibri"/>
          <w:szCs w:val="16"/>
        </w:rPr>
        <w:t xml:space="preserve">9. An Earth-worldly politics. Humans are worldly – that is, we are fundamentally </w:t>
      </w:r>
      <w:proofErr w:type="spellStart"/>
      <w:r w:rsidRPr="00EC75BB">
        <w:rPr>
          <w:rFonts w:cs="Calibri"/>
          <w:szCs w:val="16"/>
        </w:rPr>
        <w:t>worldforming</w:t>
      </w:r>
      <w:proofErr w:type="spellEnd"/>
      <w:r w:rsidRPr="00EC75BB">
        <w:rPr>
          <w:rFonts w:cs="Calibri"/>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EC75BB">
        <w:rPr>
          <w:rFonts w:cs="Calibri"/>
          <w:szCs w:val="16"/>
        </w:rPr>
        <w:t>instrumentalised</w:t>
      </w:r>
      <w:proofErr w:type="spellEnd"/>
      <w:r w:rsidRPr="00EC75BB">
        <w:rPr>
          <w:rFonts w:cs="Calibri"/>
          <w:szCs w:val="16"/>
        </w:rPr>
        <w:t xml:space="preserve"> and englobed.65 Rather, it is a complex of worlds that we share, co-constitute, create, destroy and inhabit with countless other life forms and beings.</w:t>
      </w:r>
    </w:p>
    <w:p w:rsidR="00907CAF" w:rsidRPr="00EC75BB" w:rsidRDefault="00907CAF" w:rsidP="00907CAF">
      <w:pPr>
        <w:rPr>
          <w:rFonts w:cs="Calibri"/>
          <w:u w:val="single"/>
        </w:rPr>
      </w:pPr>
      <w:r w:rsidRPr="00EC75BB">
        <w:rPr>
          <w:rFonts w:cs="Calibri"/>
        </w:rPr>
        <w:t xml:space="preserve">The formation of the Anthropocene reflects a particular type of </w:t>
      </w:r>
      <w:proofErr w:type="spellStart"/>
      <w:r w:rsidRPr="00EC75BB">
        <w:rPr>
          <w:rFonts w:cs="Calibri"/>
        </w:rPr>
        <w:t>worlding</w:t>
      </w:r>
      <w:proofErr w:type="spellEnd"/>
      <w:r w:rsidRPr="00EC75BB">
        <w:rPr>
          <w:rFonts w:cs="Calibri"/>
        </w:rPr>
        <w:t xml:space="preserve">,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t>
      </w:r>
      <w:proofErr w:type="spellStart"/>
      <w:r w:rsidRPr="00EC75BB">
        <w:rPr>
          <w:rFonts w:cs="Calibri"/>
        </w:rPr>
        <w:t>worlding</w:t>
      </w:r>
      <w:proofErr w:type="spellEnd"/>
      <w:r w:rsidRPr="00EC75BB">
        <w:rPr>
          <w:rFonts w:cs="Calibri"/>
        </w:rPr>
        <w:t xml:space="preserve"> so far to one extreme that it has become almost entirely detached from the conditions of the Earth. Planet Politics calls, instead, for a mode of </w:t>
      </w:r>
      <w:proofErr w:type="spellStart"/>
      <w:r w:rsidRPr="00EC75BB">
        <w:rPr>
          <w:rFonts w:cs="Calibri"/>
        </w:rPr>
        <w:t>worlding</w:t>
      </w:r>
      <w:proofErr w:type="spellEnd"/>
      <w:r w:rsidRPr="00EC75BB">
        <w:rPr>
          <w:rFonts w:cs="Calibri"/>
        </w:rPr>
        <w:t xml:space="preserve">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EC75BB">
        <w:rPr>
          <w:rFonts w:cs="Calibri"/>
          <w:u w:val="single"/>
        </w:rPr>
        <w:t>we can and should reframe it as authors like Karen Barad</w:t>
      </w:r>
      <w:r w:rsidRPr="00EC75BB">
        <w:rPr>
          <w:rFonts w:cs="Calibri"/>
        </w:rPr>
        <w:t xml:space="preserve">67 and Donna Haraway68 have done. To them and many others, </w:t>
      </w:r>
      <w:r w:rsidRPr="00EC75BB">
        <w:rPr>
          <w:rFonts w:cs="Calibri"/>
          <w:u w:val="single"/>
        </w:rPr>
        <w:t>‘entanglement’ is a radical, indeed fundamental condition of being-with,</w:t>
      </w:r>
      <w:r w:rsidRPr="00EC75BB">
        <w:rPr>
          <w:rFonts w:cs="Calibri"/>
        </w:rPr>
        <w:t xml:space="preserve"> or, as Jean-Luc Nancy puts it, ‘being singular plural’.69 </w:t>
      </w:r>
      <w:r w:rsidRPr="00EC75BB">
        <w:rPr>
          <w:rFonts w:cs="Calibri"/>
          <w:u w:val="single"/>
        </w:rPr>
        <w:t xml:space="preserve">This means that no being is truly autonomous or separate, whether at the scale of international politics or of quantum physics. </w:t>
      </w:r>
      <w:r w:rsidRPr="00EC75BB">
        <w:rPr>
          <w:rFonts w:cs="Calibri"/>
        </w:rPr>
        <w:t xml:space="preserve">World itself is singular plural: what humans tend to refer to as ‘the’ world is actually a multiplicity of worlds at various scales that intersect, overlap, conflict, emerge as they surge across the Earth. </w:t>
      </w:r>
      <w:r w:rsidRPr="00EC75BB">
        <w:rPr>
          <w:rFonts w:cs="Calibri"/>
          <w:u w:val="single"/>
        </w:rPr>
        <w:t>World emerges from the poetics of existence, the collision of energy and matter, the tumult of agencies, the fusion and diffusion of bonds.</w:t>
      </w:r>
    </w:p>
    <w:p w:rsidR="00907CAF" w:rsidRPr="00EC75BB" w:rsidRDefault="00907CAF" w:rsidP="00907CAF">
      <w:pPr>
        <w:rPr>
          <w:rFonts w:cs="Calibri"/>
          <w:b/>
          <w:iCs/>
          <w:sz w:val="26"/>
          <w:szCs w:val="26"/>
          <w:u w:val="single"/>
          <w:bdr w:val="single" w:sz="8" w:space="0" w:color="auto"/>
        </w:rPr>
      </w:pPr>
      <w:r w:rsidRPr="00EC75BB">
        <w:rPr>
          <w:rFonts w:cs="Calibri"/>
          <w:sz w:val="26"/>
          <w:szCs w:val="26"/>
          <w:highlight w:val="green"/>
          <w:u w:val="single"/>
        </w:rPr>
        <w:t>Worlds erupt from</w:t>
      </w:r>
      <w:r w:rsidRPr="00EC75BB">
        <w:rPr>
          <w:rFonts w:cs="Calibri"/>
          <w:sz w:val="26"/>
          <w:szCs w:val="26"/>
          <w:u w:val="single"/>
        </w:rPr>
        <w:t xml:space="preserve">, and consist in, </w:t>
      </w:r>
      <w:r w:rsidRPr="00EC75BB">
        <w:rPr>
          <w:rFonts w:cs="Calibri"/>
          <w:sz w:val="26"/>
          <w:szCs w:val="26"/>
          <w:highlight w:val="green"/>
          <w:u w:val="single"/>
        </w:rPr>
        <w:t xml:space="preserve">the intersection of </w:t>
      </w:r>
      <w:r w:rsidRPr="00EC75BB">
        <w:rPr>
          <w:rFonts w:cs="Calibri"/>
          <w:b/>
          <w:iCs/>
          <w:sz w:val="26"/>
          <w:szCs w:val="26"/>
          <w:highlight w:val="green"/>
          <w:u w:val="single"/>
          <w:bdr w:val="single" w:sz="8" w:space="0" w:color="auto"/>
        </w:rPr>
        <w:t>diverse forms of being</w:t>
      </w:r>
      <w:r w:rsidRPr="00EC75BB">
        <w:rPr>
          <w:rFonts w:cs="Calibri"/>
          <w:szCs w:val="26"/>
        </w:rPr>
        <w:t xml:space="preserve"> – material and intangible, organic and inorganic, ‘living’ and ‘nonliving’. </w:t>
      </w:r>
      <w:r w:rsidRPr="00EC75BB">
        <w:rPr>
          <w:rFonts w:cs="Calibri"/>
          <w:sz w:val="26"/>
          <w:szCs w:val="26"/>
          <w:u w:val="single"/>
        </w:rPr>
        <w:t xml:space="preserve">Because of the tumultuousness of the Earth with which </w:t>
      </w:r>
      <w:r w:rsidRPr="00EC75BB">
        <w:rPr>
          <w:rFonts w:cs="Calibri"/>
          <w:sz w:val="26"/>
          <w:szCs w:val="26"/>
          <w:highlight w:val="green"/>
          <w:u w:val="single"/>
        </w:rPr>
        <w:t>they are entangled</w:t>
      </w:r>
      <w:r w:rsidRPr="00EC75BB">
        <w:rPr>
          <w:rFonts w:cs="Calibri"/>
          <w:sz w:val="26"/>
          <w:szCs w:val="26"/>
          <w:u w:val="single"/>
        </w:rPr>
        <w:t>,</w:t>
      </w:r>
      <w:r w:rsidRPr="00EC75BB">
        <w:rPr>
          <w:rFonts w:cs="Calibri"/>
          <w:szCs w:val="26"/>
        </w:rPr>
        <w:t xml:space="preserve"> ‘</w:t>
      </w:r>
      <w:r w:rsidRPr="00EC75BB">
        <w:rPr>
          <w:rFonts w:cs="Calibri"/>
          <w:b/>
          <w:iCs/>
          <w:sz w:val="26"/>
          <w:szCs w:val="26"/>
          <w:u w:val="single"/>
          <w:bdr w:val="single" w:sz="8" w:space="0" w:color="auto"/>
        </w:rPr>
        <w:t xml:space="preserve">worlds’ are </w:t>
      </w:r>
      <w:r w:rsidRPr="00EC75BB">
        <w:rPr>
          <w:rFonts w:cs="Calibri"/>
          <w:b/>
          <w:iCs/>
          <w:sz w:val="26"/>
          <w:szCs w:val="26"/>
          <w:highlight w:val="green"/>
          <w:u w:val="single"/>
          <w:bdr w:val="single" w:sz="8" w:space="0" w:color="auto"/>
        </w:rPr>
        <w:t>not static,</w:t>
      </w:r>
      <w:r w:rsidRPr="00EC75BB">
        <w:rPr>
          <w:rFonts w:cs="Calibri"/>
          <w:b/>
          <w:iCs/>
          <w:sz w:val="26"/>
          <w:szCs w:val="26"/>
          <w:u w:val="single"/>
          <w:bdr w:val="single" w:sz="8" w:space="0" w:color="auto"/>
        </w:rPr>
        <w:t xml:space="preserve"> rigid </w:t>
      </w:r>
      <w:r w:rsidRPr="00EC75BB">
        <w:rPr>
          <w:rFonts w:cs="Calibri"/>
          <w:b/>
          <w:iCs/>
          <w:sz w:val="26"/>
          <w:szCs w:val="26"/>
          <w:highlight w:val="green"/>
          <w:u w:val="single"/>
          <w:bdr w:val="single" w:sz="8" w:space="0" w:color="auto"/>
        </w:rPr>
        <w:t>or permanent. They are permeable and fluid</w:t>
      </w:r>
      <w:r w:rsidRPr="00EC75BB">
        <w:rPr>
          <w:rFonts w:cs="Calibri"/>
          <w:szCs w:val="26"/>
        </w:rPr>
        <w:t xml:space="preserve">. </w:t>
      </w:r>
      <w:r w:rsidRPr="00EC75BB">
        <w:rPr>
          <w:rFonts w:cs="Calibri"/>
          <w:sz w:val="26"/>
          <w:szCs w:val="26"/>
          <w:u w:val="single"/>
        </w:rPr>
        <w:t xml:space="preserve">They can be </w:t>
      </w:r>
      <w:r w:rsidRPr="00EC75BB">
        <w:rPr>
          <w:rFonts w:cs="Calibri"/>
          <w:b/>
          <w:iCs/>
          <w:sz w:val="26"/>
          <w:szCs w:val="26"/>
          <w:u w:val="single"/>
          <w:bdr w:val="single" w:sz="8" w:space="0" w:color="auto"/>
        </w:rPr>
        <w:t>created</w:t>
      </w:r>
      <w:r w:rsidRPr="00EC75BB">
        <w:rPr>
          <w:rFonts w:cs="Calibri"/>
          <w:sz w:val="26"/>
          <w:szCs w:val="26"/>
          <w:u w:val="single"/>
        </w:rPr>
        <w:t xml:space="preserve">, </w:t>
      </w:r>
      <w:r w:rsidRPr="00EC75BB">
        <w:rPr>
          <w:rFonts w:cs="Calibri"/>
          <w:b/>
          <w:iCs/>
          <w:sz w:val="26"/>
          <w:szCs w:val="26"/>
          <w:u w:val="single"/>
          <w:bdr w:val="single" w:sz="8" w:space="0" w:color="auto"/>
        </w:rPr>
        <w:t>modified</w:t>
      </w:r>
      <w:r w:rsidRPr="00EC75BB">
        <w:rPr>
          <w:rFonts w:cs="Calibri"/>
          <w:szCs w:val="26"/>
        </w:rPr>
        <w:t xml:space="preserve"> </w:t>
      </w:r>
      <w:r w:rsidRPr="00EC75BB">
        <w:rPr>
          <w:rFonts w:cs="Calibri"/>
          <w:sz w:val="26"/>
          <w:szCs w:val="26"/>
          <w:u w:val="single"/>
        </w:rPr>
        <w:t xml:space="preserve">– and, of course, destroyed. </w:t>
      </w:r>
      <w:r w:rsidRPr="00EC75BB">
        <w:rPr>
          <w:rFonts w:cs="Calibri"/>
          <w:sz w:val="26"/>
          <w:szCs w:val="26"/>
          <w:highlight w:val="green"/>
          <w:u w:val="single"/>
        </w:rPr>
        <w:t>Concepts of violence</w:t>
      </w:r>
      <w:r w:rsidRPr="00EC75BB">
        <w:rPr>
          <w:rFonts w:cs="Calibri"/>
          <w:sz w:val="26"/>
          <w:szCs w:val="26"/>
          <w:u w:val="single"/>
        </w:rPr>
        <w:t xml:space="preserve">, harm and (in)security </w:t>
      </w:r>
      <w:r w:rsidRPr="00EC75BB">
        <w:rPr>
          <w:rFonts w:cs="Calibri"/>
          <w:sz w:val="26"/>
          <w:szCs w:val="26"/>
          <w:highlight w:val="green"/>
          <w:u w:val="single"/>
        </w:rPr>
        <w:t>that focus only on humans ignore</w:t>
      </w:r>
      <w:r w:rsidRPr="00EC75BB">
        <w:rPr>
          <w:rFonts w:cs="Calibri"/>
          <w:sz w:val="26"/>
          <w:szCs w:val="26"/>
          <w:u w:val="single"/>
        </w:rPr>
        <w:t xml:space="preserve"> at their peril </w:t>
      </w:r>
      <w:r w:rsidRPr="00EC75BB">
        <w:rPr>
          <w:rFonts w:cs="Calibri"/>
          <w:sz w:val="26"/>
          <w:szCs w:val="26"/>
          <w:highlight w:val="green"/>
          <w:u w:val="single"/>
        </w:rPr>
        <w:t>the destruction</w:t>
      </w:r>
      <w:r w:rsidRPr="00EC75BB">
        <w:rPr>
          <w:rFonts w:cs="Calibri"/>
          <w:sz w:val="26"/>
          <w:szCs w:val="26"/>
          <w:u w:val="single"/>
        </w:rPr>
        <w:t xml:space="preserve"> and severance of worlds,</w:t>
      </w:r>
      <w:r w:rsidRPr="00EC75BB">
        <w:rPr>
          <w:rFonts w:cs="Calibri"/>
          <w:szCs w:val="26"/>
        </w:rPr>
        <w:t xml:space="preserve">70 </w:t>
      </w:r>
      <w:r w:rsidRPr="00EC75BB">
        <w:rPr>
          <w:rFonts w:cs="Calibri"/>
          <w:b/>
          <w:iCs/>
          <w:sz w:val="26"/>
          <w:szCs w:val="26"/>
          <w:highlight w:val="green"/>
          <w:u w:val="single"/>
          <w:bdr w:val="single" w:sz="8" w:space="0" w:color="auto"/>
        </w:rPr>
        <w:t>which undermines the conditions of plurality that enables life</w:t>
      </w:r>
      <w:r w:rsidRPr="00EC75BB">
        <w:rPr>
          <w:rFonts w:cs="Calibri"/>
          <w:b/>
          <w:iCs/>
          <w:sz w:val="26"/>
          <w:szCs w:val="26"/>
          <w:u w:val="single"/>
          <w:bdr w:val="single" w:sz="8" w:space="0" w:color="auto"/>
        </w:rPr>
        <w:t xml:space="preserve"> on Earth </w:t>
      </w:r>
      <w:r w:rsidRPr="00EC75BB">
        <w:rPr>
          <w:rFonts w:cs="Calibri"/>
          <w:b/>
          <w:iCs/>
          <w:sz w:val="26"/>
          <w:szCs w:val="26"/>
          <w:highlight w:val="green"/>
          <w:u w:val="single"/>
          <w:bdr w:val="single" w:sz="8" w:space="0" w:color="auto"/>
        </w:rPr>
        <w:t>to thrive</w:t>
      </w:r>
      <w:r w:rsidRPr="00EC75BB">
        <w:rPr>
          <w:rFonts w:cs="Calibri"/>
          <w:b/>
          <w:iCs/>
          <w:sz w:val="26"/>
          <w:szCs w:val="26"/>
          <w:u w:val="single"/>
          <w:bdr w:val="single" w:sz="8" w:space="0" w:color="auto"/>
        </w:rPr>
        <w:t>.</w:t>
      </w:r>
    </w:p>
    <w:p w:rsidR="00907CAF" w:rsidRDefault="00907CAF" w:rsidP="00907CAF">
      <w:pPr>
        <w:pStyle w:val="Heading4"/>
      </w:pPr>
      <w:r>
        <w:t xml:space="preserve">5] No </w:t>
      </w:r>
      <w:r w:rsidRPr="00192D33">
        <w:rPr>
          <w:u w:val="single"/>
        </w:rPr>
        <w:t>intent-foresight</w:t>
      </w:r>
      <w:r>
        <w:t xml:space="preserve"> distinction for states.</w:t>
      </w:r>
    </w:p>
    <w:p w:rsidR="00907CAF" w:rsidRPr="00152744" w:rsidRDefault="00907CAF" w:rsidP="00907CAF">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rsidR="00907CAF" w:rsidRPr="006754BB" w:rsidRDefault="00907CAF" w:rsidP="00907CAF">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rsidR="00907CAF" w:rsidRDefault="00907CAF" w:rsidP="00907CAF">
      <w:pPr>
        <w:rPr>
          <w:sz w:val="14"/>
          <w:szCs w:val="26"/>
        </w:rPr>
      </w:pPr>
    </w:p>
    <w:p w:rsidR="00907CAF" w:rsidRPr="00361031" w:rsidRDefault="00907CAF" w:rsidP="00907CAF">
      <w:pPr>
        <w:pStyle w:val="Heading4"/>
        <w:rPr>
          <w:rFonts w:cs="Calibri"/>
          <w:color w:val="000000" w:themeColor="text1"/>
        </w:rPr>
      </w:pPr>
      <w:r>
        <w:rPr>
          <w:rFonts w:cs="Calibri"/>
          <w:color w:val="000000" w:themeColor="text1"/>
        </w:rPr>
        <w:t>6</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rsidR="00907CAF" w:rsidRPr="00713E06" w:rsidRDefault="00907CAF" w:rsidP="00907CAF">
      <w:pPr>
        <w:pStyle w:val="Heading4"/>
        <w:rPr>
          <w:rFonts w:cs="Calibri"/>
        </w:rPr>
      </w:pPr>
      <w:r w:rsidRPr="00361031">
        <w:t>Outweighs</w:t>
      </w:r>
      <w:r>
        <w:t>-</w:t>
      </w:r>
      <w:r w:rsidRPr="00361031">
        <w:t xml:space="preserve">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rsidR="00907CAF" w:rsidRDefault="00907CAF" w:rsidP="00907CAF">
      <w:pPr>
        <w:pStyle w:val="Heading4"/>
      </w:pPr>
      <w:r>
        <w:t xml:space="preserve">7] </w:t>
      </w:r>
      <w:proofErr w:type="spellStart"/>
      <w:r w:rsidRPr="002F1F75">
        <w:t>Calc</w:t>
      </w:r>
      <w:proofErr w:type="spellEnd"/>
      <w:r w:rsidRPr="002F1F75">
        <w:t xml:space="preserve">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 xml:space="preserve">they are NIBs that create a 2:1 skew where I have to answer them to access offense while they only have to win one </w:t>
      </w:r>
    </w:p>
    <w:p w:rsidR="00907CAF" w:rsidRPr="0056695D" w:rsidRDefault="00907CAF" w:rsidP="00907CAF">
      <w:pPr>
        <w:pStyle w:val="Heading4"/>
        <w:spacing w:line="276" w:lineRule="auto"/>
        <w:rPr>
          <w:rFonts w:asciiTheme="minorHAnsi" w:hAnsiTheme="minorHAnsi" w:cstheme="minorHAnsi"/>
        </w:rPr>
      </w:pPr>
      <w:r>
        <w:rPr>
          <w:rFonts w:asciiTheme="minorHAnsi" w:hAnsiTheme="minorHAnsi" w:cstheme="minorHAnsi"/>
        </w:rPr>
        <w:t xml:space="preserve">8] </w:t>
      </w:r>
      <w:r w:rsidRPr="0056695D">
        <w:rPr>
          <w:rFonts w:asciiTheme="minorHAnsi" w:hAnsiTheme="minorHAnsi" w:cstheme="minorHAnsi"/>
        </w:rPr>
        <w:t xml:space="preserve">Err </w:t>
      </w:r>
      <w:r>
        <w:rPr>
          <w:rFonts w:asciiTheme="minorHAnsi" w:hAnsiTheme="minorHAnsi" w:cstheme="minorHAnsi"/>
        </w:rPr>
        <w:t>affirmative</w:t>
      </w:r>
      <w:r w:rsidRPr="0056695D">
        <w:rPr>
          <w:rFonts w:asciiTheme="minorHAnsi" w:hAnsiTheme="minorHAnsi" w:cstheme="minorHAnsi"/>
        </w:rPr>
        <w:t xml:space="preserve">, because of innate </w:t>
      </w:r>
      <w:r w:rsidRPr="0056695D">
        <w:rPr>
          <w:rFonts w:asciiTheme="minorHAnsi" w:hAnsiTheme="minorHAnsi" w:cstheme="minorHAnsi"/>
          <w:u w:val="single"/>
        </w:rPr>
        <w:t>cognitive biases</w:t>
      </w:r>
      <w:r w:rsidRPr="0056695D">
        <w:rPr>
          <w:rFonts w:asciiTheme="minorHAnsi" w:hAnsiTheme="minorHAnsi" w:cstheme="minorHAnsi"/>
        </w:rPr>
        <w:t xml:space="preserve"> </w:t>
      </w:r>
    </w:p>
    <w:p w:rsidR="00907CAF" w:rsidRPr="0056695D" w:rsidRDefault="00907CAF" w:rsidP="00907CAF">
      <w:pPr>
        <w:spacing w:line="276" w:lineRule="auto"/>
        <w:rPr>
          <w:rFonts w:asciiTheme="minorHAnsi" w:hAnsiTheme="minorHAnsi" w:cstheme="minorHAnsi"/>
        </w:rPr>
      </w:pPr>
      <w:r w:rsidRPr="0056695D">
        <w:rPr>
          <w:rStyle w:val="Style13ptBold"/>
          <w:rFonts w:asciiTheme="minorHAnsi" w:hAnsiTheme="minorHAnsi" w:cstheme="minorHAnsi"/>
        </w:rPr>
        <w:t>GPP 17</w:t>
      </w:r>
      <w:r w:rsidRPr="0056695D">
        <w:rPr>
          <w:rFonts w:asciiTheme="minorHAnsi" w:hAnsiTheme="minorHAnsi" w:cstheme="minorHAnsi"/>
        </w:rPr>
        <w:t xml:space="preserve"> (Global Priorities Project, Future of Humanity Institute at the University of Oxford, Ministry for Foreign Affairs of Finland, “Existential Risk: Diplomacy and Governance,” Global Priorities Project, 2017, </w:t>
      </w:r>
      <w:hyperlink r:id="rId6" w:history="1">
        <w:r w:rsidRPr="0056695D">
          <w:rPr>
            <w:rStyle w:val="Hyperlink"/>
            <w:rFonts w:asciiTheme="minorHAnsi" w:hAnsiTheme="minorHAnsi" w:cstheme="minorHAnsi"/>
          </w:rPr>
          <w:t>https://www.fhi.ox.ac.uk/wp-content/uploads/Existential-Risks-2017-01-23.pdf</w:t>
        </w:r>
      </w:hyperlink>
      <w:r w:rsidRPr="0056695D">
        <w:rPr>
          <w:rFonts w:asciiTheme="minorHAnsi" w:hAnsiTheme="minorHAnsi" w:cstheme="minorHAnsi"/>
        </w:rPr>
        <w:t xml:space="preserve">, </w:t>
      </w:r>
    </w:p>
    <w:p w:rsidR="00907CAF" w:rsidRPr="0056695D" w:rsidRDefault="00907CAF" w:rsidP="00907CAF">
      <w:pPr>
        <w:spacing w:line="276" w:lineRule="auto"/>
        <w:rPr>
          <w:rFonts w:asciiTheme="minorHAnsi" w:hAnsiTheme="minorHAnsi" w:cstheme="minorHAnsi"/>
        </w:rPr>
      </w:pPr>
      <w:r w:rsidRPr="0056695D">
        <w:rPr>
          <w:rFonts w:asciiTheme="minorHAnsi" w:hAnsiTheme="minorHAnsi" w:cstheme="minorHAnsi"/>
        </w:rPr>
        <w:t xml:space="preserve"> 1.3.1. Why existential risks are likely to be underinvested in </w:t>
      </w:r>
      <w:r w:rsidRPr="0056695D">
        <w:rPr>
          <w:rStyle w:val="StyleUnderline"/>
          <w:rFonts w:asciiTheme="minorHAnsi" w:hAnsiTheme="minorHAnsi" w:cstheme="minorHAnsi"/>
        </w:rPr>
        <w:t>There are several reasons why existential risk reduction is likely to be underinvested in.</w:t>
      </w:r>
      <w:r w:rsidRPr="0056695D">
        <w:rPr>
          <w:rFonts w:asciiTheme="minorHAnsi" w:hAnsiTheme="minorHAnsi" w:cstheme="minorHAnsi"/>
        </w:rPr>
        <w:t xml:space="preserve"> </w:t>
      </w:r>
      <w:r w:rsidRPr="0056695D">
        <w:rPr>
          <w:rStyle w:val="StyleUnderline"/>
          <w:rFonts w:asciiTheme="minorHAnsi" w:hAnsiTheme="minorHAnsi" w:cstheme="minorHAnsi"/>
        </w:rPr>
        <w:t>Firstly, it is a global public good.</w:t>
      </w:r>
      <w:r w:rsidRPr="0056695D">
        <w:rPr>
          <w:rFonts w:asciiTheme="minorHAnsi" w:hAnsiTheme="minorHAnsi" w:cstheme="minorHAnsi"/>
        </w:rPr>
        <w:t xml:space="preserve"> </w:t>
      </w:r>
      <w:r w:rsidRPr="0056695D">
        <w:rPr>
          <w:rStyle w:val="StyleUnderline"/>
          <w:rFonts w:asciiTheme="minorHAnsi" w:hAnsiTheme="minorHAnsi" w:cstheme="minorHAnsi"/>
        </w:rPr>
        <w:t>Economic theory predicts that such goods tend to be underprovided.</w:t>
      </w:r>
      <w:r w:rsidRPr="0056695D">
        <w:rPr>
          <w:rFonts w:asciiTheme="minorHAnsi" w:hAnsiTheme="minorHAnsi" w:cstheme="minorHAnsi"/>
        </w:rPr>
        <w:t xml:space="preserve"> </w:t>
      </w:r>
      <w:r w:rsidRPr="0056695D">
        <w:rPr>
          <w:rStyle w:val="StyleUnderline"/>
          <w:rFonts w:asciiTheme="minorHAnsi" w:hAnsiTheme="minorHAnsi" w:cstheme="minorHAnsi"/>
        </w:rPr>
        <w:t>The benefits of existential risk reduction are widely and indivisibly dispersed around the globe from the countries responsible for taking action.</w:t>
      </w:r>
      <w:r w:rsidRPr="0056695D">
        <w:rPr>
          <w:rFonts w:asciiTheme="minorHAnsi" w:hAnsiTheme="minorHAnsi" w:cstheme="minorHAnsi"/>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56695D">
        <w:rPr>
          <w:rStyle w:val="StyleUnderline"/>
          <w:rFonts w:asciiTheme="minorHAnsi" w:hAnsiTheme="minorHAnsi" w:cstheme="minorHAnsi"/>
        </w:rPr>
        <w:t>Secondly</w:t>
      </w:r>
      <w:r w:rsidRPr="0056695D">
        <w:rPr>
          <w:rFonts w:asciiTheme="minorHAnsi" w:hAnsiTheme="minorHAnsi" w:cstheme="minorHAnsi"/>
        </w:rPr>
        <w:t xml:space="preserve">, as already suggested above, </w:t>
      </w:r>
      <w:r w:rsidRPr="0056695D">
        <w:rPr>
          <w:rStyle w:val="StyleUnderline"/>
          <w:rFonts w:asciiTheme="minorHAnsi" w:hAnsiTheme="minorHAnsi" w:cstheme="minorHAnsi"/>
        </w:rPr>
        <w:t>existential risk reduction is an intergenerational public good: most of the benefits are enjoyed by future generations who have no say in the political process.</w:t>
      </w:r>
      <w:r w:rsidRPr="0056695D">
        <w:rPr>
          <w:rFonts w:asciiTheme="minorHAnsi" w:hAnsiTheme="minorHAnsi" w:cstheme="minorHAnsi"/>
        </w:rPr>
        <w:t xml:space="preserve"> </w:t>
      </w:r>
      <w:r w:rsidRPr="0056695D">
        <w:rPr>
          <w:rStyle w:val="StyleUnderline"/>
          <w:rFonts w:asciiTheme="minorHAnsi" w:hAnsiTheme="minorHAnsi" w:cstheme="minorHAnsi"/>
        </w:rPr>
        <w:t>For these goods, the problem is temporal free riding: the current generation enjoys the benefits of inaction while future generations bear the costs. Thirdly</w:t>
      </w:r>
      <w:r w:rsidRPr="0056695D">
        <w:rPr>
          <w:rFonts w:asciiTheme="minorHAnsi" w:hAnsiTheme="minorHAnsi" w:cstheme="minorHAnsi"/>
        </w:rPr>
        <w:t xml:space="preserve">, many </w:t>
      </w:r>
      <w:r w:rsidRPr="0056695D">
        <w:rPr>
          <w:rStyle w:val="StyleUnderline"/>
          <w:rFonts w:asciiTheme="minorHAnsi" w:hAnsiTheme="minorHAnsi" w:cstheme="minorHAnsi"/>
        </w:rPr>
        <w:t>existential risks</w:t>
      </w:r>
      <w:r w:rsidRPr="0056695D">
        <w:rPr>
          <w:rFonts w:asciiTheme="minorHAnsi" w:hAnsiTheme="minorHAnsi" w:cstheme="minorHAnsi"/>
        </w:rPr>
        <w:t xml:space="preserve">, such as machine superintelligence, engineered pandemics, and solar geoengineering, </w:t>
      </w:r>
      <w:r w:rsidRPr="0056695D">
        <w:rPr>
          <w:rStyle w:val="StyleUnderline"/>
          <w:rFonts w:asciiTheme="minorHAnsi" w:hAnsiTheme="minorHAnsi" w:cstheme="minorHAnsi"/>
          <w:highlight w:val="green"/>
        </w:rPr>
        <w:t>p</w:t>
      </w:r>
      <w:r w:rsidRPr="0056695D">
        <w:rPr>
          <w:rStyle w:val="StyleUnderline"/>
          <w:rFonts w:asciiTheme="minorHAnsi" w:hAnsiTheme="minorHAnsi" w:cstheme="minorHAnsi"/>
        </w:rPr>
        <w:t>ose an unprecedented and uncertain future threat.</w:t>
      </w:r>
      <w:r w:rsidRPr="0056695D">
        <w:rPr>
          <w:rFonts w:asciiTheme="minorHAnsi" w:hAnsiTheme="minorHAnsi" w:cstheme="minorHAnsi"/>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56695D">
        <w:rPr>
          <w:rStyle w:val="StyleUnderline"/>
          <w:rFonts w:asciiTheme="minorHAnsi" w:hAnsiTheme="minorHAnsi" w:cstheme="minorHAnsi"/>
          <w:highlight w:val="green"/>
        </w:rPr>
        <w:t>Cognitive biases also lead people to underestimate</w:t>
      </w:r>
      <w:r w:rsidRPr="0056695D">
        <w:rPr>
          <w:rStyle w:val="StyleUnderline"/>
          <w:rFonts w:asciiTheme="minorHAnsi" w:hAnsiTheme="minorHAnsi" w:cstheme="minorHAnsi"/>
        </w:rPr>
        <w:t xml:space="preserve"> existential </w:t>
      </w:r>
      <w:r w:rsidRPr="0056695D">
        <w:rPr>
          <w:rStyle w:val="StyleUnderline"/>
          <w:rFonts w:asciiTheme="minorHAnsi" w:hAnsiTheme="minorHAnsi" w:cstheme="minorHAnsi"/>
          <w:highlight w:val="green"/>
        </w:rPr>
        <w:t>risks</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highlight w:val="green"/>
        </w:rPr>
        <w:t>Since there have not been any catastrophes of this magnitude, these risks are not salient to politicians and the public</w:t>
      </w:r>
      <w:r w:rsidRPr="0056695D">
        <w:rPr>
          <w:rStyle w:val="StyleUnderline"/>
          <w:rFonts w:asciiTheme="minorHAnsi" w:hAnsiTheme="minorHAnsi" w:cstheme="minorHAnsi"/>
        </w:rPr>
        <w:t>.</w:t>
      </w:r>
      <w:r w:rsidRPr="0056695D">
        <w:rPr>
          <w:rFonts w:asciiTheme="minorHAnsi" w:hAnsiTheme="minorHAnsi" w:cstheme="minorHAnsi"/>
        </w:rPr>
        <w:t xml:space="preserve">72 This is an example of the misapplication of the availability heuristic, a mental shortcut which assumes that something is important only if it can be readily recalled. </w:t>
      </w:r>
      <w:r w:rsidRPr="0056695D">
        <w:rPr>
          <w:rStyle w:val="StyleUnderline"/>
          <w:rFonts w:asciiTheme="minorHAnsi" w:hAnsiTheme="minorHAnsi" w:cstheme="minorHAnsi"/>
          <w:highlight w:val="green"/>
        </w:rPr>
        <w:t>Another cognitive bias</w:t>
      </w:r>
      <w:r w:rsidRPr="0056695D">
        <w:rPr>
          <w:rStyle w:val="StyleUnderline"/>
          <w:rFonts w:asciiTheme="minorHAnsi" w:hAnsiTheme="minorHAnsi" w:cstheme="minorHAnsi"/>
        </w:rPr>
        <w:t xml:space="preserve"> affecting perceptions of existential risk </w:t>
      </w:r>
      <w:r w:rsidRPr="0056695D">
        <w:rPr>
          <w:rStyle w:val="StyleUnderline"/>
          <w:rFonts w:asciiTheme="minorHAnsi" w:hAnsiTheme="minorHAnsi" w:cstheme="minorHAnsi"/>
          <w:highlight w:val="green"/>
        </w:rPr>
        <w:t>is scope neglect</w:t>
      </w:r>
      <w:r w:rsidRPr="0056695D">
        <w:rPr>
          <w:rStyle w:val="StyleUnderline"/>
          <w:rFonts w:asciiTheme="minorHAnsi" w:hAnsiTheme="minorHAnsi" w:cstheme="minorHAnsi"/>
        </w:rPr>
        <w:t>.</w:t>
      </w:r>
      <w:r w:rsidRPr="0056695D">
        <w:rPr>
          <w:rFonts w:asciiTheme="minorHAnsi" w:hAnsiTheme="minorHAnsi" w:cstheme="minorHAnsi"/>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56695D">
        <w:rPr>
          <w:rStyle w:val="StyleUnderline"/>
          <w:rFonts w:asciiTheme="minorHAnsi" w:hAnsiTheme="minorHAnsi" w:cstheme="minorHAnsi"/>
          <w:highlight w:val="green"/>
        </w:rPr>
        <w:t xml:space="preserve">People become numbed to </w:t>
      </w:r>
      <w:r w:rsidRPr="0056695D">
        <w:rPr>
          <w:rStyle w:val="StyleUnderline"/>
          <w:rFonts w:asciiTheme="minorHAnsi" w:hAnsiTheme="minorHAnsi" w:cstheme="minorHAnsi"/>
        </w:rPr>
        <w:t xml:space="preserve">the effect of </w:t>
      </w:r>
      <w:r w:rsidRPr="0056695D">
        <w:rPr>
          <w:rStyle w:val="StyleUnderline"/>
          <w:rFonts w:asciiTheme="minorHAnsi" w:hAnsiTheme="minorHAnsi" w:cstheme="minorHAnsi"/>
          <w:highlight w:val="green"/>
        </w:rPr>
        <w:t>saving lives when the numbers get too large</w:t>
      </w:r>
      <w:r w:rsidRPr="0056695D">
        <w:rPr>
          <w:rStyle w:val="StyleUnderline"/>
          <w:rFonts w:asciiTheme="minorHAnsi" w:hAnsiTheme="minorHAnsi" w:cstheme="minorHAnsi"/>
        </w:rPr>
        <w:t>.</w:t>
      </w:r>
      <w:r w:rsidRPr="0056695D">
        <w:rPr>
          <w:rFonts w:asciiTheme="minorHAnsi" w:hAnsiTheme="minorHAnsi" w:cstheme="minorHAnsi"/>
        </w:rPr>
        <w:t xml:space="preserve"> 74 </w:t>
      </w:r>
      <w:r w:rsidRPr="0056695D">
        <w:rPr>
          <w:rStyle w:val="StyleUnderline"/>
          <w:rFonts w:asciiTheme="minorHAnsi" w:hAnsiTheme="minorHAnsi" w:cstheme="minorHAnsi"/>
        </w:rPr>
        <w:t xml:space="preserve">Scope neglect is a </w:t>
      </w:r>
      <w:r w:rsidRPr="0056695D">
        <w:rPr>
          <w:rStyle w:val="StyleUnderline"/>
          <w:rFonts w:asciiTheme="minorHAnsi" w:hAnsiTheme="minorHAnsi" w:cstheme="minorHAnsi"/>
          <w:highlight w:val="green"/>
        </w:rPr>
        <w:t>particularly acute</w:t>
      </w:r>
      <w:r w:rsidRPr="0056695D">
        <w:rPr>
          <w:rStyle w:val="StyleUnderline"/>
          <w:rFonts w:asciiTheme="minorHAnsi" w:hAnsiTheme="minorHAnsi" w:cstheme="minorHAnsi"/>
        </w:rPr>
        <w:t xml:space="preserve"> problem </w:t>
      </w:r>
      <w:r w:rsidRPr="0056695D">
        <w:rPr>
          <w:rStyle w:val="StyleUnderline"/>
          <w:rFonts w:asciiTheme="minorHAnsi" w:hAnsiTheme="minorHAnsi" w:cstheme="minorHAnsi"/>
          <w:highlight w:val="green"/>
        </w:rPr>
        <w:t>for existential risk</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because</w:t>
      </w:r>
      <w:r w:rsidRPr="0056695D">
        <w:rPr>
          <w:rStyle w:val="StyleUnderline"/>
          <w:rFonts w:asciiTheme="minorHAnsi" w:hAnsiTheme="minorHAnsi" w:cstheme="minorHAnsi"/>
        </w:rPr>
        <w:t xml:space="preserve"> the </w:t>
      </w:r>
      <w:r w:rsidRPr="0056695D">
        <w:rPr>
          <w:rStyle w:val="StyleUnderline"/>
          <w:rFonts w:asciiTheme="minorHAnsi" w:hAnsiTheme="minorHAnsi" w:cstheme="minorHAnsi"/>
          <w:highlight w:val="green"/>
        </w:rPr>
        <w:t>numbers</w:t>
      </w:r>
      <w:r w:rsidRPr="0056695D">
        <w:rPr>
          <w:rStyle w:val="StyleUnderline"/>
          <w:rFonts w:asciiTheme="minorHAnsi" w:hAnsiTheme="minorHAnsi" w:cstheme="minorHAnsi"/>
        </w:rPr>
        <w:t xml:space="preserve"> at stake </w:t>
      </w:r>
      <w:r w:rsidRPr="0056695D">
        <w:rPr>
          <w:rStyle w:val="StyleUnderline"/>
          <w:rFonts w:asciiTheme="minorHAnsi" w:hAnsiTheme="minorHAnsi" w:cstheme="minorHAnsi"/>
          <w:highlight w:val="green"/>
        </w:rPr>
        <w:t xml:space="preserve">are </w:t>
      </w:r>
      <w:r w:rsidRPr="0056695D">
        <w:rPr>
          <w:rStyle w:val="StyleUnderline"/>
          <w:rFonts w:asciiTheme="minorHAnsi" w:hAnsiTheme="minorHAnsi" w:cstheme="minorHAnsi"/>
        </w:rPr>
        <w:t xml:space="preserve">so </w:t>
      </w:r>
      <w:r w:rsidRPr="0056695D">
        <w:rPr>
          <w:rStyle w:val="StyleUnderline"/>
          <w:rFonts w:asciiTheme="minorHAnsi" w:hAnsiTheme="minorHAnsi" w:cstheme="minorHAnsi"/>
          <w:highlight w:val="green"/>
        </w:rPr>
        <w:t>large</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rPr>
        <w:t>Due to scope neglect, decision-makers are prone to treat existential risks in a similar way to problems which are less severe by many orders of magnitude.</w:t>
      </w:r>
      <w:r w:rsidRPr="0056695D">
        <w:rPr>
          <w:rFonts w:asciiTheme="minorHAnsi" w:hAnsiTheme="minorHAnsi" w:cstheme="minorHAnsi"/>
        </w:rPr>
        <w:t xml:space="preserve"> A wide range of other cognitive biases are likely to affect the evaluation of existential risks.75</w:t>
      </w:r>
    </w:p>
    <w:p w:rsidR="00907CAF" w:rsidRDefault="00907CAF" w:rsidP="00907CAF"/>
    <w:p w:rsidR="00907CAF" w:rsidRDefault="00907CAF" w:rsidP="00907CAF">
      <w:pPr>
        <w:pStyle w:val="Heading3"/>
      </w:pPr>
      <w:r>
        <w:t>Advocacy</w:t>
      </w:r>
    </w:p>
    <w:p w:rsidR="00907CAF" w:rsidRPr="00C954A9" w:rsidRDefault="00907CAF" w:rsidP="00907CAF">
      <w:pPr>
        <w:pStyle w:val="Heading4"/>
      </w:pPr>
      <w:r>
        <w:t xml:space="preserve">Plan text: A just government ought to recognize an unconditional right of teachers to strike. </w:t>
      </w:r>
    </w:p>
    <w:p w:rsidR="00907CAF" w:rsidRPr="00C23242" w:rsidRDefault="00907CAF" w:rsidP="00907CAF">
      <w:pPr>
        <w:pStyle w:val="Heading4"/>
      </w:pPr>
      <w:r>
        <w:t>Amendment is normal means</w:t>
      </w:r>
    </w:p>
    <w:p w:rsidR="00907CAF" w:rsidRPr="00C23242" w:rsidRDefault="00907CAF" w:rsidP="00907CAF">
      <w:proofErr w:type="spellStart"/>
      <w:r w:rsidRPr="00C23242">
        <w:rPr>
          <w:rStyle w:val="Style13ptBold"/>
        </w:rPr>
        <w:t>Brudney</w:t>
      </w:r>
      <w:proofErr w:type="spellEnd"/>
      <w:r w:rsidRPr="00C23242">
        <w:rPr>
          <w:rStyle w:val="Style13ptBold"/>
        </w:rPr>
        <w:t xml:space="preserve"> 20</w:t>
      </w:r>
      <w:r>
        <w:t xml:space="preserve"> </w:t>
      </w:r>
      <w:proofErr w:type="spellStart"/>
      <w:r w:rsidRPr="00C23242">
        <w:t>Brudney</w:t>
      </w:r>
      <w:proofErr w:type="spellEnd"/>
      <w:r w:rsidRPr="00C23242">
        <w:t xml:space="preserve">, J. J. (2020). The Right to Strike is </w:t>
      </w:r>
      <w:proofErr w:type="spellStart"/>
      <w:r w:rsidRPr="00C23242">
        <w:t>Recognised</w:t>
      </w:r>
      <w:proofErr w:type="spellEnd"/>
      <w:r w:rsidRPr="00C23242">
        <w:t xml:space="preserve"> as Customary International Law. </w:t>
      </w:r>
      <w:r w:rsidRPr="00C23242">
        <w:rPr>
          <w:i/>
          <w:iCs/>
        </w:rPr>
        <w:t>Yale Law</w:t>
      </w:r>
      <w:r w:rsidRPr="00C23242">
        <w:t>, 10–11. https://doi.org/10.5040/9781509933587.ch-011</w:t>
      </w:r>
      <w:r>
        <w:t>/SJKS</w:t>
      </w:r>
    </w:p>
    <w:p w:rsidR="00907CAF" w:rsidRPr="00C23242" w:rsidRDefault="00907CAF" w:rsidP="00907CAF">
      <w:pPr>
        <w:rPr>
          <w:sz w:val="16"/>
        </w:rPr>
      </w:pPr>
      <w:r w:rsidRPr="00683D68">
        <w:rPr>
          <w:rStyle w:val="Emphasis"/>
          <w:highlight w:val="green"/>
        </w:rPr>
        <w:t>Recognition of the right to strike</w:t>
      </w:r>
      <w:r w:rsidRPr="00C23242">
        <w:rPr>
          <w:rStyle w:val="Emphasis"/>
        </w:rPr>
        <w:t xml:space="preserve"> as fundamental by two key ILO supervisory bodies </w:t>
      </w:r>
      <w:r w:rsidRPr="00683D68">
        <w:rPr>
          <w:rStyle w:val="Emphasis"/>
          <w:highlight w:val="green"/>
        </w:rPr>
        <w:t>is reinforced by affirmation of the right within</w:t>
      </w:r>
      <w:r w:rsidRPr="00C23242">
        <w:rPr>
          <w:rStyle w:val="Emphasis"/>
        </w:rPr>
        <w:t xml:space="preserve"> a broad framework of international covenants, transnational conventions and judicial decisions, and </w:t>
      </w:r>
      <w:r w:rsidRPr="00683D68">
        <w:rPr>
          <w:rStyle w:val="Emphasis"/>
          <w:highlight w:val="green"/>
        </w:rPr>
        <w:t>national constitutions</w:t>
      </w:r>
      <w:r w:rsidRPr="00C23242">
        <w:rPr>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rsidR="00907CAF" w:rsidRDefault="00907CAF" w:rsidP="00907CAF">
      <w:pPr>
        <w:rPr>
          <w:u w:val="single"/>
        </w:rPr>
      </w:pPr>
    </w:p>
    <w:p w:rsidR="00555DDA" w:rsidRDefault="00555DDA" w:rsidP="00555DDA">
      <w:pPr>
        <w:pStyle w:val="Heading3"/>
      </w:pPr>
      <w:r>
        <w:t>Advantage</w:t>
      </w:r>
    </w:p>
    <w:p w:rsidR="00555DDA" w:rsidRPr="00104199" w:rsidRDefault="00555DDA" w:rsidP="00555DDA">
      <w:pPr>
        <w:pStyle w:val="Heading4"/>
      </w:pPr>
      <w:r>
        <w:t xml:space="preserve">Current quality of education is sharply decreasing through teacher shortages </w:t>
      </w:r>
    </w:p>
    <w:p w:rsidR="00555DDA" w:rsidRPr="00104199" w:rsidRDefault="00555DDA" w:rsidP="00555DDA">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rsidR="00555DDA" w:rsidRDefault="00555DDA" w:rsidP="00555DDA">
      <w:pPr>
        <w:rPr>
          <w:sz w:val="16"/>
        </w:rPr>
      </w:pPr>
      <w:r w:rsidRPr="00104199">
        <w:rPr>
          <w:sz w:val="16"/>
        </w:rPr>
        <w:t xml:space="preserve">Teacher Shortage </w:t>
      </w:r>
      <w:r w:rsidRPr="00683D68">
        <w:rPr>
          <w:rStyle w:val="StyleUnderline"/>
          <w:highlight w:val="green"/>
        </w:rPr>
        <w:t>According to research by the</w:t>
      </w:r>
      <w:r w:rsidRPr="00104199">
        <w:rPr>
          <w:rStyle w:val="StyleUnderline"/>
        </w:rPr>
        <w:t xml:space="preserve"> Economic Policy Institute (</w:t>
      </w:r>
      <w:r w:rsidRPr="00683D68">
        <w:rPr>
          <w:rStyle w:val="StyleUnderline"/>
          <w:highlight w:val="green"/>
        </w:rPr>
        <w:t>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causing a detrimental effect on these outcomes. As the number of available teachers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set to increase unless something changes.</w:t>
      </w:r>
      <w:r>
        <w:rPr>
          <w:rStyle w:val="StyleUnderline"/>
        </w:rPr>
        <w:t xml:space="preserve"> </w:t>
      </w:r>
      <w:r w:rsidRPr="00104199">
        <w:rPr>
          <w:sz w:val="16"/>
        </w:rPr>
        <w:t xml:space="preserve">Impact on Quality </w:t>
      </w:r>
      <w:r w:rsidRPr="00683D68">
        <w:rPr>
          <w:rStyle w:val="StyleUnderline"/>
          <w:highlight w:val="green"/>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683D68">
        <w:rPr>
          <w:rStyle w:val="StyleUnderline"/>
          <w:highlight w:val="green"/>
        </w:rPr>
        <w:t>Studies discover again and again 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Teachers matter more to student achievement than any other factor</w:t>
      </w:r>
      <w:r w:rsidRPr="00104199">
        <w:rPr>
          <w:sz w:val="16"/>
        </w:rPr>
        <w:t xml:space="preserve">. In fact, research by </w:t>
      </w:r>
      <w:proofErr w:type="spellStart"/>
      <w:r w:rsidRPr="00104199">
        <w:rPr>
          <w:sz w:val="16"/>
        </w:rPr>
        <w:t>Chlotfelter</w:t>
      </w:r>
      <w:proofErr w:type="spellEnd"/>
      <w:r w:rsidRPr="00104199">
        <w:rPr>
          <w:sz w:val="16"/>
        </w:rPr>
        <w:t xml:space="preserve">, Ladd, &amp; </w:t>
      </w:r>
      <w:proofErr w:type="spellStart"/>
      <w:r w:rsidRPr="00104199">
        <w:rPr>
          <w:sz w:val="16"/>
        </w:rPr>
        <w:t>Vigdor</w:t>
      </w:r>
      <w:proofErr w:type="spellEnd"/>
      <w:r w:rsidRPr="00104199">
        <w:rPr>
          <w:sz w:val="16"/>
        </w:rPr>
        <w:t xml:space="preserve"> states that teacher qualifications predict more of the difference in educational gains than race and parent education combined.</w:t>
      </w:r>
    </w:p>
    <w:p w:rsidR="00555DDA" w:rsidRPr="00487FB9" w:rsidRDefault="00555DDA" w:rsidP="00555DDA">
      <w:pPr>
        <w:rPr>
          <w:sz w:val="16"/>
        </w:rPr>
      </w:pPr>
    </w:p>
    <w:p w:rsidR="00555DDA" w:rsidRPr="006F5F63" w:rsidRDefault="00555DDA" w:rsidP="00555DDA">
      <w:pPr>
        <w:pStyle w:val="Heading4"/>
      </w:pPr>
      <w:r>
        <w:t>Status Quo policies make the opportunity cost for teacher strikes too high</w:t>
      </w:r>
    </w:p>
    <w:p w:rsidR="00555DDA" w:rsidRDefault="00555DDA" w:rsidP="00555DDA">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7" w:history="1">
        <w:r w:rsidRPr="00644108">
          <w:rPr>
            <w:rStyle w:val="Hyperlink"/>
          </w:rPr>
          <w:t>https://www.dissentmagazine.org/online_articles/the-teacher-strike-conditions-for-success</w:t>
        </w:r>
      </w:hyperlink>
    </w:p>
    <w:p w:rsidR="00555DDA" w:rsidRDefault="00555DDA" w:rsidP="00555DDA">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understand full well that </w:t>
      </w:r>
      <w:r w:rsidRPr="00683D68">
        <w:rPr>
          <w:rStyle w:val="StyleUnderline"/>
          <w:highlight w:val="green"/>
        </w:rPr>
        <w:t>strikes are a high-intensity and high-risk 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major setbacks 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teachers and their unions.</w:t>
      </w:r>
      <w:r>
        <w:rPr>
          <w:rStyle w:val="StyleUnderline"/>
        </w:rPr>
        <w:t xml:space="preserve"> </w:t>
      </w:r>
      <w:r w:rsidRPr="00683D68">
        <w:rPr>
          <w:rStyle w:val="StyleUnderline"/>
          <w:highlight w:val="green"/>
        </w:rPr>
        <w:t>To be willing to</w:t>
      </w:r>
      <w:r w:rsidRPr="00F42AF8">
        <w:rPr>
          <w:rStyle w:val="StyleUnderline"/>
        </w:rPr>
        <w:t xml:space="preserve"> go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rsidR="00555DDA" w:rsidRDefault="00555DDA" w:rsidP="00555DDA"/>
    <w:p w:rsidR="00555DDA" w:rsidRPr="00104199" w:rsidRDefault="00555DDA" w:rsidP="00555DDA">
      <w:pPr>
        <w:pStyle w:val="Heading4"/>
      </w:pPr>
      <w:r>
        <w:t xml:space="preserve">That causes teachers uproot and quitting through </w:t>
      </w:r>
      <w:proofErr w:type="spellStart"/>
      <w:r>
        <w:t>unsatisfaction</w:t>
      </w:r>
      <w:proofErr w:type="spellEnd"/>
    </w:p>
    <w:p w:rsidR="00555DDA" w:rsidRDefault="00555DDA" w:rsidP="00555DDA">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rsidR="00555DDA" w:rsidRPr="00D42AB3" w:rsidRDefault="00555DDA" w:rsidP="00555DDA">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Tem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683D68">
        <w:rPr>
          <w:rStyle w:val="StyleUnderline"/>
          <w:highlight w:val="green"/>
        </w:rPr>
        <w:t>would have removed teachers’ right to strike</w:t>
      </w:r>
      <w:r w:rsidRPr="00104199">
        <w:rPr>
          <w:sz w:val="16"/>
        </w:rPr>
        <w:t xml:space="preserve">. That shows their true intentions. </w:t>
      </w:r>
      <w:r w:rsidRPr="00683D68">
        <w:rPr>
          <w:rStyle w:val="StyleUnderline"/>
          <w:highlight w:val="green"/>
        </w:rPr>
        <w:t>When teachers’ needs are not met, students’ needs will not be met, and we will be unable to retain and attract a workforce</w:t>
      </w:r>
      <w:r w:rsidRPr="00D42AB3">
        <w:rPr>
          <w:rStyle w:val="StyleUnderline"/>
        </w:rPr>
        <w:t xml:space="preserve"> of young families which is critical to the revitalization of our state’s economy. </w:t>
      </w:r>
      <w:r w:rsidRPr="00683D68">
        <w:rPr>
          <w:rStyle w:val="StyleUnderline"/>
          <w:highlight w:val="green"/>
        </w:rPr>
        <w:t>There will be no incentive for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Teachers 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683D68">
        <w:rPr>
          <w:rStyle w:val="StyleUnderline"/>
          <w:highlight w:val="green"/>
        </w:rPr>
        <w:t>Had the administration and teachers not</w:t>
      </w:r>
      <w:r w:rsidRPr="00D42AB3">
        <w:rPr>
          <w:rStyle w:val="StyleUnderline"/>
        </w:rPr>
        <w:t xml:space="preserve"> pulled together to discuss and </w:t>
      </w:r>
      <w:r w:rsidRPr="00683D68">
        <w:rPr>
          <w:rStyle w:val="StyleUnderline"/>
          <w:highlight w:val="green"/>
        </w:rPr>
        <w:t>demand more for their programs and allowed</w:t>
      </w:r>
      <w:r w:rsidRPr="00D42AB3">
        <w:rPr>
          <w:rStyle w:val="StyleUnderline"/>
        </w:rPr>
        <w:t xml:space="preserve"> a </w:t>
      </w:r>
      <w:r w:rsidRPr="00683D68">
        <w:rPr>
          <w:rStyle w:val="StyleUnderline"/>
          <w:highlight w:val="green"/>
        </w:rPr>
        <w:t>reckless</w:t>
      </w:r>
      <w:r w:rsidRPr="00D42AB3">
        <w:rPr>
          <w:rStyle w:val="StyleUnderline"/>
        </w:rPr>
        <w:t xml:space="preserve"> centralized </w:t>
      </w:r>
      <w:r w:rsidRPr="00683D68">
        <w:rPr>
          <w:rStyle w:val="StyleUnderline"/>
          <w:highlight w:val="green"/>
        </w:rPr>
        <w:t>decision to go forth</w:t>
      </w:r>
      <w:r w:rsidRPr="00D42AB3">
        <w:rPr>
          <w:rStyle w:val="StyleUnderline"/>
        </w:rPr>
        <w:t xml:space="preserve">, to paraphrase one of the teachers present at this meeting, the initial </w:t>
      </w:r>
      <w:r w:rsidRPr="00683D68">
        <w:rPr>
          <w:rStyle w:val="StyleUnderline"/>
          <w:highlight w:val="green"/>
        </w:rPr>
        <w:t>Act 46</w:t>
      </w:r>
      <w:r w:rsidRPr="00D42AB3">
        <w:rPr>
          <w:rStyle w:val="StyleUnderline"/>
        </w:rPr>
        <w:t xml:space="preserve"> proposal </w:t>
      </w:r>
      <w:r w:rsidRPr="00683D68">
        <w:rPr>
          <w:rStyle w:val="StyleUnderline"/>
          <w:highlight w:val="green"/>
        </w:rPr>
        <w:t>would</w:t>
      </w:r>
      <w:r w:rsidRPr="00D42AB3">
        <w:rPr>
          <w:rStyle w:val="StyleUnderline"/>
        </w:rPr>
        <w:t xml:space="preserve"> have </w:t>
      </w:r>
      <w:r w:rsidRPr="00683D68">
        <w:rPr>
          <w:rStyle w:val="StyleUnderline"/>
          <w:highlight w:val="green"/>
        </w:rPr>
        <w:t>destroyed the institution</w:t>
      </w:r>
      <w:r w:rsidRPr="00104199">
        <w:rPr>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pull their own children from the school</w:t>
      </w:r>
      <w:r w:rsidRPr="00D42AB3">
        <w:rPr>
          <w:rStyle w:val="StyleUnderline"/>
        </w:rPr>
        <w:t xml:space="preserve"> and move out of the area. This is only one example of how allowing </w:t>
      </w:r>
      <w:r w:rsidRPr="00683D68">
        <w:rPr>
          <w:rStyle w:val="StyleUnderline"/>
          <w:highlight w:val="green"/>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have devastating consequences on local communities</w:t>
      </w:r>
      <w:r w:rsidRPr="00D42AB3">
        <w:rPr>
          <w:rStyle w:val="StyleUnderline"/>
        </w:rPr>
        <w:t>.</w:t>
      </w:r>
    </w:p>
    <w:p w:rsidR="00555DDA" w:rsidRPr="001D09FC" w:rsidRDefault="00555DDA" w:rsidP="00555DDA"/>
    <w:p w:rsidR="00555DDA" w:rsidRDefault="00555DDA" w:rsidP="00555DDA">
      <w:pPr>
        <w:pStyle w:val="Heading4"/>
      </w:pPr>
      <w:r>
        <w:t xml:space="preserve">Strikes </w:t>
      </w:r>
      <w:r w:rsidRPr="00950B4A">
        <w:rPr>
          <w:u w:val="single"/>
        </w:rPr>
        <w:t>empower</w:t>
      </w:r>
      <w:r>
        <w:t xml:space="preserve"> unions and are successful achieving </w:t>
      </w:r>
      <w:r w:rsidRPr="00950B4A">
        <w:rPr>
          <w:u w:val="single"/>
        </w:rPr>
        <w:t>bargaining power</w:t>
      </w:r>
      <w:r>
        <w:t xml:space="preserve">, which keeps them in education. </w:t>
      </w:r>
    </w:p>
    <w:p w:rsidR="00555DDA" w:rsidRPr="00E75B57" w:rsidRDefault="00555DDA" w:rsidP="00555DDA">
      <w:proofErr w:type="spellStart"/>
      <w:r>
        <w:rPr>
          <w:rFonts w:eastAsiaTheme="majorEastAsia" w:cstheme="majorBidi"/>
          <w:b/>
          <w:iCs/>
          <w:sz w:val="26"/>
        </w:rPr>
        <w:t>LawInfo</w:t>
      </w:r>
      <w:proofErr w:type="spellEnd"/>
      <w:r>
        <w:rPr>
          <w:rFonts w:eastAsiaTheme="majorEastAsia" w:cstheme="majorBidi"/>
          <w:b/>
          <w:iCs/>
          <w:sz w:val="26"/>
        </w:rPr>
        <w:t xml:space="preserve"> 20</w:t>
      </w:r>
      <w:r>
        <w:t xml:space="preserve"> [</w:t>
      </w:r>
      <w:r w:rsidRPr="00610AEB">
        <w:t>Pete</w:t>
      </w:r>
      <w:r>
        <w:t xml:space="preserve">r </w:t>
      </w:r>
      <w:proofErr w:type="spellStart"/>
      <w:r>
        <w:t>Serdyukov</w:t>
      </w:r>
      <w:proofErr w:type="spellEnd"/>
      <w:r>
        <w:t>,</w:t>
      </w:r>
      <w:r w:rsidRPr="00610AEB">
        <w:t xml:space="preserve"> National University, La Jolla, California. </w:t>
      </w:r>
      <w:r>
        <w:t xml:space="preserve">05/18/20, </w:t>
      </w:r>
      <w:r w:rsidRPr="00E75B57">
        <w:rPr>
          <w:rFonts w:asciiTheme="minorHAnsi" w:hAnsiTheme="minorHAnsi" w:cstheme="minorHAnsi"/>
          <w:color w:val="333333"/>
          <w:shd w:val="clear" w:color="auto" w:fill="FFFFFF"/>
        </w:rPr>
        <w:t>Teachers Unions &amp; Collective Bargaining.</w:t>
      </w:r>
      <w:r>
        <w:rPr>
          <w:rFonts w:ascii="Helvetica" w:hAnsi="Helvetica" w:cs="Helvetica"/>
          <w:color w:val="333333"/>
          <w:sz w:val="18"/>
          <w:szCs w:val="18"/>
          <w:shd w:val="clear" w:color="auto" w:fill="FFFFFF"/>
        </w:rPr>
        <w:t xml:space="preserve"> </w:t>
      </w:r>
      <w:hyperlink r:id="rId8" w:history="1">
        <w:r w:rsidRPr="00AD5787">
          <w:rPr>
            <w:rStyle w:val="Hyperlink"/>
          </w:rPr>
          <w:t>https://www.lawinfo.com/resources/labor-law/teachers-unions-collective-bargaining.html</w:t>
        </w:r>
      </w:hyperlink>
      <w:r>
        <w:t>] // SC SD</w:t>
      </w:r>
    </w:p>
    <w:p w:rsidR="00555DDA" w:rsidRPr="00950B4A" w:rsidRDefault="00555DDA" w:rsidP="00555DDA">
      <w:pPr>
        <w:rPr>
          <w:b/>
          <w:u w:val="single"/>
        </w:rPr>
      </w:pPr>
      <w:r w:rsidRPr="00950B4A">
        <w:t xml:space="preserve">A </w:t>
      </w:r>
      <w:r w:rsidRPr="00E75B57">
        <w:rPr>
          <w:b/>
          <w:highlight w:val="green"/>
          <w:u w:val="single"/>
        </w:rPr>
        <w:t>teachers' union</w:t>
      </w:r>
      <w:r w:rsidRPr="00950B4A">
        <w:t xml:space="preserve"> is a special type of labor union designed to fight for the rights of educators. With roots dating back more than 150 years in the U.S., these organizations </w:t>
      </w:r>
      <w:r w:rsidRPr="00E75B57">
        <w:rPr>
          <w:b/>
          <w:highlight w:val="green"/>
          <w:u w:val="single"/>
        </w:rPr>
        <w:t>play critical role</w:t>
      </w:r>
      <w:r w:rsidRPr="00950B4A">
        <w:rPr>
          <w:b/>
          <w:u w:val="single"/>
        </w:rPr>
        <w:t xml:space="preserve">s not only </w:t>
      </w:r>
      <w:r w:rsidRPr="00E75B57">
        <w:rPr>
          <w:b/>
          <w:highlight w:val="green"/>
          <w:u w:val="single"/>
        </w:rPr>
        <w:t>in securing benefits for teachers</w:t>
      </w:r>
      <w:r w:rsidRPr="00950B4A">
        <w:rPr>
          <w:b/>
          <w:u w:val="single"/>
        </w:rPr>
        <w:t xml:space="preserve"> but also shaping the way education works. For instance, thanks to lobbying by the National Education Association, or NEA, in the late 1860s, Congress created the Department of Education.</w:t>
      </w:r>
    </w:p>
    <w:p w:rsidR="00555DDA" w:rsidRPr="00950B4A" w:rsidRDefault="00555DDA" w:rsidP="00555DDA">
      <w:r w:rsidRPr="00950B4A">
        <w:t>What Teachers' Unions Bargain For</w:t>
      </w:r>
    </w:p>
    <w:p w:rsidR="00555DDA" w:rsidRPr="00950B4A" w:rsidRDefault="00555DDA" w:rsidP="00555DDA">
      <w:pPr>
        <w:rPr>
          <w:b/>
          <w:u w:val="single"/>
        </w:rPr>
      </w:pPr>
      <w:r w:rsidRPr="00950B4A">
        <w:rPr>
          <w:b/>
          <w:u w:val="single"/>
        </w:rPr>
        <w:t>Like other types of </w:t>
      </w:r>
      <w:hyperlink r:id="rId9" w:history="1">
        <w:r w:rsidRPr="00950B4A">
          <w:rPr>
            <w:rStyle w:val="Hyperlink"/>
            <w:rFonts w:asciiTheme="minorHAnsi" w:hAnsiTheme="minorHAnsi" w:cstheme="minorHAnsi"/>
            <w:b/>
            <w:u w:val="single"/>
          </w:rPr>
          <w:t>trade unions</w:t>
        </w:r>
      </w:hyperlink>
      <w:r w:rsidRPr="00950B4A">
        <w:rPr>
          <w:b/>
          <w:u w:val="single"/>
        </w:rPr>
        <w:t xml:space="preserve">, teachers' </w:t>
      </w:r>
      <w:r w:rsidRPr="00E75B57">
        <w:rPr>
          <w:b/>
          <w:highlight w:val="green"/>
          <w:u w:val="single"/>
        </w:rPr>
        <w:t>unions use collective bargaining agreements</w:t>
      </w:r>
      <w:r w:rsidRPr="00950B4A">
        <w:rPr>
          <w:b/>
          <w:u w:val="single"/>
        </w:rPr>
        <w:t xml:space="preserve">, or CBAs, to protect their members. Over the years, collective bargaining has </w:t>
      </w:r>
      <w:r w:rsidRPr="00E75B57">
        <w:rPr>
          <w:b/>
          <w:highlight w:val="green"/>
          <w:u w:val="single"/>
        </w:rPr>
        <w:t>helped educators gain many rights</w:t>
      </w:r>
      <w:r w:rsidRPr="00950B4A">
        <w:rPr>
          <w:b/>
          <w:u w:val="single"/>
        </w:rPr>
        <w:t>, such as:</w:t>
      </w:r>
    </w:p>
    <w:p w:rsidR="00555DDA" w:rsidRPr="00950B4A" w:rsidRDefault="00555DDA" w:rsidP="00555DDA">
      <w:pPr>
        <w:rPr>
          <w:b/>
          <w:u w:val="single"/>
        </w:rPr>
      </w:pPr>
      <w:r w:rsidRPr="00E75B57">
        <w:rPr>
          <w:b/>
          <w:highlight w:val="green"/>
          <w:u w:val="single"/>
        </w:rPr>
        <w:t>Fair working conditions, compensation, and pay equality</w:t>
      </w:r>
    </w:p>
    <w:p w:rsidR="00555DDA" w:rsidRPr="00950B4A" w:rsidRDefault="00555DDA" w:rsidP="00555DDA">
      <w:pPr>
        <w:rPr>
          <w:b/>
          <w:u w:val="single"/>
        </w:rPr>
      </w:pPr>
      <w:r w:rsidRPr="00950B4A">
        <w:rPr>
          <w:b/>
          <w:u w:val="single"/>
        </w:rPr>
        <w:t>Tenure mechanisms that prevented qualified educators from being punished for their personal biases, political beliefs, or other unfair reasons</w:t>
      </w:r>
    </w:p>
    <w:p w:rsidR="00555DDA" w:rsidRPr="00950B4A" w:rsidRDefault="00555DDA" w:rsidP="00555DDA">
      <w:pPr>
        <w:rPr>
          <w:b/>
          <w:u w:val="single"/>
        </w:rPr>
      </w:pPr>
      <w:r w:rsidRPr="00950B4A">
        <w:rPr>
          <w:b/>
          <w:u w:val="single"/>
        </w:rPr>
        <w:t>Access to various benefits</w:t>
      </w:r>
    </w:p>
    <w:p w:rsidR="00555DDA" w:rsidRPr="00950B4A" w:rsidRDefault="00555DDA" w:rsidP="00555DDA">
      <w:r w:rsidRPr="00950B4A">
        <w:t>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Behind Act, towards alternatives like the Every Student Succeeds Act of 2015. At the same time, education policy is a very politicized issue, and not every lawmaker is onboard with the kinds of changes that teachers seek. These differences of opinion mean that individual educators may be subject to a variety of laws depending on where they are in their careers.</w:t>
      </w:r>
    </w:p>
    <w:p w:rsidR="00555DDA" w:rsidRPr="00950B4A" w:rsidRDefault="00555DDA" w:rsidP="00555DDA">
      <w:r w:rsidRPr="00950B4A">
        <w:t>State Laws and the NLRA</w:t>
      </w:r>
    </w:p>
    <w:p w:rsidR="00555DDA" w:rsidRPr="00950B4A" w:rsidRDefault="00555DDA" w:rsidP="00555DDA">
      <w:pPr>
        <w:rPr>
          <w:b/>
          <w:u w:val="single"/>
        </w:rPr>
      </w:pPr>
      <w:r w:rsidRPr="00950B4A">
        <w:rPr>
          <w:b/>
          <w:u w:val="single"/>
        </w:rPr>
        <w:t xml:space="preserve">Some </w:t>
      </w:r>
      <w:r w:rsidRPr="00E75B57">
        <w:rPr>
          <w:b/>
          <w:highlight w:val="green"/>
          <w:u w:val="single"/>
        </w:rPr>
        <w:t>states prohibit certain types of collective bargaining</w:t>
      </w:r>
      <w:r w:rsidRPr="00950B4A">
        <w:rPr>
          <w:b/>
          <w:u w:val="single"/>
        </w:rPr>
        <w:t xml:space="preserve"> for certain workers. For teachers, such restrictions usually come into effect in public schools, where educators are classified as public employees.</w:t>
      </w:r>
    </w:p>
    <w:p w:rsidR="00555DDA" w:rsidRPr="00950B4A" w:rsidRDefault="00555DDA" w:rsidP="00555DDA">
      <w:r w:rsidRPr="00E75B57">
        <w:rPr>
          <w:b/>
          <w:highlight w:val="green"/>
          <w:u w:val="single"/>
        </w:rPr>
        <w:t>In Texas, Georgia</w:t>
      </w:r>
      <w:r w:rsidRPr="00950B4A">
        <w:rPr>
          <w:b/>
          <w:u w:val="single"/>
        </w:rPr>
        <w:t xml:space="preserve">, North Carolina, Virginia, </w:t>
      </w:r>
      <w:r w:rsidRPr="00E75B57">
        <w:rPr>
          <w:b/>
          <w:highlight w:val="green"/>
          <w:u w:val="single"/>
        </w:rPr>
        <w:t>and South Carolina, collective bargaining was entirely prohibited for</w:t>
      </w:r>
      <w:r w:rsidRPr="00950B4A">
        <w:rPr>
          <w:b/>
          <w:u w:val="single"/>
        </w:rPr>
        <w:t xml:space="preserve"> public employees as of 2014. Only 11 states explicitly give </w:t>
      </w:r>
      <w:r w:rsidRPr="00E75B57">
        <w:rPr>
          <w:b/>
          <w:highlight w:val="green"/>
          <w:u w:val="single"/>
        </w:rPr>
        <w:t>teachers</w:t>
      </w:r>
      <w:r w:rsidRPr="00950B4A">
        <w:rPr>
          <w:b/>
          <w:u w:val="single"/>
        </w:rPr>
        <w:t xml:space="preserve"> the right to do things like going on strike, and many </w:t>
      </w:r>
      <w:r w:rsidRPr="00E75B57">
        <w:rPr>
          <w:b/>
          <w:highlight w:val="green"/>
          <w:u w:val="single"/>
        </w:rPr>
        <w:t>states make it completely illegal for public employees to strike</w:t>
      </w:r>
      <w:r w:rsidRPr="00950B4A">
        <w:rPr>
          <w:b/>
          <w:u w:val="single"/>
        </w:rPr>
        <w:t>. In some right-to-work states, these employees may be allowed to strike, but the power of unions to compel them to join is often significantly limited</w:t>
      </w:r>
      <w:r w:rsidRPr="00950B4A">
        <w:t>. As major walkouts and strikes over low pay have shown, these rules aren't always successful at stopping collective action, and public opinion may be evolving about educators' rights as employees.</w:t>
      </w:r>
    </w:p>
    <w:p w:rsidR="00555DDA" w:rsidRPr="00950B4A" w:rsidRDefault="00555DDA" w:rsidP="00555DDA">
      <w:r w:rsidRPr="00950B4A">
        <w:t xml:space="preserve">How are states allowed to prohibit teachers from doing something that many workers view as a fundamental freedom? </w:t>
      </w:r>
      <w:r w:rsidRPr="00950B4A">
        <w:rPr>
          <w:b/>
          <w:u w:val="single"/>
        </w:rPr>
        <w:t>The right to form unions, strike, bargain collectively, and take other actions are laid out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rsidR="00555DDA" w:rsidRPr="00950B4A" w:rsidRDefault="00555DDA" w:rsidP="00555DDA">
      <w:r w:rsidRPr="00950B4A">
        <w:t xml:space="preserve">Teachers' </w:t>
      </w:r>
      <w:r w:rsidRPr="00950B4A">
        <w:rPr>
          <w:u w:val="single"/>
        </w:rPr>
        <w:t>Unions</w:t>
      </w:r>
      <w:r w:rsidRPr="00950B4A">
        <w:t xml:space="preserve"> and the U.S. Constitution</w:t>
      </w:r>
    </w:p>
    <w:p w:rsidR="00555DDA" w:rsidRPr="00950B4A" w:rsidRDefault="00555DDA" w:rsidP="00555DDA">
      <w:pPr>
        <w:rPr>
          <w:b/>
          <w:u w:val="single"/>
        </w:rPr>
      </w:pPr>
      <w:r w:rsidRPr="00950B4A">
        <w:t xml:space="preserve">Labor unions aren't mentioned anywhere in the U.S. Constitution. At the same time, however, </w:t>
      </w:r>
      <w:r w:rsidRPr="00950B4A">
        <w:rPr>
          <w:b/>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rsidR="00555DDA" w:rsidRPr="00950B4A" w:rsidRDefault="00555DDA" w:rsidP="00555DDA">
      <w:r w:rsidRPr="00950B4A">
        <w:t>Bargaining Units</w:t>
      </w:r>
    </w:p>
    <w:p w:rsidR="00555DDA" w:rsidRPr="00950B4A" w:rsidRDefault="00555DDA" w:rsidP="00555DDA">
      <w:pPr>
        <w:rPr>
          <w:b/>
          <w:u w:val="single"/>
        </w:rPr>
      </w:pPr>
      <w:r w:rsidRPr="00950B4A">
        <w:t xml:space="preserve">Bargaining units are groups of workers who are represented by a common labor union when it comes to collective bargaining and negotiation. Employers or official bodies, such as the Indiana Education Employment Relations Board, recognize bargaining unit groups as being represented by labor unions. </w:t>
      </w:r>
      <w:r w:rsidRPr="00950B4A">
        <w:rPr>
          <w:b/>
          <w:u w:val="single"/>
        </w:rPr>
        <w:t>States that allow teachers to participate in collective bargaining may also mandate that schools clearly specify to which bargaining units they belong so that employees can take advantage of their rights.</w:t>
      </w:r>
    </w:p>
    <w:p w:rsidR="00555DDA" w:rsidRPr="00950B4A" w:rsidRDefault="00555DDA" w:rsidP="00555DDA">
      <w:pPr>
        <w:rPr>
          <w:b/>
          <w:u w:val="single"/>
        </w:rPr>
      </w:pPr>
      <w:r w:rsidRPr="00950B4A">
        <w:rPr>
          <w:b/>
          <w:u w:val="single"/>
        </w:rPr>
        <w:t xml:space="preserve">Bargaining unit positions are jobs that receive labor union representation. Although all employees can hold these jobs regardless of their union membership status, only those who hold </w:t>
      </w:r>
      <w:r w:rsidRPr="00E75B57">
        <w:rPr>
          <w:b/>
          <w:highlight w:val="green"/>
          <w:u w:val="single"/>
        </w:rPr>
        <w:t>bargaining unit jobs gain the full benefits of being in unions.</w:t>
      </w:r>
    </w:p>
    <w:p w:rsidR="00555DDA" w:rsidRPr="00950B4A" w:rsidRDefault="00555DDA" w:rsidP="00555DDA">
      <w:r w:rsidRPr="00950B4A">
        <w:t>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rsidR="00555DDA" w:rsidRPr="00950B4A" w:rsidRDefault="00555DDA" w:rsidP="00555DDA">
      <w:r w:rsidRPr="00950B4A">
        <w:t>Teachers' Unions and Charter Schools</w:t>
      </w:r>
    </w:p>
    <w:p w:rsidR="00555DDA" w:rsidRPr="00950B4A" w:rsidRDefault="00555DDA" w:rsidP="00555DDA">
      <w:r w:rsidRPr="00950B4A">
        <w:t>As in many other labor fields, unions sometimes clash with employers, such as schools. Notably, these disputes have come into the public eye as certain states move towards voucher and charter school education models.</w:t>
      </w:r>
    </w:p>
    <w:p w:rsidR="00555DDA" w:rsidRPr="00950B4A" w:rsidRDefault="00555DDA" w:rsidP="00555DDA">
      <w:r w:rsidRPr="00950B4A">
        <w:t>One key distinction in such battles is the fact that although charter schools receive funds from the government, they're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don't count as employers under the NLRA.</w:t>
      </w:r>
    </w:p>
    <w:p w:rsidR="00555DDA" w:rsidRPr="00950B4A" w:rsidRDefault="00555DDA" w:rsidP="00555DDA">
      <w:r w:rsidRPr="00950B4A">
        <w:t>Other Teachers’ Union Benefits</w:t>
      </w:r>
    </w:p>
    <w:p w:rsidR="00555DDA" w:rsidRPr="00950B4A" w:rsidRDefault="00555DDA" w:rsidP="00555DDA">
      <w:r w:rsidRPr="00950B4A">
        <w:rPr>
          <w:b/>
          <w:u w:val="single"/>
        </w:rPr>
        <w:t xml:space="preserve">Joining a union might </w:t>
      </w:r>
      <w:r w:rsidRPr="00E75B57">
        <w:rPr>
          <w:b/>
          <w:highlight w:val="green"/>
          <w:u w:val="single"/>
        </w:rPr>
        <w:t>give certain teachers more control over their futures</w:t>
      </w:r>
      <w:r w:rsidRPr="00950B4A">
        <w:rPr>
          <w:b/>
          <w:u w:val="single"/>
        </w:rPr>
        <w:t xml:space="preserve">. Since the benefits they receive go above and beyond what many school districts would provide of their own accord, these teachers may enjoy heightened access to vital resources that </w:t>
      </w:r>
      <w:r w:rsidRPr="00E75B57">
        <w:rPr>
          <w:b/>
          <w:highlight w:val="green"/>
          <w:u w:val="single"/>
        </w:rPr>
        <w:t>make it easier to focus on their career development</w:t>
      </w:r>
      <w:r w:rsidRPr="00E75B57">
        <w:rPr>
          <w:highlight w:val="green"/>
        </w:rPr>
        <w:t>.</w:t>
      </w:r>
      <w:r w:rsidRPr="00950B4A">
        <w:t xml:space="preserve"> Union members may receive:</w:t>
      </w:r>
    </w:p>
    <w:p w:rsidR="00555DDA" w:rsidRPr="00950B4A" w:rsidRDefault="00555DDA" w:rsidP="00555DDA">
      <w:r w:rsidRPr="00950B4A">
        <w:t>Prescription medication benefits</w:t>
      </w:r>
    </w:p>
    <w:p w:rsidR="00555DDA" w:rsidRPr="00950B4A" w:rsidRDefault="00555DDA" w:rsidP="00555DDA">
      <w:r w:rsidRPr="00950B4A">
        <w:t>Consumer discounts</w:t>
      </w:r>
    </w:p>
    <w:p w:rsidR="00555DDA" w:rsidRPr="00950B4A" w:rsidRDefault="00555DDA" w:rsidP="00555DDA">
      <w:r w:rsidRPr="00950B4A">
        <w:t>Dental and vision health benefits</w:t>
      </w:r>
    </w:p>
    <w:p w:rsidR="00555DDA" w:rsidRPr="00950B4A" w:rsidRDefault="00555DDA" w:rsidP="00555DDA">
      <w:r w:rsidRPr="00950B4A">
        <w:t>Pension plans</w:t>
      </w:r>
    </w:p>
    <w:p w:rsidR="00555DDA" w:rsidRPr="00950B4A" w:rsidRDefault="00555DDA" w:rsidP="00555DDA">
      <w:r w:rsidRPr="00950B4A">
        <w:t>For teachers, the decision whether to join a union is a personal matter. Those who want to keep their options open, however, may benefit from learning about what kinds of allowances they enjoy in different states and distinct employment positions.</w:t>
      </w:r>
    </w:p>
    <w:p w:rsidR="00555DDA" w:rsidRDefault="00555DDA" w:rsidP="00555DDA"/>
    <w:p w:rsidR="00555DDA" w:rsidRDefault="00555DDA" w:rsidP="00555DDA"/>
    <w:p w:rsidR="00555DDA" w:rsidRDefault="00555DDA" w:rsidP="00555DDA">
      <w:pPr>
        <w:pStyle w:val="Heading4"/>
      </w:pPr>
      <w:r>
        <w:t xml:space="preserve">The pandemic slowed growth, but it’s </w:t>
      </w:r>
      <w:r w:rsidRPr="000E0C2F">
        <w:rPr>
          <w:u w:val="single"/>
        </w:rPr>
        <w:t>not irreversible</w:t>
      </w:r>
      <w:r>
        <w:t xml:space="preserve"> – </w:t>
      </w:r>
      <w:r>
        <w:rPr>
          <w:u w:val="single"/>
        </w:rPr>
        <w:t>education improvement</w:t>
      </w:r>
      <w:r>
        <w:t xml:space="preserve"> can turn the tide.</w:t>
      </w:r>
    </w:p>
    <w:p w:rsidR="00555DDA" w:rsidRPr="0029595D" w:rsidRDefault="00555DDA" w:rsidP="00555DDA">
      <w:pPr>
        <w:rPr>
          <w:sz w:val="16"/>
        </w:rPr>
      </w:pPr>
      <w:proofErr w:type="spellStart"/>
      <w:r>
        <w:rPr>
          <w:rStyle w:val="Style13ptBold"/>
        </w:rPr>
        <w:t>Hanushek</w:t>
      </w:r>
      <w:proofErr w:type="spellEnd"/>
      <w:r>
        <w:rPr>
          <w:rStyle w:val="Style13ptBold"/>
        </w:rPr>
        <w:t xml:space="preserve"> and </w:t>
      </w:r>
      <w:proofErr w:type="spellStart"/>
      <w:r>
        <w:rPr>
          <w:rStyle w:val="Style13ptBold"/>
        </w:rPr>
        <w:t>Woessmann</w:t>
      </w:r>
      <w:proofErr w:type="spellEnd"/>
      <w:r>
        <w:rPr>
          <w:rStyle w:val="Style13ptBold"/>
        </w:rPr>
        <w:t xml:space="preserve"> 20</w:t>
      </w:r>
      <w:r w:rsidRPr="007E3211">
        <w:rPr>
          <w:sz w:val="16"/>
        </w:rPr>
        <w:t xml:space="preserve"> (</w:t>
      </w:r>
      <w:r>
        <w:rPr>
          <w:sz w:val="16"/>
        </w:rPr>
        <w:t xml:space="preserve">Eric, award-winning economist and PhD Economics @ MIT, and </w:t>
      </w:r>
      <w:proofErr w:type="spellStart"/>
      <w:r>
        <w:rPr>
          <w:sz w:val="16"/>
        </w:rPr>
        <w:t>Ludger</w:t>
      </w:r>
      <w:proofErr w:type="spellEnd"/>
      <w:r>
        <w:rPr>
          <w:sz w:val="16"/>
        </w:rPr>
        <w:t>,</w:t>
      </w:r>
      <w:r w:rsidRPr="007E3211">
        <w:rPr>
          <w:sz w:val="16"/>
        </w:rPr>
        <w:t xml:space="preserve"> </w:t>
      </w:r>
      <w:r>
        <w:rPr>
          <w:sz w:val="16"/>
        </w:rPr>
        <w:t xml:space="preserve">Prof. Economics @ Ludwig Maximillian University of Munich, September 2021, </w:t>
      </w:r>
      <w:r w:rsidRPr="007E3211">
        <w:rPr>
          <w:sz w:val="16"/>
        </w:rPr>
        <w:t>"</w:t>
      </w:r>
      <w:r>
        <w:rPr>
          <w:sz w:val="16"/>
        </w:rPr>
        <w:t>The Economic Impact of Learning Losses,”</w:t>
      </w:r>
      <w:r w:rsidRPr="007E3211">
        <w:rPr>
          <w:sz w:val="16"/>
        </w:rPr>
        <w:t xml:space="preserve"> </w:t>
      </w:r>
      <w:r w:rsidRPr="0029595D">
        <w:rPr>
          <w:sz w:val="16"/>
        </w:rPr>
        <w:t>https://www.oecd.org/education/The-economic-impacts-of-coronavirus-covid-19-learning-losses.pdf</w:t>
      </w:r>
      <w:r w:rsidRPr="007E3211">
        <w:rPr>
          <w:sz w:val="16"/>
        </w:rPr>
        <w:t>) AG</w:t>
      </w:r>
    </w:p>
    <w:p w:rsidR="00555DDA" w:rsidRPr="0029595D" w:rsidRDefault="00555DDA" w:rsidP="00555DDA">
      <w:pPr>
        <w:rPr>
          <w:rStyle w:val="Emphasis"/>
        </w:rPr>
      </w:pPr>
      <w:r w:rsidRPr="0029595D">
        <w:rPr>
          <w:rStyle w:val="StyleUnderline"/>
        </w:rPr>
        <w:t xml:space="preserve">As a </w:t>
      </w:r>
      <w:r w:rsidRPr="004E3C0F">
        <w:rPr>
          <w:rStyle w:val="StyleUnderline"/>
          <w:highlight w:val="green"/>
        </w:rPr>
        <w:t>result of</w:t>
      </w:r>
      <w:r w:rsidRPr="0029595D">
        <w:rPr>
          <w:sz w:val="16"/>
        </w:rPr>
        <w:t xml:space="preserve"> the schools being closed due to the </w:t>
      </w:r>
      <w:r w:rsidRPr="004E3C0F">
        <w:rPr>
          <w:rStyle w:val="StyleUnderline"/>
          <w:highlight w:val="green"/>
        </w:rPr>
        <w:t>COVID</w:t>
      </w:r>
      <w:r w:rsidRPr="0029595D">
        <w:rPr>
          <w:sz w:val="16"/>
        </w:rPr>
        <w:t xml:space="preserve">-19 pandemic, </w:t>
      </w:r>
      <w:r w:rsidRPr="004E3C0F">
        <w:rPr>
          <w:rStyle w:val="StyleUnderline"/>
          <w:highlight w:val="green"/>
        </w:rPr>
        <w:t>classes were</w:t>
      </w:r>
      <w:r w:rsidRPr="0029595D">
        <w:rPr>
          <w:rStyle w:val="StyleUnderline"/>
        </w:rPr>
        <w:t xml:space="preserve"> almost universally </w:t>
      </w:r>
      <w:r w:rsidRPr="004E3C0F">
        <w:rPr>
          <w:rStyle w:val="StyleUnderline"/>
          <w:highlight w:val="green"/>
        </w:rPr>
        <w:t>disrupted</w:t>
      </w:r>
      <w:r w:rsidRPr="0029595D">
        <w:rPr>
          <w:sz w:val="16"/>
        </w:rPr>
        <w:t xml:space="preserve"> for months in the first half of 2020. </w:t>
      </w:r>
      <w:r w:rsidRPr="0029595D">
        <w:rPr>
          <w:rStyle w:val="StyleUnderline"/>
        </w:rPr>
        <w:t>As pupils gradually return</w:t>
      </w:r>
      <w:r w:rsidRPr="0029595D">
        <w:rPr>
          <w:sz w:val="16"/>
        </w:rPr>
        <w:t xml:space="preserve"> to school, the </w:t>
      </w:r>
      <w:r w:rsidRPr="0029595D">
        <w:rPr>
          <w:rStyle w:val="StyleUnderline"/>
        </w:rPr>
        <w:t xml:space="preserve">high costs of not learning should be taken into account. The future impact of </w:t>
      </w:r>
      <w:r w:rsidRPr="0029595D">
        <w:rPr>
          <w:sz w:val="16"/>
        </w:rPr>
        <w:t xml:space="preserve">past and future </w:t>
      </w:r>
      <w:r w:rsidRPr="0029595D">
        <w:rPr>
          <w:rStyle w:val="StyleUnderline"/>
        </w:rPr>
        <w:t>learning losses need to be considered when it comes to</w:t>
      </w:r>
      <w:r w:rsidRPr="0029595D">
        <w:rPr>
          <w:sz w:val="16"/>
        </w:rPr>
        <w:t xml:space="preserve"> the </w:t>
      </w:r>
      <w:r w:rsidRPr="0029595D">
        <w:rPr>
          <w:rStyle w:val="StyleUnderline"/>
        </w:rPr>
        <w:t xml:space="preserve">design of </w:t>
      </w:r>
      <w:r w:rsidRPr="0029595D">
        <w:rPr>
          <w:sz w:val="16"/>
        </w:rPr>
        <w:t xml:space="preserve">mixed in-person and home </w:t>
      </w:r>
      <w:r w:rsidRPr="0029595D">
        <w:rPr>
          <w:rStyle w:val="StyleUnderline"/>
        </w:rPr>
        <w:t>learning</w:t>
      </w:r>
      <w:r w:rsidRPr="0029595D">
        <w:rPr>
          <w:sz w:val="16"/>
        </w:rPr>
        <w:t xml:space="preserve"> and when classes are potentially cancelled again locally or regionally due to newly occurring infections. Roughly speaking, research in the economics of education shows that each additional year of schooling increases life income by an average of 7.5-10%. In other words, a loss of one third of a school </w:t>
      </w:r>
      <w:proofErr w:type="spellStart"/>
      <w:r w:rsidRPr="0029595D">
        <w:rPr>
          <w:sz w:val="16"/>
        </w:rPr>
        <w:t>year’s worth</w:t>
      </w:r>
      <w:proofErr w:type="spellEnd"/>
      <w:r w:rsidRPr="0029595D">
        <w:rPr>
          <w:sz w:val="16"/>
        </w:rPr>
        <w:t xml:space="preserve"> of learning would reduce the subsequent earned income of the pupils concerned by about 3%. Beyond crudely measured school attainment, the </w:t>
      </w:r>
      <w:r w:rsidRPr="004E3C0F">
        <w:rPr>
          <w:rStyle w:val="StyleUnderline"/>
          <w:highlight w:val="green"/>
        </w:rPr>
        <w:t>loss in cognitive skills</w:t>
      </w:r>
      <w:r w:rsidRPr="0029595D">
        <w:rPr>
          <w:rStyle w:val="StyleUnderline"/>
        </w:rPr>
        <w:t xml:space="preserve"> resulting from school closures </w:t>
      </w:r>
      <w:r w:rsidRPr="0029595D">
        <w:rPr>
          <w:sz w:val="16"/>
        </w:rPr>
        <w:t xml:space="preserve">and the untested ways of re-opening </w:t>
      </w:r>
      <w:r w:rsidRPr="0029595D">
        <w:rPr>
          <w:rStyle w:val="StyleUnderline"/>
        </w:rPr>
        <w:t>is the larger issue</w:t>
      </w:r>
      <w:r w:rsidRPr="0029595D">
        <w:rPr>
          <w:sz w:val="16"/>
        </w:rPr>
        <w:t xml:space="preserve">. The different ways of estimating the economic costs of the pandemic for current students provide consistent estimates of today’s learning challenges. The costs of school closure and the associated learning losses go beyond the lower incomes that this cohort of students can expect. </w:t>
      </w:r>
      <w:r w:rsidRPr="0029595D">
        <w:rPr>
          <w:rStyle w:val="StyleUnderline"/>
        </w:rPr>
        <w:t xml:space="preserve">A less skilled work force also </w:t>
      </w:r>
      <w:r w:rsidRPr="004E3C0F">
        <w:rPr>
          <w:rStyle w:val="StyleUnderline"/>
          <w:highlight w:val="green"/>
        </w:rPr>
        <w:t xml:space="preserve">implies </w:t>
      </w:r>
      <w:r w:rsidRPr="004E3C0F">
        <w:rPr>
          <w:rStyle w:val="Emphasis"/>
          <w:highlight w:val="green"/>
        </w:rPr>
        <w:t>lower rates of</w:t>
      </w:r>
      <w:r w:rsidRPr="0029595D">
        <w:rPr>
          <w:rStyle w:val="Emphasis"/>
        </w:rPr>
        <w:t xml:space="preserve"> </w:t>
      </w:r>
      <w:r w:rsidRPr="0029595D">
        <w:rPr>
          <w:sz w:val="16"/>
        </w:rPr>
        <w:t>national</w:t>
      </w:r>
      <w:r w:rsidRPr="0029595D">
        <w:rPr>
          <w:rStyle w:val="Emphasis"/>
        </w:rPr>
        <w:t xml:space="preserve"> </w:t>
      </w:r>
      <w:r w:rsidRPr="004E3C0F">
        <w:rPr>
          <w:rStyle w:val="Emphasis"/>
          <w:highlight w:val="green"/>
        </w:rPr>
        <w:t>economic growth</w:t>
      </w:r>
      <w:r w:rsidRPr="0029595D">
        <w:rPr>
          <w:rStyle w:val="StyleUnderline"/>
        </w:rPr>
        <w:t>. A loss of one-third of a year in effective learning</w:t>
      </w:r>
      <w:r w:rsidRPr="0029595D">
        <w:rPr>
          <w:sz w:val="16"/>
        </w:rPr>
        <w:t xml:space="preserve"> for just the students affected by the closures of early 2020 The Economic Impacts of Learning Losses | © OECD 2020 13 </w:t>
      </w:r>
      <w:r w:rsidRPr="0029595D">
        <w:rPr>
          <w:rStyle w:val="StyleUnderline"/>
        </w:rPr>
        <w:t>will</w:t>
      </w:r>
      <w:r w:rsidRPr="0029595D">
        <w:rPr>
          <w:sz w:val="16"/>
        </w:rPr>
        <w:t xml:space="preserve">, by historical data, </w:t>
      </w:r>
      <w:r w:rsidRPr="004E3C0F">
        <w:rPr>
          <w:rStyle w:val="StyleUnderline"/>
          <w:highlight w:val="green"/>
        </w:rPr>
        <w:t>lower a country’s GDP</w:t>
      </w:r>
      <w:r w:rsidRPr="0029595D">
        <w:rPr>
          <w:rStyle w:val="StyleUnderline"/>
        </w:rPr>
        <w:t xml:space="preserve"> by an average of 1.5%</w:t>
      </w:r>
      <w:r w:rsidRPr="0029595D">
        <w:rPr>
          <w:sz w:val="16"/>
        </w:rPr>
        <w:t xml:space="preserve"> over the remainder of the century</w:t>
      </w:r>
      <w:r w:rsidRPr="004E3C0F">
        <w:rPr>
          <w:sz w:val="16"/>
          <w:highlight w:val="green"/>
        </w:rPr>
        <w:t xml:space="preserve">. </w:t>
      </w:r>
      <w:r w:rsidRPr="004E3C0F">
        <w:rPr>
          <w:rStyle w:val="Emphasis"/>
          <w:highlight w:val="green"/>
        </w:rPr>
        <w:t>If</w:t>
      </w:r>
      <w:r w:rsidRPr="0029595D">
        <w:rPr>
          <w:rStyle w:val="Emphasis"/>
        </w:rPr>
        <w:t xml:space="preserve"> the </w:t>
      </w:r>
      <w:r w:rsidRPr="004E3C0F">
        <w:rPr>
          <w:rStyle w:val="Emphasis"/>
          <w:highlight w:val="green"/>
        </w:rPr>
        <w:t>re-opened schools</w:t>
      </w:r>
      <w:r w:rsidRPr="0029595D">
        <w:rPr>
          <w:sz w:val="16"/>
        </w:rPr>
        <w:t xml:space="preserve"> (which also involve new students) </w:t>
      </w:r>
      <w:r w:rsidRPr="0029595D">
        <w:rPr>
          <w:rStyle w:val="Emphasis"/>
        </w:rPr>
        <w:t xml:space="preserve">are </w:t>
      </w:r>
      <w:r w:rsidRPr="004E3C0F">
        <w:rPr>
          <w:rStyle w:val="Emphasis"/>
          <w:highlight w:val="green"/>
        </w:rPr>
        <w:t>not up to the same standard</w:t>
      </w:r>
      <w:r w:rsidRPr="0029595D">
        <w:rPr>
          <w:rStyle w:val="StyleUnderline"/>
        </w:rPr>
        <w:t xml:space="preserve"> as before the pandemic, the </w:t>
      </w:r>
      <w:r w:rsidRPr="004E3C0F">
        <w:rPr>
          <w:rStyle w:val="StyleUnderline"/>
          <w:highlight w:val="green"/>
        </w:rPr>
        <w:t>impacts on</w:t>
      </w:r>
      <w:r w:rsidRPr="0029595D">
        <w:rPr>
          <w:rStyle w:val="StyleUnderline"/>
        </w:rPr>
        <w:t xml:space="preserve"> future </w:t>
      </w:r>
      <w:r w:rsidRPr="004E3C0F">
        <w:rPr>
          <w:rStyle w:val="StyleUnderline"/>
          <w:highlight w:val="green"/>
        </w:rPr>
        <w:t>economic well-being</w:t>
      </w:r>
      <w:r w:rsidRPr="0029595D">
        <w:rPr>
          <w:rStyle w:val="StyleUnderline"/>
        </w:rPr>
        <w:t xml:space="preserve"> will be proportionately </w:t>
      </w:r>
      <w:r w:rsidRPr="004E3C0F">
        <w:rPr>
          <w:rStyle w:val="StyleUnderline"/>
          <w:highlight w:val="green"/>
        </w:rPr>
        <w:t>larger.</w:t>
      </w:r>
      <w:r w:rsidRPr="0029595D">
        <w:rPr>
          <w:sz w:val="16"/>
        </w:rPr>
        <w:t xml:space="preserve"> In addition to the economic effects of the cognitive skill losses </w:t>
      </w:r>
      <w:proofErr w:type="spellStart"/>
      <w:r w:rsidRPr="0029595D">
        <w:rPr>
          <w:sz w:val="16"/>
        </w:rPr>
        <w:t>emphasised</w:t>
      </w:r>
      <w:proofErr w:type="spellEnd"/>
      <w:r w:rsidRPr="0029595D">
        <w:rPr>
          <w:sz w:val="16"/>
        </w:rPr>
        <w:t xml:space="preserve"> here, there are other potentially important costs due to losses in social-emotional development of children, although neither the magnitude nor the economic impact of these are currently known. There is considerable anecdotal evidence that children from disadvantaged backgrounds and pupils with learning difficulties have a particularly difficult time coping with the home-learning phase. Due to the very different pressures, school closures threaten to become a major burden on the equality of educational opportunities and lead to increased inequality in society. Immediate concrete measures need to be taken to provide effective learning for all age groups, albeit in an adapted format – from improving distance learning to developing constructive ways to re-open schools to all children and adolescents. Because school attendance will likely remain disrupted for some time to come, the serious costs of not learning must be considered and comprehensive measures must be taken to ensure that learning takes place everywhere again. Indeed, as described, </w:t>
      </w:r>
      <w:r w:rsidRPr="0029595D">
        <w:rPr>
          <w:rStyle w:val="StyleUnderline"/>
        </w:rPr>
        <w:t xml:space="preserve">it is </w:t>
      </w:r>
      <w:r w:rsidRPr="004E3C0F">
        <w:rPr>
          <w:rStyle w:val="Emphasis"/>
          <w:highlight w:val="green"/>
        </w:rPr>
        <w:t>possible</w:t>
      </w:r>
      <w:r w:rsidRPr="0029595D">
        <w:rPr>
          <w:rStyle w:val="Emphasis"/>
        </w:rPr>
        <w:t xml:space="preserve"> and important</w:t>
      </w:r>
      <w:r w:rsidRPr="0029595D">
        <w:rPr>
          <w:rStyle w:val="StyleUnderline"/>
        </w:rPr>
        <w:t xml:space="preserve"> </w:t>
      </w:r>
      <w:r w:rsidRPr="004E3C0F">
        <w:rPr>
          <w:rStyle w:val="StyleUnderline"/>
          <w:highlight w:val="green"/>
        </w:rPr>
        <w:t xml:space="preserve">to </w:t>
      </w:r>
      <w:r w:rsidRPr="004E3C0F">
        <w:rPr>
          <w:rStyle w:val="Emphasis"/>
          <w:highlight w:val="green"/>
        </w:rPr>
        <w:t xml:space="preserve">build upon the new </w:t>
      </w:r>
      <w:proofErr w:type="spellStart"/>
      <w:r w:rsidRPr="004E3C0F">
        <w:rPr>
          <w:rStyle w:val="Emphasis"/>
          <w:highlight w:val="green"/>
        </w:rPr>
        <w:t>organisation</w:t>
      </w:r>
      <w:proofErr w:type="spellEnd"/>
      <w:r w:rsidRPr="004E3C0F">
        <w:rPr>
          <w:rStyle w:val="Emphasis"/>
          <w:highlight w:val="green"/>
        </w:rPr>
        <w:t xml:space="preserve"> of schools</w:t>
      </w:r>
      <w:r w:rsidRPr="0029595D">
        <w:rPr>
          <w:rStyle w:val="StyleUnderline"/>
        </w:rPr>
        <w:t xml:space="preserve"> to ensure that the schools are actually </w:t>
      </w:r>
      <w:r w:rsidRPr="0029595D">
        <w:rPr>
          <w:rStyle w:val="Emphasis"/>
        </w:rPr>
        <w:t>superior to the pre-COVID schools</w:t>
      </w:r>
      <w:r w:rsidRPr="0029595D">
        <w:rPr>
          <w:rStyle w:val="StyleUnderline"/>
        </w:rPr>
        <w:t xml:space="preserve">. </w:t>
      </w:r>
      <w:r w:rsidRPr="004E3C0F">
        <w:rPr>
          <w:rStyle w:val="Emphasis"/>
          <w:highlight w:val="green"/>
        </w:rPr>
        <w:t>Unless schools get better</w:t>
      </w:r>
      <w:r w:rsidRPr="0029595D">
        <w:rPr>
          <w:rStyle w:val="Emphasis"/>
        </w:rPr>
        <w:t xml:space="preserve">, the current </w:t>
      </w:r>
      <w:r w:rsidRPr="004E3C0F">
        <w:rPr>
          <w:rStyle w:val="Emphasis"/>
          <w:highlight w:val="green"/>
        </w:rPr>
        <w:t>students will be</w:t>
      </w:r>
      <w:r w:rsidRPr="0029595D">
        <w:rPr>
          <w:rStyle w:val="Emphasis"/>
        </w:rPr>
        <w:t xml:space="preserve"> significantly </w:t>
      </w:r>
      <w:r w:rsidRPr="004E3C0F">
        <w:rPr>
          <w:rStyle w:val="Emphasis"/>
          <w:highlight w:val="green"/>
        </w:rPr>
        <w:t>harmed.</w:t>
      </w:r>
      <w:r w:rsidRPr="0029595D">
        <w:rPr>
          <w:rStyle w:val="StyleUnderline"/>
        </w:rPr>
        <w:t xml:space="preserve"> </w:t>
      </w:r>
      <w:r w:rsidRPr="0029595D">
        <w:rPr>
          <w:sz w:val="16"/>
        </w:rPr>
        <w:t xml:space="preserve">Moreover, </w:t>
      </w:r>
      <w:r w:rsidRPr="0029595D">
        <w:rPr>
          <w:rStyle w:val="StyleUnderline"/>
        </w:rPr>
        <w:t xml:space="preserve">the harm will disproportionately fall on disadvantaged students. Substantial learning differences across countries, closely related to institutional structures of their school systems, indicate that </w:t>
      </w:r>
      <w:r w:rsidRPr="0029595D">
        <w:rPr>
          <w:rStyle w:val="Emphasis"/>
        </w:rPr>
        <w:t>improvements are possible</w:t>
      </w:r>
      <w:r w:rsidRPr="0029595D">
        <w:rPr>
          <w:sz w:val="16"/>
        </w:rPr>
        <w:t xml:space="preserve"> (</w:t>
      </w:r>
      <w:proofErr w:type="spellStart"/>
      <w:r w:rsidRPr="0029595D">
        <w:rPr>
          <w:sz w:val="16"/>
        </w:rPr>
        <w:t>Hanushek</w:t>
      </w:r>
      <w:proofErr w:type="spellEnd"/>
      <w:r w:rsidRPr="0029595D">
        <w:rPr>
          <w:sz w:val="16"/>
        </w:rPr>
        <w:t xml:space="preserve"> and </w:t>
      </w:r>
      <w:proofErr w:type="spellStart"/>
      <w:r w:rsidRPr="0029595D">
        <w:rPr>
          <w:sz w:val="16"/>
        </w:rPr>
        <w:t>Woessmann</w:t>
      </w:r>
      <w:proofErr w:type="spellEnd"/>
      <w:r w:rsidRPr="0029595D">
        <w:rPr>
          <w:sz w:val="16"/>
        </w:rPr>
        <w:t xml:space="preserve">, 2011[12]; </w:t>
      </w:r>
      <w:proofErr w:type="spellStart"/>
      <w:r w:rsidRPr="0029595D">
        <w:rPr>
          <w:sz w:val="16"/>
        </w:rPr>
        <w:t>Woessmann</w:t>
      </w:r>
      <w:proofErr w:type="spellEnd"/>
      <w:r w:rsidRPr="0029595D">
        <w:rPr>
          <w:sz w:val="16"/>
        </w:rPr>
        <w:t xml:space="preserve">, 2016[11]). Therefore, </w:t>
      </w:r>
      <w:r w:rsidRPr="004E3C0F">
        <w:rPr>
          <w:rStyle w:val="Emphasis"/>
          <w:highlight w:val="green"/>
        </w:rPr>
        <w:t>permanent learning losses</w:t>
      </w:r>
      <w:r w:rsidRPr="0029595D">
        <w:rPr>
          <w:rStyle w:val="Emphasis"/>
        </w:rPr>
        <w:t xml:space="preserve"> are </w:t>
      </w:r>
      <w:r w:rsidRPr="004E3C0F">
        <w:rPr>
          <w:rStyle w:val="Emphasis"/>
          <w:highlight w:val="green"/>
        </w:rPr>
        <w:t>not inevitable if countries improve</w:t>
      </w:r>
      <w:r w:rsidRPr="0029595D">
        <w:rPr>
          <w:rStyle w:val="Emphasis"/>
        </w:rPr>
        <w:t xml:space="preserve"> the </w:t>
      </w:r>
      <w:r w:rsidRPr="004E3C0F">
        <w:rPr>
          <w:rStyle w:val="Emphasis"/>
          <w:highlight w:val="green"/>
        </w:rPr>
        <w:t>learning gains of</w:t>
      </w:r>
      <w:r w:rsidRPr="0029595D">
        <w:rPr>
          <w:rStyle w:val="Emphasis"/>
        </w:rPr>
        <w:t xml:space="preserve"> their </w:t>
      </w:r>
      <w:r w:rsidRPr="004E3C0F">
        <w:rPr>
          <w:rStyle w:val="Emphasis"/>
          <w:highlight w:val="green"/>
        </w:rPr>
        <w:t>students</w:t>
      </w:r>
      <w:r w:rsidRPr="0029595D">
        <w:rPr>
          <w:rStyle w:val="Emphasis"/>
        </w:rPr>
        <w:t xml:space="preserve"> </w:t>
      </w:r>
      <w:r w:rsidRPr="0029595D">
        <w:rPr>
          <w:sz w:val="16"/>
        </w:rPr>
        <w:t>in the future.</w:t>
      </w:r>
    </w:p>
    <w:p w:rsidR="00555DDA" w:rsidRDefault="00555DDA" w:rsidP="00555DDA">
      <w:pPr>
        <w:pStyle w:val="Heading4"/>
      </w:pPr>
      <w:r>
        <w:t xml:space="preserve">COVID put education funding </w:t>
      </w:r>
      <w:r w:rsidRPr="00873A4F">
        <w:t>on the</w:t>
      </w:r>
      <w:r w:rsidRPr="00DE6887">
        <w:rPr>
          <w:u w:val="single"/>
        </w:rPr>
        <w:t xml:space="preserve"> brink</w:t>
      </w:r>
      <w:r>
        <w:t xml:space="preserve">. Kills </w:t>
      </w:r>
      <w:r w:rsidRPr="00873A4F">
        <w:t>growth</w:t>
      </w:r>
      <w:r>
        <w:t xml:space="preserve"> and </w:t>
      </w:r>
      <w:r w:rsidRPr="00873A4F">
        <w:t>democracy</w:t>
      </w:r>
      <w:r>
        <w:t xml:space="preserve">. </w:t>
      </w:r>
    </w:p>
    <w:p w:rsidR="00555DDA" w:rsidRPr="007E3211" w:rsidRDefault="00555DDA" w:rsidP="00555DDA">
      <w:pPr>
        <w:rPr>
          <w:sz w:val="16"/>
        </w:rPr>
      </w:pPr>
      <w:proofErr w:type="spellStart"/>
      <w:r w:rsidRPr="007E3211">
        <w:rPr>
          <w:rStyle w:val="Style13ptBold"/>
        </w:rPr>
        <w:t>Goczek</w:t>
      </w:r>
      <w:proofErr w:type="spellEnd"/>
      <w:r w:rsidRPr="007E3211">
        <w:rPr>
          <w:rStyle w:val="Style13ptBold"/>
        </w:rPr>
        <w:t xml:space="preserve"> et al 21</w:t>
      </w:r>
      <w:r w:rsidRPr="007E3211">
        <w:rPr>
          <w:sz w:val="16"/>
        </w:rPr>
        <w:t xml:space="preserve"> (Lukasz, Professor of Macroeconomics @ University of Warsaw, </w:t>
      </w:r>
      <w:proofErr w:type="spellStart"/>
      <w:r w:rsidRPr="007E3211">
        <w:rPr>
          <w:sz w:val="16"/>
        </w:rPr>
        <w:t>Ewa</w:t>
      </w:r>
      <w:proofErr w:type="spellEnd"/>
      <w:r w:rsidRPr="007E3211">
        <w:rPr>
          <w:sz w:val="16"/>
        </w:rPr>
        <w:t xml:space="preserve"> </w:t>
      </w:r>
      <w:proofErr w:type="spellStart"/>
      <w:r w:rsidRPr="007E3211">
        <w:rPr>
          <w:sz w:val="16"/>
        </w:rPr>
        <w:t>Witkowska</w:t>
      </w:r>
      <w:proofErr w:type="spellEnd"/>
      <w:r w:rsidRPr="007E3211">
        <w:rPr>
          <w:sz w:val="16"/>
        </w:rPr>
        <w:t xml:space="preserve">, and </w:t>
      </w:r>
      <w:proofErr w:type="spellStart"/>
      <w:r w:rsidRPr="007E3211">
        <w:rPr>
          <w:sz w:val="16"/>
        </w:rPr>
        <w:t>Bartosz</w:t>
      </w:r>
      <w:proofErr w:type="spellEnd"/>
      <w:r w:rsidRPr="007E3211">
        <w:rPr>
          <w:sz w:val="16"/>
        </w:rPr>
        <w:t xml:space="preserve"> </w:t>
      </w:r>
      <w:proofErr w:type="spellStart"/>
      <w:r w:rsidRPr="007E3211">
        <w:rPr>
          <w:sz w:val="16"/>
        </w:rPr>
        <w:t>Witkowski</w:t>
      </w:r>
      <w:proofErr w:type="spellEnd"/>
      <w:r w:rsidRPr="007E3211">
        <w:rPr>
          <w:sz w:val="16"/>
        </w:rPr>
        <w:t xml:space="preserve">, </w:t>
      </w:r>
      <w:r>
        <w:rPr>
          <w:sz w:val="16"/>
        </w:rPr>
        <w:t xml:space="preserve">6/5/21, </w:t>
      </w:r>
      <w:r w:rsidRPr="007E3211">
        <w:rPr>
          <w:sz w:val="16"/>
        </w:rPr>
        <w:t xml:space="preserve">"How Does Education Quality Affect Economic Growth?" </w:t>
      </w:r>
      <w:hyperlink r:id="rId10" w:history="1">
        <w:r w:rsidRPr="007E3211">
          <w:rPr>
            <w:rStyle w:val="Hyperlink"/>
            <w:sz w:val="16"/>
          </w:rPr>
          <w:t>https://www.mdpi.com/2071-1050/13/11/6437</w:t>
        </w:r>
      </w:hyperlink>
      <w:r w:rsidRPr="007E3211">
        <w:rPr>
          <w:sz w:val="16"/>
        </w:rPr>
        <w:t>) AG</w:t>
      </w:r>
    </w:p>
    <w:p w:rsidR="00555DDA" w:rsidRPr="00745D70" w:rsidRDefault="00555DDA" w:rsidP="00555DDA">
      <w:pPr>
        <w:rPr>
          <w:rStyle w:val="StyleUnderline"/>
        </w:rPr>
      </w:pPr>
      <w:r w:rsidRPr="00745D70">
        <w:rPr>
          <w:rStyle w:val="StyleUnderline"/>
        </w:rPr>
        <w:t xml:space="preserve">It is common knowledge that education is important, and there is </w:t>
      </w:r>
      <w:r w:rsidRPr="004E3C0F">
        <w:rPr>
          <w:rStyle w:val="Emphasis"/>
          <w:highlight w:val="green"/>
        </w:rPr>
        <w:t>overwhelming evidence</w:t>
      </w:r>
      <w:r w:rsidRPr="00745D70">
        <w:rPr>
          <w:rStyle w:val="StyleUnderline"/>
        </w:rPr>
        <w:t xml:space="preserve"> that </w:t>
      </w:r>
      <w:r w:rsidRPr="00745D70">
        <w:rPr>
          <w:rStyle w:val="Emphasis"/>
        </w:rPr>
        <w:t xml:space="preserve">better </w:t>
      </w:r>
      <w:r w:rsidRPr="004E3C0F">
        <w:rPr>
          <w:rStyle w:val="Emphasis"/>
          <w:highlight w:val="green"/>
        </w:rPr>
        <w:t>education gives great returns</w:t>
      </w:r>
      <w:r w:rsidRPr="00745D70">
        <w:rPr>
          <w:rStyle w:val="Emphasis"/>
        </w:rPr>
        <w:t xml:space="preserve"> to individuals</w:t>
      </w:r>
      <w:r w:rsidRPr="00745D70">
        <w:rPr>
          <w:rStyle w:val="StyleUnderline"/>
        </w:rPr>
        <w:t>.</w:t>
      </w:r>
      <w:r w:rsidRPr="007E3211">
        <w:rPr>
          <w:sz w:val="14"/>
        </w:rPr>
        <w:t xml:space="preserve"> </w:t>
      </w:r>
      <w:proofErr w:type="spellStart"/>
      <w:r w:rsidRPr="007E3211">
        <w:rPr>
          <w:sz w:val="14"/>
        </w:rPr>
        <w:t>Oreopoulos</w:t>
      </w:r>
      <w:proofErr w:type="spellEnd"/>
      <w:r w:rsidRPr="007E3211">
        <w:rPr>
          <w:sz w:val="14"/>
        </w:rPr>
        <w:t xml:space="preserve"> and </w:t>
      </w:r>
      <w:proofErr w:type="spellStart"/>
      <w:r w:rsidRPr="007E3211">
        <w:rPr>
          <w:sz w:val="14"/>
        </w:rPr>
        <w:t>Salvanes</w:t>
      </w:r>
      <w:proofErr w:type="spellEnd"/>
      <w:r w:rsidRPr="007E3211">
        <w:rPr>
          <w:sz w:val="14"/>
        </w:rPr>
        <w:t xml:space="preserve"> [53] suggest that better </w:t>
      </w:r>
      <w:r w:rsidRPr="00745D70">
        <w:rPr>
          <w:rStyle w:val="StyleUnderline"/>
        </w:rPr>
        <w:t>education</w:t>
      </w:r>
      <w:r w:rsidRPr="007E3211">
        <w:rPr>
          <w:sz w:val="14"/>
        </w:rPr>
        <w:t xml:space="preserve"> might </w:t>
      </w:r>
      <w:r w:rsidRPr="00745D70">
        <w:rPr>
          <w:rStyle w:val="StyleUnderline"/>
        </w:rPr>
        <w:t>lead individuals to make better decisions about health, marriage, and parenting</w:t>
      </w:r>
      <w:r w:rsidRPr="007E3211">
        <w:rPr>
          <w:sz w:val="14"/>
        </w:rPr>
        <w:t xml:space="preserve"> style. It is also believed that </w:t>
      </w:r>
      <w:r w:rsidRPr="00745D70">
        <w:rPr>
          <w:rStyle w:val="StyleUnderline"/>
        </w:rPr>
        <w:t>schooling improves patience, making individuals more goal-oriented and less likely to engage in risky behavior</w:t>
      </w:r>
      <w:r w:rsidRPr="007E3211">
        <w:rPr>
          <w:sz w:val="14"/>
        </w:rPr>
        <w:t xml:space="preserve">. Yet, at the macroeconomic level, there is little empirical evidence that better education in a given country translates into better economic results. This can be mostly attributed to the quantitative, not qualitative, data on education available across countries. While </w:t>
      </w:r>
      <w:proofErr w:type="spellStart"/>
      <w:r w:rsidRPr="007E3211">
        <w:rPr>
          <w:sz w:val="14"/>
        </w:rPr>
        <w:t>Hanushek</w:t>
      </w:r>
      <w:proofErr w:type="spellEnd"/>
      <w:r w:rsidRPr="007E3211">
        <w:rPr>
          <w:sz w:val="14"/>
        </w:rPr>
        <w:t xml:space="preserve"> and </w:t>
      </w:r>
      <w:proofErr w:type="spellStart"/>
      <w:r w:rsidRPr="007E3211">
        <w:rPr>
          <w:sz w:val="14"/>
        </w:rPr>
        <w:t>Woessmann</w:t>
      </w:r>
      <w:proofErr w:type="spellEnd"/>
      <w:r w:rsidRPr="007E3211">
        <w:rPr>
          <w:sz w:val="14"/>
        </w:rPr>
        <w:t xml:space="preserve"> [6] published evidence of the importance of education quality as a factor of GDP growth, their results might cause some doubts, mostly because they investigated the contemporaneous relationship between the two—or, to be more accurate, the correlation between the 1960–2010 GDP growth and the available PISA scores (from the beginning of the current century). As a result, their research confirms the existence of the relation itself; however, its direction is most likely opposite to the claim of the authors—or at least it is difficult to identify the direction of the relation. A possible solution would be to use properly lagged PISA results and include them in the GDP growth regression. An obvious problem is the lack of the lagged PISA results given that the tests started at the beginning of the current century. As a partial solution to this problem, we suggested estimating a model that explains the results of PISA as a function of educational expenditures. The model would then been used to provide backward predictions of PISA scores, and the final model of GDP growth could be estimated with the use of adequately lagged PISA scores in the role of input. The resulting model seems to be rational from the economic and the educational point of view. Although the results are in line with earlier claims by the cited authors, it provides stronger evidence for the relevance of the quality of education as it is statistically more robust, and the properties of the applied estimator are generally better. As a result, applying the alternative technique should be viewed as an important value-add of </w:t>
      </w:r>
      <w:r w:rsidRPr="00745D70">
        <w:rPr>
          <w:rStyle w:val="StyleUnderline"/>
        </w:rPr>
        <w:t>this research</w:t>
      </w:r>
      <w:r w:rsidRPr="007E3211">
        <w:rPr>
          <w:sz w:val="14"/>
        </w:rPr>
        <w:t xml:space="preserve">. Justifying the value of a good education is of double importance. In practical Sustainability 2021, 13, 6437 18 of 22 terms, it </w:t>
      </w:r>
      <w:r w:rsidRPr="00745D70">
        <w:rPr>
          <w:rStyle w:val="StyleUnderline"/>
        </w:rPr>
        <w:t xml:space="preserve">is an important voice in the discussion and provides an additional argument for </w:t>
      </w:r>
      <w:r w:rsidRPr="00745D70">
        <w:rPr>
          <w:rStyle w:val="Emphasis"/>
        </w:rPr>
        <w:t>directing a stream of investment in education</w:t>
      </w:r>
      <w:r w:rsidRPr="00745D70">
        <w:rPr>
          <w:rStyle w:val="StyleUnderline"/>
        </w:rPr>
        <w:t xml:space="preserve">, which is </w:t>
      </w:r>
      <w:r w:rsidRPr="00745D70">
        <w:rPr>
          <w:rStyle w:val="Emphasis"/>
        </w:rPr>
        <w:t>particularly important while governments might start searching for savings</w:t>
      </w:r>
      <w:r w:rsidRPr="00745D70">
        <w:rPr>
          <w:rStyle w:val="StyleUnderline"/>
        </w:rPr>
        <w:t xml:space="preserve"> if global markets fall </w:t>
      </w:r>
      <w:r w:rsidRPr="00745D70">
        <w:rPr>
          <w:rStyle w:val="Emphasis"/>
        </w:rPr>
        <w:t>in</w:t>
      </w:r>
      <w:r w:rsidRPr="00745D70">
        <w:rPr>
          <w:rStyle w:val="StyleUnderline"/>
        </w:rPr>
        <w:t xml:space="preserve">to the </w:t>
      </w:r>
      <w:r w:rsidRPr="00745D70">
        <w:rPr>
          <w:rStyle w:val="Emphasis"/>
        </w:rPr>
        <w:t>recession</w:t>
      </w:r>
      <w:r w:rsidRPr="00745D70">
        <w:rPr>
          <w:rStyle w:val="StyleUnderline"/>
        </w:rPr>
        <w:t xml:space="preserve"> phase of the economic cycle. </w:t>
      </w:r>
      <w:r w:rsidRPr="007E3211">
        <w:rPr>
          <w:sz w:val="14"/>
        </w:rPr>
        <w:t xml:space="preserve">One might wonder why the different types of skills have such a similar influence on the performance of the economies. Certainly, a few reasons could be given. Firstly, each of them should be viewed as a proxy for the general quality of education in a given school, district, or even country—probably more than the indicator of the level of teaching of a particular class. Secondly, the final PISA scores in different areas are in some cases constructed with the use of their values (or actually, their components) in various areas. As a result, the distributions of different PISA scores are not fully independent, which can be partly reflected in the above-described similarities between the three different models presented in Table 2. In any case, it can be believed that the methodology discussed here should be viewed as a formal confirmation that expenditures on education, which result in higher education quality, just pay back. The return is not immediate, but </w:t>
      </w:r>
      <w:r w:rsidRPr="004E3C0F">
        <w:rPr>
          <w:rStyle w:val="StyleUnderline"/>
          <w:highlight w:val="green"/>
        </w:rPr>
        <w:t>some years after the graduates enter the labor market, the quality of the education that they attained at the age of 15 begins to matter</w:t>
      </w:r>
      <w:r w:rsidRPr="00745D70">
        <w:rPr>
          <w:rStyle w:val="StyleUnderline"/>
        </w:rPr>
        <w:t>.</w:t>
      </w:r>
      <w:r w:rsidRPr="007E3211">
        <w:rPr>
          <w:sz w:val="14"/>
        </w:rPr>
        <w:t xml:space="preserve"> Several elements are crucial for the properly constructed model and for trustworthy conclusions. </w:t>
      </w:r>
      <w:r w:rsidRPr="00745D70">
        <w:rPr>
          <w:rStyle w:val="StyleUnderline"/>
        </w:rPr>
        <w:t xml:space="preserve">An important question is how long after graduation the employees have the greatest impact on </w:t>
      </w:r>
      <w:r w:rsidRPr="007E3211">
        <w:rPr>
          <w:sz w:val="14"/>
        </w:rPr>
        <w:t xml:space="preserve">the total productivity in the economy and contribute the most to the </w:t>
      </w:r>
      <w:r w:rsidRPr="00745D70">
        <w:rPr>
          <w:rStyle w:val="StyleUnderline"/>
        </w:rPr>
        <w:t>GDP</w:t>
      </w:r>
      <w:r w:rsidRPr="007E3211">
        <w:rPr>
          <w:sz w:val="14"/>
        </w:rPr>
        <w:t xml:space="preserve"> growth. While answering this question would suggest the adequate lag length for the models analyzed in the study, it is not simple to do so. It seems rational to assume that the employees of crucial significance should obtain better remuneration. This process, however, exhibits little stability: while in 1975 they were the 29-year-olds who had the highest average wages, recently, the peak is observed in the cohort of 40-year-olds. That could be attributed to the increasing professionalization and an increasing role of knowledge and experience in the labor market, which suggests that the significance of the quality of education has increased and might be expected to further increase in the future. However, such a result makes it more challenging to properly lag the </w:t>
      </w:r>
      <w:proofErr w:type="spellStart"/>
      <w:r w:rsidRPr="007E3211">
        <w:rPr>
          <w:sz w:val="14"/>
        </w:rPr>
        <w:t>regressors</w:t>
      </w:r>
      <w:proofErr w:type="spellEnd"/>
      <w:r w:rsidRPr="007E3211">
        <w:rPr>
          <w:sz w:val="14"/>
        </w:rPr>
        <w:t xml:space="preserve"> in the model equations. Still, the robustness analysis partly described in this paper and delivered by </w:t>
      </w:r>
      <w:proofErr w:type="spellStart"/>
      <w:r w:rsidRPr="007E3211">
        <w:rPr>
          <w:sz w:val="14"/>
        </w:rPr>
        <w:t>Witkowska</w:t>
      </w:r>
      <w:proofErr w:type="spellEnd"/>
      <w:r w:rsidRPr="007E3211">
        <w:rPr>
          <w:sz w:val="14"/>
        </w:rPr>
        <w:t xml:space="preserve"> and </w:t>
      </w:r>
      <w:proofErr w:type="spellStart"/>
      <w:r w:rsidRPr="007E3211">
        <w:rPr>
          <w:sz w:val="14"/>
        </w:rPr>
        <w:t>Witkowski</w:t>
      </w:r>
      <w:proofErr w:type="spellEnd"/>
      <w:r w:rsidRPr="007E3211">
        <w:rPr>
          <w:sz w:val="14"/>
        </w:rPr>
        <w:t xml:space="preserve"> [54] leaves no doubts: </w:t>
      </w:r>
      <w:r w:rsidRPr="00745D70">
        <w:rPr>
          <w:rStyle w:val="StyleUnderline"/>
        </w:rPr>
        <w:t>while the results are observed most clearly with</w:t>
      </w:r>
      <w:r w:rsidRPr="007E3211">
        <w:rPr>
          <w:sz w:val="14"/>
        </w:rPr>
        <w:t xml:space="preserve"> lags of 15 years, which means considering the education quality of today’s </w:t>
      </w:r>
      <w:r w:rsidRPr="00745D70">
        <w:rPr>
          <w:rStyle w:val="StyleUnderline"/>
        </w:rPr>
        <w:t>30-year-olds</w:t>
      </w:r>
      <w:r w:rsidRPr="007E3211">
        <w:rPr>
          <w:sz w:val="14"/>
        </w:rPr>
        <w:t xml:space="preserve">, the </w:t>
      </w:r>
      <w:r w:rsidRPr="00745D70">
        <w:rPr>
          <w:rStyle w:val="StyleUnderline"/>
        </w:rPr>
        <w:t>figures are very similar for the 25</w:t>
      </w:r>
      <w:r w:rsidRPr="007E3211">
        <w:rPr>
          <w:sz w:val="14"/>
        </w:rPr>
        <w:t>- as well as the 40-</w:t>
      </w:r>
      <w:r w:rsidRPr="00745D70">
        <w:rPr>
          <w:rStyle w:val="StyleUnderline"/>
        </w:rPr>
        <w:t>year-olds</w:t>
      </w:r>
      <w:r w:rsidRPr="007E3211">
        <w:rPr>
          <w:sz w:val="14"/>
        </w:rPr>
        <w:t xml:space="preserve">. The transmission channel in the analyzed phenomenon is interesting. While in the theoretical model we concentrated on the economic aspects of education quality, those are not limited to these. Authors in [4,55] have pointed out that, </w:t>
      </w:r>
      <w:r w:rsidRPr="00745D70">
        <w:rPr>
          <w:rStyle w:val="StyleUnderline"/>
        </w:rPr>
        <w:t xml:space="preserve">on the individual level, expenditures on education </w:t>
      </w:r>
      <w:r w:rsidRPr="007E3211">
        <w:rPr>
          <w:sz w:val="14"/>
        </w:rPr>
        <w:t>as well health</w:t>
      </w:r>
      <w:r w:rsidRPr="00745D70">
        <w:rPr>
          <w:rStyle w:val="StyleUnderline"/>
        </w:rPr>
        <w:t xml:space="preserve"> will develop adequate competencies and improve the state of health so that the </w:t>
      </w:r>
      <w:r w:rsidRPr="004E3C0F">
        <w:rPr>
          <w:rStyle w:val="StyleUnderline"/>
          <w:highlight w:val="green"/>
        </w:rPr>
        <w:t>productivity and income of that person will increase in the future</w:t>
      </w:r>
      <w:r w:rsidRPr="007E3211">
        <w:rPr>
          <w:sz w:val="14"/>
        </w:rPr>
        <w:t xml:space="preserve">. These two factors, </w:t>
      </w:r>
      <w:r w:rsidRPr="00745D70">
        <w:rPr>
          <w:rStyle w:val="StyleUnderline"/>
        </w:rPr>
        <w:t xml:space="preserve">education and health, have an impact on human productivity, which has an impact on production, and with an increase in production, </w:t>
      </w:r>
      <w:r w:rsidRPr="004E3C0F">
        <w:rPr>
          <w:rStyle w:val="StyleUnderline"/>
          <w:highlight w:val="green"/>
        </w:rPr>
        <w:t>economic growth will also increase</w:t>
      </w:r>
      <w:r w:rsidRPr="007E3211">
        <w:rPr>
          <w:sz w:val="14"/>
        </w:rPr>
        <w:t xml:space="preserve">. Therefore, education and health, which are important components of human capital, have an impact on economic growth. A study on economic growth in Korea and Japan by Han and Lee [56] provides empirical arguments that </w:t>
      </w:r>
      <w:r w:rsidRPr="00745D70">
        <w:rPr>
          <w:rStyle w:val="StyleUnderline"/>
        </w:rPr>
        <w:t xml:space="preserve">there is strong </w:t>
      </w:r>
      <w:proofErr w:type="spellStart"/>
      <w:r w:rsidRPr="00745D70">
        <w:rPr>
          <w:rStyle w:val="StyleUnderline"/>
        </w:rPr>
        <w:t>cointegration</w:t>
      </w:r>
      <w:proofErr w:type="spellEnd"/>
      <w:r w:rsidRPr="00745D70">
        <w:rPr>
          <w:rStyle w:val="StyleUnderline"/>
        </w:rPr>
        <w:t xml:space="preserve"> between health services and education</w:t>
      </w:r>
      <w:r w:rsidRPr="007E3211">
        <w:rPr>
          <w:sz w:val="14"/>
        </w:rPr>
        <w:t xml:space="preserve"> in improving the quality of human resources and economic growth. Yet another transmission channel to be taken into consideration is </w:t>
      </w:r>
      <w:r w:rsidRPr="00745D70">
        <w:rPr>
          <w:rStyle w:val="StyleUnderline"/>
        </w:rPr>
        <w:t>the democracy– education nexus</w:t>
      </w:r>
      <w:r w:rsidRPr="007E3211">
        <w:rPr>
          <w:sz w:val="14"/>
        </w:rPr>
        <w:t xml:space="preserve">. While most of the highest-developed countries in the world are adult democracies, </w:t>
      </w:r>
      <w:r w:rsidRPr="00745D70">
        <w:rPr>
          <w:rStyle w:val="StyleUnderline"/>
        </w:rPr>
        <w:t xml:space="preserve">there is </w:t>
      </w:r>
      <w:r w:rsidRPr="004E3C0F">
        <w:rPr>
          <w:rStyle w:val="StyleUnderline"/>
          <w:highlight w:val="green"/>
        </w:rPr>
        <w:t>a clear</w:t>
      </w:r>
      <w:r w:rsidRPr="00745D70">
        <w:rPr>
          <w:rStyle w:val="StyleUnderline"/>
        </w:rPr>
        <w:t xml:space="preserve"> </w:t>
      </w:r>
      <w:r w:rsidRPr="004E3C0F">
        <w:rPr>
          <w:rStyle w:val="StyleUnderline"/>
          <w:highlight w:val="green"/>
        </w:rPr>
        <w:t>relationship between education and democracy across countries</w:t>
      </w:r>
      <w:r w:rsidRPr="007E3211">
        <w:rPr>
          <w:sz w:val="14"/>
        </w:rPr>
        <w:t xml:space="preserve"> [57,58]; however, the reason for this remains unclear. In their study [59], they proposed </w:t>
      </w:r>
      <w:r w:rsidRPr="00745D70">
        <w:rPr>
          <w:rStyle w:val="StyleUnderline"/>
        </w:rPr>
        <w:t>the explanation</w:t>
      </w:r>
      <w:r w:rsidRPr="007E3211">
        <w:rPr>
          <w:sz w:val="14"/>
        </w:rPr>
        <w:t xml:space="preserve"> hinging on </w:t>
      </w:r>
      <w:r w:rsidRPr="00745D70">
        <w:rPr>
          <w:rStyle w:val="StyleUnderline"/>
        </w:rPr>
        <w:t xml:space="preserve">the connection between education and the costs and benefits of political engagement. Schools not only educate but also socialize young people, and political involvement is a form of the latter. There is numerous evidence showing a </w:t>
      </w:r>
      <w:r w:rsidRPr="004E3C0F">
        <w:rPr>
          <w:rStyle w:val="StyleUnderline"/>
          <w:highlight w:val="green"/>
        </w:rPr>
        <w:t xml:space="preserve">positive connection between </w:t>
      </w:r>
      <w:r w:rsidRPr="004E3C0F">
        <w:rPr>
          <w:rStyle w:val="Emphasis"/>
          <w:highlight w:val="green"/>
        </w:rPr>
        <w:t>education and civic engagement</w:t>
      </w:r>
      <w:r w:rsidRPr="00745D70">
        <w:rPr>
          <w:rStyle w:val="StyleUnderline"/>
        </w:rPr>
        <w:t>.</w:t>
      </w:r>
      <w:r w:rsidRPr="007E3211">
        <w:rPr>
          <w:sz w:val="14"/>
        </w:rPr>
        <w:t xml:space="preserve"> Ref. [59] models education as raising the benefits of political action when individuals choose to support a more or less democratic Sustainability 2021, 13, 6437 19 of 22 regime. In this model, democratic regimes offer weak incentives to a wide base of potential supporters, whereas dictatorships offer strong incentives to a narrower base. </w:t>
      </w:r>
      <w:r w:rsidRPr="00745D70">
        <w:rPr>
          <w:rStyle w:val="StyleUnderline"/>
        </w:rPr>
        <w:t>Education increases the society-wide support for democracy because democracy relies on people with high participation benefits for its support</w:t>
      </w:r>
      <w:r w:rsidRPr="007E3211">
        <w:rPr>
          <w:sz w:val="14"/>
        </w:rPr>
        <w:t xml:space="preserve">. The authors showed that </w:t>
      </w:r>
      <w:r w:rsidRPr="004E3C0F">
        <w:rPr>
          <w:rStyle w:val="Emphasis"/>
          <w:highlight w:val="green"/>
        </w:rPr>
        <w:t>better-educated nations</w:t>
      </w:r>
      <w:r w:rsidRPr="00745D70">
        <w:rPr>
          <w:rStyle w:val="StyleUnderline"/>
        </w:rPr>
        <w:t xml:space="preserve"> are more likely both to </w:t>
      </w:r>
      <w:r w:rsidRPr="004E3C0F">
        <w:rPr>
          <w:rStyle w:val="Emphasis"/>
          <w:highlight w:val="green"/>
        </w:rPr>
        <w:t>protect democracy</w:t>
      </w:r>
      <w:r w:rsidRPr="00745D70">
        <w:rPr>
          <w:rStyle w:val="StyleUnderline"/>
        </w:rPr>
        <w:t xml:space="preserve"> and to </w:t>
      </w:r>
      <w:r w:rsidRPr="00745D70">
        <w:rPr>
          <w:rStyle w:val="Emphasis"/>
        </w:rPr>
        <w:t>undertake effective efforts to prevent coups</w:t>
      </w:r>
      <w:r w:rsidRPr="00745D70">
        <w:rPr>
          <w:rStyle w:val="StyleUnderline"/>
        </w:rPr>
        <w:t>.</w:t>
      </w:r>
      <w:r w:rsidRPr="007E3211">
        <w:rPr>
          <w:sz w:val="14"/>
        </w:rPr>
        <w:t xml:space="preserve"> The performed analysis additionally raised two broader questions. First, whereas the model itself focused on the effects of education on participation, the analysis applied to 32 all social glues that encourage collective action; so, perhaps the analysis suggests a solution to Olson’s free-rider problem in all organizations, and not just in political regimes—namely, human capital or other kinds of social glue as a motivation to participate. Secondly, the results shed a light on the problem of why some dictators invest in education that might be a threat to them. One of the possible answers is that many dictators face an external threat and, therefore, must grow their economies and their armies (including investing in human capital) to counter these threats even if this raises the risk of democratization. A second answer is that, even with a lack of external threats, dictators might benefit from economic growth, and, therefore, they might promote education to become richer. A third idea is that all dictators face significant ouster risks and that it is much better for the dictator’s life for him to be replaced by democracy in an educated country than by another dictator in an uneducated one. Fortunato &amp; </w:t>
      </w:r>
      <w:proofErr w:type="spellStart"/>
      <w:r w:rsidRPr="007E3211">
        <w:rPr>
          <w:sz w:val="14"/>
        </w:rPr>
        <w:t>Panizza</w:t>
      </w:r>
      <w:proofErr w:type="spellEnd"/>
      <w:r w:rsidRPr="007E3211">
        <w:rPr>
          <w:sz w:val="14"/>
        </w:rPr>
        <w:t xml:space="preserve"> [57] in their study on the interaction between democracy and education and its impact on the quality of government, draw three important conclusions. Firstly, the interaction between democracy and education is always positively and significantly correlated with the quality of government. Secondly, the correlation between democracy and quality of government is statistically significant only in countries with high levels of education. Thirdly, the marginal effect of education is positive and statistically significant in countries with high levels of democracy. In their model [57], they synthesized, in one framework, the stance emphasizing the importance of political institutions as a fundamental factor explaining cross-country differences in income per capita with the stance that institutional improvements and development is driven by social and human capital. The most important empirical finding from this work is the conclusion that democratic institutions and education complement each other, but they argue that democracy leads to the election of better candidates only in the situation where the level of education is above a certain threshold. Simultaneously, amelioration of education can affect the quality of the elected officials but only if the cost of entry into politics is not prohibitive. The authors ran a set of Monte Carlo simulations to show that these results were not driven by reverse causality. By looking explicitly at the interaction between </w:t>
      </w:r>
      <w:r w:rsidRPr="00745D70">
        <w:rPr>
          <w:rStyle w:val="StyleUnderline"/>
        </w:rPr>
        <w:t xml:space="preserve">democracy and </w:t>
      </w:r>
      <w:r w:rsidRPr="004E3C0F">
        <w:rPr>
          <w:rStyle w:val="StyleUnderline"/>
          <w:highlight w:val="green"/>
        </w:rPr>
        <w:t>education</w:t>
      </w:r>
      <w:r w:rsidRPr="007E3211">
        <w:rPr>
          <w:sz w:val="14"/>
        </w:rPr>
        <w:t xml:space="preserve">, they demonstrated how these two variables </w:t>
      </w:r>
      <w:r w:rsidRPr="00745D70">
        <w:rPr>
          <w:rStyle w:val="StyleUnderline"/>
        </w:rPr>
        <w:t xml:space="preserve">complement each other in the selection of high-quality policymakers, which </w:t>
      </w:r>
      <w:r w:rsidRPr="004E3C0F">
        <w:rPr>
          <w:rStyle w:val="StyleUnderline"/>
          <w:highlight w:val="green"/>
        </w:rPr>
        <w:t xml:space="preserve">guarantees </w:t>
      </w:r>
      <w:r w:rsidRPr="004E3C0F">
        <w:rPr>
          <w:rStyle w:val="Emphasis"/>
          <w:highlight w:val="green"/>
        </w:rPr>
        <w:t>good governance</w:t>
      </w:r>
      <w:r w:rsidRPr="007E3211">
        <w:rPr>
          <w:sz w:val="14"/>
        </w:rPr>
        <w:t xml:space="preserve">. In addition, we should bear in mind that economic growth is an important facet, but just one of many, of country development. </w:t>
      </w:r>
      <w:r w:rsidRPr="00745D70">
        <w:rPr>
          <w:rStyle w:val="StyleUnderline"/>
        </w:rPr>
        <w:t xml:space="preserve">We can expect </w:t>
      </w:r>
      <w:r w:rsidRPr="004E3C0F">
        <w:rPr>
          <w:rStyle w:val="StyleUnderline"/>
          <w:highlight w:val="green"/>
        </w:rPr>
        <w:t>societies</w:t>
      </w:r>
      <w:r w:rsidRPr="00745D70">
        <w:rPr>
          <w:rStyle w:val="StyleUnderline"/>
        </w:rPr>
        <w:t xml:space="preserve"> with higher education quality to be </w:t>
      </w:r>
      <w:r w:rsidRPr="004E3C0F">
        <w:rPr>
          <w:rStyle w:val="StyleUnderline"/>
          <w:highlight w:val="green"/>
        </w:rPr>
        <w:t>more</w:t>
      </w:r>
      <w:r w:rsidRPr="00745D70">
        <w:rPr>
          <w:rStyle w:val="StyleUnderline"/>
        </w:rPr>
        <w:t xml:space="preserve"> democratic and </w:t>
      </w:r>
      <w:r w:rsidRPr="004E3C0F">
        <w:rPr>
          <w:rStyle w:val="StyleUnderline"/>
          <w:highlight w:val="green"/>
        </w:rPr>
        <w:t>politically stable</w:t>
      </w:r>
      <w:r w:rsidRPr="00745D70">
        <w:rPr>
          <w:rStyle w:val="StyleUnderline"/>
        </w:rPr>
        <w:t xml:space="preserve">, to exhibit </w:t>
      </w:r>
      <w:r w:rsidRPr="00745D70">
        <w:rPr>
          <w:rStyle w:val="Emphasis"/>
        </w:rPr>
        <w:t>less violence,</w:t>
      </w:r>
      <w:r w:rsidRPr="00745D70">
        <w:rPr>
          <w:rStyle w:val="StyleUnderline"/>
        </w:rPr>
        <w:t xml:space="preserve"> </w:t>
      </w:r>
      <w:r w:rsidRPr="00745D70">
        <w:rPr>
          <w:rStyle w:val="Emphasis"/>
        </w:rPr>
        <w:t>poverty</w:t>
      </w:r>
      <w:r w:rsidRPr="00745D70">
        <w:rPr>
          <w:rStyle w:val="StyleUnderline"/>
        </w:rPr>
        <w:t xml:space="preserve"> and </w:t>
      </w:r>
      <w:r w:rsidRPr="00745D70">
        <w:rPr>
          <w:rStyle w:val="Emphasis"/>
        </w:rPr>
        <w:t>inequality</w:t>
      </w:r>
      <w:r w:rsidRPr="00745D70">
        <w:rPr>
          <w:rStyle w:val="StyleUnderline"/>
        </w:rPr>
        <w:t xml:space="preserve">, and to enjoy a higher </w:t>
      </w:r>
      <w:r w:rsidRPr="00745D70">
        <w:rPr>
          <w:rStyle w:val="Emphasis"/>
        </w:rPr>
        <w:t>quality of governance</w:t>
      </w:r>
      <w:r w:rsidRPr="00745D70">
        <w:rPr>
          <w:rStyle w:val="StyleUnderline"/>
        </w:rPr>
        <w:t xml:space="preserve">. All of these additional factors associated clearly with higher education quality can have a noteworthy positive impact on both economic growth and </w:t>
      </w:r>
      <w:r w:rsidRPr="00745D70">
        <w:rPr>
          <w:rStyle w:val="Emphasis"/>
        </w:rPr>
        <w:t>society’s welfare</w:t>
      </w:r>
      <w:r w:rsidRPr="00745D70">
        <w:rPr>
          <w:rStyle w:val="StyleUnderline"/>
        </w:rPr>
        <w:t>, going far beyond simple economic calculation</w:t>
      </w:r>
      <w:r w:rsidRPr="007E3211">
        <w:rPr>
          <w:sz w:val="14"/>
        </w:rPr>
        <w:t xml:space="preserve">. The development of a knowledgeable population does not only contribute to economic growth itself but also might contribute to such aspects of national well-being as welfare and poverty reduction [3]. The authors in [58] also agree that the development of economic growth analysis provides a basis for the role of human capital as an important part of increasing economic growth. </w:t>
      </w:r>
      <w:proofErr w:type="spellStart"/>
      <w:r w:rsidRPr="007E3211">
        <w:rPr>
          <w:sz w:val="14"/>
        </w:rPr>
        <w:t>Wensley</w:t>
      </w:r>
      <w:proofErr w:type="spellEnd"/>
      <w:r w:rsidRPr="007E3211">
        <w:rPr>
          <w:sz w:val="14"/>
        </w:rPr>
        <w:t xml:space="preserve"> and Evans [60] are convincing that the higher the quality of human capital, the higher its effect on economic growth, and there are numerous studies stating that </w:t>
      </w:r>
      <w:r w:rsidRPr="00745D70">
        <w:rPr>
          <w:rStyle w:val="StyleUnderline"/>
        </w:rPr>
        <w:t>education is of particular importance for growth in developing countries</w:t>
      </w:r>
      <w:r w:rsidRPr="007E3211">
        <w:rPr>
          <w:sz w:val="14"/>
        </w:rPr>
        <w:t xml:space="preserve"> [2,61–63]. Sustainability 2021, 13, 6437 20 of 22 The </w:t>
      </w:r>
      <w:r w:rsidRPr="00745D70">
        <w:rPr>
          <w:rStyle w:val="StyleUnderline"/>
        </w:rPr>
        <w:t xml:space="preserve">above results seem to be an important confirmation of the role of education not just for the well-being of individuals but also for the </w:t>
      </w:r>
      <w:r w:rsidRPr="00745D70">
        <w:rPr>
          <w:rStyle w:val="Emphasis"/>
        </w:rPr>
        <w:t>well-being of entire societies</w:t>
      </w:r>
      <w:r w:rsidRPr="007E3211">
        <w:rPr>
          <w:sz w:val="14"/>
        </w:rPr>
        <w:t xml:space="preserve">. Of course, the milestone study [6] and the earlier analysis of </w:t>
      </w:r>
      <w:proofErr w:type="spellStart"/>
      <w:r w:rsidRPr="007E3211">
        <w:rPr>
          <w:sz w:val="14"/>
        </w:rPr>
        <w:t>Hanushek</w:t>
      </w:r>
      <w:proofErr w:type="spellEnd"/>
      <w:r w:rsidRPr="007E3211">
        <w:rPr>
          <w:sz w:val="14"/>
        </w:rPr>
        <w:t xml:space="preserve"> and </w:t>
      </w:r>
      <w:proofErr w:type="spellStart"/>
      <w:r w:rsidRPr="007E3211">
        <w:rPr>
          <w:sz w:val="14"/>
        </w:rPr>
        <w:t>Woessmann</w:t>
      </w:r>
      <w:proofErr w:type="spellEnd"/>
      <w:r w:rsidRPr="007E3211">
        <w:rPr>
          <w:sz w:val="14"/>
        </w:rPr>
        <w:t xml:space="preserve"> suggested the existence of such a relation. However, we believe that this study is the first to confirm them with the use of modern econometric tools that include not just the dynamic panel data models but also the BMA approach. Its strength consists in the elimination of a vast amount of subjectivity that accompanies the construction of a single model. Instead, a number of models were analyzed and averaged, confirming the validity of the results. They seem </w:t>
      </w:r>
      <w:r w:rsidRPr="00745D70">
        <w:rPr>
          <w:rStyle w:val="StyleUnderline"/>
        </w:rPr>
        <w:t xml:space="preserve">vital, especially in the pandemic era when numerous </w:t>
      </w:r>
      <w:r w:rsidRPr="00745D70">
        <w:rPr>
          <w:rStyle w:val="Emphasis"/>
        </w:rPr>
        <w:t xml:space="preserve">governments will be looking for various areas in which the costs can be cut </w:t>
      </w:r>
      <w:r w:rsidRPr="007E3211">
        <w:rPr>
          <w:sz w:val="14"/>
        </w:rPr>
        <w:t xml:space="preserve">to compensate for the recent excessive expenditures on healthcare and lockdown support. </w:t>
      </w:r>
      <w:r w:rsidRPr="00745D70">
        <w:rPr>
          <w:rStyle w:val="StyleUnderline"/>
        </w:rPr>
        <w:t>The decision of where to cut costs will be challenging; however, the conclusions of this study are clear: saving on the quality of education</w:t>
      </w:r>
      <w:r w:rsidRPr="007E3211">
        <w:rPr>
          <w:sz w:val="14"/>
        </w:rPr>
        <w:t xml:space="preserve"> in the middle and long time horizon </w:t>
      </w:r>
      <w:r w:rsidRPr="00745D70">
        <w:rPr>
          <w:rStyle w:val="StyleUnderline"/>
        </w:rPr>
        <w:t>will not pay off</w:t>
      </w:r>
      <w:r w:rsidRPr="007E3211">
        <w:rPr>
          <w:sz w:val="14"/>
        </w:rPr>
        <w:t xml:space="preserve"> in terms of economic growth and should not be considered as a profitable solution. On the other hand, our study has natural limitations. The crucial one is the limited number of lagged PISA scores due to the relatively short history of this tool. Secondly, although the number of countries that participate is quite large today, initially, it was notably lower. These shortcomings simply require more time. Secondly, while we believe that the PISA scores are the most adequate measure of quality of education, they are not perfect either. </w:t>
      </w:r>
      <w:r w:rsidRPr="00745D70">
        <w:rPr>
          <w:rStyle w:val="StyleUnderline"/>
        </w:rPr>
        <w:t xml:space="preserve">Providing high-quality education for humankind is of </w:t>
      </w:r>
      <w:r w:rsidRPr="00745D70">
        <w:rPr>
          <w:rStyle w:val="Emphasis"/>
        </w:rPr>
        <w:t>crucial importance</w:t>
      </w:r>
      <w:r w:rsidRPr="00745D70">
        <w:rPr>
          <w:rStyle w:val="StyleUnderline"/>
        </w:rPr>
        <w:t xml:space="preserve"> </w:t>
      </w:r>
      <w:r w:rsidRPr="007E3211">
        <w:rPr>
          <w:sz w:val="14"/>
        </w:rPr>
        <w:t xml:space="preserve">and, as such, has been listed as one of the priorities on various global development agendas, such as the United Nations’ Sustainable Development Goals (SDGs) of the 2030 Agenda for Sustainable Development [64]. </w:t>
      </w:r>
      <w:r w:rsidRPr="004E3C0F">
        <w:rPr>
          <w:rStyle w:val="StyleUnderline"/>
          <w:highlight w:val="green"/>
        </w:rPr>
        <w:t>Education is crucial</w:t>
      </w:r>
      <w:r w:rsidRPr="00745D70">
        <w:rPr>
          <w:rStyle w:val="StyleUnderline"/>
        </w:rPr>
        <w:t xml:space="preserve"> for individual and social development given that it allows for the transmission of knowledge and facilitates the ability to understand and cope with the surrounding world in addition </w:t>
      </w:r>
      <w:r w:rsidRPr="004E3C0F">
        <w:rPr>
          <w:rStyle w:val="StyleUnderline"/>
          <w:highlight w:val="green"/>
        </w:rPr>
        <w:t>to inspiring innovation</w:t>
      </w:r>
      <w:r w:rsidRPr="007E3211">
        <w:rPr>
          <w:sz w:val="14"/>
        </w:rPr>
        <w:t xml:space="preserve"> [65]. </w:t>
      </w:r>
      <w:r w:rsidRPr="00745D70">
        <w:rPr>
          <w:rStyle w:val="StyleUnderline"/>
        </w:rPr>
        <w:t>Good education reduces poverty and promotes prosperity.</w:t>
      </w:r>
    </w:p>
    <w:p w:rsidR="00555DDA" w:rsidRPr="00534271" w:rsidRDefault="00555DDA" w:rsidP="00555DDA">
      <w:pPr>
        <w:pStyle w:val="Heading4"/>
      </w:pPr>
      <w:r>
        <w:t xml:space="preserve">Growth solves </w:t>
      </w:r>
      <w:r w:rsidRPr="0041744C">
        <w:rPr>
          <w:u w:val="single"/>
        </w:rPr>
        <w:t>extinction</w:t>
      </w:r>
      <w:r>
        <w:t>.</w:t>
      </w:r>
    </w:p>
    <w:p w:rsidR="00555DDA" w:rsidRPr="00534271" w:rsidRDefault="00555DDA" w:rsidP="00555DDA">
      <w:proofErr w:type="spellStart"/>
      <w:r w:rsidRPr="00534271">
        <w:rPr>
          <w:rStyle w:val="Style13ptBold"/>
        </w:rPr>
        <w:t>Aschenbrenner</w:t>
      </w:r>
      <w:proofErr w:type="spellEnd"/>
      <w:r w:rsidRPr="00534271">
        <w:rPr>
          <w:rStyle w:val="Style13ptBold"/>
        </w:rPr>
        <w:t xml:space="preserve"> </w:t>
      </w:r>
      <w:r>
        <w:rPr>
          <w:rStyle w:val="Style13ptBold"/>
        </w:rPr>
        <w:t>20</w:t>
      </w:r>
      <w:r w:rsidRPr="00534271">
        <w:t xml:space="preserve"> [Leopold </w:t>
      </w:r>
      <w:proofErr w:type="spellStart"/>
      <w:r w:rsidRPr="00534271">
        <w:t>Aschenbrenner</w:t>
      </w:r>
      <w:proofErr w:type="spellEnd"/>
      <w:r>
        <w:t>; S</w:t>
      </w:r>
      <w:r w:rsidRPr="00534271">
        <w:t>tudent in economics at Columbia University and research affiliate at the University of Oxford’s Global Priorities Institute; "Securing posterity," Works in Progress</w:t>
      </w:r>
      <w:r>
        <w:t>; 10/19/20;</w:t>
      </w:r>
      <w:r w:rsidRPr="00534271">
        <w:t xml:space="preserve"> </w:t>
      </w:r>
      <w:hyperlink r:id="rId11" w:history="1">
        <w:r w:rsidRPr="00534271">
          <w:rPr>
            <w:rStyle w:val="Hyperlink"/>
          </w:rPr>
          <w:t>https://worksinprogress.co/issue/securing-posterity/</w:t>
        </w:r>
      </w:hyperlink>
      <w:r w:rsidRPr="00534271">
        <w:t xml:space="preserve">] </w:t>
      </w:r>
      <w:proofErr w:type="spellStart"/>
      <w:r>
        <w:t>julian</w:t>
      </w:r>
      <w:proofErr w:type="spellEnd"/>
      <w:r>
        <w:t xml:space="preserve"> // Re-Cut Justin</w:t>
      </w:r>
    </w:p>
    <w:p w:rsidR="00555DDA" w:rsidRDefault="00555DDA" w:rsidP="00555DDA">
      <w:pPr>
        <w:rPr>
          <w:sz w:val="12"/>
        </w:rPr>
      </w:pPr>
      <w:r w:rsidRPr="00CE1C85">
        <w:rPr>
          <w:sz w:val="12"/>
        </w:rPr>
        <w:t xml:space="preserve">I argue that the opposite is the case. It is not safe stagnation and risky growth that we must choose between; rather, </w:t>
      </w:r>
      <w:r w:rsidRPr="006C7CA6">
        <w:rPr>
          <w:rStyle w:val="StyleUnderline"/>
        </w:rPr>
        <w:t xml:space="preserve">it is </w:t>
      </w:r>
      <w:r w:rsidRPr="000A13BD">
        <w:rPr>
          <w:rStyle w:val="StyleUnderline"/>
          <w:highlight w:val="green"/>
        </w:rPr>
        <w:t xml:space="preserve">stagnation </w:t>
      </w:r>
      <w:r w:rsidRPr="00F94329">
        <w:rPr>
          <w:rStyle w:val="StyleUnderline"/>
        </w:rPr>
        <w:t xml:space="preserve">that </w:t>
      </w:r>
      <w:r w:rsidRPr="000A13BD">
        <w:rPr>
          <w:rStyle w:val="StyleUnderline"/>
          <w:highlight w:val="green"/>
        </w:rPr>
        <w:t>is risky</w:t>
      </w:r>
      <w:r w:rsidRPr="006C7CA6">
        <w:rPr>
          <w:rStyle w:val="StyleUnderline"/>
        </w:rPr>
        <w:t xml:space="preserve"> and </w:t>
      </w:r>
      <w:r w:rsidRPr="00F60881">
        <w:rPr>
          <w:rStyle w:val="StyleUnderline"/>
        </w:rPr>
        <w:t xml:space="preserve">it is </w:t>
      </w:r>
      <w:r w:rsidRPr="0041744C">
        <w:rPr>
          <w:rStyle w:val="Emphasis"/>
          <w:highlight w:val="green"/>
        </w:rPr>
        <w:t xml:space="preserve">growth </w:t>
      </w:r>
      <w:r w:rsidRPr="00F60881">
        <w:rPr>
          <w:rStyle w:val="Emphasis"/>
        </w:rPr>
        <w:t xml:space="preserve">that </w:t>
      </w:r>
      <w:r w:rsidRPr="0041744C">
        <w:rPr>
          <w:rStyle w:val="Emphasis"/>
          <w:highlight w:val="green"/>
        </w:rPr>
        <w:t>leads to safety</w:t>
      </w:r>
      <w:r w:rsidRPr="00CE1C85">
        <w:rPr>
          <w:sz w:val="12"/>
        </w:rPr>
        <w:t xml:space="preserve">. We might indeed be in “time of perils”: we might be advanced enough to have developed the means for our destruction, but not advanced enough to care sufficiently about safety. But </w:t>
      </w:r>
      <w:r w:rsidRPr="006C7CA6">
        <w:rPr>
          <w:rStyle w:val="StyleUnderline"/>
        </w:rPr>
        <w:t>stagnation does not solve the problem</w:t>
      </w:r>
      <w:r w:rsidRPr="00CE1C85">
        <w:rPr>
          <w:sz w:val="12"/>
        </w:rPr>
        <w:t xml:space="preserve">: </w:t>
      </w:r>
      <w:r w:rsidRPr="00CA3601">
        <w:rPr>
          <w:rStyle w:val="StyleUnderline"/>
        </w:rPr>
        <w:t xml:space="preserve">we would </w:t>
      </w:r>
      <w:r w:rsidRPr="00CA3601">
        <w:rPr>
          <w:rStyle w:val="Emphasis"/>
        </w:rPr>
        <w:t>simply stagnate at this high level of risk</w:t>
      </w:r>
      <w:r w:rsidRPr="00CE1C85">
        <w:rPr>
          <w:sz w:val="12"/>
        </w:rPr>
        <w:t xml:space="preserve">. </w:t>
      </w:r>
      <w:r w:rsidRPr="00CA3601">
        <w:rPr>
          <w:rStyle w:val="StyleUnderline"/>
        </w:rPr>
        <w:t>Eventually</w:t>
      </w:r>
      <w:r w:rsidRPr="00CE1C85">
        <w:rPr>
          <w:sz w:val="12"/>
        </w:rPr>
        <w:t xml:space="preserve">, </w:t>
      </w:r>
      <w:r w:rsidRPr="006C7CA6">
        <w:rPr>
          <w:rStyle w:val="StyleUnderline"/>
        </w:rPr>
        <w:t>a nuclear war or environmental catastrophe would doom humanity regardless</w:t>
      </w:r>
      <w:r w:rsidRPr="00CE1C85">
        <w:rPr>
          <w:sz w:val="12"/>
        </w:rPr>
        <w:t xml:space="preserve">. </w:t>
      </w:r>
      <w:r w:rsidRPr="00CA3601">
        <w:rPr>
          <w:rStyle w:val="StyleUnderline"/>
        </w:rPr>
        <w:t xml:space="preserve">Faster economic </w:t>
      </w:r>
      <w:r w:rsidRPr="0041744C">
        <w:rPr>
          <w:rStyle w:val="StyleUnderline"/>
          <w:highlight w:val="green"/>
        </w:rPr>
        <w:t>growth</w:t>
      </w:r>
      <w:r w:rsidRPr="00CE1C85">
        <w:rPr>
          <w:sz w:val="12"/>
        </w:rPr>
        <w:t xml:space="preserve"> could initially increase risk, as feared. But it </w:t>
      </w:r>
      <w:r w:rsidRPr="0041744C">
        <w:rPr>
          <w:rStyle w:val="StyleUnderline"/>
          <w:highlight w:val="green"/>
        </w:rPr>
        <w:t>will</w:t>
      </w:r>
      <w:r w:rsidRPr="00CE1C85">
        <w:rPr>
          <w:sz w:val="12"/>
        </w:rPr>
        <w:t xml:space="preserve"> also </w:t>
      </w:r>
      <w:r w:rsidRPr="00CA3601">
        <w:rPr>
          <w:rStyle w:val="StyleUnderline"/>
        </w:rPr>
        <w:t xml:space="preserve">help us </w:t>
      </w:r>
      <w:r w:rsidRPr="0041744C">
        <w:rPr>
          <w:rStyle w:val="StyleUnderline"/>
          <w:highlight w:val="green"/>
        </w:rPr>
        <w:t>get past</w:t>
      </w:r>
      <w:r w:rsidRPr="006C7CA6">
        <w:rPr>
          <w:rStyle w:val="StyleUnderline"/>
        </w:rPr>
        <w:t xml:space="preserve"> this time of </w:t>
      </w:r>
      <w:r w:rsidRPr="0041744C">
        <w:rPr>
          <w:rStyle w:val="StyleUnderline"/>
          <w:highlight w:val="green"/>
        </w:rPr>
        <w:t xml:space="preserve">perils </w:t>
      </w:r>
      <w:r w:rsidRPr="00CA3601">
        <w:rPr>
          <w:rStyle w:val="StyleUnderline"/>
        </w:rPr>
        <w:t xml:space="preserve">more </w:t>
      </w:r>
      <w:r w:rsidRPr="0041744C">
        <w:rPr>
          <w:rStyle w:val="StyleUnderline"/>
          <w:highlight w:val="green"/>
        </w:rPr>
        <w:t>quickly</w:t>
      </w:r>
      <w:r w:rsidRPr="00CE1C85">
        <w:rPr>
          <w:sz w:val="12"/>
        </w:rPr>
        <w:t xml:space="preserve">. When people are poor, they can’t focus on much beyond ensuring their own livelihoods. But </w:t>
      </w:r>
      <w:r w:rsidRPr="00CE1C85">
        <w:rPr>
          <w:rStyle w:val="StyleUnderline"/>
        </w:rPr>
        <w:t xml:space="preserve">as people grow </w:t>
      </w:r>
      <w:r w:rsidRPr="0041744C">
        <w:rPr>
          <w:rStyle w:val="StyleUnderline"/>
          <w:highlight w:val="green"/>
        </w:rPr>
        <w:t>richer</w:t>
      </w:r>
      <w:r w:rsidRPr="00CE1C85">
        <w:rPr>
          <w:sz w:val="12"/>
        </w:rPr>
        <w:t xml:space="preserve">, </w:t>
      </w:r>
      <w:r w:rsidRPr="00CE1C85">
        <w:rPr>
          <w:rStyle w:val="StyleUnderline"/>
        </w:rPr>
        <w:t xml:space="preserve">they start </w:t>
      </w:r>
      <w:r w:rsidRPr="0041744C">
        <w:rPr>
          <w:rStyle w:val="StyleUnderline"/>
          <w:highlight w:val="green"/>
        </w:rPr>
        <w:t xml:space="preserve">caring </w:t>
      </w:r>
      <w:r w:rsidRPr="00CA3601">
        <w:rPr>
          <w:rStyle w:val="StyleUnderline"/>
        </w:rPr>
        <w:t xml:space="preserve">more </w:t>
      </w:r>
      <w:r w:rsidRPr="0041744C">
        <w:rPr>
          <w:rStyle w:val="StyleUnderline"/>
          <w:highlight w:val="green"/>
        </w:rPr>
        <w:t xml:space="preserve">about </w:t>
      </w:r>
      <w:r w:rsidRPr="00CA3601">
        <w:rPr>
          <w:rStyle w:val="StyleUnderline"/>
        </w:rPr>
        <w:t xml:space="preserve">things like </w:t>
      </w:r>
      <w:r w:rsidRPr="00CE1C85">
        <w:rPr>
          <w:rStyle w:val="StyleUnderline"/>
        </w:rPr>
        <w:t xml:space="preserve">the environment and </w:t>
      </w:r>
      <w:r w:rsidRPr="0041744C">
        <w:rPr>
          <w:rStyle w:val="StyleUnderline"/>
          <w:highlight w:val="green"/>
        </w:rPr>
        <w:t xml:space="preserve">protecting </w:t>
      </w:r>
      <w:r w:rsidRPr="00CA3601">
        <w:rPr>
          <w:rStyle w:val="StyleUnderline"/>
        </w:rPr>
        <w:t xml:space="preserve">against risks to </w:t>
      </w:r>
      <w:r w:rsidRPr="0041744C">
        <w:rPr>
          <w:rStyle w:val="StyleUnderline"/>
          <w:highlight w:val="green"/>
        </w:rPr>
        <w:t>life</w:t>
      </w:r>
      <w:r w:rsidRPr="00CE1C85">
        <w:rPr>
          <w:sz w:val="12"/>
        </w:rPr>
        <w:t xml:space="preserve">. And so, as economic growth makes people richer, </w:t>
      </w:r>
      <w:r w:rsidRPr="00CE1C85">
        <w:rPr>
          <w:rStyle w:val="StyleUnderline"/>
        </w:rPr>
        <w:t xml:space="preserve">they will </w:t>
      </w:r>
      <w:r w:rsidRPr="0041744C">
        <w:rPr>
          <w:rStyle w:val="StyleUnderline"/>
          <w:highlight w:val="green"/>
        </w:rPr>
        <w:t xml:space="preserve">invest </w:t>
      </w:r>
      <w:r w:rsidRPr="00CA3601">
        <w:rPr>
          <w:rStyle w:val="StyleUnderline"/>
        </w:rPr>
        <w:t xml:space="preserve">more </w:t>
      </w:r>
      <w:r w:rsidRPr="0041744C">
        <w:rPr>
          <w:rStyle w:val="StyleUnderline"/>
          <w:highlight w:val="green"/>
        </w:rPr>
        <w:t xml:space="preserve">in </w:t>
      </w:r>
      <w:r w:rsidRPr="00CA3601">
        <w:rPr>
          <w:rStyle w:val="StyleUnderline"/>
        </w:rPr>
        <w:t>safety</w:t>
      </w:r>
      <w:r w:rsidRPr="00CE1C85">
        <w:rPr>
          <w:sz w:val="12"/>
        </w:rPr>
        <w:t xml:space="preserve">, </w:t>
      </w:r>
      <w:r w:rsidRPr="00CA3601">
        <w:rPr>
          <w:rStyle w:val="Emphasis"/>
        </w:rPr>
        <w:t xml:space="preserve">protecting against existential </w:t>
      </w:r>
      <w:r w:rsidRPr="0041744C">
        <w:rPr>
          <w:rStyle w:val="Emphasis"/>
          <w:highlight w:val="green"/>
        </w:rPr>
        <w:t>catastrophes</w:t>
      </w:r>
      <w:r w:rsidRPr="00CE1C85">
        <w:rPr>
          <w:sz w:val="12"/>
        </w:rPr>
        <w:t xml:space="preserve">. </w:t>
      </w:r>
      <w:r w:rsidRPr="006C7CA6">
        <w:rPr>
          <w:rStyle w:val="StyleUnderline"/>
        </w:rPr>
        <w:t>As technological innovation and our growing wealth has allowed us to conquer past threats to human life like smallpox</w:t>
      </w:r>
      <w:r w:rsidRPr="00CE1C85">
        <w:rPr>
          <w:sz w:val="12"/>
        </w:rPr>
        <w:t xml:space="preserve">, </w:t>
      </w:r>
      <w:r w:rsidRPr="006C7CA6">
        <w:rPr>
          <w:rStyle w:val="StyleUnderline"/>
        </w:rPr>
        <w:t>so can faster economic growth</w:t>
      </w:r>
      <w:r w:rsidRPr="00CE1C85">
        <w:rPr>
          <w:sz w:val="12"/>
        </w:rPr>
        <w:t xml:space="preserve">, in the long run, </w:t>
      </w:r>
      <w:r w:rsidRPr="006C7CA6">
        <w:rPr>
          <w:rStyle w:val="StyleUnderline"/>
        </w:rPr>
        <w:t>increase the overall chances of humanity’s survival</w:t>
      </w:r>
      <w:r w:rsidRPr="00CE1C85">
        <w:rPr>
          <w:sz w:val="12"/>
        </w:rPr>
        <w:t xml:space="preserve">. This argument is based on a recent paper of mine, in which I use the tools of economic theory—in particular, the standard models economists use to analyze economic growth—to examine the interaction between economic growth and the risks engendered by human activity. In this model, society must choose how much of its resources to allocate to consumption and how much to safety efforts. Consumption makes us happy, but also creates risks of catastrophe. Investing in safety can in turn help mitigate that risk. For example, consuming fossil fuels can engender great prosperity, but also increases the risk of tail-end climate change. </w:t>
      </w:r>
      <w:r w:rsidRPr="00CA3601">
        <w:rPr>
          <w:rStyle w:val="StyleUnderline"/>
        </w:rPr>
        <w:t xml:space="preserve">We can spend money on </w:t>
      </w:r>
      <w:r w:rsidRPr="0041744C">
        <w:rPr>
          <w:rStyle w:val="Emphasis"/>
          <w:highlight w:val="green"/>
        </w:rPr>
        <w:t>carbon abatement</w:t>
      </w:r>
      <w:r w:rsidRPr="008A76CE">
        <w:rPr>
          <w:rStyle w:val="StyleUnderline"/>
        </w:rPr>
        <w:t xml:space="preserve"> to reduce this risk</w:t>
      </w:r>
      <w:r w:rsidRPr="00CE1C85">
        <w:rPr>
          <w:sz w:val="12"/>
        </w:rPr>
        <w:t xml:space="preserve">. Or consider air travel. It’s very useful as well, but also facilitates the spread of infectious diseases, including potentially a pandemic that could wipe out the human race. </w:t>
      </w:r>
      <w:r w:rsidRPr="00CA3601">
        <w:rPr>
          <w:rStyle w:val="StyleUnderline"/>
        </w:rPr>
        <w:t xml:space="preserve">We can spend money on </w:t>
      </w:r>
      <w:r w:rsidRPr="0041744C">
        <w:rPr>
          <w:rStyle w:val="Emphasis"/>
          <w:highlight w:val="green"/>
        </w:rPr>
        <w:t>pandemic preparedness</w:t>
      </w:r>
      <w:r w:rsidRPr="006C7CA6">
        <w:rPr>
          <w:rStyle w:val="StyleUnderline"/>
        </w:rPr>
        <w:t xml:space="preserve"> to mitigate that risk</w:t>
      </w:r>
      <w:r w:rsidRPr="00CE1C85">
        <w:rPr>
          <w:sz w:val="12"/>
        </w:rPr>
        <w:t xml:space="preserve">. Crucially, society is impatient; it discounts the future. People generally care most about their more immediate well-being. Although they may care about their kids and grandkids, they are certainly not particularly concerned about the trillions of potential lives billions of years in the future that the aforementioned philosophers appeal to. However, an impatient society does care about not getting wiped out. Therefore, what fraction of its resources this impatient society will allocate to safety depends on how much the people in this society value their own lives. As it turns out, under the standard preferences used in economic theory, </w:t>
      </w:r>
      <w:r w:rsidRPr="00CA3601">
        <w:rPr>
          <w:rStyle w:val="StyleUnderline"/>
        </w:rPr>
        <w:t>people value life more and more as they grow richer</w:t>
      </w:r>
      <w:r w:rsidRPr="00CE1C85">
        <w:rPr>
          <w:sz w:val="12"/>
        </w:rPr>
        <w:t xml:space="preserve">. </w:t>
      </w:r>
      <w:r w:rsidRPr="00CA3601">
        <w:rPr>
          <w:rStyle w:val="StyleUnderline"/>
        </w:rPr>
        <w:t>This is because of the</w:t>
      </w:r>
      <w:r w:rsidRPr="006C7CA6">
        <w:rPr>
          <w:rStyle w:val="StyleUnderline"/>
        </w:rPr>
        <w:t xml:space="preserve"> </w:t>
      </w:r>
      <w:r w:rsidRPr="00CE1C85">
        <w:rPr>
          <w:rStyle w:val="StyleUnderline"/>
        </w:rPr>
        <w:t>diminishing marginal returns of consumption</w:t>
      </w:r>
      <w:r w:rsidRPr="00CE1C85">
        <w:rPr>
          <w:sz w:val="12"/>
        </w:rPr>
        <w:t xml:space="preserve">. As you grow richer, </w:t>
      </w:r>
      <w:r w:rsidRPr="006C7CA6">
        <w:rPr>
          <w:rStyle w:val="StyleUnderline"/>
        </w:rPr>
        <w:t>using an extra dollar to purchase more consumption goods gives you less and less additional utility</w:t>
      </w:r>
      <w:r w:rsidRPr="00CE1C85">
        <w:rPr>
          <w:sz w:val="12"/>
        </w:rPr>
        <w:t xml:space="preserve">; meanwhile, as your life becomes better and better, </w:t>
      </w:r>
      <w:r w:rsidRPr="006C7CA6">
        <w:rPr>
          <w:rStyle w:val="StyleUnderline"/>
        </w:rPr>
        <w:t>you stand to lose more and more if you die</w:t>
      </w:r>
      <w:r w:rsidRPr="00CE1C85">
        <w:rPr>
          <w:sz w:val="12"/>
        </w:rPr>
        <w:t xml:space="preserve">. </w:t>
      </w:r>
      <w:r w:rsidRPr="006C7CA6">
        <w:rPr>
          <w:rStyle w:val="StyleUnderline"/>
        </w:rPr>
        <w:t>As a result</w:t>
      </w:r>
      <w:r w:rsidRPr="00CE1C85">
        <w:rPr>
          <w:sz w:val="12"/>
        </w:rPr>
        <w:t xml:space="preserve">, </w:t>
      </w:r>
      <w:r w:rsidRPr="0041744C">
        <w:rPr>
          <w:rStyle w:val="StyleUnderline"/>
          <w:highlight w:val="green"/>
        </w:rPr>
        <w:t xml:space="preserve">the richer </w:t>
      </w:r>
      <w:r w:rsidRPr="00CA3601">
        <w:rPr>
          <w:rStyle w:val="StyleUnderline"/>
        </w:rPr>
        <w:t>people are</w:t>
      </w:r>
      <w:r w:rsidRPr="00CE1C85">
        <w:rPr>
          <w:sz w:val="12"/>
        </w:rPr>
        <w:t xml:space="preserve">, </w:t>
      </w:r>
      <w:r w:rsidRPr="0041744C">
        <w:rPr>
          <w:rStyle w:val="StyleUnderline"/>
          <w:highlight w:val="green"/>
        </w:rPr>
        <w:t xml:space="preserve">the greater </w:t>
      </w:r>
      <w:r w:rsidRPr="00CA3601">
        <w:rPr>
          <w:rStyle w:val="StyleUnderline"/>
        </w:rPr>
        <w:t xml:space="preserve">the fraction of their </w:t>
      </w:r>
      <w:r w:rsidRPr="00CE1C85">
        <w:rPr>
          <w:rStyle w:val="StyleUnderline"/>
        </w:rPr>
        <w:t xml:space="preserve">income </w:t>
      </w:r>
      <w:r w:rsidRPr="0041744C">
        <w:rPr>
          <w:rStyle w:val="StyleUnderline"/>
          <w:highlight w:val="green"/>
        </w:rPr>
        <w:t xml:space="preserve">they </w:t>
      </w:r>
      <w:r w:rsidRPr="00CE1C85">
        <w:rPr>
          <w:rStyle w:val="StyleUnderline"/>
        </w:rPr>
        <w:t xml:space="preserve">are willing to </w:t>
      </w:r>
      <w:r w:rsidRPr="0041744C">
        <w:rPr>
          <w:rStyle w:val="StyleUnderline"/>
          <w:highlight w:val="green"/>
        </w:rPr>
        <w:t xml:space="preserve">sacrifice </w:t>
      </w:r>
      <w:r w:rsidRPr="00CA3601">
        <w:rPr>
          <w:rStyle w:val="StyleUnderline"/>
        </w:rPr>
        <w:t>to protect their lives</w:t>
      </w:r>
      <w:r w:rsidRPr="00CE1C85">
        <w:rPr>
          <w:sz w:val="12"/>
        </w:rPr>
        <w:t xml:space="preserve">. Comparing the current pandemic to the 1918 pandemic illustrates this phenomenon. Today, we are putting much of life on hold to minimize deaths. By contrast, in 1918, </w:t>
      </w:r>
      <w:proofErr w:type="spellStart"/>
      <w:r w:rsidRPr="00CE1C85">
        <w:rPr>
          <w:sz w:val="12"/>
        </w:rPr>
        <w:t>nonpharmaceutical</w:t>
      </w:r>
      <w:proofErr w:type="spellEnd"/>
      <w:r w:rsidRPr="00CE1C85">
        <w:rPr>
          <w:sz w:val="12"/>
        </w:rPr>
        <w:t xml:space="preserve"> interventions were milder and went on only for a month on average in the U.S., even though the Spanish Flu was arguably deadlier and claimed younger victims. We are willing to sacrifice much more today than a hundred years ago to prevent deaths because we are richer and thus value life much more. What does this mean for our model? Initially, a poor society will start out by allocating nearly all of its resources to consumption. And so as the economy grows, so does risk. However, as people grow richer, they start valuing life more. </w:t>
      </w:r>
      <w:r w:rsidRPr="0041744C">
        <w:rPr>
          <w:rStyle w:val="StyleUnderline"/>
          <w:highlight w:val="green"/>
        </w:rPr>
        <w:t xml:space="preserve">They </w:t>
      </w:r>
      <w:r w:rsidRPr="00CA3601">
        <w:rPr>
          <w:rStyle w:val="StyleUnderline"/>
        </w:rPr>
        <w:t xml:space="preserve">start </w:t>
      </w:r>
      <w:r w:rsidRPr="0041744C">
        <w:rPr>
          <w:rStyle w:val="StyleUnderline"/>
          <w:highlight w:val="green"/>
        </w:rPr>
        <w:t>invest</w:t>
      </w:r>
      <w:r w:rsidRPr="00CA3601">
        <w:rPr>
          <w:rStyle w:val="StyleUnderline"/>
        </w:rPr>
        <w:t>in</w:t>
      </w:r>
      <w:r w:rsidRPr="00CE1C85">
        <w:rPr>
          <w:rStyle w:val="StyleUnderline"/>
        </w:rPr>
        <w:t>g in safety to mitigate risk</w:t>
      </w:r>
      <w:r w:rsidRPr="00CE1C85">
        <w:rPr>
          <w:sz w:val="12"/>
        </w:rPr>
        <w:t xml:space="preserve">, </w:t>
      </w:r>
      <w:r w:rsidRPr="00CE1C85">
        <w:rPr>
          <w:rStyle w:val="StyleUnderline"/>
        </w:rPr>
        <w:t xml:space="preserve">shifting more and more resources </w:t>
      </w:r>
      <w:r w:rsidRPr="00CE1C85">
        <w:rPr>
          <w:rStyle w:val="Emphasis"/>
        </w:rPr>
        <w:t>from consumption to safety</w:t>
      </w:r>
      <w:r w:rsidRPr="00CE1C85">
        <w:rPr>
          <w:sz w:val="12"/>
        </w:rPr>
        <w:t xml:space="preserve">. At this point, </w:t>
      </w:r>
      <w:r w:rsidRPr="00CE1C85">
        <w:rPr>
          <w:rStyle w:val="Emphasis"/>
        </w:rPr>
        <w:t>as the economy grows</w:t>
      </w:r>
      <w:r w:rsidRPr="00CE1C85">
        <w:rPr>
          <w:sz w:val="12"/>
        </w:rPr>
        <w:t xml:space="preserve">, </w:t>
      </w:r>
      <w:r w:rsidRPr="00CE1C85">
        <w:rPr>
          <w:rStyle w:val="Emphasis"/>
        </w:rPr>
        <w:t>risk begins to fall</w:t>
      </w:r>
      <w:r w:rsidRPr="00CE1C85">
        <w:rPr>
          <w:sz w:val="12"/>
        </w:rPr>
        <w:t xml:space="preserve">. The risk of </w:t>
      </w:r>
      <w:proofErr w:type="spellStart"/>
      <w:r w:rsidRPr="00CE1C85">
        <w:rPr>
          <w:sz w:val="12"/>
        </w:rPr>
        <w:t>a</w:t>
      </w:r>
      <w:proofErr w:type="spellEnd"/>
      <w:r w:rsidRPr="00CE1C85">
        <w:rPr>
          <w:sz w:val="12"/>
        </w:rPr>
        <w:t xml:space="preserve"> existential catastrophe then looks like an inverted U-shape over time: The dot represents where we might be right now. Over the past centuries, as we have grown out of poverty, we have overwhelmingly focused on consumption. As a result, risk is growing. But as we are growing richer, we are beginning to value life more, and are slowly investing more in safety. Eventually, </w:t>
      </w:r>
      <w:r w:rsidRPr="006C7CA6">
        <w:rPr>
          <w:rStyle w:val="StyleUnderline"/>
        </w:rPr>
        <w:t>we will have shifted enough resources to safety such that risk begins to fall</w:t>
      </w:r>
      <w:r w:rsidRPr="00CE1C85">
        <w:rPr>
          <w:sz w:val="12"/>
        </w:rPr>
        <w:t>—</w:t>
      </w:r>
      <w:r w:rsidRPr="006C7CA6">
        <w:rPr>
          <w:rStyle w:val="StyleUnderline"/>
        </w:rPr>
        <w:t>fall exponentially to zero</w:t>
      </w:r>
      <w:r w:rsidRPr="00CE1C85">
        <w:rPr>
          <w:sz w:val="12"/>
        </w:rPr>
        <w:t xml:space="preserve">, in fact, </w:t>
      </w:r>
      <w:r w:rsidRPr="006C7CA6">
        <w:rPr>
          <w:rStyle w:val="StyleUnderline"/>
        </w:rPr>
        <w:t>such that there is a positive probability of humanity surviving to reach a grand future</w:t>
      </w:r>
      <w:r w:rsidRPr="00CE1C85">
        <w:rPr>
          <w:sz w:val="12"/>
        </w:rPr>
        <w:t xml:space="preserve">. And all of this occurs despite our society’s impatience. There is an analog to this in environmental economics, called the “environmental Kuznets curve.” It was theorized that pollution initially rises as countries develop, but, </w:t>
      </w:r>
      <w:r w:rsidRPr="006C7CA6">
        <w:rPr>
          <w:rStyle w:val="StyleUnderline"/>
        </w:rPr>
        <w:t>as people grow richer and begin to value a clean environment more</w:t>
      </w:r>
      <w:r w:rsidRPr="00CE1C85">
        <w:rPr>
          <w:sz w:val="12"/>
        </w:rPr>
        <w:t xml:space="preserve">, </w:t>
      </w:r>
      <w:r w:rsidRPr="006C7CA6">
        <w:rPr>
          <w:rStyle w:val="StyleUnderline"/>
        </w:rPr>
        <w:t>they will work to reduce pollution again</w:t>
      </w:r>
      <w:r w:rsidRPr="00CE1C85">
        <w:rPr>
          <w:sz w:val="12"/>
        </w:rPr>
        <w:t xml:space="preserve">. </w:t>
      </w:r>
      <w:r w:rsidRPr="006C7CA6">
        <w:rPr>
          <w:rStyle w:val="StyleUnderline"/>
        </w:rPr>
        <w:t>That theory has arguably been vindicated by the path that Western countries have taken with regard to water and air pollution</w:t>
      </w:r>
      <w:r w:rsidRPr="00CE1C85">
        <w:rPr>
          <w:sz w:val="12"/>
        </w:rPr>
        <w:t xml:space="preserve">, for example, over the past century. The idea that we are in a unique time in history in which we are facing an elevated risk of existential catastrophe is not new either. Carl Sagan was the one who coined the term “time of perils.” Derek </w:t>
      </w:r>
      <w:proofErr w:type="spellStart"/>
      <w:r w:rsidRPr="00CE1C85">
        <w:rPr>
          <w:sz w:val="12"/>
        </w:rPr>
        <w:t>Parfit</w:t>
      </w:r>
      <w:proofErr w:type="spellEnd"/>
      <w:r w:rsidRPr="00CE1C85">
        <w:rPr>
          <w:sz w:val="12"/>
        </w:rPr>
        <w:t xml:space="preserve"> called it the “hinge of history.” They argue that the discoveries of the last centuries have granted humanity immense power, and so we are in a most “dangerous and decisive” period. But if we manage to survive, </w:t>
      </w:r>
      <w:r w:rsidRPr="00CE1C85">
        <w:rPr>
          <w:rStyle w:val="StyleUnderline"/>
        </w:rPr>
        <w:t xml:space="preserve">our </w:t>
      </w:r>
      <w:r w:rsidRPr="0041744C">
        <w:rPr>
          <w:rStyle w:val="StyleUnderline"/>
          <w:highlight w:val="green"/>
        </w:rPr>
        <w:t xml:space="preserve">descendants </w:t>
      </w:r>
      <w:r w:rsidRPr="00CA3601">
        <w:rPr>
          <w:rStyle w:val="StyleUnderline"/>
        </w:rPr>
        <w:t xml:space="preserve">will be able to </w:t>
      </w:r>
      <w:r w:rsidRPr="0041744C">
        <w:rPr>
          <w:rStyle w:val="Emphasis"/>
          <w:highlight w:val="green"/>
        </w:rPr>
        <w:t xml:space="preserve">spread throughout </w:t>
      </w:r>
      <w:r w:rsidRPr="00CE1C85">
        <w:rPr>
          <w:rStyle w:val="Emphasis"/>
        </w:rPr>
        <w:t xml:space="preserve">the </w:t>
      </w:r>
      <w:r w:rsidRPr="0041744C">
        <w:rPr>
          <w:rStyle w:val="Emphasis"/>
          <w:highlight w:val="green"/>
        </w:rPr>
        <w:t>galaxy</w:t>
      </w:r>
      <w:r w:rsidRPr="00CE1C85">
        <w:rPr>
          <w:sz w:val="12"/>
        </w:rPr>
        <w:t xml:space="preserve">, </w:t>
      </w:r>
      <w:r w:rsidRPr="00CA3601">
        <w:rPr>
          <w:rStyle w:val="StyleUnderline"/>
        </w:rPr>
        <w:t>making us much less vulnerable</w:t>
      </w:r>
      <w:r w:rsidRPr="00CE1C85">
        <w:rPr>
          <w:sz w:val="12"/>
        </w:rPr>
        <w:t xml:space="preserve">. </w:t>
      </w:r>
      <w:r w:rsidRPr="00CA3601">
        <w:rPr>
          <w:rStyle w:val="StyleUnderline"/>
        </w:rPr>
        <w:t xml:space="preserve">They will have </w:t>
      </w:r>
      <w:r w:rsidRPr="0041744C">
        <w:rPr>
          <w:rStyle w:val="StyleUnderline"/>
          <w:highlight w:val="green"/>
        </w:rPr>
        <w:t>mastered new tech</w:t>
      </w:r>
      <w:r w:rsidRPr="006C7CA6">
        <w:rPr>
          <w:rStyle w:val="StyleUnderline"/>
        </w:rPr>
        <w:t xml:space="preserve">nologies </w:t>
      </w:r>
      <w:r w:rsidRPr="00CA3601">
        <w:rPr>
          <w:rStyle w:val="StyleUnderline"/>
        </w:rPr>
        <w:t xml:space="preserve">that </w:t>
      </w:r>
      <w:r w:rsidRPr="0041744C">
        <w:rPr>
          <w:rStyle w:val="StyleUnderline"/>
          <w:highlight w:val="green"/>
        </w:rPr>
        <w:t xml:space="preserve">make us </w:t>
      </w:r>
      <w:r w:rsidRPr="0041744C">
        <w:rPr>
          <w:rStyle w:val="Emphasis"/>
          <w:highlight w:val="green"/>
        </w:rPr>
        <w:t xml:space="preserve">immune to </w:t>
      </w:r>
      <w:r w:rsidRPr="00CA3601">
        <w:rPr>
          <w:rStyle w:val="Emphasis"/>
        </w:rPr>
        <w:t xml:space="preserve">bioengineered </w:t>
      </w:r>
      <w:r w:rsidRPr="0041744C">
        <w:rPr>
          <w:rStyle w:val="Emphasis"/>
          <w:highlight w:val="green"/>
        </w:rPr>
        <w:t>pathogens</w:t>
      </w:r>
      <w:r w:rsidRPr="00CE1C85">
        <w:rPr>
          <w:sz w:val="12"/>
        </w:rPr>
        <w:t xml:space="preserve">, </w:t>
      </w:r>
      <w:r w:rsidRPr="0041744C">
        <w:rPr>
          <w:rStyle w:val="Emphasis"/>
          <w:highlight w:val="green"/>
        </w:rPr>
        <w:t xml:space="preserve">neutralize </w:t>
      </w:r>
      <w:r w:rsidRPr="00CA3601">
        <w:rPr>
          <w:rStyle w:val="Emphasis"/>
        </w:rPr>
        <w:t xml:space="preserve">the threat from </w:t>
      </w:r>
      <w:r w:rsidRPr="0041744C">
        <w:rPr>
          <w:rStyle w:val="Emphasis"/>
          <w:highlight w:val="green"/>
        </w:rPr>
        <w:t>atomic bombs</w:t>
      </w:r>
      <w:r w:rsidRPr="00CE1C85">
        <w:rPr>
          <w:sz w:val="12"/>
        </w:rPr>
        <w:t xml:space="preserve">, </w:t>
      </w:r>
      <w:r w:rsidRPr="0041744C">
        <w:rPr>
          <w:rStyle w:val="Emphasis"/>
          <w:highlight w:val="green"/>
        </w:rPr>
        <w:t xml:space="preserve">provide </w:t>
      </w:r>
      <w:r w:rsidRPr="00CE1C85">
        <w:rPr>
          <w:rStyle w:val="Emphasis"/>
        </w:rPr>
        <w:t xml:space="preserve">plentiful </w:t>
      </w:r>
      <w:r w:rsidRPr="0041744C">
        <w:rPr>
          <w:rStyle w:val="Emphasis"/>
          <w:highlight w:val="green"/>
        </w:rPr>
        <w:t>energy</w:t>
      </w:r>
      <w:r w:rsidRPr="0041744C">
        <w:rPr>
          <w:rStyle w:val="StyleUnderline"/>
          <w:highlight w:val="green"/>
        </w:rPr>
        <w:t xml:space="preserve"> </w:t>
      </w:r>
      <w:r w:rsidRPr="00CA3601">
        <w:rPr>
          <w:rStyle w:val="StyleUnderline"/>
        </w:rPr>
        <w:t>without destroying the environment</w:t>
      </w:r>
      <w:r w:rsidRPr="00CE1C85">
        <w:rPr>
          <w:sz w:val="12"/>
        </w:rPr>
        <w:t xml:space="preserve">, </w:t>
      </w:r>
      <w:r w:rsidRPr="0041744C">
        <w:rPr>
          <w:rStyle w:val="StyleUnderline"/>
          <w:highlight w:val="green"/>
        </w:rPr>
        <w:t xml:space="preserve">and </w:t>
      </w:r>
      <w:r w:rsidRPr="0041744C">
        <w:rPr>
          <w:rStyle w:val="Emphasis"/>
          <w:highlight w:val="green"/>
        </w:rPr>
        <w:t>keep a</w:t>
      </w:r>
      <w:r w:rsidRPr="008A76CE">
        <w:rPr>
          <w:rStyle w:val="Emphasis"/>
        </w:rPr>
        <w:t xml:space="preserve">rtificial </w:t>
      </w:r>
      <w:r w:rsidRPr="0041744C">
        <w:rPr>
          <w:rStyle w:val="Emphasis"/>
          <w:highlight w:val="green"/>
        </w:rPr>
        <w:t>i</w:t>
      </w:r>
      <w:r w:rsidRPr="008A76CE">
        <w:rPr>
          <w:rStyle w:val="Emphasis"/>
        </w:rPr>
        <w:t xml:space="preserve">ntelligence </w:t>
      </w:r>
      <w:r w:rsidRPr="0041744C">
        <w:rPr>
          <w:rStyle w:val="Emphasis"/>
          <w:highlight w:val="green"/>
        </w:rPr>
        <w:t>in check</w:t>
      </w:r>
      <w:r w:rsidRPr="006C7CA6">
        <w:rPr>
          <w:rStyle w:val="StyleUnderline"/>
        </w:rPr>
        <w:t xml:space="preserve"> so it faithfully serves human needs</w:t>
      </w:r>
      <w:r w:rsidRPr="00CE1C85">
        <w:rPr>
          <w:sz w:val="12"/>
        </w:rPr>
        <w:t xml:space="preserve">. With their technology and wisdom, our descendants will be able to secure a long and safe future. Our challenge, then, is to make it through this unique perilous period. Seeing the rising levels of existential risk over the past centuries, some might call for an end to economic growth. They might argue, rightfully so, that economic growth has only led to rising risk in the past. Indeed, a period of accelerated economic growth would initially also accelerate the rise in risk. The level of risk might look something like this, where the lighter line is the path with accelerated growth: </w:t>
      </w:r>
      <w:r w:rsidRPr="00CE1C85">
        <w:rPr>
          <w:sz w:val="12"/>
          <w:szCs w:val="16"/>
        </w:rPr>
        <w:t xml:space="preserve">Even a few hundred years later, the critics of growth would seem to be vindicated! Faster growth just increased the risk! Except that they are missing the whole picture: </w:t>
      </w:r>
      <w:r w:rsidRPr="00CE1C85">
        <w:rPr>
          <w:sz w:val="12"/>
        </w:rPr>
        <w:t xml:space="preserve">The accelerated economic growth also accelerated our path along the inverted-U shape of risk. </w:t>
      </w:r>
      <w:r w:rsidRPr="00CA3601">
        <w:rPr>
          <w:rStyle w:val="StyleUnderline"/>
        </w:rPr>
        <w:t>Faster growth means people are richer sooner</w:t>
      </w:r>
      <w:r w:rsidRPr="00CE1C85">
        <w:rPr>
          <w:sz w:val="12"/>
        </w:rPr>
        <w:t xml:space="preserve">, </w:t>
      </w:r>
      <w:r w:rsidRPr="00CA3601">
        <w:rPr>
          <w:rStyle w:val="StyleUnderline"/>
        </w:rPr>
        <w:t>so they value life more sooner</w:t>
      </w:r>
      <w:r w:rsidRPr="00CE1C85">
        <w:rPr>
          <w:sz w:val="12"/>
        </w:rPr>
        <w:t xml:space="preserve">, </w:t>
      </w:r>
      <w:r w:rsidRPr="00CA3601">
        <w:rPr>
          <w:rStyle w:val="StyleUnderline"/>
        </w:rPr>
        <w:t>so society shifts resources to safety sooner</w:t>
      </w:r>
      <w:r w:rsidRPr="00CE1C85">
        <w:rPr>
          <w:sz w:val="12"/>
        </w:rPr>
        <w:t>—</w:t>
      </w:r>
      <w:r w:rsidRPr="00CA3601">
        <w:rPr>
          <w:rStyle w:val="StyleUnderline"/>
        </w:rPr>
        <w:t>and ultimately we will begin the decline in risk sooner</w:t>
      </w:r>
      <w:r w:rsidRPr="00CE1C85">
        <w:rPr>
          <w:sz w:val="12"/>
        </w:rPr>
        <w:t xml:space="preserve">. As a result, </w:t>
      </w:r>
      <w:r w:rsidRPr="00CA3601">
        <w:rPr>
          <w:rStyle w:val="StyleUnderline"/>
        </w:rPr>
        <w:t xml:space="preserve">the </w:t>
      </w:r>
      <w:r w:rsidRPr="00CA3601">
        <w:rPr>
          <w:rStyle w:val="Emphasis"/>
        </w:rPr>
        <w:t xml:space="preserve">overall probability of an </w:t>
      </w:r>
      <w:r w:rsidRPr="00CE1C85">
        <w:rPr>
          <w:rStyle w:val="Emphasis"/>
        </w:rPr>
        <w:t>existential catastrophe</w:t>
      </w:r>
      <w:r w:rsidRPr="00CE1C85">
        <w:rPr>
          <w:sz w:val="12"/>
        </w:rPr>
        <w:t>—the area under the risk curve—</w:t>
      </w:r>
      <w:r w:rsidRPr="00CE1C85">
        <w:rPr>
          <w:rStyle w:val="Emphasis"/>
        </w:rPr>
        <w:t>declines</w:t>
      </w:r>
      <w:r w:rsidRPr="00CE1C85">
        <w:rPr>
          <w:sz w:val="12"/>
        </w:rPr>
        <w:t xml:space="preserve">! Faster growth means we get through the “time of perils” more quickly. Indeed, </w:t>
      </w:r>
      <w:r w:rsidRPr="0041744C">
        <w:rPr>
          <w:rStyle w:val="Emphasis"/>
          <w:highlight w:val="green"/>
        </w:rPr>
        <w:t xml:space="preserve">stagnation </w:t>
      </w:r>
      <w:r w:rsidRPr="00CA3601">
        <w:rPr>
          <w:rStyle w:val="Emphasis"/>
        </w:rPr>
        <w:t xml:space="preserve">would be the most </w:t>
      </w:r>
      <w:r w:rsidRPr="0041744C">
        <w:rPr>
          <w:rStyle w:val="Emphasis"/>
          <w:highlight w:val="green"/>
        </w:rPr>
        <w:t xml:space="preserve">dangerous </w:t>
      </w:r>
      <w:r w:rsidRPr="00CE1C85">
        <w:rPr>
          <w:rStyle w:val="Emphasis"/>
        </w:rPr>
        <w:t>choice</w:t>
      </w:r>
      <w:r w:rsidRPr="006C7CA6">
        <w:rPr>
          <w:rStyle w:val="StyleUnderline"/>
        </w:rPr>
        <w:t xml:space="preserve"> of all</w:t>
      </w:r>
      <w:r w:rsidRPr="00CE1C85">
        <w:rPr>
          <w:sz w:val="12"/>
        </w:rPr>
        <w:t xml:space="preserve">: </w:t>
      </w:r>
      <w:r w:rsidRPr="006C7CA6">
        <w:rPr>
          <w:rStyle w:val="StyleUnderline"/>
        </w:rPr>
        <w:t>we would be stuck at an elevated level of risk</w:t>
      </w:r>
      <w:r w:rsidRPr="00CE1C85">
        <w:rPr>
          <w:sz w:val="12"/>
        </w:rPr>
        <w:t xml:space="preserve">, </w:t>
      </w:r>
      <w:r w:rsidRPr="006C7CA6">
        <w:rPr>
          <w:rStyle w:val="StyleUnderline"/>
        </w:rPr>
        <w:t xml:space="preserve">meaning </w:t>
      </w:r>
      <w:r w:rsidRPr="0041744C">
        <w:rPr>
          <w:rStyle w:val="Emphasis"/>
          <w:highlight w:val="green"/>
        </w:rPr>
        <w:t xml:space="preserve">an eventual </w:t>
      </w:r>
      <w:r w:rsidRPr="00CE1C85">
        <w:rPr>
          <w:rStyle w:val="Emphasis"/>
        </w:rPr>
        <w:t xml:space="preserve">existential </w:t>
      </w:r>
      <w:r w:rsidRPr="0041744C">
        <w:rPr>
          <w:rStyle w:val="Emphasis"/>
          <w:highlight w:val="green"/>
        </w:rPr>
        <w:t xml:space="preserve">catastrophe </w:t>
      </w:r>
      <w:r w:rsidRPr="00CA3601">
        <w:rPr>
          <w:rStyle w:val="Emphasis"/>
        </w:rPr>
        <w:t xml:space="preserve">would be </w:t>
      </w:r>
      <w:r w:rsidRPr="0041744C">
        <w:rPr>
          <w:rStyle w:val="Emphasis"/>
          <w:highlight w:val="green"/>
        </w:rPr>
        <w:t>inevitable</w:t>
      </w:r>
      <w:r w:rsidRPr="00CE1C85">
        <w:rPr>
          <w:sz w:val="12"/>
        </w:rPr>
        <w:t xml:space="preserve">. </w:t>
      </w:r>
    </w:p>
    <w:p w:rsidR="00555DDA" w:rsidRDefault="00555DDA" w:rsidP="00555DDA">
      <w:pPr>
        <w:pStyle w:val="Heading4"/>
      </w:pPr>
      <w:r>
        <w:t>DPT is empirically robust. Every counterexample crumbles under better historical analysis.</w:t>
      </w:r>
    </w:p>
    <w:p w:rsidR="00555DDA" w:rsidRPr="00982109" w:rsidRDefault="00555DDA" w:rsidP="00555DDA">
      <w:pPr>
        <w:rPr>
          <w:rStyle w:val="Style13ptBold"/>
        </w:rPr>
      </w:pPr>
      <w:r w:rsidRPr="00982109">
        <w:rPr>
          <w:rStyle w:val="Style13ptBold"/>
        </w:rPr>
        <w:t>Miller, PhD in IR, 19</w:t>
      </w:r>
    </w:p>
    <w:p w:rsidR="00555DDA" w:rsidRPr="002302F3" w:rsidRDefault="00555DDA" w:rsidP="00555DDA">
      <w:pPr>
        <w:rPr>
          <w:szCs w:val="16"/>
        </w:rPr>
      </w:pPr>
      <w:r w:rsidRPr="002302F3">
        <w:rPr>
          <w:szCs w:val="16"/>
        </w:rPr>
        <w:t>(Paul D.,</w:t>
      </w:r>
      <w:r>
        <w:rPr>
          <w:szCs w:val="16"/>
        </w:rPr>
        <w:t xml:space="preserve"> Georgetown, </w:t>
      </w:r>
      <w:r w:rsidRPr="00982109">
        <w:rPr>
          <w:szCs w:val="16"/>
        </w:rPr>
        <w:t>Professor of the Practice of International Affairs at Georgetown</w:t>
      </w:r>
      <w:r>
        <w:rPr>
          <w:szCs w:val="16"/>
        </w:rPr>
        <w:t>,</w:t>
      </w:r>
      <w:r w:rsidRPr="002302F3">
        <w:rPr>
          <w:szCs w:val="16"/>
        </w:rPr>
        <w:t xml:space="preserve"> </w:t>
      </w:r>
      <w:hyperlink r:id="rId12" w:history="1">
        <w:r w:rsidRPr="002302F3">
          <w:rPr>
            <w:rStyle w:val="Hyperlink"/>
            <w:szCs w:val="16"/>
          </w:rPr>
          <w:t>https://networks.h-net.org/node/28443/discussions/4846080/h-diploissf-state-field-essay-unreality-realism-international</w:t>
        </w:r>
      </w:hyperlink>
      <w:r w:rsidRPr="002302F3">
        <w:rPr>
          <w:szCs w:val="16"/>
        </w:rPr>
        <w:t>) BW</w:t>
      </w:r>
    </w:p>
    <w:p w:rsidR="00555DDA" w:rsidRDefault="00555DDA" w:rsidP="00555DDA">
      <w:pPr>
        <w:rPr>
          <w:sz w:val="16"/>
        </w:rPr>
      </w:pPr>
      <w:r w:rsidRPr="00CA3586">
        <w:rPr>
          <w:sz w:val="16"/>
        </w:rPr>
        <w:t xml:space="preserve">That, of course, is anathema to the foreign policy that realists prefer. The idea that liberalism might lead to world peace is a cornerstone of liberalism, one of its strongest selling points to scholars and practitioners, and a potential death-blow to realism. The idea of a liberal or democratic peace is almost as old as liberalism itself, having first been outlined by Immanuel Kant in Perpetual Peace: A Philosophical Sketch (1795). Kant argued with remarkable prescience that a confederation of republican governments could be the anchor of world peace. Two centuries later, Jack </w:t>
      </w:r>
      <w:r w:rsidRPr="0099396C">
        <w:rPr>
          <w:rStyle w:val="StyleUnderline"/>
        </w:rPr>
        <w:t>Levy</w:t>
      </w:r>
      <w:r w:rsidRPr="00CA3586">
        <w:rPr>
          <w:sz w:val="16"/>
        </w:rPr>
        <w:t xml:space="preserve"> famously </w:t>
      </w:r>
      <w:r w:rsidRPr="0099396C">
        <w:rPr>
          <w:rStyle w:val="StyleUnderline"/>
        </w:rPr>
        <w:t xml:space="preserve">would observe that </w:t>
      </w:r>
      <w:r>
        <w:rPr>
          <w:rStyle w:val="StyleUnderline"/>
        </w:rPr>
        <w:t>“</w:t>
      </w:r>
      <w:r w:rsidRPr="00741FDA">
        <w:rPr>
          <w:rStyle w:val="StyleUnderline"/>
          <w:highlight w:val="green"/>
        </w:rPr>
        <w:t>the absence of war between democracies comes</w:t>
      </w:r>
      <w:r w:rsidRPr="0099396C">
        <w:rPr>
          <w:rStyle w:val="StyleUnderline"/>
        </w:rPr>
        <w:t xml:space="preserve"> as </w:t>
      </w:r>
      <w:r w:rsidRPr="00741FDA">
        <w:rPr>
          <w:rStyle w:val="StyleUnderline"/>
          <w:highlight w:val="green"/>
        </w:rPr>
        <w:t>close</w:t>
      </w:r>
      <w:r w:rsidRPr="0099396C">
        <w:rPr>
          <w:rStyle w:val="StyleUnderline"/>
        </w:rPr>
        <w:t xml:space="preserve"> as anything we have </w:t>
      </w:r>
      <w:r w:rsidRPr="00741FDA">
        <w:rPr>
          <w:rStyle w:val="StyleUnderline"/>
          <w:highlight w:val="green"/>
        </w:rPr>
        <w:t xml:space="preserve">to an </w:t>
      </w:r>
      <w:r w:rsidRPr="00741FDA">
        <w:rPr>
          <w:rStyle w:val="Emphasis"/>
          <w:highlight w:val="green"/>
        </w:rPr>
        <w:t>empirical law</w:t>
      </w:r>
      <w:r w:rsidRPr="0099396C">
        <w:rPr>
          <w:rStyle w:val="Emphasis"/>
        </w:rPr>
        <w:t xml:space="preserve"> in international relations.</w:t>
      </w:r>
      <w:r>
        <w:rPr>
          <w:rStyle w:val="Emphasis"/>
        </w:rPr>
        <w:t>”</w:t>
      </w:r>
      <w:r w:rsidRPr="00CA3586">
        <w:rPr>
          <w:sz w:val="16"/>
        </w:rPr>
        <w:t xml:space="preserve">[14] Despite the initial failure of the </w:t>
      </w:r>
      <w:proofErr w:type="spellStart"/>
      <w:r w:rsidRPr="00CA3586">
        <w:rPr>
          <w:sz w:val="16"/>
        </w:rPr>
        <w:t>Wilsonian</w:t>
      </w:r>
      <w:proofErr w:type="spellEnd"/>
      <w:r w:rsidRPr="00CA3586">
        <w:rPr>
          <w:sz w:val="16"/>
        </w:rPr>
        <w:t xml:space="preserve"> project, subsequent decades have gradually vindicated much of it through the spread of democracy and international cooperation. </w:t>
      </w:r>
      <w:r w:rsidRPr="0099396C">
        <w:rPr>
          <w:rStyle w:val="StyleUnderline"/>
        </w:rPr>
        <w:t>If</w:t>
      </w:r>
      <w:r w:rsidRPr="00CA3586">
        <w:rPr>
          <w:sz w:val="16"/>
        </w:rPr>
        <w:t xml:space="preserve"> it is true that </w:t>
      </w:r>
      <w:r w:rsidRPr="0099396C">
        <w:rPr>
          <w:rStyle w:val="StyleUnderline"/>
        </w:rPr>
        <w:t>liberal democracies do not fight</w:t>
      </w:r>
      <w:r w:rsidRPr="00CA3586">
        <w:rPr>
          <w:sz w:val="16"/>
        </w:rPr>
        <w:t xml:space="preserve"> each other, </w:t>
      </w:r>
      <w:r w:rsidRPr="0099396C">
        <w:rPr>
          <w:rStyle w:val="StyleUnderline"/>
        </w:rPr>
        <w:t>then a foreign policy that champions and encourages democracy abroad holds out the promise of</w:t>
      </w:r>
      <w:r w:rsidRPr="00CA3586">
        <w:rPr>
          <w:sz w:val="16"/>
        </w:rPr>
        <w:t xml:space="preserve"> spreading </w:t>
      </w:r>
      <w:r w:rsidRPr="0099396C">
        <w:rPr>
          <w:rStyle w:val="StyleUnderline"/>
        </w:rPr>
        <w:t>peace,</w:t>
      </w:r>
      <w:r w:rsidRPr="00CA3586">
        <w:rPr>
          <w:sz w:val="16"/>
        </w:rPr>
        <w:t xml:space="preserve"> stability, and prosperity—and to do so </w:t>
      </w:r>
      <w:r w:rsidRPr="0099396C">
        <w:rPr>
          <w:rStyle w:val="StyleUnderline"/>
        </w:rPr>
        <w:t>on grounds antithetical to realism.</w:t>
      </w:r>
      <w:r w:rsidRPr="00CA3586">
        <w:rPr>
          <w:sz w:val="16"/>
        </w:rPr>
        <w:t xml:space="preserve"> If the democratic peace theory is true, realism is not only false, it is basically immoral for leading humanity away from its best hope for peace. Given the challenge that the democratic peace theory presents to realism, it is striking how rarely realists engage with it. In research for my last book, I found almost no effort to rebut it in the major recent works advocating for restraint or retrenchment. </w:t>
      </w:r>
      <w:proofErr w:type="spellStart"/>
      <w:r w:rsidRPr="0099396C">
        <w:rPr>
          <w:rStyle w:val="StyleUnderline"/>
        </w:rPr>
        <w:t>Mearsheimer</w:t>
      </w:r>
      <w:proofErr w:type="spellEnd"/>
      <w:r w:rsidRPr="00CA3586">
        <w:rPr>
          <w:sz w:val="16"/>
        </w:rPr>
        <w:t xml:space="preserve"> commendably tries to fill the gap. He </w:t>
      </w:r>
      <w:r w:rsidRPr="0099396C">
        <w:rPr>
          <w:rStyle w:val="StyleUnderline"/>
        </w:rPr>
        <w:t>argues</w:t>
      </w:r>
      <w:r w:rsidRPr="00CA3586">
        <w:rPr>
          <w:sz w:val="16"/>
        </w:rPr>
        <w:t xml:space="preserve"> that for the </w:t>
      </w:r>
      <w:r w:rsidRPr="0099396C">
        <w:rPr>
          <w:rStyle w:val="StyleUnderline"/>
        </w:rPr>
        <w:t>democratic peace theory</w:t>
      </w:r>
      <w:r w:rsidRPr="00CA3586">
        <w:rPr>
          <w:sz w:val="16"/>
        </w:rPr>
        <w:t xml:space="preserve"> to be relevant, it </w:t>
      </w:r>
      <w:r w:rsidRPr="0099396C">
        <w:rPr>
          <w:rStyle w:val="StyleUnderline"/>
        </w:rPr>
        <w:t>has to trump concerns about survival.</w:t>
      </w:r>
      <w:r w:rsidRPr="00CA3586">
        <w:rPr>
          <w:sz w:val="16"/>
        </w:rPr>
        <w:t xml:space="preserve"> Clearly it does not; states and people care more about survival than about freedom, </w:t>
      </w:r>
      <w:proofErr w:type="spellStart"/>
      <w:r w:rsidRPr="00CA3586">
        <w:rPr>
          <w:sz w:val="16"/>
        </w:rPr>
        <w:t>Mearsheimer</w:t>
      </w:r>
      <w:proofErr w:type="spellEnd"/>
      <w:r w:rsidRPr="00CA3586">
        <w:rPr>
          <w:sz w:val="16"/>
        </w:rPr>
        <w:t xml:space="preserve"> claims, and so the theory is of limited applicability. </w:t>
      </w:r>
      <w:proofErr w:type="spellStart"/>
      <w:r w:rsidRPr="00CA3586">
        <w:rPr>
          <w:sz w:val="16"/>
        </w:rPr>
        <w:t>Mearsheimer</w:t>
      </w:r>
      <w:proofErr w:type="spellEnd"/>
      <w:r w:rsidRPr="00CA3586">
        <w:rPr>
          <w:sz w:val="16"/>
        </w:rPr>
        <w:t xml:space="preserve"> seemingly argues that this scope condition is a weakness of the democratic peace theory: “These conditions do not always exist. The world has never been populated with democracies alone, which significantly restricts the scope of democratic peace theory” (3579). Democracies will always have to live by realist logic, like the balance of power, when dealing with non-democratic powers. He later notes that democracies can backslide, making the democratic peace not apply to them anymore. </w:t>
      </w:r>
      <w:proofErr w:type="spellStart"/>
      <w:r w:rsidRPr="0099396C">
        <w:rPr>
          <w:rStyle w:val="Emphasis"/>
        </w:rPr>
        <w:t>Mearsheimer’s</w:t>
      </w:r>
      <w:proofErr w:type="spellEnd"/>
      <w:r w:rsidRPr="0099396C">
        <w:rPr>
          <w:rStyle w:val="Emphasis"/>
        </w:rPr>
        <w:t xml:space="preserve"> argument is a non-sequitur;</w:t>
      </w:r>
      <w:r w:rsidRPr="00CA3586">
        <w:rPr>
          <w:sz w:val="16"/>
        </w:rPr>
        <w:t xml:space="preserve"> he is refuting an argument no one makes. </w:t>
      </w:r>
      <w:r w:rsidRPr="0099396C">
        <w:rPr>
          <w:rStyle w:val="StyleUnderline"/>
        </w:rPr>
        <w:t>Advocates of</w:t>
      </w:r>
      <w:r w:rsidRPr="00CA3586">
        <w:rPr>
          <w:sz w:val="16"/>
        </w:rPr>
        <w:t xml:space="preserve"> the </w:t>
      </w:r>
      <w:r w:rsidRPr="0099396C">
        <w:rPr>
          <w:rStyle w:val="StyleUnderline"/>
        </w:rPr>
        <w:t>d</w:t>
      </w:r>
      <w:r w:rsidRPr="00CA3586">
        <w:rPr>
          <w:sz w:val="16"/>
        </w:rPr>
        <w:t xml:space="preserve">emocratic </w:t>
      </w:r>
      <w:r w:rsidRPr="0099396C">
        <w:rPr>
          <w:rStyle w:val="StyleUnderline"/>
        </w:rPr>
        <w:t>p</w:t>
      </w:r>
      <w:r w:rsidRPr="00CA3586">
        <w:rPr>
          <w:sz w:val="16"/>
        </w:rPr>
        <w:t xml:space="preserve">eace </w:t>
      </w:r>
      <w:r w:rsidRPr="0099396C">
        <w:rPr>
          <w:rStyle w:val="StyleUnderline"/>
        </w:rPr>
        <w:t>t</w:t>
      </w:r>
      <w:r w:rsidRPr="00CA3586">
        <w:rPr>
          <w:sz w:val="16"/>
        </w:rPr>
        <w:t xml:space="preserve">heory </w:t>
      </w:r>
      <w:r w:rsidRPr="0099396C">
        <w:rPr>
          <w:rStyle w:val="StyleUnderline"/>
        </w:rPr>
        <w:t>do not argue that democracy</w:t>
      </w:r>
      <w:r w:rsidRPr="00CA3586">
        <w:rPr>
          <w:sz w:val="16"/>
        </w:rPr>
        <w:t xml:space="preserve"> is or </w:t>
      </w:r>
      <w:r w:rsidRPr="0099396C">
        <w:rPr>
          <w:rStyle w:val="StyleUnderline"/>
        </w:rPr>
        <w:t>will be global,</w:t>
      </w:r>
      <w:r w:rsidRPr="00CA3586">
        <w:rPr>
          <w:sz w:val="16"/>
        </w:rPr>
        <w:t xml:space="preserve"> or that it </w:t>
      </w:r>
      <w:r w:rsidRPr="0099396C">
        <w:rPr>
          <w:rStyle w:val="StyleUnderline"/>
        </w:rPr>
        <w:t>must become global</w:t>
      </w:r>
      <w:r w:rsidRPr="00CA3586">
        <w:rPr>
          <w:sz w:val="16"/>
        </w:rPr>
        <w:t xml:space="preserve"> for the democratic peace theory </w:t>
      </w:r>
      <w:r w:rsidRPr="0099396C">
        <w:rPr>
          <w:rStyle w:val="StyleUnderline"/>
        </w:rPr>
        <w:t>to be relevant. We do not claim that democracy is more important than survival or</w:t>
      </w:r>
      <w:r w:rsidRPr="00CA3586">
        <w:rPr>
          <w:sz w:val="16"/>
        </w:rPr>
        <w:t xml:space="preserve"> that it </w:t>
      </w:r>
      <w:r w:rsidRPr="0099396C">
        <w:rPr>
          <w:rStyle w:val="StyleUnderline"/>
        </w:rPr>
        <w:t>exempts democracies from</w:t>
      </w:r>
      <w:r w:rsidRPr="00CA3586">
        <w:rPr>
          <w:sz w:val="16"/>
        </w:rPr>
        <w:t xml:space="preserve"> acting according to </w:t>
      </w:r>
      <w:r w:rsidRPr="0099396C">
        <w:rPr>
          <w:rStyle w:val="StyleUnderline"/>
        </w:rPr>
        <w:t>realist logic in relation to non-democratic powers.</w:t>
      </w:r>
      <w:r w:rsidRPr="00CA3586">
        <w:rPr>
          <w:sz w:val="16"/>
        </w:rPr>
        <w:t xml:space="preserve"> (In my book I specifically argue that the two logics operate in tandem). We claim that </w:t>
      </w:r>
      <w:r w:rsidRPr="0099396C">
        <w:rPr>
          <w:rStyle w:val="Emphasis"/>
        </w:rPr>
        <w:t>the question of survival does not arise in the first place between two liberal democracies,</w:t>
      </w:r>
      <w:r w:rsidRPr="00CA3586">
        <w:rPr>
          <w:sz w:val="16"/>
        </w:rPr>
        <w:t xml:space="preserve"> and thus does not have to be trumped. And I was taught in graduate school that </w:t>
      </w:r>
      <w:r w:rsidRPr="0099396C">
        <w:rPr>
          <w:rStyle w:val="StyleUnderline"/>
        </w:rPr>
        <w:t>specifying</w:t>
      </w:r>
      <w:r w:rsidRPr="00CA3586">
        <w:rPr>
          <w:sz w:val="16"/>
        </w:rPr>
        <w:t xml:space="preserve"> your theory’s </w:t>
      </w:r>
      <w:r w:rsidRPr="0099396C">
        <w:rPr>
          <w:rStyle w:val="StyleUnderline"/>
        </w:rPr>
        <w:t>scope</w:t>
      </w:r>
      <w:r w:rsidRPr="00CA3586">
        <w:rPr>
          <w:sz w:val="16"/>
        </w:rPr>
        <w:t xml:space="preserve"> conditions </w:t>
      </w:r>
      <w:r w:rsidRPr="0099396C">
        <w:rPr>
          <w:rStyle w:val="StyleUnderline"/>
        </w:rPr>
        <w:t>strengthens your case;</w:t>
      </w:r>
      <w:r w:rsidRPr="00CA3586">
        <w:rPr>
          <w:sz w:val="16"/>
        </w:rPr>
        <w:t xml:space="preserve"> it does not weaken it. By contrast, </w:t>
      </w:r>
      <w:proofErr w:type="spellStart"/>
      <w:r w:rsidRPr="00CA3586">
        <w:rPr>
          <w:sz w:val="16"/>
        </w:rPr>
        <w:t>Mearsheimer</w:t>
      </w:r>
      <w:proofErr w:type="spellEnd"/>
      <w:r w:rsidRPr="00CA3586">
        <w:rPr>
          <w:sz w:val="16"/>
        </w:rPr>
        <w:t xml:space="preserve"> claims “Realism is a timeless theory,” (2551) which is simply false, arising as it did in the unique conditions of post-Westphalian Europe to explain the era’s new interpretation of sovereignty. In any case, if it were timeless, </w:t>
      </w:r>
      <w:r w:rsidRPr="00753A39">
        <w:rPr>
          <w:rStyle w:val="StyleUnderline"/>
          <w:highlight w:val="green"/>
        </w:rPr>
        <w:t>realists</w:t>
      </w:r>
      <w:r w:rsidRPr="0099396C">
        <w:rPr>
          <w:rStyle w:val="StyleUnderline"/>
        </w:rPr>
        <w:t xml:space="preserve"> would be </w:t>
      </w:r>
      <w:r w:rsidRPr="00753A39">
        <w:rPr>
          <w:rStyle w:val="StyleUnderline"/>
          <w:highlight w:val="green"/>
        </w:rPr>
        <w:t>unable to explain</w:t>
      </w:r>
      <w:r w:rsidRPr="0099396C">
        <w:rPr>
          <w:rStyle w:val="StyleUnderline"/>
        </w:rPr>
        <w:t xml:space="preserve"> variance across </w:t>
      </w:r>
      <w:r w:rsidRPr="00753A39">
        <w:rPr>
          <w:rStyle w:val="StyleUnderline"/>
          <w:highlight w:val="green"/>
        </w:rPr>
        <w:t>history</w:t>
      </w:r>
      <w:r w:rsidRPr="0099396C">
        <w:rPr>
          <w:rStyle w:val="StyleUnderline"/>
        </w:rPr>
        <w:t>.</w:t>
      </w:r>
      <w:r w:rsidRPr="00CA3586">
        <w:rPr>
          <w:sz w:val="16"/>
        </w:rPr>
        <w:t xml:space="preserve"> </w:t>
      </w:r>
      <w:proofErr w:type="spellStart"/>
      <w:r w:rsidRPr="0099396C">
        <w:rPr>
          <w:rStyle w:val="StyleUnderline"/>
        </w:rPr>
        <w:t>Mearsheimer</w:t>
      </w:r>
      <w:proofErr w:type="spellEnd"/>
      <w:r w:rsidRPr="0099396C">
        <w:rPr>
          <w:rStyle w:val="StyleUnderline"/>
        </w:rPr>
        <w:t xml:space="preserve"> is not engaging with</w:t>
      </w:r>
      <w:r w:rsidRPr="00CA3586">
        <w:rPr>
          <w:sz w:val="16"/>
        </w:rPr>
        <w:t xml:space="preserve"> a fair version of </w:t>
      </w:r>
      <w:r w:rsidRPr="0099396C">
        <w:rPr>
          <w:rStyle w:val="StyleUnderline"/>
        </w:rPr>
        <w:t>his critics’ arguments.</w:t>
      </w:r>
      <w:r w:rsidRPr="00CA3586">
        <w:rPr>
          <w:sz w:val="16"/>
        </w:rPr>
        <w:t xml:space="preserve"> This is particularly on display with his treatment of Francis Fukuyama, whose arguments he repeatedly mischaracterizes. Fukuyama’s “End of History” essay is essentially a restatement of the democratic peace theory, resting as it does on the potent idea that liberal democracy and capitalism are superior to their alternatives and that their spread will also spread peace, liberty, and human flourishing. But in his critique of liberalism, </w:t>
      </w:r>
      <w:proofErr w:type="spellStart"/>
      <w:r w:rsidRPr="0099396C">
        <w:rPr>
          <w:rStyle w:val="StyleUnderline"/>
        </w:rPr>
        <w:t>Mearsheimer</w:t>
      </w:r>
      <w:proofErr w:type="spellEnd"/>
      <w:r w:rsidRPr="0099396C">
        <w:rPr>
          <w:rStyle w:val="StyleUnderline"/>
        </w:rPr>
        <w:t xml:space="preserve"> returns</w:t>
      </w:r>
      <w:r w:rsidRPr="00CA3586">
        <w:rPr>
          <w:sz w:val="16"/>
        </w:rPr>
        <w:t xml:space="preserve"> several times </w:t>
      </w:r>
      <w:r w:rsidRPr="0099396C">
        <w:rPr>
          <w:rStyle w:val="StyleUnderline"/>
        </w:rPr>
        <w:t>to Fukuyama and uses a caricatured version of it as a foil for himself.</w:t>
      </w:r>
      <w:r w:rsidRPr="00CA3586">
        <w:rPr>
          <w:sz w:val="16"/>
        </w:rPr>
        <w:t xml:space="preserve"> “According to Fukuyama, [democratic] nations would have virtually no meaningful disputes, and wars between great powers would cease,” </w:t>
      </w:r>
      <w:proofErr w:type="spellStart"/>
      <w:r w:rsidRPr="00CA3586">
        <w:rPr>
          <w:sz w:val="16"/>
        </w:rPr>
        <w:t>Mearsheimer</w:t>
      </w:r>
      <w:proofErr w:type="spellEnd"/>
      <w:r w:rsidRPr="00CA3586">
        <w:rPr>
          <w:sz w:val="16"/>
        </w:rPr>
        <w:t xml:space="preserve"> argues (165). In his reading, Fukuyama believed “liberal democracy would steadily sweep across the globe, spreading peace everywhere” (3635). What Fukuyama actually wrote was very different from what </w:t>
      </w:r>
      <w:proofErr w:type="spellStart"/>
      <w:r w:rsidRPr="00CA3586">
        <w:rPr>
          <w:sz w:val="16"/>
        </w:rPr>
        <w:t>Mearsheimer</w:t>
      </w:r>
      <w:proofErr w:type="spellEnd"/>
      <w:r w:rsidRPr="00CA3586">
        <w:rPr>
          <w:sz w:val="16"/>
        </w:rPr>
        <w:t xml:space="preserve"> recounts. Fukuyama wrote in his original essay that the ‘end of history’ does not mean “there will no longer be events to fill the pages of Foreign Affairs' yearly summaries of international relations.” </w:t>
      </w:r>
      <w:r w:rsidRPr="0099396C">
        <w:rPr>
          <w:rStyle w:val="StyleUnderline"/>
        </w:rPr>
        <w:t>Fukuyama did not suggest that every state would immediately convert</w:t>
      </w:r>
      <w:r w:rsidRPr="00CA3586">
        <w:rPr>
          <w:sz w:val="16"/>
        </w:rPr>
        <w:t xml:space="preserve"> to liberal democracy. “At the end of history, it is not necessary that all societies become successful liberal societies, merely that they end their ideological pretensions of representing different and higher forms of human society.” </w:t>
      </w:r>
      <w:r w:rsidRPr="0099396C">
        <w:rPr>
          <w:rStyle w:val="StyleUnderline"/>
        </w:rPr>
        <w:t>Nor does the End of History mean the end of war</w:t>
      </w:r>
      <w:r w:rsidRPr="00CA3586">
        <w:rPr>
          <w:sz w:val="16"/>
        </w:rPr>
        <w:t xml:space="preserve">: “This does not by any means imply the end of international conflict per se… terrorism and wars of national liberation will continue to be an important item on the international agenda.” Conflict would continue and many states would remain within “History” for the foreseeable future. “Russia and China are not likely to join the developed nations of the West as liberal societies any time in the foreseeable future,” he wrote.[15] More positively, in contrast to his discussion of nationalism and liberalism, </w:t>
      </w:r>
      <w:proofErr w:type="spellStart"/>
      <w:r w:rsidRPr="00CA3586">
        <w:rPr>
          <w:sz w:val="16"/>
        </w:rPr>
        <w:t>Mearsheimer’s</w:t>
      </w:r>
      <w:proofErr w:type="spellEnd"/>
      <w:r w:rsidRPr="00CA3586">
        <w:rPr>
          <w:sz w:val="16"/>
        </w:rPr>
        <w:t xml:space="preserve"> treatment of the democratic peace theory does engage with some of the empirical data. </w:t>
      </w:r>
      <w:proofErr w:type="spellStart"/>
      <w:r w:rsidRPr="00753A39">
        <w:rPr>
          <w:rStyle w:val="StyleUnderline"/>
          <w:highlight w:val="green"/>
        </w:rPr>
        <w:t>Mearsheimer</w:t>
      </w:r>
      <w:proofErr w:type="spellEnd"/>
      <w:r w:rsidRPr="00753A39">
        <w:rPr>
          <w:rStyle w:val="StyleUnderline"/>
          <w:highlight w:val="green"/>
        </w:rPr>
        <w:t xml:space="preserve"> argues there are four</w:t>
      </w:r>
      <w:r w:rsidRPr="00381B34">
        <w:rPr>
          <w:rStyle w:val="StyleUnderline"/>
        </w:rPr>
        <w:t xml:space="preserve"> clear-cut </w:t>
      </w:r>
      <w:r w:rsidRPr="00753A39">
        <w:rPr>
          <w:rStyle w:val="StyleUnderline"/>
          <w:highlight w:val="green"/>
        </w:rPr>
        <w:t>cases of democracies fighting</w:t>
      </w:r>
      <w:r w:rsidRPr="00CA3586">
        <w:rPr>
          <w:sz w:val="16"/>
        </w:rPr>
        <w:t xml:space="preserve"> against each other: </w:t>
      </w:r>
      <w:r w:rsidRPr="00381B34">
        <w:rPr>
          <w:rStyle w:val="StyleUnderline"/>
        </w:rPr>
        <w:t>Germany against the Allies in</w:t>
      </w:r>
      <w:r w:rsidRPr="00CA3586">
        <w:rPr>
          <w:sz w:val="16"/>
        </w:rPr>
        <w:t xml:space="preserve"> </w:t>
      </w:r>
      <w:r w:rsidRPr="00381B34">
        <w:rPr>
          <w:rStyle w:val="StyleUnderline"/>
        </w:rPr>
        <w:t>W</w:t>
      </w:r>
      <w:r w:rsidRPr="00CA3586">
        <w:rPr>
          <w:sz w:val="16"/>
        </w:rPr>
        <w:t xml:space="preserve">orld </w:t>
      </w:r>
      <w:r w:rsidRPr="00381B34">
        <w:rPr>
          <w:rStyle w:val="StyleUnderline"/>
        </w:rPr>
        <w:t>W</w:t>
      </w:r>
      <w:r w:rsidRPr="00CA3586">
        <w:rPr>
          <w:sz w:val="16"/>
        </w:rPr>
        <w:t xml:space="preserve">ar </w:t>
      </w:r>
      <w:r w:rsidRPr="00381B34">
        <w:rPr>
          <w:rStyle w:val="StyleUnderline"/>
        </w:rPr>
        <w:t>I; the Boer War</w:t>
      </w:r>
      <w:r w:rsidRPr="00CA3586">
        <w:rPr>
          <w:sz w:val="16"/>
        </w:rPr>
        <w:t xml:space="preserve"> (1899-1902); </w:t>
      </w:r>
      <w:r w:rsidRPr="00381B34">
        <w:rPr>
          <w:rStyle w:val="StyleUnderline"/>
        </w:rPr>
        <w:t>the Spanish-American War</w:t>
      </w:r>
      <w:r w:rsidRPr="00CA3586">
        <w:rPr>
          <w:sz w:val="16"/>
        </w:rPr>
        <w:t xml:space="preserve"> of 1898; </w:t>
      </w:r>
      <w:r w:rsidRPr="00381B34">
        <w:rPr>
          <w:rStyle w:val="StyleUnderline"/>
        </w:rPr>
        <w:t xml:space="preserve">and the </w:t>
      </w:r>
      <w:proofErr w:type="spellStart"/>
      <w:r w:rsidRPr="00381B34">
        <w:rPr>
          <w:rStyle w:val="StyleUnderline"/>
        </w:rPr>
        <w:t>Kargil</w:t>
      </w:r>
      <w:proofErr w:type="spellEnd"/>
      <w:r w:rsidRPr="00381B34">
        <w:rPr>
          <w:rStyle w:val="StyleUnderline"/>
        </w:rPr>
        <w:t xml:space="preserve"> War</w:t>
      </w:r>
      <w:r w:rsidRPr="00CA3586">
        <w:rPr>
          <w:sz w:val="16"/>
        </w:rPr>
        <w:t xml:space="preserve"> between India and Pakistan in 1999. Along the same lines, </w:t>
      </w:r>
      <w:r w:rsidRPr="00381B34">
        <w:rPr>
          <w:rStyle w:val="StyleUnderline"/>
        </w:rPr>
        <w:t>he also claims that the</w:t>
      </w:r>
      <w:r w:rsidRPr="00CA3586">
        <w:rPr>
          <w:sz w:val="16"/>
        </w:rPr>
        <w:t xml:space="preserve"> </w:t>
      </w:r>
      <w:r w:rsidRPr="00381B34">
        <w:rPr>
          <w:rStyle w:val="StyleUnderline"/>
        </w:rPr>
        <w:t>U</w:t>
      </w:r>
      <w:r w:rsidRPr="00CA3586">
        <w:rPr>
          <w:sz w:val="16"/>
        </w:rPr>
        <w:t xml:space="preserve">nited </w:t>
      </w:r>
      <w:r w:rsidRPr="00381B34">
        <w:rPr>
          <w:rStyle w:val="StyleUnderline"/>
        </w:rPr>
        <w:t>S</w:t>
      </w:r>
      <w:r w:rsidRPr="00CA3586">
        <w:rPr>
          <w:sz w:val="16"/>
        </w:rPr>
        <w:t xml:space="preserve">tates </w:t>
      </w:r>
      <w:r>
        <w:rPr>
          <w:rStyle w:val="StyleUnderline"/>
        </w:rPr>
        <w:t>“</w:t>
      </w:r>
      <w:r w:rsidRPr="00381B34">
        <w:rPr>
          <w:rStyle w:val="StyleUnderline"/>
        </w:rPr>
        <w:t>has a rich history of toppling democrat</w:t>
      </w:r>
      <w:r w:rsidRPr="00CA3586">
        <w:rPr>
          <w:sz w:val="16"/>
        </w:rPr>
        <w:t xml:space="preserve">ically elected </w:t>
      </w:r>
      <w:r w:rsidRPr="00381B34">
        <w:rPr>
          <w:rStyle w:val="StyleUnderline"/>
        </w:rPr>
        <w:t>governments,</w:t>
      </w:r>
      <w:r>
        <w:rPr>
          <w:rStyle w:val="StyleUnderline"/>
        </w:rPr>
        <w:t>”</w:t>
      </w:r>
      <w:r w:rsidRPr="00CA3586">
        <w:rPr>
          <w:sz w:val="16"/>
        </w:rPr>
        <w:t xml:space="preserve"> further disproving the democratic peace theory. </w:t>
      </w:r>
      <w:r w:rsidRPr="00381B34">
        <w:rPr>
          <w:rStyle w:val="StyleUnderline"/>
        </w:rPr>
        <w:t>He cites</w:t>
      </w:r>
      <w:r w:rsidRPr="00CA3586">
        <w:rPr>
          <w:sz w:val="16"/>
        </w:rPr>
        <w:t xml:space="preserve"> </w:t>
      </w:r>
      <w:r w:rsidRPr="00381B34">
        <w:rPr>
          <w:rStyle w:val="StyleUnderline"/>
        </w:rPr>
        <w:t>Guatemala</w:t>
      </w:r>
      <w:r w:rsidRPr="00CA3586">
        <w:rPr>
          <w:sz w:val="16"/>
        </w:rPr>
        <w:t xml:space="preserve"> in 1954, </w:t>
      </w:r>
      <w:r w:rsidRPr="00381B34">
        <w:rPr>
          <w:rStyle w:val="StyleUnderline"/>
        </w:rPr>
        <w:t>Iran</w:t>
      </w:r>
      <w:r w:rsidRPr="00CA3586">
        <w:rPr>
          <w:sz w:val="16"/>
        </w:rPr>
        <w:t xml:space="preserve"> in 1953, </w:t>
      </w:r>
      <w:r w:rsidRPr="00381B34">
        <w:rPr>
          <w:rStyle w:val="StyleUnderline"/>
        </w:rPr>
        <w:t>Brazil</w:t>
      </w:r>
      <w:r w:rsidRPr="00CA3586">
        <w:rPr>
          <w:sz w:val="16"/>
        </w:rPr>
        <w:t xml:space="preserve"> in 1964, and </w:t>
      </w:r>
      <w:r w:rsidRPr="00381B34">
        <w:rPr>
          <w:rStyle w:val="StyleUnderline"/>
        </w:rPr>
        <w:t>Chile</w:t>
      </w:r>
      <w:r w:rsidRPr="00CA3586">
        <w:rPr>
          <w:sz w:val="16"/>
        </w:rPr>
        <w:t xml:space="preserve"> in 1973 as examples. </w:t>
      </w:r>
      <w:r w:rsidRPr="00753A39">
        <w:rPr>
          <w:rStyle w:val="Emphasis"/>
          <w:highlight w:val="green"/>
        </w:rPr>
        <w:t>None</w:t>
      </w:r>
      <w:r w:rsidRPr="00CA3586">
        <w:rPr>
          <w:sz w:val="16"/>
        </w:rPr>
        <w:t xml:space="preserve"> of these cases </w:t>
      </w:r>
      <w:r w:rsidRPr="00753A39">
        <w:rPr>
          <w:rStyle w:val="Emphasis"/>
          <w:highlight w:val="green"/>
        </w:rPr>
        <w:t>hold up.</w:t>
      </w:r>
      <w:r w:rsidRPr="00CA3586">
        <w:rPr>
          <w:sz w:val="16"/>
          <w:highlight w:val="green"/>
        </w:rPr>
        <w:t xml:space="preserve"> </w:t>
      </w:r>
      <w:proofErr w:type="spellStart"/>
      <w:r w:rsidRPr="00E73F25">
        <w:rPr>
          <w:rStyle w:val="StyleUnderline"/>
        </w:rPr>
        <w:t>Mearsheimer</w:t>
      </w:r>
      <w:proofErr w:type="spellEnd"/>
      <w:r w:rsidRPr="00E73F25">
        <w:rPr>
          <w:rStyle w:val="StyleUnderline"/>
        </w:rPr>
        <w:t xml:space="preserve"> gives prominent place to his claim that Wilhelmine Germany was a liberal democracy,</w:t>
      </w:r>
      <w:r w:rsidRPr="00CA3586">
        <w:rPr>
          <w:sz w:val="16"/>
        </w:rPr>
        <w:t xml:space="preserve"> and thus that World War I falsifies the democratic peace theory. (Christopher Layne makes the same argument in Peace of Illusions).[16] </w:t>
      </w:r>
      <w:r w:rsidRPr="00E73F25">
        <w:rPr>
          <w:rStyle w:val="StyleUnderline"/>
        </w:rPr>
        <w:t xml:space="preserve">The claim is false. The Polity IV project gives Germany in 1914 a </w:t>
      </w:r>
      <w:r w:rsidRPr="00E73F25">
        <w:rPr>
          <w:rStyle w:val="Emphasis"/>
        </w:rPr>
        <w:t>score of 2</w:t>
      </w:r>
      <w:r w:rsidRPr="00E73F25">
        <w:rPr>
          <w:rStyle w:val="StyleUnderline"/>
        </w:rPr>
        <w:t xml:space="preserve"> on</w:t>
      </w:r>
      <w:r w:rsidRPr="00CA3586">
        <w:rPr>
          <w:sz w:val="16"/>
        </w:rPr>
        <w:t xml:space="preserve"> its scale of </w:t>
      </w:r>
      <w:r w:rsidRPr="00E73F25">
        <w:rPr>
          <w:rStyle w:val="StyleUnderline"/>
        </w:rPr>
        <w:t>-10</w:t>
      </w:r>
      <w:r w:rsidRPr="00CA3586">
        <w:rPr>
          <w:sz w:val="16"/>
        </w:rPr>
        <w:t xml:space="preserve"> (full autocracy) </w:t>
      </w:r>
      <w:r w:rsidRPr="00E73F25">
        <w:rPr>
          <w:rStyle w:val="StyleUnderline"/>
        </w:rPr>
        <w:t>to 10</w:t>
      </w:r>
      <w:r w:rsidRPr="00CA3586">
        <w:rPr>
          <w:sz w:val="16"/>
        </w:rPr>
        <w:t xml:space="preserve"> (full democracy). Like many hybrid, transitional, or incomplete democracies, Wilhelmine Germany blended traits of democracy and autocracy. It held elections and had a parliament; </w:t>
      </w:r>
      <w:r w:rsidRPr="00381B34">
        <w:rPr>
          <w:rStyle w:val="StyleUnderline"/>
        </w:rPr>
        <w:t>it</w:t>
      </w:r>
      <w:r w:rsidRPr="00CA3586">
        <w:rPr>
          <w:sz w:val="16"/>
        </w:rPr>
        <w:t xml:space="preserve"> also </w:t>
      </w:r>
      <w:r w:rsidRPr="00381B34">
        <w:rPr>
          <w:rStyle w:val="StyleUnderline"/>
        </w:rPr>
        <w:t>censored the press and established a military dictatorship over foreign</w:t>
      </w:r>
      <w:r w:rsidRPr="00CA3586">
        <w:rPr>
          <w:sz w:val="16"/>
        </w:rPr>
        <w:t xml:space="preserve"> and defense </w:t>
      </w:r>
      <w:r w:rsidRPr="00381B34">
        <w:rPr>
          <w:rStyle w:val="StyleUnderline"/>
        </w:rPr>
        <w:t>policy with no democratic checks</w:t>
      </w:r>
      <w:r w:rsidRPr="00CA3586">
        <w:rPr>
          <w:sz w:val="16"/>
        </w:rPr>
        <w:t xml:space="preserve"> on war-making powers. This is not the kind of regime that scholars of the democratic peace have in mind. </w:t>
      </w:r>
      <w:r w:rsidRPr="00381B34">
        <w:rPr>
          <w:rStyle w:val="StyleUnderline"/>
        </w:rPr>
        <w:t>The Boer War and Spanish-American War and coups in Guatemala, Iran, and Brazil fail</w:t>
      </w:r>
      <w:r w:rsidRPr="00CA3586">
        <w:rPr>
          <w:sz w:val="16"/>
        </w:rPr>
        <w:t xml:space="preserve"> by the same measures. </w:t>
      </w:r>
      <w:r w:rsidRPr="00753A39">
        <w:rPr>
          <w:rStyle w:val="Emphasis"/>
          <w:highlight w:val="green"/>
        </w:rPr>
        <w:t>One or the other party in the war</w:t>
      </w:r>
      <w:r w:rsidRPr="00381B34">
        <w:rPr>
          <w:rStyle w:val="Emphasis"/>
        </w:rPr>
        <w:t xml:space="preserve"> or coup </w:t>
      </w:r>
      <w:r w:rsidRPr="00753A39">
        <w:rPr>
          <w:rStyle w:val="Emphasis"/>
          <w:highlight w:val="green"/>
        </w:rPr>
        <w:t>simply were not full democracies</w:t>
      </w:r>
      <w:r w:rsidRPr="00381B34">
        <w:rPr>
          <w:rStyle w:val="Emphasis"/>
        </w:rPr>
        <w:t>.</w:t>
      </w:r>
      <w:r w:rsidRPr="00CA3586">
        <w:rPr>
          <w:sz w:val="16"/>
        </w:rPr>
        <w:t xml:space="preserve"> As importantly, </w:t>
      </w:r>
      <w:proofErr w:type="spellStart"/>
      <w:r w:rsidRPr="00381B34">
        <w:rPr>
          <w:rStyle w:val="Emphasis"/>
        </w:rPr>
        <w:t>Mearsheimer</w:t>
      </w:r>
      <w:proofErr w:type="spellEnd"/>
      <w:r w:rsidRPr="00381B34">
        <w:rPr>
          <w:rStyle w:val="Emphasis"/>
        </w:rPr>
        <w:t xml:space="preserve"> does not engage with more recent historiography</w:t>
      </w:r>
      <w:r w:rsidRPr="00CA3586">
        <w:rPr>
          <w:sz w:val="16"/>
        </w:rPr>
        <w:t xml:space="preserve"> on these cases; he is recycling old talking points by critics of U.S. foreign policy.[17] Suffice to say, the coups are more complicated than </w:t>
      </w:r>
      <w:proofErr w:type="spellStart"/>
      <w:r w:rsidRPr="00CA3586">
        <w:rPr>
          <w:sz w:val="16"/>
        </w:rPr>
        <w:t>Mearsheimer’s</w:t>
      </w:r>
      <w:proofErr w:type="spellEnd"/>
      <w:r w:rsidRPr="00CA3586">
        <w:rPr>
          <w:sz w:val="16"/>
        </w:rPr>
        <w:t xml:space="preserve"> single sentence makes them out to be. (</w:t>
      </w:r>
      <w:r w:rsidRPr="00381B34">
        <w:rPr>
          <w:rStyle w:val="StyleUnderline"/>
        </w:rPr>
        <w:t>Chile, in particular, was</w:t>
      </w:r>
      <w:r w:rsidRPr="00CA3586">
        <w:rPr>
          <w:sz w:val="16"/>
        </w:rPr>
        <w:t xml:space="preserve"> emphatically </w:t>
      </w:r>
      <w:r w:rsidRPr="00381B34">
        <w:rPr>
          <w:rStyle w:val="StyleUnderline"/>
        </w:rPr>
        <w:t>not</w:t>
      </w:r>
      <w:r w:rsidRPr="00CA3586">
        <w:rPr>
          <w:sz w:val="16"/>
        </w:rPr>
        <w:t xml:space="preserve"> a </w:t>
      </w:r>
      <w:r w:rsidRPr="00381B34">
        <w:rPr>
          <w:rStyle w:val="StyleUnderline"/>
        </w:rPr>
        <w:t>U.S.-sponsored</w:t>
      </w:r>
      <w:r w:rsidRPr="00CA3586">
        <w:rPr>
          <w:sz w:val="16"/>
        </w:rPr>
        <w:t xml:space="preserve"> coup, despite what your college professor told you). If these cases are to be used to disprove the democratic peace theory, more is needed. </w:t>
      </w:r>
      <w:proofErr w:type="spellStart"/>
      <w:r w:rsidRPr="00381B34">
        <w:rPr>
          <w:rStyle w:val="StyleUnderline"/>
        </w:rPr>
        <w:t>Mearsheimer’s</w:t>
      </w:r>
      <w:proofErr w:type="spellEnd"/>
      <w:r w:rsidRPr="00381B34">
        <w:rPr>
          <w:rStyle w:val="StyleUnderline"/>
        </w:rPr>
        <w:t xml:space="preserve"> discussion</w:t>
      </w:r>
      <w:r w:rsidRPr="00CA3586">
        <w:rPr>
          <w:sz w:val="16"/>
        </w:rPr>
        <w:t xml:space="preserve"> of the democratic peace theory </w:t>
      </w:r>
      <w:r w:rsidRPr="00381B34">
        <w:rPr>
          <w:rStyle w:val="StyleUnderline"/>
        </w:rPr>
        <w:t xml:space="preserve">has more problems. </w:t>
      </w:r>
      <w:r>
        <w:rPr>
          <w:rStyle w:val="StyleUnderline"/>
        </w:rPr>
        <w:t>“</w:t>
      </w:r>
      <w:r w:rsidRPr="00381B34">
        <w:rPr>
          <w:rStyle w:val="StyleUnderline"/>
        </w:rPr>
        <w:t>Perhaps the most damning evidence</w:t>
      </w:r>
      <w:r w:rsidRPr="00CA3586">
        <w:rPr>
          <w:sz w:val="16"/>
        </w:rPr>
        <w:t xml:space="preserve"> against the case for liberal democratic norms </w:t>
      </w:r>
      <w:r w:rsidRPr="00381B34">
        <w:rPr>
          <w:rStyle w:val="StyleUnderline"/>
        </w:rPr>
        <w:t>is</w:t>
      </w:r>
      <w:r w:rsidRPr="00CA3586">
        <w:rPr>
          <w:sz w:val="16"/>
        </w:rPr>
        <w:t xml:space="preserve"> found in Christopher </w:t>
      </w:r>
      <w:r w:rsidRPr="00381B34">
        <w:rPr>
          <w:rStyle w:val="StyleUnderline"/>
        </w:rPr>
        <w:t>Layne’s</w:t>
      </w:r>
      <w:r w:rsidRPr="00CA3586">
        <w:rPr>
          <w:sz w:val="16"/>
        </w:rPr>
        <w:t xml:space="preserve"> careful </w:t>
      </w:r>
      <w:r w:rsidRPr="00381B34">
        <w:rPr>
          <w:rStyle w:val="StyleUnderline"/>
        </w:rPr>
        <w:t xml:space="preserve">examination of four </w:t>
      </w:r>
      <w:r w:rsidRPr="00753A39">
        <w:rPr>
          <w:rStyle w:val="StyleUnderline"/>
          <w:highlight w:val="green"/>
        </w:rPr>
        <w:t>cases where</w:t>
      </w:r>
      <w:r w:rsidRPr="00CA3586">
        <w:rPr>
          <w:sz w:val="16"/>
        </w:rPr>
        <w:t xml:space="preserve"> a pair of </w:t>
      </w:r>
      <w:r w:rsidRPr="00381B34">
        <w:rPr>
          <w:rStyle w:val="StyleUnderline"/>
        </w:rPr>
        <w:t xml:space="preserve">liberal </w:t>
      </w:r>
      <w:r w:rsidRPr="00753A39">
        <w:rPr>
          <w:rStyle w:val="StyleUnderline"/>
          <w:highlight w:val="green"/>
        </w:rPr>
        <w:t>democracies marched to the brink of war</w:t>
      </w:r>
      <w:r w:rsidRPr="00381B34">
        <w:rPr>
          <w:rStyle w:val="StyleUnderline"/>
        </w:rPr>
        <w:t>, but one side pulled back</w:t>
      </w:r>
      <w:r w:rsidRPr="00CA3586">
        <w:rPr>
          <w:sz w:val="16"/>
        </w:rPr>
        <w:t xml:space="preserve"> and ended the crisis,” (3772) he writes. </w:t>
      </w:r>
      <w:r w:rsidRPr="00381B34">
        <w:rPr>
          <w:rStyle w:val="Emphasis"/>
        </w:rPr>
        <w:t>No, in fact these cases</w:t>
      </w:r>
      <w:r w:rsidRPr="00CA3586">
        <w:rPr>
          <w:sz w:val="16"/>
        </w:rPr>
        <w:t xml:space="preserve"> are not evidence against the democratic peace theory; if anything, they </w:t>
      </w:r>
      <w:r w:rsidRPr="00381B34">
        <w:rPr>
          <w:rStyle w:val="Emphasis"/>
        </w:rPr>
        <w:t xml:space="preserve">could be </w:t>
      </w:r>
      <w:r w:rsidRPr="00753A39">
        <w:rPr>
          <w:rStyle w:val="Emphasis"/>
          <w:highlight w:val="green"/>
        </w:rPr>
        <w:t xml:space="preserve">seen as evidence </w:t>
      </w:r>
      <w:r w:rsidRPr="00753A39">
        <w:rPr>
          <w:rStyle w:val="Emphasis"/>
        </w:rPr>
        <w:t>for i</w:t>
      </w:r>
      <w:r w:rsidRPr="00381B34">
        <w:rPr>
          <w:rStyle w:val="Emphasis"/>
        </w:rPr>
        <w:t>t</w:t>
      </w:r>
      <w:r w:rsidRPr="00381B34">
        <w:rPr>
          <w:rStyle w:val="StyleUnderline"/>
        </w:rPr>
        <w:t xml:space="preserve"> </w:t>
      </w:r>
      <w:r w:rsidRPr="00753A39">
        <w:rPr>
          <w:rStyle w:val="StyleUnderline"/>
          <w:highlight w:val="green"/>
        </w:rPr>
        <w:t>because the democracies</w:t>
      </w:r>
      <w:r w:rsidRPr="00381B34">
        <w:rPr>
          <w:rStyle w:val="StyleUnderline"/>
        </w:rPr>
        <w:t xml:space="preserve"> in question </w:t>
      </w:r>
      <w:r w:rsidRPr="00753A39">
        <w:rPr>
          <w:rStyle w:val="StyleUnderline"/>
          <w:highlight w:val="green"/>
        </w:rPr>
        <w:t>did not go to war</w:t>
      </w:r>
      <w:r w:rsidRPr="00381B34">
        <w:rPr>
          <w:rStyle w:val="StyleUnderline"/>
        </w:rPr>
        <w:t>. Whatever the causal mechanism</w:t>
      </w:r>
      <w:r w:rsidRPr="00CA3586">
        <w:rPr>
          <w:sz w:val="16"/>
        </w:rPr>
        <w:t xml:space="preserve"> at work, the cases simply do not comment on the democratic peace theory because </w:t>
      </w:r>
      <w:r w:rsidRPr="00381B34">
        <w:rPr>
          <w:rStyle w:val="StyleUnderline"/>
        </w:rPr>
        <w:t>they do not include examples of</w:t>
      </w:r>
      <w:r w:rsidRPr="00CA3586">
        <w:rPr>
          <w:sz w:val="16"/>
        </w:rPr>
        <w:t xml:space="preserve"> democracies going to </w:t>
      </w:r>
      <w:r w:rsidRPr="00381B34">
        <w:rPr>
          <w:rStyle w:val="StyleUnderline"/>
        </w:rPr>
        <w:t>war</w:t>
      </w:r>
      <w:r w:rsidRPr="00CA3586">
        <w:rPr>
          <w:sz w:val="16"/>
        </w:rPr>
        <w:t xml:space="preserve"> against each other. </w:t>
      </w:r>
      <w:r w:rsidRPr="00753A39">
        <w:rPr>
          <w:rStyle w:val="StyleUnderline"/>
          <w:highlight w:val="green"/>
        </w:rPr>
        <w:t xml:space="preserve">The </w:t>
      </w:r>
      <w:proofErr w:type="spellStart"/>
      <w:r w:rsidRPr="00753A39">
        <w:rPr>
          <w:rStyle w:val="StyleUnderline"/>
          <w:highlight w:val="green"/>
        </w:rPr>
        <w:t>Kargil</w:t>
      </w:r>
      <w:proofErr w:type="spellEnd"/>
      <w:r w:rsidRPr="00753A39">
        <w:rPr>
          <w:rStyle w:val="StyleUnderline"/>
          <w:highlight w:val="green"/>
        </w:rPr>
        <w:t xml:space="preserve"> War</w:t>
      </w:r>
      <w:r w:rsidRPr="00381B34">
        <w:rPr>
          <w:rStyle w:val="StyleUnderline"/>
        </w:rPr>
        <w:t xml:space="preserve"> is</w:t>
      </w:r>
      <w:r w:rsidRPr="00CA3586">
        <w:rPr>
          <w:sz w:val="16"/>
        </w:rPr>
        <w:t xml:space="preserve"> perhaps </w:t>
      </w:r>
      <w:r w:rsidRPr="00381B34">
        <w:rPr>
          <w:rStyle w:val="StyleUnderline"/>
        </w:rPr>
        <w:t>the single case of a militarized crisis between two democracies</w:t>
      </w:r>
      <w:r w:rsidRPr="00CA3586">
        <w:rPr>
          <w:sz w:val="16"/>
        </w:rPr>
        <w:t xml:space="preserve"> (Pervez Musharraf overthrew the Pakistani democracy months later), </w:t>
      </w:r>
      <w:r w:rsidRPr="00381B34">
        <w:rPr>
          <w:rStyle w:val="StyleUnderline"/>
        </w:rPr>
        <w:t>though</w:t>
      </w:r>
      <w:r w:rsidRPr="00CA3586">
        <w:rPr>
          <w:sz w:val="16"/>
        </w:rPr>
        <w:t xml:space="preserve"> one that </w:t>
      </w:r>
      <w:r w:rsidRPr="00753A39">
        <w:rPr>
          <w:rStyle w:val="StyleUnderline"/>
          <w:highlight w:val="green"/>
        </w:rPr>
        <w:t xml:space="preserve">was </w:t>
      </w:r>
      <w:r w:rsidRPr="00753A39">
        <w:rPr>
          <w:rStyle w:val="Emphasis"/>
          <w:highlight w:val="green"/>
        </w:rPr>
        <w:t>so small and brief</w:t>
      </w:r>
      <w:r w:rsidRPr="00381B34">
        <w:rPr>
          <w:rStyle w:val="Emphasis"/>
        </w:rPr>
        <w:t xml:space="preserve">, and killed so few people, </w:t>
      </w:r>
      <w:r w:rsidRPr="00753A39">
        <w:rPr>
          <w:rStyle w:val="Emphasis"/>
          <w:highlight w:val="green"/>
        </w:rPr>
        <w:t>that the</w:t>
      </w:r>
      <w:r w:rsidRPr="00CA3586">
        <w:rPr>
          <w:sz w:val="16"/>
        </w:rPr>
        <w:t xml:space="preserve"> Uppsala Data Conflict Program (</w:t>
      </w:r>
      <w:r w:rsidRPr="00753A39">
        <w:rPr>
          <w:rStyle w:val="Emphasis"/>
          <w:highlight w:val="green"/>
        </w:rPr>
        <w:t>UDCP</w:t>
      </w:r>
      <w:r w:rsidRPr="00CA3586">
        <w:rPr>
          <w:sz w:val="16"/>
          <w:highlight w:val="green"/>
        </w:rPr>
        <w:t xml:space="preserve">) </w:t>
      </w:r>
      <w:r w:rsidRPr="00753A39">
        <w:rPr>
          <w:rStyle w:val="Emphasis"/>
          <w:highlight w:val="green"/>
        </w:rPr>
        <w:t>codes it</w:t>
      </w:r>
      <w:r w:rsidRPr="00381B34">
        <w:rPr>
          <w:rStyle w:val="Emphasis"/>
        </w:rPr>
        <w:t xml:space="preserve"> as</w:t>
      </w:r>
      <w:r w:rsidRPr="00CA3586">
        <w:rPr>
          <w:sz w:val="16"/>
        </w:rPr>
        <w:t xml:space="preserve"> falling </w:t>
      </w:r>
      <w:r w:rsidRPr="00753A39">
        <w:rPr>
          <w:rStyle w:val="Emphasis"/>
          <w:highlight w:val="green"/>
        </w:rPr>
        <w:t>below</w:t>
      </w:r>
      <w:r w:rsidRPr="00381B34">
        <w:rPr>
          <w:rStyle w:val="Emphasis"/>
        </w:rPr>
        <w:t xml:space="preserve"> the</w:t>
      </w:r>
      <w:r w:rsidRPr="00CA3586">
        <w:rPr>
          <w:sz w:val="16"/>
        </w:rPr>
        <w:t xml:space="preserve"> conventional </w:t>
      </w:r>
      <w:r w:rsidRPr="00381B34">
        <w:rPr>
          <w:rStyle w:val="Emphasis"/>
        </w:rPr>
        <w:t xml:space="preserve">threshold of 1,000 battle deaths that political scientists use to define </w:t>
      </w:r>
      <w:r>
        <w:rPr>
          <w:rStyle w:val="Emphasis"/>
        </w:rPr>
        <w:t>“</w:t>
      </w:r>
      <w:r w:rsidRPr="00753A39">
        <w:rPr>
          <w:rStyle w:val="Emphasis"/>
          <w:highlight w:val="green"/>
        </w:rPr>
        <w:t>war</w:t>
      </w:r>
      <w:r>
        <w:rPr>
          <w:rStyle w:val="Emphasis"/>
        </w:rPr>
        <w:t>”</w:t>
      </w:r>
      <w:r w:rsidRPr="00CA3586">
        <w:rPr>
          <w:sz w:val="16"/>
        </w:rPr>
        <w:t xml:space="preserve"> (UDCP estimates 886 battle deaths).[18] </w:t>
      </w:r>
      <w:r w:rsidRPr="00381B34">
        <w:rPr>
          <w:rStyle w:val="StyleUnderline"/>
        </w:rPr>
        <w:t>That is a technicality, however,</w:t>
      </w:r>
      <w:r w:rsidRPr="00CA3586">
        <w:rPr>
          <w:sz w:val="16"/>
        </w:rPr>
        <w:t xml:space="preserve"> and the case does raise a potential problem for the democratic peace theory. </w:t>
      </w:r>
      <w:r w:rsidRPr="00381B34">
        <w:rPr>
          <w:rStyle w:val="StyleUnderline"/>
        </w:rPr>
        <w:t>But</w:t>
      </w:r>
      <w:r w:rsidRPr="00CA3586">
        <w:rPr>
          <w:sz w:val="16"/>
        </w:rPr>
        <w:t xml:space="preserve"> not a large one. As I often tell my students, </w:t>
      </w:r>
      <w:r w:rsidRPr="00381B34">
        <w:rPr>
          <w:rStyle w:val="StyleUnderline"/>
        </w:rPr>
        <w:t>the fact that scholars have spent so much time debating the marginal cases proves that</w:t>
      </w:r>
      <w:r w:rsidRPr="00CA3586">
        <w:rPr>
          <w:sz w:val="16"/>
        </w:rPr>
        <w:t xml:space="preserve"> the </w:t>
      </w:r>
      <w:r w:rsidRPr="00753A39">
        <w:rPr>
          <w:rStyle w:val="StyleUnderline"/>
          <w:highlight w:val="green"/>
        </w:rPr>
        <w:t>d</w:t>
      </w:r>
      <w:r w:rsidRPr="00CA3586">
        <w:rPr>
          <w:sz w:val="16"/>
        </w:rPr>
        <w:t xml:space="preserve">emocratic </w:t>
      </w:r>
      <w:r w:rsidRPr="00753A39">
        <w:rPr>
          <w:rStyle w:val="StyleUnderline"/>
          <w:highlight w:val="green"/>
        </w:rPr>
        <w:t>p</w:t>
      </w:r>
      <w:r w:rsidRPr="00CA3586">
        <w:rPr>
          <w:sz w:val="16"/>
        </w:rPr>
        <w:t xml:space="preserve">eace </w:t>
      </w:r>
      <w:r w:rsidRPr="00753A39">
        <w:rPr>
          <w:rStyle w:val="StyleUnderline"/>
          <w:highlight w:val="green"/>
        </w:rPr>
        <w:t>t</w:t>
      </w:r>
      <w:r w:rsidRPr="00CA3586">
        <w:rPr>
          <w:sz w:val="16"/>
        </w:rPr>
        <w:t xml:space="preserve">heory </w:t>
      </w:r>
      <w:r w:rsidRPr="00381B34">
        <w:rPr>
          <w:rStyle w:val="StyleUnderline"/>
        </w:rPr>
        <w:t>is true the rest of the time</w:t>
      </w:r>
      <w:r w:rsidRPr="00CA3586">
        <w:rPr>
          <w:sz w:val="16"/>
        </w:rPr>
        <w:t xml:space="preserve">—which is to say, </w:t>
      </w:r>
      <w:r w:rsidRPr="00381B34">
        <w:rPr>
          <w:rStyle w:val="Emphasis"/>
        </w:rPr>
        <w:t xml:space="preserve">it </w:t>
      </w:r>
      <w:r w:rsidRPr="00753A39">
        <w:rPr>
          <w:rStyle w:val="Emphasis"/>
          <w:highlight w:val="green"/>
        </w:rPr>
        <w:t>is true for</w:t>
      </w:r>
      <w:r w:rsidRPr="00381B34">
        <w:rPr>
          <w:rStyle w:val="Emphasis"/>
        </w:rPr>
        <w:t xml:space="preserve"> the other </w:t>
      </w:r>
      <w:r w:rsidRPr="00753A39">
        <w:rPr>
          <w:rStyle w:val="Emphasis"/>
          <w:highlight w:val="green"/>
        </w:rPr>
        <w:t>99.9 percent of cases</w:t>
      </w:r>
      <w:r w:rsidRPr="00381B34">
        <w:rPr>
          <w:rStyle w:val="Emphasis"/>
        </w:rPr>
        <w:t>.</w:t>
      </w:r>
      <w:r w:rsidRPr="00CA3586">
        <w:rPr>
          <w:sz w:val="16"/>
        </w:rPr>
        <w:t xml:space="preserve"> It is true </w:t>
      </w:r>
      <w:r w:rsidRPr="00381B34">
        <w:rPr>
          <w:rStyle w:val="StyleUnderline"/>
        </w:rPr>
        <w:t>enough for policymaking: scholars can reliably trust that democracies virtually never go to war</w:t>
      </w:r>
      <w:r w:rsidRPr="00CA3586">
        <w:rPr>
          <w:sz w:val="16"/>
        </w:rPr>
        <w:t xml:space="preserve"> against each other. And if it is true, </w:t>
      </w:r>
      <w:r w:rsidRPr="00381B34">
        <w:rPr>
          <w:rStyle w:val="StyleUnderline"/>
        </w:rPr>
        <w:t>realism</w:t>
      </w:r>
      <w:r w:rsidRPr="00CA3586">
        <w:rPr>
          <w:sz w:val="16"/>
        </w:rPr>
        <w:t xml:space="preserve"> is not just a faulty guide; it </w:t>
      </w:r>
      <w:r w:rsidRPr="00381B34">
        <w:rPr>
          <w:rStyle w:val="StyleUnderline"/>
        </w:rPr>
        <w:t>is</w:t>
      </w:r>
      <w:r w:rsidRPr="00CA3586">
        <w:rPr>
          <w:sz w:val="16"/>
        </w:rPr>
        <w:t xml:space="preserve"> a </w:t>
      </w:r>
      <w:r w:rsidRPr="00381B34">
        <w:rPr>
          <w:rStyle w:val="StyleUnderline"/>
        </w:rPr>
        <w:t>treacherous</w:t>
      </w:r>
      <w:r w:rsidRPr="00CA3586">
        <w:rPr>
          <w:sz w:val="16"/>
        </w:rPr>
        <w:t xml:space="preserve"> one, leading us in exactly the opposite direction we should go.</w:t>
      </w:r>
    </w:p>
    <w:p w:rsidR="00555DDA" w:rsidRPr="00344F5D" w:rsidRDefault="00555DDA" w:rsidP="00555DDA">
      <w:pPr>
        <w:pStyle w:val="Heading4"/>
        <w:rPr>
          <w:rFonts w:cs="Calibri"/>
        </w:rPr>
      </w:pPr>
      <w:r w:rsidRPr="00344F5D">
        <w:rPr>
          <w:rFonts w:cs="Calibri"/>
        </w:rPr>
        <w:t>Nuclear war is existential – climate, mass starvation, Ice Age, and meltdowns</w:t>
      </w:r>
    </w:p>
    <w:p w:rsidR="00555DDA" w:rsidRPr="00344F5D" w:rsidRDefault="00555DDA" w:rsidP="00555DDA">
      <w:r w:rsidRPr="00344F5D">
        <w:rPr>
          <w:rStyle w:val="Style13ptBold"/>
        </w:rPr>
        <w:t>Starr</w:t>
      </w:r>
      <w:r w:rsidRPr="00344F5D">
        <w:t xml:space="preserve"> </w:t>
      </w:r>
      <w:r w:rsidRPr="00344F5D">
        <w:rPr>
          <w:rStyle w:val="Style13ptBold"/>
        </w:rPr>
        <w:t>14</w:t>
      </w:r>
      <w:r w:rsidRPr="00344F5D">
        <w:t xml:space="preserve"> [Steven,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June 5, “The Lethality of Nuclear Weapons: Nuclear War has No Winner,” http://www.globalresearch.ca/the-lethality-of-nuclear-weapons-nuclear-war-has-no-winner/5385611]</w:t>
      </w:r>
    </w:p>
    <w:p w:rsidR="00555DDA" w:rsidRDefault="00555DDA" w:rsidP="00555DDA">
      <w:pPr>
        <w:rPr>
          <w:rStyle w:val="Emphasis"/>
        </w:rPr>
      </w:pPr>
      <w:r w:rsidRPr="00344F5D">
        <w:rPr>
          <w:rStyle w:val="StyleUnderline"/>
        </w:rPr>
        <w:t>Nuclear war has no winner.</w:t>
      </w:r>
      <w:r w:rsidRPr="0004625A">
        <w:rPr>
          <w:sz w:val="10"/>
        </w:rPr>
        <w:t xml:space="preserve"> Beginning in 2006, </w:t>
      </w:r>
      <w:r w:rsidRPr="00344F5D">
        <w:rPr>
          <w:rStyle w:val="StyleUnderline"/>
        </w:rPr>
        <w:t xml:space="preserve">several of the world’s </w:t>
      </w:r>
      <w:r w:rsidRPr="00344F5D">
        <w:rPr>
          <w:rStyle w:val="StyleUnderline"/>
          <w:highlight w:val="cyan"/>
        </w:rPr>
        <w:t>leading climatologists</w:t>
      </w:r>
      <w:r w:rsidRPr="0004625A">
        <w:rPr>
          <w:sz w:val="10"/>
          <w:highlight w:val="cyan"/>
        </w:rPr>
        <w:t xml:space="preserve"> </w:t>
      </w:r>
      <w:r w:rsidRPr="0004625A">
        <w:rPr>
          <w:sz w:val="10"/>
        </w:rPr>
        <w:t xml:space="preserve">(at Rutgers, UCLA, John Hopkins University, and the University of Colorado-Boulder) </w:t>
      </w:r>
      <w:r w:rsidRPr="00344F5D">
        <w:rPr>
          <w:rStyle w:val="StyleUnderline"/>
        </w:rPr>
        <w:t xml:space="preserve">published a series of studies that </w:t>
      </w:r>
      <w:r w:rsidRPr="00344F5D">
        <w:rPr>
          <w:rStyle w:val="StyleUnderline"/>
          <w:highlight w:val="cyan"/>
        </w:rPr>
        <w:t>evaluate</w:t>
      </w:r>
      <w:r w:rsidRPr="00344F5D">
        <w:rPr>
          <w:rStyle w:val="StyleUnderline"/>
        </w:rPr>
        <w:t xml:space="preserve">d the long-term environmental </w:t>
      </w:r>
      <w:r w:rsidRPr="00344F5D">
        <w:rPr>
          <w:rStyle w:val="StyleUnderline"/>
          <w:highlight w:val="cyan"/>
        </w:rPr>
        <w:t xml:space="preserve">consequences of </w:t>
      </w:r>
      <w:r w:rsidRPr="0004625A">
        <w:rPr>
          <w:sz w:val="10"/>
        </w:rPr>
        <w:t>a</w:t>
      </w:r>
      <w:r w:rsidRPr="00344F5D">
        <w:rPr>
          <w:rStyle w:val="StyleUnderline"/>
          <w:highlight w:val="cyan"/>
        </w:rPr>
        <w:t xml:space="preserve"> nuclear war</w:t>
      </w:r>
      <w:r w:rsidRPr="0004625A">
        <w:rPr>
          <w:sz w:val="10"/>
        </w:rPr>
        <w:t xml:space="preserve">, including baseline scenarios </w:t>
      </w:r>
      <w:r w:rsidRPr="00344F5D">
        <w:rPr>
          <w:rStyle w:val="StyleUnderline"/>
        </w:rPr>
        <w:t>fought with</w:t>
      </w:r>
      <w:r w:rsidRPr="0004625A">
        <w:rPr>
          <w:sz w:val="10"/>
        </w:rPr>
        <w:t xml:space="preserve"> merely </w:t>
      </w:r>
      <w:r w:rsidRPr="00344F5D">
        <w:rPr>
          <w:rStyle w:val="Emphasis"/>
        </w:rPr>
        <w:t>1% of</w:t>
      </w:r>
      <w:r w:rsidRPr="0004625A">
        <w:rPr>
          <w:sz w:val="10"/>
        </w:rPr>
        <w:t xml:space="preserve"> the explosive power in the US and/or Russian launch-ready </w:t>
      </w:r>
      <w:r w:rsidRPr="00344F5D">
        <w:rPr>
          <w:rStyle w:val="StyleUnderline"/>
        </w:rPr>
        <w:t>nuclear</w:t>
      </w:r>
      <w:r w:rsidRPr="00344F5D">
        <w:rPr>
          <w:rStyle w:val="Emphasis"/>
        </w:rPr>
        <w:t xml:space="preserve"> arsenals.</w:t>
      </w:r>
      <w:r w:rsidRPr="0004625A">
        <w:rPr>
          <w:sz w:val="10"/>
        </w:rPr>
        <w:t xml:space="preserve"> They concluded that the consequences of </w:t>
      </w:r>
      <w:r w:rsidRPr="00344F5D">
        <w:rPr>
          <w:rStyle w:val="StyleUnderline"/>
        </w:rPr>
        <w:t xml:space="preserve">even </w:t>
      </w:r>
      <w:r w:rsidRPr="00344F5D">
        <w:rPr>
          <w:rStyle w:val="StyleUnderline"/>
          <w:highlight w:val="cyan"/>
        </w:rPr>
        <w:t>a</w:t>
      </w:r>
      <w:r w:rsidRPr="0004625A">
        <w:rPr>
          <w:sz w:val="10"/>
          <w:highlight w:val="cyan"/>
        </w:rPr>
        <w:t xml:space="preserve"> “</w:t>
      </w:r>
      <w:r w:rsidRPr="00344F5D">
        <w:rPr>
          <w:rStyle w:val="StyleUnderline"/>
          <w:highlight w:val="cyan"/>
        </w:rPr>
        <w:t>small</w:t>
      </w:r>
      <w:r w:rsidRPr="0004625A">
        <w:rPr>
          <w:sz w:val="10"/>
          <w:highlight w:val="cyan"/>
        </w:rPr>
        <w:t xml:space="preserve">” </w:t>
      </w:r>
      <w:r w:rsidRPr="00344F5D">
        <w:rPr>
          <w:rStyle w:val="StyleUnderline"/>
          <w:highlight w:val="cyan"/>
        </w:rPr>
        <w:t xml:space="preserve">nuclear war </w:t>
      </w:r>
      <w:r w:rsidRPr="00344F5D">
        <w:rPr>
          <w:rStyle w:val="StyleUnderline"/>
        </w:rPr>
        <w:t xml:space="preserve">would </w:t>
      </w:r>
      <w:r w:rsidRPr="00344F5D">
        <w:rPr>
          <w:rStyle w:val="StyleUnderline"/>
          <w:highlight w:val="cyan"/>
        </w:rPr>
        <w:t xml:space="preserve">include </w:t>
      </w:r>
      <w:r w:rsidRPr="00344F5D">
        <w:rPr>
          <w:rStyle w:val="Emphasis"/>
        </w:rPr>
        <w:t xml:space="preserve">catastrophic </w:t>
      </w:r>
      <w:r w:rsidRPr="00344F5D">
        <w:rPr>
          <w:rStyle w:val="Emphasis"/>
          <w:highlight w:val="cyan"/>
        </w:rPr>
        <w:t xml:space="preserve">disruptions of </w:t>
      </w:r>
      <w:r w:rsidRPr="00344F5D">
        <w:rPr>
          <w:rStyle w:val="Emphasis"/>
        </w:rPr>
        <w:t xml:space="preserve">global </w:t>
      </w:r>
      <w:r w:rsidRPr="00344F5D">
        <w:rPr>
          <w:rStyle w:val="Emphasis"/>
          <w:highlight w:val="cyan"/>
        </w:rPr>
        <w:t>climate</w:t>
      </w:r>
      <w:r w:rsidRPr="0004625A">
        <w:rPr>
          <w:sz w:val="10"/>
        </w:rPr>
        <w:t>[</w:t>
      </w:r>
      <w:proofErr w:type="spellStart"/>
      <w:r w:rsidRPr="0004625A">
        <w:rPr>
          <w:sz w:val="10"/>
        </w:rPr>
        <w:t>i</w:t>
      </w:r>
      <w:proofErr w:type="spellEnd"/>
      <w:r w:rsidRPr="0004625A">
        <w:rPr>
          <w:sz w:val="10"/>
        </w:rPr>
        <w:t xml:space="preserve">] </w:t>
      </w:r>
      <w:r w:rsidRPr="00344F5D">
        <w:rPr>
          <w:rStyle w:val="Emphasis"/>
          <w:highlight w:val="cyan"/>
        </w:rPr>
        <w:t xml:space="preserve">and </w:t>
      </w:r>
      <w:r w:rsidRPr="00344F5D">
        <w:rPr>
          <w:rStyle w:val="Emphasis"/>
        </w:rPr>
        <w:t xml:space="preserve">massive </w:t>
      </w:r>
      <w:r w:rsidRPr="00344F5D">
        <w:rPr>
          <w:rStyle w:val="Emphasis"/>
          <w:highlight w:val="cyan"/>
        </w:rPr>
        <w:t xml:space="preserve">destruction of </w:t>
      </w:r>
      <w:r w:rsidRPr="00344F5D">
        <w:rPr>
          <w:rStyle w:val="Emphasis"/>
        </w:rPr>
        <w:t>Earth’s</w:t>
      </w:r>
      <w:r w:rsidRPr="0004625A">
        <w:rPr>
          <w:sz w:val="10"/>
          <w:szCs w:val="16"/>
        </w:rPr>
        <w:t xml:space="preserve"> protective </w:t>
      </w:r>
      <w:r w:rsidRPr="00344F5D">
        <w:rPr>
          <w:rStyle w:val="Emphasis"/>
          <w:highlight w:val="cyan"/>
        </w:rPr>
        <w:t>ozone layer</w:t>
      </w:r>
      <w:r w:rsidRPr="0004625A">
        <w:rPr>
          <w:sz w:val="10"/>
        </w:rPr>
        <w:t xml:space="preserve">[ii]. </w:t>
      </w:r>
      <w:r w:rsidRPr="00344F5D">
        <w:rPr>
          <w:rStyle w:val="StyleUnderline"/>
        </w:rPr>
        <w:t>These and more recent studies predict that global agriculture would be</w:t>
      </w:r>
      <w:r w:rsidRPr="0004625A">
        <w:rPr>
          <w:sz w:val="10"/>
        </w:rPr>
        <w:t xml:space="preserve"> so </w:t>
      </w:r>
      <w:r w:rsidRPr="00344F5D">
        <w:rPr>
          <w:rStyle w:val="StyleUnderline"/>
        </w:rPr>
        <w:t>negatively affected</w:t>
      </w:r>
      <w:r w:rsidRPr="0004625A">
        <w:rPr>
          <w:sz w:val="10"/>
        </w:rPr>
        <w:t xml:space="preserve"> by such a war, </w:t>
      </w:r>
      <w:r w:rsidRPr="00344F5D">
        <w:rPr>
          <w:rStyle w:val="Emphasis"/>
          <w:highlight w:val="cyan"/>
        </w:rPr>
        <w:t xml:space="preserve">a global famine would </w:t>
      </w:r>
      <w:r w:rsidRPr="00344F5D">
        <w:rPr>
          <w:rStyle w:val="StyleUnderline"/>
        </w:rPr>
        <w:t xml:space="preserve">result, which would </w:t>
      </w:r>
      <w:r w:rsidRPr="00344F5D">
        <w:rPr>
          <w:rStyle w:val="StyleUnderline"/>
          <w:highlight w:val="cyan"/>
        </w:rPr>
        <w:t>cause</w:t>
      </w:r>
      <w:r w:rsidRPr="0004625A">
        <w:rPr>
          <w:sz w:val="10"/>
        </w:rPr>
        <w:t xml:space="preserve"> up to </w:t>
      </w:r>
      <w:r w:rsidRPr="00344F5D">
        <w:rPr>
          <w:rStyle w:val="Emphasis"/>
          <w:highlight w:val="cyan"/>
        </w:rPr>
        <w:t>2 billion people</w:t>
      </w:r>
      <w:r w:rsidRPr="00344F5D">
        <w:rPr>
          <w:rStyle w:val="StyleUnderline"/>
          <w:highlight w:val="cyan"/>
        </w:rPr>
        <w:t xml:space="preserve"> to starve </w:t>
      </w:r>
      <w:r w:rsidRPr="00344F5D">
        <w:rPr>
          <w:rStyle w:val="StyleUnderline"/>
        </w:rPr>
        <w:t>to death.</w:t>
      </w:r>
      <w:r w:rsidRPr="0004625A">
        <w:rPr>
          <w:sz w:val="10"/>
        </w:rPr>
        <w:t xml:space="preserve"> [iii] These </w:t>
      </w:r>
      <w:r w:rsidRPr="00344F5D">
        <w:rPr>
          <w:rStyle w:val="Emphasis"/>
          <w:highlight w:val="cyan"/>
        </w:rPr>
        <w:t>peer-reviewed studies</w:t>
      </w:r>
      <w:r w:rsidRPr="0004625A">
        <w:rPr>
          <w:sz w:val="10"/>
          <w:highlight w:val="cyan"/>
        </w:rPr>
        <w:t xml:space="preserve"> </w:t>
      </w:r>
      <w:r w:rsidRPr="0004625A">
        <w:rPr>
          <w:sz w:val="10"/>
        </w:rPr>
        <w:t xml:space="preserve">– which were </w:t>
      </w:r>
      <w:r w:rsidRPr="00344F5D">
        <w:rPr>
          <w:rStyle w:val="StyleUnderline"/>
          <w:highlight w:val="cyan"/>
        </w:rPr>
        <w:t>analyzed by</w:t>
      </w:r>
      <w:r w:rsidRPr="00344F5D">
        <w:rPr>
          <w:rStyle w:val="StyleUnderline"/>
        </w:rPr>
        <w:t xml:space="preserve"> the </w:t>
      </w:r>
      <w:r w:rsidRPr="00344F5D">
        <w:rPr>
          <w:rStyle w:val="StyleUnderline"/>
          <w:highlight w:val="cyan"/>
        </w:rPr>
        <w:t>best scientists</w:t>
      </w:r>
      <w:r w:rsidRPr="00344F5D">
        <w:rPr>
          <w:rStyle w:val="StyleUnderline"/>
        </w:rPr>
        <w:t xml:space="preserve"> in the world and</w:t>
      </w:r>
      <w:r w:rsidRPr="0004625A">
        <w:rPr>
          <w:sz w:val="10"/>
        </w:rPr>
        <w:t xml:space="preserve"> </w:t>
      </w:r>
      <w:r w:rsidRPr="00344F5D">
        <w:rPr>
          <w:rStyle w:val="Emphasis"/>
        </w:rPr>
        <w:t xml:space="preserve">found to be </w:t>
      </w:r>
      <w:r w:rsidRPr="00344F5D">
        <w:rPr>
          <w:rStyle w:val="Emphasis"/>
          <w:highlight w:val="cyan"/>
        </w:rPr>
        <w:t>without error</w:t>
      </w:r>
      <w:r w:rsidRPr="0004625A">
        <w:rPr>
          <w:sz w:val="10"/>
          <w:highlight w:val="cyan"/>
        </w:rPr>
        <w:t xml:space="preserve"> </w:t>
      </w:r>
      <w:r w:rsidRPr="0004625A">
        <w:rPr>
          <w:sz w:val="10"/>
        </w:rPr>
        <w:t xml:space="preserve">– also </w:t>
      </w:r>
      <w:r w:rsidRPr="00344F5D">
        <w:rPr>
          <w:rStyle w:val="StyleUnderline"/>
          <w:highlight w:val="cyan"/>
        </w:rPr>
        <w:t xml:space="preserve">predict that a war </w:t>
      </w:r>
      <w:r w:rsidRPr="00344F5D">
        <w:rPr>
          <w:rStyle w:val="StyleUnderline"/>
        </w:rPr>
        <w:t xml:space="preserve">fought with less than half of US or Russian strategic nuclear weapons would </w:t>
      </w:r>
      <w:r w:rsidRPr="00344F5D">
        <w:rPr>
          <w:rStyle w:val="Emphasis"/>
        </w:rPr>
        <w:t>destroy the human race</w:t>
      </w:r>
      <w:r w:rsidRPr="0004625A">
        <w:rPr>
          <w:sz w:val="10"/>
        </w:rPr>
        <w:t xml:space="preserve">.[iv] In other words, </w:t>
      </w:r>
      <w:r w:rsidRPr="00344F5D">
        <w:rPr>
          <w:rStyle w:val="StyleUnderline"/>
        </w:rPr>
        <w:t xml:space="preserve">a US-Russian nuclear war would create such extreme long-term damage to the global environment that it </w:t>
      </w:r>
      <w:r w:rsidRPr="00344F5D">
        <w:rPr>
          <w:rStyle w:val="StyleUnderline"/>
          <w:highlight w:val="cyan"/>
        </w:rPr>
        <w:t xml:space="preserve">would </w:t>
      </w:r>
      <w:r w:rsidRPr="00344F5D">
        <w:rPr>
          <w:rStyle w:val="Emphasis"/>
          <w:highlight w:val="cyan"/>
        </w:rPr>
        <w:t>leave the Earth uninhabitable</w:t>
      </w:r>
      <w:r w:rsidRPr="0004625A">
        <w:rPr>
          <w:sz w:val="10"/>
          <w:highlight w:val="cyan"/>
        </w:rPr>
        <w:t xml:space="preserve"> </w:t>
      </w:r>
      <w:r w:rsidRPr="0004625A">
        <w:rPr>
          <w:sz w:val="10"/>
        </w:rPr>
        <w:t xml:space="preserve">for humans and most animal forms of life. </w:t>
      </w:r>
      <w:r w:rsidRPr="0004625A">
        <w:rPr>
          <w:sz w:val="10"/>
          <w:szCs w:val="16"/>
        </w:rPr>
        <w:t xml:space="preserve">A recent article in the Bulletin of the Atomic Scientists, “Self-assured destruction: The climate impacts of nuclear war”,[v] begins by stating: </w:t>
      </w:r>
      <w:r w:rsidRPr="0004625A">
        <w:rPr>
          <w:sz w:val="10"/>
        </w:rPr>
        <w:t xml:space="preserve">“A nuclear war between Russia and the United States, even after the arsenal reductions planned under New START, could produce a nuclear winter. Hence, </w:t>
      </w:r>
      <w:r w:rsidRPr="00344F5D">
        <w:rPr>
          <w:rStyle w:val="StyleUnderline"/>
        </w:rPr>
        <w:t>an attack by either side could be suicidal</w:t>
      </w:r>
      <w:r w:rsidRPr="0004625A">
        <w:rPr>
          <w:sz w:val="10"/>
        </w:rPr>
        <w:t xml:space="preserve">, resulting in self-assured destruction.” In 2009, I wrote an article[vi] for the International Commission on Nuclear Non-proliferation and Disarmament that summarizes the findings of these studies. It explains that </w:t>
      </w:r>
      <w:r w:rsidRPr="00344F5D">
        <w:rPr>
          <w:rStyle w:val="StyleUnderline"/>
        </w:rPr>
        <w:t xml:space="preserve">nuclear </w:t>
      </w:r>
      <w:r w:rsidRPr="00344F5D">
        <w:rPr>
          <w:rStyle w:val="StyleUnderline"/>
          <w:highlight w:val="cyan"/>
        </w:rPr>
        <w:t xml:space="preserve">firestorms would produce </w:t>
      </w:r>
      <w:r w:rsidRPr="00344F5D">
        <w:rPr>
          <w:rStyle w:val="StyleUnderline"/>
        </w:rPr>
        <w:t xml:space="preserve">millions of tons of </w:t>
      </w:r>
      <w:r w:rsidRPr="00344F5D">
        <w:rPr>
          <w:rStyle w:val="StyleUnderline"/>
          <w:highlight w:val="cyan"/>
        </w:rPr>
        <w:t>smoke, which would</w:t>
      </w:r>
      <w:r w:rsidRPr="0004625A">
        <w:rPr>
          <w:sz w:val="10"/>
        </w:rPr>
        <w:t xml:space="preserve"> rise above cloud level and form a global stratospheric smoke layer that would rapidly encircle the Earth. The smoke layer would </w:t>
      </w:r>
      <w:r w:rsidRPr="00344F5D">
        <w:rPr>
          <w:rStyle w:val="StyleUnderline"/>
          <w:highlight w:val="cyan"/>
        </w:rPr>
        <w:t xml:space="preserve">remain for </w:t>
      </w:r>
      <w:r w:rsidRPr="00344F5D">
        <w:rPr>
          <w:rStyle w:val="Emphasis"/>
          <w:highlight w:val="cyan"/>
        </w:rPr>
        <w:t>at least a decade</w:t>
      </w:r>
      <w:r w:rsidRPr="0004625A">
        <w:rPr>
          <w:sz w:val="10"/>
          <w:highlight w:val="cyan"/>
        </w:rPr>
        <w:t xml:space="preserve">, </w:t>
      </w:r>
      <w:r w:rsidRPr="00344F5D">
        <w:rPr>
          <w:rStyle w:val="StyleUnderline"/>
          <w:highlight w:val="cyan"/>
        </w:rPr>
        <w:t>and</w:t>
      </w:r>
      <w:r w:rsidRPr="0004625A">
        <w:rPr>
          <w:sz w:val="10"/>
          <w:highlight w:val="cyan"/>
        </w:rPr>
        <w:t xml:space="preserve"> </w:t>
      </w:r>
      <w:r w:rsidRPr="0004625A">
        <w:rPr>
          <w:sz w:val="10"/>
        </w:rPr>
        <w:t xml:space="preserve">it would act to </w:t>
      </w:r>
      <w:r w:rsidRPr="00344F5D">
        <w:rPr>
          <w:rStyle w:val="StyleUnderline"/>
          <w:highlight w:val="cyan"/>
        </w:rPr>
        <w:t xml:space="preserve">destroy </w:t>
      </w:r>
      <w:r w:rsidRPr="00344F5D">
        <w:rPr>
          <w:rStyle w:val="StyleUnderline"/>
        </w:rPr>
        <w:t xml:space="preserve">the protective </w:t>
      </w:r>
      <w:r w:rsidRPr="00344F5D">
        <w:rPr>
          <w:rStyle w:val="StyleUnderline"/>
          <w:highlight w:val="cyan"/>
        </w:rPr>
        <w:t xml:space="preserve">ozone </w:t>
      </w:r>
      <w:r w:rsidRPr="00344F5D">
        <w:rPr>
          <w:rStyle w:val="StyleUnderline"/>
        </w:rPr>
        <w:t>layer</w:t>
      </w:r>
      <w:r w:rsidRPr="0004625A">
        <w:rPr>
          <w:sz w:val="10"/>
        </w:rPr>
        <w:t xml:space="preserve"> (vastly increasing the UV-B reaching Earth[vii]) as </w:t>
      </w:r>
      <w:r w:rsidRPr="00344F5D">
        <w:rPr>
          <w:rStyle w:val="StyleUnderline"/>
        </w:rPr>
        <w:t xml:space="preserve">well as </w:t>
      </w:r>
      <w:r w:rsidRPr="00344F5D">
        <w:rPr>
          <w:rStyle w:val="StyleUnderline"/>
          <w:highlight w:val="cyan"/>
        </w:rPr>
        <w:t xml:space="preserve">block </w:t>
      </w:r>
      <w:r w:rsidRPr="00344F5D">
        <w:rPr>
          <w:rStyle w:val="StyleUnderline"/>
        </w:rPr>
        <w:t xml:space="preserve">warming </w:t>
      </w:r>
      <w:r w:rsidRPr="00344F5D">
        <w:rPr>
          <w:rStyle w:val="StyleUnderline"/>
          <w:highlight w:val="cyan"/>
        </w:rPr>
        <w:t>sunlight</w:t>
      </w:r>
      <w:r w:rsidRPr="0004625A">
        <w:rPr>
          <w:sz w:val="10"/>
        </w:rPr>
        <w:t xml:space="preserve">, thus </w:t>
      </w:r>
      <w:r w:rsidRPr="00344F5D">
        <w:rPr>
          <w:rStyle w:val="StyleUnderline"/>
          <w:highlight w:val="cyan"/>
        </w:rPr>
        <w:t xml:space="preserve">creating </w:t>
      </w:r>
      <w:r w:rsidRPr="00344F5D">
        <w:rPr>
          <w:rStyle w:val="Emphasis"/>
          <w:highlight w:val="cyan"/>
        </w:rPr>
        <w:t xml:space="preserve">Ice Age </w:t>
      </w:r>
      <w:r w:rsidRPr="00344F5D">
        <w:rPr>
          <w:rStyle w:val="StyleUnderline"/>
        </w:rPr>
        <w:t>weather</w:t>
      </w:r>
      <w:r w:rsidRPr="00344F5D">
        <w:rPr>
          <w:rStyle w:val="Emphasis"/>
        </w:rPr>
        <w:t xml:space="preserve"> conditions</w:t>
      </w:r>
      <w:r w:rsidRPr="0004625A">
        <w:rPr>
          <w:sz w:val="10"/>
        </w:rPr>
        <w:t xml:space="preserve"> that would last 10 years or longer. Following a US-Russian nuclear war, </w:t>
      </w:r>
      <w:r w:rsidRPr="00344F5D">
        <w:rPr>
          <w:rStyle w:val="StyleUnderline"/>
          <w:highlight w:val="cyan"/>
        </w:rPr>
        <w:t xml:space="preserve">temperatures </w:t>
      </w:r>
      <w:r w:rsidRPr="00344F5D">
        <w:rPr>
          <w:rStyle w:val="StyleUnderline"/>
        </w:rPr>
        <w:t xml:space="preserve">in the central US and Eurasia </w:t>
      </w:r>
      <w:r w:rsidRPr="00344F5D">
        <w:rPr>
          <w:rStyle w:val="StyleUnderline"/>
          <w:highlight w:val="cyan"/>
        </w:rPr>
        <w:t xml:space="preserve">would fall below freezing </w:t>
      </w:r>
      <w:r w:rsidRPr="00344F5D">
        <w:rPr>
          <w:rStyle w:val="StyleUnderline"/>
        </w:rPr>
        <w:t>every day</w:t>
      </w:r>
      <w:r w:rsidRPr="0004625A">
        <w:rPr>
          <w:sz w:val="10"/>
        </w:rPr>
        <w:t xml:space="preserve"> for one to three years; the intense </w:t>
      </w:r>
      <w:r w:rsidRPr="00344F5D">
        <w:rPr>
          <w:rStyle w:val="StyleUnderline"/>
        </w:rPr>
        <w:t xml:space="preserve">cold would completely </w:t>
      </w:r>
      <w:r w:rsidRPr="00344F5D">
        <w:rPr>
          <w:rStyle w:val="StyleUnderline"/>
          <w:highlight w:val="cyan"/>
        </w:rPr>
        <w:t>eliminate growing seasons</w:t>
      </w:r>
      <w:r w:rsidRPr="0004625A">
        <w:rPr>
          <w:sz w:val="10"/>
          <w:highlight w:val="cyan"/>
        </w:rPr>
        <w:t xml:space="preserve"> </w:t>
      </w:r>
      <w:r w:rsidRPr="0004625A">
        <w:rPr>
          <w:sz w:val="10"/>
        </w:rPr>
        <w:t xml:space="preserve">for a decade or longer. No crops could be grown, </w:t>
      </w:r>
      <w:r w:rsidRPr="00344F5D">
        <w:rPr>
          <w:rStyle w:val="StyleUnderline"/>
        </w:rPr>
        <w:t>leading to a famine that would kill most humans and</w:t>
      </w:r>
      <w:r w:rsidRPr="0004625A">
        <w:rPr>
          <w:sz w:val="10"/>
        </w:rPr>
        <w:t xml:space="preserve"> large </w:t>
      </w:r>
      <w:r w:rsidRPr="00344F5D">
        <w:rPr>
          <w:rStyle w:val="StyleUnderline"/>
        </w:rPr>
        <w:t>animal populations</w:t>
      </w:r>
      <w:r w:rsidRPr="00CF25A2">
        <w:rPr>
          <w:rStyle w:val="StyleUnderline"/>
        </w:rPr>
        <w:t>. E</w:t>
      </w:r>
      <w:r w:rsidRPr="00CF25A2">
        <w:rPr>
          <w:sz w:val="10"/>
        </w:rPr>
        <w:t>lectro</w:t>
      </w:r>
      <w:r w:rsidRPr="00CF25A2">
        <w:rPr>
          <w:rStyle w:val="StyleUnderline"/>
        </w:rPr>
        <w:t>m</w:t>
      </w:r>
      <w:r w:rsidRPr="00CF25A2">
        <w:rPr>
          <w:sz w:val="10"/>
        </w:rPr>
        <w:t xml:space="preserve">agnetic </w:t>
      </w:r>
      <w:r w:rsidRPr="00CF25A2">
        <w:rPr>
          <w:rStyle w:val="StyleUnderline"/>
        </w:rPr>
        <w:t>p</w:t>
      </w:r>
      <w:r w:rsidRPr="00CF25A2">
        <w:rPr>
          <w:sz w:val="10"/>
        </w:rPr>
        <w:t xml:space="preserve">ulse </w:t>
      </w:r>
      <w:r w:rsidRPr="00CF25A2">
        <w:rPr>
          <w:rStyle w:val="StyleUnderline"/>
        </w:rPr>
        <w:t>from high-altitude</w:t>
      </w:r>
      <w:r w:rsidRPr="00CF25A2">
        <w:rPr>
          <w:sz w:val="10"/>
        </w:rPr>
        <w:t xml:space="preserve"> nuclear </w:t>
      </w:r>
      <w:r w:rsidRPr="00CF25A2">
        <w:rPr>
          <w:rStyle w:val="StyleUnderline"/>
        </w:rPr>
        <w:t xml:space="preserve">detonations would </w:t>
      </w:r>
      <w:r w:rsidRPr="00CF25A2">
        <w:rPr>
          <w:rStyle w:val="Emphasis"/>
        </w:rPr>
        <w:t>destroy</w:t>
      </w:r>
      <w:r w:rsidRPr="00CF25A2">
        <w:rPr>
          <w:sz w:val="10"/>
        </w:rPr>
        <w:t xml:space="preserve"> the </w:t>
      </w:r>
      <w:r w:rsidRPr="00CF25A2">
        <w:rPr>
          <w:rStyle w:val="StyleUnderline"/>
        </w:rPr>
        <w:t>integrated circuits in</w:t>
      </w:r>
      <w:r w:rsidRPr="00CF25A2">
        <w:rPr>
          <w:rStyle w:val="Emphasis"/>
        </w:rPr>
        <w:t xml:space="preserve"> all </w:t>
      </w:r>
      <w:r w:rsidRPr="00CF25A2">
        <w:rPr>
          <w:rStyle w:val="StyleUnderline"/>
        </w:rPr>
        <w:t>modern</w:t>
      </w:r>
      <w:r w:rsidRPr="00CF25A2">
        <w:rPr>
          <w:rStyle w:val="Emphasis"/>
        </w:rPr>
        <w:t xml:space="preserve"> electronic devices</w:t>
      </w:r>
      <w:r w:rsidRPr="00CF25A2">
        <w:rPr>
          <w:sz w:val="10"/>
        </w:rPr>
        <w:t xml:space="preserve">[viii], </w:t>
      </w:r>
      <w:r w:rsidRPr="00CF25A2">
        <w:rPr>
          <w:rStyle w:val="Emphasis"/>
        </w:rPr>
        <w:t xml:space="preserve">including </w:t>
      </w:r>
      <w:r w:rsidRPr="00CF25A2">
        <w:rPr>
          <w:rStyle w:val="StyleUnderline"/>
        </w:rPr>
        <w:t xml:space="preserve">those in commercial </w:t>
      </w:r>
      <w:r w:rsidRPr="00CF25A2">
        <w:rPr>
          <w:rStyle w:val="Emphasis"/>
        </w:rPr>
        <w:t xml:space="preserve">nuclear </w:t>
      </w:r>
      <w:r w:rsidRPr="00CF25A2">
        <w:rPr>
          <w:rStyle w:val="StyleUnderline"/>
        </w:rPr>
        <w:t>power</w:t>
      </w:r>
      <w:r w:rsidRPr="00CF25A2">
        <w:rPr>
          <w:rStyle w:val="Emphasis"/>
        </w:rPr>
        <w:t xml:space="preserve"> plants</w:t>
      </w:r>
      <w:r w:rsidRPr="00CF25A2">
        <w:rPr>
          <w:sz w:val="10"/>
        </w:rPr>
        <w:t xml:space="preserve">. </w:t>
      </w:r>
      <w:r w:rsidRPr="00CF25A2">
        <w:rPr>
          <w:rStyle w:val="StyleUnderline"/>
        </w:rPr>
        <w:t xml:space="preserve">Every nuclear reactor would almost </w:t>
      </w:r>
      <w:r w:rsidRPr="00CF25A2">
        <w:rPr>
          <w:rStyle w:val="Emphasis"/>
        </w:rPr>
        <w:t>instantly meltdown</w:t>
      </w:r>
      <w:r w:rsidRPr="00CF25A2">
        <w:rPr>
          <w:rStyle w:val="StyleUnderline"/>
        </w:rPr>
        <w:t>; every nuclear spent fuel pool</w:t>
      </w:r>
      <w:r w:rsidRPr="00CF25A2">
        <w:rPr>
          <w:sz w:val="10"/>
        </w:rPr>
        <w:t xml:space="preserve"> (which contain many times more radioactivity than found in the reactors) </w:t>
      </w:r>
      <w:r w:rsidRPr="00CF25A2">
        <w:rPr>
          <w:rStyle w:val="StyleUnderline"/>
        </w:rPr>
        <w:t xml:space="preserve">would boil-off, releasing </w:t>
      </w:r>
      <w:r w:rsidRPr="00CF25A2">
        <w:rPr>
          <w:rStyle w:val="Emphasis"/>
        </w:rPr>
        <w:t xml:space="preserve">vast </w:t>
      </w:r>
      <w:r w:rsidRPr="00CF25A2">
        <w:rPr>
          <w:rStyle w:val="StyleUnderline"/>
        </w:rPr>
        <w:t>amounts of</w:t>
      </w:r>
      <w:r w:rsidRPr="00CF25A2">
        <w:rPr>
          <w:rStyle w:val="Emphasis"/>
        </w:rPr>
        <w:t xml:space="preserve"> long-lived radioactivity.</w:t>
      </w:r>
      <w:r w:rsidRPr="00CF25A2">
        <w:rPr>
          <w:rStyle w:val="StyleUnderline"/>
        </w:rPr>
        <w:t xml:space="preserve"> The fallout would make</w:t>
      </w:r>
      <w:r w:rsidRPr="00CF25A2">
        <w:rPr>
          <w:sz w:val="10"/>
        </w:rPr>
        <w:t xml:space="preserve"> most of </w:t>
      </w:r>
      <w:r w:rsidRPr="00CF25A2">
        <w:rPr>
          <w:rStyle w:val="StyleUnderline"/>
        </w:rPr>
        <w:t>the US and Europe uninhabitable.</w:t>
      </w:r>
      <w:r w:rsidRPr="00CF25A2">
        <w:rPr>
          <w:sz w:val="10"/>
        </w:rPr>
        <w:t xml:space="preserve"> Of course, the </w:t>
      </w:r>
      <w:r w:rsidRPr="00CF25A2">
        <w:rPr>
          <w:rStyle w:val="StyleUnderline"/>
        </w:rPr>
        <w:t>survivors</w:t>
      </w:r>
      <w:r w:rsidRPr="00CF25A2">
        <w:rPr>
          <w:sz w:val="10"/>
        </w:rPr>
        <w:t xml:space="preserve"> of the nuclear war </w:t>
      </w:r>
      <w:r w:rsidRPr="00CF25A2">
        <w:rPr>
          <w:rStyle w:val="StyleUnderline"/>
        </w:rPr>
        <w:t>would be starving to death anyway.</w:t>
      </w:r>
      <w:r w:rsidRPr="00CF25A2">
        <w:rPr>
          <w:sz w:val="10"/>
        </w:rPr>
        <w:t xml:space="preserve"> Once nuclear weapons were introduced into a US-Russian conflict, there would be little chance that a nuclear holocaust could be avoided. Theories of “limited nuclear war” and “nuclear de-escalation” are unrealistic.[ix]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w:t>
      </w:r>
      <w:r w:rsidRPr="00CF25A2">
        <w:rPr>
          <w:sz w:val="8"/>
          <w:szCs w:val="8"/>
        </w:rPr>
        <w:t xml:space="preserve">military – emphasizes the need for preemptive strikes once nuclear war begins. Both sides would be under immense pressure to launch a preemptive nuclear first-strike once military hostilities had commenced, especially if nuclear weapons had already been used on the battlefield. Both the </w:t>
      </w:r>
      <w:r w:rsidRPr="00CF25A2">
        <w:rPr>
          <w:rStyle w:val="StyleUnderline"/>
          <w:sz w:val="8"/>
          <w:szCs w:val="8"/>
        </w:rPr>
        <w:t xml:space="preserve">US and Russia each have 400 to 500 launch-ready ballistic missiles armed with a total of at least </w:t>
      </w:r>
      <w:r w:rsidRPr="00CF25A2">
        <w:rPr>
          <w:rStyle w:val="Emphasis"/>
          <w:sz w:val="8"/>
          <w:szCs w:val="8"/>
        </w:rPr>
        <w:t>1800 strategic nuclear warheads</w:t>
      </w:r>
      <w:r w:rsidRPr="00CF25A2">
        <w:rPr>
          <w:rStyle w:val="StyleUnderline"/>
          <w:sz w:val="8"/>
          <w:szCs w:val="8"/>
        </w:rPr>
        <w:t xml:space="preserve">,[xi] which can be launched with </w:t>
      </w:r>
      <w:r w:rsidRPr="00CF25A2">
        <w:rPr>
          <w:rStyle w:val="Emphasis"/>
          <w:sz w:val="8"/>
          <w:szCs w:val="8"/>
        </w:rPr>
        <w:t>only a few minutes warning</w:t>
      </w:r>
      <w:r w:rsidRPr="00CF25A2">
        <w:rPr>
          <w:rStyle w:val="StyleUnderline"/>
          <w:sz w:val="8"/>
          <w:szCs w:val="8"/>
        </w:rPr>
        <w:t>.[xii]</w:t>
      </w:r>
      <w:r w:rsidRPr="00CF25A2">
        <w:rPr>
          <w:sz w:val="8"/>
          <w:szCs w:val="8"/>
        </w:rPr>
        <w:t xml:space="preserve"> Both the US and Russian Presidents are accompanied 24/7 by military officers carrying a “nuclear briefcase”, which allows them to transmit the permission order to launch in a matter of seconds.</w:t>
      </w:r>
    </w:p>
    <w:p w:rsidR="00555DDA" w:rsidRPr="009B6583" w:rsidRDefault="00555DDA" w:rsidP="00555DDA"/>
    <w:p w:rsidR="00555DDA" w:rsidRDefault="00555DDA" w:rsidP="00555DDA">
      <w:pPr>
        <w:rPr>
          <w:sz w:val="16"/>
        </w:rPr>
      </w:pPr>
    </w:p>
    <w:p w:rsidR="00555DDA" w:rsidRDefault="00555DDA" w:rsidP="00555DDA">
      <w:pPr>
        <w:pStyle w:val="Heading4"/>
      </w:pPr>
      <w:r>
        <w:t>High-quality education solves sustainable development.</w:t>
      </w:r>
    </w:p>
    <w:p w:rsidR="00555DDA" w:rsidRPr="00A968C3" w:rsidRDefault="00555DDA" w:rsidP="00555DDA">
      <w:pPr>
        <w:rPr>
          <w:b/>
          <w:sz w:val="26"/>
          <w:u w:val="single"/>
        </w:rPr>
      </w:pPr>
      <w:r>
        <w:rPr>
          <w:rStyle w:val="Style13ptBold"/>
        </w:rPr>
        <w:t xml:space="preserve">WEF 15 </w:t>
      </w:r>
      <w:r>
        <w:rPr>
          <w:sz w:val="16"/>
        </w:rPr>
        <w:t xml:space="preserve">(World Economic Forum, world-renowned economic/leadership organization, </w:t>
      </w:r>
      <w:r w:rsidRPr="00A968C3">
        <w:rPr>
          <w:sz w:val="16"/>
        </w:rPr>
        <w:t xml:space="preserve">5-19-2015, "Why education is the key to sustainable development," World Economic Forum, </w:t>
      </w:r>
      <w:hyperlink r:id="rId13" w:history="1">
        <w:r w:rsidRPr="00A968C3">
          <w:rPr>
            <w:rStyle w:val="Hyperlink"/>
            <w:sz w:val="16"/>
          </w:rPr>
          <w:t>https://www.weforum.org/agenda/2015/05/why-education-is-the-key-to-sustainable-development/</w:t>
        </w:r>
      </w:hyperlink>
      <w:r w:rsidRPr="00A968C3">
        <w:rPr>
          <w:sz w:val="16"/>
        </w:rPr>
        <w:t>) AG</w:t>
      </w:r>
    </w:p>
    <w:p w:rsidR="00555DDA" w:rsidRPr="00A968C3" w:rsidRDefault="00555DDA" w:rsidP="00555DDA">
      <w:pPr>
        <w:rPr>
          <w:sz w:val="16"/>
        </w:rPr>
      </w:pPr>
      <w:r w:rsidRPr="00873A4F">
        <w:rPr>
          <w:rStyle w:val="StyleUnderline"/>
        </w:rPr>
        <w:t>A strong education system broadens access to opportunities, improves health, and bolsters the resilience of communities – all while fueling economic growth</w:t>
      </w:r>
      <w:r w:rsidRPr="00A968C3">
        <w:rPr>
          <w:sz w:val="16"/>
        </w:rPr>
        <w:t xml:space="preserve"> in a way that can reinforce and accelerate these processes. Moreover, </w:t>
      </w:r>
      <w:r w:rsidRPr="00333D73">
        <w:rPr>
          <w:rStyle w:val="Emphasis"/>
          <w:highlight w:val="green"/>
        </w:rPr>
        <w:t>education provides</w:t>
      </w:r>
      <w:r w:rsidRPr="00873A4F">
        <w:rPr>
          <w:rStyle w:val="Emphasis"/>
        </w:rPr>
        <w:t xml:space="preserve"> the </w:t>
      </w:r>
      <w:r w:rsidRPr="00333D73">
        <w:rPr>
          <w:rStyle w:val="Emphasis"/>
          <w:highlight w:val="green"/>
        </w:rPr>
        <w:t>skills</w:t>
      </w:r>
      <w:r w:rsidRPr="00873A4F">
        <w:rPr>
          <w:rStyle w:val="Emphasis"/>
        </w:rPr>
        <w:t xml:space="preserve"> people need </w:t>
      </w:r>
      <w:r w:rsidRPr="00333D73">
        <w:rPr>
          <w:rStyle w:val="Emphasis"/>
          <w:highlight w:val="green"/>
        </w:rPr>
        <w:t>to thrive in</w:t>
      </w:r>
      <w:r w:rsidRPr="00873A4F">
        <w:rPr>
          <w:rStyle w:val="Emphasis"/>
        </w:rPr>
        <w:t xml:space="preserve"> the new </w:t>
      </w:r>
      <w:r w:rsidRPr="00333D73">
        <w:rPr>
          <w:rStyle w:val="Emphasis"/>
          <w:highlight w:val="green"/>
        </w:rPr>
        <w:t>sustainable economy</w:t>
      </w:r>
      <w:r w:rsidRPr="00873A4F">
        <w:rPr>
          <w:rStyle w:val="StyleUnderline"/>
        </w:rPr>
        <w:t>, working in areas such as renewable energy, smart ag</w:t>
      </w:r>
      <w:r w:rsidRPr="00A968C3">
        <w:rPr>
          <w:sz w:val="16"/>
        </w:rPr>
        <w:t xml:space="preserve">riculture, forest rehabilitation, </w:t>
      </w:r>
      <w:r w:rsidRPr="00873A4F">
        <w:rPr>
          <w:rStyle w:val="StyleUnderline"/>
        </w:rPr>
        <w:t>the design of resource-efficient cities, and</w:t>
      </w:r>
      <w:r w:rsidRPr="00A968C3">
        <w:rPr>
          <w:sz w:val="16"/>
        </w:rPr>
        <w:t xml:space="preserve"> sound </w:t>
      </w:r>
      <w:r w:rsidRPr="00873A4F">
        <w:rPr>
          <w:rStyle w:val="StyleUnderline"/>
        </w:rPr>
        <w:t>management of</w:t>
      </w:r>
      <w:r w:rsidRPr="00A968C3">
        <w:rPr>
          <w:sz w:val="16"/>
        </w:rPr>
        <w:t xml:space="preserve"> healthy </w:t>
      </w:r>
      <w:r w:rsidRPr="00873A4F">
        <w:rPr>
          <w:rStyle w:val="StyleUnderline"/>
        </w:rPr>
        <w:t>ecosystems</w:t>
      </w:r>
      <w:r w:rsidRPr="00A968C3">
        <w:rPr>
          <w:sz w:val="16"/>
        </w:rPr>
        <w:t>.</w:t>
      </w:r>
    </w:p>
    <w:p w:rsidR="00555DDA" w:rsidRPr="00873A4F" w:rsidRDefault="00555DDA" w:rsidP="00555DDA">
      <w:pPr>
        <w:rPr>
          <w:rStyle w:val="StyleUnderline"/>
        </w:rPr>
      </w:pPr>
      <w:r w:rsidRPr="00A968C3">
        <w:rPr>
          <w:sz w:val="16"/>
        </w:rPr>
        <w:t xml:space="preserve">Perhaps </w:t>
      </w:r>
      <w:r w:rsidRPr="00873A4F">
        <w:rPr>
          <w:rStyle w:val="StyleUnderline"/>
        </w:rPr>
        <w:t xml:space="preserve">most important, education can bring about a </w:t>
      </w:r>
      <w:r w:rsidRPr="00333D73">
        <w:rPr>
          <w:rStyle w:val="Emphasis"/>
          <w:highlight w:val="green"/>
        </w:rPr>
        <w:t>fundamental shift</w:t>
      </w:r>
      <w:r w:rsidRPr="00873A4F">
        <w:rPr>
          <w:rStyle w:val="StyleUnderline"/>
        </w:rPr>
        <w:t xml:space="preserve"> in how we think, act, and discharge our responsibilities toward one another and the planet</w:t>
      </w:r>
      <w:r w:rsidRPr="00A968C3">
        <w:rPr>
          <w:sz w:val="16"/>
        </w:rPr>
        <w:t xml:space="preserve">. After all, </w:t>
      </w:r>
      <w:r w:rsidRPr="00873A4F">
        <w:rPr>
          <w:rStyle w:val="StyleUnderline"/>
        </w:rPr>
        <w:t>while financial incentives, targeted policies, and technological innovation are needed</w:t>
      </w:r>
      <w:r w:rsidRPr="00A968C3">
        <w:rPr>
          <w:sz w:val="16"/>
        </w:rPr>
        <w:t xml:space="preserve"> to catalyze new ways of producing and consuming, </w:t>
      </w:r>
      <w:r w:rsidRPr="00873A4F">
        <w:rPr>
          <w:rStyle w:val="StyleUnderline"/>
        </w:rPr>
        <w:t xml:space="preserve">they cannot </w:t>
      </w:r>
      <w:r w:rsidRPr="00873A4F">
        <w:rPr>
          <w:rStyle w:val="Emphasis"/>
        </w:rPr>
        <w:t>reshape people’s value systems</w:t>
      </w:r>
      <w:r w:rsidRPr="00873A4F">
        <w:rPr>
          <w:rStyle w:val="StyleUnderline"/>
        </w:rPr>
        <w:t xml:space="preserve"> so </w:t>
      </w:r>
      <w:r w:rsidRPr="00333D73">
        <w:rPr>
          <w:rStyle w:val="StyleUnderline"/>
          <w:highlight w:val="green"/>
        </w:rPr>
        <w:t>that</w:t>
      </w:r>
      <w:r w:rsidRPr="00873A4F">
        <w:rPr>
          <w:rStyle w:val="StyleUnderline"/>
        </w:rPr>
        <w:t xml:space="preserve"> they willingly uphold and advance the principles of sustainable development. Schools</w:t>
      </w:r>
      <w:r w:rsidRPr="00A968C3">
        <w:rPr>
          <w:sz w:val="16"/>
        </w:rPr>
        <w:t xml:space="preserve">, however, </w:t>
      </w:r>
      <w:r w:rsidRPr="00333D73">
        <w:rPr>
          <w:rStyle w:val="StyleUnderline"/>
          <w:highlight w:val="green"/>
        </w:rPr>
        <w:t>can</w:t>
      </w:r>
      <w:r w:rsidRPr="00333D73">
        <w:rPr>
          <w:rStyle w:val="Emphasis"/>
          <w:highlight w:val="green"/>
        </w:rPr>
        <w:t xml:space="preserve"> nurture a new generation of environmentally savvy citizens</w:t>
      </w:r>
      <w:r w:rsidRPr="00873A4F">
        <w:rPr>
          <w:rStyle w:val="Emphasis"/>
        </w:rPr>
        <w:t xml:space="preserve"> </w:t>
      </w:r>
      <w:r w:rsidRPr="00873A4F">
        <w:rPr>
          <w:rStyle w:val="StyleUnderline"/>
        </w:rPr>
        <w:t>to support the transition to a prosperous and sustainable future.</w:t>
      </w:r>
    </w:p>
    <w:p w:rsidR="00555DDA" w:rsidRPr="00A968C3" w:rsidRDefault="00555DDA" w:rsidP="00555DDA">
      <w:pPr>
        <w:rPr>
          <w:sz w:val="16"/>
        </w:rPr>
      </w:pPr>
      <w:r w:rsidRPr="00873A4F">
        <w:rPr>
          <w:rStyle w:val="StyleUnderline"/>
        </w:rPr>
        <w:t>Some schools are already becoming learning labs for sustainable development</w:t>
      </w:r>
      <w:r w:rsidRPr="00A968C3">
        <w:rPr>
          <w:sz w:val="16"/>
        </w:rPr>
        <w:t xml:space="preserve">, where young students are being prepared to adapt to and help mitigate the consequences of climate change. </w:t>
      </w:r>
      <w:r w:rsidRPr="00873A4F">
        <w:rPr>
          <w:rStyle w:val="StyleUnderline"/>
        </w:rPr>
        <w:t>Guided by the UNFCCC</w:t>
      </w:r>
      <w:r w:rsidRPr="00A968C3">
        <w:rPr>
          <w:sz w:val="16"/>
        </w:rPr>
        <w:t xml:space="preserve"> – as well as related initiatives like the UN Alliance on Climate Change Education, Training, and Public Awareness – governments are increasingly integrating education strategies, tools, and targets into national development policies. The UNESCO-led UN Decade of Education for Sustainable Development, which began in 2005, was explicitly intended to instill in every human being “the knowledge, skills, attitudes, and values necessary to shape a sustainable future.”</w:t>
      </w:r>
    </w:p>
    <w:p w:rsidR="00555DDA" w:rsidRPr="00A968C3" w:rsidRDefault="00555DDA" w:rsidP="00555DDA">
      <w:pPr>
        <w:rPr>
          <w:sz w:val="16"/>
          <w:szCs w:val="16"/>
        </w:rPr>
      </w:pPr>
      <w:r w:rsidRPr="00A968C3">
        <w:rPr>
          <w:sz w:val="16"/>
          <w:szCs w:val="16"/>
        </w:rPr>
        <w:t>Together, UNESCO and the UNFCCC are not only promoting climate-change education in schools; they are also giving teachers the tools and knowledge they need to provide that education through online courses. Already, more than 14 million students and 1.2 million teachers in 58 countries have been engaged in such learning, and 550 business schools have signed on to the Principles for Responsible Management Education, developed by the UN Global Compact.</w:t>
      </w:r>
    </w:p>
    <w:p w:rsidR="00555DDA" w:rsidRPr="00A968C3" w:rsidRDefault="00555DDA" w:rsidP="00555DDA">
      <w:pPr>
        <w:rPr>
          <w:sz w:val="16"/>
        </w:rPr>
      </w:pPr>
      <w:r w:rsidRPr="00873A4F">
        <w:rPr>
          <w:rStyle w:val="StyleUnderline"/>
        </w:rPr>
        <w:t>This progress</w:t>
      </w:r>
      <w:r w:rsidRPr="00A968C3">
        <w:rPr>
          <w:sz w:val="16"/>
        </w:rPr>
        <w:t xml:space="preserve">, though important, </w:t>
      </w:r>
      <w:r w:rsidRPr="00873A4F">
        <w:rPr>
          <w:rStyle w:val="StyleUnderline"/>
        </w:rPr>
        <w:t xml:space="preserve">is just the beginning. What is needed now is a global movement, with every student in every country learning about sustainable development from </w:t>
      </w:r>
      <w:r w:rsidRPr="00333D73">
        <w:rPr>
          <w:rStyle w:val="Emphasis"/>
          <w:highlight w:val="green"/>
        </w:rPr>
        <w:t>well-trained teachers</w:t>
      </w:r>
      <w:r w:rsidRPr="00873A4F">
        <w:rPr>
          <w:rStyle w:val="StyleUnderline"/>
        </w:rPr>
        <w:t xml:space="preserve">, </w:t>
      </w:r>
      <w:r w:rsidRPr="00873A4F">
        <w:rPr>
          <w:rStyle w:val="Emphasis"/>
        </w:rPr>
        <w:t>equipped with the appropriate curricula and resources</w:t>
      </w:r>
      <w:r w:rsidRPr="00A968C3">
        <w:rPr>
          <w:sz w:val="16"/>
        </w:rPr>
        <w:t>. An ambitious sustainable development agenda, together with a legally binding global climate deal, could go a long way toward catalyzing such a movement.</w:t>
      </w:r>
    </w:p>
    <w:p w:rsidR="00555DDA" w:rsidRDefault="00555DDA" w:rsidP="00555DDA">
      <w:pPr>
        <w:rPr>
          <w:rStyle w:val="Emphasis"/>
        </w:rPr>
      </w:pPr>
      <w:r w:rsidRPr="00A968C3">
        <w:rPr>
          <w:sz w:val="16"/>
        </w:rPr>
        <w:t xml:space="preserve">Of course, we cannot secure a sustainable future in a matter of months. But, with a well-designed set of commitments and targets, we can move onto the right path. And, </w:t>
      </w:r>
      <w:r w:rsidRPr="00333D73">
        <w:rPr>
          <w:rStyle w:val="Emphasis"/>
          <w:highlight w:val="green"/>
        </w:rPr>
        <w:t>with</w:t>
      </w:r>
      <w:r w:rsidRPr="00333D73">
        <w:rPr>
          <w:rStyle w:val="StyleUnderline"/>
          <w:highlight w:val="green"/>
        </w:rPr>
        <w:t xml:space="preserve"> </w:t>
      </w:r>
      <w:r w:rsidRPr="00333D73">
        <w:rPr>
          <w:rStyle w:val="Emphasis"/>
          <w:highlight w:val="green"/>
        </w:rPr>
        <w:t>effective educational programs</w:t>
      </w:r>
      <w:r w:rsidRPr="00A968C3">
        <w:rPr>
          <w:sz w:val="16"/>
        </w:rPr>
        <w:t xml:space="preserve"> that instill in future generations the importance of restoring Earth’s balance and delivering a prosperous future for the many, rather than the few, </w:t>
      </w:r>
      <w:r w:rsidRPr="00333D73">
        <w:rPr>
          <w:rStyle w:val="Emphasis"/>
          <w:highlight w:val="green"/>
        </w:rPr>
        <w:t>we can stay on that path.</w:t>
      </w:r>
    </w:p>
    <w:p w:rsidR="00555DDA" w:rsidRPr="00594ADE" w:rsidRDefault="00555DDA" w:rsidP="00555DDA">
      <w:pPr>
        <w:pStyle w:val="Heading4"/>
      </w:pPr>
      <w:r>
        <w:t>Solves a laundry list of existential threats.</w:t>
      </w:r>
    </w:p>
    <w:p w:rsidR="00555DDA" w:rsidRPr="00594ADE" w:rsidRDefault="00555DDA" w:rsidP="00555DDA">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rsidR="00555DDA" w:rsidRDefault="00555DDA" w:rsidP="00555DDA">
      <w:pPr>
        <w:rPr>
          <w:color w:val="000000" w:themeColor="text1"/>
          <w:u w:val="single"/>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w:t>
      </w:r>
      <w:proofErr w:type="spellStart"/>
      <w:r w:rsidRPr="00594ADE">
        <w:rPr>
          <w:sz w:val="16"/>
        </w:rPr>
        <w:t>Donges</w:t>
      </w:r>
      <w:proofErr w:type="spellEnd"/>
      <w:r w:rsidRPr="00594ADE">
        <w:rPr>
          <w:sz w:val="16"/>
        </w:rPr>
        <w:t xml:space="preserve">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2014). With a smaller scope, and lower level of severity, global catastrophic risk is defined as a scenario or event that results in at least 10 million fatalities, or $10 trillion in damages (</w:t>
      </w:r>
      <w:proofErr w:type="spellStart"/>
      <w:r w:rsidRPr="00594ADE">
        <w:rPr>
          <w:sz w:val="16"/>
        </w:rPr>
        <w:t>Bostrom</w:t>
      </w:r>
      <w:proofErr w:type="spellEnd"/>
      <w:r w:rsidRPr="00594ADE">
        <w:rPr>
          <w:sz w:val="16"/>
        </w:rPr>
        <w:t xml:space="preserve"> &amp; </w:t>
      </w:r>
      <w:proofErr w:type="spellStart"/>
      <w:r w:rsidRPr="00594ADE">
        <w:rPr>
          <w:sz w:val="16"/>
        </w:rPr>
        <w:t>Ćirković</w:t>
      </w:r>
      <w:proofErr w:type="spellEnd"/>
      <w:r w:rsidRPr="00594ADE">
        <w:rPr>
          <w:sz w:val="16"/>
        </w:rPr>
        <w:t>, 2008). Global Catastrophic Risk (GCR) events are those which are global, but they are durable in that humanity is able to recover from them (</w:t>
      </w:r>
      <w:proofErr w:type="spellStart"/>
      <w:r w:rsidRPr="00594ADE">
        <w:rPr>
          <w:sz w:val="16"/>
        </w:rPr>
        <w:t>Bostrom</w:t>
      </w:r>
      <w:proofErr w:type="spellEnd"/>
      <w:r w:rsidRPr="00594ADE">
        <w:rPr>
          <w:sz w:val="16"/>
        </w:rPr>
        <w:t xml:space="preserve">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xml:space="preserve">. This identification in turn enables sensible policy responses to be constructed (Sutherland &amp; </w:t>
      </w:r>
      <w:proofErr w:type="spellStart"/>
      <w:r w:rsidRPr="00594ADE">
        <w:rPr>
          <w:sz w:val="16"/>
        </w:rPr>
        <w:t>Woodroof</w:t>
      </w:r>
      <w:proofErr w:type="spellEnd"/>
      <w:r w:rsidRPr="00594ADE">
        <w:rPr>
          <w:sz w:val="16"/>
        </w:rPr>
        <w:t>,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p>
    <w:sectPr w:rsidR="00555D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Arial"/>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Droid Sans Fallback">
    <w:panose1 w:val="00000000000000000000"/>
    <w:charset w:val="00"/>
    <w:family w:val="roman"/>
    <w:notTrueType/>
    <w:pitch w:val="default"/>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lle"/>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panose1 w:val="00000000000000000000"/>
    <w:charset w:val="B1"/>
    <w:family w:val="swiss"/>
    <w:notTrueType/>
    <w:pitch w:val="variable"/>
    <w:sig w:usb0="80000A67" w:usb1="00000000" w:usb2="00000000" w:usb3="00000000" w:csb0="000001F7" w:csb1="00000000"/>
  </w:font>
  <w:font w:name="Times New Roman Bold">
    <w:altName w:val="Times New Roman"/>
    <w:panose1 w:val="02020803070505020304"/>
    <w:charset w:val="00"/>
    <w:family w:val="auto"/>
    <w:pitch w:val="variable"/>
    <w:sig w:usb0="00000003" w:usb1="00000000" w:usb2="00000000" w:usb3="00000000" w:csb0="00000001" w:csb1="00000000"/>
  </w:font>
  <w:font w:name="Futura">
    <w:altName w:val="﷽﷽﷽﷽﷽﷽﷽"/>
    <w:charset w:val="00"/>
    <w:family w:val="auto"/>
    <w:pitch w:val="variable"/>
    <w:sig w:usb0="00000000" w:usb1="00000000" w:usb2="00000000" w:usb3="00000000" w:csb0="000001FB" w:csb1="00000000"/>
  </w:font>
  <w:font w:name="Estrangelo Edessa">
    <w:panose1 w:val="00000000000000000000"/>
    <w:charset w:val="01"/>
    <w:family w:val="roman"/>
    <w:notTrueType/>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auto"/>
    <w:pitch w:val="variable"/>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altName w:val="Palatino"/>
    <w:panose1 w:val="00000000000000000000"/>
    <w:charset w:val="4D"/>
    <w:family w:val="auto"/>
    <w:notTrueType/>
    <w:pitch w:val="variable"/>
    <w:sig w:usb0="A00002FF" w:usb1="7800205A" w:usb2="14600000" w:usb3="00000000" w:csb0="00000193" w:csb1="00000000"/>
  </w:font>
  <w:font w:name="Scala">
    <w:altName w:val="Calibri"/>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Arial Bold">
    <w:altName w:val="Arial"/>
    <w:panose1 w:val="020B07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B5551"/>
    <w:multiLevelType w:val="hybridMultilevel"/>
    <w:tmpl w:val="67A6CA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82385F"/>
    <w:multiLevelType w:val="hybridMultilevel"/>
    <w:tmpl w:val="6C42A9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9141DF"/>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F815D9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6A654D"/>
    <w:multiLevelType w:val="hybridMultilevel"/>
    <w:tmpl w:val="1382C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0A102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FD5105"/>
    <w:multiLevelType w:val="hybridMultilevel"/>
    <w:tmpl w:val="59E2D0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7F6465"/>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0D2F22"/>
    <w:multiLevelType w:val="hybridMultilevel"/>
    <w:tmpl w:val="32764F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0F7CA0"/>
    <w:multiLevelType w:val="multilevel"/>
    <w:tmpl w:val="ABFC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435561F6"/>
    <w:multiLevelType w:val="hybridMultilevel"/>
    <w:tmpl w:val="11E60A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7C4D91"/>
    <w:multiLevelType w:val="hybridMultilevel"/>
    <w:tmpl w:val="CCC670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FA175A"/>
    <w:multiLevelType w:val="multilevel"/>
    <w:tmpl w:val="2C8C4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0B5476"/>
    <w:multiLevelType w:val="hybridMultilevel"/>
    <w:tmpl w:val="9E4650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790782"/>
    <w:multiLevelType w:val="multilevel"/>
    <w:tmpl w:val="8BC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3DC3F37"/>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E557DB3"/>
    <w:multiLevelType w:val="hybridMultilevel"/>
    <w:tmpl w:val="9110A8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EB482B"/>
    <w:multiLevelType w:val="hybridMultilevel"/>
    <w:tmpl w:val="9E4650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32"/>
  </w:num>
  <w:num w:numId="13">
    <w:abstractNumId w:val="18"/>
  </w:num>
  <w:num w:numId="14">
    <w:abstractNumId w:val="15"/>
  </w:num>
  <w:num w:numId="15">
    <w:abstractNumId w:val="12"/>
  </w:num>
  <w:num w:numId="16">
    <w:abstractNumId w:val="25"/>
  </w:num>
  <w:num w:numId="17">
    <w:abstractNumId w:val="39"/>
  </w:num>
  <w:num w:numId="18">
    <w:abstractNumId w:val="30"/>
  </w:num>
  <w:num w:numId="19">
    <w:abstractNumId w:val="19"/>
  </w:num>
  <w:num w:numId="20">
    <w:abstractNumId w:val="21"/>
  </w:num>
  <w:num w:numId="21">
    <w:abstractNumId w:val="13"/>
  </w:num>
  <w:num w:numId="22">
    <w:abstractNumId w:val="22"/>
  </w:num>
  <w:num w:numId="23">
    <w:abstractNumId w:val="37"/>
  </w:num>
  <w:num w:numId="24">
    <w:abstractNumId w:val="17"/>
  </w:num>
  <w:num w:numId="25">
    <w:abstractNumId w:val="26"/>
  </w:num>
  <w:num w:numId="26">
    <w:abstractNumId w:val="31"/>
  </w:num>
  <w:num w:numId="27">
    <w:abstractNumId w:val="11"/>
  </w:num>
  <w:num w:numId="28">
    <w:abstractNumId w:val="23"/>
  </w:num>
  <w:num w:numId="29">
    <w:abstractNumId w:val="24"/>
  </w:num>
  <w:num w:numId="30">
    <w:abstractNumId w:val="28"/>
  </w:num>
  <w:num w:numId="31">
    <w:abstractNumId w:val="14"/>
  </w:num>
  <w:num w:numId="32">
    <w:abstractNumId w:val="38"/>
  </w:num>
  <w:num w:numId="33">
    <w:abstractNumId w:val="29"/>
  </w:num>
  <w:num w:numId="34">
    <w:abstractNumId w:val="10"/>
  </w:num>
  <w:num w:numId="35">
    <w:abstractNumId w:val="36"/>
  </w:num>
  <w:num w:numId="36">
    <w:abstractNumId w:val="16"/>
  </w:num>
  <w:num w:numId="37">
    <w:abstractNumId w:val="33"/>
  </w:num>
  <w:num w:numId="38">
    <w:abstractNumId w:val="40"/>
  </w:num>
  <w:num w:numId="39">
    <w:abstractNumId w:val="34"/>
  </w:num>
  <w:num w:numId="40">
    <w:abstractNumId w:val="20"/>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DDA"/>
    <w:rsid w:val="0013456D"/>
    <w:rsid w:val="00215098"/>
    <w:rsid w:val="00555DDA"/>
    <w:rsid w:val="0059719D"/>
    <w:rsid w:val="007B3E12"/>
    <w:rsid w:val="00832ACD"/>
    <w:rsid w:val="00880B91"/>
    <w:rsid w:val="00907CAF"/>
    <w:rsid w:val="00D9181A"/>
    <w:rsid w:val="00EB02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878D4"/>
  <w15:chartTrackingRefBased/>
  <w15:docId w15:val="{8D8C1D97-3C71-42E0-B25F-417425689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B3E12"/>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7B3E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7B3E1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7B3E1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3"/>
    <w:unhideWhenUsed/>
    <w:qFormat/>
    <w:rsid w:val="007B3E12"/>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555DDA"/>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aliases w:val="Title (no index)"/>
    <w:basedOn w:val="Heading3"/>
    <w:next w:val="Normal"/>
    <w:link w:val="Heading6Char"/>
    <w:unhideWhenUsed/>
    <w:qFormat/>
    <w:rsid w:val="00555DDA"/>
    <w:pPr>
      <w:pageBreakBefore w:val="0"/>
      <w:spacing w:before="200" w:line="240" w:lineRule="auto"/>
      <w:jc w:val="left"/>
      <w:outlineLvl w:val="5"/>
    </w:pPr>
    <w:rPr>
      <w:rFonts w:asciiTheme="majorHAnsi" w:hAnsiTheme="majorHAnsi"/>
      <w:b w:val="0"/>
      <w:bCs/>
      <w:i/>
      <w:iCs/>
      <w:color w:val="1F4D78" w:themeColor="accent1" w:themeShade="7F"/>
      <w:sz w:val="22"/>
      <w:szCs w:val="22"/>
      <w:u w:val="none"/>
    </w:rPr>
  </w:style>
  <w:style w:type="paragraph" w:styleId="Heading7">
    <w:name w:val="heading 7"/>
    <w:basedOn w:val="Normal"/>
    <w:next w:val="Normal"/>
    <w:link w:val="Heading7Char"/>
    <w:unhideWhenUsed/>
    <w:qFormat/>
    <w:rsid w:val="00555DDA"/>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555DDA"/>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555DDA"/>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7B3E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3E12"/>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7B3E12"/>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7B3E12"/>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7B3E1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7B3E1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7B3E1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B3E12"/>
    <w:rPr>
      <w:b/>
      <w:bCs/>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6"/>
    <w:qFormat/>
    <w:rsid w:val="007B3E12"/>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7B3E12"/>
    <w:rPr>
      <w:color w:val="auto"/>
      <w:u w:val="none"/>
    </w:rPr>
  </w:style>
  <w:style w:type="character" w:styleId="FollowedHyperlink">
    <w:name w:val="FollowedHyperlink"/>
    <w:basedOn w:val="DefaultParagraphFont"/>
    <w:uiPriority w:val="99"/>
    <w:unhideWhenUsed/>
    <w:rsid w:val="007B3E12"/>
    <w:rPr>
      <w:color w:val="auto"/>
      <w:u w:val="none"/>
    </w:rPr>
  </w:style>
  <w:style w:type="character" w:customStyle="1" w:styleId="Heading5Char">
    <w:name w:val="Heading 5 Char"/>
    <w:aliases w:val="Blocks Char"/>
    <w:basedOn w:val="DefaultParagraphFont"/>
    <w:link w:val="Heading5"/>
    <w:rsid w:val="00555DDA"/>
    <w:rPr>
      <w:rFonts w:asciiTheme="majorHAnsi" w:eastAsiaTheme="majorEastAsia" w:hAnsiTheme="majorHAnsi" w:cstheme="majorBidi"/>
      <w:color w:val="1F4D78" w:themeColor="accent1" w:themeShade="7F"/>
    </w:rPr>
  </w:style>
  <w:style w:type="character" w:customStyle="1" w:styleId="Heading6Char">
    <w:name w:val="Heading 6 Char"/>
    <w:aliases w:val="Title (no index) Char"/>
    <w:basedOn w:val="DefaultParagraphFont"/>
    <w:link w:val="Heading6"/>
    <w:rsid w:val="00555DDA"/>
    <w:rPr>
      <w:rFonts w:asciiTheme="majorHAnsi" w:eastAsiaTheme="majorEastAsia" w:hAnsiTheme="majorHAnsi" w:cstheme="majorBidi"/>
      <w:bCs/>
      <w:i/>
      <w:iCs/>
      <w:color w:val="1F4D78" w:themeColor="accent1" w:themeShade="7F"/>
    </w:rPr>
  </w:style>
  <w:style w:type="character" w:customStyle="1" w:styleId="Heading7Char">
    <w:name w:val="Heading 7 Char"/>
    <w:basedOn w:val="DefaultParagraphFont"/>
    <w:link w:val="Heading7"/>
    <w:rsid w:val="00555DD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555DD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555DDA"/>
    <w:rPr>
      <w:rFonts w:asciiTheme="majorHAnsi" w:eastAsiaTheme="majorEastAsia" w:hAnsiTheme="majorHAnsi" w:cstheme="majorBidi"/>
      <w:i/>
      <w:iCs/>
      <w:color w:val="404040" w:themeColor="text1" w:themeTint="BF"/>
      <w:sz w:val="20"/>
      <w:szCs w:val="20"/>
    </w:rPr>
  </w:style>
  <w:style w:type="paragraph" w:customStyle="1" w:styleId="textbold">
    <w:name w:val="text bold"/>
    <w:basedOn w:val="Normal"/>
    <w:link w:val="Emphasis"/>
    <w:uiPriority w:val="7"/>
    <w:qFormat/>
    <w:rsid w:val="00555DDA"/>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555DD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555DDA"/>
    <w:rPr>
      <w:u w:val="single"/>
    </w:rPr>
  </w:style>
  <w:style w:type="paragraph" w:styleId="Title">
    <w:name w:val="Title"/>
    <w:aliases w:val="title,UNDERLINE,Cites and Cards,Bold Underlined,Block Heading,Read This,Non Read Text,Debate Normal"/>
    <w:basedOn w:val="Normal"/>
    <w:link w:val="TitleChar"/>
    <w:uiPriority w:val="1"/>
    <w:qFormat/>
    <w:rsid w:val="00555DDA"/>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
    <w:qFormat/>
    <w:rsid w:val="00555DDA"/>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555DD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99"/>
    <w:qFormat/>
    <w:rsid w:val="00555DDA"/>
    <w:pPr>
      <w:ind w:left="720"/>
      <w:contextualSpacing/>
    </w:pPr>
  </w:style>
  <w:style w:type="character" w:styleId="Strong">
    <w:name w:val="Strong"/>
    <w:aliases w:val="8 pt font,Citation Char Char1 Char Char Char Char Char,Cut,Small 1,Read Char Char Char,Citation Char Char Char1,Read Char Char1"/>
    <w:basedOn w:val="DefaultParagraphFont"/>
    <w:uiPriority w:val="22"/>
    <w:qFormat/>
    <w:rsid w:val="00555DDA"/>
    <w:rPr>
      <w:b/>
      <w:bCs/>
    </w:rPr>
  </w:style>
  <w:style w:type="paragraph" w:customStyle="1" w:styleId="gntarbp">
    <w:name w:val="gnt_ar_b_p"/>
    <w:basedOn w:val="Normal"/>
    <w:rsid w:val="00555DD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unhideWhenUsed/>
    <w:rsid w:val="00555DDA"/>
    <w:rPr>
      <w:color w:val="605E5C"/>
      <w:shd w:val="clear" w:color="auto" w:fill="E1DFDD"/>
    </w:rPr>
  </w:style>
  <w:style w:type="paragraph" w:styleId="DocumentMap">
    <w:name w:val="Document Map"/>
    <w:basedOn w:val="Normal"/>
    <w:link w:val="DocumentMapChar"/>
    <w:uiPriority w:val="99"/>
    <w:unhideWhenUsed/>
    <w:rsid w:val="00555D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555DDA"/>
    <w:rPr>
      <w:rFonts w:ascii="Lucida Grande" w:hAnsi="Lucida Grande" w:cs="Lucida Grande"/>
      <w:sz w:val="24"/>
    </w:rPr>
  </w:style>
  <w:style w:type="paragraph" w:customStyle="1" w:styleId="UnderlinePara">
    <w:name w:val="Underline Para"/>
    <w:basedOn w:val="Normal"/>
    <w:uiPriority w:val="6"/>
    <w:qFormat/>
    <w:rsid w:val="00555DDA"/>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555DDA"/>
    <w:rPr>
      <w:b/>
      <w:u w:val="single"/>
    </w:rPr>
  </w:style>
  <w:style w:type="character" w:customStyle="1" w:styleId="Minimize">
    <w:name w:val="Minimize"/>
    <w:uiPriority w:val="1"/>
    <w:qFormat/>
    <w:rsid w:val="00555DDA"/>
    <w:rPr>
      <w:rFonts w:asciiTheme="minorHAnsi" w:hAnsiTheme="minorHAnsi"/>
      <w:sz w:val="16"/>
    </w:rPr>
  </w:style>
  <w:style w:type="paragraph" w:customStyle="1" w:styleId="Underline2">
    <w:name w:val="Underline2"/>
    <w:basedOn w:val="Normal"/>
    <w:link w:val="Underline2Char"/>
    <w:autoRedefine/>
    <w:uiPriority w:val="4"/>
    <w:qFormat/>
    <w:rsid w:val="00555DDA"/>
    <w:rPr>
      <w:b/>
      <w:u w:val="single"/>
    </w:rPr>
  </w:style>
  <w:style w:type="character" w:customStyle="1" w:styleId="Underline2Char">
    <w:name w:val="Underline2 Char"/>
    <w:basedOn w:val="DefaultParagraphFont"/>
    <w:link w:val="Underline2"/>
    <w:uiPriority w:val="4"/>
    <w:rsid w:val="00555DDA"/>
    <w:rPr>
      <w:rFonts w:ascii="Calibri" w:hAnsi="Calibri"/>
      <w:b/>
      <w:u w:val="single"/>
    </w:rPr>
  </w:style>
  <w:style w:type="character" w:customStyle="1" w:styleId="BoldUnderline0">
    <w:name w:val="BoldUnderline"/>
    <w:basedOn w:val="DefaultParagraphFont"/>
    <w:uiPriority w:val="1"/>
    <w:qFormat/>
    <w:rsid w:val="00555DDA"/>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555DDA"/>
    <w:rPr>
      <w:vertAlign w:val="superscript"/>
    </w:rPr>
  </w:style>
  <w:style w:type="paragraph" w:styleId="FootnoteText">
    <w:name w:val="footnote text"/>
    <w:basedOn w:val="Normal"/>
    <w:link w:val="FootnoteTextChar"/>
    <w:unhideWhenUsed/>
    <w:qFormat/>
    <w:rsid w:val="00555DDA"/>
    <w:pPr>
      <w:spacing w:line="256" w:lineRule="auto"/>
    </w:pPr>
    <w:rPr>
      <w:sz w:val="20"/>
      <w:szCs w:val="20"/>
    </w:rPr>
  </w:style>
  <w:style w:type="character" w:customStyle="1" w:styleId="FootnoteTextChar">
    <w:name w:val="Footnote Text Char"/>
    <w:basedOn w:val="DefaultParagraphFont"/>
    <w:link w:val="FootnoteText"/>
    <w:rsid w:val="00555DDA"/>
    <w:rPr>
      <w:rFonts w:ascii="Calibri" w:hAnsi="Calibri"/>
      <w:sz w:val="20"/>
      <w:szCs w:val="20"/>
    </w:rPr>
  </w:style>
  <w:style w:type="paragraph" w:customStyle="1" w:styleId="clay-paragraph">
    <w:name w:val="clay-paragraph"/>
    <w:basedOn w:val="Normal"/>
    <w:rsid w:val="00555DDA"/>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555DDA"/>
  </w:style>
  <w:style w:type="character" w:customStyle="1" w:styleId="gmail-styleunderline">
    <w:name w:val="gmail-styleunderline"/>
    <w:basedOn w:val="DefaultParagraphFont"/>
    <w:rsid w:val="00555DDA"/>
  </w:style>
  <w:style w:type="paragraph" w:customStyle="1" w:styleId="css-182kmce">
    <w:name w:val="css-182kmce"/>
    <w:basedOn w:val="Normal"/>
    <w:rsid w:val="00555DDA"/>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555DDA"/>
  </w:style>
  <w:style w:type="paragraph" w:customStyle="1" w:styleId="pullquote-paragraph">
    <w:name w:val="pullquote-paragraph"/>
    <w:basedOn w:val="Normal"/>
    <w:rsid w:val="00555DDA"/>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555DDA"/>
    <w:rPr>
      <w:i/>
      <w:iCs/>
    </w:rPr>
  </w:style>
  <w:style w:type="paragraph" w:customStyle="1" w:styleId="font--body">
    <w:name w:val="font--body"/>
    <w:basedOn w:val="Normal"/>
    <w:uiPriority w:val="99"/>
    <w:rsid w:val="00555DDA"/>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555DDA"/>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555DDA"/>
  </w:style>
  <w:style w:type="paragraph" w:customStyle="1" w:styleId="endmarkenabled">
    <w:name w:val="endmarkenabled"/>
    <w:basedOn w:val="Normal"/>
    <w:rsid w:val="00555DDA"/>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555DDA"/>
  </w:style>
  <w:style w:type="paragraph" w:customStyle="1" w:styleId="css-exrw3m">
    <w:name w:val="css-exrw3m"/>
    <w:basedOn w:val="Normal"/>
    <w:uiPriority w:val="99"/>
    <w:rsid w:val="00555DDA"/>
    <w:pPr>
      <w:spacing w:before="100" w:beforeAutospacing="1" w:after="100" w:afterAutospacing="1" w:line="240" w:lineRule="auto"/>
    </w:pPr>
    <w:rPr>
      <w:rFonts w:eastAsia="Times New Roman"/>
    </w:rPr>
  </w:style>
  <w:style w:type="character" w:customStyle="1" w:styleId="css-8l6xbc">
    <w:name w:val="css-8l6xbc"/>
    <w:basedOn w:val="DefaultParagraphFont"/>
    <w:rsid w:val="00555DDA"/>
  </w:style>
  <w:style w:type="paragraph" w:customStyle="1" w:styleId="t-body-text">
    <w:name w:val="t-body-text"/>
    <w:basedOn w:val="Normal"/>
    <w:uiPriority w:val="99"/>
    <w:rsid w:val="00555DDA"/>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unhideWhenUsed/>
    <w:rsid w:val="00555D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555DDA"/>
    <w:rPr>
      <w:rFonts w:ascii="Segoe UI" w:hAnsi="Segoe UI" w:cs="Segoe UI"/>
      <w:sz w:val="18"/>
      <w:szCs w:val="18"/>
    </w:rPr>
  </w:style>
  <w:style w:type="character" w:customStyle="1" w:styleId="caps">
    <w:name w:val="caps"/>
    <w:basedOn w:val="DefaultParagraphFont"/>
    <w:rsid w:val="00555DDA"/>
  </w:style>
  <w:style w:type="paragraph" w:customStyle="1" w:styleId="c-user-cardbio">
    <w:name w:val="c-user-card__bio"/>
    <w:basedOn w:val="Normal"/>
    <w:uiPriority w:val="99"/>
    <w:rsid w:val="00555DDA"/>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555DDA"/>
    <w:pPr>
      <w:spacing w:before="100" w:beforeAutospacing="1" w:after="100" w:afterAutospacing="1" w:line="240" w:lineRule="auto"/>
    </w:pPr>
    <w:rPr>
      <w:rFonts w:eastAsia="Times New Roman"/>
    </w:rPr>
  </w:style>
  <w:style w:type="character" w:customStyle="1" w:styleId="3oh-">
    <w:name w:val="_3oh-"/>
    <w:basedOn w:val="DefaultParagraphFont"/>
    <w:rsid w:val="00555DDA"/>
  </w:style>
  <w:style w:type="paragraph" w:customStyle="1" w:styleId="normal1">
    <w:name w:val="normal1"/>
    <w:basedOn w:val="Normal"/>
    <w:rsid w:val="00555DDA"/>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555DDA"/>
  </w:style>
  <w:style w:type="character" w:customStyle="1" w:styleId="c-messagelistunreaddividerlabel">
    <w:name w:val="c-message_list__unread_divider__label"/>
    <w:basedOn w:val="DefaultParagraphFont"/>
    <w:rsid w:val="00555DDA"/>
  </w:style>
  <w:style w:type="character" w:customStyle="1" w:styleId="c-messagesender">
    <w:name w:val="c-message__sender"/>
    <w:basedOn w:val="DefaultParagraphFont"/>
    <w:rsid w:val="00555DDA"/>
  </w:style>
  <w:style w:type="character" w:customStyle="1" w:styleId="c-reactioncount">
    <w:name w:val="c-reaction__count"/>
    <w:basedOn w:val="DefaultParagraphFont"/>
    <w:rsid w:val="00555DDA"/>
  </w:style>
  <w:style w:type="paragraph" w:customStyle="1" w:styleId="Analytic">
    <w:name w:val="Analytic"/>
    <w:basedOn w:val="Normal"/>
    <w:link w:val="AnalyticChar"/>
    <w:autoRedefine/>
    <w:uiPriority w:val="4"/>
    <w:qFormat/>
    <w:rsid w:val="00555DDA"/>
    <w:rPr>
      <w:color w:val="44546A" w:themeColor="text2"/>
    </w:rPr>
  </w:style>
  <w:style w:type="character" w:customStyle="1" w:styleId="AnalyticChar">
    <w:name w:val="Analytic Char"/>
    <w:basedOn w:val="DefaultParagraphFont"/>
    <w:link w:val="Analytic"/>
    <w:uiPriority w:val="4"/>
    <w:rsid w:val="00555DDA"/>
    <w:rPr>
      <w:rFonts w:ascii="Calibri" w:hAnsi="Calibri"/>
      <w:color w:val="44546A" w:themeColor="text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555DDA"/>
    <w:pPr>
      <w:spacing w:after="0" w:line="240" w:lineRule="auto"/>
    </w:pPr>
    <w:rPr>
      <w:b/>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555DDA"/>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555DDA"/>
    <w:rPr>
      <w:rFonts w:ascii="Calibri" w:hAnsi="Calibri"/>
    </w:rPr>
  </w:style>
  <w:style w:type="paragraph" w:styleId="Footer">
    <w:name w:val="footer"/>
    <w:basedOn w:val="Normal"/>
    <w:link w:val="FooterChar"/>
    <w:uiPriority w:val="99"/>
    <w:unhideWhenUsed/>
    <w:rsid w:val="00555D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5DDA"/>
    <w:rPr>
      <w:rFonts w:ascii="Calibri" w:hAnsi="Calibri"/>
    </w:rPr>
  </w:style>
  <w:style w:type="paragraph" w:customStyle="1" w:styleId="Emphasis1">
    <w:name w:val="Emphasis1"/>
    <w:basedOn w:val="Normal"/>
    <w:autoRedefine/>
    <w:uiPriority w:val="7"/>
    <w:qFormat/>
    <w:rsid w:val="00555DDA"/>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555DDA"/>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555DD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555DDA"/>
    <w:rPr>
      <w:rFonts w:ascii="Arial" w:hAnsi="Arial" w:cs="Arial"/>
      <w:vanish/>
      <w:sz w:val="16"/>
      <w:szCs w:val="16"/>
    </w:rPr>
  </w:style>
  <w:style w:type="character" w:customStyle="1" w:styleId="z-BottomofFormChar">
    <w:name w:val="z-Bottom of Form Char"/>
    <w:basedOn w:val="DefaultParagraphFont"/>
    <w:link w:val="z-BottomofForm"/>
    <w:uiPriority w:val="99"/>
    <w:rsid w:val="00555DD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555DD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555DDA"/>
    <w:rPr>
      <w:rFonts w:ascii="Arial" w:hAnsi="Arial" w:cs="Arial"/>
      <w:vanish/>
      <w:sz w:val="16"/>
      <w:szCs w:val="16"/>
    </w:rPr>
  </w:style>
  <w:style w:type="paragraph" w:customStyle="1" w:styleId="Emphasize">
    <w:name w:val="Emphasize"/>
    <w:basedOn w:val="Normal"/>
    <w:uiPriority w:val="7"/>
    <w:qFormat/>
    <w:rsid w:val="00555DD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555DDA"/>
  </w:style>
  <w:style w:type="character" w:customStyle="1" w:styleId="UnderlineBold">
    <w:name w:val="Underline + Bold"/>
    <w:uiPriority w:val="1"/>
    <w:qFormat/>
    <w:rsid w:val="00555DDA"/>
    <w:rPr>
      <w:b/>
      <w:sz w:val="20"/>
      <w:u w:val="single"/>
    </w:rPr>
  </w:style>
  <w:style w:type="paragraph" w:customStyle="1" w:styleId="8MIn">
    <w:name w:val="8 MIn"/>
    <w:basedOn w:val="Normal"/>
    <w:link w:val="8MInChar"/>
    <w:uiPriority w:val="4"/>
    <w:qFormat/>
    <w:rsid w:val="00555DDA"/>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555DDA"/>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555DDA"/>
  </w:style>
  <w:style w:type="character" w:customStyle="1" w:styleId="c-messagekittext">
    <w:name w:val="c-message_kit__text"/>
    <w:basedOn w:val="DefaultParagraphFont"/>
    <w:rsid w:val="00555DDA"/>
  </w:style>
  <w:style w:type="character" w:customStyle="1" w:styleId="cardChar">
    <w:name w:val="card Char"/>
    <w:aliases w:val="Bold Cite Char Char,Speed Cite Char"/>
    <w:basedOn w:val="DefaultParagraphFont"/>
    <w:rsid w:val="00555DDA"/>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555DDA"/>
    <w:rPr>
      <w:color w:val="605E5C"/>
      <w:shd w:val="clear" w:color="auto" w:fill="E1DFDD"/>
    </w:rPr>
  </w:style>
  <w:style w:type="character" w:customStyle="1" w:styleId="expertise">
    <w:name w:val="expertise"/>
    <w:basedOn w:val="DefaultParagraphFont"/>
    <w:rsid w:val="00555DDA"/>
  </w:style>
  <w:style w:type="character" w:customStyle="1" w:styleId="education">
    <w:name w:val="education"/>
    <w:basedOn w:val="DefaultParagraphFont"/>
    <w:rsid w:val="00555DDA"/>
  </w:style>
  <w:style w:type="character" w:customStyle="1" w:styleId="rollover-people">
    <w:name w:val="rollover-people"/>
    <w:basedOn w:val="DefaultParagraphFont"/>
    <w:rsid w:val="00555DDA"/>
  </w:style>
  <w:style w:type="character" w:customStyle="1" w:styleId="UnresolvedMention2">
    <w:name w:val="Unresolved Mention2"/>
    <w:basedOn w:val="DefaultParagraphFont"/>
    <w:uiPriority w:val="99"/>
    <w:unhideWhenUsed/>
    <w:rsid w:val="00555DDA"/>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uiPriority w:val="6"/>
    <w:qFormat/>
    <w:rsid w:val="00555DDA"/>
    <w:rPr>
      <w:b/>
      <w:bCs w:val="0"/>
      <w:sz w:val="26"/>
      <w:u w:val="single"/>
    </w:rPr>
  </w:style>
  <w:style w:type="character" w:customStyle="1" w:styleId="UnresolvedMention3">
    <w:name w:val="Unresolved Mention3"/>
    <w:basedOn w:val="DefaultParagraphFont"/>
    <w:uiPriority w:val="99"/>
    <w:rsid w:val="00555DDA"/>
    <w:rPr>
      <w:color w:val="605E5C"/>
      <w:shd w:val="clear" w:color="auto" w:fill="E1DFDD"/>
    </w:rPr>
  </w:style>
  <w:style w:type="paragraph" w:customStyle="1" w:styleId="Body">
    <w:name w:val="Body"/>
    <w:link w:val="BodyChar"/>
    <w:autoRedefine/>
    <w:uiPriority w:val="99"/>
    <w:qFormat/>
    <w:rsid w:val="00555DDA"/>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555DDA"/>
    <w:rPr>
      <w:rFonts w:ascii="Calibri" w:eastAsiaTheme="majorEastAsia" w:hAnsi="Calibri" w:cstheme="majorBidi"/>
      <w:iCs/>
      <w:color w:val="000000" w:themeColor="text1"/>
      <w:sz w:val="8"/>
    </w:rPr>
  </w:style>
  <w:style w:type="character" w:customStyle="1" w:styleId="url">
    <w:name w:val="url"/>
    <w:basedOn w:val="DefaultParagraphFont"/>
    <w:rsid w:val="00555DDA"/>
  </w:style>
  <w:style w:type="character" w:customStyle="1" w:styleId="ellip">
    <w:name w:val="ellip"/>
    <w:basedOn w:val="DefaultParagraphFont"/>
    <w:rsid w:val="00555DDA"/>
  </w:style>
  <w:style w:type="character" w:customStyle="1" w:styleId="nowrap">
    <w:name w:val="nowrap"/>
    <w:basedOn w:val="DefaultParagraphFont"/>
    <w:rsid w:val="00555DDA"/>
  </w:style>
  <w:style w:type="paragraph" w:customStyle="1" w:styleId="msonormal0">
    <w:name w:val="msonormal"/>
    <w:basedOn w:val="Normal"/>
    <w:qFormat/>
    <w:rsid w:val="00555DDA"/>
    <w:pPr>
      <w:spacing w:before="100" w:beforeAutospacing="1" w:after="100" w:afterAutospacing="1" w:line="256" w:lineRule="auto"/>
    </w:pPr>
  </w:style>
  <w:style w:type="paragraph" w:styleId="Revision">
    <w:name w:val="Revision"/>
    <w:uiPriority w:val="99"/>
    <w:semiHidden/>
    <w:rsid w:val="00555DDA"/>
    <w:pPr>
      <w:spacing w:after="0" w:line="240" w:lineRule="auto"/>
    </w:pPr>
    <w:rPr>
      <w:rFonts w:ascii="Calibri" w:eastAsiaTheme="minorEastAsia" w:hAnsi="Calibri" w:cs="Arial"/>
      <w:szCs w:val="24"/>
    </w:rPr>
  </w:style>
  <w:style w:type="paragraph" w:customStyle="1" w:styleId="Tag2">
    <w:name w:val="Tag2"/>
    <w:basedOn w:val="Normal"/>
    <w:qFormat/>
    <w:rsid w:val="00555DDA"/>
    <w:pPr>
      <w:spacing w:line="256" w:lineRule="auto"/>
    </w:pPr>
    <w:rPr>
      <w:b/>
    </w:rPr>
  </w:style>
  <w:style w:type="paragraph" w:customStyle="1" w:styleId="megaarticlebodyfirst-p2htdt">
    <w:name w:val="megaarticlebody_first-p_2htdt"/>
    <w:basedOn w:val="Normal"/>
    <w:uiPriority w:val="99"/>
    <w:semiHidden/>
    <w:rsid w:val="00555DDA"/>
    <w:pPr>
      <w:spacing w:before="100" w:beforeAutospacing="1" w:after="100" w:afterAutospacing="1" w:line="256" w:lineRule="auto"/>
    </w:pPr>
  </w:style>
  <w:style w:type="paragraph" w:customStyle="1" w:styleId="p1">
    <w:name w:val="p1"/>
    <w:basedOn w:val="Normal"/>
    <w:uiPriority w:val="99"/>
    <w:qFormat/>
    <w:rsid w:val="00555DDA"/>
    <w:pPr>
      <w:spacing w:line="256" w:lineRule="auto"/>
    </w:pPr>
    <w:rPr>
      <w:sz w:val="20"/>
      <w:szCs w:val="20"/>
    </w:rPr>
  </w:style>
  <w:style w:type="character" w:customStyle="1" w:styleId="underlinedChar">
    <w:name w:val="underlined Char"/>
    <w:link w:val="underlined"/>
    <w:locked/>
    <w:rsid w:val="00555DDA"/>
    <w:rPr>
      <w:rFonts w:ascii="Times New Roman" w:eastAsia="Malgun Gothic" w:hAnsi="Times New Roman" w:cs="Times New Roman"/>
      <w:u w:val="single"/>
    </w:rPr>
  </w:style>
  <w:style w:type="paragraph" w:customStyle="1" w:styleId="underlined">
    <w:name w:val="underlined"/>
    <w:next w:val="Normal"/>
    <w:link w:val="underlinedChar"/>
    <w:autoRedefine/>
    <w:qFormat/>
    <w:rsid w:val="00555DDA"/>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555DDA"/>
    <w:pPr>
      <w:spacing w:line="256" w:lineRule="auto"/>
    </w:pPr>
    <w:rPr>
      <w:rFonts w:ascii="Georgia" w:eastAsia="Calibri" w:hAnsi="Georgia"/>
      <w:sz w:val="12"/>
    </w:rPr>
  </w:style>
  <w:style w:type="paragraph" w:customStyle="1" w:styleId="Scrunched">
    <w:name w:val="Scrunched"/>
    <w:basedOn w:val="Normal"/>
    <w:next w:val="Normal"/>
    <w:uiPriority w:val="99"/>
    <w:qFormat/>
    <w:rsid w:val="00555DDA"/>
    <w:pPr>
      <w:spacing w:line="256" w:lineRule="auto"/>
    </w:pPr>
  </w:style>
  <w:style w:type="character" w:styleId="EndnoteReference">
    <w:name w:val="endnote reference"/>
    <w:basedOn w:val="DefaultParagraphFont"/>
    <w:unhideWhenUsed/>
    <w:rsid w:val="00555DDA"/>
    <w:rPr>
      <w:vertAlign w:val="superscript"/>
    </w:rPr>
  </w:style>
  <w:style w:type="character" w:customStyle="1" w:styleId="Emph">
    <w:name w:val="Emph"/>
    <w:basedOn w:val="DefaultParagraphFont"/>
    <w:uiPriority w:val="1"/>
    <w:qFormat/>
    <w:rsid w:val="00555DDA"/>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555DDA"/>
    <w:rPr>
      <w:u w:val="single"/>
    </w:rPr>
  </w:style>
  <w:style w:type="character" w:customStyle="1" w:styleId="BoldUnderlineChar">
    <w:name w:val="Bold Underline Char"/>
    <w:basedOn w:val="DefaultParagraphFont"/>
    <w:rsid w:val="00555DDA"/>
    <w:rPr>
      <w:rFonts w:ascii="Arial" w:hAnsi="Arial" w:cs="Arial" w:hint="default"/>
      <w:b/>
      <w:bCs w:val="0"/>
      <w:u w:val="single"/>
    </w:rPr>
  </w:style>
  <w:style w:type="character" w:customStyle="1" w:styleId="ReadCard">
    <w:name w:val="ReadCard"/>
    <w:uiPriority w:val="1"/>
    <w:qFormat/>
    <w:rsid w:val="00555DDA"/>
    <w:rPr>
      <w:rFonts w:ascii="Times New Roman" w:hAnsi="Times New Roman" w:cs="Times New Roman" w:hint="default"/>
      <w:b/>
      <w:bCs w:val="0"/>
      <w:sz w:val="24"/>
      <w:u w:val="single"/>
    </w:rPr>
  </w:style>
  <w:style w:type="paragraph" w:customStyle="1" w:styleId="CiteSpacing">
    <w:name w:val="Cite Spacing"/>
    <w:basedOn w:val="Normal"/>
    <w:uiPriority w:val="4"/>
    <w:qFormat/>
    <w:rsid w:val="00555DDA"/>
    <w:pPr>
      <w:spacing w:before="60" w:after="60"/>
    </w:pPr>
  </w:style>
  <w:style w:type="character" w:customStyle="1" w:styleId="FooterChar1">
    <w:name w:val="Footer Char1"/>
    <w:basedOn w:val="DefaultParagraphFont"/>
    <w:uiPriority w:val="99"/>
    <w:semiHidden/>
    <w:rsid w:val="00555DDA"/>
    <w:rPr>
      <w:rFonts w:ascii="Calibri" w:eastAsiaTheme="minorHAnsi" w:hAnsi="Calibri" w:cs="Calibri"/>
      <w:sz w:val="16"/>
      <w:szCs w:val="22"/>
    </w:rPr>
  </w:style>
  <w:style w:type="paragraph" w:customStyle="1" w:styleId="Cards">
    <w:name w:val="Cards"/>
    <w:next w:val="Normal"/>
    <w:link w:val="CardsChar"/>
    <w:qFormat/>
    <w:rsid w:val="00555DDA"/>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555DDA"/>
    <w:rPr>
      <w:rFonts w:ascii="Times New Roman" w:eastAsia="Times New Roman" w:hAnsi="Times New Roman" w:cs="Times New Roman"/>
      <w:sz w:val="20"/>
      <w:szCs w:val="24"/>
    </w:rPr>
  </w:style>
  <w:style w:type="character" w:customStyle="1" w:styleId="DebateUnderline">
    <w:name w:val="Debate Underline"/>
    <w:qFormat/>
    <w:rsid w:val="00555DDA"/>
    <w:rPr>
      <w:rFonts w:ascii="Times New Roman" w:hAnsi="Times New Roman"/>
      <w:sz w:val="20"/>
      <w:u w:val="thick"/>
    </w:rPr>
  </w:style>
  <w:style w:type="paragraph" w:customStyle="1" w:styleId="Nothing">
    <w:name w:val="Nothing"/>
    <w:link w:val="NothingChar"/>
    <w:qFormat/>
    <w:rsid w:val="00555DDA"/>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555DDA"/>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555DDA"/>
    <w:rPr>
      <w:rFonts w:ascii="Calibri" w:eastAsiaTheme="minorHAnsi" w:hAnsi="Calibri" w:cs="Calibri"/>
      <w:sz w:val="16"/>
      <w:szCs w:val="22"/>
    </w:rPr>
  </w:style>
  <w:style w:type="paragraph" w:customStyle="1" w:styleId="cardtext">
    <w:name w:val="card text"/>
    <w:basedOn w:val="Normal"/>
    <w:link w:val="cardtextChar"/>
    <w:qFormat/>
    <w:rsid w:val="00555DDA"/>
    <w:pPr>
      <w:ind w:left="288" w:right="288"/>
    </w:pPr>
    <w:rPr>
      <w:rFonts w:ascii="Book Antiqua" w:hAnsi="Book Antiqua" w:cs="Lucida Grande"/>
    </w:rPr>
  </w:style>
  <w:style w:type="character" w:customStyle="1" w:styleId="cardtextChar">
    <w:name w:val="card text Char"/>
    <w:basedOn w:val="DefaultParagraphFont"/>
    <w:link w:val="cardtext"/>
    <w:rsid w:val="00555DDA"/>
    <w:rPr>
      <w:rFonts w:ascii="Book Antiqua" w:hAnsi="Book Antiqua" w:cs="Lucida Grande"/>
    </w:rPr>
  </w:style>
  <w:style w:type="paragraph" w:customStyle="1" w:styleId="TagText">
    <w:name w:val="TagText"/>
    <w:basedOn w:val="Normal"/>
    <w:uiPriority w:val="99"/>
    <w:qFormat/>
    <w:rsid w:val="00555DDA"/>
    <w:rPr>
      <w:rFonts w:eastAsia="Calibri"/>
      <w:b/>
    </w:rPr>
  </w:style>
  <w:style w:type="paragraph" w:customStyle="1" w:styleId="UnderlineEmphasis">
    <w:name w:val="Underline + Emphasis"/>
    <w:basedOn w:val="Normal"/>
    <w:next w:val="Normal"/>
    <w:link w:val="UnderlineEmphasisChar"/>
    <w:autoRedefine/>
    <w:qFormat/>
    <w:rsid w:val="00555DDA"/>
    <w:rPr>
      <w:rFonts w:eastAsia="Calibri"/>
      <w:b/>
      <w:color w:val="000000"/>
      <w:u w:val="single"/>
    </w:rPr>
  </w:style>
  <w:style w:type="character" w:customStyle="1" w:styleId="UnderlineEmphasisChar">
    <w:name w:val="Underline + Emphasis Char"/>
    <w:basedOn w:val="DefaultParagraphFont"/>
    <w:link w:val="UnderlineEmphasis"/>
    <w:rsid w:val="00555DDA"/>
    <w:rPr>
      <w:rFonts w:ascii="Calibri" w:eastAsia="Calibri" w:hAnsi="Calibri"/>
      <w:b/>
      <w:color w:val="000000"/>
      <w:u w:val="single"/>
    </w:rPr>
  </w:style>
  <w:style w:type="character" w:customStyle="1" w:styleId="BoldUnderlineUNDO">
    <w:name w:val="Bold.Underline.UNDO"/>
    <w:uiPriority w:val="1"/>
    <w:qFormat/>
    <w:rsid w:val="00555DDA"/>
    <w:rPr>
      <w:b w:val="0"/>
    </w:rPr>
  </w:style>
  <w:style w:type="character" w:customStyle="1" w:styleId="LinedDown">
    <w:name w:val="Lined Down"/>
    <w:qFormat/>
    <w:rsid w:val="00555DDA"/>
    <w:rPr>
      <w:rFonts w:ascii="Times New Roman" w:hAnsi="Times New Roman" w:cs="Times New Roman"/>
      <w:b w:val="0"/>
      <w:bCs w:val="0"/>
      <w:i w:val="0"/>
      <w:iCs w:val="0"/>
      <w:color w:val="000000"/>
      <w:sz w:val="12"/>
      <w:szCs w:val="12"/>
      <w:u w:val="none"/>
    </w:rPr>
  </w:style>
  <w:style w:type="character" w:customStyle="1" w:styleId="Carded">
    <w:name w:val="Carded"/>
    <w:qFormat/>
    <w:rsid w:val="00555DDA"/>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555DDA"/>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555DDA"/>
    <w:rPr>
      <w:bCs/>
      <w:sz w:val="20"/>
      <w:u w:val="single"/>
    </w:rPr>
  </w:style>
  <w:style w:type="character" w:customStyle="1" w:styleId="LDAnalytics">
    <w:name w:val="LD Analytics"/>
    <w:basedOn w:val="DefaultParagraphFont"/>
    <w:autoRedefine/>
    <w:uiPriority w:val="1"/>
    <w:qFormat/>
    <w:rsid w:val="00555DDA"/>
  </w:style>
  <w:style w:type="paragraph" w:customStyle="1" w:styleId="evidencetext">
    <w:name w:val="evidence text"/>
    <w:basedOn w:val="Normal"/>
    <w:next w:val="Normal"/>
    <w:link w:val="evidencetextChar1"/>
    <w:qFormat/>
    <w:rsid w:val="00555DDA"/>
    <w:pPr>
      <w:ind w:left="432" w:right="432"/>
    </w:pPr>
    <w:rPr>
      <w:rFonts w:eastAsia="Times New Roman"/>
      <w:color w:val="000000"/>
    </w:rPr>
  </w:style>
  <w:style w:type="character" w:customStyle="1" w:styleId="evidencetextChar1">
    <w:name w:val="evidence text Char1"/>
    <w:basedOn w:val="DefaultParagraphFont"/>
    <w:link w:val="evidencetext"/>
    <w:rsid w:val="00555DDA"/>
    <w:rPr>
      <w:rFonts w:ascii="Calibri" w:eastAsia="Times New Roman" w:hAnsi="Calibri"/>
      <w:color w:val="000000"/>
    </w:rPr>
  </w:style>
  <w:style w:type="paragraph" w:styleId="Subtitle">
    <w:name w:val="Subtitle"/>
    <w:aliases w:val="Underlined card text"/>
    <w:basedOn w:val="Normal"/>
    <w:next w:val="Normal"/>
    <w:link w:val="SubtitleChar"/>
    <w:uiPriority w:val="99"/>
    <w:unhideWhenUsed/>
    <w:qFormat/>
    <w:rsid w:val="00555DDA"/>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555DDA"/>
    <w:rPr>
      <w:rFonts w:ascii="Calibri" w:hAnsi="Calibri"/>
      <w:color w:val="5A5A5A" w:themeColor="text1" w:themeTint="A5"/>
      <w:spacing w:val="15"/>
    </w:rPr>
  </w:style>
  <w:style w:type="paragraph" w:customStyle="1" w:styleId="Citation">
    <w:name w:val="Citation"/>
    <w:basedOn w:val="Normal"/>
    <w:autoRedefine/>
    <w:uiPriority w:val="1"/>
    <w:qFormat/>
    <w:rsid w:val="00555DDA"/>
    <w:rPr>
      <w:rFonts w:eastAsia="Times New Roman" w:cs="Garamond"/>
      <w:bCs/>
      <w:u w:val="single"/>
    </w:rPr>
  </w:style>
  <w:style w:type="paragraph" w:styleId="BodyText">
    <w:name w:val="Body Text"/>
    <w:aliases w:val="BT"/>
    <w:basedOn w:val="Normal"/>
    <w:link w:val="BodyTextChar"/>
    <w:uiPriority w:val="99"/>
    <w:unhideWhenUsed/>
    <w:qFormat/>
    <w:rsid w:val="00555DDA"/>
    <w:pPr>
      <w:spacing w:after="120"/>
    </w:pPr>
  </w:style>
  <w:style w:type="character" w:customStyle="1" w:styleId="BodyTextChar">
    <w:name w:val="Body Text Char"/>
    <w:aliases w:val="BT Char"/>
    <w:basedOn w:val="DefaultParagraphFont"/>
    <w:link w:val="BodyText"/>
    <w:uiPriority w:val="99"/>
    <w:rsid w:val="00555DDA"/>
    <w:rPr>
      <w:rFonts w:ascii="Calibri" w:hAnsi="Calibri"/>
    </w:rPr>
  </w:style>
  <w:style w:type="paragraph" w:customStyle="1" w:styleId="tiny">
    <w:name w:val="tiny"/>
    <w:next w:val="Normal"/>
    <w:link w:val="tinyChar"/>
    <w:autoRedefine/>
    <w:qFormat/>
    <w:rsid w:val="00555DDA"/>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555DDA"/>
    <w:rPr>
      <w:rFonts w:ascii="Times New Roman" w:eastAsia="Malgun Gothic" w:hAnsi="Times New Roman" w:cs="Times New Roman"/>
      <w:sz w:val="12"/>
      <w:szCs w:val="24"/>
    </w:rPr>
  </w:style>
  <w:style w:type="character" w:customStyle="1" w:styleId="LDCut">
    <w:name w:val="LD Cut"/>
    <w:basedOn w:val="DefaultParagraphFont"/>
    <w:uiPriority w:val="1"/>
    <w:qFormat/>
    <w:rsid w:val="00555DDA"/>
    <w:rPr>
      <w:rFonts w:ascii="Times New Roman" w:hAnsi="Times New Roman"/>
      <w:b w:val="0"/>
      <w:color w:val="auto"/>
      <w:sz w:val="12"/>
    </w:rPr>
  </w:style>
  <w:style w:type="character" w:customStyle="1" w:styleId="LDUnderline">
    <w:name w:val="LD Underline"/>
    <w:basedOn w:val="DefaultParagraphFont"/>
    <w:uiPriority w:val="1"/>
    <w:qFormat/>
    <w:rsid w:val="00555DDA"/>
    <w:rPr>
      <w:rFonts w:ascii="Times New Roman" w:hAnsi="Times New Roman" w:cs="Times New Roman"/>
      <w:b/>
      <w:color w:val="auto"/>
      <w:sz w:val="24"/>
      <w:u w:val="single"/>
    </w:rPr>
  </w:style>
  <w:style w:type="character" w:customStyle="1" w:styleId="Style4Char">
    <w:name w:val="Style4 Char"/>
    <w:link w:val="Style4"/>
    <w:rsid w:val="00555DDA"/>
    <w:rPr>
      <w:rFonts w:ascii="Arial Narrow" w:hAnsi="Arial Narrow"/>
      <w:szCs w:val="24"/>
      <w:u w:val="single"/>
    </w:rPr>
  </w:style>
  <w:style w:type="character" w:customStyle="1" w:styleId="Style1Char">
    <w:name w:val="Style1 Char"/>
    <w:locked/>
    <w:rsid w:val="00555DDA"/>
    <w:rPr>
      <w:rFonts w:ascii="Times New Roman" w:eastAsia="SimSun" w:hAnsi="Times New Roman"/>
      <w:szCs w:val="24"/>
      <w:u w:val="single"/>
      <w:lang w:eastAsia="zh-CN"/>
    </w:rPr>
  </w:style>
  <w:style w:type="character" w:customStyle="1" w:styleId="Style11pt">
    <w:name w:val="Style 11 pt"/>
    <w:basedOn w:val="DefaultParagraphFont"/>
    <w:rsid w:val="00555DDA"/>
    <w:rPr>
      <w:sz w:val="20"/>
    </w:rPr>
  </w:style>
  <w:style w:type="character" w:customStyle="1" w:styleId="DebateHighlighted">
    <w:name w:val="Debate Highlighted"/>
    <w:qFormat/>
    <w:rsid w:val="00555DDA"/>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555DDA"/>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555DDA"/>
    <w:rPr>
      <w:b/>
      <w:sz w:val="24"/>
    </w:rPr>
  </w:style>
  <w:style w:type="character" w:customStyle="1" w:styleId="regtext">
    <w:name w:val="regtext"/>
    <w:uiPriority w:val="99"/>
    <w:rsid w:val="00555DDA"/>
  </w:style>
  <w:style w:type="character" w:customStyle="1" w:styleId="Dottedunderline">
    <w:name w:val="Dotted underline"/>
    <w:rsid w:val="00555DDA"/>
    <w:rPr>
      <w:u w:val="dotted"/>
    </w:rPr>
  </w:style>
  <w:style w:type="character" w:customStyle="1" w:styleId="slug-pub-date">
    <w:name w:val="slug-pub-date"/>
    <w:rsid w:val="00555DDA"/>
  </w:style>
  <w:style w:type="character" w:customStyle="1" w:styleId="slug-vol">
    <w:name w:val="slug-vol"/>
    <w:rsid w:val="00555DDA"/>
  </w:style>
  <w:style w:type="character" w:customStyle="1" w:styleId="slug-issue">
    <w:name w:val="slug-issue"/>
    <w:rsid w:val="00555DDA"/>
  </w:style>
  <w:style w:type="character" w:customStyle="1" w:styleId="slug-pages">
    <w:name w:val="slug-pages"/>
    <w:rsid w:val="00555DDA"/>
  </w:style>
  <w:style w:type="character" w:customStyle="1" w:styleId="DDIUnderline">
    <w:name w:val="DDI Underline"/>
    <w:qFormat/>
    <w:rsid w:val="00555DDA"/>
    <w:rPr>
      <w:sz w:val="20"/>
      <w:u w:val="thick"/>
    </w:rPr>
  </w:style>
  <w:style w:type="character" w:customStyle="1" w:styleId="CardsChar1">
    <w:name w:val="Cards Char1"/>
    <w:locked/>
    <w:rsid w:val="00555DDA"/>
    <w:rPr>
      <w:rFonts w:ascii="Times New Roman" w:eastAsia="Times New Roman" w:hAnsi="Times New Roman" w:cs="Times New Roman"/>
    </w:rPr>
  </w:style>
  <w:style w:type="character" w:customStyle="1" w:styleId="DocumentMapChar1">
    <w:name w:val="Document Map Char1"/>
    <w:basedOn w:val="DefaultParagraphFont"/>
    <w:uiPriority w:val="99"/>
    <w:rsid w:val="00555DDA"/>
    <w:rPr>
      <w:rFonts w:ascii="Segoe UI" w:hAnsi="Segoe UI" w:cs="Segoe UI"/>
      <w:sz w:val="16"/>
      <w:szCs w:val="16"/>
    </w:rPr>
  </w:style>
  <w:style w:type="character" w:customStyle="1" w:styleId="CardTextChar0">
    <w:name w:val="Card Text Char"/>
    <w:locked/>
    <w:rsid w:val="00555DDA"/>
    <w:rPr>
      <w:rFonts w:ascii="Georgia" w:hAnsi="Georgia"/>
      <w:sz w:val="18"/>
      <w:u w:val="single"/>
    </w:rPr>
  </w:style>
  <w:style w:type="character" w:customStyle="1" w:styleId="normaltextrun">
    <w:name w:val="normaltextrun"/>
    <w:basedOn w:val="DefaultParagraphFont"/>
    <w:rsid w:val="00555DDA"/>
  </w:style>
  <w:style w:type="character" w:customStyle="1" w:styleId="eop">
    <w:name w:val="eop"/>
    <w:basedOn w:val="DefaultParagraphFont"/>
    <w:rsid w:val="00555DDA"/>
  </w:style>
  <w:style w:type="character" w:customStyle="1" w:styleId="spellingerror">
    <w:name w:val="spellingerror"/>
    <w:basedOn w:val="DefaultParagraphFont"/>
    <w:rsid w:val="00555DDA"/>
  </w:style>
  <w:style w:type="paragraph" w:customStyle="1" w:styleId="m-2839544472620372085msonospacing">
    <w:name w:val="m_-2839544472620372085msonospacing"/>
    <w:basedOn w:val="Normal"/>
    <w:uiPriority w:val="99"/>
    <w:rsid w:val="00555DDA"/>
    <w:pPr>
      <w:spacing w:before="100" w:beforeAutospacing="1" w:after="100" w:afterAutospacing="1"/>
    </w:pPr>
  </w:style>
  <w:style w:type="paragraph" w:customStyle="1" w:styleId="franklin-light1">
    <w:name w:val="franklin-light1"/>
    <w:basedOn w:val="Normal"/>
    <w:uiPriority w:val="99"/>
    <w:rsid w:val="00555DDA"/>
    <w:pPr>
      <w:spacing w:before="100" w:beforeAutospacing="1" w:after="100" w:afterAutospacing="1"/>
    </w:pPr>
  </w:style>
  <w:style w:type="character" w:customStyle="1" w:styleId="powa-tease">
    <w:name w:val="powa-tease"/>
    <w:basedOn w:val="DefaultParagraphFont"/>
    <w:rsid w:val="00555DDA"/>
  </w:style>
  <w:style w:type="character" w:customStyle="1" w:styleId="powa-byline">
    <w:name w:val="powa-byline"/>
    <w:basedOn w:val="DefaultParagraphFont"/>
    <w:rsid w:val="00555DDA"/>
  </w:style>
  <w:style w:type="character" w:customStyle="1" w:styleId="apple-style-span">
    <w:name w:val="apple-style-span"/>
    <w:basedOn w:val="DefaultParagraphFont"/>
    <w:rsid w:val="00555DDA"/>
    <w:rPr>
      <w:rFonts w:cs="Times New Roman"/>
    </w:rPr>
  </w:style>
  <w:style w:type="paragraph" w:customStyle="1" w:styleId="noindent">
    <w:name w:val="noindent"/>
    <w:basedOn w:val="Normal"/>
    <w:uiPriority w:val="99"/>
    <w:qFormat/>
    <w:rsid w:val="00555DDA"/>
    <w:pPr>
      <w:spacing w:before="100" w:beforeAutospacing="1" w:after="100" w:afterAutospacing="1"/>
    </w:pPr>
    <w:rPr>
      <w:rFonts w:eastAsia="Times New Roman"/>
    </w:rPr>
  </w:style>
  <w:style w:type="character" w:customStyle="1" w:styleId="st">
    <w:name w:val="st"/>
    <w:rsid w:val="00555DDA"/>
  </w:style>
  <w:style w:type="character" w:customStyle="1" w:styleId="highlight2">
    <w:name w:val="highlight2"/>
    <w:basedOn w:val="DefaultParagraphFont"/>
    <w:rsid w:val="00555DDA"/>
    <w:rPr>
      <w:rFonts w:ascii="Arial" w:hAnsi="Arial"/>
      <w:b/>
      <w:sz w:val="19"/>
      <w:u w:val="thick"/>
      <w:bdr w:val="none" w:sz="0" w:space="0" w:color="auto"/>
      <w:shd w:val="clear" w:color="auto" w:fill="auto"/>
    </w:rPr>
  </w:style>
  <w:style w:type="character" w:customStyle="1" w:styleId="Emphasis2">
    <w:name w:val="Emphasis2"/>
    <w:basedOn w:val="DefaultParagraphFont"/>
    <w:rsid w:val="00555DDA"/>
    <w:rPr>
      <w:rFonts w:ascii="Franklin Gothic Heavy" w:hAnsi="Franklin Gothic Heavy" w:hint="default"/>
      <w:iCs/>
      <w:u w:val="single"/>
    </w:rPr>
  </w:style>
  <w:style w:type="character" w:customStyle="1" w:styleId="EmphasizeThis">
    <w:name w:val="EmphasizeThis"/>
    <w:rsid w:val="00555DDA"/>
    <w:rPr>
      <w:rFonts w:ascii="Georgia" w:hAnsi="Georgia" w:hint="default"/>
      <w:b/>
      <w:bCs w:val="0"/>
      <w:iCs/>
      <w:sz w:val="24"/>
      <w:u w:val="thick"/>
    </w:rPr>
  </w:style>
  <w:style w:type="character" w:customStyle="1" w:styleId="Style3Char">
    <w:name w:val="Style3 Char"/>
    <w:link w:val="Style3"/>
    <w:rsid w:val="00555DDA"/>
    <w:rPr>
      <w:rFonts w:ascii="Arial Narrow" w:hAnsi="Arial Narrow"/>
      <w:b/>
      <w:szCs w:val="24"/>
    </w:rPr>
  </w:style>
  <w:style w:type="character" w:styleId="CommentReference">
    <w:name w:val="annotation reference"/>
    <w:basedOn w:val="DefaultParagraphFont"/>
    <w:uiPriority w:val="99"/>
    <w:unhideWhenUsed/>
    <w:rsid w:val="00555DDA"/>
    <w:rPr>
      <w:sz w:val="16"/>
      <w:szCs w:val="16"/>
    </w:rPr>
  </w:style>
  <w:style w:type="paragraph" w:styleId="CommentText">
    <w:name w:val="annotation text"/>
    <w:basedOn w:val="Normal"/>
    <w:link w:val="CommentTextChar"/>
    <w:uiPriority w:val="99"/>
    <w:unhideWhenUsed/>
    <w:rsid w:val="00555DDA"/>
    <w:rPr>
      <w:sz w:val="20"/>
      <w:szCs w:val="20"/>
    </w:rPr>
  </w:style>
  <w:style w:type="character" w:customStyle="1" w:styleId="CommentTextChar">
    <w:name w:val="Comment Text Char"/>
    <w:basedOn w:val="DefaultParagraphFont"/>
    <w:link w:val="CommentText"/>
    <w:uiPriority w:val="99"/>
    <w:rsid w:val="00555DDA"/>
    <w:rPr>
      <w:rFonts w:ascii="Calibri" w:hAnsi="Calibri"/>
      <w:sz w:val="20"/>
      <w:szCs w:val="20"/>
    </w:rPr>
  </w:style>
  <w:style w:type="character" w:customStyle="1" w:styleId="balancedheadline">
    <w:name w:val="balancedheadline"/>
    <w:basedOn w:val="DefaultParagraphFont"/>
    <w:rsid w:val="00555DDA"/>
  </w:style>
  <w:style w:type="paragraph" w:customStyle="1" w:styleId="analytic0">
    <w:name w:val="analytic"/>
    <w:basedOn w:val="Analytic"/>
    <w:link w:val="analyticChar0"/>
    <w:autoRedefine/>
    <w:uiPriority w:val="4"/>
    <w:qFormat/>
    <w:rsid w:val="00555DDA"/>
    <w:rPr>
      <w:i/>
      <w:color w:val="2D72B1"/>
    </w:rPr>
  </w:style>
  <w:style w:type="character" w:customStyle="1" w:styleId="analyticChar0">
    <w:name w:val="analytic Char"/>
    <w:basedOn w:val="DefaultParagraphFont"/>
    <w:link w:val="analytic0"/>
    <w:uiPriority w:val="4"/>
    <w:rsid w:val="00555DDA"/>
    <w:rPr>
      <w:rFonts w:ascii="Calibri" w:hAnsi="Calibri"/>
      <w:i/>
      <w:color w:val="2D72B1"/>
    </w:rPr>
  </w:style>
  <w:style w:type="paragraph" w:customStyle="1" w:styleId="ColorfulList-Accent11">
    <w:name w:val="Colorful List - Accent 11"/>
    <w:basedOn w:val="Normal"/>
    <w:uiPriority w:val="34"/>
    <w:qFormat/>
    <w:rsid w:val="00555DDA"/>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555DDA"/>
    <w:rPr>
      <w:color w:val="605E5C"/>
      <w:shd w:val="clear" w:color="auto" w:fill="E1DFDD"/>
    </w:rPr>
  </w:style>
  <w:style w:type="character" w:customStyle="1" w:styleId="m-4339160018974791352style13ptbold">
    <w:name w:val="m_-4339160018974791352style13ptbold"/>
    <w:basedOn w:val="DefaultParagraphFont"/>
    <w:rsid w:val="00555DDA"/>
  </w:style>
  <w:style w:type="character" w:customStyle="1" w:styleId="m-4339160018974791352styleunderline">
    <w:name w:val="m_-4339160018974791352styleunderline"/>
    <w:basedOn w:val="DefaultParagraphFont"/>
    <w:rsid w:val="00555DDA"/>
  </w:style>
  <w:style w:type="character" w:customStyle="1" w:styleId="m8622195508348221850gmail-msohyperlink">
    <w:name w:val="m_8622195508348221850gmail-msohyperlink"/>
    <w:basedOn w:val="DefaultParagraphFont"/>
    <w:rsid w:val="00555DDA"/>
  </w:style>
  <w:style w:type="character" w:customStyle="1" w:styleId="UnresolvedMention4">
    <w:name w:val="Unresolved Mention4"/>
    <w:basedOn w:val="DefaultParagraphFont"/>
    <w:uiPriority w:val="99"/>
    <w:semiHidden/>
    <w:unhideWhenUsed/>
    <w:rsid w:val="00555DDA"/>
    <w:rPr>
      <w:color w:val="605E5C"/>
      <w:shd w:val="clear" w:color="auto" w:fill="E1DFDD"/>
    </w:rPr>
  </w:style>
  <w:style w:type="character" w:customStyle="1" w:styleId="longbio">
    <w:name w:val="long_bio"/>
    <w:basedOn w:val="DefaultParagraphFont"/>
    <w:rsid w:val="00555DDA"/>
  </w:style>
  <w:style w:type="paragraph" w:customStyle="1" w:styleId="css-1ygdjhk">
    <w:name w:val="css-1ygdjhk"/>
    <w:basedOn w:val="Normal"/>
    <w:uiPriority w:val="99"/>
    <w:rsid w:val="00555DDA"/>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555DDA"/>
    <w:rPr>
      <w:color w:val="605E5C"/>
      <w:shd w:val="clear" w:color="auto" w:fill="E1DFDD"/>
    </w:rPr>
  </w:style>
  <w:style w:type="table" w:styleId="TableGrid">
    <w:name w:val="Table Grid"/>
    <w:basedOn w:val="TableNormal"/>
    <w:rsid w:val="00555DDA"/>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555DDA"/>
    <w:rPr>
      <w:color w:val="605E5C"/>
      <w:shd w:val="clear" w:color="auto" w:fill="E1DFDD"/>
    </w:rPr>
  </w:style>
  <w:style w:type="character" w:customStyle="1" w:styleId="UnresolvedMention7">
    <w:name w:val="Unresolved Mention7"/>
    <w:basedOn w:val="DefaultParagraphFont"/>
    <w:uiPriority w:val="99"/>
    <w:semiHidden/>
    <w:unhideWhenUsed/>
    <w:rsid w:val="00555DDA"/>
    <w:rPr>
      <w:color w:val="605E5C"/>
      <w:shd w:val="clear" w:color="auto" w:fill="E1DFDD"/>
    </w:rPr>
  </w:style>
  <w:style w:type="character" w:customStyle="1" w:styleId="UnresolvedMention8">
    <w:name w:val="Unresolved Mention8"/>
    <w:basedOn w:val="DefaultParagraphFont"/>
    <w:uiPriority w:val="99"/>
    <w:semiHidden/>
    <w:unhideWhenUsed/>
    <w:rsid w:val="00555DDA"/>
    <w:rPr>
      <w:color w:val="605E5C"/>
      <w:shd w:val="clear" w:color="auto" w:fill="E1DFDD"/>
    </w:rPr>
  </w:style>
  <w:style w:type="paragraph" w:customStyle="1" w:styleId="CardText2">
    <w:name w:val="Card Text 2"/>
    <w:basedOn w:val="Normal"/>
    <w:link w:val="CardText2Char"/>
    <w:qFormat/>
    <w:rsid w:val="00555DDA"/>
    <w:rPr>
      <w:rFonts w:eastAsia="Calibri"/>
      <w:b/>
      <w:color w:val="000000"/>
      <w:u w:val="single"/>
      <w:lang w:val="x-none" w:eastAsia="x-none"/>
    </w:rPr>
  </w:style>
  <w:style w:type="character" w:customStyle="1" w:styleId="CardText2Char">
    <w:name w:val="Card Text 2 Char"/>
    <w:link w:val="CardText2"/>
    <w:rsid w:val="00555DDA"/>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555DDA"/>
  </w:style>
  <w:style w:type="character" w:customStyle="1" w:styleId="UnresolvedMention9">
    <w:name w:val="Unresolved Mention9"/>
    <w:basedOn w:val="DefaultParagraphFont"/>
    <w:uiPriority w:val="99"/>
    <w:semiHidden/>
    <w:unhideWhenUsed/>
    <w:rsid w:val="00555DDA"/>
    <w:rPr>
      <w:color w:val="605E5C"/>
      <w:shd w:val="clear" w:color="auto" w:fill="E1DFDD"/>
    </w:rPr>
  </w:style>
  <w:style w:type="character" w:customStyle="1" w:styleId="UnresolvedMention100">
    <w:name w:val="Unresolved Mention100"/>
    <w:basedOn w:val="DefaultParagraphFont"/>
    <w:uiPriority w:val="99"/>
    <w:semiHidden/>
    <w:unhideWhenUsed/>
    <w:rsid w:val="00555DDA"/>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555DDA"/>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555DDA"/>
    <w:rPr>
      <w:color w:val="605E5C"/>
      <w:shd w:val="clear" w:color="auto" w:fill="E1DFDD"/>
    </w:rPr>
  </w:style>
  <w:style w:type="paragraph" w:customStyle="1" w:styleId="flashline">
    <w:name w:val="flashline"/>
    <w:basedOn w:val="Normal"/>
    <w:uiPriority w:val="99"/>
    <w:rsid w:val="00555DDA"/>
    <w:pPr>
      <w:spacing w:before="100" w:beforeAutospacing="1" w:after="100" w:afterAutospacing="1"/>
    </w:pPr>
    <w:rPr>
      <w:rFonts w:eastAsia="Times New Roman"/>
    </w:rPr>
  </w:style>
  <w:style w:type="paragraph" w:customStyle="1" w:styleId="lbexhangwithmargin">
    <w:name w:val="lbexhangwithmargin"/>
    <w:basedOn w:val="Normal"/>
    <w:uiPriority w:val="99"/>
    <w:rsid w:val="00555DDA"/>
    <w:pPr>
      <w:spacing w:before="100" w:beforeAutospacing="1" w:after="100" w:afterAutospacing="1"/>
    </w:pPr>
    <w:rPr>
      <w:rFonts w:eastAsia="Times New Roman"/>
    </w:rPr>
  </w:style>
  <w:style w:type="character" w:customStyle="1" w:styleId="lbexsectionlevelolc">
    <w:name w:val="lbexsectionlevelolc"/>
    <w:basedOn w:val="DefaultParagraphFont"/>
    <w:rsid w:val="00555DDA"/>
  </w:style>
  <w:style w:type="character" w:customStyle="1" w:styleId="lbexallcap">
    <w:name w:val="lbexallcap"/>
    <w:basedOn w:val="DefaultParagraphFont"/>
    <w:rsid w:val="00555DDA"/>
  </w:style>
  <w:style w:type="paragraph" w:customStyle="1" w:styleId="lbexindent">
    <w:name w:val="lbexindent"/>
    <w:basedOn w:val="Normal"/>
    <w:uiPriority w:val="99"/>
    <w:rsid w:val="00555DDA"/>
    <w:pPr>
      <w:spacing w:before="100" w:beforeAutospacing="1" w:after="100" w:afterAutospacing="1"/>
    </w:pPr>
    <w:rPr>
      <w:rFonts w:eastAsia="Times New Roman"/>
    </w:rPr>
  </w:style>
  <w:style w:type="paragraph" w:customStyle="1" w:styleId="lbexindentparagraph">
    <w:name w:val="lbexindentparagraph"/>
    <w:basedOn w:val="Normal"/>
    <w:uiPriority w:val="99"/>
    <w:rsid w:val="00555DDA"/>
    <w:pPr>
      <w:spacing w:before="100" w:beforeAutospacing="1" w:after="100" w:afterAutospacing="1"/>
    </w:pPr>
    <w:rPr>
      <w:rFonts w:eastAsia="Times New Roman"/>
    </w:rPr>
  </w:style>
  <w:style w:type="paragraph" w:customStyle="1" w:styleId="zn-bodyparagraph">
    <w:name w:val="zn-body__paragraph"/>
    <w:basedOn w:val="Normal"/>
    <w:uiPriority w:val="99"/>
    <w:rsid w:val="00555DDA"/>
    <w:pPr>
      <w:spacing w:before="100" w:beforeAutospacing="1" w:after="100" w:afterAutospacing="1"/>
    </w:pPr>
    <w:rPr>
      <w:rFonts w:eastAsia="Times New Roman"/>
    </w:rPr>
  </w:style>
  <w:style w:type="character" w:customStyle="1" w:styleId="c-messagebody">
    <w:name w:val="c-message__body"/>
    <w:basedOn w:val="DefaultParagraphFont"/>
    <w:rsid w:val="00555DDA"/>
  </w:style>
  <w:style w:type="character" w:customStyle="1" w:styleId="m7735155540857680774gmail-style13ptbold">
    <w:name w:val="m_7735155540857680774gmail-style13ptbold"/>
    <w:basedOn w:val="DefaultParagraphFont"/>
    <w:rsid w:val="00555DDA"/>
  </w:style>
  <w:style w:type="character" w:customStyle="1" w:styleId="style65">
    <w:name w:val="style65"/>
    <w:basedOn w:val="DefaultParagraphFont"/>
    <w:rsid w:val="00555DDA"/>
  </w:style>
  <w:style w:type="character" w:customStyle="1" w:styleId="bodytext0">
    <w:name w:val="body_text"/>
    <w:basedOn w:val="DefaultParagraphFont"/>
    <w:rsid w:val="00555DDA"/>
  </w:style>
  <w:style w:type="character" w:customStyle="1" w:styleId="bio">
    <w:name w:val="bio"/>
    <w:basedOn w:val="DefaultParagraphFont"/>
    <w:rsid w:val="00555DDA"/>
  </w:style>
  <w:style w:type="paragraph" w:customStyle="1" w:styleId="cites0">
    <w:name w:val="cites"/>
    <w:next w:val="Normal"/>
    <w:autoRedefine/>
    <w:qFormat/>
    <w:rsid w:val="00555DDA"/>
    <w:pPr>
      <w:spacing w:after="0" w:line="240" w:lineRule="auto"/>
      <w:contextualSpacing/>
    </w:pPr>
    <w:rPr>
      <w:rFonts w:eastAsia="SimSun"/>
      <w:b/>
      <w:lang w:eastAsia="zh-CN"/>
    </w:rPr>
  </w:style>
  <w:style w:type="character" w:customStyle="1" w:styleId="5yl5">
    <w:name w:val="_5yl5"/>
    <w:basedOn w:val="DefaultParagraphFont"/>
    <w:rsid w:val="00555DDA"/>
  </w:style>
  <w:style w:type="character" w:customStyle="1" w:styleId="text">
    <w:name w:val="text"/>
    <w:basedOn w:val="DefaultParagraphFont"/>
    <w:rsid w:val="00555DDA"/>
  </w:style>
  <w:style w:type="paragraph" w:customStyle="1" w:styleId="generic-articlebody">
    <w:name w:val="generic-article__body"/>
    <w:basedOn w:val="Normal"/>
    <w:uiPriority w:val="99"/>
    <w:rsid w:val="00555DDA"/>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555DDA"/>
    <w:pPr>
      <w:spacing w:line="240" w:lineRule="auto"/>
    </w:pPr>
    <w:rPr>
      <w:b/>
      <w:bCs/>
    </w:rPr>
  </w:style>
  <w:style w:type="character" w:customStyle="1" w:styleId="CommentSubjectChar">
    <w:name w:val="Comment Subject Char"/>
    <w:basedOn w:val="CommentTextChar"/>
    <w:link w:val="CommentSubject"/>
    <w:rsid w:val="00555DDA"/>
    <w:rPr>
      <w:rFonts w:ascii="Calibri" w:hAnsi="Calibri"/>
      <w:b/>
      <w:bCs/>
      <w:sz w:val="20"/>
      <w:szCs w:val="20"/>
    </w:rPr>
  </w:style>
  <w:style w:type="character" w:customStyle="1" w:styleId="UnresolvedMention12">
    <w:name w:val="Unresolved Mention12"/>
    <w:basedOn w:val="DefaultParagraphFont"/>
    <w:uiPriority w:val="99"/>
    <w:rsid w:val="00555DDA"/>
    <w:rPr>
      <w:color w:val="605E5C"/>
      <w:shd w:val="clear" w:color="auto" w:fill="E1DFDD"/>
    </w:rPr>
  </w:style>
  <w:style w:type="paragraph" w:customStyle="1" w:styleId="CardNotUnderlined">
    <w:name w:val="Card Not Underlined"/>
    <w:basedOn w:val="Normal"/>
    <w:link w:val="CardNotUnderlinedChar1"/>
    <w:autoRedefine/>
    <w:qFormat/>
    <w:rsid w:val="00555DDA"/>
    <w:rPr>
      <w:rFonts w:eastAsia="Times New Roman"/>
      <w:sz w:val="12"/>
      <w:szCs w:val="20"/>
    </w:rPr>
  </w:style>
  <w:style w:type="character" w:customStyle="1" w:styleId="UnresolvedMention13">
    <w:name w:val="Unresolved Mention13"/>
    <w:basedOn w:val="DefaultParagraphFont"/>
    <w:uiPriority w:val="99"/>
    <w:rsid w:val="00555DDA"/>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555DDA"/>
    <w:rPr>
      <w:rFonts w:ascii="Times New Roman" w:eastAsia="Times New Roman" w:hAnsi="Times New Roman" w:cs="Times New Roman"/>
      <w:sz w:val="24"/>
      <w:szCs w:val="24"/>
    </w:rPr>
  </w:style>
  <w:style w:type="character" w:customStyle="1" w:styleId="blast">
    <w:name w:val="blast"/>
    <w:basedOn w:val="DefaultParagraphFont"/>
    <w:rsid w:val="00555DDA"/>
  </w:style>
  <w:style w:type="paragraph" w:customStyle="1" w:styleId="paragraph">
    <w:name w:val="paragraph"/>
    <w:basedOn w:val="Normal"/>
    <w:uiPriority w:val="99"/>
    <w:qFormat/>
    <w:rsid w:val="00555DDA"/>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555DDA"/>
  </w:style>
  <w:style w:type="character" w:customStyle="1" w:styleId="UnresolvedMention">
    <w:name w:val="Unresolved Mention"/>
    <w:basedOn w:val="DefaultParagraphFont"/>
    <w:uiPriority w:val="99"/>
    <w:rsid w:val="00555DDA"/>
    <w:rPr>
      <w:color w:val="605E5C"/>
      <w:shd w:val="clear" w:color="auto" w:fill="E1DFDD"/>
    </w:rPr>
  </w:style>
  <w:style w:type="character" w:customStyle="1" w:styleId="ata-controlscomplain-btn">
    <w:name w:val="ata-controls__complain-btn"/>
    <w:basedOn w:val="DefaultParagraphFont"/>
    <w:rsid w:val="00555DDA"/>
  </w:style>
  <w:style w:type="character" w:customStyle="1" w:styleId="u-tcgraydarker">
    <w:name w:val="u-tcgraydarker"/>
    <w:basedOn w:val="DefaultParagraphFont"/>
    <w:rsid w:val="00555DDA"/>
  </w:style>
  <w:style w:type="paragraph" w:customStyle="1" w:styleId="stcontent-block">
    <w:name w:val="st__content-block"/>
    <w:basedOn w:val="Normal"/>
    <w:rsid w:val="00555DDA"/>
    <w:pPr>
      <w:spacing w:before="100" w:beforeAutospacing="1" w:after="100" w:afterAutospacing="1"/>
    </w:pPr>
  </w:style>
  <w:style w:type="character" w:customStyle="1" w:styleId="drop">
    <w:name w:val="drop"/>
    <w:basedOn w:val="DefaultParagraphFont"/>
    <w:rsid w:val="00555DDA"/>
  </w:style>
  <w:style w:type="paragraph" w:customStyle="1" w:styleId="pullquote">
    <w:name w:val="pullquote"/>
    <w:basedOn w:val="Normal"/>
    <w:rsid w:val="00555DDA"/>
    <w:pPr>
      <w:spacing w:before="100" w:beforeAutospacing="1" w:after="100" w:afterAutospacing="1"/>
    </w:pPr>
  </w:style>
  <w:style w:type="paragraph" w:customStyle="1" w:styleId="TableParagraph">
    <w:name w:val="Table Paragraph"/>
    <w:basedOn w:val="Normal"/>
    <w:uiPriority w:val="1"/>
    <w:qFormat/>
    <w:rsid w:val="00555DDA"/>
    <w:pPr>
      <w:widowControl w:val="0"/>
      <w:autoSpaceDE w:val="0"/>
      <w:autoSpaceDN w:val="0"/>
      <w:adjustRightInd w:val="0"/>
    </w:pPr>
    <w:rPr>
      <w:rFonts w:eastAsiaTheme="minorEastAsia"/>
    </w:rPr>
  </w:style>
  <w:style w:type="paragraph" w:customStyle="1" w:styleId="p">
    <w:name w:val="p"/>
    <w:basedOn w:val="Normal"/>
    <w:qFormat/>
    <w:rsid w:val="00555DDA"/>
    <w:pPr>
      <w:spacing w:before="100" w:beforeAutospacing="1" w:after="100" w:afterAutospacing="1"/>
    </w:pPr>
  </w:style>
  <w:style w:type="character" w:customStyle="1" w:styleId="figpopup-sensitive-area">
    <w:name w:val="figpopup-sensitive-area"/>
    <w:basedOn w:val="DefaultParagraphFont"/>
    <w:rsid w:val="00555DDA"/>
  </w:style>
  <w:style w:type="paragraph" w:customStyle="1" w:styleId="css-qckjh9">
    <w:name w:val="css-qckjh9"/>
    <w:basedOn w:val="Normal"/>
    <w:rsid w:val="00555DDA"/>
    <w:pPr>
      <w:spacing w:before="100" w:beforeAutospacing="1" w:after="100" w:afterAutospacing="1" w:line="240" w:lineRule="auto"/>
    </w:pPr>
    <w:rPr>
      <w:rFonts w:eastAsia="Times New Roman"/>
      <w:sz w:val="24"/>
    </w:rPr>
  </w:style>
  <w:style w:type="paragraph" w:customStyle="1" w:styleId="css-158dogj">
    <w:name w:val="css-158dogj"/>
    <w:basedOn w:val="Normal"/>
    <w:rsid w:val="00555DDA"/>
    <w:pPr>
      <w:spacing w:before="100" w:beforeAutospacing="1" w:after="100" w:afterAutospacing="1" w:line="240" w:lineRule="auto"/>
    </w:pPr>
    <w:rPr>
      <w:rFonts w:eastAsia="Times New Roman"/>
      <w:sz w:val="24"/>
    </w:rPr>
  </w:style>
  <w:style w:type="character" w:customStyle="1" w:styleId="num">
    <w:name w:val="num"/>
    <w:basedOn w:val="DefaultParagraphFont"/>
    <w:rsid w:val="00555DDA"/>
  </w:style>
  <w:style w:type="character" w:customStyle="1" w:styleId="letter">
    <w:name w:val="letter"/>
    <w:basedOn w:val="DefaultParagraphFont"/>
    <w:rsid w:val="00555DDA"/>
  </w:style>
  <w:style w:type="character" w:customStyle="1" w:styleId="dttext">
    <w:name w:val="dttext"/>
    <w:basedOn w:val="DefaultParagraphFont"/>
    <w:rsid w:val="00555DDA"/>
  </w:style>
  <w:style w:type="character" w:customStyle="1" w:styleId="sdsense">
    <w:name w:val="sdsense"/>
    <w:basedOn w:val="DefaultParagraphFont"/>
    <w:rsid w:val="00555DDA"/>
  </w:style>
  <w:style w:type="character" w:customStyle="1" w:styleId="sd">
    <w:name w:val="sd"/>
    <w:basedOn w:val="DefaultParagraphFont"/>
    <w:rsid w:val="00555DDA"/>
  </w:style>
  <w:style w:type="paragraph" w:customStyle="1" w:styleId="flfc">
    <w:name w:val="flfc"/>
    <w:basedOn w:val="Normal"/>
    <w:uiPriority w:val="99"/>
    <w:rsid w:val="00555DDA"/>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555DDA"/>
  </w:style>
  <w:style w:type="paragraph" w:customStyle="1" w:styleId="story-body-text">
    <w:name w:val="story-body-text"/>
    <w:basedOn w:val="Normal"/>
    <w:uiPriority w:val="99"/>
    <w:qFormat/>
    <w:rsid w:val="00555DDA"/>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555DDA"/>
  </w:style>
  <w:style w:type="paragraph" w:customStyle="1" w:styleId="CardText1">
    <w:name w:val="Card Text 1"/>
    <w:link w:val="CardText1Char"/>
    <w:qFormat/>
    <w:rsid w:val="00555DDA"/>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555DDA"/>
    <w:rPr>
      <w:rFonts w:ascii="Arial Narrow" w:eastAsia="Times New Roman" w:hAnsi="Arial Narrow" w:cs="Times New Roman"/>
      <w:color w:val="000000"/>
      <w:u w:val="single"/>
    </w:rPr>
  </w:style>
  <w:style w:type="paragraph" w:customStyle="1" w:styleId="Analytics">
    <w:name w:val="Analytics"/>
    <w:basedOn w:val="Analytic2"/>
    <w:link w:val="AnalyticsChar"/>
    <w:uiPriority w:val="4"/>
    <w:qFormat/>
    <w:rsid w:val="00555DDA"/>
  </w:style>
  <w:style w:type="paragraph" w:customStyle="1" w:styleId="Analytic2">
    <w:name w:val="Analytic2"/>
    <w:basedOn w:val="Heading4"/>
    <w:link w:val="Analytic2Char"/>
    <w:uiPriority w:val="4"/>
    <w:rsid w:val="00555DDA"/>
    <w:pPr>
      <w:spacing w:before="200" w:line="240" w:lineRule="auto"/>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555DDA"/>
    <w:rPr>
      <w:rFonts w:ascii="Calibri" w:eastAsiaTheme="majorEastAsia" w:hAnsi="Calibri" w:cstheme="majorBidi"/>
      <w:b/>
      <w:bCs/>
      <w:color w:val="2E74B5" w:themeColor="accent1" w:themeShade="BF"/>
      <w:sz w:val="28"/>
      <w:szCs w:val="28"/>
    </w:rPr>
  </w:style>
  <w:style w:type="character" w:customStyle="1" w:styleId="AnalyticsChar">
    <w:name w:val="Analytics Char"/>
    <w:basedOn w:val="DefaultParagraphFont"/>
    <w:link w:val="Analytics"/>
    <w:uiPriority w:val="4"/>
    <w:rsid w:val="00555DDA"/>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555DDA"/>
  </w:style>
  <w:style w:type="character" w:customStyle="1" w:styleId="AnalyticsPipChar">
    <w:name w:val="AnalyticsPip Char"/>
    <w:basedOn w:val="DefaultParagraphFont"/>
    <w:link w:val="AnalyticsPip"/>
    <w:uiPriority w:val="4"/>
    <w:rsid w:val="00555DDA"/>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555DDA"/>
  </w:style>
  <w:style w:type="character" w:customStyle="1" w:styleId="AnalyticsGBNChar">
    <w:name w:val="AnalyticsGBN Char"/>
    <w:basedOn w:val="DefaultParagraphFont"/>
    <w:link w:val="AnalyticsGBN"/>
    <w:uiPriority w:val="4"/>
    <w:rsid w:val="00555DDA"/>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unhideWhenUsed/>
    <w:qFormat/>
    <w:rsid w:val="00555DDA"/>
    <w:pPr>
      <w:spacing w:after="0" w:line="240" w:lineRule="auto"/>
    </w:pPr>
    <w:rPr>
      <w:i/>
      <w:iCs/>
      <w:color w:val="000000" w:themeColor="text1"/>
    </w:rPr>
  </w:style>
  <w:style w:type="character" w:customStyle="1" w:styleId="QuoteChar">
    <w:name w:val="Quote Char"/>
    <w:basedOn w:val="DefaultParagraphFont"/>
    <w:link w:val="Quote"/>
    <w:uiPriority w:val="29"/>
    <w:rsid w:val="00555DDA"/>
    <w:rPr>
      <w:rFonts w:ascii="Calibri" w:hAnsi="Calibri"/>
      <w:i/>
      <w:iCs/>
      <w:color w:val="000000" w:themeColor="text1"/>
    </w:rPr>
  </w:style>
  <w:style w:type="paragraph" w:styleId="TOCHeading">
    <w:name w:val="TOC Heading"/>
    <w:basedOn w:val="Heading1"/>
    <w:next w:val="Normal"/>
    <w:uiPriority w:val="39"/>
    <w:unhideWhenUsed/>
    <w:qFormat/>
    <w:rsid w:val="00555DDA"/>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ref-lnk">
    <w:name w:val="ref-lnk"/>
    <w:basedOn w:val="DefaultParagraphFont"/>
    <w:rsid w:val="00555DDA"/>
  </w:style>
  <w:style w:type="character" w:customStyle="1" w:styleId="ref-overlay">
    <w:name w:val="ref-overlay"/>
    <w:basedOn w:val="DefaultParagraphFont"/>
    <w:rsid w:val="00555DDA"/>
  </w:style>
  <w:style w:type="character" w:customStyle="1" w:styleId="ref-fn-p">
    <w:name w:val="ref-fn-p"/>
    <w:basedOn w:val="DefaultParagraphFont"/>
    <w:rsid w:val="00555DDA"/>
  </w:style>
  <w:style w:type="character" w:customStyle="1" w:styleId="opinion-articlebody">
    <w:name w:val="opinion-article__body"/>
    <w:basedOn w:val="DefaultParagraphFont"/>
    <w:rsid w:val="00555DDA"/>
  </w:style>
  <w:style w:type="paragraph" w:customStyle="1" w:styleId="opinion-articlebody1">
    <w:name w:val="opinion-article__body1"/>
    <w:basedOn w:val="Normal"/>
    <w:rsid w:val="00555DDA"/>
    <w:pPr>
      <w:spacing w:before="100" w:beforeAutospacing="1" w:after="100" w:afterAutospacing="1" w:line="240" w:lineRule="auto"/>
    </w:pPr>
    <w:rPr>
      <w:rFonts w:eastAsia="Times New Roman"/>
      <w:sz w:val="24"/>
    </w:rPr>
  </w:style>
  <w:style w:type="paragraph" w:customStyle="1" w:styleId="para">
    <w:name w:val="para"/>
    <w:basedOn w:val="Normal"/>
    <w:qFormat/>
    <w:rsid w:val="00555DDA"/>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555DDA"/>
  </w:style>
  <w:style w:type="character" w:customStyle="1" w:styleId="journaltitle">
    <w:name w:val="journaltitle"/>
    <w:basedOn w:val="DefaultParagraphFont"/>
    <w:rsid w:val="00555DDA"/>
  </w:style>
  <w:style w:type="character" w:customStyle="1" w:styleId="hit">
    <w:name w:val="hit"/>
    <w:basedOn w:val="DefaultParagraphFont"/>
    <w:rsid w:val="00555DDA"/>
  </w:style>
  <w:style w:type="paragraph" w:customStyle="1" w:styleId="wp-caption-text">
    <w:name w:val="wp-caption-text"/>
    <w:basedOn w:val="Normal"/>
    <w:qFormat/>
    <w:rsid w:val="00555DDA"/>
    <w:pPr>
      <w:spacing w:before="100" w:beforeAutospacing="1" w:after="100" w:afterAutospacing="1" w:line="240" w:lineRule="auto"/>
    </w:pPr>
    <w:rPr>
      <w:rFonts w:eastAsia="Times New Roman"/>
      <w:sz w:val="24"/>
    </w:rPr>
  </w:style>
  <w:style w:type="paragraph" w:customStyle="1" w:styleId="css-utmy9y">
    <w:name w:val="css-utmy9y"/>
    <w:basedOn w:val="Normal"/>
    <w:rsid w:val="00555DDA"/>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555DDA"/>
    <w:rPr>
      <w:sz w:val="20"/>
      <w:u w:val="single"/>
    </w:rPr>
  </w:style>
  <w:style w:type="character" w:customStyle="1" w:styleId="Style11ptBoldUnderlineBorderSinglesolidlineAuto">
    <w:name w:val="Style 11 pt Bold Underline Border: : (Single solid line Auto  ..."/>
    <w:basedOn w:val="DefaultParagraphFont"/>
    <w:rsid w:val="00555DDA"/>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555DDA"/>
  </w:style>
  <w:style w:type="paragraph" w:customStyle="1" w:styleId="Small">
    <w:name w:val="Small"/>
    <w:basedOn w:val="Normal"/>
    <w:next w:val="Normal"/>
    <w:uiPriority w:val="99"/>
    <w:qFormat/>
    <w:rsid w:val="00555DDA"/>
    <w:pPr>
      <w:jc w:val="both"/>
    </w:pPr>
    <w:rPr>
      <w:rFonts w:ascii="Arial" w:eastAsia="Calibri" w:hAnsi="Arial" w:cs="Arial"/>
    </w:rPr>
  </w:style>
  <w:style w:type="character" w:customStyle="1" w:styleId="Footnote">
    <w:name w:val="Footnote_"/>
    <w:basedOn w:val="DefaultParagraphFont"/>
    <w:link w:val="Footnote0"/>
    <w:rsid w:val="00555DDA"/>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555DDA"/>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555DDA"/>
    <w:rPr>
      <w:rFonts w:ascii="Arial Narrow" w:hAnsi="Arial Narrow"/>
      <w:b/>
      <w:color w:val="000000"/>
      <w:sz w:val="26"/>
    </w:rPr>
  </w:style>
  <w:style w:type="paragraph" w:customStyle="1" w:styleId="CardTagandCite">
    <w:name w:val="Card Tag and Cite"/>
    <w:basedOn w:val="Normal"/>
    <w:next w:val="Normal"/>
    <w:link w:val="CardTagandCiteChar"/>
    <w:qFormat/>
    <w:rsid w:val="00555DDA"/>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555DDA"/>
    <w:rPr>
      <w:b/>
      <w:bCs/>
    </w:rPr>
  </w:style>
  <w:style w:type="paragraph" w:customStyle="1" w:styleId="Cite2">
    <w:name w:val="Cite 2"/>
    <w:basedOn w:val="Normal"/>
    <w:qFormat/>
    <w:rsid w:val="00555DDA"/>
    <w:pPr>
      <w:spacing w:after="0" w:line="240" w:lineRule="auto"/>
    </w:pPr>
    <w:rPr>
      <w:rFonts w:ascii="Arial" w:eastAsia="Calibri" w:hAnsi="Arial" w:cs="Arial"/>
      <w:b/>
      <w:sz w:val="24"/>
      <w:u w:val="single"/>
    </w:rPr>
  </w:style>
  <w:style w:type="character" w:customStyle="1" w:styleId="aqj">
    <w:name w:val="aqj"/>
    <w:basedOn w:val="DefaultParagraphFont"/>
    <w:rsid w:val="00555DDA"/>
  </w:style>
  <w:style w:type="paragraph" w:customStyle="1" w:styleId="StyleJustified">
    <w:name w:val="Style Justified"/>
    <w:basedOn w:val="Normal"/>
    <w:qFormat/>
    <w:rsid w:val="00555DDA"/>
    <w:pPr>
      <w:spacing w:after="0" w:line="240" w:lineRule="auto"/>
    </w:pPr>
    <w:rPr>
      <w:rFonts w:eastAsia="Times New Roman"/>
      <w:szCs w:val="20"/>
    </w:rPr>
  </w:style>
  <w:style w:type="paragraph" w:customStyle="1" w:styleId="AuthorDate">
    <w:name w:val="AuthorDate"/>
    <w:next w:val="Normal"/>
    <w:link w:val="AuthorDateChar"/>
    <w:qFormat/>
    <w:rsid w:val="00555DDA"/>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555DDA"/>
    <w:rPr>
      <w:rFonts w:ascii="Times New Roman" w:eastAsia="Calibri" w:hAnsi="Times New Roman" w:cs="Times New Roman"/>
      <w:b/>
      <w:sz w:val="24"/>
      <w:szCs w:val="20"/>
      <w:u w:val="single"/>
    </w:rPr>
  </w:style>
  <w:style w:type="character" w:customStyle="1" w:styleId="maintext">
    <w:name w:val="maintext"/>
    <w:basedOn w:val="DefaultParagraphFont"/>
    <w:rsid w:val="00555DDA"/>
  </w:style>
  <w:style w:type="paragraph" w:customStyle="1" w:styleId="Stylecardtext8pt">
    <w:name w:val="Style card text + 8 pt"/>
    <w:basedOn w:val="Normal"/>
    <w:qFormat/>
    <w:rsid w:val="00555DDA"/>
    <w:pPr>
      <w:spacing w:after="0" w:line="240" w:lineRule="auto"/>
      <w:ind w:right="288"/>
    </w:pPr>
  </w:style>
  <w:style w:type="character" w:customStyle="1" w:styleId="NotBold10Final">
    <w:name w:val="NotBold10Final"/>
    <w:uiPriority w:val="1"/>
    <w:qFormat/>
    <w:rsid w:val="00555DDA"/>
    <w:rPr>
      <w:rFonts w:ascii="Times New Roman" w:hAnsi="Times New Roman"/>
      <w:b w:val="0"/>
      <w:i w:val="0"/>
      <w:sz w:val="20"/>
    </w:rPr>
  </w:style>
  <w:style w:type="character" w:customStyle="1" w:styleId="Bold12">
    <w:name w:val="Bold12"/>
    <w:uiPriority w:val="1"/>
    <w:qFormat/>
    <w:rsid w:val="00555DDA"/>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555DDA"/>
    <w:pPr>
      <w:spacing w:after="0" w:line="240" w:lineRule="auto"/>
      <w:ind w:left="288" w:right="288"/>
    </w:pPr>
    <w:rPr>
      <w:rFonts w:eastAsia="Times New Roman"/>
      <w:sz w:val="20"/>
      <w:szCs w:val="20"/>
    </w:rPr>
  </w:style>
  <w:style w:type="character" w:customStyle="1" w:styleId="CardtextChar1">
    <w:name w:val="Card text Char"/>
    <w:link w:val="Cardtext0"/>
    <w:locked/>
    <w:rsid w:val="00555DDA"/>
    <w:rPr>
      <w:rFonts w:ascii="Arial Narrow" w:hAnsi="Arial Narrow"/>
      <w:u w:val="single"/>
    </w:rPr>
  </w:style>
  <w:style w:type="paragraph" w:customStyle="1" w:styleId="Cardtext0">
    <w:name w:val="Card text"/>
    <w:link w:val="CardtextChar1"/>
    <w:qFormat/>
    <w:rsid w:val="00555DDA"/>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555DDA"/>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555DDA"/>
    <w:rPr>
      <w:rFonts w:ascii="Calibri" w:eastAsia="Times New Roman" w:hAnsi="Calibri"/>
      <w:sz w:val="24"/>
      <w:lang w:val="x-none" w:eastAsia="ar-SA"/>
    </w:rPr>
  </w:style>
  <w:style w:type="paragraph" w:customStyle="1" w:styleId="Default">
    <w:name w:val="Default"/>
    <w:qFormat/>
    <w:rsid w:val="00555DDA"/>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555DDA"/>
    <w:pPr>
      <w:spacing w:after="0" w:line="240" w:lineRule="auto"/>
    </w:pPr>
    <w:rPr>
      <w:rFonts w:eastAsia="Calibri"/>
    </w:rPr>
  </w:style>
  <w:style w:type="paragraph" w:customStyle="1" w:styleId="newpage">
    <w:name w:val="new page"/>
    <w:basedOn w:val="Heading4"/>
    <w:rsid w:val="00555DDA"/>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555DDA"/>
    <w:pPr>
      <w:spacing w:after="0" w:line="240" w:lineRule="auto"/>
    </w:pPr>
    <w:rPr>
      <w:rFonts w:eastAsia="Times"/>
      <w:sz w:val="18"/>
      <w:szCs w:val="20"/>
    </w:rPr>
  </w:style>
  <w:style w:type="character" w:customStyle="1" w:styleId="textexposedshow">
    <w:name w:val="text_exposed_show"/>
    <w:basedOn w:val="DefaultParagraphFont"/>
    <w:rsid w:val="00555DDA"/>
  </w:style>
  <w:style w:type="paragraph" w:customStyle="1" w:styleId="Heading">
    <w:name w:val="Heading"/>
    <w:basedOn w:val="Normal"/>
    <w:next w:val="BodyText"/>
    <w:rsid w:val="00555DDA"/>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555DDA"/>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555DDA"/>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555DDA"/>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555DDA"/>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555DDA"/>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555DDA"/>
    <w:rPr>
      <w:rFonts w:ascii="Arial" w:hAnsi="Arial"/>
      <w:b/>
      <w:sz w:val="24"/>
    </w:rPr>
  </w:style>
  <w:style w:type="character" w:customStyle="1" w:styleId="Style11ptBlackUnderline">
    <w:name w:val="Style 11 pt Black Underline"/>
    <w:rsid w:val="00555DDA"/>
    <w:rPr>
      <w:color w:val="000000"/>
      <w:sz w:val="20"/>
      <w:u w:val="single"/>
    </w:rPr>
  </w:style>
  <w:style w:type="character" w:customStyle="1" w:styleId="Style11ptBlack">
    <w:name w:val="Style 11 pt Black"/>
    <w:rsid w:val="00555DDA"/>
    <w:rPr>
      <w:color w:val="000000"/>
      <w:sz w:val="20"/>
    </w:rPr>
  </w:style>
  <w:style w:type="paragraph" w:customStyle="1" w:styleId="CardsHighlighted">
    <w:name w:val="Cards Highlighted"/>
    <w:basedOn w:val="Normal"/>
    <w:link w:val="CardsHighlightedChar"/>
    <w:autoRedefine/>
    <w:qFormat/>
    <w:rsid w:val="00555DDA"/>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555DDA"/>
    <w:rPr>
      <w:rFonts w:ascii="Calibri" w:eastAsia="Calibri" w:hAnsi="Calibri"/>
      <w:sz w:val="24"/>
      <w:u w:val="single"/>
      <w:shd w:val="clear" w:color="auto" w:fill="00FFFF"/>
    </w:rPr>
  </w:style>
  <w:style w:type="character" w:customStyle="1" w:styleId="CitesChar">
    <w:name w:val="Cites Char"/>
    <w:basedOn w:val="DefaultParagraphFont"/>
    <w:link w:val="Cites"/>
    <w:rsid w:val="00555DDA"/>
    <w:rPr>
      <w:rFonts w:ascii="Times New Roman" w:eastAsia="Times New Roman" w:hAnsi="Times New Roman" w:cs="Times New Roman"/>
      <w:sz w:val="20"/>
      <w:szCs w:val="24"/>
    </w:rPr>
  </w:style>
  <w:style w:type="paragraph" w:customStyle="1" w:styleId="analytics0">
    <w:name w:val="analytics"/>
    <w:basedOn w:val="Normal"/>
    <w:link w:val="analyticsChar0"/>
    <w:uiPriority w:val="4"/>
    <w:rsid w:val="00555DDA"/>
    <w:pPr>
      <w:spacing w:after="0" w:line="240" w:lineRule="auto"/>
    </w:pPr>
    <w:rPr>
      <w:b/>
      <w:color w:val="C00000"/>
    </w:rPr>
  </w:style>
  <w:style w:type="character" w:customStyle="1" w:styleId="analyticsChar0">
    <w:name w:val="analytics Char"/>
    <w:basedOn w:val="DefaultParagraphFont"/>
    <w:link w:val="analytics0"/>
    <w:uiPriority w:val="4"/>
    <w:rsid w:val="00555DDA"/>
    <w:rPr>
      <w:rFonts w:ascii="Calibri" w:hAnsi="Calibri"/>
      <w:b/>
      <w:color w:val="C00000"/>
    </w:rPr>
  </w:style>
  <w:style w:type="character" w:customStyle="1" w:styleId="swauthor">
    <w:name w:val="sw_author"/>
    <w:rsid w:val="00555DDA"/>
  </w:style>
  <w:style w:type="character" w:customStyle="1" w:styleId="Mention1">
    <w:name w:val="Mention1"/>
    <w:basedOn w:val="DefaultParagraphFont"/>
    <w:uiPriority w:val="99"/>
    <w:semiHidden/>
    <w:unhideWhenUsed/>
    <w:rsid w:val="00555DDA"/>
    <w:rPr>
      <w:color w:val="2B579A"/>
      <w:shd w:val="clear" w:color="auto" w:fill="E6E6E6"/>
    </w:rPr>
  </w:style>
  <w:style w:type="paragraph" w:customStyle="1" w:styleId="citenon-bold">
    <w:name w:val="cite non-bold"/>
    <w:basedOn w:val="Normal"/>
    <w:link w:val="citenon-boldChar"/>
    <w:qFormat/>
    <w:rsid w:val="00555DDA"/>
    <w:pPr>
      <w:spacing w:after="0" w:line="240" w:lineRule="auto"/>
    </w:pPr>
    <w:rPr>
      <w:rFonts w:eastAsia="Calibri"/>
      <w:sz w:val="20"/>
      <w:szCs w:val="20"/>
      <w:lang w:val="x-none" w:eastAsia="x-none"/>
    </w:rPr>
  </w:style>
  <w:style w:type="character" w:customStyle="1" w:styleId="citenon-boldChar">
    <w:name w:val="cite non-bold Char"/>
    <w:link w:val="citenon-bold"/>
    <w:rsid w:val="00555DDA"/>
    <w:rPr>
      <w:rFonts w:ascii="Calibri" w:eastAsia="Calibri" w:hAnsi="Calibri"/>
      <w:sz w:val="20"/>
      <w:szCs w:val="20"/>
      <w:lang w:val="x-none" w:eastAsia="x-none"/>
    </w:rPr>
  </w:style>
  <w:style w:type="paragraph" w:customStyle="1" w:styleId="HotRoute">
    <w:name w:val="Hot Route!"/>
    <w:basedOn w:val="Normal"/>
    <w:link w:val="HotRouteChar"/>
    <w:qFormat/>
    <w:rsid w:val="00555DDA"/>
    <w:pPr>
      <w:spacing w:after="0" w:line="240" w:lineRule="auto"/>
      <w:ind w:left="144"/>
    </w:pPr>
    <w:rPr>
      <w:rFonts w:eastAsia="Calibri"/>
      <w:color w:val="000000"/>
    </w:rPr>
  </w:style>
  <w:style w:type="character" w:customStyle="1" w:styleId="HotRouteChar">
    <w:name w:val="Hot Route! Char"/>
    <w:link w:val="HotRoute"/>
    <w:rsid w:val="00555DDA"/>
    <w:rPr>
      <w:rFonts w:ascii="Calibri" w:eastAsia="Calibri" w:hAnsi="Calibri"/>
      <w:color w:val="000000"/>
    </w:rPr>
  </w:style>
  <w:style w:type="paragraph" w:customStyle="1" w:styleId="CardIndented">
    <w:name w:val="Card (Indented)"/>
    <w:basedOn w:val="Normal"/>
    <w:link w:val="CardIndentedChar"/>
    <w:qFormat/>
    <w:rsid w:val="00555DDA"/>
    <w:pPr>
      <w:spacing w:after="0" w:line="240" w:lineRule="auto"/>
      <w:ind w:left="288"/>
    </w:pPr>
  </w:style>
  <w:style w:type="paragraph" w:customStyle="1" w:styleId="PhoTag">
    <w:name w:val="PhoTag"/>
    <w:basedOn w:val="Normal"/>
    <w:next w:val="Normal"/>
    <w:autoRedefine/>
    <w:qFormat/>
    <w:rsid w:val="00555DDA"/>
    <w:pPr>
      <w:spacing w:after="0" w:line="240" w:lineRule="auto"/>
    </w:pPr>
    <w:rPr>
      <w:b/>
    </w:rPr>
  </w:style>
  <w:style w:type="character" w:customStyle="1" w:styleId="BoldUnderlineChar0">
    <w:name w:val="BoldUnderline Char"/>
    <w:uiPriority w:val="99"/>
    <w:rsid w:val="00555DDA"/>
    <w:rPr>
      <w:rFonts w:ascii="Times New Roman" w:eastAsia="Times New Roman" w:hAnsi="Times New Roman" w:cs="Times New Roman"/>
      <w:b/>
      <w:sz w:val="20"/>
      <w:u w:val="single"/>
    </w:rPr>
  </w:style>
  <w:style w:type="character" w:customStyle="1" w:styleId="wikiexternallink">
    <w:name w:val="wikiexternallink"/>
    <w:basedOn w:val="DefaultParagraphFont"/>
    <w:rsid w:val="00555DDA"/>
  </w:style>
  <w:style w:type="character" w:customStyle="1" w:styleId="wikigeneratedlinkcontent">
    <w:name w:val="wikigeneratedlinkcontent"/>
    <w:basedOn w:val="DefaultParagraphFont"/>
    <w:rsid w:val="00555DDA"/>
  </w:style>
  <w:style w:type="character" w:customStyle="1" w:styleId="boldunderlineChar1">
    <w:name w:val="bold underline Char"/>
    <w:basedOn w:val="DefaultParagraphFont"/>
    <w:rsid w:val="00555DDA"/>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555DDA"/>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555DDA"/>
    <w:pPr>
      <w:spacing w:after="0" w:line="240" w:lineRule="auto"/>
      <w:jc w:val="both"/>
    </w:pPr>
    <w:rPr>
      <w:rFonts w:eastAsia="Calibri"/>
      <w:sz w:val="20"/>
      <w:szCs w:val="26"/>
    </w:rPr>
  </w:style>
  <w:style w:type="character" w:customStyle="1" w:styleId="Author">
    <w:name w:val="Author"/>
    <w:aliases w:val="Style Date"/>
    <w:basedOn w:val="DefaultParagraphFont"/>
    <w:qFormat/>
    <w:rsid w:val="00555DDA"/>
    <w:rPr>
      <w:sz w:val="24"/>
    </w:rPr>
  </w:style>
  <w:style w:type="character" w:customStyle="1" w:styleId="box">
    <w:name w:val="box"/>
    <w:basedOn w:val="DefaultParagraphFont"/>
    <w:rsid w:val="00555DDA"/>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555DDA"/>
    <w:pPr>
      <w:spacing w:after="0" w:line="240" w:lineRule="auto"/>
    </w:pPr>
    <w:rPr>
      <w:rFonts w:eastAsia="Times New Roman"/>
      <w:szCs w:val="20"/>
    </w:rPr>
  </w:style>
  <w:style w:type="character" w:customStyle="1" w:styleId="ReallySmallChar">
    <w:name w:val="Really Small Char"/>
    <w:basedOn w:val="DefaultParagraphFont"/>
    <w:link w:val="ReallySmall"/>
    <w:rsid w:val="00555DDA"/>
    <w:rPr>
      <w:rFonts w:ascii="Calibri" w:eastAsia="Times New Roman" w:hAnsi="Calibri"/>
      <w:szCs w:val="20"/>
    </w:rPr>
  </w:style>
  <w:style w:type="paragraph" w:customStyle="1" w:styleId="PageHeaderLine1">
    <w:name w:val="PageHeaderLine1"/>
    <w:basedOn w:val="Normal"/>
    <w:qFormat/>
    <w:rsid w:val="00555DDA"/>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555DDA"/>
    <w:pPr>
      <w:tabs>
        <w:tab w:val="right" w:pos="10800"/>
      </w:tabs>
      <w:spacing w:after="0" w:line="480" w:lineRule="auto"/>
    </w:pPr>
    <w:rPr>
      <w:b/>
    </w:rPr>
  </w:style>
  <w:style w:type="paragraph" w:styleId="TOC4">
    <w:name w:val="toc 4"/>
    <w:basedOn w:val="Normal"/>
    <w:next w:val="Normal"/>
    <w:autoRedefine/>
    <w:unhideWhenUsed/>
    <w:rsid w:val="00555DDA"/>
    <w:pPr>
      <w:spacing w:before="240" w:after="0" w:line="240" w:lineRule="auto"/>
    </w:pPr>
    <w:rPr>
      <w:b/>
      <w:u w:val="single"/>
    </w:rPr>
  </w:style>
  <w:style w:type="paragraph" w:customStyle="1" w:styleId="BlockTitle2">
    <w:name w:val="Block Title2"/>
    <w:basedOn w:val="Normal"/>
    <w:next w:val="Normal"/>
    <w:link w:val="BlockTitle2Char"/>
    <w:qFormat/>
    <w:rsid w:val="00555DDA"/>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555DDA"/>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uiPriority w:val="39"/>
    <w:rsid w:val="00555DDA"/>
    <w:pPr>
      <w:spacing w:after="0" w:line="240" w:lineRule="auto"/>
      <w:ind w:left="200"/>
    </w:pPr>
    <w:rPr>
      <w:rFonts w:eastAsia="Calibri"/>
      <w:color w:val="000000"/>
    </w:rPr>
  </w:style>
  <w:style w:type="paragraph" w:styleId="TOC3">
    <w:name w:val="toc 3"/>
    <w:basedOn w:val="Normal"/>
    <w:next w:val="Normal"/>
    <w:autoRedefine/>
    <w:rsid w:val="00555DDA"/>
    <w:pPr>
      <w:spacing w:after="0" w:line="240" w:lineRule="auto"/>
      <w:ind w:left="400"/>
    </w:pPr>
    <w:rPr>
      <w:rFonts w:eastAsia="Calibri"/>
      <w:color w:val="000000"/>
    </w:rPr>
  </w:style>
  <w:style w:type="paragraph" w:styleId="TOC5">
    <w:name w:val="toc 5"/>
    <w:basedOn w:val="Normal"/>
    <w:next w:val="Normal"/>
    <w:autoRedefine/>
    <w:rsid w:val="00555DDA"/>
    <w:pPr>
      <w:spacing w:after="0" w:line="240" w:lineRule="auto"/>
      <w:ind w:left="800"/>
    </w:pPr>
    <w:rPr>
      <w:rFonts w:eastAsia="Calibri"/>
      <w:color w:val="000000"/>
    </w:rPr>
  </w:style>
  <w:style w:type="paragraph" w:styleId="TOC6">
    <w:name w:val="toc 6"/>
    <w:basedOn w:val="Normal"/>
    <w:next w:val="Normal"/>
    <w:autoRedefine/>
    <w:rsid w:val="00555DDA"/>
    <w:pPr>
      <w:spacing w:after="0" w:line="240" w:lineRule="auto"/>
      <w:ind w:left="1000"/>
    </w:pPr>
    <w:rPr>
      <w:rFonts w:eastAsia="Calibri"/>
      <w:color w:val="000000"/>
    </w:rPr>
  </w:style>
  <w:style w:type="paragraph" w:styleId="TOC7">
    <w:name w:val="toc 7"/>
    <w:basedOn w:val="Normal"/>
    <w:next w:val="Normal"/>
    <w:autoRedefine/>
    <w:rsid w:val="00555DDA"/>
    <w:pPr>
      <w:spacing w:after="0" w:line="240" w:lineRule="auto"/>
      <w:ind w:left="1200"/>
    </w:pPr>
    <w:rPr>
      <w:rFonts w:eastAsia="Calibri"/>
      <w:color w:val="000000"/>
    </w:rPr>
  </w:style>
  <w:style w:type="paragraph" w:styleId="TOC8">
    <w:name w:val="toc 8"/>
    <w:basedOn w:val="Normal"/>
    <w:next w:val="Normal"/>
    <w:autoRedefine/>
    <w:rsid w:val="00555DDA"/>
    <w:pPr>
      <w:spacing w:after="0" w:line="240" w:lineRule="auto"/>
      <w:ind w:left="1400"/>
    </w:pPr>
    <w:rPr>
      <w:rFonts w:eastAsia="Calibri"/>
      <w:color w:val="000000"/>
    </w:rPr>
  </w:style>
  <w:style w:type="paragraph" w:styleId="TOC9">
    <w:name w:val="toc 9"/>
    <w:basedOn w:val="Normal"/>
    <w:next w:val="Normal"/>
    <w:autoRedefine/>
    <w:rsid w:val="00555DDA"/>
    <w:pPr>
      <w:spacing w:after="0" w:line="240" w:lineRule="auto"/>
      <w:ind w:left="1600"/>
    </w:pPr>
    <w:rPr>
      <w:rFonts w:eastAsia="Calibri"/>
      <w:color w:val="000000"/>
    </w:rPr>
  </w:style>
  <w:style w:type="paragraph" w:customStyle="1" w:styleId="TxBrp1">
    <w:name w:val="TxBr_p1"/>
    <w:basedOn w:val="Normal"/>
    <w:qFormat/>
    <w:rsid w:val="00555DDA"/>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555DDA"/>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555DDA"/>
    <w:pPr>
      <w:spacing w:before="240" w:after="240" w:line="240" w:lineRule="auto"/>
      <w:jc w:val="center"/>
      <w:outlineLvl w:val="0"/>
    </w:pPr>
    <w:rPr>
      <w:rFonts w:eastAsia="Calibri"/>
      <w:b/>
      <w:bCs/>
      <w:color w:val="000000"/>
      <w:sz w:val="32"/>
      <w:u w:val="single"/>
    </w:rPr>
  </w:style>
  <w:style w:type="character" w:customStyle="1" w:styleId="Style8pt">
    <w:name w:val="Style 8 pt"/>
    <w:rsid w:val="00555DDA"/>
    <w:rPr>
      <w:rFonts w:ascii="Times New Roman" w:hAnsi="Times New Roman"/>
      <w:sz w:val="16"/>
      <w:u w:val="none"/>
    </w:rPr>
  </w:style>
  <w:style w:type="paragraph" w:customStyle="1" w:styleId="cards0">
    <w:name w:val="cards"/>
    <w:basedOn w:val="Normal"/>
    <w:qFormat/>
    <w:rsid w:val="00555DDA"/>
    <w:pPr>
      <w:spacing w:after="0" w:line="240" w:lineRule="auto"/>
    </w:pPr>
    <w:rPr>
      <w:rFonts w:eastAsia="Calibri"/>
      <w:color w:val="000000"/>
    </w:rPr>
  </w:style>
  <w:style w:type="character" w:customStyle="1" w:styleId="7TimesNewRoman">
    <w:name w:val="7 Times New Roman"/>
    <w:rsid w:val="00555DDA"/>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555DDA"/>
    <w:pPr>
      <w:spacing w:after="0" w:line="240" w:lineRule="auto"/>
    </w:pPr>
    <w:rPr>
      <w:rFonts w:eastAsia="Calibri"/>
      <w:color w:val="000000"/>
    </w:rPr>
  </w:style>
  <w:style w:type="character" w:customStyle="1" w:styleId="Heading4CiteChar">
    <w:name w:val="Heading 4 Cite Char"/>
    <w:link w:val="Heading4Cite"/>
    <w:rsid w:val="00555DDA"/>
    <w:rPr>
      <w:rFonts w:ascii="Calibri" w:eastAsia="Calibri" w:hAnsi="Calibri"/>
      <w:color w:val="000000"/>
    </w:rPr>
  </w:style>
  <w:style w:type="character" w:customStyle="1" w:styleId="BoldUnderlineCharChar">
    <w:name w:val="BoldUnderline Char Char"/>
    <w:rsid w:val="00555DDA"/>
    <w:rPr>
      <w:rFonts w:ascii="Calibri" w:hAnsi="Calibri"/>
      <w:b/>
      <w:szCs w:val="24"/>
      <w:u w:val="single"/>
      <w:lang w:val="en-US" w:eastAsia="en-US" w:bidi="ar-SA"/>
    </w:rPr>
  </w:style>
  <w:style w:type="paragraph" w:customStyle="1" w:styleId="Underlining">
    <w:name w:val="Underlining"/>
    <w:basedOn w:val="Normal"/>
    <w:link w:val="UnderliningChar"/>
    <w:qFormat/>
    <w:rsid w:val="00555DDA"/>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555DDA"/>
    <w:rPr>
      <w:rFonts w:ascii="Arial Narrow" w:eastAsia="Calibri" w:hAnsi="Arial Narrow"/>
      <w:color w:val="000000"/>
      <w:u w:val="single"/>
    </w:rPr>
  </w:style>
  <w:style w:type="character" w:customStyle="1" w:styleId="UnderlinedCharChar">
    <w:name w:val="Underlined Char Char"/>
    <w:rsid w:val="00555DDA"/>
    <w:rPr>
      <w:szCs w:val="28"/>
      <w:u w:val="single"/>
      <w:lang w:val="en-US" w:eastAsia="en-US" w:bidi="ar-SA"/>
    </w:rPr>
  </w:style>
  <w:style w:type="paragraph" w:customStyle="1" w:styleId="Microtext">
    <w:name w:val="Microtext"/>
    <w:basedOn w:val="Normal"/>
    <w:next w:val="Normal"/>
    <w:link w:val="MicrotextChar"/>
    <w:qFormat/>
    <w:rsid w:val="00555DDA"/>
    <w:pPr>
      <w:spacing w:after="0" w:line="240" w:lineRule="auto"/>
    </w:pPr>
    <w:rPr>
      <w:rFonts w:eastAsia="Calibri"/>
      <w:color w:val="000000"/>
      <w:sz w:val="12"/>
    </w:rPr>
  </w:style>
  <w:style w:type="character" w:customStyle="1" w:styleId="MicrotextChar">
    <w:name w:val="Microtext Char"/>
    <w:link w:val="Microtext"/>
    <w:rsid w:val="00555DDA"/>
    <w:rPr>
      <w:rFonts w:ascii="Calibri" w:eastAsia="Calibri" w:hAnsi="Calibri"/>
      <w:color w:val="000000"/>
      <w:sz w:val="12"/>
    </w:rPr>
  </w:style>
  <w:style w:type="paragraph" w:customStyle="1" w:styleId="PageTitle">
    <w:name w:val="Page Title"/>
    <w:basedOn w:val="Normal"/>
    <w:next w:val="Normal"/>
    <w:qFormat/>
    <w:rsid w:val="00555DDA"/>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555DDA"/>
    <w:rPr>
      <w:sz w:val="20"/>
      <w:u w:val="single"/>
    </w:rPr>
  </w:style>
  <w:style w:type="character" w:customStyle="1" w:styleId="StyleTimesNewRoman9pt">
    <w:name w:val="Style Times New Roman 9 pt"/>
    <w:rsid w:val="00555DDA"/>
    <w:rPr>
      <w:sz w:val="20"/>
    </w:rPr>
  </w:style>
  <w:style w:type="character" w:customStyle="1" w:styleId="Style9ptItalicUnderline">
    <w:name w:val="Style 9 pt Italic Underline"/>
    <w:rsid w:val="00555DDA"/>
    <w:rPr>
      <w:i/>
      <w:iCs/>
      <w:sz w:val="20"/>
      <w:u w:val="single"/>
    </w:rPr>
  </w:style>
  <w:style w:type="paragraph" w:customStyle="1" w:styleId="Style4">
    <w:name w:val="Style4"/>
    <w:basedOn w:val="Normal"/>
    <w:link w:val="Style4Char"/>
    <w:qFormat/>
    <w:rsid w:val="00555DDA"/>
    <w:pPr>
      <w:numPr>
        <w:numId w:val="21"/>
      </w:numPr>
      <w:tabs>
        <w:tab w:val="clear" w:pos="360"/>
      </w:tabs>
      <w:spacing w:after="0" w:line="240" w:lineRule="auto"/>
      <w:ind w:left="0" w:firstLine="0"/>
    </w:pPr>
    <w:rPr>
      <w:rFonts w:ascii="Arial Narrow" w:hAnsi="Arial Narrow"/>
      <w:szCs w:val="24"/>
      <w:u w:val="single"/>
    </w:rPr>
  </w:style>
  <w:style w:type="paragraph" w:customStyle="1" w:styleId="StyleStyle49pt">
    <w:name w:val="Style Style4 + 9 pt"/>
    <w:basedOn w:val="Style4"/>
    <w:link w:val="StyleStyle49ptChar"/>
    <w:qFormat/>
    <w:rsid w:val="00555DDA"/>
  </w:style>
  <w:style w:type="character" w:customStyle="1" w:styleId="StyleStyle49ptChar">
    <w:name w:val="Style Style4 + 9 pt Char"/>
    <w:link w:val="StyleStyle49pt"/>
    <w:rsid w:val="00555DDA"/>
    <w:rPr>
      <w:rFonts w:ascii="Arial Narrow" w:hAnsi="Arial Narrow"/>
      <w:szCs w:val="24"/>
      <w:u w:val="single"/>
    </w:rPr>
  </w:style>
  <w:style w:type="paragraph" w:customStyle="1" w:styleId="StyleStyle49ptBold">
    <w:name w:val="Style Style4 + 9 pt Bold"/>
    <w:basedOn w:val="Style4"/>
    <w:link w:val="StyleStyle49ptBoldChar"/>
    <w:qFormat/>
    <w:rsid w:val="00555DDA"/>
    <w:rPr>
      <w:b/>
      <w:bCs/>
    </w:rPr>
  </w:style>
  <w:style w:type="character" w:customStyle="1" w:styleId="StyleStyle49ptBoldChar">
    <w:name w:val="Style Style4 + 9 pt Bold Char"/>
    <w:link w:val="StyleStyle49ptBold"/>
    <w:rsid w:val="00555DDA"/>
    <w:rPr>
      <w:rFonts w:ascii="Arial Narrow" w:hAnsi="Arial Narrow"/>
      <w:b/>
      <w:bCs/>
      <w:szCs w:val="24"/>
      <w:u w:val="single"/>
    </w:rPr>
  </w:style>
  <w:style w:type="character" w:customStyle="1" w:styleId="Style9ptBoldUnderline">
    <w:name w:val="Style 9 pt Bold Underline"/>
    <w:rsid w:val="00555DDA"/>
    <w:rPr>
      <w:b/>
      <w:bCs/>
      <w:sz w:val="20"/>
      <w:u w:val="single"/>
    </w:rPr>
  </w:style>
  <w:style w:type="paragraph" w:customStyle="1" w:styleId="Style3">
    <w:name w:val="Style3"/>
    <w:basedOn w:val="Normal"/>
    <w:link w:val="Style3Char"/>
    <w:qFormat/>
    <w:rsid w:val="00555DDA"/>
    <w:pPr>
      <w:spacing w:after="0" w:line="240" w:lineRule="auto"/>
    </w:pPr>
    <w:rPr>
      <w:rFonts w:ascii="Arial Narrow" w:hAnsi="Arial Narrow"/>
      <w:b/>
      <w:szCs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555DDA"/>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555DDA"/>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555DDA"/>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555DDA"/>
    <w:rPr>
      <w:rFonts w:ascii="Calibri" w:eastAsia="Times New Roman" w:hAnsi="Calibri" w:cs="Times New Roman"/>
      <w:iCs/>
      <w:color w:val="000000"/>
      <w:sz w:val="16"/>
      <w:szCs w:val="28"/>
    </w:rPr>
  </w:style>
  <w:style w:type="paragraph" w:customStyle="1" w:styleId="Style1">
    <w:name w:val="Style 1"/>
    <w:uiPriority w:val="99"/>
    <w:qFormat/>
    <w:rsid w:val="00555DDA"/>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555DDA"/>
  </w:style>
  <w:style w:type="character" w:customStyle="1" w:styleId="Style9ptUnderline2">
    <w:name w:val="Style 9 pt Underline2"/>
    <w:rsid w:val="00555DDA"/>
    <w:rPr>
      <w:sz w:val="20"/>
      <w:u w:val="single"/>
    </w:rPr>
  </w:style>
  <w:style w:type="paragraph" w:customStyle="1" w:styleId="StyleUnderline9pt2">
    <w:name w:val="Style Underline + 9 pt2"/>
    <w:basedOn w:val="Normal"/>
    <w:link w:val="StyleUnderline9pt2Char"/>
    <w:rsid w:val="00555DDA"/>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555DDA"/>
    <w:rPr>
      <w:rFonts w:ascii="Calibri" w:eastAsia="Times New Roman" w:hAnsi="Calibri"/>
      <w:color w:val="000000"/>
      <w:sz w:val="20"/>
      <w:szCs w:val="20"/>
      <w:u w:val="single"/>
    </w:rPr>
  </w:style>
  <w:style w:type="character" w:customStyle="1" w:styleId="CharChar11">
    <w:name w:val="Char Char11"/>
    <w:rsid w:val="00555DDA"/>
    <w:rPr>
      <w:rFonts w:cs="Arial"/>
      <w:bCs/>
      <w:szCs w:val="26"/>
      <w:u w:val="single"/>
      <w:lang w:val="en-US" w:eastAsia="en-US" w:bidi="ar-SA"/>
    </w:rPr>
  </w:style>
  <w:style w:type="paragraph" w:customStyle="1" w:styleId="cardCharCharChar">
    <w:name w:val="card Char Char Char"/>
    <w:basedOn w:val="Normal"/>
    <w:link w:val="cardCharCharCharChar"/>
    <w:rsid w:val="00555DDA"/>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555DDA"/>
    <w:rPr>
      <w:rFonts w:ascii="Calibri" w:eastAsia="Times New Roman" w:hAnsi="Calibri"/>
      <w:color w:val="000000"/>
      <w:sz w:val="20"/>
      <w:szCs w:val="20"/>
    </w:rPr>
  </w:style>
  <w:style w:type="paragraph" w:customStyle="1" w:styleId="TxBr5p1">
    <w:name w:val="TxBr_5p1"/>
    <w:basedOn w:val="Normal"/>
    <w:rsid w:val="00555DDA"/>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555DDA"/>
    <w:pPr>
      <w:spacing w:after="0" w:line="240" w:lineRule="auto"/>
      <w:ind w:left="400"/>
    </w:pPr>
    <w:rPr>
      <w:rFonts w:eastAsia="Calibri"/>
      <w:color w:val="000000"/>
    </w:rPr>
  </w:style>
  <w:style w:type="character" w:customStyle="1" w:styleId="12TimesNewRoman">
    <w:name w:val="12 Times New Roman"/>
    <w:rsid w:val="00555DDA"/>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555DDA"/>
    <w:pPr>
      <w:spacing w:after="0" w:line="240" w:lineRule="auto"/>
      <w:ind w:left="144"/>
    </w:pPr>
    <w:rPr>
      <w:rFonts w:eastAsia="Calibri"/>
      <w:color w:val="000000"/>
    </w:rPr>
  </w:style>
  <w:style w:type="character" w:customStyle="1" w:styleId="StyleUnderlineChar">
    <w:name w:val="Style Underline Char"/>
    <w:rsid w:val="00555DDA"/>
    <w:rPr>
      <w:u w:val="single"/>
      <w:lang w:val="en-US" w:eastAsia="en-US" w:bidi="ar-SA"/>
    </w:rPr>
  </w:style>
  <w:style w:type="paragraph" w:customStyle="1" w:styleId="Smalltext">
    <w:name w:val="Small text"/>
    <w:aliases w:val="Quote1,Quote11"/>
    <w:basedOn w:val="Normal"/>
    <w:link w:val="SmalltextChar"/>
    <w:qFormat/>
    <w:rsid w:val="00555DDA"/>
    <w:pPr>
      <w:spacing w:after="0" w:line="240" w:lineRule="auto"/>
    </w:pPr>
    <w:rPr>
      <w:rFonts w:eastAsia="Times New Roman"/>
      <w:color w:val="000000"/>
    </w:rPr>
  </w:style>
  <w:style w:type="character" w:customStyle="1" w:styleId="Highlightedunderline">
    <w:name w:val="Highlighted underline"/>
    <w:qFormat/>
    <w:rsid w:val="00555DDA"/>
    <w:rPr>
      <w:rFonts w:ascii="Times New Roman" w:hAnsi="Times New Roman"/>
      <w:sz w:val="20"/>
      <w:u w:val="single"/>
      <w:bdr w:val="none" w:sz="0" w:space="0" w:color="auto"/>
      <w:shd w:val="clear" w:color="auto" w:fill="C0C0C0"/>
    </w:rPr>
  </w:style>
  <w:style w:type="character" w:customStyle="1" w:styleId="cardChar1">
    <w:name w:val="card Char1"/>
    <w:rsid w:val="00555DDA"/>
    <w:rPr>
      <w:rFonts w:ascii="Times New Roman" w:hAnsi="Times New Roman"/>
      <w:sz w:val="22"/>
    </w:rPr>
  </w:style>
  <w:style w:type="paragraph" w:customStyle="1" w:styleId="Paste">
    <w:name w:val="Paste"/>
    <w:basedOn w:val="Normal"/>
    <w:qFormat/>
    <w:rsid w:val="00555DDA"/>
    <w:pPr>
      <w:spacing w:after="0" w:line="240" w:lineRule="auto"/>
    </w:pPr>
    <w:rPr>
      <w:rFonts w:ascii="Arial Narrow" w:eastAsia="Calibri" w:hAnsi="Arial Narrow"/>
      <w:color w:val="000000"/>
      <w:szCs w:val="20"/>
    </w:rPr>
  </w:style>
  <w:style w:type="character" w:customStyle="1" w:styleId="pubdate">
    <w:name w:val="pubdate"/>
    <w:rsid w:val="00555DDA"/>
  </w:style>
  <w:style w:type="character" w:customStyle="1" w:styleId="UnderlineChar1">
    <w:name w:val="Underline Char1"/>
    <w:aliases w:val="Cards + Font: 12 pt Char1"/>
    <w:rsid w:val="00555DDA"/>
    <w:rPr>
      <w:rFonts w:ascii="Garamond" w:hAnsi="Garamond"/>
      <w:sz w:val="22"/>
      <w:szCs w:val="24"/>
      <w:u w:val="single"/>
      <w:lang w:val="en-US" w:eastAsia="en-US" w:bidi="ar-SA"/>
    </w:rPr>
  </w:style>
  <w:style w:type="character" w:customStyle="1" w:styleId="Box0">
    <w:name w:val="Box!"/>
    <w:rsid w:val="00555DDA"/>
    <w:rPr>
      <w:rFonts w:ascii="Times New Roman" w:hAnsi="Times New Roman"/>
      <w:sz w:val="20"/>
      <w:u w:val="thick"/>
      <w:bdr w:val="single" w:sz="4" w:space="0" w:color="auto"/>
    </w:rPr>
  </w:style>
  <w:style w:type="character" w:customStyle="1" w:styleId="CharacterStyle1">
    <w:name w:val="Character Style 1"/>
    <w:rsid w:val="00555DDA"/>
    <w:rPr>
      <w:sz w:val="20"/>
      <w:szCs w:val="20"/>
    </w:rPr>
  </w:style>
  <w:style w:type="character" w:customStyle="1" w:styleId="ReallyfuckingsmallChar">
    <w:name w:val="Really fucking small Char"/>
    <w:rsid w:val="00555DDA"/>
    <w:rPr>
      <w:sz w:val="10"/>
      <w:szCs w:val="24"/>
      <w:lang w:val="en-US" w:eastAsia="en-US" w:bidi="ar-SA"/>
    </w:rPr>
  </w:style>
  <w:style w:type="numbering" w:customStyle="1" w:styleId="NoList1">
    <w:name w:val="No List1"/>
    <w:next w:val="NoList"/>
    <w:semiHidden/>
    <w:unhideWhenUsed/>
    <w:rsid w:val="00555DDA"/>
  </w:style>
  <w:style w:type="paragraph" w:customStyle="1" w:styleId="Normaltag">
    <w:name w:val="Normal tag"/>
    <w:basedOn w:val="Normal"/>
    <w:link w:val="NormaltagChar"/>
    <w:uiPriority w:val="99"/>
    <w:qFormat/>
    <w:rsid w:val="00555DDA"/>
    <w:pPr>
      <w:spacing w:after="0" w:line="240" w:lineRule="auto"/>
    </w:pPr>
    <w:rPr>
      <w:rFonts w:eastAsia="Times New Roman"/>
      <w:b/>
      <w:color w:val="000000"/>
      <w:szCs w:val="20"/>
    </w:rPr>
  </w:style>
  <w:style w:type="character" w:customStyle="1" w:styleId="SmallText-New">
    <w:name w:val="Small Text - New"/>
    <w:rsid w:val="00555DDA"/>
    <w:rPr>
      <w:rFonts w:ascii="Arial Narrow" w:hAnsi="Arial Narrow"/>
      <w:sz w:val="14"/>
    </w:rPr>
  </w:style>
  <w:style w:type="character" w:customStyle="1" w:styleId="Underlined-New">
    <w:name w:val="Underlined - New"/>
    <w:rsid w:val="00555DDA"/>
    <w:rPr>
      <w:rFonts w:ascii="Arial Narrow" w:hAnsi="Arial Narrow"/>
      <w:sz w:val="16"/>
      <w:u w:val="single"/>
    </w:rPr>
  </w:style>
  <w:style w:type="character" w:customStyle="1" w:styleId="NormalTextChar">
    <w:name w:val="Normal Text Char"/>
    <w:link w:val="NormalText"/>
    <w:rsid w:val="00555DDA"/>
    <w:rPr>
      <w:rFonts w:ascii="Calibri" w:eastAsia="Calibri" w:hAnsi="Calibri"/>
      <w:sz w:val="20"/>
      <w:szCs w:val="26"/>
    </w:rPr>
  </w:style>
  <w:style w:type="numbering" w:customStyle="1" w:styleId="NoList2">
    <w:name w:val="No List2"/>
    <w:next w:val="NoList"/>
    <w:uiPriority w:val="99"/>
    <w:semiHidden/>
    <w:unhideWhenUsed/>
    <w:rsid w:val="00555DDA"/>
  </w:style>
  <w:style w:type="numbering" w:customStyle="1" w:styleId="NoList11">
    <w:name w:val="No List11"/>
    <w:next w:val="NoList"/>
    <w:uiPriority w:val="99"/>
    <w:semiHidden/>
    <w:unhideWhenUsed/>
    <w:rsid w:val="00555DDA"/>
  </w:style>
  <w:style w:type="numbering" w:customStyle="1" w:styleId="NoList3">
    <w:name w:val="No List3"/>
    <w:next w:val="NoList"/>
    <w:uiPriority w:val="99"/>
    <w:semiHidden/>
    <w:unhideWhenUsed/>
    <w:rsid w:val="00555DDA"/>
  </w:style>
  <w:style w:type="numbering" w:customStyle="1" w:styleId="NoList12">
    <w:name w:val="No List12"/>
    <w:next w:val="NoList"/>
    <w:semiHidden/>
    <w:unhideWhenUsed/>
    <w:rsid w:val="00555DDA"/>
  </w:style>
  <w:style w:type="numbering" w:customStyle="1" w:styleId="NoList21">
    <w:name w:val="No List21"/>
    <w:next w:val="NoList"/>
    <w:semiHidden/>
    <w:unhideWhenUsed/>
    <w:rsid w:val="00555DDA"/>
  </w:style>
  <w:style w:type="numbering" w:customStyle="1" w:styleId="NoList111">
    <w:name w:val="No List111"/>
    <w:next w:val="NoList"/>
    <w:uiPriority w:val="99"/>
    <w:semiHidden/>
    <w:unhideWhenUsed/>
    <w:rsid w:val="00555DDA"/>
  </w:style>
  <w:style w:type="numbering" w:customStyle="1" w:styleId="NoList211">
    <w:name w:val="No List211"/>
    <w:next w:val="NoList"/>
    <w:uiPriority w:val="99"/>
    <w:semiHidden/>
    <w:unhideWhenUsed/>
    <w:rsid w:val="00555DDA"/>
  </w:style>
  <w:style w:type="numbering" w:customStyle="1" w:styleId="NoList1111">
    <w:name w:val="No List1111"/>
    <w:next w:val="NoList"/>
    <w:uiPriority w:val="99"/>
    <w:semiHidden/>
    <w:unhideWhenUsed/>
    <w:rsid w:val="00555DDA"/>
  </w:style>
  <w:style w:type="numbering" w:customStyle="1" w:styleId="NoList4">
    <w:name w:val="No List4"/>
    <w:next w:val="NoList"/>
    <w:uiPriority w:val="99"/>
    <w:semiHidden/>
    <w:unhideWhenUsed/>
    <w:rsid w:val="00555DDA"/>
  </w:style>
  <w:style w:type="numbering" w:customStyle="1" w:styleId="NoList5">
    <w:name w:val="No List5"/>
    <w:next w:val="NoList"/>
    <w:semiHidden/>
    <w:unhideWhenUsed/>
    <w:rsid w:val="00555DDA"/>
  </w:style>
  <w:style w:type="character" w:customStyle="1" w:styleId="BoldUnderlining">
    <w:name w:val="Bold Underlining"/>
    <w:rsid w:val="00555DDA"/>
    <w:rPr>
      <w:b/>
      <w:u w:val="single"/>
    </w:rPr>
  </w:style>
  <w:style w:type="character" w:customStyle="1" w:styleId="cardCharChar">
    <w:name w:val="card Char Char"/>
    <w:rsid w:val="00555DDA"/>
    <w:rPr>
      <w:szCs w:val="24"/>
      <w:lang w:val="en-US" w:eastAsia="en-US" w:bidi="ar-SA"/>
    </w:rPr>
  </w:style>
  <w:style w:type="character" w:customStyle="1" w:styleId="flagicon">
    <w:name w:val="flagicon"/>
    <w:basedOn w:val="DefaultParagraphFont"/>
    <w:rsid w:val="00555DDA"/>
  </w:style>
  <w:style w:type="character" w:customStyle="1" w:styleId="Style11ptUnderline2">
    <w:name w:val="Style 11 pt Underline2"/>
    <w:rsid w:val="00555DDA"/>
    <w:rPr>
      <w:sz w:val="20"/>
      <w:u w:val="single"/>
    </w:rPr>
  </w:style>
  <w:style w:type="character" w:customStyle="1" w:styleId="Style11ptBoldUnderline2">
    <w:name w:val="Style 11 pt Bold Underline2"/>
    <w:rsid w:val="00555DDA"/>
    <w:rPr>
      <w:b/>
      <w:bCs/>
      <w:sz w:val="20"/>
      <w:u w:val="single"/>
    </w:rPr>
  </w:style>
  <w:style w:type="character" w:customStyle="1" w:styleId="MicroChar">
    <w:name w:val="Micro Char"/>
    <w:link w:val="Micro"/>
    <w:rsid w:val="00555DDA"/>
    <w:rPr>
      <w:rFonts w:ascii="Arial" w:hAnsi="Arial"/>
      <w:sz w:val="12"/>
    </w:rPr>
  </w:style>
  <w:style w:type="paragraph" w:customStyle="1" w:styleId="Micro">
    <w:name w:val="Micro"/>
    <w:basedOn w:val="Normal"/>
    <w:next w:val="Normal"/>
    <w:link w:val="MicroChar"/>
    <w:qFormat/>
    <w:rsid w:val="00555DDA"/>
    <w:pPr>
      <w:spacing w:after="0" w:line="240" w:lineRule="auto"/>
    </w:pPr>
    <w:rPr>
      <w:rFonts w:ascii="Arial" w:hAnsi="Arial"/>
      <w:sz w:val="12"/>
    </w:rPr>
  </w:style>
  <w:style w:type="character" w:customStyle="1" w:styleId="Style11ptUnderline1">
    <w:name w:val="Style 11 pt Underline1"/>
    <w:rsid w:val="00555DDA"/>
    <w:rPr>
      <w:sz w:val="20"/>
      <w:u w:val="single"/>
    </w:rPr>
  </w:style>
  <w:style w:type="character" w:customStyle="1" w:styleId="Style11ptBoldUnderline1">
    <w:name w:val="Style 11 pt Bold Underline1"/>
    <w:rsid w:val="00555DDA"/>
    <w:rPr>
      <w:b/>
      <w:bCs/>
      <w:sz w:val="20"/>
      <w:u w:val="single"/>
    </w:rPr>
  </w:style>
  <w:style w:type="character" w:customStyle="1" w:styleId="1">
    <w:name w:val="1"/>
    <w:rsid w:val="00555DDA"/>
    <w:rPr>
      <w:rFonts w:cs="Arial"/>
      <w:bCs/>
      <w:sz w:val="20"/>
      <w:u w:val="single"/>
      <w:lang w:val="en-US" w:eastAsia="en-US" w:bidi="ar-SA"/>
    </w:rPr>
  </w:style>
  <w:style w:type="character" w:customStyle="1" w:styleId="StyleStyle49ptBold3Char">
    <w:name w:val="Style Style4 + 9 pt Bold3 Char"/>
    <w:link w:val="StyleStyle49ptBold3"/>
    <w:locked/>
    <w:rsid w:val="00555DDA"/>
    <w:rPr>
      <w:b/>
      <w:bCs/>
      <w:u w:val="single"/>
    </w:rPr>
  </w:style>
  <w:style w:type="paragraph" w:customStyle="1" w:styleId="StyleStyle49ptBold3">
    <w:name w:val="Style Style4 + 9 pt Bold3"/>
    <w:basedOn w:val="Normal"/>
    <w:link w:val="StyleStyle49ptBold3Char"/>
    <w:qFormat/>
    <w:rsid w:val="00555DDA"/>
    <w:pPr>
      <w:spacing w:after="0" w:line="256" w:lineRule="auto"/>
    </w:pPr>
    <w:rPr>
      <w:rFonts w:asciiTheme="minorHAnsi" w:hAnsiTheme="minorHAnsi"/>
      <w:b/>
      <w:bCs/>
      <w:u w:val="single"/>
    </w:rPr>
  </w:style>
  <w:style w:type="character" w:customStyle="1" w:styleId="Style9ptUnderline6">
    <w:name w:val="Style 9 pt Underline6"/>
    <w:rsid w:val="00555DDA"/>
    <w:rPr>
      <w:sz w:val="20"/>
      <w:u w:val="single"/>
    </w:rPr>
  </w:style>
  <w:style w:type="paragraph" w:styleId="ListBullet">
    <w:name w:val="List Bullet"/>
    <w:basedOn w:val="Normal"/>
    <w:link w:val="ListBulletChar"/>
    <w:uiPriority w:val="99"/>
    <w:unhideWhenUsed/>
    <w:rsid w:val="00555DDA"/>
    <w:pPr>
      <w:tabs>
        <w:tab w:val="num" w:pos="360"/>
      </w:tabs>
      <w:spacing w:after="0" w:line="240" w:lineRule="auto"/>
      <w:ind w:left="360" w:hanging="360"/>
      <w:contextualSpacing/>
    </w:pPr>
  </w:style>
  <w:style w:type="character" w:customStyle="1" w:styleId="CardUnderlined">
    <w:name w:val="Card Underlined"/>
    <w:rsid w:val="00555DDA"/>
    <w:rPr>
      <w:rFonts w:ascii="Garamond" w:hAnsi="Garamond"/>
      <w:sz w:val="22"/>
      <w:szCs w:val="24"/>
      <w:u w:val="single"/>
      <w:lang w:val="en-US" w:eastAsia="en-US" w:bidi="ar-SA"/>
    </w:rPr>
  </w:style>
  <w:style w:type="character" w:customStyle="1" w:styleId="StyleUnderline1">
    <w:name w:val="Style Underline1"/>
    <w:rsid w:val="00555DDA"/>
    <w:rPr>
      <w:u w:val="single"/>
    </w:rPr>
  </w:style>
  <w:style w:type="character" w:customStyle="1" w:styleId="A6">
    <w:name w:val="A6"/>
    <w:uiPriority w:val="99"/>
    <w:rsid w:val="00555DDA"/>
    <w:rPr>
      <w:rFonts w:ascii="Minion Pro" w:hAnsi="Minion Pro" w:cs="Minion Pro" w:hint="default"/>
      <w:color w:val="211D1E"/>
      <w:sz w:val="21"/>
      <w:szCs w:val="21"/>
    </w:rPr>
  </w:style>
  <w:style w:type="character" w:customStyle="1" w:styleId="A11">
    <w:name w:val="A11"/>
    <w:uiPriority w:val="99"/>
    <w:rsid w:val="00555DDA"/>
    <w:rPr>
      <w:rFonts w:ascii="Minion Pro" w:hAnsi="Minion Pro" w:cs="Minion Pro" w:hint="default"/>
      <w:color w:val="211D1E"/>
      <w:sz w:val="12"/>
      <w:szCs w:val="12"/>
    </w:rPr>
  </w:style>
  <w:style w:type="character" w:customStyle="1" w:styleId="A12">
    <w:name w:val="A12"/>
    <w:uiPriority w:val="99"/>
    <w:rsid w:val="00555DDA"/>
    <w:rPr>
      <w:rFonts w:ascii="Minion Pro" w:hAnsi="Minion Pro" w:cs="Minion Pro" w:hint="default"/>
      <w:color w:val="211D1E"/>
      <w:sz w:val="22"/>
      <w:szCs w:val="22"/>
    </w:rPr>
  </w:style>
  <w:style w:type="character" w:customStyle="1" w:styleId="CardsCharChar">
    <w:name w:val="Cards Char Char"/>
    <w:rsid w:val="00555DDA"/>
    <w:rPr>
      <w:szCs w:val="24"/>
      <w:lang w:val="en-US" w:eastAsia="en-US" w:bidi="ar-SA"/>
    </w:rPr>
  </w:style>
  <w:style w:type="character" w:customStyle="1" w:styleId="CitationChar1">
    <w:name w:val="Citation Char1"/>
    <w:basedOn w:val="DefaultParagraphFont"/>
    <w:rsid w:val="00555DDA"/>
    <w:rPr>
      <w:rFonts w:ascii="Times New Roman" w:eastAsia="Times New Roman" w:hAnsi="Times New Roman" w:cs="Arial"/>
      <w:b/>
      <w:sz w:val="20"/>
      <w:szCs w:val="36"/>
    </w:rPr>
  </w:style>
  <w:style w:type="character" w:customStyle="1" w:styleId="bold-italic-sub-c">
    <w:name w:val="bold-italic-sub-c"/>
    <w:basedOn w:val="DefaultParagraphFont"/>
    <w:rsid w:val="00555DDA"/>
  </w:style>
  <w:style w:type="character" w:customStyle="1" w:styleId="charoverride-4">
    <w:name w:val="charoverride-4"/>
    <w:basedOn w:val="DefaultParagraphFont"/>
    <w:rsid w:val="00555DDA"/>
  </w:style>
  <w:style w:type="character" w:customStyle="1" w:styleId="charoverride-3">
    <w:name w:val="charoverride-3"/>
    <w:basedOn w:val="DefaultParagraphFont"/>
    <w:rsid w:val="00555DDA"/>
  </w:style>
  <w:style w:type="paragraph" w:customStyle="1" w:styleId="body-text">
    <w:name w:val="body-text"/>
    <w:basedOn w:val="Normal"/>
    <w:rsid w:val="00555DDA"/>
    <w:pPr>
      <w:spacing w:before="100" w:beforeAutospacing="1" w:after="100" w:afterAutospacing="1" w:line="240" w:lineRule="auto"/>
    </w:pPr>
    <w:rPr>
      <w:rFonts w:eastAsia="Times New Roman"/>
    </w:rPr>
  </w:style>
  <w:style w:type="character" w:customStyle="1" w:styleId="f">
    <w:name w:val="f"/>
    <w:rsid w:val="00555DDA"/>
  </w:style>
  <w:style w:type="character" w:customStyle="1" w:styleId="BodyTextChar1">
    <w:name w:val="Body Text Char1"/>
    <w:aliases w:val="BT Char1,Very Small Text Char1"/>
    <w:basedOn w:val="DefaultParagraphFont"/>
    <w:uiPriority w:val="99"/>
    <w:rsid w:val="00555DDA"/>
    <w:rPr>
      <w:rFonts w:ascii="Times New Roman" w:hAnsi="Times New Roman" w:cs="Times New Roman"/>
    </w:rPr>
  </w:style>
  <w:style w:type="character" w:customStyle="1" w:styleId="DateChar1">
    <w:name w:val="Date Char1"/>
    <w:aliases w:val="date Char1"/>
    <w:basedOn w:val="DefaultParagraphFont"/>
    <w:uiPriority w:val="99"/>
    <w:rsid w:val="00555DDA"/>
    <w:rPr>
      <w:rFonts w:ascii="Georgia" w:hAnsi="Georgia"/>
    </w:rPr>
  </w:style>
  <w:style w:type="character" w:customStyle="1" w:styleId="BlockTitle2Char">
    <w:name w:val="Block Title2 Char"/>
    <w:link w:val="BlockTitle2"/>
    <w:rsid w:val="00555DDA"/>
    <w:rPr>
      <w:rFonts w:ascii="Calibri" w:eastAsia="Calibri" w:hAnsi="Calibri"/>
      <w:b/>
      <w:color w:val="000000"/>
      <w:sz w:val="32"/>
      <w:u w:val="single"/>
    </w:rPr>
  </w:style>
  <w:style w:type="paragraph" w:customStyle="1" w:styleId="TagCite">
    <w:name w:val="TagCite"/>
    <w:basedOn w:val="Normal"/>
    <w:qFormat/>
    <w:rsid w:val="00555DDA"/>
    <w:pPr>
      <w:spacing w:after="0" w:line="240" w:lineRule="auto"/>
    </w:pPr>
    <w:rPr>
      <w:rFonts w:eastAsia="Times New Roman"/>
      <w:b/>
    </w:rPr>
  </w:style>
  <w:style w:type="paragraph" w:customStyle="1" w:styleId="SmallNormal">
    <w:name w:val="Small Normal"/>
    <w:basedOn w:val="Normal"/>
    <w:uiPriority w:val="99"/>
    <w:qFormat/>
    <w:rsid w:val="00555DDA"/>
    <w:pPr>
      <w:suppressAutoHyphens/>
      <w:spacing w:after="0" w:line="240" w:lineRule="auto"/>
      <w:contextualSpacing/>
    </w:pPr>
    <w:rPr>
      <w:rFonts w:eastAsia="Times New Roman"/>
      <w:sz w:val="18"/>
      <w:szCs w:val="18"/>
    </w:rPr>
  </w:style>
  <w:style w:type="paragraph" w:customStyle="1" w:styleId="Shrink">
    <w:name w:val="Shrink"/>
    <w:qFormat/>
    <w:rsid w:val="00555DDA"/>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555DDA"/>
    <w:pPr>
      <w:spacing w:after="0" w:line="240" w:lineRule="auto"/>
    </w:pPr>
    <w:rPr>
      <w:rFonts w:eastAsia="Times New Roman"/>
      <w:b/>
      <w:szCs w:val="20"/>
    </w:rPr>
  </w:style>
  <w:style w:type="paragraph" w:customStyle="1" w:styleId="tagcite0">
    <w:name w:val="tagcite"/>
    <w:basedOn w:val="Normal"/>
    <w:qFormat/>
    <w:rsid w:val="00555DDA"/>
    <w:pPr>
      <w:spacing w:after="0" w:line="240" w:lineRule="auto"/>
    </w:pPr>
    <w:rPr>
      <w:rFonts w:eastAsia="Times New Roman"/>
      <w:b/>
    </w:rPr>
  </w:style>
  <w:style w:type="paragraph" w:customStyle="1" w:styleId="SmallFont">
    <w:name w:val="Small Font"/>
    <w:basedOn w:val="Normal"/>
    <w:qFormat/>
    <w:rsid w:val="00555DDA"/>
    <w:pPr>
      <w:spacing w:after="200" w:line="240" w:lineRule="auto"/>
      <w:contextualSpacing/>
    </w:pPr>
    <w:rPr>
      <w:rFonts w:eastAsia="Calibri"/>
      <w:sz w:val="12"/>
    </w:rPr>
  </w:style>
  <w:style w:type="paragraph" w:customStyle="1" w:styleId="SmallFontCharCharChar">
    <w:name w:val="Small Font Char Char Char"/>
    <w:basedOn w:val="Normal"/>
    <w:qFormat/>
    <w:rsid w:val="00555DDA"/>
    <w:pPr>
      <w:spacing w:after="0" w:line="240" w:lineRule="auto"/>
    </w:pPr>
    <w:rPr>
      <w:rFonts w:eastAsia="Times New Roman"/>
      <w:sz w:val="12"/>
    </w:rPr>
  </w:style>
  <w:style w:type="character" w:customStyle="1" w:styleId="CardNotUnderlinedChar1">
    <w:name w:val="Card Not Underlined Char1"/>
    <w:link w:val="CardNotUnderlined"/>
    <w:rsid w:val="00555DDA"/>
    <w:rPr>
      <w:rFonts w:ascii="Calibri" w:eastAsia="Times New Roman" w:hAnsi="Calibri"/>
      <w:sz w:val="12"/>
      <w:szCs w:val="20"/>
    </w:rPr>
  </w:style>
  <w:style w:type="paragraph" w:customStyle="1" w:styleId="CardStyle">
    <w:name w:val="Card Style"/>
    <w:basedOn w:val="Normal"/>
    <w:link w:val="CardStyleChar"/>
    <w:qFormat/>
    <w:rsid w:val="00555DDA"/>
    <w:pPr>
      <w:spacing w:after="0" w:line="240" w:lineRule="auto"/>
    </w:pPr>
    <w:rPr>
      <w:rFonts w:eastAsia="Times New Roman"/>
      <w:sz w:val="20"/>
    </w:rPr>
  </w:style>
  <w:style w:type="paragraph" w:customStyle="1" w:styleId="loose">
    <w:name w:val="loose"/>
    <w:basedOn w:val="Normal"/>
    <w:qFormat/>
    <w:rsid w:val="00555DDA"/>
    <w:pPr>
      <w:spacing w:beforeLines="1" w:after="0" w:line="240" w:lineRule="auto"/>
    </w:pPr>
    <w:rPr>
      <w:rFonts w:ascii="Times" w:eastAsia="Times New Roman" w:hAnsi="Times"/>
      <w:sz w:val="20"/>
      <w:szCs w:val="20"/>
    </w:rPr>
  </w:style>
  <w:style w:type="paragraph" w:customStyle="1" w:styleId="Regular">
    <w:name w:val="Regular"/>
    <w:qFormat/>
    <w:rsid w:val="00555DDA"/>
    <w:pPr>
      <w:spacing w:after="0" w:line="240" w:lineRule="auto"/>
    </w:pPr>
    <w:rPr>
      <w:rFonts w:ascii="Garamond" w:eastAsia="Times New Roman" w:hAnsi="Garamond" w:cs="Arial"/>
      <w:bCs/>
      <w:kern w:val="20"/>
      <w:sz w:val="20"/>
      <w:szCs w:val="32"/>
    </w:rPr>
  </w:style>
  <w:style w:type="character" w:customStyle="1" w:styleId="CharChar6">
    <w:name w:val="Char Char6"/>
    <w:rsid w:val="00555DDA"/>
    <w:rPr>
      <w:rFonts w:ascii="Arial" w:hAnsi="Arial" w:cs="Arial" w:hint="default"/>
      <w:b/>
      <w:bCs/>
      <w:kern w:val="32"/>
      <w:sz w:val="28"/>
      <w:szCs w:val="32"/>
      <w:lang w:val="en-US" w:eastAsia="en-US" w:bidi="ar-SA"/>
    </w:rPr>
  </w:style>
  <w:style w:type="character" w:customStyle="1" w:styleId="standardcontent">
    <w:name w:val="standardcontent"/>
    <w:rsid w:val="00555DDA"/>
  </w:style>
  <w:style w:type="character" w:customStyle="1" w:styleId="storyby">
    <w:name w:val="storyby"/>
    <w:rsid w:val="00555DDA"/>
  </w:style>
  <w:style w:type="character" w:customStyle="1" w:styleId="Boxed">
    <w:name w:val="Boxed"/>
    <w:qFormat/>
    <w:rsid w:val="00555DDA"/>
    <w:rPr>
      <w:rFonts w:ascii="Garamond" w:hAnsi="Garamond" w:hint="default"/>
      <w:sz w:val="20"/>
      <w:bdr w:val="single" w:sz="6" w:space="0" w:color="auto" w:frame="1"/>
    </w:rPr>
  </w:style>
  <w:style w:type="character" w:customStyle="1" w:styleId="ShrinkChar">
    <w:name w:val="Shrink Char"/>
    <w:rsid w:val="00555DDA"/>
    <w:rPr>
      <w:rFonts w:ascii="Garamond" w:hAnsi="Garamond" w:hint="default"/>
      <w:sz w:val="12"/>
      <w:lang w:val="en-US" w:eastAsia="en-US" w:bidi="ar-SA"/>
    </w:rPr>
  </w:style>
  <w:style w:type="character" w:customStyle="1" w:styleId="CitesChar2">
    <w:name w:val="Cites Char2"/>
    <w:rsid w:val="00555DDA"/>
    <w:rPr>
      <w:b/>
      <w:bCs/>
    </w:rPr>
  </w:style>
  <w:style w:type="character" w:customStyle="1" w:styleId="CardsFont12ptCharCharCharCharCharCharCharCharCharCharChar">
    <w:name w:val="Cards + Font: 12 pt Char Char Char Char Char Char Char Char Char Char Char"/>
    <w:aliases w:val="Cards + Font: 12 pt1,Thick Underline1"/>
    <w:rsid w:val="00555DDA"/>
    <w:rPr>
      <w:sz w:val="24"/>
      <w:szCs w:val="24"/>
      <w:u w:val="thick"/>
    </w:rPr>
  </w:style>
  <w:style w:type="character" w:customStyle="1" w:styleId="CharChar3">
    <w:name w:val="Char Char3"/>
    <w:rsid w:val="00555DDA"/>
    <w:rPr>
      <w:rFonts w:ascii="Arial" w:hAnsi="Arial" w:cs="Arial" w:hint="default"/>
      <w:bCs/>
      <w:szCs w:val="26"/>
      <w:u w:val="single"/>
      <w:lang w:val="en-US" w:eastAsia="en-US" w:bidi="ar-SA"/>
    </w:rPr>
  </w:style>
  <w:style w:type="character" w:customStyle="1" w:styleId="UNDERLINECharChar">
    <w:name w:val="UNDERLINE Char Char"/>
    <w:rsid w:val="00555DDA"/>
    <w:rPr>
      <w:bCs/>
      <w:kern w:val="28"/>
      <w:szCs w:val="32"/>
      <w:u w:val="single"/>
    </w:rPr>
  </w:style>
  <w:style w:type="character" w:customStyle="1" w:styleId="tag1Char">
    <w:name w:val="tag1 Char"/>
    <w:rsid w:val="00555DDA"/>
    <w:rPr>
      <w:b/>
      <w:bCs w:val="0"/>
      <w:sz w:val="24"/>
    </w:rPr>
  </w:style>
  <w:style w:type="character" w:customStyle="1" w:styleId="SmallFontChar">
    <w:name w:val="Small Font Char"/>
    <w:rsid w:val="00555DDA"/>
    <w:rPr>
      <w:rFonts w:ascii="Arial" w:eastAsia="Calibri" w:hAnsi="Arial" w:cs="Arial" w:hint="default"/>
      <w:sz w:val="12"/>
      <w:szCs w:val="22"/>
    </w:rPr>
  </w:style>
  <w:style w:type="character" w:customStyle="1" w:styleId="CardUnderlinedChar">
    <w:name w:val="Card Underlined Char"/>
    <w:rsid w:val="00555DDA"/>
    <w:rPr>
      <w:rFonts w:ascii="Tahoma" w:hAnsi="Tahoma" w:cs="Tahoma"/>
      <w:sz w:val="18"/>
      <w:u w:val="single"/>
    </w:rPr>
  </w:style>
  <w:style w:type="character" w:customStyle="1" w:styleId="SmallFontCharCharCharChar">
    <w:name w:val="Small Font Char Char Char Char"/>
    <w:rsid w:val="00555DDA"/>
    <w:rPr>
      <w:rFonts w:ascii="Arial" w:hAnsi="Arial" w:cs="Arial" w:hint="default"/>
      <w:sz w:val="12"/>
      <w:szCs w:val="24"/>
    </w:rPr>
  </w:style>
  <w:style w:type="character" w:customStyle="1" w:styleId="Style2Char">
    <w:name w:val="Style2 Char"/>
    <w:link w:val="Style2"/>
    <w:rsid w:val="00555DDA"/>
    <w:rPr>
      <w:rFonts w:ascii="Times New Roman" w:hAnsi="Times New Roman" w:cs="Times New Roman"/>
      <w:sz w:val="16"/>
      <w:szCs w:val="16"/>
    </w:rPr>
  </w:style>
  <w:style w:type="paragraph" w:customStyle="1" w:styleId="Style2">
    <w:name w:val="Style2"/>
    <w:basedOn w:val="Normal"/>
    <w:link w:val="Style2Char"/>
    <w:qFormat/>
    <w:rsid w:val="00555DDA"/>
    <w:pPr>
      <w:spacing w:after="0" w:line="240" w:lineRule="auto"/>
    </w:pPr>
    <w:rPr>
      <w:rFonts w:ascii="Times New Roman" w:hAnsi="Times New Roman" w:cs="Times New Roman"/>
      <w:sz w:val="16"/>
      <w:szCs w:val="16"/>
    </w:rPr>
  </w:style>
  <w:style w:type="character" w:customStyle="1" w:styleId="TagCiteChar">
    <w:name w:val="TagCite Char"/>
    <w:rsid w:val="00555DDA"/>
    <w:rPr>
      <w:rFonts w:ascii="Garamond" w:hAnsi="Garamond" w:hint="default"/>
      <w:b/>
      <w:bCs w:val="0"/>
      <w:sz w:val="24"/>
      <w:szCs w:val="24"/>
    </w:rPr>
  </w:style>
  <w:style w:type="character" w:customStyle="1" w:styleId="CharChar4">
    <w:name w:val="Char Char4"/>
    <w:rsid w:val="00555DDA"/>
    <w:rPr>
      <w:b/>
      <w:bCs/>
      <w:sz w:val="28"/>
      <w:szCs w:val="28"/>
    </w:rPr>
  </w:style>
  <w:style w:type="character" w:customStyle="1" w:styleId="Text0">
    <w:name w:val="Text"/>
    <w:qFormat/>
    <w:rsid w:val="00555DDA"/>
    <w:rPr>
      <w:rFonts w:ascii="Times New Roman" w:hAnsi="Times New Roman" w:cs="Times New Roman" w:hint="default"/>
      <w:sz w:val="20"/>
    </w:rPr>
  </w:style>
  <w:style w:type="character" w:customStyle="1" w:styleId="CharChar5">
    <w:name w:val="Char Char5"/>
    <w:rsid w:val="00555DDA"/>
    <w:rPr>
      <w:rFonts w:ascii="Arial" w:hAnsi="Arial" w:cs="Arial" w:hint="default"/>
      <w:b/>
      <w:bCs/>
      <w:sz w:val="26"/>
      <w:szCs w:val="26"/>
    </w:rPr>
  </w:style>
  <w:style w:type="character" w:customStyle="1" w:styleId="heading2char2charchar1">
    <w:name w:val="heading2char2charchar1"/>
    <w:rsid w:val="00555DDA"/>
  </w:style>
  <w:style w:type="character" w:customStyle="1" w:styleId="charchar60">
    <w:name w:val="charchar6"/>
    <w:rsid w:val="00555DDA"/>
  </w:style>
  <w:style w:type="character" w:customStyle="1" w:styleId="yshortcuts">
    <w:name w:val="yshortcuts"/>
    <w:rsid w:val="00555DDA"/>
  </w:style>
  <w:style w:type="character" w:customStyle="1" w:styleId="term1">
    <w:name w:val="term1"/>
    <w:rsid w:val="00555DDA"/>
    <w:rPr>
      <w:b/>
      <w:bCs/>
    </w:rPr>
  </w:style>
  <w:style w:type="character" w:customStyle="1" w:styleId="verdana">
    <w:name w:val="verdana"/>
    <w:rsid w:val="00555DDA"/>
  </w:style>
  <w:style w:type="character" w:customStyle="1" w:styleId="searchtermbold">
    <w:name w:val="searchtermbold"/>
    <w:rsid w:val="00555DDA"/>
  </w:style>
  <w:style w:type="character" w:customStyle="1" w:styleId="ssl0">
    <w:name w:val="ss_l0"/>
    <w:rsid w:val="00555DDA"/>
  </w:style>
  <w:style w:type="character" w:customStyle="1" w:styleId="vitstoryheadline">
    <w:name w:val="vitstoryheadline"/>
    <w:rsid w:val="00555DDA"/>
  </w:style>
  <w:style w:type="character" w:customStyle="1" w:styleId="bps-topic-ident">
    <w:name w:val="bps-topic-ident"/>
    <w:rsid w:val="00555DDA"/>
  </w:style>
  <w:style w:type="character" w:customStyle="1" w:styleId="byline">
    <w:name w:val="byline"/>
    <w:rsid w:val="00555DDA"/>
  </w:style>
  <w:style w:type="character" w:customStyle="1" w:styleId="TextUnderlineChar">
    <w:name w:val="Text Underline Char"/>
    <w:rsid w:val="00555DDA"/>
    <w:rPr>
      <w:rFonts w:ascii="Garamond" w:hAnsi="Garamond" w:cs="Arial" w:hint="default"/>
      <w:bCs/>
      <w:kern w:val="20"/>
      <w:szCs w:val="32"/>
      <w:u w:val="single"/>
      <w:lang w:val="en-US" w:eastAsia="en-US" w:bidi="ar-SA"/>
    </w:rPr>
  </w:style>
  <w:style w:type="character" w:customStyle="1" w:styleId="RegularChar">
    <w:name w:val="Regular Char"/>
    <w:rsid w:val="00555DDA"/>
    <w:rPr>
      <w:rFonts w:ascii="Garamond" w:hAnsi="Garamond" w:cs="Arial" w:hint="default"/>
      <w:bCs/>
      <w:kern w:val="20"/>
      <w:szCs w:val="32"/>
      <w:lang w:val="en-US" w:eastAsia="en-US" w:bidi="ar-SA"/>
    </w:rPr>
  </w:style>
  <w:style w:type="character" w:customStyle="1" w:styleId="BoldunderlineChar2">
    <w:name w:val="Bold underline Char"/>
    <w:rsid w:val="00555DDA"/>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555DDA"/>
    <w:rPr>
      <w:u w:val="single"/>
    </w:rPr>
  </w:style>
  <w:style w:type="paragraph" w:customStyle="1" w:styleId="Boldunderline1">
    <w:name w:val="Bold underline"/>
    <w:basedOn w:val="TextUnderline"/>
    <w:qFormat/>
    <w:rsid w:val="00555DDA"/>
    <w:rPr>
      <w:b/>
    </w:rPr>
  </w:style>
  <w:style w:type="paragraph" w:customStyle="1" w:styleId="FullText">
    <w:name w:val="Full Text"/>
    <w:basedOn w:val="Normal"/>
    <w:uiPriority w:val="99"/>
    <w:qFormat/>
    <w:rsid w:val="00555DDA"/>
    <w:pPr>
      <w:spacing w:after="0" w:line="240" w:lineRule="auto"/>
    </w:pPr>
    <w:rPr>
      <w:rFonts w:ascii="Arial Narrow" w:eastAsia="Times New Roman" w:hAnsi="Arial Narrow"/>
    </w:rPr>
  </w:style>
  <w:style w:type="character" w:customStyle="1" w:styleId="UnderlinedCard">
    <w:name w:val="Underlined Card"/>
    <w:rsid w:val="00555DDA"/>
    <w:rPr>
      <w:rFonts w:ascii="Arial Narrow" w:hAnsi="Arial Narrow"/>
      <w:sz w:val="22"/>
      <w:u w:val="single"/>
    </w:rPr>
  </w:style>
  <w:style w:type="paragraph" w:customStyle="1" w:styleId="TagLine">
    <w:name w:val="Tag Line"/>
    <w:basedOn w:val="Normal"/>
    <w:next w:val="FullText"/>
    <w:uiPriority w:val="99"/>
    <w:qFormat/>
    <w:rsid w:val="00555DDA"/>
    <w:pPr>
      <w:spacing w:after="0" w:line="240" w:lineRule="auto"/>
    </w:pPr>
    <w:rPr>
      <w:rFonts w:ascii="Arial Narrow" w:eastAsia="Times New Roman" w:hAnsi="Arial Narrow"/>
      <w:b/>
      <w:sz w:val="28"/>
    </w:rPr>
  </w:style>
  <w:style w:type="character" w:customStyle="1" w:styleId="SourceBold">
    <w:name w:val="Source Bold"/>
    <w:rsid w:val="00555DDA"/>
    <w:rPr>
      <w:rFonts w:ascii="Arial Narrow" w:hAnsi="Arial Narrow"/>
      <w:b/>
      <w:sz w:val="24"/>
      <w:u w:val="none"/>
    </w:rPr>
  </w:style>
  <w:style w:type="paragraph" w:customStyle="1" w:styleId="FreeForm">
    <w:name w:val="Free Form"/>
    <w:qFormat/>
    <w:rsid w:val="00555DDA"/>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555DDA"/>
    <w:rPr>
      <w:color w:val="002FF6"/>
      <w:sz w:val="24"/>
      <w:u w:val="single"/>
    </w:rPr>
  </w:style>
  <w:style w:type="character" w:customStyle="1" w:styleId="CardsFont12pt0">
    <w:name w:val="Cards + Font 12pt"/>
    <w:rsid w:val="00555DDA"/>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555DDA"/>
    <w:rPr>
      <w:rFonts w:cs="Calibri"/>
      <w:b/>
      <w:u w:val="single"/>
    </w:rPr>
  </w:style>
  <w:style w:type="paragraph" w:customStyle="1" w:styleId="AuthorDate0">
    <w:name w:val="Author/Date"/>
    <w:basedOn w:val="Normal"/>
    <w:link w:val="AuthorDateChar0"/>
    <w:qFormat/>
    <w:rsid w:val="00555DDA"/>
    <w:pPr>
      <w:spacing w:after="0" w:line="240" w:lineRule="auto"/>
    </w:pPr>
    <w:rPr>
      <w:rFonts w:asciiTheme="minorHAnsi" w:hAnsiTheme="minorHAnsi" w:cs="Calibri"/>
      <w:b/>
      <w:u w:val="single"/>
    </w:rPr>
  </w:style>
  <w:style w:type="character" w:customStyle="1" w:styleId="HilightChar">
    <w:name w:val="Hilight Char"/>
    <w:rsid w:val="00555DDA"/>
    <w:rPr>
      <w:rFonts w:eastAsia="Calibri"/>
      <w:b/>
      <w:noProof w:val="0"/>
      <w:sz w:val="22"/>
      <w:szCs w:val="22"/>
      <w:u w:val="single"/>
      <w:lang w:val="en-US" w:eastAsia="ar-SA" w:bidi="ar-SA"/>
    </w:rPr>
  </w:style>
  <w:style w:type="paragraph" w:customStyle="1" w:styleId="TagCite1">
    <w:name w:val="Tag &amp; Cite"/>
    <w:basedOn w:val="Normal"/>
    <w:link w:val="TagCiteChar0"/>
    <w:qFormat/>
    <w:rsid w:val="00555DDA"/>
    <w:pPr>
      <w:spacing w:after="0" w:line="240" w:lineRule="auto"/>
      <w:jc w:val="both"/>
    </w:pPr>
    <w:rPr>
      <w:rFonts w:ascii="Arial Narrow" w:eastAsia="Times New Roman" w:hAnsi="Arial Narrow"/>
      <w:b/>
    </w:rPr>
  </w:style>
  <w:style w:type="character" w:customStyle="1" w:styleId="TagCiteChar0">
    <w:name w:val="Tag &amp; Cite Char"/>
    <w:link w:val="TagCite1"/>
    <w:rsid w:val="00555DDA"/>
    <w:rPr>
      <w:rFonts w:ascii="Arial Narrow" w:eastAsia="Times New Roman" w:hAnsi="Arial Narrow"/>
      <w:b/>
    </w:rPr>
  </w:style>
  <w:style w:type="paragraph" w:customStyle="1" w:styleId="HighlightedText">
    <w:name w:val="Highlighted Text"/>
    <w:basedOn w:val="Normal"/>
    <w:link w:val="HighlightedTextChar"/>
    <w:qFormat/>
    <w:rsid w:val="00555DDA"/>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555DDA"/>
    <w:rPr>
      <w:rFonts w:ascii="Arial Narrow" w:eastAsia="Times New Roman" w:hAnsi="Arial Narrow"/>
      <w:u w:val="thick"/>
    </w:rPr>
  </w:style>
  <w:style w:type="character" w:customStyle="1" w:styleId="StyleUnderlineCharChar">
    <w:name w:val="Style Underline Char Char"/>
    <w:rsid w:val="00555DDA"/>
    <w:rPr>
      <w:rFonts w:ascii="Times New Roman" w:eastAsia="Times New Roman" w:hAnsi="Times New Roman" w:cs="Times New Roman"/>
      <w:sz w:val="20"/>
      <w:szCs w:val="20"/>
      <w:u w:val="single"/>
    </w:rPr>
  </w:style>
  <w:style w:type="character" w:customStyle="1" w:styleId="c1">
    <w:name w:val="c1"/>
    <w:rsid w:val="00555DDA"/>
  </w:style>
  <w:style w:type="paragraph" w:customStyle="1" w:styleId="TagStyle">
    <w:name w:val="Tag Style"/>
    <w:basedOn w:val="Normal"/>
    <w:qFormat/>
    <w:rsid w:val="00555DDA"/>
    <w:pPr>
      <w:spacing w:after="0" w:line="240" w:lineRule="auto"/>
    </w:pPr>
    <w:rPr>
      <w:rFonts w:eastAsia="Times New Roman"/>
      <w:b/>
    </w:rPr>
  </w:style>
  <w:style w:type="character" w:customStyle="1" w:styleId="author0">
    <w:name w:val="author"/>
    <w:rsid w:val="00555DDA"/>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555DDA"/>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555DDA"/>
  </w:style>
  <w:style w:type="character" w:customStyle="1" w:styleId="AuthorYear">
    <w:name w:val="AuthorYear"/>
    <w:uiPriority w:val="1"/>
    <w:qFormat/>
    <w:rsid w:val="00555DDA"/>
    <w:rPr>
      <w:rFonts w:ascii="Georgia" w:hAnsi="Georgia"/>
      <w:b/>
      <w:sz w:val="24"/>
    </w:rPr>
  </w:style>
  <w:style w:type="character" w:customStyle="1" w:styleId="Highlight">
    <w:name w:val="Highlight"/>
    <w:uiPriority w:val="1"/>
    <w:qFormat/>
    <w:rsid w:val="00555DDA"/>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555DDA"/>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555DDA"/>
    <w:rPr>
      <w:rFonts w:ascii="Arial Narrow" w:hAnsi="Arial Narrow"/>
      <w:sz w:val="12"/>
    </w:rPr>
  </w:style>
  <w:style w:type="paragraph" w:customStyle="1" w:styleId="MicroText0">
    <w:name w:val="MicroText"/>
    <w:basedOn w:val="Normal"/>
    <w:next w:val="Normal"/>
    <w:link w:val="MicroTextChar0"/>
    <w:qFormat/>
    <w:rsid w:val="00555DDA"/>
    <w:pPr>
      <w:spacing w:after="0" w:line="240" w:lineRule="auto"/>
    </w:pPr>
    <w:rPr>
      <w:rFonts w:ascii="Arial Narrow" w:hAnsi="Arial Narrow"/>
      <w:sz w:val="12"/>
    </w:rPr>
  </w:style>
  <w:style w:type="character" w:customStyle="1" w:styleId="reduce2">
    <w:name w:val="reduce2"/>
    <w:basedOn w:val="DefaultParagraphFont"/>
    <w:rsid w:val="00555DDA"/>
    <w:rPr>
      <w:rFonts w:ascii="Arial" w:hAnsi="Arial" w:cs="Arial" w:hint="default"/>
      <w:color w:val="000000"/>
      <w:sz w:val="12"/>
      <w:szCs w:val="22"/>
    </w:rPr>
  </w:style>
  <w:style w:type="character" w:customStyle="1" w:styleId="Emphasis20">
    <w:name w:val="Emphasis 2"/>
    <w:basedOn w:val="Emphasis"/>
    <w:uiPriority w:val="1"/>
    <w:qFormat/>
    <w:rsid w:val="00555DDA"/>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555DDA"/>
    <w:rPr>
      <w:rFonts w:ascii="Calibri" w:eastAsia="Calibri" w:hAnsi="Calibri"/>
      <w:sz w:val="15"/>
    </w:rPr>
  </w:style>
  <w:style w:type="paragraph" w:customStyle="1" w:styleId="UnreadText">
    <w:name w:val="Unread Text"/>
    <w:basedOn w:val="Normal"/>
    <w:link w:val="UnreadTextChar"/>
    <w:autoRedefine/>
    <w:qFormat/>
    <w:rsid w:val="00555DDA"/>
    <w:pPr>
      <w:spacing w:after="0" w:line="256" w:lineRule="auto"/>
    </w:pPr>
    <w:rPr>
      <w:rFonts w:eastAsia="Calibri"/>
      <w:sz w:val="15"/>
    </w:rPr>
  </w:style>
  <w:style w:type="character" w:customStyle="1" w:styleId="CircledChar">
    <w:name w:val="Circled Char"/>
    <w:link w:val="Circled"/>
    <w:locked/>
    <w:rsid w:val="00555DDA"/>
    <w:rPr>
      <w:rFonts w:ascii="Calibri" w:eastAsia="Calibri" w:hAnsi="Calibri"/>
      <w:b/>
      <w:szCs w:val="20"/>
      <w:u w:val="thick"/>
    </w:rPr>
  </w:style>
  <w:style w:type="paragraph" w:customStyle="1" w:styleId="Circled">
    <w:name w:val="Circled"/>
    <w:basedOn w:val="Normal"/>
    <w:link w:val="CircledChar"/>
    <w:qFormat/>
    <w:rsid w:val="00555DDA"/>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555DDA"/>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555DDA"/>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555DDA"/>
    <w:rPr>
      <w:b/>
      <w:bCs w:val="0"/>
      <w:u w:val="thick"/>
      <w:lang w:val="en-US" w:eastAsia="en-US" w:bidi="ar-SA"/>
    </w:rPr>
  </w:style>
  <w:style w:type="paragraph" w:customStyle="1" w:styleId="Tagtemplate">
    <w:name w:val="Tagtemplate"/>
    <w:basedOn w:val="Normal"/>
    <w:link w:val="TagtemplateChar"/>
    <w:autoRedefine/>
    <w:qFormat/>
    <w:rsid w:val="00555DDA"/>
    <w:pPr>
      <w:keepNext/>
      <w:keepLines/>
      <w:spacing w:after="0" w:line="240" w:lineRule="auto"/>
    </w:pPr>
    <w:rPr>
      <w:b/>
    </w:rPr>
  </w:style>
  <w:style w:type="character" w:customStyle="1" w:styleId="TagtemplateChar">
    <w:name w:val="Tagtemplate Char"/>
    <w:link w:val="Tagtemplate"/>
    <w:rsid w:val="00555DDA"/>
    <w:rPr>
      <w:rFonts w:ascii="Calibri" w:hAnsi="Calibri"/>
      <w:b/>
    </w:rPr>
  </w:style>
  <w:style w:type="character" w:customStyle="1" w:styleId="citation0">
    <w:name w:val="citation"/>
    <w:rsid w:val="00555DDA"/>
  </w:style>
  <w:style w:type="character" w:customStyle="1" w:styleId="Underline0">
    <w:name w:val="*Underline*"/>
    <w:rsid w:val="00555DDA"/>
    <w:rPr>
      <w:rFonts w:ascii="Times New Roman" w:hAnsi="Times New Roman"/>
      <w:b/>
      <w:sz w:val="24"/>
      <w:u w:val="single"/>
    </w:rPr>
  </w:style>
  <w:style w:type="paragraph" w:customStyle="1" w:styleId="TxBr33p1">
    <w:name w:val="TxBr_33p1"/>
    <w:basedOn w:val="Normal"/>
    <w:uiPriority w:val="99"/>
    <w:qFormat/>
    <w:rsid w:val="00555DDA"/>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555DDA"/>
    <w:rPr>
      <w:b/>
      <w:bCs w:val="0"/>
      <w:sz w:val="24"/>
      <w:u w:val="thick"/>
    </w:rPr>
  </w:style>
  <w:style w:type="paragraph" w:customStyle="1" w:styleId="StyleStyle411pt">
    <w:name w:val="Style Style4 + 11 pt"/>
    <w:basedOn w:val="Normal"/>
    <w:link w:val="StyleStyle411ptChar"/>
    <w:qFormat/>
    <w:rsid w:val="00555DDA"/>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555DDA"/>
    <w:rPr>
      <w:rFonts w:ascii="Calibri" w:eastAsia="Times New Roman" w:hAnsi="Calibri"/>
      <w:u w:val="single"/>
    </w:rPr>
  </w:style>
  <w:style w:type="paragraph" w:customStyle="1" w:styleId="StyleStyle411ptBold">
    <w:name w:val="Style Style4 + 11 pt Bold"/>
    <w:basedOn w:val="Normal"/>
    <w:link w:val="StyleStyle411ptBoldChar"/>
    <w:qFormat/>
    <w:rsid w:val="00555DDA"/>
    <w:pPr>
      <w:spacing w:after="0" w:line="240" w:lineRule="auto"/>
    </w:pPr>
    <w:rPr>
      <w:rFonts w:eastAsia="Times New Roman"/>
      <w:b/>
      <w:bCs/>
      <w:u w:val="single"/>
    </w:rPr>
  </w:style>
  <w:style w:type="character" w:customStyle="1" w:styleId="StyleStyle411ptBoldChar">
    <w:name w:val="Style Style4 + 11 pt Bold Char"/>
    <w:link w:val="StyleStyle411ptBold"/>
    <w:rsid w:val="00555DDA"/>
    <w:rPr>
      <w:rFonts w:ascii="Calibri" w:eastAsia="Times New Roman" w:hAnsi="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555DDA"/>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555DDA"/>
    <w:rPr>
      <w:rFonts w:ascii="Calibri" w:eastAsia="Times New Roman" w:hAnsi="Calibri"/>
      <w:b/>
      <w:bCs/>
      <w:u w:val="single"/>
      <w:bdr w:val="single" w:sz="4" w:space="0" w:color="auto"/>
    </w:rPr>
  </w:style>
  <w:style w:type="character" w:customStyle="1" w:styleId="UnderlineChar2">
    <w:name w:val="Underline Char2"/>
    <w:rsid w:val="00555DDA"/>
    <w:rPr>
      <w:rFonts w:ascii="Trebuchet MS" w:hAnsi="Trebuchet MS"/>
      <w:u w:val="thick"/>
      <w:lang w:val="en-US" w:eastAsia="zh-CN" w:bidi="ar-SA"/>
    </w:rPr>
  </w:style>
  <w:style w:type="character" w:customStyle="1" w:styleId="Style1Char1">
    <w:name w:val="Style1 Char1"/>
    <w:rsid w:val="00555DDA"/>
    <w:rPr>
      <w:rFonts w:ascii="Book Antiqua" w:hAnsi="Book Antiqua"/>
      <w:sz w:val="16"/>
      <w:szCs w:val="16"/>
      <w:lang w:val="en-US" w:eastAsia="en-US" w:bidi="ar-SA"/>
    </w:rPr>
  </w:style>
  <w:style w:type="character" w:customStyle="1" w:styleId="NothingChar1">
    <w:name w:val="Nothing Char1"/>
    <w:rsid w:val="00555DDA"/>
    <w:rPr>
      <w:rFonts w:ascii="Times New Roman" w:eastAsia="Calibri" w:hAnsi="Times New Roman" w:cs="Times New Roman"/>
      <w:sz w:val="24"/>
      <w:szCs w:val="20"/>
    </w:rPr>
  </w:style>
  <w:style w:type="character" w:customStyle="1" w:styleId="Style2Char1">
    <w:name w:val="Style2 Char1"/>
    <w:rsid w:val="00555DDA"/>
    <w:rPr>
      <w:rFonts w:ascii="Book Antiqua" w:hAnsi="Book Antiqua"/>
      <w:szCs w:val="24"/>
      <w:u w:val="thick"/>
      <w:lang w:val="en-US" w:eastAsia="en-US" w:bidi="ar-SA"/>
    </w:rPr>
  </w:style>
  <w:style w:type="character" w:customStyle="1" w:styleId="NormalUnderlineChar">
    <w:name w:val="Normal Underline Char"/>
    <w:rsid w:val="00555DDA"/>
    <w:rPr>
      <w:szCs w:val="24"/>
      <w:u w:val="single"/>
    </w:rPr>
  </w:style>
  <w:style w:type="paragraph" w:customStyle="1" w:styleId="Stylecites10ptNotBold">
    <w:name w:val="Style cites + 10 pt Not Bold"/>
    <w:basedOn w:val="Normal"/>
    <w:uiPriority w:val="99"/>
    <w:qFormat/>
    <w:rsid w:val="00555DDA"/>
    <w:pPr>
      <w:spacing w:after="0" w:line="240" w:lineRule="auto"/>
    </w:pPr>
    <w:rPr>
      <w:rFonts w:eastAsia="SimSun"/>
      <w:lang w:eastAsia="zh-CN"/>
    </w:rPr>
  </w:style>
  <w:style w:type="character" w:customStyle="1" w:styleId="heading3char0">
    <w:name w:val="heading3char"/>
    <w:rsid w:val="00555DDA"/>
  </w:style>
  <w:style w:type="paragraph" w:customStyle="1" w:styleId="BlockHeadings">
    <w:name w:val="Block Headings"/>
    <w:basedOn w:val="Normal"/>
    <w:link w:val="BlockHeadingsChar"/>
    <w:qFormat/>
    <w:rsid w:val="00555DD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555DDA"/>
    <w:rPr>
      <w:rFonts w:ascii="Calibri" w:eastAsia="Times New Roman" w:hAnsi="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555DDA"/>
    <w:rPr>
      <w:rFonts w:ascii="Times New Roman" w:eastAsia="Times New Roman" w:hAnsi="Times New Roman" w:cs="Times New Roman"/>
      <w:b/>
      <w:sz w:val="24"/>
      <w:szCs w:val="20"/>
    </w:rPr>
  </w:style>
  <w:style w:type="paragraph" w:styleId="PlainText">
    <w:name w:val="Plain Text"/>
    <w:basedOn w:val="Normal"/>
    <w:link w:val="PlainTextChar"/>
    <w:rsid w:val="00555DDA"/>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555DDA"/>
    <w:rPr>
      <w:rFonts w:ascii="Courier New" w:eastAsia="Calibri" w:hAnsi="Courier New"/>
      <w:szCs w:val="20"/>
    </w:rPr>
  </w:style>
  <w:style w:type="character" w:customStyle="1" w:styleId="Heading51">
    <w:name w:val="Heading 51"/>
    <w:aliases w:val="Heading 5 Char Char Char"/>
    <w:rsid w:val="00555DDA"/>
    <w:rPr>
      <w:b/>
      <w:bCs/>
      <w:iCs/>
      <w:szCs w:val="26"/>
      <w:lang w:val="en-US" w:eastAsia="en-US" w:bidi="ar-SA"/>
    </w:rPr>
  </w:style>
  <w:style w:type="paragraph" w:styleId="BodyText2">
    <w:name w:val="Body Text 2"/>
    <w:basedOn w:val="Normal"/>
    <w:link w:val="BodyText2Char"/>
    <w:rsid w:val="00555DDA"/>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555DDA"/>
    <w:rPr>
      <w:rFonts w:ascii="Calibri" w:eastAsia="Times New Roman" w:hAnsi="Calibri"/>
      <w:b/>
      <w:szCs w:val="20"/>
    </w:rPr>
  </w:style>
  <w:style w:type="character" w:customStyle="1" w:styleId="comments-post">
    <w:name w:val="comments-post"/>
    <w:rsid w:val="00555DDA"/>
  </w:style>
  <w:style w:type="paragraph" w:customStyle="1" w:styleId="boldcite">
    <w:name w:val="bold cite"/>
    <w:basedOn w:val="Normal"/>
    <w:link w:val="boldciteChar4"/>
    <w:qFormat/>
    <w:rsid w:val="00555DDA"/>
    <w:pPr>
      <w:spacing w:after="0" w:line="240" w:lineRule="auto"/>
    </w:pPr>
    <w:rPr>
      <w:rFonts w:eastAsia="Calibri"/>
      <w:b/>
      <w:color w:val="000000"/>
      <w:sz w:val="28"/>
      <w:u w:val="thick" w:color="000000"/>
    </w:rPr>
  </w:style>
  <w:style w:type="character" w:customStyle="1" w:styleId="boldciteChar4">
    <w:name w:val="bold cite Char4"/>
    <w:link w:val="boldcite"/>
    <w:locked/>
    <w:rsid w:val="00555DDA"/>
    <w:rPr>
      <w:rFonts w:ascii="Calibri" w:eastAsia="Calibri" w:hAnsi="Calibri"/>
      <w:b/>
      <w:color w:val="000000"/>
      <w:sz w:val="28"/>
      <w:u w:val="thick" w:color="000000"/>
    </w:rPr>
  </w:style>
  <w:style w:type="character" w:customStyle="1" w:styleId="underlinecardChar">
    <w:name w:val="underline card Char"/>
    <w:rsid w:val="00555DDA"/>
    <w:rPr>
      <w:rFonts w:ascii="Arial" w:hAnsi="Arial"/>
      <w:sz w:val="18"/>
      <w:szCs w:val="24"/>
      <w:u w:val="single"/>
      <w:lang w:val="en-US" w:eastAsia="en-US" w:bidi="ar-SA"/>
    </w:rPr>
  </w:style>
  <w:style w:type="paragraph" w:customStyle="1" w:styleId="Normal10">
    <w:name w:val="Normal1"/>
    <w:basedOn w:val="Normal"/>
    <w:qFormat/>
    <w:rsid w:val="00555DDA"/>
    <w:pPr>
      <w:spacing w:after="0" w:line="240" w:lineRule="auto"/>
    </w:pPr>
    <w:rPr>
      <w:rFonts w:eastAsia="Calibri"/>
    </w:rPr>
  </w:style>
  <w:style w:type="paragraph" w:customStyle="1" w:styleId="Irrelevant6font">
    <w:name w:val="Irrelevant (6 font)"/>
    <w:basedOn w:val="Normal"/>
    <w:link w:val="Irrelevant6fontChar"/>
    <w:qFormat/>
    <w:rsid w:val="00555DDA"/>
    <w:pPr>
      <w:spacing w:after="0" w:line="240" w:lineRule="auto"/>
      <w:ind w:left="547" w:right="648"/>
      <w:jc w:val="both"/>
    </w:pPr>
    <w:rPr>
      <w:rFonts w:eastAsia="Calibri"/>
      <w:sz w:val="12"/>
      <w:szCs w:val="12"/>
    </w:rPr>
  </w:style>
  <w:style w:type="character" w:customStyle="1" w:styleId="Irrelevant5fontChar">
    <w:name w:val="Irrelevant (5 font) Char"/>
    <w:rsid w:val="00555DDA"/>
    <w:rPr>
      <w:sz w:val="10"/>
      <w:szCs w:val="10"/>
      <w:lang w:val="en-US" w:eastAsia="en-US" w:bidi="ar-SA"/>
    </w:rPr>
  </w:style>
  <w:style w:type="character" w:customStyle="1" w:styleId="TagsCharCharChar">
    <w:name w:val="Tags Char Char Char"/>
    <w:rsid w:val="00555DDA"/>
    <w:rPr>
      <w:b/>
      <w:lang w:val="en-US" w:eastAsia="en-US" w:bidi="ar-SA"/>
    </w:rPr>
  </w:style>
  <w:style w:type="character" w:customStyle="1" w:styleId="CitesChar1">
    <w:name w:val="Cites Char1"/>
    <w:rsid w:val="00555DDA"/>
    <w:rPr>
      <w:b/>
      <w:bCs/>
      <w:lang w:val="en-US" w:eastAsia="en-US" w:bidi="ar-SA"/>
    </w:rPr>
  </w:style>
  <w:style w:type="paragraph" w:customStyle="1" w:styleId="CardsFont6pt">
    <w:name w:val="Cards + Font: 6 pt"/>
    <w:basedOn w:val="Cards"/>
    <w:link w:val="CardsFont6ptChar1"/>
    <w:autoRedefine/>
    <w:qFormat/>
    <w:rsid w:val="00555DDA"/>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555DDA"/>
    <w:rPr>
      <w:rFonts w:ascii="Georgia" w:eastAsia="Times New Roman" w:hAnsi="Georgia"/>
      <w:sz w:val="12"/>
      <w:szCs w:val="24"/>
    </w:rPr>
  </w:style>
  <w:style w:type="character" w:customStyle="1" w:styleId="Hyperlink13">
    <w:name w:val="Hyperlink13"/>
    <w:rsid w:val="00555DDA"/>
    <w:rPr>
      <w:b w:val="0"/>
      <w:bCs w:val="0"/>
      <w:strike w:val="0"/>
      <w:dstrike w:val="0"/>
      <w:color w:val="008000"/>
      <w:sz w:val="20"/>
      <w:szCs w:val="20"/>
      <w:u w:val="none"/>
      <w:effect w:val="none"/>
    </w:rPr>
  </w:style>
  <w:style w:type="character" w:customStyle="1" w:styleId="standardcontent1">
    <w:name w:val="standardcontent1"/>
    <w:rsid w:val="00555DDA"/>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555DDA"/>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555DDA"/>
    <w:rPr>
      <w:rFonts w:ascii="Calibri" w:eastAsia="Calibri" w:hAnsi="Calibri"/>
      <w:szCs w:val="20"/>
    </w:rPr>
  </w:style>
  <w:style w:type="character" w:customStyle="1" w:styleId="Hyperlink4">
    <w:name w:val="Hyperlink4"/>
    <w:rsid w:val="00555DDA"/>
    <w:rPr>
      <w:color w:val="000066"/>
      <w:u w:val="single"/>
    </w:rPr>
  </w:style>
  <w:style w:type="paragraph" w:customStyle="1" w:styleId="rddateline">
    <w:name w:val="rddateline"/>
    <w:basedOn w:val="Normal"/>
    <w:uiPriority w:val="99"/>
    <w:qFormat/>
    <w:rsid w:val="00555DDA"/>
    <w:pPr>
      <w:spacing w:after="0" w:line="240" w:lineRule="auto"/>
    </w:pPr>
    <w:rPr>
      <w:rFonts w:eastAsia="Calibri"/>
      <w:szCs w:val="20"/>
    </w:rPr>
  </w:style>
  <w:style w:type="paragraph" w:customStyle="1" w:styleId="rdheadline">
    <w:name w:val="rdheadline"/>
    <w:basedOn w:val="Normal"/>
    <w:uiPriority w:val="99"/>
    <w:qFormat/>
    <w:rsid w:val="00555DDA"/>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555DDA"/>
    <w:pPr>
      <w:spacing w:after="100" w:afterAutospacing="1" w:line="240" w:lineRule="auto"/>
    </w:pPr>
    <w:rPr>
      <w:rFonts w:ascii="Verdana" w:eastAsia="Calibri" w:hAnsi="Verdana"/>
      <w:szCs w:val="20"/>
    </w:rPr>
  </w:style>
  <w:style w:type="character" w:customStyle="1" w:styleId="rddeckline1">
    <w:name w:val="rddeckline1"/>
    <w:rsid w:val="00555DDA"/>
    <w:rPr>
      <w:rFonts w:ascii="Verdana" w:hAnsi="Verdana" w:hint="default"/>
      <w:b/>
      <w:bCs/>
      <w:sz w:val="22"/>
      <w:szCs w:val="22"/>
    </w:rPr>
  </w:style>
  <w:style w:type="character" w:customStyle="1" w:styleId="link-external">
    <w:name w:val="link-external"/>
    <w:rsid w:val="00555DDA"/>
  </w:style>
  <w:style w:type="character" w:customStyle="1" w:styleId="contact1">
    <w:name w:val="contact1"/>
    <w:rsid w:val="00555DDA"/>
    <w:rPr>
      <w:rFonts w:ascii="Tahoma" w:hAnsi="Tahoma" w:cs="Tahoma" w:hint="default"/>
      <w:color w:val="999999"/>
      <w:sz w:val="20"/>
      <w:szCs w:val="20"/>
    </w:rPr>
  </w:style>
  <w:style w:type="character" w:customStyle="1" w:styleId="credits1">
    <w:name w:val="credits1"/>
    <w:rsid w:val="00555DDA"/>
    <w:rPr>
      <w:rFonts w:ascii="Tahoma" w:hAnsi="Tahoma" w:cs="Tahoma" w:hint="default"/>
      <w:color w:val="999999"/>
      <w:sz w:val="16"/>
      <w:szCs w:val="16"/>
    </w:rPr>
  </w:style>
  <w:style w:type="paragraph" w:customStyle="1" w:styleId="Heading20">
    <w:name w:val="Heading2"/>
    <w:basedOn w:val="Normal"/>
    <w:link w:val="Heading2Char0"/>
    <w:qFormat/>
    <w:rsid w:val="00555DDA"/>
    <w:pPr>
      <w:spacing w:after="0" w:line="240" w:lineRule="auto"/>
      <w:jc w:val="center"/>
    </w:pPr>
    <w:rPr>
      <w:rFonts w:eastAsia="Times New Roman"/>
      <w:b/>
      <w:caps/>
    </w:rPr>
  </w:style>
  <w:style w:type="character" w:customStyle="1" w:styleId="Heading2Char0">
    <w:name w:val="Heading2 Char"/>
    <w:link w:val="Heading20"/>
    <w:rsid w:val="00555DDA"/>
    <w:rPr>
      <w:rFonts w:ascii="Calibri" w:eastAsia="Times New Roman" w:hAnsi="Calibri"/>
      <w:b/>
      <w:caps/>
    </w:rPr>
  </w:style>
  <w:style w:type="paragraph" w:customStyle="1" w:styleId="Header2">
    <w:name w:val="Header2"/>
    <w:basedOn w:val="Heading20"/>
    <w:link w:val="Header2Char"/>
    <w:qFormat/>
    <w:rsid w:val="00555DDA"/>
  </w:style>
  <w:style w:type="character" w:customStyle="1" w:styleId="Header2Char">
    <w:name w:val="Header2 Char"/>
    <w:link w:val="Header2"/>
    <w:rsid w:val="00555DDA"/>
    <w:rPr>
      <w:rFonts w:ascii="Calibri" w:eastAsia="Times New Roman" w:hAnsi="Calibri"/>
      <w:b/>
      <w:caps/>
    </w:rPr>
  </w:style>
  <w:style w:type="paragraph" w:customStyle="1" w:styleId="Underlinedcard0">
    <w:name w:val="Underlined card"/>
    <w:basedOn w:val="Normal"/>
    <w:link w:val="UnderlinedcardChar"/>
    <w:autoRedefine/>
    <w:qFormat/>
    <w:rsid w:val="00555DDA"/>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555DDA"/>
    <w:rPr>
      <w:rFonts w:ascii="Calibri" w:eastAsia="Times New Roman" w:hAnsi="Calibri"/>
      <w:u w:val="thick"/>
    </w:rPr>
  </w:style>
  <w:style w:type="paragraph" w:styleId="HTMLPreformatted">
    <w:name w:val="HTML Preformatted"/>
    <w:basedOn w:val="Normal"/>
    <w:link w:val="HTMLPreformattedChar"/>
    <w:rsid w:val="00555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555DDA"/>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555DDA"/>
    <w:rPr>
      <w:bCs/>
    </w:rPr>
  </w:style>
  <w:style w:type="character" w:customStyle="1" w:styleId="StyleHeading212ptChar">
    <w:name w:val="Style Heading2 + 12 pt Char"/>
    <w:link w:val="StyleHeading212pt"/>
    <w:rsid w:val="00555DDA"/>
    <w:rPr>
      <w:rFonts w:ascii="Calibri" w:eastAsia="Times New Roman" w:hAnsi="Calibri"/>
      <w:b/>
      <w:bCs/>
      <w:caps/>
    </w:rPr>
  </w:style>
  <w:style w:type="paragraph" w:customStyle="1" w:styleId="Heading212pt">
    <w:name w:val="Heading2 + 12 pt"/>
    <w:basedOn w:val="StyleHeading212pt"/>
    <w:link w:val="Heading212ptChar"/>
    <w:qFormat/>
    <w:rsid w:val="00555DDA"/>
  </w:style>
  <w:style w:type="character" w:customStyle="1" w:styleId="Heading212ptChar">
    <w:name w:val="Heading2 + 12 pt Char"/>
    <w:link w:val="Heading212pt"/>
    <w:rsid w:val="00555DDA"/>
    <w:rPr>
      <w:rFonts w:ascii="Calibri" w:eastAsia="Times New Roman" w:hAnsi="Calibri"/>
      <w:b/>
      <w:bCs/>
      <w:caps/>
    </w:rPr>
  </w:style>
  <w:style w:type="character" w:customStyle="1" w:styleId="underline20">
    <w:name w:val="underline2"/>
    <w:rsid w:val="00555DDA"/>
    <w:rPr>
      <w:u w:val="single"/>
    </w:rPr>
  </w:style>
  <w:style w:type="character" w:customStyle="1" w:styleId="CardsFont12ptCharCharCharChar">
    <w:name w:val="Cards + Font: 12 pt Char Char Char Char"/>
    <w:rsid w:val="00555DDA"/>
    <w:rPr>
      <w:sz w:val="24"/>
      <w:szCs w:val="24"/>
      <w:u w:val="thick"/>
      <w:lang w:val="en-US" w:eastAsia="en-US" w:bidi="ar-SA"/>
    </w:rPr>
  </w:style>
  <w:style w:type="character" w:customStyle="1" w:styleId="UnderlinedCardChar0">
    <w:name w:val="Underlined Card Char"/>
    <w:rsid w:val="00555DDA"/>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555DDA"/>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uiPriority w:val="99"/>
    <w:qFormat/>
    <w:rsid w:val="00555DDA"/>
  </w:style>
  <w:style w:type="paragraph" w:customStyle="1" w:styleId="StyleUnderliningTimesNewRomanBoldNounderlineKernat16">
    <w:name w:val="Style Underlining + Times New Roman Bold No underline Kern at 16..."/>
    <w:basedOn w:val="Normal"/>
    <w:uiPriority w:val="99"/>
    <w:qFormat/>
    <w:rsid w:val="00555DDA"/>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555DDA"/>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555DDA"/>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555DDA"/>
    <w:rPr>
      <w:sz w:val="32"/>
      <w:szCs w:val="32"/>
      <w:u w:val="single"/>
    </w:rPr>
  </w:style>
  <w:style w:type="character" w:customStyle="1" w:styleId="StyleBoldText12pt10ptNotBoldKernat16pt">
    <w:name w:val="Style Bold Text 12 pt + 10 pt Not Bold Kern at 16 pt"/>
    <w:rsid w:val="00555DDA"/>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555DDA"/>
  </w:style>
  <w:style w:type="paragraph" w:customStyle="1" w:styleId="highlightcardtext">
    <w:name w:val="highlight card text"/>
    <w:basedOn w:val="evidencetext"/>
    <w:uiPriority w:val="99"/>
    <w:qFormat/>
    <w:rsid w:val="00555DDA"/>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555DDA"/>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555DDA"/>
    <w:pPr>
      <w:spacing w:after="0" w:line="240" w:lineRule="auto"/>
    </w:pPr>
    <w:rPr>
      <w:rFonts w:eastAsia="Calibri"/>
      <w:bCs/>
      <w:color w:val="000000"/>
    </w:rPr>
  </w:style>
  <w:style w:type="character" w:customStyle="1" w:styleId="BodyText3Char">
    <w:name w:val="Body Text 3 Char"/>
    <w:basedOn w:val="DefaultParagraphFont"/>
    <w:link w:val="BodyText3"/>
    <w:rsid w:val="00555DDA"/>
    <w:rPr>
      <w:rFonts w:ascii="Calibri" w:eastAsia="Calibri" w:hAnsi="Calibri"/>
      <w:bCs/>
      <w:color w:val="000000"/>
    </w:rPr>
  </w:style>
  <w:style w:type="paragraph" w:customStyle="1" w:styleId="underlinecard">
    <w:name w:val="underline card"/>
    <w:basedOn w:val="Normal"/>
    <w:uiPriority w:val="99"/>
    <w:qFormat/>
    <w:rsid w:val="00555DDA"/>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555DDA"/>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555DDA"/>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555DDA"/>
    <w:rPr>
      <w:rFonts w:eastAsia="Times New Roman"/>
      <w:sz w:val="12"/>
      <w:szCs w:val="24"/>
    </w:rPr>
  </w:style>
  <w:style w:type="character" w:customStyle="1" w:styleId="CardsFont6ptCharChar">
    <w:name w:val="Cards + Font: 6 pt Char Char"/>
    <w:link w:val="CardsFont6ptChar"/>
    <w:rsid w:val="00555DDA"/>
    <w:rPr>
      <w:rFonts w:ascii="Calibri" w:eastAsia="Times New Roman" w:hAnsi="Calibri"/>
      <w:sz w:val="12"/>
      <w:szCs w:val="24"/>
    </w:rPr>
  </w:style>
  <w:style w:type="paragraph" w:customStyle="1" w:styleId="CitesCharChar">
    <w:name w:val="Cites Char Char"/>
    <w:basedOn w:val="Normal"/>
    <w:link w:val="CitesCharCharChar"/>
    <w:qFormat/>
    <w:rsid w:val="00555DDA"/>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555DDA"/>
    <w:rPr>
      <w:rFonts w:ascii="Calibri" w:eastAsia="Times New Roman" w:hAnsi="Calibri"/>
      <w:b/>
      <w:bCs/>
    </w:rPr>
  </w:style>
  <w:style w:type="paragraph" w:customStyle="1" w:styleId="TagsCharChar">
    <w:name w:val="Tags Char Char"/>
    <w:basedOn w:val="Normal"/>
    <w:uiPriority w:val="99"/>
    <w:qFormat/>
    <w:rsid w:val="00555DDA"/>
    <w:pPr>
      <w:autoSpaceDE w:val="0"/>
      <w:autoSpaceDN w:val="0"/>
      <w:adjustRightInd w:val="0"/>
      <w:spacing w:after="0" w:line="240" w:lineRule="auto"/>
      <w:jc w:val="both"/>
      <w:outlineLvl w:val="1"/>
    </w:pPr>
    <w:rPr>
      <w:rFonts w:eastAsia="Calibri"/>
      <w:b/>
      <w:szCs w:val="20"/>
    </w:rPr>
  </w:style>
  <w:style w:type="character" w:customStyle="1" w:styleId="Char3">
    <w:name w:val="Char3"/>
    <w:rsid w:val="00555DDA"/>
    <w:rPr>
      <w:rFonts w:ascii="Arial Narrow" w:eastAsia="Batang" w:hAnsi="Arial Narrow" w:cs="Arial"/>
      <w:b/>
      <w:bCs/>
      <w:iCs/>
      <w:sz w:val="24"/>
      <w:szCs w:val="28"/>
      <w:lang w:val="en-US" w:eastAsia="en-US" w:bidi="ar-SA"/>
    </w:rPr>
  </w:style>
  <w:style w:type="character" w:customStyle="1" w:styleId="UnderlinedCards">
    <w:name w:val="Underlined Cards"/>
    <w:rsid w:val="00555DDA"/>
    <w:rPr>
      <w:sz w:val="24"/>
      <w:szCs w:val="24"/>
      <w:u w:val="thick"/>
      <w:lang w:val="en-US" w:eastAsia="en-US" w:bidi="ar-SA"/>
    </w:rPr>
  </w:style>
  <w:style w:type="paragraph" w:customStyle="1" w:styleId="story-body">
    <w:name w:val="story-body"/>
    <w:basedOn w:val="Normal"/>
    <w:uiPriority w:val="99"/>
    <w:qFormat/>
    <w:rsid w:val="00555DDA"/>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555DDA"/>
    <w:rPr>
      <w:sz w:val="24"/>
      <w:szCs w:val="24"/>
      <w:u w:val="thick"/>
      <w:lang w:val="en-US" w:eastAsia="en-US" w:bidi="ar-SA"/>
    </w:rPr>
  </w:style>
  <w:style w:type="character" w:customStyle="1" w:styleId="highlightcardtextChar">
    <w:name w:val="highlight card text Char"/>
    <w:rsid w:val="00555DDA"/>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555DDA"/>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555DDA"/>
    <w:rPr>
      <w:rFonts w:ascii="Calibri" w:eastAsia="Times New Roman" w:hAnsi="Calibri"/>
      <w:sz w:val="18"/>
    </w:rPr>
  </w:style>
  <w:style w:type="character" w:customStyle="1" w:styleId="TagsChar4">
    <w:name w:val="Tags Char4"/>
    <w:rsid w:val="00555DDA"/>
    <w:rPr>
      <w:b/>
      <w:lang w:val="en-US" w:eastAsia="en-US" w:bidi="ar-SA"/>
    </w:rPr>
  </w:style>
  <w:style w:type="character" w:customStyle="1" w:styleId="hit1">
    <w:name w:val="hit1"/>
    <w:rsid w:val="00555DDA"/>
    <w:rPr>
      <w:rFonts w:ascii="Verdana" w:hAnsi="Verdana" w:hint="default"/>
      <w:b/>
      <w:bCs/>
      <w:vanish w:val="0"/>
      <w:webHidden w:val="0"/>
      <w:color w:val="CC0033"/>
      <w:sz w:val="20"/>
      <w:szCs w:val="20"/>
      <w:specVanish w:val="0"/>
    </w:rPr>
  </w:style>
  <w:style w:type="character" w:customStyle="1" w:styleId="ssl01">
    <w:name w:val="ss_l01"/>
    <w:rsid w:val="00555DDA"/>
    <w:rPr>
      <w:rFonts w:ascii="Verdana" w:hAnsi="Verdana" w:hint="default"/>
      <w:color w:val="000000"/>
      <w:sz w:val="20"/>
      <w:szCs w:val="20"/>
    </w:rPr>
  </w:style>
  <w:style w:type="character" w:customStyle="1" w:styleId="tightinline1">
    <w:name w:val="tightinline1"/>
    <w:rsid w:val="00555DDA"/>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555DDA"/>
    <w:pPr>
      <w:spacing w:after="0" w:line="240" w:lineRule="auto"/>
      <w:ind w:left="1728" w:right="1728"/>
    </w:pPr>
    <w:rPr>
      <w:rFonts w:eastAsia="Calibri"/>
      <w:sz w:val="18"/>
    </w:rPr>
  </w:style>
  <w:style w:type="paragraph" w:customStyle="1" w:styleId="boldciteChar">
    <w:name w:val="bold cite Char"/>
    <w:basedOn w:val="Heading1"/>
    <w:uiPriority w:val="99"/>
    <w:qFormat/>
    <w:rsid w:val="00555DDA"/>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uiPriority w:val="99"/>
    <w:rsid w:val="00555DDA"/>
    <w:rPr>
      <w:rFonts w:ascii="Calibri" w:eastAsia="Times New Roman" w:hAnsi="Calibri"/>
      <w:b/>
      <w:color w:val="000000"/>
      <w:szCs w:val="20"/>
    </w:rPr>
  </w:style>
  <w:style w:type="paragraph" w:customStyle="1" w:styleId="Cardnon-underlined">
    <w:name w:val="Card non-underlined"/>
    <w:basedOn w:val="Normal"/>
    <w:uiPriority w:val="99"/>
    <w:qFormat/>
    <w:rsid w:val="00555DDA"/>
    <w:pPr>
      <w:spacing w:after="0" w:line="240" w:lineRule="auto"/>
    </w:pPr>
    <w:rPr>
      <w:rFonts w:eastAsia="Calibri"/>
      <w:szCs w:val="20"/>
    </w:rPr>
  </w:style>
  <w:style w:type="paragraph" w:customStyle="1" w:styleId="CardCites">
    <w:name w:val="Card Cites"/>
    <w:basedOn w:val="Normal"/>
    <w:next w:val="Normal"/>
    <w:qFormat/>
    <w:rsid w:val="00555DDA"/>
    <w:pPr>
      <w:spacing w:after="0" w:line="240" w:lineRule="auto"/>
    </w:pPr>
    <w:rPr>
      <w:rFonts w:eastAsia="Calibri"/>
      <w:b/>
    </w:rPr>
  </w:style>
  <w:style w:type="character" w:customStyle="1" w:styleId="blsp-spelling-corrected">
    <w:name w:val="blsp-spelling-corrected"/>
    <w:rsid w:val="00555DDA"/>
  </w:style>
  <w:style w:type="character" w:customStyle="1" w:styleId="blsp-spelling-error">
    <w:name w:val="blsp-spelling-error"/>
    <w:rsid w:val="00555DDA"/>
  </w:style>
  <w:style w:type="character" w:customStyle="1" w:styleId="sup">
    <w:name w:val="sup"/>
    <w:rsid w:val="00555DDA"/>
  </w:style>
  <w:style w:type="character" w:customStyle="1" w:styleId="pgnum">
    <w:name w:val="pgnum"/>
    <w:rsid w:val="00555DDA"/>
  </w:style>
  <w:style w:type="character" w:customStyle="1" w:styleId="SmallFontCharChar">
    <w:name w:val="Small Font Char Char"/>
    <w:rsid w:val="00555DDA"/>
    <w:rPr>
      <w:rFonts w:ascii="Arial" w:hAnsi="Arial"/>
      <w:sz w:val="12"/>
      <w:szCs w:val="24"/>
      <w:lang w:val="en-US" w:eastAsia="en-US" w:bidi="ar-SA"/>
    </w:rPr>
  </w:style>
  <w:style w:type="paragraph" w:customStyle="1" w:styleId="textmargin">
    <w:name w:val="textmargin"/>
    <w:basedOn w:val="Normal"/>
    <w:uiPriority w:val="99"/>
    <w:qFormat/>
    <w:rsid w:val="00555DDA"/>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555DDA"/>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555DDA"/>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555DDA"/>
    <w:pPr>
      <w:spacing w:after="0" w:line="240" w:lineRule="auto"/>
    </w:pPr>
    <w:rPr>
      <w:rFonts w:ascii="Verdana" w:eastAsia="Calibri" w:hAnsi="Verdana"/>
      <w:szCs w:val="20"/>
    </w:rPr>
  </w:style>
  <w:style w:type="character" w:customStyle="1" w:styleId="BoldUnderliningChar">
    <w:name w:val="Bold Underlining Char"/>
    <w:rsid w:val="00555DDA"/>
    <w:rPr>
      <w:rFonts w:ascii="Arial Narrow" w:eastAsia="Calibri" w:hAnsi="Arial Narrow" w:cs="Times New Roman"/>
      <w:b/>
      <w:sz w:val="20"/>
      <w:u w:val="single"/>
    </w:rPr>
  </w:style>
  <w:style w:type="paragraph" w:customStyle="1" w:styleId="correctindex">
    <w:name w:val="correct index"/>
    <w:basedOn w:val="Normal"/>
    <w:uiPriority w:val="99"/>
    <w:qFormat/>
    <w:rsid w:val="00555DDA"/>
    <w:pPr>
      <w:spacing w:after="0" w:line="240" w:lineRule="auto"/>
    </w:pPr>
    <w:rPr>
      <w:rFonts w:ascii="Arial Narrow" w:eastAsia="Calibri" w:hAnsi="Arial Narrow"/>
      <w:color w:val="000000"/>
    </w:rPr>
  </w:style>
  <w:style w:type="paragraph" w:customStyle="1" w:styleId="bc2">
    <w:name w:val="bc_2"/>
    <w:basedOn w:val="Normal"/>
    <w:uiPriority w:val="99"/>
    <w:qFormat/>
    <w:rsid w:val="00555DDA"/>
    <w:pPr>
      <w:spacing w:before="100" w:beforeAutospacing="1" w:after="100" w:afterAutospacing="1" w:line="240" w:lineRule="auto"/>
    </w:pPr>
    <w:rPr>
      <w:rFonts w:eastAsia="Calibri"/>
      <w:color w:val="000000"/>
    </w:rPr>
  </w:style>
  <w:style w:type="character" w:customStyle="1" w:styleId="bc21">
    <w:name w:val="bc_21"/>
    <w:rsid w:val="00555DDA"/>
  </w:style>
  <w:style w:type="paragraph" w:customStyle="1" w:styleId="inside-copy">
    <w:name w:val="inside-copy"/>
    <w:basedOn w:val="Normal"/>
    <w:uiPriority w:val="99"/>
    <w:qFormat/>
    <w:rsid w:val="00555DDA"/>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555DDA"/>
    <w:pPr>
      <w:spacing w:after="0" w:line="240" w:lineRule="auto"/>
    </w:pPr>
    <w:rPr>
      <w:rFonts w:ascii="Verdana" w:eastAsia="Calibri" w:hAnsi="Verdana"/>
      <w:szCs w:val="20"/>
    </w:rPr>
  </w:style>
  <w:style w:type="paragraph" w:customStyle="1" w:styleId="quote2">
    <w:name w:val="quote2"/>
    <w:basedOn w:val="Normal"/>
    <w:uiPriority w:val="99"/>
    <w:qFormat/>
    <w:rsid w:val="00555DDA"/>
    <w:pPr>
      <w:spacing w:after="0" w:line="240" w:lineRule="auto"/>
    </w:pPr>
    <w:rPr>
      <w:rFonts w:ascii="Verdana" w:eastAsia="Calibri" w:hAnsi="Verdana"/>
      <w:szCs w:val="20"/>
    </w:rPr>
  </w:style>
  <w:style w:type="character" w:customStyle="1" w:styleId="copystyle">
    <w:name w:val="copystyle"/>
    <w:rsid w:val="00555DDA"/>
  </w:style>
  <w:style w:type="paragraph" w:customStyle="1" w:styleId="BlockTitle1">
    <w:name w:val="Block Title #1"/>
    <w:basedOn w:val="Heading1"/>
    <w:qFormat/>
    <w:rsid w:val="00555DDA"/>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555DDA"/>
    <w:rPr>
      <w:rFonts w:ascii="Arial" w:hAnsi="Arial" w:cs="Arial"/>
      <w:b/>
      <w:bCs/>
      <w:kern w:val="32"/>
      <w:sz w:val="24"/>
      <w:szCs w:val="24"/>
      <w:lang w:val="en-US" w:eastAsia="en-US" w:bidi="ar-SA"/>
    </w:rPr>
  </w:style>
  <w:style w:type="character" w:customStyle="1" w:styleId="ReadUnderline">
    <w:name w:val="Read Underline"/>
    <w:rsid w:val="00555DDA"/>
    <w:rPr>
      <w:rFonts w:ascii="Arial" w:hAnsi="Arial"/>
      <w:b/>
      <w:sz w:val="18"/>
      <w:u w:val="thick"/>
    </w:rPr>
  </w:style>
  <w:style w:type="character" w:customStyle="1" w:styleId="ShrinkText">
    <w:name w:val="Shrink Text"/>
    <w:rsid w:val="00555DDA"/>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555DDA"/>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555DDA"/>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555DDA"/>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555DDA"/>
  </w:style>
  <w:style w:type="paragraph" w:customStyle="1" w:styleId="body-paragraph">
    <w:name w:val="body-paragraph"/>
    <w:basedOn w:val="Normal"/>
    <w:uiPriority w:val="99"/>
    <w:qFormat/>
    <w:rsid w:val="00555DDA"/>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555DDA"/>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555DDA"/>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555DDA"/>
    <w:pPr>
      <w:spacing w:after="0" w:line="240" w:lineRule="auto"/>
    </w:pPr>
    <w:rPr>
      <w:rFonts w:ascii="Arial Narrow" w:eastAsia="Times New Roman" w:hAnsi="Arial Narrow"/>
      <w:b/>
    </w:rPr>
  </w:style>
  <w:style w:type="character" w:customStyle="1" w:styleId="TagCiteChar1">
    <w:name w:val="Tag/Cite Char"/>
    <w:link w:val="TagCite2"/>
    <w:rsid w:val="00555DDA"/>
    <w:rPr>
      <w:rFonts w:ascii="Arial Narrow" w:eastAsia="Times New Roman" w:hAnsi="Arial Narrow"/>
      <w:b/>
    </w:rPr>
  </w:style>
  <w:style w:type="paragraph" w:customStyle="1" w:styleId="F4">
    <w:name w:val="F4"/>
    <w:basedOn w:val="Normal"/>
    <w:link w:val="F4Char"/>
    <w:qFormat/>
    <w:rsid w:val="00555DDA"/>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555DDA"/>
    <w:rPr>
      <w:rFonts w:ascii="Arial Narrow" w:eastAsia="Times New Roman" w:hAnsi="Arial Narrow"/>
      <w:szCs w:val="20"/>
      <w:u w:val="single"/>
    </w:rPr>
  </w:style>
  <w:style w:type="paragraph" w:customStyle="1" w:styleId="StyleCARD">
    <w:name w:val="Style CARD +"/>
    <w:basedOn w:val="Normal"/>
    <w:link w:val="StyleCARDChar"/>
    <w:qFormat/>
    <w:rsid w:val="00555DDA"/>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555DDA"/>
    <w:rPr>
      <w:rFonts w:ascii="Arial Narrow" w:eastAsia="Times New Roman" w:hAnsi="Arial Narrow"/>
      <w:szCs w:val="20"/>
    </w:rPr>
  </w:style>
  <w:style w:type="paragraph" w:customStyle="1" w:styleId="UnderlinedText">
    <w:name w:val="Underlined Text"/>
    <w:basedOn w:val="Normal"/>
    <w:autoRedefine/>
    <w:qFormat/>
    <w:rsid w:val="00555DDA"/>
    <w:pPr>
      <w:spacing w:after="0" w:line="240" w:lineRule="auto"/>
    </w:pPr>
    <w:rPr>
      <w:b/>
    </w:rPr>
  </w:style>
  <w:style w:type="character" w:customStyle="1" w:styleId="noiconheadline">
    <w:name w:val="noicon_headline"/>
    <w:rsid w:val="00555DDA"/>
  </w:style>
  <w:style w:type="character" w:customStyle="1" w:styleId="CommentSubjectChar1">
    <w:name w:val="Comment Subject Char1"/>
    <w:basedOn w:val="CommentTextChar"/>
    <w:uiPriority w:val="99"/>
    <w:rsid w:val="00555DDA"/>
    <w:rPr>
      <w:rFonts w:ascii="Calibri" w:eastAsia="Calibri" w:hAnsi="Calibri" w:cs="Calibri"/>
      <w:b/>
      <w:bCs/>
      <w:sz w:val="16"/>
      <w:szCs w:val="20"/>
    </w:rPr>
  </w:style>
  <w:style w:type="paragraph" w:customStyle="1" w:styleId="tagCharChar">
    <w:name w:val="tag Char Char"/>
    <w:basedOn w:val="Normal"/>
    <w:link w:val="tagCharCharChar"/>
    <w:qFormat/>
    <w:rsid w:val="00555DDA"/>
    <w:pPr>
      <w:spacing w:after="0" w:line="240" w:lineRule="auto"/>
    </w:pPr>
    <w:rPr>
      <w:rFonts w:eastAsia="Times New Roman"/>
      <w:b/>
      <w:szCs w:val="20"/>
    </w:rPr>
  </w:style>
  <w:style w:type="character" w:customStyle="1" w:styleId="tagCharCharChar">
    <w:name w:val="tag Char Char Char"/>
    <w:link w:val="tagCharChar"/>
    <w:rsid w:val="00555DDA"/>
    <w:rPr>
      <w:rFonts w:ascii="Calibri" w:eastAsia="Times New Roman" w:hAnsi="Calibri"/>
      <w:b/>
      <w:szCs w:val="20"/>
    </w:rPr>
  </w:style>
  <w:style w:type="character" w:customStyle="1" w:styleId="BlockTitleCharChar">
    <w:name w:val="Block Title Char Char"/>
    <w:rsid w:val="00555DDA"/>
    <w:rPr>
      <w:rFonts w:ascii="Georgia" w:hAnsi="Georgia" w:cs="Arial"/>
      <w:b/>
      <w:bCs/>
      <w:kern w:val="32"/>
      <w:sz w:val="28"/>
      <w:szCs w:val="32"/>
      <w:lang w:val="en-US" w:eastAsia="en-US" w:bidi="ar-SA"/>
    </w:rPr>
  </w:style>
  <w:style w:type="paragraph" w:styleId="MacroText">
    <w:name w:val="macro"/>
    <w:link w:val="MacroTextChar"/>
    <w:rsid w:val="00555DD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555DDA"/>
    <w:rPr>
      <w:rFonts w:ascii="Courier New" w:eastAsia="Times New Roman" w:hAnsi="Courier New" w:cs="Courier New"/>
      <w:sz w:val="20"/>
      <w:szCs w:val="20"/>
    </w:rPr>
  </w:style>
  <w:style w:type="character" w:customStyle="1" w:styleId="pp1">
    <w:name w:val="pp1"/>
    <w:rsid w:val="00555DDA"/>
    <w:rPr>
      <w:rFonts w:ascii="Times New Roman" w:hAnsi="Times New Roman" w:cs="Times New Roman" w:hint="default"/>
      <w:i w:val="0"/>
      <w:iCs w:val="0"/>
      <w:smallCaps w:val="0"/>
      <w:sz w:val="30"/>
      <w:szCs w:val="30"/>
    </w:rPr>
  </w:style>
  <w:style w:type="character" w:customStyle="1" w:styleId="prbodytext1">
    <w:name w:val="pr_bodytext1"/>
    <w:rsid w:val="00555DDA"/>
    <w:rPr>
      <w:rFonts w:ascii="Arial" w:hAnsi="Arial" w:cs="Arial" w:hint="default"/>
      <w:sz w:val="20"/>
      <w:szCs w:val="20"/>
    </w:rPr>
  </w:style>
  <w:style w:type="character" w:customStyle="1" w:styleId="italic">
    <w:name w:val="italic"/>
    <w:rsid w:val="00555DDA"/>
  </w:style>
  <w:style w:type="character" w:customStyle="1" w:styleId="marrontitulobig">
    <w:name w:val="marron_titulo_big"/>
    <w:rsid w:val="00555DDA"/>
  </w:style>
  <w:style w:type="character" w:customStyle="1" w:styleId="articlehead">
    <w:name w:val="articlehead"/>
    <w:rsid w:val="00555DDA"/>
  </w:style>
  <w:style w:type="character" w:customStyle="1" w:styleId="lead">
    <w:name w:val="lead"/>
    <w:rsid w:val="00555DDA"/>
  </w:style>
  <w:style w:type="character" w:customStyle="1" w:styleId="manchettebig2">
    <w:name w:val="manchettebig2"/>
    <w:rsid w:val="00555DDA"/>
  </w:style>
  <w:style w:type="character" w:customStyle="1" w:styleId="blue3">
    <w:name w:val="blue3"/>
    <w:rsid w:val="00555DDA"/>
  </w:style>
  <w:style w:type="paragraph" w:customStyle="1" w:styleId="issuedetails">
    <w:name w:val="issue_details"/>
    <w:basedOn w:val="Normal"/>
    <w:uiPriority w:val="99"/>
    <w:qFormat/>
    <w:rsid w:val="00555DDA"/>
    <w:pPr>
      <w:spacing w:before="100" w:beforeAutospacing="1" w:after="100" w:afterAutospacing="1" w:line="240" w:lineRule="auto"/>
    </w:pPr>
    <w:rPr>
      <w:rFonts w:eastAsia="Times New Roman"/>
    </w:rPr>
  </w:style>
  <w:style w:type="character" w:customStyle="1" w:styleId="over-title">
    <w:name w:val="over-title"/>
    <w:rsid w:val="00555DDA"/>
  </w:style>
  <w:style w:type="character" w:customStyle="1" w:styleId="contentheader">
    <w:name w:val="contentheader"/>
    <w:rsid w:val="00555DDA"/>
  </w:style>
  <w:style w:type="paragraph" w:customStyle="1" w:styleId="TxBrp2">
    <w:name w:val="TxBr_p2"/>
    <w:basedOn w:val="Normal"/>
    <w:qFormat/>
    <w:rsid w:val="00555DDA"/>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555DDA"/>
    <w:rPr>
      <w:rFonts w:eastAsia="SimSun"/>
      <w:szCs w:val="24"/>
      <w:lang w:val="en-US" w:eastAsia="zh-CN" w:bidi="ar-SA"/>
    </w:rPr>
  </w:style>
  <w:style w:type="character" w:customStyle="1" w:styleId="tagscharchar0">
    <w:name w:val="tagscharchar"/>
    <w:rsid w:val="00555DDA"/>
  </w:style>
  <w:style w:type="paragraph" w:customStyle="1" w:styleId="cite20">
    <w:name w:val="cite2"/>
    <w:basedOn w:val="Normal"/>
    <w:uiPriority w:val="99"/>
    <w:qFormat/>
    <w:rsid w:val="00555DDA"/>
    <w:pPr>
      <w:spacing w:after="0" w:line="240" w:lineRule="auto"/>
    </w:pPr>
    <w:rPr>
      <w:rFonts w:eastAsia="Times New Roman"/>
      <w:color w:val="000000"/>
      <w:szCs w:val="20"/>
    </w:rPr>
  </w:style>
  <w:style w:type="character" w:customStyle="1" w:styleId="btx">
    <w:name w:val="btx"/>
    <w:rsid w:val="00555DDA"/>
  </w:style>
  <w:style w:type="character" w:customStyle="1" w:styleId="bhl">
    <w:name w:val="bhl"/>
    <w:rsid w:val="00555DDA"/>
  </w:style>
  <w:style w:type="character" w:customStyle="1" w:styleId="FontStyle13">
    <w:name w:val="Font Style13"/>
    <w:uiPriority w:val="99"/>
    <w:rsid w:val="00555DDA"/>
    <w:rPr>
      <w:rFonts w:ascii="Times New Roman" w:hAnsi="Times New Roman" w:cs="Times New Roman"/>
      <w:sz w:val="18"/>
      <w:szCs w:val="18"/>
    </w:rPr>
  </w:style>
  <w:style w:type="character" w:customStyle="1" w:styleId="FontStyle11">
    <w:name w:val="Font Style11"/>
    <w:uiPriority w:val="99"/>
    <w:rsid w:val="00555DDA"/>
    <w:rPr>
      <w:rFonts w:ascii="Times New Roman" w:hAnsi="Times New Roman" w:cs="Times New Roman"/>
      <w:b/>
      <w:bCs/>
      <w:sz w:val="24"/>
      <w:szCs w:val="24"/>
    </w:rPr>
  </w:style>
  <w:style w:type="character" w:customStyle="1" w:styleId="FontStyle12">
    <w:name w:val="Font Style12"/>
    <w:uiPriority w:val="99"/>
    <w:rsid w:val="00555DDA"/>
    <w:rPr>
      <w:rFonts w:ascii="Times New Roman" w:hAnsi="Times New Roman" w:cs="Times New Roman"/>
      <w:sz w:val="24"/>
      <w:szCs w:val="24"/>
    </w:rPr>
  </w:style>
  <w:style w:type="character" w:customStyle="1" w:styleId="FontStyle14">
    <w:name w:val="Font Style14"/>
    <w:uiPriority w:val="99"/>
    <w:rsid w:val="00555DDA"/>
    <w:rPr>
      <w:rFonts w:ascii="Times New Roman" w:hAnsi="Times New Roman" w:cs="Times New Roman"/>
      <w:i/>
      <w:iCs/>
      <w:sz w:val="18"/>
      <w:szCs w:val="18"/>
    </w:rPr>
  </w:style>
  <w:style w:type="character" w:customStyle="1" w:styleId="FontStyle15">
    <w:name w:val="Font Style15"/>
    <w:uiPriority w:val="99"/>
    <w:rsid w:val="00555DDA"/>
    <w:rPr>
      <w:rFonts w:ascii="Times New Roman" w:hAnsi="Times New Roman" w:cs="Times New Roman"/>
      <w:b/>
      <w:bCs/>
      <w:sz w:val="18"/>
      <w:szCs w:val="18"/>
    </w:rPr>
  </w:style>
  <w:style w:type="character" w:customStyle="1" w:styleId="FontStyle16">
    <w:name w:val="Font Style16"/>
    <w:uiPriority w:val="99"/>
    <w:rsid w:val="00555DDA"/>
    <w:rPr>
      <w:rFonts w:ascii="Times New Roman" w:hAnsi="Times New Roman" w:cs="Times New Roman"/>
      <w:b/>
      <w:bCs/>
      <w:spacing w:val="-20"/>
      <w:sz w:val="16"/>
      <w:szCs w:val="16"/>
    </w:rPr>
  </w:style>
  <w:style w:type="character" w:customStyle="1" w:styleId="FontStyle17">
    <w:name w:val="Font Style17"/>
    <w:uiPriority w:val="99"/>
    <w:rsid w:val="00555DDA"/>
    <w:rPr>
      <w:rFonts w:ascii="Times New Roman" w:hAnsi="Times New Roman" w:cs="Times New Roman"/>
      <w:b/>
      <w:bCs/>
      <w:sz w:val="10"/>
      <w:szCs w:val="10"/>
    </w:rPr>
  </w:style>
  <w:style w:type="character" w:customStyle="1" w:styleId="in-widget">
    <w:name w:val="in-widget"/>
    <w:rsid w:val="00555DDA"/>
  </w:style>
  <w:style w:type="paragraph" w:customStyle="1" w:styleId="bodycopyindent">
    <w:name w:val="bodycopyindent"/>
    <w:basedOn w:val="Normal"/>
    <w:uiPriority w:val="99"/>
    <w:qFormat/>
    <w:rsid w:val="00555DDA"/>
    <w:pPr>
      <w:spacing w:before="100" w:beforeAutospacing="1" w:after="100" w:afterAutospacing="1" w:line="240" w:lineRule="auto"/>
    </w:pPr>
    <w:rPr>
      <w:rFonts w:eastAsia="Times New Roman"/>
    </w:rPr>
  </w:style>
  <w:style w:type="character" w:customStyle="1" w:styleId="copyright">
    <w:name w:val="copyright"/>
    <w:rsid w:val="00555DDA"/>
  </w:style>
  <w:style w:type="character" w:customStyle="1" w:styleId="spanstyle">
    <w:name w:val="spanstyle"/>
    <w:rsid w:val="00555DDA"/>
  </w:style>
  <w:style w:type="character" w:customStyle="1" w:styleId="ssl3">
    <w:name w:val="ss_l3"/>
    <w:rsid w:val="00555DDA"/>
  </w:style>
  <w:style w:type="character" w:customStyle="1" w:styleId="bold">
    <w:name w:val="bold"/>
    <w:rsid w:val="00555DDA"/>
  </w:style>
  <w:style w:type="paragraph" w:customStyle="1" w:styleId="StyleUnderlineChar11pt3">
    <w:name w:val="Style Underline Char + 11 pt3"/>
    <w:link w:val="StyleUnderlineChar11pt3Char"/>
    <w:qFormat/>
    <w:rsid w:val="00555DDA"/>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555DDA"/>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555DDA"/>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555DDA"/>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555DDA"/>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555DDA"/>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555DDA"/>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555DDA"/>
    <w:rPr>
      <w:rFonts w:ascii="Arial Narrow" w:eastAsia="Times New Roman" w:hAnsi="Arial Narrow"/>
      <w:b/>
      <w:bCs/>
      <w:szCs w:val="24"/>
      <w:u w:val="single"/>
    </w:rPr>
  </w:style>
  <w:style w:type="paragraph" w:customStyle="1" w:styleId="tussenkop">
    <w:name w:val="tussenkop"/>
    <w:basedOn w:val="Normal"/>
    <w:uiPriority w:val="99"/>
    <w:qFormat/>
    <w:rsid w:val="00555DDA"/>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555DDA"/>
    <w:pPr>
      <w:spacing w:after="0" w:line="240" w:lineRule="auto"/>
    </w:pPr>
    <w:rPr>
      <w:rFonts w:eastAsia="Times New Roman"/>
      <w:szCs w:val="20"/>
    </w:rPr>
  </w:style>
  <w:style w:type="character" w:customStyle="1" w:styleId="docnumbertitle">
    <w:name w:val="doc_number_title"/>
    <w:basedOn w:val="DefaultParagraphFont"/>
    <w:rsid w:val="00555DDA"/>
  </w:style>
  <w:style w:type="character" w:customStyle="1" w:styleId="HotRouteChar0">
    <w:name w:val="Hot Route Char"/>
    <w:link w:val="HotRoute0"/>
    <w:rsid w:val="00555DDA"/>
    <w:rPr>
      <w:rFonts w:ascii="Calibri" w:eastAsia="Calibri" w:hAnsi="Calibri"/>
      <w:color w:val="000000"/>
    </w:rPr>
  </w:style>
  <w:style w:type="paragraph" w:customStyle="1" w:styleId="Style6">
    <w:name w:val="Style6"/>
    <w:basedOn w:val="Normal"/>
    <w:link w:val="Style6Char"/>
    <w:autoRedefine/>
    <w:qFormat/>
    <w:rsid w:val="00555DDA"/>
    <w:pPr>
      <w:spacing w:after="0" w:line="240" w:lineRule="auto"/>
    </w:pPr>
    <w:rPr>
      <w:b/>
    </w:rPr>
  </w:style>
  <w:style w:type="character" w:customStyle="1" w:styleId="Style6Char">
    <w:name w:val="Style6 Char"/>
    <w:basedOn w:val="DefaultParagraphFont"/>
    <w:link w:val="Style6"/>
    <w:rsid w:val="00555DDA"/>
    <w:rPr>
      <w:rFonts w:ascii="Calibri" w:hAnsi="Calibri"/>
      <w:b/>
    </w:rPr>
  </w:style>
  <w:style w:type="paragraph" w:customStyle="1" w:styleId="Style11">
    <w:name w:val="Style11"/>
    <w:basedOn w:val="Normal"/>
    <w:link w:val="Style11Char"/>
    <w:qFormat/>
    <w:rsid w:val="00555DDA"/>
    <w:pPr>
      <w:spacing w:after="0" w:line="240" w:lineRule="auto"/>
    </w:pPr>
    <w:rPr>
      <w:rFonts w:eastAsia="Times New Roman"/>
      <w:b/>
      <w:szCs w:val="20"/>
      <w:u w:val="thick"/>
    </w:rPr>
  </w:style>
  <w:style w:type="character" w:customStyle="1" w:styleId="Style11Char">
    <w:name w:val="Style11 Char"/>
    <w:basedOn w:val="DefaultParagraphFont"/>
    <w:link w:val="Style11"/>
    <w:rsid w:val="00555DDA"/>
    <w:rPr>
      <w:rFonts w:ascii="Calibri" w:eastAsia="Times New Roman" w:hAnsi="Calibri"/>
      <w:b/>
      <w:szCs w:val="20"/>
      <w:u w:val="thick"/>
    </w:rPr>
  </w:style>
  <w:style w:type="paragraph" w:customStyle="1" w:styleId="Style12">
    <w:name w:val="Style12"/>
    <w:basedOn w:val="Normal"/>
    <w:link w:val="Style12Char"/>
    <w:qFormat/>
    <w:rsid w:val="00555DDA"/>
    <w:pPr>
      <w:spacing w:after="0" w:line="240" w:lineRule="auto"/>
    </w:pPr>
    <w:rPr>
      <w:rFonts w:eastAsia="Times New Roman"/>
      <w:b/>
      <w:u w:val="thick"/>
    </w:rPr>
  </w:style>
  <w:style w:type="character" w:customStyle="1" w:styleId="Style12Char">
    <w:name w:val="Style12 Char"/>
    <w:basedOn w:val="DefaultParagraphFont"/>
    <w:link w:val="Style12"/>
    <w:rsid w:val="00555DDA"/>
    <w:rPr>
      <w:rFonts w:ascii="Calibri" w:eastAsia="Times New Roman" w:hAnsi="Calibri"/>
      <w:b/>
      <w:u w:val="thick"/>
    </w:rPr>
  </w:style>
  <w:style w:type="character" w:customStyle="1" w:styleId="StyleUnderlineChar9pt">
    <w:name w:val="Style Underline Char + 9 pt"/>
    <w:basedOn w:val="DefaultParagraphFont"/>
    <w:rsid w:val="00555DDA"/>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555DDA"/>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555DDA"/>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555DDA"/>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555DDA"/>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555DDA"/>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555DDA"/>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555DDA"/>
    <w:rPr>
      <w:b w:val="0"/>
      <w:bCs w:val="0"/>
      <w:sz w:val="22"/>
      <w:u w:val="single"/>
      <w:bdr w:val="none" w:sz="0" w:space="0" w:color="auto"/>
    </w:rPr>
  </w:style>
  <w:style w:type="character" w:customStyle="1" w:styleId="pmterms1">
    <w:name w:val="pmterms1"/>
    <w:rsid w:val="00555DDA"/>
  </w:style>
  <w:style w:type="character" w:customStyle="1" w:styleId="title1">
    <w:name w:val="title1"/>
    <w:basedOn w:val="DefaultParagraphFont"/>
    <w:rsid w:val="00555DDA"/>
  </w:style>
  <w:style w:type="paragraph" w:customStyle="1" w:styleId="Cardd">
    <w:name w:val="Cardd"/>
    <w:basedOn w:val="Normal"/>
    <w:uiPriority w:val="4"/>
    <w:qFormat/>
    <w:rsid w:val="00555DDA"/>
    <w:pPr>
      <w:spacing w:after="0" w:line="240" w:lineRule="auto"/>
      <w:ind w:left="288" w:right="288"/>
    </w:pPr>
  </w:style>
  <w:style w:type="character" w:customStyle="1" w:styleId="2">
    <w:name w:val="2"/>
    <w:rsid w:val="00555DDA"/>
    <w:rPr>
      <w:rFonts w:cs="Arial"/>
      <w:bCs/>
      <w:sz w:val="20"/>
      <w:u w:val="single"/>
      <w:lang w:val="en-US" w:eastAsia="en-US" w:bidi="ar-SA"/>
    </w:rPr>
  </w:style>
  <w:style w:type="paragraph" w:customStyle="1" w:styleId="MinimizedText">
    <w:name w:val="Minimized Text"/>
    <w:link w:val="MinimizedTextChar"/>
    <w:qFormat/>
    <w:rsid w:val="00555DDA"/>
    <w:rPr>
      <w:sz w:val="16"/>
    </w:rPr>
  </w:style>
  <w:style w:type="character" w:customStyle="1" w:styleId="MinimizedTextChar">
    <w:name w:val="Minimized Text Char"/>
    <w:link w:val="MinimizedText"/>
    <w:rsid w:val="00555DDA"/>
    <w:rPr>
      <w:sz w:val="16"/>
    </w:rPr>
  </w:style>
  <w:style w:type="paragraph" w:customStyle="1" w:styleId="StyleMinimizedText11pt">
    <w:name w:val="Style Minimized Text + 11 pt"/>
    <w:basedOn w:val="MinimizedText"/>
    <w:link w:val="StyleMinimizedText11ptChar"/>
    <w:qFormat/>
    <w:rsid w:val="00555DDA"/>
    <w:rPr>
      <w:sz w:val="20"/>
    </w:rPr>
  </w:style>
  <w:style w:type="character" w:customStyle="1" w:styleId="StyleMinimizedText11ptChar">
    <w:name w:val="Style Minimized Text + 11 pt Char"/>
    <w:basedOn w:val="MinimizedTextChar"/>
    <w:link w:val="StyleMinimizedText11pt"/>
    <w:rsid w:val="00555DDA"/>
    <w:rPr>
      <w:sz w:val="20"/>
    </w:rPr>
  </w:style>
  <w:style w:type="character" w:customStyle="1" w:styleId="SubtitleChar1">
    <w:name w:val="Subtitle Char1"/>
    <w:aliases w:val="Underlined card text Char1"/>
    <w:basedOn w:val="DefaultParagraphFont"/>
    <w:rsid w:val="00555DDA"/>
    <w:rPr>
      <w:rFonts w:eastAsiaTheme="minorEastAsia"/>
      <w:color w:val="5A5A5A" w:themeColor="text1" w:themeTint="A5"/>
      <w:spacing w:val="15"/>
    </w:rPr>
  </w:style>
  <w:style w:type="character" w:customStyle="1" w:styleId="Style11ptBoldUnderline">
    <w:name w:val="Style 11 pt Bold Underline"/>
    <w:rsid w:val="00555DDA"/>
    <w:rPr>
      <w:b/>
      <w:bCs/>
      <w:sz w:val="20"/>
      <w:u w:val="single"/>
    </w:rPr>
  </w:style>
  <w:style w:type="character" w:customStyle="1" w:styleId="erasure">
    <w:name w:val="erasure"/>
    <w:rsid w:val="00555DDA"/>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555DDA"/>
    <w:rPr>
      <w:rFonts w:ascii="Georgia" w:hAnsi="Georgia" w:cs="Verdana"/>
      <w:u w:val="single"/>
    </w:rPr>
  </w:style>
  <w:style w:type="paragraph" w:customStyle="1" w:styleId="Debate-EmphasizedText-F5">
    <w:name w:val="Debate- Emphasized Text- F5"/>
    <w:basedOn w:val="Normal"/>
    <w:link w:val="Debate-EmphasizedText-F5Char"/>
    <w:qFormat/>
    <w:rsid w:val="00555DDA"/>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555DDA"/>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555DDA"/>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555DDA"/>
    <w:pPr>
      <w:spacing w:after="0" w:line="240" w:lineRule="auto"/>
      <w:jc w:val="both"/>
    </w:pPr>
    <w:rPr>
      <w:rFonts w:eastAsia="Calibri"/>
      <w:kern w:val="2"/>
      <w:sz w:val="14"/>
      <w:szCs w:val="14"/>
      <w:lang w:eastAsia="zh-TW"/>
    </w:rPr>
  </w:style>
  <w:style w:type="character" w:customStyle="1" w:styleId="CardT1Char">
    <w:name w:val="CardT1 Char"/>
    <w:link w:val="CardT1"/>
    <w:rsid w:val="00555DDA"/>
    <w:rPr>
      <w:rFonts w:ascii="Calibri" w:eastAsia="Calibri" w:hAnsi="Calibri"/>
      <w:kern w:val="2"/>
      <w:sz w:val="14"/>
      <w:szCs w:val="14"/>
      <w:lang w:eastAsia="zh-TW"/>
    </w:rPr>
  </w:style>
  <w:style w:type="character" w:customStyle="1" w:styleId="CardCite1">
    <w:name w:val="CardCite1"/>
    <w:qFormat/>
    <w:rsid w:val="00555DDA"/>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555DDA"/>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555DDA"/>
    <w:rPr>
      <w:rFonts w:ascii="Calibri" w:eastAsia="Times New Roman" w:hAnsi="Calibri"/>
      <w:szCs w:val="20"/>
    </w:rPr>
  </w:style>
  <w:style w:type="character" w:customStyle="1" w:styleId="CardIndentedChar">
    <w:name w:val="Card (Indented) Char"/>
    <w:basedOn w:val="DefaultParagraphFont"/>
    <w:link w:val="CardIndented"/>
    <w:rsid w:val="00555DDA"/>
    <w:rPr>
      <w:rFonts w:ascii="Calibri" w:hAnsi="Calibri"/>
    </w:rPr>
  </w:style>
  <w:style w:type="character" w:customStyle="1" w:styleId="StyleUnderline3">
    <w:name w:val="Style Underline3"/>
    <w:basedOn w:val="DefaultParagraphFont"/>
    <w:rsid w:val="00555DDA"/>
    <w:rPr>
      <w:u w:val="single"/>
    </w:rPr>
  </w:style>
  <w:style w:type="character" w:customStyle="1" w:styleId="addmd">
    <w:name w:val="addmd"/>
    <w:basedOn w:val="DefaultParagraphFont"/>
    <w:rsid w:val="00555DDA"/>
  </w:style>
  <w:style w:type="character" w:customStyle="1" w:styleId="MinimizeChar">
    <w:name w:val="Minimize Char"/>
    <w:basedOn w:val="cardChar"/>
    <w:locked/>
    <w:rsid w:val="00555DDA"/>
    <w:rPr>
      <w:rFonts w:ascii="Calibri" w:eastAsiaTheme="minorHAnsi" w:hAnsi="Calibri" w:cs="Calibri"/>
      <w:sz w:val="24"/>
      <w:lang w:eastAsia="en-US"/>
    </w:rPr>
  </w:style>
  <w:style w:type="character" w:customStyle="1" w:styleId="StyleUnderline4">
    <w:name w:val="Style Underline4"/>
    <w:basedOn w:val="DefaultParagraphFont"/>
    <w:rsid w:val="00555DDA"/>
    <w:rPr>
      <w:u w:val="single"/>
    </w:rPr>
  </w:style>
  <w:style w:type="character" w:customStyle="1" w:styleId="Heading6Char1">
    <w:name w:val="Heading 6 Char1"/>
    <w:aliases w:val="Title (no index) Char1"/>
    <w:basedOn w:val="DefaultParagraphFont"/>
    <w:uiPriority w:val="9"/>
    <w:semiHidden/>
    <w:rsid w:val="00555DDA"/>
    <w:rPr>
      <w:rFonts w:asciiTheme="majorHAnsi" w:eastAsiaTheme="majorEastAsia" w:hAnsiTheme="majorHAnsi" w:cstheme="majorBidi"/>
      <w:color w:val="1F4D78" w:themeColor="accent1" w:themeShade="7F"/>
      <w:sz w:val="22"/>
      <w:szCs w:val="22"/>
    </w:rPr>
  </w:style>
  <w:style w:type="character" w:customStyle="1" w:styleId="CommentTextChar1">
    <w:name w:val="Comment Text Char1"/>
    <w:basedOn w:val="DefaultParagraphFont"/>
    <w:uiPriority w:val="99"/>
    <w:rsid w:val="00555DDA"/>
    <w:rPr>
      <w:rFonts w:ascii="Times New Roman" w:hAnsi="Times New Roman" w:cs="Times New Roman"/>
      <w:sz w:val="20"/>
      <w:szCs w:val="20"/>
    </w:rPr>
  </w:style>
  <w:style w:type="character" w:customStyle="1" w:styleId="HTMLPreformattedChar1">
    <w:name w:val="HTML Preformatted Char1"/>
    <w:basedOn w:val="DefaultParagraphFont"/>
    <w:uiPriority w:val="99"/>
    <w:rsid w:val="00555DDA"/>
    <w:rPr>
      <w:rFonts w:ascii="Consolas" w:hAnsi="Consolas" w:cs="Consolas" w:hint="default"/>
      <w:sz w:val="20"/>
      <w:szCs w:val="20"/>
    </w:rPr>
  </w:style>
  <w:style w:type="character" w:customStyle="1" w:styleId="MacroTextChar1">
    <w:name w:val="Macro Text Char1"/>
    <w:basedOn w:val="DefaultParagraphFont"/>
    <w:semiHidden/>
    <w:rsid w:val="00555DDA"/>
    <w:rPr>
      <w:rFonts w:ascii="Consolas" w:hAnsi="Consolas" w:cs="Consolas"/>
      <w:sz w:val="20"/>
      <w:szCs w:val="20"/>
    </w:rPr>
  </w:style>
  <w:style w:type="character" w:customStyle="1" w:styleId="BodyTextIndentChar1">
    <w:name w:val="Body Text Indent Char1"/>
    <w:basedOn w:val="DefaultParagraphFont"/>
    <w:uiPriority w:val="99"/>
    <w:rsid w:val="00555DDA"/>
    <w:rPr>
      <w:rFonts w:ascii="Times New Roman" w:hAnsi="Times New Roman" w:cs="Times New Roman"/>
    </w:rPr>
  </w:style>
  <w:style w:type="character" w:customStyle="1" w:styleId="BodyText2Char1">
    <w:name w:val="Body Text 2 Char1"/>
    <w:basedOn w:val="DefaultParagraphFont"/>
    <w:rsid w:val="00555DDA"/>
    <w:rPr>
      <w:rFonts w:ascii="Times New Roman" w:hAnsi="Times New Roman" w:cs="Times New Roman"/>
    </w:rPr>
  </w:style>
  <w:style w:type="character" w:customStyle="1" w:styleId="BodyText3Char1">
    <w:name w:val="Body Text 3 Char1"/>
    <w:basedOn w:val="DefaultParagraphFont"/>
    <w:rsid w:val="00555DDA"/>
    <w:rPr>
      <w:rFonts w:ascii="Times New Roman" w:hAnsi="Times New Roman" w:cs="Times New Roman"/>
      <w:sz w:val="16"/>
      <w:szCs w:val="16"/>
    </w:rPr>
  </w:style>
  <w:style w:type="character" w:customStyle="1" w:styleId="PlainTextChar1">
    <w:name w:val="Plain Text Char1"/>
    <w:basedOn w:val="DefaultParagraphFont"/>
    <w:rsid w:val="00555DDA"/>
    <w:rPr>
      <w:rFonts w:ascii="Consolas" w:hAnsi="Consolas" w:cs="Consolas"/>
      <w:sz w:val="21"/>
      <w:szCs w:val="21"/>
    </w:rPr>
  </w:style>
  <w:style w:type="paragraph" w:customStyle="1" w:styleId="Tagline0">
    <w:name w:val="Tagline"/>
    <w:basedOn w:val="Normal"/>
    <w:link w:val="TaglineChar"/>
    <w:qFormat/>
    <w:rsid w:val="00555DDA"/>
    <w:pPr>
      <w:spacing w:after="0" w:line="256" w:lineRule="auto"/>
    </w:pPr>
    <w:rPr>
      <w:b/>
    </w:rPr>
  </w:style>
  <w:style w:type="character" w:customStyle="1" w:styleId="FontStyle39">
    <w:name w:val="Font Style39"/>
    <w:uiPriority w:val="99"/>
    <w:rsid w:val="00555DDA"/>
    <w:rPr>
      <w:rFonts w:ascii="Constantia" w:hAnsi="Constantia" w:cs="Constantia"/>
      <w:b/>
      <w:bCs/>
      <w:sz w:val="18"/>
      <w:szCs w:val="18"/>
    </w:rPr>
  </w:style>
  <w:style w:type="character" w:customStyle="1" w:styleId="hidden">
    <w:name w:val="hidden"/>
    <w:basedOn w:val="DefaultParagraphFont"/>
    <w:rsid w:val="00555DDA"/>
  </w:style>
  <w:style w:type="paragraph" w:customStyle="1" w:styleId="StyleHeading3BlockLatinBodyCalibri">
    <w:name w:val="Style Heading 3Block + (Latin) +Body (Calibri)"/>
    <w:basedOn w:val="Heading3"/>
    <w:rsid w:val="00555DDA"/>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555DDA"/>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555DDA"/>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555DDA"/>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555DDA"/>
    <w:rPr>
      <w:rFonts w:ascii="Garamond" w:hAnsi="Garamond"/>
      <w:iCs/>
      <w:color w:val="auto"/>
      <w:spacing w:val="0"/>
      <w:sz w:val="22"/>
      <w:u w:val="single"/>
      <w:bdr w:val="none" w:sz="0" w:space="0" w:color="auto"/>
    </w:rPr>
  </w:style>
  <w:style w:type="character" w:customStyle="1" w:styleId="arial11">
    <w:name w:val="arial_11"/>
    <w:basedOn w:val="DefaultParagraphFont"/>
    <w:rsid w:val="00555DDA"/>
  </w:style>
  <w:style w:type="character" w:customStyle="1" w:styleId="dropcap">
    <w:name w:val="dropcap"/>
    <w:basedOn w:val="DefaultParagraphFont"/>
    <w:rsid w:val="00555DDA"/>
  </w:style>
  <w:style w:type="character" w:customStyle="1" w:styleId="articleauthor">
    <w:name w:val="articleauthor"/>
    <w:basedOn w:val="DefaultParagraphFont"/>
    <w:rsid w:val="00555DDA"/>
  </w:style>
  <w:style w:type="character" w:customStyle="1" w:styleId="article-date">
    <w:name w:val="article-date"/>
    <w:basedOn w:val="DefaultParagraphFont"/>
    <w:rsid w:val="00555DDA"/>
  </w:style>
  <w:style w:type="paragraph" w:customStyle="1" w:styleId="bodytext4">
    <w:name w:val="bodytext"/>
    <w:basedOn w:val="Normal"/>
    <w:qFormat/>
    <w:rsid w:val="00555DDA"/>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555DDA"/>
  </w:style>
  <w:style w:type="character" w:customStyle="1" w:styleId="bodysubtoc">
    <w:name w:val="bodysubtoc"/>
    <w:basedOn w:val="DefaultParagraphFont"/>
    <w:rsid w:val="00555DDA"/>
  </w:style>
  <w:style w:type="character" w:customStyle="1" w:styleId="lefttitlesmaller">
    <w:name w:val="lefttitlesmaller"/>
    <w:basedOn w:val="DefaultParagraphFont"/>
    <w:rsid w:val="00555DDA"/>
  </w:style>
  <w:style w:type="character" w:customStyle="1" w:styleId="mb">
    <w:name w:val="mb"/>
    <w:basedOn w:val="DefaultParagraphFont"/>
    <w:rsid w:val="00555DDA"/>
  </w:style>
  <w:style w:type="character" w:customStyle="1" w:styleId="fn">
    <w:name w:val="fn"/>
    <w:basedOn w:val="DefaultParagraphFont"/>
    <w:rsid w:val="00555DDA"/>
  </w:style>
  <w:style w:type="character" w:customStyle="1" w:styleId="smallcaps">
    <w:name w:val="smallcaps"/>
    <w:basedOn w:val="DefaultParagraphFont"/>
    <w:rsid w:val="00555DDA"/>
  </w:style>
  <w:style w:type="character" w:customStyle="1" w:styleId="field-content">
    <w:name w:val="field-content"/>
    <w:basedOn w:val="DefaultParagraphFont"/>
    <w:rsid w:val="00555DDA"/>
  </w:style>
  <w:style w:type="character" w:customStyle="1" w:styleId="submitted">
    <w:name w:val="submitted"/>
    <w:basedOn w:val="DefaultParagraphFont"/>
    <w:rsid w:val="00555DDA"/>
  </w:style>
  <w:style w:type="character" w:customStyle="1" w:styleId="submitted-date">
    <w:name w:val="submitted-date"/>
    <w:basedOn w:val="DefaultParagraphFont"/>
    <w:rsid w:val="00555DDA"/>
  </w:style>
  <w:style w:type="character" w:customStyle="1" w:styleId="submitted-time">
    <w:name w:val="submitted-time"/>
    <w:basedOn w:val="DefaultParagraphFont"/>
    <w:rsid w:val="00555DDA"/>
  </w:style>
  <w:style w:type="paragraph" w:customStyle="1" w:styleId="date-comments">
    <w:name w:val="date-comments"/>
    <w:basedOn w:val="Normal"/>
    <w:uiPriority w:val="99"/>
    <w:qFormat/>
    <w:rsid w:val="00555DDA"/>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555DDA"/>
    <w:pPr>
      <w:spacing w:line="181" w:lineRule="atLeast"/>
    </w:pPr>
    <w:rPr>
      <w:rFonts w:ascii="Sabon LT Std" w:eastAsia="MS Mincho" w:hAnsi="Sabon LT Std"/>
      <w:color w:val="auto"/>
      <w:sz w:val="22"/>
    </w:rPr>
  </w:style>
  <w:style w:type="character" w:customStyle="1" w:styleId="A2">
    <w:name w:val="A2"/>
    <w:uiPriority w:val="99"/>
    <w:rsid w:val="00555DDA"/>
    <w:rPr>
      <w:rFonts w:cs="Sabon LT Std"/>
      <w:color w:val="000000"/>
      <w:sz w:val="15"/>
      <w:szCs w:val="15"/>
    </w:rPr>
  </w:style>
  <w:style w:type="paragraph" w:customStyle="1" w:styleId="Pa15">
    <w:name w:val="Pa15"/>
    <w:basedOn w:val="Default"/>
    <w:next w:val="Default"/>
    <w:uiPriority w:val="99"/>
    <w:qFormat/>
    <w:rsid w:val="00555DDA"/>
    <w:pPr>
      <w:spacing w:line="241" w:lineRule="atLeast"/>
    </w:pPr>
    <w:rPr>
      <w:rFonts w:ascii="Sabon LT Std" w:eastAsia="MS Mincho" w:hAnsi="Sabon LT Std"/>
      <w:color w:val="auto"/>
      <w:sz w:val="22"/>
    </w:rPr>
  </w:style>
  <w:style w:type="character" w:customStyle="1" w:styleId="searchword">
    <w:name w:val="searchword"/>
    <w:basedOn w:val="DefaultParagraphFont"/>
    <w:rsid w:val="00555DDA"/>
  </w:style>
  <w:style w:type="character" w:customStyle="1" w:styleId="meta-prep">
    <w:name w:val="meta-prep"/>
    <w:basedOn w:val="DefaultParagraphFont"/>
    <w:rsid w:val="00555DDA"/>
  </w:style>
  <w:style w:type="character" w:customStyle="1" w:styleId="entry-date">
    <w:name w:val="entry-date"/>
    <w:basedOn w:val="DefaultParagraphFont"/>
    <w:rsid w:val="00555DDA"/>
  </w:style>
  <w:style w:type="paragraph" w:customStyle="1" w:styleId="Header10">
    <w:name w:val="Header1"/>
    <w:aliases w:val="Header Char Char Char Char Char Char Char Cha,Char Char Char Cha"/>
    <w:basedOn w:val="Normal"/>
    <w:qFormat/>
    <w:rsid w:val="00555DDA"/>
    <w:pPr>
      <w:spacing w:before="100" w:beforeAutospacing="1" w:after="100" w:afterAutospacing="1" w:line="240" w:lineRule="auto"/>
    </w:pPr>
    <w:rPr>
      <w:rFonts w:eastAsia="Times New Roman"/>
    </w:rPr>
  </w:style>
  <w:style w:type="character" w:customStyle="1" w:styleId="Date1">
    <w:name w:val="Date1"/>
    <w:basedOn w:val="DefaultParagraphFont"/>
    <w:rsid w:val="00555DDA"/>
  </w:style>
  <w:style w:type="character" w:customStyle="1" w:styleId="CiteReal">
    <w:name w:val="CiteReal"/>
    <w:uiPriority w:val="1"/>
    <w:qFormat/>
    <w:rsid w:val="00555DDA"/>
    <w:rPr>
      <w:rFonts w:ascii="Arial" w:hAnsi="Arial"/>
      <w:b/>
      <w:sz w:val="24"/>
      <w:u w:val="single"/>
    </w:rPr>
  </w:style>
  <w:style w:type="character" w:customStyle="1" w:styleId="articletitle">
    <w:name w:val="articletitle"/>
    <w:rsid w:val="00555DDA"/>
    <w:rPr>
      <w:rFonts w:cs="Times New Roman"/>
    </w:rPr>
  </w:style>
  <w:style w:type="character" w:customStyle="1" w:styleId="6pointChar">
    <w:name w:val="6 point Char"/>
    <w:rsid w:val="00555DDA"/>
    <w:rPr>
      <w:rFonts w:cs="Times New Roman"/>
      <w:sz w:val="12"/>
      <w:lang w:val="en-US" w:eastAsia="en-US"/>
    </w:rPr>
  </w:style>
  <w:style w:type="character" w:customStyle="1" w:styleId="StyleThickunderline">
    <w:name w:val="Style Thick underline"/>
    <w:qFormat/>
    <w:rsid w:val="00555DDA"/>
    <w:rPr>
      <w:u w:val="thick"/>
    </w:rPr>
  </w:style>
  <w:style w:type="character" w:customStyle="1" w:styleId="UnderlineTextChar">
    <w:name w:val="Underline Text Char"/>
    <w:link w:val="UnderlineText"/>
    <w:rsid w:val="00555DDA"/>
    <w:rPr>
      <w:u w:val="single"/>
    </w:rPr>
  </w:style>
  <w:style w:type="character" w:customStyle="1" w:styleId="SmallText0">
    <w:name w:val="SmallText"/>
    <w:rsid w:val="00555DDA"/>
    <w:rPr>
      <w:color w:val="000000"/>
    </w:rPr>
  </w:style>
  <w:style w:type="paragraph" w:customStyle="1" w:styleId="HeadingsBase">
    <w:name w:val="Headings Base"/>
    <w:basedOn w:val="Normal"/>
    <w:link w:val="HeadingsBaseChar"/>
    <w:qFormat/>
    <w:rsid w:val="00555DDA"/>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555DDA"/>
    <w:rPr>
      <w:rFonts w:ascii="Calibri" w:eastAsia="Times New Roman" w:hAnsi="Calibri"/>
      <w:b/>
      <w:kern w:val="32"/>
      <w:sz w:val="32"/>
      <w:szCs w:val="20"/>
    </w:rPr>
  </w:style>
  <w:style w:type="character" w:customStyle="1" w:styleId="underline3">
    <w:name w:val="underline3"/>
    <w:basedOn w:val="underline20"/>
    <w:rsid w:val="00555DDA"/>
    <w:rPr>
      <w:u w:val="single"/>
      <w:bdr w:val="none" w:sz="0" w:space="0" w:color="auto"/>
      <w:shd w:val="clear" w:color="auto" w:fill="FFFF00"/>
    </w:rPr>
  </w:style>
  <w:style w:type="paragraph" w:customStyle="1" w:styleId="HeadingFake">
    <w:name w:val="Heading Fake"/>
    <w:basedOn w:val="Heading3"/>
    <w:qFormat/>
    <w:rsid w:val="00555DDA"/>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555DDA"/>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555DDA"/>
  </w:style>
  <w:style w:type="paragraph" w:customStyle="1" w:styleId="SchoolWorksCited">
    <w:name w:val="School Works Cited"/>
    <w:basedOn w:val="SchoolPaper"/>
    <w:qFormat/>
    <w:rsid w:val="00555DDA"/>
  </w:style>
  <w:style w:type="paragraph" w:customStyle="1" w:styleId="BlockQuote">
    <w:name w:val="Block Quote"/>
    <w:basedOn w:val="Normal"/>
    <w:qFormat/>
    <w:rsid w:val="00555DDA"/>
    <w:pPr>
      <w:spacing w:after="0" w:line="240" w:lineRule="auto"/>
      <w:ind w:left="720" w:right="720"/>
    </w:pPr>
    <w:rPr>
      <w:rFonts w:eastAsia="Times New Roman"/>
      <w:kern w:val="32"/>
      <w:szCs w:val="20"/>
    </w:rPr>
  </w:style>
  <w:style w:type="character" w:customStyle="1" w:styleId="menu">
    <w:name w:val="menu"/>
    <w:basedOn w:val="DefaultParagraphFont"/>
    <w:rsid w:val="00555DDA"/>
  </w:style>
  <w:style w:type="paragraph" w:customStyle="1" w:styleId="PaperBody">
    <w:name w:val="Paper Body"/>
    <w:basedOn w:val="Normal"/>
    <w:qFormat/>
    <w:rsid w:val="00555DDA"/>
    <w:pPr>
      <w:spacing w:after="0" w:line="480" w:lineRule="auto"/>
      <w:ind w:firstLine="720"/>
    </w:pPr>
    <w:rPr>
      <w:rFonts w:eastAsia="Times New Roman"/>
      <w:kern w:val="32"/>
    </w:rPr>
  </w:style>
  <w:style w:type="paragraph" w:customStyle="1" w:styleId="PaperCitation">
    <w:name w:val="Paper Citation"/>
    <w:basedOn w:val="Normal"/>
    <w:qFormat/>
    <w:rsid w:val="00555DDA"/>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555DDA"/>
    <w:rPr>
      <w:rFonts w:ascii="Calibri" w:eastAsia="Calibri" w:hAnsi="Calibri"/>
      <w:b/>
      <w:bCs/>
      <w:color w:val="000000"/>
      <w:sz w:val="32"/>
      <w:u w:val="single"/>
    </w:rPr>
  </w:style>
  <w:style w:type="paragraph" w:customStyle="1" w:styleId="WW-Default">
    <w:name w:val="WW-Default"/>
    <w:qFormat/>
    <w:rsid w:val="00555DDA"/>
    <w:pPr>
      <w:suppressAutoHyphens/>
      <w:spacing w:after="0" w:line="240" w:lineRule="auto"/>
    </w:pPr>
    <w:rPr>
      <w:rFonts w:ascii="Georgia" w:eastAsia="Calibri" w:hAnsi="Georgia" w:cs="Calibri"/>
      <w:lang w:eastAsia="ar-SA"/>
    </w:rPr>
  </w:style>
  <w:style w:type="paragraph" w:customStyle="1" w:styleId="Standard">
    <w:name w:val="Standard"/>
    <w:qFormat/>
    <w:rsid w:val="00555DDA"/>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555DDA"/>
  </w:style>
  <w:style w:type="character" w:customStyle="1" w:styleId="A-Underlining">
    <w:name w:val="A-Underlining"/>
    <w:basedOn w:val="DefaultParagraphFont"/>
    <w:rsid w:val="00555DDA"/>
    <w:rPr>
      <w:rFonts w:ascii="Garamond" w:hAnsi="Garamond"/>
      <w:color w:val="auto"/>
      <w:sz w:val="24"/>
      <w:u w:val="single"/>
    </w:rPr>
  </w:style>
  <w:style w:type="paragraph" w:customStyle="1" w:styleId="B-TagCite">
    <w:name w:val="B-TagCite"/>
    <w:qFormat/>
    <w:rsid w:val="00555DDA"/>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555DDA"/>
    <w:rPr>
      <w:rFonts w:ascii="Times New Roman" w:eastAsia="Times New Roman" w:hAnsi="Times New Roman" w:cs="Times New Roman"/>
      <w:b/>
      <w:szCs w:val="20"/>
    </w:rPr>
  </w:style>
  <w:style w:type="character" w:customStyle="1" w:styleId="StyleUnderlineBold">
    <w:name w:val="Style Underline + Bold"/>
    <w:rsid w:val="00555DDA"/>
    <w:rPr>
      <w:b/>
      <w:bCs/>
      <w:u w:val="single"/>
    </w:rPr>
  </w:style>
  <w:style w:type="character" w:customStyle="1" w:styleId="smallChar">
    <w:name w:val="small Char"/>
    <w:rsid w:val="00555DDA"/>
    <w:rPr>
      <w:rFonts w:eastAsia="Calibri"/>
      <w:sz w:val="16"/>
      <w:szCs w:val="22"/>
      <w:lang w:val="en-US" w:eastAsia="en-US" w:bidi="ar-SA"/>
    </w:rPr>
  </w:style>
  <w:style w:type="character" w:customStyle="1" w:styleId="Underline-Highlighted">
    <w:name w:val="Underline-Highlighted"/>
    <w:uiPriority w:val="1"/>
    <w:qFormat/>
    <w:rsid w:val="00555DDA"/>
    <w:rPr>
      <w:rFonts w:ascii="Cambria" w:hAnsi="Cambria"/>
      <w:sz w:val="24"/>
      <w:u w:val="single"/>
      <w:bdr w:val="none" w:sz="0" w:space="0" w:color="auto"/>
      <w:shd w:val="clear" w:color="auto" w:fill="99FF66"/>
    </w:rPr>
  </w:style>
  <w:style w:type="character" w:customStyle="1" w:styleId="newsmain">
    <w:name w:val="news_main"/>
    <w:basedOn w:val="DefaultParagraphFont"/>
    <w:rsid w:val="00555DDA"/>
  </w:style>
  <w:style w:type="character" w:customStyle="1" w:styleId="UnderlinedTextCharChar">
    <w:name w:val="Underlined Text Char Char"/>
    <w:basedOn w:val="DefaultParagraphFont"/>
    <w:rsid w:val="00555DDA"/>
    <w:rPr>
      <w:rFonts w:cs="Arial"/>
      <w:bCs/>
      <w:noProof w:val="0"/>
      <w:szCs w:val="26"/>
      <w:u w:val="single"/>
      <w:lang w:val="en-US" w:eastAsia="en-US" w:bidi="ar-SA"/>
    </w:rPr>
  </w:style>
  <w:style w:type="character" w:customStyle="1" w:styleId="il">
    <w:name w:val="il"/>
    <w:rsid w:val="00555DDA"/>
  </w:style>
  <w:style w:type="character" w:customStyle="1" w:styleId="BodyText10">
    <w:name w:val="Body Text1"/>
    <w:rsid w:val="00555DD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555DDA"/>
  </w:style>
  <w:style w:type="paragraph" w:customStyle="1" w:styleId="10ptfont">
    <w:name w:val="10pt font"/>
    <w:basedOn w:val="Normal"/>
    <w:link w:val="10ptfontChar"/>
    <w:autoRedefine/>
    <w:rsid w:val="00555DDA"/>
    <w:pPr>
      <w:spacing w:after="0" w:line="240" w:lineRule="auto"/>
    </w:pPr>
    <w:rPr>
      <w:rFonts w:eastAsia="Times New Roman"/>
      <w:sz w:val="20"/>
    </w:rPr>
  </w:style>
  <w:style w:type="character" w:customStyle="1" w:styleId="10ptfontChar">
    <w:name w:val="10pt font Char"/>
    <w:link w:val="10ptfont"/>
    <w:rsid w:val="00555DDA"/>
    <w:rPr>
      <w:rFonts w:ascii="Calibri" w:eastAsia="Times New Roman" w:hAnsi="Calibri"/>
      <w:sz w:val="20"/>
    </w:rPr>
  </w:style>
  <w:style w:type="character" w:customStyle="1" w:styleId="HIGHLIGHT0">
    <w:name w:val="HIGHLIGHT"/>
    <w:uiPriority w:val="1"/>
    <w:rsid w:val="00555DDA"/>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555DDA"/>
    <w:rPr>
      <w:rFonts w:ascii="Georgia" w:eastAsia="Calibri" w:hAnsi="Georgia"/>
      <w:iCs/>
      <w:sz w:val="16"/>
    </w:rPr>
  </w:style>
  <w:style w:type="paragraph" w:customStyle="1" w:styleId="Shrink8">
    <w:name w:val="Shrink8"/>
    <w:basedOn w:val="Normal"/>
    <w:qFormat/>
    <w:rsid w:val="00555DDA"/>
    <w:pPr>
      <w:spacing w:after="0" w:line="240" w:lineRule="auto"/>
    </w:pPr>
    <w:rPr>
      <w:rFonts w:eastAsia="Cambria"/>
    </w:rPr>
  </w:style>
  <w:style w:type="character" w:customStyle="1" w:styleId="StyleUnderlineCharChar9pt">
    <w:name w:val="Style Underline Char Char + 9 pt"/>
    <w:rsid w:val="00555DDA"/>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555DDA"/>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555DDA"/>
    <w:pPr>
      <w:suppressAutoHyphens/>
      <w:spacing w:before="280" w:after="280" w:line="240" w:lineRule="auto"/>
    </w:pPr>
    <w:rPr>
      <w:color w:val="000000"/>
    </w:rPr>
  </w:style>
  <w:style w:type="character" w:customStyle="1" w:styleId="StyleIntenseReferenceGaramond">
    <w:name w:val="Style Intense Reference + Garamond"/>
    <w:rsid w:val="00555DDA"/>
    <w:rPr>
      <w:rFonts w:ascii="Garamond" w:hAnsi="Garamond"/>
      <w:bCs/>
      <w:color w:val="auto"/>
      <w:spacing w:val="5"/>
      <w:sz w:val="20"/>
      <w:u w:val="single"/>
    </w:rPr>
  </w:style>
  <w:style w:type="character" w:customStyle="1" w:styleId="StyleIntenseReferenceGaramondBold">
    <w:name w:val="Style Intense Reference + Garamond Bold"/>
    <w:rsid w:val="00555DDA"/>
    <w:rPr>
      <w:rFonts w:ascii="Garamond" w:hAnsi="Garamond"/>
      <w:b/>
      <w:bCs/>
      <w:color w:val="auto"/>
      <w:spacing w:val="5"/>
      <w:sz w:val="20"/>
      <w:u w:val="single"/>
    </w:rPr>
  </w:style>
  <w:style w:type="character" w:customStyle="1" w:styleId="detailtitle">
    <w:name w:val="detailtitle"/>
    <w:basedOn w:val="DefaultParagraphFont"/>
    <w:rsid w:val="00555DDA"/>
  </w:style>
  <w:style w:type="character" w:customStyle="1" w:styleId="a">
    <w:name w:val="a"/>
    <w:basedOn w:val="DefaultParagraphFont"/>
    <w:rsid w:val="00555DDA"/>
  </w:style>
  <w:style w:type="character" w:customStyle="1" w:styleId="newstime">
    <w:name w:val="newstime"/>
    <w:basedOn w:val="DefaultParagraphFont"/>
    <w:rsid w:val="00555DDA"/>
  </w:style>
  <w:style w:type="character" w:customStyle="1" w:styleId="IntenseReference1">
    <w:name w:val="Intense Reference1"/>
    <w:qFormat/>
    <w:rsid w:val="00555DDA"/>
    <w:rPr>
      <w:rFonts w:ascii="Arial" w:hAnsi="Arial"/>
      <w:bCs/>
      <w:color w:val="auto"/>
      <w:spacing w:val="5"/>
      <w:sz w:val="20"/>
      <w:u w:val="thick"/>
    </w:rPr>
  </w:style>
  <w:style w:type="character" w:customStyle="1" w:styleId="TagChar3">
    <w:name w:val="Tag Char3"/>
    <w:rsid w:val="00555DDA"/>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555DDA"/>
    <w:rPr>
      <w:rFonts w:ascii="Garamond" w:hAnsi="Garamond"/>
      <w:b/>
      <w:sz w:val="24"/>
      <w:szCs w:val="26"/>
      <w:bdr w:val="none" w:sz="0" w:space="0" w:color="auto"/>
      <w:shd w:val="clear" w:color="auto" w:fill="FFFF00"/>
    </w:rPr>
  </w:style>
  <w:style w:type="character" w:customStyle="1" w:styleId="texto1">
    <w:name w:val="texto1"/>
    <w:basedOn w:val="DefaultParagraphFont"/>
    <w:rsid w:val="00555DDA"/>
  </w:style>
  <w:style w:type="character" w:customStyle="1" w:styleId="ilad1">
    <w:name w:val="il_ad1"/>
    <w:rsid w:val="00555DDA"/>
    <w:rPr>
      <w:vanish/>
      <w:webHidden w:val="0"/>
      <w:color w:val="000000"/>
      <w:u w:val="single"/>
      <w:specVanish/>
    </w:rPr>
  </w:style>
  <w:style w:type="character" w:customStyle="1" w:styleId="ThickUnderlineCharChar">
    <w:name w:val="Thick Underline Char Char"/>
    <w:rsid w:val="00555DDA"/>
    <w:rPr>
      <w:sz w:val="24"/>
      <w:szCs w:val="24"/>
      <w:u w:val="thick"/>
      <w:lang w:val="en-US" w:eastAsia="en-US" w:bidi="ar-SA"/>
    </w:rPr>
  </w:style>
  <w:style w:type="character" w:customStyle="1" w:styleId="Underline21">
    <w:name w:val="Underline 2"/>
    <w:basedOn w:val="DefaultParagraphFont"/>
    <w:uiPriority w:val="1"/>
    <w:qFormat/>
    <w:rsid w:val="00555DDA"/>
    <w:rPr>
      <w:b/>
      <w:u w:val="single"/>
    </w:rPr>
  </w:style>
  <w:style w:type="paragraph" w:customStyle="1" w:styleId="first">
    <w:name w:val="first"/>
    <w:basedOn w:val="Normal"/>
    <w:qFormat/>
    <w:rsid w:val="00555DDA"/>
    <w:pPr>
      <w:spacing w:before="100" w:beforeAutospacing="1" w:after="100" w:afterAutospacing="1" w:line="240" w:lineRule="auto"/>
    </w:pPr>
    <w:rPr>
      <w:rFonts w:eastAsia="Times New Roman"/>
      <w:sz w:val="24"/>
    </w:rPr>
  </w:style>
  <w:style w:type="character" w:customStyle="1" w:styleId="tx">
    <w:name w:val="tx"/>
    <w:basedOn w:val="DefaultParagraphFont"/>
    <w:rsid w:val="00555DDA"/>
  </w:style>
  <w:style w:type="character" w:customStyle="1" w:styleId="oneclick-link">
    <w:name w:val="oneclick-link"/>
    <w:basedOn w:val="DefaultParagraphFont"/>
    <w:rsid w:val="00555DDA"/>
  </w:style>
  <w:style w:type="paragraph" w:customStyle="1" w:styleId="StyleHeading4TagsmalltextBigcardbodyNormalTagNotBold">
    <w:name w:val="Style Heading 4Tagsmall textBig cardbodyNormal Tag + Not Bold"/>
    <w:basedOn w:val="Heading4"/>
    <w:next w:val="loose"/>
    <w:qFormat/>
    <w:rsid w:val="00555DDA"/>
    <w:pPr>
      <w:spacing w:before="200" w:line="240" w:lineRule="auto"/>
    </w:pPr>
    <w:rPr>
      <w:iCs w:val="0"/>
      <w:sz w:val="22"/>
    </w:rPr>
  </w:style>
  <w:style w:type="character" w:styleId="HTMLTypewriter">
    <w:name w:val="HTML Typewriter"/>
    <w:basedOn w:val="DefaultParagraphFont"/>
    <w:unhideWhenUsed/>
    <w:rsid w:val="00555DDA"/>
    <w:rPr>
      <w:rFonts w:ascii="Consolas" w:hAnsi="Consolas" w:cs="Consolas"/>
      <w:sz w:val="20"/>
      <w:szCs w:val="20"/>
    </w:rPr>
  </w:style>
  <w:style w:type="character" w:customStyle="1" w:styleId="EndnoteTextChar">
    <w:name w:val="Endnote Text Char"/>
    <w:basedOn w:val="DefaultParagraphFont"/>
    <w:locked/>
    <w:rsid w:val="00555DDA"/>
  </w:style>
  <w:style w:type="character" w:customStyle="1" w:styleId="BodyTextFirstIndentChar">
    <w:name w:val="Body Text First Indent Char"/>
    <w:basedOn w:val="Heading8Char"/>
    <w:locked/>
    <w:rsid w:val="00555DDA"/>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555DDA"/>
  </w:style>
  <w:style w:type="character" w:customStyle="1" w:styleId="BlockHeadingsCharCharChar">
    <w:name w:val="Block Headings Char Char Char"/>
    <w:locked/>
    <w:rsid w:val="00555DDA"/>
  </w:style>
  <w:style w:type="paragraph" w:customStyle="1" w:styleId="BlockHeadingsCharChar">
    <w:name w:val="Block Headings Char Char"/>
    <w:basedOn w:val="Normal"/>
    <w:qFormat/>
    <w:rsid w:val="00555DDA"/>
    <w:pPr>
      <w:spacing w:after="0" w:line="240" w:lineRule="auto"/>
    </w:pPr>
  </w:style>
  <w:style w:type="character" w:customStyle="1" w:styleId="CitesCharCharCharChar">
    <w:name w:val="Cites Char Char Char Char"/>
    <w:locked/>
    <w:rsid w:val="00555DDA"/>
  </w:style>
  <w:style w:type="character" w:customStyle="1" w:styleId="TagsChar1CharChar">
    <w:name w:val="Tags Char1 Char Char"/>
    <w:locked/>
    <w:rsid w:val="00555DDA"/>
  </w:style>
  <w:style w:type="paragraph" w:customStyle="1" w:styleId="TagsChar1Char">
    <w:name w:val="Tags Char1 Char"/>
    <w:basedOn w:val="Normal"/>
    <w:qFormat/>
    <w:rsid w:val="00555DDA"/>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555DDA"/>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555DDA"/>
    <w:pPr>
      <w:spacing w:after="0" w:line="240" w:lineRule="auto"/>
    </w:pPr>
  </w:style>
  <w:style w:type="character" w:customStyle="1" w:styleId="CardsFont6ptCharCharChar">
    <w:name w:val="Cards + Font: 6 pt Char Char Char"/>
    <w:locked/>
    <w:rsid w:val="00555DDA"/>
  </w:style>
  <w:style w:type="character" w:customStyle="1" w:styleId="blocktitleChar">
    <w:name w:val="block title Char"/>
    <w:locked/>
    <w:rsid w:val="00555DDA"/>
  </w:style>
  <w:style w:type="character" w:customStyle="1" w:styleId="Cards1Char">
    <w:name w:val="Cards1 Char"/>
    <w:locked/>
    <w:rsid w:val="00555DDA"/>
  </w:style>
  <w:style w:type="paragraph" w:customStyle="1" w:styleId="Cards1">
    <w:name w:val="Cards1"/>
    <w:basedOn w:val="Normal"/>
    <w:qFormat/>
    <w:rsid w:val="00555DDA"/>
    <w:pPr>
      <w:spacing w:after="0" w:line="240" w:lineRule="auto"/>
    </w:pPr>
  </w:style>
  <w:style w:type="character" w:customStyle="1" w:styleId="CardsUnderlineChar">
    <w:name w:val="Cards + Underline Char"/>
    <w:locked/>
    <w:rsid w:val="00555DDA"/>
  </w:style>
  <w:style w:type="paragraph" w:customStyle="1" w:styleId="CardsUnderline">
    <w:name w:val="Cards + Underline"/>
    <w:basedOn w:val="Normal"/>
    <w:next w:val="Style3"/>
    <w:qFormat/>
    <w:rsid w:val="00555DDA"/>
    <w:pPr>
      <w:spacing w:after="0" w:line="240" w:lineRule="auto"/>
    </w:pPr>
  </w:style>
  <w:style w:type="paragraph" w:customStyle="1" w:styleId="StyleNormalWebNormalWebChar1CharNormalWebCharCharC">
    <w:name w:val="Style Normal (Web)Normal (Web) Char1 CharNormal (Web) Char Char C..."/>
    <w:basedOn w:val="Title"/>
    <w:qFormat/>
    <w:rsid w:val="00555DDA"/>
    <w:pPr>
      <w:spacing w:before="0" w:after="0" w:line="240" w:lineRule="auto"/>
      <w:ind w:left="0" w:right="0"/>
      <w:jc w:val="left"/>
      <w:outlineLvl w:val="9"/>
    </w:pPr>
    <w:rPr>
      <w:rFonts w:ascii="Georgia" w:hAnsi="Georgia"/>
      <w:u w:val="none"/>
    </w:rPr>
  </w:style>
  <w:style w:type="paragraph" w:customStyle="1" w:styleId="Reference">
    <w:name w:val="Reference"/>
    <w:qFormat/>
    <w:rsid w:val="00555DDA"/>
    <w:pPr>
      <w:spacing w:after="200" w:line="276" w:lineRule="auto"/>
    </w:pPr>
  </w:style>
  <w:style w:type="character" w:customStyle="1" w:styleId="Debate-CardSmalltextF2Char">
    <w:name w:val="Debate- Card Small text F2 Char"/>
    <w:locked/>
    <w:rsid w:val="00555DDA"/>
  </w:style>
  <w:style w:type="paragraph" w:customStyle="1" w:styleId="Debate-CardSmalltextF2">
    <w:name w:val="Debate- Card Small text F2"/>
    <w:basedOn w:val="Normal"/>
    <w:next w:val="Normal"/>
    <w:qFormat/>
    <w:rsid w:val="00555DDA"/>
    <w:pPr>
      <w:spacing w:after="0" w:line="240" w:lineRule="auto"/>
    </w:pPr>
  </w:style>
  <w:style w:type="paragraph" w:customStyle="1" w:styleId="StyleHeading2Heading2Char2CharHeading2Char1CharCharHead">
    <w:name w:val="Style Heading 2Heading 2 Char2 CharHeading 2 Char1 Char CharHead..."/>
    <w:basedOn w:val="Heading2"/>
    <w:qFormat/>
    <w:rsid w:val="00555DDA"/>
    <w:pPr>
      <w:spacing w:before="480" w:line="240" w:lineRule="auto"/>
    </w:pPr>
  </w:style>
  <w:style w:type="paragraph" w:customStyle="1" w:styleId="Blocktitle0">
    <w:name w:val="Block title"/>
    <w:basedOn w:val="Heading1"/>
    <w:next w:val="Debate-EmphasizedText-F5"/>
    <w:autoRedefine/>
    <w:qFormat/>
    <w:rsid w:val="00555DDA"/>
    <w:pPr>
      <w:spacing w:before="480" w:line="240" w:lineRule="auto"/>
    </w:pPr>
  </w:style>
  <w:style w:type="paragraph" w:customStyle="1" w:styleId="BlockHeading1">
    <w:name w:val="Block Heading 1"/>
    <w:basedOn w:val="Normal"/>
    <w:uiPriority w:val="99"/>
    <w:qFormat/>
    <w:rsid w:val="00555DDA"/>
    <w:pPr>
      <w:spacing w:after="0" w:line="240" w:lineRule="auto"/>
    </w:pPr>
  </w:style>
  <w:style w:type="paragraph" w:customStyle="1" w:styleId="RepeatBlockHeading">
    <w:name w:val="Repeat Block Heading"/>
    <w:basedOn w:val="Normal"/>
    <w:next w:val="Underlining"/>
    <w:uiPriority w:val="99"/>
    <w:qFormat/>
    <w:rsid w:val="00555DDA"/>
    <w:pPr>
      <w:spacing w:after="0" w:line="240" w:lineRule="auto"/>
    </w:pPr>
  </w:style>
  <w:style w:type="character" w:customStyle="1" w:styleId="CardTagChar">
    <w:name w:val="Card Tag Char"/>
    <w:locked/>
    <w:rsid w:val="00555DDA"/>
  </w:style>
  <w:style w:type="paragraph" w:customStyle="1" w:styleId="CardTag">
    <w:name w:val="Card Tag"/>
    <w:next w:val="CardNotUnderlined"/>
    <w:qFormat/>
    <w:rsid w:val="00555DDA"/>
    <w:pPr>
      <w:spacing w:after="200" w:line="276" w:lineRule="auto"/>
    </w:pPr>
  </w:style>
  <w:style w:type="paragraph" w:customStyle="1" w:styleId="textsmall">
    <w:name w:val="textsmall"/>
    <w:basedOn w:val="Normal"/>
    <w:next w:val="MicroText0"/>
    <w:qFormat/>
    <w:rsid w:val="00555DDA"/>
    <w:pPr>
      <w:spacing w:after="0" w:line="240" w:lineRule="auto"/>
    </w:pPr>
  </w:style>
  <w:style w:type="paragraph" w:customStyle="1" w:styleId="SmallCite">
    <w:name w:val="Small Cite"/>
    <w:basedOn w:val="Normal"/>
    <w:next w:val="BlockHeading1"/>
    <w:qFormat/>
    <w:rsid w:val="00555DDA"/>
    <w:pPr>
      <w:spacing w:after="0" w:line="240" w:lineRule="auto"/>
    </w:pPr>
  </w:style>
  <w:style w:type="paragraph" w:customStyle="1" w:styleId="links1">
    <w:name w:val="links1"/>
    <w:basedOn w:val="Normal"/>
    <w:qFormat/>
    <w:rsid w:val="00555DDA"/>
    <w:pPr>
      <w:spacing w:after="0" w:line="240" w:lineRule="auto"/>
    </w:pPr>
  </w:style>
  <w:style w:type="paragraph" w:customStyle="1" w:styleId="endtext">
    <w:name w:val="endtext"/>
    <w:basedOn w:val="Normal"/>
    <w:next w:val="CardTag"/>
    <w:qFormat/>
    <w:rsid w:val="00555DDA"/>
    <w:pPr>
      <w:spacing w:after="0" w:line="240" w:lineRule="auto"/>
    </w:pPr>
  </w:style>
  <w:style w:type="paragraph" w:customStyle="1" w:styleId="g">
    <w:name w:val="g"/>
    <w:basedOn w:val="Normal"/>
    <w:next w:val="Paste"/>
    <w:qFormat/>
    <w:rsid w:val="00555DDA"/>
    <w:pPr>
      <w:spacing w:after="0" w:line="240" w:lineRule="auto"/>
    </w:pPr>
  </w:style>
  <w:style w:type="paragraph" w:customStyle="1" w:styleId="Repeatheader">
    <w:name w:val="Repeat header"/>
    <w:basedOn w:val="Normal"/>
    <w:next w:val="noindent"/>
    <w:autoRedefine/>
    <w:qFormat/>
    <w:rsid w:val="00555DDA"/>
    <w:pPr>
      <w:spacing w:after="0" w:line="240" w:lineRule="auto"/>
    </w:pPr>
  </w:style>
  <w:style w:type="paragraph" w:customStyle="1" w:styleId="StyleCardNotUnderlined8pt">
    <w:name w:val="Style Card Not Underlined + 8 pt"/>
    <w:basedOn w:val="Debate-CardTextUnderlined-F3"/>
    <w:next w:val="endtext"/>
    <w:qFormat/>
    <w:rsid w:val="00555DDA"/>
    <w:pPr>
      <w:spacing w:after="0"/>
      <w:contextualSpacing w:val="0"/>
    </w:pPr>
    <w:rPr>
      <w:rFonts w:cstheme="minorBidi"/>
      <w:u w:val="none"/>
    </w:rPr>
  </w:style>
  <w:style w:type="paragraph" w:customStyle="1" w:styleId="CardNotUnderlined3">
    <w:name w:val="Card Not Underlined 3"/>
    <w:basedOn w:val="Debate-CardTextUnderlined-F3"/>
    <w:qFormat/>
    <w:rsid w:val="00555DDA"/>
    <w:pPr>
      <w:spacing w:after="0"/>
      <w:contextualSpacing w:val="0"/>
    </w:pPr>
    <w:rPr>
      <w:rFonts w:cstheme="minorBidi"/>
      <w:u w:val="none"/>
    </w:rPr>
  </w:style>
  <w:style w:type="paragraph" w:customStyle="1" w:styleId="CardNotUnderlinedFinal">
    <w:name w:val="Card Not Underlined Final"/>
    <w:next w:val="g"/>
    <w:qFormat/>
    <w:rsid w:val="00555DDA"/>
  </w:style>
  <w:style w:type="paragraph" w:customStyle="1" w:styleId="Numbering">
    <w:name w:val="Numbering"/>
    <w:basedOn w:val="Normal"/>
    <w:next w:val="Normal"/>
    <w:qFormat/>
    <w:rsid w:val="00555DDA"/>
    <w:pPr>
      <w:spacing w:after="0" w:line="240" w:lineRule="auto"/>
    </w:pPr>
  </w:style>
  <w:style w:type="paragraph" w:customStyle="1" w:styleId="Un-IndexedHeading">
    <w:name w:val="Un-Indexed Heading"/>
    <w:basedOn w:val="Heading1"/>
    <w:next w:val="Normal"/>
    <w:qFormat/>
    <w:rsid w:val="00555DDA"/>
    <w:pPr>
      <w:spacing w:before="480" w:line="240" w:lineRule="auto"/>
    </w:pPr>
  </w:style>
  <w:style w:type="paragraph" w:customStyle="1" w:styleId="Circle">
    <w:name w:val="Circle"/>
    <w:basedOn w:val="Normal"/>
    <w:next w:val="Normal"/>
    <w:qFormat/>
    <w:rsid w:val="00555DDA"/>
    <w:pPr>
      <w:spacing w:after="0" w:line="240" w:lineRule="auto"/>
    </w:pPr>
  </w:style>
  <w:style w:type="paragraph" w:customStyle="1" w:styleId="PageHeader">
    <w:name w:val="Page Header"/>
    <w:basedOn w:val="Normal"/>
    <w:next w:val="CardNotUnderlined3"/>
    <w:link w:val="PageHeaderChar"/>
    <w:qFormat/>
    <w:rsid w:val="00555DDA"/>
    <w:pPr>
      <w:spacing w:after="0" w:line="240" w:lineRule="auto"/>
    </w:pPr>
  </w:style>
  <w:style w:type="paragraph" w:customStyle="1" w:styleId="IndentedLettering">
    <w:name w:val="Indented Lettering"/>
    <w:next w:val="Normal"/>
    <w:qFormat/>
    <w:rsid w:val="00555DDA"/>
  </w:style>
  <w:style w:type="paragraph" w:customStyle="1" w:styleId="Lettering">
    <w:name w:val="Lettering"/>
    <w:next w:val="Normal"/>
    <w:qFormat/>
    <w:rsid w:val="00555DDA"/>
  </w:style>
  <w:style w:type="paragraph" w:customStyle="1" w:styleId="FileName">
    <w:name w:val="File Name"/>
    <w:basedOn w:val="Normal"/>
    <w:next w:val="Normal"/>
    <w:qFormat/>
    <w:rsid w:val="00555DDA"/>
    <w:pPr>
      <w:spacing w:after="0" w:line="240" w:lineRule="auto"/>
    </w:pPr>
  </w:style>
  <w:style w:type="paragraph" w:customStyle="1" w:styleId="Pagination">
    <w:name w:val="Pagination"/>
    <w:basedOn w:val="Normal"/>
    <w:next w:val="Normal"/>
    <w:qFormat/>
    <w:rsid w:val="00555DDA"/>
    <w:pPr>
      <w:spacing w:after="0" w:line="240" w:lineRule="auto"/>
    </w:pPr>
  </w:style>
  <w:style w:type="paragraph" w:customStyle="1" w:styleId="IndentedNumbering">
    <w:name w:val="Indented Numbering"/>
    <w:basedOn w:val="CardNotUnderlinedFinal"/>
    <w:next w:val="Normal"/>
    <w:qFormat/>
    <w:rsid w:val="00555DDA"/>
  </w:style>
  <w:style w:type="paragraph" w:customStyle="1" w:styleId="CardContinued1">
    <w:name w:val="Card Continued 1"/>
    <w:basedOn w:val="Normal"/>
    <w:next w:val="Normal"/>
    <w:qFormat/>
    <w:rsid w:val="00555DDA"/>
    <w:pPr>
      <w:spacing w:after="0" w:line="240" w:lineRule="auto"/>
    </w:pPr>
  </w:style>
  <w:style w:type="paragraph" w:customStyle="1" w:styleId="CardContinued2">
    <w:name w:val="Card Continued 2"/>
    <w:basedOn w:val="Circle"/>
    <w:next w:val="Normal"/>
    <w:qFormat/>
    <w:rsid w:val="00555DDA"/>
  </w:style>
  <w:style w:type="paragraph" w:customStyle="1" w:styleId="Clearformatting">
    <w:name w:val="Clear formatting"/>
    <w:basedOn w:val="Normal"/>
    <w:next w:val="IndentedLettering"/>
    <w:qFormat/>
    <w:rsid w:val="00555DDA"/>
    <w:pPr>
      <w:spacing w:after="0" w:line="240" w:lineRule="auto"/>
    </w:pPr>
  </w:style>
  <w:style w:type="paragraph" w:customStyle="1" w:styleId="SmallCardText">
    <w:name w:val="Small Card Text"/>
    <w:basedOn w:val="Lettering"/>
    <w:next w:val="FileName"/>
    <w:qFormat/>
    <w:rsid w:val="00555DDA"/>
  </w:style>
  <w:style w:type="paragraph" w:customStyle="1" w:styleId="TAGFONT">
    <w:name w:val="TAG FONT"/>
    <w:basedOn w:val="Normal"/>
    <w:next w:val="Pagination"/>
    <w:autoRedefine/>
    <w:qFormat/>
    <w:rsid w:val="00555DDA"/>
    <w:pPr>
      <w:spacing w:after="0" w:line="240" w:lineRule="auto"/>
    </w:pPr>
  </w:style>
  <w:style w:type="character" w:customStyle="1" w:styleId="LanguageStrikeChar">
    <w:name w:val="Language Strike Char"/>
    <w:locked/>
    <w:rsid w:val="00555DDA"/>
  </w:style>
  <w:style w:type="paragraph" w:customStyle="1" w:styleId="LanguageStrike">
    <w:name w:val="Language Strike"/>
    <w:basedOn w:val="Normal"/>
    <w:next w:val="Normal"/>
    <w:uiPriority w:val="99"/>
    <w:qFormat/>
    <w:rsid w:val="00555DDA"/>
    <w:pPr>
      <w:spacing w:after="0" w:line="240" w:lineRule="auto"/>
    </w:pPr>
  </w:style>
  <w:style w:type="character" w:customStyle="1" w:styleId="8pointChar">
    <w:name w:val="8 point Char"/>
    <w:locked/>
    <w:rsid w:val="00555DDA"/>
  </w:style>
  <w:style w:type="paragraph" w:customStyle="1" w:styleId="8point">
    <w:name w:val="8 point"/>
    <w:basedOn w:val="Normal"/>
    <w:next w:val="fullstory"/>
    <w:qFormat/>
    <w:rsid w:val="00555DDA"/>
    <w:pPr>
      <w:spacing w:after="0" w:line="240" w:lineRule="auto"/>
    </w:pPr>
  </w:style>
  <w:style w:type="character" w:customStyle="1" w:styleId="citationunderlineChar">
    <w:name w:val="citation/underline Char"/>
    <w:locked/>
    <w:rsid w:val="00555DDA"/>
  </w:style>
  <w:style w:type="paragraph" w:customStyle="1" w:styleId="citationunderline">
    <w:name w:val="citation/underline"/>
    <w:autoRedefine/>
    <w:qFormat/>
    <w:rsid w:val="00555DDA"/>
    <w:pPr>
      <w:spacing w:after="200" w:line="276" w:lineRule="auto"/>
    </w:pPr>
  </w:style>
  <w:style w:type="paragraph" w:customStyle="1" w:styleId="Style60">
    <w:name w:val="Style 6"/>
    <w:next w:val="8point"/>
    <w:qFormat/>
    <w:rsid w:val="00555DDA"/>
    <w:pPr>
      <w:spacing w:after="200" w:line="276" w:lineRule="auto"/>
    </w:pPr>
  </w:style>
  <w:style w:type="paragraph" w:customStyle="1" w:styleId="Citation-Complete">
    <w:name w:val="Citation - Complete"/>
    <w:basedOn w:val="Normal"/>
    <w:next w:val="Lettering"/>
    <w:link w:val="Citation-CompleteChar"/>
    <w:autoRedefine/>
    <w:qFormat/>
    <w:rsid w:val="00555DDA"/>
    <w:pPr>
      <w:spacing w:after="0" w:line="240" w:lineRule="auto"/>
    </w:pPr>
  </w:style>
  <w:style w:type="paragraph" w:customStyle="1" w:styleId="Citation-FirstLine">
    <w:name w:val="Citation - First Line"/>
    <w:basedOn w:val="Normal"/>
    <w:next w:val="Style4"/>
    <w:autoRedefine/>
    <w:qFormat/>
    <w:rsid w:val="00555DDA"/>
    <w:pPr>
      <w:spacing w:after="0" w:line="240" w:lineRule="auto"/>
    </w:pPr>
  </w:style>
  <w:style w:type="character" w:customStyle="1" w:styleId="DateCitesAuthorCharChar">
    <w:name w:val="DateCitesAuthor Char Char"/>
    <w:locked/>
    <w:rsid w:val="00555DDA"/>
  </w:style>
  <w:style w:type="paragraph" w:customStyle="1" w:styleId="DateCitesAuthorChar">
    <w:name w:val="DateCitesAuthor Char"/>
    <w:basedOn w:val="Normal"/>
    <w:qFormat/>
    <w:rsid w:val="00555DDA"/>
    <w:pPr>
      <w:spacing w:after="0" w:line="240" w:lineRule="auto"/>
    </w:pPr>
  </w:style>
  <w:style w:type="paragraph" w:customStyle="1" w:styleId="articlebodynormaltext">
    <w:name w:val="articlebody_normaltext"/>
    <w:basedOn w:val="Normal"/>
    <w:next w:val="Citation-Complete"/>
    <w:qFormat/>
    <w:rsid w:val="00555DDA"/>
    <w:pPr>
      <w:spacing w:after="0" w:line="240" w:lineRule="auto"/>
    </w:pPr>
  </w:style>
  <w:style w:type="paragraph" w:customStyle="1" w:styleId="2909F619802848F09E01365C32F34654">
    <w:name w:val="2909F619802848F09E01365C32F34654"/>
    <w:next w:val="Citation-FirstLine"/>
    <w:uiPriority w:val="99"/>
    <w:qFormat/>
    <w:rsid w:val="00555DDA"/>
    <w:pPr>
      <w:spacing w:after="200" w:line="276" w:lineRule="auto"/>
    </w:pPr>
  </w:style>
  <w:style w:type="paragraph" w:customStyle="1" w:styleId="D345FF3D873148C5AE3FBF3267827368">
    <w:name w:val="D345FF3D873148C5AE3FBF3267827368"/>
    <w:uiPriority w:val="99"/>
    <w:qFormat/>
    <w:rsid w:val="00555DDA"/>
    <w:pPr>
      <w:spacing w:after="200" w:line="276" w:lineRule="auto"/>
    </w:pPr>
  </w:style>
  <w:style w:type="paragraph" w:customStyle="1" w:styleId="targetcaption">
    <w:name w:val="targetcaption"/>
    <w:basedOn w:val="Normal"/>
    <w:next w:val="2909F619802848F09E01365C32F34654"/>
    <w:qFormat/>
    <w:rsid w:val="00555DDA"/>
    <w:pPr>
      <w:spacing w:after="0" w:line="240" w:lineRule="auto"/>
    </w:pPr>
  </w:style>
  <w:style w:type="paragraph" w:customStyle="1" w:styleId="Tag12">
    <w:name w:val="Tag12"/>
    <w:basedOn w:val="Normal"/>
    <w:next w:val="Smalltext"/>
    <w:qFormat/>
    <w:rsid w:val="00555DDA"/>
    <w:pPr>
      <w:spacing w:after="0" w:line="240" w:lineRule="auto"/>
    </w:pPr>
  </w:style>
  <w:style w:type="character" w:customStyle="1" w:styleId="StyleStyle411pt1Char">
    <w:name w:val="Style Style4 + 11 pt1 Char"/>
    <w:locked/>
    <w:rsid w:val="00555DDA"/>
  </w:style>
  <w:style w:type="paragraph" w:customStyle="1" w:styleId="StyleStyle411pt1">
    <w:name w:val="Style Style4 + 11 pt1"/>
    <w:basedOn w:val="Normal"/>
    <w:next w:val="cards0"/>
    <w:qFormat/>
    <w:rsid w:val="00555DDA"/>
    <w:pPr>
      <w:spacing w:after="0" w:line="240" w:lineRule="auto"/>
    </w:pPr>
  </w:style>
  <w:style w:type="paragraph" w:customStyle="1" w:styleId="CM5">
    <w:name w:val="CM5"/>
    <w:basedOn w:val="Normal"/>
    <w:qFormat/>
    <w:rsid w:val="00555DDA"/>
    <w:pPr>
      <w:spacing w:after="0" w:line="240" w:lineRule="auto"/>
    </w:pPr>
  </w:style>
  <w:style w:type="paragraph" w:customStyle="1" w:styleId="CM9">
    <w:name w:val="CM9"/>
    <w:basedOn w:val="Normal"/>
    <w:uiPriority w:val="99"/>
    <w:qFormat/>
    <w:rsid w:val="00555DDA"/>
    <w:pPr>
      <w:spacing w:after="0" w:line="240" w:lineRule="auto"/>
    </w:pPr>
  </w:style>
  <w:style w:type="paragraph" w:customStyle="1" w:styleId="CM6">
    <w:name w:val="CM6"/>
    <w:basedOn w:val="Normal"/>
    <w:uiPriority w:val="99"/>
    <w:qFormat/>
    <w:rsid w:val="00555DDA"/>
    <w:pPr>
      <w:spacing w:after="0" w:line="240" w:lineRule="auto"/>
    </w:pPr>
  </w:style>
  <w:style w:type="paragraph" w:customStyle="1" w:styleId="boldness">
    <w:name w:val="boldness"/>
    <w:basedOn w:val="Normal"/>
    <w:next w:val="TagCite"/>
    <w:qFormat/>
    <w:rsid w:val="00555DDA"/>
    <w:pPr>
      <w:spacing w:after="0" w:line="240" w:lineRule="auto"/>
    </w:pPr>
  </w:style>
  <w:style w:type="character" w:customStyle="1" w:styleId="UnderlineCardChar0">
    <w:name w:val="UnderlineCard Char"/>
    <w:locked/>
    <w:rsid w:val="00555DDA"/>
  </w:style>
  <w:style w:type="paragraph" w:customStyle="1" w:styleId="UnderlineCard0">
    <w:name w:val="UnderlineCard"/>
    <w:basedOn w:val="Heading4"/>
    <w:next w:val="CM6"/>
    <w:qFormat/>
    <w:rsid w:val="00555DDA"/>
    <w:pPr>
      <w:spacing w:before="200" w:line="240" w:lineRule="auto"/>
    </w:pPr>
    <w:rPr>
      <w:iCs w:val="0"/>
      <w:sz w:val="22"/>
    </w:rPr>
  </w:style>
  <w:style w:type="paragraph" w:customStyle="1" w:styleId="CM21">
    <w:name w:val="CM21"/>
    <w:basedOn w:val="Normal"/>
    <w:uiPriority w:val="99"/>
    <w:qFormat/>
    <w:rsid w:val="00555DDA"/>
    <w:pPr>
      <w:spacing w:after="0" w:line="240" w:lineRule="auto"/>
    </w:pPr>
  </w:style>
  <w:style w:type="paragraph" w:customStyle="1" w:styleId="CM22">
    <w:name w:val="CM22"/>
    <w:basedOn w:val="Normal"/>
    <w:uiPriority w:val="99"/>
    <w:qFormat/>
    <w:rsid w:val="00555DDA"/>
    <w:pPr>
      <w:spacing w:after="0" w:line="240" w:lineRule="auto"/>
    </w:pPr>
  </w:style>
  <w:style w:type="paragraph" w:customStyle="1" w:styleId="CM4">
    <w:name w:val="CM4"/>
    <w:basedOn w:val="Normal"/>
    <w:uiPriority w:val="99"/>
    <w:qFormat/>
    <w:rsid w:val="00555DDA"/>
    <w:pPr>
      <w:spacing w:after="0" w:line="240" w:lineRule="auto"/>
    </w:pPr>
  </w:style>
  <w:style w:type="paragraph" w:customStyle="1" w:styleId="Pa10">
    <w:name w:val="Pa10"/>
    <w:basedOn w:val="Normal"/>
    <w:uiPriority w:val="99"/>
    <w:qFormat/>
    <w:rsid w:val="00555DDA"/>
    <w:pPr>
      <w:spacing w:after="0" w:line="240" w:lineRule="auto"/>
    </w:pPr>
  </w:style>
  <w:style w:type="paragraph" w:customStyle="1" w:styleId="Pa31">
    <w:name w:val="Pa3+1"/>
    <w:basedOn w:val="Normal"/>
    <w:uiPriority w:val="99"/>
    <w:qFormat/>
    <w:rsid w:val="00555DDA"/>
    <w:pPr>
      <w:spacing w:after="0" w:line="240" w:lineRule="auto"/>
    </w:pPr>
  </w:style>
  <w:style w:type="paragraph" w:customStyle="1" w:styleId="Pa1">
    <w:name w:val="Pa1"/>
    <w:basedOn w:val="Normal"/>
    <w:qFormat/>
    <w:rsid w:val="00555DDA"/>
    <w:pPr>
      <w:spacing w:after="0" w:line="240" w:lineRule="auto"/>
    </w:pPr>
  </w:style>
  <w:style w:type="paragraph" w:customStyle="1" w:styleId="Pa2">
    <w:name w:val="Pa2"/>
    <w:basedOn w:val="Normal"/>
    <w:uiPriority w:val="99"/>
    <w:qFormat/>
    <w:rsid w:val="00555DDA"/>
    <w:pPr>
      <w:spacing w:after="0" w:line="240" w:lineRule="auto"/>
    </w:pPr>
  </w:style>
  <w:style w:type="paragraph" w:customStyle="1" w:styleId="FreeFormA">
    <w:name w:val="Free Form A"/>
    <w:next w:val="Pa10"/>
    <w:uiPriority w:val="99"/>
    <w:qFormat/>
    <w:rsid w:val="00555DDA"/>
    <w:pPr>
      <w:spacing w:after="200" w:line="276" w:lineRule="auto"/>
    </w:pPr>
  </w:style>
  <w:style w:type="paragraph" w:customStyle="1" w:styleId="H4Tag">
    <w:name w:val="H4 (Tag)"/>
    <w:basedOn w:val="Normal"/>
    <w:next w:val="Pa31"/>
    <w:qFormat/>
    <w:rsid w:val="00555DDA"/>
    <w:pPr>
      <w:spacing w:after="0" w:line="240" w:lineRule="auto"/>
    </w:pPr>
  </w:style>
  <w:style w:type="character" w:customStyle="1" w:styleId="CardUpSize-LightChar">
    <w:name w:val="CardUpSize - Light Char"/>
    <w:basedOn w:val="DefaultParagraphFont"/>
    <w:locked/>
    <w:rsid w:val="00555DDA"/>
  </w:style>
  <w:style w:type="paragraph" w:customStyle="1" w:styleId="CardUpSize-Light">
    <w:name w:val="CardUpSize - Light"/>
    <w:basedOn w:val="Normal"/>
    <w:next w:val="Pa2"/>
    <w:qFormat/>
    <w:rsid w:val="00555DDA"/>
    <w:pPr>
      <w:spacing w:after="0" w:line="240" w:lineRule="auto"/>
    </w:pPr>
  </w:style>
  <w:style w:type="character" w:customStyle="1" w:styleId="CiteCardUpSize-HeavyChar">
    <w:name w:val="Cite // CardUpSize - Heavy Char"/>
    <w:basedOn w:val="DefaultParagraphFont"/>
    <w:locked/>
    <w:rsid w:val="00555DDA"/>
  </w:style>
  <w:style w:type="paragraph" w:customStyle="1" w:styleId="CiteCardUpSize-Heavy">
    <w:name w:val="Cite // CardUpSize - Heavy"/>
    <w:basedOn w:val="Normal"/>
    <w:next w:val="H4Tag"/>
    <w:qFormat/>
    <w:rsid w:val="00555DDA"/>
    <w:pPr>
      <w:spacing w:after="0" w:line="240" w:lineRule="auto"/>
    </w:pPr>
  </w:style>
  <w:style w:type="character" w:customStyle="1" w:styleId="HotRouteCharCharCharCharCharChar">
    <w:name w:val="Hot Route! Char Char Char Char Char Char"/>
    <w:locked/>
    <w:rsid w:val="00555DDA"/>
  </w:style>
  <w:style w:type="paragraph" w:customStyle="1" w:styleId="HotRouteCharCharCharCharChar">
    <w:name w:val="Hot Route! Char Char Char Char Char"/>
    <w:basedOn w:val="Normal"/>
    <w:next w:val="CardUpSize-Light"/>
    <w:qFormat/>
    <w:rsid w:val="00555DDA"/>
    <w:pPr>
      <w:spacing w:after="0" w:line="240" w:lineRule="auto"/>
    </w:pPr>
  </w:style>
  <w:style w:type="character" w:customStyle="1" w:styleId="SmallTextCharCharCharChar">
    <w:name w:val="Small Text Char Char Char Char"/>
    <w:locked/>
    <w:rsid w:val="00555DDA"/>
  </w:style>
  <w:style w:type="paragraph" w:customStyle="1" w:styleId="SmallTextCharCharChar">
    <w:name w:val="Small Text Char Char Char"/>
    <w:basedOn w:val="Normal"/>
    <w:next w:val="CiteCardUpSize-Heavy"/>
    <w:qFormat/>
    <w:rsid w:val="00555DDA"/>
    <w:pPr>
      <w:spacing w:after="0" w:line="240" w:lineRule="auto"/>
    </w:pPr>
  </w:style>
  <w:style w:type="character" w:customStyle="1" w:styleId="UnderlineCharCharCharCharCharCharCharChar">
    <w:name w:val="Underline Char Char Char Char Char Char Char Char"/>
    <w:basedOn w:val="DefaultParagraphFont"/>
    <w:locked/>
    <w:rsid w:val="00555DDA"/>
  </w:style>
  <w:style w:type="paragraph" w:customStyle="1" w:styleId="UnderlineCharCharCharCharCharCharChar">
    <w:name w:val="Underline Char Char Char Char Char Char Char"/>
    <w:basedOn w:val="Normal"/>
    <w:qFormat/>
    <w:rsid w:val="00555DDA"/>
    <w:pPr>
      <w:spacing w:after="0" w:line="240" w:lineRule="auto"/>
    </w:pPr>
  </w:style>
  <w:style w:type="character" w:customStyle="1" w:styleId="SmalltextCharCharCharChar0">
    <w:name w:val="Small text Char Char Char Char"/>
    <w:basedOn w:val="DefaultParagraphFont"/>
    <w:locked/>
    <w:rsid w:val="00555DDA"/>
  </w:style>
  <w:style w:type="paragraph" w:customStyle="1" w:styleId="SmalltextCharCharChar0">
    <w:name w:val="Small text Char Char Char"/>
    <w:basedOn w:val="Normal"/>
    <w:next w:val="Analytics"/>
    <w:qFormat/>
    <w:rsid w:val="00555DDA"/>
    <w:pPr>
      <w:spacing w:after="0" w:line="240" w:lineRule="auto"/>
    </w:pPr>
  </w:style>
  <w:style w:type="paragraph" w:customStyle="1" w:styleId="Tagandcite">
    <w:name w:val="Tag and cite"/>
    <w:basedOn w:val="Normal"/>
    <w:uiPriority w:val="99"/>
    <w:qFormat/>
    <w:rsid w:val="00555DDA"/>
    <w:pPr>
      <w:spacing w:after="0" w:line="240" w:lineRule="auto"/>
    </w:pPr>
  </w:style>
  <w:style w:type="paragraph" w:customStyle="1" w:styleId="Textbody">
    <w:name w:val="Text body"/>
    <w:basedOn w:val="SmalltextCharCharChar0"/>
    <w:next w:val="WW-Default"/>
    <w:qFormat/>
    <w:rsid w:val="00555DDA"/>
  </w:style>
  <w:style w:type="paragraph" w:customStyle="1" w:styleId="comments">
    <w:name w:val="comments"/>
    <w:basedOn w:val="Normal"/>
    <w:next w:val="Standard"/>
    <w:qFormat/>
    <w:rsid w:val="00555DDA"/>
    <w:pPr>
      <w:spacing w:after="0" w:line="240" w:lineRule="auto"/>
    </w:pPr>
  </w:style>
  <w:style w:type="paragraph" w:customStyle="1" w:styleId="Default1">
    <w:name w:val="Default1"/>
    <w:basedOn w:val="Normal"/>
    <w:uiPriority w:val="99"/>
    <w:qFormat/>
    <w:rsid w:val="00555DDA"/>
    <w:pPr>
      <w:spacing w:after="0" w:line="240" w:lineRule="auto"/>
    </w:pPr>
  </w:style>
  <w:style w:type="paragraph" w:customStyle="1" w:styleId="NFAPWPheader">
    <w:name w:val="NFAP WP header"/>
    <w:basedOn w:val="Normal"/>
    <w:uiPriority w:val="99"/>
    <w:qFormat/>
    <w:rsid w:val="00555DDA"/>
    <w:pPr>
      <w:spacing w:after="0" w:line="240" w:lineRule="auto"/>
    </w:pPr>
  </w:style>
  <w:style w:type="character" w:customStyle="1" w:styleId="UnderlinedCardTextChar">
    <w:name w:val="Underlined Card Text Char"/>
    <w:locked/>
    <w:rsid w:val="00555DDA"/>
  </w:style>
  <w:style w:type="paragraph" w:customStyle="1" w:styleId="UnderlinedCardText">
    <w:name w:val="Underlined Card Text"/>
    <w:basedOn w:val="Normal"/>
    <w:next w:val="Circled"/>
    <w:qFormat/>
    <w:rsid w:val="00555DDA"/>
    <w:pPr>
      <w:spacing w:after="0" w:line="240" w:lineRule="auto"/>
    </w:pPr>
  </w:style>
  <w:style w:type="character" w:customStyle="1" w:styleId="cardtextemphasisChar">
    <w:name w:val="card text emphasis Char"/>
    <w:locked/>
    <w:rsid w:val="00555DDA"/>
  </w:style>
  <w:style w:type="paragraph" w:customStyle="1" w:styleId="cardtextemphasis">
    <w:name w:val="card text emphasis"/>
    <w:basedOn w:val="Circled"/>
    <w:next w:val="MinimizedText"/>
    <w:qFormat/>
    <w:rsid w:val="00555DDA"/>
    <w:pPr>
      <w:spacing w:line="240" w:lineRule="auto"/>
    </w:pPr>
    <w:rPr>
      <w:rFonts w:eastAsiaTheme="minorHAnsi"/>
      <w:b w:val="0"/>
      <w:szCs w:val="22"/>
      <w:u w:val="none"/>
    </w:rPr>
  </w:style>
  <w:style w:type="character" w:customStyle="1" w:styleId="CiteCharCharChar">
    <w:name w:val="Cite Char Char Char"/>
    <w:locked/>
    <w:rsid w:val="00555DDA"/>
  </w:style>
  <w:style w:type="paragraph" w:customStyle="1" w:styleId="CiteCharChar">
    <w:name w:val="Cite Char Char"/>
    <w:basedOn w:val="Normal"/>
    <w:next w:val="Normal"/>
    <w:qFormat/>
    <w:rsid w:val="00555DDA"/>
    <w:pPr>
      <w:spacing w:after="0" w:line="240" w:lineRule="auto"/>
    </w:pPr>
  </w:style>
  <w:style w:type="character" w:customStyle="1" w:styleId="CiteCardChar">
    <w:name w:val="Cite_Card Char"/>
    <w:locked/>
    <w:rsid w:val="00555DDA"/>
  </w:style>
  <w:style w:type="paragraph" w:customStyle="1" w:styleId="CiteCard">
    <w:name w:val="Cite_Card"/>
    <w:next w:val="CiteCharChar"/>
    <w:qFormat/>
    <w:rsid w:val="00555DDA"/>
    <w:pPr>
      <w:spacing w:after="200" w:line="276" w:lineRule="auto"/>
    </w:pPr>
  </w:style>
  <w:style w:type="character" w:customStyle="1" w:styleId="BoldandUnderlineCharChar2">
    <w:name w:val="Bold and Underline Char Char2"/>
    <w:locked/>
    <w:rsid w:val="00555DDA"/>
  </w:style>
  <w:style w:type="paragraph" w:customStyle="1" w:styleId="BoldandUnderlineChar">
    <w:name w:val="Bold and Underline Char"/>
    <w:basedOn w:val="Normal"/>
    <w:next w:val="UnreadText"/>
    <w:qFormat/>
    <w:rsid w:val="00555DDA"/>
    <w:pPr>
      <w:spacing w:after="0" w:line="240" w:lineRule="auto"/>
    </w:pPr>
  </w:style>
  <w:style w:type="paragraph" w:customStyle="1" w:styleId="CiteCardCharChar">
    <w:name w:val="Cite_Card Char Char"/>
    <w:autoRedefine/>
    <w:qFormat/>
    <w:rsid w:val="00555DDA"/>
    <w:pPr>
      <w:spacing w:after="200" w:line="276" w:lineRule="auto"/>
    </w:pPr>
  </w:style>
  <w:style w:type="character" w:customStyle="1" w:styleId="CiteCardCharCharCharChar">
    <w:name w:val="Cite_Card Char Char Char Char"/>
    <w:locked/>
    <w:rsid w:val="00555DDA"/>
  </w:style>
  <w:style w:type="paragraph" w:customStyle="1" w:styleId="CiteCardCharCharChar">
    <w:name w:val="Cite_Card Char Char Char"/>
    <w:qFormat/>
    <w:rsid w:val="00555DDA"/>
    <w:pPr>
      <w:spacing w:after="200" w:line="276" w:lineRule="auto"/>
    </w:pPr>
  </w:style>
  <w:style w:type="paragraph" w:customStyle="1" w:styleId="heading0">
    <w:name w:val="heading"/>
    <w:basedOn w:val="Normal"/>
    <w:next w:val="BoldandUnderlineChar"/>
    <w:qFormat/>
    <w:rsid w:val="00555DDA"/>
    <w:pPr>
      <w:spacing w:after="0" w:line="240" w:lineRule="auto"/>
    </w:pPr>
  </w:style>
  <w:style w:type="character" w:customStyle="1" w:styleId="LittleChar">
    <w:name w:val="Little Char"/>
    <w:locked/>
    <w:rsid w:val="00555DDA"/>
  </w:style>
  <w:style w:type="paragraph" w:customStyle="1" w:styleId="Little">
    <w:name w:val="Little"/>
    <w:basedOn w:val="Normal"/>
    <w:qFormat/>
    <w:rsid w:val="00555DDA"/>
    <w:pPr>
      <w:spacing w:after="0" w:line="240" w:lineRule="auto"/>
    </w:pPr>
  </w:style>
  <w:style w:type="character" w:customStyle="1" w:styleId="DebateHeaderChar">
    <w:name w:val="Debate Header Char"/>
    <w:locked/>
    <w:rsid w:val="00555DDA"/>
  </w:style>
  <w:style w:type="paragraph" w:customStyle="1" w:styleId="DebateHeader">
    <w:name w:val="Debate Header"/>
    <w:basedOn w:val="Normal"/>
    <w:next w:val="Normal"/>
    <w:autoRedefine/>
    <w:uiPriority w:val="99"/>
    <w:qFormat/>
    <w:rsid w:val="00555DDA"/>
    <w:pPr>
      <w:spacing w:after="0" w:line="240" w:lineRule="auto"/>
    </w:pPr>
  </w:style>
  <w:style w:type="paragraph" w:customStyle="1" w:styleId="articletitle0">
    <w:name w:val="article_title"/>
    <w:basedOn w:val="Normal"/>
    <w:qFormat/>
    <w:rsid w:val="00555DDA"/>
    <w:pPr>
      <w:spacing w:after="0" w:line="240" w:lineRule="auto"/>
    </w:pPr>
  </w:style>
  <w:style w:type="character" w:customStyle="1" w:styleId="UnhighlightedChar">
    <w:name w:val="Unhighlighted Char"/>
    <w:locked/>
    <w:rsid w:val="00555DDA"/>
  </w:style>
  <w:style w:type="paragraph" w:customStyle="1" w:styleId="Unhighlighted">
    <w:name w:val="Unhighlighted"/>
    <w:basedOn w:val="Normal"/>
    <w:next w:val="TagCite1"/>
    <w:autoRedefine/>
    <w:qFormat/>
    <w:rsid w:val="00555DDA"/>
    <w:pPr>
      <w:spacing w:after="0" w:line="240" w:lineRule="auto"/>
    </w:pPr>
  </w:style>
  <w:style w:type="paragraph" w:customStyle="1" w:styleId="Caption1">
    <w:name w:val="Caption1"/>
    <w:basedOn w:val="Normal"/>
    <w:qFormat/>
    <w:rsid w:val="00555DDA"/>
    <w:pPr>
      <w:spacing w:after="0" w:line="240" w:lineRule="auto"/>
    </w:pPr>
  </w:style>
  <w:style w:type="character" w:customStyle="1" w:styleId="StylecardUnderlineChar">
    <w:name w:val="Style card + Underline Char"/>
    <w:locked/>
    <w:rsid w:val="00555DDA"/>
  </w:style>
  <w:style w:type="paragraph" w:customStyle="1" w:styleId="StylecardUnderline">
    <w:name w:val="Style card + Underline"/>
    <w:basedOn w:val="CiteSpacing"/>
    <w:next w:val="Unhighlighted"/>
    <w:qFormat/>
    <w:rsid w:val="00555DDA"/>
    <w:pPr>
      <w:spacing w:line="240" w:lineRule="auto"/>
    </w:pPr>
  </w:style>
  <w:style w:type="paragraph" w:customStyle="1" w:styleId="TagF3">
    <w:name w:val="Tag (F3)"/>
    <w:next w:val="Caption1"/>
    <w:qFormat/>
    <w:rsid w:val="00555DDA"/>
    <w:pPr>
      <w:spacing w:after="200" w:line="276" w:lineRule="auto"/>
    </w:pPr>
  </w:style>
  <w:style w:type="paragraph" w:customStyle="1" w:styleId="i1">
    <w:name w:val="i1"/>
    <w:basedOn w:val="Normal"/>
    <w:uiPriority w:val="99"/>
    <w:qFormat/>
    <w:rsid w:val="00555DDA"/>
    <w:pPr>
      <w:spacing w:after="0" w:line="240" w:lineRule="auto"/>
    </w:pPr>
  </w:style>
  <w:style w:type="paragraph" w:customStyle="1" w:styleId="style14">
    <w:name w:val="style14"/>
    <w:basedOn w:val="Normal"/>
    <w:next w:val="Heading1"/>
    <w:qFormat/>
    <w:rsid w:val="00555DDA"/>
    <w:pPr>
      <w:spacing w:after="0" w:line="240" w:lineRule="auto"/>
    </w:pPr>
  </w:style>
  <w:style w:type="paragraph" w:customStyle="1" w:styleId="CardTagCite1Char">
    <w:name w:val="Card Tag + Cite #1 Char"/>
    <w:basedOn w:val="Normal"/>
    <w:qFormat/>
    <w:rsid w:val="00555DDA"/>
    <w:pPr>
      <w:spacing w:after="0" w:line="240" w:lineRule="auto"/>
    </w:pPr>
  </w:style>
  <w:style w:type="paragraph" w:customStyle="1" w:styleId="articlebody">
    <w:name w:val="articlebody"/>
    <w:basedOn w:val="Normal"/>
    <w:next w:val="i1"/>
    <w:qFormat/>
    <w:rsid w:val="00555DDA"/>
    <w:pPr>
      <w:spacing w:after="0" w:line="240" w:lineRule="auto"/>
    </w:pPr>
  </w:style>
  <w:style w:type="character" w:customStyle="1" w:styleId="CiteCardCharCharCharCharCharCharCharChar">
    <w:name w:val="Cite_Card Char Char Char Char Char Char Char Char"/>
    <w:locked/>
    <w:rsid w:val="00555DDA"/>
  </w:style>
  <w:style w:type="paragraph" w:customStyle="1" w:styleId="CiteCardCharCharCharCharCharCharChar">
    <w:name w:val="Cite_Card Char Char Char Char Char Char Char"/>
    <w:next w:val="CardTagCite1Char"/>
    <w:autoRedefine/>
    <w:qFormat/>
    <w:rsid w:val="00555DDA"/>
    <w:pPr>
      <w:spacing w:after="200" w:line="276" w:lineRule="auto"/>
    </w:pPr>
  </w:style>
  <w:style w:type="paragraph" w:customStyle="1" w:styleId="foldie">
    <w:name w:val="foldie"/>
    <w:basedOn w:val="BoldandUnderlineChar"/>
    <w:next w:val="HotRoute0"/>
    <w:qFormat/>
    <w:rsid w:val="00555DDA"/>
  </w:style>
  <w:style w:type="paragraph" w:customStyle="1" w:styleId="billtextsection">
    <w:name w:val="bill_text_section"/>
    <w:basedOn w:val="Normal"/>
    <w:next w:val="articlebody"/>
    <w:qFormat/>
    <w:rsid w:val="00555DDA"/>
    <w:pPr>
      <w:spacing w:after="0" w:line="240" w:lineRule="auto"/>
    </w:pPr>
  </w:style>
  <w:style w:type="character" w:customStyle="1" w:styleId="CiteNormalChar">
    <w:name w:val="Cite Normal Char"/>
    <w:locked/>
    <w:rsid w:val="00555DDA"/>
  </w:style>
  <w:style w:type="paragraph" w:customStyle="1" w:styleId="Pa3">
    <w:name w:val="Pa3"/>
    <w:basedOn w:val="Normal"/>
    <w:uiPriority w:val="99"/>
    <w:qFormat/>
    <w:rsid w:val="00555DDA"/>
    <w:pPr>
      <w:spacing w:after="0" w:line="240" w:lineRule="auto"/>
    </w:pPr>
  </w:style>
  <w:style w:type="character" w:customStyle="1" w:styleId="NormaltextCharChar">
    <w:name w:val="Normal text Char Char"/>
    <w:locked/>
    <w:rsid w:val="00555DDA"/>
  </w:style>
  <w:style w:type="paragraph" w:customStyle="1" w:styleId="Normaltext0">
    <w:name w:val="Normal text"/>
    <w:basedOn w:val="Normal"/>
    <w:autoRedefine/>
    <w:qFormat/>
    <w:rsid w:val="00555DDA"/>
    <w:pPr>
      <w:spacing w:after="0" w:line="240" w:lineRule="auto"/>
    </w:pPr>
  </w:style>
  <w:style w:type="character" w:customStyle="1" w:styleId="underlinedcardChar1">
    <w:name w:val="underlined card Char"/>
    <w:locked/>
    <w:rsid w:val="00555DDA"/>
  </w:style>
  <w:style w:type="paragraph" w:customStyle="1" w:styleId="underlinedcard1">
    <w:name w:val="underlined card"/>
    <w:basedOn w:val="Normal"/>
    <w:next w:val="Pa3"/>
    <w:autoRedefine/>
    <w:qFormat/>
    <w:rsid w:val="00555DDA"/>
    <w:pPr>
      <w:spacing w:after="0" w:line="240" w:lineRule="auto"/>
    </w:pPr>
  </w:style>
  <w:style w:type="character" w:customStyle="1" w:styleId="Debate-CardTagandCite-F6Char">
    <w:name w:val="Debate- Card Tag and Cite- F6 Char"/>
    <w:locked/>
    <w:rsid w:val="00555DDA"/>
  </w:style>
  <w:style w:type="paragraph" w:customStyle="1" w:styleId="Debate-CardTagandCite-F6">
    <w:name w:val="Debate- Card Tag and Cite- F6"/>
    <w:basedOn w:val="Normal"/>
    <w:next w:val="Normaltext0"/>
    <w:qFormat/>
    <w:rsid w:val="00555DDA"/>
    <w:pPr>
      <w:spacing w:after="0" w:line="240" w:lineRule="auto"/>
    </w:pPr>
  </w:style>
  <w:style w:type="paragraph" w:customStyle="1" w:styleId="BLOCKTITLE3">
    <w:name w:val="BLOCK TITLE"/>
    <w:basedOn w:val="Normal"/>
    <w:uiPriority w:val="99"/>
    <w:qFormat/>
    <w:rsid w:val="00555DDA"/>
    <w:pPr>
      <w:spacing w:after="0" w:line="240" w:lineRule="auto"/>
    </w:pPr>
  </w:style>
  <w:style w:type="paragraph" w:customStyle="1" w:styleId="StyleNormalWeb10pt">
    <w:name w:val="Style Normal (Web) + 10 pt"/>
    <w:basedOn w:val="Title"/>
    <w:next w:val="Boldunderline1"/>
    <w:qFormat/>
    <w:rsid w:val="00555DDA"/>
    <w:pPr>
      <w:spacing w:before="0" w:after="0" w:line="240" w:lineRule="auto"/>
      <w:ind w:left="0" w:right="0"/>
      <w:jc w:val="left"/>
      <w:outlineLvl w:val="9"/>
    </w:pPr>
    <w:rPr>
      <w:rFonts w:ascii="Georgia" w:hAnsi="Georgia"/>
      <w:u w:val="none"/>
    </w:rPr>
  </w:style>
  <w:style w:type="character" w:customStyle="1" w:styleId="cardChar0">
    <w:name w:val="%card Char"/>
    <w:locked/>
    <w:rsid w:val="00555DDA"/>
  </w:style>
  <w:style w:type="paragraph" w:customStyle="1" w:styleId="card">
    <w:name w:val="%card"/>
    <w:basedOn w:val="Normal"/>
    <w:next w:val="BLOCKTITLE3"/>
    <w:qFormat/>
    <w:rsid w:val="00555DDA"/>
    <w:pPr>
      <w:spacing w:after="0" w:line="240" w:lineRule="auto"/>
    </w:pPr>
  </w:style>
  <w:style w:type="character" w:customStyle="1" w:styleId="UnunderlinedTextChar">
    <w:name w:val="Ununderlined Text Char"/>
    <w:locked/>
    <w:rsid w:val="00555DDA"/>
  </w:style>
  <w:style w:type="paragraph" w:customStyle="1" w:styleId="UnunderlinedText">
    <w:name w:val="Ununderlined Text"/>
    <w:basedOn w:val="Normal"/>
    <w:next w:val="card"/>
    <w:autoRedefine/>
    <w:qFormat/>
    <w:rsid w:val="00555DDA"/>
    <w:pPr>
      <w:spacing w:after="0" w:line="240" w:lineRule="auto"/>
    </w:pPr>
  </w:style>
  <w:style w:type="character" w:customStyle="1" w:styleId="ReallyfuckingsmallCharCharCharChar">
    <w:name w:val="Really fucking small Char Char Char Char"/>
    <w:locked/>
    <w:rsid w:val="00555DDA"/>
  </w:style>
  <w:style w:type="paragraph" w:customStyle="1" w:styleId="ReallyfuckingsmallCharCharChar">
    <w:name w:val="Really fucking small Char Char Char"/>
    <w:basedOn w:val="Normal"/>
    <w:next w:val="NoSpacing"/>
    <w:qFormat/>
    <w:rsid w:val="00555DDA"/>
    <w:pPr>
      <w:spacing w:after="0" w:line="240" w:lineRule="auto"/>
    </w:pPr>
  </w:style>
  <w:style w:type="character" w:customStyle="1" w:styleId="CardDownx1Char">
    <w:name w:val="CardDown x1 Char"/>
    <w:locked/>
    <w:rsid w:val="00555DDA"/>
  </w:style>
  <w:style w:type="paragraph" w:customStyle="1" w:styleId="CardDownx1">
    <w:name w:val="CardDown x1"/>
    <w:basedOn w:val="Normal"/>
    <w:next w:val="Regular"/>
    <w:qFormat/>
    <w:rsid w:val="00555DDA"/>
    <w:pPr>
      <w:spacing w:after="0" w:line="240" w:lineRule="auto"/>
    </w:pPr>
  </w:style>
  <w:style w:type="paragraph" w:customStyle="1" w:styleId="CardDownx15">
    <w:name w:val="CardDown x1.5"/>
    <w:basedOn w:val="Normal"/>
    <w:qFormat/>
    <w:rsid w:val="00555DDA"/>
    <w:pPr>
      <w:spacing w:after="0" w:line="240" w:lineRule="auto"/>
    </w:pPr>
  </w:style>
  <w:style w:type="paragraph" w:customStyle="1" w:styleId="Reallyfuckingsmall">
    <w:name w:val="Really fucking small"/>
    <w:basedOn w:val="Normal"/>
    <w:qFormat/>
    <w:rsid w:val="00555DDA"/>
    <w:pPr>
      <w:spacing w:after="0" w:line="240" w:lineRule="auto"/>
    </w:pPr>
  </w:style>
  <w:style w:type="character" w:customStyle="1" w:styleId="FullCiteChar">
    <w:name w:val="Full Cite Char"/>
    <w:locked/>
    <w:rsid w:val="00555DDA"/>
  </w:style>
  <w:style w:type="paragraph" w:customStyle="1" w:styleId="FullCite">
    <w:name w:val="Full Cite"/>
    <w:basedOn w:val="Normal"/>
    <w:next w:val="Normal"/>
    <w:qFormat/>
    <w:rsid w:val="00555DDA"/>
    <w:pPr>
      <w:spacing w:after="0" w:line="240" w:lineRule="auto"/>
    </w:pPr>
  </w:style>
  <w:style w:type="paragraph" w:customStyle="1" w:styleId="CiteTag">
    <w:name w:val="Cite/Tag"/>
    <w:basedOn w:val="Normal"/>
    <w:uiPriority w:val="99"/>
    <w:qFormat/>
    <w:rsid w:val="00555DDA"/>
    <w:pPr>
      <w:spacing w:after="0" w:line="240" w:lineRule="auto"/>
    </w:pPr>
  </w:style>
  <w:style w:type="paragraph" w:customStyle="1" w:styleId="cardtext4">
    <w:name w:val="cardtext"/>
    <w:basedOn w:val="Normal"/>
    <w:next w:val="Reallyfuckingsmall"/>
    <w:qFormat/>
    <w:rsid w:val="00555DDA"/>
    <w:pPr>
      <w:spacing w:after="0" w:line="240" w:lineRule="auto"/>
    </w:pPr>
  </w:style>
  <w:style w:type="paragraph" w:customStyle="1" w:styleId="Heading5SizeDown">
    <w:name w:val="Heading 5 Size Down"/>
    <w:basedOn w:val="Normal"/>
    <w:autoRedefine/>
    <w:qFormat/>
    <w:rsid w:val="00555DDA"/>
    <w:pPr>
      <w:spacing w:after="0" w:line="240" w:lineRule="auto"/>
    </w:pPr>
  </w:style>
  <w:style w:type="character" w:customStyle="1" w:styleId="evidencetextChar">
    <w:name w:val="evidence text Char"/>
    <w:locked/>
    <w:rsid w:val="00555DDA"/>
  </w:style>
  <w:style w:type="character" w:customStyle="1" w:styleId="StyleStyleArialNarrow9ptLeft-075ArialNarrowChar">
    <w:name w:val="Style Style Arial Narrow 9 pt Left:  -0.75&quot; + Arial Narrow Char"/>
    <w:locked/>
    <w:rsid w:val="00555DDA"/>
  </w:style>
  <w:style w:type="paragraph" w:customStyle="1" w:styleId="StyleStyleArialNarrow9ptLeft-075ArialNarrow">
    <w:name w:val="Style Style Arial Narrow 9 pt Left:  -0.75&quot; + Arial Narrow"/>
    <w:basedOn w:val="Normal"/>
    <w:next w:val="Heading5SizeDown"/>
    <w:qFormat/>
    <w:rsid w:val="00555DDA"/>
    <w:pPr>
      <w:spacing w:after="0" w:line="240" w:lineRule="auto"/>
    </w:pPr>
  </w:style>
  <w:style w:type="character" w:customStyle="1" w:styleId="StyleStyleCardTextLeft-075Right0Char">
    <w:name w:val="Style Style Card Text + Left:  -0.75&quot; + Right:  0&quot; Char"/>
    <w:locked/>
    <w:rsid w:val="00555DDA"/>
  </w:style>
  <w:style w:type="paragraph" w:customStyle="1" w:styleId="StyleStyleCardTextLeft-075Right0">
    <w:name w:val="Style Style Card Text + Left:  -0.75&quot; + Right:  0&quot;"/>
    <w:basedOn w:val="Normal"/>
    <w:next w:val="evidencetext"/>
    <w:autoRedefine/>
    <w:qFormat/>
    <w:rsid w:val="00555DDA"/>
    <w:pPr>
      <w:spacing w:after="0" w:line="240" w:lineRule="auto"/>
    </w:pPr>
  </w:style>
  <w:style w:type="paragraph" w:customStyle="1" w:styleId="ecxmsonormal">
    <w:name w:val="ecxmsonormal"/>
    <w:basedOn w:val="Normal"/>
    <w:qFormat/>
    <w:rsid w:val="00555DDA"/>
    <w:pPr>
      <w:spacing w:after="0" w:line="240" w:lineRule="auto"/>
    </w:pPr>
  </w:style>
  <w:style w:type="character" w:customStyle="1" w:styleId="DebateUnderlineBoldChar">
    <w:name w:val="Debate Underline Bold Char"/>
    <w:locked/>
    <w:rsid w:val="00555DDA"/>
  </w:style>
  <w:style w:type="paragraph" w:customStyle="1" w:styleId="DebateUnderlineBold">
    <w:name w:val="Debate Underline Bold"/>
    <w:basedOn w:val="Cardtext0"/>
    <w:qFormat/>
    <w:rsid w:val="00555DDA"/>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555DDA"/>
  </w:style>
  <w:style w:type="paragraph" w:customStyle="1" w:styleId="StyleArialNarrow12ptBoldLeft-075">
    <w:name w:val="Style Arial Narrow 12 pt Bold Left:  -0.75&quot;"/>
    <w:basedOn w:val="Normal"/>
    <w:next w:val="ecxmsonormal"/>
    <w:qFormat/>
    <w:rsid w:val="00555DDA"/>
    <w:pPr>
      <w:spacing w:after="0" w:line="240" w:lineRule="auto"/>
    </w:pPr>
  </w:style>
  <w:style w:type="character" w:customStyle="1" w:styleId="StyleStyleevidencetextBorderSinglesolidlineAuto05Char">
    <w:name w:val="Style Style evidence text + Border: : (Single solid line Auto  0.5 ... Char"/>
    <w:locked/>
    <w:rsid w:val="00555DDA"/>
  </w:style>
  <w:style w:type="paragraph" w:customStyle="1" w:styleId="StyleStyleevidencetextBorderSinglesolidlineAuto05">
    <w:name w:val="Style Style evidence text + Border: : (Single solid line Auto  0.5 ..."/>
    <w:basedOn w:val="Normal"/>
    <w:next w:val="DebateUnderlineBold"/>
    <w:qFormat/>
    <w:rsid w:val="00555DDA"/>
    <w:pPr>
      <w:spacing w:after="0" w:line="240" w:lineRule="auto"/>
    </w:pPr>
  </w:style>
  <w:style w:type="character" w:customStyle="1" w:styleId="StyleevidencetextBorderSinglesolidlineAuto05ptLChar">
    <w:name w:val="Style evidence text + Border: : (Single solid line Auto  0.5 pt L... Char"/>
    <w:locked/>
    <w:rsid w:val="00555DDA"/>
  </w:style>
  <w:style w:type="paragraph" w:customStyle="1" w:styleId="StyleevidencetextBorderSinglesolidlineAuto05ptL">
    <w:name w:val="Style evidence text + Border: : (Single solid line Auto  0.5 pt L..."/>
    <w:basedOn w:val="CiteTag"/>
    <w:next w:val="StyleArialNarrow12ptBoldLeft-075"/>
    <w:qFormat/>
    <w:rsid w:val="00555DDA"/>
  </w:style>
  <w:style w:type="character" w:customStyle="1" w:styleId="HighlightingChar">
    <w:name w:val="Highlighting Char"/>
    <w:locked/>
    <w:rsid w:val="00555DDA"/>
  </w:style>
  <w:style w:type="paragraph" w:customStyle="1" w:styleId="Highlighting">
    <w:name w:val="Highlighting"/>
    <w:basedOn w:val="Normal"/>
    <w:next w:val="StyleStyleevidencetextBorderSinglesolidlineAuto05"/>
    <w:autoRedefine/>
    <w:qFormat/>
    <w:rsid w:val="00555DDA"/>
    <w:pPr>
      <w:spacing w:after="0" w:line="240" w:lineRule="auto"/>
    </w:pPr>
  </w:style>
  <w:style w:type="paragraph" w:customStyle="1" w:styleId="CiteCharCharCharChar">
    <w:name w:val="Cite Char Char Char Char"/>
    <w:basedOn w:val="Normal"/>
    <w:next w:val="Normal"/>
    <w:qFormat/>
    <w:rsid w:val="00555DDA"/>
    <w:pPr>
      <w:spacing w:after="0" w:line="240" w:lineRule="auto"/>
    </w:pPr>
  </w:style>
  <w:style w:type="character" w:customStyle="1" w:styleId="UnderliningCharChar1CharCharChar">
    <w:name w:val="Underlining Char Char1 Char Char Char"/>
    <w:locked/>
    <w:rsid w:val="00555DDA"/>
  </w:style>
  <w:style w:type="paragraph" w:customStyle="1" w:styleId="UnderliningCharChar1CharChar">
    <w:name w:val="Underlining Char Char1 Char Char"/>
    <w:basedOn w:val="Normal"/>
    <w:next w:val="Normal"/>
    <w:qFormat/>
    <w:rsid w:val="00555DDA"/>
    <w:pPr>
      <w:spacing w:after="0" w:line="240" w:lineRule="auto"/>
    </w:pPr>
  </w:style>
  <w:style w:type="character" w:customStyle="1" w:styleId="CiteCharCharCharCharCharChar">
    <w:name w:val="Cite Char Char Char Char Char Char"/>
    <w:locked/>
    <w:rsid w:val="00555DDA"/>
  </w:style>
  <w:style w:type="paragraph" w:customStyle="1" w:styleId="CiteCharCharCharCharChar">
    <w:name w:val="Cite Char Char Char Char Char"/>
    <w:basedOn w:val="Normal"/>
    <w:next w:val="Normal"/>
    <w:qFormat/>
    <w:rsid w:val="00555DDA"/>
    <w:pPr>
      <w:spacing w:after="0" w:line="240" w:lineRule="auto"/>
    </w:pPr>
  </w:style>
  <w:style w:type="character" w:customStyle="1" w:styleId="UnderliningCharCharChar">
    <w:name w:val="Underlining Char Char Char"/>
    <w:locked/>
    <w:rsid w:val="00555DDA"/>
  </w:style>
  <w:style w:type="paragraph" w:customStyle="1" w:styleId="UnderliningCharChar">
    <w:name w:val="Underlining Char Char"/>
    <w:basedOn w:val="Normal"/>
    <w:next w:val="Normal"/>
    <w:qFormat/>
    <w:rsid w:val="00555DDA"/>
    <w:pPr>
      <w:spacing w:after="0" w:line="240" w:lineRule="auto"/>
    </w:pPr>
  </w:style>
  <w:style w:type="paragraph" w:customStyle="1" w:styleId="Style120">
    <w:name w:val="Style 12"/>
    <w:qFormat/>
    <w:rsid w:val="00555DDA"/>
    <w:pPr>
      <w:spacing w:after="200" w:line="276" w:lineRule="auto"/>
    </w:pPr>
  </w:style>
  <w:style w:type="paragraph" w:customStyle="1" w:styleId="Style7">
    <w:name w:val="Style 7"/>
    <w:next w:val="CiteCharCharCharCharChar"/>
    <w:qFormat/>
    <w:rsid w:val="00555DDA"/>
    <w:pPr>
      <w:spacing w:after="200" w:line="276" w:lineRule="auto"/>
    </w:pPr>
  </w:style>
  <w:style w:type="paragraph" w:customStyle="1" w:styleId="Style9">
    <w:name w:val="Style 9"/>
    <w:qFormat/>
    <w:rsid w:val="00555DDA"/>
    <w:pPr>
      <w:spacing w:after="200" w:line="276" w:lineRule="auto"/>
    </w:pPr>
  </w:style>
  <w:style w:type="paragraph" w:customStyle="1" w:styleId="Emphasis3">
    <w:name w:val="Emphasis3"/>
    <w:next w:val="UnderliningCharChar"/>
    <w:qFormat/>
    <w:rsid w:val="00555DDA"/>
    <w:pPr>
      <w:spacing w:after="200" w:line="276" w:lineRule="auto"/>
    </w:pPr>
  </w:style>
  <w:style w:type="paragraph" w:customStyle="1" w:styleId="SmallCard">
    <w:name w:val="Small Card"/>
    <w:basedOn w:val="Normal"/>
    <w:next w:val="Style7"/>
    <w:uiPriority w:val="99"/>
    <w:qFormat/>
    <w:rsid w:val="00555DDA"/>
    <w:pPr>
      <w:spacing w:after="0" w:line="240" w:lineRule="auto"/>
    </w:pPr>
  </w:style>
  <w:style w:type="paragraph" w:customStyle="1" w:styleId="BreifTitle">
    <w:name w:val="Breif Title"/>
    <w:basedOn w:val="Normal"/>
    <w:next w:val="Style9"/>
    <w:autoRedefine/>
    <w:uiPriority w:val="99"/>
    <w:qFormat/>
    <w:rsid w:val="00555DDA"/>
    <w:pPr>
      <w:spacing w:after="0" w:line="240" w:lineRule="auto"/>
    </w:pPr>
  </w:style>
  <w:style w:type="paragraph" w:customStyle="1" w:styleId="Normal10pt">
    <w:name w:val="Normal + 10 pt"/>
    <w:basedOn w:val="Normal"/>
    <w:next w:val="Emphasis3"/>
    <w:uiPriority w:val="99"/>
    <w:qFormat/>
    <w:rsid w:val="00555DDA"/>
    <w:pPr>
      <w:spacing w:after="0" w:line="240" w:lineRule="auto"/>
    </w:pPr>
  </w:style>
  <w:style w:type="paragraph" w:customStyle="1" w:styleId="formfldssel">
    <w:name w:val="formfldssel"/>
    <w:basedOn w:val="Normal"/>
    <w:qFormat/>
    <w:rsid w:val="00555DDA"/>
    <w:pPr>
      <w:spacing w:after="0" w:line="240" w:lineRule="auto"/>
    </w:pPr>
  </w:style>
  <w:style w:type="paragraph" w:customStyle="1" w:styleId="hpleftlk">
    <w:name w:val="hpleftlk"/>
    <w:basedOn w:val="Normal"/>
    <w:next w:val="SmallCard"/>
    <w:qFormat/>
    <w:rsid w:val="00555DDA"/>
    <w:pPr>
      <w:spacing w:after="0" w:line="240" w:lineRule="auto"/>
    </w:pPr>
  </w:style>
  <w:style w:type="paragraph" w:customStyle="1" w:styleId="lblu">
    <w:name w:val="lblu"/>
    <w:basedOn w:val="Normal"/>
    <w:next w:val="BreifTitle"/>
    <w:qFormat/>
    <w:rsid w:val="00555DDA"/>
    <w:pPr>
      <w:spacing w:after="0" w:line="240" w:lineRule="auto"/>
    </w:pPr>
  </w:style>
  <w:style w:type="paragraph" w:customStyle="1" w:styleId="Underlinestyle">
    <w:name w:val="Underlinestyle"/>
    <w:basedOn w:val="Normal"/>
    <w:next w:val="Normal10pt"/>
    <w:qFormat/>
    <w:rsid w:val="00555DDA"/>
    <w:pPr>
      <w:spacing w:after="0" w:line="240" w:lineRule="auto"/>
    </w:pPr>
  </w:style>
  <w:style w:type="paragraph" w:customStyle="1" w:styleId="DebateCiteCharChar">
    <w:name w:val="Debate Cite Char Char"/>
    <w:basedOn w:val="Normal"/>
    <w:next w:val="formfldssel"/>
    <w:autoRedefine/>
    <w:qFormat/>
    <w:rsid w:val="00555DDA"/>
    <w:pPr>
      <w:spacing w:after="0" w:line="240" w:lineRule="auto"/>
    </w:pPr>
  </w:style>
  <w:style w:type="paragraph" w:customStyle="1" w:styleId="StyleTagandCiteFranklinGothicDemi">
    <w:name w:val="Style Tag and Cite + Franklin Gothic Demi"/>
    <w:basedOn w:val="HotRoute"/>
    <w:next w:val="lblu"/>
    <w:autoRedefine/>
    <w:uiPriority w:val="99"/>
    <w:qFormat/>
    <w:rsid w:val="00555DDA"/>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555DDA"/>
  </w:style>
  <w:style w:type="paragraph" w:customStyle="1" w:styleId="CiteCard0">
    <w:name w:val="Cite/Card"/>
    <w:basedOn w:val="Normal"/>
    <w:next w:val="StyleTagandCiteFranklinGothicDemi"/>
    <w:qFormat/>
    <w:rsid w:val="00555DDA"/>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555DDA"/>
    <w:pPr>
      <w:spacing w:after="0" w:line="240" w:lineRule="auto"/>
    </w:pPr>
  </w:style>
  <w:style w:type="paragraph" w:customStyle="1" w:styleId="title-bold-medium">
    <w:name w:val="title-bold-medium"/>
    <w:basedOn w:val="Normal"/>
    <w:next w:val="TagCite2"/>
    <w:uiPriority w:val="99"/>
    <w:qFormat/>
    <w:rsid w:val="00555DDA"/>
    <w:pPr>
      <w:spacing w:after="0" w:line="240" w:lineRule="auto"/>
    </w:pPr>
  </w:style>
  <w:style w:type="paragraph" w:customStyle="1" w:styleId="lact">
    <w:name w:val="lact"/>
    <w:basedOn w:val="Normal"/>
    <w:next w:val="CiteCard0"/>
    <w:uiPriority w:val="99"/>
    <w:qFormat/>
    <w:rsid w:val="00555DDA"/>
    <w:pPr>
      <w:spacing w:after="0" w:line="240" w:lineRule="auto"/>
    </w:pPr>
  </w:style>
  <w:style w:type="paragraph" w:customStyle="1" w:styleId="shellscontentions">
    <w:name w:val="shells/contentions"/>
    <w:basedOn w:val="DebateCiteCharChar"/>
    <w:next w:val="tagCharCharCharCharCharCharChar"/>
    <w:uiPriority w:val="99"/>
    <w:qFormat/>
    <w:rsid w:val="00555DDA"/>
  </w:style>
  <w:style w:type="paragraph" w:customStyle="1" w:styleId="BriefTitle1">
    <w:name w:val="Brief Title 1"/>
    <w:basedOn w:val="Normal"/>
    <w:next w:val="title-bold-medium"/>
    <w:uiPriority w:val="99"/>
    <w:qFormat/>
    <w:rsid w:val="00555DDA"/>
    <w:pPr>
      <w:spacing w:after="0" w:line="240" w:lineRule="auto"/>
    </w:pPr>
  </w:style>
  <w:style w:type="paragraph" w:customStyle="1" w:styleId="ShellTitles">
    <w:name w:val="ShellTitles"/>
    <w:basedOn w:val="Normal"/>
    <w:next w:val="shellscontentions"/>
    <w:uiPriority w:val="99"/>
    <w:qFormat/>
    <w:rsid w:val="00555DDA"/>
    <w:pPr>
      <w:spacing w:after="0" w:line="240" w:lineRule="auto"/>
    </w:pPr>
  </w:style>
  <w:style w:type="paragraph" w:customStyle="1" w:styleId="ToRead">
    <w:name w:val="To Read"/>
    <w:basedOn w:val="Normal"/>
    <w:uiPriority w:val="99"/>
    <w:qFormat/>
    <w:rsid w:val="00555DDA"/>
    <w:pPr>
      <w:spacing w:after="0" w:line="240" w:lineRule="auto"/>
    </w:pPr>
  </w:style>
  <w:style w:type="paragraph" w:customStyle="1" w:styleId="Style21">
    <w:name w:val="Style 2"/>
    <w:basedOn w:val="Normal"/>
    <w:next w:val="ShellTitles"/>
    <w:uiPriority w:val="99"/>
    <w:qFormat/>
    <w:rsid w:val="00555DDA"/>
    <w:pPr>
      <w:spacing w:after="0" w:line="240" w:lineRule="auto"/>
    </w:pPr>
  </w:style>
  <w:style w:type="paragraph" w:customStyle="1" w:styleId="Style40">
    <w:name w:val="Style 4"/>
    <w:basedOn w:val="Normal"/>
    <w:uiPriority w:val="99"/>
    <w:qFormat/>
    <w:rsid w:val="00555DDA"/>
    <w:pPr>
      <w:spacing w:after="0" w:line="240" w:lineRule="auto"/>
    </w:pPr>
  </w:style>
  <w:style w:type="paragraph" w:customStyle="1" w:styleId="CM10">
    <w:name w:val="CM10"/>
    <w:basedOn w:val="Normal"/>
    <w:uiPriority w:val="99"/>
    <w:qFormat/>
    <w:rsid w:val="00555DDA"/>
    <w:pPr>
      <w:spacing w:after="0" w:line="240" w:lineRule="auto"/>
    </w:pPr>
  </w:style>
  <w:style w:type="paragraph" w:customStyle="1" w:styleId="OffensiveLanguage">
    <w:name w:val="Offensive Language"/>
    <w:basedOn w:val="Normal"/>
    <w:next w:val="Normal"/>
    <w:qFormat/>
    <w:rsid w:val="00555DDA"/>
    <w:pPr>
      <w:spacing w:after="0" w:line="240" w:lineRule="auto"/>
    </w:pPr>
  </w:style>
  <w:style w:type="paragraph" w:customStyle="1" w:styleId="clearformatting0">
    <w:name w:val="clear formatting"/>
    <w:basedOn w:val="Normal"/>
    <w:next w:val="Style40"/>
    <w:qFormat/>
    <w:rsid w:val="00555DDA"/>
    <w:pPr>
      <w:spacing w:after="0" w:line="240" w:lineRule="auto"/>
    </w:pPr>
  </w:style>
  <w:style w:type="paragraph" w:customStyle="1" w:styleId="Style18">
    <w:name w:val="Style 18"/>
    <w:next w:val="CM10"/>
    <w:uiPriority w:val="99"/>
    <w:qFormat/>
    <w:rsid w:val="00555DDA"/>
    <w:pPr>
      <w:spacing w:after="200" w:line="276" w:lineRule="auto"/>
    </w:pPr>
  </w:style>
  <w:style w:type="paragraph" w:customStyle="1" w:styleId="formfld">
    <w:name w:val="formfld"/>
    <w:basedOn w:val="Normal"/>
    <w:next w:val="OffensiveLanguage"/>
    <w:qFormat/>
    <w:rsid w:val="00555DDA"/>
    <w:pPr>
      <w:spacing w:after="0" w:line="240" w:lineRule="auto"/>
    </w:pPr>
  </w:style>
  <w:style w:type="paragraph" w:customStyle="1" w:styleId="Caption3">
    <w:name w:val="Caption3"/>
    <w:basedOn w:val="Normal"/>
    <w:next w:val="clearformatting0"/>
    <w:uiPriority w:val="99"/>
    <w:qFormat/>
    <w:rsid w:val="00555DDA"/>
    <w:pPr>
      <w:spacing w:after="0" w:line="240" w:lineRule="auto"/>
    </w:pPr>
  </w:style>
  <w:style w:type="paragraph" w:customStyle="1" w:styleId="teaserpermalink">
    <w:name w:val="teaser_permalink"/>
    <w:basedOn w:val="Normal"/>
    <w:next w:val="Style18"/>
    <w:uiPriority w:val="99"/>
    <w:qFormat/>
    <w:rsid w:val="00555DDA"/>
    <w:pPr>
      <w:spacing w:after="0" w:line="240" w:lineRule="auto"/>
    </w:pPr>
  </w:style>
  <w:style w:type="character" w:styleId="BookTitle">
    <w:name w:val="Book Title"/>
    <w:basedOn w:val="DefaultParagraphFont"/>
    <w:qFormat/>
    <w:rsid w:val="00555DDA"/>
    <w:rPr>
      <w:b/>
      <w:bCs/>
      <w:i/>
      <w:iCs/>
      <w:spacing w:val="5"/>
    </w:rPr>
  </w:style>
  <w:style w:type="character" w:customStyle="1" w:styleId="Heading7Char1">
    <w:name w:val="Heading 7 Char1"/>
    <w:basedOn w:val="DefaultParagraphFont"/>
    <w:semiHidden/>
    <w:rsid w:val="00555DDA"/>
  </w:style>
  <w:style w:type="character" w:customStyle="1" w:styleId="Heading8Char1">
    <w:name w:val="Heading 8 Char1"/>
    <w:basedOn w:val="DefaultParagraphFont"/>
    <w:semiHidden/>
    <w:rsid w:val="00555DDA"/>
  </w:style>
  <w:style w:type="character" w:customStyle="1" w:styleId="Heading9Char1">
    <w:name w:val="Heading 9 Char1"/>
    <w:basedOn w:val="DefaultParagraphFont"/>
    <w:semiHidden/>
    <w:rsid w:val="00555DDA"/>
  </w:style>
  <w:style w:type="character" w:customStyle="1" w:styleId="sup1">
    <w:name w:val="sup1"/>
    <w:rsid w:val="00555DDA"/>
  </w:style>
  <w:style w:type="character" w:customStyle="1" w:styleId="pgnum1">
    <w:name w:val="pgnum1"/>
    <w:rsid w:val="00555DDA"/>
  </w:style>
  <w:style w:type="character" w:customStyle="1" w:styleId="nw">
    <w:name w:val="nw"/>
    <w:rsid w:val="00555DDA"/>
  </w:style>
  <w:style w:type="character" w:customStyle="1" w:styleId="CardsHighlight">
    <w:name w:val="Cards Highlight"/>
    <w:uiPriority w:val="1"/>
    <w:rsid w:val="00555DDA"/>
  </w:style>
  <w:style w:type="character" w:customStyle="1" w:styleId="apple">
    <w:name w:val="apple"/>
    <w:rsid w:val="00555DDA"/>
  </w:style>
  <w:style w:type="character" w:customStyle="1" w:styleId="inhoud">
    <w:name w:val="inhoud"/>
    <w:rsid w:val="00555DDA"/>
  </w:style>
  <w:style w:type="character" w:customStyle="1" w:styleId="CardsUnderlined">
    <w:name w:val="Cards Underlined"/>
    <w:qFormat/>
    <w:rsid w:val="00555DDA"/>
  </w:style>
  <w:style w:type="character" w:customStyle="1" w:styleId="Cites-AuthorDate">
    <w:name w:val="Cites-Author/Date"/>
    <w:qFormat/>
    <w:rsid w:val="00555DDA"/>
  </w:style>
  <w:style w:type="character" w:customStyle="1" w:styleId="StyleCardtextChar10pt">
    <w:name w:val="Style Card text Char + 10 pt"/>
    <w:rsid w:val="00555DDA"/>
  </w:style>
  <w:style w:type="character" w:customStyle="1" w:styleId="UnderliningChar2">
    <w:name w:val="Underlining Char2"/>
    <w:rsid w:val="00555DDA"/>
  </w:style>
  <w:style w:type="character" w:customStyle="1" w:styleId="UnderliningChar1">
    <w:name w:val="Underlining Char1"/>
    <w:rsid w:val="00555DDA"/>
  </w:style>
  <w:style w:type="character" w:customStyle="1" w:styleId="smcaps">
    <w:name w:val="smcaps"/>
    <w:rsid w:val="00555DDA"/>
  </w:style>
  <w:style w:type="character" w:customStyle="1" w:styleId="Style1Char2">
    <w:name w:val="Style1 Char2"/>
    <w:rsid w:val="00555DDA"/>
  </w:style>
  <w:style w:type="character" w:customStyle="1" w:styleId="inside-head1">
    <w:name w:val="inside-head1"/>
    <w:rsid w:val="00555DDA"/>
  </w:style>
  <w:style w:type="character" w:customStyle="1" w:styleId="datestamp1">
    <w:name w:val="datestamp1"/>
    <w:rsid w:val="00555DDA"/>
  </w:style>
  <w:style w:type="character" w:customStyle="1" w:styleId="pagetools1">
    <w:name w:val="pagetools1"/>
    <w:rsid w:val="00555DDA"/>
  </w:style>
  <w:style w:type="character" w:customStyle="1" w:styleId="smallredtext">
    <w:name w:val="smallredtext"/>
    <w:rsid w:val="00555DDA"/>
  </w:style>
  <w:style w:type="character" w:customStyle="1" w:styleId="storyheading31">
    <w:name w:val="storyheading31"/>
    <w:rsid w:val="00555DDA"/>
  </w:style>
  <w:style w:type="character" w:customStyle="1" w:styleId="storydeck31">
    <w:name w:val="storydeck31"/>
    <w:rsid w:val="00555DDA"/>
  </w:style>
  <w:style w:type="character" w:customStyle="1" w:styleId="subtitle1">
    <w:name w:val="subtitle1"/>
    <w:rsid w:val="00555DDA"/>
  </w:style>
  <w:style w:type="character" w:customStyle="1" w:styleId="Title10">
    <w:name w:val="Title1"/>
    <w:rsid w:val="00555DDA"/>
  </w:style>
  <w:style w:type="character" w:customStyle="1" w:styleId="clsbiolink">
    <w:name w:val="clsbiolink"/>
    <w:rsid w:val="00555DDA"/>
  </w:style>
  <w:style w:type="character" w:customStyle="1" w:styleId="clssmaller">
    <w:name w:val="clssmaller"/>
    <w:rsid w:val="00555DDA"/>
  </w:style>
  <w:style w:type="character" w:customStyle="1" w:styleId="sm1">
    <w:name w:val="sm1"/>
    <w:rsid w:val="00555DDA"/>
  </w:style>
  <w:style w:type="character" w:customStyle="1" w:styleId="noindentChar">
    <w:name w:val="noindent Char"/>
    <w:rsid w:val="00555DDA"/>
  </w:style>
  <w:style w:type="character" w:customStyle="1" w:styleId="SmallChar1">
    <w:name w:val="Small Char1"/>
    <w:rsid w:val="00555DDA"/>
  </w:style>
  <w:style w:type="character" w:customStyle="1" w:styleId="fullcite0">
    <w:name w:val="fullcite"/>
    <w:rsid w:val="00555DDA"/>
  </w:style>
  <w:style w:type="character" w:customStyle="1" w:styleId="Style9ptThickunderline">
    <w:name w:val="Style 9 pt Thick underline"/>
    <w:rsid w:val="00555DDA"/>
  </w:style>
  <w:style w:type="character" w:customStyle="1" w:styleId="CardNotUnderlinedChar">
    <w:name w:val="Card Not Underlined Char"/>
    <w:rsid w:val="00555DDA"/>
  </w:style>
  <w:style w:type="character" w:customStyle="1" w:styleId="IndexHeadersCharChar">
    <w:name w:val="Index Headers Char Char"/>
    <w:rsid w:val="00555DDA"/>
  </w:style>
  <w:style w:type="character" w:customStyle="1" w:styleId="CircleChar1">
    <w:name w:val="Circle Char1"/>
    <w:rsid w:val="00555DDA"/>
  </w:style>
  <w:style w:type="character" w:customStyle="1" w:styleId="textmedium">
    <w:name w:val="textmedium"/>
    <w:rsid w:val="00555DDA"/>
  </w:style>
  <w:style w:type="character" w:customStyle="1" w:styleId="justify">
    <w:name w:val="justify"/>
    <w:rsid w:val="00555DDA"/>
  </w:style>
  <w:style w:type="character" w:customStyle="1" w:styleId="SmallCardTextChar">
    <w:name w:val="Small Card Text Char"/>
    <w:rsid w:val="00555DDA"/>
  </w:style>
  <w:style w:type="character" w:customStyle="1" w:styleId="tagChar30">
    <w:name w:val="tag Char3"/>
    <w:rsid w:val="00555DDA"/>
  </w:style>
  <w:style w:type="character" w:customStyle="1" w:styleId="medium-normal1">
    <w:name w:val="medium-normal1"/>
    <w:rsid w:val="00555DDA"/>
  </w:style>
  <w:style w:type="character" w:customStyle="1" w:styleId="inside-head">
    <w:name w:val="inside-head"/>
    <w:rsid w:val="00555DDA"/>
  </w:style>
  <w:style w:type="character" w:customStyle="1" w:styleId="awtw">
    <w:name w:val="awtw"/>
    <w:rsid w:val="00555DDA"/>
  </w:style>
  <w:style w:type="character" w:customStyle="1" w:styleId="CardText-Underlined">
    <w:name w:val="Card Text - Underlined"/>
    <w:rsid w:val="00555DDA"/>
  </w:style>
  <w:style w:type="character" w:customStyle="1" w:styleId="Citation-AuthorDate">
    <w:name w:val="Citation - Author/Date"/>
    <w:rsid w:val="00555DDA"/>
  </w:style>
  <w:style w:type="character" w:customStyle="1" w:styleId="ld3">
    <w:name w:val="ld3"/>
    <w:rsid w:val="00555DDA"/>
  </w:style>
  <w:style w:type="character" w:customStyle="1" w:styleId="5Notunderlined">
    <w:name w:val="5 Not underlined"/>
    <w:rsid w:val="00555DDA"/>
  </w:style>
  <w:style w:type="character" w:customStyle="1" w:styleId="postbody">
    <w:name w:val="postbody"/>
    <w:rsid w:val="00555DDA"/>
  </w:style>
  <w:style w:type="paragraph" w:styleId="EndnoteText">
    <w:name w:val="endnote text"/>
    <w:basedOn w:val="Normal"/>
    <w:link w:val="EndnoteTextChar1"/>
    <w:unhideWhenUsed/>
    <w:rsid w:val="00555DDA"/>
    <w:pPr>
      <w:spacing w:after="0" w:line="240" w:lineRule="auto"/>
    </w:pPr>
    <w:rPr>
      <w:sz w:val="20"/>
      <w:szCs w:val="20"/>
    </w:rPr>
  </w:style>
  <w:style w:type="character" w:customStyle="1" w:styleId="EndnoteTextChar1">
    <w:name w:val="Endnote Text Char1"/>
    <w:basedOn w:val="DefaultParagraphFont"/>
    <w:link w:val="EndnoteText"/>
    <w:rsid w:val="00555DDA"/>
    <w:rPr>
      <w:rFonts w:ascii="Calibri" w:hAnsi="Calibri"/>
      <w:sz w:val="20"/>
      <w:szCs w:val="20"/>
    </w:rPr>
  </w:style>
  <w:style w:type="character" w:customStyle="1" w:styleId="ssl4">
    <w:name w:val="ss_l4"/>
    <w:rsid w:val="00555DDA"/>
  </w:style>
  <w:style w:type="character" w:customStyle="1" w:styleId="stylestylebold12pt">
    <w:name w:val="stylestylebold12pt"/>
    <w:rsid w:val="00555DDA"/>
  </w:style>
  <w:style w:type="character" w:customStyle="1" w:styleId="externaledithide">
    <w:name w:val="external_edit_hide"/>
    <w:rsid w:val="00555DDA"/>
  </w:style>
  <w:style w:type="character" w:customStyle="1" w:styleId="grey10">
    <w:name w:val="grey10"/>
    <w:rsid w:val="00555DDA"/>
  </w:style>
  <w:style w:type="character" w:customStyle="1" w:styleId="CharacterStyle20">
    <w:name w:val="Character Style 20"/>
    <w:rsid w:val="00555DDA"/>
  </w:style>
  <w:style w:type="character" w:customStyle="1" w:styleId="Style11ptUnderlineBorderSinglesolidlineAuto05pt">
    <w:name w:val="Style 11 pt Underline Border: : (Single solid line Auto  0.5 pt..."/>
    <w:rsid w:val="00555DDA"/>
  </w:style>
  <w:style w:type="character" w:customStyle="1" w:styleId="A9">
    <w:name w:val="A9"/>
    <w:uiPriority w:val="99"/>
    <w:rsid w:val="00555DDA"/>
  </w:style>
  <w:style w:type="character" w:customStyle="1" w:styleId="A5">
    <w:name w:val="A5"/>
    <w:uiPriority w:val="99"/>
    <w:rsid w:val="00555DDA"/>
  </w:style>
  <w:style w:type="character" w:customStyle="1" w:styleId="underline1">
    <w:name w:val="underline1"/>
    <w:rsid w:val="00555DDA"/>
  </w:style>
  <w:style w:type="character" w:customStyle="1" w:styleId="see">
    <w:name w:val="see"/>
    <w:rsid w:val="00555DDA"/>
  </w:style>
  <w:style w:type="character" w:customStyle="1" w:styleId="CharacterStyle2">
    <w:name w:val="Character Style 2"/>
    <w:uiPriority w:val="99"/>
    <w:rsid w:val="00555DDA"/>
  </w:style>
  <w:style w:type="character" w:customStyle="1" w:styleId="lightblue">
    <w:name w:val="lightblue"/>
    <w:rsid w:val="00555DDA"/>
  </w:style>
  <w:style w:type="character" w:customStyle="1" w:styleId="centerheadlines">
    <w:name w:val="centerheadlines"/>
    <w:rsid w:val="00555DDA"/>
  </w:style>
  <w:style w:type="character" w:customStyle="1" w:styleId="datetime">
    <w:name w:val="datetime"/>
    <w:rsid w:val="00555DDA"/>
  </w:style>
  <w:style w:type="character" w:customStyle="1" w:styleId="info">
    <w:name w:val="info"/>
    <w:rsid w:val="00555DDA"/>
  </w:style>
  <w:style w:type="character" w:customStyle="1" w:styleId="datestory">
    <w:name w:val="datestory"/>
    <w:rsid w:val="00555DDA"/>
  </w:style>
  <w:style w:type="character" w:customStyle="1" w:styleId="A1">
    <w:name w:val="A1"/>
    <w:uiPriority w:val="99"/>
    <w:rsid w:val="00555DDA"/>
  </w:style>
  <w:style w:type="character" w:customStyle="1" w:styleId="-SmallText-">
    <w:name w:val="-Small Text-"/>
    <w:rsid w:val="00555DDA"/>
  </w:style>
  <w:style w:type="character" w:customStyle="1" w:styleId="goohl1">
    <w:name w:val="goohl1"/>
    <w:rsid w:val="00555DDA"/>
  </w:style>
  <w:style w:type="character" w:customStyle="1" w:styleId="goohl2">
    <w:name w:val="goohl2"/>
    <w:rsid w:val="00555DDA"/>
  </w:style>
  <w:style w:type="character" w:customStyle="1" w:styleId="goohl0">
    <w:name w:val="goohl0"/>
    <w:rsid w:val="00555DDA"/>
  </w:style>
  <w:style w:type="character" w:customStyle="1" w:styleId="StyleUnderlineBorderSinglesolidlineAuto05ptLinew">
    <w:name w:val="Style Underline Border: : (Single solid line Auto  0.5 pt Line w..."/>
    <w:basedOn w:val="DefaultParagraphFont"/>
    <w:rsid w:val="00555DDA"/>
  </w:style>
  <w:style w:type="character" w:customStyle="1" w:styleId="citeschar10">
    <w:name w:val="citeschar1"/>
    <w:basedOn w:val="DefaultParagraphFont"/>
    <w:rsid w:val="00555DDA"/>
  </w:style>
  <w:style w:type="character" w:customStyle="1" w:styleId="cardunderlinedchar0">
    <w:name w:val="cardunderlinedchar"/>
    <w:basedOn w:val="DefaultParagraphFont"/>
    <w:rsid w:val="00555DDA"/>
  </w:style>
  <w:style w:type="paragraph" w:customStyle="1" w:styleId="Style1CharChar">
    <w:name w:val="Style1 Char Char"/>
    <w:basedOn w:val="Normal"/>
    <w:qFormat/>
    <w:rsid w:val="00555DDA"/>
    <w:pPr>
      <w:spacing w:after="0" w:line="240" w:lineRule="auto"/>
    </w:pPr>
  </w:style>
  <w:style w:type="character" w:customStyle="1" w:styleId="Style1CharCharChar">
    <w:name w:val="Style1 Char Char Char"/>
    <w:locked/>
    <w:rsid w:val="00555DDA"/>
  </w:style>
  <w:style w:type="character" w:customStyle="1" w:styleId="FootnoteTextChar1">
    <w:name w:val="Footnote Text Char1"/>
    <w:basedOn w:val="DefaultParagraphFont"/>
    <w:rsid w:val="00555DDA"/>
    <w:rPr>
      <w:rFonts w:ascii="Georgia" w:hAnsi="Georgia"/>
      <w:sz w:val="20"/>
      <w:szCs w:val="20"/>
    </w:rPr>
  </w:style>
  <w:style w:type="character" w:customStyle="1" w:styleId="headline">
    <w:name w:val="headline"/>
    <w:rsid w:val="00555DDA"/>
  </w:style>
  <w:style w:type="character" w:customStyle="1" w:styleId="provider">
    <w:name w:val="provider"/>
    <w:basedOn w:val="DefaultParagraphFont"/>
    <w:rsid w:val="00555DDA"/>
  </w:style>
  <w:style w:type="character" w:customStyle="1" w:styleId="ilad">
    <w:name w:val="il_ad"/>
    <w:rsid w:val="00555DDA"/>
  </w:style>
  <w:style w:type="character" w:customStyle="1" w:styleId="grame">
    <w:name w:val="grame"/>
    <w:rsid w:val="00555DDA"/>
  </w:style>
  <w:style w:type="character" w:customStyle="1" w:styleId="spelle">
    <w:name w:val="spelle"/>
    <w:rsid w:val="00555DDA"/>
  </w:style>
  <w:style w:type="character" w:customStyle="1" w:styleId="vitstorybyline">
    <w:name w:val="vitstorybyline"/>
    <w:rsid w:val="00555DDA"/>
  </w:style>
  <w:style w:type="character" w:customStyle="1" w:styleId="yahoobuzzbadge-form">
    <w:name w:val="yahoobuzzbadge-form"/>
    <w:rsid w:val="00555DDA"/>
  </w:style>
  <w:style w:type="character" w:customStyle="1" w:styleId="tickerlinx">
    <w:name w:val="tickerlinx"/>
    <w:rsid w:val="00555DDA"/>
  </w:style>
  <w:style w:type="character" w:customStyle="1" w:styleId="post-author">
    <w:name w:val="post-author"/>
    <w:rsid w:val="00555DDA"/>
  </w:style>
  <w:style w:type="character" w:customStyle="1" w:styleId="post-timestamp">
    <w:name w:val="post-timestamp"/>
    <w:rsid w:val="00555DDA"/>
  </w:style>
  <w:style w:type="character" w:customStyle="1" w:styleId="mw-headline">
    <w:name w:val="mw-headline"/>
    <w:rsid w:val="00555DDA"/>
  </w:style>
  <w:style w:type="character" w:customStyle="1" w:styleId="month">
    <w:name w:val="month"/>
    <w:rsid w:val="00555DDA"/>
  </w:style>
  <w:style w:type="character" w:customStyle="1" w:styleId="2xBoldUnderline">
    <w:name w:val="2x_Bold_Underline"/>
    <w:rsid w:val="00555DDA"/>
  </w:style>
  <w:style w:type="character" w:customStyle="1" w:styleId="texttitlebigred">
    <w:name w:val="texttitlebigred"/>
    <w:rsid w:val="00555DDA"/>
  </w:style>
  <w:style w:type="character" w:customStyle="1" w:styleId="subtitles">
    <w:name w:val="subtitles"/>
    <w:rsid w:val="00555DDA"/>
  </w:style>
  <w:style w:type="character" w:customStyle="1" w:styleId="UnderlineCharChar1">
    <w:name w:val="Underline Char Char1"/>
    <w:rsid w:val="00555DDA"/>
  </w:style>
  <w:style w:type="character" w:customStyle="1" w:styleId="CiteCardChar1">
    <w:name w:val="Cite_Card Char1"/>
    <w:rsid w:val="00555DDA"/>
  </w:style>
  <w:style w:type="character" w:customStyle="1" w:styleId="ptitleinside">
    <w:name w:val="p_title_inside"/>
    <w:rsid w:val="00555DDA"/>
  </w:style>
  <w:style w:type="character" w:customStyle="1" w:styleId="paramv">
    <w:name w:val="paramv"/>
    <w:rsid w:val="00555DDA"/>
  </w:style>
  <w:style w:type="character" w:customStyle="1" w:styleId="quotepeekbase">
    <w:name w:val="quotepeekbase"/>
    <w:rsid w:val="00555DDA"/>
  </w:style>
  <w:style w:type="character" w:customStyle="1" w:styleId="symbol">
    <w:name w:val="symbol"/>
    <w:rsid w:val="00555DDA"/>
  </w:style>
  <w:style w:type="character" w:customStyle="1" w:styleId="data">
    <w:name w:val="data"/>
    <w:rsid w:val="00555DDA"/>
  </w:style>
  <w:style w:type="character" w:customStyle="1" w:styleId="cross-head">
    <w:name w:val="cross-head"/>
    <w:rsid w:val="00555DDA"/>
  </w:style>
  <w:style w:type="character" w:customStyle="1" w:styleId="scaps">
    <w:name w:val="scaps"/>
    <w:rsid w:val="00555DDA"/>
  </w:style>
  <w:style w:type="character" w:customStyle="1" w:styleId="pub-date">
    <w:name w:val="pub-date"/>
    <w:rsid w:val="00555DDA"/>
  </w:style>
  <w:style w:type="character" w:customStyle="1" w:styleId="StyleTimesNewRoman12ptBold">
    <w:name w:val="Style Times New Roman 12 pt Bold"/>
    <w:rsid w:val="00555DDA"/>
  </w:style>
  <w:style w:type="character" w:customStyle="1" w:styleId="AuthorDateF4">
    <w:name w:val="Author Date (F4)"/>
    <w:rsid w:val="00555DDA"/>
  </w:style>
  <w:style w:type="character" w:customStyle="1" w:styleId="BoldUnderlineF6">
    <w:name w:val="Bold Underline (F6)"/>
    <w:rsid w:val="00555DDA"/>
  </w:style>
  <w:style w:type="character" w:customStyle="1" w:styleId="grouptext">
    <w:name w:val="group_text"/>
    <w:rsid w:val="00555DDA"/>
  </w:style>
  <w:style w:type="character" w:customStyle="1" w:styleId="authors">
    <w:name w:val="authors"/>
    <w:rsid w:val="00555DDA"/>
  </w:style>
  <w:style w:type="character" w:customStyle="1" w:styleId="StyleArial12ptBoldItalic">
    <w:name w:val="Style Arial 12 pt Bold Italic"/>
    <w:rsid w:val="00555DDA"/>
  </w:style>
  <w:style w:type="character" w:customStyle="1" w:styleId="verdana12grey1">
    <w:name w:val="verdana12grey1"/>
    <w:rsid w:val="00555DDA"/>
  </w:style>
  <w:style w:type="character" w:customStyle="1" w:styleId="verdana9grey1a">
    <w:name w:val="verdana9grey1a"/>
    <w:rsid w:val="00555DDA"/>
  </w:style>
  <w:style w:type="character" w:customStyle="1" w:styleId="nn-twttr-share-btn">
    <w:name w:val="nn-twttr-share-btn"/>
    <w:rsid w:val="00555DDA"/>
  </w:style>
  <w:style w:type="character" w:customStyle="1" w:styleId="count">
    <w:name w:val="count"/>
    <w:rsid w:val="00555DDA"/>
  </w:style>
  <w:style w:type="character" w:customStyle="1" w:styleId="fbbuttontext">
    <w:name w:val="fb_button_text"/>
    <w:rsid w:val="00555DDA"/>
  </w:style>
  <w:style w:type="character" w:customStyle="1" w:styleId="comment-count">
    <w:name w:val="comment-count"/>
    <w:rsid w:val="00555DDA"/>
  </w:style>
  <w:style w:type="character" w:customStyle="1" w:styleId="comment-count-text">
    <w:name w:val="comment-count-text"/>
    <w:rsid w:val="00555DDA"/>
  </w:style>
  <w:style w:type="character" w:customStyle="1" w:styleId="author-name">
    <w:name w:val="author-name"/>
    <w:rsid w:val="00555DDA"/>
  </w:style>
  <w:style w:type="character" w:customStyle="1" w:styleId="lightheader">
    <w:name w:val="lightheader"/>
    <w:rsid w:val="00555DDA"/>
  </w:style>
  <w:style w:type="character" w:customStyle="1" w:styleId="CiteCardCharCharCharCharChar">
    <w:name w:val="Cite_Card Char Char Char Char Char"/>
    <w:rsid w:val="00555DDA"/>
  </w:style>
  <w:style w:type="character" w:customStyle="1" w:styleId="CiteCardCharCharCharCharCharChar">
    <w:name w:val="Cite_Card Char Char Char Char Char Char"/>
    <w:rsid w:val="00555DDA"/>
  </w:style>
  <w:style w:type="character" w:customStyle="1" w:styleId="yahoobuzzbadge">
    <w:name w:val="yahoobuzzbadge"/>
    <w:rsid w:val="00555DDA"/>
  </w:style>
  <w:style w:type="character" w:customStyle="1" w:styleId="fbsharecountinner">
    <w:name w:val="fb_share_count_inner"/>
    <w:rsid w:val="00555DDA"/>
  </w:style>
  <w:style w:type="character" w:customStyle="1" w:styleId="fbconnectbuttontext">
    <w:name w:val="fbconnectbutton_text"/>
    <w:rsid w:val="00555DDA"/>
  </w:style>
  <w:style w:type="paragraph" w:customStyle="1" w:styleId="Sourcename">
    <w:name w:val="Source name"/>
    <w:basedOn w:val="Normal"/>
    <w:qFormat/>
    <w:rsid w:val="00555DDA"/>
    <w:pPr>
      <w:spacing w:after="0" w:line="240" w:lineRule="auto"/>
    </w:pPr>
  </w:style>
  <w:style w:type="character" w:customStyle="1" w:styleId="SourcenameChar">
    <w:name w:val="Source name Char"/>
    <w:locked/>
    <w:rsid w:val="00555DDA"/>
  </w:style>
  <w:style w:type="character" w:customStyle="1" w:styleId="StrongEmphasis">
    <w:name w:val="Strong Emphasis"/>
    <w:rsid w:val="00555DDA"/>
  </w:style>
  <w:style w:type="character" w:customStyle="1" w:styleId="Caption2">
    <w:name w:val="Caption2"/>
    <w:rsid w:val="00555DDA"/>
  </w:style>
  <w:style w:type="character" w:customStyle="1" w:styleId="Style11ptItalicUnderline">
    <w:name w:val="Style 11 pt Italic Underline"/>
    <w:rsid w:val="00555DDA"/>
  </w:style>
  <w:style w:type="character" w:customStyle="1" w:styleId="Style11ptItalic">
    <w:name w:val="Style 11 pt Italic"/>
    <w:rsid w:val="00555DDA"/>
  </w:style>
  <w:style w:type="character" w:customStyle="1" w:styleId="Style6pt">
    <w:name w:val="Style 6 pt"/>
    <w:qFormat/>
    <w:rsid w:val="00555DDA"/>
  </w:style>
  <w:style w:type="character" w:customStyle="1" w:styleId="article-articlebody">
    <w:name w:val="article-articlebody"/>
    <w:basedOn w:val="DefaultParagraphFont"/>
    <w:rsid w:val="00555DDA"/>
  </w:style>
  <w:style w:type="character" w:customStyle="1" w:styleId="pageheader0">
    <w:name w:val="pageheader"/>
    <w:basedOn w:val="DefaultParagraphFont"/>
    <w:rsid w:val="00555DDA"/>
  </w:style>
  <w:style w:type="character" w:customStyle="1" w:styleId="AuthorCharChar">
    <w:name w:val="Author Char Char"/>
    <w:rsid w:val="00555DDA"/>
  </w:style>
  <w:style w:type="character" w:customStyle="1" w:styleId="smallchar0">
    <w:name w:val="smallchar"/>
    <w:basedOn w:val="DefaultParagraphFont"/>
    <w:rsid w:val="00555DDA"/>
  </w:style>
  <w:style w:type="character" w:customStyle="1" w:styleId="Shortcite">
    <w:name w:val="Shortcite"/>
    <w:rsid w:val="00555DDA"/>
  </w:style>
  <w:style w:type="character" w:customStyle="1" w:styleId="Longcite">
    <w:name w:val="Longcite"/>
    <w:rsid w:val="00555DDA"/>
  </w:style>
  <w:style w:type="character" w:customStyle="1" w:styleId="StyleStyle7pt8pt">
    <w:name w:val="Style Style 7 pt + 8 pt"/>
    <w:rsid w:val="00555DDA"/>
  </w:style>
  <w:style w:type="character" w:customStyle="1" w:styleId="StyleStyleThickunderlineBold1">
    <w:name w:val="Style Style Thick underline + Bold1"/>
    <w:rsid w:val="00555DDA"/>
  </w:style>
  <w:style w:type="character" w:customStyle="1" w:styleId="StyleUnderline2">
    <w:name w:val="Style Underline2"/>
    <w:rsid w:val="00555DDA"/>
  </w:style>
  <w:style w:type="character" w:customStyle="1" w:styleId="tagchar">
    <w:name w:val="tagchar"/>
    <w:basedOn w:val="DefaultParagraphFont"/>
    <w:rsid w:val="00555DDA"/>
  </w:style>
  <w:style w:type="character" w:customStyle="1" w:styleId="address">
    <w:name w:val="address"/>
    <w:rsid w:val="00555DDA"/>
  </w:style>
  <w:style w:type="character" w:customStyle="1" w:styleId="NormalizationChar">
    <w:name w:val="Normalization Char"/>
    <w:rsid w:val="00555DDA"/>
  </w:style>
  <w:style w:type="character" w:customStyle="1" w:styleId="maintextbldleft">
    <w:name w:val="maintextbldleft"/>
    <w:basedOn w:val="DefaultParagraphFont"/>
    <w:rsid w:val="00555DDA"/>
  </w:style>
  <w:style w:type="character" w:customStyle="1" w:styleId="maintextleft">
    <w:name w:val="maintextleft"/>
    <w:basedOn w:val="DefaultParagraphFont"/>
    <w:rsid w:val="00555DDA"/>
  </w:style>
  <w:style w:type="character" w:customStyle="1" w:styleId="highlight1">
    <w:name w:val="highlight"/>
    <w:rsid w:val="00555DDA"/>
  </w:style>
  <w:style w:type="character" w:customStyle="1" w:styleId="Shrinker">
    <w:name w:val="Shrinker"/>
    <w:rsid w:val="00555DDA"/>
  </w:style>
  <w:style w:type="character" w:customStyle="1" w:styleId="heading2char1">
    <w:name w:val="heading2char"/>
    <w:basedOn w:val="DefaultParagraphFont"/>
    <w:rsid w:val="00555DDA"/>
  </w:style>
  <w:style w:type="character" w:customStyle="1" w:styleId="heading3char1">
    <w:name w:val="heading3char1"/>
    <w:basedOn w:val="DefaultParagraphFont"/>
    <w:rsid w:val="00555DDA"/>
  </w:style>
  <w:style w:type="character" w:customStyle="1" w:styleId="underlinea">
    <w:name w:val="underlinea"/>
    <w:basedOn w:val="DefaultParagraphFont"/>
    <w:rsid w:val="00555DDA"/>
  </w:style>
  <w:style w:type="character" w:customStyle="1" w:styleId="StyleUnderlineChar9pt2">
    <w:name w:val="Style Underline Char + 9 pt2"/>
    <w:rsid w:val="00555DDA"/>
  </w:style>
  <w:style w:type="character" w:customStyle="1" w:styleId="StyleUnderlineChar9ptBold1">
    <w:name w:val="Style Underline Char + 9 pt Bold1"/>
    <w:rsid w:val="00555DDA"/>
  </w:style>
  <w:style w:type="character" w:customStyle="1" w:styleId="FontStyle329">
    <w:name w:val="Font Style329"/>
    <w:uiPriority w:val="99"/>
    <w:rsid w:val="00555DDA"/>
  </w:style>
  <w:style w:type="character" w:customStyle="1" w:styleId="styleboldunderline">
    <w:name w:val="styleboldunderline"/>
    <w:rsid w:val="00555DDA"/>
  </w:style>
  <w:style w:type="character" w:customStyle="1" w:styleId="FontStyle291">
    <w:name w:val="Font Style291"/>
    <w:uiPriority w:val="99"/>
    <w:rsid w:val="00555DDA"/>
  </w:style>
  <w:style w:type="character" w:customStyle="1" w:styleId="FontStyle232">
    <w:name w:val="Font Style232"/>
    <w:uiPriority w:val="99"/>
    <w:rsid w:val="00555DDA"/>
  </w:style>
  <w:style w:type="character" w:customStyle="1" w:styleId="MicroTextCharChar">
    <w:name w:val="MicroText Char Char"/>
    <w:rsid w:val="00555DDA"/>
  </w:style>
  <w:style w:type="character" w:customStyle="1" w:styleId="Hyperlink6">
    <w:name w:val="Hyperlink6"/>
    <w:rsid w:val="00555DDA"/>
  </w:style>
  <w:style w:type="character" w:customStyle="1" w:styleId="pmterms11">
    <w:name w:val="pmterms11"/>
    <w:rsid w:val="00555DDA"/>
  </w:style>
  <w:style w:type="character" w:customStyle="1" w:styleId="style61">
    <w:name w:val="style6"/>
    <w:rsid w:val="00555DDA"/>
  </w:style>
  <w:style w:type="character" w:customStyle="1" w:styleId="Title2">
    <w:name w:val="Title2"/>
    <w:basedOn w:val="DefaultParagraphFont"/>
    <w:rsid w:val="00555DDA"/>
  </w:style>
  <w:style w:type="character" w:customStyle="1" w:styleId="pmterms12">
    <w:name w:val="pmterms12"/>
    <w:basedOn w:val="DefaultParagraphFont"/>
    <w:rsid w:val="00555DDA"/>
  </w:style>
  <w:style w:type="character" w:customStyle="1" w:styleId="BoldandUnderlineChar1Char2Char">
    <w:name w:val="Bold and Underline Char1 Char2 Char"/>
    <w:basedOn w:val="DefaultParagraphFont"/>
    <w:rsid w:val="00555DDA"/>
  </w:style>
  <w:style w:type="character" w:customStyle="1" w:styleId="cardtextsmallCharCharCharCharCharCharCharCharCharCharCharChar">
    <w:name w:val="card text small Char Char Char Char Char Char Char Char Char Char Char Char"/>
    <w:basedOn w:val="DefaultParagraphFont"/>
    <w:rsid w:val="00555DDA"/>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555DDA"/>
  </w:style>
  <w:style w:type="character" w:customStyle="1" w:styleId="pmterms2">
    <w:name w:val="pmterms2"/>
    <w:basedOn w:val="DefaultParagraphFont"/>
    <w:rsid w:val="00555DDA"/>
  </w:style>
  <w:style w:type="character" w:customStyle="1" w:styleId="BoldandUnderlineChar1Char2CharChar">
    <w:name w:val="Bold and Underline Char1 Char2 Char Char"/>
    <w:basedOn w:val="DefaultParagraphFont"/>
    <w:rsid w:val="00555DDA"/>
  </w:style>
  <w:style w:type="character" w:customStyle="1" w:styleId="UnderlineChar1Char1">
    <w:name w:val="Underline Char1 Char1"/>
    <w:basedOn w:val="DefaultParagraphFont"/>
    <w:rsid w:val="00555DDA"/>
  </w:style>
  <w:style w:type="character" w:customStyle="1" w:styleId="UnderlineChar6CharCharCharCharCharCharCharChar">
    <w:name w:val="Underline Char6 Char Char Char Char Char Char Char Char"/>
    <w:basedOn w:val="DefaultParagraphFont"/>
    <w:rsid w:val="00555DDA"/>
  </w:style>
  <w:style w:type="character" w:customStyle="1" w:styleId="BoldText12pt">
    <w:name w:val="Bold Text 12 pt"/>
    <w:autoRedefine/>
    <w:rsid w:val="00555DDA"/>
  </w:style>
  <w:style w:type="paragraph" w:styleId="BodyTextIndent2">
    <w:name w:val="Body Text Indent 2"/>
    <w:basedOn w:val="Normal"/>
    <w:link w:val="BodyTextIndent2Char1"/>
    <w:unhideWhenUsed/>
    <w:rsid w:val="00555DDA"/>
    <w:pPr>
      <w:spacing w:after="120" w:line="480" w:lineRule="auto"/>
      <w:ind w:left="360"/>
    </w:pPr>
  </w:style>
  <w:style w:type="character" w:customStyle="1" w:styleId="BodyTextIndent2Char1">
    <w:name w:val="Body Text Indent 2 Char1"/>
    <w:basedOn w:val="DefaultParagraphFont"/>
    <w:link w:val="BodyTextIndent2"/>
    <w:rsid w:val="00555DDA"/>
    <w:rPr>
      <w:rFonts w:ascii="Calibri" w:hAnsi="Calibri"/>
    </w:rPr>
  </w:style>
  <w:style w:type="character" w:customStyle="1" w:styleId="Style2CharChar">
    <w:name w:val="Style2 Char Char"/>
    <w:basedOn w:val="DefaultParagraphFont"/>
    <w:rsid w:val="00555DDA"/>
  </w:style>
  <w:style w:type="character" w:customStyle="1" w:styleId="DebateCiteCharCharChar">
    <w:name w:val="Debate Cite Char Char Char"/>
    <w:basedOn w:val="DefaultParagraphFont"/>
    <w:rsid w:val="00555DDA"/>
  </w:style>
  <w:style w:type="paragraph" w:styleId="BodyTextFirstIndent">
    <w:name w:val="Body Text First Indent"/>
    <w:basedOn w:val="BodyText"/>
    <w:link w:val="BodyTextFirstIndentChar1"/>
    <w:rsid w:val="00555DDA"/>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555DDA"/>
    <w:rPr>
      <w:rFonts w:ascii="Georgia" w:hAnsi="Georgia"/>
    </w:rPr>
  </w:style>
  <w:style w:type="character" w:customStyle="1" w:styleId="Style10ptBold">
    <w:name w:val="Style 10 pt Bold"/>
    <w:basedOn w:val="DefaultParagraphFont"/>
    <w:rsid w:val="00555DDA"/>
  </w:style>
  <w:style w:type="character" w:customStyle="1" w:styleId="text9">
    <w:name w:val="text9"/>
    <w:basedOn w:val="DefaultParagraphFont"/>
    <w:rsid w:val="00555DDA"/>
  </w:style>
  <w:style w:type="character" w:customStyle="1" w:styleId="text21">
    <w:name w:val="text21"/>
    <w:basedOn w:val="DefaultParagraphFont"/>
    <w:rsid w:val="00555DDA"/>
  </w:style>
  <w:style w:type="character" w:customStyle="1" w:styleId="text19">
    <w:name w:val="text19"/>
    <w:basedOn w:val="DefaultParagraphFont"/>
    <w:rsid w:val="00555DDA"/>
  </w:style>
  <w:style w:type="character" w:customStyle="1" w:styleId="term2">
    <w:name w:val="term2"/>
    <w:basedOn w:val="DefaultParagraphFont"/>
    <w:rsid w:val="00555DDA"/>
  </w:style>
  <w:style w:type="character" w:customStyle="1" w:styleId="ToReadChar">
    <w:name w:val="To Read Char"/>
    <w:basedOn w:val="DefaultParagraphFont"/>
    <w:rsid w:val="00555DDA"/>
  </w:style>
  <w:style w:type="character" w:customStyle="1" w:styleId="ToReadCharChar">
    <w:name w:val="To Read Char Char"/>
    <w:basedOn w:val="DefaultParagraphFont"/>
    <w:rsid w:val="00555DDA"/>
  </w:style>
  <w:style w:type="character" w:customStyle="1" w:styleId="storytextstyle">
    <w:name w:val="storytextstyle"/>
    <w:basedOn w:val="DefaultParagraphFont"/>
    <w:rsid w:val="00555DDA"/>
  </w:style>
  <w:style w:type="character" w:customStyle="1" w:styleId="cardunderlinedCharChar">
    <w:name w:val="card underlined Char Char"/>
    <w:basedOn w:val="DefaultParagraphFont"/>
    <w:rsid w:val="00555DDA"/>
  </w:style>
  <w:style w:type="character" w:customStyle="1" w:styleId="articlehead21">
    <w:name w:val="articlehead21"/>
    <w:basedOn w:val="DefaultParagraphFont"/>
    <w:rsid w:val="00555DDA"/>
  </w:style>
  <w:style w:type="character" w:customStyle="1" w:styleId="BoldandUnderlineChar2Char1">
    <w:name w:val="Bold and Underline Char2 Char1"/>
    <w:basedOn w:val="DefaultParagraphFont"/>
    <w:rsid w:val="00555DDA"/>
  </w:style>
  <w:style w:type="character" w:customStyle="1" w:styleId="TagCiteChar10">
    <w:name w:val="Tag/Cite Char1"/>
    <w:basedOn w:val="DefaultParagraphFont"/>
    <w:rsid w:val="00555DDA"/>
  </w:style>
  <w:style w:type="character" w:customStyle="1" w:styleId="CardCharChar0">
    <w:name w:val="Card Char Char"/>
    <w:basedOn w:val="DefaultParagraphFont"/>
    <w:rsid w:val="00555DDA"/>
  </w:style>
  <w:style w:type="character" w:customStyle="1" w:styleId="BriefTitle1Char">
    <w:name w:val="Brief Title 1 Char"/>
    <w:basedOn w:val="DefaultParagraphFont"/>
    <w:rsid w:val="00555DDA"/>
  </w:style>
  <w:style w:type="character" w:customStyle="1" w:styleId="TagCiteCharChar">
    <w:name w:val="Tag/Cite Char Char"/>
    <w:basedOn w:val="DefaultParagraphFont"/>
    <w:rsid w:val="00555DDA"/>
  </w:style>
  <w:style w:type="character" w:customStyle="1" w:styleId="prodgeneral1">
    <w:name w:val="prodgeneral1"/>
    <w:basedOn w:val="DefaultParagraphFont"/>
    <w:rsid w:val="00555DDA"/>
  </w:style>
  <w:style w:type="character" w:customStyle="1" w:styleId="texto11">
    <w:name w:val="texto11"/>
    <w:basedOn w:val="DefaultParagraphFont"/>
    <w:rsid w:val="00555DDA"/>
  </w:style>
  <w:style w:type="character" w:customStyle="1" w:styleId="date10">
    <w:name w:val="date1"/>
    <w:basedOn w:val="DefaultParagraphFont"/>
    <w:rsid w:val="00555DDA"/>
  </w:style>
  <w:style w:type="character" w:customStyle="1" w:styleId="summary1">
    <w:name w:val="summary1"/>
    <w:basedOn w:val="DefaultParagraphFont"/>
    <w:rsid w:val="00555DDA"/>
  </w:style>
  <w:style w:type="character" w:customStyle="1" w:styleId="text3">
    <w:name w:val="text3"/>
    <w:basedOn w:val="DefaultParagraphFont"/>
    <w:rsid w:val="00555DDA"/>
  </w:style>
  <w:style w:type="character" w:customStyle="1" w:styleId="featurecontentgray1">
    <w:name w:val="featurecontentgray1"/>
    <w:basedOn w:val="DefaultParagraphFont"/>
    <w:rsid w:val="00555DDA"/>
  </w:style>
  <w:style w:type="character" w:customStyle="1" w:styleId="CardCharCharChar0">
    <w:name w:val="Card Char Char Char"/>
    <w:basedOn w:val="DefaultParagraphFont"/>
    <w:rsid w:val="00555DDA"/>
  </w:style>
  <w:style w:type="character" w:customStyle="1" w:styleId="big1">
    <w:name w:val="big1"/>
    <w:basedOn w:val="DefaultParagraphFont"/>
    <w:rsid w:val="00555DDA"/>
  </w:style>
  <w:style w:type="character" w:customStyle="1" w:styleId="articletitle1">
    <w:name w:val="articletitle1"/>
    <w:basedOn w:val="DefaultParagraphFont"/>
    <w:rsid w:val="00555DDA"/>
  </w:style>
  <w:style w:type="character" w:customStyle="1" w:styleId="prodgeneral">
    <w:name w:val="prodgeneral"/>
    <w:basedOn w:val="DefaultParagraphFont"/>
    <w:rsid w:val="00555DDA"/>
  </w:style>
  <w:style w:type="character" w:customStyle="1" w:styleId="Style10pt">
    <w:name w:val="Style 10 pt"/>
    <w:basedOn w:val="DefaultParagraphFont"/>
    <w:rsid w:val="00555DDA"/>
  </w:style>
  <w:style w:type="character" w:customStyle="1" w:styleId="StyleUnderlineChar0">
    <w:name w:val="Style Underline + Char"/>
    <w:basedOn w:val="DefaultParagraphFont"/>
    <w:rsid w:val="00555DDA"/>
  </w:style>
  <w:style w:type="character" w:customStyle="1" w:styleId="highlightChar">
    <w:name w:val="highlight Char"/>
    <w:basedOn w:val="DefaultParagraphFont"/>
    <w:rsid w:val="00555DDA"/>
  </w:style>
  <w:style w:type="character" w:customStyle="1" w:styleId="citeChar">
    <w:name w:val="cite Char"/>
    <w:basedOn w:val="DefaultParagraphFont"/>
    <w:rsid w:val="00555DDA"/>
  </w:style>
  <w:style w:type="character" w:customStyle="1" w:styleId="OffensiveLanguageChar">
    <w:name w:val="Offensive Language Char"/>
    <w:rsid w:val="00555DDA"/>
  </w:style>
  <w:style w:type="character" w:customStyle="1" w:styleId="yellowfadeinnerspan">
    <w:name w:val="yellowfadeinnerspan"/>
    <w:rsid w:val="00555DDA"/>
  </w:style>
  <w:style w:type="character" w:customStyle="1" w:styleId="ipa">
    <w:name w:val="ipa"/>
    <w:basedOn w:val="DefaultParagraphFont"/>
    <w:rsid w:val="00555DDA"/>
  </w:style>
  <w:style w:type="table" w:customStyle="1" w:styleId="TableGrid1">
    <w:name w:val="Table Grid1"/>
    <w:basedOn w:val="TableNormal"/>
    <w:rsid w:val="00555DDA"/>
    <w:pPr>
      <w:spacing w:after="200" w:line="276" w:lineRule="auto"/>
    </w:pPr>
    <w:tblPr/>
  </w:style>
  <w:style w:type="character" w:customStyle="1" w:styleId="StyleciteChar">
    <w:name w:val="Style cite + Char"/>
    <w:basedOn w:val="DefaultParagraphFont"/>
    <w:rsid w:val="00555DDA"/>
  </w:style>
  <w:style w:type="character" w:customStyle="1" w:styleId="H4TagChar1">
    <w:name w:val="H4 (Tag) Char1"/>
    <w:locked/>
    <w:rsid w:val="00555DDA"/>
  </w:style>
  <w:style w:type="paragraph" w:customStyle="1" w:styleId="description">
    <w:name w:val="description"/>
    <w:basedOn w:val="Normal"/>
    <w:uiPriority w:val="99"/>
    <w:qFormat/>
    <w:rsid w:val="00555DDA"/>
    <w:pPr>
      <w:spacing w:after="0" w:line="240" w:lineRule="auto"/>
    </w:pPr>
  </w:style>
  <w:style w:type="paragraph" w:customStyle="1" w:styleId="credit">
    <w:name w:val="credit"/>
    <w:basedOn w:val="Normal"/>
    <w:next w:val="BodyText5"/>
    <w:qFormat/>
    <w:rsid w:val="00555DDA"/>
    <w:pPr>
      <w:spacing w:after="0" w:line="240" w:lineRule="auto"/>
    </w:pPr>
  </w:style>
  <w:style w:type="character" w:customStyle="1" w:styleId="DebateUnderlinedChar">
    <w:name w:val="Debate Underlined Char"/>
    <w:locked/>
    <w:rsid w:val="00555DDA"/>
  </w:style>
  <w:style w:type="paragraph" w:customStyle="1" w:styleId="DebateUnderlined">
    <w:name w:val="Debate Underlined"/>
    <w:basedOn w:val="Normal"/>
    <w:next w:val="about"/>
    <w:qFormat/>
    <w:rsid w:val="00555DDA"/>
    <w:pPr>
      <w:spacing w:after="0" w:line="240" w:lineRule="auto"/>
    </w:pPr>
  </w:style>
  <w:style w:type="character" w:customStyle="1" w:styleId="Card10f2Char">
    <w:name w:val="Card.10.f2 Char"/>
    <w:locked/>
    <w:rsid w:val="00555DDA"/>
  </w:style>
  <w:style w:type="paragraph" w:customStyle="1" w:styleId="Card10f2">
    <w:name w:val="Card.10.f2"/>
    <w:basedOn w:val="Normal"/>
    <w:next w:val="thumbnail"/>
    <w:autoRedefine/>
    <w:qFormat/>
    <w:rsid w:val="00555DDA"/>
    <w:pPr>
      <w:spacing w:after="0" w:line="240" w:lineRule="auto"/>
    </w:pPr>
  </w:style>
  <w:style w:type="character" w:customStyle="1" w:styleId="Bodytext6">
    <w:name w:val="Body text_"/>
    <w:basedOn w:val="DefaultParagraphFont"/>
    <w:link w:val="BodyText20"/>
    <w:locked/>
    <w:rsid w:val="00555DDA"/>
    <w:rPr>
      <w:shd w:val="clear" w:color="auto" w:fill="FFFFFF"/>
    </w:rPr>
  </w:style>
  <w:style w:type="paragraph" w:customStyle="1" w:styleId="BodyText5">
    <w:name w:val="Body Text5"/>
    <w:basedOn w:val="Normal"/>
    <w:next w:val="wallacepara"/>
    <w:qFormat/>
    <w:rsid w:val="00555DDA"/>
    <w:pPr>
      <w:spacing w:after="0" w:line="240" w:lineRule="auto"/>
    </w:pPr>
  </w:style>
  <w:style w:type="paragraph" w:customStyle="1" w:styleId="user">
    <w:name w:val="user"/>
    <w:basedOn w:val="Normal"/>
    <w:next w:val="morelink"/>
    <w:qFormat/>
    <w:rsid w:val="00555DDA"/>
    <w:pPr>
      <w:spacing w:after="0" w:line="240" w:lineRule="auto"/>
    </w:pPr>
  </w:style>
  <w:style w:type="paragraph" w:customStyle="1" w:styleId="about">
    <w:name w:val="about"/>
    <w:basedOn w:val="Normal"/>
    <w:next w:val="audiolink"/>
    <w:qFormat/>
    <w:rsid w:val="00555DDA"/>
    <w:pPr>
      <w:spacing w:after="0" w:line="240" w:lineRule="auto"/>
    </w:pPr>
  </w:style>
  <w:style w:type="paragraph" w:customStyle="1" w:styleId="t6">
    <w:name w:val="t6"/>
    <w:basedOn w:val="Normal"/>
    <w:next w:val="nav1"/>
    <w:qFormat/>
    <w:rsid w:val="00555DDA"/>
    <w:pPr>
      <w:spacing w:after="0" w:line="240" w:lineRule="auto"/>
    </w:pPr>
  </w:style>
  <w:style w:type="paragraph" w:customStyle="1" w:styleId="thumbnail">
    <w:name w:val="thumbnail"/>
    <w:basedOn w:val="Normal"/>
    <w:next w:val="nav2"/>
    <w:qFormat/>
    <w:rsid w:val="00555DDA"/>
    <w:pPr>
      <w:spacing w:after="0" w:line="240" w:lineRule="auto"/>
    </w:pPr>
  </w:style>
  <w:style w:type="paragraph" w:customStyle="1" w:styleId="stand-first-alone">
    <w:name w:val="stand-first-alone"/>
    <w:basedOn w:val="Normal"/>
    <w:next w:val="Pa0"/>
    <w:qFormat/>
    <w:rsid w:val="00555DDA"/>
    <w:pPr>
      <w:spacing w:after="0" w:line="240" w:lineRule="auto"/>
    </w:pPr>
  </w:style>
  <w:style w:type="paragraph" w:customStyle="1" w:styleId="wallacepara">
    <w:name w:val="wallacepara"/>
    <w:basedOn w:val="Normal"/>
    <w:next w:val="CM45"/>
    <w:qFormat/>
    <w:rsid w:val="00555DDA"/>
    <w:pPr>
      <w:spacing w:after="0" w:line="240" w:lineRule="auto"/>
    </w:pPr>
  </w:style>
  <w:style w:type="paragraph" w:customStyle="1" w:styleId="morelink">
    <w:name w:val="morelink"/>
    <w:basedOn w:val="Normal"/>
    <w:next w:val="CM46"/>
    <w:qFormat/>
    <w:rsid w:val="00555DDA"/>
    <w:pPr>
      <w:spacing w:after="0" w:line="240" w:lineRule="auto"/>
    </w:pPr>
  </w:style>
  <w:style w:type="paragraph" w:customStyle="1" w:styleId="audiolink">
    <w:name w:val="audiolink"/>
    <w:basedOn w:val="Normal"/>
    <w:next w:val="F4-NormalText"/>
    <w:qFormat/>
    <w:rsid w:val="00555DDA"/>
    <w:pPr>
      <w:spacing w:after="0" w:line="240" w:lineRule="auto"/>
    </w:pPr>
  </w:style>
  <w:style w:type="paragraph" w:customStyle="1" w:styleId="titlestyle1">
    <w:name w:val="titlestyle1"/>
    <w:basedOn w:val="Normal"/>
    <w:next w:val="FullText"/>
    <w:qFormat/>
    <w:rsid w:val="00555DDA"/>
    <w:pPr>
      <w:spacing w:after="0" w:line="240" w:lineRule="auto"/>
    </w:pPr>
  </w:style>
  <w:style w:type="paragraph" w:customStyle="1" w:styleId="nav1">
    <w:name w:val="nav1"/>
    <w:basedOn w:val="Normal"/>
    <w:next w:val="TagLine"/>
    <w:qFormat/>
    <w:rsid w:val="00555DDA"/>
    <w:pPr>
      <w:spacing w:after="0" w:line="240" w:lineRule="auto"/>
    </w:pPr>
  </w:style>
  <w:style w:type="paragraph" w:customStyle="1" w:styleId="nav2">
    <w:name w:val="nav2"/>
    <w:basedOn w:val="Normal"/>
    <w:qFormat/>
    <w:rsid w:val="00555DDA"/>
    <w:pPr>
      <w:spacing w:after="0" w:line="240" w:lineRule="auto"/>
    </w:pPr>
  </w:style>
  <w:style w:type="paragraph" w:customStyle="1" w:styleId="Pa0">
    <w:name w:val="Pa0"/>
    <w:basedOn w:val="Normal"/>
    <w:uiPriority w:val="99"/>
    <w:qFormat/>
    <w:rsid w:val="00555DDA"/>
    <w:pPr>
      <w:spacing w:after="0" w:line="240" w:lineRule="auto"/>
    </w:pPr>
  </w:style>
  <w:style w:type="paragraph" w:customStyle="1" w:styleId="CM45">
    <w:name w:val="CM45"/>
    <w:basedOn w:val="Normal"/>
    <w:uiPriority w:val="99"/>
    <w:qFormat/>
    <w:rsid w:val="00555DDA"/>
    <w:pPr>
      <w:spacing w:after="0" w:line="240" w:lineRule="auto"/>
    </w:pPr>
  </w:style>
  <w:style w:type="paragraph" w:customStyle="1" w:styleId="CM46">
    <w:name w:val="CM46"/>
    <w:basedOn w:val="Normal"/>
    <w:uiPriority w:val="99"/>
    <w:qFormat/>
    <w:rsid w:val="00555DDA"/>
    <w:pPr>
      <w:spacing w:after="0" w:line="240" w:lineRule="auto"/>
    </w:pPr>
  </w:style>
  <w:style w:type="paragraph" w:customStyle="1" w:styleId="F4-NormalText">
    <w:name w:val="F4 - Normal Text"/>
    <w:basedOn w:val="Normal"/>
    <w:uiPriority w:val="99"/>
    <w:qFormat/>
    <w:rsid w:val="00555DDA"/>
    <w:pPr>
      <w:spacing w:after="0" w:line="240" w:lineRule="auto"/>
    </w:pPr>
  </w:style>
  <w:style w:type="character" w:customStyle="1" w:styleId="Heading18">
    <w:name w:val="Heading #18_"/>
    <w:basedOn w:val="DefaultParagraphFont"/>
    <w:locked/>
    <w:rsid w:val="00555DDA"/>
  </w:style>
  <w:style w:type="paragraph" w:customStyle="1" w:styleId="Heading180">
    <w:name w:val="Heading #18"/>
    <w:basedOn w:val="Normal"/>
    <w:qFormat/>
    <w:rsid w:val="00555DDA"/>
    <w:pPr>
      <w:spacing w:after="0" w:line="240" w:lineRule="auto"/>
    </w:pPr>
  </w:style>
  <w:style w:type="character" w:customStyle="1" w:styleId="Picturecaption2">
    <w:name w:val="Picture caption (2)_"/>
    <w:basedOn w:val="DefaultParagraphFont"/>
    <w:locked/>
    <w:rsid w:val="00555DDA"/>
  </w:style>
  <w:style w:type="paragraph" w:customStyle="1" w:styleId="Picturecaption20">
    <w:name w:val="Picture caption (2)"/>
    <w:basedOn w:val="Normal"/>
    <w:qFormat/>
    <w:rsid w:val="00555DDA"/>
    <w:pPr>
      <w:spacing w:after="0" w:line="240" w:lineRule="auto"/>
    </w:pPr>
  </w:style>
  <w:style w:type="character" w:customStyle="1" w:styleId="Picturecaption">
    <w:name w:val="Picture caption_"/>
    <w:basedOn w:val="DefaultParagraphFont"/>
    <w:locked/>
    <w:rsid w:val="00555DDA"/>
  </w:style>
  <w:style w:type="paragraph" w:customStyle="1" w:styleId="Picturecaption0">
    <w:name w:val="Picture caption"/>
    <w:basedOn w:val="Normal"/>
    <w:qFormat/>
    <w:rsid w:val="00555DDA"/>
    <w:pPr>
      <w:spacing w:after="0" w:line="240" w:lineRule="auto"/>
    </w:pPr>
  </w:style>
  <w:style w:type="character" w:customStyle="1" w:styleId="Bodytext31">
    <w:name w:val="Body text (31)_"/>
    <w:basedOn w:val="DefaultParagraphFont"/>
    <w:locked/>
    <w:rsid w:val="00555DDA"/>
  </w:style>
  <w:style w:type="paragraph" w:customStyle="1" w:styleId="Bodytext310">
    <w:name w:val="Body text (31)"/>
    <w:basedOn w:val="Normal"/>
    <w:qFormat/>
    <w:rsid w:val="00555DDA"/>
    <w:pPr>
      <w:spacing w:after="0" w:line="240" w:lineRule="auto"/>
    </w:pPr>
  </w:style>
  <w:style w:type="character" w:customStyle="1" w:styleId="Heading22">
    <w:name w:val="Heading #22_"/>
    <w:basedOn w:val="DefaultParagraphFont"/>
    <w:locked/>
    <w:rsid w:val="00555DDA"/>
  </w:style>
  <w:style w:type="paragraph" w:customStyle="1" w:styleId="Heading220">
    <w:name w:val="Heading #22"/>
    <w:basedOn w:val="Normal"/>
    <w:qFormat/>
    <w:rsid w:val="00555DDA"/>
    <w:pPr>
      <w:spacing w:after="0" w:line="240" w:lineRule="auto"/>
    </w:pPr>
  </w:style>
  <w:style w:type="character" w:customStyle="1" w:styleId="Bodytext131">
    <w:name w:val="Body text (131)_"/>
    <w:basedOn w:val="DefaultParagraphFont"/>
    <w:locked/>
    <w:rsid w:val="00555DDA"/>
  </w:style>
  <w:style w:type="paragraph" w:customStyle="1" w:styleId="Bodytext1310">
    <w:name w:val="Body text (131)"/>
    <w:basedOn w:val="Normal"/>
    <w:qFormat/>
    <w:rsid w:val="00555DDA"/>
    <w:pPr>
      <w:spacing w:after="0" w:line="240" w:lineRule="auto"/>
    </w:pPr>
  </w:style>
  <w:style w:type="character" w:customStyle="1" w:styleId="Bodytext140">
    <w:name w:val="Body text (140)_"/>
    <w:basedOn w:val="DefaultParagraphFont"/>
    <w:locked/>
    <w:rsid w:val="00555DDA"/>
  </w:style>
  <w:style w:type="paragraph" w:customStyle="1" w:styleId="Bodytext1400">
    <w:name w:val="Body text (140)"/>
    <w:basedOn w:val="Normal"/>
    <w:qFormat/>
    <w:rsid w:val="00555DDA"/>
    <w:pPr>
      <w:spacing w:after="0" w:line="240" w:lineRule="auto"/>
    </w:pPr>
  </w:style>
  <w:style w:type="character" w:customStyle="1" w:styleId="Bodytext141">
    <w:name w:val="Body text (141)_"/>
    <w:basedOn w:val="DefaultParagraphFont"/>
    <w:locked/>
    <w:rsid w:val="00555DDA"/>
  </w:style>
  <w:style w:type="paragraph" w:customStyle="1" w:styleId="Bodytext1410">
    <w:name w:val="Body text (141)"/>
    <w:basedOn w:val="Normal"/>
    <w:qFormat/>
    <w:rsid w:val="00555DDA"/>
    <w:pPr>
      <w:spacing w:after="0" w:line="240" w:lineRule="auto"/>
    </w:pPr>
  </w:style>
  <w:style w:type="character" w:customStyle="1" w:styleId="Tableofcontents20">
    <w:name w:val="Table of contents (20)_"/>
    <w:basedOn w:val="DefaultParagraphFont"/>
    <w:locked/>
    <w:rsid w:val="00555DDA"/>
  </w:style>
  <w:style w:type="paragraph" w:customStyle="1" w:styleId="Tableofcontents200">
    <w:name w:val="Table of contents (20)"/>
    <w:basedOn w:val="Normal"/>
    <w:qFormat/>
    <w:rsid w:val="00555DDA"/>
    <w:pPr>
      <w:spacing w:after="0" w:line="240" w:lineRule="auto"/>
    </w:pPr>
  </w:style>
  <w:style w:type="character" w:customStyle="1" w:styleId="Tableofcontents21">
    <w:name w:val="Table of contents (21)_"/>
    <w:basedOn w:val="DefaultParagraphFont"/>
    <w:locked/>
    <w:rsid w:val="00555DDA"/>
  </w:style>
  <w:style w:type="paragraph" w:customStyle="1" w:styleId="Tableofcontents210">
    <w:name w:val="Table of contents (21)"/>
    <w:basedOn w:val="Normal"/>
    <w:qFormat/>
    <w:rsid w:val="00555DDA"/>
    <w:pPr>
      <w:spacing w:after="0" w:line="240" w:lineRule="auto"/>
    </w:pPr>
  </w:style>
  <w:style w:type="character" w:customStyle="1" w:styleId="Tableofcontents22">
    <w:name w:val="Table of contents (22)_"/>
    <w:basedOn w:val="DefaultParagraphFont"/>
    <w:locked/>
    <w:rsid w:val="00555DDA"/>
  </w:style>
  <w:style w:type="paragraph" w:customStyle="1" w:styleId="Tableofcontents220">
    <w:name w:val="Table of contents (22)"/>
    <w:basedOn w:val="Normal"/>
    <w:qFormat/>
    <w:rsid w:val="00555DDA"/>
    <w:pPr>
      <w:spacing w:after="0" w:line="240" w:lineRule="auto"/>
    </w:pPr>
  </w:style>
  <w:style w:type="character" w:customStyle="1" w:styleId="Bodytext142">
    <w:name w:val="Body text (142)_"/>
    <w:basedOn w:val="DefaultParagraphFont"/>
    <w:locked/>
    <w:rsid w:val="00555DDA"/>
  </w:style>
  <w:style w:type="paragraph" w:customStyle="1" w:styleId="Bodytext1420">
    <w:name w:val="Body text (142)"/>
    <w:basedOn w:val="Normal"/>
    <w:qFormat/>
    <w:rsid w:val="00555DDA"/>
    <w:pPr>
      <w:spacing w:after="0" w:line="240" w:lineRule="auto"/>
    </w:pPr>
  </w:style>
  <w:style w:type="character" w:customStyle="1" w:styleId="Bodytext143">
    <w:name w:val="Body text (143)_"/>
    <w:basedOn w:val="DefaultParagraphFont"/>
    <w:locked/>
    <w:rsid w:val="00555DDA"/>
  </w:style>
  <w:style w:type="paragraph" w:customStyle="1" w:styleId="Bodytext1430">
    <w:name w:val="Body text (143)"/>
    <w:basedOn w:val="Normal"/>
    <w:qFormat/>
    <w:rsid w:val="00555DDA"/>
    <w:pPr>
      <w:spacing w:after="0" w:line="240" w:lineRule="auto"/>
    </w:pPr>
  </w:style>
  <w:style w:type="character" w:customStyle="1" w:styleId="Bodytext144Exact">
    <w:name w:val="Body text (144) Exact"/>
    <w:basedOn w:val="DefaultParagraphFont"/>
    <w:locked/>
    <w:rsid w:val="00555DDA"/>
  </w:style>
  <w:style w:type="paragraph" w:customStyle="1" w:styleId="Bodytext144">
    <w:name w:val="Body text (144)"/>
    <w:basedOn w:val="Normal"/>
    <w:qFormat/>
    <w:rsid w:val="00555DDA"/>
    <w:pPr>
      <w:spacing w:after="0" w:line="240" w:lineRule="auto"/>
    </w:pPr>
  </w:style>
  <w:style w:type="character" w:customStyle="1" w:styleId="Bodytext145Exact">
    <w:name w:val="Body text (145) Exact"/>
    <w:basedOn w:val="DefaultParagraphFont"/>
    <w:locked/>
    <w:rsid w:val="00555DDA"/>
  </w:style>
  <w:style w:type="paragraph" w:customStyle="1" w:styleId="Bodytext145">
    <w:name w:val="Body text (145)"/>
    <w:basedOn w:val="Normal"/>
    <w:qFormat/>
    <w:rsid w:val="00555DDA"/>
    <w:pPr>
      <w:spacing w:after="0" w:line="240" w:lineRule="auto"/>
    </w:pPr>
  </w:style>
  <w:style w:type="character" w:customStyle="1" w:styleId="Bodytext146">
    <w:name w:val="Body text (146)_"/>
    <w:basedOn w:val="DefaultParagraphFont"/>
    <w:locked/>
    <w:rsid w:val="00555DDA"/>
  </w:style>
  <w:style w:type="paragraph" w:customStyle="1" w:styleId="Bodytext1460">
    <w:name w:val="Body text (146)"/>
    <w:basedOn w:val="Normal"/>
    <w:qFormat/>
    <w:rsid w:val="00555DDA"/>
    <w:pPr>
      <w:spacing w:after="0" w:line="240" w:lineRule="auto"/>
    </w:pPr>
  </w:style>
  <w:style w:type="character" w:customStyle="1" w:styleId="Heading23">
    <w:name w:val="Heading #23_"/>
    <w:basedOn w:val="DefaultParagraphFont"/>
    <w:locked/>
    <w:rsid w:val="00555DDA"/>
  </w:style>
  <w:style w:type="paragraph" w:customStyle="1" w:styleId="Heading230">
    <w:name w:val="Heading #23"/>
    <w:basedOn w:val="Normal"/>
    <w:qFormat/>
    <w:rsid w:val="00555DDA"/>
    <w:pPr>
      <w:spacing w:after="0" w:line="240" w:lineRule="auto"/>
    </w:pPr>
  </w:style>
  <w:style w:type="character" w:customStyle="1" w:styleId="Picturecaption36">
    <w:name w:val="Picture caption (36)_"/>
    <w:basedOn w:val="DefaultParagraphFont"/>
    <w:locked/>
    <w:rsid w:val="00555DDA"/>
  </w:style>
  <w:style w:type="paragraph" w:customStyle="1" w:styleId="Picturecaption360">
    <w:name w:val="Picture caption (36)"/>
    <w:basedOn w:val="Normal"/>
    <w:qFormat/>
    <w:rsid w:val="00555DDA"/>
    <w:pPr>
      <w:spacing w:after="0" w:line="240" w:lineRule="auto"/>
    </w:pPr>
  </w:style>
  <w:style w:type="character" w:customStyle="1" w:styleId="Picturecaption42">
    <w:name w:val="Picture caption (42)_"/>
    <w:basedOn w:val="DefaultParagraphFont"/>
    <w:locked/>
    <w:rsid w:val="00555DDA"/>
  </w:style>
  <w:style w:type="paragraph" w:customStyle="1" w:styleId="Picturecaption420">
    <w:name w:val="Picture caption (42)"/>
    <w:basedOn w:val="Normal"/>
    <w:qFormat/>
    <w:rsid w:val="00555DDA"/>
    <w:pPr>
      <w:spacing w:after="0" w:line="240" w:lineRule="auto"/>
    </w:pPr>
  </w:style>
  <w:style w:type="character" w:customStyle="1" w:styleId="Bodytext154">
    <w:name w:val="Body text (154)_"/>
    <w:basedOn w:val="DefaultParagraphFont"/>
    <w:locked/>
    <w:rsid w:val="00555DDA"/>
  </w:style>
  <w:style w:type="paragraph" w:customStyle="1" w:styleId="Bodytext1540">
    <w:name w:val="Body text (154)"/>
    <w:basedOn w:val="Normal"/>
    <w:qFormat/>
    <w:rsid w:val="00555DDA"/>
    <w:pPr>
      <w:spacing w:after="0" w:line="240" w:lineRule="auto"/>
    </w:pPr>
  </w:style>
  <w:style w:type="character" w:customStyle="1" w:styleId="Bodytext155">
    <w:name w:val="Body text (155)_"/>
    <w:basedOn w:val="DefaultParagraphFont"/>
    <w:locked/>
    <w:rsid w:val="00555DDA"/>
  </w:style>
  <w:style w:type="paragraph" w:customStyle="1" w:styleId="Bodytext1550">
    <w:name w:val="Body text (155)"/>
    <w:basedOn w:val="Normal"/>
    <w:qFormat/>
    <w:rsid w:val="00555DDA"/>
    <w:pPr>
      <w:spacing w:after="0" w:line="240" w:lineRule="auto"/>
    </w:pPr>
  </w:style>
  <w:style w:type="character" w:customStyle="1" w:styleId="Bodytext156">
    <w:name w:val="Body text (156)_"/>
    <w:basedOn w:val="DefaultParagraphFont"/>
    <w:locked/>
    <w:rsid w:val="00555DDA"/>
  </w:style>
  <w:style w:type="paragraph" w:customStyle="1" w:styleId="Bodytext1560">
    <w:name w:val="Body text (156)"/>
    <w:basedOn w:val="Normal"/>
    <w:qFormat/>
    <w:rsid w:val="00555DDA"/>
    <w:pPr>
      <w:spacing w:after="0" w:line="240" w:lineRule="auto"/>
    </w:pPr>
  </w:style>
  <w:style w:type="character" w:customStyle="1" w:styleId="Bodytext60">
    <w:name w:val="Body text (60)_"/>
    <w:basedOn w:val="DefaultParagraphFont"/>
    <w:locked/>
    <w:rsid w:val="00555DDA"/>
  </w:style>
  <w:style w:type="paragraph" w:customStyle="1" w:styleId="Bodytext600">
    <w:name w:val="Body text (60)"/>
    <w:basedOn w:val="Normal"/>
    <w:qFormat/>
    <w:rsid w:val="00555DDA"/>
    <w:pPr>
      <w:spacing w:after="0" w:line="240" w:lineRule="auto"/>
    </w:pPr>
  </w:style>
  <w:style w:type="character" w:customStyle="1" w:styleId="Bodytext158">
    <w:name w:val="Body text (158)_"/>
    <w:basedOn w:val="DefaultParagraphFont"/>
    <w:locked/>
    <w:rsid w:val="00555DDA"/>
  </w:style>
  <w:style w:type="paragraph" w:customStyle="1" w:styleId="Bodytext1580">
    <w:name w:val="Body text (158)"/>
    <w:basedOn w:val="Normal"/>
    <w:qFormat/>
    <w:rsid w:val="00555DDA"/>
    <w:pPr>
      <w:spacing w:after="0" w:line="240" w:lineRule="auto"/>
    </w:pPr>
  </w:style>
  <w:style w:type="character" w:customStyle="1" w:styleId="Bodytext159">
    <w:name w:val="Body text (159)_"/>
    <w:basedOn w:val="DefaultParagraphFont"/>
    <w:locked/>
    <w:rsid w:val="00555DDA"/>
  </w:style>
  <w:style w:type="paragraph" w:customStyle="1" w:styleId="Bodytext1590">
    <w:name w:val="Body text (159)"/>
    <w:basedOn w:val="Normal"/>
    <w:qFormat/>
    <w:rsid w:val="00555DDA"/>
    <w:pPr>
      <w:spacing w:after="0" w:line="240" w:lineRule="auto"/>
    </w:pPr>
  </w:style>
  <w:style w:type="character" w:customStyle="1" w:styleId="Bodytext160">
    <w:name w:val="Body text (160)_"/>
    <w:basedOn w:val="DefaultParagraphFont"/>
    <w:locked/>
    <w:rsid w:val="00555DDA"/>
  </w:style>
  <w:style w:type="paragraph" w:customStyle="1" w:styleId="Bodytext1600">
    <w:name w:val="Body text (160)"/>
    <w:basedOn w:val="Normal"/>
    <w:qFormat/>
    <w:rsid w:val="00555DDA"/>
    <w:pPr>
      <w:spacing w:after="0" w:line="240" w:lineRule="auto"/>
    </w:pPr>
  </w:style>
  <w:style w:type="character" w:customStyle="1" w:styleId="Picturecaption4">
    <w:name w:val="Picture caption (4)_"/>
    <w:basedOn w:val="DefaultParagraphFont"/>
    <w:locked/>
    <w:rsid w:val="00555DDA"/>
  </w:style>
  <w:style w:type="paragraph" w:customStyle="1" w:styleId="Picturecaption40">
    <w:name w:val="Picture caption (4)"/>
    <w:basedOn w:val="Normal"/>
    <w:qFormat/>
    <w:rsid w:val="00555DDA"/>
    <w:pPr>
      <w:spacing w:after="0" w:line="240" w:lineRule="auto"/>
    </w:pPr>
  </w:style>
  <w:style w:type="character" w:customStyle="1" w:styleId="Heading10">
    <w:name w:val="Heading #10_"/>
    <w:basedOn w:val="DefaultParagraphFont"/>
    <w:locked/>
    <w:rsid w:val="00555DDA"/>
  </w:style>
  <w:style w:type="paragraph" w:customStyle="1" w:styleId="Heading100">
    <w:name w:val="Heading #10"/>
    <w:basedOn w:val="Normal"/>
    <w:qFormat/>
    <w:rsid w:val="00555DDA"/>
    <w:pPr>
      <w:spacing w:after="0" w:line="240" w:lineRule="auto"/>
    </w:pPr>
  </w:style>
  <w:style w:type="character" w:customStyle="1" w:styleId="Picturecaption3">
    <w:name w:val="Picture caption (3)_"/>
    <w:basedOn w:val="DefaultParagraphFont"/>
    <w:locked/>
    <w:rsid w:val="00555DDA"/>
  </w:style>
  <w:style w:type="paragraph" w:customStyle="1" w:styleId="Picturecaption30">
    <w:name w:val="Picture caption (3)"/>
    <w:basedOn w:val="Normal"/>
    <w:qFormat/>
    <w:rsid w:val="00555DDA"/>
    <w:pPr>
      <w:spacing w:after="0" w:line="240" w:lineRule="auto"/>
    </w:pPr>
  </w:style>
  <w:style w:type="character" w:customStyle="1" w:styleId="Heading13">
    <w:name w:val="Heading #13_"/>
    <w:basedOn w:val="DefaultParagraphFont"/>
    <w:locked/>
    <w:rsid w:val="00555DDA"/>
  </w:style>
  <w:style w:type="paragraph" w:customStyle="1" w:styleId="Heading130">
    <w:name w:val="Heading #13"/>
    <w:basedOn w:val="Normal"/>
    <w:qFormat/>
    <w:rsid w:val="00555DDA"/>
    <w:pPr>
      <w:spacing w:after="0" w:line="240" w:lineRule="auto"/>
    </w:pPr>
  </w:style>
  <w:style w:type="character" w:customStyle="1" w:styleId="Heading92">
    <w:name w:val="Heading #9 (2)_"/>
    <w:basedOn w:val="DefaultParagraphFont"/>
    <w:locked/>
    <w:rsid w:val="00555DDA"/>
  </w:style>
  <w:style w:type="paragraph" w:customStyle="1" w:styleId="Heading920">
    <w:name w:val="Heading #9 (2)"/>
    <w:basedOn w:val="Normal"/>
    <w:qFormat/>
    <w:rsid w:val="00555DDA"/>
    <w:pPr>
      <w:spacing w:after="0" w:line="240" w:lineRule="auto"/>
    </w:pPr>
  </w:style>
  <w:style w:type="character" w:customStyle="1" w:styleId="Heading15">
    <w:name w:val="Heading #15_"/>
    <w:basedOn w:val="DefaultParagraphFont"/>
    <w:locked/>
    <w:rsid w:val="00555DDA"/>
  </w:style>
  <w:style w:type="paragraph" w:customStyle="1" w:styleId="Heading150">
    <w:name w:val="Heading #15"/>
    <w:basedOn w:val="Normal"/>
    <w:qFormat/>
    <w:rsid w:val="00555DDA"/>
    <w:pPr>
      <w:spacing w:after="0" w:line="240" w:lineRule="auto"/>
    </w:pPr>
  </w:style>
  <w:style w:type="character" w:customStyle="1" w:styleId="Bodytext38">
    <w:name w:val="Body text (38)_"/>
    <w:basedOn w:val="DefaultParagraphFont"/>
    <w:locked/>
    <w:rsid w:val="00555DDA"/>
  </w:style>
  <w:style w:type="paragraph" w:customStyle="1" w:styleId="Bodytext380">
    <w:name w:val="Body text (38)"/>
    <w:basedOn w:val="Normal"/>
    <w:qFormat/>
    <w:rsid w:val="00555DDA"/>
    <w:pPr>
      <w:spacing w:after="0" w:line="240" w:lineRule="auto"/>
    </w:pPr>
  </w:style>
  <w:style w:type="character" w:customStyle="1" w:styleId="Heading17">
    <w:name w:val="Heading #17_"/>
    <w:basedOn w:val="DefaultParagraphFont"/>
    <w:locked/>
    <w:rsid w:val="00555DDA"/>
  </w:style>
  <w:style w:type="paragraph" w:customStyle="1" w:styleId="Heading170">
    <w:name w:val="Heading #17"/>
    <w:basedOn w:val="Normal"/>
    <w:qFormat/>
    <w:rsid w:val="00555DDA"/>
    <w:pPr>
      <w:spacing w:after="0" w:line="240" w:lineRule="auto"/>
    </w:pPr>
  </w:style>
  <w:style w:type="character" w:customStyle="1" w:styleId="Bodytext97Exact">
    <w:name w:val="Body text (97) Exact"/>
    <w:basedOn w:val="DefaultParagraphFont"/>
    <w:locked/>
    <w:rsid w:val="00555DDA"/>
  </w:style>
  <w:style w:type="paragraph" w:customStyle="1" w:styleId="Bodytext97">
    <w:name w:val="Body text (97)"/>
    <w:basedOn w:val="Normal"/>
    <w:qFormat/>
    <w:rsid w:val="00555DDA"/>
    <w:pPr>
      <w:spacing w:after="0" w:line="240" w:lineRule="auto"/>
    </w:pPr>
  </w:style>
  <w:style w:type="character" w:customStyle="1" w:styleId="Bodytext42">
    <w:name w:val="Body text (42)_"/>
    <w:basedOn w:val="DefaultParagraphFont"/>
    <w:locked/>
    <w:rsid w:val="00555DDA"/>
  </w:style>
  <w:style w:type="paragraph" w:customStyle="1" w:styleId="Bodytext420">
    <w:name w:val="Body text (42)"/>
    <w:basedOn w:val="Normal"/>
    <w:qFormat/>
    <w:rsid w:val="00555DDA"/>
    <w:pPr>
      <w:spacing w:after="0" w:line="240" w:lineRule="auto"/>
    </w:pPr>
  </w:style>
  <w:style w:type="character" w:customStyle="1" w:styleId="Picturecaption9">
    <w:name w:val="Picture caption (9)_"/>
    <w:basedOn w:val="DefaultParagraphFont"/>
    <w:locked/>
    <w:rsid w:val="00555DDA"/>
  </w:style>
  <w:style w:type="paragraph" w:customStyle="1" w:styleId="Picturecaption90">
    <w:name w:val="Picture caption (9)"/>
    <w:basedOn w:val="Normal"/>
    <w:qFormat/>
    <w:rsid w:val="00555DDA"/>
    <w:pPr>
      <w:spacing w:after="0" w:line="240" w:lineRule="auto"/>
    </w:pPr>
  </w:style>
  <w:style w:type="character" w:customStyle="1" w:styleId="Bodytext96Exact">
    <w:name w:val="Body text (96) Exact"/>
    <w:basedOn w:val="DefaultParagraphFont"/>
    <w:locked/>
    <w:rsid w:val="00555DDA"/>
  </w:style>
  <w:style w:type="paragraph" w:customStyle="1" w:styleId="Bodytext96">
    <w:name w:val="Body text (96)"/>
    <w:basedOn w:val="Normal"/>
    <w:qFormat/>
    <w:rsid w:val="00555DDA"/>
    <w:pPr>
      <w:spacing w:after="0" w:line="240" w:lineRule="auto"/>
    </w:pPr>
  </w:style>
  <w:style w:type="character" w:customStyle="1" w:styleId="Heading142">
    <w:name w:val="Heading #14 (2)_"/>
    <w:basedOn w:val="DefaultParagraphFont"/>
    <w:locked/>
    <w:rsid w:val="00555DDA"/>
  </w:style>
  <w:style w:type="paragraph" w:customStyle="1" w:styleId="Heading1420">
    <w:name w:val="Heading #14 (2)"/>
    <w:basedOn w:val="Normal"/>
    <w:qFormat/>
    <w:rsid w:val="00555DDA"/>
    <w:pPr>
      <w:spacing w:after="0" w:line="240" w:lineRule="auto"/>
    </w:pPr>
  </w:style>
  <w:style w:type="character" w:customStyle="1" w:styleId="Picturecaption31">
    <w:name w:val="Picture caption (31)_"/>
    <w:basedOn w:val="DefaultParagraphFont"/>
    <w:locked/>
    <w:rsid w:val="00555DDA"/>
  </w:style>
  <w:style w:type="paragraph" w:customStyle="1" w:styleId="Picturecaption310">
    <w:name w:val="Picture caption (31)"/>
    <w:basedOn w:val="Normal"/>
    <w:qFormat/>
    <w:rsid w:val="00555DDA"/>
    <w:pPr>
      <w:spacing w:after="0" w:line="240" w:lineRule="auto"/>
    </w:pPr>
  </w:style>
  <w:style w:type="character" w:customStyle="1" w:styleId="Picturecaption27">
    <w:name w:val="Picture caption (27)_"/>
    <w:basedOn w:val="DefaultParagraphFont"/>
    <w:locked/>
    <w:rsid w:val="00555DDA"/>
  </w:style>
  <w:style w:type="paragraph" w:customStyle="1" w:styleId="Picturecaption270">
    <w:name w:val="Picture caption (27)"/>
    <w:basedOn w:val="Normal"/>
    <w:qFormat/>
    <w:rsid w:val="00555DDA"/>
    <w:pPr>
      <w:spacing w:after="0" w:line="240" w:lineRule="auto"/>
    </w:pPr>
  </w:style>
  <w:style w:type="character" w:customStyle="1" w:styleId="Bodytext43Exact">
    <w:name w:val="Body text (43) Exact"/>
    <w:basedOn w:val="DefaultParagraphFont"/>
    <w:locked/>
    <w:rsid w:val="00555DDA"/>
  </w:style>
  <w:style w:type="paragraph" w:customStyle="1" w:styleId="Bodytext43">
    <w:name w:val="Body text (43)"/>
    <w:basedOn w:val="Normal"/>
    <w:qFormat/>
    <w:rsid w:val="00555DDA"/>
    <w:pPr>
      <w:spacing w:after="0" w:line="240" w:lineRule="auto"/>
    </w:pPr>
  </w:style>
  <w:style w:type="character" w:customStyle="1" w:styleId="Bodytext109">
    <w:name w:val="Body text (109)_"/>
    <w:basedOn w:val="DefaultParagraphFont"/>
    <w:locked/>
    <w:rsid w:val="00555DDA"/>
  </w:style>
  <w:style w:type="paragraph" w:customStyle="1" w:styleId="Bodytext1090">
    <w:name w:val="Body text (109)"/>
    <w:basedOn w:val="Normal"/>
    <w:qFormat/>
    <w:rsid w:val="00555DDA"/>
    <w:pPr>
      <w:spacing w:after="0" w:line="240" w:lineRule="auto"/>
    </w:pPr>
  </w:style>
  <w:style w:type="character" w:customStyle="1" w:styleId="Bodytext110">
    <w:name w:val="Body text (110)_"/>
    <w:basedOn w:val="DefaultParagraphFont"/>
    <w:locked/>
    <w:rsid w:val="00555DDA"/>
  </w:style>
  <w:style w:type="paragraph" w:customStyle="1" w:styleId="Bodytext1100">
    <w:name w:val="Body text (110)"/>
    <w:basedOn w:val="Normal"/>
    <w:qFormat/>
    <w:rsid w:val="00555DDA"/>
    <w:pPr>
      <w:spacing w:after="0" w:line="240" w:lineRule="auto"/>
    </w:pPr>
  </w:style>
  <w:style w:type="character" w:customStyle="1" w:styleId="Bodytext111">
    <w:name w:val="Body text (111)_"/>
    <w:basedOn w:val="DefaultParagraphFont"/>
    <w:locked/>
    <w:rsid w:val="00555DDA"/>
  </w:style>
  <w:style w:type="paragraph" w:customStyle="1" w:styleId="Bodytext1110">
    <w:name w:val="Body text (111)"/>
    <w:basedOn w:val="Normal"/>
    <w:qFormat/>
    <w:rsid w:val="00555DDA"/>
    <w:pPr>
      <w:spacing w:after="0" w:line="240" w:lineRule="auto"/>
    </w:pPr>
  </w:style>
  <w:style w:type="character" w:customStyle="1" w:styleId="Tablecaption7">
    <w:name w:val="Table caption (7)_"/>
    <w:basedOn w:val="DefaultParagraphFont"/>
    <w:locked/>
    <w:rsid w:val="00555DDA"/>
  </w:style>
  <w:style w:type="paragraph" w:customStyle="1" w:styleId="Tablecaption70">
    <w:name w:val="Table caption (7)"/>
    <w:basedOn w:val="Normal"/>
    <w:qFormat/>
    <w:rsid w:val="00555DDA"/>
    <w:pPr>
      <w:spacing w:after="0" w:line="240" w:lineRule="auto"/>
    </w:pPr>
  </w:style>
  <w:style w:type="character" w:customStyle="1" w:styleId="Bodytext112">
    <w:name w:val="Body text (112)_"/>
    <w:basedOn w:val="DefaultParagraphFont"/>
    <w:locked/>
    <w:rsid w:val="00555DDA"/>
  </w:style>
  <w:style w:type="paragraph" w:customStyle="1" w:styleId="Bodytext1120">
    <w:name w:val="Body text (112)"/>
    <w:basedOn w:val="Normal"/>
    <w:qFormat/>
    <w:rsid w:val="00555DDA"/>
    <w:pPr>
      <w:spacing w:after="0" w:line="240" w:lineRule="auto"/>
    </w:pPr>
  </w:style>
  <w:style w:type="character" w:customStyle="1" w:styleId="Bodytext113">
    <w:name w:val="Body text (113)_"/>
    <w:basedOn w:val="DefaultParagraphFont"/>
    <w:locked/>
    <w:rsid w:val="00555DDA"/>
  </w:style>
  <w:style w:type="paragraph" w:customStyle="1" w:styleId="Bodytext1130">
    <w:name w:val="Body text (113)"/>
    <w:basedOn w:val="Normal"/>
    <w:qFormat/>
    <w:rsid w:val="00555DDA"/>
    <w:pPr>
      <w:spacing w:after="0" w:line="240" w:lineRule="auto"/>
    </w:pPr>
  </w:style>
  <w:style w:type="character" w:customStyle="1" w:styleId="Tableofcontents10">
    <w:name w:val="Table of contents (10)_"/>
    <w:basedOn w:val="DefaultParagraphFont"/>
    <w:locked/>
    <w:rsid w:val="00555DDA"/>
  </w:style>
  <w:style w:type="paragraph" w:customStyle="1" w:styleId="Tableofcontents100">
    <w:name w:val="Table of contents (10)"/>
    <w:basedOn w:val="Normal"/>
    <w:qFormat/>
    <w:rsid w:val="00555DDA"/>
    <w:pPr>
      <w:spacing w:after="0" w:line="240" w:lineRule="auto"/>
    </w:pPr>
  </w:style>
  <w:style w:type="character" w:customStyle="1" w:styleId="Tableofcontents12">
    <w:name w:val="Table of contents (12)_"/>
    <w:basedOn w:val="DefaultParagraphFont"/>
    <w:locked/>
    <w:rsid w:val="00555DDA"/>
  </w:style>
  <w:style w:type="paragraph" w:customStyle="1" w:styleId="Tableofcontents120">
    <w:name w:val="Table of contents (12)"/>
    <w:basedOn w:val="Normal"/>
    <w:qFormat/>
    <w:rsid w:val="00555DDA"/>
    <w:pPr>
      <w:spacing w:after="0" w:line="240" w:lineRule="auto"/>
    </w:pPr>
  </w:style>
  <w:style w:type="character" w:customStyle="1" w:styleId="Tableofcontents14">
    <w:name w:val="Table of contents (14)_"/>
    <w:basedOn w:val="DefaultParagraphFont"/>
    <w:locked/>
    <w:rsid w:val="00555DDA"/>
  </w:style>
  <w:style w:type="paragraph" w:customStyle="1" w:styleId="Tableofcontents140">
    <w:name w:val="Table of contents (14)"/>
    <w:basedOn w:val="Normal"/>
    <w:qFormat/>
    <w:rsid w:val="00555DDA"/>
    <w:pPr>
      <w:spacing w:after="0" w:line="240" w:lineRule="auto"/>
    </w:pPr>
  </w:style>
  <w:style w:type="character" w:customStyle="1" w:styleId="Heading162">
    <w:name w:val="Heading #16 (2)_"/>
    <w:basedOn w:val="DefaultParagraphFont"/>
    <w:locked/>
    <w:rsid w:val="00555DDA"/>
  </w:style>
  <w:style w:type="paragraph" w:customStyle="1" w:styleId="Heading1620">
    <w:name w:val="Heading #16 (2)"/>
    <w:basedOn w:val="Normal"/>
    <w:qFormat/>
    <w:rsid w:val="00555DDA"/>
    <w:pPr>
      <w:spacing w:after="0" w:line="240" w:lineRule="auto"/>
    </w:pPr>
  </w:style>
  <w:style w:type="character" w:customStyle="1" w:styleId="StyleStyle4LatinTimesNewRomanAsianSimSunChar">
    <w:name w:val="Style Style4 + (Latin) Times New Roman (Asian) SimSun Char"/>
    <w:locked/>
    <w:rsid w:val="00555DDA"/>
  </w:style>
  <w:style w:type="paragraph" w:customStyle="1" w:styleId="StyleStyle4LatinTimesNewRomanAsianSimSun">
    <w:name w:val="Style Style4 + (Latin) Times New Roman (Asian) SimSun"/>
    <w:basedOn w:val="medium-normal"/>
    <w:qFormat/>
    <w:rsid w:val="00555DDA"/>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555DDA"/>
  </w:style>
  <w:style w:type="paragraph" w:customStyle="1" w:styleId="StyleUnderlineCharLatinTimesNewRomanAsianSimSun">
    <w:name w:val="Style Underline Char + (Latin) Times New Roman (Asian) SimSun"/>
    <w:basedOn w:val="Normal"/>
    <w:qFormat/>
    <w:rsid w:val="00555DDA"/>
    <w:pPr>
      <w:spacing w:after="0" w:line="240" w:lineRule="auto"/>
    </w:pPr>
  </w:style>
  <w:style w:type="character" w:customStyle="1" w:styleId="StyleUnderlineCharLatinTimesNewRomanAsianSimSunBoldChar">
    <w:name w:val="Style Underline Char + (Latin) Times New Roman (Asian) SimSun Bold Char"/>
    <w:locked/>
    <w:rsid w:val="00555DDA"/>
  </w:style>
  <w:style w:type="paragraph" w:customStyle="1" w:styleId="StyleUnderlineCharLatinTimesNewRomanAsianSimSunBold">
    <w:name w:val="Style Underline Char + (Latin) Times New Roman (Asian) SimSun Bold"/>
    <w:basedOn w:val="Normal"/>
    <w:qFormat/>
    <w:rsid w:val="00555DDA"/>
    <w:pPr>
      <w:spacing w:after="0" w:line="240" w:lineRule="auto"/>
    </w:pPr>
  </w:style>
  <w:style w:type="character" w:customStyle="1" w:styleId="StyleStyle1BoldChar">
    <w:name w:val="Style Style1 + Bold Char"/>
    <w:locked/>
    <w:rsid w:val="00555DDA"/>
  </w:style>
  <w:style w:type="paragraph" w:customStyle="1" w:styleId="StyleStyle1Bold">
    <w:name w:val="Style Style1 + Bold"/>
    <w:basedOn w:val="Cites"/>
    <w:qFormat/>
    <w:rsid w:val="00555DDA"/>
    <w:pPr>
      <w:widowControl/>
    </w:pPr>
    <w:rPr>
      <w:noProof/>
      <w:szCs w:val="20"/>
    </w:rPr>
  </w:style>
  <w:style w:type="character" w:customStyle="1" w:styleId="StyleBoldandUnderlineChar11ptChar">
    <w:name w:val="Style Bold and Underline Char + 11 pt Char"/>
    <w:locked/>
    <w:rsid w:val="00555DDA"/>
  </w:style>
  <w:style w:type="paragraph" w:customStyle="1" w:styleId="StyleBoldandUnderlineChar11pt">
    <w:name w:val="Style Bold and Underline Char + 11 pt"/>
    <w:basedOn w:val="UnreadText"/>
    <w:qFormat/>
    <w:rsid w:val="00555DDA"/>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555DDA"/>
  </w:style>
  <w:style w:type="paragraph" w:customStyle="1" w:styleId="StyleStyleStyle4LatinTimesNewRomanAsianSimSunBold">
    <w:name w:val="Style Style Style4 + (Latin) Times New Roman (Asian) SimSun Bold +"/>
    <w:basedOn w:val="Normal"/>
    <w:qFormat/>
    <w:rsid w:val="00555DDA"/>
    <w:pPr>
      <w:spacing w:after="0" w:line="240" w:lineRule="auto"/>
    </w:pPr>
  </w:style>
  <w:style w:type="character" w:customStyle="1" w:styleId="StyleStyle4BoldChar">
    <w:name w:val="Style Style4 + Bold Char"/>
    <w:locked/>
    <w:rsid w:val="00555DDA"/>
  </w:style>
  <w:style w:type="paragraph" w:customStyle="1" w:styleId="StyleStyle4Bold">
    <w:name w:val="Style Style4 + Bold"/>
    <w:basedOn w:val="medium-normal"/>
    <w:qFormat/>
    <w:rsid w:val="00555DDA"/>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555DDA"/>
  </w:style>
  <w:style w:type="paragraph" w:customStyle="1" w:styleId="StyleStyle411ptBorderSinglesolidlineAuto05ptL">
    <w:name w:val="Style Style4 + 11 pt Border: : (Single solid line Auto  0.5 pt L..."/>
    <w:basedOn w:val="medium-normal"/>
    <w:qFormat/>
    <w:rsid w:val="00555DDA"/>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555DDA"/>
  </w:style>
  <w:style w:type="paragraph" w:customStyle="1" w:styleId="StyleStyle49ptBoldBorderSinglesolidlineAuto05">
    <w:name w:val="Style Style4 + 9 pt Bold Border: : (Single solid line Auto  0.5..."/>
    <w:basedOn w:val="medium-normal"/>
    <w:qFormat/>
    <w:rsid w:val="00555DDA"/>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555DDA"/>
  </w:style>
  <w:style w:type="paragraph" w:customStyle="1" w:styleId="StyleStyle49ptBorderSinglesolidlineAuto05ptLi">
    <w:name w:val="Style Style4 + 9 pt Border: : (Single solid line Auto  0.5 pt Li..."/>
    <w:basedOn w:val="medium-normal"/>
    <w:next w:val="hotroute1"/>
    <w:qFormat/>
    <w:rsid w:val="00555DDA"/>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555DDA"/>
  </w:style>
  <w:style w:type="paragraph" w:customStyle="1" w:styleId="UnderlineCharCharCharCharChar">
    <w:name w:val="Underline Char Char Char Char Char"/>
    <w:basedOn w:val="Normal"/>
    <w:next w:val="BlockHeaderHidden"/>
    <w:qFormat/>
    <w:rsid w:val="00555DDA"/>
    <w:pPr>
      <w:spacing w:after="0" w:line="240" w:lineRule="auto"/>
    </w:pPr>
  </w:style>
  <w:style w:type="character" w:customStyle="1" w:styleId="TextsmallChar">
    <w:name w:val="Textsmall Char"/>
    <w:locked/>
    <w:rsid w:val="00555DDA"/>
  </w:style>
  <w:style w:type="paragraph" w:customStyle="1" w:styleId="Textsmall0">
    <w:name w:val="Textsmall"/>
    <w:basedOn w:val="Normal"/>
    <w:next w:val="Normal"/>
    <w:qFormat/>
    <w:rsid w:val="00555DDA"/>
    <w:pPr>
      <w:spacing w:after="0" w:line="240" w:lineRule="auto"/>
    </w:pPr>
  </w:style>
  <w:style w:type="paragraph" w:customStyle="1" w:styleId="hotroute1">
    <w:name w:val="hot route!"/>
    <w:basedOn w:val="Normal"/>
    <w:next w:val="UnderlinePara"/>
    <w:qFormat/>
    <w:rsid w:val="00555DDA"/>
    <w:pPr>
      <w:spacing w:after="0" w:line="240" w:lineRule="auto"/>
    </w:pPr>
  </w:style>
  <w:style w:type="character" w:customStyle="1" w:styleId="BlockHeaderHiddenChar">
    <w:name w:val="Block Header Hidden Char"/>
    <w:basedOn w:val="DefaultParagraphFont"/>
    <w:locked/>
    <w:rsid w:val="00555DDA"/>
  </w:style>
  <w:style w:type="paragraph" w:customStyle="1" w:styleId="BlockHeaderHidden">
    <w:name w:val="Block Header Hidden"/>
    <w:basedOn w:val="Normal"/>
    <w:next w:val="Stylecardtext8pt"/>
    <w:autoRedefine/>
    <w:qFormat/>
    <w:rsid w:val="00555DDA"/>
    <w:pPr>
      <w:spacing w:after="0" w:line="240" w:lineRule="auto"/>
    </w:pPr>
  </w:style>
  <w:style w:type="paragraph" w:customStyle="1" w:styleId="txgreen">
    <w:name w:val="txgreen"/>
    <w:basedOn w:val="Normal"/>
    <w:uiPriority w:val="99"/>
    <w:qFormat/>
    <w:rsid w:val="00555DDA"/>
    <w:pPr>
      <w:spacing w:after="0" w:line="240" w:lineRule="auto"/>
    </w:pPr>
  </w:style>
  <w:style w:type="paragraph" w:customStyle="1" w:styleId="rtecenter">
    <w:name w:val="rtecenter"/>
    <w:basedOn w:val="Normal"/>
    <w:uiPriority w:val="99"/>
    <w:qFormat/>
    <w:rsid w:val="00555DDA"/>
    <w:pPr>
      <w:spacing w:after="0" w:line="240" w:lineRule="auto"/>
    </w:pPr>
  </w:style>
  <w:style w:type="paragraph" w:customStyle="1" w:styleId="StyleHeading4TagBigcardNotBold">
    <w:name w:val="Style Heading 4TagBig card + Not Bold"/>
    <w:basedOn w:val="Heading4"/>
    <w:qFormat/>
    <w:rsid w:val="00555DDA"/>
    <w:pPr>
      <w:spacing w:before="200" w:line="240" w:lineRule="auto"/>
    </w:pPr>
    <w:rPr>
      <w:iCs w:val="0"/>
      <w:sz w:val="22"/>
    </w:rPr>
  </w:style>
  <w:style w:type="paragraph" w:customStyle="1" w:styleId="Stylecardtext5pt">
    <w:name w:val="Style card text + 5 pt"/>
    <w:basedOn w:val="Normal"/>
    <w:qFormat/>
    <w:rsid w:val="00555DDA"/>
    <w:pPr>
      <w:spacing w:after="0" w:line="240" w:lineRule="auto"/>
    </w:pPr>
  </w:style>
  <w:style w:type="character" w:customStyle="1" w:styleId="F7-SmallFont">
    <w:name w:val="F7 - Small Font"/>
    <w:rsid w:val="00555DDA"/>
  </w:style>
  <w:style w:type="character" w:customStyle="1" w:styleId="StyleLatinGaramond9ptUnderline">
    <w:name w:val="Style (Latin) Garamond 9 pt Underline"/>
    <w:rsid w:val="00555DDA"/>
  </w:style>
  <w:style w:type="character" w:customStyle="1" w:styleId="tkrname">
    <w:name w:val="tkrname"/>
    <w:basedOn w:val="DefaultParagraphFont"/>
    <w:rsid w:val="00555DDA"/>
  </w:style>
  <w:style w:type="character" w:customStyle="1" w:styleId="tkrchange">
    <w:name w:val="tkrchange"/>
    <w:basedOn w:val="DefaultParagraphFont"/>
    <w:rsid w:val="00555DDA"/>
  </w:style>
  <w:style w:type="character" w:customStyle="1" w:styleId="l9">
    <w:name w:val="l9"/>
    <w:basedOn w:val="DefaultParagraphFont"/>
    <w:rsid w:val="00555DDA"/>
  </w:style>
  <w:style w:type="character" w:customStyle="1" w:styleId="l8">
    <w:name w:val="l8"/>
    <w:basedOn w:val="DefaultParagraphFont"/>
    <w:rsid w:val="00555DDA"/>
  </w:style>
  <w:style w:type="character" w:customStyle="1" w:styleId="l6">
    <w:name w:val="l6"/>
    <w:basedOn w:val="DefaultParagraphFont"/>
    <w:rsid w:val="00555DDA"/>
  </w:style>
  <w:style w:type="character" w:customStyle="1" w:styleId="l7">
    <w:name w:val="l7"/>
    <w:basedOn w:val="DefaultParagraphFont"/>
    <w:rsid w:val="00555DDA"/>
  </w:style>
  <w:style w:type="character" w:customStyle="1" w:styleId="ellipsistext">
    <w:name w:val="ellipsis_text"/>
    <w:basedOn w:val="DefaultParagraphFont"/>
    <w:rsid w:val="00555DDA"/>
  </w:style>
  <w:style w:type="character" w:customStyle="1" w:styleId="referencediv">
    <w:name w:val="referencediv"/>
    <w:basedOn w:val="DefaultParagraphFont"/>
    <w:rsid w:val="00555DDA"/>
  </w:style>
  <w:style w:type="character" w:customStyle="1" w:styleId="A3">
    <w:name w:val="A3"/>
    <w:uiPriority w:val="99"/>
    <w:rsid w:val="00555DDA"/>
  </w:style>
  <w:style w:type="character" w:customStyle="1" w:styleId="cite0">
    <w:name w:val="cite0"/>
    <w:rsid w:val="00555DDA"/>
  </w:style>
  <w:style w:type="character" w:customStyle="1" w:styleId="hilite1">
    <w:name w:val="hilite1"/>
    <w:rsid w:val="00555DDA"/>
  </w:style>
  <w:style w:type="character" w:customStyle="1" w:styleId="Style8pt1">
    <w:name w:val="Style 8 pt1"/>
    <w:basedOn w:val="DefaultParagraphFont"/>
    <w:rsid w:val="00555DDA"/>
  </w:style>
  <w:style w:type="character" w:customStyle="1" w:styleId="qlabel">
    <w:name w:val="q_label"/>
    <w:rsid w:val="00555DDA"/>
  </w:style>
  <w:style w:type="character" w:customStyle="1" w:styleId="alabel">
    <w:name w:val="a_label"/>
    <w:rsid w:val="00555DDA"/>
  </w:style>
  <w:style w:type="character" w:customStyle="1" w:styleId="StyleStyle4CharTimesNewRoman11pt">
    <w:name w:val="Style Style4 Char + Times New Roman 11 pt"/>
    <w:rsid w:val="00555DDA"/>
  </w:style>
  <w:style w:type="character" w:customStyle="1" w:styleId="Aunderline">
    <w:name w:val="Aunderline"/>
    <w:qFormat/>
    <w:rsid w:val="00555DDA"/>
  </w:style>
  <w:style w:type="character" w:customStyle="1" w:styleId="desc">
    <w:name w:val="desc"/>
    <w:basedOn w:val="DefaultParagraphFont"/>
    <w:rsid w:val="00555DDA"/>
  </w:style>
  <w:style w:type="character" w:customStyle="1" w:styleId="titleauthoretc">
    <w:name w:val="titleauthoretc"/>
    <w:rsid w:val="00555DDA"/>
  </w:style>
  <w:style w:type="character" w:customStyle="1" w:styleId="in-top">
    <w:name w:val="in-top"/>
    <w:rsid w:val="00555DDA"/>
  </w:style>
  <w:style w:type="character" w:customStyle="1" w:styleId="nukeled">
    <w:name w:val="nukeled"/>
    <w:rsid w:val="00555DDA"/>
  </w:style>
  <w:style w:type="character" w:customStyle="1" w:styleId="contextlyrelated">
    <w:name w:val="contextly_related"/>
    <w:rsid w:val="00555DDA"/>
  </w:style>
  <w:style w:type="character" w:customStyle="1" w:styleId="in-right">
    <w:name w:val="in-right"/>
    <w:rsid w:val="00555DDA"/>
  </w:style>
  <w:style w:type="character" w:customStyle="1" w:styleId="adtext">
    <w:name w:val="ad_text"/>
    <w:rsid w:val="00555DDA"/>
  </w:style>
  <w:style w:type="character" w:customStyle="1" w:styleId="linkrow">
    <w:name w:val="link_row"/>
    <w:rsid w:val="00555DDA"/>
  </w:style>
  <w:style w:type="character" w:customStyle="1" w:styleId="revision-date">
    <w:name w:val="revision-date"/>
    <w:rsid w:val="00555DDA"/>
  </w:style>
  <w:style w:type="character" w:customStyle="1" w:styleId="facebook-share">
    <w:name w:val="facebook-share"/>
    <w:rsid w:val="00555DDA"/>
  </w:style>
  <w:style w:type="character" w:customStyle="1" w:styleId="facebook-share-label">
    <w:name w:val="facebook-share-label"/>
    <w:rsid w:val="00555DDA"/>
  </w:style>
  <w:style w:type="character" w:customStyle="1" w:styleId="cap">
    <w:name w:val="cap"/>
    <w:rsid w:val="00555DDA"/>
  </w:style>
  <w:style w:type="character" w:customStyle="1" w:styleId="share">
    <w:name w:val="share"/>
    <w:rsid w:val="00555DDA"/>
  </w:style>
  <w:style w:type="character" w:customStyle="1" w:styleId="ata11y">
    <w:name w:val="at_a11y"/>
    <w:rsid w:val="00555DDA"/>
  </w:style>
  <w:style w:type="character" w:customStyle="1" w:styleId="tpk">
    <w:name w:val="tpk"/>
    <w:rsid w:val="00555DDA"/>
  </w:style>
  <w:style w:type="character" w:customStyle="1" w:styleId="A24">
    <w:name w:val="A24"/>
    <w:uiPriority w:val="99"/>
    <w:rsid w:val="00555DDA"/>
  </w:style>
  <w:style w:type="character" w:customStyle="1" w:styleId="A25">
    <w:name w:val="A25"/>
    <w:uiPriority w:val="99"/>
    <w:rsid w:val="00555DDA"/>
  </w:style>
  <w:style w:type="character" w:customStyle="1" w:styleId="Headerorfooter">
    <w:name w:val="Header or footer_"/>
    <w:basedOn w:val="DefaultParagraphFont"/>
    <w:rsid w:val="00555DDA"/>
  </w:style>
  <w:style w:type="character" w:customStyle="1" w:styleId="Bodytext21">
    <w:name w:val="Body text (2)_"/>
    <w:basedOn w:val="DefaultParagraphFont"/>
    <w:rsid w:val="00555DDA"/>
  </w:style>
  <w:style w:type="character" w:customStyle="1" w:styleId="Bodytext22">
    <w:name w:val="Body text (2)"/>
    <w:basedOn w:val="Bodytext30"/>
    <w:rsid w:val="00555DDA"/>
  </w:style>
  <w:style w:type="character" w:customStyle="1" w:styleId="Headerorfooter0">
    <w:name w:val="Header or footer"/>
    <w:basedOn w:val="Bodytext100"/>
    <w:rsid w:val="00555DDA"/>
    <w:rPr>
      <w:shd w:val="clear" w:color="auto" w:fill="FFFFFF"/>
    </w:rPr>
  </w:style>
  <w:style w:type="character" w:customStyle="1" w:styleId="Bodytext32">
    <w:name w:val="Body text (3)_"/>
    <w:basedOn w:val="DefaultParagraphFont"/>
    <w:rsid w:val="00555DDA"/>
  </w:style>
  <w:style w:type="character" w:customStyle="1" w:styleId="Bodytext31Exact">
    <w:name w:val="Body text (31) Exact"/>
    <w:basedOn w:val="DefaultParagraphFont"/>
    <w:rsid w:val="00555DDA"/>
  </w:style>
  <w:style w:type="character" w:customStyle="1" w:styleId="Bodytext100">
    <w:name w:val="Body text (10)_"/>
    <w:basedOn w:val="DefaultParagraphFont"/>
    <w:link w:val="Bodytext101"/>
    <w:uiPriority w:val="99"/>
    <w:rsid w:val="00555DDA"/>
    <w:rPr>
      <w:shd w:val="clear" w:color="auto" w:fill="FFFFFF"/>
    </w:rPr>
  </w:style>
  <w:style w:type="character" w:customStyle="1" w:styleId="Bodytext30">
    <w:name w:val="Body text (3)"/>
    <w:basedOn w:val="Bodytext3Spacing0ptExact"/>
    <w:rsid w:val="00555DDA"/>
  </w:style>
  <w:style w:type="character" w:customStyle="1" w:styleId="Bodytext46">
    <w:name w:val="Body text (46)_"/>
    <w:basedOn w:val="DefaultParagraphFont"/>
    <w:rsid w:val="00555DDA"/>
  </w:style>
  <w:style w:type="character" w:customStyle="1" w:styleId="Bodytext51">
    <w:name w:val="Body text (51)_"/>
    <w:basedOn w:val="DefaultParagraphFont"/>
    <w:rsid w:val="00555DDA"/>
  </w:style>
  <w:style w:type="character" w:customStyle="1" w:styleId="Bodytext34">
    <w:name w:val="Body text (34)_"/>
    <w:basedOn w:val="DefaultParagraphFont"/>
    <w:rsid w:val="00555DDA"/>
  </w:style>
  <w:style w:type="character" w:customStyle="1" w:styleId="Bodytext3Spacing0ptExact">
    <w:name w:val="Body text (3) + Spacing 0 pt Exact"/>
    <w:rsid w:val="00555DDA"/>
  </w:style>
  <w:style w:type="character" w:customStyle="1" w:styleId="Bodytext82">
    <w:name w:val="Body text (82)_"/>
    <w:basedOn w:val="DefaultParagraphFont"/>
    <w:rsid w:val="00555DDA"/>
  </w:style>
  <w:style w:type="character" w:customStyle="1" w:styleId="PicturecaptionSpacing0ptExact">
    <w:name w:val="Picture caption + Spacing 0 pt Exact"/>
    <w:basedOn w:val="DefaultParagraphFont"/>
    <w:rsid w:val="00555DDA"/>
  </w:style>
  <w:style w:type="character" w:customStyle="1" w:styleId="Tableofcontents13">
    <w:name w:val="Table of contents (13)_"/>
    <w:basedOn w:val="DefaultParagraphFont"/>
    <w:rsid w:val="00555DDA"/>
  </w:style>
  <w:style w:type="character" w:customStyle="1" w:styleId="Bodytext114">
    <w:name w:val="Body text (114)_"/>
    <w:basedOn w:val="DefaultParagraphFont"/>
    <w:rsid w:val="00555DDA"/>
  </w:style>
  <w:style w:type="character" w:customStyle="1" w:styleId="Bodytext115">
    <w:name w:val="Body text (115)_"/>
    <w:basedOn w:val="DefaultParagraphFont"/>
    <w:rsid w:val="00555DDA"/>
  </w:style>
  <w:style w:type="character" w:customStyle="1" w:styleId="BodyText40">
    <w:name w:val="Body Text4"/>
    <w:basedOn w:val="DefaultParagraphFont"/>
    <w:rsid w:val="00555DDA"/>
  </w:style>
  <w:style w:type="character" w:customStyle="1" w:styleId="Bodytext1150">
    <w:name w:val="Body text (115)"/>
    <w:basedOn w:val="Picturecaption2Spacing0ptExact"/>
    <w:rsid w:val="00555DDA"/>
  </w:style>
  <w:style w:type="character" w:customStyle="1" w:styleId="Bodytext820">
    <w:name w:val="Body text (82)"/>
    <w:rsid w:val="00555DDA"/>
  </w:style>
  <w:style w:type="character" w:customStyle="1" w:styleId="Bodytext102">
    <w:name w:val="Body text (10)"/>
    <w:basedOn w:val="PicturecaptionSpacing0ptExact"/>
    <w:rsid w:val="00555DDA"/>
  </w:style>
  <w:style w:type="character" w:customStyle="1" w:styleId="Bodytext82Spacing0ptExact">
    <w:name w:val="Body text (82) + Spacing 0 pt Exact"/>
    <w:basedOn w:val="Bodytext820"/>
    <w:rsid w:val="00555DDA"/>
  </w:style>
  <w:style w:type="character" w:customStyle="1" w:styleId="Bodytext131Exact">
    <w:name w:val="Body text (131) Exact"/>
    <w:basedOn w:val="DefaultParagraphFont"/>
    <w:rsid w:val="00555DDA"/>
  </w:style>
  <w:style w:type="character" w:customStyle="1" w:styleId="Picturecaption2Spacing0ptExact">
    <w:name w:val="Picture caption (2) + Spacing 0 pt Exact"/>
    <w:basedOn w:val="DefaultParagraphFont"/>
    <w:rsid w:val="00555DDA"/>
  </w:style>
  <w:style w:type="character" w:customStyle="1" w:styleId="Bodytext114Exact">
    <w:name w:val="Body text (114) Exact"/>
    <w:basedOn w:val="Bodytext131Exact"/>
    <w:rsid w:val="00555DDA"/>
  </w:style>
  <w:style w:type="character" w:customStyle="1" w:styleId="Bodytext340">
    <w:name w:val="Body text (34)"/>
    <w:basedOn w:val="BodyText40"/>
    <w:rsid w:val="00555DDA"/>
  </w:style>
  <w:style w:type="character" w:customStyle="1" w:styleId="Bodytext1409pt">
    <w:name w:val="Body text (140) + 9 pt"/>
    <w:aliases w:val="Not Italic,Table of contents (12) + FrankRuehl,11 pt"/>
    <w:basedOn w:val="DefaultParagraphFont"/>
    <w:rsid w:val="00555DDA"/>
  </w:style>
  <w:style w:type="character" w:customStyle="1" w:styleId="Bodytext510">
    <w:name w:val="Body text (51)"/>
    <w:basedOn w:val="Bodytext115"/>
    <w:rsid w:val="00555DDA"/>
  </w:style>
  <w:style w:type="character" w:customStyle="1" w:styleId="Bodytext1140">
    <w:name w:val="Body text (114)"/>
    <w:basedOn w:val="Bodytext131Exact"/>
    <w:rsid w:val="00555DDA"/>
  </w:style>
  <w:style w:type="character" w:customStyle="1" w:styleId="Tableofcontents130">
    <w:name w:val="Table of contents (13)"/>
    <w:basedOn w:val="Bodytext82Spacing0ptExact"/>
    <w:rsid w:val="00555DDA"/>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555DDA"/>
  </w:style>
  <w:style w:type="character" w:customStyle="1" w:styleId="Bodytext460">
    <w:name w:val="Body text (46)"/>
    <w:basedOn w:val="Bodytext114"/>
    <w:rsid w:val="00555DDA"/>
  </w:style>
  <w:style w:type="character" w:customStyle="1" w:styleId="Bodytext46NotBold">
    <w:name w:val="Body text (46) + Not Bold"/>
    <w:basedOn w:val="Bodytext114"/>
    <w:rsid w:val="00555DDA"/>
  </w:style>
  <w:style w:type="character" w:customStyle="1" w:styleId="Bodytext46SegoeUI">
    <w:name w:val="Body text (46) + Segoe UI"/>
    <w:basedOn w:val="Bodytext114"/>
    <w:rsid w:val="00555DDA"/>
  </w:style>
  <w:style w:type="character" w:customStyle="1" w:styleId="Bodytext115Spacing0ptExact">
    <w:name w:val="Body text (115) + Spacing 0 pt Exact"/>
    <w:basedOn w:val="Picturecaption2Spacing0ptExact"/>
    <w:rsid w:val="00555DDA"/>
  </w:style>
  <w:style w:type="character" w:customStyle="1" w:styleId="Picturecaption42SmallCaps">
    <w:name w:val="Picture caption (42) + Small Caps"/>
    <w:basedOn w:val="DefaultParagraphFont"/>
    <w:rsid w:val="00555DDA"/>
  </w:style>
  <w:style w:type="character" w:customStyle="1" w:styleId="Bodytext155Exact">
    <w:name w:val="Body text (155) Exact"/>
    <w:basedOn w:val="DefaultParagraphFont"/>
    <w:rsid w:val="00555DDA"/>
  </w:style>
  <w:style w:type="character" w:customStyle="1" w:styleId="Bodytext157">
    <w:name w:val="Body text (157)_"/>
    <w:basedOn w:val="DefaultParagraphFont"/>
    <w:rsid w:val="00555DDA"/>
  </w:style>
  <w:style w:type="character" w:customStyle="1" w:styleId="Bodytext157Spacing0pt">
    <w:name w:val="Body text (157) + Spacing 0 pt"/>
    <w:basedOn w:val="Bodytext39"/>
    <w:rsid w:val="00555DDA"/>
  </w:style>
  <w:style w:type="character" w:customStyle="1" w:styleId="Bodytext1570">
    <w:name w:val="Body text (157)"/>
    <w:basedOn w:val="Bodytext39"/>
    <w:rsid w:val="00555DDA"/>
  </w:style>
  <w:style w:type="character" w:customStyle="1" w:styleId="Heading2213pt">
    <w:name w:val="Heading #22 + 13 pt"/>
    <w:basedOn w:val="DefaultParagraphFont"/>
    <w:rsid w:val="00555DDA"/>
  </w:style>
  <w:style w:type="character" w:customStyle="1" w:styleId="Heading22125pt">
    <w:name w:val="Heading #22 + 12.5 pt"/>
    <w:basedOn w:val="DefaultParagraphFont"/>
    <w:rsid w:val="00555DDA"/>
  </w:style>
  <w:style w:type="character" w:customStyle="1" w:styleId="Bodytext300">
    <w:name w:val="Body text (30)_"/>
    <w:basedOn w:val="DefaultParagraphFont"/>
    <w:rsid w:val="00555DDA"/>
  </w:style>
  <w:style w:type="character" w:customStyle="1" w:styleId="Bodytext301">
    <w:name w:val="Body text (30)"/>
    <w:basedOn w:val="Bodytext3TimesNewRoman"/>
    <w:rsid w:val="00555DDA"/>
  </w:style>
  <w:style w:type="character" w:customStyle="1" w:styleId="Bodytext39">
    <w:name w:val="Body text (39)_"/>
    <w:basedOn w:val="DefaultParagraphFont"/>
    <w:rsid w:val="00555DDA"/>
  </w:style>
  <w:style w:type="character" w:customStyle="1" w:styleId="Bodytext390">
    <w:name w:val="Body text (39)"/>
    <w:basedOn w:val="BodytextExact"/>
    <w:rsid w:val="00555DDA"/>
  </w:style>
  <w:style w:type="character" w:customStyle="1" w:styleId="Bodytext159Exact">
    <w:name w:val="Body text (159) Exact"/>
    <w:basedOn w:val="DefaultParagraphFont"/>
    <w:rsid w:val="00555DDA"/>
  </w:style>
  <w:style w:type="character" w:customStyle="1" w:styleId="Bodytext60Spacing0pt">
    <w:name w:val="Body text (60) + Spacing 0 pt"/>
    <w:basedOn w:val="DefaultParagraphFont"/>
    <w:rsid w:val="00555DDA"/>
  </w:style>
  <w:style w:type="character" w:customStyle="1" w:styleId="Bodytext3Spacing-1pt">
    <w:name w:val="Body text (3) + Spacing -1 pt"/>
    <w:basedOn w:val="Bodytext3Spacing0ptExact"/>
    <w:rsid w:val="00555DDA"/>
  </w:style>
  <w:style w:type="character" w:customStyle="1" w:styleId="Bodytext3TimesNewRoman">
    <w:name w:val="Body text (3) + Times New Roman"/>
    <w:aliases w:val="11.5 pt"/>
    <w:basedOn w:val="Bodytext3Spacing0ptExact"/>
    <w:rsid w:val="00555DDA"/>
  </w:style>
  <w:style w:type="character" w:customStyle="1" w:styleId="Bodytext2NotBold">
    <w:name w:val="Body text (2) + Not Bold"/>
    <w:basedOn w:val="Bodytext30"/>
    <w:rsid w:val="00555DDA"/>
  </w:style>
  <w:style w:type="character" w:customStyle="1" w:styleId="BodytextExact">
    <w:name w:val="Body text Exact"/>
    <w:basedOn w:val="DefaultParagraphFont"/>
    <w:rsid w:val="00555DDA"/>
  </w:style>
  <w:style w:type="character" w:customStyle="1" w:styleId="Heading13Italic">
    <w:name w:val="Heading #13 + Italic"/>
    <w:basedOn w:val="DefaultParagraphFont"/>
    <w:rsid w:val="00555DDA"/>
  </w:style>
  <w:style w:type="character" w:customStyle="1" w:styleId="Heading92Spacing2pt">
    <w:name w:val="Heading #9 (2) + Spacing 2 pt"/>
    <w:basedOn w:val="DefaultParagraphFont"/>
    <w:rsid w:val="00555DDA"/>
  </w:style>
  <w:style w:type="character" w:customStyle="1" w:styleId="Bodytext38Spacing0pt">
    <w:name w:val="Body text (38) + Spacing 0 pt"/>
    <w:basedOn w:val="DefaultParagraphFont"/>
    <w:rsid w:val="00555DDA"/>
  </w:style>
  <w:style w:type="character" w:customStyle="1" w:styleId="Bodytext42Spacing-1pt">
    <w:name w:val="Body text (42) + Spacing -1 pt"/>
    <w:basedOn w:val="DefaultParagraphFont"/>
    <w:rsid w:val="00555DDA"/>
  </w:style>
  <w:style w:type="character" w:customStyle="1" w:styleId="Bodytext35">
    <w:name w:val="Body text (35)_"/>
    <w:basedOn w:val="DefaultParagraphFont"/>
    <w:rsid w:val="00555DDA"/>
  </w:style>
  <w:style w:type="character" w:customStyle="1" w:styleId="Picturecaption19">
    <w:name w:val="Picture caption (19)_"/>
    <w:basedOn w:val="DefaultParagraphFont"/>
    <w:rsid w:val="00555DDA"/>
  </w:style>
  <w:style w:type="character" w:customStyle="1" w:styleId="Picturecaption9Exact">
    <w:name w:val="Picture caption (9) Exact"/>
    <w:basedOn w:val="DefaultParagraphFont"/>
    <w:rsid w:val="00555DDA"/>
  </w:style>
  <w:style w:type="character" w:customStyle="1" w:styleId="Bodytext87">
    <w:name w:val="Body text (87)_"/>
    <w:basedOn w:val="DefaultParagraphFont"/>
    <w:rsid w:val="00555DDA"/>
  </w:style>
  <w:style w:type="character" w:customStyle="1" w:styleId="Bodytext61">
    <w:name w:val="Body text (6)_"/>
    <w:basedOn w:val="DefaultParagraphFont"/>
    <w:rsid w:val="00555DDA"/>
  </w:style>
  <w:style w:type="character" w:customStyle="1" w:styleId="Heading142SmallCaps">
    <w:name w:val="Heading #14 (2) + Small Caps"/>
    <w:basedOn w:val="DefaultParagraphFont"/>
    <w:rsid w:val="00555DDA"/>
  </w:style>
  <w:style w:type="character" w:customStyle="1" w:styleId="Bodytext350">
    <w:name w:val="Body text (35)"/>
    <w:basedOn w:val="Picturecaption190"/>
    <w:rsid w:val="00555DDA"/>
  </w:style>
  <w:style w:type="character" w:customStyle="1" w:styleId="Picturecaption190">
    <w:name w:val="Picture caption (19)"/>
    <w:basedOn w:val="Picturecaption27Spacing0pt"/>
    <w:rsid w:val="00555DDA"/>
  </w:style>
  <w:style w:type="character" w:customStyle="1" w:styleId="Picturecaption27Spacing0pt">
    <w:name w:val="Picture caption (27) + Spacing 0 pt"/>
    <w:basedOn w:val="DefaultParagraphFont"/>
    <w:rsid w:val="00555DDA"/>
  </w:style>
  <w:style w:type="character" w:customStyle="1" w:styleId="Bodytext43Spacing0ptExact">
    <w:name w:val="Body text (43) + Spacing 0 pt Exact"/>
    <w:basedOn w:val="DefaultParagraphFont"/>
    <w:rsid w:val="00555DDA"/>
  </w:style>
  <w:style w:type="character" w:customStyle="1" w:styleId="Bodytext62">
    <w:name w:val="Body text (6)"/>
    <w:basedOn w:val="Bodytext870"/>
    <w:rsid w:val="00555DDA"/>
  </w:style>
  <w:style w:type="character" w:customStyle="1" w:styleId="Bodytext870">
    <w:name w:val="Body text (87)"/>
    <w:basedOn w:val="DefaultParagraphFont"/>
    <w:rsid w:val="00555DDA"/>
  </w:style>
  <w:style w:type="character" w:customStyle="1" w:styleId="BodytextSegoeUI">
    <w:name w:val="Body text + Segoe UI"/>
    <w:aliases w:val="21.5 pt"/>
    <w:basedOn w:val="DefaultParagraphFont"/>
    <w:rsid w:val="00555DDA"/>
  </w:style>
  <w:style w:type="character" w:customStyle="1" w:styleId="Bodytext68">
    <w:name w:val="Body text (68)_"/>
    <w:basedOn w:val="DefaultParagraphFont"/>
    <w:rsid w:val="00555DDA"/>
  </w:style>
  <w:style w:type="character" w:customStyle="1" w:styleId="Bodytext112SmallCaps">
    <w:name w:val="Body text (112) + Small Caps"/>
    <w:basedOn w:val="DefaultParagraphFont"/>
    <w:rsid w:val="00555DDA"/>
  </w:style>
  <w:style w:type="character" w:customStyle="1" w:styleId="Bodytext680">
    <w:name w:val="Body text (68)"/>
    <w:basedOn w:val="Heading162SmallCaps"/>
    <w:rsid w:val="00555DDA"/>
  </w:style>
  <w:style w:type="character" w:customStyle="1" w:styleId="Tableofcontents11">
    <w:name w:val="Table of contents (11)_"/>
    <w:basedOn w:val="DefaultParagraphFont"/>
    <w:rsid w:val="00555DDA"/>
  </w:style>
  <w:style w:type="character" w:customStyle="1" w:styleId="Tableofcontents110">
    <w:name w:val="Table of contents (11)"/>
    <w:basedOn w:val="article-quote-right"/>
    <w:rsid w:val="00555DDA"/>
  </w:style>
  <w:style w:type="character" w:customStyle="1" w:styleId="Tableofcontents15">
    <w:name w:val="Table of contents (15)_"/>
    <w:basedOn w:val="DefaultParagraphFont"/>
    <w:rsid w:val="00555DDA"/>
  </w:style>
  <w:style w:type="character" w:customStyle="1" w:styleId="Tableofcontents150">
    <w:name w:val="Table of contents (15)"/>
    <w:basedOn w:val="StyleBox12pt"/>
    <w:rsid w:val="00555DDA"/>
  </w:style>
  <w:style w:type="character" w:customStyle="1" w:styleId="Heading162SmallCaps">
    <w:name w:val="Heading #16 (2) + Small Caps"/>
    <w:basedOn w:val="DefaultParagraphFont"/>
    <w:rsid w:val="00555DDA"/>
  </w:style>
  <w:style w:type="character" w:customStyle="1" w:styleId="ft6">
    <w:name w:val="ft6"/>
    <w:basedOn w:val="DefaultParagraphFont"/>
    <w:rsid w:val="00555DDA"/>
  </w:style>
  <w:style w:type="character" w:customStyle="1" w:styleId="amp">
    <w:name w:val="amp"/>
    <w:basedOn w:val="DefaultParagraphFont"/>
    <w:rsid w:val="00555DDA"/>
  </w:style>
  <w:style w:type="character" w:customStyle="1" w:styleId="article-quote-right">
    <w:name w:val="article-quote-right"/>
    <w:basedOn w:val="DefaultParagraphFont"/>
    <w:rsid w:val="00555DDA"/>
  </w:style>
  <w:style w:type="character" w:customStyle="1" w:styleId="StyleBox12ptBold">
    <w:name w:val="Style Box + 12 pt Bold"/>
    <w:basedOn w:val="DefaultParagraphFont"/>
    <w:rsid w:val="00555DDA"/>
  </w:style>
  <w:style w:type="character" w:customStyle="1" w:styleId="StyleBox12pt">
    <w:name w:val="Style Box + 12 pt"/>
    <w:basedOn w:val="DefaultParagraphFont"/>
    <w:rsid w:val="00555DDA"/>
  </w:style>
  <w:style w:type="character" w:customStyle="1" w:styleId="BoldandUnderlineCharCharCharChar">
    <w:name w:val="Bold and Underline Char Char Char Char"/>
    <w:rsid w:val="00555DDA"/>
  </w:style>
  <w:style w:type="character" w:customStyle="1" w:styleId="BoldandUnderlineCharChar">
    <w:name w:val="Bold and Underline Char Char"/>
    <w:rsid w:val="00555DDA"/>
  </w:style>
  <w:style w:type="character" w:customStyle="1" w:styleId="commentstext">
    <w:name w:val="commentstext"/>
    <w:rsid w:val="00555DDA"/>
  </w:style>
  <w:style w:type="character" w:customStyle="1" w:styleId="dd">
    <w:name w:val="dd"/>
    <w:rsid w:val="00555DDA"/>
  </w:style>
  <w:style w:type="character" w:customStyle="1" w:styleId="underLight">
    <w:name w:val="underLight"/>
    <w:uiPriority w:val="1"/>
    <w:qFormat/>
    <w:rsid w:val="00555DDA"/>
  </w:style>
  <w:style w:type="character" w:customStyle="1" w:styleId="author-rss">
    <w:name w:val="author-rss"/>
    <w:rsid w:val="00555DDA"/>
  </w:style>
  <w:style w:type="character" w:customStyle="1" w:styleId="at">
    <w:name w:val="at"/>
    <w:basedOn w:val="DefaultParagraphFont"/>
    <w:rsid w:val="00555DDA"/>
  </w:style>
  <w:style w:type="character" w:customStyle="1" w:styleId="source">
    <w:name w:val="source"/>
    <w:rsid w:val="00555DDA"/>
  </w:style>
  <w:style w:type="character" w:customStyle="1" w:styleId="bioline">
    <w:name w:val="bioline"/>
    <w:rsid w:val="00555DDA"/>
  </w:style>
  <w:style w:type="character" w:customStyle="1" w:styleId="wikicreatelink">
    <w:name w:val="wikicreatelink"/>
    <w:basedOn w:val="DefaultParagraphFont"/>
    <w:rsid w:val="00555DDA"/>
  </w:style>
  <w:style w:type="character" w:customStyle="1" w:styleId="facebook-share-count">
    <w:name w:val="facebook-share-count"/>
    <w:basedOn w:val="DefaultParagraphFont"/>
    <w:rsid w:val="00555DDA"/>
  </w:style>
  <w:style w:type="character" w:customStyle="1" w:styleId="tickerwrap">
    <w:name w:val="ticker_wrap"/>
    <w:basedOn w:val="DefaultParagraphFont"/>
    <w:rsid w:val="00555DDA"/>
  </w:style>
  <w:style w:type="character" w:customStyle="1" w:styleId="smallcaps0">
    <w:name w:val="small_caps"/>
    <w:basedOn w:val="DefaultParagraphFont"/>
    <w:rsid w:val="00555DDA"/>
  </w:style>
  <w:style w:type="character" w:customStyle="1" w:styleId="bodycopy">
    <w:name w:val="bodycopy"/>
    <w:basedOn w:val="DefaultParagraphFont"/>
    <w:rsid w:val="00555DDA"/>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555DDA"/>
  </w:style>
  <w:style w:type="character" w:customStyle="1" w:styleId="StyleGaramondText1">
    <w:name w:val="Style Garamond Text 1"/>
    <w:basedOn w:val="DefaultParagraphFont"/>
    <w:rsid w:val="00555DDA"/>
  </w:style>
  <w:style w:type="character" w:customStyle="1" w:styleId="StyleGaramondText1Underline">
    <w:name w:val="Style Garamond Text 1 Underline"/>
    <w:basedOn w:val="DefaultParagraphFont"/>
    <w:rsid w:val="00555DDA"/>
  </w:style>
  <w:style w:type="character" w:customStyle="1" w:styleId="StyleBoldUnderlineBorderSinglesolidlineAuto05pt">
    <w:name w:val="Style Bold Underline Border: : (Single solid line Auto  0.5 pt ..."/>
    <w:basedOn w:val="DefaultParagraphFont"/>
    <w:rsid w:val="00555DDA"/>
  </w:style>
  <w:style w:type="character" w:customStyle="1" w:styleId="StyleStyleBoldUnderlineUnderlineIntenseEmphasisIntenseEmpha">
    <w:name w:val="Style Style Bold UnderlineUnderlineIntense EmphasisIntense Empha..."/>
    <w:basedOn w:val="DefaultParagraphFont"/>
    <w:rsid w:val="00555DDA"/>
  </w:style>
  <w:style w:type="character" w:customStyle="1" w:styleId="Style7ptBold">
    <w:name w:val="Style 7 pt Bold"/>
    <w:basedOn w:val="DefaultParagraphFont"/>
    <w:rsid w:val="00555DDA"/>
  </w:style>
  <w:style w:type="character" w:styleId="HTMLAcronym">
    <w:name w:val="HTML Acronym"/>
    <w:basedOn w:val="DefaultParagraphFont"/>
    <w:unhideWhenUsed/>
    <w:rsid w:val="00555DDA"/>
  </w:style>
  <w:style w:type="paragraph" w:styleId="BlockText">
    <w:name w:val="Block Text"/>
    <w:basedOn w:val="Normal"/>
    <w:unhideWhenUsed/>
    <w:rsid w:val="00555DDA"/>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NormalIndent">
    <w:name w:val="Normal Indent"/>
    <w:basedOn w:val="Normal"/>
    <w:unhideWhenUsed/>
    <w:rsid w:val="00555DDA"/>
    <w:pPr>
      <w:spacing w:after="0" w:line="240" w:lineRule="auto"/>
      <w:ind w:left="720"/>
    </w:pPr>
  </w:style>
  <w:style w:type="paragraph" w:styleId="EnvelopeReturn">
    <w:name w:val="envelope return"/>
    <w:basedOn w:val="Normal"/>
    <w:unhideWhenUsed/>
    <w:rsid w:val="00555DDA"/>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555DDA"/>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555DDA"/>
    <w:pPr>
      <w:spacing w:after="0" w:line="240" w:lineRule="auto"/>
    </w:pPr>
    <w:rPr>
      <w:i/>
      <w:iCs/>
    </w:rPr>
  </w:style>
  <w:style w:type="character" w:customStyle="1" w:styleId="HTMLAddressChar">
    <w:name w:val="HTML Address Char"/>
    <w:basedOn w:val="DefaultParagraphFont"/>
    <w:link w:val="HTMLAddress"/>
    <w:uiPriority w:val="99"/>
    <w:rsid w:val="00555DDA"/>
    <w:rPr>
      <w:rFonts w:ascii="Calibri" w:hAnsi="Calibri"/>
      <w:i/>
      <w:iCs/>
    </w:rPr>
  </w:style>
  <w:style w:type="paragraph" w:styleId="Index1">
    <w:name w:val="index 1"/>
    <w:basedOn w:val="Normal"/>
    <w:next w:val="Normal"/>
    <w:autoRedefine/>
    <w:unhideWhenUsed/>
    <w:rsid w:val="00555DDA"/>
    <w:pPr>
      <w:spacing w:after="0" w:line="240" w:lineRule="auto"/>
      <w:ind w:left="220" w:hanging="220"/>
    </w:pPr>
  </w:style>
  <w:style w:type="character" w:customStyle="1" w:styleId="BodyTextIndent3Char">
    <w:name w:val="Body Text Indent 3 Char"/>
    <w:basedOn w:val="DefaultParagraphFont"/>
    <w:uiPriority w:val="99"/>
    <w:locked/>
    <w:rsid w:val="00555DDA"/>
  </w:style>
  <w:style w:type="character" w:customStyle="1" w:styleId="cardunderlineChar">
    <w:name w:val="card underline Char"/>
    <w:locked/>
    <w:rsid w:val="00555DDA"/>
  </w:style>
  <w:style w:type="paragraph" w:customStyle="1" w:styleId="cardunderline">
    <w:name w:val="card underline"/>
    <w:basedOn w:val="Normal"/>
    <w:next w:val="GAUnderline"/>
    <w:qFormat/>
    <w:rsid w:val="00555DDA"/>
    <w:pPr>
      <w:spacing w:after="0" w:line="240" w:lineRule="auto"/>
    </w:pPr>
  </w:style>
  <w:style w:type="character" w:customStyle="1" w:styleId="StyleHeading4UnderlinedsmalltextGaramondChar">
    <w:name w:val="Style Heading 4Underlinedsmall text + Garamond Char"/>
    <w:locked/>
    <w:rsid w:val="00555DDA"/>
  </w:style>
  <w:style w:type="paragraph" w:customStyle="1" w:styleId="StyleHeading4UnderlinedsmalltextGaramond">
    <w:name w:val="Style Heading 4Underlinedsmall text + Garamond"/>
    <w:basedOn w:val="Heading4"/>
    <w:qFormat/>
    <w:rsid w:val="00555DDA"/>
    <w:pPr>
      <w:spacing w:before="200" w:line="240" w:lineRule="auto"/>
    </w:pPr>
    <w:rPr>
      <w:iCs w:val="0"/>
      <w:sz w:val="22"/>
    </w:rPr>
  </w:style>
  <w:style w:type="paragraph" w:customStyle="1" w:styleId="Heading2-NotBold">
    <w:name w:val="Heading 2 - Not Bold"/>
    <w:basedOn w:val="Heading2"/>
    <w:autoRedefine/>
    <w:uiPriority w:val="99"/>
    <w:qFormat/>
    <w:rsid w:val="00555DDA"/>
    <w:pPr>
      <w:spacing w:before="480" w:line="240" w:lineRule="auto"/>
    </w:pPr>
  </w:style>
  <w:style w:type="paragraph" w:customStyle="1" w:styleId="Heading2-Bold">
    <w:name w:val="Heading 2 - Bold"/>
    <w:basedOn w:val="Normal"/>
    <w:next w:val="Micro"/>
    <w:autoRedefine/>
    <w:uiPriority w:val="99"/>
    <w:qFormat/>
    <w:rsid w:val="00555DDA"/>
    <w:pPr>
      <w:spacing w:after="0" w:line="240" w:lineRule="auto"/>
    </w:pPr>
  </w:style>
  <w:style w:type="paragraph" w:customStyle="1" w:styleId="tag">
    <w:name w:val="%tag"/>
    <w:basedOn w:val="Normal"/>
    <w:next w:val="Normal"/>
    <w:link w:val="tagChar0"/>
    <w:uiPriority w:val="99"/>
    <w:qFormat/>
    <w:rsid w:val="00555DDA"/>
    <w:pPr>
      <w:spacing w:after="0" w:line="240" w:lineRule="auto"/>
    </w:pPr>
  </w:style>
  <w:style w:type="character" w:customStyle="1" w:styleId="Style2Char0">
    <w:name w:val="Style 2 Char"/>
    <w:uiPriority w:val="99"/>
    <w:locked/>
    <w:rsid w:val="00555DDA"/>
  </w:style>
  <w:style w:type="character" w:customStyle="1" w:styleId="GAUnderlineChar">
    <w:name w:val="GA Underline Char"/>
    <w:locked/>
    <w:rsid w:val="00555DDA"/>
  </w:style>
  <w:style w:type="paragraph" w:customStyle="1" w:styleId="GAUnderline">
    <w:name w:val="GA Underline"/>
    <w:basedOn w:val="Normal"/>
    <w:next w:val="StyleHeading2TagHEADING2TagCite11pt"/>
    <w:qFormat/>
    <w:rsid w:val="00555DDA"/>
    <w:pPr>
      <w:spacing w:after="0" w:line="240" w:lineRule="auto"/>
    </w:pPr>
  </w:style>
  <w:style w:type="character" w:customStyle="1" w:styleId="textsmallChar0">
    <w:name w:val="textsmall Char"/>
    <w:locked/>
    <w:rsid w:val="00555DDA"/>
  </w:style>
  <w:style w:type="character" w:customStyle="1" w:styleId="cardtextChar3">
    <w:name w:val="cardtext Char"/>
    <w:locked/>
    <w:rsid w:val="00555DDA"/>
  </w:style>
  <w:style w:type="paragraph" w:customStyle="1" w:styleId="h-lead">
    <w:name w:val="h-lead"/>
    <w:basedOn w:val="Normal"/>
    <w:next w:val="Brief"/>
    <w:uiPriority w:val="99"/>
    <w:qFormat/>
    <w:rsid w:val="00555DDA"/>
    <w:pPr>
      <w:spacing w:after="0" w:line="240" w:lineRule="auto"/>
    </w:pPr>
  </w:style>
  <w:style w:type="paragraph" w:customStyle="1" w:styleId="intro">
    <w:name w:val="intro"/>
    <w:basedOn w:val="Normal"/>
    <w:next w:val="CM2"/>
    <w:uiPriority w:val="99"/>
    <w:qFormat/>
    <w:rsid w:val="00555DDA"/>
    <w:pPr>
      <w:spacing w:after="0" w:line="240" w:lineRule="auto"/>
    </w:pPr>
  </w:style>
  <w:style w:type="character" w:customStyle="1" w:styleId="StyleHeading2TagHEADING2TagCite11ptChar">
    <w:name w:val="Style Heading 2TagHEADING 2Tag&amp;Cite + 11 pt Char"/>
    <w:locked/>
    <w:rsid w:val="00555DDA"/>
  </w:style>
  <w:style w:type="paragraph" w:customStyle="1" w:styleId="StyleHeading2TagHEADING2TagCite11pt">
    <w:name w:val="Style Heading 2TagHEADING 2Tag&amp;Cite + 11 pt"/>
    <w:basedOn w:val="Heading2"/>
    <w:next w:val="CM16"/>
    <w:qFormat/>
    <w:rsid w:val="00555DDA"/>
    <w:pPr>
      <w:spacing w:before="480" w:line="240" w:lineRule="auto"/>
    </w:pPr>
  </w:style>
  <w:style w:type="paragraph" w:customStyle="1" w:styleId="F3-TagAuthor">
    <w:name w:val="F3 - Tag/Author"/>
    <w:basedOn w:val="Normal"/>
    <w:next w:val="CM19"/>
    <w:uiPriority w:val="99"/>
    <w:qFormat/>
    <w:rsid w:val="00555DDA"/>
    <w:pPr>
      <w:spacing w:after="0" w:line="240" w:lineRule="auto"/>
    </w:pPr>
  </w:style>
  <w:style w:type="paragraph" w:customStyle="1" w:styleId="F5-UnderlineNormal">
    <w:name w:val="F5 - Underline Normal"/>
    <w:basedOn w:val="Normal"/>
    <w:next w:val="CM34"/>
    <w:uiPriority w:val="99"/>
    <w:qFormat/>
    <w:rsid w:val="00555DDA"/>
    <w:pPr>
      <w:spacing w:after="0" w:line="240" w:lineRule="auto"/>
    </w:pPr>
  </w:style>
  <w:style w:type="paragraph" w:customStyle="1" w:styleId="Brief-PrimarySource">
    <w:name w:val="Brief - Primary Source"/>
    <w:basedOn w:val="Normal"/>
    <w:next w:val="CM56"/>
    <w:uiPriority w:val="99"/>
    <w:qFormat/>
    <w:rsid w:val="00555DDA"/>
    <w:pPr>
      <w:spacing w:after="0" w:line="240" w:lineRule="auto"/>
    </w:pPr>
  </w:style>
  <w:style w:type="paragraph" w:customStyle="1" w:styleId="Brief-Underline">
    <w:name w:val="Brief - Underline"/>
    <w:basedOn w:val="Normal"/>
    <w:next w:val="CM58"/>
    <w:uiPriority w:val="99"/>
    <w:qFormat/>
    <w:rsid w:val="00555DDA"/>
    <w:pPr>
      <w:spacing w:after="0" w:line="240" w:lineRule="auto"/>
    </w:pPr>
  </w:style>
  <w:style w:type="paragraph" w:customStyle="1" w:styleId="Brief">
    <w:name w:val="Brief"/>
    <w:basedOn w:val="CM56"/>
    <w:next w:val="CM57"/>
    <w:uiPriority w:val="99"/>
    <w:qFormat/>
    <w:rsid w:val="00555DDA"/>
  </w:style>
  <w:style w:type="paragraph" w:customStyle="1" w:styleId="CM2">
    <w:name w:val="CM2"/>
    <w:basedOn w:val="Normal"/>
    <w:next w:val="Normal"/>
    <w:uiPriority w:val="99"/>
    <w:qFormat/>
    <w:rsid w:val="00555DDA"/>
    <w:pPr>
      <w:spacing w:after="0" w:line="240" w:lineRule="auto"/>
    </w:pPr>
  </w:style>
  <w:style w:type="paragraph" w:customStyle="1" w:styleId="CM11">
    <w:name w:val="CM11"/>
    <w:basedOn w:val="Normal"/>
    <w:next w:val="Normal"/>
    <w:uiPriority w:val="99"/>
    <w:qFormat/>
    <w:rsid w:val="00555DDA"/>
    <w:pPr>
      <w:spacing w:after="0" w:line="240" w:lineRule="auto"/>
    </w:pPr>
  </w:style>
  <w:style w:type="paragraph" w:customStyle="1" w:styleId="CM16">
    <w:name w:val="CM16"/>
    <w:basedOn w:val="Normal"/>
    <w:next w:val="Normal"/>
    <w:uiPriority w:val="99"/>
    <w:qFormat/>
    <w:rsid w:val="00555DDA"/>
    <w:pPr>
      <w:spacing w:after="0" w:line="240" w:lineRule="auto"/>
    </w:pPr>
  </w:style>
  <w:style w:type="paragraph" w:customStyle="1" w:styleId="CM19">
    <w:name w:val="CM19"/>
    <w:basedOn w:val="Normal"/>
    <w:uiPriority w:val="99"/>
    <w:qFormat/>
    <w:rsid w:val="00555DDA"/>
    <w:pPr>
      <w:spacing w:after="0" w:line="240" w:lineRule="auto"/>
    </w:pPr>
  </w:style>
  <w:style w:type="paragraph" w:customStyle="1" w:styleId="CM34">
    <w:name w:val="CM34"/>
    <w:basedOn w:val="Normal"/>
    <w:uiPriority w:val="99"/>
    <w:qFormat/>
    <w:rsid w:val="00555DDA"/>
    <w:pPr>
      <w:spacing w:after="0" w:line="240" w:lineRule="auto"/>
    </w:pPr>
  </w:style>
  <w:style w:type="paragraph" w:customStyle="1" w:styleId="CM56">
    <w:name w:val="CM56"/>
    <w:basedOn w:val="Normal"/>
    <w:uiPriority w:val="99"/>
    <w:qFormat/>
    <w:rsid w:val="00555DDA"/>
    <w:pPr>
      <w:spacing w:after="0" w:line="240" w:lineRule="auto"/>
    </w:pPr>
  </w:style>
  <w:style w:type="paragraph" w:customStyle="1" w:styleId="CM58">
    <w:name w:val="CM58"/>
    <w:basedOn w:val="Normal"/>
    <w:uiPriority w:val="99"/>
    <w:qFormat/>
    <w:rsid w:val="00555DDA"/>
    <w:pPr>
      <w:spacing w:after="0" w:line="240" w:lineRule="auto"/>
    </w:pPr>
  </w:style>
  <w:style w:type="paragraph" w:customStyle="1" w:styleId="CM57">
    <w:name w:val="CM57"/>
    <w:basedOn w:val="Normal"/>
    <w:uiPriority w:val="99"/>
    <w:qFormat/>
    <w:rsid w:val="00555DDA"/>
    <w:pPr>
      <w:spacing w:after="0" w:line="240" w:lineRule="auto"/>
    </w:pPr>
  </w:style>
  <w:style w:type="paragraph" w:customStyle="1" w:styleId="CM1">
    <w:name w:val="CM1"/>
    <w:basedOn w:val="Normal"/>
    <w:uiPriority w:val="99"/>
    <w:qFormat/>
    <w:rsid w:val="00555DDA"/>
    <w:pPr>
      <w:spacing w:after="0" w:line="240" w:lineRule="auto"/>
    </w:pPr>
  </w:style>
  <w:style w:type="paragraph" w:customStyle="1" w:styleId="CM49">
    <w:name w:val="CM49"/>
    <w:basedOn w:val="Normal"/>
    <w:uiPriority w:val="99"/>
    <w:qFormat/>
    <w:rsid w:val="00555DDA"/>
    <w:pPr>
      <w:spacing w:after="0" w:line="240" w:lineRule="auto"/>
    </w:pPr>
  </w:style>
  <w:style w:type="paragraph" w:customStyle="1" w:styleId="CM41">
    <w:name w:val="CM41"/>
    <w:basedOn w:val="Normal"/>
    <w:uiPriority w:val="99"/>
    <w:qFormat/>
    <w:rsid w:val="00555DDA"/>
    <w:pPr>
      <w:spacing w:after="0" w:line="240" w:lineRule="auto"/>
    </w:pPr>
  </w:style>
  <w:style w:type="paragraph" w:customStyle="1" w:styleId="3rdOrderPara">
    <w:name w:val="3rd Order Para"/>
    <w:basedOn w:val="Normal"/>
    <w:qFormat/>
    <w:rsid w:val="00555DDA"/>
    <w:pPr>
      <w:spacing w:after="0" w:line="240" w:lineRule="auto"/>
    </w:pPr>
  </w:style>
  <w:style w:type="paragraph" w:customStyle="1" w:styleId="2ndOrderPara">
    <w:name w:val="2nd Order Para"/>
    <w:basedOn w:val="Normal"/>
    <w:qFormat/>
    <w:rsid w:val="00555DDA"/>
    <w:pPr>
      <w:spacing w:after="0" w:line="240" w:lineRule="auto"/>
    </w:pPr>
  </w:style>
  <w:style w:type="paragraph" w:customStyle="1" w:styleId="Normal-SIGN2">
    <w:name w:val="Normal-SIGN2"/>
    <w:basedOn w:val="Normal"/>
    <w:qFormat/>
    <w:rsid w:val="00555DDA"/>
    <w:pPr>
      <w:spacing w:after="0" w:line="240" w:lineRule="auto"/>
    </w:pPr>
  </w:style>
  <w:style w:type="paragraph" w:customStyle="1" w:styleId="Normal-SIGN1">
    <w:name w:val="Normal-SIGN1"/>
    <w:basedOn w:val="Normal"/>
    <w:uiPriority w:val="99"/>
    <w:qFormat/>
    <w:rsid w:val="00555DDA"/>
    <w:pPr>
      <w:spacing w:after="0" w:line="240" w:lineRule="auto"/>
    </w:pPr>
  </w:style>
  <w:style w:type="paragraph" w:customStyle="1" w:styleId="CM3">
    <w:name w:val="CM3"/>
    <w:basedOn w:val="Normal"/>
    <w:uiPriority w:val="99"/>
    <w:qFormat/>
    <w:rsid w:val="00555DDA"/>
    <w:pPr>
      <w:spacing w:after="0" w:line="240" w:lineRule="auto"/>
    </w:pPr>
  </w:style>
  <w:style w:type="paragraph" w:customStyle="1" w:styleId="CM33">
    <w:name w:val="CM33"/>
    <w:basedOn w:val="Normal"/>
    <w:uiPriority w:val="99"/>
    <w:qFormat/>
    <w:rsid w:val="00555DDA"/>
    <w:pPr>
      <w:spacing w:after="0" w:line="240" w:lineRule="auto"/>
    </w:pPr>
  </w:style>
  <w:style w:type="paragraph" w:customStyle="1" w:styleId="CM37">
    <w:name w:val="CM37"/>
    <w:basedOn w:val="Normal"/>
    <w:uiPriority w:val="99"/>
    <w:qFormat/>
    <w:rsid w:val="00555DDA"/>
    <w:pPr>
      <w:spacing w:after="0" w:line="240" w:lineRule="auto"/>
    </w:pPr>
  </w:style>
  <w:style w:type="paragraph" w:customStyle="1" w:styleId="CM7">
    <w:name w:val="CM7"/>
    <w:basedOn w:val="Normal"/>
    <w:uiPriority w:val="99"/>
    <w:qFormat/>
    <w:rsid w:val="00555DDA"/>
    <w:pPr>
      <w:spacing w:after="0" w:line="240" w:lineRule="auto"/>
    </w:pPr>
  </w:style>
  <w:style w:type="paragraph" w:customStyle="1" w:styleId="Brief-SecondarySource">
    <w:name w:val="Brief - Secondary Source"/>
    <w:basedOn w:val="Normal"/>
    <w:next w:val="ReportDate"/>
    <w:qFormat/>
    <w:rsid w:val="00555DDA"/>
    <w:pPr>
      <w:spacing w:after="0" w:line="240" w:lineRule="auto"/>
    </w:pPr>
  </w:style>
  <w:style w:type="paragraph" w:customStyle="1" w:styleId="Brief-Card">
    <w:name w:val="Brief - Card"/>
    <w:basedOn w:val="Normal"/>
    <w:next w:val="Pa11"/>
    <w:uiPriority w:val="99"/>
    <w:qFormat/>
    <w:rsid w:val="00555DDA"/>
    <w:pPr>
      <w:spacing w:after="0" w:line="240" w:lineRule="auto"/>
    </w:pPr>
  </w:style>
  <w:style w:type="paragraph" w:customStyle="1" w:styleId="Normal3">
    <w:name w:val="Normal+3"/>
    <w:basedOn w:val="Normal"/>
    <w:next w:val="Normal"/>
    <w:uiPriority w:val="99"/>
    <w:qFormat/>
    <w:rsid w:val="00555DDA"/>
    <w:pPr>
      <w:spacing w:after="0" w:line="240" w:lineRule="auto"/>
    </w:pPr>
  </w:style>
  <w:style w:type="paragraph" w:customStyle="1" w:styleId="Normal11">
    <w:name w:val="Normal+1"/>
    <w:basedOn w:val="Normal"/>
    <w:next w:val="Normal"/>
    <w:uiPriority w:val="99"/>
    <w:qFormat/>
    <w:rsid w:val="00555DDA"/>
    <w:pPr>
      <w:spacing w:after="0" w:line="240" w:lineRule="auto"/>
    </w:pPr>
  </w:style>
  <w:style w:type="paragraph" w:customStyle="1" w:styleId="Heading231">
    <w:name w:val="Heading 2+3"/>
    <w:basedOn w:val="Normal"/>
    <w:next w:val="Normal"/>
    <w:uiPriority w:val="99"/>
    <w:qFormat/>
    <w:rsid w:val="00555DDA"/>
    <w:pPr>
      <w:spacing w:after="0" w:line="240" w:lineRule="auto"/>
    </w:pPr>
  </w:style>
  <w:style w:type="paragraph" w:customStyle="1" w:styleId="Normal5">
    <w:name w:val="Normal+5"/>
    <w:basedOn w:val="Normal"/>
    <w:uiPriority w:val="99"/>
    <w:qFormat/>
    <w:rsid w:val="00555DDA"/>
    <w:pPr>
      <w:spacing w:after="0" w:line="240" w:lineRule="auto"/>
    </w:pPr>
  </w:style>
  <w:style w:type="paragraph" w:customStyle="1" w:styleId="Cover1">
    <w:name w:val="Cover 1"/>
    <w:basedOn w:val="Normal"/>
    <w:next w:val="Normal"/>
    <w:uiPriority w:val="99"/>
    <w:qFormat/>
    <w:rsid w:val="00555DDA"/>
    <w:pPr>
      <w:spacing w:after="0" w:line="240" w:lineRule="auto"/>
    </w:pPr>
  </w:style>
  <w:style w:type="paragraph" w:customStyle="1" w:styleId="Cover2">
    <w:name w:val="Cover 2"/>
    <w:basedOn w:val="Normal"/>
    <w:next w:val="Normal"/>
    <w:uiPriority w:val="99"/>
    <w:qFormat/>
    <w:rsid w:val="00555DDA"/>
    <w:pPr>
      <w:spacing w:after="0" w:line="240" w:lineRule="auto"/>
    </w:pPr>
  </w:style>
  <w:style w:type="paragraph" w:customStyle="1" w:styleId="ReportDate">
    <w:name w:val="ReportDate"/>
    <w:basedOn w:val="Normal"/>
    <w:uiPriority w:val="99"/>
    <w:qFormat/>
    <w:rsid w:val="00555DDA"/>
    <w:pPr>
      <w:spacing w:after="0" w:line="240" w:lineRule="auto"/>
    </w:pPr>
  </w:style>
  <w:style w:type="paragraph" w:customStyle="1" w:styleId="Pa11">
    <w:name w:val="Pa11"/>
    <w:basedOn w:val="Normal"/>
    <w:next w:val="Normal"/>
    <w:uiPriority w:val="99"/>
    <w:qFormat/>
    <w:rsid w:val="00555DDA"/>
    <w:pPr>
      <w:spacing w:after="0" w:line="240" w:lineRule="auto"/>
    </w:pPr>
  </w:style>
  <w:style w:type="paragraph" w:customStyle="1" w:styleId="CM30">
    <w:name w:val="CM30"/>
    <w:basedOn w:val="Normal"/>
    <w:uiPriority w:val="99"/>
    <w:qFormat/>
    <w:rsid w:val="00555DDA"/>
    <w:pPr>
      <w:spacing w:after="0" w:line="240" w:lineRule="auto"/>
    </w:pPr>
  </w:style>
  <w:style w:type="paragraph" w:customStyle="1" w:styleId="CM28">
    <w:name w:val="CM28"/>
    <w:basedOn w:val="Normal"/>
    <w:uiPriority w:val="99"/>
    <w:qFormat/>
    <w:rsid w:val="00555DDA"/>
    <w:pPr>
      <w:spacing w:after="0" w:line="240" w:lineRule="auto"/>
    </w:pPr>
  </w:style>
  <w:style w:type="paragraph" w:customStyle="1" w:styleId="CM8">
    <w:name w:val="CM8"/>
    <w:basedOn w:val="Normal"/>
    <w:uiPriority w:val="99"/>
    <w:qFormat/>
    <w:rsid w:val="00555DDA"/>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555DDA"/>
    <w:pPr>
      <w:spacing w:before="480" w:line="240" w:lineRule="auto"/>
    </w:pPr>
  </w:style>
  <w:style w:type="paragraph" w:customStyle="1" w:styleId="IndexFixer">
    <w:name w:val="Index Fixer"/>
    <w:basedOn w:val="Heading1"/>
    <w:next w:val="StyleBoldUnderliningKernat16pt"/>
    <w:uiPriority w:val="99"/>
    <w:qFormat/>
    <w:rsid w:val="00555DDA"/>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555DDA"/>
    <w:pPr>
      <w:spacing w:after="0" w:line="240" w:lineRule="auto"/>
    </w:pPr>
  </w:style>
  <w:style w:type="paragraph" w:customStyle="1" w:styleId="PageHeader-Underline18pt">
    <w:name w:val="Page Header - Underline 18 pt"/>
    <w:next w:val="TxBr6p1"/>
    <w:uiPriority w:val="99"/>
    <w:qFormat/>
    <w:rsid w:val="00555DDA"/>
    <w:pPr>
      <w:spacing w:after="200" w:line="276" w:lineRule="auto"/>
    </w:pPr>
  </w:style>
  <w:style w:type="paragraph" w:customStyle="1" w:styleId="ArgumentTags">
    <w:name w:val="Argument Tags"/>
    <w:basedOn w:val="Heading2"/>
    <w:next w:val="cardCharCharCharCharCharCharCharCharCharCharCharCharCharCharChar"/>
    <w:uiPriority w:val="99"/>
    <w:qFormat/>
    <w:rsid w:val="00555DDA"/>
    <w:pPr>
      <w:spacing w:before="480" w:line="240" w:lineRule="auto"/>
    </w:pPr>
  </w:style>
  <w:style w:type="paragraph" w:customStyle="1" w:styleId="subhead">
    <w:name w:val="subhead"/>
    <w:basedOn w:val="Normal"/>
    <w:qFormat/>
    <w:rsid w:val="00555DDA"/>
    <w:pPr>
      <w:spacing w:after="0" w:line="240" w:lineRule="auto"/>
    </w:pPr>
  </w:style>
  <w:style w:type="paragraph" w:customStyle="1" w:styleId="boldy">
    <w:name w:val="boldy"/>
    <w:basedOn w:val="Heading2"/>
    <w:next w:val="Card1"/>
    <w:uiPriority w:val="99"/>
    <w:qFormat/>
    <w:rsid w:val="00555DDA"/>
    <w:pPr>
      <w:spacing w:before="480" w:line="240" w:lineRule="auto"/>
    </w:pPr>
  </w:style>
  <w:style w:type="paragraph" w:customStyle="1" w:styleId="TxBr6p1">
    <w:name w:val="TxBr_6p1"/>
    <w:basedOn w:val="Normal"/>
    <w:next w:val="Cite21"/>
    <w:uiPriority w:val="99"/>
    <w:qFormat/>
    <w:rsid w:val="00555DDA"/>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555DDA"/>
    <w:pPr>
      <w:spacing w:after="0" w:line="240" w:lineRule="auto"/>
    </w:pPr>
  </w:style>
  <w:style w:type="character" w:customStyle="1" w:styleId="UnderlineStyleChar">
    <w:name w:val="Underline Style Char"/>
    <w:link w:val="UnderlineStyle0"/>
    <w:locked/>
    <w:rsid w:val="00555DDA"/>
  </w:style>
  <w:style w:type="paragraph" w:customStyle="1" w:styleId="Normalization">
    <w:name w:val="Normalization"/>
    <w:basedOn w:val="Normal"/>
    <w:next w:val="articletext"/>
    <w:uiPriority w:val="99"/>
    <w:qFormat/>
    <w:rsid w:val="00555DDA"/>
    <w:pPr>
      <w:spacing w:after="0" w:line="240" w:lineRule="auto"/>
    </w:pPr>
  </w:style>
  <w:style w:type="paragraph" w:customStyle="1" w:styleId="listlevel1">
    <w:name w:val="list level 1"/>
    <w:basedOn w:val="Normal"/>
    <w:next w:val="cardtextsmall"/>
    <w:uiPriority w:val="99"/>
    <w:qFormat/>
    <w:rsid w:val="00555DDA"/>
    <w:pPr>
      <w:spacing w:after="0" w:line="240" w:lineRule="auto"/>
    </w:pPr>
  </w:style>
  <w:style w:type="paragraph" w:customStyle="1" w:styleId="listlevel2">
    <w:name w:val="list level 2"/>
    <w:basedOn w:val="Normal"/>
    <w:next w:val="CaseListNormal"/>
    <w:uiPriority w:val="99"/>
    <w:qFormat/>
    <w:rsid w:val="00555DDA"/>
    <w:pPr>
      <w:spacing w:after="0" w:line="240" w:lineRule="auto"/>
    </w:pPr>
  </w:style>
  <w:style w:type="paragraph" w:customStyle="1" w:styleId="listlevel3">
    <w:name w:val="list level 3"/>
    <w:basedOn w:val="CaseListNormal"/>
    <w:next w:val="Body"/>
    <w:uiPriority w:val="99"/>
    <w:qFormat/>
    <w:rsid w:val="00555DDA"/>
  </w:style>
  <w:style w:type="paragraph" w:customStyle="1" w:styleId="PageNumber1">
    <w:name w:val="Page Number1"/>
    <w:basedOn w:val="Normal"/>
    <w:next w:val="Normal"/>
    <w:uiPriority w:val="99"/>
    <w:qFormat/>
    <w:rsid w:val="00555DDA"/>
    <w:pPr>
      <w:spacing w:after="0" w:line="240" w:lineRule="auto"/>
    </w:pPr>
  </w:style>
  <w:style w:type="paragraph" w:customStyle="1" w:styleId="Card1">
    <w:name w:val="Card1"/>
    <w:next w:val="TimesNewRoman12"/>
    <w:uiPriority w:val="99"/>
    <w:qFormat/>
    <w:rsid w:val="00555DDA"/>
    <w:pPr>
      <w:spacing w:after="200" w:line="276" w:lineRule="auto"/>
    </w:pPr>
  </w:style>
  <w:style w:type="paragraph" w:customStyle="1" w:styleId="Cite21">
    <w:name w:val="Cite2"/>
    <w:next w:val="htmlbody"/>
    <w:uiPriority w:val="99"/>
    <w:qFormat/>
    <w:rsid w:val="00555DDA"/>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555DDA"/>
    <w:pPr>
      <w:spacing w:after="0" w:line="240" w:lineRule="auto"/>
    </w:pPr>
  </w:style>
  <w:style w:type="paragraph" w:customStyle="1" w:styleId="articletext">
    <w:name w:val="articletext"/>
    <w:basedOn w:val="Normal"/>
    <w:next w:val="story-headline"/>
    <w:qFormat/>
    <w:rsid w:val="00555DDA"/>
    <w:pPr>
      <w:spacing w:after="0" w:line="240" w:lineRule="auto"/>
    </w:pPr>
  </w:style>
  <w:style w:type="paragraph" w:customStyle="1" w:styleId="cardtextsmall">
    <w:name w:val="card text small"/>
    <w:basedOn w:val="Normal"/>
    <w:next w:val="story-body"/>
    <w:qFormat/>
    <w:rsid w:val="00555DDA"/>
    <w:pPr>
      <w:spacing w:after="0" w:line="240" w:lineRule="auto"/>
    </w:pPr>
  </w:style>
  <w:style w:type="paragraph" w:customStyle="1" w:styleId="CaseListNormal">
    <w:name w:val="Case List Normal"/>
    <w:basedOn w:val="Normal"/>
    <w:next w:val="story-dateline"/>
    <w:uiPriority w:val="99"/>
    <w:qFormat/>
    <w:rsid w:val="00555DDA"/>
    <w:pPr>
      <w:spacing w:after="0" w:line="240" w:lineRule="auto"/>
    </w:pPr>
  </w:style>
  <w:style w:type="paragraph" w:customStyle="1" w:styleId="3text">
    <w:name w:val="3text"/>
    <w:basedOn w:val="Normal"/>
    <w:next w:val="Corpotesto"/>
    <w:uiPriority w:val="99"/>
    <w:qFormat/>
    <w:rsid w:val="00555DDA"/>
    <w:pPr>
      <w:spacing w:after="0" w:line="240" w:lineRule="auto"/>
    </w:pPr>
  </w:style>
  <w:style w:type="paragraph" w:customStyle="1" w:styleId="TimesNewRoman12">
    <w:name w:val="TimesNewRoman12"/>
    <w:next w:val="tagCharChar1Char"/>
    <w:uiPriority w:val="99"/>
    <w:qFormat/>
    <w:rsid w:val="00555DDA"/>
    <w:pPr>
      <w:spacing w:after="200" w:line="276" w:lineRule="auto"/>
    </w:pPr>
  </w:style>
  <w:style w:type="paragraph" w:customStyle="1" w:styleId="htmlbody">
    <w:name w:val="htmlbody"/>
    <w:basedOn w:val="Normal"/>
    <w:next w:val="OmniPage1"/>
    <w:uiPriority w:val="99"/>
    <w:qFormat/>
    <w:rsid w:val="00555DDA"/>
    <w:pPr>
      <w:spacing w:after="0" w:line="240" w:lineRule="auto"/>
    </w:pPr>
  </w:style>
  <w:style w:type="paragraph" w:customStyle="1" w:styleId="textChar">
    <w:name w:val="text Char"/>
    <w:basedOn w:val="Normal"/>
    <w:next w:val="TitlePageCenter"/>
    <w:autoRedefine/>
    <w:uiPriority w:val="99"/>
    <w:qFormat/>
    <w:rsid w:val="00555DDA"/>
    <w:pPr>
      <w:spacing w:after="0" w:line="240" w:lineRule="auto"/>
    </w:pPr>
  </w:style>
  <w:style w:type="paragraph" w:customStyle="1" w:styleId="story-headline">
    <w:name w:val="story-headline"/>
    <w:basedOn w:val="Normal"/>
    <w:next w:val="ProjectTitleLine"/>
    <w:uiPriority w:val="99"/>
    <w:qFormat/>
    <w:rsid w:val="00555DDA"/>
    <w:pPr>
      <w:spacing w:after="0" w:line="240" w:lineRule="auto"/>
    </w:pPr>
  </w:style>
  <w:style w:type="paragraph" w:customStyle="1" w:styleId="story-dateline">
    <w:name w:val="story-dateline"/>
    <w:basedOn w:val="Normal"/>
    <w:next w:val="cardChar1Char"/>
    <w:uiPriority w:val="99"/>
    <w:qFormat/>
    <w:rsid w:val="00555DDA"/>
    <w:pPr>
      <w:spacing w:after="0" w:line="240" w:lineRule="auto"/>
    </w:pPr>
  </w:style>
  <w:style w:type="paragraph" w:customStyle="1" w:styleId="TextofCards">
    <w:name w:val="Text of Cards"/>
    <w:basedOn w:val="Normal"/>
    <w:next w:val="CM12"/>
    <w:uiPriority w:val="99"/>
    <w:qFormat/>
    <w:rsid w:val="00555DDA"/>
    <w:pPr>
      <w:spacing w:after="0" w:line="240" w:lineRule="auto"/>
    </w:pPr>
  </w:style>
  <w:style w:type="paragraph" w:customStyle="1" w:styleId="Corpotesto">
    <w:name w:val="Corpo testo"/>
    <w:basedOn w:val="Normal"/>
    <w:next w:val="CM44"/>
    <w:uiPriority w:val="99"/>
    <w:qFormat/>
    <w:rsid w:val="00555DDA"/>
    <w:pPr>
      <w:spacing w:after="0" w:line="240" w:lineRule="auto"/>
    </w:pPr>
  </w:style>
  <w:style w:type="paragraph" w:customStyle="1" w:styleId="tagCharChar1Char">
    <w:name w:val="tag Char Char1 Char"/>
    <w:uiPriority w:val="99"/>
    <w:qFormat/>
    <w:rsid w:val="00555DDA"/>
    <w:pPr>
      <w:spacing w:after="200" w:line="276" w:lineRule="auto"/>
    </w:pPr>
  </w:style>
  <w:style w:type="paragraph" w:customStyle="1" w:styleId="OmniPage1">
    <w:name w:val="OmniPage #1"/>
    <w:basedOn w:val="Normal"/>
    <w:next w:val="StrikeThrough"/>
    <w:uiPriority w:val="99"/>
    <w:qFormat/>
    <w:rsid w:val="00555DDA"/>
    <w:pPr>
      <w:spacing w:after="0" w:line="240" w:lineRule="auto"/>
    </w:pPr>
  </w:style>
  <w:style w:type="paragraph" w:customStyle="1" w:styleId="TitlePageCenter">
    <w:name w:val="Title Page Center"/>
    <w:basedOn w:val="Normal"/>
    <w:next w:val="textbodyblack"/>
    <w:autoRedefine/>
    <w:uiPriority w:val="99"/>
    <w:qFormat/>
    <w:rsid w:val="00555DDA"/>
    <w:pPr>
      <w:spacing w:after="0" w:line="240" w:lineRule="auto"/>
    </w:pPr>
  </w:style>
  <w:style w:type="paragraph" w:customStyle="1" w:styleId="TitlePageBy">
    <w:name w:val="Title Page By"/>
    <w:basedOn w:val="textbodyblack"/>
    <w:next w:val="Normal"/>
    <w:autoRedefine/>
    <w:uiPriority w:val="99"/>
    <w:qFormat/>
    <w:rsid w:val="00555DDA"/>
  </w:style>
  <w:style w:type="paragraph" w:customStyle="1" w:styleId="ProjectTitleLine">
    <w:name w:val="Project Title Line"/>
    <w:basedOn w:val="Normal"/>
    <w:next w:val="Normal"/>
    <w:autoRedefine/>
    <w:uiPriority w:val="99"/>
    <w:qFormat/>
    <w:rsid w:val="00555DDA"/>
    <w:pPr>
      <w:spacing w:after="0" w:line="240" w:lineRule="auto"/>
    </w:pPr>
  </w:style>
  <w:style w:type="paragraph" w:customStyle="1" w:styleId="NormalVerdana">
    <w:name w:val="Normal + Verdana"/>
    <w:aliases w:val="White,Normal + Arial,10 pt"/>
    <w:basedOn w:val="Normal"/>
    <w:next w:val="CiteCorrected"/>
    <w:uiPriority w:val="99"/>
    <w:qFormat/>
    <w:rsid w:val="00555DDA"/>
    <w:pPr>
      <w:spacing w:after="0" w:line="240" w:lineRule="auto"/>
    </w:pPr>
  </w:style>
  <w:style w:type="paragraph" w:customStyle="1" w:styleId="cardChar1Char">
    <w:name w:val="card Char1 Char"/>
    <w:basedOn w:val="Normal"/>
    <w:next w:val="StyleLeft02"/>
    <w:uiPriority w:val="99"/>
    <w:qFormat/>
    <w:rsid w:val="00555DDA"/>
    <w:pPr>
      <w:spacing w:after="0" w:line="240" w:lineRule="auto"/>
    </w:pPr>
  </w:style>
  <w:style w:type="paragraph" w:customStyle="1" w:styleId="CM12">
    <w:name w:val="CM12"/>
    <w:basedOn w:val="Normal"/>
    <w:uiPriority w:val="99"/>
    <w:qFormat/>
    <w:rsid w:val="00555DDA"/>
    <w:pPr>
      <w:spacing w:after="0" w:line="240" w:lineRule="auto"/>
    </w:pPr>
  </w:style>
  <w:style w:type="paragraph" w:customStyle="1" w:styleId="CM44">
    <w:name w:val="CM44"/>
    <w:basedOn w:val="Normal"/>
    <w:uiPriority w:val="99"/>
    <w:qFormat/>
    <w:rsid w:val="00555DDA"/>
    <w:pPr>
      <w:spacing w:after="0" w:line="240" w:lineRule="auto"/>
    </w:pPr>
  </w:style>
  <w:style w:type="paragraph" w:customStyle="1" w:styleId="StrikeThrough">
    <w:name w:val="Strike Through"/>
    <w:basedOn w:val="Normal"/>
    <w:next w:val="Normal"/>
    <w:uiPriority w:val="99"/>
    <w:qFormat/>
    <w:rsid w:val="00555DDA"/>
    <w:pPr>
      <w:spacing w:after="0" w:line="240" w:lineRule="auto"/>
    </w:pPr>
  </w:style>
  <w:style w:type="paragraph" w:customStyle="1" w:styleId="textbodyblack">
    <w:name w:val="textbodyblack"/>
    <w:basedOn w:val="Normal"/>
    <w:next w:val="Pa5"/>
    <w:uiPriority w:val="99"/>
    <w:qFormat/>
    <w:rsid w:val="00555DDA"/>
    <w:pPr>
      <w:spacing w:after="0" w:line="240" w:lineRule="auto"/>
    </w:pPr>
  </w:style>
  <w:style w:type="character" w:customStyle="1" w:styleId="CiteCorrectedChar">
    <w:name w:val="Cite Corrected Char"/>
    <w:locked/>
    <w:rsid w:val="00555DDA"/>
  </w:style>
  <w:style w:type="paragraph" w:customStyle="1" w:styleId="CiteCorrected">
    <w:name w:val="Cite Corrected"/>
    <w:basedOn w:val="Normal"/>
    <w:next w:val="tagline1"/>
    <w:qFormat/>
    <w:rsid w:val="00555DDA"/>
    <w:pPr>
      <w:spacing w:after="0" w:line="240" w:lineRule="auto"/>
    </w:pPr>
  </w:style>
  <w:style w:type="paragraph" w:customStyle="1" w:styleId="StyleLeft02">
    <w:name w:val="Style Left:  0.2&quot;"/>
    <w:basedOn w:val="Normal"/>
    <w:next w:val="Block1"/>
    <w:uiPriority w:val="99"/>
    <w:qFormat/>
    <w:rsid w:val="00555DDA"/>
    <w:pPr>
      <w:spacing w:after="0" w:line="240" w:lineRule="auto"/>
    </w:pPr>
  </w:style>
  <w:style w:type="paragraph" w:customStyle="1" w:styleId="Hat1">
    <w:name w:val="Hat1"/>
    <w:basedOn w:val="Normal"/>
    <w:next w:val="Normal"/>
    <w:uiPriority w:val="2"/>
    <w:qFormat/>
    <w:rsid w:val="00555DDA"/>
    <w:pPr>
      <w:spacing w:after="0" w:line="240" w:lineRule="auto"/>
    </w:pPr>
  </w:style>
  <w:style w:type="paragraph" w:customStyle="1" w:styleId="post-subtitle">
    <w:name w:val="post-subtitle"/>
    <w:basedOn w:val="Normal"/>
    <w:qFormat/>
    <w:rsid w:val="00555DDA"/>
    <w:pPr>
      <w:spacing w:after="0" w:line="240" w:lineRule="auto"/>
    </w:pPr>
  </w:style>
  <w:style w:type="paragraph" w:customStyle="1" w:styleId="Pa5">
    <w:name w:val="Pa5"/>
    <w:basedOn w:val="Normal"/>
    <w:uiPriority w:val="99"/>
    <w:qFormat/>
    <w:rsid w:val="00555DDA"/>
    <w:pPr>
      <w:spacing w:after="0" w:line="240" w:lineRule="auto"/>
    </w:pPr>
  </w:style>
  <w:style w:type="paragraph" w:customStyle="1" w:styleId="Pa6">
    <w:name w:val="Pa6"/>
    <w:basedOn w:val="Normal"/>
    <w:uiPriority w:val="99"/>
    <w:qFormat/>
    <w:rsid w:val="00555DDA"/>
    <w:pPr>
      <w:spacing w:after="0" w:line="240" w:lineRule="auto"/>
    </w:pPr>
  </w:style>
  <w:style w:type="paragraph" w:customStyle="1" w:styleId="noindent0">
    <w:name w:val="no_indent"/>
    <w:basedOn w:val="Normal"/>
    <w:next w:val="NormalWeb3"/>
    <w:qFormat/>
    <w:rsid w:val="00555DDA"/>
    <w:pPr>
      <w:spacing w:after="0" w:line="240" w:lineRule="auto"/>
    </w:pPr>
  </w:style>
  <w:style w:type="paragraph" w:customStyle="1" w:styleId="tagline1">
    <w:name w:val="tagline"/>
    <w:basedOn w:val="Normal"/>
    <w:next w:val="cardCharCharCharCharChar"/>
    <w:qFormat/>
    <w:rsid w:val="00555DDA"/>
    <w:pPr>
      <w:spacing w:after="0" w:line="240" w:lineRule="auto"/>
    </w:pPr>
  </w:style>
  <w:style w:type="paragraph" w:customStyle="1" w:styleId="Block1">
    <w:name w:val="Block1"/>
    <w:basedOn w:val="Normal"/>
    <w:next w:val="Normal"/>
    <w:uiPriority w:val="3"/>
    <w:qFormat/>
    <w:rsid w:val="00555DDA"/>
    <w:pPr>
      <w:spacing w:after="0" w:line="240" w:lineRule="auto"/>
    </w:pPr>
  </w:style>
  <w:style w:type="paragraph" w:customStyle="1" w:styleId="TOCHeading1">
    <w:name w:val="TOC Heading1"/>
    <w:basedOn w:val="Heading1"/>
    <w:next w:val="Normal"/>
    <w:uiPriority w:val="39"/>
    <w:qFormat/>
    <w:rsid w:val="00555DDA"/>
    <w:pPr>
      <w:spacing w:before="480" w:line="240" w:lineRule="auto"/>
    </w:pPr>
  </w:style>
  <w:style w:type="paragraph" w:customStyle="1" w:styleId="NoteLevel11">
    <w:name w:val="Note Level 11"/>
    <w:basedOn w:val="Normal"/>
    <w:next w:val="HeaderFooter"/>
    <w:uiPriority w:val="99"/>
    <w:qFormat/>
    <w:rsid w:val="00555DDA"/>
    <w:pPr>
      <w:spacing w:after="0" w:line="240" w:lineRule="auto"/>
    </w:pPr>
  </w:style>
  <w:style w:type="character" w:customStyle="1" w:styleId="ReallySamllTextChar">
    <w:name w:val="ReallySamllText Char"/>
    <w:locked/>
    <w:rsid w:val="00555DDA"/>
  </w:style>
  <w:style w:type="paragraph" w:customStyle="1" w:styleId="ReallySamllText">
    <w:name w:val="ReallySamllText"/>
    <w:basedOn w:val="Normal"/>
    <w:next w:val="CardTextUnderlined"/>
    <w:autoRedefine/>
    <w:qFormat/>
    <w:rsid w:val="00555DDA"/>
    <w:pPr>
      <w:spacing w:after="0" w:line="240" w:lineRule="auto"/>
    </w:pPr>
  </w:style>
  <w:style w:type="paragraph" w:customStyle="1" w:styleId="Card6pt">
    <w:name w:val="Card 6pt"/>
    <w:basedOn w:val="Normal"/>
    <w:next w:val="HeaderDebate"/>
    <w:uiPriority w:val="99"/>
    <w:qFormat/>
    <w:rsid w:val="00555DDA"/>
    <w:pPr>
      <w:spacing w:after="0" w:line="240" w:lineRule="auto"/>
    </w:pPr>
  </w:style>
  <w:style w:type="paragraph" w:customStyle="1" w:styleId="NormalWeb3">
    <w:name w:val="Normal (Web)3"/>
    <w:basedOn w:val="Normal"/>
    <w:next w:val="CardTagCharChar"/>
    <w:qFormat/>
    <w:rsid w:val="00555DDA"/>
    <w:pPr>
      <w:spacing w:after="0" w:line="240" w:lineRule="auto"/>
    </w:pPr>
  </w:style>
  <w:style w:type="paragraph" w:customStyle="1" w:styleId="cardCharCharCharCharChar">
    <w:name w:val="card Char Char Char Char Char"/>
    <w:basedOn w:val="Normal"/>
    <w:next w:val="fixed"/>
    <w:qFormat/>
    <w:rsid w:val="00555DDA"/>
    <w:pPr>
      <w:spacing w:after="0" w:line="240" w:lineRule="auto"/>
    </w:pPr>
  </w:style>
  <w:style w:type="paragraph" w:customStyle="1" w:styleId="TagCiteChar2">
    <w:name w:val="Tag / Cite Char"/>
    <w:basedOn w:val="Normal"/>
    <w:next w:val="textonormal"/>
    <w:qFormat/>
    <w:rsid w:val="00555DDA"/>
    <w:pPr>
      <w:spacing w:after="0" w:line="240" w:lineRule="auto"/>
    </w:pPr>
  </w:style>
  <w:style w:type="paragraph" w:customStyle="1" w:styleId="PageNumber2">
    <w:name w:val="Page Number2"/>
    <w:basedOn w:val="Normal"/>
    <w:next w:val="Normal"/>
    <w:qFormat/>
    <w:rsid w:val="00555DDA"/>
    <w:pPr>
      <w:spacing w:after="0" w:line="240" w:lineRule="auto"/>
    </w:pPr>
  </w:style>
  <w:style w:type="paragraph" w:customStyle="1" w:styleId="HeaderFooter">
    <w:name w:val="Header &amp; Footer"/>
    <w:next w:val="ExecutiveSummarytext"/>
    <w:qFormat/>
    <w:rsid w:val="00555DDA"/>
    <w:pPr>
      <w:spacing w:after="200" w:line="276" w:lineRule="auto"/>
    </w:pPr>
  </w:style>
  <w:style w:type="paragraph" w:customStyle="1" w:styleId="CardTextSmall0">
    <w:name w:val="Card Text Small"/>
    <w:basedOn w:val="Normal"/>
    <w:qFormat/>
    <w:rsid w:val="00555DDA"/>
    <w:pPr>
      <w:spacing w:after="0" w:line="240" w:lineRule="auto"/>
    </w:pPr>
  </w:style>
  <w:style w:type="paragraph" w:customStyle="1" w:styleId="CardTextUnderlined">
    <w:name w:val="Card Text Underlined"/>
    <w:basedOn w:val="Normal"/>
    <w:next w:val="NormalUnderline"/>
    <w:qFormat/>
    <w:rsid w:val="00555DDA"/>
    <w:pPr>
      <w:spacing w:after="0" w:line="240" w:lineRule="auto"/>
    </w:pPr>
  </w:style>
  <w:style w:type="paragraph" w:customStyle="1" w:styleId="HeaderDebate">
    <w:name w:val="Header Debate"/>
    <w:basedOn w:val="Normal"/>
    <w:next w:val="byline1"/>
    <w:qFormat/>
    <w:rsid w:val="00555DDA"/>
    <w:pPr>
      <w:spacing w:after="0" w:line="240" w:lineRule="auto"/>
    </w:pPr>
  </w:style>
  <w:style w:type="paragraph" w:customStyle="1" w:styleId="NormalWeb1">
    <w:name w:val="Normal (Web)1"/>
    <w:basedOn w:val="Normal"/>
    <w:next w:val="PlaceholderText1"/>
    <w:qFormat/>
    <w:rsid w:val="00555DDA"/>
    <w:pPr>
      <w:spacing w:after="0" w:line="240" w:lineRule="auto"/>
    </w:pPr>
  </w:style>
  <w:style w:type="paragraph" w:customStyle="1" w:styleId="CardTagCharChar">
    <w:name w:val="Card Tag Char Char"/>
    <w:basedOn w:val="Normal"/>
    <w:next w:val="NoteLevel31"/>
    <w:qFormat/>
    <w:rsid w:val="00555DDA"/>
    <w:pPr>
      <w:spacing w:after="0" w:line="240" w:lineRule="auto"/>
    </w:pPr>
  </w:style>
  <w:style w:type="paragraph" w:customStyle="1" w:styleId="fixed">
    <w:name w:val="fixed"/>
    <w:basedOn w:val="Normal"/>
    <w:next w:val="NoteLevel41"/>
    <w:qFormat/>
    <w:rsid w:val="00555DDA"/>
    <w:pPr>
      <w:spacing w:after="0" w:line="240" w:lineRule="auto"/>
    </w:pPr>
  </w:style>
  <w:style w:type="paragraph" w:customStyle="1" w:styleId="textonormal">
    <w:name w:val="textonormal"/>
    <w:basedOn w:val="Normal"/>
    <w:next w:val="NoteLevel51"/>
    <w:qFormat/>
    <w:rsid w:val="00555DDA"/>
    <w:pPr>
      <w:spacing w:after="0" w:line="240" w:lineRule="auto"/>
    </w:pPr>
  </w:style>
  <w:style w:type="paragraph" w:customStyle="1" w:styleId="Subtitle10">
    <w:name w:val="Subtitle1"/>
    <w:basedOn w:val="Normal"/>
    <w:next w:val="NoteLevel61"/>
    <w:qFormat/>
    <w:rsid w:val="00555DDA"/>
    <w:pPr>
      <w:spacing w:after="0" w:line="240" w:lineRule="auto"/>
    </w:pPr>
  </w:style>
  <w:style w:type="paragraph" w:customStyle="1" w:styleId="ExecutiveSummarytext">
    <w:name w:val="Executive Summary text"/>
    <w:basedOn w:val="Normal"/>
    <w:next w:val="Normal"/>
    <w:qFormat/>
    <w:rsid w:val="00555DDA"/>
    <w:pPr>
      <w:spacing w:after="0" w:line="240" w:lineRule="auto"/>
    </w:pPr>
  </w:style>
  <w:style w:type="character" w:customStyle="1" w:styleId="NormalUnderlineChar1">
    <w:name w:val="Normal Underline Char1"/>
    <w:locked/>
    <w:rsid w:val="00555DDA"/>
  </w:style>
  <w:style w:type="paragraph" w:customStyle="1" w:styleId="NormalUnderline">
    <w:name w:val="Normal Underline"/>
    <w:basedOn w:val="Normal"/>
    <w:next w:val="NoteLevel91"/>
    <w:qFormat/>
    <w:rsid w:val="00555DDA"/>
    <w:pPr>
      <w:spacing w:after="0" w:line="240" w:lineRule="auto"/>
    </w:pPr>
  </w:style>
  <w:style w:type="paragraph" w:customStyle="1" w:styleId="byline1">
    <w:name w:val="byline1"/>
    <w:basedOn w:val="Normal"/>
    <w:qFormat/>
    <w:rsid w:val="00555DDA"/>
    <w:pPr>
      <w:spacing w:after="0" w:line="240" w:lineRule="auto"/>
    </w:pPr>
  </w:style>
  <w:style w:type="paragraph" w:customStyle="1" w:styleId="PlaceholderText1">
    <w:name w:val="Placeholder Text1"/>
    <w:basedOn w:val="Normal"/>
    <w:next w:val="ImportantText"/>
    <w:qFormat/>
    <w:rsid w:val="00555DDA"/>
    <w:pPr>
      <w:spacing w:after="0" w:line="240" w:lineRule="auto"/>
    </w:pPr>
  </w:style>
  <w:style w:type="paragraph" w:customStyle="1" w:styleId="NoteLevel31">
    <w:name w:val="Note Level 31"/>
    <w:basedOn w:val="Normal"/>
    <w:qFormat/>
    <w:rsid w:val="00555DDA"/>
    <w:pPr>
      <w:spacing w:after="0" w:line="240" w:lineRule="auto"/>
    </w:pPr>
  </w:style>
  <w:style w:type="paragraph" w:customStyle="1" w:styleId="NoteLevel41">
    <w:name w:val="Note Level 41"/>
    <w:basedOn w:val="Normal"/>
    <w:next w:val="StyleBodyText11ptBlackUnderline"/>
    <w:qFormat/>
    <w:rsid w:val="00555DDA"/>
    <w:pPr>
      <w:spacing w:after="0" w:line="240" w:lineRule="auto"/>
    </w:pPr>
  </w:style>
  <w:style w:type="paragraph" w:customStyle="1" w:styleId="NoteLevel51">
    <w:name w:val="Note Level 51"/>
    <w:basedOn w:val="Normal"/>
    <w:qFormat/>
    <w:rsid w:val="00555DDA"/>
    <w:pPr>
      <w:spacing w:after="0" w:line="240" w:lineRule="auto"/>
    </w:pPr>
  </w:style>
  <w:style w:type="paragraph" w:customStyle="1" w:styleId="NoteLevel61">
    <w:name w:val="Note Level 61"/>
    <w:basedOn w:val="Normal"/>
    <w:next w:val="StyleBodyText11ptBoldBlack"/>
    <w:qFormat/>
    <w:rsid w:val="00555DDA"/>
    <w:pPr>
      <w:spacing w:after="0" w:line="240" w:lineRule="auto"/>
    </w:pPr>
  </w:style>
  <w:style w:type="paragraph" w:customStyle="1" w:styleId="NoteLevel71">
    <w:name w:val="Note Level 71"/>
    <w:basedOn w:val="Normal"/>
    <w:qFormat/>
    <w:rsid w:val="00555DDA"/>
    <w:pPr>
      <w:spacing w:after="0" w:line="240" w:lineRule="auto"/>
    </w:pPr>
  </w:style>
  <w:style w:type="paragraph" w:customStyle="1" w:styleId="NoteLevel81">
    <w:name w:val="Note Level 81"/>
    <w:basedOn w:val="Normal"/>
    <w:next w:val="StyletinyBold"/>
    <w:qFormat/>
    <w:rsid w:val="00555DDA"/>
    <w:pPr>
      <w:spacing w:after="0" w:line="240" w:lineRule="auto"/>
    </w:pPr>
  </w:style>
  <w:style w:type="paragraph" w:customStyle="1" w:styleId="NoteLevel91">
    <w:name w:val="Note Level 91"/>
    <w:basedOn w:val="Normal"/>
    <w:qFormat/>
    <w:rsid w:val="00555DDA"/>
    <w:pPr>
      <w:spacing w:after="0" w:line="240" w:lineRule="auto"/>
    </w:pPr>
  </w:style>
  <w:style w:type="character" w:customStyle="1" w:styleId="ImportantTextChar">
    <w:name w:val="Important Text Char"/>
    <w:locked/>
    <w:rsid w:val="00555DDA"/>
  </w:style>
  <w:style w:type="paragraph" w:customStyle="1" w:styleId="ImportantText">
    <w:name w:val="Important Text"/>
    <w:basedOn w:val="Normal"/>
    <w:next w:val="Normal"/>
    <w:qFormat/>
    <w:rsid w:val="00555DDA"/>
    <w:pPr>
      <w:spacing w:after="0" w:line="240" w:lineRule="auto"/>
    </w:pPr>
  </w:style>
  <w:style w:type="character" w:customStyle="1" w:styleId="StyleBodyText11ptBlackUnderlineChar">
    <w:name w:val="Style Body Text + 11 pt Black Underline Char"/>
    <w:locked/>
    <w:rsid w:val="00555DDA"/>
  </w:style>
  <w:style w:type="paragraph" w:customStyle="1" w:styleId="StyleBodyText11ptBlackUnderline">
    <w:name w:val="Style Body Text + 11 pt Black Underline"/>
    <w:basedOn w:val="Normal"/>
    <w:next w:val="ListContents"/>
    <w:qFormat/>
    <w:rsid w:val="00555DDA"/>
    <w:pPr>
      <w:spacing w:after="0" w:line="240" w:lineRule="auto"/>
    </w:pPr>
  </w:style>
  <w:style w:type="character" w:customStyle="1" w:styleId="StyleBodyText11ptBoldBlackChar">
    <w:name w:val="Style Body Text + 11 pt Bold Black Char"/>
    <w:locked/>
    <w:rsid w:val="00555DDA"/>
  </w:style>
  <w:style w:type="paragraph" w:customStyle="1" w:styleId="StyleBodyText11ptBoldBlack">
    <w:name w:val="Style Body Text + 11 pt Bold Black"/>
    <w:basedOn w:val="Normal"/>
    <w:next w:val="StyleListContents11ptCustomColorRGB353132Underline"/>
    <w:qFormat/>
    <w:rsid w:val="00555DDA"/>
    <w:pPr>
      <w:spacing w:after="0" w:line="240" w:lineRule="auto"/>
    </w:pPr>
  </w:style>
  <w:style w:type="character" w:customStyle="1" w:styleId="StyletinyBoldChar">
    <w:name w:val="Style tiny + Bold Char"/>
    <w:locked/>
    <w:rsid w:val="00555DDA"/>
  </w:style>
  <w:style w:type="paragraph" w:customStyle="1" w:styleId="StyletinyBold">
    <w:name w:val="Style tiny + Bold"/>
    <w:basedOn w:val="TagF3"/>
    <w:qFormat/>
    <w:rsid w:val="00555DDA"/>
  </w:style>
  <w:style w:type="character" w:customStyle="1" w:styleId="Heading5SizeDownChar">
    <w:name w:val="Heading 5 Size Down Char"/>
    <w:locked/>
    <w:rsid w:val="00555DDA"/>
  </w:style>
  <w:style w:type="character" w:customStyle="1" w:styleId="Normal2BoldChar">
    <w:name w:val="Normal2 + Bold Char"/>
    <w:locked/>
    <w:rsid w:val="00555DDA"/>
  </w:style>
  <w:style w:type="paragraph" w:customStyle="1" w:styleId="Normal2Bold">
    <w:name w:val="Normal2 + Bold"/>
    <w:basedOn w:val="Normal"/>
    <w:next w:val="Unimportant"/>
    <w:qFormat/>
    <w:rsid w:val="00555DDA"/>
    <w:pPr>
      <w:spacing w:after="0" w:line="240" w:lineRule="auto"/>
    </w:pPr>
  </w:style>
  <w:style w:type="character" w:customStyle="1" w:styleId="ListContentsChar">
    <w:name w:val="List Contents Char"/>
    <w:locked/>
    <w:rsid w:val="00555DDA"/>
  </w:style>
  <w:style w:type="paragraph" w:customStyle="1" w:styleId="ListContents">
    <w:name w:val="List Contents"/>
    <w:basedOn w:val="Normal"/>
    <w:next w:val="Ununderlined"/>
    <w:qFormat/>
    <w:rsid w:val="00555DDA"/>
    <w:pPr>
      <w:spacing w:after="0" w:line="240" w:lineRule="auto"/>
    </w:pPr>
  </w:style>
  <w:style w:type="character" w:customStyle="1" w:styleId="StyleListContents11ptCustomColorRGB353132UnderlineChar">
    <w:name w:val="Style List Contents + 11 pt Custom Color(RGB(353132)) Underline Char"/>
    <w:locked/>
    <w:rsid w:val="00555DDA"/>
  </w:style>
  <w:style w:type="paragraph" w:customStyle="1" w:styleId="StyleListContents11ptCustomColorRGB353132Underline">
    <w:name w:val="Style List Contents + 11 pt Custom Color(RGB(353132)) Underline"/>
    <w:basedOn w:val="Ununderlined"/>
    <w:qFormat/>
    <w:rsid w:val="00555DDA"/>
  </w:style>
  <w:style w:type="character" w:customStyle="1" w:styleId="StyleCards12ptThickunderlineChar2">
    <w:name w:val="Style Cards + 12 pt Thick underline Char2"/>
    <w:locked/>
    <w:rsid w:val="00555DDA"/>
  </w:style>
  <w:style w:type="paragraph" w:customStyle="1" w:styleId="StyleCards12ptThickunderline">
    <w:name w:val="Style Cards + 12 pt Thick underline"/>
    <w:basedOn w:val="Normal"/>
    <w:qFormat/>
    <w:rsid w:val="00555DDA"/>
    <w:pPr>
      <w:spacing w:after="0" w:line="240" w:lineRule="auto"/>
    </w:pPr>
  </w:style>
  <w:style w:type="character" w:customStyle="1" w:styleId="UnimportantCharChar">
    <w:name w:val="Unimportant Char Char"/>
    <w:locked/>
    <w:rsid w:val="00555DDA"/>
  </w:style>
  <w:style w:type="paragraph" w:customStyle="1" w:styleId="Unimportant">
    <w:name w:val="Unimportant"/>
    <w:basedOn w:val="Normal"/>
    <w:next w:val="DebateCite"/>
    <w:qFormat/>
    <w:rsid w:val="00555DDA"/>
    <w:pPr>
      <w:spacing w:after="0" w:line="240" w:lineRule="auto"/>
    </w:pPr>
  </w:style>
  <w:style w:type="character" w:customStyle="1" w:styleId="UnunderlinedChar">
    <w:name w:val="Ununderlined Char"/>
    <w:locked/>
    <w:rsid w:val="00555DDA"/>
  </w:style>
  <w:style w:type="paragraph" w:customStyle="1" w:styleId="Ununderlined">
    <w:name w:val="Ununderlined"/>
    <w:basedOn w:val="Normal"/>
    <w:next w:val="PreformattedText"/>
    <w:qFormat/>
    <w:rsid w:val="00555DDA"/>
    <w:pPr>
      <w:spacing w:after="0" w:line="240" w:lineRule="auto"/>
    </w:pPr>
  </w:style>
  <w:style w:type="paragraph" w:customStyle="1" w:styleId="StyleHeading1Justified">
    <w:name w:val="Style Heading 1 + Justified"/>
    <w:basedOn w:val="Normal"/>
    <w:next w:val="Normal"/>
    <w:qFormat/>
    <w:rsid w:val="00555DDA"/>
    <w:pPr>
      <w:spacing w:after="0" w:line="240" w:lineRule="auto"/>
    </w:pPr>
  </w:style>
  <w:style w:type="character" w:customStyle="1" w:styleId="textunderlineChar0">
    <w:name w:val="text underline Char"/>
    <w:locked/>
    <w:rsid w:val="00555DDA"/>
  </w:style>
  <w:style w:type="paragraph" w:customStyle="1" w:styleId="textunderline0">
    <w:name w:val="text underline"/>
    <w:basedOn w:val="Normal"/>
    <w:next w:val="Heading4Cite"/>
    <w:autoRedefine/>
    <w:qFormat/>
    <w:rsid w:val="00555DDA"/>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555DDA"/>
  </w:style>
  <w:style w:type="paragraph" w:customStyle="1" w:styleId="DebateTag">
    <w:name w:val="Debate Tag"/>
    <w:basedOn w:val="Normal"/>
    <w:autoRedefine/>
    <w:qFormat/>
    <w:rsid w:val="00555DDA"/>
    <w:pPr>
      <w:spacing w:after="0" w:line="240" w:lineRule="auto"/>
    </w:pPr>
  </w:style>
  <w:style w:type="paragraph" w:customStyle="1" w:styleId="DebateCite">
    <w:name w:val="Debate Cite"/>
    <w:basedOn w:val="Normal"/>
    <w:next w:val="Normaltag"/>
    <w:autoRedefine/>
    <w:qFormat/>
    <w:rsid w:val="00555DDA"/>
    <w:pPr>
      <w:spacing w:after="0" w:line="240" w:lineRule="auto"/>
    </w:pPr>
  </w:style>
  <w:style w:type="paragraph" w:customStyle="1" w:styleId="PreformattedText">
    <w:name w:val="Preformatted Text"/>
    <w:basedOn w:val="Normal"/>
    <w:next w:val="Cardnon-underlined"/>
    <w:qFormat/>
    <w:rsid w:val="00555DDA"/>
    <w:pPr>
      <w:spacing w:after="0" w:line="240" w:lineRule="auto"/>
    </w:pPr>
  </w:style>
  <w:style w:type="paragraph" w:customStyle="1" w:styleId="MaggieTag">
    <w:name w:val="MaggieTag"/>
    <w:basedOn w:val="Heading2"/>
    <w:next w:val="BlockTitle4"/>
    <w:qFormat/>
    <w:rsid w:val="00555DDA"/>
    <w:pPr>
      <w:spacing w:before="480" w:line="240" w:lineRule="auto"/>
    </w:pPr>
  </w:style>
  <w:style w:type="paragraph" w:customStyle="1" w:styleId="NoteLevel21">
    <w:name w:val="Note Level 21"/>
    <w:basedOn w:val="Normal"/>
    <w:next w:val="CARD0"/>
    <w:uiPriority w:val="99"/>
    <w:qFormat/>
    <w:rsid w:val="00555DDA"/>
    <w:pPr>
      <w:spacing w:after="0" w:line="240" w:lineRule="auto"/>
    </w:pPr>
  </w:style>
  <w:style w:type="paragraph" w:customStyle="1" w:styleId="4">
    <w:name w:val="4"/>
    <w:basedOn w:val="Normal"/>
    <w:next w:val="DottedUnderline0"/>
    <w:qFormat/>
    <w:rsid w:val="00555DDA"/>
    <w:pPr>
      <w:spacing w:after="0" w:line="240" w:lineRule="auto"/>
    </w:pPr>
  </w:style>
  <w:style w:type="character" w:customStyle="1" w:styleId="Cardnon-underlinedChar">
    <w:name w:val="Card non-underlined Char"/>
    <w:uiPriority w:val="99"/>
    <w:locked/>
    <w:rsid w:val="00555DDA"/>
  </w:style>
  <w:style w:type="paragraph" w:customStyle="1" w:styleId="BlockTitle4">
    <w:name w:val="%Block Title"/>
    <w:basedOn w:val="Heading1"/>
    <w:next w:val="PageNumber4"/>
    <w:qFormat/>
    <w:rsid w:val="00555DDA"/>
    <w:pPr>
      <w:spacing w:before="480" w:line="240" w:lineRule="auto"/>
    </w:pPr>
  </w:style>
  <w:style w:type="paragraph" w:customStyle="1" w:styleId="CARD0">
    <w:name w:val="CARD"/>
    <w:basedOn w:val="Normal"/>
    <w:next w:val="PageNumber5"/>
    <w:link w:val="CARDChar2"/>
    <w:qFormat/>
    <w:rsid w:val="00555DDA"/>
    <w:pPr>
      <w:spacing w:after="0" w:line="240" w:lineRule="auto"/>
    </w:pPr>
  </w:style>
  <w:style w:type="paragraph" w:customStyle="1" w:styleId="HiddenBlockHeader">
    <w:name w:val="Hidden Block Header"/>
    <w:basedOn w:val="Normal"/>
    <w:next w:val="Cardtext0"/>
    <w:link w:val="HiddenBlockHeaderChar"/>
    <w:qFormat/>
    <w:rsid w:val="00555DDA"/>
    <w:pPr>
      <w:spacing w:after="0" w:line="240" w:lineRule="auto"/>
    </w:pPr>
  </w:style>
  <w:style w:type="paragraph" w:customStyle="1" w:styleId="ThickUnderline">
    <w:name w:val="ThickUnderline"/>
    <w:qFormat/>
    <w:rsid w:val="00555DDA"/>
    <w:pPr>
      <w:spacing w:after="200" w:line="276" w:lineRule="auto"/>
    </w:pPr>
  </w:style>
  <w:style w:type="paragraph" w:customStyle="1" w:styleId="DottedUnderline0">
    <w:name w:val="DottedUnderline"/>
    <w:basedOn w:val="Normal"/>
    <w:qFormat/>
    <w:rsid w:val="00555DDA"/>
    <w:pPr>
      <w:spacing w:after="0" w:line="240" w:lineRule="auto"/>
    </w:pPr>
  </w:style>
  <w:style w:type="paragraph" w:customStyle="1" w:styleId="AAAcard">
    <w:name w:val="AAAcard"/>
    <w:basedOn w:val="Normal"/>
    <w:next w:val="citeunread"/>
    <w:link w:val="AAAcardChar"/>
    <w:uiPriority w:val="99"/>
    <w:qFormat/>
    <w:rsid w:val="00555DDA"/>
    <w:pPr>
      <w:spacing w:after="0" w:line="240" w:lineRule="auto"/>
    </w:pPr>
  </w:style>
  <w:style w:type="character" w:customStyle="1" w:styleId="Card-UnderlineChar">
    <w:name w:val="Card-Underline Char"/>
    <w:locked/>
    <w:rsid w:val="00555DDA"/>
  </w:style>
  <w:style w:type="paragraph" w:customStyle="1" w:styleId="Card-Underline">
    <w:name w:val="Card-Underline"/>
    <w:basedOn w:val="Normal"/>
    <w:next w:val="read"/>
    <w:qFormat/>
    <w:rsid w:val="00555DDA"/>
    <w:pPr>
      <w:spacing w:after="0" w:line="240" w:lineRule="auto"/>
    </w:pPr>
  </w:style>
  <w:style w:type="paragraph" w:customStyle="1" w:styleId="PageNumber3">
    <w:name w:val="Page Number3"/>
    <w:basedOn w:val="Normal"/>
    <w:next w:val="Normal"/>
    <w:qFormat/>
    <w:rsid w:val="00555DDA"/>
    <w:pPr>
      <w:spacing w:after="0" w:line="240" w:lineRule="auto"/>
    </w:pPr>
  </w:style>
  <w:style w:type="paragraph" w:customStyle="1" w:styleId="PageNumber4">
    <w:name w:val="Page Number4"/>
    <w:basedOn w:val="Normal"/>
    <w:next w:val="Normal"/>
    <w:qFormat/>
    <w:rsid w:val="00555DDA"/>
    <w:pPr>
      <w:spacing w:after="0" w:line="240" w:lineRule="auto"/>
    </w:pPr>
  </w:style>
  <w:style w:type="paragraph" w:customStyle="1" w:styleId="PageNumber5">
    <w:name w:val="Page Number5"/>
    <w:basedOn w:val="Normal"/>
    <w:next w:val="Normal"/>
    <w:qFormat/>
    <w:rsid w:val="00555DDA"/>
    <w:pPr>
      <w:spacing w:after="0" w:line="240" w:lineRule="auto"/>
    </w:pPr>
  </w:style>
  <w:style w:type="paragraph" w:customStyle="1" w:styleId="smalltext1">
    <w:name w:val="small text1"/>
    <w:basedOn w:val="Normal"/>
    <w:next w:val="Normal"/>
    <w:uiPriority w:val="4"/>
    <w:qFormat/>
    <w:rsid w:val="00555DDA"/>
    <w:pPr>
      <w:spacing w:after="0" w:line="240" w:lineRule="auto"/>
    </w:pPr>
  </w:style>
  <w:style w:type="character" w:customStyle="1" w:styleId="CircleChar">
    <w:name w:val="Circle Char"/>
    <w:locked/>
    <w:rsid w:val="00555DDA"/>
  </w:style>
  <w:style w:type="character" w:customStyle="1" w:styleId="citeunreadChar">
    <w:name w:val="cite unread Char"/>
    <w:locked/>
    <w:rsid w:val="00555DDA"/>
  </w:style>
  <w:style w:type="paragraph" w:customStyle="1" w:styleId="citeunread">
    <w:name w:val="cite unread"/>
    <w:basedOn w:val="Normal"/>
    <w:next w:val="StyleStyle16pt"/>
    <w:qFormat/>
    <w:rsid w:val="00555DDA"/>
    <w:pPr>
      <w:spacing w:after="0" w:line="240" w:lineRule="auto"/>
    </w:pPr>
  </w:style>
  <w:style w:type="character" w:customStyle="1" w:styleId="readCharChar">
    <w:name w:val="read Char Char"/>
    <w:locked/>
    <w:rsid w:val="00555DDA"/>
  </w:style>
  <w:style w:type="paragraph" w:customStyle="1" w:styleId="read">
    <w:name w:val="read"/>
    <w:basedOn w:val="Normal"/>
    <w:next w:val="Normal"/>
    <w:qFormat/>
    <w:rsid w:val="00555DDA"/>
    <w:pPr>
      <w:spacing w:after="0" w:line="240" w:lineRule="auto"/>
    </w:pPr>
  </w:style>
  <w:style w:type="paragraph" w:customStyle="1" w:styleId="CiteReal0">
    <w:name w:val="Cite Real"/>
    <w:basedOn w:val="Normal"/>
    <w:next w:val="Normal"/>
    <w:qFormat/>
    <w:rsid w:val="00555DDA"/>
    <w:pPr>
      <w:spacing w:after="0" w:line="240" w:lineRule="auto"/>
    </w:pPr>
  </w:style>
  <w:style w:type="paragraph" w:customStyle="1" w:styleId="PageNumber6">
    <w:name w:val="Page Number6"/>
    <w:basedOn w:val="Normal"/>
    <w:next w:val="Normal"/>
    <w:qFormat/>
    <w:rsid w:val="00555DDA"/>
    <w:pPr>
      <w:spacing w:after="0" w:line="240" w:lineRule="auto"/>
    </w:pPr>
  </w:style>
  <w:style w:type="paragraph" w:customStyle="1" w:styleId="lastupdated">
    <w:name w:val="lastupdated"/>
    <w:basedOn w:val="Normal"/>
    <w:next w:val="Subtitle2"/>
    <w:qFormat/>
    <w:rsid w:val="00555DDA"/>
    <w:pPr>
      <w:spacing w:after="0" w:line="240" w:lineRule="auto"/>
    </w:pPr>
  </w:style>
  <w:style w:type="paragraph" w:customStyle="1" w:styleId="hn-byline">
    <w:name w:val="hn-byline"/>
    <w:basedOn w:val="Normal"/>
    <w:next w:val="bodyintro"/>
    <w:qFormat/>
    <w:rsid w:val="00555DDA"/>
    <w:pPr>
      <w:spacing w:after="0" w:line="240" w:lineRule="auto"/>
    </w:pPr>
  </w:style>
  <w:style w:type="paragraph" w:customStyle="1" w:styleId="articleinfo">
    <w:name w:val="articleinfo"/>
    <w:basedOn w:val="Normal"/>
    <w:next w:val="indent"/>
    <w:qFormat/>
    <w:rsid w:val="00555DDA"/>
    <w:pPr>
      <w:spacing w:after="0" w:line="240" w:lineRule="auto"/>
    </w:pPr>
  </w:style>
  <w:style w:type="character" w:customStyle="1" w:styleId="StyleStyle16ptChar">
    <w:name w:val="Style Style1 + 6 pt Char"/>
    <w:locked/>
    <w:rsid w:val="00555DDA"/>
  </w:style>
  <w:style w:type="paragraph" w:customStyle="1" w:styleId="StyleStyle16pt">
    <w:name w:val="Style Style1 + 6 pt"/>
    <w:basedOn w:val="Normal"/>
    <w:qFormat/>
    <w:rsid w:val="00555DDA"/>
    <w:pPr>
      <w:spacing w:after="0" w:line="240" w:lineRule="auto"/>
    </w:pPr>
  </w:style>
  <w:style w:type="paragraph" w:customStyle="1" w:styleId="PageNumber7">
    <w:name w:val="Page Number7"/>
    <w:basedOn w:val="Normal"/>
    <w:next w:val="Normal"/>
    <w:qFormat/>
    <w:rsid w:val="00555DDA"/>
    <w:pPr>
      <w:spacing w:after="0" w:line="240" w:lineRule="auto"/>
    </w:pPr>
  </w:style>
  <w:style w:type="paragraph" w:customStyle="1" w:styleId="OmniPage4">
    <w:name w:val="OmniPage #4"/>
    <w:basedOn w:val="Normal"/>
    <w:qFormat/>
    <w:rsid w:val="00555DDA"/>
    <w:pPr>
      <w:spacing w:after="0" w:line="240" w:lineRule="auto"/>
    </w:pPr>
  </w:style>
  <w:style w:type="paragraph" w:customStyle="1" w:styleId="OmniPage10">
    <w:name w:val="OmniPage #10"/>
    <w:basedOn w:val="Normal"/>
    <w:qFormat/>
    <w:rsid w:val="00555DDA"/>
    <w:pPr>
      <w:spacing w:after="0" w:line="240" w:lineRule="auto"/>
    </w:pPr>
  </w:style>
  <w:style w:type="paragraph" w:customStyle="1" w:styleId="PageNumber8">
    <w:name w:val="Page Number8"/>
    <w:basedOn w:val="Normal"/>
    <w:next w:val="Normal"/>
    <w:uiPriority w:val="99"/>
    <w:qFormat/>
    <w:rsid w:val="00555DDA"/>
    <w:pPr>
      <w:spacing w:after="0" w:line="240" w:lineRule="auto"/>
    </w:pPr>
  </w:style>
  <w:style w:type="paragraph" w:customStyle="1" w:styleId="Subtitle2">
    <w:name w:val="Subtitle2"/>
    <w:basedOn w:val="Normal"/>
    <w:qFormat/>
    <w:rsid w:val="00555DDA"/>
    <w:pPr>
      <w:spacing w:after="0" w:line="240" w:lineRule="auto"/>
    </w:pPr>
  </w:style>
  <w:style w:type="paragraph" w:customStyle="1" w:styleId="bodyintro">
    <w:name w:val="bodyintro"/>
    <w:basedOn w:val="Normal"/>
    <w:uiPriority w:val="99"/>
    <w:qFormat/>
    <w:rsid w:val="00555DDA"/>
    <w:pPr>
      <w:spacing w:after="0" w:line="240" w:lineRule="auto"/>
    </w:pPr>
  </w:style>
  <w:style w:type="paragraph" w:customStyle="1" w:styleId="indent">
    <w:name w:val="indent"/>
    <w:basedOn w:val="Normal"/>
    <w:qFormat/>
    <w:rsid w:val="00555DDA"/>
    <w:pPr>
      <w:spacing w:after="0" w:line="240" w:lineRule="auto"/>
    </w:pPr>
  </w:style>
  <w:style w:type="paragraph" w:customStyle="1" w:styleId="center">
    <w:name w:val="center"/>
    <w:basedOn w:val="Normal"/>
    <w:uiPriority w:val="99"/>
    <w:qFormat/>
    <w:rsid w:val="00555DDA"/>
    <w:pPr>
      <w:spacing w:after="0" w:line="240" w:lineRule="auto"/>
    </w:pPr>
  </w:style>
  <w:style w:type="character" w:customStyle="1" w:styleId="tagChar2">
    <w:name w:val="tag Char2"/>
    <w:qFormat/>
    <w:rsid w:val="00555DDA"/>
  </w:style>
  <w:style w:type="character" w:customStyle="1" w:styleId="cardchar00">
    <w:name w:val="cardchar0"/>
    <w:basedOn w:val="DefaultParagraphFont"/>
    <w:rsid w:val="00555DDA"/>
  </w:style>
  <w:style w:type="character" w:customStyle="1" w:styleId="UnderlineNon-bold">
    <w:name w:val="Underline Non - bold"/>
    <w:rsid w:val="00555DDA"/>
  </w:style>
  <w:style w:type="character" w:customStyle="1" w:styleId="UnderlineBold0">
    <w:name w:val="Underline Bold"/>
    <w:uiPriority w:val="6"/>
    <w:qFormat/>
    <w:rsid w:val="00555DDA"/>
  </w:style>
  <w:style w:type="character" w:customStyle="1" w:styleId="Heading5Char2">
    <w:name w:val="Heading 5 Char2"/>
    <w:rsid w:val="00555DDA"/>
  </w:style>
  <w:style w:type="character" w:customStyle="1" w:styleId="underlinechar0">
    <w:name w:val="underlinechar"/>
    <w:rsid w:val="00555DDA"/>
  </w:style>
  <w:style w:type="character" w:customStyle="1" w:styleId="authordate2">
    <w:name w:val="authordate"/>
    <w:rsid w:val="00555DDA"/>
  </w:style>
  <w:style w:type="character" w:customStyle="1" w:styleId="underline4">
    <w:name w:val="%underline"/>
    <w:qFormat/>
    <w:rsid w:val="00555DDA"/>
  </w:style>
  <w:style w:type="character" w:customStyle="1" w:styleId="AUNDERLINE0">
    <w:name w:val="AUNDERLINE"/>
    <w:qFormat/>
    <w:rsid w:val="00555DDA"/>
  </w:style>
  <w:style w:type="character" w:customStyle="1" w:styleId="slug-doi">
    <w:name w:val="slug-doi"/>
    <w:basedOn w:val="DefaultParagraphFont"/>
    <w:rsid w:val="00555DDA"/>
  </w:style>
  <w:style w:type="character" w:customStyle="1" w:styleId="af">
    <w:name w:val="af"/>
    <w:basedOn w:val="DefaultParagraphFont"/>
    <w:rsid w:val="00555DDA"/>
  </w:style>
  <w:style w:type="character" w:customStyle="1" w:styleId="ab">
    <w:name w:val="ab"/>
    <w:basedOn w:val="DefaultParagraphFont"/>
    <w:rsid w:val="00555DDA"/>
  </w:style>
  <w:style w:type="character" w:customStyle="1" w:styleId="em">
    <w:name w:val="em"/>
    <w:basedOn w:val="DefaultParagraphFont"/>
    <w:rsid w:val="00555DDA"/>
  </w:style>
  <w:style w:type="character" w:customStyle="1" w:styleId="au">
    <w:name w:val="au"/>
    <w:basedOn w:val="DefaultParagraphFont"/>
    <w:rsid w:val="00555DDA"/>
  </w:style>
  <w:style w:type="character" w:customStyle="1" w:styleId="ti">
    <w:name w:val="ti"/>
    <w:basedOn w:val="DefaultParagraphFont"/>
    <w:rsid w:val="00555DDA"/>
  </w:style>
  <w:style w:type="character" w:customStyle="1" w:styleId="subheadblue">
    <w:name w:val="subhead_blue"/>
    <w:basedOn w:val="DefaultParagraphFont"/>
    <w:rsid w:val="00555DDA"/>
  </w:style>
  <w:style w:type="character" w:customStyle="1" w:styleId="affiliation">
    <w:name w:val="affiliation"/>
    <w:basedOn w:val="DefaultParagraphFont"/>
    <w:rsid w:val="00555DDA"/>
  </w:style>
  <w:style w:type="character" w:customStyle="1" w:styleId="slug-doi-wrapper">
    <w:name w:val="slug-doi-wrapper"/>
    <w:basedOn w:val="DefaultParagraphFont"/>
    <w:rsid w:val="00555DDA"/>
  </w:style>
  <w:style w:type="character" w:customStyle="1" w:styleId="slug-metadata-noteahead-of-print">
    <w:name w:val="slug-metadata-note ahead-of-print"/>
    <w:basedOn w:val="DefaultParagraphFont"/>
    <w:rsid w:val="00555DDA"/>
  </w:style>
  <w:style w:type="character" w:customStyle="1" w:styleId="slug-ahead-of-print-date">
    <w:name w:val="slug-ahead-of-print-date"/>
    <w:basedOn w:val="DefaultParagraphFont"/>
    <w:rsid w:val="00555DDA"/>
  </w:style>
  <w:style w:type="character" w:customStyle="1" w:styleId="medium-bold">
    <w:name w:val="medium-bold"/>
    <w:basedOn w:val="DefaultParagraphFont"/>
    <w:rsid w:val="00555DDA"/>
  </w:style>
  <w:style w:type="character" w:customStyle="1" w:styleId="updated-short-citation">
    <w:name w:val="updated-short-citation"/>
    <w:basedOn w:val="DefaultParagraphFont"/>
    <w:rsid w:val="00555DDA"/>
  </w:style>
  <w:style w:type="character" w:customStyle="1" w:styleId="TagCharChar1">
    <w:name w:val="Tag Char Char1"/>
    <w:rsid w:val="00555DDA"/>
  </w:style>
  <w:style w:type="character" w:customStyle="1" w:styleId="berief">
    <w:name w:val="berief"/>
    <w:rsid w:val="00555DDA"/>
  </w:style>
  <w:style w:type="character" w:customStyle="1" w:styleId="Brief-Smalltext">
    <w:name w:val="Brief - Small text"/>
    <w:rsid w:val="00555DDA"/>
  </w:style>
  <w:style w:type="character" w:customStyle="1" w:styleId="F8-UnderlineBold">
    <w:name w:val="F8 - Underline/Bold"/>
    <w:rsid w:val="00555DDA"/>
  </w:style>
  <w:style w:type="character" w:customStyle="1" w:styleId="Brief-Bold">
    <w:name w:val="Brief - Bold"/>
    <w:rsid w:val="00555DDA"/>
  </w:style>
  <w:style w:type="character" w:customStyle="1" w:styleId="Card-Underline0">
    <w:name w:val="Card - Underline"/>
    <w:rsid w:val="00555DDA"/>
  </w:style>
  <w:style w:type="character" w:customStyle="1" w:styleId="beriefunderline">
    <w:name w:val="berief = underline"/>
    <w:rsid w:val="00555DDA"/>
  </w:style>
  <w:style w:type="character" w:customStyle="1" w:styleId="BoldText10pt">
    <w:name w:val="Bold Text 10 pt"/>
    <w:rsid w:val="00555DDA"/>
  </w:style>
  <w:style w:type="character" w:customStyle="1" w:styleId="eoeaheader">
    <w:name w:val="eoea_header"/>
    <w:basedOn w:val="DefaultParagraphFont"/>
    <w:rsid w:val="00555DDA"/>
  </w:style>
  <w:style w:type="character" w:customStyle="1" w:styleId="SC4208902">
    <w:name w:val="SC.4.208902"/>
    <w:rsid w:val="00555DDA"/>
  </w:style>
  <w:style w:type="character" w:customStyle="1" w:styleId="SC4208915">
    <w:name w:val="SC.4.208915"/>
    <w:rsid w:val="00555DDA"/>
  </w:style>
  <w:style w:type="character" w:customStyle="1" w:styleId="SC273764">
    <w:name w:val="SC.2.73764"/>
    <w:rsid w:val="00555DDA"/>
  </w:style>
  <w:style w:type="character" w:customStyle="1" w:styleId="SC273779">
    <w:name w:val="SC.2.73779"/>
    <w:rsid w:val="00555DDA"/>
  </w:style>
  <w:style w:type="character" w:customStyle="1" w:styleId="SC273763">
    <w:name w:val="SC.2.73763"/>
    <w:rsid w:val="00555DDA"/>
  </w:style>
  <w:style w:type="character" w:customStyle="1" w:styleId="SC4208910">
    <w:name w:val="SC.4.208910"/>
    <w:rsid w:val="00555DDA"/>
  </w:style>
  <w:style w:type="character" w:customStyle="1" w:styleId="SC4208911">
    <w:name w:val="SC.4.208911"/>
    <w:rsid w:val="00555DDA"/>
  </w:style>
  <w:style w:type="character" w:customStyle="1" w:styleId="articlesubtitle">
    <w:name w:val="article_sub_title"/>
    <w:basedOn w:val="DefaultParagraphFont"/>
    <w:rsid w:val="00555DDA"/>
  </w:style>
  <w:style w:type="character" w:customStyle="1" w:styleId="newsdate2">
    <w:name w:val="news_date2"/>
    <w:basedOn w:val="DefaultParagraphFont"/>
    <w:rsid w:val="00555DDA"/>
  </w:style>
  <w:style w:type="character" w:customStyle="1" w:styleId="readarticleheader">
    <w:name w:val="readarticleheader"/>
    <w:basedOn w:val="DefaultParagraphFont"/>
    <w:rsid w:val="00555DDA"/>
  </w:style>
  <w:style w:type="character" w:customStyle="1" w:styleId="char">
    <w:name w:val="char"/>
    <w:basedOn w:val="DefaultParagraphFont"/>
    <w:rsid w:val="00555DDA"/>
  </w:style>
  <w:style w:type="character" w:customStyle="1" w:styleId="hdr">
    <w:name w:val="hdr"/>
    <w:basedOn w:val="DefaultParagraphFont"/>
    <w:rsid w:val="00555DDA"/>
  </w:style>
  <w:style w:type="character" w:customStyle="1" w:styleId="bolding1">
    <w:name w:val="bolding1"/>
    <w:rsid w:val="00555DDA"/>
  </w:style>
  <w:style w:type="character" w:customStyle="1" w:styleId="bookoptions1">
    <w:name w:val="book_options1"/>
    <w:rsid w:val="00555DDA"/>
  </w:style>
  <w:style w:type="character" w:customStyle="1" w:styleId="descriptionblock">
    <w:name w:val="description block"/>
    <w:basedOn w:val="DefaultParagraphFont"/>
    <w:rsid w:val="00555DDA"/>
  </w:style>
  <w:style w:type="character" w:customStyle="1" w:styleId="detailsboxblock">
    <w:name w:val="detailsbox block"/>
    <w:basedOn w:val="DefaultParagraphFont"/>
    <w:rsid w:val="00555DDA"/>
  </w:style>
  <w:style w:type="character" w:customStyle="1" w:styleId="CardTextUnderlinedChar">
    <w:name w:val="Card Text Underlined Char"/>
    <w:rsid w:val="00555DDA"/>
  </w:style>
  <w:style w:type="character" w:customStyle="1" w:styleId="cardtextsmallChar">
    <w:name w:val="card text small Char"/>
    <w:rsid w:val="00555DDA"/>
  </w:style>
  <w:style w:type="character" w:customStyle="1" w:styleId="countrytitle1">
    <w:name w:val="countrytitle1"/>
    <w:rsid w:val="00555DDA"/>
  </w:style>
  <w:style w:type="character" w:customStyle="1" w:styleId="storyheader1">
    <w:name w:val="storyheader1"/>
    <w:rsid w:val="00555DDA"/>
  </w:style>
  <w:style w:type="character" w:customStyle="1" w:styleId="cardunderlinedChar1">
    <w:name w:val="card underlined Char"/>
    <w:rsid w:val="00555DDA"/>
  </w:style>
  <w:style w:type="character" w:customStyle="1" w:styleId="article1">
    <w:name w:val="article1"/>
    <w:rsid w:val="00555DDA"/>
  </w:style>
  <w:style w:type="character" w:customStyle="1" w:styleId="story-posted-date1">
    <w:name w:val="story-posted-date1"/>
    <w:rsid w:val="00555DDA"/>
  </w:style>
  <w:style w:type="character" w:customStyle="1" w:styleId="Heading2CharCharCharCharCharCharCharCharCharCharCharCharCharChar">
    <w:name w:val="Heading 2 Char Char Char Char Char Char Char Char Char Char Char Char Char Char"/>
    <w:rsid w:val="00555DDA"/>
  </w:style>
  <w:style w:type="character" w:customStyle="1" w:styleId="citation1">
    <w:name w:val="citation1"/>
    <w:rsid w:val="00555DDA"/>
  </w:style>
  <w:style w:type="character" w:customStyle="1" w:styleId="hithighlite">
    <w:name w:val="hithighlite"/>
    <w:basedOn w:val="DefaultParagraphFont"/>
    <w:rsid w:val="00555DDA"/>
  </w:style>
  <w:style w:type="character" w:customStyle="1" w:styleId="articlecontent">
    <w:name w:val="articlecontent"/>
    <w:basedOn w:val="DefaultParagraphFont"/>
    <w:rsid w:val="00555DDA"/>
  </w:style>
  <w:style w:type="character" w:customStyle="1" w:styleId="fource1">
    <w:name w:val="fource1"/>
    <w:rsid w:val="00555DDA"/>
  </w:style>
  <w:style w:type="character" w:customStyle="1" w:styleId="ds">
    <w:name w:val="ds"/>
    <w:basedOn w:val="DefaultParagraphFont"/>
    <w:rsid w:val="00555DDA"/>
  </w:style>
  <w:style w:type="character" w:customStyle="1" w:styleId="MicroTextChar1">
    <w:name w:val="MicroText Char1"/>
    <w:rsid w:val="00555DDA"/>
  </w:style>
  <w:style w:type="character" w:customStyle="1" w:styleId="DefaultPara">
    <w:name w:val="Default Para"/>
    <w:rsid w:val="00555DDA"/>
  </w:style>
  <w:style w:type="character" w:customStyle="1" w:styleId="SYSHYPERTEXT">
    <w:name w:val="SYS_HYPERTEXT"/>
    <w:rsid w:val="00555DDA"/>
  </w:style>
  <w:style w:type="character" w:customStyle="1" w:styleId="BlockHeading1Char">
    <w:name w:val="Block Heading 1 Char"/>
    <w:rsid w:val="00555DDA"/>
  </w:style>
  <w:style w:type="character" w:customStyle="1" w:styleId="StyleTagTimesNewRomanChar">
    <w:name w:val="Style Tag + Times New Roman Char"/>
    <w:rsid w:val="00555DDA"/>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555DDA"/>
  </w:style>
  <w:style w:type="character" w:customStyle="1" w:styleId="StyleArialNarrow12ptBold">
    <w:name w:val="Style Arial Narrow 12 pt Bold"/>
    <w:rsid w:val="00555DDA"/>
  </w:style>
  <w:style w:type="character" w:customStyle="1" w:styleId="UnderlinedCharChar1">
    <w:name w:val="Underlined Char Char1"/>
    <w:rsid w:val="00555DDA"/>
  </w:style>
  <w:style w:type="character" w:customStyle="1" w:styleId="Heading2CharChar2">
    <w:name w:val="Heading 2 Char Char2"/>
    <w:rsid w:val="00555DDA"/>
  </w:style>
  <w:style w:type="character" w:customStyle="1" w:styleId="doctitle">
    <w:name w:val="doctitle"/>
    <w:rsid w:val="00555DDA"/>
  </w:style>
  <w:style w:type="character" w:customStyle="1" w:styleId="cardtext-underlined0">
    <w:name w:val="card text- underlined"/>
    <w:rsid w:val="00555DDA"/>
  </w:style>
  <w:style w:type="character" w:customStyle="1" w:styleId="Style8ptChar">
    <w:name w:val="Style 8 pt Char"/>
    <w:rsid w:val="00555DDA"/>
  </w:style>
  <w:style w:type="character" w:customStyle="1" w:styleId="message-item">
    <w:name w:val="message-item"/>
    <w:rsid w:val="00555DDA"/>
  </w:style>
  <w:style w:type="character" w:customStyle="1" w:styleId="A0">
    <w:name w:val="A0"/>
    <w:uiPriority w:val="99"/>
    <w:rsid w:val="00555DDA"/>
  </w:style>
  <w:style w:type="character" w:customStyle="1" w:styleId="datestamp">
    <w:name w:val="datestamp"/>
    <w:rsid w:val="00555DDA"/>
  </w:style>
  <w:style w:type="character" w:customStyle="1" w:styleId="i">
    <w:name w:val="i"/>
    <w:uiPriority w:val="99"/>
    <w:rsid w:val="00555DDA"/>
  </w:style>
  <w:style w:type="character" w:customStyle="1" w:styleId="name">
    <w:name w:val="name"/>
    <w:rsid w:val="00555DDA"/>
  </w:style>
  <w:style w:type="character" w:customStyle="1" w:styleId="forenames">
    <w:name w:val="forenames"/>
    <w:rsid w:val="00555DDA"/>
  </w:style>
  <w:style w:type="character" w:customStyle="1" w:styleId="surname">
    <w:name w:val="surname"/>
    <w:rsid w:val="00555DDA"/>
  </w:style>
  <w:style w:type="character" w:customStyle="1" w:styleId="sifr-alternate">
    <w:name w:val="sifr-alternate"/>
    <w:rsid w:val="00555DDA"/>
  </w:style>
  <w:style w:type="character" w:customStyle="1" w:styleId="medium-font">
    <w:name w:val="medium-font"/>
    <w:rsid w:val="00555DDA"/>
  </w:style>
  <w:style w:type="character" w:customStyle="1" w:styleId="title-link-wrapper">
    <w:name w:val="title-link-wrapper"/>
    <w:rsid w:val="00555DDA"/>
  </w:style>
  <w:style w:type="character" w:customStyle="1" w:styleId="A7">
    <w:name w:val="A7"/>
    <w:uiPriority w:val="99"/>
    <w:rsid w:val="00555DDA"/>
  </w:style>
  <w:style w:type="character" w:customStyle="1" w:styleId="refpreview">
    <w:name w:val="refpreview"/>
    <w:rsid w:val="00555DDA"/>
  </w:style>
  <w:style w:type="character" w:customStyle="1" w:styleId="loose1">
    <w:name w:val="loose1"/>
    <w:rsid w:val="00555DDA"/>
  </w:style>
  <w:style w:type="character" w:customStyle="1" w:styleId="email">
    <w:name w:val="email"/>
    <w:rsid w:val="00555DDA"/>
  </w:style>
  <w:style w:type="character" w:customStyle="1" w:styleId="gsa">
    <w:name w:val="gs_a"/>
    <w:rsid w:val="00555DDA"/>
  </w:style>
  <w:style w:type="character" w:customStyle="1" w:styleId="mainarttitle">
    <w:name w:val="mainarttitle"/>
    <w:rsid w:val="00555DDA"/>
  </w:style>
  <w:style w:type="character" w:customStyle="1" w:styleId="mainartauthor">
    <w:name w:val="mainartauthor"/>
    <w:rsid w:val="00555DDA"/>
  </w:style>
  <w:style w:type="character" w:customStyle="1" w:styleId="mainartdate">
    <w:name w:val="mainartdate"/>
    <w:rsid w:val="00555DDA"/>
  </w:style>
  <w:style w:type="character" w:customStyle="1" w:styleId="gsggs">
    <w:name w:val="gs_ggs"/>
    <w:rsid w:val="00555DDA"/>
  </w:style>
  <w:style w:type="character" w:customStyle="1" w:styleId="ahead">
    <w:name w:val="a_head"/>
    <w:rsid w:val="00555DDA"/>
  </w:style>
  <w:style w:type="character" w:customStyle="1" w:styleId="footnote1">
    <w:name w:val="footnote"/>
    <w:rsid w:val="00555DDA"/>
  </w:style>
  <w:style w:type="character" w:customStyle="1" w:styleId="docbody">
    <w:name w:val="docbody"/>
    <w:rsid w:val="00555DDA"/>
  </w:style>
  <w:style w:type="paragraph" w:styleId="BodyTextIndent3">
    <w:name w:val="Body Text Indent 3"/>
    <w:basedOn w:val="Normal"/>
    <w:link w:val="BodyTextIndent3Char1"/>
    <w:uiPriority w:val="99"/>
    <w:unhideWhenUsed/>
    <w:rsid w:val="00555DDA"/>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555DDA"/>
    <w:rPr>
      <w:rFonts w:ascii="Calibri" w:hAnsi="Calibri"/>
      <w:szCs w:val="16"/>
    </w:rPr>
  </w:style>
  <w:style w:type="character" w:customStyle="1" w:styleId="superscript">
    <w:name w:val="superscript"/>
    <w:rsid w:val="00555DDA"/>
  </w:style>
  <w:style w:type="character" w:customStyle="1" w:styleId="bwxsm">
    <w:name w:val="b w xsm"/>
    <w:rsid w:val="00555DDA"/>
  </w:style>
  <w:style w:type="character" w:customStyle="1" w:styleId="fstd">
    <w:name w:val="f std"/>
    <w:rsid w:val="00555DDA"/>
  </w:style>
  <w:style w:type="character" w:customStyle="1" w:styleId="gl">
    <w:name w:val="gl"/>
    <w:rsid w:val="00555DDA"/>
  </w:style>
  <w:style w:type="character" w:customStyle="1" w:styleId="bio1">
    <w:name w:val="bio1"/>
    <w:rsid w:val="00555DDA"/>
  </w:style>
  <w:style w:type="character" w:customStyle="1" w:styleId="BoldChar">
    <w:name w:val="Bold Char"/>
    <w:rsid w:val="00555DDA"/>
  </w:style>
  <w:style w:type="character" w:customStyle="1" w:styleId="cardCharCharCharCharCharChar">
    <w:name w:val="card Char Char Char Char Char Char"/>
    <w:rsid w:val="00555DDA"/>
  </w:style>
  <w:style w:type="character" w:customStyle="1" w:styleId="Style24ptBoldUnderlineCenteredCharChar">
    <w:name w:val="Style 24 pt Bold Underline Centered Char Char"/>
    <w:rsid w:val="00555DDA"/>
  </w:style>
  <w:style w:type="character" w:customStyle="1" w:styleId="TagCiteCharChar0">
    <w:name w:val="Tag / Cite Char Char"/>
    <w:rsid w:val="00555DDA"/>
  </w:style>
  <w:style w:type="character" w:customStyle="1" w:styleId="CardTextChar10">
    <w:name w:val="Card Text Char1"/>
    <w:rsid w:val="00555DDA"/>
  </w:style>
  <w:style w:type="character" w:customStyle="1" w:styleId="CardTextUnderlinedCharChar">
    <w:name w:val="Card Text Underlined Char Char"/>
    <w:rsid w:val="00555DDA"/>
  </w:style>
  <w:style w:type="character" w:customStyle="1" w:styleId="CardTagCharCharChar">
    <w:name w:val="Card Tag Char Char Char"/>
    <w:rsid w:val="00555DDA"/>
  </w:style>
  <w:style w:type="character" w:customStyle="1" w:styleId="mainbody">
    <w:name w:val="mainbody"/>
    <w:basedOn w:val="DefaultParagraphFont"/>
    <w:rsid w:val="00555DDA"/>
  </w:style>
  <w:style w:type="character" w:customStyle="1" w:styleId="UnderlineStyleChar2">
    <w:name w:val="Underline Style Char2"/>
    <w:rsid w:val="00555DDA"/>
  </w:style>
  <w:style w:type="character" w:customStyle="1" w:styleId="t13">
    <w:name w:val="t13"/>
    <w:basedOn w:val="DefaultParagraphFont"/>
    <w:rsid w:val="00555DDA"/>
  </w:style>
  <w:style w:type="character" w:customStyle="1" w:styleId="SmallFont7pt">
    <w:name w:val="Small Font (7 pt)"/>
    <w:qFormat/>
    <w:rsid w:val="00555DDA"/>
  </w:style>
  <w:style w:type="character" w:customStyle="1" w:styleId="timestamp">
    <w:name w:val="timestamp"/>
    <w:basedOn w:val="DefaultParagraphFont"/>
    <w:rsid w:val="00555DDA"/>
  </w:style>
  <w:style w:type="character" w:customStyle="1" w:styleId="CharChar17">
    <w:name w:val="Char Char17"/>
    <w:locked/>
    <w:rsid w:val="00555DDA"/>
  </w:style>
  <w:style w:type="character" w:customStyle="1" w:styleId="ilspan">
    <w:name w:val="il_span"/>
    <w:basedOn w:val="DefaultParagraphFont"/>
    <w:rsid w:val="00555DDA"/>
  </w:style>
  <w:style w:type="character" w:customStyle="1" w:styleId="leftidx1">
    <w:name w:val="leftidx1"/>
    <w:rsid w:val="00555DDA"/>
  </w:style>
  <w:style w:type="character" w:customStyle="1" w:styleId="blue1">
    <w:name w:val="blue1"/>
    <w:rsid w:val="00555DDA"/>
  </w:style>
  <w:style w:type="character" w:customStyle="1" w:styleId="author-link1">
    <w:name w:val="author-link1"/>
    <w:rsid w:val="00555DDA"/>
  </w:style>
  <w:style w:type="character" w:customStyle="1" w:styleId="black1">
    <w:name w:val="black1"/>
    <w:rsid w:val="00555DDA"/>
  </w:style>
  <w:style w:type="character" w:customStyle="1" w:styleId="StyleunderlinedCharBold">
    <w:name w:val="Style underlined Char + Bold"/>
    <w:rsid w:val="00555DDA"/>
  </w:style>
  <w:style w:type="character" w:customStyle="1" w:styleId="CardUnderline0">
    <w:name w:val="Card Underline"/>
    <w:rsid w:val="00555DDA"/>
  </w:style>
  <w:style w:type="character" w:customStyle="1" w:styleId="lingoregion">
    <w:name w:val="lingo_region"/>
    <w:basedOn w:val="DefaultParagraphFont"/>
    <w:rsid w:val="00555DDA"/>
  </w:style>
  <w:style w:type="character" w:customStyle="1" w:styleId="cite">
    <w:name w:val="%cite"/>
    <w:rsid w:val="00555DDA"/>
  </w:style>
  <w:style w:type="character" w:customStyle="1" w:styleId="Emphasis21">
    <w:name w:val="%Emphasis2"/>
    <w:rsid w:val="00555DDA"/>
  </w:style>
  <w:style w:type="character" w:customStyle="1" w:styleId="bodycontentlink">
    <w:name w:val="bodycontentlink"/>
    <w:basedOn w:val="DefaultParagraphFont"/>
    <w:rsid w:val="00555DDA"/>
  </w:style>
  <w:style w:type="character" w:customStyle="1" w:styleId="AAAcite">
    <w:name w:val="AAAcite"/>
    <w:rsid w:val="00555DDA"/>
  </w:style>
  <w:style w:type="character" w:customStyle="1" w:styleId="tmplheaderlink">
    <w:name w:val="tmplheaderlink"/>
    <w:rsid w:val="00555DDA"/>
  </w:style>
  <w:style w:type="character" w:customStyle="1" w:styleId="SubtleEmphasis1">
    <w:name w:val="Subtle Emphasis1"/>
    <w:uiPriority w:val="19"/>
    <w:qFormat/>
    <w:rsid w:val="00555DDA"/>
  </w:style>
  <w:style w:type="table" w:styleId="ColorfulGrid-Accent1">
    <w:name w:val="Colorful Grid Accent 1"/>
    <w:basedOn w:val="TableNormal"/>
    <w:uiPriority w:val="29"/>
    <w:unhideWhenUsed/>
    <w:rsid w:val="00555DDA"/>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555DDA"/>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555DDA"/>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555DDA"/>
    <w:rPr>
      <w:b w:val="0"/>
      <w:sz w:val="24"/>
      <w:u w:val="single"/>
      <w:bdr w:val="none" w:sz="0" w:space="0" w:color="auto"/>
    </w:rPr>
  </w:style>
  <w:style w:type="character" w:customStyle="1" w:styleId="Bodytext11">
    <w:name w:val="Body text (11)"/>
    <w:rsid w:val="00555DD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555DD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555DDA"/>
  </w:style>
  <w:style w:type="paragraph" w:customStyle="1" w:styleId="Style5">
    <w:name w:val="Style5"/>
    <w:basedOn w:val="Normal"/>
    <w:link w:val="Style5Char"/>
    <w:uiPriority w:val="4"/>
    <w:qFormat/>
    <w:rsid w:val="00555DDA"/>
    <w:pPr>
      <w:spacing w:after="0" w:line="240" w:lineRule="auto"/>
      <w:ind w:left="432" w:right="432"/>
      <w:jc w:val="both"/>
    </w:pPr>
    <w:rPr>
      <w:rFonts w:eastAsia="Times New Roman"/>
      <w:sz w:val="20"/>
    </w:rPr>
  </w:style>
  <w:style w:type="character" w:customStyle="1" w:styleId="Style5Char">
    <w:name w:val="Style5 Char"/>
    <w:link w:val="Style5"/>
    <w:uiPriority w:val="4"/>
    <w:rsid w:val="00555DDA"/>
    <w:rPr>
      <w:rFonts w:ascii="Calibri" w:eastAsia="Times New Roman" w:hAnsi="Calibri"/>
      <w:sz w:val="20"/>
    </w:rPr>
  </w:style>
  <w:style w:type="paragraph" w:customStyle="1" w:styleId="Style100">
    <w:name w:val="Style10"/>
    <w:basedOn w:val="Normal"/>
    <w:link w:val="Style10Char"/>
    <w:qFormat/>
    <w:rsid w:val="00555DDA"/>
    <w:pPr>
      <w:spacing w:after="0" w:line="240" w:lineRule="auto"/>
      <w:ind w:right="432"/>
    </w:pPr>
    <w:rPr>
      <w:rFonts w:eastAsia="Times New Roman"/>
      <w:b/>
      <w:sz w:val="24"/>
    </w:rPr>
  </w:style>
  <w:style w:type="character" w:customStyle="1" w:styleId="Style10Char">
    <w:name w:val="Style10 Char"/>
    <w:link w:val="Style100"/>
    <w:rsid w:val="00555DDA"/>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555DDA"/>
    <w:rPr>
      <w:b w:val="0"/>
      <w:bCs w:val="0"/>
      <w:sz w:val="22"/>
      <w:u w:val="single"/>
      <w:bdr w:val="none" w:sz="0" w:space="0" w:color="auto"/>
    </w:rPr>
  </w:style>
  <w:style w:type="paragraph" w:customStyle="1" w:styleId="UnderlinedEv">
    <w:name w:val="Underlined Ev"/>
    <w:basedOn w:val="Normal"/>
    <w:next w:val="Normal"/>
    <w:link w:val="UnderlinedEvChar"/>
    <w:qFormat/>
    <w:rsid w:val="00555DDA"/>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555DDA"/>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555DDA"/>
    <w:rPr>
      <w:u w:val="single"/>
      <w:bdr w:val="none" w:sz="0" w:space="0" w:color="auto"/>
    </w:rPr>
  </w:style>
  <w:style w:type="paragraph" w:customStyle="1" w:styleId="BodyText20">
    <w:name w:val="Body Text2"/>
    <w:basedOn w:val="Normal"/>
    <w:link w:val="Bodytext6"/>
    <w:rsid w:val="00555DDA"/>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555DDA"/>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555DDA"/>
    <w:rPr>
      <w:rFonts w:ascii="Verdana" w:hAnsi="Verdana" w:hint="default"/>
      <w:sz w:val="21"/>
      <w:szCs w:val="21"/>
      <w:u w:val="thick"/>
      <w:lang w:val="en-US" w:eastAsia="en-US" w:bidi="ar-SA"/>
    </w:rPr>
  </w:style>
  <w:style w:type="character" w:customStyle="1" w:styleId="role">
    <w:name w:val="role"/>
    <w:rsid w:val="00555DDA"/>
  </w:style>
  <w:style w:type="character" w:customStyle="1" w:styleId="pagination0">
    <w:name w:val="pagination"/>
    <w:basedOn w:val="DefaultParagraphFont"/>
    <w:rsid w:val="00555DDA"/>
  </w:style>
  <w:style w:type="character" w:customStyle="1" w:styleId="doi">
    <w:name w:val="doi"/>
    <w:basedOn w:val="DefaultParagraphFont"/>
    <w:rsid w:val="00555DDA"/>
  </w:style>
  <w:style w:type="character" w:customStyle="1" w:styleId="bodycontents">
    <w:name w:val="bodycontents"/>
    <w:basedOn w:val="DefaultParagraphFont"/>
    <w:rsid w:val="00555DDA"/>
  </w:style>
  <w:style w:type="character" w:customStyle="1" w:styleId="comma">
    <w:name w:val="comma"/>
    <w:basedOn w:val="DefaultParagraphFont"/>
    <w:rsid w:val="00555DDA"/>
  </w:style>
  <w:style w:type="character" w:customStyle="1" w:styleId="pad5right">
    <w:name w:val="pad5right"/>
    <w:basedOn w:val="DefaultParagraphFont"/>
    <w:rsid w:val="00555DDA"/>
  </w:style>
  <w:style w:type="character" w:customStyle="1" w:styleId="pnumber">
    <w:name w:val="pnumber"/>
    <w:rsid w:val="00555DDA"/>
  </w:style>
  <w:style w:type="character" w:customStyle="1" w:styleId="ital">
    <w:name w:val="ital"/>
    <w:rsid w:val="00555DDA"/>
  </w:style>
  <w:style w:type="character" w:customStyle="1" w:styleId="orgdiv">
    <w:name w:val="orgdiv"/>
    <w:rsid w:val="00555DDA"/>
  </w:style>
  <w:style w:type="character" w:customStyle="1" w:styleId="orgname">
    <w:name w:val="orgname"/>
    <w:rsid w:val="00555DDA"/>
  </w:style>
  <w:style w:type="character" w:customStyle="1" w:styleId="city">
    <w:name w:val="city"/>
    <w:rsid w:val="00555DDA"/>
  </w:style>
  <w:style w:type="character" w:customStyle="1" w:styleId="state">
    <w:name w:val="state"/>
    <w:rsid w:val="00555DDA"/>
  </w:style>
  <w:style w:type="character" w:customStyle="1" w:styleId="country">
    <w:name w:val="country"/>
    <w:rsid w:val="00555DDA"/>
  </w:style>
  <w:style w:type="character" w:customStyle="1" w:styleId="readChar">
    <w:name w:val="read Char"/>
    <w:rsid w:val="00555DDA"/>
    <w:rPr>
      <w:szCs w:val="22"/>
      <w:u w:val="single"/>
      <w:lang w:val="en-US" w:eastAsia="en-US" w:bidi="ar-SA"/>
    </w:rPr>
  </w:style>
  <w:style w:type="character" w:customStyle="1" w:styleId="divider">
    <w:name w:val="divider"/>
    <w:basedOn w:val="DefaultParagraphFont"/>
    <w:rsid w:val="00555DDA"/>
  </w:style>
  <w:style w:type="character" w:customStyle="1" w:styleId="blogdate">
    <w:name w:val="blogdate"/>
    <w:basedOn w:val="DefaultParagraphFont"/>
    <w:rsid w:val="00555DDA"/>
  </w:style>
  <w:style w:type="character" w:customStyle="1" w:styleId="ticker">
    <w:name w:val="ticker"/>
    <w:basedOn w:val="DefaultParagraphFont"/>
    <w:rsid w:val="00555DDA"/>
  </w:style>
  <w:style w:type="character" w:customStyle="1" w:styleId="posted">
    <w:name w:val="posted"/>
    <w:basedOn w:val="DefaultParagraphFont"/>
    <w:rsid w:val="00555DDA"/>
  </w:style>
  <w:style w:type="character" w:customStyle="1" w:styleId="time">
    <w:name w:val="time"/>
    <w:basedOn w:val="DefaultParagraphFont"/>
    <w:rsid w:val="00555DDA"/>
  </w:style>
  <w:style w:type="character" w:customStyle="1" w:styleId="dot">
    <w:name w:val="dot"/>
    <w:basedOn w:val="DefaultParagraphFont"/>
    <w:rsid w:val="00555DDA"/>
  </w:style>
  <w:style w:type="character" w:customStyle="1" w:styleId="hn-date">
    <w:name w:val="hn-date"/>
    <w:basedOn w:val="DefaultParagraphFont"/>
    <w:rsid w:val="00555DDA"/>
  </w:style>
  <w:style w:type="character" w:customStyle="1" w:styleId="location">
    <w:name w:val="location"/>
    <w:basedOn w:val="DefaultParagraphFont"/>
    <w:rsid w:val="00555DDA"/>
  </w:style>
  <w:style w:type="character" w:customStyle="1" w:styleId="dropcap-letter">
    <w:name w:val="dropcap-letter"/>
    <w:basedOn w:val="DefaultParagraphFont"/>
    <w:rsid w:val="00555DDA"/>
  </w:style>
  <w:style w:type="character" w:customStyle="1" w:styleId="offscreen">
    <w:name w:val="offscreen"/>
    <w:basedOn w:val="DefaultParagraphFont"/>
    <w:rsid w:val="00555DDA"/>
  </w:style>
  <w:style w:type="character" w:customStyle="1" w:styleId="linked-in">
    <w:name w:val="linked-in"/>
    <w:basedOn w:val="DefaultParagraphFont"/>
    <w:rsid w:val="00555DDA"/>
  </w:style>
  <w:style w:type="character" w:customStyle="1" w:styleId="divs">
    <w:name w:val="divs"/>
    <w:basedOn w:val="DefaultParagraphFont"/>
    <w:rsid w:val="00555DDA"/>
  </w:style>
  <w:style w:type="character" w:customStyle="1" w:styleId="CardUnderlineChar0">
    <w:name w:val="Card Underline Char"/>
    <w:locked/>
    <w:rsid w:val="00555DDA"/>
    <w:rPr>
      <w:szCs w:val="24"/>
      <w:u w:val="single"/>
    </w:rPr>
  </w:style>
  <w:style w:type="character" w:customStyle="1" w:styleId="h4">
    <w:name w:val="h4"/>
    <w:rsid w:val="00555DDA"/>
  </w:style>
  <w:style w:type="character" w:customStyle="1" w:styleId="Date2">
    <w:name w:val="Date2"/>
    <w:rsid w:val="00555DDA"/>
  </w:style>
  <w:style w:type="character" w:customStyle="1" w:styleId="entry-title">
    <w:name w:val="entry-title"/>
    <w:basedOn w:val="DefaultParagraphFont"/>
    <w:rsid w:val="00555DDA"/>
  </w:style>
  <w:style w:type="character" w:customStyle="1" w:styleId="postheader">
    <w:name w:val="postheader"/>
    <w:basedOn w:val="DefaultParagraphFont"/>
    <w:rsid w:val="00555DDA"/>
  </w:style>
  <w:style w:type="numbering" w:customStyle="1" w:styleId="1ai1">
    <w:name w:val="1 / a / i1"/>
    <w:rsid w:val="00555DDA"/>
    <w:pPr>
      <w:numPr>
        <w:numId w:val="22"/>
      </w:numPr>
    </w:pPr>
  </w:style>
  <w:style w:type="numbering" w:styleId="1ai">
    <w:name w:val="Outline List 1"/>
    <w:basedOn w:val="NoList"/>
    <w:unhideWhenUsed/>
    <w:rsid w:val="00555DDA"/>
    <w:pPr>
      <w:numPr>
        <w:numId w:val="23"/>
      </w:numPr>
    </w:pPr>
  </w:style>
  <w:style w:type="numbering" w:customStyle="1" w:styleId="NoList6">
    <w:name w:val="No List6"/>
    <w:next w:val="NoList"/>
    <w:uiPriority w:val="99"/>
    <w:semiHidden/>
    <w:unhideWhenUsed/>
    <w:rsid w:val="00555DDA"/>
  </w:style>
  <w:style w:type="numbering" w:customStyle="1" w:styleId="NoList7">
    <w:name w:val="No List7"/>
    <w:next w:val="NoList"/>
    <w:semiHidden/>
    <w:unhideWhenUsed/>
    <w:rsid w:val="00555DDA"/>
  </w:style>
  <w:style w:type="paragraph" w:styleId="Index2">
    <w:name w:val="index 2"/>
    <w:basedOn w:val="Normal"/>
    <w:next w:val="Normal"/>
    <w:autoRedefine/>
    <w:rsid w:val="00555DDA"/>
    <w:pPr>
      <w:spacing w:after="200" w:line="276" w:lineRule="auto"/>
      <w:ind w:left="400" w:hanging="200"/>
    </w:pPr>
    <w:rPr>
      <w:bCs/>
    </w:rPr>
  </w:style>
  <w:style w:type="paragraph" w:styleId="Index3">
    <w:name w:val="index 3"/>
    <w:basedOn w:val="Normal"/>
    <w:next w:val="Normal"/>
    <w:autoRedefine/>
    <w:rsid w:val="00555DDA"/>
    <w:pPr>
      <w:spacing w:after="200" w:line="276" w:lineRule="auto"/>
      <w:ind w:left="600" w:hanging="200"/>
    </w:pPr>
    <w:rPr>
      <w:bCs/>
    </w:rPr>
  </w:style>
  <w:style w:type="paragraph" w:styleId="Index4">
    <w:name w:val="index 4"/>
    <w:basedOn w:val="Normal"/>
    <w:next w:val="Normal"/>
    <w:autoRedefine/>
    <w:rsid w:val="00555DDA"/>
    <w:pPr>
      <w:spacing w:after="200" w:line="276" w:lineRule="auto"/>
      <w:ind w:left="800" w:hanging="200"/>
    </w:pPr>
    <w:rPr>
      <w:bCs/>
    </w:rPr>
  </w:style>
  <w:style w:type="paragraph" w:styleId="Index5">
    <w:name w:val="index 5"/>
    <w:basedOn w:val="Normal"/>
    <w:next w:val="Normal"/>
    <w:autoRedefine/>
    <w:rsid w:val="00555DDA"/>
    <w:pPr>
      <w:spacing w:after="200" w:line="276" w:lineRule="auto"/>
      <w:ind w:left="1000" w:hanging="200"/>
    </w:pPr>
    <w:rPr>
      <w:bCs/>
    </w:rPr>
  </w:style>
  <w:style w:type="paragraph" w:styleId="Index6">
    <w:name w:val="index 6"/>
    <w:basedOn w:val="Normal"/>
    <w:next w:val="Normal"/>
    <w:autoRedefine/>
    <w:rsid w:val="00555DDA"/>
    <w:pPr>
      <w:spacing w:after="200" w:line="276" w:lineRule="auto"/>
      <w:ind w:left="1200" w:hanging="200"/>
    </w:pPr>
    <w:rPr>
      <w:bCs/>
    </w:rPr>
  </w:style>
  <w:style w:type="paragraph" w:styleId="Index7">
    <w:name w:val="index 7"/>
    <w:basedOn w:val="Normal"/>
    <w:next w:val="Normal"/>
    <w:autoRedefine/>
    <w:rsid w:val="00555DDA"/>
    <w:pPr>
      <w:spacing w:after="200" w:line="276" w:lineRule="auto"/>
      <w:ind w:left="1400" w:hanging="200"/>
    </w:pPr>
    <w:rPr>
      <w:bCs/>
    </w:rPr>
  </w:style>
  <w:style w:type="paragraph" w:styleId="Index8">
    <w:name w:val="index 8"/>
    <w:basedOn w:val="Normal"/>
    <w:next w:val="Normal"/>
    <w:autoRedefine/>
    <w:rsid w:val="00555DDA"/>
    <w:pPr>
      <w:spacing w:after="200" w:line="276" w:lineRule="auto"/>
      <w:ind w:left="1600" w:hanging="200"/>
    </w:pPr>
    <w:rPr>
      <w:bCs/>
    </w:rPr>
  </w:style>
  <w:style w:type="paragraph" w:styleId="Index9">
    <w:name w:val="index 9"/>
    <w:basedOn w:val="Normal"/>
    <w:next w:val="Normal"/>
    <w:autoRedefine/>
    <w:rsid w:val="00555DDA"/>
    <w:pPr>
      <w:spacing w:after="200" w:line="276" w:lineRule="auto"/>
      <w:ind w:left="1800" w:hanging="200"/>
    </w:pPr>
    <w:rPr>
      <w:bCs/>
    </w:rPr>
  </w:style>
  <w:style w:type="paragraph" w:styleId="IndexHeading">
    <w:name w:val="index heading"/>
    <w:basedOn w:val="Normal"/>
    <w:next w:val="Index1"/>
    <w:rsid w:val="00555DDA"/>
    <w:pPr>
      <w:spacing w:after="200" w:line="276" w:lineRule="auto"/>
    </w:pPr>
    <w:rPr>
      <w:bCs/>
    </w:rPr>
  </w:style>
  <w:style w:type="numbering" w:customStyle="1" w:styleId="NoList8">
    <w:name w:val="No List8"/>
    <w:next w:val="NoList"/>
    <w:semiHidden/>
    <w:unhideWhenUsed/>
    <w:rsid w:val="00555DDA"/>
  </w:style>
  <w:style w:type="numbering" w:customStyle="1" w:styleId="NoList9">
    <w:name w:val="No List9"/>
    <w:next w:val="NoList"/>
    <w:semiHidden/>
    <w:unhideWhenUsed/>
    <w:rsid w:val="00555DDA"/>
  </w:style>
  <w:style w:type="numbering" w:customStyle="1" w:styleId="NoList10">
    <w:name w:val="No List10"/>
    <w:next w:val="NoList"/>
    <w:semiHidden/>
    <w:unhideWhenUsed/>
    <w:rsid w:val="00555DDA"/>
  </w:style>
  <w:style w:type="numbering" w:customStyle="1" w:styleId="NoList13">
    <w:name w:val="No List13"/>
    <w:next w:val="NoList"/>
    <w:semiHidden/>
    <w:unhideWhenUsed/>
    <w:rsid w:val="00555DDA"/>
  </w:style>
  <w:style w:type="numbering" w:customStyle="1" w:styleId="NoList14">
    <w:name w:val="No List14"/>
    <w:next w:val="NoList"/>
    <w:semiHidden/>
    <w:unhideWhenUsed/>
    <w:rsid w:val="00555DDA"/>
  </w:style>
  <w:style w:type="numbering" w:customStyle="1" w:styleId="NoList15">
    <w:name w:val="No List15"/>
    <w:next w:val="NoList"/>
    <w:uiPriority w:val="99"/>
    <w:semiHidden/>
    <w:unhideWhenUsed/>
    <w:rsid w:val="00555DDA"/>
  </w:style>
  <w:style w:type="numbering" w:customStyle="1" w:styleId="NoList16">
    <w:name w:val="No List16"/>
    <w:next w:val="NoList"/>
    <w:uiPriority w:val="99"/>
    <w:semiHidden/>
    <w:unhideWhenUsed/>
    <w:rsid w:val="00555DDA"/>
  </w:style>
  <w:style w:type="numbering" w:customStyle="1" w:styleId="NoList17">
    <w:name w:val="No List17"/>
    <w:next w:val="NoList"/>
    <w:semiHidden/>
    <w:unhideWhenUsed/>
    <w:rsid w:val="00555DDA"/>
  </w:style>
  <w:style w:type="numbering" w:customStyle="1" w:styleId="NoList18">
    <w:name w:val="No List18"/>
    <w:next w:val="NoList"/>
    <w:uiPriority w:val="99"/>
    <w:semiHidden/>
    <w:unhideWhenUsed/>
    <w:rsid w:val="00555DDA"/>
  </w:style>
  <w:style w:type="numbering" w:customStyle="1" w:styleId="NoList19">
    <w:name w:val="No List19"/>
    <w:next w:val="NoList"/>
    <w:uiPriority w:val="99"/>
    <w:semiHidden/>
    <w:unhideWhenUsed/>
    <w:rsid w:val="00555DDA"/>
  </w:style>
  <w:style w:type="numbering" w:customStyle="1" w:styleId="NoList20">
    <w:name w:val="No List20"/>
    <w:next w:val="NoList"/>
    <w:semiHidden/>
    <w:unhideWhenUsed/>
    <w:rsid w:val="00555DDA"/>
  </w:style>
  <w:style w:type="numbering" w:customStyle="1" w:styleId="NoList31">
    <w:name w:val="No List31"/>
    <w:next w:val="NoList"/>
    <w:semiHidden/>
    <w:unhideWhenUsed/>
    <w:rsid w:val="00555DDA"/>
  </w:style>
  <w:style w:type="numbering" w:customStyle="1" w:styleId="NoList41">
    <w:name w:val="No List41"/>
    <w:next w:val="NoList"/>
    <w:semiHidden/>
    <w:unhideWhenUsed/>
    <w:rsid w:val="00555DDA"/>
  </w:style>
  <w:style w:type="numbering" w:customStyle="1" w:styleId="NoList51">
    <w:name w:val="No List51"/>
    <w:next w:val="NoList"/>
    <w:semiHidden/>
    <w:unhideWhenUsed/>
    <w:rsid w:val="00555DDA"/>
  </w:style>
  <w:style w:type="numbering" w:customStyle="1" w:styleId="NoList61">
    <w:name w:val="No List61"/>
    <w:next w:val="NoList"/>
    <w:semiHidden/>
    <w:unhideWhenUsed/>
    <w:rsid w:val="00555DDA"/>
  </w:style>
  <w:style w:type="numbering" w:customStyle="1" w:styleId="NoList71">
    <w:name w:val="No List71"/>
    <w:next w:val="NoList"/>
    <w:semiHidden/>
    <w:unhideWhenUsed/>
    <w:rsid w:val="00555DDA"/>
  </w:style>
  <w:style w:type="numbering" w:customStyle="1" w:styleId="NoList81">
    <w:name w:val="No List81"/>
    <w:next w:val="NoList"/>
    <w:semiHidden/>
    <w:unhideWhenUsed/>
    <w:rsid w:val="00555DDA"/>
  </w:style>
  <w:style w:type="numbering" w:customStyle="1" w:styleId="NoList91">
    <w:name w:val="No List91"/>
    <w:next w:val="NoList"/>
    <w:semiHidden/>
    <w:unhideWhenUsed/>
    <w:rsid w:val="00555DDA"/>
  </w:style>
  <w:style w:type="numbering" w:customStyle="1" w:styleId="NoList101">
    <w:name w:val="No List101"/>
    <w:next w:val="NoList"/>
    <w:uiPriority w:val="99"/>
    <w:semiHidden/>
    <w:unhideWhenUsed/>
    <w:rsid w:val="00555DDA"/>
  </w:style>
  <w:style w:type="numbering" w:customStyle="1" w:styleId="NoList121">
    <w:name w:val="No List121"/>
    <w:next w:val="NoList"/>
    <w:semiHidden/>
    <w:unhideWhenUsed/>
    <w:rsid w:val="00555DDA"/>
  </w:style>
  <w:style w:type="numbering" w:customStyle="1" w:styleId="NoList131">
    <w:name w:val="No List131"/>
    <w:next w:val="NoList"/>
    <w:semiHidden/>
    <w:unhideWhenUsed/>
    <w:rsid w:val="00555DDA"/>
  </w:style>
  <w:style w:type="numbering" w:customStyle="1" w:styleId="NoList141">
    <w:name w:val="No List141"/>
    <w:next w:val="NoList"/>
    <w:semiHidden/>
    <w:unhideWhenUsed/>
    <w:rsid w:val="00555DDA"/>
  </w:style>
  <w:style w:type="paragraph" w:customStyle="1" w:styleId="Quote20">
    <w:name w:val="Quote2"/>
    <w:basedOn w:val="Default"/>
    <w:next w:val="Default"/>
    <w:qFormat/>
    <w:rsid w:val="00555DDA"/>
    <w:rPr>
      <w:rFonts w:eastAsia="Calibri"/>
      <w:color w:val="auto"/>
      <w:szCs w:val="22"/>
    </w:rPr>
  </w:style>
  <w:style w:type="character" w:customStyle="1" w:styleId="StyleLatinBaskervilleUnderline">
    <w:name w:val="Style (Latin) Baskerville Underline"/>
    <w:rsid w:val="00555DDA"/>
    <w:rPr>
      <w:rFonts w:ascii="Baskerville" w:hAnsi="Baskerville"/>
      <w:sz w:val="26"/>
      <w:u w:val="single"/>
    </w:rPr>
  </w:style>
  <w:style w:type="numbering" w:customStyle="1" w:styleId="NoList22">
    <w:name w:val="No List22"/>
    <w:next w:val="NoList"/>
    <w:semiHidden/>
    <w:unhideWhenUsed/>
    <w:rsid w:val="00555DDA"/>
  </w:style>
  <w:style w:type="numbering" w:customStyle="1" w:styleId="NoList23">
    <w:name w:val="No List23"/>
    <w:next w:val="NoList"/>
    <w:semiHidden/>
    <w:unhideWhenUsed/>
    <w:rsid w:val="00555DDA"/>
  </w:style>
  <w:style w:type="numbering" w:customStyle="1" w:styleId="NoList24">
    <w:name w:val="No List24"/>
    <w:next w:val="NoList"/>
    <w:semiHidden/>
    <w:unhideWhenUsed/>
    <w:rsid w:val="00555DDA"/>
  </w:style>
  <w:style w:type="numbering" w:customStyle="1" w:styleId="NoList25">
    <w:name w:val="No List25"/>
    <w:next w:val="NoList"/>
    <w:semiHidden/>
    <w:unhideWhenUsed/>
    <w:rsid w:val="00555DDA"/>
  </w:style>
  <w:style w:type="character" w:customStyle="1" w:styleId="StyleStyleUnderline411pt">
    <w:name w:val="Style Style Underline4 + 11 pt"/>
    <w:basedOn w:val="DefaultParagraphFont"/>
    <w:rsid w:val="00555DDA"/>
    <w:rPr>
      <w:sz w:val="20"/>
      <w:u w:val="single"/>
    </w:rPr>
  </w:style>
  <w:style w:type="character" w:customStyle="1" w:styleId="StyleStyleUnderline411ptBold">
    <w:name w:val="Style Style Underline4 + 11 pt Bold"/>
    <w:basedOn w:val="DefaultParagraphFont"/>
    <w:rsid w:val="00555DDA"/>
    <w:rPr>
      <w:b/>
      <w:bCs/>
      <w:sz w:val="20"/>
      <w:u w:val="single"/>
    </w:rPr>
  </w:style>
  <w:style w:type="character" w:customStyle="1" w:styleId="StyleStyleUnderline311pt">
    <w:name w:val="Style Style Underline3 + 11 pt"/>
    <w:basedOn w:val="DefaultParagraphFont"/>
    <w:rsid w:val="00555DDA"/>
    <w:rPr>
      <w:sz w:val="20"/>
      <w:u w:val="single"/>
    </w:rPr>
  </w:style>
  <w:style w:type="character" w:customStyle="1" w:styleId="StyleStyleUnderline311ptBold">
    <w:name w:val="Style Style Underline3 + 11 pt Bold"/>
    <w:basedOn w:val="DefaultParagraphFont"/>
    <w:rsid w:val="00555DDA"/>
    <w:rPr>
      <w:b/>
      <w:bCs/>
      <w:sz w:val="20"/>
      <w:u w:val="single"/>
    </w:rPr>
  </w:style>
  <w:style w:type="character" w:customStyle="1" w:styleId="dropcap1">
    <w:name w:val="dropcap1"/>
    <w:rsid w:val="00555DDA"/>
  </w:style>
  <w:style w:type="character" w:customStyle="1" w:styleId="HighlightedUnderlineEmphasis">
    <w:name w:val="Highlighted Underline Emphasis"/>
    <w:rsid w:val="00555DDA"/>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555DDA"/>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555DDA"/>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555DDA"/>
    <w:rPr>
      <w:rFonts w:ascii="Georgia" w:hAnsi="Georgia"/>
      <w:u w:val="single"/>
    </w:rPr>
  </w:style>
  <w:style w:type="paragraph" w:customStyle="1" w:styleId="StyleCardsGeorgia12ptBoldThickunderlineBorderSin">
    <w:name w:val="Style Cards + Georgia 12 pt Bold Thick underline Border: : (Sin..."/>
    <w:basedOn w:val="Normal"/>
    <w:qFormat/>
    <w:rsid w:val="00555DDA"/>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555DDA"/>
    <w:rPr>
      <w:rFonts w:ascii="Georgia" w:hAnsi="Georgia"/>
      <w:sz w:val="24"/>
      <w:u w:val="single"/>
    </w:rPr>
  </w:style>
  <w:style w:type="paragraph" w:customStyle="1" w:styleId="StyleCardsGeorgia">
    <w:name w:val="Style Cards + Georgia"/>
    <w:basedOn w:val="Normal"/>
    <w:qFormat/>
    <w:rsid w:val="00555DDA"/>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555DDA"/>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555DDA"/>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555DDA"/>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555DDA"/>
    <w:rPr>
      <w:b w:val="0"/>
      <w:bCs w:val="0"/>
      <w:sz w:val="22"/>
      <w:u w:val="single"/>
      <w:bdr w:val="none" w:sz="0" w:space="0" w:color="auto"/>
    </w:rPr>
  </w:style>
  <w:style w:type="character" w:customStyle="1" w:styleId="maintitle">
    <w:name w:val="maintitle"/>
    <w:basedOn w:val="DefaultParagraphFont"/>
    <w:rsid w:val="00555DDA"/>
  </w:style>
  <w:style w:type="character" w:customStyle="1" w:styleId="cit-title">
    <w:name w:val="cit-title"/>
    <w:basedOn w:val="DefaultParagraphFont"/>
    <w:rsid w:val="00555DDA"/>
  </w:style>
  <w:style w:type="paragraph" w:customStyle="1" w:styleId="txttitle">
    <w:name w:val="txttitle"/>
    <w:basedOn w:val="Normal"/>
    <w:rsid w:val="00555DDA"/>
    <w:pPr>
      <w:spacing w:before="100" w:beforeAutospacing="1" w:after="100" w:afterAutospacing="1" w:line="240" w:lineRule="auto"/>
    </w:pPr>
    <w:rPr>
      <w:sz w:val="24"/>
    </w:rPr>
  </w:style>
  <w:style w:type="character" w:customStyle="1" w:styleId="volume">
    <w:name w:val="volume"/>
    <w:basedOn w:val="DefaultParagraphFont"/>
    <w:rsid w:val="00555DDA"/>
  </w:style>
  <w:style w:type="character" w:customStyle="1" w:styleId="z3988">
    <w:name w:val="z3988"/>
    <w:basedOn w:val="DefaultParagraphFont"/>
    <w:rsid w:val="00555DDA"/>
  </w:style>
  <w:style w:type="paragraph" w:customStyle="1" w:styleId="SmallCards">
    <w:name w:val="Small Cards"/>
    <w:basedOn w:val="Normal"/>
    <w:autoRedefine/>
    <w:rsid w:val="00555DDA"/>
    <w:pPr>
      <w:spacing w:after="0" w:line="240" w:lineRule="auto"/>
    </w:pPr>
    <w:rPr>
      <w:rFonts w:eastAsia="Times New Roman"/>
      <w:szCs w:val="20"/>
    </w:rPr>
  </w:style>
  <w:style w:type="character" w:customStyle="1" w:styleId="freeaccess">
    <w:name w:val="freeaccess"/>
    <w:basedOn w:val="DefaultParagraphFont"/>
    <w:rsid w:val="00555DDA"/>
  </w:style>
  <w:style w:type="character" w:customStyle="1" w:styleId="person-name">
    <w:name w:val="person-name"/>
    <w:basedOn w:val="DefaultParagraphFont"/>
    <w:rsid w:val="00555DDA"/>
  </w:style>
  <w:style w:type="character" w:customStyle="1" w:styleId="articoloinside">
    <w:name w:val="articolo_inside"/>
    <w:rsid w:val="00555DDA"/>
  </w:style>
  <w:style w:type="paragraph" w:customStyle="1" w:styleId="pagetools">
    <w:name w:val="pagetools"/>
    <w:basedOn w:val="Normal"/>
    <w:qFormat/>
    <w:rsid w:val="00555DDA"/>
    <w:pPr>
      <w:spacing w:before="100" w:beforeAutospacing="1" w:after="100" w:afterAutospacing="1" w:line="240" w:lineRule="auto"/>
    </w:pPr>
    <w:rPr>
      <w:rFonts w:eastAsia="Times New Roman"/>
      <w:sz w:val="24"/>
    </w:rPr>
  </w:style>
  <w:style w:type="character" w:customStyle="1" w:styleId="job">
    <w:name w:val="job"/>
    <w:basedOn w:val="DefaultParagraphFont"/>
    <w:rsid w:val="00555DDA"/>
  </w:style>
  <w:style w:type="character" w:customStyle="1" w:styleId="company">
    <w:name w:val="company"/>
    <w:basedOn w:val="DefaultParagraphFont"/>
    <w:rsid w:val="00555DDA"/>
  </w:style>
  <w:style w:type="character" w:customStyle="1" w:styleId="publisher">
    <w:name w:val="publisher"/>
    <w:basedOn w:val="DefaultParagraphFont"/>
    <w:rsid w:val="00555DDA"/>
  </w:style>
  <w:style w:type="character" w:customStyle="1" w:styleId="pubyear">
    <w:name w:val="pubyear"/>
    <w:basedOn w:val="DefaultParagraphFont"/>
    <w:rsid w:val="00555DDA"/>
  </w:style>
  <w:style w:type="character" w:customStyle="1" w:styleId="pubcity">
    <w:name w:val="pubcity"/>
    <w:basedOn w:val="DefaultParagraphFont"/>
    <w:rsid w:val="00555DDA"/>
  </w:style>
  <w:style w:type="paragraph" w:customStyle="1" w:styleId="C-Text">
    <w:name w:val="C-Text"/>
    <w:basedOn w:val="Normal"/>
    <w:qFormat/>
    <w:rsid w:val="00555DDA"/>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555DDA"/>
    <w:pPr>
      <w:spacing w:before="100" w:beforeAutospacing="1" w:after="100" w:afterAutospacing="1" w:line="240" w:lineRule="auto"/>
    </w:pPr>
    <w:rPr>
      <w:sz w:val="24"/>
    </w:rPr>
  </w:style>
  <w:style w:type="character" w:customStyle="1" w:styleId="ecdate">
    <w:name w:val="ec_date"/>
    <w:basedOn w:val="DefaultParagraphFont"/>
    <w:rsid w:val="00555DDA"/>
    <w:rPr>
      <w:rFonts w:ascii="Verdana" w:hAnsi="Verdana" w:hint="default"/>
      <w:sz w:val="20"/>
      <w:szCs w:val="20"/>
      <w:shd w:val="clear" w:color="auto" w:fill="FFFFFF"/>
    </w:rPr>
  </w:style>
  <w:style w:type="paragraph" w:customStyle="1" w:styleId="ecmsonormal">
    <w:name w:val="ec_msonormal"/>
    <w:basedOn w:val="Normal"/>
    <w:qFormat/>
    <w:rsid w:val="00555DDA"/>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555DDA"/>
  </w:style>
  <w:style w:type="character" w:customStyle="1" w:styleId="hittermhilite">
    <w:name w:val="hittermhilite"/>
    <w:basedOn w:val="DefaultParagraphFont"/>
    <w:rsid w:val="00555DDA"/>
  </w:style>
  <w:style w:type="character" w:customStyle="1" w:styleId="articleheadline">
    <w:name w:val="articleheadline"/>
    <w:basedOn w:val="DefaultParagraphFont"/>
    <w:rsid w:val="00555DDA"/>
  </w:style>
  <w:style w:type="paragraph" w:customStyle="1" w:styleId="u-intro">
    <w:name w:val="u-intro"/>
    <w:basedOn w:val="Normal"/>
    <w:qFormat/>
    <w:rsid w:val="00555DDA"/>
    <w:pPr>
      <w:spacing w:before="100" w:beforeAutospacing="1" w:after="100" w:afterAutospacing="1" w:line="240" w:lineRule="auto"/>
    </w:pPr>
    <w:rPr>
      <w:sz w:val="24"/>
    </w:rPr>
  </w:style>
  <w:style w:type="character" w:customStyle="1" w:styleId="u-byline">
    <w:name w:val="u-byline"/>
    <w:basedOn w:val="DefaultParagraphFont"/>
    <w:rsid w:val="00555DDA"/>
  </w:style>
  <w:style w:type="character" w:customStyle="1" w:styleId="articlebya">
    <w:name w:val="articleby_a"/>
    <w:basedOn w:val="DefaultParagraphFont"/>
    <w:rsid w:val="00555DDA"/>
  </w:style>
  <w:style w:type="character" w:customStyle="1" w:styleId="popupwinby">
    <w:name w:val="popupwinby"/>
    <w:basedOn w:val="DefaultParagraphFont"/>
    <w:rsid w:val="00555DDA"/>
  </w:style>
  <w:style w:type="character" w:customStyle="1" w:styleId="storyheader">
    <w:name w:val="storyheader"/>
    <w:basedOn w:val="DefaultParagraphFont"/>
    <w:rsid w:val="00555DDA"/>
  </w:style>
  <w:style w:type="character" w:customStyle="1" w:styleId="marron">
    <w:name w:val="marron"/>
    <w:basedOn w:val="DefaultParagraphFont"/>
    <w:rsid w:val="00555DDA"/>
  </w:style>
  <w:style w:type="character" w:customStyle="1" w:styleId="UnderlineChar4Char">
    <w:name w:val="Underline Char4 Char"/>
    <w:basedOn w:val="DefaultParagraphFont"/>
    <w:link w:val="UnderlineChar4"/>
    <w:rsid w:val="00555DDA"/>
    <w:rPr>
      <w:u w:val="single"/>
    </w:rPr>
  </w:style>
  <w:style w:type="character" w:customStyle="1" w:styleId="BoldandUnderlineChar3Char2">
    <w:name w:val="Bold and Underline Char3 Char2"/>
    <w:basedOn w:val="DefaultParagraphFont"/>
    <w:link w:val="BoldandUnderlineChar3"/>
    <w:rsid w:val="00555DDA"/>
    <w:rPr>
      <w:b/>
      <w:u w:val="single"/>
    </w:rPr>
  </w:style>
  <w:style w:type="character" w:customStyle="1" w:styleId="LanguageChar">
    <w:name w:val="Language Char"/>
    <w:basedOn w:val="DefaultParagraphFont"/>
    <w:link w:val="Language"/>
    <w:rsid w:val="00555DDA"/>
    <w:rPr>
      <w:strike/>
      <w:sz w:val="16"/>
      <w:szCs w:val="16"/>
    </w:rPr>
  </w:style>
  <w:style w:type="character" w:customStyle="1" w:styleId="StyleNormalWeb10ptChar">
    <w:name w:val="Style Normal (Web) + 10 pt Char"/>
    <w:basedOn w:val="DefaultParagraphFont"/>
    <w:rsid w:val="00555DDA"/>
    <w:rPr>
      <w:szCs w:val="24"/>
      <w:lang w:val="en-US" w:eastAsia="en-US" w:bidi="ar-SA"/>
    </w:rPr>
  </w:style>
  <w:style w:type="paragraph" w:customStyle="1" w:styleId="TagCiteShells">
    <w:name w:val="Tag/Cite/Shells"/>
    <w:basedOn w:val="Normal"/>
    <w:qFormat/>
    <w:rsid w:val="00555DDA"/>
    <w:pPr>
      <w:spacing w:after="0" w:line="240" w:lineRule="auto"/>
    </w:pPr>
    <w:rPr>
      <w:b/>
    </w:rPr>
  </w:style>
  <w:style w:type="paragraph" w:customStyle="1" w:styleId="DefinitionTerm">
    <w:name w:val="Definition Term"/>
    <w:basedOn w:val="Normal"/>
    <w:next w:val="Normal"/>
    <w:qFormat/>
    <w:rsid w:val="00555DDA"/>
    <w:pPr>
      <w:spacing w:after="0" w:line="240" w:lineRule="auto"/>
    </w:pPr>
    <w:rPr>
      <w:snapToGrid w:val="0"/>
      <w:sz w:val="24"/>
    </w:rPr>
  </w:style>
  <w:style w:type="character" w:customStyle="1" w:styleId="Style3CharChar">
    <w:name w:val="Style3 Char Char"/>
    <w:basedOn w:val="DefaultParagraphFont"/>
    <w:rsid w:val="00555DDA"/>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555DDA"/>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555DDA"/>
    <w:rPr>
      <w:lang w:eastAsia="en-US"/>
    </w:rPr>
  </w:style>
  <w:style w:type="character" w:customStyle="1" w:styleId="BoldUnderlineChar3">
    <w:name w:val="Bold + Underline Char"/>
    <w:basedOn w:val="DefaultParagraphFont"/>
    <w:rsid w:val="00555DDA"/>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555DDA"/>
  </w:style>
  <w:style w:type="character" w:customStyle="1" w:styleId="CharacterStyle7">
    <w:name w:val="Character Style 7"/>
    <w:rsid w:val="00555DDA"/>
    <w:rPr>
      <w:rFonts w:ascii="Arial Narrow" w:hAnsi="Arial Narrow" w:cs="Arial Narrow"/>
      <w:sz w:val="20"/>
      <w:szCs w:val="20"/>
      <w:u w:val="single"/>
    </w:rPr>
  </w:style>
  <w:style w:type="character" w:customStyle="1" w:styleId="StyleStyle4Char">
    <w:name w:val="Style Style4 + Char"/>
    <w:basedOn w:val="DefaultParagraphFont"/>
    <w:rsid w:val="00555DDA"/>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555DDA"/>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555DDA"/>
    <w:pPr>
      <w:spacing w:after="0" w:line="240" w:lineRule="auto"/>
    </w:pPr>
    <w:rPr>
      <w:rFonts w:ascii="Verdana" w:hAnsi="Verdana"/>
      <w:sz w:val="21"/>
      <w:szCs w:val="21"/>
      <w:u w:val="thick"/>
    </w:rPr>
  </w:style>
  <w:style w:type="character" w:styleId="PlaceholderText">
    <w:name w:val="Placeholder Text"/>
    <w:basedOn w:val="DefaultParagraphFont"/>
    <w:uiPriority w:val="99"/>
    <w:rsid w:val="00555DDA"/>
    <w:rPr>
      <w:color w:val="808080"/>
    </w:rPr>
  </w:style>
  <w:style w:type="paragraph" w:customStyle="1" w:styleId="Cite8">
    <w:name w:val="Cite8"/>
    <w:basedOn w:val="Normal"/>
    <w:autoRedefine/>
    <w:qFormat/>
    <w:rsid w:val="00555DDA"/>
    <w:pPr>
      <w:spacing w:after="0" w:line="240" w:lineRule="auto"/>
    </w:pPr>
    <w:rPr>
      <w:rFonts w:ascii="Arial Narrow" w:eastAsia="Calibri" w:hAnsi="Arial Narrow"/>
    </w:rPr>
  </w:style>
  <w:style w:type="character" w:customStyle="1" w:styleId="BoxX2">
    <w:name w:val="BoxX2"/>
    <w:qFormat/>
    <w:rsid w:val="00555DDA"/>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555DDA"/>
    <w:rPr>
      <w:rFonts w:ascii="Garamond" w:hAnsi="Garamond" w:hint="default"/>
      <w:sz w:val="16"/>
    </w:rPr>
  </w:style>
  <w:style w:type="paragraph" w:customStyle="1" w:styleId="StyleStyle49pt9">
    <w:name w:val="Style Style4 + 9 pt9"/>
    <w:basedOn w:val="Style4"/>
    <w:link w:val="StyleStyle49pt9Char"/>
    <w:rsid w:val="00555DDA"/>
    <w:pPr>
      <w:numPr>
        <w:numId w:val="0"/>
      </w:numPr>
    </w:pPr>
    <w:rPr>
      <w:rFonts w:eastAsia="SimSun"/>
      <w:lang w:eastAsia="zh-CN"/>
    </w:rPr>
  </w:style>
  <w:style w:type="character" w:customStyle="1" w:styleId="StyleStyle49pt9Char">
    <w:name w:val="Style Style4 + 9 pt9 Char"/>
    <w:link w:val="StyleStyle49pt9"/>
    <w:rsid w:val="00555DDA"/>
    <w:rPr>
      <w:rFonts w:ascii="Arial Narrow" w:eastAsia="SimSun" w:hAnsi="Arial Narrow"/>
      <w:szCs w:val="24"/>
      <w:u w:val="single"/>
      <w:lang w:eastAsia="zh-CN"/>
    </w:rPr>
  </w:style>
  <w:style w:type="character" w:customStyle="1" w:styleId="UnderlineCard1">
    <w:name w:val="Underline Card"/>
    <w:uiPriority w:val="6"/>
    <w:qFormat/>
    <w:rsid w:val="00555DDA"/>
    <w:rPr>
      <w:rFonts w:ascii="Arial" w:hAnsi="Arial"/>
      <w:b w:val="0"/>
      <w:bCs/>
      <w:sz w:val="20"/>
      <w:u w:val="single"/>
    </w:rPr>
  </w:style>
  <w:style w:type="paragraph" w:customStyle="1" w:styleId="2ndLevel-TAG">
    <w:name w:val="2nd Level - TAG"/>
    <w:basedOn w:val="Normal"/>
    <w:next w:val="Normal"/>
    <w:uiPriority w:val="99"/>
    <w:qFormat/>
    <w:rsid w:val="00555DDA"/>
    <w:pPr>
      <w:spacing w:after="0" w:line="240" w:lineRule="auto"/>
    </w:pPr>
  </w:style>
  <w:style w:type="character" w:customStyle="1" w:styleId="underlining0">
    <w:name w:val="underlining"/>
    <w:rsid w:val="00555DDA"/>
  </w:style>
  <w:style w:type="character" w:customStyle="1" w:styleId="btitle">
    <w:name w:val="btitle"/>
    <w:rsid w:val="00555DDA"/>
  </w:style>
  <w:style w:type="character" w:customStyle="1" w:styleId="green">
    <w:name w:val="green"/>
    <w:rsid w:val="00555DDA"/>
  </w:style>
  <w:style w:type="paragraph" w:customStyle="1" w:styleId="CM14">
    <w:name w:val="CM14"/>
    <w:basedOn w:val="Normal"/>
    <w:uiPriority w:val="99"/>
    <w:qFormat/>
    <w:rsid w:val="00555DDA"/>
    <w:pPr>
      <w:spacing w:after="0" w:line="240" w:lineRule="auto"/>
    </w:pPr>
  </w:style>
  <w:style w:type="character" w:customStyle="1" w:styleId="BodyText33">
    <w:name w:val="Body Text3"/>
    <w:rsid w:val="00555DDA"/>
  </w:style>
  <w:style w:type="character" w:customStyle="1" w:styleId="BodytextBold">
    <w:name w:val="Body text + Bold"/>
    <w:rsid w:val="00555DDA"/>
  </w:style>
  <w:style w:type="character" w:customStyle="1" w:styleId="Bodytext6pt">
    <w:name w:val="Body text + 6 pt"/>
    <w:rsid w:val="00555DDA"/>
  </w:style>
  <w:style w:type="paragraph" w:customStyle="1" w:styleId="DebateBlocking">
    <w:name w:val="DebateBlocking"/>
    <w:basedOn w:val="Normal"/>
    <w:next w:val="Nothing"/>
    <w:uiPriority w:val="99"/>
    <w:qFormat/>
    <w:rsid w:val="00555DDA"/>
    <w:pPr>
      <w:spacing w:after="0" w:line="240" w:lineRule="auto"/>
    </w:pPr>
  </w:style>
  <w:style w:type="character" w:customStyle="1" w:styleId="BodytextItalic1">
    <w:name w:val="Body text + Italic1"/>
    <w:aliases w:val="Spacing 0 pt1"/>
    <w:uiPriority w:val="99"/>
    <w:rsid w:val="00555DDA"/>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555DDA"/>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555DDA"/>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555DDA"/>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555DDA"/>
  </w:style>
  <w:style w:type="paragraph" w:customStyle="1" w:styleId="8font">
    <w:name w:val="8font"/>
    <w:basedOn w:val="Normal"/>
    <w:next w:val="Normal"/>
    <w:autoRedefine/>
    <w:qFormat/>
    <w:rsid w:val="00555DDA"/>
    <w:pPr>
      <w:spacing w:after="0" w:line="240" w:lineRule="auto"/>
    </w:pPr>
    <w:rPr>
      <w:rFonts w:eastAsia="Cambria"/>
      <w:szCs w:val="16"/>
    </w:rPr>
  </w:style>
  <w:style w:type="paragraph" w:customStyle="1" w:styleId="CiteLittle">
    <w:name w:val="Cite Little"/>
    <w:next w:val="Normal"/>
    <w:qFormat/>
    <w:rsid w:val="00555DDA"/>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555DDA"/>
    <w:rPr>
      <w:rFonts w:ascii="Times New Roman" w:eastAsia="MS Mincho" w:hAnsi="Times New Roman"/>
      <w:b/>
      <w:bCs/>
      <w:u w:val="thick"/>
    </w:rPr>
  </w:style>
  <w:style w:type="character" w:customStyle="1" w:styleId="StyleAsianMSMincho">
    <w:name w:val="Style (Asian) MS Mincho"/>
    <w:rsid w:val="00555DDA"/>
    <w:rPr>
      <w:rFonts w:ascii="Times New Roman" w:eastAsia="MS Mincho" w:hAnsi="Times New Roman"/>
      <w:u w:val="thick"/>
    </w:rPr>
  </w:style>
  <w:style w:type="paragraph" w:customStyle="1" w:styleId="docheader">
    <w:name w:val="doc header"/>
    <w:autoRedefine/>
    <w:qFormat/>
    <w:rsid w:val="00555DDA"/>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555DDA"/>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555DDA"/>
  </w:style>
  <w:style w:type="character" w:customStyle="1" w:styleId="CardCharChar1">
    <w:name w:val="Card Char Char1"/>
    <w:rsid w:val="00555DDA"/>
    <w:rPr>
      <w:b/>
      <w:bCs/>
      <w:sz w:val="28"/>
      <w:szCs w:val="28"/>
    </w:rPr>
  </w:style>
  <w:style w:type="character" w:customStyle="1" w:styleId="CharacterStyle3">
    <w:name w:val="Character Style 3"/>
    <w:uiPriority w:val="99"/>
    <w:rsid w:val="00555DDA"/>
    <w:rPr>
      <w:sz w:val="18"/>
      <w:szCs w:val="18"/>
    </w:rPr>
  </w:style>
  <w:style w:type="paragraph" w:customStyle="1" w:styleId="bloctitles">
    <w:name w:val="bloc titles"/>
    <w:basedOn w:val="Heading1"/>
    <w:next w:val="Normal"/>
    <w:link w:val="bloctitlesChar"/>
    <w:autoRedefine/>
    <w:qFormat/>
    <w:rsid w:val="00555DDA"/>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555DDA"/>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555DDA"/>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555DDA"/>
    <w:rPr>
      <w:rFonts w:ascii="Calibri" w:eastAsia="Times New Roman" w:hAnsi="Calibri" w:cs="Times New Roman"/>
      <w:b/>
      <w:sz w:val="4"/>
      <w:szCs w:val="32"/>
      <w:u w:val="single"/>
    </w:rPr>
  </w:style>
  <w:style w:type="character" w:customStyle="1" w:styleId="UnderlineBoldChar">
    <w:name w:val="Underline Bold Char"/>
    <w:locked/>
    <w:rsid w:val="00555DDA"/>
    <w:rPr>
      <w:rFonts w:ascii="Times New Roman" w:eastAsia="Times New Roman" w:hAnsi="Times New Roman" w:cs="Calibri"/>
      <w:b/>
      <w:sz w:val="24"/>
      <w:szCs w:val="20"/>
      <w:u w:val="single"/>
    </w:rPr>
  </w:style>
  <w:style w:type="character" w:customStyle="1" w:styleId="tagChar0">
    <w:name w:val="%tag Char"/>
    <w:link w:val="tag"/>
    <w:uiPriority w:val="99"/>
    <w:rsid w:val="00555DDA"/>
    <w:rPr>
      <w:rFonts w:ascii="Calibri" w:hAnsi="Calibri"/>
    </w:rPr>
  </w:style>
  <w:style w:type="character" w:customStyle="1" w:styleId="AAAcardChar">
    <w:name w:val="AAAcard Char"/>
    <w:link w:val="AAAcard"/>
    <w:uiPriority w:val="99"/>
    <w:rsid w:val="00555DDA"/>
    <w:rPr>
      <w:rFonts w:ascii="Calibri" w:hAnsi="Calibri"/>
    </w:rPr>
  </w:style>
  <w:style w:type="character" w:customStyle="1" w:styleId="underlineCharChar0">
    <w:name w:val="underline Char Char"/>
    <w:rsid w:val="00555DDA"/>
    <w:rPr>
      <w:rFonts w:ascii="Arial Narrow" w:eastAsia="Times New Roman" w:hAnsi="Arial Narrow" w:cs="Calibri"/>
      <w:sz w:val="24"/>
      <w:u w:val="single"/>
    </w:rPr>
  </w:style>
  <w:style w:type="paragraph" w:customStyle="1" w:styleId="tagstyle0">
    <w:name w:val="tagstyle"/>
    <w:basedOn w:val="Normal"/>
    <w:rsid w:val="00555DDA"/>
    <w:pPr>
      <w:spacing w:before="100" w:beforeAutospacing="1" w:after="100" w:afterAutospacing="1" w:line="240" w:lineRule="auto"/>
    </w:pPr>
    <w:rPr>
      <w:rFonts w:eastAsia="Times New Roman"/>
      <w:sz w:val="24"/>
    </w:rPr>
  </w:style>
  <w:style w:type="character" w:customStyle="1" w:styleId="newsstorytitle">
    <w:name w:val="news_story_title"/>
    <w:rsid w:val="00555DDA"/>
  </w:style>
  <w:style w:type="character" w:customStyle="1" w:styleId="yqlink">
    <w:name w:val="yqlink"/>
    <w:rsid w:val="00555DDA"/>
  </w:style>
  <w:style w:type="character" w:customStyle="1" w:styleId="clbody">
    <w:name w:val="clbody"/>
    <w:rsid w:val="00555DDA"/>
  </w:style>
  <w:style w:type="character" w:customStyle="1" w:styleId="Boxing">
    <w:name w:val="Boxing"/>
    <w:rsid w:val="00555DDA"/>
    <w:rPr>
      <w:rFonts w:ascii="Arial Narrow" w:hAnsi="Arial Narrow"/>
      <w:dstrike w:val="0"/>
      <w:sz w:val="20"/>
      <w:bdr w:val="single" w:sz="2" w:space="0" w:color="auto"/>
      <w:vertAlign w:val="baseline"/>
    </w:rPr>
  </w:style>
  <w:style w:type="paragraph" w:customStyle="1" w:styleId="Analyticals">
    <w:name w:val="Analyticals"/>
    <w:basedOn w:val="Normal"/>
    <w:rsid w:val="00555DDA"/>
    <w:pPr>
      <w:spacing w:after="0" w:line="240" w:lineRule="auto"/>
    </w:pPr>
    <w:rPr>
      <w:rFonts w:eastAsia="Times New Roman"/>
      <w:sz w:val="24"/>
    </w:rPr>
  </w:style>
  <w:style w:type="character" w:customStyle="1" w:styleId="norm">
    <w:name w:val="norm"/>
    <w:rsid w:val="00555DDA"/>
  </w:style>
  <w:style w:type="character" w:customStyle="1" w:styleId="boldandunderlinecharcharcharcharcharcharcharcharcharcharcharcharcharcharcharchar0">
    <w:name w:val="boldandunderlinecharcharcharcharcharcharcharcharcharcharcharcharcharcharcharchar"/>
    <w:rsid w:val="00555DDA"/>
  </w:style>
  <w:style w:type="character" w:customStyle="1" w:styleId="underlinecharcharcharcharcharcharcharcharcharcharcharcharcharchar0">
    <w:name w:val="underlinecharcharcharcharcharcharcharcharcharcharcharcharcharchar"/>
    <w:rsid w:val="00555DDA"/>
  </w:style>
  <w:style w:type="character" w:customStyle="1" w:styleId="CharCharCharCharCharChar1Char">
    <w:name w:val="Char Char Char Char Char Char1 Char"/>
    <w:rsid w:val="00555DDA"/>
    <w:rPr>
      <w:rFonts w:ascii="Times New Roman" w:eastAsia="Times New Roman" w:hAnsi="Times New Roman" w:cs="Times New Roman"/>
      <w:b/>
      <w:sz w:val="24"/>
      <w:szCs w:val="24"/>
    </w:rPr>
  </w:style>
  <w:style w:type="character" w:customStyle="1" w:styleId="Taggin-New">
    <w:name w:val="Taggin - New"/>
    <w:rsid w:val="00555DDA"/>
    <w:rPr>
      <w:rFonts w:ascii="Arial Narrow" w:hAnsi="Arial Narrow"/>
      <w:b/>
      <w:sz w:val="22"/>
    </w:rPr>
  </w:style>
  <w:style w:type="character" w:customStyle="1" w:styleId="emphasis22">
    <w:name w:val="emphasis2"/>
    <w:rsid w:val="00555DDA"/>
  </w:style>
  <w:style w:type="character" w:customStyle="1" w:styleId="citechar0">
    <w:name w:val="citechar"/>
    <w:rsid w:val="00555DDA"/>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555DDA"/>
    <w:rPr>
      <w:sz w:val="24"/>
      <w:szCs w:val="24"/>
      <w:lang w:val="en-US" w:eastAsia="en-US" w:bidi="ar-SA"/>
    </w:rPr>
  </w:style>
  <w:style w:type="character" w:customStyle="1" w:styleId="NewTag">
    <w:name w:val="NewTag"/>
    <w:uiPriority w:val="1"/>
    <w:qFormat/>
    <w:rsid w:val="00555DDA"/>
    <w:rPr>
      <w:rFonts w:ascii="Georgia" w:hAnsi="Georgia"/>
      <w:b/>
      <w:sz w:val="24"/>
    </w:rPr>
  </w:style>
  <w:style w:type="character" w:customStyle="1" w:styleId="searchtools-record-title">
    <w:name w:val="searchtools-record-title"/>
    <w:basedOn w:val="DefaultParagraphFont"/>
    <w:rsid w:val="00555DDA"/>
  </w:style>
  <w:style w:type="character" w:customStyle="1" w:styleId="HighlightedUnderline0">
    <w:name w:val="Highlighted Underline"/>
    <w:basedOn w:val="DefaultParagraphFont"/>
    <w:uiPriority w:val="1"/>
    <w:qFormat/>
    <w:rsid w:val="00555DDA"/>
    <w:rPr>
      <w:rFonts w:ascii="Arial Narrow" w:hAnsi="Arial Narrow"/>
      <w:b w:val="0"/>
      <w:sz w:val="22"/>
      <w:u w:val="single"/>
      <w:bdr w:val="none" w:sz="0" w:space="0" w:color="auto"/>
      <w:shd w:val="clear" w:color="auto" w:fill="C76361"/>
    </w:rPr>
  </w:style>
  <w:style w:type="character" w:customStyle="1" w:styleId="rightside">
    <w:name w:val="rightside"/>
    <w:rsid w:val="00555DDA"/>
  </w:style>
  <w:style w:type="character" w:customStyle="1" w:styleId="flourish">
    <w:name w:val="flourish"/>
    <w:rsid w:val="00555DDA"/>
  </w:style>
  <w:style w:type="character" w:customStyle="1" w:styleId="style150">
    <w:name w:val="style150"/>
    <w:rsid w:val="00555DDA"/>
  </w:style>
  <w:style w:type="character" w:customStyle="1" w:styleId="head">
    <w:name w:val="head"/>
    <w:rsid w:val="00555DDA"/>
  </w:style>
  <w:style w:type="character" w:customStyle="1" w:styleId="first-letter">
    <w:name w:val="first-letter"/>
    <w:rsid w:val="00555DDA"/>
  </w:style>
  <w:style w:type="character" w:customStyle="1" w:styleId="focusparagraph">
    <w:name w:val="focusparagraph"/>
    <w:rsid w:val="00555DDA"/>
  </w:style>
  <w:style w:type="character" w:customStyle="1" w:styleId="StyleUnderlineCharChar111pt">
    <w:name w:val="Style Underline Char Char1 + 11 pt"/>
    <w:rsid w:val="00555DDA"/>
    <w:rPr>
      <w:rFonts w:ascii="Times New Roman" w:hAnsi="Times New Roman"/>
      <w:sz w:val="20"/>
      <w:u w:val="single"/>
      <w:lang w:val="en-US" w:eastAsia="en-US" w:bidi="ar-SA"/>
    </w:rPr>
  </w:style>
  <w:style w:type="character" w:customStyle="1" w:styleId="CharChar31">
    <w:name w:val="Char Char31"/>
    <w:rsid w:val="00555DDA"/>
    <w:rPr>
      <w:rFonts w:cs="Arial"/>
      <w:b/>
      <w:bCs/>
      <w:szCs w:val="32"/>
      <w:lang w:val="en-US" w:eastAsia="en-US" w:bidi="ar-SA"/>
    </w:rPr>
  </w:style>
  <w:style w:type="character" w:customStyle="1" w:styleId="citationgenerated">
    <w:name w:val="citation generated"/>
    <w:rsid w:val="00555DDA"/>
  </w:style>
  <w:style w:type="character" w:customStyle="1" w:styleId="commentstext0">
    <w:name w:val="comments_text"/>
    <w:uiPriority w:val="99"/>
    <w:rsid w:val="00555DDA"/>
    <w:rPr>
      <w:rFonts w:cs="Times New Roman"/>
    </w:rPr>
  </w:style>
  <w:style w:type="paragraph" w:customStyle="1" w:styleId="CM25">
    <w:name w:val="CM25"/>
    <w:basedOn w:val="Default"/>
    <w:next w:val="Default"/>
    <w:qFormat/>
    <w:rsid w:val="00555DDA"/>
    <w:pPr>
      <w:spacing w:after="233" w:line="276" w:lineRule="auto"/>
    </w:pPr>
    <w:rPr>
      <w:rFonts w:ascii="Georgia" w:eastAsia="Calibri" w:hAnsi="Georgia"/>
      <w:color w:val="auto"/>
      <w:sz w:val="22"/>
    </w:rPr>
  </w:style>
  <w:style w:type="character" w:customStyle="1" w:styleId="FontStyle29">
    <w:name w:val="Font Style29"/>
    <w:uiPriority w:val="99"/>
    <w:rsid w:val="00555DDA"/>
    <w:rPr>
      <w:rFonts w:ascii="Arial" w:hAnsi="Arial" w:cs="Arial"/>
      <w:sz w:val="14"/>
      <w:szCs w:val="14"/>
    </w:rPr>
  </w:style>
  <w:style w:type="character" w:customStyle="1" w:styleId="A8">
    <w:name w:val="A8"/>
    <w:rsid w:val="00555DDA"/>
    <w:rPr>
      <w:color w:val="000000"/>
      <w:sz w:val="12"/>
      <w:szCs w:val="12"/>
    </w:rPr>
  </w:style>
  <w:style w:type="character" w:customStyle="1" w:styleId="apturelink">
    <w:name w:val="apturelink"/>
    <w:rsid w:val="00555DDA"/>
  </w:style>
  <w:style w:type="character" w:customStyle="1" w:styleId="apturelinkicon">
    <w:name w:val="apturelinkicon"/>
    <w:rsid w:val="00555DDA"/>
  </w:style>
  <w:style w:type="character" w:customStyle="1" w:styleId="titletxt">
    <w:name w:val="titletxt"/>
    <w:rsid w:val="00555DDA"/>
  </w:style>
  <w:style w:type="character" w:customStyle="1" w:styleId="colbcopy">
    <w:name w:val="colbcopy"/>
    <w:rsid w:val="00555DDA"/>
  </w:style>
  <w:style w:type="character" w:customStyle="1" w:styleId="hcard">
    <w:name w:val="hcard"/>
    <w:rsid w:val="00555DDA"/>
  </w:style>
  <w:style w:type="table" w:styleId="MediumGrid2">
    <w:name w:val="Medium Grid 2"/>
    <w:basedOn w:val="TableNormal"/>
    <w:uiPriority w:val="68"/>
    <w:rsid w:val="00555DD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555DDA"/>
    <w:rPr>
      <w:rFonts w:ascii="Courier" w:eastAsia="Cambria" w:hAnsi="Courier"/>
      <w:sz w:val="21"/>
      <w:szCs w:val="21"/>
    </w:rPr>
  </w:style>
  <w:style w:type="paragraph" w:customStyle="1" w:styleId="hotroute2">
    <w:name w:val="hotroute"/>
    <w:basedOn w:val="Normal"/>
    <w:qFormat/>
    <w:rsid w:val="00555DDA"/>
    <w:pPr>
      <w:spacing w:after="0" w:line="240" w:lineRule="auto"/>
      <w:ind w:left="288"/>
    </w:pPr>
  </w:style>
  <w:style w:type="paragraph" w:customStyle="1" w:styleId="DeleteAnalytics">
    <w:name w:val="Delete Analytics"/>
    <w:basedOn w:val="Heading4"/>
    <w:qFormat/>
    <w:rsid w:val="00555DDA"/>
    <w:pPr>
      <w:spacing w:before="200" w:line="240" w:lineRule="auto"/>
    </w:pPr>
    <w:rPr>
      <w:iCs w:val="0"/>
      <w:color w:val="800000"/>
      <w:sz w:val="22"/>
    </w:rPr>
  </w:style>
  <w:style w:type="paragraph" w:customStyle="1" w:styleId="ReallyFuckingSmall0">
    <w:name w:val="Really Fucking Small"/>
    <w:basedOn w:val="Normal"/>
    <w:link w:val="ReallyFuckingSmallChar0"/>
    <w:rsid w:val="00555DDA"/>
    <w:pPr>
      <w:spacing w:after="0" w:line="240" w:lineRule="auto"/>
      <w:ind w:left="144"/>
    </w:pPr>
    <w:rPr>
      <w:rFonts w:eastAsia="Times New Roman"/>
      <w:sz w:val="12"/>
    </w:rPr>
  </w:style>
  <w:style w:type="character" w:customStyle="1" w:styleId="ReallyFuckingSmallChar0">
    <w:name w:val="Really Fucking Small Char"/>
    <w:link w:val="ReallyFuckingSmall0"/>
    <w:rsid w:val="00555DDA"/>
    <w:rPr>
      <w:rFonts w:ascii="Calibri" w:eastAsia="Times New Roman" w:hAnsi="Calibri"/>
      <w:sz w:val="12"/>
    </w:rPr>
  </w:style>
  <w:style w:type="paragraph" w:customStyle="1" w:styleId="Boxempahsis">
    <w:name w:val="Box empahsis"/>
    <w:basedOn w:val="Normal"/>
    <w:link w:val="BoxempahsisChar"/>
    <w:qFormat/>
    <w:rsid w:val="00555DDA"/>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555DDA"/>
    <w:rPr>
      <w:rFonts w:ascii="Franklin Gothic Heavy" w:hAnsi="Franklin Gothic Heavy"/>
      <w:sz w:val="24"/>
      <w:u w:val="single"/>
      <w:bdr w:val="single" w:sz="4" w:space="0" w:color="auto"/>
    </w:rPr>
  </w:style>
  <w:style w:type="character" w:customStyle="1" w:styleId="Qualified">
    <w:name w:val="Qualified"/>
    <w:rsid w:val="00555DDA"/>
    <w:rPr>
      <w:rFonts w:asciiTheme="majorHAnsi" w:hAnsiTheme="majorHAnsi"/>
      <w:b/>
      <w:bCs/>
      <w:sz w:val="16"/>
    </w:rPr>
  </w:style>
  <w:style w:type="character" w:customStyle="1" w:styleId="Underline-Highlighted-WFU">
    <w:name w:val="Underline-Highlighted-WFU"/>
    <w:basedOn w:val="DefaultParagraphFont"/>
    <w:uiPriority w:val="1"/>
    <w:qFormat/>
    <w:rsid w:val="00555DDA"/>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555DDA"/>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555DDA"/>
    <w:rPr>
      <w:rFonts w:ascii="Arial" w:eastAsia="Times New Roman" w:hAnsi="Arial" w:cs="Arial"/>
      <w:b/>
      <w:bCs/>
      <w:kern w:val="32"/>
      <w:sz w:val="28"/>
      <w:szCs w:val="32"/>
    </w:rPr>
  </w:style>
  <w:style w:type="character" w:customStyle="1" w:styleId="columntexthead">
    <w:name w:val="columntexthead"/>
    <w:rsid w:val="00555DDA"/>
  </w:style>
  <w:style w:type="character" w:customStyle="1" w:styleId="instruction">
    <w:name w:val="instruction"/>
    <w:rsid w:val="00555DDA"/>
  </w:style>
  <w:style w:type="character" w:customStyle="1" w:styleId="listpipe">
    <w:name w:val="listpipe"/>
    <w:rsid w:val="00555DDA"/>
  </w:style>
  <w:style w:type="character" w:customStyle="1" w:styleId="imagelink">
    <w:name w:val="imagelink"/>
    <w:rsid w:val="00555DDA"/>
  </w:style>
  <w:style w:type="character" w:customStyle="1" w:styleId="leadin">
    <w:name w:val="leadin"/>
    <w:rsid w:val="00555DDA"/>
  </w:style>
  <w:style w:type="character" w:customStyle="1" w:styleId="A4">
    <w:name w:val="A4"/>
    <w:uiPriority w:val="99"/>
    <w:rsid w:val="00555DDA"/>
    <w:rPr>
      <w:rFonts w:ascii="Baskerville" w:hAnsi="Baskerville" w:cs="Baskerville"/>
      <w:b/>
      <w:bCs/>
      <w:color w:val="000000"/>
      <w:sz w:val="22"/>
      <w:szCs w:val="22"/>
    </w:rPr>
  </w:style>
  <w:style w:type="character" w:customStyle="1" w:styleId="noticiabyline">
    <w:name w:val="noticia_byline"/>
    <w:rsid w:val="00555DDA"/>
  </w:style>
  <w:style w:type="character" w:customStyle="1" w:styleId="sep">
    <w:name w:val="sep"/>
    <w:rsid w:val="00555DDA"/>
  </w:style>
  <w:style w:type="character" w:customStyle="1" w:styleId="rightnowyahoo">
    <w:name w:val="right_now_yahoo"/>
    <w:rsid w:val="00555DDA"/>
  </w:style>
  <w:style w:type="character" w:customStyle="1" w:styleId="submittedmeta">
    <w:name w:val="submitted meta"/>
    <w:rsid w:val="00555DDA"/>
  </w:style>
  <w:style w:type="character" w:customStyle="1" w:styleId="A10">
    <w:name w:val="A10"/>
    <w:uiPriority w:val="99"/>
    <w:rsid w:val="00555DDA"/>
    <w:rPr>
      <w:color w:val="000000"/>
      <w:sz w:val="12"/>
      <w:szCs w:val="12"/>
    </w:rPr>
  </w:style>
  <w:style w:type="paragraph" w:customStyle="1" w:styleId="Pa7">
    <w:name w:val="Pa7"/>
    <w:basedOn w:val="Default"/>
    <w:next w:val="Default"/>
    <w:uiPriority w:val="99"/>
    <w:qFormat/>
    <w:rsid w:val="00555DDA"/>
    <w:pPr>
      <w:spacing w:before="280" w:line="221" w:lineRule="atLeast"/>
    </w:pPr>
    <w:rPr>
      <w:rFonts w:ascii="Baskerville" w:eastAsia="Times New Roman" w:hAnsi="Baskerville"/>
      <w:color w:val="auto"/>
    </w:rPr>
  </w:style>
  <w:style w:type="character" w:customStyle="1" w:styleId="AAAunderline">
    <w:name w:val="AAAunderline"/>
    <w:qFormat/>
    <w:rsid w:val="00555DDA"/>
    <w:rPr>
      <w:b/>
      <w:u w:val="single"/>
    </w:rPr>
  </w:style>
  <w:style w:type="paragraph" w:customStyle="1" w:styleId="IndexHeader">
    <w:name w:val="Index Header"/>
    <w:basedOn w:val="Normal"/>
    <w:rsid w:val="00555DDA"/>
    <w:pPr>
      <w:spacing w:after="0" w:line="240" w:lineRule="auto"/>
      <w:ind w:left="-720"/>
      <w:outlineLvl w:val="0"/>
    </w:pPr>
    <w:rPr>
      <w:rFonts w:eastAsia="Times New Roman"/>
      <w:b/>
      <w:bCs/>
      <w:sz w:val="36"/>
      <w:szCs w:val="20"/>
    </w:rPr>
  </w:style>
  <w:style w:type="character" w:customStyle="1" w:styleId="IndexHeaderChar">
    <w:name w:val="Index Header Char"/>
    <w:rsid w:val="00555DDA"/>
    <w:rPr>
      <w:rFonts w:ascii="Times New Roman" w:eastAsia="Times New Roman" w:hAnsi="Times New Roman"/>
      <w:b/>
      <w:bCs/>
      <w:sz w:val="36"/>
    </w:rPr>
  </w:style>
  <w:style w:type="paragraph" w:customStyle="1" w:styleId="CardRead">
    <w:name w:val="Card_Read"/>
    <w:basedOn w:val="Normal"/>
    <w:rsid w:val="00555DDA"/>
    <w:pPr>
      <w:spacing w:after="0" w:line="240" w:lineRule="auto"/>
    </w:pPr>
    <w:rPr>
      <w:rFonts w:ascii="Times" w:eastAsia="Times" w:hAnsi="Times"/>
      <w:szCs w:val="20"/>
    </w:rPr>
  </w:style>
  <w:style w:type="paragraph" w:customStyle="1" w:styleId="CardNU">
    <w:name w:val="CardNU"/>
    <w:basedOn w:val="Normal"/>
    <w:rsid w:val="00555DDA"/>
    <w:pPr>
      <w:spacing w:after="0" w:line="240" w:lineRule="auto"/>
    </w:pPr>
    <w:rPr>
      <w:rFonts w:ascii="Times" w:eastAsia="Times" w:hAnsi="Times"/>
      <w:sz w:val="14"/>
      <w:szCs w:val="20"/>
    </w:rPr>
  </w:style>
  <w:style w:type="paragraph" w:customStyle="1" w:styleId="StyleHeading310pt">
    <w:name w:val="Style Heading 3 + 10 pt"/>
    <w:basedOn w:val="Heading3"/>
    <w:rsid w:val="00555DDA"/>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555DDA"/>
    <w:rPr>
      <w:rFonts w:ascii="Times New Roman" w:eastAsia="Times New Roman" w:hAnsi="Times New Roman" w:cs="Arial"/>
      <w:b/>
      <w:bCs/>
      <w:sz w:val="26"/>
      <w:szCs w:val="26"/>
    </w:rPr>
  </w:style>
  <w:style w:type="paragraph" w:customStyle="1" w:styleId="Style30">
    <w:name w:val="Style 3"/>
    <w:basedOn w:val="Normal"/>
    <w:rsid w:val="00555DDA"/>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555DDA"/>
    <w:rPr>
      <w:b/>
      <w:sz w:val="22"/>
      <w:szCs w:val="24"/>
      <w:u w:val="single"/>
      <w:lang w:val="en-US" w:eastAsia="en-US" w:bidi="ar-SA"/>
    </w:rPr>
  </w:style>
  <w:style w:type="paragraph" w:customStyle="1" w:styleId="CardText-NotUnderlined">
    <w:name w:val="Card Text - Not Underlined"/>
    <w:basedOn w:val="Normal"/>
    <w:rsid w:val="00555DDA"/>
    <w:pPr>
      <w:spacing w:after="60" w:line="240" w:lineRule="auto"/>
    </w:pPr>
    <w:rPr>
      <w:rFonts w:eastAsia="Times New Roman"/>
      <w:sz w:val="18"/>
    </w:rPr>
  </w:style>
  <w:style w:type="paragraph" w:customStyle="1" w:styleId="OmniPage8">
    <w:name w:val="OmniPage #8"/>
    <w:basedOn w:val="Normal"/>
    <w:rsid w:val="00555DDA"/>
    <w:pPr>
      <w:spacing w:after="0" w:line="240" w:lineRule="auto"/>
    </w:pPr>
    <w:rPr>
      <w:rFonts w:eastAsia="Times New Roman"/>
      <w:color w:val="000000"/>
      <w:sz w:val="20"/>
      <w:szCs w:val="20"/>
    </w:rPr>
  </w:style>
  <w:style w:type="paragraph" w:customStyle="1" w:styleId="OmniPage2">
    <w:name w:val="OmniPage #2"/>
    <w:basedOn w:val="Normal"/>
    <w:rsid w:val="00555DDA"/>
    <w:pPr>
      <w:spacing w:after="0" w:line="240" w:lineRule="auto"/>
    </w:pPr>
    <w:rPr>
      <w:rFonts w:eastAsia="Times New Roman"/>
      <w:color w:val="000000"/>
      <w:sz w:val="20"/>
      <w:szCs w:val="20"/>
    </w:rPr>
  </w:style>
  <w:style w:type="paragraph" w:customStyle="1" w:styleId="OmniPage6">
    <w:name w:val="OmniPage #6"/>
    <w:basedOn w:val="Normal"/>
    <w:rsid w:val="00555DDA"/>
    <w:pPr>
      <w:spacing w:after="0" w:line="240" w:lineRule="auto"/>
    </w:pPr>
    <w:rPr>
      <w:rFonts w:eastAsia="Times New Roman"/>
      <w:color w:val="000000"/>
      <w:sz w:val="20"/>
      <w:szCs w:val="20"/>
    </w:rPr>
  </w:style>
  <w:style w:type="paragraph" w:customStyle="1" w:styleId="OmniPage7">
    <w:name w:val="OmniPage #7"/>
    <w:basedOn w:val="Normal"/>
    <w:rsid w:val="00555DDA"/>
    <w:pPr>
      <w:spacing w:after="0" w:line="240" w:lineRule="auto"/>
    </w:pPr>
    <w:rPr>
      <w:rFonts w:eastAsia="Times New Roman"/>
      <w:color w:val="000000"/>
      <w:sz w:val="20"/>
      <w:szCs w:val="20"/>
    </w:rPr>
  </w:style>
  <w:style w:type="paragraph" w:customStyle="1" w:styleId="OmniPage11">
    <w:name w:val="OmniPage #11"/>
    <w:basedOn w:val="Normal"/>
    <w:rsid w:val="00555DDA"/>
    <w:pPr>
      <w:spacing w:after="0" w:line="240" w:lineRule="auto"/>
    </w:pPr>
    <w:rPr>
      <w:rFonts w:eastAsia="Times New Roman"/>
      <w:color w:val="000000"/>
      <w:sz w:val="20"/>
      <w:szCs w:val="20"/>
    </w:rPr>
  </w:style>
  <w:style w:type="paragraph" w:customStyle="1" w:styleId="OmniPage12">
    <w:name w:val="OmniPage #12"/>
    <w:basedOn w:val="Normal"/>
    <w:rsid w:val="00555DDA"/>
    <w:pPr>
      <w:spacing w:after="0" w:line="240" w:lineRule="auto"/>
    </w:pPr>
    <w:rPr>
      <w:rFonts w:eastAsia="Times New Roman"/>
      <w:color w:val="000000"/>
      <w:sz w:val="20"/>
      <w:szCs w:val="20"/>
    </w:rPr>
  </w:style>
  <w:style w:type="paragraph" w:customStyle="1" w:styleId="OmniPage13">
    <w:name w:val="OmniPage #13"/>
    <w:basedOn w:val="Normal"/>
    <w:rsid w:val="00555DDA"/>
    <w:pPr>
      <w:spacing w:after="0" w:line="240" w:lineRule="auto"/>
    </w:pPr>
    <w:rPr>
      <w:rFonts w:eastAsia="Times New Roman"/>
      <w:color w:val="000000"/>
      <w:sz w:val="20"/>
      <w:szCs w:val="20"/>
    </w:rPr>
  </w:style>
  <w:style w:type="paragraph" w:customStyle="1" w:styleId="OmniPage14">
    <w:name w:val="OmniPage #14"/>
    <w:basedOn w:val="Normal"/>
    <w:rsid w:val="00555DDA"/>
    <w:pPr>
      <w:spacing w:after="0" w:line="240" w:lineRule="auto"/>
    </w:pPr>
    <w:rPr>
      <w:rFonts w:eastAsia="Times New Roman"/>
      <w:color w:val="000000"/>
      <w:sz w:val="20"/>
      <w:szCs w:val="20"/>
    </w:rPr>
  </w:style>
  <w:style w:type="paragraph" w:customStyle="1" w:styleId="OmniPage15">
    <w:name w:val="OmniPage #15"/>
    <w:basedOn w:val="Normal"/>
    <w:rsid w:val="00555DDA"/>
    <w:pPr>
      <w:spacing w:after="0" w:line="240" w:lineRule="auto"/>
    </w:pPr>
    <w:rPr>
      <w:rFonts w:eastAsia="Times New Roman"/>
      <w:color w:val="000000"/>
      <w:sz w:val="20"/>
      <w:szCs w:val="20"/>
    </w:rPr>
  </w:style>
  <w:style w:type="paragraph" w:customStyle="1" w:styleId="OmniPage17">
    <w:name w:val="OmniPage #17"/>
    <w:basedOn w:val="Normal"/>
    <w:rsid w:val="00555DDA"/>
    <w:pPr>
      <w:spacing w:after="0" w:line="240" w:lineRule="auto"/>
    </w:pPr>
    <w:rPr>
      <w:rFonts w:eastAsia="Times New Roman"/>
      <w:color w:val="000000"/>
      <w:sz w:val="20"/>
      <w:szCs w:val="20"/>
    </w:rPr>
  </w:style>
  <w:style w:type="paragraph" w:customStyle="1" w:styleId="OmniPage19">
    <w:name w:val="OmniPage #19"/>
    <w:basedOn w:val="Normal"/>
    <w:rsid w:val="00555DDA"/>
    <w:pPr>
      <w:spacing w:after="0" w:line="240" w:lineRule="auto"/>
    </w:pPr>
    <w:rPr>
      <w:rFonts w:eastAsia="Times New Roman"/>
      <w:color w:val="000000"/>
      <w:sz w:val="20"/>
      <w:szCs w:val="20"/>
    </w:rPr>
  </w:style>
  <w:style w:type="paragraph" w:customStyle="1" w:styleId="OmniPage20">
    <w:name w:val="OmniPage #20"/>
    <w:basedOn w:val="Normal"/>
    <w:rsid w:val="00555DDA"/>
    <w:pPr>
      <w:spacing w:after="0" w:line="240" w:lineRule="auto"/>
    </w:pPr>
    <w:rPr>
      <w:rFonts w:eastAsia="Times New Roman"/>
      <w:color w:val="000000"/>
      <w:sz w:val="20"/>
      <w:szCs w:val="20"/>
    </w:rPr>
  </w:style>
  <w:style w:type="paragraph" w:customStyle="1" w:styleId="OmniPage21">
    <w:name w:val="OmniPage #21"/>
    <w:basedOn w:val="Normal"/>
    <w:rsid w:val="00555DDA"/>
    <w:pPr>
      <w:spacing w:after="0" w:line="240" w:lineRule="auto"/>
    </w:pPr>
    <w:rPr>
      <w:rFonts w:eastAsia="Times New Roman"/>
      <w:color w:val="000000"/>
      <w:sz w:val="20"/>
      <w:szCs w:val="20"/>
    </w:rPr>
  </w:style>
  <w:style w:type="paragraph" w:customStyle="1" w:styleId="OmniPage22">
    <w:name w:val="OmniPage #22"/>
    <w:basedOn w:val="Normal"/>
    <w:rsid w:val="00555DDA"/>
    <w:pPr>
      <w:spacing w:after="0" w:line="240" w:lineRule="auto"/>
    </w:pPr>
    <w:rPr>
      <w:rFonts w:eastAsia="Times New Roman"/>
      <w:color w:val="000000"/>
      <w:sz w:val="20"/>
      <w:szCs w:val="20"/>
    </w:rPr>
  </w:style>
  <w:style w:type="paragraph" w:customStyle="1" w:styleId="OmniPage25">
    <w:name w:val="OmniPage #25"/>
    <w:basedOn w:val="Normal"/>
    <w:rsid w:val="00555DDA"/>
    <w:pPr>
      <w:spacing w:after="0" w:line="240" w:lineRule="auto"/>
    </w:pPr>
    <w:rPr>
      <w:rFonts w:eastAsia="Times New Roman"/>
      <w:color w:val="000000"/>
      <w:sz w:val="20"/>
      <w:szCs w:val="20"/>
    </w:rPr>
  </w:style>
  <w:style w:type="paragraph" w:customStyle="1" w:styleId="OmniPage18">
    <w:name w:val="OmniPage #18"/>
    <w:basedOn w:val="Normal"/>
    <w:rsid w:val="00555DDA"/>
    <w:pPr>
      <w:spacing w:after="0" w:line="240" w:lineRule="auto"/>
    </w:pPr>
    <w:rPr>
      <w:rFonts w:eastAsia="Times New Roman"/>
      <w:color w:val="000000"/>
      <w:sz w:val="20"/>
      <w:szCs w:val="20"/>
    </w:rPr>
  </w:style>
  <w:style w:type="paragraph" w:customStyle="1" w:styleId="OmniPage26">
    <w:name w:val="OmniPage #26"/>
    <w:basedOn w:val="Normal"/>
    <w:rsid w:val="00555DDA"/>
    <w:pPr>
      <w:spacing w:after="0" w:line="240" w:lineRule="auto"/>
    </w:pPr>
    <w:rPr>
      <w:rFonts w:eastAsia="Times New Roman"/>
      <w:color w:val="000000"/>
      <w:sz w:val="20"/>
      <w:szCs w:val="20"/>
    </w:rPr>
  </w:style>
  <w:style w:type="character" w:customStyle="1" w:styleId="iagsheaderlarge">
    <w:name w:val="iags_header_large"/>
    <w:rsid w:val="00555DDA"/>
  </w:style>
  <w:style w:type="paragraph" w:customStyle="1" w:styleId="OmniPage9">
    <w:name w:val="OmniPage #9"/>
    <w:basedOn w:val="Normal"/>
    <w:rsid w:val="00555DDA"/>
    <w:pPr>
      <w:spacing w:after="0" w:line="240" w:lineRule="auto"/>
    </w:pPr>
    <w:rPr>
      <w:rFonts w:eastAsia="Times New Roman"/>
      <w:color w:val="000000"/>
      <w:sz w:val="20"/>
      <w:szCs w:val="20"/>
    </w:rPr>
  </w:style>
  <w:style w:type="paragraph" w:customStyle="1" w:styleId="OmniPage5">
    <w:name w:val="OmniPage #5"/>
    <w:basedOn w:val="Normal"/>
    <w:rsid w:val="00555DDA"/>
    <w:pPr>
      <w:spacing w:after="0" w:line="240" w:lineRule="auto"/>
    </w:pPr>
    <w:rPr>
      <w:rFonts w:eastAsia="Times New Roman"/>
      <w:color w:val="000000"/>
      <w:sz w:val="20"/>
      <w:szCs w:val="20"/>
    </w:rPr>
  </w:style>
  <w:style w:type="character" w:customStyle="1" w:styleId="style12char0">
    <w:name w:val="style12char"/>
    <w:rsid w:val="00555DDA"/>
  </w:style>
  <w:style w:type="character" w:customStyle="1" w:styleId="charchar2">
    <w:name w:val="charchar2"/>
    <w:rsid w:val="00555DDA"/>
  </w:style>
  <w:style w:type="character" w:customStyle="1" w:styleId="style11char0">
    <w:name w:val="style11char"/>
    <w:rsid w:val="00555DDA"/>
  </w:style>
  <w:style w:type="paragraph" w:customStyle="1" w:styleId="CitesandCardText">
    <w:name w:val="Cites and Card Text"/>
    <w:basedOn w:val="Normal"/>
    <w:rsid w:val="00555DDA"/>
    <w:pPr>
      <w:spacing w:after="0" w:line="240" w:lineRule="auto"/>
    </w:pPr>
    <w:rPr>
      <w:rFonts w:eastAsia="Times New Roman"/>
      <w:sz w:val="20"/>
    </w:rPr>
  </w:style>
  <w:style w:type="paragraph" w:styleId="List2">
    <w:name w:val="List 2"/>
    <w:basedOn w:val="Default"/>
    <w:next w:val="Default"/>
    <w:rsid w:val="00555DDA"/>
    <w:rPr>
      <w:rFonts w:eastAsia="Times New Roman"/>
      <w:color w:val="auto"/>
    </w:rPr>
  </w:style>
  <w:style w:type="paragraph" w:customStyle="1" w:styleId="Style16">
    <w:name w:val="Style 16"/>
    <w:basedOn w:val="Normal"/>
    <w:rsid w:val="00555DDA"/>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555DDA"/>
    <w:pPr>
      <w:spacing w:after="0" w:line="240" w:lineRule="auto"/>
    </w:pPr>
    <w:rPr>
      <w:rFonts w:eastAsia="Times New Roman"/>
    </w:rPr>
  </w:style>
  <w:style w:type="character" w:customStyle="1" w:styleId="smalltextChar0">
    <w:name w:val="smalltext Char"/>
    <w:link w:val="smalltext2"/>
    <w:rsid w:val="00555DDA"/>
    <w:rPr>
      <w:rFonts w:ascii="Calibri" w:eastAsia="Times New Roman" w:hAnsi="Calibri"/>
    </w:rPr>
  </w:style>
  <w:style w:type="paragraph" w:customStyle="1" w:styleId="StyleJustifiedFirstline1cmAfter6ptLinespacing1">
    <w:name w:val="Style Justified First line:  1 cm After:  6 pt Line spacing:  1...."/>
    <w:basedOn w:val="Default"/>
    <w:next w:val="Default"/>
    <w:rsid w:val="00555DDA"/>
    <w:pPr>
      <w:spacing w:after="120"/>
    </w:pPr>
    <w:rPr>
      <w:rFonts w:eastAsia="Times New Roman"/>
      <w:color w:val="auto"/>
    </w:rPr>
  </w:style>
  <w:style w:type="paragraph" w:customStyle="1" w:styleId="headingChar">
    <w:name w:val="heading Char"/>
    <w:basedOn w:val="Normal"/>
    <w:rsid w:val="00555DDA"/>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555DDA"/>
    <w:rPr>
      <w:b/>
      <w:sz w:val="22"/>
      <w:szCs w:val="24"/>
      <w:u w:val="single"/>
      <w:lang w:val="en-US" w:eastAsia="en-US" w:bidi="ar-SA"/>
    </w:rPr>
  </w:style>
  <w:style w:type="paragraph" w:customStyle="1" w:styleId="Bullets-squares">
    <w:name w:val="Bullets - squares"/>
    <w:basedOn w:val="Normal"/>
    <w:next w:val="Normal"/>
    <w:rsid w:val="00555DDA"/>
    <w:pPr>
      <w:numPr>
        <w:numId w:val="24"/>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555DDA"/>
    <w:pPr>
      <w:spacing w:after="0" w:line="240" w:lineRule="auto"/>
      <w:ind w:left="288"/>
    </w:pPr>
    <w:rPr>
      <w:rFonts w:asciiTheme="minorHAnsi" w:hAnsiTheme="minorHAnsi"/>
      <w:u w:val="single"/>
    </w:rPr>
  </w:style>
  <w:style w:type="paragraph" w:customStyle="1" w:styleId="Size8">
    <w:name w:val="Size 8"/>
    <w:link w:val="Size8Char"/>
    <w:rsid w:val="00555DDA"/>
    <w:pPr>
      <w:spacing w:after="0" w:line="240" w:lineRule="auto"/>
    </w:pPr>
    <w:rPr>
      <w:rFonts w:ascii="Times New Roman" w:eastAsia="Times New Roman" w:hAnsi="Times New Roman" w:cs="Times New Roman"/>
      <w:sz w:val="16"/>
    </w:rPr>
  </w:style>
  <w:style w:type="character" w:customStyle="1" w:styleId="Size8Char">
    <w:name w:val="Size 8 Char"/>
    <w:link w:val="Size8"/>
    <w:rsid w:val="00555DDA"/>
    <w:rPr>
      <w:rFonts w:ascii="Times New Roman" w:eastAsia="Times New Roman" w:hAnsi="Times New Roman" w:cs="Times New Roman"/>
      <w:sz w:val="16"/>
    </w:rPr>
  </w:style>
  <w:style w:type="paragraph" w:customStyle="1" w:styleId="RegularCite">
    <w:name w:val="Regular Cite"/>
    <w:qFormat/>
    <w:rsid w:val="00555DDA"/>
    <w:pPr>
      <w:spacing w:after="0" w:line="240" w:lineRule="auto"/>
    </w:pPr>
    <w:rPr>
      <w:rFonts w:ascii="Times New Roman" w:eastAsia="Times New Roman" w:hAnsi="Times New Roman" w:cs="Times New Roman"/>
      <w:sz w:val="20"/>
    </w:rPr>
  </w:style>
  <w:style w:type="character" w:customStyle="1" w:styleId="eudoraheader">
    <w:name w:val="eudoraheader"/>
    <w:rsid w:val="00555DDA"/>
  </w:style>
  <w:style w:type="character" w:customStyle="1" w:styleId="emailstyle26">
    <w:name w:val="emailstyle26"/>
    <w:rsid w:val="00555DDA"/>
  </w:style>
  <w:style w:type="paragraph" w:customStyle="1" w:styleId="context">
    <w:name w:val="context"/>
    <w:basedOn w:val="Normal"/>
    <w:rsid w:val="00555DDA"/>
    <w:pPr>
      <w:spacing w:before="100" w:beforeAutospacing="1" w:after="100" w:afterAutospacing="1" w:line="240" w:lineRule="auto"/>
    </w:pPr>
    <w:rPr>
      <w:rFonts w:eastAsia="Times New Roman"/>
      <w:sz w:val="24"/>
    </w:rPr>
  </w:style>
  <w:style w:type="character" w:customStyle="1" w:styleId="newstitle1">
    <w:name w:val="newstitle1"/>
    <w:rsid w:val="00555DDA"/>
  </w:style>
  <w:style w:type="character" w:customStyle="1" w:styleId="dateline">
    <w:name w:val="dateline"/>
    <w:rsid w:val="00555DDA"/>
  </w:style>
  <w:style w:type="character" w:customStyle="1" w:styleId="sendtofriend">
    <w:name w:val="sendtofriend"/>
    <w:rsid w:val="00555DDA"/>
  </w:style>
  <w:style w:type="character" w:customStyle="1" w:styleId="pagetype">
    <w:name w:val="pagetype"/>
    <w:rsid w:val="00555DDA"/>
  </w:style>
  <w:style w:type="character" w:customStyle="1" w:styleId="byl">
    <w:name w:val="byl"/>
    <w:rsid w:val="00555DDA"/>
  </w:style>
  <w:style w:type="character" w:customStyle="1" w:styleId="byd">
    <w:name w:val="byd"/>
    <w:rsid w:val="00555DDA"/>
  </w:style>
  <w:style w:type="paragraph" w:customStyle="1" w:styleId="Size6">
    <w:name w:val="Size 6"/>
    <w:link w:val="Size6Char"/>
    <w:qFormat/>
    <w:rsid w:val="00555DDA"/>
    <w:pPr>
      <w:spacing w:after="0" w:line="240" w:lineRule="auto"/>
    </w:pPr>
    <w:rPr>
      <w:rFonts w:ascii="Times New Roman" w:eastAsia="Times New Roman" w:hAnsi="Times New Roman" w:cs="Times New Roman"/>
      <w:sz w:val="16"/>
    </w:rPr>
  </w:style>
  <w:style w:type="character" w:customStyle="1" w:styleId="Size6Char">
    <w:name w:val="Size 6 Char"/>
    <w:link w:val="Size6"/>
    <w:rsid w:val="00555DDA"/>
    <w:rPr>
      <w:rFonts w:ascii="Times New Roman" w:eastAsia="Times New Roman" w:hAnsi="Times New Roman" w:cs="Times New Roman"/>
      <w:sz w:val="16"/>
    </w:rPr>
  </w:style>
  <w:style w:type="character" w:customStyle="1" w:styleId="underliningchar0">
    <w:name w:val="underliningchar"/>
    <w:rsid w:val="00555DDA"/>
  </w:style>
  <w:style w:type="paragraph" w:customStyle="1" w:styleId="TxBrp11">
    <w:name w:val="TxBr_p11"/>
    <w:basedOn w:val="Normal"/>
    <w:rsid w:val="00555DDA"/>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555DDA"/>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555DDA"/>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555DDA"/>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555DDA"/>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555DDA"/>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555DDA"/>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555DDA"/>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555DDA"/>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555DDA"/>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555DDA"/>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555DDA"/>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555DDA"/>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555DDA"/>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555DDA"/>
    <w:rPr>
      <w:vanish w:val="0"/>
      <w:webHidden w:val="0"/>
      <w:color w:val="999999"/>
      <w:sz w:val="12"/>
      <w:szCs w:val="12"/>
      <w:specVanish/>
    </w:rPr>
  </w:style>
  <w:style w:type="paragraph" w:customStyle="1" w:styleId="CardsFont8pt">
    <w:name w:val="Cards + Font: 8 pt"/>
    <w:basedOn w:val="Normal"/>
    <w:rsid w:val="00555DDA"/>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555DDA"/>
    <w:rPr>
      <w:sz w:val="16"/>
    </w:rPr>
  </w:style>
  <w:style w:type="character" w:customStyle="1" w:styleId="TagLineCharChar">
    <w:name w:val="Tag Line Char Char"/>
    <w:rsid w:val="00555DDA"/>
    <w:rPr>
      <w:rFonts w:cs="Arial"/>
      <w:b/>
      <w:bCs/>
      <w:iCs/>
      <w:sz w:val="24"/>
      <w:szCs w:val="28"/>
      <w:lang w:val="en-US" w:eastAsia="en-US" w:bidi="ar-SA"/>
    </w:rPr>
  </w:style>
  <w:style w:type="paragraph" w:customStyle="1" w:styleId="published">
    <w:name w:val="published"/>
    <w:basedOn w:val="Normal"/>
    <w:rsid w:val="00555DDA"/>
    <w:pPr>
      <w:spacing w:before="100" w:beforeAutospacing="1" w:after="100" w:afterAutospacing="1" w:line="240" w:lineRule="auto"/>
    </w:pPr>
    <w:rPr>
      <w:rFonts w:eastAsia="Times New Roman"/>
      <w:sz w:val="24"/>
    </w:rPr>
  </w:style>
  <w:style w:type="paragraph" w:customStyle="1" w:styleId="updated">
    <w:name w:val="updated"/>
    <w:basedOn w:val="Normal"/>
    <w:rsid w:val="00555DDA"/>
    <w:pPr>
      <w:spacing w:before="100" w:beforeAutospacing="1" w:after="100" w:afterAutospacing="1" w:line="240" w:lineRule="auto"/>
    </w:pPr>
    <w:rPr>
      <w:rFonts w:eastAsia="Times New Roman"/>
      <w:sz w:val="24"/>
    </w:rPr>
  </w:style>
  <w:style w:type="character" w:customStyle="1" w:styleId="articlecommentcount">
    <w:name w:val="article_comment_count"/>
    <w:rsid w:val="00555DDA"/>
  </w:style>
  <w:style w:type="character" w:customStyle="1" w:styleId="articlerecommendcount">
    <w:name w:val="article_recommend_count"/>
    <w:rsid w:val="00555DDA"/>
  </w:style>
  <w:style w:type="character" w:customStyle="1" w:styleId="normaltext1">
    <w:name w:val="normal_text"/>
    <w:rsid w:val="00555DDA"/>
  </w:style>
  <w:style w:type="paragraph" w:customStyle="1" w:styleId="storytimestamp">
    <w:name w:val="storytimestamp"/>
    <w:basedOn w:val="Normal"/>
    <w:rsid w:val="00555DDA"/>
    <w:pPr>
      <w:spacing w:before="100" w:beforeAutospacing="1" w:after="100" w:afterAutospacing="1" w:line="240" w:lineRule="auto"/>
    </w:pPr>
    <w:rPr>
      <w:rFonts w:eastAsia="Times New Roman"/>
      <w:sz w:val="24"/>
    </w:rPr>
  </w:style>
  <w:style w:type="character" w:customStyle="1" w:styleId="story-byline">
    <w:name w:val="story-byline"/>
    <w:rsid w:val="00555DDA"/>
  </w:style>
  <w:style w:type="character" w:customStyle="1" w:styleId="story-titleline">
    <w:name w:val="story-titleline"/>
    <w:rsid w:val="00555DDA"/>
  </w:style>
  <w:style w:type="paragraph" w:styleId="ListBullet2">
    <w:name w:val="List Bullet 2"/>
    <w:basedOn w:val="Normal"/>
    <w:rsid w:val="00555DDA"/>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555DDA"/>
    <w:pPr>
      <w:spacing w:after="0" w:line="240" w:lineRule="auto"/>
    </w:pPr>
    <w:rPr>
      <w:rFonts w:eastAsia="Times New Roman"/>
      <w:color w:val="000000"/>
      <w:sz w:val="10"/>
    </w:rPr>
  </w:style>
  <w:style w:type="character" w:customStyle="1" w:styleId="UnderlineCardChar1">
    <w:name w:val="Underline Card Char"/>
    <w:rsid w:val="00555DDA"/>
    <w:rPr>
      <w:sz w:val="22"/>
      <w:szCs w:val="24"/>
      <w:u w:val="single"/>
      <w:lang w:val="en-US" w:eastAsia="en-US" w:bidi="ar-SA"/>
    </w:rPr>
  </w:style>
  <w:style w:type="character" w:customStyle="1" w:styleId="SourcesCharChar1">
    <w:name w:val="Sources Char Char1"/>
    <w:rsid w:val="00555DDA"/>
    <w:rPr>
      <w:rFonts w:cs="Arial"/>
      <w:b/>
      <w:bCs/>
      <w:iCs/>
      <w:sz w:val="24"/>
      <w:szCs w:val="28"/>
      <w:lang w:val="en-US" w:eastAsia="en-US" w:bidi="ar-SA"/>
    </w:rPr>
  </w:style>
  <w:style w:type="character" w:customStyle="1" w:styleId="UnderlinesCharChar">
    <w:name w:val="Underlines Char Char"/>
    <w:rsid w:val="00555DDA"/>
    <w:rPr>
      <w:rFonts w:cs="Arial"/>
      <w:b/>
      <w:bCs/>
      <w:sz w:val="22"/>
      <w:szCs w:val="26"/>
      <w:u w:val="single"/>
      <w:lang w:val="en-US" w:eastAsia="en-US" w:bidi="ar-SA"/>
    </w:rPr>
  </w:style>
  <w:style w:type="paragraph" w:customStyle="1" w:styleId="OmniPage3">
    <w:name w:val="OmniPage #3"/>
    <w:basedOn w:val="Normal"/>
    <w:rsid w:val="00555DDA"/>
    <w:pPr>
      <w:spacing w:after="0" w:line="240" w:lineRule="auto"/>
    </w:pPr>
    <w:rPr>
      <w:rFonts w:eastAsia="Times New Roman"/>
      <w:color w:val="000000"/>
      <w:sz w:val="20"/>
      <w:szCs w:val="20"/>
    </w:rPr>
  </w:style>
  <w:style w:type="paragraph" w:customStyle="1" w:styleId="OmniPage16">
    <w:name w:val="OmniPage #16"/>
    <w:basedOn w:val="Normal"/>
    <w:rsid w:val="00555DDA"/>
    <w:pPr>
      <w:spacing w:after="0" w:line="240" w:lineRule="auto"/>
    </w:pPr>
    <w:rPr>
      <w:rFonts w:eastAsia="Times New Roman"/>
      <w:color w:val="000000"/>
      <w:sz w:val="20"/>
      <w:szCs w:val="20"/>
    </w:rPr>
  </w:style>
  <w:style w:type="paragraph" w:customStyle="1" w:styleId="OmniPage23">
    <w:name w:val="OmniPage #23"/>
    <w:basedOn w:val="Normal"/>
    <w:rsid w:val="00555DDA"/>
    <w:pPr>
      <w:spacing w:after="0" w:line="240" w:lineRule="auto"/>
    </w:pPr>
    <w:rPr>
      <w:rFonts w:eastAsia="Times New Roman"/>
      <w:color w:val="000000"/>
      <w:sz w:val="20"/>
      <w:szCs w:val="20"/>
    </w:rPr>
  </w:style>
  <w:style w:type="paragraph" w:customStyle="1" w:styleId="OmniPage24">
    <w:name w:val="OmniPage #24"/>
    <w:basedOn w:val="Normal"/>
    <w:rsid w:val="00555DDA"/>
    <w:pPr>
      <w:spacing w:after="0" w:line="240" w:lineRule="auto"/>
    </w:pPr>
    <w:rPr>
      <w:rFonts w:eastAsia="Times New Roman"/>
      <w:color w:val="000000"/>
      <w:sz w:val="20"/>
      <w:szCs w:val="20"/>
    </w:rPr>
  </w:style>
  <w:style w:type="paragraph" w:customStyle="1" w:styleId="OmniPage27">
    <w:name w:val="OmniPage #27"/>
    <w:basedOn w:val="Normal"/>
    <w:rsid w:val="00555DDA"/>
    <w:pPr>
      <w:spacing w:after="0" w:line="240" w:lineRule="auto"/>
    </w:pPr>
    <w:rPr>
      <w:rFonts w:eastAsia="Times New Roman"/>
      <w:color w:val="000000"/>
      <w:sz w:val="20"/>
      <w:szCs w:val="20"/>
    </w:rPr>
  </w:style>
  <w:style w:type="paragraph" w:customStyle="1" w:styleId="OmniPage28">
    <w:name w:val="OmniPage #28"/>
    <w:basedOn w:val="Normal"/>
    <w:rsid w:val="00555DDA"/>
    <w:pPr>
      <w:spacing w:after="0" w:line="240" w:lineRule="auto"/>
    </w:pPr>
    <w:rPr>
      <w:rFonts w:eastAsia="Times New Roman"/>
      <w:color w:val="000000"/>
      <w:sz w:val="20"/>
      <w:szCs w:val="20"/>
    </w:rPr>
  </w:style>
  <w:style w:type="paragraph" w:customStyle="1" w:styleId="OmniPage29">
    <w:name w:val="OmniPage #29"/>
    <w:basedOn w:val="Normal"/>
    <w:rsid w:val="00555DDA"/>
    <w:pPr>
      <w:spacing w:after="0" w:line="240" w:lineRule="auto"/>
    </w:pPr>
    <w:rPr>
      <w:rFonts w:eastAsia="Times New Roman"/>
      <w:color w:val="000000"/>
      <w:sz w:val="20"/>
      <w:szCs w:val="20"/>
    </w:rPr>
  </w:style>
  <w:style w:type="paragraph" w:customStyle="1" w:styleId="OmniPage30">
    <w:name w:val="OmniPage #30"/>
    <w:basedOn w:val="Normal"/>
    <w:rsid w:val="00555DDA"/>
    <w:pPr>
      <w:spacing w:after="0" w:line="240" w:lineRule="auto"/>
    </w:pPr>
    <w:rPr>
      <w:rFonts w:eastAsia="Times New Roman"/>
      <w:color w:val="000000"/>
      <w:sz w:val="20"/>
      <w:szCs w:val="20"/>
    </w:rPr>
  </w:style>
  <w:style w:type="paragraph" w:customStyle="1" w:styleId="OmniPage31">
    <w:name w:val="OmniPage #31"/>
    <w:basedOn w:val="Normal"/>
    <w:rsid w:val="00555DDA"/>
    <w:pPr>
      <w:spacing w:after="0" w:line="240" w:lineRule="auto"/>
    </w:pPr>
    <w:rPr>
      <w:rFonts w:eastAsia="Times New Roman"/>
      <w:color w:val="000000"/>
      <w:sz w:val="20"/>
      <w:szCs w:val="20"/>
    </w:rPr>
  </w:style>
  <w:style w:type="paragraph" w:customStyle="1" w:styleId="OmniPage32">
    <w:name w:val="OmniPage #32"/>
    <w:basedOn w:val="Normal"/>
    <w:rsid w:val="00555DDA"/>
    <w:pPr>
      <w:spacing w:after="0" w:line="240" w:lineRule="auto"/>
    </w:pPr>
    <w:rPr>
      <w:rFonts w:eastAsia="Times New Roman"/>
      <w:color w:val="000000"/>
      <w:sz w:val="20"/>
      <w:szCs w:val="20"/>
    </w:rPr>
  </w:style>
  <w:style w:type="paragraph" w:customStyle="1" w:styleId="OmniPage33">
    <w:name w:val="OmniPage #33"/>
    <w:basedOn w:val="Normal"/>
    <w:rsid w:val="00555DDA"/>
    <w:pPr>
      <w:spacing w:after="0" w:line="240" w:lineRule="auto"/>
    </w:pPr>
    <w:rPr>
      <w:rFonts w:eastAsia="Times New Roman"/>
      <w:color w:val="000000"/>
      <w:sz w:val="20"/>
      <w:szCs w:val="20"/>
    </w:rPr>
  </w:style>
  <w:style w:type="paragraph" w:customStyle="1" w:styleId="OmniPage34">
    <w:name w:val="OmniPage #34"/>
    <w:basedOn w:val="Normal"/>
    <w:rsid w:val="00555DDA"/>
    <w:pPr>
      <w:spacing w:after="0" w:line="240" w:lineRule="auto"/>
    </w:pPr>
    <w:rPr>
      <w:rFonts w:eastAsia="Times New Roman"/>
      <w:color w:val="000000"/>
      <w:sz w:val="20"/>
      <w:szCs w:val="20"/>
    </w:rPr>
  </w:style>
  <w:style w:type="paragraph" w:customStyle="1" w:styleId="OmniPage35">
    <w:name w:val="OmniPage #35"/>
    <w:basedOn w:val="Normal"/>
    <w:rsid w:val="00555DDA"/>
    <w:pPr>
      <w:spacing w:after="0" w:line="240" w:lineRule="auto"/>
    </w:pPr>
    <w:rPr>
      <w:rFonts w:eastAsia="Times New Roman"/>
      <w:color w:val="000000"/>
      <w:sz w:val="20"/>
      <w:szCs w:val="20"/>
    </w:rPr>
  </w:style>
  <w:style w:type="paragraph" w:customStyle="1" w:styleId="OmniPage36">
    <w:name w:val="OmniPage #36"/>
    <w:basedOn w:val="Normal"/>
    <w:rsid w:val="00555DDA"/>
    <w:pPr>
      <w:spacing w:after="0" w:line="240" w:lineRule="auto"/>
    </w:pPr>
    <w:rPr>
      <w:rFonts w:eastAsia="Times New Roman"/>
      <w:color w:val="000000"/>
      <w:sz w:val="20"/>
      <w:szCs w:val="20"/>
    </w:rPr>
  </w:style>
  <w:style w:type="paragraph" w:customStyle="1" w:styleId="OmniPage37">
    <w:name w:val="OmniPage #37"/>
    <w:basedOn w:val="Normal"/>
    <w:rsid w:val="00555DDA"/>
    <w:pPr>
      <w:spacing w:after="0" w:line="240" w:lineRule="auto"/>
    </w:pPr>
    <w:rPr>
      <w:rFonts w:eastAsia="Times New Roman"/>
      <w:color w:val="000000"/>
      <w:sz w:val="20"/>
      <w:szCs w:val="20"/>
    </w:rPr>
  </w:style>
  <w:style w:type="paragraph" w:customStyle="1" w:styleId="OmniPage38">
    <w:name w:val="OmniPage #38"/>
    <w:basedOn w:val="Normal"/>
    <w:rsid w:val="00555DDA"/>
    <w:pPr>
      <w:spacing w:after="0" w:line="240" w:lineRule="auto"/>
    </w:pPr>
    <w:rPr>
      <w:rFonts w:eastAsia="Times New Roman"/>
      <w:color w:val="000000"/>
      <w:sz w:val="20"/>
      <w:szCs w:val="20"/>
    </w:rPr>
  </w:style>
  <w:style w:type="paragraph" w:customStyle="1" w:styleId="OmniPage39">
    <w:name w:val="OmniPage #39"/>
    <w:basedOn w:val="Normal"/>
    <w:rsid w:val="00555DDA"/>
    <w:pPr>
      <w:spacing w:after="0" w:line="240" w:lineRule="auto"/>
    </w:pPr>
    <w:rPr>
      <w:rFonts w:eastAsia="Times New Roman"/>
      <w:color w:val="000000"/>
      <w:sz w:val="20"/>
      <w:szCs w:val="20"/>
    </w:rPr>
  </w:style>
  <w:style w:type="paragraph" w:customStyle="1" w:styleId="OmniPage40">
    <w:name w:val="OmniPage #40"/>
    <w:basedOn w:val="Normal"/>
    <w:rsid w:val="00555DDA"/>
    <w:pPr>
      <w:spacing w:after="0" w:line="240" w:lineRule="auto"/>
    </w:pPr>
    <w:rPr>
      <w:rFonts w:eastAsia="Times New Roman"/>
      <w:color w:val="000000"/>
      <w:sz w:val="20"/>
      <w:szCs w:val="20"/>
    </w:rPr>
  </w:style>
  <w:style w:type="paragraph" w:customStyle="1" w:styleId="OmniPage41">
    <w:name w:val="OmniPage #41"/>
    <w:basedOn w:val="Normal"/>
    <w:rsid w:val="00555DDA"/>
    <w:pPr>
      <w:spacing w:after="0" w:line="240" w:lineRule="auto"/>
    </w:pPr>
    <w:rPr>
      <w:rFonts w:eastAsia="Times New Roman"/>
      <w:color w:val="000000"/>
      <w:sz w:val="20"/>
      <w:szCs w:val="20"/>
    </w:rPr>
  </w:style>
  <w:style w:type="paragraph" w:customStyle="1" w:styleId="OmniPage42">
    <w:name w:val="OmniPage #42"/>
    <w:basedOn w:val="Normal"/>
    <w:rsid w:val="00555DDA"/>
    <w:pPr>
      <w:spacing w:after="0" w:line="240" w:lineRule="auto"/>
    </w:pPr>
    <w:rPr>
      <w:rFonts w:eastAsia="Times New Roman"/>
      <w:color w:val="000000"/>
      <w:sz w:val="20"/>
      <w:szCs w:val="20"/>
    </w:rPr>
  </w:style>
  <w:style w:type="paragraph" w:customStyle="1" w:styleId="OmniPage43">
    <w:name w:val="OmniPage #43"/>
    <w:basedOn w:val="Normal"/>
    <w:rsid w:val="00555DDA"/>
    <w:pPr>
      <w:spacing w:after="0" w:line="240" w:lineRule="auto"/>
    </w:pPr>
    <w:rPr>
      <w:rFonts w:eastAsia="Times New Roman"/>
      <w:color w:val="000000"/>
      <w:sz w:val="20"/>
      <w:szCs w:val="20"/>
    </w:rPr>
  </w:style>
  <w:style w:type="paragraph" w:customStyle="1" w:styleId="OmniPage44">
    <w:name w:val="OmniPage #44"/>
    <w:basedOn w:val="Normal"/>
    <w:rsid w:val="00555DDA"/>
    <w:pPr>
      <w:spacing w:after="0" w:line="240" w:lineRule="auto"/>
    </w:pPr>
    <w:rPr>
      <w:rFonts w:eastAsia="Times New Roman"/>
      <w:color w:val="000000"/>
      <w:sz w:val="20"/>
      <w:szCs w:val="20"/>
    </w:rPr>
  </w:style>
  <w:style w:type="paragraph" w:customStyle="1" w:styleId="OmniPage45">
    <w:name w:val="OmniPage #45"/>
    <w:basedOn w:val="Normal"/>
    <w:rsid w:val="00555DDA"/>
    <w:pPr>
      <w:spacing w:after="0" w:line="240" w:lineRule="auto"/>
    </w:pPr>
    <w:rPr>
      <w:rFonts w:eastAsia="Times New Roman"/>
      <w:color w:val="000000"/>
      <w:sz w:val="20"/>
      <w:szCs w:val="20"/>
    </w:rPr>
  </w:style>
  <w:style w:type="paragraph" w:customStyle="1" w:styleId="OmniPage46">
    <w:name w:val="OmniPage #46"/>
    <w:basedOn w:val="Normal"/>
    <w:rsid w:val="00555DDA"/>
    <w:pPr>
      <w:spacing w:after="0" w:line="240" w:lineRule="auto"/>
    </w:pPr>
    <w:rPr>
      <w:rFonts w:eastAsia="Times New Roman"/>
      <w:color w:val="000000"/>
      <w:sz w:val="20"/>
      <w:szCs w:val="20"/>
    </w:rPr>
  </w:style>
  <w:style w:type="paragraph" w:customStyle="1" w:styleId="OmniPage47">
    <w:name w:val="OmniPage #47"/>
    <w:basedOn w:val="Normal"/>
    <w:rsid w:val="00555DDA"/>
    <w:pPr>
      <w:spacing w:after="0" w:line="240" w:lineRule="auto"/>
    </w:pPr>
    <w:rPr>
      <w:rFonts w:eastAsia="Times New Roman"/>
      <w:color w:val="000000"/>
      <w:sz w:val="20"/>
      <w:szCs w:val="20"/>
    </w:rPr>
  </w:style>
  <w:style w:type="paragraph" w:customStyle="1" w:styleId="OmniPage48">
    <w:name w:val="OmniPage #48"/>
    <w:basedOn w:val="Normal"/>
    <w:rsid w:val="00555DDA"/>
    <w:pPr>
      <w:spacing w:after="0" w:line="240" w:lineRule="auto"/>
    </w:pPr>
    <w:rPr>
      <w:rFonts w:eastAsia="Times New Roman"/>
      <w:color w:val="000000"/>
      <w:sz w:val="20"/>
      <w:szCs w:val="20"/>
    </w:rPr>
  </w:style>
  <w:style w:type="paragraph" w:customStyle="1" w:styleId="OmniPage49">
    <w:name w:val="OmniPage #49"/>
    <w:basedOn w:val="Normal"/>
    <w:rsid w:val="00555DDA"/>
    <w:pPr>
      <w:spacing w:after="0" w:line="240" w:lineRule="auto"/>
    </w:pPr>
    <w:rPr>
      <w:rFonts w:eastAsia="Times New Roman"/>
      <w:color w:val="000000"/>
      <w:sz w:val="20"/>
      <w:szCs w:val="20"/>
    </w:rPr>
  </w:style>
  <w:style w:type="paragraph" w:customStyle="1" w:styleId="OmniPage50">
    <w:name w:val="OmniPage #50"/>
    <w:basedOn w:val="Normal"/>
    <w:rsid w:val="00555DDA"/>
    <w:pPr>
      <w:spacing w:after="0" w:line="240" w:lineRule="auto"/>
    </w:pPr>
    <w:rPr>
      <w:rFonts w:eastAsia="Times New Roman"/>
      <w:color w:val="000000"/>
      <w:sz w:val="20"/>
      <w:szCs w:val="20"/>
    </w:rPr>
  </w:style>
  <w:style w:type="paragraph" w:customStyle="1" w:styleId="OmniPage51">
    <w:name w:val="OmniPage #51"/>
    <w:basedOn w:val="Normal"/>
    <w:rsid w:val="00555DDA"/>
    <w:pPr>
      <w:spacing w:after="0" w:line="240" w:lineRule="auto"/>
    </w:pPr>
    <w:rPr>
      <w:rFonts w:eastAsia="Times New Roman"/>
      <w:color w:val="000000"/>
      <w:sz w:val="20"/>
      <w:szCs w:val="20"/>
    </w:rPr>
  </w:style>
  <w:style w:type="paragraph" w:customStyle="1" w:styleId="OmniPage52">
    <w:name w:val="OmniPage #52"/>
    <w:basedOn w:val="Normal"/>
    <w:rsid w:val="00555DDA"/>
    <w:pPr>
      <w:spacing w:after="0" w:line="240" w:lineRule="auto"/>
    </w:pPr>
    <w:rPr>
      <w:rFonts w:eastAsia="Times New Roman"/>
      <w:color w:val="000000"/>
      <w:sz w:val="20"/>
      <w:szCs w:val="20"/>
    </w:rPr>
  </w:style>
  <w:style w:type="paragraph" w:customStyle="1" w:styleId="OmniPage53">
    <w:name w:val="OmniPage #53"/>
    <w:basedOn w:val="Normal"/>
    <w:rsid w:val="00555DDA"/>
    <w:pPr>
      <w:spacing w:after="0" w:line="240" w:lineRule="auto"/>
    </w:pPr>
    <w:rPr>
      <w:rFonts w:eastAsia="Times New Roman"/>
      <w:color w:val="000000"/>
      <w:sz w:val="20"/>
      <w:szCs w:val="20"/>
    </w:rPr>
  </w:style>
  <w:style w:type="paragraph" w:customStyle="1" w:styleId="OmniPage54">
    <w:name w:val="OmniPage #54"/>
    <w:basedOn w:val="Normal"/>
    <w:rsid w:val="00555DDA"/>
    <w:pPr>
      <w:spacing w:after="0" w:line="240" w:lineRule="auto"/>
    </w:pPr>
    <w:rPr>
      <w:rFonts w:eastAsia="Times New Roman"/>
      <w:color w:val="000000"/>
      <w:sz w:val="20"/>
      <w:szCs w:val="20"/>
    </w:rPr>
  </w:style>
  <w:style w:type="paragraph" w:customStyle="1" w:styleId="OmniPage55">
    <w:name w:val="OmniPage #55"/>
    <w:basedOn w:val="Normal"/>
    <w:rsid w:val="00555DDA"/>
    <w:pPr>
      <w:spacing w:after="0" w:line="240" w:lineRule="auto"/>
    </w:pPr>
    <w:rPr>
      <w:rFonts w:eastAsia="Times New Roman"/>
      <w:color w:val="000000"/>
      <w:sz w:val="20"/>
      <w:szCs w:val="20"/>
    </w:rPr>
  </w:style>
  <w:style w:type="paragraph" w:customStyle="1" w:styleId="OmniPage56">
    <w:name w:val="OmniPage #56"/>
    <w:basedOn w:val="Normal"/>
    <w:rsid w:val="00555DDA"/>
    <w:pPr>
      <w:spacing w:after="0" w:line="240" w:lineRule="auto"/>
    </w:pPr>
    <w:rPr>
      <w:rFonts w:eastAsia="Times New Roman"/>
      <w:color w:val="000000"/>
      <w:sz w:val="20"/>
      <w:szCs w:val="20"/>
    </w:rPr>
  </w:style>
  <w:style w:type="paragraph" w:customStyle="1" w:styleId="OmniPage57">
    <w:name w:val="OmniPage #57"/>
    <w:basedOn w:val="Normal"/>
    <w:rsid w:val="00555DDA"/>
    <w:pPr>
      <w:spacing w:after="0" w:line="240" w:lineRule="auto"/>
    </w:pPr>
    <w:rPr>
      <w:rFonts w:eastAsia="Times New Roman"/>
      <w:color w:val="000000"/>
      <w:sz w:val="20"/>
      <w:szCs w:val="20"/>
    </w:rPr>
  </w:style>
  <w:style w:type="paragraph" w:customStyle="1" w:styleId="OmniPage58">
    <w:name w:val="OmniPage #58"/>
    <w:basedOn w:val="Normal"/>
    <w:rsid w:val="00555DDA"/>
    <w:pPr>
      <w:spacing w:after="0" w:line="240" w:lineRule="auto"/>
    </w:pPr>
    <w:rPr>
      <w:rFonts w:eastAsia="Times New Roman"/>
      <w:color w:val="000000"/>
      <w:sz w:val="20"/>
      <w:szCs w:val="20"/>
    </w:rPr>
  </w:style>
  <w:style w:type="paragraph" w:customStyle="1" w:styleId="OmniPage59">
    <w:name w:val="OmniPage #59"/>
    <w:basedOn w:val="Normal"/>
    <w:rsid w:val="00555DDA"/>
    <w:pPr>
      <w:spacing w:after="0" w:line="240" w:lineRule="auto"/>
    </w:pPr>
    <w:rPr>
      <w:rFonts w:eastAsia="Times New Roman"/>
      <w:color w:val="000000"/>
      <w:sz w:val="20"/>
      <w:szCs w:val="20"/>
    </w:rPr>
  </w:style>
  <w:style w:type="paragraph" w:customStyle="1" w:styleId="OmniPage60">
    <w:name w:val="OmniPage #60"/>
    <w:basedOn w:val="Normal"/>
    <w:rsid w:val="00555DDA"/>
    <w:pPr>
      <w:spacing w:after="0" w:line="240" w:lineRule="auto"/>
    </w:pPr>
    <w:rPr>
      <w:rFonts w:eastAsia="Times New Roman"/>
      <w:color w:val="000000"/>
      <w:sz w:val="20"/>
      <w:szCs w:val="20"/>
    </w:rPr>
  </w:style>
  <w:style w:type="paragraph" w:customStyle="1" w:styleId="OmniPage61">
    <w:name w:val="OmniPage #61"/>
    <w:basedOn w:val="Normal"/>
    <w:rsid w:val="00555DDA"/>
    <w:pPr>
      <w:spacing w:after="0" w:line="240" w:lineRule="auto"/>
    </w:pPr>
    <w:rPr>
      <w:rFonts w:eastAsia="Times New Roman"/>
      <w:color w:val="000000"/>
      <w:sz w:val="20"/>
      <w:szCs w:val="20"/>
    </w:rPr>
  </w:style>
  <w:style w:type="paragraph" w:customStyle="1" w:styleId="OmniPage62">
    <w:name w:val="OmniPage #62"/>
    <w:basedOn w:val="Normal"/>
    <w:rsid w:val="00555DDA"/>
    <w:pPr>
      <w:spacing w:after="0" w:line="240" w:lineRule="auto"/>
    </w:pPr>
    <w:rPr>
      <w:rFonts w:eastAsia="Times New Roman"/>
      <w:color w:val="000000"/>
      <w:sz w:val="20"/>
      <w:szCs w:val="20"/>
    </w:rPr>
  </w:style>
  <w:style w:type="paragraph" w:customStyle="1" w:styleId="OmniPage63">
    <w:name w:val="OmniPage #63"/>
    <w:basedOn w:val="Normal"/>
    <w:rsid w:val="00555DDA"/>
    <w:pPr>
      <w:spacing w:after="0" w:line="240" w:lineRule="auto"/>
    </w:pPr>
    <w:rPr>
      <w:rFonts w:eastAsia="Times New Roman"/>
      <w:color w:val="000000"/>
      <w:sz w:val="20"/>
      <w:szCs w:val="20"/>
    </w:rPr>
  </w:style>
  <w:style w:type="paragraph" w:customStyle="1" w:styleId="OmniPage64">
    <w:name w:val="OmniPage #64"/>
    <w:basedOn w:val="Normal"/>
    <w:rsid w:val="00555DDA"/>
    <w:pPr>
      <w:spacing w:after="0" w:line="240" w:lineRule="auto"/>
    </w:pPr>
    <w:rPr>
      <w:rFonts w:eastAsia="Times New Roman"/>
      <w:color w:val="000000"/>
      <w:sz w:val="20"/>
      <w:szCs w:val="20"/>
    </w:rPr>
  </w:style>
  <w:style w:type="paragraph" w:customStyle="1" w:styleId="OmniPage65">
    <w:name w:val="OmniPage #65"/>
    <w:basedOn w:val="Normal"/>
    <w:rsid w:val="00555DDA"/>
    <w:pPr>
      <w:spacing w:after="0" w:line="240" w:lineRule="auto"/>
    </w:pPr>
    <w:rPr>
      <w:rFonts w:eastAsia="Times New Roman"/>
      <w:color w:val="000000"/>
      <w:sz w:val="20"/>
      <w:szCs w:val="20"/>
    </w:rPr>
  </w:style>
  <w:style w:type="paragraph" w:customStyle="1" w:styleId="OmniPage66">
    <w:name w:val="OmniPage #66"/>
    <w:basedOn w:val="Normal"/>
    <w:rsid w:val="00555DDA"/>
    <w:pPr>
      <w:spacing w:after="0" w:line="240" w:lineRule="auto"/>
    </w:pPr>
    <w:rPr>
      <w:rFonts w:eastAsia="Times New Roman"/>
      <w:color w:val="000000"/>
      <w:sz w:val="20"/>
      <w:szCs w:val="20"/>
    </w:rPr>
  </w:style>
  <w:style w:type="paragraph" w:customStyle="1" w:styleId="OmniPage67">
    <w:name w:val="OmniPage #67"/>
    <w:basedOn w:val="Normal"/>
    <w:rsid w:val="00555DDA"/>
    <w:pPr>
      <w:spacing w:after="0" w:line="240" w:lineRule="auto"/>
    </w:pPr>
    <w:rPr>
      <w:rFonts w:eastAsia="Times New Roman"/>
      <w:color w:val="000000"/>
      <w:sz w:val="20"/>
      <w:szCs w:val="20"/>
    </w:rPr>
  </w:style>
  <w:style w:type="paragraph" w:customStyle="1" w:styleId="OmniPage68">
    <w:name w:val="OmniPage #68"/>
    <w:basedOn w:val="Normal"/>
    <w:rsid w:val="00555DDA"/>
    <w:pPr>
      <w:spacing w:after="0" w:line="240" w:lineRule="auto"/>
    </w:pPr>
    <w:rPr>
      <w:rFonts w:eastAsia="Times New Roman"/>
      <w:color w:val="000000"/>
      <w:sz w:val="20"/>
      <w:szCs w:val="20"/>
    </w:rPr>
  </w:style>
  <w:style w:type="paragraph" w:customStyle="1" w:styleId="OmniPage69">
    <w:name w:val="OmniPage #69"/>
    <w:basedOn w:val="Normal"/>
    <w:rsid w:val="00555DDA"/>
    <w:pPr>
      <w:spacing w:after="0" w:line="240" w:lineRule="auto"/>
    </w:pPr>
    <w:rPr>
      <w:rFonts w:eastAsia="Times New Roman"/>
      <w:color w:val="000000"/>
      <w:sz w:val="20"/>
      <w:szCs w:val="20"/>
    </w:rPr>
  </w:style>
  <w:style w:type="paragraph" w:customStyle="1" w:styleId="OmniPage70">
    <w:name w:val="OmniPage #70"/>
    <w:basedOn w:val="Normal"/>
    <w:rsid w:val="00555DDA"/>
    <w:pPr>
      <w:spacing w:after="0" w:line="240" w:lineRule="auto"/>
    </w:pPr>
    <w:rPr>
      <w:rFonts w:eastAsia="Times New Roman"/>
      <w:color w:val="000000"/>
      <w:sz w:val="20"/>
      <w:szCs w:val="20"/>
    </w:rPr>
  </w:style>
  <w:style w:type="paragraph" w:customStyle="1" w:styleId="OmniPage71">
    <w:name w:val="OmniPage #71"/>
    <w:basedOn w:val="Normal"/>
    <w:rsid w:val="00555DDA"/>
    <w:pPr>
      <w:spacing w:after="0" w:line="240" w:lineRule="auto"/>
    </w:pPr>
    <w:rPr>
      <w:rFonts w:eastAsia="Times New Roman"/>
      <w:color w:val="000000"/>
      <w:sz w:val="20"/>
      <w:szCs w:val="20"/>
    </w:rPr>
  </w:style>
  <w:style w:type="table" w:customStyle="1" w:styleId="MediumGrid22">
    <w:name w:val="Medium Grid 22"/>
    <w:basedOn w:val="TableNormal"/>
    <w:uiPriority w:val="68"/>
    <w:rsid w:val="00555DDA"/>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555DDA"/>
    <w:rPr>
      <w:rFonts w:ascii="Times New Roman" w:eastAsia="Times New Roman" w:hAnsi="Times New Roman" w:cs="Calibri"/>
      <w:sz w:val="16"/>
      <w:szCs w:val="20"/>
    </w:rPr>
  </w:style>
  <w:style w:type="character" w:customStyle="1" w:styleId="createby">
    <w:name w:val="createby"/>
    <w:rsid w:val="00555DDA"/>
  </w:style>
  <w:style w:type="character" w:customStyle="1" w:styleId="quote-right">
    <w:name w:val="quote-right"/>
    <w:rsid w:val="00555DDA"/>
  </w:style>
  <w:style w:type="character" w:customStyle="1" w:styleId="smallcase">
    <w:name w:val="smallcase"/>
    <w:rsid w:val="00555DDA"/>
  </w:style>
  <w:style w:type="character" w:customStyle="1" w:styleId="ft0">
    <w:name w:val="ft0"/>
    <w:rsid w:val="00555DDA"/>
  </w:style>
  <w:style w:type="character" w:customStyle="1" w:styleId="ft2">
    <w:name w:val="ft2"/>
    <w:rsid w:val="00555DDA"/>
  </w:style>
  <w:style w:type="character" w:customStyle="1" w:styleId="ft1">
    <w:name w:val="ft1"/>
    <w:rsid w:val="00555DDA"/>
  </w:style>
  <w:style w:type="character" w:customStyle="1" w:styleId="ft3">
    <w:name w:val="ft3"/>
    <w:rsid w:val="00555DDA"/>
  </w:style>
  <w:style w:type="character" w:customStyle="1" w:styleId="StyleTimesNewRoman12ptBold1">
    <w:name w:val="Style Times New Roman 12 pt Bold1"/>
    <w:rsid w:val="00555DDA"/>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555DDA"/>
    <w:rPr>
      <w:rFonts w:eastAsia="MS Mincho"/>
      <w:szCs w:val="24"/>
      <w:u w:val="single"/>
      <w:lang w:val="en-US" w:eastAsia="ja-JP" w:bidi="ar-SA"/>
    </w:rPr>
  </w:style>
  <w:style w:type="character" w:customStyle="1" w:styleId="CircledChar2">
    <w:name w:val="Circled Char2"/>
    <w:rsid w:val="00555DDA"/>
    <w:rPr>
      <w:rFonts w:eastAsia="MS Mincho"/>
      <w:b/>
      <w:szCs w:val="24"/>
      <w:u w:val="single"/>
      <w:lang w:val="en-US" w:eastAsia="ja-JP" w:bidi="ar-SA"/>
    </w:rPr>
  </w:style>
  <w:style w:type="character" w:customStyle="1" w:styleId="SmallTextChar2">
    <w:name w:val="Small Text Char2"/>
    <w:rsid w:val="00555DDA"/>
    <w:rPr>
      <w:rFonts w:eastAsia="MS Mincho"/>
      <w:sz w:val="15"/>
      <w:szCs w:val="24"/>
      <w:lang w:val="en-US" w:eastAsia="ja-JP" w:bidi="ar-SA"/>
    </w:rPr>
  </w:style>
  <w:style w:type="character" w:customStyle="1" w:styleId="BoldandUnderlineCharCharCharCharChar1">
    <w:name w:val="Bold and Underline Char Char Char Char Char1"/>
    <w:rsid w:val="00555DDA"/>
    <w:rPr>
      <w:b/>
      <w:szCs w:val="24"/>
      <w:u w:val="single"/>
      <w:lang w:val="en-US" w:eastAsia="en-US" w:bidi="ar-SA"/>
    </w:rPr>
  </w:style>
  <w:style w:type="character" w:customStyle="1" w:styleId="SmallCardChar">
    <w:name w:val="Small Card Char"/>
    <w:rsid w:val="00555DDA"/>
    <w:rPr>
      <w:rFonts w:ascii="Palatino Linotype" w:eastAsia="Times New Roman" w:hAnsi="Palatino Linotype"/>
      <w:sz w:val="12"/>
      <w:szCs w:val="24"/>
    </w:rPr>
  </w:style>
  <w:style w:type="character" w:customStyle="1" w:styleId="StyleBoldUnderline10ptBold">
    <w:name w:val="Style Bold Underline + 10 pt Bold"/>
    <w:rsid w:val="00555DDA"/>
    <w:rPr>
      <w:b/>
      <w:bCs/>
      <w:sz w:val="20"/>
      <w:u w:val="thick"/>
    </w:rPr>
  </w:style>
  <w:style w:type="character" w:customStyle="1" w:styleId="separator">
    <w:name w:val="separator"/>
    <w:rsid w:val="00555DDA"/>
  </w:style>
  <w:style w:type="character" w:customStyle="1" w:styleId="PageHeaderChar">
    <w:name w:val="Page Header Char"/>
    <w:link w:val="PageHeader"/>
    <w:rsid w:val="00555DDA"/>
    <w:rPr>
      <w:rFonts w:ascii="Calibri" w:hAnsi="Calibri"/>
    </w:rPr>
  </w:style>
  <w:style w:type="paragraph" w:customStyle="1" w:styleId="NormalUnderline0">
    <w:name w:val="Normal + Underline"/>
    <w:basedOn w:val="Normal"/>
    <w:link w:val="NormalUnderlineChar0"/>
    <w:qFormat/>
    <w:rsid w:val="00555DDA"/>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555DDA"/>
    <w:pPr>
      <w:spacing w:after="0" w:line="240" w:lineRule="auto"/>
      <w:ind w:left="720"/>
    </w:pPr>
    <w:rPr>
      <w:rFonts w:eastAsia="Times New Roman"/>
      <w:sz w:val="12"/>
    </w:rPr>
  </w:style>
  <w:style w:type="character" w:customStyle="1" w:styleId="NormalUnderlineChar0">
    <w:name w:val="Normal + Underline Char"/>
    <w:link w:val="NormalUnderline0"/>
    <w:rsid w:val="00555DDA"/>
    <w:rPr>
      <w:rFonts w:ascii="Calibri" w:eastAsia="Times New Roman" w:hAnsi="Calibri"/>
      <w:b/>
      <w:sz w:val="24"/>
      <w:u w:val="single"/>
    </w:rPr>
  </w:style>
  <w:style w:type="character" w:customStyle="1" w:styleId="NormalNoUnderlineChar">
    <w:name w:val="Normal + No Underline Char"/>
    <w:link w:val="NormalNoUnderline"/>
    <w:rsid w:val="00555DDA"/>
    <w:rPr>
      <w:rFonts w:ascii="Calibri" w:eastAsia="Times New Roman" w:hAnsi="Calibri"/>
      <w:sz w:val="12"/>
    </w:rPr>
  </w:style>
  <w:style w:type="paragraph" w:customStyle="1" w:styleId="TagCite3">
    <w:name w:val="Tag Cite"/>
    <w:basedOn w:val="PageHeader"/>
    <w:link w:val="TagCiteChar3"/>
    <w:qFormat/>
    <w:rsid w:val="00555DDA"/>
    <w:rPr>
      <w:rFonts w:ascii="Arial Narrow" w:eastAsia="SimSun" w:hAnsi="Arial Narrow"/>
      <w:b/>
      <w:sz w:val="24"/>
      <w:lang w:eastAsia="zh-CN"/>
    </w:rPr>
  </w:style>
  <w:style w:type="character" w:customStyle="1" w:styleId="TagCiteChar3">
    <w:name w:val="Tag Cite Char"/>
    <w:link w:val="TagCite3"/>
    <w:rsid w:val="00555DDA"/>
    <w:rPr>
      <w:rFonts w:ascii="Arial Narrow" w:eastAsia="SimSun" w:hAnsi="Arial Narrow"/>
      <w:b/>
      <w:sz w:val="24"/>
      <w:lang w:eastAsia="zh-CN"/>
    </w:rPr>
  </w:style>
  <w:style w:type="character" w:customStyle="1" w:styleId="smalllink">
    <w:name w:val="smalllink"/>
    <w:rsid w:val="00555DDA"/>
  </w:style>
  <w:style w:type="character" w:customStyle="1" w:styleId="bighead1">
    <w:name w:val="bighead1"/>
    <w:rsid w:val="00555DDA"/>
    <w:rPr>
      <w:rFonts w:ascii="Verdana" w:hAnsi="Verdana" w:hint="default"/>
      <w:b/>
      <w:bCs/>
      <w:sz w:val="27"/>
      <w:szCs w:val="27"/>
    </w:rPr>
  </w:style>
  <w:style w:type="character" w:customStyle="1" w:styleId="Underline-WFU">
    <w:name w:val="Underline-WFU"/>
    <w:uiPriority w:val="1"/>
    <w:qFormat/>
    <w:rsid w:val="00555DDA"/>
    <w:rPr>
      <w:rFonts w:ascii="Cambria" w:hAnsi="Cambria"/>
      <w:sz w:val="21"/>
      <w:u w:val="single"/>
    </w:rPr>
  </w:style>
  <w:style w:type="paragraph" w:customStyle="1" w:styleId="Tiny-WFU">
    <w:name w:val="Tiny-WFU"/>
    <w:basedOn w:val="Normal"/>
    <w:qFormat/>
    <w:rsid w:val="00555DDA"/>
    <w:pPr>
      <w:spacing w:after="0" w:line="240" w:lineRule="auto"/>
    </w:pPr>
    <w:rPr>
      <w:rFonts w:eastAsia="Malgun Gothic"/>
      <w:sz w:val="12"/>
      <w:lang w:eastAsia="ko-KR"/>
    </w:rPr>
  </w:style>
  <w:style w:type="character" w:customStyle="1" w:styleId="b">
    <w:name w:val="b"/>
    <w:rsid w:val="00555DDA"/>
  </w:style>
  <w:style w:type="paragraph" w:customStyle="1" w:styleId="Indentation">
    <w:name w:val="Indentation"/>
    <w:basedOn w:val="Normal"/>
    <w:uiPriority w:val="99"/>
    <w:qFormat/>
    <w:rsid w:val="00555DDA"/>
    <w:pPr>
      <w:spacing w:after="0" w:line="240" w:lineRule="auto"/>
      <w:ind w:left="288" w:right="288"/>
    </w:pPr>
    <w:rPr>
      <w:rFonts w:eastAsia="Calibri"/>
    </w:rPr>
  </w:style>
  <w:style w:type="paragraph" w:customStyle="1" w:styleId="departments">
    <w:name w:val="departments"/>
    <w:basedOn w:val="Normal"/>
    <w:uiPriority w:val="99"/>
    <w:qFormat/>
    <w:rsid w:val="00555DDA"/>
    <w:pPr>
      <w:spacing w:before="100" w:beforeAutospacing="1" w:after="100" w:afterAutospacing="1" w:line="240" w:lineRule="auto"/>
    </w:pPr>
    <w:rPr>
      <w:rFonts w:eastAsia="Times New Roman"/>
      <w:sz w:val="24"/>
    </w:rPr>
  </w:style>
  <w:style w:type="character" w:customStyle="1" w:styleId="left-date1">
    <w:name w:val="left-date1"/>
    <w:rsid w:val="00555DDA"/>
    <w:rPr>
      <w:rFonts w:ascii="Verdana" w:hAnsi="Verdana" w:hint="default"/>
      <w:color w:val="666666"/>
      <w:sz w:val="14"/>
      <w:szCs w:val="14"/>
    </w:rPr>
  </w:style>
  <w:style w:type="character" w:customStyle="1" w:styleId="org">
    <w:name w:val="org"/>
    <w:basedOn w:val="DefaultParagraphFont"/>
    <w:rsid w:val="00555DDA"/>
  </w:style>
  <w:style w:type="paragraph" w:customStyle="1" w:styleId="seeall">
    <w:name w:val="seeall"/>
    <w:basedOn w:val="Normal"/>
    <w:rsid w:val="00555DDA"/>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555DDA"/>
  </w:style>
  <w:style w:type="character" w:customStyle="1" w:styleId="livefyre-commentcount">
    <w:name w:val="livefyre-commentcount"/>
    <w:basedOn w:val="DefaultParagraphFont"/>
    <w:rsid w:val="00555DDA"/>
  </w:style>
  <w:style w:type="character" w:customStyle="1" w:styleId="rednegchange">
    <w:name w:val="red_neg_change"/>
    <w:basedOn w:val="DefaultParagraphFont"/>
    <w:rsid w:val="00555DDA"/>
  </w:style>
  <w:style w:type="character" w:customStyle="1" w:styleId="wsodqchgshow">
    <w:name w:val="wsodq_chgshow"/>
    <w:basedOn w:val="DefaultParagraphFont"/>
    <w:rsid w:val="00555DDA"/>
  </w:style>
  <w:style w:type="character" w:customStyle="1" w:styleId="greenposchange">
    <w:name w:val="green_pos_change"/>
    <w:basedOn w:val="DefaultParagraphFont"/>
    <w:rsid w:val="00555DDA"/>
  </w:style>
  <w:style w:type="paragraph" w:customStyle="1" w:styleId="image-caption">
    <w:name w:val="image-caption"/>
    <w:basedOn w:val="Normal"/>
    <w:uiPriority w:val="99"/>
    <w:qFormat/>
    <w:rsid w:val="00555DDA"/>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555DDA"/>
  </w:style>
  <w:style w:type="paragraph" w:customStyle="1" w:styleId="gascontcredit">
    <w:name w:val="gas_cont_credit"/>
    <w:basedOn w:val="Normal"/>
    <w:rsid w:val="00555DDA"/>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555DDA"/>
    <w:rPr>
      <w:b/>
      <w:szCs w:val="24"/>
      <w:u w:val="single"/>
      <w:lang w:val="en-US" w:eastAsia="en-US" w:bidi="ar-SA"/>
    </w:rPr>
  </w:style>
  <w:style w:type="paragraph" w:customStyle="1" w:styleId="endarticle">
    <w:name w:val="endarticle"/>
    <w:basedOn w:val="Normal"/>
    <w:uiPriority w:val="99"/>
    <w:qFormat/>
    <w:rsid w:val="00555DDA"/>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555DDA"/>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555DDA"/>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555DDA"/>
  </w:style>
  <w:style w:type="character" w:customStyle="1" w:styleId="honorific-prefix">
    <w:name w:val="honorific-prefix"/>
    <w:basedOn w:val="DefaultParagraphFont"/>
    <w:rsid w:val="00555DDA"/>
  </w:style>
  <w:style w:type="character" w:customStyle="1" w:styleId="given-name">
    <w:name w:val="given-name"/>
    <w:basedOn w:val="DefaultParagraphFont"/>
    <w:rsid w:val="00555DDA"/>
  </w:style>
  <w:style w:type="character" w:customStyle="1" w:styleId="family-name">
    <w:name w:val="family-name"/>
    <w:basedOn w:val="DefaultParagraphFont"/>
    <w:rsid w:val="00555DDA"/>
  </w:style>
  <w:style w:type="character" w:customStyle="1" w:styleId="chead">
    <w:name w:val="chead"/>
    <w:basedOn w:val="DefaultParagraphFont"/>
    <w:rsid w:val="00555DDA"/>
  </w:style>
  <w:style w:type="character" w:customStyle="1" w:styleId="obgcapsstart">
    <w:name w:val="obg_caps_start"/>
    <w:basedOn w:val="DefaultParagraphFont"/>
    <w:rsid w:val="00555DDA"/>
  </w:style>
  <w:style w:type="character" w:customStyle="1" w:styleId="underlinedCharChar0">
    <w:name w:val="underlined Char Char"/>
    <w:basedOn w:val="DefaultParagraphFont"/>
    <w:rsid w:val="00555DDA"/>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555DDA"/>
    <w:pPr>
      <w:spacing w:after="0" w:line="240" w:lineRule="auto"/>
    </w:pPr>
    <w:rPr>
      <w:strike/>
      <w:sz w:val="16"/>
      <w:szCs w:val="16"/>
    </w:rPr>
  </w:style>
  <w:style w:type="paragraph" w:customStyle="1" w:styleId="Pa4">
    <w:name w:val="Pa4"/>
    <w:basedOn w:val="Normal"/>
    <w:next w:val="Normal"/>
    <w:uiPriority w:val="99"/>
    <w:qFormat/>
    <w:rsid w:val="00555DDA"/>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555DDA"/>
  </w:style>
  <w:style w:type="paragraph" w:customStyle="1" w:styleId="attribution">
    <w:name w:val="attribution"/>
    <w:basedOn w:val="Normal"/>
    <w:uiPriority w:val="99"/>
    <w:qFormat/>
    <w:rsid w:val="00555DDA"/>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555DDA"/>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555DDA"/>
    <w:pPr>
      <w:spacing w:before="100" w:beforeAutospacing="1" w:after="100" w:afterAutospacing="1" w:line="240" w:lineRule="auto"/>
    </w:pPr>
    <w:rPr>
      <w:rFonts w:eastAsia="Times New Roman"/>
      <w:sz w:val="24"/>
    </w:rPr>
  </w:style>
  <w:style w:type="character" w:customStyle="1" w:styleId="text2">
    <w:name w:val="text2"/>
    <w:basedOn w:val="DefaultParagraphFont"/>
    <w:rsid w:val="00555DDA"/>
  </w:style>
  <w:style w:type="paragraph" w:customStyle="1" w:styleId="msolistparagraph0">
    <w:name w:val="msolistparagraph"/>
    <w:basedOn w:val="Normal"/>
    <w:uiPriority w:val="99"/>
    <w:qFormat/>
    <w:rsid w:val="00555DDA"/>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555DDA"/>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555DDA"/>
  </w:style>
  <w:style w:type="character" w:customStyle="1" w:styleId="StyleUnderlineChar2CharChar11pt">
    <w:name w:val="Style Underline Char2 Char Char + 11 pt"/>
    <w:basedOn w:val="Style11pt"/>
    <w:rsid w:val="00555DDA"/>
    <w:rPr>
      <w:rFonts w:ascii="Times New Roman" w:hAnsi="Times New Roman"/>
      <w:sz w:val="20"/>
      <w:u w:val="single"/>
    </w:rPr>
  </w:style>
  <w:style w:type="character" w:customStyle="1" w:styleId="StyleStyleBoldUnderline11pt">
    <w:name w:val="Style Style Bold Underline + 11 pt"/>
    <w:basedOn w:val="DefaultParagraphFont"/>
    <w:rsid w:val="00555DDA"/>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555DDA"/>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555DDA"/>
    <w:rPr>
      <w:rFonts w:ascii="Arial Narrow" w:eastAsia="SimSun" w:hAnsi="Arial Narrow"/>
      <w:b/>
      <w:bCs/>
      <w:sz w:val="20"/>
      <w:szCs w:val="24"/>
      <w:u w:val="single"/>
      <w:lang w:eastAsia="zh-CN"/>
    </w:rPr>
  </w:style>
  <w:style w:type="character" w:customStyle="1" w:styleId="Styleunderline11pt">
    <w:name w:val="Style underline + 11 pt"/>
    <w:basedOn w:val="underline"/>
    <w:rsid w:val="00555DDA"/>
    <w:rPr>
      <w:u w:val="single"/>
      <w:lang w:val="en-US" w:eastAsia="en-US" w:bidi="ar-SA"/>
    </w:rPr>
  </w:style>
  <w:style w:type="character" w:customStyle="1" w:styleId="Styleunderline11ptBold">
    <w:name w:val="Style underline + 11 pt Bold"/>
    <w:basedOn w:val="underline"/>
    <w:rsid w:val="00555DDA"/>
    <w:rPr>
      <w:u w:val="single"/>
      <w:lang w:val="en-US" w:eastAsia="en-US" w:bidi="ar-SA"/>
    </w:rPr>
  </w:style>
  <w:style w:type="paragraph" w:customStyle="1" w:styleId="StyleStyle49pt10">
    <w:name w:val="Style Style4 + 9 pt10"/>
    <w:basedOn w:val="Style4"/>
    <w:link w:val="StyleStyle49pt10Char"/>
    <w:qFormat/>
    <w:rsid w:val="00555DDA"/>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555DDA"/>
    <w:rPr>
      <w:rFonts w:ascii="Arial Narrow" w:eastAsia="Times New Roman" w:hAnsi="Arial Narrow"/>
      <w:sz w:val="20"/>
      <w:szCs w:val="24"/>
      <w:u w:val="single"/>
      <w:lang w:eastAsia="zh-CN"/>
    </w:rPr>
  </w:style>
  <w:style w:type="paragraph" w:customStyle="1" w:styleId="StyleStyle49ptBold7">
    <w:name w:val="Style Style4 + 9 pt Bold7"/>
    <w:basedOn w:val="Style4"/>
    <w:link w:val="StyleStyle49ptBold7Char"/>
    <w:qFormat/>
    <w:rsid w:val="00555DDA"/>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555DDA"/>
    <w:rPr>
      <w:rFonts w:ascii="Arial Narrow" w:eastAsia="Times New Roman" w:hAnsi="Arial Narrow"/>
      <w:b/>
      <w:bCs/>
      <w:sz w:val="20"/>
      <w:szCs w:val="24"/>
      <w:u w:val="single"/>
      <w:lang w:eastAsia="zh-CN"/>
    </w:rPr>
  </w:style>
  <w:style w:type="character" w:customStyle="1" w:styleId="articlehead2">
    <w:name w:val="articlehead2"/>
    <w:basedOn w:val="DefaultParagraphFont"/>
    <w:rsid w:val="00555DDA"/>
  </w:style>
  <w:style w:type="character" w:customStyle="1" w:styleId="pronset">
    <w:name w:val="pronset"/>
    <w:basedOn w:val="DefaultParagraphFont"/>
    <w:rsid w:val="00555DDA"/>
  </w:style>
  <w:style w:type="character" w:customStyle="1" w:styleId="showipapr">
    <w:name w:val="show_ipapr"/>
    <w:basedOn w:val="DefaultParagraphFont"/>
    <w:rsid w:val="00555DDA"/>
  </w:style>
  <w:style w:type="character" w:customStyle="1" w:styleId="prondelim">
    <w:name w:val="prondelim"/>
    <w:basedOn w:val="DefaultParagraphFont"/>
    <w:rsid w:val="00555DDA"/>
  </w:style>
  <w:style w:type="character" w:customStyle="1" w:styleId="pron">
    <w:name w:val="pron"/>
    <w:basedOn w:val="DefaultParagraphFont"/>
    <w:rsid w:val="00555DDA"/>
  </w:style>
  <w:style w:type="character" w:customStyle="1" w:styleId="prontoggle">
    <w:name w:val="pron_toggle"/>
    <w:basedOn w:val="DefaultParagraphFont"/>
    <w:rsid w:val="00555DDA"/>
  </w:style>
  <w:style w:type="character" w:customStyle="1" w:styleId="showspellpr">
    <w:name w:val="show_spellpr"/>
    <w:basedOn w:val="DefaultParagraphFont"/>
    <w:rsid w:val="00555DDA"/>
  </w:style>
  <w:style w:type="character" w:customStyle="1" w:styleId="boldface">
    <w:name w:val="boldface"/>
    <w:basedOn w:val="DefaultParagraphFont"/>
    <w:rsid w:val="00555DDA"/>
  </w:style>
  <w:style w:type="character" w:customStyle="1" w:styleId="pg">
    <w:name w:val="pg"/>
    <w:basedOn w:val="DefaultParagraphFont"/>
    <w:rsid w:val="00555DDA"/>
  </w:style>
  <w:style w:type="character" w:customStyle="1" w:styleId="secondary-bf">
    <w:name w:val="secondary-bf"/>
    <w:basedOn w:val="DefaultParagraphFont"/>
    <w:rsid w:val="00555DDA"/>
  </w:style>
  <w:style w:type="character" w:customStyle="1" w:styleId="dnindex">
    <w:name w:val="dnindex"/>
    <w:basedOn w:val="DefaultParagraphFont"/>
    <w:rsid w:val="00555DDA"/>
  </w:style>
  <w:style w:type="character" w:customStyle="1" w:styleId="ital-inline">
    <w:name w:val="ital-inline"/>
    <w:basedOn w:val="DefaultParagraphFont"/>
    <w:rsid w:val="00555DDA"/>
  </w:style>
  <w:style w:type="character" w:customStyle="1" w:styleId="Styleterm111ptUnderline">
    <w:name w:val="Style term1 + 11 pt Underline"/>
    <w:basedOn w:val="term1"/>
    <w:rsid w:val="00555DDA"/>
    <w:rPr>
      <w:b/>
      <w:bCs/>
      <w:sz w:val="20"/>
      <w:u w:val="single"/>
    </w:rPr>
  </w:style>
  <w:style w:type="paragraph" w:customStyle="1" w:styleId="StyleMinimizedTextArialNarrow10pt">
    <w:name w:val="Style Minimized Text + Arial Narrow 10 pt"/>
    <w:basedOn w:val="MinimizedText"/>
    <w:link w:val="StyleMinimizedTextArialNarrow10ptChar"/>
    <w:qFormat/>
    <w:rsid w:val="00555DDA"/>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555DDA"/>
    <w:rPr>
      <w:rFonts w:ascii="Georgia" w:eastAsia="Times New Roman" w:hAnsi="Georgia"/>
      <w:sz w:val="20"/>
    </w:rPr>
  </w:style>
  <w:style w:type="paragraph" w:customStyle="1" w:styleId="StyleStyle49pt3">
    <w:name w:val="Style Style4 + 9 pt3"/>
    <w:basedOn w:val="Style4"/>
    <w:link w:val="StyleStyle49pt3Char"/>
    <w:qFormat/>
    <w:rsid w:val="00555DDA"/>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555DDA"/>
    <w:rPr>
      <w:rFonts w:ascii="Arial Narrow" w:eastAsia="Times New Roman" w:hAnsi="Arial Narrow"/>
      <w:sz w:val="20"/>
      <w:szCs w:val="24"/>
      <w:u w:val="single"/>
      <w:lang w:eastAsia="zh-CN"/>
    </w:rPr>
  </w:style>
  <w:style w:type="character" w:customStyle="1" w:styleId="ct-with-fmlt">
    <w:name w:val="ct-with-fmlt"/>
    <w:basedOn w:val="DefaultParagraphFont"/>
    <w:rsid w:val="00555DDA"/>
  </w:style>
  <w:style w:type="character" w:customStyle="1" w:styleId="althead">
    <w:name w:val="althead"/>
    <w:basedOn w:val="DefaultParagraphFont"/>
    <w:rsid w:val="00555DDA"/>
  </w:style>
  <w:style w:type="character" w:customStyle="1" w:styleId="arbd1">
    <w:name w:val="arbd1"/>
    <w:basedOn w:val="DefaultParagraphFont"/>
    <w:rsid w:val="00555DDA"/>
  </w:style>
  <w:style w:type="character" w:customStyle="1" w:styleId="unx">
    <w:name w:val="unx"/>
    <w:basedOn w:val="DefaultParagraphFont"/>
    <w:rsid w:val="00555DDA"/>
  </w:style>
  <w:style w:type="character" w:customStyle="1" w:styleId="lrdctph">
    <w:name w:val="lr_dct_ph"/>
    <w:basedOn w:val="DefaultParagraphFont"/>
    <w:rsid w:val="00555DDA"/>
  </w:style>
  <w:style w:type="character" w:customStyle="1" w:styleId="tagciteChar4">
    <w:name w:val="tag/cite Char"/>
    <w:basedOn w:val="DefaultParagraphFont"/>
    <w:rsid w:val="00555DDA"/>
    <w:rPr>
      <w:b/>
      <w:sz w:val="24"/>
      <w:lang w:val="en-US" w:eastAsia="en-US" w:bidi="ar-SA"/>
    </w:rPr>
  </w:style>
  <w:style w:type="paragraph" w:customStyle="1" w:styleId="TxBr41p1">
    <w:name w:val="TxBr_41p1"/>
    <w:basedOn w:val="Normal"/>
    <w:qFormat/>
    <w:rsid w:val="00555DDA"/>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555DDA"/>
    <w:rPr>
      <w:sz w:val="18"/>
      <w:szCs w:val="24"/>
      <w:lang w:val="en-US" w:eastAsia="en-US" w:bidi="ar-SA"/>
    </w:rPr>
  </w:style>
  <w:style w:type="paragraph" w:customStyle="1" w:styleId="003Cite">
    <w:name w:val="003Cite"/>
    <w:basedOn w:val="Normal"/>
    <w:qFormat/>
    <w:rsid w:val="00555DDA"/>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555DDA"/>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555DDA"/>
    <w:rPr>
      <w:rFonts w:ascii="Calibri" w:hAnsi="Calibri"/>
      <w:b/>
      <w:color w:val="000000"/>
      <w:u w:val="single"/>
    </w:rPr>
  </w:style>
  <w:style w:type="character" w:customStyle="1" w:styleId="StyleBold1">
    <w:name w:val="Style Bold1"/>
    <w:rsid w:val="00555DDA"/>
    <w:rPr>
      <w:rFonts w:ascii="Georgia" w:hAnsi="Georgia"/>
      <w:b/>
      <w:bCs/>
      <w:sz w:val="22"/>
    </w:rPr>
  </w:style>
  <w:style w:type="character" w:customStyle="1" w:styleId="BlockHeadingsChar1">
    <w:name w:val="Block Headings Char1"/>
    <w:rsid w:val="00555DDA"/>
    <w:rPr>
      <w:b/>
      <w:caps/>
    </w:rPr>
  </w:style>
  <w:style w:type="character" w:customStyle="1" w:styleId="CARDChar2">
    <w:name w:val="CARD Char"/>
    <w:link w:val="CARD0"/>
    <w:rsid w:val="00555DDA"/>
    <w:rPr>
      <w:rFonts w:ascii="Calibri" w:hAnsi="Calibri"/>
    </w:rPr>
  </w:style>
  <w:style w:type="character" w:customStyle="1" w:styleId="FontStyle170">
    <w:name w:val="Font Style170"/>
    <w:uiPriority w:val="99"/>
    <w:rsid w:val="00555DDA"/>
    <w:rPr>
      <w:rFonts w:ascii="Bookman Old Style" w:hAnsi="Bookman Old Style" w:cs="Bookman Old Style"/>
      <w:sz w:val="16"/>
      <w:szCs w:val="16"/>
    </w:rPr>
  </w:style>
  <w:style w:type="character" w:customStyle="1" w:styleId="label">
    <w:name w:val="label"/>
    <w:rsid w:val="00555DDA"/>
  </w:style>
  <w:style w:type="character" w:customStyle="1" w:styleId="Styleunderline12pt">
    <w:name w:val="Style underline + 12 pt"/>
    <w:rsid w:val="00555DDA"/>
    <w:rPr>
      <w:rFonts w:ascii="Times New Roman" w:hAnsi="Times New Roman"/>
      <w:bCs/>
      <w:sz w:val="20"/>
      <w:u w:val="single"/>
    </w:rPr>
  </w:style>
  <w:style w:type="character" w:customStyle="1" w:styleId="StyleUnderlineChar19pt">
    <w:name w:val="Style Underline Char1 + 9 pt"/>
    <w:basedOn w:val="UnderlineChar1"/>
    <w:rsid w:val="00555DDA"/>
    <w:rPr>
      <w:rFonts w:ascii="Times New Roman" w:hAnsi="Times New Roman"/>
      <w:sz w:val="20"/>
      <w:szCs w:val="24"/>
      <w:u w:val="single"/>
      <w:lang w:val="en-US" w:eastAsia="en-US" w:bidi="ar-SA"/>
    </w:rPr>
  </w:style>
  <w:style w:type="character" w:customStyle="1" w:styleId="StyleUnderlineChar1Bold">
    <w:name w:val="Style Underline Char1 + Bold"/>
    <w:rsid w:val="00555DDA"/>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555DDA"/>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555DDA"/>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555DDA"/>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555DDA"/>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555DDA"/>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555DDA"/>
    <w:rPr>
      <w:rFonts w:ascii="Times New Roman" w:hAnsi="Times New Roman"/>
      <w:sz w:val="20"/>
      <w:u w:val="single"/>
      <w:lang w:val="en-US" w:eastAsia="en-US" w:bidi="ar-SA"/>
    </w:rPr>
  </w:style>
  <w:style w:type="paragraph" w:customStyle="1" w:styleId="StyleUnderline9pt1">
    <w:name w:val="Style Underline + 9 pt1"/>
    <w:rsid w:val="00555DDA"/>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555DDA"/>
    <w:rPr>
      <w:sz w:val="20"/>
      <w:u w:val="single"/>
    </w:rPr>
  </w:style>
  <w:style w:type="character" w:customStyle="1" w:styleId="StyleUnderlineChar19pt2">
    <w:name w:val="Style Underline Char1 + 9 pt2"/>
    <w:basedOn w:val="UnderlineChar1"/>
    <w:rsid w:val="00555DDA"/>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555DDA"/>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555DDA"/>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555DDA"/>
    <w:rPr>
      <w:rFonts w:ascii="Times New Roman" w:hAnsi="Times New Roman"/>
      <w:b/>
      <w:bCs/>
      <w:sz w:val="20"/>
      <w:szCs w:val="24"/>
      <w:u w:val="single"/>
      <w:lang w:val="en-US" w:eastAsia="en-US" w:bidi="ar-SA"/>
    </w:rPr>
  </w:style>
  <w:style w:type="character" w:customStyle="1" w:styleId="content">
    <w:name w:val="content"/>
    <w:basedOn w:val="DefaultParagraphFont"/>
    <w:rsid w:val="00555DDA"/>
  </w:style>
  <w:style w:type="character" w:customStyle="1" w:styleId="Style9ptBoldUnderline1">
    <w:name w:val="Style 9 pt Bold Underline1"/>
    <w:rsid w:val="00555DDA"/>
    <w:rPr>
      <w:b/>
      <w:bCs/>
      <w:sz w:val="20"/>
      <w:u w:val="single"/>
    </w:rPr>
  </w:style>
  <w:style w:type="character" w:customStyle="1" w:styleId="tagCharCharCharChar">
    <w:name w:val="tag Char Char Char Char"/>
    <w:rsid w:val="00555DDA"/>
    <w:rPr>
      <w:rFonts w:ascii="Georgia" w:eastAsia="Calibri" w:hAnsi="Georgia" w:cs="Calibri"/>
      <w:b/>
      <w:sz w:val="24"/>
    </w:rPr>
  </w:style>
  <w:style w:type="character" w:customStyle="1" w:styleId="3">
    <w:name w:val="3"/>
    <w:rsid w:val="00555DDA"/>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555DDA"/>
    <w:rPr>
      <w:rFonts w:cs="Arial"/>
      <w:b/>
      <w:bCs/>
      <w:iCs/>
      <w:szCs w:val="28"/>
      <w:lang w:val="en-US" w:eastAsia="en-US" w:bidi="ar-SA"/>
    </w:rPr>
  </w:style>
  <w:style w:type="paragraph" w:customStyle="1" w:styleId="EmphasisText">
    <w:name w:val="Emphasis Text"/>
    <w:basedOn w:val="UnderlinedText"/>
    <w:link w:val="EmphasisTextChar"/>
    <w:rsid w:val="00555DDA"/>
    <w:rPr>
      <w:rFonts w:eastAsia="SimSun"/>
      <w:sz w:val="24"/>
      <w:u w:val="single"/>
    </w:rPr>
  </w:style>
  <w:style w:type="character" w:customStyle="1" w:styleId="EmphasisTextChar">
    <w:name w:val="Emphasis Text Char"/>
    <w:link w:val="EmphasisText"/>
    <w:rsid w:val="00555DDA"/>
    <w:rPr>
      <w:rFonts w:ascii="Calibri" w:eastAsia="SimSun" w:hAnsi="Calibri"/>
      <w:b/>
      <w:sz w:val="24"/>
      <w:u w:val="single"/>
    </w:rPr>
  </w:style>
  <w:style w:type="character" w:customStyle="1" w:styleId="featuretitle">
    <w:name w:val="feature_title"/>
    <w:basedOn w:val="DefaultParagraphFont"/>
    <w:rsid w:val="00555DDA"/>
  </w:style>
  <w:style w:type="character" w:customStyle="1" w:styleId="6">
    <w:name w:val="6"/>
    <w:rsid w:val="00555DDA"/>
    <w:rPr>
      <w:rFonts w:cs="Arial"/>
      <w:bCs/>
      <w:sz w:val="20"/>
      <w:u w:val="single"/>
      <w:lang w:val="en-US" w:eastAsia="en-US" w:bidi="ar-SA"/>
    </w:rPr>
  </w:style>
  <w:style w:type="character" w:customStyle="1" w:styleId="7">
    <w:name w:val="7"/>
    <w:rsid w:val="00555DDA"/>
    <w:rPr>
      <w:rFonts w:cs="Arial"/>
      <w:bCs/>
      <w:sz w:val="20"/>
      <w:u w:val="single"/>
      <w:lang w:val="en-US" w:eastAsia="en-US" w:bidi="ar-SA"/>
    </w:rPr>
  </w:style>
  <w:style w:type="character" w:customStyle="1" w:styleId="StyleUnderlineChar19pt4">
    <w:name w:val="Style Underline Char1 + 9 pt4"/>
    <w:basedOn w:val="UnderlineChar1"/>
    <w:rsid w:val="00555DDA"/>
    <w:rPr>
      <w:rFonts w:ascii="Times New Roman" w:hAnsi="Times New Roman"/>
      <w:sz w:val="20"/>
      <w:szCs w:val="24"/>
      <w:u w:val="single"/>
      <w:lang w:val="en-US" w:eastAsia="en-US" w:bidi="ar-SA"/>
    </w:rPr>
  </w:style>
  <w:style w:type="character" w:customStyle="1" w:styleId="StyleUnderlineChar19ptBold1">
    <w:name w:val="Style Underline Char1 + 9 pt Bold1"/>
    <w:rsid w:val="00555DDA"/>
    <w:rPr>
      <w:rFonts w:ascii="Times New Roman" w:hAnsi="Times New Roman"/>
      <w:b/>
      <w:bCs/>
      <w:sz w:val="20"/>
      <w:szCs w:val="24"/>
      <w:u w:val="single"/>
      <w:lang w:val="en-US" w:eastAsia="en-US" w:bidi="ar-SA"/>
    </w:rPr>
  </w:style>
  <w:style w:type="character" w:customStyle="1" w:styleId="Style9ptUnderline3">
    <w:name w:val="Style 9 pt Underline3"/>
    <w:rsid w:val="00555DDA"/>
    <w:rPr>
      <w:sz w:val="20"/>
      <w:u w:val="single"/>
    </w:rPr>
  </w:style>
  <w:style w:type="paragraph" w:customStyle="1" w:styleId="Stylecard9pt">
    <w:name w:val="Style card + 9 pt"/>
    <w:basedOn w:val="Normal"/>
    <w:link w:val="Stylecard9ptChar"/>
    <w:qFormat/>
    <w:rsid w:val="00555DDA"/>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555DDA"/>
    <w:rPr>
      <w:rFonts w:ascii="Calibri" w:eastAsia="Calibri" w:hAnsi="Calibri" w:cs="Times New Roman"/>
      <w:sz w:val="20"/>
      <w:szCs w:val="20"/>
      <w:u w:val="single"/>
    </w:rPr>
  </w:style>
  <w:style w:type="character" w:customStyle="1" w:styleId="Styleunderline9pt0">
    <w:name w:val="Style underline + 9 pt"/>
    <w:basedOn w:val="underline"/>
    <w:rsid w:val="00555DDA"/>
    <w:rPr>
      <w:u w:val="single"/>
      <w:lang w:val="en-US" w:eastAsia="en-US" w:bidi="ar-SA"/>
    </w:rPr>
  </w:style>
  <w:style w:type="character" w:customStyle="1" w:styleId="Style9ptUnderline4">
    <w:name w:val="Style 9 pt Underline4"/>
    <w:rsid w:val="00555DDA"/>
    <w:rPr>
      <w:sz w:val="20"/>
      <w:u w:val="single"/>
    </w:rPr>
  </w:style>
  <w:style w:type="character" w:customStyle="1" w:styleId="55">
    <w:name w:val="55"/>
    <w:rsid w:val="00555DDA"/>
    <w:rPr>
      <w:rFonts w:cs="Arial"/>
      <w:bCs/>
      <w:sz w:val="20"/>
      <w:u w:val="single"/>
      <w:lang w:val="en-US" w:eastAsia="en-US" w:bidi="ar-SA"/>
    </w:rPr>
  </w:style>
  <w:style w:type="paragraph" w:customStyle="1" w:styleId="CardBody">
    <w:name w:val="Card Body"/>
    <w:basedOn w:val="Normal"/>
    <w:link w:val="CardBodyChar"/>
    <w:qFormat/>
    <w:rsid w:val="00555DDA"/>
    <w:pPr>
      <w:spacing w:after="0" w:line="240" w:lineRule="auto"/>
    </w:pPr>
    <w:rPr>
      <w:rFonts w:eastAsia="Calibri"/>
    </w:rPr>
  </w:style>
  <w:style w:type="character" w:customStyle="1" w:styleId="CardBodyChar">
    <w:name w:val="Card Body Char"/>
    <w:link w:val="CardBody"/>
    <w:rsid w:val="00555DDA"/>
    <w:rPr>
      <w:rFonts w:ascii="Calibri" w:eastAsia="Calibri" w:hAnsi="Calibri"/>
    </w:rPr>
  </w:style>
  <w:style w:type="character" w:customStyle="1" w:styleId="Styleunderline9pt10">
    <w:name w:val="Style underline + 9 pt1"/>
    <w:basedOn w:val="underline"/>
    <w:rsid w:val="00555DDA"/>
    <w:rPr>
      <w:u w:val="single"/>
      <w:lang w:val="en-US" w:eastAsia="en-US" w:bidi="ar-SA"/>
    </w:rPr>
  </w:style>
  <w:style w:type="character" w:customStyle="1" w:styleId="Styleunderline9ptBold">
    <w:name w:val="Style underline + 9 pt Bold"/>
    <w:rsid w:val="00555DDA"/>
    <w:rPr>
      <w:b/>
      <w:bCs/>
      <w:sz w:val="20"/>
      <w:u w:val="single"/>
    </w:rPr>
  </w:style>
  <w:style w:type="character" w:customStyle="1" w:styleId="StyleUnderliningChar9ptBold">
    <w:name w:val="Style Underlining Char + 9 pt Bold"/>
    <w:rsid w:val="00555DDA"/>
    <w:rPr>
      <w:rFonts w:ascii="Times New Roman" w:hAnsi="Times New Roman"/>
      <w:b/>
      <w:bCs/>
      <w:sz w:val="20"/>
      <w:szCs w:val="24"/>
      <w:u w:val="single"/>
      <w:lang w:val="en-US" w:eastAsia="en-US" w:bidi="ar-SA"/>
    </w:rPr>
  </w:style>
  <w:style w:type="character" w:customStyle="1" w:styleId="StyleUnderliningChar9pt">
    <w:name w:val="Style Underlining Char + 9 pt"/>
    <w:rsid w:val="00555DDA"/>
    <w:rPr>
      <w:rFonts w:ascii="Times New Roman" w:hAnsi="Times New Roman"/>
      <w:sz w:val="20"/>
      <w:szCs w:val="24"/>
      <w:u w:val="single"/>
      <w:lang w:val="en-US" w:eastAsia="en-US" w:bidi="ar-SA"/>
    </w:rPr>
  </w:style>
  <w:style w:type="character" w:customStyle="1" w:styleId="34">
    <w:name w:val="34"/>
    <w:rsid w:val="00555DDA"/>
    <w:rPr>
      <w:rFonts w:ascii="Times New Roman" w:hAnsi="Times New Roman" w:cs="Arial"/>
      <w:bCs/>
      <w:sz w:val="20"/>
      <w:u w:val="single"/>
      <w:lang w:val="en-US" w:eastAsia="en-US" w:bidi="ar-SA"/>
    </w:rPr>
  </w:style>
  <w:style w:type="character" w:customStyle="1" w:styleId="45">
    <w:name w:val="45"/>
    <w:rsid w:val="00555DDA"/>
    <w:rPr>
      <w:rFonts w:ascii="Times New Roman" w:hAnsi="Times New Roman" w:cs="Arial"/>
      <w:b/>
      <w:bCs/>
      <w:sz w:val="20"/>
      <w:u w:val="single"/>
      <w:lang w:val="en-US" w:eastAsia="en-US" w:bidi="ar-SA"/>
    </w:rPr>
  </w:style>
  <w:style w:type="character" w:customStyle="1" w:styleId="Style9ptUnderline5">
    <w:name w:val="Style 9 pt Underline5"/>
    <w:rsid w:val="00555DDA"/>
    <w:rPr>
      <w:rFonts w:ascii="Times New Roman" w:hAnsi="Times New Roman"/>
      <w:sz w:val="20"/>
      <w:u w:val="single"/>
    </w:rPr>
  </w:style>
  <w:style w:type="character" w:customStyle="1" w:styleId="Style9ptBoldUnderline2">
    <w:name w:val="Style 9 pt Bold Underline2"/>
    <w:rsid w:val="00555DDA"/>
    <w:rPr>
      <w:rFonts w:ascii="Times New Roman" w:hAnsi="Times New Roman"/>
      <w:b/>
      <w:bCs/>
      <w:sz w:val="20"/>
      <w:u w:val="single"/>
    </w:rPr>
  </w:style>
  <w:style w:type="character" w:customStyle="1" w:styleId="StyleBoldItalicUnderlineBorderSinglesolidlineAuto">
    <w:name w:val="Style Bold Italic Underline Border: : (Single solid line Auto ..."/>
    <w:rsid w:val="00555DDA"/>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555DDA"/>
    <w:pPr>
      <w:numPr>
        <w:numId w:val="0"/>
      </w:numPr>
    </w:pPr>
    <w:rPr>
      <w:sz w:val="20"/>
      <w:lang w:eastAsia="zh-CN"/>
    </w:rPr>
  </w:style>
  <w:style w:type="character" w:customStyle="1" w:styleId="StyleStyle49pt1Char">
    <w:name w:val="Style Style4 + 9 pt1 Char"/>
    <w:basedOn w:val="Style4Char"/>
    <w:link w:val="StyleStyle49pt1"/>
    <w:rsid w:val="00555DDA"/>
    <w:rPr>
      <w:rFonts w:ascii="Arial Narrow" w:hAnsi="Arial Narrow"/>
      <w:sz w:val="20"/>
      <w:szCs w:val="24"/>
      <w:u w:val="single"/>
      <w:lang w:eastAsia="zh-CN"/>
    </w:rPr>
  </w:style>
  <w:style w:type="paragraph" w:customStyle="1" w:styleId="StyleStyle49ptBold1">
    <w:name w:val="Style Style4 + 9 pt Bold1"/>
    <w:basedOn w:val="Style4"/>
    <w:link w:val="StyleStyle49ptBold1Char"/>
    <w:rsid w:val="00555DDA"/>
    <w:pPr>
      <w:numPr>
        <w:numId w:val="0"/>
      </w:numPr>
    </w:pPr>
    <w:rPr>
      <w:b/>
      <w:bCs/>
    </w:rPr>
  </w:style>
  <w:style w:type="character" w:customStyle="1" w:styleId="StyleStyle49ptBold1Char">
    <w:name w:val="Style Style4 + 9 pt Bold1 Char"/>
    <w:link w:val="StyleStyle49ptBold1"/>
    <w:rsid w:val="00555DDA"/>
    <w:rPr>
      <w:rFonts w:ascii="Arial Narrow" w:hAnsi="Arial Narrow"/>
      <w:b/>
      <w:bCs/>
      <w:szCs w:val="24"/>
      <w:u w:val="single"/>
    </w:rPr>
  </w:style>
  <w:style w:type="paragraph" w:customStyle="1" w:styleId="StyleStyle49pt2">
    <w:name w:val="Style Style4 + 9 pt2"/>
    <w:basedOn w:val="Style4"/>
    <w:link w:val="StyleStyle49pt2Char"/>
    <w:rsid w:val="00555DDA"/>
    <w:pPr>
      <w:numPr>
        <w:numId w:val="0"/>
      </w:numPr>
    </w:pPr>
    <w:rPr>
      <w:sz w:val="20"/>
      <w:lang w:eastAsia="zh-CN"/>
    </w:rPr>
  </w:style>
  <w:style w:type="character" w:customStyle="1" w:styleId="StyleStyle49pt2Char">
    <w:name w:val="Style Style4 + 9 pt2 Char"/>
    <w:basedOn w:val="Style4Char"/>
    <w:link w:val="StyleStyle49pt2"/>
    <w:rsid w:val="00555DDA"/>
    <w:rPr>
      <w:rFonts w:ascii="Arial Narrow" w:hAnsi="Arial Narrow"/>
      <w:sz w:val="20"/>
      <w:szCs w:val="24"/>
      <w:u w:val="single"/>
      <w:lang w:eastAsia="zh-CN"/>
    </w:rPr>
  </w:style>
  <w:style w:type="paragraph" w:customStyle="1" w:styleId="StyleStyle49ptBold2">
    <w:name w:val="Style Style4 + 9 pt Bold2"/>
    <w:basedOn w:val="Style4"/>
    <w:link w:val="StyleStyle49ptBold2Char"/>
    <w:rsid w:val="00555DDA"/>
    <w:pPr>
      <w:numPr>
        <w:numId w:val="0"/>
      </w:numPr>
    </w:pPr>
    <w:rPr>
      <w:b/>
      <w:bCs/>
    </w:rPr>
  </w:style>
  <w:style w:type="character" w:customStyle="1" w:styleId="StyleStyle49ptBold2Char">
    <w:name w:val="Style Style4 + 9 pt Bold2 Char"/>
    <w:link w:val="StyleStyle49ptBold2"/>
    <w:rsid w:val="00555DDA"/>
    <w:rPr>
      <w:rFonts w:ascii="Arial Narrow" w:hAnsi="Arial Narrow"/>
      <w:b/>
      <w:bCs/>
      <w:szCs w:val="24"/>
      <w:u w:val="single"/>
    </w:rPr>
  </w:style>
  <w:style w:type="character" w:customStyle="1" w:styleId="23">
    <w:name w:val="23"/>
    <w:rsid w:val="00555DDA"/>
    <w:rPr>
      <w:rFonts w:ascii="Times New Roman" w:hAnsi="Times New Roman" w:cs="Arial"/>
      <w:bCs/>
      <w:sz w:val="20"/>
      <w:u w:val="single"/>
      <w:lang w:val="en-US" w:eastAsia="en-US" w:bidi="ar-SA"/>
    </w:rPr>
  </w:style>
  <w:style w:type="character" w:customStyle="1" w:styleId="33">
    <w:name w:val="33"/>
    <w:rsid w:val="00555DDA"/>
    <w:rPr>
      <w:rFonts w:ascii="Times New Roman" w:hAnsi="Times New Roman" w:cs="Arial"/>
      <w:b/>
      <w:bCs/>
      <w:sz w:val="20"/>
      <w:u w:val="single"/>
      <w:lang w:val="en-US" w:eastAsia="en-US" w:bidi="ar-SA"/>
    </w:rPr>
  </w:style>
  <w:style w:type="character" w:customStyle="1" w:styleId="27">
    <w:name w:val="27"/>
    <w:rsid w:val="00555DDA"/>
    <w:rPr>
      <w:rFonts w:cs="Arial"/>
      <w:bCs/>
      <w:sz w:val="20"/>
      <w:u w:val="single"/>
      <w:lang w:val="en-US" w:eastAsia="en-US" w:bidi="ar-SA"/>
    </w:rPr>
  </w:style>
  <w:style w:type="character" w:customStyle="1" w:styleId="StyleArialNarrow9pt">
    <w:name w:val="Style Arial Narrow 9 pt"/>
    <w:rsid w:val="00555DDA"/>
    <w:rPr>
      <w:rFonts w:ascii="Times New Roman" w:hAnsi="Times New Roman"/>
      <w:sz w:val="20"/>
    </w:rPr>
  </w:style>
  <w:style w:type="paragraph" w:customStyle="1" w:styleId="CiteBody">
    <w:name w:val="Cite Body"/>
    <w:basedOn w:val="Normal"/>
    <w:link w:val="CiteBodyChar"/>
    <w:qFormat/>
    <w:rsid w:val="00555DDA"/>
    <w:pPr>
      <w:spacing w:after="0" w:line="240" w:lineRule="auto"/>
    </w:pPr>
    <w:rPr>
      <w:rFonts w:eastAsia="Calibri"/>
      <w:szCs w:val="16"/>
    </w:rPr>
  </w:style>
  <w:style w:type="paragraph" w:customStyle="1" w:styleId="CiteBold">
    <w:name w:val="Cite Bold"/>
    <w:basedOn w:val="CiteBody"/>
    <w:link w:val="CiteBoldChar"/>
    <w:qFormat/>
    <w:rsid w:val="00555DDA"/>
    <w:rPr>
      <w:b/>
    </w:rPr>
  </w:style>
  <w:style w:type="character" w:customStyle="1" w:styleId="CiteBodyChar">
    <w:name w:val="Cite Body Char"/>
    <w:link w:val="CiteBody"/>
    <w:rsid w:val="00555DDA"/>
    <w:rPr>
      <w:rFonts w:ascii="Calibri" w:eastAsia="Calibri" w:hAnsi="Calibri"/>
      <w:szCs w:val="16"/>
    </w:rPr>
  </w:style>
  <w:style w:type="character" w:customStyle="1" w:styleId="CiteBoldChar">
    <w:name w:val="Cite Bold Char"/>
    <w:link w:val="CiteBold"/>
    <w:rsid w:val="00555DDA"/>
    <w:rPr>
      <w:rFonts w:ascii="Calibri" w:eastAsia="Calibri" w:hAnsi="Calibri"/>
      <w:b/>
      <w:szCs w:val="16"/>
    </w:rPr>
  </w:style>
  <w:style w:type="paragraph" w:customStyle="1" w:styleId="StyleCardBody11ptUnderline">
    <w:name w:val="Style Card Body + 11 pt Underline"/>
    <w:basedOn w:val="CardBody"/>
    <w:link w:val="StyleCardBody11ptUnderlineChar"/>
    <w:rsid w:val="00555DDA"/>
    <w:rPr>
      <w:sz w:val="20"/>
      <w:u w:val="single"/>
    </w:rPr>
  </w:style>
  <w:style w:type="character" w:customStyle="1" w:styleId="StyleCardBody11ptUnderlineChar">
    <w:name w:val="Style Card Body + 11 pt Underline Char"/>
    <w:link w:val="StyleCardBody11ptUnderline"/>
    <w:rsid w:val="00555DDA"/>
    <w:rPr>
      <w:rFonts w:ascii="Calibri" w:eastAsia="Calibri" w:hAnsi="Calibri"/>
      <w:sz w:val="20"/>
      <w:u w:val="single"/>
    </w:rPr>
  </w:style>
  <w:style w:type="paragraph" w:customStyle="1" w:styleId="StyleStyle49pt4">
    <w:name w:val="Style Style4 + 9 pt4"/>
    <w:basedOn w:val="Style4"/>
    <w:link w:val="StyleStyle49pt4Char"/>
    <w:rsid w:val="00555DDA"/>
    <w:pPr>
      <w:numPr>
        <w:numId w:val="0"/>
      </w:numPr>
    </w:pPr>
    <w:rPr>
      <w:sz w:val="20"/>
      <w:lang w:eastAsia="zh-CN"/>
    </w:rPr>
  </w:style>
  <w:style w:type="character" w:customStyle="1" w:styleId="StyleStyle49pt4Char">
    <w:name w:val="Style Style4 + 9 pt4 Char"/>
    <w:basedOn w:val="Style4Char"/>
    <w:link w:val="StyleStyle49pt4"/>
    <w:rsid w:val="00555DDA"/>
    <w:rPr>
      <w:rFonts w:ascii="Arial Narrow" w:hAnsi="Arial Narrow"/>
      <w:sz w:val="20"/>
      <w:szCs w:val="24"/>
      <w:u w:val="single"/>
      <w:lang w:eastAsia="zh-CN"/>
    </w:rPr>
  </w:style>
  <w:style w:type="paragraph" w:customStyle="1" w:styleId="StyleStyle49ptBold4">
    <w:name w:val="Style Style4 + 9 pt Bold4"/>
    <w:basedOn w:val="Style4"/>
    <w:link w:val="StyleStyle49ptBold4Char"/>
    <w:rsid w:val="00555DDA"/>
    <w:pPr>
      <w:numPr>
        <w:numId w:val="0"/>
      </w:numPr>
    </w:pPr>
    <w:rPr>
      <w:b/>
      <w:bCs/>
    </w:rPr>
  </w:style>
  <w:style w:type="character" w:customStyle="1" w:styleId="StyleStyle49ptBold4Char">
    <w:name w:val="Style Style4 + 9 pt Bold4 Char"/>
    <w:link w:val="StyleStyle49ptBold4"/>
    <w:rsid w:val="00555DDA"/>
    <w:rPr>
      <w:rFonts w:ascii="Arial Narrow" w:hAnsi="Arial Narrow"/>
      <w:b/>
      <w:bCs/>
      <w:szCs w:val="24"/>
      <w:u w:val="single"/>
    </w:rPr>
  </w:style>
  <w:style w:type="character" w:customStyle="1" w:styleId="StyleUnderlineCharChar9pt2">
    <w:name w:val="Style Underline Char Char + 9 pt2"/>
    <w:basedOn w:val="DefaultParagraphFont"/>
    <w:rsid w:val="00555DDA"/>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555DDA"/>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555DDA"/>
    <w:rPr>
      <w:b/>
      <w:bCs/>
      <w:sz w:val="20"/>
      <w:u w:val="single"/>
      <w:bdr w:val="single" w:sz="4" w:space="0" w:color="auto"/>
    </w:rPr>
  </w:style>
  <w:style w:type="character" w:customStyle="1" w:styleId="Style9ptUnderline7">
    <w:name w:val="Style 9 pt Underline7"/>
    <w:rsid w:val="00555DDA"/>
    <w:rPr>
      <w:sz w:val="20"/>
      <w:u w:val="single"/>
    </w:rPr>
  </w:style>
  <w:style w:type="character" w:customStyle="1" w:styleId="Style9ptBoldUnderline3">
    <w:name w:val="Style 9 pt Bold Underline3"/>
    <w:rsid w:val="00555DDA"/>
    <w:rPr>
      <w:b/>
      <w:bCs/>
      <w:sz w:val="20"/>
      <w:u w:val="single"/>
    </w:rPr>
  </w:style>
  <w:style w:type="character" w:customStyle="1" w:styleId="Style9ptUnderline8">
    <w:name w:val="Style 9 pt Underline8"/>
    <w:rsid w:val="00555DDA"/>
    <w:rPr>
      <w:sz w:val="20"/>
      <w:u w:val="single"/>
    </w:rPr>
  </w:style>
  <w:style w:type="paragraph" w:customStyle="1" w:styleId="StyleStyle49pt5">
    <w:name w:val="Style Style4 + 9 pt5"/>
    <w:basedOn w:val="Style4"/>
    <w:link w:val="StyleStyle49pt5Char"/>
    <w:rsid w:val="00555DDA"/>
    <w:pPr>
      <w:numPr>
        <w:numId w:val="0"/>
      </w:numPr>
    </w:pPr>
    <w:rPr>
      <w:sz w:val="20"/>
      <w:lang w:eastAsia="zh-CN"/>
    </w:rPr>
  </w:style>
  <w:style w:type="character" w:customStyle="1" w:styleId="StyleStyle49pt5Char">
    <w:name w:val="Style Style4 + 9 pt5 Char"/>
    <w:basedOn w:val="Style4Char"/>
    <w:link w:val="StyleStyle49pt5"/>
    <w:rsid w:val="00555DDA"/>
    <w:rPr>
      <w:rFonts w:ascii="Arial Narrow" w:hAnsi="Arial Narrow"/>
      <w:sz w:val="20"/>
      <w:szCs w:val="24"/>
      <w:u w:val="single"/>
      <w:lang w:eastAsia="zh-CN"/>
    </w:rPr>
  </w:style>
  <w:style w:type="paragraph" w:customStyle="1" w:styleId="StyleStyle49pt6">
    <w:name w:val="Style Style4 + 9 pt6"/>
    <w:basedOn w:val="Style4"/>
    <w:link w:val="StyleStyle49pt6Char"/>
    <w:qFormat/>
    <w:rsid w:val="00555DDA"/>
    <w:pPr>
      <w:numPr>
        <w:numId w:val="0"/>
      </w:numPr>
    </w:pPr>
    <w:rPr>
      <w:sz w:val="20"/>
      <w:lang w:eastAsia="zh-CN"/>
    </w:rPr>
  </w:style>
  <w:style w:type="character" w:customStyle="1" w:styleId="StyleStyle49pt6Char">
    <w:name w:val="Style Style4 + 9 pt6 Char"/>
    <w:basedOn w:val="Style4Char"/>
    <w:link w:val="StyleStyle49pt6"/>
    <w:rsid w:val="00555DDA"/>
    <w:rPr>
      <w:rFonts w:ascii="Arial Narrow" w:hAnsi="Arial Narrow"/>
      <w:sz w:val="20"/>
      <w:szCs w:val="24"/>
      <w:u w:val="single"/>
      <w:lang w:eastAsia="zh-CN"/>
    </w:rPr>
  </w:style>
  <w:style w:type="character" w:customStyle="1" w:styleId="66">
    <w:name w:val="66"/>
    <w:rsid w:val="00555DDA"/>
    <w:rPr>
      <w:rFonts w:cs="Arial"/>
      <w:bCs/>
      <w:sz w:val="20"/>
      <w:u w:val="single"/>
      <w:lang w:val="en-US" w:eastAsia="en-US" w:bidi="ar-SA"/>
    </w:rPr>
  </w:style>
  <w:style w:type="character" w:customStyle="1" w:styleId="Style9ptUnderline9">
    <w:name w:val="Style 9 pt Underline9"/>
    <w:rsid w:val="00555DDA"/>
    <w:rPr>
      <w:sz w:val="20"/>
      <w:u w:val="single"/>
    </w:rPr>
  </w:style>
  <w:style w:type="paragraph" w:customStyle="1" w:styleId="StyleStyle49ptBold5">
    <w:name w:val="Style Style4 + 9 pt Bold5"/>
    <w:basedOn w:val="Style4"/>
    <w:link w:val="StyleStyle49ptBold5Char"/>
    <w:rsid w:val="00555DDA"/>
    <w:pPr>
      <w:numPr>
        <w:numId w:val="0"/>
      </w:numPr>
    </w:pPr>
    <w:rPr>
      <w:b/>
      <w:bCs/>
    </w:rPr>
  </w:style>
  <w:style w:type="character" w:customStyle="1" w:styleId="StyleStyle49ptBold5Char">
    <w:name w:val="Style Style4 + 9 pt Bold5 Char"/>
    <w:link w:val="StyleStyle49ptBold5"/>
    <w:rsid w:val="00555DDA"/>
    <w:rPr>
      <w:rFonts w:ascii="Arial Narrow" w:hAnsi="Arial Narrow"/>
      <w:b/>
      <w:bCs/>
      <w:szCs w:val="24"/>
      <w:u w:val="single"/>
    </w:rPr>
  </w:style>
  <w:style w:type="character" w:customStyle="1" w:styleId="Style9ptBoldUnderline4">
    <w:name w:val="Style 9 pt Bold Underline4"/>
    <w:rsid w:val="00555DDA"/>
    <w:rPr>
      <w:b/>
      <w:bCs/>
      <w:sz w:val="20"/>
      <w:u w:val="single"/>
    </w:rPr>
  </w:style>
  <w:style w:type="paragraph" w:customStyle="1" w:styleId="StyleStyle49pt7">
    <w:name w:val="Style Style4 + 9 pt7"/>
    <w:basedOn w:val="Style4"/>
    <w:link w:val="StyleStyle49pt7Char"/>
    <w:rsid w:val="00555DDA"/>
    <w:pPr>
      <w:numPr>
        <w:numId w:val="0"/>
      </w:numPr>
    </w:pPr>
    <w:rPr>
      <w:sz w:val="20"/>
      <w:lang w:eastAsia="zh-CN"/>
    </w:rPr>
  </w:style>
  <w:style w:type="character" w:customStyle="1" w:styleId="StyleStyle49pt7Char">
    <w:name w:val="Style Style4 + 9 pt7 Char"/>
    <w:basedOn w:val="Style4Char"/>
    <w:link w:val="StyleStyle49pt7"/>
    <w:rsid w:val="00555DDA"/>
    <w:rPr>
      <w:rFonts w:ascii="Arial Narrow" w:hAnsi="Arial Narrow"/>
      <w:sz w:val="20"/>
      <w:szCs w:val="24"/>
      <w:u w:val="single"/>
      <w:lang w:eastAsia="zh-CN"/>
    </w:rPr>
  </w:style>
  <w:style w:type="character" w:customStyle="1" w:styleId="titleblue14">
    <w:name w:val="titleblue14"/>
    <w:basedOn w:val="DefaultParagraphFont"/>
    <w:rsid w:val="00555DDA"/>
  </w:style>
  <w:style w:type="paragraph" w:customStyle="1" w:styleId="FONT7">
    <w:name w:val="FONT 7"/>
    <w:qFormat/>
    <w:rsid w:val="00555DDA"/>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555DDA"/>
    <w:pPr>
      <w:numPr>
        <w:numId w:val="0"/>
      </w:numPr>
    </w:pPr>
  </w:style>
  <w:style w:type="paragraph" w:customStyle="1" w:styleId="StyleHeading2Underline">
    <w:name w:val="Style Heading 2 + Underline"/>
    <w:basedOn w:val="Heading2"/>
    <w:link w:val="StyleHeading2UnderlineChar"/>
    <w:rsid w:val="00555DDA"/>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555DDA"/>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555DDA"/>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555DDA"/>
    <w:rPr>
      <w:rFonts w:eastAsia="Calibri"/>
      <w:szCs w:val="24"/>
      <w:u w:val="single"/>
    </w:rPr>
  </w:style>
  <w:style w:type="paragraph" w:customStyle="1" w:styleId="StyleCardText11ptBoldUnderline">
    <w:name w:val="Style Card Text + 11 pt Bold Underline"/>
    <w:link w:val="StyleCardText11ptBoldUnderlineChar"/>
    <w:rsid w:val="00555DDA"/>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555DDA"/>
    <w:rPr>
      <w:rFonts w:eastAsia="Calibri"/>
      <w:b/>
      <w:bCs/>
      <w:szCs w:val="24"/>
      <w:u w:val="single"/>
    </w:rPr>
  </w:style>
  <w:style w:type="paragraph" w:customStyle="1" w:styleId="StyleStyle49ptBold6">
    <w:name w:val="Style Style4 + 9 pt Bold6"/>
    <w:basedOn w:val="Style4"/>
    <w:link w:val="StyleStyle49ptBold6Char"/>
    <w:rsid w:val="00555DDA"/>
    <w:pPr>
      <w:numPr>
        <w:numId w:val="0"/>
      </w:numPr>
    </w:pPr>
    <w:rPr>
      <w:b/>
      <w:bCs/>
    </w:rPr>
  </w:style>
  <w:style w:type="character" w:customStyle="1" w:styleId="StyleStyle49ptBold6Char">
    <w:name w:val="Style Style4 + 9 pt Bold6 Char"/>
    <w:link w:val="StyleStyle49ptBold6"/>
    <w:rsid w:val="00555DDA"/>
    <w:rPr>
      <w:rFonts w:ascii="Arial Narrow" w:hAnsi="Arial Narrow"/>
      <w:b/>
      <w:bCs/>
      <w:szCs w:val="24"/>
      <w:u w:val="single"/>
    </w:rPr>
  </w:style>
  <w:style w:type="paragraph" w:customStyle="1" w:styleId="StyleUnderlined11pt">
    <w:name w:val="Style Underlined + 11 pt"/>
    <w:link w:val="StyleUnderlined11ptChar"/>
    <w:qFormat/>
    <w:rsid w:val="00555DDA"/>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555DDA"/>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555DDA"/>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555DDA"/>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555DDA"/>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555DDA"/>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555DDA"/>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555DDA"/>
    <w:rPr>
      <w:rFonts w:ascii="Times New Roman" w:eastAsia="Calibri" w:hAnsi="Times New Roman" w:cs="Times New Roman"/>
      <w:sz w:val="16"/>
    </w:rPr>
  </w:style>
  <w:style w:type="paragraph" w:customStyle="1" w:styleId="Underlinestyle1">
    <w:name w:val="Underline style"/>
    <w:basedOn w:val="Normal"/>
    <w:qFormat/>
    <w:rsid w:val="00555DDA"/>
    <w:pPr>
      <w:spacing w:after="0" w:line="240" w:lineRule="auto"/>
    </w:pPr>
    <w:rPr>
      <w:rFonts w:eastAsia="Calibri"/>
      <w:u w:val="single"/>
    </w:rPr>
  </w:style>
  <w:style w:type="character" w:customStyle="1" w:styleId="Style11ptUnderline3">
    <w:name w:val="Style 11 pt Underline3"/>
    <w:rsid w:val="00555DDA"/>
    <w:rPr>
      <w:sz w:val="20"/>
      <w:u w:val="single"/>
    </w:rPr>
  </w:style>
  <w:style w:type="character" w:customStyle="1" w:styleId="StyleUnderlineCharChar9pt3">
    <w:name w:val="Style Underline Char Char + 9 pt3"/>
    <w:basedOn w:val="DefaultParagraphFont"/>
    <w:rsid w:val="00555DDA"/>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555DDA"/>
    <w:rPr>
      <w:sz w:val="20"/>
      <w:u w:val="single"/>
    </w:rPr>
  </w:style>
  <w:style w:type="character" w:customStyle="1" w:styleId="Style9ptUnderline11">
    <w:name w:val="Style 9 pt Underline11"/>
    <w:rsid w:val="00555DDA"/>
    <w:rPr>
      <w:sz w:val="20"/>
      <w:u w:val="single"/>
    </w:rPr>
  </w:style>
  <w:style w:type="character" w:customStyle="1" w:styleId="Style9ptBoldUnderline5">
    <w:name w:val="Style 9 pt Bold Underline5"/>
    <w:rsid w:val="00555DDA"/>
    <w:rPr>
      <w:b/>
      <w:bCs/>
      <w:sz w:val="20"/>
      <w:u w:val="single"/>
    </w:rPr>
  </w:style>
  <w:style w:type="character" w:customStyle="1" w:styleId="UnderlineChar2CharChar">
    <w:name w:val="Underline Char2 Char Char"/>
    <w:rsid w:val="00555DDA"/>
    <w:rPr>
      <w:szCs w:val="24"/>
      <w:u w:val="single"/>
      <w:lang w:val="en-US" w:eastAsia="en-US" w:bidi="ar-SA"/>
    </w:rPr>
  </w:style>
  <w:style w:type="character" w:customStyle="1" w:styleId="BoldandUnderlineChar2CharCharChar">
    <w:name w:val="Bold and Underline Char2 Char Char Char"/>
    <w:link w:val="BoldandUnderlineChar2CharChar"/>
    <w:rsid w:val="00555DDA"/>
    <w:rPr>
      <w:b/>
      <w:u w:val="single"/>
    </w:rPr>
  </w:style>
  <w:style w:type="paragraph" w:customStyle="1" w:styleId="textboldChar">
    <w:name w:val="text bold Char"/>
    <w:basedOn w:val="Normal"/>
    <w:link w:val="textboldCharChar"/>
    <w:rsid w:val="00555DDA"/>
    <w:pPr>
      <w:spacing w:after="0" w:line="240" w:lineRule="auto"/>
      <w:ind w:left="720"/>
    </w:pPr>
    <w:rPr>
      <w:rFonts w:eastAsia="Calibri"/>
      <w:b/>
      <w:sz w:val="24"/>
      <w:u w:val="thick"/>
    </w:rPr>
  </w:style>
  <w:style w:type="character" w:customStyle="1" w:styleId="textboldCharChar">
    <w:name w:val="text bold Char Char"/>
    <w:link w:val="textboldChar"/>
    <w:rsid w:val="00555DDA"/>
    <w:rPr>
      <w:rFonts w:ascii="Calibri" w:eastAsia="Calibri" w:hAnsi="Calibri"/>
      <w:b/>
      <w:sz w:val="24"/>
      <w:u w:val="thick"/>
    </w:rPr>
  </w:style>
  <w:style w:type="character" w:customStyle="1" w:styleId="snapnoshots">
    <w:name w:val="snap_noshots"/>
    <w:basedOn w:val="DefaultParagraphFont"/>
    <w:rsid w:val="00555DDA"/>
  </w:style>
  <w:style w:type="character" w:customStyle="1" w:styleId="cnbcsbhdcomp">
    <w:name w:val="cnbc_sbhd_comp"/>
    <w:rsid w:val="00555DDA"/>
  </w:style>
  <w:style w:type="character" w:customStyle="1" w:styleId="blox-headline">
    <w:name w:val="blox-headline"/>
    <w:rsid w:val="00555DDA"/>
  </w:style>
  <w:style w:type="character" w:customStyle="1" w:styleId="Heading2CharCharCharCharCharChar1CharChar">
    <w:name w:val="Heading 2 Char Char Char Char Char Char1 Char Char"/>
    <w:basedOn w:val="DefaultParagraphFont"/>
    <w:uiPriority w:val="99"/>
    <w:rsid w:val="00555DDA"/>
    <w:rPr>
      <w:rFonts w:cs="Arial"/>
      <w:b/>
      <w:bCs/>
      <w:iCs/>
      <w:sz w:val="28"/>
      <w:lang w:val="en-US" w:eastAsia="en-US"/>
    </w:rPr>
  </w:style>
  <w:style w:type="character" w:customStyle="1" w:styleId="postsubtitle">
    <w:name w:val="post_subtitle"/>
    <w:basedOn w:val="DefaultParagraphFont"/>
    <w:rsid w:val="00555DDA"/>
  </w:style>
  <w:style w:type="character" w:customStyle="1" w:styleId="NoterefInText">
    <w:name w:val="_NoterefInText"/>
    <w:uiPriority w:val="99"/>
    <w:rsid w:val="00555DDA"/>
    <w:rPr>
      <w:rFonts w:cs="New Baskerville"/>
      <w:color w:val="000000"/>
    </w:rPr>
  </w:style>
  <w:style w:type="character" w:customStyle="1" w:styleId="postauthor">
    <w:name w:val="postauthor"/>
    <w:basedOn w:val="DefaultParagraphFont"/>
    <w:rsid w:val="00555DDA"/>
  </w:style>
  <w:style w:type="paragraph" w:customStyle="1" w:styleId="notes-source-hasnotes">
    <w:name w:val="notes-source-hasnotes"/>
    <w:basedOn w:val="Normal"/>
    <w:qFormat/>
    <w:rsid w:val="00555DDA"/>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555DDA"/>
  </w:style>
  <w:style w:type="character" w:customStyle="1" w:styleId="thirdparty-logo">
    <w:name w:val="thirdparty-logo"/>
    <w:basedOn w:val="DefaultParagraphFont"/>
    <w:rsid w:val="00555DDA"/>
  </w:style>
  <w:style w:type="paragraph" w:customStyle="1" w:styleId="articlemeta">
    <w:name w:val="articlemeta"/>
    <w:basedOn w:val="Normal"/>
    <w:qFormat/>
    <w:rsid w:val="00555DDA"/>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555DDA"/>
  </w:style>
  <w:style w:type="character" w:customStyle="1" w:styleId="print-footnote">
    <w:name w:val="print-footnote"/>
    <w:basedOn w:val="DefaultParagraphFont"/>
    <w:rsid w:val="00555DDA"/>
  </w:style>
  <w:style w:type="character" w:customStyle="1" w:styleId="datestring">
    <w:name w:val="datestring"/>
    <w:basedOn w:val="DefaultParagraphFont"/>
    <w:rsid w:val="00555DDA"/>
  </w:style>
  <w:style w:type="paragraph" w:customStyle="1" w:styleId="left">
    <w:name w:val="left"/>
    <w:basedOn w:val="Normal"/>
    <w:qFormat/>
    <w:rsid w:val="00555DDA"/>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555DDA"/>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555DDA"/>
  </w:style>
  <w:style w:type="paragraph" w:customStyle="1" w:styleId="creditpostedmodified">
    <w:name w:val="credit_posted_modified"/>
    <w:basedOn w:val="Normal"/>
    <w:qFormat/>
    <w:rsid w:val="00555DDA"/>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555DDA"/>
  </w:style>
  <w:style w:type="character" w:customStyle="1" w:styleId="grd">
    <w:name w:val="grd"/>
    <w:basedOn w:val="DefaultParagraphFont"/>
    <w:rsid w:val="00555DDA"/>
  </w:style>
  <w:style w:type="paragraph" w:customStyle="1" w:styleId="hs-text-container">
    <w:name w:val="hs-text-container"/>
    <w:basedOn w:val="Normal"/>
    <w:qFormat/>
    <w:rsid w:val="00555DDA"/>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555DDA"/>
  </w:style>
  <w:style w:type="character" w:customStyle="1" w:styleId="article-author-name">
    <w:name w:val="article-author-name"/>
    <w:basedOn w:val="DefaultParagraphFont"/>
    <w:rsid w:val="00555DDA"/>
  </w:style>
  <w:style w:type="character" w:customStyle="1" w:styleId="bioexcerpt">
    <w:name w:val="bio_excerpt"/>
    <w:basedOn w:val="DefaultParagraphFont"/>
    <w:rsid w:val="00555DDA"/>
  </w:style>
  <w:style w:type="character" w:customStyle="1" w:styleId="commentcount">
    <w:name w:val="comment_count"/>
    <w:basedOn w:val="DefaultParagraphFont"/>
    <w:rsid w:val="00555DDA"/>
  </w:style>
  <w:style w:type="character" w:customStyle="1" w:styleId="searchtermshighlighted">
    <w:name w:val="searchtermshighlighted"/>
    <w:basedOn w:val="DefaultParagraphFont"/>
    <w:rsid w:val="00555DDA"/>
  </w:style>
  <w:style w:type="character" w:customStyle="1" w:styleId="contributornametrigger">
    <w:name w:val="contributornametrigger"/>
    <w:basedOn w:val="DefaultParagraphFont"/>
    <w:rsid w:val="00555DDA"/>
  </w:style>
  <w:style w:type="character" w:customStyle="1" w:styleId="bylinepipe">
    <w:name w:val="bylinepipe"/>
    <w:basedOn w:val="DefaultParagraphFont"/>
    <w:rsid w:val="00555DDA"/>
  </w:style>
  <w:style w:type="character" w:customStyle="1" w:styleId="lucenesearchresulturlb">
    <w:name w:val="lucene_search_result_url_b"/>
    <w:basedOn w:val="DefaultParagraphFont"/>
    <w:rsid w:val="00555DDA"/>
  </w:style>
  <w:style w:type="character" w:customStyle="1" w:styleId="faculty-title">
    <w:name w:val="faculty-title"/>
    <w:basedOn w:val="DefaultParagraphFont"/>
    <w:rsid w:val="00555DDA"/>
  </w:style>
  <w:style w:type="character" w:customStyle="1" w:styleId="issue">
    <w:name w:val="issue"/>
    <w:basedOn w:val="DefaultParagraphFont"/>
    <w:rsid w:val="00555DDA"/>
  </w:style>
  <w:style w:type="character" w:customStyle="1" w:styleId="pages">
    <w:name w:val="pages"/>
    <w:basedOn w:val="DefaultParagraphFont"/>
    <w:rsid w:val="00555DDA"/>
  </w:style>
  <w:style w:type="character" w:customStyle="1" w:styleId="person">
    <w:name w:val="person"/>
    <w:basedOn w:val="DefaultParagraphFont"/>
    <w:rsid w:val="00555DDA"/>
  </w:style>
  <w:style w:type="character" w:customStyle="1" w:styleId="corresponding">
    <w:name w:val="corresponding"/>
    <w:basedOn w:val="DefaultParagraphFont"/>
    <w:rsid w:val="00555DDA"/>
  </w:style>
  <w:style w:type="paragraph" w:customStyle="1" w:styleId="entry-meta">
    <w:name w:val="entry-meta"/>
    <w:basedOn w:val="Normal"/>
    <w:qFormat/>
    <w:rsid w:val="00555DDA"/>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555DDA"/>
  </w:style>
  <w:style w:type="character" w:customStyle="1" w:styleId="post-category">
    <w:name w:val="post-category"/>
    <w:basedOn w:val="DefaultParagraphFont"/>
    <w:rsid w:val="00555DDA"/>
  </w:style>
  <w:style w:type="paragraph" w:customStyle="1" w:styleId="articledetails">
    <w:name w:val="articledetails"/>
    <w:basedOn w:val="Normal"/>
    <w:qFormat/>
    <w:rsid w:val="00555DDA"/>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555DDA"/>
  </w:style>
  <w:style w:type="paragraph" w:customStyle="1" w:styleId="aff">
    <w:name w:val="aff"/>
    <w:basedOn w:val="Normal"/>
    <w:qFormat/>
    <w:rsid w:val="00555DDA"/>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555DDA"/>
  </w:style>
  <w:style w:type="character" w:customStyle="1" w:styleId="entry-author-name">
    <w:name w:val="entry-author-name"/>
    <w:basedOn w:val="DefaultParagraphFont"/>
    <w:rsid w:val="00555DDA"/>
  </w:style>
  <w:style w:type="character" w:customStyle="1" w:styleId="contrib-degrees">
    <w:name w:val="contrib-degrees"/>
    <w:basedOn w:val="DefaultParagraphFont"/>
    <w:rsid w:val="00555DDA"/>
  </w:style>
  <w:style w:type="character" w:customStyle="1" w:styleId="contrib-on-behalf-of">
    <w:name w:val="contrib-on-behalf-of"/>
    <w:basedOn w:val="DefaultParagraphFont"/>
    <w:rsid w:val="00555DDA"/>
  </w:style>
  <w:style w:type="character" w:customStyle="1" w:styleId="pubtime">
    <w:name w:val="pubtime"/>
    <w:basedOn w:val="DefaultParagraphFont"/>
    <w:rsid w:val="00555DDA"/>
  </w:style>
  <w:style w:type="character" w:customStyle="1" w:styleId="fbcommentscount">
    <w:name w:val="fb_comments_count"/>
    <w:basedOn w:val="DefaultParagraphFont"/>
    <w:rsid w:val="00555DDA"/>
  </w:style>
  <w:style w:type="character" w:customStyle="1" w:styleId="stsharethiscustom">
    <w:name w:val="st_sharethis_custom"/>
    <w:basedOn w:val="DefaultParagraphFont"/>
    <w:rsid w:val="00555DDA"/>
  </w:style>
  <w:style w:type="paragraph" w:customStyle="1" w:styleId="permalinkable">
    <w:name w:val="permalinkable"/>
    <w:basedOn w:val="Normal"/>
    <w:qFormat/>
    <w:rsid w:val="00555DDA"/>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555DDA"/>
  </w:style>
  <w:style w:type="character" w:customStyle="1" w:styleId="articleauthor0">
    <w:name w:val="article_author"/>
    <w:basedOn w:val="DefaultParagraphFont"/>
    <w:rsid w:val="00555DDA"/>
  </w:style>
  <w:style w:type="character" w:customStyle="1" w:styleId="articleissue">
    <w:name w:val="article_issue"/>
    <w:basedOn w:val="DefaultParagraphFont"/>
    <w:rsid w:val="00555DDA"/>
  </w:style>
  <w:style w:type="character" w:customStyle="1" w:styleId="a-size-large">
    <w:name w:val="a-size-large"/>
    <w:basedOn w:val="DefaultParagraphFont"/>
    <w:rsid w:val="00555DDA"/>
  </w:style>
  <w:style w:type="character" w:customStyle="1" w:styleId="a-size-medium">
    <w:name w:val="a-size-medium"/>
    <w:basedOn w:val="DefaultParagraphFont"/>
    <w:rsid w:val="00555DDA"/>
  </w:style>
  <w:style w:type="character" w:customStyle="1" w:styleId="contribution">
    <w:name w:val="contribution"/>
    <w:basedOn w:val="DefaultParagraphFont"/>
    <w:rsid w:val="00555DDA"/>
  </w:style>
  <w:style w:type="character" w:customStyle="1" w:styleId="a-color-secondary">
    <w:name w:val="a-color-secondary"/>
    <w:basedOn w:val="DefaultParagraphFont"/>
    <w:rsid w:val="00555DDA"/>
  </w:style>
  <w:style w:type="paragraph" w:customStyle="1" w:styleId="sbyline">
    <w:name w:val="sbyline"/>
    <w:basedOn w:val="Normal"/>
    <w:qFormat/>
    <w:rsid w:val="00555DDA"/>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555DDA"/>
  </w:style>
  <w:style w:type="character" w:customStyle="1" w:styleId="ui-staffline">
    <w:name w:val="ui-staffline"/>
    <w:basedOn w:val="DefaultParagraphFont"/>
    <w:rsid w:val="00555DDA"/>
  </w:style>
  <w:style w:type="paragraph" w:customStyle="1" w:styleId="promotion-tag-p">
    <w:name w:val="promotion-tag-p"/>
    <w:basedOn w:val="Normal"/>
    <w:qFormat/>
    <w:rsid w:val="00555DDA"/>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555DDA"/>
  </w:style>
  <w:style w:type="character" w:customStyle="1" w:styleId="specialissuelabel">
    <w:name w:val="specialissuelabel"/>
    <w:basedOn w:val="DefaultParagraphFont"/>
    <w:rsid w:val="00555DDA"/>
  </w:style>
  <w:style w:type="character" w:customStyle="1" w:styleId="wp-smiley">
    <w:name w:val="wp-smiley"/>
    <w:basedOn w:val="DefaultParagraphFont"/>
    <w:rsid w:val="00555DDA"/>
  </w:style>
  <w:style w:type="character" w:customStyle="1" w:styleId="artjournal">
    <w:name w:val="art_journal"/>
    <w:basedOn w:val="DefaultParagraphFont"/>
    <w:rsid w:val="00555DDA"/>
  </w:style>
  <w:style w:type="character" w:customStyle="1" w:styleId="artdatevolumeissuepart">
    <w:name w:val="art_datevolumeissuepart"/>
    <w:basedOn w:val="DefaultParagraphFont"/>
    <w:rsid w:val="00555DDA"/>
  </w:style>
  <w:style w:type="character" w:customStyle="1" w:styleId="artpages">
    <w:name w:val="art_pages"/>
    <w:basedOn w:val="DefaultParagraphFont"/>
    <w:rsid w:val="00555DDA"/>
  </w:style>
  <w:style w:type="paragraph" w:customStyle="1" w:styleId="lede">
    <w:name w:val="lede"/>
    <w:basedOn w:val="Normal"/>
    <w:qFormat/>
    <w:rsid w:val="00555DDA"/>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555DDA"/>
  </w:style>
  <w:style w:type="character" w:customStyle="1" w:styleId="degree">
    <w:name w:val="degree"/>
    <w:basedOn w:val="DefaultParagraphFont"/>
    <w:rsid w:val="00555DDA"/>
  </w:style>
  <w:style w:type="character" w:customStyle="1" w:styleId="major">
    <w:name w:val="major"/>
    <w:basedOn w:val="DefaultParagraphFont"/>
    <w:rsid w:val="00555DDA"/>
  </w:style>
  <w:style w:type="character" w:customStyle="1" w:styleId="views">
    <w:name w:val="views"/>
    <w:basedOn w:val="DefaultParagraphFont"/>
    <w:rsid w:val="00555DDA"/>
  </w:style>
  <w:style w:type="character" w:customStyle="1" w:styleId="stmainservices">
    <w:name w:val="stmainservices"/>
    <w:basedOn w:val="DefaultParagraphFont"/>
    <w:rsid w:val="00555DDA"/>
  </w:style>
  <w:style w:type="character" w:customStyle="1" w:styleId="stbubblehcount">
    <w:name w:val="stbubble_hcount"/>
    <w:basedOn w:val="DefaultParagraphFont"/>
    <w:rsid w:val="00555DDA"/>
  </w:style>
  <w:style w:type="paragraph" w:customStyle="1" w:styleId="Document">
    <w:name w:val="_Document"/>
    <w:basedOn w:val="Default"/>
    <w:next w:val="Default"/>
    <w:uiPriority w:val="99"/>
    <w:qFormat/>
    <w:rsid w:val="00555DDA"/>
    <w:rPr>
      <w:rFonts w:ascii="New Baskerville" w:eastAsiaTheme="minorEastAsia" w:hAnsi="New Baskerville"/>
      <w:color w:val="auto"/>
    </w:rPr>
  </w:style>
  <w:style w:type="paragraph" w:customStyle="1" w:styleId="SubHead1">
    <w:name w:val="_SubHead1"/>
    <w:basedOn w:val="Default"/>
    <w:next w:val="Default"/>
    <w:uiPriority w:val="99"/>
    <w:qFormat/>
    <w:rsid w:val="00555DDA"/>
    <w:rPr>
      <w:rFonts w:ascii="New Baskerville" w:eastAsiaTheme="minorEastAsia" w:hAnsi="New Baskerville"/>
      <w:color w:val="auto"/>
    </w:rPr>
  </w:style>
  <w:style w:type="paragraph" w:customStyle="1" w:styleId="SubHead2">
    <w:name w:val="_SubHead2"/>
    <w:basedOn w:val="Default"/>
    <w:next w:val="Default"/>
    <w:uiPriority w:val="99"/>
    <w:qFormat/>
    <w:rsid w:val="00555DDA"/>
    <w:rPr>
      <w:rFonts w:ascii="New Baskerville" w:eastAsiaTheme="minorEastAsia" w:hAnsi="New Baskerville"/>
      <w:color w:val="auto"/>
    </w:rPr>
  </w:style>
  <w:style w:type="paragraph" w:customStyle="1" w:styleId="collapsed-hide">
    <w:name w:val="collapsed-hide"/>
    <w:basedOn w:val="Normal"/>
    <w:qFormat/>
    <w:rsid w:val="00555DDA"/>
    <w:pPr>
      <w:spacing w:before="100" w:beforeAutospacing="1" w:after="100" w:afterAutospacing="1" w:line="240" w:lineRule="auto"/>
    </w:pPr>
    <w:rPr>
      <w:rFonts w:ascii="Times" w:hAnsi="Times"/>
      <w:sz w:val="20"/>
      <w:szCs w:val="20"/>
    </w:rPr>
  </w:style>
  <w:style w:type="paragraph" w:customStyle="1" w:styleId="odd">
    <w:name w:val="odd"/>
    <w:basedOn w:val="Normal"/>
    <w:qFormat/>
    <w:rsid w:val="00555DDA"/>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555DDA"/>
  </w:style>
  <w:style w:type="character" w:customStyle="1" w:styleId="tolocaltime">
    <w:name w:val="tolocaltime"/>
    <w:basedOn w:val="DefaultParagraphFont"/>
    <w:rsid w:val="00555DDA"/>
  </w:style>
  <w:style w:type="character" w:customStyle="1" w:styleId="pb-byline">
    <w:name w:val="pb-byline"/>
    <w:basedOn w:val="DefaultParagraphFont"/>
    <w:rsid w:val="00555DDA"/>
  </w:style>
  <w:style w:type="character" w:customStyle="1" w:styleId="pb-timestamp">
    <w:name w:val="pb-timestamp"/>
    <w:basedOn w:val="DefaultParagraphFont"/>
    <w:rsid w:val="00555DDA"/>
  </w:style>
  <w:style w:type="character" w:customStyle="1" w:styleId="posted-on">
    <w:name w:val="posted-on"/>
    <w:basedOn w:val="DefaultParagraphFont"/>
    <w:rsid w:val="00555DDA"/>
  </w:style>
  <w:style w:type="character" w:customStyle="1" w:styleId="even">
    <w:name w:val="even"/>
    <w:basedOn w:val="DefaultParagraphFont"/>
    <w:rsid w:val="00555DDA"/>
  </w:style>
  <w:style w:type="character" w:customStyle="1" w:styleId="foreground">
    <w:name w:val="foreground"/>
    <w:basedOn w:val="DefaultParagraphFont"/>
    <w:rsid w:val="00555DDA"/>
  </w:style>
  <w:style w:type="paragraph" w:customStyle="1" w:styleId="volissue">
    <w:name w:val="volissue"/>
    <w:basedOn w:val="Normal"/>
    <w:qFormat/>
    <w:rsid w:val="00555DDA"/>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555DDA"/>
  </w:style>
  <w:style w:type="character" w:customStyle="1" w:styleId="articledate">
    <w:name w:val="articledate"/>
    <w:basedOn w:val="DefaultParagraphFont"/>
    <w:rsid w:val="00555DDA"/>
  </w:style>
  <w:style w:type="character" w:customStyle="1" w:styleId="post-byline">
    <w:name w:val="post-byline"/>
    <w:basedOn w:val="DefaultParagraphFont"/>
    <w:rsid w:val="00555DDA"/>
  </w:style>
  <w:style w:type="character" w:customStyle="1" w:styleId="upper">
    <w:name w:val="upper"/>
    <w:basedOn w:val="DefaultParagraphFont"/>
    <w:rsid w:val="00555DDA"/>
  </w:style>
  <w:style w:type="character" w:customStyle="1" w:styleId="metadate">
    <w:name w:val="meta_date"/>
    <w:basedOn w:val="DefaultParagraphFont"/>
    <w:rsid w:val="00555DDA"/>
  </w:style>
  <w:style w:type="character" w:customStyle="1" w:styleId="fa">
    <w:name w:val="fa"/>
    <w:basedOn w:val="DefaultParagraphFont"/>
    <w:rsid w:val="00555DDA"/>
  </w:style>
  <w:style w:type="character" w:customStyle="1" w:styleId="longname">
    <w:name w:val="longname"/>
    <w:basedOn w:val="DefaultParagraphFont"/>
    <w:rsid w:val="00555DDA"/>
  </w:style>
  <w:style w:type="character" w:customStyle="1" w:styleId="echocontainer">
    <w:name w:val="echo_container"/>
    <w:basedOn w:val="DefaultParagraphFont"/>
    <w:rsid w:val="00555DDA"/>
  </w:style>
  <w:style w:type="character" w:customStyle="1" w:styleId="comment-display">
    <w:name w:val="comment-display"/>
    <w:basedOn w:val="DefaultParagraphFont"/>
    <w:rsid w:val="00555DDA"/>
  </w:style>
  <w:style w:type="paragraph" w:customStyle="1" w:styleId="comment-count-label">
    <w:name w:val="comment-count-label"/>
    <w:basedOn w:val="Normal"/>
    <w:rsid w:val="00555DDA"/>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555DDA"/>
  </w:style>
  <w:style w:type="character" w:customStyle="1" w:styleId="discussion-policy">
    <w:name w:val="discussion-policy"/>
    <w:basedOn w:val="DefaultParagraphFont"/>
    <w:rsid w:val="00555DDA"/>
  </w:style>
  <w:style w:type="character" w:customStyle="1" w:styleId="echo-apps-conversations-streamcaption">
    <w:name w:val="echo-apps-conversations-streamcaption"/>
    <w:basedOn w:val="DefaultParagraphFont"/>
    <w:rsid w:val="00555DDA"/>
  </w:style>
  <w:style w:type="character" w:customStyle="1" w:styleId="echo-streamserver-controls-stream-item-text">
    <w:name w:val="echo-streamserver-controls-stream-item-text"/>
    <w:basedOn w:val="DefaultParagraphFont"/>
    <w:rsid w:val="00555DDA"/>
  </w:style>
  <w:style w:type="character" w:customStyle="1" w:styleId="echo-streamserver-controls-facepile-more">
    <w:name w:val="echo-streamserver-controls-facepile-more"/>
    <w:basedOn w:val="DefaultParagraphFont"/>
    <w:rsid w:val="00555DDA"/>
  </w:style>
  <w:style w:type="character" w:customStyle="1" w:styleId="echo-primaryfont">
    <w:name w:val="echo-primaryfont"/>
    <w:basedOn w:val="DefaultParagraphFont"/>
    <w:rsid w:val="00555DDA"/>
  </w:style>
  <w:style w:type="character" w:customStyle="1" w:styleId="section">
    <w:name w:val="section"/>
    <w:basedOn w:val="DefaultParagraphFont"/>
    <w:rsid w:val="00555DDA"/>
  </w:style>
  <w:style w:type="character" w:customStyle="1" w:styleId="wpsr-txt-headline">
    <w:name w:val="wpsr-txt-headline"/>
    <w:basedOn w:val="DefaultParagraphFont"/>
    <w:rsid w:val="00555DDA"/>
  </w:style>
  <w:style w:type="character" w:customStyle="1" w:styleId="asset-metabar-author">
    <w:name w:val="asset-metabar-author"/>
    <w:basedOn w:val="DefaultParagraphFont"/>
    <w:rsid w:val="00555DDA"/>
  </w:style>
  <w:style w:type="character" w:customStyle="1" w:styleId="asset-metabar-time">
    <w:name w:val="asset-metabar-time"/>
    <w:basedOn w:val="DefaultParagraphFont"/>
    <w:rsid w:val="00555DDA"/>
  </w:style>
  <w:style w:type="character" w:customStyle="1" w:styleId="eza-dateline">
    <w:name w:val="eza-dateline"/>
    <w:basedOn w:val="DefaultParagraphFont"/>
    <w:rsid w:val="00555DDA"/>
  </w:style>
  <w:style w:type="character" w:customStyle="1" w:styleId="eza-authors">
    <w:name w:val="eza-authors"/>
    <w:basedOn w:val="DefaultParagraphFont"/>
    <w:rsid w:val="00555DDA"/>
  </w:style>
  <w:style w:type="character" w:customStyle="1" w:styleId="csmstaff">
    <w:name w:val="csm_staff"/>
    <w:basedOn w:val="DefaultParagraphFont"/>
    <w:rsid w:val="00555DDA"/>
  </w:style>
  <w:style w:type="paragraph" w:customStyle="1" w:styleId="mol-para-with-font">
    <w:name w:val="mol-para-with-font"/>
    <w:basedOn w:val="Normal"/>
    <w:rsid w:val="00555DDA"/>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555DDA"/>
  </w:style>
  <w:style w:type="character" w:customStyle="1" w:styleId="byline-text">
    <w:name w:val="byline-text"/>
    <w:basedOn w:val="DefaultParagraphFont"/>
    <w:rsid w:val="00555DDA"/>
  </w:style>
  <w:style w:type="character" w:customStyle="1" w:styleId="itemauthor">
    <w:name w:val="itemauthor"/>
    <w:basedOn w:val="DefaultParagraphFont"/>
    <w:rsid w:val="00555DDA"/>
  </w:style>
  <w:style w:type="character" w:customStyle="1" w:styleId="itemdatecreated">
    <w:name w:val="itemdatecreated"/>
    <w:basedOn w:val="DefaultParagraphFont"/>
    <w:rsid w:val="00555DDA"/>
  </w:style>
  <w:style w:type="character" w:customStyle="1" w:styleId="slug-metadata-note">
    <w:name w:val="slug-metadata-note"/>
    <w:basedOn w:val="DefaultParagraphFont"/>
    <w:rsid w:val="00555DDA"/>
  </w:style>
  <w:style w:type="character" w:customStyle="1" w:styleId="drop-capped">
    <w:name w:val="drop-capped"/>
    <w:basedOn w:val="DefaultParagraphFont"/>
    <w:rsid w:val="00555DDA"/>
  </w:style>
  <w:style w:type="paragraph" w:customStyle="1" w:styleId="articleopinion-standfirst">
    <w:name w:val="articleopinion-standfirst"/>
    <w:basedOn w:val="Normal"/>
    <w:rsid w:val="00555DDA"/>
    <w:pPr>
      <w:spacing w:before="100" w:beforeAutospacing="1" w:after="100" w:afterAutospacing="1" w:line="240" w:lineRule="auto"/>
    </w:pPr>
    <w:rPr>
      <w:rFonts w:ascii="Times" w:hAnsi="Times"/>
      <w:sz w:val="20"/>
      <w:szCs w:val="20"/>
    </w:rPr>
  </w:style>
  <w:style w:type="paragraph" w:customStyle="1" w:styleId="snippet">
    <w:name w:val="snippet"/>
    <w:basedOn w:val="Normal"/>
    <w:rsid w:val="00555DDA"/>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555DDA"/>
  </w:style>
  <w:style w:type="character" w:customStyle="1" w:styleId="view-count">
    <w:name w:val="view-count"/>
    <w:basedOn w:val="DefaultParagraphFont"/>
    <w:rsid w:val="00555DDA"/>
  </w:style>
  <w:style w:type="character" w:customStyle="1" w:styleId="rupee">
    <w:name w:val="rupee"/>
    <w:basedOn w:val="DefaultParagraphFont"/>
    <w:rsid w:val="00555DDA"/>
  </w:style>
  <w:style w:type="character" w:customStyle="1" w:styleId="grey1">
    <w:name w:val="grey1"/>
    <w:basedOn w:val="DefaultParagraphFont"/>
    <w:rsid w:val="00555DDA"/>
  </w:style>
  <w:style w:type="paragraph" w:customStyle="1" w:styleId="Pa13">
    <w:name w:val="Pa13"/>
    <w:basedOn w:val="Default"/>
    <w:next w:val="Default"/>
    <w:uiPriority w:val="99"/>
    <w:rsid w:val="00555DDA"/>
    <w:pPr>
      <w:spacing w:line="201" w:lineRule="atLeast"/>
    </w:pPr>
    <w:rPr>
      <w:rFonts w:eastAsiaTheme="minorEastAsia"/>
      <w:color w:val="auto"/>
    </w:rPr>
  </w:style>
  <w:style w:type="paragraph" w:customStyle="1" w:styleId="Pa14">
    <w:name w:val="Pa14"/>
    <w:basedOn w:val="Default"/>
    <w:next w:val="Default"/>
    <w:uiPriority w:val="99"/>
    <w:qFormat/>
    <w:rsid w:val="00555DDA"/>
    <w:pPr>
      <w:spacing w:line="241" w:lineRule="atLeast"/>
    </w:pPr>
    <w:rPr>
      <w:rFonts w:eastAsiaTheme="minorEastAsia"/>
      <w:color w:val="auto"/>
    </w:rPr>
  </w:style>
  <w:style w:type="paragraph" w:customStyle="1" w:styleId="Pa9">
    <w:name w:val="Pa9"/>
    <w:basedOn w:val="Default"/>
    <w:next w:val="Default"/>
    <w:uiPriority w:val="99"/>
    <w:rsid w:val="00555DDA"/>
    <w:pPr>
      <w:spacing w:line="241" w:lineRule="atLeast"/>
    </w:pPr>
    <w:rPr>
      <w:rFonts w:ascii="Gill Sans" w:eastAsiaTheme="minorEastAsia" w:hAnsi="Gill Sans"/>
      <w:color w:val="auto"/>
    </w:rPr>
  </w:style>
  <w:style w:type="character" w:customStyle="1" w:styleId="bureau">
    <w:name w:val="bureau"/>
    <w:basedOn w:val="DefaultParagraphFont"/>
    <w:rsid w:val="00555DDA"/>
  </w:style>
  <w:style w:type="character" w:customStyle="1" w:styleId="reporttitle">
    <w:name w:val="report_title"/>
    <w:basedOn w:val="DefaultParagraphFont"/>
    <w:rsid w:val="00555DDA"/>
  </w:style>
  <w:style w:type="character" w:customStyle="1" w:styleId="documenttype-longreleases">
    <w:name w:val="document_type_-_long_releases"/>
    <w:basedOn w:val="DefaultParagraphFont"/>
    <w:rsid w:val="00555DDA"/>
  </w:style>
  <w:style w:type="character" w:customStyle="1" w:styleId="alt-date">
    <w:name w:val="alt-date"/>
    <w:basedOn w:val="DefaultParagraphFont"/>
    <w:rsid w:val="00555DDA"/>
  </w:style>
  <w:style w:type="character" w:customStyle="1" w:styleId="entry-byline">
    <w:name w:val="entry-byline"/>
    <w:basedOn w:val="DefaultParagraphFont"/>
    <w:rsid w:val="00555DDA"/>
  </w:style>
  <w:style w:type="character" w:customStyle="1" w:styleId="taglinecontrib">
    <w:name w:val="tagline_contrib"/>
    <w:basedOn w:val="DefaultParagraphFont"/>
    <w:rsid w:val="00555DDA"/>
  </w:style>
  <w:style w:type="character" w:customStyle="1" w:styleId="articledate0">
    <w:name w:val="article_date"/>
    <w:basedOn w:val="DefaultParagraphFont"/>
    <w:rsid w:val="00555DDA"/>
  </w:style>
  <w:style w:type="paragraph" w:customStyle="1" w:styleId="hg-daily">
    <w:name w:val="hg-daily"/>
    <w:basedOn w:val="Normal"/>
    <w:rsid w:val="00555DDA"/>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555DDA"/>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555DDA"/>
  </w:style>
  <w:style w:type="character" w:customStyle="1" w:styleId="text-label">
    <w:name w:val="text-label"/>
    <w:basedOn w:val="DefaultParagraphFont"/>
    <w:rsid w:val="00555DDA"/>
  </w:style>
  <w:style w:type="character" w:customStyle="1" w:styleId="metad">
    <w:name w:val="metad"/>
    <w:rsid w:val="00555DDA"/>
  </w:style>
  <w:style w:type="character" w:customStyle="1" w:styleId="justify1">
    <w:name w:val="justify1"/>
    <w:rsid w:val="00555DDA"/>
  </w:style>
  <w:style w:type="paragraph" w:customStyle="1" w:styleId="TOC3Char">
    <w:name w:val="TOC 3 Char"/>
    <w:basedOn w:val="Normal"/>
    <w:next w:val="Normal"/>
    <w:rsid w:val="00555DDA"/>
    <w:pPr>
      <w:spacing w:after="0" w:line="240" w:lineRule="auto"/>
    </w:pPr>
    <w:rPr>
      <w:rFonts w:eastAsia="Times New Roman"/>
      <w:sz w:val="24"/>
      <w:szCs w:val="20"/>
    </w:rPr>
  </w:style>
  <w:style w:type="paragraph" w:customStyle="1" w:styleId="TOC1Char">
    <w:name w:val="TOC 1 Char"/>
    <w:basedOn w:val="Normal"/>
    <w:next w:val="Normal"/>
    <w:rsid w:val="00555DDA"/>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555DDA"/>
    <w:pPr>
      <w:spacing w:after="0" w:line="240" w:lineRule="auto"/>
      <w:jc w:val="both"/>
    </w:pPr>
    <w:rPr>
      <w:rFonts w:eastAsia="Times New Roman"/>
      <w:i/>
      <w:iCs/>
      <w:color w:val="000000"/>
    </w:rPr>
  </w:style>
  <w:style w:type="character" w:customStyle="1" w:styleId="MediumGrid11">
    <w:name w:val="Medium Grid 11"/>
    <w:uiPriority w:val="99"/>
    <w:rsid w:val="00555DDA"/>
    <w:rPr>
      <w:color w:val="808080"/>
    </w:rPr>
  </w:style>
  <w:style w:type="paragraph" w:customStyle="1" w:styleId="PlaceholderText2">
    <w:name w:val="Placeholder Text2"/>
    <w:basedOn w:val="Normal"/>
    <w:uiPriority w:val="99"/>
    <w:rsid w:val="00555DDA"/>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555DDA"/>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555DDA"/>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555DDA"/>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555DDA"/>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555DDA"/>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555DDA"/>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555DDA"/>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555DDA"/>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555DDA"/>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555DDA"/>
  </w:style>
  <w:style w:type="character" w:customStyle="1" w:styleId="s2">
    <w:name w:val="s2"/>
    <w:basedOn w:val="DefaultParagraphFont"/>
    <w:rsid w:val="00555DDA"/>
  </w:style>
  <w:style w:type="character" w:customStyle="1" w:styleId="s1">
    <w:name w:val="s1"/>
    <w:basedOn w:val="DefaultParagraphFont"/>
    <w:rsid w:val="00555DDA"/>
  </w:style>
  <w:style w:type="paragraph" w:customStyle="1" w:styleId="LanguageEditing">
    <w:name w:val="Language Editing"/>
    <w:basedOn w:val="Normal"/>
    <w:link w:val="LanguageEditingChar"/>
    <w:qFormat/>
    <w:rsid w:val="00555DDA"/>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555DDA"/>
    <w:rPr>
      <w:rFonts w:ascii="Calibri" w:eastAsia="Times New Roman" w:hAnsi="Calibri"/>
      <w:strike/>
    </w:rPr>
  </w:style>
  <w:style w:type="character" w:customStyle="1" w:styleId="action-menu-toggled-item">
    <w:name w:val="action-menu-toggled-item"/>
    <w:basedOn w:val="DefaultParagraphFont"/>
    <w:rsid w:val="00555DDA"/>
    <w:rPr>
      <w:rFonts w:ascii="Times New Roman" w:hAnsi="Times New Roman"/>
    </w:rPr>
  </w:style>
  <w:style w:type="character" w:customStyle="1" w:styleId="1Tag">
    <w:name w:val="1) Tag"/>
    <w:rsid w:val="00555DDA"/>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555DDA"/>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555DDA"/>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555DDA"/>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555DDA"/>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555DDA"/>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555DDA"/>
    <w:rPr>
      <w:rFonts w:ascii="Calibri" w:eastAsia="Times New Roman" w:hAnsi="Calibri"/>
      <w:b/>
      <w:caps/>
      <w:sz w:val="40"/>
      <w:szCs w:val="40"/>
    </w:rPr>
  </w:style>
  <w:style w:type="paragraph" w:customStyle="1" w:styleId="Strikethrough0">
    <w:name w:val="Strikethrough"/>
    <w:basedOn w:val="Normal"/>
    <w:link w:val="StrikethroughChar"/>
    <w:qFormat/>
    <w:rsid w:val="00555DDA"/>
    <w:pPr>
      <w:spacing w:after="0" w:line="240" w:lineRule="auto"/>
    </w:pPr>
    <w:rPr>
      <w:strike/>
    </w:rPr>
  </w:style>
  <w:style w:type="character" w:customStyle="1" w:styleId="StrikethroughChar">
    <w:name w:val="Strikethrough Char"/>
    <w:basedOn w:val="DefaultParagraphFont"/>
    <w:link w:val="Strikethrough0"/>
    <w:rsid w:val="00555DDA"/>
    <w:rPr>
      <w:rFonts w:ascii="Calibri" w:hAnsi="Calibri"/>
      <w:strike/>
    </w:rPr>
  </w:style>
  <w:style w:type="character" w:styleId="SubtleReference">
    <w:name w:val="Subtle Reference"/>
    <w:basedOn w:val="DefaultParagraphFont"/>
    <w:uiPriority w:val="31"/>
    <w:rsid w:val="00555DDA"/>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555DDA"/>
    <w:pPr>
      <w:spacing w:after="0" w:line="240" w:lineRule="auto"/>
    </w:pPr>
    <w:rPr>
      <w:rFonts w:asciiTheme="minorHAnsi" w:hAnsiTheme="minorHAnsi"/>
      <w:bCs/>
    </w:rPr>
  </w:style>
  <w:style w:type="character" w:customStyle="1" w:styleId="BoxBoldUnderline">
    <w:name w:val="Box Bold Underline"/>
    <w:rsid w:val="00555DDA"/>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555DDA"/>
    <w:pPr>
      <w:spacing w:after="0" w:line="240" w:lineRule="auto"/>
    </w:pPr>
    <w:rPr>
      <w:rFonts w:eastAsia="Times New Roman"/>
      <w:sz w:val="24"/>
    </w:rPr>
  </w:style>
  <w:style w:type="character" w:customStyle="1" w:styleId="NormalF6Char">
    <w:name w:val="Normal F6 Char"/>
    <w:link w:val="NormalF6"/>
    <w:rsid w:val="00555DDA"/>
    <w:rPr>
      <w:rFonts w:ascii="Calibri" w:eastAsia="Times New Roman" w:hAnsi="Calibri"/>
      <w:sz w:val="24"/>
    </w:rPr>
  </w:style>
  <w:style w:type="paragraph" w:customStyle="1" w:styleId="TagNew">
    <w:name w:val="Tag New"/>
    <w:qFormat/>
    <w:rsid w:val="00555DDA"/>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555DDA"/>
    <w:rPr>
      <w:b/>
      <w:bCs/>
      <w:sz w:val="20"/>
      <w:u w:val="single"/>
      <w:bdr w:val="single" w:sz="4" w:space="0" w:color="auto"/>
    </w:rPr>
  </w:style>
  <w:style w:type="character" w:customStyle="1" w:styleId="postby">
    <w:name w:val="post_by"/>
    <w:rsid w:val="00555DDA"/>
  </w:style>
  <w:style w:type="character" w:customStyle="1" w:styleId="postdate">
    <w:name w:val="post_date"/>
    <w:rsid w:val="00555DDA"/>
  </w:style>
  <w:style w:type="character" w:customStyle="1" w:styleId="moretop">
    <w:name w:val="more_top"/>
    <w:rsid w:val="00555DDA"/>
  </w:style>
  <w:style w:type="paragraph" w:customStyle="1" w:styleId="TagNew0">
    <w:name w:val="Tag_New"/>
    <w:qFormat/>
    <w:rsid w:val="00555DDA"/>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555DDA"/>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555DDA"/>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555DDA"/>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555DDA"/>
    <w:rPr>
      <w:rFonts w:ascii="Times New Roman" w:hAnsi="Times New Roman"/>
      <w:sz w:val="20"/>
      <w:szCs w:val="20"/>
      <w:u w:val="single"/>
    </w:rPr>
  </w:style>
  <w:style w:type="character" w:customStyle="1" w:styleId="allocatoragentsleft">
    <w:name w:val="al_locatoragentsleft"/>
    <w:basedOn w:val="DefaultParagraphFont"/>
    <w:rsid w:val="00555DDA"/>
  </w:style>
  <w:style w:type="character" w:customStyle="1" w:styleId="Style12ptBoldUnderline1">
    <w:name w:val="Style 12 pt Bold Underline1"/>
    <w:rsid w:val="00555DDA"/>
    <w:rPr>
      <w:b/>
      <w:bCs/>
      <w:sz w:val="24"/>
      <w:u w:val="single"/>
    </w:rPr>
  </w:style>
  <w:style w:type="paragraph" w:customStyle="1" w:styleId="Carding">
    <w:name w:val="Carding"/>
    <w:basedOn w:val="Normal"/>
    <w:uiPriority w:val="99"/>
    <w:qFormat/>
    <w:rsid w:val="00555DDA"/>
    <w:pPr>
      <w:spacing w:after="0" w:line="240" w:lineRule="auto"/>
    </w:pPr>
    <w:rPr>
      <w:rFonts w:eastAsia="Times New Roman"/>
      <w:sz w:val="18"/>
    </w:rPr>
  </w:style>
  <w:style w:type="character" w:customStyle="1" w:styleId="aunderline1">
    <w:name w:val="aunderline"/>
    <w:qFormat/>
    <w:rsid w:val="00555DDA"/>
    <w:rPr>
      <w:rFonts w:ascii="Times New Roman" w:hAnsi="Times New Roman"/>
      <w:sz w:val="20"/>
      <w:szCs w:val="24"/>
      <w:u w:val="thick"/>
    </w:rPr>
  </w:style>
  <w:style w:type="character" w:customStyle="1" w:styleId="StyleStyle4CharTimesNewRoman11ptBold">
    <w:name w:val="Style Style4 Char + Times New Roman 11 pt Bold"/>
    <w:rsid w:val="00555DDA"/>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555DDA"/>
  </w:style>
  <w:style w:type="character" w:customStyle="1" w:styleId="sensecontent">
    <w:name w:val="sense_content"/>
    <w:basedOn w:val="DefaultParagraphFont"/>
    <w:rsid w:val="00555DDA"/>
  </w:style>
  <w:style w:type="character" w:customStyle="1" w:styleId="vi">
    <w:name w:val="vi"/>
    <w:basedOn w:val="DefaultParagraphFont"/>
    <w:rsid w:val="00555DDA"/>
  </w:style>
  <w:style w:type="character" w:customStyle="1" w:styleId="pagetitle0">
    <w:name w:val="pagetitle"/>
    <w:basedOn w:val="DefaultParagraphFont"/>
    <w:rsid w:val="00555DDA"/>
  </w:style>
  <w:style w:type="paragraph" w:customStyle="1" w:styleId="NormalWeb8">
    <w:name w:val="Normal (Web)8"/>
    <w:basedOn w:val="Normal"/>
    <w:uiPriority w:val="99"/>
    <w:qFormat/>
    <w:rsid w:val="00555DDA"/>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555DDA"/>
    <w:rPr>
      <w:rFonts w:cs="Arial"/>
      <w:b/>
      <w:bCs/>
      <w:iCs/>
      <w:sz w:val="24"/>
      <w:szCs w:val="28"/>
      <w:lang w:val="en-US" w:eastAsia="en-US" w:bidi="ar-SA"/>
    </w:rPr>
  </w:style>
  <w:style w:type="character" w:customStyle="1" w:styleId="StyleUnderlineCharTimesBold">
    <w:name w:val="Style Underline Char + Times Bold"/>
    <w:rsid w:val="00555DDA"/>
    <w:rPr>
      <w:rFonts w:ascii="Times" w:hAnsi="Times"/>
      <w:b w:val="0"/>
      <w:bCs/>
      <w:sz w:val="20"/>
      <w:u w:val="single"/>
    </w:rPr>
  </w:style>
  <w:style w:type="character" w:customStyle="1" w:styleId="blubigktbiz">
    <w:name w:val="blubigktbiz"/>
    <w:rsid w:val="00555DDA"/>
  </w:style>
  <w:style w:type="character" w:customStyle="1" w:styleId="Style4CharChar">
    <w:name w:val="Style4 Char Char"/>
    <w:rsid w:val="00555DDA"/>
    <w:rPr>
      <w:rFonts w:ascii="Arial Narrow" w:hAnsi="Arial Narrow"/>
      <w:noProof w:val="0"/>
      <w:szCs w:val="24"/>
      <w:u w:val="single"/>
      <w:lang w:val="en-US" w:eastAsia="en-US" w:bidi="ar-SA"/>
    </w:rPr>
  </w:style>
  <w:style w:type="character" w:customStyle="1" w:styleId="StyleEmphasisArial12ptBold">
    <w:name w:val="Style Emphasis + Arial 12 pt Bold"/>
    <w:rsid w:val="00555DDA"/>
    <w:rPr>
      <w:rFonts w:ascii="Arial" w:hAnsi="Arial"/>
      <w:b/>
      <w:bCs/>
      <w:i/>
      <w:iCs/>
      <w:sz w:val="24"/>
    </w:rPr>
  </w:style>
  <w:style w:type="character" w:customStyle="1" w:styleId="super">
    <w:name w:val="super"/>
    <w:rsid w:val="00555DDA"/>
  </w:style>
  <w:style w:type="character" w:customStyle="1" w:styleId="text30">
    <w:name w:val="text30"/>
    <w:rsid w:val="00555DDA"/>
  </w:style>
  <w:style w:type="character" w:customStyle="1" w:styleId="uppercase">
    <w:name w:val="uppercase"/>
    <w:rsid w:val="00555DDA"/>
  </w:style>
  <w:style w:type="character" w:customStyle="1" w:styleId="mainbody1">
    <w:name w:val="mainbody1"/>
    <w:rsid w:val="00555DDA"/>
    <w:rPr>
      <w:rFonts w:ascii="Verdana" w:hAnsi="Verdana" w:hint="default"/>
      <w:color w:val="000000"/>
      <w:sz w:val="22"/>
      <w:szCs w:val="22"/>
    </w:rPr>
  </w:style>
  <w:style w:type="paragraph" w:customStyle="1" w:styleId="author-credentials">
    <w:name w:val="author-credentials"/>
    <w:basedOn w:val="Normal"/>
    <w:qFormat/>
    <w:rsid w:val="00555DDA"/>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555DDA"/>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555DDA"/>
    <w:rPr>
      <w:b/>
      <w:bCs/>
      <w:u w:val="single"/>
    </w:rPr>
  </w:style>
  <w:style w:type="paragraph" w:customStyle="1" w:styleId="StyleUnderlined11ptBold">
    <w:name w:val="Style Underlined + 11 pt Bold"/>
    <w:basedOn w:val="underlined"/>
    <w:link w:val="StyleUnderlined11ptBoldChar"/>
    <w:qFormat/>
    <w:rsid w:val="00555DDA"/>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555DDA"/>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555DDA"/>
    <w:rPr>
      <w:rFonts w:cs="Arial"/>
      <w:bCs/>
      <w:szCs w:val="26"/>
      <w:u w:val="single"/>
      <w:lang w:val="en-US" w:eastAsia="en-US" w:bidi="ar-SA"/>
    </w:rPr>
  </w:style>
  <w:style w:type="character" w:customStyle="1" w:styleId="StyleUnderlinePatternClearYellow">
    <w:name w:val="Style Underline Pattern: Clear (Yellow)"/>
    <w:basedOn w:val="DefaultParagraphFont"/>
    <w:rsid w:val="00555DDA"/>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555DDA"/>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555DDA"/>
    <w:rPr>
      <w:rFonts w:eastAsia="Calibri"/>
      <w:u w:val="single"/>
    </w:rPr>
  </w:style>
  <w:style w:type="paragraph" w:customStyle="1" w:styleId="StyleStyleStyleCNA9ptBefore1pt8ptPatternClear">
    <w:name w:val="Style Style Style CN A + 9 pt Before:  1 pt + 8 pt + Pattern: Clear..."/>
    <w:basedOn w:val="Normal"/>
    <w:autoRedefine/>
    <w:rsid w:val="00555DDA"/>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555DDA"/>
    <w:rPr>
      <w:b w:val="0"/>
      <w:bCs/>
      <w:u w:val="single"/>
    </w:rPr>
  </w:style>
  <w:style w:type="character" w:customStyle="1" w:styleId="formatp">
    <w:name w:val="formatp"/>
    <w:rsid w:val="00555DDA"/>
  </w:style>
  <w:style w:type="character" w:customStyle="1" w:styleId="yshortcutscs4-ndcor">
    <w:name w:val="yshortcuts cs4-ndcor"/>
    <w:rsid w:val="00555DDA"/>
  </w:style>
  <w:style w:type="character" w:customStyle="1" w:styleId="price">
    <w:name w:val="price"/>
    <w:rsid w:val="00555DDA"/>
  </w:style>
  <w:style w:type="character" w:customStyle="1" w:styleId="price-change">
    <w:name w:val="price-change"/>
    <w:rsid w:val="00555DDA"/>
  </w:style>
  <w:style w:type="character" w:customStyle="1" w:styleId="percent-change">
    <w:name w:val="percent-change"/>
    <w:rsid w:val="00555DDA"/>
  </w:style>
  <w:style w:type="character" w:customStyle="1" w:styleId="bibfont">
    <w:name w:val="bibfont"/>
    <w:rsid w:val="00555DDA"/>
    <w:rPr>
      <w:rFonts w:cs="Times New Roman"/>
    </w:rPr>
  </w:style>
  <w:style w:type="paragraph" w:customStyle="1" w:styleId="underlined1">
    <w:name w:val="underlined1"/>
    <w:next w:val="Normal"/>
    <w:autoRedefine/>
    <w:rsid w:val="00555DDA"/>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555DDA"/>
    <w:rPr>
      <w:rFonts w:eastAsia="Times New Roman"/>
      <w:b/>
      <w:sz w:val="24"/>
      <w:lang w:val="x-none" w:eastAsia="x-none"/>
    </w:rPr>
  </w:style>
  <w:style w:type="character" w:customStyle="1" w:styleId="SourceBoldedChar">
    <w:name w:val="Source Bolded Char"/>
    <w:link w:val="SourceBolded"/>
    <w:rsid w:val="00555DDA"/>
    <w:rPr>
      <w:rFonts w:ascii="Calibri" w:eastAsia="Times New Roman" w:hAnsi="Calibri"/>
      <w:b/>
      <w:sz w:val="24"/>
      <w:lang w:val="x-none" w:eastAsia="x-none"/>
    </w:rPr>
  </w:style>
  <w:style w:type="paragraph" w:customStyle="1" w:styleId="CardDownSize">
    <w:name w:val="CardDownSize"/>
    <w:basedOn w:val="Normal"/>
    <w:link w:val="CardDownSizeChar"/>
    <w:rsid w:val="00555DDA"/>
    <w:pPr>
      <w:spacing w:after="0" w:line="240" w:lineRule="auto"/>
    </w:pPr>
    <w:rPr>
      <w:rFonts w:eastAsia="Calibri"/>
      <w:szCs w:val="20"/>
      <w:lang w:val="x-none" w:eastAsia="x-none"/>
    </w:rPr>
  </w:style>
  <w:style w:type="character" w:customStyle="1" w:styleId="CardDownSizeChar">
    <w:name w:val="CardDownSize Char"/>
    <w:link w:val="CardDownSize"/>
    <w:rsid w:val="00555DDA"/>
    <w:rPr>
      <w:rFonts w:ascii="Calibri" w:eastAsia="Calibri" w:hAnsi="Calibri"/>
      <w:szCs w:val="20"/>
      <w:lang w:val="x-none" w:eastAsia="x-none"/>
    </w:rPr>
  </w:style>
  <w:style w:type="paragraph" w:customStyle="1" w:styleId="Citation10">
    <w:name w:val="Citation1"/>
    <w:basedOn w:val="Normal"/>
    <w:link w:val="Citation1Char"/>
    <w:qFormat/>
    <w:rsid w:val="00555DDA"/>
    <w:pPr>
      <w:spacing w:after="0" w:line="240" w:lineRule="auto"/>
    </w:pPr>
    <w:rPr>
      <w:rFonts w:eastAsia="Calibri"/>
      <w:b/>
      <w:sz w:val="24"/>
      <w:u w:val="single"/>
      <w:lang w:val="x-none" w:eastAsia="x-none"/>
    </w:rPr>
  </w:style>
  <w:style w:type="character" w:customStyle="1" w:styleId="Citation1Char">
    <w:name w:val="Citation1 Char"/>
    <w:link w:val="Citation10"/>
    <w:rsid w:val="00555DDA"/>
    <w:rPr>
      <w:rFonts w:ascii="Calibri" w:eastAsia="Calibri" w:hAnsi="Calibri"/>
      <w:b/>
      <w:sz w:val="24"/>
      <w:u w:val="single"/>
      <w:lang w:val="x-none" w:eastAsia="x-none"/>
    </w:rPr>
  </w:style>
  <w:style w:type="character" w:customStyle="1" w:styleId="TaglineChar">
    <w:name w:val="Tagline Char"/>
    <w:link w:val="Tagline0"/>
    <w:rsid w:val="00555DDA"/>
    <w:rPr>
      <w:rFonts w:ascii="Calibri" w:hAnsi="Calibri"/>
      <w:b/>
    </w:rPr>
  </w:style>
  <w:style w:type="character" w:customStyle="1" w:styleId="boldciteChar1">
    <w:name w:val="bold cite Char1"/>
    <w:rsid w:val="00555DDA"/>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555DDA"/>
  </w:style>
  <w:style w:type="character" w:customStyle="1" w:styleId="leveluptitle">
    <w:name w:val="leveluptitle"/>
    <w:basedOn w:val="DefaultParagraphFont"/>
    <w:rsid w:val="00555DDA"/>
  </w:style>
  <w:style w:type="character" w:customStyle="1" w:styleId="Irrelevant6fontChar">
    <w:name w:val="Irrelevant (6 font) Char"/>
    <w:basedOn w:val="DefaultParagraphFont"/>
    <w:link w:val="Irrelevant6font"/>
    <w:rsid w:val="00555DDA"/>
    <w:rPr>
      <w:rFonts w:ascii="Calibri" w:eastAsia="Calibri" w:hAnsi="Calibri"/>
      <w:sz w:val="12"/>
      <w:szCs w:val="12"/>
    </w:rPr>
  </w:style>
  <w:style w:type="numbering" w:customStyle="1" w:styleId="NoList11111">
    <w:name w:val="No List11111"/>
    <w:next w:val="NoList"/>
    <w:uiPriority w:val="99"/>
    <w:semiHidden/>
    <w:unhideWhenUsed/>
    <w:rsid w:val="00555DDA"/>
  </w:style>
  <w:style w:type="paragraph" w:customStyle="1" w:styleId="Non-NavPanelTag">
    <w:name w:val="Non-Nav Panel Tag"/>
    <w:basedOn w:val="Normal"/>
    <w:qFormat/>
    <w:rsid w:val="00555DDA"/>
    <w:pPr>
      <w:spacing w:after="0" w:line="240" w:lineRule="auto"/>
    </w:pPr>
    <w:rPr>
      <w:b/>
    </w:rPr>
  </w:style>
  <w:style w:type="character" w:customStyle="1" w:styleId="Hyperlink3">
    <w:name w:val="Hyperlink.3"/>
    <w:basedOn w:val="DefaultParagraphFont"/>
    <w:rsid w:val="00555DDA"/>
    <w:rPr>
      <w:sz w:val="18"/>
      <w:szCs w:val="18"/>
    </w:rPr>
  </w:style>
  <w:style w:type="character" w:customStyle="1" w:styleId="Hyperlink40">
    <w:name w:val="Hyperlink.4"/>
    <w:basedOn w:val="DefaultParagraphFont"/>
    <w:rsid w:val="00555DDA"/>
    <w:rPr>
      <w:sz w:val="18"/>
      <w:szCs w:val="18"/>
    </w:rPr>
  </w:style>
  <w:style w:type="character" w:customStyle="1" w:styleId="SmallCharChar">
    <w:name w:val="Small Char Char"/>
    <w:basedOn w:val="DefaultParagraphFont"/>
    <w:rsid w:val="00555DDA"/>
    <w:rPr>
      <w:sz w:val="17"/>
      <w:szCs w:val="24"/>
      <w:lang w:val="en-US" w:eastAsia="en-US" w:bidi="ar-SA"/>
    </w:rPr>
  </w:style>
  <w:style w:type="paragraph" w:customStyle="1" w:styleId="TagsFutura">
    <w:name w:val="TagsFutura"/>
    <w:basedOn w:val="Normal"/>
    <w:next w:val="Cites"/>
    <w:rsid w:val="00555DDA"/>
    <w:pPr>
      <w:spacing w:after="0" w:line="240" w:lineRule="auto"/>
    </w:pPr>
    <w:rPr>
      <w:rFonts w:ascii="Futura" w:eastAsia="Times" w:hAnsi="Futura"/>
      <w:b/>
      <w:caps/>
      <w:sz w:val="18"/>
      <w:szCs w:val="20"/>
    </w:rPr>
  </w:style>
  <w:style w:type="paragraph" w:customStyle="1" w:styleId="DebateTag0">
    <w:name w:val="DebateTag"/>
    <w:basedOn w:val="Normal"/>
    <w:qFormat/>
    <w:rsid w:val="00555DDA"/>
    <w:pPr>
      <w:spacing w:after="0" w:line="240" w:lineRule="auto"/>
    </w:pPr>
    <w:rPr>
      <w:rFonts w:eastAsia="Calibri"/>
      <w:b/>
    </w:rPr>
  </w:style>
  <w:style w:type="character" w:customStyle="1" w:styleId="Intemphasis">
    <w:name w:val="Intemphasis"/>
    <w:uiPriority w:val="1"/>
    <w:qFormat/>
    <w:rsid w:val="00555DDA"/>
    <w:rPr>
      <w:rFonts w:ascii="Cambria" w:hAnsi="Cambria"/>
      <w:b/>
      <w:sz w:val="20"/>
      <w:u w:val="single"/>
      <w:bdr w:val="single" w:sz="4" w:space="0" w:color="auto"/>
      <w:shd w:val="pct25" w:color="auto" w:fill="auto"/>
    </w:rPr>
  </w:style>
  <w:style w:type="paragraph" w:customStyle="1" w:styleId="Heading42">
    <w:name w:val="Heading 42"/>
    <w:basedOn w:val="Normal"/>
    <w:qFormat/>
    <w:rsid w:val="00555DDA"/>
    <w:pPr>
      <w:spacing w:after="0" w:line="240" w:lineRule="auto"/>
    </w:pPr>
    <w:rPr>
      <w:rFonts w:eastAsia="Times New Roman"/>
    </w:rPr>
  </w:style>
  <w:style w:type="paragraph" w:customStyle="1" w:styleId="DebateNormal">
    <w:name w:val="DebateNormal"/>
    <w:basedOn w:val="Normal"/>
    <w:link w:val="DebateNormalChar"/>
    <w:qFormat/>
    <w:rsid w:val="00555DDA"/>
    <w:pPr>
      <w:spacing w:after="0" w:line="276" w:lineRule="auto"/>
    </w:pPr>
    <w:rPr>
      <w:rFonts w:eastAsia="Calibri"/>
      <w:szCs w:val="20"/>
    </w:rPr>
  </w:style>
  <w:style w:type="character" w:customStyle="1" w:styleId="DebateNormalChar">
    <w:name w:val="DebateNormal Char"/>
    <w:basedOn w:val="DefaultParagraphFont"/>
    <w:link w:val="DebateNormal"/>
    <w:rsid w:val="00555DDA"/>
    <w:rPr>
      <w:rFonts w:ascii="Calibri" w:eastAsia="Calibri" w:hAnsi="Calibri"/>
      <w:szCs w:val="20"/>
    </w:rPr>
  </w:style>
  <w:style w:type="paragraph" w:customStyle="1" w:styleId="DebateEmphasis">
    <w:name w:val="DebateEmphasis"/>
    <w:basedOn w:val="Normal"/>
    <w:link w:val="DebateEmphasisChar"/>
    <w:qFormat/>
    <w:rsid w:val="00555DDA"/>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555DDA"/>
    <w:rPr>
      <w:rFonts w:ascii="Calibri" w:eastAsia="Calibri" w:hAnsi="Calibri"/>
      <w:b/>
      <w:szCs w:val="20"/>
      <w:u w:val="single"/>
    </w:rPr>
  </w:style>
  <w:style w:type="paragraph" w:customStyle="1" w:styleId="NormalCite">
    <w:name w:val="NormalCite"/>
    <w:link w:val="NormalCiteChar"/>
    <w:qFormat/>
    <w:rsid w:val="00555DDA"/>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555DDA"/>
    <w:rPr>
      <w:rFonts w:ascii="Times New Roman" w:hAnsi="Times New Roman" w:cs="Times New Roman"/>
      <w:sz w:val="18"/>
    </w:rPr>
  </w:style>
  <w:style w:type="paragraph" w:customStyle="1" w:styleId="StyleUnderlineChar11pt2">
    <w:name w:val="Style Underline Char + 11 pt2"/>
    <w:link w:val="StyleUnderlineChar11pt2Char"/>
    <w:qFormat/>
    <w:rsid w:val="00555DDA"/>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555DDA"/>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555DDA"/>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555DDA"/>
    <w:rPr>
      <w:rFonts w:eastAsia="Times New Roman" w:cs="Calibri"/>
      <w:szCs w:val="24"/>
      <w:u w:val="single"/>
      <w:bdr w:val="single" w:sz="4" w:space="0" w:color="auto"/>
    </w:rPr>
  </w:style>
  <w:style w:type="character" w:customStyle="1" w:styleId="Style9pt">
    <w:name w:val="Style 9 pt"/>
    <w:basedOn w:val="DefaultParagraphFont"/>
    <w:rsid w:val="00555DDA"/>
    <w:rPr>
      <w:rFonts w:ascii="Times New Roman" w:hAnsi="Times New Roman"/>
      <w:sz w:val="20"/>
    </w:rPr>
  </w:style>
  <w:style w:type="character" w:customStyle="1" w:styleId="StyleunderlineArialNarrow9ptBold">
    <w:name w:val="Style underline + Arial Narrow 9 pt Bold"/>
    <w:basedOn w:val="underline"/>
    <w:rsid w:val="00555DDA"/>
    <w:rPr>
      <w:u w:val="single"/>
      <w:lang w:val="en-US" w:eastAsia="en-US" w:bidi="ar-SA"/>
    </w:rPr>
  </w:style>
  <w:style w:type="paragraph" w:customStyle="1" w:styleId="StylecardCharCharArialNarrow9pt">
    <w:name w:val="Style card Char Char + Arial Narrow 9 pt"/>
    <w:link w:val="StylecardCharCharArialNarrow9ptChar"/>
    <w:qFormat/>
    <w:rsid w:val="00555DDA"/>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555DDA"/>
    <w:rPr>
      <w:rFonts w:eastAsia="Times New Roman"/>
      <w:szCs w:val="20"/>
    </w:rPr>
  </w:style>
  <w:style w:type="paragraph" w:customStyle="1" w:styleId="StyleCardTextArialNarrow9pt">
    <w:name w:val="Style Card Text + Arial Narrow 9 pt"/>
    <w:link w:val="StyleCardTextArialNarrow9ptChar"/>
    <w:qFormat/>
    <w:rsid w:val="00555DDA"/>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555DDA"/>
    <w:rPr>
      <w:rFonts w:eastAsia="Times New Roman"/>
      <w:szCs w:val="24"/>
    </w:rPr>
  </w:style>
  <w:style w:type="character" w:customStyle="1" w:styleId="StyleBoldandUnderlineCharCharCharChar9pt">
    <w:name w:val="Style Bold and Underline Char Char Char Char + 9 pt"/>
    <w:basedOn w:val="DefaultParagraphFont"/>
    <w:rsid w:val="00555DDA"/>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555DDA"/>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555DDA"/>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555DDA"/>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555DDA"/>
    <w:rPr>
      <w:rFonts w:eastAsia="Times New Roman"/>
      <w:szCs w:val="24"/>
    </w:rPr>
  </w:style>
  <w:style w:type="paragraph" w:customStyle="1" w:styleId="StyleMinimizedTextArialNarrow9pt">
    <w:name w:val="Style Minimized Text + Arial Narrow 9 pt"/>
    <w:basedOn w:val="Normal"/>
    <w:link w:val="StyleMinimizedTextArialNarrow9ptChar"/>
    <w:qFormat/>
    <w:rsid w:val="00555DDA"/>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555DDA"/>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555DDA"/>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555DDA"/>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555DDA"/>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555DDA"/>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555DDA"/>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555DDA"/>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555DDA"/>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555DDA"/>
    <w:rPr>
      <w:rFonts w:cs="Arial"/>
      <w:bCs/>
      <w:szCs w:val="26"/>
      <w:u w:val="single"/>
      <w:lang w:val="en-US" w:eastAsia="en-US" w:bidi="ar-SA"/>
    </w:rPr>
  </w:style>
  <w:style w:type="character" w:customStyle="1" w:styleId="AUnterdline">
    <w:name w:val="AUnterdline"/>
    <w:qFormat/>
    <w:rsid w:val="00555DDA"/>
    <w:rPr>
      <w:rFonts w:ascii="Times New Roman" w:hAnsi="Times New Roman"/>
      <w:sz w:val="20"/>
      <w:u w:val="single"/>
    </w:rPr>
  </w:style>
  <w:style w:type="character" w:customStyle="1" w:styleId="DontRead">
    <w:name w:val="Don't Read"/>
    <w:qFormat/>
    <w:rsid w:val="00555DDA"/>
    <w:rPr>
      <w:rFonts w:ascii="Times New Roman" w:hAnsi="Times New Roman"/>
      <w:sz w:val="16"/>
    </w:rPr>
  </w:style>
  <w:style w:type="character" w:customStyle="1" w:styleId="CharChar113">
    <w:name w:val="Char Char113"/>
    <w:basedOn w:val="DefaultParagraphFont"/>
    <w:rsid w:val="00555DDA"/>
    <w:rPr>
      <w:rFonts w:cs="Arial"/>
      <w:bCs/>
      <w:szCs w:val="26"/>
      <w:u w:val="single"/>
      <w:lang w:val="en-US" w:eastAsia="en-US" w:bidi="ar-SA"/>
    </w:rPr>
  </w:style>
  <w:style w:type="character" w:customStyle="1" w:styleId="StyleunderlineBold0">
    <w:name w:val="Style underline + Bold"/>
    <w:basedOn w:val="underline"/>
    <w:rsid w:val="00555DDA"/>
    <w:rPr>
      <w:u w:val="single"/>
      <w:lang w:val="en-US" w:eastAsia="en-US" w:bidi="ar-SA"/>
    </w:rPr>
  </w:style>
  <w:style w:type="character" w:customStyle="1" w:styleId="StyleunderlineCharNotBold">
    <w:name w:val="Style underline Char + Not Bold"/>
    <w:basedOn w:val="underlineChar"/>
    <w:rsid w:val="00555DDA"/>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555DDA"/>
    <w:pPr>
      <w:spacing w:after="0" w:line="240" w:lineRule="auto"/>
    </w:pPr>
    <w:rPr>
      <w:rFonts w:eastAsia="Times New Roman"/>
      <w:b/>
      <w:u w:val="single"/>
    </w:rPr>
  </w:style>
  <w:style w:type="character" w:customStyle="1" w:styleId="UnderlineChar5Char">
    <w:name w:val="Underline Char5 Char"/>
    <w:basedOn w:val="DefaultParagraphFont"/>
    <w:rsid w:val="00555DDA"/>
    <w:rPr>
      <w:szCs w:val="24"/>
      <w:u w:val="single"/>
      <w:lang w:val="en-US" w:eastAsia="en-US" w:bidi="ar-SA"/>
    </w:rPr>
  </w:style>
  <w:style w:type="paragraph" w:customStyle="1" w:styleId="UnderlineChar4">
    <w:name w:val="Underline Char4"/>
    <w:basedOn w:val="Normal"/>
    <w:link w:val="UnderlineChar4Char"/>
    <w:qFormat/>
    <w:rsid w:val="00555DDA"/>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555DDA"/>
    <w:pPr>
      <w:spacing w:after="0" w:line="240" w:lineRule="auto"/>
    </w:pPr>
    <w:rPr>
      <w:rFonts w:asciiTheme="minorHAnsi" w:hAnsiTheme="minorHAnsi"/>
      <w:b/>
      <w:u w:val="single"/>
    </w:rPr>
  </w:style>
  <w:style w:type="paragraph" w:customStyle="1" w:styleId="UnderlineChar3">
    <w:name w:val="Underline Char3"/>
    <w:basedOn w:val="Normal"/>
    <w:link w:val="UnderlineChar3Char"/>
    <w:qFormat/>
    <w:rsid w:val="00555DDA"/>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555DDA"/>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555DDA"/>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555DDA"/>
    <w:rPr>
      <w:rFonts w:ascii="Calibri" w:eastAsia="Times New Roman" w:hAnsi="Calibri"/>
      <w:b/>
      <w:u w:val="single"/>
    </w:rPr>
  </w:style>
  <w:style w:type="character" w:customStyle="1" w:styleId="base">
    <w:name w:val="base"/>
    <w:basedOn w:val="DefaultParagraphFont"/>
    <w:rsid w:val="00555DDA"/>
  </w:style>
  <w:style w:type="character" w:customStyle="1" w:styleId="part-of-speech">
    <w:name w:val="part-of-speech"/>
    <w:basedOn w:val="DefaultParagraphFont"/>
    <w:rsid w:val="00555DDA"/>
  </w:style>
  <w:style w:type="paragraph" w:customStyle="1" w:styleId="UnderlineBoldIndent">
    <w:name w:val="Underline + Bold Indent"/>
    <w:basedOn w:val="Normal"/>
    <w:link w:val="UnderlineBoldIndentCharChar"/>
    <w:qFormat/>
    <w:rsid w:val="00555DDA"/>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555DDA"/>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555DDA"/>
    <w:rPr>
      <w:u w:val="single"/>
    </w:rPr>
  </w:style>
  <w:style w:type="character" w:customStyle="1" w:styleId="StyleUnderlineBoldIndent11ptChar">
    <w:name w:val="Style Underline + Bold Indent + 11 pt Char"/>
    <w:link w:val="StyleUnderlineBoldIndent11pt"/>
    <w:rsid w:val="00555DDA"/>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555DDA"/>
    <w:rPr>
      <w:b/>
      <w:bCs/>
      <w:u w:val="single"/>
    </w:rPr>
  </w:style>
  <w:style w:type="character" w:customStyle="1" w:styleId="StyleUnderlineBoldIndent11ptBoldChar">
    <w:name w:val="Style Underline + Bold Indent + 11 pt Bold Char"/>
    <w:link w:val="StyleUnderlineBoldIndent11ptBold"/>
    <w:rsid w:val="00555DDA"/>
    <w:rPr>
      <w:rFonts w:ascii="Calibri" w:eastAsia="Times New Roman" w:hAnsi="Calibri"/>
      <w:b/>
      <w:bCs/>
      <w:szCs w:val="20"/>
      <w:u w:val="single"/>
    </w:rPr>
  </w:style>
  <w:style w:type="character" w:customStyle="1" w:styleId="FontStyle177">
    <w:name w:val="Font Style177"/>
    <w:basedOn w:val="DefaultParagraphFont"/>
    <w:uiPriority w:val="99"/>
    <w:rsid w:val="00555DDA"/>
    <w:rPr>
      <w:rFonts w:ascii="Times New Roman" w:hAnsi="Times New Roman" w:cs="Times New Roman"/>
      <w:sz w:val="20"/>
      <w:szCs w:val="20"/>
    </w:rPr>
  </w:style>
  <w:style w:type="character" w:customStyle="1" w:styleId="FontStyle173">
    <w:name w:val="Font Style173"/>
    <w:basedOn w:val="DefaultParagraphFont"/>
    <w:uiPriority w:val="99"/>
    <w:rsid w:val="00555DDA"/>
    <w:rPr>
      <w:rFonts w:ascii="Times New Roman" w:hAnsi="Times New Roman" w:cs="Times New Roman"/>
      <w:sz w:val="14"/>
      <w:szCs w:val="14"/>
    </w:rPr>
  </w:style>
  <w:style w:type="character" w:customStyle="1" w:styleId="FontStyle151">
    <w:name w:val="Font Style151"/>
    <w:basedOn w:val="DefaultParagraphFont"/>
    <w:uiPriority w:val="99"/>
    <w:rsid w:val="00555DDA"/>
    <w:rPr>
      <w:rFonts w:ascii="Arial Narrow" w:hAnsi="Arial Narrow" w:cs="Arial Narrow"/>
      <w:b/>
      <w:bCs/>
      <w:sz w:val="12"/>
      <w:szCs w:val="12"/>
    </w:rPr>
  </w:style>
  <w:style w:type="character" w:customStyle="1" w:styleId="FontStyle156">
    <w:name w:val="Font Style156"/>
    <w:basedOn w:val="DefaultParagraphFont"/>
    <w:uiPriority w:val="99"/>
    <w:rsid w:val="00555DDA"/>
    <w:rPr>
      <w:rFonts w:ascii="Arial Narrow" w:hAnsi="Arial Narrow" w:cs="Arial Narrow"/>
      <w:sz w:val="8"/>
      <w:szCs w:val="8"/>
    </w:rPr>
  </w:style>
  <w:style w:type="character" w:customStyle="1" w:styleId="FontStyle160">
    <w:name w:val="Font Style160"/>
    <w:basedOn w:val="DefaultParagraphFont"/>
    <w:uiPriority w:val="99"/>
    <w:rsid w:val="00555DDA"/>
    <w:rPr>
      <w:rFonts w:ascii="Times New Roman" w:hAnsi="Times New Roman" w:cs="Times New Roman"/>
      <w:b/>
      <w:bCs/>
      <w:sz w:val="20"/>
      <w:szCs w:val="20"/>
    </w:rPr>
  </w:style>
  <w:style w:type="character" w:customStyle="1" w:styleId="FontStyle178">
    <w:name w:val="Font Style178"/>
    <w:basedOn w:val="DefaultParagraphFont"/>
    <w:uiPriority w:val="99"/>
    <w:rsid w:val="00555DDA"/>
    <w:rPr>
      <w:rFonts w:ascii="Times New Roman" w:hAnsi="Times New Roman" w:cs="Times New Roman"/>
      <w:sz w:val="18"/>
      <w:szCs w:val="18"/>
    </w:rPr>
  </w:style>
  <w:style w:type="paragraph" w:customStyle="1" w:styleId="Style140">
    <w:name w:val="Style14"/>
    <w:basedOn w:val="Normal"/>
    <w:uiPriority w:val="99"/>
    <w:qFormat/>
    <w:rsid w:val="00555DDA"/>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555DDA"/>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555DDA"/>
    <w:rPr>
      <w:rFonts w:ascii="Times New Roman" w:hAnsi="Times New Roman" w:cs="Times New Roman"/>
      <w:sz w:val="12"/>
      <w:szCs w:val="12"/>
    </w:rPr>
  </w:style>
  <w:style w:type="paragraph" w:customStyle="1" w:styleId="Style90">
    <w:name w:val="Style9"/>
    <w:basedOn w:val="Normal"/>
    <w:uiPriority w:val="99"/>
    <w:qFormat/>
    <w:rsid w:val="00555DDA"/>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555DDA"/>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555DDA"/>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555DDA"/>
    <w:rPr>
      <w:rFonts w:ascii="Times New Roman" w:hAnsi="Times New Roman" w:cs="Times New Roman"/>
      <w:sz w:val="16"/>
      <w:szCs w:val="16"/>
    </w:rPr>
  </w:style>
  <w:style w:type="paragraph" w:customStyle="1" w:styleId="Stylecard11pt">
    <w:name w:val="Style card + 11 pt"/>
    <w:basedOn w:val="Normal"/>
    <w:link w:val="Stylecard11ptChar"/>
    <w:qFormat/>
    <w:rsid w:val="00555DDA"/>
    <w:pPr>
      <w:spacing w:after="0" w:line="240" w:lineRule="auto"/>
      <w:ind w:left="288" w:right="288"/>
    </w:pPr>
    <w:rPr>
      <w:rFonts w:eastAsia="SimSun"/>
      <w:sz w:val="20"/>
      <w:lang w:eastAsia="zh-CN"/>
    </w:rPr>
  </w:style>
  <w:style w:type="character" w:customStyle="1" w:styleId="Stylecard11ptChar">
    <w:name w:val="Style card + 11 pt Char"/>
    <w:link w:val="Stylecard11pt"/>
    <w:rsid w:val="00555DDA"/>
    <w:rPr>
      <w:rFonts w:ascii="Calibri" w:eastAsia="SimSun" w:hAnsi="Calibri"/>
      <w:sz w:val="20"/>
      <w:lang w:eastAsia="zh-CN"/>
    </w:rPr>
  </w:style>
  <w:style w:type="character" w:customStyle="1" w:styleId="globalcontentbody">
    <w:name w:val="globalcontentbody"/>
    <w:basedOn w:val="DefaultParagraphFont"/>
    <w:rsid w:val="00555DDA"/>
  </w:style>
  <w:style w:type="character" w:customStyle="1" w:styleId="authorbio">
    <w:name w:val="authorbio"/>
    <w:basedOn w:val="DefaultParagraphFont"/>
    <w:rsid w:val="00555DDA"/>
  </w:style>
  <w:style w:type="character" w:customStyle="1" w:styleId="StyleBoldandUnderlineCharChar11pt">
    <w:name w:val="Style Bold and Underline Char Char + 11 pt"/>
    <w:basedOn w:val="DefaultParagraphFont"/>
    <w:rsid w:val="00555DDA"/>
    <w:rPr>
      <w:b/>
      <w:bCs/>
      <w:noProof w:val="0"/>
      <w:sz w:val="20"/>
      <w:u w:val="single"/>
      <w:lang w:val="en-US" w:eastAsia="en-US" w:bidi="ar-SA"/>
    </w:rPr>
  </w:style>
  <w:style w:type="character" w:customStyle="1" w:styleId="Hyperlink23">
    <w:name w:val="Hyperlink23"/>
    <w:basedOn w:val="DefaultParagraphFont"/>
    <w:rsid w:val="00555DDA"/>
    <w:rPr>
      <w:color w:val="3300CC"/>
      <w:u w:val="single"/>
    </w:rPr>
  </w:style>
  <w:style w:type="character" w:customStyle="1" w:styleId="CharChar114">
    <w:name w:val="Char Char114"/>
    <w:basedOn w:val="DefaultParagraphFont"/>
    <w:rsid w:val="00555DDA"/>
    <w:rPr>
      <w:rFonts w:cs="Arial"/>
      <w:bCs/>
      <w:szCs w:val="26"/>
      <w:u w:val="single"/>
      <w:lang w:val="en-US" w:eastAsia="en-US" w:bidi="ar-SA"/>
    </w:rPr>
  </w:style>
  <w:style w:type="character" w:customStyle="1" w:styleId="CharChar112">
    <w:name w:val="Char Char112"/>
    <w:basedOn w:val="DefaultParagraphFont"/>
    <w:rsid w:val="00555DDA"/>
    <w:rPr>
      <w:rFonts w:cs="Arial"/>
      <w:bCs/>
      <w:szCs w:val="26"/>
      <w:u w:val="single"/>
      <w:lang w:val="en-US" w:eastAsia="en-US" w:bidi="ar-SA"/>
    </w:rPr>
  </w:style>
  <w:style w:type="paragraph" w:customStyle="1" w:styleId="WW-Default1">
    <w:name w:val="WW-Default1"/>
    <w:basedOn w:val="Normal"/>
    <w:qFormat/>
    <w:rsid w:val="00555DDA"/>
    <w:pPr>
      <w:suppressAutoHyphens/>
      <w:spacing w:after="0" w:line="240" w:lineRule="auto"/>
    </w:pPr>
    <w:rPr>
      <w:rFonts w:eastAsia="Times New Roman"/>
      <w:b/>
      <w:bCs/>
      <w:szCs w:val="20"/>
      <w:lang w:eastAsia="ar-SA"/>
    </w:rPr>
  </w:style>
  <w:style w:type="character" w:customStyle="1" w:styleId="zoomme">
    <w:name w:val="zoomme"/>
    <w:basedOn w:val="DefaultParagraphFont"/>
    <w:rsid w:val="00555DDA"/>
  </w:style>
  <w:style w:type="character" w:customStyle="1" w:styleId="classauthor">
    <w:name w:val="class=&quot;author&quot;"/>
    <w:basedOn w:val="DefaultParagraphFont"/>
    <w:rsid w:val="00555DDA"/>
  </w:style>
  <w:style w:type="paragraph" w:customStyle="1" w:styleId="Stylecard11ptUnderline">
    <w:name w:val="Style card + 11 pt Underline"/>
    <w:basedOn w:val="Normal"/>
    <w:link w:val="Stylecard11ptUnderlineChar"/>
    <w:qFormat/>
    <w:rsid w:val="00555DDA"/>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555DDA"/>
    <w:rPr>
      <w:rFonts w:ascii="Calibri" w:eastAsia="SimSun" w:hAnsi="Calibri"/>
      <w:sz w:val="20"/>
      <w:u w:val="single"/>
      <w:lang w:eastAsia="zh-CN"/>
    </w:rPr>
  </w:style>
  <w:style w:type="character" w:customStyle="1" w:styleId="officialstitle-">
    <w:name w:val="official_s_title-"/>
    <w:basedOn w:val="DefaultParagraphFont"/>
    <w:rsid w:val="00555DDA"/>
  </w:style>
  <w:style w:type="character" w:customStyle="1" w:styleId="officialsbureau">
    <w:name w:val="official_s_bureau"/>
    <w:basedOn w:val="DefaultParagraphFont"/>
    <w:rsid w:val="00555DDA"/>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555DDA"/>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555DDA"/>
    <w:rPr>
      <w:rFonts w:ascii="Calibri" w:eastAsia="Times New Roman" w:hAnsi="Calibri" w:cs="Arial"/>
      <w:b/>
      <w:bCs/>
      <w:sz w:val="24"/>
      <w:szCs w:val="28"/>
    </w:rPr>
  </w:style>
  <w:style w:type="character" w:customStyle="1" w:styleId="gray">
    <w:name w:val="gray"/>
    <w:basedOn w:val="DefaultParagraphFont"/>
    <w:rsid w:val="00555DDA"/>
  </w:style>
  <w:style w:type="character" w:customStyle="1" w:styleId="Styleunderline11ptBorderSinglesolidlineAuto05p">
    <w:name w:val="Style underline + 11 pt Border: : (Single solid line Auto  0.5 p..."/>
    <w:rsid w:val="00555DDA"/>
    <w:rPr>
      <w:sz w:val="20"/>
      <w:u w:val="single"/>
      <w:bdr w:val="single" w:sz="4" w:space="0" w:color="auto"/>
    </w:rPr>
  </w:style>
  <w:style w:type="character" w:customStyle="1" w:styleId="Citation-CompleteChar">
    <w:name w:val="Citation - Complete Char"/>
    <w:basedOn w:val="DefaultParagraphFont"/>
    <w:link w:val="Citation-Complete"/>
    <w:locked/>
    <w:rsid w:val="00555DDA"/>
    <w:rPr>
      <w:rFonts w:ascii="Calibri" w:hAnsi="Calibri"/>
    </w:rPr>
  </w:style>
  <w:style w:type="paragraph" w:customStyle="1" w:styleId="StyleStyle49ptBoldItalic">
    <w:name w:val="Style Style4 + 9 pt Bold Italic"/>
    <w:basedOn w:val="Normal"/>
    <w:link w:val="StyleStyle49ptBoldItalicChar"/>
    <w:qFormat/>
    <w:rsid w:val="00555DDA"/>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555DDA"/>
    <w:rPr>
      <w:rFonts w:ascii="Calibri" w:eastAsia="Times New Roman" w:hAnsi="Calibri"/>
      <w:b/>
      <w:bCs/>
      <w:i/>
      <w:iCs/>
      <w:u w:val="single"/>
    </w:rPr>
  </w:style>
  <w:style w:type="character" w:customStyle="1" w:styleId="newscontent">
    <w:name w:val="newscontent"/>
    <w:rsid w:val="00555DDA"/>
  </w:style>
  <w:style w:type="character" w:customStyle="1" w:styleId="FontStyle172">
    <w:name w:val="Font Style172"/>
    <w:basedOn w:val="DefaultParagraphFont"/>
    <w:uiPriority w:val="99"/>
    <w:rsid w:val="00555DDA"/>
    <w:rPr>
      <w:rFonts w:ascii="Times New Roman" w:hAnsi="Times New Roman" w:cs="Times New Roman"/>
      <w:b/>
      <w:bCs/>
      <w:sz w:val="16"/>
      <w:szCs w:val="16"/>
    </w:rPr>
  </w:style>
  <w:style w:type="paragraph" w:customStyle="1" w:styleId="Style180">
    <w:name w:val="Style18"/>
    <w:basedOn w:val="Normal"/>
    <w:uiPriority w:val="99"/>
    <w:qFormat/>
    <w:rsid w:val="00555DDA"/>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555DDA"/>
    <w:rPr>
      <w:rFonts w:ascii="Times New Roman" w:hAnsi="Times New Roman" w:cs="Times New Roman"/>
      <w:i/>
      <w:iCs/>
      <w:sz w:val="16"/>
      <w:szCs w:val="16"/>
    </w:rPr>
  </w:style>
  <w:style w:type="character" w:customStyle="1" w:styleId="FontStyle162">
    <w:name w:val="Font Style162"/>
    <w:basedOn w:val="DefaultParagraphFont"/>
    <w:uiPriority w:val="99"/>
    <w:rsid w:val="00555DDA"/>
    <w:rPr>
      <w:rFonts w:ascii="Times New Roman" w:hAnsi="Times New Roman" w:cs="Times New Roman"/>
      <w:b/>
      <w:bCs/>
      <w:sz w:val="18"/>
      <w:szCs w:val="18"/>
    </w:rPr>
  </w:style>
  <w:style w:type="character" w:customStyle="1" w:styleId="FontStyle167">
    <w:name w:val="Font Style167"/>
    <w:basedOn w:val="DefaultParagraphFont"/>
    <w:uiPriority w:val="99"/>
    <w:rsid w:val="00555DDA"/>
    <w:rPr>
      <w:rFonts w:ascii="Times New Roman" w:hAnsi="Times New Roman" w:cs="Times New Roman"/>
      <w:sz w:val="10"/>
      <w:szCs w:val="10"/>
    </w:rPr>
  </w:style>
  <w:style w:type="character" w:customStyle="1" w:styleId="FontStyle174">
    <w:name w:val="Font Style174"/>
    <w:basedOn w:val="DefaultParagraphFont"/>
    <w:uiPriority w:val="99"/>
    <w:rsid w:val="00555DDA"/>
    <w:rPr>
      <w:rFonts w:ascii="Arial Narrow" w:hAnsi="Arial Narrow" w:cs="Arial Narrow"/>
      <w:b/>
      <w:bCs/>
      <w:sz w:val="18"/>
      <w:szCs w:val="18"/>
    </w:rPr>
  </w:style>
  <w:style w:type="paragraph" w:customStyle="1" w:styleId="Style47">
    <w:name w:val="Style47"/>
    <w:basedOn w:val="Normal"/>
    <w:uiPriority w:val="99"/>
    <w:qFormat/>
    <w:rsid w:val="00555DDA"/>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555DDA"/>
    <w:rPr>
      <w:rFonts w:ascii="Times New Roman" w:hAnsi="Times New Roman" w:cs="Times New Roman"/>
      <w:sz w:val="12"/>
      <w:szCs w:val="12"/>
    </w:rPr>
  </w:style>
  <w:style w:type="paragraph" w:customStyle="1" w:styleId="Style24">
    <w:name w:val="Style24"/>
    <w:basedOn w:val="Normal"/>
    <w:uiPriority w:val="99"/>
    <w:qFormat/>
    <w:rsid w:val="00555DDA"/>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555DDA"/>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555DDA"/>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555DDA"/>
    <w:rPr>
      <w:rFonts w:ascii="Times New Roman" w:hAnsi="Times New Roman" w:cs="Times New Roman"/>
      <w:b/>
      <w:bCs/>
      <w:sz w:val="18"/>
      <w:szCs w:val="18"/>
    </w:rPr>
  </w:style>
  <w:style w:type="paragraph" w:customStyle="1" w:styleId="Style210">
    <w:name w:val="Style21"/>
    <w:basedOn w:val="Normal"/>
    <w:uiPriority w:val="99"/>
    <w:qFormat/>
    <w:rsid w:val="00555DDA"/>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555DDA"/>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555DDA"/>
    <w:pPr>
      <w:spacing w:before="200" w:line="240" w:lineRule="auto"/>
    </w:pPr>
    <w:rPr>
      <w:bCs/>
      <w:sz w:val="22"/>
    </w:rPr>
  </w:style>
  <w:style w:type="paragraph" w:customStyle="1" w:styleId="Aa">
    <w:name w:val="A"/>
    <w:basedOn w:val="Default"/>
    <w:next w:val="Default"/>
    <w:rsid w:val="00555DDA"/>
    <w:rPr>
      <w:rFonts w:eastAsia="Times New Roman"/>
      <w:color w:val="auto"/>
      <w:lang w:bidi="en-US"/>
    </w:rPr>
  </w:style>
  <w:style w:type="character" w:customStyle="1" w:styleId="ac">
    <w:name w:val="••••"/>
    <w:rsid w:val="00555DDA"/>
    <w:rPr>
      <w:color w:val="000000"/>
    </w:rPr>
  </w:style>
  <w:style w:type="character" w:customStyle="1" w:styleId="UL-Bold">
    <w:name w:val="UL-Bold"/>
    <w:basedOn w:val="DefaultParagraphFont"/>
    <w:rsid w:val="00555DDA"/>
    <w:rPr>
      <w:u w:val="thick"/>
    </w:rPr>
  </w:style>
  <w:style w:type="character" w:customStyle="1" w:styleId="UL-None">
    <w:name w:val="UL-None"/>
    <w:basedOn w:val="DefaultParagraphFont"/>
    <w:rsid w:val="00555DDA"/>
    <w:rPr>
      <w:u w:val="none"/>
    </w:rPr>
  </w:style>
  <w:style w:type="character" w:customStyle="1" w:styleId="styletimesnewroman12ptbold0">
    <w:name w:val="styletimesnewroman12ptbold"/>
    <w:basedOn w:val="DefaultParagraphFont"/>
    <w:rsid w:val="00555DDA"/>
  </w:style>
  <w:style w:type="character" w:customStyle="1" w:styleId="FontStyle19">
    <w:name w:val="Font Style19"/>
    <w:basedOn w:val="DefaultParagraphFont"/>
    <w:uiPriority w:val="99"/>
    <w:rsid w:val="00555DDA"/>
    <w:rPr>
      <w:rFonts w:ascii="Times New Roman" w:hAnsi="Times New Roman" w:cs="Times New Roman"/>
      <w:sz w:val="18"/>
      <w:szCs w:val="18"/>
    </w:rPr>
  </w:style>
  <w:style w:type="character" w:customStyle="1" w:styleId="UnderlineBox">
    <w:name w:val="Underline + Box"/>
    <w:uiPriority w:val="1"/>
    <w:qFormat/>
    <w:rsid w:val="00555DDA"/>
    <w:rPr>
      <w:rFonts w:ascii="Georgia" w:hAnsi="Georgia"/>
      <w:b w:val="0"/>
      <w:sz w:val="22"/>
      <w:u w:val="single"/>
      <w:bdr w:val="single" w:sz="4" w:space="0" w:color="auto"/>
    </w:rPr>
  </w:style>
  <w:style w:type="character" w:customStyle="1" w:styleId="10ptnotbold">
    <w:name w:val="10ptnotbold"/>
    <w:basedOn w:val="DefaultParagraphFont"/>
    <w:rsid w:val="00555DDA"/>
    <w:rPr>
      <w:sz w:val="20"/>
    </w:rPr>
  </w:style>
  <w:style w:type="paragraph" w:customStyle="1" w:styleId="ALLCAPS">
    <w:name w:val="ALL CAPS"/>
    <w:basedOn w:val="Normal"/>
    <w:link w:val="ALLCAPSChar"/>
    <w:qFormat/>
    <w:rsid w:val="00555DDA"/>
    <w:pPr>
      <w:spacing w:after="0" w:line="240" w:lineRule="auto"/>
    </w:pPr>
    <w:rPr>
      <w:rFonts w:eastAsia="Times New Roman"/>
      <w:b/>
      <w:caps/>
      <w:szCs w:val="20"/>
    </w:rPr>
  </w:style>
  <w:style w:type="character" w:customStyle="1" w:styleId="kn">
    <w:name w:val="kn"/>
    <w:basedOn w:val="DefaultParagraphFont"/>
    <w:rsid w:val="00555DDA"/>
  </w:style>
  <w:style w:type="paragraph" w:customStyle="1" w:styleId="StyleCardworksLinespacingsingle">
    <w:name w:val="Style Card works + Line spacing:  single"/>
    <w:basedOn w:val="Normal"/>
    <w:link w:val="StyleCardworksLinespacingsingleChar"/>
    <w:qFormat/>
    <w:rsid w:val="00555DDA"/>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555DDA"/>
    <w:rPr>
      <w:rFonts w:ascii="Calibri" w:eastAsia="Times New Roman" w:hAnsi="Calibri"/>
      <w:spacing w:val="-3"/>
      <w:szCs w:val="20"/>
    </w:rPr>
  </w:style>
  <w:style w:type="paragraph" w:customStyle="1" w:styleId="BriefTitleWorks">
    <w:name w:val="Brief Title Works"/>
    <w:basedOn w:val="Heading1"/>
    <w:link w:val="BriefTitleWorksChar"/>
    <w:qFormat/>
    <w:rsid w:val="00555DDA"/>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555DDA"/>
    <w:rPr>
      <w:rFonts w:ascii="Calibri" w:eastAsia="Times New Roman" w:hAnsi="Calibri" w:cs="Arial"/>
      <w:b/>
      <w:kern w:val="32"/>
      <w:sz w:val="24"/>
      <w:szCs w:val="32"/>
      <w:u w:val="single"/>
    </w:rPr>
  </w:style>
  <w:style w:type="character" w:customStyle="1" w:styleId="twelptblackblack1">
    <w:name w:val="twelptblackblack1"/>
    <w:basedOn w:val="DefaultParagraphFont"/>
    <w:rsid w:val="00555DDA"/>
    <w:rPr>
      <w:rFonts w:ascii="Verdana" w:hAnsi="Verdana" w:hint="default"/>
      <w:color w:val="000000"/>
      <w:sz w:val="16"/>
      <w:szCs w:val="16"/>
    </w:rPr>
  </w:style>
  <w:style w:type="character" w:customStyle="1" w:styleId="TagCharCharCharChar0">
    <w:name w:val="Tag Char Char Char Char"/>
    <w:basedOn w:val="DefaultParagraphFont"/>
    <w:rsid w:val="00555DDA"/>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555DDA"/>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555DDA"/>
    <w:rPr>
      <w:sz w:val="30"/>
      <w:szCs w:val="30"/>
    </w:rPr>
  </w:style>
  <w:style w:type="character" w:customStyle="1" w:styleId="CharacterStyle13">
    <w:name w:val="Character Style 13"/>
    <w:rsid w:val="00555DDA"/>
    <w:rPr>
      <w:i/>
      <w:iCs/>
      <w:sz w:val="17"/>
      <w:szCs w:val="17"/>
    </w:rPr>
  </w:style>
  <w:style w:type="character" w:customStyle="1" w:styleId="CardsNotUnderlined">
    <w:name w:val="Cards Not Underlined"/>
    <w:rsid w:val="00555DDA"/>
    <w:rPr>
      <w:rFonts w:ascii="Times New Roman" w:hAnsi="Times New Roman"/>
      <w:sz w:val="16"/>
    </w:rPr>
  </w:style>
  <w:style w:type="character" w:customStyle="1" w:styleId="a13">
    <w:name w:val="a1"/>
    <w:rsid w:val="00555DDA"/>
    <w:rPr>
      <w:color w:val="008000"/>
    </w:rPr>
  </w:style>
  <w:style w:type="paragraph" w:customStyle="1" w:styleId="Fifth">
    <w:name w:val="Fifth"/>
    <w:basedOn w:val="Normal"/>
    <w:link w:val="FifthChar"/>
    <w:qFormat/>
    <w:rsid w:val="00555DDA"/>
    <w:pPr>
      <w:spacing w:after="0" w:line="240" w:lineRule="auto"/>
    </w:pPr>
    <w:rPr>
      <w:rFonts w:eastAsia="Times New Roman"/>
      <w:sz w:val="20"/>
      <w:lang w:val="x-none" w:eastAsia="x-none"/>
    </w:rPr>
  </w:style>
  <w:style w:type="character" w:customStyle="1" w:styleId="FifthChar">
    <w:name w:val="Fifth Char"/>
    <w:link w:val="Fifth"/>
    <w:rsid w:val="00555DDA"/>
    <w:rPr>
      <w:rFonts w:ascii="Calibri" w:eastAsia="Times New Roman" w:hAnsi="Calibri"/>
      <w:sz w:val="20"/>
      <w:lang w:val="x-none" w:eastAsia="x-none"/>
    </w:rPr>
  </w:style>
  <w:style w:type="paragraph" w:customStyle="1" w:styleId="Repeatblockheading0">
    <w:name w:val="Repeat block heading"/>
    <w:basedOn w:val="Normal"/>
    <w:rsid w:val="00555DDA"/>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555DDA"/>
  </w:style>
  <w:style w:type="character" w:customStyle="1" w:styleId="imgcreditcaption">
    <w:name w:val="imgcreditcaption"/>
    <w:rsid w:val="00555DDA"/>
  </w:style>
  <w:style w:type="character" w:customStyle="1" w:styleId="current-article">
    <w:name w:val="current-article"/>
    <w:rsid w:val="00555DDA"/>
  </w:style>
  <w:style w:type="character" w:customStyle="1" w:styleId="hps">
    <w:name w:val="hps"/>
    <w:rsid w:val="00555DDA"/>
  </w:style>
  <w:style w:type="paragraph" w:customStyle="1" w:styleId="introduction">
    <w:name w:val="introduction"/>
    <w:basedOn w:val="Normal"/>
    <w:uiPriority w:val="99"/>
    <w:qFormat/>
    <w:rsid w:val="00555DDA"/>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555DDA"/>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555DDA"/>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555DDA"/>
    <w:rPr>
      <w:rFonts w:cs="Calibri"/>
    </w:rPr>
  </w:style>
  <w:style w:type="paragraph" w:customStyle="1" w:styleId="CitationCharCharCharCharCharCharChar">
    <w:name w:val="Citation Char Char Char Char Char Char Char"/>
    <w:basedOn w:val="Normal"/>
    <w:link w:val="CitationCharCharCharCharCharCharCharChar"/>
    <w:rsid w:val="00555DDA"/>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555DDA"/>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555DDA"/>
    <w:pPr>
      <w:spacing w:before="100" w:beforeAutospacing="1" w:after="100" w:afterAutospacing="1" w:line="240" w:lineRule="auto"/>
    </w:pPr>
    <w:rPr>
      <w:rFonts w:eastAsia="Times New Roman"/>
      <w:sz w:val="24"/>
    </w:rPr>
  </w:style>
  <w:style w:type="character" w:customStyle="1" w:styleId="source-org">
    <w:name w:val="source-org"/>
    <w:rsid w:val="00555DDA"/>
  </w:style>
  <w:style w:type="paragraph" w:customStyle="1" w:styleId="BodyText311">
    <w:name w:val="Body Text 31"/>
    <w:basedOn w:val="Normal"/>
    <w:next w:val="BodyText3"/>
    <w:unhideWhenUsed/>
    <w:rsid w:val="00555DDA"/>
    <w:pPr>
      <w:spacing w:after="120" w:line="240" w:lineRule="auto"/>
    </w:pPr>
    <w:rPr>
      <w:bCs/>
      <w:color w:val="000000"/>
    </w:rPr>
  </w:style>
  <w:style w:type="paragraph" w:customStyle="1" w:styleId="BodyText210">
    <w:name w:val="Body Text 21"/>
    <w:basedOn w:val="Normal"/>
    <w:next w:val="BodyText2"/>
    <w:unhideWhenUsed/>
    <w:rsid w:val="00555DDA"/>
    <w:pPr>
      <w:spacing w:after="120" w:line="480" w:lineRule="auto"/>
    </w:pPr>
    <w:rPr>
      <w:sz w:val="12"/>
    </w:rPr>
  </w:style>
  <w:style w:type="paragraph" w:customStyle="1" w:styleId="BodyTextIndent1">
    <w:name w:val="Body Text Indent1"/>
    <w:basedOn w:val="Normal"/>
    <w:next w:val="BodyTextIndent"/>
    <w:unhideWhenUsed/>
    <w:rsid w:val="00555DDA"/>
    <w:pPr>
      <w:spacing w:after="120" w:line="240" w:lineRule="auto"/>
      <w:ind w:left="360"/>
    </w:pPr>
  </w:style>
  <w:style w:type="paragraph" w:customStyle="1" w:styleId="BodyTextIndent31">
    <w:name w:val="Body Text Indent 31"/>
    <w:basedOn w:val="Normal"/>
    <w:next w:val="BodyTextIndent3"/>
    <w:semiHidden/>
    <w:unhideWhenUsed/>
    <w:rsid w:val="00555DDA"/>
    <w:pPr>
      <w:spacing w:after="120" w:line="240" w:lineRule="auto"/>
      <w:ind w:left="360"/>
    </w:pPr>
    <w:rPr>
      <w:sz w:val="14"/>
    </w:rPr>
  </w:style>
  <w:style w:type="paragraph" w:customStyle="1" w:styleId="BodyTextIndent21">
    <w:name w:val="Body Text Indent 21"/>
    <w:basedOn w:val="Normal"/>
    <w:next w:val="BodyTextIndent2"/>
    <w:unhideWhenUsed/>
    <w:rsid w:val="00555DDA"/>
    <w:pPr>
      <w:spacing w:after="120" w:line="480" w:lineRule="auto"/>
      <w:ind w:left="360"/>
    </w:pPr>
  </w:style>
  <w:style w:type="character" w:customStyle="1" w:styleId="Caption11">
    <w:name w:val="Caption11"/>
    <w:rsid w:val="00555DDA"/>
  </w:style>
  <w:style w:type="paragraph" w:customStyle="1" w:styleId="z-BottomofForm1">
    <w:name w:val="z-Bottom of Form1"/>
    <w:basedOn w:val="Normal"/>
    <w:next w:val="Normal"/>
    <w:hidden/>
    <w:unhideWhenUsed/>
    <w:rsid w:val="00555DDA"/>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555DDA"/>
    <w:pPr>
      <w:spacing w:before="100" w:beforeAutospacing="1" w:after="100" w:afterAutospacing="1" w:line="240" w:lineRule="auto"/>
    </w:pPr>
    <w:rPr>
      <w:rFonts w:eastAsia="Times New Roman"/>
      <w:sz w:val="24"/>
    </w:rPr>
  </w:style>
  <w:style w:type="paragraph" w:customStyle="1" w:styleId="cptchblock">
    <w:name w:val="cptch_block"/>
    <w:basedOn w:val="Normal"/>
    <w:rsid w:val="00555DDA"/>
    <w:pPr>
      <w:spacing w:before="100" w:beforeAutospacing="1" w:after="100" w:afterAutospacing="1" w:line="240" w:lineRule="auto"/>
    </w:pPr>
    <w:rPr>
      <w:rFonts w:eastAsia="Times New Roman"/>
      <w:sz w:val="24"/>
    </w:rPr>
  </w:style>
  <w:style w:type="paragraph" w:customStyle="1" w:styleId="publisheddate">
    <w:name w:val="published_date"/>
    <w:basedOn w:val="Normal"/>
    <w:rsid w:val="00555DDA"/>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555DDA"/>
    <w:pPr>
      <w:spacing w:before="100" w:beforeAutospacing="1" w:after="100" w:afterAutospacing="1" w:line="240" w:lineRule="auto"/>
    </w:pPr>
    <w:rPr>
      <w:rFonts w:eastAsia="Times New Roman"/>
      <w:sz w:val="24"/>
    </w:rPr>
  </w:style>
  <w:style w:type="character" w:customStyle="1" w:styleId="mainheading">
    <w:name w:val="mainheading"/>
    <w:rsid w:val="00555DDA"/>
  </w:style>
  <w:style w:type="character" w:customStyle="1" w:styleId="StyleStyleunderlineBold11pt">
    <w:name w:val="Style Style underline + Bold + 11 pt"/>
    <w:rsid w:val="00555DDA"/>
    <w:rPr>
      <w:bCs/>
      <w:sz w:val="20"/>
      <w:u w:val="single"/>
    </w:rPr>
  </w:style>
  <w:style w:type="character" w:customStyle="1" w:styleId="StyleunderlineAsianTimesNewRomanBold">
    <w:name w:val="Style underline + (Asian) Times New Roman Bold"/>
    <w:rsid w:val="00555DDA"/>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555DDA"/>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555DDA"/>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555DDA"/>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555DDA"/>
    <w:rPr>
      <w:b/>
      <w:bCs/>
      <w:sz w:val="20"/>
      <w:u w:val="single"/>
      <w:bdr w:val="single" w:sz="4" w:space="0" w:color="auto"/>
    </w:rPr>
  </w:style>
  <w:style w:type="paragraph" w:customStyle="1" w:styleId="emactive">
    <w:name w:val="emactive"/>
    <w:basedOn w:val="Normal"/>
    <w:uiPriority w:val="99"/>
    <w:qFormat/>
    <w:rsid w:val="00555DDA"/>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555DDA"/>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555DDA"/>
    <w:rPr>
      <w:rFonts w:cs="Calibri"/>
      <w:u w:val="single"/>
      <w:shd w:val="clear" w:color="auto" w:fill="66FFFF"/>
    </w:rPr>
  </w:style>
  <w:style w:type="paragraph" w:customStyle="1" w:styleId="CardHighlight">
    <w:name w:val="Card Highlight"/>
    <w:basedOn w:val="Normal"/>
    <w:link w:val="CardHighlightChar"/>
    <w:qFormat/>
    <w:rsid w:val="00555DDA"/>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555DDA"/>
    <w:pPr>
      <w:spacing w:before="200" w:line="240" w:lineRule="auto"/>
    </w:pPr>
    <w:rPr>
      <w:rFonts w:eastAsia="MS Gothic" w:cs="Arial"/>
      <w:bCs/>
      <w:sz w:val="24"/>
      <w:lang w:eastAsia="zh-CN"/>
    </w:rPr>
  </w:style>
  <w:style w:type="character" w:customStyle="1" w:styleId="metaorigin">
    <w:name w:val="meta_origin"/>
    <w:rsid w:val="00555DDA"/>
  </w:style>
  <w:style w:type="character" w:customStyle="1" w:styleId="eminfo">
    <w:name w:val="eminfo"/>
    <w:rsid w:val="00555DDA"/>
  </w:style>
  <w:style w:type="character" w:customStyle="1" w:styleId="emhighlight">
    <w:name w:val="emhighlight"/>
    <w:rsid w:val="00555DDA"/>
  </w:style>
  <w:style w:type="character" w:customStyle="1" w:styleId="last">
    <w:name w:val="last"/>
    <w:rsid w:val="00555DDA"/>
  </w:style>
  <w:style w:type="character" w:customStyle="1" w:styleId="institution">
    <w:name w:val="institution"/>
    <w:rsid w:val="00555DDA"/>
  </w:style>
  <w:style w:type="character" w:customStyle="1" w:styleId="NormalCard">
    <w:name w:val="Normal Card"/>
    <w:uiPriority w:val="1"/>
    <w:qFormat/>
    <w:rsid w:val="00555DDA"/>
    <w:rPr>
      <w:rFonts w:ascii="Times New Roman" w:hAnsi="Times New Roman" w:cs="Times New Roman" w:hint="default"/>
      <w:sz w:val="24"/>
    </w:rPr>
  </w:style>
  <w:style w:type="character" w:customStyle="1" w:styleId="timebox">
    <w:name w:val="timebox"/>
    <w:rsid w:val="00555DDA"/>
  </w:style>
  <w:style w:type="character" w:customStyle="1" w:styleId="Heading2Subtext">
    <w:name w:val="Heading 2 Subtext"/>
    <w:rsid w:val="00555DDA"/>
    <w:rPr>
      <w:rFonts w:ascii="Times New Roman" w:hAnsi="Times New Roman" w:cs="Times New Roman" w:hint="default"/>
      <w:sz w:val="16"/>
    </w:rPr>
  </w:style>
  <w:style w:type="table" w:styleId="MediumGrid1">
    <w:name w:val="Medium Grid 1"/>
    <w:basedOn w:val="TableNormal"/>
    <w:uiPriority w:val="67"/>
    <w:rsid w:val="00555DDA"/>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555DDA"/>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555DDA"/>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555DDA"/>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555DDA"/>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555DDA"/>
    <w:rPr>
      <w:rFonts w:ascii="Calibri" w:hAnsi="Calibri"/>
      <w:b/>
    </w:rPr>
  </w:style>
  <w:style w:type="character" w:customStyle="1" w:styleId="caps-label">
    <w:name w:val="caps-label"/>
    <w:rsid w:val="00555DDA"/>
  </w:style>
  <w:style w:type="paragraph" w:customStyle="1" w:styleId="firstletter">
    <w:name w:val="firstletter"/>
    <w:basedOn w:val="Normal"/>
    <w:uiPriority w:val="99"/>
    <w:qFormat/>
    <w:rsid w:val="00555DDA"/>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555DDA"/>
    <w:pPr>
      <w:spacing w:before="100" w:beforeAutospacing="1" w:after="100" w:afterAutospacing="1" w:line="240" w:lineRule="auto"/>
    </w:pPr>
    <w:rPr>
      <w:rFonts w:eastAsia="Times New Roman"/>
      <w:sz w:val="24"/>
    </w:rPr>
  </w:style>
  <w:style w:type="character" w:customStyle="1" w:styleId="cardshighlight0">
    <w:name w:val="cardshighlight"/>
    <w:rsid w:val="00555DDA"/>
  </w:style>
  <w:style w:type="character" w:customStyle="1" w:styleId="cardsfont12pt1">
    <w:name w:val="cardsfont12pt"/>
    <w:rsid w:val="00555DDA"/>
  </w:style>
  <w:style w:type="paragraph" w:customStyle="1" w:styleId="H1numbered">
    <w:name w:val="H1 numbered"/>
    <w:basedOn w:val="Normal"/>
    <w:uiPriority w:val="99"/>
    <w:qFormat/>
    <w:rsid w:val="00555DDA"/>
    <w:pPr>
      <w:pageBreakBefore/>
      <w:numPr>
        <w:numId w:val="25"/>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555DDA"/>
    <w:pPr>
      <w:numPr>
        <w:ilvl w:val="1"/>
        <w:numId w:val="25"/>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555DDA"/>
  </w:style>
  <w:style w:type="character" w:customStyle="1" w:styleId="backcontent">
    <w:name w:val="backcontent"/>
    <w:rsid w:val="00555DDA"/>
  </w:style>
  <w:style w:type="character" w:customStyle="1" w:styleId="daystmp">
    <w:name w:val="daystmp"/>
    <w:rsid w:val="00555DDA"/>
  </w:style>
  <w:style w:type="paragraph" w:customStyle="1" w:styleId="in">
    <w:name w:val="in"/>
    <w:basedOn w:val="Normal"/>
    <w:uiPriority w:val="99"/>
    <w:qFormat/>
    <w:rsid w:val="00555DDA"/>
    <w:pPr>
      <w:spacing w:before="100" w:beforeAutospacing="1" w:after="100" w:afterAutospacing="1" w:line="240" w:lineRule="auto"/>
    </w:pPr>
    <w:rPr>
      <w:rFonts w:eastAsia="Times New Roman"/>
      <w:sz w:val="24"/>
    </w:rPr>
  </w:style>
  <w:style w:type="character" w:customStyle="1" w:styleId="cardsfont12ptchar">
    <w:name w:val="cardsfont12ptchar"/>
    <w:rsid w:val="00555DDA"/>
  </w:style>
  <w:style w:type="character" w:customStyle="1" w:styleId="gal">
    <w:name w:val="gal"/>
    <w:rsid w:val="00555DDA"/>
  </w:style>
  <w:style w:type="paragraph" w:customStyle="1" w:styleId="imagecontain">
    <w:name w:val="imagecontain"/>
    <w:basedOn w:val="Normal"/>
    <w:uiPriority w:val="99"/>
    <w:qFormat/>
    <w:rsid w:val="00555DDA"/>
    <w:pPr>
      <w:spacing w:before="100" w:beforeAutospacing="1" w:after="100" w:afterAutospacing="1" w:line="240" w:lineRule="auto"/>
    </w:pPr>
    <w:rPr>
      <w:rFonts w:eastAsia="Times New Roman"/>
      <w:sz w:val="24"/>
    </w:rPr>
  </w:style>
  <w:style w:type="character" w:customStyle="1" w:styleId="imagedateline">
    <w:name w:val="image_dateline"/>
    <w:rsid w:val="00555DDA"/>
  </w:style>
  <w:style w:type="character" w:customStyle="1" w:styleId="authordatecharchar">
    <w:name w:val="authordatecharchar"/>
    <w:rsid w:val="00555DDA"/>
  </w:style>
  <w:style w:type="character" w:customStyle="1" w:styleId="style1char0">
    <w:name w:val="style1char"/>
    <w:rsid w:val="00555DDA"/>
  </w:style>
  <w:style w:type="character" w:customStyle="1" w:styleId="tagcharchar0">
    <w:name w:val="tagcharchar"/>
    <w:rsid w:val="00555DDA"/>
  </w:style>
  <w:style w:type="character" w:customStyle="1" w:styleId="underlinedcharchar2">
    <w:name w:val="underlinedcharchar"/>
    <w:rsid w:val="00555DDA"/>
  </w:style>
  <w:style w:type="paragraph" w:customStyle="1" w:styleId="CM62">
    <w:name w:val="CM62"/>
    <w:basedOn w:val="Normal"/>
    <w:next w:val="Normal"/>
    <w:uiPriority w:val="99"/>
    <w:qFormat/>
    <w:rsid w:val="00555DDA"/>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555DDA"/>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555DDA"/>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555DDA"/>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555DDA"/>
    <w:pPr>
      <w:spacing w:line="228" w:lineRule="atLeast"/>
    </w:pPr>
    <w:rPr>
      <w:rFonts w:ascii="Showcard Gothic" w:eastAsia="Times New Roman" w:hAnsi="Showcard Gothic"/>
      <w:color w:val="auto"/>
      <w:lang w:eastAsia="zh-CN"/>
    </w:rPr>
  </w:style>
  <w:style w:type="character" w:customStyle="1" w:styleId="BoxedChar">
    <w:name w:val="Boxed Char"/>
    <w:rsid w:val="00555DDA"/>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555DDA"/>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555DDA"/>
    <w:rPr>
      <w:rFonts w:ascii="Calibri" w:eastAsia="Times New Roman" w:hAnsi="Calibri" w:cs="Times New Roman"/>
    </w:rPr>
  </w:style>
  <w:style w:type="paragraph" w:customStyle="1" w:styleId="StyleCards11pt">
    <w:name w:val="Style Cards + 11 pt"/>
    <w:basedOn w:val="Cards"/>
    <w:link w:val="StyleCards11ptChar"/>
    <w:qFormat/>
    <w:rsid w:val="00555DDA"/>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555DDA"/>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555DDA"/>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555DDA"/>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555DDA"/>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555DDA"/>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555DDA"/>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555DDA"/>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555DDA"/>
    <w:pPr>
      <w:ind w:left="288" w:right="288"/>
    </w:pPr>
    <w:rPr>
      <w:rFonts w:eastAsia="Times New Roman"/>
      <w:sz w:val="20"/>
      <w:szCs w:val="20"/>
      <w:lang w:val="x-none" w:eastAsia="x-none"/>
    </w:rPr>
  </w:style>
  <w:style w:type="character" w:customStyle="1" w:styleId="cardCharCharChar1">
    <w:name w:val="card Char Char Char1"/>
    <w:rsid w:val="00555DDA"/>
    <w:rPr>
      <w:lang w:val="en-US" w:eastAsia="en-US" w:bidi="ar-SA"/>
    </w:rPr>
  </w:style>
  <w:style w:type="character" w:customStyle="1" w:styleId="StylecardCharChar11ptChar">
    <w:name w:val="Style card Char Char + 11 pt Char"/>
    <w:link w:val="StylecardCharChar11pt"/>
    <w:rsid w:val="00555DDA"/>
    <w:rPr>
      <w:rFonts w:eastAsia="Times New Roman"/>
      <w:sz w:val="20"/>
      <w:szCs w:val="20"/>
      <w:lang w:val="x-none" w:eastAsia="x-none"/>
    </w:rPr>
  </w:style>
  <w:style w:type="paragraph" w:customStyle="1" w:styleId="NormalFont">
    <w:name w:val="Normal Font"/>
    <w:link w:val="NormalFontChar"/>
    <w:qFormat/>
    <w:rsid w:val="00555DDA"/>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555DDA"/>
    <w:pPr>
      <w:spacing w:after="200" w:line="276" w:lineRule="auto"/>
    </w:pPr>
    <w:rPr>
      <w:rFonts w:ascii="Times" w:eastAsia="Times New Roman" w:hAnsi="Times" w:cs="Times New Roman"/>
      <w:sz w:val="20"/>
    </w:rPr>
  </w:style>
  <w:style w:type="character" w:customStyle="1" w:styleId="Style11ptThickunderline">
    <w:name w:val="Style 11 pt Thick underline"/>
    <w:rsid w:val="00555DDA"/>
    <w:rPr>
      <w:sz w:val="20"/>
      <w:u w:val="thick"/>
    </w:rPr>
  </w:style>
  <w:style w:type="character" w:customStyle="1" w:styleId="Style11ptBoldThickunderline">
    <w:name w:val="Style 11 pt Bold Thick underline"/>
    <w:rsid w:val="00555DDA"/>
    <w:rPr>
      <w:b/>
      <w:bCs/>
      <w:sz w:val="20"/>
      <w:u w:val="thick"/>
    </w:rPr>
  </w:style>
  <w:style w:type="paragraph" w:customStyle="1" w:styleId="StyleNormalFont11ptUnderline">
    <w:name w:val="Style Normal Font + 11 pt Underline"/>
    <w:basedOn w:val="NormalFont"/>
    <w:link w:val="StyleNormalFont11ptUnderlineChar"/>
    <w:qFormat/>
    <w:rsid w:val="00555DDA"/>
    <w:rPr>
      <w:u w:val="single"/>
      <w:lang w:val="x-none" w:eastAsia="x-none"/>
    </w:rPr>
  </w:style>
  <w:style w:type="character" w:customStyle="1" w:styleId="NormalFontChar">
    <w:name w:val="Normal Font Char"/>
    <w:link w:val="NormalFont"/>
    <w:rsid w:val="00555DDA"/>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555DDA"/>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555DDA"/>
    <w:rPr>
      <w:b/>
      <w:bCs/>
      <w:u w:val="single"/>
      <w:lang w:val="x-none" w:eastAsia="x-none"/>
    </w:rPr>
  </w:style>
  <w:style w:type="character" w:customStyle="1" w:styleId="StyleNormalFont11ptBoldUnderlineChar">
    <w:name w:val="Style Normal Font + 11 pt Bold Underline Char"/>
    <w:link w:val="StyleNormalFont11ptBoldUnderline"/>
    <w:rsid w:val="00555DDA"/>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555DDA"/>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uiPriority w:val="99"/>
    <w:qFormat/>
    <w:rsid w:val="00555DDA"/>
    <w:pPr>
      <w:spacing w:after="0" w:line="240" w:lineRule="auto"/>
    </w:pPr>
    <w:rPr>
      <w:rFonts w:eastAsia="Times New Roman"/>
      <w:sz w:val="15"/>
    </w:rPr>
  </w:style>
  <w:style w:type="character" w:customStyle="1" w:styleId="authors1">
    <w:name w:val="authors1"/>
    <w:rsid w:val="00555DDA"/>
    <w:rPr>
      <w:rFonts w:ascii="Verdana" w:hAnsi="Verdana" w:hint="default"/>
      <w:b/>
      <w:bCs/>
      <w:color w:val="006699"/>
      <w:sz w:val="20"/>
      <w:szCs w:val="20"/>
    </w:rPr>
  </w:style>
  <w:style w:type="character" w:customStyle="1" w:styleId="headlinesectionlarge">
    <w:name w:val="headline_section_large"/>
    <w:rsid w:val="00555DDA"/>
  </w:style>
  <w:style w:type="paragraph" w:customStyle="1" w:styleId="formatvorlage2">
    <w:name w:val="formatvorlage2"/>
    <w:basedOn w:val="Normal"/>
    <w:uiPriority w:val="99"/>
    <w:qFormat/>
    <w:rsid w:val="00555DDA"/>
    <w:pPr>
      <w:spacing w:before="100" w:beforeAutospacing="1" w:after="100" w:afterAutospacing="1" w:line="240" w:lineRule="auto"/>
    </w:pPr>
    <w:rPr>
      <w:sz w:val="24"/>
    </w:rPr>
  </w:style>
  <w:style w:type="character" w:customStyle="1" w:styleId="Styleunderline11ptBlack">
    <w:name w:val="Style underline + 11 pt Black"/>
    <w:rsid w:val="00555DDA"/>
    <w:rPr>
      <w:color w:val="000000"/>
      <w:sz w:val="20"/>
      <w:u w:val="single"/>
    </w:rPr>
  </w:style>
  <w:style w:type="character" w:customStyle="1" w:styleId="Styleunderline11ptBoldBlack">
    <w:name w:val="Style underline + 11 pt Bold Black"/>
    <w:rsid w:val="00555DDA"/>
    <w:rPr>
      <w:b/>
      <w:bCs/>
      <w:color w:val="000000"/>
      <w:sz w:val="20"/>
      <w:u w:val="single"/>
    </w:rPr>
  </w:style>
  <w:style w:type="paragraph" w:customStyle="1" w:styleId="StyleTitle11ptNotBold">
    <w:name w:val="Style Title + 11 pt Not Bold"/>
    <w:basedOn w:val="Title"/>
    <w:link w:val="StyleTitle11ptNotBoldChar"/>
    <w:qFormat/>
    <w:rsid w:val="00555DDA"/>
    <w:pPr>
      <w:spacing w:before="0" w:after="160" w:line="240" w:lineRule="auto"/>
      <w:ind w:left="0" w:right="0"/>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555DDA"/>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555DDA"/>
    <w:pPr>
      <w:spacing w:before="0" w:after="160" w:line="240" w:lineRule="auto"/>
      <w:ind w:left="0" w:right="0"/>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555DDA"/>
    <w:rPr>
      <w:rFonts w:ascii="Georgia" w:eastAsia="Times New Roman" w:hAnsi="Georgia"/>
      <w:u w:val="single"/>
      <w:lang w:val="x-none" w:eastAsia="x-none"/>
    </w:rPr>
  </w:style>
  <w:style w:type="character" w:customStyle="1" w:styleId="Style11ptBoldBlackUnderline">
    <w:name w:val="Style 11 pt Bold Black Underline"/>
    <w:rsid w:val="00555DDA"/>
    <w:rPr>
      <w:b/>
      <w:bCs/>
      <w:color w:val="000000"/>
      <w:sz w:val="20"/>
      <w:u w:val="single"/>
    </w:rPr>
  </w:style>
  <w:style w:type="character" w:customStyle="1" w:styleId="Style11ptBoldBlackUnderlineBorderSinglesolidline">
    <w:name w:val="Style 11 pt Bold Black Underline Border: : (Single solid line ..."/>
    <w:rsid w:val="00555DDA"/>
    <w:rPr>
      <w:b/>
      <w:bCs/>
      <w:color w:val="000000"/>
      <w:sz w:val="20"/>
      <w:u w:val="single"/>
      <w:bdr w:val="single" w:sz="4" w:space="0" w:color="auto"/>
    </w:rPr>
  </w:style>
  <w:style w:type="character" w:customStyle="1" w:styleId="StyleLatinMeridien-Italic11ptItalicUnderline">
    <w:name w:val="Style (Latin) Meridien-Italic 11 pt Italic Underline"/>
    <w:rsid w:val="00555DDA"/>
    <w:rPr>
      <w:rFonts w:ascii="Meridien-Italic" w:hAnsi="Meridien-Italic"/>
      <w:i/>
      <w:iCs/>
      <w:sz w:val="20"/>
      <w:u w:val="single"/>
    </w:rPr>
  </w:style>
  <w:style w:type="character" w:customStyle="1" w:styleId="underlinestylechar0">
    <w:name w:val="underlinestylechar"/>
    <w:rsid w:val="00555DDA"/>
  </w:style>
  <w:style w:type="character" w:customStyle="1" w:styleId="StyleCards12ptThickunderlineChar1">
    <w:name w:val="Style Cards + 12 pt Thick underline Char1"/>
    <w:rsid w:val="00555DDA"/>
    <w:rPr>
      <w:sz w:val="24"/>
      <w:szCs w:val="24"/>
      <w:u w:val="thick"/>
    </w:rPr>
  </w:style>
  <w:style w:type="character" w:customStyle="1" w:styleId="BodyTextIndentChar2">
    <w:name w:val="Body Text Indent Char2"/>
    <w:basedOn w:val="DefaultParagraphFont"/>
    <w:uiPriority w:val="99"/>
    <w:semiHidden/>
    <w:rsid w:val="00555DDA"/>
    <w:rPr>
      <w:rFonts w:ascii="Georgia" w:hAnsi="Georgia"/>
      <w:sz w:val="22"/>
      <w:szCs w:val="22"/>
    </w:rPr>
  </w:style>
  <w:style w:type="character" w:customStyle="1" w:styleId="BodyText2Char2">
    <w:name w:val="Body Text 2 Char2"/>
    <w:basedOn w:val="DefaultParagraphFont"/>
    <w:uiPriority w:val="99"/>
    <w:semiHidden/>
    <w:rsid w:val="00555DDA"/>
    <w:rPr>
      <w:rFonts w:ascii="Georgia" w:hAnsi="Georgia"/>
      <w:sz w:val="22"/>
      <w:szCs w:val="22"/>
    </w:rPr>
  </w:style>
  <w:style w:type="character" w:customStyle="1" w:styleId="BodyText3Char2">
    <w:name w:val="Body Text 3 Char2"/>
    <w:basedOn w:val="DefaultParagraphFont"/>
    <w:uiPriority w:val="99"/>
    <w:semiHidden/>
    <w:rsid w:val="00555DDA"/>
    <w:rPr>
      <w:rFonts w:ascii="Georgia" w:hAnsi="Georgia"/>
      <w:sz w:val="16"/>
      <w:szCs w:val="16"/>
    </w:rPr>
  </w:style>
  <w:style w:type="character" w:customStyle="1" w:styleId="BodyTextIndent2Char2">
    <w:name w:val="Body Text Indent 2 Char2"/>
    <w:basedOn w:val="DefaultParagraphFont"/>
    <w:uiPriority w:val="99"/>
    <w:semiHidden/>
    <w:rsid w:val="00555DDA"/>
    <w:rPr>
      <w:rFonts w:ascii="Georgia" w:hAnsi="Georgia"/>
      <w:sz w:val="22"/>
      <w:szCs w:val="22"/>
    </w:rPr>
  </w:style>
  <w:style w:type="character" w:customStyle="1" w:styleId="BodyTextIndent3Char2">
    <w:name w:val="Body Text Indent 3 Char2"/>
    <w:basedOn w:val="DefaultParagraphFont"/>
    <w:uiPriority w:val="99"/>
    <w:semiHidden/>
    <w:rsid w:val="00555DDA"/>
    <w:rPr>
      <w:rFonts w:ascii="Georgia" w:hAnsi="Georgia"/>
      <w:sz w:val="16"/>
      <w:szCs w:val="16"/>
    </w:rPr>
  </w:style>
  <w:style w:type="character" w:customStyle="1" w:styleId="z-BottomofFormChar2">
    <w:name w:val="z-Bottom of Form Char2"/>
    <w:basedOn w:val="DefaultParagraphFont"/>
    <w:uiPriority w:val="99"/>
    <w:semiHidden/>
    <w:rsid w:val="00555DDA"/>
    <w:rPr>
      <w:rFonts w:ascii="Arial" w:hAnsi="Arial" w:cs="Arial"/>
      <w:vanish/>
      <w:sz w:val="16"/>
      <w:szCs w:val="16"/>
    </w:rPr>
  </w:style>
  <w:style w:type="paragraph" w:customStyle="1" w:styleId="BodyA">
    <w:name w:val="Body A"/>
    <w:autoRedefine/>
    <w:uiPriority w:val="99"/>
    <w:qFormat/>
    <w:rsid w:val="00555DDA"/>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555DDA"/>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555DDA"/>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555DDA"/>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555DDA"/>
    <w:rPr>
      <w:rFonts w:ascii="Garamond" w:eastAsia="Cambria" w:hAnsi="Garamond"/>
      <w:sz w:val="20"/>
      <w:u w:val="single"/>
    </w:rPr>
  </w:style>
  <w:style w:type="character" w:customStyle="1" w:styleId="m5686307894942199640gmail-style13ptbold">
    <w:name w:val="m_5686307894942199640gmail-style13ptbold"/>
    <w:basedOn w:val="DefaultParagraphFont"/>
    <w:rsid w:val="00555DDA"/>
  </w:style>
  <w:style w:type="character" w:customStyle="1" w:styleId="m5686307894942199640gmail-styleunderline">
    <w:name w:val="m_5686307894942199640gmail-styleunderline"/>
    <w:basedOn w:val="DefaultParagraphFont"/>
    <w:rsid w:val="00555DDA"/>
  </w:style>
  <w:style w:type="character" w:customStyle="1" w:styleId="UnderlineCharCharChar">
    <w:name w:val="Underline Char Char Char"/>
    <w:rsid w:val="00555DDA"/>
    <w:rPr>
      <w:noProof w:val="0"/>
      <w:u w:val="single"/>
      <w:lang w:val="en-US" w:eastAsia="en-US" w:bidi="ar-SA"/>
    </w:rPr>
  </w:style>
  <w:style w:type="paragraph" w:customStyle="1" w:styleId="PageHeading">
    <w:name w:val="Page Heading"/>
    <w:basedOn w:val="Heading2"/>
    <w:uiPriority w:val="99"/>
    <w:qFormat/>
    <w:rsid w:val="00555DDA"/>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555DDA"/>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555DDA"/>
    <w:pPr>
      <w:spacing w:after="0" w:line="240" w:lineRule="auto"/>
    </w:pPr>
    <w:rPr>
      <w:rFonts w:ascii="Arial" w:eastAsia="Calibri" w:hAnsi="Arial" w:cs="Arial"/>
      <w:color w:val="00B0F0"/>
      <w:sz w:val="20"/>
      <w:u w:val="single" w:color="00B0F0"/>
    </w:rPr>
  </w:style>
  <w:style w:type="character" w:customStyle="1" w:styleId="messagecontent">
    <w:name w:val="message_content"/>
    <w:rsid w:val="00555DDA"/>
  </w:style>
  <w:style w:type="paragraph" w:customStyle="1" w:styleId="UnderlineCharCharCharCharCharCharCharCharChar">
    <w:name w:val="Underline Char Char Char Char Char Char Char Char Char"/>
    <w:link w:val="UnderlineCharCharCharCharCharCharCharCharCharChar"/>
    <w:rsid w:val="00555DDA"/>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555DDA"/>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555DDA"/>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555DDA"/>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555DDA"/>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555DDA"/>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555DDA"/>
  </w:style>
  <w:style w:type="character" w:customStyle="1" w:styleId="CitationChar">
    <w:name w:val="Citation Char"/>
    <w:rsid w:val="00555DDA"/>
    <w:rPr>
      <w:bCs/>
      <w:u w:val="single"/>
    </w:rPr>
  </w:style>
  <w:style w:type="paragraph" w:customStyle="1" w:styleId="Style31">
    <w:name w:val="Style31"/>
    <w:basedOn w:val="Normal"/>
    <w:uiPriority w:val="99"/>
    <w:qFormat/>
    <w:rsid w:val="00555DDA"/>
    <w:pPr>
      <w:spacing w:after="0" w:line="197" w:lineRule="exact"/>
      <w:jc w:val="both"/>
    </w:pPr>
    <w:rPr>
      <w:rFonts w:ascii="Arial" w:hAnsi="Arial" w:cs="Arial"/>
    </w:rPr>
  </w:style>
  <w:style w:type="paragraph" w:customStyle="1" w:styleId="Style42">
    <w:name w:val="Style42"/>
    <w:basedOn w:val="Normal"/>
    <w:uiPriority w:val="99"/>
    <w:qFormat/>
    <w:rsid w:val="00555DDA"/>
    <w:pPr>
      <w:spacing w:after="0" w:line="202" w:lineRule="exact"/>
      <w:jc w:val="both"/>
    </w:pPr>
    <w:rPr>
      <w:rFonts w:ascii="Arial" w:hAnsi="Arial" w:cs="Arial"/>
    </w:rPr>
  </w:style>
  <w:style w:type="paragraph" w:customStyle="1" w:styleId="Style51">
    <w:name w:val="Style51"/>
    <w:basedOn w:val="Normal"/>
    <w:uiPriority w:val="99"/>
    <w:qFormat/>
    <w:rsid w:val="00555DDA"/>
    <w:pPr>
      <w:spacing w:after="0" w:line="200" w:lineRule="exact"/>
      <w:jc w:val="both"/>
    </w:pPr>
    <w:rPr>
      <w:rFonts w:ascii="Arial" w:hAnsi="Arial" w:cs="Arial"/>
    </w:rPr>
  </w:style>
  <w:style w:type="character" w:customStyle="1" w:styleId="FontStyle72">
    <w:name w:val="Font Style72"/>
    <w:uiPriority w:val="99"/>
    <w:rsid w:val="00555DDA"/>
    <w:rPr>
      <w:rFonts w:ascii="Times New Roman" w:hAnsi="Times New Roman" w:cs="Times New Roman" w:hint="default"/>
      <w:sz w:val="16"/>
      <w:szCs w:val="16"/>
    </w:rPr>
  </w:style>
  <w:style w:type="character" w:customStyle="1" w:styleId="FontStyle73">
    <w:name w:val="Font Style73"/>
    <w:uiPriority w:val="99"/>
    <w:rsid w:val="00555DDA"/>
    <w:rPr>
      <w:rFonts w:ascii="Times New Roman" w:hAnsi="Times New Roman" w:cs="Times New Roman" w:hint="default"/>
      <w:i/>
      <w:iCs/>
      <w:sz w:val="16"/>
      <w:szCs w:val="16"/>
    </w:rPr>
  </w:style>
  <w:style w:type="character" w:customStyle="1" w:styleId="UnderlinestyleChar20">
    <w:name w:val="Underline style Char2"/>
    <w:rsid w:val="00555DDA"/>
    <w:rPr>
      <w:sz w:val="22"/>
      <w:szCs w:val="24"/>
      <w:u w:val="single"/>
      <w:lang w:val="en-US" w:eastAsia="en-US" w:bidi="ar-SA"/>
    </w:rPr>
  </w:style>
  <w:style w:type="character" w:customStyle="1" w:styleId="FontStyle49">
    <w:name w:val="Font Style49"/>
    <w:uiPriority w:val="99"/>
    <w:rsid w:val="00555DDA"/>
    <w:rPr>
      <w:rFonts w:ascii="Times New Roman" w:hAnsi="Times New Roman" w:cs="Times New Roman"/>
      <w:sz w:val="20"/>
      <w:szCs w:val="20"/>
    </w:rPr>
  </w:style>
  <w:style w:type="character" w:customStyle="1" w:styleId="FontStyle50">
    <w:name w:val="Font Style50"/>
    <w:uiPriority w:val="99"/>
    <w:rsid w:val="00555DDA"/>
    <w:rPr>
      <w:rFonts w:ascii="Times New Roman" w:hAnsi="Times New Roman" w:cs="Times New Roman"/>
      <w:b/>
      <w:bCs/>
      <w:sz w:val="20"/>
      <w:szCs w:val="20"/>
    </w:rPr>
  </w:style>
  <w:style w:type="character" w:customStyle="1" w:styleId="ListBulletChar">
    <w:name w:val="List Bullet Char"/>
    <w:link w:val="ListBullet"/>
    <w:uiPriority w:val="99"/>
    <w:locked/>
    <w:rsid w:val="00555DDA"/>
    <w:rPr>
      <w:rFonts w:ascii="Calibri" w:hAnsi="Calibri"/>
    </w:rPr>
  </w:style>
  <w:style w:type="character" w:customStyle="1" w:styleId="BoldUnderlineChar2Char">
    <w:name w:val="BoldUnderline Char2 Char"/>
    <w:link w:val="BoldUnderlineChar20"/>
    <w:locked/>
    <w:rsid w:val="00555DDA"/>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555DDA"/>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555DDA"/>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555DDA"/>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555DDA"/>
    <w:rPr>
      <w:rFonts w:eastAsia="Times New Roman"/>
      <w:u w:val="single"/>
      <w:lang w:val="en-GB"/>
    </w:rPr>
  </w:style>
  <w:style w:type="paragraph" w:customStyle="1" w:styleId="StyleUnderlining11pt">
    <w:name w:val="Style Underlining + 11 pt"/>
    <w:basedOn w:val="Normal"/>
    <w:link w:val="StyleUnderlining11ptChar"/>
    <w:qFormat/>
    <w:rsid w:val="00555DDA"/>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555DDA"/>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555DDA"/>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cardChar"/>
    <w:link w:val="Stylecard11ptBoldUnderline"/>
    <w:locked/>
    <w:rsid w:val="00555DDA"/>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555DDA"/>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555DDA"/>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555DDA"/>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555DDA"/>
    <w:pPr>
      <w:spacing w:line="256" w:lineRule="auto"/>
    </w:pPr>
    <w:rPr>
      <w:rFonts w:ascii="Georgia" w:hAnsi="Georgia"/>
      <w:b/>
    </w:rPr>
  </w:style>
  <w:style w:type="paragraph" w:customStyle="1" w:styleId="Normal20pt">
    <w:name w:val="Normal  + 20 pt"/>
    <w:basedOn w:val="Normal"/>
    <w:uiPriority w:val="6"/>
    <w:qFormat/>
    <w:rsid w:val="00555DDA"/>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555DDA"/>
    <w:rPr>
      <w:rFonts w:eastAsia="Calibri"/>
      <w:u w:val="single"/>
    </w:rPr>
  </w:style>
  <w:style w:type="paragraph" w:customStyle="1" w:styleId="StyleNormalWeb11ptUnderline">
    <w:name w:val="Style Normal (Web) + 11 pt Underline"/>
    <w:basedOn w:val="NormalWeb"/>
    <w:link w:val="StyleNormalWeb11ptUnderlineChar"/>
    <w:qFormat/>
    <w:rsid w:val="00555DDA"/>
    <w:pPr>
      <w:spacing w:line="256" w:lineRule="auto"/>
    </w:pPr>
    <w:rPr>
      <w:rFonts w:asciiTheme="minorHAnsi" w:eastAsia="Calibri" w:hAnsiTheme="minorHAnsi" w:cstheme="minorBidi"/>
      <w:sz w:val="22"/>
      <w:szCs w:val="22"/>
      <w:u w:val="single"/>
    </w:rPr>
  </w:style>
  <w:style w:type="paragraph" w:customStyle="1" w:styleId="conintrotext">
    <w:name w:val="conintrotext"/>
    <w:basedOn w:val="Normal"/>
    <w:uiPriority w:val="99"/>
    <w:qFormat/>
    <w:rsid w:val="00555DDA"/>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555DDA"/>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555DDA"/>
    <w:pPr>
      <w:spacing w:after="0" w:line="256" w:lineRule="auto"/>
    </w:pPr>
    <w:rPr>
      <w:rFonts w:ascii="MS Mincho" w:eastAsia="MS Mincho" w:hAnsiTheme="minorHAnsi"/>
      <w:b/>
      <w:u w:val="single"/>
    </w:rPr>
  </w:style>
  <w:style w:type="paragraph" w:customStyle="1" w:styleId="assert">
    <w:name w:val="assert"/>
    <w:basedOn w:val="Normal"/>
    <w:uiPriority w:val="99"/>
    <w:qFormat/>
    <w:rsid w:val="00555DDA"/>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555DDA"/>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555DDA"/>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555DDA"/>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555DDA"/>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555DDA"/>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555DDA"/>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555DDA"/>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555DDA"/>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555DDA"/>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555DDA"/>
    <w:rPr>
      <w:rFonts w:eastAsia="Times New Roman"/>
      <w:u w:val="single"/>
    </w:rPr>
  </w:style>
  <w:style w:type="paragraph" w:customStyle="1" w:styleId="StyleStyle4ArialNarrow9pt">
    <w:name w:val="Style Style4 + Arial Narrow 9 pt"/>
    <w:basedOn w:val="Normal"/>
    <w:link w:val="StyleStyle4ArialNarrow9ptChar"/>
    <w:qFormat/>
    <w:rsid w:val="00555DDA"/>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555DDA"/>
    <w:rPr>
      <w:rFonts w:eastAsia="Times New Roman"/>
      <w:b/>
      <w:bCs/>
      <w:u w:val="single"/>
    </w:rPr>
  </w:style>
  <w:style w:type="paragraph" w:customStyle="1" w:styleId="StyleStyle4ArialNarrow9ptBold">
    <w:name w:val="Style Style4 + Arial Narrow 9 pt Bold"/>
    <w:basedOn w:val="Normal"/>
    <w:link w:val="StyleStyle4ArialNarrow9ptBoldChar"/>
    <w:qFormat/>
    <w:rsid w:val="00555DDA"/>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555DDA"/>
    <w:rPr>
      <w:rFonts w:eastAsia="Times New Roman"/>
      <w:b/>
      <w:smallCaps/>
      <w:sz w:val="24"/>
      <w:szCs w:val="24"/>
      <w:u w:val="single"/>
    </w:rPr>
  </w:style>
  <w:style w:type="character" w:customStyle="1" w:styleId="HiddenBlockHeaderChar">
    <w:name w:val="Hidden Block Header Char"/>
    <w:link w:val="HiddenBlockHeader"/>
    <w:locked/>
    <w:rsid w:val="00555DDA"/>
    <w:rPr>
      <w:rFonts w:ascii="Calibri" w:hAnsi="Calibri"/>
    </w:rPr>
  </w:style>
  <w:style w:type="character" w:customStyle="1" w:styleId="ThirdChar">
    <w:name w:val="Third Char"/>
    <w:link w:val="Third"/>
    <w:locked/>
    <w:rsid w:val="00555DDA"/>
    <w:rPr>
      <w:rFonts w:eastAsia="Times New Roman"/>
      <w:b/>
      <w:u w:val="single"/>
      <w:lang w:val="x-none" w:eastAsia="x-none"/>
    </w:rPr>
  </w:style>
  <w:style w:type="paragraph" w:customStyle="1" w:styleId="Third">
    <w:name w:val="Third"/>
    <w:basedOn w:val="Normal"/>
    <w:link w:val="ThirdChar"/>
    <w:qFormat/>
    <w:rsid w:val="00555DDA"/>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555DDA"/>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555DDA"/>
    <w:rPr>
      <w:rFonts w:eastAsia="Times New Roman"/>
      <w:b/>
      <w:szCs w:val="24"/>
      <w:u w:val="thick"/>
    </w:rPr>
  </w:style>
  <w:style w:type="paragraph" w:customStyle="1" w:styleId="SynergyTag">
    <w:name w:val="SynergyTag"/>
    <w:basedOn w:val="Normal"/>
    <w:uiPriority w:val="99"/>
    <w:qFormat/>
    <w:rsid w:val="00555DDA"/>
    <w:pPr>
      <w:spacing w:after="0" w:line="256" w:lineRule="auto"/>
    </w:pPr>
    <w:rPr>
      <w:b/>
    </w:rPr>
  </w:style>
  <w:style w:type="paragraph" w:customStyle="1" w:styleId="CiteSmallText">
    <w:name w:val="Cite Small Text"/>
    <w:basedOn w:val="Normal"/>
    <w:uiPriority w:val="99"/>
    <w:qFormat/>
    <w:rsid w:val="00555DDA"/>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555DDA"/>
    <w:rPr>
      <w:lang w:val="x-none"/>
    </w:rPr>
  </w:style>
  <w:style w:type="paragraph" w:customStyle="1" w:styleId="Cards1CharChar">
    <w:name w:val="Cards1 Char Char"/>
    <w:basedOn w:val="Normal"/>
    <w:link w:val="Cards1CharCharChar"/>
    <w:qFormat/>
    <w:rsid w:val="00555DDA"/>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555DDA"/>
    <w:rPr>
      <w:color w:val="0000FF"/>
      <w:sz w:val="12"/>
      <w:u w:val="single"/>
    </w:rPr>
  </w:style>
  <w:style w:type="paragraph" w:customStyle="1" w:styleId="Swag">
    <w:name w:val="Swag"/>
    <w:basedOn w:val="Normal"/>
    <w:link w:val="SwagChar"/>
    <w:qFormat/>
    <w:rsid w:val="00555DDA"/>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555DDA"/>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555DDA"/>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555DDA"/>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555DDA"/>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555DDA"/>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555DDA"/>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555DDA"/>
    <w:rPr>
      <w:rFonts w:eastAsia="Times New Roman"/>
      <w:b/>
      <w:bCs/>
      <w:u w:val="single"/>
    </w:rPr>
  </w:style>
  <w:style w:type="paragraph" w:customStyle="1" w:styleId="StyleUnderlineChar11ptBold2">
    <w:name w:val="Style Underline Char + 11 pt Bold2"/>
    <w:basedOn w:val="Normal"/>
    <w:link w:val="StyleUnderlineChar11ptBold2Char"/>
    <w:qFormat/>
    <w:rsid w:val="00555DDA"/>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555DDA"/>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555DDA"/>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555DDA"/>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555DDA"/>
    <w:pPr>
      <w:spacing w:after="0" w:line="256" w:lineRule="auto"/>
    </w:pPr>
    <w:rPr>
      <w:rFonts w:asciiTheme="minorHAnsi" w:eastAsia="Times New Roman" w:hAnsiTheme="minorHAnsi"/>
      <w:u w:val="single"/>
    </w:rPr>
  </w:style>
  <w:style w:type="character" w:customStyle="1" w:styleId="TagsCharCharCharChar">
    <w:name w:val="Tags Char Char Char Char"/>
    <w:locked/>
    <w:rsid w:val="00555DDA"/>
    <w:rPr>
      <w:rFonts w:ascii="Times New Roman" w:eastAsia="Times New Roman" w:hAnsi="Times New Roman" w:cs="Times New Roman"/>
      <w:b/>
      <w:sz w:val="24"/>
      <w:szCs w:val="24"/>
    </w:rPr>
  </w:style>
  <w:style w:type="character" w:customStyle="1" w:styleId="NothingCharChar">
    <w:name w:val="Nothing Char Char"/>
    <w:link w:val="NothingCharCharChar"/>
    <w:locked/>
    <w:rsid w:val="00555DDA"/>
  </w:style>
  <w:style w:type="paragraph" w:customStyle="1" w:styleId="NothingCharCharChar">
    <w:name w:val="Nothing Char Char Char"/>
    <w:link w:val="NothingCharChar"/>
    <w:qFormat/>
    <w:rsid w:val="00555DDA"/>
    <w:pPr>
      <w:spacing w:after="0" w:line="240" w:lineRule="auto"/>
      <w:jc w:val="both"/>
    </w:pPr>
  </w:style>
  <w:style w:type="paragraph" w:customStyle="1" w:styleId="StyleLeft021">
    <w:name w:val="Style Left:  0.2&quot;1"/>
    <w:basedOn w:val="Normal"/>
    <w:uiPriority w:val="99"/>
    <w:qFormat/>
    <w:rsid w:val="00555DDA"/>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555DDA"/>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555DDA"/>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555DDA"/>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555DDA"/>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555DDA"/>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555DDA"/>
    <w:pPr>
      <w:spacing w:after="0" w:line="256" w:lineRule="auto"/>
    </w:pPr>
    <w:rPr>
      <w:b/>
    </w:rPr>
  </w:style>
  <w:style w:type="paragraph" w:customStyle="1" w:styleId="CM27">
    <w:name w:val="CM27"/>
    <w:basedOn w:val="Normal"/>
    <w:next w:val="Normal"/>
    <w:qFormat/>
    <w:rsid w:val="00555DDA"/>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555DDA"/>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555DDA"/>
    <w:rPr>
      <w:szCs w:val="24"/>
      <w:u w:val="single"/>
      <w:lang w:val="en-US" w:eastAsia="en-US" w:bidi="ar-SA"/>
    </w:rPr>
  </w:style>
  <w:style w:type="character" w:customStyle="1" w:styleId="BoldUnderlineCharChar3">
    <w:name w:val="BoldUnderline Char Char3"/>
    <w:rsid w:val="00555DDA"/>
    <w:rPr>
      <w:b/>
      <w:bCs w:val="0"/>
      <w:szCs w:val="24"/>
      <w:u w:val="single"/>
      <w:lang w:val="en-US" w:eastAsia="en-US" w:bidi="ar-SA"/>
    </w:rPr>
  </w:style>
  <w:style w:type="character" w:customStyle="1" w:styleId="UnderlineCharChar3">
    <w:name w:val="Underline Char Char3"/>
    <w:rsid w:val="00555DDA"/>
    <w:rPr>
      <w:szCs w:val="24"/>
      <w:u w:val="single"/>
      <w:lang w:val="en-US" w:eastAsia="en-US" w:bidi="ar-SA"/>
    </w:rPr>
  </w:style>
  <w:style w:type="character" w:customStyle="1" w:styleId="BoldUnderlineCharChar2">
    <w:name w:val="BoldUnderline Char Char2"/>
    <w:rsid w:val="00555DDA"/>
    <w:rPr>
      <w:b/>
      <w:bCs w:val="0"/>
      <w:szCs w:val="24"/>
      <w:u w:val="single"/>
      <w:lang w:val="en-US" w:eastAsia="en-US" w:bidi="ar-SA"/>
    </w:rPr>
  </w:style>
  <w:style w:type="character" w:customStyle="1" w:styleId="volume-issue">
    <w:name w:val="volume-issue"/>
    <w:rsid w:val="00555DDA"/>
    <w:rPr>
      <w:rFonts w:ascii="Times New Roman" w:hAnsi="Times New Roman" w:cs="Times New Roman" w:hint="default"/>
    </w:rPr>
  </w:style>
  <w:style w:type="character" w:customStyle="1" w:styleId="boldness1">
    <w:name w:val="boldness1"/>
    <w:rsid w:val="00555DDA"/>
  </w:style>
  <w:style w:type="character" w:customStyle="1" w:styleId="story-author">
    <w:name w:val="story-author"/>
    <w:basedOn w:val="DefaultParagraphFont"/>
    <w:rsid w:val="00555DDA"/>
  </w:style>
  <w:style w:type="character" w:customStyle="1" w:styleId="Heading3CharCharCharChar">
    <w:name w:val="Heading 3 Char Char Char Char"/>
    <w:basedOn w:val="DefaultParagraphFont"/>
    <w:rsid w:val="00555DDA"/>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555DDA"/>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555DDA"/>
  </w:style>
  <w:style w:type="character" w:customStyle="1" w:styleId="StyleStyle4CharTimesNewRoman11ptItalic">
    <w:name w:val="Style Style4 Char + Times New Roman 11 pt Italic"/>
    <w:basedOn w:val="DefaultParagraphFont"/>
    <w:rsid w:val="00555DDA"/>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555DDA"/>
  </w:style>
  <w:style w:type="character" w:customStyle="1" w:styleId="ad">
    <w:name w:val="_"/>
    <w:basedOn w:val="DefaultParagraphFont"/>
    <w:rsid w:val="00555DDA"/>
  </w:style>
  <w:style w:type="character" w:customStyle="1" w:styleId="Heading3CharCharCharChar1">
    <w:name w:val="Heading 3 Char Char Char Char1"/>
    <w:rsid w:val="00555DDA"/>
    <w:rPr>
      <w:rFonts w:ascii="Arial" w:hAnsi="Arial" w:cs="Arial" w:hint="default"/>
      <w:bCs/>
      <w:szCs w:val="26"/>
      <w:u w:val="single"/>
      <w:lang w:val="en-US" w:eastAsia="en-US" w:bidi="ar-SA"/>
    </w:rPr>
  </w:style>
  <w:style w:type="character" w:customStyle="1" w:styleId="comment-body">
    <w:name w:val="comment-body"/>
    <w:rsid w:val="00555DDA"/>
  </w:style>
  <w:style w:type="character" w:customStyle="1" w:styleId="UnderlineCharCharChar1">
    <w:name w:val="Underline Char Char Char1"/>
    <w:rsid w:val="00555DDA"/>
    <w:rPr>
      <w:u w:val="single"/>
      <w:lang w:val="en-US" w:eastAsia="en-US" w:bidi="ar-SA"/>
    </w:rPr>
  </w:style>
  <w:style w:type="character" w:customStyle="1" w:styleId="reality">
    <w:name w:val="reality"/>
    <w:rsid w:val="00555DDA"/>
  </w:style>
  <w:style w:type="character" w:customStyle="1" w:styleId="UnderlineChar1Char">
    <w:name w:val="Underline Char1 Char"/>
    <w:rsid w:val="00555DDA"/>
    <w:rPr>
      <w:rFonts w:ascii="Calibri" w:eastAsia="MS Mincho" w:hAnsi="Calibri" w:cs="Calibri" w:hint="default"/>
      <w:szCs w:val="20"/>
      <w:u w:val="single"/>
    </w:rPr>
  </w:style>
  <w:style w:type="character" w:customStyle="1" w:styleId="StyleBoldandUnderlineCharChar29pt">
    <w:name w:val="Style Bold and Underline Char Char2 + 9 pt"/>
    <w:rsid w:val="00555DDA"/>
    <w:rPr>
      <w:rFonts w:ascii="Times New Roman" w:hAnsi="Times New Roman" w:cs="Times New Roman" w:hint="default"/>
      <w:b/>
      <w:bCs/>
      <w:noProof w:val="0"/>
      <w:sz w:val="20"/>
      <w:u w:val="single"/>
    </w:rPr>
  </w:style>
  <w:style w:type="character" w:customStyle="1" w:styleId="StyleUnderlineCharChar19pt">
    <w:name w:val="Style Underline Char Char1 + 9 pt"/>
    <w:rsid w:val="00555DDA"/>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555DDA"/>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555DDA"/>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555DDA"/>
    <w:rPr>
      <w:rFonts w:ascii="Times New Roman" w:hAnsi="Times New Roman" w:cs="Times New Roman" w:hint="default"/>
      <w:sz w:val="20"/>
      <w:u w:val="dottedHeavy"/>
    </w:rPr>
  </w:style>
  <w:style w:type="character" w:customStyle="1" w:styleId="article-record-publication-volume-issue">
    <w:name w:val="article-record-publication-volume-issue"/>
    <w:rsid w:val="00555DDA"/>
  </w:style>
  <w:style w:type="character" w:customStyle="1" w:styleId="resultbodyblack">
    <w:name w:val="resultbodyblack"/>
    <w:rsid w:val="00555DDA"/>
    <w:rPr>
      <w:rFonts w:ascii="Times New Roman" w:hAnsi="Times New Roman" w:cs="Times New Roman" w:hint="default"/>
    </w:rPr>
  </w:style>
  <w:style w:type="character" w:customStyle="1" w:styleId="quotechar0">
    <w:name w:val="quotechar"/>
    <w:rsid w:val="00555DDA"/>
  </w:style>
  <w:style w:type="character" w:customStyle="1" w:styleId="3TagCite">
    <w:name w:val="3 Tag/Cite"/>
    <w:rsid w:val="00555DDA"/>
    <w:rPr>
      <w:rFonts w:ascii="Times New Roman" w:hAnsi="Times New Roman" w:cs="Times New Roman" w:hint="default"/>
      <w:b/>
      <w:bCs w:val="0"/>
    </w:rPr>
  </w:style>
  <w:style w:type="character" w:customStyle="1" w:styleId="4Qualifications">
    <w:name w:val="4 Qualifications"/>
    <w:rsid w:val="00555DDA"/>
    <w:rPr>
      <w:rFonts w:ascii="Times New Roman" w:hAnsi="Times New Roman" w:cs="Times New Roman" w:hint="default"/>
      <w:sz w:val="19"/>
    </w:rPr>
  </w:style>
  <w:style w:type="character" w:customStyle="1" w:styleId="6Underlined">
    <w:name w:val="6 Underlined"/>
    <w:rsid w:val="00555DDA"/>
    <w:rPr>
      <w:rFonts w:ascii="Times New Roman" w:hAnsi="Times New Roman" w:cs="Times New Roman" w:hint="default"/>
      <w:b/>
      <w:bCs w:val="0"/>
      <w:sz w:val="21"/>
      <w:u w:val="single"/>
    </w:rPr>
  </w:style>
  <w:style w:type="character" w:customStyle="1" w:styleId="nohighlighting">
    <w:name w:val="no highlighting"/>
    <w:rsid w:val="00555DDA"/>
    <w:rPr>
      <w:rFonts w:ascii="Times New Roman" w:hAnsi="Times New Roman" w:cs="Times New Roman" w:hint="default"/>
      <w:color w:val="auto"/>
      <w:sz w:val="20"/>
      <w:u w:val="thick"/>
      <w:bdr w:val="none" w:sz="0" w:space="0" w:color="auto" w:frame="1"/>
    </w:rPr>
  </w:style>
  <w:style w:type="character" w:customStyle="1" w:styleId="CharChar61">
    <w:name w:val="Char Char61"/>
    <w:rsid w:val="00555DDA"/>
    <w:rPr>
      <w:rFonts w:ascii="Arial" w:hAnsi="Arial" w:cs="Arial" w:hint="default"/>
      <w:bCs/>
      <w:sz w:val="16"/>
      <w:szCs w:val="26"/>
      <w:lang w:val="en-US" w:eastAsia="en-US" w:bidi="ar-SA"/>
    </w:rPr>
  </w:style>
  <w:style w:type="character" w:customStyle="1" w:styleId="styledate">
    <w:name w:val="styledate"/>
    <w:rsid w:val="00555DDA"/>
  </w:style>
  <w:style w:type="character" w:customStyle="1" w:styleId="StyleUnderlineChar9ptChar">
    <w:name w:val="Style Underline Char + 9 pt Char"/>
    <w:rsid w:val="00555DDA"/>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555DDA"/>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555DDA"/>
    <w:rPr>
      <w:b/>
      <w:bCs w:val="0"/>
      <w:szCs w:val="24"/>
      <w:u w:val="single"/>
      <w:lang w:val="en-US" w:eastAsia="en-US" w:bidi="ar-SA"/>
    </w:rPr>
  </w:style>
  <w:style w:type="character" w:customStyle="1" w:styleId="BoldandUnderlineChar1Char2">
    <w:name w:val="Bold and Underline Char1 Char2"/>
    <w:rsid w:val="00555DDA"/>
    <w:rPr>
      <w:b/>
      <w:bCs w:val="0"/>
      <w:szCs w:val="24"/>
      <w:u w:val="single"/>
      <w:lang w:val="en-US" w:eastAsia="en-US" w:bidi="ar-SA"/>
    </w:rPr>
  </w:style>
  <w:style w:type="character" w:customStyle="1" w:styleId="BoldandUnderlineCharChar1">
    <w:name w:val="Bold and Underline Char Char1"/>
    <w:rsid w:val="00555DDA"/>
    <w:rPr>
      <w:b/>
      <w:bCs w:val="0"/>
      <w:szCs w:val="24"/>
      <w:u w:val="single"/>
      <w:lang w:val="en-US" w:eastAsia="en-US" w:bidi="ar-SA"/>
    </w:rPr>
  </w:style>
  <w:style w:type="character" w:customStyle="1" w:styleId="authoraffil">
    <w:name w:val="authoraffil"/>
    <w:rsid w:val="00555DDA"/>
  </w:style>
  <w:style w:type="character" w:customStyle="1" w:styleId="CharChar8">
    <w:name w:val="Char Char8"/>
    <w:rsid w:val="00555DDA"/>
    <w:rPr>
      <w:rFonts w:ascii="Georgia" w:eastAsia="Times New Roman" w:hAnsi="Georgia" w:hint="default"/>
      <w:b/>
      <w:bCs/>
      <w:sz w:val="30"/>
      <w:szCs w:val="28"/>
      <w:u w:val="single"/>
    </w:rPr>
  </w:style>
  <w:style w:type="character" w:customStyle="1" w:styleId="StyleArial6ptBold">
    <w:name w:val="Style Arial 6 pt Bold"/>
    <w:rsid w:val="00555DDA"/>
    <w:rPr>
      <w:rFonts w:ascii="Arial" w:hAnsi="Arial" w:cs="Arial" w:hint="default"/>
      <w:bCs/>
      <w:sz w:val="12"/>
    </w:rPr>
  </w:style>
  <w:style w:type="character" w:customStyle="1" w:styleId="Heading2Char5">
    <w:name w:val="Heading 2 Char5"/>
    <w:rsid w:val="00555DDA"/>
    <w:rPr>
      <w:rFonts w:ascii="Garamond" w:hAnsi="Garamond" w:cs="Arial" w:hint="default"/>
      <w:b/>
      <w:bCs/>
      <w:iCs/>
      <w:sz w:val="24"/>
      <w:szCs w:val="28"/>
      <w:lang w:val="en-US" w:eastAsia="en-US" w:bidi="ar-SA"/>
    </w:rPr>
  </w:style>
  <w:style w:type="character" w:customStyle="1" w:styleId="boldcitationChar">
    <w:name w:val="bold citation Char"/>
    <w:rsid w:val="00555DDA"/>
    <w:rPr>
      <w:rFonts w:ascii="Arial" w:hAnsi="Arial" w:cs="Arial" w:hint="default"/>
      <w:b/>
      <w:bCs w:val="0"/>
      <w:sz w:val="28"/>
      <w:szCs w:val="24"/>
      <w:u w:val="thick"/>
      <w:lang w:val="en-US" w:eastAsia="en-US" w:bidi="ar-SA"/>
    </w:rPr>
  </w:style>
  <w:style w:type="character" w:customStyle="1" w:styleId="BoldunderlineChar4">
    <w:name w:val="Bold/underline Char"/>
    <w:rsid w:val="00555DDA"/>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555DDA"/>
  </w:style>
  <w:style w:type="character" w:customStyle="1" w:styleId="tagCharCharChar1">
    <w:name w:val="tag Char Char Char1"/>
    <w:rsid w:val="00555DDA"/>
    <w:rPr>
      <w:b/>
      <w:bCs w:val="0"/>
      <w:sz w:val="24"/>
      <w:lang w:val="en-US" w:eastAsia="en-US" w:bidi="ar-SA"/>
    </w:rPr>
  </w:style>
  <w:style w:type="character" w:customStyle="1" w:styleId="bylines">
    <w:name w:val="bylines"/>
    <w:basedOn w:val="DefaultParagraphFont"/>
    <w:rsid w:val="00555DDA"/>
  </w:style>
  <w:style w:type="character" w:customStyle="1" w:styleId="StyleStyleBoldUnderlineUnderlineIntenseEmphasis1apple-style-2">
    <w:name w:val="Style Style Bold UnderlineUnderlineIntense Emphasis1apple-style-...2"/>
    <w:basedOn w:val="DefaultParagraphFont"/>
    <w:rsid w:val="00555DDA"/>
    <w:rPr>
      <w:b w:val="0"/>
      <w:bCs/>
      <w:sz w:val="22"/>
      <w:u w:val="single"/>
    </w:rPr>
  </w:style>
  <w:style w:type="character" w:customStyle="1" w:styleId="FontStyle57">
    <w:name w:val="Font Style57"/>
    <w:rsid w:val="00555DDA"/>
    <w:rPr>
      <w:rFonts w:ascii="Georgia" w:hAnsi="Georgia" w:cs="Georgia" w:hint="default"/>
      <w:b/>
      <w:bCs/>
      <w:sz w:val="14"/>
      <w:szCs w:val="14"/>
    </w:rPr>
  </w:style>
  <w:style w:type="character" w:customStyle="1" w:styleId="FontStyle89">
    <w:name w:val="Font Style89"/>
    <w:rsid w:val="00555DDA"/>
    <w:rPr>
      <w:rFonts w:ascii="Times New Roman" w:hAnsi="Times New Roman" w:cs="Times New Roman" w:hint="default"/>
      <w:b/>
      <w:bCs/>
      <w:smallCaps/>
      <w:spacing w:val="40"/>
      <w:sz w:val="16"/>
      <w:szCs w:val="16"/>
    </w:rPr>
  </w:style>
  <w:style w:type="character" w:customStyle="1" w:styleId="hvr">
    <w:name w:val="hvr"/>
    <w:basedOn w:val="DefaultParagraphFont"/>
    <w:rsid w:val="00555DDA"/>
  </w:style>
  <w:style w:type="paragraph" w:customStyle="1" w:styleId="svarticle">
    <w:name w:val="svarticle"/>
    <w:basedOn w:val="Normal"/>
    <w:uiPriority w:val="99"/>
    <w:qFormat/>
    <w:rsid w:val="00555DDA"/>
    <w:pPr>
      <w:spacing w:before="100" w:beforeAutospacing="1" w:after="100" w:afterAutospacing="1" w:line="240" w:lineRule="auto"/>
    </w:pPr>
    <w:rPr>
      <w:rFonts w:eastAsia="Times New Roman"/>
    </w:rPr>
  </w:style>
  <w:style w:type="character" w:customStyle="1" w:styleId="cardChar20">
    <w:name w:val="card Char2"/>
    <w:basedOn w:val="DefaultParagraphFont"/>
    <w:rsid w:val="00555DDA"/>
    <w:rPr>
      <w:rFonts w:ascii="Times New Roman" w:hAnsi="Times New Roman" w:cs="Calibri"/>
      <w:szCs w:val="20"/>
    </w:rPr>
  </w:style>
  <w:style w:type="paragraph" w:customStyle="1" w:styleId="Pol">
    <w:name w:val="Pol"/>
    <w:basedOn w:val="Heading2"/>
    <w:uiPriority w:val="99"/>
    <w:qFormat/>
    <w:rsid w:val="00555DDA"/>
    <w:pPr>
      <w:spacing w:before="480" w:line="240" w:lineRule="auto"/>
    </w:pPr>
    <w:rPr>
      <w:bCs/>
      <w:caps/>
    </w:rPr>
  </w:style>
  <w:style w:type="paragraph" w:customStyle="1" w:styleId="Style70">
    <w:name w:val="Style7"/>
    <w:basedOn w:val="Normal"/>
    <w:uiPriority w:val="99"/>
    <w:qFormat/>
    <w:rsid w:val="00555DDA"/>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555DDA"/>
  </w:style>
  <w:style w:type="character" w:customStyle="1" w:styleId="Footnote2Char">
    <w:name w:val="Footnote2 Char"/>
    <w:link w:val="Footnote2"/>
    <w:locked/>
    <w:rsid w:val="00555DDA"/>
  </w:style>
  <w:style w:type="paragraph" w:customStyle="1" w:styleId="Footnote2">
    <w:name w:val="Footnote2"/>
    <w:basedOn w:val="Normal"/>
    <w:next w:val="Normal"/>
    <w:link w:val="Footnote2Char"/>
    <w:autoRedefine/>
    <w:qFormat/>
    <w:rsid w:val="00555DDA"/>
    <w:pPr>
      <w:spacing w:after="120" w:line="480" w:lineRule="auto"/>
    </w:pPr>
    <w:rPr>
      <w:rFonts w:asciiTheme="minorHAnsi" w:hAnsiTheme="minorHAnsi"/>
    </w:rPr>
  </w:style>
  <w:style w:type="paragraph" w:customStyle="1" w:styleId="xhead">
    <w:name w:val="xhead"/>
    <w:basedOn w:val="Normal"/>
    <w:uiPriority w:val="99"/>
    <w:qFormat/>
    <w:rsid w:val="00555DDA"/>
    <w:pPr>
      <w:spacing w:before="100" w:beforeAutospacing="1" w:after="100" w:afterAutospacing="1" w:line="240" w:lineRule="auto"/>
    </w:pPr>
  </w:style>
  <w:style w:type="character" w:customStyle="1" w:styleId="Heading5Char1">
    <w:name w:val="Heading 5 Char1"/>
    <w:aliases w:val="Text Char1"/>
    <w:basedOn w:val="DefaultParagraphFont"/>
    <w:semiHidden/>
    <w:rsid w:val="00555DDA"/>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555DDA"/>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555DDA"/>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555DDA"/>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555DDA"/>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555DDA"/>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555DDA"/>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555DDA"/>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555DDA"/>
    <w:pPr>
      <w:spacing w:after="0" w:line="240" w:lineRule="auto"/>
    </w:pPr>
    <w:rPr>
      <w:rFonts w:asciiTheme="minorHAnsi" w:hAnsiTheme="minorHAnsi"/>
    </w:rPr>
  </w:style>
  <w:style w:type="paragraph" w:customStyle="1" w:styleId="ReadCharCh1">
    <w:name w:val="Read Char Ch1"/>
    <w:basedOn w:val="Normal"/>
    <w:next w:val="Normal"/>
    <w:uiPriority w:val="3"/>
    <w:qFormat/>
    <w:rsid w:val="00555DDA"/>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555DDA"/>
    <w:pPr>
      <w:spacing w:after="0" w:line="240" w:lineRule="auto"/>
    </w:pPr>
    <w:rPr>
      <w:rFonts w:ascii="Lucida Grande" w:eastAsia="Cambria" w:hAnsi="Lucida Grande"/>
    </w:rPr>
  </w:style>
  <w:style w:type="paragraph" w:customStyle="1" w:styleId="Pa16">
    <w:name w:val="Pa16"/>
    <w:basedOn w:val="Default"/>
    <w:next w:val="Default"/>
    <w:uiPriority w:val="99"/>
    <w:qFormat/>
    <w:rsid w:val="00555DDA"/>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555DDA"/>
    <w:pPr>
      <w:spacing w:before="100" w:beforeAutospacing="1" w:after="100" w:afterAutospacing="1" w:line="240" w:lineRule="auto"/>
    </w:pPr>
  </w:style>
  <w:style w:type="paragraph" w:customStyle="1" w:styleId="Pa22">
    <w:name w:val="Pa2+2"/>
    <w:basedOn w:val="Default"/>
    <w:next w:val="Default"/>
    <w:uiPriority w:val="99"/>
    <w:qFormat/>
    <w:rsid w:val="00555DDA"/>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555DDA"/>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555DDA"/>
    <w:pPr>
      <w:spacing w:before="100" w:beforeAutospacing="1" w:after="100" w:afterAutospacing="1" w:line="240" w:lineRule="auto"/>
    </w:pPr>
  </w:style>
  <w:style w:type="paragraph" w:customStyle="1" w:styleId="Number">
    <w:name w:val="Number"/>
    <w:basedOn w:val="Heading2"/>
    <w:qFormat/>
    <w:rsid w:val="00555DDA"/>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555DDA"/>
    <w:rPr>
      <w:rFonts w:ascii="Calibri" w:eastAsia="Times New Roman" w:hAnsi="Calibri" w:cs="Arial"/>
      <w:bCs/>
      <w:iCs/>
      <w:sz w:val="20"/>
      <w:szCs w:val="20"/>
    </w:rPr>
  </w:style>
  <w:style w:type="paragraph" w:customStyle="1" w:styleId="CITEF3">
    <w:name w:val="CITE F3"/>
    <w:uiPriority w:val="99"/>
    <w:qFormat/>
    <w:rsid w:val="00555DDA"/>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555DDA"/>
  </w:style>
  <w:style w:type="character" w:customStyle="1" w:styleId="meta-sep">
    <w:name w:val="meta-sep"/>
    <w:basedOn w:val="DefaultParagraphFont"/>
    <w:rsid w:val="00555DDA"/>
  </w:style>
  <w:style w:type="character" w:customStyle="1" w:styleId="A19">
    <w:name w:val="A19"/>
    <w:uiPriority w:val="99"/>
    <w:rsid w:val="00555DDA"/>
    <w:rPr>
      <w:rFonts w:ascii="Georgia" w:hAnsi="Georgia" w:cs="Georgia" w:hint="default"/>
      <w:color w:val="000000"/>
      <w:sz w:val="20"/>
      <w:szCs w:val="20"/>
      <w:u w:val="single"/>
    </w:rPr>
  </w:style>
  <w:style w:type="character" w:customStyle="1" w:styleId="A130">
    <w:name w:val="A13"/>
    <w:rsid w:val="00555DDA"/>
    <w:rPr>
      <w:rFonts w:ascii="Georgia" w:hAnsi="Georgia" w:cs="Georgia" w:hint="default"/>
      <w:color w:val="000000"/>
      <w:sz w:val="11"/>
      <w:szCs w:val="11"/>
    </w:rPr>
  </w:style>
  <w:style w:type="character" w:customStyle="1" w:styleId="ontext">
    <w:name w:val="ontext"/>
    <w:basedOn w:val="DefaultParagraphFont"/>
    <w:rsid w:val="00555DDA"/>
  </w:style>
  <w:style w:type="character" w:customStyle="1" w:styleId="archive-title">
    <w:name w:val="archive-title"/>
    <w:basedOn w:val="DefaultParagraphFont"/>
    <w:rsid w:val="00555DDA"/>
  </w:style>
  <w:style w:type="character" w:customStyle="1" w:styleId="imgleft">
    <w:name w:val="imgleft"/>
    <w:basedOn w:val="DefaultParagraphFont"/>
    <w:rsid w:val="00555DDA"/>
  </w:style>
  <w:style w:type="character" w:customStyle="1" w:styleId="imgcenter">
    <w:name w:val="imgcenter"/>
    <w:basedOn w:val="DefaultParagraphFont"/>
    <w:rsid w:val="00555DDA"/>
  </w:style>
  <w:style w:type="character" w:customStyle="1" w:styleId="A42">
    <w:name w:val="A4+2"/>
    <w:uiPriority w:val="99"/>
    <w:rsid w:val="00555DDA"/>
    <w:rPr>
      <w:rFonts w:ascii="Helvetica LT Std" w:hAnsi="Helvetica LT Std" w:cs="Helvetica LT Std" w:hint="default"/>
      <w:color w:val="000000"/>
      <w:sz w:val="11"/>
      <w:szCs w:val="11"/>
    </w:rPr>
  </w:style>
  <w:style w:type="character" w:customStyle="1" w:styleId="fstitle">
    <w:name w:val="fs_title"/>
    <w:basedOn w:val="DefaultParagraphFont"/>
    <w:rsid w:val="00555DDA"/>
  </w:style>
  <w:style w:type="character" w:customStyle="1" w:styleId="reportbody1">
    <w:name w:val="reportbody1"/>
    <w:basedOn w:val="DefaultParagraphFont"/>
    <w:rsid w:val="00555DDA"/>
    <w:rPr>
      <w:rFonts w:ascii="Tahoma" w:hAnsi="Tahoma" w:cs="Tahoma" w:hint="default"/>
      <w:color w:val="000000"/>
      <w:sz w:val="14"/>
      <w:szCs w:val="14"/>
    </w:rPr>
  </w:style>
  <w:style w:type="character" w:customStyle="1" w:styleId="dateday">
    <w:name w:val="date_day"/>
    <w:basedOn w:val="DefaultParagraphFont"/>
    <w:rsid w:val="00555DDA"/>
  </w:style>
  <w:style w:type="character" w:customStyle="1" w:styleId="datemonth">
    <w:name w:val="date_month"/>
    <w:basedOn w:val="DefaultParagraphFont"/>
    <w:rsid w:val="00555DDA"/>
  </w:style>
  <w:style w:type="character" w:customStyle="1" w:styleId="dateyear">
    <w:name w:val="date_year"/>
    <w:basedOn w:val="DefaultParagraphFont"/>
    <w:rsid w:val="00555DDA"/>
  </w:style>
  <w:style w:type="character" w:customStyle="1" w:styleId="Heading3CharCharCharCharCharChar">
    <w:name w:val="Heading 3 Char Char Char Char Char Char"/>
    <w:basedOn w:val="DefaultParagraphFont"/>
    <w:rsid w:val="00555DDA"/>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555DDA"/>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555DDA"/>
    <w:rPr>
      <w:sz w:val="24"/>
      <w:szCs w:val="24"/>
      <w:lang w:val="en-US" w:eastAsia="en-US" w:bidi="ar-SA"/>
    </w:rPr>
  </w:style>
  <w:style w:type="character" w:customStyle="1" w:styleId="insideitro">
    <w:name w:val="insideitro"/>
    <w:basedOn w:val="DefaultParagraphFont"/>
    <w:rsid w:val="00555DDA"/>
  </w:style>
  <w:style w:type="character" w:customStyle="1" w:styleId="wcfont">
    <w:name w:val="wcfont"/>
    <w:basedOn w:val="DefaultParagraphFont"/>
    <w:rsid w:val="00555DDA"/>
  </w:style>
  <w:style w:type="character" w:customStyle="1" w:styleId="qftext">
    <w:name w:val="qftext"/>
    <w:basedOn w:val="DefaultParagraphFont"/>
    <w:rsid w:val="00555DDA"/>
  </w:style>
  <w:style w:type="character" w:customStyle="1" w:styleId="leftidx">
    <w:name w:val="leftidx"/>
    <w:basedOn w:val="DefaultParagraphFont"/>
    <w:rsid w:val="00555DDA"/>
  </w:style>
  <w:style w:type="paragraph" w:customStyle="1" w:styleId="NotUnderlined">
    <w:name w:val="Not Underlined"/>
    <w:basedOn w:val="Normal"/>
    <w:uiPriority w:val="99"/>
    <w:qFormat/>
    <w:rsid w:val="00555DDA"/>
    <w:pPr>
      <w:spacing w:after="0" w:line="240" w:lineRule="auto"/>
    </w:pPr>
    <w:rPr>
      <w:rFonts w:ascii="Century Gothic" w:hAnsi="Century Gothic"/>
      <w:szCs w:val="20"/>
    </w:rPr>
  </w:style>
  <w:style w:type="paragraph" w:customStyle="1" w:styleId="width100">
    <w:name w:val="width100"/>
    <w:basedOn w:val="Normal"/>
    <w:uiPriority w:val="99"/>
    <w:qFormat/>
    <w:rsid w:val="00555DDA"/>
    <w:pPr>
      <w:spacing w:before="100" w:beforeAutospacing="1" w:after="100" w:afterAutospacing="1" w:line="240" w:lineRule="auto"/>
    </w:pPr>
  </w:style>
  <w:style w:type="character" w:customStyle="1" w:styleId="eventtitle">
    <w:name w:val="eventtitle"/>
    <w:basedOn w:val="DefaultParagraphFont"/>
    <w:rsid w:val="00555DDA"/>
  </w:style>
  <w:style w:type="character" w:customStyle="1" w:styleId="eventsubtitle">
    <w:name w:val="eventsubtitle"/>
    <w:basedOn w:val="DefaultParagraphFont"/>
    <w:rsid w:val="00555DDA"/>
  </w:style>
  <w:style w:type="character" w:customStyle="1" w:styleId="eventdate">
    <w:name w:val="eventdate"/>
    <w:basedOn w:val="DefaultParagraphFont"/>
    <w:rsid w:val="00555DDA"/>
  </w:style>
  <w:style w:type="character" w:customStyle="1" w:styleId="legend">
    <w:name w:val="legend"/>
    <w:basedOn w:val="DefaultParagraphFont"/>
    <w:rsid w:val="00555DDA"/>
  </w:style>
  <w:style w:type="character" w:customStyle="1" w:styleId="slug-elocation">
    <w:name w:val="slug-elocation"/>
    <w:basedOn w:val="DefaultParagraphFont"/>
    <w:rsid w:val="00555DDA"/>
  </w:style>
  <w:style w:type="character" w:customStyle="1" w:styleId="fu-autorenangabe-fu-beschreibung">
    <w:name w:val="fu-autorenangabe-fu-beschreibung"/>
    <w:rsid w:val="00555DDA"/>
  </w:style>
  <w:style w:type="paragraph" w:customStyle="1" w:styleId="introshadow">
    <w:name w:val="intro_shadow"/>
    <w:basedOn w:val="Normal"/>
    <w:uiPriority w:val="99"/>
    <w:qFormat/>
    <w:rsid w:val="00555DDA"/>
    <w:pPr>
      <w:spacing w:before="100" w:beforeAutospacing="1" w:after="100" w:afterAutospacing="1" w:line="240" w:lineRule="auto"/>
    </w:pPr>
  </w:style>
  <w:style w:type="paragraph" w:customStyle="1" w:styleId="articleintro">
    <w:name w:val="articleintro"/>
    <w:basedOn w:val="Normal"/>
    <w:uiPriority w:val="99"/>
    <w:qFormat/>
    <w:rsid w:val="00555DDA"/>
    <w:pPr>
      <w:spacing w:before="100" w:beforeAutospacing="1" w:after="100" w:afterAutospacing="1" w:line="240" w:lineRule="auto"/>
    </w:pPr>
  </w:style>
  <w:style w:type="character" w:customStyle="1" w:styleId="commentscontainer">
    <w:name w:val="comments_container"/>
    <w:basedOn w:val="DefaultParagraphFont"/>
    <w:rsid w:val="00555DDA"/>
  </w:style>
  <w:style w:type="paragraph" w:customStyle="1" w:styleId="Caption40">
    <w:name w:val="Caption4"/>
    <w:basedOn w:val="Normal"/>
    <w:uiPriority w:val="99"/>
    <w:qFormat/>
    <w:rsid w:val="00555DDA"/>
    <w:pPr>
      <w:spacing w:before="100" w:beforeAutospacing="1" w:after="100" w:afterAutospacing="1" w:line="240" w:lineRule="auto"/>
    </w:pPr>
  </w:style>
  <w:style w:type="paragraph" w:customStyle="1" w:styleId="publishedon">
    <w:name w:val="published_on"/>
    <w:basedOn w:val="Normal"/>
    <w:uiPriority w:val="99"/>
    <w:qFormat/>
    <w:rsid w:val="00555DDA"/>
    <w:pPr>
      <w:spacing w:before="100" w:beforeAutospacing="1" w:after="100" w:afterAutospacing="1" w:line="240" w:lineRule="auto"/>
    </w:pPr>
  </w:style>
  <w:style w:type="character" w:customStyle="1" w:styleId="hparticlefooter">
    <w:name w:val="hparticlefooter"/>
    <w:basedOn w:val="DefaultParagraphFont"/>
    <w:rsid w:val="00555DDA"/>
  </w:style>
  <w:style w:type="table" w:customStyle="1" w:styleId="TableGrid2">
    <w:name w:val="Table Grid2"/>
    <w:basedOn w:val="TableNormal"/>
    <w:next w:val="TableGrid"/>
    <w:rsid w:val="00555D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555DDA"/>
  </w:style>
  <w:style w:type="character" w:customStyle="1" w:styleId="BlockCharCharCharCharChar">
    <w:name w:val="Block Char Char Char Char Char"/>
    <w:aliases w:val="Block Char Char Char Char Char Char Char Char,Block Char Char Char Char Char Char Char1"/>
    <w:basedOn w:val="DefaultParagraphFont"/>
    <w:rsid w:val="00555DDA"/>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555DDA"/>
    <w:pPr>
      <w:spacing w:after="0" w:line="240" w:lineRule="auto"/>
    </w:pPr>
    <w:rPr>
      <w:b/>
      <w:color w:val="000000"/>
      <w:u w:val="single"/>
    </w:rPr>
  </w:style>
  <w:style w:type="character" w:customStyle="1" w:styleId="CiteEmphasisChar">
    <w:name w:val="Cite/Emphasis Char"/>
    <w:basedOn w:val="DefaultParagraphFont"/>
    <w:link w:val="CiteEmphasis"/>
    <w:rsid w:val="00555DDA"/>
    <w:rPr>
      <w:rFonts w:ascii="Calibri" w:hAnsi="Calibri"/>
      <w:b/>
      <w:color w:val="000000"/>
      <w:u w:val="single"/>
    </w:rPr>
  </w:style>
  <w:style w:type="character" w:customStyle="1" w:styleId="ReadText">
    <w:name w:val="Read Text"/>
    <w:basedOn w:val="DefaultParagraphFont"/>
    <w:rsid w:val="00555DDA"/>
    <w:rPr>
      <w:rFonts w:ascii="Times New Roman" w:hAnsi="Times New Roman"/>
      <w:b/>
      <w:bCs/>
      <w:sz w:val="24"/>
      <w:u w:val="single"/>
    </w:rPr>
  </w:style>
  <w:style w:type="paragraph" w:customStyle="1" w:styleId="Styleunread8pt">
    <w:name w:val="Style unread + 8 pt"/>
    <w:basedOn w:val="Normal"/>
    <w:link w:val="Styleunread8ptChar"/>
    <w:qFormat/>
    <w:rsid w:val="00555DDA"/>
    <w:pPr>
      <w:spacing w:after="0" w:line="240" w:lineRule="auto"/>
    </w:pPr>
    <w:rPr>
      <w:color w:val="000000"/>
    </w:rPr>
  </w:style>
  <w:style w:type="character" w:customStyle="1" w:styleId="Styleunread8ptChar">
    <w:name w:val="Style unread + 8 pt Char"/>
    <w:basedOn w:val="DefaultParagraphFont"/>
    <w:link w:val="Styleunread8pt"/>
    <w:rsid w:val="00555DDA"/>
    <w:rPr>
      <w:rFonts w:ascii="Calibri" w:hAnsi="Calibri"/>
      <w:color w:val="000000"/>
    </w:rPr>
  </w:style>
  <w:style w:type="character" w:customStyle="1" w:styleId="main">
    <w:name w:val="main"/>
    <w:basedOn w:val="DefaultParagraphFont"/>
    <w:rsid w:val="00555DDA"/>
  </w:style>
  <w:style w:type="character" w:customStyle="1" w:styleId="textunderlineCharChar">
    <w:name w:val="text underline Char Char"/>
    <w:basedOn w:val="DefaultParagraphFont"/>
    <w:rsid w:val="00555DDA"/>
    <w:rPr>
      <w:rFonts w:ascii="Garamond" w:hAnsi="Garamond"/>
      <w:color w:val="000000"/>
      <w:u w:val="single"/>
    </w:rPr>
  </w:style>
  <w:style w:type="paragraph" w:customStyle="1" w:styleId="ekprop-p">
    <w:name w:val="ekprop-p"/>
    <w:basedOn w:val="Normal"/>
    <w:uiPriority w:val="99"/>
    <w:qFormat/>
    <w:rsid w:val="00555DDA"/>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555DDA"/>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555DDA"/>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555DDA"/>
    <w:pPr>
      <w:spacing w:after="0" w:line="240" w:lineRule="auto"/>
    </w:pPr>
    <w:rPr>
      <w:color w:val="000000"/>
    </w:rPr>
  </w:style>
  <w:style w:type="character" w:customStyle="1" w:styleId="SmalltextCharChar">
    <w:name w:val="Smalltext Char Char"/>
    <w:basedOn w:val="DefaultParagraphFont"/>
    <w:link w:val="SmalltextChar1"/>
    <w:rsid w:val="00555DDA"/>
    <w:rPr>
      <w:rFonts w:ascii="Calibri" w:hAnsi="Calibri"/>
      <w:color w:val="000000"/>
    </w:rPr>
  </w:style>
  <w:style w:type="character" w:customStyle="1" w:styleId="FullCiteCharChar">
    <w:name w:val="Full Cite Char Char"/>
    <w:basedOn w:val="DefaultParagraphFont"/>
    <w:rsid w:val="00555DDA"/>
    <w:rPr>
      <w:rFonts w:ascii="Georgia" w:hAnsi="Georgia" w:cs="Calibri"/>
      <w:color w:val="000000"/>
      <w:sz w:val="20"/>
      <w:szCs w:val="24"/>
    </w:rPr>
  </w:style>
  <w:style w:type="character" w:customStyle="1" w:styleId="submitted-wrapper">
    <w:name w:val="submitted-wrapper"/>
    <w:basedOn w:val="DefaultParagraphFont"/>
    <w:rsid w:val="00555DDA"/>
  </w:style>
  <w:style w:type="paragraph" w:customStyle="1" w:styleId="Spacer">
    <w:name w:val="Spacer"/>
    <w:basedOn w:val="Heading1"/>
    <w:link w:val="SpacerChar"/>
    <w:autoRedefine/>
    <w:uiPriority w:val="4"/>
    <w:qFormat/>
    <w:rsid w:val="00555DDA"/>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555DDA"/>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555DDA"/>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555DDA"/>
  </w:style>
  <w:style w:type="character" w:customStyle="1" w:styleId="top-publish">
    <w:name w:val="top-publish"/>
    <w:basedOn w:val="DefaultParagraphFont"/>
    <w:rsid w:val="00555DDA"/>
  </w:style>
  <w:style w:type="character" w:customStyle="1" w:styleId="byline-italic">
    <w:name w:val="byline-italic"/>
    <w:basedOn w:val="DefaultParagraphFont"/>
    <w:rsid w:val="00555DDA"/>
  </w:style>
  <w:style w:type="paragraph" w:customStyle="1" w:styleId="infuse">
    <w:name w:val="infuse"/>
    <w:basedOn w:val="Normal"/>
    <w:uiPriority w:val="99"/>
    <w:qFormat/>
    <w:rsid w:val="00555DDA"/>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555DDA"/>
    <w:rPr>
      <w:rFonts w:ascii="Arial Narrow" w:hAnsi="Arial Narrow"/>
      <w:sz w:val="22"/>
      <w:szCs w:val="24"/>
      <w:u w:val="single"/>
      <w:lang w:val="en-US" w:eastAsia="en-US" w:bidi="ar-SA"/>
    </w:rPr>
  </w:style>
  <w:style w:type="character" w:customStyle="1" w:styleId="gd">
    <w:name w:val="gd"/>
    <w:basedOn w:val="DefaultParagraphFont"/>
    <w:rsid w:val="00555DDA"/>
  </w:style>
  <w:style w:type="character" w:customStyle="1" w:styleId="g3">
    <w:name w:val="g3"/>
    <w:basedOn w:val="DefaultParagraphFont"/>
    <w:rsid w:val="00555DDA"/>
  </w:style>
  <w:style w:type="character" w:customStyle="1" w:styleId="hb">
    <w:name w:val="hb"/>
    <w:basedOn w:val="DefaultParagraphFont"/>
    <w:rsid w:val="00555DDA"/>
  </w:style>
  <w:style w:type="character" w:customStyle="1" w:styleId="g2">
    <w:name w:val="g2"/>
    <w:basedOn w:val="DefaultParagraphFont"/>
    <w:rsid w:val="00555DDA"/>
  </w:style>
  <w:style w:type="character" w:customStyle="1" w:styleId="nameplatehead">
    <w:name w:val="nameplatehead"/>
    <w:basedOn w:val="DefaultParagraphFont"/>
    <w:rsid w:val="00555DDA"/>
  </w:style>
  <w:style w:type="character" w:customStyle="1" w:styleId="nameplatelink">
    <w:name w:val="nameplatelink"/>
    <w:basedOn w:val="DefaultParagraphFont"/>
    <w:rsid w:val="00555DDA"/>
  </w:style>
  <w:style w:type="paragraph" w:customStyle="1" w:styleId="calibre8">
    <w:name w:val="calibre8"/>
    <w:basedOn w:val="Normal"/>
    <w:uiPriority w:val="99"/>
    <w:qFormat/>
    <w:rsid w:val="00555DDA"/>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555DDA"/>
  </w:style>
  <w:style w:type="character" w:customStyle="1" w:styleId="djhat-arrow">
    <w:name w:val="djhat-arrow"/>
    <w:basedOn w:val="DefaultParagraphFont"/>
    <w:rsid w:val="00555DDA"/>
  </w:style>
  <w:style w:type="character" w:customStyle="1" w:styleId="mname">
    <w:name w:val="mname"/>
    <w:basedOn w:val="DefaultParagraphFont"/>
    <w:rsid w:val="00555DDA"/>
  </w:style>
  <w:style w:type="character" w:customStyle="1" w:styleId="mvalue">
    <w:name w:val="mvalue"/>
    <w:basedOn w:val="DefaultParagraphFont"/>
    <w:rsid w:val="00555DDA"/>
  </w:style>
  <w:style w:type="character" w:customStyle="1" w:styleId="mchange">
    <w:name w:val="mchange"/>
    <w:basedOn w:val="DefaultParagraphFont"/>
    <w:rsid w:val="00555DDA"/>
  </w:style>
  <w:style w:type="character" w:customStyle="1" w:styleId="categoryaside">
    <w:name w:val="category__aside"/>
    <w:basedOn w:val="DefaultParagraphFont"/>
    <w:rsid w:val="00555DDA"/>
  </w:style>
  <w:style w:type="character" w:customStyle="1" w:styleId="article-breadcrumb-wrapper">
    <w:name w:val="article-breadcrumb-wrapper"/>
    <w:basedOn w:val="DefaultParagraphFont"/>
    <w:rsid w:val="00555DDA"/>
  </w:style>
  <w:style w:type="character" w:customStyle="1" w:styleId="wsj-article-caption-content">
    <w:name w:val="wsj-article-caption-content"/>
    <w:basedOn w:val="DefaultParagraphFont"/>
    <w:rsid w:val="00555DDA"/>
  </w:style>
  <w:style w:type="character" w:customStyle="1" w:styleId="wsj-article-credit">
    <w:name w:val="wsj-article-credit"/>
    <w:basedOn w:val="DefaultParagraphFont"/>
    <w:rsid w:val="00555DDA"/>
  </w:style>
  <w:style w:type="character" w:customStyle="1" w:styleId="wsj-article-credit-tag">
    <w:name w:val="wsj-article-credit-tag"/>
    <w:basedOn w:val="DefaultParagraphFont"/>
    <w:rsid w:val="00555DDA"/>
  </w:style>
  <w:style w:type="character" w:customStyle="1" w:styleId="commentscounticon">
    <w:name w:val="comments_count_icon"/>
    <w:basedOn w:val="DefaultParagraphFont"/>
    <w:rsid w:val="00555DDA"/>
  </w:style>
  <w:style w:type="character" w:customStyle="1" w:styleId="comments-count-word">
    <w:name w:val="comments-count-word"/>
    <w:basedOn w:val="DefaultParagraphFont"/>
    <w:rsid w:val="00555DDA"/>
  </w:style>
  <w:style w:type="character" w:customStyle="1" w:styleId="company-name-type">
    <w:name w:val="company-name-type"/>
    <w:basedOn w:val="DefaultParagraphFont"/>
    <w:rsid w:val="00555DDA"/>
  </w:style>
  <w:style w:type="character" w:customStyle="1" w:styleId="nav-prevnext-lbl">
    <w:name w:val="nav-prevnext-lbl"/>
    <w:basedOn w:val="DefaultParagraphFont"/>
    <w:rsid w:val="00555DDA"/>
  </w:style>
  <w:style w:type="character" w:customStyle="1" w:styleId="nav-prevnext-hed">
    <w:name w:val="nav-prevnext-hed"/>
    <w:basedOn w:val="DefaultParagraphFont"/>
    <w:rsid w:val="00555DDA"/>
  </w:style>
  <w:style w:type="character" w:customStyle="1" w:styleId="readcomments">
    <w:name w:val="readcomments"/>
    <w:basedOn w:val="DefaultParagraphFont"/>
    <w:rsid w:val="00555DDA"/>
  </w:style>
  <w:style w:type="character" w:customStyle="1" w:styleId="selected-edition">
    <w:name w:val="selected-edition"/>
    <w:basedOn w:val="DefaultParagraphFont"/>
    <w:rsid w:val="00555DDA"/>
  </w:style>
  <w:style w:type="character" w:customStyle="1" w:styleId="rotate">
    <w:name w:val="rotate"/>
    <w:basedOn w:val="DefaultParagraphFont"/>
    <w:rsid w:val="00555DDA"/>
  </w:style>
  <w:style w:type="paragraph" w:customStyle="1" w:styleId="column-name">
    <w:name w:val="column-name"/>
    <w:basedOn w:val="Normal"/>
    <w:rsid w:val="00555DDA"/>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555DDA"/>
  </w:style>
  <w:style w:type="character" w:customStyle="1" w:styleId="tl8wme">
    <w:name w:val="tl8wme"/>
    <w:basedOn w:val="DefaultParagraphFont"/>
    <w:rsid w:val="00555DDA"/>
  </w:style>
  <w:style w:type="character" w:customStyle="1" w:styleId="CardStyleChar">
    <w:name w:val="Card Style Char"/>
    <w:link w:val="CardStyle"/>
    <w:locked/>
    <w:rsid w:val="00555DDA"/>
    <w:rPr>
      <w:rFonts w:ascii="Calibri" w:eastAsia="Times New Roman" w:hAnsi="Calibri"/>
      <w:sz w:val="20"/>
    </w:rPr>
  </w:style>
  <w:style w:type="character" w:customStyle="1" w:styleId="SmallSizeParagraphChar">
    <w:name w:val="Small Size Paragraph Char"/>
    <w:link w:val="SmallSizeParagraph"/>
    <w:locked/>
    <w:rsid w:val="00555DDA"/>
    <w:rPr>
      <w:rFonts w:eastAsia="Calibri"/>
      <w:sz w:val="16"/>
      <w:szCs w:val="16"/>
    </w:rPr>
  </w:style>
  <w:style w:type="paragraph" w:customStyle="1" w:styleId="SmallSizeParagraph">
    <w:name w:val="Small Size Paragraph"/>
    <w:basedOn w:val="Normal"/>
    <w:link w:val="SmallSizeParagraphChar"/>
    <w:qFormat/>
    <w:rsid w:val="00555DDA"/>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555DDA"/>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555DDA"/>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555DDA"/>
    <w:rPr>
      <w:rFonts w:eastAsia="Calibri"/>
    </w:rPr>
  </w:style>
  <w:style w:type="paragraph" w:customStyle="1" w:styleId="StyleCardText9pt">
    <w:name w:val="Style Card Text + 9 pt"/>
    <w:basedOn w:val="Normal"/>
    <w:link w:val="StyleCardText9ptChar"/>
    <w:qFormat/>
    <w:rsid w:val="00555DDA"/>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555DDA"/>
    <w:rPr>
      <w:rFonts w:eastAsia="Calibri"/>
      <w:u w:val="single"/>
      <w:lang w:val="x-none" w:eastAsia="zh-CN"/>
    </w:rPr>
  </w:style>
  <w:style w:type="paragraph" w:customStyle="1" w:styleId="UnderlineS">
    <w:name w:val="Underline S"/>
    <w:basedOn w:val="Normal"/>
    <w:link w:val="UnderlineSChar"/>
    <w:qFormat/>
    <w:rsid w:val="00555DDA"/>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555DDA"/>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555DDA"/>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555DDA"/>
    <w:rPr>
      <w:rFonts w:ascii="Times New Roman" w:hAnsi="Times New Roman" w:cs="Times New Roman"/>
    </w:rPr>
  </w:style>
  <w:style w:type="paragraph" w:customStyle="1" w:styleId="Debatenoraml">
    <w:name w:val="Debatenoraml"/>
    <w:basedOn w:val="NoSpacing"/>
    <w:link w:val="DebatenoramlChar"/>
    <w:qFormat/>
    <w:rsid w:val="00555DDA"/>
    <w:pPr>
      <w:spacing w:line="240" w:lineRule="auto"/>
    </w:pPr>
    <w:rPr>
      <w:rFonts w:ascii="Times New Roman" w:hAnsi="Times New Roman" w:cs="Times New Roman"/>
    </w:rPr>
  </w:style>
  <w:style w:type="character" w:customStyle="1" w:styleId="QualsChar">
    <w:name w:val="Quals Char"/>
    <w:link w:val="Quals"/>
    <w:locked/>
    <w:rsid w:val="00555DDA"/>
    <w:rPr>
      <w:rFonts w:eastAsia="Calibri"/>
      <w:sz w:val="18"/>
    </w:rPr>
  </w:style>
  <w:style w:type="paragraph" w:customStyle="1" w:styleId="Quals">
    <w:name w:val="Quals"/>
    <w:basedOn w:val="Normal"/>
    <w:link w:val="QualsChar"/>
    <w:qFormat/>
    <w:rsid w:val="00555DDA"/>
    <w:pPr>
      <w:spacing w:after="0" w:line="240" w:lineRule="auto"/>
    </w:pPr>
    <w:rPr>
      <w:rFonts w:asciiTheme="minorHAnsi" w:eastAsia="Calibri" w:hAnsiTheme="minorHAnsi"/>
      <w:sz w:val="18"/>
    </w:rPr>
  </w:style>
  <w:style w:type="character" w:customStyle="1" w:styleId="StarredChar">
    <w:name w:val="Starred Char"/>
    <w:link w:val="Starred"/>
    <w:locked/>
    <w:rsid w:val="00555DDA"/>
    <w:rPr>
      <w:rFonts w:eastAsia="Times New Roman"/>
      <w:b/>
      <w:caps/>
      <w:szCs w:val="28"/>
      <w:u w:val="single"/>
    </w:rPr>
  </w:style>
  <w:style w:type="paragraph" w:customStyle="1" w:styleId="Starred">
    <w:name w:val="Starred"/>
    <w:basedOn w:val="Normal"/>
    <w:link w:val="StarredChar"/>
    <w:qFormat/>
    <w:rsid w:val="00555DDA"/>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555DDA"/>
    <w:rPr>
      <w:rFonts w:eastAsia="Times New Roman"/>
      <w:b/>
      <w:caps/>
      <w:szCs w:val="28"/>
      <w:u w:val="single"/>
    </w:rPr>
  </w:style>
  <w:style w:type="paragraph" w:customStyle="1" w:styleId="NotStarred">
    <w:name w:val="NotStarred"/>
    <w:basedOn w:val="Normal"/>
    <w:link w:val="NotStarredChar"/>
    <w:qFormat/>
    <w:rsid w:val="00555DDA"/>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555DDA"/>
    <w:rPr>
      <w:rFonts w:eastAsia="Times New Roman"/>
      <w:b/>
      <w:szCs w:val="28"/>
      <w:u w:val="single"/>
    </w:rPr>
  </w:style>
  <w:style w:type="paragraph" w:customStyle="1" w:styleId="NewHeading2">
    <w:name w:val="NewHeading2"/>
    <w:basedOn w:val="Normal"/>
    <w:link w:val="NewHeading2Char"/>
    <w:qFormat/>
    <w:rsid w:val="00555DDA"/>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555DDA"/>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555DDA"/>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555DDA"/>
    <w:rPr>
      <w:rFonts w:eastAsia="SimSun"/>
      <w:u w:val="single"/>
      <w:lang w:eastAsia="zh-CN"/>
    </w:rPr>
  </w:style>
  <w:style w:type="paragraph" w:customStyle="1" w:styleId="StylecardThickunderline">
    <w:name w:val="Style card + Thick underline"/>
    <w:basedOn w:val="Normal"/>
    <w:link w:val="StylecardThickunderlineChar"/>
    <w:qFormat/>
    <w:rsid w:val="00555DDA"/>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555DDA"/>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555DDA"/>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555DDA"/>
    <w:rPr>
      <w:rFonts w:eastAsia="Times New Roman"/>
      <w:bCs/>
      <w:lang w:bidi="he-IL"/>
    </w:rPr>
  </w:style>
  <w:style w:type="paragraph" w:customStyle="1" w:styleId="MTDisplayEquation">
    <w:name w:val="MTDisplayEquation"/>
    <w:basedOn w:val="Normal"/>
    <w:next w:val="Normal"/>
    <w:link w:val="MTDisplayEquationChar"/>
    <w:qFormat/>
    <w:rsid w:val="00555DDA"/>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555DD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555DD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555DDA"/>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555DDA"/>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555DDA"/>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555DDA"/>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555DDA"/>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555DDA"/>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555DDA"/>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555DDA"/>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555DDA"/>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555DDA"/>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555DDA"/>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555DDA"/>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555DDA"/>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555DDA"/>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555DDA"/>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555DDA"/>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555DDA"/>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555DDA"/>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555DDA"/>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555DDA"/>
    <w:pPr>
      <w:keepNext/>
      <w:spacing w:after="0" w:line="240" w:lineRule="auto"/>
      <w:ind w:left="288" w:right="288"/>
    </w:pPr>
    <w:rPr>
      <w:rFonts w:eastAsia="MS Gothic"/>
      <w:szCs w:val="20"/>
    </w:rPr>
  </w:style>
  <w:style w:type="paragraph" w:customStyle="1" w:styleId="canvas-atom">
    <w:name w:val="canvas-atom"/>
    <w:basedOn w:val="Normal"/>
    <w:uiPriority w:val="99"/>
    <w:qFormat/>
    <w:rsid w:val="00555DDA"/>
    <w:pPr>
      <w:spacing w:before="100" w:beforeAutospacing="1" w:after="100" w:afterAutospacing="1" w:line="240" w:lineRule="auto"/>
    </w:pPr>
    <w:rPr>
      <w:sz w:val="24"/>
    </w:rPr>
  </w:style>
  <w:style w:type="paragraph" w:customStyle="1" w:styleId="tweet-text">
    <w:name w:val="tweet-text"/>
    <w:basedOn w:val="Normal"/>
    <w:uiPriority w:val="99"/>
    <w:qFormat/>
    <w:rsid w:val="00555DDA"/>
    <w:pPr>
      <w:spacing w:before="100" w:beforeAutospacing="1" w:after="100" w:afterAutospacing="1" w:line="240" w:lineRule="auto"/>
    </w:pPr>
  </w:style>
  <w:style w:type="paragraph" w:customStyle="1" w:styleId="graf">
    <w:name w:val="graf"/>
    <w:basedOn w:val="Normal"/>
    <w:uiPriority w:val="99"/>
    <w:qFormat/>
    <w:rsid w:val="00555DDA"/>
    <w:pPr>
      <w:spacing w:before="100" w:beforeAutospacing="1" w:after="100" w:afterAutospacing="1" w:line="240" w:lineRule="auto"/>
    </w:pPr>
  </w:style>
  <w:style w:type="paragraph" w:customStyle="1" w:styleId="column">
    <w:name w:val="column"/>
    <w:basedOn w:val="Normal"/>
    <w:uiPriority w:val="99"/>
    <w:qFormat/>
    <w:rsid w:val="00555DDA"/>
    <w:pPr>
      <w:spacing w:before="100" w:beforeAutospacing="1" w:after="100" w:afterAutospacing="1" w:line="240" w:lineRule="auto"/>
    </w:pPr>
  </w:style>
  <w:style w:type="paragraph" w:customStyle="1" w:styleId="recirc-container">
    <w:name w:val="recirc-container"/>
    <w:basedOn w:val="Normal"/>
    <w:uiPriority w:val="99"/>
    <w:qFormat/>
    <w:rsid w:val="00555DDA"/>
    <w:pPr>
      <w:spacing w:before="100" w:beforeAutospacing="1" w:after="100" w:afterAutospacing="1" w:line="240" w:lineRule="auto"/>
    </w:pPr>
    <w:rPr>
      <w:sz w:val="24"/>
    </w:rPr>
  </w:style>
  <w:style w:type="paragraph" w:customStyle="1" w:styleId="interstitial-link">
    <w:name w:val="interstitial-link"/>
    <w:basedOn w:val="Normal"/>
    <w:uiPriority w:val="99"/>
    <w:qFormat/>
    <w:rsid w:val="00555DDA"/>
    <w:pPr>
      <w:spacing w:before="100" w:beforeAutospacing="1" w:after="100" w:afterAutospacing="1" w:line="240" w:lineRule="auto"/>
    </w:pPr>
    <w:rPr>
      <w:sz w:val="24"/>
    </w:rPr>
  </w:style>
  <w:style w:type="paragraph" w:customStyle="1" w:styleId="see-also">
    <w:name w:val="see-also"/>
    <w:basedOn w:val="Normal"/>
    <w:uiPriority w:val="99"/>
    <w:qFormat/>
    <w:rsid w:val="00555DDA"/>
    <w:pPr>
      <w:spacing w:before="100" w:beforeAutospacing="1" w:after="100" w:afterAutospacing="1" w:line="240" w:lineRule="auto"/>
    </w:pPr>
    <w:rPr>
      <w:sz w:val="24"/>
    </w:rPr>
  </w:style>
  <w:style w:type="character" w:customStyle="1" w:styleId="BriefTitleChar">
    <w:name w:val="Brief Title Char"/>
    <w:basedOn w:val="DefaultParagraphFont"/>
    <w:rsid w:val="00555DDA"/>
    <w:rPr>
      <w:b/>
      <w:bCs w:val="0"/>
      <w:sz w:val="24"/>
      <w:szCs w:val="24"/>
      <w:u w:val="single"/>
      <w:lang w:val="en-US" w:eastAsia="en-US" w:bidi="ar-SA"/>
    </w:rPr>
  </w:style>
  <w:style w:type="character" w:customStyle="1" w:styleId="BriefTitle2Char">
    <w:name w:val="Brief Title 2 Char"/>
    <w:basedOn w:val="BriefTitleChar"/>
    <w:rsid w:val="00555DDA"/>
    <w:rPr>
      <w:b/>
      <w:bCs w:val="0"/>
      <w:sz w:val="24"/>
      <w:szCs w:val="24"/>
      <w:u w:val="single"/>
      <w:lang w:val="en-US" w:eastAsia="en-US" w:bidi="ar-SA"/>
    </w:rPr>
  </w:style>
  <w:style w:type="character" w:customStyle="1" w:styleId="FontStyle477">
    <w:name w:val="Font Style477"/>
    <w:basedOn w:val="DefaultParagraphFont"/>
    <w:uiPriority w:val="99"/>
    <w:rsid w:val="00555DDA"/>
    <w:rPr>
      <w:rFonts w:ascii="Times New Roman" w:hAnsi="Times New Roman" w:cs="Times New Roman" w:hint="default"/>
      <w:sz w:val="18"/>
      <w:szCs w:val="18"/>
    </w:rPr>
  </w:style>
  <w:style w:type="character" w:customStyle="1" w:styleId="FontStyle514">
    <w:name w:val="Font Style514"/>
    <w:basedOn w:val="DefaultParagraphFont"/>
    <w:uiPriority w:val="99"/>
    <w:rsid w:val="00555DDA"/>
    <w:rPr>
      <w:rFonts w:ascii="Times New Roman" w:hAnsi="Times New Roman" w:cs="Times New Roman" w:hint="default"/>
      <w:sz w:val="14"/>
      <w:szCs w:val="14"/>
    </w:rPr>
  </w:style>
  <w:style w:type="character" w:customStyle="1" w:styleId="FontStyle500">
    <w:name w:val="Font Style500"/>
    <w:basedOn w:val="DefaultParagraphFont"/>
    <w:uiPriority w:val="99"/>
    <w:rsid w:val="00555DDA"/>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555DD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555DDA"/>
    <w:rPr>
      <w:rFonts w:ascii="Times New Roman" w:hAnsi="Times New Roman" w:cs="Times New Roman" w:hint="default"/>
      <w:b/>
      <w:bCs/>
      <w:sz w:val="22"/>
      <w:szCs w:val="22"/>
    </w:rPr>
  </w:style>
  <w:style w:type="character" w:customStyle="1" w:styleId="UnderlineStyleChar7">
    <w:name w:val="Underline Style Char7"/>
    <w:rsid w:val="00555DDA"/>
    <w:rPr>
      <w:rFonts w:ascii="Garamond" w:hAnsi="Garamond" w:hint="default"/>
      <w:sz w:val="22"/>
      <w:szCs w:val="24"/>
      <w:u w:val="single"/>
      <w:lang w:val="en-US" w:eastAsia="en-US" w:bidi="ar-SA"/>
    </w:rPr>
  </w:style>
  <w:style w:type="character" w:customStyle="1" w:styleId="s4">
    <w:name w:val="s4"/>
    <w:rsid w:val="00555DDA"/>
  </w:style>
  <w:style w:type="character" w:customStyle="1" w:styleId="s5">
    <w:name w:val="s5"/>
    <w:rsid w:val="00555DDA"/>
  </w:style>
  <w:style w:type="character" w:customStyle="1" w:styleId="rightsnotice">
    <w:name w:val="rightsnotice"/>
    <w:rsid w:val="00555DDA"/>
  </w:style>
  <w:style w:type="character" w:customStyle="1" w:styleId="related-current-indicator">
    <w:name w:val="related-current-indicator"/>
    <w:rsid w:val="00555DDA"/>
  </w:style>
  <w:style w:type="character" w:customStyle="1" w:styleId="bylclear">
    <w:name w:val="bylclear"/>
    <w:rsid w:val="00555DDA"/>
  </w:style>
  <w:style w:type="character" w:customStyle="1" w:styleId="essaytext">
    <w:name w:val="essaytext"/>
    <w:rsid w:val="00555DDA"/>
  </w:style>
  <w:style w:type="character" w:customStyle="1" w:styleId="username">
    <w:name w:val="username"/>
    <w:rsid w:val="00555DDA"/>
  </w:style>
  <w:style w:type="character" w:customStyle="1" w:styleId="toplinks">
    <w:name w:val="toplinks"/>
    <w:rsid w:val="00555DDA"/>
  </w:style>
  <w:style w:type="character" w:customStyle="1" w:styleId="titles">
    <w:name w:val="titles"/>
    <w:rsid w:val="00555DDA"/>
  </w:style>
  <w:style w:type="character" w:customStyle="1" w:styleId="contentauthor">
    <w:name w:val="contentauthor"/>
    <w:rsid w:val="00555DDA"/>
  </w:style>
  <w:style w:type="character" w:customStyle="1" w:styleId="subarticleheader">
    <w:name w:val="subarticleheader"/>
    <w:rsid w:val="00555DDA"/>
  </w:style>
  <w:style w:type="character" w:customStyle="1" w:styleId="copy">
    <w:name w:val="copy"/>
    <w:rsid w:val="00555DDA"/>
  </w:style>
  <w:style w:type="character" w:customStyle="1" w:styleId="topheadline">
    <w:name w:val="topheadline"/>
    <w:rsid w:val="00555DDA"/>
  </w:style>
  <w:style w:type="character" w:customStyle="1" w:styleId="Stylereduce27pt">
    <w:name w:val="Style reduce2 + 7 pt"/>
    <w:rsid w:val="00555DDA"/>
    <w:rPr>
      <w:rFonts w:ascii="Times New Roman" w:hAnsi="Times New Roman" w:cs="Arial" w:hint="default"/>
      <w:color w:val="000000"/>
      <w:sz w:val="14"/>
      <w:szCs w:val="22"/>
    </w:rPr>
  </w:style>
  <w:style w:type="character" w:customStyle="1" w:styleId="srtitle">
    <w:name w:val="srtitle"/>
    <w:rsid w:val="00555DDA"/>
  </w:style>
  <w:style w:type="character" w:customStyle="1" w:styleId="st1">
    <w:name w:val="st1"/>
    <w:rsid w:val="00555DDA"/>
  </w:style>
  <w:style w:type="character" w:customStyle="1" w:styleId="StyleStyleGaramond">
    <w:name w:val="Style Style Garamond +"/>
    <w:rsid w:val="00555DDA"/>
    <w:rPr>
      <w:rFonts w:ascii="Garamond" w:hAnsi="Garamond" w:cs="Times New Roman" w:hint="default"/>
      <w:sz w:val="20"/>
    </w:rPr>
  </w:style>
  <w:style w:type="character" w:customStyle="1" w:styleId="boldunderline2">
    <w:name w:val="boldunderline"/>
    <w:rsid w:val="00555DDA"/>
  </w:style>
  <w:style w:type="character" w:customStyle="1" w:styleId="Date11">
    <w:name w:val="Date11"/>
    <w:rsid w:val="00555DDA"/>
  </w:style>
  <w:style w:type="character" w:customStyle="1" w:styleId="artbody1">
    <w:name w:val="art_body1"/>
    <w:rsid w:val="00555DDA"/>
    <w:rPr>
      <w:rFonts w:ascii="Arial" w:hAnsi="Arial" w:cs="Arial" w:hint="default"/>
    </w:rPr>
  </w:style>
  <w:style w:type="character" w:customStyle="1" w:styleId="Boxout0">
    <w:name w:val="Boxout"/>
    <w:uiPriority w:val="1"/>
    <w:qFormat/>
    <w:rsid w:val="00555DDA"/>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555DDA"/>
  </w:style>
  <w:style w:type="character" w:customStyle="1" w:styleId="preloadwrap">
    <w:name w:val="preloadwrap"/>
    <w:rsid w:val="00555DDA"/>
  </w:style>
  <w:style w:type="character" w:customStyle="1" w:styleId="creditwrap">
    <w:name w:val="creditwrap"/>
    <w:rsid w:val="00555DDA"/>
  </w:style>
  <w:style w:type="character" w:customStyle="1" w:styleId="DefaultChar1">
    <w:name w:val="Default Char1"/>
    <w:rsid w:val="00555DDA"/>
    <w:rPr>
      <w:noProof w:val="0"/>
      <w:color w:val="000000"/>
      <w:lang w:val="en-US" w:eastAsia="en-US" w:bidi="ar-SA"/>
    </w:rPr>
  </w:style>
  <w:style w:type="character" w:customStyle="1" w:styleId="pmterms31">
    <w:name w:val="pmterms31"/>
    <w:rsid w:val="00555DDA"/>
    <w:rPr>
      <w:b/>
      <w:bCs/>
      <w:i w:val="0"/>
      <w:iCs w:val="0"/>
      <w:color w:val="000000"/>
    </w:rPr>
  </w:style>
  <w:style w:type="character" w:customStyle="1" w:styleId="copyrightdescription">
    <w:name w:val="copyrightdescription"/>
    <w:rsid w:val="00555DDA"/>
  </w:style>
  <w:style w:type="character" w:customStyle="1" w:styleId="ft01">
    <w:name w:val="ft01"/>
    <w:rsid w:val="00555DDA"/>
    <w:rPr>
      <w:rFonts w:ascii="Times" w:hAnsi="Times" w:cs="Times" w:hint="default"/>
      <w:color w:val="000000"/>
      <w:sz w:val="14"/>
      <w:szCs w:val="14"/>
    </w:rPr>
  </w:style>
  <w:style w:type="character" w:customStyle="1" w:styleId="ft11">
    <w:name w:val="ft11"/>
    <w:rsid w:val="00555DDA"/>
    <w:rPr>
      <w:rFonts w:ascii="Times" w:hAnsi="Times" w:cs="Times" w:hint="default"/>
      <w:color w:val="000000"/>
      <w:sz w:val="17"/>
      <w:szCs w:val="17"/>
    </w:rPr>
  </w:style>
  <w:style w:type="character" w:customStyle="1" w:styleId="ft21">
    <w:name w:val="ft21"/>
    <w:rsid w:val="00555DDA"/>
    <w:rPr>
      <w:rFonts w:ascii="Times" w:hAnsi="Times" w:cs="Times" w:hint="default"/>
      <w:color w:val="000000"/>
      <w:sz w:val="15"/>
      <w:szCs w:val="15"/>
    </w:rPr>
  </w:style>
  <w:style w:type="character" w:customStyle="1" w:styleId="ft31">
    <w:name w:val="ft31"/>
    <w:rsid w:val="00555DDA"/>
    <w:rPr>
      <w:rFonts w:ascii="Times" w:hAnsi="Times" w:cs="Times" w:hint="default"/>
      <w:color w:val="000000"/>
      <w:sz w:val="15"/>
      <w:szCs w:val="15"/>
    </w:rPr>
  </w:style>
  <w:style w:type="character" w:customStyle="1" w:styleId="dquo">
    <w:name w:val="dquo"/>
    <w:rsid w:val="00555DDA"/>
  </w:style>
  <w:style w:type="character" w:customStyle="1" w:styleId="caps2">
    <w:name w:val="caps2"/>
    <w:rsid w:val="00555DDA"/>
  </w:style>
  <w:style w:type="character" w:customStyle="1" w:styleId="ccs">
    <w:name w:val="c cs"/>
    <w:rsid w:val="00555DDA"/>
  </w:style>
  <w:style w:type="character" w:customStyle="1" w:styleId="dropshadow">
    <w:name w:val="dropshadow"/>
    <w:rsid w:val="00555DDA"/>
  </w:style>
  <w:style w:type="character" w:customStyle="1" w:styleId="d05ws">
    <w:name w:val="d05ws"/>
    <w:rsid w:val="00555DDA"/>
  </w:style>
  <w:style w:type="character" w:customStyle="1" w:styleId="rzibod">
    <w:name w:val="rzibod"/>
    <w:rsid w:val="00555DDA"/>
  </w:style>
  <w:style w:type="character" w:customStyle="1" w:styleId="headertext">
    <w:name w:val="headertext"/>
    <w:rsid w:val="00555DDA"/>
  </w:style>
  <w:style w:type="character" w:customStyle="1" w:styleId="endnote-reference">
    <w:name w:val="endnote-reference"/>
    <w:rsid w:val="00555DDA"/>
  </w:style>
  <w:style w:type="character" w:customStyle="1" w:styleId="officialsname">
    <w:name w:val="official_s_name"/>
    <w:rsid w:val="00555DDA"/>
  </w:style>
  <w:style w:type="character" w:customStyle="1" w:styleId="audience">
    <w:name w:val="audience"/>
    <w:rsid w:val="00555DDA"/>
  </w:style>
  <w:style w:type="character" w:customStyle="1" w:styleId="normalchar0">
    <w:name w:val="normal__char"/>
    <w:rsid w:val="00555DDA"/>
  </w:style>
  <w:style w:type="character" w:customStyle="1" w:styleId="hyperlink002cheading0020100200028block0020title0029char">
    <w:name w:val="hyperlink_002cheading_00201_0020_0028block_0020title_0029__char"/>
    <w:rsid w:val="00555DDA"/>
  </w:style>
  <w:style w:type="character" w:customStyle="1" w:styleId="underline002cstyle0020bold0020underlinechar">
    <w:name w:val="underline_002cstyle_0020bold_0020underline__char"/>
    <w:rsid w:val="00555DDA"/>
  </w:style>
  <w:style w:type="character" w:customStyle="1" w:styleId="copyboldblack">
    <w:name w:val="copyboldblack"/>
    <w:rsid w:val="00555DDA"/>
  </w:style>
  <w:style w:type="character" w:customStyle="1" w:styleId="copybold">
    <w:name w:val="copybold"/>
    <w:rsid w:val="00555DDA"/>
  </w:style>
  <w:style w:type="character" w:customStyle="1" w:styleId="author-date0">
    <w:name w:val="author-date"/>
    <w:rsid w:val="00555DDA"/>
  </w:style>
  <w:style w:type="character" w:customStyle="1" w:styleId="articlebegin">
    <w:name w:val="articlebegin"/>
    <w:rsid w:val="00555DDA"/>
  </w:style>
  <w:style w:type="character" w:customStyle="1" w:styleId="mediaoverlay">
    <w:name w:val="mediaoverlay"/>
    <w:rsid w:val="00555DDA"/>
  </w:style>
  <w:style w:type="character" w:customStyle="1" w:styleId="blogcaption">
    <w:name w:val="blog_caption"/>
    <w:rsid w:val="00555DDA"/>
  </w:style>
  <w:style w:type="character" w:customStyle="1" w:styleId="commnet-abuzz">
    <w:name w:val="commnet-abuzz"/>
    <w:rsid w:val="00555DDA"/>
  </w:style>
  <w:style w:type="character" w:customStyle="1" w:styleId="stbuttontext">
    <w:name w:val="stbuttontext"/>
    <w:rsid w:val="00555DDA"/>
  </w:style>
  <w:style w:type="character" w:customStyle="1" w:styleId="grey">
    <w:name w:val="grey"/>
    <w:rsid w:val="00555DDA"/>
  </w:style>
  <w:style w:type="character" w:customStyle="1" w:styleId="bdx">
    <w:name w:val="bdx"/>
    <w:rsid w:val="00555DDA"/>
  </w:style>
  <w:style w:type="character" w:customStyle="1" w:styleId="bdl">
    <w:name w:val="bdl"/>
    <w:rsid w:val="00555DDA"/>
  </w:style>
  <w:style w:type="character" w:customStyle="1" w:styleId="breadcrumbitemcurrent">
    <w:name w:val="breadcrumbitemcurrent"/>
    <w:rsid w:val="00555DDA"/>
  </w:style>
  <w:style w:type="character" w:customStyle="1" w:styleId="bbl">
    <w:name w:val="bbl"/>
    <w:rsid w:val="00555DDA"/>
  </w:style>
  <w:style w:type="character" w:customStyle="1" w:styleId="itxtnewhookspan">
    <w:name w:val="itxtnewhookspan"/>
    <w:rsid w:val="00555DDA"/>
  </w:style>
  <w:style w:type="character" w:customStyle="1" w:styleId="gstxthlt">
    <w:name w:val="gstxt_hlt"/>
    <w:rsid w:val="00555DDA"/>
  </w:style>
  <w:style w:type="character" w:customStyle="1" w:styleId="StyleBoldRed">
    <w:name w:val="Style Bold Red"/>
    <w:rsid w:val="00555DDA"/>
    <w:rPr>
      <w:b/>
      <w:bCs/>
      <w:color w:val="auto"/>
    </w:rPr>
  </w:style>
  <w:style w:type="character" w:customStyle="1" w:styleId="StyleTimesNewRoman8pt">
    <w:name w:val="Style Times New Roman 8 pt"/>
    <w:rsid w:val="00555DDA"/>
    <w:rPr>
      <w:rFonts w:ascii="Georgia" w:hAnsi="Georgia" w:hint="default"/>
      <w:sz w:val="16"/>
    </w:rPr>
  </w:style>
  <w:style w:type="character" w:customStyle="1" w:styleId="goldbldtext">
    <w:name w:val="goldbldtext"/>
    <w:rsid w:val="00555DDA"/>
  </w:style>
  <w:style w:type="character" w:customStyle="1" w:styleId="labeltext">
    <w:name w:val="labeltext"/>
    <w:rsid w:val="00555DDA"/>
  </w:style>
  <w:style w:type="character" w:customStyle="1" w:styleId="viewlink">
    <w:name w:val="viewlink"/>
    <w:rsid w:val="00555DDA"/>
  </w:style>
  <w:style w:type="character" w:customStyle="1" w:styleId="inlinkchart">
    <w:name w:val="inlink_chart"/>
    <w:rsid w:val="00555DDA"/>
  </w:style>
  <w:style w:type="character" w:customStyle="1" w:styleId="fbsharecountwrapper">
    <w:name w:val="fb_share_count_wrapper"/>
    <w:rsid w:val="00555DDA"/>
  </w:style>
  <w:style w:type="character" w:customStyle="1" w:styleId="hw">
    <w:name w:val="hw"/>
    <w:rsid w:val="00555DDA"/>
  </w:style>
  <w:style w:type="character" w:customStyle="1" w:styleId="linktotop">
    <w:name w:val="linktotop"/>
    <w:rsid w:val="00555DDA"/>
  </w:style>
  <w:style w:type="character" w:customStyle="1" w:styleId="descriptionstyle1block">
    <w:name w:val="description style1 block"/>
    <w:rsid w:val="00555DDA"/>
  </w:style>
  <w:style w:type="character" w:customStyle="1" w:styleId="gutter-right-1">
    <w:name w:val="gutter-right-1"/>
    <w:basedOn w:val="DefaultParagraphFont"/>
    <w:rsid w:val="00555DDA"/>
  </w:style>
  <w:style w:type="character" w:customStyle="1" w:styleId="Header11">
    <w:name w:val="Header11"/>
    <w:rsid w:val="00555DDA"/>
  </w:style>
  <w:style w:type="character" w:customStyle="1" w:styleId="posa">
    <w:name w:val="pos(a)"/>
    <w:basedOn w:val="DefaultParagraphFont"/>
    <w:rsid w:val="00555DDA"/>
  </w:style>
  <w:style w:type="character" w:customStyle="1" w:styleId="u-hiddeninnarrowenv">
    <w:name w:val="u-hiddeninnarrowenv"/>
    <w:basedOn w:val="DefaultParagraphFont"/>
    <w:rsid w:val="00555DDA"/>
  </w:style>
  <w:style w:type="character" w:customStyle="1" w:styleId="followbutton-bird">
    <w:name w:val="followbutton-bird"/>
    <w:basedOn w:val="DefaultParagraphFont"/>
    <w:rsid w:val="00555DDA"/>
  </w:style>
  <w:style w:type="character" w:customStyle="1" w:styleId="tweetauthor-name">
    <w:name w:val="tweetauthor-name"/>
    <w:basedOn w:val="DefaultParagraphFont"/>
    <w:rsid w:val="00555DDA"/>
  </w:style>
  <w:style w:type="character" w:customStyle="1" w:styleId="tweetauthor-verifiedbadge">
    <w:name w:val="tweetauthor-verifiedbadge"/>
    <w:basedOn w:val="DefaultParagraphFont"/>
    <w:rsid w:val="00555DDA"/>
  </w:style>
  <w:style w:type="character" w:customStyle="1" w:styleId="tweetauthor-screenname">
    <w:name w:val="tweetauthor-screenname"/>
    <w:basedOn w:val="DefaultParagraphFont"/>
    <w:rsid w:val="00555DDA"/>
  </w:style>
  <w:style w:type="character" w:customStyle="1" w:styleId="u-hiddenvisually">
    <w:name w:val="u-hiddenvisually"/>
    <w:basedOn w:val="DefaultParagraphFont"/>
    <w:rsid w:val="00555DDA"/>
  </w:style>
  <w:style w:type="character" w:customStyle="1" w:styleId="tweetaction-stat">
    <w:name w:val="tweetaction-stat"/>
    <w:basedOn w:val="DefaultParagraphFont"/>
    <w:rsid w:val="00555DDA"/>
  </w:style>
  <w:style w:type="character" w:customStyle="1" w:styleId="related">
    <w:name w:val="related"/>
    <w:basedOn w:val="DefaultParagraphFont"/>
    <w:rsid w:val="00555DDA"/>
  </w:style>
  <w:style w:type="character" w:customStyle="1" w:styleId="related-content">
    <w:name w:val="related-content"/>
    <w:basedOn w:val="DefaultParagraphFont"/>
    <w:rsid w:val="00555DDA"/>
  </w:style>
  <w:style w:type="character" w:customStyle="1" w:styleId="name-of-author">
    <w:name w:val="name-of-author"/>
    <w:basedOn w:val="DefaultParagraphFont"/>
    <w:rsid w:val="00555DDA"/>
  </w:style>
  <w:style w:type="character" w:customStyle="1" w:styleId="first-name">
    <w:name w:val="first-name"/>
    <w:basedOn w:val="DefaultParagraphFont"/>
    <w:rsid w:val="00555DDA"/>
  </w:style>
  <w:style w:type="character" w:customStyle="1" w:styleId="last-name">
    <w:name w:val="last-name"/>
    <w:basedOn w:val="DefaultParagraphFont"/>
    <w:rsid w:val="00555DDA"/>
  </w:style>
  <w:style w:type="character" w:customStyle="1" w:styleId="recirc-text">
    <w:name w:val="&quot;recirc-text”"/>
    <w:basedOn w:val="DefaultParagraphFont"/>
    <w:rsid w:val="00555DDA"/>
  </w:style>
  <w:style w:type="character" w:customStyle="1" w:styleId="video-icon">
    <w:name w:val="video-icon"/>
    <w:basedOn w:val="DefaultParagraphFont"/>
    <w:rsid w:val="00555DDA"/>
  </w:style>
  <w:style w:type="character" w:customStyle="1" w:styleId="powa-shot-play-btn-text">
    <w:name w:val="powa-shot-play-btn-text"/>
    <w:basedOn w:val="DefaultParagraphFont"/>
    <w:rsid w:val="00555DDA"/>
  </w:style>
  <w:style w:type="character" w:customStyle="1" w:styleId="powa-shot-click">
    <w:name w:val="powa-shot-click"/>
    <w:basedOn w:val="DefaultParagraphFont"/>
    <w:rsid w:val="00555DDA"/>
  </w:style>
  <w:style w:type="character" w:customStyle="1" w:styleId="wpv-blurb">
    <w:name w:val="wpv-blurb"/>
    <w:basedOn w:val="DefaultParagraphFont"/>
    <w:rsid w:val="00555DDA"/>
  </w:style>
  <w:style w:type="character" w:customStyle="1" w:styleId="pb-caption">
    <w:name w:val="pb-caption"/>
    <w:basedOn w:val="DefaultParagraphFont"/>
    <w:rsid w:val="00555DDA"/>
  </w:style>
  <w:style w:type="paragraph" w:customStyle="1" w:styleId="NoteLevel23">
    <w:name w:val="Note Level 23"/>
    <w:basedOn w:val="Normal"/>
    <w:next w:val="Normal"/>
    <w:uiPriority w:val="99"/>
    <w:qFormat/>
    <w:rsid w:val="00555DDA"/>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555DDA"/>
  </w:style>
  <w:style w:type="character" w:customStyle="1" w:styleId="m-2745674872889869693gmail-styleunderline">
    <w:name w:val="m_-2745674872889869693gmail-styleunderline"/>
    <w:basedOn w:val="DefaultParagraphFont"/>
    <w:rsid w:val="00555DDA"/>
  </w:style>
  <w:style w:type="character" w:customStyle="1" w:styleId="HeaderChar3">
    <w:name w:val="Header Char3"/>
    <w:basedOn w:val="DefaultParagraphFont"/>
    <w:uiPriority w:val="99"/>
    <w:semiHidden/>
    <w:rsid w:val="00555DDA"/>
    <w:rPr>
      <w:rFonts w:ascii="Georgia" w:hAnsi="Georgia"/>
    </w:rPr>
  </w:style>
  <w:style w:type="paragraph" w:customStyle="1" w:styleId="NoteLevel24">
    <w:name w:val="Note Level 24"/>
    <w:basedOn w:val="Normal"/>
    <w:next w:val="Normal"/>
    <w:uiPriority w:val="99"/>
    <w:qFormat/>
    <w:rsid w:val="00555DDA"/>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555DDA"/>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555DDA"/>
  </w:style>
  <w:style w:type="character" w:customStyle="1" w:styleId="UnresolvedMention31">
    <w:name w:val="Unresolved Mention31"/>
    <w:basedOn w:val="DefaultParagraphFont"/>
    <w:uiPriority w:val="99"/>
    <w:semiHidden/>
    <w:unhideWhenUsed/>
    <w:rsid w:val="00555DDA"/>
    <w:rPr>
      <w:color w:val="808080"/>
      <w:shd w:val="clear" w:color="auto" w:fill="E6E6E6"/>
    </w:rPr>
  </w:style>
  <w:style w:type="paragraph" w:customStyle="1" w:styleId="po-hr-cndek">
    <w:name w:val="po-hr-cn__dek"/>
    <w:basedOn w:val="Normal"/>
    <w:rsid w:val="00555DDA"/>
    <w:pPr>
      <w:spacing w:before="100" w:beforeAutospacing="1" w:after="100" w:afterAutospacing="1"/>
    </w:pPr>
  </w:style>
  <w:style w:type="character" w:customStyle="1" w:styleId="publication-date">
    <w:name w:val="publication-date"/>
    <w:basedOn w:val="DefaultParagraphFont"/>
    <w:rsid w:val="00555DDA"/>
  </w:style>
  <w:style w:type="character" w:customStyle="1" w:styleId="m4481627234786388783gmail-style13ptbold">
    <w:name w:val="m_4481627234786388783gmail-style13ptbold"/>
    <w:basedOn w:val="DefaultParagraphFont"/>
    <w:rsid w:val="00555DDA"/>
  </w:style>
  <w:style w:type="character" w:customStyle="1" w:styleId="m4481627234786388783gmail-styleunderline">
    <w:name w:val="m_4481627234786388783gmail-styleunderline"/>
    <w:basedOn w:val="DefaultParagraphFont"/>
    <w:rsid w:val="00555DDA"/>
  </w:style>
  <w:style w:type="character" w:customStyle="1" w:styleId="m4481627234786388783gmail-apple-converted-space">
    <w:name w:val="m_4481627234786388783gmail-apple-converted-space"/>
    <w:basedOn w:val="DefaultParagraphFont"/>
    <w:rsid w:val="00555DDA"/>
  </w:style>
  <w:style w:type="character" w:customStyle="1" w:styleId="m4481627234786388783gmail-grame">
    <w:name w:val="m_4481627234786388783gmail-grame"/>
    <w:basedOn w:val="DefaultParagraphFont"/>
    <w:rsid w:val="00555DDA"/>
  </w:style>
  <w:style w:type="character" w:customStyle="1" w:styleId="m4481627234786388783gmail-underline">
    <w:name w:val="m_4481627234786388783gmail-underline"/>
    <w:basedOn w:val="DefaultParagraphFont"/>
    <w:rsid w:val="00555DDA"/>
  </w:style>
  <w:style w:type="paragraph" w:customStyle="1" w:styleId="m4481627234786388783gmail-card">
    <w:name w:val="m_4481627234786388783gmail-card"/>
    <w:basedOn w:val="Normal"/>
    <w:rsid w:val="00555DDA"/>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555DDA"/>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555DDA"/>
  </w:style>
  <w:style w:type="paragraph" w:customStyle="1" w:styleId="m-2671184907397832551gmail-p2">
    <w:name w:val="m_-2671184907397832551gmail-p2"/>
    <w:basedOn w:val="Normal"/>
    <w:rsid w:val="00555DDA"/>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555DDA"/>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555DDA"/>
  </w:style>
  <w:style w:type="character" w:customStyle="1" w:styleId="m-4364835325198423527gmail-m-487226309709519571m8778339509743264076gmail-style13ptbold">
    <w:name w:val="m_-4364835325198423527gmail-m_-487226309709519571m_8778339509743264076gmail-style13ptbold"/>
    <w:basedOn w:val="DefaultParagraphFont"/>
    <w:rsid w:val="00555DDA"/>
  </w:style>
  <w:style w:type="character" w:customStyle="1" w:styleId="m-4364835325198423527gmail-m-487226309709519571m8778339509743264076gmail-styleunderline">
    <w:name w:val="m_-4364835325198423527gmail-m_-487226309709519571m_8778339509743264076gmail-styleunderline"/>
    <w:basedOn w:val="DefaultParagraphFont"/>
    <w:rsid w:val="00555DDA"/>
  </w:style>
  <w:style w:type="character" w:customStyle="1" w:styleId="m-4886631745483256254gmail-style13ptbold">
    <w:name w:val="m_-4886631745483256254gmail-style13ptbold"/>
    <w:basedOn w:val="DefaultParagraphFont"/>
    <w:rsid w:val="00555DDA"/>
  </w:style>
  <w:style w:type="character" w:customStyle="1" w:styleId="m8525170829296705783gmail-style13ptbold">
    <w:name w:val="m_8525170829296705783gmail-style13ptbold"/>
    <w:basedOn w:val="DefaultParagraphFont"/>
    <w:rsid w:val="00555DDA"/>
  </w:style>
  <w:style w:type="character" w:customStyle="1" w:styleId="m8525170829296705783gmail-styleunderline">
    <w:name w:val="m_8525170829296705783gmail-styleunderline"/>
    <w:basedOn w:val="DefaultParagraphFont"/>
    <w:rsid w:val="00555DDA"/>
  </w:style>
  <w:style w:type="character" w:customStyle="1" w:styleId="m113202149284569794gmail-style13ptbold">
    <w:name w:val="m_113202149284569794gmail-style13ptbold"/>
    <w:basedOn w:val="DefaultParagraphFont"/>
    <w:rsid w:val="00555DDA"/>
  </w:style>
  <w:style w:type="character" w:customStyle="1" w:styleId="m113202149284569794gmail-styleunderline">
    <w:name w:val="m_113202149284569794gmail-styleunderline"/>
    <w:basedOn w:val="DefaultParagraphFont"/>
    <w:rsid w:val="00555DDA"/>
  </w:style>
  <w:style w:type="character" w:customStyle="1" w:styleId="m-5741597242490756161gmail-field-content">
    <w:name w:val="m_-5741597242490756161gmail-field-content"/>
    <w:basedOn w:val="DefaultParagraphFont"/>
    <w:rsid w:val="00555DDA"/>
  </w:style>
  <w:style w:type="paragraph" w:customStyle="1" w:styleId="FUCKTHISFONT">
    <w:name w:val="FUCK THIS FONT"/>
    <w:basedOn w:val="Normal"/>
    <w:rsid w:val="00555DDA"/>
    <w:pPr>
      <w:autoSpaceDE w:val="0"/>
      <w:autoSpaceDN w:val="0"/>
      <w:adjustRightInd w:val="0"/>
      <w:jc w:val="both"/>
    </w:pPr>
    <w:rPr>
      <w:u w:val="single"/>
    </w:rPr>
  </w:style>
  <w:style w:type="paragraph" w:customStyle="1" w:styleId="TagChar1CharCharCharChar">
    <w:name w:val="Tag Char1 Char Char Char Char"/>
    <w:basedOn w:val="Normal"/>
    <w:rsid w:val="00555DDA"/>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555DDA"/>
    <w:rPr>
      <w:rFonts w:ascii="Arial Narrow" w:hAnsi="Arial Narrow"/>
      <w:szCs w:val="24"/>
      <w:u w:val="single"/>
    </w:rPr>
  </w:style>
  <w:style w:type="character" w:customStyle="1" w:styleId="hyperlink60">
    <w:name w:val="hyperlink6"/>
    <w:basedOn w:val="DefaultParagraphFont"/>
    <w:rsid w:val="00555DDA"/>
  </w:style>
  <w:style w:type="character" w:customStyle="1" w:styleId="heading2char2charchar">
    <w:name w:val="heading2char2charchar"/>
    <w:basedOn w:val="DefaultParagraphFont"/>
    <w:rsid w:val="00555DDA"/>
  </w:style>
  <w:style w:type="character" w:customStyle="1" w:styleId="heading2char10">
    <w:name w:val="heading2char1"/>
    <w:basedOn w:val="DefaultParagraphFont"/>
    <w:rsid w:val="00555DDA"/>
  </w:style>
  <w:style w:type="character" w:customStyle="1" w:styleId="CiteChar2">
    <w:name w:val="Cite Char"/>
    <w:basedOn w:val="DefaultParagraphFont"/>
    <w:rsid w:val="00555DDA"/>
    <w:rPr>
      <w:rFonts w:ascii="Garamond" w:hAnsi="Garamond"/>
      <w:b/>
      <w:sz w:val="20"/>
      <w:szCs w:val="22"/>
      <w:u w:val="none"/>
    </w:rPr>
  </w:style>
  <w:style w:type="character" w:customStyle="1" w:styleId="StyleUnderlineCharTitleCharBold">
    <w:name w:val="Style Underline CharTitle Char + Bold"/>
    <w:basedOn w:val="DefaultParagraphFont"/>
    <w:rsid w:val="00555DDA"/>
    <w:rPr>
      <w:rFonts w:ascii="Garamond" w:hAnsi="Garamond"/>
      <w:b/>
      <w:bCs/>
      <w:color w:val="000000"/>
      <w:sz w:val="22"/>
      <w:szCs w:val="22"/>
    </w:rPr>
  </w:style>
  <w:style w:type="character" w:customStyle="1" w:styleId="bnp-articles-title1">
    <w:name w:val="bnp-articles-title1"/>
    <w:basedOn w:val="DefaultParagraphFont"/>
    <w:rsid w:val="00555DDA"/>
    <w:rPr>
      <w:rFonts w:ascii="Verdana" w:hAnsi="Verdana" w:hint="default"/>
      <w:b/>
      <w:bCs/>
      <w:color w:val="545454"/>
      <w:sz w:val="12"/>
      <w:szCs w:val="12"/>
    </w:rPr>
  </w:style>
  <w:style w:type="character" w:customStyle="1" w:styleId="featuretext">
    <w:name w:val="featuretext"/>
    <w:basedOn w:val="DefaultParagraphFont"/>
    <w:rsid w:val="00555DDA"/>
  </w:style>
  <w:style w:type="character" w:customStyle="1" w:styleId="relatedtext">
    <w:name w:val="related_text"/>
    <w:basedOn w:val="DefaultParagraphFont"/>
    <w:rsid w:val="00555DDA"/>
  </w:style>
  <w:style w:type="character" w:customStyle="1" w:styleId="fullpost">
    <w:name w:val="fullpost"/>
    <w:basedOn w:val="DefaultParagraphFont"/>
    <w:rsid w:val="00555DDA"/>
  </w:style>
  <w:style w:type="character" w:customStyle="1" w:styleId="bcktital">
    <w:name w:val="bcktital"/>
    <w:basedOn w:val="DefaultParagraphFont"/>
    <w:rsid w:val="00555DDA"/>
  </w:style>
  <w:style w:type="character" w:customStyle="1" w:styleId="bcktital0">
    <w:name w:val="bckt_ital"/>
    <w:basedOn w:val="DefaultParagraphFont"/>
    <w:rsid w:val="00555DDA"/>
  </w:style>
  <w:style w:type="paragraph" w:styleId="TOAHeading">
    <w:name w:val="toa heading"/>
    <w:basedOn w:val="Normal"/>
    <w:next w:val="Normal"/>
    <w:semiHidden/>
    <w:rsid w:val="00555DDA"/>
    <w:pPr>
      <w:spacing w:before="120"/>
    </w:pPr>
    <w:rPr>
      <w:rFonts w:eastAsia="Calibri"/>
    </w:rPr>
  </w:style>
  <w:style w:type="character" w:customStyle="1" w:styleId="fwanimclass">
    <w:name w:val="fwanim_class"/>
    <w:basedOn w:val="DefaultParagraphFont"/>
    <w:rsid w:val="00555DDA"/>
  </w:style>
  <w:style w:type="paragraph" w:customStyle="1" w:styleId="DebateUnderline0">
    <w:name w:val="DebateUnderline"/>
    <w:basedOn w:val="DebateNormal"/>
    <w:qFormat/>
    <w:rsid w:val="00555DDA"/>
    <w:pPr>
      <w:spacing w:after="160"/>
    </w:pPr>
    <w:rPr>
      <w:sz w:val="24"/>
      <w:szCs w:val="24"/>
      <w:u w:val="single"/>
    </w:rPr>
  </w:style>
  <w:style w:type="character" w:customStyle="1" w:styleId="DebateUnderlineChar">
    <w:name w:val="DebateUnderline Char"/>
    <w:basedOn w:val="DebateNormalChar"/>
    <w:rsid w:val="00555DDA"/>
    <w:rPr>
      <w:rFonts w:ascii="Calibri" w:eastAsia="Calibri" w:hAnsi="Calibri"/>
      <w:sz w:val="24"/>
      <w:szCs w:val="24"/>
      <w:u w:val="single"/>
      <w:lang w:val="en-US" w:eastAsia="en-US" w:bidi="ar-SA"/>
    </w:rPr>
  </w:style>
  <w:style w:type="character" w:customStyle="1" w:styleId="DebateTagChar0">
    <w:name w:val="DebateTag Char"/>
    <w:basedOn w:val="DefaultParagraphFont"/>
    <w:rsid w:val="00555DDA"/>
    <w:rPr>
      <w:rFonts w:eastAsia="Calibri"/>
      <w:b/>
      <w:sz w:val="24"/>
      <w:szCs w:val="24"/>
      <w:lang w:val="en-US" w:eastAsia="en-US" w:bidi="ar-SA"/>
    </w:rPr>
  </w:style>
  <w:style w:type="paragraph" w:customStyle="1" w:styleId="DebateHeaderFinal">
    <w:name w:val="DebateHeaderFinal"/>
    <w:basedOn w:val="Heading1"/>
    <w:qFormat/>
    <w:rsid w:val="00555DDA"/>
    <w:pPr>
      <w:spacing w:line="276" w:lineRule="auto"/>
      <w:jc w:val="left"/>
    </w:pPr>
    <w:rPr>
      <w:rFonts w:eastAsia="Times New Roman" w:cs="Times New Roman"/>
      <w:bCs/>
      <w:caps/>
      <w:sz w:val="36"/>
      <w:szCs w:val="36"/>
    </w:rPr>
  </w:style>
  <w:style w:type="character" w:customStyle="1" w:styleId="DebateHeaderFinalChar">
    <w:name w:val="DebateHeaderFinal Char"/>
    <w:rsid w:val="00555DDA"/>
    <w:rPr>
      <w:b/>
      <w:bCs/>
      <w:sz w:val="36"/>
      <w:szCs w:val="36"/>
      <w:u w:val="single"/>
      <w:lang w:val="en-US" w:eastAsia="en-US" w:bidi="ar-SA"/>
    </w:rPr>
  </w:style>
  <w:style w:type="paragraph" w:customStyle="1" w:styleId="HeaderInitial0">
    <w:name w:val="HeaderInitial"/>
    <w:basedOn w:val="Normal"/>
    <w:rsid w:val="00555DDA"/>
    <w:pPr>
      <w:jc w:val="center"/>
      <w:outlineLvl w:val="0"/>
    </w:pPr>
    <w:rPr>
      <w:rFonts w:eastAsia="Calibri"/>
      <w:b/>
      <w:caps/>
      <w:sz w:val="28"/>
    </w:rPr>
  </w:style>
  <w:style w:type="character" w:customStyle="1" w:styleId="FooterChar2">
    <w:name w:val="Footer Char2"/>
    <w:basedOn w:val="DefaultParagraphFont"/>
    <w:rsid w:val="00555DDA"/>
    <w:rPr>
      <w:rFonts w:eastAsia="MS Mincho"/>
      <w:sz w:val="24"/>
      <w:szCs w:val="24"/>
      <w:lang w:val="en-US" w:eastAsia="ja-JP" w:bidi="ar-SA"/>
    </w:rPr>
  </w:style>
  <w:style w:type="character" w:customStyle="1" w:styleId="BalloonTextChar2">
    <w:name w:val="Balloon Text Char2"/>
    <w:basedOn w:val="DefaultParagraphFont"/>
    <w:rsid w:val="00555DDA"/>
    <w:rPr>
      <w:rFonts w:ascii="Tahoma" w:eastAsia="MS Mincho" w:hAnsi="Tahoma" w:cs="Tahoma"/>
      <w:sz w:val="16"/>
      <w:szCs w:val="16"/>
      <w:lang w:val="en-US" w:eastAsia="ja-JP" w:bidi="ar-SA"/>
    </w:rPr>
  </w:style>
  <w:style w:type="paragraph" w:customStyle="1" w:styleId="StyleLinespacingDouble">
    <w:name w:val="Style Line spacing:  Double"/>
    <w:basedOn w:val="Normal"/>
    <w:rsid w:val="00555DDA"/>
    <w:pPr>
      <w:spacing w:after="240" w:line="480" w:lineRule="auto"/>
    </w:pPr>
    <w:rPr>
      <w:rFonts w:eastAsia="Calibri"/>
      <w:sz w:val="24"/>
      <w:szCs w:val="20"/>
    </w:rPr>
  </w:style>
  <w:style w:type="character" w:customStyle="1" w:styleId="StyleLinespacingDoubleChar">
    <w:name w:val="Style Line spacing:  Double Char"/>
    <w:basedOn w:val="DefaultParagraphFont"/>
    <w:rsid w:val="00555DDA"/>
    <w:rPr>
      <w:rFonts w:ascii="Cambria" w:hAnsi="Cambria"/>
      <w:sz w:val="24"/>
      <w:lang w:val="en-US" w:eastAsia="en-US" w:bidi="ar-SA"/>
    </w:rPr>
  </w:style>
  <w:style w:type="paragraph" w:customStyle="1" w:styleId="Normalspacing">
    <w:name w:val="Normal + spacing"/>
    <w:basedOn w:val="StyleLinespacingDouble"/>
    <w:qFormat/>
    <w:rsid w:val="00555DDA"/>
  </w:style>
  <w:style w:type="character" w:customStyle="1" w:styleId="NormalspacingChar">
    <w:name w:val="Normal + spacing Char"/>
    <w:basedOn w:val="StyleLinespacingDoubleChar"/>
    <w:rsid w:val="00555DDA"/>
    <w:rPr>
      <w:rFonts w:ascii="Cambria" w:hAnsi="Cambria"/>
      <w:sz w:val="24"/>
      <w:lang w:val="en-US" w:eastAsia="en-US" w:bidi="ar-SA"/>
    </w:rPr>
  </w:style>
  <w:style w:type="character" w:customStyle="1" w:styleId="textbold0">
    <w:name w:val="textbold"/>
    <w:basedOn w:val="DefaultParagraphFont"/>
    <w:rsid w:val="00555DDA"/>
  </w:style>
  <w:style w:type="character" w:customStyle="1" w:styleId="textitalics">
    <w:name w:val="textitalics"/>
    <w:basedOn w:val="DefaultParagraphFont"/>
    <w:rsid w:val="00555DDA"/>
  </w:style>
  <w:style w:type="paragraph" w:customStyle="1" w:styleId="lastpar">
    <w:name w:val="lastpar"/>
    <w:basedOn w:val="Normal"/>
    <w:rsid w:val="00555DDA"/>
    <w:pPr>
      <w:spacing w:before="100" w:beforeAutospacing="1" w:after="100" w:afterAutospacing="1"/>
    </w:pPr>
    <w:rPr>
      <w:rFonts w:eastAsia="Calibri"/>
      <w:sz w:val="24"/>
    </w:rPr>
  </w:style>
  <w:style w:type="table" w:styleId="TableClassic1">
    <w:name w:val="Table Classic 1"/>
    <w:basedOn w:val="TableNormal"/>
    <w:rsid w:val="00555DDA"/>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55DDA"/>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555DDA"/>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555DDA"/>
    <w:pPr>
      <w:tabs>
        <w:tab w:val="left" w:pos="9450"/>
      </w:tabs>
      <w:spacing w:before="100" w:beforeAutospacing="1" w:after="100" w:afterAutospacing="1"/>
    </w:pPr>
    <w:rPr>
      <w:rFonts w:eastAsia="Calibri"/>
    </w:rPr>
  </w:style>
  <w:style w:type="character" w:customStyle="1" w:styleId="CharacterStyle8">
    <w:name w:val="Character Style 8"/>
    <w:rsid w:val="00555DDA"/>
    <w:rPr>
      <w:sz w:val="22"/>
      <w:szCs w:val="22"/>
    </w:rPr>
  </w:style>
  <w:style w:type="paragraph" w:customStyle="1" w:styleId="Style110">
    <w:name w:val="Style 11"/>
    <w:rsid w:val="00555DDA"/>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555DDA"/>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555DDA"/>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555DDA"/>
    <w:rPr>
      <w:rFonts w:ascii="Arial Narrow" w:hAnsi="Arial Narrow"/>
      <w:color w:val="000000"/>
      <w:sz w:val="22"/>
      <w:szCs w:val="22"/>
      <w:u w:val="single"/>
      <w:lang w:val="en-US" w:eastAsia="en-US" w:bidi="ar-SA"/>
    </w:rPr>
  </w:style>
  <w:style w:type="paragraph" w:customStyle="1" w:styleId="Style52">
    <w:name w:val="Style 5"/>
    <w:rsid w:val="00555DDA"/>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555DDA"/>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555DDA"/>
    <w:pPr>
      <w:tabs>
        <w:tab w:val="left" w:pos="9450"/>
      </w:tabs>
    </w:pPr>
    <w:rPr>
      <w:rFonts w:eastAsia="SimSun"/>
      <w:b/>
      <w:sz w:val="24"/>
    </w:rPr>
  </w:style>
  <w:style w:type="paragraph" w:customStyle="1" w:styleId="TableContents">
    <w:name w:val="Table Contents"/>
    <w:basedOn w:val="Normal"/>
    <w:rsid w:val="00555DDA"/>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555DDA"/>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555DDA"/>
    <w:pPr>
      <w:tabs>
        <w:tab w:val="left" w:pos="9450"/>
      </w:tabs>
      <w:jc w:val="center"/>
    </w:pPr>
    <w:rPr>
      <w:rFonts w:ascii="Verdana" w:eastAsia="Calibri" w:hAnsi="Verdana"/>
      <w:sz w:val="24"/>
    </w:rPr>
  </w:style>
  <w:style w:type="paragraph" w:customStyle="1" w:styleId="heading1fake0">
    <w:name w:val="heading 1 fake"/>
    <w:basedOn w:val="Heading1"/>
    <w:autoRedefine/>
    <w:rsid w:val="00555DDA"/>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555DDA"/>
    <w:pPr>
      <w:tabs>
        <w:tab w:val="left" w:pos="9450"/>
      </w:tabs>
    </w:pPr>
    <w:rPr>
      <w:rFonts w:eastAsia="Calibri"/>
      <w:szCs w:val="20"/>
    </w:rPr>
  </w:style>
  <w:style w:type="character" w:customStyle="1" w:styleId="textCharChar1">
    <w:name w:val="text Char Char1"/>
    <w:basedOn w:val="DefaultParagraphFont"/>
    <w:rsid w:val="00555DDA"/>
    <w:rPr>
      <w:sz w:val="18"/>
      <w:szCs w:val="24"/>
      <w:lang w:val="en-US" w:eastAsia="en-US" w:bidi="ar-SA"/>
    </w:rPr>
  </w:style>
  <w:style w:type="character" w:customStyle="1" w:styleId="text1CharChar">
    <w:name w:val="text1 Char Char"/>
    <w:basedOn w:val="DefaultParagraphFont"/>
    <w:rsid w:val="00555DDA"/>
    <w:rPr>
      <w:lang w:val="en-US" w:eastAsia="en-US" w:bidi="ar-SA"/>
    </w:rPr>
  </w:style>
  <w:style w:type="character" w:customStyle="1" w:styleId="textCharChar">
    <w:name w:val="text Char Char"/>
    <w:basedOn w:val="DefaultParagraphFont"/>
    <w:rsid w:val="00555DDA"/>
    <w:rPr>
      <w:sz w:val="18"/>
      <w:szCs w:val="24"/>
      <w:lang w:val="en-US" w:eastAsia="en-US" w:bidi="ar-SA"/>
    </w:rPr>
  </w:style>
  <w:style w:type="character" w:customStyle="1" w:styleId="normalloose1">
    <w:name w:val="normalloose1"/>
    <w:basedOn w:val="DefaultParagraphFont"/>
    <w:rsid w:val="00555DDA"/>
    <w:rPr>
      <w:sz w:val="20"/>
      <w:szCs w:val="20"/>
    </w:rPr>
  </w:style>
  <w:style w:type="paragraph" w:customStyle="1" w:styleId="printerheadline">
    <w:name w:val="printer_headline"/>
    <w:basedOn w:val="Normal"/>
    <w:rsid w:val="00555DDA"/>
    <w:pPr>
      <w:tabs>
        <w:tab w:val="left" w:pos="9450"/>
      </w:tabs>
      <w:spacing w:before="100" w:beforeAutospacing="1" w:after="100" w:afterAutospacing="1"/>
    </w:pPr>
    <w:rPr>
      <w:rFonts w:eastAsia="Calibri"/>
      <w:sz w:val="24"/>
    </w:rPr>
  </w:style>
  <w:style w:type="paragraph" w:customStyle="1" w:styleId="help">
    <w:name w:val="help"/>
    <w:basedOn w:val="Normal"/>
    <w:rsid w:val="00555DDA"/>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555DDA"/>
  </w:style>
  <w:style w:type="character" w:customStyle="1" w:styleId="georgia">
    <w:name w:val="georgia"/>
    <w:basedOn w:val="DefaultParagraphFont"/>
    <w:rsid w:val="00555DDA"/>
  </w:style>
  <w:style w:type="character" w:customStyle="1" w:styleId="isdefault">
    <w:name w:val="isdefault"/>
    <w:basedOn w:val="DefaultParagraphFont"/>
    <w:rsid w:val="00555DDA"/>
  </w:style>
  <w:style w:type="character" w:customStyle="1" w:styleId="arial">
    <w:name w:val="arial"/>
    <w:basedOn w:val="DefaultParagraphFont"/>
    <w:rsid w:val="00555DDA"/>
  </w:style>
  <w:style w:type="character" w:customStyle="1" w:styleId="pipe">
    <w:name w:val="pipe"/>
    <w:basedOn w:val="DefaultParagraphFont"/>
    <w:rsid w:val="00555DDA"/>
  </w:style>
  <w:style w:type="paragraph" w:customStyle="1" w:styleId="dtlcomment">
    <w:name w:val="dtlcomment"/>
    <w:basedOn w:val="Normal"/>
    <w:rsid w:val="00555DDA"/>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555DDA"/>
  </w:style>
  <w:style w:type="character" w:customStyle="1" w:styleId="CharChar18">
    <w:name w:val="Char Char18"/>
    <w:basedOn w:val="DefaultParagraphFont"/>
    <w:rsid w:val="00555DDA"/>
    <w:rPr>
      <w:sz w:val="16"/>
      <w:szCs w:val="24"/>
      <w:lang w:val="en-US" w:eastAsia="en-US" w:bidi="ar-SA"/>
    </w:rPr>
  </w:style>
  <w:style w:type="character" w:customStyle="1" w:styleId="CharChar24">
    <w:name w:val="Char Char24"/>
    <w:basedOn w:val="DefaultParagraphFont"/>
    <w:rsid w:val="00555DDA"/>
    <w:rPr>
      <w:b/>
      <w:bCs/>
      <w:sz w:val="28"/>
      <w:szCs w:val="28"/>
      <w:lang w:val="en-US" w:eastAsia="en-US" w:bidi="ar-SA"/>
    </w:rPr>
  </w:style>
  <w:style w:type="character" w:customStyle="1" w:styleId="ln2">
    <w:name w:val="ln2"/>
    <w:basedOn w:val="DefaultParagraphFont"/>
    <w:rsid w:val="00555DDA"/>
  </w:style>
  <w:style w:type="paragraph" w:customStyle="1" w:styleId="StyleStyle1">
    <w:name w:val="Style Style1 +"/>
    <w:basedOn w:val="Normal"/>
    <w:rsid w:val="00555DDA"/>
    <w:rPr>
      <w:rFonts w:eastAsia="Calibri"/>
      <w:sz w:val="24"/>
    </w:rPr>
  </w:style>
  <w:style w:type="character" w:customStyle="1" w:styleId="StyleStyle1Char">
    <w:name w:val="Style Style1 + Char"/>
    <w:basedOn w:val="Style1Char"/>
    <w:rsid w:val="00555DDA"/>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555DDA"/>
  </w:style>
  <w:style w:type="character" w:customStyle="1" w:styleId="CharChar16">
    <w:name w:val="Char Char16"/>
    <w:basedOn w:val="DefaultParagraphFont"/>
    <w:rsid w:val="00555DDA"/>
    <w:rPr>
      <w:rFonts w:ascii="Cambria" w:hAnsi="Cambria"/>
      <w:lang w:val="en-US" w:eastAsia="en-US" w:bidi="ar-SA"/>
    </w:rPr>
  </w:style>
  <w:style w:type="character" w:customStyle="1" w:styleId="CharChar15">
    <w:name w:val="Char Char15"/>
    <w:basedOn w:val="CharChar16"/>
    <w:rsid w:val="00555DDA"/>
    <w:rPr>
      <w:rFonts w:ascii="Cambria" w:hAnsi="Cambria"/>
      <w:b/>
      <w:bCs/>
      <w:lang w:val="en-US" w:eastAsia="en-US" w:bidi="ar-SA"/>
    </w:rPr>
  </w:style>
  <w:style w:type="character" w:customStyle="1" w:styleId="CharChar14">
    <w:name w:val="Char Char14"/>
    <w:basedOn w:val="DefaultParagraphFont"/>
    <w:rsid w:val="00555DDA"/>
    <w:rPr>
      <w:rFonts w:ascii="Tahoma" w:hAnsi="Tahoma" w:cs="Tahoma"/>
      <w:sz w:val="16"/>
      <w:szCs w:val="16"/>
      <w:lang w:val="en-US" w:eastAsia="en-US" w:bidi="ar-SA"/>
    </w:rPr>
  </w:style>
  <w:style w:type="character" w:customStyle="1" w:styleId="CharChar13">
    <w:name w:val="Char Char13"/>
    <w:basedOn w:val="DefaultParagraphFont"/>
    <w:rsid w:val="00555DDA"/>
    <w:rPr>
      <w:rFonts w:ascii="Cambria" w:hAnsi="Cambria"/>
      <w:lang w:val="en-US" w:eastAsia="en-US" w:bidi="ar-SA"/>
    </w:rPr>
  </w:style>
  <w:style w:type="paragraph" w:customStyle="1" w:styleId="normalChar1">
    <w:name w:val="normal Char"/>
    <w:basedOn w:val="Normal"/>
    <w:rsid w:val="00555DDA"/>
    <w:rPr>
      <w:rFonts w:eastAsia="Calibri"/>
    </w:rPr>
  </w:style>
  <w:style w:type="character" w:customStyle="1" w:styleId="cardtextsmallCharChar">
    <w:name w:val="card text small Char Char"/>
    <w:basedOn w:val="DefaultParagraphFont"/>
    <w:rsid w:val="00555DDA"/>
    <w:rPr>
      <w:rFonts w:ascii="Arial Narrow" w:hAnsi="Arial Narrow" w:cs="Times New Roman"/>
      <w:sz w:val="16"/>
    </w:rPr>
  </w:style>
  <w:style w:type="character" w:customStyle="1" w:styleId="TagChar4">
    <w:name w:val="Tag Char4"/>
    <w:basedOn w:val="DefaultParagraphFont"/>
    <w:rsid w:val="00555DDA"/>
    <w:rPr>
      <w:b/>
      <w:sz w:val="26"/>
      <w:szCs w:val="24"/>
      <w:lang w:val="en-US" w:eastAsia="en-US" w:bidi="ar-SA"/>
    </w:rPr>
  </w:style>
  <w:style w:type="paragraph" w:customStyle="1" w:styleId="SmallTextGaramond">
    <w:name w:val="Small Text Garamond"/>
    <w:basedOn w:val="Normal"/>
    <w:rsid w:val="00555DDA"/>
    <w:pPr>
      <w:widowControl w:val="0"/>
      <w:suppressAutoHyphens/>
      <w:contextualSpacing/>
    </w:pPr>
    <w:rPr>
      <w:rFonts w:eastAsia="Calibri"/>
      <w:szCs w:val="18"/>
    </w:rPr>
  </w:style>
  <w:style w:type="paragraph" w:customStyle="1" w:styleId="Taglines">
    <w:name w:val="Taglines"/>
    <w:basedOn w:val="Heading2"/>
    <w:rsid w:val="00555DDA"/>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555DDA"/>
    <w:rPr>
      <w:rFonts w:cs="Arial"/>
      <w:bCs/>
      <w:iCs/>
      <w:szCs w:val="22"/>
      <w:lang w:val="en-US" w:eastAsia="en-US" w:bidi="ar-SA"/>
    </w:rPr>
  </w:style>
  <w:style w:type="paragraph" w:customStyle="1" w:styleId="listterm">
    <w:name w:val="listterm"/>
    <w:basedOn w:val="Normal"/>
    <w:rsid w:val="00555DDA"/>
    <w:pPr>
      <w:spacing w:before="100" w:beforeAutospacing="1" w:after="100" w:afterAutospacing="1"/>
    </w:pPr>
    <w:rPr>
      <w:rFonts w:eastAsia="Calibri"/>
      <w:sz w:val="24"/>
    </w:rPr>
  </w:style>
  <w:style w:type="character" w:customStyle="1" w:styleId="WW8Num2z0">
    <w:name w:val="WW8Num2z0"/>
    <w:rsid w:val="00555DDA"/>
    <w:rPr>
      <w:rFonts w:ascii="Garamond" w:hAnsi="Garamond"/>
    </w:rPr>
  </w:style>
  <w:style w:type="character" w:customStyle="1" w:styleId="WW8Num3z0">
    <w:name w:val="WW8Num3z0"/>
    <w:rsid w:val="00555DDA"/>
    <w:rPr>
      <w:rFonts w:ascii="Garamond" w:hAnsi="Garamond"/>
    </w:rPr>
  </w:style>
  <w:style w:type="character" w:customStyle="1" w:styleId="WW8Num4z1">
    <w:name w:val="WW8Num4z1"/>
    <w:rsid w:val="00555DDA"/>
    <w:rPr>
      <w:rFonts w:ascii="Garamond" w:hAnsi="Garamond"/>
    </w:rPr>
  </w:style>
  <w:style w:type="character" w:customStyle="1" w:styleId="WW8Num5z0">
    <w:name w:val="WW8Num5z0"/>
    <w:rsid w:val="00555DDA"/>
    <w:rPr>
      <w:rFonts w:ascii="Garamond" w:hAnsi="Garamond"/>
    </w:rPr>
  </w:style>
  <w:style w:type="character" w:customStyle="1" w:styleId="WW8Num6z0">
    <w:name w:val="WW8Num6z0"/>
    <w:rsid w:val="00555DDA"/>
    <w:rPr>
      <w:rFonts w:ascii="Symbol" w:hAnsi="Symbol"/>
    </w:rPr>
  </w:style>
  <w:style w:type="character" w:customStyle="1" w:styleId="WW8Num7z0">
    <w:name w:val="WW8Num7z0"/>
    <w:rsid w:val="00555DDA"/>
    <w:rPr>
      <w:rFonts w:ascii="Symbol" w:hAnsi="Symbol"/>
    </w:rPr>
  </w:style>
  <w:style w:type="character" w:customStyle="1" w:styleId="WW8Num8z0">
    <w:name w:val="WW8Num8z0"/>
    <w:rsid w:val="00555DDA"/>
    <w:rPr>
      <w:rFonts w:ascii="Symbol" w:hAnsi="Symbol"/>
    </w:rPr>
  </w:style>
  <w:style w:type="character" w:customStyle="1" w:styleId="WW8Num9z0">
    <w:name w:val="WW8Num9z0"/>
    <w:rsid w:val="00555DDA"/>
    <w:rPr>
      <w:rFonts w:ascii="Symbol" w:hAnsi="Symbol"/>
    </w:rPr>
  </w:style>
  <w:style w:type="character" w:customStyle="1" w:styleId="WW8Num10z0">
    <w:name w:val="WW8Num10z0"/>
    <w:rsid w:val="00555DDA"/>
    <w:rPr>
      <w:rFonts w:ascii="Garamond" w:hAnsi="Garamond"/>
    </w:rPr>
  </w:style>
  <w:style w:type="character" w:customStyle="1" w:styleId="WW8Num11z1">
    <w:name w:val="WW8Num11z1"/>
    <w:rsid w:val="00555DDA"/>
    <w:rPr>
      <w:rFonts w:ascii="Garamond" w:hAnsi="Garamond"/>
    </w:rPr>
  </w:style>
  <w:style w:type="character" w:customStyle="1" w:styleId="Absatz-Standardschriftart">
    <w:name w:val="Absatz-Standardschriftart"/>
    <w:rsid w:val="00555DDA"/>
  </w:style>
  <w:style w:type="character" w:customStyle="1" w:styleId="WW-Absatz-Standardschriftart">
    <w:name w:val="WW-Absatz-Standardschriftart"/>
    <w:rsid w:val="00555DDA"/>
  </w:style>
  <w:style w:type="character" w:customStyle="1" w:styleId="WW-Absatz-Standardschriftart1">
    <w:name w:val="WW-Absatz-Standardschriftart1"/>
    <w:rsid w:val="00555DDA"/>
  </w:style>
  <w:style w:type="character" w:customStyle="1" w:styleId="EndnoteCharacters">
    <w:name w:val="Endnote Characters"/>
    <w:basedOn w:val="DefaultParagraphFont"/>
    <w:rsid w:val="00555DDA"/>
    <w:rPr>
      <w:position w:val="0"/>
      <w:sz w:val="24"/>
      <w:vertAlign w:val="baseline"/>
    </w:rPr>
  </w:style>
  <w:style w:type="character" w:customStyle="1" w:styleId="WW8Num1z0">
    <w:name w:val="WW8Num1z0"/>
    <w:rsid w:val="00555DDA"/>
    <w:rPr>
      <w:rFonts w:ascii="Symbol" w:hAnsi="Symbol"/>
    </w:rPr>
  </w:style>
  <w:style w:type="character" w:customStyle="1" w:styleId="WW8Num1z2">
    <w:name w:val="WW8Num1z2"/>
    <w:rsid w:val="00555DDA"/>
    <w:rPr>
      <w:rFonts w:ascii="Courier New" w:hAnsi="Courier New"/>
    </w:rPr>
  </w:style>
  <w:style w:type="character" w:customStyle="1" w:styleId="WW8Num1z3">
    <w:name w:val="WW8Num1z3"/>
    <w:rsid w:val="00555DDA"/>
    <w:rPr>
      <w:rFonts w:ascii="Wingdings" w:hAnsi="Wingdings"/>
    </w:rPr>
  </w:style>
  <w:style w:type="character" w:customStyle="1" w:styleId="WW8Num11z0">
    <w:name w:val="WW8Num11z0"/>
    <w:rsid w:val="00555DDA"/>
    <w:rPr>
      <w:rFonts w:ascii="Symbol" w:hAnsi="Symbol"/>
    </w:rPr>
  </w:style>
  <w:style w:type="character" w:customStyle="1" w:styleId="WW8Num83z0">
    <w:name w:val="WW8Num83z0"/>
    <w:rsid w:val="00555DDA"/>
    <w:rPr>
      <w:rFonts w:ascii="Symbol" w:hAnsi="Symbol"/>
    </w:rPr>
  </w:style>
  <w:style w:type="character" w:customStyle="1" w:styleId="WW8Num83z1">
    <w:name w:val="WW8Num83z1"/>
    <w:rsid w:val="00555DDA"/>
    <w:rPr>
      <w:rFonts w:ascii="Courier New" w:hAnsi="Courier New"/>
    </w:rPr>
  </w:style>
  <w:style w:type="character" w:customStyle="1" w:styleId="WW8Num83z2">
    <w:name w:val="WW8Num83z2"/>
    <w:rsid w:val="00555DDA"/>
    <w:rPr>
      <w:rFonts w:ascii="Wingdings" w:hAnsi="Wingdings"/>
    </w:rPr>
  </w:style>
  <w:style w:type="character" w:customStyle="1" w:styleId="WW8Num89z0">
    <w:name w:val="WW8Num89z0"/>
    <w:rsid w:val="00555DDA"/>
    <w:rPr>
      <w:rFonts w:ascii="Symbol" w:hAnsi="Symbol"/>
      <w:sz w:val="20"/>
    </w:rPr>
  </w:style>
  <w:style w:type="character" w:customStyle="1" w:styleId="WW8Num90z0">
    <w:name w:val="WW8Num90z0"/>
    <w:rsid w:val="00555DDA"/>
    <w:rPr>
      <w:rFonts w:ascii="Times New Roman" w:eastAsia="Times New Roman" w:hAnsi="Times New Roman" w:cs="Times New Roman"/>
    </w:rPr>
  </w:style>
  <w:style w:type="character" w:customStyle="1" w:styleId="WW8Num92z0">
    <w:name w:val="WW8Num92z0"/>
    <w:rsid w:val="00555DDA"/>
    <w:rPr>
      <w:rFonts w:ascii="Symbol" w:eastAsia="Times New Roman" w:hAnsi="Symbol"/>
    </w:rPr>
  </w:style>
  <w:style w:type="character" w:customStyle="1" w:styleId="WW8Num92z1">
    <w:name w:val="WW8Num92z1"/>
    <w:rsid w:val="00555DDA"/>
    <w:rPr>
      <w:rFonts w:ascii="Courier New" w:hAnsi="Courier New"/>
    </w:rPr>
  </w:style>
  <w:style w:type="character" w:customStyle="1" w:styleId="WW8Num92z2">
    <w:name w:val="WW8Num92z2"/>
    <w:rsid w:val="00555DDA"/>
    <w:rPr>
      <w:rFonts w:ascii="Wingdings" w:hAnsi="Wingdings"/>
    </w:rPr>
  </w:style>
  <w:style w:type="character" w:customStyle="1" w:styleId="WW8Num92z3">
    <w:name w:val="WW8Num92z3"/>
    <w:rsid w:val="00555DDA"/>
    <w:rPr>
      <w:rFonts w:ascii="Symbol" w:hAnsi="Symbol"/>
    </w:rPr>
  </w:style>
  <w:style w:type="character" w:customStyle="1" w:styleId="WW8Num96z0">
    <w:name w:val="WW8Num96z0"/>
    <w:rsid w:val="00555DDA"/>
    <w:rPr>
      <w:rFonts w:ascii="Symbol" w:hAnsi="Symbol"/>
      <w:sz w:val="20"/>
    </w:rPr>
  </w:style>
  <w:style w:type="character" w:customStyle="1" w:styleId="WW8Num96z1">
    <w:name w:val="WW8Num96z1"/>
    <w:rsid w:val="00555DDA"/>
    <w:rPr>
      <w:rFonts w:ascii="Courier New" w:hAnsi="Courier New"/>
      <w:sz w:val="20"/>
    </w:rPr>
  </w:style>
  <w:style w:type="character" w:customStyle="1" w:styleId="WW8Num96z2">
    <w:name w:val="WW8Num96z2"/>
    <w:rsid w:val="00555DDA"/>
    <w:rPr>
      <w:rFonts w:ascii="Wingdings" w:hAnsi="Wingdings"/>
      <w:sz w:val="20"/>
    </w:rPr>
  </w:style>
  <w:style w:type="character" w:customStyle="1" w:styleId="WW8Num103z0">
    <w:name w:val="WW8Num103z0"/>
    <w:rsid w:val="00555DDA"/>
    <w:rPr>
      <w:rFonts w:ascii="Symbol" w:hAnsi="Symbol"/>
      <w:sz w:val="20"/>
    </w:rPr>
  </w:style>
  <w:style w:type="character" w:customStyle="1" w:styleId="WW8Num103z1">
    <w:name w:val="WW8Num103z1"/>
    <w:rsid w:val="00555DDA"/>
    <w:rPr>
      <w:rFonts w:ascii="Courier New" w:hAnsi="Courier New"/>
      <w:sz w:val="20"/>
    </w:rPr>
  </w:style>
  <w:style w:type="character" w:customStyle="1" w:styleId="WW8Num103z2">
    <w:name w:val="WW8Num103z2"/>
    <w:rsid w:val="00555DDA"/>
    <w:rPr>
      <w:rFonts w:ascii="Wingdings" w:hAnsi="Wingdings"/>
      <w:sz w:val="20"/>
    </w:rPr>
  </w:style>
  <w:style w:type="character" w:customStyle="1" w:styleId="WW8Num108z0">
    <w:name w:val="WW8Num108z0"/>
    <w:rsid w:val="00555DDA"/>
    <w:rPr>
      <w:rFonts w:ascii="Symbol" w:hAnsi="Symbol"/>
      <w:sz w:val="20"/>
    </w:rPr>
  </w:style>
  <w:style w:type="character" w:customStyle="1" w:styleId="WW8Num108z1">
    <w:name w:val="WW8Num108z1"/>
    <w:rsid w:val="00555DDA"/>
    <w:rPr>
      <w:rFonts w:ascii="Courier New" w:hAnsi="Courier New"/>
      <w:sz w:val="20"/>
    </w:rPr>
  </w:style>
  <w:style w:type="character" w:customStyle="1" w:styleId="WW8Num108z2">
    <w:name w:val="WW8Num108z2"/>
    <w:rsid w:val="00555DDA"/>
    <w:rPr>
      <w:rFonts w:ascii="Wingdings" w:hAnsi="Wingdings"/>
      <w:sz w:val="20"/>
    </w:rPr>
  </w:style>
  <w:style w:type="character" w:customStyle="1" w:styleId="WW8Num109z0">
    <w:name w:val="WW8Num109z0"/>
    <w:rsid w:val="00555DDA"/>
    <w:rPr>
      <w:rFonts w:ascii="Symbol" w:eastAsia="Times New Roman" w:hAnsi="Symbol"/>
    </w:rPr>
  </w:style>
  <w:style w:type="character" w:customStyle="1" w:styleId="WW8Num109z1">
    <w:name w:val="WW8Num109z1"/>
    <w:rsid w:val="00555DDA"/>
    <w:rPr>
      <w:rFonts w:ascii="Courier New" w:hAnsi="Courier New"/>
    </w:rPr>
  </w:style>
  <w:style w:type="character" w:customStyle="1" w:styleId="WW8Num109z2">
    <w:name w:val="WW8Num109z2"/>
    <w:rsid w:val="00555DDA"/>
    <w:rPr>
      <w:rFonts w:ascii="Wingdings" w:hAnsi="Wingdings"/>
    </w:rPr>
  </w:style>
  <w:style w:type="character" w:customStyle="1" w:styleId="WW8Num109z3">
    <w:name w:val="WW8Num109z3"/>
    <w:rsid w:val="00555DDA"/>
    <w:rPr>
      <w:rFonts w:ascii="Symbol" w:hAnsi="Symbol"/>
    </w:rPr>
  </w:style>
  <w:style w:type="character" w:customStyle="1" w:styleId="WW8Num111z0">
    <w:name w:val="WW8Num111z0"/>
    <w:rsid w:val="00555DDA"/>
    <w:rPr>
      <w:rFonts w:ascii="Symbol" w:hAnsi="Symbol"/>
      <w:sz w:val="20"/>
    </w:rPr>
  </w:style>
  <w:style w:type="character" w:customStyle="1" w:styleId="WW8Num111z1">
    <w:name w:val="WW8Num111z1"/>
    <w:rsid w:val="00555DDA"/>
    <w:rPr>
      <w:rFonts w:ascii="Courier New" w:hAnsi="Courier New"/>
      <w:sz w:val="20"/>
    </w:rPr>
  </w:style>
  <w:style w:type="character" w:customStyle="1" w:styleId="WW8Num111z2">
    <w:name w:val="WW8Num111z2"/>
    <w:rsid w:val="00555DDA"/>
    <w:rPr>
      <w:rFonts w:ascii="Wingdings" w:hAnsi="Wingdings"/>
      <w:sz w:val="20"/>
    </w:rPr>
  </w:style>
  <w:style w:type="character" w:customStyle="1" w:styleId="WW8Num117z0">
    <w:name w:val="WW8Num117z0"/>
    <w:rsid w:val="00555DDA"/>
    <w:rPr>
      <w:rFonts w:ascii="Symbol" w:eastAsia="Times New Roman" w:hAnsi="Symbol"/>
    </w:rPr>
  </w:style>
  <w:style w:type="character" w:customStyle="1" w:styleId="WW8Num117z1">
    <w:name w:val="WW8Num117z1"/>
    <w:rsid w:val="00555DDA"/>
    <w:rPr>
      <w:rFonts w:ascii="Courier New" w:hAnsi="Courier New"/>
    </w:rPr>
  </w:style>
  <w:style w:type="character" w:customStyle="1" w:styleId="WW8Num117z2">
    <w:name w:val="WW8Num117z2"/>
    <w:rsid w:val="00555DDA"/>
    <w:rPr>
      <w:rFonts w:ascii="Wingdings" w:hAnsi="Wingdings"/>
    </w:rPr>
  </w:style>
  <w:style w:type="character" w:customStyle="1" w:styleId="WW8Num117z3">
    <w:name w:val="WW8Num117z3"/>
    <w:rsid w:val="00555DDA"/>
    <w:rPr>
      <w:rFonts w:ascii="Symbol" w:hAnsi="Symbol"/>
    </w:rPr>
  </w:style>
  <w:style w:type="character" w:customStyle="1" w:styleId="WW8Num126z0">
    <w:name w:val="WW8Num126z0"/>
    <w:rsid w:val="00555DDA"/>
    <w:rPr>
      <w:rFonts w:ascii="Symbol" w:eastAsia="SimSun" w:hAnsi="Symbol"/>
    </w:rPr>
  </w:style>
  <w:style w:type="character" w:customStyle="1" w:styleId="WW8Num126z1">
    <w:name w:val="WW8Num126z1"/>
    <w:rsid w:val="00555DDA"/>
    <w:rPr>
      <w:rFonts w:ascii="Courier New" w:hAnsi="Courier New"/>
    </w:rPr>
  </w:style>
  <w:style w:type="character" w:customStyle="1" w:styleId="WW8Num126z2">
    <w:name w:val="WW8Num126z2"/>
    <w:rsid w:val="00555DDA"/>
    <w:rPr>
      <w:rFonts w:ascii="Wingdings" w:hAnsi="Wingdings"/>
    </w:rPr>
  </w:style>
  <w:style w:type="character" w:customStyle="1" w:styleId="WW8Num126z3">
    <w:name w:val="WW8Num126z3"/>
    <w:rsid w:val="00555DDA"/>
    <w:rPr>
      <w:rFonts w:ascii="Symbol" w:hAnsi="Symbol"/>
    </w:rPr>
  </w:style>
  <w:style w:type="character" w:customStyle="1" w:styleId="WW8Num128z0">
    <w:name w:val="WW8Num128z0"/>
    <w:rsid w:val="00555DDA"/>
    <w:rPr>
      <w:rFonts w:ascii="Symbol" w:eastAsia="Times New Roman" w:hAnsi="Symbol"/>
    </w:rPr>
  </w:style>
  <w:style w:type="character" w:customStyle="1" w:styleId="WW8Num128z1">
    <w:name w:val="WW8Num128z1"/>
    <w:rsid w:val="00555DDA"/>
    <w:rPr>
      <w:rFonts w:ascii="Courier New" w:hAnsi="Courier New"/>
    </w:rPr>
  </w:style>
  <w:style w:type="character" w:customStyle="1" w:styleId="WW8Num128z2">
    <w:name w:val="WW8Num128z2"/>
    <w:rsid w:val="00555DDA"/>
    <w:rPr>
      <w:rFonts w:ascii="Wingdings" w:hAnsi="Wingdings"/>
    </w:rPr>
  </w:style>
  <w:style w:type="character" w:customStyle="1" w:styleId="WW8Num128z3">
    <w:name w:val="WW8Num128z3"/>
    <w:rsid w:val="00555DDA"/>
    <w:rPr>
      <w:rFonts w:ascii="Symbol" w:hAnsi="Symbol"/>
    </w:rPr>
  </w:style>
  <w:style w:type="character" w:customStyle="1" w:styleId="WW8Num138z0">
    <w:name w:val="WW8Num138z0"/>
    <w:rsid w:val="00555DDA"/>
    <w:rPr>
      <w:rFonts w:ascii="Times-Italic" w:eastAsia="Times New Roman" w:hAnsi="Times-Italic"/>
    </w:rPr>
  </w:style>
  <w:style w:type="character" w:customStyle="1" w:styleId="WW8Num138z1">
    <w:name w:val="WW8Num138z1"/>
    <w:rsid w:val="00555DDA"/>
    <w:rPr>
      <w:rFonts w:ascii="Courier New" w:hAnsi="Courier New"/>
    </w:rPr>
  </w:style>
  <w:style w:type="character" w:customStyle="1" w:styleId="WW8Num138z2">
    <w:name w:val="WW8Num138z2"/>
    <w:rsid w:val="00555DDA"/>
    <w:rPr>
      <w:rFonts w:ascii="Wingdings" w:hAnsi="Wingdings"/>
    </w:rPr>
  </w:style>
  <w:style w:type="character" w:customStyle="1" w:styleId="WW8Num138z3">
    <w:name w:val="WW8Num138z3"/>
    <w:rsid w:val="00555DDA"/>
    <w:rPr>
      <w:rFonts w:ascii="Symbol" w:hAnsi="Symbol"/>
    </w:rPr>
  </w:style>
  <w:style w:type="character" w:customStyle="1" w:styleId="WW8Num143z0">
    <w:name w:val="WW8Num143z0"/>
    <w:rsid w:val="00555DDA"/>
    <w:rPr>
      <w:rFonts w:ascii="Times New Roman" w:eastAsia="Times New Roman" w:hAnsi="Times New Roman" w:cs="Times New Roman"/>
    </w:rPr>
  </w:style>
  <w:style w:type="character" w:customStyle="1" w:styleId="WW8Num148z0">
    <w:name w:val="WW8Num148z0"/>
    <w:rsid w:val="00555DDA"/>
    <w:rPr>
      <w:rFonts w:ascii="Symbol" w:hAnsi="Symbol"/>
      <w:sz w:val="20"/>
    </w:rPr>
  </w:style>
  <w:style w:type="character" w:customStyle="1" w:styleId="WW8Num148z1">
    <w:name w:val="WW8Num148z1"/>
    <w:rsid w:val="00555DDA"/>
    <w:rPr>
      <w:rFonts w:ascii="Courier New" w:hAnsi="Courier New"/>
      <w:sz w:val="20"/>
    </w:rPr>
  </w:style>
  <w:style w:type="character" w:customStyle="1" w:styleId="WW8Num148z2">
    <w:name w:val="WW8Num148z2"/>
    <w:rsid w:val="00555DDA"/>
    <w:rPr>
      <w:rFonts w:ascii="Wingdings" w:hAnsi="Wingdings"/>
      <w:sz w:val="20"/>
    </w:rPr>
  </w:style>
  <w:style w:type="character" w:customStyle="1" w:styleId="WW8Num151z0">
    <w:name w:val="WW8Num151z0"/>
    <w:rsid w:val="00555DDA"/>
    <w:rPr>
      <w:rFonts w:ascii="Times New Roman" w:eastAsia="Times New Roman" w:hAnsi="Times New Roman" w:cs="Times New Roman"/>
    </w:rPr>
  </w:style>
  <w:style w:type="character" w:customStyle="1" w:styleId="WW8Num152z0">
    <w:name w:val="WW8Num152z0"/>
    <w:rsid w:val="00555DDA"/>
    <w:rPr>
      <w:rFonts w:ascii="Symbol" w:hAnsi="Symbol"/>
      <w:sz w:val="20"/>
    </w:rPr>
  </w:style>
  <w:style w:type="character" w:customStyle="1" w:styleId="WW8Num152z1">
    <w:name w:val="WW8Num152z1"/>
    <w:rsid w:val="00555DDA"/>
    <w:rPr>
      <w:rFonts w:ascii="Courier New" w:hAnsi="Courier New"/>
      <w:sz w:val="20"/>
    </w:rPr>
  </w:style>
  <w:style w:type="character" w:customStyle="1" w:styleId="WW8Num152z2">
    <w:name w:val="WW8Num152z2"/>
    <w:rsid w:val="00555DDA"/>
    <w:rPr>
      <w:rFonts w:ascii="Wingdings" w:hAnsi="Wingdings"/>
      <w:sz w:val="20"/>
    </w:rPr>
  </w:style>
  <w:style w:type="character" w:customStyle="1" w:styleId="WW8Num153z0">
    <w:name w:val="WW8Num153z0"/>
    <w:rsid w:val="00555DDA"/>
    <w:rPr>
      <w:sz w:val="24"/>
    </w:rPr>
  </w:style>
  <w:style w:type="character" w:customStyle="1" w:styleId="WW8Num155z0">
    <w:name w:val="WW8Num155z0"/>
    <w:rsid w:val="00555DDA"/>
    <w:rPr>
      <w:rFonts w:ascii="Times New Roman" w:eastAsia="Times New Roman" w:hAnsi="Times New Roman" w:cs="Times New Roman"/>
    </w:rPr>
  </w:style>
  <w:style w:type="character" w:customStyle="1" w:styleId="WW8Num157z0">
    <w:name w:val="WW8Num157z0"/>
    <w:rsid w:val="00555DDA"/>
    <w:rPr>
      <w:rFonts w:ascii="Symbol" w:hAnsi="Symbol"/>
      <w:sz w:val="20"/>
    </w:rPr>
  </w:style>
  <w:style w:type="character" w:customStyle="1" w:styleId="WW8Num157z1">
    <w:name w:val="WW8Num157z1"/>
    <w:rsid w:val="00555DDA"/>
    <w:rPr>
      <w:rFonts w:ascii="Courier New" w:hAnsi="Courier New"/>
      <w:sz w:val="20"/>
    </w:rPr>
  </w:style>
  <w:style w:type="character" w:customStyle="1" w:styleId="WW8Num157z2">
    <w:name w:val="WW8Num157z2"/>
    <w:rsid w:val="00555DDA"/>
    <w:rPr>
      <w:rFonts w:ascii="Wingdings" w:hAnsi="Wingdings"/>
      <w:sz w:val="20"/>
    </w:rPr>
  </w:style>
  <w:style w:type="character" w:customStyle="1" w:styleId="WW8Num163z0">
    <w:name w:val="WW8Num163z0"/>
    <w:rsid w:val="00555DDA"/>
    <w:rPr>
      <w:rFonts w:ascii="Symbol" w:hAnsi="Symbol"/>
      <w:sz w:val="20"/>
    </w:rPr>
  </w:style>
  <w:style w:type="character" w:customStyle="1" w:styleId="WW8Num163z1">
    <w:name w:val="WW8Num163z1"/>
    <w:rsid w:val="00555DDA"/>
    <w:rPr>
      <w:rFonts w:ascii="Courier New" w:hAnsi="Courier New"/>
      <w:sz w:val="20"/>
    </w:rPr>
  </w:style>
  <w:style w:type="character" w:customStyle="1" w:styleId="WW8Num163z2">
    <w:name w:val="WW8Num163z2"/>
    <w:rsid w:val="00555DDA"/>
    <w:rPr>
      <w:rFonts w:ascii="Wingdings" w:hAnsi="Wingdings"/>
      <w:sz w:val="20"/>
    </w:rPr>
  </w:style>
  <w:style w:type="character" w:customStyle="1" w:styleId="WW8Num170z0">
    <w:name w:val="WW8Num170z0"/>
    <w:rsid w:val="00555DDA"/>
    <w:rPr>
      <w:rFonts w:ascii="Symbol" w:eastAsia="Times New Roman" w:hAnsi="Symbol"/>
    </w:rPr>
  </w:style>
  <w:style w:type="character" w:customStyle="1" w:styleId="WW8Num170z1">
    <w:name w:val="WW8Num170z1"/>
    <w:rsid w:val="00555DDA"/>
    <w:rPr>
      <w:rFonts w:ascii="Courier New" w:hAnsi="Courier New"/>
    </w:rPr>
  </w:style>
  <w:style w:type="character" w:customStyle="1" w:styleId="WW8Num170z2">
    <w:name w:val="WW8Num170z2"/>
    <w:rsid w:val="00555DDA"/>
    <w:rPr>
      <w:rFonts w:ascii="Wingdings" w:hAnsi="Wingdings"/>
    </w:rPr>
  </w:style>
  <w:style w:type="character" w:customStyle="1" w:styleId="WW8Num170z3">
    <w:name w:val="WW8Num170z3"/>
    <w:rsid w:val="00555DDA"/>
    <w:rPr>
      <w:rFonts w:ascii="Symbol" w:hAnsi="Symbol"/>
    </w:rPr>
  </w:style>
  <w:style w:type="character" w:customStyle="1" w:styleId="WW8Num177z0">
    <w:name w:val="WW8Num177z0"/>
    <w:rsid w:val="00555DDA"/>
    <w:rPr>
      <w:rFonts w:ascii="Symbol" w:hAnsi="Symbol"/>
      <w:sz w:val="20"/>
    </w:rPr>
  </w:style>
  <w:style w:type="character" w:customStyle="1" w:styleId="WW8Num177z1">
    <w:name w:val="WW8Num177z1"/>
    <w:rsid w:val="00555DDA"/>
    <w:rPr>
      <w:rFonts w:ascii="Courier New" w:hAnsi="Courier New"/>
      <w:sz w:val="20"/>
    </w:rPr>
  </w:style>
  <w:style w:type="character" w:customStyle="1" w:styleId="WW8Num177z2">
    <w:name w:val="WW8Num177z2"/>
    <w:rsid w:val="00555DDA"/>
    <w:rPr>
      <w:rFonts w:ascii="Wingdings" w:hAnsi="Wingdings"/>
      <w:sz w:val="20"/>
    </w:rPr>
  </w:style>
  <w:style w:type="character" w:customStyle="1" w:styleId="WW8Num181z0">
    <w:name w:val="WW8Num181z0"/>
    <w:rsid w:val="00555DDA"/>
    <w:rPr>
      <w:rFonts w:ascii="Symbol" w:eastAsia="Times New Roman" w:hAnsi="Symbol"/>
    </w:rPr>
  </w:style>
  <w:style w:type="character" w:customStyle="1" w:styleId="WW8Num181z1">
    <w:name w:val="WW8Num181z1"/>
    <w:rsid w:val="00555DDA"/>
    <w:rPr>
      <w:rFonts w:ascii="Courier New" w:hAnsi="Courier New"/>
    </w:rPr>
  </w:style>
  <w:style w:type="character" w:customStyle="1" w:styleId="WW8Num181z2">
    <w:name w:val="WW8Num181z2"/>
    <w:rsid w:val="00555DDA"/>
    <w:rPr>
      <w:rFonts w:ascii="Wingdings" w:hAnsi="Wingdings"/>
    </w:rPr>
  </w:style>
  <w:style w:type="character" w:customStyle="1" w:styleId="WW8Num181z3">
    <w:name w:val="WW8Num181z3"/>
    <w:rsid w:val="00555DDA"/>
    <w:rPr>
      <w:rFonts w:ascii="Symbol" w:hAnsi="Symbol"/>
    </w:rPr>
  </w:style>
  <w:style w:type="character" w:customStyle="1" w:styleId="WW8Num185z0">
    <w:name w:val="WW8Num185z0"/>
    <w:rsid w:val="00555DDA"/>
    <w:rPr>
      <w:rFonts w:ascii="Symbol" w:eastAsia="Times New Roman" w:hAnsi="Symbol"/>
    </w:rPr>
  </w:style>
  <w:style w:type="character" w:customStyle="1" w:styleId="WW8Num185z1">
    <w:name w:val="WW8Num185z1"/>
    <w:rsid w:val="00555DDA"/>
    <w:rPr>
      <w:rFonts w:ascii="Courier New" w:hAnsi="Courier New"/>
    </w:rPr>
  </w:style>
  <w:style w:type="character" w:customStyle="1" w:styleId="WW8Num185z2">
    <w:name w:val="WW8Num185z2"/>
    <w:rsid w:val="00555DDA"/>
    <w:rPr>
      <w:rFonts w:ascii="Wingdings" w:hAnsi="Wingdings"/>
    </w:rPr>
  </w:style>
  <w:style w:type="character" w:customStyle="1" w:styleId="WW8Num185z3">
    <w:name w:val="WW8Num185z3"/>
    <w:rsid w:val="00555DDA"/>
    <w:rPr>
      <w:rFonts w:ascii="Symbol" w:hAnsi="Symbol"/>
    </w:rPr>
  </w:style>
  <w:style w:type="character" w:customStyle="1" w:styleId="WW8Num186z0">
    <w:name w:val="WW8Num186z0"/>
    <w:rsid w:val="00555DDA"/>
    <w:rPr>
      <w:rFonts w:ascii="Symbol" w:hAnsi="Symbol"/>
      <w:sz w:val="20"/>
    </w:rPr>
  </w:style>
  <w:style w:type="character" w:customStyle="1" w:styleId="WW8Num186z1">
    <w:name w:val="WW8Num186z1"/>
    <w:rsid w:val="00555DDA"/>
    <w:rPr>
      <w:rFonts w:ascii="Courier New" w:hAnsi="Courier New"/>
      <w:sz w:val="20"/>
    </w:rPr>
  </w:style>
  <w:style w:type="character" w:customStyle="1" w:styleId="WW8Num186z2">
    <w:name w:val="WW8Num186z2"/>
    <w:rsid w:val="00555DDA"/>
    <w:rPr>
      <w:rFonts w:ascii="Wingdings" w:hAnsi="Wingdings"/>
      <w:sz w:val="20"/>
    </w:rPr>
  </w:style>
  <w:style w:type="character" w:customStyle="1" w:styleId="WW8Num192z0">
    <w:name w:val="WW8Num192z0"/>
    <w:rsid w:val="00555DDA"/>
    <w:rPr>
      <w:rFonts w:ascii="Symbol" w:hAnsi="Symbol"/>
    </w:rPr>
  </w:style>
  <w:style w:type="character" w:customStyle="1" w:styleId="WW8Num192z1">
    <w:name w:val="WW8Num192z1"/>
    <w:rsid w:val="00555DDA"/>
    <w:rPr>
      <w:rFonts w:ascii="Courier New" w:hAnsi="Courier New"/>
    </w:rPr>
  </w:style>
  <w:style w:type="character" w:customStyle="1" w:styleId="WW8Num192z2">
    <w:name w:val="WW8Num192z2"/>
    <w:rsid w:val="00555DDA"/>
    <w:rPr>
      <w:rFonts w:ascii="Wingdings" w:hAnsi="Wingdings"/>
    </w:rPr>
  </w:style>
  <w:style w:type="character" w:customStyle="1" w:styleId="WW8Num194z0">
    <w:name w:val="WW8Num194z0"/>
    <w:rsid w:val="00555DDA"/>
    <w:rPr>
      <w:rFonts w:ascii="Times-Roman" w:eastAsia="Times New Roman" w:hAnsi="Times-Roman"/>
      <w:i w:val="0"/>
    </w:rPr>
  </w:style>
  <w:style w:type="character" w:customStyle="1" w:styleId="WW8Num194z1">
    <w:name w:val="WW8Num194z1"/>
    <w:rsid w:val="00555DDA"/>
    <w:rPr>
      <w:rFonts w:ascii="Courier New" w:hAnsi="Courier New"/>
    </w:rPr>
  </w:style>
  <w:style w:type="character" w:customStyle="1" w:styleId="WW8Num194z2">
    <w:name w:val="WW8Num194z2"/>
    <w:rsid w:val="00555DDA"/>
    <w:rPr>
      <w:rFonts w:ascii="Wingdings" w:hAnsi="Wingdings"/>
    </w:rPr>
  </w:style>
  <w:style w:type="character" w:customStyle="1" w:styleId="WW8Num194z3">
    <w:name w:val="WW8Num194z3"/>
    <w:rsid w:val="00555DDA"/>
    <w:rPr>
      <w:rFonts w:ascii="Symbol" w:hAnsi="Symbol"/>
    </w:rPr>
  </w:style>
  <w:style w:type="character" w:customStyle="1" w:styleId="WW8Num203z0">
    <w:name w:val="WW8Num203z0"/>
    <w:rsid w:val="00555DDA"/>
    <w:rPr>
      <w:rFonts w:ascii="Wingdings" w:eastAsia="Times New Roman" w:hAnsi="Wingdings"/>
    </w:rPr>
  </w:style>
  <w:style w:type="character" w:customStyle="1" w:styleId="WW8Num203z1">
    <w:name w:val="WW8Num203z1"/>
    <w:rsid w:val="00555DDA"/>
    <w:rPr>
      <w:rFonts w:ascii="Courier New" w:hAnsi="Courier New"/>
    </w:rPr>
  </w:style>
  <w:style w:type="character" w:customStyle="1" w:styleId="WW8Num203z2">
    <w:name w:val="WW8Num203z2"/>
    <w:rsid w:val="00555DDA"/>
    <w:rPr>
      <w:rFonts w:ascii="Wingdings" w:hAnsi="Wingdings"/>
    </w:rPr>
  </w:style>
  <w:style w:type="character" w:customStyle="1" w:styleId="WW8Num203z3">
    <w:name w:val="WW8Num203z3"/>
    <w:rsid w:val="00555DDA"/>
    <w:rPr>
      <w:rFonts w:ascii="Symbol" w:hAnsi="Symbol"/>
    </w:rPr>
  </w:style>
  <w:style w:type="character" w:customStyle="1" w:styleId="WW8Num204z1">
    <w:name w:val="WW8Num204z1"/>
    <w:rsid w:val="00555DDA"/>
    <w:rPr>
      <w:b/>
    </w:rPr>
  </w:style>
  <w:style w:type="character" w:customStyle="1" w:styleId="WW8Num206z0">
    <w:name w:val="WW8Num206z0"/>
    <w:rsid w:val="00555DDA"/>
    <w:rPr>
      <w:rFonts w:ascii="Symbol" w:eastAsia="Times New Roman" w:hAnsi="Symbol"/>
    </w:rPr>
  </w:style>
  <w:style w:type="character" w:customStyle="1" w:styleId="WW8Num206z1">
    <w:name w:val="WW8Num206z1"/>
    <w:rsid w:val="00555DDA"/>
    <w:rPr>
      <w:rFonts w:ascii="Courier New" w:hAnsi="Courier New"/>
    </w:rPr>
  </w:style>
  <w:style w:type="character" w:customStyle="1" w:styleId="WW8Num206z2">
    <w:name w:val="WW8Num206z2"/>
    <w:rsid w:val="00555DDA"/>
    <w:rPr>
      <w:rFonts w:ascii="Wingdings" w:hAnsi="Wingdings"/>
    </w:rPr>
  </w:style>
  <w:style w:type="character" w:customStyle="1" w:styleId="WW8Num206z3">
    <w:name w:val="WW8Num206z3"/>
    <w:rsid w:val="00555DDA"/>
    <w:rPr>
      <w:rFonts w:ascii="Symbol" w:hAnsi="Symbol"/>
    </w:rPr>
  </w:style>
  <w:style w:type="character" w:customStyle="1" w:styleId="WW8Num207z0">
    <w:name w:val="WW8Num207z0"/>
    <w:rsid w:val="00555DDA"/>
    <w:rPr>
      <w:rFonts w:ascii="Symbol" w:hAnsi="Symbol"/>
      <w:sz w:val="20"/>
    </w:rPr>
  </w:style>
  <w:style w:type="character" w:customStyle="1" w:styleId="WW8Num213z0">
    <w:name w:val="WW8Num213z0"/>
    <w:rsid w:val="00555DDA"/>
    <w:rPr>
      <w:rFonts w:ascii="Symbol" w:hAnsi="Symbol"/>
      <w:sz w:val="20"/>
    </w:rPr>
  </w:style>
  <w:style w:type="character" w:customStyle="1" w:styleId="WW8Num214z0">
    <w:name w:val="WW8Num214z0"/>
    <w:rsid w:val="00555DDA"/>
    <w:rPr>
      <w:rFonts w:ascii="Symbol" w:hAnsi="Symbol"/>
    </w:rPr>
  </w:style>
  <w:style w:type="character" w:customStyle="1" w:styleId="WW8Num214z1">
    <w:name w:val="WW8Num214z1"/>
    <w:rsid w:val="00555DDA"/>
    <w:rPr>
      <w:rFonts w:ascii="Courier New" w:hAnsi="Courier New"/>
    </w:rPr>
  </w:style>
  <w:style w:type="character" w:customStyle="1" w:styleId="WW8Num220z0">
    <w:name w:val="WW8Num220z0"/>
    <w:rsid w:val="00555DDA"/>
    <w:rPr>
      <w:u w:val="single"/>
    </w:rPr>
  </w:style>
  <w:style w:type="character" w:customStyle="1" w:styleId="WW8Num228z0">
    <w:name w:val="WW8Num228z0"/>
    <w:rsid w:val="00555DDA"/>
    <w:rPr>
      <w:rFonts w:ascii="Symbol" w:hAnsi="Symbol"/>
      <w:sz w:val="20"/>
    </w:rPr>
  </w:style>
  <w:style w:type="character" w:customStyle="1" w:styleId="WW8Num228z1">
    <w:name w:val="WW8Num228z1"/>
    <w:rsid w:val="00555DDA"/>
    <w:rPr>
      <w:rFonts w:ascii="Courier New" w:hAnsi="Courier New"/>
      <w:sz w:val="20"/>
    </w:rPr>
  </w:style>
  <w:style w:type="character" w:customStyle="1" w:styleId="WW8Num228z2">
    <w:name w:val="WW8Num228z2"/>
    <w:rsid w:val="00555DDA"/>
    <w:rPr>
      <w:rFonts w:ascii="Wingdings" w:hAnsi="Wingdings"/>
      <w:sz w:val="20"/>
    </w:rPr>
  </w:style>
  <w:style w:type="character" w:customStyle="1" w:styleId="WW8Num236z0">
    <w:name w:val="WW8Num236z0"/>
    <w:rsid w:val="00555DDA"/>
    <w:rPr>
      <w:rFonts w:ascii="Symbol" w:eastAsia="Times New Roman" w:hAnsi="Symbol"/>
    </w:rPr>
  </w:style>
  <w:style w:type="character" w:customStyle="1" w:styleId="WW8Num236z1">
    <w:name w:val="WW8Num236z1"/>
    <w:rsid w:val="00555DDA"/>
    <w:rPr>
      <w:rFonts w:ascii="Courier New" w:hAnsi="Courier New"/>
    </w:rPr>
  </w:style>
  <w:style w:type="character" w:customStyle="1" w:styleId="WW8Num236z2">
    <w:name w:val="WW8Num236z2"/>
    <w:rsid w:val="00555DDA"/>
    <w:rPr>
      <w:rFonts w:ascii="Wingdings" w:hAnsi="Wingdings"/>
    </w:rPr>
  </w:style>
  <w:style w:type="character" w:customStyle="1" w:styleId="WW8Num236z3">
    <w:name w:val="WW8Num236z3"/>
    <w:rsid w:val="00555DDA"/>
    <w:rPr>
      <w:rFonts w:ascii="Symbol" w:hAnsi="Symbol"/>
    </w:rPr>
  </w:style>
  <w:style w:type="character" w:customStyle="1" w:styleId="WW8Num239z0">
    <w:name w:val="WW8Num239z0"/>
    <w:rsid w:val="00555DDA"/>
    <w:rPr>
      <w:rFonts w:ascii="Times New Roman" w:eastAsia="Times New Roman" w:hAnsi="Times New Roman" w:cs="Times New Roman"/>
    </w:rPr>
  </w:style>
  <w:style w:type="character" w:customStyle="1" w:styleId="WW8Num239z1">
    <w:name w:val="WW8Num239z1"/>
    <w:rsid w:val="00555DDA"/>
    <w:rPr>
      <w:rFonts w:ascii="Courier New" w:hAnsi="Courier New"/>
    </w:rPr>
  </w:style>
  <w:style w:type="character" w:customStyle="1" w:styleId="WW8Num239z2">
    <w:name w:val="WW8Num239z2"/>
    <w:rsid w:val="00555DDA"/>
    <w:rPr>
      <w:rFonts w:ascii="Wingdings" w:hAnsi="Wingdings"/>
    </w:rPr>
  </w:style>
  <w:style w:type="character" w:customStyle="1" w:styleId="WW8Num239z3">
    <w:name w:val="WW8Num239z3"/>
    <w:rsid w:val="00555DDA"/>
    <w:rPr>
      <w:rFonts w:ascii="Symbol" w:hAnsi="Symbol"/>
    </w:rPr>
  </w:style>
  <w:style w:type="character" w:customStyle="1" w:styleId="NumberingSymbols">
    <w:name w:val="Numbering Symbols"/>
    <w:rsid w:val="00555DDA"/>
    <w:rPr>
      <w:rFonts w:ascii="Garamond" w:hAnsi="Garamond"/>
    </w:rPr>
  </w:style>
  <w:style w:type="character" w:customStyle="1" w:styleId="Bullets">
    <w:name w:val="Bullets"/>
    <w:rsid w:val="00555DDA"/>
    <w:rPr>
      <w:rFonts w:ascii="StarSymbol" w:eastAsia="StarSymbol" w:hAnsi="StarSymbol" w:cs="StarSymbol"/>
      <w:sz w:val="18"/>
      <w:szCs w:val="18"/>
    </w:rPr>
  </w:style>
  <w:style w:type="paragraph" w:customStyle="1" w:styleId="NoteLevel1">
    <w:name w:val="Note Level 1"/>
    <w:basedOn w:val="Normal"/>
    <w:rsid w:val="00555DDA"/>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555DDA"/>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555DDA"/>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555DDA"/>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555DDA"/>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555DDA"/>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555DDA"/>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555DDA"/>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555DDA"/>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555DDA"/>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555DDA"/>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555DDA"/>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555DDA"/>
  </w:style>
  <w:style w:type="character" w:customStyle="1" w:styleId="quotedtooltip">
    <w:name w:val="quotedtooltip"/>
    <w:basedOn w:val="DefaultParagraphFont"/>
    <w:rsid w:val="00555DDA"/>
  </w:style>
  <w:style w:type="character" w:customStyle="1" w:styleId="quotedtooltipbox">
    <w:name w:val="quotedtooltipbox"/>
    <w:basedOn w:val="DefaultParagraphFont"/>
    <w:rsid w:val="00555DDA"/>
  </w:style>
  <w:style w:type="character" w:customStyle="1" w:styleId="mwlivequotes">
    <w:name w:val="mwlivequotes"/>
    <w:basedOn w:val="DefaultParagraphFont"/>
    <w:rsid w:val="00555DDA"/>
  </w:style>
  <w:style w:type="character" w:customStyle="1" w:styleId="lastlabel">
    <w:name w:val="lastlabel"/>
    <w:basedOn w:val="DefaultParagraphFont"/>
    <w:rsid w:val="00555DDA"/>
  </w:style>
  <w:style w:type="character" w:customStyle="1" w:styleId="lb07">
    <w:name w:val="lb07"/>
    <w:basedOn w:val="DefaultParagraphFont"/>
    <w:rsid w:val="00555DDA"/>
  </w:style>
  <w:style w:type="character" w:customStyle="1" w:styleId="qted">
    <w:name w:val="qted"/>
    <w:basedOn w:val="DefaultParagraphFont"/>
    <w:rsid w:val="00555DDA"/>
  </w:style>
  <w:style w:type="character" w:customStyle="1" w:styleId="t14">
    <w:name w:val="t14"/>
    <w:basedOn w:val="DefaultParagraphFont"/>
    <w:rsid w:val="00555DDA"/>
  </w:style>
  <w:style w:type="paragraph" w:customStyle="1" w:styleId="format-body">
    <w:name w:val="format-body"/>
    <w:basedOn w:val="Normal"/>
    <w:rsid w:val="00555DDA"/>
    <w:pPr>
      <w:spacing w:before="100" w:beforeAutospacing="1" w:after="100" w:afterAutospacing="1"/>
    </w:pPr>
    <w:rPr>
      <w:rFonts w:eastAsia="Calibri"/>
      <w:sz w:val="24"/>
    </w:rPr>
  </w:style>
  <w:style w:type="character" w:customStyle="1" w:styleId="nfakpe">
    <w:name w:val="nfakpe"/>
    <w:basedOn w:val="DefaultParagraphFont"/>
    <w:rsid w:val="00555DDA"/>
  </w:style>
  <w:style w:type="character" w:customStyle="1" w:styleId="DebateBlockCharChar">
    <w:name w:val="Debate Block Char Char"/>
    <w:basedOn w:val="DefaultParagraphFont"/>
    <w:rsid w:val="00555DDA"/>
    <w:rPr>
      <w:rFonts w:cs="Arial"/>
      <w:b/>
      <w:bCs/>
      <w:kern w:val="32"/>
      <w:sz w:val="36"/>
      <w:szCs w:val="32"/>
      <w:u w:val="single"/>
    </w:rPr>
  </w:style>
  <w:style w:type="character" w:customStyle="1" w:styleId="citsource">
    <w:name w:val="citsource"/>
    <w:basedOn w:val="DefaultParagraphFont"/>
    <w:rsid w:val="00555DDA"/>
  </w:style>
  <w:style w:type="character" w:customStyle="1" w:styleId="sc">
    <w:name w:val="sc"/>
    <w:basedOn w:val="DefaultParagraphFont"/>
    <w:rsid w:val="00555DDA"/>
  </w:style>
  <w:style w:type="character" w:customStyle="1" w:styleId="atime">
    <w:name w:val="atime"/>
    <w:basedOn w:val="DefaultParagraphFont"/>
    <w:rsid w:val="00555DDA"/>
  </w:style>
  <w:style w:type="paragraph" w:customStyle="1" w:styleId="unread">
    <w:name w:val="unread"/>
    <w:basedOn w:val="Normal"/>
    <w:rsid w:val="00555DDA"/>
    <w:rPr>
      <w:rFonts w:eastAsia="Calibri"/>
    </w:rPr>
  </w:style>
  <w:style w:type="character" w:customStyle="1" w:styleId="unreadChar">
    <w:name w:val="unread Char"/>
    <w:basedOn w:val="DefaultParagraphFont"/>
    <w:rsid w:val="00555DDA"/>
    <w:rPr>
      <w:szCs w:val="24"/>
      <w:lang w:val="en-US" w:eastAsia="en-US" w:bidi="ar-SA"/>
    </w:rPr>
  </w:style>
  <w:style w:type="paragraph" w:customStyle="1" w:styleId="cardunderlined0">
    <w:name w:val="card underlined"/>
    <w:basedOn w:val="Normal"/>
    <w:rsid w:val="00555DDA"/>
    <w:rPr>
      <w:rFonts w:ascii="Arial" w:eastAsia="Calibri" w:hAnsi="Arial"/>
      <w:u w:val="single"/>
    </w:rPr>
  </w:style>
  <w:style w:type="character" w:customStyle="1" w:styleId="Internetlink1">
    <w:name w:val="Internet link1"/>
    <w:rsid w:val="00555DDA"/>
    <w:rPr>
      <w:color w:val="000080"/>
      <w:u w:val="single"/>
    </w:rPr>
  </w:style>
  <w:style w:type="character" w:customStyle="1" w:styleId="underliningChar3">
    <w:name w:val="underlining Char"/>
    <w:basedOn w:val="DefaultParagraphFont"/>
    <w:rsid w:val="00555DDA"/>
    <w:rPr>
      <w:b/>
      <w:szCs w:val="24"/>
      <w:u w:val="single"/>
      <w:lang w:val="en-US" w:eastAsia="en-US" w:bidi="ar-SA"/>
    </w:rPr>
  </w:style>
  <w:style w:type="character" w:customStyle="1" w:styleId="notreadChar">
    <w:name w:val="not read Char"/>
    <w:basedOn w:val="DefaultParagraphFont"/>
    <w:rsid w:val="00555DDA"/>
    <w:rPr>
      <w:sz w:val="18"/>
      <w:szCs w:val="24"/>
      <w:lang w:val="en-US" w:eastAsia="en-US" w:bidi="ar-SA"/>
    </w:rPr>
  </w:style>
  <w:style w:type="character" w:customStyle="1" w:styleId="journalname">
    <w:name w:val="journalname"/>
    <w:basedOn w:val="DefaultParagraphFont"/>
    <w:rsid w:val="00555DDA"/>
  </w:style>
  <w:style w:type="character" w:customStyle="1" w:styleId="insideheadline">
    <w:name w:val="insideheadline"/>
    <w:basedOn w:val="DefaultParagraphFont"/>
    <w:rsid w:val="00555DDA"/>
  </w:style>
  <w:style w:type="paragraph" w:customStyle="1" w:styleId="article-text">
    <w:name w:val="article-text"/>
    <w:basedOn w:val="Normal"/>
    <w:rsid w:val="00555DDA"/>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555DDA"/>
  </w:style>
  <w:style w:type="character" w:customStyle="1" w:styleId="mwlivequotesdowndelayed">
    <w:name w:val="mwlivequotes down delayed"/>
    <w:basedOn w:val="DefaultParagraphFont"/>
    <w:rsid w:val="00555DDA"/>
  </w:style>
  <w:style w:type="character" w:customStyle="1" w:styleId="shirttail">
    <w:name w:val="shirttail"/>
    <w:basedOn w:val="DefaultParagraphFont"/>
    <w:rsid w:val="00555DDA"/>
  </w:style>
  <w:style w:type="character" w:customStyle="1" w:styleId="definition">
    <w:name w:val="definition"/>
    <w:basedOn w:val="DefaultParagraphFont"/>
    <w:rsid w:val="00555DDA"/>
  </w:style>
  <w:style w:type="character" w:customStyle="1" w:styleId="CardTextCharCharChar">
    <w:name w:val="Card Text Char Char Char"/>
    <w:basedOn w:val="DefaultParagraphFont"/>
    <w:rsid w:val="00555DDA"/>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555DDA"/>
    <w:rPr>
      <w:rFonts w:ascii="Arial Narrow" w:hAnsi="Arial Narrow"/>
      <w:sz w:val="18"/>
      <w:u w:val="single"/>
    </w:rPr>
  </w:style>
  <w:style w:type="character" w:customStyle="1" w:styleId="UnderlineStyleCharCharChar">
    <w:name w:val="Underline Style Char Char Char"/>
    <w:basedOn w:val="DefaultParagraphFont"/>
    <w:rsid w:val="00555DDA"/>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555DDA"/>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555DDA"/>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555DDA"/>
    <w:rPr>
      <w:rFonts w:ascii="Arial" w:hAnsi="Arial" w:cs="Arial" w:hint="default"/>
      <w:b/>
      <w:bCs/>
      <w:color w:val="990000"/>
      <w:sz w:val="26"/>
      <w:szCs w:val="26"/>
    </w:rPr>
  </w:style>
  <w:style w:type="character" w:customStyle="1" w:styleId="bodytitle1">
    <w:name w:val="bodytitle1"/>
    <w:basedOn w:val="DefaultParagraphFont"/>
    <w:rsid w:val="00555DDA"/>
    <w:rPr>
      <w:rFonts w:ascii="Arial" w:hAnsi="Arial" w:cs="Arial" w:hint="default"/>
      <w:b/>
      <w:bCs/>
      <w:smallCaps w:val="0"/>
      <w:color w:val="000000"/>
      <w:sz w:val="28"/>
      <w:szCs w:val="28"/>
    </w:rPr>
  </w:style>
  <w:style w:type="paragraph" w:customStyle="1" w:styleId="style109">
    <w:name w:val="style109"/>
    <w:basedOn w:val="Normal"/>
    <w:rsid w:val="00555DDA"/>
    <w:pPr>
      <w:spacing w:before="100" w:beforeAutospacing="1" w:after="100" w:afterAutospacing="1"/>
    </w:pPr>
    <w:rPr>
      <w:rFonts w:eastAsia="Calibri"/>
      <w:sz w:val="24"/>
    </w:rPr>
  </w:style>
  <w:style w:type="paragraph" w:customStyle="1" w:styleId="style1100">
    <w:name w:val="style110"/>
    <w:basedOn w:val="Normal"/>
    <w:rsid w:val="00555DDA"/>
    <w:pPr>
      <w:spacing w:before="100" w:beforeAutospacing="1" w:after="100" w:afterAutospacing="1"/>
    </w:pPr>
    <w:rPr>
      <w:rFonts w:eastAsia="Calibri"/>
      <w:sz w:val="24"/>
    </w:rPr>
  </w:style>
  <w:style w:type="paragraph" w:customStyle="1" w:styleId="captionpaddingstyle114">
    <w:name w:val="captionpadding style114"/>
    <w:basedOn w:val="Normal"/>
    <w:rsid w:val="00555DDA"/>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555DDA"/>
  </w:style>
  <w:style w:type="character" w:customStyle="1" w:styleId="style114style118">
    <w:name w:val="style114 style118"/>
    <w:basedOn w:val="DefaultParagraphFont"/>
    <w:rsid w:val="00555DDA"/>
  </w:style>
  <w:style w:type="paragraph" w:customStyle="1" w:styleId="mainstorybody">
    <w:name w:val="mainstorybody"/>
    <w:basedOn w:val="Normal"/>
    <w:rsid w:val="00555DDA"/>
    <w:pPr>
      <w:spacing w:before="100" w:beforeAutospacing="1" w:after="100" w:afterAutospacing="1"/>
    </w:pPr>
    <w:rPr>
      <w:rFonts w:eastAsia="Calibri"/>
      <w:sz w:val="24"/>
    </w:rPr>
  </w:style>
  <w:style w:type="character" w:customStyle="1" w:styleId="hint">
    <w:name w:val="hint"/>
    <w:basedOn w:val="DefaultParagraphFont"/>
    <w:rsid w:val="00555DDA"/>
  </w:style>
  <w:style w:type="character" w:customStyle="1" w:styleId="flw">
    <w:name w:val="flw"/>
    <w:basedOn w:val="DefaultParagraphFont"/>
    <w:rsid w:val="00555DDA"/>
  </w:style>
  <w:style w:type="character" w:customStyle="1" w:styleId="illustration">
    <w:name w:val="illustration"/>
    <w:basedOn w:val="DefaultParagraphFont"/>
    <w:rsid w:val="00555DDA"/>
  </w:style>
  <w:style w:type="paragraph" w:customStyle="1" w:styleId="ga">
    <w:name w:val="ga"/>
    <w:basedOn w:val="Normal"/>
    <w:rsid w:val="00555DDA"/>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555DDA"/>
    <w:rPr>
      <w:rFonts w:ascii="Arial Narrow" w:hAnsi="Arial Narrow"/>
      <w:b/>
      <w:bCs/>
      <w:u w:val="thick"/>
    </w:rPr>
  </w:style>
  <w:style w:type="character" w:customStyle="1" w:styleId="subtitlesarticles1">
    <w:name w:val="subtitles_articles1"/>
    <w:basedOn w:val="DefaultParagraphFont"/>
    <w:rsid w:val="00555DDA"/>
    <w:rPr>
      <w:rFonts w:ascii="Verdana" w:hAnsi="Verdana" w:cs="Times New Roman"/>
      <w:b/>
      <w:bCs/>
      <w:color w:val="000000"/>
      <w:sz w:val="20"/>
      <w:szCs w:val="20"/>
    </w:rPr>
  </w:style>
  <w:style w:type="character" w:customStyle="1" w:styleId="fulstoryreporter">
    <w:name w:val="ful_storyreporter"/>
    <w:basedOn w:val="DefaultParagraphFont"/>
    <w:rsid w:val="00555DDA"/>
  </w:style>
  <w:style w:type="character" w:customStyle="1" w:styleId="editsection">
    <w:name w:val="editsection"/>
    <w:basedOn w:val="DefaultParagraphFont"/>
    <w:rsid w:val="00555DDA"/>
  </w:style>
  <w:style w:type="paragraph" w:customStyle="1" w:styleId="body-indent-60">
    <w:name w:val="body-indent-60"/>
    <w:basedOn w:val="Normal"/>
    <w:rsid w:val="00555DDA"/>
    <w:pPr>
      <w:spacing w:before="100" w:beforeAutospacing="1" w:after="100" w:afterAutospacing="1"/>
    </w:pPr>
    <w:rPr>
      <w:rFonts w:eastAsia="Calibri"/>
      <w:sz w:val="24"/>
    </w:rPr>
  </w:style>
  <w:style w:type="paragraph" w:customStyle="1" w:styleId="body-indent-60-start">
    <w:name w:val="body-indent-60-start"/>
    <w:basedOn w:val="Normal"/>
    <w:rsid w:val="00555DDA"/>
    <w:pPr>
      <w:spacing w:before="100" w:beforeAutospacing="1" w:after="100" w:afterAutospacing="1"/>
    </w:pPr>
    <w:rPr>
      <w:rFonts w:eastAsia="Calibri"/>
      <w:sz w:val="24"/>
    </w:rPr>
  </w:style>
  <w:style w:type="character" w:customStyle="1" w:styleId="StyleArial12ptBlack">
    <w:name w:val="Style Arial 12 pt Black"/>
    <w:basedOn w:val="DefaultParagraphFont"/>
    <w:rsid w:val="00555DDA"/>
    <w:rPr>
      <w:rFonts w:ascii="Garamond" w:hAnsi="Garamond"/>
      <w:color w:val="000000"/>
      <w:sz w:val="20"/>
      <w:u w:val="single"/>
    </w:rPr>
  </w:style>
  <w:style w:type="character" w:customStyle="1" w:styleId="StyleArialBlack">
    <w:name w:val="Style Arial Black"/>
    <w:basedOn w:val="DefaultParagraphFont"/>
    <w:rsid w:val="00555DDA"/>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555DDA"/>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555DDA"/>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555DDA"/>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555DDA"/>
    <w:rPr>
      <w:rFonts w:eastAsia="Times New Roman"/>
      <w:b/>
      <w:bCs/>
      <w:szCs w:val="24"/>
      <w:u w:val="thick"/>
    </w:rPr>
  </w:style>
  <w:style w:type="paragraph" w:customStyle="1" w:styleId="StyleSmallTimesNewRoman11pt">
    <w:name w:val="Style Small + Times New Roman 11 pt"/>
    <w:link w:val="StyleSmallTimesNewRoman11ptChar"/>
    <w:rsid w:val="00555DDA"/>
    <w:rPr>
      <w:rFonts w:eastAsia="Times New Roman"/>
      <w:szCs w:val="24"/>
    </w:rPr>
  </w:style>
  <w:style w:type="character" w:customStyle="1" w:styleId="StyleSmallTimesNewRoman11ptChar">
    <w:name w:val="Style Small + Times New Roman 11 pt Char"/>
    <w:basedOn w:val="DefaultParagraphFont"/>
    <w:link w:val="StyleSmallTimesNewRoman11pt"/>
    <w:rsid w:val="00555DDA"/>
    <w:rPr>
      <w:rFonts w:eastAsia="Times New Roman"/>
      <w:szCs w:val="24"/>
    </w:rPr>
  </w:style>
  <w:style w:type="paragraph" w:customStyle="1" w:styleId="StyleSmallTimesNewRoman11ptThickunderline">
    <w:name w:val="Style Small + Times New Roman 11 pt Thick underline"/>
    <w:link w:val="StyleSmallTimesNewRoman11ptThickunderlineChar"/>
    <w:rsid w:val="00555DDA"/>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555DDA"/>
    <w:rPr>
      <w:rFonts w:eastAsia="Times New Roman"/>
      <w:szCs w:val="24"/>
      <w:u w:val="thick"/>
    </w:rPr>
  </w:style>
  <w:style w:type="character" w:customStyle="1" w:styleId="Style11ptBorderSinglesolidlineAuto05ptLinewidth">
    <w:name w:val="Style 11 pt Border: : (Single solid line Auto  0.5 pt Line width)"/>
    <w:rsid w:val="00555DDA"/>
    <w:rPr>
      <w:sz w:val="20"/>
      <w:bdr w:val="single" w:sz="4" w:space="0" w:color="auto" w:frame="1"/>
    </w:rPr>
  </w:style>
  <w:style w:type="character" w:customStyle="1" w:styleId="StyleUnderlineChar6CharCharCharCharCharCharCharChar11">
    <w:name w:val="Style Underline Char6 Char Char Char Char Char Char Char Char + 11 ..."/>
    <w:rsid w:val="00555DD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555DD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555DD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555DDA"/>
    <w:rPr>
      <w:sz w:val="20"/>
      <w:szCs w:val="24"/>
      <w:u w:val="single"/>
      <w:bdr w:val="single" w:sz="4" w:space="0" w:color="auto"/>
      <w:lang w:val="en-US" w:eastAsia="en-US" w:bidi="ar-SA"/>
    </w:rPr>
  </w:style>
  <w:style w:type="character" w:customStyle="1" w:styleId="StyleLatinGaramondUnderline">
    <w:name w:val="Style (Latin) Garamond Underline"/>
    <w:rsid w:val="00555DDA"/>
    <w:rPr>
      <w:rFonts w:ascii="Times New Roman" w:hAnsi="Times New Roman"/>
      <w:sz w:val="20"/>
      <w:u w:val="single"/>
    </w:rPr>
  </w:style>
  <w:style w:type="character" w:customStyle="1" w:styleId="StyleLatinGaramond">
    <w:name w:val="Style (Latin) Garamond"/>
    <w:rsid w:val="00555DDA"/>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555DDA"/>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555DDA"/>
    <w:rPr>
      <w:rFonts w:ascii="Times" w:eastAsia="Times New Roman" w:hAnsi="Times" w:cs="Arial"/>
      <w:szCs w:val="28"/>
      <w:u w:val="single"/>
    </w:rPr>
  </w:style>
  <w:style w:type="paragraph" w:customStyle="1" w:styleId="HeaderStyle">
    <w:name w:val="Header Style"/>
    <w:basedOn w:val="Normal"/>
    <w:rsid w:val="00555DDA"/>
    <w:pPr>
      <w:jc w:val="center"/>
    </w:pPr>
    <w:rPr>
      <w:rFonts w:eastAsia="Times New Roman"/>
      <w:b/>
      <w:sz w:val="24"/>
      <w:szCs w:val="20"/>
      <w:u w:val="single"/>
    </w:rPr>
  </w:style>
  <w:style w:type="character" w:customStyle="1" w:styleId="CardChar21">
    <w:name w:val="Card Char2"/>
    <w:basedOn w:val="DefaultParagraphFont"/>
    <w:rsid w:val="00555DDA"/>
    <w:rPr>
      <w:rFonts w:ascii="Times New Roman" w:eastAsia="Times New Roman" w:hAnsi="Times New Roman" w:cs="Times New Roman"/>
      <w:bCs/>
      <w:color w:val="000000"/>
      <w:sz w:val="20"/>
      <w:szCs w:val="20"/>
    </w:rPr>
  </w:style>
  <w:style w:type="character" w:customStyle="1" w:styleId="A17">
    <w:name w:val="A17"/>
    <w:rsid w:val="00555DDA"/>
    <w:rPr>
      <w:rFonts w:cs="Baskerville"/>
      <w:color w:val="000000"/>
      <w:sz w:val="12"/>
      <w:szCs w:val="12"/>
    </w:rPr>
  </w:style>
  <w:style w:type="paragraph" w:customStyle="1" w:styleId="Pa19">
    <w:name w:val="Pa19"/>
    <w:basedOn w:val="Normal"/>
    <w:next w:val="Normal"/>
    <w:rsid w:val="00555DDA"/>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555DDA"/>
    <w:pPr>
      <w:autoSpaceDE w:val="0"/>
      <w:autoSpaceDN w:val="0"/>
      <w:adjustRightInd w:val="0"/>
      <w:spacing w:line="441" w:lineRule="atLeast"/>
    </w:pPr>
    <w:rPr>
      <w:rFonts w:ascii="Baskerville" w:eastAsia="Times New Roman" w:hAnsi="Baskerville"/>
      <w:sz w:val="24"/>
    </w:rPr>
  </w:style>
  <w:style w:type="character" w:customStyle="1" w:styleId="A14">
    <w:name w:val="A14"/>
    <w:rsid w:val="00555DDA"/>
    <w:rPr>
      <w:rFonts w:ascii="Frutiger 45 Light" w:hAnsi="Frutiger 45 Light" w:cs="Frutiger 45 Light"/>
      <w:b/>
      <w:bCs/>
      <w:i/>
      <w:iCs/>
      <w:color w:val="000000"/>
      <w:sz w:val="36"/>
      <w:szCs w:val="36"/>
    </w:rPr>
  </w:style>
  <w:style w:type="character" w:customStyle="1" w:styleId="A20">
    <w:name w:val="A20"/>
    <w:rsid w:val="00555DDA"/>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555DDA"/>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555DDA"/>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555DDA"/>
    <w:rPr>
      <w:rFonts w:cs="Arial"/>
      <w:b/>
      <w:bCs/>
      <w:sz w:val="24"/>
      <w:szCs w:val="26"/>
      <w:lang w:val="en-US" w:eastAsia="en-US" w:bidi="ar-SA"/>
    </w:rPr>
  </w:style>
  <w:style w:type="character" w:customStyle="1" w:styleId="brief-smalltext0">
    <w:name w:val="brief-smalltext"/>
    <w:basedOn w:val="DefaultParagraphFont"/>
    <w:rsid w:val="00555DDA"/>
  </w:style>
  <w:style w:type="paragraph" w:customStyle="1" w:styleId="Coverintroduction">
    <w:name w:val="Cover introduction"/>
    <w:basedOn w:val="Default"/>
    <w:next w:val="Default"/>
    <w:rsid w:val="00555DDA"/>
    <w:rPr>
      <w:rFonts w:ascii="Arial" w:eastAsia="Times New Roman" w:hAnsi="Arial"/>
      <w:color w:val="auto"/>
    </w:rPr>
  </w:style>
  <w:style w:type="character" w:customStyle="1" w:styleId="style53">
    <w:name w:val="style5"/>
    <w:basedOn w:val="DefaultParagraphFont"/>
    <w:rsid w:val="00555DDA"/>
  </w:style>
  <w:style w:type="character" w:customStyle="1" w:styleId="TagCharCharCharCharCharChar">
    <w:name w:val="Tag Char Char Char Char Char Char"/>
    <w:rsid w:val="00555DDA"/>
    <w:rPr>
      <w:rFonts w:cs="Arial"/>
      <w:b/>
      <w:bCs/>
      <w:sz w:val="24"/>
      <w:szCs w:val="26"/>
      <w:lang w:val="en-US" w:eastAsia="en-US" w:bidi="ar-SA"/>
    </w:rPr>
  </w:style>
  <w:style w:type="character" w:customStyle="1" w:styleId="pmterms3">
    <w:name w:val="pmterms3"/>
    <w:basedOn w:val="DefaultParagraphFont"/>
    <w:rsid w:val="00555DDA"/>
  </w:style>
  <w:style w:type="character" w:customStyle="1" w:styleId="interiorheadline">
    <w:name w:val="interiorheadline"/>
    <w:basedOn w:val="DefaultParagraphFont"/>
    <w:rsid w:val="00555DDA"/>
  </w:style>
  <w:style w:type="character" w:customStyle="1" w:styleId="Heading31CharCharCharChar1">
    <w:name w:val="Heading 31 Char Char Char Char1"/>
    <w:rsid w:val="00555DDA"/>
    <w:rPr>
      <w:rFonts w:cs="Arial"/>
      <w:b/>
      <w:bCs/>
      <w:sz w:val="24"/>
      <w:szCs w:val="26"/>
      <w:lang w:val="en-US" w:eastAsia="en-US" w:bidi="ar-SA"/>
    </w:rPr>
  </w:style>
  <w:style w:type="character" w:customStyle="1" w:styleId="Heading31CharCharChar">
    <w:name w:val="Heading 31 Char Char Char"/>
    <w:rsid w:val="00555DDA"/>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555DDA"/>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555DDA"/>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555DDA"/>
    <w:rPr>
      <w:rFonts w:eastAsia="MS Mincho"/>
      <w:b/>
      <w:u w:val="single"/>
    </w:rPr>
  </w:style>
  <w:style w:type="character" w:customStyle="1" w:styleId="BoldandUnderlineCharChar1CharChar">
    <w:name w:val="Bold and Underline Char Char1 Char Char"/>
    <w:basedOn w:val="DefaultParagraphFont"/>
    <w:link w:val="BoldandUnderlineCharChar1Char"/>
    <w:rsid w:val="00555DDA"/>
    <w:rPr>
      <w:rFonts w:ascii="Calibri" w:eastAsia="MS Mincho" w:hAnsi="Calibri"/>
      <w:b/>
      <w:u w:val="single"/>
    </w:rPr>
  </w:style>
  <w:style w:type="character" w:customStyle="1" w:styleId="author-bio-box">
    <w:name w:val="author-bio-box"/>
    <w:basedOn w:val="DefaultParagraphFont"/>
    <w:rsid w:val="00555DDA"/>
  </w:style>
  <w:style w:type="character" w:customStyle="1" w:styleId="CharCharCharCharChar">
    <w:name w:val="Char Char Char Char Char"/>
    <w:aliases w:val="Char Char Char Char,Char Char Char Char Char Char Char1,Heading 2 Char1 Char Char Char Char Char Char"/>
    <w:basedOn w:val="DefaultParagraphFont"/>
    <w:rsid w:val="00555DDA"/>
    <w:rPr>
      <w:rFonts w:cs="Arial"/>
      <w:b/>
      <w:bCs/>
      <w:iCs/>
      <w:sz w:val="24"/>
      <w:szCs w:val="28"/>
      <w:lang w:val="en-US" w:eastAsia="en-US" w:bidi="ar-SA"/>
    </w:rPr>
  </w:style>
  <w:style w:type="character" w:customStyle="1" w:styleId="SmalltextChar">
    <w:name w:val="Small text Char"/>
    <w:aliases w:val="Quote1 Char1"/>
    <w:link w:val="Smalltext"/>
    <w:rsid w:val="00555DDA"/>
    <w:rPr>
      <w:rFonts w:ascii="Calibri" w:eastAsia="Times New Roman" w:hAnsi="Calibri"/>
      <w:color w:val="000000"/>
    </w:rPr>
  </w:style>
  <w:style w:type="character" w:customStyle="1" w:styleId="SubtitleChar2">
    <w:name w:val="Subtitle Char2"/>
    <w:basedOn w:val="DefaultParagraphFont"/>
    <w:uiPriority w:val="11"/>
    <w:rsid w:val="00555DDA"/>
    <w:rPr>
      <w:rFonts w:eastAsiaTheme="minorEastAsia"/>
      <w:color w:val="5A5A5A" w:themeColor="text1" w:themeTint="A5"/>
      <w:spacing w:val="15"/>
    </w:rPr>
  </w:style>
  <w:style w:type="paragraph" w:customStyle="1" w:styleId="blocktitle5">
    <w:name w:val="block title"/>
    <w:basedOn w:val="Normal"/>
    <w:autoRedefine/>
    <w:qFormat/>
    <w:rsid w:val="00555DDA"/>
    <w:pPr>
      <w:spacing w:after="240"/>
      <w:jc w:val="center"/>
      <w:outlineLvl w:val="0"/>
    </w:pPr>
    <w:rPr>
      <w:rFonts w:eastAsia="Calibri"/>
      <w:b/>
      <w:caps/>
      <w:sz w:val="28"/>
      <w:szCs w:val="28"/>
      <w:lang w:val="es-ES"/>
    </w:rPr>
  </w:style>
  <w:style w:type="paragraph" w:customStyle="1" w:styleId="type">
    <w:name w:val="type"/>
    <w:basedOn w:val="Normal"/>
    <w:qFormat/>
    <w:rsid w:val="00555DDA"/>
    <w:pPr>
      <w:spacing w:before="100" w:beforeAutospacing="1" w:after="100" w:afterAutospacing="1"/>
    </w:pPr>
    <w:rPr>
      <w:rFonts w:eastAsia="Times New Roman"/>
    </w:rPr>
  </w:style>
  <w:style w:type="character" w:customStyle="1" w:styleId="abodyblack3">
    <w:name w:val="abodyblack3"/>
    <w:basedOn w:val="DefaultParagraphFont"/>
    <w:rsid w:val="00555DDA"/>
  </w:style>
  <w:style w:type="character" w:customStyle="1" w:styleId="cit-first-element">
    <w:name w:val="cit-first-element"/>
    <w:basedOn w:val="DefaultParagraphFont"/>
    <w:rsid w:val="00555DDA"/>
  </w:style>
  <w:style w:type="character" w:customStyle="1" w:styleId="StyleThickunderline1">
    <w:name w:val="Style Thick underline1"/>
    <w:basedOn w:val="DefaultParagraphFont"/>
    <w:rsid w:val="00555DDA"/>
    <w:rPr>
      <w:u w:val="single"/>
    </w:rPr>
  </w:style>
  <w:style w:type="character" w:customStyle="1" w:styleId="UnderlineChar5">
    <w:name w:val="UnderlineChar"/>
    <w:rsid w:val="00555DDA"/>
    <w:rPr>
      <w:sz w:val="24"/>
      <w:u w:val="single"/>
      <w:shd w:val="clear" w:color="auto" w:fill="auto"/>
    </w:rPr>
  </w:style>
  <w:style w:type="paragraph" w:customStyle="1" w:styleId="Tag21">
    <w:name w:val="Tag21"/>
    <w:basedOn w:val="Normal"/>
    <w:qFormat/>
    <w:rsid w:val="00555DDA"/>
    <w:rPr>
      <w:rFonts w:ascii="Arial" w:eastAsia="Times New Roman" w:hAnsi="Arial" w:cs="Arial"/>
      <w:b/>
      <w:sz w:val="24"/>
    </w:rPr>
  </w:style>
  <w:style w:type="character" w:customStyle="1" w:styleId="Bodytext10NotItalic">
    <w:name w:val="Body text (10) + Not Italic"/>
    <w:basedOn w:val="Bodytext100"/>
    <w:uiPriority w:val="99"/>
    <w:rsid w:val="00555DDA"/>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555DDA"/>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555DDA"/>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555DDA"/>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555DDA"/>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555DDA"/>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555DDA"/>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555DDA"/>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555DDA"/>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555DDA"/>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555DDA"/>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555DDA"/>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555DDA"/>
  </w:style>
  <w:style w:type="paragraph" w:customStyle="1" w:styleId="leader">
    <w:name w:val="leader"/>
    <w:basedOn w:val="Normal"/>
    <w:rsid w:val="00555DDA"/>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555DDA"/>
  </w:style>
  <w:style w:type="character" w:customStyle="1" w:styleId="m5776082503052064917gmail-style13ptbold">
    <w:name w:val="m_5776082503052064917gmail-style13ptbold"/>
    <w:basedOn w:val="DefaultParagraphFont"/>
    <w:rsid w:val="00555DDA"/>
  </w:style>
  <w:style w:type="character" w:customStyle="1" w:styleId="m5776082503052064917gmail-styleunderline">
    <w:name w:val="m_5776082503052064917gmail-styleunderline"/>
    <w:basedOn w:val="DefaultParagraphFont"/>
    <w:rsid w:val="00555DDA"/>
  </w:style>
  <w:style w:type="paragraph" w:customStyle="1" w:styleId="DateTime0">
    <w:name w:val="DateTime"/>
    <w:basedOn w:val="Normal"/>
    <w:link w:val="DateTimeChar"/>
    <w:autoRedefine/>
    <w:uiPriority w:val="4"/>
    <w:qFormat/>
    <w:rsid w:val="00555DDA"/>
    <w:rPr>
      <w:rFonts w:ascii="Arial" w:hAnsi="Arial" w:cs="Arial"/>
    </w:rPr>
  </w:style>
  <w:style w:type="character" w:customStyle="1" w:styleId="DateTimeChar">
    <w:name w:val="DateTime Char"/>
    <w:basedOn w:val="DefaultParagraphFont"/>
    <w:link w:val="DateTime0"/>
    <w:uiPriority w:val="4"/>
    <w:rsid w:val="00555DDA"/>
    <w:rPr>
      <w:rFonts w:ascii="Arial" w:hAnsi="Arial" w:cs="Arial"/>
    </w:rPr>
  </w:style>
  <w:style w:type="paragraph" w:customStyle="1" w:styleId="Lecture">
    <w:name w:val="Lecture"/>
    <w:next w:val="BodyText"/>
    <w:link w:val="LectureChar"/>
    <w:autoRedefine/>
    <w:uiPriority w:val="4"/>
    <w:qFormat/>
    <w:rsid w:val="00555DDA"/>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555DDA"/>
    <w:rPr>
      <w:rFonts w:ascii="Arial" w:hAnsi="Arial" w:cs="Arial"/>
      <w:spacing w:val="-10"/>
      <w:sz w:val="16"/>
    </w:rPr>
  </w:style>
  <w:style w:type="paragraph" w:customStyle="1" w:styleId="BreakTag">
    <w:name w:val="Break Tag"/>
    <w:basedOn w:val="Normal"/>
    <w:autoRedefine/>
    <w:uiPriority w:val="4"/>
    <w:qFormat/>
    <w:rsid w:val="00555DDA"/>
    <w:pPr>
      <w:spacing w:before="240"/>
    </w:pPr>
    <w:rPr>
      <w:rFonts w:ascii="Arial" w:hAnsi="Arial" w:cs="Arial"/>
      <w:b/>
    </w:rPr>
  </w:style>
  <w:style w:type="paragraph" w:customStyle="1" w:styleId="BreakBlock">
    <w:name w:val="Break Block"/>
    <w:basedOn w:val="Normal"/>
    <w:link w:val="BreakBlockChar"/>
    <w:autoRedefine/>
    <w:qFormat/>
    <w:rsid w:val="00555DDA"/>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555DDA"/>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555DDA"/>
    <w:rPr>
      <w:rFonts w:asciiTheme="minorHAnsi" w:hAnsiTheme="minorHAnsi"/>
      <w:b/>
      <w:u w:val="single"/>
    </w:rPr>
  </w:style>
  <w:style w:type="character" w:customStyle="1" w:styleId="Reduce8ptCharChar">
    <w:name w:val="Reduce 8pt Char Char"/>
    <w:basedOn w:val="DefaultParagraphFont"/>
    <w:link w:val="Reduce8pt"/>
    <w:rsid w:val="00555DDA"/>
    <w:rPr>
      <w:sz w:val="16"/>
    </w:rPr>
  </w:style>
  <w:style w:type="paragraph" w:customStyle="1" w:styleId="Reduce8pt">
    <w:name w:val="Reduce 8pt"/>
    <w:basedOn w:val="Normal"/>
    <w:link w:val="Reduce8ptCharChar"/>
    <w:qFormat/>
    <w:rsid w:val="00555DDA"/>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555DDA"/>
    <w:rPr>
      <w:color w:val="2B579A"/>
      <w:shd w:val="clear" w:color="auto" w:fill="E6E6E6"/>
    </w:rPr>
  </w:style>
  <w:style w:type="character" w:customStyle="1" w:styleId="m6370699461968006786gmail-styleunderline">
    <w:name w:val="m_6370699461968006786gmail-styleunderline"/>
    <w:basedOn w:val="DefaultParagraphFont"/>
    <w:rsid w:val="00555DDA"/>
  </w:style>
  <w:style w:type="character" w:customStyle="1" w:styleId="Mention2">
    <w:name w:val="Mention2"/>
    <w:basedOn w:val="DefaultParagraphFont"/>
    <w:uiPriority w:val="99"/>
    <w:semiHidden/>
    <w:unhideWhenUsed/>
    <w:rsid w:val="00555DDA"/>
    <w:rPr>
      <w:color w:val="2B579A"/>
      <w:shd w:val="clear" w:color="auto" w:fill="E6E6E6"/>
    </w:rPr>
  </w:style>
  <w:style w:type="paragraph" w:customStyle="1" w:styleId="FlashTag">
    <w:name w:val="FlashTag"/>
    <w:basedOn w:val="Normal"/>
    <w:link w:val="FlashTagChar"/>
    <w:autoRedefine/>
    <w:uiPriority w:val="4"/>
    <w:qFormat/>
    <w:rsid w:val="00555DDA"/>
    <w:rPr>
      <w:rFonts w:asciiTheme="majorHAnsi" w:hAnsiTheme="majorHAnsi" w:cs="Arial"/>
      <w:b/>
      <w:sz w:val="28"/>
    </w:rPr>
  </w:style>
  <w:style w:type="character" w:customStyle="1" w:styleId="FlashTagChar">
    <w:name w:val="FlashTag Char"/>
    <w:basedOn w:val="DefaultParagraphFont"/>
    <w:link w:val="FlashTag"/>
    <w:uiPriority w:val="4"/>
    <w:rsid w:val="00555DDA"/>
    <w:rPr>
      <w:rFonts w:asciiTheme="majorHAnsi" w:hAnsiTheme="majorHAnsi" w:cs="Arial"/>
      <w:b/>
      <w:sz w:val="28"/>
    </w:rPr>
  </w:style>
  <w:style w:type="paragraph" w:customStyle="1" w:styleId="Warrant">
    <w:name w:val="Warrant"/>
    <w:autoRedefine/>
    <w:uiPriority w:val="4"/>
    <w:qFormat/>
    <w:rsid w:val="00555DDA"/>
    <w:pPr>
      <w:ind w:left="720"/>
    </w:pPr>
    <w:rPr>
      <w:rFonts w:ascii="Calibri" w:hAnsi="Calibri" w:cs="Arial"/>
    </w:rPr>
  </w:style>
  <w:style w:type="character" w:customStyle="1" w:styleId="m-8793234324905335251gmail-style13ptbold">
    <w:name w:val="m_-8793234324905335251gmail-style13ptbold"/>
    <w:basedOn w:val="DefaultParagraphFont"/>
    <w:rsid w:val="00555DDA"/>
  </w:style>
  <w:style w:type="character" w:customStyle="1" w:styleId="m3965771245576658108gmail-styleunderline">
    <w:name w:val="m_3965771245576658108gmail-styleunderline"/>
    <w:basedOn w:val="DefaultParagraphFont"/>
    <w:rsid w:val="00555DDA"/>
  </w:style>
  <w:style w:type="character" w:customStyle="1" w:styleId="BodytextItalic">
    <w:name w:val="Body text + Italic"/>
    <w:aliases w:val="Body text + CordiaUPC,12 pt,Body text + 9 pt"/>
    <w:uiPriority w:val="99"/>
    <w:rsid w:val="00555DD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555DD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555DDA"/>
  </w:style>
  <w:style w:type="numbering" w:customStyle="1" w:styleId="NoList1111111">
    <w:name w:val="No List1111111"/>
    <w:next w:val="NoList"/>
    <w:uiPriority w:val="99"/>
    <w:semiHidden/>
    <w:unhideWhenUsed/>
    <w:rsid w:val="00555DDA"/>
  </w:style>
  <w:style w:type="numbering" w:customStyle="1" w:styleId="NoList11111111">
    <w:name w:val="No List11111111"/>
    <w:next w:val="NoList"/>
    <w:uiPriority w:val="99"/>
    <w:semiHidden/>
    <w:unhideWhenUsed/>
    <w:rsid w:val="00555DDA"/>
  </w:style>
  <w:style w:type="numbering" w:customStyle="1" w:styleId="NoList111111111">
    <w:name w:val="No List111111111"/>
    <w:next w:val="NoList"/>
    <w:uiPriority w:val="99"/>
    <w:semiHidden/>
    <w:unhideWhenUsed/>
    <w:rsid w:val="00555DDA"/>
  </w:style>
  <w:style w:type="numbering" w:customStyle="1" w:styleId="NoList1111111111">
    <w:name w:val="No List1111111111"/>
    <w:next w:val="NoList"/>
    <w:uiPriority w:val="99"/>
    <w:semiHidden/>
    <w:unhideWhenUsed/>
    <w:rsid w:val="00555DDA"/>
  </w:style>
  <w:style w:type="numbering" w:customStyle="1" w:styleId="NoList11111111111">
    <w:name w:val="No List11111111111"/>
    <w:next w:val="NoList"/>
    <w:uiPriority w:val="99"/>
    <w:semiHidden/>
    <w:unhideWhenUsed/>
    <w:rsid w:val="00555DDA"/>
  </w:style>
  <w:style w:type="numbering" w:customStyle="1" w:styleId="NoList111111111111">
    <w:name w:val="No List111111111111"/>
    <w:next w:val="NoList"/>
    <w:uiPriority w:val="99"/>
    <w:semiHidden/>
    <w:unhideWhenUsed/>
    <w:rsid w:val="00555DDA"/>
  </w:style>
  <w:style w:type="numbering" w:customStyle="1" w:styleId="NoList1111111111111">
    <w:name w:val="No List1111111111111"/>
    <w:next w:val="NoList"/>
    <w:uiPriority w:val="99"/>
    <w:semiHidden/>
    <w:unhideWhenUsed/>
    <w:rsid w:val="00555DDA"/>
  </w:style>
  <w:style w:type="numbering" w:customStyle="1" w:styleId="NoList11111111111111">
    <w:name w:val="No List11111111111111"/>
    <w:next w:val="NoList"/>
    <w:uiPriority w:val="99"/>
    <w:semiHidden/>
    <w:unhideWhenUsed/>
    <w:rsid w:val="00555DDA"/>
  </w:style>
  <w:style w:type="numbering" w:customStyle="1" w:styleId="NoList111111111111111">
    <w:name w:val="No List111111111111111"/>
    <w:next w:val="NoList"/>
    <w:uiPriority w:val="99"/>
    <w:semiHidden/>
    <w:unhideWhenUsed/>
    <w:rsid w:val="00555DDA"/>
  </w:style>
  <w:style w:type="numbering" w:customStyle="1" w:styleId="NoList1111111111111111">
    <w:name w:val="No List1111111111111111"/>
    <w:next w:val="NoList"/>
    <w:uiPriority w:val="99"/>
    <w:semiHidden/>
    <w:unhideWhenUsed/>
    <w:rsid w:val="00555DDA"/>
  </w:style>
  <w:style w:type="numbering" w:customStyle="1" w:styleId="NoList11111111111111111">
    <w:name w:val="No List11111111111111111"/>
    <w:next w:val="NoList"/>
    <w:uiPriority w:val="99"/>
    <w:semiHidden/>
    <w:unhideWhenUsed/>
    <w:rsid w:val="00555DDA"/>
  </w:style>
  <w:style w:type="character" w:customStyle="1" w:styleId="FontStyle220">
    <w:name w:val="Font Style220"/>
    <w:basedOn w:val="DefaultParagraphFont"/>
    <w:uiPriority w:val="99"/>
    <w:rsid w:val="00555DDA"/>
    <w:rPr>
      <w:rFonts w:ascii="Candara" w:hAnsi="Candara" w:cs="Candara" w:hint="default"/>
      <w:i/>
      <w:iCs/>
      <w:sz w:val="18"/>
      <w:szCs w:val="18"/>
    </w:rPr>
  </w:style>
  <w:style w:type="character" w:customStyle="1" w:styleId="FontStyle290">
    <w:name w:val="Font Style290"/>
    <w:basedOn w:val="DefaultParagraphFont"/>
    <w:uiPriority w:val="99"/>
    <w:rsid w:val="00555DD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555DDA"/>
    <w:rPr>
      <w:rFonts w:ascii="Arial" w:hAnsi="Arial" w:cs="Arial"/>
      <w:b/>
      <w:bCs/>
      <w:sz w:val="16"/>
      <w:szCs w:val="16"/>
    </w:rPr>
  </w:style>
  <w:style w:type="character" w:customStyle="1" w:styleId="m-5498913268213319940gmail-styleunderline">
    <w:name w:val="m_-5498913268213319940gmail-styleunderline"/>
    <w:basedOn w:val="DefaultParagraphFont"/>
    <w:rsid w:val="00555DDA"/>
  </w:style>
  <w:style w:type="paragraph" w:customStyle="1" w:styleId="speakable">
    <w:name w:val="speakable"/>
    <w:basedOn w:val="Normal"/>
    <w:uiPriority w:val="99"/>
    <w:qFormat/>
    <w:rsid w:val="00555DDA"/>
    <w:pPr>
      <w:spacing w:before="100" w:beforeAutospacing="1" w:after="100" w:afterAutospacing="1"/>
    </w:pPr>
    <w:rPr>
      <w:rFonts w:eastAsia="Times New Roman"/>
      <w:sz w:val="24"/>
    </w:rPr>
  </w:style>
  <w:style w:type="character" w:customStyle="1" w:styleId="overlay">
    <w:name w:val="overlay"/>
    <w:basedOn w:val="DefaultParagraphFont"/>
    <w:rsid w:val="00555DDA"/>
  </w:style>
  <w:style w:type="paragraph" w:customStyle="1" w:styleId="g-body">
    <w:name w:val="g-body"/>
    <w:basedOn w:val="Normal"/>
    <w:uiPriority w:val="99"/>
    <w:qFormat/>
    <w:rsid w:val="00555DDA"/>
    <w:pPr>
      <w:spacing w:before="100" w:beforeAutospacing="1" w:after="100" w:afterAutospacing="1"/>
    </w:pPr>
    <w:rPr>
      <w:rFonts w:eastAsia="Times New Roman"/>
      <w:sz w:val="24"/>
    </w:rPr>
  </w:style>
  <w:style w:type="paragraph" w:customStyle="1" w:styleId="g-pstyle0">
    <w:name w:val="g-pstyle0"/>
    <w:basedOn w:val="Normal"/>
    <w:uiPriority w:val="99"/>
    <w:qFormat/>
    <w:rsid w:val="00555DDA"/>
    <w:pPr>
      <w:spacing w:before="100" w:beforeAutospacing="1" w:after="100" w:afterAutospacing="1"/>
    </w:pPr>
    <w:rPr>
      <w:rFonts w:eastAsia="Times New Roman"/>
      <w:sz w:val="24"/>
    </w:rPr>
  </w:style>
  <w:style w:type="paragraph" w:customStyle="1" w:styleId="g-pstyle1">
    <w:name w:val="g-pstyle1"/>
    <w:basedOn w:val="Normal"/>
    <w:uiPriority w:val="99"/>
    <w:qFormat/>
    <w:rsid w:val="00555DDA"/>
    <w:pPr>
      <w:spacing w:before="100" w:beforeAutospacing="1" w:after="100" w:afterAutospacing="1"/>
    </w:pPr>
    <w:rPr>
      <w:rFonts w:eastAsia="Times New Roman"/>
      <w:sz w:val="24"/>
    </w:rPr>
  </w:style>
  <w:style w:type="paragraph" w:customStyle="1" w:styleId="g-asset-hed">
    <w:name w:val="g-asset-hed"/>
    <w:basedOn w:val="Normal"/>
    <w:uiPriority w:val="99"/>
    <w:qFormat/>
    <w:rsid w:val="00555DDA"/>
    <w:pPr>
      <w:spacing w:before="100" w:beforeAutospacing="1" w:after="100" w:afterAutospacing="1"/>
    </w:pPr>
    <w:rPr>
      <w:rFonts w:eastAsia="Times New Roman"/>
      <w:sz w:val="24"/>
    </w:rPr>
  </w:style>
  <w:style w:type="paragraph" w:customStyle="1" w:styleId="js-tweet-text">
    <w:name w:val="js-tweet-text"/>
    <w:basedOn w:val="Normal"/>
    <w:uiPriority w:val="99"/>
    <w:qFormat/>
    <w:rsid w:val="00555DDA"/>
    <w:pPr>
      <w:spacing w:before="100" w:beforeAutospacing="1" w:after="100" w:afterAutospacing="1"/>
    </w:pPr>
    <w:rPr>
      <w:rFonts w:ascii="Arial" w:hAnsi="Arial" w:cs="Arial"/>
      <w:sz w:val="24"/>
    </w:rPr>
  </w:style>
  <w:style w:type="paragraph" w:customStyle="1" w:styleId="style41">
    <w:name w:val="style4"/>
    <w:basedOn w:val="Normal"/>
    <w:uiPriority w:val="99"/>
    <w:qFormat/>
    <w:rsid w:val="00555DDA"/>
    <w:pPr>
      <w:spacing w:before="100" w:beforeAutospacing="1" w:after="100" w:afterAutospacing="1"/>
    </w:pPr>
    <w:rPr>
      <w:rFonts w:cs="Arial"/>
      <w:sz w:val="24"/>
    </w:rPr>
  </w:style>
  <w:style w:type="paragraph" w:customStyle="1" w:styleId="speech">
    <w:name w:val="speech"/>
    <w:basedOn w:val="Normal"/>
    <w:uiPriority w:val="99"/>
    <w:qFormat/>
    <w:rsid w:val="00555DDA"/>
    <w:pPr>
      <w:spacing w:before="100" w:beforeAutospacing="1" w:after="100" w:afterAutospacing="1"/>
    </w:pPr>
    <w:rPr>
      <w:rFonts w:cs="Arial"/>
      <w:sz w:val="24"/>
    </w:rPr>
  </w:style>
  <w:style w:type="character" w:customStyle="1" w:styleId="adtext0">
    <w:name w:val="adtext"/>
    <w:basedOn w:val="DefaultParagraphFont"/>
    <w:rsid w:val="00555DDA"/>
  </w:style>
  <w:style w:type="character" w:customStyle="1" w:styleId="qu730rj69h">
    <w:name w:val="qu730rj69h"/>
    <w:basedOn w:val="DefaultParagraphFont"/>
    <w:rsid w:val="00555DDA"/>
  </w:style>
  <w:style w:type="paragraph" w:customStyle="1" w:styleId="optext">
    <w:name w:val="optext"/>
    <w:basedOn w:val="Normal"/>
    <w:uiPriority w:val="99"/>
    <w:qFormat/>
    <w:rsid w:val="00555DDA"/>
    <w:pPr>
      <w:spacing w:before="100" w:beforeAutospacing="1" w:after="100" w:afterAutospacing="1"/>
    </w:pPr>
    <w:rPr>
      <w:rFonts w:cs="Arial"/>
      <w:sz w:val="24"/>
    </w:rPr>
  </w:style>
  <w:style w:type="character" w:customStyle="1" w:styleId="lmy74qr12z">
    <w:name w:val="lmy74qr12z"/>
    <w:basedOn w:val="DefaultParagraphFont"/>
    <w:rsid w:val="00555DDA"/>
  </w:style>
  <w:style w:type="character" w:customStyle="1" w:styleId="icr880">
    <w:name w:val="icr880"/>
    <w:basedOn w:val="DefaultParagraphFont"/>
    <w:rsid w:val="00555DDA"/>
  </w:style>
  <w:style w:type="character" w:customStyle="1" w:styleId="hx23q54">
    <w:name w:val="hx23q54"/>
    <w:basedOn w:val="DefaultParagraphFont"/>
    <w:rsid w:val="00555DDA"/>
  </w:style>
  <w:style w:type="character" w:customStyle="1" w:styleId="m-5348258726587825636gmail-style13ptbold">
    <w:name w:val="m_-5348258726587825636gmail-style13ptbold"/>
    <w:basedOn w:val="DefaultParagraphFont"/>
    <w:rsid w:val="00555DDA"/>
  </w:style>
  <w:style w:type="character" w:customStyle="1" w:styleId="m-5348258726587825636gmail-styleunderline">
    <w:name w:val="m_-5348258726587825636gmail-styleunderline"/>
    <w:basedOn w:val="DefaultParagraphFont"/>
    <w:rsid w:val="00555DDA"/>
  </w:style>
  <w:style w:type="paragraph" w:customStyle="1" w:styleId="useless">
    <w:name w:val="useless"/>
    <w:basedOn w:val="Normal"/>
    <w:uiPriority w:val="99"/>
    <w:qFormat/>
    <w:rsid w:val="00555DDA"/>
    <w:rPr>
      <w:rFonts w:eastAsia="Times New Roman" w:cs="Arial"/>
      <w:sz w:val="12"/>
    </w:rPr>
  </w:style>
  <w:style w:type="character" w:customStyle="1" w:styleId="ALLCAPSChar">
    <w:name w:val="ALL CAPS Char"/>
    <w:basedOn w:val="DefaultParagraphFont"/>
    <w:link w:val="ALLCAPS"/>
    <w:rsid w:val="00555DDA"/>
    <w:rPr>
      <w:rFonts w:ascii="Calibri" w:eastAsia="Times New Roman" w:hAnsi="Calibri"/>
      <w:b/>
      <w:caps/>
      <w:szCs w:val="20"/>
    </w:rPr>
  </w:style>
  <w:style w:type="paragraph" w:customStyle="1" w:styleId="TagCharCharCharCharCharCharChar0">
    <w:name w:val="Tag Char Char Char Char Char Char Char"/>
    <w:basedOn w:val="Normal"/>
    <w:link w:val="TagCharCharCharCharCharCharCharChar"/>
    <w:qFormat/>
    <w:rsid w:val="00555DDA"/>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555DDA"/>
    <w:rPr>
      <w:rFonts w:ascii="Calibri" w:eastAsia="Times New Roman" w:hAnsi="Calibri" w:cs="Arial"/>
      <w:b/>
      <w:sz w:val="24"/>
    </w:rPr>
  </w:style>
  <w:style w:type="character" w:customStyle="1" w:styleId="m489902567989944824gmail-style13ptbold">
    <w:name w:val="m_489902567989944824gmail-style13ptbold"/>
    <w:basedOn w:val="DefaultParagraphFont"/>
    <w:rsid w:val="00555DDA"/>
  </w:style>
  <w:style w:type="character" w:customStyle="1" w:styleId="m489902567989944824gmail-styleunderline">
    <w:name w:val="m_489902567989944824gmail-styleunderline"/>
    <w:basedOn w:val="DefaultParagraphFont"/>
    <w:rsid w:val="00555DDA"/>
  </w:style>
  <w:style w:type="character" w:customStyle="1" w:styleId="Mention3">
    <w:name w:val="Mention3"/>
    <w:basedOn w:val="DefaultParagraphFont"/>
    <w:uiPriority w:val="99"/>
    <w:semiHidden/>
    <w:unhideWhenUsed/>
    <w:rsid w:val="00555DDA"/>
    <w:rPr>
      <w:color w:val="2B579A"/>
      <w:shd w:val="clear" w:color="auto" w:fill="E6E6E6"/>
    </w:rPr>
  </w:style>
  <w:style w:type="character" w:customStyle="1" w:styleId="m-5251091010484660064gmail-style13ptbold">
    <w:name w:val="m_-5251091010484660064gmail-style13ptbold"/>
    <w:basedOn w:val="DefaultParagraphFont"/>
    <w:rsid w:val="00555DDA"/>
  </w:style>
  <w:style w:type="character" w:customStyle="1" w:styleId="m-5251091010484660064gmail-styleunderline">
    <w:name w:val="m_-5251091010484660064gmail-styleunderline"/>
    <w:basedOn w:val="DefaultParagraphFont"/>
    <w:rsid w:val="00555DDA"/>
  </w:style>
  <w:style w:type="character" w:customStyle="1" w:styleId="tablecaption1">
    <w:name w:val="tablecaption"/>
    <w:basedOn w:val="DefaultParagraphFont"/>
    <w:rsid w:val="00555DDA"/>
  </w:style>
  <w:style w:type="character" w:customStyle="1" w:styleId="StyleLatinHelvetica105ptBlack">
    <w:name w:val="Style (Latin) Helvetica 10.5 pt Black"/>
    <w:basedOn w:val="DefaultParagraphFont"/>
    <w:rsid w:val="00555DDA"/>
    <w:rPr>
      <w:rFonts w:ascii="Times New Roman" w:hAnsi="Times New Roman"/>
      <w:color w:val="000000"/>
      <w:sz w:val="21"/>
    </w:rPr>
  </w:style>
  <w:style w:type="character" w:customStyle="1" w:styleId="m-413333960618644972gmail-style13ptbold">
    <w:name w:val="m_-413333960618644972gmail-style13ptbold"/>
    <w:basedOn w:val="DefaultParagraphFont"/>
    <w:rsid w:val="00555DDA"/>
  </w:style>
  <w:style w:type="character" w:customStyle="1" w:styleId="m-413333960618644972gmail-styleunderline">
    <w:name w:val="m_-413333960618644972gmail-styleunderline"/>
    <w:basedOn w:val="DefaultParagraphFont"/>
    <w:rsid w:val="00555DDA"/>
  </w:style>
  <w:style w:type="character" w:customStyle="1" w:styleId="m8314098763611656848gmail-stylestylebold12pt">
    <w:name w:val="m_8314098763611656848gmail-stylestylebold12pt"/>
    <w:basedOn w:val="DefaultParagraphFont"/>
    <w:rsid w:val="00555DDA"/>
  </w:style>
  <w:style w:type="character" w:customStyle="1" w:styleId="m8314098763611656848gmail-styleboldunderline">
    <w:name w:val="m_8314098763611656848gmail-styleboldunderline"/>
    <w:basedOn w:val="DefaultParagraphFont"/>
    <w:rsid w:val="00555DDA"/>
  </w:style>
  <w:style w:type="character" w:customStyle="1" w:styleId="tChar">
    <w:name w:val="t Char"/>
    <w:rsid w:val="00555DDA"/>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555DDA"/>
    <w:rPr>
      <w:color w:val="2B579A"/>
      <w:shd w:val="clear" w:color="auto" w:fill="E6E6E6"/>
    </w:rPr>
  </w:style>
  <w:style w:type="character" w:customStyle="1" w:styleId="m-895152127622952443gmail-style13ptbold">
    <w:name w:val="m_-895152127622952443gmail-style13ptbold"/>
    <w:basedOn w:val="DefaultParagraphFont"/>
    <w:rsid w:val="00555DDA"/>
  </w:style>
  <w:style w:type="character" w:customStyle="1" w:styleId="m4133802843404377303gmail-style13ptbold">
    <w:name w:val="m_4133802843404377303gmail-style13ptbold"/>
    <w:basedOn w:val="DefaultParagraphFont"/>
    <w:rsid w:val="00555DDA"/>
  </w:style>
  <w:style w:type="character" w:customStyle="1" w:styleId="m4133802843404377303gmail-styleunderline">
    <w:name w:val="m_4133802843404377303gmail-styleunderline"/>
    <w:basedOn w:val="DefaultParagraphFont"/>
    <w:rsid w:val="00555DDA"/>
  </w:style>
  <w:style w:type="character" w:customStyle="1" w:styleId="m1864609289044096952gmail-style13ptbold">
    <w:name w:val="m_1864609289044096952gmail-style13ptbold"/>
    <w:basedOn w:val="DefaultParagraphFont"/>
    <w:rsid w:val="00555DDA"/>
  </w:style>
  <w:style w:type="character" w:customStyle="1" w:styleId="m-2434640214339110092gmail-style13ptbold">
    <w:name w:val="m_-2434640214339110092gmail-style13ptbold"/>
    <w:basedOn w:val="DefaultParagraphFont"/>
    <w:rsid w:val="00555DDA"/>
  </w:style>
  <w:style w:type="character" w:customStyle="1" w:styleId="m-2434640214339110092gmail-styleunderline">
    <w:name w:val="m_-2434640214339110092gmail-styleunderline"/>
    <w:basedOn w:val="DefaultParagraphFont"/>
    <w:rsid w:val="00555DDA"/>
  </w:style>
  <w:style w:type="character" w:customStyle="1" w:styleId="m-3350902899047358468gmail-styleunderline">
    <w:name w:val="m_-3350902899047358468gmail-styleunderline"/>
    <w:basedOn w:val="DefaultParagraphFont"/>
    <w:rsid w:val="00555DDA"/>
  </w:style>
  <w:style w:type="paragraph" w:customStyle="1" w:styleId="Style5pt">
    <w:name w:val="Style 5 pt"/>
    <w:basedOn w:val="Normal"/>
    <w:link w:val="Style5ptChar"/>
    <w:rsid w:val="00555DDA"/>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555DDA"/>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555DDA"/>
  </w:style>
  <w:style w:type="paragraph" w:customStyle="1" w:styleId="m462447500549623171gmail-msonormal">
    <w:name w:val="m_462447500549623171gmail-msonormal"/>
    <w:basedOn w:val="Normal"/>
    <w:uiPriority w:val="99"/>
    <w:rsid w:val="00555DDA"/>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555DDA"/>
  </w:style>
  <w:style w:type="paragraph" w:customStyle="1" w:styleId="dek">
    <w:name w:val="dek"/>
    <w:basedOn w:val="Normal"/>
    <w:uiPriority w:val="99"/>
    <w:rsid w:val="00555DDA"/>
    <w:pPr>
      <w:spacing w:before="100" w:beforeAutospacing="1" w:after="100" w:afterAutospacing="1"/>
    </w:pPr>
    <w:rPr>
      <w:rFonts w:eastAsia="Times New Roman"/>
      <w:sz w:val="24"/>
    </w:rPr>
  </w:style>
  <w:style w:type="character" w:customStyle="1" w:styleId="arttitle">
    <w:name w:val="art_title"/>
    <w:basedOn w:val="DefaultParagraphFont"/>
    <w:rsid w:val="00555DDA"/>
  </w:style>
  <w:style w:type="character" w:customStyle="1" w:styleId="serialtitle">
    <w:name w:val="serial_title"/>
    <w:basedOn w:val="DefaultParagraphFont"/>
    <w:rsid w:val="00555DDA"/>
  </w:style>
  <w:style w:type="character" w:customStyle="1" w:styleId="volumeissue">
    <w:name w:val="volume_issue"/>
    <w:basedOn w:val="DefaultParagraphFont"/>
    <w:rsid w:val="00555DDA"/>
  </w:style>
  <w:style w:type="character" w:customStyle="1" w:styleId="pagerange">
    <w:name w:val="page_range"/>
    <w:basedOn w:val="DefaultParagraphFont"/>
    <w:rsid w:val="00555DDA"/>
  </w:style>
  <w:style w:type="character" w:customStyle="1" w:styleId="doilink">
    <w:name w:val="doi_link"/>
    <w:basedOn w:val="DefaultParagraphFont"/>
    <w:rsid w:val="00555DDA"/>
  </w:style>
  <w:style w:type="character" w:customStyle="1" w:styleId="headingnumber">
    <w:name w:val="headingnumber"/>
    <w:basedOn w:val="DefaultParagraphFont"/>
    <w:rsid w:val="00555DDA"/>
  </w:style>
  <w:style w:type="character" w:customStyle="1" w:styleId="internalref">
    <w:name w:val="internalref"/>
    <w:basedOn w:val="DefaultParagraphFont"/>
    <w:rsid w:val="00555DDA"/>
  </w:style>
  <w:style w:type="character" w:customStyle="1" w:styleId="articlepage-articlebody-firstletter">
    <w:name w:val="articlepage-articlebody-firstletter"/>
    <w:basedOn w:val="DefaultParagraphFont"/>
    <w:rsid w:val="00555DDA"/>
  </w:style>
  <w:style w:type="character" w:customStyle="1" w:styleId="hubidentifier">
    <w:name w:val="hub_identifier"/>
    <w:basedOn w:val="DefaultParagraphFont"/>
    <w:rsid w:val="00555DDA"/>
  </w:style>
  <w:style w:type="paragraph" w:customStyle="1" w:styleId="standardeinzug">
    <w:name w:val="standardeinzug"/>
    <w:basedOn w:val="Normal"/>
    <w:rsid w:val="00555DDA"/>
    <w:pPr>
      <w:spacing w:before="100" w:beforeAutospacing="1" w:after="100" w:afterAutospacing="1"/>
    </w:pPr>
    <w:rPr>
      <w:rFonts w:eastAsia="Times New Roman"/>
      <w:sz w:val="24"/>
    </w:rPr>
  </w:style>
  <w:style w:type="paragraph" w:customStyle="1" w:styleId="aufzhlungnormal">
    <w:name w:val="aufzhlungnormal"/>
    <w:basedOn w:val="Normal"/>
    <w:rsid w:val="00555DDA"/>
    <w:pPr>
      <w:spacing w:before="100" w:beforeAutospacing="1" w:after="100" w:afterAutospacing="1"/>
    </w:pPr>
    <w:rPr>
      <w:rFonts w:eastAsia="Times New Roman"/>
      <w:sz w:val="24"/>
    </w:rPr>
  </w:style>
  <w:style w:type="character" w:customStyle="1" w:styleId="auszeichnungkursiv">
    <w:name w:val="auszeichnungkursiv"/>
    <w:basedOn w:val="DefaultParagraphFont"/>
    <w:rsid w:val="00555DDA"/>
  </w:style>
  <w:style w:type="paragraph" w:customStyle="1" w:styleId="entrefilet">
    <w:name w:val="entrefilet"/>
    <w:basedOn w:val="Normal"/>
    <w:rsid w:val="00555DDA"/>
    <w:pPr>
      <w:spacing w:before="100" w:beforeAutospacing="1" w:after="100" w:afterAutospacing="1"/>
    </w:pPr>
    <w:rPr>
      <w:rFonts w:eastAsia="Times New Roman"/>
      <w:sz w:val="24"/>
    </w:rPr>
  </w:style>
  <w:style w:type="paragraph" w:customStyle="1" w:styleId="kapitelreferenzkopf">
    <w:name w:val="kapitelreferenzkopf"/>
    <w:basedOn w:val="Normal"/>
    <w:rsid w:val="00555DDA"/>
    <w:pPr>
      <w:spacing w:before="100" w:beforeAutospacing="1" w:after="100" w:afterAutospacing="1"/>
    </w:pPr>
    <w:rPr>
      <w:rFonts w:eastAsia="Times New Roman"/>
      <w:sz w:val="24"/>
    </w:rPr>
  </w:style>
  <w:style w:type="paragraph" w:customStyle="1" w:styleId="tabberschrift">
    <w:name w:val="tabberschrift"/>
    <w:basedOn w:val="Normal"/>
    <w:rsid w:val="00555DDA"/>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555DDA"/>
  </w:style>
  <w:style w:type="character" w:customStyle="1" w:styleId="m-268162420547309261gmail-stylestylebold12pt">
    <w:name w:val="m_-268162420547309261gmail-stylestylebold12pt"/>
    <w:basedOn w:val="DefaultParagraphFont"/>
    <w:rsid w:val="00555DDA"/>
  </w:style>
  <w:style w:type="character" w:customStyle="1" w:styleId="m-268162420547309261gmail-styleboldunderline">
    <w:name w:val="m_-268162420547309261gmail-styleboldunderline"/>
    <w:basedOn w:val="DefaultParagraphFont"/>
    <w:rsid w:val="00555DDA"/>
  </w:style>
  <w:style w:type="character" w:customStyle="1" w:styleId="m-5621139387307470627gmail-style13ptbold">
    <w:name w:val="m_-5621139387307470627gmail-style13ptbold"/>
    <w:basedOn w:val="DefaultParagraphFont"/>
    <w:rsid w:val="00555DDA"/>
  </w:style>
  <w:style w:type="character" w:customStyle="1" w:styleId="m-5621139387307470627gmail-styleunderline">
    <w:name w:val="m_-5621139387307470627gmail-styleunderline"/>
    <w:basedOn w:val="DefaultParagraphFont"/>
    <w:rsid w:val="00555DDA"/>
  </w:style>
  <w:style w:type="character" w:customStyle="1" w:styleId="m-4930835733434609408gmail-style13ptbold">
    <w:name w:val="m_-4930835733434609408gmail-style13ptbold"/>
    <w:basedOn w:val="DefaultParagraphFont"/>
    <w:rsid w:val="00555DDA"/>
  </w:style>
  <w:style w:type="character" w:customStyle="1" w:styleId="m-4930835733434609408gmail-styleunderline">
    <w:name w:val="m_-4930835733434609408gmail-styleunderline"/>
    <w:basedOn w:val="DefaultParagraphFont"/>
    <w:rsid w:val="00555DDA"/>
  </w:style>
  <w:style w:type="character" w:customStyle="1" w:styleId="m-2456650549122369157gmail-style13ptbold">
    <w:name w:val="m_-2456650549122369157gmail-style13ptbold"/>
    <w:basedOn w:val="DefaultParagraphFont"/>
    <w:rsid w:val="00555DDA"/>
  </w:style>
  <w:style w:type="character" w:customStyle="1" w:styleId="m-2456650549122369157gmail-styleunderline">
    <w:name w:val="m_-2456650549122369157gmail-styleunderline"/>
    <w:basedOn w:val="DefaultParagraphFont"/>
    <w:rsid w:val="00555DDA"/>
  </w:style>
  <w:style w:type="character" w:customStyle="1" w:styleId="mdash">
    <w:name w:val="mdash"/>
    <w:basedOn w:val="DefaultParagraphFont"/>
    <w:rsid w:val="00555DDA"/>
  </w:style>
  <w:style w:type="character" w:customStyle="1" w:styleId="untext">
    <w:name w:val="untext"/>
    <w:basedOn w:val="DefaultParagraphFont"/>
    <w:rsid w:val="00555DDA"/>
  </w:style>
  <w:style w:type="character" w:customStyle="1" w:styleId="css-1ly73wi">
    <w:name w:val="css-1ly73wi"/>
    <w:basedOn w:val="DefaultParagraphFont"/>
    <w:rsid w:val="00555DDA"/>
  </w:style>
  <w:style w:type="paragraph" w:customStyle="1" w:styleId="e-navigation-primary-iteme-navigation-primary-item--first">
    <w:name w:val="e-navigation-primary-item&#10;     &#10;     &#10;     &#10;     e-navigation-primary-item--first"/>
    <w:basedOn w:val="Normal"/>
    <w:rsid w:val="00555DDA"/>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555DDA"/>
  </w:style>
  <w:style w:type="paragraph" w:customStyle="1" w:styleId="e-navigation-primary-iteme-navigation-primary-item--current">
    <w:name w:val="e-navigation-primary-item&#10;     e-navigation-primary-item--current"/>
    <w:basedOn w:val="Normal"/>
    <w:rsid w:val="00555DDA"/>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555DDA"/>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555DDA"/>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555DDA"/>
  </w:style>
  <w:style w:type="paragraph" w:customStyle="1" w:styleId="e-navigation-secondary-iteme-navigation-secondary-item--has-children">
    <w:name w:val="e-navigation-secondary-item&#10;     &#10;     e-navigation-secondary-item--has-children"/>
    <w:basedOn w:val="Normal"/>
    <w:rsid w:val="00555DDA"/>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555DDA"/>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555DDA"/>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555DDA"/>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555DDA"/>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555DDA"/>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555DDA"/>
    <w:pPr>
      <w:spacing w:before="100" w:beforeAutospacing="1" w:after="100" w:afterAutospacing="1" w:line="240" w:lineRule="auto"/>
    </w:pPr>
    <w:rPr>
      <w:rFonts w:eastAsia="Times New Roman"/>
      <w:sz w:val="24"/>
    </w:rPr>
  </w:style>
  <w:style w:type="paragraph" w:customStyle="1" w:styleId="bylineauthor">
    <w:name w:val="byline__author"/>
    <w:basedOn w:val="Normal"/>
    <w:rsid w:val="00555DDA"/>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555DDA"/>
  </w:style>
  <w:style w:type="character" w:customStyle="1" w:styleId="component-content">
    <w:name w:val="component-content"/>
    <w:basedOn w:val="DefaultParagraphFont"/>
    <w:rsid w:val="00555DDA"/>
  </w:style>
  <w:style w:type="paragraph" w:customStyle="1" w:styleId="social-shareitem">
    <w:name w:val="social-share__item"/>
    <w:basedOn w:val="Normal"/>
    <w:rsid w:val="00555DDA"/>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555DDA"/>
  </w:style>
  <w:style w:type="character" w:customStyle="1" w:styleId="lead-asset-caption">
    <w:name w:val="lead-asset-caption"/>
    <w:basedOn w:val="DefaultParagraphFont"/>
    <w:rsid w:val="00555DDA"/>
  </w:style>
  <w:style w:type="character" w:customStyle="1" w:styleId="lead-asset-copyright">
    <w:name w:val="lead-asset-copyright"/>
    <w:basedOn w:val="DefaultParagraphFont"/>
    <w:rsid w:val="00555DDA"/>
  </w:style>
  <w:style w:type="character" w:customStyle="1" w:styleId="lead-asset-copyright-label">
    <w:name w:val="lead-asset-copyright-label"/>
    <w:basedOn w:val="DefaultParagraphFont"/>
    <w:rsid w:val="00555DDA"/>
  </w:style>
  <w:style w:type="character" w:customStyle="1" w:styleId="mfirst-letter">
    <w:name w:val="m_first-letter"/>
    <w:basedOn w:val="DefaultParagraphFont"/>
    <w:rsid w:val="00555DDA"/>
  </w:style>
  <w:style w:type="paragraph" w:customStyle="1" w:styleId="list-of-tagsitem">
    <w:name w:val="list-of-tags__item"/>
    <w:basedOn w:val="Normal"/>
    <w:rsid w:val="00555DDA"/>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555DDA"/>
  </w:style>
  <w:style w:type="paragraph" w:customStyle="1" w:styleId="social-followitem">
    <w:name w:val="social-follow__item"/>
    <w:basedOn w:val="Normal"/>
    <w:rsid w:val="00555DDA"/>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555DDA"/>
  </w:style>
  <w:style w:type="paragraph" w:customStyle="1" w:styleId="recommended-articlesitem">
    <w:name w:val="recommended-articles__item"/>
    <w:basedOn w:val="Normal"/>
    <w:rsid w:val="00555DDA"/>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555DDA"/>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555DDA"/>
  </w:style>
  <w:style w:type="character" w:customStyle="1" w:styleId="mmeta-propertydate-date">
    <w:name w:val="m_meta-property__date-date"/>
    <w:basedOn w:val="DefaultParagraphFont"/>
    <w:rsid w:val="00555DDA"/>
  </w:style>
  <w:style w:type="character" w:customStyle="1" w:styleId="mmeta-propertydate-separator">
    <w:name w:val="m_meta-property__date-separator"/>
    <w:basedOn w:val="DefaultParagraphFont"/>
    <w:rsid w:val="00555DDA"/>
  </w:style>
  <w:style w:type="character" w:customStyle="1" w:styleId="mmeta-propertydate-time">
    <w:name w:val="m_meta-property__date-time"/>
    <w:basedOn w:val="DefaultParagraphFont"/>
    <w:rsid w:val="00555DDA"/>
  </w:style>
  <w:style w:type="character" w:customStyle="1" w:styleId="live-indicatortext">
    <w:name w:val="live-indicator__text"/>
    <w:basedOn w:val="DefaultParagraphFont"/>
    <w:rsid w:val="00555DDA"/>
  </w:style>
  <w:style w:type="character" w:customStyle="1" w:styleId="sr-only">
    <w:name w:val="sr-only"/>
    <w:basedOn w:val="DefaultParagraphFont"/>
    <w:rsid w:val="00555DDA"/>
  </w:style>
  <w:style w:type="character" w:customStyle="1" w:styleId="site-footerback-to-top-text">
    <w:name w:val="site-footer__back-to-top-text"/>
    <w:basedOn w:val="DefaultParagraphFont"/>
    <w:rsid w:val="00555DDA"/>
  </w:style>
  <w:style w:type="character" w:customStyle="1" w:styleId="site-footersocial-description">
    <w:name w:val="site-footer__social-description"/>
    <w:basedOn w:val="DefaultParagraphFont"/>
    <w:rsid w:val="00555DDA"/>
  </w:style>
  <w:style w:type="paragraph" w:customStyle="1" w:styleId="site-footersocial-item">
    <w:name w:val="site-footer__social-item"/>
    <w:basedOn w:val="Normal"/>
    <w:rsid w:val="00555DDA"/>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555DDA"/>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555DDA"/>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555DDA"/>
  </w:style>
  <w:style w:type="character" w:customStyle="1" w:styleId="hgkelc">
    <w:name w:val="hgkelc"/>
    <w:basedOn w:val="DefaultParagraphFont"/>
    <w:rsid w:val="00555DDA"/>
  </w:style>
  <w:style w:type="character" w:customStyle="1" w:styleId="TagsChar">
    <w:name w:val="Tags Char"/>
    <w:locked/>
    <w:rsid w:val="00555DDA"/>
    <w:rPr>
      <w:b/>
    </w:rPr>
  </w:style>
  <w:style w:type="paragraph" w:customStyle="1" w:styleId="SmallText3">
    <w:name w:val="Small Text"/>
    <w:next w:val="Normal"/>
    <w:link w:val="SmallTextChar3"/>
    <w:qFormat/>
    <w:rsid w:val="00555DDA"/>
    <w:pPr>
      <w:spacing w:after="0" w:line="240" w:lineRule="auto"/>
    </w:pPr>
    <w:rPr>
      <w:rFonts w:ascii="Arial Narrow" w:eastAsia="Times New Roman" w:hAnsi="Arial Narrow" w:cs="Times New Roman"/>
      <w:sz w:val="18"/>
      <w:szCs w:val="24"/>
    </w:rPr>
  </w:style>
  <w:style w:type="character" w:customStyle="1" w:styleId="SmallTextChar3">
    <w:name w:val="Small Text Char"/>
    <w:basedOn w:val="DefaultParagraphFont"/>
    <w:link w:val="SmallText3"/>
    <w:rsid w:val="00555DDA"/>
    <w:rPr>
      <w:rFonts w:ascii="Arial Narrow" w:eastAsia="Times New Roman" w:hAnsi="Arial Narrow" w:cs="Times New Roman"/>
      <w:sz w:val="18"/>
      <w:szCs w:val="24"/>
    </w:rPr>
  </w:style>
  <w:style w:type="paragraph" w:customStyle="1" w:styleId="BlockHeading10">
    <w:name w:val="Block Heading1"/>
    <w:basedOn w:val="Normal"/>
    <w:next w:val="Normal"/>
    <w:uiPriority w:val="6"/>
    <w:qFormat/>
    <w:rsid w:val="00555DDA"/>
    <w:pPr>
      <w:ind w:left="720"/>
      <w:outlineLvl w:val="0"/>
    </w:pPr>
    <w:rPr>
      <w:b/>
      <w:bCs/>
      <w:u w:val="single"/>
    </w:rPr>
  </w:style>
  <w:style w:type="character" w:customStyle="1" w:styleId="m-3219784662334730384gmail-style13ptbold">
    <w:name w:val="m_-3219784662334730384gmail-style13ptbold"/>
    <w:basedOn w:val="DefaultParagraphFont"/>
    <w:rsid w:val="00555DDA"/>
  </w:style>
  <w:style w:type="character" w:customStyle="1" w:styleId="crosshead">
    <w:name w:val="crosshead"/>
    <w:basedOn w:val="DefaultParagraphFont"/>
    <w:rsid w:val="00555DDA"/>
  </w:style>
  <w:style w:type="paragraph" w:customStyle="1" w:styleId="REALCARD">
    <w:name w:val="REAL CARD"/>
    <w:basedOn w:val="Normal"/>
    <w:link w:val="REALCARDChar"/>
    <w:qFormat/>
    <w:rsid w:val="00555DDA"/>
    <w:pPr>
      <w:ind w:left="288" w:right="288"/>
    </w:pPr>
    <w:rPr>
      <w:sz w:val="16"/>
    </w:rPr>
  </w:style>
  <w:style w:type="character" w:customStyle="1" w:styleId="REALCARDChar">
    <w:name w:val="REAL CARD Char"/>
    <w:basedOn w:val="DefaultParagraphFont"/>
    <w:link w:val="REALCARD"/>
    <w:rsid w:val="00555DDA"/>
    <w:rPr>
      <w:rFonts w:ascii="Calibri" w:hAnsi="Calibri"/>
      <w:sz w:val="16"/>
    </w:rPr>
  </w:style>
  <w:style w:type="character" w:customStyle="1" w:styleId="Underline5">
    <w:name w:val="Underline!!"/>
    <w:basedOn w:val="DefaultParagraphFont"/>
    <w:uiPriority w:val="1"/>
    <w:qFormat/>
    <w:rsid w:val="00555DDA"/>
    <w:rPr>
      <w:b w:val="0"/>
      <w:bCs/>
      <w:sz w:val="20"/>
      <w:u w:val="single"/>
    </w:rPr>
  </w:style>
  <w:style w:type="character" w:customStyle="1" w:styleId="m3000812295800329957gmail-style13ptbold">
    <w:name w:val="m_3000812295800329957gmail-style13ptbold"/>
    <w:basedOn w:val="DefaultParagraphFont"/>
    <w:rsid w:val="00555DDA"/>
  </w:style>
  <w:style w:type="character" w:customStyle="1" w:styleId="m3000812295800329957gmail-styleunderline">
    <w:name w:val="m_3000812295800329957gmail-styleunderline"/>
    <w:basedOn w:val="DefaultParagraphFont"/>
    <w:rsid w:val="00555DDA"/>
  </w:style>
  <w:style w:type="character" w:customStyle="1" w:styleId="m-1980040478036286082gmail-styleunderline">
    <w:name w:val="m_-1980040478036286082gmail-styleunderline"/>
    <w:basedOn w:val="DefaultParagraphFont"/>
    <w:rsid w:val="00555DDA"/>
  </w:style>
  <w:style w:type="character" w:customStyle="1" w:styleId="m-7861393314226884088gmail-style13ptbold">
    <w:name w:val="m_-7861393314226884088gmail-style13ptbold"/>
    <w:basedOn w:val="DefaultParagraphFont"/>
    <w:rsid w:val="00555DDA"/>
  </w:style>
  <w:style w:type="character" w:customStyle="1" w:styleId="m-7861393314226884088gmail-styleunderline">
    <w:name w:val="m_-7861393314226884088gmail-styleunderline"/>
    <w:basedOn w:val="DefaultParagraphFont"/>
    <w:rsid w:val="00555DDA"/>
  </w:style>
  <w:style w:type="character" w:customStyle="1" w:styleId="m9157140472398192259gmail-style13ptbold">
    <w:name w:val="m_9157140472398192259gmail-style13ptbold"/>
    <w:basedOn w:val="DefaultParagraphFont"/>
    <w:rsid w:val="00555DDA"/>
  </w:style>
  <w:style w:type="character" w:customStyle="1" w:styleId="m9157140472398192259gmail-msohyperlink">
    <w:name w:val="m_9157140472398192259gmail-msohyperlink"/>
    <w:basedOn w:val="DefaultParagraphFont"/>
    <w:rsid w:val="00555DDA"/>
  </w:style>
  <w:style w:type="character" w:customStyle="1" w:styleId="m9157140472398192259gmail-styleunderline">
    <w:name w:val="m_9157140472398192259gmail-styleunderline"/>
    <w:basedOn w:val="DefaultParagraphFont"/>
    <w:rsid w:val="00555DDA"/>
  </w:style>
  <w:style w:type="character" w:customStyle="1" w:styleId="Heading1Char3">
    <w:name w:val="Heading 1 Char3"/>
    <w:basedOn w:val="DefaultParagraphFont"/>
    <w:rsid w:val="00555DDA"/>
    <w:rPr>
      <w:rFonts w:ascii="Times New Roman" w:eastAsia="Malgun Gothic" w:hAnsi="Times New Roman" w:cs="Times New Roman"/>
      <w:b/>
      <w:sz w:val="24"/>
      <w:szCs w:val="24"/>
      <w:u w:val="single"/>
    </w:rPr>
  </w:style>
  <w:style w:type="paragraph" w:customStyle="1" w:styleId="NoteLevel2">
    <w:name w:val="Note Level 2"/>
    <w:basedOn w:val="Normal"/>
    <w:next w:val="Normal"/>
    <w:uiPriority w:val="99"/>
    <w:qFormat/>
    <w:rsid w:val="00555DDA"/>
    <w:pPr>
      <w:keepNext/>
      <w:ind w:left="288" w:right="288"/>
    </w:pPr>
    <w:rPr>
      <w:rFonts w:ascii="Georgia" w:eastAsia="MS Gothic" w:hAnsi="Georgia"/>
      <w:szCs w:val="20"/>
    </w:rPr>
  </w:style>
  <w:style w:type="character" w:customStyle="1" w:styleId="Heading1CharChar1">
    <w:name w:val="Heading 1 Char Char1"/>
    <w:rsid w:val="00555DDA"/>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info.com/resources/labor-law/teachers-unions-collective-bargaining.html" TargetMode="External"/><Relationship Id="rId13" Type="http://schemas.openxmlformats.org/officeDocument/2006/relationships/hyperlink" Target="https://www.weforum.org/agenda/2015/05/why-education-is-the-key-to-sustainable-development/" TargetMode="External"/><Relationship Id="rId3" Type="http://schemas.openxmlformats.org/officeDocument/2006/relationships/settings" Target="settings.xml"/><Relationship Id="rId7" Type="http://schemas.openxmlformats.org/officeDocument/2006/relationships/hyperlink" Target="https://www.dissentmagazine.org/online_articles/the-teacher-strike-conditions-for-success" TargetMode="External"/><Relationship Id="rId12" Type="http://schemas.openxmlformats.org/officeDocument/2006/relationships/hyperlink" Target="https://networks.h-net.org/node/28443/discussions/4846080/h-diploissf-state-field-essay-unreality-realism-internation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hi.ox.ac.uk/wp-content/uploads/Existential-Risks-2017-01-23.pdf" TargetMode="External"/><Relationship Id="rId11" Type="http://schemas.openxmlformats.org/officeDocument/2006/relationships/hyperlink" Target="https://worksinprogress.co/issue/securing-posterity/" TargetMode="External"/><Relationship Id="rId5" Type="http://schemas.openxmlformats.org/officeDocument/2006/relationships/hyperlink" Target="https://www.ncbi.nlm.nih.gov/pmc/articles/PMC6446569/" TargetMode="External"/><Relationship Id="rId15" Type="http://schemas.openxmlformats.org/officeDocument/2006/relationships/theme" Target="theme/theme1.xml"/><Relationship Id="rId10" Type="http://schemas.openxmlformats.org/officeDocument/2006/relationships/hyperlink" Target="https://www.mdpi.com/2071-1050/13/11/6437" TargetMode="External"/><Relationship Id="rId4" Type="http://schemas.openxmlformats.org/officeDocument/2006/relationships/webSettings" Target="webSettings.xml"/><Relationship Id="rId9" Type="http://schemas.openxmlformats.org/officeDocument/2006/relationships/hyperlink" Target="https://www.lawinfo.com/resources/employment-law-employee/union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18</TotalTime>
  <Pages>26</Pages>
  <Words>15665</Words>
  <Characters>89293</Characters>
  <Application>Microsoft Office Word</Application>
  <DocSecurity>0</DocSecurity>
  <Lines>744</Lines>
  <Paragraphs>209</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Teacher aff</vt:lpstr>
      <vt:lpstr>        Framing</vt:lpstr>
      <vt:lpstr>        Advocacy</vt:lpstr>
      <vt:lpstr>        Advantage</vt:lpstr>
    </vt:vector>
  </TitlesOfParts>
  <Company>CISD</Company>
  <LinksUpToDate>false</LinksUpToDate>
  <CharactersWithSpaces>104749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2021-11-13T18:36:00Z</dcterms:created>
  <dcterms:modified xsi:type="dcterms:W3CDTF">2021-11-14T13:22:00Z</dcterms:modified>
</cp:coreProperties>
</file>