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7957" w:rsidRDefault="00AB7957" w:rsidP="00AB7957">
      <w:pPr>
        <w:pStyle w:val="Heading1"/>
      </w:pPr>
      <w:r>
        <w:t xml:space="preserve">Teacher </w:t>
      </w:r>
      <w:proofErr w:type="spellStart"/>
      <w:r>
        <w:t>aff</w:t>
      </w:r>
      <w:proofErr w:type="spellEnd"/>
    </w:p>
    <w:p w:rsidR="00AB7957" w:rsidRDefault="00AB7957" w:rsidP="00AB7957">
      <w:pPr>
        <w:pStyle w:val="Heading3"/>
      </w:pPr>
      <w:r>
        <w:lastRenderedPageBreak/>
        <w:t>Framing</w:t>
      </w:r>
    </w:p>
    <w:p w:rsidR="00AB7957" w:rsidRPr="00192D33" w:rsidRDefault="00AB7957" w:rsidP="00AB7957">
      <w:pPr>
        <w:pStyle w:val="Heading4"/>
      </w:pPr>
      <w:bookmarkStart w:id="0" w:name="_GoBack"/>
      <w:bookmarkEnd w:id="0"/>
      <w:r>
        <w:t>The standard is maximizing expected well-being, or hedonistic act utilitarianism.</w:t>
      </w:r>
    </w:p>
    <w:p w:rsidR="00AB7957" w:rsidRPr="00A3034A" w:rsidRDefault="00AB7957" w:rsidP="00AB7957">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rsidR="00AB7957" w:rsidRPr="00192D33" w:rsidRDefault="00AB7957" w:rsidP="00AB7957">
      <w:pPr>
        <w:rPr>
          <w:b/>
          <w:bCs/>
          <w:sz w:val="26"/>
        </w:rPr>
      </w:pPr>
      <w:proofErr w:type="gramStart"/>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w:t>
      </w:r>
      <w:proofErr w:type="gramEnd"/>
      <w:r w:rsidRPr="00192D33">
        <w:rPr>
          <w:rFonts w:asciiTheme="minorHAnsi" w:hAnsiTheme="minorHAnsi" w:cstheme="minorHAnsi"/>
        </w:rPr>
        <w:t xml:space="preserve"> </w:t>
      </w:r>
      <w:proofErr w:type="gramStart"/>
      <w:r w:rsidRPr="00192D33">
        <w:rPr>
          <w:rFonts w:asciiTheme="minorHAnsi" w:hAnsiTheme="minorHAnsi" w:cstheme="minorHAnsi"/>
        </w:rPr>
        <w:t xml:space="preserve">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w:t>
      </w:r>
      <w:proofErr w:type="spellStart"/>
      <w:r w:rsidRPr="00192D33">
        <w:rPr>
          <w:rFonts w:asciiTheme="minorHAnsi" w:hAnsiTheme="minorHAnsi" w:cstheme="minorHAnsi"/>
        </w:rPr>
        <w:t>Rajendra</w:t>
      </w:r>
      <w:proofErr w:type="spellEnd"/>
      <w:r w:rsidRPr="00192D33">
        <w:rPr>
          <w:rFonts w:asciiTheme="minorHAnsi" w:hAnsiTheme="minorHAnsi" w:cstheme="minorHAnsi"/>
        </w:rPr>
        <w:t xml:space="preserve">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roofErr w:type="gramEnd"/>
    </w:p>
    <w:p w:rsidR="00AB7957" w:rsidRPr="00A3034A" w:rsidRDefault="00AB7957" w:rsidP="00AB7957">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w:t>
      </w:r>
      <w:proofErr w:type="gramStart"/>
      <w:r w:rsidRPr="00A3034A">
        <w:rPr>
          <w:rFonts w:asciiTheme="minorHAnsi" w:hAnsiTheme="minorHAnsi" w:cstheme="minorHAnsi"/>
          <w:sz w:val="16"/>
        </w:rPr>
        <w:t>first of all</w:t>
      </w:r>
      <w:proofErr w:type="gramEnd"/>
      <w:r w:rsidRPr="00A3034A">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w:t>
      </w:r>
      <w:proofErr w:type="gramStart"/>
      <w:r w:rsidRPr="00A3034A">
        <w:rPr>
          <w:rFonts w:asciiTheme="minorHAnsi" w:hAnsiTheme="minorHAnsi" w:cstheme="minorHAnsi"/>
          <w:sz w:val="16"/>
        </w:rPr>
        <w:t>decision making</w:t>
      </w:r>
      <w:proofErr w:type="gramEnd"/>
      <w:r w:rsidRPr="00A3034A">
        <w:rPr>
          <w:rFonts w:asciiTheme="minorHAnsi" w:hAnsiTheme="minorHAnsi" w:cstheme="minorHAnsi"/>
          <w:sz w:val="16"/>
        </w:rPr>
        <w:t xml:space="preserve">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w:t>
      </w:r>
      <w:proofErr w:type="gramStart"/>
      <w:r w:rsidRPr="00A3034A">
        <w:rPr>
          <w:rFonts w:asciiTheme="minorHAnsi" w:hAnsiTheme="minorHAnsi" w:cstheme="minorHAnsi"/>
          <w:u w:val="single"/>
        </w:rPr>
        <w:t>are attracted</w:t>
      </w:r>
      <w:proofErr w:type="gramEnd"/>
      <w:r w:rsidRPr="00A3034A">
        <w:rPr>
          <w:rFonts w:asciiTheme="minorHAnsi" w:hAnsiTheme="minorHAnsi" w:cstheme="minorHAnsi"/>
          <w:u w:val="single"/>
        </w:rPr>
        <w:t xml:space="preserve">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rsidR="00AB7957" w:rsidRPr="00A3034A" w:rsidRDefault="00AB7957" w:rsidP="00AB7957">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w:t>
      </w:r>
      <w:proofErr w:type="gramStart"/>
      <w:r w:rsidRPr="00A3034A">
        <w:rPr>
          <w:rFonts w:asciiTheme="minorHAnsi" w:hAnsiTheme="minorHAnsi" w:cstheme="minorHAnsi"/>
          <w:sz w:val="16"/>
        </w:rPr>
        <w:t>are related</w:t>
      </w:r>
      <w:proofErr w:type="gramEnd"/>
      <w:r w:rsidRPr="00A3034A">
        <w:rPr>
          <w:rFonts w:asciiTheme="minorHAnsi" w:hAnsiTheme="minorHAnsi" w:cstheme="minorHAnsi"/>
          <w:sz w:val="16"/>
        </w:rPr>
        <w:t xml:space="preserve">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rsidR="00AB7957" w:rsidRPr="00A3034A" w:rsidRDefault="00AB7957" w:rsidP="00AB7957">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A3034A">
        <w:rPr>
          <w:rFonts w:asciiTheme="minorHAnsi" w:hAnsiTheme="minorHAnsi" w:cstheme="minorHAnsi"/>
          <w:sz w:val="16"/>
        </w:rPr>
        <w:t>allostasis</w:t>
      </w:r>
      <w:proofErr w:type="spellEnd"/>
      <w:r w:rsidRPr="00A3034A">
        <w:rPr>
          <w:rFonts w:asciiTheme="minorHAnsi" w:hAnsiTheme="minorHAnsi" w:cstheme="minorHAnsi"/>
          <w:sz w:val="16"/>
        </w:rPr>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rsidR="00AB7957" w:rsidRPr="00A3034A" w:rsidRDefault="00AB7957" w:rsidP="00AB7957">
      <w:pPr>
        <w:rPr>
          <w:rFonts w:asciiTheme="minorHAnsi" w:hAnsiTheme="minorHAnsi" w:cstheme="minorHAnsi"/>
          <w:sz w:val="16"/>
        </w:rPr>
      </w:pPr>
      <w:r w:rsidRPr="00A3034A">
        <w:rPr>
          <w:rFonts w:asciiTheme="minorHAnsi" w:hAnsiTheme="minorHAnsi" w:cstheme="minorHAnsi"/>
          <w:sz w:val="16"/>
        </w:rPr>
        <w:t>Evolutionary theories of pleasure: The love connection BO</w:t>
      </w:r>
      <w:proofErr w:type="gramStart"/>
      <w:r w:rsidRPr="00A3034A">
        <w:rPr>
          <w:rFonts w:asciiTheme="minorHAnsi" w:hAnsiTheme="minorHAnsi" w:cstheme="minorHAnsi"/>
          <w:sz w:val="16"/>
        </w:rPr>
        <w:t>:D</w:t>
      </w:r>
      <w:proofErr w:type="gramEnd"/>
      <w:r w:rsidRPr="00A3034A">
        <w:rPr>
          <w:rFonts w:asciiTheme="minorHAnsi" w:hAnsiTheme="minorHAnsi" w:cstheme="minorHAnsi"/>
          <w:sz w:val="16"/>
        </w:rPr>
        <w:t xml:space="preserve"> </w:t>
      </w:r>
    </w:p>
    <w:p w:rsidR="00AB7957" w:rsidRPr="00A3034A" w:rsidRDefault="00AB7957" w:rsidP="00AB7957">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rsidR="00AB7957" w:rsidRPr="00A3034A" w:rsidRDefault="00AB7957" w:rsidP="00AB7957">
      <w:pPr>
        <w:rPr>
          <w:rFonts w:asciiTheme="minorHAnsi" w:hAnsiTheme="minorHAnsi" w:cstheme="minorHAnsi"/>
          <w:sz w:val="16"/>
        </w:rPr>
      </w:pPr>
      <w:r w:rsidRPr="00A3034A">
        <w:rPr>
          <w:rFonts w:asciiTheme="minorHAnsi" w:hAnsiTheme="minorHAnsi" w:cstheme="minorHAnsi"/>
          <w:sz w:val="16"/>
        </w:rPr>
        <w:t xml:space="preserve">It </w:t>
      </w:r>
      <w:proofErr w:type="gramStart"/>
      <w:r w:rsidRPr="00A3034A">
        <w:rPr>
          <w:rFonts w:asciiTheme="minorHAnsi" w:hAnsiTheme="minorHAnsi" w:cstheme="minorHAnsi"/>
          <w:sz w:val="16"/>
        </w:rPr>
        <w:t>is well established</w:t>
      </w:r>
      <w:proofErr w:type="gramEnd"/>
      <w:r w:rsidRPr="00A3034A">
        <w:rPr>
          <w:rFonts w:asciiTheme="minorHAnsi" w:hAnsiTheme="minorHAnsi" w:cstheme="minorHAnsi"/>
          <w:sz w:val="16"/>
        </w:rPr>
        <w:t xml:space="preserve">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w:t>
      </w:r>
      <w:proofErr w:type="gramStart"/>
      <w:r w:rsidRPr="00A3034A">
        <w:rPr>
          <w:rFonts w:asciiTheme="minorHAnsi" w:hAnsiTheme="minorHAnsi" w:cstheme="minorHAnsi"/>
          <w:sz w:val="16"/>
        </w:rPr>
        <w:t>competitors</w:t>
      </w:r>
      <w:proofErr w:type="gramEnd"/>
      <w:r w:rsidRPr="00A3034A">
        <w:rPr>
          <w:rFonts w:asciiTheme="minorHAnsi" w:hAnsiTheme="minorHAnsi" w:cstheme="minorHAnsi"/>
          <w:sz w:val="16"/>
        </w:rPr>
        <w:t xml:space="preserve">.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w:t>
      </w:r>
      <w:proofErr w:type="gramStart"/>
      <w:r w:rsidRPr="00A3034A">
        <w:rPr>
          <w:rFonts w:asciiTheme="minorHAnsi" w:hAnsiTheme="minorHAnsi" w:cstheme="minorHAnsi"/>
          <w:sz w:val="16"/>
        </w:rPr>
        <w:t>is agreed</w:t>
      </w:r>
      <w:proofErr w:type="gramEnd"/>
      <w:r w:rsidRPr="00A3034A">
        <w:rPr>
          <w:rFonts w:asciiTheme="minorHAnsi" w:hAnsiTheme="minorHAnsi" w:cstheme="minorHAnsi"/>
          <w:sz w:val="16"/>
        </w:rPr>
        <w:t xml:space="preserve"> that learning, approach, economic decisions, and positive emotions are the proximal functions through which phenotypes obtain other necessary nutrients for survival, mating, and care for offspring. </w:t>
      </w:r>
    </w:p>
    <w:p w:rsidR="00AB7957" w:rsidRPr="00A3034A" w:rsidRDefault="00AB7957" w:rsidP="00AB7957">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A3034A">
        <w:rPr>
          <w:rFonts w:asciiTheme="minorHAnsi" w:hAnsiTheme="minorHAnsi" w:cstheme="minorHAnsi"/>
          <w:sz w:val="16"/>
        </w:rPr>
        <w:t>is supported</w:t>
      </w:r>
      <w:proofErr w:type="gramEnd"/>
      <w:r w:rsidRPr="00A3034A">
        <w:rPr>
          <w:rFonts w:asciiTheme="minorHAnsi" w:hAnsiTheme="minorHAnsi" w:cstheme="minorHAnsi"/>
          <w:sz w:val="16"/>
        </w:rPr>
        <w:t xml:space="preserve"> by powerful sexual attraction. Additional properties, like body form, augment the chance to mate and nourish and defend offspring and are </w:t>
      </w:r>
      <w:proofErr w:type="gramStart"/>
      <w:r w:rsidRPr="00A3034A">
        <w:rPr>
          <w:rFonts w:asciiTheme="minorHAnsi" w:hAnsiTheme="minorHAnsi" w:cstheme="minorHAnsi"/>
          <w:sz w:val="16"/>
        </w:rPr>
        <w:t>therefore also</w:t>
      </w:r>
      <w:proofErr w:type="gramEnd"/>
      <w:r w:rsidRPr="00A3034A">
        <w:rPr>
          <w:rFonts w:asciiTheme="minorHAnsi" w:hAnsiTheme="minorHAnsi" w:cstheme="minorHAnsi"/>
          <w:sz w:val="16"/>
        </w:rPr>
        <w:t xml:space="preserve">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rsidR="00AB7957" w:rsidRPr="00A3034A" w:rsidRDefault="00AB7957" w:rsidP="00AB7957">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 xml:space="preserve">pleasure </w:t>
      </w:r>
      <w:proofErr w:type="gramStart"/>
      <w:r w:rsidRPr="00A3034A">
        <w:rPr>
          <w:rFonts w:asciiTheme="minorHAnsi" w:hAnsiTheme="minorHAnsi" w:cstheme="minorHAnsi"/>
          <w:u w:val="single"/>
        </w:rPr>
        <w:t>is described</w:t>
      </w:r>
      <w:proofErr w:type="gramEnd"/>
      <w:r w:rsidRPr="00A3034A">
        <w:rPr>
          <w:rFonts w:asciiTheme="minorHAnsi" w:hAnsiTheme="minorHAnsi" w:cstheme="minorHAnsi"/>
          <w:u w:val="single"/>
        </w:rPr>
        <w:t xml:space="preserve">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w:t>
      </w:r>
      <w:proofErr w:type="gramStart"/>
      <w:r w:rsidRPr="00A3034A">
        <w:rPr>
          <w:rFonts w:asciiTheme="minorHAnsi" w:hAnsiTheme="minorHAnsi" w:cstheme="minorHAnsi"/>
          <w:sz w:val="16"/>
        </w:rPr>
        <w:t>But on</w:t>
      </w:r>
      <w:proofErr w:type="gramEnd"/>
      <w:r w:rsidRPr="00A3034A">
        <w:rPr>
          <w:rFonts w:asciiTheme="minorHAnsi" w:hAnsiTheme="minorHAnsi" w:cstheme="minorHAnsi"/>
          <w:sz w:val="16"/>
        </w:rPr>
        <w:t xml:space="preserve">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w:t>
      </w:r>
      <w:proofErr w:type="gramStart"/>
      <w:r w:rsidRPr="00A3034A">
        <w:rPr>
          <w:rFonts w:asciiTheme="minorHAnsi" w:hAnsiTheme="minorHAnsi" w:cstheme="minorHAnsi"/>
          <w:sz w:val="16"/>
        </w:rPr>
        <w:t>to further facilitate</w:t>
      </w:r>
      <w:proofErr w:type="gramEnd"/>
      <w:r w:rsidRPr="00A3034A">
        <w:rPr>
          <w:rFonts w:asciiTheme="minorHAnsi" w:hAnsiTheme="minorHAnsi" w:cstheme="minorHAnsi"/>
          <w:sz w:val="16"/>
        </w:rPr>
        <w:t xml:space="preserv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rsidR="00AB7957" w:rsidRPr="00A3034A" w:rsidRDefault="00AB7957" w:rsidP="00AB7957">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rsidR="00AB7957" w:rsidRPr="00A3034A" w:rsidRDefault="00AB7957" w:rsidP="00AB7957">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rsidR="00AB7957" w:rsidRPr="00A3034A" w:rsidRDefault="00AB7957" w:rsidP="00AB7957">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w:t>
      </w:r>
      <w:proofErr w:type="gramStart"/>
      <w:r w:rsidRPr="00A3034A">
        <w:rPr>
          <w:rFonts w:asciiTheme="minorHAnsi" w:hAnsiTheme="minorHAnsi" w:cstheme="minorHAnsi"/>
          <w:sz w:val="16"/>
        </w:rPr>
        <w:t>are related</w:t>
      </w:r>
      <w:proofErr w:type="gramEnd"/>
      <w:r w:rsidRPr="00A3034A">
        <w:rPr>
          <w:rFonts w:asciiTheme="minorHAnsi" w:hAnsiTheme="minorHAnsi" w:cstheme="minorHAnsi"/>
          <w:sz w:val="16"/>
        </w:rPr>
        <w:t xml:space="preserve">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rsidR="00AB7957" w:rsidRPr="00A3034A" w:rsidRDefault="00AB7957" w:rsidP="00AB7957">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gramStart"/>
      <w:r w:rsidRPr="00A3034A">
        <w:rPr>
          <w:rFonts w:asciiTheme="minorHAnsi" w:hAnsiTheme="minorHAnsi" w:cstheme="minorHAnsi"/>
          <w:u w:val="single"/>
        </w:rPr>
        <w:t>is organized</w:t>
      </w:r>
      <w:proofErr w:type="gramEnd"/>
      <w:r w:rsidRPr="00A3034A">
        <w:rPr>
          <w:rFonts w:asciiTheme="minorHAnsi" w:hAnsiTheme="minorHAnsi" w:cstheme="minorHAnsi"/>
          <w:u w:val="single"/>
        </w:rPr>
        <w:t xml:space="preserve">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w:t>
      </w:r>
      <w:proofErr w:type="gramStart"/>
      <w:r w:rsidRPr="00A3034A">
        <w:rPr>
          <w:rFonts w:asciiTheme="minorHAnsi" w:hAnsiTheme="minorHAnsi" w:cstheme="minorHAnsi"/>
          <w:sz w:val="16"/>
        </w:rPr>
        <w:t>are just being uncovered</w:t>
      </w:r>
      <w:proofErr w:type="gramEnd"/>
      <w:r w:rsidRPr="00A3034A">
        <w:rPr>
          <w:rFonts w:asciiTheme="minorHAnsi" w:hAnsiTheme="minorHAnsi" w:cstheme="minorHAnsi"/>
          <w:sz w:val="16"/>
        </w:rPr>
        <w:t xml:space="preserve">. </w:t>
      </w:r>
    </w:p>
    <w:p w:rsidR="00AB7957" w:rsidRPr="00A3034A" w:rsidRDefault="00AB7957" w:rsidP="00AB7957">
      <w:pPr>
        <w:rPr>
          <w:rFonts w:asciiTheme="minorHAnsi" w:hAnsiTheme="minorHAnsi" w:cstheme="minorHAnsi"/>
          <w:sz w:val="16"/>
        </w:rPr>
      </w:pPr>
      <w:r w:rsidRPr="00A3034A">
        <w:rPr>
          <w:rFonts w:asciiTheme="minorHAnsi" w:hAnsiTheme="minorHAnsi" w:cstheme="minorHAnsi"/>
          <w:sz w:val="16"/>
        </w:rPr>
        <w:t xml:space="preserve">Desire and reward centers </w:t>
      </w:r>
    </w:p>
    <w:p w:rsidR="00AB7957" w:rsidRPr="00A3034A" w:rsidRDefault="00AB7957" w:rsidP="00AB7957">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rsidR="00AB7957" w:rsidRPr="00A3034A" w:rsidRDefault="00AB7957" w:rsidP="00AB7957">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w:t>
      </w:r>
      <w:proofErr w:type="gramStart"/>
      <w:r w:rsidRPr="00A3034A">
        <w:rPr>
          <w:rFonts w:asciiTheme="minorHAnsi" w:hAnsiTheme="minorHAnsi" w:cstheme="minorHAnsi"/>
          <w:sz w:val="16"/>
        </w:rPr>
        <w:t>is encompassed</w:t>
      </w:r>
      <w:proofErr w:type="gramEnd"/>
      <w:r w:rsidRPr="00A3034A">
        <w:rPr>
          <w:rFonts w:asciiTheme="minorHAnsi" w:hAnsiTheme="minorHAnsi" w:cstheme="minorHAnsi"/>
          <w:sz w:val="16"/>
        </w:rPr>
        <w:t xml:space="preserve">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w:t>
      </w:r>
      <w:proofErr w:type="gramStart"/>
      <w:r w:rsidRPr="00A3034A">
        <w:rPr>
          <w:rFonts w:asciiTheme="minorHAnsi" w:hAnsiTheme="minorHAnsi" w:cstheme="minorHAnsi"/>
          <w:sz w:val="16"/>
        </w:rPr>
        <w:t>is divided</w:t>
      </w:r>
      <w:proofErr w:type="gramEnd"/>
      <w:r w:rsidRPr="00A3034A">
        <w:rPr>
          <w:rFonts w:asciiTheme="minorHAnsi" w:hAnsiTheme="minorHAnsi" w:cstheme="minorHAnsi"/>
          <w:sz w:val="16"/>
        </w:rPr>
        <w:t xml:space="preserve">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rsidR="00AB7957" w:rsidRPr="00A3034A" w:rsidRDefault="00AB7957" w:rsidP="00AB7957">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t>
      </w:r>
      <w:proofErr w:type="gramStart"/>
      <w:r w:rsidRPr="00A3034A">
        <w:rPr>
          <w:rFonts w:asciiTheme="minorHAnsi" w:hAnsiTheme="minorHAnsi" w:cstheme="minorHAnsi"/>
          <w:sz w:val="16"/>
        </w:rPr>
        <w:t>with more complex emotions involving morals, aesthetics, and social interactions</w:t>
      </w:r>
      <w:proofErr w:type="gramEnd"/>
      <w:r w:rsidRPr="00A3034A">
        <w:rPr>
          <w:rFonts w:asciiTheme="minorHAnsi" w:hAnsiTheme="minorHAnsi" w:cstheme="minorHAnsi"/>
          <w:sz w:val="16"/>
        </w:rPr>
        <w:t xml:space="preserve">. The capacity to have pleasure is part of being healthy and may even extend life, especially if linked to optimism as a dopaminergic response [42]. </w:t>
      </w:r>
    </w:p>
    <w:p w:rsidR="00AB7957" w:rsidRPr="00A3034A" w:rsidRDefault="00AB7957" w:rsidP="00AB7957">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w:t>
      </w:r>
      <w:proofErr w:type="gramStart"/>
      <w:r w:rsidRPr="00A3034A">
        <w:rPr>
          <w:rFonts w:asciiTheme="minorHAnsi" w:hAnsiTheme="minorHAnsi" w:cstheme="minorHAnsi"/>
          <w:sz w:val="16"/>
        </w:rPr>
        <w:t>is called</w:t>
      </w:r>
      <w:proofErr w:type="gramEnd"/>
      <w:r w:rsidRPr="00A3034A">
        <w:rPr>
          <w:rFonts w:asciiTheme="minorHAnsi" w:hAnsiTheme="minorHAnsi" w:cstheme="minorHAnsi"/>
          <w:sz w:val="16"/>
        </w:rPr>
        <w:t xml:space="preserve">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w:t>
      </w:r>
      <w:proofErr w:type="gramStart"/>
      <w:r w:rsidRPr="00A3034A">
        <w:rPr>
          <w:rFonts w:asciiTheme="minorHAnsi" w:hAnsiTheme="minorHAnsi" w:cstheme="minorHAnsi"/>
          <w:sz w:val="16"/>
        </w:rPr>
        <w:t>has been derived</w:t>
      </w:r>
      <w:proofErr w:type="gramEnd"/>
      <w:r w:rsidRPr="00A3034A">
        <w:rPr>
          <w:rFonts w:asciiTheme="minorHAnsi" w:hAnsiTheme="minorHAnsi" w:cstheme="minorHAnsi"/>
          <w:sz w:val="16"/>
        </w:rPr>
        <w:t xml:space="preserve"> from invasive studies of animals, these cannot be directly compared with subjective states experienced by humans. </w:t>
      </w:r>
    </w:p>
    <w:p w:rsidR="00AB7957" w:rsidRPr="00A3034A" w:rsidRDefault="00AB7957" w:rsidP="00AB7957">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w:t>
      </w:r>
      <w:proofErr w:type="gramStart"/>
      <w:r w:rsidRPr="00A3034A">
        <w:rPr>
          <w:rFonts w:asciiTheme="minorHAnsi" w:hAnsiTheme="minorHAnsi" w:cstheme="minorHAnsi"/>
          <w:sz w:val="16"/>
        </w:rPr>
        <w:t>(c) wanting:</w:t>
      </w:r>
      <w:proofErr w:type="gramEnd"/>
      <w:r w:rsidRPr="00A3034A">
        <w:rPr>
          <w:rFonts w:asciiTheme="minorHAnsi" w:hAnsiTheme="minorHAnsi" w:cstheme="minorHAnsi"/>
          <w:sz w:val="16"/>
        </w:rPr>
        <w:t xml:space="preserve">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rsidR="00AB7957" w:rsidRPr="00A3034A" w:rsidRDefault="00AB7957" w:rsidP="00AB7957">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w:t>
      </w:r>
      <w:proofErr w:type="gramStart"/>
      <w:r w:rsidRPr="00A3034A">
        <w:rPr>
          <w:rFonts w:asciiTheme="minorHAnsi" w:hAnsiTheme="minorHAnsi" w:cstheme="minorHAnsi"/>
          <w:sz w:val="16"/>
        </w:rPr>
        <w:t>to be far</w:t>
      </w:r>
      <w:proofErr w:type="gramEnd"/>
      <w:r w:rsidRPr="00A3034A">
        <w:rPr>
          <w:rFonts w:asciiTheme="minorHAnsi" w:hAnsiTheme="minorHAnsi" w:cstheme="minorHAnsi"/>
          <w:sz w:val="16"/>
        </w:rPr>
        <w:t xml:space="preserve">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w:t>
      </w:r>
      <w:proofErr w:type="gramStart"/>
      <w:r w:rsidRPr="00A3034A">
        <w:rPr>
          <w:rFonts w:asciiTheme="minorHAnsi" w:hAnsiTheme="minorHAnsi" w:cstheme="minorHAnsi"/>
          <w:sz w:val="16"/>
        </w:rPr>
        <w:t>is grounded in genetic theory and supported by data identifying common sources of variation in the risk for specific addictions (e.g., RDS)</w:t>
      </w:r>
      <w:proofErr w:type="gramEnd"/>
      <w:r w:rsidRPr="00A3034A">
        <w:rPr>
          <w:rFonts w:asciiTheme="minorHAnsi" w:hAnsiTheme="minorHAnsi" w:cstheme="minorHAnsi"/>
          <w:sz w:val="16"/>
        </w:rPr>
        <w:t xml:space="preserve">. This commonality has identifiable neurobiological substrate and plausible evolutionary explanations. </w:t>
      </w:r>
    </w:p>
    <w:p w:rsidR="00AB7957" w:rsidRPr="00A3034A" w:rsidRDefault="00AB7957" w:rsidP="00AB7957">
      <w:pPr>
        <w:rPr>
          <w:rFonts w:asciiTheme="minorHAnsi" w:hAnsiTheme="minorHAnsi" w:cstheme="minorHAnsi"/>
          <w:sz w:val="16"/>
        </w:rPr>
      </w:pPr>
      <w:r w:rsidRPr="00A3034A">
        <w:rPr>
          <w:rFonts w:asciiTheme="minorHAnsi" w:hAnsiTheme="minorHAnsi" w:cstheme="minorHAnsi"/>
          <w:sz w:val="16"/>
        </w:rPr>
        <w:t xml:space="preserve">Over many </w:t>
      </w:r>
      <w:proofErr w:type="gramStart"/>
      <w:r w:rsidRPr="00A3034A">
        <w:rPr>
          <w:rFonts w:asciiTheme="minorHAnsi" w:hAnsiTheme="minorHAnsi" w:cstheme="minorHAnsi"/>
          <w:sz w:val="16"/>
        </w:rPr>
        <w:t>years</w:t>
      </w:r>
      <w:proofErr w:type="gramEnd"/>
      <w:r w:rsidRPr="00A3034A">
        <w:rPr>
          <w:rFonts w:asciiTheme="minorHAnsi" w:hAnsiTheme="minorHAnsi" w:cstheme="minorHAnsi"/>
          <w:sz w:val="16"/>
        </w:rPr>
        <w:t xml:space="preserve"> the controversy of dopamine involvement in especially “pleasure” has led to confusion concerning separating motivation from actual pleasure (wanting versus liking) [49]. We take the position that animal studies cannot provide real clinical information as described by </w:t>
      </w:r>
      <w:proofErr w:type="gramStart"/>
      <w:r w:rsidRPr="00A3034A">
        <w:rPr>
          <w:rFonts w:asciiTheme="minorHAnsi" w:hAnsiTheme="minorHAnsi" w:cstheme="minorHAnsi"/>
          <w:sz w:val="16"/>
        </w:rPr>
        <w:t>self-reports</w:t>
      </w:r>
      <w:proofErr w:type="gramEnd"/>
      <w:r w:rsidRPr="00A3034A">
        <w:rPr>
          <w:rFonts w:asciiTheme="minorHAnsi" w:hAnsiTheme="minorHAnsi" w:cstheme="minorHAnsi"/>
          <w:sz w:val="16"/>
        </w:rPr>
        <w:t xml:space="preserve"> in humans. As mentioned earlier and in the abstract, on November </w:t>
      </w:r>
      <w:proofErr w:type="gramStart"/>
      <w:r w:rsidRPr="00A3034A">
        <w:rPr>
          <w:rFonts w:asciiTheme="minorHAnsi" w:hAnsiTheme="minorHAnsi" w:cstheme="minorHAnsi"/>
          <w:sz w:val="16"/>
        </w:rPr>
        <w:t>23rd</w:t>
      </w:r>
      <w:proofErr w:type="gramEnd"/>
      <w:r w:rsidRPr="00A3034A">
        <w:rPr>
          <w:rFonts w:asciiTheme="minorHAnsi" w:hAnsiTheme="minorHAnsi" w:cstheme="minorHAnsi"/>
          <w:sz w:val="16"/>
        </w:rPr>
        <w:t xml:space="preserve">, 2017, evidence for our concerns was discovered [50] </w:t>
      </w:r>
    </w:p>
    <w:p w:rsidR="00AB7957" w:rsidRPr="00A3034A" w:rsidRDefault="00AB7957" w:rsidP="00AB7957">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rsidR="00AB7957" w:rsidRPr="00A3034A" w:rsidRDefault="00AB7957" w:rsidP="00AB7957">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w:t>
      </w:r>
      <w:proofErr w:type="gramStart"/>
      <w:r w:rsidRPr="00A3034A">
        <w:rPr>
          <w:rFonts w:asciiTheme="minorHAnsi" w:hAnsiTheme="minorHAnsi" w:cstheme="minorHAnsi"/>
          <w:sz w:val="16"/>
        </w:rPr>
        <w:t>stated:</w:t>
      </w:r>
      <w:proofErr w:type="gramEnd"/>
      <w:r w:rsidRPr="00A3034A">
        <w:rPr>
          <w:rFonts w:asciiTheme="minorHAnsi" w:hAnsiTheme="minorHAnsi" w:cstheme="minorHAnsi"/>
          <w:sz w:val="16"/>
        </w:rPr>
        <w:t xml:space="preserve">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w:t>
      </w:r>
      <w:proofErr w:type="gramStart"/>
      <w:r w:rsidRPr="00A3034A">
        <w:rPr>
          <w:rFonts w:asciiTheme="minorHAnsi" w:hAnsiTheme="minorHAnsi" w:cstheme="minorHAnsi"/>
          <w:sz w:val="16"/>
        </w:rPr>
        <w:t>said:</w:t>
      </w:r>
      <w:proofErr w:type="gramEnd"/>
      <w:r w:rsidRPr="00A3034A">
        <w:rPr>
          <w:rFonts w:asciiTheme="minorHAnsi" w:hAnsiTheme="minorHAnsi" w:cstheme="minorHAnsi"/>
          <w:sz w:val="16"/>
        </w:rPr>
        <w:t xml:space="preserve">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w:t>
      </w:r>
      <w:proofErr w:type="gramStart"/>
      <w:r w:rsidRPr="00A3034A">
        <w:rPr>
          <w:rFonts w:asciiTheme="minorHAnsi" w:hAnsiTheme="minorHAnsi" w:cstheme="minorHAnsi"/>
          <w:u w:val="single"/>
        </w:rPr>
        <w:t xml:space="preserve">is much </w:t>
      </w:r>
      <w:r w:rsidRPr="00A3034A">
        <w:rPr>
          <w:rFonts w:asciiTheme="minorHAnsi" w:hAnsiTheme="minorHAnsi" w:cstheme="minorHAnsi"/>
          <w:highlight w:val="green"/>
          <w:u w:val="single"/>
        </w:rPr>
        <w:t>more developed</w:t>
      </w:r>
      <w:proofErr w:type="gramEnd"/>
      <w:r w:rsidRPr="00A3034A">
        <w:rPr>
          <w:rFonts w:asciiTheme="minorHAnsi" w:hAnsiTheme="minorHAnsi" w:cstheme="minorHAnsi"/>
          <w:highlight w:val="green"/>
          <w:u w:val="single"/>
        </w:rPr>
        <w:t xml:space="preserve">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t>
      </w:r>
      <w:proofErr w:type="gramStart"/>
      <w:r w:rsidRPr="00A3034A">
        <w:rPr>
          <w:rFonts w:asciiTheme="minorHAnsi" w:hAnsiTheme="minorHAnsi" w:cstheme="minorHAnsi"/>
          <w:sz w:val="16"/>
        </w:rPr>
        <w:t xml:space="preserve">was </w:t>
      </w:r>
      <w:r w:rsidRPr="00A3034A">
        <w:rPr>
          <w:rFonts w:asciiTheme="minorHAnsi" w:hAnsiTheme="minorHAnsi" w:cstheme="minorHAnsi"/>
          <w:u w:val="single"/>
        </w:rPr>
        <w:t>expressed</w:t>
      </w:r>
      <w:proofErr w:type="gramEnd"/>
      <w:r w:rsidRPr="00A3034A">
        <w:rPr>
          <w:rFonts w:asciiTheme="minorHAnsi" w:hAnsiTheme="minorHAnsi" w:cstheme="minorHAnsi"/>
          <w:u w:val="single"/>
        </w:rPr>
        <w:t xml:space="preserve">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w:t>
      </w:r>
      <w:proofErr w:type="gramStart"/>
      <w:r w:rsidRPr="00A3034A">
        <w:rPr>
          <w:rFonts w:asciiTheme="minorHAnsi" w:hAnsiTheme="minorHAnsi" w:cstheme="minorHAnsi"/>
          <w:u w:val="single"/>
        </w:rPr>
        <w:t>;</w:t>
      </w:r>
      <w:proofErr w:type="gramEnd"/>
      <w:r w:rsidRPr="00A3034A">
        <w:rPr>
          <w:rFonts w:asciiTheme="minorHAnsi" w:hAnsiTheme="minorHAnsi" w:cstheme="minorHAnsi"/>
          <w:u w:val="single"/>
        </w:rPr>
        <w:t xml:space="preserve">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w:t>
      </w:r>
      <w:proofErr w:type="gramStart"/>
      <w:r w:rsidRPr="00A3034A">
        <w:rPr>
          <w:rFonts w:asciiTheme="minorHAnsi" w:hAnsiTheme="minorHAnsi" w:cstheme="minorHAnsi"/>
          <w:sz w:val="16"/>
        </w:rPr>
        <w:t>have been linked</w:t>
      </w:r>
      <w:proofErr w:type="gramEnd"/>
      <w:r w:rsidRPr="00A3034A">
        <w:rPr>
          <w:rFonts w:asciiTheme="minorHAnsi" w:hAnsiTheme="minorHAnsi" w:cstheme="minorHAnsi"/>
          <w:sz w:val="16"/>
        </w:rPr>
        <w:t xml:space="preserve"> to disorders including Parkinson’s, schizophrenia and spectrum disorders such as autism and addiction or RDS. </w:t>
      </w:r>
    </w:p>
    <w:p w:rsidR="00AB7957" w:rsidRDefault="00AB7957" w:rsidP="00AB7957">
      <w:pPr>
        <w:rPr>
          <w:rFonts w:asciiTheme="minorHAnsi" w:hAnsiTheme="minorHAnsi" w:cstheme="minorHAnsi"/>
          <w:sz w:val="16"/>
        </w:rPr>
      </w:pPr>
      <w:r w:rsidRPr="00A3034A">
        <w:rPr>
          <w:rFonts w:asciiTheme="minorHAnsi" w:hAnsiTheme="minorHAnsi" w:cstheme="minorHAnsi"/>
          <w:sz w:val="16"/>
        </w:rPr>
        <w:t xml:space="preserve">Nora </w:t>
      </w:r>
      <w:proofErr w:type="spellStart"/>
      <w:r w:rsidRPr="00A3034A">
        <w:rPr>
          <w:rFonts w:asciiTheme="minorHAnsi" w:hAnsiTheme="minorHAnsi" w:cstheme="minorHAnsi"/>
          <w:sz w:val="16"/>
        </w:rPr>
        <w:t>Volkow</w:t>
      </w:r>
      <w:proofErr w:type="spellEnd"/>
      <w:r w:rsidRPr="00A3034A">
        <w:rPr>
          <w:rFonts w:asciiTheme="minorHAnsi" w:hAnsiTheme="minorHAnsi" w:cstheme="minorHAnsi"/>
          <w:sz w:val="16"/>
        </w:rPr>
        <w:t xml:space="preserve">,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w:t>
      </w:r>
      <w:proofErr w:type="gramStart"/>
      <w:r w:rsidRPr="00A3034A">
        <w:rPr>
          <w:rFonts w:asciiTheme="minorHAnsi" w:hAnsiTheme="minorHAnsi" w:cstheme="minorHAnsi"/>
          <w:sz w:val="16"/>
        </w:rPr>
        <w:t xml:space="preserve">This same idea has been suggested by Dr. Robert </w:t>
      </w:r>
      <w:proofErr w:type="spellStart"/>
      <w:r w:rsidRPr="00A3034A">
        <w:rPr>
          <w:rFonts w:asciiTheme="minorHAnsi" w:hAnsiTheme="minorHAnsi" w:cstheme="minorHAnsi"/>
          <w:sz w:val="16"/>
        </w:rPr>
        <w:t>Sapolsky</w:t>
      </w:r>
      <w:proofErr w:type="spellEnd"/>
      <w:r w:rsidRPr="00A3034A">
        <w:rPr>
          <w:rFonts w:asciiTheme="minorHAnsi" w:hAnsiTheme="minorHAnsi" w:cstheme="minorHAnsi"/>
          <w:sz w:val="16"/>
        </w:rPr>
        <w:t>, a professor of biology and neurology at Stanford University</w:t>
      </w:r>
      <w:proofErr w:type="gramEnd"/>
      <w:r w:rsidRPr="00A3034A">
        <w:rPr>
          <w:rFonts w:asciiTheme="minorHAnsi" w:hAnsiTheme="minorHAnsi" w:cstheme="minorHAnsi"/>
          <w:sz w:val="16"/>
        </w:rPr>
        <w:t xml:space="preserve">. Dr. </w:t>
      </w:r>
      <w:proofErr w:type="spellStart"/>
      <w:r w:rsidRPr="00A3034A">
        <w:rPr>
          <w:rFonts w:asciiTheme="minorHAnsi" w:hAnsiTheme="minorHAnsi" w:cstheme="minorHAnsi"/>
          <w:sz w:val="16"/>
        </w:rPr>
        <w:t>Sapolsky</w:t>
      </w:r>
      <w:proofErr w:type="spellEnd"/>
      <w:r w:rsidRPr="00A3034A">
        <w:rPr>
          <w:rFonts w:asciiTheme="minorHAnsi" w:hAnsiTheme="minorHAnsi" w:cstheme="minorHAnsi"/>
          <w:sz w:val="16"/>
        </w:rPr>
        <w:t xml:space="preserve">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w:t>
      </w:r>
      <w:proofErr w:type="spellStart"/>
      <w:r w:rsidRPr="00A3034A">
        <w:rPr>
          <w:rFonts w:asciiTheme="minorHAnsi" w:hAnsiTheme="minorHAnsi" w:cstheme="minorHAnsi"/>
          <w:sz w:val="16"/>
        </w:rPr>
        <w:t>Volkow</w:t>
      </w:r>
      <w:proofErr w:type="spellEnd"/>
      <w:r w:rsidRPr="00A3034A">
        <w:rPr>
          <w:rFonts w:asciiTheme="minorHAnsi" w:hAnsiTheme="minorHAnsi" w:cstheme="minorHAnsi"/>
          <w:sz w:val="16"/>
        </w:rPr>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w:t>
      </w:r>
      <w:proofErr w:type="spellStart"/>
      <w:r w:rsidRPr="00A3034A">
        <w:rPr>
          <w:rFonts w:asciiTheme="minorHAnsi" w:hAnsiTheme="minorHAnsi" w:cstheme="minorHAnsi"/>
          <w:sz w:val="16"/>
        </w:rPr>
        <w:t>interoceptive</w:t>
      </w:r>
      <w:proofErr w:type="spellEnd"/>
      <w:r w:rsidRPr="00A3034A">
        <w:rPr>
          <w:rFonts w:asciiTheme="minorHAnsi" w:hAnsiTheme="minorHAnsi" w:cstheme="minorHAnsi"/>
          <w:sz w:val="16"/>
        </w:rPr>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AB7957" w:rsidRDefault="00AB7957" w:rsidP="00AB7957">
      <w:pPr>
        <w:pStyle w:val="Heading4"/>
        <w:rPr>
          <w:rFonts w:cs="Calibri"/>
        </w:rPr>
      </w:pPr>
      <w:r>
        <w:t xml:space="preserve">2] </w:t>
      </w:r>
      <w:r w:rsidRPr="00C77255">
        <w:rPr>
          <w:rFonts w:cs="Calibri"/>
        </w:rPr>
        <w:t xml:space="preserve">Actor spec—governments must use </w:t>
      </w:r>
      <w:proofErr w:type="spellStart"/>
      <w:r w:rsidRPr="00C77255">
        <w:rPr>
          <w:rFonts w:cs="Calibri"/>
        </w:rPr>
        <w:t>util</w:t>
      </w:r>
      <w:proofErr w:type="spellEnd"/>
      <w:r w:rsidRPr="00C77255">
        <w:rPr>
          <w:rFonts w:cs="Calibri"/>
        </w:rPr>
        <w:t xml:space="preserve"> because they </w:t>
      </w:r>
      <w:proofErr w:type="gramStart"/>
      <w:r w:rsidRPr="00C77255">
        <w:rPr>
          <w:rFonts w:cs="Calibri"/>
          <w:u w:val="single"/>
        </w:rPr>
        <w:t>don’t</w:t>
      </w:r>
      <w:proofErr w:type="gramEnd"/>
      <w:r w:rsidRPr="00C77255">
        <w:rPr>
          <w:rFonts w:cs="Calibri"/>
          <w:u w:val="single"/>
        </w:rPr>
        <w:t xml:space="preserve">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w:t>
      </w:r>
      <w:proofErr w:type="spellStart"/>
      <w:r w:rsidRPr="00C77255">
        <w:rPr>
          <w:rFonts w:cs="Calibri"/>
        </w:rPr>
        <w:t>calc</w:t>
      </w:r>
      <w:proofErr w:type="spellEnd"/>
      <w:r w:rsidRPr="00C77255">
        <w:rPr>
          <w:rFonts w:cs="Calibri"/>
        </w:rPr>
        <w:t xml:space="preserve"> indicts since they are empirically denied.</w:t>
      </w:r>
    </w:p>
    <w:p w:rsidR="00AB7957" w:rsidRDefault="00AB7957" w:rsidP="00AB7957">
      <w:pPr>
        <w:pStyle w:val="Heading4"/>
        <w:rPr>
          <w:rFonts w:cs="Calibri"/>
        </w:rPr>
      </w:pPr>
      <w:r>
        <w:rPr>
          <w:rFonts w:cs="Calibri"/>
        </w:rPr>
        <w:t>3</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rsidR="00AB7957" w:rsidRPr="00EC75BB" w:rsidRDefault="00AB7957" w:rsidP="00AB7957">
      <w:pPr>
        <w:pStyle w:val="Heading4"/>
        <w:rPr>
          <w:rFonts w:cs="Calibri"/>
        </w:rPr>
      </w:pPr>
      <w:r>
        <w:rPr>
          <w:rFonts w:cs="Calibri"/>
        </w:rPr>
        <w:t xml:space="preserve">4] </w:t>
      </w:r>
      <w:r w:rsidRPr="00EC75BB">
        <w:rPr>
          <w:rFonts w:cs="Calibri"/>
        </w:rPr>
        <w:t xml:space="preserve">Extinction is a distinct phenomenon that requires prior consideration </w:t>
      </w:r>
    </w:p>
    <w:p w:rsidR="00AB7957" w:rsidRPr="00EC75BB" w:rsidRDefault="00AB7957" w:rsidP="00AB7957">
      <w:pPr>
        <w:rPr>
          <w:rFonts w:cs="Calibri"/>
        </w:rPr>
      </w:pPr>
      <w:proofErr w:type="gramStart"/>
      <w:r w:rsidRPr="00EC75BB">
        <w:rPr>
          <w:rFonts w:cs="Calibri"/>
          <w:b/>
          <w:bCs/>
          <w:sz w:val="26"/>
        </w:rPr>
        <w:t>Burke et al 16</w:t>
      </w:r>
      <w:r w:rsidRPr="00EC75BB">
        <w:rPr>
          <w:rFonts w:cs="Calibri"/>
        </w:rPr>
        <w:t xml:space="preserve"> Associate Professor of International and Political Studies @ UNSW, Australia, 2016 (Anthony, Stefanie </w:t>
      </w:r>
      <w:proofErr w:type="spellStart"/>
      <w:r w:rsidRPr="00EC75BB">
        <w:rPr>
          <w:rFonts w:cs="Calibri"/>
        </w:rPr>
        <w:t>Fishel</w:t>
      </w:r>
      <w:proofErr w:type="spellEnd"/>
      <w:r w:rsidRPr="00EC75BB">
        <w:rPr>
          <w:rFonts w:cs="Calibri"/>
        </w:rPr>
        <w:t xml:space="preserve"> is Assistant Professor, Department of Gender and Race Studies at the University of Alabama, Audra Mitchell is CIGI Chair in Global Governance and Ethics at the </w:t>
      </w:r>
      <w:proofErr w:type="spellStart"/>
      <w:r w:rsidRPr="00EC75BB">
        <w:rPr>
          <w:rFonts w:cs="Calibri"/>
        </w:rPr>
        <w:t>Balsillie</w:t>
      </w:r>
      <w:proofErr w:type="spellEnd"/>
      <w:r w:rsidRPr="00EC75BB">
        <w:rPr>
          <w:rFonts w:cs="Calibri"/>
        </w:rPr>
        <w:t xml:space="preserve"> School of International Affairs, Simon Dalby is CIGI Chair in the Political Economy of Climate Change at the </w:t>
      </w:r>
      <w:proofErr w:type="spellStart"/>
      <w:r w:rsidRPr="00EC75BB">
        <w:rPr>
          <w:rFonts w:cs="Calibri"/>
        </w:rPr>
        <w:t>Balsillie</w:t>
      </w:r>
      <w:proofErr w:type="spellEnd"/>
      <w:r w:rsidRPr="00EC75BB">
        <w:rPr>
          <w:rFonts w:cs="Calibri"/>
        </w:rPr>
        <w:t xml:space="preserve"> School of International Affairs, and, Daniel J. Levine is Assistant Professor of Political Science at the University of Alabama, “Planet Politics: Manifesto from the End of IR,” Millennium: Journal of International Studies 1–25)</w:t>
      </w:r>
      <w:proofErr w:type="gramEnd"/>
      <w:r w:rsidRPr="00EC75BB">
        <w:rPr>
          <w:rFonts w:cs="Calibri"/>
        </w:rPr>
        <w:t xml:space="preserve"> </w:t>
      </w:r>
    </w:p>
    <w:p w:rsidR="00AB7957" w:rsidRPr="00EC75BB" w:rsidRDefault="00AB7957" w:rsidP="00AB7957">
      <w:pPr>
        <w:rPr>
          <w:rFonts w:cs="Calibri"/>
          <w:sz w:val="26"/>
          <w:szCs w:val="26"/>
          <w:u w:val="single"/>
        </w:rPr>
      </w:pPr>
      <w:r w:rsidRPr="00EC75BB">
        <w:rPr>
          <w:rFonts w:cs="Calibri"/>
          <w:szCs w:val="26"/>
        </w:rPr>
        <w:t xml:space="preserve">8. </w:t>
      </w:r>
      <w:r w:rsidRPr="00EC75BB">
        <w:rPr>
          <w:rFonts w:cs="Calibri"/>
          <w:sz w:val="26"/>
          <w:szCs w:val="26"/>
          <w:u w:val="single"/>
        </w:rPr>
        <w:t>Global ethics must respond to mass extinction</w:t>
      </w:r>
      <w:r w:rsidRPr="00EC75BB">
        <w:rPr>
          <w:rFonts w:cs="Calibri"/>
          <w:szCs w:val="26"/>
        </w:rPr>
        <w:t xml:space="preserve">. </w:t>
      </w:r>
      <w:proofErr w:type="gramStart"/>
      <w:r w:rsidRPr="00EC75BB">
        <w:rPr>
          <w:rFonts w:cs="Calibri"/>
          <w:szCs w:val="26"/>
        </w:rPr>
        <w:t xml:space="preserve">In late 2014, the Worldwide Fund for Nature reported a startling statistic: according to their global study, 52% of species had gone extinct between 1970 and 2010.60 This is not news: </w:t>
      </w:r>
      <w:r w:rsidRPr="00EC75BB">
        <w:rPr>
          <w:rFonts w:cs="Calibri"/>
          <w:sz w:val="26"/>
          <w:szCs w:val="26"/>
          <w:u w:val="single"/>
        </w:rPr>
        <w:t>for three decades, conservation biologists have been warning of a ‘sixth mass extinction’, which, by definition, could eliminate more than three quarters of currently existing life forms in just a few centuries</w:t>
      </w:r>
      <w:r w:rsidRPr="00EC75BB">
        <w:rPr>
          <w:rFonts w:cs="Calibri"/>
          <w:szCs w:val="26"/>
        </w:rPr>
        <w:t xml:space="preserve">.61 In other words, </w:t>
      </w:r>
      <w:r w:rsidRPr="00EC75BB">
        <w:rPr>
          <w:rFonts w:cs="Calibri"/>
          <w:sz w:val="26"/>
          <w:szCs w:val="26"/>
          <w:u w:val="single"/>
        </w:rPr>
        <w:t>it could threaten the practical possibility of the survival of earthly life.</w:t>
      </w:r>
      <w:proofErr w:type="gramEnd"/>
      <w:r w:rsidRPr="00EC75BB">
        <w:rPr>
          <w:rFonts w:cs="Calibri"/>
          <w:sz w:val="26"/>
          <w:szCs w:val="26"/>
          <w:u w:val="single"/>
        </w:rPr>
        <w:t xml:space="preserve"> </w:t>
      </w:r>
      <w:r w:rsidRPr="00EC75BB">
        <w:rPr>
          <w:rFonts w:cs="Calibri"/>
          <w:sz w:val="26"/>
          <w:szCs w:val="26"/>
          <w:highlight w:val="green"/>
          <w:u w:val="single"/>
        </w:rPr>
        <w:t>Mass extinction</w:t>
      </w:r>
      <w:r w:rsidRPr="00EC75BB">
        <w:rPr>
          <w:rFonts w:cs="Calibri"/>
          <w:sz w:val="26"/>
          <w:szCs w:val="26"/>
          <w:u w:val="single"/>
        </w:rPr>
        <w:t xml:space="preserve"> is not simply extinction (or death) writ large</w:t>
      </w:r>
      <w:r w:rsidRPr="00EC75BB">
        <w:rPr>
          <w:rFonts w:cs="Calibri"/>
          <w:szCs w:val="26"/>
        </w:rPr>
        <w:t xml:space="preserve">: </w:t>
      </w:r>
      <w:r w:rsidRPr="00EC75BB">
        <w:rPr>
          <w:rFonts w:cs="Calibri"/>
          <w:b/>
          <w:iCs/>
          <w:sz w:val="26"/>
          <w:szCs w:val="26"/>
          <w:u w:val="single"/>
          <w:bdr w:val="single" w:sz="8" w:space="0" w:color="auto"/>
        </w:rPr>
        <w:t xml:space="preserve">it </w:t>
      </w:r>
      <w:r w:rsidRPr="00EC75BB">
        <w:rPr>
          <w:rFonts w:cs="Calibri"/>
          <w:b/>
          <w:iCs/>
          <w:sz w:val="26"/>
          <w:szCs w:val="26"/>
          <w:highlight w:val="green"/>
          <w:u w:val="single"/>
          <w:bdr w:val="single" w:sz="8" w:space="0" w:color="auto"/>
        </w:rPr>
        <w:t>is a qualitatively different</w:t>
      </w:r>
      <w:r w:rsidRPr="00EC75BB">
        <w:rPr>
          <w:rFonts w:cs="Calibri"/>
          <w:b/>
          <w:iCs/>
          <w:sz w:val="26"/>
          <w:szCs w:val="26"/>
          <w:u w:val="single"/>
          <w:bdr w:val="single" w:sz="8" w:space="0" w:color="auto"/>
        </w:rPr>
        <w:t xml:space="preserve"> </w:t>
      </w:r>
      <w:proofErr w:type="gramStart"/>
      <w:r w:rsidRPr="00EC75BB">
        <w:rPr>
          <w:rFonts w:cs="Calibri"/>
          <w:b/>
          <w:iCs/>
          <w:sz w:val="26"/>
          <w:szCs w:val="26"/>
          <w:highlight w:val="green"/>
          <w:u w:val="single"/>
          <w:bdr w:val="single" w:sz="8" w:space="0" w:color="auto"/>
        </w:rPr>
        <w:t>phenomena</w:t>
      </w:r>
      <w:proofErr w:type="gramEnd"/>
      <w:r w:rsidRPr="00EC75BB">
        <w:rPr>
          <w:rFonts w:cs="Calibri"/>
          <w:b/>
          <w:iCs/>
          <w:sz w:val="26"/>
          <w:szCs w:val="26"/>
          <w:highlight w:val="green"/>
          <w:u w:val="single"/>
          <w:bdr w:val="single" w:sz="8" w:space="0" w:color="auto"/>
        </w:rPr>
        <w:t xml:space="preserve"> that demands its own ethical categories</w:t>
      </w:r>
      <w:r w:rsidRPr="00EC75BB">
        <w:rPr>
          <w:rFonts w:cs="Calibri"/>
          <w:b/>
          <w:iCs/>
          <w:sz w:val="26"/>
          <w:szCs w:val="26"/>
          <w:u w:val="single"/>
          <w:bdr w:val="single" w:sz="8" w:space="0" w:color="auto"/>
        </w:rPr>
        <w:t>.</w:t>
      </w:r>
      <w:r w:rsidRPr="00EC75BB">
        <w:rPr>
          <w:rFonts w:cs="Calibri"/>
          <w:szCs w:val="26"/>
        </w:rPr>
        <w:t xml:space="preserve"> </w:t>
      </w:r>
      <w:r w:rsidRPr="00EC75BB">
        <w:rPr>
          <w:rFonts w:cs="Calibri"/>
          <w:sz w:val="26"/>
          <w:szCs w:val="26"/>
          <w:u w:val="single"/>
        </w:rPr>
        <w:t xml:space="preserve">It </w:t>
      </w:r>
      <w:proofErr w:type="gramStart"/>
      <w:r w:rsidRPr="00EC75BB">
        <w:rPr>
          <w:rFonts w:cs="Calibri"/>
          <w:sz w:val="26"/>
          <w:szCs w:val="26"/>
          <w:u w:val="single"/>
        </w:rPr>
        <w:t>cannot be grasped</w:t>
      </w:r>
      <w:proofErr w:type="gramEnd"/>
      <w:r w:rsidRPr="00EC75BB">
        <w:rPr>
          <w:rFonts w:cs="Calibri"/>
          <w:sz w:val="26"/>
          <w:szCs w:val="26"/>
          <w:u w:val="single"/>
        </w:rPr>
        <w:t xml:space="preserve"> by aggregating species extinctions,</w:t>
      </w:r>
      <w:r w:rsidRPr="00EC75BB">
        <w:rPr>
          <w:rFonts w:cs="Calibri"/>
          <w:szCs w:val="26"/>
        </w:rPr>
        <w:t xml:space="preserve"> let alone the deaths of individual organisms. </w:t>
      </w:r>
      <w:r w:rsidRPr="00EC75BB">
        <w:rPr>
          <w:rFonts w:cs="Calibri"/>
          <w:sz w:val="26"/>
          <w:szCs w:val="26"/>
          <w:highlight w:val="green"/>
          <w:u w:val="single"/>
        </w:rPr>
        <w:t>Not only does it erase</w:t>
      </w:r>
      <w:r w:rsidRPr="00EC75BB">
        <w:rPr>
          <w:rFonts w:cs="Calibri"/>
          <w:sz w:val="26"/>
          <w:szCs w:val="26"/>
          <w:u w:val="single"/>
        </w:rPr>
        <w:t xml:space="preserve"> diverse, irreplaceable </w:t>
      </w:r>
      <w:r w:rsidRPr="00EC75BB">
        <w:rPr>
          <w:rFonts w:cs="Calibri"/>
          <w:sz w:val="26"/>
          <w:szCs w:val="26"/>
          <w:highlight w:val="green"/>
          <w:u w:val="single"/>
        </w:rPr>
        <w:t>life</w:t>
      </w:r>
      <w:r w:rsidRPr="00EC75BB">
        <w:rPr>
          <w:rFonts w:cs="Calibri"/>
          <w:sz w:val="26"/>
          <w:szCs w:val="26"/>
          <w:u w:val="single"/>
        </w:rPr>
        <w:t xml:space="preserve"> forms</w:t>
      </w:r>
      <w:r w:rsidRPr="00EC75BB">
        <w:rPr>
          <w:rFonts w:cs="Calibri"/>
          <w:szCs w:val="26"/>
        </w:rPr>
        <w:t xml:space="preserve">, </w:t>
      </w:r>
      <w:r w:rsidRPr="00EC75BB">
        <w:rPr>
          <w:rFonts w:cs="Calibri"/>
          <w:sz w:val="26"/>
          <w:szCs w:val="26"/>
          <w:highlight w:val="green"/>
          <w:u w:val="single"/>
        </w:rPr>
        <w:t>their</w:t>
      </w:r>
      <w:r w:rsidRPr="00EC75BB">
        <w:rPr>
          <w:rFonts w:cs="Calibri"/>
          <w:sz w:val="26"/>
          <w:szCs w:val="26"/>
          <w:u w:val="single"/>
        </w:rPr>
        <w:t xml:space="preserve"> </w:t>
      </w:r>
      <w:r w:rsidRPr="00EC75BB">
        <w:rPr>
          <w:rFonts w:cs="Calibri"/>
          <w:b/>
          <w:iCs/>
          <w:sz w:val="26"/>
          <w:szCs w:val="26"/>
          <w:u w:val="single"/>
          <w:bdr w:val="single" w:sz="8" w:space="0" w:color="auto"/>
        </w:rPr>
        <w:t xml:space="preserve">unique </w:t>
      </w:r>
      <w:r w:rsidRPr="00EC75BB">
        <w:rPr>
          <w:rFonts w:cs="Calibri"/>
          <w:b/>
          <w:iCs/>
          <w:sz w:val="26"/>
          <w:szCs w:val="26"/>
          <w:highlight w:val="green"/>
          <w:u w:val="single"/>
          <w:bdr w:val="single" w:sz="8" w:space="0" w:color="auto"/>
        </w:rPr>
        <w:t>histories</w:t>
      </w:r>
      <w:r w:rsidRPr="00EC75BB">
        <w:rPr>
          <w:rFonts w:cs="Calibri"/>
          <w:sz w:val="26"/>
          <w:szCs w:val="26"/>
          <w:highlight w:val="green"/>
          <w:u w:val="single"/>
        </w:rPr>
        <w:t xml:space="preserve"> and</w:t>
      </w:r>
      <w:r w:rsidRPr="00EC75BB">
        <w:rPr>
          <w:rFonts w:cs="Calibri"/>
          <w:sz w:val="26"/>
          <w:szCs w:val="26"/>
          <w:u w:val="single"/>
        </w:rPr>
        <w:t xml:space="preserve"> </w:t>
      </w:r>
      <w:r w:rsidRPr="00EC75BB">
        <w:rPr>
          <w:rFonts w:cs="Calibri"/>
          <w:b/>
          <w:iCs/>
          <w:sz w:val="26"/>
          <w:szCs w:val="26"/>
          <w:u w:val="single"/>
          <w:bdr w:val="single" w:sz="8" w:space="0" w:color="auto"/>
        </w:rPr>
        <w:t xml:space="preserve">open-ended </w:t>
      </w:r>
      <w:r w:rsidRPr="00EC75BB">
        <w:rPr>
          <w:rFonts w:cs="Calibri"/>
          <w:b/>
          <w:iCs/>
          <w:sz w:val="26"/>
          <w:szCs w:val="26"/>
          <w:highlight w:val="green"/>
          <w:u w:val="single"/>
          <w:bdr w:val="single" w:sz="8" w:space="0" w:color="auto"/>
        </w:rPr>
        <w:t>possibilities</w:t>
      </w:r>
      <w:r w:rsidRPr="00EC75BB">
        <w:rPr>
          <w:rFonts w:cs="Calibri"/>
          <w:sz w:val="26"/>
          <w:szCs w:val="26"/>
          <w:highlight w:val="green"/>
          <w:u w:val="single"/>
        </w:rPr>
        <w:t xml:space="preserve">, </w:t>
      </w:r>
      <w:proofErr w:type="gramStart"/>
      <w:r w:rsidRPr="00EC75BB">
        <w:rPr>
          <w:rFonts w:cs="Calibri"/>
          <w:sz w:val="26"/>
          <w:szCs w:val="26"/>
          <w:highlight w:val="green"/>
          <w:u w:val="single"/>
        </w:rPr>
        <w:t>but</w:t>
      </w:r>
      <w:proofErr w:type="gramEnd"/>
      <w:r w:rsidRPr="00EC75BB">
        <w:rPr>
          <w:rFonts w:cs="Calibri"/>
          <w:sz w:val="26"/>
          <w:szCs w:val="26"/>
          <w:highlight w:val="green"/>
          <w:u w:val="single"/>
        </w:rPr>
        <w:t xml:space="preserve"> it </w:t>
      </w:r>
      <w:r w:rsidRPr="00EC75BB">
        <w:rPr>
          <w:rFonts w:cs="Calibri"/>
          <w:b/>
          <w:iCs/>
          <w:sz w:val="26"/>
          <w:szCs w:val="26"/>
          <w:highlight w:val="green"/>
          <w:u w:val="single"/>
          <w:bdr w:val="single" w:sz="8" w:space="0" w:color="auto"/>
        </w:rPr>
        <w:t>threatens the ontological conditions of</w:t>
      </w:r>
      <w:r w:rsidRPr="00EC75BB">
        <w:rPr>
          <w:rFonts w:cs="Calibri"/>
          <w:b/>
          <w:iCs/>
          <w:sz w:val="26"/>
          <w:szCs w:val="26"/>
          <w:u w:val="single"/>
          <w:bdr w:val="single" w:sz="8" w:space="0" w:color="auto"/>
        </w:rPr>
        <w:t xml:space="preserve"> Earthly </w:t>
      </w:r>
      <w:r w:rsidRPr="00EC75BB">
        <w:rPr>
          <w:rFonts w:cs="Calibri"/>
          <w:b/>
          <w:iCs/>
          <w:sz w:val="26"/>
          <w:szCs w:val="26"/>
          <w:highlight w:val="green"/>
          <w:u w:val="single"/>
          <w:bdr w:val="single" w:sz="8" w:space="0" w:color="auto"/>
        </w:rPr>
        <w:t>life</w:t>
      </w:r>
      <w:r w:rsidRPr="00EC75BB">
        <w:rPr>
          <w:rFonts w:cs="Calibri"/>
          <w:sz w:val="26"/>
          <w:szCs w:val="26"/>
          <w:u w:val="single"/>
        </w:rPr>
        <w:t>.</w:t>
      </w:r>
    </w:p>
    <w:p w:rsidR="00AB7957" w:rsidRPr="00EC75BB" w:rsidRDefault="00AB7957" w:rsidP="00AB7957">
      <w:pPr>
        <w:rPr>
          <w:rFonts w:cs="Calibri"/>
          <w:sz w:val="26"/>
          <w:szCs w:val="26"/>
          <w:u w:val="single"/>
        </w:rPr>
      </w:pPr>
      <w:r w:rsidRPr="00EC75BB">
        <w:rPr>
          <w:rFonts w:cs="Calibri"/>
          <w:szCs w:val="26"/>
        </w:rPr>
        <w:t xml:space="preserve">IR is one of few disciplines that is explicitly devoted to the pursuit of survival, yet it has almost nothing to say in the face of a possible mass extinction event.62 </w:t>
      </w:r>
      <w:proofErr w:type="gramStart"/>
      <w:r w:rsidRPr="00EC75BB">
        <w:rPr>
          <w:rFonts w:cs="Calibri"/>
          <w:szCs w:val="26"/>
        </w:rPr>
        <w:t>It</w:t>
      </w:r>
      <w:proofErr w:type="gramEnd"/>
      <w:r w:rsidRPr="00EC75BB">
        <w:rPr>
          <w:rFonts w:cs="Calibri"/>
          <w:szCs w:val="26"/>
        </w:rPr>
        <w:t xml:space="preserve"> utterly lacks the conceptual and ethical frameworks necessary to foster diverse, meaningful responses to this phenomenon. As mentioned above, </w:t>
      </w:r>
      <w:r w:rsidRPr="00EC75BB">
        <w:rPr>
          <w:rFonts w:cs="Calibri"/>
          <w:sz w:val="26"/>
          <w:szCs w:val="26"/>
          <w:u w:val="single"/>
        </w:rPr>
        <w:t>Cold-War era concepts such as ‘nuclear winter’ and ‘</w:t>
      </w:r>
      <w:proofErr w:type="spellStart"/>
      <w:r w:rsidRPr="00EC75BB">
        <w:rPr>
          <w:rFonts w:cs="Calibri"/>
          <w:sz w:val="26"/>
          <w:szCs w:val="26"/>
          <w:u w:val="single"/>
        </w:rPr>
        <w:t>omnicide</w:t>
      </w:r>
      <w:proofErr w:type="spellEnd"/>
      <w:r w:rsidRPr="00EC75BB">
        <w:rPr>
          <w:rFonts w:cs="Calibri"/>
          <w:sz w:val="26"/>
          <w:szCs w:val="26"/>
          <w:u w:val="single"/>
        </w:rPr>
        <w:t>’ gesture towards harms massive in their scale and moral horror</w:t>
      </w:r>
      <w:r w:rsidRPr="00EC75BB">
        <w:rPr>
          <w:rFonts w:cs="Calibri"/>
          <w:szCs w:val="26"/>
        </w:rPr>
        <w:t xml:space="preserve">. However, </w:t>
      </w:r>
      <w:r w:rsidRPr="00EC75BB">
        <w:rPr>
          <w:rFonts w:cs="Calibri"/>
          <w:sz w:val="26"/>
          <w:szCs w:val="26"/>
          <w:u w:val="single"/>
        </w:rPr>
        <w:t xml:space="preserve">they are asymptotic: </w:t>
      </w:r>
      <w:r w:rsidRPr="00EC75BB">
        <w:rPr>
          <w:rFonts w:cs="Calibri"/>
          <w:sz w:val="26"/>
          <w:szCs w:val="26"/>
          <w:highlight w:val="green"/>
          <w:u w:val="single"/>
        </w:rPr>
        <w:t>they imagine</w:t>
      </w:r>
      <w:r w:rsidRPr="00EC75BB">
        <w:rPr>
          <w:rFonts w:cs="Calibri"/>
          <w:sz w:val="26"/>
          <w:szCs w:val="26"/>
          <w:u w:val="single"/>
        </w:rPr>
        <w:t xml:space="preserve"> nightmares of </w:t>
      </w:r>
      <w:r w:rsidRPr="00EC75BB">
        <w:rPr>
          <w:rFonts w:cs="Calibri"/>
          <w:sz w:val="26"/>
          <w:szCs w:val="26"/>
          <w:highlight w:val="green"/>
          <w:u w:val="single"/>
        </w:rPr>
        <w:t>a</w:t>
      </w:r>
      <w:r w:rsidRPr="00EC75BB">
        <w:rPr>
          <w:rFonts w:cs="Calibri"/>
          <w:sz w:val="26"/>
          <w:szCs w:val="26"/>
          <w:u w:val="single"/>
        </w:rPr>
        <w:t xml:space="preserve"> severely </w:t>
      </w:r>
      <w:r w:rsidRPr="00EC75BB">
        <w:rPr>
          <w:rFonts w:cs="Calibri"/>
          <w:sz w:val="26"/>
          <w:szCs w:val="26"/>
          <w:highlight w:val="green"/>
          <w:u w:val="single"/>
        </w:rPr>
        <w:t>denuded planet</w:t>
      </w:r>
      <w:r w:rsidRPr="00EC75BB">
        <w:rPr>
          <w:rFonts w:cs="Calibri"/>
          <w:sz w:val="26"/>
          <w:szCs w:val="26"/>
          <w:u w:val="single"/>
        </w:rPr>
        <w:t xml:space="preserve">, yet they do </w:t>
      </w:r>
      <w:r w:rsidRPr="00EC75BB">
        <w:rPr>
          <w:rFonts w:cs="Calibri"/>
          <w:sz w:val="26"/>
          <w:szCs w:val="26"/>
          <w:highlight w:val="green"/>
          <w:u w:val="single"/>
        </w:rPr>
        <w:t>not</w:t>
      </w:r>
      <w:r w:rsidRPr="00EC75BB">
        <w:rPr>
          <w:rFonts w:cs="Calibri"/>
          <w:sz w:val="26"/>
          <w:szCs w:val="26"/>
          <w:u w:val="single"/>
        </w:rPr>
        <w:t xml:space="preserve"> contemplate </w:t>
      </w:r>
      <w:r w:rsidRPr="00EC75BB">
        <w:rPr>
          <w:rFonts w:cs="Calibri"/>
          <w:sz w:val="26"/>
          <w:szCs w:val="26"/>
          <w:highlight w:val="green"/>
          <w:u w:val="single"/>
        </w:rPr>
        <w:t xml:space="preserve">the </w:t>
      </w:r>
      <w:r w:rsidRPr="00EC75BB">
        <w:rPr>
          <w:rFonts w:cs="Calibri"/>
          <w:b/>
          <w:iCs/>
          <w:sz w:val="26"/>
          <w:szCs w:val="26"/>
          <w:highlight w:val="green"/>
          <w:u w:val="single"/>
          <w:bdr w:val="single" w:sz="8" w:space="0" w:color="auto"/>
        </w:rPr>
        <w:t>comprehensive negation</w:t>
      </w:r>
      <w:r w:rsidRPr="00EC75BB">
        <w:rPr>
          <w:rFonts w:cs="Calibri"/>
          <w:sz w:val="26"/>
          <w:szCs w:val="26"/>
          <w:u w:val="single"/>
        </w:rPr>
        <w:t xml:space="preserve"> that a </w:t>
      </w:r>
      <w:r w:rsidRPr="00EC75BB">
        <w:rPr>
          <w:rFonts w:cs="Calibri"/>
          <w:sz w:val="26"/>
          <w:szCs w:val="26"/>
          <w:highlight w:val="green"/>
          <w:u w:val="single"/>
        </w:rPr>
        <w:t>mass extinction</w:t>
      </w:r>
      <w:r w:rsidRPr="00EC75BB">
        <w:rPr>
          <w:rFonts w:cs="Calibri"/>
          <w:sz w:val="26"/>
          <w:szCs w:val="26"/>
          <w:u w:val="single"/>
        </w:rPr>
        <w:t xml:space="preserve"> event </w:t>
      </w:r>
      <w:r w:rsidRPr="00EC75BB">
        <w:rPr>
          <w:rFonts w:cs="Calibri"/>
          <w:sz w:val="26"/>
          <w:szCs w:val="26"/>
          <w:highlight w:val="green"/>
          <w:u w:val="single"/>
        </w:rPr>
        <w:t>entails</w:t>
      </w:r>
      <w:r w:rsidRPr="00EC75BB">
        <w:rPr>
          <w:rFonts w:cs="Calibri"/>
          <w:sz w:val="26"/>
          <w:szCs w:val="26"/>
          <w:u w:val="single"/>
        </w:rPr>
        <w:t>.</w:t>
      </w:r>
      <w:r w:rsidRPr="00EC75BB">
        <w:rPr>
          <w:rFonts w:cs="Calibri"/>
          <w:szCs w:val="26"/>
        </w:rPr>
        <w:t xml:space="preserve"> In contemporary IR discourses, where it appears at all, extinction is treated as a problem of scientific management and </w:t>
      </w:r>
      <w:proofErr w:type="spellStart"/>
      <w:r w:rsidRPr="00EC75BB">
        <w:rPr>
          <w:rFonts w:cs="Calibri"/>
          <w:szCs w:val="26"/>
        </w:rPr>
        <w:t>biopolitical</w:t>
      </w:r>
      <w:proofErr w:type="spellEnd"/>
      <w:r w:rsidRPr="00EC75BB">
        <w:rPr>
          <w:rFonts w:cs="Calibri"/>
          <w:szCs w:val="26"/>
        </w:rPr>
        <w:t xml:space="preserve"> control aimed at securing existing human lifestyles.63 Once again, </w:t>
      </w:r>
      <w:r w:rsidRPr="00EC75BB">
        <w:rPr>
          <w:rFonts w:cs="Calibri"/>
          <w:sz w:val="26"/>
          <w:szCs w:val="26"/>
          <w:highlight w:val="green"/>
          <w:u w:val="single"/>
        </w:rPr>
        <w:t>this</w:t>
      </w:r>
      <w:r w:rsidRPr="00EC75BB">
        <w:rPr>
          <w:rFonts w:cs="Calibri"/>
          <w:sz w:val="26"/>
          <w:szCs w:val="26"/>
          <w:u w:val="single"/>
        </w:rPr>
        <w:t xml:space="preserve"> approach </w:t>
      </w:r>
      <w:r w:rsidRPr="00EC75BB">
        <w:rPr>
          <w:rFonts w:cs="Calibri"/>
          <w:sz w:val="26"/>
          <w:szCs w:val="26"/>
          <w:highlight w:val="green"/>
          <w:u w:val="single"/>
        </w:rPr>
        <w:t xml:space="preserve">fails to </w:t>
      </w:r>
      <w:proofErr w:type="spellStart"/>
      <w:r w:rsidRPr="00EC75BB">
        <w:rPr>
          <w:rFonts w:cs="Calibri"/>
          <w:sz w:val="26"/>
          <w:szCs w:val="26"/>
          <w:highlight w:val="green"/>
          <w:u w:val="single"/>
        </w:rPr>
        <w:t>recognise</w:t>
      </w:r>
      <w:proofErr w:type="spellEnd"/>
      <w:r w:rsidRPr="00EC75BB">
        <w:rPr>
          <w:rFonts w:cs="Calibri"/>
          <w:sz w:val="26"/>
          <w:szCs w:val="26"/>
          <w:highlight w:val="green"/>
          <w:u w:val="single"/>
        </w:rPr>
        <w:t xml:space="preserve"> the reality</w:t>
      </w:r>
      <w:r w:rsidRPr="00EC75BB">
        <w:rPr>
          <w:rFonts w:cs="Calibri"/>
          <w:sz w:val="26"/>
          <w:szCs w:val="26"/>
          <w:u w:val="single"/>
        </w:rPr>
        <w:t xml:space="preserve"> of extinction, </w:t>
      </w:r>
      <w:r w:rsidRPr="00EC75BB">
        <w:rPr>
          <w:rFonts w:cs="Calibri"/>
          <w:sz w:val="26"/>
          <w:szCs w:val="26"/>
          <w:highlight w:val="green"/>
          <w:u w:val="single"/>
        </w:rPr>
        <w:t xml:space="preserve">which is a </w:t>
      </w:r>
      <w:r w:rsidRPr="00EC75BB">
        <w:rPr>
          <w:rFonts w:cs="Calibri"/>
          <w:b/>
          <w:iCs/>
          <w:sz w:val="26"/>
          <w:szCs w:val="26"/>
          <w:highlight w:val="green"/>
          <w:u w:val="single"/>
          <w:bdr w:val="single" w:sz="8" w:space="0" w:color="auto"/>
        </w:rPr>
        <w:t>matter of being and nonbeing</w:t>
      </w:r>
      <w:r w:rsidRPr="00EC75BB">
        <w:rPr>
          <w:rFonts w:cs="Calibri"/>
          <w:sz w:val="26"/>
          <w:szCs w:val="26"/>
          <w:highlight w:val="green"/>
          <w:u w:val="single"/>
        </w:rPr>
        <w:t>, not one of life and death</w:t>
      </w:r>
      <w:r w:rsidRPr="00EC75BB">
        <w:rPr>
          <w:rFonts w:cs="Calibri"/>
          <w:sz w:val="26"/>
          <w:szCs w:val="26"/>
          <w:u w:val="single"/>
        </w:rPr>
        <w:t xml:space="preserve"> processes.</w:t>
      </w:r>
    </w:p>
    <w:p w:rsidR="00AB7957" w:rsidRPr="00EC75BB" w:rsidRDefault="00AB7957" w:rsidP="00AB7957">
      <w:pPr>
        <w:rPr>
          <w:rFonts w:cs="Calibri"/>
        </w:rPr>
      </w:pPr>
      <w:r w:rsidRPr="00EC75BB">
        <w:rPr>
          <w:rFonts w:cs="Calibri"/>
          <w:u w:val="single"/>
        </w:rPr>
        <w:t>Confronting the enormity of a possible mass extinction event requires a total overhaul of human perceptions of what is at stake in the disruption of the conditions of Earthly life. The question of what is ‘lost’ in extinction has</w:t>
      </w:r>
      <w:r w:rsidRPr="00EC75BB">
        <w:rPr>
          <w:rFonts w:cs="Calibri"/>
        </w:rPr>
        <w:t xml:space="preserve">, since the inception of the concept of ‘conservation’, </w:t>
      </w:r>
      <w:r w:rsidRPr="00EC75BB">
        <w:rPr>
          <w:rFonts w:cs="Calibri"/>
          <w:u w:val="single"/>
        </w:rPr>
        <w:t>been addressed in terms of financial cost</w:t>
      </w:r>
      <w:r w:rsidRPr="00EC75BB">
        <w:rPr>
          <w:rFonts w:cs="Calibri"/>
        </w:rPr>
        <w:t xml:space="preserve"> and economic liabilities.64 Beyond reducing life to forms to capital, currencies and financial instruments, the dominant neoliberal political economy of conservation imposes a </w:t>
      </w:r>
      <w:proofErr w:type="spellStart"/>
      <w:r w:rsidRPr="00EC75BB">
        <w:rPr>
          <w:rFonts w:cs="Calibri"/>
        </w:rPr>
        <w:t>homogenising</w:t>
      </w:r>
      <w:proofErr w:type="spellEnd"/>
      <w:r w:rsidRPr="00EC75BB">
        <w:rPr>
          <w:rFonts w:cs="Calibri"/>
        </w:rPr>
        <w:t xml:space="preserve">, Western secular worldview on a planetary phenomenon. </w:t>
      </w:r>
      <w:r w:rsidRPr="00EC75BB">
        <w:rPr>
          <w:rFonts w:cs="Calibri"/>
          <w:u w:val="single"/>
        </w:rPr>
        <w:t xml:space="preserve">Yet the </w:t>
      </w:r>
      <w:r w:rsidRPr="00EC75BB">
        <w:rPr>
          <w:rFonts w:cs="Calibri"/>
          <w:b/>
          <w:iCs/>
          <w:u w:val="single"/>
          <w:bdr w:val="single" w:sz="8" w:space="0" w:color="auto"/>
        </w:rPr>
        <w:t>enormity, complexity, and scale</w:t>
      </w:r>
      <w:r w:rsidRPr="00EC75BB">
        <w:rPr>
          <w:rFonts w:cs="Calibri"/>
          <w:u w:val="single"/>
        </w:rPr>
        <w:t xml:space="preserve"> of mass extinction is so huge that humans need to </w:t>
      </w:r>
      <w:r w:rsidRPr="00EC75BB">
        <w:rPr>
          <w:rFonts w:cs="Calibri"/>
          <w:b/>
          <w:iCs/>
          <w:u w:val="single"/>
          <w:bdr w:val="single" w:sz="8" w:space="0" w:color="auto"/>
        </w:rPr>
        <w:t>draw on every possible resource in order to find ways of responding</w:t>
      </w:r>
      <w:r w:rsidRPr="00EC75BB">
        <w:rPr>
          <w:rFonts w:cs="Calibri"/>
          <w:u w:val="single"/>
        </w:rPr>
        <w:t>.</w:t>
      </w:r>
      <w:r w:rsidRPr="00EC75BB">
        <w:rPr>
          <w:rFonts w:cs="Calibri"/>
        </w:rPr>
        <w:t xml:space="preserve"> This means that they need to </w:t>
      </w:r>
      <w:proofErr w:type="spellStart"/>
      <w:r w:rsidRPr="00EC75BB">
        <w:rPr>
          <w:rFonts w:cs="Calibri"/>
        </w:rPr>
        <w:t>mobilise</w:t>
      </w:r>
      <w:proofErr w:type="spellEnd"/>
      <w:r w:rsidRPr="00EC75BB">
        <w:rPr>
          <w:rFonts w:cs="Calibri"/>
        </w:rPr>
        <w:t xml:space="preserve"> multiple worldviews and lifeways – including those emerging from indigenous and </w:t>
      </w:r>
      <w:proofErr w:type="spellStart"/>
      <w:r w:rsidRPr="00EC75BB">
        <w:rPr>
          <w:rFonts w:cs="Calibri"/>
        </w:rPr>
        <w:t>marginalised</w:t>
      </w:r>
      <w:proofErr w:type="spellEnd"/>
      <w:r w:rsidRPr="00EC75BB">
        <w:rPr>
          <w:rFonts w:cs="Calibri"/>
        </w:rPr>
        <w:t xml:space="preserve"> cosmologies. Above all, </w:t>
      </w:r>
      <w:r w:rsidRPr="00EC75BB">
        <w:rPr>
          <w:rFonts w:cs="Calibri"/>
          <w:u w:val="single"/>
        </w:rPr>
        <w:t xml:space="preserve">it is crucial and urgent to </w:t>
      </w:r>
      <w:proofErr w:type="spellStart"/>
      <w:r w:rsidRPr="00EC75BB">
        <w:rPr>
          <w:rFonts w:cs="Calibri"/>
          <w:u w:val="single"/>
        </w:rPr>
        <w:t>realise</w:t>
      </w:r>
      <w:proofErr w:type="spellEnd"/>
      <w:r w:rsidRPr="00EC75BB">
        <w:rPr>
          <w:rFonts w:cs="Calibri"/>
          <w:u w:val="single"/>
        </w:rPr>
        <w:t xml:space="preserve"> that extinction is a </w:t>
      </w:r>
      <w:r w:rsidRPr="00EC75BB">
        <w:rPr>
          <w:rFonts w:cs="Calibri"/>
          <w:b/>
          <w:iCs/>
          <w:u w:val="single"/>
          <w:bdr w:val="single" w:sz="8" w:space="0" w:color="auto"/>
        </w:rPr>
        <w:t>matter of global ethics</w:t>
      </w:r>
      <w:r w:rsidRPr="00EC75BB">
        <w:rPr>
          <w:rFonts w:cs="Calibri"/>
        </w:rPr>
        <w:t xml:space="preserve">. </w:t>
      </w:r>
      <w:r w:rsidRPr="00EC75BB">
        <w:rPr>
          <w:rFonts w:cs="Calibri"/>
          <w:u w:val="single"/>
        </w:rPr>
        <w:t>It is not simply an issue of management or security, or even of particular visions of the good life</w:t>
      </w:r>
      <w:r w:rsidRPr="00EC75BB">
        <w:rPr>
          <w:rFonts w:cs="Calibri"/>
        </w:rPr>
        <w:t xml:space="preserve">. </w:t>
      </w:r>
      <w:r w:rsidRPr="00EC75BB">
        <w:rPr>
          <w:rFonts w:cs="Calibri"/>
          <w:u w:val="single"/>
        </w:rPr>
        <w:t xml:space="preserve">Instead, it is about staking a claim as to the goodness of life itself. If it does not fit within the existing parameters of global ethics, then </w:t>
      </w:r>
      <w:proofErr w:type="gramStart"/>
      <w:r w:rsidRPr="00EC75BB">
        <w:rPr>
          <w:rFonts w:cs="Calibri"/>
          <w:u w:val="single"/>
        </w:rPr>
        <w:t>it is these boundaries that</w:t>
      </w:r>
      <w:proofErr w:type="gramEnd"/>
      <w:r w:rsidRPr="00EC75BB">
        <w:rPr>
          <w:rFonts w:cs="Calibri"/>
          <w:u w:val="single"/>
        </w:rPr>
        <w:t xml:space="preserve"> need to change</w:t>
      </w:r>
      <w:r w:rsidRPr="00EC75BB">
        <w:rPr>
          <w:rFonts w:cs="Calibri"/>
        </w:rPr>
        <w:t>.</w:t>
      </w:r>
    </w:p>
    <w:p w:rsidR="00AB7957" w:rsidRPr="00EC75BB" w:rsidRDefault="00AB7957" w:rsidP="00AB7957">
      <w:pPr>
        <w:rPr>
          <w:rFonts w:cs="Calibri"/>
          <w:szCs w:val="16"/>
        </w:rPr>
      </w:pPr>
      <w:r w:rsidRPr="00EC75BB">
        <w:rPr>
          <w:rFonts w:cs="Calibri"/>
          <w:szCs w:val="16"/>
        </w:rPr>
        <w:t xml:space="preserve">9. An Earth-worldly politics. Humans are worldly – that is, we are fundamentally </w:t>
      </w:r>
      <w:proofErr w:type="spellStart"/>
      <w:r w:rsidRPr="00EC75BB">
        <w:rPr>
          <w:rFonts w:cs="Calibri"/>
          <w:szCs w:val="16"/>
        </w:rPr>
        <w:t>worldforming</w:t>
      </w:r>
      <w:proofErr w:type="spellEnd"/>
      <w:r w:rsidRPr="00EC75BB">
        <w:rPr>
          <w:rFonts w:cs="Calibri"/>
          <w:szCs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proofErr w:type="gramStart"/>
      <w:r w:rsidRPr="00EC75BB">
        <w:rPr>
          <w:rFonts w:cs="Calibri"/>
          <w:szCs w:val="16"/>
        </w:rPr>
        <w:t>instrumentalised</w:t>
      </w:r>
      <w:proofErr w:type="spellEnd"/>
      <w:proofErr w:type="gramEnd"/>
      <w:r w:rsidRPr="00EC75BB">
        <w:rPr>
          <w:rFonts w:cs="Calibri"/>
          <w:szCs w:val="16"/>
        </w:rPr>
        <w:t xml:space="preserve"> and englobed.65 Rather, it is a complex of worlds that we share, co-constitute, create, destroy and inhabit with countless other life forms and beings.</w:t>
      </w:r>
    </w:p>
    <w:p w:rsidR="00AB7957" w:rsidRPr="00EC75BB" w:rsidRDefault="00AB7957" w:rsidP="00AB7957">
      <w:pPr>
        <w:rPr>
          <w:rFonts w:cs="Calibri"/>
          <w:u w:val="single"/>
        </w:rPr>
      </w:pPr>
      <w:r w:rsidRPr="00EC75BB">
        <w:rPr>
          <w:rFonts w:cs="Calibri"/>
        </w:rPr>
        <w:t xml:space="preserve">The formation of the Anthropocene reflects a particular type of </w:t>
      </w:r>
      <w:proofErr w:type="spellStart"/>
      <w:r w:rsidRPr="00EC75BB">
        <w:rPr>
          <w:rFonts w:cs="Calibri"/>
        </w:rPr>
        <w:t>worlding</w:t>
      </w:r>
      <w:proofErr w:type="spellEnd"/>
      <w:r w:rsidRPr="00EC75BB">
        <w:rPr>
          <w:rFonts w:cs="Calibri"/>
        </w:rPr>
        <w:t xml:space="preserve">,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t>
      </w:r>
      <w:proofErr w:type="spellStart"/>
      <w:r w:rsidRPr="00EC75BB">
        <w:rPr>
          <w:rFonts w:cs="Calibri"/>
        </w:rPr>
        <w:t>worlding</w:t>
      </w:r>
      <w:proofErr w:type="spellEnd"/>
      <w:r w:rsidRPr="00EC75BB">
        <w:rPr>
          <w:rFonts w:cs="Calibri"/>
        </w:rPr>
        <w:t xml:space="preserve"> so far to one extreme that it has become almost entirely detached from the conditions of the Earth. Planet Politics calls, instead, for a mode of </w:t>
      </w:r>
      <w:proofErr w:type="spellStart"/>
      <w:r w:rsidRPr="00EC75BB">
        <w:rPr>
          <w:rFonts w:cs="Calibri"/>
        </w:rPr>
        <w:t>worlding</w:t>
      </w:r>
      <w:proofErr w:type="spellEnd"/>
      <w:r w:rsidRPr="00EC75BB">
        <w:rPr>
          <w:rFonts w:cs="Calibri"/>
        </w:rPr>
        <w:t xml:space="preserve"> that is responsive to, and grounded in, the Earth. One of these ways of being Earth-worldly is to embrace the condition of </w:t>
      </w:r>
      <w:proofErr w:type="gramStart"/>
      <w:r w:rsidRPr="00EC75BB">
        <w:rPr>
          <w:rFonts w:cs="Calibri"/>
        </w:rPr>
        <w:t>being entangled</w:t>
      </w:r>
      <w:proofErr w:type="gramEnd"/>
      <w:r w:rsidRPr="00EC75BB">
        <w:rPr>
          <w:rFonts w:cs="Calibri"/>
        </w:rPr>
        <w:t xml:space="preserve">. We can interpret this term in the way that Heidegger66 did, as the condition of </w:t>
      </w:r>
      <w:proofErr w:type="gramStart"/>
      <w:r w:rsidRPr="00EC75BB">
        <w:rPr>
          <w:rFonts w:cs="Calibri"/>
        </w:rPr>
        <w:t>being mired</w:t>
      </w:r>
      <w:proofErr w:type="gramEnd"/>
      <w:r w:rsidRPr="00EC75BB">
        <w:rPr>
          <w:rFonts w:cs="Calibri"/>
        </w:rPr>
        <w:t xml:space="preserve"> in everyday human concerns, worries, and anxiety, to prolong existence. </w:t>
      </w:r>
      <w:proofErr w:type="gramStart"/>
      <w:r w:rsidRPr="00EC75BB">
        <w:rPr>
          <w:rFonts w:cs="Calibri"/>
        </w:rPr>
        <w:t>But</w:t>
      </w:r>
      <w:proofErr w:type="gramEnd"/>
      <w:r w:rsidRPr="00EC75BB">
        <w:rPr>
          <w:rFonts w:cs="Calibri"/>
        </w:rPr>
        <w:t xml:space="preserve">, in contrast, </w:t>
      </w:r>
      <w:r w:rsidRPr="00EC75BB">
        <w:rPr>
          <w:rFonts w:cs="Calibri"/>
          <w:u w:val="single"/>
        </w:rPr>
        <w:t>we can and should reframe it as authors like Karen Barad</w:t>
      </w:r>
      <w:r w:rsidRPr="00EC75BB">
        <w:rPr>
          <w:rFonts w:cs="Calibri"/>
        </w:rPr>
        <w:t xml:space="preserve">67 and Donna Haraway68 have done. To them and many others, </w:t>
      </w:r>
      <w:r w:rsidRPr="00EC75BB">
        <w:rPr>
          <w:rFonts w:cs="Calibri"/>
          <w:u w:val="single"/>
        </w:rPr>
        <w:t>‘entanglement’ is a radical, indeed fundamental condition of being-with,</w:t>
      </w:r>
      <w:r w:rsidRPr="00EC75BB">
        <w:rPr>
          <w:rFonts w:cs="Calibri"/>
        </w:rPr>
        <w:t xml:space="preserve"> or, as Jean-Luc Nancy puts it, ‘being singular plural’.69 </w:t>
      </w:r>
      <w:r w:rsidRPr="00EC75BB">
        <w:rPr>
          <w:rFonts w:cs="Calibri"/>
          <w:u w:val="single"/>
        </w:rPr>
        <w:t xml:space="preserve">This means that no being is truly autonomous or separate, whether at the scale of international politics or of quantum physics. </w:t>
      </w:r>
      <w:r w:rsidRPr="00EC75BB">
        <w:rPr>
          <w:rFonts w:cs="Calibri"/>
        </w:rPr>
        <w:t xml:space="preserve">World itself is singular plural: what humans tend to refer to as ‘the’ world is actually a multiplicity of worlds at various scales that intersect, overlap, conflict, emerge as they surge across the Earth. </w:t>
      </w:r>
      <w:r w:rsidRPr="00EC75BB">
        <w:rPr>
          <w:rFonts w:cs="Calibri"/>
          <w:u w:val="single"/>
        </w:rPr>
        <w:t>World emerges from the poetics of existence, the collision of energy and matter, the tumult of agencies, the fusion and diffusion of bonds.</w:t>
      </w:r>
    </w:p>
    <w:p w:rsidR="00AB7957" w:rsidRPr="00EC75BB" w:rsidRDefault="00AB7957" w:rsidP="00AB7957">
      <w:pPr>
        <w:rPr>
          <w:rFonts w:cs="Calibri"/>
          <w:b/>
          <w:iCs/>
          <w:sz w:val="26"/>
          <w:szCs w:val="26"/>
          <w:u w:val="single"/>
          <w:bdr w:val="single" w:sz="8" w:space="0" w:color="auto"/>
        </w:rPr>
      </w:pPr>
      <w:r w:rsidRPr="00EC75BB">
        <w:rPr>
          <w:rFonts w:cs="Calibri"/>
          <w:sz w:val="26"/>
          <w:szCs w:val="26"/>
          <w:highlight w:val="green"/>
          <w:u w:val="single"/>
        </w:rPr>
        <w:t>Worlds erupt from</w:t>
      </w:r>
      <w:r w:rsidRPr="00EC75BB">
        <w:rPr>
          <w:rFonts w:cs="Calibri"/>
          <w:sz w:val="26"/>
          <w:szCs w:val="26"/>
          <w:u w:val="single"/>
        </w:rPr>
        <w:t xml:space="preserve">, and consist in, </w:t>
      </w:r>
      <w:r w:rsidRPr="00EC75BB">
        <w:rPr>
          <w:rFonts w:cs="Calibri"/>
          <w:sz w:val="26"/>
          <w:szCs w:val="26"/>
          <w:highlight w:val="green"/>
          <w:u w:val="single"/>
        </w:rPr>
        <w:t xml:space="preserve">the intersection of </w:t>
      </w:r>
      <w:r w:rsidRPr="00EC75BB">
        <w:rPr>
          <w:rFonts w:cs="Calibri"/>
          <w:b/>
          <w:iCs/>
          <w:sz w:val="26"/>
          <w:szCs w:val="26"/>
          <w:highlight w:val="green"/>
          <w:u w:val="single"/>
          <w:bdr w:val="single" w:sz="8" w:space="0" w:color="auto"/>
        </w:rPr>
        <w:t>diverse forms of being</w:t>
      </w:r>
      <w:r w:rsidRPr="00EC75BB">
        <w:rPr>
          <w:rFonts w:cs="Calibri"/>
          <w:szCs w:val="26"/>
        </w:rPr>
        <w:t xml:space="preserve"> – material and intangible, organic and inorganic, ‘living’ and ‘nonliving’. </w:t>
      </w:r>
      <w:r w:rsidRPr="00EC75BB">
        <w:rPr>
          <w:rFonts w:cs="Calibri"/>
          <w:sz w:val="26"/>
          <w:szCs w:val="26"/>
          <w:u w:val="single"/>
        </w:rPr>
        <w:t xml:space="preserve">Because of the tumultuousness of the Earth with which </w:t>
      </w:r>
      <w:r w:rsidRPr="00EC75BB">
        <w:rPr>
          <w:rFonts w:cs="Calibri"/>
          <w:sz w:val="26"/>
          <w:szCs w:val="26"/>
          <w:highlight w:val="green"/>
          <w:u w:val="single"/>
        </w:rPr>
        <w:t>they are entangled</w:t>
      </w:r>
      <w:r w:rsidRPr="00EC75BB">
        <w:rPr>
          <w:rFonts w:cs="Calibri"/>
          <w:sz w:val="26"/>
          <w:szCs w:val="26"/>
          <w:u w:val="single"/>
        </w:rPr>
        <w:t>,</w:t>
      </w:r>
      <w:r w:rsidRPr="00EC75BB">
        <w:rPr>
          <w:rFonts w:cs="Calibri"/>
          <w:szCs w:val="26"/>
        </w:rPr>
        <w:t xml:space="preserve"> ‘</w:t>
      </w:r>
      <w:r w:rsidRPr="00EC75BB">
        <w:rPr>
          <w:rFonts w:cs="Calibri"/>
          <w:b/>
          <w:iCs/>
          <w:sz w:val="26"/>
          <w:szCs w:val="26"/>
          <w:u w:val="single"/>
          <w:bdr w:val="single" w:sz="8" w:space="0" w:color="auto"/>
        </w:rPr>
        <w:t xml:space="preserve">worlds’ are </w:t>
      </w:r>
      <w:r w:rsidRPr="00EC75BB">
        <w:rPr>
          <w:rFonts w:cs="Calibri"/>
          <w:b/>
          <w:iCs/>
          <w:sz w:val="26"/>
          <w:szCs w:val="26"/>
          <w:highlight w:val="green"/>
          <w:u w:val="single"/>
          <w:bdr w:val="single" w:sz="8" w:space="0" w:color="auto"/>
        </w:rPr>
        <w:t>not static,</w:t>
      </w:r>
      <w:r w:rsidRPr="00EC75BB">
        <w:rPr>
          <w:rFonts w:cs="Calibri"/>
          <w:b/>
          <w:iCs/>
          <w:sz w:val="26"/>
          <w:szCs w:val="26"/>
          <w:u w:val="single"/>
          <w:bdr w:val="single" w:sz="8" w:space="0" w:color="auto"/>
        </w:rPr>
        <w:t xml:space="preserve"> rigid </w:t>
      </w:r>
      <w:r w:rsidRPr="00EC75BB">
        <w:rPr>
          <w:rFonts w:cs="Calibri"/>
          <w:b/>
          <w:iCs/>
          <w:sz w:val="26"/>
          <w:szCs w:val="26"/>
          <w:highlight w:val="green"/>
          <w:u w:val="single"/>
          <w:bdr w:val="single" w:sz="8" w:space="0" w:color="auto"/>
        </w:rPr>
        <w:t>or permanent. They are permeable and fluid</w:t>
      </w:r>
      <w:r w:rsidRPr="00EC75BB">
        <w:rPr>
          <w:rFonts w:cs="Calibri"/>
          <w:szCs w:val="26"/>
        </w:rPr>
        <w:t xml:space="preserve">. </w:t>
      </w:r>
      <w:r w:rsidRPr="00EC75BB">
        <w:rPr>
          <w:rFonts w:cs="Calibri"/>
          <w:sz w:val="26"/>
          <w:szCs w:val="26"/>
          <w:u w:val="single"/>
        </w:rPr>
        <w:t xml:space="preserve">They </w:t>
      </w:r>
      <w:proofErr w:type="gramStart"/>
      <w:r w:rsidRPr="00EC75BB">
        <w:rPr>
          <w:rFonts w:cs="Calibri"/>
          <w:sz w:val="26"/>
          <w:szCs w:val="26"/>
          <w:u w:val="single"/>
        </w:rPr>
        <w:t xml:space="preserve">can be </w:t>
      </w:r>
      <w:r w:rsidRPr="00EC75BB">
        <w:rPr>
          <w:rFonts w:cs="Calibri"/>
          <w:b/>
          <w:iCs/>
          <w:sz w:val="26"/>
          <w:szCs w:val="26"/>
          <w:u w:val="single"/>
          <w:bdr w:val="single" w:sz="8" w:space="0" w:color="auto"/>
        </w:rPr>
        <w:t>created</w:t>
      </w:r>
      <w:r w:rsidRPr="00EC75BB">
        <w:rPr>
          <w:rFonts w:cs="Calibri"/>
          <w:sz w:val="26"/>
          <w:szCs w:val="26"/>
          <w:u w:val="single"/>
        </w:rPr>
        <w:t xml:space="preserve">, </w:t>
      </w:r>
      <w:r w:rsidRPr="00EC75BB">
        <w:rPr>
          <w:rFonts w:cs="Calibri"/>
          <w:b/>
          <w:iCs/>
          <w:sz w:val="26"/>
          <w:szCs w:val="26"/>
          <w:u w:val="single"/>
          <w:bdr w:val="single" w:sz="8" w:space="0" w:color="auto"/>
        </w:rPr>
        <w:t>modified</w:t>
      </w:r>
      <w:r w:rsidRPr="00EC75BB">
        <w:rPr>
          <w:rFonts w:cs="Calibri"/>
          <w:szCs w:val="26"/>
        </w:rPr>
        <w:t xml:space="preserve"> </w:t>
      </w:r>
      <w:r w:rsidRPr="00EC75BB">
        <w:rPr>
          <w:rFonts w:cs="Calibri"/>
          <w:sz w:val="26"/>
          <w:szCs w:val="26"/>
          <w:u w:val="single"/>
        </w:rPr>
        <w:t>– and, of course, destroyed</w:t>
      </w:r>
      <w:proofErr w:type="gramEnd"/>
      <w:r w:rsidRPr="00EC75BB">
        <w:rPr>
          <w:rFonts w:cs="Calibri"/>
          <w:sz w:val="26"/>
          <w:szCs w:val="26"/>
          <w:u w:val="single"/>
        </w:rPr>
        <w:t xml:space="preserve">. </w:t>
      </w:r>
      <w:r w:rsidRPr="00EC75BB">
        <w:rPr>
          <w:rFonts w:cs="Calibri"/>
          <w:sz w:val="26"/>
          <w:szCs w:val="26"/>
          <w:highlight w:val="green"/>
          <w:u w:val="single"/>
        </w:rPr>
        <w:t>Concepts of violence</w:t>
      </w:r>
      <w:r w:rsidRPr="00EC75BB">
        <w:rPr>
          <w:rFonts w:cs="Calibri"/>
          <w:sz w:val="26"/>
          <w:szCs w:val="26"/>
          <w:u w:val="single"/>
        </w:rPr>
        <w:t xml:space="preserve">, harm and (in)security </w:t>
      </w:r>
      <w:r w:rsidRPr="00EC75BB">
        <w:rPr>
          <w:rFonts w:cs="Calibri"/>
          <w:sz w:val="26"/>
          <w:szCs w:val="26"/>
          <w:highlight w:val="green"/>
          <w:u w:val="single"/>
        </w:rPr>
        <w:t>that focus only on humans ignore</w:t>
      </w:r>
      <w:r w:rsidRPr="00EC75BB">
        <w:rPr>
          <w:rFonts w:cs="Calibri"/>
          <w:sz w:val="26"/>
          <w:szCs w:val="26"/>
          <w:u w:val="single"/>
        </w:rPr>
        <w:t xml:space="preserve"> at their peril </w:t>
      </w:r>
      <w:r w:rsidRPr="00EC75BB">
        <w:rPr>
          <w:rFonts w:cs="Calibri"/>
          <w:sz w:val="26"/>
          <w:szCs w:val="26"/>
          <w:highlight w:val="green"/>
          <w:u w:val="single"/>
        </w:rPr>
        <w:t>the destruction</w:t>
      </w:r>
      <w:r w:rsidRPr="00EC75BB">
        <w:rPr>
          <w:rFonts w:cs="Calibri"/>
          <w:sz w:val="26"/>
          <w:szCs w:val="26"/>
          <w:u w:val="single"/>
        </w:rPr>
        <w:t xml:space="preserve"> and severance of worlds,</w:t>
      </w:r>
      <w:r w:rsidRPr="00EC75BB">
        <w:rPr>
          <w:rFonts w:cs="Calibri"/>
          <w:szCs w:val="26"/>
        </w:rPr>
        <w:t xml:space="preserve">70 </w:t>
      </w:r>
      <w:r w:rsidRPr="00EC75BB">
        <w:rPr>
          <w:rFonts w:cs="Calibri"/>
          <w:b/>
          <w:iCs/>
          <w:sz w:val="26"/>
          <w:szCs w:val="26"/>
          <w:highlight w:val="green"/>
          <w:u w:val="single"/>
          <w:bdr w:val="single" w:sz="8" w:space="0" w:color="auto"/>
        </w:rPr>
        <w:t>which undermines the conditions of plurality that enables life</w:t>
      </w:r>
      <w:r w:rsidRPr="00EC75BB">
        <w:rPr>
          <w:rFonts w:cs="Calibri"/>
          <w:b/>
          <w:iCs/>
          <w:sz w:val="26"/>
          <w:szCs w:val="26"/>
          <w:u w:val="single"/>
          <w:bdr w:val="single" w:sz="8" w:space="0" w:color="auto"/>
        </w:rPr>
        <w:t xml:space="preserve"> on Earth </w:t>
      </w:r>
      <w:r w:rsidRPr="00EC75BB">
        <w:rPr>
          <w:rFonts w:cs="Calibri"/>
          <w:b/>
          <w:iCs/>
          <w:sz w:val="26"/>
          <w:szCs w:val="26"/>
          <w:highlight w:val="green"/>
          <w:u w:val="single"/>
          <w:bdr w:val="single" w:sz="8" w:space="0" w:color="auto"/>
        </w:rPr>
        <w:t>to thrive</w:t>
      </w:r>
      <w:r w:rsidRPr="00EC75BB">
        <w:rPr>
          <w:rFonts w:cs="Calibri"/>
          <w:b/>
          <w:iCs/>
          <w:sz w:val="26"/>
          <w:szCs w:val="26"/>
          <w:u w:val="single"/>
          <w:bdr w:val="single" w:sz="8" w:space="0" w:color="auto"/>
        </w:rPr>
        <w:t>.</w:t>
      </w:r>
    </w:p>
    <w:p w:rsidR="00AB7957" w:rsidRDefault="00AB7957" w:rsidP="00AB7957">
      <w:pPr>
        <w:pStyle w:val="Heading4"/>
      </w:pPr>
      <w:r>
        <w:t xml:space="preserve">5] No </w:t>
      </w:r>
      <w:r w:rsidRPr="00192D33">
        <w:rPr>
          <w:u w:val="single"/>
        </w:rPr>
        <w:t>intent-foresight</w:t>
      </w:r>
      <w:r>
        <w:t xml:space="preserve"> distinction for states.</w:t>
      </w:r>
    </w:p>
    <w:p w:rsidR="00AB7957" w:rsidRPr="00152744" w:rsidRDefault="00AB7957" w:rsidP="00AB7957">
      <w:pPr>
        <w:rPr>
          <w:rStyle w:val="StyleUnderline"/>
          <w:b/>
          <w:sz w:val="16"/>
        </w:rPr>
      </w:pPr>
      <w:r>
        <w:rPr>
          <w:rStyle w:val="Style13ptBold"/>
        </w:rPr>
        <w:t xml:space="preserve">Enoch 07 </w:t>
      </w:r>
      <w:r w:rsidRPr="003152F9">
        <w:t>Enoch, D</w:t>
      </w:r>
      <w:r>
        <w:t xml:space="preserve"> [</w:t>
      </w:r>
      <w:r w:rsidRPr="00152744">
        <w:t xml:space="preserve">The Faculty of Law, </w:t>
      </w:r>
      <w:proofErr w:type="gramStart"/>
      <w:r w:rsidRPr="00152744">
        <w:t>The</w:t>
      </w:r>
      <w:proofErr w:type="gramEnd"/>
      <w:r w:rsidRPr="00152744">
        <w:t xml:space="preserv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xml:space="preserve">. (2007). INTENDING, FORESEEING, AND THE STATE. Legal Theory, 13(02). </w:t>
      </w:r>
      <w:proofErr w:type="gramStart"/>
      <w:r w:rsidRPr="003152F9">
        <w:t>doi:</w:t>
      </w:r>
      <w:proofErr w:type="gramEnd"/>
      <w:r w:rsidRPr="003152F9">
        <w:t>10.1017/s1352325207070048</w:t>
      </w:r>
      <w:r>
        <w:t xml:space="preserve"> </w:t>
      </w:r>
      <w:r w:rsidRPr="00152744">
        <w:t>https://www.cambridge.org/core/journals/legal-theory/article/intending-foreseeing-and-the-state/76B18896B94D5490ED0512D8E8DC54B2</w:t>
      </w:r>
    </w:p>
    <w:p w:rsidR="00AB7957" w:rsidRPr="006754BB" w:rsidRDefault="00AB7957" w:rsidP="00AB7957">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w:t>
      </w:r>
      <w:proofErr w:type="gramStart"/>
      <w:r>
        <w:t>at</w:t>
      </w:r>
      <w:proofErr w:type="gramEnd"/>
      <w:r>
        <w:t xml:space="preserve">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picture and everything done with it </w:t>
      </w:r>
      <w:proofErr w:type="gramStart"/>
      <w:r>
        <w:t>can be done</w:t>
      </w:r>
      <w:proofErr w:type="gramEnd"/>
      <w:r>
        <w:t xml:space="preserve"> directly in terms of reasons. 43. This may be true of what Anderson and </w:t>
      </w:r>
      <w:proofErr w:type="spellStart"/>
      <w:r>
        <w:t>Pildes</w:t>
      </w:r>
      <w:proofErr w:type="spellEnd"/>
      <w:r>
        <w:t xml:space="preserve"> have in mind when they </w:t>
      </w:r>
      <w:proofErr w:type="gramStart"/>
      <w:r>
        <w:t>say that</w:t>
      </w:r>
      <w:proofErr w:type="gramEnd"/>
      <w:r>
        <w:t xml:space="preserve"> “expressive norms regulate actions by regulating the acceptable justifications for doing them”; id. </w:t>
      </w:r>
      <w:proofErr w:type="gramStart"/>
      <w:r>
        <w:t>at</w:t>
      </w:r>
      <w:proofErr w:type="gramEnd"/>
      <w:r>
        <w:t xml:space="preserve">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w:t>
      </w:r>
      <w:proofErr w:type="gramStart"/>
      <w:r>
        <w:t>to (roughly) settle</w:t>
      </w:r>
      <w:proofErr w:type="gramEnd"/>
      <w:r>
        <w:t xml:space="preserv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w:t>
      </w:r>
      <w:proofErr w:type="gramStart"/>
      <w:r>
        <w:t xml:space="preserve">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w:t>
      </w:r>
      <w:proofErr w:type="gramEnd"/>
      <w:r w:rsidRPr="00470C63">
        <w:rPr>
          <w:rStyle w:val="StyleUnderline"/>
        </w:rPr>
        <w:t xml:space="preserve"> When making a policy-decision,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proofErr w:type="gramStart"/>
      <w:r>
        <w:t>Or</w:t>
      </w:r>
      <w:proofErr w:type="gramEnd"/>
      <w:r>
        <w:t xml:space="preserve">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w:t>
      </w:r>
      <w:proofErr w:type="gramStart"/>
      <w:r>
        <w:t>But</w:t>
      </w:r>
      <w:proofErr w:type="gramEnd"/>
      <w:r>
        <w:t xml:space="preserve">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rsidR="00AB7957" w:rsidRDefault="00AB7957" w:rsidP="00AB7957">
      <w:pPr>
        <w:rPr>
          <w:sz w:val="14"/>
          <w:szCs w:val="26"/>
        </w:rPr>
      </w:pPr>
    </w:p>
    <w:p w:rsidR="00AB7957" w:rsidRPr="00361031" w:rsidRDefault="00AB7957" w:rsidP="00AB7957">
      <w:pPr>
        <w:pStyle w:val="Heading4"/>
        <w:rPr>
          <w:rFonts w:cs="Calibri"/>
          <w:color w:val="000000" w:themeColor="text1"/>
        </w:rPr>
      </w:pPr>
      <w:r>
        <w:rPr>
          <w:rFonts w:cs="Calibri"/>
          <w:color w:val="000000" w:themeColor="text1"/>
        </w:rPr>
        <w:t>6</w:t>
      </w:r>
      <w:r w:rsidRPr="00361031">
        <w:rPr>
          <w:rFonts w:cs="Calibri"/>
          <w:color w:val="000000" w:themeColor="text1"/>
        </w:rPr>
        <w:t xml:space="preserve">] Only consequentialism explains degrees of wrongness—if I break a promise to meet up for lunch, that is not as bad as breaking a promise to take a dying person to the hospital. Only the consequences of breaking the promise explain why the second one is much worse than the </w:t>
      </w:r>
      <w:proofErr w:type="gramStart"/>
      <w:r w:rsidRPr="00361031">
        <w:rPr>
          <w:rFonts w:cs="Calibri"/>
          <w:color w:val="000000" w:themeColor="text1"/>
        </w:rPr>
        <w:t>first which</w:t>
      </w:r>
      <w:proofErr w:type="gramEnd"/>
      <w:r w:rsidRPr="00361031">
        <w:rPr>
          <w:rFonts w:cs="Calibri"/>
          <w:color w:val="000000" w:themeColor="text1"/>
        </w:rPr>
        <w:t xml:space="preserve"> is the most intuitive. </w:t>
      </w:r>
    </w:p>
    <w:p w:rsidR="00AB7957" w:rsidRPr="00713E06" w:rsidRDefault="00AB7957" w:rsidP="00AB7957">
      <w:pPr>
        <w:pStyle w:val="Heading4"/>
        <w:rPr>
          <w:rFonts w:cs="Calibri"/>
        </w:rPr>
      </w:pPr>
      <w:r w:rsidRPr="00361031">
        <w:t>Outweighs</w:t>
      </w:r>
      <w:r>
        <w:t>-</w:t>
      </w:r>
      <w:r w:rsidRPr="00361031">
        <w:t xml:space="preserve"> A] </w:t>
      </w:r>
      <w:r w:rsidRPr="00361031">
        <w:rPr>
          <w:u w:val="single"/>
        </w:rPr>
        <w:t>Parsimony</w:t>
      </w:r>
      <w:r w:rsidRPr="00361031">
        <w:t xml:space="preserve">- metaphysics relies on long chains of questionable claims that make conclusions less likely. B] </w:t>
      </w:r>
      <w:r w:rsidRPr="00361031">
        <w:rPr>
          <w:u w:val="single"/>
        </w:rPr>
        <w:t>Hijacks</w:t>
      </w:r>
      <w:r w:rsidRPr="00361031">
        <w:t xml:space="preserve">- intuitions are inevitable since even every framework must take some unjustified assumption as a starting point. </w:t>
      </w:r>
    </w:p>
    <w:p w:rsidR="00AB7957" w:rsidRDefault="00AB7957" w:rsidP="00AB7957">
      <w:pPr>
        <w:pStyle w:val="Heading4"/>
      </w:pPr>
      <w:r>
        <w:t xml:space="preserve">7] </w:t>
      </w:r>
      <w:proofErr w:type="spellStart"/>
      <w:r w:rsidRPr="002F1F75">
        <w:t>Calc</w:t>
      </w:r>
      <w:proofErr w:type="spellEnd"/>
      <w:r w:rsidRPr="002F1F75">
        <w:t xml:space="preserve">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 xml:space="preserve">they are NIBs that create a 2:1 skew where I have to answer them to access offense while they only have to win one </w:t>
      </w:r>
    </w:p>
    <w:p w:rsidR="00AB7957" w:rsidRPr="0056695D" w:rsidRDefault="00AB7957" w:rsidP="00AB7957">
      <w:pPr>
        <w:pStyle w:val="Heading4"/>
        <w:spacing w:line="276" w:lineRule="auto"/>
        <w:rPr>
          <w:rFonts w:asciiTheme="minorHAnsi" w:hAnsiTheme="minorHAnsi" w:cstheme="minorHAnsi"/>
        </w:rPr>
      </w:pPr>
      <w:r>
        <w:rPr>
          <w:rFonts w:asciiTheme="minorHAnsi" w:hAnsiTheme="minorHAnsi" w:cstheme="minorHAnsi"/>
        </w:rPr>
        <w:t xml:space="preserve">8] </w:t>
      </w:r>
      <w:r w:rsidRPr="0056695D">
        <w:rPr>
          <w:rFonts w:asciiTheme="minorHAnsi" w:hAnsiTheme="minorHAnsi" w:cstheme="minorHAnsi"/>
        </w:rPr>
        <w:t xml:space="preserve">Err </w:t>
      </w:r>
      <w:r>
        <w:rPr>
          <w:rFonts w:asciiTheme="minorHAnsi" w:hAnsiTheme="minorHAnsi" w:cstheme="minorHAnsi"/>
        </w:rPr>
        <w:t>affirmative</w:t>
      </w:r>
      <w:r w:rsidRPr="0056695D">
        <w:rPr>
          <w:rFonts w:asciiTheme="minorHAnsi" w:hAnsiTheme="minorHAnsi" w:cstheme="minorHAnsi"/>
        </w:rPr>
        <w:t xml:space="preserve">, because of innate </w:t>
      </w:r>
      <w:r w:rsidRPr="0056695D">
        <w:rPr>
          <w:rFonts w:asciiTheme="minorHAnsi" w:hAnsiTheme="minorHAnsi" w:cstheme="minorHAnsi"/>
          <w:u w:val="single"/>
        </w:rPr>
        <w:t>cognitive biases</w:t>
      </w:r>
      <w:r w:rsidRPr="0056695D">
        <w:rPr>
          <w:rFonts w:asciiTheme="minorHAnsi" w:hAnsiTheme="minorHAnsi" w:cstheme="minorHAnsi"/>
        </w:rPr>
        <w:t xml:space="preserve"> </w:t>
      </w:r>
    </w:p>
    <w:p w:rsidR="00AB7957" w:rsidRPr="0056695D" w:rsidRDefault="00AB7957" w:rsidP="00AB7957">
      <w:pPr>
        <w:spacing w:line="276" w:lineRule="auto"/>
        <w:rPr>
          <w:rFonts w:asciiTheme="minorHAnsi" w:hAnsiTheme="minorHAnsi" w:cstheme="minorHAnsi"/>
        </w:rPr>
      </w:pPr>
      <w:r w:rsidRPr="0056695D">
        <w:rPr>
          <w:rStyle w:val="Style13ptBold"/>
          <w:rFonts w:asciiTheme="minorHAnsi" w:hAnsiTheme="minorHAnsi" w:cstheme="minorHAnsi"/>
        </w:rPr>
        <w:t>GPP 17</w:t>
      </w:r>
      <w:r w:rsidRPr="0056695D">
        <w:rPr>
          <w:rFonts w:asciiTheme="minorHAnsi" w:hAnsiTheme="minorHAnsi" w:cstheme="minorHAnsi"/>
        </w:rPr>
        <w:t xml:space="preserve"> (Global Priorities Project, Future of Humanity Institute at the University of Oxford, Ministry for Foreign Affairs of Finland, “Existential Risk: Diplomacy and Governance,” Global Priorities Project, 2017, </w:t>
      </w:r>
      <w:hyperlink r:id="rId6" w:history="1">
        <w:r w:rsidRPr="0056695D">
          <w:rPr>
            <w:rStyle w:val="Hyperlink"/>
            <w:rFonts w:asciiTheme="minorHAnsi" w:hAnsiTheme="minorHAnsi" w:cstheme="minorHAnsi"/>
          </w:rPr>
          <w:t>https://www.fhi.ox.ac.uk/wp-content/uploads/Existential-Risks-2017-01-23.pdf</w:t>
        </w:r>
      </w:hyperlink>
      <w:r w:rsidRPr="0056695D">
        <w:rPr>
          <w:rFonts w:asciiTheme="minorHAnsi" w:hAnsiTheme="minorHAnsi" w:cstheme="minorHAnsi"/>
        </w:rPr>
        <w:t xml:space="preserve">, </w:t>
      </w:r>
    </w:p>
    <w:p w:rsidR="00AB7957" w:rsidRPr="0056695D" w:rsidRDefault="00AB7957" w:rsidP="00AB7957">
      <w:pPr>
        <w:spacing w:line="276" w:lineRule="auto"/>
        <w:rPr>
          <w:rFonts w:asciiTheme="minorHAnsi" w:hAnsiTheme="minorHAnsi" w:cstheme="minorHAnsi"/>
        </w:rPr>
      </w:pPr>
      <w:r w:rsidRPr="0056695D">
        <w:rPr>
          <w:rFonts w:asciiTheme="minorHAnsi" w:hAnsiTheme="minorHAnsi" w:cstheme="minorHAnsi"/>
        </w:rPr>
        <w:t xml:space="preserve"> 1.3.1. Why existential risks are likely to be underinvested in </w:t>
      </w:r>
      <w:proofErr w:type="gramStart"/>
      <w:r w:rsidRPr="0056695D">
        <w:rPr>
          <w:rStyle w:val="StyleUnderline"/>
          <w:rFonts w:asciiTheme="minorHAnsi" w:hAnsiTheme="minorHAnsi" w:cstheme="minorHAnsi"/>
        </w:rPr>
        <w:t>There</w:t>
      </w:r>
      <w:proofErr w:type="gramEnd"/>
      <w:r w:rsidRPr="0056695D">
        <w:rPr>
          <w:rStyle w:val="StyleUnderline"/>
          <w:rFonts w:asciiTheme="minorHAnsi" w:hAnsiTheme="minorHAnsi" w:cstheme="minorHAnsi"/>
        </w:rPr>
        <w:t xml:space="preserve"> are several reasons why existential risk reduction is likely to be underinvested in.</w:t>
      </w:r>
      <w:r w:rsidRPr="0056695D">
        <w:rPr>
          <w:rFonts w:asciiTheme="minorHAnsi" w:hAnsiTheme="minorHAnsi" w:cstheme="minorHAnsi"/>
        </w:rPr>
        <w:t xml:space="preserve"> </w:t>
      </w:r>
      <w:r w:rsidRPr="0056695D">
        <w:rPr>
          <w:rStyle w:val="StyleUnderline"/>
          <w:rFonts w:asciiTheme="minorHAnsi" w:hAnsiTheme="minorHAnsi" w:cstheme="minorHAnsi"/>
        </w:rPr>
        <w:t>Firstly, it is a global public good.</w:t>
      </w:r>
      <w:r w:rsidRPr="0056695D">
        <w:rPr>
          <w:rFonts w:asciiTheme="minorHAnsi" w:hAnsiTheme="minorHAnsi" w:cstheme="minorHAnsi"/>
        </w:rPr>
        <w:t xml:space="preserve"> </w:t>
      </w:r>
      <w:r w:rsidRPr="0056695D">
        <w:rPr>
          <w:rStyle w:val="StyleUnderline"/>
          <w:rFonts w:asciiTheme="minorHAnsi" w:hAnsiTheme="minorHAnsi" w:cstheme="minorHAnsi"/>
        </w:rPr>
        <w:t>Economic theory predicts that such goods tend to be underprovided.</w:t>
      </w:r>
      <w:r w:rsidRPr="0056695D">
        <w:rPr>
          <w:rFonts w:asciiTheme="minorHAnsi" w:hAnsiTheme="minorHAnsi" w:cstheme="minorHAnsi"/>
        </w:rPr>
        <w:t xml:space="preserve"> </w:t>
      </w:r>
      <w:r w:rsidRPr="0056695D">
        <w:rPr>
          <w:rStyle w:val="StyleUnderline"/>
          <w:rFonts w:asciiTheme="minorHAnsi" w:hAnsiTheme="minorHAnsi" w:cstheme="minorHAnsi"/>
        </w:rPr>
        <w:t xml:space="preserve">The benefits of existential risk reduction </w:t>
      </w:r>
      <w:proofErr w:type="gramStart"/>
      <w:r w:rsidRPr="0056695D">
        <w:rPr>
          <w:rStyle w:val="StyleUnderline"/>
          <w:rFonts w:asciiTheme="minorHAnsi" w:hAnsiTheme="minorHAnsi" w:cstheme="minorHAnsi"/>
        </w:rPr>
        <w:t>are widely and indivisibly dispersed</w:t>
      </w:r>
      <w:proofErr w:type="gramEnd"/>
      <w:r w:rsidRPr="0056695D">
        <w:rPr>
          <w:rStyle w:val="StyleUnderline"/>
          <w:rFonts w:asciiTheme="minorHAnsi" w:hAnsiTheme="minorHAnsi" w:cstheme="minorHAnsi"/>
        </w:rPr>
        <w:t xml:space="preserve"> around the globe from the countries responsible for taking action.</w:t>
      </w:r>
      <w:r w:rsidRPr="0056695D">
        <w:rPr>
          <w:rFonts w:asciiTheme="minorHAnsi" w:hAnsiTheme="minorHAnsi" w:cstheme="minorHAnsi"/>
        </w:rPr>
        <w:t xml:space="preserve"> Consequently, a </w:t>
      </w:r>
      <w:proofErr w:type="gramStart"/>
      <w:r w:rsidRPr="0056695D">
        <w:rPr>
          <w:rFonts w:asciiTheme="minorHAnsi" w:hAnsiTheme="minorHAnsi" w:cstheme="minorHAnsi"/>
        </w:rPr>
        <w:t>country which reduces existential</w:t>
      </w:r>
      <w:proofErr w:type="gramEnd"/>
      <w:r w:rsidRPr="0056695D">
        <w:rPr>
          <w:rFonts w:asciiTheme="minorHAnsi" w:hAnsiTheme="minorHAnsi" w:cstheme="minorHAnsi"/>
        </w:rPr>
        <w:t xml:space="preserve"> risk gains only a small portion of the benefits but bears the full brunt of the costs. Countries thus have strong incentives to free ride, receiving the benefits of risk reduction without contributing. As a result, too few do what is in the common interest. </w:t>
      </w:r>
      <w:r w:rsidRPr="0056695D">
        <w:rPr>
          <w:rStyle w:val="StyleUnderline"/>
          <w:rFonts w:asciiTheme="minorHAnsi" w:hAnsiTheme="minorHAnsi" w:cstheme="minorHAnsi"/>
        </w:rPr>
        <w:t>Secondly</w:t>
      </w:r>
      <w:r w:rsidRPr="0056695D">
        <w:rPr>
          <w:rFonts w:asciiTheme="minorHAnsi" w:hAnsiTheme="minorHAnsi" w:cstheme="minorHAnsi"/>
        </w:rPr>
        <w:t xml:space="preserve">, as already suggested above, </w:t>
      </w:r>
      <w:r w:rsidRPr="0056695D">
        <w:rPr>
          <w:rStyle w:val="StyleUnderline"/>
          <w:rFonts w:asciiTheme="minorHAnsi" w:hAnsiTheme="minorHAnsi" w:cstheme="minorHAnsi"/>
        </w:rPr>
        <w:t xml:space="preserve">existential risk reduction is an intergenerational public good: most of the benefits </w:t>
      </w:r>
      <w:proofErr w:type="gramStart"/>
      <w:r w:rsidRPr="0056695D">
        <w:rPr>
          <w:rStyle w:val="StyleUnderline"/>
          <w:rFonts w:asciiTheme="minorHAnsi" w:hAnsiTheme="minorHAnsi" w:cstheme="minorHAnsi"/>
        </w:rPr>
        <w:t>are enjoyed</w:t>
      </w:r>
      <w:proofErr w:type="gramEnd"/>
      <w:r w:rsidRPr="0056695D">
        <w:rPr>
          <w:rStyle w:val="StyleUnderline"/>
          <w:rFonts w:asciiTheme="minorHAnsi" w:hAnsiTheme="minorHAnsi" w:cstheme="minorHAnsi"/>
        </w:rPr>
        <w:t xml:space="preserve"> by future generations who have no say in the political process.</w:t>
      </w:r>
      <w:r w:rsidRPr="0056695D">
        <w:rPr>
          <w:rFonts w:asciiTheme="minorHAnsi" w:hAnsiTheme="minorHAnsi" w:cstheme="minorHAnsi"/>
        </w:rPr>
        <w:t xml:space="preserve"> </w:t>
      </w:r>
      <w:r w:rsidRPr="0056695D">
        <w:rPr>
          <w:rStyle w:val="StyleUnderline"/>
          <w:rFonts w:asciiTheme="minorHAnsi" w:hAnsiTheme="minorHAnsi" w:cstheme="minorHAnsi"/>
        </w:rPr>
        <w:t>For these goods, the problem is temporal free riding: the current generation enjoys the benefits of inaction while future generations bear the costs. Thirdly</w:t>
      </w:r>
      <w:r w:rsidRPr="0056695D">
        <w:rPr>
          <w:rFonts w:asciiTheme="minorHAnsi" w:hAnsiTheme="minorHAnsi" w:cstheme="minorHAnsi"/>
        </w:rPr>
        <w:t xml:space="preserve">, many </w:t>
      </w:r>
      <w:r w:rsidRPr="0056695D">
        <w:rPr>
          <w:rStyle w:val="StyleUnderline"/>
          <w:rFonts w:asciiTheme="minorHAnsi" w:hAnsiTheme="minorHAnsi" w:cstheme="minorHAnsi"/>
        </w:rPr>
        <w:t>existential risks</w:t>
      </w:r>
      <w:r w:rsidRPr="0056695D">
        <w:rPr>
          <w:rFonts w:asciiTheme="minorHAnsi" w:hAnsiTheme="minorHAnsi" w:cstheme="minorHAnsi"/>
        </w:rPr>
        <w:t xml:space="preserve">, such as machine superintelligence, engineered pandemics, and solar geoengineering, </w:t>
      </w:r>
      <w:r w:rsidRPr="0056695D">
        <w:rPr>
          <w:rStyle w:val="StyleUnderline"/>
          <w:rFonts w:asciiTheme="minorHAnsi" w:hAnsiTheme="minorHAnsi" w:cstheme="minorHAnsi"/>
          <w:highlight w:val="green"/>
        </w:rPr>
        <w:t>p</w:t>
      </w:r>
      <w:r w:rsidRPr="0056695D">
        <w:rPr>
          <w:rStyle w:val="StyleUnderline"/>
          <w:rFonts w:asciiTheme="minorHAnsi" w:hAnsiTheme="minorHAnsi" w:cstheme="minorHAnsi"/>
        </w:rPr>
        <w:t>ose an unprecedented and uncertain future threat.</w:t>
      </w:r>
      <w:r w:rsidRPr="0056695D">
        <w:rPr>
          <w:rFonts w:asciiTheme="minorHAnsi" w:hAnsiTheme="minorHAnsi" w:cstheme="minorHAnsi"/>
        </w:rPr>
        <w:t xml:space="preserve"> Consequently, it is hard to develop a satisfactory governance regime for them: there are few existing governance </w:t>
      </w:r>
      <w:proofErr w:type="gramStart"/>
      <w:r w:rsidRPr="0056695D">
        <w:rPr>
          <w:rFonts w:asciiTheme="minorHAnsi" w:hAnsiTheme="minorHAnsi" w:cstheme="minorHAnsi"/>
        </w:rPr>
        <w:t>instruments which</w:t>
      </w:r>
      <w:proofErr w:type="gramEnd"/>
      <w:r w:rsidRPr="0056695D">
        <w:rPr>
          <w:rFonts w:asciiTheme="minorHAnsi" w:hAnsiTheme="minorHAnsi" w:cstheme="minorHAnsi"/>
        </w:rPr>
        <w:t xml:space="preserve"> can be applied to these risks, and it is unclear what shape new instruments should take. In this way, our position with regard to these emerging risks is comparable to the one we faced when nuclear weapons first became available. </w:t>
      </w:r>
      <w:r w:rsidRPr="0056695D">
        <w:rPr>
          <w:rStyle w:val="StyleUnderline"/>
          <w:rFonts w:asciiTheme="minorHAnsi" w:hAnsiTheme="minorHAnsi" w:cstheme="minorHAnsi"/>
          <w:highlight w:val="green"/>
        </w:rPr>
        <w:t>Cognitive biases also lead people to underestimate</w:t>
      </w:r>
      <w:r w:rsidRPr="0056695D">
        <w:rPr>
          <w:rStyle w:val="StyleUnderline"/>
          <w:rFonts w:asciiTheme="minorHAnsi" w:hAnsiTheme="minorHAnsi" w:cstheme="minorHAnsi"/>
        </w:rPr>
        <w:t xml:space="preserve"> existential </w:t>
      </w:r>
      <w:r w:rsidRPr="0056695D">
        <w:rPr>
          <w:rStyle w:val="StyleUnderline"/>
          <w:rFonts w:asciiTheme="minorHAnsi" w:hAnsiTheme="minorHAnsi" w:cstheme="minorHAnsi"/>
          <w:highlight w:val="green"/>
        </w:rPr>
        <w:t>risks</w:t>
      </w:r>
      <w:r w:rsidRPr="0056695D">
        <w:rPr>
          <w:rStyle w:val="StyleUnderline"/>
          <w:rFonts w:asciiTheme="minorHAnsi" w:hAnsiTheme="minorHAnsi" w:cstheme="minorHAnsi"/>
        </w:rPr>
        <w:t>.</w:t>
      </w:r>
      <w:r w:rsidRPr="0056695D">
        <w:rPr>
          <w:rFonts w:asciiTheme="minorHAnsi" w:hAnsiTheme="minorHAnsi" w:cstheme="minorHAnsi"/>
        </w:rPr>
        <w:t xml:space="preserve"> </w:t>
      </w:r>
      <w:r w:rsidRPr="0056695D">
        <w:rPr>
          <w:rStyle w:val="StyleUnderline"/>
          <w:rFonts w:asciiTheme="minorHAnsi" w:hAnsiTheme="minorHAnsi" w:cstheme="minorHAnsi"/>
          <w:highlight w:val="green"/>
        </w:rPr>
        <w:t>Since there have not been any catastrophes of this magnitude, these risks are not salient to politicians and the public</w:t>
      </w:r>
      <w:r w:rsidRPr="0056695D">
        <w:rPr>
          <w:rStyle w:val="StyleUnderline"/>
          <w:rFonts w:asciiTheme="minorHAnsi" w:hAnsiTheme="minorHAnsi" w:cstheme="minorHAnsi"/>
        </w:rPr>
        <w:t>.</w:t>
      </w:r>
      <w:r w:rsidRPr="0056695D">
        <w:rPr>
          <w:rFonts w:asciiTheme="minorHAnsi" w:hAnsiTheme="minorHAnsi" w:cstheme="minorHAnsi"/>
        </w:rPr>
        <w:t xml:space="preserve">72 This is an example of the misapplication of the availability heuristic, a mental shortcut which assumes that something is important only if it can be readily recalled. </w:t>
      </w:r>
      <w:r w:rsidRPr="0056695D">
        <w:rPr>
          <w:rStyle w:val="StyleUnderline"/>
          <w:rFonts w:asciiTheme="minorHAnsi" w:hAnsiTheme="minorHAnsi" w:cstheme="minorHAnsi"/>
          <w:highlight w:val="green"/>
        </w:rPr>
        <w:t>Another cognitive bias</w:t>
      </w:r>
      <w:r w:rsidRPr="0056695D">
        <w:rPr>
          <w:rStyle w:val="StyleUnderline"/>
          <w:rFonts w:asciiTheme="minorHAnsi" w:hAnsiTheme="minorHAnsi" w:cstheme="minorHAnsi"/>
        </w:rPr>
        <w:t xml:space="preserve"> affecting perceptions of existential risk </w:t>
      </w:r>
      <w:r w:rsidRPr="0056695D">
        <w:rPr>
          <w:rStyle w:val="StyleUnderline"/>
          <w:rFonts w:asciiTheme="minorHAnsi" w:hAnsiTheme="minorHAnsi" w:cstheme="minorHAnsi"/>
          <w:highlight w:val="green"/>
        </w:rPr>
        <w:t>is scope neglect</w:t>
      </w:r>
      <w:r w:rsidRPr="0056695D">
        <w:rPr>
          <w:rStyle w:val="StyleUnderline"/>
          <w:rFonts w:asciiTheme="minorHAnsi" w:hAnsiTheme="minorHAnsi" w:cstheme="minorHAnsi"/>
        </w:rPr>
        <w:t>.</w:t>
      </w:r>
      <w:r w:rsidRPr="0056695D">
        <w:rPr>
          <w:rFonts w:asciiTheme="minorHAnsi" w:hAnsiTheme="minorHAnsi" w:cstheme="minorHAnsi"/>
        </w:rPr>
        <w:t xml:space="preserve"> In a seminal 1992 study, three groups </w:t>
      </w:r>
      <w:proofErr w:type="gramStart"/>
      <w:r w:rsidRPr="0056695D">
        <w:rPr>
          <w:rFonts w:asciiTheme="minorHAnsi" w:hAnsiTheme="minorHAnsi" w:cstheme="minorHAnsi"/>
        </w:rPr>
        <w:t>were asked</w:t>
      </w:r>
      <w:proofErr w:type="gramEnd"/>
      <w:r w:rsidRPr="0056695D">
        <w:rPr>
          <w:rFonts w:asciiTheme="minorHAnsi" w:hAnsiTheme="minorHAnsi" w:cstheme="minorHAnsi"/>
        </w:rPr>
        <w:t xml:space="preserve"> how much they would be willing to pay to save 2,000, 20,000 or 200,000 birds from drowning in uncovered oil ponds. The groups answered $80, $78, and $88, respectively.73 In this </w:t>
      </w:r>
      <w:proofErr w:type="gramStart"/>
      <w:r w:rsidRPr="0056695D">
        <w:rPr>
          <w:rFonts w:asciiTheme="minorHAnsi" w:hAnsiTheme="minorHAnsi" w:cstheme="minorHAnsi"/>
        </w:rPr>
        <w:t>case,</w:t>
      </w:r>
      <w:proofErr w:type="gramEnd"/>
      <w:r w:rsidRPr="0056695D">
        <w:rPr>
          <w:rFonts w:asciiTheme="minorHAnsi" w:hAnsiTheme="minorHAnsi" w:cstheme="minorHAnsi"/>
        </w:rPr>
        <w:t xml:space="preserve"> the size of the benefits had little effect on the scale of the preferred response. </w:t>
      </w:r>
      <w:r w:rsidRPr="0056695D">
        <w:rPr>
          <w:rStyle w:val="StyleUnderline"/>
          <w:rFonts w:asciiTheme="minorHAnsi" w:hAnsiTheme="minorHAnsi" w:cstheme="minorHAnsi"/>
          <w:highlight w:val="green"/>
        </w:rPr>
        <w:t xml:space="preserve">People </w:t>
      </w:r>
      <w:proofErr w:type="gramStart"/>
      <w:r w:rsidRPr="0056695D">
        <w:rPr>
          <w:rStyle w:val="StyleUnderline"/>
          <w:rFonts w:asciiTheme="minorHAnsi" w:hAnsiTheme="minorHAnsi" w:cstheme="minorHAnsi"/>
          <w:highlight w:val="green"/>
        </w:rPr>
        <w:t>become numbed</w:t>
      </w:r>
      <w:proofErr w:type="gramEnd"/>
      <w:r w:rsidRPr="0056695D">
        <w:rPr>
          <w:rStyle w:val="StyleUnderline"/>
          <w:rFonts w:asciiTheme="minorHAnsi" w:hAnsiTheme="minorHAnsi" w:cstheme="minorHAnsi"/>
          <w:highlight w:val="green"/>
        </w:rPr>
        <w:t xml:space="preserve"> to </w:t>
      </w:r>
      <w:r w:rsidRPr="0056695D">
        <w:rPr>
          <w:rStyle w:val="StyleUnderline"/>
          <w:rFonts w:asciiTheme="minorHAnsi" w:hAnsiTheme="minorHAnsi" w:cstheme="minorHAnsi"/>
        </w:rPr>
        <w:t xml:space="preserve">the effect of </w:t>
      </w:r>
      <w:r w:rsidRPr="0056695D">
        <w:rPr>
          <w:rStyle w:val="StyleUnderline"/>
          <w:rFonts w:asciiTheme="minorHAnsi" w:hAnsiTheme="minorHAnsi" w:cstheme="minorHAnsi"/>
          <w:highlight w:val="green"/>
        </w:rPr>
        <w:t>saving lives when the numbers get too large</w:t>
      </w:r>
      <w:r w:rsidRPr="0056695D">
        <w:rPr>
          <w:rStyle w:val="StyleUnderline"/>
          <w:rFonts w:asciiTheme="minorHAnsi" w:hAnsiTheme="minorHAnsi" w:cstheme="minorHAnsi"/>
        </w:rPr>
        <w:t>.</w:t>
      </w:r>
      <w:r w:rsidRPr="0056695D">
        <w:rPr>
          <w:rFonts w:asciiTheme="minorHAnsi" w:hAnsiTheme="minorHAnsi" w:cstheme="minorHAnsi"/>
        </w:rPr>
        <w:t xml:space="preserve"> </w:t>
      </w:r>
      <w:proofErr w:type="gramStart"/>
      <w:r w:rsidRPr="0056695D">
        <w:rPr>
          <w:rFonts w:asciiTheme="minorHAnsi" w:hAnsiTheme="minorHAnsi" w:cstheme="minorHAnsi"/>
        </w:rPr>
        <w:t>74</w:t>
      </w:r>
      <w:proofErr w:type="gramEnd"/>
      <w:r w:rsidRPr="0056695D">
        <w:rPr>
          <w:rFonts w:asciiTheme="minorHAnsi" w:hAnsiTheme="minorHAnsi" w:cstheme="minorHAnsi"/>
        </w:rPr>
        <w:t xml:space="preserve"> </w:t>
      </w:r>
      <w:r w:rsidRPr="0056695D">
        <w:rPr>
          <w:rStyle w:val="StyleUnderline"/>
          <w:rFonts w:asciiTheme="minorHAnsi" w:hAnsiTheme="minorHAnsi" w:cstheme="minorHAnsi"/>
        </w:rPr>
        <w:t xml:space="preserve">Scope neglect is a </w:t>
      </w:r>
      <w:r w:rsidRPr="0056695D">
        <w:rPr>
          <w:rStyle w:val="StyleUnderline"/>
          <w:rFonts w:asciiTheme="minorHAnsi" w:hAnsiTheme="minorHAnsi" w:cstheme="minorHAnsi"/>
          <w:highlight w:val="green"/>
        </w:rPr>
        <w:t>particularly acute</w:t>
      </w:r>
      <w:r w:rsidRPr="0056695D">
        <w:rPr>
          <w:rStyle w:val="StyleUnderline"/>
          <w:rFonts w:asciiTheme="minorHAnsi" w:hAnsiTheme="minorHAnsi" w:cstheme="minorHAnsi"/>
        </w:rPr>
        <w:t xml:space="preserve"> problem </w:t>
      </w:r>
      <w:r w:rsidRPr="0056695D">
        <w:rPr>
          <w:rStyle w:val="StyleUnderline"/>
          <w:rFonts w:asciiTheme="minorHAnsi" w:hAnsiTheme="minorHAnsi" w:cstheme="minorHAnsi"/>
          <w:highlight w:val="green"/>
        </w:rPr>
        <w:t>for existential risk</w:t>
      </w:r>
      <w:r w:rsidRPr="0056695D">
        <w:rPr>
          <w:rStyle w:val="StyleUnderline"/>
          <w:rFonts w:asciiTheme="minorHAnsi" w:hAnsiTheme="minorHAnsi" w:cstheme="minorHAnsi"/>
        </w:rPr>
        <w:t xml:space="preserve"> </w:t>
      </w:r>
      <w:r w:rsidRPr="0056695D">
        <w:rPr>
          <w:rStyle w:val="StyleUnderline"/>
          <w:rFonts w:asciiTheme="minorHAnsi" w:hAnsiTheme="minorHAnsi" w:cstheme="minorHAnsi"/>
          <w:highlight w:val="green"/>
        </w:rPr>
        <w:t>because</w:t>
      </w:r>
      <w:r w:rsidRPr="0056695D">
        <w:rPr>
          <w:rStyle w:val="StyleUnderline"/>
          <w:rFonts w:asciiTheme="minorHAnsi" w:hAnsiTheme="minorHAnsi" w:cstheme="minorHAnsi"/>
        </w:rPr>
        <w:t xml:space="preserve"> the </w:t>
      </w:r>
      <w:r w:rsidRPr="0056695D">
        <w:rPr>
          <w:rStyle w:val="StyleUnderline"/>
          <w:rFonts w:asciiTheme="minorHAnsi" w:hAnsiTheme="minorHAnsi" w:cstheme="minorHAnsi"/>
          <w:highlight w:val="green"/>
        </w:rPr>
        <w:t>numbers</w:t>
      </w:r>
      <w:r w:rsidRPr="0056695D">
        <w:rPr>
          <w:rStyle w:val="StyleUnderline"/>
          <w:rFonts w:asciiTheme="minorHAnsi" w:hAnsiTheme="minorHAnsi" w:cstheme="minorHAnsi"/>
        </w:rPr>
        <w:t xml:space="preserve"> at stake </w:t>
      </w:r>
      <w:r w:rsidRPr="0056695D">
        <w:rPr>
          <w:rStyle w:val="StyleUnderline"/>
          <w:rFonts w:asciiTheme="minorHAnsi" w:hAnsiTheme="minorHAnsi" w:cstheme="minorHAnsi"/>
          <w:highlight w:val="green"/>
        </w:rPr>
        <w:t xml:space="preserve">are </w:t>
      </w:r>
      <w:r w:rsidRPr="0056695D">
        <w:rPr>
          <w:rStyle w:val="StyleUnderline"/>
          <w:rFonts w:asciiTheme="minorHAnsi" w:hAnsiTheme="minorHAnsi" w:cstheme="minorHAnsi"/>
        </w:rPr>
        <w:t xml:space="preserve">so </w:t>
      </w:r>
      <w:r w:rsidRPr="0056695D">
        <w:rPr>
          <w:rStyle w:val="StyleUnderline"/>
          <w:rFonts w:asciiTheme="minorHAnsi" w:hAnsiTheme="minorHAnsi" w:cstheme="minorHAnsi"/>
          <w:highlight w:val="green"/>
        </w:rPr>
        <w:t>large</w:t>
      </w:r>
      <w:r w:rsidRPr="0056695D">
        <w:rPr>
          <w:rStyle w:val="StyleUnderline"/>
          <w:rFonts w:asciiTheme="minorHAnsi" w:hAnsiTheme="minorHAnsi" w:cstheme="minorHAnsi"/>
        </w:rPr>
        <w:t>.</w:t>
      </w:r>
      <w:r w:rsidRPr="0056695D">
        <w:rPr>
          <w:rFonts w:asciiTheme="minorHAnsi" w:hAnsiTheme="minorHAnsi" w:cstheme="minorHAnsi"/>
        </w:rPr>
        <w:t xml:space="preserve"> </w:t>
      </w:r>
      <w:r w:rsidRPr="0056695D">
        <w:rPr>
          <w:rStyle w:val="StyleUnderline"/>
          <w:rFonts w:asciiTheme="minorHAnsi" w:hAnsiTheme="minorHAnsi" w:cstheme="minorHAnsi"/>
        </w:rPr>
        <w:t xml:space="preserve">Due to scope neglect, decision-makers are prone to treat existential risks in a similar way to </w:t>
      </w:r>
      <w:proofErr w:type="gramStart"/>
      <w:r w:rsidRPr="0056695D">
        <w:rPr>
          <w:rStyle w:val="StyleUnderline"/>
          <w:rFonts w:asciiTheme="minorHAnsi" w:hAnsiTheme="minorHAnsi" w:cstheme="minorHAnsi"/>
        </w:rPr>
        <w:t>problems which</w:t>
      </w:r>
      <w:proofErr w:type="gramEnd"/>
      <w:r w:rsidRPr="0056695D">
        <w:rPr>
          <w:rStyle w:val="StyleUnderline"/>
          <w:rFonts w:asciiTheme="minorHAnsi" w:hAnsiTheme="minorHAnsi" w:cstheme="minorHAnsi"/>
        </w:rPr>
        <w:t xml:space="preserve"> are less severe by many orders of magnitude.</w:t>
      </w:r>
      <w:r w:rsidRPr="0056695D">
        <w:rPr>
          <w:rFonts w:asciiTheme="minorHAnsi" w:hAnsiTheme="minorHAnsi" w:cstheme="minorHAnsi"/>
        </w:rPr>
        <w:t xml:space="preserve"> </w:t>
      </w:r>
      <w:proofErr w:type="gramStart"/>
      <w:r w:rsidRPr="0056695D">
        <w:rPr>
          <w:rFonts w:asciiTheme="minorHAnsi" w:hAnsiTheme="minorHAnsi" w:cstheme="minorHAnsi"/>
        </w:rPr>
        <w:t>A wide range of other cognitive biases are</w:t>
      </w:r>
      <w:proofErr w:type="gramEnd"/>
      <w:r w:rsidRPr="0056695D">
        <w:rPr>
          <w:rFonts w:asciiTheme="minorHAnsi" w:hAnsiTheme="minorHAnsi" w:cstheme="minorHAnsi"/>
        </w:rPr>
        <w:t xml:space="preserve"> likely to affect the evaluation of existential risks.75</w:t>
      </w:r>
    </w:p>
    <w:p w:rsidR="00AB7957" w:rsidRDefault="00AB7957" w:rsidP="00AB7957"/>
    <w:p w:rsidR="00AB7957" w:rsidRDefault="00AB7957" w:rsidP="00AB7957">
      <w:pPr>
        <w:pStyle w:val="Heading3"/>
      </w:pPr>
      <w:r>
        <w:t>Advocacy</w:t>
      </w:r>
    </w:p>
    <w:p w:rsidR="00AB7957" w:rsidRPr="00C954A9" w:rsidRDefault="00AB7957" w:rsidP="00AB7957">
      <w:pPr>
        <w:pStyle w:val="Heading4"/>
      </w:pPr>
      <w:r>
        <w:t xml:space="preserve">Plan text: A just government ought to recognize an unconditional right of teachers to strike. </w:t>
      </w:r>
    </w:p>
    <w:p w:rsidR="00AB7957" w:rsidRPr="00C23242" w:rsidRDefault="00AB7957" w:rsidP="00AB7957">
      <w:pPr>
        <w:pStyle w:val="Heading4"/>
      </w:pPr>
      <w:r>
        <w:t>Amendment is normal means</w:t>
      </w:r>
    </w:p>
    <w:p w:rsidR="00AB7957" w:rsidRPr="00C23242" w:rsidRDefault="00AB7957" w:rsidP="00AB7957">
      <w:proofErr w:type="spellStart"/>
      <w:r w:rsidRPr="00C23242">
        <w:rPr>
          <w:rStyle w:val="Style13ptBold"/>
        </w:rPr>
        <w:t>Brudney</w:t>
      </w:r>
      <w:proofErr w:type="spellEnd"/>
      <w:r w:rsidRPr="00C23242">
        <w:rPr>
          <w:rStyle w:val="Style13ptBold"/>
        </w:rPr>
        <w:t xml:space="preserve"> 20</w:t>
      </w:r>
      <w:r>
        <w:t xml:space="preserve"> </w:t>
      </w:r>
      <w:proofErr w:type="spellStart"/>
      <w:r w:rsidRPr="00C23242">
        <w:t>Brudney</w:t>
      </w:r>
      <w:proofErr w:type="spellEnd"/>
      <w:r w:rsidRPr="00C23242">
        <w:t xml:space="preserve">, J. J. (2020). The Right to Strike is </w:t>
      </w:r>
      <w:proofErr w:type="spellStart"/>
      <w:proofErr w:type="gramStart"/>
      <w:r w:rsidRPr="00C23242">
        <w:t>Recognised</w:t>
      </w:r>
      <w:proofErr w:type="spellEnd"/>
      <w:proofErr w:type="gramEnd"/>
      <w:r w:rsidRPr="00C23242">
        <w:t xml:space="preserve"> as Customary International Law. </w:t>
      </w:r>
      <w:r w:rsidRPr="00C23242">
        <w:rPr>
          <w:i/>
          <w:iCs/>
        </w:rPr>
        <w:t>Yale Law</w:t>
      </w:r>
      <w:r w:rsidRPr="00C23242">
        <w:t>, 10–11. https://doi.org/10.5040/9781509933587.ch-011</w:t>
      </w:r>
      <w:r>
        <w:t>/SJKS</w:t>
      </w:r>
    </w:p>
    <w:p w:rsidR="00AB7957" w:rsidRPr="00C23242" w:rsidRDefault="00AB7957" w:rsidP="00AB7957">
      <w:pPr>
        <w:rPr>
          <w:sz w:val="16"/>
        </w:rPr>
      </w:pPr>
      <w:r w:rsidRPr="00683D68">
        <w:rPr>
          <w:rStyle w:val="Emphasis"/>
          <w:highlight w:val="green"/>
        </w:rPr>
        <w:t>Recognition of the right to strike</w:t>
      </w:r>
      <w:r w:rsidRPr="00C23242">
        <w:rPr>
          <w:rStyle w:val="Emphasis"/>
        </w:rPr>
        <w:t xml:space="preserve"> as fundamental by two key ILO supervisory bodies </w:t>
      </w:r>
      <w:proofErr w:type="gramStart"/>
      <w:r w:rsidRPr="00683D68">
        <w:rPr>
          <w:rStyle w:val="Emphasis"/>
          <w:highlight w:val="green"/>
        </w:rPr>
        <w:t>is reinforced</w:t>
      </w:r>
      <w:proofErr w:type="gramEnd"/>
      <w:r w:rsidRPr="00683D68">
        <w:rPr>
          <w:rStyle w:val="Emphasis"/>
          <w:highlight w:val="green"/>
        </w:rPr>
        <w:t xml:space="preserve"> by affirmation of the right within</w:t>
      </w:r>
      <w:r w:rsidRPr="00C23242">
        <w:rPr>
          <w:rStyle w:val="Emphasis"/>
        </w:rPr>
        <w:t xml:space="preserve"> a broad framework of international covenants, transnational conventions and judicial decisions, and </w:t>
      </w:r>
      <w:r w:rsidRPr="00683D68">
        <w:rPr>
          <w:rStyle w:val="Emphasis"/>
          <w:highlight w:val="green"/>
        </w:rPr>
        <w:t>national constitutions</w:t>
      </w:r>
      <w:r w:rsidRPr="00C23242">
        <w:rPr>
          <w:sz w:val="16"/>
        </w:rPr>
        <w:t xml:space="preserve">. </w:t>
      </w:r>
      <w:proofErr w:type="gramStart"/>
      <w:r w:rsidRPr="00C23242">
        <w:rPr>
          <w:sz w:val="16"/>
        </w:rPr>
        <w:t>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w:t>
      </w:r>
      <w:proofErr w:type="gramEnd"/>
      <w:r w:rsidRPr="00C23242">
        <w:rPr>
          <w:sz w:val="16"/>
        </w:rPr>
        <w:t xml:space="preserv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rsidR="00AB7957" w:rsidRDefault="00AB7957" w:rsidP="00AB7957">
      <w:pPr>
        <w:rPr>
          <w:u w:val="single"/>
        </w:rPr>
      </w:pPr>
    </w:p>
    <w:p w:rsidR="00AB7957" w:rsidRDefault="00AB7957" w:rsidP="00AB7957">
      <w:pPr>
        <w:pStyle w:val="Heading3"/>
      </w:pPr>
      <w:r>
        <w:t>Advantage</w:t>
      </w:r>
    </w:p>
    <w:p w:rsidR="00AB7957" w:rsidRPr="00104199" w:rsidRDefault="00AB7957" w:rsidP="00AB7957">
      <w:pPr>
        <w:pStyle w:val="Heading4"/>
      </w:pPr>
      <w:r>
        <w:t xml:space="preserve">Current quality of education is sharply decreasing through teacher shortages </w:t>
      </w:r>
    </w:p>
    <w:p w:rsidR="00AB7957" w:rsidRPr="00104199" w:rsidRDefault="00AB7957" w:rsidP="00AB7957">
      <w:r w:rsidRPr="00104199">
        <w:rPr>
          <w:rFonts w:eastAsiaTheme="majorEastAsia" w:cstheme="majorBidi"/>
          <w:b/>
          <w:iCs/>
          <w:sz w:val="26"/>
        </w:rPr>
        <w:t>Boyce 19</w:t>
      </w:r>
      <w:r>
        <w:t xml:space="preserve"> Paul Boyce, 9-17-2019, "The Teacher Shortage Is Real and about to Get Much Worse. Here's </w:t>
      </w:r>
      <w:proofErr w:type="gramStart"/>
      <w:r>
        <w:t>Why</w:t>
      </w:r>
      <w:proofErr w:type="gramEnd"/>
      <w:r>
        <w:t>," No Publication, https://fee.org/articles/the-teacher-shortage-is-real-and-about-to-get-much-worse-heres-why/</w:t>
      </w:r>
    </w:p>
    <w:p w:rsidR="00AB7957" w:rsidRDefault="00AB7957" w:rsidP="00AB7957">
      <w:pPr>
        <w:rPr>
          <w:sz w:val="16"/>
        </w:rPr>
      </w:pPr>
      <w:r w:rsidRPr="00104199">
        <w:rPr>
          <w:sz w:val="16"/>
        </w:rPr>
        <w:t xml:space="preserve">Teacher Shortage </w:t>
      </w:r>
      <w:r w:rsidRPr="00683D68">
        <w:rPr>
          <w:rStyle w:val="StyleUnderline"/>
          <w:highlight w:val="green"/>
        </w:rPr>
        <w:t>According to research by the</w:t>
      </w:r>
      <w:r w:rsidRPr="00104199">
        <w:rPr>
          <w:rStyle w:val="StyleUnderline"/>
        </w:rPr>
        <w:t xml:space="preserve"> Economic Policy Institute (</w:t>
      </w:r>
      <w:r w:rsidRPr="00683D68">
        <w:rPr>
          <w:rStyle w:val="StyleUnderline"/>
          <w:highlight w:val="green"/>
        </w:rPr>
        <w:t>EPI</w:t>
      </w:r>
      <w:r w:rsidRPr="00104199">
        <w:rPr>
          <w:rStyle w:val="StyleUnderline"/>
        </w:rPr>
        <w:t xml:space="preserve">), </w:t>
      </w:r>
      <w:r w:rsidRPr="00683D68">
        <w:rPr>
          <w:rStyle w:val="StyleUnderline"/>
          <w:highlight w:val="green"/>
        </w:rPr>
        <w:t>the teacher shortage could reach 200,000 by 2025,</w:t>
      </w:r>
      <w:r w:rsidRPr="00104199">
        <w:rPr>
          <w:rStyle w:val="StyleUnderline"/>
        </w:rPr>
        <w:t xml:space="preserve"> up from 110,000 in 2018.</w:t>
      </w:r>
      <w:r w:rsidRPr="00104199">
        <w:rPr>
          <w:sz w:val="16"/>
        </w:rPr>
        <w:t xml:space="preserve"> This shortage of workers is due to a number of factors. Among them are pay, working conditions, lack of support, lack of autonomy, and the changing curriculum. The shortage of teachers will inevitably cause a decline in educational standards. </w:t>
      </w:r>
      <w:r w:rsidRPr="00104199">
        <w:rPr>
          <w:rStyle w:val="StyleUnderline"/>
        </w:rPr>
        <w:t xml:space="preserve">The </w:t>
      </w:r>
      <w:r w:rsidRPr="00683D68">
        <w:rPr>
          <w:rStyle w:val="StyleUnderline"/>
          <w:highlight w:val="green"/>
        </w:rPr>
        <w:t>shortage is</w:t>
      </w:r>
      <w:r w:rsidRPr="00104199">
        <w:rPr>
          <w:rStyle w:val="StyleUnderline"/>
        </w:rPr>
        <w:t xml:space="preserve"> </w:t>
      </w:r>
      <w:r w:rsidRPr="00683D68">
        <w:rPr>
          <w:rStyle w:val="StyleUnderline"/>
          <w:highlight w:val="green"/>
        </w:rPr>
        <w:t>crucial</w:t>
      </w:r>
      <w:r w:rsidRPr="00104199">
        <w:rPr>
          <w:rStyle w:val="StyleUnderline"/>
        </w:rPr>
        <w:t xml:space="preserve">ly important </w:t>
      </w:r>
      <w:r w:rsidRPr="00683D68">
        <w:rPr>
          <w:rStyle w:val="StyleUnderline"/>
          <w:highlight w:val="green"/>
        </w:rPr>
        <w:t>to educational outcomes. Class sizes are rising</w:t>
      </w:r>
      <w:r w:rsidRPr="00104199">
        <w:rPr>
          <w:rStyle w:val="StyleUnderline"/>
        </w:rPr>
        <w:t xml:space="preserve">, causing a detrimental effect on these outcomes. As the number of available </w:t>
      </w:r>
      <w:proofErr w:type="gramStart"/>
      <w:r w:rsidRPr="00104199">
        <w:rPr>
          <w:rStyle w:val="StyleUnderline"/>
        </w:rPr>
        <w:t>teachers</w:t>
      </w:r>
      <w:proofErr w:type="gramEnd"/>
      <w:r w:rsidRPr="00104199">
        <w:rPr>
          <w:rStyle w:val="StyleUnderline"/>
        </w:rPr>
        <w:t xml:space="preserve"> declines, class sizes have to increase to compensate.</w:t>
      </w:r>
      <w:r w:rsidRPr="00104199">
        <w:rPr>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683D68">
        <w:rPr>
          <w:rStyle w:val="StyleUnderline"/>
          <w:highlight w:val="green"/>
        </w:rPr>
        <w:t xml:space="preserve">The shortage is </w:t>
      </w:r>
      <w:r w:rsidRPr="00104199">
        <w:rPr>
          <w:rStyle w:val="StyleUnderline"/>
        </w:rPr>
        <w:t xml:space="preserve">only </w:t>
      </w:r>
      <w:r w:rsidRPr="00683D68">
        <w:rPr>
          <w:rStyle w:val="StyleUnderline"/>
          <w:highlight w:val="green"/>
        </w:rPr>
        <w:t>set to increase unless something changes.</w:t>
      </w:r>
      <w:r>
        <w:rPr>
          <w:rStyle w:val="StyleUnderline"/>
        </w:rPr>
        <w:t xml:space="preserve"> </w:t>
      </w:r>
      <w:r w:rsidRPr="00104199">
        <w:rPr>
          <w:sz w:val="16"/>
        </w:rPr>
        <w:t xml:space="preserve">Impact on Quality </w:t>
      </w:r>
      <w:r w:rsidRPr="00683D68">
        <w:rPr>
          <w:rStyle w:val="StyleUnderline"/>
          <w:highlight w:val="green"/>
        </w:rPr>
        <w:t>The shortage</w:t>
      </w:r>
      <w:r w:rsidRPr="00104199">
        <w:rPr>
          <w:rStyle w:val="StyleUnderline"/>
        </w:rPr>
        <w:t xml:space="preserve"> of teachers </w:t>
      </w:r>
      <w:r w:rsidRPr="00683D68">
        <w:rPr>
          <w:rStyle w:val="StyleUnderline"/>
          <w:highlight w:val="green"/>
        </w:rPr>
        <w:t>will</w:t>
      </w:r>
      <w:r w:rsidRPr="00104199">
        <w:rPr>
          <w:rStyle w:val="StyleUnderline"/>
        </w:rPr>
        <w:t xml:space="preserve"> inevitably </w:t>
      </w:r>
      <w:r w:rsidRPr="00683D68">
        <w:rPr>
          <w:rStyle w:val="StyleUnderline"/>
          <w:highlight w:val="green"/>
        </w:rPr>
        <w:t>cause a decline in educational standards</w:t>
      </w:r>
      <w:r w:rsidRPr="00104199">
        <w:rPr>
          <w:rStyle w:val="StyleUnderline"/>
        </w:rPr>
        <w:t>.</w:t>
      </w:r>
      <w:r w:rsidRPr="00104199">
        <w:rPr>
          <w:sz w:val="16"/>
        </w:rPr>
        <w:t xml:space="preserve"> </w:t>
      </w:r>
      <w:r w:rsidRPr="00104199">
        <w:rPr>
          <w:rStyle w:val="StyleUnderline"/>
        </w:rPr>
        <w:t>Principals</w:t>
      </w:r>
      <w:r w:rsidRPr="00104199">
        <w:rPr>
          <w:sz w:val="16"/>
        </w:rPr>
        <w:t xml:space="preserve"> face a shortage of highly qualified teachers. The natural response for them is to hire less qualified teachers, hire teachers trained in another field or grade, or make use of unqualified substitute teachers. This means </w:t>
      </w:r>
      <w:proofErr w:type="gramStart"/>
      <w:r w:rsidRPr="00104199">
        <w:rPr>
          <w:sz w:val="16"/>
        </w:rPr>
        <w:t>students are being taught by teachers who lack sufficient skills and knowledge</w:t>
      </w:r>
      <w:proofErr w:type="gramEnd"/>
      <w:r w:rsidRPr="00104199">
        <w:rPr>
          <w:sz w:val="16"/>
        </w:rPr>
        <w:t xml:space="preserve">. According to the National Commission on Teaching and America's Future: </w:t>
      </w:r>
      <w:r w:rsidRPr="00683D68">
        <w:rPr>
          <w:rStyle w:val="StyleUnderline"/>
          <w:highlight w:val="green"/>
        </w:rPr>
        <w:t>Studies discover again and again that teacher expertise is one of the most important factors in</w:t>
      </w:r>
      <w:r w:rsidRPr="00104199">
        <w:rPr>
          <w:rStyle w:val="StyleUnderline"/>
        </w:rPr>
        <w:t xml:space="preserve"> determining </w:t>
      </w:r>
      <w:r w:rsidRPr="00683D68">
        <w:rPr>
          <w:rStyle w:val="StyleUnderline"/>
          <w:highlight w:val="green"/>
        </w:rPr>
        <w:t>student achievement, followed by</w:t>
      </w:r>
      <w:r w:rsidRPr="00104199">
        <w:rPr>
          <w:sz w:val="16"/>
        </w:rPr>
        <w:t xml:space="preserve"> the smaller but generally positive influences of small schools </w:t>
      </w:r>
      <w:r w:rsidRPr="00104199">
        <w:rPr>
          <w:rStyle w:val="StyleUnderline"/>
        </w:rPr>
        <w:t xml:space="preserve">and </w:t>
      </w:r>
      <w:r w:rsidRPr="00683D68">
        <w:rPr>
          <w:rStyle w:val="StyleUnderline"/>
          <w:highlight w:val="green"/>
        </w:rPr>
        <w:t>small class sizes</w:t>
      </w:r>
      <w:r w:rsidRPr="00104199">
        <w:rPr>
          <w:sz w:val="16"/>
        </w:rPr>
        <w:t xml:space="preserve">. That is, teachers who know a lot about teaching and learning who work in environments that allow them to know students well are the critical elements of successful learning. </w:t>
      </w:r>
      <w:r w:rsidRPr="00683D68">
        <w:rPr>
          <w:rStyle w:val="StyleUnderline"/>
          <w:highlight w:val="green"/>
        </w:rPr>
        <w:t>Teachers matter more to student achievement than any other factor</w:t>
      </w:r>
      <w:r w:rsidRPr="00104199">
        <w:rPr>
          <w:sz w:val="16"/>
        </w:rPr>
        <w:t xml:space="preserve">. In fact, research by </w:t>
      </w:r>
      <w:proofErr w:type="spellStart"/>
      <w:r w:rsidRPr="00104199">
        <w:rPr>
          <w:sz w:val="16"/>
        </w:rPr>
        <w:t>Chlotfelter</w:t>
      </w:r>
      <w:proofErr w:type="spellEnd"/>
      <w:r w:rsidRPr="00104199">
        <w:rPr>
          <w:sz w:val="16"/>
        </w:rPr>
        <w:t xml:space="preserve">, Ladd, &amp; </w:t>
      </w:r>
      <w:proofErr w:type="spellStart"/>
      <w:r w:rsidRPr="00104199">
        <w:rPr>
          <w:sz w:val="16"/>
        </w:rPr>
        <w:t>Vigdor</w:t>
      </w:r>
      <w:proofErr w:type="spellEnd"/>
      <w:r w:rsidRPr="00104199">
        <w:rPr>
          <w:sz w:val="16"/>
        </w:rPr>
        <w:t xml:space="preserve"> states that teacher qualifications predict more of the difference in educational gains than race and parent education combined.</w:t>
      </w:r>
    </w:p>
    <w:p w:rsidR="00AB7957" w:rsidRPr="00487FB9" w:rsidRDefault="00AB7957" w:rsidP="00AB7957">
      <w:pPr>
        <w:rPr>
          <w:sz w:val="16"/>
        </w:rPr>
      </w:pPr>
    </w:p>
    <w:p w:rsidR="00AB7957" w:rsidRPr="006F5F63" w:rsidRDefault="00AB7957" w:rsidP="00AB7957">
      <w:pPr>
        <w:pStyle w:val="Heading4"/>
      </w:pPr>
      <w:r>
        <w:t>Status Quo policies make the opportunity cost for teacher strikes too high</w:t>
      </w:r>
    </w:p>
    <w:p w:rsidR="00AB7957" w:rsidRDefault="00AB7957" w:rsidP="00AB7957">
      <w:r w:rsidRPr="006F5F63">
        <w:rPr>
          <w:rFonts w:eastAsiaTheme="majorEastAsia" w:cstheme="majorBidi"/>
          <w:b/>
          <w:iCs/>
          <w:sz w:val="26"/>
        </w:rPr>
        <w:t>Casey 20</w:t>
      </w:r>
      <w:r>
        <w:t xml:space="preserve"> </w:t>
      </w:r>
      <w:r w:rsidRPr="00F42AF8">
        <w:t xml:space="preserve">Leo Casey, 12-2-2020, "The Teacher Strike: Conditions for Success," Dissent Magazine, </w:t>
      </w:r>
      <w:hyperlink r:id="rId7" w:history="1">
        <w:r w:rsidRPr="00644108">
          <w:rPr>
            <w:rStyle w:val="Hyperlink"/>
          </w:rPr>
          <w:t>https://www.dissentmagazine.org/online_articles/the-teacher-strike-conditions-for-success</w:t>
        </w:r>
      </w:hyperlink>
    </w:p>
    <w:p w:rsidR="00AB7957" w:rsidRDefault="00AB7957" w:rsidP="00AB7957">
      <w:r w:rsidRPr="00F42AF8">
        <w:rPr>
          <w:rStyle w:val="StyleUnderline"/>
        </w:rPr>
        <w:t xml:space="preserve">The </w:t>
      </w:r>
      <w:r w:rsidRPr="00683D68">
        <w:rPr>
          <w:rStyle w:val="StyleUnderline"/>
          <w:highlight w:val="green"/>
        </w:rPr>
        <w:t>most essential organizational task is winning and keeping the allegiance of teachers to the strike</w:t>
      </w:r>
      <w:r w:rsidRPr="00F42AF8">
        <w:rPr>
          <w:rStyle w:val="StyleUnderline"/>
        </w:rPr>
        <w:t xml:space="preserve">. Teachers are knowledgeable and discerning political actors. They </w:t>
      </w:r>
      <w:proofErr w:type="gramStart"/>
      <w:r w:rsidRPr="00F42AF8">
        <w:rPr>
          <w:rStyle w:val="StyleUnderline"/>
        </w:rPr>
        <w:t>understand full well</w:t>
      </w:r>
      <w:proofErr w:type="gramEnd"/>
      <w:r w:rsidRPr="00F42AF8">
        <w:rPr>
          <w:rStyle w:val="StyleUnderline"/>
        </w:rPr>
        <w:t xml:space="preserve"> that </w:t>
      </w:r>
      <w:r w:rsidRPr="00683D68">
        <w:rPr>
          <w:rStyle w:val="StyleUnderline"/>
          <w:highlight w:val="green"/>
        </w:rPr>
        <w:t>strikes are a high-intensity and high-risk tactic</w:t>
      </w:r>
      <w:r w:rsidRPr="00F42AF8">
        <w:rPr>
          <w:rStyle w:val="StyleUnderline"/>
        </w:rPr>
        <w:t xml:space="preserve">, </w:t>
      </w:r>
      <w:r w:rsidRPr="00683D68">
        <w:rPr>
          <w:rStyle w:val="StyleUnderline"/>
          <w:highlight w:val="green"/>
        </w:rPr>
        <w:t>with the potential</w:t>
      </w:r>
      <w:r w:rsidRPr="00F42AF8">
        <w:rPr>
          <w:rStyle w:val="StyleUnderline"/>
        </w:rPr>
        <w:t xml:space="preserve"> both </w:t>
      </w:r>
      <w:r w:rsidRPr="00683D68">
        <w:rPr>
          <w:rStyle w:val="StyleUnderline"/>
          <w:highlight w:val="green"/>
        </w:rPr>
        <w:t>to</w:t>
      </w:r>
      <w:r w:rsidRPr="00F42AF8">
        <w:rPr>
          <w:rStyle w:val="StyleUnderline"/>
        </w:rPr>
        <w:t xml:space="preserve"> </w:t>
      </w:r>
      <w:r w:rsidRPr="00683D68">
        <w:rPr>
          <w:rStyle w:val="StyleUnderline"/>
          <w:highlight w:val="green"/>
        </w:rPr>
        <w:t>deliver</w:t>
      </w:r>
      <w:r w:rsidRPr="00F42AF8">
        <w:rPr>
          <w:rStyle w:val="StyleUnderline"/>
        </w:rPr>
        <w:t xml:space="preserve"> advances and victories that could not be otherwise obtained and to end in </w:t>
      </w:r>
      <w:r w:rsidRPr="00683D68">
        <w:rPr>
          <w:rStyle w:val="StyleUnderline"/>
          <w:highlight w:val="green"/>
        </w:rPr>
        <w:t>major setbacks and defeats</w:t>
      </w:r>
      <w:r w:rsidRPr="00F42AF8">
        <w:rPr>
          <w:rStyle w:val="StyleUnderline"/>
        </w:rPr>
        <w:t xml:space="preserve">. The risk side of this equation is particularly acute </w:t>
      </w:r>
      <w:r w:rsidRPr="00683D68">
        <w:rPr>
          <w:rStyle w:val="StyleUnderline"/>
          <w:highlight w:val="green"/>
        </w:rPr>
        <w:t>in the three-quarters of</w:t>
      </w:r>
      <w:r w:rsidRPr="00F42AF8">
        <w:rPr>
          <w:rStyle w:val="StyleUnderline"/>
        </w:rPr>
        <w:t xml:space="preserve"> all </w:t>
      </w:r>
      <w:r w:rsidRPr="00683D68">
        <w:rPr>
          <w:rStyle w:val="StyleUnderline"/>
          <w:highlight w:val="green"/>
        </w:rPr>
        <w:t>states</w:t>
      </w:r>
      <w:r w:rsidRPr="00F42AF8">
        <w:rPr>
          <w:rStyle w:val="StyleUnderline"/>
        </w:rPr>
        <w:t xml:space="preserve"> </w:t>
      </w:r>
      <w:r w:rsidRPr="00683D68">
        <w:rPr>
          <w:rStyle w:val="StyleUnderline"/>
          <w:highlight w:val="green"/>
        </w:rPr>
        <w:t>where</w:t>
      </w:r>
      <w:r w:rsidRPr="00F42AF8">
        <w:rPr>
          <w:rStyle w:val="StyleUnderline"/>
        </w:rPr>
        <w:t xml:space="preserve"> teacher </w:t>
      </w:r>
      <w:r w:rsidRPr="00683D68">
        <w:rPr>
          <w:rStyle w:val="StyleUnderline"/>
          <w:highlight w:val="green"/>
        </w:rPr>
        <w:t>strikes are illegal</w:t>
      </w:r>
      <w:r w:rsidRPr="00F42AF8">
        <w:rPr>
          <w:rStyle w:val="StyleUnderline"/>
        </w:rPr>
        <w:t xml:space="preserve">; in these states, striking becomes an act of civil disobedience and </w:t>
      </w:r>
      <w:r w:rsidRPr="00683D68">
        <w:rPr>
          <w:rStyle w:val="StyleUnderline"/>
          <w:highlight w:val="green"/>
        </w:rPr>
        <w:t>can result in severe penalties</w:t>
      </w:r>
      <w:r w:rsidRPr="00F42AF8">
        <w:rPr>
          <w:rStyle w:val="StyleUnderline"/>
        </w:rPr>
        <w:t xml:space="preserve"> to teachers and their unions.</w:t>
      </w:r>
      <w:r>
        <w:rPr>
          <w:rStyle w:val="StyleUnderline"/>
        </w:rPr>
        <w:t xml:space="preserve"> </w:t>
      </w:r>
      <w:proofErr w:type="gramStart"/>
      <w:r w:rsidRPr="00683D68">
        <w:rPr>
          <w:rStyle w:val="StyleUnderline"/>
          <w:highlight w:val="green"/>
        </w:rPr>
        <w:t>To be willing to</w:t>
      </w:r>
      <w:r w:rsidRPr="00F42AF8">
        <w:rPr>
          <w:rStyle w:val="StyleUnderline"/>
        </w:rPr>
        <w:t xml:space="preserve"> go on </w:t>
      </w:r>
      <w:r w:rsidRPr="00683D68">
        <w:rPr>
          <w:rStyle w:val="StyleUnderline"/>
          <w:highlight w:val="green"/>
        </w:rPr>
        <w:t>strike</w:t>
      </w:r>
      <w:r w:rsidRPr="00F42AF8">
        <w:rPr>
          <w:rStyle w:val="StyleUnderline"/>
        </w:rPr>
        <w:t xml:space="preserve"> and stay out until a settlement is won, therefore, </w:t>
      </w:r>
      <w:r w:rsidRPr="00683D68">
        <w:rPr>
          <w:rStyle w:val="StyleUnderline"/>
          <w:highlight w:val="green"/>
        </w:rPr>
        <w:t>teachers</w:t>
      </w:r>
      <w:r w:rsidRPr="00F42AF8">
        <w:rPr>
          <w:rStyle w:val="StyleUnderline"/>
        </w:rPr>
        <w:t xml:space="preserve"> </w:t>
      </w:r>
      <w:r w:rsidRPr="00683D68">
        <w:rPr>
          <w:rStyle w:val="StyleUnderline"/>
          <w:highlight w:val="green"/>
        </w:rPr>
        <w:t>need to be convinced on a number of different counts</w:t>
      </w:r>
      <w:r w:rsidRPr="00F42AF8">
        <w:rPr>
          <w:rStyle w:val="StyleUnderline"/>
        </w:rPr>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proofErr w:type="gramEnd"/>
      <w:r>
        <w:t xml:space="preserve"> In significant measure, the last of these points is dependent not simply on the organization and mobilization of the strike, but also on the four antecedent conditions. </w:t>
      </w:r>
      <w:r w:rsidRPr="00683D68">
        <w:rPr>
          <w:rStyle w:val="StyleUnderline"/>
          <w:highlight w:val="green"/>
        </w:rPr>
        <w:t>If teachers become doubtful</w:t>
      </w:r>
      <w:r w:rsidRPr="00410FAA">
        <w:rPr>
          <w:rStyle w:val="StyleUnderline"/>
        </w:rPr>
        <w:t xml:space="preserve"> on any of these points, </w:t>
      </w:r>
      <w:r w:rsidRPr="00683D68">
        <w:rPr>
          <w:rStyle w:val="StyleUnderline"/>
          <w:highlight w:val="green"/>
        </w:rPr>
        <w:t>it will</w:t>
      </w:r>
      <w:r w:rsidRPr="00410FAA">
        <w:rPr>
          <w:rStyle w:val="StyleUnderline"/>
        </w:rPr>
        <w:t xml:space="preserve"> </w:t>
      </w:r>
      <w:r w:rsidRPr="00683D68">
        <w:rPr>
          <w:rStyle w:val="StyleUnderline"/>
          <w:highlight w:val="green"/>
        </w:rPr>
        <w:t>be</w:t>
      </w:r>
      <w:r w:rsidRPr="00410FAA">
        <w:rPr>
          <w:rStyle w:val="StyleUnderline"/>
        </w:rPr>
        <w:t xml:space="preserve">come </w:t>
      </w:r>
      <w:r w:rsidRPr="00683D68">
        <w:rPr>
          <w:rStyle w:val="StyleUnderline"/>
          <w:highlight w:val="green"/>
        </w:rPr>
        <w:t>difficult</w:t>
      </w:r>
      <w:r w:rsidRPr="00410FAA">
        <w:rPr>
          <w:rStyle w:val="StyleUnderline"/>
        </w:rPr>
        <w:t xml:space="preserve"> </w:t>
      </w:r>
      <w:r w:rsidRPr="00683D68">
        <w:rPr>
          <w:rStyle w:val="StyleUnderline"/>
          <w:highlight w:val="green"/>
        </w:rPr>
        <w:t>to</w:t>
      </w:r>
      <w:r w:rsidRPr="00410FAA">
        <w:rPr>
          <w:rStyle w:val="StyleUnderline"/>
        </w:rPr>
        <w:t xml:space="preserve"> </w:t>
      </w:r>
      <w:r w:rsidRPr="00683D68">
        <w:rPr>
          <w:rStyle w:val="StyleUnderline"/>
          <w:highlight w:val="green"/>
        </w:rPr>
        <w:t>mount</w:t>
      </w:r>
      <w:r w:rsidRPr="00410FAA">
        <w:rPr>
          <w:rStyle w:val="StyleUnderline"/>
        </w:rPr>
        <w:t xml:space="preserve"> or sustain </w:t>
      </w:r>
      <w:r w:rsidRPr="00683D68">
        <w:rPr>
          <w:rStyle w:val="StyleUnderline"/>
          <w:highlight w:val="green"/>
        </w:rPr>
        <w:t>a</w:t>
      </w:r>
      <w:r w:rsidRPr="00410FAA">
        <w:rPr>
          <w:rStyle w:val="StyleUnderline"/>
        </w:rPr>
        <w:t xml:space="preserve"> </w:t>
      </w:r>
      <w:r w:rsidRPr="00683D68">
        <w:rPr>
          <w:rStyle w:val="StyleUnderline"/>
          <w:highlight w:val="green"/>
        </w:rPr>
        <w:t>successful strike.</w:t>
      </w:r>
    </w:p>
    <w:p w:rsidR="00AB7957" w:rsidRDefault="00AB7957" w:rsidP="00AB7957"/>
    <w:p w:rsidR="00AB7957" w:rsidRPr="00104199" w:rsidRDefault="00AB7957" w:rsidP="00AB7957">
      <w:pPr>
        <w:pStyle w:val="Heading4"/>
      </w:pPr>
      <w:r>
        <w:t xml:space="preserve">That causes teachers uproot and quitting through </w:t>
      </w:r>
      <w:proofErr w:type="spellStart"/>
      <w:r>
        <w:t>unsatisfaction</w:t>
      </w:r>
      <w:proofErr w:type="spellEnd"/>
    </w:p>
    <w:p w:rsidR="00AB7957" w:rsidRDefault="00AB7957" w:rsidP="00AB7957">
      <w:r w:rsidRPr="00104199">
        <w:rPr>
          <w:rFonts w:eastAsiaTheme="majorEastAsia" w:cstheme="majorBidi"/>
          <w:b/>
          <w:iCs/>
          <w:sz w:val="26"/>
        </w:rPr>
        <w:t>Carpenter 21</w:t>
      </w:r>
      <w:r>
        <w:t xml:space="preserve"> Jennifer Carpenter., 05-17-21, "Opinion: Protect local control for schools," Burlington Free Press, https://www.burlingtonfreepress.com/story/opinion/my-turn/2017/05/17/opinion-protect-local-control-schools/101726614/</w:t>
      </w:r>
    </w:p>
    <w:p w:rsidR="00AB7957" w:rsidRPr="00D42AB3" w:rsidRDefault="00AB7957" w:rsidP="00AB7957">
      <w:pPr>
        <w:rPr>
          <w:rStyle w:val="StyleUnderline"/>
        </w:rPr>
      </w:pPr>
      <w:r w:rsidRPr="00683D68">
        <w:rPr>
          <w:rStyle w:val="StyleUnderline"/>
          <w:highlight w:val="green"/>
        </w:rPr>
        <w:t>The</w:t>
      </w:r>
      <w:r w:rsidRPr="00D42AB3">
        <w:rPr>
          <w:rStyle w:val="StyleUnderline"/>
        </w:rPr>
        <w:t xml:space="preserve"> most crucial part of the </w:t>
      </w:r>
      <w:r w:rsidRPr="00683D68">
        <w:rPr>
          <w:rStyle w:val="StyleUnderline"/>
          <w:highlight w:val="green"/>
        </w:rPr>
        <w:t>proposal put forward</w:t>
      </w:r>
      <w:r w:rsidRPr="00D42AB3">
        <w:rPr>
          <w:rStyle w:val="StyleUnderline"/>
        </w:rPr>
        <w:t xml:space="preserve"> by House Speaker Mitzi Johnson and President Pro Tem Tim Ashe</w:t>
      </w:r>
      <w:r w:rsidRPr="00104199">
        <w:rPr>
          <w:sz w:val="16"/>
        </w:rPr>
        <w:t xml:space="preserv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D42AB3">
        <w:rPr>
          <w:rStyle w:val="StyleUnderline"/>
        </w:rPr>
        <w:t xml:space="preserve">included in his proposed amendment a clause that </w:t>
      </w:r>
      <w:r w:rsidRPr="00683D68">
        <w:rPr>
          <w:rStyle w:val="StyleUnderline"/>
          <w:highlight w:val="green"/>
        </w:rPr>
        <w:t>would have removed teachers’ right to strike</w:t>
      </w:r>
      <w:r w:rsidRPr="00104199">
        <w:rPr>
          <w:sz w:val="16"/>
        </w:rPr>
        <w:t xml:space="preserve">. That shows their true intentions. </w:t>
      </w:r>
      <w:r w:rsidRPr="00683D68">
        <w:rPr>
          <w:rStyle w:val="StyleUnderline"/>
          <w:highlight w:val="green"/>
        </w:rPr>
        <w:t>When teachers’ needs are not met, students’ needs will not be met, and we will be unable to retain and attract a workforce</w:t>
      </w:r>
      <w:r w:rsidRPr="00D42AB3">
        <w:rPr>
          <w:rStyle w:val="StyleUnderline"/>
        </w:rPr>
        <w:t xml:space="preserve"> of young </w:t>
      </w:r>
      <w:proofErr w:type="gramStart"/>
      <w:r w:rsidRPr="00D42AB3">
        <w:rPr>
          <w:rStyle w:val="StyleUnderline"/>
        </w:rPr>
        <w:t>families which</w:t>
      </w:r>
      <w:proofErr w:type="gramEnd"/>
      <w:r w:rsidRPr="00D42AB3">
        <w:rPr>
          <w:rStyle w:val="StyleUnderline"/>
        </w:rPr>
        <w:t xml:space="preserve"> is critical to the revitalization of our state’s economy. </w:t>
      </w:r>
      <w:r w:rsidRPr="00683D68">
        <w:rPr>
          <w:rStyle w:val="StyleUnderline"/>
          <w:highlight w:val="green"/>
        </w:rPr>
        <w:t>There will be no incentive for the teaching profession to attract</w:t>
      </w:r>
      <w:r w:rsidRPr="00D42AB3">
        <w:rPr>
          <w:rStyle w:val="StyleUnderline"/>
        </w:rPr>
        <w:t xml:space="preserve"> and retain </w:t>
      </w:r>
      <w:r w:rsidRPr="00683D68">
        <w:rPr>
          <w:rStyle w:val="StyleUnderline"/>
          <w:highlight w:val="green"/>
        </w:rPr>
        <w:t>new teachers</w:t>
      </w:r>
      <w:r w:rsidRPr="00D42AB3">
        <w:rPr>
          <w:rStyle w:val="StyleUnderline"/>
        </w:rPr>
        <w:t xml:space="preserve"> to the field </w:t>
      </w:r>
      <w:r w:rsidRPr="00683D68">
        <w:rPr>
          <w:rStyle w:val="StyleUnderline"/>
          <w:highlight w:val="green"/>
        </w:rPr>
        <w:t>if our state government teaches our community that teachers have no say over their working conditions</w:t>
      </w:r>
      <w:r w:rsidRPr="00D42AB3">
        <w:rPr>
          <w:rStyle w:val="StyleUnderline"/>
        </w:rPr>
        <w:t xml:space="preserve"> and therefore are not valued.</w:t>
      </w:r>
      <w:r>
        <w:rPr>
          <w:rStyle w:val="StyleUnderline"/>
        </w:rPr>
        <w:t xml:space="preserve"> </w:t>
      </w:r>
      <w:r w:rsidRPr="00104199">
        <w:rPr>
          <w:sz w:val="16"/>
        </w:rPr>
        <w:t xml:space="preserve">Schools need teachers and we need enrollment of students. </w:t>
      </w:r>
      <w:r w:rsidRPr="00683D68">
        <w:rPr>
          <w:rStyle w:val="StyleUnderline"/>
          <w:highlight w:val="green"/>
        </w:rPr>
        <w:t>Teachers and families of school</w:t>
      </w:r>
      <w:r w:rsidRPr="00D42AB3">
        <w:rPr>
          <w:rStyle w:val="StyleUnderline"/>
        </w:rPr>
        <w:t xml:space="preserve"> age children </w:t>
      </w:r>
      <w:r w:rsidRPr="00683D68">
        <w:rPr>
          <w:rStyle w:val="StyleUnderline"/>
          <w:highlight w:val="green"/>
        </w:rPr>
        <w:t>will</w:t>
      </w:r>
      <w:r w:rsidRPr="00D42AB3">
        <w:rPr>
          <w:rStyle w:val="StyleUnderline"/>
        </w:rPr>
        <w:t xml:space="preserve"> simply </w:t>
      </w:r>
      <w:r w:rsidRPr="00683D68">
        <w:rPr>
          <w:rStyle w:val="StyleUnderline"/>
          <w:highlight w:val="green"/>
        </w:rPr>
        <w:t>uproot</w:t>
      </w:r>
      <w:r w:rsidRPr="00D42AB3">
        <w:rPr>
          <w:rStyle w:val="StyleUnderline"/>
        </w:rPr>
        <w:t xml:space="preserve"> </w:t>
      </w:r>
      <w:r w:rsidRPr="00683D68">
        <w:rPr>
          <w:rStyle w:val="StyleUnderline"/>
          <w:highlight w:val="green"/>
        </w:rPr>
        <w:t>and</w:t>
      </w:r>
      <w:r w:rsidRPr="00D42AB3">
        <w:rPr>
          <w:rStyle w:val="StyleUnderline"/>
        </w:rPr>
        <w:t xml:space="preserve"> </w:t>
      </w:r>
      <w:r w:rsidRPr="00683D68">
        <w:rPr>
          <w:rStyle w:val="StyleUnderline"/>
          <w:highlight w:val="green"/>
        </w:rPr>
        <w:t>go</w:t>
      </w:r>
      <w:r w:rsidRPr="00D42AB3">
        <w:rPr>
          <w:rStyle w:val="StyleUnderline"/>
        </w:rPr>
        <w:t xml:space="preserve"> </w:t>
      </w:r>
      <w:r w:rsidRPr="00683D68">
        <w:rPr>
          <w:rStyle w:val="StyleUnderline"/>
          <w:highlight w:val="green"/>
        </w:rPr>
        <w:t>elsewhere</w:t>
      </w:r>
      <w:r w:rsidRPr="00D42AB3">
        <w:rPr>
          <w:rStyle w:val="StyleUnderline"/>
        </w:rPr>
        <w:t xml:space="preserve"> to have their needs met,</w:t>
      </w:r>
      <w:r w:rsidRPr="00104199">
        <w:rPr>
          <w:sz w:val="16"/>
        </w:rPr>
        <w:t xml:space="preserve"> jeopardizing our educational system, our school-age population and workforce. A </w:t>
      </w:r>
      <w:r w:rsidRPr="00D42AB3">
        <w:rPr>
          <w:rStyle w:val="StyleUnderline"/>
        </w:rPr>
        <w:t>“</w:t>
      </w:r>
      <w:r w:rsidRPr="00683D68">
        <w:rPr>
          <w:rStyle w:val="StyleUnderline"/>
          <w:highlight w:val="green"/>
        </w:rPr>
        <w:t>one-size-fits-all”</w:t>
      </w:r>
      <w:r w:rsidRPr="00D42AB3">
        <w:rPr>
          <w:rStyle w:val="StyleUnderline"/>
        </w:rPr>
        <w:t xml:space="preserve"> approach from our state government </w:t>
      </w:r>
      <w:r w:rsidRPr="00683D68">
        <w:rPr>
          <w:rStyle w:val="StyleUnderline"/>
          <w:highlight w:val="green"/>
        </w:rPr>
        <w:t>cannot possibly work across the board for every school</w:t>
      </w:r>
      <w:r w:rsidRPr="00D42AB3">
        <w:rPr>
          <w:rStyle w:val="StyleUnderline"/>
        </w:rPr>
        <w:t>.</w:t>
      </w:r>
      <w:r>
        <w:rPr>
          <w:rStyle w:val="StyleUnderline"/>
        </w:rPr>
        <w:t xml:space="preserve"> </w:t>
      </w:r>
      <w:r w:rsidRPr="00104199">
        <w:rPr>
          <w:sz w:val="16"/>
        </w:rPr>
        <w:t xml:space="preserve">Having worked in four different school districts in the state, I </w:t>
      </w:r>
      <w:proofErr w:type="gramStart"/>
      <w:r w:rsidRPr="00104199">
        <w:rPr>
          <w:sz w:val="16"/>
        </w:rPr>
        <w:t>have been exposed</w:t>
      </w:r>
      <w:proofErr w:type="gramEnd"/>
      <w:r w:rsidRPr="00104199">
        <w:rPr>
          <w:sz w:val="16"/>
        </w:rPr>
        <w:t xml:space="preserve"> to potential consequences of centralized control. I recall an emergency meeting at one of those districts in 2016 betwe</w:t>
      </w:r>
      <w:r w:rsidRPr="001C3360">
        <w:rPr>
          <w:sz w:val="16"/>
        </w:rPr>
        <w:t xml:space="preserve">en administration and teachers where there were very tense discussions on what the initial proposal of Act 46 per-pupil spending cap would have meant for the school. </w:t>
      </w:r>
      <w:proofErr w:type="gramStart"/>
      <w:r w:rsidRPr="001C3360">
        <w:rPr>
          <w:rStyle w:val="StyleUnderline"/>
        </w:rPr>
        <w:t>Had the administration and teachers not pulled together to discuss and demand more for their programs and allowed a reckless centralized decision to go forth, to paraphrase one of the teachers present at this meeting, the initial Act 46 proposal would have destroyed the institution</w:t>
      </w:r>
      <w:r w:rsidRPr="001C3360">
        <w:rPr>
          <w:sz w:val="16"/>
        </w:rPr>
        <w:t>, as it would have meant dismantling most aspects of the curriculum that would render the students to be competitive for college and in the workforce, as the cuts were too severe of an impact on the school programs to justify sending anyone there.</w:t>
      </w:r>
      <w:proofErr w:type="gramEnd"/>
      <w:r w:rsidRPr="001C3360">
        <w:rPr>
          <w:sz w:val="16"/>
        </w:rPr>
        <w:t xml:space="preserve"> </w:t>
      </w:r>
      <w:r w:rsidRPr="001C3360">
        <w:rPr>
          <w:rStyle w:val="StyleUnderline"/>
        </w:rPr>
        <w:t>As a result, several teachers said they would have been prepared to pull their own children from the school and move out of the area. This is only one example of how allowing the state to have centralized control, which has proved to be an approach lacking in carefully frontloaded research and detailed examination of impact on programs and teachers, would have devastating consequences on local communities.</w:t>
      </w:r>
    </w:p>
    <w:p w:rsidR="00AB7957" w:rsidRPr="001D09FC" w:rsidRDefault="00AB7957" w:rsidP="00AB7957"/>
    <w:p w:rsidR="00AB7957" w:rsidRDefault="00AB7957" w:rsidP="00AB7957">
      <w:pPr>
        <w:pStyle w:val="Heading4"/>
      </w:pPr>
      <w:r>
        <w:t xml:space="preserve">Strikes </w:t>
      </w:r>
      <w:r w:rsidRPr="00950B4A">
        <w:rPr>
          <w:u w:val="single"/>
        </w:rPr>
        <w:t>empower</w:t>
      </w:r>
      <w:r>
        <w:t xml:space="preserve"> unions and are successful achieving </w:t>
      </w:r>
      <w:r w:rsidRPr="00950B4A">
        <w:rPr>
          <w:u w:val="single"/>
        </w:rPr>
        <w:t>bargaining power</w:t>
      </w:r>
      <w:r>
        <w:t xml:space="preserve">, which keeps them in education. </w:t>
      </w:r>
    </w:p>
    <w:p w:rsidR="00AB7957" w:rsidRPr="00E75B57" w:rsidRDefault="00AB7957" w:rsidP="00AB7957">
      <w:proofErr w:type="spellStart"/>
      <w:r>
        <w:rPr>
          <w:rFonts w:eastAsiaTheme="majorEastAsia" w:cstheme="majorBidi"/>
          <w:b/>
          <w:iCs/>
          <w:sz w:val="26"/>
        </w:rPr>
        <w:t>LawInfo</w:t>
      </w:r>
      <w:proofErr w:type="spellEnd"/>
      <w:r>
        <w:rPr>
          <w:rFonts w:eastAsiaTheme="majorEastAsia" w:cstheme="majorBidi"/>
          <w:b/>
          <w:iCs/>
          <w:sz w:val="26"/>
        </w:rPr>
        <w:t xml:space="preserve"> 20</w:t>
      </w:r>
      <w:r>
        <w:t xml:space="preserve"> [</w:t>
      </w:r>
      <w:r w:rsidRPr="00610AEB">
        <w:t>Pete</w:t>
      </w:r>
      <w:r>
        <w:t xml:space="preserve">r </w:t>
      </w:r>
      <w:proofErr w:type="spellStart"/>
      <w:r>
        <w:t>Serdyukov</w:t>
      </w:r>
      <w:proofErr w:type="spellEnd"/>
      <w:r>
        <w:t>,</w:t>
      </w:r>
      <w:r w:rsidRPr="00610AEB">
        <w:t xml:space="preserve"> National University, La Jolla, California. </w:t>
      </w:r>
      <w:r>
        <w:t xml:space="preserve">05/18/20, </w:t>
      </w:r>
      <w:r w:rsidRPr="00E75B57">
        <w:rPr>
          <w:rFonts w:asciiTheme="minorHAnsi" w:hAnsiTheme="minorHAnsi" w:cstheme="minorHAnsi"/>
          <w:color w:val="333333"/>
          <w:shd w:val="clear" w:color="auto" w:fill="FFFFFF"/>
        </w:rPr>
        <w:t>Teachers Unions &amp; Collective Bargaining.</w:t>
      </w:r>
      <w:r>
        <w:rPr>
          <w:rFonts w:ascii="Helvetica" w:hAnsi="Helvetica" w:cs="Helvetica"/>
          <w:color w:val="333333"/>
          <w:sz w:val="18"/>
          <w:szCs w:val="18"/>
          <w:shd w:val="clear" w:color="auto" w:fill="FFFFFF"/>
        </w:rPr>
        <w:t xml:space="preserve"> </w:t>
      </w:r>
      <w:hyperlink r:id="rId8" w:history="1">
        <w:r w:rsidRPr="00AD5787">
          <w:rPr>
            <w:rStyle w:val="Hyperlink"/>
          </w:rPr>
          <w:t>https://www.lawinfo.com/resources/labor-law/teachers-unions-collective-bargaining.html</w:t>
        </w:r>
      </w:hyperlink>
      <w:r>
        <w:t>] // SC SD</w:t>
      </w:r>
    </w:p>
    <w:p w:rsidR="00AB7957" w:rsidRPr="00950B4A" w:rsidRDefault="00AB7957" w:rsidP="00AB7957">
      <w:pPr>
        <w:rPr>
          <w:b/>
          <w:u w:val="single"/>
        </w:rPr>
      </w:pPr>
      <w:r w:rsidRPr="00950B4A">
        <w:t xml:space="preserve">A </w:t>
      </w:r>
      <w:r w:rsidRPr="00E75B57">
        <w:rPr>
          <w:b/>
          <w:highlight w:val="green"/>
          <w:u w:val="single"/>
        </w:rPr>
        <w:t>teachers' union</w:t>
      </w:r>
      <w:r w:rsidRPr="00950B4A">
        <w:t xml:space="preserve"> is a special type of labor union designed to fight for the rights of educators. With roots dating back more than 150 years in the U.S., these organizations </w:t>
      </w:r>
      <w:r w:rsidRPr="00E75B57">
        <w:rPr>
          <w:b/>
          <w:highlight w:val="green"/>
          <w:u w:val="single"/>
        </w:rPr>
        <w:t>play critical role</w:t>
      </w:r>
      <w:r w:rsidRPr="00950B4A">
        <w:rPr>
          <w:b/>
          <w:u w:val="single"/>
        </w:rPr>
        <w:t xml:space="preserve">s not only </w:t>
      </w:r>
      <w:r w:rsidRPr="00E75B57">
        <w:rPr>
          <w:b/>
          <w:highlight w:val="green"/>
          <w:u w:val="single"/>
        </w:rPr>
        <w:t>in securing benefits for teachers</w:t>
      </w:r>
      <w:r w:rsidRPr="00950B4A">
        <w:rPr>
          <w:b/>
          <w:u w:val="single"/>
        </w:rPr>
        <w:t xml:space="preserve"> but also shaping the way education works. For instance, thanks to lobbying by the National Education Association, or NEA, in the late 1860s, Congress created the Department of Education.</w:t>
      </w:r>
    </w:p>
    <w:p w:rsidR="00AB7957" w:rsidRPr="00950B4A" w:rsidRDefault="00AB7957" w:rsidP="00AB7957">
      <w:r w:rsidRPr="00950B4A">
        <w:t xml:space="preserve">What Teachers' Unions Bargain </w:t>
      </w:r>
      <w:proofErr w:type="gramStart"/>
      <w:r w:rsidRPr="00950B4A">
        <w:t>For</w:t>
      </w:r>
      <w:proofErr w:type="gramEnd"/>
    </w:p>
    <w:p w:rsidR="00AB7957" w:rsidRPr="00950B4A" w:rsidRDefault="00AB7957" w:rsidP="00AB7957">
      <w:pPr>
        <w:rPr>
          <w:b/>
          <w:u w:val="single"/>
        </w:rPr>
      </w:pPr>
      <w:r w:rsidRPr="00950B4A">
        <w:rPr>
          <w:b/>
          <w:u w:val="single"/>
        </w:rPr>
        <w:t>Like other types of </w:t>
      </w:r>
      <w:hyperlink r:id="rId9" w:history="1">
        <w:r w:rsidRPr="00950B4A">
          <w:rPr>
            <w:rStyle w:val="Hyperlink"/>
            <w:rFonts w:asciiTheme="minorHAnsi" w:hAnsiTheme="minorHAnsi" w:cstheme="minorHAnsi"/>
            <w:b/>
            <w:u w:val="single"/>
          </w:rPr>
          <w:t>trade unions</w:t>
        </w:r>
      </w:hyperlink>
      <w:r w:rsidRPr="00950B4A">
        <w:rPr>
          <w:b/>
          <w:u w:val="single"/>
        </w:rPr>
        <w:t xml:space="preserve">, teachers' </w:t>
      </w:r>
      <w:r w:rsidRPr="00E75B57">
        <w:rPr>
          <w:b/>
          <w:highlight w:val="green"/>
          <w:u w:val="single"/>
        </w:rPr>
        <w:t>unions use collective bargaining agreements</w:t>
      </w:r>
      <w:r w:rsidRPr="00950B4A">
        <w:rPr>
          <w:b/>
          <w:u w:val="single"/>
        </w:rPr>
        <w:t xml:space="preserve">, or CBAs, to protect their members. Over the years, collective bargaining has </w:t>
      </w:r>
      <w:r w:rsidRPr="00E75B57">
        <w:rPr>
          <w:b/>
          <w:highlight w:val="green"/>
          <w:u w:val="single"/>
        </w:rPr>
        <w:t>helped educators gain many rights</w:t>
      </w:r>
      <w:r w:rsidRPr="00950B4A">
        <w:rPr>
          <w:b/>
          <w:u w:val="single"/>
        </w:rPr>
        <w:t xml:space="preserve">, </w:t>
      </w:r>
      <w:proofErr w:type="gramStart"/>
      <w:r w:rsidRPr="00950B4A">
        <w:rPr>
          <w:b/>
          <w:u w:val="single"/>
        </w:rPr>
        <w:t>such as</w:t>
      </w:r>
      <w:proofErr w:type="gramEnd"/>
      <w:r w:rsidRPr="00950B4A">
        <w:rPr>
          <w:b/>
          <w:u w:val="single"/>
        </w:rPr>
        <w:t>:</w:t>
      </w:r>
    </w:p>
    <w:p w:rsidR="00AB7957" w:rsidRPr="00950B4A" w:rsidRDefault="00AB7957" w:rsidP="00AB7957">
      <w:pPr>
        <w:rPr>
          <w:b/>
          <w:u w:val="single"/>
        </w:rPr>
      </w:pPr>
      <w:r w:rsidRPr="00E75B57">
        <w:rPr>
          <w:b/>
          <w:highlight w:val="green"/>
          <w:u w:val="single"/>
        </w:rPr>
        <w:t>Fair working conditions, compensation, and pay equality</w:t>
      </w:r>
    </w:p>
    <w:p w:rsidR="00AB7957" w:rsidRPr="00950B4A" w:rsidRDefault="00AB7957" w:rsidP="00AB7957">
      <w:pPr>
        <w:rPr>
          <w:b/>
          <w:u w:val="single"/>
        </w:rPr>
      </w:pPr>
      <w:r w:rsidRPr="00950B4A">
        <w:rPr>
          <w:b/>
          <w:u w:val="single"/>
        </w:rPr>
        <w:t xml:space="preserve">Tenure mechanisms that prevented qualified educators from </w:t>
      </w:r>
      <w:proofErr w:type="gramStart"/>
      <w:r w:rsidRPr="00950B4A">
        <w:rPr>
          <w:b/>
          <w:u w:val="single"/>
        </w:rPr>
        <w:t>being punished</w:t>
      </w:r>
      <w:proofErr w:type="gramEnd"/>
      <w:r w:rsidRPr="00950B4A">
        <w:rPr>
          <w:b/>
          <w:u w:val="single"/>
        </w:rPr>
        <w:t xml:space="preserve"> for their personal biases, political beliefs, or other unfair reasons</w:t>
      </w:r>
    </w:p>
    <w:p w:rsidR="00AB7957" w:rsidRPr="00950B4A" w:rsidRDefault="00AB7957" w:rsidP="00AB7957">
      <w:pPr>
        <w:rPr>
          <w:b/>
          <w:u w:val="single"/>
        </w:rPr>
      </w:pPr>
      <w:r w:rsidRPr="00950B4A">
        <w:rPr>
          <w:b/>
          <w:u w:val="single"/>
        </w:rPr>
        <w:t>Access to various benefits</w:t>
      </w:r>
    </w:p>
    <w:p w:rsidR="00AB7957" w:rsidRPr="00950B4A" w:rsidRDefault="00AB7957" w:rsidP="00AB7957">
      <w:r w:rsidRPr="00950B4A">
        <w:t xml:space="preserve">When it comes to education policy, teachers' unions also work to ensure that educators can fulfill their job duties in the face of tough odds. For instance, the NEA played a critical role in shifting the focus from federal policies like the Elementary and Secondary Education Act, which included 2001's No Child Left </w:t>
      </w:r>
      <w:proofErr w:type="gramStart"/>
      <w:r w:rsidRPr="00950B4A">
        <w:t>Behind</w:t>
      </w:r>
      <w:proofErr w:type="gramEnd"/>
      <w:r w:rsidRPr="00950B4A">
        <w:t xml:space="preserve"> Act, towards alternatives like the Every Student Succeeds Act of 2015. At the same time, education policy is a </w:t>
      </w:r>
      <w:proofErr w:type="gramStart"/>
      <w:r w:rsidRPr="00950B4A">
        <w:t>very</w:t>
      </w:r>
      <w:proofErr w:type="gramEnd"/>
      <w:r w:rsidRPr="00950B4A">
        <w:t xml:space="preserve"> politicized issue, and not every lawmaker is onboard with the kinds of changes that teachers seek. These differences of opinion mean that individual educators may be subject to a variety of laws depending on where they are in their careers.</w:t>
      </w:r>
    </w:p>
    <w:p w:rsidR="00AB7957" w:rsidRPr="00950B4A" w:rsidRDefault="00AB7957" w:rsidP="00AB7957">
      <w:r w:rsidRPr="00950B4A">
        <w:t>State Laws and the NLRA</w:t>
      </w:r>
    </w:p>
    <w:p w:rsidR="00AB7957" w:rsidRPr="00950B4A" w:rsidRDefault="00AB7957" w:rsidP="00AB7957">
      <w:pPr>
        <w:rPr>
          <w:b/>
          <w:u w:val="single"/>
        </w:rPr>
      </w:pPr>
      <w:r w:rsidRPr="00950B4A">
        <w:rPr>
          <w:b/>
          <w:u w:val="single"/>
        </w:rPr>
        <w:t xml:space="preserve">Some </w:t>
      </w:r>
      <w:r w:rsidRPr="00E75B57">
        <w:rPr>
          <w:b/>
          <w:highlight w:val="green"/>
          <w:u w:val="single"/>
        </w:rPr>
        <w:t xml:space="preserve">states prohibit certain types of collective </w:t>
      </w:r>
      <w:proofErr w:type="gramStart"/>
      <w:r w:rsidRPr="00E75B57">
        <w:rPr>
          <w:b/>
          <w:highlight w:val="green"/>
          <w:u w:val="single"/>
        </w:rPr>
        <w:t>bargaining</w:t>
      </w:r>
      <w:r w:rsidRPr="00950B4A">
        <w:rPr>
          <w:b/>
          <w:u w:val="single"/>
        </w:rPr>
        <w:t xml:space="preserve"> for certain</w:t>
      </w:r>
      <w:proofErr w:type="gramEnd"/>
      <w:r w:rsidRPr="00950B4A">
        <w:rPr>
          <w:b/>
          <w:u w:val="single"/>
        </w:rPr>
        <w:t xml:space="preserve"> workers. For teachers, such restrictions usually come into effect in public schools, where educators </w:t>
      </w:r>
      <w:proofErr w:type="gramStart"/>
      <w:r w:rsidRPr="00950B4A">
        <w:rPr>
          <w:b/>
          <w:u w:val="single"/>
        </w:rPr>
        <w:t>are classified</w:t>
      </w:r>
      <w:proofErr w:type="gramEnd"/>
      <w:r w:rsidRPr="00950B4A">
        <w:rPr>
          <w:b/>
          <w:u w:val="single"/>
        </w:rPr>
        <w:t xml:space="preserve"> as public employees.</w:t>
      </w:r>
    </w:p>
    <w:p w:rsidR="00AB7957" w:rsidRPr="00950B4A" w:rsidRDefault="00AB7957" w:rsidP="00AB7957">
      <w:r w:rsidRPr="00E75B57">
        <w:rPr>
          <w:b/>
          <w:highlight w:val="green"/>
          <w:u w:val="single"/>
        </w:rPr>
        <w:t>In Texas, Georgia</w:t>
      </w:r>
      <w:r w:rsidRPr="00950B4A">
        <w:rPr>
          <w:b/>
          <w:u w:val="single"/>
        </w:rPr>
        <w:t xml:space="preserve">, North Carolina, Virginia, </w:t>
      </w:r>
      <w:r w:rsidRPr="00E75B57">
        <w:rPr>
          <w:b/>
          <w:highlight w:val="green"/>
          <w:u w:val="single"/>
        </w:rPr>
        <w:t xml:space="preserve">and South Carolina, collective bargaining </w:t>
      </w:r>
      <w:proofErr w:type="gramStart"/>
      <w:r w:rsidRPr="00E75B57">
        <w:rPr>
          <w:b/>
          <w:highlight w:val="green"/>
          <w:u w:val="single"/>
        </w:rPr>
        <w:t>was entirely prohibited</w:t>
      </w:r>
      <w:proofErr w:type="gramEnd"/>
      <w:r w:rsidRPr="00E75B57">
        <w:rPr>
          <w:b/>
          <w:highlight w:val="green"/>
          <w:u w:val="single"/>
        </w:rPr>
        <w:t xml:space="preserve"> for</w:t>
      </w:r>
      <w:r w:rsidRPr="00950B4A">
        <w:rPr>
          <w:b/>
          <w:u w:val="single"/>
        </w:rPr>
        <w:t xml:space="preserve"> public employees as of 2014. Only 11 states explicitly give </w:t>
      </w:r>
      <w:r w:rsidRPr="00E75B57">
        <w:rPr>
          <w:b/>
          <w:highlight w:val="green"/>
          <w:u w:val="single"/>
        </w:rPr>
        <w:t>teachers</w:t>
      </w:r>
      <w:r w:rsidRPr="00950B4A">
        <w:rPr>
          <w:b/>
          <w:u w:val="single"/>
        </w:rPr>
        <w:t xml:space="preserve"> the right to do things like going on strike, and many </w:t>
      </w:r>
      <w:r w:rsidRPr="00E75B57">
        <w:rPr>
          <w:b/>
          <w:highlight w:val="green"/>
          <w:u w:val="single"/>
        </w:rPr>
        <w:t xml:space="preserve">states make it </w:t>
      </w:r>
      <w:proofErr w:type="gramStart"/>
      <w:r w:rsidRPr="00E75B57">
        <w:rPr>
          <w:b/>
          <w:highlight w:val="green"/>
          <w:u w:val="single"/>
        </w:rPr>
        <w:t>completely illegal</w:t>
      </w:r>
      <w:proofErr w:type="gramEnd"/>
      <w:r w:rsidRPr="00E75B57">
        <w:rPr>
          <w:b/>
          <w:highlight w:val="green"/>
          <w:u w:val="single"/>
        </w:rPr>
        <w:t xml:space="preserve"> for public employees to strike</w:t>
      </w:r>
      <w:r w:rsidRPr="00950B4A">
        <w:rPr>
          <w:b/>
          <w:u w:val="single"/>
        </w:rPr>
        <w:t xml:space="preserve">. In some right-to-work states, these employees </w:t>
      </w:r>
      <w:proofErr w:type="gramStart"/>
      <w:r w:rsidRPr="00950B4A">
        <w:rPr>
          <w:b/>
          <w:u w:val="single"/>
        </w:rPr>
        <w:t>may be allowed</w:t>
      </w:r>
      <w:proofErr w:type="gramEnd"/>
      <w:r w:rsidRPr="00950B4A">
        <w:rPr>
          <w:b/>
          <w:u w:val="single"/>
        </w:rPr>
        <w:t xml:space="preserve"> to strike, but the power of unions to compel them to join is often significantly limited</w:t>
      </w:r>
      <w:r w:rsidRPr="00950B4A">
        <w:t xml:space="preserve">. As major walkouts and strikes over low pay have shown, these rules </w:t>
      </w:r>
      <w:proofErr w:type="gramStart"/>
      <w:r w:rsidRPr="00950B4A">
        <w:t>aren't</w:t>
      </w:r>
      <w:proofErr w:type="gramEnd"/>
      <w:r w:rsidRPr="00950B4A">
        <w:t xml:space="preserve"> always successful at stopping collective action, and public opinion may be evolving about educators' rights as employees.</w:t>
      </w:r>
    </w:p>
    <w:p w:rsidR="00AB7957" w:rsidRPr="00950B4A" w:rsidRDefault="00AB7957" w:rsidP="00AB7957">
      <w:r w:rsidRPr="00950B4A">
        <w:t xml:space="preserve">How </w:t>
      </w:r>
      <w:proofErr w:type="gramStart"/>
      <w:r w:rsidRPr="00950B4A">
        <w:t>are states allowed</w:t>
      </w:r>
      <w:proofErr w:type="gramEnd"/>
      <w:r w:rsidRPr="00950B4A">
        <w:t xml:space="preserve"> to prohibit teachers from doing something that many workers view as a fundamental freedom? </w:t>
      </w:r>
      <w:r w:rsidRPr="00950B4A">
        <w:rPr>
          <w:b/>
          <w:u w:val="single"/>
        </w:rPr>
        <w:t xml:space="preserve">The right to form unions, strike, bargain collectively, and take other actions </w:t>
      </w:r>
      <w:proofErr w:type="gramStart"/>
      <w:r w:rsidRPr="00950B4A">
        <w:rPr>
          <w:b/>
          <w:u w:val="single"/>
        </w:rPr>
        <w:t>are laid out</w:t>
      </w:r>
      <w:proofErr w:type="gramEnd"/>
      <w:r w:rsidRPr="00950B4A">
        <w:rPr>
          <w:b/>
          <w:u w:val="single"/>
        </w:rPr>
        <w:t xml:space="preserve"> in the National Labor Relations Act of 1935, or NLRA. This federal legislation also prohibits actions like unions trying to force people to join and stops employers from retaliating against workers who exercise their union rights. Although the NLRA can take precedence over many state laws, its protections exclude employees in the public sector, such as teachers.</w:t>
      </w:r>
    </w:p>
    <w:p w:rsidR="00AB7957" w:rsidRPr="00950B4A" w:rsidRDefault="00AB7957" w:rsidP="00AB7957">
      <w:r w:rsidRPr="00950B4A">
        <w:t xml:space="preserve">Teachers' </w:t>
      </w:r>
      <w:r w:rsidRPr="00950B4A">
        <w:rPr>
          <w:u w:val="single"/>
        </w:rPr>
        <w:t>Unions</w:t>
      </w:r>
      <w:r w:rsidRPr="00950B4A">
        <w:t xml:space="preserve"> and the U.S. Constitution</w:t>
      </w:r>
    </w:p>
    <w:p w:rsidR="00AB7957" w:rsidRPr="00950B4A" w:rsidRDefault="00AB7957" w:rsidP="00AB7957">
      <w:pPr>
        <w:rPr>
          <w:b/>
          <w:u w:val="single"/>
        </w:rPr>
      </w:pPr>
      <w:r w:rsidRPr="00950B4A">
        <w:t xml:space="preserve">Labor unions </w:t>
      </w:r>
      <w:proofErr w:type="gramStart"/>
      <w:r w:rsidRPr="00950B4A">
        <w:t>aren't</w:t>
      </w:r>
      <w:proofErr w:type="gramEnd"/>
      <w:r w:rsidRPr="00950B4A">
        <w:t xml:space="preserve"> mentioned anywhere in the U.S. Constitution. At the same time, however, </w:t>
      </w:r>
      <w:r w:rsidRPr="00950B4A">
        <w:rPr>
          <w:b/>
          <w:u w:val="single"/>
        </w:rPr>
        <w:t>Article I of the Constitution grants Congress the power to regulate various forms of commerce among the states. The Constitution also protects people's right to assemble and speak freely, both of which are critical to common union activities, such as meeting, discussing employment conditions, promoting union membership, and collective bargaining.</w:t>
      </w:r>
    </w:p>
    <w:p w:rsidR="00AB7957" w:rsidRPr="00950B4A" w:rsidRDefault="00AB7957" w:rsidP="00AB7957">
      <w:r w:rsidRPr="00950B4A">
        <w:t>Bargaining Units</w:t>
      </w:r>
    </w:p>
    <w:p w:rsidR="00AB7957" w:rsidRPr="00950B4A" w:rsidRDefault="00AB7957" w:rsidP="00AB7957">
      <w:pPr>
        <w:rPr>
          <w:b/>
          <w:u w:val="single"/>
        </w:rPr>
      </w:pPr>
      <w:r w:rsidRPr="00950B4A">
        <w:t xml:space="preserve">Bargaining units are groups of workers who </w:t>
      </w:r>
      <w:proofErr w:type="gramStart"/>
      <w:r w:rsidRPr="00950B4A">
        <w:t>are represented</w:t>
      </w:r>
      <w:proofErr w:type="gramEnd"/>
      <w:r w:rsidRPr="00950B4A">
        <w:t xml:space="preserve"> by a common labor union when it comes to collective bargaining and negotiation. Employers or official bodies, such as the Indiana Education Employment Relations Board, recognize bargaining unit groups as </w:t>
      </w:r>
      <w:proofErr w:type="gramStart"/>
      <w:r w:rsidRPr="00950B4A">
        <w:t>being represented</w:t>
      </w:r>
      <w:proofErr w:type="gramEnd"/>
      <w:r w:rsidRPr="00950B4A">
        <w:t xml:space="preserve"> by labor unions. </w:t>
      </w:r>
      <w:r w:rsidRPr="00950B4A">
        <w:rPr>
          <w:b/>
          <w:u w:val="single"/>
        </w:rPr>
        <w:t>States that allow teachers to participate in collective bargaining may also mandate that schools clearly specify to which bargaining units they belong so that employees can take advantage of their rights.</w:t>
      </w:r>
    </w:p>
    <w:p w:rsidR="00AB7957" w:rsidRPr="00950B4A" w:rsidRDefault="00AB7957" w:rsidP="00AB7957">
      <w:pPr>
        <w:rPr>
          <w:b/>
          <w:u w:val="single"/>
        </w:rPr>
      </w:pPr>
      <w:r w:rsidRPr="00950B4A">
        <w:rPr>
          <w:b/>
          <w:u w:val="single"/>
        </w:rPr>
        <w:t xml:space="preserve">Bargaining unit positions are jobs that receive labor union representation. Although all employees can hold these jobs regardless of their union membership status, only those who hold </w:t>
      </w:r>
      <w:r w:rsidRPr="00E75B57">
        <w:rPr>
          <w:b/>
          <w:highlight w:val="green"/>
          <w:u w:val="single"/>
        </w:rPr>
        <w:t>bargaining unit jobs gain the full benefits of being in unions.</w:t>
      </w:r>
    </w:p>
    <w:p w:rsidR="00AB7957" w:rsidRPr="00950B4A" w:rsidRDefault="00AB7957" w:rsidP="00AB7957">
      <w:r w:rsidRPr="00950B4A">
        <w:t>Being in a bargaining unit position generally makes it easier to file complaints and appeals because unions outline specific grievance procedures. At the same time, all teachers can exercise non-union complaint rights and appeals. For example, the Equal Employment Opportunity Commission protects current employees and would-be workers from discrimination based on certain protected classes, such as race, sexual orientation, gender identity, age, national origin, or religion.</w:t>
      </w:r>
    </w:p>
    <w:p w:rsidR="00AB7957" w:rsidRPr="00950B4A" w:rsidRDefault="00AB7957" w:rsidP="00AB7957">
      <w:r w:rsidRPr="00950B4A">
        <w:t>Teachers' Unions and Charter Schools</w:t>
      </w:r>
    </w:p>
    <w:p w:rsidR="00AB7957" w:rsidRPr="00950B4A" w:rsidRDefault="00AB7957" w:rsidP="00AB7957">
      <w:r w:rsidRPr="00950B4A">
        <w:t xml:space="preserve">As in many other labor fields, unions sometimes clash with employers, such as schools. Notably, these disputes have come into the public eye as certain states move towards voucher and </w:t>
      </w:r>
      <w:proofErr w:type="gramStart"/>
      <w:r w:rsidRPr="00950B4A">
        <w:t>charter school education models</w:t>
      </w:r>
      <w:proofErr w:type="gramEnd"/>
      <w:r w:rsidRPr="00950B4A">
        <w:t>.</w:t>
      </w:r>
    </w:p>
    <w:p w:rsidR="00AB7957" w:rsidRPr="00950B4A" w:rsidRDefault="00AB7957" w:rsidP="00AB7957">
      <w:r w:rsidRPr="00950B4A">
        <w:t xml:space="preserve">One key distinction in such battles is the fact that although charter schools receive funds from the government, </w:t>
      </w:r>
      <w:proofErr w:type="gramStart"/>
      <w:r w:rsidRPr="00950B4A">
        <w:t>they're</w:t>
      </w:r>
      <w:proofErr w:type="gramEnd"/>
      <w:r w:rsidRPr="00950B4A">
        <w:t xml:space="preserve"> often treated and operated as independent entities. According to the Emory Law Journal, charter school efforts to secure funding while retaining their independence has led to significant uncertainty. For instance, almost half of all states exempt charter schools from the collective bargaining agreements that public schools in the same districts must follow, and only around an eighth of charter schools have labor unions. Some charter schools have even argued that as “political subdivisions,” they </w:t>
      </w:r>
      <w:proofErr w:type="gramStart"/>
      <w:r w:rsidRPr="00950B4A">
        <w:t>don't</w:t>
      </w:r>
      <w:proofErr w:type="gramEnd"/>
      <w:r w:rsidRPr="00950B4A">
        <w:t xml:space="preserve"> count as employers under the NLRA.</w:t>
      </w:r>
    </w:p>
    <w:p w:rsidR="00AB7957" w:rsidRPr="00950B4A" w:rsidRDefault="00AB7957" w:rsidP="00AB7957">
      <w:r w:rsidRPr="00950B4A">
        <w:t>Other Teachers’ Union Benefits</w:t>
      </w:r>
    </w:p>
    <w:p w:rsidR="00AB7957" w:rsidRPr="00950B4A" w:rsidRDefault="00AB7957" w:rsidP="00AB7957">
      <w:r w:rsidRPr="00950B4A">
        <w:rPr>
          <w:b/>
          <w:u w:val="single"/>
        </w:rPr>
        <w:t xml:space="preserve">Joining a union might </w:t>
      </w:r>
      <w:r w:rsidRPr="00E75B57">
        <w:rPr>
          <w:b/>
          <w:highlight w:val="green"/>
          <w:u w:val="single"/>
        </w:rPr>
        <w:t>give certain teachers more control over their futures</w:t>
      </w:r>
      <w:r w:rsidRPr="00950B4A">
        <w:rPr>
          <w:b/>
          <w:u w:val="single"/>
        </w:rPr>
        <w:t xml:space="preserve">. Since the benefits they receive go </w:t>
      </w:r>
      <w:proofErr w:type="gramStart"/>
      <w:r w:rsidRPr="00950B4A">
        <w:rPr>
          <w:b/>
          <w:u w:val="single"/>
        </w:rPr>
        <w:t>above and beyond</w:t>
      </w:r>
      <w:proofErr w:type="gramEnd"/>
      <w:r w:rsidRPr="00950B4A">
        <w:rPr>
          <w:b/>
          <w:u w:val="single"/>
        </w:rPr>
        <w:t xml:space="preserve"> what many school districts would provide of their own accord, these teachers may enjoy heightened access to vital resources that </w:t>
      </w:r>
      <w:r w:rsidRPr="00E75B57">
        <w:rPr>
          <w:b/>
          <w:highlight w:val="green"/>
          <w:u w:val="single"/>
        </w:rPr>
        <w:t>make it easier to focus on their career development</w:t>
      </w:r>
      <w:r w:rsidRPr="00E75B57">
        <w:rPr>
          <w:highlight w:val="green"/>
        </w:rPr>
        <w:t>.</w:t>
      </w:r>
      <w:r w:rsidRPr="00950B4A">
        <w:t xml:space="preserve"> Union members may receive:</w:t>
      </w:r>
    </w:p>
    <w:p w:rsidR="00AB7957" w:rsidRPr="00950B4A" w:rsidRDefault="00AB7957" w:rsidP="00AB7957">
      <w:r w:rsidRPr="00950B4A">
        <w:t>Prescription medication benefits</w:t>
      </w:r>
    </w:p>
    <w:p w:rsidR="00AB7957" w:rsidRPr="00950B4A" w:rsidRDefault="00AB7957" w:rsidP="00AB7957">
      <w:r w:rsidRPr="00950B4A">
        <w:t>Consumer discounts</w:t>
      </w:r>
    </w:p>
    <w:p w:rsidR="00AB7957" w:rsidRPr="00950B4A" w:rsidRDefault="00AB7957" w:rsidP="00AB7957">
      <w:r w:rsidRPr="00950B4A">
        <w:t>Dental and vision health benefits</w:t>
      </w:r>
    </w:p>
    <w:p w:rsidR="00AB7957" w:rsidRPr="00950B4A" w:rsidRDefault="00AB7957" w:rsidP="00AB7957">
      <w:r w:rsidRPr="00950B4A">
        <w:t>Pension plans</w:t>
      </w:r>
    </w:p>
    <w:p w:rsidR="00AB7957" w:rsidRPr="00950B4A" w:rsidRDefault="00AB7957" w:rsidP="00AB7957">
      <w:r w:rsidRPr="00950B4A">
        <w:t>For teachers, the decision whether to join a union is a personal matter. Those who want to keep their options open, however, may benefit from learning about what kinds of allowances they enjoy in different states and distinct employment positions.</w:t>
      </w:r>
    </w:p>
    <w:p w:rsidR="00AB7957" w:rsidRDefault="00AB7957" w:rsidP="00AB7957"/>
    <w:p w:rsidR="00AB7957" w:rsidRDefault="00AB7957" w:rsidP="00AB7957"/>
    <w:p w:rsidR="00AB7957" w:rsidRDefault="00AB7957" w:rsidP="00AB7957">
      <w:pPr>
        <w:pStyle w:val="Heading4"/>
      </w:pPr>
      <w:r>
        <w:t xml:space="preserve">The pandemic slowed growth, but </w:t>
      </w:r>
      <w:proofErr w:type="gramStart"/>
      <w:r>
        <w:t>it’s</w:t>
      </w:r>
      <w:proofErr w:type="gramEnd"/>
      <w:r>
        <w:t xml:space="preserve"> </w:t>
      </w:r>
      <w:r w:rsidRPr="000E0C2F">
        <w:rPr>
          <w:u w:val="single"/>
        </w:rPr>
        <w:t>not irreversible</w:t>
      </w:r>
      <w:r>
        <w:t xml:space="preserve"> – </w:t>
      </w:r>
      <w:r>
        <w:rPr>
          <w:u w:val="single"/>
        </w:rPr>
        <w:t>education improvement</w:t>
      </w:r>
      <w:r>
        <w:t xml:space="preserve"> can turn the tide.</w:t>
      </w:r>
    </w:p>
    <w:p w:rsidR="00AB7957" w:rsidRPr="0029595D" w:rsidRDefault="00AB7957" w:rsidP="00AB7957">
      <w:pPr>
        <w:rPr>
          <w:sz w:val="16"/>
        </w:rPr>
      </w:pPr>
      <w:proofErr w:type="spellStart"/>
      <w:r>
        <w:rPr>
          <w:rStyle w:val="Style13ptBold"/>
        </w:rPr>
        <w:t>Hanushek</w:t>
      </w:r>
      <w:proofErr w:type="spellEnd"/>
      <w:r>
        <w:rPr>
          <w:rStyle w:val="Style13ptBold"/>
        </w:rPr>
        <w:t xml:space="preserve"> and </w:t>
      </w:r>
      <w:proofErr w:type="spellStart"/>
      <w:r>
        <w:rPr>
          <w:rStyle w:val="Style13ptBold"/>
        </w:rPr>
        <w:t>Woessmann</w:t>
      </w:r>
      <w:proofErr w:type="spellEnd"/>
      <w:r>
        <w:rPr>
          <w:rStyle w:val="Style13ptBold"/>
        </w:rPr>
        <w:t xml:space="preserve"> 20</w:t>
      </w:r>
      <w:r w:rsidRPr="007E3211">
        <w:rPr>
          <w:sz w:val="16"/>
        </w:rPr>
        <w:t xml:space="preserve"> (</w:t>
      </w:r>
      <w:r>
        <w:rPr>
          <w:sz w:val="16"/>
        </w:rPr>
        <w:t xml:space="preserve">Eric, award-winning economist and PhD Economics @ MIT, and </w:t>
      </w:r>
      <w:proofErr w:type="spellStart"/>
      <w:r>
        <w:rPr>
          <w:sz w:val="16"/>
        </w:rPr>
        <w:t>Ludger</w:t>
      </w:r>
      <w:proofErr w:type="spellEnd"/>
      <w:r>
        <w:rPr>
          <w:sz w:val="16"/>
        </w:rPr>
        <w:t>,</w:t>
      </w:r>
      <w:r w:rsidRPr="007E3211">
        <w:rPr>
          <w:sz w:val="16"/>
        </w:rPr>
        <w:t xml:space="preserve"> </w:t>
      </w:r>
      <w:r>
        <w:rPr>
          <w:sz w:val="16"/>
        </w:rPr>
        <w:t xml:space="preserve">Prof. Economics @ Ludwig Maximillian University of Munich, September 2021, </w:t>
      </w:r>
      <w:r w:rsidRPr="007E3211">
        <w:rPr>
          <w:sz w:val="16"/>
        </w:rPr>
        <w:t>"</w:t>
      </w:r>
      <w:r>
        <w:rPr>
          <w:sz w:val="16"/>
        </w:rPr>
        <w:t>The Economic Impact of Learning Losses,”</w:t>
      </w:r>
      <w:r w:rsidRPr="007E3211">
        <w:rPr>
          <w:sz w:val="16"/>
        </w:rPr>
        <w:t xml:space="preserve"> </w:t>
      </w:r>
      <w:r w:rsidRPr="0029595D">
        <w:rPr>
          <w:sz w:val="16"/>
        </w:rPr>
        <w:t>https://www.oecd.org/education/The-economic-impacts-of-coronavirus-covid-19-learning-losses.pdf</w:t>
      </w:r>
      <w:r w:rsidRPr="007E3211">
        <w:rPr>
          <w:sz w:val="16"/>
        </w:rPr>
        <w:t>) AG</w:t>
      </w:r>
    </w:p>
    <w:p w:rsidR="00AB7957" w:rsidRPr="0029595D" w:rsidRDefault="00AB7957" w:rsidP="00AB7957">
      <w:pPr>
        <w:rPr>
          <w:rStyle w:val="Emphasis"/>
        </w:rPr>
      </w:pPr>
      <w:proofErr w:type="gramStart"/>
      <w:r w:rsidRPr="0029595D">
        <w:rPr>
          <w:rStyle w:val="StyleUnderline"/>
        </w:rPr>
        <w:t xml:space="preserve">As a </w:t>
      </w:r>
      <w:r w:rsidRPr="004E3C0F">
        <w:rPr>
          <w:rStyle w:val="StyleUnderline"/>
          <w:highlight w:val="green"/>
        </w:rPr>
        <w:t>result</w:t>
      </w:r>
      <w:proofErr w:type="gramEnd"/>
      <w:r w:rsidRPr="004E3C0F">
        <w:rPr>
          <w:rStyle w:val="StyleUnderline"/>
          <w:highlight w:val="green"/>
        </w:rPr>
        <w:t xml:space="preserve"> of</w:t>
      </w:r>
      <w:r w:rsidRPr="0029595D">
        <w:rPr>
          <w:sz w:val="16"/>
        </w:rPr>
        <w:t xml:space="preserve"> the schools being closed due to the </w:t>
      </w:r>
      <w:r w:rsidRPr="004E3C0F">
        <w:rPr>
          <w:rStyle w:val="StyleUnderline"/>
          <w:highlight w:val="green"/>
        </w:rPr>
        <w:t>COVID</w:t>
      </w:r>
      <w:r w:rsidRPr="0029595D">
        <w:rPr>
          <w:sz w:val="16"/>
        </w:rPr>
        <w:t xml:space="preserve">-19 pandemic, </w:t>
      </w:r>
      <w:r w:rsidRPr="004E3C0F">
        <w:rPr>
          <w:rStyle w:val="StyleUnderline"/>
          <w:highlight w:val="green"/>
        </w:rPr>
        <w:t>classes were</w:t>
      </w:r>
      <w:r w:rsidRPr="0029595D">
        <w:rPr>
          <w:rStyle w:val="StyleUnderline"/>
        </w:rPr>
        <w:t xml:space="preserve"> almost universally </w:t>
      </w:r>
      <w:r w:rsidRPr="004E3C0F">
        <w:rPr>
          <w:rStyle w:val="StyleUnderline"/>
          <w:highlight w:val="green"/>
        </w:rPr>
        <w:t>disrupted</w:t>
      </w:r>
      <w:r w:rsidRPr="0029595D">
        <w:rPr>
          <w:sz w:val="16"/>
        </w:rPr>
        <w:t xml:space="preserve"> for months in the first half of 2020. </w:t>
      </w:r>
      <w:r w:rsidRPr="0029595D">
        <w:rPr>
          <w:rStyle w:val="StyleUnderline"/>
        </w:rPr>
        <w:t>As pupils gradually return</w:t>
      </w:r>
      <w:r w:rsidRPr="0029595D">
        <w:rPr>
          <w:sz w:val="16"/>
        </w:rPr>
        <w:t xml:space="preserve"> to school, the </w:t>
      </w:r>
      <w:r w:rsidRPr="0029595D">
        <w:rPr>
          <w:rStyle w:val="StyleUnderline"/>
        </w:rPr>
        <w:t xml:space="preserve">high costs of not learning </w:t>
      </w:r>
      <w:proofErr w:type="gramStart"/>
      <w:r w:rsidRPr="0029595D">
        <w:rPr>
          <w:rStyle w:val="StyleUnderline"/>
        </w:rPr>
        <w:t>should be taken</w:t>
      </w:r>
      <w:proofErr w:type="gramEnd"/>
      <w:r w:rsidRPr="0029595D">
        <w:rPr>
          <w:rStyle w:val="StyleUnderline"/>
        </w:rPr>
        <w:t xml:space="preserve"> into account. The future impact of </w:t>
      </w:r>
      <w:r w:rsidRPr="0029595D">
        <w:rPr>
          <w:sz w:val="16"/>
        </w:rPr>
        <w:t xml:space="preserve">past and future </w:t>
      </w:r>
      <w:r w:rsidRPr="0029595D">
        <w:rPr>
          <w:rStyle w:val="StyleUnderline"/>
        </w:rPr>
        <w:t xml:space="preserve">learning losses need to </w:t>
      </w:r>
      <w:proofErr w:type="gramStart"/>
      <w:r w:rsidRPr="0029595D">
        <w:rPr>
          <w:rStyle w:val="StyleUnderline"/>
        </w:rPr>
        <w:t>be considered</w:t>
      </w:r>
      <w:proofErr w:type="gramEnd"/>
      <w:r w:rsidRPr="0029595D">
        <w:rPr>
          <w:rStyle w:val="StyleUnderline"/>
        </w:rPr>
        <w:t xml:space="preserve"> when it comes to</w:t>
      </w:r>
      <w:r w:rsidRPr="0029595D">
        <w:rPr>
          <w:sz w:val="16"/>
        </w:rPr>
        <w:t xml:space="preserve"> the </w:t>
      </w:r>
      <w:r w:rsidRPr="0029595D">
        <w:rPr>
          <w:rStyle w:val="StyleUnderline"/>
        </w:rPr>
        <w:t xml:space="preserve">design of </w:t>
      </w:r>
      <w:r w:rsidRPr="0029595D">
        <w:rPr>
          <w:sz w:val="16"/>
        </w:rPr>
        <w:t xml:space="preserve">mixed in-person and home </w:t>
      </w:r>
      <w:r w:rsidRPr="0029595D">
        <w:rPr>
          <w:rStyle w:val="StyleUnderline"/>
        </w:rPr>
        <w:t>learning</w:t>
      </w:r>
      <w:r w:rsidRPr="0029595D">
        <w:rPr>
          <w:sz w:val="16"/>
        </w:rPr>
        <w:t xml:space="preserve"> and when classes are potentially cancelled again locally or regionally due to newly occurring infections. Roughly speaking, research in the economics of education shows that each additional year of schooling increases life income by an average of 7.5-10%. In other words, a loss of one third of a school </w:t>
      </w:r>
      <w:proofErr w:type="spellStart"/>
      <w:r w:rsidRPr="0029595D">
        <w:rPr>
          <w:sz w:val="16"/>
        </w:rPr>
        <w:t>year’s worth</w:t>
      </w:r>
      <w:proofErr w:type="spellEnd"/>
      <w:r w:rsidRPr="0029595D">
        <w:rPr>
          <w:sz w:val="16"/>
        </w:rPr>
        <w:t xml:space="preserve"> of learning would reduce the subsequent earned income of the pupils concerned by about 3%. Beyond crudely measured school attainment, the </w:t>
      </w:r>
      <w:r w:rsidRPr="004E3C0F">
        <w:rPr>
          <w:rStyle w:val="StyleUnderline"/>
          <w:highlight w:val="green"/>
        </w:rPr>
        <w:t>loss in cognitive skills</w:t>
      </w:r>
      <w:r w:rsidRPr="0029595D">
        <w:rPr>
          <w:rStyle w:val="StyleUnderline"/>
        </w:rPr>
        <w:t xml:space="preserve"> resulting from school closures </w:t>
      </w:r>
      <w:r w:rsidRPr="0029595D">
        <w:rPr>
          <w:sz w:val="16"/>
        </w:rPr>
        <w:t xml:space="preserve">and the untested ways of re-opening </w:t>
      </w:r>
      <w:r w:rsidRPr="0029595D">
        <w:rPr>
          <w:rStyle w:val="StyleUnderline"/>
        </w:rPr>
        <w:t>is the larger issue</w:t>
      </w:r>
      <w:r w:rsidRPr="0029595D">
        <w:rPr>
          <w:sz w:val="16"/>
        </w:rPr>
        <w:t xml:space="preserve">. The different ways of estimating the economic costs of the pandemic for current students provide consistent estimates of today’s learning challenges. The costs of school closure and the associated learning losses go beyond the lower incomes that this cohort of students can expect. </w:t>
      </w:r>
      <w:r w:rsidRPr="0029595D">
        <w:rPr>
          <w:rStyle w:val="StyleUnderline"/>
        </w:rPr>
        <w:t xml:space="preserve">A less skilled work force also </w:t>
      </w:r>
      <w:r w:rsidRPr="004E3C0F">
        <w:rPr>
          <w:rStyle w:val="StyleUnderline"/>
          <w:highlight w:val="green"/>
        </w:rPr>
        <w:t xml:space="preserve">implies </w:t>
      </w:r>
      <w:r w:rsidRPr="004E3C0F">
        <w:rPr>
          <w:rStyle w:val="Emphasis"/>
          <w:highlight w:val="green"/>
        </w:rPr>
        <w:t>lower rates of</w:t>
      </w:r>
      <w:r w:rsidRPr="0029595D">
        <w:rPr>
          <w:rStyle w:val="Emphasis"/>
        </w:rPr>
        <w:t xml:space="preserve"> </w:t>
      </w:r>
      <w:r w:rsidRPr="0029595D">
        <w:rPr>
          <w:sz w:val="16"/>
        </w:rPr>
        <w:t>national</w:t>
      </w:r>
      <w:r w:rsidRPr="0029595D">
        <w:rPr>
          <w:rStyle w:val="Emphasis"/>
        </w:rPr>
        <w:t xml:space="preserve"> </w:t>
      </w:r>
      <w:r w:rsidRPr="004E3C0F">
        <w:rPr>
          <w:rStyle w:val="Emphasis"/>
          <w:highlight w:val="green"/>
        </w:rPr>
        <w:t>economic growth</w:t>
      </w:r>
      <w:r w:rsidRPr="0029595D">
        <w:rPr>
          <w:rStyle w:val="StyleUnderline"/>
        </w:rPr>
        <w:t>. A loss of one-third of a year in effective learning</w:t>
      </w:r>
      <w:r w:rsidRPr="0029595D">
        <w:rPr>
          <w:sz w:val="16"/>
        </w:rPr>
        <w:t xml:space="preserve"> for just the students affected by the closures of early 2020 The Economic Impacts of Learning Losses | © OECD 2020 13 </w:t>
      </w:r>
      <w:r w:rsidRPr="0029595D">
        <w:rPr>
          <w:rStyle w:val="StyleUnderline"/>
        </w:rPr>
        <w:t>will</w:t>
      </w:r>
      <w:r w:rsidRPr="0029595D">
        <w:rPr>
          <w:sz w:val="16"/>
        </w:rPr>
        <w:t xml:space="preserve">, by historical data, </w:t>
      </w:r>
      <w:r w:rsidRPr="004E3C0F">
        <w:rPr>
          <w:rStyle w:val="StyleUnderline"/>
          <w:highlight w:val="green"/>
        </w:rPr>
        <w:t>lower a country’s GDP</w:t>
      </w:r>
      <w:r w:rsidRPr="0029595D">
        <w:rPr>
          <w:rStyle w:val="StyleUnderline"/>
        </w:rPr>
        <w:t xml:space="preserve"> by an average of 1.5%</w:t>
      </w:r>
      <w:r w:rsidRPr="0029595D">
        <w:rPr>
          <w:sz w:val="16"/>
        </w:rPr>
        <w:t xml:space="preserve"> over the remainder of the century</w:t>
      </w:r>
      <w:r w:rsidRPr="004E3C0F">
        <w:rPr>
          <w:sz w:val="16"/>
          <w:highlight w:val="green"/>
        </w:rPr>
        <w:t xml:space="preserve">. </w:t>
      </w:r>
      <w:r w:rsidRPr="004E3C0F">
        <w:rPr>
          <w:rStyle w:val="Emphasis"/>
          <w:highlight w:val="green"/>
        </w:rPr>
        <w:t>If</w:t>
      </w:r>
      <w:r w:rsidRPr="0029595D">
        <w:rPr>
          <w:rStyle w:val="Emphasis"/>
        </w:rPr>
        <w:t xml:space="preserve"> the </w:t>
      </w:r>
      <w:r w:rsidRPr="004E3C0F">
        <w:rPr>
          <w:rStyle w:val="Emphasis"/>
          <w:highlight w:val="green"/>
        </w:rPr>
        <w:t>re-opened schools</w:t>
      </w:r>
      <w:r w:rsidRPr="0029595D">
        <w:rPr>
          <w:sz w:val="16"/>
        </w:rPr>
        <w:t xml:space="preserve"> (which also involve new students) </w:t>
      </w:r>
      <w:r w:rsidRPr="0029595D">
        <w:rPr>
          <w:rStyle w:val="Emphasis"/>
        </w:rPr>
        <w:t xml:space="preserve">are </w:t>
      </w:r>
      <w:r w:rsidRPr="004E3C0F">
        <w:rPr>
          <w:rStyle w:val="Emphasis"/>
          <w:highlight w:val="green"/>
        </w:rPr>
        <w:t>not up to the same standard</w:t>
      </w:r>
      <w:r w:rsidRPr="0029595D">
        <w:rPr>
          <w:rStyle w:val="StyleUnderline"/>
        </w:rPr>
        <w:t xml:space="preserve"> as before the pandemic, the </w:t>
      </w:r>
      <w:r w:rsidRPr="004E3C0F">
        <w:rPr>
          <w:rStyle w:val="StyleUnderline"/>
          <w:highlight w:val="green"/>
        </w:rPr>
        <w:t>impacts on</w:t>
      </w:r>
      <w:r w:rsidRPr="0029595D">
        <w:rPr>
          <w:rStyle w:val="StyleUnderline"/>
        </w:rPr>
        <w:t xml:space="preserve"> future </w:t>
      </w:r>
      <w:r w:rsidRPr="004E3C0F">
        <w:rPr>
          <w:rStyle w:val="StyleUnderline"/>
          <w:highlight w:val="green"/>
        </w:rPr>
        <w:t>economic well-being</w:t>
      </w:r>
      <w:r w:rsidRPr="0029595D">
        <w:rPr>
          <w:rStyle w:val="StyleUnderline"/>
        </w:rPr>
        <w:t xml:space="preserve"> will be proportionately </w:t>
      </w:r>
      <w:r w:rsidRPr="004E3C0F">
        <w:rPr>
          <w:rStyle w:val="StyleUnderline"/>
          <w:highlight w:val="green"/>
        </w:rPr>
        <w:t>larger.</w:t>
      </w:r>
      <w:r w:rsidRPr="0029595D">
        <w:rPr>
          <w:sz w:val="16"/>
        </w:rPr>
        <w:t xml:space="preserve"> In addition to the economic effects of the cognitive skill losses </w:t>
      </w:r>
      <w:proofErr w:type="spellStart"/>
      <w:r w:rsidRPr="0029595D">
        <w:rPr>
          <w:sz w:val="16"/>
        </w:rPr>
        <w:t>emphasised</w:t>
      </w:r>
      <w:proofErr w:type="spellEnd"/>
      <w:r w:rsidRPr="0029595D">
        <w:rPr>
          <w:sz w:val="16"/>
        </w:rPr>
        <w:t xml:space="preserve"> here, there are other potentially important costs due to losses in social-emotional development of children, although neither the magnitude nor the economic impact of these </w:t>
      </w:r>
      <w:proofErr w:type="gramStart"/>
      <w:r w:rsidRPr="0029595D">
        <w:rPr>
          <w:sz w:val="16"/>
        </w:rPr>
        <w:t>are currently known</w:t>
      </w:r>
      <w:proofErr w:type="gramEnd"/>
      <w:r w:rsidRPr="0029595D">
        <w:rPr>
          <w:sz w:val="16"/>
        </w:rPr>
        <w:t xml:space="preserve">. There is considerable anecdotal evidence that children from disadvantaged backgrounds and pupils with learning difficulties have a particularly difficult time coping with the home-learning phase. Due to the very different pressures, school closures threaten to become a major burden on the equality of educational opportunities and lead to increased inequality in society. Immediate concrete measures need to be taken to provide effective learning for all age groups, albeit in an adapted format – from improving distance learning to developing constructive ways to re-open schools to all children and adolescents. Because school attendance will likely remain disrupted for some time to come, the serious costs of not learning </w:t>
      </w:r>
      <w:proofErr w:type="gramStart"/>
      <w:r w:rsidRPr="0029595D">
        <w:rPr>
          <w:sz w:val="16"/>
        </w:rPr>
        <w:t>must be considered</w:t>
      </w:r>
      <w:proofErr w:type="gramEnd"/>
      <w:r w:rsidRPr="0029595D">
        <w:rPr>
          <w:sz w:val="16"/>
        </w:rPr>
        <w:t xml:space="preserve"> and comprehensive measures must be taken to ensure that learning takes place everywhere again. Indeed, as described, </w:t>
      </w:r>
      <w:r w:rsidRPr="0029595D">
        <w:rPr>
          <w:rStyle w:val="StyleUnderline"/>
        </w:rPr>
        <w:t xml:space="preserve">it is </w:t>
      </w:r>
      <w:r w:rsidRPr="004E3C0F">
        <w:rPr>
          <w:rStyle w:val="Emphasis"/>
          <w:highlight w:val="green"/>
        </w:rPr>
        <w:t>possible</w:t>
      </w:r>
      <w:r w:rsidRPr="0029595D">
        <w:rPr>
          <w:rStyle w:val="Emphasis"/>
        </w:rPr>
        <w:t xml:space="preserve"> and important</w:t>
      </w:r>
      <w:r w:rsidRPr="0029595D">
        <w:rPr>
          <w:rStyle w:val="StyleUnderline"/>
        </w:rPr>
        <w:t xml:space="preserve"> </w:t>
      </w:r>
      <w:r w:rsidRPr="004E3C0F">
        <w:rPr>
          <w:rStyle w:val="StyleUnderline"/>
          <w:highlight w:val="green"/>
        </w:rPr>
        <w:t xml:space="preserve">to </w:t>
      </w:r>
      <w:r w:rsidRPr="004E3C0F">
        <w:rPr>
          <w:rStyle w:val="Emphasis"/>
          <w:highlight w:val="green"/>
        </w:rPr>
        <w:t xml:space="preserve">build upon the new </w:t>
      </w:r>
      <w:proofErr w:type="spellStart"/>
      <w:r w:rsidRPr="004E3C0F">
        <w:rPr>
          <w:rStyle w:val="Emphasis"/>
          <w:highlight w:val="green"/>
        </w:rPr>
        <w:t>organisation</w:t>
      </w:r>
      <w:proofErr w:type="spellEnd"/>
      <w:r w:rsidRPr="004E3C0F">
        <w:rPr>
          <w:rStyle w:val="Emphasis"/>
          <w:highlight w:val="green"/>
        </w:rPr>
        <w:t xml:space="preserve"> of schools</w:t>
      </w:r>
      <w:r w:rsidRPr="0029595D">
        <w:rPr>
          <w:rStyle w:val="StyleUnderline"/>
        </w:rPr>
        <w:t xml:space="preserve"> to ensure that the schools are actually </w:t>
      </w:r>
      <w:r w:rsidRPr="0029595D">
        <w:rPr>
          <w:rStyle w:val="Emphasis"/>
        </w:rPr>
        <w:t>superior to the pre-COVID schools</w:t>
      </w:r>
      <w:r w:rsidRPr="0029595D">
        <w:rPr>
          <w:rStyle w:val="StyleUnderline"/>
        </w:rPr>
        <w:t xml:space="preserve">. </w:t>
      </w:r>
      <w:r w:rsidRPr="004E3C0F">
        <w:rPr>
          <w:rStyle w:val="Emphasis"/>
          <w:highlight w:val="green"/>
        </w:rPr>
        <w:t>Unless schools get better</w:t>
      </w:r>
      <w:r w:rsidRPr="0029595D">
        <w:rPr>
          <w:rStyle w:val="Emphasis"/>
        </w:rPr>
        <w:t xml:space="preserve">, the current </w:t>
      </w:r>
      <w:r w:rsidRPr="004E3C0F">
        <w:rPr>
          <w:rStyle w:val="Emphasis"/>
          <w:highlight w:val="green"/>
        </w:rPr>
        <w:t xml:space="preserve">students </w:t>
      </w:r>
      <w:proofErr w:type="gramStart"/>
      <w:r w:rsidRPr="004E3C0F">
        <w:rPr>
          <w:rStyle w:val="Emphasis"/>
          <w:highlight w:val="green"/>
        </w:rPr>
        <w:t>will be</w:t>
      </w:r>
      <w:r w:rsidRPr="0029595D">
        <w:rPr>
          <w:rStyle w:val="Emphasis"/>
        </w:rPr>
        <w:t xml:space="preserve"> significantly </w:t>
      </w:r>
      <w:r w:rsidRPr="004E3C0F">
        <w:rPr>
          <w:rStyle w:val="Emphasis"/>
          <w:highlight w:val="green"/>
        </w:rPr>
        <w:t>harmed</w:t>
      </w:r>
      <w:proofErr w:type="gramEnd"/>
      <w:r w:rsidRPr="004E3C0F">
        <w:rPr>
          <w:rStyle w:val="Emphasis"/>
          <w:highlight w:val="green"/>
        </w:rPr>
        <w:t>.</w:t>
      </w:r>
      <w:r w:rsidRPr="0029595D">
        <w:rPr>
          <w:rStyle w:val="StyleUnderline"/>
        </w:rPr>
        <w:t xml:space="preserve"> </w:t>
      </w:r>
      <w:r w:rsidRPr="0029595D">
        <w:rPr>
          <w:sz w:val="16"/>
        </w:rPr>
        <w:t xml:space="preserve">Moreover, </w:t>
      </w:r>
      <w:r w:rsidRPr="0029595D">
        <w:rPr>
          <w:rStyle w:val="StyleUnderline"/>
        </w:rPr>
        <w:t xml:space="preserve">the harm will disproportionately fall on disadvantaged students. Substantial learning differences across countries, closely related to institutional structures of their school systems, indicate that </w:t>
      </w:r>
      <w:r w:rsidRPr="0029595D">
        <w:rPr>
          <w:rStyle w:val="Emphasis"/>
        </w:rPr>
        <w:t>improvements are possible</w:t>
      </w:r>
      <w:r w:rsidRPr="0029595D">
        <w:rPr>
          <w:sz w:val="16"/>
        </w:rPr>
        <w:t xml:space="preserve"> (</w:t>
      </w:r>
      <w:proofErr w:type="spellStart"/>
      <w:r w:rsidRPr="0029595D">
        <w:rPr>
          <w:sz w:val="16"/>
        </w:rPr>
        <w:t>Hanushek</w:t>
      </w:r>
      <w:proofErr w:type="spellEnd"/>
      <w:r w:rsidRPr="0029595D">
        <w:rPr>
          <w:sz w:val="16"/>
        </w:rPr>
        <w:t xml:space="preserve"> and </w:t>
      </w:r>
      <w:proofErr w:type="spellStart"/>
      <w:r w:rsidRPr="0029595D">
        <w:rPr>
          <w:sz w:val="16"/>
        </w:rPr>
        <w:t>Woessmann</w:t>
      </w:r>
      <w:proofErr w:type="spellEnd"/>
      <w:r w:rsidRPr="0029595D">
        <w:rPr>
          <w:sz w:val="16"/>
        </w:rPr>
        <w:t xml:space="preserve">, 2011[12]; </w:t>
      </w:r>
      <w:proofErr w:type="spellStart"/>
      <w:r w:rsidRPr="0029595D">
        <w:rPr>
          <w:sz w:val="16"/>
        </w:rPr>
        <w:t>Woessmann</w:t>
      </w:r>
      <w:proofErr w:type="spellEnd"/>
      <w:r w:rsidRPr="0029595D">
        <w:rPr>
          <w:sz w:val="16"/>
        </w:rPr>
        <w:t xml:space="preserve">, 2016[11]). Therefore, </w:t>
      </w:r>
      <w:r w:rsidRPr="004E3C0F">
        <w:rPr>
          <w:rStyle w:val="Emphasis"/>
          <w:highlight w:val="green"/>
        </w:rPr>
        <w:t>permanent learning losses</w:t>
      </w:r>
      <w:r w:rsidRPr="0029595D">
        <w:rPr>
          <w:rStyle w:val="Emphasis"/>
        </w:rPr>
        <w:t xml:space="preserve"> are </w:t>
      </w:r>
      <w:proofErr w:type="gramStart"/>
      <w:r w:rsidRPr="004E3C0F">
        <w:rPr>
          <w:rStyle w:val="Emphasis"/>
          <w:highlight w:val="green"/>
        </w:rPr>
        <w:t>not inevitable</w:t>
      </w:r>
      <w:proofErr w:type="gramEnd"/>
      <w:r w:rsidRPr="004E3C0F">
        <w:rPr>
          <w:rStyle w:val="Emphasis"/>
          <w:highlight w:val="green"/>
        </w:rPr>
        <w:t xml:space="preserve"> if countries improve</w:t>
      </w:r>
      <w:r w:rsidRPr="0029595D">
        <w:rPr>
          <w:rStyle w:val="Emphasis"/>
        </w:rPr>
        <w:t xml:space="preserve"> the </w:t>
      </w:r>
      <w:r w:rsidRPr="004E3C0F">
        <w:rPr>
          <w:rStyle w:val="Emphasis"/>
          <w:highlight w:val="green"/>
        </w:rPr>
        <w:t>learning gains of</w:t>
      </w:r>
      <w:r w:rsidRPr="0029595D">
        <w:rPr>
          <w:rStyle w:val="Emphasis"/>
        </w:rPr>
        <w:t xml:space="preserve"> their </w:t>
      </w:r>
      <w:r w:rsidRPr="004E3C0F">
        <w:rPr>
          <w:rStyle w:val="Emphasis"/>
          <w:highlight w:val="green"/>
        </w:rPr>
        <w:t>students</w:t>
      </w:r>
      <w:r w:rsidRPr="0029595D">
        <w:rPr>
          <w:rStyle w:val="Emphasis"/>
        </w:rPr>
        <w:t xml:space="preserve"> </w:t>
      </w:r>
      <w:r w:rsidRPr="0029595D">
        <w:rPr>
          <w:sz w:val="16"/>
        </w:rPr>
        <w:t>in the future.</w:t>
      </w:r>
    </w:p>
    <w:p w:rsidR="00AB7957" w:rsidRDefault="00AB7957" w:rsidP="00AB7957">
      <w:pPr>
        <w:pStyle w:val="Heading4"/>
      </w:pPr>
      <w:r>
        <w:t xml:space="preserve">COVID put education funding </w:t>
      </w:r>
      <w:r w:rsidRPr="00873A4F">
        <w:t>on the</w:t>
      </w:r>
      <w:r w:rsidRPr="00DE6887">
        <w:rPr>
          <w:u w:val="single"/>
        </w:rPr>
        <w:t xml:space="preserve"> brink</w:t>
      </w:r>
      <w:r>
        <w:t xml:space="preserve">. Kills </w:t>
      </w:r>
      <w:r w:rsidRPr="00873A4F">
        <w:t>growth</w:t>
      </w:r>
      <w:r>
        <w:t xml:space="preserve"> and </w:t>
      </w:r>
      <w:r w:rsidRPr="00873A4F">
        <w:t>democracy</w:t>
      </w:r>
      <w:r>
        <w:t xml:space="preserve">. </w:t>
      </w:r>
    </w:p>
    <w:p w:rsidR="00AB7957" w:rsidRPr="007E3211" w:rsidRDefault="00AB7957" w:rsidP="00AB7957">
      <w:pPr>
        <w:rPr>
          <w:sz w:val="16"/>
        </w:rPr>
      </w:pPr>
      <w:proofErr w:type="spellStart"/>
      <w:r w:rsidRPr="007E3211">
        <w:rPr>
          <w:rStyle w:val="Style13ptBold"/>
        </w:rPr>
        <w:t>Goczek</w:t>
      </w:r>
      <w:proofErr w:type="spellEnd"/>
      <w:r w:rsidRPr="007E3211">
        <w:rPr>
          <w:rStyle w:val="Style13ptBold"/>
        </w:rPr>
        <w:t xml:space="preserve"> et al 21</w:t>
      </w:r>
      <w:r w:rsidRPr="007E3211">
        <w:rPr>
          <w:sz w:val="16"/>
        </w:rPr>
        <w:t xml:space="preserve"> (Lukasz, Professor of Macroeconomics @ University of Warsaw, </w:t>
      </w:r>
      <w:proofErr w:type="spellStart"/>
      <w:r w:rsidRPr="007E3211">
        <w:rPr>
          <w:sz w:val="16"/>
        </w:rPr>
        <w:t>Ewa</w:t>
      </w:r>
      <w:proofErr w:type="spellEnd"/>
      <w:r w:rsidRPr="007E3211">
        <w:rPr>
          <w:sz w:val="16"/>
        </w:rPr>
        <w:t xml:space="preserve"> </w:t>
      </w:r>
      <w:proofErr w:type="spellStart"/>
      <w:r w:rsidRPr="007E3211">
        <w:rPr>
          <w:sz w:val="16"/>
        </w:rPr>
        <w:t>Witkowska</w:t>
      </w:r>
      <w:proofErr w:type="spellEnd"/>
      <w:r w:rsidRPr="007E3211">
        <w:rPr>
          <w:sz w:val="16"/>
        </w:rPr>
        <w:t xml:space="preserve">, and </w:t>
      </w:r>
      <w:proofErr w:type="spellStart"/>
      <w:r w:rsidRPr="007E3211">
        <w:rPr>
          <w:sz w:val="16"/>
        </w:rPr>
        <w:t>Bartosz</w:t>
      </w:r>
      <w:proofErr w:type="spellEnd"/>
      <w:r w:rsidRPr="007E3211">
        <w:rPr>
          <w:sz w:val="16"/>
        </w:rPr>
        <w:t xml:space="preserve"> </w:t>
      </w:r>
      <w:proofErr w:type="spellStart"/>
      <w:r w:rsidRPr="007E3211">
        <w:rPr>
          <w:sz w:val="16"/>
        </w:rPr>
        <w:t>Witkowski</w:t>
      </w:r>
      <w:proofErr w:type="spellEnd"/>
      <w:r w:rsidRPr="007E3211">
        <w:rPr>
          <w:sz w:val="16"/>
        </w:rPr>
        <w:t xml:space="preserve">, </w:t>
      </w:r>
      <w:r>
        <w:rPr>
          <w:sz w:val="16"/>
        </w:rPr>
        <w:t xml:space="preserve">6/5/21, </w:t>
      </w:r>
      <w:r w:rsidRPr="007E3211">
        <w:rPr>
          <w:sz w:val="16"/>
        </w:rPr>
        <w:t xml:space="preserve">"How Does Education Quality Affect Economic Growth?" </w:t>
      </w:r>
      <w:hyperlink r:id="rId10" w:history="1">
        <w:r w:rsidRPr="007E3211">
          <w:rPr>
            <w:rStyle w:val="Hyperlink"/>
            <w:sz w:val="16"/>
          </w:rPr>
          <w:t>https://www.mdpi.com/2071-1050/13/11/6437</w:t>
        </w:r>
      </w:hyperlink>
      <w:r w:rsidRPr="007E3211">
        <w:rPr>
          <w:sz w:val="16"/>
        </w:rPr>
        <w:t>) AG</w:t>
      </w:r>
    </w:p>
    <w:p w:rsidR="00AB7957" w:rsidRPr="00745D70" w:rsidRDefault="00AB7957" w:rsidP="00AB7957">
      <w:pPr>
        <w:rPr>
          <w:rStyle w:val="StyleUnderline"/>
        </w:rPr>
      </w:pPr>
      <w:r w:rsidRPr="00745D70">
        <w:rPr>
          <w:rStyle w:val="StyleUnderline"/>
        </w:rPr>
        <w:t xml:space="preserve">It is common knowledge that education is important, and there is </w:t>
      </w:r>
      <w:r w:rsidRPr="004E3C0F">
        <w:rPr>
          <w:rStyle w:val="Emphasis"/>
          <w:highlight w:val="green"/>
        </w:rPr>
        <w:t>overwhelming evidence</w:t>
      </w:r>
      <w:r w:rsidRPr="00745D70">
        <w:rPr>
          <w:rStyle w:val="StyleUnderline"/>
        </w:rPr>
        <w:t xml:space="preserve"> that </w:t>
      </w:r>
      <w:r w:rsidRPr="00745D70">
        <w:rPr>
          <w:rStyle w:val="Emphasis"/>
        </w:rPr>
        <w:t xml:space="preserve">better </w:t>
      </w:r>
      <w:r w:rsidRPr="004E3C0F">
        <w:rPr>
          <w:rStyle w:val="Emphasis"/>
          <w:highlight w:val="green"/>
        </w:rPr>
        <w:t>education gives great returns</w:t>
      </w:r>
      <w:r w:rsidRPr="00745D70">
        <w:rPr>
          <w:rStyle w:val="Emphasis"/>
        </w:rPr>
        <w:t xml:space="preserve"> to individuals</w:t>
      </w:r>
      <w:r w:rsidRPr="00745D70">
        <w:rPr>
          <w:rStyle w:val="StyleUnderline"/>
        </w:rPr>
        <w:t>.</w:t>
      </w:r>
      <w:r w:rsidRPr="007E3211">
        <w:rPr>
          <w:sz w:val="14"/>
        </w:rPr>
        <w:t xml:space="preserve"> </w:t>
      </w:r>
      <w:proofErr w:type="spellStart"/>
      <w:r w:rsidRPr="007E3211">
        <w:rPr>
          <w:sz w:val="14"/>
        </w:rPr>
        <w:t>Oreopoulos</w:t>
      </w:r>
      <w:proofErr w:type="spellEnd"/>
      <w:r w:rsidRPr="007E3211">
        <w:rPr>
          <w:sz w:val="14"/>
        </w:rPr>
        <w:t xml:space="preserve"> and </w:t>
      </w:r>
      <w:proofErr w:type="spellStart"/>
      <w:r w:rsidRPr="007E3211">
        <w:rPr>
          <w:sz w:val="14"/>
        </w:rPr>
        <w:t>Salvanes</w:t>
      </w:r>
      <w:proofErr w:type="spellEnd"/>
      <w:r w:rsidRPr="007E3211">
        <w:rPr>
          <w:sz w:val="14"/>
        </w:rPr>
        <w:t xml:space="preserve"> [53] suggest that better </w:t>
      </w:r>
      <w:r w:rsidRPr="00745D70">
        <w:rPr>
          <w:rStyle w:val="StyleUnderline"/>
        </w:rPr>
        <w:t>education</w:t>
      </w:r>
      <w:r w:rsidRPr="007E3211">
        <w:rPr>
          <w:sz w:val="14"/>
        </w:rPr>
        <w:t xml:space="preserve"> might </w:t>
      </w:r>
      <w:r w:rsidRPr="00745D70">
        <w:rPr>
          <w:rStyle w:val="StyleUnderline"/>
        </w:rPr>
        <w:t>lead individuals to make better decisions about health, marriage, and parenting</w:t>
      </w:r>
      <w:r w:rsidRPr="007E3211">
        <w:rPr>
          <w:sz w:val="14"/>
        </w:rPr>
        <w:t xml:space="preserve"> style. It </w:t>
      </w:r>
      <w:proofErr w:type="gramStart"/>
      <w:r w:rsidRPr="007E3211">
        <w:rPr>
          <w:sz w:val="14"/>
        </w:rPr>
        <w:t>is also believed</w:t>
      </w:r>
      <w:proofErr w:type="gramEnd"/>
      <w:r w:rsidRPr="007E3211">
        <w:rPr>
          <w:sz w:val="14"/>
        </w:rPr>
        <w:t xml:space="preserve"> that </w:t>
      </w:r>
      <w:r w:rsidRPr="00745D70">
        <w:rPr>
          <w:rStyle w:val="StyleUnderline"/>
        </w:rPr>
        <w:t>schooling improves patience, making individuals more goal-oriented and less likely to engage in risky behavior</w:t>
      </w:r>
      <w:r w:rsidRPr="007E3211">
        <w:rPr>
          <w:sz w:val="14"/>
        </w:rPr>
        <w:t xml:space="preserve">. Yet, at the macroeconomic level, there is little empirical evidence that better education in a given country translates into better economic results. This </w:t>
      </w:r>
      <w:proofErr w:type="gramStart"/>
      <w:r w:rsidRPr="007E3211">
        <w:rPr>
          <w:sz w:val="14"/>
        </w:rPr>
        <w:t>can be mostly attributed</w:t>
      </w:r>
      <w:proofErr w:type="gramEnd"/>
      <w:r w:rsidRPr="007E3211">
        <w:rPr>
          <w:sz w:val="14"/>
        </w:rPr>
        <w:t xml:space="preserve"> to the quantitative, not qualitative, data on education available across countries. While </w:t>
      </w:r>
      <w:proofErr w:type="spellStart"/>
      <w:r w:rsidRPr="007E3211">
        <w:rPr>
          <w:sz w:val="14"/>
        </w:rPr>
        <w:t>Hanushek</w:t>
      </w:r>
      <w:proofErr w:type="spellEnd"/>
      <w:r w:rsidRPr="007E3211">
        <w:rPr>
          <w:sz w:val="14"/>
        </w:rPr>
        <w:t xml:space="preserve"> and </w:t>
      </w:r>
      <w:proofErr w:type="spellStart"/>
      <w:r w:rsidRPr="007E3211">
        <w:rPr>
          <w:sz w:val="14"/>
        </w:rPr>
        <w:t>Woessmann</w:t>
      </w:r>
      <w:proofErr w:type="spellEnd"/>
      <w:r w:rsidRPr="007E3211">
        <w:rPr>
          <w:sz w:val="14"/>
        </w:rPr>
        <w:t xml:space="preserve"> [6] published evidence of the importance of education quality as a factor of GDP growth, their results might cause some doubts, mostly because they investigated the contemporaneous relationship between the two—or, to be more accurate, the correlation between the 1960–2010 GDP growth and the available PISA scores (from the beginning of the current century). As a result, their research confirms the existence of the relation itself; however, its direction is most likely opposite to the claim of the authors—or at least it is difficult to identify the direction of the relation. A possible solution would be to use properly lagged PISA results and include them in the GDP growth regression. An obvious problem is the lack of the lagged PISA results given that the tests started at the beginning of the current century. As a partial solution to this problem, we suggested estimating a model that explains the results of PISA as a function of educational expenditures. The model would then been used to provide backward predictions of PISA scores, and the final model of GDP growth could be estimated with the use of adequately lagged PISA scores in the role of input. The resulting model seems to be rational from the economic and the educational point of view. Although the results are in line with earlier claims by the cited authors, it provides stronger evidence for the relevance of the quality of education as it is statistically more robust, and the properties of the applied estimator are generally better. As a result, applying the alternative technique </w:t>
      </w:r>
      <w:proofErr w:type="gramStart"/>
      <w:r w:rsidRPr="007E3211">
        <w:rPr>
          <w:sz w:val="14"/>
        </w:rPr>
        <w:t>should be viewed</w:t>
      </w:r>
      <w:proofErr w:type="gramEnd"/>
      <w:r w:rsidRPr="007E3211">
        <w:rPr>
          <w:sz w:val="14"/>
        </w:rPr>
        <w:t xml:space="preserve"> as an important value-add of </w:t>
      </w:r>
      <w:r w:rsidRPr="00745D70">
        <w:rPr>
          <w:rStyle w:val="StyleUnderline"/>
        </w:rPr>
        <w:t>this research</w:t>
      </w:r>
      <w:r w:rsidRPr="007E3211">
        <w:rPr>
          <w:sz w:val="14"/>
        </w:rPr>
        <w:t xml:space="preserve">. Justifying the value of a good education is of double importance. In practical Sustainability 2021, 13, 6437 18 of 22 terms, it </w:t>
      </w:r>
      <w:r w:rsidRPr="00745D70">
        <w:rPr>
          <w:rStyle w:val="StyleUnderline"/>
        </w:rPr>
        <w:t xml:space="preserve">is an important voice in the discussion and provides an additional argument for </w:t>
      </w:r>
      <w:r w:rsidRPr="00745D70">
        <w:rPr>
          <w:rStyle w:val="Emphasis"/>
        </w:rPr>
        <w:t>directing a stream of investment in education</w:t>
      </w:r>
      <w:r w:rsidRPr="00745D70">
        <w:rPr>
          <w:rStyle w:val="StyleUnderline"/>
        </w:rPr>
        <w:t xml:space="preserve">, which is </w:t>
      </w:r>
      <w:r w:rsidRPr="00745D70">
        <w:rPr>
          <w:rStyle w:val="Emphasis"/>
        </w:rPr>
        <w:t>particularly important while governments might start searching for savings</w:t>
      </w:r>
      <w:r w:rsidRPr="00745D70">
        <w:rPr>
          <w:rStyle w:val="StyleUnderline"/>
        </w:rPr>
        <w:t xml:space="preserve"> if global markets fall </w:t>
      </w:r>
      <w:r w:rsidRPr="00745D70">
        <w:rPr>
          <w:rStyle w:val="Emphasis"/>
        </w:rPr>
        <w:t>in</w:t>
      </w:r>
      <w:r w:rsidRPr="00745D70">
        <w:rPr>
          <w:rStyle w:val="StyleUnderline"/>
        </w:rPr>
        <w:t xml:space="preserve">to the </w:t>
      </w:r>
      <w:r w:rsidRPr="00745D70">
        <w:rPr>
          <w:rStyle w:val="Emphasis"/>
        </w:rPr>
        <w:t>recession</w:t>
      </w:r>
      <w:r w:rsidRPr="00745D70">
        <w:rPr>
          <w:rStyle w:val="StyleUnderline"/>
        </w:rPr>
        <w:t xml:space="preserve"> phase of the economic cycle. </w:t>
      </w:r>
      <w:r w:rsidRPr="007E3211">
        <w:rPr>
          <w:sz w:val="14"/>
        </w:rPr>
        <w:t xml:space="preserve">One might wonder why the different types of skills have such a similar influence on the performance of the economies. Certainly, a few reasons </w:t>
      </w:r>
      <w:proofErr w:type="gramStart"/>
      <w:r w:rsidRPr="007E3211">
        <w:rPr>
          <w:sz w:val="14"/>
        </w:rPr>
        <w:t>could be given</w:t>
      </w:r>
      <w:proofErr w:type="gramEnd"/>
      <w:r w:rsidRPr="007E3211">
        <w:rPr>
          <w:sz w:val="14"/>
        </w:rPr>
        <w:t xml:space="preserve">. Firstly, each of them </w:t>
      </w:r>
      <w:proofErr w:type="gramStart"/>
      <w:r w:rsidRPr="007E3211">
        <w:rPr>
          <w:sz w:val="14"/>
        </w:rPr>
        <w:t>should be viewed</w:t>
      </w:r>
      <w:proofErr w:type="gramEnd"/>
      <w:r w:rsidRPr="007E3211">
        <w:rPr>
          <w:sz w:val="14"/>
        </w:rPr>
        <w:t xml:space="preserve"> as a proxy for the general quality of education in a given school, district, or even country—probably more than the indicator of the level of teaching of a particular class. Secondly, the final PISA scores in different areas are in some cases constructed with the use of their values (or actually, their components) in various areas. As a result, the distributions of different PISA scores are not fully independent, which </w:t>
      </w:r>
      <w:proofErr w:type="gramStart"/>
      <w:r w:rsidRPr="007E3211">
        <w:rPr>
          <w:sz w:val="14"/>
        </w:rPr>
        <w:t>can be partly reflected</w:t>
      </w:r>
      <w:proofErr w:type="gramEnd"/>
      <w:r w:rsidRPr="007E3211">
        <w:rPr>
          <w:sz w:val="14"/>
        </w:rPr>
        <w:t xml:space="preserve"> in the above-described similarities between the three different models presented in Table 2. In any case, it </w:t>
      </w:r>
      <w:proofErr w:type="gramStart"/>
      <w:r w:rsidRPr="007E3211">
        <w:rPr>
          <w:sz w:val="14"/>
        </w:rPr>
        <w:t>can be believed</w:t>
      </w:r>
      <w:proofErr w:type="gramEnd"/>
      <w:r w:rsidRPr="007E3211">
        <w:rPr>
          <w:sz w:val="14"/>
        </w:rPr>
        <w:t xml:space="preserve"> that the methodology discussed here should be viewed as a formal confirmation that expenditures on education, which result in higher education quality, just pay back. The return is not immediate, but </w:t>
      </w:r>
      <w:r w:rsidRPr="004E3C0F">
        <w:rPr>
          <w:rStyle w:val="StyleUnderline"/>
          <w:highlight w:val="green"/>
        </w:rPr>
        <w:t>some years after the graduates enter the labor market, the quality of the education that they attained at the age of 15 begins to matter</w:t>
      </w:r>
      <w:r w:rsidRPr="00745D70">
        <w:rPr>
          <w:rStyle w:val="StyleUnderline"/>
        </w:rPr>
        <w:t>.</w:t>
      </w:r>
      <w:r w:rsidRPr="007E3211">
        <w:rPr>
          <w:sz w:val="14"/>
        </w:rPr>
        <w:t xml:space="preserve"> Several elements are crucial for the properly constructed model and for trustworthy conclusions. </w:t>
      </w:r>
      <w:r w:rsidRPr="00745D70">
        <w:rPr>
          <w:rStyle w:val="StyleUnderline"/>
        </w:rPr>
        <w:t xml:space="preserve">An important question is how long after graduation the employees have the greatest impact on </w:t>
      </w:r>
      <w:r w:rsidRPr="007E3211">
        <w:rPr>
          <w:sz w:val="14"/>
        </w:rPr>
        <w:t xml:space="preserve">the total productivity in the economy and contribute the most to the </w:t>
      </w:r>
      <w:r w:rsidRPr="00745D70">
        <w:rPr>
          <w:rStyle w:val="StyleUnderline"/>
        </w:rPr>
        <w:t>GDP</w:t>
      </w:r>
      <w:r w:rsidRPr="007E3211">
        <w:rPr>
          <w:sz w:val="14"/>
        </w:rPr>
        <w:t xml:space="preserve"> growth. While answering this question would suggest the adequate lag length for the models analyzed in the study, it is not simple to do so. It seems rational to assume that the employees of crucial significance should obtain better remuneration. This process, however, exhibits little stability: while in 1975 they were the 29-year-olds who had the highest average wages, recently, the peak </w:t>
      </w:r>
      <w:proofErr w:type="gramStart"/>
      <w:r w:rsidRPr="007E3211">
        <w:rPr>
          <w:sz w:val="14"/>
        </w:rPr>
        <w:t>is observed</w:t>
      </w:r>
      <w:proofErr w:type="gramEnd"/>
      <w:r w:rsidRPr="007E3211">
        <w:rPr>
          <w:sz w:val="14"/>
        </w:rPr>
        <w:t xml:space="preserve"> in the cohort of 40-year-olds. That </w:t>
      </w:r>
      <w:proofErr w:type="gramStart"/>
      <w:r w:rsidRPr="007E3211">
        <w:rPr>
          <w:sz w:val="14"/>
        </w:rPr>
        <w:t>could be attributed</w:t>
      </w:r>
      <w:proofErr w:type="gramEnd"/>
      <w:r w:rsidRPr="007E3211">
        <w:rPr>
          <w:sz w:val="14"/>
        </w:rPr>
        <w:t xml:space="preserve"> to the increasing professionalization and an increasing role of knowledge and experience in the labor market, which suggests that the significance of the quality of education has increased and might be expected to further increase in the future. However, such a result makes it more challenging </w:t>
      </w:r>
      <w:proofErr w:type="gramStart"/>
      <w:r w:rsidRPr="007E3211">
        <w:rPr>
          <w:sz w:val="14"/>
        </w:rPr>
        <w:t>to properly lag</w:t>
      </w:r>
      <w:proofErr w:type="gramEnd"/>
      <w:r w:rsidRPr="007E3211">
        <w:rPr>
          <w:sz w:val="14"/>
        </w:rPr>
        <w:t xml:space="preserve"> the </w:t>
      </w:r>
      <w:proofErr w:type="spellStart"/>
      <w:r w:rsidRPr="007E3211">
        <w:rPr>
          <w:sz w:val="14"/>
        </w:rPr>
        <w:t>regressors</w:t>
      </w:r>
      <w:proofErr w:type="spellEnd"/>
      <w:r w:rsidRPr="007E3211">
        <w:rPr>
          <w:sz w:val="14"/>
        </w:rPr>
        <w:t xml:space="preserve"> in the model equations. Still, the robustness analysis partly described in this paper and delivered by </w:t>
      </w:r>
      <w:proofErr w:type="spellStart"/>
      <w:r w:rsidRPr="007E3211">
        <w:rPr>
          <w:sz w:val="14"/>
        </w:rPr>
        <w:t>Witkowska</w:t>
      </w:r>
      <w:proofErr w:type="spellEnd"/>
      <w:r w:rsidRPr="007E3211">
        <w:rPr>
          <w:sz w:val="14"/>
        </w:rPr>
        <w:t xml:space="preserve"> and </w:t>
      </w:r>
      <w:proofErr w:type="spellStart"/>
      <w:r w:rsidRPr="007E3211">
        <w:rPr>
          <w:sz w:val="14"/>
        </w:rPr>
        <w:t>Witkowski</w:t>
      </w:r>
      <w:proofErr w:type="spellEnd"/>
      <w:r w:rsidRPr="007E3211">
        <w:rPr>
          <w:sz w:val="14"/>
        </w:rPr>
        <w:t xml:space="preserve"> [54] leaves no doubts: </w:t>
      </w:r>
      <w:r w:rsidRPr="00745D70">
        <w:rPr>
          <w:rStyle w:val="StyleUnderline"/>
        </w:rPr>
        <w:t xml:space="preserve">while the results </w:t>
      </w:r>
      <w:proofErr w:type="gramStart"/>
      <w:r w:rsidRPr="00745D70">
        <w:rPr>
          <w:rStyle w:val="StyleUnderline"/>
        </w:rPr>
        <w:t>are observed</w:t>
      </w:r>
      <w:proofErr w:type="gramEnd"/>
      <w:r w:rsidRPr="00745D70">
        <w:rPr>
          <w:rStyle w:val="StyleUnderline"/>
        </w:rPr>
        <w:t xml:space="preserve"> most clearly with</w:t>
      </w:r>
      <w:r w:rsidRPr="007E3211">
        <w:rPr>
          <w:sz w:val="14"/>
        </w:rPr>
        <w:t xml:space="preserve"> lags of 15 years, which means considering the education quality of today’s </w:t>
      </w:r>
      <w:r w:rsidRPr="00745D70">
        <w:rPr>
          <w:rStyle w:val="StyleUnderline"/>
        </w:rPr>
        <w:t>30-year-olds</w:t>
      </w:r>
      <w:r w:rsidRPr="007E3211">
        <w:rPr>
          <w:sz w:val="14"/>
        </w:rPr>
        <w:t xml:space="preserve">, the </w:t>
      </w:r>
      <w:r w:rsidRPr="00745D70">
        <w:rPr>
          <w:rStyle w:val="StyleUnderline"/>
        </w:rPr>
        <w:t>figures are very similar for the 25</w:t>
      </w:r>
      <w:r w:rsidRPr="007E3211">
        <w:rPr>
          <w:sz w:val="14"/>
        </w:rPr>
        <w:t>- as well as the 40-</w:t>
      </w:r>
      <w:r w:rsidRPr="00745D70">
        <w:rPr>
          <w:rStyle w:val="StyleUnderline"/>
        </w:rPr>
        <w:t>year-olds</w:t>
      </w:r>
      <w:r w:rsidRPr="007E3211">
        <w:rPr>
          <w:sz w:val="14"/>
        </w:rPr>
        <w:t xml:space="preserve">. The transmission channel in the analyzed phenomenon is interesting. While in the theoretical model we concentrated on the economic aspects of education quality, those are not limited to these. Authors in [4,55] have pointed out that, </w:t>
      </w:r>
      <w:r w:rsidRPr="00745D70">
        <w:rPr>
          <w:rStyle w:val="StyleUnderline"/>
        </w:rPr>
        <w:t xml:space="preserve">on the individual level, expenditures on education </w:t>
      </w:r>
      <w:r w:rsidRPr="007E3211">
        <w:rPr>
          <w:sz w:val="14"/>
        </w:rPr>
        <w:t>as well health</w:t>
      </w:r>
      <w:r w:rsidRPr="00745D70">
        <w:rPr>
          <w:rStyle w:val="StyleUnderline"/>
        </w:rPr>
        <w:t xml:space="preserve"> will develop adequate competencies and improve the state of health so that the </w:t>
      </w:r>
      <w:r w:rsidRPr="004E3C0F">
        <w:rPr>
          <w:rStyle w:val="StyleUnderline"/>
          <w:highlight w:val="green"/>
        </w:rPr>
        <w:t>productivity and income of that person will increase in the future</w:t>
      </w:r>
      <w:r w:rsidRPr="007E3211">
        <w:rPr>
          <w:sz w:val="14"/>
        </w:rPr>
        <w:t xml:space="preserve">. These two factors, </w:t>
      </w:r>
      <w:r w:rsidRPr="00745D70">
        <w:rPr>
          <w:rStyle w:val="StyleUnderline"/>
        </w:rPr>
        <w:t xml:space="preserve">education and health, have an impact on human productivity, which has an impact on production, and with an increase in production, </w:t>
      </w:r>
      <w:r w:rsidRPr="004E3C0F">
        <w:rPr>
          <w:rStyle w:val="StyleUnderline"/>
          <w:highlight w:val="green"/>
        </w:rPr>
        <w:t>economic growth will also increase</w:t>
      </w:r>
      <w:r w:rsidRPr="007E3211">
        <w:rPr>
          <w:sz w:val="14"/>
        </w:rPr>
        <w:t xml:space="preserve">. Therefore, education and health, which are important components of human capital, have an impact on economic growth. A study on economic growth in Korea and Japan by Han and Lee [56] provides empirical arguments that </w:t>
      </w:r>
      <w:r w:rsidRPr="00745D70">
        <w:rPr>
          <w:rStyle w:val="StyleUnderline"/>
        </w:rPr>
        <w:t xml:space="preserve">there is strong </w:t>
      </w:r>
      <w:proofErr w:type="spellStart"/>
      <w:r w:rsidRPr="00745D70">
        <w:rPr>
          <w:rStyle w:val="StyleUnderline"/>
        </w:rPr>
        <w:t>cointegration</w:t>
      </w:r>
      <w:proofErr w:type="spellEnd"/>
      <w:r w:rsidRPr="00745D70">
        <w:rPr>
          <w:rStyle w:val="StyleUnderline"/>
        </w:rPr>
        <w:t xml:space="preserve"> between health services and education</w:t>
      </w:r>
      <w:r w:rsidRPr="007E3211">
        <w:rPr>
          <w:sz w:val="14"/>
        </w:rPr>
        <w:t xml:space="preserve"> in improving the quality of human resources and economic growth. Yet another transmission channel to </w:t>
      </w:r>
      <w:proofErr w:type="gramStart"/>
      <w:r w:rsidRPr="007E3211">
        <w:rPr>
          <w:sz w:val="14"/>
        </w:rPr>
        <w:t>be taken</w:t>
      </w:r>
      <w:proofErr w:type="gramEnd"/>
      <w:r w:rsidRPr="007E3211">
        <w:rPr>
          <w:sz w:val="14"/>
        </w:rPr>
        <w:t xml:space="preserve"> into consideration is </w:t>
      </w:r>
      <w:r w:rsidRPr="00745D70">
        <w:rPr>
          <w:rStyle w:val="StyleUnderline"/>
        </w:rPr>
        <w:t>the democracy– education nexus</w:t>
      </w:r>
      <w:r w:rsidRPr="007E3211">
        <w:rPr>
          <w:sz w:val="14"/>
        </w:rPr>
        <w:t xml:space="preserve">. While most of the highest-developed countries in the world are adult democracies, </w:t>
      </w:r>
      <w:r w:rsidRPr="00745D70">
        <w:rPr>
          <w:rStyle w:val="StyleUnderline"/>
        </w:rPr>
        <w:t xml:space="preserve">there is </w:t>
      </w:r>
      <w:r w:rsidRPr="004E3C0F">
        <w:rPr>
          <w:rStyle w:val="StyleUnderline"/>
          <w:highlight w:val="green"/>
        </w:rPr>
        <w:t>a clear</w:t>
      </w:r>
      <w:r w:rsidRPr="00745D70">
        <w:rPr>
          <w:rStyle w:val="StyleUnderline"/>
        </w:rPr>
        <w:t xml:space="preserve"> </w:t>
      </w:r>
      <w:r w:rsidRPr="004E3C0F">
        <w:rPr>
          <w:rStyle w:val="StyleUnderline"/>
          <w:highlight w:val="green"/>
        </w:rPr>
        <w:t>relationship between education and democracy across countries</w:t>
      </w:r>
      <w:r w:rsidRPr="007E3211">
        <w:rPr>
          <w:sz w:val="14"/>
        </w:rPr>
        <w:t xml:space="preserve"> [57</w:t>
      </w:r>
      <w:proofErr w:type="gramStart"/>
      <w:r w:rsidRPr="007E3211">
        <w:rPr>
          <w:sz w:val="14"/>
        </w:rPr>
        <w:t>,58</w:t>
      </w:r>
      <w:proofErr w:type="gramEnd"/>
      <w:r w:rsidRPr="007E3211">
        <w:rPr>
          <w:sz w:val="14"/>
        </w:rPr>
        <w:t xml:space="preserve">]; however, the reason for this remains unclear. In their study [59], they proposed </w:t>
      </w:r>
      <w:r w:rsidRPr="00745D70">
        <w:rPr>
          <w:rStyle w:val="StyleUnderline"/>
        </w:rPr>
        <w:t>the explanation</w:t>
      </w:r>
      <w:r w:rsidRPr="007E3211">
        <w:rPr>
          <w:sz w:val="14"/>
        </w:rPr>
        <w:t xml:space="preserve"> hinging on </w:t>
      </w:r>
      <w:r w:rsidRPr="00745D70">
        <w:rPr>
          <w:rStyle w:val="StyleUnderline"/>
        </w:rPr>
        <w:t xml:space="preserve">the connection between education and the costs and benefits of political engagement. Schools not only educate but also socialize young people, and political involvement is a form of the latter. There is numerous evidence showing a </w:t>
      </w:r>
      <w:r w:rsidRPr="004E3C0F">
        <w:rPr>
          <w:rStyle w:val="StyleUnderline"/>
          <w:highlight w:val="green"/>
        </w:rPr>
        <w:t xml:space="preserve">positive connection between </w:t>
      </w:r>
      <w:r w:rsidRPr="004E3C0F">
        <w:rPr>
          <w:rStyle w:val="Emphasis"/>
          <w:highlight w:val="green"/>
        </w:rPr>
        <w:t>education and civic engagement</w:t>
      </w:r>
      <w:r w:rsidRPr="00745D70">
        <w:rPr>
          <w:rStyle w:val="StyleUnderline"/>
        </w:rPr>
        <w:t>.</w:t>
      </w:r>
      <w:r w:rsidRPr="007E3211">
        <w:rPr>
          <w:sz w:val="14"/>
        </w:rPr>
        <w:t xml:space="preserve"> Ref. [59] models education as raising the benefits of political action when individuals choose to support a more or less democratic Sustainability 2021, 13, 6437 19 of 22 regime. In this model, democratic regimes offer weak incentives to a wide base of potential supporters, whereas dictatorships offer strong incentives to a narrower base. </w:t>
      </w:r>
      <w:r w:rsidRPr="00745D70">
        <w:rPr>
          <w:rStyle w:val="StyleUnderline"/>
        </w:rPr>
        <w:t>Education increases the society-wide support for democracy because democracy relies on people with high participation benefits for its support</w:t>
      </w:r>
      <w:r w:rsidRPr="007E3211">
        <w:rPr>
          <w:sz w:val="14"/>
        </w:rPr>
        <w:t xml:space="preserve">. The authors showed that </w:t>
      </w:r>
      <w:r w:rsidRPr="004E3C0F">
        <w:rPr>
          <w:rStyle w:val="Emphasis"/>
          <w:highlight w:val="green"/>
        </w:rPr>
        <w:t>better-educated nations</w:t>
      </w:r>
      <w:r w:rsidRPr="00745D70">
        <w:rPr>
          <w:rStyle w:val="StyleUnderline"/>
        </w:rPr>
        <w:t xml:space="preserve"> are more likely both to </w:t>
      </w:r>
      <w:r w:rsidRPr="004E3C0F">
        <w:rPr>
          <w:rStyle w:val="Emphasis"/>
          <w:highlight w:val="green"/>
        </w:rPr>
        <w:t>protect democracy</w:t>
      </w:r>
      <w:r w:rsidRPr="00745D70">
        <w:rPr>
          <w:rStyle w:val="StyleUnderline"/>
        </w:rPr>
        <w:t xml:space="preserve"> and to </w:t>
      </w:r>
      <w:r w:rsidRPr="00745D70">
        <w:rPr>
          <w:rStyle w:val="Emphasis"/>
        </w:rPr>
        <w:t>undertake effective efforts to prevent coups</w:t>
      </w:r>
      <w:r w:rsidRPr="00745D70">
        <w:rPr>
          <w:rStyle w:val="StyleUnderline"/>
        </w:rPr>
        <w:t>.</w:t>
      </w:r>
      <w:r w:rsidRPr="007E3211">
        <w:rPr>
          <w:sz w:val="14"/>
        </w:rPr>
        <w:t xml:space="preserve"> The performed analysis additionally raised two broader questions. First, whereas the model itself focused on the effects of education on participation, the analysis applied to 32 all social glues that encourage collective action; so, perhaps the analysis suggests a solution to Olson’s free-rider problem in all organizations, and not just in political regimes—namely, human capital or other kinds of social glue as a motivation to participate. Secondly, the results shed a light on the problem of why some dictators invest in education that might be a threat to them. One of the possible answers is that many dictators face an external threat and, therefore, must grow their economies and their armies (including investing in human capital) to counter these threats even if this raises the risk of democratization. A second answer is that, even with a lack of external threats, dictators might benefit from economic growth, and, therefore, they might promote education to become richer. A third idea is that all dictators face significant ouster risks and that it is much better for the dictator’s life for him to </w:t>
      </w:r>
      <w:proofErr w:type="gramStart"/>
      <w:r w:rsidRPr="007E3211">
        <w:rPr>
          <w:sz w:val="14"/>
        </w:rPr>
        <w:t>be replaced</w:t>
      </w:r>
      <w:proofErr w:type="gramEnd"/>
      <w:r w:rsidRPr="007E3211">
        <w:rPr>
          <w:sz w:val="14"/>
        </w:rPr>
        <w:t xml:space="preserve"> by democracy in an educated country than by another dictator in an uneducated one. Fortunato &amp; </w:t>
      </w:r>
      <w:proofErr w:type="spellStart"/>
      <w:r w:rsidRPr="007E3211">
        <w:rPr>
          <w:sz w:val="14"/>
        </w:rPr>
        <w:t>Panizza</w:t>
      </w:r>
      <w:proofErr w:type="spellEnd"/>
      <w:r w:rsidRPr="007E3211">
        <w:rPr>
          <w:sz w:val="14"/>
        </w:rPr>
        <w:t xml:space="preserve"> [57] in their study on the interaction between democracy and education and its impact on the quality of government, draw three important conclusions. Firstly, the interaction between democracy and education </w:t>
      </w:r>
      <w:proofErr w:type="gramStart"/>
      <w:r w:rsidRPr="007E3211">
        <w:rPr>
          <w:sz w:val="14"/>
        </w:rPr>
        <w:t>is always positively and significantly correlated</w:t>
      </w:r>
      <w:proofErr w:type="gramEnd"/>
      <w:r w:rsidRPr="007E3211">
        <w:rPr>
          <w:sz w:val="14"/>
        </w:rPr>
        <w:t xml:space="preserve"> with the quality of government. Secondly, the correlation between democracy and quality of government is statistically significant only in countries with high levels of education. Thirdly, the marginal effect of education is positive and statistically significant in countries with high levels of democracy. In their model [57], they synthesized, in one framework, the stance emphasizing the importance of political institutions as a fundamental factor explaining cross-country differences in income per capita with the stance that institutional improvements and development </w:t>
      </w:r>
      <w:proofErr w:type="gramStart"/>
      <w:r w:rsidRPr="007E3211">
        <w:rPr>
          <w:sz w:val="14"/>
        </w:rPr>
        <w:t>is driven</w:t>
      </w:r>
      <w:proofErr w:type="gramEnd"/>
      <w:r w:rsidRPr="007E3211">
        <w:rPr>
          <w:sz w:val="14"/>
        </w:rPr>
        <w:t xml:space="preserve"> by social and human capital. The most important empirical finding from this work is the conclusion that democratic institutions and education complement each other, but they argue that democracy leads to the election of better candidates only in the situation where the level of education is above a certain threshold. Simultaneously, amelioration of education can affect the quality of the elected officials but only if the cost of entry into politics is not prohibitive. The authors ran a set of Monte Carlo simulations to show that these results </w:t>
      </w:r>
      <w:proofErr w:type="gramStart"/>
      <w:r w:rsidRPr="007E3211">
        <w:rPr>
          <w:sz w:val="14"/>
        </w:rPr>
        <w:t>were not driven</w:t>
      </w:r>
      <w:proofErr w:type="gramEnd"/>
      <w:r w:rsidRPr="007E3211">
        <w:rPr>
          <w:sz w:val="14"/>
        </w:rPr>
        <w:t xml:space="preserve"> by reverse causality. By looking explicitly at the interaction between </w:t>
      </w:r>
      <w:r w:rsidRPr="00745D70">
        <w:rPr>
          <w:rStyle w:val="StyleUnderline"/>
        </w:rPr>
        <w:t xml:space="preserve">democracy and </w:t>
      </w:r>
      <w:r w:rsidRPr="004E3C0F">
        <w:rPr>
          <w:rStyle w:val="StyleUnderline"/>
          <w:highlight w:val="green"/>
        </w:rPr>
        <w:t>education</w:t>
      </w:r>
      <w:r w:rsidRPr="007E3211">
        <w:rPr>
          <w:sz w:val="14"/>
        </w:rPr>
        <w:t xml:space="preserve">, they demonstrated how these two variables </w:t>
      </w:r>
      <w:r w:rsidRPr="00745D70">
        <w:rPr>
          <w:rStyle w:val="StyleUnderline"/>
        </w:rPr>
        <w:t xml:space="preserve">complement each other in the selection of high-quality policymakers, which </w:t>
      </w:r>
      <w:r w:rsidRPr="004E3C0F">
        <w:rPr>
          <w:rStyle w:val="StyleUnderline"/>
          <w:highlight w:val="green"/>
        </w:rPr>
        <w:t xml:space="preserve">guarantees </w:t>
      </w:r>
      <w:r w:rsidRPr="004E3C0F">
        <w:rPr>
          <w:rStyle w:val="Emphasis"/>
          <w:highlight w:val="green"/>
        </w:rPr>
        <w:t>good governance</w:t>
      </w:r>
      <w:r w:rsidRPr="007E3211">
        <w:rPr>
          <w:sz w:val="14"/>
        </w:rPr>
        <w:t xml:space="preserve">. In addition, we should bear in mind that economic growth is an important facet, but just one of many, of country development. </w:t>
      </w:r>
      <w:r w:rsidRPr="00745D70">
        <w:rPr>
          <w:rStyle w:val="StyleUnderline"/>
        </w:rPr>
        <w:t xml:space="preserve">We can expect </w:t>
      </w:r>
      <w:r w:rsidRPr="004E3C0F">
        <w:rPr>
          <w:rStyle w:val="StyleUnderline"/>
          <w:highlight w:val="green"/>
        </w:rPr>
        <w:t>societies</w:t>
      </w:r>
      <w:r w:rsidRPr="00745D70">
        <w:rPr>
          <w:rStyle w:val="StyleUnderline"/>
        </w:rPr>
        <w:t xml:space="preserve"> with higher education quality to be </w:t>
      </w:r>
      <w:r w:rsidRPr="004E3C0F">
        <w:rPr>
          <w:rStyle w:val="StyleUnderline"/>
          <w:highlight w:val="green"/>
        </w:rPr>
        <w:t>more</w:t>
      </w:r>
      <w:r w:rsidRPr="00745D70">
        <w:rPr>
          <w:rStyle w:val="StyleUnderline"/>
        </w:rPr>
        <w:t xml:space="preserve"> democratic and </w:t>
      </w:r>
      <w:r w:rsidRPr="004E3C0F">
        <w:rPr>
          <w:rStyle w:val="StyleUnderline"/>
          <w:highlight w:val="green"/>
        </w:rPr>
        <w:t>politically stable</w:t>
      </w:r>
      <w:r w:rsidRPr="00745D70">
        <w:rPr>
          <w:rStyle w:val="StyleUnderline"/>
        </w:rPr>
        <w:t xml:space="preserve">, to exhibit </w:t>
      </w:r>
      <w:r w:rsidRPr="00745D70">
        <w:rPr>
          <w:rStyle w:val="Emphasis"/>
        </w:rPr>
        <w:t>less violence,</w:t>
      </w:r>
      <w:r w:rsidRPr="00745D70">
        <w:rPr>
          <w:rStyle w:val="StyleUnderline"/>
        </w:rPr>
        <w:t xml:space="preserve"> </w:t>
      </w:r>
      <w:r w:rsidRPr="00745D70">
        <w:rPr>
          <w:rStyle w:val="Emphasis"/>
        </w:rPr>
        <w:t>poverty</w:t>
      </w:r>
      <w:r w:rsidRPr="00745D70">
        <w:rPr>
          <w:rStyle w:val="StyleUnderline"/>
        </w:rPr>
        <w:t xml:space="preserve"> and </w:t>
      </w:r>
      <w:r w:rsidRPr="00745D70">
        <w:rPr>
          <w:rStyle w:val="Emphasis"/>
        </w:rPr>
        <w:t>inequality</w:t>
      </w:r>
      <w:r w:rsidRPr="00745D70">
        <w:rPr>
          <w:rStyle w:val="StyleUnderline"/>
        </w:rPr>
        <w:t xml:space="preserve">, and to enjoy a higher </w:t>
      </w:r>
      <w:r w:rsidRPr="00745D70">
        <w:rPr>
          <w:rStyle w:val="Emphasis"/>
        </w:rPr>
        <w:t>quality of governance</w:t>
      </w:r>
      <w:r w:rsidRPr="00745D70">
        <w:rPr>
          <w:rStyle w:val="StyleUnderline"/>
        </w:rPr>
        <w:t xml:space="preserve">. All of these additional factors associated clearly with higher education quality can have a noteworthy positive impact on both economic growth and </w:t>
      </w:r>
      <w:r w:rsidRPr="00745D70">
        <w:rPr>
          <w:rStyle w:val="Emphasis"/>
        </w:rPr>
        <w:t>society’s welfare</w:t>
      </w:r>
      <w:r w:rsidRPr="00745D70">
        <w:rPr>
          <w:rStyle w:val="StyleUnderline"/>
        </w:rPr>
        <w:t>, going far beyond simple economic calculation</w:t>
      </w:r>
      <w:r w:rsidRPr="007E3211">
        <w:rPr>
          <w:sz w:val="14"/>
        </w:rPr>
        <w:t xml:space="preserve">. The development of a knowledgeable population does not only contribute to economic growth itself but also might contribute to such aspects of national well-being as welfare and poverty reduction [3]. The authors in [58] also agree that the development of economic growth analysis provides a basis for the role of human capital as an important part of increasing economic growth. </w:t>
      </w:r>
      <w:proofErr w:type="spellStart"/>
      <w:r w:rsidRPr="007E3211">
        <w:rPr>
          <w:sz w:val="14"/>
        </w:rPr>
        <w:t>Wensley</w:t>
      </w:r>
      <w:proofErr w:type="spellEnd"/>
      <w:r w:rsidRPr="007E3211">
        <w:rPr>
          <w:sz w:val="14"/>
        </w:rPr>
        <w:t xml:space="preserve"> and Evans [60] are convincing that the higher the quality of human capital, the higher its effect on economic growth, and there are numerous studies stating that </w:t>
      </w:r>
      <w:r w:rsidRPr="00745D70">
        <w:rPr>
          <w:rStyle w:val="StyleUnderline"/>
        </w:rPr>
        <w:t>education is of particular importance for growth in developing countries</w:t>
      </w:r>
      <w:r w:rsidRPr="007E3211">
        <w:rPr>
          <w:sz w:val="14"/>
        </w:rPr>
        <w:t xml:space="preserve"> [2</w:t>
      </w:r>
      <w:proofErr w:type="gramStart"/>
      <w:r w:rsidRPr="007E3211">
        <w:rPr>
          <w:sz w:val="14"/>
        </w:rPr>
        <w:t>,61</w:t>
      </w:r>
      <w:proofErr w:type="gramEnd"/>
      <w:r w:rsidRPr="007E3211">
        <w:rPr>
          <w:sz w:val="14"/>
        </w:rPr>
        <w:t xml:space="preserve">–63]. Sustainability 2021, 13, 6437 20 of 22 </w:t>
      </w:r>
      <w:proofErr w:type="gramStart"/>
      <w:r w:rsidRPr="007E3211">
        <w:rPr>
          <w:sz w:val="14"/>
        </w:rPr>
        <w:t>The</w:t>
      </w:r>
      <w:proofErr w:type="gramEnd"/>
      <w:r w:rsidRPr="007E3211">
        <w:rPr>
          <w:sz w:val="14"/>
        </w:rPr>
        <w:t xml:space="preserve"> </w:t>
      </w:r>
      <w:r w:rsidRPr="00745D70">
        <w:rPr>
          <w:rStyle w:val="StyleUnderline"/>
        </w:rPr>
        <w:t xml:space="preserve">above results seem to be an important confirmation of the role of education not just for the well-being of individuals but also for the </w:t>
      </w:r>
      <w:r w:rsidRPr="00745D70">
        <w:rPr>
          <w:rStyle w:val="Emphasis"/>
        </w:rPr>
        <w:t>well-being of entire societies</w:t>
      </w:r>
      <w:r w:rsidRPr="007E3211">
        <w:rPr>
          <w:sz w:val="14"/>
        </w:rPr>
        <w:t xml:space="preserve">. Of course, the milestone study [6] and the earlier analysis of </w:t>
      </w:r>
      <w:proofErr w:type="spellStart"/>
      <w:r w:rsidRPr="007E3211">
        <w:rPr>
          <w:sz w:val="14"/>
        </w:rPr>
        <w:t>Hanushek</w:t>
      </w:r>
      <w:proofErr w:type="spellEnd"/>
      <w:r w:rsidRPr="007E3211">
        <w:rPr>
          <w:sz w:val="14"/>
        </w:rPr>
        <w:t xml:space="preserve"> and </w:t>
      </w:r>
      <w:proofErr w:type="spellStart"/>
      <w:r w:rsidRPr="007E3211">
        <w:rPr>
          <w:sz w:val="14"/>
        </w:rPr>
        <w:t>Woessmann</w:t>
      </w:r>
      <w:proofErr w:type="spellEnd"/>
      <w:r w:rsidRPr="007E3211">
        <w:rPr>
          <w:sz w:val="14"/>
        </w:rPr>
        <w:t xml:space="preserve"> suggested the existence of such a relation. However, we believe that this study is the first to confirm them with the use of modern econometric tools that include not just the dynamic panel data models but also the BMA approach. Its strength consists in the elimination of a vast amount of subjectivity that accompanies the construction of a single model. Instead, a number of models </w:t>
      </w:r>
      <w:proofErr w:type="gramStart"/>
      <w:r w:rsidRPr="007E3211">
        <w:rPr>
          <w:sz w:val="14"/>
        </w:rPr>
        <w:t>were analyzed and averaged,</w:t>
      </w:r>
      <w:proofErr w:type="gramEnd"/>
      <w:r w:rsidRPr="007E3211">
        <w:rPr>
          <w:sz w:val="14"/>
        </w:rPr>
        <w:t xml:space="preserve"> confirming the validity of the results. They seem </w:t>
      </w:r>
      <w:r w:rsidRPr="00745D70">
        <w:rPr>
          <w:rStyle w:val="StyleUnderline"/>
        </w:rPr>
        <w:t xml:space="preserve">vital, especially in the pandemic era when numerous </w:t>
      </w:r>
      <w:r w:rsidRPr="00745D70">
        <w:rPr>
          <w:rStyle w:val="Emphasis"/>
        </w:rPr>
        <w:t xml:space="preserve">governments will be looking for various areas in which the costs </w:t>
      </w:r>
      <w:proofErr w:type="gramStart"/>
      <w:r w:rsidRPr="00745D70">
        <w:rPr>
          <w:rStyle w:val="Emphasis"/>
        </w:rPr>
        <w:t>can be cut</w:t>
      </w:r>
      <w:proofErr w:type="gramEnd"/>
      <w:r w:rsidRPr="00745D70">
        <w:rPr>
          <w:rStyle w:val="Emphasis"/>
        </w:rPr>
        <w:t xml:space="preserve"> </w:t>
      </w:r>
      <w:r w:rsidRPr="007E3211">
        <w:rPr>
          <w:sz w:val="14"/>
        </w:rPr>
        <w:t xml:space="preserve">to compensate for the recent excessive expenditures on healthcare and lockdown support. </w:t>
      </w:r>
      <w:r w:rsidRPr="00745D70">
        <w:rPr>
          <w:rStyle w:val="StyleUnderline"/>
        </w:rPr>
        <w:t>The decision of where to cut costs will be challenging; however, the conclusions of this study are clear: saving on the quality of education</w:t>
      </w:r>
      <w:r w:rsidRPr="007E3211">
        <w:rPr>
          <w:sz w:val="14"/>
        </w:rPr>
        <w:t xml:space="preserve"> in the middle and long time horizon </w:t>
      </w:r>
      <w:r w:rsidRPr="00745D70">
        <w:rPr>
          <w:rStyle w:val="StyleUnderline"/>
        </w:rPr>
        <w:t>will not pay off</w:t>
      </w:r>
      <w:r w:rsidRPr="007E3211">
        <w:rPr>
          <w:sz w:val="14"/>
        </w:rPr>
        <w:t xml:space="preserve"> in terms of economic growth and should not be considered as a profitable solution. On the other hand, our study has natural limitations. The crucial one is the limited number of lagged PISA scores due to the relatively short history of this tool. Secondly, although the number of countries that participate is quite large today, initially, it was notably lower. These shortcomings simply require more time. Secondly, while we believe that the PISA scores are the most adequate measure of quality of education, they are not perfect either. </w:t>
      </w:r>
      <w:r w:rsidRPr="00745D70">
        <w:rPr>
          <w:rStyle w:val="StyleUnderline"/>
        </w:rPr>
        <w:t xml:space="preserve">Providing high-quality education for humankind is of </w:t>
      </w:r>
      <w:r w:rsidRPr="00745D70">
        <w:rPr>
          <w:rStyle w:val="Emphasis"/>
        </w:rPr>
        <w:t>crucial importance</w:t>
      </w:r>
      <w:r w:rsidRPr="00745D70">
        <w:rPr>
          <w:rStyle w:val="StyleUnderline"/>
        </w:rPr>
        <w:t xml:space="preserve"> </w:t>
      </w:r>
      <w:r w:rsidRPr="007E3211">
        <w:rPr>
          <w:sz w:val="14"/>
        </w:rPr>
        <w:t xml:space="preserve">and, as such, </w:t>
      </w:r>
      <w:proofErr w:type="gramStart"/>
      <w:r w:rsidRPr="007E3211">
        <w:rPr>
          <w:sz w:val="14"/>
        </w:rPr>
        <w:t>has been listed</w:t>
      </w:r>
      <w:proofErr w:type="gramEnd"/>
      <w:r w:rsidRPr="007E3211">
        <w:rPr>
          <w:sz w:val="14"/>
        </w:rPr>
        <w:t xml:space="preserve"> as one of the priorities on various global development agendas, such as the United Nations’ Sustainable Development Goals (SDGs) of the 2030 Agenda for Sustainable Development [64]. </w:t>
      </w:r>
      <w:r w:rsidRPr="004E3C0F">
        <w:rPr>
          <w:rStyle w:val="StyleUnderline"/>
          <w:highlight w:val="green"/>
        </w:rPr>
        <w:t>Education is crucial</w:t>
      </w:r>
      <w:r w:rsidRPr="00745D70">
        <w:rPr>
          <w:rStyle w:val="StyleUnderline"/>
        </w:rPr>
        <w:t xml:space="preserve"> for individual and social development given that it allows for the transmission of knowledge and facilitates the ability to understand and cope with the surrounding world in addition </w:t>
      </w:r>
      <w:r w:rsidRPr="004E3C0F">
        <w:rPr>
          <w:rStyle w:val="StyleUnderline"/>
          <w:highlight w:val="green"/>
        </w:rPr>
        <w:t>to inspiring innovation</w:t>
      </w:r>
      <w:r w:rsidRPr="007E3211">
        <w:rPr>
          <w:sz w:val="14"/>
        </w:rPr>
        <w:t xml:space="preserve"> [65]. </w:t>
      </w:r>
      <w:r w:rsidRPr="00745D70">
        <w:rPr>
          <w:rStyle w:val="StyleUnderline"/>
        </w:rPr>
        <w:t>Good education reduces poverty and promotes prosperity.</w:t>
      </w:r>
    </w:p>
    <w:p w:rsidR="00AB7957" w:rsidRPr="00534271" w:rsidRDefault="00AB7957" w:rsidP="00AB7957">
      <w:pPr>
        <w:pStyle w:val="Heading4"/>
      </w:pPr>
      <w:r>
        <w:t xml:space="preserve">Growth solves </w:t>
      </w:r>
      <w:r w:rsidRPr="0041744C">
        <w:rPr>
          <w:u w:val="single"/>
        </w:rPr>
        <w:t>extinction</w:t>
      </w:r>
      <w:r>
        <w:t>.</w:t>
      </w:r>
    </w:p>
    <w:p w:rsidR="00AB7957" w:rsidRPr="00534271" w:rsidRDefault="00AB7957" w:rsidP="00AB7957">
      <w:proofErr w:type="spellStart"/>
      <w:r w:rsidRPr="00534271">
        <w:rPr>
          <w:rStyle w:val="Style13ptBold"/>
        </w:rPr>
        <w:t>Aschenbrenner</w:t>
      </w:r>
      <w:proofErr w:type="spellEnd"/>
      <w:r w:rsidRPr="00534271">
        <w:rPr>
          <w:rStyle w:val="Style13ptBold"/>
        </w:rPr>
        <w:t xml:space="preserve"> </w:t>
      </w:r>
      <w:r>
        <w:rPr>
          <w:rStyle w:val="Style13ptBold"/>
        </w:rPr>
        <w:t>20</w:t>
      </w:r>
      <w:r w:rsidRPr="00534271">
        <w:t xml:space="preserve"> [Leopold </w:t>
      </w:r>
      <w:proofErr w:type="spellStart"/>
      <w:r w:rsidRPr="00534271">
        <w:t>Aschenbrenner</w:t>
      </w:r>
      <w:proofErr w:type="spellEnd"/>
      <w:r>
        <w:t>; S</w:t>
      </w:r>
      <w:r w:rsidRPr="00534271">
        <w:t>tudent in economics at Columbia University and research affiliate at the University of Oxford’s Global Priorities Institute; "Securing posterity," Works in Progress</w:t>
      </w:r>
      <w:r>
        <w:t>; 10/19/20;</w:t>
      </w:r>
      <w:r w:rsidRPr="00534271">
        <w:t xml:space="preserve"> </w:t>
      </w:r>
      <w:hyperlink r:id="rId11" w:history="1">
        <w:r w:rsidRPr="00534271">
          <w:rPr>
            <w:rStyle w:val="Hyperlink"/>
          </w:rPr>
          <w:t>https://worksinprogress.co/issue/securing-posterity/</w:t>
        </w:r>
      </w:hyperlink>
      <w:r w:rsidRPr="00534271">
        <w:t xml:space="preserve">] </w:t>
      </w:r>
      <w:proofErr w:type="spellStart"/>
      <w:r>
        <w:t>julian</w:t>
      </w:r>
      <w:proofErr w:type="spellEnd"/>
      <w:r>
        <w:t xml:space="preserve"> // Re-Cut Justin</w:t>
      </w:r>
    </w:p>
    <w:p w:rsidR="00AB7957" w:rsidRDefault="00AB7957" w:rsidP="00AB7957">
      <w:pPr>
        <w:rPr>
          <w:sz w:val="12"/>
        </w:rPr>
      </w:pPr>
      <w:r w:rsidRPr="00CE1C85">
        <w:rPr>
          <w:sz w:val="12"/>
        </w:rPr>
        <w:t xml:space="preserve">I argue that the opposite is the case. </w:t>
      </w:r>
      <w:proofErr w:type="gramStart"/>
      <w:r w:rsidRPr="00CE1C85">
        <w:rPr>
          <w:sz w:val="12"/>
        </w:rPr>
        <w:t>It is not safe stagnation and risky growth that we must choose between</w:t>
      </w:r>
      <w:proofErr w:type="gramEnd"/>
      <w:r w:rsidRPr="00CE1C85">
        <w:rPr>
          <w:sz w:val="12"/>
        </w:rPr>
        <w:t xml:space="preserve">; rather, </w:t>
      </w:r>
      <w:r w:rsidRPr="006C7CA6">
        <w:rPr>
          <w:rStyle w:val="StyleUnderline"/>
        </w:rPr>
        <w:t xml:space="preserve">it is </w:t>
      </w:r>
      <w:r w:rsidRPr="000A13BD">
        <w:rPr>
          <w:rStyle w:val="StyleUnderline"/>
          <w:highlight w:val="green"/>
        </w:rPr>
        <w:t xml:space="preserve">stagnation </w:t>
      </w:r>
      <w:r w:rsidRPr="00F94329">
        <w:rPr>
          <w:rStyle w:val="StyleUnderline"/>
        </w:rPr>
        <w:t xml:space="preserve">that </w:t>
      </w:r>
      <w:r w:rsidRPr="000A13BD">
        <w:rPr>
          <w:rStyle w:val="StyleUnderline"/>
          <w:highlight w:val="green"/>
        </w:rPr>
        <w:t>is risky</w:t>
      </w:r>
      <w:r w:rsidRPr="006C7CA6">
        <w:rPr>
          <w:rStyle w:val="StyleUnderline"/>
        </w:rPr>
        <w:t xml:space="preserve"> and </w:t>
      </w:r>
      <w:r w:rsidRPr="00F60881">
        <w:rPr>
          <w:rStyle w:val="StyleUnderline"/>
        </w:rPr>
        <w:t xml:space="preserve">it is </w:t>
      </w:r>
      <w:r w:rsidRPr="0041744C">
        <w:rPr>
          <w:rStyle w:val="Emphasis"/>
          <w:highlight w:val="green"/>
        </w:rPr>
        <w:t xml:space="preserve">growth </w:t>
      </w:r>
      <w:r w:rsidRPr="00F60881">
        <w:rPr>
          <w:rStyle w:val="Emphasis"/>
        </w:rPr>
        <w:t xml:space="preserve">that </w:t>
      </w:r>
      <w:r w:rsidRPr="0041744C">
        <w:rPr>
          <w:rStyle w:val="Emphasis"/>
          <w:highlight w:val="green"/>
        </w:rPr>
        <w:t>leads to safety</w:t>
      </w:r>
      <w:r w:rsidRPr="00CE1C85">
        <w:rPr>
          <w:sz w:val="12"/>
        </w:rPr>
        <w:t xml:space="preserve">. We might indeed be in “time of perils”: we </w:t>
      </w:r>
      <w:proofErr w:type="gramStart"/>
      <w:r w:rsidRPr="00CE1C85">
        <w:rPr>
          <w:sz w:val="12"/>
        </w:rPr>
        <w:t>might be advanced</w:t>
      </w:r>
      <w:proofErr w:type="gramEnd"/>
      <w:r w:rsidRPr="00CE1C85">
        <w:rPr>
          <w:sz w:val="12"/>
        </w:rPr>
        <w:t xml:space="preserve"> enough to have developed the means for our destruction, but not advanced enough to care sufficiently about safety. </w:t>
      </w:r>
      <w:proofErr w:type="gramStart"/>
      <w:r w:rsidRPr="00CE1C85">
        <w:rPr>
          <w:sz w:val="12"/>
        </w:rPr>
        <w:t>But</w:t>
      </w:r>
      <w:proofErr w:type="gramEnd"/>
      <w:r w:rsidRPr="00CE1C85">
        <w:rPr>
          <w:sz w:val="12"/>
        </w:rPr>
        <w:t xml:space="preserve"> </w:t>
      </w:r>
      <w:r w:rsidRPr="006C7CA6">
        <w:rPr>
          <w:rStyle w:val="StyleUnderline"/>
        </w:rPr>
        <w:t>stagnation does not solve the problem</w:t>
      </w:r>
      <w:r w:rsidRPr="00CE1C85">
        <w:rPr>
          <w:sz w:val="12"/>
        </w:rPr>
        <w:t xml:space="preserve">: </w:t>
      </w:r>
      <w:r w:rsidRPr="00CA3601">
        <w:rPr>
          <w:rStyle w:val="StyleUnderline"/>
        </w:rPr>
        <w:t xml:space="preserve">we would </w:t>
      </w:r>
      <w:r w:rsidRPr="00CA3601">
        <w:rPr>
          <w:rStyle w:val="Emphasis"/>
        </w:rPr>
        <w:t>simply stagnate at this high level of risk</w:t>
      </w:r>
      <w:r w:rsidRPr="00CE1C85">
        <w:rPr>
          <w:sz w:val="12"/>
        </w:rPr>
        <w:t xml:space="preserve">. </w:t>
      </w:r>
      <w:r w:rsidRPr="00CA3601">
        <w:rPr>
          <w:rStyle w:val="StyleUnderline"/>
        </w:rPr>
        <w:t>Eventually</w:t>
      </w:r>
      <w:r w:rsidRPr="00CE1C85">
        <w:rPr>
          <w:sz w:val="12"/>
        </w:rPr>
        <w:t xml:space="preserve">, </w:t>
      </w:r>
      <w:r w:rsidRPr="006C7CA6">
        <w:rPr>
          <w:rStyle w:val="StyleUnderline"/>
        </w:rPr>
        <w:t>a nuclear war or environmental catastrophe would doom humanity regardless</w:t>
      </w:r>
      <w:r w:rsidRPr="00CE1C85">
        <w:rPr>
          <w:sz w:val="12"/>
        </w:rPr>
        <w:t xml:space="preserve">. </w:t>
      </w:r>
      <w:r w:rsidRPr="00CA3601">
        <w:rPr>
          <w:rStyle w:val="StyleUnderline"/>
        </w:rPr>
        <w:t xml:space="preserve">Faster economic </w:t>
      </w:r>
      <w:r w:rsidRPr="0041744C">
        <w:rPr>
          <w:rStyle w:val="StyleUnderline"/>
          <w:highlight w:val="green"/>
        </w:rPr>
        <w:t>growth</w:t>
      </w:r>
      <w:r w:rsidRPr="00CE1C85">
        <w:rPr>
          <w:sz w:val="12"/>
        </w:rPr>
        <w:t xml:space="preserve"> could initially increase risk, as feared. </w:t>
      </w:r>
      <w:proofErr w:type="gramStart"/>
      <w:r w:rsidRPr="00CE1C85">
        <w:rPr>
          <w:sz w:val="12"/>
        </w:rPr>
        <w:t>But</w:t>
      </w:r>
      <w:proofErr w:type="gramEnd"/>
      <w:r w:rsidRPr="00CE1C85">
        <w:rPr>
          <w:sz w:val="12"/>
        </w:rPr>
        <w:t xml:space="preserve"> it </w:t>
      </w:r>
      <w:r w:rsidRPr="0041744C">
        <w:rPr>
          <w:rStyle w:val="StyleUnderline"/>
          <w:highlight w:val="green"/>
        </w:rPr>
        <w:t>will</w:t>
      </w:r>
      <w:r w:rsidRPr="00CE1C85">
        <w:rPr>
          <w:sz w:val="12"/>
        </w:rPr>
        <w:t xml:space="preserve"> also </w:t>
      </w:r>
      <w:r w:rsidRPr="00CA3601">
        <w:rPr>
          <w:rStyle w:val="StyleUnderline"/>
        </w:rPr>
        <w:t xml:space="preserve">help us </w:t>
      </w:r>
      <w:r w:rsidRPr="0041744C">
        <w:rPr>
          <w:rStyle w:val="StyleUnderline"/>
          <w:highlight w:val="green"/>
        </w:rPr>
        <w:t>get past</w:t>
      </w:r>
      <w:r w:rsidRPr="006C7CA6">
        <w:rPr>
          <w:rStyle w:val="StyleUnderline"/>
        </w:rPr>
        <w:t xml:space="preserve"> this time of </w:t>
      </w:r>
      <w:r w:rsidRPr="0041744C">
        <w:rPr>
          <w:rStyle w:val="StyleUnderline"/>
          <w:highlight w:val="green"/>
        </w:rPr>
        <w:t xml:space="preserve">perils </w:t>
      </w:r>
      <w:r w:rsidRPr="00CA3601">
        <w:rPr>
          <w:rStyle w:val="StyleUnderline"/>
        </w:rPr>
        <w:t xml:space="preserve">more </w:t>
      </w:r>
      <w:r w:rsidRPr="0041744C">
        <w:rPr>
          <w:rStyle w:val="StyleUnderline"/>
          <w:highlight w:val="green"/>
        </w:rPr>
        <w:t>quickly</w:t>
      </w:r>
      <w:r w:rsidRPr="00CE1C85">
        <w:rPr>
          <w:sz w:val="12"/>
        </w:rPr>
        <w:t xml:space="preserve">. When people are poor, they </w:t>
      </w:r>
      <w:proofErr w:type="gramStart"/>
      <w:r w:rsidRPr="00CE1C85">
        <w:rPr>
          <w:sz w:val="12"/>
        </w:rPr>
        <w:t>can’t</w:t>
      </w:r>
      <w:proofErr w:type="gramEnd"/>
      <w:r w:rsidRPr="00CE1C85">
        <w:rPr>
          <w:sz w:val="12"/>
        </w:rPr>
        <w:t xml:space="preserve"> focus on much beyond ensuring their own livelihoods. </w:t>
      </w:r>
      <w:proofErr w:type="gramStart"/>
      <w:r w:rsidRPr="00CE1C85">
        <w:rPr>
          <w:sz w:val="12"/>
        </w:rPr>
        <w:t>But</w:t>
      </w:r>
      <w:proofErr w:type="gramEnd"/>
      <w:r w:rsidRPr="00CE1C85">
        <w:rPr>
          <w:sz w:val="12"/>
        </w:rPr>
        <w:t xml:space="preserve"> </w:t>
      </w:r>
      <w:r w:rsidRPr="00CE1C85">
        <w:rPr>
          <w:rStyle w:val="StyleUnderline"/>
        </w:rPr>
        <w:t xml:space="preserve">as people grow </w:t>
      </w:r>
      <w:r w:rsidRPr="0041744C">
        <w:rPr>
          <w:rStyle w:val="StyleUnderline"/>
          <w:highlight w:val="green"/>
        </w:rPr>
        <w:t>richer</w:t>
      </w:r>
      <w:r w:rsidRPr="00CE1C85">
        <w:rPr>
          <w:sz w:val="12"/>
        </w:rPr>
        <w:t xml:space="preserve">, </w:t>
      </w:r>
      <w:r w:rsidRPr="00CE1C85">
        <w:rPr>
          <w:rStyle w:val="StyleUnderline"/>
        </w:rPr>
        <w:t xml:space="preserve">they start </w:t>
      </w:r>
      <w:r w:rsidRPr="0041744C">
        <w:rPr>
          <w:rStyle w:val="StyleUnderline"/>
          <w:highlight w:val="green"/>
        </w:rPr>
        <w:t xml:space="preserve">caring </w:t>
      </w:r>
      <w:r w:rsidRPr="00CA3601">
        <w:rPr>
          <w:rStyle w:val="StyleUnderline"/>
        </w:rPr>
        <w:t xml:space="preserve">more </w:t>
      </w:r>
      <w:r w:rsidRPr="0041744C">
        <w:rPr>
          <w:rStyle w:val="StyleUnderline"/>
          <w:highlight w:val="green"/>
        </w:rPr>
        <w:t xml:space="preserve">about </w:t>
      </w:r>
      <w:r w:rsidRPr="00CA3601">
        <w:rPr>
          <w:rStyle w:val="StyleUnderline"/>
        </w:rPr>
        <w:t xml:space="preserve">things like </w:t>
      </w:r>
      <w:r w:rsidRPr="00CE1C85">
        <w:rPr>
          <w:rStyle w:val="StyleUnderline"/>
        </w:rPr>
        <w:t xml:space="preserve">the environment and </w:t>
      </w:r>
      <w:r w:rsidRPr="0041744C">
        <w:rPr>
          <w:rStyle w:val="StyleUnderline"/>
          <w:highlight w:val="green"/>
        </w:rPr>
        <w:t xml:space="preserve">protecting </w:t>
      </w:r>
      <w:r w:rsidRPr="00CA3601">
        <w:rPr>
          <w:rStyle w:val="StyleUnderline"/>
        </w:rPr>
        <w:t xml:space="preserve">against risks to </w:t>
      </w:r>
      <w:r w:rsidRPr="0041744C">
        <w:rPr>
          <w:rStyle w:val="StyleUnderline"/>
          <w:highlight w:val="green"/>
        </w:rPr>
        <w:t>life</w:t>
      </w:r>
      <w:r w:rsidRPr="00CE1C85">
        <w:rPr>
          <w:sz w:val="12"/>
        </w:rPr>
        <w:t xml:space="preserve">. </w:t>
      </w:r>
      <w:proofErr w:type="gramStart"/>
      <w:r w:rsidRPr="00CE1C85">
        <w:rPr>
          <w:sz w:val="12"/>
        </w:rPr>
        <w:t>And so</w:t>
      </w:r>
      <w:proofErr w:type="gramEnd"/>
      <w:r w:rsidRPr="00CE1C85">
        <w:rPr>
          <w:sz w:val="12"/>
        </w:rPr>
        <w:t xml:space="preserve">, as economic growth makes people richer, </w:t>
      </w:r>
      <w:r w:rsidRPr="00CE1C85">
        <w:rPr>
          <w:rStyle w:val="StyleUnderline"/>
        </w:rPr>
        <w:t xml:space="preserve">they will </w:t>
      </w:r>
      <w:r w:rsidRPr="0041744C">
        <w:rPr>
          <w:rStyle w:val="StyleUnderline"/>
          <w:highlight w:val="green"/>
        </w:rPr>
        <w:t xml:space="preserve">invest </w:t>
      </w:r>
      <w:r w:rsidRPr="00CA3601">
        <w:rPr>
          <w:rStyle w:val="StyleUnderline"/>
        </w:rPr>
        <w:t xml:space="preserve">more </w:t>
      </w:r>
      <w:r w:rsidRPr="0041744C">
        <w:rPr>
          <w:rStyle w:val="StyleUnderline"/>
          <w:highlight w:val="green"/>
        </w:rPr>
        <w:t xml:space="preserve">in </w:t>
      </w:r>
      <w:r w:rsidRPr="00CA3601">
        <w:rPr>
          <w:rStyle w:val="StyleUnderline"/>
        </w:rPr>
        <w:t>safety</w:t>
      </w:r>
      <w:r w:rsidRPr="00CE1C85">
        <w:rPr>
          <w:sz w:val="12"/>
        </w:rPr>
        <w:t xml:space="preserve">, </w:t>
      </w:r>
      <w:r w:rsidRPr="00CA3601">
        <w:rPr>
          <w:rStyle w:val="Emphasis"/>
        </w:rPr>
        <w:t xml:space="preserve">protecting against existential </w:t>
      </w:r>
      <w:r w:rsidRPr="0041744C">
        <w:rPr>
          <w:rStyle w:val="Emphasis"/>
          <w:highlight w:val="green"/>
        </w:rPr>
        <w:t>catastrophes</w:t>
      </w:r>
      <w:r w:rsidRPr="00CE1C85">
        <w:rPr>
          <w:sz w:val="12"/>
        </w:rPr>
        <w:t xml:space="preserve">. </w:t>
      </w:r>
      <w:r w:rsidRPr="006C7CA6">
        <w:rPr>
          <w:rStyle w:val="StyleUnderline"/>
        </w:rPr>
        <w:t>As technological innovation and our growing wealth has allowed us to conquer past threats to human life like smallpox</w:t>
      </w:r>
      <w:r w:rsidRPr="00CE1C85">
        <w:rPr>
          <w:sz w:val="12"/>
        </w:rPr>
        <w:t xml:space="preserve">, </w:t>
      </w:r>
      <w:r w:rsidRPr="006C7CA6">
        <w:rPr>
          <w:rStyle w:val="StyleUnderline"/>
        </w:rPr>
        <w:t>so can faster economic growth</w:t>
      </w:r>
      <w:r w:rsidRPr="00CE1C85">
        <w:rPr>
          <w:sz w:val="12"/>
        </w:rPr>
        <w:t xml:space="preserve">, in the long run, </w:t>
      </w:r>
      <w:r w:rsidRPr="006C7CA6">
        <w:rPr>
          <w:rStyle w:val="StyleUnderline"/>
        </w:rPr>
        <w:t>increase the overall chances of humanity’s survival</w:t>
      </w:r>
      <w:r w:rsidRPr="00CE1C85">
        <w:rPr>
          <w:sz w:val="12"/>
        </w:rPr>
        <w:t xml:space="preserve">. This argument </w:t>
      </w:r>
      <w:proofErr w:type="gramStart"/>
      <w:r w:rsidRPr="00CE1C85">
        <w:rPr>
          <w:sz w:val="12"/>
        </w:rPr>
        <w:t>is based</w:t>
      </w:r>
      <w:proofErr w:type="gramEnd"/>
      <w:r w:rsidRPr="00CE1C85">
        <w:rPr>
          <w:sz w:val="12"/>
        </w:rPr>
        <w:t xml:space="preserve"> on a recent paper of mine, in which I use the tools of economic theory—in particular, the standard models economists use to analyze economic growth—to examine the interaction between economic growth and the risks engendered by human activity. In this model, society must choose how much of its resources to allocate to consumption and how much to safety efforts. Consumption makes us happy, but also creates risks of catastrophe. Investing in safety can in turn help mitigate that risk. For example, consuming fossil fuels can engender great prosperity, but also increases the risk of tail-end climate change. </w:t>
      </w:r>
      <w:r w:rsidRPr="00CA3601">
        <w:rPr>
          <w:rStyle w:val="StyleUnderline"/>
        </w:rPr>
        <w:t xml:space="preserve">We can spend money on </w:t>
      </w:r>
      <w:r w:rsidRPr="0041744C">
        <w:rPr>
          <w:rStyle w:val="Emphasis"/>
          <w:highlight w:val="green"/>
        </w:rPr>
        <w:t>carbon abatement</w:t>
      </w:r>
      <w:r w:rsidRPr="008A76CE">
        <w:rPr>
          <w:rStyle w:val="StyleUnderline"/>
        </w:rPr>
        <w:t xml:space="preserve"> to reduce this risk</w:t>
      </w:r>
      <w:r w:rsidRPr="00CE1C85">
        <w:rPr>
          <w:sz w:val="12"/>
        </w:rPr>
        <w:t xml:space="preserve">. </w:t>
      </w:r>
      <w:proofErr w:type="gramStart"/>
      <w:r w:rsidRPr="00CE1C85">
        <w:rPr>
          <w:sz w:val="12"/>
        </w:rPr>
        <w:t>Or</w:t>
      </w:r>
      <w:proofErr w:type="gramEnd"/>
      <w:r w:rsidRPr="00CE1C85">
        <w:rPr>
          <w:sz w:val="12"/>
        </w:rPr>
        <w:t xml:space="preserve"> consider air travel. </w:t>
      </w:r>
      <w:proofErr w:type="gramStart"/>
      <w:r w:rsidRPr="00CE1C85">
        <w:rPr>
          <w:sz w:val="12"/>
        </w:rPr>
        <w:t>It’s</w:t>
      </w:r>
      <w:proofErr w:type="gramEnd"/>
      <w:r w:rsidRPr="00CE1C85">
        <w:rPr>
          <w:sz w:val="12"/>
        </w:rPr>
        <w:t xml:space="preserve"> very useful as well, but also facilitates the spread of infectious diseases, including potentially a pandemic that could wipe out the human race. </w:t>
      </w:r>
      <w:r w:rsidRPr="00CA3601">
        <w:rPr>
          <w:rStyle w:val="StyleUnderline"/>
        </w:rPr>
        <w:t xml:space="preserve">We can spend money on </w:t>
      </w:r>
      <w:r w:rsidRPr="0041744C">
        <w:rPr>
          <w:rStyle w:val="Emphasis"/>
          <w:highlight w:val="green"/>
        </w:rPr>
        <w:t>pandemic preparedness</w:t>
      </w:r>
      <w:r w:rsidRPr="006C7CA6">
        <w:rPr>
          <w:rStyle w:val="StyleUnderline"/>
        </w:rPr>
        <w:t xml:space="preserve"> to mitigate that risk</w:t>
      </w:r>
      <w:r w:rsidRPr="00CE1C85">
        <w:rPr>
          <w:sz w:val="12"/>
        </w:rPr>
        <w:t xml:space="preserve">. Crucially, society is impatient; it discounts the future. People generally care most about their more immediate well-being. Although they may care about their kids and grandkids, they are certainly not particularly concerned about the trillions of potential lives billions of years in the future that the aforementioned philosophers appeal </w:t>
      </w:r>
      <w:proofErr w:type="gramStart"/>
      <w:r w:rsidRPr="00CE1C85">
        <w:rPr>
          <w:sz w:val="12"/>
        </w:rPr>
        <w:t>to</w:t>
      </w:r>
      <w:proofErr w:type="gramEnd"/>
      <w:r w:rsidRPr="00CE1C85">
        <w:rPr>
          <w:sz w:val="12"/>
        </w:rPr>
        <w:t xml:space="preserve">. However, an impatient society does care about not </w:t>
      </w:r>
      <w:proofErr w:type="gramStart"/>
      <w:r w:rsidRPr="00CE1C85">
        <w:rPr>
          <w:sz w:val="12"/>
        </w:rPr>
        <w:t>getting</w:t>
      </w:r>
      <w:proofErr w:type="gramEnd"/>
      <w:r w:rsidRPr="00CE1C85">
        <w:rPr>
          <w:sz w:val="12"/>
        </w:rPr>
        <w:t xml:space="preserve"> wiped out. Therefore, what fraction of its resources this impatient society will allocate to safety depends on how much the people in this society value their own lives. As it turns out, under the standard preferences used in economic theory, </w:t>
      </w:r>
      <w:r w:rsidRPr="00CA3601">
        <w:rPr>
          <w:rStyle w:val="StyleUnderline"/>
        </w:rPr>
        <w:t>people value life more and more as they grow richer</w:t>
      </w:r>
      <w:r w:rsidRPr="00CE1C85">
        <w:rPr>
          <w:sz w:val="12"/>
        </w:rPr>
        <w:t xml:space="preserve">. </w:t>
      </w:r>
      <w:r w:rsidRPr="00CA3601">
        <w:rPr>
          <w:rStyle w:val="StyleUnderline"/>
        </w:rPr>
        <w:t>This is because of the</w:t>
      </w:r>
      <w:r w:rsidRPr="006C7CA6">
        <w:rPr>
          <w:rStyle w:val="StyleUnderline"/>
        </w:rPr>
        <w:t xml:space="preserve"> </w:t>
      </w:r>
      <w:r w:rsidRPr="00CE1C85">
        <w:rPr>
          <w:rStyle w:val="StyleUnderline"/>
        </w:rPr>
        <w:t>diminishing marginal returns of consumption</w:t>
      </w:r>
      <w:r w:rsidRPr="00CE1C85">
        <w:rPr>
          <w:sz w:val="12"/>
        </w:rPr>
        <w:t xml:space="preserve">. As you grow richer, </w:t>
      </w:r>
      <w:r w:rsidRPr="006C7CA6">
        <w:rPr>
          <w:rStyle w:val="StyleUnderline"/>
        </w:rPr>
        <w:t>using an extra dollar to purchase more consumption goods gives you less and less additional utility</w:t>
      </w:r>
      <w:r w:rsidRPr="00CE1C85">
        <w:rPr>
          <w:sz w:val="12"/>
        </w:rPr>
        <w:t xml:space="preserve">; meanwhile, as your life becomes better and better, </w:t>
      </w:r>
      <w:r w:rsidRPr="006C7CA6">
        <w:rPr>
          <w:rStyle w:val="StyleUnderline"/>
        </w:rPr>
        <w:t>you stand to lose more and more if you die</w:t>
      </w:r>
      <w:r w:rsidRPr="00CE1C85">
        <w:rPr>
          <w:sz w:val="12"/>
        </w:rPr>
        <w:t xml:space="preserve">. </w:t>
      </w:r>
      <w:r w:rsidRPr="006C7CA6">
        <w:rPr>
          <w:rStyle w:val="StyleUnderline"/>
        </w:rPr>
        <w:t>As a result</w:t>
      </w:r>
      <w:r w:rsidRPr="00CE1C85">
        <w:rPr>
          <w:sz w:val="12"/>
        </w:rPr>
        <w:t xml:space="preserve">, </w:t>
      </w:r>
      <w:r w:rsidRPr="0041744C">
        <w:rPr>
          <w:rStyle w:val="StyleUnderline"/>
          <w:highlight w:val="green"/>
        </w:rPr>
        <w:t xml:space="preserve">the richer </w:t>
      </w:r>
      <w:r w:rsidRPr="00CA3601">
        <w:rPr>
          <w:rStyle w:val="StyleUnderline"/>
        </w:rPr>
        <w:t>people are</w:t>
      </w:r>
      <w:r w:rsidRPr="00CE1C85">
        <w:rPr>
          <w:sz w:val="12"/>
        </w:rPr>
        <w:t xml:space="preserve">, </w:t>
      </w:r>
      <w:r w:rsidRPr="0041744C">
        <w:rPr>
          <w:rStyle w:val="StyleUnderline"/>
          <w:highlight w:val="green"/>
        </w:rPr>
        <w:t xml:space="preserve">the greater </w:t>
      </w:r>
      <w:r w:rsidRPr="00CA3601">
        <w:rPr>
          <w:rStyle w:val="StyleUnderline"/>
        </w:rPr>
        <w:t xml:space="preserve">the fraction of their </w:t>
      </w:r>
      <w:r w:rsidRPr="00CE1C85">
        <w:rPr>
          <w:rStyle w:val="StyleUnderline"/>
        </w:rPr>
        <w:t xml:space="preserve">income </w:t>
      </w:r>
      <w:r w:rsidRPr="0041744C">
        <w:rPr>
          <w:rStyle w:val="StyleUnderline"/>
          <w:highlight w:val="green"/>
        </w:rPr>
        <w:t xml:space="preserve">they </w:t>
      </w:r>
      <w:r w:rsidRPr="00CE1C85">
        <w:rPr>
          <w:rStyle w:val="StyleUnderline"/>
        </w:rPr>
        <w:t xml:space="preserve">are willing to </w:t>
      </w:r>
      <w:r w:rsidRPr="0041744C">
        <w:rPr>
          <w:rStyle w:val="StyleUnderline"/>
          <w:highlight w:val="green"/>
        </w:rPr>
        <w:t xml:space="preserve">sacrifice </w:t>
      </w:r>
      <w:r w:rsidRPr="00CA3601">
        <w:rPr>
          <w:rStyle w:val="StyleUnderline"/>
        </w:rPr>
        <w:t>to protect their lives</w:t>
      </w:r>
      <w:r w:rsidRPr="00CE1C85">
        <w:rPr>
          <w:sz w:val="12"/>
        </w:rPr>
        <w:t xml:space="preserve">. Comparing the current pandemic to the 1918 pandemic illustrates this phenomenon. Today, we are putting much of life on hold to minimize deaths. By contrast, in 1918, </w:t>
      </w:r>
      <w:proofErr w:type="spellStart"/>
      <w:r w:rsidRPr="00CE1C85">
        <w:rPr>
          <w:sz w:val="12"/>
        </w:rPr>
        <w:t>nonpharmaceutical</w:t>
      </w:r>
      <w:proofErr w:type="spellEnd"/>
      <w:r w:rsidRPr="00CE1C85">
        <w:rPr>
          <w:sz w:val="12"/>
        </w:rPr>
        <w:t xml:space="preserve"> interventions were </w:t>
      </w:r>
      <w:proofErr w:type="gramStart"/>
      <w:r w:rsidRPr="00CE1C85">
        <w:rPr>
          <w:sz w:val="12"/>
        </w:rPr>
        <w:t>milder and went on only for a month on average in the U.S., even though the Spanish Flu was arguably deadlier</w:t>
      </w:r>
      <w:proofErr w:type="gramEnd"/>
      <w:r w:rsidRPr="00CE1C85">
        <w:rPr>
          <w:sz w:val="12"/>
        </w:rPr>
        <w:t xml:space="preserve"> and claimed younger victims. We are willing to sacrifice much more today than a hundred years ago to prevent deaths because we are richer and thus value life much more. What does this mean for our model? Initially, a poor society will start out by allocating nearly all of its resources to consumption. </w:t>
      </w:r>
      <w:proofErr w:type="gramStart"/>
      <w:r w:rsidRPr="00CE1C85">
        <w:rPr>
          <w:sz w:val="12"/>
        </w:rPr>
        <w:t>And so</w:t>
      </w:r>
      <w:proofErr w:type="gramEnd"/>
      <w:r w:rsidRPr="00CE1C85">
        <w:rPr>
          <w:sz w:val="12"/>
        </w:rPr>
        <w:t xml:space="preserve"> as the economy grows, so does risk. However, as people grow richer, they start valuing life more. </w:t>
      </w:r>
      <w:r w:rsidRPr="0041744C">
        <w:rPr>
          <w:rStyle w:val="StyleUnderline"/>
          <w:highlight w:val="green"/>
        </w:rPr>
        <w:t xml:space="preserve">They </w:t>
      </w:r>
      <w:r w:rsidRPr="00CA3601">
        <w:rPr>
          <w:rStyle w:val="StyleUnderline"/>
        </w:rPr>
        <w:t xml:space="preserve">start </w:t>
      </w:r>
      <w:r w:rsidRPr="0041744C">
        <w:rPr>
          <w:rStyle w:val="StyleUnderline"/>
          <w:highlight w:val="green"/>
        </w:rPr>
        <w:t>invest</w:t>
      </w:r>
      <w:r w:rsidRPr="00CA3601">
        <w:rPr>
          <w:rStyle w:val="StyleUnderline"/>
        </w:rPr>
        <w:t>in</w:t>
      </w:r>
      <w:r w:rsidRPr="00CE1C85">
        <w:rPr>
          <w:rStyle w:val="StyleUnderline"/>
        </w:rPr>
        <w:t>g in safety to mitigate risk</w:t>
      </w:r>
      <w:r w:rsidRPr="00CE1C85">
        <w:rPr>
          <w:sz w:val="12"/>
        </w:rPr>
        <w:t xml:space="preserve">, </w:t>
      </w:r>
      <w:r w:rsidRPr="00CE1C85">
        <w:rPr>
          <w:rStyle w:val="StyleUnderline"/>
        </w:rPr>
        <w:t xml:space="preserve">shifting more and more resources </w:t>
      </w:r>
      <w:r w:rsidRPr="00CE1C85">
        <w:rPr>
          <w:rStyle w:val="Emphasis"/>
        </w:rPr>
        <w:t>from consumption to safety</w:t>
      </w:r>
      <w:r w:rsidRPr="00CE1C85">
        <w:rPr>
          <w:sz w:val="12"/>
        </w:rPr>
        <w:t xml:space="preserve">. At this point, </w:t>
      </w:r>
      <w:r w:rsidRPr="00CE1C85">
        <w:rPr>
          <w:rStyle w:val="Emphasis"/>
        </w:rPr>
        <w:t>as the economy grows</w:t>
      </w:r>
      <w:r w:rsidRPr="00CE1C85">
        <w:rPr>
          <w:sz w:val="12"/>
        </w:rPr>
        <w:t xml:space="preserve">, </w:t>
      </w:r>
      <w:r w:rsidRPr="00CE1C85">
        <w:rPr>
          <w:rStyle w:val="Emphasis"/>
        </w:rPr>
        <w:t>risk begins to fall</w:t>
      </w:r>
      <w:r w:rsidRPr="00CE1C85">
        <w:rPr>
          <w:sz w:val="12"/>
        </w:rPr>
        <w:t xml:space="preserve">. The risk of </w:t>
      </w:r>
      <w:proofErr w:type="spellStart"/>
      <w:proofErr w:type="gramStart"/>
      <w:r w:rsidRPr="00CE1C85">
        <w:rPr>
          <w:sz w:val="12"/>
        </w:rPr>
        <w:t>a</w:t>
      </w:r>
      <w:proofErr w:type="spellEnd"/>
      <w:proofErr w:type="gramEnd"/>
      <w:r w:rsidRPr="00CE1C85">
        <w:rPr>
          <w:sz w:val="12"/>
        </w:rPr>
        <w:t xml:space="preserve"> existential catastrophe then looks like an inverted U-shape over time: The dot represents where we might be right now. Over the past centuries, as we have grown out of poverty, we have overwhelmingly focused on consumption. As a result, risk is growing. </w:t>
      </w:r>
      <w:proofErr w:type="gramStart"/>
      <w:r w:rsidRPr="00CE1C85">
        <w:rPr>
          <w:sz w:val="12"/>
        </w:rPr>
        <w:t>But</w:t>
      </w:r>
      <w:proofErr w:type="gramEnd"/>
      <w:r w:rsidRPr="00CE1C85">
        <w:rPr>
          <w:sz w:val="12"/>
        </w:rPr>
        <w:t xml:space="preserve"> as we are growing richer, we are beginning to value life more, and are slowly investing more in safety. Eventually, </w:t>
      </w:r>
      <w:r w:rsidRPr="006C7CA6">
        <w:rPr>
          <w:rStyle w:val="StyleUnderline"/>
        </w:rPr>
        <w:t>we will have shifted enough resources to safety such that risk begins to fall</w:t>
      </w:r>
      <w:r w:rsidRPr="00CE1C85">
        <w:rPr>
          <w:sz w:val="12"/>
        </w:rPr>
        <w:t>—</w:t>
      </w:r>
      <w:r w:rsidRPr="006C7CA6">
        <w:rPr>
          <w:rStyle w:val="StyleUnderline"/>
        </w:rPr>
        <w:t>fall exponentially to zero</w:t>
      </w:r>
      <w:r w:rsidRPr="00CE1C85">
        <w:rPr>
          <w:sz w:val="12"/>
        </w:rPr>
        <w:t xml:space="preserve">, in fact, </w:t>
      </w:r>
      <w:r w:rsidRPr="006C7CA6">
        <w:rPr>
          <w:rStyle w:val="StyleUnderline"/>
        </w:rPr>
        <w:t>such that there is a positive probability of humanity surviving to reach a grand future</w:t>
      </w:r>
      <w:r w:rsidRPr="00CE1C85">
        <w:rPr>
          <w:sz w:val="12"/>
        </w:rPr>
        <w:t xml:space="preserve">. </w:t>
      </w:r>
      <w:proofErr w:type="gramStart"/>
      <w:r w:rsidRPr="00CE1C85">
        <w:rPr>
          <w:sz w:val="12"/>
        </w:rPr>
        <w:t>And</w:t>
      </w:r>
      <w:proofErr w:type="gramEnd"/>
      <w:r w:rsidRPr="00CE1C85">
        <w:rPr>
          <w:sz w:val="12"/>
        </w:rPr>
        <w:t xml:space="preserve"> all of this occurs despite our society’s impatience. There is an analog to this in environmental economics, called the “environmental Kuznets curve.” It </w:t>
      </w:r>
      <w:proofErr w:type="gramStart"/>
      <w:r w:rsidRPr="00CE1C85">
        <w:rPr>
          <w:sz w:val="12"/>
        </w:rPr>
        <w:t>was theorized</w:t>
      </w:r>
      <w:proofErr w:type="gramEnd"/>
      <w:r w:rsidRPr="00CE1C85">
        <w:rPr>
          <w:sz w:val="12"/>
        </w:rPr>
        <w:t xml:space="preserve"> that pollution initially rises as countries develop, but, </w:t>
      </w:r>
      <w:r w:rsidRPr="006C7CA6">
        <w:rPr>
          <w:rStyle w:val="StyleUnderline"/>
        </w:rPr>
        <w:t>as people grow richer and begin to value a clean environment more</w:t>
      </w:r>
      <w:r w:rsidRPr="00CE1C85">
        <w:rPr>
          <w:sz w:val="12"/>
        </w:rPr>
        <w:t xml:space="preserve">, </w:t>
      </w:r>
      <w:r w:rsidRPr="006C7CA6">
        <w:rPr>
          <w:rStyle w:val="StyleUnderline"/>
        </w:rPr>
        <w:t>they will work to reduce pollution again</w:t>
      </w:r>
      <w:r w:rsidRPr="00CE1C85">
        <w:rPr>
          <w:sz w:val="12"/>
        </w:rPr>
        <w:t xml:space="preserve">. </w:t>
      </w:r>
      <w:proofErr w:type="gramStart"/>
      <w:r w:rsidRPr="006C7CA6">
        <w:rPr>
          <w:rStyle w:val="StyleUnderline"/>
        </w:rPr>
        <w:t>That theory has arguably been vindicated by the path that Western countries have taken with regard to water and air pollution</w:t>
      </w:r>
      <w:r w:rsidRPr="00CE1C85">
        <w:rPr>
          <w:sz w:val="12"/>
        </w:rPr>
        <w:t>, for example, over the past century</w:t>
      </w:r>
      <w:proofErr w:type="gramEnd"/>
      <w:r w:rsidRPr="00CE1C85">
        <w:rPr>
          <w:sz w:val="12"/>
        </w:rPr>
        <w:t xml:space="preserve">. The idea that we are in a unique time in history in which we are facing an elevated risk of existential catastrophe is not new either. Carl Sagan was the one who coined the term “time of perils.” Derek </w:t>
      </w:r>
      <w:proofErr w:type="spellStart"/>
      <w:r w:rsidRPr="00CE1C85">
        <w:rPr>
          <w:sz w:val="12"/>
        </w:rPr>
        <w:t>Parfit</w:t>
      </w:r>
      <w:proofErr w:type="spellEnd"/>
      <w:r w:rsidRPr="00CE1C85">
        <w:rPr>
          <w:sz w:val="12"/>
        </w:rPr>
        <w:t xml:space="preserve"> called it the “hinge of history.” They argue that the discoveries of the last centuries have granted humanity immense power, and so we are in a most “dangerous and decisive” period. </w:t>
      </w:r>
      <w:proofErr w:type="gramStart"/>
      <w:r w:rsidRPr="00CE1C85">
        <w:rPr>
          <w:sz w:val="12"/>
        </w:rPr>
        <w:t>But</w:t>
      </w:r>
      <w:proofErr w:type="gramEnd"/>
      <w:r w:rsidRPr="00CE1C85">
        <w:rPr>
          <w:sz w:val="12"/>
        </w:rPr>
        <w:t xml:space="preserve"> if we manage to survive, </w:t>
      </w:r>
      <w:r w:rsidRPr="00CE1C85">
        <w:rPr>
          <w:rStyle w:val="StyleUnderline"/>
        </w:rPr>
        <w:t xml:space="preserve">our </w:t>
      </w:r>
      <w:r w:rsidRPr="0041744C">
        <w:rPr>
          <w:rStyle w:val="StyleUnderline"/>
          <w:highlight w:val="green"/>
        </w:rPr>
        <w:t xml:space="preserve">descendants </w:t>
      </w:r>
      <w:r w:rsidRPr="00CA3601">
        <w:rPr>
          <w:rStyle w:val="StyleUnderline"/>
        </w:rPr>
        <w:t xml:space="preserve">will be able to </w:t>
      </w:r>
      <w:r w:rsidRPr="0041744C">
        <w:rPr>
          <w:rStyle w:val="Emphasis"/>
          <w:highlight w:val="green"/>
        </w:rPr>
        <w:t xml:space="preserve">spread throughout </w:t>
      </w:r>
      <w:r w:rsidRPr="00CE1C85">
        <w:rPr>
          <w:rStyle w:val="Emphasis"/>
        </w:rPr>
        <w:t xml:space="preserve">the </w:t>
      </w:r>
      <w:r w:rsidRPr="0041744C">
        <w:rPr>
          <w:rStyle w:val="Emphasis"/>
          <w:highlight w:val="green"/>
        </w:rPr>
        <w:t>galaxy</w:t>
      </w:r>
      <w:r w:rsidRPr="00CE1C85">
        <w:rPr>
          <w:sz w:val="12"/>
        </w:rPr>
        <w:t xml:space="preserve">, </w:t>
      </w:r>
      <w:r w:rsidRPr="00CA3601">
        <w:rPr>
          <w:rStyle w:val="StyleUnderline"/>
        </w:rPr>
        <w:t>making us much less vulnerable</w:t>
      </w:r>
      <w:r w:rsidRPr="00CE1C85">
        <w:rPr>
          <w:sz w:val="12"/>
        </w:rPr>
        <w:t xml:space="preserve">. </w:t>
      </w:r>
      <w:r w:rsidRPr="00CA3601">
        <w:rPr>
          <w:rStyle w:val="StyleUnderline"/>
        </w:rPr>
        <w:t xml:space="preserve">They will have </w:t>
      </w:r>
      <w:r w:rsidRPr="0041744C">
        <w:rPr>
          <w:rStyle w:val="StyleUnderline"/>
          <w:highlight w:val="green"/>
        </w:rPr>
        <w:t>mastered new tech</w:t>
      </w:r>
      <w:r w:rsidRPr="006C7CA6">
        <w:rPr>
          <w:rStyle w:val="StyleUnderline"/>
        </w:rPr>
        <w:t xml:space="preserve">nologies </w:t>
      </w:r>
      <w:r w:rsidRPr="00CA3601">
        <w:rPr>
          <w:rStyle w:val="StyleUnderline"/>
        </w:rPr>
        <w:t xml:space="preserve">that </w:t>
      </w:r>
      <w:r w:rsidRPr="0041744C">
        <w:rPr>
          <w:rStyle w:val="StyleUnderline"/>
          <w:highlight w:val="green"/>
        </w:rPr>
        <w:t xml:space="preserve">make us </w:t>
      </w:r>
      <w:r w:rsidRPr="0041744C">
        <w:rPr>
          <w:rStyle w:val="Emphasis"/>
          <w:highlight w:val="green"/>
        </w:rPr>
        <w:t xml:space="preserve">immune to </w:t>
      </w:r>
      <w:r w:rsidRPr="00CA3601">
        <w:rPr>
          <w:rStyle w:val="Emphasis"/>
        </w:rPr>
        <w:t xml:space="preserve">bioengineered </w:t>
      </w:r>
      <w:r w:rsidRPr="0041744C">
        <w:rPr>
          <w:rStyle w:val="Emphasis"/>
          <w:highlight w:val="green"/>
        </w:rPr>
        <w:t>pathogens</w:t>
      </w:r>
      <w:r w:rsidRPr="00CE1C85">
        <w:rPr>
          <w:sz w:val="12"/>
        </w:rPr>
        <w:t xml:space="preserve">, </w:t>
      </w:r>
      <w:r w:rsidRPr="0041744C">
        <w:rPr>
          <w:rStyle w:val="Emphasis"/>
          <w:highlight w:val="green"/>
        </w:rPr>
        <w:t xml:space="preserve">neutralize </w:t>
      </w:r>
      <w:r w:rsidRPr="00CA3601">
        <w:rPr>
          <w:rStyle w:val="Emphasis"/>
        </w:rPr>
        <w:t xml:space="preserve">the threat from </w:t>
      </w:r>
      <w:r w:rsidRPr="0041744C">
        <w:rPr>
          <w:rStyle w:val="Emphasis"/>
          <w:highlight w:val="green"/>
        </w:rPr>
        <w:t>atomic bombs</w:t>
      </w:r>
      <w:r w:rsidRPr="00CE1C85">
        <w:rPr>
          <w:sz w:val="12"/>
        </w:rPr>
        <w:t xml:space="preserve">, </w:t>
      </w:r>
      <w:r w:rsidRPr="0041744C">
        <w:rPr>
          <w:rStyle w:val="Emphasis"/>
          <w:highlight w:val="green"/>
        </w:rPr>
        <w:t xml:space="preserve">provide </w:t>
      </w:r>
      <w:r w:rsidRPr="00CE1C85">
        <w:rPr>
          <w:rStyle w:val="Emphasis"/>
        </w:rPr>
        <w:t xml:space="preserve">plentiful </w:t>
      </w:r>
      <w:r w:rsidRPr="0041744C">
        <w:rPr>
          <w:rStyle w:val="Emphasis"/>
          <w:highlight w:val="green"/>
        </w:rPr>
        <w:t>energy</w:t>
      </w:r>
      <w:r w:rsidRPr="0041744C">
        <w:rPr>
          <w:rStyle w:val="StyleUnderline"/>
          <w:highlight w:val="green"/>
        </w:rPr>
        <w:t xml:space="preserve"> </w:t>
      </w:r>
      <w:r w:rsidRPr="00CA3601">
        <w:rPr>
          <w:rStyle w:val="StyleUnderline"/>
        </w:rPr>
        <w:t>without destroying the environment</w:t>
      </w:r>
      <w:r w:rsidRPr="00CE1C85">
        <w:rPr>
          <w:sz w:val="12"/>
        </w:rPr>
        <w:t xml:space="preserve">, </w:t>
      </w:r>
      <w:r w:rsidRPr="0041744C">
        <w:rPr>
          <w:rStyle w:val="StyleUnderline"/>
          <w:highlight w:val="green"/>
        </w:rPr>
        <w:t xml:space="preserve">and </w:t>
      </w:r>
      <w:r w:rsidRPr="0041744C">
        <w:rPr>
          <w:rStyle w:val="Emphasis"/>
          <w:highlight w:val="green"/>
        </w:rPr>
        <w:t>keep a</w:t>
      </w:r>
      <w:r w:rsidRPr="008A76CE">
        <w:rPr>
          <w:rStyle w:val="Emphasis"/>
        </w:rPr>
        <w:t xml:space="preserve">rtificial </w:t>
      </w:r>
      <w:r w:rsidRPr="0041744C">
        <w:rPr>
          <w:rStyle w:val="Emphasis"/>
          <w:highlight w:val="green"/>
        </w:rPr>
        <w:t>i</w:t>
      </w:r>
      <w:r w:rsidRPr="008A76CE">
        <w:rPr>
          <w:rStyle w:val="Emphasis"/>
        </w:rPr>
        <w:t xml:space="preserve">ntelligence </w:t>
      </w:r>
      <w:r w:rsidRPr="0041744C">
        <w:rPr>
          <w:rStyle w:val="Emphasis"/>
          <w:highlight w:val="green"/>
        </w:rPr>
        <w:t>in check</w:t>
      </w:r>
      <w:r w:rsidRPr="006C7CA6">
        <w:rPr>
          <w:rStyle w:val="StyleUnderline"/>
        </w:rPr>
        <w:t xml:space="preserve"> so it faithfully serves human needs</w:t>
      </w:r>
      <w:r w:rsidRPr="00CE1C85">
        <w:rPr>
          <w:sz w:val="12"/>
        </w:rPr>
        <w:t xml:space="preserve">. With their technology and wisdom, our descendants will be able to secure a long and safe future. Our challenge, then, is to make it through this unique perilous period. Seeing the rising levels of existential risk over the past centuries, some might call for an end to economic growth. They might argue, rightfully so, that economic growth has only led to rising risk in the past. Indeed, a period of accelerated economic growth would initially also accelerate the rise in risk. The level of risk might look something like this, where the lighter line is the path with accelerated growth: </w:t>
      </w:r>
      <w:r w:rsidRPr="00CE1C85">
        <w:rPr>
          <w:sz w:val="12"/>
          <w:szCs w:val="16"/>
        </w:rPr>
        <w:t xml:space="preserve">Even a few hundred years later, the critics of growth would seem to </w:t>
      </w:r>
      <w:proofErr w:type="gramStart"/>
      <w:r w:rsidRPr="00CE1C85">
        <w:rPr>
          <w:sz w:val="12"/>
          <w:szCs w:val="16"/>
        </w:rPr>
        <w:t>be vindicated</w:t>
      </w:r>
      <w:proofErr w:type="gramEnd"/>
      <w:r w:rsidRPr="00CE1C85">
        <w:rPr>
          <w:sz w:val="12"/>
          <w:szCs w:val="16"/>
        </w:rPr>
        <w:t xml:space="preserve">! Faster growth just increased the risk! Except </w:t>
      </w:r>
      <w:proofErr w:type="gramStart"/>
      <w:r w:rsidRPr="00CE1C85">
        <w:rPr>
          <w:sz w:val="12"/>
          <w:szCs w:val="16"/>
        </w:rPr>
        <w:t>that</w:t>
      </w:r>
      <w:proofErr w:type="gramEnd"/>
      <w:r w:rsidRPr="00CE1C85">
        <w:rPr>
          <w:sz w:val="12"/>
          <w:szCs w:val="16"/>
        </w:rPr>
        <w:t xml:space="preserve"> they are missing the whole picture: </w:t>
      </w:r>
      <w:r w:rsidRPr="00CE1C85">
        <w:rPr>
          <w:sz w:val="12"/>
        </w:rPr>
        <w:t xml:space="preserve">The accelerated economic growth also accelerated our path along the inverted-U shape of risk. </w:t>
      </w:r>
      <w:r w:rsidRPr="00CA3601">
        <w:rPr>
          <w:rStyle w:val="StyleUnderline"/>
        </w:rPr>
        <w:t>Faster growth means people are richer sooner</w:t>
      </w:r>
      <w:r w:rsidRPr="00CE1C85">
        <w:rPr>
          <w:sz w:val="12"/>
        </w:rPr>
        <w:t xml:space="preserve">, </w:t>
      </w:r>
      <w:r w:rsidRPr="00CA3601">
        <w:rPr>
          <w:rStyle w:val="StyleUnderline"/>
        </w:rPr>
        <w:t xml:space="preserve">so they value life </w:t>
      </w:r>
      <w:proofErr w:type="gramStart"/>
      <w:r w:rsidRPr="00CA3601">
        <w:rPr>
          <w:rStyle w:val="StyleUnderline"/>
        </w:rPr>
        <w:t>more sooner</w:t>
      </w:r>
      <w:proofErr w:type="gramEnd"/>
      <w:r w:rsidRPr="00CE1C85">
        <w:rPr>
          <w:sz w:val="12"/>
        </w:rPr>
        <w:t xml:space="preserve">, </w:t>
      </w:r>
      <w:r w:rsidRPr="00CA3601">
        <w:rPr>
          <w:rStyle w:val="StyleUnderline"/>
        </w:rPr>
        <w:t>so society shifts resources to safety sooner</w:t>
      </w:r>
      <w:r w:rsidRPr="00CE1C85">
        <w:rPr>
          <w:sz w:val="12"/>
        </w:rPr>
        <w:t>—</w:t>
      </w:r>
      <w:r w:rsidRPr="00CA3601">
        <w:rPr>
          <w:rStyle w:val="StyleUnderline"/>
        </w:rPr>
        <w:t>and ultimately we will begin the decline in risk sooner</w:t>
      </w:r>
      <w:r w:rsidRPr="00CE1C85">
        <w:rPr>
          <w:sz w:val="12"/>
        </w:rPr>
        <w:t xml:space="preserve">. As a result, </w:t>
      </w:r>
      <w:r w:rsidRPr="00CA3601">
        <w:rPr>
          <w:rStyle w:val="StyleUnderline"/>
        </w:rPr>
        <w:t xml:space="preserve">the </w:t>
      </w:r>
      <w:r w:rsidRPr="00CA3601">
        <w:rPr>
          <w:rStyle w:val="Emphasis"/>
        </w:rPr>
        <w:t xml:space="preserve">overall probability of an </w:t>
      </w:r>
      <w:r w:rsidRPr="00CE1C85">
        <w:rPr>
          <w:rStyle w:val="Emphasis"/>
        </w:rPr>
        <w:t>existential catastrophe</w:t>
      </w:r>
      <w:r w:rsidRPr="00CE1C85">
        <w:rPr>
          <w:sz w:val="12"/>
        </w:rPr>
        <w:t>—the area under the risk curve—</w:t>
      </w:r>
      <w:r w:rsidRPr="00CE1C85">
        <w:rPr>
          <w:rStyle w:val="Emphasis"/>
        </w:rPr>
        <w:t>declines</w:t>
      </w:r>
      <w:r w:rsidRPr="00CE1C85">
        <w:rPr>
          <w:sz w:val="12"/>
        </w:rPr>
        <w:t xml:space="preserve">! Faster growth means we get through the “time of perils” more quickly. Indeed, </w:t>
      </w:r>
      <w:r w:rsidRPr="0041744C">
        <w:rPr>
          <w:rStyle w:val="Emphasis"/>
          <w:highlight w:val="green"/>
        </w:rPr>
        <w:t xml:space="preserve">stagnation </w:t>
      </w:r>
      <w:r w:rsidRPr="00CA3601">
        <w:rPr>
          <w:rStyle w:val="Emphasis"/>
        </w:rPr>
        <w:t xml:space="preserve">would be the most </w:t>
      </w:r>
      <w:r w:rsidRPr="0041744C">
        <w:rPr>
          <w:rStyle w:val="Emphasis"/>
          <w:highlight w:val="green"/>
        </w:rPr>
        <w:t xml:space="preserve">dangerous </w:t>
      </w:r>
      <w:r w:rsidRPr="00CE1C85">
        <w:rPr>
          <w:rStyle w:val="Emphasis"/>
        </w:rPr>
        <w:t>choice</w:t>
      </w:r>
      <w:r w:rsidRPr="006C7CA6">
        <w:rPr>
          <w:rStyle w:val="StyleUnderline"/>
        </w:rPr>
        <w:t xml:space="preserve"> of all</w:t>
      </w:r>
      <w:r w:rsidRPr="00CE1C85">
        <w:rPr>
          <w:sz w:val="12"/>
        </w:rPr>
        <w:t xml:space="preserve">: </w:t>
      </w:r>
      <w:r w:rsidRPr="006C7CA6">
        <w:rPr>
          <w:rStyle w:val="StyleUnderline"/>
        </w:rPr>
        <w:t>we would be stuck at an elevated level of risk</w:t>
      </w:r>
      <w:r w:rsidRPr="00CE1C85">
        <w:rPr>
          <w:sz w:val="12"/>
        </w:rPr>
        <w:t xml:space="preserve">, </w:t>
      </w:r>
      <w:r w:rsidRPr="006C7CA6">
        <w:rPr>
          <w:rStyle w:val="StyleUnderline"/>
        </w:rPr>
        <w:t xml:space="preserve">meaning </w:t>
      </w:r>
      <w:r w:rsidRPr="0041744C">
        <w:rPr>
          <w:rStyle w:val="Emphasis"/>
          <w:highlight w:val="green"/>
        </w:rPr>
        <w:t xml:space="preserve">an eventual </w:t>
      </w:r>
      <w:r w:rsidRPr="00CE1C85">
        <w:rPr>
          <w:rStyle w:val="Emphasis"/>
        </w:rPr>
        <w:t xml:space="preserve">existential </w:t>
      </w:r>
      <w:r w:rsidRPr="0041744C">
        <w:rPr>
          <w:rStyle w:val="Emphasis"/>
          <w:highlight w:val="green"/>
        </w:rPr>
        <w:t xml:space="preserve">catastrophe </w:t>
      </w:r>
      <w:r w:rsidRPr="00CA3601">
        <w:rPr>
          <w:rStyle w:val="Emphasis"/>
        </w:rPr>
        <w:t xml:space="preserve">would be </w:t>
      </w:r>
      <w:r w:rsidRPr="0041744C">
        <w:rPr>
          <w:rStyle w:val="Emphasis"/>
          <w:highlight w:val="green"/>
        </w:rPr>
        <w:t>inevitable</w:t>
      </w:r>
      <w:r w:rsidRPr="00CE1C85">
        <w:rPr>
          <w:sz w:val="12"/>
        </w:rPr>
        <w:t xml:space="preserve">. </w:t>
      </w:r>
    </w:p>
    <w:p w:rsidR="00AB7957" w:rsidRDefault="00AB7957" w:rsidP="00AB7957">
      <w:pPr>
        <w:pStyle w:val="Heading4"/>
      </w:pPr>
      <w:r>
        <w:t>DPT is empirically robust. Every counterexample crumbles under better historical analysis.</w:t>
      </w:r>
    </w:p>
    <w:p w:rsidR="00AB7957" w:rsidRPr="00982109" w:rsidRDefault="00AB7957" w:rsidP="00AB7957">
      <w:pPr>
        <w:rPr>
          <w:rStyle w:val="Style13ptBold"/>
        </w:rPr>
      </w:pPr>
      <w:r w:rsidRPr="00982109">
        <w:rPr>
          <w:rStyle w:val="Style13ptBold"/>
        </w:rPr>
        <w:t>Miller, PhD in IR, 19</w:t>
      </w:r>
    </w:p>
    <w:p w:rsidR="00AB7957" w:rsidRPr="002302F3" w:rsidRDefault="00AB7957" w:rsidP="00AB7957">
      <w:pPr>
        <w:rPr>
          <w:szCs w:val="16"/>
        </w:rPr>
      </w:pPr>
      <w:r w:rsidRPr="002302F3">
        <w:rPr>
          <w:szCs w:val="16"/>
        </w:rPr>
        <w:t>(Paul D.,</w:t>
      </w:r>
      <w:r>
        <w:rPr>
          <w:szCs w:val="16"/>
        </w:rPr>
        <w:t xml:space="preserve"> Georgetown, </w:t>
      </w:r>
      <w:r w:rsidRPr="00982109">
        <w:rPr>
          <w:szCs w:val="16"/>
        </w:rPr>
        <w:t>Professor of the Practice of International Affairs at Georgetown</w:t>
      </w:r>
      <w:r>
        <w:rPr>
          <w:szCs w:val="16"/>
        </w:rPr>
        <w:t>,</w:t>
      </w:r>
      <w:r w:rsidRPr="002302F3">
        <w:rPr>
          <w:szCs w:val="16"/>
        </w:rPr>
        <w:t xml:space="preserve"> </w:t>
      </w:r>
      <w:hyperlink r:id="rId12" w:history="1">
        <w:r w:rsidRPr="002302F3">
          <w:rPr>
            <w:rStyle w:val="Hyperlink"/>
            <w:szCs w:val="16"/>
          </w:rPr>
          <w:t>https://networks.h-net.org/node/28443/discussions/4846080/h-diploissf-state-field-essay-unreality-realism-international</w:t>
        </w:r>
      </w:hyperlink>
      <w:r w:rsidRPr="002302F3">
        <w:rPr>
          <w:szCs w:val="16"/>
        </w:rPr>
        <w:t>) BW</w:t>
      </w:r>
    </w:p>
    <w:p w:rsidR="00AB7957" w:rsidRDefault="00AB7957" w:rsidP="00AB7957">
      <w:pPr>
        <w:rPr>
          <w:sz w:val="16"/>
        </w:rPr>
      </w:pPr>
      <w:r w:rsidRPr="00CA3586">
        <w:rPr>
          <w:sz w:val="16"/>
        </w:rPr>
        <w:t xml:space="preserve">That, of course, is anathema to the foreign policy that realists prefer. The idea that liberalism might lead to world peace is a cornerstone of liberalism, one of its strongest selling points to scholars and practitioners, and a potential </w:t>
      </w:r>
      <w:proofErr w:type="gramStart"/>
      <w:r w:rsidRPr="00CA3586">
        <w:rPr>
          <w:sz w:val="16"/>
        </w:rPr>
        <w:t>death-blow</w:t>
      </w:r>
      <w:proofErr w:type="gramEnd"/>
      <w:r w:rsidRPr="00CA3586">
        <w:rPr>
          <w:sz w:val="16"/>
        </w:rPr>
        <w:t xml:space="preserve"> to realism. The idea of a liberal or democratic peace is almost as old as liberalism itself, </w:t>
      </w:r>
      <w:proofErr w:type="gramStart"/>
      <w:r w:rsidRPr="00CA3586">
        <w:rPr>
          <w:sz w:val="16"/>
        </w:rPr>
        <w:t>having first been outlined</w:t>
      </w:r>
      <w:proofErr w:type="gramEnd"/>
      <w:r w:rsidRPr="00CA3586">
        <w:rPr>
          <w:sz w:val="16"/>
        </w:rPr>
        <w:t xml:space="preserve"> by Immanuel Kant in Perpetual Peace: A Philosophical Sketch (1795). Kant argued with remarkable prescience that a confederation of republican governments could be the anchor of world peace. Two centuries later, Jack </w:t>
      </w:r>
      <w:r w:rsidRPr="0099396C">
        <w:rPr>
          <w:rStyle w:val="StyleUnderline"/>
        </w:rPr>
        <w:t>Levy</w:t>
      </w:r>
      <w:r w:rsidRPr="00CA3586">
        <w:rPr>
          <w:sz w:val="16"/>
        </w:rPr>
        <w:t xml:space="preserve"> famously </w:t>
      </w:r>
      <w:r w:rsidRPr="0099396C">
        <w:rPr>
          <w:rStyle w:val="StyleUnderline"/>
        </w:rPr>
        <w:t xml:space="preserve">would </w:t>
      </w:r>
      <w:proofErr w:type="gramStart"/>
      <w:r w:rsidRPr="0099396C">
        <w:rPr>
          <w:rStyle w:val="StyleUnderline"/>
        </w:rPr>
        <w:t>observe that</w:t>
      </w:r>
      <w:proofErr w:type="gramEnd"/>
      <w:r w:rsidRPr="0099396C">
        <w:rPr>
          <w:rStyle w:val="StyleUnderline"/>
        </w:rPr>
        <w:t xml:space="preserve"> </w:t>
      </w:r>
      <w:r>
        <w:rPr>
          <w:rStyle w:val="StyleUnderline"/>
        </w:rPr>
        <w:t>“</w:t>
      </w:r>
      <w:r w:rsidRPr="00741FDA">
        <w:rPr>
          <w:rStyle w:val="StyleUnderline"/>
          <w:highlight w:val="green"/>
        </w:rPr>
        <w:t>the absence of war between democracies comes</w:t>
      </w:r>
      <w:r w:rsidRPr="0099396C">
        <w:rPr>
          <w:rStyle w:val="StyleUnderline"/>
        </w:rPr>
        <w:t xml:space="preserve"> as </w:t>
      </w:r>
      <w:r w:rsidRPr="00741FDA">
        <w:rPr>
          <w:rStyle w:val="StyleUnderline"/>
          <w:highlight w:val="green"/>
        </w:rPr>
        <w:t>close</w:t>
      </w:r>
      <w:r w:rsidRPr="0099396C">
        <w:rPr>
          <w:rStyle w:val="StyleUnderline"/>
        </w:rPr>
        <w:t xml:space="preserve"> as anything we have </w:t>
      </w:r>
      <w:r w:rsidRPr="00741FDA">
        <w:rPr>
          <w:rStyle w:val="StyleUnderline"/>
          <w:highlight w:val="green"/>
        </w:rPr>
        <w:t xml:space="preserve">to an </w:t>
      </w:r>
      <w:r w:rsidRPr="00741FDA">
        <w:rPr>
          <w:rStyle w:val="Emphasis"/>
          <w:highlight w:val="green"/>
        </w:rPr>
        <w:t>empirical law</w:t>
      </w:r>
      <w:r w:rsidRPr="0099396C">
        <w:rPr>
          <w:rStyle w:val="Emphasis"/>
        </w:rPr>
        <w:t xml:space="preserve"> in international relations.</w:t>
      </w:r>
      <w:r>
        <w:rPr>
          <w:rStyle w:val="Emphasis"/>
        </w:rPr>
        <w:t>”</w:t>
      </w:r>
      <w:r w:rsidRPr="00CA3586">
        <w:rPr>
          <w:sz w:val="16"/>
        </w:rPr>
        <w:t xml:space="preserve">[14] Despite the initial failure of the </w:t>
      </w:r>
      <w:proofErr w:type="spellStart"/>
      <w:r w:rsidRPr="00CA3586">
        <w:rPr>
          <w:sz w:val="16"/>
        </w:rPr>
        <w:t>Wilsonian</w:t>
      </w:r>
      <w:proofErr w:type="spellEnd"/>
      <w:r w:rsidRPr="00CA3586">
        <w:rPr>
          <w:sz w:val="16"/>
        </w:rPr>
        <w:t xml:space="preserve"> project, subsequent decades have gradually vindicated much of it through the spread of democracy and international cooperation. </w:t>
      </w:r>
      <w:r w:rsidRPr="0099396C">
        <w:rPr>
          <w:rStyle w:val="StyleUnderline"/>
        </w:rPr>
        <w:t>If</w:t>
      </w:r>
      <w:r w:rsidRPr="00CA3586">
        <w:rPr>
          <w:sz w:val="16"/>
        </w:rPr>
        <w:t xml:space="preserve"> it is true that </w:t>
      </w:r>
      <w:r w:rsidRPr="0099396C">
        <w:rPr>
          <w:rStyle w:val="StyleUnderline"/>
        </w:rPr>
        <w:t>liberal democracies do not fight</w:t>
      </w:r>
      <w:r w:rsidRPr="00CA3586">
        <w:rPr>
          <w:sz w:val="16"/>
        </w:rPr>
        <w:t xml:space="preserve"> each other, </w:t>
      </w:r>
      <w:r w:rsidRPr="0099396C">
        <w:rPr>
          <w:rStyle w:val="StyleUnderline"/>
        </w:rPr>
        <w:t>then a foreign policy that champions and encourages democracy abroad holds out the promise of</w:t>
      </w:r>
      <w:r w:rsidRPr="00CA3586">
        <w:rPr>
          <w:sz w:val="16"/>
        </w:rPr>
        <w:t xml:space="preserve"> spreading </w:t>
      </w:r>
      <w:r w:rsidRPr="0099396C">
        <w:rPr>
          <w:rStyle w:val="StyleUnderline"/>
        </w:rPr>
        <w:t>peace,</w:t>
      </w:r>
      <w:r w:rsidRPr="00CA3586">
        <w:rPr>
          <w:sz w:val="16"/>
        </w:rPr>
        <w:t xml:space="preserve"> stability, and prosperity—and to do so </w:t>
      </w:r>
      <w:r w:rsidRPr="0099396C">
        <w:rPr>
          <w:rStyle w:val="StyleUnderline"/>
        </w:rPr>
        <w:t>on grounds antithetical to realism.</w:t>
      </w:r>
      <w:r w:rsidRPr="00CA3586">
        <w:rPr>
          <w:sz w:val="16"/>
        </w:rPr>
        <w:t xml:space="preserve"> If the democratic peace theory is true, realism is not only false, it </w:t>
      </w:r>
      <w:proofErr w:type="gramStart"/>
      <w:r w:rsidRPr="00CA3586">
        <w:rPr>
          <w:sz w:val="16"/>
        </w:rPr>
        <w:t>is basically</w:t>
      </w:r>
      <w:proofErr w:type="gramEnd"/>
      <w:r w:rsidRPr="00CA3586">
        <w:rPr>
          <w:sz w:val="16"/>
        </w:rPr>
        <w:t xml:space="preserve"> immoral for leading humanity away from its best hope for peace. Given the challenge that the democratic peace theory presents to realism, it is striking how rarely realists engage with it. In research for my last book, I found almost no effort to rebut it in the major recent works advocating for restraint or retrenchment. </w:t>
      </w:r>
      <w:proofErr w:type="spellStart"/>
      <w:r w:rsidRPr="0099396C">
        <w:rPr>
          <w:rStyle w:val="StyleUnderline"/>
        </w:rPr>
        <w:t>Mearsheimer</w:t>
      </w:r>
      <w:proofErr w:type="spellEnd"/>
      <w:r w:rsidRPr="00CA3586">
        <w:rPr>
          <w:sz w:val="16"/>
        </w:rPr>
        <w:t xml:space="preserve"> commendably tries to fill the gap. He </w:t>
      </w:r>
      <w:r w:rsidRPr="0099396C">
        <w:rPr>
          <w:rStyle w:val="StyleUnderline"/>
        </w:rPr>
        <w:t>argues</w:t>
      </w:r>
      <w:r w:rsidRPr="00CA3586">
        <w:rPr>
          <w:sz w:val="16"/>
        </w:rPr>
        <w:t xml:space="preserve"> that for the </w:t>
      </w:r>
      <w:r w:rsidRPr="0099396C">
        <w:rPr>
          <w:rStyle w:val="StyleUnderline"/>
        </w:rPr>
        <w:t>democratic peace theory</w:t>
      </w:r>
      <w:r w:rsidRPr="00CA3586">
        <w:rPr>
          <w:sz w:val="16"/>
        </w:rPr>
        <w:t xml:space="preserve"> to be relevant, it </w:t>
      </w:r>
      <w:r w:rsidRPr="0099396C">
        <w:rPr>
          <w:rStyle w:val="StyleUnderline"/>
        </w:rPr>
        <w:t>has to trump concerns about survival.</w:t>
      </w:r>
      <w:r w:rsidRPr="00CA3586">
        <w:rPr>
          <w:sz w:val="16"/>
        </w:rPr>
        <w:t xml:space="preserve"> </w:t>
      </w:r>
      <w:proofErr w:type="gramStart"/>
      <w:r w:rsidRPr="00CA3586">
        <w:rPr>
          <w:sz w:val="16"/>
        </w:rPr>
        <w:t>Clearly</w:t>
      </w:r>
      <w:proofErr w:type="gramEnd"/>
      <w:r w:rsidRPr="00CA3586">
        <w:rPr>
          <w:sz w:val="16"/>
        </w:rPr>
        <w:t xml:space="preserve"> it does not; states and people care more about survival than about freedom, </w:t>
      </w:r>
      <w:proofErr w:type="spellStart"/>
      <w:r w:rsidRPr="00CA3586">
        <w:rPr>
          <w:sz w:val="16"/>
        </w:rPr>
        <w:t>Mearsheimer</w:t>
      </w:r>
      <w:proofErr w:type="spellEnd"/>
      <w:r w:rsidRPr="00CA3586">
        <w:rPr>
          <w:sz w:val="16"/>
        </w:rPr>
        <w:t xml:space="preserve"> claims, and so the theory is of limited applicability. </w:t>
      </w:r>
      <w:proofErr w:type="spellStart"/>
      <w:r w:rsidRPr="00CA3586">
        <w:rPr>
          <w:sz w:val="16"/>
        </w:rPr>
        <w:t>Mearsheimer</w:t>
      </w:r>
      <w:proofErr w:type="spellEnd"/>
      <w:r w:rsidRPr="00CA3586">
        <w:rPr>
          <w:sz w:val="16"/>
        </w:rPr>
        <w:t xml:space="preserve"> seemingly argues that this scope condition is a weakness of the democratic peace theory: “These conditions do not always exist. The world has never been populated with democracies alone, which significantly restricts the scope of democratic peace theory” (3579). Democracies will always have to live by realist logic, like the balance of power, when dealing with non-democratic powers. He later notes that democracies can backslide, making the democratic peace not apply to them anymore. </w:t>
      </w:r>
      <w:proofErr w:type="spellStart"/>
      <w:r w:rsidRPr="0099396C">
        <w:rPr>
          <w:rStyle w:val="Emphasis"/>
        </w:rPr>
        <w:t>Mearsheimer’s</w:t>
      </w:r>
      <w:proofErr w:type="spellEnd"/>
      <w:r w:rsidRPr="0099396C">
        <w:rPr>
          <w:rStyle w:val="Emphasis"/>
        </w:rPr>
        <w:t xml:space="preserve"> argument is a non-sequitur;</w:t>
      </w:r>
      <w:r w:rsidRPr="00CA3586">
        <w:rPr>
          <w:sz w:val="16"/>
        </w:rPr>
        <w:t xml:space="preserve"> he is refuting an argument no one makes. </w:t>
      </w:r>
      <w:r w:rsidRPr="0099396C">
        <w:rPr>
          <w:rStyle w:val="StyleUnderline"/>
        </w:rPr>
        <w:t>Advocates of</w:t>
      </w:r>
      <w:r w:rsidRPr="00CA3586">
        <w:rPr>
          <w:sz w:val="16"/>
        </w:rPr>
        <w:t xml:space="preserve"> the </w:t>
      </w:r>
      <w:r w:rsidRPr="0099396C">
        <w:rPr>
          <w:rStyle w:val="StyleUnderline"/>
        </w:rPr>
        <w:t>d</w:t>
      </w:r>
      <w:r w:rsidRPr="00CA3586">
        <w:rPr>
          <w:sz w:val="16"/>
        </w:rPr>
        <w:t xml:space="preserve">emocratic </w:t>
      </w:r>
      <w:r w:rsidRPr="0099396C">
        <w:rPr>
          <w:rStyle w:val="StyleUnderline"/>
        </w:rPr>
        <w:t>p</w:t>
      </w:r>
      <w:r w:rsidRPr="00CA3586">
        <w:rPr>
          <w:sz w:val="16"/>
        </w:rPr>
        <w:t xml:space="preserve">eace </w:t>
      </w:r>
      <w:r w:rsidRPr="0099396C">
        <w:rPr>
          <w:rStyle w:val="StyleUnderline"/>
        </w:rPr>
        <w:t>t</w:t>
      </w:r>
      <w:r w:rsidRPr="00CA3586">
        <w:rPr>
          <w:sz w:val="16"/>
        </w:rPr>
        <w:t xml:space="preserve">heory </w:t>
      </w:r>
      <w:r w:rsidRPr="0099396C">
        <w:rPr>
          <w:rStyle w:val="StyleUnderline"/>
        </w:rPr>
        <w:t>do not argue that democracy</w:t>
      </w:r>
      <w:r w:rsidRPr="00CA3586">
        <w:rPr>
          <w:sz w:val="16"/>
        </w:rPr>
        <w:t xml:space="preserve"> is or </w:t>
      </w:r>
      <w:r w:rsidRPr="0099396C">
        <w:rPr>
          <w:rStyle w:val="StyleUnderline"/>
        </w:rPr>
        <w:t>will be global,</w:t>
      </w:r>
      <w:r w:rsidRPr="00CA3586">
        <w:rPr>
          <w:sz w:val="16"/>
        </w:rPr>
        <w:t xml:space="preserve"> or that it </w:t>
      </w:r>
      <w:r w:rsidRPr="0099396C">
        <w:rPr>
          <w:rStyle w:val="StyleUnderline"/>
        </w:rPr>
        <w:t>must become global</w:t>
      </w:r>
      <w:r w:rsidRPr="00CA3586">
        <w:rPr>
          <w:sz w:val="16"/>
        </w:rPr>
        <w:t xml:space="preserve"> for the democratic peace theory </w:t>
      </w:r>
      <w:r w:rsidRPr="0099396C">
        <w:rPr>
          <w:rStyle w:val="StyleUnderline"/>
        </w:rPr>
        <w:t>to be relevant. We do not claim that democracy is more important than survival or</w:t>
      </w:r>
      <w:r w:rsidRPr="00CA3586">
        <w:rPr>
          <w:sz w:val="16"/>
        </w:rPr>
        <w:t xml:space="preserve"> that it </w:t>
      </w:r>
      <w:r w:rsidRPr="0099396C">
        <w:rPr>
          <w:rStyle w:val="StyleUnderline"/>
        </w:rPr>
        <w:t>exempts democracies from</w:t>
      </w:r>
      <w:r w:rsidRPr="00CA3586">
        <w:rPr>
          <w:sz w:val="16"/>
        </w:rPr>
        <w:t xml:space="preserve"> acting according to </w:t>
      </w:r>
      <w:r w:rsidRPr="0099396C">
        <w:rPr>
          <w:rStyle w:val="StyleUnderline"/>
        </w:rPr>
        <w:t>realist logic in relation to non-democratic powers.</w:t>
      </w:r>
      <w:r w:rsidRPr="00CA3586">
        <w:rPr>
          <w:sz w:val="16"/>
        </w:rPr>
        <w:t xml:space="preserve"> (In my </w:t>
      </w:r>
      <w:proofErr w:type="gramStart"/>
      <w:r w:rsidRPr="00CA3586">
        <w:rPr>
          <w:sz w:val="16"/>
        </w:rPr>
        <w:t>book</w:t>
      </w:r>
      <w:proofErr w:type="gramEnd"/>
      <w:r w:rsidRPr="00CA3586">
        <w:rPr>
          <w:sz w:val="16"/>
        </w:rPr>
        <w:t xml:space="preserve"> I specifically argue that the two logics operate in tandem). We claim that </w:t>
      </w:r>
      <w:r w:rsidRPr="0099396C">
        <w:rPr>
          <w:rStyle w:val="Emphasis"/>
        </w:rPr>
        <w:t>the question of survival does not arise in the first place between two liberal democracies,</w:t>
      </w:r>
      <w:r w:rsidRPr="00CA3586">
        <w:rPr>
          <w:sz w:val="16"/>
        </w:rPr>
        <w:t xml:space="preserve"> and thus does not have to </w:t>
      </w:r>
      <w:proofErr w:type="gramStart"/>
      <w:r w:rsidRPr="00CA3586">
        <w:rPr>
          <w:sz w:val="16"/>
        </w:rPr>
        <w:t>be trumped</w:t>
      </w:r>
      <w:proofErr w:type="gramEnd"/>
      <w:r w:rsidRPr="00CA3586">
        <w:rPr>
          <w:sz w:val="16"/>
        </w:rPr>
        <w:t xml:space="preserve">. </w:t>
      </w:r>
      <w:proofErr w:type="gramStart"/>
      <w:r w:rsidRPr="00CA3586">
        <w:rPr>
          <w:sz w:val="16"/>
        </w:rPr>
        <w:t>And</w:t>
      </w:r>
      <w:proofErr w:type="gramEnd"/>
      <w:r w:rsidRPr="00CA3586">
        <w:rPr>
          <w:sz w:val="16"/>
        </w:rPr>
        <w:t xml:space="preserve"> I was taught in graduate school that </w:t>
      </w:r>
      <w:r w:rsidRPr="0099396C">
        <w:rPr>
          <w:rStyle w:val="StyleUnderline"/>
        </w:rPr>
        <w:t>specifying</w:t>
      </w:r>
      <w:r w:rsidRPr="00CA3586">
        <w:rPr>
          <w:sz w:val="16"/>
        </w:rPr>
        <w:t xml:space="preserve"> your theory’s </w:t>
      </w:r>
      <w:r w:rsidRPr="0099396C">
        <w:rPr>
          <w:rStyle w:val="StyleUnderline"/>
        </w:rPr>
        <w:t>scope</w:t>
      </w:r>
      <w:r w:rsidRPr="00CA3586">
        <w:rPr>
          <w:sz w:val="16"/>
        </w:rPr>
        <w:t xml:space="preserve"> conditions </w:t>
      </w:r>
      <w:r w:rsidRPr="0099396C">
        <w:rPr>
          <w:rStyle w:val="StyleUnderline"/>
        </w:rPr>
        <w:t>strengthens your case;</w:t>
      </w:r>
      <w:r w:rsidRPr="00CA3586">
        <w:rPr>
          <w:sz w:val="16"/>
        </w:rPr>
        <w:t xml:space="preserve"> it does not weaken it. By contrast, </w:t>
      </w:r>
      <w:proofErr w:type="spellStart"/>
      <w:r w:rsidRPr="00CA3586">
        <w:rPr>
          <w:sz w:val="16"/>
        </w:rPr>
        <w:t>Mearsheimer</w:t>
      </w:r>
      <w:proofErr w:type="spellEnd"/>
      <w:r w:rsidRPr="00CA3586">
        <w:rPr>
          <w:sz w:val="16"/>
        </w:rPr>
        <w:t xml:space="preserve"> claims “Realism is a timeless theory,” (2551) which is simply false, arising as it did in the unique conditions of post-Westphalian Europe to explain the era’s new interpretation of sovereignty. In any case, if it were timeless, </w:t>
      </w:r>
      <w:r w:rsidRPr="00753A39">
        <w:rPr>
          <w:rStyle w:val="StyleUnderline"/>
          <w:highlight w:val="green"/>
        </w:rPr>
        <w:t>realists</w:t>
      </w:r>
      <w:r w:rsidRPr="0099396C">
        <w:rPr>
          <w:rStyle w:val="StyleUnderline"/>
        </w:rPr>
        <w:t xml:space="preserve"> would be </w:t>
      </w:r>
      <w:r w:rsidRPr="00753A39">
        <w:rPr>
          <w:rStyle w:val="StyleUnderline"/>
          <w:highlight w:val="green"/>
        </w:rPr>
        <w:t>unable to explain</w:t>
      </w:r>
      <w:r w:rsidRPr="0099396C">
        <w:rPr>
          <w:rStyle w:val="StyleUnderline"/>
        </w:rPr>
        <w:t xml:space="preserve"> variance across </w:t>
      </w:r>
      <w:r w:rsidRPr="00753A39">
        <w:rPr>
          <w:rStyle w:val="StyleUnderline"/>
          <w:highlight w:val="green"/>
        </w:rPr>
        <w:t>history</w:t>
      </w:r>
      <w:r w:rsidRPr="0099396C">
        <w:rPr>
          <w:rStyle w:val="StyleUnderline"/>
        </w:rPr>
        <w:t>.</w:t>
      </w:r>
      <w:r w:rsidRPr="00CA3586">
        <w:rPr>
          <w:sz w:val="16"/>
        </w:rPr>
        <w:t xml:space="preserve"> </w:t>
      </w:r>
      <w:proofErr w:type="spellStart"/>
      <w:r w:rsidRPr="0099396C">
        <w:rPr>
          <w:rStyle w:val="StyleUnderline"/>
        </w:rPr>
        <w:t>Mearsheimer</w:t>
      </w:r>
      <w:proofErr w:type="spellEnd"/>
      <w:r w:rsidRPr="0099396C">
        <w:rPr>
          <w:rStyle w:val="StyleUnderline"/>
        </w:rPr>
        <w:t xml:space="preserve"> is not engaging with</w:t>
      </w:r>
      <w:r w:rsidRPr="00CA3586">
        <w:rPr>
          <w:sz w:val="16"/>
        </w:rPr>
        <w:t xml:space="preserve"> a fair version of </w:t>
      </w:r>
      <w:r w:rsidRPr="0099396C">
        <w:rPr>
          <w:rStyle w:val="StyleUnderline"/>
        </w:rPr>
        <w:t>his critics’ arguments.</w:t>
      </w:r>
      <w:r w:rsidRPr="00CA3586">
        <w:rPr>
          <w:sz w:val="16"/>
        </w:rPr>
        <w:t xml:space="preserve"> This is particularly on display with his treatment of Francis Fukuyama, whose arguments he repeatedly mischaracterizes. Fukuyama’s “End of History” essay is essentially a restatement of the democratic peace theory, resting as it does on the potent idea that liberal democracy and capitalism are superior to their alternatives and that their spread </w:t>
      </w:r>
      <w:proofErr w:type="gramStart"/>
      <w:r w:rsidRPr="00CA3586">
        <w:rPr>
          <w:sz w:val="16"/>
        </w:rPr>
        <w:t>will also</w:t>
      </w:r>
      <w:proofErr w:type="gramEnd"/>
      <w:r w:rsidRPr="00CA3586">
        <w:rPr>
          <w:sz w:val="16"/>
        </w:rPr>
        <w:t xml:space="preserve"> spread peace, liberty, and human flourishing. </w:t>
      </w:r>
      <w:proofErr w:type="gramStart"/>
      <w:r w:rsidRPr="00CA3586">
        <w:rPr>
          <w:sz w:val="16"/>
        </w:rPr>
        <w:t>But</w:t>
      </w:r>
      <w:proofErr w:type="gramEnd"/>
      <w:r w:rsidRPr="00CA3586">
        <w:rPr>
          <w:sz w:val="16"/>
        </w:rPr>
        <w:t xml:space="preserve"> in his critique of liberalism, </w:t>
      </w:r>
      <w:proofErr w:type="spellStart"/>
      <w:r w:rsidRPr="0099396C">
        <w:rPr>
          <w:rStyle w:val="StyleUnderline"/>
        </w:rPr>
        <w:t>Mearsheimer</w:t>
      </w:r>
      <w:proofErr w:type="spellEnd"/>
      <w:r w:rsidRPr="0099396C">
        <w:rPr>
          <w:rStyle w:val="StyleUnderline"/>
        </w:rPr>
        <w:t xml:space="preserve"> returns</w:t>
      </w:r>
      <w:r w:rsidRPr="00CA3586">
        <w:rPr>
          <w:sz w:val="16"/>
        </w:rPr>
        <w:t xml:space="preserve"> several times </w:t>
      </w:r>
      <w:r w:rsidRPr="0099396C">
        <w:rPr>
          <w:rStyle w:val="StyleUnderline"/>
        </w:rPr>
        <w:t>to Fukuyama and uses a caricatured version of it as a foil for himself.</w:t>
      </w:r>
      <w:r w:rsidRPr="00CA3586">
        <w:rPr>
          <w:sz w:val="16"/>
        </w:rPr>
        <w:t xml:space="preserve"> “According to Fukuyama, [democratic] nations would have virtually no meaningful disputes, and wars between great powers would cease,” </w:t>
      </w:r>
      <w:proofErr w:type="spellStart"/>
      <w:r w:rsidRPr="00CA3586">
        <w:rPr>
          <w:sz w:val="16"/>
        </w:rPr>
        <w:t>Mearsheimer</w:t>
      </w:r>
      <w:proofErr w:type="spellEnd"/>
      <w:r w:rsidRPr="00CA3586">
        <w:rPr>
          <w:sz w:val="16"/>
        </w:rPr>
        <w:t xml:space="preserve"> argues (165). In his reading, Fukuyama believed “liberal democracy would steadily sweep across the globe, spreading peace everywhere” (3635). What Fukuyama actually wrote was very different from what </w:t>
      </w:r>
      <w:proofErr w:type="spellStart"/>
      <w:r w:rsidRPr="00CA3586">
        <w:rPr>
          <w:sz w:val="16"/>
        </w:rPr>
        <w:t>Mearsheimer</w:t>
      </w:r>
      <w:proofErr w:type="spellEnd"/>
      <w:r w:rsidRPr="00CA3586">
        <w:rPr>
          <w:sz w:val="16"/>
        </w:rPr>
        <w:t xml:space="preserve"> recounts. Fukuyama wrote in his original essay that the ‘end of history’ does not </w:t>
      </w:r>
      <w:proofErr w:type="gramStart"/>
      <w:r w:rsidRPr="00CA3586">
        <w:rPr>
          <w:sz w:val="16"/>
        </w:rPr>
        <w:t>mean</w:t>
      </w:r>
      <w:proofErr w:type="gramEnd"/>
      <w:r w:rsidRPr="00CA3586">
        <w:rPr>
          <w:sz w:val="16"/>
        </w:rPr>
        <w:t xml:space="preserve"> “there will no longer be events to fill the pages of Foreign Affairs' yearly summaries of international relations.” </w:t>
      </w:r>
      <w:r w:rsidRPr="0099396C">
        <w:rPr>
          <w:rStyle w:val="StyleUnderline"/>
        </w:rPr>
        <w:t>Fukuyama did not suggest that every state would immediately convert</w:t>
      </w:r>
      <w:r w:rsidRPr="00CA3586">
        <w:rPr>
          <w:sz w:val="16"/>
        </w:rPr>
        <w:t xml:space="preserve"> to liberal democracy. “At the end of history, it is not necessary that all societies become successful liberal </w:t>
      </w:r>
      <w:proofErr w:type="gramStart"/>
      <w:r w:rsidRPr="00CA3586">
        <w:rPr>
          <w:sz w:val="16"/>
        </w:rPr>
        <w:t>societies, merely that</w:t>
      </w:r>
      <w:proofErr w:type="gramEnd"/>
      <w:r w:rsidRPr="00CA3586">
        <w:rPr>
          <w:sz w:val="16"/>
        </w:rPr>
        <w:t xml:space="preserve"> they end their ideological pretensions of representing different and higher forms of human society.” </w:t>
      </w:r>
      <w:r w:rsidRPr="0099396C">
        <w:rPr>
          <w:rStyle w:val="StyleUnderline"/>
        </w:rPr>
        <w:t>Nor does the End of History mean the end of war</w:t>
      </w:r>
      <w:r w:rsidRPr="00CA3586">
        <w:rPr>
          <w:sz w:val="16"/>
        </w:rPr>
        <w:t xml:space="preserve">: “This does not by any means imply the end of international conflict per se… terrorism and wars of national liberation will continue to be an important item on the international agenda.” Conflict would continue and many states would remain within “History” for the </w:t>
      </w:r>
      <w:proofErr w:type="gramStart"/>
      <w:r w:rsidRPr="00CA3586">
        <w:rPr>
          <w:sz w:val="16"/>
        </w:rPr>
        <w:t>foreseeable</w:t>
      </w:r>
      <w:proofErr w:type="gramEnd"/>
      <w:r w:rsidRPr="00CA3586">
        <w:rPr>
          <w:sz w:val="16"/>
        </w:rPr>
        <w:t xml:space="preserve"> future. “Russia and China are not likely to join the developed nations of the West as liberal societies any time in the foreseeable future,” he wrote.[15] More positively, in contrast to his discussion of nationalism and liberalism, </w:t>
      </w:r>
      <w:proofErr w:type="spellStart"/>
      <w:r w:rsidRPr="00CA3586">
        <w:rPr>
          <w:sz w:val="16"/>
        </w:rPr>
        <w:t>Mearsheimer’s</w:t>
      </w:r>
      <w:proofErr w:type="spellEnd"/>
      <w:r w:rsidRPr="00CA3586">
        <w:rPr>
          <w:sz w:val="16"/>
        </w:rPr>
        <w:t xml:space="preserve"> treatment of the democratic peace theory does engage with some of the empirical data. </w:t>
      </w:r>
      <w:proofErr w:type="spellStart"/>
      <w:r w:rsidRPr="00753A39">
        <w:rPr>
          <w:rStyle w:val="StyleUnderline"/>
          <w:highlight w:val="green"/>
        </w:rPr>
        <w:t>Mearsheimer</w:t>
      </w:r>
      <w:proofErr w:type="spellEnd"/>
      <w:r w:rsidRPr="00753A39">
        <w:rPr>
          <w:rStyle w:val="StyleUnderline"/>
          <w:highlight w:val="green"/>
        </w:rPr>
        <w:t xml:space="preserve"> argues there are four</w:t>
      </w:r>
      <w:r w:rsidRPr="00381B34">
        <w:rPr>
          <w:rStyle w:val="StyleUnderline"/>
        </w:rPr>
        <w:t xml:space="preserve"> clear-cut </w:t>
      </w:r>
      <w:r w:rsidRPr="00753A39">
        <w:rPr>
          <w:rStyle w:val="StyleUnderline"/>
          <w:highlight w:val="green"/>
        </w:rPr>
        <w:t>cases of democracies fighting</w:t>
      </w:r>
      <w:r w:rsidRPr="00CA3586">
        <w:rPr>
          <w:sz w:val="16"/>
        </w:rPr>
        <w:t xml:space="preserve"> against each other: </w:t>
      </w:r>
      <w:r w:rsidRPr="00381B34">
        <w:rPr>
          <w:rStyle w:val="StyleUnderline"/>
        </w:rPr>
        <w:t>Germany against the Allies in</w:t>
      </w:r>
      <w:r w:rsidRPr="00CA3586">
        <w:rPr>
          <w:sz w:val="16"/>
        </w:rPr>
        <w:t xml:space="preserve"> </w:t>
      </w:r>
      <w:r w:rsidRPr="00381B34">
        <w:rPr>
          <w:rStyle w:val="StyleUnderline"/>
        </w:rPr>
        <w:t>W</w:t>
      </w:r>
      <w:r w:rsidRPr="00CA3586">
        <w:rPr>
          <w:sz w:val="16"/>
        </w:rPr>
        <w:t xml:space="preserve">orld </w:t>
      </w:r>
      <w:r w:rsidRPr="00381B34">
        <w:rPr>
          <w:rStyle w:val="StyleUnderline"/>
        </w:rPr>
        <w:t>W</w:t>
      </w:r>
      <w:r w:rsidRPr="00CA3586">
        <w:rPr>
          <w:sz w:val="16"/>
        </w:rPr>
        <w:t xml:space="preserve">ar </w:t>
      </w:r>
      <w:r w:rsidRPr="00381B34">
        <w:rPr>
          <w:rStyle w:val="StyleUnderline"/>
        </w:rPr>
        <w:t>I; the Boer War</w:t>
      </w:r>
      <w:r w:rsidRPr="00CA3586">
        <w:rPr>
          <w:sz w:val="16"/>
        </w:rPr>
        <w:t xml:space="preserve"> (1899-1902); </w:t>
      </w:r>
      <w:r w:rsidRPr="00381B34">
        <w:rPr>
          <w:rStyle w:val="StyleUnderline"/>
        </w:rPr>
        <w:t>the Spanish-American War</w:t>
      </w:r>
      <w:r w:rsidRPr="00CA3586">
        <w:rPr>
          <w:sz w:val="16"/>
        </w:rPr>
        <w:t xml:space="preserve"> of 1898; </w:t>
      </w:r>
      <w:r w:rsidRPr="00381B34">
        <w:rPr>
          <w:rStyle w:val="StyleUnderline"/>
        </w:rPr>
        <w:t xml:space="preserve">and the </w:t>
      </w:r>
      <w:proofErr w:type="spellStart"/>
      <w:r w:rsidRPr="00381B34">
        <w:rPr>
          <w:rStyle w:val="StyleUnderline"/>
        </w:rPr>
        <w:t>Kargil</w:t>
      </w:r>
      <w:proofErr w:type="spellEnd"/>
      <w:r w:rsidRPr="00381B34">
        <w:rPr>
          <w:rStyle w:val="StyleUnderline"/>
        </w:rPr>
        <w:t xml:space="preserve"> War</w:t>
      </w:r>
      <w:r w:rsidRPr="00CA3586">
        <w:rPr>
          <w:sz w:val="16"/>
        </w:rPr>
        <w:t xml:space="preserve"> between India and Pakistan in 1999. Along the same lines, </w:t>
      </w:r>
      <w:r w:rsidRPr="00381B34">
        <w:rPr>
          <w:rStyle w:val="StyleUnderline"/>
        </w:rPr>
        <w:t>he also claims that the</w:t>
      </w:r>
      <w:r w:rsidRPr="00CA3586">
        <w:rPr>
          <w:sz w:val="16"/>
        </w:rPr>
        <w:t xml:space="preserve"> </w:t>
      </w:r>
      <w:r w:rsidRPr="00381B34">
        <w:rPr>
          <w:rStyle w:val="StyleUnderline"/>
        </w:rPr>
        <w:t>U</w:t>
      </w:r>
      <w:r w:rsidRPr="00CA3586">
        <w:rPr>
          <w:sz w:val="16"/>
        </w:rPr>
        <w:t xml:space="preserve">nited </w:t>
      </w:r>
      <w:r w:rsidRPr="00381B34">
        <w:rPr>
          <w:rStyle w:val="StyleUnderline"/>
        </w:rPr>
        <w:t>S</w:t>
      </w:r>
      <w:r w:rsidRPr="00CA3586">
        <w:rPr>
          <w:sz w:val="16"/>
        </w:rPr>
        <w:t xml:space="preserve">tates </w:t>
      </w:r>
      <w:r>
        <w:rPr>
          <w:rStyle w:val="StyleUnderline"/>
        </w:rPr>
        <w:t>“</w:t>
      </w:r>
      <w:r w:rsidRPr="00381B34">
        <w:rPr>
          <w:rStyle w:val="StyleUnderline"/>
        </w:rPr>
        <w:t>has a rich history of toppling democrat</w:t>
      </w:r>
      <w:r w:rsidRPr="00CA3586">
        <w:rPr>
          <w:sz w:val="16"/>
        </w:rPr>
        <w:t xml:space="preserve">ically elected </w:t>
      </w:r>
      <w:r w:rsidRPr="00381B34">
        <w:rPr>
          <w:rStyle w:val="StyleUnderline"/>
        </w:rPr>
        <w:t>governments,</w:t>
      </w:r>
      <w:r>
        <w:rPr>
          <w:rStyle w:val="StyleUnderline"/>
        </w:rPr>
        <w:t>”</w:t>
      </w:r>
      <w:r w:rsidRPr="00CA3586">
        <w:rPr>
          <w:sz w:val="16"/>
        </w:rPr>
        <w:t xml:space="preserve"> further disproving the democratic peace theory. </w:t>
      </w:r>
      <w:r w:rsidRPr="00381B34">
        <w:rPr>
          <w:rStyle w:val="StyleUnderline"/>
        </w:rPr>
        <w:t>He cites</w:t>
      </w:r>
      <w:r w:rsidRPr="00CA3586">
        <w:rPr>
          <w:sz w:val="16"/>
        </w:rPr>
        <w:t xml:space="preserve"> </w:t>
      </w:r>
      <w:r w:rsidRPr="00381B34">
        <w:rPr>
          <w:rStyle w:val="StyleUnderline"/>
        </w:rPr>
        <w:t>Guatemala</w:t>
      </w:r>
      <w:r w:rsidRPr="00CA3586">
        <w:rPr>
          <w:sz w:val="16"/>
        </w:rPr>
        <w:t xml:space="preserve"> in 1954, </w:t>
      </w:r>
      <w:r w:rsidRPr="00381B34">
        <w:rPr>
          <w:rStyle w:val="StyleUnderline"/>
        </w:rPr>
        <w:t>Iran</w:t>
      </w:r>
      <w:r w:rsidRPr="00CA3586">
        <w:rPr>
          <w:sz w:val="16"/>
        </w:rPr>
        <w:t xml:space="preserve"> in 1953, </w:t>
      </w:r>
      <w:r w:rsidRPr="00381B34">
        <w:rPr>
          <w:rStyle w:val="StyleUnderline"/>
        </w:rPr>
        <w:t>Brazil</w:t>
      </w:r>
      <w:r w:rsidRPr="00CA3586">
        <w:rPr>
          <w:sz w:val="16"/>
        </w:rPr>
        <w:t xml:space="preserve"> in 1964, and </w:t>
      </w:r>
      <w:r w:rsidRPr="00381B34">
        <w:rPr>
          <w:rStyle w:val="StyleUnderline"/>
        </w:rPr>
        <w:t>Chile</w:t>
      </w:r>
      <w:r w:rsidRPr="00CA3586">
        <w:rPr>
          <w:sz w:val="16"/>
        </w:rPr>
        <w:t xml:space="preserve"> in 1973 as examples. </w:t>
      </w:r>
      <w:r w:rsidRPr="00753A39">
        <w:rPr>
          <w:rStyle w:val="Emphasis"/>
          <w:highlight w:val="green"/>
        </w:rPr>
        <w:t>None</w:t>
      </w:r>
      <w:r w:rsidRPr="00CA3586">
        <w:rPr>
          <w:sz w:val="16"/>
        </w:rPr>
        <w:t xml:space="preserve"> of these cases </w:t>
      </w:r>
      <w:proofErr w:type="gramStart"/>
      <w:r w:rsidRPr="00753A39">
        <w:rPr>
          <w:rStyle w:val="Emphasis"/>
          <w:highlight w:val="green"/>
        </w:rPr>
        <w:t>hold</w:t>
      </w:r>
      <w:proofErr w:type="gramEnd"/>
      <w:r w:rsidRPr="00753A39">
        <w:rPr>
          <w:rStyle w:val="Emphasis"/>
          <w:highlight w:val="green"/>
        </w:rPr>
        <w:t xml:space="preserve"> up.</w:t>
      </w:r>
      <w:r w:rsidRPr="00CA3586">
        <w:rPr>
          <w:sz w:val="16"/>
          <w:highlight w:val="green"/>
        </w:rPr>
        <w:t xml:space="preserve"> </w:t>
      </w:r>
      <w:proofErr w:type="spellStart"/>
      <w:r w:rsidRPr="00E73F25">
        <w:rPr>
          <w:rStyle w:val="StyleUnderline"/>
        </w:rPr>
        <w:t>Mearsheimer</w:t>
      </w:r>
      <w:proofErr w:type="spellEnd"/>
      <w:r w:rsidRPr="00E73F25">
        <w:rPr>
          <w:rStyle w:val="StyleUnderline"/>
        </w:rPr>
        <w:t xml:space="preserve"> gives prominent place to his claim that Wilhelmine Germany was a liberal democracy,</w:t>
      </w:r>
      <w:r w:rsidRPr="00CA3586">
        <w:rPr>
          <w:sz w:val="16"/>
        </w:rPr>
        <w:t xml:space="preserve"> and thus that World War I falsifies the democratic peace theory. (Christopher Layne makes the same argument in Peace of Illusions)</w:t>
      </w:r>
      <w:proofErr w:type="gramStart"/>
      <w:r w:rsidRPr="00CA3586">
        <w:rPr>
          <w:sz w:val="16"/>
        </w:rPr>
        <w:t>.[</w:t>
      </w:r>
      <w:proofErr w:type="gramEnd"/>
      <w:r w:rsidRPr="00CA3586">
        <w:rPr>
          <w:sz w:val="16"/>
        </w:rPr>
        <w:t xml:space="preserve">16] </w:t>
      </w:r>
      <w:r w:rsidRPr="00E73F25">
        <w:rPr>
          <w:rStyle w:val="StyleUnderline"/>
        </w:rPr>
        <w:t xml:space="preserve">The claim is false. The Polity IV project gives Germany in 1914 a </w:t>
      </w:r>
      <w:r w:rsidRPr="00E73F25">
        <w:rPr>
          <w:rStyle w:val="Emphasis"/>
        </w:rPr>
        <w:t xml:space="preserve">score of </w:t>
      </w:r>
      <w:proofErr w:type="gramStart"/>
      <w:r w:rsidRPr="00E73F25">
        <w:rPr>
          <w:rStyle w:val="Emphasis"/>
        </w:rPr>
        <w:t>2</w:t>
      </w:r>
      <w:proofErr w:type="gramEnd"/>
      <w:r w:rsidRPr="00E73F25">
        <w:rPr>
          <w:rStyle w:val="StyleUnderline"/>
        </w:rPr>
        <w:t xml:space="preserve"> on</w:t>
      </w:r>
      <w:r w:rsidRPr="00CA3586">
        <w:rPr>
          <w:sz w:val="16"/>
        </w:rPr>
        <w:t xml:space="preserve"> its scale of </w:t>
      </w:r>
      <w:r w:rsidRPr="00E73F25">
        <w:rPr>
          <w:rStyle w:val="StyleUnderline"/>
        </w:rPr>
        <w:t>-10</w:t>
      </w:r>
      <w:r w:rsidRPr="00CA3586">
        <w:rPr>
          <w:sz w:val="16"/>
        </w:rPr>
        <w:t xml:space="preserve"> (full autocracy) </w:t>
      </w:r>
      <w:r w:rsidRPr="00E73F25">
        <w:rPr>
          <w:rStyle w:val="StyleUnderline"/>
        </w:rPr>
        <w:t>to 10</w:t>
      </w:r>
      <w:r w:rsidRPr="00CA3586">
        <w:rPr>
          <w:sz w:val="16"/>
        </w:rPr>
        <w:t xml:space="preserve"> (full democracy). Like many hybrid, transitional, or incomplete democracies, Wilhelmine Germany blended traits of democracy and autocracy. It held elections and had a parliament; </w:t>
      </w:r>
      <w:r w:rsidRPr="00381B34">
        <w:rPr>
          <w:rStyle w:val="StyleUnderline"/>
        </w:rPr>
        <w:t>it</w:t>
      </w:r>
      <w:r w:rsidRPr="00CA3586">
        <w:rPr>
          <w:sz w:val="16"/>
        </w:rPr>
        <w:t xml:space="preserve"> also </w:t>
      </w:r>
      <w:r w:rsidRPr="00381B34">
        <w:rPr>
          <w:rStyle w:val="StyleUnderline"/>
        </w:rPr>
        <w:t>censored the press and established a military dictatorship over foreign</w:t>
      </w:r>
      <w:r w:rsidRPr="00CA3586">
        <w:rPr>
          <w:sz w:val="16"/>
        </w:rPr>
        <w:t xml:space="preserve"> and defense </w:t>
      </w:r>
      <w:r w:rsidRPr="00381B34">
        <w:rPr>
          <w:rStyle w:val="StyleUnderline"/>
        </w:rPr>
        <w:t>policy with no democratic checks</w:t>
      </w:r>
      <w:r w:rsidRPr="00CA3586">
        <w:rPr>
          <w:sz w:val="16"/>
        </w:rPr>
        <w:t xml:space="preserve"> on war-making powers. </w:t>
      </w:r>
      <w:proofErr w:type="gramStart"/>
      <w:r w:rsidRPr="00CA3586">
        <w:rPr>
          <w:sz w:val="16"/>
        </w:rPr>
        <w:t>This is not the kind of regime that scholars of the democratic peace have in mind.</w:t>
      </w:r>
      <w:proofErr w:type="gramEnd"/>
      <w:r w:rsidRPr="00CA3586">
        <w:rPr>
          <w:sz w:val="16"/>
        </w:rPr>
        <w:t xml:space="preserve"> </w:t>
      </w:r>
      <w:r w:rsidRPr="00381B34">
        <w:rPr>
          <w:rStyle w:val="StyleUnderline"/>
        </w:rPr>
        <w:t>The Boer War and Spanish-American War and coups in Guatemala, Iran, and Brazil fail</w:t>
      </w:r>
      <w:r w:rsidRPr="00CA3586">
        <w:rPr>
          <w:sz w:val="16"/>
        </w:rPr>
        <w:t xml:space="preserve"> by the same measures. </w:t>
      </w:r>
      <w:r w:rsidRPr="00753A39">
        <w:rPr>
          <w:rStyle w:val="Emphasis"/>
          <w:highlight w:val="green"/>
        </w:rPr>
        <w:t>One or the other party in the war</w:t>
      </w:r>
      <w:r w:rsidRPr="00381B34">
        <w:rPr>
          <w:rStyle w:val="Emphasis"/>
        </w:rPr>
        <w:t xml:space="preserve"> or coup </w:t>
      </w:r>
      <w:r w:rsidRPr="00753A39">
        <w:rPr>
          <w:rStyle w:val="Emphasis"/>
          <w:highlight w:val="green"/>
        </w:rPr>
        <w:t>simply were not full democracies</w:t>
      </w:r>
      <w:r w:rsidRPr="00381B34">
        <w:rPr>
          <w:rStyle w:val="Emphasis"/>
        </w:rPr>
        <w:t>.</w:t>
      </w:r>
      <w:r w:rsidRPr="00CA3586">
        <w:rPr>
          <w:sz w:val="16"/>
        </w:rPr>
        <w:t xml:space="preserve"> As importantly, </w:t>
      </w:r>
      <w:proofErr w:type="spellStart"/>
      <w:r w:rsidRPr="00381B34">
        <w:rPr>
          <w:rStyle w:val="Emphasis"/>
        </w:rPr>
        <w:t>Mearsheimer</w:t>
      </w:r>
      <w:proofErr w:type="spellEnd"/>
      <w:r w:rsidRPr="00381B34">
        <w:rPr>
          <w:rStyle w:val="Emphasis"/>
        </w:rPr>
        <w:t xml:space="preserve"> does not engage with more recent historiography</w:t>
      </w:r>
      <w:r w:rsidRPr="00CA3586">
        <w:rPr>
          <w:sz w:val="16"/>
        </w:rPr>
        <w:t xml:space="preserve"> on these cases; he is recycling old talking points by critics of U.S. foreign policy.[17] Suffice to say, the coups are more complicated than </w:t>
      </w:r>
      <w:proofErr w:type="spellStart"/>
      <w:r w:rsidRPr="00CA3586">
        <w:rPr>
          <w:sz w:val="16"/>
        </w:rPr>
        <w:t>Mearsheimer’s</w:t>
      </w:r>
      <w:proofErr w:type="spellEnd"/>
      <w:r w:rsidRPr="00CA3586">
        <w:rPr>
          <w:sz w:val="16"/>
        </w:rPr>
        <w:t xml:space="preserve"> single sentence makes them out to be. (</w:t>
      </w:r>
      <w:r w:rsidRPr="00381B34">
        <w:rPr>
          <w:rStyle w:val="StyleUnderline"/>
        </w:rPr>
        <w:t>Chile, in particular, was</w:t>
      </w:r>
      <w:r w:rsidRPr="00CA3586">
        <w:rPr>
          <w:sz w:val="16"/>
        </w:rPr>
        <w:t xml:space="preserve"> emphatically </w:t>
      </w:r>
      <w:r w:rsidRPr="00381B34">
        <w:rPr>
          <w:rStyle w:val="StyleUnderline"/>
        </w:rPr>
        <w:t>not</w:t>
      </w:r>
      <w:r w:rsidRPr="00CA3586">
        <w:rPr>
          <w:sz w:val="16"/>
        </w:rPr>
        <w:t xml:space="preserve"> a </w:t>
      </w:r>
      <w:r w:rsidRPr="00381B34">
        <w:rPr>
          <w:rStyle w:val="StyleUnderline"/>
        </w:rPr>
        <w:t>U.S.-sponsored</w:t>
      </w:r>
      <w:r w:rsidRPr="00CA3586">
        <w:rPr>
          <w:sz w:val="16"/>
        </w:rPr>
        <w:t xml:space="preserve"> coup, despite what your college professor told you). If these cases are to </w:t>
      </w:r>
      <w:proofErr w:type="gramStart"/>
      <w:r w:rsidRPr="00CA3586">
        <w:rPr>
          <w:sz w:val="16"/>
        </w:rPr>
        <w:t>be used</w:t>
      </w:r>
      <w:proofErr w:type="gramEnd"/>
      <w:r w:rsidRPr="00CA3586">
        <w:rPr>
          <w:sz w:val="16"/>
        </w:rPr>
        <w:t xml:space="preserve"> to disprove the democratic peace theory, more is needed. </w:t>
      </w:r>
      <w:proofErr w:type="spellStart"/>
      <w:r w:rsidRPr="00381B34">
        <w:rPr>
          <w:rStyle w:val="StyleUnderline"/>
        </w:rPr>
        <w:t>Mearsheimer’s</w:t>
      </w:r>
      <w:proofErr w:type="spellEnd"/>
      <w:r w:rsidRPr="00381B34">
        <w:rPr>
          <w:rStyle w:val="StyleUnderline"/>
        </w:rPr>
        <w:t xml:space="preserve"> discussion</w:t>
      </w:r>
      <w:r w:rsidRPr="00CA3586">
        <w:rPr>
          <w:sz w:val="16"/>
        </w:rPr>
        <w:t xml:space="preserve"> of the democratic peace theory </w:t>
      </w:r>
      <w:r w:rsidRPr="00381B34">
        <w:rPr>
          <w:rStyle w:val="StyleUnderline"/>
        </w:rPr>
        <w:t xml:space="preserve">has more problems. </w:t>
      </w:r>
      <w:r>
        <w:rPr>
          <w:rStyle w:val="StyleUnderline"/>
        </w:rPr>
        <w:t>“</w:t>
      </w:r>
      <w:r w:rsidRPr="00381B34">
        <w:rPr>
          <w:rStyle w:val="StyleUnderline"/>
        </w:rPr>
        <w:t>Perhaps the most damning evidence</w:t>
      </w:r>
      <w:r w:rsidRPr="00CA3586">
        <w:rPr>
          <w:sz w:val="16"/>
        </w:rPr>
        <w:t xml:space="preserve"> against the case for liberal democratic norms </w:t>
      </w:r>
      <w:r w:rsidRPr="00381B34">
        <w:rPr>
          <w:rStyle w:val="StyleUnderline"/>
        </w:rPr>
        <w:t>is</w:t>
      </w:r>
      <w:r w:rsidRPr="00CA3586">
        <w:rPr>
          <w:sz w:val="16"/>
        </w:rPr>
        <w:t xml:space="preserve"> found in Christopher </w:t>
      </w:r>
      <w:r w:rsidRPr="00381B34">
        <w:rPr>
          <w:rStyle w:val="StyleUnderline"/>
        </w:rPr>
        <w:t>Layne’s</w:t>
      </w:r>
      <w:r w:rsidRPr="00CA3586">
        <w:rPr>
          <w:sz w:val="16"/>
        </w:rPr>
        <w:t xml:space="preserve"> careful </w:t>
      </w:r>
      <w:r w:rsidRPr="00381B34">
        <w:rPr>
          <w:rStyle w:val="StyleUnderline"/>
        </w:rPr>
        <w:t xml:space="preserve">examination of four </w:t>
      </w:r>
      <w:r w:rsidRPr="00753A39">
        <w:rPr>
          <w:rStyle w:val="StyleUnderline"/>
          <w:highlight w:val="green"/>
        </w:rPr>
        <w:t>cases where</w:t>
      </w:r>
      <w:r w:rsidRPr="00CA3586">
        <w:rPr>
          <w:sz w:val="16"/>
        </w:rPr>
        <w:t xml:space="preserve"> a pair of </w:t>
      </w:r>
      <w:r w:rsidRPr="00381B34">
        <w:rPr>
          <w:rStyle w:val="StyleUnderline"/>
        </w:rPr>
        <w:t xml:space="preserve">liberal </w:t>
      </w:r>
      <w:r w:rsidRPr="00753A39">
        <w:rPr>
          <w:rStyle w:val="StyleUnderline"/>
          <w:highlight w:val="green"/>
        </w:rPr>
        <w:t>democracies marched to the brink of war</w:t>
      </w:r>
      <w:r w:rsidRPr="00381B34">
        <w:rPr>
          <w:rStyle w:val="StyleUnderline"/>
        </w:rPr>
        <w:t>, but one side pulled back</w:t>
      </w:r>
      <w:r w:rsidRPr="00CA3586">
        <w:rPr>
          <w:sz w:val="16"/>
        </w:rPr>
        <w:t xml:space="preserve"> and ended the crisis,” (3772) he writes. </w:t>
      </w:r>
      <w:r w:rsidRPr="00381B34">
        <w:rPr>
          <w:rStyle w:val="Emphasis"/>
        </w:rPr>
        <w:t xml:space="preserve">No, in </w:t>
      </w:r>
      <w:proofErr w:type="gramStart"/>
      <w:r w:rsidRPr="00381B34">
        <w:rPr>
          <w:rStyle w:val="Emphasis"/>
        </w:rPr>
        <w:t>fact</w:t>
      </w:r>
      <w:proofErr w:type="gramEnd"/>
      <w:r w:rsidRPr="00381B34">
        <w:rPr>
          <w:rStyle w:val="Emphasis"/>
        </w:rPr>
        <w:t xml:space="preserve"> these cases</w:t>
      </w:r>
      <w:r w:rsidRPr="00CA3586">
        <w:rPr>
          <w:sz w:val="16"/>
        </w:rPr>
        <w:t xml:space="preserve"> are not evidence against the democratic peace theory; if anything, they </w:t>
      </w:r>
      <w:r w:rsidRPr="00381B34">
        <w:rPr>
          <w:rStyle w:val="Emphasis"/>
        </w:rPr>
        <w:t xml:space="preserve">could be </w:t>
      </w:r>
      <w:r w:rsidRPr="00753A39">
        <w:rPr>
          <w:rStyle w:val="Emphasis"/>
          <w:highlight w:val="green"/>
        </w:rPr>
        <w:t xml:space="preserve">seen as evidence </w:t>
      </w:r>
      <w:r w:rsidRPr="00753A39">
        <w:rPr>
          <w:rStyle w:val="Emphasis"/>
        </w:rPr>
        <w:t>for i</w:t>
      </w:r>
      <w:r w:rsidRPr="00381B34">
        <w:rPr>
          <w:rStyle w:val="Emphasis"/>
        </w:rPr>
        <w:t>t</w:t>
      </w:r>
      <w:r w:rsidRPr="00381B34">
        <w:rPr>
          <w:rStyle w:val="StyleUnderline"/>
        </w:rPr>
        <w:t xml:space="preserve"> </w:t>
      </w:r>
      <w:r w:rsidRPr="00753A39">
        <w:rPr>
          <w:rStyle w:val="StyleUnderline"/>
          <w:highlight w:val="green"/>
        </w:rPr>
        <w:t>because the democracies</w:t>
      </w:r>
      <w:r w:rsidRPr="00381B34">
        <w:rPr>
          <w:rStyle w:val="StyleUnderline"/>
        </w:rPr>
        <w:t xml:space="preserve"> in question </w:t>
      </w:r>
      <w:r w:rsidRPr="00753A39">
        <w:rPr>
          <w:rStyle w:val="StyleUnderline"/>
          <w:highlight w:val="green"/>
        </w:rPr>
        <w:t>did not go to war</w:t>
      </w:r>
      <w:r w:rsidRPr="00381B34">
        <w:rPr>
          <w:rStyle w:val="StyleUnderline"/>
        </w:rPr>
        <w:t>. Whatever the causal mechanism</w:t>
      </w:r>
      <w:r w:rsidRPr="00CA3586">
        <w:rPr>
          <w:sz w:val="16"/>
        </w:rPr>
        <w:t xml:space="preserve"> at work, the cases simply do not comment on the democratic peace theory because </w:t>
      </w:r>
      <w:r w:rsidRPr="00381B34">
        <w:rPr>
          <w:rStyle w:val="StyleUnderline"/>
        </w:rPr>
        <w:t>they do not include examples of</w:t>
      </w:r>
      <w:r w:rsidRPr="00CA3586">
        <w:rPr>
          <w:sz w:val="16"/>
        </w:rPr>
        <w:t xml:space="preserve"> democracies going to </w:t>
      </w:r>
      <w:r w:rsidRPr="00381B34">
        <w:rPr>
          <w:rStyle w:val="StyleUnderline"/>
        </w:rPr>
        <w:t>war</w:t>
      </w:r>
      <w:r w:rsidRPr="00CA3586">
        <w:rPr>
          <w:sz w:val="16"/>
        </w:rPr>
        <w:t xml:space="preserve"> against each other. </w:t>
      </w:r>
      <w:proofErr w:type="gramStart"/>
      <w:r w:rsidRPr="00753A39">
        <w:rPr>
          <w:rStyle w:val="StyleUnderline"/>
          <w:highlight w:val="green"/>
        </w:rPr>
        <w:t xml:space="preserve">The </w:t>
      </w:r>
      <w:proofErr w:type="spellStart"/>
      <w:r w:rsidRPr="00753A39">
        <w:rPr>
          <w:rStyle w:val="StyleUnderline"/>
          <w:highlight w:val="green"/>
        </w:rPr>
        <w:t>Kargil</w:t>
      </w:r>
      <w:proofErr w:type="spellEnd"/>
      <w:r w:rsidRPr="00753A39">
        <w:rPr>
          <w:rStyle w:val="StyleUnderline"/>
          <w:highlight w:val="green"/>
        </w:rPr>
        <w:t xml:space="preserve"> War</w:t>
      </w:r>
      <w:r w:rsidRPr="00381B34">
        <w:rPr>
          <w:rStyle w:val="StyleUnderline"/>
        </w:rPr>
        <w:t xml:space="preserve"> is</w:t>
      </w:r>
      <w:r w:rsidRPr="00CA3586">
        <w:rPr>
          <w:sz w:val="16"/>
        </w:rPr>
        <w:t xml:space="preserve"> perhaps </w:t>
      </w:r>
      <w:r w:rsidRPr="00381B34">
        <w:rPr>
          <w:rStyle w:val="StyleUnderline"/>
        </w:rPr>
        <w:t>the single case of a militarized crisis between two democracies</w:t>
      </w:r>
      <w:r w:rsidRPr="00CA3586">
        <w:rPr>
          <w:sz w:val="16"/>
        </w:rPr>
        <w:t xml:space="preserve"> (Pervez Musharraf overthrew the Pakistani democracy months later), </w:t>
      </w:r>
      <w:r w:rsidRPr="00381B34">
        <w:rPr>
          <w:rStyle w:val="StyleUnderline"/>
        </w:rPr>
        <w:t>though</w:t>
      </w:r>
      <w:r w:rsidRPr="00CA3586">
        <w:rPr>
          <w:sz w:val="16"/>
        </w:rPr>
        <w:t xml:space="preserve"> one that </w:t>
      </w:r>
      <w:r w:rsidRPr="00753A39">
        <w:rPr>
          <w:rStyle w:val="StyleUnderline"/>
          <w:highlight w:val="green"/>
        </w:rPr>
        <w:t xml:space="preserve">was </w:t>
      </w:r>
      <w:r w:rsidRPr="00753A39">
        <w:rPr>
          <w:rStyle w:val="Emphasis"/>
          <w:highlight w:val="green"/>
        </w:rPr>
        <w:t>so small and brief</w:t>
      </w:r>
      <w:r w:rsidRPr="00381B34">
        <w:rPr>
          <w:rStyle w:val="Emphasis"/>
        </w:rPr>
        <w:t xml:space="preserve">, and killed so few people, </w:t>
      </w:r>
      <w:r w:rsidRPr="00753A39">
        <w:rPr>
          <w:rStyle w:val="Emphasis"/>
          <w:highlight w:val="green"/>
        </w:rPr>
        <w:t>that the</w:t>
      </w:r>
      <w:r w:rsidRPr="00CA3586">
        <w:rPr>
          <w:sz w:val="16"/>
        </w:rPr>
        <w:t xml:space="preserve"> Uppsala Data Conflict Program (</w:t>
      </w:r>
      <w:r w:rsidRPr="00753A39">
        <w:rPr>
          <w:rStyle w:val="Emphasis"/>
          <w:highlight w:val="green"/>
        </w:rPr>
        <w:t>UDCP</w:t>
      </w:r>
      <w:r w:rsidRPr="00CA3586">
        <w:rPr>
          <w:sz w:val="16"/>
          <w:highlight w:val="green"/>
        </w:rPr>
        <w:t xml:space="preserve">) </w:t>
      </w:r>
      <w:r w:rsidRPr="00753A39">
        <w:rPr>
          <w:rStyle w:val="Emphasis"/>
          <w:highlight w:val="green"/>
        </w:rPr>
        <w:t>codes it</w:t>
      </w:r>
      <w:r w:rsidRPr="00381B34">
        <w:rPr>
          <w:rStyle w:val="Emphasis"/>
        </w:rPr>
        <w:t xml:space="preserve"> as</w:t>
      </w:r>
      <w:r w:rsidRPr="00CA3586">
        <w:rPr>
          <w:sz w:val="16"/>
        </w:rPr>
        <w:t xml:space="preserve"> falling </w:t>
      </w:r>
      <w:r w:rsidRPr="00753A39">
        <w:rPr>
          <w:rStyle w:val="Emphasis"/>
          <w:highlight w:val="green"/>
        </w:rPr>
        <w:t>below</w:t>
      </w:r>
      <w:r w:rsidRPr="00381B34">
        <w:rPr>
          <w:rStyle w:val="Emphasis"/>
        </w:rPr>
        <w:t xml:space="preserve"> the</w:t>
      </w:r>
      <w:r w:rsidRPr="00CA3586">
        <w:rPr>
          <w:sz w:val="16"/>
        </w:rPr>
        <w:t xml:space="preserve"> conventional </w:t>
      </w:r>
      <w:r w:rsidRPr="00381B34">
        <w:rPr>
          <w:rStyle w:val="Emphasis"/>
        </w:rPr>
        <w:t xml:space="preserve">threshold of 1,000 battle deaths that political scientists use to define </w:t>
      </w:r>
      <w:r>
        <w:rPr>
          <w:rStyle w:val="Emphasis"/>
        </w:rPr>
        <w:t>“</w:t>
      </w:r>
      <w:r w:rsidRPr="00753A39">
        <w:rPr>
          <w:rStyle w:val="Emphasis"/>
          <w:highlight w:val="green"/>
        </w:rPr>
        <w:t>war</w:t>
      </w:r>
      <w:r>
        <w:rPr>
          <w:rStyle w:val="Emphasis"/>
        </w:rPr>
        <w:t>”</w:t>
      </w:r>
      <w:r w:rsidRPr="00CA3586">
        <w:rPr>
          <w:sz w:val="16"/>
        </w:rPr>
        <w:t xml:space="preserve"> (UDCP estimates 886 battle deaths).[18] </w:t>
      </w:r>
      <w:r w:rsidRPr="00381B34">
        <w:rPr>
          <w:rStyle w:val="StyleUnderline"/>
        </w:rPr>
        <w:t>That is a technicality, however,</w:t>
      </w:r>
      <w:r w:rsidRPr="00CA3586">
        <w:rPr>
          <w:sz w:val="16"/>
        </w:rPr>
        <w:t xml:space="preserve"> and the case does raise a potential problem for the democratic peace theory.</w:t>
      </w:r>
      <w:proofErr w:type="gramEnd"/>
      <w:r w:rsidRPr="00CA3586">
        <w:rPr>
          <w:sz w:val="16"/>
        </w:rPr>
        <w:t xml:space="preserve"> </w:t>
      </w:r>
      <w:r w:rsidRPr="00381B34">
        <w:rPr>
          <w:rStyle w:val="StyleUnderline"/>
        </w:rPr>
        <w:t>But</w:t>
      </w:r>
      <w:r w:rsidRPr="00CA3586">
        <w:rPr>
          <w:sz w:val="16"/>
        </w:rPr>
        <w:t xml:space="preserve"> not a large one. As I often tell my students, </w:t>
      </w:r>
      <w:r w:rsidRPr="00381B34">
        <w:rPr>
          <w:rStyle w:val="StyleUnderline"/>
        </w:rPr>
        <w:t>the fact that scholars have spent so much time debating the marginal cases proves that</w:t>
      </w:r>
      <w:r w:rsidRPr="00CA3586">
        <w:rPr>
          <w:sz w:val="16"/>
        </w:rPr>
        <w:t xml:space="preserve"> the </w:t>
      </w:r>
      <w:r w:rsidRPr="00753A39">
        <w:rPr>
          <w:rStyle w:val="StyleUnderline"/>
          <w:highlight w:val="green"/>
        </w:rPr>
        <w:t>d</w:t>
      </w:r>
      <w:r w:rsidRPr="00CA3586">
        <w:rPr>
          <w:sz w:val="16"/>
        </w:rPr>
        <w:t xml:space="preserve">emocratic </w:t>
      </w:r>
      <w:r w:rsidRPr="00753A39">
        <w:rPr>
          <w:rStyle w:val="StyleUnderline"/>
          <w:highlight w:val="green"/>
        </w:rPr>
        <w:t>p</w:t>
      </w:r>
      <w:r w:rsidRPr="00CA3586">
        <w:rPr>
          <w:sz w:val="16"/>
        </w:rPr>
        <w:t xml:space="preserve">eace </w:t>
      </w:r>
      <w:r w:rsidRPr="00753A39">
        <w:rPr>
          <w:rStyle w:val="StyleUnderline"/>
          <w:highlight w:val="green"/>
        </w:rPr>
        <w:t>t</w:t>
      </w:r>
      <w:r w:rsidRPr="00CA3586">
        <w:rPr>
          <w:sz w:val="16"/>
        </w:rPr>
        <w:t xml:space="preserve">heory </w:t>
      </w:r>
      <w:r w:rsidRPr="00381B34">
        <w:rPr>
          <w:rStyle w:val="StyleUnderline"/>
        </w:rPr>
        <w:t>is true the rest of the time</w:t>
      </w:r>
      <w:r w:rsidRPr="00CA3586">
        <w:rPr>
          <w:sz w:val="16"/>
        </w:rPr>
        <w:t xml:space="preserve">—which is to say, </w:t>
      </w:r>
      <w:r w:rsidRPr="00381B34">
        <w:rPr>
          <w:rStyle w:val="Emphasis"/>
        </w:rPr>
        <w:t xml:space="preserve">it </w:t>
      </w:r>
      <w:r w:rsidRPr="00753A39">
        <w:rPr>
          <w:rStyle w:val="Emphasis"/>
          <w:highlight w:val="green"/>
        </w:rPr>
        <w:t>is true for</w:t>
      </w:r>
      <w:r w:rsidRPr="00381B34">
        <w:rPr>
          <w:rStyle w:val="Emphasis"/>
        </w:rPr>
        <w:t xml:space="preserve"> the other </w:t>
      </w:r>
      <w:r w:rsidRPr="00753A39">
        <w:rPr>
          <w:rStyle w:val="Emphasis"/>
          <w:highlight w:val="green"/>
        </w:rPr>
        <w:t>99.9 percent of cases</w:t>
      </w:r>
      <w:r w:rsidRPr="00381B34">
        <w:rPr>
          <w:rStyle w:val="Emphasis"/>
        </w:rPr>
        <w:t>.</w:t>
      </w:r>
      <w:r w:rsidRPr="00CA3586">
        <w:rPr>
          <w:sz w:val="16"/>
        </w:rPr>
        <w:t xml:space="preserve"> It is true </w:t>
      </w:r>
      <w:r w:rsidRPr="00381B34">
        <w:rPr>
          <w:rStyle w:val="StyleUnderline"/>
        </w:rPr>
        <w:t>enough for policymaking: scholars can reliably trust that democracies virtually never go to war</w:t>
      </w:r>
      <w:r w:rsidRPr="00CA3586">
        <w:rPr>
          <w:sz w:val="16"/>
        </w:rPr>
        <w:t xml:space="preserve"> against each other. </w:t>
      </w:r>
      <w:proofErr w:type="gramStart"/>
      <w:r w:rsidRPr="00CA3586">
        <w:rPr>
          <w:sz w:val="16"/>
        </w:rPr>
        <w:t>And</w:t>
      </w:r>
      <w:proofErr w:type="gramEnd"/>
      <w:r w:rsidRPr="00CA3586">
        <w:rPr>
          <w:sz w:val="16"/>
        </w:rPr>
        <w:t xml:space="preserve"> if it is true, </w:t>
      </w:r>
      <w:r w:rsidRPr="00381B34">
        <w:rPr>
          <w:rStyle w:val="StyleUnderline"/>
        </w:rPr>
        <w:t>realism</w:t>
      </w:r>
      <w:r w:rsidRPr="00CA3586">
        <w:rPr>
          <w:sz w:val="16"/>
        </w:rPr>
        <w:t xml:space="preserve"> is not just a faulty guide; it </w:t>
      </w:r>
      <w:r w:rsidRPr="00381B34">
        <w:rPr>
          <w:rStyle w:val="StyleUnderline"/>
        </w:rPr>
        <w:t>is</w:t>
      </w:r>
      <w:r w:rsidRPr="00CA3586">
        <w:rPr>
          <w:sz w:val="16"/>
        </w:rPr>
        <w:t xml:space="preserve"> a </w:t>
      </w:r>
      <w:r w:rsidRPr="00381B34">
        <w:rPr>
          <w:rStyle w:val="StyleUnderline"/>
        </w:rPr>
        <w:t>treacherous</w:t>
      </w:r>
      <w:r w:rsidRPr="00CA3586">
        <w:rPr>
          <w:sz w:val="16"/>
        </w:rPr>
        <w:t xml:space="preserve"> one, leading us in exactly the opposite direction we should go.</w:t>
      </w:r>
    </w:p>
    <w:p w:rsidR="00AB7957" w:rsidRPr="00344F5D" w:rsidRDefault="00AB7957" w:rsidP="00AB7957">
      <w:pPr>
        <w:pStyle w:val="Heading4"/>
        <w:rPr>
          <w:rFonts w:cs="Calibri"/>
        </w:rPr>
      </w:pPr>
      <w:r w:rsidRPr="00344F5D">
        <w:rPr>
          <w:rFonts w:cs="Calibri"/>
        </w:rPr>
        <w:t>Nuclear war is existential – climate, mass starvation, Ice Age, and meltdowns</w:t>
      </w:r>
    </w:p>
    <w:p w:rsidR="00AB7957" w:rsidRPr="00344F5D" w:rsidRDefault="00AB7957" w:rsidP="00AB7957">
      <w:r w:rsidRPr="00344F5D">
        <w:rPr>
          <w:rStyle w:val="Style13ptBold"/>
        </w:rPr>
        <w:t>Starr</w:t>
      </w:r>
      <w:r w:rsidRPr="00344F5D">
        <w:t xml:space="preserve"> </w:t>
      </w:r>
      <w:r w:rsidRPr="00344F5D">
        <w:rPr>
          <w:rStyle w:val="Style13ptBold"/>
        </w:rPr>
        <w:t>14</w:t>
      </w:r>
      <w:r w:rsidRPr="00344F5D">
        <w:t xml:space="preserve"> [Steven, Senior Scientist for Physicians for Social Responsibility (www.psr.org) and Director of the Clinical Laboratory Science Program at the University of Missouri. Starr has published in the Bulletin of the Atomic Scientists and the Strategic Arms Reduction (STAR) website of the Moscow Institute of Physics and Technology, June 5, “The Lethality of Nuclear Weapons: Nuclear War has No Winner,” http://www.globalresearch.ca/the-lethality-of-nuclear-weapons-nuclear-war-has-no-winner/5385611]</w:t>
      </w:r>
    </w:p>
    <w:p w:rsidR="00AB7957" w:rsidRDefault="00AB7957" w:rsidP="00AB7957">
      <w:pPr>
        <w:rPr>
          <w:rStyle w:val="Emphasis"/>
        </w:rPr>
      </w:pPr>
      <w:r w:rsidRPr="00344F5D">
        <w:rPr>
          <w:rStyle w:val="StyleUnderline"/>
        </w:rPr>
        <w:t>Nuclear war has no winner.</w:t>
      </w:r>
      <w:r w:rsidRPr="0004625A">
        <w:rPr>
          <w:sz w:val="10"/>
        </w:rPr>
        <w:t xml:space="preserve"> Beginning in 2006, </w:t>
      </w:r>
      <w:r w:rsidRPr="00344F5D">
        <w:rPr>
          <w:rStyle w:val="StyleUnderline"/>
        </w:rPr>
        <w:t xml:space="preserve">several of the world’s </w:t>
      </w:r>
      <w:r w:rsidRPr="00344F5D">
        <w:rPr>
          <w:rStyle w:val="StyleUnderline"/>
          <w:highlight w:val="cyan"/>
        </w:rPr>
        <w:t>leading climatologists</w:t>
      </w:r>
      <w:r w:rsidRPr="0004625A">
        <w:rPr>
          <w:sz w:val="10"/>
          <w:highlight w:val="cyan"/>
        </w:rPr>
        <w:t xml:space="preserve"> </w:t>
      </w:r>
      <w:r w:rsidRPr="0004625A">
        <w:rPr>
          <w:sz w:val="10"/>
        </w:rPr>
        <w:t xml:space="preserve">(at Rutgers, UCLA, John Hopkins University, and the University of Colorado-Boulder) </w:t>
      </w:r>
      <w:r w:rsidRPr="00344F5D">
        <w:rPr>
          <w:rStyle w:val="StyleUnderline"/>
        </w:rPr>
        <w:t xml:space="preserve">published a series of studies that </w:t>
      </w:r>
      <w:r w:rsidRPr="00344F5D">
        <w:rPr>
          <w:rStyle w:val="StyleUnderline"/>
          <w:highlight w:val="cyan"/>
        </w:rPr>
        <w:t>evaluate</w:t>
      </w:r>
      <w:r w:rsidRPr="00344F5D">
        <w:rPr>
          <w:rStyle w:val="StyleUnderline"/>
        </w:rPr>
        <w:t xml:space="preserve">d the long-term environmental </w:t>
      </w:r>
      <w:r w:rsidRPr="00344F5D">
        <w:rPr>
          <w:rStyle w:val="StyleUnderline"/>
          <w:highlight w:val="cyan"/>
        </w:rPr>
        <w:t xml:space="preserve">consequences of </w:t>
      </w:r>
      <w:r w:rsidRPr="0004625A">
        <w:rPr>
          <w:sz w:val="10"/>
        </w:rPr>
        <w:t>a</w:t>
      </w:r>
      <w:r w:rsidRPr="00344F5D">
        <w:rPr>
          <w:rStyle w:val="StyleUnderline"/>
          <w:highlight w:val="cyan"/>
        </w:rPr>
        <w:t xml:space="preserve"> nuclear war</w:t>
      </w:r>
      <w:r w:rsidRPr="0004625A">
        <w:rPr>
          <w:sz w:val="10"/>
        </w:rPr>
        <w:t xml:space="preserve">, including baseline scenarios </w:t>
      </w:r>
      <w:r w:rsidRPr="00344F5D">
        <w:rPr>
          <w:rStyle w:val="StyleUnderline"/>
        </w:rPr>
        <w:t>fought with</w:t>
      </w:r>
      <w:r w:rsidRPr="0004625A">
        <w:rPr>
          <w:sz w:val="10"/>
        </w:rPr>
        <w:t xml:space="preserve"> merely </w:t>
      </w:r>
      <w:r w:rsidRPr="00344F5D">
        <w:rPr>
          <w:rStyle w:val="Emphasis"/>
        </w:rPr>
        <w:t>1% of</w:t>
      </w:r>
      <w:r w:rsidRPr="0004625A">
        <w:rPr>
          <w:sz w:val="10"/>
        </w:rPr>
        <w:t xml:space="preserve"> the explosive power in the US and/or Russian launch-ready </w:t>
      </w:r>
      <w:r w:rsidRPr="00344F5D">
        <w:rPr>
          <w:rStyle w:val="StyleUnderline"/>
        </w:rPr>
        <w:t>nuclear</w:t>
      </w:r>
      <w:r w:rsidRPr="00344F5D">
        <w:rPr>
          <w:rStyle w:val="Emphasis"/>
        </w:rPr>
        <w:t xml:space="preserve"> arsenals.</w:t>
      </w:r>
      <w:r w:rsidRPr="0004625A">
        <w:rPr>
          <w:sz w:val="10"/>
        </w:rPr>
        <w:t xml:space="preserve"> They concluded that the consequences of </w:t>
      </w:r>
      <w:r w:rsidRPr="00344F5D">
        <w:rPr>
          <w:rStyle w:val="StyleUnderline"/>
        </w:rPr>
        <w:t xml:space="preserve">even </w:t>
      </w:r>
      <w:r w:rsidRPr="00344F5D">
        <w:rPr>
          <w:rStyle w:val="StyleUnderline"/>
          <w:highlight w:val="cyan"/>
        </w:rPr>
        <w:t>a</w:t>
      </w:r>
      <w:r w:rsidRPr="0004625A">
        <w:rPr>
          <w:sz w:val="10"/>
          <w:highlight w:val="cyan"/>
        </w:rPr>
        <w:t xml:space="preserve"> “</w:t>
      </w:r>
      <w:r w:rsidRPr="00344F5D">
        <w:rPr>
          <w:rStyle w:val="StyleUnderline"/>
          <w:highlight w:val="cyan"/>
        </w:rPr>
        <w:t>small</w:t>
      </w:r>
      <w:r w:rsidRPr="0004625A">
        <w:rPr>
          <w:sz w:val="10"/>
          <w:highlight w:val="cyan"/>
        </w:rPr>
        <w:t xml:space="preserve">” </w:t>
      </w:r>
      <w:r w:rsidRPr="00344F5D">
        <w:rPr>
          <w:rStyle w:val="StyleUnderline"/>
          <w:highlight w:val="cyan"/>
        </w:rPr>
        <w:t xml:space="preserve">nuclear war </w:t>
      </w:r>
      <w:r w:rsidRPr="00344F5D">
        <w:rPr>
          <w:rStyle w:val="StyleUnderline"/>
        </w:rPr>
        <w:t xml:space="preserve">would </w:t>
      </w:r>
      <w:r w:rsidRPr="00344F5D">
        <w:rPr>
          <w:rStyle w:val="StyleUnderline"/>
          <w:highlight w:val="cyan"/>
        </w:rPr>
        <w:t xml:space="preserve">include </w:t>
      </w:r>
      <w:r w:rsidRPr="00344F5D">
        <w:rPr>
          <w:rStyle w:val="Emphasis"/>
        </w:rPr>
        <w:t xml:space="preserve">catastrophic </w:t>
      </w:r>
      <w:r w:rsidRPr="00344F5D">
        <w:rPr>
          <w:rStyle w:val="Emphasis"/>
          <w:highlight w:val="cyan"/>
        </w:rPr>
        <w:t xml:space="preserve">disruptions of </w:t>
      </w:r>
      <w:r w:rsidRPr="00344F5D">
        <w:rPr>
          <w:rStyle w:val="Emphasis"/>
        </w:rPr>
        <w:t xml:space="preserve">global </w:t>
      </w:r>
      <w:r w:rsidRPr="00344F5D">
        <w:rPr>
          <w:rStyle w:val="Emphasis"/>
          <w:highlight w:val="cyan"/>
        </w:rPr>
        <w:t>climate</w:t>
      </w:r>
      <w:r w:rsidRPr="0004625A">
        <w:rPr>
          <w:sz w:val="10"/>
        </w:rPr>
        <w:t>[</w:t>
      </w:r>
      <w:proofErr w:type="spellStart"/>
      <w:r w:rsidRPr="0004625A">
        <w:rPr>
          <w:sz w:val="10"/>
        </w:rPr>
        <w:t>i</w:t>
      </w:r>
      <w:proofErr w:type="spellEnd"/>
      <w:r w:rsidRPr="0004625A">
        <w:rPr>
          <w:sz w:val="10"/>
        </w:rPr>
        <w:t xml:space="preserve">] </w:t>
      </w:r>
      <w:r w:rsidRPr="00344F5D">
        <w:rPr>
          <w:rStyle w:val="Emphasis"/>
          <w:highlight w:val="cyan"/>
        </w:rPr>
        <w:t xml:space="preserve">and </w:t>
      </w:r>
      <w:r w:rsidRPr="00344F5D">
        <w:rPr>
          <w:rStyle w:val="Emphasis"/>
        </w:rPr>
        <w:t xml:space="preserve">massive </w:t>
      </w:r>
      <w:r w:rsidRPr="00344F5D">
        <w:rPr>
          <w:rStyle w:val="Emphasis"/>
          <w:highlight w:val="cyan"/>
        </w:rPr>
        <w:t xml:space="preserve">destruction of </w:t>
      </w:r>
      <w:r w:rsidRPr="00344F5D">
        <w:rPr>
          <w:rStyle w:val="Emphasis"/>
        </w:rPr>
        <w:t>Earth’s</w:t>
      </w:r>
      <w:r w:rsidRPr="0004625A">
        <w:rPr>
          <w:sz w:val="10"/>
          <w:szCs w:val="16"/>
        </w:rPr>
        <w:t xml:space="preserve"> protective </w:t>
      </w:r>
      <w:r w:rsidRPr="00344F5D">
        <w:rPr>
          <w:rStyle w:val="Emphasis"/>
          <w:highlight w:val="cyan"/>
        </w:rPr>
        <w:t xml:space="preserve">ozone </w:t>
      </w:r>
      <w:proofErr w:type="gramStart"/>
      <w:r w:rsidRPr="00344F5D">
        <w:rPr>
          <w:rStyle w:val="Emphasis"/>
          <w:highlight w:val="cyan"/>
        </w:rPr>
        <w:t>layer</w:t>
      </w:r>
      <w:r w:rsidRPr="0004625A">
        <w:rPr>
          <w:sz w:val="10"/>
        </w:rPr>
        <w:t>[</w:t>
      </w:r>
      <w:proofErr w:type="gramEnd"/>
      <w:r w:rsidRPr="0004625A">
        <w:rPr>
          <w:sz w:val="10"/>
        </w:rPr>
        <w:t xml:space="preserve">ii]. </w:t>
      </w:r>
      <w:r w:rsidRPr="00344F5D">
        <w:rPr>
          <w:rStyle w:val="StyleUnderline"/>
        </w:rPr>
        <w:t>These and more recent studies predict that global agriculture would be</w:t>
      </w:r>
      <w:r w:rsidRPr="0004625A">
        <w:rPr>
          <w:sz w:val="10"/>
        </w:rPr>
        <w:t xml:space="preserve"> so </w:t>
      </w:r>
      <w:r w:rsidRPr="00344F5D">
        <w:rPr>
          <w:rStyle w:val="StyleUnderline"/>
        </w:rPr>
        <w:t>negatively affected</w:t>
      </w:r>
      <w:r w:rsidRPr="0004625A">
        <w:rPr>
          <w:sz w:val="10"/>
        </w:rPr>
        <w:t xml:space="preserve"> by such a war, </w:t>
      </w:r>
      <w:r w:rsidRPr="00344F5D">
        <w:rPr>
          <w:rStyle w:val="Emphasis"/>
          <w:highlight w:val="cyan"/>
        </w:rPr>
        <w:t xml:space="preserve">a global famine would </w:t>
      </w:r>
      <w:r w:rsidRPr="00344F5D">
        <w:rPr>
          <w:rStyle w:val="StyleUnderline"/>
        </w:rPr>
        <w:t xml:space="preserve">result, which would </w:t>
      </w:r>
      <w:r w:rsidRPr="00344F5D">
        <w:rPr>
          <w:rStyle w:val="StyleUnderline"/>
          <w:highlight w:val="cyan"/>
        </w:rPr>
        <w:t>cause</w:t>
      </w:r>
      <w:r w:rsidRPr="0004625A">
        <w:rPr>
          <w:sz w:val="10"/>
        </w:rPr>
        <w:t xml:space="preserve"> up to </w:t>
      </w:r>
      <w:r w:rsidRPr="00344F5D">
        <w:rPr>
          <w:rStyle w:val="Emphasis"/>
          <w:highlight w:val="cyan"/>
        </w:rPr>
        <w:t>2 billion people</w:t>
      </w:r>
      <w:r w:rsidRPr="00344F5D">
        <w:rPr>
          <w:rStyle w:val="StyleUnderline"/>
          <w:highlight w:val="cyan"/>
        </w:rPr>
        <w:t xml:space="preserve"> to starve </w:t>
      </w:r>
      <w:r w:rsidRPr="00344F5D">
        <w:rPr>
          <w:rStyle w:val="StyleUnderline"/>
        </w:rPr>
        <w:t>to death.</w:t>
      </w:r>
      <w:r w:rsidRPr="0004625A">
        <w:rPr>
          <w:sz w:val="10"/>
        </w:rPr>
        <w:t xml:space="preserve"> </w:t>
      </w:r>
      <w:proofErr w:type="gramStart"/>
      <w:r w:rsidRPr="0004625A">
        <w:rPr>
          <w:sz w:val="10"/>
        </w:rPr>
        <w:t xml:space="preserve">[iii] These </w:t>
      </w:r>
      <w:r w:rsidRPr="00344F5D">
        <w:rPr>
          <w:rStyle w:val="Emphasis"/>
          <w:highlight w:val="cyan"/>
        </w:rPr>
        <w:t>peer-reviewed studies</w:t>
      </w:r>
      <w:r w:rsidRPr="0004625A">
        <w:rPr>
          <w:sz w:val="10"/>
          <w:highlight w:val="cyan"/>
        </w:rPr>
        <w:t xml:space="preserve"> </w:t>
      </w:r>
      <w:r w:rsidRPr="0004625A">
        <w:rPr>
          <w:sz w:val="10"/>
        </w:rPr>
        <w:t xml:space="preserve">– which were </w:t>
      </w:r>
      <w:r w:rsidRPr="00344F5D">
        <w:rPr>
          <w:rStyle w:val="StyleUnderline"/>
          <w:highlight w:val="cyan"/>
        </w:rPr>
        <w:t>analyzed by</w:t>
      </w:r>
      <w:r w:rsidRPr="00344F5D">
        <w:rPr>
          <w:rStyle w:val="StyleUnderline"/>
        </w:rPr>
        <w:t xml:space="preserve"> the </w:t>
      </w:r>
      <w:r w:rsidRPr="00344F5D">
        <w:rPr>
          <w:rStyle w:val="StyleUnderline"/>
          <w:highlight w:val="cyan"/>
        </w:rPr>
        <w:t>best scientists</w:t>
      </w:r>
      <w:r w:rsidRPr="00344F5D">
        <w:rPr>
          <w:rStyle w:val="StyleUnderline"/>
        </w:rPr>
        <w:t xml:space="preserve"> in the world and</w:t>
      </w:r>
      <w:r w:rsidRPr="0004625A">
        <w:rPr>
          <w:sz w:val="10"/>
        </w:rPr>
        <w:t xml:space="preserve"> </w:t>
      </w:r>
      <w:r w:rsidRPr="00344F5D">
        <w:rPr>
          <w:rStyle w:val="Emphasis"/>
        </w:rPr>
        <w:t xml:space="preserve">found to be </w:t>
      </w:r>
      <w:r w:rsidRPr="00344F5D">
        <w:rPr>
          <w:rStyle w:val="Emphasis"/>
          <w:highlight w:val="cyan"/>
        </w:rPr>
        <w:t>without error</w:t>
      </w:r>
      <w:r w:rsidRPr="0004625A">
        <w:rPr>
          <w:sz w:val="10"/>
          <w:highlight w:val="cyan"/>
        </w:rPr>
        <w:t xml:space="preserve"> </w:t>
      </w:r>
      <w:r w:rsidRPr="0004625A">
        <w:rPr>
          <w:sz w:val="10"/>
        </w:rPr>
        <w:t xml:space="preserve">– also </w:t>
      </w:r>
      <w:r w:rsidRPr="00344F5D">
        <w:rPr>
          <w:rStyle w:val="StyleUnderline"/>
          <w:highlight w:val="cyan"/>
        </w:rPr>
        <w:t xml:space="preserve">predict that a war </w:t>
      </w:r>
      <w:r w:rsidRPr="00344F5D">
        <w:rPr>
          <w:rStyle w:val="StyleUnderline"/>
        </w:rPr>
        <w:t xml:space="preserve">fought with less than half of US or Russian strategic nuclear weapons would </w:t>
      </w:r>
      <w:r w:rsidRPr="00344F5D">
        <w:rPr>
          <w:rStyle w:val="Emphasis"/>
        </w:rPr>
        <w:t>destroy the human race</w:t>
      </w:r>
      <w:r w:rsidRPr="0004625A">
        <w:rPr>
          <w:sz w:val="10"/>
        </w:rPr>
        <w:t xml:space="preserve">.[iv] In other words, </w:t>
      </w:r>
      <w:r w:rsidRPr="00344F5D">
        <w:rPr>
          <w:rStyle w:val="StyleUnderline"/>
        </w:rPr>
        <w:t xml:space="preserve">a US-Russian nuclear war would create such extreme long-term damage to the global environment that it </w:t>
      </w:r>
      <w:r w:rsidRPr="00344F5D">
        <w:rPr>
          <w:rStyle w:val="StyleUnderline"/>
          <w:highlight w:val="cyan"/>
        </w:rPr>
        <w:t xml:space="preserve">would </w:t>
      </w:r>
      <w:r w:rsidRPr="00344F5D">
        <w:rPr>
          <w:rStyle w:val="Emphasis"/>
          <w:highlight w:val="cyan"/>
        </w:rPr>
        <w:t>leave the Earth uninhabitable</w:t>
      </w:r>
      <w:r w:rsidRPr="0004625A">
        <w:rPr>
          <w:sz w:val="10"/>
          <w:highlight w:val="cyan"/>
        </w:rPr>
        <w:t xml:space="preserve"> </w:t>
      </w:r>
      <w:r w:rsidRPr="0004625A">
        <w:rPr>
          <w:sz w:val="10"/>
        </w:rPr>
        <w:t>for humans and most animal forms of life.</w:t>
      </w:r>
      <w:proofErr w:type="gramEnd"/>
      <w:r w:rsidRPr="0004625A">
        <w:rPr>
          <w:sz w:val="10"/>
        </w:rPr>
        <w:t xml:space="preserve"> </w:t>
      </w:r>
      <w:r w:rsidRPr="0004625A">
        <w:rPr>
          <w:sz w:val="10"/>
          <w:szCs w:val="16"/>
        </w:rPr>
        <w:t xml:space="preserve">A recent article in the Bulletin of the Atomic Scientists, “Self-assured destruction: The climate impacts of nuclear war”,[v] begins by stating: </w:t>
      </w:r>
      <w:r w:rsidRPr="0004625A">
        <w:rPr>
          <w:sz w:val="10"/>
        </w:rPr>
        <w:t xml:space="preserve">“A nuclear war between Russia and the United States, even after the arsenal reductions planned under New START, could produce a nuclear winter. Hence, </w:t>
      </w:r>
      <w:r w:rsidRPr="00344F5D">
        <w:rPr>
          <w:rStyle w:val="StyleUnderline"/>
        </w:rPr>
        <w:t>an attack by either side could be suicidal</w:t>
      </w:r>
      <w:r w:rsidRPr="0004625A">
        <w:rPr>
          <w:sz w:val="10"/>
        </w:rPr>
        <w:t xml:space="preserve">, resulting in self-assured destruction.” In 2009, I wrote an </w:t>
      </w:r>
      <w:proofErr w:type="gramStart"/>
      <w:r w:rsidRPr="0004625A">
        <w:rPr>
          <w:sz w:val="10"/>
        </w:rPr>
        <w:t>article[</w:t>
      </w:r>
      <w:proofErr w:type="gramEnd"/>
      <w:r w:rsidRPr="0004625A">
        <w:rPr>
          <w:sz w:val="10"/>
        </w:rPr>
        <w:t xml:space="preserve">vi] for the International Commission on Nuclear Non-proliferation and Disarmament that summarizes the findings of these studies. It explains that </w:t>
      </w:r>
      <w:r w:rsidRPr="00344F5D">
        <w:rPr>
          <w:rStyle w:val="StyleUnderline"/>
        </w:rPr>
        <w:t xml:space="preserve">nuclear </w:t>
      </w:r>
      <w:r w:rsidRPr="00344F5D">
        <w:rPr>
          <w:rStyle w:val="StyleUnderline"/>
          <w:highlight w:val="cyan"/>
        </w:rPr>
        <w:t xml:space="preserve">firestorms would produce </w:t>
      </w:r>
      <w:r w:rsidRPr="00344F5D">
        <w:rPr>
          <w:rStyle w:val="StyleUnderline"/>
        </w:rPr>
        <w:t xml:space="preserve">millions of tons of </w:t>
      </w:r>
      <w:r w:rsidRPr="00344F5D">
        <w:rPr>
          <w:rStyle w:val="StyleUnderline"/>
          <w:highlight w:val="cyan"/>
        </w:rPr>
        <w:t>smoke, which would</w:t>
      </w:r>
      <w:r w:rsidRPr="0004625A">
        <w:rPr>
          <w:sz w:val="10"/>
        </w:rPr>
        <w:t xml:space="preserve"> rise above cloud level and form a global stratospheric smoke layer that would rapidly encircle the Earth. The smoke layer would </w:t>
      </w:r>
      <w:r w:rsidRPr="00344F5D">
        <w:rPr>
          <w:rStyle w:val="StyleUnderline"/>
          <w:highlight w:val="cyan"/>
        </w:rPr>
        <w:t xml:space="preserve">remain for </w:t>
      </w:r>
      <w:r w:rsidRPr="00344F5D">
        <w:rPr>
          <w:rStyle w:val="Emphasis"/>
          <w:highlight w:val="cyan"/>
        </w:rPr>
        <w:t>at least a decade</w:t>
      </w:r>
      <w:r w:rsidRPr="0004625A">
        <w:rPr>
          <w:sz w:val="10"/>
          <w:highlight w:val="cyan"/>
        </w:rPr>
        <w:t xml:space="preserve">, </w:t>
      </w:r>
      <w:r w:rsidRPr="00344F5D">
        <w:rPr>
          <w:rStyle w:val="StyleUnderline"/>
          <w:highlight w:val="cyan"/>
        </w:rPr>
        <w:t>and</w:t>
      </w:r>
      <w:r w:rsidRPr="0004625A">
        <w:rPr>
          <w:sz w:val="10"/>
          <w:highlight w:val="cyan"/>
        </w:rPr>
        <w:t xml:space="preserve"> </w:t>
      </w:r>
      <w:r w:rsidRPr="0004625A">
        <w:rPr>
          <w:sz w:val="10"/>
        </w:rPr>
        <w:t xml:space="preserve">it would act to </w:t>
      </w:r>
      <w:r w:rsidRPr="00344F5D">
        <w:rPr>
          <w:rStyle w:val="StyleUnderline"/>
          <w:highlight w:val="cyan"/>
        </w:rPr>
        <w:t xml:space="preserve">destroy </w:t>
      </w:r>
      <w:r w:rsidRPr="00344F5D">
        <w:rPr>
          <w:rStyle w:val="StyleUnderline"/>
        </w:rPr>
        <w:t xml:space="preserve">the protective </w:t>
      </w:r>
      <w:r w:rsidRPr="00344F5D">
        <w:rPr>
          <w:rStyle w:val="StyleUnderline"/>
          <w:highlight w:val="cyan"/>
        </w:rPr>
        <w:t xml:space="preserve">ozone </w:t>
      </w:r>
      <w:r w:rsidRPr="00344F5D">
        <w:rPr>
          <w:rStyle w:val="StyleUnderline"/>
        </w:rPr>
        <w:t>layer</w:t>
      </w:r>
      <w:r w:rsidRPr="0004625A">
        <w:rPr>
          <w:sz w:val="10"/>
        </w:rPr>
        <w:t xml:space="preserve"> (vastly increasing the UV-B reaching </w:t>
      </w:r>
      <w:proofErr w:type="gramStart"/>
      <w:r w:rsidRPr="0004625A">
        <w:rPr>
          <w:sz w:val="10"/>
        </w:rPr>
        <w:t>Earth[</w:t>
      </w:r>
      <w:proofErr w:type="gramEnd"/>
      <w:r w:rsidRPr="0004625A">
        <w:rPr>
          <w:sz w:val="10"/>
        </w:rPr>
        <w:t xml:space="preserve">vii]) as </w:t>
      </w:r>
      <w:r w:rsidRPr="00344F5D">
        <w:rPr>
          <w:rStyle w:val="StyleUnderline"/>
        </w:rPr>
        <w:t xml:space="preserve">well as </w:t>
      </w:r>
      <w:r w:rsidRPr="00344F5D">
        <w:rPr>
          <w:rStyle w:val="StyleUnderline"/>
          <w:highlight w:val="cyan"/>
        </w:rPr>
        <w:t xml:space="preserve">block </w:t>
      </w:r>
      <w:r w:rsidRPr="00344F5D">
        <w:rPr>
          <w:rStyle w:val="StyleUnderline"/>
        </w:rPr>
        <w:t xml:space="preserve">warming </w:t>
      </w:r>
      <w:r w:rsidRPr="00344F5D">
        <w:rPr>
          <w:rStyle w:val="StyleUnderline"/>
          <w:highlight w:val="cyan"/>
        </w:rPr>
        <w:t>sunlight</w:t>
      </w:r>
      <w:r w:rsidRPr="0004625A">
        <w:rPr>
          <w:sz w:val="10"/>
        </w:rPr>
        <w:t xml:space="preserve">, thus </w:t>
      </w:r>
      <w:r w:rsidRPr="00344F5D">
        <w:rPr>
          <w:rStyle w:val="StyleUnderline"/>
          <w:highlight w:val="cyan"/>
        </w:rPr>
        <w:t xml:space="preserve">creating </w:t>
      </w:r>
      <w:r w:rsidRPr="00344F5D">
        <w:rPr>
          <w:rStyle w:val="Emphasis"/>
          <w:highlight w:val="cyan"/>
        </w:rPr>
        <w:t xml:space="preserve">Ice Age </w:t>
      </w:r>
      <w:r w:rsidRPr="00344F5D">
        <w:rPr>
          <w:rStyle w:val="StyleUnderline"/>
        </w:rPr>
        <w:t>weather</w:t>
      </w:r>
      <w:r w:rsidRPr="00344F5D">
        <w:rPr>
          <w:rStyle w:val="Emphasis"/>
        </w:rPr>
        <w:t xml:space="preserve"> conditions</w:t>
      </w:r>
      <w:r w:rsidRPr="0004625A">
        <w:rPr>
          <w:sz w:val="10"/>
        </w:rPr>
        <w:t xml:space="preserve"> that would last 10 years or longer. Following a US-Russian nuclear war, </w:t>
      </w:r>
      <w:r w:rsidRPr="00344F5D">
        <w:rPr>
          <w:rStyle w:val="StyleUnderline"/>
          <w:highlight w:val="cyan"/>
        </w:rPr>
        <w:t xml:space="preserve">temperatures </w:t>
      </w:r>
      <w:r w:rsidRPr="00344F5D">
        <w:rPr>
          <w:rStyle w:val="StyleUnderline"/>
        </w:rPr>
        <w:t xml:space="preserve">in the central US and Eurasia </w:t>
      </w:r>
      <w:r w:rsidRPr="00344F5D">
        <w:rPr>
          <w:rStyle w:val="StyleUnderline"/>
          <w:highlight w:val="cyan"/>
        </w:rPr>
        <w:t xml:space="preserve">would fall below freezing </w:t>
      </w:r>
      <w:r w:rsidRPr="00344F5D">
        <w:rPr>
          <w:rStyle w:val="StyleUnderline"/>
        </w:rPr>
        <w:t>every day</w:t>
      </w:r>
      <w:r w:rsidRPr="0004625A">
        <w:rPr>
          <w:sz w:val="10"/>
        </w:rPr>
        <w:t xml:space="preserve"> for one to three years; the intense </w:t>
      </w:r>
      <w:r w:rsidRPr="00344F5D">
        <w:rPr>
          <w:rStyle w:val="StyleUnderline"/>
        </w:rPr>
        <w:t xml:space="preserve">cold would completely </w:t>
      </w:r>
      <w:r w:rsidRPr="00344F5D">
        <w:rPr>
          <w:rStyle w:val="StyleUnderline"/>
          <w:highlight w:val="cyan"/>
        </w:rPr>
        <w:t>eliminate growing seasons</w:t>
      </w:r>
      <w:r w:rsidRPr="0004625A">
        <w:rPr>
          <w:sz w:val="10"/>
          <w:highlight w:val="cyan"/>
        </w:rPr>
        <w:t xml:space="preserve"> </w:t>
      </w:r>
      <w:r w:rsidRPr="0004625A">
        <w:rPr>
          <w:sz w:val="10"/>
        </w:rPr>
        <w:t xml:space="preserve">for a decade or longer. No crops </w:t>
      </w:r>
      <w:proofErr w:type="gramStart"/>
      <w:r w:rsidRPr="0004625A">
        <w:rPr>
          <w:sz w:val="10"/>
        </w:rPr>
        <w:t>could be grown</w:t>
      </w:r>
      <w:proofErr w:type="gramEnd"/>
      <w:r w:rsidRPr="0004625A">
        <w:rPr>
          <w:sz w:val="10"/>
        </w:rPr>
        <w:t xml:space="preserve">, </w:t>
      </w:r>
      <w:r w:rsidRPr="00344F5D">
        <w:rPr>
          <w:rStyle w:val="StyleUnderline"/>
        </w:rPr>
        <w:t>leading to a famine that would kill most humans and</w:t>
      </w:r>
      <w:r w:rsidRPr="0004625A">
        <w:rPr>
          <w:sz w:val="10"/>
        </w:rPr>
        <w:t xml:space="preserve"> large </w:t>
      </w:r>
      <w:r w:rsidRPr="00344F5D">
        <w:rPr>
          <w:rStyle w:val="StyleUnderline"/>
        </w:rPr>
        <w:t>animal populations</w:t>
      </w:r>
      <w:r w:rsidRPr="00CF25A2">
        <w:rPr>
          <w:rStyle w:val="StyleUnderline"/>
        </w:rPr>
        <w:t>. E</w:t>
      </w:r>
      <w:r w:rsidRPr="00CF25A2">
        <w:rPr>
          <w:sz w:val="10"/>
        </w:rPr>
        <w:t>lectro</w:t>
      </w:r>
      <w:r w:rsidRPr="00CF25A2">
        <w:rPr>
          <w:rStyle w:val="StyleUnderline"/>
        </w:rPr>
        <w:t>m</w:t>
      </w:r>
      <w:r w:rsidRPr="00CF25A2">
        <w:rPr>
          <w:sz w:val="10"/>
        </w:rPr>
        <w:t xml:space="preserve">agnetic </w:t>
      </w:r>
      <w:r w:rsidRPr="00CF25A2">
        <w:rPr>
          <w:rStyle w:val="StyleUnderline"/>
        </w:rPr>
        <w:t>p</w:t>
      </w:r>
      <w:r w:rsidRPr="00CF25A2">
        <w:rPr>
          <w:sz w:val="10"/>
        </w:rPr>
        <w:t xml:space="preserve">ulse </w:t>
      </w:r>
      <w:r w:rsidRPr="00CF25A2">
        <w:rPr>
          <w:rStyle w:val="StyleUnderline"/>
        </w:rPr>
        <w:t>from high-altitude</w:t>
      </w:r>
      <w:r w:rsidRPr="00CF25A2">
        <w:rPr>
          <w:sz w:val="10"/>
        </w:rPr>
        <w:t xml:space="preserve"> nuclear </w:t>
      </w:r>
      <w:r w:rsidRPr="00CF25A2">
        <w:rPr>
          <w:rStyle w:val="StyleUnderline"/>
        </w:rPr>
        <w:t xml:space="preserve">detonations would </w:t>
      </w:r>
      <w:r w:rsidRPr="00CF25A2">
        <w:rPr>
          <w:rStyle w:val="Emphasis"/>
        </w:rPr>
        <w:t>destroy</w:t>
      </w:r>
      <w:r w:rsidRPr="00CF25A2">
        <w:rPr>
          <w:sz w:val="10"/>
        </w:rPr>
        <w:t xml:space="preserve"> the </w:t>
      </w:r>
      <w:r w:rsidRPr="00CF25A2">
        <w:rPr>
          <w:rStyle w:val="StyleUnderline"/>
        </w:rPr>
        <w:t>integrated circuits in</w:t>
      </w:r>
      <w:r w:rsidRPr="00CF25A2">
        <w:rPr>
          <w:rStyle w:val="Emphasis"/>
        </w:rPr>
        <w:t xml:space="preserve"> all </w:t>
      </w:r>
      <w:r w:rsidRPr="00CF25A2">
        <w:rPr>
          <w:rStyle w:val="StyleUnderline"/>
        </w:rPr>
        <w:t>modern</w:t>
      </w:r>
      <w:r w:rsidRPr="00CF25A2">
        <w:rPr>
          <w:rStyle w:val="Emphasis"/>
        </w:rPr>
        <w:t xml:space="preserve"> electronic </w:t>
      </w:r>
      <w:proofErr w:type="gramStart"/>
      <w:r w:rsidRPr="00CF25A2">
        <w:rPr>
          <w:rStyle w:val="Emphasis"/>
        </w:rPr>
        <w:t>devices</w:t>
      </w:r>
      <w:r w:rsidRPr="00CF25A2">
        <w:rPr>
          <w:sz w:val="10"/>
        </w:rPr>
        <w:t>[</w:t>
      </w:r>
      <w:proofErr w:type="gramEnd"/>
      <w:r w:rsidRPr="00CF25A2">
        <w:rPr>
          <w:sz w:val="10"/>
        </w:rPr>
        <w:t xml:space="preserve">viii], </w:t>
      </w:r>
      <w:r w:rsidRPr="00CF25A2">
        <w:rPr>
          <w:rStyle w:val="Emphasis"/>
        </w:rPr>
        <w:t xml:space="preserve">including </w:t>
      </w:r>
      <w:r w:rsidRPr="00CF25A2">
        <w:rPr>
          <w:rStyle w:val="StyleUnderline"/>
        </w:rPr>
        <w:t xml:space="preserve">those in commercial </w:t>
      </w:r>
      <w:r w:rsidRPr="00CF25A2">
        <w:rPr>
          <w:rStyle w:val="Emphasis"/>
        </w:rPr>
        <w:t xml:space="preserve">nuclear </w:t>
      </w:r>
      <w:r w:rsidRPr="00CF25A2">
        <w:rPr>
          <w:rStyle w:val="StyleUnderline"/>
        </w:rPr>
        <w:t>power</w:t>
      </w:r>
      <w:r w:rsidRPr="00CF25A2">
        <w:rPr>
          <w:rStyle w:val="Emphasis"/>
        </w:rPr>
        <w:t xml:space="preserve"> plants</w:t>
      </w:r>
      <w:r w:rsidRPr="00CF25A2">
        <w:rPr>
          <w:sz w:val="10"/>
        </w:rPr>
        <w:t xml:space="preserve">. </w:t>
      </w:r>
      <w:r w:rsidRPr="00CF25A2">
        <w:rPr>
          <w:rStyle w:val="StyleUnderline"/>
        </w:rPr>
        <w:t xml:space="preserve">Every nuclear reactor would almost </w:t>
      </w:r>
      <w:r w:rsidRPr="00CF25A2">
        <w:rPr>
          <w:rStyle w:val="Emphasis"/>
        </w:rPr>
        <w:t>instantly meltdown</w:t>
      </w:r>
      <w:r w:rsidRPr="00CF25A2">
        <w:rPr>
          <w:rStyle w:val="StyleUnderline"/>
        </w:rPr>
        <w:t>; every nuclear spent fuel pool</w:t>
      </w:r>
      <w:r w:rsidRPr="00CF25A2">
        <w:rPr>
          <w:sz w:val="10"/>
        </w:rPr>
        <w:t xml:space="preserve"> (which contain many times more radioactivity than found in the reactors) </w:t>
      </w:r>
      <w:r w:rsidRPr="00CF25A2">
        <w:rPr>
          <w:rStyle w:val="StyleUnderline"/>
        </w:rPr>
        <w:t xml:space="preserve">would boil-off, releasing </w:t>
      </w:r>
      <w:r w:rsidRPr="00CF25A2">
        <w:rPr>
          <w:rStyle w:val="Emphasis"/>
        </w:rPr>
        <w:t xml:space="preserve">vast </w:t>
      </w:r>
      <w:r w:rsidRPr="00CF25A2">
        <w:rPr>
          <w:rStyle w:val="StyleUnderline"/>
        </w:rPr>
        <w:t>amounts of</w:t>
      </w:r>
      <w:r w:rsidRPr="00CF25A2">
        <w:rPr>
          <w:rStyle w:val="Emphasis"/>
        </w:rPr>
        <w:t xml:space="preserve"> long-lived radioactivity.</w:t>
      </w:r>
      <w:r w:rsidRPr="00CF25A2">
        <w:rPr>
          <w:rStyle w:val="StyleUnderline"/>
        </w:rPr>
        <w:t xml:space="preserve"> The fallout would make</w:t>
      </w:r>
      <w:r w:rsidRPr="00CF25A2">
        <w:rPr>
          <w:sz w:val="10"/>
        </w:rPr>
        <w:t xml:space="preserve"> most of </w:t>
      </w:r>
      <w:r w:rsidRPr="00CF25A2">
        <w:rPr>
          <w:rStyle w:val="StyleUnderline"/>
        </w:rPr>
        <w:t>the US and Europe uninhabitable.</w:t>
      </w:r>
      <w:r w:rsidRPr="00CF25A2">
        <w:rPr>
          <w:sz w:val="10"/>
        </w:rPr>
        <w:t xml:space="preserve"> Of course, the </w:t>
      </w:r>
      <w:r w:rsidRPr="00CF25A2">
        <w:rPr>
          <w:rStyle w:val="StyleUnderline"/>
        </w:rPr>
        <w:t>survivors</w:t>
      </w:r>
      <w:r w:rsidRPr="00CF25A2">
        <w:rPr>
          <w:sz w:val="10"/>
        </w:rPr>
        <w:t xml:space="preserve"> of the nuclear war </w:t>
      </w:r>
      <w:r w:rsidRPr="00CF25A2">
        <w:rPr>
          <w:rStyle w:val="StyleUnderline"/>
        </w:rPr>
        <w:t>would be starving to death anyway.</w:t>
      </w:r>
      <w:r w:rsidRPr="00CF25A2">
        <w:rPr>
          <w:sz w:val="10"/>
        </w:rPr>
        <w:t xml:space="preserve"> Once nuclear weapons </w:t>
      </w:r>
      <w:proofErr w:type="gramStart"/>
      <w:r w:rsidRPr="00CF25A2">
        <w:rPr>
          <w:sz w:val="10"/>
        </w:rPr>
        <w:t>were introduced</w:t>
      </w:r>
      <w:proofErr w:type="gramEnd"/>
      <w:r w:rsidRPr="00CF25A2">
        <w:rPr>
          <w:sz w:val="10"/>
        </w:rPr>
        <w:t xml:space="preserve"> into a US-Russian conflict, there would be little chance that a nuclear holocaust could be avoided. Theories of “limited nuclear war” and “nuclear de-escalation” are unrealistic</w:t>
      </w:r>
      <w:proofErr w:type="gramStart"/>
      <w:r w:rsidRPr="00CF25A2">
        <w:rPr>
          <w:sz w:val="10"/>
        </w:rPr>
        <w:t>.[</w:t>
      </w:r>
      <w:proofErr w:type="gramEnd"/>
      <w:r w:rsidRPr="00CF25A2">
        <w:rPr>
          <w:sz w:val="10"/>
        </w:rPr>
        <w:t xml:space="preserve">ix] In 2002 the Bush administration modified US strategic doctrine from a retaliatory role to permit preemptive nuclear attack; in 2010, the Obama administration made only incremental and miniscule changes to this doctrine, leaving it essentially unchanged. Furthermore, Counterforce doctrine – used by both the US and Russian </w:t>
      </w:r>
      <w:r w:rsidRPr="00CF25A2">
        <w:rPr>
          <w:sz w:val="8"/>
          <w:szCs w:val="8"/>
        </w:rPr>
        <w:t xml:space="preserve">military – emphasizes the need for preemptive strikes once nuclear war begins. Both sides would be under immense pressure to launch a preemptive nuclear </w:t>
      </w:r>
      <w:proofErr w:type="gramStart"/>
      <w:r w:rsidRPr="00CF25A2">
        <w:rPr>
          <w:sz w:val="8"/>
          <w:szCs w:val="8"/>
        </w:rPr>
        <w:t>first-strike</w:t>
      </w:r>
      <w:proofErr w:type="gramEnd"/>
      <w:r w:rsidRPr="00CF25A2">
        <w:rPr>
          <w:sz w:val="8"/>
          <w:szCs w:val="8"/>
        </w:rPr>
        <w:t xml:space="preserve"> once military hostilities had commenced, especially if nuclear weapons had already been used on the battlefield. </w:t>
      </w:r>
      <w:proofErr w:type="gramStart"/>
      <w:r w:rsidRPr="00CF25A2">
        <w:rPr>
          <w:sz w:val="8"/>
          <w:szCs w:val="8"/>
        </w:rPr>
        <w:t xml:space="preserve">Both the </w:t>
      </w:r>
      <w:r w:rsidRPr="00CF25A2">
        <w:rPr>
          <w:rStyle w:val="StyleUnderline"/>
          <w:sz w:val="8"/>
          <w:szCs w:val="8"/>
        </w:rPr>
        <w:t xml:space="preserve">US and Russia each have 400 to 500 launch-ready ballistic missiles armed with a total of at least </w:t>
      </w:r>
      <w:r w:rsidRPr="00CF25A2">
        <w:rPr>
          <w:rStyle w:val="Emphasis"/>
          <w:sz w:val="8"/>
          <w:szCs w:val="8"/>
        </w:rPr>
        <w:t>1800 strategic nuclear warheads</w:t>
      </w:r>
      <w:r w:rsidRPr="00CF25A2">
        <w:rPr>
          <w:rStyle w:val="StyleUnderline"/>
          <w:sz w:val="8"/>
          <w:szCs w:val="8"/>
        </w:rPr>
        <w:t xml:space="preserve">,[xi] which can be launched with </w:t>
      </w:r>
      <w:r w:rsidRPr="00CF25A2">
        <w:rPr>
          <w:rStyle w:val="Emphasis"/>
          <w:sz w:val="8"/>
          <w:szCs w:val="8"/>
        </w:rPr>
        <w:t>only a few minutes warning</w:t>
      </w:r>
      <w:r w:rsidRPr="00CF25A2">
        <w:rPr>
          <w:rStyle w:val="StyleUnderline"/>
          <w:sz w:val="8"/>
          <w:szCs w:val="8"/>
        </w:rPr>
        <w:t>.[xii]</w:t>
      </w:r>
      <w:r w:rsidRPr="00CF25A2">
        <w:rPr>
          <w:sz w:val="8"/>
          <w:szCs w:val="8"/>
        </w:rPr>
        <w:t xml:space="preserve"> Both the US and Russian Presidents are accompanied 24/7 by military officers carrying a “nuclear briefcase”, which allows them to transmit the permission order to launch in a matter of seconds.</w:t>
      </w:r>
      <w:proofErr w:type="gramEnd"/>
    </w:p>
    <w:p w:rsidR="00AB7957" w:rsidRPr="009B6583" w:rsidRDefault="00AB7957" w:rsidP="00AB7957"/>
    <w:p w:rsidR="00AB7957" w:rsidRDefault="00AB7957" w:rsidP="00AB7957">
      <w:pPr>
        <w:rPr>
          <w:sz w:val="16"/>
        </w:rPr>
      </w:pPr>
    </w:p>
    <w:p w:rsidR="00AB7957" w:rsidRDefault="00AB7957" w:rsidP="00AB7957">
      <w:pPr>
        <w:pStyle w:val="Heading4"/>
        <w:rPr>
          <w:rFonts w:eastAsia="Times New Roman"/>
        </w:rPr>
      </w:pPr>
      <w:r>
        <w:rPr>
          <w:rFonts w:eastAsia="Times New Roman"/>
        </w:rPr>
        <w:t xml:space="preserve">Teachers are treated badly </w:t>
      </w:r>
      <w:proofErr w:type="spellStart"/>
      <w:r>
        <w:rPr>
          <w:rFonts w:eastAsia="Times New Roman"/>
        </w:rPr>
        <w:t>rn</w:t>
      </w:r>
      <w:proofErr w:type="spellEnd"/>
      <w:r>
        <w:rPr>
          <w:rFonts w:eastAsia="Times New Roman"/>
        </w:rPr>
        <w:t xml:space="preserve">. </w:t>
      </w:r>
    </w:p>
    <w:p w:rsidR="00AB7957" w:rsidRDefault="00AB7957" w:rsidP="00AB7957">
      <w:pPr>
        <w:pStyle w:val="NoSpacing"/>
      </w:pPr>
      <w:r>
        <w:t>[</w:t>
      </w:r>
      <w:hyperlink r:id="rId13" w:history="1">
        <w:r w:rsidRPr="00B61889">
          <w:t xml:space="preserve">Abigail Johnson </w:t>
        </w:r>
        <w:r w:rsidRPr="00B61889">
          <w:rPr>
            <w:sz w:val="28"/>
            <w:szCs w:val="28"/>
          </w:rPr>
          <w:t>Hess</w:t>
        </w:r>
      </w:hyperlink>
      <w:r w:rsidRPr="00B61889">
        <w:t>,</w:t>
      </w:r>
      <w:r>
        <w:t xml:space="preserve"> 8-9-</w:t>
      </w:r>
      <w:r w:rsidRPr="00B61889">
        <w:rPr>
          <w:sz w:val="28"/>
          <w:szCs w:val="28"/>
        </w:rPr>
        <w:t>19</w:t>
      </w:r>
      <w:r w:rsidRPr="00B61889">
        <w:t xml:space="preserve"> </w:t>
      </w:r>
      <w:r>
        <w:t>“</w:t>
      </w:r>
      <w:hyperlink r:id="rId14" w:history="1">
        <w:r w:rsidRPr="00B61889">
          <w:rPr>
            <w:rStyle w:val="Hyperlink"/>
          </w:rPr>
          <w:t>WORK</w:t>
        </w:r>
      </w:hyperlink>
      <w:r>
        <w:t xml:space="preserve">: </w:t>
      </w:r>
      <w:r w:rsidRPr="00B61889">
        <w:t>50% of teachers surveyed say they’ve considered quitting, blaming pay, stress and lack of respect</w:t>
      </w:r>
      <w:r>
        <w:t>”</w:t>
      </w:r>
    </w:p>
    <w:p w:rsidR="00AB7957" w:rsidRPr="00B61889" w:rsidRDefault="00AB7957" w:rsidP="00AB7957">
      <w:hyperlink r:id="rId15" w:history="1">
        <w:r w:rsidRPr="00F3638B">
          <w:rPr>
            <w:rStyle w:val="Hyperlink"/>
          </w:rPr>
          <w:t>https://www.cnbc.com/2019/08/09/50percent-of-teachers-surveyed-say-theyve-considered-quitting-teaching.html</w:t>
        </w:r>
      </w:hyperlink>
      <w:r>
        <w:t>] //SC SD</w:t>
      </w:r>
    </w:p>
    <w:p w:rsidR="00AB7957" w:rsidRPr="00B61889" w:rsidRDefault="00AB7957" w:rsidP="00AB7957">
      <w:pPr>
        <w:pStyle w:val="NoSpacing"/>
      </w:pPr>
      <w:r w:rsidRPr="00B61889">
        <w:t>“We ask parents whether they want their children to become teachers and when we started asking that question in 1969 there was good support from parents for having their children enter the teaching profession,” she tells </w:t>
      </w:r>
      <w:hyperlink r:id="rId16" w:history="1">
        <w:r w:rsidRPr="00B61889">
          <w:t>CNBC Make It</w:t>
        </w:r>
      </w:hyperlink>
      <w:r w:rsidRPr="00B61889">
        <w:t>. “But when we asked the same question in 2018, for the first time, a majority of parents said they did not want their children to become teachers.”</w:t>
      </w:r>
    </w:p>
    <w:p w:rsidR="00AB7957" w:rsidRPr="00B61889" w:rsidRDefault="00AB7957" w:rsidP="00AB7957">
      <w:pPr>
        <w:pStyle w:val="NoSpacing"/>
      </w:pPr>
      <w:r w:rsidRPr="00B61889">
        <w:t>She says the attitudes of those currently employed as teachers are similar.</w:t>
      </w:r>
    </w:p>
    <w:p w:rsidR="00AB7957" w:rsidRPr="00B61889" w:rsidRDefault="00AB7957" w:rsidP="00AB7957">
      <w:pPr>
        <w:pStyle w:val="NoSpacing"/>
      </w:pPr>
      <w:r w:rsidRPr="00B61889">
        <w:t>“This year, when we asked teachers whether they wanted their own children to follow them into the profession, a majority of them said they did not,” says Richardson. “We do see a shift over time. As the teaching profession has become a lot more difficult, we’ve seen a lot less interest in the part of both the public and on the part of teachers in encouraging others to follow them into the profession.”</w:t>
      </w:r>
    </w:p>
    <w:p w:rsidR="00AB7957" w:rsidRPr="00B61889" w:rsidRDefault="00AB7957" w:rsidP="00AB7957">
      <w:pPr>
        <w:pStyle w:val="NoSpacing"/>
        <w:rPr>
          <w:b/>
          <w:u w:val="single"/>
        </w:rPr>
      </w:pPr>
      <w:r w:rsidRPr="00B61889">
        <w:t xml:space="preserve">High school teachers were the most likely to say they have considered quitting, with </w:t>
      </w:r>
      <w:r w:rsidRPr="00B61889">
        <w:rPr>
          <w:b/>
          <w:u w:val="single"/>
        </w:rPr>
        <w:t>61% saying they have thought about leaving the profession</w:t>
      </w:r>
      <w:r w:rsidRPr="00B61889">
        <w:t>. “I am not just considering it. I am getting out,” said one teacher quoted in the report.</w:t>
      </w:r>
      <w:r w:rsidRPr="00B61889">
        <w:rPr>
          <w:bCs/>
        </w:rPr>
        <w:t> </w:t>
      </w:r>
      <w:r w:rsidRPr="00B61889">
        <w:rPr>
          <w:b/>
          <w:u w:val="single"/>
        </w:rPr>
        <w:t xml:space="preserve">“There is </w:t>
      </w:r>
      <w:r w:rsidRPr="00B61889">
        <w:rPr>
          <w:b/>
          <w:highlight w:val="green"/>
          <w:u w:val="single"/>
        </w:rPr>
        <w:t>no support</w:t>
      </w:r>
      <w:r w:rsidRPr="00B61889">
        <w:rPr>
          <w:b/>
          <w:u w:val="single"/>
        </w:rPr>
        <w:t xml:space="preserve">. We </w:t>
      </w:r>
      <w:proofErr w:type="gramStart"/>
      <w:r w:rsidRPr="00B61889">
        <w:rPr>
          <w:b/>
          <w:u w:val="single"/>
        </w:rPr>
        <w:t xml:space="preserve">are </w:t>
      </w:r>
      <w:r w:rsidRPr="00B61889">
        <w:rPr>
          <w:b/>
          <w:highlight w:val="green"/>
          <w:u w:val="single"/>
        </w:rPr>
        <w:t>asked</w:t>
      </w:r>
      <w:proofErr w:type="gramEnd"/>
      <w:r w:rsidRPr="00B61889">
        <w:rPr>
          <w:b/>
          <w:highlight w:val="green"/>
          <w:u w:val="single"/>
        </w:rPr>
        <w:t xml:space="preserve"> to do too much for too little money</w:t>
      </w:r>
      <w:r w:rsidRPr="00B61889">
        <w:rPr>
          <w:b/>
          <w:u w:val="single"/>
        </w:rPr>
        <w:t xml:space="preserve">. We are </w:t>
      </w:r>
      <w:r w:rsidRPr="00B61889">
        <w:rPr>
          <w:b/>
          <w:highlight w:val="green"/>
          <w:u w:val="single"/>
        </w:rPr>
        <w:t>treated like trash by administrators</w:t>
      </w:r>
      <w:r w:rsidRPr="00B61889">
        <w:rPr>
          <w:b/>
          <w:u w:val="single"/>
        </w:rPr>
        <w:t>, students, parents and the district.”</w:t>
      </w:r>
    </w:p>
    <w:p w:rsidR="00AB7957" w:rsidRPr="00B61889" w:rsidRDefault="00AB7957" w:rsidP="00AB7957">
      <w:pPr>
        <w:pStyle w:val="NoSpacing"/>
        <w:rPr>
          <w:b/>
          <w:u w:val="single"/>
        </w:rPr>
      </w:pPr>
      <w:r w:rsidRPr="00B61889">
        <w:t xml:space="preserve">Of those who said they have considered quitting, 22% said inadequate pay and benefits were to blame. About 60% of all </w:t>
      </w:r>
      <w:r w:rsidRPr="00B61889">
        <w:rPr>
          <w:b/>
          <w:highlight w:val="green"/>
          <w:u w:val="single"/>
        </w:rPr>
        <w:t>teachers</w:t>
      </w:r>
      <w:r w:rsidRPr="00B61889">
        <w:rPr>
          <w:b/>
          <w:u w:val="single"/>
        </w:rPr>
        <w:t xml:space="preserve"> surveyed said their pay is unfair.</w:t>
      </w:r>
    </w:p>
    <w:p w:rsidR="00AB7957" w:rsidRPr="00B61889" w:rsidRDefault="00AB7957" w:rsidP="00AB7957">
      <w:pPr>
        <w:pStyle w:val="NoSpacing"/>
      </w:pPr>
      <w:r w:rsidRPr="00B61889">
        <w:t xml:space="preserve">“I work 55 hours a week, have 12 years’ experience, and make $43,000. I </w:t>
      </w:r>
      <w:r w:rsidRPr="00B61889">
        <w:rPr>
          <w:b/>
          <w:highlight w:val="green"/>
          <w:u w:val="single"/>
        </w:rPr>
        <w:t>worry and stress daily</w:t>
      </w:r>
      <w:r w:rsidRPr="00B61889">
        <w:rPr>
          <w:b/>
          <w:u w:val="single"/>
        </w:rPr>
        <w:t xml:space="preserve"> about my classroom prep work and kids,</w:t>
      </w:r>
      <w:r w:rsidRPr="00B61889">
        <w:t>” said one teacher. “I am a fool to do this job.”</w:t>
      </w:r>
    </w:p>
    <w:p w:rsidR="00AB7957" w:rsidRPr="00B61889" w:rsidRDefault="00AB7957" w:rsidP="00AB7957">
      <w:pPr>
        <w:pStyle w:val="NoSpacing"/>
      </w:pPr>
      <w:r w:rsidRPr="00B61889">
        <w:t>“After working in my profession for five years, my annual income is $30,000 before taxes,” another teacher told PDK. “I will never be able to own my own home at this rate.”</w:t>
      </w:r>
    </w:p>
    <w:p w:rsidR="00AB7957" w:rsidRPr="00B61889" w:rsidRDefault="00AB7957" w:rsidP="00AB7957">
      <w:pPr>
        <w:pStyle w:val="NoSpacing"/>
      </w:pPr>
      <w:r w:rsidRPr="00B61889">
        <w:t>Teacher pay across the U.S. varies significantly. The most recent data from the Bureau of Labor Statistics indicates that the annual mean wage for a high school teacher ranges from </w:t>
      </w:r>
      <w:hyperlink r:id="rId17" w:tgtFrame="_blank" w:history="1">
        <w:r w:rsidRPr="00B61889">
          <w:t>$85,300</w:t>
        </w:r>
      </w:hyperlink>
      <w:r w:rsidRPr="00B61889">
        <w:t> in New York to </w:t>
      </w:r>
      <w:hyperlink r:id="rId18" w:tgtFrame="_blank" w:history="1">
        <w:r w:rsidRPr="00B61889">
          <w:t>$42,540</w:t>
        </w:r>
      </w:hyperlink>
      <w:r w:rsidRPr="00B61889">
        <w:t> in Oklahoma.</w:t>
      </w:r>
    </w:p>
    <w:p w:rsidR="00AB7957" w:rsidRDefault="00AB7957" w:rsidP="00AB7957">
      <w:pPr>
        <w:pStyle w:val="Heading4"/>
      </w:pPr>
      <w:r>
        <w:t>High-quality education solves sustainable development.</w:t>
      </w:r>
    </w:p>
    <w:p w:rsidR="00AB7957" w:rsidRPr="00A968C3" w:rsidRDefault="00AB7957" w:rsidP="00AB7957">
      <w:pPr>
        <w:rPr>
          <w:b/>
          <w:sz w:val="26"/>
          <w:u w:val="single"/>
        </w:rPr>
      </w:pPr>
      <w:r>
        <w:rPr>
          <w:rStyle w:val="Style13ptBold"/>
        </w:rPr>
        <w:t xml:space="preserve">WEF 15 </w:t>
      </w:r>
      <w:r>
        <w:rPr>
          <w:sz w:val="16"/>
        </w:rPr>
        <w:t xml:space="preserve">(World Economic Forum, world-renowned economic/leadership organization, </w:t>
      </w:r>
      <w:r w:rsidRPr="00A968C3">
        <w:rPr>
          <w:sz w:val="16"/>
        </w:rPr>
        <w:t xml:space="preserve">5-19-2015, "Why education is the key to sustainable development," World Economic Forum, </w:t>
      </w:r>
      <w:hyperlink r:id="rId19" w:history="1">
        <w:r w:rsidRPr="00A968C3">
          <w:rPr>
            <w:rStyle w:val="Hyperlink"/>
            <w:sz w:val="16"/>
          </w:rPr>
          <w:t>https://www.weforum.org/agenda/2015/05/why-education-is-the-key-to-sustainable-development/</w:t>
        </w:r>
      </w:hyperlink>
      <w:r w:rsidRPr="00A968C3">
        <w:rPr>
          <w:sz w:val="16"/>
        </w:rPr>
        <w:t>) AG</w:t>
      </w:r>
    </w:p>
    <w:p w:rsidR="00AB7957" w:rsidRPr="00A968C3" w:rsidRDefault="00AB7957" w:rsidP="00AB7957">
      <w:pPr>
        <w:rPr>
          <w:sz w:val="16"/>
        </w:rPr>
      </w:pPr>
      <w:r w:rsidRPr="00873A4F">
        <w:rPr>
          <w:rStyle w:val="StyleUnderline"/>
        </w:rPr>
        <w:t>A strong education system broadens access to opportunities, improves health, and bolsters the resilience of communities – all while fueling economic growth</w:t>
      </w:r>
      <w:r w:rsidRPr="00A968C3">
        <w:rPr>
          <w:sz w:val="16"/>
        </w:rPr>
        <w:t xml:space="preserve"> in a way that can reinforce and accelerate these processes. Moreover, </w:t>
      </w:r>
      <w:r w:rsidRPr="00333D73">
        <w:rPr>
          <w:rStyle w:val="Emphasis"/>
          <w:highlight w:val="green"/>
        </w:rPr>
        <w:t>education provides</w:t>
      </w:r>
      <w:r w:rsidRPr="00873A4F">
        <w:rPr>
          <w:rStyle w:val="Emphasis"/>
        </w:rPr>
        <w:t xml:space="preserve"> the </w:t>
      </w:r>
      <w:r w:rsidRPr="00333D73">
        <w:rPr>
          <w:rStyle w:val="Emphasis"/>
          <w:highlight w:val="green"/>
        </w:rPr>
        <w:t>skills</w:t>
      </w:r>
      <w:r w:rsidRPr="00873A4F">
        <w:rPr>
          <w:rStyle w:val="Emphasis"/>
        </w:rPr>
        <w:t xml:space="preserve"> people need </w:t>
      </w:r>
      <w:r w:rsidRPr="00333D73">
        <w:rPr>
          <w:rStyle w:val="Emphasis"/>
          <w:highlight w:val="green"/>
        </w:rPr>
        <w:t>to thrive in</w:t>
      </w:r>
      <w:r w:rsidRPr="00873A4F">
        <w:rPr>
          <w:rStyle w:val="Emphasis"/>
        </w:rPr>
        <w:t xml:space="preserve"> the new </w:t>
      </w:r>
      <w:r w:rsidRPr="00333D73">
        <w:rPr>
          <w:rStyle w:val="Emphasis"/>
          <w:highlight w:val="green"/>
        </w:rPr>
        <w:t>sustainable economy</w:t>
      </w:r>
      <w:r w:rsidRPr="00873A4F">
        <w:rPr>
          <w:rStyle w:val="StyleUnderline"/>
        </w:rPr>
        <w:t>, working in areas such as renewable energy, smart ag</w:t>
      </w:r>
      <w:r w:rsidRPr="00A968C3">
        <w:rPr>
          <w:sz w:val="16"/>
        </w:rPr>
        <w:t xml:space="preserve">riculture, forest rehabilitation, </w:t>
      </w:r>
      <w:r w:rsidRPr="00873A4F">
        <w:rPr>
          <w:rStyle w:val="StyleUnderline"/>
        </w:rPr>
        <w:t>the design of resource-efficient cities, and</w:t>
      </w:r>
      <w:r w:rsidRPr="00A968C3">
        <w:rPr>
          <w:sz w:val="16"/>
        </w:rPr>
        <w:t xml:space="preserve"> sound </w:t>
      </w:r>
      <w:r w:rsidRPr="00873A4F">
        <w:rPr>
          <w:rStyle w:val="StyleUnderline"/>
        </w:rPr>
        <w:t>management of</w:t>
      </w:r>
      <w:r w:rsidRPr="00A968C3">
        <w:rPr>
          <w:sz w:val="16"/>
        </w:rPr>
        <w:t xml:space="preserve"> healthy </w:t>
      </w:r>
      <w:r w:rsidRPr="00873A4F">
        <w:rPr>
          <w:rStyle w:val="StyleUnderline"/>
        </w:rPr>
        <w:t>ecosystems</w:t>
      </w:r>
      <w:r w:rsidRPr="00A968C3">
        <w:rPr>
          <w:sz w:val="16"/>
        </w:rPr>
        <w:t>.</w:t>
      </w:r>
    </w:p>
    <w:p w:rsidR="00AB7957" w:rsidRPr="00873A4F" w:rsidRDefault="00AB7957" w:rsidP="00AB7957">
      <w:pPr>
        <w:rPr>
          <w:rStyle w:val="StyleUnderline"/>
        </w:rPr>
      </w:pPr>
      <w:r w:rsidRPr="00A968C3">
        <w:rPr>
          <w:sz w:val="16"/>
        </w:rPr>
        <w:t xml:space="preserve">Perhaps </w:t>
      </w:r>
      <w:r w:rsidRPr="00873A4F">
        <w:rPr>
          <w:rStyle w:val="StyleUnderline"/>
        </w:rPr>
        <w:t xml:space="preserve">most important, education can bring about a </w:t>
      </w:r>
      <w:r w:rsidRPr="00333D73">
        <w:rPr>
          <w:rStyle w:val="Emphasis"/>
          <w:highlight w:val="green"/>
        </w:rPr>
        <w:t>fundamental shift</w:t>
      </w:r>
      <w:r w:rsidRPr="00873A4F">
        <w:rPr>
          <w:rStyle w:val="StyleUnderline"/>
        </w:rPr>
        <w:t xml:space="preserve"> in how we think, act, and discharge our responsibilities toward one another and the planet</w:t>
      </w:r>
      <w:r w:rsidRPr="00A968C3">
        <w:rPr>
          <w:sz w:val="16"/>
        </w:rPr>
        <w:t xml:space="preserve">. After all, </w:t>
      </w:r>
      <w:r w:rsidRPr="00873A4F">
        <w:rPr>
          <w:rStyle w:val="StyleUnderline"/>
        </w:rPr>
        <w:t xml:space="preserve">while financial incentives, targeted policies, and technological innovation </w:t>
      </w:r>
      <w:proofErr w:type="gramStart"/>
      <w:r w:rsidRPr="00873A4F">
        <w:rPr>
          <w:rStyle w:val="StyleUnderline"/>
        </w:rPr>
        <w:t>are needed</w:t>
      </w:r>
      <w:proofErr w:type="gramEnd"/>
      <w:r w:rsidRPr="00A968C3">
        <w:rPr>
          <w:sz w:val="16"/>
        </w:rPr>
        <w:t xml:space="preserve"> to catalyze new ways of producing and consuming, </w:t>
      </w:r>
      <w:r w:rsidRPr="00873A4F">
        <w:rPr>
          <w:rStyle w:val="StyleUnderline"/>
        </w:rPr>
        <w:t xml:space="preserve">they cannot </w:t>
      </w:r>
      <w:r w:rsidRPr="00873A4F">
        <w:rPr>
          <w:rStyle w:val="Emphasis"/>
        </w:rPr>
        <w:t>reshape people’s value systems</w:t>
      </w:r>
      <w:r w:rsidRPr="00873A4F">
        <w:rPr>
          <w:rStyle w:val="StyleUnderline"/>
        </w:rPr>
        <w:t xml:space="preserve"> so </w:t>
      </w:r>
      <w:r w:rsidRPr="00333D73">
        <w:rPr>
          <w:rStyle w:val="StyleUnderline"/>
          <w:highlight w:val="green"/>
        </w:rPr>
        <w:t>that</w:t>
      </w:r>
      <w:r w:rsidRPr="00873A4F">
        <w:rPr>
          <w:rStyle w:val="StyleUnderline"/>
        </w:rPr>
        <w:t xml:space="preserve"> they willingly uphold and advance the principles of sustainable development. Schools</w:t>
      </w:r>
      <w:r w:rsidRPr="00A968C3">
        <w:rPr>
          <w:sz w:val="16"/>
        </w:rPr>
        <w:t xml:space="preserve">, however, </w:t>
      </w:r>
      <w:r w:rsidRPr="00333D73">
        <w:rPr>
          <w:rStyle w:val="StyleUnderline"/>
          <w:highlight w:val="green"/>
        </w:rPr>
        <w:t>can</w:t>
      </w:r>
      <w:r w:rsidRPr="00333D73">
        <w:rPr>
          <w:rStyle w:val="Emphasis"/>
          <w:highlight w:val="green"/>
        </w:rPr>
        <w:t xml:space="preserve"> nurture a new generation of environmentally </w:t>
      </w:r>
      <w:proofErr w:type="gramStart"/>
      <w:r w:rsidRPr="00333D73">
        <w:rPr>
          <w:rStyle w:val="Emphasis"/>
          <w:highlight w:val="green"/>
        </w:rPr>
        <w:t>savvy</w:t>
      </w:r>
      <w:proofErr w:type="gramEnd"/>
      <w:r w:rsidRPr="00333D73">
        <w:rPr>
          <w:rStyle w:val="Emphasis"/>
          <w:highlight w:val="green"/>
        </w:rPr>
        <w:t xml:space="preserve"> citizens</w:t>
      </w:r>
      <w:r w:rsidRPr="00873A4F">
        <w:rPr>
          <w:rStyle w:val="Emphasis"/>
        </w:rPr>
        <w:t xml:space="preserve"> </w:t>
      </w:r>
      <w:r w:rsidRPr="00873A4F">
        <w:rPr>
          <w:rStyle w:val="StyleUnderline"/>
        </w:rPr>
        <w:t>to support the transition to a prosperous and sustainable future.</w:t>
      </w:r>
    </w:p>
    <w:p w:rsidR="00AB7957" w:rsidRPr="00A968C3" w:rsidRDefault="00AB7957" w:rsidP="00AB7957">
      <w:pPr>
        <w:rPr>
          <w:sz w:val="16"/>
        </w:rPr>
      </w:pPr>
      <w:r w:rsidRPr="00873A4F">
        <w:rPr>
          <w:rStyle w:val="StyleUnderline"/>
        </w:rPr>
        <w:t>Some schools are already becoming learning labs for sustainable development</w:t>
      </w:r>
      <w:r w:rsidRPr="00A968C3">
        <w:rPr>
          <w:sz w:val="16"/>
        </w:rPr>
        <w:t xml:space="preserve">, where young students are being prepared to adapt to and help mitigate the consequences of climate change. </w:t>
      </w:r>
      <w:r w:rsidRPr="00873A4F">
        <w:rPr>
          <w:rStyle w:val="StyleUnderline"/>
        </w:rPr>
        <w:t>Guided by the UNFCCC</w:t>
      </w:r>
      <w:r w:rsidRPr="00A968C3">
        <w:rPr>
          <w:sz w:val="16"/>
        </w:rPr>
        <w:t xml:space="preserve"> – as well as related initiatives like the UN Alliance on Climate Change Education, Training, and Public Awareness – governments are increasingly integrating education strategies, tools, and targets into national development policies. The UNESCO-led UN Decade of Education for Sustainable Development, which began in 2005, was explicitly intended to instill in every human being “the knowledge, skills, attitudes, and values necessary to shape a sustainable future.”</w:t>
      </w:r>
    </w:p>
    <w:p w:rsidR="00AB7957" w:rsidRPr="00A968C3" w:rsidRDefault="00AB7957" w:rsidP="00AB7957">
      <w:pPr>
        <w:rPr>
          <w:sz w:val="16"/>
          <w:szCs w:val="16"/>
        </w:rPr>
      </w:pPr>
      <w:r w:rsidRPr="00A968C3">
        <w:rPr>
          <w:sz w:val="16"/>
          <w:szCs w:val="16"/>
        </w:rPr>
        <w:t>Together, UNESCO and the UNFCCC are not only promoting climate-change education in schools; they are also giving teachers the tools and knowledge they need to provide that education through online courses. Already, more than 14 million students and 1.2 million teachers in 58 countries have been engaged in such learning, and 550 business schools have signed on to the Principles for Responsible Management Education, developed by the UN Global Compact.</w:t>
      </w:r>
    </w:p>
    <w:p w:rsidR="00AB7957" w:rsidRPr="00A968C3" w:rsidRDefault="00AB7957" w:rsidP="00AB7957">
      <w:pPr>
        <w:rPr>
          <w:sz w:val="16"/>
        </w:rPr>
      </w:pPr>
      <w:r w:rsidRPr="00873A4F">
        <w:rPr>
          <w:rStyle w:val="StyleUnderline"/>
        </w:rPr>
        <w:t>This progress</w:t>
      </w:r>
      <w:r w:rsidRPr="00A968C3">
        <w:rPr>
          <w:sz w:val="16"/>
        </w:rPr>
        <w:t xml:space="preserve">, though important, </w:t>
      </w:r>
      <w:r w:rsidRPr="00873A4F">
        <w:rPr>
          <w:rStyle w:val="StyleUnderline"/>
        </w:rPr>
        <w:t xml:space="preserve">is just the beginning. What </w:t>
      </w:r>
      <w:proofErr w:type="gramStart"/>
      <w:r w:rsidRPr="00873A4F">
        <w:rPr>
          <w:rStyle w:val="StyleUnderline"/>
        </w:rPr>
        <w:t>is needed</w:t>
      </w:r>
      <w:proofErr w:type="gramEnd"/>
      <w:r w:rsidRPr="00873A4F">
        <w:rPr>
          <w:rStyle w:val="StyleUnderline"/>
        </w:rPr>
        <w:t xml:space="preserve"> now is a global movement, with every student in every country learning about sustainable development from </w:t>
      </w:r>
      <w:r w:rsidRPr="00333D73">
        <w:rPr>
          <w:rStyle w:val="Emphasis"/>
          <w:highlight w:val="green"/>
        </w:rPr>
        <w:t>well-trained teachers</w:t>
      </w:r>
      <w:r w:rsidRPr="00873A4F">
        <w:rPr>
          <w:rStyle w:val="StyleUnderline"/>
        </w:rPr>
        <w:t xml:space="preserve">, </w:t>
      </w:r>
      <w:r w:rsidRPr="00873A4F">
        <w:rPr>
          <w:rStyle w:val="Emphasis"/>
        </w:rPr>
        <w:t>equipped with the appropriate curricula and resources</w:t>
      </w:r>
      <w:r w:rsidRPr="00A968C3">
        <w:rPr>
          <w:sz w:val="16"/>
        </w:rPr>
        <w:t>. An ambitious sustainable development agenda, together with a legally binding global climate deal, could go a long way toward catalyzing such a movement.</w:t>
      </w:r>
    </w:p>
    <w:p w:rsidR="00AB7957" w:rsidRDefault="00AB7957" w:rsidP="00AB7957">
      <w:pPr>
        <w:rPr>
          <w:rStyle w:val="Emphasis"/>
        </w:rPr>
      </w:pPr>
      <w:r w:rsidRPr="00A968C3">
        <w:rPr>
          <w:sz w:val="16"/>
        </w:rPr>
        <w:t xml:space="preserve">Of course, we cannot secure a sustainable future in a matter of months. </w:t>
      </w:r>
      <w:proofErr w:type="gramStart"/>
      <w:r w:rsidRPr="00A968C3">
        <w:rPr>
          <w:sz w:val="16"/>
        </w:rPr>
        <w:t>But</w:t>
      </w:r>
      <w:proofErr w:type="gramEnd"/>
      <w:r w:rsidRPr="00A968C3">
        <w:rPr>
          <w:sz w:val="16"/>
        </w:rPr>
        <w:t xml:space="preserve">, with a well-designed set of commitments and targets, we can move onto the right path. </w:t>
      </w:r>
      <w:proofErr w:type="gramStart"/>
      <w:r w:rsidRPr="00A968C3">
        <w:rPr>
          <w:sz w:val="16"/>
        </w:rPr>
        <w:t>And</w:t>
      </w:r>
      <w:proofErr w:type="gramEnd"/>
      <w:r w:rsidRPr="00A968C3">
        <w:rPr>
          <w:sz w:val="16"/>
        </w:rPr>
        <w:t xml:space="preserve">, </w:t>
      </w:r>
      <w:r w:rsidRPr="00333D73">
        <w:rPr>
          <w:rStyle w:val="Emphasis"/>
          <w:highlight w:val="green"/>
        </w:rPr>
        <w:t>with</w:t>
      </w:r>
      <w:r w:rsidRPr="00333D73">
        <w:rPr>
          <w:rStyle w:val="StyleUnderline"/>
          <w:highlight w:val="green"/>
        </w:rPr>
        <w:t xml:space="preserve"> </w:t>
      </w:r>
      <w:r w:rsidRPr="00333D73">
        <w:rPr>
          <w:rStyle w:val="Emphasis"/>
          <w:highlight w:val="green"/>
        </w:rPr>
        <w:t>effective educational programs</w:t>
      </w:r>
      <w:r w:rsidRPr="00A968C3">
        <w:rPr>
          <w:sz w:val="16"/>
        </w:rPr>
        <w:t xml:space="preserve"> that instill in future generations the importance of restoring Earth’s balance and delivering a prosperous future for the many, rather than the few, </w:t>
      </w:r>
      <w:r w:rsidRPr="00333D73">
        <w:rPr>
          <w:rStyle w:val="Emphasis"/>
          <w:highlight w:val="green"/>
        </w:rPr>
        <w:t>we can stay on that path.</w:t>
      </w:r>
    </w:p>
    <w:p w:rsidR="00AB7957" w:rsidRPr="00594ADE" w:rsidRDefault="00AB7957" w:rsidP="00AB7957">
      <w:pPr>
        <w:pStyle w:val="Heading4"/>
      </w:pPr>
      <w:r>
        <w:t>Solves a laundry list of existential threats.</w:t>
      </w:r>
    </w:p>
    <w:p w:rsidR="00AB7957" w:rsidRPr="00594ADE" w:rsidRDefault="00AB7957" w:rsidP="00AB7957">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rsidR="00AB7957" w:rsidRDefault="00AB7957" w:rsidP="00AB7957">
      <w:pPr>
        <w:rPr>
          <w:color w:val="000000" w:themeColor="text1"/>
          <w:u w:val="single"/>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w:t>
      </w:r>
      <w:proofErr w:type="gramStart"/>
      <w:r w:rsidRPr="00594ADE">
        <w:rPr>
          <w:rStyle w:val="StyleUnderline"/>
        </w:rPr>
        <w:t xml:space="preserve">can be </w:t>
      </w:r>
      <w:r w:rsidRPr="008D2E40">
        <w:rPr>
          <w:rStyle w:val="StyleUnderline"/>
          <w:highlight w:val="green"/>
        </w:rPr>
        <w:t>transmit</w:t>
      </w:r>
      <w:r w:rsidRPr="00594ADE">
        <w:rPr>
          <w:rStyle w:val="StyleUnderline"/>
        </w:rPr>
        <w:t>ted</w:t>
      </w:r>
      <w:proofErr w:type="gramEnd"/>
      <w:r w:rsidRPr="00594ADE">
        <w:rPr>
          <w:rStyle w:val="StyleUnderline"/>
        </w:rPr>
        <w:t xml:space="preserve">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xml:space="preserve">. Randers, </w:t>
      </w:r>
      <w:proofErr w:type="spellStart"/>
      <w:r w:rsidRPr="00594ADE">
        <w:rPr>
          <w:sz w:val="16"/>
        </w:rPr>
        <w:t>Rockstrom</w:t>
      </w:r>
      <w:proofErr w:type="spellEnd"/>
      <w:r w:rsidRPr="00594ADE">
        <w:rPr>
          <w:sz w:val="16"/>
        </w:rPr>
        <w:t xml:space="preserve">, </w:t>
      </w:r>
      <w:proofErr w:type="spellStart"/>
      <w:r w:rsidRPr="00594ADE">
        <w:rPr>
          <w:sz w:val="16"/>
        </w:rPr>
        <w:t>Stoknes</w:t>
      </w:r>
      <w:proofErr w:type="spellEnd"/>
      <w:r w:rsidRPr="00594ADE">
        <w:rPr>
          <w:sz w:val="16"/>
        </w:rPr>
        <w:t xml:space="preserve">, </w:t>
      </w:r>
      <w:proofErr w:type="spellStart"/>
      <w:r w:rsidRPr="00594ADE">
        <w:rPr>
          <w:sz w:val="16"/>
        </w:rPr>
        <w:t>Goluke</w:t>
      </w:r>
      <w:proofErr w:type="spellEnd"/>
      <w:r w:rsidRPr="00594ADE">
        <w:rPr>
          <w:sz w:val="16"/>
        </w:rPr>
        <w:t xml:space="preserve">, </w:t>
      </w:r>
      <w:proofErr w:type="spellStart"/>
      <w:r w:rsidRPr="00594ADE">
        <w:rPr>
          <w:sz w:val="16"/>
        </w:rPr>
        <w:t>Collste</w:t>
      </w:r>
      <w:proofErr w:type="spellEnd"/>
      <w:r w:rsidRPr="00594ADE">
        <w:rPr>
          <w:sz w:val="16"/>
        </w:rPr>
        <w:t xml:space="preserve">, Cornell, </w:t>
      </w:r>
      <w:proofErr w:type="spellStart"/>
      <w:r w:rsidRPr="00594ADE">
        <w:rPr>
          <w:sz w:val="16"/>
        </w:rPr>
        <w:t>Donges</w:t>
      </w:r>
      <w:proofErr w:type="spellEnd"/>
      <w:r w:rsidRPr="00594ADE">
        <w:rPr>
          <w:sz w:val="16"/>
        </w:rPr>
        <w:t xml:space="preserve"> et al. (2018) have suggested that where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proofErr w:type="gramStart"/>
      <w:r w:rsidRPr="008D2E40">
        <w:rPr>
          <w:rStyle w:val="Emphasis"/>
          <w:highlight w:val="green"/>
        </w:rPr>
        <w:t>tensions</w:t>
      </w:r>
      <w:r w:rsidRPr="00594ADE">
        <w:rPr>
          <w:sz w:val="16"/>
        </w:rPr>
        <w:t xml:space="preserve"> which</w:t>
      </w:r>
      <w:proofErr w:type="gramEnd"/>
      <w:r w:rsidRPr="00594ADE">
        <w:rPr>
          <w:sz w:val="16"/>
        </w:rPr>
        <w:t xml:space="preserve"> lead to political instabilities that spread far beyond their regions. The resulting “bad fate of the poor will end up affecting the whole global system"(</w:t>
      </w:r>
      <w:proofErr w:type="spellStart"/>
      <w:r w:rsidRPr="00594ADE">
        <w:rPr>
          <w:sz w:val="16"/>
        </w:rPr>
        <w:t>Mastrojeni</w:t>
      </w:r>
      <w:proofErr w:type="spellEnd"/>
      <w:r w:rsidRPr="00594ADE">
        <w:rPr>
          <w:sz w:val="16"/>
        </w:rPr>
        <w:t xml:space="preserve">,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2018, and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w:t>
      </w:r>
      <w:proofErr w:type="gramStart"/>
      <w:r w:rsidRPr="00594ADE">
        <w:rPr>
          <w:sz w:val="16"/>
        </w:rPr>
        <w:t>notes</w:t>
      </w:r>
      <w:proofErr w:type="gramEnd"/>
      <w:r w:rsidRPr="00594ADE">
        <w:rPr>
          <w:sz w:val="16"/>
        </w:rPr>
        <w:t xml:space="preserve">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proofErr w:type="spellStart"/>
      <w:r w:rsidRPr="008D2E40">
        <w:rPr>
          <w:rStyle w:val="StyleUnderline"/>
          <w:highlight w:val="green"/>
        </w:rPr>
        <w:t>characterised</w:t>
      </w:r>
      <w:proofErr w:type="spellEnd"/>
      <w:r w:rsidRPr="008D2E40">
        <w:rPr>
          <w:rStyle w:val="StyleUnderline"/>
          <w:highlight w:val="green"/>
        </w:rPr>
        <w:t xml:space="preserve">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w:t>
      </w:r>
      <w:proofErr w:type="spellStart"/>
      <w:r w:rsidRPr="008D2E40">
        <w:rPr>
          <w:rStyle w:val="StyleUnderline"/>
          <w:highlight w:val="green"/>
        </w:rPr>
        <w:t>cyber attacks</w:t>
      </w:r>
      <w:proofErr w:type="spellEnd"/>
      <w:r w:rsidRPr="008D2E40">
        <w:rPr>
          <w:rStyle w:val="StyleUnderline"/>
          <w:highlight w:val="green"/>
        </w:rPr>
        <w:t xml:space="preserve">,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w:t>
      </w:r>
      <w:proofErr w:type="gramStart"/>
      <w:r w:rsidRPr="00594ADE">
        <w:rPr>
          <w:sz w:val="16"/>
        </w:rPr>
        <w:t>are represented</w:t>
      </w:r>
      <w:proofErr w:type="gramEnd"/>
      <w:r w:rsidRPr="00594ADE">
        <w:rPr>
          <w:sz w:val="16"/>
        </w:rPr>
        <w:t xml:space="preserve"> in Fig. 3 by the following exogenous variables. </w:t>
      </w:r>
      <w:proofErr w:type="gramStart"/>
      <w:r w:rsidRPr="00594ADE">
        <w:rPr>
          <w:sz w:val="16"/>
        </w:rPr>
        <w:t>“Climate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w:t>
      </w:r>
      <w:proofErr w:type="gramEnd"/>
      <w:r w:rsidRPr="00594ADE">
        <w:rPr>
          <w:sz w:val="16"/>
        </w:rPr>
        <w:t xml:space="preserve">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w:t>
      </w:r>
      <w:proofErr w:type="gramStart"/>
      <w:r w:rsidRPr="00594ADE">
        <w:rPr>
          <w:sz w:val="16"/>
        </w:rPr>
        <w:t>production which</w:t>
      </w:r>
      <w:proofErr w:type="gramEnd"/>
      <w:r w:rsidRPr="00594ADE">
        <w:rPr>
          <w:sz w:val="16"/>
        </w:rPr>
        <w:t xml:space="preserve">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proofErr w:type="gramStart"/>
      <w:r w:rsidRPr="00594ADE">
        <w:rPr>
          <w:sz w:val="16"/>
        </w:rPr>
        <w:t>The</w:t>
      </w:r>
      <w:proofErr w:type="gramEnd"/>
      <w:r w:rsidRPr="00594ADE">
        <w:rPr>
          <w:sz w:val="16"/>
        </w:rPr>
        <w:t xml:space="preserv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594ADE">
        <w:rPr>
          <w:sz w:val="16"/>
        </w:rPr>
        <w:t>Handoh</w:t>
      </w:r>
      <w:proofErr w:type="spellEnd"/>
      <w:r w:rsidRPr="00594ADE">
        <w:rPr>
          <w:sz w:val="16"/>
        </w:rPr>
        <w:t xml:space="preserve">, 2014). With a smaller scope, and lower level of severity, global catastrophic risk </w:t>
      </w:r>
      <w:proofErr w:type="gramStart"/>
      <w:r w:rsidRPr="00594ADE">
        <w:rPr>
          <w:sz w:val="16"/>
        </w:rPr>
        <w:t>is defined</w:t>
      </w:r>
      <w:proofErr w:type="gramEnd"/>
      <w:r w:rsidRPr="00594ADE">
        <w:rPr>
          <w:sz w:val="16"/>
        </w:rPr>
        <w:t xml:space="preserve"> as a scenario or event that results in at least 10 million fatalities, or $10 trillion in damages (</w:t>
      </w:r>
      <w:proofErr w:type="spellStart"/>
      <w:r w:rsidRPr="00594ADE">
        <w:rPr>
          <w:sz w:val="16"/>
        </w:rPr>
        <w:t>Bostrom</w:t>
      </w:r>
      <w:proofErr w:type="spellEnd"/>
      <w:r w:rsidRPr="00594ADE">
        <w:rPr>
          <w:sz w:val="16"/>
        </w:rPr>
        <w:t xml:space="preserve"> &amp; </w:t>
      </w:r>
      <w:proofErr w:type="spellStart"/>
      <w:r w:rsidRPr="00594ADE">
        <w:rPr>
          <w:sz w:val="16"/>
        </w:rPr>
        <w:t>Ćirković</w:t>
      </w:r>
      <w:proofErr w:type="spellEnd"/>
      <w:r w:rsidRPr="00594ADE">
        <w:rPr>
          <w:sz w:val="16"/>
        </w:rPr>
        <w:t>, 2008). Global Catastrophic Risk (GCR) events are those which are global, but they are durable in that humanity is able to recover from them (</w:t>
      </w:r>
      <w:proofErr w:type="spellStart"/>
      <w:r w:rsidRPr="00594ADE">
        <w:rPr>
          <w:sz w:val="16"/>
        </w:rPr>
        <w:t>Bostrom</w:t>
      </w:r>
      <w:proofErr w:type="spellEnd"/>
      <w:r w:rsidRPr="00594ADE">
        <w:rPr>
          <w:sz w:val="16"/>
        </w:rPr>
        <w:t xml:space="preserve"> &amp; </w:t>
      </w:r>
      <w:proofErr w:type="spellStart"/>
      <w:r w:rsidRPr="00594ADE">
        <w:rPr>
          <w:sz w:val="16"/>
        </w:rPr>
        <w:t>Ćirković</w:t>
      </w:r>
      <w:proofErr w:type="spellEnd"/>
      <w:r w:rsidRPr="00594ADE">
        <w:rPr>
          <w:sz w:val="16"/>
        </w:rPr>
        <w:t>, 2008; Cotton-Barratt, Farquhar, Halstead, Schubert, &amp; Snyder-Beattie, 2016) but which still have a long-term impact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w:t>
      </w:r>
      <w:proofErr w:type="gramStart"/>
      <w:r w:rsidRPr="00594ADE">
        <w:rPr>
          <w:sz w:val="16"/>
        </w:rPr>
        <w:t xml:space="preserve">to be </w:t>
      </w:r>
      <w:r w:rsidRPr="00594ADE">
        <w:rPr>
          <w:rStyle w:val="StyleUnderline"/>
        </w:rPr>
        <w:t>a</w:t>
      </w:r>
      <w:proofErr w:type="gramEnd"/>
      <w:r w:rsidRPr="00594ADE">
        <w:rPr>
          <w:rStyle w:val="StyleUnderline"/>
        </w:rPr>
        <w:t xml:space="preserve">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proofErr w:type="gramStart"/>
      <w:r w:rsidRPr="00726C77">
        <w:rPr>
          <w:rStyle w:val="StyleUnderline"/>
        </w:rPr>
        <w:t>Conversely</w:t>
      </w:r>
      <w:proofErr w:type="gramEnd"/>
      <w:r w:rsidRPr="00726C77">
        <w:rPr>
          <w:rStyle w:val="StyleUnderline"/>
        </w:rPr>
        <w:t xml:space="preserve">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w:t>
      </w:r>
      <w:proofErr w:type="gramStart"/>
      <w:r w:rsidRPr="00594ADE">
        <w:rPr>
          <w:sz w:val="16"/>
        </w:rPr>
        <w:t xml:space="preserve">This association combined with the likely emergence of new challenges over the next decades (Cook, </w:t>
      </w:r>
      <w:proofErr w:type="spellStart"/>
      <w:r w:rsidRPr="00594ADE">
        <w:rPr>
          <w:sz w:val="16"/>
        </w:rPr>
        <w:t>Inayatullah</w:t>
      </w:r>
      <w:proofErr w:type="spellEnd"/>
      <w:r w:rsidRPr="00594ADE">
        <w:rPr>
          <w:sz w:val="16"/>
        </w:rPr>
        <w:t xml:space="preserve">, </w:t>
      </w:r>
      <w:proofErr w:type="spellStart"/>
      <w:r w:rsidRPr="00594ADE">
        <w:rPr>
          <w:sz w:val="16"/>
        </w:rPr>
        <w:t>Burgman</w:t>
      </w:r>
      <w:proofErr w:type="spellEnd"/>
      <w:r w:rsidRPr="00594ADE">
        <w:rPr>
          <w:sz w:val="16"/>
        </w:rPr>
        <w:t xml:space="preserve">, Sutherland, &amp; </w:t>
      </w:r>
      <w:proofErr w:type="spellStart"/>
      <w:r w:rsidRPr="00594ADE">
        <w:rPr>
          <w:sz w:val="16"/>
        </w:rPr>
        <w:t>Wintle</w:t>
      </w:r>
      <w:proofErr w:type="spellEnd"/>
      <w:r w:rsidRPr="00594ADE">
        <w:rPr>
          <w:sz w:val="16"/>
        </w:rPr>
        <w:t xml:space="preserv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in order </w:t>
      </w:r>
      <w:r w:rsidRPr="008D2E40">
        <w:rPr>
          <w:rStyle w:val="StyleUnderline"/>
          <w:highlight w:val="green"/>
        </w:rPr>
        <w:t xml:space="preserve">to avoid </w:t>
      </w:r>
      <w:r w:rsidRPr="00726C77">
        <w:rPr>
          <w:rStyle w:val="StyleUnderline"/>
        </w:rPr>
        <w:t xml:space="preserve">such </w:t>
      </w:r>
      <w:r w:rsidRPr="008D2E40">
        <w:rPr>
          <w:rStyle w:val="StyleUnderline"/>
          <w:highlight w:val="green"/>
        </w:rPr>
        <w:t>outcomes</w:t>
      </w:r>
      <w:r w:rsidRPr="00594ADE">
        <w:rPr>
          <w:sz w:val="16"/>
        </w:rPr>
        <w:t>.</w:t>
      </w:r>
      <w:proofErr w:type="gramEnd"/>
      <w:r w:rsidRPr="00594ADE">
        <w:rPr>
          <w:sz w:val="16"/>
        </w:rPr>
        <w:t xml:space="preserve"> This identification in turn enables sensible policy responses to be constructed (Sutherland &amp; </w:t>
      </w:r>
      <w:proofErr w:type="spellStart"/>
      <w:r w:rsidRPr="00594ADE">
        <w:rPr>
          <w:sz w:val="16"/>
        </w:rPr>
        <w:t>Woodroof</w:t>
      </w:r>
      <w:proofErr w:type="spellEnd"/>
      <w:r w:rsidRPr="00594ADE">
        <w:rPr>
          <w:sz w:val="16"/>
        </w:rPr>
        <w:t>,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w:t>
      </w:r>
    </w:p>
    <w:p w:rsidR="00880B91" w:rsidRDefault="00880B91"/>
    <w:sectPr w:rsidR="00880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Arial"/>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Droid Sans Fallback">
    <w:panose1 w:val="00000000000000000000"/>
    <w:charset w:val="00"/>
    <w:family w:val="roman"/>
    <w:notTrueType/>
    <w:pitch w:val="default"/>
  </w:font>
  <w:font w:name="Lohit Hindi">
    <w:altName w:val="Yu Gothic"/>
    <w:charset w:val="80"/>
    <w:family w:val="auto"/>
    <w:pitch w:val="variable"/>
  </w:font>
  <w:font w:name="Copperplate Gothic Bold">
    <w:panose1 w:val="020E0705020206020404"/>
    <w:charset w:val="00"/>
    <w:family w:val="swiss"/>
    <w:pitch w:val="variable"/>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4E"/>
    <w:family w:val="auto"/>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Sabon LT Std">
    <w:altName w:val="Cambria"/>
    <w:panose1 w:val="00000000000000000000"/>
    <w:charset w:val="4D"/>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askerville">
    <w:altName w:val="﷽﷽﷽﷽﷽﷽﷽﷽lle"/>
    <w:charset w:val="00"/>
    <w:family w:val="roman"/>
    <w:pitch w:val="variable"/>
    <w:sig w:usb0="80000067" w:usb1="02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2070409020205020404"/>
    <w:charset w:val="00"/>
    <w:family w:val="auto"/>
    <w:pitch w:val="variable"/>
    <w:sig w:usb0="00000003"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Gill Sans"/>
    <w:panose1 w:val="00000000000000000000"/>
    <w:charset w:val="B1"/>
    <w:family w:val="swiss"/>
    <w:notTrueType/>
    <w:pitch w:val="variable"/>
    <w:sig w:usb0="80000A67" w:usb1="00000000" w:usb2="00000000" w:usb3="00000000" w:csb0="000001F7" w:csb1="00000000"/>
  </w:font>
  <w:font w:name="Times New Roman Bold">
    <w:altName w:val="Times New Roman"/>
    <w:panose1 w:val="02020803070505020304"/>
    <w:charset w:val="00"/>
    <w:family w:val="auto"/>
    <w:pitch w:val="variable"/>
    <w:sig w:usb0="00000003" w:usb1="00000000" w:usb2="00000000" w:usb3="00000000" w:csb0="00000001" w:csb1="00000000"/>
  </w:font>
  <w:font w:name="Futura">
    <w:altName w:val="﷽﷽﷽﷽﷽﷽﷽"/>
    <w:charset w:val="00"/>
    <w:family w:val="auto"/>
    <w:pitch w:val="variable"/>
    <w:sig w:usb0="00000000" w:usb1="00000000" w:usb2="00000000" w:usb3="00000000" w:csb0="000001FB" w:csb1="00000000"/>
  </w:font>
  <w:font w:name="Estrangelo Edessa">
    <w:panose1 w:val="00000000000000000000"/>
    <w:charset w:val="01"/>
    <w:family w:val="roman"/>
    <w:notTrueType/>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Meridien-Italic">
    <w:altName w:val="Cambri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auto"/>
    <w:pitch w:val="variable"/>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Times New Roman"/>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 w:name="Palatino">
    <w:altName w:val="Palatino"/>
    <w:panose1 w:val="00000000000000000000"/>
    <w:charset w:val="4D"/>
    <w:family w:val="auto"/>
    <w:notTrueType/>
    <w:pitch w:val="variable"/>
    <w:sig w:usb0="A00002FF" w:usb1="7800205A" w:usb2="14600000" w:usb3="00000000" w:csb0="00000193" w:csb1="00000000"/>
  </w:font>
  <w:font w:name="Scala">
    <w:altName w:val="Calibri"/>
    <w:panose1 w:val="00000000000000000000"/>
    <w:charset w:val="00"/>
    <w:family w:val="roman"/>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charset w:val="00"/>
    <w:family w:val="auto"/>
    <w:pitch w:val="variable"/>
    <w:sig w:usb0="E00002FF" w:usb1="5000205A" w:usb2="00000000" w:usb3="00000000" w:csb0="0000019F" w:csb1="00000000"/>
  </w:font>
  <w:font w:name="StarSymbol">
    <w:altName w:val="ヒラギノ角ゴ Pro W3"/>
    <w:charset w:val="02"/>
    <w:family w:val="auto"/>
    <w:pitch w:val="default"/>
  </w:font>
  <w:font w:name="AKDPE C+ Utopia">
    <w:altName w:val="Cambria"/>
    <w:panose1 w:val="00000000000000000000"/>
    <w:charset w:val="00"/>
    <w:family w:val="roman"/>
    <w:notTrueType/>
    <w:pitch w:val="default"/>
    <w:sig w:usb0="00000003" w:usb1="00000000" w:usb2="00000000" w:usb3="00000000" w:csb0="00000001" w:csb1="00000000"/>
  </w:font>
  <w:font w:name="Frutiger 45 Light">
    <w:altName w:val="Times New Roman"/>
    <w:panose1 w:val="00000000000000000000"/>
    <w:charset w:val="00"/>
    <w:family w:val="swiss"/>
    <w:notTrueType/>
    <w:pitch w:val="default"/>
    <w:sig w:usb0="03000003" w:usb1="00000000" w:usb2="00000000" w:usb3="00000000" w:csb0="00000001" w:csb1="00000000"/>
  </w:font>
  <w:font w:name="Arial Bold">
    <w:altName w:val="Arial"/>
    <w:panose1 w:val="020B0704020202020204"/>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B5551"/>
    <w:multiLevelType w:val="hybridMultilevel"/>
    <w:tmpl w:val="67A6CA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82385F"/>
    <w:multiLevelType w:val="hybridMultilevel"/>
    <w:tmpl w:val="6C42A9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9141DF"/>
    <w:multiLevelType w:val="hybridMultilevel"/>
    <w:tmpl w:val="D2DCF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F815D9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7857D9"/>
    <w:multiLevelType w:val="hybridMultilevel"/>
    <w:tmpl w:val="368AC6B2"/>
    <w:lvl w:ilvl="0" w:tplc="8BBA01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6A654D"/>
    <w:multiLevelType w:val="hybridMultilevel"/>
    <w:tmpl w:val="1382C9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0A102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FD5105"/>
    <w:multiLevelType w:val="hybridMultilevel"/>
    <w:tmpl w:val="59E2D0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A7F6465"/>
    <w:multiLevelType w:val="hybridMultilevel"/>
    <w:tmpl w:val="D2DCF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0D2F22"/>
    <w:multiLevelType w:val="hybridMultilevel"/>
    <w:tmpl w:val="32764F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0F7CA0"/>
    <w:multiLevelType w:val="multilevel"/>
    <w:tmpl w:val="ABFC6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435561F6"/>
    <w:multiLevelType w:val="hybridMultilevel"/>
    <w:tmpl w:val="11E60A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7B2761"/>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A7C4D91"/>
    <w:multiLevelType w:val="hybridMultilevel"/>
    <w:tmpl w:val="CCC670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087883"/>
    <w:multiLevelType w:val="hybridMultilevel"/>
    <w:tmpl w:val="2A4C30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FA175A"/>
    <w:multiLevelType w:val="multilevel"/>
    <w:tmpl w:val="2C8C4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0B5476"/>
    <w:multiLevelType w:val="hybridMultilevel"/>
    <w:tmpl w:val="9E4650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E790782"/>
    <w:multiLevelType w:val="multilevel"/>
    <w:tmpl w:val="8BC20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3DC3F37"/>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E557DB3"/>
    <w:multiLevelType w:val="hybridMultilevel"/>
    <w:tmpl w:val="9110A8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4827397"/>
    <w:multiLevelType w:val="hybridMultilevel"/>
    <w:tmpl w:val="444EB7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EB482B"/>
    <w:multiLevelType w:val="hybridMultilevel"/>
    <w:tmpl w:val="9E4650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5"/>
  </w:num>
  <w:num w:numId="12">
    <w:abstractNumId w:val="32"/>
  </w:num>
  <w:num w:numId="13">
    <w:abstractNumId w:val="18"/>
  </w:num>
  <w:num w:numId="14">
    <w:abstractNumId w:val="15"/>
  </w:num>
  <w:num w:numId="15">
    <w:abstractNumId w:val="12"/>
  </w:num>
  <w:num w:numId="16">
    <w:abstractNumId w:val="25"/>
  </w:num>
  <w:num w:numId="17">
    <w:abstractNumId w:val="39"/>
  </w:num>
  <w:num w:numId="18">
    <w:abstractNumId w:val="30"/>
  </w:num>
  <w:num w:numId="19">
    <w:abstractNumId w:val="19"/>
  </w:num>
  <w:num w:numId="20">
    <w:abstractNumId w:val="21"/>
  </w:num>
  <w:num w:numId="21">
    <w:abstractNumId w:val="13"/>
  </w:num>
  <w:num w:numId="22">
    <w:abstractNumId w:val="22"/>
  </w:num>
  <w:num w:numId="23">
    <w:abstractNumId w:val="37"/>
  </w:num>
  <w:num w:numId="24">
    <w:abstractNumId w:val="17"/>
  </w:num>
  <w:num w:numId="25">
    <w:abstractNumId w:val="26"/>
  </w:num>
  <w:num w:numId="26">
    <w:abstractNumId w:val="31"/>
  </w:num>
  <w:num w:numId="27">
    <w:abstractNumId w:val="11"/>
  </w:num>
  <w:num w:numId="28">
    <w:abstractNumId w:val="23"/>
  </w:num>
  <w:num w:numId="29">
    <w:abstractNumId w:val="24"/>
  </w:num>
  <w:num w:numId="30">
    <w:abstractNumId w:val="28"/>
  </w:num>
  <w:num w:numId="31">
    <w:abstractNumId w:val="14"/>
  </w:num>
  <w:num w:numId="32">
    <w:abstractNumId w:val="38"/>
  </w:num>
  <w:num w:numId="33">
    <w:abstractNumId w:val="29"/>
  </w:num>
  <w:num w:numId="34">
    <w:abstractNumId w:val="10"/>
  </w:num>
  <w:num w:numId="35">
    <w:abstractNumId w:val="36"/>
  </w:num>
  <w:num w:numId="36">
    <w:abstractNumId w:val="16"/>
  </w:num>
  <w:num w:numId="37">
    <w:abstractNumId w:val="33"/>
  </w:num>
  <w:num w:numId="38">
    <w:abstractNumId w:val="40"/>
  </w:num>
  <w:num w:numId="39">
    <w:abstractNumId w:val="34"/>
  </w:num>
  <w:num w:numId="40">
    <w:abstractNumId w:val="20"/>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957"/>
    <w:rsid w:val="00004EE3"/>
    <w:rsid w:val="001C3360"/>
    <w:rsid w:val="00832ACD"/>
    <w:rsid w:val="00880B91"/>
    <w:rsid w:val="00AB7957"/>
    <w:rsid w:val="00D9181A"/>
    <w:rsid w:val="00DB15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F9EFB"/>
  <w15:chartTrackingRefBased/>
  <w15:docId w15:val="{42D97C4E-EFFD-4C72-B7BD-D2A536A87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AB7957"/>
    <w:rPr>
      <w:rFonts w:ascii="Calibri" w:hAnsi="Calibri"/>
    </w:rPr>
  </w:style>
  <w:style w:type="paragraph" w:styleId="Heading1">
    <w:name w:val="heading 1"/>
    <w:aliases w:val="Pocket,Block Name,ALEX,Heading 1 Char Char,Heading 1 Char Char Char Char,Header Char Char Char Char Char,Heading 1 Char Char Char Char Char Char,Header 1 Char,AHeading 1,F2 - Heading 1,Brief - Heading 1,Block Header"/>
    <w:basedOn w:val="Normal"/>
    <w:next w:val="Normal"/>
    <w:link w:val="Heading1Char"/>
    <w:qFormat/>
    <w:rsid w:val="00AB79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AB795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AB795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3"/>
    <w:unhideWhenUsed/>
    <w:qFormat/>
    <w:rsid w:val="00AB7957"/>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nhideWhenUsed/>
    <w:qFormat/>
    <w:rsid w:val="00AB7957"/>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aliases w:val="Title (no index)"/>
    <w:basedOn w:val="Heading3"/>
    <w:next w:val="Normal"/>
    <w:link w:val="Heading6Char"/>
    <w:unhideWhenUsed/>
    <w:qFormat/>
    <w:rsid w:val="00AB7957"/>
    <w:pPr>
      <w:pageBreakBefore w:val="0"/>
      <w:spacing w:before="200" w:line="240" w:lineRule="auto"/>
      <w:jc w:val="left"/>
      <w:outlineLvl w:val="5"/>
    </w:pPr>
    <w:rPr>
      <w:rFonts w:asciiTheme="majorHAnsi" w:hAnsiTheme="majorHAnsi"/>
      <w:b w:val="0"/>
      <w:bCs/>
      <w:i/>
      <w:iCs/>
      <w:color w:val="1F4D78" w:themeColor="accent1" w:themeShade="7F"/>
      <w:sz w:val="22"/>
      <w:szCs w:val="22"/>
      <w:u w:val="none"/>
    </w:rPr>
  </w:style>
  <w:style w:type="paragraph" w:styleId="Heading7">
    <w:name w:val="heading 7"/>
    <w:basedOn w:val="Normal"/>
    <w:next w:val="Normal"/>
    <w:link w:val="Heading7Char"/>
    <w:unhideWhenUsed/>
    <w:qFormat/>
    <w:rsid w:val="00AB7957"/>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AB7957"/>
    <w:pPr>
      <w:keepNext/>
      <w:keepLines/>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AB7957"/>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rsid w:val="00AB79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7957"/>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AHeading 1 Char,F2 - Heading 1 Char"/>
    <w:basedOn w:val="DefaultParagraphFont"/>
    <w:link w:val="Heading1"/>
    <w:rsid w:val="00AB7957"/>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AB7957"/>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AB7957"/>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3"/>
    <w:rsid w:val="00AB795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7"/>
    <w:qFormat/>
    <w:rsid w:val="00AB795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B7957"/>
    <w:rPr>
      <w:b/>
      <w:bCs/>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Bold Cite Char,Citation Char Char Char,c"/>
    <w:basedOn w:val="DefaultParagraphFont"/>
    <w:uiPriority w:val="6"/>
    <w:qFormat/>
    <w:rsid w:val="00AB7957"/>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AB7957"/>
    <w:rPr>
      <w:color w:val="auto"/>
      <w:u w:val="none"/>
    </w:rPr>
  </w:style>
  <w:style w:type="character" w:styleId="FollowedHyperlink">
    <w:name w:val="FollowedHyperlink"/>
    <w:basedOn w:val="DefaultParagraphFont"/>
    <w:uiPriority w:val="99"/>
    <w:unhideWhenUsed/>
    <w:rsid w:val="00AB7957"/>
    <w:rPr>
      <w:color w:val="auto"/>
      <w:u w:val="none"/>
    </w:rPr>
  </w:style>
  <w:style w:type="character" w:customStyle="1" w:styleId="Heading5Char">
    <w:name w:val="Heading 5 Char"/>
    <w:aliases w:val="Blocks Char"/>
    <w:basedOn w:val="DefaultParagraphFont"/>
    <w:link w:val="Heading5"/>
    <w:rsid w:val="00AB7957"/>
    <w:rPr>
      <w:rFonts w:asciiTheme="majorHAnsi" w:eastAsiaTheme="majorEastAsia" w:hAnsiTheme="majorHAnsi" w:cstheme="majorBidi"/>
      <w:color w:val="1F4D78" w:themeColor="accent1" w:themeShade="7F"/>
    </w:rPr>
  </w:style>
  <w:style w:type="character" w:customStyle="1" w:styleId="Heading6Char">
    <w:name w:val="Heading 6 Char"/>
    <w:aliases w:val="Title (no index) Char"/>
    <w:basedOn w:val="DefaultParagraphFont"/>
    <w:link w:val="Heading6"/>
    <w:rsid w:val="00AB7957"/>
    <w:rPr>
      <w:rFonts w:asciiTheme="majorHAnsi" w:eastAsiaTheme="majorEastAsia" w:hAnsiTheme="majorHAnsi" w:cstheme="majorBidi"/>
      <w:bCs/>
      <w:i/>
      <w:iCs/>
      <w:color w:val="1F4D78" w:themeColor="accent1" w:themeShade="7F"/>
    </w:rPr>
  </w:style>
  <w:style w:type="character" w:customStyle="1" w:styleId="Heading7Char">
    <w:name w:val="Heading 7 Char"/>
    <w:basedOn w:val="DefaultParagraphFont"/>
    <w:link w:val="Heading7"/>
    <w:rsid w:val="00AB795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AB795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AB7957"/>
    <w:rPr>
      <w:rFonts w:asciiTheme="majorHAnsi" w:eastAsiaTheme="majorEastAsia" w:hAnsiTheme="majorHAnsi" w:cstheme="majorBidi"/>
      <w:i/>
      <w:iCs/>
      <w:color w:val="404040" w:themeColor="text1" w:themeTint="BF"/>
      <w:sz w:val="20"/>
      <w:szCs w:val="20"/>
    </w:rPr>
  </w:style>
  <w:style w:type="paragraph" w:customStyle="1" w:styleId="textbold">
    <w:name w:val="text bold"/>
    <w:basedOn w:val="Normal"/>
    <w:link w:val="Emphasis"/>
    <w:uiPriority w:val="7"/>
    <w:qFormat/>
    <w:rsid w:val="00AB7957"/>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1"/>
    <w:qFormat/>
    <w:rsid w:val="00AB795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AB7957"/>
    <w:rPr>
      <w:u w:val="single"/>
    </w:rPr>
  </w:style>
  <w:style w:type="paragraph" w:styleId="Title">
    <w:name w:val="Title"/>
    <w:aliases w:val="title,UNDERLINE,Cites and Cards,Bold Underlined,Block Heading,Read This,Non Read Text,Debate Normal"/>
    <w:basedOn w:val="Normal"/>
    <w:link w:val="TitleChar"/>
    <w:uiPriority w:val="1"/>
    <w:qFormat/>
    <w:rsid w:val="00AB7957"/>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
    <w:qFormat/>
    <w:rsid w:val="00AB7957"/>
    <w:rPr>
      <w:rFonts w:asciiTheme="majorHAnsi" w:eastAsiaTheme="majorEastAsia" w:hAnsiTheme="majorHAnsi" w:cstheme="majorBidi"/>
      <w:spacing w:val="-10"/>
      <w:kern w:val="28"/>
      <w:sz w:val="56"/>
      <w:szCs w:val="56"/>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AB795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6 font"/>
    <w:basedOn w:val="Normal"/>
    <w:uiPriority w:val="99"/>
    <w:qFormat/>
    <w:rsid w:val="00AB7957"/>
    <w:pPr>
      <w:ind w:left="720"/>
      <w:contextualSpacing/>
    </w:pPr>
  </w:style>
  <w:style w:type="character" w:styleId="Strong">
    <w:name w:val="Strong"/>
    <w:aliases w:val="8 pt font,Citation Char Char1 Char Char Char Char Char,Cut,Small 1,Read Char Char Char,Citation Char Char Char1,Read Char Char1"/>
    <w:basedOn w:val="DefaultParagraphFont"/>
    <w:uiPriority w:val="22"/>
    <w:qFormat/>
    <w:rsid w:val="00AB7957"/>
    <w:rPr>
      <w:b/>
      <w:bCs/>
    </w:rPr>
  </w:style>
  <w:style w:type="paragraph" w:customStyle="1" w:styleId="gntarbp">
    <w:name w:val="gnt_ar_b_p"/>
    <w:basedOn w:val="Normal"/>
    <w:rsid w:val="00AB79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unhideWhenUsed/>
    <w:rsid w:val="00AB7957"/>
    <w:rPr>
      <w:color w:val="605E5C"/>
      <w:shd w:val="clear" w:color="auto" w:fill="E1DFDD"/>
    </w:rPr>
  </w:style>
  <w:style w:type="paragraph" w:styleId="DocumentMap">
    <w:name w:val="Document Map"/>
    <w:basedOn w:val="Normal"/>
    <w:link w:val="DocumentMapChar"/>
    <w:uiPriority w:val="99"/>
    <w:unhideWhenUsed/>
    <w:rsid w:val="00AB795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AB7957"/>
    <w:rPr>
      <w:rFonts w:ascii="Lucida Grande" w:hAnsi="Lucida Grande" w:cs="Lucida Grande"/>
      <w:sz w:val="24"/>
    </w:rPr>
  </w:style>
  <w:style w:type="paragraph" w:customStyle="1" w:styleId="UnderlinePara">
    <w:name w:val="Underline Para"/>
    <w:basedOn w:val="Normal"/>
    <w:uiPriority w:val="6"/>
    <w:qFormat/>
    <w:rsid w:val="00AB7957"/>
    <w:pPr>
      <w:widowControl w:val="0"/>
      <w:suppressAutoHyphens/>
      <w:spacing w:after="200"/>
      <w:contextualSpacing/>
    </w:pPr>
    <w:rPr>
      <w:rFonts w:asciiTheme="minorHAnsi" w:hAnsiTheme="minorHAnsi"/>
      <w:b/>
      <w:u w:val="single"/>
    </w:rPr>
  </w:style>
  <w:style w:type="character" w:customStyle="1" w:styleId="BoldUnderline">
    <w:name w:val="Bold.Underline"/>
    <w:uiPriority w:val="1"/>
    <w:qFormat/>
    <w:rsid w:val="00AB7957"/>
    <w:rPr>
      <w:b/>
      <w:u w:val="single"/>
    </w:rPr>
  </w:style>
  <w:style w:type="character" w:customStyle="1" w:styleId="Minimize">
    <w:name w:val="Minimize"/>
    <w:uiPriority w:val="1"/>
    <w:qFormat/>
    <w:rsid w:val="00AB7957"/>
    <w:rPr>
      <w:rFonts w:asciiTheme="minorHAnsi" w:hAnsiTheme="minorHAnsi"/>
      <w:sz w:val="16"/>
    </w:rPr>
  </w:style>
  <w:style w:type="paragraph" w:customStyle="1" w:styleId="Underline2">
    <w:name w:val="Underline2"/>
    <w:basedOn w:val="Normal"/>
    <w:link w:val="Underline2Char"/>
    <w:autoRedefine/>
    <w:uiPriority w:val="4"/>
    <w:qFormat/>
    <w:rsid w:val="00AB7957"/>
    <w:rPr>
      <w:b/>
      <w:u w:val="single"/>
    </w:rPr>
  </w:style>
  <w:style w:type="character" w:customStyle="1" w:styleId="Underline2Char">
    <w:name w:val="Underline2 Char"/>
    <w:basedOn w:val="DefaultParagraphFont"/>
    <w:link w:val="Underline2"/>
    <w:uiPriority w:val="4"/>
    <w:rsid w:val="00AB7957"/>
    <w:rPr>
      <w:rFonts w:ascii="Calibri" w:hAnsi="Calibri"/>
      <w:b/>
      <w:u w:val="single"/>
    </w:rPr>
  </w:style>
  <w:style w:type="character" w:customStyle="1" w:styleId="BoldUnderline0">
    <w:name w:val="BoldUnderline"/>
    <w:basedOn w:val="DefaultParagraphFont"/>
    <w:uiPriority w:val="1"/>
    <w:qFormat/>
    <w:rsid w:val="00AB7957"/>
    <w:rPr>
      <w:rFonts w:ascii="Arial" w:hAnsi="Arial"/>
      <w:b/>
      <w:sz w:val="20"/>
      <w:u w:val="single"/>
    </w:rPr>
  </w:style>
  <w:style w:type="character" w:styleId="FootnoteReference">
    <w:name w:val="footnote reference"/>
    <w:aliases w:val="FN Ref,footnote reference,fr,o,FR,(NECG) Footnote Reference"/>
    <w:basedOn w:val="DefaultParagraphFont"/>
    <w:unhideWhenUsed/>
    <w:qFormat/>
    <w:rsid w:val="00AB7957"/>
    <w:rPr>
      <w:vertAlign w:val="superscript"/>
    </w:rPr>
  </w:style>
  <w:style w:type="paragraph" w:styleId="FootnoteText">
    <w:name w:val="footnote text"/>
    <w:basedOn w:val="Normal"/>
    <w:link w:val="FootnoteTextChar"/>
    <w:unhideWhenUsed/>
    <w:qFormat/>
    <w:rsid w:val="00AB7957"/>
    <w:pPr>
      <w:spacing w:line="256" w:lineRule="auto"/>
    </w:pPr>
    <w:rPr>
      <w:sz w:val="20"/>
      <w:szCs w:val="20"/>
    </w:rPr>
  </w:style>
  <w:style w:type="character" w:customStyle="1" w:styleId="FootnoteTextChar">
    <w:name w:val="Footnote Text Char"/>
    <w:basedOn w:val="DefaultParagraphFont"/>
    <w:link w:val="FootnoteText"/>
    <w:rsid w:val="00AB7957"/>
    <w:rPr>
      <w:rFonts w:ascii="Calibri" w:hAnsi="Calibri"/>
      <w:sz w:val="20"/>
      <w:szCs w:val="20"/>
    </w:rPr>
  </w:style>
  <w:style w:type="paragraph" w:customStyle="1" w:styleId="clay-paragraph">
    <w:name w:val="clay-paragraph"/>
    <w:basedOn w:val="Normal"/>
    <w:rsid w:val="00AB7957"/>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AB7957"/>
  </w:style>
  <w:style w:type="character" w:customStyle="1" w:styleId="gmail-styleunderline">
    <w:name w:val="gmail-styleunderline"/>
    <w:basedOn w:val="DefaultParagraphFont"/>
    <w:rsid w:val="00AB7957"/>
  </w:style>
  <w:style w:type="paragraph" w:customStyle="1" w:styleId="css-182kmce">
    <w:name w:val="css-182kmce"/>
    <w:basedOn w:val="Normal"/>
    <w:rsid w:val="00AB7957"/>
    <w:pPr>
      <w:spacing w:before="100" w:beforeAutospacing="1" w:after="100" w:afterAutospacing="1" w:line="240" w:lineRule="auto"/>
    </w:pPr>
    <w:rPr>
      <w:rFonts w:eastAsia="Times New Roman"/>
      <w:lang w:eastAsia="ko-KR"/>
    </w:rPr>
  </w:style>
  <w:style w:type="character" w:customStyle="1" w:styleId="inline-garnett-quote">
    <w:name w:val="inline-garnett-quote"/>
    <w:basedOn w:val="DefaultParagraphFont"/>
    <w:rsid w:val="00AB7957"/>
  </w:style>
  <w:style w:type="paragraph" w:customStyle="1" w:styleId="pullquote-paragraph">
    <w:name w:val="pullquote-paragraph"/>
    <w:basedOn w:val="Normal"/>
    <w:rsid w:val="00AB7957"/>
    <w:pPr>
      <w:spacing w:before="100" w:beforeAutospacing="1" w:after="100" w:afterAutospacing="1" w:line="240" w:lineRule="auto"/>
    </w:pPr>
    <w:rPr>
      <w:rFonts w:eastAsia="Times New Roman"/>
      <w:lang w:eastAsia="ko-KR"/>
    </w:rPr>
  </w:style>
  <w:style w:type="character" w:styleId="HTMLCite">
    <w:name w:val="HTML Cite"/>
    <w:basedOn w:val="DefaultParagraphFont"/>
    <w:uiPriority w:val="99"/>
    <w:unhideWhenUsed/>
    <w:rsid w:val="00AB7957"/>
    <w:rPr>
      <w:i/>
      <w:iCs/>
    </w:rPr>
  </w:style>
  <w:style w:type="paragraph" w:customStyle="1" w:styleId="font--body">
    <w:name w:val="font--body"/>
    <w:basedOn w:val="Normal"/>
    <w:uiPriority w:val="99"/>
    <w:rsid w:val="00AB7957"/>
    <w:pPr>
      <w:spacing w:before="100" w:beforeAutospacing="1" w:after="100" w:afterAutospacing="1" w:line="240" w:lineRule="auto"/>
    </w:pPr>
    <w:rPr>
      <w:rFonts w:eastAsia="Times New Roman"/>
      <w:lang w:eastAsia="ko-KR"/>
    </w:rPr>
  </w:style>
  <w:style w:type="paragraph" w:customStyle="1" w:styleId="slate-paragraph">
    <w:name w:val="slate-paragraph"/>
    <w:basedOn w:val="Normal"/>
    <w:uiPriority w:val="99"/>
    <w:rsid w:val="00AB7957"/>
    <w:pPr>
      <w:spacing w:before="100" w:beforeAutospacing="1" w:after="100" w:afterAutospacing="1" w:line="240" w:lineRule="auto"/>
    </w:pPr>
    <w:rPr>
      <w:rFonts w:eastAsia="Times New Roman"/>
      <w:lang w:eastAsia="ko-KR"/>
    </w:rPr>
  </w:style>
  <w:style w:type="character" w:customStyle="1" w:styleId="numbers">
    <w:name w:val="numbers"/>
    <w:basedOn w:val="DefaultParagraphFont"/>
    <w:rsid w:val="00AB7957"/>
  </w:style>
  <w:style w:type="paragraph" w:customStyle="1" w:styleId="endmarkenabled">
    <w:name w:val="endmarkenabled"/>
    <w:basedOn w:val="Normal"/>
    <w:rsid w:val="00AB7957"/>
    <w:pPr>
      <w:spacing w:before="100" w:beforeAutospacing="1" w:after="100" w:afterAutospacing="1" w:line="240" w:lineRule="auto"/>
    </w:pPr>
    <w:rPr>
      <w:rFonts w:eastAsia="Times New Roman"/>
      <w:lang w:eastAsia="ko-KR"/>
    </w:rPr>
  </w:style>
  <w:style w:type="character" w:customStyle="1" w:styleId="link">
    <w:name w:val="link"/>
    <w:basedOn w:val="DefaultParagraphFont"/>
    <w:rsid w:val="00AB7957"/>
  </w:style>
  <w:style w:type="paragraph" w:customStyle="1" w:styleId="css-exrw3m">
    <w:name w:val="css-exrw3m"/>
    <w:basedOn w:val="Normal"/>
    <w:uiPriority w:val="99"/>
    <w:rsid w:val="00AB7957"/>
    <w:pPr>
      <w:spacing w:before="100" w:beforeAutospacing="1" w:after="100" w:afterAutospacing="1" w:line="240" w:lineRule="auto"/>
    </w:pPr>
    <w:rPr>
      <w:rFonts w:eastAsia="Times New Roman"/>
    </w:rPr>
  </w:style>
  <w:style w:type="character" w:customStyle="1" w:styleId="css-8l6xbc">
    <w:name w:val="css-8l6xbc"/>
    <w:basedOn w:val="DefaultParagraphFont"/>
    <w:rsid w:val="00AB7957"/>
  </w:style>
  <w:style w:type="paragraph" w:customStyle="1" w:styleId="t-body-text">
    <w:name w:val="t-body-text"/>
    <w:basedOn w:val="Normal"/>
    <w:uiPriority w:val="99"/>
    <w:rsid w:val="00AB7957"/>
    <w:pPr>
      <w:spacing w:before="100" w:beforeAutospacing="1" w:after="100" w:afterAutospacing="1" w:line="240" w:lineRule="auto"/>
    </w:pPr>
    <w:rPr>
      <w:rFonts w:eastAsia="Times New Roman"/>
    </w:rPr>
  </w:style>
  <w:style w:type="paragraph" w:styleId="BalloonText">
    <w:name w:val="Balloon Text"/>
    <w:basedOn w:val="Normal"/>
    <w:link w:val="BalloonTextChar"/>
    <w:uiPriority w:val="99"/>
    <w:unhideWhenUsed/>
    <w:rsid w:val="00AB79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AB7957"/>
    <w:rPr>
      <w:rFonts w:ascii="Segoe UI" w:hAnsi="Segoe UI" w:cs="Segoe UI"/>
      <w:sz w:val="18"/>
      <w:szCs w:val="18"/>
    </w:rPr>
  </w:style>
  <w:style w:type="character" w:customStyle="1" w:styleId="caps">
    <w:name w:val="caps"/>
    <w:basedOn w:val="DefaultParagraphFont"/>
    <w:rsid w:val="00AB7957"/>
  </w:style>
  <w:style w:type="paragraph" w:customStyle="1" w:styleId="c-user-cardbio">
    <w:name w:val="c-user-card__bio"/>
    <w:basedOn w:val="Normal"/>
    <w:uiPriority w:val="99"/>
    <w:rsid w:val="00AB7957"/>
    <w:pPr>
      <w:spacing w:before="100" w:beforeAutospacing="1" w:after="100" w:afterAutospacing="1" w:line="240" w:lineRule="auto"/>
    </w:pPr>
    <w:rPr>
      <w:rFonts w:eastAsia="Times New Roman"/>
    </w:rPr>
  </w:style>
  <w:style w:type="paragraph" w:customStyle="1" w:styleId="selectionshareable">
    <w:name w:val="selectionshareable"/>
    <w:basedOn w:val="Normal"/>
    <w:uiPriority w:val="99"/>
    <w:qFormat/>
    <w:rsid w:val="00AB7957"/>
    <w:pPr>
      <w:spacing w:before="100" w:beforeAutospacing="1" w:after="100" w:afterAutospacing="1" w:line="240" w:lineRule="auto"/>
    </w:pPr>
    <w:rPr>
      <w:rFonts w:eastAsia="Times New Roman"/>
    </w:rPr>
  </w:style>
  <w:style w:type="character" w:customStyle="1" w:styleId="3oh-">
    <w:name w:val="_3oh-"/>
    <w:basedOn w:val="DefaultParagraphFont"/>
    <w:rsid w:val="00AB7957"/>
  </w:style>
  <w:style w:type="paragraph" w:customStyle="1" w:styleId="normal1">
    <w:name w:val="normal1"/>
    <w:basedOn w:val="Normal"/>
    <w:rsid w:val="00AB7957"/>
    <w:pPr>
      <w:spacing w:before="100" w:beforeAutospacing="1" w:after="100" w:afterAutospacing="1" w:line="240" w:lineRule="auto"/>
    </w:pPr>
    <w:rPr>
      <w:rFonts w:eastAsia="Times New Roman"/>
    </w:rPr>
  </w:style>
  <w:style w:type="character" w:customStyle="1" w:styleId="c-timestamplabel">
    <w:name w:val="c-timestamp__label"/>
    <w:basedOn w:val="DefaultParagraphFont"/>
    <w:rsid w:val="00AB7957"/>
  </w:style>
  <w:style w:type="character" w:customStyle="1" w:styleId="c-messagelistunreaddividerlabel">
    <w:name w:val="c-message_list__unread_divider__label"/>
    <w:basedOn w:val="DefaultParagraphFont"/>
    <w:rsid w:val="00AB7957"/>
  </w:style>
  <w:style w:type="character" w:customStyle="1" w:styleId="c-messagesender">
    <w:name w:val="c-message__sender"/>
    <w:basedOn w:val="DefaultParagraphFont"/>
    <w:rsid w:val="00AB7957"/>
  </w:style>
  <w:style w:type="character" w:customStyle="1" w:styleId="c-reactioncount">
    <w:name w:val="c-reaction__count"/>
    <w:basedOn w:val="DefaultParagraphFont"/>
    <w:rsid w:val="00AB7957"/>
  </w:style>
  <w:style w:type="paragraph" w:customStyle="1" w:styleId="Analytic">
    <w:name w:val="Analytic"/>
    <w:basedOn w:val="Normal"/>
    <w:link w:val="AnalyticChar"/>
    <w:autoRedefine/>
    <w:uiPriority w:val="4"/>
    <w:qFormat/>
    <w:rsid w:val="00AB7957"/>
    <w:rPr>
      <w:color w:val="44546A" w:themeColor="text2"/>
    </w:rPr>
  </w:style>
  <w:style w:type="character" w:customStyle="1" w:styleId="AnalyticChar">
    <w:name w:val="Analytic Char"/>
    <w:basedOn w:val="DefaultParagraphFont"/>
    <w:link w:val="Analytic"/>
    <w:uiPriority w:val="4"/>
    <w:rsid w:val="00AB7957"/>
    <w:rPr>
      <w:rFonts w:ascii="Calibri" w:hAnsi="Calibri"/>
      <w:color w:val="44546A" w:themeColor="text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AB7957"/>
    <w:pPr>
      <w:spacing w:after="0" w:line="240" w:lineRule="auto"/>
    </w:pPr>
    <w:rPr>
      <w:b/>
      <w:u w:val="single"/>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AB7957"/>
    <w:pPr>
      <w:tabs>
        <w:tab w:val="center" w:pos="4680"/>
        <w:tab w:val="right" w:pos="9360"/>
      </w:tabs>
      <w:spacing w:after="0" w:line="240" w:lineRule="auto"/>
    </w:pPr>
  </w:style>
  <w:style w:type="character" w:customStyle="1" w:styleId="HeaderChar">
    <w:name w:val="Header Char"/>
    <w:aliases w:val="Header 1 Char2, Char2 Char,Header Char Char Char1,Char2 Char,Block Char Char Char,Header Char1 Char Char,Header Char Char Char Char,Header Char Char1 Char Char,Header Char1 Char Char Char Char,Header Char Char1 Char Char Char Char"/>
    <w:basedOn w:val="DefaultParagraphFont"/>
    <w:link w:val="Header"/>
    <w:uiPriority w:val="99"/>
    <w:qFormat/>
    <w:rsid w:val="00AB7957"/>
    <w:rPr>
      <w:rFonts w:ascii="Calibri" w:hAnsi="Calibri"/>
    </w:rPr>
  </w:style>
  <w:style w:type="paragraph" w:styleId="Footer">
    <w:name w:val="footer"/>
    <w:basedOn w:val="Normal"/>
    <w:link w:val="FooterChar"/>
    <w:uiPriority w:val="99"/>
    <w:unhideWhenUsed/>
    <w:rsid w:val="00AB79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7957"/>
    <w:rPr>
      <w:rFonts w:ascii="Calibri" w:hAnsi="Calibri"/>
    </w:rPr>
  </w:style>
  <w:style w:type="paragraph" w:customStyle="1" w:styleId="Emphasis1">
    <w:name w:val="Emphasis1"/>
    <w:basedOn w:val="Normal"/>
    <w:autoRedefine/>
    <w:uiPriority w:val="7"/>
    <w:qFormat/>
    <w:rsid w:val="00AB7957"/>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z-TopofFormChar">
    <w:name w:val="z-Top of Form Char"/>
    <w:basedOn w:val="DefaultParagraphFont"/>
    <w:link w:val="z-TopofForm"/>
    <w:uiPriority w:val="99"/>
    <w:rsid w:val="00AB7957"/>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AB795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uiPriority w:val="99"/>
    <w:rsid w:val="00AB7957"/>
    <w:rPr>
      <w:rFonts w:ascii="Arial" w:hAnsi="Arial" w:cs="Arial"/>
      <w:vanish/>
      <w:sz w:val="16"/>
      <w:szCs w:val="16"/>
    </w:rPr>
  </w:style>
  <w:style w:type="character" w:customStyle="1" w:styleId="z-BottomofFormChar">
    <w:name w:val="z-Bottom of Form Char"/>
    <w:basedOn w:val="DefaultParagraphFont"/>
    <w:link w:val="z-BottomofForm"/>
    <w:uiPriority w:val="99"/>
    <w:rsid w:val="00AB795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AB795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rsid w:val="00AB7957"/>
    <w:rPr>
      <w:rFonts w:ascii="Arial" w:hAnsi="Arial" w:cs="Arial"/>
      <w:vanish/>
      <w:sz w:val="16"/>
      <w:szCs w:val="16"/>
    </w:rPr>
  </w:style>
  <w:style w:type="paragraph" w:customStyle="1" w:styleId="Emphasize">
    <w:name w:val="Emphasize"/>
    <w:basedOn w:val="Normal"/>
    <w:uiPriority w:val="7"/>
    <w:qFormat/>
    <w:rsid w:val="00AB795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PageNumber">
    <w:name w:val="page number"/>
    <w:aliases w:val="card ununderlined"/>
    <w:basedOn w:val="DefaultParagraphFont"/>
    <w:uiPriority w:val="99"/>
    <w:unhideWhenUsed/>
    <w:rsid w:val="00AB7957"/>
  </w:style>
  <w:style w:type="character" w:customStyle="1" w:styleId="UnderlineBold">
    <w:name w:val="Underline + Bold"/>
    <w:uiPriority w:val="1"/>
    <w:qFormat/>
    <w:rsid w:val="00AB7957"/>
    <w:rPr>
      <w:b/>
      <w:sz w:val="20"/>
      <w:u w:val="single"/>
    </w:rPr>
  </w:style>
  <w:style w:type="paragraph" w:customStyle="1" w:styleId="8MIn">
    <w:name w:val="8 MIn"/>
    <w:basedOn w:val="Normal"/>
    <w:link w:val="8MInChar"/>
    <w:uiPriority w:val="4"/>
    <w:qFormat/>
    <w:rsid w:val="00AB7957"/>
    <w:pPr>
      <w:shd w:val="clear" w:color="auto" w:fill="FFFFFF"/>
      <w:spacing w:beforeAutospacing="1" w:after="0" w:afterAutospacing="1" w:line="240" w:lineRule="auto"/>
      <w:textAlignment w:val="baseline"/>
    </w:pPr>
    <w:rPr>
      <w:rFonts w:eastAsia="Times New Roman" w:cstheme="minorHAnsi"/>
      <w:color w:val="333333"/>
    </w:rPr>
  </w:style>
  <w:style w:type="character" w:customStyle="1" w:styleId="8MInChar">
    <w:name w:val="8 MIn Char"/>
    <w:basedOn w:val="DefaultParagraphFont"/>
    <w:link w:val="8MIn"/>
    <w:uiPriority w:val="4"/>
    <w:rsid w:val="00AB7957"/>
    <w:rPr>
      <w:rFonts w:ascii="Calibri" w:eastAsia="Times New Roman" w:hAnsi="Calibri" w:cstheme="minorHAnsi"/>
      <w:color w:val="333333"/>
      <w:shd w:val="clear" w:color="auto" w:fill="FFFFFF"/>
    </w:rPr>
  </w:style>
  <w:style w:type="character" w:customStyle="1" w:styleId="m-2757091861540947080gmail-styleunderline">
    <w:name w:val="m_-2757091861540947080gmail-styleunderline"/>
    <w:basedOn w:val="DefaultParagraphFont"/>
    <w:rsid w:val="00AB7957"/>
  </w:style>
  <w:style w:type="character" w:customStyle="1" w:styleId="c-messagekittext">
    <w:name w:val="c-message_kit__text"/>
    <w:basedOn w:val="DefaultParagraphFont"/>
    <w:rsid w:val="00AB7957"/>
  </w:style>
  <w:style w:type="character" w:customStyle="1" w:styleId="cardChar">
    <w:name w:val="card Char"/>
    <w:aliases w:val="Bold Cite Char Char,Speed Cite Char"/>
    <w:basedOn w:val="DefaultParagraphFont"/>
    <w:rsid w:val="00AB7957"/>
    <w:rPr>
      <w:rFonts w:ascii="Georgia" w:eastAsia="Calibri" w:hAnsi="Georgia" w:cs="Times New Roman"/>
      <w:sz w:val="24"/>
    </w:rPr>
  </w:style>
  <w:style w:type="character" w:customStyle="1" w:styleId="UnresolvedMention10">
    <w:name w:val="Unresolved Mention10"/>
    <w:basedOn w:val="DefaultParagraphFont"/>
    <w:uiPriority w:val="99"/>
    <w:semiHidden/>
    <w:unhideWhenUsed/>
    <w:rsid w:val="00AB7957"/>
    <w:rPr>
      <w:color w:val="605E5C"/>
      <w:shd w:val="clear" w:color="auto" w:fill="E1DFDD"/>
    </w:rPr>
  </w:style>
  <w:style w:type="character" w:customStyle="1" w:styleId="expertise">
    <w:name w:val="expertise"/>
    <w:basedOn w:val="DefaultParagraphFont"/>
    <w:rsid w:val="00AB7957"/>
  </w:style>
  <w:style w:type="character" w:customStyle="1" w:styleId="education">
    <w:name w:val="education"/>
    <w:basedOn w:val="DefaultParagraphFont"/>
    <w:rsid w:val="00AB7957"/>
  </w:style>
  <w:style w:type="character" w:customStyle="1" w:styleId="rollover-people">
    <w:name w:val="rollover-people"/>
    <w:basedOn w:val="DefaultParagraphFont"/>
    <w:rsid w:val="00AB7957"/>
  </w:style>
  <w:style w:type="character" w:customStyle="1" w:styleId="UnresolvedMention2">
    <w:name w:val="Unresolved Mention2"/>
    <w:basedOn w:val="DefaultParagraphFont"/>
    <w:uiPriority w:val="99"/>
    <w:unhideWhenUsed/>
    <w:rsid w:val="00AB7957"/>
    <w:rPr>
      <w:color w:val="605E5C"/>
      <w:shd w:val="clear" w:color="auto" w:fill="E1DFDD"/>
    </w:rPr>
  </w:style>
  <w:style w:type="character" w:styleId="IntenseEmphasis">
    <w:name w:val="Intense Emphasis"/>
    <w:aliases w:val="Intense Emphasi,Char Char Char1,cites Char Ch,Citation Char Char Cha,Box Out,Char Char Char Char Char Char Char Char1,Heading 3 Char Char1 Char,cit,8.,Intense Emphasis11111,9.5 pt,Italic,Intense Emphasis5,Heading 3 Char1 Char Char Ch,S"/>
    <w:basedOn w:val="DefaultParagraphFont"/>
    <w:uiPriority w:val="6"/>
    <w:qFormat/>
    <w:rsid w:val="00AB7957"/>
    <w:rPr>
      <w:b/>
      <w:bCs w:val="0"/>
      <w:sz w:val="26"/>
      <w:u w:val="single"/>
    </w:rPr>
  </w:style>
  <w:style w:type="character" w:customStyle="1" w:styleId="UnresolvedMention3">
    <w:name w:val="Unresolved Mention3"/>
    <w:basedOn w:val="DefaultParagraphFont"/>
    <w:uiPriority w:val="99"/>
    <w:rsid w:val="00AB7957"/>
    <w:rPr>
      <w:color w:val="605E5C"/>
      <w:shd w:val="clear" w:color="auto" w:fill="E1DFDD"/>
    </w:rPr>
  </w:style>
  <w:style w:type="paragraph" w:customStyle="1" w:styleId="Body">
    <w:name w:val="Body"/>
    <w:link w:val="BodyChar"/>
    <w:autoRedefine/>
    <w:uiPriority w:val="99"/>
    <w:qFormat/>
    <w:rsid w:val="00AB7957"/>
    <w:pPr>
      <w:spacing w:after="0" w:line="240" w:lineRule="auto"/>
      <w:ind w:left="720"/>
      <w:jc w:val="both"/>
    </w:pPr>
    <w:rPr>
      <w:rFonts w:ascii="Calibri" w:eastAsiaTheme="majorEastAsia" w:hAnsi="Calibri" w:cstheme="majorBidi"/>
      <w:iCs/>
      <w:color w:val="000000" w:themeColor="text1"/>
      <w:sz w:val="8"/>
    </w:rPr>
  </w:style>
  <w:style w:type="character" w:customStyle="1" w:styleId="BodyChar">
    <w:name w:val="Body Char"/>
    <w:basedOn w:val="DefaultParagraphFont"/>
    <w:link w:val="Body"/>
    <w:uiPriority w:val="99"/>
    <w:rsid w:val="00AB7957"/>
    <w:rPr>
      <w:rFonts w:ascii="Calibri" w:eastAsiaTheme="majorEastAsia" w:hAnsi="Calibri" w:cstheme="majorBidi"/>
      <w:iCs/>
      <w:color w:val="000000" w:themeColor="text1"/>
      <w:sz w:val="8"/>
    </w:rPr>
  </w:style>
  <w:style w:type="character" w:customStyle="1" w:styleId="url">
    <w:name w:val="url"/>
    <w:basedOn w:val="DefaultParagraphFont"/>
    <w:rsid w:val="00AB7957"/>
  </w:style>
  <w:style w:type="character" w:customStyle="1" w:styleId="ellip">
    <w:name w:val="ellip"/>
    <w:basedOn w:val="DefaultParagraphFont"/>
    <w:rsid w:val="00AB7957"/>
  </w:style>
  <w:style w:type="character" w:customStyle="1" w:styleId="nowrap">
    <w:name w:val="nowrap"/>
    <w:basedOn w:val="DefaultParagraphFont"/>
    <w:rsid w:val="00AB7957"/>
  </w:style>
  <w:style w:type="paragraph" w:customStyle="1" w:styleId="msonormal0">
    <w:name w:val="msonormal"/>
    <w:basedOn w:val="Normal"/>
    <w:qFormat/>
    <w:rsid w:val="00AB7957"/>
    <w:pPr>
      <w:spacing w:before="100" w:beforeAutospacing="1" w:after="100" w:afterAutospacing="1" w:line="256" w:lineRule="auto"/>
    </w:pPr>
  </w:style>
  <w:style w:type="paragraph" w:styleId="Revision">
    <w:name w:val="Revision"/>
    <w:uiPriority w:val="99"/>
    <w:semiHidden/>
    <w:rsid w:val="00AB7957"/>
    <w:pPr>
      <w:spacing w:after="0" w:line="240" w:lineRule="auto"/>
    </w:pPr>
    <w:rPr>
      <w:rFonts w:ascii="Calibri" w:eastAsiaTheme="minorEastAsia" w:hAnsi="Calibri" w:cs="Arial"/>
      <w:szCs w:val="24"/>
    </w:rPr>
  </w:style>
  <w:style w:type="paragraph" w:customStyle="1" w:styleId="Tag2">
    <w:name w:val="Tag2"/>
    <w:basedOn w:val="Normal"/>
    <w:qFormat/>
    <w:rsid w:val="00AB7957"/>
    <w:pPr>
      <w:spacing w:line="256" w:lineRule="auto"/>
    </w:pPr>
    <w:rPr>
      <w:b/>
    </w:rPr>
  </w:style>
  <w:style w:type="paragraph" w:customStyle="1" w:styleId="megaarticlebodyfirst-p2htdt">
    <w:name w:val="megaarticlebody_first-p_2htdt"/>
    <w:basedOn w:val="Normal"/>
    <w:uiPriority w:val="99"/>
    <w:semiHidden/>
    <w:rsid w:val="00AB7957"/>
    <w:pPr>
      <w:spacing w:before="100" w:beforeAutospacing="1" w:after="100" w:afterAutospacing="1" w:line="256" w:lineRule="auto"/>
    </w:pPr>
  </w:style>
  <w:style w:type="paragraph" w:customStyle="1" w:styleId="p1">
    <w:name w:val="p1"/>
    <w:basedOn w:val="Normal"/>
    <w:uiPriority w:val="99"/>
    <w:qFormat/>
    <w:rsid w:val="00AB7957"/>
    <w:pPr>
      <w:spacing w:line="256" w:lineRule="auto"/>
    </w:pPr>
    <w:rPr>
      <w:sz w:val="20"/>
      <w:szCs w:val="20"/>
    </w:rPr>
  </w:style>
  <w:style w:type="character" w:customStyle="1" w:styleId="underlinedChar">
    <w:name w:val="underlined Char"/>
    <w:link w:val="underlined"/>
    <w:locked/>
    <w:rsid w:val="00AB7957"/>
    <w:rPr>
      <w:rFonts w:ascii="Times New Roman" w:eastAsia="Malgun Gothic" w:hAnsi="Times New Roman" w:cs="Times New Roman"/>
      <w:u w:val="single"/>
    </w:rPr>
  </w:style>
  <w:style w:type="paragraph" w:customStyle="1" w:styleId="underlined">
    <w:name w:val="underlined"/>
    <w:next w:val="Normal"/>
    <w:link w:val="underlinedChar"/>
    <w:autoRedefine/>
    <w:qFormat/>
    <w:rsid w:val="00AB7957"/>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qFormat/>
    <w:rsid w:val="00AB7957"/>
    <w:pPr>
      <w:spacing w:line="256" w:lineRule="auto"/>
    </w:pPr>
    <w:rPr>
      <w:rFonts w:ascii="Georgia" w:eastAsia="Calibri" w:hAnsi="Georgia"/>
      <w:sz w:val="12"/>
    </w:rPr>
  </w:style>
  <w:style w:type="paragraph" w:customStyle="1" w:styleId="Scrunched">
    <w:name w:val="Scrunched"/>
    <w:basedOn w:val="Normal"/>
    <w:next w:val="Normal"/>
    <w:uiPriority w:val="99"/>
    <w:qFormat/>
    <w:rsid w:val="00AB7957"/>
    <w:pPr>
      <w:spacing w:line="256" w:lineRule="auto"/>
    </w:pPr>
  </w:style>
  <w:style w:type="character" w:styleId="EndnoteReference">
    <w:name w:val="endnote reference"/>
    <w:basedOn w:val="DefaultParagraphFont"/>
    <w:unhideWhenUsed/>
    <w:rsid w:val="00AB7957"/>
    <w:rPr>
      <w:vertAlign w:val="superscript"/>
    </w:rPr>
  </w:style>
  <w:style w:type="character" w:customStyle="1" w:styleId="Emph">
    <w:name w:val="Emph"/>
    <w:basedOn w:val="DefaultParagraphFont"/>
    <w:uiPriority w:val="1"/>
    <w:qFormat/>
    <w:rsid w:val="00AB7957"/>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AB7957"/>
    <w:rPr>
      <w:u w:val="single"/>
    </w:rPr>
  </w:style>
  <w:style w:type="character" w:customStyle="1" w:styleId="BoldUnderlineChar">
    <w:name w:val="Bold Underline Char"/>
    <w:basedOn w:val="DefaultParagraphFont"/>
    <w:rsid w:val="00AB7957"/>
    <w:rPr>
      <w:rFonts w:ascii="Arial" w:hAnsi="Arial" w:cs="Arial" w:hint="default"/>
      <w:b/>
      <w:bCs w:val="0"/>
      <w:u w:val="single"/>
    </w:rPr>
  </w:style>
  <w:style w:type="character" w:customStyle="1" w:styleId="ReadCard">
    <w:name w:val="ReadCard"/>
    <w:uiPriority w:val="1"/>
    <w:qFormat/>
    <w:rsid w:val="00AB7957"/>
    <w:rPr>
      <w:rFonts w:ascii="Times New Roman" w:hAnsi="Times New Roman" w:cs="Times New Roman" w:hint="default"/>
      <w:b/>
      <w:bCs w:val="0"/>
      <w:sz w:val="24"/>
      <w:u w:val="single"/>
    </w:rPr>
  </w:style>
  <w:style w:type="paragraph" w:customStyle="1" w:styleId="CiteSpacing">
    <w:name w:val="Cite Spacing"/>
    <w:basedOn w:val="Normal"/>
    <w:uiPriority w:val="4"/>
    <w:qFormat/>
    <w:rsid w:val="00AB7957"/>
    <w:pPr>
      <w:spacing w:before="60" w:after="60"/>
    </w:pPr>
  </w:style>
  <w:style w:type="character" w:customStyle="1" w:styleId="FooterChar1">
    <w:name w:val="Footer Char1"/>
    <w:basedOn w:val="DefaultParagraphFont"/>
    <w:uiPriority w:val="99"/>
    <w:semiHidden/>
    <w:rsid w:val="00AB7957"/>
    <w:rPr>
      <w:rFonts w:ascii="Calibri" w:eastAsiaTheme="minorHAnsi" w:hAnsi="Calibri" w:cs="Calibri"/>
      <w:sz w:val="16"/>
      <w:szCs w:val="22"/>
    </w:rPr>
  </w:style>
  <w:style w:type="paragraph" w:customStyle="1" w:styleId="Cards">
    <w:name w:val="Cards"/>
    <w:next w:val="Normal"/>
    <w:link w:val="CardsChar"/>
    <w:qFormat/>
    <w:rsid w:val="00AB7957"/>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AB7957"/>
    <w:rPr>
      <w:rFonts w:ascii="Times New Roman" w:eastAsia="Times New Roman" w:hAnsi="Times New Roman" w:cs="Times New Roman"/>
      <w:sz w:val="20"/>
      <w:szCs w:val="24"/>
    </w:rPr>
  </w:style>
  <w:style w:type="character" w:customStyle="1" w:styleId="DebateUnderline">
    <w:name w:val="Debate Underline"/>
    <w:qFormat/>
    <w:rsid w:val="00AB7957"/>
    <w:rPr>
      <w:rFonts w:ascii="Times New Roman" w:hAnsi="Times New Roman"/>
      <w:sz w:val="20"/>
      <w:u w:val="thick"/>
    </w:rPr>
  </w:style>
  <w:style w:type="paragraph" w:customStyle="1" w:styleId="Nothing">
    <w:name w:val="Nothing"/>
    <w:link w:val="NothingChar"/>
    <w:qFormat/>
    <w:rsid w:val="00AB7957"/>
    <w:pPr>
      <w:spacing w:after="0" w:line="240" w:lineRule="auto"/>
    </w:pPr>
    <w:rPr>
      <w:rFonts w:ascii="Times New Roman" w:eastAsia="Times New Roman" w:hAnsi="Times New Roman" w:cs="Times New Roman"/>
      <w:sz w:val="20"/>
      <w:szCs w:val="24"/>
    </w:rPr>
  </w:style>
  <w:style w:type="character" w:customStyle="1" w:styleId="NothingChar">
    <w:name w:val="Nothing Char"/>
    <w:link w:val="Nothing"/>
    <w:rsid w:val="00AB7957"/>
    <w:rPr>
      <w:rFonts w:ascii="Times New Roman" w:eastAsia="Times New Roman" w:hAnsi="Times New Roman" w:cs="Times New Roman"/>
      <w:sz w:val="20"/>
      <w:szCs w:val="24"/>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AB7957"/>
    <w:rPr>
      <w:rFonts w:ascii="Calibri" w:eastAsiaTheme="minorHAnsi" w:hAnsi="Calibri" w:cs="Calibri"/>
      <w:sz w:val="16"/>
      <w:szCs w:val="22"/>
    </w:rPr>
  </w:style>
  <w:style w:type="paragraph" w:customStyle="1" w:styleId="cardtext">
    <w:name w:val="card text"/>
    <w:basedOn w:val="Normal"/>
    <w:link w:val="cardtextChar"/>
    <w:qFormat/>
    <w:rsid w:val="00AB7957"/>
    <w:pPr>
      <w:ind w:left="288" w:right="288"/>
    </w:pPr>
    <w:rPr>
      <w:rFonts w:ascii="Book Antiqua" w:hAnsi="Book Antiqua" w:cs="Lucida Grande"/>
    </w:rPr>
  </w:style>
  <w:style w:type="character" w:customStyle="1" w:styleId="cardtextChar">
    <w:name w:val="card text Char"/>
    <w:basedOn w:val="DefaultParagraphFont"/>
    <w:link w:val="cardtext"/>
    <w:rsid w:val="00AB7957"/>
    <w:rPr>
      <w:rFonts w:ascii="Book Antiqua" w:hAnsi="Book Antiqua" w:cs="Lucida Grande"/>
    </w:rPr>
  </w:style>
  <w:style w:type="paragraph" w:customStyle="1" w:styleId="TagText">
    <w:name w:val="TagText"/>
    <w:basedOn w:val="Normal"/>
    <w:uiPriority w:val="99"/>
    <w:qFormat/>
    <w:rsid w:val="00AB7957"/>
    <w:rPr>
      <w:rFonts w:eastAsia="Calibri"/>
      <w:b/>
    </w:rPr>
  </w:style>
  <w:style w:type="paragraph" w:customStyle="1" w:styleId="UnderlineEmphasis">
    <w:name w:val="Underline + Emphasis"/>
    <w:basedOn w:val="Normal"/>
    <w:next w:val="Normal"/>
    <w:link w:val="UnderlineEmphasisChar"/>
    <w:autoRedefine/>
    <w:qFormat/>
    <w:rsid w:val="00AB7957"/>
    <w:rPr>
      <w:rFonts w:eastAsia="Calibri"/>
      <w:b/>
      <w:color w:val="000000"/>
      <w:u w:val="single"/>
    </w:rPr>
  </w:style>
  <w:style w:type="character" w:customStyle="1" w:styleId="UnderlineEmphasisChar">
    <w:name w:val="Underline + Emphasis Char"/>
    <w:basedOn w:val="DefaultParagraphFont"/>
    <w:link w:val="UnderlineEmphasis"/>
    <w:rsid w:val="00AB7957"/>
    <w:rPr>
      <w:rFonts w:ascii="Calibri" w:eastAsia="Calibri" w:hAnsi="Calibri"/>
      <w:b/>
      <w:color w:val="000000"/>
      <w:u w:val="single"/>
    </w:rPr>
  </w:style>
  <w:style w:type="character" w:customStyle="1" w:styleId="BoldUnderlineUNDO">
    <w:name w:val="Bold.Underline.UNDO"/>
    <w:uiPriority w:val="1"/>
    <w:qFormat/>
    <w:rsid w:val="00AB7957"/>
    <w:rPr>
      <w:b w:val="0"/>
    </w:rPr>
  </w:style>
  <w:style w:type="character" w:customStyle="1" w:styleId="LinedDown">
    <w:name w:val="Lined Down"/>
    <w:qFormat/>
    <w:rsid w:val="00AB7957"/>
    <w:rPr>
      <w:rFonts w:ascii="Times New Roman" w:hAnsi="Times New Roman" w:cs="Times New Roman"/>
      <w:b w:val="0"/>
      <w:bCs w:val="0"/>
      <w:i w:val="0"/>
      <w:iCs w:val="0"/>
      <w:color w:val="000000"/>
      <w:sz w:val="12"/>
      <w:szCs w:val="12"/>
      <w:u w:val="none"/>
    </w:rPr>
  </w:style>
  <w:style w:type="character" w:customStyle="1" w:styleId="Carded">
    <w:name w:val="Carded"/>
    <w:qFormat/>
    <w:rsid w:val="00AB7957"/>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rsid w:val="00AB7957"/>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6"/>
    <w:qFormat/>
    <w:locked/>
    <w:rsid w:val="00AB7957"/>
    <w:rPr>
      <w:bCs/>
      <w:sz w:val="20"/>
      <w:u w:val="single"/>
    </w:rPr>
  </w:style>
  <w:style w:type="character" w:customStyle="1" w:styleId="LDAnalytics">
    <w:name w:val="LD Analytics"/>
    <w:basedOn w:val="DefaultParagraphFont"/>
    <w:autoRedefine/>
    <w:uiPriority w:val="1"/>
    <w:qFormat/>
    <w:rsid w:val="00AB7957"/>
  </w:style>
  <w:style w:type="paragraph" w:customStyle="1" w:styleId="evidencetext">
    <w:name w:val="evidence text"/>
    <w:basedOn w:val="Normal"/>
    <w:next w:val="Normal"/>
    <w:link w:val="evidencetextChar1"/>
    <w:qFormat/>
    <w:rsid w:val="00AB7957"/>
    <w:pPr>
      <w:ind w:left="432" w:right="432"/>
    </w:pPr>
    <w:rPr>
      <w:rFonts w:eastAsia="Times New Roman"/>
      <w:color w:val="000000"/>
    </w:rPr>
  </w:style>
  <w:style w:type="character" w:customStyle="1" w:styleId="evidencetextChar1">
    <w:name w:val="evidence text Char1"/>
    <w:basedOn w:val="DefaultParagraphFont"/>
    <w:link w:val="evidencetext"/>
    <w:rsid w:val="00AB7957"/>
    <w:rPr>
      <w:rFonts w:ascii="Calibri" w:eastAsia="Times New Roman" w:hAnsi="Calibri"/>
      <w:color w:val="000000"/>
    </w:rPr>
  </w:style>
  <w:style w:type="paragraph" w:styleId="Subtitle">
    <w:name w:val="Subtitle"/>
    <w:aliases w:val="Underlined card text"/>
    <w:basedOn w:val="Normal"/>
    <w:next w:val="Normal"/>
    <w:link w:val="SubtitleChar"/>
    <w:uiPriority w:val="99"/>
    <w:unhideWhenUsed/>
    <w:qFormat/>
    <w:rsid w:val="00AB7957"/>
    <w:pPr>
      <w:numPr>
        <w:ilvl w:val="1"/>
      </w:numPr>
    </w:pPr>
    <w:rPr>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AB7957"/>
    <w:rPr>
      <w:rFonts w:ascii="Calibri" w:hAnsi="Calibri"/>
      <w:color w:val="5A5A5A" w:themeColor="text1" w:themeTint="A5"/>
      <w:spacing w:val="15"/>
    </w:rPr>
  </w:style>
  <w:style w:type="paragraph" w:customStyle="1" w:styleId="Citation">
    <w:name w:val="Citation"/>
    <w:basedOn w:val="Normal"/>
    <w:autoRedefine/>
    <w:uiPriority w:val="1"/>
    <w:qFormat/>
    <w:rsid w:val="00AB7957"/>
    <w:rPr>
      <w:rFonts w:eastAsia="Times New Roman" w:cs="Garamond"/>
      <w:bCs/>
      <w:u w:val="single"/>
    </w:rPr>
  </w:style>
  <w:style w:type="paragraph" w:styleId="BodyText">
    <w:name w:val="Body Text"/>
    <w:aliases w:val="BT"/>
    <w:basedOn w:val="Normal"/>
    <w:link w:val="BodyTextChar"/>
    <w:uiPriority w:val="99"/>
    <w:unhideWhenUsed/>
    <w:qFormat/>
    <w:rsid w:val="00AB7957"/>
    <w:pPr>
      <w:spacing w:after="120"/>
    </w:pPr>
  </w:style>
  <w:style w:type="character" w:customStyle="1" w:styleId="BodyTextChar">
    <w:name w:val="Body Text Char"/>
    <w:aliases w:val="BT Char"/>
    <w:basedOn w:val="DefaultParagraphFont"/>
    <w:link w:val="BodyText"/>
    <w:uiPriority w:val="99"/>
    <w:rsid w:val="00AB7957"/>
    <w:rPr>
      <w:rFonts w:ascii="Calibri" w:hAnsi="Calibri"/>
    </w:rPr>
  </w:style>
  <w:style w:type="paragraph" w:customStyle="1" w:styleId="tiny">
    <w:name w:val="tiny"/>
    <w:next w:val="Normal"/>
    <w:link w:val="tinyChar"/>
    <w:autoRedefine/>
    <w:qFormat/>
    <w:rsid w:val="00AB7957"/>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rsid w:val="00AB7957"/>
    <w:rPr>
      <w:rFonts w:ascii="Times New Roman" w:eastAsia="Malgun Gothic" w:hAnsi="Times New Roman" w:cs="Times New Roman"/>
      <w:sz w:val="12"/>
      <w:szCs w:val="24"/>
    </w:rPr>
  </w:style>
  <w:style w:type="character" w:customStyle="1" w:styleId="LDCut">
    <w:name w:val="LD Cut"/>
    <w:basedOn w:val="DefaultParagraphFont"/>
    <w:uiPriority w:val="1"/>
    <w:qFormat/>
    <w:rsid w:val="00AB7957"/>
    <w:rPr>
      <w:rFonts w:ascii="Times New Roman" w:hAnsi="Times New Roman"/>
      <w:b w:val="0"/>
      <w:color w:val="auto"/>
      <w:sz w:val="12"/>
    </w:rPr>
  </w:style>
  <w:style w:type="character" w:customStyle="1" w:styleId="LDUnderline">
    <w:name w:val="LD Underline"/>
    <w:basedOn w:val="DefaultParagraphFont"/>
    <w:uiPriority w:val="1"/>
    <w:qFormat/>
    <w:rsid w:val="00AB7957"/>
    <w:rPr>
      <w:rFonts w:ascii="Times New Roman" w:hAnsi="Times New Roman" w:cs="Times New Roman"/>
      <w:b/>
      <w:color w:val="auto"/>
      <w:sz w:val="24"/>
      <w:u w:val="single"/>
    </w:rPr>
  </w:style>
  <w:style w:type="character" w:customStyle="1" w:styleId="Style4Char">
    <w:name w:val="Style4 Char"/>
    <w:link w:val="Style4"/>
    <w:rsid w:val="00AB7957"/>
    <w:rPr>
      <w:rFonts w:ascii="Arial Narrow" w:hAnsi="Arial Narrow"/>
      <w:szCs w:val="24"/>
      <w:u w:val="single"/>
    </w:rPr>
  </w:style>
  <w:style w:type="character" w:customStyle="1" w:styleId="Style1Char">
    <w:name w:val="Style1 Char"/>
    <w:locked/>
    <w:rsid w:val="00AB7957"/>
    <w:rPr>
      <w:rFonts w:ascii="Times New Roman" w:eastAsia="SimSun" w:hAnsi="Times New Roman"/>
      <w:szCs w:val="24"/>
      <w:u w:val="single"/>
      <w:lang w:eastAsia="zh-CN"/>
    </w:rPr>
  </w:style>
  <w:style w:type="character" w:customStyle="1" w:styleId="Style11pt">
    <w:name w:val="Style 11 pt"/>
    <w:basedOn w:val="DefaultParagraphFont"/>
    <w:rsid w:val="00AB7957"/>
    <w:rPr>
      <w:sz w:val="20"/>
    </w:rPr>
  </w:style>
  <w:style w:type="character" w:customStyle="1" w:styleId="DebateHighlighted">
    <w:name w:val="Debate Highlighted"/>
    <w:qFormat/>
    <w:rsid w:val="00AB7957"/>
    <w:rPr>
      <w:rFonts w:ascii="Times New Roman" w:hAnsi="Times New Roman"/>
      <w:sz w:val="20"/>
      <w:u w:val="thick"/>
      <w:bdr w:val="none" w:sz="0" w:space="0" w:color="auto"/>
      <w:shd w:val="clear" w:color="auto" w:fill="00FFFF"/>
    </w:rPr>
  </w:style>
  <w:style w:type="paragraph" w:customStyle="1" w:styleId="Cites">
    <w:name w:val="Cites"/>
    <w:next w:val="Cards"/>
    <w:link w:val="CitesChar"/>
    <w:qFormat/>
    <w:rsid w:val="00AB7957"/>
    <w:pPr>
      <w:widowControl w:val="0"/>
      <w:spacing w:after="0" w:line="240" w:lineRule="auto"/>
    </w:pPr>
    <w:rPr>
      <w:rFonts w:ascii="Times New Roman" w:eastAsia="Times New Roman" w:hAnsi="Times New Roman" w:cs="Times New Roman"/>
      <w:sz w:val="20"/>
      <w:szCs w:val="24"/>
    </w:rPr>
  </w:style>
  <w:style w:type="character" w:customStyle="1" w:styleId="Author-Date">
    <w:name w:val="Author-Date"/>
    <w:qFormat/>
    <w:rsid w:val="00AB7957"/>
    <w:rPr>
      <w:b/>
      <w:sz w:val="24"/>
    </w:rPr>
  </w:style>
  <w:style w:type="character" w:customStyle="1" w:styleId="regtext">
    <w:name w:val="regtext"/>
    <w:uiPriority w:val="99"/>
    <w:rsid w:val="00AB7957"/>
  </w:style>
  <w:style w:type="character" w:customStyle="1" w:styleId="Dottedunderline">
    <w:name w:val="Dotted underline"/>
    <w:rsid w:val="00AB7957"/>
    <w:rPr>
      <w:u w:val="dotted"/>
    </w:rPr>
  </w:style>
  <w:style w:type="character" w:customStyle="1" w:styleId="slug-pub-date">
    <w:name w:val="slug-pub-date"/>
    <w:rsid w:val="00AB7957"/>
  </w:style>
  <w:style w:type="character" w:customStyle="1" w:styleId="slug-vol">
    <w:name w:val="slug-vol"/>
    <w:rsid w:val="00AB7957"/>
  </w:style>
  <w:style w:type="character" w:customStyle="1" w:styleId="slug-issue">
    <w:name w:val="slug-issue"/>
    <w:rsid w:val="00AB7957"/>
  </w:style>
  <w:style w:type="character" w:customStyle="1" w:styleId="slug-pages">
    <w:name w:val="slug-pages"/>
    <w:rsid w:val="00AB7957"/>
  </w:style>
  <w:style w:type="character" w:customStyle="1" w:styleId="DDIUnderline">
    <w:name w:val="DDI Underline"/>
    <w:qFormat/>
    <w:rsid w:val="00AB7957"/>
    <w:rPr>
      <w:sz w:val="20"/>
      <w:u w:val="thick"/>
    </w:rPr>
  </w:style>
  <w:style w:type="character" w:customStyle="1" w:styleId="CardsChar1">
    <w:name w:val="Cards Char1"/>
    <w:locked/>
    <w:rsid w:val="00AB7957"/>
    <w:rPr>
      <w:rFonts w:ascii="Times New Roman" w:eastAsia="Times New Roman" w:hAnsi="Times New Roman" w:cs="Times New Roman"/>
    </w:rPr>
  </w:style>
  <w:style w:type="character" w:customStyle="1" w:styleId="DocumentMapChar1">
    <w:name w:val="Document Map Char1"/>
    <w:basedOn w:val="DefaultParagraphFont"/>
    <w:uiPriority w:val="99"/>
    <w:rsid w:val="00AB7957"/>
    <w:rPr>
      <w:rFonts w:ascii="Segoe UI" w:hAnsi="Segoe UI" w:cs="Segoe UI"/>
      <w:sz w:val="16"/>
      <w:szCs w:val="16"/>
    </w:rPr>
  </w:style>
  <w:style w:type="character" w:customStyle="1" w:styleId="CardTextChar0">
    <w:name w:val="Card Text Char"/>
    <w:locked/>
    <w:rsid w:val="00AB7957"/>
    <w:rPr>
      <w:rFonts w:ascii="Georgia" w:hAnsi="Georgia"/>
      <w:sz w:val="18"/>
      <w:u w:val="single"/>
    </w:rPr>
  </w:style>
  <w:style w:type="character" w:customStyle="1" w:styleId="normaltextrun">
    <w:name w:val="normaltextrun"/>
    <w:basedOn w:val="DefaultParagraphFont"/>
    <w:rsid w:val="00AB7957"/>
  </w:style>
  <w:style w:type="character" w:customStyle="1" w:styleId="eop">
    <w:name w:val="eop"/>
    <w:basedOn w:val="DefaultParagraphFont"/>
    <w:rsid w:val="00AB7957"/>
  </w:style>
  <w:style w:type="character" w:customStyle="1" w:styleId="spellingerror">
    <w:name w:val="spellingerror"/>
    <w:basedOn w:val="DefaultParagraphFont"/>
    <w:rsid w:val="00AB7957"/>
  </w:style>
  <w:style w:type="paragraph" w:customStyle="1" w:styleId="m-2839544472620372085msonospacing">
    <w:name w:val="m_-2839544472620372085msonospacing"/>
    <w:basedOn w:val="Normal"/>
    <w:uiPriority w:val="99"/>
    <w:rsid w:val="00AB7957"/>
    <w:pPr>
      <w:spacing w:before="100" w:beforeAutospacing="1" w:after="100" w:afterAutospacing="1"/>
    </w:pPr>
  </w:style>
  <w:style w:type="paragraph" w:customStyle="1" w:styleId="franklin-light1">
    <w:name w:val="franklin-light1"/>
    <w:basedOn w:val="Normal"/>
    <w:uiPriority w:val="99"/>
    <w:rsid w:val="00AB7957"/>
    <w:pPr>
      <w:spacing w:before="100" w:beforeAutospacing="1" w:after="100" w:afterAutospacing="1"/>
    </w:pPr>
  </w:style>
  <w:style w:type="character" w:customStyle="1" w:styleId="powa-tease">
    <w:name w:val="powa-tease"/>
    <w:basedOn w:val="DefaultParagraphFont"/>
    <w:rsid w:val="00AB7957"/>
  </w:style>
  <w:style w:type="character" w:customStyle="1" w:styleId="powa-byline">
    <w:name w:val="powa-byline"/>
    <w:basedOn w:val="DefaultParagraphFont"/>
    <w:rsid w:val="00AB7957"/>
  </w:style>
  <w:style w:type="character" w:customStyle="1" w:styleId="apple-style-span">
    <w:name w:val="apple-style-span"/>
    <w:basedOn w:val="DefaultParagraphFont"/>
    <w:rsid w:val="00AB7957"/>
    <w:rPr>
      <w:rFonts w:cs="Times New Roman"/>
    </w:rPr>
  </w:style>
  <w:style w:type="paragraph" w:customStyle="1" w:styleId="noindent">
    <w:name w:val="noindent"/>
    <w:basedOn w:val="Normal"/>
    <w:uiPriority w:val="99"/>
    <w:qFormat/>
    <w:rsid w:val="00AB7957"/>
    <w:pPr>
      <w:spacing w:before="100" w:beforeAutospacing="1" w:after="100" w:afterAutospacing="1"/>
    </w:pPr>
    <w:rPr>
      <w:rFonts w:eastAsia="Times New Roman"/>
    </w:rPr>
  </w:style>
  <w:style w:type="character" w:customStyle="1" w:styleId="st">
    <w:name w:val="st"/>
    <w:rsid w:val="00AB7957"/>
  </w:style>
  <w:style w:type="character" w:customStyle="1" w:styleId="highlight2">
    <w:name w:val="highlight2"/>
    <w:basedOn w:val="DefaultParagraphFont"/>
    <w:rsid w:val="00AB7957"/>
    <w:rPr>
      <w:rFonts w:ascii="Arial" w:hAnsi="Arial"/>
      <w:b/>
      <w:sz w:val="19"/>
      <w:u w:val="thick"/>
      <w:bdr w:val="none" w:sz="0" w:space="0" w:color="auto"/>
      <w:shd w:val="clear" w:color="auto" w:fill="auto"/>
    </w:rPr>
  </w:style>
  <w:style w:type="character" w:customStyle="1" w:styleId="Emphasis2">
    <w:name w:val="Emphasis2"/>
    <w:basedOn w:val="DefaultParagraphFont"/>
    <w:rsid w:val="00AB7957"/>
    <w:rPr>
      <w:rFonts w:ascii="Franklin Gothic Heavy" w:hAnsi="Franklin Gothic Heavy" w:hint="default"/>
      <w:iCs/>
      <w:u w:val="single"/>
    </w:rPr>
  </w:style>
  <w:style w:type="character" w:customStyle="1" w:styleId="EmphasizeThis">
    <w:name w:val="EmphasizeThis"/>
    <w:rsid w:val="00AB7957"/>
    <w:rPr>
      <w:rFonts w:ascii="Georgia" w:hAnsi="Georgia" w:hint="default"/>
      <w:b/>
      <w:bCs w:val="0"/>
      <w:iCs/>
      <w:sz w:val="24"/>
      <w:u w:val="thick"/>
    </w:rPr>
  </w:style>
  <w:style w:type="character" w:customStyle="1" w:styleId="Style3Char">
    <w:name w:val="Style3 Char"/>
    <w:link w:val="Style3"/>
    <w:rsid w:val="00AB7957"/>
    <w:rPr>
      <w:rFonts w:ascii="Arial Narrow" w:hAnsi="Arial Narrow"/>
      <w:b/>
      <w:szCs w:val="24"/>
    </w:rPr>
  </w:style>
  <w:style w:type="character" w:styleId="CommentReference">
    <w:name w:val="annotation reference"/>
    <w:basedOn w:val="DefaultParagraphFont"/>
    <w:uiPriority w:val="99"/>
    <w:unhideWhenUsed/>
    <w:rsid w:val="00AB7957"/>
    <w:rPr>
      <w:sz w:val="16"/>
      <w:szCs w:val="16"/>
    </w:rPr>
  </w:style>
  <w:style w:type="paragraph" w:styleId="CommentText">
    <w:name w:val="annotation text"/>
    <w:basedOn w:val="Normal"/>
    <w:link w:val="CommentTextChar"/>
    <w:uiPriority w:val="99"/>
    <w:unhideWhenUsed/>
    <w:rsid w:val="00AB7957"/>
    <w:rPr>
      <w:sz w:val="20"/>
      <w:szCs w:val="20"/>
    </w:rPr>
  </w:style>
  <w:style w:type="character" w:customStyle="1" w:styleId="CommentTextChar">
    <w:name w:val="Comment Text Char"/>
    <w:basedOn w:val="DefaultParagraphFont"/>
    <w:link w:val="CommentText"/>
    <w:uiPriority w:val="99"/>
    <w:rsid w:val="00AB7957"/>
    <w:rPr>
      <w:rFonts w:ascii="Calibri" w:hAnsi="Calibri"/>
      <w:sz w:val="20"/>
      <w:szCs w:val="20"/>
    </w:rPr>
  </w:style>
  <w:style w:type="character" w:customStyle="1" w:styleId="balancedheadline">
    <w:name w:val="balancedheadline"/>
    <w:basedOn w:val="DefaultParagraphFont"/>
    <w:rsid w:val="00AB7957"/>
  </w:style>
  <w:style w:type="paragraph" w:customStyle="1" w:styleId="analytic0">
    <w:name w:val="analytic"/>
    <w:basedOn w:val="Analytic"/>
    <w:link w:val="analyticChar0"/>
    <w:autoRedefine/>
    <w:uiPriority w:val="4"/>
    <w:qFormat/>
    <w:rsid w:val="00AB7957"/>
    <w:rPr>
      <w:i/>
      <w:color w:val="2D72B1"/>
    </w:rPr>
  </w:style>
  <w:style w:type="character" w:customStyle="1" w:styleId="analyticChar0">
    <w:name w:val="analytic Char"/>
    <w:basedOn w:val="DefaultParagraphFont"/>
    <w:link w:val="analytic0"/>
    <w:uiPriority w:val="4"/>
    <w:rsid w:val="00AB7957"/>
    <w:rPr>
      <w:rFonts w:ascii="Calibri" w:hAnsi="Calibri"/>
      <w:i/>
      <w:color w:val="2D72B1"/>
    </w:rPr>
  </w:style>
  <w:style w:type="paragraph" w:customStyle="1" w:styleId="ColorfulList-Accent11">
    <w:name w:val="Colorful List - Accent 11"/>
    <w:basedOn w:val="Normal"/>
    <w:uiPriority w:val="34"/>
    <w:qFormat/>
    <w:rsid w:val="00AB7957"/>
    <w:pPr>
      <w:ind w:left="720"/>
      <w:contextualSpacing/>
    </w:pPr>
    <w:rPr>
      <w:rFonts w:eastAsia="SimSun"/>
      <w:lang w:eastAsia="zh-CN"/>
    </w:rPr>
  </w:style>
  <w:style w:type="character" w:customStyle="1" w:styleId="UnresolvedMention30">
    <w:name w:val="Unresolved Mention30"/>
    <w:basedOn w:val="DefaultParagraphFont"/>
    <w:uiPriority w:val="99"/>
    <w:semiHidden/>
    <w:unhideWhenUsed/>
    <w:rsid w:val="00AB7957"/>
    <w:rPr>
      <w:color w:val="605E5C"/>
      <w:shd w:val="clear" w:color="auto" w:fill="E1DFDD"/>
    </w:rPr>
  </w:style>
  <w:style w:type="character" w:customStyle="1" w:styleId="m-4339160018974791352style13ptbold">
    <w:name w:val="m_-4339160018974791352style13ptbold"/>
    <w:basedOn w:val="DefaultParagraphFont"/>
    <w:rsid w:val="00AB7957"/>
  </w:style>
  <w:style w:type="character" w:customStyle="1" w:styleId="m-4339160018974791352styleunderline">
    <w:name w:val="m_-4339160018974791352styleunderline"/>
    <w:basedOn w:val="DefaultParagraphFont"/>
    <w:rsid w:val="00AB7957"/>
  </w:style>
  <w:style w:type="character" w:customStyle="1" w:styleId="m8622195508348221850gmail-msohyperlink">
    <w:name w:val="m_8622195508348221850gmail-msohyperlink"/>
    <w:basedOn w:val="DefaultParagraphFont"/>
    <w:rsid w:val="00AB7957"/>
  </w:style>
  <w:style w:type="character" w:customStyle="1" w:styleId="UnresolvedMention4">
    <w:name w:val="Unresolved Mention4"/>
    <w:basedOn w:val="DefaultParagraphFont"/>
    <w:uiPriority w:val="99"/>
    <w:semiHidden/>
    <w:unhideWhenUsed/>
    <w:rsid w:val="00AB7957"/>
    <w:rPr>
      <w:color w:val="605E5C"/>
      <w:shd w:val="clear" w:color="auto" w:fill="E1DFDD"/>
    </w:rPr>
  </w:style>
  <w:style w:type="character" w:customStyle="1" w:styleId="longbio">
    <w:name w:val="long_bio"/>
    <w:basedOn w:val="DefaultParagraphFont"/>
    <w:rsid w:val="00AB7957"/>
  </w:style>
  <w:style w:type="paragraph" w:customStyle="1" w:styleId="css-1ygdjhk">
    <w:name w:val="css-1ygdjhk"/>
    <w:basedOn w:val="Normal"/>
    <w:uiPriority w:val="99"/>
    <w:rsid w:val="00AB7957"/>
    <w:pPr>
      <w:spacing w:before="100" w:beforeAutospacing="1" w:after="100" w:afterAutospacing="1"/>
    </w:pPr>
    <w:rPr>
      <w:rFonts w:eastAsia="Times New Roman"/>
    </w:rPr>
  </w:style>
  <w:style w:type="character" w:customStyle="1" w:styleId="UnresolvedMention5">
    <w:name w:val="Unresolved Mention5"/>
    <w:basedOn w:val="DefaultParagraphFont"/>
    <w:uiPriority w:val="99"/>
    <w:semiHidden/>
    <w:unhideWhenUsed/>
    <w:rsid w:val="00AB7957"/>
    <w:rPr>
      <w:color w:val="605E5C"/>
      <w:shd w:val="clear" w:color="auto" w:fill="E1DFDD"/>
    </w:rPr>
  </w:style>
  <w:style w:type="table" w:styleId="TableGrid">
    <w:name w:val="Table Grid"/>
    <w:basedOn w:val="TableNormal"/>
    <w:rsid w:val="00AB7957"/>
    <w:pPr>
      <w:spacing w:after="0" w:line="240" w:lineRule="auto"/>
    </w:pPr>
    <w:rPr>
      <w:rFonts w:eastAsiaTheme="minorEastAsi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AB7957"/>
    <w:rPr>
      <w:color w:val="605E5C"/>
      <w:shd w:val="clear" w:color="auto" w:fill="E1DFDD"/>
    </w:rPr>
  </w:style>
  <w:style w:type="character" w:customStyle="1" w:styleId="UnresolvedMention7">
    <w:name w:val="Unresolved Mention7"/>
    <w:basedOn w:val="DefaultParagraphFont"/>
    <w:uiPriority w:val="99"/>
    <w:semiHidden/>
    <w:unhideWhenUsed/>
    <w:rsid w:val="00AB7957"/>
    <w:rPr>
      <w:color w:val="605E5C"/>
      <w:shd w:val="clear" w:color="auto" w:fill="E1DFDD"/>
    </w:rPr>
  </w:style>
  <w:style w:type="character" w:customStyle="1" w:styleId="UnresolvedMention8">
    <w:name w:val="Unresolved Mention8"/>
    <w:basedOn w:val="DefaultParagraphFont"/>
    <w:uiPriority w:val="99"/>
    <w:semiHidden/>
    <w:unhideWhenUsed/>
    <w:rsid w:val="00AB7957"/>
    <w:rPr>
      <w:color w:val="605E5C"/>
      <w:shd w:val="clear" w:color="auto" w:fill="E1DFDD"/>
    </w:rPr>
  </w:style>
  <w:style w:type="paragraph" w:customStyle="1" w:styleId="CardText2">
    <w:name w:val="Card Text 2"/>
    <w:basedOn w:val="Normal"/>
    <w:link w:val="CardText2Char"/>
    <w:qFormat/>
    <w:rsid w:val="00AB7957"/>
    <w:rPr>
      <w:rFonts w:eastAsia="Calibri"/>
      <w:b/>
      <w:color w:val="000000"/>
      <w:u w:val="single"/>
      <w:lang w:val="x-none" w:eastAsia="x-none"/>
    </w:rPr>
  </w:style>
  <w:style w:type="character" w:customStyle="1" w:styleId="CardText2Char">
    <w:name w:val="Card Text 2 Char"/>
    <w:link w:val="CardText2"/>
    <w:rsid w:val="00AB7957"/>
    <w:rPr>
      <w:rFonts w:ascii="Calibri" w:eastAsia="Calibri" w:hAnsi="Calibri"/>
      <w:b/>
      <w:color w:val="000000"/>
      <w:u w:val="single"/>
      <w:lang w:val="x-none" w:eastAsia="x-none"/>
    </w:rPr>
  </w:style>
  <w:style w:type="character" w:customStyle="1" w:styleId="m4841727538114946087gmail-styleunderline">
    <w:name w:val="m_4841727538114946087gmail-styleunderline"/>
    <w:basedOn w:val="DefaultParagraphFont"/>
    <w:rsid w:val="00AB7957"/>
  </w:style>
  <w:style w:type="character" w:customStyle="1" w:styleId="UnresolvedMention9">
    <w:name w:val="Unresolved Mention9"/>
    <w:basedOn w:val="DefaultParagraphFont"/>
    <w:uiPriority w:val="99"/>
    <w:semiHidden/>
    <w:unhideWhenUsed/>
    <w:rsid w:val="00AB7957"/>
    <w:rPr>
      <w:color w:val="605E5C"/>
      <w:shd w:val="clear" w:color="auto" w:fill="E1DFDD"/>
    </w:rPr>
  </w:style>
  <w:style w:type="character" w:customStyle="1" w:styleId="UnresolvedMention100">
    <w:name w:val="Unresolved Mention100"/>
    <w:basedOn w:val="DefaultParagraphFont"/>
    <w:uiPriority w:val="99"/>
    <w:semiHidden/>
    <w:unhideWhenUsed/>
    <w:rsid w:val="00AB7957"/>
    <w:rPr>
      <w:color w:val="605E5C"/>
      <w:shd w:val="clear" w:color="auto" w:fill="E1DFDD"/>
    </w:rPr>
  </w:style>
  <w:style w:type="paragraph" w:customStyle="1" w:styleId="m8953919872937919259gmail-msolistparagraphcxspmiddle">
    <w:name w:val="m_8953919872937919259gmail-msolistparagraphcxspmiddle"/>
    <w:basedOn w:val="Normal"/>
    <w:uiPriority w:val="99"/>
    <w:rsid w:val="00AB7957"/>
    <w:pPr>
      <w:spacing w:beforeLines="1" w:afterLines="1"/>
    </w:pPr>
    <w:rPr>
      <w:rFonts w:ascii="Times" w:hAnsi="Times"/>
      <w:sz w:val="20"/>
      <w:szCs w:val="20"/>
    </w:rPr>
  </w:style>
  <w:style w:type="character" w:customStyle="1" w:styleId="UnresolvedMention11">
    <w:name w:val="Unresolved Mention11"/>
    <w:basedOn w:val="DefaultParagraphFont"/>
    <w:uiPriority w:val="99"/>
    <w:semiHidden/>
    <w:unhideWhenUsed/>
    <w:rsid w:val="00AB7957"/>
    <w:rPr>
      <w:color w:val="605E5C"/>
      <w:shd w:val="clear" w:color="auto" w:fill="E1DFDD"/>
    </w:rPr>
  </w:style>
  <w:style w:type="paragraph" w:customStyle="1" w:styleId="flashline">
    <w:name w:val="flashline"/>
    <w:basedOn w:val="Normal"/>
    <w:uiPriority w:val="99"/>
    <w:rsid w:val="00AB7957"/>
    <w:pPr>
      <w:spacing w:before="100" w:beforeAutospacing="1" w:after="100" w:afterAutospacing="1"/>
    </w:pPr>
    <w:rPr>
      <w:rFonts w:eastAsia="Times New Roman"/>
    </w:rPr>
  </w:style>
  <w:style w:type="paragraph" w:customStyle="1" w:styleId="lbexhangwithmargin">
    <w:name w:val="lbexhangwithmargin"/>
    <w:basedOn w:val="Normal"/>
    <w:uiPriority w:val="99"/>
    <w:rsid w:val="00AB7957"/>
    <w:pPr>
      <w:spacing w:before="100" w:beforeAutospacing="1" w:after="100" w:afterAutospacing="1"/>
    </w:pPr>
    <w:rPr>
      <w:rFonts w:eastAsia="Times New Roman"/>
    </w:rPr>
  </w:style>
  <w:style w:type="character" w:customStyle="1" w:styleId="lbexsectionlevelolc">
    <w:name w:val="lbexsectionlevelolc"/>
    <w:basedOn w:val="DefaultParagraphFont"/>
    <w:rsid w:val="00AB7957"/>
  </w:style>
  <w:style w:type="character" w:customStyle="1" w:styleId="lbexallcap">
    <w:name w:val="lbexallcap"/>
    <w:basedOn w:val="DefaultParagraphFont"/>
    <w:rsid w:val="00AB7957"/>
  </w:style>
  <w:style w:type="paragraph" w:customStyle="1" w:styleId="lbexindent">
    <w:name w:val="lbexindent"/>
    <w:basedOn w:val="Normal"/>
    <w:uiPriority w:val="99"/>
    <w:rsid w:val="00AB7957"/>
    <w:pPr>
      <w:spacing w:before="100" w:beforeAutospacing="1" w:after="100" w:afterAutospacing="1"/>
    </w:pPr>
    <w:rPr>
      <w:rFonts w:eastAsia="Times New Roman"/>
    </w:rPr>
  </w:style>
  <w:style w:type="paragraph" w:customStyle="1" w:styleId="lbexindentparagraph">
    <w:name w:val="lbexindentparagraph"/>
    <w:basedOn w:val="Normal"/>
    <w:uiPriority w:val="99"/>
    <w:rsid w:val="00AB7957"/>
    <w:pPr>
      <w:spacing w:before="100" w:beforeAutospacing="1" w:after="100" w:afterAutospacing="1"/>
    </w:pPr>
    <w:rPr>
      <w:rFonts w:eastAsia="Times New Roman"/>
    </w:rPr>
  </w:style>
  <w:style w:type="paragraph" w:customStyle="1" w:styleId="zn-bodyparagraph">
    <w:name w:val="zn-body__paragraph"/>
    <w:basedOn w:val="Normal"/>
    <w:uiPriority w:val="99"/>
    <w:rsid w:val="00AB7957"/>
    <w:pPr>
      <w:spacing w:before="100" w:beforeAutospacing="1" w:after="100" w:afterAutospacing="1"/>
    </w:pPr>
    <w:rPr>
      <w:rFonts w:eastAsia="Times New Roman"/>
    </w:rPr>
  </w:style>
  <w:style w:type="character" w:customStyle="1" w:styleId="c-messagebody">
    <w:name w:val="c-message__body"/>
    <w:basedOn w:val="DefaultParagraphFont"/>
    <w:rsid w:val="00AB7957"/>
  </w:style>
  <w:style w:type="character" w:customStyle="1" w:styleId="m7735155540857680774gmail-style13ptbold">
    <w:name w:val="m_7735155540857680774gmail-style13ptbold"/>
    <w:basedOn w:val="DefaultParagraphFont"/>
    <w:rsid w:val="00AB7957"/>
  </w:style>
  <w:style w:type="character" w:customStyle="1" w:styleId="style65">
    <w:name w:val="style65"/>
    <w:basedOn w:val="DefaultParagraphFont"/>
    <w:rsid w:val="00AB7957"/>
  </w:style>
  <w:style w:type="character" w:customStyle="1" w:styleId="bodytext0">
    <w:name w:val="body_text"/>
    <w:basedOn w:val="DefaultParagraphFont"/>
    <w:rsid w:val="00AB7957"/>
  </w:style>
  <w:style w:type="character" w:customStyle="1" w:styleId="bio">
    <w:name w:val="bio"/>
    <w:basedOn w:val="DefaultParagraphFont"/>
    <w:rsid w:val="00AB7957"/>
  </w:style>
  <w:style w:type="paragraph" w:customStyle="1" w:styleId="cites0">
    <w:name w:val="cites"/>
    <w:next w:val="Normal"/>
    <w:autoRedefine/>
    <w:qFormat/>
    <w:rsid w:val="00AB7957"/>
    <w:pPr>
      <w:spacing w:after="0" w:line="240" w:lineRule="auto"/>
      <w:contextualSpacing/>
    </w:pPr>
    <w:rPr>
      <w:rFonts w:eastAsia="SimSun"/>
      <w:b/>
      <w:lang w:eastAsia="zh-CN"/>
    </w:rPr>
  </w:style>
  <w:style w:type="character" w:customStyle="1" w:styleId="5yl5">
    <w:name w:val="_5yl5"/>
    <w:basedOn w:val="DefaultParagraphFont"/>
    <w:rsid w:val="00AB7957"/>
  </w:style>
  <w:style w:type="character" w:customStyle="1" w:styleId="text">
    <w:name w:val="text"/>
    <w:basedOn w:val="DefaultParagraphFont"/>
    <w:rsid w:val="00AB7957"/>
  </w:style>
  <w:style w:type="paragraph" w:customStyle="1" w:styleId="generic-articlebody">
    <w:name w:val="generic-article__body"/>
    <w:basedOn w:val="Normal"/>
    <w:uiPriority w:val="99"/>
    <w:rsid w:val="00AB7957"/>
    <w:pPr>
      <w:spacing w:before="100" w:beforeAutospacing="1" w:after="100" w:afterAutospacing="1" w:line="240" w:lineRule="auto"/>
    </w:pPr>
    <w:rPr>
      <w:rFonts w:eastAsia="Times New Roman"/>
    </w:rPr>
  </w:style>
  <w:style w:type="paragraph" w:styleId="CommentSubject">
    <w:name w:val="annotation subject"/>
    <w:basedOn w:val="CommentText"/>
    <w:next w:val="CommentText"/>
    <w:link w:val="CommentSubjectChar"/>
    <w:unhideWhenUsed/>
    <w:rsid w:val="00AB7957"/>
    <w:pPr>
      <w:spacing w:line="240" w:lineRule="auto"/>
    </w:pPr>
    <w:rPr>
      <w:b/>
      <w:bCs/>
    </w:rPr>
  </w:style>
  <w:style w:type="character" w:customStyle="1" w:styleId="CommentSubjectChar">
    <w:name w:val="Comment Subject Char"/>
    <w:basedOn w:val="CommentTextChar"/>
    <w:link w:val="CommentSubject"/>
    <w:rsid w:val="00AB7957"/>
    <w:rPr>
      <w:rFonts w:ascii="Calibri" w:hAnsi="Calibri"/>
      <w:b/>
      <w:bCs/>
      <w:sz w:val="20"/>
      <w:szCs w:val="20"/>
    </w:rPr>
  </w:style>
  <w:style w:type="character" w:customStyle="1" w:styleId="UnresolvedMention12">
    <w:name w:val="Unresolved Mention12"/>
    <w:basedOn w:val="DefaultParagraphFont"/>
    <w:uiPriority w:val="99"/>
    <w:rsid w:val="00AB7957"/>
    <w:rPr>
      <w:color w:val="605E5C"/>
      <w:shd w:val="clear" w:color="auto" w:fill="E1DFDD"/>
    </w:rPr>
  </w:style>
  <w:style w:type="paragraph" w:customStyle="1" w:styleId="CardNotUnderlined">
    <w:name w:val="Card Not Underlined"/>
    <w:basedOn w:val="Normal"/>
    <w:link w:val="CardNotUnderlinedChar1"/>
    <w:autoRedefine/>
    <w:qFormat/>
    <w:rsid w:val="00AB7957"/>
    <w:rPr>
      <w:rFonts w:eastAsia="Times New Roman"/>
      <w:sz w:val="12"/>
      <w:szCs w:val="20"/>
    </w:rPr>
  </w:style>
  <w:style w:type="character" w:customStyle="1" w:styleId="UnresolvedMention13">
    <w:name w:val="Unresolved Mention13"/>
    <w:basedOn w:val="DefaultParagraphFont"/>
    <w:uiPriority w:val="99"/>
    <w:rsid w:val="00AB7957"/>
    <w:rPr>
      <w:color w:val="605E5C"/>
      <w:shd w:val="clear" w:color="auto" w:fill="E1DFD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AB7957"/>
    <w:rPr>
      <w:rFonts w:ascii="Times New Roman" w:eastAsia="Times New Roman" w:hAnsi="Times New Roman" w:cs="Times New Roman"/>
      <w:sz w:val="24"/>
      <w:szCs w:val="24"/>
    </w:rPr>
  </w:style>
  <w:style w:type="character" w:customStyle="1" w:styleId="blast">
    <w:name w:val="blast"/>
    <w:basedOn w:val="DefaultParagraphFont"/>
    <w:rsid w:val="00AB7957"/>
  </w:style>
  <w:style w:type="paragraph" w:customStyle="1" w:styleId="paragraph">
    <w:name w:val="paragraph"/>
    <w:basedOn w:val="Normal"/>
    <w:uiPriority w:val="99"/>
    <w:qFormat/>
    <w:rsid w:val="00AB7957"/>
    <w:pPr>
      <w:spacing w:before="100" w:beforeAutospacing="1" w:after="100" w:afterAutospacing="1" w:line="240" w:lineRule="auto"/>
    </w:pPr>
    <w:rPr>
      <w:rFonts w:eastAsia="Times New Roman"/>
      <w:sz w:val="24"/>
      <w:lang w:eastAsia="ko-KR"/>
    </w:rPr>
  </w:style>
  <w:style w:type="character" w:customStyle="1" w:styleId="tooltip-container">
    <w:name w:val="tooltip-container"/>
    <w:basedOn w:val="DefaultParagraphFont"/>
    <w:rsid w:val="00AB7957"/>
  </w:style>
  <w:style w:type="character" w:customStyle="1" w:styleId="UnresolvedMention">
    <w:name w:val="Unresolved Mention"/>
    <w:basedOn w:val="DefaultParagraphFont"/>
    <w:uiPriority w:val="99"/>
    <w:rsid w:val="00AB7957"/>
    <w:rPr>
      <w:color w:val="605E5C"/>
      <w:shd w:val="clear" w:color="auto" w:fill="E1DFDD"/>
    </w:rPr>
  </w:style>
  <w:style w:type="character" w:customStyle="1" w:styleId="ata-controlscomplain-btn">
    <w:name w:val="ata-controls__complain-btn"/>
    <w:basedOn w:val="DefaultParagraphFont"/>
    <w:rsid w:val="00AB7957"/>
  </w:style>
  <w:style w:type="character" w:customStyle="1" w:styleId="u-tcgraydarker">
    <w:name w:val="u-tcgraydarker"/>
    <w:basedOn w:val="DefaultParagraphFont"/>
    <w:rsid w:val="00AB7957"/>
  </w:style>
  <w:style w:type="paragraph" w:customStyle="1" w:styleId="stcontent-block">
    <w:name w:val="st__content-block"/>
    <w:basedOn w:val="Normal"/>
    <w:rsid w:val="00AB7957"/>
    <w:pPr>
      <w:spacing w:before="100" w:beforeAutospacing="1" w:after="100" w:afterAutospacing="1"/>
    </w:pPr>
  </w:style>
  <w:style w:type="character" w:customStyle="1" w:styleId="drop">
    <w:name w:val="drop"/>
    <w:basedOn w:val="DefaultParagraphFont"/>
    <w:rsid w:val="00AB7957"/>
  </w:style>
  <w:style w:type="paragraph" w:customStyle="1" w:styleId="pullquote">
    <w:name w:val="pullquote"/>
    <w:basedOn w:val="Normal"/>
    <w:rsid w:val="00AB7957"/>
    <w:pPr>
      <w:spacing w:before="100" w:beforeAutospacing="1" w:after="100" w:afterAutospacing="1"/>
    </w:pPr>
  </w:style>
  <w:style w:type="paragraph" w:customStyle="1" w:styleId="TableParagraph">
    <w:name w:val="Table Paragraph"/>
    <w:basedOn w:val="Normal"/>
    <w:uiPriority w:val="1"/>
    <w:qFormat/>
    <w:rsid w:val="00AB7957"/>
    <w:pPr>
      <w:widowControl w:val="0"/>
      <w:autoSpaceDE w:val="0"/>
      <w:autoSpaceDN w:val="0"/>
      <w:adjustRightInd w:val="0"/>
    </w:pPr>
    <w:rPr>
      <w:rFonts w:eastAsiaTheme="minorEastAsia"/>
    </w:rPr>
  </w:style>
  <w:style w:type="paragraph" w:customStyle="1" w:styleId="p">
    <w:name w:val="p"/>
    <w:basedOn w:val="Normal"/>
    <w:qFormat/>
    <w:rsid w:val="00AB7957"/>
    <w:pPr>
      <w:spacing w:before="100" w:beforeAutospacing="1" w:after="100" w:afterAutospacing="1"/>
    </w:pPr>
  </w:style>
  <w:style w:type="character" w:customStyle="1" w:styleId="figpopup-sensitive-area">
    <w:name w:val="figpopup-sensitive-area"/>
    <w:basedOn w:val="DefaultParagraphFont"/>
    <w:rsid w:val="00AB7957"/>
  </w:style>
  <w:style w:type="paragraph" w:customStyle="1" w:styleId="css-qckjh9">
    <w:name w:val="css-qckjh9"/>
    <w:basedOn w:val="Normal"/>
    <w:rsid w:val="00AB7957"/>
    <w:pPr>
      <w:spacing w:before="100" w:beforeAutospacing="1" w:after="100" w:afterAutospacing="1" w:line="240" w:lineRule="auto"/>
    </w:pPr>
    <w:rPr>
      <w:rFonts w:eastAsia="Times New Roman"/>
      <w:sz w:val="24"/>
    </w:rPr>
  </w:style>
  <w:style w:type="paragraph" w:customStyle="1" w:styleId="css-158dogj">
    <w:name w:val="css-158dogj"/>
    <w:basedOn w:val="Normal"/>
    <w:rsid w:val="00AB7957"/>
    <w:pPr>
      <w:spacing w:before="100" w:beforeAutospacing="1" w:after="100" w:afterAutospacing="1" w:line="240" w:lineRule="auto"/>
    </w:pPr>
    <w:rPr>
      <w:rFonts w:eastAsia="Times New Roman"/>
      <w:sz w:val="24"/>
    </w:rPr>
  </w:style>
  <w:style w:type="character" w:customStyle="1" w:styleId="num">
    <w:name w:val="num"/>
    <w:basedOn w:val="DefaultParagraphFont"/>
    <w:rsid w:val="00AB7957"/>
  </w:style>
  <w:style w:type="character" w:customStyle="1" w:styleId="letter">
    <w:name w:val="letter"/>
    <w:basedOn w:val="DefaultParagraphFont"/>
    <w:rsid w:val="00AB7957"/>
  </w:style>
  <w:style w:type="character" w:customStyle="1" w:styleId="dttext">
    <w:name w:val="dttext"/>
    <w:basedOn w:val="DefaultParagraphFont"/>
    <w:rsid w:val="00AB7957"/>
  </w:style>
  <w:style w:type="character" w:customStyle="1" w:styleId="sdsense">
    <w:name w:val="sdsense"/>
    <w:basedOn w:val="DefaultParagraphFont"/>
    <w:rsid w:val="00AB7957"/>
  </w:style>
  <w:style w:type="character" w:customStyle="1" w:styleId="sd">
    <w:name w:val="sd"/>
    <w:basedOn w:val="DefaultParagraphFont"/>
    <w:rsid w:val="00AB7957"/>
  </w:style>
  <w:style w:type="paragraph" w:customStyle="1" w:styleId="flfc">
    <w:name w:val="flfc"/>
    <w:basedOn w:val="Normal"/>
    <w:uiPriority w:val="99"/>
    <w:rsid w:val="00AB7957"/>
    <w:pPr>
      <w:spacing w:before="100" w:beforeAutospacing="1" w:after="100" w:afterAutospacing="1" w:line="240" w:lineRule="auto"/>
    </w:pPr>
    <w:rPr>
      <w:rFonts w:eastAsia="Times New Roman"/>
      <w:sz w:val="24"/>
    </w:rPr>
  </w:style>
  <w:style w:type="character" w:customStyle="1" w:styleId="m5047289588639300548gmail-styleunderline">
    <w:name w:val="m_5047289588639300548gmail-styleunderline"/>
    <w:basedOn w:val="DefaultParagraphFont"/>
    <w:rsid w:val="00AB7957"/>
  </w:style>
  <w:style w:type="paragraph" w:customStyle="1" w:styleId="story-body-text">
    <w:name w:val="story-body-text"/>
    <w:basedOn w:val="Normal"/>
    <w:uiPriority w:val="99"/>
    <w:qFormat/>
    <w:rsid w:val="00AB7957"/>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AB7957"/>
  </w:style>
  <w:style w:type="paragraph" w:customStyle="1" w:styleId="CardText1">
    <w:name w:val="Card Text 1"/>
    <w:link w:val="CardText1Char"/>
    <w:qFormat/>
    <w:rsid w:val="00AB7957"/>
    <w:pPr>
      <w:spacing w:after="0" w:line="240" w:lineRule="auto"/>
    </w:pPr>
    <w:rPr>
      <w:rFonts w:ascii="Arial Narrow" w:eastAsia="Times New Roman" w:hAnsi="Arial Narrow" w:cs="Times New Roman"/>
      <w:color w:val="000000"/>
      <w:u w:val="single"/>
    </w:rPr>
  </w:style>
  <w:style w:type="character" w:customStyle="1" w:styleId="CardText1Char">
    <w:name w:val="Card Text 1 Char"/>
    <w:basedOn w:val="DefaultParagraphFont"/>
    <w:link w:val="CardText1"/>
    <w:rsid w:val="00AB7957"/>
    <w:rPr>
      <w:rFonts w:ascii="Arial Narrow" w:eastAsia="Times New Roman" w:hAnsi="Arial Narrow" w:cs="Times New Roman"/>
      <w:color w:val="000000"/>
      <w:u w:val="single"/>
    </w:rPr>
  </w:style>
  <w:style w:type="paragraph" w:customStyle="1" w:styleId="Analytics">
    <w:name w:val="Analytics"/>
    <w:basedOn w:val="Analytic2"/>
    <w:link w:val="AnalyticsChar"/>
    <w:uiPriority w:val="4"/>
    <w:qFormat/>
    <w:rsid w:val="00AB7957"/>
  </w:style>
  <w:style w:type="paragraph" w:customStyle="1" w:styleId="Analytic2">
    <w:name w:val="Analytic2"/>
    <w:basedOn w:val="Heading4"/>
    <w:link w:val="Analytic2Char"/>
    <w:uiPriority w:val="4"/>
    <w:rsid w:val="00AB7957"/>
    <w:pPr>
      <w:spacing w:before="200" w:line="240" w:lineRule="auto"/>
    </w:pPr>
    <w:rPr>
      <w:bCs/>
      <w:iCs w:val="0"/>
      <w:color w:val="2E74B5" w:themeColor="accent1" w:themeShade="BF"/>
      <w:sz w:val="28"/>
      <w:szCs w:val="28"/>
    </w:rPr>
  </w:style>
  <w:style w:type="character" w:customStyle="1" w:styleId="Analytic2Char">
    <w:name w:val="Analytic2 Char"/>
    <w:basedOn w:val="DefaultParagraphFont"/>
    <w:link w:val="Analytic2"/>
    <w:uiPriority w:val="4"/>
    <w:rsid w:val="00AB7957"/>
    <w:rPr>
      <w:rFonts w:ascii="Calibri" w:eastAsiaTheme="majorEastAsia" w:hAnsi="Calibri" w:cstheme="majorBidi"/>
      <w:b/>
      <w:bCs/>
      <w:color w:val="2E74B5" w:themeColor="accent1" w:themeShade="BF"/>
      <w:sz w:val="28"/>
      <w:szCs w:val="28"/>
    </w:rPr>
  </w:style>
  <w:style w:type="character" w:customStyle="1" w:styleId="AnalyticsChar">
    <w:name w:val="Analytics Char"/>
    <w:basedOn w:val="DefaultParagraphFont"/>
    <w:link w:val="Analytics"/>
    <w:uiPriority w:val="4"/>
    <w:rsid w:val="00AB7957"/>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AB7957"/>
  </w:style>
  <w:style w:type="character" w:customStyle="1" w:styleId="AnalyticsPipChar">
    <w:name w:val="AnalyticsPip Char"/>
    <w:basedOn w:val="DefaultParagraphFont"/>
    <w:link w:val="AnalyticsPip"/>
    <w:uiPriority w:val="4"/>
    <w:rsid w:val="00AB7957"/>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AB7957"/>
  </w:style>
  <w:style w:type="character" w:customStyle="1" w:styleId="AnalyticsGBNChar">
    <w:name w:val="AnalyticsGBN Char"/>
    <w:basedOn w:val="DefaultParagraphFont"/>
    <w:link w:val="AnalyticsGBN"/>
    <w:uiPriority w:val="4"/>
    <w:rsid w:val="00AB7957"/>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unhideWhenUsed/>
    <w:qFormat/>
    <w:rsid w:val="00AB7957"/>
    <w:pPr>
      <w:spacing w:after="0" w:line="240" w:lineRule="auto"/>
    </w:pPr>
    <w:rPr>
      <w:i/>
      <w:iCs/>
      <w:color w:val="000000" w:themeColor="text1"/>
    </w:rPr>
  </w:style>
  <w:style w:type="character" w:customStyle="1" w:styleId="QuoteChar">
    <w:name w:val="Quote Char"/>
    <w:basedOn w:val="DefaultParagraphFont"/>
    <w:link w:val="Quote"/>
    <w:uiPriority w:val="29"/>
    <w:rsid w:val="00AB7957"/>
    <w:rPr>
      <w:rFonts w:ascii="Calibri" w:hAnsi="Calibri"/>
      <w:i/>
      <w:iCs/>
      <w:color w:val="000000" w:themeColor="text1"/>
    </w:rPr>
  </w:style>
  <w:style w:type="paragraph" w:styleId="TOCHeading">
    <w:name w:val="TOC Heading"/>
    <w:basedOn w:val="Heading1"/>
    <w:next w:val="Normal"/>
    <w:uiPriority w:val="39"/>
    <w:unhideWhenUsed/>
    <w:qFormat/>
    <w:rsid w:val="00AB7957"/>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ref-lnk">
    <w:name w:val="ref-lnk"/>
    <w:basedOn w:val="DefaultParagraphFont"/>
    <w:rsid w:val="00AB7957"/>
  </w:style>
  <w:style w:type="character" w:customStyle="1" w:styleId="ref-overlay">
    <w:name w:val="ref-overlay"/>
    <w:basedOn w:val="DefaultParagraphFont"/>
    <w:rsid w:val="00AB7957"/>
  </w:style>
  <w:style w:type="character" w:customStyle="1" w:styleId="ref-fn-p">
    <w:name w:val="ref-fn-p"/>
    <w:basedOn w:val="DefaultParagraphFont"/>
    <w:rsid w:val="00AB7957"/>
  </w:style>
  <w:style w:type="character" w:customStyle="1" w:styleId="opinion-articlebody">
    <w:name w:val="opinion-article__body"/>
    <w:basedOn w:val="DefaultParagraphFont"/>
    <w:rsid w:val="00AB7957"/>
  </w:style>
  <w:style w:type="paragraph" w:customStyle="1" w:styleId="opinion-articlebody1">
    <w:name w:val="opinion-article__body1"/>
    <w:basedOn w:val="Normal"/>
    <w:rsid w:val="00AB7957"/>
    <w:pPr>
      <w:spacing w:before="100" w:beforeAutospacing="1" w:after="100" w:afterAutospacing="1" w:line="240" w:lineRule="auto"/>
    </w:pPr>
    <w:rPr>
      <w:rFonts w:eastAsia="Times New Roman"/>
      <w:sz w:val="24"/>
    </w:rPr>
  </w:style>
  <w:style w:type="paragraph" w:customStyle="1" w:styleId="para">
    <w:name w:val="para"/>
    <w:basedOn w:val="Normal"/>
    <w:qFormat/>
    <w:rsid w:val="00AB7957"/>
    <w:pPr>
      <w:spacing w:before="100" w:beforeAutospacing="1" w:after="100" w:afterAutospacing="1" w:line="240" w:lineRule="auto"/>
    </w:pPr>
    <w:rPr>
      <w:rFonts w:eastAsia="Times New Roman"/>
      <w:sz w:val="24"/>
    </w:rPr>
  </w:style>
  <w:style w:type="character" w:customStyle="1" w:styleId="citationref">
    <w:name w:val="citationref"/>
    <w:basedOn w:val="DefaultParagraphFont"/>
    <w:rsid w:val="00AB7957"/>
  </w:style>
  <w:style w:type="character" w:customStyle="1" w:styleId="journaltitle">
    <w:name w:val="journaltitle"/>
    <w:basedOn w:val="DefaultParagraphFont"/>
    <w:rsid w:val="00AB7957"/>
  </w:style>
  <w:style w:type="character" w:customStyle="1" w:styleId="hit">
    <w:name w:val="hit"/>
    <w:basedOn w:val="DefaultParagraphFont"/>
    <w:rsid w:val="00AB7957"/>
  </w:style>
  <w:style w:type="paragraph" w:customStyle="1" w:styleId="wp-caption-text">
    <w:name w:val="wp-caption-text"/>
    <w:basedOn w:val="Normal"/>
    <w:qFormat/>
    <w:rsid w:val="00AB7957"/>
    <w:pPr>
      <w:spacing w:before="100" w:beforeAutospacing="1" w:after="100" w:afterAutospacing="1" w:line="240" w:lineRule="auto"/>
    </w:pPr>
    <w:rPr>
      <w:rFonts w:eastAsia="Times New Roman"/>
      <w:sz w:val="24"/>
    </w:rPr>
  </w:style>
  <w:style w:type="paragraph" w:customStyle="1" w:styleId="css-utmy9y">
    <w:name w:val="css-utmy9y"/>
    <w:basedOn w:val="Normal"/>
    <w:rsid w:val="00AB7957"/>
    <w:pPr>
      <w:spacing w:before="100" w:beforeAutospacing="1" w:after="100" w:afterAutospacing="1" w:line="240" w:lineRule="auto"/>
    </w:pPr>
    <w:rPr>
      <w:rFonts w:eastAsia="Times New Roman"/>
      <w:sz w:val="24"/>
    </w:rPr>
  </w:style>
  <w:style w:type="character" w:customStyle="1" w:styleId="Style11ptUnderline">
    <w:name w:val="Style 11 pt Underline"/>
    <w:basedOn w:val="DefaultParagraphFont"/>
    <w:rsid w:val="00AB7957"/>
    <w:rPr>
      <w:sz w:val="20"/>
      <w:u w:val="single"/>
    </w:rPr>
  </w:style>
  <w:style w:type="character" w:customStyle="1" w:styleId="Style11ptBoldUnderlineBorderSinglesolidlineAuto">
    <w:name w:val="Style 11 pt Bold Underline Border: : (Single solid line Auto  ..."/>
    <w:basedOn w:val="DefaultParagraphFont"/>
    <w:rsid w:val="00AB7957"/>
    <w:rPr>
      <w:rFonts w:ascii="Times New Roman" w:hAnsi="Times New Roman"/>
      <w:b/>
      <w:bCs/>
      <w:sz w:val="20"/>
      <w:u w:val="single"/>
      <w:bdr w:val="single" w:sz="4" w:space="0" w:color="auto"/>
    </w:rPr>
  </w:style>
  <w:style w:type="character" w:customStyle="1" w:styleId="m-5881241659849274027style13ptbold">
    <w:name w:val="m_-5881241659849274027style13ptbold"/>
    <w:basedOn w:val="DefaultParagraphFont"/>
    <w:rsid w:val="00AB7957"/>
  </w:style>
  <w:style w:type="paragraph" w:customStyle="1" w:styleId="Small">
    <w:name w:val="Small"/>
    <w:basedOn w:val="Normal"/>
    <w:next w:val="Normal"/>
    <w:uiPriority w:val="99"/>
    <w:qFormat/>
    <w:rsid w:val="00AB7957"/>
    <w:pPr>
      <w:jc w:val="both"/>
    </w:pPr>
    <w:rPr>
      <w:rFonts w:ascii="Arial" w:eastAsia="Calibri" w:hAnsi="Arial" w:cs="Arial"/>
    </w:rPr>
  </w:style>
  <w:style w:type="character" w:customStyle="1" w:styleId="Footnote">
    <w:name w:val="Footnote_"/>
    <w:basedOn w:val="DefaultParagraphFont"/>
    <w:link w:val="Footnote0"/>
    <w:rsid w:val="00AB7957"/>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AB7957"/>
    <w:pPr>
      <w:widowControl w:val="0"/>
      <w:shd w:val="clear" w:color="auto" w:fill="FFFFFF"/>
      <w:spacing w:before="240" w:after="0" w:line="202" w:lineRule="exact"/>
      <w:jc w:val="both"/>
    </w:pPr>
    <w:rPr>
      <w:rFonts w:ascii="Times New Roman" w:eastAsia="Times New Roman" w:hAnsi="Times New Roman"/>
      <w:sz w:val="15"/>
      <w:szCs w:val="15"/>
    </w:rPr>
  </w:style>
  <w:style w:type="character" w:customStyle="1" w:styleId="CardTagandCiteChar">
    <w:name w:val="Card Tag and Cite Char"/>
    <w:link w:val="CardTagandCite"/>
    <w:locked/>
    <w:rsid w:val="00AB7957"/>
    <w:rPr>
      <w:rFonts w:ascii="Arial Narrow" w:hAnsi="Arial Narrow"/>
      <w:b/>
      <w:color w:val="000000"/>
      <w:sz w:val="26"/>
    </w:rPr>
  </w:style>
  <w:style w:type="paragraph" w:customStyle="1" w:styleId="CardTagandCite">
    <w:name w:val="Card Tag and Cite"/>
    <w:basedOn w:val="Normal"/>
    <w:next w:val="Normal"/>
    <w:link w:val="CardTagandCiteChar"/>
    <w:qFormat/>
    <w:rsid w:val="00AB7957"/>
    <w:pPr>
      <w:spacing w:after="0" w:line="240" w:lineRule="auto"/>
    </w:pPr>
    <w:rPr>
      <w:rFonts w:ascii="Arial Narrow" w:hAnsi="Arial Narrow"/>
      <w:b/>
      <w:color w:val="000000"/>
      <w:sz w:val="26"/>
    </w:rPr>
  </w:style>
  <w:style w:type="character" w:customStyle="1" w:styleId="StyleBold">
    <w:name w:val="Style Bold"/>
    <w:basedOn w:val="DefaultParagraphFont"/>
    <w:uiPriority w:val="9"/>
    <w:rsid w:val="00AB7957"/>
    <w:rPr>
      <w:b/>
      <w:bCs/>
    </w:rPr>
  </w:style>
  <w:style w:type="paragraph" w:customStyle="1" w:styleId="Cite2">
    <w:name w:val="Cite 2"/>
    <w:basedOn w:val="Normal"/>
    <w:qFormat/>
    <w:rsid w:val="00AB7957"/>
    <w:pPr>
      <w:spacing w:after="0" w:line="240" w:lineRule="auto"/>
    </w:pPr>
    <w:rPr>
      <w:rFonts w:ascii="Arial" w:eastAsia="Calibri" w:hAnsi="Arial" w:cs="Arial"/>
      <w:b/>
      <w:sz w:val="24"/>
      <w:u w:val="single"/>
    </w:rPr>
  </w:style>
  <w:style w:type="character" w:customStyle="1" w:styleId="aqj">
    <w:name w:val="aqj"/>
    <w:basedOn w:val="DefaultParagraphFont"/>
    <w:rsid w:val="00AB7957"/>
  </w:style>
  <w:style w:type="paragraph" w:customStyle="1" w:styleId="StyleJustified">
    <w:name w:val="Style Justified"/>
    <w:basedOn w:val="Normal"/>
    <w:qFormat/>
    <w:rsid w:val="00AB7957"/>
    <w:pPr>
      <w:spacing w:after="0" w:line="240" w:lineRule="auto"/>
    </w:pPr>
    <w:rPr>
      <w:rFonts w:eastAsia="Times New Roman"/>
      <w:szCs w:val="20"/>
    </w:rPr>
  </w:style>
  <w:style w:type="paragraph" w:customStyle="1" w:styleId="AuthorDate">
    <w:name w:val="AuthorDate"/>
    <w:next w:val="Normal"/>
    <w:link w:val="AuthorDateChar"/>
    <w:qFormat/>
    <w:rsid w:val="00AB7957"/>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AB7957"/>
    <w:rPr>
      <w:rFonts w:ascii="Times New Roman" w:eastAsia="Calibri" w:hAnsi="Times New Roman" w:cs="Times New Roman"/>
      <w:b/>
      <w:sz w:val="24"/>
      <w:szCs w:val="20"/>
      <w:u w:val="single"/>
    </w:rPr>
  </w:style>
  <w:style w:type="character" w:customStyle="1" w:styleId="maintext">
    <w:name w:val="maintext"/>
    <w:basedOn w:val="DefaultParagraphFont"/>
    <w:rsid w:val="00AB7957"/>
  </w:style>
  <w:style w:type="paragraph" w:customStyle="1" w:styleId="Stylecardtext8pt">
    <w:name w:val="Style card text + 8 pt"/>
    <w:basedOn w:val="Normal"/>
    <w:qFormat/>
    <w:rsid w:val="00AB7957"/>
    <w:pPr>
      <w:spacing w:after="0" w:line="240" w:lineRule="auto"/>
      <w:ind w:right="288"/>
    </w:pPr>
  </w:style>
  <w:style w:type="character" w:customStyle="1" w:styleId="NotBold10Final">
    <w:name w:val="NotBold10Final"/>
    <w:uiPriority w:val="1"/>
    <w:qFormat/>
    <w:rsid w:val="00AB7957"/>
    <w:rPr>
      <w:rFonts w:ascii="Times New Roman" w:hAnsi="Times New Roman"/>
      <w:b w:val="0"/>
      <w:i w:val="0"/>
      <w:sz w:val="20"/>
    </w:rPr>
  </w:style>
  <w:style w:type="character" w:customStyle="1" w:styleId="Bold12">
    <w:name w:val="Bold12"/>
    <w:uiPriority w:val="1"/>
    <w:qFormat/>
    <w:rsid w:val="00AB7957"/>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AB7957"/>
    <w:pPr>
      <w:spacing w:after="0" w:line="240" w:lineRule="auto"/>
      <w:ind w:left="288" w:right="288"/>
    </w:pPr>
    <w:rPr>
      <w:rFonts w:eastAsia="Times New Roman"/>
      <w:sz w:val="20"/>
      <w:szCs w:val="20"/>
    </w:rPr>
  </w:style>
  <w:style w:type="character" w:customStyle="1" w:styleId="CardtextChar1">
    <w:name w:val="Card text Char"/>
    <w:link w:val="Cardtext0"/>
    <w:locked/>
    <w:rsid w:val="00AB7957"/>
    <w:rPr>
      <w:rFonts w:ascii="Arial Narrow" w:hAnsi="Arial Narrow"/>
      <w:u w:val="single"/>
    </w:rPr>
  </w:style>
  <w:style w:type="paragraph" w:customStyle="1" w:styleId="Cardtext0">
    <w:name w:val="Card text"/>
    <w:link w:val="CardtextChar1"/>
    <w:qFormat/>
    <w:rsid w:val="00AB7957"/>
    <w:pPr>
      <w:widowControl w:val="0"/>
      <w:autoSpaceDE w:val="0"/>
      <w:autoSpaceDN w:val="0"/>
      <w:adjustRightInd w:val="0"/>
      <w:spacing w:after="0" w:line="240" w:lineRule="auto"/>
    </w:pPr>
    <w:rPr>
      <w:rFonts w:ascii="Arial Narrow" w:hAnsi="Arial Narrow"/>
      <w:u w:val="single"/>
    </w:rPr>
  </w:style>
  <w:style w:type="paragraph" w:styleId="Date">
    <w:name w:val="Date"/>
    <w:aliases w:val="date"/>
    <w:basedOn w:val="Normal"/>
    <w:next w:val="Normal"/>
    <w:link w:val="DateChar"/>
    <w:uiPriority w:val="99"/>
    <w:qFormat/>
    <w:rsid w:val="00AB7957"/>
    <w:pPr>
      <w:suppressAutoHyphens/>
      <w:spacing w:after="0" w:line="240" w:lineRule="auto"/>
    </w:pPr>
    <w:rPr>
      <w:rFonts w:eastAsia="Times New Roman"/>
      <w:sz w:val="24"/>
      <w:lang w:val="x-none" w:eastAsia="ar-SA"/>
    </w:rPr>
  </w:style>
  <w:style w:type="character" w:customStyle="1" w:styleId="DateChar">
    <w:name w:val="Date Char"/>
    <w:aliases w:val="date Char"/>
    <w:basedOn w:val="DefaultParagraphFont"/>
    <w:link w:val="Date"/>
    <w:uiPriority w:val="99"/>
    <w:rsid w:val="00AB7957"/>
    <w:rPr>
      <w:rFonts w:ascii="Calibri" w:eastAsia="Times New Roman" w:hAnsi="Calibri"/>
      <w:sz w:val="24"/>
      <w:lang w:val="x-none" w:eastAsia="ar-SA"/>
    </w:rPr>
  </w:style>
  <w:style w:type="paragraph" w:customStyle="1" w:styleId="Default">
    <w:name w:val="Default"/>
    <w:qFormat/>
    <w:rsid w:val="00AB7957"/>
    <w:pPr>
      <w:autoSpaceDE w:val="0"/>
      <w:autoSpaceDN w:val="0"/>
      <w:adjustRightInd w:val="0"/>
      <w:spacing w:after="0" w:line="240" w:lineRule="auto"/>
    </w:pPr>
    <w:rPr>
      <w:rFonts w:ascii="Times New Roman" w:hAnsi="Times New Roman" w:cs="Times New Roman"/>
      <w:color w:val="000000"/>
      <w:sz w:val="24"/>
      <w:szCs w:val="24"/>
    </w:rPr>
  </w:style>
  <w:style w:type="paragraph" w:styleId="TOC1">
    <w:name w:val="toc 1"/>
    <w:aliases w:val="Index Basic"/>
    <w:basedOn w:val="Normal"/>
    <w:next w:val="Normal"/>
    <w:autoRedefine/>
    <w:uiPriority w:val="39"/>
    <w:unhideWhenUsed/>
    <w:qFormat/>
    <w:rsid w:val="00AB7957"/>
    <w:pPr>
      <w:spacing w:after="0" w:line="240" w:lineRule="auto"/>
    </w:pPr>
    <w:rPr>
      <w:rFonts w:eastAsia="Calibri"/>
    </w:rPr>
  </w:style>
  <w:style w:type="paragraph" w:customStyle="1" w:styleId="newpage">
    <w:name w:val="new page"/>
    <w:basedOn w:val="Heading4"/>
    <w:rsid w:val="00AB7957"/>
    <w:pPr>
      <w:keepNext w:val="0"/>
      <w:keepLines w:val="0"/>
      <w:pageBreakBefore/>
      <w:spacing w:before="0" w:line="240" w:lineRule="auto"/>
      <w:outlineLvl w:val="9"/>
    </w:pPr>
    <w:rPr>
      <w:rFonts w:eastAsia="Times" w:cs="Times New Roman"/>
      <w:sz w:val="22"/>
      <w:szCs w:val="20"/>
    </w:rPr>
  </w:style>
  <w:style w:type="paragraph" w:customStyle="1" w:styleId="afterheading">
    <w:name w:val="after heading"/>
    <w:basedOn w:val="Normal"/>
    <w:rsid w:val="00AB7957"/>
    <w:pPr>
      <w:spacing w:after="0" w:line="240" w:lineRule="auto"/>
    </w:pPr>
    <w:rPr>
      <w:rFonts w:eastAsia="Times"/>
      <w:sz w:val="18"/>
      <w:szCs w:val="20"/>
    </w:rPr>
  </w:style>
  <w:style w:type="character" w:customStyle="1" w:styleId="textexposedshow">
    <w:name w:val="text_exposed_show"/>
    <w:basedOn w:val="DefaultParagraphFont"/>
    <w:rsid w:val="00AB7957"/>
  </w:style>
  <w:style w:type="paragraph" w:customStyle="1" w:styleId="Heading">
    <w:name w:val="Heading"/>
    <w:basedOn w:val="Normal"/>
    <w:next w:val="BodyText"/>
    <w:rsid w:val="00AB7957"/>
    <w:pPr>
      <w:keepNext/>
      <w:widowControl w:val="0"/>
      <w:suppressAutoHyphens/>
      <w:spacing w:before="240" w:after="120" w:line="240" w:lineRule="auto"/>
    </w:pPr>
    <w:rPr>
      <w:rFonts w:ascii="Arial" w:eastAsia="Droid Sans Fallback" w:hAnsi="Arial" w:cs="Lohit Hindi"/>
      <w:kern w:val="1"/>
      <w:sz w:val="28"/>
      <w:szCs w:val="28"/>
      <w:lang w:eastAsia="zh-CN" w:bidi="hi-IN"/>
    </w:rPr>
  </w:style>
  <w:style w:type="paragraph" w:styleId="List">
    <w:name w:val="List"/>
    <w:basedOn w:val="BodyText"/>
    <w:uiPriority w:val="99"/>
    <w:rsid w:val="00AB7957"/>
    <w:pPr>
      <w:widowControl w:val="0"/>
      <w:suppressAutoHyphens/>
      <w:spacing w:line="240" w:lineRule="auto"/>
    </w:pPr>
    <w:rPr>
      <w:rFonts w:eastAsia="Droid Sans Fallback" w:cs="Lohit Hindi"/>
      <w:kern w:val="1"/>
      <w:sz w:val="24"/>
      <w:lang w:eastAsia="zh-CN" w:bidi="hi-IN"/>
    </w:rPr>
  </w:style>
  <w:style w:type="paragraph" w:styleId="Caption">
    <w:name w:val="caption"/>
    <w:aliases w:val="caption"/>
    <w:basedOn w:val="Normal"/>
    <w:qFormat/>
    <w:rsid w:val="00AB7957"/>
    <w:pPr>
      <w:widowControl w:val="0"/>
      <w:suppressLineNumbers/>
      <w:suppressAutoHyphens/>
      <w:spacing w:before="120" w:after="120" w:line="240" w:lineRule="auto"/>
    </w:pPr>
    <w:rPr>
      <w:rFonts w:eastAsia="Droid Sans Fallback" w:cs="Lohit Hindi"/>
      <w:i/>
      <w:iCs/>
      <w:kern w:val="1"/>
      <w:sz w:val="24"/>
      <w:lang w:eastAsia="zh-CN" w:bidi="hi-IN"/>
    </w:rPr>
  </w:style>
  <w:style w:type="paragraph" w:customStyle="1" w:styleId="Index">
    <w:name w:val="Index"/>
    <w:basedOn w:val="Normal"/>
    <w:qFormat/>
    <w:rsid w:val="00AB7957"/>
    <w:pPr>
      <w:widowControl w:val="0"/>
      <w:suppressLineNumbers/>
      <w:suppressAutoHyphens/>
      <w:spacing w:after="0" w:line="240" w:lineRule="auto"/>
    </w:pPr>
    <w:rPr>
      <w:rFonts w:eastAsia="Droid Sans Fallback" w:cs="Lohit Hindi"/>
      <w:kern w:val="1"/>
      <w:sz w:val="24"/>
      <w:lang w:eastAsia="zh-CN" w:bidi="hi-IN"/>
    </w:rPr>
  </w:style>
  <w:style w:type="paragraph" w:customStyle="1" w:styleId="2ArgumentHeader">
    <w:name w:val="2) Argument Header"/>
    <w:basedOn w:val="Heading1"/>
    <w:next w:val="Heading1"/>
    <w:rsid w:val="00AB7957"/>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1"/>
      <w:sz w:val="24"/>
      <w:u w:val="single"/>
      <w:lang w:eastAsia="zh-CN" w:bidi="hi-IN"/>
    </w:rPr>
  </w:style>
  <w:style w:type="paragraph" w:customStyle="1" w:styleId="double">
    <w:name w:val="double"/>
    <w:basedOn w:val="Normal"/>
    <w:rsid w:val="00AB7957"/>
    <w:pPr>
      <w:spacing w:before="100" w:beforeAutospacing="1" w:after="100" w:afterAutospacing="1" w:line="240" w:lineRule="auto"/>
    </w:pPr>
    <w:rPr>
      <w:rFonts w:ascii="Times" w:hAnsi="Times"/>
      <w:sz w:val="20"/>
      <w:szCs w:val="20"/>
    </w:rPr>
  </w:style>
  <w:style w:type="character" w:customStyle="1" w:styleId="TagGreg">
    <w:name w:val="TagGreg"/>
    <w:basedOn w:val="DefaultParagraphFont"/>
    <w:uiPriority w:val="1"/>
    <w:qFormat/>
    <w:rsid w:val="00AB7957"/>
    <w:rPr>
      <w:rFonts w:ascii="Arial" w:hAnsi="Arial"/>
      <w:b/>
      <w:sz w:val="24"/>
    </w:rPr>
  </w:style>
  <w:style w:type="character" w:customStyle="1" w:styleId="Style11ptBlackUnderline">
    <w:name w:val="Style 11 pt Black Underline"/>
    <w:rsid w:val="00AB7957"/>
    <w:rPr>
      <w:color w:val="000000"/>
      <w:sz w:val="20"/>
      <w:u w:val="single"/>
    </w:rPr>
  </w:style>
  <w:style w:type="character" w:customStyle="1" w:styleId="Style11ptBlack">
    <w:name w:val="Style 11 pt Black"/>
    <w:rsid w:val="00AB7957"/>
    <w:rPr>
      <w:color w:val="000000"/>
      <w:sz w:val="20"/>
    </w:rPr>
  </w:style>
  <w:style w:type="paragraph" w:customStyle="1" w:styleId="CardsHighlighted">
    <w:name w:val="Cards Highlighted"/>
    <w:basedOn w:val="Normal"/>
    <w:link w:val="CardsHighlightedChar"/>
    <w:autoRedefine/>
    <w:qFormat/>
    <w:rsid w:val="00AB7957"/>
    <w:pPr>
      <w:shd w:val="clear" w:color="auto" w:fill="00FFFF"/>
      <w:spacing w:after="0" w:line="240" w:lineRule="auto"/>
      <w:ind w:left="288" w:right="288"/>
      <w:jc w:val="both"/>
    </w:pPr>
    <w:rPr>
      <w:rFonts w:eastAsia="Calibri"/>
      <w:sz w:val="24"/>
      <w:u w:val="single"/>
    </w:rPr>
  </w:style>
  <w:style w:type="character" w:customStyle="1" w:styleId="CardsHighlightedChar">
    <w:name w:val="Cards Highlighted Char"/>
    <w:basedOn w:val="DefaultParagraphFont"/>
    <w:link w:val="CardsHighlighted"/>
    <w:rsid w:val="00AB7957"/>
    <w:rPr>
      <w:rFonts w:ascii="Calibri" w:eastAsia="Calibri" w:hAnsi="Calibri"/>
      <w:sz w:val="24"/>
      <w:u w:val="single"/>
      <w:shd w:val="clear" w:color="auto" w:fill="00FFFF"/>
    </w:rPr>
  </w:style>
  <w:style w:type="character" w:customStyle="1" w:styleId="CitesChar">
    <w:name w:val="Cites Char"/>
    <w:basedOn w:val="DefaultParagraphFont"/>
    <w:link w:val="Cites"/>
    <w:rsid w:val="00AB7957"/>
    <w:rPr>
      <w:rFonts w:ascii="Times New Roman" w:eastAsia="Times New Roman" w:hAnsi="Times New Roman" w:cs="Times New Roman"/>
      <w:sz w:val="20"/>
      <w:szCs w:val="24"/>
    </w:rPr>
  </w:style>
  <w:style w:type="paragraph" w:customStyle="1" w:styleId="analytics0">
    <w:name w:val="analytics"/>
    <w:basedOn w:val="Normal"/>
    <w:link w:val="analyticsChar0"/>
    <w:uiPriority w:val="4"/>
    <w:rsid w:val="00AB7957"/>
    <w:pPr>
      <w:spacing w:after="0" w:line="240" w:lineRule="auto"/>
    </w:pPr>
    <w:rPr>
      <w:b/>
      <w:color w:val="C00000"/>
    </w:rPr>
  </w:style>
  <w:style w:type="character" w:customStyle="1" w:styleId="analyticsChar0">
    <w:name w:val="analytics Char"/>
    <w:basedOn w:val="DefaultParagraphFont"/>
    <w:link w:val="analytics0"/>
    <w:uiPriority w:val="4"/>
    <w:rsid w:val="00AB7957"/>
    <w:rPr>
      <w:rFonts w:ascii="Calibri" w:hAnsi="Calibri"/>
      <w:b/>
      <w:color w:val="C00000"/>
    </w:rPr>
  </w:style>
  <w:style w:type="character" w:customStyle="1" w:styleId="swauthor">
    <w:name w:val="sw_author"/>
    <w:rsid w:val="00AB7957"/>
  </w:style>
  <w:style w:type="character" w:customStyle="1" w:styleId="Mention1">
    <w:name w:val="Mention1"/>
    <w:basedOn w:val="DefaultParagraphFont"/>
    <w:uiPriority w:val="99"/>
    <w:semiHidden/>
    <w:unhideWhenUsed/>
    <w:rsid w:val="00AB7957"/>
    <w:rPr>
      <w:color w:val="2B579A"/>
      <w:shd w:val="clear" w:color="auto" w:fill="E6E6E6"/>
    </w:rPr>
  </w:style>
  <w:style w:type="paragraph" w:customStyle="1" w:styleId="citenon-bold">
    <w:name w:val="cite non-bold"/>
    <w:basedOn w:val="Normal"/>
    <w:link w:val="citenon-boldChar"/>
    <w:qFormat/>
    <w:rsid w:val="00AB7957"/>
    <w:pPr>
      <w:spacing w:after="0" w:line="240" w:lineRule="auto"/>
    </w:pPr>
    <w:rPr>
      <w:rFonts w:eastAsia="Calibri"/>
      <w:sz w:val="20"/>
      <w:szCs w:val="20"/>
      <w:lang w:val="x-none" w:eastAsia="x-none"/>
    </w:rPr>
  </w:style>
  <w:style w:type="character" w:customStyle="1" w:styleId="citenon-boldChar">
    <w:name w:val="cite non-bold Char"/>
    <w:link w:val="citenon-bold"/>
    <w:rsid w:val="00AB7957"/>
    <w:rPr>
      <w:rFonts w:ascii="Calibri" w:eastAsia="Calibri" w:hAnsi="Calibri"/>
      <w:sz w:val="20"/>
      <w:szCs w:val="20"/>
      <w:lang w:val="x-none" w:eastAsia="x-none"/>
    </w:rPr>
  </w:style>
  <w:style w:type="paragraph" w:customStyle="1" w:styleId="HotRoute">
    <w:name w:val="Hot Route!"/>
    <w:basedOn w:val="Normal"/>
    <w:link w:val="HotRouteChar"/>
    <w:qFormat/>
    <w:rsid w:val="00AB7957"/>
    <w:pPr>
      <w:spacing w:after="0" w:line="240" w:lineRule="auto"/>
      <w:ind w:left="144"/>
    </w:pPr>
    <w:rPr>
      <w:rFonts w:eastAsia="Calibri"/>
      <w:color w:val="000000"/>
    </w:rPr>
  </w:style>
  <w:style w:type="character" w:customStyle="1" w:styleId="HotRouteChar">
    <w:name w:val="Hot Route! Char"/>
    <w:link w:val="HotRoute"/>
    <w:rsid w:val="00AB7957"/>
    <w:rPr>
      <w:rFonts w:ascii="Calibri" w:eastAsia="Calibri" w:hAnsi="Calibri"/>
      <w:color w:val="000000"/>
    </w:rPr>
  </w:style>
  <w:style w:type="paragraph" w:customStyle="1" w:styleId="CardIndented">
    <w:name w:val="Card (Indented)"/>
    <w:basedOn w:val="Normal"/>
    <w:link w:val="CardIndentedChar"/>
    <w:qFormat/>
    <w:rsid w:val="00AB7957"/>
    <w:pPr>
      <w:spacing w:after="0" w:line="240" w:lineRule="auto"/>
      <w:ind w:left="288"/>
    </w:pPr>
  </w:style>
  <w:style w:type="paragraph" w:customStyle="1" w:styleId="PhoTag">
    <w:name w:val="PhoTag"/>
    <w:basedOn w:val="Normal"/>
    <w:next w:val="Normal"/>
    <w:autoRedefine/>
    <w:qFormat/>
    <w:rsid w:val="00AB7957"/>
    <w:pPr>
      <w:spacing w:after="0" w:line="240" w:lineRule="auto"/>
    </w:pPr>
    <w:rPr>
      <w:b/>
    </w:rPr>
  </w:style>
  <w:style w:type="character" w:customStyle="1" w:styleId="BoldUnderlineChar0">
    <w:name w:val="BoldUnderline Char"/>
    <w:uiPriority w:val="99"/>
    <w:rsid w:val="00AB7957"/>
    <w:rPr>
      <w:rFonts w:ascii="Times New Roman" w:eastAsia="Times New Roman" w:hAnsi="Times New Roman" w:cs="Times New Roman"/>
      <w:b/>
      <w:sz w:val="20"/>
      <w:u w:val="single"/>
    </w:rPr>
  </w:style>
  <w:style w:type="character" w:customStyle="1" w:styleId="wikiexternallink">
    <w:name w:val="wikiexternallink"/>
    <w:basedOn w:val="DefaultParagraphFont"/>
    <w:rsid w:val="00AB7957"/>
  </w:style>
  <w:style w:type="character" w:customStyle="1" w:styleId="wikigeneratedlinkcontent">
    <w:name w:val="wikigeneratedlinkcontent"/>
    <w:basedOn w:val="DefaultParagraphFont"/>
    <w:rsid w:val="00AB7957"/>
  </w:style>
  <w:style w:type="character" w:customStyle="1" w:styleId="boldunderlineChar1">
    <w:name w:val="bold underline Char"/>
    <w:basedOn w:val="DefaultParagraphFont"/>
    <w:rsid w:val="00AB7957"/>
    <w:rPr>
      <w:rFonts w:ascii="Times New Roman" w:eastAsia="Times New Roman" w:hAnsi="Times New Roman" w:cs="Arial"/>
      <w:b/>
      <w:bCs/>
      <w:sz w:val="24"/>
      <w:szCs w:val="24"/>
      <w:u w:val="single"/>
      <w:lang w:eastAsia="zh-CN"/>
    </w:rPr>
  </w:style>
  <w:style w:type="character" w:customStyle="1" w:styleId="underlineChar">
    <w:name w:val="underline Char"/>
    <w:basedOn w:val="DefaultParagraphFont"/>
    <w:rsid w:val="00AB7957"/>
    <w:rPr>
      <w:rFonts w:ascii="Times New Roman" w:eastAsia="Times New Roman" w:hAnsi="Times New Roman" w:cs="Arial"/>
      <w:bCs/>
      <w:sz w:val="24"/>
      <w:szCs w:val="24"/>
      <w:u w:val="single"/>
      <w:lang w:eastAsia="zh-CN"/>
    </w:rPr>
  </w:style>
  <w:style w:type="paragraph" w:customStyle="1" w:styleId="NormalText">
    <w:name w:val="Normal Text"/>
    <w:basedOn w:val="Normal"/>
    <w:link w:val="NormalTextChar"/>
    <w:autoRedefine/>
    <w:qFormat/>
    <w:rsid w:val="00AB7957"/>
    <w:pPr>
      <w:spacing w:after="0" w:line="240" w:lineRule="auto"/>
      <w:jc w:val="both"/>
    </w:pPr>
    <w:rPr>
      <w:rFonts w:eastAsia="Calibri"/>
      <w:sz w:val="20"/>
      <w:szCs w:val="26"/>
    </w:rPr>
  </w:style>
  <w:style w:type="character" w:customStyle="1" w:styleId="Author">
    <w:name w:val="Author"/>
    <w:aliases w:val="Style Date"/>
    <w:basedOn w:val="DefaultParagraphFont"/>
    <w:qFormat/>
    <w:rsid w:val="00AB7957"/>
    <w:rPr>
      <w:sz w:val="24"/>
    </w:rPr>
  </w:style>
  <w:style w:type="character" w:customStyle="1" w:styleId="box">
    <w:name w:val="box"/>
    <w:basedOn w:val="DefaultParagraphFont"/>
    <w:rsid w:val="00AB7957"/>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AB7957"/>
    <w:pPr>
      <w:spacing w:after="0" w:line="240" w:lineRule="auto"/>
    </w:pPr>
    <w:rPr>
      <w:rFonts w:eastAsia="Times New Roman"/>
      <w:szCs w:val="20"/>
    </w:rPr>
  </w:style>
  <w:style w:type="character" w:customStyle="1" w:styleId="ReallySmallChar">
    <w:name w:val="Really Small Char"/>
    <w:basedOn w:val="DefaultParagraphFont"/>
    <w:link w:val="ReallySmall"/>
    <w:rsid w:val="00AB7957"/>
    <w:rPr>
      <w:rFonts w:ascii="Calibri" w:eastAsia="Times New Roman" w:hAnsi="Calibri"/>
      <w:szCs w:val="20"/>
    </w:rPr>
  </w:style>
  <w:style w:type="paragraph" w:customStyle="1" w:styleId="PageHeaderLine1">
    <w:name w:val="PageHeaderLine1"/>
    <w:basedOn w:val="Normal"/>
    <w:qFormat/>
    <w:rsid w:val="00AB7957"/>
    <w:pPr>
      <w:tabs>
        <w:tab w:val="right" w:pos="10800"/>
      </w:tabs>
      <w:spacing w:after="0" w:line="240" w:lineRule="auto"/>
    </w:pPr>
    <w:rPr>
      <w:b/>
    </w:rPr>
  </w:style>
  <w:style w:type="paragraph" w:customStyle="1" w:styleId="PageHeaderLine2">
    <w:name w:val="PageHeaderLine2"/>
    <w:basedOn w:val="Normal"/>
    <w:next w:val="Normal"/>
    <w:link w:val="PageHeaderLine2Char"/>
    <w:qFormat/>
    <w:rsid w:val="00AB7957"/>
    <w:pPr>
      <w:tabs>
        <w:tab w:val="right" w:pos="10800"/>
      </w:tabs>
      <w:spacing w:after="0" w:line="480" w:lineRule="auto"/>
    </w:pPr>
    <w:rPr>
      <w:b/>
    </w:rPr>
  </w:style>
  <w:style w:type="paragraph" w:styleId="TOC4">
    <w:name w:val="toc 4"/>
    <w:basedOn w:val="Normal"/>
    <w:next w:val="Normal"/>
    <w:autoRedefine/>
    <w:unhideWhenUsed/>
    <w:rsid w:val="00AB7957"/>
    <w:pPr>
      <w:spacing w:before="240" w:after="0" w:line="240" w:lineRule="auto"/>
    </w:pPr>
    <w:rPr>
      <w:b/>
      <w:u w:val="single"/>
    </w:rPr>
  </w:style>
  <w:style w:type="paragraph" w:customStyle="1" w:styleId="BlockTitle2">
    <w:name w:val="Block Title2"/>
    <w:basedOn w:val="Normal"/>
    <w:next w:val="Normal"/>
    <w:link w:val="BlockTitle2Char"/>
    <w:qFormat/>
    <w:rsid w:val="00AB7957"/>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AB7957"/>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styleId="TOC2">
    <w:name w:val="toc 2"/>
    <w:basedOn w:val="Normal"/>
    <w:next w:val="Normal"/>
    <w:autoRedefine/>
    <w:uiPriority w:val="39"/>
    <w:rsid w:val="00AB7957"/>
    <w:pPr>
      <w:spacing w:after="0" w:line="240" w:lineRule="auto"/>
      <w:ind w:left="200"/>
    </w:pPr>
    <w:rPr>
      <w:rFonts w:eastAsia="Calibri"/>
      <w:color w:val="000000"/>
    </w:rPr>
  </w:style>
  <w:style w:type="paragraph" w:styleId="TOC3">
    <w:name w:val="toc 3"/>
    <w:basedOn w:val="Normal"/>
    <w:next w:val="Normal"/>
    <w:autoRedefine/>
    <w:rsid w:val="00AB7957"/>
    <w:pPr>
      <w:spacing w:after="0" w:line="240" w:lineRule="auto"/>
      <w:ind w:left="400"/>
    </w:pPr>
    <w:rPr>
      <w:rFonts w:eastAsia="Calibri"/>
      <w:color w:val="000000"/>
    </w:rPr>
  </w:style>
  <w:style w:type="paragraph" w:styleId="TOC5">
    <w:name w:val="toc 5"/>
    <w:basedOn w:val="Normal"/>
    <w:next w:val="Normal"/>
    <w:autoRedefine/>
    <w:rsid w:val="00AB7957"/>
    <w:pPr>
      <w:spacing w:after="0" w:line="240" w:lineRule="auto"/>
      <w:ind w:left="800"/>
    </w:pPr>
    <w:rPr>
      <w:rFonts w:eastAsia="Calibri"/>
      <w:color w:val="000000"/>
    </w:rPr>
  </w:style>
  <w:style w:type="paragraph" w:styleId="TOC6">
    <w:name w:val="toc 6"/>
    <w:basedOn w:val="Normal"/>
    <w:next w:val="Normal"/>
    <w:autoRedefine/>
    <w:rsid w:val="00AB7957"/>
    <w:pPr>
      <w:spacing w:after="0" w:line="240" w:lineRule="auto"/>
      <w:ind w:left="1000"/>
    </w:pPr>
    <w:rPr>
      <w:rFonts w:eastAsia="Calibri"/>
      <w:color w:val="000000"/>
    </w:rPr>
  </w:style>
  <w:style w:type="paragraph" w:styleId="TOC7">
    <w:name w:val="toc 7"/>
    <w:basedOn w:val="Normal"/>
    <w:next w:val="Normal"/>
    <w:autoRedefine/>
    <w:rsid w:val="00AB7957"/>
    <w:pPr>
      <w:spacing w:after="0" w:line="240" w:lineRule="auto"/>
      <w:ind w:left="1200"/>
    </w:pPr>
    <w:rPr>
      <w:rFonts w:eastAsia="Calibri"/>
      <w:color w:val="000000"/>
    </w:rPr>
  </w:style>
  <w:style w:type="paragraph" w:styleId="TOC8">
    <w:name w:val="toc 8"/>
    <w:basedOn w:val="Normal"/>
    <w:next w:val="Normal"/>
    <w:autoRedefine/>
    <w:rsid w:val="00AB7957"/>
    <w:pPr>
      <w:spacing w:after="0" w:line="240" w:lineRule="auto"/>
      <w:ind w:left="1400"/>
    </w:pPr>
    <w:rPr>
      <w:rFonts w:eastAsia="Calibri"/>
      <w:color w:val="000000"/>
    </w:rPr>
  </w:style>
  <w:style w:type="paragraph" w:styleId="TOC9">
    <w:name w:val="toc 9"/>
    <w:basedOn w:val="Normal"/>
    <w:next w:val="Normal"/>
    <w:autoRedefine/>
    <w:rsid w:val="00AB7957"/>
    <w:pPr>
      <w:spacing w:after="0" w:line="240" w:lineRule="auto"/>
      <w:ind w:left="1600"/>
    </w:pPr>
    <w:rPr>
      <w:rFonts w:eastAsia="Calibri"/>
      <w:color w:val="000000"/>
    </w:rPr>
  </w:style>
  <w:style w:type="paragraph" w:customStyle="1" w:styleId="TxBrp1">
    <w:name w:val="TxBr_p1"/>
    <w:basedOn w:val="Normal"/>
    <w:qFormat/>
    <w:rsid w:val="00AB7957"/>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AB7957"/>
    <w:pPr>
      <w:spacing w:before="100" w:beforeAutospacing="1" w:after="100" w:afterAutospacing="1" w:line="240" w:lineRule="auto"/>
    </w:pPr>
    <w:rPr>
      <w:rFonts w:eastAsia="Calibri"/>
      <w:color w:val="000000"/>
    </w:rPr>
  </w:style>
  <w:style w:type="paragraph" w:customStyle="1" w:styleId="hat">
    <w:name w:val="hat"/>
    <w:basedOn w:val="Normal"/>
    <w:next w:val="Normal"/>
    <w:link w:val="hatChar"/>
    <w:qFormat/>
    <w:rsid w:val="00AB7957"/>
    <w:pPr>
      <w:spacing w:before="240" w:after="240" w:line="240" w:lineRule="auto"/>
      <w:jc w:val="center"/>
      <w:outlineLvl w:val="0"/>
    </w:pPr>
    <w:rPr>
      <w:rFonts w:eastAsia="Calibri"/>
      <w:b/>
      <w:bCs/>
      <w:color w:val="000000"/>
      <w:sz w:val="32"/>
      <w:u w:val="single"/>
    </w:rPr>
  </w:style>
  <w:style w:type="character" w:customStyle="1" w:styleId="Style8pt">
    <w:name w:val="Style 8 pt"/>
    <w:rsid w:val="00AB7957"/>
    <w:rPr>
      <w:rFonts w:ascii="Times New Roman" w:hAnsi="Times New Roman"/>
      <w:sz w:val="16"/>
      <w:u w:val="none"/>
    </w:rPr>
  </w:style>
  <w:style w:type="paragraph" w:customStyle="1" w:styleId="cards0">
    <w:name w:val="cards"/>
    <w:basedOn w:val="Normal"/>
    <w:qFormat/>
    <w:rsid w:val="00AB7957"/>
    <w:pPr>
      <w:spacing w:after="0" w:line="240" w:lineRule="auto"/>
    </w:pPr>
    <w:rPr>
      <w:rFonts w:eastAsia="Calibri"/>
      <w:color w:val="000000"/>
    </w:rPr>
  </w:style>
  <w:style w:type="character" w:customStyle="1" w:styleId="7TimesNewRoman">
    <w:name w:val="7 Times New Roman"/>
    <w:rsid w:val="00AB7957"/>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AB7957"/>
    <w:pPr>
      <w:spacing w:after="0" w:line="240" w:lineRule="auto"/>
    </w:pPr>
    <w:rPr>
      <w:rFonts w:eastAsia="Calibri"/>
      <w:color w:val="000000"/>
    </w:rPr>
  </w:style>
  <w:style w:type="character" w:customStyle="1" w:styleId="Heading4CiteChar">
    <w:name w:val="Heading 4 Cite Char"/>
    <w:link w:val="Heading4Cite"/>
    <w:rsid w:val="00AB7957"/>
    <w:rPr>
      <w:rFonts w:ascii="Calibri" w:eastAsia="Calibri" w:hAnsi="Calibri"/>
      <w:color w:val="000000"/>
    </w:rPr>
  </w:style>
  <w:style w:type="character" w:customStyle="1" w:styleId="BoldUnderlineCharChar">
    <w:name w:val="BoldUnderline Char Char"/>
    <w:rsid w:val="00AB7957"/>
    <w:rPr>
      <w:rFonts w:ascii="Calibri" w:hAnsi="Calibri"/>
      <w:b/>
      <w:szCs w:val="24"/>
      <w:u w:val="single"/>
      <w:lang w:val="en-US" w:eastAsia="en-US" w:bidi="ar-SA"/>
    </w:rPr>
  </w:style>
  <w:style w:type="paragraph" w:customStyle="1" w:styleId="Underlining">
    <w:name w:val="Underlining"/>
    <w:basedOn w:val="Normal"/>
    <w:link w:val="UnderliningChar"/>
    <w:qFormat/>
    <w:rsid w:val="00AB7957"/>
    <w:pPr>
      <w:spacing w:after="0" w:line="240" w:lineRule="auto"/>
    </w:pPr>
    <w:rPr>
      <w:rFonts w:ascii="Arial Narrow" w:eastAsia="Calibri" w:hAnsi="Arial Narrow"/>
      <w:color w:val="000000"/>
      <w:u w:val="single"/>
    </w:rPr>
  </w:style>
  <w:style w:type="character" w:customStyle="1" w:styleId="UnderliningChar">
    <w:name w:val="Underlining Char"/>
    <w:link w:val="Underlining"/>
    <w:rsid w:val="00AB7957"/>
    <w:rPr>
      <w:rFonts w:ascii="Arial Narrow" w:eastAsia="Calibri" w:hAnsi="Arial Narrow"/>
      <w:color w:val="000000"/>
      <w:u w:val="single"/>
    </w:rPr>
  </w:style>
  <w:style w:type="character" w:customStyle="1" w:styleId="UnderlinedCharChar">
    <w:name w:val="Underlined Char Char"/>
    <w:rsid w:val="00AB7957"/>
    <w:rPr>
      <w:szCs w:val="28"/>
      <w:u w:val="single"/>
      <w:lang w:val="en-US" w:eastAsia="en-US" w:bidi="ar-SA"/>
    </w:rPr>
  </w:style>
  <w:style w:type="paragraph" w:customStyle="1" w:styleId="Microtext">
    <w:name w:val="Microtext"/>
    <w:basedOn w:val="Normal"/>
    <w:next w:val="Normal"/>
    <w:link w:val="MicrotextChar"/>
    <w:qFormat/>
    <w:rsid w:val="00AB7957"/>
    <w:pPr>
      <w:spacing w:after="0" w:line="240" w:lineRule="auto"/>
    </w:pPr>
    <w:rPr>
      <w:rFonts w:eastAsia="Calibri"/>
      <w:color w:val="000000"/>
      <w:sz w:val="12"/>
    </w:rPr>
  </w:style>
  <w:style w:type="character" w:customStyle="1" w:styleId="MicrotextChar">
    <w:name w:val="Microtext Char"/>
    <w:link w:val="Microtext"/>
    <w:rsid w:val="00AB7957"/>
    <w:rPr>
      <w:rFonts w:ascii="Calibri" w:eastAsia="Calibri" w:hAnsi="Calibri"/>
      <w:color w:val="000000"/>
      <w:sz w:val="12"/>
    </w:rPr>
  </w:style>
  <w:style w:type="paragraph" w:customStyle="1" w:styleId="PageTitle">
    <w:name w:val="Page Title"/>
    <w:basedOn w:val="Normal"/>
    <w:next w:val="Normal"/>
    <w:qFormat/>
    <w:rsid w:val="00AB7957"/>
    <w:pPr>
      <w:tabs>
        <w:tab w:val="left" w:pos="1440"/>
      </w:tabs>
      <w:spacing w:after="0" w:line="240" w:lineRule="auto"/>
      <w:jc w:val="center"/>
      <w:outlineLvl w:val="1"/>
    </w:pPr>
    <w:rPr>
      <w:rFonts w:eastAsia="Calibri"/>
      <w:b/>
      <w:smallCaps/>
      <w:color w:val="000000"/>
      <w:sz w:val="36"/>
      <w:u w:val="single"/>
    </w:rPr>
  </w:style>
  <w:style w:type="character" w:customStyle="1" w:styleId="Style9ptUnderline">
    <w:name w:val="Style 9 pt Underline"/>
    <w:rsid w:val="00AB7957"/>
    <w:rPr>
      <w:sz w:val="20"/>
      <w:u w:val="single"/>
    </w:rPr>
  </w:style>
  <w:style w:type="character" w:customStyle="1" w:styleId="StyleTimesNewRoman9pt">
    <w:name w:val="Style Times New Roman 9 pt"/>
    <w:rsid w:val="00AB7957"/>
    <w:rPr>
      <w:sz w:val="20"/>
    </w:rPr>
  </w:style>
  <w:style w:type="character" w:customStyle="1" w:styleId="Style9ptItalicUnderline">
    <w:name w:val="Style 9 pt Italic Underline"/>
    <w:rsid w:val="00AB7957"/>
    <w:rPr>
      <w:i/>
      <w:iCs/>
      <w:sz w:val="20"/>
      <w:u w:val="single"/>
    </w:rPr>
  </w:style>
  <w:style w:type="paragraph" w:customStyle="1" w:styleId="Style4">
    <w:name w:val="Style4"/>
    <w:basedOn w:val="Normal"/>
    <w:link w:val="Style4Char"/>
    <w:qFormat/>
    <w:rsid w:val="00AB7957"/>
    <w:pPr>
      <w:numPr>
        <w:numId w:val="21"/>
      </w:numPr>
      <w:tabs>
        <w:tab w:val="clear" w:pos="360"/>
      </w:tabs>
      <w:spacing w:after="0" w:line="240" w:lineRule="auto"/>
      <w:ind w:left="0" w:firstLine="0"/>
    </w:pPr>
    <w:rPr>
      <w:rFonts w:ascii="Arial Narrow" w:hAnsi="Arial Narrow"/>
      <w:szCs w:val="24"/>
      <w:u w:val="single"/>
    </w:rPr>
  </w:style>
  <w:style w:type="paragraph" w:customStyle="1" w:styleId="StyleStyle49pt">
    <w:name w:val="Style Style4 + 9 pt"/>
    <w:basedOn w:val="Style4"/>
    <w:link w:val="StyleStyle49ptChar"/>
    <w:qFormat/>
    <w:rsid w:val="00AB7957"/>
  </w:style>
  <w:style w:type="character" w:customStyle="1" w:styleId="StyleStyle49ptChar">
    <w:name w:val="Style Style4 + 9 pt Char"/>
    <w:link w:val="StyleStyle49pt"/>
    <w:rsid w:val="00AB7957"/>
    <w:rPr>
      <w:rFonts w:ascii="Arial Narrow" w:hAnsi="Arial Narrow"/>
      <w:szCs w:val="24"/>
      <w:u w:val="single"/>
    </w:rPr>
  </w:style>
  <w:style w:type="paragraph" w:customStyle="1" w:styleId="StyleStyle49ptBold">
    <w:name w:val="Style Style4 + 9 pt Bold"/>
    <w:basedOn w:val="Style4"/>
    <w:link w:val="StyleStyle49ptBoldChar"/>
    <w:qFormat/>
    <w:rsid w:val="00AB7957"/>
    <w:rPr>
      <w:b/>
      <w:bCs/>
    </w:rPr>
  </w:style>
  <w:style w:type="character" w:customStyle="1" w:styleId="StyleStyle49ptBoldChar">
    <w:name w:val="Style Style4 + 9 pt Bold Char"/>
    <w:link w:val="StyleStyle49ptBold"/>
    <w:rsid w:val="00AB7957"/>
    <w:rPr>
      <w:rFonts w:ascii="Arial Narrow" w:hAnsi="Arial Narrow"/>
      <w:b/>
      <w:bCs/>
      <w:szCs w:val="24"/>
      <w:u w:val="single"/>
    </w:rPr>
  </w:style>
  <w:style w:type="character" w:customStyle="1" w:styleId="Style9ptBoldUnderline">
    <w:name w:val="Style 9 pt Bold Underline"/>
    <w:rsid w:val="00AB7957"/>
    <w:rPr>
      <w:b/>
      <w:bCs/>
      <w:sz w:val="20"/>
      <w:u w:val="single"/>
    </w:rPr>
  </w:style>
  <w:style w:type="paragraph" w:customStyle="1" w:styleId="Style3">
    <w:name w:val="Style3"/>
    <w:basedOn w:val="Normal"/>
    <w:link w:val="Style3Char"/>
    <w:qFormat/>
    <w:rsid w:val="00AB7957"/>
    <w:pPr>
      <w:spacing w:after="0" w:line="240" w:lineRule="auto"/>
    </w:pPr>
    <w:rPr>
      <w:rFonts w:ascii="Arial Narrow" w:hAnsi="Arial Narrow"/>
      <w:b/>
      <w:szCs w:val="24"/>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AB7957"/>
    <w:pPr>
      <w:keepLines w:val="0"/>
      <w:pageBreakBefore w:val="0"/>
      <w:spacing w:before="0" w:after="60" w:line="240" w:lineRule="auto"/>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AB7957"/>
    <w:pPr>
      <w:keepLines w:val="0"/>
      <w:spacing w:before="0" w:after="120" w:line="240" w:lineRule="auto"/>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AB7957"/>
    <w:rPr>
      <w:rFonts w:ascii="Calibri" w:eastAsia="Times New Roman" w:hAnsi="Calibri" w:cs="Times New Roman"/>
      <w:b/>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AB7957"/>
    <w:rPr>
      <w:rFonts w:ascii="Calibri" w:eastAsia="Times New Roman" w:hAnsi="Calibri" w:cs="Times New Roman"/>
      <w:iCs/>
      <w:color w:val="000000"/>
      <w:sz w:val="16"/>
      <w:szCs w:val="28"/>
    </w:rPr>
  </w:style>
  <w:style w:type="paragraph" w:customStyle="1" w:styleId="Style1">
    <w:name w:val="Style 1"/>
    <w:uiPriority w:val="99"/>
    <w:qFormat/>
    <w:rsid w:val="00AB7957"/>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term">
    <w:name w:val="term"/>
    <w:basedOn w:val="DefaultParagraphFont"/>
    <w:rsid w:val="00AB7957"/>
  </w:style>
  <w:style w:type="character" w:customStyle="1" w:styleId="Style9ptUnderline2">
    <w:name w:val="Style 9 pt Underline2"/>
    <w:rsid w:val="00AB7957"/>
    <w:rPr>
      <w:sz w:val="20"/>
      <w:u w:val="single"/>
    </w:rPr>
  </w:style>
  <w:style w:type="paragraph" w:customStyle="1" w:styleId="StyleUnderline9pt2">
    <w:name w:val="Style Underline + 9 pt2"/>
    <w:basedOn w:val="Normal"/>
    <w:link w:val="StyleUnderline9pt2Char"/>
    <w:rsid w:val="00AB7957"/>
    <w:pPr>
      <w:spacing w:after="0" w:line="240" w:lineRule="auto"/>
    </w:pPr>
    <w:rPr>
      <w:rFonts w:eastAsia="Times New Roman"/>
      <w:color w:val="000000"/>
      <w:sz w:val="20"/>
      <w:szCs w:val="20"/>
      <w:u w:val="single"/>
    </w:rPr>
  </w:style>
  <w:style w:type="character" w:customStyle="1" w:styleId="StyleUnderline9pt2Char">
    <w:name w:val="Style Underline + 9 pt2 Char"/>
    <w:link w:val="StyleUnderline9pt2"/>
    <w:rsid w:val="00AB7957"/>
    <w:rPr>
      <w:rFonts w:ascii="Calibri" w:eastAsia="Times New Roman" w:hAnsi="Calibri"/>
      <w:color w:val="000000"/>
      <w:sz w:val="20"/>
      <w:szCs w:val="20"/>
      <w:u w:val="single"/>
    </w:rPr>
  </w:style>
  <w:style w:type="character" w:customStyle="1" w:styleId="CharChar11">
    <w:name w:val="Char Char11"/>
    <w:rsid w:val="00AB7957"/>
    <w:rPr>
      <w:rFonts w:cs="Arial"/>
      <w:bCs/>
      <w:szCs w:val="26"/>
      <w:u w:val="single"/>
      <w:lang w:val="en-US" w:eastAsia="en-US" w:bidi="ar-SA"/>
    </w:rPr>
  </w:style>
  <w:style w:type="paragraph" w:customStyle="1" w:styleId="cardCharCharChar">
    <w:name w:val="card Char Char Char"/>
    <w:basedOn w:val="Normal"/>
    <w:link w:val="cardCharCharCharChar"/>
    <w:rsid w:val="00AB7957"/>
    <w:pPr>
      <w:spacing w:after="0" w:line="240" w:lineRule="auto"/>
      <w:ind w:left="288" w:right="288"/>
    </w:pPr>
    <w:rPr>
      <w:rFonts w:eastAsia="Times New Roman"/>
      <w:color w:val="000000"/>
      <w:sz w:val="20"/>
      <w:szCs w:val="20"/>
    </w:rPr>
  </w:style>
  <w:style w:type="character" w:customStyle="1" w:styleId="cardCharCharCharChar">
    <w:name w:val="card Char Char Char Char"/>
    <w:link w:val="cardCharCharChar"/>
    <w:rsid w:val="00AB7957"/>
    <w:rPr>
      <w:rFonts w:ascii="Calibri" w:eastAsia="Times New Roman" w:hAnsi="Calibri"/>
      <w:color w:val="000000"/>
      <w:sz w:val="20"/>
      <w:szCs w:val="20"/>
    </w:rPr>
  </w:style>
  <w:style w:type="paragraph" w:customStyle="1" w:styleId="TxBr5p1">
    <w:name w:val="TxBr_5p1"/>
    <w:basedOn w:val="Normal"/>
    <w:rsid w:val="00AB7957"/>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AB7957"/>
    <w:pPr>
      <w:spacing w:after="0" w:line="240" w:lineRule="auto"/>
      <w:ind w:left="400"/>
    </w:pPr>
    <w:rPr>
      <w:rFonts w:eastAsia="Calibri"/>
      <w:color w:val="000000"/>
    </w:rPr>
  </w:style>
  <w:style w:type="character" w:customStyle="1" w:styleId="12TimesNewRoman">
    <w:name w:val="12 Times New Roman"/>
    <w:rsid w:val="00AB7957"/>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AB7957"/>
    <w:pPr>
      <w:spacing w:after="0" w:line="240" w:lineRule="auto"/>
      <w:ind w:left="144"/>
    </w:pPr>
    <w:rPr>
      <w:rFonts w:eastAsia="Calibri"/>
      <w:color w:val="000000"/>
    </w:rPr>
  </w:style>
  <w:style w:type="character" w:customStyle="1" w:styleId="StyleUnderlineChar">
    <w:name w:val="Style Underline Char"/>
    <w:rsid w:val="00AB7957"/>
    <w:rPr>
      <w:u w:val="single"/>
      <w:lang w:val="en-US" w:eastAsia="en-US" w:bidi="ar-SA"/>
    </w:rPr>
  </w:style>
  <w:style w:type="paragraph" w:customStyle="1" w:styleId="Smalltext">
    <w:name w:val="Small text"/>
    <w:aliases w:val="Quote1,Quote11"/>
    <w:basedOn w:val="Normal"/>
    <w:link w:val="SmalltextChar"/>
    <w:qFormat/>
    <w:rsid w:val="00AB7957"/>
    <w:pPr>
      <w:spacing w:after="0" w:line="240" w:lineRule="auto"/>
    </w:pPr>
    <w:rPr>
      <w:rFonts w:eastAsia="Times New Roman"/>
      <w:color w:val="000000"/>
    </w:rPr>
  </w:style>
  <w:style w:type="character" w:customStyle="1" w:styleId="Highlightedunderline">
    <w:name w:val="Highlighted underline"/>
    <w:qFormat/>
    <w:rsid w:val="00AB7957"/>
    <w:rPr>
      <w:rFonts w:ascii="Times New Roman" w:hAnsi="Times New Roman"/>
      <w:sz w:val="20"/>
      <w:u w:val="single"/>
      <w:bdr w:val="none" w:sz="0" w:space="0" w:color="auto"/>
      <w:shd w:val="clear" w:color="auto" w:fill="C0C0C0"/>
    </w:rPr>
  </w:style>
  <w:style w:type="character" w:customStyle="1" w:styleId="cardChar1">
    <w:name w:val="card Char1"/>
    <w:rsid w:val="00AB7957"/>
    <w:rPr>
      <w:rFonts w:ascii="Times New Roman" w:hAnsi="Times New Roman"/>
      <w:sz w:val="22"/>
    </w:rPr>
  </w:style>
  <w:style w:type="paragraph" w:customStyle="1" w:styleId="Paste">
    <w:name w:val="Paste"/>
    <w:basedOn w:val="Normal"/>
    <w:qFormat/>
    <w:rsid w:val="00AB7957"/>
    <w:pPr>
      <w:spacing w:after="0" w:line="240" w:lineRule="auto"/>
    </w:pPr>
    <w:rPr>
      <w:rFonts w:ascii="Arial Narrow" w:eastAsia="Calibri" w:hAnsi="Arial Narrow"/>
      <w:color w:val="000000"/>
      <w:szCs w:val="20"/>
    </w:rPr>
  </w:style>
  <w:style w:type="character" w:customStyle="1" w:styleId="pubdate">
    <w:name w:val="pubdate"/>
    <w:rsid w:val="00AB7957"/>
  </w:style>
  <w:style w:type="character" w:customStyle="1" w:styleId="UnderlineChar1">
    <w:name w:val="Underline Char1"/>
    <w:aliases w:val="Cards + Font: 12 pt Char1"/>
    <w:rsid w:val="00AB7957"/>
    <w:rPr>
      <w:rFonts w:ascii="Garamond" w:hAnsi="Garamond"/>
      <w:sz w:val="22"/>
      <w:szCs w:val="24"/>
      <w:u w:val="single"/>
      <w:lang w:val="en-US" w:eastAsia="en-US" w:bidi="ar-SA"/>
    </w:rPr>
  </w:style>
  <w:style w:type="character" w:customStyle="1" w:styleId="Box0">
    <w:name w:val="Box!"/>
    <w:rsid w:val="00AB7957"/>
    <w:rPr>
      <w:rFonts w:ascii="Times New Roman" w:hAnsi="Times New Roman"/>
      <w:sz w:val="20"/>
      <w:u w:val="thick"/>
      <w:bdr w:val="single" w:sz="4" w:space="0" w:color="auto"/>
    </w:rPr>
  </w:style>
  <w:style w:type="character" w:customStyle="1" w:styleId="CharacterStyle1">
    <w:name w:val="Character Style 1"/>
    <w:rsid w:val="00AB7957"/>
    <w:rPr>
      <w:sz w:val="20"/>
      <w:szCs w:val="20"/>
    </w:rPr>
  </w:style>
  <w:style w:type="character" w:customStyle="1" w:styleId="ReallyfuckingsmallChar">
    <w:name w:val="Really fucking small Char"/>
    <w:rsid w:val="00AB7957"/>
    <w:rPr>
      <w:sz w:val="10"/>
      <w:szCs w:val="24"/>
      <w:lang w:val="en-US" w:eastAsia="en-US" w:bidi="ar-SA"/>
    </w:rPr>
  </w:style>
  <w:style w:type="numbering" w:customStyle="1" w:styleId="NoList1">
    <w:name w:val="No List1"/>
    <w:next w:val="NoList"/>
    <w:semiHidden/>
    <w:unhideWhenUsed/>
    <w:rsid w:val="00AB7957"/>
  </w:style>
  <w:style w:type="paragraph" w:customStyle="1" w:styleId="Normaltag">
    <w:name w:val="Normal tag"/>
    <w:basedOn w:val="Normal"/>
    <w:link w:val="NormaltagChar"/>
    <w:uiPriority w:val="99"/>
    <w:qFormat/>
    <w:rsid w:val="00AB7957"/>
    <w:pPr>
      <w:spacing w:after="0" w:line="240" w:lineRule="auto"/>
    </w:pPr>
    <w:rPr>
      <w:rFonts w:eastAsia="Times New Roman"/>
      <w:b/>
      <w:color w:val="000000"/>
      <w:szCs w:val="20"/>
    </w:rPr>
  </w:style>
  <w:style w:type="character" w:customStyle="1" w:styleId="SmallText-New">
    <w:name w:val="Small Text - New"/>
    <w:rsid w:val="00AB7957"/>
    <w:rPr>
      <w:rFonts w:ascii="Arial Narrow" w:hAnsi="Arial Narrow"/>
      <w:sz w:val="14"/>
    </w:rPr>
  </w:style>
  <w:style w:type="character" w:customStyle="1" w:styleId="Underlined-New">
    <w:name w:val="Underlined - New"/>
    <w:rsid w:val="00AB7957"/>
    <w:rPr>
      <w:rFonts w:ascii="Arial Narrow" w:hAnsi="Arial Narrow"/>
      <w:sz w:val="16"/>
      <w:u w:val="single"/>
    </w:rPr>
  </w:style>
  <w:style w:type="character" w:customStyle="1" w:styleId="NormalTextChar">
    <w:name w:val="Normal Text Char"/>
    <w:link w:val="NormalText"/>
    <w:rsid w:val="00AB7957"/>
    <w:rPr>
      <w:rFonts w:ascii="Calibri" w:eastAsia="Calibri" w:hAnsi="Calibri"/>
      <w:sz w:val="20"/>
      <w:szCs w:val="26"/>
    </w:rPr>
  </w:style>
  <w:style w:type="numbering" w:customStyle="1" w:styleId="NoList2">
    <w:name w:val="No List2"/>
    <w:next w:val="NoList"/>
    <w:uiPriority w:val="99"/>
    <w:semiHidden/>
    <w:unhideWhenUsed/>
    <w:rsid w:val="00AB7957"/>
  </w:style>
  <w:style w:type="numbering" w:customStyle="1" w:styleId="NoList11">
    <w:name w:val="No List11"/>
    <w:next w:val="NoList"/>
    <w:uiPriority w:val="99"/>
    <w:semiHidden/>
    <w:unhideWhenUsed/>
    <w:rsid w:val="00AB7957"/>
  </w:style>
  <w:style w:type="numbering" w:customStyle="1" w:styleId="NoList3">
    <w:name w:val="No List3"/>
    <w:next w:val="NoList"/>
    <w:uiPriority w:val="99"/>
    <w:semiHidden/>
    <w:unhideWhenUsed/>
    <w:rsid w:val="00AB7957"/>
  </w:style>
  <w:style w:type="numbering" w:customStyle="1" w:styleId="NoList12">
    <w:name w:val="No List12"/>
    <w:next w:val="NoList"/>
    <w:semiHidden/>
    <w:unhideWhenUsed/>
    <w:rsid w:val="00AB7957"/>
  </w:style>
  <w:style w:type="numbering" w:customStyle="1" w:styleId="NoList21">
    <w:name w:val="No List21"/>
    <w:next w:val="NoList"/>
    <w:semiHidden/>
    <w:unhideWhenUsed/>
    <w:rsid w:val="00AB7957"/>
  </w:style>
  <w:style w:type="numbering" w:customStyle="1" w:styleId="NoList111">
    <w:name w:val="No List111"/>
    <w:next w:val="NoList"/>
    <w:uiPriority w:val="99"/>
    <w:semiHidden/>
    <w:unhideWhenUsed/>
    <w:rsid w:val="00AB7957"/>
  </w:style>
  <w:style w:type="numbering" w:customStyle="1" w:styleId="NoList211">
    <w:name w:val="No List211"/>
    <w:next w:val="NoList"/>
    <w:uiPriority w:val="99"/>
    <w:semiHidden/>
    <w:unhideWhenUsed/>
    <w:rsid w:val="00AB7957"/>
  </w:style>
  <w:style w:type="numbering" w:customStyle="1" w:styleId="NoList1111">
    <w:name w:val="No List1111"/>
    <w:next w:val="NoList"/>
    <w:uiPriority w:val="99"/>
    <w:semiHidden/>
    <w:unhideWhenUsed/>
    <w:rsid w:val="00AB7957"/>
  </w:style>
  <w:style w:type="numbering" w:customStyle="1" w:styleId="NoList4">
    <w:name w:val="No List4"/>
    <w:next w:val="NoList"/>
    <w:uiPriority w:val="99"/>
    <w:semiHidden/>
    <w:unhideWhenUsed/>
    <w:rsid w:val="00AB7957"/>
  </w:style>
  <w:style w:type="numbering" w:customStyle="1" w:styleId="NoList5">
    <w:name w:val="No List5"/>
    <w:next w:val="NoList"/>
    <w:semiHidden/>
    <w:unhideWhenUsed/>
    <w:rsid w:val="00AB7957"/>
  </w:style>
  <w:style w:type="character" w:customStyle="1" w:styleId="BoldUnderlining">
    <w:name w:val="Bold Underlining"/>
    <w:rsid w:val="00AB7957"/>
    <w:rPr>
      <w:b/>
      <w:u w:val="single"/>
    </w:rPr>
  </w:style>
  <w:style w:type="character" w:customStyle="1" w:styleId="cardCharChar">
    <w:name w:val="card Char Char"/>
    <w:rsid w:val="00AB7957"/>
    <w:rPr>
      <w:szCs w:val="24"/>
      <w:lang w:val="en-US" w:eastAsia="en-US" w:bidi="ar-SA"/>
    </w:rPr>
  </w:style>
  <w:style w:type="character" w:customStyle="1" w:styleId="flagicon">
    <w:name w:val="flagicon"/>
    <w:basedOn w:val="DefaultParagraphFont"/>
    <w:rsid w:val="00AB7957"/>
  </w:style>
  <w:style w:type="character" w:customStyle="1" w:styleId="Style11ptUnderline2">
    <w:name w:val="Style 11 pt Underline2"/>
    <w:rsid w:val="00AB7957"/>
    <w:rPr>
      <w:sz w:val="20"/>
      <w:u w:val="single"/>
    </w:rPr>
  </w:style>
  <w:style w:type="character" w:customStyle="1" w:styleId="Style11ptBoldUnderline2">
    <w:name w:val="Style 11 pt Bold Underline2"/>
    <w:rsid w:val="00AB7957"/>
    <w:rPr>
      <w:b/>
      <w:bCs/>
      <w:sz w:val="20"/>
      <w:u w:val="single"/>
    </w:rPr>
  </w:style>
  <w:style w:type="character" w:customStyle="1" w:styleId="MicroChar">
    <w:name w:val="Micro Char"/>
    <w:link w:val="Micro"/>
    <w:rsid w:val="00AB7957"/>
    <w:rPr>
      <w:rFonts w:ascii="Arial" w:hAnsi="Arial"/>
      <w:sz w:val="12"/>
    </w:rPr>
  </w:style>
  <w:style w:type="paragraph" w:customStyle="1" w:styleId="Micro">
    <w:name w:val="Micro"/>
    <w:basedOn w:val="Normal"/>
    <w:next w:val="Normal"/>
    <w:link w:val="MicroChar"/>
    <w:qFormat/>
    <w:rsid w:val="00AB7957"/>
    <w:pPr>
      <w:spacing w:after="0" w:line="240" w:lineRule="auto"/>
    </w:pPr>
    <w:rPr>
      <w:rFonts w:ascii="Arial" w:hAnsi="Arial"/>
      <w:sz w:val="12"/>
    </w:rPr>
  </w:style>
  <w:style w:type="character" w:customStyle="1" w:styleId="Style11ptUnderline1">
    <w:name w:val="Style 11 pt Underline1"/>
    <w:rsid w:val="00AB7957"/>
    <w:rPr>
      <w:sz w:val="20"/>
      <w:u w:val="single"/>
    </w:rPr>
  </w:style>
  <w:style w:type="character" w:customStyle="1" w:styleId="Style11ptBoldUnderline1">
    <w:name w:val="Style 11 pt Bold Underline1"/>
    <w:rsid w:val="00AB7957"/>
    <w:rPr>
      <w:b/>
      <w:bCs/>
      <w:sz w:val="20"/>
      <w:u w:val="single"/>
    </w:rPr>
  </w:style>
  <w:style w:type="character" w:customStyle="1" w:styleId="1">
    <w:name w:val="1"/>
    <w:rsid w:val="00AB7957"/>
    <w:rPr>
      <w:rFonts w:cs="Arial"/>
      <w:bCs/>
      <w:sz w:val="20"/>
      <w:u w:val="single"/>
      <w:lang w:val="en-US" w:eastAsia="en-US" w:bidi="ar-SA"/>
    </w:rPr>
  </w:style>
  <w:style w:type="character" w:customStyle="1" w:styleId="StyleStyle49ptBold3Char">
    <w:name w:val="Style Style4 + 9 pt Bold3 Char"/>
    <w:link w:val="StyleStyle49ptBold3"/>
    <w:locked/>
    <w:rsid w:val="00AB7957"/>
    <w:rPr>
      <w:b/>
      <w:bCs/>
      <w:u w:val="single"/>
    </w:rPr>
  </w:style>
  <w:style w:type="paragraph" w:customStyle="1" w:styleId="StyleStyle49ptBold3">
    <w:name w:val="Style Style4 + 9 pt Bold3"/>
    <w:basedOn w:val="Normal"/>
    <w:link w:val="StyleStyle49ptBold3Char"/>
    <w:qFormat/>
    <w:rsid w:val="00AB7957"/>
    <w:pPr>
      <w:spacing w:after="0" w:line="256" w:lineRule="auto"/>
    </w:pPr>
    <w:rPr>
      <w:rFonts w:asciiTheme="minorHAnsi" w:hAnsiTheme="minorHAnsi"/>
      <w:b/>
      <w:bCs/>
      <w:u w:val="single"/>
    </w:rPr>
  </w:style>
  <w:style w:type="character" w:customStyle="1" w:styleId="Style9ptUnderline6">
    <w:name w:val="Style 9 pt Underline6"/>
    <w:rsid w:val="00AB7957"/>
    <w:rPr>
      <w:sz w:val="20"/>
      <w:u w:val="single"/>
    </w:rPr>
  </w:style>
  <w:style w:type="paragraph" w:styleId="ListBullet">
    <w:name w:val="List Bullet"/>
    <w:basedOn w:val="Normal"/>
    <w:link w:val="ListBulletChar"/>
    <w:uiPriority w:val="99"/>
    <w:unhideWhenUsed/>
    <w:rsid w:val="00AB7957"/>
    <w:pPr>
      <w:tabs>
        <w:tab w:val="num" w:pos="360"/>
      </w:tabs>
      <w:spacing w:after="0" w:line="240" w:lineRule="auto"/>
      <w:ind w:left="360" w:hanging="360"/>
      <w:contextualSpacing/>
    </w:pPr>
  </w:style>
  <w:style w:type="character" w:customStyle="1" w:styleId="CardUnderlined">
    <w:name w:val="Card Underlined"/>
    <w:rsid w:val="00AB7957"/>
    <w:rPr>
      <w:rFonts w:ascii="Garamond" w:hAnsi="Garamond"/>
      <w:sz w:val="22"/>
      <w:szCs w:val="24"/>
      <w:u w:val="single"/>
      <w:lang w:val="en-US" w:eastAsia="en-US" w:bidi="ar-SA"/>
    </w:rPr>
  </w:style>
  <w:style w:type="character" w:customStyle="1" w:styleId="StyleUnderline1">
    <w:name w:val="Style Underline1"/>
    <w:rsid w:val="00AB7957"/>
    <w:rPr>
      <w:u w:val="single"/>
    </w:rPr>
  </w:style>
  <w:style w:type="character" w:customStyle="1" w:styleId="A6">
    <w:name w:val="A6"/>
    <w:uiPriority w:val="99"/>
    <w:rsid w:val="00AB7957"/>
    <w:rPr>
      <w:rFonts w:ascii="Minion Pro" w:hAnsi="Minion Pro" w:cs="Minion Pro" w:hint="default"/>
      <w:color w:val="211D1E"/>
      <w:sz w:val="21"/>
      <w:szCs w:val="21"/>
    </w:rPr>
  </w:style>
  <w:style w:type="character" w:customStyle="1" w:styleId="A11">
    <w:name w:val="A11"/>
    <w:uiPriority w:val="99"/>
    <w:rsid w:val="00AB7957"/>
    <w:rPr>
      <w:rFonts w:ascii="Minion Pro" w:hAnsi="Minion Pro" w:cs="Minion Pro" w:hint="default"/>
      <w:color w:val="211D1E"/>
      <w:sz w:val="12"/>
      <w:szCs w:val="12"/>
    </w:rPr>
  </w:style>
  <w:style w:type="character" w:customStyle="1" w:styleId="A12">
    <w:name w:val="A12"/>
    <w:uiPriority w:val="99"/>
    <w:rsid w:val="00AB7957"/>
    <w:rPr>
      <w:rFonts w:ascii="Minion Pro" w:hAnsi="Minion Pro" w:cs="Minion Pro" w:hint="default"/>
      <w:color w:val="211D1E"/>
      <w:sz w:val="22"/>
      <w:szCs w:val="22"/>
    </w:rPr>
  </w:style>
  <w:style w:type="character" w:customStyle="1" w:styleId="CardsCharChar">
    <w:name w:val="Cards Char Char"/>
    <w:rsid w:val="00AB7957"/>
    <w:rPr>
      <w:szCs w:val="24"/>
      <w:lang w:val="en-US" w:eastAsia="en-US" w:bidi="ar-SA"/>
    </w:rPr>
  </w:style>
  <w:style w:type="character" w:customStyle="1" w:styleId="CitationChar1">
    <w:name w:val="Citation Char1"/>
    <w:basedOn w:val="DefaultParagraphFont"/>
    <w:rsid w:val="00AB7957"/>
    <w:rPr>
      <w:rFonts w:ascii="Times New Roman" w:eastAsia="Times New Roman" w:hAnsi="Times New Roman" w:cs="Arial"/>
      <w:b/>
      <w:sz w:val="20"/>
      <w:szCs w:val="36"/>
    </w:rPr>
  </w:style>
  <w:style w:type="character" w:customStyle="1" w:styleId="bold-italic-sub-c">
    <w:name w:val="bold-italic-sub-c"/>
    <w:basedOn w:val="DefaultParagraphFont"/>
    <w:rsid w:val="00AB7957"/>
  </w:style>
  <w:style w:type="character" w:customStyle="1" w:styleId="charoverride-4">
    <w:name w:val="charoverride-4"/>
    <w:basedOn w:val="DefaultParagraphFont"/>
    <w:rsid w:val="00AB7957"/>
  </w:style>
  <w:style w:type="character" w:customStyle="1" w:styleId="charoverride-3">
    <w:name w:val="charoverride-3"/>
    <w:basedOn w:val="DefaultParagraphFont"/>
    <w:rsid w:val="00AB7957"/>
  </w:style>
  <w:style w:type="paragraph" w:customStyle="1" w:styleId="body-text">
    <w:name w:val="body-text"/>
    <w:basedOn w:val="Normal"/>
    <w:rsid w:val="00AB7957"/>
    <w:pPr>
      <w:spacing w:before="100" w:beforeAutospacing="1" w:after="100" w:afterAutospacing="1" w:line="240" w:lineRule="auto"/>
    </w:pPr>
    <w:rPr>
      <w:rFonts w:eastAsia="Times New Roman"/>
    </w:rPr>
  </w:style>
  <w:style w:type="character" w:customStyle="1" w:styleId="f">
    <w:name w:val="f"/>
    <w:rsid w:val="00AB7957"/>
  </w:style>
  <w:style w:type="character" w:customStyle="1" w:styleId="BodyTextChar1">
    <w:name w:val="Body Text Char1"/>
    <w:aliases w:val="BT Char1,Very Small Text Char1"/>
    <w:basedOn w:val="DefaultParagraphFont"/>
    <w:uiPriority w:val="99"/>
    <w:rsid w:val="00AB7957"/>
    <w:rPr>
      <w:rFonts w:ascii="Times New Roman" w:hAnsi="Times New Roman" w:cs="Times New Roman"/>
    </w:rPr>
  </w:style>
  <w:style w:type="character" w:customStyle="1" w:styleId="DateChar1">
    <w:name w:val="Date Char1"/>
    <w:aliases w:val="date Char1"/>
    <w:basedOn w:val="DefaultParagraphFont"/>
    <w:uiPriority w:val="99"/>
    <w:rsid w:val="00AB7957"/>
    <w:rPr>
      <w:rFonts w:ascii="Georgia" w:hAnsi="Georgia"/>
    </w:rPr>
  </w:style>
  <w:style w:type="character" w:customStyle="1" w:styleId="BlockTitle2Char">
    <w:name w:val="Block Title2 Char"/>
    <w:link w:val="BlockTitle2"/>
    <w:rsid w:val="00AB7957"/>
    <w:rPr>
      <w:rFonts w:ascii="Calibri" w:eastAsia="Calibri" w:hAnsi="Calibri"/>
      <w:b/>
      <w:color w:val="000000"/>
      <w:sz w:val="32"/>
      <w:u w:val="single"/>
    </w:rPr>
  </w:style>
  <w:style w:type="paragraph" w:customStyle="1" w:styleId="TagCite">
    <w:name w:val="TagCite"/>
    <w:basedOn w:val="Normal"/>
    <w:qFormat/>
    <w:rsid w:val="00AB7957"/>
    <w:pPr>
      <w:spacing w:after="0" w:line="240" w:lineRule="auto"/>
    </w:pPr>
    <w:rPr>
      <w:rFonts w:eastAsia="Times New Roman"/>
      <w:b/>
    </w:rPr>
  </w:style>
  <w:style w:type="paragraph" w:customStyle="1" w:styleId="SmallNormal">
    <w:name w:val="Small Normal"/>
    <w:basedOn w:val="Normal"/>
    <w:uiPriority w:val="99"/>
    <w:qFormat/>
    <w:rsid w:val="00AB7957"/>
    <w:pPr>
      <w:suppressAutoHyphens/>
      <w:spacing w:after="0" w:line="240" w:lineRule="auto"/>
      <w:contextualSpacing/>
    </w:pPr>
    <w:rPr>
      <w:rFonts w:eastAsia="Times New Roman"/>
      <w:sz w:val="18"/>
      <w:szCs w:val="18"/>
    </w:rPr>
  </w:style>
  <w:style w:type="paragraph" w:customStyle="1" w:styleId="Shrink">
    <w:name w:val="Shrink"/>
    <w:qFormat/>
    <w:rsid w:val="00AB7957"/>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AB7957"/>
    <w:pPr>
      <w:spacing w:after="0" w:line="240" w:lineRule="auto"/>
    </w:pPr>
    <w:rPr>
      <w:rFonts w:eastAsia="Times New Roman"/>
      <w:b/>
      <w:szCs w:val="20"/>
    </w:rPr>
  </w:style>
  <w:style w:type="paragraph" w:customStyle="1" w:styleId="tagcite0">
    <w:name w:val="tagcite"/>
    <w:basedOn w:val="Normal"/>
    <w:qFormat/>
    <w:rsid w:val="00AB7957"/>
    <w:pPr>
      <w:spacing w:after="0" w:line="240" w:lineRule="auto"/>
    </w:pPr>
    <w:rPr>
      <w:rFonts w:eastAsia="Times New Roman"/>
      <w:b/>
    </w:rPr>
  </w:style>
  <w:style w:type="paragraph" w:customStyle="1" w:styleId="SmallFont">
    <w:name w:val="Small Font"/>
    <w:basedOn w:val="Normal"/>
    <w:qFormat/>
    <w:rsid w:val="00AB7957"/>
    <w:pPr>
      <w:spacing w:after="200" w:line="240" w:lineRule="auto"/>
      <w:contextualSpacing/>
    </w:pPr>
    <w:rPr>
      <w:rFonts w:eastAsia="Calibri"/>
      <w:sz w:val="12"/>
    </w:rPr>
  </w:style>
  <w:style w:type="paragraph" w:customStyle="1" w:styleId="SmallFontCharCharChar">
    <w:name w:val="Small Font Char Char Char"/>
    <w:basedOn w:val="Normal"/>
    <w:qFormat/>
    <w:rsid w:val="00AB7957"/>
    <w:pPr>
      <w:spacing w:after="0" w:line="240" w:lineRule="auto"/>
    </w:pPr>
    <w:rPr>
      <w:rFonts w:eastAsia="Times New Roman"/>
      <w:sz w:val="12"/>
    </w:rPr>
  </w:style>
  <w:style w:type="character" w:customStyle="1" w:styleId="CardNotUnderlinedChar1">
    <w:name w:val="Card Not Underlined Char1"/>
    <w:link w:val="CardNotUnderlined"/>
    <w:rsid w:val="00AB7957"/>
    <w:rPr>
      <w:rFonts w:ascii="Calibri" w:eastAsia="Times New Roman" w:hAnsi="Calibri"/>
      <w:sz w:val="12"/>
      <w:szCs w:val="20"/>
    </w:rPr>
  </w:style>
  <w:style w:type="paragraph" w:customStyle="1" w:styleId="CardStyle">
    <w:name w:val="Card Style"/>
    <w:basedOn w:val="Normal"/>
    <w:link w:val="CardStyleChar"/>
    <w:qFormat/>
    <w:rsid w:val="00AB7957"/>
    <w:pPr>
      <w:spacing w:after="0" w:line="240" w:lineRule="auto"/>
    </w:pPr>
    <w:rPr>
      <w:rFonts w:eastAsia="Times New Roman"/>
      <w:sz w:val="20"/>
    </w:rPr>
  </w:style>
  <w:style w:type="paragraph" w:customStyle="1" w:styleId="loose">
    <w:name w:val="loose"/>
    <w:basedOn w:val="Normal"/>
    <w:qFormat/>
    <w:rsid w:val="00AB7957"/>
    <w:pPr>
      <w:spacing w:beforeLines="1" w:after="0" w:line="240" w:lineRule="auto"/>
    </w:pPr>
    <w:rPr>
      <w:rFonts w:ascii="Times" w:eastAsia="Times New Roman" w:hAnsi="Times"/>
      <w:sz w:val="20"/>
      <w:szCs w:val="20"/>
    </w:rPr>
  </w:style>
  <w:style w:type="paragraph" w:customStyle="1" w:styleId="Regular">
    <w:name w:val="Regular"/>
    <w:qFormat/>
    <w:rsid w:val="00AB7957"/>
    <w:pPr>
      <w:spacing w:after="0" w:line="240" w:lineRule="auto"/>
    </w:pPr>
    <w:rPr>
      <w:rFonts w:ascii="Garamond" w:eastAsia="Times New Roman" w:hAnsi="Garamond" w:cs="Arial"/>
      <w:bCs/>
      <w:kern w:val="20"/>
      <w:sz w:val="20"/>
      <w:szCs w:val="32"/>
    </w:rPr>
  </w:style>
  <w:style w:type="character" w:customStyle="1" w:styleId="CharChar6">
    <w:name w:val="Char Char6"/>
    <w:rsid w:val="00AB7957"/>
    <w:rPr>
      <w:rFonts w:ascii="Arial" w:hAnsi="Arial" w:cs="Arial" w:hint="default"/>
      <w:b/>
      <w:bCs/>
      <w:kern w:val="32"/>
      <w:sz w:val="28"/>
      <w:szCs w:val="32"/>
      <w:lang w:val="en-US" w:eastAsia="en-US" w:bidi="ar-SA"/>
    </w:rPr>
  </w:style>
  <w:style w:type="character" w:customStyle="1" w:styleId="standardcontent">
    <w:name w:val="standardcontent"/>
    <w:rsid w:val="00AB7957"/>
  </w:style>
  <w:style w:type="character" w:customStyle="1" w:styleId="storyby">
    <w:name w:val="storyby"/>
    <w:rsid w:val="00AB7957"/>
  </w:style>
  <w:style w:type="character" w:customStyle="1" w:styleId="Boxed">
    <w:name w:val="Boxed"/>
    <w:qFormat/>
    <w:rsid w:val="00AB7957"/>
    <w:rPr>
      <w:rFonts w:ascii="Garamond" w:hAnsi="Garamond" w:hint="default"/>
      <w:sz w:val="20"/>
      <w:bdr w:val="single" w:sz="6" w:space="0" w:color="auto" w:frame="1"/>
    </w:rPr>
  </w:style>
  <w:style w:type="character" w:customStyle="1" w:styleId="ShrinkChar">
    <w:name w:val="Shrink Char"/>
    <w:rsid w:val="00AB7957"/>
    <w:rPr>
      <w:rFonts w:ascii="Garamond" w:hAnsi="Garamond" w:hint="default"/>
      <w:sz w:val="12"/>
      <w:lang w:val="en-US" w:eastAsia="en-US" w:bidi="ar-SA"/>
    </w:rPr>
  </w:style>
  <w:style w:type="character" w:customStyle="1" w:styleId="CitesChar2">
    <w:name w:val="Cites Char2"/>
    <w:rsid w:val="00AB7957"/>
    <w:rPr>
      <w:b/>
      <w:bCs/>
    </w:rPr>
  </w:style>
  <w:style w:type="character" w:customStyle="1" w:styleId="CardsFont12ptCharCharCharCharCharCharCharCharCharCharChar">
    <w:name w:val="Cards + Font: 12 pt Char Char Char Char Char Char Char Char Char Char Char"/>
    <w:aliases w:val="Cards + Font: 12 pt1,Thick Underline1"/>
    <w:rsid w:val="00AB7957"/>
    <w:rPr>
      <w:sz w:val="24"/>
      <w:szCs w:val="24"/>
      <w:u w:val="thick"/>
    </w:rPr>
  </w:style>
  <w:style w:type="character" w:customStyle="1" w:styleId="CharChar3">
    <w:name w:val="Char Char3"/>
    <w:rsid w:val="00AB7957"/>
    <w:rPr>
      <w:rFonts w:ascii="Arial" w:hAnsi="Arial" w:cs="Arial" w:hint="default"/>
      <w:bCs/>
      <w:szCs w:val="26"/>
      <w:u w:val="single"/>
      <w:lang w:val="en-US" w:eastAsia="en-US" w:bidi="ar-SA"/>
    </w:rPr>
  </w:style>
  <w:style w:type="character" w:customStyle="1" w:styleId="UNDERLINECharChar">
    <w:name w:val="UNDERLINE Char Char"/>
    <w:rsid w:val="00AB7957"/>
    <w:rPr>
      <w:bCs/>
      <w:kern w:val="28"/>
      <w:szCs w:val="32"/>
      <w:u w:val="single"/>
    </w:rPr>
  </w:style>
  <w:style w:type="character" w:customStyle="1" w:styleId="tag1Char">
    <w:name w:val="tag1 Char"/>
    <w:rsid w:val="00AB7957"/>
    <w:rPr>
      <w:b/>
      <w:bCs w:val="0"/>
      <w:sz w:val="24"/>
    </w:rPr>
  </w:style>
  <w:style w:type="character" w:customStyle="1" w:styleId="SmallFontChar">
    <w:name w:val="Small Font Char"/>
    <w:rsid w:val="00AB7957"/>
    <w:rPr>
      <w:rFonts w:ascii="Arial" w:eastAsia="Calibri" w:hAnsi="Arial" w:cs="Arial" w:hint="default"/>
      <w:sz w:val="12"/>
      <w:szCs w:val="22"/>
    </w:rPr>
  </w:style>
  <w:style w:type="character" w:customStyle="1" w:styleId="CardUnderlinedChar">
    <w:name w:val="Card Underlined Char"/>
    <w:rsid w:val="00AB7957"/>
    <w:rPr>
      <w:rFonts w:ascii="Tahoma" w:hAnsi="Tahoma" w:cs="Tahoma"/>
      <w:sz w:val="18"/>
      <w:u w:val="single"/>
    </w:rPr>
  </w:style>
  <w:style w:type="character" w:customStyle="1" w:styleId="SmallFontCharCharCharChar">
    <w:name w:val="Small Font Char Char Char Char"/>
    <w:rsid w:val="00AB7957"/>
    <w:rPr>
      <w:rFonts w:ascii="Arial" w:hAnsi="Arial" w:cs="Arial" w:hint="default"/>
      <w:sz w:val="12"/>
      <w:szCs w:val="24"/>
    </w:rPr>
  </w:style>
  <w:style w:type="character" w:customStyle="1" w:styleId="Style2Char">
    <w:name w:val="Style2 Char"/>
    <w:link w:val="Style2"/>
    <w:rsid w:val="00AB7957"/>
    <w:rPr>
      <w:rFonts w:ascii="Times New Roman" w:hAnsi="Times New Roman" w:cs="Times New Roman"/>
      <w:sz w:val="16"/>
      <w:szCs w:val="16"/>
    </w:rPr>
  </w:style>
  <w:style w:type="paragraph" w:customStyle="1" w:styleId="Style2">
    <w:name w:val="Style2"/>
    <w:basedOn w:val="Normal"/>
    <w:link w:val="Style2Char"/>
    <w:qFormat/>
    <w:rsid w:val="00AB7957"/>
    <w:pPr>
      <w:spacing w:after="0" w:line="240" w:lineRule="auto"/>
    </w:pPr>
    <w:rPr>
      <w:rFonts w:ascii="Times New Roman" w:hAnsi="Times New Roman" w:cs="Times New Roman"/>
      <w:sz w:val="16"/>
      <w:szCs w:val="16"/>
    </w:rPr>
  </w:style>
  <w:style w:type="character" w:customStyle="1" w:styleId="TagCiteChar">
    <w:name w:val="TagCite Char"/>
    <w:rsid w:val="00AB7957"/>
    <w:rPr>
      <w:rFonts w:ascii="Garamond" w:hAnsi="Garamond" w:hint="default"/>
      <w:b/>
      <w:bCs w:val="0"/>
      <w:sz w:val="24"/>
      <w:szCs w:val="24"/>
    </w:rPr>
  </w:style>
  <w:style w:type="character" w:customStyle="1" w:styleId="CharChar4">
    <w:name w:val="Char Char4"/>
    <w:rsid w:val="00AB7957"/>
    <w:rPr>
      <w:b/>
      <w:bCs/>
      <w:sz w:val="28"/>
      <w:szCs w:val="28"/>
    </w:rPr>
  </w:style>
  <w:style w:type="character" w:customStyle="1" w:styleId="Text0">
    <w:name w:val="Text"/>
    <w:qFormat/>
    <w:rsid w:val="00AB7957"/>
    <w:rPr>
      <w:rFonts w:ascii="Times New Roman" w:hAnsi="Times New Roman" w:cs="Times New Roman" w:hint="default"/>
      <w:sz w:val="20"/>
    </w:rPr>
  </w:style>
  <w:style w:type="character" w:customStyle="1" w:styleId="CharChar5">
    <w:name w:val="Char Char5"/>
    <w:rsid w:val="00AB7957"/>
    <w:rPr>
      <w:rFonts w:ascii="Arial" w:hAnsi="Arial" w:cs="Arial" w:hint="default"/>
      <w:b/>
      <w:bCs/>
      <w:sz w:val="26"/>
      <w:szCs w:val="26"/>
    </w:rPr>
  </w:style>
  <w:style w:type="character" w:customStyle="1" w:styleId="heading2char2charchar1">
    <w:name w:val="heading2char2charchar1"/>
    <w:rsid w:val="00AB7957"/>
  </w:style>
  <w:style w:type="character" w:customStyle="1" w:styleId="charchar60">
    <w:name w:val="charchar6"/>
    <w:rsid w:val="00AB7957"/>
  </w:style>
  <w:style w:type="character" w:customStyle="1" w:styleId="yshortcuts">
    <w:name w:val="yshortcuts"/>
    <w:rsid w:val="00AB7957"/>
  </w:style>
  <w:style w:type="character" w:customStyle="1" w:styleId="term1">
    <w:name w:val="term1"/>
    <w:rsid w:val="00AB7957"/>
    <w:rPr>
      <w:b/>
      <w:bCs/>
    </w:rPr>
  </w:style>
  <w:style w:type="character" w:customStyle="1" w:styleId="verdana">
    <w:name w:val="verdana"/>
    <w:rsid w:val="00AB7957"/>
  </w:style>
  <w:style w:type="character" w:customStyle="1" w:styleId="searchtermbold">
    <w:name w:val="searchtermbold"/>
    <w:rsid w:val="00AB7957"/>
  </w:style>
  <w:style w:type="character" w:customStyle="1" w:styleId="ssl0">
    <w:name w:val="ss_l0"/>
    <w:rsid w:val="00AB7957"/>
  </w:style>
  <w:style w:type="character" w:customStyle="1" w:styleId="vitstoryheadline">
    <w:name w:val="vitstoryheadline"/>
    <w:rsid w:val="00AB7957"/>
  </w:style>
  <w:style w:type="character" w:customStyle="1" w:styleId="bps-topic-ident">
    <w:name w:val="bps-topic-ident"/>
    <w:rsid w:val="00AB7957"/>
  </w:style>
  <w:style w:type="character" w:customStyle="1" w:styleId="byline">
    <w:name w:val="byline"/>
    <w:rsid w:val="00AB7957"/>
  </w:style>
  <w:style w:type="character" w:customStyle="1" w:styleId="TextUnderlineChar">
    <w:name w:val="Text Underline Char"/>
    <w:rsid w:val="00AB7957"/>
    <w:rPr>
      <w:rFonts w:ascii="Garamond" w:hAnsi="Garamond" w:cs="Arial" w:hint="default"/>
      <w:bCs/>
      <w:kern w:val="20"/>
      <w:szCs w:val="32"/>
      <w:u w:val="single"/>
      <w:lang w:val="en-US" w:eastAsia="en-US" w:bidi="ar-SA"/>
    </w:rPr>
  </w:style>
  <w:style w:type="character" w:customStyle="1" w:styleId="RegularChar">
    <w:name w:val="Regular Char"/>
    <w:rsid w:val="00AB7957"/>
    <w:rPr>
      <w:rFonts w:ascii="Garamond" w:hAnsi="Garamond" w:cs="Arial" w:hint="default"/>
      <w:bCs/>
      <w:kern w:val="20"/>
      <w:szCs w:val="32"/>
      <w:lang w:val="en-US" w:eastAsia="en-US" w:bidi="ar-SA"/>
    </w:rPr>
  </w:style>
  <w:style w:type="character" w:customStyle="1" w:styleId="BoldunderlineChar2">
    <w:name w:val="Bold underline Char"/>
    <w:rsid w:val="00AB7957"/>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AB7957"/>
    <w:rPr>
      <w:u w:val="single"/>
    </w:rPr>
  </w:style>
  <w:style w:type="paragraph" w:customStyle="1" w:styleId="Boldunderline1">
    <w:name w:val="Bold underline"/>
    <w:basedOn w:val="TextUnderline"/>
    <w:qFormat/>
    <w:rsid w:val="00AB7957"/>
    <w:rPr>
      <w:b/>
    </w:rPr>
  </w:style>
  <w:style w:type="paragraph" w:customStyle="1" w:styleId="FullText">
    <w:name w:val="Full Text"/>
    <w:basedOn w:val="Normal"/>
    <w:uiPriority w:val="99"/>
    <w:qFormat/>
    <w:rsid w:val="00AB7957"/>
    <w:pPr>
      <w:spacing w:after="0" w:line="240" w:lineRule="auto"/>
    </w:pPr>
    <w:rPr>
      <w:rFonts w:ascii="Arial Narrow" w:eastAsia="Times New Roman" w:hAnsi="Arial Narrow"/>
    </w:rPr>
  </w:style>
  <w:style w:type="character" w:customStyle="1" w:styleId="UnderlinedCard">
    <w:name w:val="Underlined Card"/>
    <w:rsid w:val="00AB7957"/>
    <w:rPr>
      <w:rFonts w:ascii="Arial Narrow" w:hAnsi="Arial Narrow"/>
      <w:sz w:val="22"/>
      <w:u w:val="single"/>
    </w:rPr>
  </w:style>
  <w:style w:type="paragraph" w:customStyle="1" w:styleId="TagLine">
    <w:name w:val="Tag Line"/>
    <w:basedOn w:val="Normal"/>
    <w:next w:val="FullText"/>
    <w:uiPriority w:val="99"/>
    <w:qFormat/>
    <w:rsid w:val="00AB7957"/>
    <w:pPr>
      <w:spacing w:after="0" w:line="240" w:lineRule="auto"/>
    </w:pPr>
    <w:rPr>
      <w:rFonts w:ascii="Arial Narrow" w:eastAsia="Times New Roman" w:hAnsi="Arial Narrow"/>
      <w:b/>
      <w:sz w:val="28"/>
    </w:rPr>
  </w:style>
  <w:style w:type="character" w:customStyle="1" w:styleId="SourceBold">
    <w:name w:val="Source Bold"/>
    <w:rsid w:val="00AB7957"/>
    <w:rPr>
      <w:rFonts w:ascii="Arial Narrow" w:hAnsi="Arial Narrow"/>
      <w:b/>
      <w:sz w:val="24"/>
      <w:u w:val="none"/>
    </w:rPr>
  </w:style>
  <w:style w:type="paragraph" w:customStyle="1" w:styleId="FreeForm">
    <w:name w:val="Free Form"/>
    <w:qFormat/>
    <w:rsid w:val="00AB7957"/>
    <w:pPr>
      <w:spacing w:after="0" w:line="240" w:lineRule="auto"/>
    </w:pPr>
    <w:rPr>
      <w:rFonts w:ascii="Times New Roman" w:eastAsia="ヒラギノ角ゴ Pro W3" w:hAnsi="Times New Roman" w:cs="Times New Roman"/>
      <w:color w:val="000000"/>
      <w:sz w:val="24"/>
      <w:szCs w:val="20"/>
    </w:rPr>
  </w:style>
  <w:style w:type="character" w:customStyle="1" w:styleId="Hyperlink1">
    <w:name w:val="Hyperlink1"/>
    <w:rsid w:val="00AB7957"/>
    <w:rPr>
      <w:color w:val="002FF6"/>
      <w:sz w:val="24"/>
      <w:u w:val="single"/>
    </w:rPr>
  </w:style>
  <w:style w:type="character" w:customStyle="1" w:styleId="CardsFont12pt0">
    <w:name w:val="Cards + Font 12pt"/>
    <w:rsid w:val="00AB7957"/>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AB7957"/>
    <w:rPr>
      <w:rFonts w:cs="Calibri"/>
      <w:b/>
      <w:u w:val="single"/>
    </w:rPr>
  </w:style>
  <w:style w:type="paragraph" w:customStyle="1" w:styleId="AuthorDate0">
    <w:name w:val="Author/Date"/>
    <w:basedOn w:val="Normal"/>
    <w:link w:val="AuthorDateChar0"/>
    <w:qFormat/>
    <w:rsid w:val="00AB7957"/>
    <w:pPr>
      <w:spacing w:after="0" w:line="240" w:lineRule="auto"/>
    </w:pPr>
    <w:rPr>
      <w:rFonts w:asciiTheme="minorHAnsi" w:hAnsiTheme="minorHAnsi" w:cs="Calibri"/>
      <w:b/>
      <w:u w:val="single"/>
    </w:rPr>
  </w:style>
  <w:style w:type="character" w:customStyle="1" w:styleId="HilightChar">
    <w:name w:val="Hilight Char"/>
    <w:rsid w:val="00AB7957"/>
    <w:rPr>
      <w:rFonts w:eastAsia="Calibri"/>
      <w:b/>
      <w:noProof w:val="0"/>
      <w:sz w:val="22"/>
      <w:szCs w:val="22"/>
      <w:u w:val="single"/>
      <w:lang w:val="en-US" w:eastAsia="ar-SA" w:bidi="ar-SA"/>
    </w:rPr>
  </w:style>
  <w:style w:type="paragraph" w:customStyle="1" w:styleId="TagCite1">
    <w:name w:val="Tag &amp; Cite"/>
    <w:basedOn w:val="Normal"/>
    <w:link w:val="TagCiteChar0"/>
    <w:qFormat/>
    <w:rsid w:val="00AB7957"/>
    <w:pPr>
      <w:spacing w:after="0" w:line="240" w:lineRule="auto"/>
      <w:jc w:val="both"/>
    </w:pPr>
    <w:rPr>
      <w:rFonts w:ascii="Arial Narrow" w:eastAsia="Times New Roman" w:hAnsi="Arial Narrow"/>
      <w:b/>
    </w:rPr>
  </w:style>
  <w:style w:type="character" w:customStyle="1" w:styleId="TagCiteChar0">
    <w:name w:val="Tag &amp; Cite Char"/>
    <w:link w:val="TagCite1"/>
    <w:rsid w:val="00AB7957"/>
    <w:rPr>
      <w:rFonts w:ascii="Arial Narrow" w:eastAsia="Times New Roman" w:hAnsi="Arial Narrow"/>
      <w:b/>
    </w:rPr>
  </w:style>
  <w:style w:type="paragraph" w:customStyle="1" w:styleId="HighlightedText">
    <w:name w:val="Highlighted Text"/>
    <w:basedOn w:val="Normal"/>
    <w:link w:val="HighlightedTextChar"/>
    <w:qFormat/>
    <w:rsid w:val="00AB7957"/>
    <w:pPr>
      <w:spacing w:after="0" w:line="240" w:lineRule="auto"/>
      <w:jc w:val="both"/>
    </w:pPr>
    <w:rPr>
      <w:rFonts w:ascii="Arial Narrow" w:eastAsia="Times New Roman" w:hAnsi="Arial Narrow"/>
      <w:u w:val="thick"/>
    </w:rPr>
  </w:style>
  <w:style w:type="character" w:customStyle="1" w:styleId="HighlightedTextChar">
    <w:name w:val="Highlighted Text Char"/>
    <w:link w:val="HighlightedText"/>
    <w:rsid w:val="00AB7957"/>
    <w:rPr>
      <w:rFonts w:ascii="Arial Narrow" w:eastAsia="Times New Roman" w:hAnsi="Arial Narrow"/>
      <w:u w:val="thick"/>
    </w:rPr>
  </w:style>
  <w:style w:type="character" w:customStyle="1" w:styleId="StyleUnderlineCharChar">
    <w:name w:val="Style Underline Char Char"/>
    <w:rsid w:val="00AB7957"/>
    <w:rPr>
      <w:rFonts w:ascii="Times New Roman" w:eastAsia="Times New Roman" w:hAnsi="Times New Roman" w:cs="Times New Roman"/>
      <w:sz w:val="20"/>
      <w:szCs w:val="20"/>
      <w:u w:val="single"/>
    </w:rPr>
  </w:style>
  <w:style w:type="character" w:customStyle="1" w:styleId="c1">
    <w:name w:val="c1"/>
    <w:rsid w:val="00AB7957"/>
  </w:style>
  <w:style w:type="paragraph" w:customStyle="1" w:styleId="TagStyle">
    <w:name w:val="Tag Style"/>
    <w:basedOn w:val="Normal"/>
    <w:qFormat/>
    <w:rsid w:val="00AB7957"/>
    <w:pPr>
      <w:spacing w:after="0" w:line="240" w:lineRule="auto"/>
    </w:pPr>
    <w:rPr>
      <w:rFonts w:eastAsia="Times New Roman"/>
      <w:b/>
    </w:rPr>
  </w:style>
  <w:style w:type="character" w:customStyle="1" w:styleId="author0">
    <w:name w:val="author"/>
    <w:rsid w:val="00AB7957"/>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AB7957"/>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blue">
    <w:name w:val="blue"/>
    <w:basedOn w:val="DefaultParagraphFont"/>
    <w:rsid w:val="00AB7957"/>
  </w:style>
  <w:style w:type="character" w:customStyle="1" w:styleId="AuthorYear">
    <w:name w:val="AuthorYear"/>
    <w:uiPriority w:val="1"/>
    <w:qFormat/>
    <w:rsid w:val="00AB7957"/>
    <w:rPr>
      <w:rFonts w:ascii="Georgia" w:hAnsi="Georgia"/>
      <w:b/>
      <w:sz w:val="24"/>
    </w:rPr>
  </w:style>
  <w:style w:type="character" w:customStyle="1" w:styleId="Highlight">
    <w:name w:val="Highlight"/>
    <w:uiPriority w:val="1"/>
    <w:qFormat/>
    <w:rsid w:val="00AB7957"/>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AB7957"/>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AB7957"/>
    <w:rPr>
      <w:rFonts w:ascii="Arial Narrow" w:hAnsi="Arial Narrow"/>
      <w:sz w:val="12"/>
    </w:rPr>
  </w:style>
  <w:style w:type="paragraph" w:customStyle="1" w:styleId="MicroText0">
    <w:name w:val="MicroText"/>
    <w:basedOn w:val="Normal"/>
    <w:next w:val="Normal"/>
    <w:link w:val="MicroTextChar0"/>
    <w:qFormat/>
    <w:rsid w:val="00AB7957"/>
    <w:pPr>
      <w:spacing w:after="0" w:line="240" w:lineRule="auto"/>
    </w:pPr>
    <w:rPr>
      <w:rFonts w:ascii="Arial Narrow" w:hAnsi="Arial Narrow"/>
      <w:sz w:val="12"/>
    </w:rPr>
  </w:style>
  <w:style w:type="character" w:customStyle="1" w:styleId="reduce2">
    <w:name w:val="reduce2"/>
    <w:basedOn w:val="DefaultParagraphFont"/>
    <w:rsid w:val="00AB7957"/>
    <w:rPr>
      <w:rFonts w:ascii="Arial" w:hAnsi="Arial" w:cs="Arial" w:hint="default"/>
      <w:color w:val="000000"/>
      <w:sz w:val="12"/>
      <w:szCs w:val="22"/>
    </w:rPr>
  </w:style>
  <w:style w:type="character" w:customStyle="1" w:styleId="Emphasis20">
    <w:name w:val="Emphasis 2"/>
    <w:basedOn w:val="Emphasis"/>
    <w:uiPriority w:val="1"/>
    <w:qFormat/>
    <w:rsid w:val="00AB7957"/>
    <w:rPr>
      <w:rFonts w:ascii="Times New Roman" w:hAnsi="Times New Roman" w:cs="Times New Roman" w:hint="default"/>
      <w:b w:val="0"/>
      <w:bCs w:val="0"/>
      <w:i w:val="0"/>
      <w:iCs/>
      <w:sz w:val="22"/>
      <w:u w:val="single"/>
      <w:bdr w:val="single" w:sz="2" w:space="0" w:color="auto" w:frame="1"/>
    </w:rPr>
  </w:style>
  <w:style w:type="character" w:customStyle="1" w:styleId="UnreadTextChar">
    <w:name w:val="Unread Text Char"/>
    <w:link w:val="UnreadText"/>
    <w:locked/>
    <w:rsid w:val="00AB7957"/>
    <w:rPr>
      <w:rFonts w:ascii="Calibri" w:eastAsia="Calibri" w:hAnsi="Calibri"/>
      <w:sz w:val="15"/>
    </w:rPr>
  </w:style>
  <w:style w:type="paragraph" w:customStyle="1" w:styleId="UnreadText">
    <w:name w:val="Unread Text"/>
    <w:basedOn w:val="Normal"/>
    <w:link w:val="UnreadTextChar"/>
    <w:autoRedefine/>
    <w:qFormat/>
    <w:rsid w:val="00AB7957"/>
    <w:pPr>
      <w:spacing w:after="0" w:line="256" w:lineRule="auto"/>
    </w:pPr>
    <w:rPr>
      <w:rFonts w:eastAsia="Calibri"/>
      <w:sz w:val="15"/>
    </w:rPr>
  </w:style>
  <w:style w:type="character" w:customStyle="1" w:styleId="CircledChar">
    <w:name w:val="Circled Char"/>
    <w:link w:val="Circled"/>
    <w:locked/>
    <w:rsid w:val="00AB7957"/>
    <w:rPr>
      <w:rFonts w:ascii="Calibri" w:eastAsia="Calibri" w:hAnsi="Calibri"/>
      <w:b/>
      <w:szCs w:val="20"/>
      <w:u w:val="thick"/>
    </w:rPr>
  </w:style>
  <w:style w:type="paragraph" w:customStyle="1" w:styleId="Circled">
    <w:name w:val="Circled"/>
    <w:basedOn w:val="Normal"/>
    <w:link w:val="CircledChar"/>
    <w:qFormat/>
    <w:rsid w:val="00AB7957"/>
    <w:pPr>
      <w:spacing w:after="0" w:line="256" w:lineRule="auto"/>
    </w:pPr>
    <w:rPr>
      <w:rFonts w:eastAsia="Calibri"/>
      <w:b/>
      <w:szCs w:val="20"/>
      <w:u w:val="thick"/>
    </w:rPr>
  </w:style>
  <w:style w:type="character" w:customStyle="1" w:styleId="StyleCardTextUnderline3Char">
    <w:name w:val="Style Card Text + Underline3 Char"/>
    <w:link w:val="StyleCardTextUnderline3"/>
    <w:locked/>
    <w:rsid w:val="00AB7957"/>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AB7957"/>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AB7957"/>
    <w:rPr>
      <w:b/>
      <w:bCs w:val="0"/>
      <w:u w:val="thick"/>
      <w:lang w:val="en-US" w:eastAsia="en-US" w:bidi="ar-SA"/>
    </w:rPr>
  </w:style>
  <w:style w:type="paragraph" w:customStyle="1" w:styleId="Tagtemplate">
    <w:name w:val="Tagtemplate"/>
    <w:basedOn w:val="Normal"/>
    <w:link w:val="TagtemplateChar"/>
    <w:autoRedefine/>
    <w:qFormat/>
    <w:rsid w:val="00AB7957"/>
    <w:pPr>
      <w:keepNext/>
      <w:keepLines/>
      <w:spacing w:after="0" w:line="240" w:lineRule="auto"/>
    </w:pPr>
    <w:rPr>
      <w:b/>
    </w:rPr>
  </w:style>
  <w:style w:type="character" w:customStyle="1" w:styleId="TagtemplateChar">
    <w:name w:val="Tagtemplate Char"/>
    <w:link w:val="Tagtemplate"/>
    <w:rsid w:val="00AB7957"/>
    <w:rPr>
      <w:rFonts w:ascii="Calibri" w:hAnsi="Calibri"/>
      <w:b/>
    </w:rPr>
  </w:style>
  <w:style w:type="character" w:customStyle="1" w:styleId="citation0">
    <w:name w:val="citation"/>
    <w:rsid w:val="00AB7957"/>
  </w:style>
  <w:style w:type="character" w:customStyle="1" w:styleId="Underline0">
    <w:name w:val="*Underline*"/>
    <w:rsid w:val="00AB7957"/>
    <w:rPr>
      <w:rFonts w:ascii="Times New Roman" w:hAnsi="Times New Roman"/>
      <w:b/>
      <w:sz w:val="24"/>
      <w:u w:val="single"/>
    </w:rPr>
  </w:style>
  <w:style w:type="paragraph" w:customStyle="1" w:styleId="TxBr33p1">
    <w:name w:val="TxBr_33p1"/>
    <w:basedOn w:val="Normal"/>
    <w:uiPriority w:val="99"/>
    <w:qFormat/>
    <w:rsid w:val="00AB7957"/>
    <w:pPr>
      <w:tabs>
        <w:tab w:val="left" w:pos="204"/>
      </w:tabs>
      <w:autoSpaceDE w:val="0"/>
      <w:autoSpaceDN w:val="0"/>
      <w:adjustRightInd w:val="0"/>
      <w:spacing w:after="0" w:line="260" w:lineRule="atLeast"/>
      <w:jc w:val="both"/>
    </w:pPr>
    <w:rPr>
      <w:rFonts w:eastAsia="Times New Roman"/>
    </w:rPr>
  </w:style>
  <w:style w:type="character" w:customStyle="1" w:styleId="AuthorDate1">
    <w:name w:val="Author Date"/>
    <w:rsid w:val="00AB7957"/>
    <w:rPr>
      <w:b/>
      <w:bCs w:val="0"/>
      <w:sz w:val="24"/>
      <w:u w:val="thick"/>
    </w:rPr>
  </w:style>
  <w:style w:type="paragraph" w:customStyle="1" w:styleId="StyleStyle411pt">
    <w:name w:val="Style Style4 + 11 pt"/>
    <w:basedOn w:val="Normal"/>
    <w:link w:val="StyleStyle411ptChar"/>
    <w:qFormat/>
    <w:rsid w:val="00AB7957"/>
    <w:pPr>
      <w:spacing w:after="0" w:line="240" w:lineRule="auto"/>
    </w:pPr>
    <w:rPr>
      <w:rFonts w:eastAsia="Times New Roman"/>
      <w:u w:val="single"/>
    </w:rPr>
  </w:style>
  <w:style w:type="character" w:customStyle="1" w:styleId="StyleStyle411ptChar">
    <w:name w:val="Style Style4 + 11 pt Char"/>
    <w:basedOn w:val="DefaultParagraphFont"/>
    <w:link w:val="StyleStyle411pt"/>
    <w:rsid w:val="00AB7957"/>
    <w:rPr>
      <w:rFonts w:ascii="Calibri" w:eastAsia="Times New Roman" w:hAnsi="Calibri"/>
      <w:u w:val="single"/>
    </w:rPr>
  </w:style>
  <w:style w:type="paragraph" w:customStyle="1" w:styleId="StyleStyle411ptBold">
    <w:name w:val="Style Style4 + 11 pt Bold"/>
    <w:basedOn w:val="Normal"/>
    <w:link w:val="StyleStyle411ptBoldChar"/>
    <w:qFormat/>
    <w:rsid w:val="00AB7957"/>
    <w:pPr>
      <w:spacing w:after="0" w:line="240" w:lineRule="auto"/>
    </w:pPr>
    <w:rPr>
      <w:rFonts w:eastAsia="Times New Roman"/>
      <w:b/>
      <w:bCs/>
      <w:u w:val="single"/>
    </w:rPr>
  </w:style>
  <w:style w:type="character" w:customStyle="1" w:styleId="StyleStyle411ptBoldChar">
    <w:name w:val="Style Style4 + 11 pt Bold Char"/>
    <w:link w:val="StyleStyle411ptBold"/>
    <w:rsid w:val="00AB7957"/>
    <w:rPr>
      <w:rFonts w:ascii="Calibri" w:eastAsia="Times New Roman" w:hAnsi="Calibri"/>
      <w:b/>
      <w:bCs/>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AB7957"/>
    <w:pPr>
      <w:spacing w:after="0" w:line="240" w:lineRule="auto"/>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AB7957"/>
    <w:rPr>
      <w:rFonts w:ascii="Calibri" w:eastAsia="Times New Roman" w:hAnsi="Calibri"/>
      <w:b/>
      <w:bCs/>
      <w:u w:val="single"/>
      <w:bdr w:val="single" w:sz="4" w:space="0" w:color="auto"/>
    </w:rPr>
  </w:style>
  <w:style w:type="character" w:customStyle="1" w:styleId="UnderlineChar2">
    <w:name w:val="Underline Char2"/>
    <w:rsid w:val="00AB7957"/>
    <w:rPr>
      <w:rFonts w:ascii="Trebuchet MS" w:hAnsi="Trebuchet MS"/>
      <w:u w:val="thick"/>
      <w:lang w:val="en-US" w:eastAsia="zh-CN" w:bidi="ar-SA"/>
    </w:rPr>
  </w:style>
  <w:style w:type="character" w:customStyle="1" w:styleId="Style1Char1">
    <w:name w:val="Style1 Char1"/>
    <w:rsid w:val="00AB7957"/>
    <w:rPr>
      <w:rFonts w:ascii="Book Antiqua" w:hAnsi="Book Antiqua"/>
      <w:sz w:val="16"/>
      <w:szCs w:val="16"/>
      <w:lang w:val="en-US" w:eastAsia="en-US" w:bidi="ar-SA"/>
    </w:rPr>
  </w:style>
  <w:style w:type="character" w:customStyle="1" w:styleId="NothingChar1">
    <w:name w:val="Nothing Char1"/>
    <w:rsid w:val="00AB7957"/>
    <w:rPr>
      <w:rFonts w:ascii="Times New Roman" w:eastAsia="Calibri" w:hAnsi="Times New Roman" w:cs="Times New Roman"/>
      <w:sz w:val="24"/>
      <w:szCs w:val="20"/>
    </w:rPr>
  </w:style>
  <w:style w:type="character" w:customStyle="1" w:styleId="Style2Char1">
    <w:name w:val="Style2 Char1"/>
    <w:rsid w:val="00AB7957"/>
    <w:rPr>
      <w:rFonts w:ascii="Book Antiqua" w:hAnsi="Book Antiqua"/>
      <w:szCs w:val="24"/>
      <w:u w:val="thick"/>
      <w:lang w:val="en-US" w:eastAsia="en-US" w:bidi="ar-SA"/>
    </w:rPr>
  </w:style>
  <w:style w:type="character" w:customStyle="1" w:styleId="NormalUnderlineChar">
    <w:name w:val="Normal Underline Char"/>
    <w:rsid w:val="00AB7957"/>
    <w:rPr>
      <w:szCs w:val="24"/>
      <w:u w:val="single"/>
    </w:rPr>
  </w:style>
  <w:style w:type="paragraph" w:customStyle="1" w:styleId="Stylecites10ptNotBold">
    <w:name w:val="Style cites + 10 pt Not Bold"/>
    <w:basedOn w:val="Normal"/>
    <w:uiPriority w:val="99"/>
    <w:qFormat/>
    <w:rsid w:val="00AB7957"/>
    <w:pPr>
      <w:spacing w:after="0" w:line="240" w:lineRule="auto"/>
    </w:pPr>
    <w:rPr>
      <w:rFonts w:eastAsia="SimSun"/>
      <w:lang w:eastAsia="zh-CN"/>
    </w:rPr>
  </w:style>
  <w:style w:type="character" w:customStyle="1" w:styleId="heading3char0">
    <w:name w:val="heading3char"/>
    <w:rsid w:val="00AB7957"/>
  </w:style>
  <w:style w:type="paragraph" w:customStyle="1" w:styleId="BlockHeadings">
    <w:name w:val="Block Headings"/>
    <w:basedOn w:val="Normal"/>
    <w:link w:val="BlockHeadingsChar"/>
    <w:qFormat/>
    <w:rsid w:val="00AB7957"/>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Cs w:val="20"/>
    </w:rPr>
  </w:style>
  <w:style w:type="character" w:customStyle="1" w:styleId="BlockHeadingsChar">
    <w:name w:val="Block Headings Char"/>
    <w:link w:val="BlockHeadings"/>
    <w:rsid w:val="00AB7957"/>
    <w:rPr>
      <w:rFonts w:ascii="Calibri" w:eastAsia="Times New Roman" w:hAnsi="Calibri"/>
      <w:b/>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AB7957"/>
    <w:rPr>
      <w:rFonts w:ascii="Times New Roman" w:eastAsia="Times New Roman" w:hAnsi="Times New Roman" w:cs="Times New Roman"/>
      <w:b/>
      <w:sz w:val="24"/>
      <w:szCs w:val="20"/>
    </w:rPr>
  </w:style>
  <w:style w:type="paragraph" w:styleId="PlainText">
    <w:name w:val="Plain Text"/>
    <w:basedOn w:val="Normal"/>
    <w:link w:val="PlainTextChar"/>
    <w:rsid w:val="00AB7957"/>
    <w:pPr>
      <w:spacing w:after="0" w:line="240" w:lineRule="auto"/>
    </w:pPr>
    <w:rPr>
      <w:rFonts w:ascii="Courier New" w:eastAsia="Calibri" w:hAnsi="Courier New"/>
      <w:szCs w:val="20"/>
    </w:rPr>
  </w:style>
  <w:style w:type="character" w:customStyle="1" w:styleId="PlainTextChar">
    <w:name w:val="Plain Text Char"/>
    <w:basedOn w:val="DefaultParagraphFont"/>
    <w:link w:val="PlainText"/>
    <w:rsid w:val="00AB7957"/>
    <w:rPr>
      <w:rFonts w:ascii="Courier New" w:eastAsia="Calibri" w:hAnsi="Courier New"/>
      <w:szCs w:val="20"/>
    </w:rPr>
  </w:style>
  <w:style w:type="character" w:customStyle="1" w:styleId="Heading51">
    <w:name w:val="Heading 51"/>
    <w:aliases w:val="Heading 5 Char Char Char"/>
    <w:rsid w:val="00AB7957"/>
    <w:rPr>
      <w:b/>
      <w:bCs/>
      <w:iCs/>
      <w:szCs w:val="26"/>
      <w:lang w:val="en-US" w:eastAsia="en-US" w:bidi="ar-SA"/>
    </w:rPr>
  </w:style>
  <w:style w:type="paragraph" w:styleId="BodyText2">
    <w:name w:val="Body Text 2"/>
    <w:basedOn w:val="Normal"/>
    <w:link w:val="BodyText2Char"/>
    <w:rsid w:val="00AB7957"/>
    <w:pPr>
      <w:spacing w:after="0" w:line="240" w:lineRule="auto"/>
      <w:jc w:val="both"/>
    </w:pPr>
    <w:rPr>
      <w:rFonts w:eastAsia="Times New Roman"/>
      <w:b/>
      <w:szCs w:val="20"/>
    </w:rPr>
  </w:style>
  <w:style w:type="character" w:customStyle="1" w:styleId="BodyText2Char">
    <w:name w:val="Body Text 2 Char"/>
    <w:basedOn w:val="DefaultParagraphFont"/>
    <w:link w:val="BodyText2"/>
    <w:rsid w:val="00AB7957"/>
    <w:rPr>
      <w:rFonts w:ascii="Calibri" w:eastAsia="Times New Roman" w:hAnsi="Calibri"/>
      <w:b/>
      <w:szCs w:val="20"/>
    </w:rPr>
  </w:style>
  <w:style w:type="character" w:customStyle="1" w:styleId="comments-post">
    <w:name w:val="comments-post"/>
    <w:rsid w:val="00AB7957"/>
  </w:style>
  <w:style w:type="paragraph" w:customStyle="1" w:styleId="boldcite">
    <w:name w:val="bold cite"/>
    <w:basedOn w:val="Normal"/>
    <w:link w:val="boldciteChar4"/>
    <w:qFormat/>
    <w:rsid w:val="00AB7957"/>
    <w:pPr>
      <w:spacing w:after="0" w:line="240" w:lineRule="auto"/>
    </w:pPr>
    <w:rPr>
      <w:rFonts w:eastAsia="Calibri"/>
      <w:b/>
      <w:color w:val="000000"/>
      <w:sz w:val="28"/>
      <w:u w:val="thick" w:color="000000"/>
    </w:rPr>
  </w:style>
  <w:style w:type="character" w:customStyle="1" w:styleId="boldciteChar4">
    <w:name w:val="bold cite Char4"/>
    <w:link w:val="boldcite"/>
    <w:locked/>
    <w:rsid w:val="00AB7957"/>
    <w:rPr>
      <w:rFonts w:ascii="Calibri" w:eastAsia="Calibri" w:hAnsi="Calibri"/>
      <w:b/>
      <w:color w:val="000000"/>
      <w:sz w:val="28"/>
      <w:u w:val="thick" w:color="000000"/>
    </w:rPr>
  </w:style>
  <w:style w:type="character" w:customStyle="1" w:styleId="underlinecardChar">
    <w:name w:val="underline card Char"/>
    <w:rsid w:val="00AB7957"/>
    <w:rPr>
      <w:rFonts w:ascii="Arial" w:hAnsi="Arial"/>
      <w:sz w:val="18"/>
      <w:szCs w:val="24"/>
      <w:u w:val="single"/>
      <w:lang w:val="en-US" w:eastAsia="en-US" w:bidi="ar-SA"/>
    </w:rPr>
  </w:style>
  <w:style w:type="paragraph" w:customStyle="1" w:styleId="Normal10">
    <w:name w:val="Normal1"/>
    <w:basedOn w:val="Normal"/>
    <w:qFormat/>
    <w:rsid w:val="00AB7957"/>
    <w:pPr>
      <w:spacing w:after="0" w:line="240" w:lineRule="auto"/>
    </w:pPr>
    <w:rPr>
      <w:rFonts w:eastAsia="Calibri"/>
    </w:rPr>
  </w:style>
  <w:style w:type="paragraph" w:customStyle="1" w:styleId="Irrelevant6font">
    <w:name w:val="Irrelevant (6 font)"/>
    <w:basedOn w:val="Normal"/>
    <w:link w:val="Irrelevant6fontChar"/>
    <w:qFormat/>
    <w:rsid w:val="00AB7957"/>
    <w:pPr>
      <w:spacing w:after="0" w:line="240" w:lineRule="auto"/>
      <w:ind w:left="547" w:right="648"/>
      <w:jc w:val="both"/>
    </w:pPr>
    <w:rPr>
      <w:rFonts w:eastAsia="Calibri"/>
      <w:sz w:val="12"/>
      <w:szCs w:val="12"/>
    </w:rPr>
  </w:style>
  <w:style w:type="character" w:customStyle="1" w:styleId="Irrelevant5fontChar">
    <w:name w:val="Irrelevant (5 font) Char"/>
    <w:rsid w:val="00AB7957"/>
    <w:rPr>
      <w:sz w:val="10"/>
      <w:szCs w:val="10"/>
      <w:lang w:val="en-US" w:eastAsia="en-US" w:bidi="ar-SA"/>
    </w:rPr>
  </w:style>
  <w:style w:type="character" w:customStyle="1" w:styleId="TagsCharCharChar">
    <w:name w:val="Tags Char Char Char"/>
    <w:rsid w:val="00AB7957"/>
    <w:rPr>
      <w:b/>
      <w:lang w:val="en-US" w:eastAsia="en-US" w:bidi="ar-SA"/>
    </w:rPr>
  </w:style>
  <w:style w:type="character" w:customStyle="1" w:styleId="CitesChar1">
    <w:name w:val="Cites Char1"/>
    <w:rsid w:val="00AB7957"/>
    <w:rPr>
      <w:b/>
      <w:bCs/>
      <w:lang w:val="en-US" w:eastAsia="en-US" w:bidi="ar-SA"/>
    </w:rPr>
  </w:style>
  <w:style w:type="paragraph" w:customStyle="1" w:styleId="CardsFont6pt">
    <w:name w:val="Cards + Font: 6 pt"/>
    <w:basedOn w:val="Cards"/>
    <w:link w:val="CardsFont6ptChar1"/>
    <w:autoRedefine/>
    <w:qFormat/>
    <w:rsid w:val="00AB7957"/>
    <w:pPr>
      <w:widowControl/>
      <w:autoSpaceDE w:val="0"/>
      <w:autoSpaceDN w:val="0"/>
      <w:adjustRightInd w:val="0"/>
      <w:ind w:left="360"/>
      <w:jc w:val="both"/>
    </w:pPr>
    <w:rPr>
      <w:rFonts w:ascii="Georgia" w:hAnsi="Georgia" w:cstheme="minorBidi"/>
      <w:sz w:val="12"/>
    </w:rPr>
  </w:style>
  <w:style w:type="character" w:customStyle="1" w:styleId="CardsFont6ptChar1">
    <w:name w:val="Cards + Font: 6 pt Char1"/>
    <w:link w:val="CardsFont6pt"/>
    <w:rsid w:val="00AB7957"/>
    <w:rPr>
      <w:rFonts w:ascii="Georgia" w:eastAsia="Times New Roman" w:hAnsi="Georgia"/>
      <w:sz w:val="12"/>
      <w:szCs w:val="24"/>
    </w:rPr>
  </w:style>
  <w:style w:type="character" w:customStyle="1" w:styleId="Hyperlink13">
    <w:name w:val="Hyperlink13"/>
    <w:rsid w:val="00AB7957"/>
    <w:rPr>
      <w:b w:val="0"/>
      <w:bCs w:val="0"/>
      <w:strike w:val="0"/>
      <w:dstrike w:val="0"/>
      <w:color w:val="008000"/>
      <w:sz w:val="20"/>
      <w:szCs w:val="20"/>
      <w:u w:val="none"/>
      <w:effect w:val="none"/>
    </w:rPr>
  </w:style>
  <w:style w:type="character" w:customStyle="1" w:styleId="standardcontent1">
    <w:name w:val="standardcontent1"/>
    <w:rsid w:val="00AB7957"/>
    <w:rPr>
      <w:rFonts w:ascii="Arial" w:hAnsi="Arial" w:cs="Arial" w:hint="default"/>
      <w:strike w:val="0"/>
      <w:dstrike w:val="0"/>
      <w:sz w:val="24"/>
      <w:szCs w:val="24"/>
      <w:u w:val="none"/>
      <w:effect w:val="none"/>
    </w:rPr>
  </w:style>
  <w:style w:type="paragraph" w:styleId="BodyTextIndent">
    <w:name w:val="Body Text Indent"/>
    <w:basedOn w:val="Normal"/>
    <w:link w:val="BodyTextIndentChar"/>
    <w:uiPriority w:val="99"/>
    <w:rsid w:val="00AB7957"/>
    <w:pPr>
      <w:spacing w:after="120" w:line="240" w:lineRule="auto"/>
      <w:ind w:left="360"/>
    </w:pPr>
    <w:rPr>
      <w:rFonts w:eastAsia="Calibri"/>
      <w:szCs w:val="20"/>
    </w:rPr>
  </w:style>
  <w:style w:type="character" w:customStyle="1" w:styleId="BodyTextIndentChar">
    <w:name w:val="Body Text Indent Char"/>
    <w:basedOn w:val="DefaultParagraphFont"/>
    <w:link w:val="BodyTextIndent"/>
    <w:uiPriority w:val="99"/>
    <w:rsid w:val="00AB7957"/>
    <w:rPr>
      <w:rFonts w:ascii="Calibri" w:eastAsia="Calibri" w:hAnsi="Calibri"/>
      <w:szCs w:val="20"/>
    </w:rPr>
  </w:style>
  <w:style w:type="character" w:customStyle="1" w:styleId="Hyperlink4">
    <w:name w:val="Hyperlink4"/>
    <w:rsid w:val="00AB7957"/>
    <w:rPr>
      <w:color w:val="000066"/>
      <w:u w:val="single"/>
    </w:rPr>
  </w:style>
  <w:style w:type="paragraph" w:customStyle="1" w:styleId="rddateline">
    <w:name w:val="rddateline"/>
    <w:basedOn w:val="Normal"/>
    <w:uiPriority w:val="99"/>
    <w:qFormat/>
    <w:rsid w:val="00AB7957"/>
    <w:pPr>
      <w:spacing w:after="0" w:line="240" w:lineRule="auto"/>
    </w:pPr>
    <w:rPr>
      <w:rFonts w:eastAsia="Calibri"/>
      <w:szCs w:val="20"/>
    </w:rPr>
  </w:style>
  <w:style w:type="paragraph" w:customStyle="1" w:styleId="rdheadline">
    <w:name w:val="rdheadline"/>
    <w:basedOn w:val="Normal"/>
    <w:uiPriority w:val="99"/>
    <w:qFormat/>
    <w:rsid w:val="00AB7957"/>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AB7957"/>
    <w:pPr>
      <w:spacing w:after="100" w:afterAutospacing="1" w:line="240" w:lineRule="auto"/>
    </w:pPr>
    <w:rPr>
      <w:rFonts w:ascii="Verdana" w:eastAsia="Calibri" w:hAnsi="Verdana"/>
      <w:szCs w:val="20"/>
    </w:rPr>
  </w:style>
  <w:style w:type="character" w:customStyle="1" w:styleId="rddeckline1">
    <w:name w:val="rddeckline1"/>
    <w:rsid w:val="00AB7957"/>
    <w:rPr>
      <w:rFonts w:ascii="Verdana" w:hAnsi="Verdana" w:hint="default"/>
      <w:b/>
      <w:bCs/>
      <w:sz w:val="22"/>
      <w:szCs w:val="22"/>
    </w:rPr>
  </w:style>
  <w:style w:type="character" w:customStyle="1" w:styleId="link-external">
    <w:name w:val="link-external"/>
    <w:rsid w:val="00AB7957"/>
  </w:style>
  <w:style w:type="character" w:customStyle="1" w:styleId="contact1">
    <w:name w:val="contact1"/>
    <w:rsid w:val="00AB7957"/>
    <w:rPr>
      <w:rFonts w:ascii="Tahoma" w:hAnsi="Tahoma" w:cs="Tahoma" w:hint="default"/>
      <w:color w:val="999999"/>
      <w:sz w:val="20"/>
      <w:szCs w:val="20"/>
    </w:rPr>
  </w:style>
  <w:style w:type="character" w:customStyle="1" w:styleId="credits1">
    <w:name w:val="credits1"/>
    <w:rsid w:val="00AB7957"/>
    <w:rPr>
      <w:rFonts w:ascii="Tahoma" w:hAnsi="Tahoma" w:cs="Tahoma" w:hint="default"/>
      <w:color w:val="999999"/>
      <w:sz w:val="16"/>
      <w:szCs w:val="16"/>
    </w:rPr>
  </w:style>
  <w:style w:type="paragraph" w:customStyle="1" w:styleId="Heading20">
    <w:name w:val="Heading2"/>
    <w:basedOn w:val="Normal"/>
    <w:link w:val="Heading2Char0"/>
    <w:qFormat/>
    <w:rsid w:val="00AB7957"/>
    <w:pPr>
      <w:spacing w:after="0" w:line="240" w:lineRule="auto"/>
      <w:jc w:val="center"/>
    </w:pPr>
    <w:rPr>
      <w:rFonts w:eastAsia="Times New Roman"/>
      <w:b/>
      <w:caps/>
    </w:rPr>
  </w:style>
  <w:style w:type="character" w:customStyle="1" w:styleId="Heading2Char0">
    <w:name w:val="Heading2 Char"/>
    <w:link w:val="Heading20"/>
    <w:rsid w:val="00AB7957"/>
    <w:rPr>
      <w:rFonts w:ascii="Calibri" w:eastAsia="Times New Roman" w:hAnsi="Calibri"/>
      <w:b/>
      <w:caps/>
    </w:rPr>
  </w:style>
  <w:style w:type="paragraph" w:customStyle="1" w:styleId="Header2">
    <w:name w:val="Header2"/>
    <w:basedOn w:val="Heading20"/>
    <w:link w:val="Header2Char"/>
    <w:qFormat/>
    <w:rsid w:val="00AB7957"/>
  </w:style>
  <w:style w:type="character" w:customStyle="1" w:styleId="Header2Char">
    <w:name w:val="Header2 Char"/>
    <w:link w:val="Header2"/>
    <w:rsid w:val="00AB7957"/>
    <w:rPr>
      <w:rFonts w:ascii="Calibri" w:eastAsia="Times New Roman" w:hAnsi="Calibri"/>
      <w:b/>
      <w:caps/>
    </w:rPr>
  </w:style>
  <w:style w:type="paragraph" w:customStyle="1" w:styleId="Underlinedcard0">
    <w:name w:val="Underlined card"/>
    <w:basedOn w:val="Normal"/>
    <w:link w:val="UnderlinedcardChar"/>
    <w:autoRedefine/>
    <w:qFormat/>
    <w:rsid w:val="00AB7957"/>
    <w:pPr>
      <w:autoSpaceDE w:val="0"/>
      <w:autoSpaceDN w:val="0"/>
      <w:adjustRightInd w:val="0"/>
      <w:spacing w:after="0" w:line="240" w:lineRule="auto"/>
      <w:ind w:left="432" w:right="432"/>
      <w:jc w:val="both"/>
    </w:pPr>
    <w:rPr>
      <w:rFonts w:eastAsia="Times New Roman"/>
      <w:u w:val="thick"/>
    </w:rPr>
  </w:style>
  <w:style w:type="character" w:customStyle="1" w:styleId="UnderlinedcardChar">
    <w:name w:val="Underlined card Char"/>
    <w:link w:val="Underlinedcard0"/>
    <w:rsid w:val="00AB7957"/>
    <w:rPr>
      <w:rFonts w:ascii="Calibri" w:eastAsia="Times New Roman" w:hAnsi="Calibri"/>
      <w:u w:val="thick"/>
    </w:rPr>
  </w:style>
  <w:style w:type="paragraph" w:styleId="HTMLPreformatted">
    <w:name w:val="HTML Preformatted"/>
    <w:basedOn w:val="Normal"/>
    <w:link w:val="HTMLPreformattedChar"/>
    <w:rsid w:val="00AB7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AB7957"/>
    <w:rPr>
      <w:rFonts w:ascii="Arial Unicode MS" w:eastAsia="Arial Unicode MS" w:hAnsi="Arial Unicode MS" w:cs="Arial Unicode MS"/>
      <w:szCs w:val="20"/>
    </w:rPr>
  </w:style>
  <w:style w:type="paragraph" w:customStyle="1" w:styleId="StyleHeading212pt">
    <w:name w:val="Style Heading2 + 12 pt"/>
    <w:basedOn w:val="Heading20"/>
    <w:link w:val="StyleHeading212ptChar"/>
    <w:qFormat/>
    <w:rsid w:val="00AB7957"/>
    <w:rPr>
      <w:bCs/>
    </w:rPr>
  </w:style>
  <w:style w:type="character" w:customStyle="1" w:styleId="StyleHeading212ptChar">
    <w:name w:val="Style Heading2 + 12 pt Char"/>
    <w:link w:val="StyleHeading212pt"/>
    <w:rsid w:val="00AB7957"/>
    <w:rPr>
      <w:rFonts w:ascii="Calibri" w:eastAsia="Times New Roman" w:hAnsi="Calibri"/>
      <w:b/>
      <w:bCs/>
      <w:caps/>
    </w:rPr>
  </w:style>
  <w:style w:type="paragraph" w:customStyle="1" w:styleId="Heading212pt">
    <w:name w:val="Heading2 + 12 pt"/>
    <w:basedOn w:val="StyleHeading212pt"/>
    <w:link w:val="Heading212ptChar"/>
    <w:qFormat/>
    <w:rsid w:val="00AB7957"/>
  </w:style>
  <w:style w:type="character" w:customStyle="1" w:styleId="Heading212ptChar">
    <w:name w:val="Heading2 + 12 pt Char"/>
    <w:link w:val="Heading212pt"/>
    <w:rsid w:val="00AB7957"/>
    <w:rPr>
      <w:rFonts w:ascii="Calibri" w:eastAsia="Times New Roman" w:hAnsi="Calibri"/>
      <w:b/>
      <w:bCs/>
      <w:caps/>
    </w:rPr>
  </w:style>
  <w:style w:type="character" w:customStyle="1" w:styleId="underline20">
    <w:name w:val="underline2"/>
    <w:rsid w:val="00AB7957"/>
    <w:rPr>
      <w:u w:val="single"/>
    </w:rPr>
  </w:style>
  <w:style w:type="character" w:customStyle="1" w:styleId="CardsFont12ptCharCharCharChar">
    <w:name w:val="Cards + Font: 12 pt Char Char Char Char"/>
    <w:rsid w:val="00AB7957"/>
    <w:rPr>
      <w:sz w:val="24"/>
      <w:szCs w:val="24"/>
      <w:u w:val="thick"/>
      <w:lang w:val="en-US" w:eastAsia="en-US" w:bidi="ar-SA"/>
    </w:rPr>
  </w:style>
  <w:style w:type="character" w:customStyle="1" w:styleId="UnderlinedCardChar0">
    <w:name w:val="Underlined Card Char"/>
    <w:rsid w:val="00AB7957"/>
    <w:rPr>
      <w:rFonts w:ascii="Palatino Linotype" w:hAnsi="Palatino Linotype"/>
      <w:u w:val="single"/>
      <w:lang w:val="en-US" w:eastAsia="en-US" w:bidi="ar-SA"/>
    </w:rPr>
  </w:style>
  <w:style w:type="paragraph" w:customStyle="1" w:styleId="StyleHeading110pt">
    <w:name w:val="Style Heading 1 + 10 pt"/>
    <w:basedOn w:val="Heading1"/>
    <w:uiPriority w:val="99"/>
    <w:qFormat/>
    <w:rsid w:val="00AB7957"/>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uiPriority w:val="99"/>
    <w:qFormat/>
    <w:rsid w:val="00AB7957"/>
  </w:style>
  <w:style w:type="paragraph" w:customStyle="1" w:styleId="StyleUnderliningTimesNewRomanBoldNounderlineKernat16">
    <w:name w:val="Style Underlining + Times New Roman Bold No underline Kern at 16..."/>
    <w:basedOn w:val="Normal"/>
    <w:uiPriority w:val="99"/>
    <w:qFormat/>
    <w:rsid w:val="00AB7957"/>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AB7957"/>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uiPriority w:val="99"/>
    <w:qFormat/>
    <w:rsid w:val="00AB7957"/>
    <w:pPr>
      <w:tabs>
        <w:tab w:val="left" w:pos="8820"/>
      </w:tabs>
      <w:autoSpaceDE w:val="0"/>
      <w:autoSpaceDN w:val="0"/>
      <w:spacing w:before="100" w:after="100" w:line="240" w:lineRule="auto"/>
    </w:pPr>
    <w:rPr>
      <w:rFonts w:eastAsia="Calibri"/>
      <w:b/>
      <w:bCs/>
      <w:kern w:val="32"/>
      <w:sz w:val="32"/>
      <w:szCs w:val="32"/>
      <w:u w:val="single"/>
      <w:lang w:val="en-GB"/>
    </w:rPr>
  </w:style>
  <w:style w:type="character" w:customStyle="1" w:styleId="Style10ptUnderline">
    <w:name w:val="Style 10 pt Underline"/>
    <w:rsid w:val="00AB7957"/>
    <w:rPr>
      <w:sz w:val="32"/>
      <w:szCs w:val="32"/>
      <w:u w:val="single"/>
    </w:rPr>
  </w:style>
  <w:style w:type="character" w:customStyle="1" w:styleId="StyleBoldText12pt10ptNotBoldKernat16pt">
    <w:name w:val="Style Bold Text 12 pt + 10 pt Not Bold Kern at 16 pt"/>
    <w:rsid w:val="00AB7957"/>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AB7957"/>
  </w:style>
  <w:style w:type="paragraph" w:customStyle="1" w:styleId="highlightcardtext">
    <w:name w:val="highlight card text"/>
    <w:basedOn w:val="evidencetext"/>
    <w:uiPriority w:val="99"/>
    <w:qFormat/>
    <w:rsid w:val="00AB7957"/>
    <w:pPr>
      <w:pageBreakBefore/>
      <w:spacing w:after="0" w:line="240" w:lineRule="auto"/>
      <w:ind w:left="0" w:right="0"/>
    </w:pPr>
    <w:rPr>
      <w:rFonts w:eastAsia="Times"/>
      <w:b/>
      <w:bCs/>
      <w:color w:val="auto"/>
      <w:szCs w:val="20"/>
    </w:rPr>
  </w:style>
  <w:style w:type="paragraph" w:customStyle="1" w:styleId="underlineevidencetext">
    <w:name w:val="underline evidence text"/>
    <w:basedOn w:val="evidencetext"/>
    <w:uiPriority w:val="99"/>
    <w:qFormat/>
    <w:rsid w:val="00AB7957"/>
    <w:pPr>
      <w:pageBreakBefore/>
      <w:spacing w:after="0" w:line="240" w:lineRule="auto"/>
      <w:ind w:left="0" w:right="0"/>
    </w:pPr>
    <w:rPr>
      <w:rFonts w:eastAsia="Times"/>
      <w:b/>
      <w:bCs/>
      <w:color w:val="auto"/>
      <w:szCs w:val="20"/>
    </w:rPr>
  </w:style>
  <w:style w:type="paragraph" w:styleId="BodyText3">
    <w:name w:val="Body Text 3"/>
    <w:basedOn w:val="Normal"/>
    <w:link w:val="BodyText3Char"/>
    <w:rsid w:val="00AB7957"/>
    <w:pPr>
      <w:spacing w:after="0" w:line="240" w:lineRule="auto"/>
    </w:pPr>
    <w:rPr>
      <w:rFonts w:eastAsia="Calibri"/>
      <w:bCs/>
      <w:color w:val="000000"/>
    </w:rPr>
  </w:style>
  <w:style w:type="character" w:customStyle="1" w:styleId="BodyText3Char">
    <w:name w:val="Body Text 3 Char"/>
    <w:basedOn w:val="DefaultParagraphFont"/>
    <w:link w:val="BodyText3"/>
    <w:rsid w:val="00AB7957"/>
    <w:rPr>
      <w:rFonts w:ascii="Calibri" w:eastAsia="Calibri" w:hAnsi="Calibri"/>
      <w:bCs/>
      <w:color w:val="000000"/>
    </w:rPr>
  </w:style>
  <w:style w:type="paragraph" w:customStyle="1" w:styleId="underlinecard">
    <w:name w:val="underline card"/>
    <w:basedOn w:val="Normal"/>
    <w:uiPriority w:val="99"/>
    <w:qFormat/>
    <w:rsid w:val="00AB7957"/>
    <w:pPr>
      <w:spacing w:after="0" w:line="240" w:lineRule="auto"/>
      <w:ind w:left="1728" w:right="1728"/>
    </w:pPr>
    <w:rPr>
      <w:rFonts w:eastAsia="Calibri"/>
      <w:sz w:val="18"/>
      <w:u w:val="single"/>
    </w:rPr>
  </w:style>
  <w:style w:type="paragraph" w:customStyle="1" w:styleId="medium-normal">
    <w:name w:val="medium-normal"/>
    <w:basedOn w:val="Normal"/>
    <w:uiPriority w:val="99"/>
    <w:qFormat/>
    <w:rsid w:val="00AB7957"/>
    <w:pPr>
      <w:spacing w:before="100" w:beforeAutospacing="1" w:after="100" w:afterAutospacing="1" w:line="240" w:lineRule="auto"/>
    </w:pPr>
    <w:rPr>
      <w:rFonts w:ascii="Arial Unicode MS" w:eastAsia="Arial Unicode MS"/>
    </w:rPr>
  </w:style>
  <w:style w:type="paragraph" w:customStyle="1" w:styleId="CardsChar2">
    <w:name w:val="Cards Char2"/>
    <w:basedOn w:val="Normal"/>
    <w:uiPriority w:val="99"/>
    <w:qFormat/>
    <w:rsid w:val="00AB7957"/>
    <w:pPr>
      <w:autoSpaceDE w:val="0"/>
      <w:autoSpaceDN w:val="0"/>
      <w:adjustRightInd w:val="0"/>
      <w:spacing w:after="0" w:line="240" w:lineRule="auto"/>
      <w:ind w:left="432" w:right="432"/>
      <w:jc w:val="both"/>
    </w:pPr>
    <w:rPr>
      <w:rFonts w:eastAsia="Calibri"/>
      <w:szCs w:val="20"/>
    </w:rPr>
  </w:style>
  <w:style w:type="paragraph" w:customStyle="1" w:styleId="CardsFont6ptChar">
    <w:name w:val="Cards + Font: 6 pt Char"/>
    <w:basedOn w:val="CardsChar2"/>
    <w:link w:val="CardsFont6ptCharChar"/>
    <w:qFormat/>
    <w:rsid w:val="00AB7957"/>
    <w:rPr>
      <w:rFonts w:eastAsia="Times New Roman"/>
      <w:sz w:val="12"/>
      <w:szCs w:val="24"/>
    </w:rPr>
  </w:style>
  <w:style w:type="character" w:customStyle="1" w:styleId="CardsFont6ptCharChar">
    <w:name w:val="Cards + Font: 6 pt Char Char"/>
    <w:link w:val="CardsFont6ptChar"/>
    <w:rsid w:val="00AB7957"/>
    <w:rPr>
      <w:rFonts w:ascii="Calibri" w:eastAsia="Times New Roman" w:hAnsi="Calibri"/>
      <w:sz w:val="12"/>
      <w:szCs w:val="24"/>
    </w:rPr>
  </w:style>
  <w:style w:type="paragraph" w:customStyle="1" w:styleId="CitesCharChar">
    <w:name w:val="Cites Char Char"/>
    <w:basedOn w:val="Normal"/>
    <w:link w:val="CitesCharCharChar"/>
    <w:qFormat/>
    <w:rsid w:val="00AB7957"/>
    <w:pPr>
      <w:autoSpaceDE w:val="0"/>
      <w:autoSpaceDN w:val="0"/>
      <w:adjustRightInd w:val="0"/>
      <w:spacing w:after="0" w:line="240" w:lineRule="auto"/>
      <w:jc w:val="both"/>
      <w:outlineLvl w:val="2"/>
    </w:pPr>
    <w:rPr>
      <w:rFonts w:eastAsia="Times New Roman"/>
      <w:b/>
      <w:bCs/>
    </w:rPr>
  </w:style>
  <w:style w:type="character" w:customStyle="1" w:styleId="CitesCharCharChar">
    <w:name w:val="Cites Char Char Char"/>
    <w:link w:val="CitesCharChar"/>
    <w:rsid w:val="00AB7957"/>
    <w:rPr>
      <w:rFonts w:ascii="Calibri" w:eastAsia="Times New Roman" w:hAnsi="Calibri"/>
      <w:b/>
      <w:bCs/>
    </w:rPr>
  </w:style>
  <w:style w:type="paragraph" w:customStyle="1" w:styleId="TagsCharChar">
    <w:name w:val="Tags Char Char"/>
    <w:basedOn w:val="Normal"/>
    <w:uiPriority w:val="99"/>
    <w:qFormat/>
    <w:rsid w:val="00AB7957"/>
    <w:pPr>
      <w:autoSpaceDE w:val="0"/>
      <w:autoSpaceDN w:val="0"/>
      <w:adjustRightInd w:val="0"/>
      <w:spacing w:after="0" w:line="240" w:lineRule="auto"/>
      <w:jc w:val="both"/>
      <w:outlineLvl w:val="1"/>
    </w:pPr>
    <w:rPr>
      <w:rFonts w:eastAsia="Calibri"/>
      <w:b/>
      <w:szCs w:val="20"/>
    </w:rPr>
  </w:style>
  <w:style w:type="character" w:customStyle="1" w:styleId="Char3">
    <w:name w:val="Char3"/>
    <w:rsid w:val="00AB7957"/>
    <w:rPr>
      <w:rFonts w:ascii="Arial Narrow" w:eastAsia="Batang" w:hAnsi="Arial Narrow" w:cs="Arial"/>
      <w:b/>
      <w:bCs/>
      <w:iCs/>
      <w:sz w:val="24"/>
      <w:szCs w:val="28"/>
      <w:lang w:val="en-US" w:eastAsia="en-US" w:bidi="ar-SA"/>
    </w:rPr>
  </w:style>
  <w:style w:type="character" w:customStyle="1" w:styleId="UnderlinedCards">
    <w:name w:val="Underlined Cards"/>
    <w:rsid w:val="00AB7957"/>
    <w:rPr>
      <w:sz w:val="24"/>
      <w:szCs w:val="24"/>
      <w:u w:val="thick"/>
      <w:lang w:val="en-US" w:eastAsia="en-US" w:bidi="ar-SA"/>
    </w:rPr>
  </w:style>
  <w:style w:type="paragraph" w:customStyle="1" w:styleId="story-body">
    <w:name w:val="story-body"/>
    <w:basedOn w:val="Normal"/>
    <w:uiPriority w:val="99"/>
    <w:qFormat/>
    <w:rsid w:val="00AB7957"/>
    <w:pPr>
      <w:spacing w:before="100" w:beforeAutospacing="1" w:after="100" w:afterAutospacing="1" w:line="240" w:lineRule="auto"/>
    </w:pPr>
    <w:rPr>
      <w:rFonts w:eastAsia="Calibri"/>
    </w:rPr>
  </w:style>
  <w:style w:type="character" w:customStyle="1" w:styleId="CardsFont12ptCharCharCharCharCharCharCharCharChar">
    <w:name w:val="Cards + Font: 12 pt Char Char Char Char Char Char Char Char Char"/>
    <w:rsid w:val="00AB7957"/>
    <w:rPr>
      <w:sz w:val="24"/>
      <w:szCs w:val="24"/>
      <w:u w:val="thick"/>
      <w:lang w:val="en-US" w:eastAsia="en-US" w:bidi="ar-SA"/>
    </w:rPr>
  </w:style>
  <w:style w:type="character" w:customStyle="1" w:styleId="highlightcardtextChar">
    <w:name w:val="highlight card text Char"/>
    <w:rsid w:val="00AB7957"/>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AB7957"/>
    <w:pPr>
      <w:spacing w:after="0" w:line="240" w:lineRule="auto"/>
      <w:ind w:left="1728" w:right="1728"/>
    </w:pPr>
    <w:rPr>
      <w:rFonts w:eastAsia="Times New Roman"/>
      <w:sz w:val="18"/>
    </w:rPr>
  </w:style>
  <w:style w:type="character" w:customStyle="1" w:styleId="CardTextCharCharCharCharChar">
    <w:name w:val="Card Text Char Char Char Char Char"/>
    <w:link w:val="CardTextCharCharCharChar"/>
    <w:rsid w:val="00AB7957"/>
    <w:rPr>
      <w:rFonts w:ascii="Calibri" w:eastAsia="Times New Roman" w:hAnsi="Calibri"/>
      <w:sz w:val="18"/>
    </w:rPr>
  </w:style>
  <w:style w:type="character" w:customStyle="1" w:styleId="TagsChar4">
    <w:name w:val="Tags Char4"/>
    <w:rsid w:val="00AB7957"/>
    <w:rPr>
      <w:b/>
      <w:lang w:val="en-US" w:eastAsia="en-US" w:bidi="ar-SA"/>
    </w:rPr>
  </w:style>
  <w:style w:type="character" w:customStyle="1" w:styleId="hit1">
    <w:name w:val="hit1"/>
    <w:rsid w:val="00AB7957"/>
    <w:rPr>
      <w:rFonts w:ascii="Verdana" w:hAnsi="Verdana" w:hint="default"/>
      <w:b/>
      <w:bCs/>
      <w:vanish w:val="0"/>
      <w:webHidden w:val="0"/>
      <w:color w:val="CC0033"/>
      <w:sz w:val="20"/>
      <w:szCs w:val="20"/>
      <w:specVanish w:val="0"/>
    </w:rPr>
  </w:style>
  <w:style w:type="character" w:customStyle="1" w:styleId="ssl01">
    <w:name w:val="ss_l01"/>
    <w:rsid w:val="00AB7957"/>
    <w:rPr>
      <w:rFonts w:ascii="Verdana" w:hAnsi="Verdana" w:hint="default"/>
      <w:color w:val="000000"/>
      <w:sz w:val="20"/>
      <w:szCs w:val="20"/>
    </w:rPr>
  </w:style>
  <w:style w:type="character" w:customStyle="1" w:styleId="tightinline1">
    <w:name w:val="tightinline1"/>
    <w:rsid w:val="00AB7957"/>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AB7957"/>
    <w:pPr>
      <w:spacing w:after="0" w:line="240" w:lineRule="auto"/>
      <w:ind w:left="1728" w:right="1728"/>
    </w:pPr>
    <w:rPr>
      <w:rFonts w:eastAsia="Calibri"/>
      <w:sz w:val="18"/>
    </w:rPr>
  </w:style>
  <w:style w:type="paragraph" w:customStyle="1" w:styleId="boldciteChar">
    <w:name w:val="bold cite Char"/>
    <w:basedOn w:val="Heading1"/>
    <w:uiPriority w:val="99"/>
    <w:qFormat/>
    <w:rsid w:val="00AB7957"/>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character" w:customStyle="1" w:styleId="NormaltagChar">
    <w:name w:val="Normal tag Char"/>
    <w:link w:val="Normaltag"/>
    <w:uiPriority w:val="99"/>
    <w:rsid w:val="00AB7957"/>
    <w:rPr>
      <w:rFonts w:ascii="Calibri" w:eastAsia="Times New Roman" w:hAnsi="Calibri"/>
      <w:b/>
      <w:color w:val="000000"/>
      <w:szCs w:val="20"/>
    </w:rPr>
  </w:style>
  <w:style w:type="paragraph" w:customStyle="1" w:styleId="Cardnon-underlined">
    <w:name w:val="Card non-underlined"/>
    <w:basedOn w:val="Normal"/>
    <w:uiPriority w:val="99"/>
    <w:qFormat/>
    <w:rsid w:val="00AB7957"/>
    <w:pPr>
      <w:spacing w:after="0" w:line="240" w:lineRule="auto"/>
    </w:pPr>
    <w:rPr>
      <w:rFonts w:eastAsia="Calibri"/>
      <w:szCs w:val="20"/>
    </w:rPr>
  </w:style>
  <w:style w:type="paragraph" w:customStyle="1" w:styleId="CardCites">
    <w:name w:val="Card Cites"/>
    <w:basedOn w:val="Normal"/>
    <w:next w:val="Normal"/>
    <w:qFormat/>
    <w:rsid w:val="00AB7957"/>
    <w:pPr>
      <w:spacing w:after="0" w:line="240" w:lineRule="auto"/>
    </w:pPr>
    <w:rPr>
      <w:rFonts w:eastAsia="Calibri"/>
      <w:b/>
    </w:rPr>
  </w:style>
  <w:style w:type="character" w:customStyle="1" w:styleId="blsp-spelling-corrected">
    <w:name w:val="blsp-spelling-corrected"/>
    <w:rsid w:val="00AB7957"/>
  </w:style>
  <w:style w:type="character" w:customStyle="1" w:styleId="blsp-spelling-error">
    <w:name w:val="blsp-spelling-error"/>
    <w:rsid w:val="00AB7957"/>
  </w:style>
  <w:style w:type="character" w:customStyle="1" w:styleId="sup">
    <w:name w:val="sup"/>
    <w:rsid w:val="00AB7957"/>
  </w:style>
  <w:style w:type="character" w:customStyle="1" w:styleId="pgnum">
    <w:name w:val="pgnum"/>
    <w:rsid w:val="00AB7957"/>
  </w:style>
  <w:style w:type="character" w:customStyle="1" w:styleId="SmallFontCharChar">
    <w:name w:val="Small Font Char Char"/>
    <w:rsid w:val="00AB7957"/>
    <w:rPr>
      <w:rFonts w:ascii="Arial" w:hAnsi="Arial"/>
      <w:sz w:val="12"/>
      <w:szCs w:val="24"/>
      <w:lang w:val="en-US" w:eastAsia="en-US" w:bidi="ar-SA"/>
    </w:rPr>
  </w:style>
  <w:style w:type="paragraph" w:customStyle="1" w:styleId="textmargin">
    <w:name w:val="textmargin"/>
    <w:basedOn w:val="Normal"/>
    <w:uiPriority w:val="99"/>
    <w:qFormat/>
    <w:rsid w:val="00AB7957"/>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AB7957"/>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AB7957"/>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AB7957"/>
    <w:pPr>
      <w:spacing w:after="0" w:line="240" w:lineRule="auto"/>
    </w:pPr>
    <w:rPr>
      <w:rFonts w:ascii="Verdana" w:eastAsia="Calibri" w:hAnsi="Verdana"/>
      <w:szCs w:val="20"/>
    </w:rPr>
  </w:style>
  <w:style w:type="character" w:customStyle="1" w:styleId="BoldUnderliningChar">
    <w:name w:val="Bold Underlining Char"/>
    <w:rsid w:val="00AB7957"/>
    <w:rPr>
      <w:rFonts w:ascii="Arial Narrow" w:eastAsia="Calibri" w:hAnsi="Arial Narrow" w:cs="Times New Roman"/>
      <w:b/>
      <w:sz w:val="20"/>
      <w:u w:val="single"/>
    </w:rPr>
  </w:style>
  <w:style w:type="paragraph" w:customStyle="1" w:styleId="correctindex">
    <w:name w:val="correct index"/>
    <w:basedOn w:val="Normal"/>
    <w:uiPriority w:val="99"/>
    <w:qFormat/>
    <w:rsid w:val="00AB7957"/>
    <w:pPr>
      <w:spacing w:after="0" w:line="240" w:lineRule="auto"/>
    </w:pPr>
    <w:rPr>
      <w:rFonts w:ascii="Arial Narrow" w:eastAsia="Calibri" w:hAnsi="Arial Narrow"/>
      <w:color w:val="000000"/>
    </w:rPr>
  </w:style>
  <w:style w:type="paragraph" w:customStyle="1" w:styleId="bc2">
    <w:name w:val="bc_2"/>
    <w:basedOn w:val="Normal"/>
    <w:uiPriority w:val="99"/>
    <w:qFormat/>
    <w:rsid w:val="00AB7957"/>
    <w:pPr>
      <w:spacing w:before="100" w:beforeAutospacing="1" w:after="100" w:afterAutospacing="1" w:line="240" w:lineRule="auto"/>
    </w:pPr>
    <w:rPr>
      <w:rFonts w:eastAsia="Calibri"/>
      <w:color w:val="000000"/>
    </w:rPr>
  </w:style>
  <w:style w:type="character" w:customStyle="1" w:styleId="bc21">
    <w:name w:val="bc_21"/>
    <w:rsid w:val="00AB7957"/>
  </w:style>
  <w:style w:type="paragraph" w:customStyle="1" w:styleId="inside-copy">
    <w:name w:val="inside-copy"/>
    <w:basedOn w:val="Normal"/>
    <w:uiPriority w:val="99"/>
    <w:qFormat/>
    <w:rsid w:val="00AB7957"/>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AB7957"/>
    <w:pPr>
      <w:spacing w:after="0" w:line="240" w:lineRule="auto"/>
    </w:pPr>
    <w:rPr>
      <w:rFonts w:ascii="Verdana" w:eastAsia="Calibri" w:hAnsi="Verdana"/>
      <w:szCs w:val="20"/>
    </w:rPr>
  </w:style>
  <w:style w:type="paragraph" w:customStyle="1" w:styleId="quote2">
    <w:name w:val="quote2"/>
    <w:basedOn w:val="Normal"/>
    <w:uiPriority w:val="99"/>
    <w:qFormat/>
    <w:rsid w:val="00AB7957"/>
    <w:pPr>
      <w:spacing w:after="0" w:line="240" w:lineRule="auto"/>
    </w:pPr>
    <w:rPr>
      <w:rFonts w:ascii="Verdana" w:eastAsia="Calibri" w:hAnsi="Verdana"/>
      <w:szCs w:val="20"/>
    </w:rPr>
  </w:style>
  <w:style w:type="character" w:customStyle="1" w:styleId="copystyle">
    <w:name w:val="copystyle"/>
    <w:rsid w:val="00AB7957"/>
  </w:style>
  <w:style w:type="paragraph" w:customStyle="1" w:styleId="BlockTitle1">
    <w:name w:val="Block Title #1"/>
    <w:basedOn w:val="Heading1"/>
    <w:qFormat/>
    <w:rsid w:val="00AB7957"/>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oldciteCharChar1">
    <w:name w:val="bold cite Char Char1"/>
    <w:rsid w:val="00AB7957"/>
    <w:rPr>
      <w:rFonts w:ascii="Arial" w:hAnsi="Arial" w:cs="Arial"/>
      <w:b/>
      <w:bCs/>
      <w:kern w:val="32"/>
      <w:sz w:val="24"/>
      <w:szCs w:val="24"/>
      <w:lang w:val="en-US" w:eastAsia="en-US" w:bidi="ar-SA"/>
    </w:rPr>
  </w:style>
  <w:style w:type="character" w:customStyle="1" w:styleId="ReadUnderline">
    <w:name w:val="Read Underline"/>
    <w:rsid w:val="00AB7957"/>
    <w:rPr>
      <w:rFonts w:ascii="Arial" w:hAnsi="Arial"/>
      <w:b/>
      <w:sz w:val="18"/>
      <w:u w:val="thick"/>
    </w:rPr>
  </w:style>
  <w:style w:type="character" w:customStyle="1" w:styleId="ShrinkText">
    <w:name w:val="Shrink Text"/>
    <w:rsid w:val="00AB7957"/>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AB7957"/>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AB7957"/>
    <w:rPr>
      <w:rFonts w:ascii="Century Gothic" w:eastAsia="Times New Roman" w:hAnsi="Century Gothic" w:cs="Arial"/>
      <w:bCs/>
      <w:spacing w:val="-20"/>
      <w:kern w:val="32"/>
      <w:sz w:val="36"/>
      <w:szCs w:val="32"/>
    </w:rPr>
  </w:style>
  <w:style w:type="paragraph" w:customStyle="1" w:styleId="story">
    <w:name w:val="story"/>
    <w:basedOn w:val="Normal"/>
    <w:uiPriority w:val="99"/>
    <w:qFormat/>
    <w:rsid w:val="00AB7957"/>
    <w:pPr>
      <w:spacing w:before="100" w:beforeAutospacing="1" w:after="100" w:afterAutospacing="1" w:line="240" w:lineRule="auto"/>
    </w:pPr>
    <w:rPr>
      <w:rFonts w:ascii="Verdana" w:eastAsia="Times New Roman" w:hAnsi="Verdana"/>
      <w:color w:val="000000"/>
      <w:szCs w:val="20"/>
    </w:rPr>
  </w:style>
  <w:style w:type="character" w:customStyle="1" w:styleId="klink">
    <w:name w:val="klink"/>
    <w:rsid w:val="00AB7957"/>
  </w:style>
  <w:style w:type="paragraph" w:customStyle="1" w:styleId="body-paragraph">
    <w:name w:val="body-paragraph"/>
    <w:basedOn w:val="Normal"/>
    <w:uiPriority w:val="99"/>
    <w:qFormat/>
    <w:rsid w:val="00AB7957"/>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AB7957"/>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AB7957"/>
    <w:pPr>
      <w:spacing w:after="0" w:line="240" w:lineRule="auto"/>
    </w:pPr>
    <w:rPr>
      <w:rFonts w:ascii="Arial Narrow" w:eastAsia="Times New Roman" w:hAnsi="Arial Narrow"/>
      <w:sz w:val="18"/>
    </w:rPr>
  </w:style>
  <w:style w:type="paragraph" w:customStyle="1" w:styleId="TagCite2">
    <w:name w:val="Tag/Cite"/>
    <w:basedOn w:val="Normal"/>
    <w:next w:val="Normal"/>
    <w:link w:val="TagCiteChar1"/>
    <w:qFormat/>
    <w:rsid w:val="00AB7957"/>
    <w:pPr>
      <w:spacing w:after="0" w:line="240" w:lineRule="auto"/>
    </w:pPr>
    <w:rPr>
      <w:rFonts w:ascii="Arial Narrow" w:eastAsia="Times New Roman" w:hAnsi="Arial Narrow"/>
      <w:b/>
    </w:rPr>
  </w:style>
  <w:style w:type="character" w:customStyle="1" w:styleId="TagCiteChar1">
    <w:name w:val="Tag/Cite Char"/>
    <w:link w:val="TagCite2"/>
    <w:rsid w:val="00AB7957"/>
    <w:rPr>
      <w:rFonts w:ascii="Arial Narrow" w:eastAsia="Times New Roman" w:hAnsi="Arial Narrow"/>
      <w:b/>
    </w:rPr>
  </w:style>
  <w:style w:type="paragraph" w:customStyle="1" w:styleId="F4">
    <w:name w:val="F4"/>
    <w:basedOn w:val="Normal"/>
    <w:link w:val="F4Char"/>
    <w:qFormat/>
    <w:rsid w:val="00AB7957"/>
    <w:pPr>
      <w:spacing w:after="0" w:line="240" w:lineRule="auto"/>
      <w:ind w:left="288" w:right="288"/>
    </w:pPr>
    <w:rPr>
      <w:rFonts w:ascii="Arial Narrow" w:eastAsia="Times New Roman" w:hAnsi="Arial Narrow"/>
      <w:szCs w:val="20"/>
      <w:u w:val="single"/>
    </w:rPr>
  </w:style>
  <w:style w:type="character" w:customStyle="1" w:styleId="F4Char">
    <w:name w:val="F4 Char"/>
    <w:link w:val="F4"/>
    <w:rsid w:val="00AB7957"/>
    <w:rPr>
      <w:rFonts w:ascii="Arial Narrow" w:eastAsia="Times New Roman" w:hAnsi="Arial Narrow"/>
      <w:szCs w:val="20"/>
      <w:u w:val="single"/>
    </w:rPr>
  </w:style>
  <w:style w:type="paragraph" w:customStyle="1" w:styleId="StyleCARD">
    <w:name w:val="Style CARD +"/>
    <w:basedOn w:val="Normal"/>
    <w:link w:val="StyleCARDChar"/>
    <w:qFormat/>
    <w:rsid w:val="00AB7957"/>
    <w:pPr>
      <w:spacing w:after="0" w:line="240" w:lineRule="auto"/>
      <w:ind w:left="300" w:right="288"/>
    </w:pPr>
    <w:rPr>
      <w:rFonts w:ascii="Arial Narrow" w:eastAsia="Times New Roman" w:hAnsi="Arial Narrow"/>
      <w:szCs w:val="20"/>
    </w:rPr>
  </w:style>
  <w:style w:type="character" w:customStyle="1" w:styleId="StyleCARDChar">
    <w:name w:val="Style CARD + Char"/>
    <w:link w:val="StyleCARD"/>
    <w:rsid w:val="00AB7957"/>
    <w:rPr>
      <w:rFonts w:ascii="Arial Narrow" w:eastAsia="Times New Roman" w:hAnsi="Arial Narrow"/>
      <w:szCs w:val="20"/>
    </w:rPr>
  </w:style>
  <w:style w:type="paragraph" w:customStyle="1" w:styleId="UnderlinedText">
    <w:name w:val="Underlined Text"/>
    <w:basedOn w:val="Normal"/>
    <w:autoRedefine/>
    <w:qFormat/>
    <w:rsid w:val="00AB7957"/>
    <w:pPr>
      <w:spacing w:after="0" w:line="240" w:lineRule="auto"/>
    </w:pPr>
    <w:rPr>
      <w:b/>
    </w:rPr>
  </w:style>
  <w:style w:type="character" w:customStyle="1" w:styleId="noiconheadline">
    <w:name w:val="noicon_headline"/>
    <w:rsid w:val="00AB7957"/>
  </w:style>
  <w:style w:type="character" w:customStyle="1" w:styleId="CommentSubjectChar1">
    <w:name w:val="Comment Subject Char1"/>
    <w:basedOn w:val="CommentTextChar"/>
    <w:uiPriority w:val="99"/>
    <w:rsid w:val="00AB7957"/>
    <w:rPr>
      <w:rFonts w:ascii="Calibri" w:eastAsia="Calibri" w:hAnsi="Calibri" w:cs="Calibri"/>
      <w:b/>
      <w:bCs/>
      <w:sz w:val="16"/>
      <w:szCs w:val="20"/>
    </w:rPr>
  </w:style>
  <w:style w:type="paragraph" w:customStyle="1" w:styleId="tagCharChar">
    <w:name w:val="tag Char Char"/>
    <w:basedOn w:val="Normal"/>
    <w:link w:val="tagCharCharChar"/>
    <w:qFormat/>
    <w:rsid w:val="00AB7957"/>
    <w:pPr>
      <w:spacing w:after="0" w:line="240" w:lineRule="auto"/>
    </w:pPr>
    <w:rPr>
      <w:rFonts w:eastAsia="Times New Roman"/>
      <w:b/>
      <w:szCs w:val="20"/>
    </w:rPr>
  </w:style>
  <w:style w:type="character" w:customStyle="1" w:styleId="tagCharCharChar">
    <w:name w:val="tag Char Char Char"/>
    <w:link w:val="tagCharChar"/>
    <w:rsid w:val="00AB7957"/>
    <w:rPr>
      <w:rFonts w:ascii="Calibri" w:eastAsia="Times New Roman" w:hAnsi="Calibri"/>
      <w:b/>
      <w:szCs w:val="20"/>
    </w:rPr>
  </w:style>
  <w:style w:type="character" w:customStyle="1" w:styleId="BlockTitleCharChar">
    <w:name w:val="Block Title Char Char"/>
    <w:rsid w:val="00AB7957"/>
    <w:rPr>
      <w:rFonts w:ascii="Georgia" w:hAnsi="Georgia" w:cs="Arial"/>
      <w:b/>
      <w:bCs/>
      <w:kern w:val="32"/>
      <w:sz w:val="28"/>
      <w:szCs w:val="32"/>
      <w:lang w:val="en-US" w:eastAsia="en-US" w:bidi="ar-SA"/>
    </w:rPr>
  </w:style>
  <w:style w:type="paragraph" w:styleId="MacroText">
    <w:name w:val="macro"/>
    <w:link w:val="MacroTextChar"/>
    <w:rsid w:val="00AB7957"/>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AB7957"/>
    <w:rPr>
      <w:rFonts w:ascii="Courier New" w:eastAsia="Times New Roman" w:hAnsi="Courier New" w:cs="Courier New"/>
      <w:sz w:val="20"/>
      <w:szCs w:val="20"/>
    </w:rPr>
  </w:style>
  <w:style w:type="character" w:customStyle="1" w:styleId="pp1">
    <w:name w:val="pp1"/>
    <w:rsid w:val="00AB7957"/>
    <w:rPr>
      <w:rFonts w:ascii="Times New Roman" w:hAnsi="Times New Roman" w:cs="Times New Roman" w:hint="default"/>
      <w:i w:val="0"/>
      <w:iCs w:val="0"/>
      <w:smallCaps w:val="0"/>
      <w:sz w:val="30"/>
      <w:szCs w:val="30"/>
    </w:rPr>
  </w:style>
  <w:style w:type="character" w:customStyle="1" w:styleId="prbodytext1">
    <w:name w:val="pr_bodytext1"/>
    <w:rsid w:val="00AB7957"/>
    <w:rPr>
      <w:rFonts w:ascii="Arial" w:hAnsi="Arial" w:cs="Arial" w:hint="default"/>
      <w:sz w:val="20"/>
      <w:szCs w:val="20"/>
    </w:rPr>
  </w:style>
  <w:style w:type="character" w:customStyle="1" w:styleId="italic">
    <w:name w:val="italic"/>
    <w:rsid w:val="00AB7957"/>
  </w:style>
  <w:style w:type="character" w:customStyle="1" w:styleId="marrontitulobig">
    <w:name w:val="marron_titulo_big"/>
    <w:rsid w:val="00AB7957"/>
  </w:style>
  <w:style w:type="character" w:customStyle="1" w:styleId="articlehead">
    <w:name w:val="articlehead"/>
    <w:rsid w:val="00AB7957"/>
  </w:style>
  <w:style w:type="character" w:customStyle="1" w:styleId="lead">
    <w:name w:val="lead"/>
    <w:rsid w:val="00AB7957"/>
  </w:style>
  <w:style w:type="character" w:customStyle="1" w:styleId="manchettebig2">
    <w:name w:val="manchettebig2"/>
    <w:rsid w:val="00AB7957"/>
  </w:style>
  <w:style w:type="character" w:customStyle="1" w:styleId="blue3">
    <w:name w:val="blue3"/>
    <w:rsid w:val="00AB7957"/>
  </w:style>
  <w:style w:type="paragraph" w:customStyle="1" w:styleId="issuedetails">
    <w:name w:val="issue_details"/>
    <w:basedOn w:val="Normal"/>
    <w:uiPriority w:val="99"/>
    <w:qFormat/>
    <w:rsid w:val="00AB7957"/>
    <w:pPr>
      <w:spacing w:before="100" w:beforeAutospacing="1" w:after="100" w:afterAutospacing="1" w:line="240" w:lineRule="auto"/>
    </w:pPr>
    <w:rPr>
      <w:rFonts w:eastAsia="Times New Roman"/>
    </w:rPr>
  </w:style>
  <w:style w:type="character" w:customStyle="1" w:styleId="over-title">
    <w:name w:val="over-title"/>
    <w:rsid w:val="00AB7957"/>
  </w:style>
  <w:style w:type="character" w:customStyle="1" w:styleId="contentheader">
    <w:name w:val="contentheader"/>
    <w:rsid w:val="00AB7957"/>
  </w:style>
  <w:style w:type="paragraph" w:customStyle="1" w:styleId="TxBrp2">
    <w:name w:val="TxBr_p2"/>
    <w:basedOn w:val="Normal"/>
    <w:qFormat/>
    <w:rsid w:val="00AB7957"/>
    <w:pPr>
      <w:tabs>
        <w:tab w:val="left" w:pos="425"/>
      </w:tabs>
      <w:autoSpaceDE w:val="0"/>
      <w:autoSpaceDN w:val="0"/>
      <w:adjustRightInd w:val="0"/>
      <w:spacing w:after="0" w:line="232" w:lineRule="atLeast"/>
      <w:ind w:left="1015"/>
    </w:pPr>
    <w:rPr>
      <w:rFonts w:eastAsia="Times New Roman"/>
    </w:rPr>
  </w:style>
  <w:style w:type="character" w:customStyle="1" w:styleId="Stylecites10ptNotBoldChar">
    <w:name w:val="Style cites + 10 pt Not Bold Char"/>
    <w:rsid w:val="00AB7957"/>
    <w:rPr>
      <w:rFonts w:eastAsia="SimSun"/>
      <w:szCs w:val="24"/>
      <w:lang w:val="en-US" w:eastAsia="zh-CN" w:bidi="ar-SA"/>
    </w:rPr>
  </w:style>
  <w:style w:type="character" w:customStyle="1" w:styleId="tagscharchar0">
    <w:name w:val="tagscharchar"/>
    <w:rsid w:val="00AB7957"/>
  </w:style>
  <w:style w:type="paragraph" w:customStyle="1" w:styleId="cite20">
    <w:name w:val="cite2"/>
    <w:basedOn w:val="Normal"/>
    <w:uiPriority w:val="99"/>
    <w:qFormat/>
    <w:rsid w:val="00AB7957"/>
    <w:pPr>
      <w:spacing w:after="0" w:line="240" w:lineRule="auto"/>
    </w:pPr>
    <w:rPr>
      <w:rFonts w:eastAsia="Times New Roman"/>
      <w:color w:val="000000"/>
      <w:szCs w:val="20"/>
    </w:rPr>
  </w:style>
  <w:style w:type="character" w:customStyle="1" w:styleId="btx">
    <w:name w:val="btx"/>
    <w:rsid w:val="00AB7957"/>
  </w:style>
  <w:style w:type="character" w:customStyle="1" w:styleId="bhl">
    <w:name w:val="bhl"/>
    <w:rsid w:val="00AB7957"/>
  </w:style>
  <w:style w:type="character" w:customStyle="1" w:styleId="FontStyle13">
    <w:name w:val="Font Style13"/>
    <w:uiPriority w:val="99"/>
    <w:rsid w:val="00AB7957"/>
    <w:rPr>
      <w:rFonts w:ascii="Times New Roman" w:hAnsi="Times New Roman" w:cs="Times New Roman"/>
      <w:sz w:val="18"/>
      <w:szCs w:val="18"/>
    </w:rPr>
  </w:style>
  <w:style w:type="character" w:customStyle="1" w:styleId="FontStyle11">
    <w:name w:val="Font Style11"/>
    <w:uiPriority w:val="99"/>
    <w:rsid w:val="00AB7957"/>
    <w:rPr>
      <w:rFonts w:ascii="Times New Roman" w:hAnsi="Times New Roman" w:cs="Times New Roman"/>
      <w:b/>
      <w:bCs/>
      <w:sz w:val="24"/>
      <w:szCs w:val="24"/>
    </w:rPr>
  </w:style>
  <w:style w:type="character" w:customStyle="1" w:styleId="FontStyle12">
    <w:name w:val="Font Style12"/>
    <w:uiPriority w:val="99"/>
    <w:rsid w:val="00AB7957"/>
    <w:rPr>
      <w:rFonts w:ascii="Times New Roman" w:hAnsi="Times New Roman" w:cs="Times New Roman"/>
      <w:sz w:val="24"/>
      <w:szCs w:val="24"/>
    </w:rPr>
  </w:style>
  <w:style w:type="character" w:customStyle="1" w:styleId="FontStyle14">
    <w:name w:val="Font Style14"/>
    <w:uiPriority w:val="99"/>
    <w:rsid w:val="00AB7957"/>
    <w:rPr>
      <w:rFonts w:ascii="Times New Roman" w:hAnsi="Times New Roman" w:cs="Times New Roman"/>
      <w:i/>
      <w:iCs/>
      <w:sz w:val="18"/>
      <w:szCs w:val="18"/>
    </w:rPr>
  </w:style>
  <w:style w:type="character" w:customStyle="1" w:styleId="FontStyle15">
    <w:name w:val="Font Style15"/>
    <w:uiPriority w:val="99"/>
    <w:rsid w:val="00AB7957"/>
    <w:rPr>
      <w:rFonts w:ascii="Times New Roman" w:hAnsi="Times New Roman" w:cs="Times New Roman"/>
      <w:b/>
      <w:bCs/>
      <w:sz w:val="18"/>
      <w:szCs w:val="18"/>
    </w:rPr>
  </w:style>
  <w:style w:type="character" w:customStyle="1" w:styleId="FontStyle16">
    <w:name w:val="Font Style16"/>
    <w:uiPriority w:val="99"/>
    <w:rsid w:val="00AB7957"/>
    <w:rPr>
      <w:rFonts w:ascii="Times New Roman" w:hAnsi="Times New Roman" w:cs="Times New Roman"/>
      <w:b/>
      <w:bCs/>
      <w:spacing w:val="-20"/>
      <w:sz w:val="16"/>
      <w:szCs w:val="16"/>
    </w:rPr>
  </w:style>
  <w:style w:type="character" w:customStyle="1" w:styleId="FontStyle17">
    <w:name w:val="Font Style17"/>
    <w:uiPriority w:val="99"/>
    <w:rsid w:val="00AB7957"/>
    <w:rPr>
      <w:rFonts w:ascii="Times New Roman" w:hAnsi="Times New Roman" w:cs="Times New Roman"/>
      <w:b/>
      <w:bCs/>
      <w:sz w:val="10"/>
      <w:szCs w:val="10"/>
    </w:rPr>
  </w:style>
  <w:style w:type="character" w:customStyle="1" w:styleId="in-widget">
    <w:name w:val="in-widget"/>
    <w:rsid w:val="00AB7957"/>
  </w:style>
  <w:style w:type="paragraph" w:customStyle="1" w:styleId="bodycopyindent">
    <w:name w:val="bodycopyindent"/>
    <w:basedOn w:val="Normal"/>
    <w:uiPriority w:val="99"/>
    <w:qFormat/>
    <w:rsid w:val="00AB7957"/>
    <w:pPr>
      <w:spacing w:before="100" w:beforeAutospacing="1" w:after="100" w:afterAutospacing="1" w:line="240" w:lineRule="auto"/>
    </w:pPr>
    <w:rPr>
      <w:rFonts w:eastAsia="Times New Roman"/>
    </w:rPr>
  </w:style>
  <w:style w:type="character" w:customStyle="1" w:styleId="copyright">
    <w:name w:val="copyright"/>
    <w:rsid w:val="00AB7957"/>
  </w:style>
  <w:style w:type="character" w:customStyle="1" w:styleId="spanstyle">
    <w:name w:val="spanstyle"/>
    <w:rsid w:val="00AB7957"/>
  </w:style>
  <w:style w:type="character" w:customStyle="1" w:styleId="ssl3">
    <w:name w:val="ss_l3"/>
    <w:rsid w:val="00AB7957"/>
  </w:style>
  <w:style w:type="character" w:customStyle="1" w:styleId="bold">
    <w:name w:val="bold"/>
    <w:rsid w:val="00AB7957"/>
  </w:style>
  <w:style w:type="paragraph" w:customStyle="1" w:styleId="StyleUnderlineChar11pt3">
    <w:name w:val="Style Underline Char + 11 pt3"/>
    <w:link w:val="StyleUnderlineChar11pt3Char"/>
    <w:qFormat/>
    <w:rsid w:val="00AB7957"/>
    <w:pPr>
      <w:spacing w:after="200" w:line="276" w:lineRule="auto"/>
    </w:pPr>
    <w:rPr>
      <w:rFonts w:ascii="Arial Narrow" w:eastAsia="Times New Roman" w:hAnsi="Arial Narrow"/>
      <w:szCs w:val="24"/>
      <w:u w:val="single"/>
    </w:rPr>
  </w:style>
  <w:style w:type="character" w:customStyle="1" w:styleId="StyleUnderlineChar11pt3Char">
    <w:name w:val="Style Underline Char + 11 pt3 Char"/>
    <w:basedOn w:val="DefaultParagraphFont"/>
    <w:link w:val="StyleUnderlineChar11pt3"/>
    <w:rsid w:val="00AB7957"/>
    <w:rPr>
      <w:rFonts w:ascii="Arial Narrow" w:eastAsia="Times New Roman" w:hAnsi="Arial Narrow"/>
      <w:szCs w:val="24"/>
      <w:u w:val="single"/>
    </w:rPr>
  </w:style>
  <w:style w:type="paragraph" w:customStyle="1" w:styleId="StyleUnderlineChar11ptBold3">
    <w:name w:val="Style Underline Char + 11 pt Bold3"/>
    <w:link w:val="StyleUnderlineChar11ptBold3Char"/>
    <w:qFormat/>
    <w:rsid w:val="00AB7957"/>
    <w:pPr>
      <w:spacing w:after="200" w:line="276" w:lineRule="auto"/>
    </w:pPr>
    <w:rPr>
      <w:rFonts w:ascii="Arial Narrow" w:eastAsia="Times New Roman" w:hAnsi="Arial Narrow"/>
      <w:b/>
      <w:bCs/>
      <w:szCs w:val="24"/>
      <w:u w:val="single"/>
    </w:rPr>
  </w:style>
  <w:style w:type="character" w:customStyle="1" w:styleId="StyleUnderlineChar11ptBold3Char">
    <w:name w:val="Style Underline Char + 11 pt Bold3 Char"/>
    <w:basedOn w:val="DefaultParagraphFont"/>
    <w:link w:val="StyleUnderlineChar11ptBold3"/>
    <w:rsid w:val="00AB7957"/>
    <w:rPr>
      <w:rFonts w:ascii="Arial Narrow" w:eastAsia="Times New Roman" w:hAnsi="Arial Narrow"/>
      <w:b/>
      <w:bCs/>
      <w:szCs w:val="24"/>
      <w:u w:val="single"/>
    </w:rPr>
  </w:style>
  <w:style w:type="paragraph" w:customStyle="1" w:styleId="StyleUnderlineChar11pt">
    <w:name w:val="Style Underline Char + 11 pt"/>
    <w:link w:val="StyleUnderlineChar11ptChar"/>
    <w:qFormat/>
    <w:rsid w:val="00AB7957"/>
    <w:pPr>
      <w:spacing w:after="200" w:line="276" w:lineRule="auto"/>
    </w:pPr>
    <w:rPr>
      <w:rFonts w:ascii="Arial Narrow" w:eastAsia="Times New Roman" w:hAnsi="Arial Narrow"/>
      <w:szCs w:val="24"/>
      <w:u w:val="single"/>
    </w:rPr>
  </w:style>
  <w:style w:type="character" w:customStyle="1" w:styleId="StyleUnderlineChar11ptChar">
    <w:name w:val="Style Underline Char + 11 pt Char"/>
    <w:basedOn w:val="DefaultParagraphFont"/>
    <w:link w:val="StyleUnderlineChar11pt"/>
    <w:rsid w:val="00AB7957"/>
    <w:rPr>
      <w:rFonts w:ascii="Arial Narrow" w:eastAsia="Times New Roman" w:hAnsi="Arial Narrow"/>
      <w:szCs w:val="24"/>
      <w:u w:val="single"/>
    </w:rPr>
  </w:style>
  <w:style w:type="paragraph" w:customStyle="1" w:styleId="StyleUnderlineChar11ptBold">
    <w:name w:val="Style Underline Char + 11 pt Bold"/>
    <w:link w:val="StyleUnderlineChar11ptBoldChar"/>
    <w:qFormat/>
    <w:rsid w:val="00AB7957"/>
    <w:pPr>
      <w:spacing w:after="200" w:line="276" w:lineRule="auto"/>
    </w:pPr>
    <w:rPr>
      <w:rFonts w:ascii="Arial Narrow" w:eastAsia="Times New Roman" w:hAnsi="Arial Narrow"/>
      <w:b/>
      <w:bCs/>
      <w:szCs w:val="24"/>
      <w:u w:val="single"/>
    </w:rPr>
  </w:style>
  <w:style w:type="character" w:customStyle="1" w:styleId="StyleUnderlineChar11ptBoldChar">
    <w:name w:val="Style Underline Char + 11 pt Bold Char"/>
    <w:basedOn w:val="DefaultParagraphFont"/>
    <w:link w:val="StyleUnderlineChar11ptBold"/>
    <w:rsid w:val="00AB7957"/>
    <w:rPr>
      <w:rFonts w:ascii="Arial Narrow" w:eastAsia="Times New Roman" w:hAnsi="Arial Narrow"/>
      <w:b/>
      <w:bCs/>
      <w:szCs w:val="24"/>
      <w:u w:val="single"/>
    </w:rPr>
  </w:style>
  <w:style w:type="paragraph" w:customStyle="1" w:styleId="tussenkop">
    <w:name w:val="tussenkop"/>
    <w:basedOn w:val="Normal"/>
    <w:uiPriority w:val="99"/>
    <w:qFormat/>
    <w:rsid w:val="00AB7957"/>
    <w:pPr>
      <w:spacing w:before="100" w:beforeAutospacing="1" w:after="100" w:afterAutospacing="1" w:line="240" w:lineRule="auto"/>
    </w:pPr>
    <w:rPr>
      <w:rFonts w:eastAsia="Times New Roman"/>
    </w:rPr>
  </w:style>
  <w:style w:type="paragraph" w:customStyle="1" w:styleId="text1">
    <w:name w:val="text1"/>
    <w:basedOn w:val="Normal"/>
    <w:autoRedefine/>
    <w:uiPriority w:val="99"/>
    <w:qFormat/>
    <w:rsid w:val="00AB7957"/>
    <w:pPr>
      <w:spacing w:after="0" w:line="240" w:lineRule="auto"/>
    </w:pPr>
    <w:rPr>
      <w:rFonts w:eastAsia="Times New Roman"/>
      <w:szCs w:val="20"/>
    </w:rPr>
  </w:style>
  <w:style w:type="character" w:customStyle="1" w:styleId="docnumbertitle">
    <w:name w:val="doc_number_title"/>
    <w:basedOn w:val="DefaultParagraphFont"/>
    <w:rsid w:val="00AB7957"/>
  </w:style>
  <w:style w:type="character" w:customStyle="1" w:styleId="HotRouteChar0">
    <w:name w:val="Hot Route Char"/>
    <w:link w:val="HotRoute0"/>
    <w:rsid w:val="00AB7957"/>
    <w:rPr>
      <w:rFonts w:ascii="Calibri" w:eastAsia="Calibri" w:hAnsi="Calibri"/>
      <w:color w:val="000000"/>
    </w:rPr>
  </w:style>
  <w:style w:type="paragraph" w:customStyle="1" w:styleId="Style6">
    <w:name w:val="Style6"/>
    <w:basedOn w:val="Normal"/>
    <w:link w:val="Style6Char"/>
    <w:autoRedefine/>
    <w:qFormat/>
    <w:rsid w:val="00AB7957"/>
    <w:pPr>
      <w:spacing w:after="0" w:line="240" w:lineRule="auto"/>
    </w:pPr>
    <w:rPr>
      <w:b/>
    </w:rPr>
  </w:style>
  <w:style w:type="character" w:customStyle="1" w:styleId="Style6Char">
    <w:name w:val="Style6 Char"/>
    <w:basedOn w:val="DefaultParagraphFont"/>
    <w:link w:val="Style6"/>
    <w:rsid w:val="00AB7957"/>
    <w:rPr>
      <w:rFonts w:ascii="Calibri" w:hAnsi="Calibri"/>
      <w:b/>
    </w:rPr>
  </w:style>
  <w:style w:type="paragraph" w:customStyle="1" w:styleId="Style11">
    <w:name w:val="Style11"/>
    <w:basedOn w:val="Normal"/>
    <w:link w:val="Style11Char"/>
    <w:qFormat/>
    <w:rsid w:val="00AB7957"/>
    <w:pPr>
      <w:spacing w:after="0" w:line="240" w:lineRule="auto"/>
    </w:pPr>
    <w:rPr>
      <w:rFonts w:eastAsia="Times New Roman"/>
      <w:b/>
      <w:szCs w:val="20"/>
      <w:u w:val="thick"/>
    </w:rPr>
  </w:style>
  <w:style w:type="character" w:customStyle="1" w:styleId="Style11Char">
    <w:name w:val="Style11 Char"/>
    <w:basedOn w:val="DefaultParagraphFont"/>
    <w:link w:val="Style11"/>
    <w:rsid w:val="00AB7957"/>
    <w:rPr>
      <w:rFonts w:ascii="Calibri" w:eastAsia="Times New Roman" w:hAnsi="Calibri"/>
      <w:b/>
      <w:szCs w:val="20"/>
      <w:u w:val="thick"/>
    </w:rPr>
  </w:style>
  <w:style w:type="paragraph" w:customStyle="1" w:styleId="Style12">
    <w:name w:val="Style12"/>
    <w:basedOn w:val="Normal"/>
    <w:link w:val="Style12Char"/>
    <w:qFormat/>
    <w:rsid w:val="00AB7957"/>
    <w:pPr>
      <w:spacing w:after="0" w:line="240" w:lineRule="auto"/>
    </w:pPr>
    <w:rPr>
      <w:rFonts w:eastAsia="Times New Roman"/>
      <w:b/>
      <w:u w:val="thick"/>
    </w:rPr>
  </w:style>
  <w:style w:type="character" w:customStyle="1" w:styleId="Style12Char">
    <w:name w:val="Style12 Char"/>
    <w:basedOn w:val="DefaultParagraphFont"/>
    <w:link w:val="Style12"/>
    <w:rsid w:val="00AB7957"/>
    <w:rPr>
      <w:rFonts w:ascii="Calibri" w:eastAsia="Times New Roman" w:hAnsi="Calibri"/>
      <w:b/>
      <w:u w:val="thick"/>
    </w:rPr>
  </w:style>
  <w:style w:type="character" w:customStyle="1" w:styleId="StyleUnderlineChar9pt">
    <w:name w:val="Style Underline Char + 9 pt"/>
    <w:basedOn w:val="DefaultParagraphFont"/>
    <w:rsid w:val="00AB7957"/>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AB7957"/>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AB7957"/>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AB7957"/>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AB7957"/>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AB7957"/>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AB7957"/>
    <w:pPr>
      <w:spacing w:after="0" w:line="240" w:lineRule="auto"/>
    </w:pPr>
    <w:rPr>
      <w:rFonts w:ascii="Times New Roman" w:eastAsia="Times New Roman" w:hAnsi="Times New Roman" w:cs="Times New Roman"/>
      <w:b/>
      <w:u w:val="single"/>
    </w:rPr>
  </w:style>
  <w:style w:type="character" w:customStyle="1" w:styleId="StyleStyleBoldUnderlineIntenseEmphasisUnderlineapple-style-s">
    <w:name w:val="Style Style Bold UnderlineIntense EmphasisUnderlineapple-style-s..."/>
    <w:basedOn w:val="DefaultParagraphFont"/>
    <w:rsid w:val="00AB7957"/>
    <w:rPr>
      <w:b w:val="0"/>
      <w:bCs w:val="0"/>
      <w:sz w:val="22"/>
      <w:u w:val="single"/>
      <w:bdr w:val="none" w:sz="0" w:space="0" w:color="auto"/>
    </w:rPr>
  </w:style>
  <w:style w:type="character" w:customStyle="1" w:styleId="pmterms1">
    <w:name w:val="pmterms1"/>
    <w:rsid w:val="00AB7957"/>
  </w:style>
  <w:style w:type="character" w:customStyle="1" w:styleId="title1">
    <w:name w:val="title1"/>
    <w:basedOn w:val="DefaultParagraphFont"/>
    <w:rsid w:val="00AB7957"/>
  </w:style>
  <w:style w:type="paragraph" w:customStyle="1" w:styleId="Cardd">
    <w:name w:val="Cardd"/>
    <w:basedOn w:val="Normal"/>
    <w:uiPriority w:val="4"/>
    <w:qFormat/>
    <w:rsid w:val="00AB7957"/>
    <w:pPr>
      <w:spacing w:after="0" w:line="240" w:lineRule="auto"/>
      <w:ind w:left="288" w:right="288"/>
    </w:pPr>
  </w:style>
  <w:style w:type="character" w:customStyle="1" w:styleId="2">
    <w:name w:val="2"/>
    <w:rsid w:val="00AB7957"/>
    <w:rPr>
      <w:rFonts w:cs="Arial"/>
      <w:bCs/>
      <w:sz w:val="20"/>
      <w:u w:val="single"/>
      <w:lang w:val="en-US" w:eastAsia="en-US" w:bidi="ar-SA"/>
    </w:rPr>
  </w:style>
  <w:style w:type="paragraph" w:customStyle="1" w:styleId="MinimizedText">
    <w:name w:val="Minimized Text"/>
    <w:link w:val="MinimizedTextChar"/>
    <w:qFormat/>
    <w:rsid w:val="00AB7957"/>
    <w:rPr>
      <w:sz w:val="16"/>
    </w:rPr>
  </w:style>
  <w:style w:type="character" w:customStyle="1" w:styleId="MinimizedTextChar">
    <w:name w:val="Minimized Text Char"/>
    <w:link w:val="MinimizedText"/>
    <w:rsid w:val="00AB7957"/>
    <w:rPr>
      <w:sz w:val="16"/>
    </w:rPr>
  </w:style>
  <w:style w:type="paragraph" w:customStyle="1" w:styleId="StyleMinimizedText11pt">
    <w:name w:val="Style Minimized Text + 11 pt"/>
    <w:basedOn w:val="MinimizedText"/>
    <w:link w:val="StyleMinimizedText11ptChar"/>
    <w:qFormat/>
    <w:rsid w:val="00AB7957"/>
    <w:rPr>
      <w:sz w:val="20"/>
    </w:rPr>
  </w:style>
  <w:style w:type="character" w:customStyle="1" w:styleId="StyleMinimizedText11ptChar">
    <w:name w:val="Style Minimized Text + 11 pt Char"/>
    <w:basedOn w:val="MinimizedTextChar"/>
    <w:link w:val="StyleMinimizedText11pt"/>
    <w:rsid w:val="00AB7957"/>
    <w:rPr>
      <w:sz w:val="20"/>
    </w:rPr>
  </w:style>
  <w:style w:type="character" w:customStyle="1" w:styleId="SubtitleChar1">
    <w:name w:val="Subtitle Char1"/>
    <w:aliases w:val="Underlined card text Char1"/>
    <w:basedOn w:val="DefaultParagraphFont"/>
    <w:rsid w:val="00AB7957"/>
    <w:rPr>
      <w:rFonts w:eastAsiaTheme="minorEastAsia"/>
      <w:color w:val="5A5A5A" w:themeColor="text1" w:themeTint="A5"/>
      <w:spacing w:val="15"/>
    </w:rPr>
  </w:style>
  <w:style w:type="character" w:customStyle="1" w:styleId="Style11ptBoldUnderline">
    <w:name w:val="Style 11 pt Bold Underline"/>
    <w:rsid w:val="00AB7957"/>
    <w:rPr>
      <w:b/>
      <w:bCs/>
      <w:sz w:val="20"/>
      <w:u w:val="single"/>
    </w:rPr>
  </w:style>
  <w:style w:type="character" w:customStyle="1" w:styleId="erasure">
    <w:name w:val="erasure"/>
    <w:rsid w:val="00AB7957"/>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AB7957"/>
    <w:rPr>
      <w:rFonts w:ascii="Georgia" w:hAnsi="Georgia" w:cs="Verdana"/>
      <w:u w:val="single"/>
    </w:rPr>
  </w:style>
  <w:style w:type="paragraph" w:customStyle="1" w:styleId="Debate-EmphasizedText-F5">
    <w:name w:val="Debate- Emphasized Text- F5"/>
    <w:basedOn w:val="Normal"/>
    <w:link w:val="Debate-EmphasizedText-F5Char"/>
    <w:qFormat/>
    <w:rsid w:val="00AB7957"/>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AB7957"/>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AB7957"/>
    <w:pPr>
      <w:spacing w:after="200" w:line="240" w:lineRule="auto"/>
      <w:contextualSpacing/>
    </w:pPr>
    <w:rPr>
      <w:rFonts w:ascii="Georgia" w:hAnsi="Georgia" w:cs="Verdana"/>
      <w:u w:val="single"/>
    </w:rPr>
  </w:style>
  <w:style w:type="paragraph" w:customStyle="1" w:styleId="CardT1">
    <w:name w:val="CardT1"/>
    <w:basedOn w:val="Normal"/>
    <w:link w:val="CardT1Char"/>
    <w:qFormat/>
    <w:rsid w:val="00AB7957"/>
    <w:pPr>
      <w:spacing w:after="0" w:line="240" w:lineRule="auto"/>
      <w:jc w:val="both"/>
    </w:pPr>
    <w:rPr>
      <w:rFonts w:eastAsia="Calibri"/>
      <w:kern w:val="2"/>
      <w:sz w:val="14"/>
      <w:szCs w:val="14"/>
      <w:lang w:eastAsia="zh-TW"/>
    </w:rPr>
  </w:style>
  <w:style w:type="character" w:customStyle="1" w:styleId="CardT1Char">
    <w:name w:val="CardT1 Char"/>
    <w:link w:val="CardT1"/>
    <w:rsid w:val="00AB7957"/>
    <w:rPr>
      <w:rFonts w:ascii="Calibri" w:eastAsia="Calibri" w:hAnsi="Calibri"/>
      <w:kern w:val="2"/>
      <w:sz w:val="14"/>
      <w:szCs w:val="14"/>
      <w:lang w:eastAsia="zh-TW"/>
    </w:rPr>
  </w:style>
  <w:style w:type="character" w:customStyle="1" w:styleId="CardCite1">
    <w:name w:val="CardCite1"/>
    <w:qFormat/>
    <w:rsid w:val="00AB7957"/>
    <w:rPr>
      <w:rFonts w:ascii="Times New Roman" w:hAnsi="Times New Roman"/>
      <w:b/>
      <w:sz w:val="22"/>
      <w:szCs w:val="22"/>
      <w:u w:val="single"/>
      <w:lang w:val="en-US" w:eastAsia="en-US" w:bidi="ar-SA"/>
    </w:rPr>
  </w:style>
  <w:style w:type="paragraph" w:customStyle="1" w:styleId="CardText3">
    <w:name w:val="CardText"/>
    <w:basedOn w:val="Normal"/>
    <w:next w:val="Normal"/>
    <w:link w:val="CardTextChar2"/>
    <w:qFormat/>
    <w:rsid w:val="00AB7957"/>
    <w:pPr>
      <w:spacing w:after="0" w:line="240" w:lineRule="auto"/>
      <w:ind w:left="288" w:right="288"/>
    </w:pPr>
    <w:rPr>
      <w:rFonts w:eastAsia="Times New Roman"/>
      <w:szCs w:val="20"/>
    </w:rPr>
  </w:style>
  <w:style w:type="character" w:customStyle="1" w:styleId="CardTextChar2">
    <w:name w:val="CardText Char"/>
    <w:basedOn w:val="DefaultParagraphFont"/>
    <w:link w:val="CardText3"/>
    <w:rsid w:val="00AB7957"/>
    <w:rPr>
      <w:rFonts w:ascii="Calibri" w:eastAsia="Times New Roman" w:hAnsi="Calibri"/>
      <w:szCs w:val="20"/>
    </w:rPr>
  </w:style>
  <w:style w:type="character" w:customStyle="1" w:styleId="CardIndentedChar">
    <w:name w:val="Card (Indented) Char"/>
    <w:basedOn w:val="DefaultParagraphFont"/>
    <w:link w:val="CardIndented"/>
    <w:rsid w:val="00AB7957"/>
    <w:rPr>
      <w:rFonts w:ascii="Calibri" w:hAnsi="Calibri"/>
    </w:rPr>
  </w:style>
  <w:style w:type="character" w:customStyle="1" w:styleId="StyleUnderline3">
    <w:name w:val="Style Underline3"/>
    <w:basedOn w:val="DefaultParagraphFont"/>
    <w:rsid w:val="00AB7957"/>
    <w:rPr>
      <w:u w:val="single"/>
    </w:rPr>
  </w:style>
  <w:style w:type="character" w:customStyle="1" w:styleId="addmd">
    <w:name w:val="addmd"/>
    <w:basedOn w:val="DefaultParagraphFont"/>
    <w:rsid w:val="00AB7957"/>
  </w:style>
  <w:style w:type="character" w:customStyle="1" w:styleId="MinimizeChar">
    <w:name w:val="Minimize Char"/>
    <w:basedOn w:val="cardChar"/>
    <w:locked/>
    <w:rsid w:val="00AB7957"/>
    <w:rPr>
      <w:rFonts w:ascii="Calibri" w:eastAsiaTheme="minorHAnsi" w:hAnsi="Calibri" w:cs="Calibri"/>
      <w:sz w:val="24"/>
      <w:lang w:eastAsia="en-US"/>
    </w:rPr>
  </w:style>
  <w:style w:type="character" w:customStyle="1" w:styleId="StyleUnderline4">
    <w:name w:val="Style Underline4"/>
    <w:basedOn w:val="DefaultParagraphFont"/>
    <w:rsid w:val="00AB7957"/>
    <w:rPr>
      <w:u w:val="single"/>
    </w:rPr>
  </w:style>
  <w:style w:type="character" w:customStyle="1" w:styleId="Heading6Char1">
    <w:name w:val="Heading 6 Char1"/>
    <w:aliases w:val="Title (no index) Char1"/>
    <w:basedOn w:val="DefaultParagraphFont"/>
    <w:uiPriority w:val="9"/>
    <w:semiHidden/>
    <w:rsid w:val="00AB7957"/>
    <w:rPr>
      <w:rFonts w:asciiTheme="majorHAnsi" w:eastAsiaTheme="majorEastAsia" w:hAnsiTheme="majorHAnsi" w:cstheme="majorBidi"/>
      <w:color w:val="1F4D78" w:themeColor="accent1" w:themeShade="7F"/>
      <w:sz w:val="22"/>
      <w:szCs w:val="22"/>
    </w:rPr>
  </w:style>
  <w:style w:type="character" w:customStyle="1" w:styleId="CommentTextChar1">
    <w:name w:val="Comment Text Char1"/>
    <w:basedOn w:val="DefaultParagraphFont"/>
    <w:uiPriority w:val="99"/>
    <w:rsid w:val="00AB7957"/>
    <w:rPr>
      <w:rFonts w:ascii="Times New Roman" w:hAnsi="Times New Roman" w:cs="Times New Roman"/>
      <w:sz w:val="20"/>
      <w:szCs w:val="20"/>
    </w:rPr>
  </w:style>
  <w:style w:type="character" w:customStyle="1" w:styleId="HTMLPreformattedChar1">
    <w:name w:val="HTML Preformatted Char1"/>
    <w:basedOn w:val="DefaultParagraphFont"/>
    <w:uiPriority w:val="99"/>
    <w:rsid w:val="00AB7957"/>
    <w:rPr>
      <w:rFonts w:ascii="Consolas" w:hAnsi="Consolas" w:cs="Consolas" w:hint="default"/>
      <w:sz w:val="20"/>
      <w:szCs w:val="20"/>
    </w:rPr>
  </w:style>
  <w:style w:type="character" w:customStyle="1" w:styleId="MacroTextChar1">
    <w:name w:val="Macro Text Char1"/>
    <w:basedOn w:val="DefaultParagraphFont"/>
    <w:semiHidden/>
    <w:rsid w:val="00AB7957"/>
    <w:rPr>
      <w:rFonts w:ascii="Consolas" w:hAnsi="Consolas" w:cs="Consolas"/>
      <w:sz w:val="20"/>
      <w:szCs w:val="20"/>
    </w:rPr>
  </w:style>
  <w:style w:type="character" w:customStyle="1" w:styleId="BodyTextIndentChar1">
    <w:name w:val="Body Text Indent Char1"/>
    <w:basedOn w:val="DefaultParagraphFont"/>
    <w:uiPriority w:val="99"/>
    <w:rsid w:val="00AB7957"/>
    <w:rPr>
      <w:rFonts w:ascii="Times New Roman" w:hAnsi="Times New Roman" w:cs="Times New Roman"/>
    </w:rPr>
  </w:style>
  <w:style w:type="character" w:customStyle="1" w:styleId="BodyText2Char1">
    <w:name w:val="Body Text 2 Char1"/>
    <w:basedOn w:val="DefaultParagraphFont"/>
    <w:rsid w:val="00AB7957"/>
    <w:rPr>
      <w:rFonts w:ascii="Times New Roman" w:hAnsi="Times New Roman" w:cs="Times New Roman"/>
    </w:rPr>
  </w:style>
  <w:style w:type="character" w:customStyle="1" w:styleId="BodyText3Char1">
    <w:name w:val="Body Text 3 Char1"/>
    <w:basedOn w:val="DefaultParagraphFont"/>
    <w:rsid w:val="00AB7957"/>
    <w:rPr>
      <w:rFonts w:ascii="Times New Roman" w:hAnsi="Times New Roman" w:cs="Times New Roman"/>
      <w:sz w:val="16"/>
      <w:szCs w:val="16"/>
    </w:rPr>
  </w:style>
  <w:style w:type="character" w:customStyle="1" w:styleId="PlainTextChar1">
    <w:name w:val="Plain Text Char1"/>
    <w:basedOn w:val="DefaultParagraphFont"/>
    <w:rsid w:val="00AB7957"/>
    <w:rPr>
      <w:rFonts w:ascii="Consolas" w:hAnsi="Consolas" w:cs="Consolas"/>
      <w:sz w:val="21"/>
      <w:szCs w:val="21"/>
    </w:rPr>
  </w:style>
  <w:style w:type="paragraph" w:customStyle="1" w:styleId="Tagline0">
    <w:name w:val="Tagline"/>
    <w:basedOn w:val="Normal"/>
    <w:link w:val="TaglineChar"/>
    <w:qFormat/>
    <w:rsid w:val="00AB7957"/>
    <w:pPr>
      <w:spacing w:after="0" w:line="256" w:lineRule="auto"/>
    </w:pPr>
    <w:rPr>
      <w:b/>
    </w:rPr>
  </w:style>
  <w:style w:type="character" w:customStyle="1" w:styleId="FontStyle39">
    <w:name w:val="Font Style39"/>
    <w:uiPriority w:val="99"/>
    <w:rsid w:val="00AB7957"/>
    <w:rPr>
      <w:rFonts w:ascii="Constantia" w:hAnsi="Constantia" w:cs="Constantia"/>
      <w:b/>
      <w:bCs/>
      <w:sz w:val="18"/>
      <w:szCs w:val="18"/>
    </w:rPr>
  </w:style>
  <w:style w:type="character" w:customStyle="1" w:styleId="hidden">
    <w:name w:val="hidden"/>
    <w:basedOn w:val="DefaultParagraphFont"/>
    <w:rsid w:val="00AB7957"/>
  </w:style>
  <w:style w:type="paragraph" w:customStyle="1" w:styleId="StyleHeading3BlockLatinBodyCalibri">
    <w:name w:val="Style Heading 3Block + (Latin) +Body (Calibri)"/>
    <w:basedOn w:val="Heading3"/>
    <w:rsid w:val="00AB7957"/>
    <w:pPr>
      <w:spacing w:before="200" w:line="240" w:lineRule="auto"/>
    </w:pPr>
    <w:rPr>
      <w:bCs/>
    </w:rPr>
  </w:style>
  <w:style w:type="paragraph" w:customStyle="1" w:styleId="StyleHeading4Tagheading2Heading2Char2CharHeading2Char1">
    <w:name w:val="Style Heading 4Tagheading 2Heading 2 Char2 CharHeading 2 Char1 ..."/>
    <w:basedOn w:val="Heading4"/>
    <w:rsid w:val="00AB7957"/>
    <w:pPr>
      <w:spacing w:before="200" w:line="240" w:lineRule="auto"/>
    </w:pPr>
    <w:rPr>
      <w:bCs/>
      <w:sz w:val="22"/>
    </w:rPr>
  </w:style>
  <w:style w:type="character" w:customStyle="1" w:styleId="StyleStyleBoldUnderlineIntenseEmphasisUnderlineStyleapple-s1">
    <w:name w:val="Style Style Bold UnderlineIntense EmphasisUnderlineStyleapple-s...1"/>
    <w:basedOn w:val="DefaultParagraphFont"/>
    <w:rsid w:val="00AB7957"/>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AB7957"/>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AB7957"/>
    <w:rPr>
      <w:rFonts w:ascii="Garamond" w:hAnsi="Garamond"/>
      <w:iCs/>
      <w:color w:val="auto"/>
      <w:spacing w:val="0"/>
      <w:sz w:val="22"/>
      <w:u w:val="single"/>
      <w:bdr w:val="none" w:sz="0" w:space="0" w:color="auto"/>
    </w:rPr>
  </w:style>
  <w:style w:type="character" w:customStyle="1" w:styleId="arial11">
    <w:name w:val="arial_11"/>
    <w:basedOn w:val="DefaultParagraphFont"/>
    <w:rsid w:val="00AB7957"/>
  </w:style>
  <w:style w:type="character" w:customStyle="1" w:styleId="dropcap">
    <w:name w:val="dropcap"/>
    <w:basedOn w:val="DefaultParagraphFont"/>
    <w:rsid w:val="00AB7957"/>
  </w:style>
  <w:style w:type="character" w:customStyle="1" w:styleId="articleauthor">
    <w:name w:val="articleauthor"/>
    <w:basedOn w:val="DefaultParagraphFont"/>
    <w:rsid w:val="00AB7957"/>
  </w:style>
  <w:style w:type="character" w:customStyle="1" w:styleId="article-date">
    <w:name w:val="article-date"/>
    <w:basedOn w:val="DefaultParagraphFont"/>
    <w:rsid w:val="00AB7957"/>
  </w:style>
  <w:style w:type="paragraph" w:customStyle="1" w:styleId="bodytext4">
    <w:name w:val="bodytext"/>
    <w:basedOn w:val="Normal"/>
    <w:qFormat/>
    <w:rsid w:val="00AB7957"/>
    <w:pPr>
      <w:spacing w:before="100" w:beforeAutospacing="1" w:after="100" w:afterAutospacing="1" w:line="240" w:lineRule="auto"/>
    </w:pPr>
    <w:rPr>
      <w:rFonts w:ascii="Times" w:hAnsi="Times"/>
      <w:szCs w:val="20"/>
    </w:rPr>
  </w:style>
  <w:style w:type="character" w:customStyle="1" w:styleId="highlightedsearchterm">
    <w:name w:val="highlightedsearchterm"/>
    <w:basedOn w:val="DefaultParagraphFont"/>
    <w:rsid w:val="00AB7957"/>
  </w:style>
  <w:style w:type="character" w:customStyle="1" w:styleId="bodysubtoc">
    <w:name w:val="bodysubtoc"/>
    <w:basedOn w:val="DefaultParagraphFont"/>
    <w:rsid w:val="00AB7957"/>
  </w:style>
  <w:style w:type="character" w:customStyle="1" w:styleId="lefttitlesmaller">
    <w:name w:val="lefttitlesmaller"/>
    <w:basedOn w:val="DefaultParagraphFont"/>
    <w:rsid w:val="00AB7957"/>
  </w:style>
  <w:style w:type="character" w:customStyle="1" w:styleId="mb">
    <w:name w:val="mb"/>
    <w:basedOn w:val="DefaultParagraphFont"/>
    <w:rsid w:val="00AB7957"/>
  </w:style>
  <w:style w:type="character" w:customStyle="1" w:styleId="fn">
    <w:name w:val="fn"/>
    <w:basedOn w:val="DefaultParagraphFont"/>
    <w:rsid w:val="00AB7957"/>
  </w:style>
  <w:style w:type="character" w:customStyle="1" w:styleId="smallcaps">
    <w:name w:val="smallcaps"/>
    <w:basedOn w:val="DefaultParagraphFont"/>
    <w:rsid w:val="00AB7957"/>
  </w:style>
  <w:style w:type="character" w:customStyle="1" w:styleId="field-content">
    <w:name w:val="field-content"/>
    <w:basedOn w:val="DefaultParagraphFont"/>
    <w:rsid w:val="00AB7957"/>
  </w:style>
  <w:style w:type="character" w:customStyle="1" w:styleId="submitted">
    <w:name w:val="submitted"/>
    <w:basedOn w:val="DefaultParagraphFont"/>
    <w:rsid w:val="00AB7957"/>
  </w:style>
  <w:style w:type="character" w:customStyle="1" w:styleId="submitted-date">
    <w:name w:val="submitted-date"/>
    <w:basedOn w:val="DefaultParagraphFont"/>
    <w:rsid w:val="00AB7957"/>
  </w:style>
  <w:style w:type="character" w:customStyle="1" w:styleId="submitted-time">
    <w:name w:val="submitted-time"/>
    <w:basedOn w:val="DefaultParagraphFont"/>
    <w:rsid w:val="00AB7957"/>
  </w:style>
  <w:style w:type="paragraph" w:customStyle="1" w:styleId="date-comments">
    <w:name w:val="date-comments"/>
    <w:basedOn w:val="Normal"/>
    <w:uiPriority w:val="99"/>
    <w:qFormat/>
    <w:rsid w:val="00AB7957"/>
    <w:pPr>
      <w:spacing w:before="100" w:beforeAutospacing="1" w:after="100" w:afterAutospacing="1" w:line="240" w:lineRule="auto"/>
    </w:pPr>
    <w:rPr>
      <w:rFonts w:ascii="Times" w:hAnsi="Times"/>
      <w:szCs w:val="20"/>
    </w:rPr>
  </w:style>
  <w:style w:type="paragraph" w:customStyle="1" w:styleId="Pa8">
    <w:name w:val="Pa8"/>
    <w:basedOn w:val="Default"/>
    <w:next w:val="Default"/>
    <w:uiPriority w:val="99"/>
    <w:qFormat/>
    <w:rsid w:val="00AB7957"/>
    <w:pPr>
      <w:spacing w:line="181" w:lineRule="atLeast"/>
    </w:pPr>
    <w:rPr>
      <w:rFonts w:ascii="Sabon LT Std" w:eastAsia="MS Mincho" w:hAnsi="Sabon LT Std"/>
      <w:color w:val="auto"/>
      <w:sz w:val="22"/>
    </w:rPr>
  </w:style>
  <w:style w:type="character" w:customStyle="1" w:styleId="A2">
    <w:name w:val="A2"/>
    <w:uiPriority w:val="99"/>
    <w:rsid w:val="00AB7957"/>
    <w:rPr>
      <w:rFonts w:cs="Sabon LT Std"/>
      <w:color w:val="000000"/>
      <w:sz w:val="15"/>
      <w:szCs w:val="15"/>
    </w:rPr>
  </w:style>
  <w:style w:type="paragraph" w:customStyle="1" w:styleId="Pa15">
    <w:name w:val="Pa15"/>
    <w:basedOn w:val="Default"/>
    <w:next w:val="Default"/>
    <w:uiPriority w:val="99"/>
    <w:qFormat/>
    <w:rsid w:val="00AB7957"/>
    <w:pPr>
      <w:spacing w:line="241" w:lineRule="atLeast"/>
    </w:pPr>
    <w:rPr>
      <w:rFonts w:ascii="Sabon LT Std" w:eastAsia="MS Mincho" w:hAnsi="Sabon LT Std"/>
      <w:color w:val="auto"/>
      <w:sz w:val="22"/>
    </w:rPr>
  </w:style>
  <w:style w:type="character" w:customStyle="1" w:styleId="searchword">
    <w:name w:val="searchword"/>
    <w:basedOn w:val="DefaultParagraphFont"/>
    <w:rsid w:val="00AB7957"/>
  </w:style>
  <w:style w:type="character" w:customStyle="1" w:styleId="meta-prep">
    <w:name w:val="meta-prep"/>
    <w:basedOn w:val="DefaultParagraphFont"/>
    <w:rsid w:val="00AB7957"/>
  </w:style>
  <w:style w:type="character" w:customStyle="1" w:styleId="entry-date">
    <w:name w:val="entry-date"/>
    <w:basedOn w:val="DefaultParagraphFont"/>
    <w:rsid w:val="00AB7957"/>
  </w:style>
  <w:style w:type="paragraph" w:customStyle="1" w:styleId="Header10">
    <w:name w:val="Header1"/>
    <w:aliases w:val="Header Char Char Char Char Char Char Char Cha,Char Char Char Cha"/>
    <w:basedOn w:val="Normal"/>
    <w:qFormat/>
    <w:rsid w:val="00AB7957"/>
    <w:pPr>
      <w:spacing w:before="100" w:beforeAutospacing="1" w:after="100" w:afterAutospacing="1" w:line="240" w:lineRule="auto"/>
    </w:pPr>
    <w:rPr>
      <w:rFonts w:eastAsia="Times New Roman"/>
    </w:rPr>
  </w:style>
  <w:style w:type="character" w:customStyle="1" w:styleId="Date1">
    <w:name w:val="Date1"/>
    <w:basedOn w:val="DefaultParagraphFont"/>
    <w:rsid w:val="00AB7957"/>
  </w:style>
  <w:style w:type="character" w:customStyle="1" w:styleId="CiteReal">
    <w:name w:val="CiteReal"/>
    <w:uiPriority w:val="1"/>
    <w:qFormat/>
    <w:rsid w:val="00AB7957"/>
    <w:rPr>
      <w:rFonts w:ascii="Arial" w:hAnsi="Arial"/>
      <w:b/>
      <w:sz w:val="24"/>
      <w:u w:val="single"/>
    </w:rPr>
  </w:style>
  <w:style w:type="character" w:customStyle="1" w:styleId="articletitle">
    <w:name w:val="articletitle"/>
    <w:rsid w:val="00AB7957"/>
    <w:rPr>
      <w:rFonts w:cs="Times New Roman"/>
    </w:rPr>
  </w:style>
  <w:style w:type="character" w:customStyle="1" w:styleId="6pointChar">
    <w:name w:val="6 point Char"/>
    <w:rsid w:val="00AB7957"/>
    <w:rPr>
      <w:rFonts w:cs="Times New Roman"/>
      <w:sz w:val="12"/>
      <w:lang w:val="en-US" w:eastAsia="en-US"/>
    </w:rPr>
  </w:style>
  <w:style w:type="character" w:customStyle="1" w:styleId="StyleThickunderline">
    <w:name w:val="Style Thick underline"/>
    <w:qFormat/>
    <w:rsid w:val="00AB7957"/>
    <w:rPr>
      <w:u w:val="thick"/>
    </w:rPr>
  </w:style>
  <w:style w:type="character" w:customStyle="1" w:styleId="UnderlineTextChar">
    <w:name w:val="Underline Text Char"/>
    <w:link w:val="UnderlineText"/>
    <w:rsid w:val="00AB7957"/>
    <w:rPr>
      <w:u w:val="single"/>
    </w:rPr>
  </w:style>
  <w:style w:type="character" w:customStyle="1" w:styleId="SmallText0">
    <w:name w:val="SmallText"/>
    <w:rsid w:val="00AB7957"/>
    <w:rPr>
      <w:color w:val="000000"/>
    </w:rPr>
  </w:style>
  <w:style w:type="paragraph" w:customStyle="1" w:styleId="HeadingsBase">
    <w:name w:val="Headings Base"/>
    <w:basedOn w:val="Normal"/>
    <w:link w:val="HeadingsBaseChar"/>
    <w:qFormat/>
    <w:rsid w:val="00AB7957"/>
    <w:pPr>
      <w:keepNext/>
      <w:keepLines/>
      <w:suppressAutoHyphens/>
      <w:spacing w:before="20" w:after="120" w:line="240" w:lineRule="auto"/>
      <w:jc w:val="center"/>
    </w:pPr>
    <w:rPr>
      <w:rFonts w:eastAsia="Times New Roman"/>
      <w:b/>
      <w:kern w:val="32"/>
      <w:sz w:val="32"/>
      <w:szCs w:val="20"/>
    </w:rPr>
  </w:style>
  <w:style w:type="character" w:customStyle="1" w:styleId="HeadingsBaseChar">
    <w:name w:val="Headings Base Char"/>
    <w:basedOn w:val="DefaultParagraphFont"/>
    <w:link w:val="HeadingsBase"/>
    <w:rsid w:val="00AB7957"/>
    <w:rPr>
      <w:rFonts w:ascii="Calibri" w:eastAsia="Times New Roman" w:hAnsi="Calibri"/>
      <w:b/>
      <w:kern w:val="32"/>
      <w:sz w:val="32"/>
      <w:szCs w:val="20"/>
    </w:rPr>
  </w:style>
  <w:style w:type="character" w:customStyle="1" w:styleId="underline3">
    <w:name w:val="underline3"/>
    <w:basedOn w:val="underline20"/>
    <w:rsid w:val="00AB7957"/>
    <w:rPr>
      <w:u w:val="single"/>
      <w:bdr w:val="none" w:sz="0" w:space="0" w:color="auto"/>
      <w:shd w:val="clear" w:color="auto" w:fill="FFFF00"/>
    </w:rPr>
  </w:style>
  <w:style w:type="paragraph" w:customStyle="1" w:styleId="HeadingFake">
    <w:name w:val="Heading Fake"/>
    <w:basedOn w:val="Heading3"/>
    <w:qFormat/>
    <w:rsid w:val="00AB7957"/>
    <w:pPr>
      <w:suppressAutoHyphens/>
      <w:spacing w:before="20" w:after="120" w:line="240" w:lineRule="auto"/>
      <w:outlineLvl w:val="9"/>
    </w:pPr>
    <w:rPr>
      <w:rFonts w:cs="Arial"/>
      <w:bCs/>
      <w:kern w:val="32"/>
      <w:szCs w:val="26"/>
    </w:rPr>
  </w:style>
  <w:style w:type="paragraph" w:customStyle="1" w:styleId="SchoolPaper">
    <w:name w:val="School Paper"/>
    <w:basedOn w:val="Normal"/>
    <w:qFormat/>
    <w:rsid w:val="00AB7957"/>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AB7957"/>
  </w:style>
  <w:style w:type="paragraph" w:customStyle="1" w:styleId="SchoolWorksCited">
    <w:name w:val="School Works Cited"/>
    <w:basedOn w:val="SchoolPaper"/>
    <w:qFormat/>
    <w:rsid w:val="00AB7957"/>
  </w:style>
  <w:style w:type="paragraph" w:customStyle="1" w:styleId="BlockQuote">
    <w:name w:val="Block Quote"/>
    <w:basedOn w:val="Normal"/>
    <w:qFormat/>
    <w:rsid w:val="00AB7957"/>
    <w:pPr>
      <w:spacing w:after="0" w:line="240" w:lineRule="auto"/>
      <w:ind w:left="720" w:right="720"/>
    </w:pPr>
    <w:rPr>
      <w:rFonts w:eastAsia="Times New Roman"/>
      <w:kern w:val="32"/>
      <w:szCs w:val="20"/>
    </w:rPr>
  </w:style>
  <w:style w:type="character" w:customStyle="1" w:styleId="menu">
    <w:name w:val="menu"/>
    <w:basedOn w:val="DefaultParagraphFont"/>
    <w:rsid w:val="00AB7957"/>
  </w:style>
  <w:style w:type="paragraph" w:customStyle="1" w:styleId="PaperBody">
    <w:name w:val="Paper Body"/>
    <w:basedOn w:val="Normal"/>
    <w:qFormat/>
    <w:rsid w:val="00AB7957"/>
    <w:pPr>
      <w:spacing w:after="0" w:line="480" w:lineRule="auto"/>
      <w:ind w:firstLine="720"/>
    </w:pPr>
    <w:rPr>
      <w:rFonts w:eastAsia="Times New Roman"/>
      <w:kern w:val="32"/>
    </w:rPr>
  </w:style>
  <w:style w:type="paragraph" w:customStyle="1" w:styleId="PaperCitation">
    <w:name w:val="Paper Citation"/>
    <w:basedOn w:val="Normal"/>
    <w:qFormat/>
    <w:rsid w:val="00AB7957"/>
    <w:pPr>
      <w:spacing w:after="0" w:line="480" w:lineRule="auto"/>
      <w:ind w:left="720" w:hanging="720"/>
    </w:pPr>
    <w:rPr>
      <w:rFonts w:eastAsia="Times New Roman"/>
      <w:kern w:val="32"/>
      <w:szCs w:val="20"/>
    </w:rPr>
  </w:style>
  <w:style w:type="character" w:customStyle="1" w:styleId="hatChar">
    <w:name w:val="hat Char"/>
    <w:basedOn w:val="DefaultParagraphFont"/>
    <w:link w:val="hat"/>
    <w:rsid w:val="00AB7957"/>
    <w:rPr>
      <w:rFonts w:ascii="Calibri" w:eastAsia="Calibri" w:hAnsi="Calibri"/>
      <w:b/>
      <w:bCs/>
      <w:color w:val="000000"/>
      <w:sz w:val="32"/>
      <w:u w:val="single"/>
    </w:rPr>
  </w:style>
  <w:style w:type="paragraph" w:customStyle="1" w:styleId="WW-Default">
    <w:name w:val="WW-Default"/>
    <w:qFormat/>
    <w:rsid w:val="00AB7957"/>
    <w:pPr>
      <w:suppressAutoHyphens/>
      <w:spacing w:after="0" w:line="240" w:lineRule="auto"/>
    </w:pPr>
    <w:rPr>
      <w:rFonts w:ascii="Georgia" w:eastAsia="Calibri" w:hAnsi="Georgia" w:cs="Calibri"/>
      <w:lang w:eastAsia="ar-SA"/>
    </w:rPr>
  </w:style>
  <w:style w:type="paragraph" w:customStyle="1" w:styleId="Standard">
    <w:name w:val="Standard"/>
    <w:qFormat/>
    <w:rsid w:val="00AB7957"/>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itxtrst">
    <w:name w:val="itxtrst"/>
    <w:rsid w:val="00AB7957"/>
  </w:style>
  <w:style w:type="character" w:customStyle="1" w:styleId="A-Underlining">
    <w:name w:val="A-Underlining"/>
    <w:basedOn w:val="DefaultParagraphFont"/>
    <w:rsid w:val="00AB7957"/>
    <w:rPr>
      <w:rFonts w:ascii="Garamond" w:hAnsi="Garamond"/>
      <w:color w:val="auto"/>
      <w:sz w:val="24"/>
      <w:u w:val="single"/>
    </w:rPr>
  </w:style>
  <w:style w:type="paragraph" w:customStyle="1" w:styleId="B-TagCite">
    <w:name w:val="B-TagCite"/>
    <w:qFormat/>
    <w:rsid w:val="00AB7957"/>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rsid w:val="00AB7957"/>
    <w:rPr>
      <w:rFonts w:ascii="Times New Roman" w:eastAsia="Times New Roman" w:hAnsi="Times New Roman" w:cs="Times New Roman"/>
      <w:b/>
      <w:szCs w:val="20"/>
    </w:rPr>
  </w:style>
  <w:style w:type="character" w:customStyle="1" w:styleId="StyleUnderlineBold">
    <w:name w:val="Style Underline + Bold"/>
    <w:rsid w:val="00AB7957"/>
    <w:rPr>
      <w:b/>
      <w:bCs/>
      <w:u w:val="single"/>
    </w:rPr>
  </w:style>
  <w:style w:type="character" w:customStyle="1" w:styleId="smallChar">
    <w:name w:val="small Char"/>
    <w:rsid w:val="00AB7957"/>
    <w:rPr>
      <w:rFonts w:eastAsia="Calibri"/>
      <w:sz w:val="16"/>
      <w:szCs w:val="22"/>
      <w:lang w:val="en-US" w:eastAsia="en-US" w:bidi="ar-SA"/>
    </w:rPr>
  </w:style>
  <w:style w:type="character" w:customStyle="1" w:styleId="Underline-Highlighted">
    <w:name w:val="Underline-Highlighted"/>
    <w:uiPriority w:val="1"/>
    <w:qFormat/>
    <w:rsid w:val="00AB7957"/>
    <w:rPr>
      <w:rFonts w:ascii="Cambria" w:hAnsi="Cambria"/>
      <w:sz w:val="24"/>
      <w:u w:val="single"/>
      <w:bdr w:val="none" w:sz="0" w:space="0" w:color="auto"/>
      <w:shd w:val="clear" w:color="auto" w:fill="99FF66"/>
    </w:rPr>
  </w:style>
  <w:style w:type="character" w:customStyle="1" w:styleId="newsmain">
    <w:name w:val="news_main"/>
    <w:basedOn w:val="DefaultParagraphFont"/>
    <w:rsid w:val="00AB7957"/>
  </w:style>
  <w:style w:type="character" w:customStyle="1" w:styleId="UnderlinedTextCharChar">
    <w:name w:val="Underlined Text Char Char"/>
    <w:basedOn w:val="DefaultParagraphFont"/>
    <w:rsid w:val="00AB7957"/>
    <w:rPr>
      <w:rFonts w:cs="Arial"/>
      <w:bCs/>
      <w:noProof w:val="0"/>
      <w:szCs w:val="26"/>
      <w:u w:val="single"/>
      <w:lang w:val="en-US" w:eastAsia="en-US" w:bidi="ar-SA"/>
    </w:rPr>
  </w:style>
  <w:style w:type="character" w:customStyle="1" w:styleId="il">
    <w:name w:val="il"/>
    <w:rsid w:val="00AB7957"/>
  </w:style>
  <w:style w:type="character" w:customStyle="1" w:styleId="BodyText10">
    <w:name w:val="Body Text1"/>
    <w:rsid w:val="00AB795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AB7957"/>
  </w:style>
  <w:style w:type="paragraph" w:customStyle="1" w:styleId="10ptfont">
    <w:name w:val="10pt font"/>
    <w:basedOn w:val="Normal"/>
    <w:link w:val="10ptfontChar"/>
    <w:autoRedefine/>
    <w:rsid w:val="00AB7957"/>
    <w:pPr>
      <w:spacing w:after="0" w:line="240" w:lineRule="auto"/>
    </w:pPr>
    <w:rPr>
      <w:rFonts w:eastAsia="Times New Roman"/>
      <w:sz w:val="20"/>
    </w:rPr>
  </w:style>
  <w:style w:type="character" w:customStyle="1" w:styleId="10ptfontChar">
    <w:name w:val="10pt font Char"/>
    <w:link w:val="10ptfont"/>
    <w:rsid w:val="00AB7957"/>
    <w:rPr>
      <w:rFonts w:ascii="Calibri" w:eastAsia="Times New Roman" w:hAnsi="Calibri"/>
      <w:sz w:val="20"/>
    </w:rPr>
  </w:style>
  <w:style w:type="character" w:customStyle="1" w:styleId="HIGHLIGHT0">
    <w:name w:val="HIGHLIGHT"/>
    <w:uiPriority w:val="1"/>
    <w:rsid w:val="00AB7957"/>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AB7957"/>
    <w:rPr>
      <w:rFonts w:ascii="Georgia" w:eastAsia="Calibri" w:hAnsi="Georgia"/>
      <w:iCs/>
      <w:sz w:val="16"/>
    </w:rPr>
  </w:style>
  <w:style w:type="paragraph" w:customStyle="1" w:styleId="Shrink8">
    <w:name w:val="Shrink8"/>
    <w:basedOn w:val="Normal"/>
    <w:qFormat/>
    <w:rsid w:val="00AB7957"/>
    <w:pPr>
      <w:spacing w:after="0" w:line="240" w:lineRule="auto"/>
    </w:pPr>
    <w:rPr>
      <w:rFonts w:eastAsia="Cambria"/>
    </w:rPr>
  </w:style>
  <w:style w:type="character" w:customStyle="1" w:styleId="StyleUnderlineCharChar9pt">
    <w:name w:val="Style Underline Char Char + 9 pt"/>
    <w:rsid w:val="00AB7957"/>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AB7957"/>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AB7957"/>
    <w:pPr>
      <w:suppressAutoHyphens/>
      <w:spacing w:before="280" w:after="280" w:line="240" w:lineRule="auto"/>
    </w:pPr>
    <w:rPr>
      <w:color w:val="000000"/>
    </w:rPr>
  </w:style>
  <w:style w:type="character" w:customStyle="1" w:styleId="StyleIntenseReferenceGaramond">
    <w:name w:val="Style Intense Reference + Garamond"/>
    <w:rsid w:val="00AB7957"/>
    <w:rPr>
      <w:rFonts w:ascii="Garamond" w:hAnsi="Garamond"/>
      <w:bCs/>
      <w:color w:val="auto"/>
      <w:spacing w:val="5"/>
      <w:sz w:val="20"/>
      <w:u w:val="single"/>
    </w:rPr>
  </w:style>
  <w:style w:type="character" w:customStyle="1" w:styleId="StyleIntenseReferenceGaramondBold">
    <w:name w:val="Style Intense Reference + Garamond Bold"/>
    <w:rsid w:val="00AB7957"/>
    <w:rPr>
      <w:rFonts w:ascii="Garamond" w:hAnsi="Garamond"/>
      <w:b/>
      <w:bCs/>
      <w:color w:val="auto"/>
      <w:spacing w:val="5"/>
      <w:sz w:val="20"/>
      <w:u w:val="single"/>
    </w:rPr>
  </w:style>
  <w:style w:type="character" w:customStyle="1" w:styleId="detailtitle">
    <w:name w:val="detailtitle"/>
    <w:basedOn w:val="DefaultParagraphFont"/>
    <w:rsid w:val="00AB7957"/>
  </w:style>
  <w:style w:type="character" w:customStyle="1" w:styleId="a">
    <w:name w:val="a"/>
    <w:basedOn w:val="DefaultParagraphFont"/>
    <w:rsid w:val="00AB7957"/>
  </w:style>
  <w:style w:type="character" w:customStyle="1" w:styleId="newstime">
    <w:name w:val="newstime"/>
    <w:basedOn w:val="DefaultParagraphFont"/>
    <w:rsid w:val="00AB7957"/>
  </w:style>
  <w:style w:type="character" w:customStyle="1" w:styleId="IntenseReference1">
    <w:name w:val="Intense Reference1"/>
    <w:qFormat/>
    <w:rsid w:val="00AB7957"/>
    <w:rPr>
      <w:rFonts w:ascii="Arial" w:hAnsi="Arial"/>
      <w:bCs/>
      <w:color w:val="auto"/>
      <w:spacing w:val="5"/>
      <w:sz w:val="20"/>
      <w:u w:val="thick"/>
    </w:rPr>
  </w:style>
  <w:style w:type="character" w:customStyle="1" w:styleId="TagChar3">
    <w:name w:val="Tag Char3"/>
    <w:rsid w:val="00AB7957"/>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AB7957"/>
    <w:rPr>
      <w:rFonts w:ascii="Garamond" w:hAnsi="Garamond"/>
      <w:b/>
      <w:sz w:val="24"/>
      <w:szCs w:val="26"/>
      <w:bdr w:val="none" w:sz="0" w:space="0" w:color="auto"/>
      <w:shd w:val="clear" w:color="auto" w:fill="FFFF00"/>
    </w:rPr>
  </w:style>
  <w:style w:type="character" w:customStyle="1" w:styleId="texto1">
    <w:name w:val="texto1"/>
    <w:basedOn w:val="DefaultParagraphFont"/>
    <w:rsid w:val="00AB7957"/>
  </w:style>
  <w:style w:type="character" w:customStyle="1" w:styleId="ilad1">
    <w:name w:val="il_ad1"/>
    <w:rsid w:val="00AB7957"/>
    <w:rPr>
      <w:vanish/>
      <w:webHidden w:val="0"/>
      <w:color w:val="000000"/>
      <w:u w:val="single"/>
      <w:specVanish/>
    </w:rPr>
  </w:style>
  <w:style w:type="character" w:customStyle="1" w:styleId="ThickUnderlineCharChar">
    <w:name w:val="Thick Underline Char Char"/>
    <w:rsid w:val="00AB7957"/>
    <w:rPr>
      <w:sz w:val="24"/>
      <w:szCs w:val="24"/>
      <w:u w:val="thick"/>
      <w:lang w:val="en-US" w:eastAsia="en-US" w:bidi="ar-SA"/>
    </w:rPr>
  </w:style>
  <w:style w:type="character" w:customStyle="1" w:styleId="Underline21">
    <w:name w:val="Underline 2"/>
    <w:basedOn w:val="DefaultParagraphFont"/>
    <w:uiPriority w:val="1"/>
    <w:qFormat/>
    <w:rsid w:val="00AB7957"/>
    <w:rPr>
      <w:b/>
      <w:u w:val="single"/>
    </w:rPr>
  </w:style>
  <w:style w:type="paragraph" w:customStyle="1" w:styleId="first">
    <w:name w:val="first"/>
    <w:basedOn w:val="Normal"/>
    <w:qFormat/>
    <w:rsid w:val="00AB7957"/>
    <w:pPr>
      <w:spacing w:before="100" w:beforeAutospacing="1" w:after="100" w:afterAutospacing="1" w:line="240" w:lineRule="auto"/>
    </w:pPr>
    <w:rPr>
      <w:rFonts w:eastAsia="Times New Roman"/>
      <w:sz w:val="24"/>
    </w:rPr>
  </w:style>
  <w:style w:type="character" w:customStyle="1" w:styleId="tx">
    <w:name w:val="tx"/>
    <w:basedOn w:val="DefaultParagraphFont"/>
    <w:rsid w:val="00AB7957"/>
  </w:style>
  <w:style w:type="character" w:customStyle="1" w:styleId="oneclick-link">
    <w:name w:val="oneclick-link"/>
    <w:basedOn w:val="DefaultParagraphFont"/>
    <w:rsid w:val="00AB7957"/>
  </w:style>
  <w:style w:type="paragraph" w:customStyle="1" w:styleId="StyleHeading4TagsmalltextBigcardbodyNormalTagNotBold">
    <w:name w:val="Style Heading 4Tagsmall textBig cardbodyNormal Tag + Not Bold"/>
    <w:basedOn w:val="Heading4"/>
    <w:next w:val="loose"/>
    <w:qFormat/>
    <w:rsid w:val="00AB7957"/>
    <w:pPr>
      <w:spacing w:before="200" w:line="240" w:lineRule="auto"/>
    </w:pPr>
    <w:rPr>
      <w:iCs w:val="0"/>
      <w:sz w:val="22"/>
    </w:rPr>
  </w:style>
  <w:style w:type="character" w:styleId="HTMLTypewriter">
    <w:name w:val="HTML Typewriter"/>
    <w:basedOn w:val="DefaultParagraphFont"/>
    <w:unhideWhenUsed/>
    <w:rsid w:val="00AB7957"/>
    <w:rPr>
      <w:rFonts w:ascii="Consolas" w:hAnsi="Consolas" w:cs="Consolas"/>
      <w:sz w:val="20"/>
      <w:szCs w:val="20"/>
    </w:rPr>
  </w:style>
  <w:style w:type="character" w:customStyle="1" w:styleId="EndnoteTextChar">
    <w:name w:val="Endnote Text Char"/>
    <w:basedOn w:val="DefaultParagraphFont"/>
    <w:locked/>
    <w:rsid w:val="00AB7957"/>
  </w:style>
  <w:style w:type="character" w:customStyle="1" w:styleId="BodyTextFirstIndentChar">
    <w:name w:val="Body Text First Indent Char"/>
    <w:basedOn w:val="Heading8Char"/>
    <w:locked/>
    <w:rsid w:val="00AB7957"/>
    <w:rPr>
      <w:rFonts w:ascii="Georgia" w:eastAsiaTheme="majorEastAsia" w:hAnsi="Georgia" w:cs="Arial"/>
      <w:b/>
      <w:color w:val="404040" w:themeColor="text1" w:themeTint="BF"/>
      <w:kern w:val="32"/>
      <w:sz w:val="24"/>
      <w:szCs w:val="24"/>
      <w:u w:val="double"/>
    </w:rPr>
  </w:style>
  <w:style w:type="character" w:customStyle="1" w:styleId="BodyTextIndent2Char">
    <w:name w:val="Body Text Indent 2 Char"/>
    <w:basedOn w:val="DefaultParagraphFont"/>
    <w:locked/>
    <w:rsid w:val="00AB7957"/>
  </w:style>
  <w:style w:type="character" w:customStyle="1" w:styleId="BlockHeadingsCharCharChar">
    <w:name w:val="Block Headings Char Char Char"/>
    <w:locked/>
    <w:rsid w:val="00AB7957"/>
  </w:style>
  <w:style w:type="paragraph" w:customStyle="1" w:styleId="BlockHeadingsCharChar">
    <w:name w:val="Block Headings Char Char"/>
    <w:basedOn w:val="Normal"/>
    <w:qFormat/>
    <w:rsid w:val="00AB7957"/>
    <w:pPr>
      <w:spacing w:after="0" w:line="240" w:lineRule="auto"/>
    </w:pPr>
  </w:style>
  <w:style w:type="character" w:customStyle="1" w:styleId="CitesCharCharCharChar">
    <w:name w:val="Cites Char Char Char Char"/>
    <w:locked/>
    <w:rsid w:val="00AB7957"/>
  </w:style>
  <w:style w:type="character" w:customStyle="1" w:styleId="TagsChar1CharChar">
    <w:name w:val="Tags Char1 Char Char"/>
    <w:locked/>
    <w:rsid w:val="00AB7957"/>
  </w:style>
  <w:style w:type="paragraph" w:customStyle="1" w:styleId="TagsChar1Char">
    <w:name w:val="Tags Char1 Char"/>
    <w:basedOn w:val="Normal"/>
    <w:qFormat/>
    <w:rsid w:val="00AB7957"/>
    <w:pPr>
      <w:spacing w:after="0" w:line="240" w:lineRule="auto"/>
    </w:p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AB7957"/>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AB7957"/>
    <w:pPr>
      <w:spacing w:after="0" w:line="240" w:lineRule="auto"/>
    </w:pPr>
  </w:style>
  <w:style w:type="character" w:customStyle="1" w:styleId="CardsFont6ptCharCharChar">
    <w:name w:val="Cards + Font: 6 pt Char Char Char"/>
    <w:locked/>
    <w:rsid w:val="00AB7957"/>
  </w:style>
  <w:style w:type="character" w:customStyle="1" w:styleId="blocktitleChar">
    <w:name w:val="block title Char"/>
    <w:locked/>
    <w:rsid w:val="00AB7957"/>
  </w:style>
  <w:style w:type="character" w:customStyle="1" w:styleId="Cards1Char">
    <w:name w:val="Cards1 Char"/>
    <w:locked/>
    <w:rsid w:val="00AB7957"/>
  </w:style>
  <w:style w:type="paragraph" w:customStyle="1" w:styleId="Cards1">
    <w:name w:val="Cards1"/>
    <w:basedOn w:val="Normal"/>
    <w:qFormat/>
    <w:rsid w:val="00AB7957"/>
    <w:pPr>
      <w:spacing w:after="0" w:line="240" w:lineRule="auto"/>
    </w:pPr>
  </w:style>
  <w:style w:type="character" w:customStyle="1" w:styleId="CardsUnderlineChar">
    <w:name w:val="Cards + Underline Char"/>
    <w:locked/>
    <w:rsid w:val="00AB7957"/>
  </w:style>
  <w:style w:type="paragraph" w:customStyle="1" w:styleId="CardsUnderline">
    <w:name w:val="Cards + Underline"/>
    <w:basedOn w:val="Normal"/>
    <w:next w:val="Style3"/>
    <w:qFormat/>
    <w:rsid w:val="00AB7957"/>
    <w:pPr>
      <w:spacing w:after="0" w:line="240" w:lineRule="auto"/>
    </w:pPr>
  </w:style>
  <w:style w:type="paragraph" w:customStyle="1" w:styleId="StyleNormalWebNormalWebChar1CharNormalWebCharCharC">
    <w:name w:val="Style Normal (Web)Normal (Web) Char1 CharNormal (Web) Char Char C..."/>
    <w:basedOn w:val="Title"/>
    <w:qFormat/>
    <w:rsid w:val="00AB7957"/>
    <w:pPr>
      <w:spacing w:before="0" w:after="0" w:line="240" w:lineRule="auto"/>
      <w:ind w:left="0" w:right="0"/>
      <w:jc w:val="left"/>
      <w:outlineLvl w:val="9"/>
    </w:pPr>
    <w:rPr>
      <w:rFonts w:ascii="Georgia" w:hAnsi="Georgia"/>
      <w:u w:val="none"/>
    </w:rPr>
  </w:style>
  <w:style w:type="paragraph" w:customStyle="1" w:styleId="Reference">
    <w:name w:val="Reference"/>
    <w:qFormat/>
    <w:rsid w:val="00AB7957"/>
    <w:pPr>
      <w:spacing w:after="200" w:line="276" w:lineRule="auto"/>
    </w:pPr>
  </w:style>
  <w:style w:type="character" w:customStyle="1" w:styleId="Debate-CardSmalltextF2Char">
    <w:name w:val="Debate- Card Small text F2 Char"/>
    <w:locked/>
    <w:rsid w:val="00AB7957"/>
  </w:style>
  <w:style w:type="paragraph" w:customStyle="1" w:styleId="Debate-CardSmalltextF2">
    <w:name w:val="Debate- Card Small text F2"/>
    <w:basedOn w:val="Normal"/>
    <w:next w:val="Normal"/>
    <w:qFormat/>
    <w:rsid w:val="00AB7957"/>
    <w:pPr>
      <w:spacing w:after="0" w:line="240" w:lineRule="auto"/>
    </w:pPr>
  </w:style>
  <w:style w:type="paragraph" w:customStyle="1" w:styleId="StyleHeading2Heading2Char2CharHeading2Char1CharCharHead">
    <w:name w:val="Style Heading 2Heading 2 Char2 CharHeading 2 Char1 Char CharHead..."/>
    <w:basedOn w:val="Heading2"/>
    <w:qFormat/>
    <w:rsid w:val="00AB7957"/>
    <w:pPr>
      <w:spacing w:before="480" w:line="240" w:lineRule="auto"/>
    </w:pPr>
  </w:style>
  <w:style w:type="paragraph" w:customStyle="1" w:styleId="Blocktitle0">
    <w:name w:val="Block title"/>
    <w:basedOn w:val="Heading1"/>
    <w:next w:val="Debate-EmphasizedText-F5"/>
    <w:autoRedefine/>
    <w:qFormat/>
    <w:rsid w:val="00AB7957"/>
    <w:pPr>
      <w:spacing w:before="480" w:line="240" w:lineRule="auto"/>
    </w:pPr>
  </w:style>
  <w:style w:type="paragraph" w:customStyle="1" w:styleId="BlockHeading1">
    <w:name w:val="Block Heading 1"/>
    <w:basedOn w:val="Normal"/>
    <w:uiPriority w:val="99"/>
    <w:qFormat/>
    <w:rsid w:val="00AB7957"/>
    <w:pPr>
      <w:spacing w:after="0" w:line="240" w:lineRule="auto"/>
    </w:pPr>
  </w:style>
  <w:style w:type="paragraph" w:customStyle="1" w:styleId="RepeatBlockHeading">
    <w:name w:val="Repeat Block Heading"/>
    <w:basedOn w:val="Normal"/>
    <w:next w:val="Underlining"/>
    <w:uiPriority w:val="99"/>
    <w:qFormat/>
    <w:rsid w:val="00AB7957"/>
    <w:pPr>
      <w:spacing w:after="0" w:line="240" w:lineRule="auto"/>
    </w:pPr>
  </w:style>
  <w:style w:type="character" w:customStyle="1" w:styleId="CardTagChar">
    <w:name w:val="Card Tag Char"/>
    <w:locked/>
    <w:rsid w:val="00AB7957"/>
  </w:style>
  <w:style w:type="paragraph" w:customStyle="1" w:styleId="CardTag">
    <w:name w:val="Card Tag"/>
    <w:next w:val="CardNotUnderlined"/>
    <w:qFormat/>
    <w:rsid w:val="00AB7957"/>
    <w:pPr>
      <w:spacing w:after="200" w:line="276" w:lineRule="auto"/>
    </w:pPr>
  </w:style>
  <w:style w:type="paragraph" w:customStyle="1" w:styleId="textsmall">
    <w:name w:val="textsmall"/>
    <w:basedOn w:val="Normal"/>
    <w:next w:val="MicroText0"/>
    <w:qFormat/>
    <w:rsid w:val="00AB7957"/>
    <w:pPr>
      <w:spacing w:after="0" w:line="240" w:lineRule="auto"/>
    </w:pPr>
  </w:style>
  <w:style w:type="paragraph" w:customStyle="1" w:styleId="SmallCite">
    <w:name w:val="Small Cite"/>
    <w:basedOn w:val="Normal"/>
    <w:next w:val="BlockHeading1"/>
    <w:qFormat/>
    <w:rsid w:val="00AB7957"/>
    <w:pPr>
      <w:spacing w:after="0" w:line="240" w:lineRule="auto"/>
    </w:pPr>
  </w:style>
  <w:style w:type="paragraph" w:customStyle="1" w:styleId="links1">
    <w:name w:val="links1"/>
    <w:basedOn w:val="Normal"/>
    <w:qFormat/>
    <w:rsid w:val="00AB7957"/>
    <w:pPr>
      <w:spacing w:after="0" w:line="240" w:lineRule="auto"/>
    </w:pPr>
  </w:style>
  <w:style w:type="paragraph" w:customStyle="1" w:styleId="endtext">
    <w:name w:val="endtext"/>
    <w:basedOn w:val="Normal"/>
    <w:next w:val="CardTag"/>
    <w:qFormat/>
    <w:rsid w:val="00AB7957"/>
    <w:pPr>
      <w:spacing w:after="0" w:line="240" w:lineRule="auto"/>
    </w:pPr>
  </w:style>
  <w:style w:type="paragraph" w:customStyle="1" w:styleId="g">
    <w:name w:val="g"/>
    <w:basedOn w:val="Normal"/>
    <w:next w:val="Paste"/>
    <w:qFormat/>
    <w:rsid w:val="00AB7957"/>
    <w:pPr>
      <w:spacing w:after="0" w:line="240" w:lineRule="auto"/>
    </w:pPr>
  </w:style>
  <w:style w:type="paragraph" w:customStyle="1" w:styleId="Repeatheader">
    <w:name w:val="Repeat header"/>
    <w:basedOn w:val="Normal"/>
    <w:next w:val="noindent"/>
    <w:autoRedefine/>
    <w:qFormat/>
    <w:rsid w:val="00AB7957"/>
    <w:pPr>
      <w:spacing w:after="0" w:line="240" w:lineRule="auto"/>
    </w:pPr>
  </w:style>
  <w:style w:type="paragraph" w:customStyle="1" w:styleId="StyleCardNotUnderlined8pt">
    <w:name w:val="Style Card Not Underlined + 8 pt"/>
    <w:basedOn w:val="Debate-CardTextUnderlined-F3"/>
    <w:next w:val="endtext"/>
    <w:qFormat/>
    <w:rsid w:val="00AB7957"/>
    <w:pPr>
      <w:spacing w:after="0"/>
      <w:contextualSpacing w:val="0"/>
    </w:pPr>
    <w:rPr>
      <w:rFonts w:cstheme="minorBidi"/>
      <w:u w:val="none"/>
    </w:rPr>
  </w:style>
  <w:style w:type="paragraph" w:customStyle="1" w:styleId="CardNotUnderlined3">
    <w:name w:val="Card Not Underlined 3"/>
    <w:basedOn w:val="Debate-CardTextUnderlined-F3"/>
    <w:qFormat/>
    <w:rsid w:val="00AB7957"/>
    <w:pPr>
      <w:spacing w:after="0"/>
      <w:contextualSpacing w:val="0"/>
    </w:pPr>
    <w:rPr>
      <w:rFonts w:cstheme="minorBidi"/>
      <w:u w:val="none"/>
    </w:rPr>
  </w:style>
  <w:style w:type="paragraph" w:customStyle="1" w:styleId="CardNotUnderlinedFinal">
    <w:name w:val="Card Not Underlined Final"/>
    <w:next w:val="g"/>
    <w:qFormat/>
    <w:rsid w:val="00AB7957"/>
  </w:style>
  <w:style w:type="paragraph" w:customStyle="1" w:styleId="Numbering">
    <w:name w:val="Numbering"/>
    <w:basedOn w:val="Normal"/>
    <w:next w:val="Normal"/>
    <w:qFormat/>
    <w:rsid w:val="00AB7957"/>
    <w:pPr>
      <w:spacing w:after="0" w:line="240" w:lineRule="auto"/>
    </w:pPr>
  </w:style>
  <w:style w:type="paragraph" w:customStyle="1" w:styleId="Un-IndexedHeading">
    <w:name w:val="Un-Indexed Heading"/>
    <w:basedOn w:val="Heading1"/>
    <w:next w:val="Normal"/>
    <w:qFormat/>
    <w:rsid w:val="00AB7957"/>
    <w:pPr>
      <w:spacing w:before="480" w:line="240" w:lineRule="auto"/>
    </w:pPr>
  </w:style>
  <w:style w:type="paragraph" w:customStyle="1" w:styleId="Circle">
    <w:name w:val="Circle"/>
    <w:basedOn w:val="Normal"/>
    <w:next w:val="Normal"/>
    <w:qFormat/>
    <w:rsid w:val="00AB7957"/>
    <w:pPr>
      <w:spacing w:after="0" w:line="240" w:lineRule="auto"/>
    </w:pPr>
  </w:style>
  <w:style w:type="paragraph" w:customStyle="1" w:styleId="PageHeader">
    <w:name w:val="Page Header"/>
    <w:basedOn w:val="Normal"/>
    <w:next w:val="CardNotUnderlined3"/>
    <w:link w:val="PageHeaderChar"/>
    <w:qFormat/>
    <w:rsid w:val="00AB7957"/>
    <w:pPr>
      <w:spacing w:after="0" w:line="240" w:lineRule="auto"/>
    </w:pPr>
  </w:style>
  <w:style w:type="paragraph" w:customStyle="1" w:styleId="IndentedLettering">
    <w:name w:val="Indented Lettering"/>
    <w:next w:val="Normal"/>
    <w:qFormat/>
    <w:rsid w:val="00AB7957"/>
  </w:style>
  <w:style w:type="paragraph" w:customStyle="1" w:styleId="Lettering">
    <w:name w:val="Lettering"/>
    <w:next w:val="Normal"/>
    <w:qFormat/>
    <w:rsid w:val="00AB7957"/>
  </w:style>
  <w:style w:type="paragraph" w:customStyle="1" w:styleId="FileName">
    <w:name w:val="File Name"/>
    <w:basedOn w:val="Normal"/>
    <w:next w:val="Normal"/>
    <w:qFormat/>
    <w:rsid w:val="00AB7957"/>
    <w:pPr>
      <w:spacing w:after="0" w:line="240" w:lineRule="auto"/>
    </w:pPr>
  </w:style>
  <w:style w:type="paragraph" w:customStyle="1" w:styleId="Pagination">
    <w:name w:val="Pagination"/>
    <w:basedOn w:val="Normal"/>
    <w:next w:val="Normal"/>
    <w:qFormat/>
    <w:rsid w:val="00AB7957"/>
    <w:pPr>
      <w:spacing w:after="0" w:line="240" w:lineRule="auto"/>
    </w:pPr>
  </w:style>
  <w:style w:type="paragraph" w:customStyle="1" w:styleId="IndentedNumbering">
    <w:name w:val="Indented Numbering"/>
    <w:basedOn w:val="CardNotUnderlinedFinal"/>
    <w:next w:val="Normal"/>
    <w:qFormat/>
    <w:rsid w:val="00AB7957"/>
  </w:style>
  <w:style w:type="paragraph" w:customStyle="1" w:styleId="CardContinued1">
    <w:name w:val="Card Continued 1"/>
    <w:basedOn w:val="Normal"/>
    <w:next w:val="Normal"/>
    <w:qFormat/>
    <w:rsid w:val="00AB7957"/>
    <w:pPr>
      <w:spacing w:after="0" w:line="240" w:lineRule="auto"/>
    </w:pPr>
  </w:style>
  <w:style w:type="paragraph" w:customStyle="1" w:styleId="CardContinued2">
    <w:name w:val="Card Continued 2"/>
    <w:basedOn w:val="Circle"/>
    <w:next w:val="Normal"/>
    <w:qFormat/>
    <w:rsid w:val="00AB7957"/>
  </w:style>
  <w:style w:type="paragraph" w:customStyle="1" w:styleId="Clearformatting">
    <w:name w:val="Clear formatting"/>
    <w:basedOn w:val="Normal"/>
    <w:next w:val="IndentedLettering"/>
    <w:qFormat/>
    <w:rsid w:val="00AB7957"/>
    <w:pPr>
      <w:spacing w:after="0" w:line="240" w:lineRule="auto"/>
    </w:pPr>
  </w:style>
  <w:style w:type="paragraph" w:customStyle="1" w:styleId="SmallCardText">
    <w:name w:val="Small Card Text"/>
    <w:basedOn w:val="Lettering"/>
    <w:next w:val="FileName"/>
    <w:qFormat/>
    <w:rsid w:val="00AB7957"/>
  </w:style>
  <w:style w:type="paragraph" w:customStyle="1" w:styleId="TAGFONT">
    <w:name w:val="TAG FONT"/>
    <w:basedOn w:val="Normal"/>
    <w:next w:val="Pagination"/>
    <w:autoRedefine/>
    <w:qFormat/>
    <w:rsid w:val="00AB7957"/>
    <w:pPr>
      <w:spacing w:after="0" w:line="240" w:lineRule="auto"/>
    </w:pPr>
  </w:style>
  <w:style w:type="character" w:customStyle="1" w:styleId="LanguageStrikeChar">
    <w:name w:val="Language Strike Char"/>
    <w:locked/>
    <w:rsid w:val="00AB7957"/>
  </w:style>
  <w:style w:type="paragraph" w:customStyle="1" w:styleId="LanguageStrike">
    <w:name w:val="Language Strike"/>
    <w:basedOn w:val="Normal"/>
    <w:next w:val="Normal"/>
    <w:uiPriority w:val="99"/>
    <w:qFormat/>
    <w:rsid w:val="00AB7957"/>
    <w:pPr>
      <w:spacing w:after="0" w:line="240" w:lineRule="auto"/>
    </w:pPr>
  </w:style>
  <w:style w:type="character" w:customStyle="1" w:styleId="8pointChar">
    <w:name w:val="8 point Char"/>
    <w:locked/>
    <w:rsid w:val="00AB7957"/>
  </w:style>
  <w:style w:type="paragraph" w:customStyle="1" w:styleId="8point">
    <w:name w:val="8 point"/>
    <w:basedOn w:val="Normal"/>
    <w:next w:val="fullstory"/>
    <w:qFormat/>
    <w:rsid w:val="00AB7957"/>
    <w:pPr>
      <w:spacing w:after="0" w:line="240" w:lineRule="auto"/>
    </w:pPr>
  </w:style>
  <w:style w:type="character" w:customStyle="1" w:styleId="citationunderlineChar">
    <w:name w:val="citation/underline Char"/>
    <w:locked/>
    <w:rsid w:val="00AB7957"/>
  </w:style>
  <w:style w:type="paragraph" w:customStyle="1" w:styleId="citationunderline">
    <w:name w:val="citation/underline"/>
    <w:autoRedefine/>
    <w:qFormat/>
    <w:rsid w:val="00AB7957"/>
    <w:pPr>
      <w:spacing w:after="200" w:line="276" w:lineRule="auto"/>
    </w:pPr>
  </w:style>
  <w:style w:type="paragraph" w:customStyle="1" w:styleId="Style60">
    <w:name w:val="Style 6"/>
    <w:next w:val="8point"/>
    <w:qFormat/>
    <w:rsid w:val="00AB7957"/>
    <w:pPr>
      <w:spacing w:after="200" w:line="276" w:lineRule="auto"/>
    </w:pPr>
  </w:style>
  <w:style w:type="paragraph" w:customStyle="1" w:styleId="Citation-Complete">
    <w:name w:val="Citation - Complete"/>
    <w:basedOn w:val="Normal"/>
    <w:next w:val="Lettering"/>
    <w:link w:val="Citation-CompleteChar"/>
    <w:autoRedefine/>
    <w:qFormat/>
    <w:rsid w:val="00AB7957"/>
    <w:pPr>
      <w:spacing w:after="0" w:line="240" w:lineRule="auto"/>
    </w:pPr>
  </w:style>
  <w:style w:type="paragraph" w:customStyle="1" w:styleId="Citation-FirstLine">
    <w:name w:val="Citation - First Line"/>
    <w:basedOn w:val="Normal"/>
    <w:next w:val="Style4"/>
    <w:autoRedefine/>
    <w:qFormat/>
    <w:rsid w:val="00AB7957"/>
    <w:pPr>
      <w:spacing w:after="0" w:line="240" w:lineRule="auto"/>
    </w:pPr>
  </w:style>
  <w:style w:type="character" w:customStyle="1" w:styleId="DateCitesAuthorCharChar">
    <w:name w:val="DateCitesAuthor Char Char"/>
    <w:locked/>
    <w:rsid w:val="00AB7957"/>
  </w:style>
  <w:style w:type="paragraph" w:customStyle="1" w:styleId="DateCitesAuthorChar">
    <w:name w:val="DateCitesAuthor Char"/>
    <w:basedOn w:val="Normal"/>
    <w:qFormat/>
    <w:rsid w:val="00AB7957"/>
    <w:pPr>
      <w:spacing w:after="0" w:line="240" w:lineRule="auto"/>
    </w:pPr>
  </w:style>
  <w:style w:type="paragraph" w:customStyle="1" w:styleId="articlebodynormaltext">
    <w:name w:val="articlebody_normaltext"/>
    <w:basedOn w:val="Normal"/>
    <w:next w:val="Citation-Complete"/>
    <w:qFormat/>
    <w:rsid w:val="00AB7957"/>
    <w:pPr>
      <w:spacing w:after="0" w:line="240" w:lineRule="auto"/>
    </w:pPr>
  </w:style>
  <w:style w:type="paragraph" w:customStyle="1" w:styleId="2909F619802848F09E01365C32F34654">
    <w:name w:val="2909F619802848F09E01365C32F34654"/>
    <w:next w:val="Citation-FirstLine"/>
    <w:uiPriority w:val="99"/>
    <w:qFormat/>
    <w:rsid w:val="00AB7957"/>
    <w:pPr>
      <w:spacing w:after="200" w:line="276" w:lineRule="auto"/>
    </w:pPr>
  </w:style>
  <w:style w:type="paragraph" w:customStyle="1" w:styleId="D345FF3D873148C5AE3FBF3267827368">
    <w:name w:val="D345FF3D873148C5AE3FBF3267827368"/>
    <w:uiPriority w:val="99"/>
    <w:qFormat/>
    <w:rsid w:val="00AB7957"/>
    <w:pPr>
      <w:spacing w:after="200" w:line="276" w:lineRule="auto"/>
    </w:pPr>
  </w:style>
  <w:style w:type="paragraph" w:customStyle="1" w:styleId="targetcaption">
    <w:name w:val="targetcaption"/>
    <w:basedOn w:val="Normal"/>
    <w:next w:val="2909F619802848F09E01365C32F34654"/>
    <w:qFormat/>
    <w:rsid w:val="00AB7957"/>
    <w:pPr>
      <w:spacing w:after="0" w:line="240" w:lineRule="auto"/>
    </w:pPr>
  </w:style>
  <w:style w:type="paragraph" w:customStyle="1" w:styleId="Tag12">
    <w:name w:val="Tag12"/>
    <w:basedOn w:val="Normal"/>
    <w:next w:val="Smalltext"/>
    <w:qFormat/>
    <w:rsid w:val="00AB7957"/>
    <w:pPr>
      <w:spacing w:after="0" w:line="240" w:lineRule="auto"/>
    </w:pPr>
  </w:style>
  <w:style w:type="character" w:customStyle="1" w:styleId="StyleStyle411pt1Char">
    <w:name w:val="Style Style4 + 11 pt1 Char"/>
    <w:locked/>
    <w:rsid w:val="00AB7957"/>
  </w:style>
  <w:style w:type="paragraph" w:customStyle="1" w:styleId="StyleStyle411pt1">
    <w:name w:val="Style Style4 + 11 pt1"/>
    <w:basedOn w:val="Normal"/>
    <w:next w:val="cards0"/>
    <w:qFormat/>
    <w:rsid w:val="00AB7957"/>
    <w:pPr>
      <w:spacing w:after="0" w:line="240" w:lineRule="auto"/>
    </w:pPr>
  </w:style>
  <w:style w:type="paragraph" w:customStyle="1" w:styleId="CM5">
    <w:name w:val="CM5"/>
    <w:basedOn w:val="Normal"/>
    <w:qFormat/>
    <w:rsid w:val="00AB7957"/>
    <w:pPr>
      <w:spacing w:after="0" w:line="240" w:lineRule="auto"/>
    </w:pPr>
  </w:style>
  <w:style w:type="paragraph" w:customStyle="1" w:styleId="CM9">
    <w:name w:val="CM9"/>
    <w:basedOn w:val="Normal"/>
    <w:uiPriority w:val="99"/>
    <w:qFormat/>
    <w:rsid w:val="00AB7957"/>
    <w:pPr>
      <w:spacing w:after="0" w:line="240" w:lineRule="auto"/>
    </w:pPr>
  </w:style>
  <w:style w:type="paragraph" w:customStyle="1" w:styleId="CM6">
    <w:name w:val="CM6"/>
    <w:basedOn w:val="Normal"/>
    <w:uiPriority w:val="99"/>
    <w:qFormat/>
    <w:rsid w:val="00AB7957"/>
    <w:pPr>
      <w:spacing w:after="0" w:line="240" w:lineRule="auto"/>
    </w:pPr>
  </w:style>
  <w:style w:type="paragraph" w:customStyle="1" w:styleId="boldness">
    <w:name w:val="boldness"/>
    <w:basedOn w:val="Normal"/>
    <w:next w:val="TagCite"/>
    <w:qFormat/>
    <w:rsid w:val="00AB7957"/>
    <w:pPr>
      <w:spacing w:after="0" w:line="240" w:lineRule="auto"/>
    </w:pPr>
  </w:style>
  <w:style w:type="character" w:customStyle="1" w:styleId="UnderlineCardChar0">
    <w:name w:val="UnderlineCard Char"/>
    <w:locked/>
    <w:rsid w:val="00AB7957"/>
  </w:style>
  <w:style w:type="paragraph" w:customStyle="1" w:styleId="UnderlineCard0">
    <w:name w:val="UnderlineCard"/>
    <w:basedOn w:val="Heading4"/>
    <w:next w:val="CM6"/>
    <w:qFormat/>
    <w:rsid w:val="00AB7957"/>
    <w:pPr>
      <w:spacing w:before="200" w:line="240" w:lineRule="auto"/>
    </w:pPr>
    <w:rPr>
      <w:iCs w:val="0"/>
      <w:sz w:val="22"/>
    </w:rPr>
  </w:style>
  <w:style w:type="paragraph" w:customStyle="1" w:styleId="CM21">
    <w:name w:val="CM21"/>
    <w:basedOn w:val="Normal"/>
    <w:uiPriority w:val="99"/>
    <w:qFormat/>
    <w:rsid w:val="00AB7957"/>
    <w:pPr>
      <w:spacing w:after="0" w:line="240" w:lineRule="auto"/>
    </w:pPr>
  </w:style>
  <w:style w:type="paragraph" w:customStyle="1" w:styleId="CM22">
    <w:name w:val="CM22"/>
    <w:basedOn w:val="Normal"/>
    <w:uiPriority w:val="99"/>
    <w:qFormat/>
    <w:rsid w:val="00AB7957"/>
    <w:pPr>
      <w:spacing w:after="0" w:line="240" w:lineRule="auto"/>
    </w:pPr>
  </w:style>
  <w:style w:type="paragraph" w:customStyle="1" w:styleId="CM4">
    <w:name w:val="CM4"/>
    <w:basedOn w:val="Normal"/>
    <w:uiPriority w:val="99"/>
    <w:qFormat/>
    <w:rsid w:val="00AB7957"/>
    <w:pPr>
      <w:spacing w:after="0" w:line="240" w:lineRule="auto"/>
    </w:pPr>
  </w:style>
  <w:style w:type="paragraph" w:customStyle="1" w:styleId="Pa10">
    <w:name w:val="Pa10"/>
    <w:basedOn w:val="Normal"/>
    <w:uiPriority w:val="99"/>
    <w:qFormat/>
    <w:rsid w:val="00AB7957"/>
    <w:pPr>
      <w:spacing w:after="0" w:line="240" w:lineRule="auto"/>
    </w:pPr>
  </w:style>
  <w:style w:type="paragraph" w:customStyle="1" w:styleId="Pa31">
    <w:name w:val="Pa3+1"/>
    <w:basedOn w:val="Normal"/>
    <w:uiPriority w:val="99"/>
    <w:qFormat/>
    <w:rsid w:val="00AB7957"/>
    <w:pPr>
      <w:spacing w:after="0" w:line="240" w:lineRule="auto"/>
    </w:pPr>
  </w:style>
  <w:style w:type="paragraph" w:customStyle="1" w:styleId="Pa1">
    <w:name w:val="Pa1"/>
    <w:basedOn w:val="Normal"/>
    <w:qFormat/>
    <w:rsid w:val="00AB7957"/>
    <w:pPr>
      <w:spacing w:after="0" w:line="240" w:lineRule="auto"/>
    </w:pPr>
  </w:style>
  <w:style w:type="paragraph" w:customStyle="1" w:styleId="Pa2">
    <w:name w:val="Pa2"/>
    <w:basedOn w:val="Normal"/>
    <w:uiPriority w:val="99"/>
    <w:qFormat/>
    <w:rsid w:val="00AB7957"/>
    <w:pPr>
      <w:spacing w:after="0" w:line="240" w:lineRule="auto"/>
    </w:pPr>
  </w:style>
  <w:style w:type="paragraph" w:customStyle="1" w:styleId="FreeFormA">
    <w:name w:val="Free Form A"/>
    <w:next w:val="Pa10"/>
    <w:uiPriority w:val="99"/>
    <w:qFormat/>
    <w:rsid w:val="00AB7957"/>
    <w:pPr>
      <w:spacing w:after="200" w:line="276" w:lineRule="auto"/>
    </w:pPr>
  </w:style>
  <w:style w:type="paragraph" w:customStyle="1" w:styleId="H4Tag">
    <w:name w:val="H4 (Tag)"/>
    <w:basedOn w:val="Normal"/>
    <w:next w:val="Pa31"/>
    <w:qFormat/>
    <w:rsid w:val="00AB7957"/>
    <w:pPr>
      <w:spacing w:after="0" w:line="240" w:lineRule="auto"/>
    </w:pPr>
  </w:style>
  <w:style w:type="character" w:customStyle="1" w:styleId="CardUpSize-LightChar">
    <w:name w:val="CardUpSize - Light Char"/>
    <w:basedOn w:val="DefaultParagraphFont"/>
    <w:locked/>
    <w:rsid w:val="00AB7957"/>
  </w:style>
  <w:style w:type="paragraph" w:customStyle="1" w:styleId="CardUpSize-Light">
    <w:name w:val="CardUpSize - Light"/>
    <w:basedOn w:val="Normal"/>
    <w:next w:val="Pa2"/>
    <w:qFormat/>
    <w:rsid w:val="00AB7957"/>
    <w:pPr>
      <w:spacing w:after="0" w:line="240" w:lineRule="auto"/>
    </w:pPr>
  </w:style>
  <w:style w:type="character" w:customStyle="1" w:styleId="CiteCardUpSize-HeavyChar">
    <w:name w:val="Cite // CardUpSize - Heavy Char"/>
    <w:basedOn w:val="DefaultParagraphFont"/>
    <w:locked/>
    <w:rsid w:val="00AB7957"/>
  </w:style>
  <w:style w:type="paragraph" w:customStyle="1" w:styleId="CiteCardUpSize-Heavy">
    <w:name w:val="Cite // CardUpSize - Heavy"/>
    <w:basedOn w:val="Normal"/>
    <w:next w:val="H4Tag"/>
    <w:qFormat/>
    <w:rsid w:val="00AB7957"/>
    <w:pPr>
      <w:spacing w:after="0" w:line="240" w:lineRule="auto"/>
    </w:pPr>
  </w:style>
  <w:style w:type="character" w:customStyle="1" w:styleId="HotRouteCharCharCharCharCharChar">
    <w:name w:val="Hot Route! Char Char Char Char Char Char"/>
    <w:locked/>
    <w:rsid w:val="00AB7957"/>
  </w:style>
  <w:style w:type="paragraph" w:customStyle="1" w:styleId="HotRouteCharCharCharCharChar">
    <w:name w:val="Hot Route! Char Char Char Char Char"/>
    <w:basedOn w:val="Normal"/>
    <w:next w:val="CardUpSize-Light"/>
    <w:qFormat/>
    <w:rsid w:val="00AB7957"/>
    <w:pPr>
      <w:spacing w:after="0" w:line="240" w:lineRule="auto"/>
    </w:pPr>
  </w:style>
  <w:style w:type="character" w:customStyle="1" w:styleId="SmallTextCharCharCharChar">
    <w:name w:val="Small Text Char Char Char Char"/>
    <w:locked/>
    <w:rsid w:val="00AB7957"/>
  </w:style>
  <w:style w:type="paragraph" w:customStyle="1" w:styleId="SmallTextCharCharChar">
    <w:name w:val="Small Text Char Char Char"/>
    <w:basedOn w:val="Normal"/>
    <w:next w:val="CiteCardUpSize-Heavy"/>
    <w:qFormat/>
    <w:rsid w:val="00AB7957"/>
    <w:pPr>
      <w:spacing w:after="0" w:line="240" w:lineRule="auto"/>
    </w:pPr>
  </w:style>
  <w:style w:type="character" w:customStyle="1" w:styleId="UnderlineCharCharCharCharCharCharCharChar">
    <w:name w:val="Underline Char Char Char Char Char Char Char Char"/>
    <w:basedOn w:val="DefaultParagraphFont"/>
    <w:locked/>
    <w:rsid w:val="00AB7957"/>
  </w:style>
  <w:style w:type="paragraph" w:customStyle="1" w:styleId="UnderlineCharCharCharCharCharCharChar">
    <w:name w:val="Underline Char Char Char Char Char Char Char"/>
    <w:basedOn w:val="Normal"/>
    <w:qFormat/>
    <w:rsid w:val="00AB7957"/>
    <w:pPr>
      <w:spacing w:after="0" w:line="240" w:lineRule="auto"/>
    </w:pPr>
  </w:style>
  <w:style w:type="character" w:customStyle="1" w:styleId="SmalltextCharCharCharChar0">
    <w:name w:val="Small text Char Char Char Char"/>
    <w:basedOn w:val="DefaultParagraphFont"/>
    <w:locked/>
    <w:rsid w:val="00AB7957"/>
  </w:style>
  <w:style w:type="paragraph" w:customStyle="1" w:styleId="SmalltextCharCharChar0">
    <w:name w:val="Small text Char Char Char"/>
    <w:basedOn w:val="Normal"/>
    <w:next w:val="Analytics"/>
    <w:qFormat/>
    <w:rsid w:val="00AB7957"/>
    <w:pPr>
      <w:spacing w:after="0" w:line="240" w:lineRule="auto"/>
    </w:pPr>
  </w:style>
  <w:style w:type="paragraph" w:customStyle="1" w:styleId="Tagandcite">
    <w:name w:val="Tag and cite"/>
    <w:basedOn w:val="Normal"/>
    <w:uiPriority w:val="99"/>
    <w:qFormat/>
    <w:rsid w:val="00AB7957"/>
    <w:pPr>
      <w:spacing w:after="0" w:line="240" w:lineRule="auto"/>
    </w:pPr>
  </w:style>
  <w:style w:type="paragraph" w:customStyle="1" w:styleId="Textbody">
    <w:name w:val="Text body"/>
    <w:basedOn w:val="SmalltextCharCharChar0"/>
    <w:next w:val="WW-Default"/>
    <w:qFormat/>
    <w:rsid w:val="00AB7957"/>
  </w:style>
  <w:style w:type="paragraph" w:customStyle="1" w:styleId="comments">
    <w:name w:val="comments"/>
    <w:basedOn w:val="Normal"/>
    <w:next w:val="Standard"/>
    <w:qFormat/>
    <w:rsid w:val="00AB7957"/>
    <w:pPr>
      <w:spacing w:after="0" w:line="240" w:lineRule="auto"/>
    </w:pPr>
  </w:style>
  <w:style w:type="paragraph" w:customStyle="1" w:styleId="Default1">
    <w:name w:val="Default1"/>
    <w:basedOn w:val="Normal"/>
    <w:uiPriority w:val="99"/>
    <w:qFormat/>
    <w:rsid w:val="00AB7957"/>
    <w:pPr>
      <w:spacing w:after="0" w:line="240" w:lineRule="auto"/>
    </w:pPr>
  </w:style>
  <w:style w:type="paragraph" w:customStyle="1" w:styleId="NFAPWPheader">
    <w:name w:val="NFAP WP header"/>
    <w:basedOn w:val="Normal"/>
    <w:uiPriority w:val="99"/>
    <w:qFormat/>
    <w:rsid w:val="00AB7957"/>
    <w:pPr>
      <w:spacing w:after="0" w:line="240" w:lineRule="auto"/>
    </w:pPr>
  </w:style>
  <w:style w:type="character" w:customStyle="1" w:styleId="UnderlinedCardTextChar">
    <w:name w:val="Underlined Card Text Char"/>
    <w:locked/>
    <w:rsid w:val="00AB7957"/>
  </w:style>
  <w:style w:type="paragraph" w:customStyle="1" w:styleId="UnderlinedCardText">
    <w:name w:val="Underlined Card Text"/>
    <w:basedOn w:val="Normal"/>
    <w:next w:val="Circled"/>
    <w:qFormat/>
    <w:rsid w:val="00AB7957"/>
    <w:pPr>
      <w:spacing w:after="0" w:line="240" w:lineRule="auto"/>
    </w:pPr>
  </w:style>
  <w:style w:type="character" w:customStyle="1" w:styleId="cardtextemphasisChar">
    <w:name w:val="card text emphasis Char"/>
    <w:locked/>
    <w:rsid w:val="00AB7957"/>
  </w:style>
  <w:style w:type="paragraph" w:customStyle="1" w:styleId="cardtextemphasis">
    <w:name w:val="card text emphasis"/>
    <w:basedOn w:val="Circled"/>
    <w:next w:val="MinimizedText"/>
    <w:qFormat/>
    <w:rsid w:val="00AB7957"/>
    <w:pPr>
      <w:spacing w:line="240" w:lineRule="auto"/>
    </w:pPr>
    <w:rPr>
      <w:rFonts w:eastAsiaTheme="minorHAnsi"/>
      <w:b w:val="0"/>
      <w:szCs w:val="22"/>
      <w:u w:val="none"/>
    </w:rPr>
  </w:style>
  <w:style w:type="character" w:customStyle="1" w:styleId="CiteCharCharChar">
    <w:name w:val="Cite Char Char Char"/>
    <w:locked/>
    <w:rsid w:val="00AB7957"/>
  </w:style>
  <w:style w:type="paragraph" w:customStyle="1" w:styleId="CiteCharChar">
    <w:name w:val="Cite Char Char"/>
    <w:basedOn w:val="Normal"/>
    <w:next w:val="Normal"/>
    <w:qFormat/>
    <w:rsid w:val="00AB7957"/>
    <w:pPr>
      <w:spacing w:after="0" w:line="240" w:lineRule="auto"/>
    </w:pPr>
  </w:style>
  <w:style w:type="character" w:customStyle="1" w:styleId="CiteCardChar">
    <w:name w:val="Cite_Card Char"/>
    <w:locked/>
    <w:rsid w:val="00AB7957"/>
  </w:style>
  <w:style w:type="paragraph" w:customStyle="1" w:styleId="CiteCard">
    <w:name w:val="Cite_Card"/>
    <w:next w:val="CiteCharChar"/>
    <w:qFormat/>
    <w:rsid w:val="00AB7957"/>
    <w:pPr>
      <w:spacing w:after="200" w:line="276" w:lineRule="auto"/>
    </w:pPr>
  </w:style>
  <w:style w:type="character" w:customStyle="1" w:styleId="BoldandUnderlineCharChar2">
    <w:name w:val="Bold and Underline Char Char2"/>
    <w:locked/>
    <w:rsid w:val="00AB7957"/>
  </w:style>
  <w:style w:type="paragraph" w:customStyle="1" w:styleId="BoldandUnderlineChar">
    <w:name w:val="Bold and Underline Char"/>
    <w:basedOn w:val="Normal"/>
    <w:next w:val="UnreadText"/>
    <w:qFormat/>
    <w:rsid w:val="00AB7957"/>
    <w:pPr>
      <w:spacing w:after="0" w:line="240" w:lineRule="auto"/>
    </w:pPr>
  </w:style>
  <w:style w:type="paragraph" w:customStyle="1" w:styleId="CiteCardCharChar">
    <w:name w:val="Cite_Card Char Char"/>
    <w:autoRedefine/>
    <w:qFormat/>
    <w:rsid w:val="00AB7957"/>
    <w:pPr>
      <w:spacing w:after="200" w:line="276" w:lineRule="auto"/>
    </w:pPr>
  </w:style>
  <w:style w:type="character" w:customStyle="1" w:styleId="CiteCardCharCharCharChar">
    <w:name w:val="Cite_Card Char Char Char Char"/>
    <w:locked/>
    <w:rsid w:val="00AB7957"/>
  </w:style>
  <w:style w:type="paragraph" w:customStyle="1" w:styleId="CiteCardCharCharChar">
    <w:name w:val="Cite_Card Char Char Char"/>
    <w:qFormat/>
    <w:rsid w:val="00AB7957"/>
    <w:pPr>
      <w:spacing w:after="200" w:line="276" w:lineRule="auto"/>
    </w:pPr>
  </w:style>
  <w:style w:type="paragraph" w:customStyle="1" w:styleId="heading0">
    <w:name w:val="heading"/>
    <w:basedOn w:val="Normal"/>
    <w:next w:val="BoldandUnderlineChar"/>
    <w:qFormat/>
    <w:rsid w:val="00AB7957"/>
    <w:pPr>
      <w:spacing w:after="0" w:line="240" w:lineRule="auto"/>
    </w:pPr>
  </w:style>
  <w:style w:type="character" w:customStyle="1" w:styleId="LittleChar">
    <w:name w:val="Little Char"/>
    <w:locked/>
    <w:rsid w:val="00AB7957"/>
  </w:style>
  <w:style w:type="paragraph" w:customStyle="1" w:styleId="Little">
    <w:name w:val="Little"/>
    <w:basedOn w:val="Normal"/>
    <w:qFormat/>
    <w:rsid w:val="00AB7957"/>
    <w:pPr>
      <w:spacing w:after="0" w:line="240" w:lineRule="auto"/>
    </w:pPr>
  </w:style>
  <w:style w:type="character" w:customStyle="1" w:styleId="DebateHeaderChar">
    <w:name w:val="Debate Header Char"/>
    <w:locked/>
    <w:rsid w:val="00AB7957"/>
  </w:style>
  <w:style w:type="paragraph" w:customStyle="1" w:styleId="DebateHeader">
    <w:name w:val="Debate Header"/>
    <w:basedOn w:val="Normal"/>
    <w:next w:val="Normal"/>
    <w:autoRedefine/>
    <w:uiPriority w:val="99"/>
    <w:qFormat/>
    <w:rsid w:val="00AB7957"/>
    <w:pPr>
      <w:spacing w:after="0" w:line="240" w:lineRule="auto"/>
    </w:pPr>
  </w:style>
  <w:style w:type="paragraph" w:customStyle="1" w:styleId="articletitle0">
    <w:name w:val="article_title"/>
    <w:basedOn w:val="Normal"/>
    <w:qFormat/>
    <w:rsid w:val="00AB7957"/>
    <w:pPr>
      <w:spacing w:after="0" w:line="240" w:lineRule="auto"/>
    </w:pPr>
  </w:style>
  <w:style w:type="character" w:customStyle="1" w:styleId="UnhighlightedChar">
    <w:name w:val="Unhighlighted Char"/>
    <w:locked/>
    <w:rsid w:val="00AB7957"/>
  </w:style>
  <w:style w:type="paragraph" w:customStyle="1" w:styleId="Unhighlighted">
    <w:name w:val="Unhighlighted"/>
    <w:basedOn w:val="Normal"/>
    <w:next w:val="TagCite1"/>
    <w:autoRedefine/>
    <w:qFormat/>
    <w:rsid w:val="00AB7957"/>
    <w:pPr>
      <w:spacing w:after="0" w:line="240" w:lineRule="auto"/>
    </w:pPr>
  </w:style>
  <w:style w:type="paragraph" w:customStyle="1" w:styleId="Caption1">
    <w:name w:val="Caption1"/>
    <w:basedOn w:val="Normal"/>
    <w:qFormat/>
    <w:rsid w:val="00AB7957"/>
    <w:pPr>
      <w:spacing w:after="0" w:line="240" w:lineRule="auto"/>
    </w:pPr>
  </w:style>
  <w:style w:type="character" w:customStyle="1" w:styleId="StylecardUnderlineChar">
    <w:name w:val="Style card + Underline Char"/>
    <w:locked/>
    <w:rsid w:val="00AB7957"/>
  </w:style>
  <w:style w:type="paragraph" w:customStyle="1" w:styleId="StylecardUnderline">
    <w:name w:val="Style card + Underline"/>
    <w:basedOn w:val="CiteSpacing"/>
    <w:next w:val="Unhighlighted"/>
    <w:qFormat/>
    <w:rsid w:val="00AB7957"/>
    <w:pPr>
      <w:spacing w:line="240" w:lineRule="auto"/>
    </w:pPr>
  </w:style>
  <w:style w:type="paragraph" w:customStyle="1" w:styleId="TagF3">
    <w:name w:val="Tag (F3)"/>
    <w:next w:val="Caption1"/>
    <w:qFormat/>
    <w:rsid w:val="00AB7957"/>
    <w:pPr>
      <w:spacing w:after="200" w:line="276" w:lineRule="auto"/>
    </w:pPr>
  </w:style>
  <w:style w:type="paragraph" w:customStyle="1" w:styleId="i1">
    <w:name w:val="i1"/>
    <w:basedOn w:val="Normal"/>
    <w:uiPriority w:val="99"/>
    <w:qFormat/>
    <w:rsid w:val="00AB7957"/>
    <w:pPr>
      <w:spacing w:after="0" w:line="240" w:lineRule="auto"/>
    </w:pPr>
  </w:style>
  <w:style w:type="paragraph" w:customStyle="1" w:styleId="style14">
    <w:name w:val="style14"/>
    <w:basedOn w:val="Normal"/>
    <w:next w:val="Heading1"/>
    <w:qFormat/>
    <w:rsid w:val="00AB7957"/>
    <w:pPr>
      <w:spacing w:after="0" w:line="240" w:lineRule="auto"/>
    </w:pPr>
  </w:style>
  <w:style w:type="paragraph" w:customStyle="1" w:styleId="CardTagCite1Char">
    <w:name w:val="Card Tag + Cite #1 Char"/>
    <w:basedOn w:val="Normal"/>
    <w:qFormat/>
    <w:rsid w:val="00AB7957"/>
    <w:pPr>
      <w:spacing w:after="0" w:line="240" w:lineRule="auto"/>
    </w:pPr>
  </w:style>
  <w:style w:type="paragraph" w:customStyle="1" w:styleId="articlebody">
    <w:name w:val="articlebody"/>
    <w:basedOn w:val="Normal"/>
    <w:next w:val="i1"/>
    <w:qFormat/>
    <w:rsid w:val="00AB7957"/>
    <w:pPr>
      <w:spacing w:after="0" w:line="240" w:lineRule="auto"/>
    </w:pPr>
  </w:style>
  <w:style w:type="character" w:customStyle="1" w:styleId="CiteCardCharCharCharCharCharCharCharChar">
    <w:name w:val="Cite_Card Char Char Char Char Char Char Char Char"/>
    <w:locked/>
    <w:rsid w:val="00AB7957"/>
  </w:style>
  <w:style w:type="paragraph" w:customStyle="1" w:styleId="CiteCardCharCharCharCharCharCharChar">
    <w:name w:val="Cite_Card Char Char Char Char Char Char Char"/>
    <w:next w:val="CardTagCite1Char"/>
    <w:autoRedefine/>
    <w:qFormat/>
    <w:rsid w:val="00AB7957"/>
    <w:pPr>
      <w:spacing w:after="200" w:line="276" w:lineRule="auto"/>
    </w:pPr>
  </w:style>
  <w:style w:type="paragraph" w:customStyle="1" w:styleId="foldie">
    <w:name w:val="foldie"/>
    <w:basedOn w:val="BoldandUnderlineChar"/>
    <w:next w:val="HotRoute0"/>
    <w:qFormat/>
    <w:rsid w:val="00AB7957"/>
  </w:style>
  <w:style w:type="paragraph" w:customStyle="1" w:styleId="billtextsection">
    <w:name w:val="bill_text_section"/>
    <w:basedOn w:val="Normal"/>
    <w:next w:val="articlebody"/>
    <w:qFormat/>
    <w:rsid w:val="00AB7957"/>
    <w:pPr>
      <w:spacing w:after="0" w:line="240" w:lineRule="auto"/>
    </w:pPr>
  </w:style>
  <w:style w:type="character" w:customStyle="1" w:styleId="CiteNormalChar">
    <w:name w:val="Cite Normal Char"/>
    <w:locked/>
    <w:rsid w:val="00AB7957"/>
  </w:style>
  <w:style w:type="paragraph" w:customStyle="1" w:styleId="Pa3">
    <w:name w:val="Pa3"/>
    <w:basedOn w:val="Normal"/>
    <w:uiPriority w:val="99"/>
    <w:qFormat/>
    <w:rsid w:val="00AB7957"/>
    <w:pPr>
      <w:spacing w:after="0" w:line="240" w:lineRule="auto"/>
    </w:pPr>
  </w:style>
  <w:style w:type="character" w:customStyle="1" w:styleId="NormaltextCharChar">
    <w:name w:val="Normal text Char Char"/>
    <w:locked/>
    <w:rsid w:val="00AB7957"/>
  </w:style>
  <w:style w:type="paragraph" w:customStyle="1" w:styleId="Normaltext0">
    <w:name w:val="Normal text"/>
    <w:basedOn w:val="Normal"/>
    <w:autoRedefine/>
    <w:qFormat/>
    <w:rsid w:val="00AB7957"/>
    <w:pPr>
      <w:spacing w:after="0" w:line="240" w:lineRule="auto"/>
    </w:pPr>
  </w:style>
  <w:style w:type="character" w:customStyle="1" w:styleId="underlinedcardChar1">
    <w:name w:val="underlined card Char"/>
    <w:locked/>
    <w:rsid w:val="00AB7957"/>
  </w:style>
  <w:style w:type="paragraph" w:customStyle="1" w:styleId="underlinedcard1">
    <w:name w:val="underlined card"/>
    <w:basedOn w:val="Normal"/>
    <w:next w:val="Pa3"/>
    <w:autoRedefine/>
    <w:qFormat/>
    <w:rsid w:val="00AB7957"/>
    <w:pPr>
      <w:spacing w:after="0" w:line="240" w:lineRule="auto"/>
    </w:pPr>
  </w:style>
  <w:style w:type="character" w:customStyle="1" w:styleId="Debate-CardTagandCite-F6Char">
    <w:name w:val="Debate- Card Tag and Cite- F6 Char"/>
    <w:locked/>
    <w:rsid w:val="00AB7957"/>
  </w:style>
  <w:style w:type="paragraph" w:customStyle="1" w:styleId="Debate-CardTagandCite-F6">
    <w:name w:val="Debate- Card Tag and Cite- F6"/>
    <w:basedOn w:val="Normal"/>
    <w:next w:val="Normaltext0"/>
    <w:qFormat/>
    <w:rsid w:val="00AB7957"/>
    <w:pPr>
      <w:spacing w:after="0" w:line="240" w:lineRule="auto"/>
    </w:pPr>
  </w:style>
  <w:style w:type="paragraph" w:customStyle="1" w:styleId="BLOCKTITLE3">
    <w:name w:val="BLOCK TITLE"/>
    <w:basedOn w:val="Normal"/>
    <w:uiPriority w:val="99"/>
    <w:qFormat/>
    <w:rsid w:val="00AB7957"/>
    <w:pPr>
      <w:spacing w:after="0" w:line="240" w:lineRule="auto"/>
    </w:pPr>
  </w:style>
  <w:style w:type="paragraph" w:customStyle="1" w:styleId="StyleNormalWeb10pt">
    <w:name w:val="Style Normal (Web) + 10 pt"/>
    <w:basedOn w:val="Title"/>
    <w:next w:val="Boldunderline1"/>
    <w:qFormat/>
    <w:rsid w:val="00AB7957"/>
    <w:pPr>
      <w:spacing w:before="0" w:after="0" w:line="240" w:lineRule="auto"/>
      <w:ind w:left="0" w:right="0"/>
      <w:jc w:val="left"/>
      <w:outlineLvl w:val="9"/>
    </w:pPr>
    <w:rPr>
      <w:rFonts w:ascii="Georgia" w:hAnsi="Georgia"/>
      <w:u w:val="none"/>
    </w:rPr>
  </w:style>
  <w:style w:type="character" w:customStyle="1" w:styleId="cardChar0">
    <w:name w:val="%card Char"/>
    <w:locked/>
    <w:rsid w:val="00AB7957"/>
  </w:style>
  <w:style w:type="paragraph" w:customStyle="1" w:styleId="card">
    <w:name w:val="%card"/>
    <w:basedOn w:val="Normal"/>
    <w:next w:val="BLOCKTITLE3"/>
    <w:qFormat/>
    <w:rsid w:val="00AB7957"/>
    <w:pPr>
      <w:spacing w:after="0" w:line="240" w:lineRule="auto"/>
    </w:pPr>
  </w:style>
  <w:style w:type="character" w:customStyle="1" w:styleId="UnunderlinedTextChar">
    <w:name w:val="Ununderlined Text Char"/>
    <w:locked/>
    <w:rsid w:val="00AB7957"/>
  </w:style>
  <w:style w:type="paragraph" w:customStyle="1" w:styleId="UnunderlinedText">
    <w:name w:val="Ununderlined Text"/>
    <w:basedOn w:val="Normal"/>
    <w:next w:val="card"/>
    <w:autoRedefine/>
    <w:qFormat/>
    <w:rsid w:val="00AB7957"/>
    <w:pPr>
      <w:spacing w:after="0" w:line="240" w:lineRule="auto"/>
    </w:pPr>
  </w:style>
  <w:style w:type="character" w:customStyle="1" w:styleId="ReallyfuckingsmallCharCharCharChar">
    <w:name w:val="Really fucking small Char Char Char Char"/>
    <w:locked/>
    <w:rsid w:val="00AB7957"/>
  </w:style>
  <w:style w:type="paragraph" w:customStyle="1" w:styleId="ReallyfuckingsmallCharCharChar">
    <w:name w:val="Really fucking small Char Char Char"/>
    <w:basedOn w:val="Normal"/>
    <w:next w:val="NoSpacing"/>
    <w:qFormat/>
    <w:rsid w:val="00AB7957"/>
    <w:pPr>
      <w:spacing w:after="0" w:line="240" w:lineRule="auto"/>
    </w:pPr>
  </w:style>
  <w:style w:type="character" w:customStyle="1" w:styleId="CardDownx1Char">
    <w:name w:val="CardDown x1 Char"/>
    <w:locked/>
    <w:rsid w:val="00AB7957"/>
  </w:style>
  <w:style w:type="paragraph" w:customStyle="1" w:styleId="CardDownx1">
    <w:name w:val="CardDown x1"/>
    <w:basedOn w:val="Normal"/>
    <w:next w:val="Regular"/>
    <w:qFormat/>
    <w:rsid w:val="00AB7957"/>
    <w:pPr>
      <w:spacing w:after="0" w:line="240" w:lineRule="auto"/>
    </w:pPr>
  </w:style>
  <w:style w:type="paragraph" w:customStyle="1" w:styleId="CardDownx15">
    <w:name w:val="CardDown x1.5"/>
    <w:basedOn w:val="Normal"/>
    <w:qFormat/>
    <w:rsid w:val="00AB7957"/>
    <w:pPr>
      <w:spacing w:after="0" w:line="240" w:lineRule="auto"/>
    </w:pPr>
  </w:style>
  <w:style w:type="paragraph" w:customStyle="1" w:styleId="Reallyfuckingsmall">
    <w:name w:val="Really fucking small"/>
    <w:basedOn w:val="Normal"/>
    <w:qFormat/>
    <w:rsid w:val="00AB7957"/>
    <w:pPr>
      <w:spacing w:after="0" w:line="240" w:lineRule="auto"/>
    </w:pPr>
  </w:style>
  <w:style w:type="character" w:customStyle="1" w:styleId="FullCiteChar">
    <w:name w:val="Full Cite Char"/>
    <w:locked/>
    <w:rsid w:val="00AB7957"/>
  </w:style>
  <w:style w:type="paragraph" w:customStyle="1" w:styleId="FullCite">
    <w:name w:val="Full Cite"/>
    <w:basedOn w:val="Normal"/>
    <w:next w:val="Normal"/>
    <w:qFormat/>
    <w:rsid w:val="00AB7957"/>
    <w:pPr>
      <w:spacing w:after="0" w:line="240" w:lineRule="auto"/>
    </w:pPr>
  </w:style>
  <w:style w:type="paragraph" w:customStyle="1" w:styleId="CiteTag">
    <w:name w:val="Cite/Tag"/>
    <w:basedOn w:val="Normal"/>
    <w:uiPriority w:val="99"/>
    <w:qFormat/>
    <w:rsid w:val="00AB7957"/>
    <w:pPr>
      <w:spacing w:after="0" w:line="240" w:lineRule="auto"/>
    </w:pPr>
  </w:style>
  <w:style w:type="paragraph" w:customStyle="1" w:styleId="cardtext4">
    <w:name w:val="cardtext"/>
    <w:basedOn w:val="Normal"/>
    <w:next w:val="Reallyfuckingsmall"/>
    <w:qFormat/>
    <w:rsid w:val="00AB7957"/>
    <w:pPr>
      <w:spacing w:after="0" w:line="240" w:lineRule="auto"/>
    </w:pPr>
  </w:style>
  <w:style w:type="paragraph" w:customStyle="1" w:styleId="Heading5SizeDown">
    <w:name w:val="Heading 5 Size Down"/>
    <w:basedOn w:val="Normal"/>
    <w:autoRedefine/>
    <w:qFormat/>
    <w:rsid w:val="00AB7957"/>
    <w:pPr>
      <w:spacing w:after="0" w:line="240" w:lineRule="auto"/>
    </w:pPr>
  </w:style>
  <w:style w:type="character" w:customStyle="1" w:styleId="evidencetextChar">
    <w:name w:val="evidence text Char"/>
    <w:locked/>
    <w:rsid w:val="00AB7957"/>
  </w:style>
  <w:style w:type="character" w:customStyle="1" w:styleId="StyleStyleArialNarrow9ptLeft-075ArialNarrowChar">
    <w:name w:val="Style Style Arial Narrow 9 pt Left:  -0.75&quot; + Arial Narrow Char"/>
    <w:locked/>
    <w:rsid w:val="00AB7957"/>
  </w:style>
  <w:style w:type="paragraph" w:customStyle="1" w:styleId="StyleStyleArialNarrow9ptLeft-075ArialNarrow">
    <w:name w:val="Style Style Arial Narrow 9 pt Left:  -0.75&quot; + Arial Narrow"/>
    <w:basedOn w:val="Normal"/>
    <w:next w:val="Heading5SizeDown"/>
    <w:qFormat/>
    <w:rsid w:val="00AB7957"/>
    <w:pPr>
      <w:spacing w:after="0" w:line="240" w:lineRule="auto"/>
    </w:pPr>
  </w:style>
  <w:style w:type="character" w:customStyle="1" w:styleId="StyleStyleCardTextLeft-075Right0Char">
    <w:name w:val="Style Style Card Text + Left:  -0.75&quot; + Right:  0&quot; Char"/>
    <w:locked/>
    <w:rsid w:val="00AB7957"/>
  </w:style>
  <w:style w:type="paragraph" w:customStyle="1" w:styleId="StyleStyleCardTextLeft-075Right0">
    <w:name w:val="Style Style Card Text + Left:  -0.75&quot; + Right:  0&quot;"/>
    <w:basedOn w:val="Normal"/>
    <w:next w:val="evidencetext"/>
    <w:autoRedefine/>
    <w:qFormat/>
    <w:rsid w:val="00AB7957"/>
    <w:pPr>
      <w:spacing w:after="0" w:line="240" w:lineRule="auto"/>
    </w:pPr>
  </w:style>
  <w:style w:type="paragraph" w:customStyle="1" w:styleId="ecxmsonormal">
    <w:name w:val="ecxmsonormal"/>
    <w:basedOn w:val="Normal"/>
    <w:qFormat/>
    <w:rsid w:val="00AB7957"/>
    <w:pPr>
      <w:spacing w:after="0" w:line="240" w:lineRule="auto"/>
    </w:pPr>
  </w:style>
  <w:style w:type="character" w:customStyle="1" w:styleId="DebateUnderlineBoldChar">
    <w:name w:val="Debate Underline Bold Char"/>
    <w:locked/>
    <w:rsid w:val="00AB7957"/>
  </w:style>
  <w:style w:type="paragraph" w:customStyle="1" w:styleId="DebateUnderlineBold">
    <w:name w:val="Debate Underline Bold"/>
    <w:basedOn w:val="Cardtext0"/>
    <w:qFormat/>
    <w:rsid w:val="00AB7957"/>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AB7957"/>
  </w:style>
  <w:style w:type="paragraph" w:customStyle="1" w:styleId="StyleArialNarrow12ptBoldLeft-075">
    <w:name w:val="Style Arial Narrow 12 pt Bold Left:  -0.75&quot;"/>
    <w:basedOn w:val="Normal"/>
    <w:next w:val="ecxmsonormal"/>
    <w:qFormat/>
    <w:rsid w:val="00AB7957"/>
    <w:pPr>
      <w:spacing w:after="0" w:line="240" w:lineRule="auto"/>
    </w:pPr>
  </w:style>
  <w:style w:type="character" w:customStyle="1" w:styleId="StyleStyleevidencetextBorderSinglesolidlineAuto05Char">
    <w:name w:val="Style Style evidence text + Border: : (Single solid line Auto  0.5 ... Char"/>
    <w:locked/>
    <w:rsid w:val="00AB7957"/>
  </w:style>
  <w:style w:type="paragraph" w:customStyle="1" w:styleId="StyleStyleevidencetextBorderSinglesolidlineAuto05">
    <w:name w:val="Style Style evidence text + Border: : (Single solid line Auto  0.5 ..."/>
    <w:basedOn w:val="Normal"/>
    <w:next w:val="DebateUnderlineBold"/>
    <w:qFormat/>
    <w:rsid w:val="00AB7957"/>
    <w:pPr>
      <w:spacing w:after="0" w:line="240" w:lineRule="auto"/>
    </w:pPr>
  </w:style>
  <w:style w:type="character" w:customStyle="1" w:styleId="StyleevidencetextBorderSinglesolidlineAuto05ptLChar">
    <w:name w:val="Style evidence text + Border: : (Single solid line Auto  0.5 pt L... Char"/>
    <w:locked/>
    <w:rsid w:val="00AB7957"/>
  </w:style>
  <w:style w:type="paragraph" w:customStyle="1" w:styleId="StyleevidencetextBorderSinglesolidlineAuto05ptL">
    <w:name w:val="Style evidence text + Border: : (Single solid line Auto  0.5 pt L..."/>
    <w:basedOn w:val="CiteTag"/>
    <w:next w:val="StyleArialNarrow12ptBoldLeft-075"/>
    <w:qFormat/>
    <w:rsid w:val="00AB7957"/>
  </w:style>
  <w:style w:type="character" w:customStyle="1" w:styleId="HighlightingChar">
    <w:name w:val="Highlighting Char"/>
    <w:locked/>
    <w:rsid w:val="00AB7957"/>
  </w:style>
  <w:style w:type="paragraph" w:customStyle="1" w:styleId="Highlighting">
    <w:name w:val="Highlighting"/>
    <w:basedOn w:val="Normal"/>
    <w:next w:val="StyleStyleevidencetextBorderSinglesolidlineAuto05"/>
    <w:autoRedefine/>
    <w:qFormat/>
    <w:rsid w:val="00AB7957"/>
    <w:pPr>
      <w:spacing w:after="0" w:line="240" w:lineRule="auto"/>
    </w:pPr>
  </w:style>
  <w:style w:type="paragraph" w:customStyle="1" w:styleId="CiteCharCharCharChar">
    <w:name w:val="Cite Char Char Char Char"/>
    <w:basedOn w:val="Normal"/>
    <w:next w:val="Normal"/>
    <w:qFormat/>
    <w:rsid w:val="00AB7957"/>
    <w:pPr>
      <w:spacing w:after="0" w:line="240" w:lineRule="auto"/>
    </w:pPr>
  </w:style>
  <w:style w:type="character" w:customStyle="1" w:styleId="UnderliningCharChar1CharCharChar">
    <w:name w:val="Underlining Char Char1 Char Char Char"/>
    <w:locked/>
    <w:rsid w:val="00AB7957"/>
  </w:style>
  <w:style w:type="paragraph" w:customStyle="1" w:styleId="UnderliningCharChar1CharChar">
    <w:name w:val="Underlining Char Char1 Char Char"/>
    <w:basedOn w:val="Normal"/>
    <w:next w:val="Normal"/>
    <w:qFormat/>
    <w:rsid w:val="00AB7957"/>
    <w:pPr>
      <w:spacing w:after="0" w:line="240" w:lineRule="auto"/>
    </w:pPr>
  </w:style>
  <w:style w:type="character" w:customStyle="1" w:styleId="CiteCharCharCharCharCharChar">
    <w:name w:val="Cite Char Char Char Char Char Char"/>
    <w:locked/>
    <w:rsid w:val="00AB7957"/>
  </w:style>
  <w:style w:type="paragraph" w:customStyle="1" w:styleId="CiteCharCharCharCharChar">
    <w:name w:val="Cite Char Char Char Char Char"/>
    <w:basedOn w:val="Normal"/>
    <w:next w:val="Normal"/>
    <w:qFormat/>
    <w:rsid w:val="00AB7957"/>
    <w:pPr>
      <w:spacing w:after="0" w:line="240" w:lineRule="auto"/>
    </w:pPr>
  </w:style>
  <w:style w:type="character" w:customStyle="1" w:styleId="UnderliningCharCharChar">
    <w:name w:val="Underlining Char Char Char"/>
    <w:locked/>
    <w:rsid w:val="00AB7957"/>
  </w:style>
  <w:style w:type="paragraph" w:customStyle="1" w:styleId="UnderliningCharChar">
    <w:name w:val="Underlining Char Char"/>
    <w:basedOn w:val="Normal"/>
    <w:next w:val="Normal"/>
    <w:qFormat/>
    <w:rsid w:val="00AB7957"/>
    <w:pPr>
      <w:spacing w:after="0" w:line="240" w:lineRule="auto"/>
    </w:pPr>
  </w:style>
  <w:style w:type="paragraph" w:customStyle="1" w:styleId="Style120">
    <w:name w:val="Style 12"/>
    <w:qFormat/>
    <w:rsid w:val="00AB7957"/>
    <w:pPr>
      <w:spacing w:after="200" w:line="276" w:lineRule="auto"/>
    </w:pPr>
  </w:style>
  <w:style w:type="paragraph" w:customStyle="1" w:styleId="Style7">
    <w:name w:val="Style 7"/>
    <w:next w:val="CiteCharCharCharCharChar"/>
    <w:qFormat/>
    <w:rsid w:val="00AB7957"/>
    <w:pPr>
      <w:spacing w:after="200" w:line="276" w:lineRule="auto"/>
    </w:pPr>
  </w:style>
  <w:style w:type="paragraph" w:customStyle="1" w:styleId="Style9">
    <w:name w:val="Style 9"/>
    <w:qFormat/>
    <w:rsid w:val="00AB7957"/>
    <w:pPr>
      <w:spacing w:after="200" w:line="276" w:lineRule="auto"/>
    </w:pPr>
  </w:style>
  <w:style w:type="paragraph" w:customStyle="1" w:styleId="Emphasis3">
    <w:name w:val="Emphasis3"/>
    <w:next w:val="UnderliningCharChar"/>
    <w:qFormat/>
    <w:rsid w:val="00AB7957"/>
    <w:pPr>
      <w:spacing w:after="200" w:line="276" w:lineRule="auto"/>
    </w:pPr>
  </w:style>
  <w:style w:type="paragraph" w:customStyle="1" w:styleId="SmallCard">
    <w:name w:val="Small Card"/>
    <w:basedOn w:val="Normal"/>
    <w:next w:val="Style7"/>
    <w:uiPriority w:val="99"/>
    <w:qFormat/>
    <w:rsid w:val="00AB7957"/>
    <w:pPr>
      <w:spacing w:after="0" w:line="240" w:lineRule="auto"/>
    </w:pPr>
  </w:style>
  <w:style w:type="paragraph" w:customStyle="1" w:styleId="BreifTitle">
    <w:name w:val="Breif Title"/>
    <w:basedOn w:val="Normal"/>
    <w:next w:val="Style9"/>
    <w:autoRedefine/>
    <w:uiPriority w:val="99"/>
    <w:qFormat/>
    <w:rsid w:val="00AB7957"/>
    <w:pPr>
      <w:spacing w:after="0" w:line="240" w:lineRule="auto"/>
    </w:pPr>
  </w:style>
  <w:style w:type="paragraph" w:customStyle="1" w:styleId="Normal10pt">
    <w:name w:val="Normal + 10 pt"/>
    <w:basedOn w:val="Normal"/>
    <w:next w:val="Emphasis3"/>
    <w:uiPriority w:val="99"/>
    <w:qFormat/>
    <w:rsid w:val="00AB7957"/>
    <w:pPr>
      <w:spacing w:after="0" w:line="240" w:lineRule="auto"/>
    </w:pPr>
  </w:style>
  <w:style w:type="paragraph" w:customStyle="1" w:styleId="formfldssel">
    <w:name w:val="formfldssel"/>
    <w:basedOn w:val="Normal"/>
    <w:qFormat/>
    <w:rsid w:val="00AB7957"/>
    <w:pPr>
      <w:spacing w:after="0" w:line="240" w:lineRule="auto"/>
    </w:pPr>
  </w:style>
  <w:style w:type="paragraph" w:customStyle="1" w:styleId="hpleftlk">
    <w:name w:val="hpleftlk"/>
    <w:basedOn w:val="Normal"/>
    <w:next w:val="SmallCard"/>
    <w:qFormat/>
    <w:rsid w:val="00AB7957"/>
    <w:pPr>
      <w:spacing w:after="0" w:line="240" w:lineRule="auto"/>
    </w:pPr>
  </w:style>
  <w:style w:type="paragraph" w:customStyle="1" w:styleId="lblu">
    <w:name w:val="lblu"/>
    <w:basedOn w:val="Normal"/>
    <w:next w:val="BreifTitle"/>
    <w:qFormat/>
    <w:rsid w:val="00AB7957"/>
    <w:pPr>
      <w:spacing w:after="0" w:line="240" w:lineRule="auto"/>
    </w:pPr>
  </w:style>
  <w:style w:type="paragraph" w:customStyle="1" w:styleId="Underlinestyle">
    <w:name w:val="Underlinestyle"/>
    <w:basedOn w:val="Normal"/>
    <w:next w:val="Normal10pt"/>
    <w:qFormat/>
    <w:rsid w:val="00AB7957"/>
    <w:pPr>
      <w:spacing w:after="0" w:line="240" w:lineRule="auto"/>
    </w:pPr>
  </w:style>
  <w:style w:type="paragraph" w:customStyle="1" w:styleId="DebateCiteCharChar">
    <w:name w:val="Debate Cite Char Char"/>
    <w:basedOn w:val="Normal"/>
    <w:next w:val="formfldssel"/>
    <w:autoRedefine/>
    <w:qFormat/>
    <w:rsid w:val="00AB7957"/>
    <w:pPr>
      <w:spacing w:after="0" w:line="240" w:lineRule="auto"/>
    </w:pPr>
  </w:style>
  <w:style w:type="paragraph" w:customStyle="1" w:styleId="StyleTagandCiteFranklinGothicDemi">
    <w:name w:val="Style Tag and Cite + Franklin Gothic Demi"/>
    <w:basedOn w:val="HotRoute"/>
    <w:next w:val="lblu"/>
    <w:autoRedefine/>
    <w:uiPriority w:val="99"/>
    <w:qFormat/>
    <w:rsid w:val="00AB7957"/>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uiPriority w:val="99"/>
    <w:qFormat/>
    <w:rsid w:val="00AB7957"/>
  </w:style>
  <w:style w:type="paragraph" w:customStyle="1" w:styleId="CiteCard0">
    <w:name w:val="Cite/Card"/>
    <w:basedOn w:val="Normal"/>
    <w:next w:val="StyleTagandCiteFranklinGothicDemi"/>
    <w:qFormat/>
    <w:rsid w:val="00AB7957"/>
    <w:pPr>
      <w:spacing w:after="0" w:line="240" w:lineRule="auto"/>
    </w:pPr>
  </w:style>
  <w:style w:type="paragraph" w:customStyle="1" w:styleId="tagCharCharCharCharCharCharChar">
    <w:name w:val="tag Char Char Char Char Char Char Char"/>
    <w:basedOn w:val="Normal"/>
    <w:next w:val="StyleStyleTagandCiteFranklinGothicDemi11pt"/>
    <w:uiPriority w:val="99"/>
    <w:qFormat/>
    <w:rsid w:val="00AB7957"/>
    <w:pPr>
      <w:spacing w:after="0" w:line="240" w:lineRule="auto"/>
    </w:pPr>
  </w:style>
  <w:style w:type="paragraph" w:customStyle="1" w:styleId="title-bold-medium">
    <w:name w:val="title-bold-medium"/>
    <w:basedOn w:val="Normal"/>
    <w:next w:val="TagCite2"/>
    <w:uiPriority w:val="99"/>
    <w:qFormat/>
    <w:rsid w:val="00AB7957"/>
    <w:pPr>
      <w:spacing w:after="0" w:line="240" w:lineRule="auto"/>
    </w:pPr>
  </w:style>
  <w:style w:type="paragraph" w:customStyle="1" w:styleId="lact">
    <w:name w:val="lact"/>
    <w:basedOn w:val="Normal"/>
    <w:next w:val="CiteCard0"/>
    <w:uiPriority w:val="99"/>
    <w:qFormat/>
    <w:rsid w:val="00AB7957"/>
    <w:pPr>
      <w:spacing w:after="0" w:line="240" w:lineRule="auto"/>
    </w:pPr>
  </w:style>
  <w:style w:type="paragraph" w:customStyle="1" w:styleId="shellscontentions">
    <w:name w:val="shells/contentions"/>
    <w:basedOn w:val="DebateCiteCharChar"/>
    <w:next w:val="tagCharCharCharCharCharCharChar"/>
    <w:uiPriority w:val="99"/>
    <w:qFormat/>
    <w:rsid w:val="00AB7957"/>
  </w:style>
  <w:style w:type="paragraph" w:customStyle="1" w:styleId="BriefTitle1">
    <w:name w:val="Brief Title 1"/>
    <w:basedOn w:val="Normal"/>
    <w:next w:val="title-bold-medium"/>
    <w:uiPriority w:val="99"/>
    <w:qFormat/>
    <w:rsid w:val="00AB7957"/>
    <w:pPr>
      <w:spacing w:after="0" w:line="240" w:lineRule="auto"/>
    </w:pPr>
  </w:style>
  <w:style w:type="paragraph" w:customStyle="1" w:styleId="ShellTitles">
    <w:name w:val="ShellTitles"/>
    <w:basedOn w:val="Normal"/>
    <w:next w:val="shellscontentions"/>
    <w:uiPriority w:val="99"/>
    <w:qFormat/>
    <w:rsid w:val="00AB7957"/>
    <w:pPr>
      <w:spacing w:after="0" w:line="240" w:lineRule="auto"/>
    </w:pPr>
  </w:style>
  <w:style w:type="paragraph" w:customStyle="1" w:styleId="ToRead">
    <w:name w:val="To Read"/>
    <w:basedOn w:val="Normal"/>
    <w:uiPriority w:val="99"/>
    <w:qFormat/>
    <w:rsid w:val="00AB7957"/>
    <w:pPr>
      <w:spacing w:after="0" w:line="240" w:lineRule="auto"/>
    </w:pPr>
  </w:style>
  <w:style w:type="paragraph" w:customStyle="1" w:styleId="Style21">
    <w:name w:val="Style 2"/>
    <w:basedOn w:val="Normal"/>
    <w:next w:val="ShellTitles"/>
    <w:uiPriority w:val="99"/>
    <w:qFormat/>
    <w:rsid w:val="00AB7957"/>
    <w:pPr>
      <w:spacing w:after="0" w:line="240" w:lineRule="auto"/>
    </w:pPr>
  </w:style>
  <w:style w:type="paragraph" w:customStyle="1" w:styleId="Style40">
    <w:name w:val="Style 4"/>
    <w:basedOn w:val="Normal"/>
    <w:uiPriority w:val="99"/>
    <w:qFormat/>
    <w:rsid w:val="00AB7957"/>
    <w:pPr>
      <w:spacing w:after="0" w:line="240" w:lineRule="auto"/>
    </w:pPr>
  </w:style>
  <w:style w:type="paragraph" w:customStyle="1" w:styleId="CM10">
    <w:name w:val="CM10"/>
    <w:basedOn w:val="Normal"/>
    <w:uiPriority w:val="99"/>
    <w:qFormat/>
    <w:rsid w:val="00AB7957"/>
    <w:pPr>
      <w:spacing w:after="0" w:line="240" w:lineRule="auto"/>
    </w:pPr>
  </w:style>
  <w:style w:type="paragraph" w:customStyle="1" w:styleId="OffensiveLanguage">
    <w:name w:val="Offensive Language"/>
    <w:basedOn w:val="Normal"/>
    <w:next w:val="Normal"/>
    <w:qFormat/>
    <w:rsid w:val="00AB7957"/>
    <w:pPr>
      <w:spacing w:after="0" w:line="240" w:lineRule="auto"/>
    </w:pPr>
  </w:style>
  <w:style w:type="paragraph" w:customStyle="1" w:styleId="clearformatting0">
    <w:name w:val="clear formatting"/>
    <w:basedOn w:val="Normal"/>
    <w:next w:val="Style40"/>
    <w:qFormat/>
    <w:rsid w:val="00AB7957"/>
    <w:pPr>
      <w:spacing w:after="0" w:line="240" w:lineRule="auto"/>
    </w:pPr>
  </w:style>
  <w:style w:type="paragraph" w:customStyle="1" w:styleId="Style18">
    <w:name w:val="Style 18"/>
    <w:next w:val="CM10"/>
    <w:uiPriority w:val="99"/>
    <w:qFormat/>
    <w:rsid w:val="00AB7957"/>
    <w:pPr>
      <w:spacing w:after="200" w:line="276" w:lineRule="auto"/>
    </w:pPr>
  </w:style>
  <w:style w:type="paragraph" w:customStyle="1" w:styleId="formfld">
    <w:name w:val="formfld"/>
    <w:basedOn w:val="Normal"/>
    <w:next w:val="OffensiveLanguage"/>
    <w:qFormat/>
    <w:rsid w:val="00AB7957"/>
    <w:pPr>
      <w:spacing w:after="0" w:line="240" w:lineRule="auto"/>
    </w:pPr>
  </w:style>
  <w:style w:type="paragraph" w:customStyle="1" w:styleId="Caption3">
    <w:name w:val="Caption3"/>
    <w:basedOn w:val="Normal"/>
    <w:next w:val="clearformatting0"/>
    <w:uiPriority w:val="99"/>
    <w:qFormat/>
    <w:rsid w:val="00AB7957"/>
    <w:pPr>
      <w:spacing w:after="0" w:line="240" w:lineRule="auto"/>
    </w:pPr>
  </w:style>
  <w:style w:type="paragraph" w:customStyle="1" w:styleId="teaserpermalink">
    <w:name w:val="teaser_permalink"/>
    <w:basedOn w:val="Normal"/>
    <w:next w:val="Style18"/>
    <w:uiPriority w:val="99"/>
    <w:qFormat/>
    <w:rsid w:val="00AB7957"/>
    <w:pPr>
      <w:spacing w:after="0" w:line="240" w:lineRule="auto"/>
    </w:pPr>
  </w:style>
  <w:style w:type="character" w:styleId="BookTitle">
    <w:name w:val="Book Title"/>
    <w:basedOn w:val="DefaultParagraphFont"/>
    <w:qFormat/>
    <w:rsid w:val="00AB7957"/>
    <w:rPr>
      <w:b/>
      <w:bCs/>
      <w:i/>
      <w:iCs/>
      <w:spacing w:val="5"/>
    </w:rPr>
  </w:style>
  <w:style w:type="character" w:customStyle="1" w:styleId="Heading7Char1">
    <w:name w:val="Heading 7 Char1"/>
    <w:basedOn w:val="DefaultParagraphFont"/>
    <w:semiHidden/>
    <w:rsid w:val="00AB7957"/>
  </w:style>
  <w:style w:type="character" w:customStyle="1" w:styleId="Heading8Char1">
    <w:name w:val="Heading 8 Char1"/>
    <w:basedOn w:val="DefaultParagraphFont"/>
    <w:semiHidden/>
    <w:rsid w:val="00AB7957"/>
  </w:style>
  <w:style w:type="character" w:customStyle="1" w:styleId="Heading9Char1">
    <w:name w:val="Heading 9 Char1"/>
    <w:basedOn w:val="DefaultParagraphFont"/>
    <w:semiHidden/>
    <w:rsid w:val="00AB7957"/>
  </w:style>
  <w:style w:type="character" w:customStyle="1" w:styleId="sup1">
    <w:name w:val="sup1"/>
    <w:rsid w:val="00AB7957"/>
  </w:style>
  <w:style w:type="character" w:customStyle="1" w:styleId="pgnum1">
    <w:name w:val="pgnum1"/>
    <w:rsid w:val="00AB7957"/>
  </w:style>
  <w:style w:type="character" w:customStyle="1" w:styleId="nw">
    <w:name w:val="nw"/>
    <w:rsid w:val="00AB7957"/>
  </w:style>
  <w:style w:type="character" w:customStyle="1" w:styleId="CardsHighlight">
    <w:name w:val="Cards Highlight"/>
    <w:uiPriority w:val="1"/>
    <w:rsid w:val="00AB7957"/>
  </w:style>
  <w:style w:type="character" w:customStyle="1" w:styleId="apple">
    <w:name w:val="apple"/>
    <w:rsid w:val="00AB7957"/>
  </w:style>
  <w:style w:type="character" w:customStyle="1" w:styleId="inhoud">
    <w:name w:val="inhoud"/>
    <w:rsid w:val="00AB7957"/>
  </w:style>
  <w:style w:type="character" w:customStyle="1" w:styleId="CardsUnderlined">
    <w:name w:val="Cards Underlined"/>
    <w:qFormat/>
    <w:rsid w:val="00AB7957"/>
  </w:style>
  <w:style w:type="character" w:customStyle="1" w:styleId="Cites-AuthorDate">
    <w:name w:val="Cites-Author/Date"/>
    <w:qFormat/>
    <w:rsid w:val="00AB7957"/>
  </w:style>
  <w:style w:type="character" w:customStyle="1" w:styleId="StyleCardtextChar10pt">
    <w:name w:val="Style Card text Char + 10 pt"/>
    <w:rsid w:val="00AB7957"/>
  </w:style>
  <w:style w:type="character" w:customStyle="1" w:styleId="UnderliningChar2">
    <w:name w:val="Underlining Char2"/>
    <w:rsid w:val="00AB7957"/>
  </w:style>
  <w:style w:type="character" w:customStyle="1" w:styleId="UnderliningChar1">
    <w:name w:val="Underlining Char1"/>
    <w:rsid w:val="00AB7957"/>
  </w:style>
  <w:style w:type="character" w:customStyle="1" w:styleId="smcaps">
    <w:name w:val="smcaps"/>
    <w:rsid w:val="00AB7957"/>
  </w:style>
  <w:style w:type="character" w:customStyle="1" w:styleId="Style1Char2">
    <w:name w:val="Style1 Char2"/>
    <w:rsid w:val="00AB7957"/>
  </w:style>
  <w:style w:type="character" w:customStyle="1" w:styleId="inside-head1">
    <w:name w:val="inside-head1"/>
    <w:rsid w:val="00AB7957"/>
  </w:style>
  <w:style w:type="character" w:customStyle="1" w:styleId="datestamp1">
    <w:name w:val="datestamp1"/>
    <w:rsid w:val="00AB7957"/>
  </w:style>
  <w:style w:type="character" w:customStyle="1" w:styleId="pagetools1">
    <w:name w:val="pagetools1"/>
    <w:rsid w:val="00AB7957"/>
  </w:style>
  <w:style w:type="character" w:customStyle="1" w:styleId="smallredtext">
    <w:name w:val="smallredtext"/>
    <w:rsid w:val="00AB7957"/>
  </w:style>
  <w:style w:type="character" w:customStyle="1" w:styleId="storyheading31">
    <w:name w:val="storyheading31"/>
    <w:rsid w:val="00AB7957"/>
  </w:style>
  <w:style w:type="character" w:customStyle="1" w:styleId="storydeck31">
    <w:name w:val="storydeck31"/>
    <w:rsid w:val="00AB7957"/>
  </w:style>
  <w:style w:type="character" w:customStyle="1" w:styleId="subtitle1">
    <w:name w:val="subtitle1"/>
    <w:rsid w:val="00AB7957"/>
  </w:style>
  <w:style w:type="character" w:customStyle="1" w:styleId="Title10">
    <w:name w:val="Title1"/>
    <w:rsid w:val="00AB7957"/>
  </w:style>
  <w:style w:type="character" w:customStyle="1" w:styleId="clsbiolink">
    <w:name w:val="clsbiolink"/>
    <w:rsid w:val="00AB7957"/>
  </w:style>
  <w:style w:type="character" w:customStyle="1" w:styleId="clssmaller">
    <w:name w:val="clssmaller"/>
    <w:rsid w:val="00AB7957"/>
  </w:style>
  <w:style w:type="character" w:customStyle="1" w:styleId="sm1">
    <w:name w:val="sm1"/>
    <w:rsid w:val="00AB7957"/>
  </w:style>
  <w:style w:type="character" w:customStyle="1" w:styleId="noindentChar">
    <w:name w:val="noindent Char"/>
    <w:rsid w:val="00AB7957"/>
  </w:style>
  <w:style w:type="character" w:customStyle="1" w:styleId="SmallChar1">
    <w:name w:val="Small Char1"/>
    <w:rsid w:val="00AB7957"/>
  </w:style>
  <w:style w:type="character" w:customStyle="1" w:styleId="fullcite0">
    <w:name w:val="fullcite"/>
    <w:rsid w:val="00AB7957"/>
  </w:style>
  <w:style w:type="character" w:customStyle="1" w:styleId="Style9ptThickunderline">
    <w:name w:val="Style 9 pt Thick underline"/>
    <w:rsid w:val="00AB7957"/>
  </w:style>
  <w:style w:type="character" w:customStyle="1" w:styleId="CardNotUnderlinedChar">
    <w:name w:val="Card Not Underlined Char"/>
    <w:rsid w:val="00AB7957"/>
  </w:style>
  <w:style w:type="character" w:customStyle="1" w:styleId="IndexHeadersCharChar">
    <w:name w:val="Index Headers Char Char"/>
    <w:rsid w:val="00AB7957"/>
  </w:style>
  <w:style w:type="character" w:customStyle="1" w:styleId="CircleChar1">
    <w:name w:val="Circle Char1"/>
    <w:rsid w:val="00AB7957"/>
  </w:style>
  <w:style w:type="character" w:customStyle="1" w:styleId="textmedium">
    <w:name w:val="textmedium"/>
    <w:rsid w:val="00AB7957"/>
  </w:style>
  <w:style w:type="character" w:customStyle="1" w:styleId="justify">
    <w:name w:val="justify"/>
    <w:rsid w:val="00AB7957"/>
  </w:style>
  <w:style w:type="character" w:customStyle="1" w:styleId="SmallCardTextChar">
    <w:name w:val="Small Card Text Char"/>
    <w:rsid w:val="00AB7957"/>
  </w:style>
  <w:style w:type="character" w:customStyle="1" w:styleId="tagChar30">
    <w:name w:val="tag Char3"/>
    <w:rsid w:val="00AB7957"/>
  </w:style>
  <w:style w:type="character" w:customStyle="1" w:styleId="medium-normal1">
    <w:name w:val="medium-normal1"/>
    <w:rsid w:val="00AB7957"/>
  </w:style>
  <w:style w:type="character" w:customStyle="1" w:styleId="inside-head">
    <w:name w:val="inside-head"/>
    <w:rsid w:val="00AB7957"/>
  </w:style>
  <w:style w:type="character" w:customStyle="1" w:styleId="awtw">
    <w:name w:val="awtw"/>
    <w:rsid w:val="00AB7957"/>
  </w:style>
  <w:style w:type="character" w:customStyle="1" w:styleId="CardText-Underlined">
    <w:name w:val="Card Text - Underlined"/>
    <w:rsid w:val="00AB7957"/>
  </w:style>
  <w:style w:type="character" w:customStyle="1" w:styleId="Citation-AuthorDate">
    <w:name w:val="Citation - Author/Date"/>
    <w:rsid w:val="00AB7957"/>
  </w:style>
  <w:style w:type="character" w:customStyle="1" w:styleId="ld3">
    <w:name w:val="ld3"/>
    <w:rsid w:val="00AB7957"/>
  </w:style>
  <w:style w:type="character" w:customStyle="1" w:styleId="5Notunderlined">
    <w:name w:val="5 Not underlined"/>
    <w:rsid w:val="00AB7957"/>
  </w:style>
  <w:style w:type="character" w:customStyle="1" w:styleId="postbody">
    <w:name w:val="postbody"/>
    <w:rsid w:val="00AB7957"/>
  </w:style>
  <w:style w:type="paragraph" w:styleId="EndnoteText">
    <w:name w:val="endnote text"/>
    <w:basedOn w:val="Normal"/>
    <w:link w:val="EndnoteTextChar1"/>
    <w:unhideWhenUsed/>
    <w:rsid w:val="00AB7957"/>
    <w:pPr>
      <w:spacing w:after="0" w:line="240" w:lineRule="auto"/>
    </w:pPr>
    <w:rPr>
      <w:sz w:val="20"/>
      <w:szCs w:val="20"/>
    </w:rPr>
  </w:style>
  <w:style w:type="character" w:customStyle="1" w:styleId="EndnoteTextChar1">
    <w:name w:val="Endnote Text Char1"/>
    <w:basedOn w:val="DefaultParagraphFont"/>
    <w:link w:val="EndnoteText"/>
    <w:rsid w:val="00AB7957"/>
    <w:rPr>
      <w:rFonts w:ascii="Calibri" w:hAnsi="Calibri"/>
      <w:sz w:val="20"/>
      <w:szCs w:val="20"/>
    </w:rPr>
  </w:style>
  <w:style w:type="character" w:customStyle="1" w:styleId="ssl4">
    <w:name w:val="ss_l4"/>
    <w:rsid w:val="00AB7957"/>
  </w:style>
  <w:style w:type="character" w:customStyle="1" w:styleId="stylestylebold12pt">
    <w:name w:val="stylestylebold12pt"/>
    <w:rsid w:val="00AB7957"/>
  </w:style>
  <w:style w:type="character" w:customStyle="1" w:styleId="externaledithide">
    <w:name w:val="external_edit_hide"/>
    <w:rsid w:val="00AB7957"/>
  </w:style>
  <w:style w:type="character" w:customStyle="1" w:styleId="grey10">
    <w:name w:val="grey10"/>
    <w:rsid w:val="00AB7957"/>
  </w:style>
  <w:style w:type="character" w:customStyle="1" w:styleId="CharacterStyle20">
    <w:name w:val="Character Style 20"/>
    <w:rsid w:val="00AB7957"/>
  </w:style>
  <w:style w:type="character" w:customStyle="1" w:styleId="Style11ptUnderlineBorderSinglesolidlineAuto05pt">
    <w:name w:val="Style 11 pt Underline Border: : (Single solid line Auto  0.5 pt..."/>
    <w:rsid w:val="00AB7957"/>
  </w:style>
  <w:style w:type="character" w:customStyle="1" w:styleId="A9">
    <w:name w:val="A9"/>
    <w:uiPriority w:val="99"/>
    <w:rsid w:val="00AB7957"/>
  </w:style>
  <w:style w:type="character" w:customStyle="1" w:styleId="A5">
    <w:name w:val="A5"/>
    <w:uiPriority w:val="99"/>
    <w:rsid w:val="00AB7957"/>
  </w:style>
  <w:style w:type="character" w:customStyle="1" w:styleId="underline1">
    <w:name w:val="underline1"/>
    <w:rsid w:val="00AB7957"/>
  </w:style>
  <w:style w:type="character" w:customStyle="1" w:styleId="see">
    <w:name w:val="see"/>
    <w:rsid w:val="00AB7957"/>
  </w:style>
  <w:style w:type="character" w:customStyle="1" w:styleId="CharacterStyle2">
    <w:name w:val="Character Style 2"/>
    <w:uiPriority w:val="99"/>
    <w:rsid w:val="00AB7957"/>
  </w:style>
  <w:style w:type="character" w:customStyle="1" w:styleId="lightblue">
    <w:name w:val="lightblue"/>
    <w:rsid w:val="00AB7957"/>
  </w:style>
  <w:style w:type="character" w:customStyle="1" w:styleId="centerheadlines">
    <w:name w:val="centerheadlines"/>
    <w:rsid w:val="00AB7957"/>
  </w:style>
  <w:style w:type="character" w:customStyle="1" w:styleId="datetime">
    <w:name w:val="datetime"/>
    <w:rsid w:val="00AB7957"/>
  </w:style>
  <w:style w:type="character" w:customStyle="1" w:styleId="info">
    <w:name w:val="info"/>
    <w:rsid w:val="00AB7957"/>
  </w:style>
  <w:style w:type="character" w:customStyle="1" w:styleId="datestory">
    <w:name w:val="datestory"/>
    <w:rsid w:val="00AB7957"/>
  </w:style>
  <w:style w:type="character" w:customStyle="1" w:styleId="A1">
    <w:name w:val="A1"/>
    <w:uiPriority w:val="99"/>
    <w:rsid w:val="00AB7957"/>
  </w:style>
  <w:style w:type="character" w:customStyle="1" w:styleId="-SmallText-">
    <w:name w:val="-Small Text-"/>
    <w:rsid w:val="00AB7957"/>
  </w:style>
  <w:style w:type="character" w:customStyle="1" w:styleId="goohl1">
    <w:name w:val="goohl1"/>
    <w:rsid w:val="00AB7957"/>
  </w:style>
  <w:style w:type="character" w:customStyle="1" w:styleId="goohl2">
    <w:name w:val="goohl2"/>
    <w:rsid w:val="00AB7957"/>
  </w:style>
  <w:style w:type="character" w:customStyle="1" w:styleId="goohl0">
    <w:name w:val="goohl0"/>
    <w:rsid w:val="00AB7957"/>
  </w:style>
  <w:style w:type="character" w:customStyle="1" w:styleId="StyleUnderlineBorderSinglesolidlineAuto05ptLinew">
    <w:name w:val="Style Underline Border: : (Single solid line Auto  0.5 pt Line w..."/>
    <w:basedOn w:val="DefaultParagraphFont"/>
    <w:rsid w:val="00AB7957"/>
  </w:style>
  <w:style w:type="character" w:customStyle="1" w:styleId="citeschar10">
    <w:name w:val="citeschar1"/>
    <w:basedOn w:val="DefaultParagraphFont"/>
    <w:rsid w:val="00AB7957"/>
  </w:style>
  <w:style w:type="character" w:customStyle="1" w:styleId="cardunderlinedchar0">
    <w:name w:val="cardunderlinedchar"/>
    <w:basedOn w:val="DefaultParagraphFont"/>
    <w:rsid w:val="00AB7957"/>
  </w:style>
  <w:style w:type="paragraph" w:customStyle="1" w:styleId="Style1CharChar">
    <w:name w:val="Style1 Char Char"/>
    <w:basedOn w:val="Normal"/>
    <w:qFormat/>
    <w:rsid w:val="00AB7957"/>
    <w:pPr>
      <w:spacing w:after="0" w:line="240" w:lineRule="auto"/>
    </w:pPr>
  </w:style>
  <w:style w:type="character" w:customStyle="1" w:styleId="Style1CharCharChar">
    <w:name w:val="Style1 Char Char Char"/>
    <w:locked/>
    <w:rsid w:val="00AB7957"/>
  </w:style>
  <w:style w:type="character" w:customStyle="1" w:styleId="FootnoteTextChar1">
    <w:name w:val="Footnote Text Char1"/>
    <w:basedOn w:val="DefaultParagraphFont"/>
    <w:rsid w:val="00AB7957"/>
    <w:rPr>
      <w:rFonts w:ascii="Georgia" w:hAnsi="Georgia"/>
      <w:sz w:val="20"/>
      <w:szCs w:val="20"/>
    </w:rPr>
  </w:style>
  <w:style w:type="character" w:customStyle="1" w:styleId="headline">
    <w:name w:val="headline"/>
    <w:rsid w:val="00AB7957"/>
  </w:style>
  <w:style w:type="character" w:customStyle="1" w:styleId="provider">
    <w:name w:val="provider"/>
    <w:basedOn w:val="DefaultParagraphFont"/>
    <w:rsid w:val="00AB7957"/>
  </w:style>
  <w:style w:type="character" w:customStyle="1" w:styleId="ilad">
    <w:name w:val="il_ad"/>
    <w:rsid w:val="00AB7957"/>
  </w:style>
  <w:style w:type="character" w:customStyle="1" w:styleId="grame">
    <w:name w:val="grame"/>
    <w:rsid w:val="00AB7957"/>
  </w:style>
  <w:style w:type="character" w:customStyle="1" w:styleId="spelle">
    <w:name w:val="spelle"/>
    <w:rsid w:val="00AB7957"/>
  </w:style>
  <w:style w:type="character" w:customStyle="1" w:styleId="vitstorybyline">
    <w:name w:val="vitstorybyline"/>
    <w:rsid w:val="00AB7957"/>
  </w:style>
  <w:style w:type="character" w:customStyle="1" w:styleId="yahoobuzzbadge-form">
    <w:name w:val="yahoobuzzbadge-form"/>
    <w:rsid w:val="00AB7957"/>
  </w:style>
  <w:style w:type="character" w:customStyle="1" w:styleId="tickerlinx">
    <w:name w:val="tickerlinx"/>
    <w:rsid w:val="00AB7957"/>
  </w:style>
  <w:style w:type="character" w:customStyle="1" w:styleId="post-author">
    <w:name w:val="post-author"/>
    <w:rsid w:val="00AB7957"/>
  </w:style>
  <w:style w:type="character" w:customStyle="1" w:styleId="post-timestamp">
    <w:name w:val="post-timestamp"/>
    <w:rsid w:val="00AB7957"/>
  </w:style>
  <w:style w:type="character" w:customStyle="1" w:styleId="mw-headline">
    <w:name w:val="mw-headline"/>
    <w:rsid w:val="00AB7957"/>
  </w:style>
  <w:style w:type="character" w:customStyle="1" w:styleId="month">
    <w:name w:val="month"/>
    <w:rsid w:val="00AB7957"/>
  </w:style>
  <w:style w:type="character" w:customStyle="1" w:styleId="2xBoldUnderline">
    <w:name w:val="2x_Bold_Underline"/>
    <w:rsid w:val="00AB7957"/>
  </w:style>
  <w:style w:type="character" w:customStyle="1" w:styleId="texttitlebigred">
    <w:name w:val="texttitlebigred"/>
    <w:rsid w:val="00AB7957"/>
  </w:style>
  <w:style w:type="character" w:customStyle="1" w:styleId="subtitles">
    <w:name w:val="subtitles"/>
    <w:rsid w:val="00AB7957"/>
  </w:style>
  <w:style w:type="character" w:customStyle="1" w:styleId="UnderlineCharChar1">
    <w:name w:val="Underline Char Char1"/>
    <w:rsid w:val="00AB7957"/>
  </w:style>
  <w:style w:type="character" w:customStyle="1" w:styleId="CiteCardChar1">
    <w:name w:val="Cite_Card Char1"/>
    <w:rsid w:val="00AB7957"/>
  </w:style>
  <w:style w:type="character" w:customStyle="1" w:styleId="ptitleinside">
    <w:name w:val="p_title_inside"/>
    <w:rsid w:val="00AB7957"/>
  </w:style>
  <w:style w:type="character" w:customStyle="1" w:styleId="paramv">
    <w:name w:val="paramv"/>
    <w:rsid w:val="00AB7957"/>
  </w:style>
  <w:style w:type="character" w:customStyle="1" w:styleId="quotepeekbase">
    <w:name w:val="quotepeekbase"/>
    <w:rsid w:val="00AB7957"/>
  </w:style>
  <w:style w:type="character" w:customStyle="1" w:styleId="symbol">
    <w:name w:val="symbol"/>
    <w:rsid w:val="00AB7957"/>
  </w:style>
  <w:style w:type="character" w:customStyle="1" w:styleId="data">
    <w:name w:val="data"/>
    <w:rsid w:val="00AB7957"/>
  </w:style>
  <w:style w:type="character" w:customStyle="1" w:styleId="cross-head">
    <w:name w:val="cross-head"/>
    <w:rsid w:val="00AB7957"/>
  </w:style>
  <w:style w:type="character" w:customStyle="1" w:styleId="scaps">
    <w:name w:val="scaps"/>
    <w:rsid w:val="00AB7957"/>
  </w:style>
  <w:style w:type="character" w:customStyle="1" w:styleId="pub-date">
    <w:name w:val="pub-date"/>
    <w:rsid w:val="00AB7957"/>
  </w:style>
  <w:style w:type="character" w:customStyle="1" w:styleId="StyleTimesNewRoman12ptBold">
    <w:name w:val="Style Times New Roman 12 pt Bold"/>
    <w:rsid w:val="00AB7957"/>
  </w:style>
  <w:style w:type="character" w:customStyle="1" w:styleId="AuthorDateF4">
    <w:name w:val="Author Date (F4)"/>
    <w:rsid w:val="00AB7957"/>
  </w:style>
  <w:style w:type="character" w:customStyle="1" w:styleId="BoldUnderlineF6">
    <w:name w:val="Bold Underline (F6)"/>
    <w:rsid w:val="00AB7957"/>
  </w:style>
  <w:style w:type="character" w:customStyle="1" w:styleId="grouptext">
    <w:name w:val="group_text"/>
    <w:rsid w:val="00AB7957"/>
  </w:style>
  <w:style w:type="character" w:customStyle="1" w:styleId="authors">
    <w:name w:val="authors"/>
    <w:rsid w:val="00AB7957"/>
  </w:style>
  <w:style w:type="character" w:customStyle="1" w:styleId="StyleArial12ptBoldItalic">
    <w:name w:val="Style Arial 12 pt Bold Italic"/>
    <w:rsid w:val="00AB7957"/>
  </w:style>
  <w:style w:type="character" w:customStyle="1" w:styleId="verdana12grey1">
    <w:name w:val="verdana12grey1"/>
    <w:rsid w:val="00AB7957"/>
  </w:style>
  <w:style w:type="character" w:customStyle="1" w:styleId="verdana9grey1a">
    <w:name w:val="verdana9grey1a"/>
    <w:rsid w:val="00AB7957"/>
  </w:style>
  <w:style w:type="character" w:customStyle="1" w:styleId="nn-twttr-share-btn">
    <w:name w:val="nn-twttr-share-btn"/>
    <w:rsid w:val="00AB7957"/>
  </w:style>
  <w:style w:type="character" w:customStyle="1" w:styleId="count">
    <w:name w:val="count"/>
    <w:rsid w:val="00AB7957"/>
  </w:style>
  <w:style w:type="character" w:customStyle="1" w:styleId="fbbuttontext">
    <w:name w:val="fb_button_text"/>
    <w:rsid w:val="00AB7957"/>
  </w:style>
  <w:style w:type="character" w:customStyle="1" w:styleId="comment-count">
    <w:name w:val="comment-count"/>
    <w:rsid w:val="00AB7957"/>
  </w:style>
  <w:style w:type="character" w:customStyle="1" w:styleId="comment-count-text">
    <w:name w:val="comment-count-text"/>
    <w:rsid w:val="00AB7957"/>
  </w:style>
  <w:style w:type="character" w:customStyle="1" w:styleId="author-name">
    <w:name w:val="author-name"/>
    <w:rsid w:val="00AB7957"/>
  </w:style>
  <w:style w:type="character" w:customStyle="1" w:styleId="lightheader">
    <w:name w:val="lightheader"/>
    <w:rsid w:val="00AB7957"/>
  </w:style>
  <w:style w:type="character" w:customStyle="1" w:styleId="CiteCardCharCharCharCharChar">
    <w:name w:val="Cite_Card Char Char Char Char Char"/>
    <w:rsid w:val="00AB7957"/>
  </w:style>
  <w:style w:type="character" w:customStyle="1" w:styleId="CiteCardCharCharCharCharCharChar">
    <w:name w:val="Cite_Card Char Char Char Char Char Char"/>
    <w:rsid w:val="00AB7957"/>
  </w:style>
  <w:style w:type="character" w:customStyle="1" w:styleId="yahoobuzzbadge">
    <w:name w:val="yahoobuzzbadge"/>
    <w:rsid w:val="00AB7957"/>
  </w:style>
  <w:style w:type="character" w:customStyle="1" w:styleId="fbsharecountinner">
    <w:name w:val="fb_share_count_inner"/>
    <w:rsid w:val="00AB7957"/>
  </w:style>
  <w:style w:type="character" w:customStyle="1" w:styleId="fbconnectbuttontext">
    <w:name w:val="fbconnectbutton_text"/>
    <w:rsid w:val="00AB7957"/>
  </w:style>
  <w:style w:type="paragraph" w:customStyle="1" w:styleId="Sourcename">
    <w:name w:val="Source name"/>
    <w:basedOn w:val="Normal"/>
    <w:qFormat/>
    <w:rsid w:val="00AB7957"/>
    <w:pPr>
      <w:spacing w:after="0" w:line="240" w:lineRule="auto"/>
    </w:pPr>
  </w:style>
  <w:style w:type="character" w:customStyle="1" w:styleId="SourcenameChar">
    <w:name w:val="Source name Char"/>
    <w:locked/>
    <w:rsid w:val="00AB7957"/>
  </w:style>
  <w:style w:type="character" w:customStyle="1" w:styleId="StrongEmphasis">
    <w:name w:val="Strong Emphasis"/>
    <w:rsid w:val="00AB7957"/>
  </w:style>
  <w:style w:type="character" w:customStyle="1" w:styleId="Caption2">
    <w:name w:val="Caption2"/>
    <w:rsid w:val="00AB7957"/>
  </w:style>
  <w:style w:type="character" w:customStyle="1" w:styleId="Style11ptItalicUnderline">
    <w:name w:val="Style 11 pt Italic Underline"/>
    <w:rsid w:val="00AB7957"/>
  </w:style>
  <w:style w:type="character" w:customStyle="1" w:styleId="Style11ptItalic">
    <w:name w:val="Style 11 pt Italic"/>
    <w:rsid w:val="00AB7957"/>
  </w:style>
  <w:style w:type="character" w:customStyle="1" w:styleId="Style6pt">
    <w:name w:val="Style 6 pt"/>
    <w:qFormat/>
    <w:rsid w:val="00AB7957"/>
  </w:style>
  <w:style w:type="character" w:customStyle="1" w:styleId="article-articlebody">
    <w:name w:val="article-articlebody"/>
    <w:basedOn w:val="DefaultParagraphFont"/>
    <w:rsid w:val="00AB7957"/>
  </w:style>
  <w:style w:type="character" w:customStyle="1" w:styleId="pageheader0">
    <w:name w:val="pageheader"/>
    <w:basedOn w:val="DefaultParagraphFont"/>
    <w:rsid w:val="00AB7957"/>
  </w:style>
  <w:style w:type="character" w:customStyle="1" w:styleId="AuthorCharChar">
    <w:name w:val="Author Char Char"/>
    <w:rsid w:val="00AB7957"/>
  </w:style>
  <w:style w:type="character" w:customStyle="1" w:styleId="smallchar0">
    <w:name w:val="smallchar"/>
    <w:basedOn w:val="DefaultParagraphFont"/>
    <w:rsid w:val="00AB7957"/>
  </w:style>
  <w:style w:type="character" w:customStyle="1" w:styleId="Shortcite">
    <w:name w:val="Shortcite"/>
    <w:rsid w:val="00AB7957"/>
  </w:style>
  <w:style w:type="character" w:customStyle="1" w:styleId="Longcite">
    <w:name w:val="Longcite"/>
    <w:rsid w:val="00AB7957"/>
  </w:style>
  <w:style w:type="character" w:customStyle="1" w:styleId="StyleStyle7pt8pt">
    <w:name w:val="Style Style 7 pt + 8 pt"/>
    <w:rsid w:val="00AB7957"/>
  </w:style>
  <w:style w:type="character" w:customStyle="1" w:styleId="StyleStyleThickunderlineBold1">
    <w:name w:val="Style Style Thick underline + Bold1"/>
    <w:rsid w:val="00AB7957"/>
  </w:style>
  <w:style w:type="character" w:customStyle="1" w:styleId="StyleUnderline2">
    <w:name w:val="Style Underline2"/>
    <w:rsid w:val="00AB7957"/>
  </w:style>
  <w:style w:type="character" w:customStyle="1" w:styleId="tagchar">
    <w:name w:val="tagchar"/>
    <w:basedOn w:val="DefaultParagraphFont"/>
    <w:rsid w:val="00AB7957"/>
  </w:style>
  <w:style w:type="character" w:customStyle="1" w:styleId="address">
    <w:name w:val="address"/>
    <w:rsid w:val="00AB7957"/>
  </w:style>
  <w:style w:type="character" w:customStyle="1" w:styleId="NormalizationChar">
    <w:name w:val="Normalization Char"/>
    <w:rsid w:val="00AB7957"/>
  </w:style>
  <w:style w:type="character" w:customStyle="1" w:styleId="maintextbldleft">
    <w:name w:val="maintextbldleft"/>
    <w:basedOn w:val="DefaultParagraphFont"/>
    <w:rsid w:val="00AB7957"/>
  </w:style>
  <w:style w:type="character" w:customStyle="1" w:styleId="maintextleft">
    <w:name w:val="maintextleft"/>
    <w:basedOn w:val="DefaultParagraphFont"/>
    <w:rsid w:val="00AB7957"/>
  </w:style>
  <w:style w:type="character" w:customStyle="1" w:styleId="highlight1">
    <w:name w:val="highlight"/>
    <w:rsid w:val="00AB7957"/>
  </w:style>
  <w:style w:type="character" w:customStyle="1" w:styleId="Shrinker">
    <w:name w:val="Shrinker"/>
    <w:rsid w:val="00AB7957"/>
  </w:style>
  <w:style w:type="character" w:customStyle="1" w:styleId="heading2char1">
    <w:name w:val="heading2char"/>
    <w:basedOn w:val="DefaultParagraphFont"/>
    <w:rsid w:val="00AB7957"/>
  </w:style>
  <w:style w:type="character" w:customStyle="1" w:styleId="heading3char1">
    <w:name w:val="heading3char1"/>
    <w:basedOn w:val="DefaultParagraphFont"/>
    <w:rsid w:val="00AB7957"/>
  </w:style>
  <w:style w:type="character" w:customStyle="1" w:styleId="underlinea">
    <w:name w:val="underlinea"/>
    <w:basedOn w:val="DefaultParagraphFont"/>
    <w:rsid w:val="00AB7957"/>
  </w:style>
  <w:style w:type="character" w:customStyle="1" w:styleId="StyleUnderlineChar9pt2">
    <w:name w:val="Style Underline Char + 9 pt2"/>
    <w:rsid w:val="00AB7957"/>
  </w:style>
  <w:style w:type="character" w:customStyle="1" w:styleId="StyleUnderlineChar9ptBold1">
    <w:name w:val="Style Underline Char + 9 pt Bold1"/>
    <w:rsid w:val="00AB7957"/>
  </w:style>
  <w:style w:type="character" w:customStyle="1" w:styleId="FontStyle329">
    <w:name w:val="Font Style329"/>
    <w:uiPriority w:val="99"/>
    <w:rsid w:val="00AB7957"/>
  </w:style>
  <w:style w:type="character" w:customStyle="1" w:styleId="styleboldunderline">
    <w:name w:val="styleboldunderline"/>
    <w:rsid w:val="00AB7957"/>
  </w:style>
  <w:style w:type="character" w:customStyle="1" w:styleId="FontStyle291">
    <w:name w:val="Font Style291"/>
    <w:uiPriority w:val="99"/>
    <w:rsid w:val="00AB7957"/>
  </w:style>
  <w:style w:type="character" w:customStyle="1" w:styleId="FontStyle232">
    <w:name w:val="Font Style232"/>
    <w:uiPriority w:val="99"/>
    <w:rsid w:val="00AB7957"/>
  </w:style>
  <w:style w:type="character" w:customStyle="1" w:styleId="MicroTextCharChar">
    <w:name w:val="MicroText Char Char"/>
    <w:rsid w:val="00AB7957"/>
  </w:style>
  <w:style w:type="character" w:customStyle="1" w:styleId="Hyperlink6">
    <w:name w:val="Hyperlink6"/>
    <w:rsid w:val="00AB7957"/>
  </w:style>
  <w:style w:type="character" w:customStyle="1" w:styleId="pmterms11">
    <w:name w:val="pmterms11"/>
    <w:rsid w:val="00AB7957"/>
  </w:style>
  <w:style w:type="character" w:customStyle="1" w:styleId="style61">
    <w:name w:val="style6"/>
    <w:rsid w:val="00AB7957"/>
  </w:style>
  <w:style w:type="character" w:customStyle="1" w:styleId="Title2">
    <w:name w:val="Title2"/>
    <w:basedOn w:val="DefaultParagraphFont"/>
    <w:rsid w:val="00AB7957"/>
  </w:style>
  <w:style w:type="character" w:customStyle="1" w:styleId="pmterms12">
    <w:name w:val="pmterms12"/>
    <w:basedOn w:val="DefaultParagraphFont"/>
    <w:rsid w:val="00AB7957"/>
  </w:style>
  <w:style w:type="character" w:customStyle="1" w:styleId="BoldandUnderlineChar1Char2Char">
    <w:name w:val="Bold and Underline Char1 Char2 Char"/>
    <w:basedOn w:val="DefaultParagraphFont"/>
    <w:rsid w:val="00AB7957"/>
  </w:style>
  <w:style w:type="character" w:customStyle="1" w:styleId="cardtextsmallCharCharCharCharCharCharCharCharCharCharCharChar">
    <w:name w:val="card text small Char Char Char Char Char Char Char Char Char Char Char Char"/>
    <w:basedOn w:val="DefaultParagraphFont"/>
    <w:rsid w:val="00AB7957"/>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AB7957"/>
  </w:style>
  <w:style w:type="character" w:customStyle="1" w:styleId="pmterms2">
    <w:name w:val="pmterms2"/>
    <w:basedOn w:val="DefaultParagraphFont"/>
    <w:rsid w:val="00AB7957"/>
  </w:style>
  <w:style w:type="character" w:customStyle="1" w:styleId="BoldandUnderlineChar1Char2CharChar">
    <w:name w:val="Bold and Underline Char1 Char2 Char Char"/>
    <w:basedOn w:val="DefaultParagraphFont"/>
    <w:rsid w:val="00AB7957"/>
  </w:style>
  <w:style w:type="character" w:customStyle="1" w:styleId="UnderlineChar1Char1">
    <w:name w:val="Underline Char1 Char1"/>
    <w:basedOn w:val="DefaultParagraphFont"/>
    <w:rsid w:val="00AB7957"/>
  </w:style>
  <w:style w:type="character" w:customStyle="1" w:styleId="UnderlineChar6CharCharCharCharCharCharCharChar">
    <w:name w:val="Underline Char6 Char Char Char Char Char Char Char Char"/>
    <w:basedOn w:val="DefaultParagraphFont"/>
    <w:rsid w:val="00AB7957"/>
  </w:style>
  <w:style w:type="character" w:customStyle="1" w:styleId="BoldText12pt">
    <w:name w:val="Bold Text 12 pt"/>
    <w:autoRedefine/>
    <w:rsid w:val="00AB7957"/>
  </w:style>
  <w:style w:type="paragraph" w:styleId="BodyTextIndent2">
    <w:name w:val="Body Text Indent 2"/>
    <w:basedOn w:val="Normal"/>
    <w:link w:val="BodyTextIndent2Char1"/>
    <w:unhideWhenUsed/>
    <w:rsid w:val="00AB7957"/>
    <w:pPr>
      <w:spacing w:after="120" w:line="480" w:lineRule="auto"/>
      <w:ind w:left="360"/>
    </w:pPr>
  </w:style>
  <w:style w:type="character" w:customStyle="1" w:styleId="BodyTextIndent2Char1">
    <w:name w:val="Body Text Indent 2 Char1"/>
    <w:basedOn w:val="DefaultParagraphFont"/>
    <w:link w:val="BodyTextIndent2"/>
    <w:rsid w:val="00AB7957"/>
    <w:rPr>
      <w:rFonts w:ascii="Calibri" w:hAnsi="Calibri"/>
    </w:rPr>
  </w:style>
  <w:style w:type="character" w:customStyle="1" w:styleId="Style2CharChar">
    <w:name w:val="Style2 Char Char"/>
    <w:basedOn w:val="DefaultParagraphFont"/>
    <w:rsid w:val="00AB7957"/>
  </w:style>
  <w:style w:type="character" w:customStyle="1" w:styleId="DebateCiteCharCharChar">
    <w:name w:val="Debate Cite Char Char Char"/>
    <w:basedOn w:val="DefaultParagraphFont"/>
    <w:rsid w:val="00AB7957"/>
  </w:style>
  <w:style w:type="paragraph" w:styleId="BodyTextFirstIndent">
    <w:name w:val="Body Text First Indent"/>
    <w:basedOn w:val="BodyText"/>
    <w:link w:val="BodyTextFirstIndentChar1"/>
    <w:rsid w:val="00AB7957"/>
    <w:pPr>
      <w:spacing w:after="0" w:line="240" w:lineRule="auto"/>
      <w:ind w:firstLine="360"/>
    </w:pPr>
    <w:rPr>
      <w:rFonts w:ascii="Georgia" w:hAnsi="Georgia"/>
    </w:rPr>
  </w:style>
  <w:style w:type="character" w:customStyle="1" w:styleId="BodyTextFirstIndentChar1">
    <w:name w:val="Body Text First Indent Char1"/>
    <w:basedOn w:val="BodyTextChar"/>
    <w:link w:val="BodyTextFirstIndent"/>
    <w:rsid w:val="00AB7957"/>
    <w:rPr>
      <w:rFonts w:ascii="Georgia" w:hAnsi="Georgia"/>
    </w:rPr>
  </w:style>
  <w:style w:type="character" w:customStyle="1" w:styleId="Style10ptBold">
    <w:name w:val="Style 10 pt Bold"/>
    <w:basedOn w:val="DefaultParagraphFont"/>
    <w:rsid w:val="00AB7957"/>
  </w:style>
  <w:style w:type="character" w:customStyle="1" w:styleId="text9">
    <w:name w:val="text9"/>
    <w:basedOn w:val="DefaultParagraphFont"/>
    <w:rsid w:val="00AB7957"/>
  </w:style>
  <w:style w:type="character" w:customStyle="1" w:styleId="text21">
    <w:name w:val="text21"/>
    <w:basedOn w:val="DefaultParagraphFont"/>
    <w:rsid w:val="00AB7957"/>
  </w:style>
  <w:style w:type="character" w:customStyle="1" w:styleId="text19">
    <w:name w:val="text19"/>
    <w:basedOn w:val="DefaultParagraphFont"/>
    <w:rsid w:val="00AB7957"/>
  </w:style>
  <w:style w:type="character" w:customStyle="1" w:styleId="term2">
    <w:name w:val="term2"/>
    <w:basedOn w:val="DefaultParagraphFont"/>
    <w:rsid w:val="00AB7957"/>
  </w:style>
  <w:style w:type="character" w:customStyle="1" w:styleId="ToReadChar">
    <w:name w:val="To Read Char"/>
    <w:basedOn w:val="DefaultParagraphFont"/>
    <w:rsid w:val="00AB7957"/>
  </w:style>
  <w:style w:type="character" w:customStyle="1" w:styleId="ToReadCharChar">
    <w:name w:val="To Read Char Char"/>
    <w:basedOn w:val="DefaultParagraphFont"/>
    <w:rsid w:val="00AB7957"/>
  </w:style>
  <w:style w:type="character" w:customStyle="1" w:styleId="storytextstyle">
    <w:name w:val="storytextstyle"/>
    <w:basedOn w:val="DefaultParagraphFont"/>
    <w:rsid w:val="00AB7957"/>
  </w:style>
  <w:style w:type="character" w:customStyle="1" w:styleId="cardunderlinedCharChar">
    <w:name w:val="card underlined Char Char"/>
    <w:basedOn w:val="DefaultParagraphFont"/>
    <w:rsid w:val="00AB7957"/>
  </w:style>
  <w:style w:type="character" w:customStyle="1" w:styleId="articlehead21">
    <w:name w:val="articlehead21"/>
    <w:basedOn w:val="DefaultParagraphFont"/>
    <w:rsid w:val="00AB7957"/>
  </w:style>
  <w:style w:type="character" w:customStyle="1" w:styleId="BoldandUnderlineChar2Char1">
    <w:name w:val="Bold and Underline Char2 Char1"/>
    <w:basedOn w:val="DefaultParagraphFont"/>
    <w:rsid w:val="00AB7957"/>
  </w:style>
  <w:style w:type="character" w:customStyle="1" w:styleId="TagCiteChar10">
    <w:name w:val="Tag/Cite Char1"/>
    <w:basedOn w:val="DefaultParagraphFont"/>
    <w:rsid w:val="00AB7957"/>
  </w:style>
  <w:style w:type="character" w:customStyle="1" w:styleId="CardCharChar0">
    <w:name w:val="Card Char Char"/>
    <w:basedOn w:val="DefaultParagraphFont"/>
    <w:rsid w:val="00AB7957"/>
  </w:style>
  <w:style w:type="character" w:customStyle="1" w:styleId="BriefTitle1Char">
    <w:name w:val="Brief Title 1 Char"/>
    <w:basedOn w:val="DefaultParagraphFont"/>
    <w:rsid w:val="00AB7957"/>
  </w:style>
  <w:style w:type="character" w:customStyle="1" w:styleId="TagCiteCharChar">
    <w:name w:val="Tag/Cite Char Char"/>
    <w:basedOn w:val="DefaultParagraphFont"/>
    <w:rsid w:val="00AB7957"/>
  </w:style>
  <w:style w:type="character" w:customStyle="1" w:styleId="prodgeneral1">
    <w:name w:val="prodgeneral1"/>
    <w:basedOn w:val="DefaultParagraphFont"/>
    <w:rsid w:val="00AB7957"/>
  </w:style>
  <w:style w:type="character" w:customStyle="1" w:styleId="texto11">
    <w:name w:val="texto11"/>
    <w:basedOn w:val="DefaultParagraphFont"/>
    <w:rsid w:val="00AB7957"/>
  </w:style>
  <w:style w:type="character" w:customStyle="1" w:styleId="date10">
    <w:name w:val="date1"/>
    <w:basedOn w:val="DefaultParagraphFont"/>
    <w:rsid w:val="00AB7957"/>
  </w:style>
  <w:style w:type="character" w:customStyle="1" w:styleId="summary1">
    <w:name w:val="summary1"/>
    <w:basedOn w:val="DefaultParagraphFont"/>
    <w:rsid w:val="00AB7957"/>
  </w:style>
  <w:style w:type="character" w:customStyle="1" w:styleId="text3">
    <w:name w:val="text3"/>
    <w:basedOn w:val="DefaultParagraphFont"/>
    <w:rsid w:val="00AB7957"/>
  </w:style>
  <w:style w:type="character" w:customStyle="1" w:styleId="featurecontentgray1">
    <w:name w:val="featurecontentgray1"/>
    <w:basedOn w:val="DefaultParagraphFont"/>
    <w:rsid w:val="00AB7957"/>
  </w:style>
  <w:style w:type="character" w:customStyle="1" w:styleId="CardCharCharChar0">
    <w:name w:val="Card Char Char Char"/>
    <w:basedOn w:val="DefaultParagraphFont"/>
    <w:rsid w:val="00AB7957"/>
  </w:style>
  <w:style w:type="character" w:customStyle="1" w:styleId="big1">
    <w:name w:val="big1"/>
    <w:basedOn w:val="DefaultParagraphFont"/>
    <w:rsid w:val="00AB7957"/>
  </w:style>
  <w:style w:type="character" w:customStyle="1" w:styleId="articletitle1">
    <w:name w:val="articletitle1"/>
    <w:basedOn w:val="DefaultParagraphFont"/>
    <w:rsid w:val="00AB7957"/>
  </w:style>
  <w:style w:type="character" w:customStyle="1" w:styleId="prodgeneral">
    <w:name w:val="prodgeneral"/>
    <w:basedOn w:val="DefaultParagraphFont"/>
    <w:rsid w:val="00AB7957"/>
  </w:style>
  <w:style w:type="character" w:customStyle="1" w:styleId="Style10pt">
    <w:name w:val="Style 10 pt"/>
    <w:basedOn w:val="DefaultParagraphFont"/>
    <w:rsid w:val="00AB7957"/>
  </w:style>
  <w:style w:type="character" w:customStyle="1" w:styleId="StyleUnderlineChar0">
    <w:name w:val="Style Underline + Char"/>
    <w:basedOn w:val="DefaultParagraphFont"/>
    <w:rsid w:val="00AB7957"/>
  </w:style>
  <w:style w:type="character" w:customStyle="1" w:styleId="highlightChar">
    <w:name w:val="highlight Char"/>
    <w:basedOn w:val="DefaultParagraphFont"/>
    <w:rsid w:val="00AB7957"/>
  </w:style>
  <w:style w:type="character" w:customStyle="1" w:styleId="citeChar">
    <w:name w:val="cite Char"/>
    <w:basedOn w:val="DefaultParagraphFont"/>
    <w:rsid w:val="00AB7957"/>
  </w:style>
  <w:style w:type="character" w:customStyle="1" w:styleId="OffensiveLanguageChar">
    <w:name w:val="Offensive Language Char"/>
    <w:rsid w:val="00AB7957"/>
  </w:style>
  <w:style w:type="character" w:customStyle="1" w:styleId="yellowfadeinnerspan">
    <w:name w:val="yellowfadeinnerspan"/>
    <w:rsid w:val="00AB7957"/>
  </w:style>
  <w:style w:type="character" w:customStyle="1" w:styleId="ipa">
    <w:name w:val="ipa"/>
    <w:basedOn w:val="DefaultParagraphFont"/>
    <w:rsid w:val="00AB7957"/>
  </w:style>
  <w:style w:type="table" w:customStyle="1" w:styleId="TableGrid1">
    <w:name w:val="Table Grid1"/>
    <w:basedOn w:val="TableNormal"/>
    <w:rsid w:val="00AB7957"/>
    <w:pPr>
      <w:spacing w:after="200" w:line="276" w:lineRule="auto"/>
    </w:pPr>
    <w:tblPr/>
  </w:style>
  <w:style w:type="character" w:customStyle="1" w:styleId="StyleciteChar">
    <w:name w:val="Style cite + Char"/>
    <w:basedOn w:val="DefaultParagraphFont"/>
    <w:rsid w:val="00AB7957"/>
  </w:style>
  <w:style w:type="character" w:customStyle="1" w:styleId="H4TagChar1">
    <w:name w:val="H4 (Tag) Char1"/>
    <w:locked/>
    <w:rsid w:val="00AB7957"/>
  </w:style>
  <w:style w:type="paragraph" w:customStyle="1" w:styleId="description">
    <w:name w:val="description"/>
    <w:basedOn w:val="Normal"/>
    <w:uiPriority w:val="99"/>
    <w:qFormat/>
    <w:rsid w:val="00AB7957"/>
    <w:pPr>
      <w:spacing w:after="0" w:line="240" w:lineRule="auto"/>
    </w:pPr>
  </w:style>
  <w:style w:type="paragraph" w:customStyle="1" w:styleId="credit">
    <w:name w:val="credit"/>
    <w:basedOn w:val="Normal"/>
    <w:next w:val="BodyText5"/>
    <w:qFormat/>
    <w:rsid w:val="00AB7957"/>
    <w:pPr>
      <w:spacing w:after="0" w:line="240" w:lineRule="auto"/>
    </w:pPr>
  </w:style>
  <w:style w:type="character" w:customStyle="1" w:styleId="DebateUnderlinedChar">
    <w:name w:val="Debate Underlined Char"/>
    <w:locked/>
    <w:rsid w:val="00AB7957"/>
  </w:style>
  <w:style w:type="paragraph" w:customStyle="1" w:styleId="DebateUnderlined">
    <w:name w:val="Debate Underlined"/>
    <w:basedOn w:val="Normal"/>
    <w:next w:val="about"/>
    <w:qFormat/>
    <w:rsid w:val="00AB7957"/>
    <w:pPr>
      <w:spacing w:after="0" w:line="240" w:lineRule="auto"/>
    </w:pPr>
  </w:style>
  <w:style w:type="character" w:customStyle="1" w:styleId="Card10f2Char">
    <w:name w:val="Card.10.f2 Char"/>
    <w:locked/>
    <w:rsid w:val="00AB7957"/>
  </w:style>
  <w:style w:type="paragraph" w:customStyle="1" w:styleId="Card10f2">
    <w:name w:val="Card.10.f2"/>
    <w:basedOn w:val="Normal"/>
    <w:next w:val="thumbnail"/>
    <w:autoRedefine/>
    <w:qFormat/>
    <w:rsid w:val="00AB7957"/>
    <w:pPr>
      <w:spacing w:after="0" w:line="240" w:lineRule="auto"/>
    </w:pPr>
  </w:style>
  <w:style w:type="character" w:customStyle="1" w:styleId="Bodytext6">
    <w:name w:val="Body text_"/>
    <w:basedOn w:val="DefaultParagraphFont"/>
    <w:link w:val="BodyText20"/>
    <w:locked/>
    <w:rsid w:val="00AB7957"/>
    <w:rPr>
      <w:shd w:val="clear" w:color="auto" w:fill="FFFFFF"/>
    </w:rPr>
  </w:style>
  <w:style w:type="paragraph" w:customStyle="1" w:styleId="BodyText5">
    <w:name w:val="Body Text5"/>
    <w:basedOn w:val="Normal"/>
    <w:next w:val="wallacepara"/>
    <w:qFormat/>
    <w:rsid w:val="00AB7957"/>
    <w:pPr>
      <w:spacing w:after="0" w:line="240" w:lineRule="auto"/>
    </w:pPr>
  </w:style>
  <w:style w:type="paragraph" w:customStyle="1" w:styleId="user">
    <w:name w:val="user"/>
    <w:basedOn w:val="Normal"/>
    <w:next w:val="morelink"/>
    <w:qFormat/>
    <w:rsid w:val="00AB7957"/>
    <w:pPr>
      <w:spacing w:after="0" w:line="240" w:lineRule="auto"/>
    </w:pPr>
  </w:style>
  <w:style w:type="paragraph" w:customStyle="1" w:styleId="about">
    <w:name w:val="about"/>
    <w:basedOn w:val="Normal"/>
    <w:next w:val="audiolink"/>
    <w:qFormat/>
    <w:rsid w:val="00AB7957"/>
    <w:pPr>
      <w:spacing w:after="0" w:line="240" w:lineRule="auto"/>
    </w:pPr>
  </w:style>
  <w:style w:type="paragraph" w:customStyle="1" w:styleId="t6">
    <w:name w:val="t6"/>
    <w:basedOn w:val="Normal"/>
    <w:next w:val="nav1"/>
    <w:qFormat/>
    <w:rsid w:val="00AB7957"/>
    <w:pPr>
      <w:spacing w:after="0" w:line="240" w:lineRule="auto"/>
    </w:pPr>
  </w:style>
  <w:style w:type="paragraph" w:customStyle="1" w:styleId="thumbnail">
    <w:name w:val="thumbnail"/>
    <w:basedOn w:val="Normal"/>
    <w:next w:val="nav2"/>
    <w:qFormat/>
    <w:rsid w:val="00AB7957"/>
    <w:pPr>
      <w:spacing w:after="0" w:line="240" w:lineRule="auto"/>
    </w:pPr>
  </w:style>
  <w:style w:type="paragraph" w:customStyle="1" w:styleId="stand-first-alone">
    <w:name w:val="stand-first-alone"/>
    <w:basedOn w:val="Normal"/>
    <w:next w:val="Pa0"/>
    <w:qFormat/>
    <w:rsid w:val="00AB7957"/>
    <w:pPr>
      <w:spacing w:after="0" w:line="240" w:lineRule="auto"/>
    </w:pPr>
  </w:style>
  <w:style w:type="paragraph" w:customStyle="1" w:styleId="wallacepara">
    <w:name w:val="wallacepara"/>
    <w:basedOn w:val="Normal"/>
    <w:next w:val="CM45"/>
    <w:qFormat/>
    <w:rsid w:val="00AB7957"/>
    <w:pPr>
      <w:spacing w:after="0" w:line="240" w:lineRule="auto"/>
    </w:pPr>
  </w:style>
  <w:style w:type="paragraph" w:customStyle="1" w:styleId="morelink">
    <w:name w:val="morelink"/>
    <w:basedOn w:val="Normal"/>
    <w:next w:val="CM46"/>
    <w:qFormat/>
    <w:rsid w:val="00AB7957"/>
    <w:pPr>
      <w:spacing w:after="0" w:line="240" w:lineRule="auto"/>
    </w:pPr>
  </w:style>
  <w:style w:type="paragraph" w:customStyle="1" w:styleId="audiolink">
    <w:name w:val="audiolink"/>
    <w:basedOn w:val="Normal"/>
    <w:next w:val="F4-NormalText"/>
    <w:qFormat/>
    <w:rsid w:val="00AB7957"/>
    <w:pPr>
      <w:spacing w:after="0" w:line="240" w:lineRule="auto"/>
    </w:pPr>
  </w:style>
  <w:style w:type="paragraph" w:customStyle="1" w:styleId="titlestyle1">
    <w:name w:val="titlestyle1"/>
    <w:basedOn w:val="Normal"/>
    <w:next w:val="FullText"/>
    <w:qFormat/>
    <w:rsid w:val="00AB7957"/>
    <w:pPr>
      <w:spacing w:after="0" w:line="240" w:lineRule="auto"/>
    </w:pPr>
  </w:style>
  <w:style w:type="paragraph" w:customStyle="1" w:styleId="nav1">
    <w:name w:val="nav1"/>
    <w:basedOn w:val="Normal"/>
    <w:next w:val="TagLine"/>
    <w:qFormat/>
    <w:rsid w:val="00AB7957"/>
    <w:pPr>
      <w:spacing w:after="0" w:line="240" w:lineRule="auto"/>
    </w:pPr>
  </w:style>
  <w:style w:type="paragraph" w:customStyle="1" w:styleId="nav2">
    <w:name w:val="nav2"/>
    <w:basedOn w:val="Normal"/>
    <w:qFormat/>
    <w:rsid w:val="00AB7957"/>
    <w:pPr>
      <w:spacing w:after="0" w:line="240" w:lineRule="auto"/>
    </w:pPr>
  </w:style>
  <w:style w:type="paragraph" w:customStyle="1" w:styleId="Pa0">
    <w:name w:val="Pa0"/>
    <w:basedOn w:val="Normal"/>
    <w:uiPriority w:val="99"/>
    <w:qFormat/>
    <w:rsid w:val="00AB7957"/>
    <w:pPr>
      <w:spacing w:after="0" w:line="240" w:lineRule="auto"/>
    </w:pPr>
  </w:style>
  <w:style w:type="paragraph" w:customStyle="1" w:styleId="CM45">
    <w:name w:val="CM45"/>
    <w:basedOn w:val="Normal"/>
    <w:uiPriority w:val="99"/>
    <w:qFormat/>
    <w:rsid w:val="00AB7957"/>
    <w:pPr>
      <w:spacing w:after="0" w:line="240" w:lineRule="auto"/>
    </w:pPr>
  </w:style>
  <w:style w:type="paragraph" w:customStyle="1" w:styleId="CM46">
    <w:name w:val="CM46"/>
    <w:basedOn w:val="Normal"/>
    <w:uiPriority w:val="99"/>
    <w:qFormat/>
    <w:rsid w:val="00AB7957"/>
    <w:pPr>
      <w:spacing w:after="0" w:line="240" w:lineRule="auto"/>
    </w:pPr>
  </w:style>
  <w:style w:type="paragraph" w:customStyle="1" w:styleId="F4-NormalText">
    <w:name w:val="F4 - Normal Text"/>
    <w:basedOn w:val="Normal"/>
    <w:uiPriority w:val="99"/>
    <w:qFormat/>
    <w:rsid w:val="00AB7957"/>
    <w:pPr>
      <w:spacing w:after="0" w:line="240" w:lineRule="auto"/>
    </w:pPr>
  </w:style>
  <w:style w:type="character" w:customStyle="1" w:styleId="Heading18">
    <w:name w:val="Heading #18_"/>
    <w:basedOn w:val="DefaultParagraphFont"/>
    <w:locked/>
    <w:rsid w:val="00AB7957"/>
  </w:style>
  <w:style w:type="paragraph" w:customStyle="1" w:styleId="Heading180">
    <w:name w:val="Heading #18"/>
    <w:basedOn w:val="Normal"/>
    <w:qFormat/>
    <w:rsid w:val="00AB7957"/>
    <w:pPr>
      <w:spacing w:after="0" w:line="240" w:lineRule="auto"/>
    </w:pPr>
  </w:style>
  <w:style w:type="character" w:customStyle="1" w:styleId="Picturecaption2">
    <w:name w:val="Picture caption (2)_"/>
    <w:basedOn w:val="DefaultParagraphFont"/>
    <w:locked/>
    <w:rsid w:val="00AB7957"/>
  </w:style>
  <w:style w:type="paragraph" w:customStyle="1" w:styleId="Picturecaption20">
    <w:name w:val="Picture caption (2)"/>
    <w:basedOn w:val="Normal"/>
    <w:qFormat/>
    <w:rsid w:val="00AB7957"/>
    <w:pPr>
      <w:spacing w:after="0" w:line="240" w:lineRule="auto"/>
    </w:pPr>
  </w:style>
  <w:style w:type="character" w:customStyle="1" w:styleId="Picturecaption">
    <w:name w:val="Picture caption_"/>
    <w:basedOn w:val="DefaultParagraphFont"/>
    <w:locked/>
    <w:rsid w:val="00AB7957"/>
  </w:style>
  <w:style w:type="paragraph" w:customStyle="1" w:styleId="Picturecaption0">
    <w:name w:val="Picture caption"/>
    <w:basedOn w:val="Normal"/>
    <w:qFormat/>
    <w:rsid w:val="00AB7957"/>
    <w:pPr>
      <w:spacing w:after="0" w:line="240" w:lineRule="auto"/>
    </w:pPr>
  </w:style>
  <w:style w:type="character" w:customStyle="1" w:styleId="Bodytext31">
    <w:name w:val="Body text (31)_"/>
    <w:basedOn w:val="DefaultParagraphFont"/>
    <w:locked/>
    <w:rsid w:val="00AB7957"/>
  </w:style>
  <w:style w:type="paragraph" w:customStyle="1" w:styleId="Bodytext310">
    <w:name w:val="Body text (31)"/>
    <w:basedOn w:val="Normal"/>
    <w:qFormat/>
    <w:rsid w:val="00AB7957"/>
    <w:pPr>
      <w:spacing w:after="0" w:line="240" w:lineRule="auto"/>
    </w:pPr>
  </w:style>
  <w:style w:type="character" w:customStyle="1" w:styleId="Heading22">
    <w:name w:val="Heading #22_"/>
    <w:basedOn w:val="DefaultParagraphFont"/>
    <w:locked/>
    <w:rsid w:val="00AB7957"/>
  </w:style>
  <w:style w:type="paragraph" w:customStyle="1" w:styleId="Heading220">
    <w:name w:val="Heading #22"/>
    <w:basedOn w:val="Normal"/>
    <w:qFormat/>
    <w:rsid w:val="00AB7957"/>
    <w:pPr>
      <w:spacing w:after="0" w:line="240" w:lineRule="auto"/>
    </w:pPr>
  </w:style>
  <w:style w:type="character" w:customStyle="1" w:styleId="Bodytext131">
    <w:name w:val="Body text (131)_"/>
    <w:basedOn w:val="DefaultParagraphFont"/>
    <w:locked/>
    <w:rsid w:val="00AB7957"/>
  </w:style>
  <w:style w:type="paragraph" w:customStyle="1" w:styleId="Bodytext1310">
    <w:name w:val="Body text (131)"/>
    <w:basedOn w:val="Normal"/>
    <w:qFormat/>
    <w:rsid w:val="00AB7957"/>
    <w:pPr>
      <w:spacing w:after="0" w:line="240" w:lineRule="auto"/>
    </w:pPr>
  </w:style>
  <w:style w:type="character" w:customStyle="1" w:styleId="Bodytext140">
    <w:name w:val="Body text (140)_"/>
    <w:basedOn w:val="DefaultParagraphFont"/>
    <w:locked/>
    <w:rsid w:val="00AB7957"/>
  </w:style>
  <w:style w:type="paragraph" w:customStyle="1" w:styleId="Bodytext1400">
    <w:name w:val="Body text (140)"/>
    <w:basedOn w:val="Normal"/>
    <w:qFormat/>
    <w:rsid w:val="00AB7957"/>
    <w:pPr>
      <w:spacing w:after="0" w:line="240" w:lineRule="auto"/>
    </w:pPr>
  </w:style>
  <w:style w:type="character" w:customStyle="1" w:styleId="Bodytext141">
    <w:name w:val="Body text (141)_"/>
    <w:basedOn w:val="DefaultParagraphFont"/>
    <w:locked/>
    <w:rsid w:val="00AB7957"/>
  </w:style>
  <w:style w:type="paragraph" w:customStyle="1" w:styleId="Bodytext1410">
    <w:name w:val="Body text (141)"/>
    <w:basedOn w:val="Normal"/>
    <w:qFormat/>
    <w:rsid w:val="00AB7957"/>
    <w:pPr>
      <w:spacing w:after="0" w:line="240" w:lineRule="auto"/>
    </w:pPr>
  </w:style>
  <w:style w:type="character" w:customStyle="1" w:styleId="Tableofcontents20">
    <w:name w:val="Table of contents (20)_"/>
    <w:basedOn w:val="DefaultParagraphFont"/>
    <w:locked/>
    <w:rsid w:val="00AB7957"/>
  </w:style>
  <w:style w:type="paragraph" w:customStyle="1" w:styleId="Tableofcontents200">
    <w:name w:val="Table of contents (20)"/>
    <w:basedOn w:val="Normal"/>
    <w:qFormat/>
    <w:rsid w:val="00AB7957"/>
    <w:pPr>
      <w:spacing w:after="0" w:line="240" w:lineRule="auto"/>
    </w:pPr>
  </w:style>
  <w:style w:type="character" w:customStyle="1" w:styleId="Tableofcontents21">
    <w:name w:val="Table of contents (21)_"/>
    <w:basedOn w:val="DefaultParagraphFont"/>
    <w:locked/>
    <w:rsid w:val="00AB7957"/>
  </w:style>
  <w:style w:type="paragraph" w:customStyle="1" w:styleId="Tableofcontents210">
    <w:name w:val="Table of contents (21)"/>
    <w:basedOn w:val="Normal"/>
    <w:qFormat/>
    <w:rsid w:val="00AB7957"/>
    <w:pPr>
      <w:spacing w:after="0" w:line="240" w:lineRule="auto"/>
    </w:pPr>
  </w:style>
  <w:style w:type="character" w:customStyle="1" w:styleId="Tableofcontents22">
    <w:name w:val="Table of contents (22)_"/>
    <w:basedOn w:val="DefaultParagraphFont"/>
    <w:locked/>
    <w:rsid w:val="00AB7957"/>
  </w:style>
  <w:style w:type="paragraph" w:customStyle="1" w:styleId="Tableofcontents220">
    <w:name w:val="Table of contents (22)"/>
    <w:basedOn w:val="Normal"/>
    <w:qFormat/>
    <w:rsid w:val="00AB7957"/>
    <w:pPr>
      <w:spacing w:after="0" w:line="240" w:lineRule="auto"/>
    </w:pPr>
  </w:style>
  <w:style w:type="character" w:customStyle="1" w:styleId="Bodytext142">
    <w:name w:val="Body text (142)_"/>
    <w:basedOn w:val="DefaultParagraphFont"/>
    <w:locked/>
    <w:rsid w:val="00AB7957"/>
  </w:style>
  <w:style w:type="paragraph" w:customStyle="1" w:styleId="Bodytext1420">
    <w:name w:val="Body text (142)"/>
    <w:basedOn w:val="Normal"/>
    <w:qFormat/>
    <w:rsid w:val="00AB7957"/>
    <w:pPr>
      <w:spacing w:after="0" w:line="240" w:lineRule="auto"/>
    </w:pPr>
  </w:style>
  <w:style w:type="character" w:customStyle="1" w:styleId="Bodytext143">
    <w:name w:val="Body text (143)_"/>
    <w:basedOn w:val="DefaultParagraphFont"/>
    <w:locked/>
    <w:rsid w:val="00AB7957"/>
  </w:style>
  <w:style w:type="paragraph" w:customStyle="1" w:styleId="Bodytext1430">
    <w:name w:val="Body text (143)"/>
    <w:basedOn w:val="Normal"/>
    <w:qFormat/>
    <w:rsid w:val="00AB7957"/>
    <w:pPr>
      <w:spacing w:after="0" w:line="240" w:lineRule="auto"/>
    </w:pPr>
  </w:style>
  <w:style w:type="character" w:customStyle="1" w:styleId="Bodytext144Exact">
    <w:name w:val="Body text (144) Exact"/>
    <w:basedOn w:val="DefaultParagraphFont"/>
    <w:locked/>
    <w:rsid w:val="00AB7957"/>
  </w:style>
  <w:style w:type="paragraph" w:customStyle="1" w:styleId="Bodytext144">
    <w:name w:val="Body text (144)"/>
    <w:basedOn w:val="Normal"/>
    <w:qFormat/>
    <w:rsid w:val="00AB7957"/>
    <w:pPr>
      <w:spacing w:after="0" w:line="240" w:lineRule="auto"/>
    </w:pPr>
  </w:style>
  <w:style w:type="character" w:customStyle="1" w:styleId="Bodytext145Exact">
    <w:name w:val="Body text (145) Exact"/>
    <w:basedOn w:val="DefaultParagraphFont"/>
    <w:locked/>
    <w:rsid w:val="00AB7957"/>
  </w:style>
  <w:style w:type="paragraph" w:customStyle="1" w:styleId="Bodytext145">
    <w:name w:val="Body text (145)"/>
    <w:basedOn w:val="Normal"/>
    <w:qFormat/>
    <w:rsid w:val="00AB7957"/>
    <w:pPr>
      <w:spacing w:after="0" w:line="240" w:lineRule="auto"/>
    </w:pPr>
  </w:style>
  <w:style w:type="character" w:customStyle="1" w:styleId="Bodytext146">
    <w:name w:val="Body text (146)_"/>
    <w:basedOn w:val="DefaultParagraphFont"/>
    <w:locked/>
    <w:rsid w:val="00AB7957"/>
  </w:style>
  <w:style w:type="paragraph" w:customStyle="1" w:styleId="Bodytext1460">
    <w:name w:val="Body text (146)"/>
    <w:basedOn w:val="Normal"/>
    <w:qFormat/>
    <w:rsid w:val="00AB7957"/>
    <w:pPr>
      <w:spacing w:after="0" w:line="240" w:lineRule="auto"/>
    </w:pPr>
  </w:style>
  <w:style w:type="character" w:customStyle="1" w:styleId="Heading23">
    <w:name w:val="Heading #23_"/>
    <w:basedOn w:val="DefaultParagraphFont"/>
    <w:locked/>
    <w:rsid w:val="00AB7957"/>
  </w:style>
  <w:style w:type="paragraph" w:customStyle="1" w:styleId="Heading230">
    <w:name w:val="Heading #23"/>
    <w:basedOn w:val="Normal"/>
    <w:qFormat/>
    <w:rsid w:val="00AB7957"/>
    <w:pPr>
      <w:spacing w:after="0" w:line="240" w:lineRule="auto"/>
    </w:pPr>
  </w:style>
  <w:style w:type="character" w:customStyle="1" w:styleId="Picturecaption36">
    <w:name w:val="Picture caption (36)_"/>
    <w:basedOn w:val="DefaultParagraphFont"/>
    <w:locked/>
    <w:rsid w:val="00AB7957"/>
  </w:style>
  <w:style w:type="paragraph" w:customStyle="1" w:styleId="Picturecaption360">
    <w:name w:val="Picture caption (36)"/>
    <w:basedOn w:val="Normal"/>
    <w:qFormat/>
    <w:rsid w:val="00AB7957"/>
    <w:pPr>
      <w:spacing w:after="0" w:line="240" w:lineRule="auto"/>
    </w:pPr>
  </w:style>
  <w:style w:type="character" w:customStyle="1" w:styleId="Picturecaption42">
    <w:name w:val="Picture caption (42)_"/>
    <w:basedOn w:val="DefaultParagraphFont"/>
    <w:locked/>
    <w:rsid w:val="00AB7957"/>
  </w:style>
  <w:style w:type="paragraph" w:customStyle="1" w:styleId="Picturecaption420">
    <w:name w:val="Picture caption (42)"/>
    <w:basedOn w:val="Normal"/>
    <w:qFormat/>
    <w:rsid w:val="00AB7957"/>
    <w:pPr>
      <w:spacing w:after="0" w:line="240" w:lineRule="auto"/>
    </w:pPr>
  </w:style>
  <w:style w:type="character" w:customStyle="1" w:styleId="Bodytext154">
    <w:name w:val="Body text (154)_"/>
    <w:basedOn w:val="DefaultParagraphFont"/>
    <w:locked/>
    <w:rsid w:val="00AB7957"/>
  </w:style>
  <w:style w:type="paragraph" w:customStyle="1" w:styleId="Bodytext1540">
    <w:name w:val="Body text (154)"/>
    <w:basedOn w:val="Normal"/>
    <w:qFormat/>
    <w:rsid w:val="00AB7957"/>
    <w:pPr>
      <w:spacing w:after="0" w:line="240" w:lineRule="auto"/>
    </w:pPr>
  </w:style>
  <w:style w:type="character" w:customStyle="1" w:styleId="Bodytext155">
    <w:name w:val="Body text (155)_"/>
    <w:basedOn w:val="DefaultParagraphFont"/>
    <w:locked/>
    <w:rsid w:val="00AB7957"/>
  </w:style>
  <w:style w:type="paragraph" w:customStyle="1" w:styleId="Bodytext1550">
    <w:name w:val="Body text (155)"/>
    <w:basedOn w:val="Normal"/>
    <w:qFormat/>
    <w:rsid w:val="00AB7957"/>
    <w:pPr>
      <w:spacing w:after="0" w:line="240" w:lineRule="auto"/>
    </w:pPr>
  </w:style>
  <w:style w:type="character" w:customStyle="1" w:styleId="Bodytext156">
    <w:name w:val="Body text (156)_"/>
    <w:basedOn w:val="DefaultParagraphFont"/>
    <w:locked/>
    <w:rsid w:val="00AB7957"/>
  </w:style>
  <w:style w:type="paragraph" w:customStyle="1" w:styleId="Bodytext1560">
    <w:name w:val="Body text (156)"/>
    <w:basedOn w:val="Normal"/>
    <w:qFormat/>
    <w:rsid w:val="00AB7957"/>
    <w:pPr>
      <w:spacing w:after="0" w:line="240" w:lineRule="auto"/>
    </w:pPr>
  </w:style>
  <w:style w:type="character" w:customStyle="1" w:styleId="Bodytext60">
    <w:name w:val="Body text (60)_"/>
    <w:basedOn w:val="DefaultParagraphFont"/>
    <w:locked/>
    <w:rsid w:val="00AB7957"/>
  </w:style>
  <w:style w:type="paragraph" w:customStyle="1" w:styleId="Bodytext600">
    <w:name w:val="Body text (60)"/>
    <w:basedOn w:val="Normal"/>
    <w:qFormat/>
    <w:rsid w:val="00AB7957"/>
    <w:pPr>
      <w:spacing w:after="0" w:line="240" w:lineRule="auto"/>
    </w:pPr>
  </w:style>
  <w:style w:type="character" w:customStyle="1" w:styleId="Bodytext158">
    <w:name w:val="Body text (158)_"/>
    <w:basedOn w:val="DefaultParagraphFont"/>
    <w:locked/>
    <w:rsid w:val="00AB7957"/>
  </w:style>
  <w:style w:type="paragraph" w:customStyle="1" w:styleId="Bodytext1580">
    <w:name w:val="Body text (158)"/>
    <w:basedOn w:val="Normal"/>
    <w:qFormat/>
    <w:rsid w:val="00AB7957"/>
    <w:pPr>
      <w:spacing w:after="0" w:line="240" w:lineRule="auto"/>
    </w:pPr>
  </w:style>
  <w:style w:type="character" w:customStyle="1" w:styleId="Bodytext159">
    <w:name w:val="Body text (159)_"/>
    <w:basedOn w:val="DefaultParagraphFont"/>
    <w:locked/>
    <w:rsid w:val="00AB7957"/>
  </w:style>
  <w:style w:type="paragraph" w:customStyle="1" w:styleId="Bodytext1590">
    <w:name w:val="Body text (159)"/>
    <w:basedOn w:val="Normal"/>
    <w:qFormat/>
    <w:rsid w:val="00AB7957"/>
    <w:pPr>
      <w:spacing w:after="0" w:line="240" w:lineRule="auto"/>
    </w:pPr>
  </w:style>
  <w:style w:type="character" w:customStyle="1" w:styleId="Bodytext160">
    <w:name w:val="Body text (160)_"/>
    <w:basedOn w:val="DefaultParagraphFont"/>
    <w:locked/>
    <w:rsid w:val="00AB7957"/>
  </w:style>
  <w:style w:type="paragraph" w:customStyle="1" w:styleId="Bodytext1600">
    <w:name w:val="Body text (160)"/>
    <w:basedOn w:val="Normal"/>
    <w:qFormat/>
    <w:rsid w:val="00AB7957"/>
    <w:pPr>
      <w:spacing w:after="0" w:line="240" w:lineRule="auto"/>
    </w:pPr>
  </w:style>
  <w:style w:type="character" w:customStyle="1" w:styleId="Picturecaption4">
    <w:name w:val="Picture caption (4)_"/>
    <w:basedOn w:val="DefaultParagraphFont"/>
    <w:locked/>
    <w:rsid w:val="00AB7957"/>
  </w:style>
  <w:style w:type="paragraph" w:customStyle="1" w:styleId="Picturecaption40">
    <w:name w:val="Picture caption (4)"/>
    <w:basedOn w:val="Normal"/>
    <w:qFormat/>
    <w:rsid w:val="00AB7957"/>
    <w:pPr>
      <w:spacing w:after="0" w:line="240" w:lineRule="auto"/>
    </w:pPr>
  </w:style>
  <w:style w:type="character" w:customStyle="1" w:styleId="Heading10">
    <w:name w:val="Heading #10_"/>
    <w:basedOn w:val="DefaultParagraphFont"/>
    <w:locked/>
    <w:rsid w:val="00AB7957"/>
  </w:style>
  <w:style w:type="paragraph" w:customStyle="1" w:styleId="Heading100">
    <w:name w:val="Heading #10"/>
    <w:basedOn w:val="Normal"/>
    <w:qFormat/>
    <w:rsid w:val="00AB7957"/>
    <w:pPr>
      <w:spacing w:after="0" w:line="240" w:lineRule="auto"/>
    </w:pPr>
  </w:style>
  <w:style w:type="character" w:customStyle="1" w:styleId="Picturecaption3">
    <w:name w:val="Picture caption (3)_"/>
    <w:basedOn w:val="DefaultParagraphFont"/>
    <w:locked/>
    <w:rsid w:val="00AB7957"/>
  </w:style>
  <w:style w:type="paragraph" w:customStyle="1" w:styleId="Picturecaption30">
    <w:name w:val="Picture caption (3)"/>
    <w:basedOn w:val="Normal"/>
    <w:qFormat/>
    <w:rsid w:val="00AB7957"/>
    <w:pPr>
      <w:spacing w:after="0" w:line="240" w:lineRule="auto"/>
    </w:pPr>
  </w:style>
  <w:style w:type="character" w:customStyle="1" w:styleId="Heading13">
    <w:name w:val="Heading #13_"/>
    <w:basedOn w:val="DefaultParagraphFont"/>
    <w:locked/>
    <w:rsid w:val="00AB7957"/>
  </w:style>
  <w:style w:type="paragraph" w:customStyle="1" w:styleId="Heading130">
    <w:name w:val="Heading #13"/>
    <w:basedOn w:val="Normal"/>
    <w:qFormat/>
    <w:rsid w:val="00AB7957"/>
    <w:pPr>
      <w:spacing w:after="0" w:line="240" w:lineRule="auto"/>
    </w:pPr>
  </w:style>
  <w:style w:type="character" w:customStyle="1" w:styleId="Heading92">
    <w:name w:val="Heading #9 (2)_"/>
    <w:basedOn w:val="DefaultParagraphFont"/>
    <w:locked/>
    <w:rsid w:val="00AB7957"/>
  </w:style>
  <w:style w:type="paragraph" w:customStyle="1" w:styleId="Heading920">
    <w:name w:val="Heading #9 (2)"/>
    <w:basedOn w:val="Normal"/>
    <w:qFormat/>
    <w:rsid w:val="00AB7957"/>
    <w:pPr>
      <w:spacing w:after="0" w:line="240" w:lineRule="auto"/>
    </w:pPr>
  </w:style>
  <w:style w:type="character" w:customStyle="1" w:styleId="Heading15">
    <w:name w:val="Heading #15_"/>
    <w:basedOn w:val="DefaultParagraphFont"/>
    <w:locked/>
    <w:rsid w:val="00AB7957"/>
  </w:style>
  <w:style w:type="paragraph" w:customStyle="1" w:styleId="Heading150">
    <w:name w:val="Heading #15"/>
    <w:basedOn w:val="Normal"/>
    <w:qFormat/>
    <w:rsid w:val="00AB7957"/>
    <w:pPr>
      <w:spacing w:after="0" w:line="240" w:lineRule="auto"/>
    </w:pPr>
  </w:style>
  <w:style w:type="character" w:customStyle="1" w:styleId="Bodytext38">
    <w:name w:val="Body text (38)_"/>
    <w:basedOn w:val="DefaultParagraphFont"/>
    <w:locked/>
    <w:rsid w:val="00AB7957"/>
  </w:style>
  <w:style w:type="paragraph" w:customStyle="1" w:styleId="Bodytext380">
    <w:name w:val="Body text (38)"/>
    <w:basedOn w:val="Normal"/>
    <w:qFormat/>
    <w:rsid w:val="00AB7957"/>
    <w:pPr>
      <w:spacing w:after="0" w:line="240" w:lineRule="auto"/>
    </w:pPr>
  </w:style>
  <w:style w:type="character" w:customStyle="1" w:styleId="Heading17">
    <w:name w:val="Heading #17_"/>
    <w:basedOn w:val="DefaultParagraphFont"/>
    <w:locked/>
    <w:rsid w:val="00AB7957"/>
  </w:style>
  <w:style w:type="paragraph" w:customStyle="1" w:styleId="Heading170">
    <w:name w:val="Heading #17"/>
    <w:basedOn w:val="Normal"/>
    <w:qFormat/>
    <w:rsid w:val="00AB7957"/>
    <w:pPr>
      <w:spacing w:after="0" w:line="240" w:lineRule="auto"/>
    </w:pPr>
  </w:style>
  <w:style w:type="character" w:customStyle="1" w:styleId="Bodytext97Exact">
    <w:name w:val="Body text (97) Exact"/>
    <w:basedOn w:val="DefaultParagraphFont"/>
    <w:locked/>
    <w:rsid w:val="00AB7957"/>
  </w:style>
  <w:style w:type="paragraph" w:customStyle="1" w:styleId="Bodytext97">
    <w:name w:val="Body text (97)"/>
    <w:basedOn w:val="Normal"/>
    <w:qFormat/>
    <w:rsid w:val="00AB7957"/>
    <w:pPr>
      <w:spacing w:after="0" w:line="240" w:lineRule="auto"/>
    </w:pPr>
  </w:style>
  <w:style w:type="character" w:customStyle="1" w:styleId="Bodytext42">
    <w:name w:val="Body text (42)_"/>
    <w:basedOn w:val="DefaultParagraphFont"/>
    <w:locked/>
    <w:rsid w:val="00AB7957"/>
  </w:style>
  <w:style w:type="paragraph" w:customStyle="1" w:styleId="Bodytext420">
    <w:name w:val="Body text (42)"/>
    <w:basedOn w:val="Normal"/>
    <w:qFormat/>
    <w:rsid w:val="00AB7957"/>
    <w:pPr>
      <w:spacing w:after="0" w:line="240" w:lineRule="auto"/>
    </w:pPr>
  </w:style>
  <w:style w:type="character" w:customStyle="1" w:styleId="Picturecaption9">
    <w:name w:val="Picture caption (9)_"/>
    <w:basedOn w:val="DefaultParagraphFont"/>
    <w:locked/>
    <w:rsid w:val="00AB7957"/>
  </w:style>
  <w:style w:type="paragraph" w:customStyle="1" w:styleId="Picturecaption90">
    <w:name w:val="Picture caption (9)"/>
    <w:basedOn w:val="Normal"/>
    <w:qFormat/>
    <w:rsid w:val="00AB7957"/>
    <w:pPr>
      <w:spacing w:after="0" w:line="240" w:lineRule="auto"/>
    </w:pPr>
  </w:style>
  <w:style w:type="character" w:customStyle="1" w:styleId="Bodytext96Exact">
    <w:name w:val="Body text (96) Exact"/>
    <w:basedOn w:val="DefaultParagraphFont"/>
    <w:locked/>
    <w:rsid w:val="00AB7957"/>
  </w:style>
  <w:style w:type="paragraph" w:customStyle="1" w:styleId="Bodytext96">
    <w:name w:val="Body text (96)"/>
    <w:basedOn w:val="Normal"/>
    <w:qFormat/>
    <w:rsid w:val="00AB7957"/>
    <w:pPr>
      <w:spacing w:after="0" w:line="240" w:lineRule="auto"/>
    </w:pPr>
  </w:style>
  <w:style w:type="character" w:customStyle="1" w:styleId="Heading142">
    <w:name w:val="Heading #14 (2)_"/>
    <w:basedOn w:val="DefaultParagraphFont"/>
    <w:locked/>
    <w:rsid w:val="00AB7957"/>
  </w:style>
  <w:style w:type="paragraph" w:customStyle="1" w:styleId="Heading1420">
    <w:name w:val="Heading #14 (2)"/>
    <w:basedOn w:val="Normal"/>
    <w:qFormat/>
    <w:rsid w:val="00AB7957"/>
    <w:pPr>
      <w:spacing w:after="0" w:line="240" w:lineRule="auto"/>
    </w:pPr>
  </w:style>
  <w:style w:type="character" w:customStyle="1" w:styleId="Picturecaption31">
    <w:name w:val="Picture caption (31)_"/>
    <w:basedOn w:val="DefaultParagraphFont"/>
    <w:locked/>
    <w:rsid w:val="00AB7957"/>
  </w:style>
  <w:style w:type="paragraph" w:customStyle="1" w:styleId="Picturecaption310">
    <w:name w:val="Picture caption (31)"/>
    <w:basedOn w:val="Normal"/>
    <w:qFormat/>
    <w:rsid w:val="00AB7957"/>
    <w:pPr>
      <w:spacing w:after="0" w:line="240" w:lineRule="auto"/>
    </w:pPr>
  </w:style>
  <w:style w:type="character" w:customStyle="1" w:styleId="Picturecaption27">
    <w:name w:val="Picture caption (27)_"/>
    <w:basedOn w:val="DefaultParagraphFont"/>
    <w:locked/>
    <w:rsid w:val="00AB7957"/>
  </w:style>
  <w:style w:type="paragraph" w:customStyle="1" w:styleId="Picturecaption270">
    <w:name w:val="Picture caption (27)"/>
    <w:basedOn w:val="Normal"/>
    <w:qFormat/>
    <w:rsid w:val="00AB7957"/>
    <w:pPr>
      <w:spacing w:after="0" w:line="240" w:lineRule="auto"/>
    </w:pPr>
  </w:style>
  <w:style w:type="character" w:customStyle="1" w:styleId="Bodytext43Exact">
    <w:name w:val="Body text (43) Exact"/>
    <w:basedOn w:val="DefaultParagraphFont"/>
    <w:locked/>
    <w:rsid w:val="00AB7957"/>
  </w:style>
  <w:style w:type="paragraph" w:customStyle="1" w:styleId="Bodytext43">
    <w:name w:val="Body text (43)"/>
    <w:basedOn w:val="Normal"/>
    <w:qFormat/>
    <w:rsid w:val="00AB7957"/>
    <w:pPr>
      <w:spacing w:after="0" w:line="240" w:lineRule="auto"/>
    </w:pPr>
  </w:style>
  <w:style w:type="character" w:customStyle="1" w:styleId="Bodytext109">
    <w:name w:val="Body text (109)_"/>
    <w:basedOn w:val="DefaultParagraphFont"/>
    <w:locked/>
    <w:rsid w:val="00AB7957"/>
  </w:style>
  <w:style w:type="paragraph" w:customStyle="1" w:styleId="Bodytext1090">
    <w:name w:val="Body text (109)"/>
    <w:basedOn w:val="Normal"/>
    <w:qFormat/>
    <w:rsid w:val="00AB7957"/>
    <w:pPr>
      <w:spacing w:after="0" w:line="240" w:lineRule="auto"/>
    </w:pPr>
  </w:style>
  <w:style w:type="character" w:customStyle="1" w:styleId="Bodytext110">
    <w:name w:val="Body text (110)_"/>
    <w:basedOn w:val="DefaultParagraphFont"/>
    <w:locked/>
    <w:rsid w:val="00AB7957"/>
  </w:style>
  <w:style w:type="paragraph" w:customStyle="1" w:styleId="Bodytext1100">
    <w:name w:val="Body text (110)"/>
    <w:basedOn w:val="Normal"/>
    <w:qFormat/>
    <w:rsid w:val="00AB7957"/>
    <w:pPr>
      <w:spacing w:after="0" w:line="240" w:lineRule="auto"/>
    </w:pPr>
  </w:style>
  <w:style w:type="character" w:customStyle="1" w:styleId="Bodytext111">
    <w:name w:val="Body text (111)_"/>
    <w:basedOn w:val="DefaultParagraphFont"/>
    <w:locked/>
    <w:rsid w:val="00AB7957"/>
  </w:style>
  <w:style w:type="paragraph" w:customStyle="1" w:styleId="Bodytext1110">
    <w:name w:val="Body text (111)"/>
    <w:basedOn w:val="Normal"/>
    <w:qFormat/>
    <w:rsid w:val="00AB7957"/>
    <w:pPr>
      <w:spacing w:after="0" w:line="240" w:lineRule="auto"/>
    </w:pPr>
  </w:style>
  <w:style w:type="character" w:customStyle="1" w:styleId="Tablecaption7">
    <w:name w:val="Table caption (7)_"/>
    <w:basedOn w:val="DefaultParagraphFont"/>
    <w:locked/>
    <w:rsid w:val="00AB7957"/>
  </w:style>
  <w:style w:type="paragraph" w:customStyle="1" w:styleId="Tablecaption70">
    <w:name w:val="Table caption (7)"/>
    <w:basedOn w:val="Normal"/>
    <w:qFormat/>
    <w:rsid w:val="00AB7957"/>
    <w:pPr>
      <w:spacing w:after="0" w:line="240" w:lineRule="auto"/>
    </w:pPr>
  </w:style>
  <w:style w:type="character" w:customStyle="1" w:styleId="Bodytext112">
    <w:name w:val="Body text (112)_"/>
    <w:basedOn w:val="DefaultParagraphFont"/>
    <w:locked/>
    <w:rsid w:val="00AB7957"/>
  </w:style>
  <w:style w:type="paragraph" w:customStyle="1" w:styleId="Bodytext1120">
    <w:name w:val="Body text (112)"/>
    <w:basedOn w:val="Normal"/>
    <w:qFormat/>
    <w:rsid w:val="00AB7957"/>
    <w:pPr>
      <w:spacing w:after="0" w:line="240" w:lineRule="auto"/>
    </w:pPr>
  </w:style>
  <w:style w:type="character" w:customStyle="1" w:styleId="Bodytext113">
    <w:name w:val="Body text (113)_"/>
    <w:basedOn w:val="DefaultParagraphFont"/>
    <w:locked/>
    <w:rsid w:val="00AB7957"/>
  </w:style>
  <w:style w:type="paragraph" w:customStyle="1" w:styleId="Bodytext1130">
    <w:name w:val="Body text (113)"/>
    <w:basedOn w:val="Normal"/>
    <w:qFormat/>
    <w:rsid w:val="00AB7957"/>
    <w:pPr>
      <w:spacing w:after="0" w:line="240" w:lineRule="auto"/>
    </w:pPr>
  </w:style>
  <w:style w:type="character" w:customStyle="1" w:styleId="Tableofcontents10">
    <w:name w:val="Table of contents (10)_"/>
    <w:basedOn w:val="DefaultParagraphFont"/>
    <w:locked/>
    <w:rsid w:val="00AB7957"/>
  </w:style>
  <w:style w:type="paragraph" w:customStyle="1" w:styleId="Tableofcontents100">
    <w:name w:val="Table of contents (10)"/>
    <w:basedOn w:val="Normal"/>
    <w:qFormat/>
    <w:rsid w:val="00AB7957"/>
    <w:pPr>
      <w:spacing w:after="0" w:line="240" w:lineRule="auto"/>
    </w:pPr>
  </w:style>
  <w:style w:type="character" w:customStyle="1" w:styleId="Tableofcontents12">
    <w:name w:val="Table of contents (12)_"/>
    <w:basedOn w:val="DefaultParagraphFont"/>
    <w:locked/>
    <w:rsid w:val="00AB7957"/>
  </w:style>
  <w:style w:type="paragraph" w:customStyle="1" w:styleId="Tableofcontents120">
    <w:name w:val="Table of contents (12)"/>
    <w:basedOn w:val="Normal"/>
    <w:qFormat/>
    <w:rsid w:val="00AB7957"/>
    <w:pPr>
      <w:spacing w:after="0" w:line="240" w:lineRule="auto"/>
    </w:pPr>
  </w:style>
  <w:style w:type="character" w:customStyle="1" w:styleId="Tableofcontents14">
    <w:name w:val="Table of contents (14)_"/>
    <w:basedOn w:val="DefaultParagraphFont"/>
    <w:locked/>
    <w:rsid w:val="00AB7957"/>
  </w:style>
  <w:style w:type="paragraph" w:customStyle="1" w:styleId="Tableofcontents140">
    <w:name w:val="Table of contents (14)"/>
    <w:basedOn w:val="Normal"/>
    <w:qFormat/>
    <w:rsid w:val="00AB7957"/>
    <w:pPr>
      <w:spacing w:after="0" w:line="240" w:lineRule="auto"/>
    </w:pPr>
  </w:style>
  <w:style w:type="character" w:customStyle="1" w:styleId="Heading162">
    <w:name w:val="Heading #16 (2)_"/>
    <w:basedOn w:val="DefaultParagraphFont"/>
    <w:locked/>
    <w:rsid w:val="00AB7957"/>
  </w:style>
  <w:style w:type="paragraph" w:customStyle="1" w:styleId="Heading1620">
    <w:name w:val="Heading #16 (2)"/>
    <w:basedOn w:val="Normal"/>
    <w:qFormat/>
    <w:rsid w:val="00AB7957"/>
    <w:pPr>
      <w:spacing w:after="0" w:line="240" w:lineRule="auto"/>
    </w:pPr>
  </w:style>
  <w:style w:type="character" w:customStyle="1" w:styleId="StyleStyle4LatinTimesNewRomanAsianSimSunChar">
    <w:name w:val="Style Style4 + (Latin) Times New Roman (Asian) SimSun Char"/>
    <w:locked/>
    <w:rsid w:val="00AB7957"/>
  </w:style>
  <w:style w:type="paragraph" w:customStyle="1" w:styleId="StyleStyle4LatinTimesNewRomanAsianSimSun">
    <w:name w:val="Style Style4 + (Latin) Times New Roman (Asian) SimSun"/>
    <w:basedOn w:val="medium-normal"/>
    <w:qFormat/>
    <w:rsid w:val="00AB7957"/>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AB7957"/>
  </w:style>
  <w:style w:type="paragraph" w:customStyle="1" w:styleId="StyleUnderlineCharLatinTimesNewRomanAsianSimSun">
    <w:name w:val="Style Underline Char + (Latin) Times New Roman (Asian) SimSun"/>
    <w:basedOn w:val="Normal"/>
    <w:qFormat/>
    <w:rsid w:val="00AB7957"/>
    <w:pPr>
      <w:spacing w:after="0" w:line="240" w:lineRule="auto"/>
    </w:pPr>
  </w:style>
  <w:style w:type="character" w:customStyle="1" w:styleId="StyleUnderlineCharLatinTimesNewRomanAsianSimSunBoldChar">
    <w:name w:val="Style Underline Char + (Latin) Times New Roman (Asian) SimSun Bold Char"/>
    <w:locked/>
    <w:rsid w:val="00AB7957"/>
  </w:style>
  <w:style w:type="paragraph" w:customStyle="1" w:styleId="StyleUnderlineCharLatinTimesNewRomanAsianSimSunBold">
    <w:name w:val="Style Underline Char + (Latin) Times New Roman (Asian) SimSun Bold"/>
    <w:basedOn w:val="Normal"/>
    <w:qFormat/>
    <w:rsid w:val="00AB7957"/>
    <w:pPr>
      <w:spacing w:after="0" w:line="240" w:lineRule="auto"/>
    </w:pPr>
  </w:style>
  <w:style w:type="character" w:customStyle="1" w:styleId="StyleStyle1BoldChar">
    <w:name w:val="Style Style1 + Bold Char"/>
    <w:locked/>
    <w:rsid w:val="00AB7957"/>
  </w:style>
  <w:style w:type="paragraph" w:customStyle="1" w:styleId="StyleStyle1Bold">
    <w:name w:val="Style Style1 + Bold"/>
    <w:basedOn w:val="Cites"/>
    <w:qFormat/>
    <w:rsid w:val="00AB7957"/>
    <w:pPr>
      <w:widowControl/>
    </w:pPr>
    <w:rPr>
      <w:noProof/>
      <w:szCs w:val="20"/>
    </w:rPr>
  </w:style>
  <w:style w:type="character" w:customStyle="1" w:styleId="StyleBoldandUnderlineChar11ptChar">
    <w:name w:val="Style Bold and Underline Char + 11 pt Char"/>
    <w:locked/>
    <w:rsid w:val="00AB7957"/>
  </w:style>
  <w:style w:type="paragraph" w:customStyle="1" w:styleId="StyleBoldandUnderlineChar11pt">
    <w:name w:val="Style Bold and Underline Char + 11 pt"/>
    <w:basedOn w:val="UnreadText"/>
    <w:qFormat/>
    <w:rsid w:val="00AB7957"/>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AB7957"/>
  </w:style>
  <w:style w:type="paragraph" w:customStyle="1" w:styleId="StyleStyleStyle4LatinTimesNewRomanAsianSimSunBold">
    <w:name w:val="Style Style Style4 + (Latin) Times New Roman (Asian) SimSun Bold +"/>
    <w:basedOn w:val="Normal"/>
    <w:qFormat/>
    <w:rsid w:val="00AB7957"/>
    <w:pPr>
      <w:spacing w:after="0" w:line="240" w:lineRule="auto"/>
    </w:pPr>
  </w:style>
  <w:style w:type="character" w:customStyle="1" w:styleId="StyleStyle4BoldChar">
    <w:name w:val="Style Style4 + Bold Char"/>
    <w:locked/>
    <w:rsid w:val="00AB7957"/>
  </w:style>
  <w:style w:type="paragraph" w:customStyle="1" w:styleId="StyleStyle4Bold">
    <w:name w:val="Style Style4 + Bold"/>
    <w:basedOn w:val="medium-normal"/>
    <w:qFormat/>
    <w:rsid w:val="00AB7957"/>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AB7957"/>
  </w:style>
  <w:style w:type="paragraph" w:customStyle="1" w:styleId="StyleStyle411ptBorderSinglesolidlineAuto05ptL">
    <w:name w:val="Style Style4 + 11 pt Border: : (Single solid line Auto  0.5 pt L..."/>
    <w:basedOn w:val="medium-normal"/>
    <w:qFormat/>
    <w:rsid w:val="00AB7957"/>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AB7957"/>
  </w:style>
  <w:style w:type="paragraph" w:customStyle="1" w:styleId="StyleStyle49ptBoldBorderSinglesolidlineAuto05">
    <w:name w:val="Style Style4 + 9 pt Bold Border: : (Single solid line Auto  0.5..."/>
    <w:basedOn w:val="medium-normal"/>
    <w:qFormat/>
    <w:rsid w:val="00AB7957"/>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AB7957"/>
  </w:style>
  <w:style w:type="paragraph" w:customStyle="1" w:styleId="StyleStyle49ptBorderSinglesolidlineAuto05ptLi">
    <w:name w:val="Style Style4 + 9 pt Border: : (Single solid line Auto  0.5 pt Li..."/>
    <w:basedOn w:val="medium-normal"/>
    <w:next w:val="hotroute1"/>
    <w:qFormat/>
    <w:rsid w:val="00AB7957"/>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AB7957"/>
  </w:style>
  <w:style w:type="paragraph" w:customStyle="1" w:styleId="UnderlineCharCharCharCharChar">
    <w:name w:val="Underline Char Char Char Char Char"/>
    <w:basedOn w:val="Normal"/>
    <w:next w:val="BlockHeaderHidden"/>
    <w:qFormat/>
    <w:rsid w:val="00AB7957"/>
    <w:pPr>
      <w:spacing w:after="0" w:line="240" w:lineRule="auto"/>
    </w:pPr>
  </w:style>
  <w:style w:type="character" w:customStyle="1" w:styleId="TextsmallChar">
    <w:name w:val="Textsmall Char"/>
    <w:locked/>
    <w:rsid w:val="00AB7957"/>
  </w:style>
  <w:style w:type="paragraph" w:customStyle="1" w:styleId="Textsmall0">
    <w:name w:val="Textsmall"/>
    <w:basedOn w:val="Normal"/>
    <w:next w:val="Normal"/>
    <w:qFormat/>
    <w:rsid w:val="00AB7957"/>
    <w:pPr>
      <w:spacing w:after="0" w:line="240" w:lineRule="auto"/>
    </w:pPr>
  </w:style>
  <w:style w:type="paragraph" w:customStyle="1" w:styleId="hotroute1">
    <w:name w:val="hot route!"/>
    <w:basedOn w:val="Normal"/>
    <w:next w:val="UnderlinePara"/>
    <w:qFormat/>
    <w:rsid w:val="00AB7957"/>
    <w:pPr>
      <w:spacing w:after="0" w:line="240" w:lineRule="auto"/>
    </w:pPr>
  </w:style>
  <w:style w:type="character" w:customStyle="1" w:styleId="BlockHeaderHiddenChar">
    <w:name w:val="Block Header Hidden Char"/>
    <w:basedOn w:val="DefaultParagraphFont"/>
    <w:locked/>
    <w:rsid w:val="00AB7957"/>
  </w:style>
  <w:style w:type="paragraph" w:customStyle="1" w:styleId="BlockHeaderHidden">
    <w:name w:val="Block Header Hidden"/>
    <w:basedOn w:val="Normal"/>
    <w:next w:val="Stylecardtext8pt"/>
    <w:autoRedefine/>
    <w:qFormat/>
    <w:rsid w:val="00AB7957"/>
    <w:pPr>
      <w:spacing w:after="0" w:line="240" w:lineRule="auto"/>
    </w:pPr>
  </w:style>
  <w:style w:type="paragraph" w:customStyle="1" w:styleId="txgreen">
    <w:name w:val="txgreen"/>
    <w:basedOn w:val="Normal"/>
    <w:uiPriority w:val="99"/>
    <w:qFormat/>
    <w:rsid w:val="00AB7957"/>
    <w:pPr>
      <w:spacing w:after="0" w:line="240" w:lineRule="auto"/>
    </w:pPr>
  </w:style>
  <w:style w:type="paragraph" w:customStyle="1" w:styleId="rtecenter">
    <w:name w:val="rtecenter"/>
    <w:basedOn w:val="Normal"/>
    <w:uiPriority w:val="99"/>
    <w:qFormat/>
    <w:rsid w:val="00AB7957"/>
    <w:pPr>
      <w:spacing w:after="0" w:line="240" w:lineRule="auto"/>
    </w:pPr>
  </w:style>
  <w:style w:type="paragraph" w:customStyle="1" w:styleId="StyleHeading4TagBigcardNotBold">
    <w:name w:val="Style Heading 4TagBig card + Not Bold"/>
    <w:basedOn w:val="Heading4"/>
    <w:qFormat/>
    <w:rsid w:val="00AB7957"/>
    <w:pPr>
      <w:spacing w:before="200" w:line="240" w:lineRule="auto"/>
    </w:pPr>
    <w:rPr>
      <w:iCs w:val="0"/>
      <w:sz w:val="22"/>
    </w:rPr>
  </w:style>
  <w:style w:type="paragraph" w:customStyle="1" w:styleId="Stylecardtext5pt">
    <w:name w:val="Style card text + 5 pt"/>
    <w:basedOn w:val="Normal"/>
    <w:qFormat/>
    <w:rsid w:val="00AB7957"/>
    <w:pPr>
      <w:spacing w:after="0" w:line="240" w:lineRule="auto"/>
    </w:pPr>
  </w:style>
  <w:style w:type="character" w:customStyle="1" w:styleId="F7-SmallFont">
    <w:name w:val="F7 - Small Font"/>
    <w:rsid w:val="00AB7957"/>
  </w:style>
  <w:style w:type="character" w:customStyle="1" w:styleId="StyleLatinGaramond9ptUnderline">
    <w:name w:val="Style (Latin) Garamond 9 pt Underline"/>
    <w:rsid w:val="00AB7957"/>
  </w:style>
  <w:style w:type="character" w:customStyle="1" w:styleId="tkrname">
    <w:name w:val="tkrname"/>
    <w:basedOn w:val="DefaultParagraphFont"/>
    <w:rsid w:val="00AB7957"/>
  </w:style>
  <w:style w:type="character" w:customStyle="1" w:styleId="tkrchange">
    <w:name w:val="tkrchange"/>
    <w:basedOn w:val="DefaultParagraphFont"/>
    <w:rsid w:val="00AB7957"/>
  </w:style>
  <w:style w:type="character" w:customStyle="1" w:styleId="l9">
    <w:name w:val="l9"/>
    <w:basedOn w:val="DefaultParagraphFont"/>
    <w:rsid w:val="00AB7957"/>
  </w:style>
  <w:style w:type="character" w:customStyle="1" w:styleId="l8">
    <w:name w:val="l8"/>
    <w:basedOn w:val="DefaultParagraphFont"/>
    <w:rsid w:val="00AB7957"/>
  </w:style>
  <w:style w:type="character" w:customStyle="1" w:styleId="l6">
    <w:name w:val="l6"/>
    <w:basedOn w:val="DefaultParagraphFont"/>
    <w:rsid w:val="00AB7957"/>
  </w:style>
  <w:style w:type="character" w:customStyle="1" w:styleId="l7">
    <w:name w:val="l7"/>
    <w:basedOn w:val="DefaultParagraphFont"/>
    <w:rsid w:val="00AB7957"/>
  </w:style>
  <w:style w:type="character" w:customStyle="1" w:styleId="ellipsistext">
    <w:name w:val="ellipsis_text"/>
    <w:basedOn w:val="DefaultParagraphFont"/>
    <w:rsid w:val="00AB7957"/>
  </w:style>
  <w:style w:type="character" w:customStyle="1" w:styleId="referencediv">
    <w:name w:val="referencediv"/>
    <w:basedOn w:val="DefaultParagraphFont"/>
    <w:rsid w:val="00AB7957"/>
  </w:style>
  <w:style w:type="character" w:customStyle="1" w:styleId="A3">
    <w:name w:val="A3"/>
    <w:uiPriority w:val="99"/>
    <w:rsid w:val="00AB7957"/>
  </w:style>
  <w:style w:type="character" w:customStyle="1" w:styleId="cite0">
    <w:name w:val="cite0"/>
    <w:rsid w:val="00AB7957"/>
  </w:style>
  <w:style w:type="character" w:customStyle="1" w:styleId="hilite1">
    <w:name w:val="hilite1"/>
    <w:rsid w:val="00AB7957"/>
  </w:style>
  <w:style w:type="character" w:customStyle="1" w:styleId="Style8pt1">
    <w:name w:val="Style 8 pt1"/>
    <w:basedOn w:val="DefaultParagraphFont"/>
    <w:rsid w:val="00AB7957"/>
  </w:style>
  <w:style w:type="character" w:customStyle="1" w:styleId="qlabel">
    <w:name w:val="q_label"/>
    <w:rsid w:val="00AB7957"/>
  </w:style>
  <w:style w:type="character" w:customStyle="1" w:styleId="alabel">
    <w:name w:val="a_label"/>
    <w:rsid w:val="00AB7957"/>
  </w:style>
  <w:style w:type="character" w:customStyle="1" w:styleId="StyleStyle4CharTimesNewRoman11pt">
    <w:name w:val="Style Style4 Char + Times New Roman 11 pt"/>
    <w:rsid w:val="00AB7957"/>
  </w:style>
  <w:style w:type="character" w:customStyle="1" w:styleId="Aunderline">
    <w:name w:val="Aunderline"/>
    <w:qFormat/>
    <w:rsid w:val="00AB7957"/>
  </w:style>
  <w:style w:type="character" w:customStyle="1" w:styleId="desc">
    <w:name w:val="desc"/>
    <w:basedOn w:val="DefaultParagraphFont"/>
    <w:rsid w:val="00AB7957"/>
  </w:style>
  <w:style w:type="character" w:customStyle="1" w:styleId="titleauthoretc">
    <w:name w:val="titleauthoretc"/>
    <w:rsid w:val="00AB7957"/>
  </w:style>
  <w:style w:type="character" w:customStyle="1" w:styleId="in-top">
    <w:name w:val="in-top"/>
    <w:rsid w:val="00AB7957"/>
  </w:style>
  <w:style w:type="character" w:customStyle="1" w:styleId="nukeled">
    <w:name w:val="nukeled"/>
    <w:rsid w:val="00AB7957"/>
  </w:style>
  <w:style w:type="character" w:customStyle="1" w:styleId="contextlyrelated">
    <w:name w:val="contextly_related"/>
    <w:rsid w:val="00AB7957"/>
  </w:style>
  <w:style w:type="character" w:customStyle="1" w:styleId="in-right">
    <w:name w:val="in-right"/>
    <w:rsid w:val="00AB7957"/>
  </w:style>
  <w:style w:type="character" w:customStyle="1" w:styleId="adtext">
    <w:name w:val="ad_text"/>
    <w:rsid w:val="00AB7957"/>
  </w:style>
  <w:style w:type="character" w:customStyle="1" w:styleId="linkrow">
    <w:name w:val="link_row"/>
    <w:rsid w:val="00AB7957"/>
  </w:style>
  <w:style w:type="character" w:customStyle="1" w:styleId="revision-date">
    <w:name w:val="revision-date"/>
    <w:rsid w:val="00AB7957"/>
  </w:style>
  <w:style w:type="character" w:customStyle="1" w:styleId="facebook-share">
    <w:name w:val="facebook-share"/>
    <w:rsid w:val="00AB7957"/>
  </w:style>
  <w:style w:type="character" w:customStyle="1" w:styleId="facebook-share-label">
    <w:name w:val="facebook-share-label"/>
    <w:rsid w:val="00AB7957"/>
  </w:style>
  <w:style w:type="character" w:customStyle="1" w:styleId="cap">
    <w:name w:val="cap"/>
    <w:rsid w:val="00AB7957"/>
  </w:style>
  <w:style w:type="character" w:customStyle="1" w:styleId="share">
    <w:name w:val="share"/>
    <w:rsid w:val="00AB7957"/>
  </w:style>
  <w:style w:type="character" w:customStyle="1" w:styleId="ata11y">
    <w:name w:val="at_a11y"/>
    <w:rsid w:val="00AB7957"/>
  </w:style>
  <w:style w:type="character" w:customStyle="1" w:styleId="tpk">
    <w:name w:val="tpk"/>
    <w:rsid w:val="00AB7957"/>
  </w:style>
  <w:style w:type="character" w:customStyle="1" w:styleId="A24">
    <w:name w:val="A24"/>
    <w:uiPriority w:val="99"/>
    <w:rsid w:val="00AB7957"/>
  </w:style>
  <w:style w:type="character" w:customStyle="1" w:styleId="A25">
    <w:name w:val="A25"/>
    <w:uiPriority w:val="99"/>
    <w:rsid w:val="00AB7957"/>
  </w:style>
  <w:style w:type="character" w:customStyle="1" w:styleId="Headerorfooter">
    <w:name w:val="Header or footer_"/>
    <w:basedOn w:val="DefaultParagraphFont"/>
    <w:rsid w:val="00AB7957"/>
  </w:style>
  <w:style w:type="character" w:customStyle="1" w:styleId="Bodytext21">
    <w:name w:val="Body text (2)_"/>
    <w:basedOn w:val="DefaultParagraphFont"/>
    <w:rsid w:val="00AB7957"/>
  </w:style>
  <w:style w:type="character" w:customStyle="1" w:styleId="Bodytext22">
    <w:name w:val="Body text (2)"/>
    <w:basedOn w:val="Bodytext30"/>
    <w:rsid w:val="00AB7957"/>
  </w:style>
  <w:style w:type="character" w:customStyle="1" w:styleId="Headerorfooter0">
    <w:name w:val="Header or footer"/>
    <w:basedOn w:val="Bodytext100"/>
    <w:rsid w:val="00AB7957"/>
    <w:rPr>
      <w:shd w:val="clear" w:color="auto" w:fill="FFFFFF"/>
    </w:rPr>
  </w:style>
  <w:style w:type="character" w:customStyle="1" w:styleId="Bodytext32">
    <w:name w:val="Body text (3)_"/>
    <w:basedOn w:val="DefaultParagraphFont"/>
    <w:rsid w:val="00AB7957"/>
  </w:style>
  <w:style w:type="character" w:customStyle="1" w:styleId="Bodytext31Exact">
    <w:name w:val="Body text (31) Exact"/>
    <w:basedOn w:val="DefaultParagraphFont"/>
    <w:rsid w:val="00AB7957"/>
  </w:style>
  <w:style w:type="character" w:customStyle="1" w:styleId="Bodytext100">
    <w:name w:val="Body text (10)_"/>
    <w:basedOn w:val="DefaultParagraphFont"/>
    <w:link w:val="Bodytext101"/>
    <w:uiPriority w:val="99"/>
    <w:rsid w:val="00AB7957"/>
    <w:rPr>
      <w:shd w:val="clear" w:color="auto" w:fill="FFFFFF"/>
    </w:rPr>
  </w:style>
  <w:style w:type="character" w:customStyle="1" w:styleId="Bodytext30">
    <w:name w:val="Body text (3)"/>
    <w:basedOn w:val="Bodytext3Spacing0ptExact"/>
    <w:rsid w:val="00AB7957"/>
  </w:style>
  <w:style w:type="character" w:customStyle="1" w:styleId="Bodytext46">
    <w:name w:val="Body text (46)_"/>
    <w:basedOn w:val="DefaultParagraphFont"/>
    <w:rsid w:val="00AB7957"/>
  </w:style>
  <w:style w:type="character" w:customStyle="1" w:styleId="Bodytext51">
    <w:name w:val="Body text (51)_"/>
    <w:basedOn w:val="DefaultParagraphFont"/>
    <w:rsid w:val="00AB7957"/>
  </w:style>
  <w:style w:type="character" w:customStyle="1" w:styleId="Bodytext34">
    <w:name w:val="Body text (34)_"/>
    <w:basedOn w:val="DefaultParagraphFont"/>
    <w:rsid w:val="00AB7957"/>
  </w:style>
  <w:style w:type="character" w:customStyle="1" w:styleId="Bodytext3Spacing0ptExact">
    <w:name w:val="Body text (3) + Spacing 0 pt Exact"/>
    <w:rsid w:val="00AB7957"/>
  </w:style>
  <w:style w:type="character" w:customStyle="1" w:styleId="Bodytext82">
    <w:name w:val="Body text (82)_"/>
    <w:basedOn w:val="DefaultParagraphFont"/>
    <w:rsid w:val="00AB7957"/>
  </w:style>
  <w:style w:type="character" w:customStyle="1" w:styleId="PicturecaptionSpacing0ptExact">
    <w:name w:val="Picture caption + Spacing 0 pt Exact"/>
    <w:basedOn w:val="DefaultParagraphFont"/>
    <w:rsid w:val="00AB7957"/>
  </w:style>
  <w:style w:type="character" w:customStyle="1" w:styleId="Tableofcontents13">
    <w:name w:val="Table of contents (13)_"/>
    <w:basedOn w:val="DefaultParagraphFont"/>
    <w:rsid w:val="00AB7957"/>
  </w:style>
  <w:style w:type="character" w:customStyle="1" w:styleId="Bodytext114">
    <w:name w:val="Body text (114)_"/>
    <w:basedOn w:val="DefaultParagraphFont"/>
    <w:rsid w:val="00AB7957"/>
  </w:style>
  <w:style w:type="character" w:customStyle="1" w:styleId="Bodytext115">
    <w:name w:val="Body text (115)_"/>
    <w:basedOn w:val="DefaultParagraphFont"/>
    <w:rsid w:val="00AB7957"/>
  </w:style>
  <w:style w:type="character" w:customStyle="1" w:styleId="BodyText40">
    <w:name w:val="Body Text4"/>
    <w:basedOn w:val="DefaultParagraphFont"/>
    <w:rsid w:val="00AB7957"/>
  </w:style>
  <w:style w:type="character" w:customStyle="1" w:styleId="Bodytext1150">
    <w:name w:val="Body text (115)"/>
    <w:basedOn w:val="Picturecaption2Spacing0ptExact"/>
    <w:rsid w:val="00AB7957"/>
  </w:style>
  <w:style w:type="character" w:customStyle="1" w:styleId="Bodytext820">
    <w:name w:val="Body text (82)"/>
    <w:rsid w:val="00AB7957"/>
  </w:style>
  <w:style w:type="character" w:customStyle="1" w:styleId="Bodytext102">
    <w:name w:val="Body text (10)"/>
    <w:basedOn w:val="PicturecaptionSpacing0ptExact"/>
    <w:rsid w:val="00AB7957"/>
  </w:style>
  <w:style w:type="character" w:customStyle="1" w:styleId="Bodytext82Spacing0ptExact">
    <w:name w:val="Body text (82) + Spacing 0 pt Exact"/>
    <w:basedOn w:val="Bodytext820"/>
    <w:rsid w:val="00AB7957"/>
  </w:style>
  <w:style w:type="character" w:customStyle="1" w:styleId="Bodytext131Exact">
    <w:name w:val="Body text (131) Exact"/>
    <w:basedOn w:val="DefaultParagraphFont"/>
    <w:rsid w:val="00AB7957"/>
  </w:style>
  <w:style w:type="character" w:customStyle="1" w:styleId="Picturecaption2Spacing0ptExact">
    <w:name w:val="Picture caption (2) + Spacing 0 pt Exact"/>
    <w:basedOn w:val="DefaultParagraphFont"/>
    <w:rsid w:val="00AB7957"/>
  </w:style>
  <w:style w:type="character" w:customStyle="1" w:styleId="Bodytext114Exact">
    <w:name w:val="Body text (114) Exact"/>
    <w:basedOn w:val="Bodytext131Exact"/>
    <w:rsid w:val="00AB7957"/>
  </w:style>
  <w:style w:type="character" w:customStyle="1" w:styleId="Bodytext340">
    <w:name w:val="Body text (34)"/>
    <w:basedOn w:val="BodyText40"/>
    <w:rsid w:val="00AB7957"/>
  </w:style>
  <w:style w:type="character" w:customStyle="1" w:styleId="Bodytext1409pt">
    <w:name w:val="Body text (140) + 9 pt"/>
    <w:aliases w:val="Not Italic,Table of contents (12) + FrankRuehl,11 pt"/>
    <w:basedOn w:val="DefaultParagraphFont"/>
    <w:rsid w:val="00AB7957"/>
  </w:style>
  <w:style w:type="character" w:customStyle="1" w:styleId="Bodytext510">
    <w:name w:val="Body text (51)"/>
    <w:basedOn w:val="Bodytext115"/>
    <w:rsid w:val="00AB7957"/>
  </w:style>
  <w:style w:type="character" w:customStyle="1" w:styleId="Bodytext1140">
    <w:name w:val="Body text (114)"/>
    <w:basedOn w:val="Bodytext131Exact"/>
    <w:rsid w:val="00AB7957"/>
  </w:style>
  <w:style w:type="character" w:customStyle="1" w:styleId="Tableofcontents130">
    <w:name w:val="Table of contents (13)"/>
    <w:basedOn w:val="Bodytext82Spacing0ptExact"/>
    <w:rsid w:val="00AB7957"/>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AB7957"/>
  </w:style>
  <w:style w:type="character" w:customStyle="1" w:styleId="Bodytext460">
    <w:name w:val="Body text (46)"/>
    <w:basedOn w:val="Bodytext114"/>
    <w:rsid w:val="00AB7957"/>
  </w:style>
  <w:style w:type="character" w:customStyle="1" w:styleId="Bodytext46NotBold">
    <w:name w:val="Body text (46) + Not Bold"/>
    <w:basedOn w:val="Bodytext114"/>
    <w:rsid w:val="00AB7957"/>
  </w:style>
  <w:style w:type="character" w:customStyle="1" w:styleId="Bodytext46SegoeUI">
    <w:name w:val="Body text (46) + Segoe UI"/>
    <w:basedOn w:val="Bodytext114"/>
    <w:rsid w:val="00AB7957"/>
  </w:style>
  <w:style w:type="character" w:customStyle="1" w:styleId="Bodytext115Spacing0ptExact">
    <w:name w:val="Body text (115) + Spacing 0 pt Exact"/>
    <w:basedOn w:val="Picturecaption2Spacing0ptExact"/>
    <w:rsid w:val="00AB7957"/>
  </w:style>
  <w:style w:type="character" w:customStyle="1" w:styleId="Picturecaption42SmallCaps">
    <w:name w:val="Picture caption (42) + Small Caps"/>
    <w:basedOn w:val="DefaultParagraphFont"/>
    <w:rsid w:val="00AB7957"/>
  </w:style>
  <w:style w:type="character" w:customStyle="1" w:styleId="Bodytext155Exact">
    <w:name w:val="Body text (155) Exact"/>
    <w:basedOn w:val="DefaultParagraphFont"/>
    <w:rsid w:val="00AB7957"/>
  </w:style>
  <w:style w:type="character" w:customStyle="1" w:styleId="Bodytext157">
    <w:name w:val="Body text (157)_"/>
    <w:basedOn w:val="DefaultParagraphFont"/>
    <w:rsid w:val="00AB7957"/>
  </w:style>
  <w:style w:type="character" w:customStyle="1" w:styleId="Bodytext157Spacing0pt">
    <w:name w:val="Body text (157) + Spacing 0 pt"/>
    <w:basedOn w:val="Bodytext39"/>
    <w:rsid w:val="00AB7957"/>
  </w:style>
  <w:style w:type="character" w:customStyle="1" w:styleId="Bodytext1570">
    <w:name w:val="Body text (157)"/>
    <w:basedOn w:val="Bodytext39"/>
    <w:rsid w:val="00AB7957"/>
  </w:style>
  <w:style w:type="character" w:customStyle="1" w:styleId="Heading2213pt">
    <w:name w:val="Heading #22 + 13 pt"/>
    <w:basedOn w:val="DefaultParagraphFont"/>
    <w:rsid w:val="00AB7957"/>
  </w:style>
  <w:style w:type="character" w:customStyle="1" w:styleId="Heading22125pt">
    <w:name w:val="Heading #22 + 12.5 pt"/>
    <w:basedOn w:val="DefaultParagraphFont"/>
    <w:rsid w:val="00AB7957"/>
  </w:style>
  <w:style w:type="character" w:customStyle="1" w:styleId="Bodytext300">
    <w:name w:val="Body text (30)_"/>
    <w:basedOn w:val="DefaultParagraphFont"/>
    <w:rsid w:val="00AB7957"/>
  </w:style>
  <w:style w:type="character" w:customStyle="1" w:styleId="Bodytext301">
    <w:name w:val="Body text (30)"/>
    <w:basedOn w:val="Bodytext3TimesNewRoman"/>
    <w:rsid w:val="00AB7957"/>
  </w:style>
  <w:style w:type="character" w:customStyle="1" w:styleId="Bodytext39">
    <w:name w:val="Body text (39)_"/>
    <w:basedOn w:val="DefaultParagraphFont"/>
    <w:rsid w:val="00AB7957"/>
  </w:style>
  <w:style w:type="character" w:customStyle="1" w:styleId="Bodytext390">
    <w:name w:val="Body text (39)"/>
    <w:basedOn w:val="BodytextExact"/>
    <w:rsid w:val="00AB7957"/>
  </w:style>
  <w:style w:type="character" w:customStyle="1" w:styleId="Bodytext159Exact">
    <w:name w:val="Body text (159) Exact"/>
    <w:basedOn w:val="DefaultParagraphFont"/>
    <w:rsid w:val="00AB7957"/>
  </w:style>
  <w:style w:type="character" w:customStyle="1" w:styleId="Bodytext60Spacing0pt">
    <w:name w:val="Body text (60) + Spacing 0 pt"/>
    <w:basedOn w:val="DefaultParagraphFont"/>
    <w:rsid w:val="00AB7957"/>
  </w:style>
  <w:style w:type="character" w:customStyle="1" w:styleId="Bodytext3Spacing-1pt">
    <w:name w:val="Body text (3) + Spacing -1 pt"/>
    <w:basedOn w:val="Bodytext3Spacing0ptExact"/>
    <w:rsid w:val="00AB7957"/>
  </w:style>
  <w:style w:type="character" w:customStyle="1" w:styleId="Bodytext3TimesNewRoman">
    <w:name w:val="Body text (3) + Times New Roman"/>
    <w:aliases w:val="11.5 pt"/>
    <w:basedOn w:val="Bodytext3Spacing0ptExact"/>
    <w:rsid w:val="00AB7957"/>
  </w:style>
  <w:style w:type="character" w:customStyle="1" w:styleId="Bodytext2NotBold">
    <w:name w:val="Body text (2) + Not Bold"/>
    <w:basedOn w:val="Bodytext30"/>
    <w:rsid w:val="00AB7957"/>
  </w:style>
  <w:style w:type="character" w:customStyle="1" w:styleId="BodytextExact">
    <w:name w:val="Body text Exact"/>
    <w:basedOn w:val="DefaultParagraphFont"/>
    <w:rsid w:val="00AB7957"/>
  </w:style>
  <w:style w:type="character" w:customStyle="1" w:styleId="Heading13Italic">
    <w:name w:val="Heading #13 + Italic"/>
    <w:basedOn w:val="DefaultParagraphFont"/>
    <w:rsid w:val="00AB7957"/>
  </w:style>
  <w:style w:type="character" w:customStyle="1" w:styleId="Heading92Spacing2pt">
    <w:name w:val="Heading #9 (2) + Spacing 2 pt"/>
    <w:basedOn w:val="DefaultParagraphFont"/>
    <w:rsid w:val="00AB7957"/>
  </w:style>
  <w:style w:type="character" w:customStyle="1" w:styleId="Bodytext38Spacing0pt">
    <w:name w:val="Body text (38) + Spacing 0 pt"/>
    <w:basedOn w:val="DefaultParagraphFont"/>
    <w:rsid w:val="00AB7957"/>
  </w:style>
  <w:style w:type="character" w:customStyle="1" w:styleId="Bodytext42Spacing-1pt">
    <w:name w:val="Body text (42) + Spacing -1 pt"/>
    <w:basedOn w:val="DefaultParagraphFont"/>
    <w:rsid w:val="00AB7957"/>
  </w:style>
  <w:style w:type="character" w:customStyle="1" w:styleId="Bodytext35">
    <w:name w:val="Body text (35)_"/>
    <w:basedOn w:val="DefaultParagraphFont"/>
    <w:rsid w:val="00AB7957"/>
  </w:style>
  <w:style w:type="character" w:customStyle="1" w:styleId="Picturecaption19">
    <w:name w:val="Picture caption (19)_"/>
    <w:basedOn w:val="DefaultParagraphFont"/>
    <w:rsid w:val="00AB7957"/>
  </w:style>
  <w:style w:type="character" w:customStyle="1" w:styleId="Picturecaption9Exact">
    <w:name w:val="Picture caption (9) Exact"/>
    <w:basedOn w:val="DefaultParagraphFont"/>
    <w:rsid w:val="00AB7957"/>
  </w:style>
  <w:style w:type="character" w:customStyle="1" w:styleId="Bodytext87">
    <w:name w:val="Body text (87)_"/>
    <w:basedOn w:val="DefaultParagraphFont"/>
    <w:rsid w:val="00AB7957"/>
  </w:style>
  <w:style w:type="character" w:customStyle="1" w:styleId="Bodytext61">
    <w:name w:val="Body text (6)_"/>
    <w:basedOn w:val="DefaultParagraphFont"/>
    <w:rsid w:val="00AB7957"/>
  </w:style>
  <w:style w:type="character" w:customStyle="1" w:styleId="Heading142SmallCaps">
    <w:name w:val="Heading #14 (2) + Small Caps"/>
    <w:basedOn w:val="DefaultParagraphFont"/>
    <w:rsid w:val="00AB7957"/>
  </w:style>
  <w:style w:type="character" w:customStyle="1" w:styleId="Bodytext350">
    <w:name w:val="Body text (35)"/>
    <w:basedOn w:val="Picturecaption190"/>
    <w:rsid w:val="00AB7957"/>
  </w:style>
  <w:style w:type="character" w:customStyle="1" w:styleId="Picturecaption190">
    <w:name w:val="Picture caption (19)"/>
    <w:basedOn w:val="Picturecaption27Spacing0pt"/>
    <w:rsid w:val="00AB7957"/>
  </w:style>
  <w:style w:type="character" w:customStyle="1" w:styleId="Picturecaption27Spacing0pt">
    <w:name w:val="Picture caption (27) + Spacing 0 pt"/>
    <w:basedOn w:val="DefaultParagraphFont"/>
    <w:rsid w:val="00AB7957"/>
  </w:style>
  <w:style w:type="character" w:customStyle="1" w:styleId="Bodytext43Spacing0ptExact">
    <w:name w:val="Body text (43) + Spacing 0 pt Exact"/>
    <w:basedOn w:val="DefaultParagraphFont"/>
    <w:rsid w:val="00AB7957"/>
  </w:style>
  <w:style w:type="character" w:customStyle="1" w:styleId="Bodytext62">
    <w:name w:val="Body text (6)"/>
    <w:basedOn w:val="Bodytext870"/>
    <w:rsid w:val="00AB7957"/>
  </w:style>
  <w:style w:type="character" w:customStyle="1" w:styleId="Bodytext870">
    <w:name w:val="Body text (87)"/>
    <w:basedOn w:val="DefaultParagraphFont"/>
    <w:rsid w:val="00AB7957"/>
  </w:style>
  <w:style w:type="character" w:customStyle="1" w:styleId="BodytextSegoeUI">
    <w:name w:val="Body text + Segoe UI"/>
    <w:aliases w:val="21.5 pt"/>
    <w:basedOn w:val="DefaultParagraphFont"/>
    <w:rsid w:val="00AB7957"/>
  </w:style>
  <w:style w:type="character" w:customStyle="1" w:styleId="Bodytext68">
    <w:name w:val="Body text (68)_"/>
    <w:basedOn w:val="DefaultParagraphFont"/>
    <w:rsid w:val="00AB7957"/>
  </w:style>
  <w:style w:type="character" w:customStyle="1" w:styleId="Bodytext112SmallCaps">
    <w:name w:val="Body text (112) + Small Caps"/>
    <w:basedOn w:val="DefaultParagraphFont"/>
    <w:rsid w:val="00AB7957"/>
  </w:style>
  <w:style w:type="character" w:customStyle="1" w:styleId="Bodytext680">
    <w:name w:val="Body text (68)"/>
    <w:basedOn w:val="Heading162SmallCaps"/>
    <w:rsid w:val="00AB7957"/>
  </w:style>
  <w:style w:type="character" w:customStyle="1" w:styleId="Tableofcontents11">
    <w:name w:val="Table of contents (11)_"/>
    <w:basedOn w:val="DefaultParagraphFont"/>
    <w:rsid w:val="00AB7957"/>
  </w:style>
  <w:style w:type="character" w:customStyle="1" w:styleId="Tableofcontents110">
    <w:name w:val="Table of contents (11)"/>
    <w:basedOn w:val="article-quote-right"/>
    <w:rsid w:val="00AB7957"/>
  </w:style>
  <w:style w:type="character" w:customStyle="1" w:styleId="Tableofcontents15">
    <w:name w:val="Table of contents (15)_"/>
    <w:basedOn w:val="DefaultParagraphFont"/>
    <w:rsid w:val="00AB7957"/>
  </w:style>
  <w:style w:type="character" w:customStyle="1" w:styleId="Tableofcontents150">
    <w:name w:val="Table of contents (15)"/>
    <w:basedOn w:val="StyleBox12pt"/>
    <w:rsid w:val="00AB7957"/>
  </w:style>
  <w:style w:type="character" w:customStyle="1" w:styleId="Heading162SmallCaps">
    <w:name w:val="Heading #16 (2) + Small Caps"/>
    <w:basedOn w:val="DefaultParagraphFont"/>
    <w:rsid w:val="00AB7957"/>
  </w:style>
  <w:style w:type="character" w:customStyle="1" w:styleId="ft6">
    <w:name w:val="ft6"/>
    <w:basedOn w:val="DefaultParagraphFont"/>
    <w:rsid w:val="00AB7957"/>
  </w:style>
  <w:style w:type="character" w:customStyle="1" w:styleId="amp">
    <w:name w:val="amp"/>
    <w:basedOn w:val="DefaultParagraphFont"/>
    <w:rsid w:val="00AB7957"/>
  </w:style>
  <w:style w:type="character" w:customStyle="1" w:styleId="article-quote-right">
    <w:name w:val="article-quote-right"/>
    <w:basedOn w:val="DefaultParagraphFont"/>
    <w:rsid w:val="00AB7957"/>
  </w:style>
  <w:style w:type="character" w:customStyle="1" w:styleId="StyleBox12ptBold">
    <w:name w:val="Style Box + 12 pt Bold"/>
    <w:basedOn w:val="DefaultParagraphFont"/>
    <w:rsid w:val="00AB7957"/>
  </w:style>
  <w:style w:type="character" w:customStyle="1" w:styleId="StyleBox12pt">
    <w:name w:val="Style Box + 12 pt"/>
    <w:basedOn w:val="DefaultParagraphFont"/>
    <w:rsid w:val="00AB7957"/>
  </w:style>
  <w:style w:type="character" w:customStyle="1" w:styleId="BoldandUnderlineCharCharCharChar">
    <w:name w:val="Bold and Underline Char Char Char Char"/>
    <w:rsid w:val="00AB7957"/>
  </w:style>
  <w:style w:type="character" w:customStyle="1" w:styleId="BoldandUnderlineCharChar">
    <w:name w:val="Bold and Underline Char Char"/>
    <w:rsid w:val="00AB7957"/>
  </w:style>
  <w:style w:type="character" w:customStyle="1" w:styleId="commentstext">
    <w:name w:val="commentstext"/>
    <w:rsid w:val="00AB7957"/>
  </w:style>
  <w:style w:type="character" w:customStyle="1" w:styleId="dd">
    <w:name w:val="dd"/>
    <w:rsid w:val="00AB7957"/>
  </w:style>
  <w:style w:type="character" w:customStyle="1" w:styleId="underLight">
    <w:name w:val="underLight"/>
    <w:uiPriority w:val="1"/>
    <w:qFormat/>
    <w:rsid w:val="00AB7957"/>
  </w:style>
  <w:style w:type="character" w:customStyle="1" w:styleId="author-rss">
    <w:name w:val="author-rss"/>
    <w:rsid w:val="00AB7957"/>
  </w:style>
  <w:style w:type="character" w:customStyle="1" w:styleId="at">
    <w:name w:val="at"/>
    <w:basedOn w:val="DefaultParagraphFont"/>
    <w:rsid w:val="00AB7957"/>
  </w:style>
  <w:style w:type="character" w:customStyle="1" w:styleId="source">
    <w:name w:val="source"/>
    <w:rsid w:val="00AB7957"/>
  </w:style>
  <w:style w:type="character" w:customStyle="1" w:styleId="bioline">
    <w:name w:val="bioline"/>
    <w:rsid w:val="00AB7957"/>
  </w:style>
  <w:style w:type="character" w:customStyle="1" w:styleId="wikicreatelink">
    <w:name w:val="wikicreatelink"/>
    <w:basedOn w:val="DefaultParagraphFont"/>
    <w:rsid w:val="00AB7957"/>
  </w:style>
  <w:style w:type="character" w:customStyle="1" w:styleId="facebook-share-count">
    <w:name w:val="facebook-share-count"/>
    <w:basedOn w:val="DefaultParagraphFont"/>
    <w:rsid w:val="00AB7957"/>
  </w:style>
  <w:style w:type="character" w:customStyle="1" w:styleId="tickerwrap">
    <w:name w:val="ticker_wrap"/>
    <w:basedOn w:val="DefaultParagraphFont"/>
    <w:rsid w:val="00AB7957"/>
  </w:style>
  <w:style w:type="character" w:customStyle="1" w:styleId="smallcaps0">
    <w:name w:val="small_caps"/>
    <w:basedOn w:val="DefaultParagraphFont"/>
    <w:rsid w:val="00AB7957"/>
  </w:style>
  <w:style w:type="character" w:customStyle="1" w:styleId="bodycopy">
    <w:name w:val="bodycopy"/>
    <w:basedOn w:val="DefaultParagraphFont"/>
    <w:rsid w:val="00AB7957"/>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AB7957"/>
  </w:style>
  <w:style w:type="character" w:customStyle="1" w:styleId="StyleGaramondText1">
    <w:name w:val="Style Garamond Text 1"/>
    <w:basedOn w:val="DefaultParagraphFont"/>
    <w:rsid w:val="00AB7957"/>
  </w:style>
  <w:style w:type="character" w:customStyle="1" w:styleId="StyleGaramondText1Underline">
    <w:name w:val="Style Garamond Text 1 Underline"/>
    <w:basedOn w:val="DefaultParagraphFont"/>
    <w:rsid w:val="00AB7957"/>
  </w:style>
  <w:style w:type="character" w:customStyle="1" w:styleId="StyleBoldUnderlineBorderSinglesolidlineAuto05pt">
    <w:name w:val="Style Bold Underline Border: : (Single solid line Auto  0.5 pt ..."/>
    <w:basedOn w:val="DefaultParagraphFont"/>
    <w:rsid w:val="00AB7957"/>
  </w:style>
  <w:style w:type="character" w:customStyle="1" w:styleId="StyleStyleBoldUnderlineUnderlineIntenseEmphasisIntenseEmpha">
    <w:name w:val="Style Style Bold UnderlineUnderlineIntense EmphasisIntense Empha..."/>
    <w:basedOn w:val="DefaultParagraphFont"/>
    <w:rsid w:val="00AB7957"/>
  </w:style>
  <w:style w:type="character" w:customStyle="1" w:styleId="Style7ptBold">
    <w:name w:val="Style 7 pt Bold"/>
    <w:basedOn w:val="DefaultParagraphFont"/>
    <w:rsid w:val="00AB7957"/>
  </w:style>
  <w:style w:type="character" w:styleId="HTMLAcronym">
    <w:name w:val="HTML Acronym"/>
    <w:basedOn w:val="DefaultParagraphFont"/>
    <w:unhideWhenUsed/>
    <w:rsid w:val="00AB7957"/>
  </w:style>
  <w:style w:type="paragraph" w:styleId="BlockText">
    <w:name w:val="Block Text"/>
    <w:basedOn w:val="Normal"/>
    <w:unhideWhenUsed/>
    <w:rsid w:val="00AB7957"/>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NormalIndent">
    <w:name w:val="Normal Indent"/>
    <w:basedOn w:val="Normal"/>
    <w:unhideWhenUsed/>
    <w:rsid w:val="00AB7957"/>
    <w:pPr>
      <w:spacing w:after="0" w:line="240" w:lineRule="auto"/>
      <w:ind w:left="720"/>
    </w:pPr>
  </w:style>
  <w:style w:type="paragraph" w:styleId="EnvelopeReturn">
    <w:name w:val="envelope return"/>
    <w:basedOn w:val="Normal"/>
    <w:unhideWhenUsed/>
    <w:rsid w:val="00AB7957"/>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nhideWhenUsed/>
    <w:rsid w:val="00AB7957"/>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AB7957"/>
    <w:pPr>
      <w:spacing w:after="0" w:line="240" w:lineRule="auto"/>
    </w:pPr>
    <w:rPr>
      <w:i/>
      <w:iCs/>
    </w:rPr>
  </w:style>
  <w:style w:type="character" w:customStyle="1" w:styleId="HTMLAddressChar">
    <w:name w:val="HTML Address Char"/>
    <w:basedOn w:val="DefaultParagraphFont"/>
    <w:link w:val="HTMLAddress"/>
    <w:uiPriority w:val="99"/>
    <w:rsid w:val="00AB7957"/>
    <w:rPr>
      <w:rFonts w:ascii="Calibri" w:hAnsi="Calibri"/>
      <w:i/>
      <w:iCs/>
    </w:rPr>
  </w:style>
  <w:style w:type="paragraph" w:styleId="Index1">
    <w:name w:val="index 1"/>
    <w:basedOn w:val="Normal"/>
    <w:next w:val="Normal"/>
    <w:autoRedefine/>
    <w:unhideWhenUsed/>
    <w:rsid w:val="00AB7957"/>
    <w:pPr>
      <w:spacing w:after="0" w:line="240" w:lineRule="auto"/>
      <w:ind w:left="220" w:hanging="220"/>
    </w:pPr>
  </w:style>
  <w:style w:type="character" w:customStyle="1" w:styleId="BodyTextIndent3Char">
    <w:name w:val="Body Text Indent 3 Char"/>
    <w:basedOn w:val="DefaultParagraphFont"/>
    <w:uiPriority w:val="99"/>
    <w:locked/>
    <w:rsid w:val="00AB7957"/>
  </w:style>
  <w:style w:type="character" w:customStyle="1" w:styleId="cardunderlineChar">
    <w:name w:val="card underline Char"/>
    <w:locked/>
    <w:rsid w:val="00AB7957"/>
  </w:style>
  <w:style w:type="paragraph" w:customStyle="1" w:styleId="cardunderline">
    <w:name w:val="card underline"/>
    <w:basedOn w:val="Normal"/>
    <w:next w:val="GAUnderline"/>
    <w:qFormat/>
    <w:rsid w:val="00AB7957"/>
    <w:pPr>
      <w:spacing w:after="0" w:line="240" w:lineRule="auto"/>
    </w:pPr>
  </w:style>
  <w:style w:type="character" w:customStyle="1" w:styleId="StyleHeading4UnderlinedsmalltextGaramondChar">
    <w:name w:val="Style Heading 4Underlinedsmall text + Garamond Char"/>
    <w:locked/>
    <w:rsid w:val="00AB7957"/>
  </w:style>
  <w:style w:type="paragraph" w:customStyle="1" w:styleId="StyleHeading4UnderlinedsmalltextGaramond">
    <w:name w:val="Style Heading 4Underlinedsmall text + Garamond"/>
    <w:basedOn w:val="Heading4"/>
    <w:qFormat/>
    <w:rsid w:val="00AB7957"/>
    <w:pPr>
      <w:spacing w:before="200" w:line="240" w:lineRule="auto"/>
    </w:pPr>
    <w:rPr>
      <w:iCs w:val="0"/>
      <w:sz w:val="22"/>
    </w:rPr>
  </w:style>
  <w:style w:type="paragraph" w:customStyle="1" w:styleId="Heading2-NotBold">
    <w:name w:val="Heading 2 - Not Bold"/>
    <w:basedOn w:val="Heading2"/>
    <w:autoRedefine/>
    <w:uiPriority w:val="99"/>
    <w:qFormat/>
    <w:rsid w:val="00AB7957"/>
    <w:pPr>
      <w:spacing w:before="480" w:line="240" w:lineRule="auto"/>
    </w:pPr>
  </w:style>
  <w:style w:type="paragraph" w:customStyle="1" w:styleId="Heading2-Bold">
    <w:name w:val="Heading 2 - Bold"/>
    <w:basedOn w:val="Normal"/>
    <w:next w:val="Micro"/>
    <w:autoRedefine/>
    <w:uiPriority w:val="99"/>
    <w:qFormat/>
    <w:rsid w:val="00AB7957"/>
    <w:pPr>
      <w:spacing w:after="0" w:line="240" w:lineRule="auto"/>
    </w:pPr>
  </w:style>
  <w:style w:type="paragraph" w:customStyle="1" w:styleId="tag">
    <w:name w:val="%tag"/>
    <w:basedOn w:val="Normal"/>
    <w:next w:val="Normal"/>
    <w:link w:val="tagChar0"/>
    <w:uiPriority w:val="99"/>
    <w:qFormat/>
    <w:rsid w:val="00AB7957"/>
    <w:pPr>
      <w:spacing w:after="0" w:line="240" w:lineRule="auto"/>
    </w:pPr>
  </w:style>
  <w:style w:type="character" w:customStyle="1" w:styleId="Style2Char0">
    <w:name w:val="Style 2 Char"/>
    <w:uiPriority w:val="99"/>
    <w:locked/>
    <w:rsid w:val="00AB7957"/>
  </w:style>
  <w:style w:type="character" w:customStyle="1" w:styleId="GAUnderlineChar">
    <w:name w:val="GA Underline Char"/>
    <w:locked/>
    <w:rsid w:val="00AB7957"/>
  </w:style>
  <w:style w:type="paragraph" w:customStyle="1" w:styleId="GAUnderline">
    <w:name w:val="GA Underline"/>
    <w:basedOn w:val="Normal"/>
    <w:next w:val="StyleHeading2TagHEADING2TagCite11pt"/>
    <w:qFormat/>
    <w:rsid w:val="00AB7957"/>
    <w:pPr>
      <w:spacing w:after="0" w:line="240" w:lineRule="auto"/>
    </w:pPr>
  </w:style>
  <w:style w:type="character" w:customStyle="1" w:styleId="textsmallChar0">
    <w:name w:val="textsmall Char"/>
    <w:locked/>
    <w:rsid w:val="00AB7957"/>
  </w:style>
  <w:style w:type="character" w:customStyle="1" w:styleId="cardtextChar3">
    <w:name w:val="cardtext Char"/>
    <w:locked/>
    <w:rsid w:val="00AB7957"/>
  </w:style>
  <w:style w:type="paragraph" w:customStyle="1" w:styleId="h-lead">
    <w:name w:val="h-lead"/>
    <w:basedOn w:val="Normal"/>
    <w:next w:val="Brief"/>
    <w:uiPriority w:val="99"/>
    <w:qFormat/>
    <w:rsid w:val="00AB7957"/>
    <w:pPr>
      <w:spacing w:after="0" w:line="240" w:lineRule="auto"/>
    </w:pPr>
  </w:style>
  <w:style w:type="paragraph" w:customStyle="1" w:styleId="intro">
    <w:name w:val="intro"/>
    <w:basedOn w:val="Normal"/>
    <w:next w:val="CM2"/>
    <w:uiPriority w:val="99"/>
    <w:qFormat/>
    <w:rsid w:val="00AB7957"/>
    <w:pPr>
      <w:spacing w:after="0" w:line="240" w:lineRule="auto"/>
    </w:pPr>
  </w:style>
  <w:style w:type="character" w:customStyle="1" w:styleId="StyleHeading2TagHEADING2TagCite11ptChar">
    <w:name w:val="Style Heading 2TagHEADING 2Tag&amp;Cite + 11 pt Char"/>
    <w:locked/>
    <w:rsid w:val="00AB7957"/>
  </w:style>
  <w:style w:type="paragraph" w:customStyle="1" w:styleId="StyleHeading2TagHEADING2TagCite11pt">
    <w:name w:val="Style Heading 2TagHEADING 2Tag&amp;Cite + 11 pt"/>
    <w:basedOn w:val="Heading2"/>
    <w:next w:val="CM16"/>
    <w:qFormat/>
    <w:rsid w:val="00AB7957"/>
    <w:pPr>
      <w:spacing w:before="480" w:line="240" w:lineRule="auto"/>
    </w:pPr>
  </w:style>
  <w:style w:type="paragraph" w:customStyle="1" w:styleId="F3-TagAuthor">
    <w:name w:val="F3 - Tag/Author"/>
    <w:basedOn w:val="Normal"/>
    <w:next w:val="CM19"/>
    <w:uiPriority w:val="99"/>
    <w:qFormat/>
    <w:rsid w:val="00AB7957"/>
    <w:pPr>
      <w:spacing w:after="0" w:line="240" w:lineRule="auto"/>
    </w:pPr>
  </w:style>
  <w:style w:type="paragraph" w:customStyle="1" w:styleId="F5-UnderlineNormal">
    <w:name w:val="F5 - Underline Normal"/>
    <w:basedOn w:val="Normal"/>
    <w:next w:val="CM34"/>
    <w:uiPriority w:val="99"/>
    <w:qFormat/>
    <w:rsid w:val="00AB7957"/>
    <w:pPr>
      <w:spacing w:after="0" w:line="240" w:lineRule="auto"/>
    </w:pPr>
  </w:style>
  <w:style w:type="paragraph" w:customStyle="1" w:styleId="Brief-PrimarySource">
    <w:name w:val="Brief - Primary Source"/>
    <w:basedOn w:val="Normal"/>
    <w:next w:val="CM56"/>
    <w:uiPriority w:val="99"/>
    <w:qFormat/>
    <w:rsid w:val="00AB7957"/>
    <w:pPr>
      <w:spacing w:after="0" w:line="240" w:lineRule="auto"/>
    </w:pPr>
  </w:style>
  <w:style w:type="paragraph" w:customStyle="1" w:styleId="Brief-Underline">
    <w:name w:val="Brief - Underline"/>
    <w:basedOn w:val="Normal"/>
    <w:next w:val="CM58"/>
    <w:uiPriority w:val="99"/>
    <w:qFormat/>
    <w:rsid w:val="00AB7957"/>
    <w:pPr>
      <w:spacing w:after="0" w:line="240" w:lineRule="auto"/>
    </w:pPr>
  </w:style>
  <w:style w:type="paragraph" w:customStyle="1" w:styleId="Brief">
    <w:name w:val="Brief"/>
    <w:basedOn w:val="CM56"/>
    <w:next w:val="CM57"/>
    <w:uiPriority w:val="99"/>
    <w:qFormat/>
    <w:rsid w:val="00AB7957"/>
  </w:style>
  <w:style w:type="paragraph" w:customStyle="1" w:styleId="CM2">
    <w:name w:val="CM2"/>
    <w:basedOn w:val="Normal"/>
    <w:next w:val="Normal"/>
    <w:uiPriority w:val="99"/>
    <w:qFormat/>
    <w:rsid w:val="00AB7957"/>
    <w:pPr>
      <w:spacing w:after="0" w:line="240" w:lineRule="auto"/>
    </w:pPr>
  </w:style>
  <w:style w:type="paragraph" w:customStyle="1" w:styleId="CM11">
    <w:name w:val="CM11"/>
    <w:basedOn w:val="Normal"/>
    <w:next w:val="Normal"/>
    <w:uiPriority w:val="99"/>
    <w:qFormat/>
    <w:rsid w:val="00AB7957"/>
    <w:pPr>
      <w:spacing w:after="0" w:line="240" w:lineRule="auto"/>
    </w:pPr>
  </w:style>
  <w:style w:type="paragraph" w:customStyle="1" w:styleId="CM16">
    <w:name w:val="CM16"/>
    <w:basedOn w:val="Normal"/>
    <w:next w:val="Normal"/>
    <w:uiPriority w:val="99"/>
    <w:qFormat/>
    <w:rsid w:val="00AB7957"/>
    <w:pPr>
      <w:spacing w:after="0" w:line="240" w:lineRule="auto"/>
    </w:pPr>
  </w:style>
  <w:style w:type="paragraph" w:customStyle="1" w:styleId="CM19">
    <w:name w:val="CM19"/>
    <w:basedOn w:val="Normal"/>
    <w:uiPriority w:val="99"/>
    <w:qFormat/>
    <w:rsid w:val="00AB7957"/>
    <w:pPr>
      <w:spacing w:after="0" w:line="240" w:lineRule="auto"/>
    </w:pPr>
  </w:style>
  <w:style w:type="paragraph" w:customStyle="1" w:styleId="CM34">
    <w:name w:val="CM34"/>
    <w:basedOn w:val="Normal"/>
    <w:uiPriority w:val="99"/>
    <w:qFormat/>
    <w:rsid w:val="00AB7957"/>
    <w:pPr>
      <w:spacing w:after="0" w:line="240" w:lineRule="auto"/>
    </w:pPr>
  </w:style>
  <w:style w:type="paragraph" w:customStyle="1" w:styleId="CM56">
    <w:name w:val="CM56"/>
    <w:basedOn w:val="Normal"/>
    <w:uiPriority w:val="99"/>
    <w:qFormat/>
    <w:rsid w:val="00AB7957"/>
    <w:pPr>
      <w:spacing w:after="0" w:line="240" w:lineRule="auto"/>
    </w:pPr>
  </w:style>
  <w:style w:type="paragraph" w:customStyle="1" w:styleId="CM58">
    <w:name w:val="CM58"/>
    <w:basedOn w:val="Normal"/>
    <w:uiPriority w:val="99"/>
    <w:qFormat/>
    <w:rsid w:val="00AB7957"/>
    <w:pPr>
      <w:spacing w:after="0" w:line="240" w:lineRule="auto"/>
    </w:pPr>
  </w:style>
  <w:style w:type="paragraph" w:customStyle="1" w:styleId="CM57">
    <w:name w:val="CM57"/>
    <w:basedOn w:val="Normal"/>
    <w:uiPriority w:val="99"/>
    <w:qFormat/>
    <w:rsid w:val="00AB7957"/>
    <w:pPr>
      <w:spacing w:after="0" w:line="240" w:lineRule="auto"/>
    </w:pPr>
  </w:style>
  <w:style w:type="paragraph" w:customStyle="1" w:styleId="CM1">
    <w:name w:val="CM1"/>
    <w:basedOn w:val="Normal"/>
    <w:uiPriority w:val="99"/>
    <w:qFormat/>
    <w:rsid w:val="00AB7957"/>
    <w:pPr>
      <w:spacing w:after="0" w:line="240" w:lineRule="auto"/>
    </w:pPr>
  </w:style>
  <w:style w:type="paragraph" w:customStyle="1" w:styleId="CM49">
    <w:name w:val="CM49"/>
    <w:basedOn w:val="Normal"/>
    <w:uiPriority w:val="99"/>
    <w:qFormat/>
    <w:rsid w:val="00AB7957"/>
    <w:pPr>
      <w:spacing w:after="0" w:line="240" w:lineRule="auto"/>
    </w:pPr>
  </w:style>
  <w:style w:type="paragraph" w:customStyle="1" w:styleId="CM41">
    <w:name w:val="CM41"/>
    <w:basedOn w:val="Normal"/>
    <w:uiPriority w:val="99"/>
    <w:qFormat/>
    <w:rsid w:val="00AB7957"/>
    <w:pPr>
      <w:spacing w:after="0" w:line="240" w:lineRule="auto"/>
    </w:pPr>
  </w:style>
  <w:style w:type="paragraph" w:customStyle="1" w:styleId="3rdOrderPara">
    <w:name w:val="3rd Order Para"/>
    <w:basedOn w:val="Normal"/>
    <w:qFormat/>
    <w:rsid w:val="00AB7957"/>
    <w:pPr>
      <w:spacing w:after="0" w:line="240" w:lineRule="auto"/>
    </w:pPr>
  </w:style>
  <w:style w:type="paragraph" w:customStyle="1" w:styleId="2ndOrderPara">
    <w:name w:val="2nd Order Para"/>
    <w:basedOn w:val="Normal"/>
    <w:qFormat/>
    <w:rsid w:val="00AB7957"/>
    <w:pPr>
      <w:spacing w:after="0" w:line="240" w:lineRule="auto"/>
    </w:pPr>
  </w:style>
  <w:style w:type="paragraph" w:customStyle="1" w:styleId="Normal-SIGN2">
    <w:name w:val="Normal-SIGN2"/>
    <w:basedOn w:val="Normal"/>
    <w:qFormat/>
    <w:rsid w:val="00AB7957"/>
    <w:pPr>
      <w:spacing w:after="0" w:line="240" w:lineRule="auto"/>
    </w:pPr>
  </w:style>
  <w:style w:type="paragraph" w:customStyle="1" w:styleId="Normal-SIGN1">
    <w:name w:val="Normal-SIGN1"/>
    <w:basedOn w:val="Normal"/>
    <w:uiPriority w:val="99"/>
    <w:qFormat/>
    <w:rsid w:val="00AB7957"/>
    <w:pPr>
      <w:spacing w:after="0" w:line="240" w:lineRule="auto"/>
    </w:pPr>
  </w:style>
  <w:style w:type="paragraph" w:customStyle="1" w:styleId="CM3">
    <w:name w:val="CM3"/>
    <w:basedOn w:val="Normal"/>
    <w:uiPriority w:val="99"/>
    <w:qFormat/>
    <w:rsid w:val="00AB7957"/>
    <w:pPr>
      <w:spacing w:after="0" w:line="240" w:lineRule="auto"/>
    </w:pPr>
  </w:style>
  <w:style w:type="paragraph" w:customStyle="1" w:styleId="CM33">
    <w:name w:val="CM33"/>
    <w:basedOn w:val="Normal"/>
    <w:uiPriority w:val="99"/>
    <w:qFormat/>
    <w:rsid w:val="00AB7957"/>
    <w:pPr>
      <w:spacing w:after="0" w:line="240" w:lineRule="auto"/>
    </w:pPr>
  </w:style>
  <w:style w:type="paragraph" w:customStyle="1" w:styleId="CM37">
    <w:name w:val="CM37"/>
    <w:basedOn w:val="Normal"/>
    <w:uiPriority w:val="99"/>
    <w:qFormat/>
    <w:rsid w:val="00AB7957"/>
    <w:pPr>
      <w:spacing w:after="0" w:line="240" w:lineRule="auto"/>
    </w:pPr>
  </w:style>
  <w:style w:type="paragraph" w:customStyle="1" w:styleId="CM7">
    <w:name w:val="CM7"/>
    <w:basedOn w:val="Normal"/>
    <w:uiPriority w:val="99"/>
    <w:qFormat/>
    <w:rsid w:val="00AB7957"/>
    <w:pPr>
      <w:spacing w:after="0" w:line="240" w:lineRule="auto"/>
    </w:pPr>
  </w:style>
  <w:style w:type="paragraph" w:customStyle="1" w:styleId="Brief-SecondarySource">
    <w:name w:val="Brief - Secondary Source"/>
    <w:basedOn w:val="Normal"/>
    <w:next w:val="ReportDate"/>
    <w:qFormat/>
    <w:rsid w:val="00AB7957"/>
    <w:pPr>
      <w:spacing w:after="0" w:line="240" w:lineRule="auto"/>
    </w:pPr>
  </w:style>
  <w:style w:type="paragraph" w:customStyle="1" w:styleId="Brief-Card">
    <w:name w:val="Brief - Card"/>
    <w:basedOn w:val="Normal"/>
    <w:next w:val="Pa11"/>
    <w:uiPriority w:val="99"/>
    <w:qFormat/>
    <w:rsid w:val="00AB7957"/>
    <w:pPr>
      <w:spacing w:after="0" w:line="240" w:lineRule="auto"/>
    </w:pPr>
  </w:style>
  <w:style w:type="paragraph" w:customStyle="1" w:styleId="Normal3">
    <w:name w:val="Normal+3"/>
    <w:basedOn w:val="Normal"/>
    <w:next w:val="Normal"/>
    <w:uiPriority w:val="99"/>
    <w:qFormat/>
    <w:rsid w:val="00AB7957"/>
    <w:pPr>
      <w:spacing w:after="0" w:line="240" w:lineRule="auto"/>
    </w:pPr>
  </w:style>
  <w:style w:type="paragraph" w:customStyle="1" w:styleId="Normal11">
    <w:name w:val="Normal+1"/>
    <w:basedOn w:val="Normal"/>
    <w:next w:val="Normal"/>
    <w:uiPriority w:val="99"/>
    <w:qFormat/>
    <w:rsid w:val="00AB7957"/>
    <w:pPr>
      <w:spacing w:after="0" w:line="240" w:lineRule="auto"/>
    </w:pPr>
  </w:style>
  <w:style w:type="paragraph" w:customStyle="1" w:styleId="Heading231">
    <w:name w:val="Heading 2+3"/>
    <w:basedOn w:val="Normal"/>
    <w:next w:val="Normal"/>
    <w:uiPriority w:val="99"/>
    <w:qFormat/>
    <w:rsid w:val="00AB7957"/>
    <w:pPr>
      <w:spacing w:after="0" w:line="240" w:lineRule="auto"/>
    </w:pPr>
  </w:style>
  <w:style w:type="paragraph" w:customStyle="1" w:styleId="Normal5">
    <w:name w:val="Normal+5"/>
    <w:basedOn w:val="Normal"/>
    <w:uiPriority w:val="99"/>
    <w:qFormat/>
    <w:rsid w:val="00AB7957"/>
    <w:pPr>
      <w:spacing w:after="0" w:line="240" w:lineRule="auto"/>
    </w:pPr>
  </w:style>
  <w:style w:type="paragraph" w:customStyle="1" w:styleId="Cover1">
    <w:name w:val="Cover 1"/>
    <w:basedOn w:val="Normal"/>
    <w:next w:val="Normal"/>
    <w:uiPriority w:val="99"/>
    <w:qFormat/>
    <w:rsid w:val="00AB7957"/>
    <w:pPr>
      <w:spacing w:after="0" w:line="240" w:lineRule="auto"/>
    </w:pPr>
  </w:style>
  <w:style w:type="paragraph" w:customStyle="1" w:styleId="Cover2">
    <w:name w:val="Cover 2"/>
    <w:basedOn w:val="Normal"/>
    <w:next w:val="Normal"/>
    <w:uiPriority w:val="99"/>
    <w:qFormat/>
    <w:rsid w:val="00AB7957"/>
    <w:pPr>
      <w:spacing w:after="0" w:line="240" w:lineRule="auto"/>
    </w:pPr>
  </w:style>
  <w:style w:type="paragraph" w:customStyle="1" w:styleId="ReportDate">
    <w:name w:val="ReportDate"/>
    <w:basedOn w:val="Normal"/>
    <w:uiPriority w:val="99"/>
    <w:qFormat/>
    <w:rsid w:val="00AB7957"/>
    <w:pPr>
      <w:spacing w:after="0" w:line="240" w:lineRule="auto"/>
    </w:pPr>
  </w:style>
  <w:style w:type="paragraph" w:customStyle="1" w:styleId="Pa11">
    <w:name w:val="Pa11"/>
    <w:basedOn w:val="Normal"/>
    <w:next w:val="Normal"/>
    <w:uiPriority w:val="99"/>
    <w:qFormat/>
    <w:rsid w:val="00AB7957"/>
    <w:pPr>
      <w:spacing w:after="0" w:line="240" w:lineRule="auto"/>
    </w:pPr>
  </w:style>
  <w:style w:type="paragraph" w:customStyle="1" w:styleId="CM30">
    <w:name w:val="CM30"/>
    <w:basedOn w:val="Normal"/>
    <w:uiPriority w:val="99"/>
    <w:qFormat/>
    <w:rsid w:val="00AB7957"/>
    <w:pPr>
      <w:spacing w:after="0" w:line="240" w:lineRule="auto"/>
    </w:pPr>
  </w:style>
  <w:style w:type="paragraph" w:customStyle="1" w:styleId="CM28">
    <w:name w:val="CM28"/>
    <w:basedOn w:val="Normal"/>
    <w:uiPriority w:val="99"/>
    <w:qFormat/>
    <w:rsid w:val="00AB7957"/>
    <w:pPr>
      <w:spacing w:after="0" w:line="240" w:lineRule="auto"/>
    </w:pPr>
  </w:style>
  <w:style w:type="paragraph" w:customStyle="1" w:styleId="CM8">
    <w:name w:val="CM8"/>
    <w:basedOn w:val="Normal"/>
    <w:uiPriority w:val="99"/>
    <w:qFormat/>
    <w:rsid w:val="00AB7957"/>
    <w:pPr>
      <w:spacing w:after="0" w:line="240" w:lineRule="auto"/>
    </w:pPr>
  </w:style>
  <w:style w:type="paragraph" w:customStyle="1" w:styleId="DoubleUnderlined">
    <w:name w:val="Double Underlined"/>
    <w:basedOn w:val="Heading2"/>
    <w:next w:val="StyleUnderliningTimesNewRomanBoldNounderlineKernat161"/>
    <w:autoRedefine/>
    <w:uiPriority w:val="99"/>
    <w:qFormat/>
    <w:rsid w:val="00AB7957"/>
    <w:pPr>
      <w:spacing w:before="480" w:line="240" w:lineRule="auto"/>
    </w:pPr>
  </w:style>
  <w:style w:type="paragraph" w:customStyle="1" w:styleId="IndexFixer">
    <w:name w:val="Index Fixer"/>
    <w:basedOn w:val="Heading1"/>
    <w:next w:val="StyleBoldUnderliningKernat16pt"/>
    <w:uiPriority w:val="99"/>
    <w:qFormat/>
    <w:rsid w:val="00AB7957"/>
    <w:pPr>
      <w:spacing w:before="480" w:line="240" w:lineRule="auto"/>
    </w:pPr>
  </w:style>
  <w:style w:type="paragraph" w:customStyle="1" w:styleId="StyleLeft025Right025TopSinglesolidlineAuto">
    <w:name w:val="Style Left:  0.25&quot; Right:  0.25&quot; Top: (Single solid line Auto  ..."/>
    <w:basedOn w:val="Normal"/>
    <w:next w:val="boldy"/>
    <w:uiPriority w:val="99"/>
    <w:qFormat/>
    <w:rsid w:val="00AB7957"/>
    <w:pPr>
      <w:spacing w:after="0" w:line="240" w:lineRule="auto"/>
    </w:pPr>
  </w:style>
  <w:style w:type="paragraph" w:customStyle="1" w:styleId="PageHeader-Underline18pt">
    <w:name w:val="Page Header - Underline 18 pt"/>
    <w:next w:val="TxBr6p1"/>
    <w:uiPriority w:val="99"/>
    <w:qFormat/>
    <w:rsid w:val="00AB7957"/>
    <w:pPr>
      <w:spacing w:after="200" w:line="276" w:lineRule="auto"/>
    </w:pPr>
  </w:style>
  <w:style w:type="paragraph" w:customStyle="1" w:styleId="ArgumentTags">
    <w:name w:val="Argument Tags"/>
    <w:basedOn w:val="Heading2"/>
    <w:next w:val="cardCharCharCharCharCharCharCharCharCharCharCharCharCharCharChar"/>
    <w:uiPriority w:val="99"/>
    <w:qFormat/>
    <w:rsid w:val="00AB7957"/>
    <w:pPr>
      <w:spacing w:before="480" w:line="240" w:lineRule="auto"/>
    </w:pPr>
  </w:style>
  <w:style w:type="paragraph" w:customStyle="1" w:styleId="subhead">
    <w:name w:val="subhead"/>
    <w:basedOn w:val="Normal"/>
    <w:qFormat/>
    <w:rsid w:val="00AB7957"/>
    <w:pPr>
      <w:spacing w:after="0" w:line="240" w:lineRule="auto"/>
    </w:pPr>
  </w:style>
  <w:style w:type="paragraph" w:customStyle="1" w:styleId="boldy">
    <w:name w:val="boldy"/>
    <w:basedOn w:val="Heading2"/>
    <w:next w:val="Card1"/>
    <w:uiPriority w:val="99"/>
    <w:qFormat/>
    <w:rsid w:val="00AB7957"/>
    <w:pPr>
      <w:spacing w:before="480" w:line="240" w:lineRule="auto"/>
    </w:pPr>
  </w:style>
  <w:style w:type="paragraph" w:customStyle="1" w:styleId="TxBr6p1">
    <w:name w:val="TxBr_6p1"/>
    <w:basedOn w:val="Normal"/>
    <w:next w:val="Cite21"/>
    <w:uiPriority w:val="99"/>
    <w:qFormat/>
    <w:rsid w:val="00AB7957"/>
    <w:pPr>
      <w:spacing w:after="0" w:line="240"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uiPriority w:val="99"/>
    <w:qFormat/>
    <w:rsid w:val="00AB7957"/>
    <w:pPr>
      <w:spacing w:after="0" w:line="240" w:lineRule="auto"/>
    </w:pPr>
  </w:style>
  <w:style w:type="character" w:customStyle="1" w:styleId="UnderlineStyleChar">
    <w:name w:val="Underline Style Char"/>
    <w:link w:val="UnderlineStyle0"/>
    <w:locked/>
    <w:rsid w:val="00AB7957"/>
  </w:style>
  <w:style w:type="paragraph" w:customStyle="1" w:styleId="Normalization">
    <w:name w:val="Normalization"/>
    <w:basedOn w:val="Normal"/>
    <w:next w:val="articletext"/>
    <w:uiPriority w:val="99"/>
    <w:qFormat/>
    <w:rsid w:val="00AB7957"/>
    <w:pPr>
      <w:spacing w:after="0" w:line="240" w:lineRule="auto"/>
    </w:pPr>
  </w:style>
  <w:style w:type="paragraph" w:customStyle="1" w:styleId="listlevel1">
    <w:name w:val="list level 1"/>
    <w:basedOn w:val="Normal"/>
    <w:next w:val="cardtextsmall"/>
    <w:uiPriority w:val="99"/>
    <w:qFormat/>
    <w:rsid w:val="00AB7957"/>
    <w:pPr>
      <w:spacing w:after="0" w:line="240" w:lineRule="auto"/>
    </w:pPr>
  </w:style>
  <w:style w:type="paragraph" w:customStyle="1" w:styleId="listlevel2">
    <w:name w:val="list level 2"/>
    <w:basedOn w:val="Normal"/>
    <w:next w:val="CaseListNormal"/>
    <w:uiPriority w:val="99"/>
    <w:qFormat/>
    <w:rsid w:val="00AB7957"/>
    <w:pPr>
      <w:spacing w:after="0" w:line="240" w:lineRule="auto"/>
    </w:pPr>
  </w:style>
  <w:style w:type="paragraph" w:customStyle="1" w:styleId="listlevel3">
    <w:name w:val="list level 3"/>
    <w:basedOn w:val="CaseListNormal"/>
    <w:next w:val="Body"/>
    <w:uiPriority w:val="99"/>
    <w:qFormat/>
    <w:rsid w:val="00AB7957"/>
  </w:style>
  <w:style w:type="paragraph" w:customStyle="1" w:styleId="PageNumber1">
    <w:name w:val="Page Number1"/>
    <w:basedOn w:val="Normal"/>
    <w:next w:val="Normal"/>
    <w:uiPriority w:val="99"/>
    <w:qFormat/>
    <w:rsid w:val="00AB7957"/>
    <w:pPr>
      <w:spacing w:after="0" w:line="240" w:lineRule="auto"/>
    </w:pPr>
  </w:style>
  <w:style w:type="paragraph" w:customStyle="1" w:styleId="Card1">
    <w:name w:val="Card1"/>
    <w:next w:val="TimesNewRoman12"/>
    <w:uiPriority w:val="99"/>
    <w:qFormat/>
    <w:rsid w:val="00AB7957"/>
    <w:pPr>
      <w:spacing w:after="200" w:line="276" w:lineRule="auto"/>
    </w:pPr>
  </w:style>
  <w:style w:type="paragraph" w:customStyle="1" w:styleId="Cite21">
    <w:name w:val="Cite2"/>
    <w:next w:val="htmlbody"/>
    <w:uiPriority w:val="99"/>
    <w:qFormat/>
    <w:rsid w:val="00AB7957"/>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AB7957"/>
    <w:pPr>
      <w:spacing w:after="0" w:line="240" w:lineRule="auto"/>
    </w:pPr>
  </w:style>
  <w:style w:type="paragraph" w:customStyle="1" w:styleId="articletext">
    <w:name w:val="articletext"/>
    <w:basedOn w:val="Normal"/>
    <w:next w:val="story-headline"/>
    <w:qFormat/>
    <w:rsid w:val="00AB7957"/>
    <w:pPr>
      <w:spacing w:after="0" w:line="240" w:lineRule="auto"/>
    </w:pPr>
  </w:style>
  <w:style w:type="paragraph" w:customStyle="1" w:styleId="cardtextsmall">
    <w:name w:val="card text small"/>
    <w:basedOn w:val="Normal"/>
    <w:next w:val="story-body"/>
    <w:qFormat/>
    <w:rsid w:val="00AB7957"/>
    <w:pPr>
      <w:spacing w:after="0" w:line="240" w:lineRule="auto"/>
    </w:pPr>
  </w:style>
  <w:style w:type="paragraph" w:customStyle="1" w:styleId="CaseListNormal">
    <w:name w:val="Case List Normal"/>
    <w:basedOn w:val="Normal"/>
    <w:next w:val="story-dateline"/>
    <w:uiPriority w:val="99"/>
    <w:qFormat/>
    <w:rsid w:val="00AB7957"/>
    <w:pPr>
      <w:spacing w:after="0" w:line="240" w:lineRule="auto"/>
    </w:pPr>
  </w:style>
  <w:style w:type="paragraph" w:customStyle="1" w:styleId="3text">
    <w:name w:val="3text"/>
    <w:basedOn w:val="Normal"/>
    <w:next w:val="Corpotesto"/>
    <w:uiPriority w:val="99"/>
    <w:qFormat/>
    <w:rsid w:val="00AB7957"/>
    <w:pPr>
      <w:spacing w:after="0" w:line="240" w:lineRule="auto"/>
    </w:pPr>
  </w:style>
  <w:style w:type="paragraph" w:customStyle="1" w:styleId="TimesNewRoman12">
    <w:name w:val="TimesNewRoman12"/>
    <w:next w:val="tagCharChar1Char"/>
    <w:uiPriority w:val="99"/>
    <w:qFormat/>
    <w:rsid w:val="00AB7957"/>
    <w:pPr>
      <w:spacing w:after="200" w:line="276" w:lineRule="auto"/>
    </w:pPr>
  </w:style>
  <w:style w:type="paragraph" w:customStyle="1" w:styleId="htmlbody">
    <w:name w:val="htmlbody"/>
    <w:basedOn w:val="Normal"/>
    <w:next w:val="OmniPage1"/>
    <w:uiPriority w:val="99"/>
    <w:qFormat/>
    <w:rsid w:val="00AB7957"/>
    <w:pPr>
      <w:spacing w:after="0" w:line="240" w:lineRule="auto"/>
    </w:pPr>
  </w:style>
  <w:style w:type="paragraph" w:customStyle="1" w:styleId="textChar">
    <w:name w:val="text Char"/>
    <w:basedOn w:val="Normal"/>
    <w:next w:val="TitlePageCenter"/>
    <w:autoRedefine/>
    <w:uiPriority w:val="99"/>
    <w:qFormat/>
    <w:rsid w:val="00AB7957"/>
    <w:pPr>
      <w:spacing w:after="0" w:line="240" w:lineRule="auto"/>
    </w:pPr>
  </w:style>
  <w:style w:type="paragraph" w:customStyle="1" w:styleId="story-headline">
    <w:name w:val="story-headline"/>
    <w:basedOn w:val="Normal"/>
    <w:next w:val="ProjectTitleLine"/>
    <w:uiPriority w:val="99"/>
    <w:qFormat/>
    <w:rsid w:val="00AB7957"/>
    <w:pPr>
      <w:spacing w:after="0" w:line="240" w:lineRule="auto"/>
    </w:pPr>
  </w:style>
  <w:style w:type="paragraph" w:customStyle="1" w:styleId="story-dateline">
    <w:name w:val="story-dateline"/>
    <w:basedOn w:val="Normal"/>
    <w:next w:val="cardChar1Char"/>
    <w:uiPriority w:val="99"/>
    <w:qFormat/>
    <w:rsid w:val="00AB7957"/>
    <w:pPr>
      <w:spacing w:after="0" w:line="240" w:lineRule="auto"/>
    </w:pPr>
  </w:style>
  <w:style w:type="paragraph" w:customStyle="1" w:styleId="TextofCards">
    <w:name w:val="Text of Cards"/>
    <w:basedOn w:val="Normal"/>
    <w:next w:val="CM12"/>
    <w:uiPriority w:val="99"/>
    <w:qFormat/>
    <w:rsid w:val="00AB7957"/>
    <w:pPr>
      <w:spacing w:after="0" w:line="240" w:lineRule="auto"/>
    </w:pPr>
  </w:style>
  <w:style w:type="paragraph" w:customStyle="1" w:styleId="Corpotesto">
    <w:name w:val="Corpo testo"/>
    <w:basedOn w:val="Normal"/>
    <w:next w:val="CM44"/>
    <w:uiPriority w:val="99"/>
    <w:qFormat/>
    <w:rsid w:val="00AB7957"/>
    <w:pPr>
      <w:spacing w:after="0" w:line="240" w:lineRule="auto"/>
    </w:pPr>
  </w:style>
  <w:style w:type="paragraph" w:customStyle="1" w:styleId="tagCharChar1Char">
    <w:name w:val="tag Char Char1 Char"/>
    <w:uiPriority w:val="99"/>
    <w:qFormat/>
    <w:rsid w:val="00AB7957"/>
    <w:pPr>
      <w:spacing w:after="200" w:line="276" w:lineRule="auto"/>
    </w:pPr>
  </w:style>
  <w:style w:type="paragraph" w:customStyle="1" w:styleId="OmniPage1">
    <w:name w:val="OmniPage #1"/>
    <w:basedOn w:val="Normal"/>
    <w:next w:val="StrikeThrough"/>
    <w:uiPriority w:val="99"/>
    <w:qFormat/>
    <w:rsid w:val="00AB7957"/>
    <w:pPr>
      <w:spacing w:after="0" w:line="240" w:lineRule="auto"/>
    </w:pPr>
  </w:style>
  <w:style w:type="paragraph" w:customStyle="1" w:styleId="TitlePageCenter">
    <w:name w:val="Title Page Center"/>
    <w:basedOn w:val="Normal"/>
    <w:next w:val="textbodyblack"/>
    <w:autoRedefine/>
    <w:uiPriority w:val="99"/>
    <w:qFormat/>
    <w:rsid w:val="00AB7957"/>
    <w:pPr>
      <w:spacing w:after="0" w:line="240" w:lineRule="auto"/>
    </w:pPr>
  </w:style>
  <w:style w:type="paragraph" w:customStyle="1" w:styleId="TitlePageBy">
    <w:name w:val="Title Page By"/>
    <w:basedOn w:val="textbodyblack"/>
    <w:next w:val="Normal"/>
    <w:autoRedefine/>
    <w:uiPriority w:val="99"/>
    <w:qFormat/>
    <w:rsid w:val="00AB7957"/>
  </w:style>
  <w:style w:type="paragraph" w:customStyle="1" w:styleId="ProjectTitleLine">
    <w:name w:val="Project Title Line"/>
    <w:basedOn w:val="Normal"/>
    <w:next w:val="Normal"/>
    <w:autoRedefine/>
    <w:uiPriority w:val="99"/>
    <w:qFormat/>
    <w:rsid w:val="00AB7957"/>
    <w:pPr>
      <w:spacing w:after="0" w:line="240" w:lineRule="auto"/>
    </w:pPr>
  </w:style>
  <w:style w:type="paragraph" w:customStyle="1" w:styleId="NormalVerdana">
    <w:name w:val="Normal + Verdana"/>
    <w:aliases w:val="White,Normal + Arial,10 pt"/>
    <w:basedOn w:val="Normal"/>
    <w:next w:val="CiteCorrected"/>
    <w:uiPriority w:val="99"/>
    <w:qFormat/>
    <w:rsid w:val="00AB7957"/>
    <w:pPr>
      <w:spacing w:after="0" w:line="240" w:lineRule="auto"/>
    </w:pPr>
  </w:style>
  <w:style w:type="paragraph" w:customStyle="1" w:styleId="cardChar1Char">
    <w:name w:val="card Char1 Char"/>
    <w:basedOn w:val="Normal"/>
    <w:next w:val="StyleLeft02"/>
    <w:uiPriority w:val="99"/>
    <w:qFormat/>
    <w:rsid w:val="00AB7957"/>
    <w:pPr>
      <w:spacing w:after="0" w:line="240" w:lineRule="auto"/>
    </w:pPr>
  </w:style>
  <w:style w:type="paragraph" w:customStyle="1" w:styleId="CM12">
    <w:name w:val="CM12"/>
    <w:basedOn w:val="Normal"/>
    <w:uiPriority w:val="99"/>
    <w:qFormat/>
    <w:rsid w:val="00AB7957"/>
    <w:pPr>
      <w:spacing w:after="0" w:line="240" w:lineRule="auto"/>
    </w:pPr>
  </w:style>
  <w:style w:type="paragraph" w:customStyle="1" w:styleId="CM44">
    <w:name w:val="CM44"/>
    <w:basedOn w:val="Normal"/>
    <w:uiPriority w:val="99"/>
    <w:qFormat/>
    <w:rsid w:val="00AB7957"/>
    <w:pPr>
      <w:spacing w:after="0" w:line="240" w:lineRule="auto"/>
    </w:pPr>
  </w:style>
  <w:style w:type="paragraph" w:customStyle="1" w:styleId="StrikeThrough">
    <w:name w:val="Strike Through"/>
    <w:basedOn w:val="Normal"/>
    <w:next w:val="Normal"/>
    <w:uiPriority w:val="99"/>
    <w:qFormat/>
    <w:rsid w:val="00AB7957"/>
    <w:pPr>
      <w:spacing w:after="0" w:line="240" w:lineRule="auto"/>
    </w:pPr>
  </w:style>
  <w:style w:type="paragraph" w:customStyle="1" w:styleId="textbodyblack">
    <w:name w:val="textbodyblack"/>
    <w:basedOn w:val="Normal"/>
    <w:next w:val="Pa5"/>
    <w:uiPriority w:val="99"/>
    <w:qFormat/>
    <w:rsid w:val="00AB7957"/>
    <w:pPr>
      <w:spacing w:after="0" w:line="240" w:lineRule="auto"/>
    </w:pPr>
  </w:style>
  <w:style w:type="character" w:customStyle="1" w:styleId="CiteCorrectedChar">
    <w:name w:val="Cite Corrected Char"/>
    <w:locked/>
    <w:rsid w:val="00AB7957"/>
  </w:style>
  <w:style w:type="paragraph" w:customStyle="1" w:styleId="CiteCorrected">
    <w:name w:val="Cite Corrected"/>
    <w:basedOn w:val="Normal"/>
    <w:next w:val="tagline1"/>
    <w:qFormat/>
    <w:rsid w:val="00AB7957"/>
    <w:pPr>
      <w:spacing w:after="0" w:line="240" w:lineRule="auto"/>
    </w:pPr>
  </w:style>
  <w:style w:type="paragraph" w:customStyle="1" w:styleId="StyleLeft02">
    <w:name w:val="Style Left:  0.2&quot;"/>
    <w:basedOn w:val="Normal"/>
    <w:next w:val="Block1"/>
    <w:uiPriority w:val="99"/>
    <w:qFormat/>
    <w:rsid w:val="00AB7957"/>
    <w:pPr>
      <w:spacing w:after="0" w:line="240" w:lineRule="auto"/>
    </w:pPr>
  </w:style>
  <w:style w:type="paragraph" w:customStyle="1" w:styleId="Hat1">
    <w:name w:val="Hat1"/>
    <w:basedOn w:val="Normal"/>
    <w:next w:val="Normal"/>
    <w:uiPriority w:val="2"/>
    <w:qFormat/>
    <w:rsid w:val="00AB7957"/>
    <w:pPr>
      <w:spacing w:after="0" w:line="240" w:lineRule="auto"/>
    </w:pPr>
  </w:style>
  <w:style w:type="paragraph" w:customStyle="1" w:styleId="post-subtitle">
    <w:name w:val="post-subtitle"/>
    <w:basedOn w:val="Normal"/>
    <w:qFormat/>
    <w:rsid w:val="00AB7957"/>
    <w:pPr>
      <w:spacing w:after="0" w:line="240" w:lineRule="auto"/>
    </w:pPr>
  </w:style>
  <w:style w:type="paragraph" w:customStyle="1" w:styleId="Pa5">
    <w:name w:val="Pa5"/>
    <w:basedOn w:val="Normal"/>
    <w:uiPriority w:val="99"/>
    <w:qFormat/>
    <w:rsid w:val="00AB7957"/>
    <w:pPr>
      <w:spacing w:after="0" w:line="240" w:lineRule="auto"/>
    </w:pPr>
  </w:style>
  <w:style w:type="paragraph" w:customStyle="1" w:styleId="Pa6">
    <w:name w:val="Pa6"/>
    <w:basedOn w:val="Normal"/>
    <w:uiPriority w:val="99"/>
    <w:qFormat/>
    <w:rsid w:val="00AB7957"/>
    <w:pPr>
      <w:spacing w:after="0" w:line="240" w:lineRule="auto"/>
    </w:pPr>
  </w:style>
  <w:style w:type="paragraph" w:customStyle="1" w:styleId="noindent0">
    <w:name w:val="no_indent"/>
    <w:basedOn w:val="Normal"/>
    <w:next w:val="NormalWeb3"/>
    <w:qFormat/>
    <w:rsid w:val="00AB7957"/>
    <w:pPr>
      <w:spacing w:after="0" w:line="240" w:lineRule="auto"/>
    </w:pPr>
  </w:style>
  <w:style w:type="paragraph" w:customStyle="1" w:styleId="tagline1">
    <w:name w:val="tagline"/>
    <w:basedOn w:val="Normal"/>
    <w:next w:val="cardCharCharCharCharChar"/>
    <w:qFormat/>
    <w:rsid w:val="00AB7957"/>
    <w:pPr>
      <w:spacing w:after="0" w:line="240" w:lineRule="auto"/>
    </w:pPr>
  </w:style>
  <w:style w:type="paragraph" w:customStyle="1" w:styleId="Block1">
    <w:name w:val="Block1"/>
    <w:basedOn w:val="Normal"/>
    <w:next w:val="Normal"/>
    <w:uiPriority w:val="3"/>
    <w:qFormat/>
    <w:rsid w:val="00AB7957"/>
    <w:pPr>
      <w:spacing w:after="0" w:line="240" w:lineRule="auto"/>
    </w:pPr>
  </w:style>
  <w:style w:type="paragraph" w:customStyle="1" w:styleId="TOCHeading1">
    <w:name w:val="TOC Heading1"/>
    <w:basedOn w:val="Heading1"/>
    <w:next w:val="Normal"/>
    <w:uiPriority w:val="39"/>
    <w:qFormat/>
    <w:rsid w:val="00AB7957"/>
    <w:pPr>
      <w:spacing w:before="480" w:line="240" w:lineRule="auto"/>
    </w:pPr>
  </w:style>
  <w:style w:type="paragraph" w:customStyle="1" w:styleId="NoteLevel11">
    <w:name w:val="Note Level 11"/>
    <w:basedOn w:val="Normal"/>
    <w:next w:val="HeaderFooter"/>
    <w:uiPriority w:val="99"/>
    <w:qFormat/>
    <w:rsid w:val="00AB7957"/>
    <w:pPr>
      <w:spacing w:after="0" w:line="240" w:lineRule="auto"/>
    </w:pPr>
  </w:style>
  <w:style w:type="character" w:customStyle="1" w:styleId="ReallySamllTextChar">
    <w:name w:val="ReallySamllText Char"/>
    <w:locked/>
    <w:rsid w:val="00AB7957"/>
  </w:style>
  <w:style w:type="paragraph" w:customStyle="1" w:styleId="ReallySamllText">
    <w:name w:val="ReallySamllText"/>
    <w:basedOn w:val="Normal"/>
    <w:next w:val="CardTextUnderlined"/>
    <w:autoRedefine/>
    <w:qFormat/>
    <w:rsid w:val="00AB7957"/>
    <w:pPr>
      <w:spacing w:after="0" w:line="240" w:lineRule="auto"/>
    </w:pPr>
  </w:style>
  <w:style w:type="paragraph" w:customStyle="1" w:styleId="Card6pt">
    <w:name w:val="Card 6pt"/>
    <w:basedOn w:val="Normal"/>
    <w:next w:val="HeaderDebate"/>
    <w:uiPriority w:val="99"/>
    <w:qFormat/>
    <w:rsid w:val="00AB7957"/>
    <w:pPr>
      <w:spacing w:after="0" w:line="240" w:lineRule="auto"/>
    </w:pPr>
  </w:style>
  <w:style w:type="paragraph" w:customStyle="1" w:styleId="NormalWeb3">
    <w:name w:val="Normal (Web)3"/>
    <w:basedOn w:val="Normal"/>
    <w:next w:val="CardTagCharChar"/>
    <w:qFormat/>
    <w:rsid w:val="00AB7957"/>
    <w:pPr>
      <w:spacing w:after="0" w:line="240" w:lineRule="auto"/>
    </w:pPr>
  </w:style>
  <w:style w:type="paragraph" w:customStyle="1" w:styleId="cardCharCharCharCharChar">
    <w:name w:val="card Char Char Char Char Char"/>
    <w:basedOn w:val="Normal"/>
    <w:next w:val="fixed"/>
    <w:qFormat/>
    <w:rsid w:val="00AB7957"/>
    <w:pPr>
      <w:spacing w:after="0" w:line="240" w:lineRule="auto"/>
    </w:pPr>
  </w:style>
  <w:style w:type="paragraph" w:customStyle="1" w:styleId="TagCiteChar2">
    <w:name w:val="Tag / Cite Char"/>
    <w:basedOn w:val="Normal"/>
    <w:next w:val="textonormal"/>
    <w:qFormat/>
    <w:rsid w:val="00AB7957"/>
    <w:pPr>
      <w:spacing w:after="0" w:line="240" w:lineRule="auto"/>
    </w:pPr>
  </w:style>
  <w:style w:type="paragraph" w:customStyle="1" w:styleId="PageNumber2">
    <w:name w:val="Page Number2"/>
    <w:basedOn w:val="Normal"/>
    <w:next w:val="Normal"/>
    <w:qFormat/>
    <w:rsid w:val="00AB7957"/>
    <w:pPr>
      <w:spacing w:after="0" w:line="240" w:lineRule="auto"/>
    </w:pPr>
  </w:style>
  <w:style w:type="paragraph" w:customStyle="1" w:styleId="HeaderFooter">
    <w:name w:val="Header &amp; Footer"/>
    <w:next w:val="ExecutiveSummarytext"/>
    <w:qFormat/>
    <w:rsid w:val="00AB7957"/>
    <w:pPr>
      <w:spacing w:after="200" w:line="276" w:lineRule="auto"/>
    </w:pPr>
  </w:style>
  <w:style w:type="paragraph" w:customStyle="1" w:styleId="CardTextSmall0">
    <w:name w:val="Card Text Small"/>
    <w:basedOn w:val="Normal"/>
    <w:qFormat/>
    <w:rsid w:val="00AB7957"/>
    <w:pPr>
      <w:spacing w:after="0" w:line="240" w:lineRule="auto"/>
    </w:pPr>
  </w:style>
  <w:style w:type="paragraph" w:customStyle="1" w:styleId="CardTextUnderlined">
    <w:name w:val="Card Text Underlined"/>
    <w:basedOn w:val="Normal"/>
    <w:next w:val="NormalUnderline"/>
    <w:qFormat/>
    <w:rsid w:val="00AB7957"/>
    <w:pPr>
      <w:spacing w:after="0" w:line="240" w:lineRule="auto"/>
    </w:pPr>
  </w:style>
  <w:style w:type="paragraph" w:customStyle="1" w:styleId="HeaderDebate">
    <w:name w:val="Header Debate"/>
    <w:basedOn w:val="Normal"/>
    <w:next w:val="byline1"/>
    <w:qFormat/>
    <w:rsid w:val="00AB7957"/>
    <w:pPr>
      <w:spacing w:after="0" w:line="240" w:lineRule="auto"/>
    </w:pPr>
  </w:style>
  <w:style w:type="paragraph" w:customStyle="1" w:styleId="NormalWeb1">
    <w:name w:val="Normal (Web)1"/>
    <w:basedOn w:val="Normal"/>
    <w:next w:val="PlaceholderText1"/>
    <w:qFormat/>
    <w:rsid w:val="00AB7957"/>
    <w:pPr>
      <w:spacing w:after="0" w:line="240" w:lineRule="auto"/>
    </w:pPr>
  </w:style>
  <w:style w:type="paragraph" w:customStyle="1" w:styleId="CardTagCharChar">
    <w:name w:val="Card Tag Char Char"/>
    <w:basedOn w:val="Normal"/>
    <w:next w:val="NoteLevel31"/>
    <w:qFormat/>
    <w:rsid w:val="00AB7957"/>
    <w:pPr>
      <w:spacing w:after="0" w:line="240" w:lineRule="auto"/>
    </w:pPr>
  </w:style>
  <w:style w:type="paragraph" w:customStyle="1" w:styleId="fixed">
    <w:name w:val="fixed"/>
    <w:basedOn w:val="Normal"/>
    <w:next w:val="NoteLevel41"/>
    <w:qFormat/>
    <w:rsid w:val="00AB7957"/>
    <w:pPr>
      <w:spacing w:after="0" w:line="240" w:lineRule="auto"/>
    </w:pPr>
  </w:style>
  <w:style w:type="paragraph" w:customStyle="1" w:styleId="textonormal">
    <w:name w:val="textonormal"/>
    <w:basedOn w:val="Normal"/>
    <w:next w:val="NoteLevel51"/>
    <w:qFormat/>
    <w:rsid w:val="00AB7957"/>
    <w:pPr>
      <w:spacing w:after="0" w:line="240" w:lineRule="auto"/>
    </w:pPr>
  </w:style>
  <w:style w:type="paragraph" w:customStyle="1" w:styleId="Subtitle10">
    <w:name w:val="Subtitle1"/>
    <w:basedOn w:val="Normal"/>
    <w:next w:val="NoteLevel61"/>
    <w:qFormat/>
    <w:rsid w:val="00AB7957"/>
    <w:pPr>
      <w:spacing w:after="0" w:line="240" w:lineRule="auto"/>
    </w:pPr>
  </w:style>
  <w:style w:type="paragraph" w:customStyle="1" w:styleId="ExecutiveSummarytext">
    <w:name w:val="Executive Summary text"/>
    <w:basedOn w:val="Normal"/>
    <w:next w:val="Normal"/>
    <w:qFormat/>
    <w:rsid w:val="00AB7957"/>
    <w:pPr>
      <w:spacing w:after="0" w:line="240" w:lineRule="auto"/>
    </w:pPr>
  </w:style>
  <w:style w:type="character" w:customStyle="1" w:styleId="NormalUnderlineChar1">
    <w:name w:val="Normal Underline Char1"/>
    <w:locked/>
    <w:rsid w:val="00AB7957"/>
  </w:style>
  <w:style w:type="paragraph" w:customStyle="1" w:styleId="NormalUnderline">
    <w:name w:val="Normal Underline"/>
    <w:basedOn w:val="Normal"/>
    <w:next w:val="NoteLevel91"/>
    <w:qFormat/>
    <w:rsid w:val="00AB7957"/>
    <w:pPr>
      <w:spacing w:after="0" w:line="240" w:lineRule="auto"/>
    </w:pPr>
  </w:style>
  <w:style w:type="paragraph" w:customStyle="1" w:styleId="byline1">
    <w:name w:val="byline1"/>
    <w:basedOn w:val="Normal"/>
    <w:qFormat/>
    <w:rsid w:val="00AB7957"/>
    <w:pPr>
      <w:spacing w:after="0" w:line="240" w:lineRule="auto"/>
    </w:pPr>
  </w:style>
  <w:style w:type="paragraph" w:customStyle="1" w:styleId="PlaceholderText1">
    <w:name w:val="Placeholder Text1"/>
    <w:basedOn w:val="Normal"/>
    <w:next w:val="ImportantText"/>
    <w:qFormat/>
    <w:rsid w:val="00AB7957"/>
    <w:pPr>
      <w:spacing w:after="0" w:line="240" w:lineRule="auto"/>
    </w:pPr>
  </w:style>
  <w:style w:type="paragraph" w:customStyle="1" w:styleId="NoteLevel31">
    <w:name w:val="Note Level 31"/>
    <w:basedOn w:val="Normal"/>
    <w:qFormat/>
    <w:rsid w:val="00AB7957"/>
    <w:pPr>
      <w:spacing w:after="0" w:line="240" w:lineRule="auto"/>
    </w:pPr>
  </w:style>
  <w:style w:type="paragraph" w:customStyle="1" w:styleId="NoteLevel41">
    <w:name w:val="Note Level 41"/>
    <w:basedOn w:val="Normal"/>
    <w:next w:val="StyleBodyText11ptBlackUnderline"/>
    <w:qFormat/>
    <w:rsid w:val="00AB7957"/>
    <w:pPr>
      <w:spacing w:after="0" w:line="240" w:lineRule="auto"/>
    </w:pPr>
  </w:style>
  <w:style w:type="paragraph" w:customStyle="1" w:styleId="NoteLevel51">
    <w:name w:val="Note Level 51"/>
    <w:basedOn w:val="Normal"/>
    <w:qFormat/>
    <w:rsid w:val="00AB7957"/>
    <w:pPr>
      <w:spacing w:after="0" w:line="240" w:lineRule="auto"/>
    </w:pPr>
  </w:style>
  <w:style w:type="paragraph" w:customStyle="1" w:styleId="NoteLevel61">
    <w:name w:val="Note Level 61"/>
    <w:basedOn w:val="Normal"/>
    <w:next w:val="StyleBodyText11ptBoldBlack"/>
    <w:qFormat/>
    <w:rsid w:val="00AB7957"/>
    <w:pPr>
      <w:spacing w:after="0" w:line="240" w:lineRule="auto"/>
    </w:pPr>
  </w:style>
  <w:style w:type="paragraph" w:customStyle="1" w:styleId="NoteLevel71">
    <w:name w:val="Note Level 71"/>
    <w:basedOn w:val="Normal"/>
    <w:qFormat/>
    <w:rsid w:val="00AB7957"/>
    <w:pPr>
      <w:spacing w:after="0" w:line="240" w:lineRule="auto"/>
    </w:pPr>
  </w:style>
  <w:style w:type="paragraph" w:customStyle="1" w:styleId="NoteLevel81">
    <w:name w:val="Note Level 81"/>
    <w:basedOn w:val="Normal"/>
    <w:next w:val="StyletinyBold"/>
    <w:qFormat/>
    <w:rsid w:val="00AB7957"/>
    <w:pPr>
      <w:spacing w:after="0" w:line="240" w:lineRule="auto"/>
    </w:pPr>
  </w:style>
  <w:style w:type="paragraph" w:customStyle="1" w:styleId="NoteLevel91">
    <w:name w:val="Note Level 91"/>
    <w:basedOn w:val="Normal"/>
    <w:qFormat/>
    <w:rsid w:val="00AB7957"/>
    <w:pPr>
      <w:spacing w:after="0" w:line="240" w:lineRule="auto"/>
    </w:pPr>
  </w:style>
  <w:style w:type="character" w:customStyle="1" w:styleId="ImportantTextChar">
    <w:name w:val="Important Text Char"/>
    <w:locked/>
    <w:rsid w:val="00AB7957"/>
  </w:style>
  <w:style w:type="paragraph" w:customStyle="1" w:styleId="ImportantText">
    <w:name w:val="Important Text"/>
    <w:basedOn w:val="Normal"/>
    <w:next w:val="Normal"/>
    <w:qFormat/>
    <w:rsid w:val="00AB7957"/>
    <w:pPr>
      <w:spacing w:after="0" w:line="240" w:lineRule="auto"/>
    </w:pPr>
  </w:style>
  <w:style w:type="character" w:customStyle="1" w:styleId="StyleBodyText11ptBlackUnderlineChar">
    <w:name w:val="Style Body Text + 11 pt Black Underline Char"/>
    <w:locked/>
    <w:rsid w:val="00AB7957"/>
  </w:style>
  <w:style w:type="paragraph" w:customStyle="1" w:styleId="StyleBodyText11ptBlackUnderline">
    <w:name w:val="Style Body Text + 11 pt Black Underline"/>
    <w:basedOn w:val="Normal"/>
    <w:next w:val="ListContents"/>
    <w:qFormat/>
    <w:rsid w:val="00AB7957"/>
    <w:pPr>
      <w:spacing w:after="0" w:line="240" w:lineRule="auto"/>
    </w:pPr>
  </w:style>
  <w:style w:type="character" w:customStyle="1" w:styleId="StyleBodyText11ptBoldBlackChar">
    <w:name w:val="Style Body Text + 11 pt Bold Black Char"/>
    <w:locked/>
    <w:rsid w:val="00AB7957"/>
  </w:style>
  <w:style w:type="paragraph" w:customStyle="1" w:styleId="StyleBodyText11ptBoldBlack">
    <w:name w:val="Style Body Text + 11 pt Bold Black"/>
    <w:basedOn w:val="Normal"/>
    <w:next w:val="StyleListContents11ptCustomColorRGB353132Underline"/>
    <w:qFormat/>
    <w:rsid w:val="00AB7957"/>
    <w:pPr>
      <w:spacing w:after="0" w:line="240" w:lineRule="auto"/>
    </w:pPr>
  </w:style>
  <w:style w:type="character" w:customStyle="1" w:styleId="StyletinyBoldChar">
    <w:name w:val="Style tiny + Bold Char"/>
    <w:locked/>
    <w:rsid w:val="00AB7957"/>
  </w:style>
  <w:style w:type="paragraph" w:customStyle="1" w:styleId="StyletinyBold">
    <w:name w:val="Style tiny + Bold"/>
    <w:basedOn w:val="TagF3"/>
    <w:qFormat/>
    <w:rsid w:val="00AB7957"/>
  </w:style>
  <w:style w:type="character" w:customStyle="1" w:styleId="Heading5SizeDownChar">
    <w:name w:val="Heading 5 Size Down Char"/>
    <w:locked/>
    <w:rsid w:val="00AB7957"/>
  </w:style>
  <w:style w:type="character" w:customStyle="1" w:styleId="Normal2BoldChar">
    <w:name w:val="Normal2 + Bold Char"/>
    <w:locked/>
    <w:rsid w:val="00AB7957"/>
  </w:style>
  <w:style w:type="paragraph" w:customStyle="1" w:styleId="Normal2Bold">
    <w:name w:val="Normal2 + Bold"/>
    <w:basedOn w:val="Normal"/>
    <w:next w:val="Unimportant"/>
    <w:qFormat/>
    <w:rsid w:val="00AB7957"/>
    <w:pPr>
      <w:spacing w:after="0" w:line="240" w:lineRule="auto"/>
    </w:pPr>
  </w:style>
  <w:style w:type="character" w:customStyle="1" w:styleId="ListContentsChar">
    <w:name w:val="List Contents Char"/>
    <w:locked/>
    <w:rsid w:val="00AB7957"/>
  </w:style>
  <w:style w:type="paragraph" w:customStyle="1" w:styleId="ListContents">
    <w:name w:val="List Contents"/>
    <w:basedOn w:val="Normal"/>
    <w:next w:val="Ununderlined"/>
    <w:qFormat/>
    <w:rsid w:val="00AB7957"/>
    <w:pPr>
      <w:spacing w:after="0" w:line="240" w:lineRule="auto"/>
    </w:pPr>
  </w:style>
  <w:style w:type="character" w:customStyle="1" w:styleId="StyleListContents11ptCustomColorRGB353132UnderlineChar">
    <w:name w:val="Style List Contents + 11 pt Custom Color(RGB(353132)) Underline Char"/>
    <w:locked/>
    <w:rsid w:val="00AB7957"/>
  </w:style>
  <w:style w:type="paragraph" w:customStyle="1" w:styleId="StyleListContents11ptCustomColorRGB353132Underline">
    <w:name w:val="Style List Contents + 11 pt Custom Color(RGB(353132)) Underline"/>
    <w:basedOn w:val="Ununderlined"/>
    <w:qFormat/>
    <w:rsid w:val="00AB7957"/>
  </w:style>
  <w:style w:type="character" w:customStyle="1" w:styleId="StyleCards12ptThickunderlineChar2">
    <w:name w:val="Style Cards + 12 pt Thick underline Char2"/>
    <w:locked/>
    <w:rsid w:val="00AB7957"/>
  </w:style>
  <w:style w:type="paragraph" w:customStyle="1" w:styleId="StyleCards12ptThickunderline">
    <w:name w:val="Style Cards + 12 pt Thick underline"/>
    <w:basedOn w:val="Normal"/>
    <w:qFormat/>
    <w:rsid w:val="00AB7957"/>
    <w:pPr>
      <w:spacing w:after="0" w:line="240" w:lineRule="auto"/>
    </w:pPr>
  </w:style>
  <w:style w:type="character" w:customStyle="1" w:styleId="UnimportantCharChar">
    <w:name w:val="Unimportant Char Char"/>
    <w:locked/>
    <w:rsid w:val="00AB7957"/>
  </w:style>
  <w:style w:type="paragraph" w:customStyle="1" w:styleId="Unimportant">
    <w:name w:val="Unimportant"/>
    <w:basedOn w:val="Normal"/>
    <w:next w:val="DebateCite"/>
    <w:qFormat/>
    <w:rsid w:val="00AB7957"/>
    <w:pPr>
      <w:spacing w:after="0" w:line="240" w:lineRule="auto"/>
    </w:pPr>
  </w:style>
  <w:style w:type="character" w:customStyle="1" w:styleId="UnunderlinedChar">
    <w:name w:val="Ununderlined Char"/>
    <w:locked/>
    <w:rsid w:val="00AB7957"/>
  </w:style>
  <w:style w:type="paragraph" w:customStyle="1" w:styleId="Ununderlined">
    <w:name w:val="Ununderlined"/>
    <w:basedOn w:val="Normal"/>
    <w:next w:val="PreformattedText"/>
    <w:qFormat/>
    <w:rsid w:val="00AB7957"/>
    <w:pPr>
      <w:spacing w:after="0" w:line="240" w:lineRule="auto"/>
    </w:pPr>
  </w:style>
  <w:style w:type="paragraph" w:customStyle="1" w:styleId="StyleHeading1Justified">
    <w:name w:val="Style Heading 1 + Justified"/>
    <w:basedOn w:val="Normal"/>
    <w:next w:val="Normal"/>
    <w:qFormat/>
    <w:rsid w:val="00AB7957"/>
    <w:pPr>
      <w:spacing w:after="0" w:line="240" w:lineRule="auto"/>
    </w:pPr>
  </w:style>
  <w:style w:type="character" w:customStyle="1" w:styleId="textunderlineChar0">
    <w:name w:val="text underline Char"/>
    <w:locked/>
    <w:rsid w:val="00AB7957"/>
  </w:style>
  <w:style w:type="paragraph" w:customStyle="1" w:styleId="textunderline0">
    <w:name w:val="text underline"/>
    <w:basedOn w:val="Normal"/>
    <w:next w:val="Heading4Cite"/>
    <w:autoRedefine/>
    <w:qFormat/>
    <w:rsid w:val="00AB7957"/>
    <w:pPr>
      <w:spacing w:after="0" w:line="240" w:lineRule="auto"/>
    </w:pPr>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AB7957"/>
  </w:style>
  <w:style w:type="paragraph" w:customStyle="1" w:styleId="DebateTag">
    <w:name w:val="Debate Tag"/>
    <w:basedOn w:val="Normal"/>
    <w:autoRedefine/>
    <w:qFormat/>
    <w:rsid w:val="00AB7957"/>
    <w:pPr>
      <w:spacing w:after="0" w:line="240" w:lineRule="auto"/>
    </w:pPr>
  </w:style>
  <w:style w:type="paragraph" w:customStyle="1" w:styleId="DebateCite">
    <w:name w:val="Debate Cite"/>
    <w:basedOn w:val="Normal"/>
    <w:next w:val="Normaltag"/>
    <w:autoRedefine/>
    <w:qFormat/>
    <w:rsid w:val="00AB7957"/>
    <w:pPr>
      <w:spacing w:after="0" w:line="240" w:lineRule="auto"/>
    </w:pPr>
  </w:style>
  <w:style w:type="paragraph" w:customStyle="1" w:styleId="PreformattedText">
    <w:name w:val="Preformatted Text"/>
    <w:basedOn w:val="Normal"/>
    <w:next w:val="Cardnon-underlined"/>
    <w:qFormat/>
    <w:rsid w:val="00AB7957"/>
    <w:pPr>
      <w:spacing w:after="0" w:line="240" w:lineRule="auto"/>
    </w:pPr>
  </w:style>
  <w:style w:type="paragraph" w:customStyle="1" w:styleId="MaggieTag">
    <w:name w:val="MaggieTag"/>
    <w:basedOn w:val="Heading2"/>
    <w:next w:val="BlockTitle4"/>
    <w:qFormat/>
    <w:rsid w:val="00AB7957"/>
    <w:pPr>
      <w:spacing w:before="480" w:line="240" w:lineRule="auto"/>
    </w:pPr>
  </w:style>
  <w:style w:type="paragraph" w:customStyle="1" w:styleId="NoteLevel21">
    <w:name w:val="Note Level 21"/>
    <w:basedOn w:val="Normal"/>
    <w:next w:val="CARD0"/>
    <w:uiPriority w:val="99"/>
    <w:qFormat/>
    <w:rsid w:val="00AB7957"/>
    <w:pPr>
      <w:spacing w:after="0" w:line="240" w:lineRule="auto"/>
    </w:pPr>
  </w:style>
  <w:style w:type="paragraph" w:customStyle="1" w:styleId="4">
    <w:name w:val="4"/>
    <w:basedOn w:val="Normal"/>
    <w:next w:val="DottedUnderline0"/>
    <w:qFormat/>
    <w:rsid w:val="00AB7957"/>
    <w:pPr>
      <w:spacing w:after="0" w:line="240" w:lineRule="auto"/>
    </w:pPr>
  </w:style>
  <w:style w:type="character" w:customStyle="1" w:styleId="Cardnon-underlinedChar">
    <w:name w:val="Card non-underlined Char"/>
    <w:uiPriority w:val="99"/>
    <w:locked/>
    <w:rsid w:val="00AB7957"/>
  </w:style>
  <w:style w:type="paragraph" w:customStyle="1" w:styleId="BlockTitle4">
    <w:name w:val="%Block Title"/>
    <w:basedOn w:val="Heading1"/>
    <w:next w:val="PageNumber4"/>
    <w:qFormat/>
    <w:rsid w:val="00AB7957"/>
    <w:pPr>
      <w:spacing w:before="480" w:line="240" w:lineRule="auto"/>
    </w:pPr>
  </w:style>
  <w:style w:type="paragraph" w:customStyle="1" w:styleId="CARD0">
    <w:name w:val="CARD"/>
    <w:basedOn w:val="Normal"/>
    <w:next w:val="PageNumber5"/>
    <w:link w:val="CARDChar2"/>
    <w:qFormat/>
    <w:rsid w:val="00AB7957"/>
    <w:pPr>
      <w:spacing w:after="0" w:line="240" w:lineRule="auto"/>
    </w:pPr>
  </w:style>
  <w:style w:type="paragraph" w:customStyle="1" w:styleId="HiddenBlockHeader">
    <w:name w:val="Hidden Block Header"/>
    <w:basedOn w:val="Normal"/>
    <w:next w:val="Cardtext0"/>
    <w:link w:val="HiddenBlockHeaderChar"/>
    <w:qFormat/>
    <w:rsid w:val="00AB7957"/>
    <w:pPr>
      <w:spacing w:after="0" w:line="240" w:lineRule="auto"/>
    </w:pPr>
  </w:style>
  <w:style w:type="paragraph" w:customStyle="1" w:styleId="ThickUnderline">
    <w:name w:val="ThickUnderline"/>
    <w:qFormat/>
    <w:rsid w:val="00AB7957"/>
    <w:pPr>
      <w:spacing w:after="200" w:line="276" w:lineRule="auto"/>
    </w:pPr>
  </w:style>
  <w:style w:type="paragraph" w:customStyle="1" w:styleId="DottedUnderline0">
    <w:name w:val="DottedUnderline"/>
    <w:basedOn w:val="Normal"/>
    <w:qFormat/>
    <w:rsid w:val="00AB7957"/>
    <w:pPr>
      <w:spacing w:after="0" w:line="240" w:lineRule="auto"/>
    </w:pPr>
  </w:style>
  <w:style w:type="paragraph" w:customStyle="1" w:styleId="AAAcard">
    <w:name w:val="AAAcard"/>
    <w:basedOn w:val="Normal"/>
    <w:next w:val="citeunread"/>
    <w:link w:val="AAAcardChar"/>
    <w:uiPriority w:val="99"/>
    <w:qFormat/>
    <w:rsid w:val="00AB7957"/>
    <w:pPr>
      <w:spacing w:after="0" w:line="240" w:lineRule="auto"/>
    </w:pPr>
  </w:style>
  <w:style w:type="character" w:customStyle="1" w:styleId="Card-UnderlineChar">
    <w:name w:val="Card-Underline Char"/>
    <w:locked/>
    <w:rsid w:val="00AB7957"/>
  </w:style>
  <w:style w:type="paragraph" w:customStyle="1" w:styleId="Card-Underline">
    <w:name w:val="Card-Underline"/>
    <w:basedOn w:val="Normal"/>
    <w:next w:val="read"/>
    <w:qFormat/>
    <w:rsid w:val="00AB7957"/>
    <w:pPr>
      <w:spacing w:after="0" w:line="240" w:lineRule="auto"/>
    </w:pPr>
  </w:style>
  <w:style w:type="paragraph" w:customStyle="1" w:styleId="PageNumber3">
    <w:name w:val="Page Number3"/>
    <w:basedOn w:val="Normal"/>
    <w:next w:val="Normal"/>
    <w:qFormat/>
    <w:rsid w:val="00AB7957"/>
    <w:pPr>
      <w:spacing w:after="0" w:line="240" w:lineRule="auto"/>
    </w:pPr>
  </w:style>
  <w:style w:type="paragraph" w:customStyle="1" w:styleId="PageNumber4">
    <w:name w:val="Page Number4"/>
    <w:basedOn w:val="Normal"/>
    <w:next w:val="Normal"/>
    <w:qFormat/>
    <w:rsid w:val="00AB7957"/>
    <w:pPr>
      <w:spacing w:after="0" w:line="240" w:lineRule="auto"/>
    </w:pPr>
  </w:style>
  <w:style w:type="paragraph" w:customStyle="1" w:styleId="PageNumber5">
    <w:name w:val="Page Number5"/>
    <w:basedOn w:val="Normal"/>
    <w:next w:val="Normal"/>
    <w:qFormat/>
    <w:rsid w:val="00AB7957"/>
    <w:pPr>
      <w:spacing w:after="0" w:line="240" w:lineRule="auto"/>
    </w:pPr>
  </w:style>
  <w:style w:type="paragraph" w:customStyle="1" w:styleId="smalltext1">
    <w:name w:val="small text1"/>
    <w:basedOn w:val="Normal"/>
    <w:next w:val="Normal"/>
    <w:uiPriority w:val="4"/>
    <w:qFormat/>
    <w:rsid w:val="00AB7957"/>
    <w:pPr>
      <w:spacing w:after="0" w:line="240" w:lineRule="auto"/>
    </w:pPr>
  </w:style>
  <w:style w:type="character" w:customStyle="1" w:styleId="CircleChar">
    <w:name w:val="Circle Char"/>
    <w:locked/>
    <w:rsid w:val="00AB7957"/>
  </w:style>
  <w:style w:type="character" w:customStyle="1" w:styleId="citeunreadChar">
    <w:name w:val="cite unread Char"/>
    <w:locked/>
    <w:rsid w:val="00AB7957"/>
  </w:style>
  <w:style w:type="paragraph" w:customStyle="1" w:styleId="citeunread">
    <w:name w:val="cite unread"/>
    <w:basedOn w:val="Normal"/>
    <w:next w:val="StyleStyle16pt"/>
    <w:qFormat/>
    <w:rsid w:val="00AB7957"/>
    <w:pPr>
      <w:spacing w:after="0" w:line="240" w:lineRule="auto"/>
    </w:pPr>
  </w:style>
  <w:style w:type="character" w:customStyle="1" w:styleId="readCharChar">
    <w:name w:val="read Char Char"/>
    <w:locked/>
    <w:rsid w:val="00AB7957"/>
  </w:style>
  <w:style w:type="paragraph" w:customStyle="1" w:styleId="read">
    <w:name w:val="read"/>
    <w:basedOn w:val="Normal"/>
    <w:next w:val="Normal"/>
    <w:qFormat/>
    <w:rsid w:val="00AB7957"/>
    <w:pPr>
      <w:spacing w:after="0" w:line="240" w:lineRule="auto"/>
    </w:pPr>
  </w:style>
  <w:style w:type="paragraph" w:customStyle="1" w:styleId="CiteReal0">
    <w:name w:val="Cite Real"/>
    <w:basedOn w:val="Normal"/>
    <w:next w:val="Normal"/>
    <w:qFormat/>
    <w:rsid w:val="00AB7957"/>
    <w:pPr>
      <w:spacing w:after="0" w:line="240" w:lineRule="auto"/>
    </w:pPr>
  </w:style>
  <w:style w:type="paragraph" w:customStyle="1" w:styleId="PageNumber6">
    <w:name w:val="Page Number6"/>
    <w:basedOn w:val="Normal"/>
    <w:next w:val="Normal"/>
    <w:qFormat/>
    <w:rsid w:val="00AB7957"/>
    <w:pPr>
      <w:spacing w:after="0" w:line="240" w:lineRule="auto"/>
    </w:pPr>
  </w:style>
  <w:style w:type="paragraph" w:customStyle="1" w:styleId="lastupdated">
    <w:name w:val="lastupdated"/>
    <w:basedOn w:val="Normal"/>
    <w:next w:val="Subtitle2"/>
    <w:qFormat/>
    <w:rsid w:val="00AB7957"/>
    <w:pPr>
      <w:spacing w:after="0" w:line="240" w:lineRule="auto"/>
    </w:pPr>
  </w:style>
  <w:style w:type="paragraph" w:customStyle="1" w:styleId="hn-byline">
    <w:name w:val="hn-byline"/>
    <w:basedOn w:val="Normal"/>
    <w:next w:val="bodyintro"/>
    <w:qFormat/>
    <w:rsid w:val="00AB7957"/>
    <w:pPr>
      <w:spacing w:after="0" w:line="240" w:lineRule="auto"/>
    </w:pPr>
  </w:style>
  <w:style w:type="paragraph" w:customStyle="1" w:styleId="articleinfo">
    <w:name w:val="articleinfo"/>
    <w:basedOn w:val="Normal"/>
    <w:next w:val="indent"/>
    <w:qFormat/>
    <w:rsid w:val="00AB7957"/>
    <w:pPr>
      <w:spacing w:after="0" w:line="240" w:lineRule="auto"/>
    </w:pPr>
  </w:style>
  <w:style w:type="character" w:customStyle="1" w:styleId="StyleStyle16ptChar">
    <w:name w:val="Style Style1 + 6 pt Char"/>
    <w:locked/>
    <w:rsid w:val="00AB7957"/>
  </w:style>
  <w:style w:type="paragraph" w:customStyle="1" w:styleId="StyleStyle16pt">
    <w:name w:val="Style Style1 + 6 pt"/>
    <w:basedOn w:val="Normal"/>
    <w:qFormat/>
    <w:rsid w:val="00AB7957"/>
    <w:pPr>
      <w:spacing w:after="0" w:line="240" w:lineRule="auto"/>
    </w:pPr>
  </w:style>
  <w:style w:type="paragraph" w:customStyle="1" w:styleId="PageNumber7">
    <w:name w:val="Page Number7"/>
    <w:basedOn w:val="Normal"/>
    <w:next w:val="Normal"/>
    <w:qFormat/>
    <w:rsid w:val="00AB7957"/>
    <w:pPr>
      <w:spacing w:after="0" w:line="240" w:lineRule="auto"/>
    </w:pPr>
  </w:style>
  <w:style w:type="paragraph" w:customStyle="1" w:styleId="OmniPage4">
    <w:name w:val="OmniPage #4"/>
    <w:basedOn w:val="Normal"/>
    <w:qFormat/>
    <w:rsid w:val="00AB7957"/>
    <w:pPr>
      <w:spacing w:after="0" w:line="240" w:lineRule="auto"/>
    </w:pPr>
  </w:style>
  <w:style w:type="paragraph" w:customStyle="1" w:styleId="OmniPage10">
    <w:name w:val="OmniPage #10"/>
    <w:basedOn w:val="Normal"/>
    <w:qFormat/>
    <w:rsid w:val="00AB7957"/>
    <w:pPr>
      <w:spacing w:after="0" w:line="240" w:lineRule="auto"/>
    </w:pPr>
  </w:style>
  <w:style w:type="paragraph" w:customStyle="1" w:styleId="PageNumber8">
    <w:name w:val="Page Number8"/>
    <w:basedOn w:val="Normal"/>
    <w:next w:val="Normal"/>
    <w:uiPriority w:val="99"/>
    <w:qFormat/>
    <w:rsid w:val="00AB7957"/>
    <w:pPr>
      <w:spacing w:after="0" w:line="240" w:lineRule="auto"/>
    </w:pPr>
  </w:style>
  <w:style w:type="paragraph" w:customStyle="1" w:styleId="Subtitle2">
    <w:name w:val="Subtitle2"/>
    <w:basedOn w:val="Normal"/>
    <w:qFormat/>
    <w:rsid w:val="00AB7957"/>
    <w:pPr>
      <w:spacing w:after="0" w:line="240" w:lineRule="auto"/>
    </w:pPr>
  </w:style>
  <w:style w:type="paragraph" w:customStyle="1" w:styleId="bodyintro">
    <w:name w:val="bodyintro"/>
    <w:basedOn w:val="Normal"/>
    <w:uiPriority w:val="99"/>
    <w:qFormat/>
    <w:rsid w:val="00AB7957"/>
    <w:pPr>
      <w:spacing w:after="0" w:line="240" w:lineRule="auto"/>
    </w:pPr>
  </w:style>
  <w:style w:type="paragraph" w:customStyle="1" w:styleId="indent">
    <w:name w:val="indent"/>
    <w:basedOn w:val="Normal"/>
    <w:qFormat/>
    <w:rsid w:val="00AB7957"/>
    <w:pPr>
      <w:spacing w:after="0" w:line="240" w:lineRule="auto"/>
    </w:pPr>
  </w:style>
  <w:style w:type="paragraph" w:customStyle="1" w:styleId="center">
    <w:name w:val="center"/>
    <w:basedOn w:val="Normal"/>
    <w:uiPriority w:val="99"/>
    <w:qFormat/>
    <w:rsid w:val="00AB7957"/>
    <w:pPr>
      <w:spacing w:after="0" w:line="240" w:lineRule="auto"/>
    </w:pPr>
  </w:style>
  <w:style w:type="character" w:customStyle="1" w:styleId="tagChar2">
    <w:name w:val="tag Char2"/>
    <w:qFormat/>
    <w:rsid w:val="00AB7957"/>
  </w:style>
  <w:style w:type="character" w:customStyle="1" w:styleId="cardchar00">
    <w:name w:val="cardchar0"/>
    <w:basedOn w:val="DefaultParagraphFont"/>
    <w:rsid w:val="00AB7957"/>
  </w:style>
  <w:style w:type="character" w:customStyle="1" w:styleId="UnderlineNon-bold">
    <w:name w:val="Underline Non - bold"/>
    <w:rsid w:val="00AB7957"/>
  </w:style>
  <w:style w:type="character" w:customStyle="1" w:styleId="UnderlineBold0">
    <w:name w:val="Underline Bold"/>
    <w:uiPriority w:val="6"/>
    <w:qFormat/>
    <w:rsid w:val="00AB7957"/>
  </w:style>
  <w:style w:type="character" w:customStyle="1" w:styleId="Heading5Char2">
    <w:name w:val="Heading 5 Char2"/>
    <w:rsid w:val="00AB7957"/>
  </w:style>
  <w:style w:type="character" w:customStyle="1" w:styleId="underlinechar0">
    <w:name w:val="underlinechar"/>
    <w:rsid w:val="00AB7957"/>
  </w:style>
  <w:style w:type="character" w:customStyle="1" w:styleId="authordate2">
    <w:name w:val="authordate"/>
    <w:rsid w:val="00AB7957"/>
  </w:style>
  <w:style w:type="character" w:customStyle="1" w:styleId="underline4">
    <w:name w:val="%underline"/>
    <w:qFormat/>
    <w:rsid w:val="00AB7957"/>
  </w:style>
  <w:style w:type="character" w:customStyle="1" w:styleId="AUNDERLINE0">
    <w:name w:val="AUNDERLINE"/>
    <w:qFormat/>
    <w:rsid w:val="00AB7957"/>
  </w:style>
  <w:style w:type="character" w:customStyle="1" w:styleId="slug-doi">
    <w:name w:val="slug-doi"/>
    <w:basedOn w:val="DefaultParagraphFont"/>
    <w:rsid w:val="00AB7957"/>
  </w:style>
  <w:style w:type="character" w:customStyle="1" w:styleId="af">
    <w:name w:val="af"/>
    <w:basedOn w:val="DefaultParagraphFont"/>
    <w:rsid w:val="00AB7957"/>
  </w:style>
  <w:style w:type="character" w:customStyle="1" w:styleId="ab">
    <w:name w:val="ab"/>
    <w:basedOn w:val="DefaultParagraphFont"/>
    <w:rsid w:val="00AB7957"/>
  </w:style>
  <w:style w:type="character" w:customStyle="1" w:styleId="em">
    <w:name w:val="em"/>
    <w:basedOn w:val="DefaultParagraphFont"/>
    <w:rsid w:val="00AB7957"/>
  </w:style>
  <w:style w:type="character" w:customStyle="1" w:styleId="au">
    <w:name w:val="au"/>
    <w:basedOn w:val="DefaultParagraphFont"/>
    <w:rsid w:val="00AB7957"/>
  </w:style>
  <w:style w:type="character" w:customStyle="1" w:styleId="ti">
    <w:name w:val="ti"/>
    <w:basedOn w:val="DefaultParagraphFont"/>
    <w:rsid w:val="00AB7957"/>
  </w:style>
  <w:style w:type="character" w:customStyle="1" w:styleId="subheadblue">
    <w:name w:val="subhead_blue"/>
    <w:basedOn w:val="DefaultParagraphFont"/>
    <w:rsid w:val="00AB7957"/>
  </w:style>
  <w:style w:type="character" w:customStyle="1" w:styleId="affiliation">
    <w:name w:val="affiliation"/>
    <w:basedOn w:val="DefaultParagraphFont"/>
    <w:rsid w:val="00AB7957"/>
  </w:style>
  <w:style w:type="character" w:customStyle="1" w:styleId="slug-doi-wrapper">
    <w:name w:val="slug-doi-wrapper"/>
    <w:basedOn w:val="DefaultParagraphFont"/>
    <w:rsid w:val="00AB7957"/>
  </w:style>
  <w:style w:type="character" w:customStyle="1" w:styleId="slug-metadata-noteahead-of-print">
    <w:name w:val="slug-metadata-note ahead-of-print"/>
    <w:basedOn w:val="DefaultParagraphFont"/>
    <w:rsid w:val="00AB7957"/>
  </w:style>
  <w:style w:type="character" w:customStyle="1" w:styleId="slug-ahead-of-print-date">
    <w:name w:val="slug-ahead-of-print-date"/>
    <w:basedOn w:val="DefaultParagraphFont"/>
    <w:rsid w:val="00AB7957"/>
  </w:style>
  <w:style w:type="character" w:customStyle="1" w:styleId="medium-bold">
    <w:name w:val="medium-bold"/>
    <w:basedOn w:val="DefaultParagraphFont"/>
    <w:rsid w:val="00AB7957"/>
  </w:style>
  <w:style w:type="character" w:customStyle="1" w:styleId="updated-short-citation">
    <w:name w:val="updated-short-citation"/>
    <w:basedOn w:val="DefaultParagraphFont"/>
    <w:rsid w:val="00AB7957"/>
  </w:style>
  <w:style w:type="character" w:customStyle="1" w:styleId="TagCharChar1">
    <w:name w:val="Tag Char Char1"/>
    <w:rsid w:val="00AB7957"/>
  </w:style>
  <w:style w:type="character" w:customStyle="1" w:styleId="berief">
    <w:name w:val="berief"/>
    <w:rsid w:val="00AB7957"/>
  </w:style>
  <w:style w:type="character" w:customStyle="1" w:styleId="Brief-Smalltext">
    <w:name w:val="Brief - Small text"/>
    <w:rsid w:val="00AB7957"/>
  </w:style>
  <w:style w:type="character" w:customStyle="1" w:styleId="F8-UnderlineBold">
    <w:name w:val="F8 - Underline/Bold"/>
    <w:rsid w:val="00AB7957"/>
  </w:style>
  <w:style w:type="character" w:customStyle="1" w:styleId="Brief-Bold">
    <w:name w:val="Brief - Bold"/>
    <w:rsid w:val="00AB7957"/>
  </w:style>
  <w:style w:type="character" w:customStyle="1" w:styleId="Card-Underline0">
    <w:name w:val="Card - Underline"/>
    <w:rsid w:val="00AB7957"/>
  </w:style>
  <w:style w:type="character" w:customStyle="1" w:styleId="beriefunderline">
    <w:name w:val="berief = underline"/>
    <w:rsid w:val="00AB7957"/>
  </w:style>
  <w:style w:type="character" w:customStyle="1" w:styleId="BoldText10pt">
    <w:name w:val="Bold Text 10 pt"/>
    <w:rsid w:val="00AB7957"/>
  </w:style>
  <w:style w:type="character" w:customStyle="1" w:styleId="eoeaheader">
    <w:name w:val="eoea_header"/>
    <w:basedOn w:val="DefaultParagraphFont"/>
    <w:rsid w:val="00AB7957"/>
  </w:style>
  <w:style w:type="character" w:customStyle="1" w:styleId="SC4208902">
    <w:name w:val="SC.4.208902"/>
    <w:rsid w:val="00AB7957"/>
  </w:style>
  <w:style w:type="character" w:customStyle="1" w:styleId="SC4208915">
    <w:name w:val="SC.4.208915"/>
    <w:rsid w:val="00AB7957"/>
  </w:style>
  <w:style w:type="character" w:customStyle="1" w:styleId="SC273764">
    <w:name w:val="SC.2.73764"/>
    <w:rsid w:val="00AB7957"/>
  </w:style>
  <w:style w:type="character" w:customStyle="1" w:styleId="SC273779">
    <w:name w:val="SC.2.73779"/>
    <w:rsid w:val="00AB7957"/>
  </w:style>
  <w:style w:type="character" w:customStyle="1" w:styleId="SC273763">
    <w:name w:val="SC.2.73763"/>
    <w:rsid w:val="00AB7957"/>
  </w:style>
  <w:style w:type="character" w:customStyle="1" w:styleId="SC4208910">
    <w:name w:val="SC.4.208910"/>
    <w:rsid w:val="00AB7957"/>
  </w:style>
  <w:style w:type="character" w:customStyle="1" w:styleId="SC4208911">
    <w:name w:val="SC.4.208911"/>
    <w:rsid w:val="00AB7957"/>
  </w:style>
  <w:style w:type="character" w:customStyle="1" w:styleId="articlesubtitle">
    <w:name w:val="article_sub_title"/>
    <w:basedOn w:val="DefaultParagraphFont"/>
    <w:rsid w:val="00AB7957"/>
  </w:style>
  <w:style w:type="character" w:customStyle="1" w:styleId="newsdate2">
    <w:name w:val="news_date2"/>
    <w:basedOn w:val="DefaultParagraphFont"/>
    <w:rsid w:val="00AB7957"/>
  </w:style>
  <w:style w:type="character" w:customStyle="1" w:styleId="readarticleheader">
    <w:name w:val="readarticleheader"/>
    <w:basedOn w:val="DefaultParagraphFont"/>
    <w:rsid w:val="00AB7957"/>
  </w:style>
  <w:style w:type="character" w:customStyle="1" w:styleId="char">
    <w:name w:val="char"/>
    <w:basedOn w:val="DefaultParagraphFont"/>
    <w:rsid w:val="00AB7957"/>
  </w:style>
  <w:style w:type="character" w:customStyle="1" w:styleId="hdr">
    <w:name w:val="hdr"/>
    <w:basedOn w:val="DefaultParagraphFont"/>
    <w:rsid w:val="00AB7957"/>
  </w:style>
  <w:style w:type="character" w:customStyle="1" w:styleId="bolding1">
    <w:name w:val="bolding1"/>
    <w:rsid w:val="00AB7957"/>
  </w:style>
  <w:style w:type="character" w:customStyle="1" w:styleId="bookoptions1">
    <w:name w:val="book_options1"/>
    <w:rsid w:val="00AB7957"/>
  </w:style>
  <w:style w:type="character" w:customStyle="1" w:styleId="descriptionblock">
    <w:name w:val="description block"/>
    <w:basedOn w:val="DefaultParagraphFont"/>
    <w:rsid w:val="00AB7957"/>
  </w:style>
  <w:style w:type="character" w:customStyle="1" w:styleId="detailsboxblock">
    <w:name w:val="detailsbox block"/>
    <w:basedOn w:val="DefaultParagraphFont"/>
    <w:rsid w:val="00AB7957"/>
  </w:style>
  <w:style w:type="character" w:customStyle="1" w:styleId="CardTextUnderlinedChar">
    <w:name w:val="Card Text Underlined Char"/>
    <w:rsid w:val="00AB7957"/>
  </w:style>
  <w:style w:type="character" w:customStyle="1" w:styleId="cardtextsmallChar">
    <w:name w:val="card text small Char"/>
    <w:rsid w:val="00AB7957"/>
  </w:style>
  <w:style w:type="character" w:customStyle="1" w:styleId="countrytitle1">
    <w:name w:val="countrytitle1"/>
    <w:rsid w:val="00AB7957"/>
  </w:style>
  <w:style w:type="character" w:customStyle="1" w:styleId="storyheader1">
    <w:name w:val="storyheader1"/>
    <w:rsid w:val="00AB7957"/>
  </w:style>
  <w:style w:type="character" w:customStyle="1" w:styleId="cardunderlinedChar1">
    <w:name w:val="card underlined Char"/>
    <w:rsid w:val="00AB7957"/>
  </w:style>
  <w:style w:type="character" w:customStyle="1" w:styleId="article1">
    <w:name w:val="article1"/>
    <w:rsid w:val="00AB7957"/>
  </w:style>
  <w:style w:type="character" w:customStyle="1" w:styleId="story-posted-date1">
    <w:name w:val="story-posted-date1"/>
    <w:rsid w:val="00AB7957"/>
  </w:style>
  <w:style w:type="character" w:customStyle="1" w:styleId="Heading2CharCharCharCharCharCharCharCharCharCharCharCharCharChar">
    <w:name w:val="Heading 2 Char Char Char Char Char Char Char Char Char Char Char Char Char Char"/>
    <w:rsid w:val="00AB7957"/>
  </w:style>
  <w:style w:type="character" w:customStyle="1" w:styleId="citation1">
    <w:name w:val="citation1"/>
    <w:rsid w:val="00AB7957"/>
  </w:style>
  <w:style w:type="character" w:customStyle="1" w:styleId="hithighlite">
    <w:name w:val="hithighlite"/>
    <w:basedOn w:val="DefaultParagraphFont"/>
    <w:rsid w:val="00AB7957"/>
  </w:style>
  <w:style w:type="character" w:customStyle="1" w:styleId="articlecontent">
    <w:name w:val="articlecontent"/>
    <w:basedOn w:val="DefaultParagraphFont"/>
    <w:rsid w:val="00AB7957"/>
  </w:style>
  <w:style w:type="character" w:customStyle="1" w:styleId="fource1">
    <w:name w:val="fource1"/>
    <w:rsid w:val="00AB7957"/>
  </w:style>
  <w:style w:type="character" w:customStyle="1" w:styleId="ds">
    <w:name w:val="ds"/>
    <w:basedOn w:val="DefaultParagraphFont"/>
    <w:rsid w:val="00AB7957"/>
  </w:style>
  <w:style w:type="character" w:customStyle="1" w:styleId="MicroTextChar1">
    <w:name w:val="MicroText Char1"/>
    <w:rsid w:val="00AB7957"/>
  </w:style>
  <w:style w:type="character" w:customStyle="1" w:styleId="DefaultPara">
    <w:name w:val="Default Para"/>
    <w:rsid w:val="00AB7957"/>
  </w:style>
  <w:style w:type="character" w:customStyle="1" w:styleId="SYSHYPERTEXT">
    <w:name w:val="SYS_HYPERTEXT"/>
    <w:rsid w:val="00AB7957"/>
  </w:style>
  <w:style w:type="character" w:customStyle="1" w:styleId="BlockHeading1Char">
    <w:name w:val="Block Heading 1 Char"/>
    <w:rsid w:val="00AB7957"/>
  </w:style>
  <w:style w:type="character" w:customStyle="1" w:styleId="StyleTagTimesNewRomanChar">
    <w:name w:val="Style Tag + Times New Roman Char"/>
    <w:rsid w:val="00AB7957"/>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B7957"/>
  </w:style>
  <w:style w:type="character" w:customStyle="1" w:styleId="StyleArialNarrow12ptBold">
    <w:name w:val="Style Arial Narrow 12 pt Bold"/>
    <w:rsid w:val="00AB7957"/>
  </w:style>
  <w:style w:type="character" w:customStyle="1" w:styleId="UnderlinedCharChar1">
    <w:name w:val="Underlined Char Char1"/>
    <w:rsid w:val="00AB7957"/>
  </w:style>
  <w:style w:type="character" w:customStyle="1" w:styleId="Heading2CharChar2">
    <w:name w:val="Heading 2 Char Char2"/>
    <w:rsid w:val="00AB7957"/>
  </w:style>
  <w:style w:type="character" w:customStyle="1" w:styleId="doctitle">
    <w:name w:val="doctitle"/>
    <w:rsid w:val="00AB7957"/>
  </w:style>
  <w:style w:type="character" w:customStyle="1" w:styleId="cardtext-underlined0">
    <w:name w:val="card text- underlined"/>
    <w:rsid w:val="00AB7957"/>
  </w:style>
  <w:style w:type="character" w:customStyle="1" w:styleId="Style8ptChar">
    <w:name w:val="Style 8 pt Char"/>
    <w:rsid w:val="00AB7957"/>
  </w:style>
  <w:style w:type="character" w:customStyle="1" w:styleId="message-item">
    <w:name w:val="message-item"/>
    <w:rsid w:val="00AB7957"/>
  </w:style>
  <w:style w:type="character" w:customStyle="1" w:styleId="A0">
    <w:name w:val="A0"/>
    <w:uiPriority w:val="99"/>
    <w:rsid w:val="00AB7957"/>
  </w:style>
  <w:style w:type="character" w:customStyle="1" w:styleId="datestamp">
    <w:name w:val="datestamp"/>
    <w:rsid w:val="00AB7957"/>
  </w:style>
  <w:style w:type="character" w:customStyle="1" w:styleId="i">
    <w:name w:val="i"/>
    <w:uiPriority w:val="99"/>
    <w:rsid w:val="00AB7957"/>
  </w:style>
  <w:style w:type="character" w:customStyle="1" w:styleId="name">
    <w:name w:val="name"/>
    <w:rsid w:val="00AB7957"/>
  </w:style>
  <w:style w:type="character" w:customStyle="1" w:styleId="forenames">
    <w:name w:val="forenames"/>
    <w:rsid w:val="00AB7957"/>
  </w:style>
  <w:style w:type="character" w:customStyle="1" w:styleId="surname">
    <w:name w:val="surname"/>
    <w:rsid w:val="00AB7957"/>
  </w:style>
  <w:style w:type="character" w:customStyle="1" w:styleId="sifr-alternate">
    <w:name w:val="sifr-alternate"/>
    <w:rsid w:val="00AB7957"/>
  </w:style>
  <w:style w:type="character" w:customStyle="1" w:styleId="medium-font">
    <w:name w:val="medium-font"/>
    <w:rsid w:val="00AB7957"/>
  </w:style>
  <w:style w:type="character" w:customStyle="1" w:styleId="title-link-wrapper">
    <w:name w:val="title-link-wrapper"/>
    <w:rsid w:val="00AB7957"/>
  </w:style>
  <w:style w:type="character" w:customStyle="1" w:styleId="A7">
    <w:name w:val="A7"/>
    <w:uiPriority w:val="99"/>
    <w:rsid w:val="00AB7957"/>
  </w:style>
  <w:style w:type="character" w:customStyle="1" w:styleId="refpreview">
    <w:name w:val="refpreview"/>
    <w:rsid w:val="00AB7957"/>
  </w:style>
  <w:style w:type="character" w:customStyle="1" w:styleId="loose1">
    <w:name w:val="loose1"/>
    <w:rsid w:val="00AB7957"/>
  </w:style>
  <w:style w:type="character" w:customStyle="1" w:styleId="email">
    <w:name w:val="email"/>
    <w:rsid w:val="00AB7957"/>
  </w:style>
  <w:style w:type="character" w:customStyle="1" w:styleId="gsa">
    <w:name w:val="gs_a"/>
    <w:rsid w:val="00AB7957"/>
  </w:style>
  <w:style w:type="character" w:customStyle="1" w:styleId="mainarttitle">
    <w:name w:val="mainarttitle"/>
    <w:rsid w:val="00AB7957"/>
  </w:style>
  <w:style w:type="character" w:customStyle="1" w:styleId="mainartauthor">
    <w:name w:val="mainartauthor"/>
    <w:rsid w:val="00AB7957"/>
  </w:style>
  <w:style w:type="character" w:customStyle="1" w:styleId="mainartdate">
    <w:name w:val="mainartdate"/>
    <w:rsid w:val="00AB7957"/>
  </w:style>
  <w:style w:type="character" w:customStyle="1" w:styleId="gsggs">
    <w:name w:val="gs_ggs"/>
    <w:rsid w:val="00AB7957"/>
  </w:style>
  <w:style w:type="character" w:customStyle="1" w:styleId="ahead">
    <w:name w:val="a_head"/>
    <w:rsid w:val="00AB7957"/>
  </w:style>
  <w:style w:type="character" w:customStyle="1" w:styleId="footnote1">
    <w:name w:val="footnote"/>
    <w:rsid w:val="00AB7957"/>
  </w:style>
  <w:style w:type="character" w:customStyle="1" w:styleId="docbody">
    <w:name w:val="docbody"/>
    <w:rsid w:val="00AB7957"/>
  </w:style>
  <w:style w:type="paragraph" w:styleId="BodyTextIndent3">
    <w:name w:val="Body Text Indent 3"/>
    <w:basedOn w:val="Normal"/>
    <w:link w:val="BodyTextIndent3Char1"/>
    <w:uiPriority w:val="99"/>
    <w:unhideWhenUsed/>
    <w:rsid w:val="00AB7957"/>
    <w:pPr>
      <w:spacing w:after="120" w:line="240" w:lineRule="auto"/>
      <w:ind w:left="360"/>
    </w:pPr>
    <w:rPr>
      <w:szCs w:val="16"/>
    </w:rPr>
  </w:style>
  <w:style w:type="character" w:customStyle="1" w:styleId="BodyTextIndent3Char1">
    <w:name w:val="Body Text Indent 3 Char1"/>
    <w:basedOn w:val="DefaultParagraphFont"/>
    <w:link w:val="BodyTextIndent3"/>
    <w:uiPriority w:val="99"/>
    <w:rsid w:val="00AB7957"/>
    <w:rPr>
      <w:rFonts w:ascii="Calibri" w:hAnsi="Calibri"/>
      <w:szCs w:val="16"/>
    </w:rPr>
  </w:style>
  <w:style w:type="character" w:customStyle="1" w:styleId="superscript">
    <w:name w:val="superscript"/>
    <w:rsid w:val="00AB7957"/>
  </w:style>
  <w:style w:type="character" w:customStyle="1" w:styleId="bwxsm">
    <w:name w:val="b w xsm"/>
    <w:rsid w:val="00AB7957"/>
  </w:style>
  <w:style w:type="character" w:customStyle="1" w:styleId="fstd">
    <w:name w:val="f std"/>
    <w:rsid w:val="00AB7957"/>
  </w:style>
  <w:style w:type="character" w:customStyle="1" w:styleId="gl">
    <w:name w:val="gl"/>
    <w:rsid w:val="00AB7957"/>
  </w:style>
  <w:style w:type="character" w:customStyle="1" w:styleId="bio1">
    <w:name w:val="bio1"/>
    <w:rsid w:val="00AB7957"/>
  </w:style>
  <w:style w:type="character" w:customStyle="1" w:styleId="BoldChar">
    <w:name w:val="Bold Char"/>
    <w:rsid w:val="00AB7957"/>
  </w:style>
  <w:style w:type="character" w:customStyle="1" w:styleId="cardCharCharCharCharCharChar">
    <w:name w:val="card Char Char Char Char Char Char"/>
    <w:rsid w:val="00AB7957"/>
  </w:style>
  <w:style w:type="character" w:customStyle="1" w:styleId="Style24ptBoldUnderlineCenteredCharChar">
    <w:name w:val="Style 24 pt Bold Underline Centered Char Char"/>
    <w:rsid w:val="00AB7957"/>
  </w:style>
  <w:style w:type="character" w:customStyle="1" w:styleId="TagCiteCharChar0">
    <w:name w:val="Tag / Cite Char Char"/>
    <w:rsid w:val="00AB7957"/>
  </w:style>
  <w:style w:type="character" w:customStyle="1" w:styleId="CardTextChar10">
    <w:name w:val="Card Text Char1"/>
    <w:rsid w:val="00AB7957"/>
  </w:style>
  <w:style w:type="character" w:customStyle="1" w:styleId="CardTextUnderlinedCharChar">
    <w:name w:val="Card Text Underlined Char Char"/>
    <w:rsid w:val="00AB7957"/>
  </w:style>
  <w:style w:type="character" w:customStyle="1" w:styleId="CardTagCharCharChar">
    <w:name w:val="Card Tag Char Char Char"/>
    <w:rsid w:val="00AB7957"/>
  </w:style>
  <w:style w:type="character" w:customStyle="1" w:styleId="mainbody">
    <w:name w:val="mainbody"/>
    <w:basedOn w:val="DefaultParagraphFont"/>
    <w:rsid w:val="00AB7957"/>
  </w:style>
  <w:style w:type="character" w:customStyle="1" w:styleId="UnderlineStyleChar2">
    <w:name w:val="Underline Style Char2"/>
    <w:rsid w:val="00AB7957"/>
  </w:style>
  <w:style w:type="character" w:customStyle="1" w:styleId="t13">
    <w:name w:val="t13"/>
    <w:basedOn w:val="DefaultParagraphFont"/>
    <w:rsid w:val="00AB7957"/>
  </w:style>
  <w:style w:type="character" w:customStyle="1" w:styleId="SmallFont7pt">
    <w:name w:val="Small Font (7 pt)"/>
    <w:qFormat/>
    <w:rsid w:val="00AB7957"/>
  </w:style>
  <w:style w:type="character" w:customStyle="1" w:styleId="timestamp">
    <w:name w:val="timestamp"/>
    <w:basedOn w:val="DefaultParagraphFont"/>
    <w:rsid w:val="00AB7957"/>
  </w:style>
  <w:style w:type="character" w:customStyle="1" w:styleId="CharChar17">
    <w:name w:val="Char Char17"/>
    <w:locked/>
    <w:rsid w:val="00AB7957"/>
  </w:style>
  <w:style w:type="character" w:customStyle="1" w:styleId="ilspan">
    <w:name w:val="il_span"/>
    <w:basedOn w:val="DefaultParagraphFont"/>
    <w:rsid w:val="00AB7957"/>
  </w:style>
  <w:style w:type="character" w:customStyle="1" w:styleId="leftidx1">
    <w:name w:val="leftidx1"/>
    <w:rsid w:val="00AB7957"/>
  </w:style>
  <w:style w:type="character" w:customStyle="1" w:styleId="blue1">
    <w:name w:val="blue1"/>
    <w:rsid w:val="00AB7957"/>
  </w:style>
  <w:style w:type="character" w:customStyle="1" w:styleId="author-link1">
    <w:name w:val="author-link1"/>
    <w:rsid w:val="00AB7957"/>
  </w:style>
  <w:style w:type="character" w:customStyle="1" w:styleId="black1">
    <w:name w:val="black1"/>
    <w:rsid w:val="00AB7957"/>
  </w:style>
  <w:style w:type="character" w:customStyle="1" w:styleId="StyleunderlinedCharBold">
    <w:name w:val="Style underlined Char + Bold"/>
    <w:rsid w:val="00AB7957"/>
  </w:style>
  <w:style w:type="character" w:customStyle="1" w:styleId="CardUnderline0">
    <w:name w:val="Card Underline"/>
    <w:rsid w:val="00AB7957"/>
  </w:style>
  <w:style w:type="character" w:customStyle="1" w:styleId="lingoregion">
    <w:name w:val="lingo_region"/>
    <w:basedOn w:val="DefaultParagraphFont"/>
    <w:rsid w:val="00AB7957"/>
  </w:style>
  <w:style w:type="character" w:customStyle="1" w:styleId="cite">
    <w:name w:val="%cite"/>
    <w:rsid w:val="00AB7957"/>
  </w:style>
  <w:style w:type="character" w:customStyle="1" w:styleId="Emphasis21">
    <w:name w:val="%Emphasis2"/>
    <w:rsid w:val="00AB7957"/>
  </w:style>
  <w:style w:type="character" w:customStyle="1" w:styleId="bodycontentlink">
    <w:name w:val="bodycontentlink"/>
    <w:basedOn w:val="DefaultParagraphFont"/>
    <w:rsid w:val="00AB7957"/>
  </w:style>
  <w:style w:type="character" w:customStyle="1" w:styleId="AAAcite">
    <w:name w:val="AAAcite"/>
    <w:rsid w:val="00AB7957"/>
  </w:style>
  <w:style w:type="character" w:customStyle="1" w:styleId="tmplheaderlink">
    <w:name w:val="tmplheaderlink"/>
    <w:rsid w:val="00AB7957"/>
  </w:style>
  <w:style w:type="character" w:customStyle="1" w:styleId="SubtleEmphasis1">
    <w:name w:val="Subtle Emphasis1"/>
    <w:uiPriority w:val="19"/>
    <w:qFormat/>
    <w:rsid w:val="00AB7957"/>
  </w:style>
  <w:style w:type="table" w:styleId="ColorfulGrid-Accent1">
    <w:name w:val="Colorful Grid Accent 1"/>
    <w:basedOn w:val="TableNormal"/>
    <w:uiPriority w:val="29"/>
    <w:unhideWhenUsed/>
    <w:rsid w:val="00AB7957"/>
    <w:pPr>
      <w:spacing w:after="200" w:line="276" w:lineRule="auto"/>
    </w:pPr>
    <w:tblPr>
      <w:tblStyleRowBandSize w:val="1"/>
      <w:tblStyleColBandSize w:val="1"/>
      <w:tblBorders>
        <w:insideH w:val="single" w:sz="4" w:space="0" w:color="FFFFFF" w:themeColor="background1"/>
      </w:tblBorders>
    </w:tblPr>
    <w:tcPr>
      <w:shd w:val="clear" w:color="auto" w:fill="DEEAF6" w:themeFill="accent1" w:themeFillTint="33"/>
    </w:tcPr>
  </w:style>
  <w:style w:type="character" w:customStyle="1" w:styleId="FontStyle505">
    <w:name w:val="Font Style505"/>
    <w:basedOn w:val="DefaultParagraphFont"/>
    <w:uiPriority w:val="99"/>
    <w:rsid w:val="00AB7957"/>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AB7957"/>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AB7957"/>
    <w:rPr>
      <w:b w:val="0"/>
      <w:sz w:val="24"/>
      <w:u w:val="single"/>
      <w:bdr w:val="none" w:sz="0" w:space="0" w:color="auto"/>
    </w:rPr>
  </w:style>
  <w:style w:type="character" w:customStyle="1" w:styleId="Bodytext11">
    <w:name w:val="Body text (11)"/>
    <w:rsid w:val="00AB7957"/>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AB7957"/>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AB7957"/>
  </w:style>
  <w:style w:type="paragraph" w:customStyle="1" w:styleId="Style5">
    <w:name w:val="Style5"/>
    <w:basedOn w:val="Normal"/>
    <w:link w:val="Style5Char"/>
    <w:uiPriority w:val="4"/>
    <w:qFormat/>
    <w:rsid w:val="00AB7957"/>
    <w:pPr>
      <w:spacing w:after="0" w:line="240" w:lineRule="auto"/>
      <w:ind w:left="432" w:right="432"/>
      <w:jc w:val="both"/>
    </w:pPr>
    <w:rPr>
      <w:rFonts w:eastAsia="Times New Roman"/>
      <w:sz w:val="20"/>
    </w:rPr>
  </w:style>
  <w:style w:type="character" w:customStyle="1" w:styleId="Style5Char">
    <w:name w:val="Style5 Char"/>
    <w:link w:val="Style5"/>
    <w:uiPriority w:val="4"/>
    <w:rsid w:val="00AB7957"/>
    <w:rPr>
      <w:rFonts w:ascii="Calibri" w:eastAsia="Times New Roman" w:hAnsi="Calibri"/>
      <w:sz w:val="20"/>
    </w:rPr>
  </w:style>
  <w:style w:type="paragraph" w:customStyle="1" w:styleId="Style100">
    <w:name w:val="Style10"/>
    <w:basedOn w:val="Normal"/>
    <w:link w:val="Style10Char"/>
    <w:qFormat/>
    <w:rsid w:val="00AB7957"/>
    <w:pPr>
      <w:spacing w:after="0" w:line="240" w:lineRule="auto"/>
      <w:ind w:right="432"/>
    </w:pPr>
    <w:rPr>
      <w:rFonts w:eastAsia="Times New Roman"/>
      <w:b/>
      <w:sz w:val="24"/>
    </w:rPr>
  </w:style>
  <w:style w:type="character" w:customStyle="1" w:styleId="Style10Char">
    <w:name w:val="Style10 Char"/>
    <w:link w:val="Style100"/>
    <w:rsid w:val="00AB7957"/>
    <w:rPr>
      <w:rFonts w:ascii="Calibri" w:eastAsia="Times New Roman" w:hAnsi="Calibri"/>
      <w:b/>
      <w:sz w:val="24"/>
    </w:rPr>
  </w:style>
  <w:style w:type="character" w:customStyle="1" w:styleId="StyleStyleBoldUnderlineUnderlineapple-style-span6ptBoldK">
    <w:name w:val="Style Style Bold UnderlineUnderlineapple-style-span + 6 ptBoldK..."/>
    <w:basedOn w:val="DefaultParagraphFont"/>
    <w:rsid w:val="00AB7957"/>
    <w:rPr>
      <w:b w:val="0"/>
      <w:bCs w:val="0"/>
      <w:sz w:val="22"/>
      <w:u w:val="single"/>
      <w:bdr w:val="none" w:sz="0" w:space="0" w:color="auto"/>
    </w:rPr>
  </w:style>
  <w:style w:type="paragraph" w:customStyle="1" w:styleId="UnderlinedEv">
    <w:name w:val="Underlined Ev"/>
    <w:basedOn w:val="Normal"/>
    <w:next w:val="Normal"/>
    <w:link w:val="UnderlinedEvChar"/>
    <w:qFormat/>
    <w:rsid w:val="00AB7957"/>
    <w:pPr>
      <w:spacing w:after="0" w:line="240" w:lineRule="auto"/>
    </w:pPr>
    <w:rPr>
      <w:rFonts w:ascii="Garamond" w:eastAsia="Calibri" w:hAnsi="Garamond"/>
      <w:szCs w:val="20"/>
      <w:u w:val="single"/>
    </w:rPr>
  </w:style>
  <w:style w:type="character" w:customStyle="1" w:styleId="UnderlinedEvChar">
    <w:name w:val="Underlined Ev Char"/>
    <w:basedOn w:val="DefaultParagraphFont"/>
    <w:link w:val="UnderlinedEv"/>
    <w:rsid w:val="00AB7957"/>
    <w:rPr>
      <w:rFonts w:ascii="Garamond" w:eastAsia="Calibri" w:hAnsi="Garamond"/>
      <w:szCs w:val="20"/>
      <w:u w:val="single"/>
    </w:rPr>
  </w:style>
  <w:style w:type="character" w:customStyle="1" w:styleId="StyleUnderlineBorderSinglesolidlineAuto225ptLine">
    <w:name w:val="Style Underline Border: : (Single solid line Auto  2.25 pt Line ..."/>
    <w:basedOn w:val="DefaultParagraphFont"/>
    <w:rsid w:val="00AB7957"/>
    <w:rPr>
      <w:u w:val="single"/>
      <w:bdr w:val="none" w:sz="0" w:space="0" w:color="auto"/>
    </w:rPr>
  </w:style>
  <w:style w:type="paragraph" w:customStyle="1" w:styleId="BodyText20">
    <w:name w:val="Body Text2"/>
    <w:basedOn w:val="Normal"/>
    <w:link w:val="Bodytext6"/>
    <w:rsid w:val="00AB7957"/>
    <w:pPr>
      <w:shd w:val="clear" w:color="auto" w:fill="FFFFFF"/>
      <w:spacing w:before="180" w:after="240" w:line="259" w:lineRule="exact"/>
      <w:jc w:val="both"/>
    </w:pPr>
    <w:rPr>
      <w:rFonts w:asciiTheme="minorHAnsi" w:hAnsiTheme="minorHAnsi"/>
    </w:rPr>
  </w:style>
  <w:style w:type="character" w:customStyle="1" w:styleId="ColorfulGrid-Accent1Char">
    <w:name w:val="Colorful Grid - Accent 1 Char"/>
    <w:aliases w:val="quote Char"/>
    <w:uiPriority w:val="29"/>
    <w:locked/>
    <w:rsid w:val="00AB7957"/>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AB7957"/>
    <w:rPr>
      <w:rFonts w:ascii="Verdana" w:hAnsi="Verdana" w:hint="default"/>
      <w:sz w:val="21"/>
      <w:szCs w:val="21"/>
      <w:u w:val="thick"/>
      <w:lang w:val="en-US" w:eastAsia="en-US" w:bidi="ar-SA"/>
    </w:rPr>
  </w:style>
  <w:style w:type="character" w:customStyle="1" w:styleId="role">
    <w:name w:val="role"/>
    <w:rsid w:val="00AB7957"/>
  </w:style>
  <w:style w:type="character" w:customStyle="1" w:styleId="pagination0">
    <w:name w:val="pagination"/>
    <w:basedOn w:val="DefaultParagraphFont"/>
    <w:rsid w:val="00AB7957"/>
  </w:style>
  <w:style w:type="character" w:customStyle="1" w:styleId="doi">
    <w:name w:val="doi"/>
    <w:basedOn w:val="DefaultParagraphFont"/>
    <w:rsid w:val="00AB7957"/>
  </w:style>
  <w:style w:type="character" w:customStyle="1" w:styleId="bodycontents">
    <w:name w:val="bodycontents"/>
    <w:basedOn w:val="DefaultParagraphFont"/>
    <w:rsid w:val="00AB7957"/>
  </w:style>
  <w:style w:type="character" w:customStyle="1" w:styleId="comma">
    <w:name w:val="comma"/>
    <w:basedOn w:val="DefaultParagraphFont"/>
    <w:rsid w:val="00AB7957"/>
  </w:style>
  <w:style w:type="character" w:customStyle="1" w:styleId="pad5right">
    <w:name w:val="pad5right"/>
    <w:basedOn w:val="DefaultParagraphFont"/>
    <w:rsid w:val="00AB7957"/>
  </w:style>
  <w:style w:type="character" w:customStyle="1" w:styleId="pnumber">
    <w:name w:val="pnumber"/>
    <w:rsid w:val="00AB7957"/>
  </w:style>
  <w:style w:type="character" w:customStyle="1" w:styleId="ital">
    <w:name w:val="ital"/>
    <w:rsid w:val="00AB7957"/>
  </w:style>
  <w:style w:type="character" w:customStyle="1" w:styleId="orgdiv">
    <w:name w:val="orgdiv"/>
    <w:rsid w:val="00AB7957"/>
  </w:style>
  <w:style w:type="character" w:customStyle="1" w:styleId="orgname">
    <w:name w:val="orgname"/>
    <w:rsid w:val="00AB7957"/>
  </w:style>
  <w:style w:type="character" w:customStyle="1" w:styleId="city">
    <w:name w:val="city"/>
    <w:rsid w:val="00AB7957"/>
  </w:style>
  <w:style w:type="character" w:customStyle="1" w:styleId="state">
    <w:name w:val="state"/>
    <w:rsid w:val="00AB7957"/>
  </w:style>
  <w:style w:type="character" w:customStyle="1" w:styleId="country">
    <w:name w:val="country"/>
    <w:rsid w:val="00AB7957"/>
  </w:style>
  <w:style w:type="character" w:customStyle="1" w:styleId="readChar">
    <w:name w:val="read Char"/>
    <w:rsid w:val="00AB7957"/>
    <w:rPr>
      <w:szCs w:val="22"/>
      <w:u w:val="single"/>
      <w:lang w:val="en-US" w:eastAsia="en-US" w:bidi="ar-SA"/>
    </w:rPr>
  </w:style>
  <w:style w:type="character" w:customStyle="1" w:styleId="divider">
    <w:name w:val="divider"/>
    <w:basedOn w:val="DefaultParagraphFont"/>
    <w:rsid w:val="00AB7957"/>
  </w:style>
  <w:style w:type="character" w:customStyle="1" w:styleId="blogdate">
    <w:name w:val="blogdate"/>
    <w:basedOn w:val="DefaultParagraphFont"/>
    <w:rsid w:val="00AB7957"/>
  </w:style>
  <w:style w:type="character" w:customStyle="1" w:styleId="ticker">
    <w:name w:val="ticker"/>
    <w:basedOn w:val="DefaultParagraphFont"/>
    <w:rsid w:val="00AB7957"/>
  </w:style>
  <w:style w:type="character" w:customStyle="1" w:styleId="posted">
    <w:name w:val="posted"/>
    <w:basedOn w:val="DefaultParagraphFont"/>
    <w:rsid w:val="00AB7957"/>
  </w:style>
  <w:style w:type="character" w:customStyle="1" w:styleId="time">
    <w:name w:val="time"/>
    <w:basedOn w:val="DefaultParagraphFont"/>
    <w:rsid w:val="00AB7957"/>
  </w:style>
  <w:style w:type="character" w:customStyle="1" w:styleId="dot">
    <w:name w:val="dot"/>
    <w:basedOn w:val="DefaultParagraphFont"/>
    <w:rsid w:val="00AB7957"/>
  </w:style>
  <w:style w:type="character" w:customStyle="1" w:styleId="hn-date">
    <w:name w:val="hn-date"/>
    <w:basedOn w:val="DefaultParagraphFont"/>
    <w:rsid w:val="00AB7957"/>
  </w:style>
  <w:style w:type="character" w:customStyle="1" w:styleId="location">
    <w:name w:val="location"/>
    <w:basedOn w:val="DefaultParagraphFont"/>
    <w:rsid w:val="00AB7957"/>
  </w:style>
  <w:style w:type="character" w:customStyle="1" w:styleId="dropcap-letter">
    <w:name w:val="dropcap-letter"/>
    <w:basedOn w:val="DefaultParagraphFont"/>
    <w:rsid w:val="00AB7957"/>
  </w:style>
  <w:style w:type="character" w:customStyle="1" w:styleId="offscreen">
    <w:name w:val="offscreen"/>
    <w:basedOn w:val="DefaultParagraphFont"/>
    <w:rsid w:val="00AB7957"/>
  </w:style>
  <w:style w:type="character" w:customStyle="1" w:styleId="linked-in">
    <w:name w:val="linked-in"/>
    <w:basedOn w:val="DefaultParagraphFont"/>
    <w:rsid w:val="00AB7957"/>
  </w:style>
  <w:style w:type="character" w:customStyle="1" w:styleId="divs">
    <w:name w:val="divs"/>
    <w:basedOn w:val="DefaultParagraphFont"/>
    <w:rsid w:val="00AB7957"/>
  </w:style>
  <w:style w:type="character" w:customStyle="1" w:styleId="CardUnderlineChar0">
    <w:name w:val="Card Underline Char"/>
    <w:locked/>
    <w:rsid w:val="00AB7957"/>
    <w:rPr>
      <w:szCs w:val="24"/>
      <w:u w:val="single"/>
    </w:rPr>
  </w:style>
  <w:style w:type="character" w:customStyle="1" w:styleId="h4">
    <w:name w:val="h4"/>
    <w:rsid w:val="00AB7957"/>
  </w:style>
  <w:style w:type="character" w:customStyle="1" w:styleId="Date2">
    <w:name w:val="Date2"/>
    <w:rsid w:val="00AB7957"/>
  </w:style>
  <w:style w:type="character" w:customStyle="1" w:styleId="entry-title">
    <w:name w:val="entry-title"/>
    <w:basedOn w:val="DefaultParagraphFont"/>
    <w:rsid w:val="00AB7957"/>
  </w:style>
  <w:style w:type="character" w:customStyle="1" w:styleId="postheader">
    <w:name w:val="postheader"/>
    <w:basedOn w:val="DefaultParagraphFont"/>
    <w:rsid w:val="00AB7957"/>
  </w:style>
  <w:style w:type="numbering" w:customStyle="1" w:styleId="1ai1">
    <w:name w:val="1 / a / i1"/>
    <w:rsid w:val="00AB7957"/>
    <w:pPr>
      <w:numPr>
        <w:numId w:val="22"/>
      </w:numPr>
    </w:pPr>
  </w:style>
  <w:style w:type="numbering" w:styleId="1ai">
    <w:name w:val="Outline List 1"/>
    <w:basedOn w:val="NoList"/>
    <w:unhideWhenUsed/>
    <w:rsid w:val="00AB7957"/>
    <w:pPr>
      <w:numPr>
        <w:numId w:val="23"/>
      </w:numPr>
    </w:pPr>
  </w:style>
  <w:style w:type="numbering" w:customStyle="1" w:styleId="NoList6">
    <w:name w:val="No List6"/>
    <w:next w:val="NoList"/>
    <w:uiPriority w:val="99"/>
    <w:semiHidden/>
    <w:unhideWhenUsed/>
    <w:rsid w:val="00AB7957"/>
  </w:style>
  <w:style w:type="numbering" w:customStyle="1" w:styleId="NoList7">
    <w:name w:val="No List7"/>
    <w:next w:val="NoList"/>
    <w:semiHidden/>
    <w:unhideWhenUsed/>
    <w:rsid w:val="00AB7957"/>
  </w:style>
  <w:style w:type="paragraph" w:styleId="Index2">
    <w:name w:val="index 2"/>
    <w:basedOn w:val="Normal"/>
    <w:next w:val="Normal"/>
    <w:autoRedefine/>
    <w:rsid w:val="00AB7957"/>
    <w:pPr>
      <w:spacing w:after="200" w:line="276" w:lineRule="auto"/>
      <w:ind w:left="400" w:hanging="200"/>
    </w:pPr>
    <w:rPr>
      <w:bCs/>
    </w:rPr>
  </w:style>
  <w:style w:type="paragraph" w:styleId="Index3">
    <w:name w:val="index 3"/>
    <w:basedOn w:val="Normal"/>
    <w:next w:val="Normal"/>
    <w:autoRedefine/>
    <w:rsid w:val="00AB7957"/>
    <w:pPr>
      <w:spacing w:after="200" w:line="276" w:lineRule="auto"/>
      <w:ind w:left="600" w:hanging="200"/>
    </w:pPr>
    <w:rPr>
      <w:bCs/>
    </w:rPr>
  </w:style>
  <w:style w:type="paragraph" w:styleId="Index4">
    <w:name w:val="index 4"/>
    <w:basedOn w:val="Normal"/>
    <w:next w:val="Normal"/>
    <w:autoRedefine/>
    <w:rsid w:val="00AB7957"/>
    <w:pPr>
      <w:spacing w:after="200" w:line="276" w:lineRule="auto"/>
      <w:ind w:left="800" w:hanging="200"/>
    </w:pPr>
    <w:rPr>
      <w:bCs/>
    </w:rPr>
  </w:style>
  <w:style w:type="paragraph" w:styleId="Index5">
    <w:name w:val="index 5"/>
    <w:basedOn w:val="Normal"/>
    <w:next w:val="Normal"/>
    <w:autoRedefine/>
    <w:rsid w:val="00AB7957"/>
    <w:pPr>
      <w:spacing w:after="200" w:line="276" w:lineRule="auto"/>
      <w:ind w:left="1000" w:hanging="200"/>
    </w:pPr>
    <w:rPr>
      <w:bCs/>
    </w:rPr>
  </w:style>
  <w:style w:type="paragraph" w:styleId="Index6">
    <w:name w:val="index 6"/>
    <w:basedOn w:val="Normal"/>
    <w:next w:val="Normal"/>
    <w:autoRedefine/>
    <w:rsid w:val="00AB7957"/>
    <w:pPr>
      <w:spacing w:after="200" w:line="276" w:lineRule="auto"/>
      <w:ind w:left="1200" w:hanging="200"/>
    </w:pPr>
    <w:rPr>
      <w:bCs/>
    </w:rPr>
  </w:style>
  <w:style w:type="paragraph" w:styleId="Index7">
    <w:name w:val="index 7"/>
    <w:basedOn w:val="Normal"/>
    <w:next w:val="Normal"/>
    <w:autoRedefine/>
    <w:rsid w:val="00AB7957"/>
    <w:pPr>
      <w:spacing w:after="200" w:line="276" w:lineRule="auto"/>
      <w:ind w:left="1400" w:hanging="200"/>
    </w:pPr>
    <w:rPr>
      <w:bCs/>
    </w:rPr>
  </w:style>
  <w:style w:type="paragraph" w:styleId="Index8">
    <w:name w:val="index 8"/>
    <w:basedOn w:val="Normal"/>
    <w:next w:val="Normal"/>
    <w:autoRedefine/>
    <w:rsid w:val="00AB7957"/>
    <w:pPr>
      <w:spacing w:after="200" w:line="276" w:lineRule="auto"/>
      <w:ind w:left="1600" w:hanging="200"/>
    </w:pPr>
    <w:rPr>
      <w:bCs/>
    </w:rPr>
  </w:style>
  <w:style w:type="paragraph" w:styleId="Index9">
    <w:name w:val="index 9"/>
    <w:basedOn w:val="Normal"/>
    <w:next w:val="Normal"/>
    <w:autoRedefine/>
    <w:rsid w:val="00AB7957"/>
    <w:pPr>
      <w:spacing w:after="200" w:line="276" w:lineRule="auto"/>
      <w:ind w:left="1800" w:hanging="200"/>
    </w:pPr>
    <w:rPr>
      <w:bCs/>
    </w:rPr>
  </w:style>
  <w:style w:type="paragraph" w:styleId="IndexHeading">
    <w:name w:val="index heading"/>
    <w:basedOn w:val="Normal"/>
    <w:next w:val="Index1"/>
    <w:rsid w:val="00AB7957"/>
    <w:pPr>
      <w:spacing w:after="200" w:line="276" w:lineRule="auto"/>
    </w:pPr>
    <w:rPr>
      <w:bCs/>
    </w:rPr>
  </w:style>
  <w:style w:type="numbering" w:customStyle="1" w:styleId="NoList8">
    <w:name w:val="No List8"/>
    <w:next w:val="NoList"/>
    <w:semiHidden/>
    <w:unhideWhenUsed/>
    <w:rsid w:val="00AB7957"/>
  </w:style>
  <w:style w:type="numbering" w:customStyle="1" w:styleId="NoList9">
    <w:name w:val="No List9"/>
    <w:next w:val="NoList"/>
    <w:semiHidden/>
    <w:unhideWhenUsed/>
    <w:rsid w:val="00AB7957"/>
  </w:style>
  <w:style w:type="numbering" w:customStyle="1" w:styleId="NoList10">
    <w:name w:val="No List10"/>
    <w:next w:val="NoList"/>
    <w:semiHidden/>
    <w:unhideWhenUsed/>
    <w:rsid w:val="00AB7957"/>
  </w:style>
  <w:style w:type="numbering" w:customStyle="1" w:styleId="NoList13">
    <w:name w:val="No List13"/>
    <w:next w:val="NoList"/>
    <w:semiHidden/>
    <w:unhideWhenUsed/>
    <w:rsid w:val="00AB7957"/>
  </w:style>
  <w:style w:type="numbering" w:customStyle="1" w:styleId="NoList14">
    <w:name w:val="No List14"/>
    <w:next w:val="NoList"/>
    <w:semiHidden/>
    <w:unhideWhenUsed/>
    <w:rsid w:val="00AB7957"/>
  </w:style>
  <w:style w:type="numbering" w:customStyle="1" w:styleId="NoList15">
    <w:name w:val="No List15"/>
    <w:next w:val="NoList"/>
    <w:uiPriority w:val="99"/>
    <w:semiHidden/>
    <w:unhideWhenUsed/>
    <w:rsid w:val="00AB7957"/>
  </w:style>
  <w:style w:type="numbering" w:customStyle="1" w:styleId="NoList16">
    <w:name w:val="No List16"/>
    <w:next w:val="NoList"/>
    <w:uiPriority w:val="99"/>
    <w:semiHidden/>
    <w:unhideWhenUsed/>
    <w:rsid w:val="00AB7957"/>
  </w:style>
  <w:style w:type="numbering" w:customStyle="1" w:styleId="NoList17">
    <w:name w:val="No List17"/>
    <w:next w:val="NoList"/>
    <w:semiHidden/>
    <w:unhideWhenUsed/>
    <w:rsid w:val="00AB7957"/>
  </w:style>
  <w:style w:type="numbering" w:customStyle="1" w:styleId="NoList18">
    <w:name w:val="No List18"/>
    <w:next w:val="NoList"/>
    <w:uiPriority w:val="99"/>
    <w:semiHidden/>
    <w:unhideWhenUsed/>
    <w:rsid w:val="00AB7957"/>
  </w:style>
  <w:style w:type="numbering" w:customStyle="1" w:styleId="NoList19">
    <w:name w:val="No List19"/>
    <w:next w:val="NoList"/>
    <w:uiPriority w:val="99"/>
    <w:semiHidden/>
    <w:unhideWhenUsed/>
    <w:rsid w:val="00AB7957"/>
  </w:style>
  <w:style w:type="numbering" w:customStyle="1" w:styleId="NoList20">
    <w:name w:val="No List20"/>
    <w:next w:val="NoList"/>
    <w:semiHidden/>
    <w:unhideWhenUsed/>
    <w:rsid w:val="00AB7957"/>
  </w:style>
  <w:style w:type="numbering" w:customStyle="1" w:styleId="NoList31">
    <w:name w:val="No List31"/>
    <w:next w:val="NoList"/>
    <w:semiHidden/>
    <w:unhideWhenUsed/>
    <w:rsid w:val="00AB7957"/>
  </w:style>
  <w:style w:type="numbering" w:customStyle="1" w:styleId="NoList41">
    <w:name w:val="No List41"/>
    <w:next w:val="NoList"/>
    <w:semiHidden/>
    <w:unhideWhenUsed/>
    <w:rsid w:val="00AB7957"/>
  </w:style>
  <w:style w:type="numbering" w:customStyle="1" w:styleId="NoList51">
    <w:name w:val="No List51"/>
    <w:next w:val="NoList"/>
    <w:semiHidden/>
    <w:unhideWhenUsed/>
    <w:rsid w:val="00AB7957"/>
  </w:style>
  <w:style w:type="numbering" w:customStyle="1" w:styleId="NoList61">
    <w:name w:val="No List61"/>
    <w:next w:val="NoList"/>
    <w:semiHidden/>
    <w:unhideWhenUsed/>
    <w:rsid w:val="00AB7957"/>
  </w:style>
  <w:style w:type="numbering" w:customStyle="1" w:styleId="NoList71">
    <w:name w:val="No List71"/>
    <w:next w:val="NoList"/>
    <w:semiHidden/>
    <w:unhideWhenUsed/>
    <w:rsid w:val="00AB7957"/>
  </w:style>
  <w:style w:type="numbering" w:customStyle="1" w:styleId="NoList81">
    <w:name w:val="No List81"/>
    <w:next w:val="NoList"/>
    <w:semiHidden/>
    <w:unhideWhenUsed/>
    <w:rsid w:val="00AB7957"/>
  </w:style>
  <w:style w:type="numbering" w:customStyle="1" w:styleId="NoList91">
    <w:name w:val="No List91"/>
    <w:next w:val="NoList"/>
    <w:semiHidden/>
    <w:unhideWhenUsed/>
    <w:rsid w:val="00AB7957"/>
  </w:style>
  <w:style w:type="numbering" w:customStyle="1" w:styleId="NoList101">
    <w:name w:val="No List101"/>
    <w:next w:val="NoList"/>
    <w:uiPriority w:val="99"/>
    <w:semiHidden/>
    <w:unhideWhenUsed/>
    <w:rsid w:val="00AB7957"/>
  </w:style>
  <w:style w:type="numbering" w:customStyle="1" w:styleId="NoList121">
    <w:name w:val="No List121"/>
    <w:next w:val="NoList"/>
    <w:semiHidden/>
    <w:unhideWhenUsed/>
    <w:rsid w:val="00AB7957"/>
  </w:style>
  <w:style w:type="numbering" w:customStyle="1" w:styleId="NoList131">
    <w:name w:val="No List131"/>
    <w:next w:val="NoList"/>
    <w:semiHidden/>
    <w:unhideWhenUsed/>
    <w:rsid w:val="00AB7957"/>
  </w:style>
  <w:style w:type="numbering" w:customStyle="1" w:styleId="NoList141">
    <w:name w:val="No List141"/>
    <w:next w:val="NoList"/>
    <w:semiHidden/>
    <w:unhideWhenUsed/>
    <w:rsid w:val="00AB7957"/>
  </w:style>
  <w:style w:type="paragraph" w:customStyle="1" w:styleId="Quote20">
    <w:name w:val="Quote2"/>
    <w:basedOn w:val="Default"/>
    <w:next w:val="Default"/>
    <w:qFormat/>
    <w:rsid w:val="00AB7957"/>
    <w:rPr>
      <w:rFonts w:eastAsia="Calibri"/>
      <w:color w:val="auto"/>
      <w:szCs w:val="22"/>
    </w:rPr>
  </w:style>
  <w:style w:type="character" w:customStyle="1" w:styleId="StyleLatinBaskervilleUnderline">
    <w:name w:val="Style (Latin) Baskerville Underline"/>
    <w:rsid w:val="00AB7957"/>
    <w:rPr>
      <w:rFonts w:ascii="Baskerville" w:hAnsi="Baskerville"/>
      <w:sz w:val="26"/>
      <w:u w:val="single"/>
    </w:rPr>
  </w:style>
  <w:style w:type="numbering" w:customStyle="1" w:styleId="NoList22">
    <w:name w:val="No List22"/>
    <w:next w:val="NoList"/>
    <w:semiHidden/>
    <w:unhideWhenUsed/>
    <w:rsid w:val="00AB7957"/>
  </w:style>
  <w:style w:type="numbering" w:customStyle="1" w:styleId="NoList23">
    <w:name w:val="No List23"/>
    <w:next w:val="NoList"/>
    <w:semiHidden/>
    <w:unhideWhenUsed/>
    <w:rsid w:val="00AB7957"/>
  </w:style>
  <w:style w:type="numbering" w:customStyle="1" w:styleId="NoList24">
    <w:name w:val="No List24"/>
    <w:next w:val="NoList"/>
    <w:semiHidden/>
    <w:unhideWhenUsed/>
    <w:rsid w:val="00AB7957"/>
  </w:style>
  <w:style w:type="numbering" w:customStyle="1" w:styleId="NoList25">
    <w:name w:val="No List25"/>
    <w:next w:val="NoList"/>
    <w:semiHidden/>
    <w:unhideWhenUsed/>
    <w:rsid w:val="00AB7957"/>
  </w:style>
  <w:style w:type="character" w:customStyle="1" w:styleId="StyleStyleUnderline411pt">
    <w:name w:val="Style Style Underline4 + 11 pt"/>
    <w:basedOn w:val="DefaultParagraphFont"/>
    <w:rsid w:val="00AB7957"/>
    <w:rPr>
      <w:sz w:val="20"/>
      <w:u w:val="single"/>
    </w:rPr>
  </w:style>
  <w:style w:type="character" w:customStyle="1" w:styleId="StyleStyleUnderline411ptBold">
    <w:name w:val="Style Style Underline4 + 11 pt Bold"/>
    <w:basedOn w:val="DefaultParagraphFont"/>
    <w:rsid w:val="00AB7957"/>
    <w:rPr>
      <w:b/>
      <w:bCs/>
      <w:sz w:val="20"/>
      <w:u w:val="single"/>
    </w:rPr>
  </w:style>
  <w:style w:type="character" w:customStyle="1" w:styleId="StyleStyleUnderline311pt">
    <w:name w:val="Style Style Underline3 + 11 pt"/>
    <w:basedOn w:val="DefaultParagraphFont"/>
    <w:rsid w:val="00AB7957"/>
    <w:rPr>
      <w:sz w:val="20"/>
      <w:u w:val="single"/>
    </w:rPr>
  </w:style>
  <w:style w:type="character" w:customStyle="1" w:styleId="StyleStyleUnderline311ptBold">
    <w:name w:val="Style Style Underline3 + 11 pt Bold"/>
    <w:basedOn w:val="DefaultParagraphFont"/>
    <w:rsid w:val="00AB7957"/>
    <w:rPr>
      <w:b/>
      <w:bCs/>
      <w:sz w:val="20"/>
      <w:u w:val="single"/>
    </w:rPr>
  </w:style>
  <w:style w:type="character" w:customStyle="1" w:styleId="dropcap1">
    <w:name w:val="dropcap1"/>
    <w:rsid w:val="00AB7957"/>
  </w:style>
  <w:style w:type="character" w:customStyle="1" w:styleId="HighlightedUnderlineEmphasis">
    <w:name w:val="Highlighted Underline Emphasis"/>
    <w:rsid w:val="00AB7957"/>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AB7957"/>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AB7957"/>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AB7957"/>
    <w:rPr>
      <w:rFonts w:ascii="Georgia" w:hAnsi="Georgia"/>
      <w:u w:val="single"/>
    </w:rPr>
  </w:style>
  <w:style w:type="paragraph" w:customStyle="1" w:styleId="StyleCardsGeorgia12ptBoldThickunderlineBorderSin">
    <w:name w:val="Style Cards + Georgia 12 pt Bold Thick underline Border: : (Sin..."/>
    <w:basedOn w:val="Normal"/>
    <w:qFormat/>
    <w:rsid w:val="00AB7957"/>
    <w:pPr>
      <w:autoSpaceDE w:val="0"/>
      <w:autoSpaceDN w:val="0"/>
      <w:adjustRightInd w:val="0"/>
      <w:spacing w:after="0" w:line="240" w:lineRule="auto"/>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AB7957"/>
    <w:rPr>
      <w:rFonts w:ascii="Georgia" w:hAnsi="Georgia"/>
      <w:sz w:val="24"/>
      <w:u w:val="single"/>
    </w:rPr>
  </w:style>
  <w:style w:type="paragraph" w:customStyle="1" w:styleId="StyleCardsGeorgia">
    <w:name w:val="Style Cards + Georgia"/>
    <w:basedOn w:val="Normal"/>
    <w:qFormat/>
    <w:rsid w:val="00AB7957"/>
    <w:pPr>
      <w:autoSpaceDE w:val="0"/>
      <w:autoSpaceDN w:val="0"/>
      <w:adjustRightInd w:val="0"/>
      <w:spacing w:after="0" w:line="240" w:lineRule="auto"/>
      <w:ind w:left="432" w:right="432"/>
    </w:pPr>
    <w:rPr>
      <w:sz w:val="20"/>
      <w:szCs w:val="20"/>
    </w:rPr>
  </w:style>
  <w:style w:type="paragraph" w:customStyle="1" w:styleId="StyleunderlinedLatinGeorgiaBoldThickunderlineBorder">
    <w:name w:val="Style underlined + (Latin) Georgia Bold Thick underline Border: ..."/>
    <w:qFormat/>
    <w:rsid w:val="00AB7957"/>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AB7957"/>
    <w:pPr>
      <w:spacing w:after="200" w:line="276" w:lineRule="auto"/>
      <w:contextualSpacing/>
    </w:pPr>
    <w:rPr>
      <w:rFonts w:eastAsia="Malgun Gothic"/>
      <w:sz w:val="24"/>
      <w:u w:val="single"/>
    </w:rPr>
  </w:style>
  <w:style w:type="character" w:customStyle="1" w:styleId="StyleStyleBoldUnderlineUnderlineIntenseEmphasis1apple-style-1">
    <w:name w:val="Style Style Bold UnderlineUnderlineIntense Emphasis1apple-style-...1"/>
    <w:basedOn w:val="DefaultParagraphFont"/>
    <w:rsid w:val="00AB7957"/>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AB7957"/>
    <w:rPr>
      <w:b w:val="0"/>
      <w:bCs w:val="0"/>
      <w:sz w:val="22"/>
      <w:u w:val="single"/>
      <w:bdr w:val="none" w:sz="0" w:space="0" w:color="auto"/>
    </w:rPr>
  </w:style>
  <w:style w:type="character" w:customStyle="1" w:styleId="maintitle">
    <w:name w:val="maintitle"/>
    <w:basedOn w:val="DefaultParagraphFont"/>
    <w:rsid w:val="00AB7957"/>
  </w:style>
  <w:style w:type="character" w:customStyle="1" w:styleId="cit-title">
    <w:name w:val="cit-title"/>
    <w:basedOn w:val="DefaultParagraphFont"/>
    <w:rsid w:val="00AB7957"/>
  </w:style>
  <w:style w:type="paragraph" w:customStyle="1" w:styleId="txttitle">
    <w:name w:val="txttitle"/>
    <w:basedOn w:val="Normal"/>
    <w:rsid w:val="00AB7957"/>
    <w:pPr>
      <w:spacing w:before="100" w:beforeAutospacing="1" w:after="100" w:afterAutospacing="1" w:line="240" w:lineRule="auto"/>
    </w:pPr>
    <w:rPr>
      <w:sz w:val="24"/>
    </w:rPr>
  </w:style>
  <w:style w:type="character" w:customStyle="1" w:styleId="volume">
    <w:name w:val="volume"/>
    <w:basedOn w:val="DefaultParagraphFont"/>
    <w:rsid w:val="00AB7957"/>
  </w:style>
  <w:style w:type="character" w:customStyle="1" w:styleId="z3988">
    <w:name w:val="z3988"/>
    <w:basedOn w:val="DefaultParagraphFont"/>
    <w:rsid w:val="00AB7957"/>
  </w:style>
  <w:style w:type="paragraph" w:customStyle="1" w:styleId="SmallCards">
    <w:name w:val="Small Cards"/>
    <w:basedOn w:val="Normal"/>
    <w:autoRedefine/>
    <w:rsid w:val="00AB7957"/>
    <w:pPr>
      <w:spacing w:after="0" w:line="240" w:lineRule="auto"/>
    </w:pPr>
    <w:rPr>
      <w:rFonts w:eastAsia="Times New Roman"/>
      <w:szCs w:val="20"/>
    </w:rPr>
  </w:style>
  <w:style w:type="character" w:customStyle="1" w:styleId="freeaccess">
    <w:name w:val="freeaccess"/>
    <w:basedOn w:val="DefaultParagraphFont"/>
    <w:rsid w:val="00AB7957"/>
  </w:style>
  <w:style w:type="character" w:customStyle="1" w:styleId="person-name">
    <w:name w:val="person-name"/>
    <w:basedOn w:val="DefaultParagraphFont"/>
    <w:rsid w:val="00AB7957"/>
  </w:style>
  <w:style w:type="character" w:customStyle="1" w:styleId="articoloinside">
    <w:name w:val="articolo_inside"/>
    <w:rsid w:val="00AB7957"/>
  </w:style>
  <w:style w:type="paragraph" w:customStyle="1" w:styleId="pagetools">
    <w:name w:val="pagetools"/>
    <w:basedOn w:val="Normal"/>
    <w:qFormat/>
    <w:rsid w:val="00AB7957"/>
    <w:pPr>
      <w:spacing w:before="100" w:beforeAutospacing="1" w:after="100" w:afterAutospacing="1" w:line="240" w:lineRule="auto"/>
    </w:pPr>
    <w:rPr>
      <w:rFonts w:eastAsia="Times New Roman"/>
      <w:sz w:val="24"/>
    </w:rPr>
  </w:style>
  <w:style w:type="character" w:customStyle="1" w:styleId="job">
    <w:name w:val="job"/>
    <w:basedOn w:val="DefaultParagraphFont"/>
    <w:rsid w:val="00AB7957"/>
  </w:style>
  <w:style w:type="character" w:customStyle="1" w:styleId="company">
    <w:name w:val="company"/>
    <w:basedOn w:val="DefaultParagraphFont"/>
    <w:rsid w:val="00AB7957"/>
  </w:style>
  <w:style w:type="character" w:customStyle="1" w:styleId="publisher">
    <w:name w:val="publisher"/>
    <w:basedOn w:val="DefaultParagraphFont"/>
    <w:rsid w:val="00AB7957"/>
  </w:style>
  <w:style w:type="character" w:customStyle="1" w:styleId="pubyear">
    <w:name w:val="pubyear"/>
    <w:basedOn w:val="DefaultParagraphFont"/>
    <w:rsid w:val="00AB7957"/>
  </w:style>
  <w:style w:type="character" w:customStyle="1" w:styleId="pubcity">
    <w:name w:val="pubcity"/>
    <w:basedOn w:val="DefaultParagraphFont"/>
    <w:rsid w:val="00AB7957"/>
  </w:style>
  <w:style w:type="paragraph" w:customStyle="1" w:styleId="C-Text">
    <w:name w:val="C-Text"/>
    <w:basedOn w:val="Normal"/>
    <w:qFormat/>
    <w:rsid w:val="00AB7957"/>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AB7957"/>
    <w:pPr>
      <w:spacing w:before="100" w:beforeAutospacing="1" w:after="100" w:afterAutospacing="1" w:line="240" w:lineRule="auto"/>
    </w:pPr>
    <w:rPr>
      <w:sz w:val="24"/>
    </w:rPr>
  </w:style>
  <w:style w:type="character" w:customStyle="1" w:styleId="ecdate">
    <w:name w:val="ec_date"/>
    <w:basedOn w:val="DefaultParagraphFont"/>
    <w:rsid w:val="00AB7957"/>
    <w:rPr>
      <w:rFonts w:ascii="Verdana" w:hAnsi="Verdana" w:hint="default"/>
      <w:sz w:val="20"/>
      <w:szCs w:val="20"/>
      <w:shd w:val="clear" w:color="auto" w:fill="FFFFFF"/>
    </w:rPr>
  </w:style>
  <w:style w:type="paragraph" w:customStyle="1" w:styleId="ecmsonormal">
    <w:name w:val="ec_msonormal"/>
    <w:basedOn w:val="Normal"/>
    <w:qFormat/>
    <w:rsid w:val="00AB7957"/>
    <w:pPr>
      <w:shd w:val="clear" w:color="auto" w:fill="FFFFFF"/>
      <w:spacing w:before="100" w:beforeAutospacing="1" w:after="100" w:afterAutospacing="1" w:line="240" w:lineRule="auto"/>
      <w:textAlignment w:val="top"/>
    </w:pPr>
    <w:rPr>
      <w:rFonts w:ascii="Verdana" w:hAnsi="Verdana"/>
    </w:rPr>
  </w:style>
  <w:style w:type="character" w:customStyle="1" w:styleId="articletext0">
    <w:name w:val="article_text"/>
    <w:basedOn w:val="DefaultParagraphFont"/>
    <w:rsid w:val="00AB7957"/>
  </w:style>
  <w:style w:type="character" w:customStyle="1" w:styleId="hittermhilite">
    <w:name w:val="hittermhilite"/>
    <w:basedOn w:val="DefaultParagraphFont"/>
    <w:rsid w:val="00AB7957"/>
  </w:style>
  <w:style w:type="character" w:customStyle="1" w:styleId="articleheadline">
    <w:name w:val="articleheadline"/>
    <w:basedOn w:val="DefaultParagraphFont"/>
    <w:rsid w:val="00AB7957"/>
  </w:style>
  <w:style w:type="paragraph" w:customStyle="1" w:styleId="u-intro">
    <w:name w:val="u-intro"/>
    <w:basedOn w:val="Normal"/>
    <w:qFormat/>
    <w:rsid w:val="00AB7957"/>
    <w:pPr>
      <w:spacing w:before="100" w:beforeAutospacing="1" w:after="100" w:afterAutospacing="1" w:line="240" w:lineRule="auto"/>
    </w:pPr>
    <w:rPr>
      <w:sz w:val="24"/>
    </w:rPr>
  </w:style>
  <w:style w:type="character" w:customStyle="1" w:styleId="u-byline">
    <w:name w:val="u-byline"/>
    <w:basedOn w:val="DefaultParagraphFont"/>
    <w:rsid w:val="00AB7957"/>
  </w:style>
  <w:style w:type="character" w:customStyle="1" w:styleId="articlebya">
    <w:name w:val="articleby_a"/>
    <w:basedOn w:val="DefaultParagraphFont"/>
    <w:rsid w:val="00AB7957"/>
  </w:style>
  <w:style w:type="character" w:customStyle="1" w:styleId="popupwinby">
    <w:name w:val="popupwinby"/>
    <w:basedOn w:val="DefaultParagraphFont"/>
    <w:rsid w:val="00AB7957"/>
  </w:style>
  <w:style w:type="character" w:customStyle="1" w:styleId="storyheader">
    <w:name w:val="storyheader"/>
    <w:basedOn w:val="DefaultParagraphFont"/>
    <w:rsid w:val="00AB7957"/>
  </w:style>
  <w:style w:type="character" w:customStyle="1" w:styleId="marron">
    <w:name w:val="marron"/>
    <w:basedOn w:val="DefaultParagraphFont"/>
    <w:rsid w:val="00AB7957"/>
  </w:style>
  <w:style w:type="character" w:customStyle="1" w:styleId="UnderlineChar4Char">
    <w:name w:val="Underline Char4 Char"/>
    <w:basedOn w:val="DefaultParagraphFont"/>
    <w:link w:val="UnderlineChar4"/>
    <w:rsid w:val="00AB7957"/>
    <w:rPr>
      <w:u w:val="single"/>
    </w:rPr>
  </w:style>
  <w:style w:type="character" w:customStyle="1" w:styleId="BoldandUnderlineChar3Char2">
    <w:name w:val="Bold and Underline Char3 Char2"/>
    <w:basedOn w:val="DefaultParagraphFont"/>
    <w:link w:val="BoldandUnderlineChar3"/>
    <w:rsid w:val="00AB7957"/>
    <w:rPr>
      <w:b/>
      <w:u w:val="single"/>
    </w:rPr>
  </w:style>
  <w:style w:type="character" w:customStyle="1" w:styleId="LanguageChar">
    <w:name w:val="Language Char"/>
    <w:basedOn w:val="DefaultParagraphFont"/>
    <w:link w:val="Language"/>
    <w:rsid w:val="00AB7957"/>
    <w:rPr>
      <w:strike/>
      <w:sz w:val="16"/>
      <w:szCs w:val="16"/>
    </w:rPr>
  </w:style>
  <w:style w:type="character" w:customStyle="1" w:styleId="StyleNormalWeb10ptChar">
    <w:name w:val="Style Normal (Web) + 10 pt Char"/>
    <w:basedOn w:val="DefaultParagraphFont"/>
    <w:rsid w:val="00AB7957"/>
    <w:rPr>
      <w:szCs w:val="24"/>
      <w:lang w:val="en-US" w:eastAsia="en-US" w:bidi="ar-SA"/>
    </w:rPr>
  </w:style>
  <w:style w:type="paragraph" w:customStyle="1" w:styleId="TagCiteShells">
    <w:name w:val="Tag/Cite/Shells"/>
    <w:basedOn w:val="Normal"/>
    <w:qFormat/>
    <w:rsid w:val="00AB7957"/>
    <w:pPr>
      <w:spacing w:after="0" w:line="240" w:lineRule="auto"/>
    </w:pPr>
    <w:rPr>
      <w:b/>
    </w:rPr>
  </w:style>
  <w:style w:type="paragraph" w:customStyle="1" w:styleId="DefinitionTerm">
    <w:name w:val="Definition Term"/>
    <w:basedOn w:val="Normal"/>
    <w:next w:val="Normal"/>
    <w:qFormat/>
    <w:rsid w:val="00AB7957"/>
    <w:pPr>
      <w:spacing w:after="0" w:line="240" w:lineRule="auto"/>
    </w:pPr>
    <w:rPr>
      <w:snapToGrid w:val="0"/>
      <w:sz w:val="24"/>
    </w:rPr>
  </w:style>
  <w:style w:type="character" w:customStyle="1" w:styleId="Style3CharChar">
    <w:name w:val="Style3 Char Char"/>
    <w:basedOn w:val="DefaultParagraphFont"/>
    <w:rsid w:val="00AB7957"/>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AB7957"/>
    <w:pPr>
      <w:spacing w:before="480" w:after="60" w:line="240" w:lineRule="auto"/>
    </w:pPr>
    <w:rPr>
      <w:rFonts w:eastAsia="SimSun" w:cs="Times New Roman"/>
      <w:caps/>
      <w:sz w:val="20"/>
      <w:lang w:eastAsia="zh-CN"/>
    </w:rPr>
  </w:style>
  <w:style w:type="character" w:customStyle="1" w:styleId="NormalChar">
    <w:name w:val="Normal Char"/>
    <w:basedOn w:val="DefaultParagraphFont"/>
    <w:rsid w:val="00AB7957"/>
    <w:rPr>
      <w:lang w:eastAsia="en-US"/>
    </w:rPr>
  </w:style>
  <w:style w:type="character" w:customStyle="1" w:styleId="BoldUnderlineChar3">
    <w:name w:val="Bold + Underline Char"/>
    <w:basedOn w:val="DefaultParagraphFont"/>
    <w:rsid w:val="00AB7957"/>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AB7957"/>
  </w:style>
  <w:style w:type="character" w:customStyle="1" w:styleId="CharacterStyle7">
    <w:name w:val="Character Style 7"/>
    <w:rsid w:val="00AB7957"/>
    <w:rPr>
      <w:rFonts w:ascii="Arial Narrow" w:hAnsi="Arial Narrow" w:cs="Arial Narrow"/>
      <w:sz w:val="20"/>
      <w:szCs w:val="20"/>
      <w:u w:val="single"/>
    </w:rPr>
  </w:style>
  <w:style w:type="character" w:customStyle="1" w:styleId="StyleStyle4Char">
    <w:name w:val="Style Style4 + Char"/>
    <w:basedOn w:val="DefaultParagraphFont"/>
    <w:rsid w:val="00AB7957"/>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AB7957"/>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AB7957"/>
    <w:pPr>
      <w:spacing w:after="0" w:line="240" w:lineRule="auto"/>
    </w:pPr>
    <w:rPr>
      <w:rFonts w:ascii="Verdana" w:hAnsi="Verdana"/>
      <w:sz w:val="21"/>
      <w:szCs w:val="21"/>
      <w:u w:val="thick"/>
    </w:rPr>
  </w:style>
  <w:style w:type="character" w:styleId="PlaceholderText">
    <w:name w:val="Placeholder Text"/>
    <w:basedOn w:val="DefaultParagraphFont"/>
    <w:uiPriority w:val="99"/>
    <w:rsid w:val="00AB7957"/>
    <w:rPr>
      <w:color w:val="808080"/>
    </w:rPr>
  </w:style>
  <w:style w:type="paragraph" w:customStyle="1" w:styleId="Cite8">
    <w:name w:val="Cite8"/>
    <w:basedOn w:val="Normal"/>
    <w:autoRedefine/>
    <w:qFormat/>
    <w:rsid w:val="00AB7957"/>
    <w:pPr>
      <w:spacing w:after="0" w:line="240" w:lineRule="auto"/>
    </w:pPr>
    <w:rPr>
      <w:rFonts w:ascii="Arial Narrow" w:eastAsia="Calibri" w:hAnsi="Arial Narrow"/>
    </w:rPr>
  </w:style>
  <w:style w:type="character" w:customStyle="1" w:styleId="BoxX2">
    <w:name w:val="BoxX2"/>
    <w:qFormat/>
    <w:rsid w:val="00AB7957"/>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AB7957"/>
    <w:rPr>
      <w:rFonts w:ascii="Garamond" w:hAnsi="Garamond" w:hint="default"/>
      <w:sz w:val="16"/>
    </w:rPr>
  </w:style>
  <w:style w:type="paragraph" w:customStyle="1" w:styleId="StyleStyle49pt9">
    <w:name w:val="Style Style4 + 9 pt9"/>
    <w:basedOn w:val="Style4"/>
    <w:link w:val="StyleStyle49pt9Char"/>
    <w:rsid w:val="00AB7957"/>
    <w:pPr>
      <w:numPr>
        <w:numId w:val="0"/>
      </w:numPr>
    </w:pPr>
    <w:rPr>
      <w:rFonts w:eastAsia="SimSun"/>
      <w:lang w:eastAsia="zh-CN"/>
    </w:rPr>
  </w:style>
  <w:style w:type="character" w:customStyle="1" w:styleId="StyleStyle49pt9Char">
    <w:name w:val="Style Style4 + 9 pt9 Char"/>
    <w:link w:val="StyleStyle49pt9"/>
    <w:rsid w:val="00AB7957"/>
    <w:rPr>
      <w:rFonts w:ascii="Arial Narrow" w:eastAsia="SimSun" w:hAnsi="Arial Narrow"/>
      <w:szCs w:val="24"/>
      <w:u w:val="single"/>
      <w:lang w:eastAsia="zh-CN"/>
    </w:rPr>
  </w:style>
  <w:style w:type="character" w:customStyle="1" w:styleId="UnderlineCard1">
    <w:name w:val="Underline Card"/>
    <w:uiPriority w:val="6"/>
    <w:qFormat/>
    <w:rsid w:val="00AB7957"/>
    <w:rPr>
      <w:rFonts w:ascii="Arial" w:hAnsi="Arial"/>
      <w:b w:val="0"/>
      <w:bCs/>
      <w:sz w:val="20"/>
      <w:u w:val="single"/>
    </w:rPr>
  </w:style>
  <w:style w:type="paragraph" w:customStyle="1" w:styleId="2ndLevel-TAG">
    <w:name w:val="2nd Level - TAG"/>
    <w:basedOn w:val="Normal"/>
    <w:next w:val="Normal"/>
    <w:uiPriority w:val="99"/>
    <w:qFormat/>
    <w:rsid w:val="00AB7957"/>
    <w:pPr>
      <w:spacing w:after="0" w:line="240" w:lineRule="auto"/>
    </w:pPr>
  </w:style>
  <w:style w:type="character" w:customStyle="1" w:styleId="underlining0">
    <w:name w:val="underlining"/>
    <w:rsid w:val="00AB7957"/>
  </w:style>
  <w:style w:type="character" w:customStyle="1" w:styleId="btitle">
    <w:name w:val="btitle"/>
    <w:rsid w:val="00AB7957"/>
  </w:style>
  <w:style w:type="character" w:customStyle="1" w:styleId="green">
    <w:name w:val="green"/>
    <w:rsid w:val="00AB7957"/>
  </w:style>
  <w:style w:type="paragraph" w:customStyle="1" w:styleId="CM14">
    <w:name w:val="CM14"/>
    <w:basedOn w:val="Normal"/>
    <w:uiPriority w:val="99"/>
    <w:qFormat/>
    <w:rsid w:val="00AB7957"/>
    <w:pPr>
      <w:spacing w:after="0" w:line="240" w:lineRule="auto"/>
    </w:pPr>
  </w:style>
  <w:style w:type="character" w:customStyle="1" w:styleId="BodyText33">
    <w:name w:val="Body Text3"/>
    <w:rsid w:val="00AB7957"/>
  </w:style>
  <w:style w:type="character" w:customStyle="1" w:styleId="BodytextBold">
    <w:name w:val="Body text + Bold"/>
    <w:rsid w:val="00AB7957"/>
  </w:style>
  <w:style w:type="character" w:customStyle="1" w:styleId="Bodytext6pt">
    <w:name w:val="Body text + 6 pt"/>
    <w:rsid w:val="00AB7957"/>
  </w:style>
  <w:style w:type="paragraph" w:customStyle="1" w:styleId="DebateBlocking">
    <w:name w:val="DebateBlocking"/>
    <w:basedOn w:val="Normal"/>
    <w:next w:val="Nothing"/>
    <w:uiPriority w:val="99"/>
    <w:qFormat/>
    <w:rsid w:val="00AB7957"/>
    <w:pPr>
      <w:spacing w:after="0" w:line="240" w:lineRule="auto"/>
    </w:pPr>
  </w:style>
  <w:style w:type="character" w:customStyle="1" w:styleId="BodytextItalic1">
    <w:name w:val="Body text + Italic1"/>
    <w:aliases w:val="Spacing 0 pt1"/>
    <w:uiPriority w:val="99"/>
    <w:rsid w:val="00AB7957"/>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AB7957"/>
    <w:pPr>
      <w:spacing w:after="0" w:line="240" w:lineRule="auto"/>
    </w:p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AB7957"/>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AB7957"/>
    <w:pPr>
      <w:spacing w:before="100" w:beforeAutospacing="1" w:after="100" w:afterAutospacing="1" w:line="240" w:lineRule="auto"/>
    </w:pPr>
    <w:rPr>
      <w:rFonts w:eastAsia="Times New Roman"/>
      <w:sz w:val="24"/>
    </w:rPr>
  </w:style>
  <w:style w:type="character" w:customStyle="1" w:styleId="created">
    <w:name w:val="created"/>
    <w:basedOn w:val="DefaultParagraphFont"/>
    <w:rsid w:val="00AB7957"/>
  </w:style>
  <w:style w:type="paragraph" w:customStyle="1" w:styleId="8font">
    <w:name w:val="8font"/>
    <w:basedOn w:val="Normal"/>
    <w:next w:val="Normal"/>
    <w:autoRedefine/>
    <w:qFormat/>
    <w:rsid w:val="00AB7957"/>
    <w:pPr>
      <w:spacing w:after="0" w:line="240" w:lineRule="auto"/>
    </w:pPr>
    <w:rPr>
      <w:rFonts w:eastAsia="Cambria"/>
      <w:szCs w:val="16"/>
    </w:rPr>
  </w:style>
  <w:style w:type="paragraph" w:customStyle="1" w:styleId="CiteLittle">
    <w:name w:val="Cite Little"/>
    <w:next w:val="Normal"/>
    <w:qFormat/>
    <w:rsid w:val="00AB7957"/>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AB7957"/>
    <w:rPr>
      <w:rFonts w:ascii="Times New Roman" w:eastAsia="MS Mincho" w:hAnsi="Times New Roman"/>
      <w:b/>
      <w:bCs/>
      <w:u w:val="thick"/>
    </w:rPr>
  </w:style>
  <w:style w:type="character" w:customStyle="1" w:styleId="StyleAsianMSMincho">
    <w:name w:val="Style (Asian) MS Mincho"/>
    <w:rsid w:val="00AB7957"/>
    <w:rPr>
      <w:rFonts w:ascii="Times New Roman" w:eastAsia="MS Mincho" w:hAnsi="Times New Roman"/>
      <w:u w:val="thick"/>
    </w:rPr>
  </w:style>
  <w:style w:type="paragraph" w:customStyle="1" w:styleId="docheader">
    <w:name w:val="doc header"/>
    <w:autoRedefine/>
    <w:qFormat/>
    <w:rsid w:val="00AB7957"/>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AB7957"/>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AB7957"/>
  </w:style>
  <w:style w:type="character" w:customStyle="1" w:styleId="CardCharChar1">
    <w:name w:val="Card Char Char1"/>
    <w:rsid w:val="00AB7957"/>
    <w:rPr>
      <w:b/>
      <w:bCs/>
      <w:sz w:val="28"/>
      <w:szCs w:val="28"/>
    </w:rPr>
  </w:style>
  <w:style w:type="character" w:customStyle="1" w:styleId="CharacterStyle3">
    <w:name w:val="Character Style 3"/>
    <w:uiPriority w:val="99"/>
    <w:rsid w:val="00AB7957"/>
    <w:rPr>
      <w:sz w:val="18"/>
      <w:szCs w:val="18"/>
    </w:rPr>
  </w:style>
  <w:style w:type="paragraph" w:customStyle="1" w:styleId="bloctitles">
    <w:name w:val="bloc titles"/>
    <w:basedOn w:val="Heading1"/>
    <w:next w:val="Normal"/>
    <w:link w:val="bloctitlesChar"/>
    <w:autoRedefine/>
    <w:qFormat/>
    <w:rsid w:val="00AB7957"/>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eastAsia="Times New Roman" w:cs="Times New Roman"/>
      <w:sz w:val="28"/>
      <w:u w:val="single"/>
    </w:rPr>
  </w:style>
  <w:style w:type="character" w:customStyle="1" w:styleId="bloctitlesChar">
    <w:name w:val="bloc titles Char"/>
    <w:link w:val="bloctitles"/>
    <w:rsid w:val="00AB7957"/>
    <w:rPr>
      <w:rFonts w:ascii="Calibri" w:eastAsia="Times New Roman" w:hAnsi="Calibri" w:cs="Times New Roman"/>
      <w:b/>
      <w:sz w:val="28"/>
      <w:szCs w:val="32"/>
      <w:u w:val="single"/>
    </w:rPr>
  </w:style>
  <w:style w:type="paragraph" w:customStyle="1" w:styleId="blocorganizer">
    <w:name w:val="bloc organizer"/>
    <w:basedOn w:val="Heading1"/>
    <w:next w:val="bloctitles"/>
    <w:link w:val="blocorganizerChar"/>
    <w:autoRedefine/>
    <w:qFormat/>
    <w:rsid w:val="00AB7957"/>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eastAsia="Times New Roman" w:cs="Times New Roman"/>
      <w:sz w:val="4"/>
      <w:u w:val="single"/>
    </w:rPr>
  </w:style>
  <w:style w:type="character" w:customStyle="1" w:styleId="blocorganizerChar">
    <w:name w:val="bloc organizer Char"/>
    <w:link w:val="blocorganizer"/>
    <w:rsid w:val="00AB7957"/>
    <w:rPr>
      <w:rFonts w:ascii="Calibri" w:eastAsia="Times New Roman" w:hAnsi="Calibri" w:cs="Times New Roman"/>
      <w:b/>
      <w:sz w:val="4"/>
      <w:szCs w:val="32"/>
      <w:u w:val="single"/>
    </w:rPr>
  </w:style>
  <w:style w:type="character" w:customStyle="1" w:styleId="UnderlineBoldChar">
    <w:name w:val="Underline Bold Char"/>
    <w:locked/>
    <w:rsid w:val="00AB7957"/>
    <w:rPr>
      <w:rFonts w:ascii="Times New Roman" w:eastAsia="Times New Roman" w:hAnsi="Times New Roman" w:cs="Calibri"/>
      <w:b/>
      <w:sz w:val="24"/>
      <w:szCs w:val="20"/>
      <w:u w:val="single"/>
    </w:rPr>
  </w:style>
  <w:style w:type="character" w:customStyle="1" w:styleId="tagChar0">
    <w:name w:val="%tag Char"/>
    <w:link w:val="tag"/>
    <w:uiPriority w:val="99"/>
    <w:rsid w:val="00AB7957"/>
    <w:rPr>
      <w:rFonts w:ascii="Calibri" w:hAnsi="Calibri"/>
    </w:rPr>
  </w:style>
  <w:style w:type="character" w:customStyle="1" w:styleId="AAAcardChar">
    <w:name w:val="AAAcard Char"/>
    <w:link w:val="AAAcard"/>
    <w:uiPriority w:val="99"/>
    <w:rsid w:val="00AB7957"/>
    <w:rPr>
      <w:rFonts w:ascii="Calibri" w:hAnsi="Calibri"/>
    </w:rPr>
  </w:style>
  <w:style w:type="character" w:customStyle="1" w:styleId="underlineCharChar0">
    <w:name w:val="underline Char Char"/>
    <w:rsid w:val="00AB7957"/>
    <w:rPr>
      <w:rFonts w:ascii="Arial Narrow" w:eastAsia="Times New Roman" w:hAnsi="Arial Narrow" w:cs="Calibri"/>
      <w:sz w:val="24"/>
      <w:u w:val="single"/>
    </w:rPr>
  </w:style>
  <w:style w:type="paragraph" w:customStyle="1" w:styleId="tagstyle0">
    <w:name w:val="tagstyle"/>
    <w:basedOn w:val="Normal"/>
    <w:rsid w:val="00AB7957"/>
    <w:pPr>
      <w:spacing w:before="100" w:beforeAutospacing="1" w:after="100" w:afterAutospacing="1" w:line="240" w:lineRule="auto"/>
    </w:pPr>
    <w:rPr>
      <w:rFonts w:eastAsia="Times New Roman"/>
      <w:sz w:val="24"/>
    </w:rPr>
  </w:style>
  <w:style w:type="character" w:customStyle="1" w:styleId="newsstorytitle">
    <w:name w:val="news_story_title"/>
    <w:rsid w:val="00AB7957"/>
  </w:style>
  <w:style w:type="character" w:customStyle="1" w:styleId="yqlink">
    <w:name w:val="yqlink"/>
    <w:rsid w:val="00AB7957"/>
  </w:style>
  <w:style w:type="character" w:customStyle="1" w:styleId="clbody">
    <w:name w:val="clbody"/>
    <w:rsid w:val="00AB7957"/>
  </w:style>
  <w:style w:type="character" w:customStyle="1" w:styleId="Boxing">
    <w:name w:val="Boxing"/>
    <w:rsid w:val="00AB7957"/>
    <w:rPr>
      <w:rFonts w:ascii="Arial Narrow" w:hAnsi="Arial Narrow"/>
      <w:dstrike w:val="0"/>
      <w:sz w:val="20"/>
      <w:bdr w:val="single" w:sz="2" w:space="0" w:color="auto"/>
      <w:vertAlign w:val="baseline"/>
    </w:rPr>
  </w:style>
  <w:style w:type="paragraph" w:customStyle="1" w:styleId="Analyticals">
    <w:name w:val="Analyticals"/>
    <w:basedOn w:val="Normal"/>
    <w:rsid w:val="00AB7957"/>
    <w:pPr>
      <w:spacing w:after="0" w:line="240" w:lineRule="auto"/>
    </w:pPr>
    <w:rPr>
      <w:rFonts w:eastAsia="Times New Roman"/>
      <w:sz w:val="24"/>
    </w:rPr>
  </w:style>
  <w:style w:type="character" w:customStyle="1" w:styleId="norm">
    <w:name w:val="norm"/>
    <w:rsid w:val="00AB7957"/>
  </w:style>
  <w:style w:type="character" w:customStyle="1" w:styleId="boldandunderlinecharcharcharcharcharcharcharcharcharcharcharcharcharcharcharchar0">
    <w:name w:val="boldandunderlinecharcharcharcharcharcharcharcharcharcharcharcharcharcharcharchar"/>
    <w:rsid w:val="00AB7957"/>
  </w:style>
  <w:style w:type="character" w:customStyle="1" w:styleId="underlinecharcharcharcharcharcharcharcharcharcharcharcharcharchar0">
    <w:name w:val="underlinecharcharcharcharcharcharcharcharcharcharcharcharcharchar"/>
    <w:rsid w:val="00AB7957"/>
  </w:style>
  <w:style w:type="character" w:customStyle="1" w:styleId="CharCharCharCharCharChar1Char">
    <w:name w:val="Char Char Char Char Char Char1 Char"/>
    <w:rsid w:val="00AB7957"/>
    <w:rPr>
      <w:rFonts w:ascii="Times New Roman" w:eastAsia="Times New Roman" w:hAnsi="Times New Roman" w:cs="Times New Roman"/>
      <w:b/>
      <w:sz w:val="24"/>
      <w:szCs w:val="24"/>
    </w:rPr>
  </w:style>
  <w:style w:type="character" w:customStyle="1" w:styleId="Taggin-New">
    <w:name w:val="Taggin - New"/>
    <w:rsid w:val="00AB7957"/>
    <w:rPr>
      <w:rFonts w:ascii="Arial Narrow" w:hAnsi="Arial Narrow"/>
      <w:b/>
      <w:sz w:val="22"/>
    </w:rPr>
  </w:style>
  <w:style w:type="character" w:customStyle="1" w:styleId="emphasis22">
    <w:name w:val="emphasis2"/>
    <w:rsid w:val="00AB7957"/>
  </w:style>
  <w:style w:type="character" w:customStyle="1" w:styleId="citechar0">
    <w:name w:val="citechar"/>
    <w:rsid w:val="00AB7957"/>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AB7957"/>
    <w:rPr>
      <w:sz w:val="24"/>
      <w:szCs w:val="24"/>
      <w:lang w:val="en-US" w:eastAsia="en-US" w:bidi="ar-SA"/>
    </w:rPr>
  </w:style>
  <w:style w:type="character" w:customStyle="1" w:styleId="NewTag">
    <w:name w:val="NewTag"/>
    <w:uiPriority w:val="1"/>
    <w:qFormat/>
    <w:rsid w:val="00AB7957"/>
    <w:rPr>
      <w:rFonts w:ascii="Georgia" w:hAnsi="Georgia"/>
      <w:b/>
      <w:sz w:val="24"/>
    </w:rPr>
  </w:style>
  <w:style w:type="character" w:customStyle="1" w:styleId="searchtools-record-title">
    <w:name w:val="searchtools-record-title"/>
    <w:basedOn w:val="DefaultParagraphFont"/>
    <w:rsid w:val="00AB7957"/>
  </w:style>
  <w:style w:type="character" w:customStyle="1" w:styleId="HighlightedUnderline0">
    <w:name w:val="Highlighted Underline"/>
    <w:basedOn w:val="DefaultParagraphFont"/>
    <w:uiPriority w:val="1"/>
    <w:qFormat/>
    <w:rsid w:val="00AB7957"/>
    <w:rPr>
      <w:rFonts w:ascii="Arial Narrow" w:hAnsi="Arial Narrow"/>
      <w:b w:val="0"/>
      <w:sz w:val="22"/>
      <w:u w:val="single"/>
      <w:bdr w:val="none" w:sz="0" w:space="0" w:color="auto"/>
      <w:shd w:val="clear" w:color="auto" w:fill="C76361"/>
    </w:rPr>
  </w:style>
  <w:style w:type="character" w:customStyle="1" w:styleId="rightside">
    <w:name w:val="rightside"/>
    <w:rsid w:val="00AB7957"/>
  </w:style>
  <w:style w:type="character" w:customStyle="1" w:styleId="flourish">
    <w:name w:val="flourish"/>
    <w:rsid w:val="00AB7957"/>
  </w:style>
  <w:style w:type="character" w:customStyle="1" w:styleId="style150">
    <w:name w:val="style150"/>
    <w:rsid w:val="00AB7957"/>
  </w:style>
  <w:style w:type="character" w:customStyle="1" w:styleId="head">
    <w:name w:val="head"/>
    <w:rsid w:val="00AB7957"/>
  </w:style>
  <w:style w:type="character" w:customStyle="1" w:styleId="first-letter">
    <w:name w:val="first-letter"/>
    <w:rsid w:val="00AB7957"/>
  </w:style>
  <w:style w:type="character" w:customStyle="1" w:styleId="focusparagraph">
    <w:name w:val="focusparagraph"/>
    <w:rsid w:val="00AB7957"/>
  </w:style>
  <w:style w:type="character" w:customStyle="1" w:styleId="StyleUnderlineCharChar111pt">
    <w:name w:val="Style Underline Char Char1 + 11 pt"/>
    <w:rsid w:val="00AB7957"/>
    <w:rPr>
      <w:rFonts w:ascii="Times New Roman" w:hAnsi="Times New Roman"/>
      <w:sz w:val="20"/>
      <w:u w:val="single"/>
      <w:lang w:val="en-US" w:eastAsia="en-US" w:bidi="ar-SA"/>
    </w:rPr>
  </w:style>
  <w:style w:type="character" w:customStyle="1" w:styleId="CharChar31">
    <w:name w:val="Char Char31"/>
    <w:rsid w:val="00AB7957"/>
    <w:rPr>
      <w:rFonts w:cs="Arial"/>
      <w:b/>
      <w:bCs/>
      <w:szCs w:val="32"/>
      <w:lang w:val="en-US" w:eastAsia="en-US" w:bidi="ar-SA"/>
    </w:rPr>
  </w:style>
  <w:style w:type="character" w:customStyle="1" w:styleId="citationgenerated">
    <w:name w:val="citation generated"/>
    <w:rsid w:val="00AB7957"/>
  </w:style>
  <w:style w:type="character" w:customStyle="1" w:styleId="commentstext0">
    <w:name w:val="comments_text"/>
    <w:uiPriority w:val="99"/>
    <w:rsid w:val="00AB7957"/>
    <w:rPr>
      <w:rFonts w:cs="Times New Roman"/>
    </w:rPr>
  </w:style>
  <w:style w:type="paragraph" w:customStyle="1" w:styleId="CM25">
    <w:name w:val="CM25"/>
    <w:basedOn w:val="Default"/>
    <w:next w:val="Default"/>
    <w:qFormat/>
    <w:rsid w:val="00AB7957"/>
    <w:pPr>
      <w:spacing w:after="233" w:line="276" w:lineRule="auto"/>
    </w:pPr>
    <w:rPr>
      <w:rFonts w:ascii="Georgia" w:eastAsia="Calibri" w:hAnsi="Georgia"/>
      <w:color w:val="auto"/>
      <w:sz w:val="22"/>
    </w:rPr>
  </w:style>
  <w:style w:type="character" w:customStyle="1" w:styleId="FontStyle29">
    <w:name w:val="Font Style29"/>
    <w:uiPriority w:val="99"/>
    <w:rsid w:val="00AB7957"/>
    <w:rPr>
      <w:rFonts w:ascii="Arial" w:hAnsi="Arial" w:cs="Arial"/>
      <w:sz w:val="14"/>
      <w:szCs w:val="14"/>
    </w:rPr>
  </w:style>
  <w:style w:type="character" w:customStyle="1" w:styleId="A8">
    <w:name w:val="A8"/>
    <w:rsid w:val="00AB7957"/>
    <w:rPr>
      <w:color w:val="000000"/>
      <w:sz w:val="12"/>
      <w:szCs w:val="12"/>
    </w:rPr>
  </w:style>
  <w:style w:type="character" w:customStyle="1" w:styleId="apturelink">
    <w:name w:val="apturelink"/>
    <w:rsid w:val="00AB7957"/>
  </w:style>
  <w:style w:type="character" w:customStyle="1" w:styleId="apturelinkicon">
    <w:name w:val="apturelinkicon"/>
    <w:rsid w:val="00AB7957"/>
  </w:style>
  <w:style w:type="character" w:customStyle="1" w:styleId="titletxt">
    <w:name w:val="titletxt"/>
    <w:rsid w:val="00AB7957"/>
  </w:style>
  <w:style w:type="character" w:customStyle="1" w:styleId="colbcopy">
    <w:name w:val="colbcopy"/>
    <w:rsid w:val="00AB7957"/>
  </w:style>
  <w:style w:type="character" w:customStyle="1" w:styleId="hcard">
    <w:name w:val="hcard"/>
    <w:rsid w:val="00AB7957"/>
  </w:style>
  <w:style w:type="table" w:styleId="MediumGrid2">
    <w:name w:val="Medium Grid 2"/>
    <w:basedOn w:val="TableNormal"/>
    <w:uiPriority w:val="68"/>
    <w:rsid w:val="00AB795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AB7957"/>
    <w:rPr>
      <w:rFonts w:ascii="Courier" w:eastAsia="Cambria" w:hAnsi="Courier"/>
      <w:sz w:val="21"/>
      <w:szCs w:val="21"/>
    </w:rPr>
  </w:style>
  <w:style w:type="paragraph" w:customStyle="1" w:styleId="hotroute2">
    <w:name w:val="hotroute"/>
    <w:basedOn w:val="Normal"/>
    <w:qFormat/>
    <w:rsid w:val="00AB7957"/>
    <w:pPr>
      <w:spacing w:after="0" w:line="240" w:lineRule="auto"/>
      <w:ind w:left="288"/>
    </w:pPr>
  </w:style>
  <w:style w:type="paragraph" w:customStyle="1" w:styleId="DeleteAnalytics">
    <w:name w:val="Delete Analytics"/>
    <w:basedOn w:val="Heading4"/>
    <w:qFormat/>
    <w:rsid w:val="00AB7957"/>
    <w:pPr>
      <w:spacing w:before="200" w:line="240" w:lineRule="auto"/>
    </w:pPr>
    <w:rPr>
      <w:iCs w:val="0"/>
      <w:color w:val="800000"/>
      <w:sz w:val="22"/>
    </w:rPr>
  </w:style>
  <w:style w:type="paragraph" w:customStyle="1" w:styleId="ReallyFuckingSmall0">
    <w:name w:val="Really Fucking Small"/>
    <w:basedOn w:val="Normal"/>
    <w:link w:val="ReallyFuckingSmallChar0"/>
    <w:rsid w:val="00AB7957"/>
    <w:pPr>
      <w:spacing w:after="0" w:line="240" w:lineRule="auto"/>
      <w:ind w:left="144"/>
    </w:pPr>
    <w:rPr>
      <w:rFonts w:eastAsia="Times New Roman"/>
      <w:sz w:val="12"/>
    </w:rPr>
  </w:style>
  <w:style w:type="character" w:customStyle="1" w:styleId="ReallyFuckingSmallChar0">
    <w:name w:val="Really Fucking Small Char"/>
    <w:link w:val="ReallyFuckingSmall0"/>
    <w:rsid w:val="00AB7957"/>
    <w:rPr>
      <w:rFonts w:ascii="Calibri" w:eastAsia="Times New Roman" w:hAnsi="Calibri"/>
      <w:sz w:val="12"/>
    </w:rPr>
  </w:style>
  <w:style w:type="paragraph" w:customStyle="1" w:styleId="Boxempahsis">
    <w:name w:val="Box empahsis"/>
    <w:basedOn w:val="Normal"/>
    <w:link w:val="BoxempahsisChar"/>
    <w:qFormat/>
    <w:rsid w:val="00AB7957"/>
    <w:pPr>
      <w:spacing w:after="0" w:line="240" w:lineRule="auto"/>
    </w:pPr>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AB7957"/>
    <w:rPr>
      <w:rFonts w:ascii="Franklin Gothic Heavy" w:hAnsi="Franklin Gothic Heavy"/>
      <w:sz w:val="24"/>
      <w:u w:val="single"/>
      <w:bdr w:val="single" w:sz="4" w:space="0" w:color="auto"/>
    </w:rPr>
  </w:style>
  <w:style w:type="character" w:customStyle="1" w:styleId="Qualified">
    <w:name w:val="Qualified"/>
    <w:rsid w:val="00AB7957"/>
    <w:rPr>
      <w:rFonts w:asciiTheme="majorHAnsi" w:hAnsiTheme="majorHAnsi"/>
      <w:b/>
      <w:bCs/>
      <w:sz w:val="16"/>
    </w:rPr>
  </w:style>
  <w:style w:type="character" w:customStyle="1" w:styleId="Underline-Highlighted-WFU">
    <w:name w:val="Underline-Highlighted-WFU"/>
    <w:basedOn w:val="DefaultParagraphFont"/>
    <w:uiPriority w:val="1"/>
    <w:qFormat/>
    <w:rsid w:val="00AB7957"/>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AB7957"/>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AB7957"/>
    <w:rPr>
      <w:rFonts w:ascii="Arial" w:eastAsia="Times New Roman" w:hAnsi="Arial" w:cs="Arial"/>
      <w:b/>
      <w:bCs/>
      <w:kern w:val="32"/>
      <w:sz w:val="28"/>
      <w:szCs w:val="32"/>
    </w:rPr>
  </w:style>
  <w:style w:type="character" w:customStyle="1" w:styleId="columntexthead">
    <w:name w:val="columntexthead"/>
    <w:rsid w:val="00AB7957"/>
  </w:style>
  <w:style w:type="character" w:customStyle="1" w:styleId="instruction">
    <w:name w:val="instruction"/>
    <w:rsid w:val="00AB7957"/>
  </w:style>
  <w:style w:type="character" w:customStyle="1" w:styleId="listpipe">
    <w:name w:val="listpipe"/>
    <w:rsid w:val="00AB7957"/>
  </w:style>
  <w:style w:type="character" w:customStyle="1" w:styleId="imagelink">
    <w:name w:val="imagelink"/>
    <w:rsid w:val="00AB7957"/>
  </w:style>
  <w:style w:type="character" w:customStyle="1" w:styleId="leadin">
    <w:name w:val="leadin"/>
    <w:rsid w:val="00AB7957"/>
  </w:style>
  <w:style w:type="character" w:customStyle="1" w:styleId="A4">
    <w:name w:val="A4"/>
    <w:uiPriority w:val="99"/>
    <w:rsid w:val="00AB7957"/>
    <w:rPr>
      <w:rFonts w:ascii="Baskerville" w:hAnsi="Baskerville" w:cs="Baskerville"/>
      <w:b/>
      <w:bCs/>
      <w:color w:val="000000"/>
      <w:sz w:val="22"/>
      <w:szCs w:val="22"/>
    </w:rPr>
  </w:style>
  <w:style w:type="character" w:customStyle="1" w:styleId="noticiabyline">
    <w:name w:val="noticia_byline"/>
    <w:rsid w:val="00AB7957"/>
  </w:style>
  <w:style w:type="character" w:customStyle="1" w:styleId="sep">
    <w:name w:val="sep"/>
    <w:rsid w:val="00AB7957"/>
  </w:style>
  <w:style w:type="character" w:customStyle="1" w:styleId="rightnowyahoo">
    <w:name w:val="right_now_yahoo"/>
    <w:rsid w:val="00AB7957"/>
  </w:style>
  <w:style w:type="character" w:customStyle="1" w:styleId="submittedmeta">
    <w:name w:val="submitted meta"/>
    <w:rsid w:val="00AB7957"/>
  </w:style>
  <w:style w:type="character" w:customStyle="1" w:styleId="A10">
    <w:name w:val="A10"/>
    <w:uiPriority w:val="99"/>
    <w:rsid w:val="00AB7957"/>
    <w:rPr>
      <w:color w:val="000000"/>
      <w:sz w:val="12"/>
      <w:szCs w:val="12"/>
    </w:rPr>
  </w:style>
  <w:style w:type="paragraph" w:customStyle="1" w:styleId="Pa7">
    <w:name w:val="Pa7"/>
    <w:basedOn w:val="Default"/>
    <w:next w:val="Default"/>
    <w:uiPriority w:val="99"/>
    <w:qFormat/>
    <w:rsid w:val="00AB7957"/>
    <w:pPr>
      <w:spacing w:before="280" w:line="221" w:lineRule="atLeast"/>
    </w:pPr>
    <w:rPr>
      <w:rFonts w:ascii="Baskerville" w:eastAsia="Times New Roman" w:hAnsi="Baskerville"/>
      <w:color w:val="auto"/>
    </w:rPr>
  </w:style>
  <w:style w:type="character" w:customStyle="1" w:styleId="AAAunderline">
    <w:name w:val="AAAunderline"/>
    <w:qFormat/>
    <w:rsid w:val="00AB7957"/>
    <w:rPr>
      <w:b/>
      <w:u w:val="single"/>
    </w:rPr>
  </w:style>
  <w:style w:type="paragraph" w:customStyle="1" w:styleId="IndexHeader">
    <w:name w:val="Index Header"/>
    <w:basedOn w:val="Normal"/>
    <w:rsid w:val="00AB7957"/>
    <w:pPr>
      <w:spacing w:after="0" w:line="240" w:lineRule="auto"/>
      <w:ind w:left="-720"/>
      <w:outlineLvl w:val="0"/>
    </w:pPr>
    <w:rPr>
      <w:rFonts w:eastAsia="Times New Roman"/>
      <w:b/>
      <w:bCs/>
      <w:sz w:val="36"/>
      <w:szCs w:val="20"/>
    </w:rPr>
  </w:style>
  <w:style w:type="character" w:customStyle="1" w:styleId="IndexHeaderChar">
    <w:name w:val="Index Header Char"/>
    <w:rsid w:val="00AB7957"/>
    <w:rPr>
      <w:rFonts w:ascii="Times New Roman" w:eastAsia="Times New Roman" w:hAnsi="Times New Roman"/>
      <w:b/>
      <w:bCs/>
      <w:sz w:val="36"/>
    </w:rPr>
  </w:style>
  <w:style w:type="paragraph" w:customStyle="1" w:styleId="CardRead">
    <w:name w:val="Card_Read"/>
    <w:basedOn w:val="Normal"/>
    <w:rsid w:val="00AB7957"/>
    <w:pPr>
      <w:spacing w:after="0" w:line="240" w:lineRule="auto"/>
    </w:pPr>
    <w:rPr>
      <w:rFonts w:ascii="Times" w:eastAsia="Times" w:hAnsi="Times"/>
      <w:szCs w:val="20"/>
    </w:rPr>
  </w:style>
  <w:style w:type="paragraph" w:customStyle="1" w:styleId="CardNU">
    <w:name w:val="CardNU"/>
    <w:basedOn w:val="Normal"/>
    <w:rsid w:val="00AB7957"/>
    <w:pPr>
      <w:spacing w:after="0" w:line="240" w:lineRule="auto"/>
    </w:pPr>
    <w:rPr>
      <w:rFonts w:ascii="Times" w:eastAsia="Times" w:hAnsi="Times"/>
      <w:sz w:val="14"/>
      <w:szCs w:val="20"/>
    </w:rPr>
  </w:style>
  <w:style w:type="paragraph" w:customStyle="1" w:styleId="StyleHeading310pt">
    <w:name w:val="Style Heading 3 + 10 pt"/>
    <w:basedOn w:val="Heading3"/>
    <w:rsid w:val="00AB7957"/>
    <w:pPr>
      <w:keepLines w:val="0"/>
      <w:pageBreakBefore w:val="0"/>
      <w:spacing w:before="200" w:line="240" w:lineRule="auto"/>
      <w:ind w:left="576"/>
      <w:jc w:val="left"/>
    </w:pPr>
    <w:rPr>
      <w:rFonts w:eastAsia="Times New Roman" w:cs="Arial"/>
      <w:b w:val="0"/>
      <w:bCs/>
      <w:sz w:val="20"/>
      <w:szCs w:val="26"/>
      <w:u w:val="none"/>
    </w:rPr>
  </w:style>
  <w:style w:type="character" w:customStyle="1" w:styleId="StyleHeading310ptChar">
    <w:name w:val="Style Heading 3 + 10 pt Char"/>
    <w:rsid w:val="00AB7957"/>
    <w:rPr>
      <w:rFonts w:ascii="Times New Roman" w:eastAsia="Times New Roman" w:hAnsi="Times New Roman" w:cs="Arial"/>
      <w:b/>
      <w:bCs/>
      <w:sz w:val="26"/>
      <w:szCs w:val="26"/>
    </w:rPr>
  </w:style>
  <w:style w:type="paragraph" w:customStyle="1" w:styleId="Style30">
    <w:name w:val="Style 3"/>
    <w:basedOn w:val="Normal"/>
    <w:rsid w:val="00AB7957"/>
    <w:pPr>
      <w:autoSpaceDE w:val="0"/>
      <w:autoSpaceDN w:val="0"/>
      <w:spacing w:after="0" w:line="326" w:lineRule="auto"/>
      <w:ind w:firstLine="216"/>
      <w:jc w:val="both"/>
    </w:pPr>
    <w:rPr>
      <w:rFonts w:eastAsia="Times New Roman"/>
      <w:sz w:val="6"/>
      <w:szCs w:val="6"/>
    </w:rPr>
  </w:style>
  <w:style w:type="character" w:customStyle="1" w:styleId="BoldUnderlineChar10">
    <w:name w:val="BoldUnderline Char1"/>
    <w:rsid w:val="00AB7957"/>
    <w:rPr>
      <w:b/>
      <w:sz w:val="22"/>
      <w:szCs w:val="24"/>
      <w:u w:val="single"/>
      <w:lang w:val="en-US" w:eastAsia="en-US" w:bidi="ar-SA"/>
    </w:rPr>
  </w:style>
  <w:style w:type="paragraph" w:customStyle="1" w:styleId="CardText-NotUnderlined">
    <w:name w:val="Card Text - Not Underlined"/>
    <w:basedOn w:val="Normal"/>
    <w:rsid w:val="00AB7957"/>
    <w:pPr>
      <w:spacing w:after="60" w:line="240" w:lineRule="auto"/>
    </w:pPr>
    <w:rPr>
      <w:rFonts w:eastAsia="Times New Roman"/>
      <w:sz w:val="18"/>
    </w:rPr>
  </w:style>
  <w:style w:type="paragraph" w:customStyle="1" w:styleId="OmniPage8">
    <w:name w:val="OmniPage #8"/>
    <w:basedOn w:val="Normal"/>
    <w:rsid w:val="00AB7957"/>
    <w:pPr>
      <w:spacing w:after="0" w:line="240" w:lineRule="auto"/>
    </w:pPr>
    <w:rPr>
      <w:rFonts w:eastAsia="Times New Roman"/>
      <w:color w:val="000000"/>
      <w:sz w:val="20"/>
      <w:szCs w:val="20"/>
    </w:rPr>
  </w:style>
  <w:style w:type="paragraph" w:customStyle="1" w:styleId="OmniPage2">
    <w:name w:val="OmniPage #2"/>
    <w:basedOn w:val="Normal"/>
    <w:rsid w:val="00AB7957"/>
    <w:pPr>
      <w:spacing w:after="0" w:line="240" w:lineRule="auto"/>
    </w:pPr>
    <w:rPr>
      <w:rFonts w:eastAsia="Times New Roman"/>
      <w:color w:val="000000"/>
      <w:sz w:val="20"/>
      <w:szCs w:val="20"/>
    </w:rPr>
  </w:style>
  <w:style w:type="paragraph" w:customStyle="1" w:styleId="OmniPage6">
    <w:name w:val="OmniPage #6"/>
    <w:basedOn w:val="Normal"/>
    <w:rsid w:val="00AB7957"/>
    <w:pPr>
      <w:spacing w:after="0" w:line="240" w:lineRule="auto"/>
    </w:pPr>
    <w:rPr>
      <w:rFonts w:eastAsia="Times New Roman"/>
      <w:color w:val="000000"/>
      <w:sz w:val="20"/>
      <w:szCs w:val="20"/>
    </w:rPr>
  </w:style>
  <w:style w:type="paragraph" w:customStyle="1" w:styleId="OmniPage7">
    <w:name w:val="OmniPage #7"/>
    <w:basedOn w:val="Normal"/>
    <w:rsid w:val="00AB7957"/>
    <w:pPr>
      <w:spacing w:after="0" w:line="240" w:lineRule="auto"/>
    </w:pPr>
    <w:rPr>
      <w:rFonts w:eastAsia="Times New Roman"/>
      <w:color w:val="000000"/>
      <w:sz w:val="20"/>
      <w:szCs w:val="20"/>
    </w:rPr>
  </w:style>
  <w:style w:type="paragraph" w:customStyle="1" w:styleId="OmniPage11">
    <w:name w:val="OmniPage #11"/>
    <w:basedOn w:val="Normal"/>
    <w:rsid w:val="00AB7957"/>
    <w:pPr>
      <w:spacing w:after="0" w:line="240" w:lineRule="auto"/>
    </w:pPr>
    <w:rPr>
      <w:rFonts w:eastAsia="Times New Roman"/>
      <w:color w:val="000000"/>
      <w:sz w:val="20"/>
      <w:szCs w:val="20"/>
    </w:rPr>
  </w:style>
  <w:style w:type="paragraph" w:customStyle="1" w:styleId="OmniPage12">
    <w:name w:val="OmniPage #12"/>
    <w:basedOn w:val="Normal"/>
    <w:rsid w:val="00AB7957"/>
    <w:pPr>
      <w:spacing w:after="0" w:line="240" w:lineRule="auto"/>
    </w:pPr>
    <w:rPr>
      <w:rFonts w:eastAsia="Times New Roman"/>
      <w:color w:val="000000"/>
      <w:sz w:val="20"/>
      <w:szCs w:val="20"/>
    </w:rPr>
  </w:style>
  <w:style w:type="paragraph" w:customStyle="1" w:styleId="OmniPage13">
    <w:name w:val="OmniPage #13"/>
    <w:basedOn w:val="Normal"/>
    <w:rsid w:val="00AB7957"/>
    <w:pPr>
      <w:spacing w:after="0" w:line="240" w:lineRule="auto"/>
    </w:pPr>
    <w:rPr>
      <w:rFonts w:eastAsia="Times New Roman"/>
      <w:color w:val="000000"/>
      <w:sz w:val="20"/>
      <w:szCs w:val="20"/>
    </w:rPr>
  </w:style>
  <w:style w:type="paragraph" w:customStyle="1" w:styleId="OmniPage14">
    <w:name w:val="OmniPage #14"/>
    <w:basedOn w:val="Normal"/>
    <w:rsid w:val="00AB7957"/>
    <w:pPr>
      <w:spacing w:after="0" w:line="240" w:lineRule="auto"/>
    </w:pPr>
    <w:rPr>
      <w:rFonts w:eastAsia="Times New Roman"/>
      <w:color w:val="000000"/>
      <w:sz w:val="20"/>
      <w:szCs w:val="20"/>
    </w:rPr>
  </w:style>
  <w:style w:type="paragraph" w:customStyle="1" w:styleId="OmniPage15">
    <w:name w:val="OmniPage #15"/>
    <w:basedOn w:val="Normal"/>
    <w:rsid w:val="00AB7957"/>
    <w:pPr>
      <w:spacing w:after="0" w:line="240" w:lineRule="auto"/>
    </w:pPr>
    <w:rPr>
      <w:rFonts w:eastAsia="Times New Roman"/>
      <w:color w:val="000000"/>
      <w:sz w:val="20"/>
      <w:szCs w:val="20"/>
    </w:rPr>
  </w:style>
  <w:style w:type="paragraph" w:customStyle="1" w:styleId="OmniPage17">
    <w:name w:val="OmniPage #17"/>
    <w:basedOn w:val="Normal"/>
    <w:rsid w:val="00AB7957"/>
    <w:pPr>
      <w:spacing w:after="0" w:line="240" w:lineRule="auto"/>
    </w:pPr>
    <w:rPr>
      <w:rFonts w:eastAsia="Times New Roman"/>
      <w:color w:val="000000"/>
      <w:sz w:val="20"/>
      <w:szCs w:val="20"/>
    </w:rPr>
  </w:style>
  <w:style w:type="paragraph" w:customStyle="1" w:styleId="OmniPage19">
    <w:name w:val="OmniPage #19"/>
    <w:basedOn w:val="Normal"/>
    <w:rsid w:val="00AB7957"/>
    <w:pPr>
      <w:spacing w:after="0" w:line="240" w:lineRule="auto"/>
    </w:pPr>
    <w:rPr>
      <w:rFonts w:eastAsia="Times New Roman"/>
      <w:color w:val="000000"/>
      <w:sz w:val="20"/>
      <w:szCs w:val="20"/>
    </w:rPr>
  </w:style>
  <w:style w:type="paragraph" w:customStyle="1" w:styleId="OmniPage20">
    <w:name w:val="OmniPage #20"/>
    <w:basedOn w:val="Normal"/>
    <w:rsid w:val="00AB7957"/>
    <w:pPr>
      <w:spacing w:after="0" w:line="240" w:lineRule="auto"/>
    </w:pPr>
    <w:rPr>
      <w:rFonts w:eastAsia="Times New Roman"/>
      <w:color w:val="000000"/>
      <w:sz w:val="20"/>
      <w:szCs w:val="20"/>
    </w:rPr>
  </w:style>
  <w:style w:type="paragraph" w:customStyle="1" w:styleId="OmniPage21">
    <w:name w:val="OmniPage #21"/>
    <w:basedOn w:val="Normal"/>
    <w:rsid w:val="00AB7957"/>
    <w:pPr>
      <w:spacing w:after="0" w:line="240" w:lineRule="auto"/>
    </w:pPr>
    <w:rPr>
      <w:rFonts w:eastAsia="Times New Roman"/>
      <w:color w:val="000000"/>
      <w:sz w:val="20"/>
      <w:szCs w:val="20"/>
    </w:rPr>
  </w:style>
  <w:style w:type="paragraph" w:customStyle="1" w:styleId="OmniPage22">
    <w:name w:val="OmniPage #22"/>
    <w:basedOn w:val="Normal"/>
    <w:rsid w:val="00AB7957"/>
    <w:pPr>
      <w:spacing w:after="0" w:line="240" w:lineRule="auto"/>
    </w:pPr>
    <w:rPr>
      <w:rFonts w:eastAsia="Times New Roman"/>
      <w:color w:val="000000"/>
      <w:sz w:val="20"/>
      <w:szCs w:val="20"/>
    </w:rPr>
  </w:style>
  <w:style w:type="paragraph" w:customStyle="1" w:styleId="OmniPage25">
    <w:name w:val="OmniPage #25"/>
    <w:basedOn w:val="Normal"/>
    <w:rsid w:val="00AB7957"/>
    <w:pPr>
      <w:spacing w:after="0" w:line="240" w:lineRule="auto"/>
    </w:pPr>
    <w:rPr>
      <w:rFonts w:eastAsia="Times New Roman"/>
      <w:color w:val="000000"/>
      <w:sz w:val="20"/>
      <w:szCs w:val="20"/>
    </w:rPr>
  </w:style>
  <w:style w:type="paragraph" w:customStyle="1" w:styleId="OmniPage18">
    <w:name w:val="OmniPage #18"/>
    <w:basedOn w:val="Normal"/>
    <w:rsid w:val="00AB7957"/>
    <w:pPr>
      <w:spacing w:after="0" w:line="240" w:lineRule="auto"/>
    </w:pPr>
    <w:rPr>
      <w:rFonts w:eastAsia="Times New Roman"/>
      <w:color w:val="000000"/>
      <w:sz w:val="20"/>
      <w:szCs w:val="20"/>
    </w:rPr>
  </w:style>
  <w:style w:type="paragraph" w:customStyle="1" w:styleId="OmniPage26">
    <w:name w:val="OmniPage #26"/>
    <w:basedOn w:val="Normal"/>
    <w:rsid w:val="00AB7957"/>
    <w:pPr>
      <w:spacing w:after="0" w:line="240" w:lineRule="auto"/>
    </w:pPr>
    <w:rPr>
      <w:rFonts w:eastAsia="Times New Roman"/>
      <w:color w:val="000000"/>
      <w:sz w:val="20"/>
      <w:szCs w:val="20"/>
    </w:rPr>
  </w:style>
  <w:style w:type="character" w:customStyle="1" w:styleId="iagsheaderlarge">
    <w:name w:val="iags_header_large"/>
    <w:rsid w:val="00AB7957"/>
  </w:style>
  <w:style w:type="paragraph" w:customStyle="1" w:styleId="OmniPage9">
    <w:name w:val="OmniPage #9"/>
    <w:basedOn w:val="Normal"/>
    <w:rsid w:val="00AB7957"/>
    <w:pPr>
      <w:spacing w:after="0" w:line="240" w:lineRule="auto"/>
    </w:pPr>
    <w:rPr>
      <w:rFonts w:eastAsia="Times New Roman"/>
      <w:color w:val="000000"/>
      <w:sz w:val="20"/>
      <w:szCs w:val="20"/>
    </w:rPr>
  </w:style>
  <w:style w:type="paragraph" w:customStyle="1" w:styleId="OmniPage5">
    <w:name w:val="OmniPage #5"/>
    <w:basedOn w:val="Normal"/>
    <w:rsid w:val="00AB7957"/>
    <w:pPr>
      <w:spacing w:after="0" w:line="240" w:lineRule="auto"/>
    </w:pPr>
    <w:rPr>
      <w:rFonts w:eastAsia="Times New Roman"/>
      <w:color w:val="000000"/>
      <w:sz w:val="20"/>
      <w:szCs w:val="20"/>
    </w:rPr>
  </w:style>
  <w:style w:type="character" w:customStyle="1" w:styleId="style12char0">
    <w:name w:val="style12char"/>
    <w:rsid w:val="00AB7957"/>
  </w:style>
  <w:style w:type="character" w:customStyle="1" w:styleId="charchar2">
    <w:name w:val="charchar2"/>
    <w:rsid w:val="00AB7957"/>
  </w:style>
  <w:style w:type="character" w:customStyle="1" w:styleId="style11char0">
    <w:name w:val="style11char"/>
    <w:rsid w:val="00AB7957"/>
  </w:style>
  <w:style w:type="paragraph" w:customStyle="1" w:styleId="CitesandCardText">
    <w:name w:val="Cites and Card Text"/>
    <w:basedOn w:val="Normal"/>
    <w:rsid w:val="00AB7957"/>
    <w:pPr>
      <w:spacing w:after="0" w:line="240" w:lineRule="auto"/>
    </w:pPr>
    <w:rPr>
      <w:rFonts w:eastAsia="Times New Roman"/>
      <w:sz w:val="20"/>
    </w:rPr>
  </w:style>
  <w:style w:type="paragraph" w:styleId="List2">
    <w:name w:val="List 2"/>
    <w:basedOn w:val="Default"/>
    <w:next w:val="Default"/>
    <w:rsid w:val="00AB7957"/>
    <w:rPr>
      <w:rFonts w:eastAsia="Times New Roman"/>
      <w:color w:val="auto"/>
    </w:rPr>
  </w:style>
  <w:style w:type="paragraph" w:customStyle="1" w:styleId="Style16">
    <w:name w:val="Style 16"/>
    <w:basedOn w:val="Normal"/>
    <w:rsid w:val="00AB7957"/>
    <w:pPr>
      <w:autoSpaceDE w:val="0"/>
      <w:autoSpaceDN w:val="0"/>
      <w:adjustRightInd w:val="0"/>
      <w:spacing w:after="0" w:line="240" w:lineRule="auto"/>
    </w:pPr>
    <w:rPr>
      <w:rFonts w:eastAsia="Times New Roman"/>
      <w:sz w:val="24"/>
    </w:rPr>
  </w:style>
  <w:style w:type="paragraph" w:customStyle="1" w:styleId="smalltext2">
    <w:name w:val="smalltext"/>
    <w:basedOn w:val="Normal"/>
    <w:link w:val="smalltextChar0"/>
    <w:rsid w:val="00AB7957"/>
    <w:pPr>
      <w:spacing w:after="0" w:line="240" w:lineRule="auto"/>
    </w:pPr>
    <w:rPr>
      <w:rFonts w:eastAsia="Times New Roman"/>
    </w:rPr>
  </w:style>
  <w:style w:type="character" w:customStyle="1" w:styleId="smalltextChar0">
    <w:name w:val="smalltext Char"/>
    <w:link w:val="smalltext2"/>
    <w:rsid w:val="00AB7957"/>
    <w:rPr>
      <w:rFonts w:ascii="Calibri" w:eastAsia="Times New Roman" w:hAnsi="Calibri"/>
    </w:rPr>
  </w:style>
  <w:style w:type="paragraph" w:customStyle="1" w:styleId="StyleJustifiedFirstline1cmAfter6ptLinespacing1">
    <w:name w:val="Style Justified First line:  1 cm After:  6 pt Line spacing:  1...."/>
    <w:basedOn w:val="Default"/>
    <w:next w:val="Default"/>
    <w:rsid w:val="00AB7957"/>
    <w:pPr>
      <w:spacing w:after="120"/>
    </w:pPr>
    <w:rPr>
      <w:rFonts w:eastAsia="Times New Roman"/>
      <w:color w:val="auto"/>
    </w:rPr>
  </w:style>
  <w:style w:type="paragraph" w:customStyle="1" w:styleId="headingChar">
    <w:name w:val="heading Char"/>
    <w:basedOn w:val="Normal"/>
    <w:rsid w:val="00AB7957"/>
    <w:pPr>
      <w:spacing w:after="0" w:line="240" w:lineRule="auto"/>
      <w:jc w:val="center"/>
    </w:pPr>
    <w:rPr>
      <w:rFonts w:ascii="Arial Black" w:eastAsia="Times New Roman" w:hAnsi="Arial Black"/>
      <w:b/>
      <w:sz w:val="36"/>
      <w:u w:val="single"/>
    </w:rPr>
  </w:style>
  <w:style w:type="character" w:customStyle="1" w:styleId="boldunderlineCharChar0">
    <w:name w:val="boldunderline Char Char"/>
    <w:rsid w:val="00AB7957"/>
    <w:rPr>
      <w:b/>
      <w:sz w:val="22"/>
      <w:szCs w:val="24"/>
      <w:u w:val="single"/>
      <w:lang w:val="en-US" w:eastAsia="en-US" w:bidi="ar-SA"/>
    </w:rPr>
  </w:style>
  <w:style w:type="paragraph" w:customStyle="1" w:styleId="Bullets-squares">
    <w:name w:val="Bullets - squares"/>
    <w:basedOn w:val="Normal"/>
    <w:next w:val="Normal"/>
    <w:rsid w:val="00AB7957"/>
    <w:pPr>
      <w:numPr>
        <w:numId w:val="24"/>
      </w:numPr>
      <w:overflowPunct w:val="0"/>
      <w:autoSpaceDE w:val="0"/>
      <w:autoSpaceDN w:val="0"/>
      <w:adjustRightInd w:val="0"/>
      <w:spacing w:after="0" w:line="240" w:lineRule="auto"/>
      <w:jc w:val="both"/>
      <w:textAlignment w:val="baseline"/>
    </w:pPr>
    <w:rPr>
      <w:rFonts w:eastAsia="Times New Roman"/>
      <w:lang w:val="en-GB"/>
    </w:rPr>
  </w:style>
  <w:style w:type="paragraph" w:customStyle="1" w:styleId="UnderlineText">
    <w:name w:val="Underline Text"/>
    <w:basedOn w:val="Normal"/>
    <w:link w:val="UnderlineTextChar"/>
    <w:qFormat/>
    <w:rsid w:val="00AB7957"/>
    <w:pPr>
      <w:spacing w:after="0" w:line="240" w:lineRule="auto"/>
      <w:ind w:left="288"/>
    </w:pPr>
    <w:rPr>
      <w:rFonts w:asciiTheme="minorHAnsi" w:hAnsiTheme="minorHAnsi"/>
      <w:u w:val="single"/>
    </w:rPr>
  </w:style>
  <w:style w:type="paragraph" w:customStyle="1" w:styleId="Size8">
    <w:name w:val="Size 8"/>
    <w:link w:val="Size8Char"/>
    <w:rsid w:val="00AB7957"/>
    <w:pPr>
      <w:spacing w:after="0" w:line="240" w:lineRule="auto"/>
    </w:pPr>
    <w:rPr>
      <w:rFonts w:ascii="Times New Roman" w:eastAsia="Times New Roman" w:hAnsi="Times New Roman" w:cs="Times New Roman"/>
      <w:sz w:val="16"/>
    </w:rPr>
  </w:style>
  <w:style w:type="character" w:customStyle="1" w:styleId="Size8Char">
    <w:name w:val="Size 8 Char"/>
    <w:link w:val="Size8"/>
    <w:rsid w:val="00AB7957"/>
    <w:rPr>
      <w:rFonts w:ascii="Times New Roman" w:eastAsia="Times New Roman" w:hAnsi="Times New Roman" w:cs="Times New Roman"/>
      <w:sz w:val="16"/>
    </w:rPr>
  </w:style>
  <w:style w:type="paragraph" w:customStyle="1" w:styleId="RegularCite">
    <w:name w:val="Regular Cite"/>
    <w:qFormat/>
    <w:rsid w:val="00AB7957"/>
    <w:pPr>
      <w:spacing w:after="0" w:line="240" w:lineRule="auto"/>
    </w:pPr>
    <w:rPr>
      <w:rFonts w:ascii="Times New Roman" w:eastAsia="Times New Roman" w:hAnsi="Times New Roman" w:cs="Times New Roman"/>
      <w:sz w:val="20"/>
    </w:rPr>
  </w:style>
  <w:style w:type="character" w:customStyle="1" w:styleId="eudoraheader">
    <w:name w:val="eudoraheader"/>
    <w:rsid w:val="00AB7957"/>
  </w:style>
  <w:style w:type="character" w:customStyle="1" w:styleId="emailstyle26">
    <w:name w:val="emailstyle26"/>
    <w:rsid w:val="00AB7957"/>
  </w:style>
  <w:style w:type="paragraph" w:customStyle="1" w:styleId="context">
    <w:name w:val="context"/>
    <w:basedOn w:val="Normal"/>
    <w:rsid w:val="00AB7957"/>
    <w:pPr>
      <w:spacing w:before="100" w:beforeAutospacing="1" w:after="100" w:afterAutospacing="1" w:line="240" w:lineRule="auto"/>
    </w:pPr>
    <w:rPr>
      <w:rFonts w:eastAsia="Times New Roman"/>
      <w:sz w:val="24"/>
    </w:rPr>
  </w:style>
  <w:style w:type="character" w:customStyle="1" w:styleId="newstitle1">
    <w:name w:val="newstitle1"/>
    <w:rsid w:val="00AB7957"/>
  </w:style>
  <w:style w:type="character" w:customStyle="1" w:styleId="dateline">
    <w:name w:val="dateline"/>
    <w:rsid w:val="00AB7957"/>
  </w:style>
  <w:style w:type="character" w:customStyle="1" w:styleId="sendtofriend">
    <w:name w:val="sendtofriend"/>
    <w:rsid w:val="00AB7957"/>
  </w:style>
  <w:style w:type="character" w:customStyle="1" w:styleId="pagetype">
    <w:name w:val="pagetype"/>
    <w:rsid w:val="00AB7957"/>
  </w:style>
  <w:style w:type="character" w:customStyle="1" w:styleId="byl">
    <w:name w:val="byl"/>
    <w:rsid w:val="00AB7957"/>
  </w:style>
  <w:style w:type="character" w:customStyle="1" w:styleId="byd">
    <w:name w:val="byd"/>
    <w:rsid w:val="00AB7957"/>
  </w:style>
  <w:style w:type="paragraph" w:customStyle="1" w:styleId="Size6">
    <w:name w:val="Size 6"/>
    <w:link w:val="Size6Char"/>
    <w:qFormat/>
    <w:rsid w:val="00AB7957"/>
    <w:pPr>
      <w:spacing w:after="0" w:line="240" w:lineRule="auto"/>
    </w:pPr>
    <w:rPr>
      <w:rFonts w:ascii="Times New Roman" w:eastAsia="Times New Roman" w:hAnsi="Times New Roman" w:cs="Times New Roman"/>
      <w:sz w:val="16"/>
    </w:rPr>
  </w:style>
  <w:style w:type="character" w:customStyle="1" w:styleId="Size6Char">
    <w:name w:val="Size 6 Char"/>
    <w:link w:val="Size6"/>
    <w:rsid w:val="00AB7957"/>
    <w:rPr>
      <w:rFonts w:ascii="Times New Roman" w:eastAsia="Times New Roman" w:hAnsi="Times New Roman" w:cs="Times New Roman"/>
      <w:sz w:val="16"/>
    </w:rPr>
  </w:style>
  <w:style w:type="character" w:customStyle="1" w:styleId="underliningchar0">
    <w:name w:val="underliningchar"/>
    <w:rsid w:val="00AB7957"/>
  </w:style>
  <w:style w:type="paragraph" w:customStyle="1" w:styleId="TxBrp11">
    <w:name w:val="TxBr_p11"/>
    <w:basedOn w:val="Normal"/>
    <w:rsid w:val="00AB7957"/>
    <w:pPr>
      <w:tabs>
        <w:tab w:val="left" w:pos="204"/>
      </w:tabs>
      <w:autoSpaceDE w:val="0"/>
      <w:autoSpaceDN w:val="0"/>
      <w:adjustRightInd w:val="0"/>
      <w:spacing w:after="0" w:line="240" w:lineRule="atLeast"/>
      <w:jc w:val="both"/>
    </w:pPr>
    <w:rPr>
      <w:rFonts w:eastAsia="Times New Roman"/>
      <w:sz w:val="24"/>
    </w:rPr>
  </w:style>
  <w:style w:type="paragraph" w:customStyle="1" w:styleId="TxBrp15">
    <w:name w:val="TxBr_p15"/>
    <w:basedOn w:val="Normal"/>
    <w:rsid w:val="00AB7957"/>
    <w:pPr>
      <w:tabs>
        <w:tab w:val="left" w:pos="1661"/>
      </w:tabs>
      <w:autoSpaceDE w:val="0"/>
      <w:autoSpaceDN w:val="0"/>
      <w:adjustRightInd w:val="0"/>
      <w:spacing w:after="0" w:line="300" w:lineRule="atLeast"/>
      <w:ind w:left="1282"/>
      <w:jc w:val="both"/>
    </w:pPr>
    <w:rPr>
      <w:rFonts w:eastAsia="Times New Roman"/>
      <w:sz w:val="24"/>
    </w:rPr>
  </w:style>
  <w:style w:type="paragraph" w:customStyle="1" w:styleId="TxBrp16">
    <w:name w:val="TxBr_p16"/>
    <w:basedOn w:val="Normal"/>
    <w:rsid w:val="00AB7957"/>
    <w:pPr>
      <w:tabs>
        <w:tab w:val="left" w:pos="1882"/>
      </w:tabs>
      <w:autoSpaceDE w:val="0"/>
      <w:autoSpaceDN w:val="0"/>
      <w:adjustRightInd w:val="0"/>
      <w:spacing w:after="0" w:line="300" w:lineRule="atLeast"/>
      <w:ind w:left="1661" w:firstLine="222"/>
      <w:jc w:val="both"/>
    </w:pPr>
    <w:rPr>
      <w:rFonts w:eastAsia="Times New Roman"/>
      <w:sz w:val="24"/>
    </w:rPr>
  </w:style>
  <w:style w:type="paragraph" w:customStyle="1" w:styleId="TxBrp7">
    <w:name w:val="TxBr_p7"/>
    <w:basedOn w:val="Normal"/>
    <w:rsid w:val="00AB7957"/>
    <w:pPr>
      <w:tabs>
        <w:tab w:val="left" w:pos="204"/>
      </w:tabs>
      <w:autoSpaceDE w:val="0"/>
      <w:autoSpaceDN w:val="0"/>
      <w:adjustRightInd w:val="0"/>
      <w:spacing w:after="0" w:line="300" w:lineRule="atLeast"/>
      <w:jc w:val="both"/>
    </w:pPr>
    <w:rPr>
      <w:rFonts w:eastAsia="Times New Roman"/>
      <w:sz w:val="24"/>
    </w:rPr>
  </w:style>
  <w:style w:type="paragraph" w:customStyle="1" w:styleId="TxBrp3">
    <w:name w:val="TxBr_p3"/>
    <w:basedOn w:val="Normal"/>
    <w:rsid w:val="00AB7957"/>
    <w:pPr>
      <w:tabs>
        <w:tab w:val="left" w:pos="1581"/>
      </w:tabs>
      <w:autoSpaceDE w:val="0"/>
      <w:autoSpaceDN w:val="0"/>
      <w:adjustRightInd w:val="0"/>
      <w:spacing w:after="0" w:line="300" w:lineRule="atLeast"/>
      <w:ind w:left="1203"/>
      <w:jc w:val="both"/>
    </w:pPr>
    <w:rPr>
      <w:rFonts w:eastAsia="Times New Roman"/>
      <w:sz w:val="24"/>
    </w:rPr>
  </w:style>
  <w:style w:type="paragraph" w:customStyle="1" w:styleId="TxBrp4">
    <w:name w:val="TxBr_p4"/>
    <w:basedOn w:val="Normal"/>
    <w:rsid w:val="00AB7957"/>
    <w:pPr>
      <w:tabs>
        <w:tab w:val="left" w:pos="1371"/>
      </w:tabs>
      <w:autoSpaceDE w:val="0"/>
      <w:autoSpaceDN w:val="0"/>
      <w:adjustRightInd w:val="0"/>
      <w:spacing w:after="0" w:line="240" w:lineRule="atLeast"/>
      <w:ind w:left="993"/>
      <w:jc w:val="both"/>
    </w:pPr>
    <w:rPr>
      <w:rFonts w:eastAsia="Times New Roman"/>
      <w:sz w:val="24"/>
    </w:rPr>
  </w:style>
  <w:style w:type="paragraph" w:customStyle="1" w:styleId="TxBrp6">
    <w:name w:val="TxBr_p6"/>
    <w:basedOn w:val="Normal"/>
    <w:rsid w:val="00AB7957"/>
    <w:pPr>
      <w:tabs>
        <w:tab w:val="left" w:pos="204"/>
      </w:tabs>
      <w:autoSpaceDE w:val="0"/>
      <w:autoSpaceDN w:val="0"/>
      <w:adjustRightInd w:val="0"/>
      <w:spacing w:after="0" w:line="300" w:lineRule="atLeast"/>
    </w:pPr>
    <w:rPr>
      <w:rFonts w:eastAsia="Times New Roman"/>
      <w:sz w:val="24"/>
    </w:rPr>
  </w:style>
  <w:style w:type="paragraph" w:customStyle="1" w:styleId="TxBrp5">
    <w:name w:val="TxBr_p5"/>
    <w:basedOn w:val="Normal"/>
    <w:rsid w:val="00AB7957"/>
    <w:pPr>
      <w:tabs>
        <w:tab w:val="left" w:pos="255"/>
      </w:tabs>
      <w:autoSpaceDE w:val="0"/>
      <w:autoSpaceDN w:val="0"/>
      <w:adjustRightInd w:val="0"/>
      <w:spacing w:after="0" w:line="300" w:lineRule="atLeast"/>
      <w:ind w:firstLine="255"/>
      <w:jc w:val="both"/>
    </w:pPr>
    <w:rPr>
      <w:rFonts w:eastAsia="Times New Roman"/>
      <w:sz w:val="24"/>
    </w:rPr>
  </w:style>
  <w:style w:type="paragraph" w:customStyle="1" w:styleId="TxBrp27">
    <w:name w:val="TxBr_p27"/>
    <w:basedOn w:val="Normal"/>
    <w:rsid w:val="00AB7957"/>
    <w:pPr>
      <w:tabs>
        <w:tab w:val="left" w:pos="204"/>
      </w:tabs>
      <w:autoSpaceDE w:val="0"/>
      <w:autoSpaceDN w:val="0"/>
      <w:adjustRightInd w:val="0"/>
      <w:spacing w:after="0" w:line="300" w:lineRule="atLeast"/>
    </w:pPr>
    <w:rPr>
      <w:rFonts w:eastAsia="Times New Roman"/>
      <w:sz w:val="24"/>
    </w:rPr>
  </w:style>
  <w:style w:type="paragraph" w:customStyle="1" w:styleId="TxBrp10">
    <w:name w:val="TxBr_p10"/>
    <w:basedOn w:val="Normal"/>
    <w:rsid w:val="00AB7957"/>
    <w:pPr>
      <w:tabs>
        <w:tab w:val="left" w:pos="204"/>
      </w:tabs>
      <w:autoSpaceDE w:val="0"/>
      <w:autoSpaceDN w:val="0"/>
      <w:adjustRightInd w:val="0"/>
      <w:spacing w:after="0" w:line="300" w:lineRule="atLeast"/>
      <w:jc w:val="both"/>
    </w:pPr>
    <w:rPr>
      <w:rFonts w:eastAsia="Times New Roman"/>
      <w:sz w:val="24"/>
    </w:rPr>
  </w:style>
  <w:style w:type="paragraph" w:customStyle="1" w:styleId="TxBrp25">
    <w:name w:val="TxBr_p25"/>
    <w:basedOn w:val="Normal"/>
    <w:rsid w:val="00AB7957"/>
    <w:pPr>
      <w:tabs>
        <w:tab w:val="left" w:pos="204"/>
      </w:tabs>
      <w:autoSpaceDE w:val="0"/>
      <w:autoSpaceDN w:val="0"/>
      <w:adjustRightInd w:val="0"/>
      <w:spacing w:after="0" w:line="300" w:lineRule="atLeast"/>
      <w:jc w:val="both"/>
    </w:pPr>
    <w:rPr>
      <w:rFonts w:eastAsia="Times New Roman"/>
      <w:sz w:val="24"/>
    </w:rPr>
  </w:style>
  <w:style w:type="paragraph" w:customStyle="1" w:styleId="TxBrp8">
    <w:name w:val="TxBr_p8"/>
    <w:basedOn w:val="Normal"/>
    <w:rsid w:val="00AB7957"/>
    <w:pPr>
      <w:tabs>
        <w:tab w:val="left" w:pos="340"/>
      </w:tabs>
      <w:autoSpaceDE w:val="0"/>
      <w:autoSpaceDN w:val="0"/>
      <w:adjustRightInd w:val="0"/>
      <w:spacing w:after="0" w:line="300" w:lineRule="atLeast"/>
      <w:ind w:firstLine="340"/>
      <w:jc w:val="both"/>
    </w:pPr>
    <w:rPr>
      <w:rFonts w:eastAsia="Times New Roman"/>
      <w:sz w:val="24"/>
    </w:rPr>
  </w:style>
  <w:style w:type="paragraph" w:customStyle="1" w:styleId="TxBrp12">
    <w:name w:val="TxBr_p12"/>
    <w:basedOn w:val="Normal"/>
    <w:rsid w:val="00AB7957"/>
    <w:pPr>
      <w:tabs>
        <w:tab w:val="left" w:pos="317"/>
      </w:tabs>
      <w:autoSpaceDE w:val="0"/>
      <w:autoSpaceDN w:val="0"/>
      <w:adjustRightInd w:val="0"/>
      <w:spacing w:after="0" w:line="300" w:lineRule="atLeast"/>
      <w:ind w:firstLine="318"/>
      <w:jc w:val="both"/>
    </w:pPr>
    <w:rPr>
      <w:rFonts w:eastAsia="Times New Roman"/>
      <w:sz w:val="24"/>
    </w:rPr>
  </w:style>
  <w:style w:type="paragraph" w:customStyle="1" w:styleId="TxBrp9">
    <w:name w:val="TxBr_p9"/>
    <w:basedOn w:val="Normal"/>
    <w:rsid w:val="00AB7957"/>
    <w:pPr>
      <w:tabs>
        <w:tab w:val="left" w:pos="2931"/>
      </w:tabs>
      <w:autoSpaceDE w:val="0"/>
      <w:autoSpaceDN w:val="0"/>
      <w:adjustRightInd w:val="0"/>
      <w:spacing w:after="0" w:line="300" w:lineRule="atLeast"/>
      <w:ind w:left="2552"/>
      <w:jc w:val="both"/>
    </w:pPr>
    <w:rPr>
      <w:rFonts w:eastAsia="Times New Roman"/>
      <w:sz w:val="24"/>
    </w:rPr>
  </w:style>
  <w:style w:type="character" w:customStyle="1" w:styleId="adtext124">
    <w:name w:val="adtext124"/>
    <w:rsid w:val="00AB7957"/>
    <w:rPr>
      <w:vanish w:val="0"/>
      <w:webHidden w:val="0"/>
      <w:color w:val="999999"/>
      <w:sz w:val="12"/>
      <w:szCs w:val="12"/>
      <w:specVanish/>
    </w:rPr>
  </w:style>
  <w:style w:type="paragraph" w:customStyle="1" w:styleId="CardsFont8pt">
    <w:name w:val="Cards + Font: 8 pt"/>
    <w:basedOn w:val="Normal"/>
    <w:rsid w:val="00AB7957"/>
    <w:pPr>
      <w:autoSpaceDE w:val="0"/>
      <w:autoSpaceDN w:val="0"/>
      <w:adjustRightInd w:val="0"/>
      <w:spacing w:after="0" w:line="240" w:lineRule="auto"/>
      <w:ind w:left="432" w:right="432"/>
      <w:jc w:val="both"/>
    </w:pPr>
    <w:rPr>
      <w:rFonts w:eastAsia="Times New Roman"/>
      <w:szCs w:val="20"/>
    </w:rPr>
  </w:style>
  <w:style w:type="character" w:customStyle="1" w:styleId="CardsFont8ptChar">
    <w:name w:val="Cards + Font: 8 pt Char"/>
    <w:rsid w:val="00AB7957"/>
    <w:rPr>
      <w:sz w:val="16"/>
    </w:rPr>
  </w:style>
  <w:style w:type="character" w:customStyle="1" w:styleId="TagLineCharChar">
    <w:name w:val="Tag Line Char Char"/>
    <w:rsid w:val="00AB7957"/>
    <w:rPr>
      <w:rFonts w:cs="Arial"/>
      <w:b/>
      <w:bCs/>
      <w:iCs/>
      <w:sz w:val="24"/>
      <w:szCs w:val="28"/>
      <w:lang w:val="en-US" w:eastAsia="en-US" w:bidi="ar-SA"/>
    </w:rPr>
  </w:style>
  <w:style w:type="paragraph" w:customStyle="1" w:styleId="published">
    <w:name w:val="published"/>
    <w:basedOn w:val="Normal"/>
    <w:rsid w:val="00AB7957"/>
    <w:pPr>
      <w:spacing w:before="100" w:beforeAutospacing="1" w:after="100" w:afterAutospacing="1" w:line="240" w:lineRule="auto"/>
    </w:pPr>
    <w:rPr>
      <w:rFonts w:eastAsia="Times New Roman"/>
      <w:sz w:val="24"/>
    </w:rPr>
  </w:style>
  <w:style w:type="paragraph" w:customStyle="1" w:styleId="updated">
    <w:name w:val="updated"/>
    <w:basedOn w:val="Normal"/>
    <w:rsid w:val="00AB7957"/>
    <w:pPr>
      <w:spacing w:before="100" w:beforeAutospacing="1" w:after="100" w:afterAutospacing="1" w:line="240" w:lineRule="auto"/>
    </w:pPr>
    <w:rPr>
      <w:rFonts w:eastAsia="Times New Roman"/>
      <w:sz w:val="24"/>
    </w:rPr>
  </w:style>
  <w:style w:type="character" w:customStyle="1" w:styleId="articlecommentcount">
    <w:name w:val="article_comment_count"/>
    <w:rsid w:val="00AB7957"/>
  </w:style>
  <w:style w:type="character" w:customStyle="1" w:styleId="articlerecommendcount">
    <w:name w:val="article_recommend_count"/>
    <w:rsid w:val="00AB7957"/>
  </w:style>
  <w:style w:type="character" w:customStyle="1" w:styleId="normaltext1">
    <w:name w:val="normal_text"/>
    <w:rsid w:val="00AB7957"/>
  </w:style>
  <w:style w:type="paragraph" w:customStyle="1" w:styleId="storytimestamp">
    <w:name w:val="storytimestamp"/>
    <w:basedOn w:val="Normal"/>
    <w:rsid w:val="00AB7957"/>
    <w:pPr>
      <w:spacing w:before="100" w:beforeAutospacing="1" w:after="100" w:afterAutospacing="1" w:line="240" w:lineRule="auto"/>
    </w:pPr>
    <w:rPr>
      <w:rFonts w:eastAsia="Times New Roman"/>
      <w:sz w:val="24"/>
    </w:rPr>
  </w:style>
  <w:style w:type="character" w:customStyle="1" w:styleId="story-byline">
    <w:name w:val="story-byline"/>
    <w:rsid w:val="00AB7957"/>
  </w:style>
  <w:style w:type="character" w:customStyle="1" w:styleId="story-titleline">
    <w:name w:val="story-titleline"/>
    <w:rsid w:val="00AB7957"/>
  </w:style>
  <w:style w:type="paragraph" w:styleId="ListBullet2">
    <w:name w:val="List Bullet 2"/>
    <w:basedOn w:val="Normal"/>
    <w:rsid w:val="00AB7957"/>
    <w:pPr>
      <w:tabs>
        <w:tab w:val="num" w:pos="1440"/>
      </w:tabs>
      <w:spacing w:after="0" w:line="240" w:lineRule="auto"/>
      <w:ind w:left="1440" w:hanging="360"/>
    </w:pPr>
    <w:rPr>
      <w:rFonts w:eastAsia="Times New Roman"/>
      <w:b/>
      <w:sz w:val="24"/>
      <w:szCs w:val="44"/>
    </w:rPr>
  </w:style>
  <w:style w:type="paragraph" w:customStyle="1" w:styleId="Cardnotunderlined0">
    <w:name w:val="Card not underlined"/>
    <w:basedOn w:val="Normal"/>
    <w:rsid w:val="00AB7957"/>
    <w:pPr>
      <w:spacing w:after="0" w:line="240" w:lineRule="auto"/>
    </w:pPr>
    <w:rPr>
      <w:rFonts w:eastAsia="Times New Roman"/>
      <w:color w:val="000000"/>
      <w:sz w:val="10"/>
    </w:rPr>
  </w:style>
  <w:style w:type="character" w:customStyle="1" w:styleId="UnderlineCardChar1">
    <w:name w:val="Underline Card Char"/>
    <w:rsid w:val="00AB7957"/>
    <w:rPr>
      <w:sz w:val="22"/>
      <w:szCs w:val="24"/>
      <w:u w:val="single"/>
      <w:lang w:val="en-US" w:eastAsia="en-US" w:bidi="ar-SA"/>
    </w:rPr>
  </w:style>
  <w:style w:type="character" w:customStyle="1" w:styleId="SourcesCharChar1">
    <w:name w:val="Sources Char Char1"/>
    <w:rsid w:val="00AB7957"/>
    <w:rPr>
      <w:rFonts w:cs="Arial"/>
      <w:b/>
      <w:bCs/>
      <w:iCs/>
      <w:sz w:val="24"/>
      <w:szCs w:val="28"/>
      <w:lang w:val="en-US" w:eastAsia="en-US" w:bidi="ar-SA"/>
    </w:rPr>
  </w:style>
  <w:style w:type="character" w:customStyle="1" w:styleId="UnderlinesCharChar">
    <w:name w:val="Underlines Char Char"/>
    <w:rsid w:val="00AB7957"/>
    <w:rPr>
      <w:rFonts w:cs="Arial"/>
      <w:b/>
      <w:bCs/>
      <w:sz w:val="22"/>
      <w:szCs w:val="26"/>
      <w:u w:val="single"/>
      <w:lang w:val="en-US" w:eastAsia="en-US" w:bidi="ar-SA"/>
    </w:rPr>
  </w:style>
  <w:style w:type="paragraph" w:customStyle="1" w:styleId="OmniPage3">
    <w:name w:val="OmniPage #3"/>
    <w:basedOn w:val="Normal"/>
    <w:rsid w:val="00AB7957"/>
    <w:pPr>
      <w:spacing w:after="0" w:line="240" w:lineRule="auto"/>
    </w:pPr>
    <w:rPr>
      <w:rFonts w:eastAsia="Times New Roman"/>
      <w:color w:val="000000"/>
      <w:sz w:val="20"/>
      <w:szCs w:val="20"/>
    </w:rPr>
  </w:style>
  <w:style w:type="paragraph" w:customStyle="1" w:styleId="OmniPage16">
    <w:name w:val="OmniPage #16"/>
    <w:basedOn w:val="Normal"/>
    <w:rsid w:val="00AB7957"/>
    <w:pPr>
      <w:spacing w:after="0" w:line="240" w:lineRule="auto"/>
    </w:pPr>
    <w:rPr>
      <w:rFonts w:eastAsia="Times New Roman"/>
      <w:color w:val="000000"/>
      <w:sz w:val="20"/>
      <w:szCs w:val="20"/>
    </w:rPr>
  </w:style>
  <w:style w:type="paragraph" w:customStyle="1" w:styleId="OmniPage23">
    <w:name w:val="OmniPage #23"/>
    <w:basedOn w:val="Normal"/>
    <w:rsid w:val="00AB7957"/>
    <w:pPr>
      <w:spacing w:after="0" w:line="240" w:lineRule="auto"/>
    </w:pPr>
    <w:rPr>
      <w:rFonts w:eastAsia="Times New Roman"/>
      <w:color w:val="000000"/>
      <w:sz w:val="20"/>
      <w:szCs w:val="20"/>
    </w:rPr>
  </w:style>
  <w:style w:type="paragraph" w:customStyle="1" w:styleId="OmniPage24">
    <w:name w:val="OmniPage #24"/>
    <w:basedOn w:val="Normal"/>
    <w:rsid w:val="00AB7957"/>
    <w:pPr>
      <w:spacing w:after="0" w:line="240" w:lineRule="auto"/>
    </w:pPr>
    <w:rPr>
      <w:rFonts w:eastAsia="Times New Roman"/>
      <w:color w:val="000000"/>
      <w:sz w:val="20"/>
      <w:szCs w:val="20"/>
    </w:rPr>
  </w:style>
  <w:style w:type="paragraph" w:customStyle="1" w:styleId="OmniPage27">
    <w:name w:val="OmniPage #27"/>
    <w:basedOn w:val="Normal"/>
    <w:rsid w:val="00AB7957"/>
    <w:pPr>
      <w:spacing w:after="0" w:line="240" w:lineRule="auto"/>
    </w:pPr>
    <w:rPr>
      <w:rFonts w:eastAsia="Times New Roman"/>
      <w:color w:val="000000"/>
      <w:sz w:val="20"/>
      <w:szCs w:val="20"/>
    </w:rPr>
  </w:style>
  <w:style w:type="paragraph" w:customStyle="1" w:styleId="OmniPage28">
    <w:name w:val="OmniPage #28"/>
    <w:basedOn w:val="Normal"/>
    <w:rsid w:val="00AB7957"/>
    <w:pPr>
      <w:spacing w:after="0" w:line="240" w:lineRule="auto"/>
    </w:pPr>
    <w:rPr>
      <w:rFonts w:eastAsia="Times New Roman"/>
      <w:color w:val="000000"/>
      <w:sz w:val="20"/>
      <w:szCs w:val="20"/>
    </w:rPr>
  </w:style>
  <w:style w:type="paragraph" w:customStyle="1" w:styleId="OmniPage29">
    <w:name w:val="OmniPage #29"/>
    <w:basedOn w:val="Normal"/>
    <w:rsid w:val="00AB7957"/>
    <w:pPr>
      <w:spacing w:after="0" w:line="240" w:lineRule="auto"/>
    </w:pPr>
    <w:rPr>
      <w:rFonts w:eastAsia="Times New Roman"/>
      <w:color w:val="000000"/>
      <w:sz w:val="20"/>
      <w:szCs w:val="20"/>
    </w:rPr>
  </w:style>
  <w:style w:type="paragraph" w:customStyle="1" w:styleId="OmniPage30">
    <w:name w:val="OmniPage #30"/>
    <w:basedOn w:val="Normal"/>
    <w:rsid w:val="00AB7957"/>
    <w:pPr>
      <w:spacing w:after="0" w:line="240" w:lineRule="auto"/>
    </w:pPr>
    <w:rPr>
      <w:rFonts w:eastAsia="Times New Roman"/>
      <w:color w:val="000000"/>
      <w:sz w:val="20"/>
      <w:szCs w:val="20"/>
    </w:rPr>
  </w:style>
  <w:style w:type="paragraph" w:customStyle="1" w:styleId="OmniPage31">
    <w:name w:val="OmniPage #31"/>
    <w:basedOn w:val="Normal"/>
    <w:rsid w:val="00AB7957"/>
    <w:pPr>
      <w:spacing w:after="0" w:line="240" w:lineRule="auto"/>
    </w:pPr>
    <w:rPr>
      <w:rFonts w:eastAsia="Times New Roman"/>
      <w:color w:val="000000"/>
      <w:sz w:val="20"/>
      <w:szCs w:val="20"/>
    </w:rPr>
  </w:style>
  <w:style w:type="paragraph" w:customStyle="1" w:styleId="OmniPage32">
    <w:name w:val="OmniPage #32"/>
    <w:basedOn w:val="Normal"/>
    <w:rsid w:val="00AB7957"/>
    <w:pPr>
      <w:spacing w:after="0" w:line="240" w:lineRule="auto"/>
    </w:pPr>
    <w:rPr>
      <w:rFonts w:eastAsia="Times New Roman"/>
      <w:color w:val="000000"/>
      <w:sz w:val="20"/>
      <w:szCs w:val="20"/>
    </w:rPr>
  </w:style>
  <w:style w:type="paragraph" w:customStyle="1" w:styleId="OmniPage33">
    <w:name w:val="OmniPage #33"/>
    <w:basedOn w:val="Normal"/>
    <w:rsid w:val="00AB7957"/>
    <w:pPr>
      <w:spacing w:after="0" w:line="240" w:lineRule="auto"/>
    </w:pPr>
    <w:rPr>
      <w:rFonts w:eastAsia="Times New Roman"/>
      <w:color w:val="000000"/>
      <w:sz w:val="20"/>
      <w:szCs w:val="20"/>
    </w:rPr>
  </w:style>
  <w:style w:type="paragraph" w:customStyle="1" w:styleId="OmniPage34">
    <w:name w:val="OmniPage #34"/>
    <w:basedOn w:val="Normal"/>
    <w:rsid w:val="00AB7957"/>
    <w:pPr>
      <w:spacing w:after="0" w:line="240" w:lineRule="auto"/>
    </w:pPr>
    <w:rPr>
      <w:rFonts w:eastAsia="Times New Roman"/>
      <w:color w:val="000000"/>
      <w:sz w:val="20"/>
      <w:szCs w:val="20"/>
    </w:rPr>
  </w:style>
  <w:style w:type="paragraph" w:customStyle="1" w:styleId="OmniPage35">
    <w:name w:val="OmniPage #35"/>
    <w:basedOn w:val="Normal"/>
    <w:rsid w:val="00AB7957"/>
    <w:pPr>
      <w:spacing w:after="0" w:line="240" w:lineRule="auto"/>
    </w:pPr>
    <w:rPr>
      <w:rFonts w:eastAsia="Times New Roman"/>
      <w:color w:val="000000"/>
      <w:sz w:val="20"/>
      <w:szCs w:val="20"/>
    </w:rPr>
  </w:style>
  <w:style w:type="paragraph" w:customStyle="1" w:styleId="OmniPage36">
    <w:name w:val="OmniPage #36"/>
    <w:basedOn w:val="Normal"/>
    <w:rsid w:val="00AB7957"/>
    <w:pPr>
      <w:spacing w:after="0" w:line="240" w:lineRule="auto"/>
    </w:pPr>
    <w:rPr>
      <w:rFonts w:eastAsia="Times New Roman"/>
      <w:color w:val="000000"/>
      <w:sz w:val="20"/>
      <w:szCs w:val="20"/>
    </w:rPr>
  </w:style>
  <w:style w:type="paragraph" w:customStyle="1" w:styleId="OmniPage37">
    <w:name w:val="OmniPage #37"/>
    <w:basedOn w:val="Normal"/>
    <w:rsid w:val="00AB7957"/>
    <w:pPr>
      <w:spacing w:after="0" w:line="240" w:lineRule="auto"/>
    </w:pPr>
    <w:rPr>
      <w:rFonts w:eastAsia="Times New Roman"/>
      <w:color w:val="000000"/>
      <w:sz w:val="20"/>
      <w:szCs w:val="20"/>
    </w:rPr>
  </w:style>
  <w:style w:type="paragraph" w:customStyle="1" w:styleId="OmniPage38">
    <w:name w:val="OmniPage #38"/>
    <w:basedOn w:val="Normal"/>
    <w:rsid w:val="00AB7957"/>
    <w:pPr>
      <w:spacing w:after="0" w:line="240" w:lineRule="auto"/>
    </w:pPr>
    <w:rPr>
      <w:rFonts w:eastAsia="Times New Roman"/>
      <w:color w:val="000000"/>
      <w:sz w:val="20"/>
      <w:szCs w:val="20"/>
    </w:rPr>
  </w:style>
  <w:style w:type="paragraph" w:customStyle="1" w:styleId="OmniPage39">
    <w:name w:val="OmniPage #39"/>
    <w:basedOn w:val="Normal"/>
    <w:rsid w:val="00AB7957"/>
    <w:pPr>
      <w:spacing w:after="0" w:line="240" w:lineRule="auto"/>
    </w:pPr>
    <w:rPr>
      <w:rFonts w:eastAsia="Times New Roman"/>
      <w:color w:val="000000"/>
      <w:sz w:val="20"/>
      <w:szCs w:val="20"/>
    </w:rPr>
  </w:style>
  <w:style w:type="paragraph" w:customStyle="1" w:styleId="OmniPage40">
    <w:name w:val="OmniPage #40"/>
    <w:basedOn w:val="Normal"/>
    <w:rsid w:val="00AB7957"/>
    <w:pPr>
      <w:spacing w:after="0" w:line="240" w:lineRule="auto"/>
    </w:pPr>
    <w:rPr>
      <w:rFonts w:eastAsia="Times New Roman"/>
      <w:color w:val="000000"/>
      <w:sz w:val="20"/>
      <w:szCs w:val="20"/>
    </w:rPr>
  </w:style>
  <w:style w:type="paragraph" w:customStyle="1" w:styleId="OmniPage41">
    <w:name w:val="OmniPage #41"/>
    <w:basedOn w:val="Normal"/>
    <w:rsid w:val="00AB7957"/>
    <w:pPr>
      <w:spacing w:after="0" w:line="240" w:lineRule="auto"/>
    </w:pPr>
    <w:rPr>
      <w:rFonts w:eastAsia="Times New Roman"/>
      <w:color w:val="000000"/>
      <w:sz w:val="20"/>
      <w:szCs w:val="20"/>
    </w:rPr>
  </w:style>
  <w:style w:type="paragraph" w:customStyle="1" w:styleId="OmniPage42">
    <w:name w:val="OmniPage #42"/>
    <w:basedOn w:val="Normal"/>
    <w:rsid w:val="00AB7957"/>
    <w:pPr>
      <w:spacing w:after="0" w:line="240" w:lineRule="auto"/>
    </w:pPr>
    <w:rPr>
      <w:rFonts w:eastAsia="Times New Roman"/>
      <w:color w:val="000000"/>
      <w:sz w:val="20"/>
      <w:szCs w:val="20"/>
    </w:rPr>
  </w:style>
  <w:style w:type="paragraph" w:customStyle="1" w:styleId="OmniPage43">
    <w:name w:val="OmniPage #43"/>
    <w:basedOn w:val="Normal"/>
    <w:rsid w:val="00AB7957"/>
    <w:pPr>
      <w:spacing w:after="0" w:line="240" w:lineRule="auto"/>
    </w:pPr>
    <w:rPr>
      <w:rFonts w:eastAsia="Times New Roman"/>
      <w:color w:val="000000"/>
      <w:sz w:val="20"/>
      <w:szCs w:val="20"/>
    </w:rPr>
  </w:style>
  <w:style w:type="paragraph" w:customStyle="1" w:styleId="OmniPage44">
    <w:name w:val="OmniPage #44"/>
    <w:basedOn w:val="Normal"/>
    <w:rsid w:val="00AB7957"/>
    <w:pPr>
      <w:spacing w:after="0" w:line="240" w:lineRule="auto"/>
    </w:pPr>
    <w:rPr>
      <w:rFonts w:eastAsia="Times New Roman"/>
      <w:color w:val="000000"/>
      <w:sz w:val="20"/>
      <w:szCs w:val="20"/>
    </w:rPr>
  </w:style>
  <w:style w:type="paragraph" w:customStyle="1" w:styleId="OmniPage45">
    <w:name w:val="OmniPage #45"/>
    <w:basedOn w:val="Normal"/>
    <w:rsid w:val="00AB7957"/>
    <w:pPr>
      <w:spacing w:after="0" w:line="240" w:lineRule="auto"/>
    </w:pPr>
    <w:rPr>
      <w:rFonts w:eastAsia="Times New Roman"/>
      <w:color w:val="000000"/>
      <w:sz w:val="20"/>
      <w:szCs w:val="20"/>
    </w:rPr>
  </w:style>
  <w:style w:type="paragraph" w:customStyle="1" w:styleId="OmniPage46">
    <w:name w:val="OmniPage #46"/>
    <w:basedOn w:val="Normal"/>
    <w:rsid w:val="00AB7957"/>
    <w:pPr>
      <w:spacing w:after="0" w:line="240" w:lineRule="auto"/>
    </w:pPr>
    <w:rPr>
      <w:rFonts w:eastAsia="Times New Roman"/>
      <w:color w:val="000000"/>
      <w:sz w:val="20"/>
      <w:szCs w:val="20"/>
    </w:rPr>
  </w:style>
  <w:style w:type="paragraph" w:customStyle="1" w:styleId="OmniPage47">
    <w:name w:val="OmniPage #47"/>
    <w:basedOn w:val="Normal"/>
    <w:rsid w:val="00AB7957"/>
    <w:pPr>
      <w:spacing w:after="0" w:line="240" w:lineRule="auto"/>
    </w:pPr>
    <w:rPr>
      <w:rFonts w:eastAsia="Times New Roman"/>
      <w:color w:val="000000"/>
      <w:sz w:val="20"/>
      <w:szCs w:val="20"/>
    </w:rPr>
  </w:style>
  <w:style w:type="paragraph" w:customStyle="1" w:styleId="OmniPage48">
    <w:name w:val="OmniPage #48"/>
    <w:basedOn w:val="Normal"/>
    <w:rsid w:val="00AB7957"/>
    <w:pPr>
      <w:spacing w:after="0" w:line="240" w:lineRule="auto"/>
    </w:pPr>
    <w:rPr>
      <w:rFonts w:eastAsia="Times New Roman"/>
      <w:color w:val="000000"/>
      <w:sz w:val="20"/>
      <w:szCs w:val="20"/>
    </w:rPr>
  </w:style>
  <w:style w:type="paragraph" w:customStyle="1" w:styleId="OmniPage49">
    <w:name w:val="OmniPage #49"/>
    <w:basedOn w:val="Normal"/>
    <w:rsid w:val="00AB7957"/>
    <w:pPr>
      <w:spacing w:after="0" w:line="240" w:lineRule="auto"/>
    </w:pPr>
    <w:rPr>
      <w:rFonts w:eastAsia="Times New Roman"/>
      <w:color w:val="000000"/>
      <w:sz w:val="20"/>
      <w:szCs w:val="20"/>
    </w:rPr>
  </w:style>
  <w:style w:type="paragraph" w:customStyle="1" w:styleId="OmniPage50">
    <w:name w:val="OmniPage #50"/>
    <w:basedOn w:val="Normal"/>
    <w:rsid w:val="00AB7957"/>
    <w:pPr>
      <w:spacing w:after="0" w:line="240" w:lineRule="auto"/>
    </w:pPr>
    <w:rPr>
      <w:rFonts w:eastAsia="Times New Roman"/>
      <w:color w:val="000000"/>
      <w:sz w:val="20"/>
      <w:szCs w:val="20"/>
    </w:rPr>
  </w:style>
  <w:style w:type="paragraph" w:customStyle="1" w:styleId="OmniPage51">
    <w:name w:val="OmniPage #51"/>
    <w:basedOn w:val="Normal"/>
    <w:rsid w:val="00AB7957"/>
    <w:pPr>
      <w:spacing w:after="0" w:line="240" w:lineRule="auto"/>
    </w:pPr>
    <w:rPr>
      <w:rFonts w:eastAsia="Times New Roman"/>
      <w:color w:val="000000"/>
      <w:sz w:val="20"/>
      <w:szCs w:val="20"/>
    </w:rPr>
  </w:style>
  <w:style w:type="paragraph" w:customStyle="1" w:styleId="OmniPage52">
    <w:name w:val="OmniPage #52"/>
    <w:basedOn w:val="Normal"/>
    <w:rsid w:val="00AB7957"/>
    <w:pPr>
      <w:spacing w:after="0" w:line="240" w:lineRule="auto"/>
    </w:pPr>
    <w:rPr>
      <w:rFonts w:eastAsia="Times New Roman"/>
      <w:color w:val="000000"/>
      <w:sz w:val="20"/>
      <w:szCs w:val="20"/>
    </w:rPr>
  </w:style>
  <w:style w:type="paragraph" w:customStyle="1" w:styleId="OmniPage53">
    <w:name w:val="OmniPage #53"/>
    <w:basedOn w:val="Normal"/>
    <w:rsid w:val="00AB7957"/>
    <w:pPr>
      <w:spacing w:after="0" w:line="240" w:lineRule="auto"/>
    </w:pPr>
    <w:rPr>
      <w:rFonts w:eastAsia="Times New Roman"/>
      <w:color w:val="000000"/>
      <w:sz w:val="20"/>
      <w:szCs w:val="20"/>
    </w:rPr>
  </w:style>
  <w:style w:type="paragraph" w:customStyle="1" w:styleId="OmniPage54">
    <w:name w:val="OmniPage #54"/>
    <w:basedOn w:val="Normal"/>
    <w:rsid w:val="00AB7957"/>
    <w:pPr>
      <w:spacing w:after="0" w:line="240" w:lineRule="auto"/>
    </w:pPr>
    <w:rPr>
      <w:rFonts w:eastAsia="Times New Roman"/>
      <w:color w:val="000000"/>
      <w:sz w:val="20"/>
      <w:szCs w:val="20"/>
    </w:rPr>
  </w:style>
  <w:style w:type="paragraph" w:customStyle="1" w:styleId="OmniPage55">
    <w:name w:val="OmniPage #55"/>
    <w:basedOn w:val="Normal"/>
    <w:rsid w:val="00AB7957"/>
    <w:pPr>
      <w:spacing w:after="0" w:line="240" w:lineRule="auto"/>
    </w:pPr>
    <w:rPr>
      <w:rFonts w:eastAsia="Times New Roman"/>
      <w:color w:val="000000"/>
      <w:sz w:val="20"/>
      <w:szCs w:val="20"/>
    </w:rPr>
  </w:style>
  <w:style w:type="paragraph" w:customStyle="1" w:styleId="OmniPage56">
    <w:name w:val="OmniPage #56"/>
    <w:basedOn w:val="Normal"/>
    <w:rsid w:val="00AB7957"/>
    <w:pPr>
      <w:spacing w:after="0" w:line="240" w:lineRule="auto"/>
    </w:pPr>
    <w:rPr>
      <w:rFonts w:eastAsia="Times New Roman"/>
      <w:color w:val="000000"/>
      <w:sz w:val="20"/>
      <w:szCs w:val="20"/>
    </w:rPr>
  </w:style>
  <w:style w:type="paragraph" w:customStyle="1" w:styleId="OmniPage57">
    <w:name w:val="OmniPage #57"/>
    <w:basedOn w:val="Normal"/>
    <w:rsid w:val="00AB7957"/>
    <w:pPr>
      <w:spacing w:after="0" w:line="240" w:lineRule="auto"/>
    </w:pPr>
    <w:rPr>
      <w:rFonts w:eastAsia="Times New Roman"/>
      <w:color w:val="000000"/>
      <w:sz w:val="20"/>
      <w:szCs w:val="20"/>
    </w:rPr>
  </w:style>
  <w:style w:type="paragraph" w:customStyle="1" w:styleId="OmniPage58">
    <w:name w:val="OmniPage #58"/>
    <w:basedOn w:val="Normal"/>
    <w:rsid w:val="00AB7957"/>
    <w:pPr>
      <w:spacing w:after="0" w:line="240" w:lineRule="auto"/>
    </w:pPr>
    <w:rPr>
      <w:rFonts w:eastAsia="Times New Roman"/>
      <w:color w:val="000000"/>
      <w:sz w:val="20"/>
      <w:szCs w:val="20"/>
    </w:rPr>
  </w:style>
  <w:style w:type="paragraph" w:customStyle="1" w:styleId="OmniPage59">
    <w:name w:val="OmniPage #59"/>
    <w:basedOn w:val="Normal"/>
    <w:rsid w:val="00AB7957"/>
    <w:pPr>
      <w:spacing w:after="0" w:line="240" w:lineRule="auto"/>
    </w:pPr>
    <w:rPr>
      <w:rFonts w:eastAsia="Times New Roman"/>
      <w:color w:val="000000"/>
      <w:sz w:val="20"/>
      <w:szCs w:val="20"/>
    </w:rPr>
  </w:style>
  <w:style w:type="paragraph" w:customStyle="1" w:styleId="OmniPage60">
    <w:name w:val="OmniPage #60"/>
    <w:basedOn w:val="Normal"/>
    <w:rsid w:val="00AB7957"/>
    <w:pPr>
      <w:spacing w:after="0" w:line="240" w:lineRule="auto"/>
    </w:pPr>
    <w:rPr>
      <w:rFonts w:eastAsia="Times New Roman"/>
      <w:color w:val="000000"/>
      <w:sz w:val="20"/>
      <w:szCs w:val="20"/>
    </w:rPr>
  </w:style>
  <w:style w:type="paragraph" w:customStyle="1" w:styleId="OmniPage61">
    <w:name w:val="OmniPage #61"/>
    <w:basedOn w:val="Normal"/>
    <w:rsid w:val="00AB7957"/>
    <w:pPr>
      <w:spacing w:after="0" w:line="240" w:lineRule="auto"/>
    </w:pPr>
    <w:rPr>
      <w:rFonts w:eastAsia="Times New Roman"/>
      <w:color w:val="000000"/>
      <w:sz w:val="20"/>
      <w:szCs w:val="20"/>
    </w:rPr>
  </w:style>
  <w:style w:type="paragraph" w:customStyle="1" w:styleId="OmniPage62">
    <w:name w:val="OmniPage #62"/>
    <w:basedOn w:val="Normal"/>
    <w:rsid w:val="00AB7957"/>
    <w:pPr>
      <w:spacing w:after="0" w:line="240" w:lineRule="auto"/>
    </w:pPr>
    <w:rPr>
      <w:rFonts w:eastAsia="Times New Roman"/>
      <w:color w:val="000000"/>
      <w:sz w:val="20"/>
      <w:szCs w:val="20"/>
    </w:rPr>
  </w:style>
  <w:style w:type="paragraph" w:customStyle="1" w:styleId="OmniPage63">
    <w:name w:val="OmniPage #63"/>
    <w:basedOn w:val="Normal"/>
    <w:rsid w:val="00AB7957"/>
    <w:pPr>
      <w:spacing w:after="0" w:line="240" w:lineRule="auto"/>
    </w:pPr>
    <w:rPr>
      <w:rFonts w:eastAsia="Times New Roman"/>
      <w:color w:val="000000"/>
      <w:sz w:val="20"/>
      <w:szCs w:val="20"/>
    </w:rPr>
  </w:style>
  <w:style w:type="paragraph" w:customStyle="1" w:styleId="OmniPage64">
    <w:name w:val="OmniPage #64"/>
    <w:basedOn w:val="Normal"/>
    <w:rsid w:val="00AB7957"/>
    <w:pPr>
      <w:spacing w:after="0" w:line="240" w:lineRule="auto"/>
    </w:pPr>
    <w:rPr>
      <w:rFonts w:eastAsia="Times New Roman"/>
      <w:color w:val="000000"/>
      <w:sz w:val="20"/>
      <w:szCs w:val="20"/>
    </w:rPr>
  </w:style>
  <w:style w:type="paragraph" w:customStyle="1" w:styleId="OmniPage65">
    <w:name w:val="OmniPage #65"/>
    <w:basedOn w:val="Normal"/>
    <w:rsid w:val="00AB7957"/>
    <w:pPr>
      <w:spacing w:after="0" w:line="240" w:lineRule="auto"/>
    </w:pPr>
    <w:rPr>
      <w:rFonts w:eastAsia="Times New Roman"/>
      <w:color w:val="000000"/>
      <w:sz w:val="20"/>
      <w:szCs w:val="20"/>
    </w:rPr>
  </w:style>
  <w:style w:type="paragraph" w:customStyle="1" w:styleId="OmniPage66">
    <w:name w:val="OmniPage #66"/>
    <w:basedOn w:val="Normal"/>
    <w:rsid w:val="00AB7957"/>
    <w:pPr>
      <w:spacing w:after="0" w:line="240" w:lineRule="auto"/>
    </w:pPr>
    <w:rPr>
      <w:rFonts w:eastAsia="Times New Roman"/>
      <w:color w:val="000000"/>
      <w:sz w:val="20"/>
      <w:szCs w:val="20"/>
    </w:rPr>
  </w:style>
  <w:style w:type="paragraph" w:customStyle="1" w:styleId="OmniPage67">
    <w:name w:val="OmniPage #67"/>
    <w:basedOn w:val="Normal"/>
    <w:rsid w:val="00AB7957"/>
    <w:pPr>
      <w:spacing w:after="0" w:line="240" w:lineRule="auto"/>
    </w:pPr>
    <w:rPr>
      <w:rFonts w:eastAsia="Times New Roman"/>
      <w:color w:val="000000"/>
      <w:sz w:val="20"/>
      <w:szCs w:val="20"/>
    </w:rPr>
  </w:style>
  <w:style w:type="paragraph" w:customStyle="1" w:styleId="OmniPage68">
    <w:name w:val="OmniPage #68"/>
    <w:basedOn w:val="Normal"/>
    <w:rsid w:val="00AB7957"/>
    <w:pPr>
      <w:spacing w:after="0" w:line="240" w:lineRule="auto"/>
    </w:pPr>
    <w:rPr>
      <w:rFonts w:eastAsia="Times New Roman"/>
      <w:color w:val="000000"/>
      <w:sz w:val="20"/>
      <w:szCs w:val="20"/>
    </w:rPr>
  </w:style>
  <w:style w:type="paragraph" w:customStyle="1" w:styleId="OmniPage69">
    <w:name w:val="OmniPage #69"/>
    <w:basedOn w:val="Normal"/>
    <w:rsid w:val="00AB7957"/>
    <w:pPr>
      <w:spacing w:after="0" w:line="240" w:lineRule="auto"/>
    </w:pPr>
    <w:rPr>
      <w:rFonts w:eastAsia="Times New Roman"/>
      <w:color w:val="000000"/>
      <w:sz w:val="20"/>
      <w:szCs w:val="20"/>
    </w:rPr>
  </w:style>
  <w:style w:type="paragraph" w:customStyle="1" w:styleId="OmniPage70">
    <w:name w:val="OmniPage #70"/>
    <w:basedOn w:val="Normal"/>
    <w:rsid w:val="00AB7957"/>
    <w:pPr>
      <w:spacing w:after="0" w:line="240" w:lineRule="auto"/>
    </w:pPr>
    <w:rPr>
      <w:rFonts w:eastAsia="Times New Roman"/>
      <w:color w:val="000000"/>
      <w:sz w:val="20"/>
      <w:szCs w:val="20"/>
    </w:rPr>
  </w:style>
  <w:style w:type="paragraph" w:customStyle="1" w:styleId="OmniPage71">
    <w:name w:val="OmniPage #71"/>
    <w:basedOn w:val="Normal"/>
    <w:rsid w:val="00AB7957"/>
    <w:pPr>
      <w:spacing w:after="0" w:line="240" w:lineRule="auto"/>
    </w:pPr>
    <w:rPr>
      <w:rFonts w:eastAsia="Times New Roman"/>
      <w:color w:val="000000"/>
      <w:sz w:val="20"/>
      <w:szCs w:val="20"/>
    </w:rPr>
  </w:style>
  <w:style w:type="table" w:customStyle="1" w:styleId="MediumGrid22">
    <w:name w:val="Medium Grid 22"/>
    <w:basedOn w:val="TableNormal"/>
    <w:uiPriority w:val="68"/>
    <w:rsid w:val="00AB7957"/>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AB7957"/>
    <w:rPr>
      <w:rFonts w:ascii="Times New Roman" w:eastAsia="Times New Roman" w:hAnsi="Times New Roman" w:cs="Calibri"/>
      <w:sz w:val="16"/>
      <w:szCs w:val="20"/>
    </w:rPr>
  </w:style>
  <w:style w:type="character" w:customStyle="1" w:styleId="createby">
    <w:name w:val="createby"/>
    <w:rsid w:val="00AB7957"/>
  </w:style>
  <w:style w:type="character" w:customStyle="1" w:styleId="quote-right">
    <w:name w:val="quote-right"/>
    <w:rsid w:val="00AB7957"/>
  </w:style>
  <w:style w:type="character" w:customStyle="1" w:styleId="smallcase">
    <w:name w:val="smallcase"/>
    <w:rsid w:val="00AB7957"/>
  </w:style>
  <w:style w:type="character" w:customStyle="1" w:styleId="ft0">
    <w:name w:val="ft0"/>
    <w:rsid w:val="00AB7957"/>
  </w:style>
  <w:style w:type="character" w:customStyle="1" w:styleId="ft2">
    <w:name w:val="ft2"/>
    <w:rsid w:val="00AB7957"/>
  </w:style>
  <w:style w:type="character" w:customStyle="1" w:styleId="ft1">
    <w:name w:val="ft1"/>
    <w:rsid w:val="00AB7957"/>
  </w:style>
  <w:style w:type="character" w:customStyle="1" w:styleId="ft3">
    <w:name w:val="ft3"/>
    <w:rsid w:val="00AB7957"/>
  </w:style>
  <w:style w:type="character" w:customStyle="1" w:styleId="StyleTimesNewRoman12ptBold1">
    <w:name w:val="Style Times New Roman 12 pt Bold1"/>
    <w:rsid w:val="00AB7957"/>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qFormat/>
    <w:rsid w:val="00AB7957"/>
    <w:rPr>
      <w:rFonts w:eastAsia="MS Mincho"/>
      <w:szCs w:val="24"/>
      <w:u w:val="single"/>
      <w:lang w:val="en-US" w:eastAsia="ja-JP" w:bidi="ar-SA"/>
    </w:rPr>
  </w:style>
  <w:style w:type="character" w:customStyle="1" w:styleId="CircledChar2">
    <w:name w:val="Circled Char2"/>
    <w:rsid w:val="00AB7957"/>
    <w:rPr>
      <w:rFonts w:eastAsia="MS Mincho"/>
      <w:b/>
      <w:szCs w:val="24"/>
      <w:u w:val="single"/>
      <w:lang w:val="en-US" w:eastAsia="ja-JP" w:bidi="ar-SA"/>
    </w:rPr>
  </w:style>
  <w:style w:type="character" w:customStyle="1" w:styleId="SmallTextChar2">
    <w:name w:val="Small Text Char2"/>
    <w:rsid w:val="00AB7957"/>
    <w:rPr>
      <w:rFonts w:eastAsia="MS Mincho"/>
      <w:sz w:val="15"/>
      <w:szCs w:val="24"/>
      <w:lang w:val="en-US" w:eastAsia="ja-JP" w:bidi="ar-SA"/>
    </w:rPr>
  </w:style>
  <w:style w:type="character" w:customStyle="1" w:styleId="BoldandUnderlineCharCharCharCharChar1">
    <w:name w:val="Bold and Underline Char Char Char Char Char1"/>
    <w:rsid w:val="00AB7957"/>
    <w:rPr>
      <w:b/>
      <w:szCs w:val="24"/>
      <w:u w:val="single"/>
      <w:lang w:val="en-US" w:eastAsia="en-US" w:bidi="ar-SA"/>
    </w:rPr>
  </w:style>
  <w:style w:type="character" w:customStyle="1" w:styleId="SmallCardChar">
    <w:name w:val="Small Card Char"/>
    <w:rsid w:val="00AB7957"/>
    <w:rPr>
      <w:rFonts w:ascii="Palatino Linotype" w:eastAsia="Times New Roman" w:hAnsi="Palatino Linotype"/>
      <w:sz w:val="12"/>
      <w:szCs w:val="24"/>
    </w:rPr>
  </w:style>
  <w:style w:type="character" w:customStyle="1" w:styleId="StyleBoldUnderline10ptBold">
    <w:name w:val="Style Bold Underline + 10 pt Bold"/>
    <w:rsid w:val="00AB7957"/>
    <w:rPr>
      <w:b/>
      <w:bCs/>
      <w:sz w:val="20"/>
      <w:u w:val="thick"/>
    </w:rPr>
  </w:style>
  <w:style w:type="character" w:customStyle="1" w:styleId="separator">
    <w:name w:val="separator"/>
    <w:rsid w:val="00AB7957"/>
  </w:style>
  <w:style w:type="character" w:customStyle="1" w:styleId="PageHeaderChar">
    <w:name w:val="Page Header Char"/>
    <w:link w:val="PageHeader"/>
    <w:rsid w:val="00AB7957"/>
    <w:rPr>
      <w:rFonts w:ascii="Calibri" w:hAnsi="Calibri"/>
    </w:rPr>
  </w:style>
  <w:style w:type="paragraph" w:customStyle="1" w:styleId="NormalUnderline0">
    <w:name w:val="Normal + Underline"/>
    <w:basedOn w:val="Normal"/>
    <w:link w:val="NormalUnderlineChar0"/>
    <w:qFormat/>
    <w:rsid w:val="00AB7957"/>
    <w:pPr>
      <w:spacing w:after="0" w:line="240" w:lineRule="auto"/>
      <w:ind w:left="720"/>
    </w:pPr>
    <w:rPr>
      <w:rFonts w:eastAsia="Times New Roman"/>
      <w:b/>
      <w:sz w:val="24"/>
      <w:u w:val="single"/>
    </w:rPr>
  </w:style>
  <w:style w:type="paragraph" w:customStyle="1" w:styleId="NormalNoUnderline">
    <w:name w:val="Normal + No Underline"/>
    <w:basedOn w:val="Normal"/>
    <w:link w:val="NormalNoUnderlineChar"/>
    <w:rsid w:val="00AB7957"/>
    <w:pPr>
      <w:spacing w:after="0" w:line="240" w:lineRule="auto"/>
      <w:ind w:left="720"/>
    </w:pPr>
    <w:rPr>
      <w:rFonts w:eastAsia="Times New Roman"/>
      <w:sz w:val="12"/>
    </w:rPr>
  </w:style>
  <w:style w:type="character" w:customStyle="1" w:styleId="NormalUnderlineChar0">
    <w:name w:val="Normal + Underline Char"/>
    <w:link w:val="NormalUnderline0"/>
    <w:rsid w:val="00AB7957"/>
    <w:rPr>
      <w:rFonts w:ascii="Calibri" w:eastAsia="Times New Roman" w:hAnsi="Calibri"/>
      <w:b/>
      <w:sz w:val="24"/>
      <w:u w:val="single"/>
    </w:rPr>
  </w:style>
  <w:style w:type="character" w:customStyle="1" w:styleId="NormalNoUnderlineChar">
    <w:name w:val="Normal + No Underline Char"/>
    <w:link w:val="NormalNoUnderline"/>
    <w:rsid w:val="00AB7957"/>
    <w:rPr>
      <w:rFonts w:ascii="Calibri" w:eastAsia="Times New Roman" w:hAnsi="Calibri"/>
      <w:sz w:val="12"/>
    </w:rPr>
  </w:style>
  <w:style w:type="paragraph" w:customStyle="1" w:styleId="TagCite3">
    <w:name w:val="Tag Cite"/>
    <w:basedOn w:val="PageHeader"/>
    <w:link w:val="TagCiteChar3"/>
    <w:qFormat/>
    <w:rsid w:val="00AB7957"/>
    <w:rPr>
      <w:rFonts w:ascii="Arial Narrow" w:eastAsia="SimSun" w:hAnsi="Arial Narrow"/>
      <w:b/>
      <w:sz w:val="24"/>
      <w:lang w:eastAsia="zh-CN"/>
    </w:rPr>
  </w:style>
  <w:style w:type="character" w:customStyle="1" w:styleId="TagCiteChar3">
    <w:name w:val="Tag Cite Char"/>
    <w:link w:val="TagCite3"/>
    <w:rsid w:val="00AB7957"/>
    <w:rPr>
      <w:rFonts w:ascii="Arial Narrow" w:eastAsia="SimSun" w:hAnsi="Arial Narrow"/>
      <w:b/>
      <w:sz w:val="24"/>
      <w:lang w:eastAsia="zh-CN"/>
    </w:rPr>
  </w:style>
  <w:style w:type="character" w:customStyle="1" w:styleId="smalllink">
    <w:name w:val="smalllink"/>
    <w:rsid w:val="00AB7957"/>
  </w:style>
  <w:style w:type="character" w:customStyle="1" w:styleId="bighead1">
    <w:name w:val="bighead1"/>
    <w:rsid w:val="00AB7957"/>
    <w:rPr>
      <w:rFonts w:ascii="Verdana" w:hAnsi="Verdana" w:hint="default"/>
      <w:b/>
      <w:bCs/>
      <w:sz w:val="27"/>
      <w:szCs w:val="27"/>
    </w:rPr>
  </w:style>
  <w:style w:type="character" w:customStyle="1" w:styleId="Underline-WFU">
    <w:name w:val="Underline-WFU"/>
    <w:uiPriority w:val="1"/>
    <w:qFormat/>
    <w:rsid w:val="00AB7957"/>
    <w:rPr>
      <w:rFonts w:ascii="Cambria" w:hAnsi="Cambria"/>
      <w:sz w:val="21"/>
      <w:u w:val="single"/>
    </w:rPr>
  </w:style>
  <w:style w:type="paragraph" w:customStyle="1" w:styleId="Tiny-WFU">
    <w:name w:val="Tiny-WFU"/>
    <w:basedOn w:val="Normal"/>
    <w:qFormat/>
    <w:rsid w:val="00AB7957"/>
    <w:pPr>
      <w:spacing w:after="0" w:line="240" w:lineRule="auto"/>
    </w:pPr>
    <w:rPr>
      <w:rFonts w:eastAsia="Malgun Gothic"/>
      <w:sz w:val="12"/>
      <w:lang w:eastAsia="ko-KR"/>
    </w:rPr>
  </w:style>
  <w:style w:type="character" w:customStyle="1" w:styleId="b">
    <w:name w:val="b"/>
    <w:rsid w:val="00AB7957"/>
  </w:style>
  <w:style w:type="paragraph" w:customStyle="1" w:styleId="Indentation">
    <w:name w:val="Indentation"/>
    <w:basedOn w:val="Normal"/>
    <w:uiPriority w:val="99"/>
    <w:qFormat/>
    <w:rsid w:val="00AB7957"/>
    <w:pPr>
      <w:spacing w:after="0" w:line="240" w:lineRule="auto"/>
      <w:ind w:left="288" w:right="288"/>
    </w:pPr>
    <w:rPr>
      <w:rFonts w:eastAsia="Calibri"/>
    </w:rPr>
  </w:style>
  <w:style w:type="paragraph" w:customStyle="1" w:styleId="departments">
    <w:name w:val="departments"/>
    <w:basedOn w:val="Normal"/>
    <w:uiPriority w:val="99"/>
    <w:qFormat/>
    <w:rsid w:val="00AB7957"/>
    <w:pPr>
      <w:spacing w:before="100" w:beforeAutospacing="1" w:after="100" w:afterAutospacing="1" w:line="240" w:lineRule="auto"/>
    </w:pPr>
    <w:rPr>
      <w:rFonts w:eastAsia="Times New Roman"/>
      <w:sz w:val="24"/>
    </w:rPr>
  </w:style>
  <w:style w:type="character" w:customStyle="1" w:styleId="left-date1">
    <w:name w:val="left-date1"/>
    <w:rsid w:val="00AB7957"/>
    <w:rPr>
      <w:rFonts w:ascii="Verdana" w:hAnsi="Verdana" w:hint="default"/>
      <w:color w:val="666666"/>
      <w:sz w:val="14"/>
      <w:szCs w:val="14"/>
    </w:rPr>
  </w:style>
  <w:style w:type="character" w:customStyle="1" w:styleId="org">
    <w:name w:val="org"/>
    <w:basedOn w:val="DefaultParagraphFont"/>
    <w:rsid w:val="00AB7957"/>
  </w:style>
  <w:style w:type="paragraph" w:customStyle="1" w:styleId="seeall">
    <w:name w:val="seeall"/>
    <w:basedOn w:val="Normal"/>
    <w:rsid w:val="00AB7957"/>
    <w:pPr>
      <w:spacing w:before="100" w:beforeAutospacing="1" w:after="100" w:afterAutospacing="1" w:line="240" w:lineRule="auto"/>
    </w:pPr>
    <w:rPr>
      <w:rFonts w:eastAsia="Times New Roman"/>
      <w:sz w:val="24"/>
    </w:rPr>
  </w:style>
  <w:style w:type="character" w:customStyle="1" w:styleId="list-comma">
    <w:name w:val="list-comma"/>
    <w:basedOn w:val="DefaultParagraphFont"/>
    <w:rsid w:val="00AB7957"/>
  </w:style>
  <w:style w:type="character" w:customStyle="1" w:styleId="livefyre-commentcount">
    <w:name w:val="livefyre-commentcount"/>
    <w:basedOn w:val="DefaultParagraphFont"/>
    <w:rsid w:val="00AB7957"/>
  </w:style>
  <w:style w:type="character" w:customStyle="1" w:styleId="rednegchange">
    <w:name w:val="red_neg_change"/>
    <w:basedOn w:val="DefaultParagraphFont"/>
    <w:rsid w:val="00AB7957"/>
  </w:style>
  <w:style w:type="character" w:customStyle="1" w:styleId="wsodqchgshow">
    <w:name w:val="wsodq_chgshow"/>
    <w:basedOn w:val="DefaultParagraphFont"/>
    <w:rsid w:val="00AB7957"/>
  </w:style>
  <w:style w:type="character" w:customStyle="1" w:styleId="greenposchange">
    <w:name w:val="green_pos_change"/>
    <w:basedOn w:val="DefaultParagraphFont"/>
    <w:rsid w:val="00AB7957"/>
  </w:style>
  <w:style w:type="paragraph" w:customStyle="1" w:styleId="image-caption">
    <w:name w:val="image-caption"/>
    <w:basedOn w:val="Normal"/>
    <w:uiPriority w:val="99"/>
    <w:qFormat/>
    <w:rsid w:val="00AB7957"/>
    <w:pPr>
      <w:spacing w:before="100" w:beforeAutospacing="1" w:after="100" w:afterAutospacing="1" w:line="240" w:lineRule="auto"/>
    </w:pPr>
    <w:rPr>
      <w:rFonts w:eastAsia="Times New Roman"/>
      <w:sz w:val="24"/>
    </w:rPr>
  </w:style>
  <w:style w:type="character" w:customStyle="1" w:styleId="image-credit">
    <w:name w:val="image-credit"/>
    <w:basedOn w:val="DefaultParagraphFont"/>
    <w:rsid w:val="00AB7957"/>
  </w:style>
  <w:style w:type="paragraph" w:customStyle="1" w:styleId="gascontcredit">
    <w:name w:val="gas_cont_credit"/>
    <w:basedOn w:val="Normal"/>
    <w:rsid w:val="00AB7957"/>
    <w:pPr>
      <w:spacing w:before="100" w:beforeAutospacing="1" w:after="100" w:afterAutospacing="1" w:line="240" w:lineRule="auto"/>
    </w:pPr>
    <w:rPr>
      <w:rFonts w:eastAsia="Times New Roman"/>
      <w:sz w:val="24"/>
    </w:rPr>
  </w:style>
  <w:style w:type="character" w:customStyle="1" w:styleId="BoldandUnderlineChar6">
    <w:name w:val="Bold and Underline Char6"/>
    <w:basedOn w:val="DefaultParagraphFont"/>
    <w:rsid w:val="00AB7957"/>
    <w:rPr>
      <w:b/>
      <w:szCs w:val="24"/>
      <w:u w:val="single"/>
      <w:lang w:val="en-US" w:eastAsia="en-US" w:bidi="ar-SA"/>
    </w:rPr>
  </w:style>
  <w:style w:type="paragraph" w:customStyle="1" w:styleId="endarticle">
    <w:name w:val="endarticle"/>
    <w:basedOn w:val="Normal"/>
    <w:uiPriority w:val="99"/>
    <w:qFormat/>
    <w:rsid w:val="00AB7957"/>
    <w:pPr>
      <w:spacing w:before="100" w:beforeAutospacing="1" w:after="100" w:afterAutospacing="1" w:line="240" w:lineRule="auto"/>
    </w:pPr>
    <w:rPr>
      <w:rFonts w:eastAsia="Times New Roman"/>
      <w:sz w:val="24"/>
    </w:rPr>
  </w:style>
  <w:style w:type="paragraph" w:customStyle="1" w:styleId="a-body-text">
    <w:name w:val="a-body-text"/>
    <w:basedOn w:val="Normal"/>
    <w:uiPriority w:val="99"/>
    <w:qFormat/>
    <w:rsid w:val="00AB7957"/>
    <w:pPr>
      <w:spacing w:before="100" w:beforeAutospacing="1" w:after="100" w:afterAutospacing="1" w:line="240" w:lineRule="auto"/>
    </w:pPr>
    <w:rPr>
      <w:rFonts w:eastAsia="Times New Roman"/>
      <w:sz w:val="24"/>
    </w:rPr>
  </w:style>
  <w:style w:type="paragraph" w:customStyle="1" w:styleId="obgpara">
    <w:name w:val="obg_para"/>
    <w:basedOn w:val="Normal"/>
    <w:uiPriority w:val="99"/>
    <w:qFormat/>
    <w:rsid w:val="00AB7957"/>
    <w:pPr>
      <w:spacing w:before="100" w:beforeAutospacing="1" w:after="100" w:afterAutospacing="1" w:line="240" w:lineRule="auto"/>
    </w:pPr>
    <w:rPr>
      <w:rFonts w:eastAsia="Times New Roman"/>
      <w:sz w:val="24"/>
    </w:rPr>
  </w:style>
  <w:style w:type="character" w:customStyle="1" w:styleId="caption4">
    <w:name w:val="caption4"/>
    <w:basedOn w:val="DefaultParagraphFont"/>
    <w:rsid w:val="00AB7957"/>
  </w:style>
  <w:style w:type="character" w:customStyle="1" w:styleId="honorific-prefix">
    <w:name w:val="honorific-prefix"/>
    <w:basedOn w:val="DefaultParagraphFont"/>
    <w:rsid w:val="00AB7957"/>
  </w:style>
  <w:style w:type="character" w:customStyle="1" w:styleId="given-name">
    <w:name w:val="given-name"/>
    <w:basedOn w:val="DefaultParagraphFont"/>
    <w:rsid w:val="00AB7957"/>
  </w:style>
  <w:style w:type="character" w:customStyle="1" w:styleId="family-name">
    <w:name w:val="family-name"/>
    <w:basedOn w:val="DefaultParagraphFont"/>
    <w:rsid w:val="00AB7957"/>
  </w:style>
  <w:style w:type="character" w:customStyle="1" w:styleId="chead">
    <w:name w:val="chead"/>
    <w:basedOn w:val="DefaultParagraphFont"/>
    <w:rsid w:val="00AB7957"/>
  </w:style>
  <w:style w:type="character" w:customStyle="1" w:styleId="obgcapsstart">
    <w:name w:val="obg_caps_start"/>
    <w:basedOn w:val="DefaultParagraphFont"/>
    <w:rsid w:val="00AB7957"/>
  </w:style>
  <w:style w:type="character" w:customStyle="1" w:styleId="underlinedCharChar0">
    <w:name w:val="underlined Char Char"/>
    <w:basedOn w:val="DefaultParagraphFont"/>
    <w:rsid w:val="00AB7957"/>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AB7957"/>
    <w:pPr>
      <w:spacing w:after="0" w:line="240" w:lineRule="auto"/>
    </w:pPr>
    <w:rPr>
      <w:strike/>
      <w:sz w:val="16"/>
      <w:szCs w:val="16"/>
    </w:rPr>
  </w:style>
  <w:style w:type="paragraph" w:customStyle="1" w:styleId="Pa4">
    <w:name w:val="Pa4"/>
    <w:basedOn w:val="Normal"/>
    <w:next w:val="Normal"/>
    <w:uiPriority w:val="99"/>
    <w:qFormat/>
    <w:rsid w:val="00AB7957"/>
    <w:pPr>
      <w:autoSpaceDE w:val="0"/>
      <w:autoSpaceDN w:val="0"/>
      <w:adjustRightInd w:val="0"/>
      <w:spacing w:after="0" w:line="181" w:lineRule="atLeast"/>
    </w:pPr>
    <w:rPr>
      <w:rFonts w:eastAsia="Times New Roman"/>
      <w:sz w:val="24"/>
    </w:rPr>
  </w:style>
  <w:style w:type="character" w:customStyle="1" w:styleId="subheader">
    <w:name w:val="subheader"/>
    <w:basedOn w:val="DefaultParagraphFont"/>
    <w:rsid w:val="00AB7957"/>
  </w:style>
  <w:style w:type="paragraph" w:customStyle="1" w:styleId="attribution">
    <w:name w:val="attribution"/>
    <w:basedOn w:val="Normal"/>
    <w:uiPriority w:val="99"/>
    <w:qFormat/>
    <w:rsid w:val="00AB7957"/>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uiPriority w:val="99"/>
    <w:qFormat/>
    <w:rsid w:val="00AB7957"/>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uiPriority w:val="99"/>
    <w:qFormat/>
    <w:rsid w:val="00AB7957"/>
    <w:pPr>
      <w:spacing w:before="100" w:beforeAutospacing="1" w:after="100" w:afterAutospacing="1" w:line="240" w:lineRule="auto"/>
    </w:pPr>
    <w:rPr>
      <w:rFonts w:eastAsia="Times New Roman"/>
      <w:sz w:val="24"/>
    </w:rPr>
  </w:style>
  <w:style w:type="character" w:customStyle="1" w:styleId="text2">
    <w:name w:val="text2"/>
    <w:basedOn w:val="DefaultParagraphFont"/>
    <w:rsid w:val="00AB7957"/>
  </w:style>
  <w:style w:type="paragraph" w:customStyle="1" w:styleId="msolistparagraph0">
    <w:name w:val="msolistparagraph"/>
    <w:basedOn w:val="Normal"/>
    <w:uiPriority w:val="99"/>
    <w:qFormat/>
    <w:rsid w:val="00AB7957"/>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uiPriority w:val="99"/>
    <w:qFormat/>
    <w:rsid w:val="00AB7957"/>
    <w:pPr>
      <w:spacing w:before="100" w:beforeAutospacing="1" w:after="100" w:afterAutospacing="1" w:line="240" w:lineRule="auto"/>
    </w:pPr>
    <w:rPr>
      <w:rFonts w:eastAsia="Times New Roman"/>
      <w:sz w:val="24"/>
    </w:rPr>
  </w:style>
  <w:style w:type="character" w:customStyle="1" w:styleId="pmtermsel">
    <w:name w:val="pmtermsel"/>
    <w:basedOn w:val="DefaultParagraphFont"/>
    <w:rsid w:val="00AB7957"/>
  </w:style>
  <w:style w:type="character" w:customStyle="1" w:styleId="StyleUnderlineChar2CharChar11pt">
    <w:name w:val="Style Underline Char2 Char Char + 11 pt"/>
    <w:basedOn w:val="Style11pt"/>
    <w:rsid w:val="00AB7957"/>
    <w:rPr>
      <w:rFonts w:ascii="Times New Roman" w:hAnsi="Times New Roman"/>
      <w:sz w:val="20"/>
      <w:u w:val="single"/>
    </w:rPr>
  </w:style>
  <w:style w:type="character" w:customStyle="1" w:styleId="StyleStyleBoldUnderline11pt">
    <w:name w:val="Style Style Bold Underline + 11 pt"/>
    <w:basedOn w:val="DefaultParagraphFont"/>
    <w:rsid w:val="00AB7957"/>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AB7957"/>
    <w:pPr>
      <w:numPr>
        <w:numId w:val="0"/>
      </w:numPr>
    </w:pPr>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AB7957"/>
    <w:rPr>
      <w:rFonts w:ascii="Arial Narrow" w:eastAsia="SimSun" w:hAnsi="Arial Narrow"/>
      <w:b/>
      <w:bCs/>
      <w:sz w:val="20"/>
      <w:szCs w:val="24"/>
      <w:u w:val="single"/>
      <w:lang w:eastAsia="zh-CN"/>
    </w:rPr>
  </w:style>
  <w:style w:type="character" w:customStyle="1" w:styleId="Styleunderline11pt">
    <w:name w:val="Style underline + 11 pt"/>
    <w:basedOn w:val="underline"/>
    <w:rsid w:val="00AB7957"/>
    <w:rPr>
      <w:u w:val="single"/>
      <w:lang w:val="en-US" w:eastAsia="en-US" w:bidi="ar-SA"/>
    </w:rPr>
  </w:style>
  <w:style w:type="character" w:customStyle="1" w:styleId="Styleunderline11ptBold">
    <w:name w:val="Style underline + 11 pt Bold"/>
    <w:basedOn w:val="underline"/>
    <w:rsid w:val="00AB7957"/>
    <w:rPr>
      <w:u w:val="single"/>
      <w:lang w:val="en-US" w:eastAsia="en-US" w:bidi="ar-SA"/>
    </w:rPr>
  </w:style>
  <w:style w:type="paragraph" w:customStyle="1" w:styleId="StyleStyle49pt10">
    <w:name w:val="Style Style4 + 9 pt10"/>
    <w:basedOn w:val="Style4"/>
    <w:link w:val="StyleStyle49pt10Char"/>
    <w:qFormat/>
    <w:rsid w:val="00AB7957"/>
    <w:pPr>
      <w:numPr>
        <w:numId w:val="0"/>
      </w:numPr>
    </w:pPr>
    <w:rPr>
      <w:rFonts w:eastAsia="Times New Roman"/>
      <w:sz w:val="20"/>
      <w:lang w:eastAsia="zh-CN"/>
    </w:rPr>
  </w:style>
  <w:style w:type="character" w:customStyle="1" w:styleId="StyleStyle49pt10Char">
    <w:name w:val="Style Style4 + 9 pt10 Char"/>
    <w:basedOn w:val="Style4Char"/>
    <w:link w:val="StyleStyle49pt10"/>
    <w:rsid w:val="00AB7957"/>
    <w:rPr>
      <w:rFonts w:ascii="Arial Narrow" w:eastAsia="Times New Roman" w:hAnsi="Arial Narrow"/>
      <w:sz w:val="20"/>
      <w:szCs w:val="24"/>
      <w:u w:val="single"/>
      <w:lang w:eastAsia="zh-CN"/>
    </w:rPr>
  </w:style>
  <w:style w:type="paragraph" w:customStyle="1" w:styleId="StyleStyle49ptBold7">
    <w:name w:val="Style Style4 + 9 pt Bold7"/>
    <w:basedOn w:val="Style4"/>
    <w:link w:val="StyleStyle49ptBold7Char"/>
    <w:qFormat/>
    <w:rsid w:val="00AB7957"/>
    <w:pPr>
      <w:numPr>
        <w:numId w:val="0"/>
      </w:numPr>
    </w:pPr>
    <w:rPr>
      <w:rFonts w:eastAsia="Times New Roman"/>
      <w:b/>
      <w:bCs/>
      <w:sz w:val="20"/>
      <w:lang w:eastAsia="zh-CN"/>
    </w:rPr>
  </w:style>
  <w:style w:type="character" w:customStyle="1" w:styleId="StyleStyle49ptBold7Char">
    <w:name w:val="Style Style4 + 9 pt Bold7 Char"/>
    <w:basedOn w:val="Style4Char"/>
    <w:link w:val="StyleStyle49ptBold7"/>
    <w:rsid w:val="00AB7957"/>
    <w:rPr>
      <w:rFonts w:ascii="Arial Narrow" w:eastAsia="Times New Roman" w:hAnsi="Arial Narrow"/>
      <w:b/>
      <w:bCs/>
      <w:sz w:val="20"/>
      <w:szCs w:val="24"/>
      <w:u w:val="single"/>
      <w:lang w:eastAsia="zh-CN"/>
    </w:rPr>
  </w:style>
  <w:style w:type="character" w:customStyle="1" w:styleId="articlehead2">
    <w:name w:val="articlehead2"/>
    <w:basedOn w:val="DefaultParagraphFont"/>
    <w:rsid w:val="00AB7957"/>
  </w:style>
  <w:style w:type="character" w:customStyle="1" w:styleId="pronset">
    <w:name w:val="pronset"/>
    <w:basedOn w:val="DefaultParagraphFont"/>
    <w:rsid w:val="00AB7957"/>
  </w:style>
  <w:style w:type="character" w:customStyle="1" w:styleId="showipapr">
    <w:name w:val="show_ipapr"/>
    <w:basedOn w:val="DefaultParagraphFont"/>
    <w:rsid w:val="00AB7957"/>
  </w:style>
  <w:style w:type="character" w:customStyle="1" w:styleId="prondelim">
    <w:name w:val="prondelim"/>
    <w:basedOn w:val="DefaultParagraphFont"/>
    <w:rsid w:val="00AB7957"/>
  </w:style>
  <w:style w:type="character" w:customStyle="1" w:styleId="pron">
    <w:name w:val="pron"/>
    <w:basedOn w:val="DefaultParagraphFont"/>
    <w:rsid w:val="00AB7957"/>
  </w:style>
  <w:style w:type="character" w:customStyle="1" w:styleId="prontoggle">
    <w:name w:val="pron_toggle"/>
    <w:basedOn w:val="DefaultParagraphFont"/>
    <w:rsid w:val="00AB7957"/>
  </w:style>
  <w:style w:type="character" w:customStyle="1" w:styleId="showspellpr">
    <w:name w:val="show_spellpr"/>
    <w:basedOn w:val="DefaultParagraphFont"/>
    <w:rsid w:val="00AB7957"/>
  </w:style>
  <w:style w:type="character" w:customStyle="1" w:styleId="boldface">
    <w:name w:val="boldface"/>
    <w:basedOn w:val="DefaultParagraphFont"/>
    <w:rsid w:val="00AB7957"/>
  </w:style>
  <w:style w:type="character" w:customStyle="1" w:styleId="pg">
    <w:name w:val="pg"/>
    <w:basedOn w:val="DefaultParagraphFont"/>
    <w:rsid w:val="00AB7957"/>
  </w:style>
  <w:style w:type="character" w:customStyle="1" w:styleId="secondary-bf">
    <w:name w:val="secondary-bf"/>
    <w:basedOn w:val="DefaultParagraphFont"/>
    <w:rsid w:val="00AB7957"/>
  </w:style>
  <w:style w:type="character" w:customStyle="1" w:styleId="dnindex">
    <w:name w:val="dnindex"/>
    <w:basedOn w:val="DefaultParagraphFont"/>
    <w:rsid w:val="00AB7957"/>
  </w:style>
  <w:style w:type="character" w:customStyle="1" w:styleId="ital-inline">
    <w:name w:val="ital-inline"/>
    <w:basedOn w:val="DefaultParagraphFont"/>
    <w:rsid w:val="00AB7957"/>
  </w:style>
  <w:style w:type="character" w:customStyle="1" w:styleId="Styleterm111ptUnderline">
    <w:name w:val="Style term1 + 11 pt Underline"/>
    <w:basedOn w:val="term1"/>
    <w:rsid w:val="00AB7957"/>
    <w:rPr>
      <w:b/>
      <w:bCs/>
      <w:sz w:val="20"/>
      <w:u w:val="single"/>
    </w:rPr>
  </w:style>
  <w:style w:type="paragraph" w:customStyle="1" w:styleId="StyleMinimizedTextArialNarrow10pt">
    <w:name w:val="Style Minimized Text + Arial Narrow 10 pt"/>
    <w:basedOn w:val="MinimizedText"/>
    <w:link w:val="StyleMinimizedTextArialNarrow10ptChar"/>
    <w:qFormat/>
    <w:rsid w:val="00AB7957"/>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AB7957"/>
    <w:rPr>
      <w:rFonts w:ascii="Georgia" w:eastAsia="Times New Roman" w:hAnsi="Georgia"/>
      <w:sz w:val="20"/>
    </w:rPr>
  </w:style>
  <w:style w:type="paragraph" w:customStyle="1" w:styleId="StyleStyle49pt3">
    <w:name w:val="Style Style4 + 9 pt3"/>
    <w:basedOn w:val="Style4"/>
    <w:link w:val="StyleStyle49pt3Char"/>
    <w:qFormat/>
    <w:rsid w:val="00AB7957"/>
    <w:pPr>
      <w:numPr>
        <w:numId w:val="0"/>
      </w:numPr>
    </w:pPr>
    <w:rPr>
      <w:rFonts w:eastAsia="Times New Roman"/>
      <w:sz w:val="20"/>
      <w:lang w:eastAsia="zh-CN"/>
    </w:rPr>
  </w:style>
  <w:style w:type="character" w:customStyle="1" w:styleId="StyleStyle49pt3Char">
    <w:name w:val="Style Style4 + 9 pt3 Char"/>
    <w:basedOn w:val="Style4Char"/>
    <w:link w:val="StyleStyle49pt3"/>
    <w:rsid w:val="00AB7957"/>
    <w:rPr>
      <w:rFonts w:ascii="Arial Narrow" w:eastAsia="Times New Roman" w:hAnsi="Arial Narrow"/>
      <w:sz w:val="20"/>
      <w:szCs w:val="24"/>
      <w:u w:val="single"/>
      <w:lang w:eastAsia="zh-CN"/>
    </w:rPr>
  </w:style>
  <w:style w:type="character" w:customStyle="1" w:styleId="ct-with-fmlt">
    <w:name w:val="ct-with-fmlt"/>
    <w:basedOn w:val="DefaultParagraphFont"/>
    <w:rsid w:val="00AB7957"/>
  </w:style>
  <w:style w:type="character" w:customStyle="1" w:styleId="althead">
    <w:name w:val="althead"/>
    <w:basedOn w:val="DefaultParagraphFont"/>
    <w:rsid w:val="00AB7957"/>
  </w:style>
  <w:style w:type="character" w:customStyle="1" w:styleId="arbd1">
    <w:name w:val="arbd1"/>
    <w:basedOn w:val="DefaultParagraphFont"/>
    <w:rsid w:val="00AB7957"/>
  </w:style>
  <w:style w:type="character" w:customStyle="1" w:styleId="unx">
    <w:name w:val="unx"/>
    <w:basedOn w:val="DefaultParagraphFont"/>
    <w:rsid w:val="00AB7957"/>
  </w:style>
  <w:style w:type="character" w:customStyle="1" w:styleId="lrdctph">
    <w:name w:val="lr_dct_ph"/>
    <w:basedOn w:val="DefaultParagraphFont"/>
    <w:rsid w:val="00AB7957"/>
  </w:style>
  <w:style w:type="character" w:customStyle="1" w:styleId="tagciteChar4">
    <w:name w:val="tag/cite Char"/>
    <w:basedOn w:val="DefaultParagraphFont"/>
    <w:rsid w:val="00AB7957"/>
    <w:rPr>
      <w:b/>
      <w:sz w:val="24"/>
      <w:lang w:val="en-US" w:eastAsia="en-US" w:bidi="ar-SA"/>
    </w:rPr>
  </w:style>
  <w:style w:type="paragraph" w:customStyle="1" w:styleId="TxBr41p1">
    <w:name w:val="TxBr_41p1"/>
    <w:basedOn w:val="Normal"/>
    <w:qFormat/>
    <w:rsid w:val="00AB7957"/>
    <w:pPr>
      <w:tabs>
        <w:tab w:val="left" w:pos="204"/>
      </w:tabs>
      <w:autoSpaceDE w:val="0"/>
      <w:autoSpaceDN w:val="0"/>
      <w:adjustRightInd w:val="0"/>
      <w:spacing w:after="0" w:line="238" w:lineRule="atLeast"/>
      <w:jc w:val="both"/>
    </w:pPr>
    <w:rPr>
      <w:rFonts w:eastAsia="Times New Roman"/>
      <w:sz w:val="24"/>
    </w:rPr>
  </w:style>
  <w:style w:type="character" w:customStyle="1" w:styleId="style3Char0">
    <w:name w:val="style 3 Char"/>
    <w:rsid w:val="00AB7957"/>
    <w:rPr>
      <w:sz w:val="18"/>
      <w:szCs w:val="24"/>
      <w:lang w:val="en-US" w:eastAsia="en-US" w:bidi="ar-SA"/>
    </w:rPr>
  </w:style>
  <w:style w:type="paragraph" w:customStyle="1" w:styleId="003Cite">
    <w:name w:val="003Cite"/>
    <w:basedOn w:val="Normal"/>
    <w:qFormat/>
    <w:rsid w:val="00AB7957"/>
    <w:pPr>
      <w:spacing w:after="0" w:line="240" w:lineRule="auto"/>
    </w:pPr>
    <w:rPr>
      <w:rFonts w:eastAsia="Calibri"/>
      <w:szCs w:val="16"/>
    </w:rPr>
  </w:style>
  <w:style w:type="paragraph" w:customStyle="1" w:styleId="NormalBold">
    <w:name w:val="Normal + Bold"/>
    <w:aliases w:val="Double Underline"/>
    <w:basedOn w:val="Normal"/>
    <w:link w:val="NormalBoldChar"/>
    <w:qFormat/>
    <w:rsid w:val="00AB7957"/>
    <w:pPr>
      <w:spacing w:after="0" w:line="240" w:lineRule="auto"/>
      <w:jc w:val="both"/>
    </w:pPr>
    <w:rPr>
      <w:b/>
      <w:color w:val="000000"/>
      <w:u w:val="single"/>
    </w:rPr>
  </w:style>
  <w:style w:type="character" w:customStyle="1" w:styleId="NormalBoldChar">
    <w:name w:val="Normal + Bold Char"/>
    <w:aliases w:val="Double Underline Char"/>
    <w:basedOn w:val="DefaultParagraphFont"/>
    <w:link w:val="NormalBold"/>
    <w:rsid w:val="00AB7957"/>
    <w:rPr>
      <w:rFonts w:ascii="Calibri" w:hAnsi="Calibri"/>
      <w:b/>
      <w:color w:val="000000"/>
      <w:u w:val="single"/>
    </w:rPr>
  </w:style>
  <w:style w:type="character" w:customStyle="1" w:styleId="StyleBold1">
    <w:name w:val="Style Bold1"/>
    <w:rsid w:val="00AB7957"/>
    <w:rPr>
      <w:rFonts w:ascii="Georgia" w:hAnsi="Georgia"/>
      <w:b/>
      <w:bCs/>
      <w:sz w:val="22"/>
    </w:rPr>
  </w:style>
  <w:style w:type="character" w:customStyle="1" w:styleId="BlockHeadingsChar1">
    <w:name w:val="Block Headings Char1"/>
    <w:rsid w:val="00AB7957"/>
    <w:rPr>
      <w:b/>
      <w:caps/>
    </w:rPr>
  </w:style>
  <w:style w:type="character" w:customStyle="1" w:styleId="CARDChar2">
    <w:name w:val="CARD Char"/>
    <w:link w:val="CARD0"/>
    <w:rsid w:val="00AB7957"/>
    <w:rPr>
      <w:rFonts w:ascii="Calibri" w:hAnsi="Calibri"/>
    </w:rPr>
  </w:style>
  <w:style w:type="character" w:customStyle="1" w:styleId="FontStyle170">
    <w:name w:val="Font Style170"/>
    <w:uiPriority w:val="99"/>
    <w:rsid w:val="00AB7957"/>
    <w:rPr>
      <w:rFonts w:ascii="Bookman Old Style" w:hAnsi="Bookman Old Style" w:cs="Bookman Old Style"/>
      <w:sz w:val="16"/>
      <w:szCs w:val="16"/>
    </w:rPr>
  </w:style>
  <w:style w:type="character" w:customStyle="1" w:styleId="label">
    <w:name w:val="label"/>
    <w:rsid w:val="00AB7957"/>
  </w:style>
  <w:style w:type="character" w:customStyle="1" w:styleId="Styleunderline12pt">
    <w:name w:val="Style underline + 12 pt"/>
    <w:rsid w:val="00AB7957"/>
    <w:rPr>
      <w:rFonts w:ascii="Times New Roman" w:hAnsi="Times New Roman"/>
      <w:bCs/>
      <w:sz w:val="20"/>
      <w:u w:val="single"/>
    </w:rPr>
  </w:style>
  <w:style w:type="character" w:customStyle="1" w:styleId="StyleUnderlineChar19pt">
    <w:name w:val="Style Underline Char1 + 9 pt"/>
    <w:basedOn w:val="UnderlineChar1"/>
    <w:rsid w:val="00AB7957"/>
    <w:rPr>
      <w:rFonts w:ascii="Times New Roman" w:hAnsi="Times New Roman"/>
      <w:sz w:val="20"/>
      <w:szCs w:val="24"/>
      <w:u w:val="single"/>
      <w:lang w:val="en-US" w:eastAsia="en-US" w:bidi="ar-SA"/>
    </w:rPr>
  </w:style>
  <w:style w:type="character" w:customStyle="1" w:styleId="StyleUnderlineChar1Bold">
    <w:name w:val="Style Underline Char1 + Bold"/>
    <w:rsid w:val="00AB7957"/>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AB7957"/>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AB7957"/>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AB7957"/>
    <w:pPr>
      <w:spacing w:after="0" w:line="240" w:lineRule="auto"/>
    </w:pPr>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AB7957"/>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AB7957"/>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AB7957"/>
    <w:rPr>
      <w:rFonts w:ascii="Times New Roman" w:hAnsi="Times New Roman"/>
      <w:sz w:val="20"/>
      <w:u w:val="single"/>
      <w:lang w:val="en-US" w:eastAsia="en-US" w:bidi="ar-SA"/>
    </w:rPr>
  </w:style>
  <w:style w:type="paragraph" w:customStyle="1" w:styleId="StyleUnderline9pt1">
    <w:name w:val="Style Underline + 9 pt1"/>
    <w:rsid w:val="00AB7957"/>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AB7957"/>
    <w:rPr>
      <w:sz w:val="20"/>
      <w:u w:val="single"/>
    </w:rPr>
  </w:style>
  <w:style w:type="character" w:customStyle="1" w:styleId="StyleUnderlineChar19pt2">
    <w:name w:val="Style Underline Char1 + 9 pt2"/>
    <w:basedOn w:val="UnderlineChar1"/>
    <w:rsid w:val="00AB7957"/>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AB7957"/>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AB7957"/>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AB7957"/>
    <w:rPr>
      <w:rFonts w:ascii="Times New Roman" w:hAnsi="Times New Roman"/>
      <w:b/>
      <w:bCs/>
      <w:sz w:val="20"/>
      <w:szCs w:val="24"/>
      <w:u w:val="single"/>
      <w:lang w:val="en-US" w:eastAsia="en-US" w:bidi="ar-SA"/>
    </w:rPr>
  </w:style>
  <w:style w:type="character" w:customStyle="1" w:styleId="content">
    <w:name w:val="content"/>
    <w:basedOn w:val="DefaultParagraphFont"/>
    <w:rsid w:val="00AB7957"/>
  </w:style>
  <w:style w:type="character" w:customStyle="1" w:styleId="Style9ptBoldUnderline1">
    <w:name w:val="Style 9 pt Bold Underline1"/>
    <w:rsid w:val="00AB7957"/>
    <w:rPr>
      <w:b/>
      <w:bCs/>
      <w:sz w:val="20"/>
      <w:u w:val="single"/>
    </w:rPr>
  </w:style>
  <w:style w:type="character" w:customStyle="1" w:styleId="tagCharCharCharChar">
    <w:name w:val="tag Char Char Char Char"/>
    <w:rsid w:val="00AB7957"/>
    <w:rPr>
      <w:rFonts w:ascii="Georgia" w:eastAsia="Calibri" w:hAnsi="Georgia" w:cs="Calibri"/>
      <w:b/>
      <w:sz w:val="24"/>
    </w:rPr>
  </w:style>
  <w:style w:type="character" w:customStyle="1" w:styleId="3">
    <w:name w:val="3"/>
    <w:rsid w:val="00AB7957"/>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AB7957"/>
    <w:rPr>
      <w:rFonts w:cs="Arial"/>
      <w:b/>
      <w:bCs/>
      <w:iCs/>
      <w:szCs w:val="28"/>
      <w:lang w:val="en-US" w:eastAsia="en-US" w:bidi="ar-SA"/>
    </w:rPr>
  </w:style>
  <w:style w:type="paragraph" w:customStyle="1" w:styleId="EmphasisText">
    <w:name w:val="Emphasis Text"/>
    <w:basedOn w:val="UnderlinedText"/>
    <w:link w:val="EmphasisTextChar"/>
    <w:rsid w:val="00AB7957"/>
    <w:rPr>
      <w:rFonts w:eastAsia="SimSun"/>
      <w:sz w:val="24"/>
      <w:u w:val="single"/>
    </w:rPr>
  </w:style>
  <w:style w:type="character" w:customStyle="1" w:styleId="EmphasisTextChar">
    <w:name w:val="Emphasis Text Char"/>
    <w:link w:val="EmphasisText"/>
    <w:rsid w:val="00AB7957"/>
    <w:rPr>
      <w:rFonts w:ascii="Calibri" w:eastAsia="SimSun" w:hAnsi="Calibri"/>
      <w:b/>
      <w:sz w:val="24"/>
      <w:u w:val="single"/>
    </w:rPr>
  </w:style>
  <w:style w:type="character" w:customStyle="1" w:styleId="featuretitle">
    <w:name w:val="feature_title"/>
    <w:basedOn w:val="DefaultParagraphFont"/>
    <w:rsid w:val="00AB7957"/>
  </w:style>
  <w:style w:type="character" w:customStyle="1" w:styleId="6">
    <w:name w:val="6"/>
    <w:rsid w:val="00AB7957"/>
    <w:rPr>
      <w:rFonts w:cs="Arial"/>
      <w:bCs/>
      <w:sz w:val="20"/>
      <w:u w:val="single"/>
      <w:lang w:val="en-US" w:eastAsia="en-US" w:bidi="ar-SA"/>
    </w:rPr>
  </w:style>
  <w:style w:type="character" w:customStyle="1" w:styleId="7">
    <w:name w:val="7"/>
    <w:rsid w:val="00AB7957"/>
    <w:rPr>
      <w:rFonts w:cs="Arial"/>
      <w:bCs/>
      <w:sz w:val="20"/>
      <w:u w:val="single"/>
      <w:lang w:val="en-US" w:eastAsia="en-US" w:bidi="ar-SA"/>
    </w:rPr>
  </w:style>
  <w:style w:type="character" w:customStyle="1" w:styleId="StyleUnderlineChar19pt4">
    <w:name w:val="Style Underline Char1 + 9 pt4"/>
    <w:basedOn w:val="UnderlineChar1"/>
    <w:rsid w:val="00AB7957"/>
    <w:rPr>
      <w:rFonts w:ascii="Times New Roman" w:hAnsi="Times New Roman"/>
      <w:sz w:val="20"/>
      <w:szCs w:val="24"/>
      <w:u w:val="single"/>
      <w:lang w:val="en-US" w:eastAsia="en-US" w:bidi="ar-SA"/>
    </w:rPr>
  </w:style>
  <w:style w:type="character" w:customStyle="1" w:styleId="StyleUnderlineChar19ptBold1">
    <w:name w:val="Style Underline Char1 + 9 pt Bold1"/>
    <w:rsid w:val="00AB7957"/>
    <w:rPr>
      <w:rFonts w:ascii="Times New Roman" w:hAnsi="Times New Roman"/>
      <w:b/>
      <w:bCs/>
      <w:sz w:val="20"/>
      <w:szCs w:val="24"/>
      <w:u w:val="single"/>
      <w:lang w:val="en-US" w:eastAsia="en-US" w:bidi="ar-SA"/>
    </w:rPr>
  </w:style>
  <w:style w:type="character" w:customStyle="1" w:styleId="Style9ptUnderline3">
    <w:name w:val="Style 9 pt Underline3"/>
    <w:rsid w:val="00AB7957"/>
    <w:rPr>
      <w:sz w:val="20"/>
      <w:u w:val="single"/>
    </w:rPr>
  </w:style>
  <w:style w:type="paragraph" w:customStyle="1" w:styleId="Stylecard9pt">
    <w:name w:val="Style card + 9 pt"/>
    <w:basedOn w:val="Normal"/>
    <w:link w:val="Stylecard9ptChar"/>
    <w:qFormat/>
    <w:rsid w:val="00AB7957"/>
    <w:pPr>
      <w:spacing w:after="0" w:line="240" w:lineRule="auto"/>
      <w:ind w:left="288" w:right="288"/>
    </w:pPr>
    <w:rPr>
      <w:rFonts w:eastAsia="Calibri" w:cs="Times New Roman"/>
      <w:sz w:val="20"/>
      <w:szCs w:val="20"/>
      <w:u w:val="single"/>
    </w:rPr>
  </w:style>
  <w:style w:type="character" w:customStyle="1" w:styleId="Stylecard9ptChar">
    <w:name w:val="Style card + 9 pt Char"/>
    <w:basedOn w:val="cardChar"/>
    <w:link w:val="Stylecard9pt"/>
    <w:rsid w:val="00AB7957"/>
    <w:rPr>
      <w:rFonts w:ascii="Calibri" w:eastAsia="Calibri" w:hAnsi="Calibri" w:cs="Times New Roman"/>
      <w:sz w:val="20"/>
      <w:szCs w:val="20"/>
      <w:u w:val="single"/>
    </w:rPr>
  </w:style>
  <w:style w:type="character" w:customStyle="1" w:styleId="Styleunderline9pt0">
    <w:name w:val="Style underline + 9 pt"/>
    <w:basedOn w:val="underline"/>
    <w:rsid w:val="00AB7957"/>
    <w:rPr>
      <w:u w:val="single"/>
      <w:lang w:val="en-US" w:eastAsia="en-US" w:bidi="ar-SA"/>
    </w:rPr>
  </w:style>
  <w:style w:type="character" w:customStyle="1" w:styleId="Style9ptUnderline4">
    <w:name w:val="Style 9 pt Underline4"/>
    <w:rsid w:val="00AB7957"/>
    <w:rPr>
      <w:sz w:val="20"/>
      <w:u w:val="single"/>
    </w:rPr>
  </w:style>
  <w:style w:type="character" w:customStyle="1" w:styleId="55">
    <w:name w:val="55"/>
    <w:rsid w:val="00AB7957"/>
    <w:rPr>
      <w:rFonts w:cs="Arial"/>
      <w:bCs/>
      <w:sz w:val="20"/>
      <w:u w:val="single"/>
      <w:lang w:val="en-US" w:eastAsia="en-US" w:bidi="ar-SA"/>
    </w:rPr>
  </w:style>
  <w:style w:type="paragraph" w:customStyle="1" w:styleId="CardBody">
    <w:name w:val="Card Body"/>
    <w:basedOn w:val="Normal"/>
    <w:link w:val="CardBodyChar"/>
    <w:qFormat/>
    <w:rsid w:val="00AB7957"/>
    <w:pPr>
      <w:spacing w:after="0" w:line="240" w:lineRule="auto"/>
    </w:pPr>
    <w:rPr>
      <w:rFonts w:eastAsia="Calibri"/>
    </w:rPr>
  </w:style>
  <w:style w:type="character" w:customStyle="1" w:styleId="CardBodyChar">
    <w:name w:val="Card Body Char"/>
    <w:link w:val="CardBody"/>
    <w:rsid w:val="00AB7957"/>
    <w:rPr>
      <w:rFonts w:ascii="Calibri" w:eastAsia="Calibri" w:hAnsi="Calibri"/>
    </w:rPr>
  </w:style>
  <w:style w:type="character" w:customStyle="1" w:styleId="Styleunderline9pt10">
    <w:name w:val="Style underline + 9 pt1"/>
    <w:basedOn w:val="underline"/>
    <w:rsid w:val="00AB7957"/>
    <w:rPr>
      <w:u w:val="single"/>
      <w:lang w:val="en-US" w:eastAsia="en-US" w:bidi="ar-SA"/>
    </w:rPr>
  </w:style>
  <w:style w:type="character" w:customStyle="1" w:styleId="Styleunderline9ptBold">
    <w:name w:val="Style underline + 9 pt Bold"/>
    <w:rsid w:val="00AB7957"/>
    <w:rPr>
      <w:b/>
      <w:bCs/>
      <w:sz w:val="20"/>
      <w:u w:val="single"/>
    </w:rPr>
  </w:style>
  <w:style w:type="character" w:customStyle="1" w:styleId="StyleUnderliningChar9ptBold">
    <w:name w:val="Style Underlining Char + 9 pt Bold"/>
    <w:rsid w:val="00AB7957"/>
    <w:rPr>
      <w:rFonts w:ascii="Times New Roman" w:hAnsi="Times New Roman"/>
      <w:b/>
      <w:bCs/>
      <w:sz w:val="20"/>
      <w:szCs w:val="24"/>
      <w:u w:val="single"/>
      <w:lang w:val="en-US" w:eastAsia="en-US" w:bidi="ar-SA"/>
    </w:rPr>
  </w:style>
  <w:style w:type="character" w:customStyle="1" w:styleId="StyleUnderliningChar9pt">
    <w:name w:val="Style Underlining Char + 9 pt"/>
    <w:rsid w:val="00AB7957"/>
    <w:rPr>
      <w:rFonts w:ascii="Times New Roman" w:hAnsi="Times New Roman"/>
      <w:sz w:val="20"/>
      <w:szCs w:val="24"/>
      <w:u w:val="single"/>
      <w:lang w:val="en-US" w:eastAsia="en-US" w:bidi="ar-SA"/>
    </w:rPr>
  </w:style>
  <w:style w:type="character" w:customStyle="1" w:styleId="34">
    <w:name w:val="34"/>
    <w:rsid w:val="00AB7957"/>
    <w:rPr>
      <w:rFonts w:ascii="Times New Roman" w:hAnsi="Times New Roman" w:cs="Arial"/>
      <w:bCs/>
      <w:sz w:val="20"/>
      <w:u w:val="single"/>
      <w:lang w:val="en-US" w:eastAsia="en-US" w:bidi="ar-SA"/>
    </w:rPr>
  </w:style>
  <w:style w:type="character" w:customStyle="1" w:styleId="45">
    <w:name w:val="45"/>
    <w:rsid w:val="00AB7957"/>
    <w:rPr>
      <w:rFonts w:ascii="Times New Roman" w:hAnsi="Times New Roman" w:cs="Arial"/>
      <w:b/>
      <w:bCs/>
      <w:sz w:val="20"/>
      <w:u w:val="single"/>
      <w:lang w:val="en-US" w:eastAsia="en-US" w:bidi="ar-SA"/>
    </w:rPr>
  </w:style>
  <w:style w:type="character" w:customStyle="1" w:styleId="Style9ptUnderline5">
    <w:name w:val="Style 9 pt Underline5"/>
    <w:rsid w:val="00AB7957"/>
    <w:rPr>
      <w:rFonts w:ascii="Times New Roman" w:hAnsi="Times New Roman"/>
      <w:sz w:val="20"/>
      <w:u w:val="single"/>
    </w:rPr>
  </w:style>
  <w:style w:type="character" w:customStyle="1" w:styleId="Style9ptBoldUnderline2">
    <w:name w:val="Style 9 pt Bold Underline2"/>
    <w:rsid w:val="00AB7957"/>
    <w:rPr>
      <w:rFonts w:ascii="Times New Roman" w:hAnsi="Times New Roman"/>
      <w:b/>
      <w:bCs/>
      <w:sz w:val="20"/>
      <w:u w:val="single"/>
    </w:rPr>
  </w:style>
  <w:style w:type="character" w:customStyle="1" w:styleId="StyleBoldItalicUnderlineBorderSinglesolidlineAuto">
    <w:name w:val="Style Bold Italic Underline Border: : (Single solid line Auto ..."/>
    <w:rsid w:val="00AB7957"/>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AB7957"/>
    <w:pPr>
      <w:numPr>
        <w:numId w:val="0"/>
      </w:numPr>
    </w:pPr>
    <w:rPr>
      <w:sz w:val="20"/>
      <w:lang w:eastAsia="zh-CN"/>
    </w:rPr>
  </w:style>
  <w:style w:type="character" w:customStyle="1" w:styleId="StyleStyle49pt1Char">
    <w:name w:val="Style Style4 + 9 pt1 Char"/>
    <w:basedOn w:val="Style4Char"/>
    <w:link w:val="StyleStyle49pt1"/>
    <w:rsid w:val="00AB7957"/>
    <w:rPr>
      <w:rFonts w:ascii="Arial Narrow" w:hAnsi="Arial Narrow"/>
      <w:sz w:val="20"/>
      <w:szCs w:val="24"/>
      <w:u w:val="single"/>
      <w:lang w:eastAsia="zh-CN"/>
    </w:rPr>
  </w:style>
  <w:style w:type="paragraph" w:customStyle="1" w:styleId="StyleStyle49ptBold1">
    <w:name w:val="Style Style4 + 9 pt Bold1"/>
    <w:basedOn w:val="Style4"/>
    <w:link w:val="StyleStyle49ptBold1Char"/>
    <w:rsid w:val="00AB7957"/>
    <w:pPr>
      <w:numPr>
        <w:numId w:val="0"/>
      </w:numPr>
    </w:pPr>
    <w:rPr>
      <w:b/>
      <w:bCs/>
    </w:rPr>
  </w:style>
  <w:style w:type="character" w:customStyle="1" w:styleId="StyleStyle49ptBold1Char">
    <w:name w:val="Style Style4 + 9 pt Bold1 Char"/>
    <w:link w:val="StyleStyle49ptBold1"/>
    <w:rsid w:val="00AB7957"/>
    <w:rPr>
      <w:rFonts w:ascii="Arial Narrow" w:hAnsi="Arial Narrow"/>
      <w:b/>
      <w:bCs/>
      <w:szCs w:val="24"/>
      <w:u w:val="single"/>
    </w:rPr>
  </w:style>
  <w:style w:type="paragraph" w:customStyle="1" w:styleId="StyleStyle49pt2">
    <w:name w:val="Style Style4 + 9 pt2"/>
    <w:basedOn w:val="Style4"/>
    <w:link w:val="StyleStyle49pt2Char"/>
    <w:rsid w:val="00AB7957"/>
    <w:pPr>
      <w:numPr>
        <w:numId w:val="0"/>
      </w:numPr>
    </w:pPr>
    <w:rPr>
      <w:sz w:val="20"/>
      <w:lang w:eastAsia="zh-CN"/>
    </w:rPr>
  </w:style>
  <w:style w:type="character" w:customStyle="1" w:styleId="StyleStyle49pt2Char">
    <w:name w:val="Style Style4 + 9 pt2 Char"/>
    <w:basedOn w:val="Style4Char"/>
    <w:link w:val="StyleStyle49pt2"/>
    <w:rsid w:val="00AB7957"/>
    <w:rPr>
      <w:rFonts w:ascii="Arial Narrow" w:hAnsi="Arial Narrow"/>
      <w:sz w:val="20"/>
      <w:szCs w:val="24"/>
      <w:u w:val="single"/>
      <w:lang w:eastAsia="zh-CN"/>
    </w:rPr>
  </w:style>
  <w:style w:type="paragraph" w:customStyle="1" w:styleId="StyleStyle49ptBold2">
    <w:name w:val="Style Style4 + 9 pt Bold2"/>
    <w:basedOn w:val="Style4"/>
    <w:link w:val="StyleStyle49ptBold2Char"/>
    <w:rsid w:val="00AB7957"/>
    <w:pPr>
      <w:numPr>
        <w:numId w:val="0"/>
      </w:numPr>
    </w:pPr>
    <w:rPr>
      <w:b/>
      <w:bCs/>
    </w:rPr>
  </w:style>
  <w:style w:type="character" w:customStyle="1" w:styleId="StyleStyle49ptBold2Char">
    <w:name w:val="Style Style4 + 9 pt Bold2 Char"/>
    <w:link w:val="StyleStyle49ptBold2"/>
    <w:rsid w:val="00AB7957"/>
    <w:rPr>
      <w:rFonts w:ascii="Arial Narrow" w:hAnsi="Arial Narrow"/>
      <w:b/>
      <w:bCs/>
      <w:szCs w:val="24"/>
      <w:u w:val="single"/>
    </w:rPr>
  </w:style>
  <w:style w:type="character" w:customStyle="1" w:styleId="23">
    <w:name w:val="23"/>
    <w:rsid w:val="00AB7957"/>
    <w:rPr>
      <w:rFonts w:ascii="Times New Roman" w:hAnsi="Times New Roman" w:cs="Arial"/>
      <w:bCs/>
      <w:sz w:val="20"/>
      <w:u w:val="single"/>
      <w:lang w:val="en-US" w:eastAsia="en-US" w:bidi="ar-SA"/>
    </w:rPr>
  </w:style>
  <w:style w:type="character" w:customStyle="1" w:styleId="33">
    <w:name w:val="33"/>
    <w:rsid w:val="00AB7957"/>
    <w:rPr>
      <w:rFonts w:ascii="Times New Roman" w:hAnsi="Times New Roman" w:cs="Arial"/>
      <w:b/>
      <w:bCs/>
      <w:sz w:val="20"/>
      <w:u w:val="single"/>
      <w:lang w:val="en-US" w:eastAsia="en-US" w:bidi="ar-SA"/>
    </w:rPr>
  </w:style>
  <w:style w:type="character" w:customStyle="1" w:styleId="27">
    <w:name w:val="27"/>
    <w:rsid w:val="00AB7957"/>
    <w:rPr>
      <w:rFonts w:cs="Arial"/>
      <w:bCs/>
      <w:sz w:val="20"/>
      <w:u w:val="single"/>
      <w:lang w:val="en-US" w:eastAsia="en-US" w:bidi="ar-SA"/>
    </w:rPr>
  </w:style>
  <w:style w:type="character" w:customStyle="1" w:styleId="StyleArialNarrow9pt">
    <w:name w:val="Style Arial Narrow 9 pt"/>
    <w:rsid w:val="00AB7957"/>
    <w:rPr>
      <w:rFonts w:ascii="Times New Roman" w:hAnsi="Times New Roman"/>
      <w:sz w:val="20"/>
    </w:rPr>
  </w:style>
  <w:style w:type="paragraph" w:customStyle="1" w:styleId="CiteBody">
    <w:name w:val="Cite Body"/>
    <w:basedOn w:val="Normal"/>
    <w:link w:val="CiteBodyChar"/>
    <w:qFormat/>
    <w:rsid w:val="00AB7957"/>
    <w:pPr>
      <w:spacing w:after="0" w:line="240" w:lineRule="auto"/>
    </w:pPr>
    <w:rPr>
      <w:rFonts w:eastAsia="Calibri"/>
      <w:szCs w:val="16"/>
    </w:rPr>
  </w:style>
  <w:style w:type="paragraph" w:customStyle="1" w:styleId="CiteBold">
    <w:name w:val="Cite Bold"/>
    <w:basedOn w:val="CiteBody"/>
    <w:link w:val="CiteBoldChar"/>
    <w:qFormat/>
    <w:rsid w:val="00AB7957"/>
    <w:rPr>
      <w:b/>
    </w:rPr>
  </w:style>
  <w:style w:type="character" w:customStyle="1" w:styleId="CiteBodyChar">
    <w:name w:val="Cite Body Char"/>
    <w:link w:val="CiteBody"/>
    <w:rsid w:val="00AB7957"/>
    <w:rPr>
      <w:rFonts w:ascii="Calibri" w:eastAsia="Calibri" w:hAnsi="Calibri"/>
      <w:szCs w:val="16"/>
    </w:rPr>
  </w:style>
  <w:style w:type="character" w:customStyle="1" w:styleId="CiteBoldChar">
    <w:name w:val="Cite Bold Char"/>
    <w:link w:val="CiteBold"/>
    <w:rsid w:val="00AB7957"/>
    <w:rPr>
      <w:rFonts w:ascii="Calibri" w:eastAsia="Calibri" w:hAnsi="Calibri"/>
      <w:b/>
      <w:szCs w:val="16"/>
    </w:rPr>
  </w:style>
  <w:style w:type="paragraph" w:customStyle="1" w:styleId="StyleCardBody11ptUnderline">
    <w:name w:val="Style Card Body + 11 pt Underline"/>
    <w:basedOn w:val="CardBody"/>
    <w:link w:val="StyleCardBody11ptUnderlineChar"/>
    <w:rsid w:val="00AB7957"/>
    <w:rPr>
      <w:sz w:val="20"/>
      <w:u w:val="single"/>
    </w:rPr>
  </w:style>
  <w:style w:type="character" w:customStyle="1" w:styleId="StyleCardBody11ptUnderlineChar">
    <w:name w:val="Style Card Body + 11 pt Underline Char"/>
    <w:link w:val="StyleCardBody11ptUnderline"/>
    <w:rsid w:val="00AB7957"/>
    <w:rPr>
      <w:rFonts w:ascii="Calibri" w:eastAsia="Calibri" w:hAnsi="Calibri"/>
      <w:sz w:val="20"/>
      <w:u w:val="single"/>
    </w:rPr>
  </w:style>
  <w:style w:type="paragraph" w:customStyle="1" w:styleId="StyleStyle49pt4">
    <w:name w:val="Style Style4 + 9 pt4"/>
    <w:basedOn w:val="Style4"/>
    <w:link w:val="StyleStyle49pt4Char"/>
    <w:rsid w:val="00AB7957"/>
    <w:pPr>
      <w:numPr>
        <w:numId w:val="0"/>
      </w:numPr>
    </w:pPr>
    <w:rPr>
      <w:sz w:val="20"/>
      <w:lang w:eastAsia="zh-CN"/>
    </w:rPr>
  </w:style>
  <w:style w:type="character" w:customStyle="1" w:styleId="StyleStyle49pt4Char">
    <w:name w:val="Style Style4 + 9 pt4 Char"/>
    <w:basedOn w:val="Style4Char"/>
    <w:link w:val="StyleStyle49pt4"/>
    <w:rsid w:val="00AB7957"/>
    <w:rPr>
      <w:rFonts w:ascii="Arial Narrow" w:hAnsi="Arial Narrow"/>
      <w:sz w:val="20"/>
      <w:szCs w:val="24"/>
      <w:u w:val="single"/>
      <w:lang w:eastAsia="zh-CN"/>
    </w:rPr>
  </w:style>
  <w:style w:type="paragraph" w:customStyle="1" w:styleId="StyleStyle49ptBold4">
    <w:name w:val="Style Style4 + 9 pt Bold4"/>
    <w:basedOn w:val="Style4"/>
    <w:link w:val="StyleStyle49ptBold4Char"/>
    <w:rsid w:val="00AB7957"/>
    <w:pPr>
      <w:numPr>
        <w:numId w:val="0"/>
      </w:numPr>
    </w:pPr>
    <w:rPr>
      <w:b/>
      <w:bCs/>
    </w:rPr>
  </w:style>
  <w:style w:type="character" w:customStyle="1" w:styleId="StyleStyle49ptBold4Char">
    <w:name w:val="Style Style4 + 9 pt Bold4 Char"/>
    <w:link w:val="StyleStyle49ptBold4"/>
    <w:rsid w:val="00AB7957"/>
    <w:rPr>
      <w:rFonts w:ascii="Arial Narrow" w:hAnsi="Arial Narrow"/>
      <w:b/>
      <w:bCs/>
      <w:szCs w:val="24"/>
      <w:u w:val="single"/>
    </w:rPr>
  </w:style>
  <w:style w:type="character" w:customStyle="1" w:styleId="StyleUnderlineCharChar9pt2">
    <w:name w:val="Style Underline Char Char + 9 pt2"/>
    <w:basedOn w:val="DefaultParagraphFont"/>
    <w:rsid w:val="00AB7957"/>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AB7957"/>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AB7957"/>
    <w:rPr>
      <w:b/>
      <w:bCs/>
      <w:sz w:val="20"/>
      <w:u w:val="single"/>
      <w:bdr w:val="single" w:sz="4" w:space="0" w:color="auto"/>
    </w:rPr>
  </w:style>
  <w:style w:type="character" w:customStyle="1" w:styleId="Style9ptUnderline7">
    <w:name w:val="Style 9 pt Underline7"/>
    <w:rsid w:val="00AB7957"/>
    <w:rPr>
      <w:sz w:val="20"/>
      <w:u w:val="single"/>
    </w:rPr>
  </w:style>
  <w:style w:type="character" w:customStyle="1" w:styleId="Style9ptBoldUnderline3">
    <w:name w:val="Style 9 pt Bold Underline3"/>
    <w:rsid w:val="00AB7957"/>
    <w:rPr>
      <w:b/>
      <w:bCs/>
      <w:sz w:val="20"/>
      <w:u w:val="single"/>
    </w:rPr>
  </w:style>
  <w:style w:type="character" w:customStyle="1" w:styleId="Style9ptUnderline8">
    <w:name w:val="Style 9 pt Underline8"/>
    <w:rsid w:val="00AB7957"/>
    <w:rPr>
      <w:sz w:val="20"/>
      <w:u w:val="single"/>
    </w:rPr>
  </w:style>
  <w:style w:type="paragraph" w:customStyle="1" w:styleId="StyleStyle49pt5">
    <w:name w:val="Style Style4 + 9 pt5"/>
    <w:basedOn w:val="Style4"/>
    <w:link w:val="StyleStyle49pt5Char"/>
    <w:rsid w:val="00AB7957"/>
    <w:pPr>
      <w:numPr>
        <w:numId w:val="0"/>
      </w:numPr>
    </w:pPr>
    <w:rPr>
      <w:sz w:val="20"/>
      <w:lang w:eastAsia="zh-CN"/>
    </w:rPr>
  </w:style>
  <w:style w:type="character" w:customStyle="1" w:styleId="StyleStyle49pt5Char">
    <w:name w:val="Style Style4 + 9 pt5 Char"/>
    <w:basedOn w:val="Style4Char"/>
    <w:link w:val="StyleStyle49pt5"/>
    <w:rsid w:val="00AB7957"/>
    <w:rPr>
      <w:rFonts w:ascii="Arial Narrow" w:hAnsi="Arial Narrow"/>
      <w:sz w:val="20"/>
      <w:szCs w:val="24"/>
      <w:u w:val="single"/>
      <w:lang w:eastAsia="zh-CN"/>
    </w:rPr>
  </w:style>
  <w:style w:type="paragraph" w:customStyle="1" w:styleId="StyleStyle49pt6">
    <w:name w:val="Style Style4 + 9 pt6"/>
    <w:basedOn w:val="Style4"/>
    <w:link w:val="StyleStyle49pt6Char"/>
    <w:qFormat/>
    <w:rsid w:val="00AB7957"/>
    <w:pPr>
      <w:numPr>
        <w:numId w:val="0"/>
      </w:numPr>
    </w:pPr>
    <w:rPr>
      <w:sz w:val="20"/>
      <w:lang w:eastAsia="zh-CN"/>
    </w:rPr>
  </w:style>
  <w:style w:type="character" w:customStyle="1" w:styleId="StyleStyle49pt6Char">
    <w:name w:val="Style Style4 + 9 pt6 Char"/>
    <w:basedOn w:val="Style4Char"/>
    <w:link w:val="StyleStyle49pt6"/>
    <w:rsid w:val="00AB7957"/>
    <w:rPr>
      <w:rFonts w:ascii="Arial Narrow" w:hAnsi="Arial Narrow"/>
      <w:sz w:val="20"/>
      <w:szCs w:val="24"/>
      <w:u w:val="single"/>
      <w:lang w:eastAsia="zh-CN"/>
    </w:rPr>
  </w:style>
  <w:style w:type="character" w:customStyle="1" w:styleId="66">
    <w:name w:val="66"/>
    <w:rsid w:val="00AB7957"/>
    <w:rPr>
      <w:rFonts w:cs="Arial"/>
      <w:bCs/>
      <w:sz w:val="20"/>
      <w:u w:val="single"/>
      <w:lang w:val="en-US" w:eastAsia="en-US" w:bidi="ar-SA"/>
    </w:rPr>
  </w:style>
  <w:style w:type="character" w:customStyle="1" w:styleId="Style9ptUnderline9">
    <w:name w:val="Style 9 pt Underline9"/>
    <w:rsid w:val="00AB7957"/>
    <w:rPr>
      <w:sz w:val="20"/>
      <w:u w:val="single"/>
    </w:rPr>
  </w:style>
  <w:style w:type="paragraph" w:customStyle="1" w:styleId="StyleStyle49ptBold5">
    <w:name w:val="Style Style4 + 9 pt Bold5"/>
    <w:basedOn w:val="Style4"/>
    <w:link w:val="StyleStyle49ptBold5Char"/>
    <w:rsid w:val="00AB7957"/>
    <w:pPr>
      <w:numPr>
        <w:numId w:val="0"/>
      </w:numPr>
    </w:pPr>
    <w:rPr>
      <w:b/>
      <w:bCs/>
    </w:rPr>
  </w:style>
  <w:style w:type="character" w:customStyle="1" w:styleId="StyleStyle49ptBold5Char">
    <w:name w:val="Style Style4 + 9 pt Bold5 Char"/>
    <w:link w:val="StyleStyle49ptBold5"/>
    <w:rsid w:val="00AB7957"/>
    <w:rPr>
      <w:rFonts w:ascii="Arial Narrow" w:hAnsi="Arial Narrow"/>
      <w:b/>
      <w:bCs/>
      <w:szCs w:val="24"/>
      <w:u w:val="single"/>
    </w:rPr>
  </w:style>
  <w:style w:type="character" w:customStyle="1" w:styleId="Style9ptBoldUnderline4">
    <w:name w:val="Style 9 pt Bold Underline4"/>
    <w:rsid w:val="00AB7957"/>
    <w:rPr>
      <w:b/>
      <w:bCs/>
      <w:sz w:val="20"/>
      <w:u w:val="single"/>
    </w:rPr>
  </w:style>
  <w:style w:type="paragraph" w:customStyle="1" w:styleId="StyleStyle49pt7">
    <w:name w:val="Style Style4 + 9 pt7"/>
    <w:basedOn w:val="Style4"/>
    <w:link w:val="StyleStyle49pt7Char"/>
    <w:rsid w:val="00AB7957"/>
    <w:pPr>
      <w:numPr>
        <w:numId w:val="0"/>
      </w:numPr>
    </w:pPr>
    <w:rPr>
      <w:sz w:val="20"/>
      <w:lang w:eastAsia="zh-CN"/>
    </w:rPr>
  </w:style>
  <w:style w:type="character" w:customStyle="1" w:styleId="StyleStyle49pt7Char">
    <w:name w:val="Style Style4 + 9 pt7 Char"/>
    <w:basedOn w:val="Style4Char"/>
    <w:link w:val="StyleStyle49pt7"/>
    <w:rsid w:val="00AB7957"/>
    <w:rPr>
      <w:rFonts w:ascii="Arial Narrow" w:hAnsi="Arial Narrow"/>
      <w:sz w:val="20"/>
      <w:szCs w:val="24"/>
      <w:u w:val="single"/>
      <w:lang w:eastAsia="zh-CN"/>
    </w:rPr>
  </w:style>
  <w:style w:type="character" w:customStyle="1" w:styleId="titleblue14">
    <w:name w:val="titleblue14"/>
    <w:basedOn w:val="DefaultParagraphFont"/>
    <w:rsid w:val="00AB7957"/>
  </w:style>
  <w:style w:type="paragraph" w:customStyle="1" w:styleId="FONT7">
    <w:name w:val="FONT 7"/>
    <w:qFormat/>
    <w:rsid w:val="00AB7957"/>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AB7957"/>
    <w:pPr>
      <w:numPr>
        <w:numId w:val="0"/>
      </w:numPr>
    </w:pPr>
  </w:style>
  <w:style w:type="paragraph" w:customStyle="1" w:styleId="StyleHeading2Underline">
    <w:name w:val="Style Heading 2 + Underline"/>
    <w:basedOn w:val="Heading2"/>
    <w:link w:val="StyleHeading2UnderlineChar"/>
    <w:rsid w:val="00AB7957"/>
    <w:pPr>
      <w:tabs>
        <w:tab w:val="right" w:leader="dot" w:pos="9360"/>
      </w:tabs>
      <w:spacing w:before="240" w:after="240" w:line="240" w:lineRule="auto"/>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AB7957"/>
    <w:rPr>
      <w:rFonts w:ascii="Calibri" w:eastAsia="Times New Roman" w:hAnsi="Calibri" w:cs="Times New Roman"/>
      <w:b/>
      <w:sz w:val="24"/>
      <w:szCs w:val="26"/>
      <w:u w:val="single"/>
    </w:rPr>
  </w:style>
  <w:style w:type="paragraph" w:customStyle="1" w:styleId="StyleCardText11ptUnderline">
    <w:name w:val="Style Card Text + 11 pt Underline"/>
    <w:link w:val="StyleCardText11ptUnderlineChar"/>
    <w:qFormat/>
    <w:rsid w:val="00AB7957"/>
    <w:pPr>
      <w:spacing w:after="200" w:line="276" w:lineRule="auto"/>
    </w:pPr>
    <w:rPr>
      <w:rFonts w:eastAsia="Calibri"/>
      <w:szCs w:val="24"/>
      <w:u w:val="single"/>
    </w:rPr>
  </w:style>
  <w:style w:type="character" w:customStyle="1" w:styleId="StyleCardText11ptUnderlineChar">
    <w:name w:val="Style Card Text + 11 pt Underline Char"/>
    <w:link w:val="StyleCardText11ptUnderline"/>
    <w:rsid w:val="00AB7957"/>
    <w:rPr>
      <w:rFonts w:eastAsia="Calibri"/>
      <w:szCs w:val="24"/>
      <w:u w:val="single"/>
    </w:rPr>
  </w:style>
  <w:style w:type="paragraph" w:customStyle="1" w:styleId="StyleCardText11ptBoldUnderline">
    <w:name w:val="Style Card Text + 11 pt Bold Underline"/>
    <w:link w:val="StyleCardText11ptBoldUnderlineChar"/>
    <w:rsid w:val="00AB7957"/>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AB7957"/>
    <w:rPr>
      <w:rFonts w:eastAsia="Calibri"/>
      <w:b/>
      <w:bCs/>
      <w:szCs w:val="24"/>
      <w:u w:val="single"/>
    </w:rPr>
  </w:style>
  <w:style w:type="paragraph" w:customStyle="1" w:styleId="StyleStyle49ptBold6">
    <w:name w:val="Style Style4 + 9 pt Bold6"/>
    <w:basedOn w:val="Style4"/>
    <w:link w:val="StyleStyle49ptBold6Char"/>
    <w:rsid w:val="00AB7957"/>
    <w:pPr>
      <w:numPr>
        <w:numId w:val="0"/>
      </w:numPr>
    </w:pPr>
    <w:rPr>
      <w:b/>
      <w:bCs/>
    </w:rPr>
  </w:style>
  <w:style w:type="character" w:customStyle="1" w:styleId="StyleStyle49ptBold6Char">
    <w:name w:val="Style Style4 + 9 pt Bold6 Char"/>
    <w:link w:val="StyleStyle49ptBold6"/>
    <w:rsid w:val="00AB7957"/>
    <w:rPr>
      <w:rFonts w:ascii="Arial Narrow" w:hAnsi="Arial Narrow"/>
      <w:b/>
      <w:bCs/>
      <w:szCs w:val="24"/>
      <w:u w:val="single"/>
    </w:rPr>
  </w:style>
  <w:style w:type="paragraph" w:customStyle="1" w:styleId="StyleUnderlined11pt">
    <w:name w:val="Style Underlined + 11 pt"/>
    <w:link w:val="StyleUnderlined11ptChar"/>
    <w:qFormat/>
    <w:rsid w:val="00AB7957"/>
    <w:pPr>
      <w:spacing w:after="200" w:line="276" w:lineRule="auto"/>
    </w:pPr>
    <w:rPr>
      <w:rFonts w:ascii="Georgia" w:eastAsia="Calibri" w:hAnsi="Georgia" w:cs="Calibri"/>
      <w:sz w:val="24"/>
      <w:szCs w:val="20"/>
      <w:u w:val="single"/>
      <w:lang w:eastAsia="ja-JP"/>
    </w:rPr>
  </w:style>
  <w:style w:type="character" w:customStyle="1" w:styleId="StyleUnderlined11ptChar">
    <w:name w:val="Style Underlined + 11 pt Char"/>
    <w:basedOn w:val="DefaultParagraphFont"/>
    <w:link w:val="StyleUnderlined11pt"/>
    <w:rsid w:val="00AB7957"/>
    <w:rPr>
      <w:rFonts w:ascii="Georgia" w:eastAsia="Calibri" w:hAnsi="Georgia" w:cs="Calibri"/>
      <w:sz w:val="24"/>
      <w:szCs w:val="20"/>
      <w:u w:val="single"/>
      <w:lang w:eastAsia="ja-JP"/>
    </w:rPr>
  </w:style>
  <w:style w:type="paragraph" w:customStyle="1" w:styleId="StyleCircled11pt">
    <w:name w:val="Style Circled + 11 pt"/>
    <w:basedOn w:val="Circled"/>
    <w:link w:val="StyleCircled11ptChar"/>
    <w:qFormat/>
    <w:rsid w:val="00AB7957"/>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AB7957"/>
    <w:rPr>
      <w:rFonts w:eastAsia="Calibri"/>
      <w:b/>
      <w:bCs/>
      <w:szCs w:val="24"/>
      <w:u w:val="single"/>
    </w:rPr>
  </w:style>
  <w:style w:type="paragraph" w:customStyle="1" w:styleId="StyleCircled11ptBorderSinglesolidlineAuto05pt">
    <w:name w:val="Style Circled + 11 pt Border: : (Single solid line Auto  0.5 pt ..."/>
    <w:basedOn w:val="Circled"/>
    <w:link w:val="StyleCircled11ptBorderSinglesolidlineAuto05ptChar"/>
    <w:rsid w:val="00AB7957"/>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AB7957"/>
    <w:rPr>
      <w:rFonts w:eastAsia="Calibri"/>
      <w:b/>
      <w:bCs/>
      <w:szCs w:val="24"/>
      <w:u w:val="single"/>
      <w:bdr w:val="single" w:sz="4" w:space="0" w:color="auto"/>
    </w:rPr>
  </w:style>
  <w:style w:type="paragraph" w:customStyle="1" w:styleId="StyleMinimizedText11pt1">
    <w:name w:val="Style Minimized Text + 11 pt1"/>
    <w:basedOn w:val="MinimizedText"/>
    <w:link w:val="StyleMinimizedText11pt1Char"/>
    <w:qFormat/>
    <w:rsid w:val="00AB7957"/>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AB7957"/>
    <w:rPr>
      <w:rFonts w:ascii="Times New Roman" w:eastAsia="Calibri" w:hAnsi="Times New Roman" w:cs="Times New Roman"/>
      <w:sz w:val="16"/>
    </w:rPr>
  </w:style>
  <w:style w:type="paragraph" w:customStyle="1" w:styleId="Underlinestyle1">
    <w:name w:val="Underline style"/>
    <w:basedOn w:val="Normal"/>
    <w:qFormat/>
    <w:rsid w:val="00AB7957"/>
    <w:pPr>
      <w:spacing w:after="0" w:line="240" w:lineRule="auto"/>
    </w:pPr>
    <w:rPr>
      <w:rFonts w:eastAsia="Calibri"/>
      <w:u w:val="single"/>
    </w:rPr>
  </w:style>
  <w:style w:type="character" w:customStyle="1" w:styleId="Style11ptUnderline3">
    <w:name w:val="Style 11 pt Underline3"/>
    <w:rsid w:val="00AB7957"/>
    <w:rPr>
      <w:sz w:val="20"/>
      <w:u w:val="single"/>
    </w:rPr>
  </w:style>
  <w:style w:type="character" w:customStyle="1" w:styleId="StyleUnderlineCharChar9pt3">
    <w:name w:val="Style Underline Char Char + 9 pt3"/>
    <w:basedOn w:val="DefaultParagraphFont"/>
    <w:rsid w:val="00AB7957"/>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AB7957"/>
    <w:rPr>
      <w:sz w:val="20"/>
      <w:u w:val="single"/>
    </w:rPr>
  </w:style>
  <w:style w:type="character" w:customStyle="1" w:styleId="Style9ptUnderline11">
    <w:name w:val="Style 9 pt Underline11"/>
    <w:rsid w:val="00AB7957"/>
    <w:rPr>
      <w:sz w:val="20"/>
      <w:u w:val="single"/>
    </w:rPr>
  </w:style>
  <w:style w:type="character" w:customStyle="1" w:styleId="Style9ptBoldUnderline5">
    <w:name w:val="Style 9 pt Bold Underline5"/>
    <w:rsid w:val="00AB7957"/>
    <w:rPr>
      <w:b/>
      <w:bCs/>
      <w:sz w:val="20"/>
      <w:u w:val="single"/>
    </w:rPr>
  </w:style>
  <w:style w:type="character" w:customStyle="1" w:styleId="UnderlineChar2CharChar">
    <w:name w:val="Underline Char2 Char Char"/>
    <w:rsid w:val="00AB7957"/>
    <w:rPr>
      <w:szCs w:val="24"/>
      <w:u w:val="single"/>
      <w:lang w:val="en-US" w:eastAsia="en-US" w:bidi="ar-SA"/>
    </w:rPr>
  </w:style>
  <w:style w:type="character" w:customStyle="1" w:styleId="BoldandUnderlineChar2CharCharChar">
    <w:name w:val="Bold and Underline Char2 Char Char Char"/>
    <w:link w:val="BoldandUnderlineChar2CharChar"/>
    <w:rsid w:val="00AB7957"/>
    <w:rPr>
      <w:b/>
      <w:u w:val="single"/>
    </w:rPr>
  </w:style>
  <w:style w:type="paragraph" w:customStyle="1" w:styleId="textboldChar">
    <w:name w:val="text bold Char"/>
    <w:basedOn w:val="Normal"/>
    <w:link w:val="textboldCharChar"/>
    <w:rsid w:val="00AB7957"/>
    <w:pPr>
      <w:spacing w:after="0" w:line="240" w:lineRule="auto"/>
      <w:ind w:left="720"/>
    </w:pPr>
    <w:rPr>
      <w:rFonts w:eastAsia="Calibri"/>
      <w:b/>
      <w:sz w:val="24"/>
      <w:u w:val="thick"/>
    </w:rPr>
  </w:style>
  <w:style w:type="character" w:customStyle="1" w:styleId="textboldCharChar">
    <w:name w:val="text bold Char Char"/>
    <w:link w:val="textboldChar"/>
    <w:rsid w:val="00AB7957"/>
    <w:rPr>
      <w:rFonts w:ascii="Calibri" w:eastAsia="Calibri" w:hAnsi="Calibri"/>
      <w:b/>
      <w:sz w:val="24"/>
      <w:u w:val="thick"/>
    </w:rPr>
  </w:style>
  <w:style w:type="character" w:customStyle="1" w:styleId="snapnoshots">
    <w:name w:val="snap_noshots"/>
    <w:basedOn w:val="DefaultParagraphFont"/>
    <w:rsid w:val="00AB7957"/>
  </w:style>
  <w:style w:type="character" w:customStyle="1" w:styleId="cnbcsbhdcomp">
    <w:name w:val="cnbc_sbhd_comp"/>
    <w:rsid w:val="00AB7957"/>
  </w:style>
  <w:style w:type="character" w:customStyle="1" w:styleId="blox-headline">
    <w:name w:val="blox-headline"/>
    <w:rsid w:val="00AB7957"/>
  </w:style>
  <w:style w:type="character" w:customStyle="1" w:styleId="Heading2CharCharCharCharCharChar1CharChar">
    <w:name w:val="Heading 2 Char Char Char Char Char Char1 Char Char"/>
    <w:basedOn w:val="DefaultParagraphFont"/>
    <w:uiPriority w:val="99"/>
    <w:rsid w:val="00AB7957"/>
    <w:rPr>
      <w:rFonts w:cs="Arial"/>
      <w:b/>
      <w:bCs/>
      <w:iCs/>
      <w:sz w:val="28"/>
      <w:lang w:val="en-US" w:eastAsia="en-US"/>
    </w:rPr>
  </w:style>
  <w:style w:type="character" w:customStyle="1" w:styleId="postsubtitle">
    <w:name w:val="post_subtitle"/>
    <w:basedOn w:val="DefaultParagraphFont"/>
    <w:rsid w:val="00AB7957"/>
  </w:style>
  <w:style w:type="character" w:customStyle="1" w:styleId="NoterefInText">
    <w:name w:val="_NoterefInText"/>
    <w:uiPriority w:val="99"/>
    <w:rsid w:val="00AB7957"/>
    <w:rPr>
      <w:rFonts w:cs="New Baskerville"/>
      <w:color w:val="000000"/>
    </w:rPr>
  </w:style>
  <w:style w:type="character" w:customStyle="1" w:styleId="postauthor">
    <w:name w:val="postauthor"/>
    <w:basedOn w:val="DefaultParagraphFont"/>
    <w:rsid w:val="00AB7957"/>
  </w:style>
  <w:style w:type="paragraph" w:customStyle="1" w:styleId="notes-source-hasnotes">
    <w:name w:val="notes-source-hasnotes"/>
    <w:basedOn w:val="Normal"/>
    <w:qFormat/>
    <w:rsid w:val="00AB7957"/>
    <w:pPr>
      <w:spacing w:before="100" w:beforeAutospacing="1" w:after="100" w:afterAutospacing="1" w:line="240" w:lineRule="auto"/>
    </w:pPr>
    <w:rPr>
      <w:rFonts w:ascii="Times" w:hAnsi="Times"/>
      <w:sz w:val="20"/>
      <w:szCs w:val="20"/>
    </w:rPr>
  </w:style>
  <w:style w:type="character" w:customStyle="1" w:styleId="span">
    <w:name w:val="span"/>
    <w:basedOn w:val="DefaultParagraphFont"/>
    <w:rsid w:val="00AB7957"/>
  </w:style>
  <w:style w:type="character" w:customStyle="1" w:styleId="thirdparty-logo">
    <w:name w:val="thirdparty-logo"/>
    <w:basedOn w:val="DefaultParagraphFont"/>
    <w:rsid w:val="00AB7957"/>
  </w:style>
  <w:style w:type="paragraph" w:customStyle="1" w:styleId="articlemeta">
    <w:name w:val="articlemeta"/>
    <w:basedOn w:val="Normal"/>
    <w:qFormat/>
    <w:rsid w:val="00AB7957"/>
    <w:pPr>
      <w:spacing w:before="100" w:beforeAutospacing="1" w:after="100" w:afterAutospacing="1" w:line="240" w:lineRule="auto"/>
    </w:pPr>
    <w:rPr>
      <w:rFonts w:ascii="Times" w:hAnsi="Times"/>
      <w:sz w:val="20"/>
      <w:szCs w:val="20"/>
    </w:rPr>
  </w:style>
  <w:style w:type="character" w:customStyle="1" w:styleId="vcard">
    <w:name w:val="vcard"/>
    <w:basedOn w:val="DefaultParagraphFont"/>
    <w:rsid w:val="00AB7957"/>
  </w:style>
  <w:style w:type="character" w:customStyle="1" w:styleId="print-footnote">
    <w:name w:val="print-footnote"/>
    <w:basedOn w:val="DefaultParagraphFont"/>
    <w:rsid w:val="00AB7957"/>
  </w:style>
  <w:style w:type="character" w:customStyle="1" w:styleId="datestring">
    <w:name w:val="datestring"/>
    <w:basedOn w:val="DefaultParagraphFont"/>
    <w:rsid w:val="00AB7957"/>
  </w:style>
  <w:style w:type="paragraph" w:customStyle="1" w:styleId="left">
    <w:name w:val="left"/>
    <w:basedOn w:val="Normal"/>
    <w:qFormat/>
    <w:rsid w:val="00AB7957"/>
    <w:pPr>
      <w:spacing w:before="100" w:beforeAutospacing="1" w:after="100" w:afterAutospacing="1" w:line="240" w:lineRule="auto"/>
    </w:pPr>
    <w:rPr>
      <w:rFonts w:ascii="Times" w:hAnsi="Times"/>
      <w:sz w:val="20"/>
      <w:szCs w:val="20"/>
    </w:rPr>
  </w:style>
  <w:style w:type="paragraph" w:customStyle="1" w:styleId="right">
    <w:name w:val="right"/>
    <w:basedOn w:val="Normal"/>
    <w:qFormat/>
    <w:rsid w:val="00AB7957"/>
    <w:pPr>
      <w:spacing w:before="100" w:beforeAutospacing="1" w:after="100" w:afterAutospacing="1" w:line="240" w:lineRule="auto"/>
    </w:pPr>
    <w:rPr>
      <w:rFonts w:ascii="Times" w:hAnsi="Times"/>
      <w:sz w:val="20"/>
      <w:szCs w:val="20"/>
    </w:rPr>
  </w:style>
  <w:style w:type="character" w:customStyle="1" w:styleId="gptad">
    <w:name w:val="gptad"/>
    <w:basedOn w:val="DefaultParagraphFont"/>
    <w:rsid w:val="00AB7957"/>
  </w:style>
  <w:style w:type="paragraph" w:customStyle="1" w:styleId="creditpostedmodified">
    <w:name w:val="credit_posted_modified"/>
    <w:basedOn w:val="Normal"/>
    <w:qFormat/>
    <w:rsid w:val="00AB7957"/>
    <w:pPr>
      <w:spacing w:before="100" w:beforeAutospacing="1" w:after="100" w:afterAutospacing="1" w:line="240" w:lineRule="auto"/>
    </w:pPr>
    <w:rPr>
      <w:rFonts w:ascii="Times" w:hAnsi="Times"/>
      <w:sz w:val="20"/>
      <w:szCs w:val="20"/>
    </w:rPr>
  </w:style>
  <w:style w:type="character" w:customStyle="1" w:styleId="creditline">
    <w:name w:val="creditline"/>
    <w:basedOn w:val="DefaultParagraphFont"/>
    <w:rsid w:val="00AB7957"/>
  </w:style>
  <w:style w:type="character" w:customStyle="1" w:styleId="grd">
    <w:name w:val="grd"/>
    <w:basedOn w:val="DefaultParagraphFont"/>
    <w:rsid w:val="00AB7957"/>
  </w:style>
  <w:style w:type="paragraph" w:customStyle="1" w:styleId="hs-text-container">
    <w:name w:val="hs-text-container"/>
    <w:basedOn w:val="Normal"/>
    <w:qFormat/>
    <w:rsid w:val="00AB7957"/>
    <w:pPr>
      <w:spacing w:before="100" w:beforeAutospacing="1" w:after="100" w:afterAutospacing="1" w:line="240" w:lineRule="auto"/>
    </w:pPr>
    <w:rPr>
      <w:rFonts w:ascii="Times" w:hAnsi="Times"/>
      <w:sz w:val="20"/>
      <w:szCs w:val="20"/>
    </w:rPr>
  </w:style>
  <w:style w:type="character" w:customStyle="1" w:styleId="changed">
    <w:name w:val="changed"/>
    <w:basedOn w:val="DefaultParagraphFont"/>
    <w:rsid w:val="00AB7957"/>
  </w:style>
  <w:style w:type="character" w:customStyle="1" w:styleId="article-author-name">
    <w:name w:val="article-author-name"/>
    <w:basedOn w:val="DefaultParagraphFont"/>
    <w:rsid w:val="00AB7957"/>
  </w:style>
  <w:style w:type="character" w:customStyle="1" w:styleId="bioexcerpt">
    <w:name w:val="bio_excerpt"/>
    <w:basedOn w:val="DefaultParagraphFont"/>
    <w:rsid w:val="00AB7957"/>
  </w:style>
  <w:style w:type="character" w:customStyle="1" w:styleId="commentcount">
    <w:name w:val="comment_count"/>
    <w:basedOn w:val="DefaultParagraphFont"/>
    <w:rsid w:val="00AB7957"/>
  </w:style>
  <w:style w:type="character" w:customStyle="1" w:styleId="searchtermshighlighted">
    <w:name w:val="searchtermshighlighted"/>
    <w:basedOn w:val="DefaultParagraphFont"/>
    <w:rsid w:val="00AB7957"/>
  </w:style>
  <w:style w:type="character" w:customStyle="1" w:styleId="contributornametrigger">
    <w:name w:val="contributornametrigger"/>
    <w:basedOn w:val="DefaultParagraphFont"/>
    <w:rsid w:val="00AB7957"/>
  </w:style>
  <w:style w:type="character" w:customStyle="1" w:styleId="bylinepipe">
    <w:name w:val="bylinepipe"/>
    <w:basedOn w:val="DefaultParagraphFont"/>
    <w:rsid w:val="00AB7957"/>
  </w:style>
  <w:style w:type="character" w:customStyle="1" w:styleId="lucenesearchresulturlb">
    <w:name w:val="lucene_search_result_url_b"/>
    <w:basedOn w:val="DefaultParagraphFont"/>
    <w:rsid w:val="00AB7957"/>
  </w:style>
  <w:style w:type="character" w:customStyle="1" w:styleId="faculty-title">
    <w:name w:val="faculty-title"/>
    <w:basedOn w:val="DefaultParagraphFont"/>
    <w:rsid w:val="00AB7957"/>
  </w:style>
  <w:style w:type="character" w:customStyle="1" w:styleId="issue">
    <w:name w:val="issue"/>
    <w:basedOn w:val="DefaultParagraphFont"/>
    <w:rsid w:val="00AB7957"/>
  </w:style>
  <w:style w:type="character" w:customStyle="1" w:styleId="pages">
    <w:name w:val="pages"/>
    <w:basedOn w:val="DefaultParagraphFont"/>
    <w:rsid w:val="00AB7957"/>
  </w:style>
  <w:style w:type="character" w:customStyle="1" w:styleId="person">
    <w:name w:val="person"/>
    <w:basedOn w:val="DefaultParagraphFont"/>
    <w:rsid w:val="00AB7957"/>
  </w:style>
  <w:style w:type="character" w:customStyle="1" w:styleId="corresponding">
    <w:name w:val="corresponding"/>
    <w:basedOn w:val="DefaultParagraphFont"/>
    <w:rsid w:val="00AB7957"/>
  </w:style>
  <w:style w:type="paragraph" w:customStyle="1" w:styleId="entry-meta">
    <w:name w:val="entry-meta"/>
    <w:basedOn w:val="Normal"/>
    <w:qFormat/>
    <w:rsid w:val="00AB7957"/>
    <w:pPr>
      <w:spacing w:before="100" w:beforeAutospacing="1" w:after="100" w:afterAutospacing="1" w:line="240" w:lineRule="auto"/>
    </w:pPr>
    <w:rPr>
      <w:rFonts w:ascii="Times" w:hAnsi="Times"/>
      <w:sz w:val="20"/>
      <w:szCs w:val="20"/>
    </w:rPr>
  </w:style>
  <w:style w:type="character" w:customStyle="1" w:styleId="post-time">
    <w:name w:val="post-time"/>
    <w:basedOn w:val="DefaultParagraphFont"/>
    <w:rsid w:val="00AB7957"/>
  </w:style>
  <w:style w:type="character" w:customStyle="1" w:styleId="post-category">
    <w:name w:val="post-category"/>
    <w:basedOn w:val="DefaultParagraphFont"/>
    <w:rsid w:val="00AB7957"/>
  </w:style>
  <w:style w:type="paragraph" w:customStyle="1" w:styleId="articledetails">
    <w:name w:val="articledetails"/>
    <w:basedOn w:val="Normal"/>
    <w:qFormat/>
    <w:rsid w:val="00AB7957"/>
    <w:pPr>
      <w:spacing w:before="100" w:beforeAutospacing="1" w:after="100" w:afterAutospacing="1" w:line="240" w:lineRule="auto"/>
    </w:pPr>
    <w:rPr>
      <w:rFonts w:ascii="Times" w:hAnsi="Times"/>
      <w:sz w:val="20"/>
      <w:szCs w:val="20"/>
    </w:rPr>
  </w:style>
  <w:style w:type="character" w:customStyle="1" w:styleId="posted-and-updated">
    <w:name w:val="posted-and-updated"/>
    <w:basedOn w:val="DefaultParagraphFont"/>
    <w:rsid w:val="00AB7957"/>
  </w:style>
  <w:style w:type="paragraph" w:customStyle="1" w:styleId="aff">
    <w:name w:val="aff"/>
    <w:basedOn w:val="Normal"/>
    <w:qFormat/>
    <w:rsid w:val="00AB7957"/>
    <w:pPr>
      <w:spacing w:before="100" w:beforeAutospacing="1" w:after="100" w:afterAutospacing="1" w:line="240" w:lineRule="auto"/>
    </w:pPr>
    <w:rPr>
      <w:rFonts w:ascii="Times" w:hAnsi="Times"/>
      <w:sz w:val="20"/>
      <w:szCs w:val="20"/>
    </w:rPr>
  </w:style>
  <w:style w:type="character" w:customStyle="1" w:styleId="entry-author">
    <w:name w:val="entry-author"/>
    <w:basedOn w:val="DefaultParagraphFont"/>
    <w:rsid w:val="00AB7957"/>
  </w:style>
  <w:style w:type="character" w:customStyle="1" w:styleId="entry-author-name">
    <w:name w:val="entry-author-name"/>
    <w:basedOn w:val="DefaultParagraphFont"/>
    <w:rsid w:val="00AB7957"/>
  </w:style>
  <w:style w:type="character" w:customStyle="1" w:styleId="contrib-degrees">
    <w:name w:val="contrib-degrees"/>
    <w:basedOn w:val="DefaultParagraphFont"/>
    <w:rsid w:val="00AB7957"/>
  </w:style>
  <w:style w:type="character" w:customStyle="1" w:styleId="contrib-on-behalf-of">
    <w:name w:val="contrib-on-behalf-of"/>
    <w:basedOn w:val="DefaultParagraphFont"/>
    <w:rsid w:val="00AB7957"/>
  </w:style>
  <w:style w:type="character" w:customStyle="1" w:styleId="pubtime">
    <w:name w:val="pubtime"/>
    <w:basedOn w:val="DefaultParagraphFont"/>
    <w:rsid w:val="00AB7957"/>
  </w:style>
  <w:style w:type="character" w:customStyle="1" w:styleId="fbcommentscount">
    <w:name w:val="fb_comments_count"/>
    <w:basedOn w:val="DefaultParagraphFont"/>
    <w:rsid w:val="00AB7957"/>
  </w:style>
  <w:style w:type="character" w:customStyle="1" w:styleId="stsharethiscustom">
    <w:name w:val="st_sharethis_custom"/>
    <w:basedOn w:val="DefaultParagraphFont"/>
    <w:rsid w:val="00AB7957"/>
  </w:style>
  <w:style w:type="paragraph" w:customStyle="1" w:styleId="permalinkable">
    <w:name w:val="permalinkable"/>
    <w:basedOn w:val="Normal"/>
    <w:qFormat/>
    <w:rsid w:val="00AB7957"/>
    <w:pPr>
      <w:spacing w:before="100" w:beforeAutospacing="1" w:after="100" w:afterAutospacing="1" w:line="240" w:lineRule="auto"/>
    </w:pPr>
    <w:rPr>
      <w:rFonts w:ascii="Times" w:hAnsi="Times"/>
      <w:sz w:val="20"/>
      <w:szCs w:val="20"/>
    </w:rPr>
  </w:style>
  <w:style w:type="character" w:customStyle="1" w:styleId="post-date">
    <w:name w:val="post-date"/>
    <w:basedOn w:val="DefaultParagraphFont"/>
    <w:rsid w:val="00AB7957"/>
  </w:style>
  <w:style w:type="character" w:customStyle="1" w:styleId="articleauthor0">
    <w:name w:val="article_author"/>
    <w:basedOn w:val="DefaultParagraphFont"/>
    <w:rsid w:val="00AB7957"/>
  </w:style>
  <w:style w:type="character" w:customStyle="1" w:styleId="articleissue">
    <w:name w:val="article_issue"/>
    <w:basedOn w:val="DefaultParagraphFont"/>
    <w:rsid w:val="00AB7957"/>
  </w:style>
  <w:style w:type="character" w:customStyle="1" w:styleId="a-size-large">
    <w:name w:val="a-size-large"/>
    <w:basedOn w:val="DefaultParagraphFont"/>
    <w:rsid w:val="00AB7957"/>
  </w:style>
  <w:style w:type="character" w:customStyle="1" w:styleId="a-size-medium">
    <w:name w:val="a-size-medium"/>
    <w:basedOn w:val="DefaultParagraphFont"/>
    <w:rsid w:val="00AB7957"/>
  </w:style>
  <w:style w:type="character" w:customStyle="1" w:styleId="contribution">
    <w:name w:val="contribution"/>
    <w:basedOn w:val="DefaultParagraphFont"/>
    <w:rsid w:val="00AB7957"/>
  </w:style>
  <w:style w:type="character" w:customStyle="1" w:styleId="a-color-secondary">
    <w:name w:val="a-color-secondary"/>
    <w:basedOn w:val="DefaultParagraphFont"/>
    <w:rsid w:val="00AB7957"/>
  </w:style>
  <w:style w:type="paragraph" w:customStyle="1" w:styleId="sbyline">
    <w:name w:val="sbyline"/>
    <w:basedOn w:val="Normal"/>
    <w:qFormat/>
    <w:rsid w:val="00AB7957"/>
    <w:pPr>
      <w:spacing w:before="100" w:beforeAutospacing="1" w:after="100" w:afterAutospacing="1" w:line="240" w:lineRule="auto"/>
    </w:pPr>
    <w:rPr>
      <w:rFonts w:ascii="Times" w:hAnsi="Times"/>
      <w:sz w:val="20"/>
      <w:szCs w:val="20"/>
    </w:rPr>
  </w:style>
  <w:style w:type="character" w:customStyle="1" w:styleId="ui-author">
    <w:name w:val="ui-author"/>
    <w:basedOn w:val="DefaultParagraphFont"/>
    <w:rsid w:val="00AB7957"/>
  </w:style>
  <w:style w:type="character" w:customStyle="1" w:styleId="ui-staffline">
    <w:name w:val="ui-staffline"/>
    <w:basedOn w:val="DefaultParagraphFont"/>
    <w:rsid w:val="00AB7957"/>
  </w:style>
  <w:style w:type="paragraph" w:customStyle="1" w:styleId="promotion-tag-p">
    <w:name w:val="promotion-tag-p"/>
    <w:basedOn w:val="Normal"/>
    <w:qFormat/>
    <w:rsid w:val="00AB7957"/>
    <w:pPr>
      <w:spacing w:before="100" w:beforeAutospacing="1" w:after="100" w:afterAutospacing="1" w:line="240" w:lineRule="auto"/>
    </w:pPr>
    <w:rPr>
      <w:rFonts w:ascii="Times" w:hAnsi="Times"/>
      <w:sz w:val="20"/>
      <w:szCs w:val="20"/>
    </w:rPr>
  </w:style>
  <w:style w:type="character" w:customStyle="1" w:styleId="value">
    <w:name w:val="value"/>
    <w:basedOn w:val="DefaultParagraphFont"/>
    <w:rsid w:val="00AB7957"/>
  </w:style>
  <w:style w:type="character" w:customStyle="1" w:styleId="specialissuelabel">
    <w:name w:val="specialissuelabel"/>
    <w:basedOn w:val="DefaultParagraphFont"/>
    <w:rsid w:val="00AB7957"/>
  </w:style>
  <w:style w:type="character" w:customStyle="1" w:styleId="wp-smiley">
    <w:name w:val="wp-smiley"/>
    <w:basedOn w:val="DefaultParagraphFont"/>
    <w:rsid w:val="00AB7957"/>
  </w:style>
  <w:style w:type="character" w:customStyle="1" w:styleId="artjournal">
    <w:name w:val="art_journal"/>
    <w:basedOn w:val="DefaultParagraphFont"/>
    <w:rsid w:val="00AB7957"/>
  </w:style>
  <w:style w:type="character" w:customStyle="1" w:styleId="artdatevolumeissuepart">
    <w:name w:val="art_datevolumeissuepart"/>
    <w:basedOn w:val="DefaultParagraphFont"/>
    <w:rsid w:val="00AB7957"/>
  </w:style>
  <w:style w:type="character" w:customStyle="1" w:styleId="artpages">
    <w:name w:val="art_pages"/>
    <w:basedOn w:val="DefaultParagraphFont"/>
    <w:rsid w:val="00AB7957"/>
  </w:style>
  <w:style w:type="paragraph" w:customStyle="1" w:styleId="lede">
    <w:name w:val="lede"/>
    <w:basedOn w:val="Normal"/>
    <w:qFormat/>
    <w:rsid w:val="00AB7957"/>
    <w:pPr>
      <w:spacing w:before="100" w:beforeAutospacing="1" w:after="100" w:afterAutospacing="1" w:line="240" w:lineRule="auto"/>
    </w:pPr>
    <w:rPr>
      <w:rFonts w:ascii="Times" w:hAnsi="Times"/>
      <w:sz w:val="20"/>
      <w:szCs w:val="20"/>
    </w:rPr>
  </w:style>
  <w:style w:type="character" w:customStyle="1" w:styleId="singlehighlightclass">
    <w:name w:val="single_highlight_class"/>
    <w:basedOn w:val="DefaultParagraphFont"/>
    <w:rsid w:val="00AB7957"/>
  </w:style>
  <w:style w:type="character" w:customStyle="1" w:styleId="degree">
    <w:name w:val="degree"/>
    <w:basedOn w:val="DefaultParagraphFont"/>
    <w:rsid w:val="00AB7957"/>
  </w:style>
  <w:style w:type="character" w:customStyle="1" w:styleId="major">
    <w:name w:val="major"/>
    <w:basedOn w:val="DefaultParagraphFont"/>
    <w:rsid w:val="00AB7957"/>
  </w:style>
  <w:style w:type="character" w:customStyle="1" w:styleId="views">
    <w:name w:val="views"/>
    <w:basedOn w:val="DefaultParagraphFont"/>
    <w:rsid w:val="00AB7957"/>
  </w:style>
  <w:style w:type="character" w:customStyle="1" w:styleId="stmainservices">
    <w:name w:val="stmainservices"/>
    <w:basedOn w:val="DefaultParagraphFont"/>
    <w:rsid w:val="00AB7957"/>
  </w:style>
  <w:style w:type="character" w:customStyle="1" w:styleId="stbubblehcount">
    <w:name w:val="stbubble_hcount"/>
    <w:basedOn w:val="DefaultParagraphFont"/>
    <w:rsid w:val="00AB7957"/>
  </w:style>
  <w:style w:type="paragraph" w:customStyle="1" w:styleId="Document">
    <w:name w:val="_Document"/>
    <w:basedOn w:val="Default"/>
    <w:next w:val="Default"/>
    <w:uiPriority w:val="99"/>
    <w:qFormat/>
    <w:rsid w:val="00AB7957"/>
    <w:rPr>
      <w:rFonts w:ascii="New Baskerville" w:eastAsiaTheme="minorEastAsia" w:hAnsi="New Baskerville"/>
      <w:color w:val="auto"/>
    </w:rPr>
  </w:style>
  <w:style w:type="paragraph" w:customStyle="1" w:styleId="SubHead1">
    <w:name w:val="_SubHead1"/>
    <w:basedOn w:val="Default"/>
    <w:next w:val="Default"/>
    <w:uiPriority w:val="99"/>
    <w:qFormat/>
    <w:rsid w:val="00AB7957"/>
    <w:rPr>
      <w:rFonts w:ascii="New Baskerville" w:eastAsiaTheme="minorEastAsia" w:hAnsi="New Baskerville"/>
      <w:color w:val="auto"/>
    </w:rPr>
  </w:style>
  <w:style w:type="paragraph" w:customStyle="1" w:styleId="SubHead2">
    <w:name w:val="_SubHead2"/>
    <w:basedOn w:val="Default"/>
    <w:next w:val="Default"/>
    <w:uiPriority w:val="99"/>
    <w:qFormat/>
    <w:rsid w:val="00AB7957"/>
    <w:rPr>
      <w:rFonts w:ascii="New Baskerville" w:eastAsiaTheme="minorEastAsia" w:hAnsi="New Baskerville"/>
      <w:color w:val="auto"/>
    </w:rPr>
  </w:style>
  <w:style w:type="paragraph" w:customStyle="1" w:styleId="collapsed-hide">
    <w:name w:val="collapsed-hide"/>
    <w:basedOn w:val="Normal"/>
    <w:qFormat/>
    <w:rsid w:val="00AB7957"/>
    <w:pPr>
      <w:spacing w:before="100" w:beforeAutospacing="1" w:after="100" w:afterAutospacing="1" w:line="240" w:lineRule="auto"/>
    </w:pPr>
    <w:rPr>
      <w:rFonts w:ascii="Times" w:hAnsi="Times"/>
      <w:sz w:val="20"/>
      <w:szCs w:val="20"/>
    </w:rPr>
  </w:style>
  <w:style w:type="paragraph" w:customStyle="1" w:styleId="odd">
    <w:name w:val="odd"/>
    <w:basedOn w:val="Normal"/>
    <w:qFormat/>
    <w:rsid w:val="00AB7957"/>
    <w:pPr>
      <w:spacing w:before="100" w:beforeAutospacing="1" w:after="100" w:afterAutospacing="1" w:line="240" w:lineRule="auto"/>
    </w:pPr>
    <w:rPr>
      <w:rFonts w:ascii="Times" w:hAnsi="Times"/>
      <w:sz w:val="20"/>
      <w:szCs w:val="20"/>
    </w:rPr>
  </w:style>
  <w:style w:type="character" w:customStyle="1" w:styleId="article-author">
    <w:name w:val="article-author"/>
    <w:basedOn w:val="DefaultParagraphFont"/>
    <w:rsid w:val="00AB7957"/>
  </w:style>
  <w:style w:type="character" w:customStyle="1" w:styleId="tolocaltime">
    <w:name w:val="tolocaltime"/>
    <w:basedOn w:val="DefaultParagraphFont"/>
    <w:rsid w:val="00AB7957"/>
  </w:style>
  <w:style w:type="character" w:customStyle="1" w:styleId="pb-byline">
    <w:name w:val="pb-byline"/>
    <w:basedOn w:val="DefaultParagraphFont"/>
    <w:rsid w:val="00AB7957"/>
  </w:style>
  <w:style w:type="character" w:customStyle="1" w:styleId="pb-timestamp">
    <w:name w:val="pb-timestamp"/>
    <w:basedOn w:val="DefaultParagraphFont"/>
    <w:rsid w:val="00AB7957"/>
  </w:style>
  <w:style w:type="character" w:customStyle="1" w:styleId="posted-on">
    <w:name w:val="posted-on"/>
    <w:basedOn w:val="DefaultParagraphFont"/>
    <w:rsid w:val="00AB7957"/>
  </w:style>
  <w:style w:type="character" w:customStyle="1" w:styleId="even">
    <w:name w:val="even"/>
    <w:basedOn w:val="DefaultParagraphFont"/>
    <w:rsid w:val="00AB7957"/>
  </w:style>
  <w:style w:type="character" w:customStyle="1" w:styleId="foreground">
    <w:name w:val="foreground"/>
    <w:basedOn w:val="DefaultParagraphFont"/>
    <w:rsid w:val="00AB7957"/>
  </w:style>
  <w:style w:type="paragraph" w:customStyle="1" w:styleId="volissue">
    <w:name w:val="volissue"/>
    <w:basedOn w:val="Normal"/>
    <w:qFormat/>
    <w:rsid w:val="00AB7957"/>
    <w:pPr>
      <w:spacing w:before="100" w:beforeAutospacing="1" w:after="100" w:afterAutospacing="1" w:line="240" w:lineRule="auto"/>
    </w:pPr>
    <w:rPr>
      <w:rFonts w:ascii="Times" w:hAnsi="Times"/>
      <w:sz w:val="20"/>
      <w:szCs w:val="20"/>
    </w:rPr>
  </w:style>
  <w:style w:type="character" w:customStyle="1" w:styleId="cat-date-line4">
    <w:name w:val="cat-date-line4"/>
    <w:basedOn w:val="DefaultParagraphFont"/>
    <w:rsid w:val="00AB7957"/>
  </w:style>
  <w:style w:type="character" w:customStyle="1" w:styleId="articledate">
    <w:name w:val="articledate"/>
    <w:basedOn w:val="DefaultParagraphFont"/>
    <w:rsid w:val="00AB7957"/>
  </w:style>
  <w:style w:type="character" w:customStyle="1" w:styleId="post-byline">
    <w:name w:val="post-byline"/>
    <w:basedOn w:val="DefaultParagraphFont"/>
    <w:rsid w:val="00AB7957"/>
  </w:style>
  <w:style w:type="character" w:customStyle="1" w:styleId="upper">
    <w:name w:val="upper"/>
    <w:basedOn w:val="DefaultParagraphFont"/>
    <w:rsid w:val="00AB7957"/>
  </w:style>
  <w:style w:type="character" w:customStyle="1" w:styleId="metadate">
    <w:name w:val="meta_date"/>
    <w:basedOn w:val="DefaultParagraphFont"/>
    <w:rsid w:val="00AB7957"/>
  </w:style>
  <w:style w:type="character" w:customStyle="1" w:styleId="fa">
    <w:name w:val="fa"/>
    <w:basedOn w:val="DefaultParagraphFont"/>
    <w:rsid w:val="00AB7957"/>
  </w:style>
  <w:style w:type="character" w:customStyle="1" w:styleId="longname">
    <w:name w:val="longname"/>
    <w:basedOn w:val="DefaultParagraphFont"/>
    <w:rsid w:val="00AB7957"/>
  </w:style>
  <w:style w:type="character" w:customStyle="1" w:styleId="echocontainer">
    <w:name w:val="echo_container"/>
    <w:basedOn w:val="DefaultParagraphFont"/>
    <w:rsid w:val="00AB7957"/>
  </w:style>
  <w:style w:type="character" w:customStyle="1" w:styleId="comment-display">
    <w:name w:val="comment-display"/>
    <w:basedOn w:val="DefaultParagraphFont"/>
    <w:rsid w:val="00AB7957"/>
  </w:style>
  <w:style w:type="paragraph" w:customStyle="1" w:styleId="comment-count-label">
    <w:name w:val="comment-count-label"/>
    <w:basedOn w:val="Normal"/>
    <w:rsid w:val="00AB7957"/>
    <w:pPr>
      <w:spacing w:before="100" w:beforeAutospacing="1" w:after="100" w:afterAutospacing="1" w:line="240" w:lineRule="auto"/>
    </w:pPr>
    <w:rPr>
      <w:rFonts w:ascii="Times" w:hAnsi="Times"/>
      <w:sz w:val="20"/>
      <w:szCs w:val="20"/>
    </w:rPr>
  </w:style>
  <w:style w:type="character" w:customStyle="1" w:styleId="echo-counter">
    <w:name w:val="echo-counter"/>
    <w:basedOn w:val="DefaultParagraphFont"/>
    <w:rsid w:val="00AB7957"/>
  </w:style>
  <w:style w:type="character" w:customStyle="1" w:styleId="discussion-policy">
    <w:name w:val="discussion-policy"/>
    <w:basedOn w:val="DefaultParagraphFont"/>
    <w:rsid w:val="00AB7957"/>
  </w:style>
  <w:style w:type="character" w:customStyle="1" w:styleId="echo-apps-conversations-streamcaption">
    <w:name w:val="echo-apps-conversations-streamcaption"/>
    <w:basedOn w:val="DefaultParagraphFont"/>
    <w:rsid w:val="00AB7957"/>
  </w:style>
  <w:style w:type="character" w:customStyle="1" w:styleId="echo-streamserver-controls-stream-item-text">
    <w:name w:val="echo-streamserver-controls-stream-item-text"/>
    <w:basedOn w:val="DefaultParagraphFont"/>
    <w:rsid w:val="00AB7957"/>
  </w:style>
  <w:style w:type="character" w:customStyle="1" w:styleId="echo-streamserver-controls-facepile-more">
    <w:name w:val="echo-streamserver-controls-facepile-more"/>
    <w:basedOn w:val="DefaultParagraphFont"/>
    <w:rsid w:val="00AB7957"/>
  </w:style>
  <w:style w:type="character" w:customStyle="1" w:styleId="echo-primaryfont">
    <w:name w:val="echo-primaryfont"/>
    <w:basedOn w:val="DefaultParagraphFont"/>
    <w:rsid w:val="00AB7957"/>
  </w:style>
  <w:style w:type="character" w:customStyle="1" w:styleId="section">
    <w:name w:val="section"/>
    <w:basedOn w:val="DefaultParagraphFont"/>
    <w:rsid w:val="00AB7957"/>
  </w:style>
  <w:style w:type="character" w:customStyle="1" w:styleId="wpsr-txt-headline">
    <w:name w:val="wpsr-txt-headline"/>
    <w:basedOn w:val="DefaultParagraphFont"/>
    <w:rsid w:val="00AB7957"/>
  </w:style>
  <w:style w:type="character" w:customStyle="1" w:styleId="asset-metabar-author">
    <w:name w:val="asset-metabar-author"/>
    <w:basedOn w:val="DefaultParagraphFont"/>
    <w:rsid w:val="00AB7957"/>
  </w:style>
  <w:style w:type="character" w:customStyle="1" w:styleId="asset-metabar-time">
    <w:name w:val="asset-metabar-time"/>
    <w:basedOn w:val="DefaultParagraphFont"/>
    <w:rsid w:val="00AB7957"/>
  </w:style>
  <w:style w:type="character" w:customStyle="1" w:styleId="eza-dateline">
    <w:name w:val="eza-dateline"/>
    <w:basedOn w:val="DefaultParagraphFont"/>
    <w:rsid w:val="00AB7957"/>
  </w:style>
  <w:style w:type="character" w:customStyle="1" w:styleId="eza-authors">
    <w:name w:val="eza-authors"/>
    <w:basedOn w:val="DefaultParagraphFont"/>
    <w:rsid w:val="00AB7957"/>
  </w:style>
  <w:style w:type="character" w:customStyle="1" w:styleId="csmstaff">
    <w:name w:val="csm_staff"/>
    <w:basedOn w:val="DefaultParagraphFont"/>
    <w:rsid w:val="00AB7957"/>
  </w:style>
  <w:style w:type="paragraph" w:customStyle="1" w:styleId="mol-para-with-font">
    <w:name w:val="mol-para-with-font"/>
    <w:basedOn w:val="Normal"/>
    <w:rsid w:val="00AB7957"/>
    <w:pPr>
      <w:spacing w:before="100" w:beforeAutospacing="1" w:after="100" w:afterAutospacing="1" w:line="240" w:lineRule="auto"/>
    </w:pPr>
    <w:rPr>
      <w:rFonts w:ascii="Times" w:hAnsi="Times"/>
      <w:sz w:val="20"/>
      <w:szCs w:val="20"/>
    </w:rPr>
  </w:style>
  <w:style w:type="character" w:customStyle="1" w:styleId="article-timestamp">
    <w:name w:val="article-timestamp"/>
    <w:basedOn w:val="DefaultParagraphFont"/>
    <w:rsid w:val="00AB7957"/>
  </w:style>
  <w:style w:type="character" w:customStyle="1" w:styleId="byline-text">
    <w:name w:val="byline-text"/>
    <w:basedOn w:val="DefaultParagraphFont"/>
    <w:rsid w:val="00AB7957"/>
  </w:style>
  <w:style w:type="character" w:customStyle="1" w:styleId="itemauthor">
    <w:name w:val="itemauthor"/>
    <w:basedOn w:val="DefaultParagraphFont"/>
    <w:rsid w:val="00AB7957"/>
  </w:style>
  <w:style w:type="character" w:customStyle="1" w:styleId="itemdatecreated">
    <w:name w:val="itemdatecreated"/>
    <w:basedOn w:val="DefaultParagraphFont"/>
    <w:rsid w:val="00AB7957"/>
  </w:style>
  <w:style w:type="character" w:customStyle="1" w:styleId="slug-metadata-note">
    <w:name w:val="slug-metadata-note"/>
    <w:basedOn w:val="DefaultParagraphFont"/>
    <w:rsid w:val="00AB7957"/>
  </w:style>
  <w:style w:type="character" w:customStyle="1" w:styleId="drop-capped">
    <w:name w:val="drop-capped"/>
    <w:basedOn w:val="DefaultParagraphFont"/>
    <w:rsid w:val="00AB7957"/>
  </w:style>
  <w:style w:type="paragraph" w:customStyle="1" w:styleId="articleopinion-standfirst">
    <w:name w:val="articleopinion-standfirst"/>
    <w:basedOn w:val="Normal"/>
    <w:rsid w:val="00AB7957"/>
    <w:pPr>
      <w:spacing w:before="100" w:beforeAutospacing="1" w:after="100" w:afterAutospacing="1" w:line="240" w:lineRule="auto"/>
    </w:pPr>
    <w:rPr>
      <w:rFonts w:ascii="Times" w:hAnsi="Times"/>
      <w:sz w:val="20"/>
      <w:szCs w:val="20"/>
    </w:rPr>
  </w:style>
  <w:style w:type="paragraph" w:customStyle="1" w:styleId="snippet">
    <w:name w:val="snippet"/>
    <w:basedOn w:val="Normal"/>
    <w:rsid w:val="00AB7957"/>
    <w:pPr>
      <w:spacing w:before="100" w:beforeAutospacing="1" w:after="100" w:afterAutospacing="1" w:line="240" w:lineRule="auto"/>
    </w:pPr>
    <w:rPr>
      <w:rFonts w:ascii="Times" w:hAnsi="Times"/>
      <w:sz w:val="20"/>
      <w:szCs w:val="20"/>
    </w:rPr>
  </w:style>
  <w:style w:type="character" w:customStyle="1" w:styleId="thetitle">
    <w:name w:val="the_title"/>
    <w:basedOn w:val="DefaultParagraphFont"/>
    <w:rsid w:val="00AB7957"/>
  </w:style>
  <w:style w:type="character" w:customStyle="1" w:styleId="view-count">
    <w:name w:val="view-count"/>
    <w:basedOn w:val="DefaultParagraphFont"/>
    <w:rsid w:val="00AB7957"/>
  </w:style>
  <w:style w:type="character" w:customStyle="1" w:styleId="rupee">
    <w:name w:val="rupee"/>
    <w:basedOn w:val="DefaultParagraphFont"/>
    <w:rsid w:val="00AB7957"/>
  </w:style>
  <w:style w:type="character" w:customStyle="1" w:styleId="grey1">
    <w:name w:val="grey1"/>
    <w:basedOn w:val="DefaultParagraphFont"/>
    <w:rsid w:val="00AB7957"/>
  </w:style>
  <w:style w:type="paragraph" w:customStyle="1" w:styleId="Pa13">
    <w:name w:val="Pa13"/>
    <w:basedOn w:val="Default"/>
    <w:next w:val="Default"/>
    <w:uiPriority w:val="99"/>
    <w:rsid w:val="00AB7957"/>
    <w:pPr>
      <w:spacing w:line="201" w:lineRule="atLeast"/>
    </w:pPr>
    <w:rPr>
      <w:rFonts w:eastAsiaTheme="minorEastAsia"/>
      <w:color w:val="auto"/>
    </w:rPr>
  </w:style>
  <w:style w:type="paragraph" w:customStyle="1" w:styleId="Pa14">
    <w:name w:val="Pa14"/>
    <w:basedOn w:val="Default"/>
    <w:next w:val="Default"/>
    <w:uiPriority w:val="99"/>
    <w:qFormat/>
    <w:rsid w:val="00AB7957"/>
    <w:pPr>
      <w:spacing w:line="241" w:lineRule="atLeast"/>
    </w:pPr>
    <w:rPr>
      <w:rFonts w:eastAsiaTheme="minorEastAsia"/>
      <w:color w:val="auto"/>
    </w:rPr>
  </w:style>
  <w:style w:type="paragraph" w:customStyle="1" w:styleId="Pa9">
    <w:name w:val="Pa9"/>
    <w:basedOn w:val="Default"/>
    <w:next w:val="Default"/>
    <w:uiPriority w:val="99"/>
    <w:rsid w:val="00AB7957"/>
    <w:pPr>
      <w:spacing w:line="241" w:lineRule="atLeast"/>
    </w:pPr>
    <w:rPr>
      <w:rFonts w:ascii="Gill Sans" w:eastAsiaTheme="minorEastAsia" w:hAnsi="Gill Sans"/>
      <w:color w:val="auto"/>
    </w:rPr>
  </w:style>
  <w:style w:type="character" w:customStyle="1" w:styleId="bureau">
    <w:name w:val="bureau"/>
    <w:basedOn w:val="DefaultParagraphFont"/>
    <w:rsid w:val="00AB7957"/>
  </w:style>
  <w:style w:type="character" w:customStyle="1" w:styleId="reporttitle">
    <w:name w:val="report_title"/>
    <w:basedOn w:val="DefaultParagraphFont"/>
    <w:rsid w:val="00AB7957"/>
  </w:style>
  <w:style w:type="character" w:customStyle="1" w:styleId="documenttype-longreleases">
    <w:name w:val="document_type_-_long_releases"/>
    <w:basedOn w:val="DefaultParagraphFont"/>
    <w:rsid w:val="00AB7957"/>
  </w:style>
  <w:style w:type="character" w:customStyle="1" w:styleId="alt-date">
    <w:name w:val="alt-date"/>
    <w:basedOn w:val="DefaultParagraphFont"/>
    <w:rsid w:val="00AB7957"/>
  </w:style>
  <w:style w:type="character" w:customStyle="1" w:styleId="entry-byline">
    <w:name w:val="entry-byline"/>
    <w:basedOn w:val="DefaultParagraphFont"/>
    <w:rsid w:val="00AB7957"/>
  </w:style>
  <w:style w:type="character" w:customStyle="1" w:styleId="taglinecontrib">
    <w:name w:val="tagline_contrib"/>
    <w:basedOn w:val="DefaultParagraphFont"/>
    <w:rsid w:val="00AB7957"/>
  </w:style>
  <w:style w:type="character" w:customStyle="1" w:styleId="articledate0">
    <w:name w:val="article_date"/>
    <w:basedOn w:val="DefaultParagraphFont"/>
    <w:rsid w:val="00AB7957"/>
  </w:style>
  <w:style w:type="paragraph" w:customStyle="1" w:styleId="hg-daily">
    <w:name w:val="hg-daily"/>
    <w:basedOn w:val="Normal"/>
    <w:rsid w:val="00AB7957"/>
    <w:pPr>
      <w:spacing w:before="100" w:beforeAutospacing="1" w:after="100" w:afterAutospacing="1" w:line="240" w:lineRule="auto"/>
    </w:pPr>
    <w:rPr>
      <w:rFonts w:ascii="Times" w:hAnsi="Times"/>
      <w:sz w:val="20"/>
      <w:szCs w:val="20"/>
    </w:rPr>
  </w:style>
  <w:style w:type="paragraph" w:customStyle="1" w:styleId="buttonheading">
    <w:name w:val="buttonheading"/>
    <w:basedOn w:val="Normal"/>
    <w:rsid w:val="00AB7957"/>
    <w:pPr>
      <w:spacing w:before="100" w:beforeAutospacing="1" w:after="100" w:afterAutospacing="1" w:line="240" w:lineRule="auto"/>
    </w:pPr>
    <w:rPr>
      <w:rFonts w:ascii="Times" w:hAnsi="Times"/>
      <w:sz w:val="20"/>
      <w:szCs w:val="20"/>
    </w:rPr>
  </w:style>
  <w:style w:type="character" w:customStyle="1" w:styleId="createdate">
    <w:name w:val="createdate"/>
    <w:basedOn w:val="DefaultParagraphFont"/>
    <w:rsid w:val="00AB7957"/>
  </w:style>
  <w:style w:type="character" w:customStyle="1" w:styleId="text-label">
    <w:name w:val="text-label"/>
    <w:basedOn w:val="DefaultParagraphFont"/>
    <w:rsid w:val="00AB7957"/>
  </w:style>
  <w:style w:type="character" w:customStyle="1" w:styleId="metad">
    <w:name w:val="metad"/>
    <w:rsid w:val="00AB7957"/>
  </w:style>
  <w:style w:type="character" w:customStyle="1" w:styleId="justify1">
    <w:name w:val="justify1"/>
    <w:rsid w:val="00AB7957"/>
  </w:style>
  <w:style w:type="paragraph" w:customStyle="1" w:styleId="TOC3Char">
    <w:name w:val="TOC 3 Char"/>
    <w:basedOn w:val="Normal"/>
    <w:next w:val="Normal"/>
    <w:rsid w:val="00AB7957"/>
    <w:pPr>
      <w:spacing w:after="0" w:line="240" w:lineRule="auto"/>
    </w:pPr>
    <w:rPr>
      <w:rFonts w:eastAsia="Times New Roman"/>
      <w:sz w:val="24"/>
      <w:szCs w:val="20"/>
    </w:rPr>
  </w:style>
  <w:style w:type="paragraph" w:customStyle="1" w:styleId="TOC1Char">
    <w:name w:val="TOC 1 Char"/>
    <w:basedOn w:val="Normal"/>
    <w:next w:val="Normal"/>
    <w:rsid w:val="00AB7957"/>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AB7957"/>
    <w:pPr>
      <w:spacing w:after="0" w:line="240" w:lineRule="auto"/>
      <w:jc w:val="both"/>
    </w:pPr>
    <w:rPr>
      <w:rFonts w:eastAsia="Times New Roman"/>
      <w:i/>
      <w:iCs/>
      <w:color w:val="000000"/>
    </w:rPr>
  </w:style>
  <w:style w:type="character" w:customStyle="1" w:styleId="MediumGrid11">
    <w:name w:val="Medium Grid 11"/>
    <w:uiPriority w:val="99"/>
    <w:rsid w:val="00AB7957"/>
    <w:rPr>
      <w:color w:val="808080"/>
    </w:rPr>
  </w:style>
  <w:style w:type="paragraph" w:customStyle="1" w:styleId="PlaceholderText2">
    <w:name w:val="Placeholder Text2"/>
    <w:basedOn w:val="Normal"/>
    <w:uiPriority w:val="99"/>
    <w:rsid w:val="00AB7957"/>
    <w:pPr>
      <w:keepNext/>
      <w:tabs>
        <w:tab w:val="num" w:pos="360"/>
      </w:tabs>
      <w:spacing w:after="0" w:line="240" w:lineRule="auto"/>
      <w:ind w:left="360" w:hanging="360"/>
      <w:contextualSpacing/>
      <w:outlineLvl w:val="0"/>
    </w:pPr>
    <w:rPr>
      <w:rFonts w:ascii="Verdana" w:eastAsia="MS Gothic" w:hAnsi="Verdana"/>
      <w:sz w:val="20"/>
    </w:rPr>
  </w:style>
  <w:style w:type="paragraph" w:customStyle="1" w:styleId="LightShading1">
    <w:name w:val="Light Shading1"/>
    <w:basedOn w:val="Normal"/>
    <w:rsid w:val="00AB7957"/>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rsid w:val="00AB7957"/>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rsid w:val="00AB7957"/>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rsid w:val="00AB7957"/>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rsid w:val="00AB7957"/>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rsid w:val="00AB7957"/>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rsid w:val="00AB7957"/>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rsid w:val="00AB7957"/>
    <w:pPr>
      <w:spacing w:before="100" w:beforeAutospacing="1" w:after="100" w:afterAutospacing="1" w:line="240" w:lineRule="auto"/>
    </w:pPr>
    <w:rPr>
      <w:rFonts w:ascii="Times" w:hAnsi="Times"/>
      <w:sz w:val="20"/>
      <w:szCs w:val="20"/>
    </w:rPr>
  </w:style>
  <w:style w:type="paragraph" w:customStyle="1" w:styleId="bylineaffiliation">
    <w:name w:val="bylineaffiliation"/>
    <w:basedOn w:val="Normal"/>
    <w:rsid w:val="00AB7957"/>
    <w:pPr>
      <w:spacing w:before="100" w:beforeAutospacing="1" w:after="100" w:afterAutospacing="1" w:line="240" w:lineRule="auto"/>
    </w:pPr>
    <w:rPr>
      <w:rFonts w:ascii="Times" w:hAnsi="Times"/>
      <w:sz w:val="20"/>
      <w:szCs w:val="20"/>
    </w:rPr>
  </w:style>
  <w:style w:type="character" w:customStyle="1" w:styleId="apple-tab-span">
    <w:name w:val="apple-tab-span"/>
    <w:basedOn w:val="DefaultParagraphFont"/>
    <w:rsid w:val="00AB7957"/>
  </w:style>
  <w:style w:type="character" w:customStyle="1" w:styleId="s2">
    <w:name w:val="s2"/>
    <w:basedOn w:val="DefaultParagraphFont"/>
    <w:rsid w:val="00AB7957"/>
  </w:style>
  <w:style w:type="character" w:customStyle="1" w:styleId="s1">
    <w:name w:val="s1"/>
    <w:basedOn w:val="DefaultParagraphFont"/>
    <w:rsid w:val="00AB7957"/>
  </w:style>
  <w:style w:type="paragraph" w:customStyle="1" w:styleId="LanguageEditing">
    <w:name w:val="Language Editing"/>
    <w:basedOn w:val="Normal"/>
    <w:link w:val="LanguageEditingChar"/>
    <w:qFormat/>
    <w:rsid w:val="00AB7957"/>
    <w:pPr>
      <w:spacing w:after="0" w:line="240" w:lineRule="auto"/>
    </w:pPr>
    <w:rPr>
      <w:rFonts w:eastAsia="Times New Roman"/>
      <w:strike/>
    </w:rPr>
  </w:style>
  <w:style w:type="character" w:customStyle="1" w:styleId="LanguageEditingChar">
    <w:name w:val="Language Editing Char"/>
    <w:basedOn w:val="DefaultParagraphFont"/>
    <w:link w:val="LanguageEditing"/>
    <w:locked/>
    <w:rsid w:val="00AB7957"/>
    <w:rPr>
      <w:rFonts w:ascii="Calibri" w:eastAsia="Times New Roman" w:hAnsi="Calibri"/>
      <w:strike/>
    </w:rPr>
  </w:style>
  <w:style w:type="character" w:customStyle="1" w:styleId="action-menu-toggled-item">
    <w:name w:val="action-menu-toggled-item"/>
    <w:basedOn w:val="DefaultParagraphFont"/>
    <w:rsid w:val="00AB7957"/>
    <w:rPr>
      <w:rFonts w:ascii="Times New Roman" w:hAnsi="Times New Roman"/>
    </w:rPr>
  </w:style>
  <w:style w:type="character" w:customStyle="1" w:styleId="1Tag">
    <w:name w:val="1) Tag"/>
    <w:rsid w:val="00AB7957"/>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AB7957"/>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AB7957"/>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AB7957"/>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AB7957"/>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AB7957"/>
    <w:pPr>
      <w:pBdr>
        <w:bottom w:val="single" w:sz="12" w:space="1" w:color="auto"/>
      </w:pBdr>
      <w:spacing w:after="0" w:line="240" w:lineRule="auto"/>
      <w:jc w:val="center"/>
      <w:outlineLvl w:val="0"/>
    </w:pPr>
    <w:rPr>
      <w:rFonts w:eastAsia="Times New Roman"/>
      <w:b/>
      <w:caps/>
      <w:sz w:val="40"/>
      <w:szCs w:val="40"/>
    </w:rPr>
  </w:style>
  <w:style w:type="character" w:customStyle="1" w:styleId="HeaderInitialChar">
    <w:name w:val="Header Initial Char"/>
    <w:link w:val="HeaderInitial"/>
    <w:rsid w:val="00AB7957"/>
    <w:rPr>
      <w:rFonts w:ascii="Calibri" w:eastAsia="Times New Roman" w:hAnsi="Calibri"/>
      <w:b/>
      <w:caps/>
      <w:sz w:val="40"/>
      <w:szCs w:val="40"/>
    </w:rPr>
  </w:style>
  <w:style w:type="paragraph" w:customStyle="1" w:styleId="Strikethrough0">
    <w:name w:val="Strikethrough"/>
    <w:basedOn w:val="Normal"/>
    <w:link w:val="StrikethroughChar"/>
    <w:qFormat/>
    <w:rsid w:val="00AB7957"/>
    <w:pPr>
      <w:spacing w:after="0" w:line="240" w:lineRule="auto"/>
    </w:pPr>
    <w:rPr>
      <w:strike/>
    </w:rPr>
  </w:style>
  <w:style w:type="character" w:customStyle="1" w:styleId="StrikethroughChar">
    <w:name w:val="Strikethrough Char"/>
    <w:basedOn w:val="DefaultParagraphFont"/>
    <w:link w:val="Strikethrough0"/>
    <w:rsid w:val="00AB7957"/>
    <w:rPr>
      <w:rFonts w:ascii="Calibri" w:hAnsi="Calibri"/>
      <w:strike/>
    </w:rPr>
  </w:style>
  <w:style w:type="character" w:styleId="SubtleReference">
    <w:name w:val="Subtle Reference"/>
    <w:basedOn w:val="DefaultParagraphFont"/>
    <w:uiPriority w:val="31"/>
    <w:rsid w:val="00AB7957"/>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AB7957"/>
    <w:pPr>
      <w:spacing w:after="0" w:line="240" w:lineRule="auto"/>
    </w:pPr>
    <w:rPr>
      <w:rFonts w:asciiTheme="minorHAnsi" w:hAnsiTheme="minorHAnsi"/>
      <w:bCs/>
    </w:rPr>
  </w:style>
  <w:style w:type="character" w:customStyle="1" w:styleId="BoxBoldUnderline">
    <w:name w:val="Box Bold Underline"/>
    <w:rsid w:val="00AB7957"/>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AB7957"/>
    <w:pPr>
      <w:spacing w:after="0" w:line="240" w:lineRule="auto"/>
    </w:pPr>
    <w:rPr>
      <w:rFonts w:eastAsia="Times New Roman"/>
      <w:sz w:val="24"/>
    </w:rPr>
  </w:style>
  <w:style w:type="character" w:customStyle="1" w:styleId="NormalF6Char">
    <w:name w:val="Normal F6 Char"/>
    <w:link w:val="NormalF6"/>
    <w:rsid w:val="00AB7957"/>
    <w:rPr>
      <w:rFonts w:ascii="Calibri" w:eastAsia="Times New Roman" w:hAnsi="Calibri"/>
      <w:sz w:val="24"/>
    </w:rPr>
  </w:style>
  <w:style w:type="paragraph" w:customStyle="1" w:styleId="TagNew">
    <w:name w:val="Tag New"/>
    <w:qFormat/>
    <w:rsid w:val="00AB7957"/>
    <w:pPr>
      <w:spacing w:after="0" w:line="240" w:lineRule="auto"/>
    </w:pPr>
    <w:rPr>
      <w:rFonts w:ascii="Times New Roman" w:eastAsiaTheme="minorEastAsia" w:hAnsi="Times New Roman" w:cs="Times New Roman"/>
      <w:b/>
      <w:sz w:val="24"/>
      <w:szCs w:val="20"/>
    </w:rPr>
  </w:style>
  <w:style w:type="character" w:customStyle="1" w:styleId="Styleunderline11ptBoldBorderSinglesolidlineAuto">
    <w:name w:val="Style underline + 11 pt Bold Border: : (Single solid line Auto ..."/>
    <w:rsid w:val="00AB7957"/>
    <w:rPr>
      <w:b/>
      <w:bCs/>
      <w:sz w:val="20"/>
      <w:u w:val="single"/>
      <w:bdr w:val="single" w:sz="4" w:space="0" w:color="auto"/>
    </w:rPr>
  </w:style>
  <w:style w:type="character" w:customStyle="1" w:styleId="postby">
    <w:name w:val="post_by"/>
    <w:rsid w:val="00AB7957"/>
  </w:style>
  <w:style w:type="character" w:customStyle="1" w:styleId="postdate">
    <w:name w:val="post_date"/>
    <w:rsid w:val="00AB7957"/>
  </w:style>
  <w:style w:type="character" w:customStyle="1" w:styleId="moretop">
    <w:name w:val="more_top"/>
    <w:rsid w:val="00AB7957"/>
  </w:style>
  <w:style w:type="paragraph" w:customStyle="1" w:styleId="TagNew0">
    <w:name w:val="Tag_New"/>
    <w:qFormat/>
    <w:rsid w:val="00AB7957"/>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AB7957"/>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rsid w:val="00AB7957"/>
    <w:pPr>
      <w:spacing w:before="100" w:beforeAutospacing="1" w:after="100" w:afterAutospacing="1" w:line="240" w:lineRule="auto"/>
    </w:pPr>
    <w:rPr>
      <w:rFonts w:eastAsia="Times New Roman"/>
      <w:sz w:val="24"/>
    </w:rPr>
  </w:style>
  <w:style w:type="character" w:customStyle="1" w:styleId="Boxing-New">
    <w:name w:val="Boxing - New"/>
    <w:basedOn w:val="DefaultParagraphFont"/>
    <w:rsid w:val="00AB7957"/>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AB7957"/>
    <w:rPr>
      <w:rFonts w:ascii="Times New Roman" w:hAnsi="Times New Roman"/>
      <w:sz w:val="20"/>
      <w:szCs w:val="20"/>
      <w:u w:val="single"/>
    </w:rPr>
  </w:style>
  <w:style w:type="character" w:customStyle="1" w:styleId="allocatoragentsleft">
    <w:name w:val="al_locatoragentsleft"/>
    <w:basedOn w:val="DefaultParagraphFont"/>
    <w:rsid w:val="00AB7957"/>
  </w:style>
  <w:style w:type="character" w:customStyle="1" w:styleId="Style12ptBoldUnderline1">
    <w:name w:val="Style 12 pt Bold Underline1"/>
    <w:rsid w:val="00AB7957"/>
    <w:rPr>
      <w:b/>
      <w:bCs/>
      <w:sz w:val="24"/>
      <w:u w:val="single"/>
    </w:rPr>
  </w:style>
  <w:style w:type="paragraph" w:customStyle="1" w:styleId="Carding">
    <w:name w:val="Carding"/>
    <w:basedOn w:val="Normal"/>
    <w:uiPriority w:val="99"/>
    <w:qFormat/>
    <w:rsid w:val="00AB7957"/>
    <w:pPr>
      <w:spacing w:after="0" w:line="240" w:lineRule="auto"/>
    </w:pPr>
    <w:rPr>
      <w:rFonts w:eastAsia="Times New Roman"/>
      <w:sz w:val="18"/>
    </w:rPr>
  </w:style>
  <w:style w:type="character" w:customStyle="1" w:styleId="aunderline1">
    <w:name w:val="aunderline"/>
    <w:qFormat/>
    <w:rsid w:val="00AB7957"/>
    <w:rPr>
      <w:rFonts w:ascii="Times New Roman" w:hAnsi="Times New Roman"/>
      <w:sz w:val="20"/>
      <w:szCs w:val="24"/>
      <w:u w:val="thick"/>
    </w:rPr>
  </w:style>
  <w:style w:type="character" w:customStyle="1" w:styleId="StyleStyle4CharTimesNewRoman11ptBold">
    <w:name w:val="Style Style4 Char + Times New Roman 11 pt Bold"/>
    <w:rsid w:val="00AB7957"/>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AB7957"/>
  </w:style>
  <w:style w:type="character" w:customStyle="1" w:styleId="sensecontent">
    <w:name w:val="sense_content"/>
    <w:basedOn w:val="DefaultParagraphFont"/>
    <w:rsid w:val="00AB7957"/>
  </w:style>
  <w:style w:type="character" w:customStyle="1" w:styleId="vi">
    <w:name w:val="vi"/>
    <w:basedOn w:val="DefaultParagraphFont"/>
    <w:rsid w:val="00AB7957"/>
  </w:style>
  <w:style w:type="character" w:customStyle="1" w:styleId="pagetitle0">
    <w:name w:val="pagetitle"/>
    <w:basedOn w:val="DefaultParagraphFont"/>
    <w:rsid w:val="00AB7957"/>
  </w:style>
  <w:style w:type="paragraph" w:customStyle="1" w:styleId="NormalWeb8">
    <w:name w:val="Normal (Web)8"/>
    <w:basedOn w:val="Normal"/>
    <w:uiPriority w:val="99"/>
    <w:qFormat/>
    <w:rsid w:val="00AB7957"/>
    <w:pPr>
      <w:spacing w:before="100" w:beforeAutospacing="1" w:after="100" w:afterAutospacing="1" w:line="240" w:lineRule="auto"/>
    </w:pPr>
    <w:rPr>
      <w:rFonts w:eastAsia="Times New Roman"/>
      <w:sz w:val="18"/>
      <w:szCs w:val="18"/>
    </w:rPr>
  </w:style>
  <w:style w:type="character" w:customStyle="1" w:styleId="Heading2Char1CharCharCharCharCharC">
    <w:name w:val="Heading 2 Char1 Char Char Char Char Char C"/>
    <w:rsid w:val="00AB7957"/>
    <w:rPr>
      <w:rFonts w:cs="Arial"/>
      <w:b/>
      <w:bCs/>
      <w:iCs/>
      <w:sz w:val="24"/>
      <w:szCs w:val="28"/>
      <w:lang w:val="en-US" w:eastAsia="en-US" w:bidi="ar-SA"/>
    </w:rPr>
  </w:style>
  <w:style w:type="character" w:customStyle="1" w:styleId="StyleUnderlineCharTimesBold">
    <w:name w:val="Style Underline Char + Times Bold"/>
    <w:rsid w:val="00AB7957"/>
    <w:rPr>
      <w:rFonts w:ascii="Times" w:hAnsi="Times"/>
      <w:b w:val="0"/>
      <w:bCs/>
      <w:sz w:val="20"/>
      <w:u w:val="single"/>
    </w:rPr>
  </w:style>
  <w:style w:type="character" w:customStyle="1" w:styleId="blubigktbiz">
    <w:name w:val="blubigktbiz"/>
    <w:rsid w:val="00AB7957"/>
  </w:style>
  <w:style w:type="character" w:customStyle="1" w:styleId="Style4CharChar">
    <w:name w:val="Style4 Char Char"/>
    <w:rsid w:val="00AB7957"/>
    <w:rPr>
      <w:rFonts w:ascii="Arial Narrow" w:hAnsi="Arial Narrow"/>
      <w:noProof w:val="0"/>
      <w:szCs w:val="24"/>
      <w:u w:val="single"/>
      <w:lang w:val="en-US" w:eastAsia="en-US" w:bidi="ar-SA"/>
    </w:rPr>
  </w:style>
  <w:style w:type="character" w:customStyle="1" w:styleId="StyleEmphasisArial12ptBold">
    <w:name w:val="Style Emphasis + Arial 12 pt Bold"/>
    <w:rsid w:val="00AB7957"/>
    <w:rPr>
      <w:rFonts w:ascii="Arial" w:hAnsi="Arial"/>
      <w:b/>
      <w:bCs/>
      <w:i/>
      <w:iCs/>
      <w:sz w:val="24"/>
    </w:rPr>
  </w:style>
  <w:style w:type="character" w:customStyle="1" w:styleId="super">
    <w:name w:val="super"/>
    <w:rsid w:val="00AB7957"/>
  </w:style>
  <w:style w:type="character" w:customStyle="1" w:styleId="text30">
    <w:name w:val="text30"/>
    <w:rsid w:val="00AB7957"/>
  </w:style>
  <w:style w:type="character" w:customStyle="1" w:styleId="uppercase">
    <w:name w:val="uppercase"/>
    <w:rsid w:val="00AB7957"/>
  </w:style>
  <w:style w:type="character" w:customStyle="1" w:styleId="mainbody1">
    <w:name w:val="mainbody1"/>
    <w:rsid w:val="00AB7957"/>
    <w:rPr>
      <w:rFonts w:ascii="Verdana" w:hAnsi="Verdana" w:hint="default"/>
      <w:color w:val="000000"/>
      <w:sz w:val="22"/>
      <w:szCs w:val="22"/>
    </w:rPr>
  </w:style>
  <w:style w:type="paragraph" w:customStyle="1" w:styleId="author-credentials">
    <w:name w:val="author-credentials"/>
    <w:basedOn w:val="Normal"/>
    <w:qFormat/>
    <w:rsid w:val="00AB7957"/>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AB7957"/>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AB7957"/>
    <w:rPr>
      <w:b/>
      <w:bCs/>
      <w:u w:val="single"/>
    </w:rPr>
  </w:style>
  <w:style w:type="paragraph" w:customStyle="1" w:styleId="StyleUnderlined11ptBold">
    <w:name w:val="Style Underlined + 11 pt Bold"/>
    <w:basedOn w:val="underlined"/>
    <w:link w:val="StyleUnderlined11ptBoldChar"/>
    <w:qFormat/>
    <w:rsid w:val="00AB7957"/>
    <w:pPr>
      <w:contextualSpacing w:val="0"/>
    </w:pPr>
    <w:rPr>
      <w:rFonts w:asciiTheme="minorHAnsi" w:eastAsiaTheme="minorHAnsi" w:hAnsiTheme="minorHAnsi" w:cstheme="minorBidi"/>
      <w:b/>
      <w:bCs/>
    </w:rPr>
  </w:style>
  <w:style w:type="character" w:customStyle="1" w:styleId="StyleStyle11ptBoldUnderlineBorderSinglesolidlineAuto">
    <w:name w:val="Style Style 11 pt Bold Underline Border: : (Single solid line Auto ..."/>
    <w:basedOn w:val="DefaultParagraphFont"/>
    <w:rsid w:val="00AB7957"/>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AB7957"/>
    <w:rPr>
      <w:rFonts w:cs="Arial"/>
      <w:bCs/>
      <w:szCs w:val="26"/>
      <w:u w:val="single"/>
      <w:lang w:val="en-US" w:eastAsia="en-US" w:bidi="ar-SA"/>
    </w:rPr>
  </w:style>
  <w:style w:type="character" w:customStyle="1" w:styleId="StyleUnderlinePatternClearYellow">
    <w:name w:val="Style Underline Pattern: Clear (Yellow)"/>
    <w:basedOn w:val="DefaultParagraphFont"/>
    <w:rsid w:val="00AB7957"/>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AB7957"/>
    <w:pPr>
      <w:spacing w:after="200" w:line="276" w:lineRule="auto"/>
      <w:contextualSpacing/>
    </w:pPr>
    <w:rPr>
      <w:rFonts w:eastAsia="Calibri"/>
      <w:u w:val="single"/>
    </w:rPr>
  </w:style>
  <w:style w:type="character" w:customStyle="1" w:styleId="StyleCardTextTimesNewRoman11ptUnderlineChar">
    <w:name w:val="Style Card Text + Times New Roman 11 pt Underline Char"/>
    <w:link w:val="StyleCardTextTimesNewRoman11ptUnderline"/>
    <w:rsid w:val="00AB7957"/>
    <w:rPr>
      <w:rFonts w:eastAsia="Calibri"/>
      <w:u w:val="single"/>
    </w:rPr>
  </w:style>
  <w:style w:type="paragraph" w:customStyle="1" w:styleId="StyleStyleStyleCNA9ptBefore1pt8ptPatternClear">
    <w:name w:val="Style Style Style CN A + 9 pt Before:  1 pt + 8 pt + Pattern: Clear..."/>
    <w:basedOn w:val="Normal"/>
    <w:autoRedefine/>
    <w:rsid w:val="00AB7957"/>
    <w:pPr>
      <w:keepLines/>
      <w:shd w:val="clear" w:color="auto" w:fill="FFFFFF"/>
      <w:tabs>
        <w:tab w:val="left" w:pos="3870"/>
      </w:tabs>
      <w:spacing w:before="60" w:after="0" w:line="170" w:lineRule="exact"/>
      <w:ind w:left="504" w:hanging="288"/>
    </w:pPr>
    <w:rPr>
      <w:rFonts w:eastAsia="Times New Roman"/>
      <w:snapToGrid w:val="0"/>
      <w:szCs w:val="20"/>
    </w:rPr>
  </w:style>
  <w:style w:type="character" w:customStyle="1" w:styleId="StyleBoldUnderline1">
    <w:name w:val="Style Bold Underline1"/>
    <w:basedOn w:val="DefaultParagraphFont"/>
    <w:rsid w:val="00AB7957"/>
    <w:rPr>
      <w:b w:val="0"/>
      <w:bCs/>
      <w:u w:val="single"/>
    </w:rPr>
  </w:style>
  <w:style w:type="character" w:customStyle="1" w:styleId="formatp">
    <w:name w:val="formatp"/>
    <w:rsid w:val="00AB7957"/>
  </w:style>
  <w:style w:type="character" w:customStyle="1" w:styleId="yshortcutscs4-ndcor">
    <w:name w:val="yshortcuts cs4-ndcor"/>
    <w:rsid w:val="00AB7957"/>
  </w:style>
  <w:style w:type="character" w:customStyle="1" w:styleId="price">
    <w:name w:val="price"/>
    <w:rsid w:val="00AB7957"/>
  </w:style>
  <w:style w:type="character" w:customStyle="1" w:styleId="price-change">
    <w:name w:val="price-change"/>
    <w:rsid w:val="00AB7957"/>
  </w:style>
  <w:style w:type="character" w:customStyle="1" w:styleId="percent-change">
    <w:name w:val="percent-change"/>
    <w:rsid w:val="00AB7957"/>
  </w:style>
  <w:style w:type="character" w:customStyle="1" w:styleId="bibfont">
    <w:name w:val="bibfont"/>
    <w:rsid w:val="00AB7957"/>
    <w:rPr>
      <w:rFonts w:cs="Times New Roman"/>
    </w:rPr>
  </w:style>
  <w:style w:type="paragraph" w:customStyle="1" w:styleId="underlined1">
    <w:name w:val="underlined1"/>
    <w:next w:val="Normal"/>
    <w:autoRedefine/>
    <w:rsid w:val="00AB7957"/>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AB7957"/>
    <w:rPr>
      <w:rFonts w:eastAsia="Times New Roman"/>
      <w:b/>
      <w:sz w:val="24"/>
      <w:lang w:val="x-none" w:eastAsia="x-none"/>
    </w:rPr>
  </w:style>
  <w:style w:type="character" w:customStyle="1" w:styleId="SourceBoldedChar">
    <w:name w:val="Source Bolded Char"/>
    <w:link w:val="SourceBolded"/>
    <w:rsid w:val="00AB7957"/>
    <w:rPr>
      <w:rFonts w:ascii="Calibri" w:eastAsia="Times New Roman" w:hAnsi="Calibri"/>
      <w:b/>
      <w:sz w:val="24"/>
      <w:lang w:val="x-none" w:eastAsia="x-none"/>
    </w:rPr>
  </w:style>
  <w:style w:type="paragraph" w:customStyle="1" w:styleId="CardDownSize">
    <w:name w:val="CardDownSize"/>
    <w:basedOn w:val="Normal"/>
    <w:link w:val="CardDownSizeChar"/>
    <w:rsid w:val="00AB7957"/>
    <w:pPr>
      <w:spacing w:after="0" w:line="240" w:lineRule="auto"/>
    </w:pPr>
    <w:rPr>
      <w:rFonts w:eastAsia="Calibri"/>
      <w:szCs w:val="20"/>
      <w:lang w:val="x-none" w:eastAsia="x-none"/>
    </w:rPr>
  </w:style>
  <w:style w:type="character" w:customStyle="1" w:styleId="CardDownSizeChar">
    <w:name w:val="CardDownSize Char"/>
    <w:link w:val="CardDownSize"/>
    <w:rsid w:val="00AB7957"/>
    <w:rPr>
      <w:rFonts w:ascii="Calibri" w:eastAsia="Calibri" w:hAnsi="Calibri"/>
      <w:szCs w:val="20"/>
      <w:lang w:val="x-none" w:eastAsia="x-none"/>
    </w:rPr>
  </w:style>
  <w:style w:type="paragraph" w:customStyle="1" w:styleId="Citation10">
    <w:name w:val="Citation1"/>
    <w:basedOn w:val="Normal"/>
    <w:link w:val="Citation1Char"/>
    <w:qFormat/>
    <w:rsid w:val="00AB7957"/>
    <w:pPr>
      <w:spacing w:after="0" w:line="240" w:lineRule="auto"/>
    </w:pPr>
    <w:rPr>
      <w:rFonts w:eastAsia="Calibri"/>
      <w:b/>
      <w:sz w:val="24"/>
      <w:u w:val="single"/>
      <w:lang w:val="x-none" w:eastAsia="x-none"/>
    </w:rPr>
  </w:style>
  <w:style w:type="character" w:customStyle="1" w:styleId="Citation1Char">
    <w:name w:val="Citation1 Char"/>
    <w:link w:val="Citation10"/>
    <w:rsid w:val="00AB7957"/>
    <w:rPr>
      <w:rFonts w:ascii="Calibri" w:eastAsia="Calibri" w:hAnsi="Calibri"/>
      <w:b/>
      <w:sz w:val="24"/>
      <w:u w:val="single"/>
      <w:lang w:val="x-none" w:eastAsia="x-none"/>
    </w:rPr>
  </w:style>
  <w:style w:type="character" w:customStyle="1" w:styleId="TaglineChar">
    <w:name w:val="Tagline Char"/>
    <w:link w:val="Tagline0"/>
    <w:rsid w:val="00AB7957"/>
    <w:rPr>
      <w:rFonts w:ascii="Calibri" w:hAnsi="Calibri"/>
      <w:b/>
    </w:rPr>
  </w:style>
  <w:style w:type="character" w:customStyle="1" w:styleId="boldciteChar1">
    <w:name w:val="bold cite Char1"/>
    <w:rsid w:val="00AB7957"/>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AB7957"/>
  </w:style>
  <w:style w:type="character" w:customStyle="1" w:styleId="leveluptitle">
    <w:name w:val="leveluptitle"/>
    <w:basedOn w:val="DefaultParagraphFont"/>
    <w:rsid w:val="00AB7957"/>
  </w:style>
  <w:style w:type="character" w:customStyle="1" w:styleId="Irrelevant6fontChar">
    <w:name w:val="Irrelevant (6 font) Char"/>
    <w:basedOn w:val="DefaultParagraphFont"/>
    <w:link w:val="Irrelevant6font"/>
    <w:rsid w:val="00AB7957"/>
    <w:rPr>
      <w:rFonts w:ascii="Calibri" w:eastAsia="Calibri" w:hAnsi="Calibri"/>
      <w:sz w:val="12"/>
      <w:szCs w:val="12"/>
    </w:rPr>
  </w:style>
  <w:style w:type="numbering" w:customStyle="1" w:styleId="NoList11111">
    <w:name w:val="No List11111"/>
    <w:next w:val="NoList"/>
    <w:uiPriority w:val="99"/>
    <w:semiHidden/>
    <w:unhideWhenUsed/>
    <w:rsid w:val="00AB7957"/>
  </w:style>
  <w:style w:type="paragraph" w:customStyle="1" w:styleId="Non-NavPanelTag">
    <w:name w:val="Non-Nav Panel Tag"/>
    <w:basedOn w:val="Normal"/>
    <w:qFormat/>
    <w:rsid w:val="00AB7957"/>
    <w:pPr>
      <w:spacing w:after="0" w:line="240" w:lineRule="auto"/>
    </w:pPr>
    <w:rPr>
      <w:b/>
    </w:rPr>
  </w:style>
  <w:style w:type="character" w:customStyle="1" w:styleId="Hyperlink3">
    <w:name w:val="Hyperlink.3"/>
    <w:basedOn w:val="DefaultParagraphFont"/>
    <w:rsid w:val="00AB7957"/>
    <w:rPr>
      <w:sz w:val="18"/>
      <w:szCs w:val="18"/>
    </w:rPr>
  </w:style>
  <w:style w:type="character" w:customStyle="1" w:styleId="Hyperlink40">
    <w:name w:val="Hyperlink.4"/>
    <w:basedOn w:val="DefaultParagraphFont"/>
    <w:rsid w:val="00AB7957"/>
    <w:rPr>
      <w:sz w:val="18"/>
      <w:szCs w:val="18"/>
    </w:rPr>
  </w:style>
  <w:style w:type="character" w:customStyle="1" w:styleId="SmallCharChar">
    <w:name w:val="Small Char Char"/>
    <w:basedOn w:val="DefaultParagraphFont"/>
    <w:rsid w:val="00AB7957"/>
    <w:rPr>
      <w:sz w:val="17"/>
      <w:szCs w:val="24"/>
      <w:lang w:val="en-US" w:eastAsia="en-US" w:bidi="ar-SA"/>
    </w:rPr>
  </w:style>
  <w:style w:type="paragraph" w:customStyle="1" w:styleId="TagsFutura">
    <w:name w:val="TagsFutura"/>
    <w:basedOn w:val="Normal"/>
    <w:next w:val="Cites"/>
    <w:rsid w:val="00AB7957"/>
    <w:pPr>
      <w:spacing w:after="0" w:line="240" w:lineRule="auto"/>
    </w:pPr>
    <w:rPr>
      <w:rFonts w:ascii="Futura" w:eastAsia="Times" w:hAnsi="Futura"/>
      <w:b/>
      <w:caps/>
      <w:sz w:val="18"/>
      <w:szCs w:val="20"/>
    </w:rPr>
  </w:style>
  <w:style w:type="paragraph" w:customStyle="1" w:styleId="DebateTag0">
    <w:name w:val="DebateTag"/>
    <w:basedOn w:val="Normal"/>
    <w:qFormat/>
    <w:rsid w:val="00AB7957"/>
    <w:pPr>
      <w:spacing w:after="0" w:line="240" w:lineRule="auto"/>
    </w:pPr>
    <w:rPr>
      <w:rFonts w:eastAsia="Calibri"/>
      <w:b/>
    </w:rPr>
  </w:style>
  <w:style w:type="character" w:customStyle="1" w:styleId="Intemphasis">
    <w:name w:val="Intemphasis"/>
    <w:uiPriority w:val="1"/>
    <w:qFormat/>
    <w:rsid w:val="00AB7957"/>
    <w:rPr>
      <w:rFonts w:ascii="Cambria" w:hAnsi="Cambria"/>
      <w:b/>
      <w:sz w:val="20"/>
      <w:u w:val="single"/>
      <w:bdr w:val="single" w:sz="4" w:space="0" w:color="auto"/>
      <w:shd w:val="pct25" w:color="auto" w:fill="auto"/>
    </w:rPr>
  </w:style>
  <w:style w:type="paragraph" w:customStyle="1" w:styleId="Heading42">
    <w:name w:val="Heading 42"/>
    <w:basedOn w:val="Normal"/>
    <w:qFormat/>
    <w:rsid w:val="00AB7957"/>
    <w:pPr>
      <w:spacing w:after="0" w:line="240" w:lineRule="auto"/>
    </w:pPr>
    <w:rPr>
      <w:rFonts w:eastAsia="Times New Roman"/>
    </w:rPr>
  </w:style>
  <w:style w:type="paragraph" w:customStyle="1" w:styleId="DebateNormal">
    <w:name w:val="DebateNormal"/>
    <w:basedOn w:val="Normal"/>
    <w:link w:val="DebateNormalChar"/>
    <w:qFormat/>
    <w:rsid w:val="00AB7957"/>
    <w:pPr>
      <w:spacing w:after="0" w:line="276" w:lineRule="auto"/>
    </w:pPr>
    <w:rPr>
      <w:rFonts w:eastAsia="Calibri"/>
      <w:szCs w:val="20"/>
    </w:rPr>
  </w:style>
  <w:style w:type="character" w:customStyle="1" w:styleId="DebateNormalChar">
    <w:name w:val="DebateNormal Char"/>
    <w:basedOn w:val="DefaultParagraphFont"/>
    <w:link w:val="DebateNormal"/>
    <w:rsid w:val="00AB7957"/>
    <w:rPr>
      <w:rFonts w:ascii="Calibri" w:eastAsia="Calibri" w:hAnsi="Calibri"/>
      <w:szCs w:val="20"/>
    </w:rPr>
  </w:style>
  <w:style w:type="paragraph" w:customStyle="1" w:styleId="DebateEmphasis">
    <w:name w:val="DebateEmphasis"/>
    <w:basedOn w:val="Normal"/>
    <w:link w:val="DebateEmphasisChar"/>
    <w:qFormat/>
    <w:rsid w:val="00AB7957"/>
    <w:pPr>
      <w:spacing w:after="0" w:line="276" w:lineRule="auto"/>
    </w:pPr>
    <w:rPr>
      <w:rFonts w:eastAsia="Calibri"/>
      <w:b/>
      <w:szCs w:val="20"/>
      <w:u w:val="single"/>
    </w:rPr>
  </w:style>
  <w:style w:type="character" w:customStyle="1" w:styleId="DebateEmphasisChar">
    <w:name w:val="DebateEmphasis Char"/>
    <w:basedOn w:val="DefaultParagraphFont"/>
    <w:link w:val="DebateEmphasis"/>
    <w:rsid w:val="00AB7957"/>
    <w:rPr>
      <w:rFonts w:ascii="Calibri" w:eastAsia="Calibri" w:hAnsi="Calibri"/>
      <w:b/>
      <w:szCs w:val="20"/>
      <w:u w:val="single"/>
    </w:rPr>
  </w:style>
  <w:style w:type="paragraph" w:customStyle="1" w:styleId="NormalCite">
    <w:name w:val="NormalCite"/>
    <w:link w:val="NormalCiteChar"/>
    <w:qFormat/>
    <w:rsid w:val="00AB7957"/>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AB7957"/>
    <w:rPr>
      <w:rFonts w:ascii="Times New Roman" w:hAnsi="Times New Roman" w:cs="Times New Roman"/>
      <w:sz w:val="18"/>
    </w:rPr>
  </w:style>
  <w:style w:type="paragraph" w:customStyle="1" w:styleId="StyleUnderlineChar11pt2">
    <w:name w:val="Style Underline Char + 11 pt2"/>
    <w:link w:val="StyleUnderlineChar11pt2Char"/>
    <w:qFormat/>
    <w:rsid w:val="00AB7957"/>
    <w:pPr>
      <w:spacing w:line="240" w:lineRule="auto"/>
    </w:pPr>
    <w:rPr>
      <w:rFonts w:eastAsia="Times New Roman" w:cs="Calibri"/>
      <w:szCs w:val="24"/>
      <w:u w:val="single"/>
    </w:rPr>
  </w:style>
  <w:style w:type="character" w:customStyle="1" w:styleId="StyleUnderlineChar11pt2Char">
    <w:name w:val="Style Underline Char + 11 pt2 Char"/>
    <w:basedOn w:val="DefaultParagraphFont"/>
    <w:link w:val="StyleUnderlineChar11pt2"/>
    <w:rsid w:val="00AB7957"/>
    <w:rPr>
      <w:rFonts w:eastAsia="Times New Roman" w:cs="Calibri"/>
      <w:szCs w:val="24"/>
      <w:u w:val="single"/>
    </w:rPr>
  </w:style>
  <w:style w:type="paragraph" w:customStyle="1" w:styleId="StyleUnderlineChar11ptBorderSinglesolidlineAuto">
    <w:name w:val="Style Underline Char + 11 pt Border: : (Single solid line Auto  ..."/>
    <w:link w:val="StyleUnderlineChar11ptBorderSinglesolidlineAutoChar"/>
    <w:qFormat/>
    <w:rsid w:val="00AB7957"/>
    <w:pPr>
      <w:spacing w:line="240" w:lineRule="auto"/>
    </w:pPr>
    <w:rPr>
      <w:rFonts w:eastAsia="Times New Roman" w:cs="Calibri"/>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AB7957"/>
    <w:rPr>
      <w:rFonts w:eastAsia="Times New Roman" w:cs="Calibri"/>
      <w:szCs w:val="24"/>
      <w:u w:val="single"/>
      <w:bdr w:val="single" w:sz="4" w:space="0" w:color="auto"/>
    </w:rPr>
  </w:style>
  <w:style w:type="character" w:customStyle="1" w:styleId="Style9pt">
    <w:name w:val="Style 9 pt"/>
    <w:basedOn w:val="DefaultParagraphFont"/>
    <w:rsid w:val="00AB7957"/>
    <w:rPr>
      <w:rFonts w:ascii="Times New Roman" w:hAnsi="Times New Roman"/>
      <w:sz w:val="20"/>
    </w:rPr>
  </w:style>
  <w:style w:type="character" w:customStyle="1" w:styleId="StyleunderlineArialNarrow9ptBold">
    <w:name w:val="Style underline + Arial Narrow 9 pt Bold"/>
    <w:basedOn w:val="underline"/>
    <w:rsid w:val="00AB7957"/>
    <w:rPr>
      <w:u w:val="single"/>
      <w:lang w:val="en-US" w:eastAsia="en-US" w:bidi="ar-SA"/>
    </w:rPr>
  </w:style>
  <w:style w:type="paragraph" w:customStyle="1" w:styleId="StylecardCharCharArialNarrow9pt">
    <w:name w:val="Style card Char Char + Arial Narrow 9 pt"/>
    <w:link w:val="StylecardCharCharArialNarrow9ptChar"/>
    <w:qFormat/>
    <w:rsid w:val="00AB7957"/>
    <w:pPr>
      <w:ind w:left="288" w:right="288"/>
    </w:pPr>
    <w:rPr>
      <w:rFonts w:eastAsia="Times New Roman"/>
      <w:szCs w:val="20"/>
    </w:rPr>
  </w:style>
  <w:style w:type="character" w:customStyle="1" w:styleId="StylecardCharCharArialNarrow9ptChar">
    <w:name w:val="Style card Char Char + Arial Narrow 9 pt Char"/>
    <w:link w:val="StylecardCharCharArialNarrow9pt"/>
    <w:rsid w:val="00AB7957"/>
    <w:rPr>
      <w:rFonts w:eastAsia="Times New Roman"/>
      <w:szCs w:val="20"/>
    </w:rPr>
  </w:style>
  <w:style w:type="paragraph" w:customStyle="1" w:styleId="StyleCardTextArialNarrow9pt">
    <w:name w:val="Style Card Text + Arial Narrow 9 pt"/>
    <w:link w:val="StyleCardTextArialNarrow9ptChar"/>
    <w:qFormat/>
    <w:rsid w:val="00AB7957"/>
    <w:pPr>
      <w:spacing w:after="200" w:line="276" w:lineRule="auto"/>
    </w:pPr>
    <w:rPr>
      <w:rFonts w:eastAsia="Times New Roman"/>
      <w:szCs w:val="24"/>
    </w:rPr>
  </w:style>
  <w:style w:type="character" w:customStyle="1" w:styleId="StyleCardTextArialNarrow9ptChar">
    <w:name w:val="Style Card Text + Arial Narrow 9 pt Char"/>
    <w:basedOn w:val="DefaultParagraphFont"/>
    <w:link w:val="StyleCardTextArialNarrow9pt"/>
    <w:rsid w:val="00AB7957"/>
    <w:rPr>
      <w:rFonts w:eastAsia="Times New Roman"/>
      <w:szCs w:val="24"/>
    </w:rPr>
  </w:style>
  <w:style w:type="character" w:customStyle="1" w:styleId="StyleBoldandUnderlineCharCharCharChar9pt">
    <w:name w:val="Style Bold and Underline Char Char Char Char + 9 pt"/>
    <w:basedOn w:val="DefaultParagraphFont"/>
    <w:rsid w:val="00AB7957"/>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AB7957"/>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AB7957"/>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AB7957"/>
    <w:pPr>
      <w:spacing w:after="200" w:line="276" w:lineRule="auto"/>
    </w:pPr>
    <w:rPr>
      <w:rFonts w:eastAsia="Times New Roman"/>
      <w:szCs w:val="24"/>
    </w:rPr>
  </w:style>
  <w:style w:type="character" w:customStyle="1" w:styleId="StyleCardTextArialNarrow8ptChar">
    <w:name w:val="Style Card Text + Arial Narrow 8 pt Char"/>
    <w:basedOn w:val="DefaultParagraphFont"/>
    <w:link w:val="StyleCardTextArialNarrow8pt"/>
    <w:rsid w:val="00AB7957"/>
    <w:rPr>
      <w:rFonts w:eastAsia="Times New Roman"/>
      <w:szCs w:val="24"/>
    </w:rPr>
  </w:style>
  <w:style w:type="paragraph" w:customStyle="1" w:styleId="StyleMinimizedTextArialNarrow9pt">
    <w:name w:val="Style Minimized Text + Arial Narrow 9 pt"/>
    <w:basedOn w:val="Normal"/>
    <w:link w:val="StyleMinimizedTextArialNarrow9ptChar"/>
    <w:qFormat/>
    <w:rsid w:val="00AB7957"/>
    <w:pPr>
      <w:spacing w:after="0" w:line="240" w:lineRule="auto"/>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AB7957"/>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AB7957"/>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AB7957"/>
    <w:rPr>
      <w:rFonts w:eastAsia="Times New Roman" w:cs="Times New Roman"/>
      <w:szCs w:val="20"/>
      <w:u w:val="single"/>
    </w:rPr>
  </w:style>
  <w:style w:type="character" w:customStyle="1" w:styleId="StyleUnderlineCharChar111ptBorderSinglesolidlineA">
    <w:name w:val="Style Underline Char Char1 + 11 pt Border: : (Single solid line A..."/>
    <w:basedOn w:val="UnderlineCharChar1"/>
    <w:rsid w:val="00AB7957"/>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AB7957"/>
    <w:pPr>
      <w:spacing w:after="0" w:line="240" w:lineRule="auto"/>
    </w:pPr>
    <w:rPr>
      <w:rFonts w:eastAsia="SimSun"/>
      <w:u w:val="single"/>
      <w:lang w:eastAsia="zh-CN"/>
    </w:rPr>
  </w:style>
  <w:style w:type="character" w:customStyle="1" w:styleId="StyleStyle112ptChar">
    <w:name w:val="Style Style1 + 12 pt Char"/>
    <w:basedOn w:val="DefaultParagraphFont"/>
    <w:link w:val="StyleStyle112pt"/>
    <w:rsid w:val="00AB7957"/>
    <w:rPr>
      <w:rFonts w:ascii="Calibri" w:eastAsia="SimSun" w:hAnsi="Calibri"/>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AB7957"/>
    <w:pPr>
      <w:spacing w:line="240" w:lineRule="auto"/>
    </w:pPr>
    <w:rPr>
      <w:rFonts w:ascii="Times New Roman" w:eastAsia="SimSun" w:hAnsi="Times New Roman" w:cs="Calibri"/>
      <w:color w:val="000000"/>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AB7957"/>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AB7957"/>
    <w:rPr>
      <w:rFonts w:cs="Arial"/>
      <w:bCs/>
      <w:szCs w:val="26"/>
      <w:u w:val="single"/>
      <w:lang w:val="en-US" w:eastAsia="en-US" w:bidi="ar-SA"/>
    </w:rPr>
  </w:style>
  <w:style w:type="character" w:customStyle="1" w:styleId="AUnterdline">
    <w:name w:val="AUnterdline"/>
    <w:qFormat/>
    <w:rsid w:val="00AB7957"/>
    <w:rPr>
      <w:rFonts w:ascii="Times New Roman" w:hAnsi="Times New Roman"/>
      <w:sz w:val="20"/>
      <w:u w:val="single"/>
    </w:rPr>
  </w:style>
  <w:style w:type="character" w:customStyle="1" w:styleId="DontRead">
    <w:name w:val="Don't Read"/>
    <w:qFormat/>
    <w:rsid w:val="00AB7957"/>
    <w:rPr>
      <w:rFonts w:ascii="Times New Roman" w:hAnsi="Times New Roman"/>
      <w:sz w:val="16"/>
    </w:rPr>
  </w:style>
  <w:style w:type="character" w:customStyle="1" w:styleId="CharChar113">
    <w:name w:val="Char Char113"/>
    <w:basedOn w:val="DefaultParagraphFont"/>
    <w:rsid w:val="00AB7957"/>
    <w:rPr>
      <w:rFonts w:cs="Arial"/>
      <w:bCs/>
      <w:szCs w:val="26"/>
      <w:u w:val="single"/>
      <w:lang w:val="en-US" w:eastAsia="en-US" w:bidi="ar-SA"/>
    </w:rPr>
  </w:style>
  <w:style w:type="character" w:customStyle="1" w:styleId="StyleunderlineBold0">
    <w:name w:val="Style underline + Bold"/>
    <w:basedOn w:val="underline"/>
    <w:rsid w:val="00AB7957"/>
    <w:rPr>
      <w:u w:val="single"/>
      <w:lang w:val="en-US" w:eastAsia="en-US" w:bidi="ar-SA"/>
    </w:rPr>
  </w:style>
  <w:style w:type="character" w:customStyle="1" w:styleId="StyleunderlineCharNotBold">
    <w:name w:val="Style underline Char + Not Bold"/>
    <w:basedOn w:val="underlineChar"/>
    <w:rsid w:val="00AB7957"/>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AB7957"/>
    <w:pPr>
      <w:spacing w:after="0" w:line="240" w:lineRule="auto"/>
    </w:pPr>
    <w:rPr>
      <w:rFonts w:eastAsia="Times New Roman"/>
      <w:b/>
      <w:u w:val="single"/>
    </w:rPr>
  </w:style>
  <w:style w:type="character" w:customStyle="1" w:styleId="UnderlineChar5Char">
    <w:name w:val="Underline Char5 Char"/>
    <w:basedOn w:val="DefaultParagraphFont"/>
    <w:rsid w:val="00AB7957"/>
    <w:rPr>
      <w:szCs w:val="24"/>
      <w:u w:val="single"/>
      <w:lang w:val="en-US" w:eastAsia="en-US" w:bidi="ar-SA"/>
    </w:rPr>
  </w:style>
  <w:style w:type="paragraph" w:customStyle="1" w:styleId="UnderlineChar4">
    <w:name w:val="Underline Char4"/>
    <w:basedOn w:val="Normal"/>
    <w:link w:val="UnderlineChar4Char"/>
    <w:qFormat/>
    <w:rsid w:val="00AB7957"/>
    <w:pPr>
      <w:spacing w:after="0" w:line="240" w:lineRule="auto"/>
    </w:pPr>
    <w:rPr>
      <w:rFonts w:asciiTheme="minorHAnsi" w:hAnsiTheme="minorHAnsi"/>
      <w:u w:val="single"/>
    </w:rPr>
  </w:style>
  <w:style w:type="paragraph" w:customStyle="1" w:styleId="BoldandUnderlineChar3">
    <w:name w:val="Bold and Underline Char3"/>
    <w:basedOn w:val="Normal"/>
    <w:link w:val="BoldandUnderlineChar3Char2"/>
    <w:qFormat/>
    <w:rsid w:val="00AB7957"/>
    <w:pPr>
      <w:spacing w:after="0" w:line="240" w:lineRule="auto"/>
    </w:pPr>
    <w:rPr>
      <w:rFonts w:asciiTheme="minorHAnsi" w:hAnsiTheme="minorHAnsi"/>
      <w:b/>
      <w:u w:val="single"/>
    </w:rPr>
  </w:style>
  <w:style w:type="paragraph" w:customStyle="1" w:styleId="UnderlineChar3">
    <w:name w:val="Underline Char3"/>
    <w:basedOn w:val="Normal"/>
    <w:link w:val="UnderlineChar3Char"/>
    <w:qFormat/>
    <w:rsid w:val="00AB7957"/>
    <w:pPr>
      <w:spacing w:after="0" w:line="240" w:lineRule="auto"/>
    </w:pPr>
    <w:rPr>
      <w:rFonts w:eastAsia="Times New Roman"/>
      <w:u w:val="single"/>
    </w:rPr>
  </w:style>
  <w:style w:type="character" w:customStyle="1" w:styleId="UnderlineChar3Char">
    <w:name w:val="Underline Char3 Char"/>
    <w:basedOn w:val="DefaultParagraphFont"/>
    <w:link w:val="UnderlineChar3"/>
    <w:rsid w:val="00AB7957"/>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AB7957"/>
    <w:pPr>
      <w:spacing w:after="0" w:line="240" w:lineRule="auto"/>
    </w:pPr>
    <w:rPr>
      <w:rFonts w:eastAsia="Times New Roman"/>
      <w:b/>
      <w:u w:val="single"/>
    </w:rPr>
  </w:style>
  <w:style w:type="character" w:customStyle="1" w:styleId="BoldandUnderlineChar3CharChar">
    <w:name w:val="Bold and Underline Char3 Char Char"/>
    <w:basedOn w:val="DefaultParagraphFont"/>
    <w:link w:val="BoldandUnderlineChar3Char"/>
    <w:rsid w:val="00AB7957"/>
    <w:rPr>
      <w:rFonts w:ascii="Calibri" w:eastAsia="Times New Roman" w:hAnsi="Calibri"/>
      <w:b/>
      <w:u w:val="single"/>
    </w:rPr>
  </w:style>
  <w:style w:type="character" w:customStyle="1" w:styleId="base">
    <w:name w:val="base"/>
    <w:basedOn w:val="DefaultParagraphFont"/>
    <w:rsid w:val="00AB7957"/>
  </w:style>
  <w:style w:type="character" w:customStyle="1" w:styleId="part-of-speech">
    <w:name w:val="part-of-speech"/>
    <w:basedOn w:val="DefaultParagraphFont"/>
    <w:rsid w:val="00AB7957"/>
  </w:style>
  <w:style w:type="paragraph" w:customStyle="1" w:styleId="UnderlineBoldIndent">
    <w:name w:val="Underline + Bold Indent"/>
    <w:basedOn w:val="Normal"/>
    <w:link w:val="UnderlineBoldIndentCharChar"/>
    <w:qFormat/>
    <w:rsid w:val="00AB7957"/>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AB7957"/>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AB7957"/>
    <w:rPr>
      <w:u w:val="single"/>
    </w:rPr>
  </w:style>
  <w:style w:type="character" w:customStyle="1" w:styleId="StyleUnderlineBoldIndent11ptChar">
    <w:name w:val="Style Underline + Bold Indent + 11 pt Char"/>
    <w:link w:val="StyleUnderlineBoldIndent11pt"/>
    <w:rsid w:val="00AB7957"/>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AB7957"/>
    <w:rPr>
      <w:b/>
      <w:bCs/>
      <w:u w:val="single"/>
    </w:rPr>
  </w:style>
  <w:style w:type="character" w:customStyle="1" w:styleId="StyleUnderlineBoldIndent11ptBoldChar">
    <w:name w:val="Style Underline + Bold Indent + 11 pt Bold Char"/>
    <w:link w:val="StyleUnderlineBoldIndent11ptBold"/>
    <w:rsid w:val="00AB7957"/>
    <w:rPr>
      <w:rFonts w:ascii="Calibri" w:eastAsia="Times New Roman" w:hAnsi="Calibri"/>
      <w:b/>
      <w:bCs/>
      <w:szCs w:val="20"/>
      <w:u w:val="single"/>
    </w:rPr>
  </w:style>
  <w:style w:type="character" w:customStyle="1" w:styleId="FontStyle177">
    <w:name w:val="Font Style177"/>
    <w:basedOn w:val="DefaultParagraphFont"/>
    <w:uiPriority w:val="99"/>
    <w:rsid w:val="00AB7957"/>
    <w:rPr>
      <w:rFonts w:ascii="Times New Roman" w:hAnsi="Times New Roman" w:cs="Times New Roman"/>
      <w:sz w:val="20"/>
      <w:szCs w:val="20"/>
    </w:rPr>
  </w:style>
  <w:style w:type="character" w:customStyle="1" w:styleId="FontStyle173">
    <w:name w:val="Font Style173"/>
    <w:basedOn w:val="DefaultParagraphFont"/>
    <w:uiPriority w:val="99"/>
    <w:rsid w:val="00AB7957"/>
    <w:rPr>
      <w:rFonts w:ascii="Times New Roman" w:hAnsi="Times New Roman" w:cs="Times New Roman"/>
      <w:sz w:val="14"/>
      <w:szCs w:val="14"/>
    </w:rPr>
  </w:style>
  <w:style w:type="character" w:customStyle="1" w:styleId="FontStyle151">
    <w:name w:val="Font Style151"/>
    <w:basedOn w:val="DefaultParagraphFont"/>
    <w:uiPriority w:val="99"/>
    <w:rsid w:val="00AB7957"/>
    <w:rPr>
      <w:rFonts w:ascii="Arial Narrow" w:hAnsi="Arial Narrow" w:cs="Arial Narrow"/>
      <w:b/>
      <w:bCs/>
      <w:sz w:val="12"/>
      <w:szCs w:val="12"/>
    </w:rPr>
  </w:style>
  <w:style w:type="character" w:customStyle="1" w:styleId="FontStyle156">
    <w:name w:val="Font Style156"/>
    <w:basedOn w:val="DefaultParagraphFont"/>
    <w:uiPriority w:val="99"/>
    <w:rsid w:val="00AB7957"/>
    <w:rPr>
      <w:rFonts w:ascii="Arial Narrow" w:hAnsi="Arial Narrow" w:cs="Arial Narrow"/>
      <w:sz w:val="8"/>
      <w:szCs w:val="8"/>
    </w:rPr>
  </w:style>
  <w:style w:type="character" w:customStyle="1" w:styleId="FontStyle160">
    <w:name w:val="Font Style160"/>
    <w:basedOn w:val="DefaultParagraphFont"/>
    <w:uiPriority w:val="99"/>
    <w:rsid w:val="00AB7957"/>
    <w:rPr>
      <w:rFonts w:ascii="Times New Roman" w:hAnsi="Times New Roman" w:cs="Times New Roman"/>
      <w:b/>
      <w:bCs/>
      <w:sz w:val="20"/>
      <w:szCs w:val="20"/>
    </w:rPr>
  </w:style>
  <w:style w:type="character" w:customStyle="1" w:styleId="FontStyle178">
    <w:name w:val="Font Style178"/>
    <w:basedOn w:val="DefaultParagraphFont"/>
    <w:uiPriority w:val="99"/>
    <w:rsid w:val="00AB7957"/>
    <w:rPr>
      <w:rFonts w:ascii="Times New Roman" w:hAnsi="Times New Roman" w:cs="Times New Roman"/>
      <w:sz w:val="18"/>
      <w:szCs w:val="18"/>
    </w:rPr>
  </w:style>
  <w:style w:type="paragraph" w:customStyle="1" w:styleId="Style140">
    <w:name w:val="Style14"/>
    <w:basedOn w:val="Normal"/>
    <w:uiPriority w:val="99"/>
    <w:qFormat/>
    <w:rsid w:val="00AB7957"/>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AB7957"/>
    <w:pPr>
      <w:autoSpaceDE w:val="0"/>
      <w:autoSpaceDN w:val="0"/>
      <w:adjustRightInd w:val="0"/>
      <w:spacing w:after="0" w:line="163" w:lineRule="exact"/>
    </w:pPr>
    <w:rPr>
      <w:rFonts w:eastAsia="Times New Roman"/>
      <w:sz w:val="24"/>
    </w:rPr>
  </w:style>
  <w:style w:type="character" w:customStyle="1" w:styleId="FontStyle168">
    <w:name w:val="Font Style168"/>
    <w:basedOn w:val="DefaultParagraphFont"/>
    <w:uiPriority w:val="99"/>
    <w:rsid w:val="00AB7957"/>
    <w:rPr>
      <w:rFonts w:ascii="Times New Roman" w:hAnsi="Times New Roman" w:cs="Times New Roman"/>
      <w:sz w:val="12"/>
      <w:szCs w:val="12"/>
    </w:rPr>
  </w:style>
  <w:style w:type="paragraph" w:customStyle="1" w:styleId="Style90">
    <w:name w:val="Style9"/>
    <w:basedOn w:val="Normal"/>
    <w:uiPriority w:val="99"/>
    <w:qFormat/>
    <w:rsid w:val="00AB7957"/>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AB7957"/>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AB7957"/>
    <w:pPr>
      <w:autoSpaceDE w:val="0"/>
      <w:autoSpaceDN w:val="0"/>
      <w:adjustRightInd w:val="0"/>
      <w:spacing w:after="0" w:line="206" w:lineRule="exact"/>
    </w:pPr>
    <w:rPr>
      <w:rFonts w:eastAsia="Times New Roman"/>
      <w:sz w:val="24"/>
    </w:rPr>
  </w:style>
  <w:style w:type="character" w:customStyle="1" w:styleId="FontStyle176">
    <w:name w:val="Font Style176"/>
    <w:basedOn w:val="DefaultParagraphFont"/>
    <w:uiPriority w:val="99"/>
    <w:rsid w:val="00AB7957"/>
    <w:rPr>
      <w:rFonts w:ascii="Times New Roman" w:hAnsi="Times New Roman" w:cs="Times New Roman"/>
      <w:sz w:val="16"/>
      <w:szCs w:val="16"/>
    </w:rPr>
  </w:style>
  <w:style w:type="paragraph" w:customStyle="1" w:styleId="Stylecard11pt">
    <w:name w:val="Style card + 11 pt"/>
    <w:basedOn w:val="Normal"/>
    <w:link w:val="Stylecard11ptChar"/>
    <w:qFormat/>
    <w:rsid w:val="00AB7957"/>
    <w:pPr>
      <w:spacing w:after="0" w:line="240" w:lineRule="auto"/>
      <w:ind w:left="288" w:right="288"/>
    </w:pPr>
    <w:rPr>
      <w:rFonts w:eastAsia="SimSun"/>
      <w:sz w:val="20"/>
      <w:lang w:eastAsia="zh-CN"/>
    </w:rPr>
  </w:style>
  <w:style w:type="character" w:customStyle="1" w:styleId="Stylecard11ptChar">
    <w:name w:val="Style card + 11 pt Char"/>
    <w:link w:val="Stylecard11pt"/>
    <w:rsid w:val="00AB7957"/>
    <w:rPr>
      <w:rFonts w:ascii="Calibri" w:eastAsia="SimSun" w:hAnsi="Calibri"/>
      <w:sz w:val="20"/>
      <w:lang w:eastAsia="zh-CN"/>
    </w:rPr>
  </w:style>
  <w:style w:type="character" w:customStyle="1" w:styleId="globalcontentbody">
    <w:name w:val="globalcontentbody"/>
    <w:basedOn w:val="DefaultParagraphFont"/>
    <w:rsid w:val="00AB7957"/>
  </w:style>
  <w:style w:type="character" w:customStyle="1" w:styleId="authorbio">
    <w:name w:val="authorbio"/>
    <w:basedOn w:val="DefaultParagraphFont"/>
    <w:rsid w:val="00AB7957"/>
  </w:style>
  <w:style w:type="character" w:customStyle="1" w:styleId="StyleBoldandUnderlineCharChar11pt">
    <w:name w:val="Style Bold and Underline Char Char + 11 pt"/>
    <w:basedOn w:val="DefaultParagraphFont"/>
    <w:rsid w:val="00AB7957"/>
    <w:rPr>
      <w:b/>
      <w:bCs/>
      <w:noProof w:val="0"/>
      <w:sz w:val="20"/>
      <w:u w:val="single"/>
      <w:lang w:val="en-US" w:eastAsia="en-US" w:bidi="ar-SA"/>
    </w:rPr>
  </w:style>
  <w:style w:type="character" w:customStyle="1" w:styleId="Hyperlink23">
    <w:name w:val="Hyperlink23"/>
    <w:basedOn w:val="DefaultParagraphFont"/>
    <w:rsid w:val="00AB7957"/>
    <w:rPr>
      <w:color w:val="3300CC"/>
      <w:u w:val="single"/>
    </w:rPr>
  </w:style>
  <w:style w:type="character" w:customStyle="1" w:styleId="CharChar114">
    <w:name w:val="Char Char114"/>
    <w:basedOn w:val="DefaultParagraphFont"/>
    <w:rsid w:val="00AB7957"/>
    <w:rPr>
      <w:rFonts w:cs="Arial"/>
      <w:bCs/>
      <w:szCs w:val="26"/>
      <w:u w:val="single"/>
      <w:lang w:val="en-US" w:eastAsia="en-US" w:bidi="ar-SA"/>
    </w:rPr>
  </w:style>
  <w:style w:type="character" w:customStyle="1" w:styleId="CharChar112">
    <w:name w:val="Char Char112"/>
    <w:basedOn w:val="DefaultParagraphFont"/>
    <w:rsid w:val="00AB7957"/>
    <w:rPr>
      <w:rFonts w:cs="Arial"/>
      <w:bCs/>
      <w:szCs w:val="26"/>
      <w:u w:val="single"/>
      <w:lang w:val="en-US" w:eastAsia="en-US" w:bidi="ar-SA"/>
    </w:rPr>
  </w:style>
  <w:style w:type="paragraph" w:customStyle="1" w:styleId="WW-Default1">
    <w:name w:val="WW-Default1"/>
    <w:basedOn w:val="Normal"/>
    <w:qFormat/>
    <w:rsid w:val="00AB7957"/>
    <w:pPr>
      <w:suppressAutoHyphens/>
      <w:spacing w:after="0" w:line="240" w:lineRule="auto"/>
    </w:pPr>
    <w:rPr>
      <w:rFonts w:eastAsia="Times New Roman"/>
      <w:b/>
      <w:bCs/>
      <w:szCs w:val="20"/>
      <w:lang w:eastAsia="ar-SA"/>
    </w:rPr>
  </w:style>
  <w:style w:type="character" w:customStyle="1" w:styleId="zoomme">
    <w:name w:val="zoomme"/>
    <w:basedOn w:val="DefaultParagraphFont"/>
    <w:rsid w:val="00AB7957"/>
  </w:style>
  <w:style w:type="character" w:customStyle="1" w:styleId="classauthor">
    <w:name w:val="class=&quot;author&quot;"/>
    <w:basedOn w:val="DefaultParagraphFont"/>
    <w:rsid w:val="00AB7957"/>
  </w:style>
  <w:style w:type="paragraph" w:customStyle="1" w:styleId="Stylecard11ptUnderline">
    <w:name w:val="Style card + 11 pt Underline"/>
    <w:basedOn w:val="Normal"/>
    <w:link w:val="Stylecard11ptUnderlineChar"/>
    <w:qFormat/>
    <w:rsid w:val="00AB7957"/>
    <w:pPr>
      <w:spacing w:after="0" w:line="240" w:lineRule="auto"/>
      <w:ind w:left="288" w:right="288"/>
    </w:pPr>
    <w:rPr>
      <w:rFonts w:eastAsia="SimSun"/>
      <w:sz w:val="20"/>
      <w:u w:val="single"/>
      <w:lang w:eastAsia="zh-CN"/>
    </w:rPr>
  </w:style>
  <w:style w:type="character" w:customStyle="1" w:styleId="Stylecard11ptUnderlineChar">
    <w:name w:val="Style card + 11 pt Underline Char"/>
    <w:link w:val="Stylecard11ptUnderline"/>
    <w:rsid w:val="00AB7957"/>
    <w:rPr>
      <w:rFonts w:ascii="Calibri" w:eastAsia="SimSun" w:hAnsi="Calibri"/>
      <w:sz w:val="20"/>
      <w:u w:val="single"/>
      <w:lang w:eastAsia="zh-CN"/>
    </w:rPr>
  </w:style>
  <w:style w:type="character" w:customStyle="1" w:styleId="officialstitle-">
    <w:name w:val="official_s_title-"/>
    <w:basedOn w:val="DefaultParagraphFont"/>
    <w:rsid w:val="00AB7957"/>
  </w:style>
  <w:style w:type="character" w:customStyle="1" w:styleId="officialsbureau">
    <w:name w:val="official_s_bureau"/>
    <w:basedOn w:val="DefaultParagraphFont"/>
    <w:rsid w:val="00AB7957"/>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AB7957"/>
    <w:pPr>
      <w:keepLines w:val="0"/>
      <w:pageBreakBefore w:val="0"/>
      <w:spacing w:before="240" w:after="60" w:line="240" w:lineRule="auto"/>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AB7957"/>
    <w:rPr>
      <w:rFonts w:ascii="Calibri" w:eastAsia="Times New Roman" w:hAnsi="Calibri" w:cs="Arial"/>
      <w:b/>
      <w:bCs/>
      <w:sz w:val="24"/>
      <w:szCs w:val="28"/>
    </w:rPr>
  </w:style>
  <w:style w:type="character" w:customStyle="1" w:styleId="gray">
    <w:name w:val="gray"/>
    <w:basedOn w:val="DefaultParagraphFont"/>
    <w:rsid w:val="00AB7957"/>
  </w:style>
  <w:style w:type="character" w:customStyle="1" w:styleId="Styleunderline11ptBorderSinglesolidlineAuto05p">
    <w:name w:val="Style underline + 11 pt Border: : (Single solid line Auto  0.5 p..."/>
    <w:rsid w:val="00AB7957"/>
    <w:rPr>
      <w:sz w:val="20"/>
      <w:u w:val="single"/>
      <w:bdr w:val="single" w:sz="4" w:space="0" w:color="auto"/>
    </w:rPr>
  </w:style>
  <w:style w:type="character" w:customStyle="1" w:styleId="Citation-CompleteChar">
    <w:name w:val="Citation - Complete Char"/>
    <w:basedOn w:val="DefaultParagraphFont"/>
    <w:link w:val="Citation-Complete"/>
    <w:locked/>
    <w:rsid w:val="00AB7957"/>
    <w:rPr>
      <w:rFonts w:ascii="Calibri" w:hAnsi="Calibri"/>
    </w:rPr>
  </w:style>
  <w:style w:type="paragraph" w:customStyle="1" w:styleId="StyleStyle49ptBoldItalic">
    <w:name w:val="Style Style4 + 9 pt Bold Italic"/>
    <w:basedOn w:val="Normal"/>
    <w:link w:val="StyleStyle49ptBoldItalicChar"/>
    <w:qFormat/>
    <w:rsid w:val="00AB7957"/>
    <w:pPr>
      <w:spacing w:after="0" w:line="240" w:lineRule="auto"/>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AB7957"/>
    <w:rPr>
      <w:rFonts w:ascii="Calibri" w:eastAsia="Times New Roman" w:hAnsi="Calibri"/>
      <w:b/>
      <w:bCs/>
      <w:i/>
      <w:iCs/>
      <w:u w:val="single"/>
    </w:rPr>
  </w:style>
  <w:style w:type="character" w:customStyle="1" w:styleId="newscontent">
    <w:name w:val="newscontent"/>
    <w:rsid w:val="00AB7957"/>
  </w:style>
  <w:style w:type="character" w:customStyle="1" w:styleId="FontStyle172">
    <w:name w:val="Font Style172"/>
    <w:basedOn w:val="DefaultParagraphFont"/>
    <w:uiPriority w:val="99"/>
    <w:rsid w:val="00AB7957"/>
    <w:rPr>
      <w:rFonts w:ascii="Times New Roman" w:hAnsi="Times New Roman" w:cs="Times New Roman"/>
      <w:b/>
      <w:bCs/>
      <w:sz w:val="16"/>
      <w:szCs w:val="16"/>
    </w:rPr>
  </w:style>
  <w:style w:type="paragraph" w:customStyle="1" w:styleId="Style180">
    <w:name w:val="Style18"/>
    <w:basedOn w:val="Normal"/>
    <w:uiPriority w:val="99"/>
    <w:qFormat/>
    <w:rsid w:val="00AB7957"/>
    <w:pPr>
      <w:autoSpaceDE w:val="0"/>
      <w:autoSpaceDN w:val="0"/>
      <w:adjustRightInd w:val="0"/>
      <w:spacing w:after="0" w:line="269" w:lineRule="exact"/>
    </w:pPr>
    <w:rPr>
      <w:rFonts w:eastAsia="Times New Roman"/>
      <w:sz w:val="24"/>
    </w:rPr>
  </w:style>
  <w:style w:type="character" w:customStyle="1" w:styleId="FontStyle171">
    <w:name w:val="Font Style171"/>
    <w:basedOn w:val="DefaultParagraphFont"/>
    <w:uiPriority w:val="99"/>
    <w:rsid w:val="00AB7957"/>
    <w:rPr>
      <w:rFonts w:ascii="Times New Roman" w:hAnsi="Times New Roman" w:cs="Times New Roman"/>
      <w:i/>
      <w:iCs/>
      <w:sz w:val="16"/>
      <w:szCs w:val="16"/>
    </w:rPr>
  </w:style>
  <w:style w:type="character" w:customStyle="1" w:styleId="FontStyle162">
    <w:name w:val="Font Style162"/>
    <w:basedOn w:val="DefaultParagraphFont"/>
    <w:uiPriority w:val="99"/>
    <w:rsid w:val="00AB7957"/>
    <w:rPr>
      <w:rFonts w:ascii="Times New Roman" w:hAnsi="Times New Roman" w:cs="Times New Roman"/>
      <w:b/>
      <w:bCs/>
      <w:sz w:val="18"/>
      <w:szCs w:val="18"/>
    </w:rPr>
  </w:style>
  <w:style w:type="character" w:customStyle="1" w:styleId="FontStyle167">
    <w:name w:val="Font Style167"/>
    <w:basedOn w:val="DefaultParagraphFont"/>
    <w:uiPriority w:val="99"/>
    <w:rsid w:val="00AB7957"/>
    <w:rPr>
      <w:rFonts w:ascii="Times New Roman" w:hAnsi="Times New Roman" w:cs="Times New Roman"/>
      <w:sz w:val="10"/>
      <w:szCs w:val="10"/>
    </w:rPr>
  </w:style>
  <w:style w:type="character" w:customStyle="1" w:styleId="FontStyle174">
    <w:name w:val="Font Style174"/>
    <w:basedOn w:val="DefaultParagraphFont"/>
    <w:uiPriority w:val="99"/>
    <w:rsid w:val="00AB7957"/>
    <w:rPr>
      <w:rFonts w:ascii="Arial Narrow" w:hAnsi="Arial Narrow" w:cs="Arial Narrow"/>
      <w:b/>
      <w:bCs/>
      <w:sz w:val="18"/>
      <w:szCs w:val="18"/>
    </w:rPr>
  </w:style>
  <w:style w:type="paragraph" w:customStyle="1" w:styleId="Style47">
    <w:name w:val="Style47"/>
    <w:basedOn w:val="Normal"/>
    <w:uiPriority w:val="99"/>
    <w:qFormat/>
    <w:rsid w:val="00AB7957"/>
    <w:pPr>
      <w:autoSpaceDE w:val="0"/>
      <w:autoSpaceDN w:val="0"/>
      <w:adjustRightInd w:val="0"/>
      <w:spacing w:after="0" w:line="490" w:lineRule="exact"/>
    </w:pPr>
    <w:rPr>
      <w:rFonts w:eastAsia="Times New Roman"/>
      <w:sz w:val="24"/>
    </w:rPr>
  </w:style>
  <w:style w:type="character" w:customStyle="1" w:styleId="FontStyle169">
    <w:name w:val="Font Style169"/>
    <w:basedOn w:val="DefaultParagraphFont"/>
    <w:uiPriority w:val="99"/>
    <w:rsid w:val="00AB7957"/>
    <w:rPr>
      <w:rFonts w:ascii="Times New Roman" w:hAnsi="Times New Roman" w:cs="Times New Roman"/>
      <w:sz w:val="12"/>
      <w:szCs w:val="12"/>
    </w:rPr>
  </w:style>
  <w:style w:type="paragraph" w:customStyle="1" w:styleId="Style24">
    <w:name w:val="Style24"/>
    <w:basedOn w:val="Normal"/>
    <w:uiPriority w:val="99"/>
    <w:qFormat/>
    <w:rsid w:val="00AB7957"/>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AB7957"/>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AB7957"/>
    <w:pPr>
      <w:autoSpaceDE w:val="0"/>
      <w:autoSpaceDN w:val="0"/>
      <w:adjustRightInd w:val="0"/>
      <w:spacing w:after="0" w:line="278" w:lineRule="exact"/>
      <w:jc w:val="both"/>
    </w:pPr>
    <w:rPr>
      <w:rFonts w:eastAsia="Times New Roman"/>
      <w:sz w:val="24"/>
    </w:rPr>
  </w:style>
  <w:style w:type="character" w:customStyle="1" w:styleId="FontStyle139">
    <w:name w:val="Font Style139"/>
    <w:basedOn w:val="DefaultParagraphFont"/>
    <w:uiPriority w:val="99"/>
    <w:rsid w:val="00AB7957"/>
    <w:rPr>
      <w:rFonts w:ascii="Times New Roman" w:hAnsi="Times New Roman" w:cs="Times New Roman"/>
      <w:b/>
      <w:bCs/>
      <w:sz w:val="18"/>
      <w:szCs w:val="18"/>
    </w:rPr>
  </w:style>
  <w:style w:type="paragraph" w:customStyle="1" w:styleId="Style210">
    <w:name w:val="Style21"/>
    <w:basedOn w:val="Normal"/>
    <w:uiPriority w:val="99"/>
    <w:qFormat/>
    <w:rsid w:val="00AB7957"/>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AB7957"/>
    <w:pPr>
      <w:autoSpaceDE w:val="0"/>
      <w:autoSpaceDN w:val="0"/>
      <w:adjustRightInd w:val="0"/>
      <w:spacing w:after="0" w:line="198" w:lineRule="exact"/>
    </w:pPr>
    <w:rPr>
      <w:rFonts w:eastAsia="Times New Roman"/>
      <w:sz w:val="24"/>
    </w:rPr>
  </w:style>
  <w:style w:type="paragraph" w:customStyle="1" w:styleId="StyleHeading4TagNotBold">
    <w:name w:val="Style Heading 4Tag + Not Bold"/>
    <w:basedOn w:val="Heading4"/>
    <w:rsid w:val="00AB7957"/>
    <w:pPr>
      <w:spacing w:before="200" w:line="240" w:lineRule="auto"/>
    </w:pPr>
    <w:rPr>
      <w:bCs/>
      <w:sz w:val="22"/>
    </w:rPr>
  </w:style>
  <w:style w:type="paragraph" w:customStyle="1" w:styleId="Aa">
    <w:name w:val="A"/>
    <w:basedOn w:val="Default"/>
    <w:next w:val="Default"/>
    <w:rsid w:val="00AB7957"/>
    <w:rPr>
      <w:rFonts w:eastAsia="Times New Roman"/>
      <w:color w:val="auto"/>
      <w:lang w:bidi="en-US"/>
    </w:rPr>
  </w:style>
  <w:style w:type="character" w:customStyle="1" w:styleId="ac">
    <w:name w:val="••••"/>
    <w:rsid w:val="00AB7957"/>
    <w:rPr>
      <w:color w:val="000000"/>
    </w:rPr>
  </w:style>
  <w:style w:type="character" w:customStyle="1" w:styleId="UL-Bold">
    <w:name w:val="UL-Bold"/>
    <w:basedOn w:val="DefaultParagraphFont"/>
    <w:rsid w:val="00AB7957"/>
    <w:rPr>
      <w:u w:val="thick"/>
    </w:rPr>
  </w:style>
  <w:style w:type="character" w:customStyle="1" w:styleId="UL-None">
    <w:name w:val="UL-None"/>
    <w:basedOn w:val="DefaultParagraphFont"/>
    <w:rsid w:val="00AB7957"/>
    <w:rPr>
      <w:u w:val="none"/>
    </w:rPr>
  </w:style>
  <w:style w:type="character" w:customStyle="1" w:styleId="styletimesnewroman12ptbold0">
    <w:name w:val="styletimesnewroman12ptbold"/>
    <w:basedOn w:val="DefaultParagraphFont"/>
    <w:rsid w:val="00AB7957"/>
  </w:style>
  <w:style w:type="character" w:customStyle="1" w:styleId="FontStyle19">
    <w:name w:val="Font Style19"/>
    <w:basedOn w:val="DefaultParagraphFont"/>
    <w:uiPriority w:val="99"/>
    <w:rsid w:val="00AB7957"/>
    <w:rPr>
      <w:rFonts w:ascii="Times New Roman" w:hAnsi="Times New Roman" w:cs="Times New Roman"/>
      <w:sz w:val="18"/>
      <w:szCs w:val="18"/>
    </w:rPr>
  </w:style>
  <w:style w:type="character" w:customStyle="1" w:styleId="UnderlineBox">
    <w:name w:val="Underline + Box"/>
    <w:uiPriority w:val="1"/>
    <w:qFormat/>
    <w:rsid w:val="00AB7957"/>
    <w:rPr>
      <w:rFonts w:ascii="Georgia" w:hAnsi="Georgia"/>
      <w:b w:val="0"/>
      <w:sz w:val="22"/>
      <w:u w:val="single"/>
      <w:bdr w:val="single" w:sz="4" w:space="0" w:color="auto"/>
    </w:rPr>
  </w:style>
  <w:style w:type="character" w:customStyle="1" w:styleId="10ptnotbold">
    <w:name w:val="10ptnotbold"/>
    <w:basedOn w:val="DefaultParagraphFont"/>
    <w:rsid w:val="00AB7957"/>
    <w:rPr>
      <w:sz w:val="20"/>
    </w:rPr>
  </w:style>
  <w:style w:type="paragraph" w:customStyle="1" w:styleId="ALLCAPS">
    <w:name w:val="ALL CAPS"/>
    <w:basedOn w:val="Normal"/>
    <w:link w:val="ALLCAPSChar"/>
    <w:qFormat/>
    <w:rsid w:val="00AB7957"/>
    <w:pPr>
      <w:spacing w:after="0" w:line="240" w:lineRule="auto"/>
    </w:pPr>
    <w:rPr>
      <w:rFonts w:eastAsia="Times New Roman"/>
      <w:b/>
      <w:caps/>
      <w:szCs w:val="20"/>
    </w:rPr>
  </w:style>
  <w:style w:type="character" w:customStyle="1" w:styleId="kn">
    <w:name w:val="kn"/>
    <w:basedOn w:val="DefaultParagraphFont"/>
    <w:rsid w:val="00AB7957"/>
  </w:style>
  <w:style w:type="paragraph" w:customStyle="1" w:styleId="StyleCardworksLinespacingsingle">
    <w:name w:val="Style Card works + Line spacing:  single"/>
    <w:basedOn w:val="Normal"/>
    <w:link w:val="StyleCardworksLinespacingsingleChar"/>
    <w:qFormat/>
    <w:rsid w:val="00AB7957"/>
    <w:pPr>
      <w:suppressAutoHyphens/>
      <w:spacing w:after="0" w:line="240" w:lineRule="auto"/>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AB7957"/>
    <w:rPr>
      <w:rFonts w:ascii="Calibri" w:eastAsia="Times New Roman" w:hAnsi="Calibri"/>
      <w:spacing w:val="-3"/>
      <w:szCs w:val="20"/>
    </w:rPr>
  </w:style>
  <w:style w:type="paragraph" w:customStyle="1" w:styleId="BriefTitleWorks">
    <w:name w:val="Brief Title Works"/>
    <w:basedOn w:val="Heading1"/>
    <w:link w:val="BriefTitleWorksChar"/>
    <w:qFormat/>
    <w:rsid w:val="00AB7957"/>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AB7957"/>
    <w:rPr>
      <w:rFonts w:ascii="Calibri" w:eastAsia="Times New Roman" w:hAnsi="Calibri" w:cs="Arial"/>
      <w:b/>
      <w:kern w:val="32"/>
      <w:sz w:val="24"/>
      <w:szCs w:val="32"/>
      <w:u w:val="single"/>
    </w:rPr>
  </w:style>
  <w:style w:type="character" w:customStyle="1" w:styleId="twelptblackblack1">
    <w:name w:val="twelptblackblack1"/>
    <w:basedOn w:val="DefaultParagraphFont"/>
    <w:rsid w:val="00AB7957"/>
    <w:rPr>
      <w:rFonts w:ascii="Verdana" w:hAnsi="Verdana" w:hint="default"/>
      <w:color w:val="000000"/>
      <w:sz w:val="16"/>
      <w:szCs w:val="16"/>
    </w:rPr>
  </w:style>
  <w:style w:type="character" w:customStyle="1" w:styleId="TagCharCharCharChar0">
    <w:name w:val="Tag Char Char Char Char"/>
    <w:basedOn w:val="DefaultParagraphFont"/>
    <w:rsid w:val="00AB7957"/>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AB7957"/>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CharacterStyle14">
    <w:name w:val="Character Style 14"/>
    <w:rsid w:val="00AB7957"/>
    <w:rPr>
      <w:sz w:val="30"/>
      <w:szCs w:val="30"/>
    </w:rPr>
  </w:style>
  <w:style w:type="character" w:customStyle="1" w:styleId="CharacterStyle13">
    <w:name w:val="Character Style 13"/>
    <w:rsid w:val="00AB7957"/>
    <w:rPr>
      <w:i/>
      <w:iCs/>
      <w:sz w:val="17"/>
      <w:szCs w:val="17"/>
    </w:rPr>
  </w:style>
  <w:style w:type="character" w:customStyle="1" w:styleId="CardsNotUnderlined">
    <w:name w:val="Cards Not Underlined"/>
    <w:rsid w:val="00AB7957"/>
    <w:rPr>
      <w:rFonts w:ascii="Times New Roman" w:hAnsi="Times New Roman"/>
      <w:sz w:val="16"/>
    </w:rPr>
  </w:style>
  <w:style w:type="character" w:customStyle="1" w:styleId="a13">
    <w:name w:val="a1"/>
    <w:rsid w:val="00AB7957"/>
    <w:rPr>
      <w:color w:val="008000"/>
    </w:rPr>
  </w:style>
  <w:style w:type="paragraph" w:customStyle="1" w:styleId="Fifth">
    <w:name w:val="Fifth"/>
    <w:basedOn w:val="Normal"/>
    <w:link w:val="FifthChar"/>
    <w:qFormat/>
    <w:rsid w:val="00AB7957"/>
    <w:pPr>
      <w:spacing w:after="0" w:line="240" w:lineRule="auto"/>
    </w:pPr>
    <w:rPr>
      <w:rFonts w:eastAsia="Times New Roman"/>
      <w:sz w:val="20"/>
      <w:lang w:val="x-none" w:eastAsia="x-none"/>
    </w:rPr>
  </w:style>
  <w:style w:type="character" w:customStyle="1" w:styleId="FifthChar">
    <w:name w:val="Fifth Char"/>
    <w:link w:val="Fifth"/>
    <w:rsid w:val="00AB7957"/>
    <w:rPr>
      <w:rFonts w:ascii="Calibri" w:eastAsia="Times New Roman" w:hAnsi="Calibri"/>
      <w:sz w:val="20"/>
      <w:lang w:val="x-none" w:eastAsia="x-none"/>
    </w:rPr>
  </w:style>
  <w:style w:type="paragraph" w:customStyle="1" w:styleId="Repeatblockheading0">
    <w:name w:val="Repeat block heading"/>
    <w:basedOn w:val="Normal"/>
    <w:rsid w:val="00AB7957"/>
    <w:pPr>
      <w:pBdr>
        <w:bottom w:val="single" w:sz="12" w:space="1" w:color="auto"/>
      </w:pBdr>
      <w:spacing w:after="0" w:line="240" w:lineRule="auto"/>
      <w:jc w:val="center"/>
      <w:outlineLvl w:val="1"/>
    </w:pPr>
    <w:rPr>
      <w:rFonts w:ascii="Estrangelo Edessa" w:eastAsia="Times New Roman" w:hAnsi="Estrangelo Edessa"/>
      <w:b/>
      <w:sz w:val="48"/>
      <w:szCs w:val="48"/>
    </w:rPr>
  </w:style>
  <w:style w:type="character" w:customStyle="1" w:styleId="mandelbrotrefrag">
    <w:name w:val="mandelbrot_refrag"/>
    <w:rsid w:val="00AB7957"/>
  </w:style>
  <w:style w:type="character" w:customStyle="1" w:styleId="imgcreditcaption">
    <w:name w:val="imgcreditcaption"/>
    <w:rsid w:val="00AB7957"/>
  </w:style>
  <w:style w:type="character" w:customStyle="1" w:styleId="current-article">
    <w:name w:val="current-article"/>
    <w:rsid w:val="00AB7957"/>
  </w:style>
  <w:style w:type="character" w:customStyle="1" w:styleId="hps">
    <w:name w:val="hps"/>
    <w:rsid w:val="00AB7957"/>
  </w:style>
  <w:style w:type="paragraph" w:customStyle="1" w:styleId="introduction">
    <w:name w:val="introduction"/>
    <w:basedOn w:val="Normal"/>
    <w:uiPriority w:val="99"/>
    <w:qFormat/>
    <w:rsid w:val="00AB7957"/>
    <w:pPr>
      <w:spacing w:before="100" w:beforeAutospacing="1" w:after="100" w:afterAutospacing="1" w:line="240" w:lineRule="auto"/>
    </w:pPr>
    <w:rPr>
      <w:rFonts w:eastAsia="Times New Roman"/>
      <w:sz w:val="24"/>
    </w:rPr>
  </w:style>
  <w:style w:type="paragraph" w:customStyle="1" w:styleId="TashmaHeader2">
    <w:name w:val="Tashma_Header2"/>
    <w:basedOn w:val="Heading2"/>
    <w:uiPriority w:val="99"/>
    <w:qFormat/>
    <w:rsid w:val="00AB7957"/>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AB7957"/>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AB7957"/>
    <w:rPr>
      <w:rFonts w:cs="Calibri"/>
    </w:rPr>
  </w:style>
  <w:style w:type="paragraph" w:customStyle="1" w:styleId="CitationCharCharCharCharCharCharChar">
    <w:name w:val="Citation Char Char Char Char Char Char Char"/>
    <w:basedOn w:val="Normal"/>
    <w:link w:val="CitationCharCharCharCharCharCharCharChar"/>
    <w:rsid w:val="00AB7957"/>
    <w:pPr>
      <w:spacing w:after="0" w:line="240" w:lineRule="auto"/>
      <w:ind w:left="1440" w:right="1440"/>
    </w:pPr>
    <w:rPr>
      <w:rFonts w:asciiTheme="minorHAnsi" w:hAnsiTheme="minorHAnsi" w:cs="Calibri"/>
    </w:rPr>
  </w:style>
  <w:style w:type="paragraph" w:customStyle="1" w:styleId="pagpag1">
    <w:name w:val="pagpag1"/>
    <w:basedOn w:val="Normal"/>
    <w:uiPriority w:val="99"/>
    <w:qFormat/>
    <w:rsid w:val="00AB7957"/>
    <w:pPr>
      <w:spacing w:before="100" w:beforeAutospacing="1" w:after="100" w:afterAutospacing="1" w:line="240" w:lineRule="auto"/>
    </w:pPr>
    <w:rPr>
      <w:rFonts w:eastAsia="Times New Roman"/>
      <w:sz w:val="24"/>
    </w:rPr>
  </w:style>
  <w:style w:type="paragraph" w:customStyle="1" w:styleId="pagpag2">
    <w:name w:val="pagpag2"/>
    <w:basedOn w:val="Normal"/>
    <w:uiPriority w:val="99"/>
    <w:qFormat/>
    <w:rsid w:val="00AB7957"/>
    <w:pPr>
      <w:spacing w:before="100" w:beforeAutospacing="1" w:after="100" w:afterAutospacing="1" w:line="240" w:lineRule="auto"/>
    </w:pPr>
    <w:rPr>
      <w:rFonts w:eastAsia="Times New Roman"/>
      <w:sz w:val="24"/>
    </w:rPr>
  </w:style>
  <w:style w:type="character" w:customStyle="1" w:styleId="source-org">
    <w:name w:val="source-org"/>
    <w:rsid w:val="00AB7957"/>
  </w:style>
  <w:style w:type="paragraph" w:customStyle="1" w:styleId="BodyText311">
    <w:name w:val="Body Text 31"/>
    <w:basedOn w:val="Normal"/>
    <w:next w:val="BodyText3"/>
    <w:unhideWhenUsed/>
    <w:rsid w:val="00AB7957"/>
    <w:pPr>
      <w:spacing w:after="120" w:line="240" w:lineRule="auto"/>
    </w:pPr>
    <w:rPr>
      <w:bCs/>
      <w:color w:val="000000"/>
    </w:rPr>
  </w:style>
  <w:style w:type="paragraph" w:customStyle="1" w:styleId="BodyText210">
    <w:name w:val="Body Text 21"/>
    <w:basedOn w:val="Normal"/>
    <w:next w:val="BodyText2"/>
    <w:unhideWhenUsed/>
    <w:rsid w:val="00AB7957"/>
    <w:pPr>
      <w:spacing w:after="120" w:line="480" w:lineRule="auto"/>
    </w:pPr>
    <w:rPr>
      <w:sz w:val="12"/>
    </w:rPr>
  </w:style>
  <w:style w:type="paragraph" w:customStyle="1" w:styleId="BodyTextIndent1">
    <w:name w:val="Body Text Indent1"/>
    <w:basedOn w:val="Normal"/>
    <w:next w:val="BodyTextIndent"/>
    <w:unhideWhenUsed/>
    <w:rsid w:val="00AB7957"/>
    <w:pPr>
      <w:spacing w:after="120" w:line="240" w:lineRule="auto"/>
      <w:ind w:left="360"/>
    </w:pPr>
  </w:style>
  <w:style w:type="paragraph" w:customStyle="1" w:styleId="BodyTextIndent31">
    <w:name w:val="Body Text Indent 31"/>
    <w:basedOn w:val="Normal"/>
    <w:next w:val="BodyTextIndent3"/>
    <w:semiHidden/>
    <w:unhideWhenUsed/>
    <w:rsid w:val="00AB7957"/>
    <w:pPr>
      <w:spacing w:after="120" w:line="240" w:lineRule="auto"/>
      <w:ind w:left="360"/>
    </w:pPr>
    <w:rPr>
      <w:sz w:val="14"/>
    </w:rPr>
  </w:style>
  <w:style w:type="paragraph" w:customStyle="1" w:styleId="BodyTextIndent21">
    <w:name w:val="Body Text Indent 21"/>
    <w:basedOn w:val="Normal"/>
    <w:next w:val="BodyTextIndent2"/>
    <w:unhideWhenUsed/>
    <w:rsid w:val="00AB7957"/>
    <w:pPr>
      <w:spacing w:after="120" w:line="480" w:lineRule="auto"/>
      <w:ind w:left="360"/>
    </w:pPr>
  </w:style>
  <w:style w:type="character" w:customStyle="1" w:styleId="Caption11">
    <w:name w:val="Caption11"/>
    <w:rsid w:val="00AB7957"/>
  </w:style>
  <w:style w:type="paragraph" w:customStyle="1" w:styleId="z-BottomofForm1">
    <w:name w:val="z-Bottom of Form1"/>
    <w:basedOn w:val="Normal"/>
    <w:next w:val="Normal"/>
    <w:hidden/>
    <w:unhideWhenUsed/>
    <w:rsid w:val="00AB7957"/>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rsid w:val="00AB7957"/>
    <w:pPr>
      <w:spacing w:before="100" w:beforeAutospacing="1" w:after="100" w:afterAutospacing="1" w:line="240" w:lineRule="auto"/>
    </w:pPr>
    <w:rPr>
      <w:rFonts w:eastAsia="Times New Roman"/>
      <w:sz w:val="24"/>
    </w:rPr>
  </w:style>
  <w:style w:type="paragraph" w:customStyle="1" w:styleId="cptchblock">
    <w:name w:val="cptch_block"/>
    <w:basedOn w:val="Normal"/>
    <w:rsid w:val="00AB7957"/>
    <w:pPr>
      <w:spacing w:before="100" w:beforeAutospacing="1" w:after="100" w:afterAutospacing="1" w:line="240" w:lineRule="auto"/>
    </w:pPr>
    <w:rPr>
      <w:rFonts w:eastAsia="Times New Roman"/>
      <w:sz w:val="24"/>
    </w:rPr>
  </w:style>
  <w:style w:type="paragraph" w:customStyle="1" w:styleId="publisheddate">
    <w:name w:val="published_date"/>
    <w:basedOn w:val="Normal"/>
    <w:rsid w:val="00AB7957"/>
    <w:pPr>
      <w:spacing w:before="100" w:beforeAutospacing="1" w:after="100" w:afterAutospacing="1" w:line="240" w:lineRule="auto"/>
    </w:pPr>
    <w:rPr>
      <w:rFonts w:eastAsia="Times New Roman"/>
      <w:sz w:val="24"/>
    </w:rPr>
  </w:style>
  <w:style w:type="paragraph" w:customStyle="1" w:styleId="headline-title">
    <w:name w:val="headline-title"/>
    <w:basedOn w:val="Normal"/>
    <w:qFormat/>
    <w:rsid w:val="00AB7957"/>
    <w:pPr>
      <w:spacing w:before="100" w:beforeAutospacing="1" w:after="100" w:afterAutospacing="1" w:line="240" w:lineRule="auto"/>
    </w:pPr>
    <w:rPr>
      <w:rFonts w:eastAsia="Times New Roman"/>
      <w:sz w:val="24"/>
    </w:rPr>
  </w:style>
  <w:style w:type="character" w:customStyle="1" w:styleId="mainheading">
    <w:name w:val="mainheading"/>
    <w:rsid w:val="00AB7957"/>
  </w:style>
  <w:style w:type="character" w:customStyle="1" w:styleId="StyleStyleunderlineBold11pt">
    <w:name w:val="Style Style underline + Bold + 11 pt"/>
    <w:rsid w:val="00AB7957"/>
    <w:rPr>
      <w:bCs/>
      <w:sz w:val="20"/>
      <w:u w:val="single"/>
    </w:rPr>
  </w:style>
  <w:style w:type="character" w:customStyle="1" w:styleId="StyleunderlineAsianTimesNewRomanBold">
    <w:name w:val="Style underline + (Asian) Times New Roman Bold"/>
    <w:rsid w:val="00AB7957"/>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AB7957"/>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AB7957"/>
    <w:pPr>
      <w:spacing w:after="0" w:line="240" w:lineRule="auto"/>
    </w:pPr>
    <w:rPr>
      <w:rFonts w:eastAsia="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AB7957"/>
    <w:rPr>
      <w:rFonts w:ascii="Calibri" w:eastAsia="Times New Roman" w:hAnsi="Calibri"/>
      <w:b/>
      <w:sz w:val="20"/>
      <w:u w:val="single"/>
      <w:lang w:val="x-none" w:eastAsia="x-none"/>
    </w:rPr>
  </w:style>
  <w:style w:type="character" w:customStyle="1" w:styleId="Style11ptBoldUnderlineBorderSinglesolidlineAuto1">
    <w:name w:val="Style 11 pt Bold Underline Border: : (Single solid line Auto  ...1"/>
    <w:rsid w:val="00AB7957"/>
    <w:rPr>
      <w:b/>
      <w:bCs/>
      <w:sz w:val="20"/>
      <w:u w:val="single"/>
      <w:bdr w:val="single" w:sz="4" w:space="0" w:color="auto"/>
    </w:rPr>
  </w:style>
  <w:style w:type="paragraph" w:customStyle="1" w:styleId="emactive">
    <w:name w:val="emactive"/>
    <w:basedOn w:val="Normal"/>
    <w:uiPriority w:val="99"/>
    <w:qFormat/>
    <w:rsid w:val="00AB7957"/>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AB7957"/>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AB7957"/>
    <w:rPr>
      <w:rFonts w:cs="Calibri"/>
      <w:u w:val="single"/>
      <w:shd w:val="clear" w:color="auto" w:fill="66FFFF"/>
    </w:rPr>
  </w:style>
  <w:style w:type="paragraph" w:customStyle="1" w:styleId="CardHighlight">
    <w:name w:val="Card Highlight"/>
    <w:basedOn w:val="Normal"/>
    <w:link w:val="CardHighlightChar"/>
    <w:qFormat/>
    <w:rsid w:val="00AB7957"/>
    <w:pPr>
      <w:shd w:val="clear" w:color="auto" w:fill="66FFFF"/>
      <w:spacing w:after="0" w:line="240" w:lineRule="auto"/>
    </w:pPr>
    <w:rPr>
      <w:rFonts w:asciiTheme="minorHAnsi" w:hAnsiTheme="minorHAnsi" w:cs="Calibri"/>
      <w:u w:val="single"/>
    </w:rPr>
  </w:style>
  <w:style w:type="paragraph" w:customStyle="1" w:styleId="norma">
    <w:name w:val="norma"/>
    <w:basedOn w:val="Heading3"/>
    <w:uiPriority w:val="99"/>
    <w:qFormat/>
    <w:rsid w:val="00AB7957"/>
    <w:pPr>
      <w:spacing w:before="200" w:line="240" w:lineRule="auto"/>
    </w:pPr>
    <w:rPr>
      <w:rFonts w:eastAsia="MS Gothic" w:cs="Arial"/>
      <w:bCs/>
      <w:sz w:val="24"/>
      <w:lang w:eastAsia="zh-CN"/>
    </w:rPr>
  </w:style>
  <w:style w:type="character" w:customStyle="1" w:styleId="metaorigin">
    <w:name w:val="meta_origin"/>
    <w:rsid w:val="00AB7957"/>
  </w:style>
  <w:style w:type="character" w:customStyle="1" w:styleId="eminfo">
    <w:name w:val="eminfo"/>
    <w:rsid w:val="00AB7957"/>
  </w:style>
  <w:style w:type="character" w:customStyle="1" w:styleId="emhighlight">
    <w:name w:val="emhighlight"/>
    <w:rsid w:val="00AB7957"/>
  </w:style>
  <w:style w:type="character" w:customStyle="1" w:styleId="last">
    <w:name w:val="last"/>
    <w:rsid w:val="00AB7957"/>
  </w:style>
  <w:style w:type="character" w:customStyle="1" w:styleId="institution">
    <w:name w:val="institution"/>
    <w:rsid w:val="00AB7957"/>
  </w:style>
  <w:style w:type="character" w:customStyle="1" w:styleId="NormalCard">
    <w:name w:val="Normal Card"/>
    <w:uiPriority w:val="1"/>
    <w:qFormat/>
    <w:rsid w:val="00AB7957"/>
    <w:rPr>
      <w:rFonts w:ascii="Times New Roman" w:hAnsi="Times New Roman" w:cs="Times New Roman" w:hint="default"/>
      <w:sz w:val="24"/>
    </w:rPr>
  </w:style>
  <w:style w:type="character" w:customStyle="1" w:styleId="timebox">
    <w:name w:val="timebox"/>
    <w:rsid w:val="00AB7957"/>
  </w:style>
  <w:style w:type="character" w:customStyle="1" w:styleId="Heading2Subtext">
    <w:name w:val="Heading 2 Subtext"/>
    <w:rsid w:val="00AB7957"/>
    <w:rPr>
      <w:rFonts w:ascii="Times New Roman" w:hAnsi="Times New Roman" w:cs="Times New Roman" w:hint="default"/>
      <w:sz w:val="16"/>
    </w:rPr>
  </w:style>
  <w:style w:type="table" w:styleId="MediumGrid1">
    <w:name w:val="Medium Grid 1"/>
    <w:basedOn w:val="TableNormal"/>
    <w:uiPriority w:val="67"/>
    <w:rsid w:val="00AB7957"/>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AB7957"/>
    <w:pPr>
      <w:keepNext/>
      <w:keepLines/>
      <w:spacing w:before="200" w:after="0" w:line="240" w:lineRule="auto"/>
      <w:outlineLvl w:val="3"/>
    </w:pPr>
    <w:rPr>
      <w:rFonts w:eastAsia="Times New Roman" w:cs="Cambria"/>
      <w:b/>
      <w:bCs/>
      <w:iCs/>
    </w:rPr>
  </w:style>
  <w:style w:type="paragraph" w:customStyle="1" w:styleId="natural">
    <w:name w:val="natural"/>
    <w:basedOn w:val="Normal"/>
    <w:uiPriority w:val="99"/>
    <w:qFormat/>
    <w:rsid w:val="00AB7957"/>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AB7957"/>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AB7957"/>
    <w:pPr>
      <w:keepNext/>
      <w:keepLines/>
      <w:spacing w:before="200" w:after="0" w:line="240" w:lineRule="auto"/>
      <w:outlineLvl w:val="3"/>
    </w:pPr>
    <w:rPr>
      <w:rFonts w:eastAsia="Times New Roman"/>
      <w:b/>
      <w:bCs/>
      <w:iCs/>
      <w:sz w:val="24"/>
    </w:rPr>
  </w:style>
  <w:style w:type="character" w:customStyle="1" w:styleId="PageHeaderLine2Char">
    <w:name w:val="PageHeaderLine2 Char"/>
    <w:link w:val="PageHeaderLine2"/>
    <w:rsid w:val="00AB7957"/>
    <w:rPr>
      <w:rFonts w:ascii="Calibri" w:hAnsi="Calibri"/>
      <w:b/>
    </w:rPr>
  </w:style>
  <w:style w:type="character" w:customStyle="1" w:styleId="caps-label">
    <w:name w:val="caps-label"/>
    <w:rsid w:val="00AB7957"/>
  </w:style>
  <w:style w:type="paragraph" w:customStyle="1" w:styleId="firstletter">
    <w:name w:val="firstletter"/>
    <w:basedOn w:val="Normal"/>
    <w:uiPriority w:val="99"/>
    <w:qFormat/>
    <w:rsid w:val="00AB7957"/>
    <w:pPr>
      <w:spacing w:before="100" w:beforeAutospacing="1" w:after="100" w:afterAutospacing="1" w:line="240" w:lineRule="auto"/>
    </w:pPr>
    <w:rPr>
      <w:rFonts w:eastAsia="Times New Roman"/>
      <w:sz w:val="24"/>
    </w:rPr>
  </w:style>
  <w:style w:type="paragraph" w:customStyle="1" w:styleId="more">
    <w:name w:val="more"/>
    <w:basedOn w:val="Normal"/>
    <w:uiPriority w:val="99"/>
    <w:qFormat/>
    <w:rsid w:val="00AB7957"/>
    <w:pPr>
      <w:spacing w:before="100" w:beforeAutospacing="1" w:after="100" w:afterAutospacing="1" w:line="240" w:lineRule="auto"/>
    </w:pPr>
    <w:rPr>
      <w:rFonts w:eastAsia="Times New Roman"/>
      <w:sz w:val="24"/>
    </w:rPr>
  </w:style>
  <w:style w:type="character" w:customStyle="1" w:styleId="cardshighlight0">
    <w:name w:val="cardshighlight"/>
    <w:rsid w:val="00AB7957"/>
  </w:style>
  <w:style w:type="character" w:customStyle="1" w:styleId="cardsfont12pt1">
    <w:name w:val="cardsfont12pt"/>
    <w:rsid w:val="00AB7957"/>
  </w:style>
  <w:style w:type="paragraph" w:customStyle="1" w:styleId="H1numbered">
    <w:name w:val="H1 numbered"/>
    <w:basedOn w:val="Normal"/>
    <w:uiPriority w:val="99"/>
    <w:qFormat/>
    <w:rsid w:val="00AB7957"/>
    <w:pPr>
      <w:pageBreakBefore/>
      <w:numPr>
        <w:numId w:val="25"/>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AB7957"/>
    <w:pPr>
      <w:numPr>
        <w:ilvl w:val="1"/>
        <w:numId w:val="25"/>
      </w:numPr>
      <w:tabs>
        <w:tab w:val="clear" w:pos="792"/>
        <w:tab w:val="left" w:pos="567"/>
      </w:tabs>
      <w:suppressAutoHyphens/>
      <w:autoSpaceDE w:val="0"/>
      <w:autoSpaceDN w:val="0"/>
      <w:adjustRightInd w:val="0"/>
      <w:spacing w:before="170" w:after="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AB7957"/>
  </w:style>
  <w:style w:type="character" w:customStyle="1" w:styleId="backcontent">
    <w:name w:val="backcontent"/>
    <w:rsid w:val="00AB7957"/>
  </w:style>
  <w:style w:type="character" w:customStyle="1" w:styleId="daystmp">
    <w:name w:val="daystmp"/>
    <w:rsid w:val="00AB7957"/>
  </w:style>
  <w:style w:type="paragraph" w:customStyle="1" w:styleId="in">
    <w:name w:val="in"/>
    <w:basedOn w:val="Normal"/>
    <w:uiPriority w:val="99"/>
    <w:qFormat/>
    <w:rsid w:val="00AB7957"/>
    <w:pPr>
      <w:spacing w:before="100" w:beforeAutospacing="1" w:after="100" w:afterAutospacing="1" w:line="240" w:lineRule="auto"/>
    </w:pPr>
    <w:rPr>
      <w:rFonts w:eastAsia="Times New Roman"/>
      <w:sz w:val="24"/>
    </w:rPr>
  </w:style>
  <w:style w:type="character" w:customStyle="1" w:styleId="cardsfont12ptchar">
    <w:name w:val="cardsfont12ptchar"/>
    <w:rsid w:val="00AB7957"/>
  </w:style>
  <w:style w:type="character" w:customStyle="1" w:styleId="gal">
    <w:name w:val="gal"/>
    <w:rsid w:val="00AB7957"/>
  </w:style>
  <w:style w:type="paragraph" w:customStyle="1" w:styleId="imagecontain">
    <w:name w:val="imagecontain"/>
    <w:basedOn w:val="Normal"/>
    <w:uiPriority w:val="99"/>
    <w:qFormat/>
    <w:rsid w:val="00AB7957"/>
    <w:pPr>
      <w:spacing w:before="100" w:beforeAutospacing="1" w:after="100" w:afterAutospacing="1" w:line="240" w:lineRule="auto"/>
    </w:pPr>
    <w:rPr>
      <w:rFonts w:eastAsia="Times New Roman"/>
      <w:sz w:val="24"/>
    </w:rPr>
  </w:style>
  <w:style w:type="character" w:customStyle="1" w:styleId="imagedateline">
    <w:name w:val="image_dateline"/>
    <w:rsid w:val="00AB7957"/>
  </w:style>
  <w:style w:type="character" w:customStyle="1" w:styleId="authordatecharchar">
    <w:name w:val="authordatecharchar"/>
    <w:rsid w:val="00AB7957"/>
  </w:style>
  <w:style w:type="character" w:customStyle="1" w:styleId="style1char0">
    <w:name w:val="style1char"/>
    <w:rsid w:val="00AB7957"/>
  </w:style>
  <w:style w:type="character" w:customStyle="1" w:styleId="tagcharchar0">
    <w:name w:val="tagcharchar"/>
    <w:rsid w:val="00AB7957"/>
  </w:style>
  <w:style w:type="character" w:customStyle="1" w:styleId="underlinedcharchar2">
    <w:name w:val="underlinedcharchar"/>
    <w:rsid w:val="00AB7957"/>
  </w:style>
  <w:style w:type="paragraph" w:customStyle="1" w:styleId="CM62">
    <w:name w:val="CM62"/>
    <w:basedOn w:val="Normal"/>
    <w:next w:val="Normal"/>
    <w:uiPriority w:val="99"/>
    <w:qFormat/>
    <w:rsid w:val="00AB7957"/>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uiPriority w:val="99"/>
    <w:qFormat/>
    <w:rsid w:val="00AB7957"/>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uiPriority w:val="99"/>
    <w:qFormat/>
    <w:rsid w:val="00AB7957"/>
    <w:pPr>
      <w:spacing w:after="63"/>
    </w:pPr>
    <w:rPr>
      <w:rFonts w:ascii="Arial" w:eastAsia="Times New Roman" w:hAnsi="Arial"/>
      <w:color w:val="auto"/>
      <w:lang w:eastAsia="zh-CN"/>
    </w:rPr>
  </w:style>
  <w:style w:type="paragraph" w:customStyle="1" w:styleId="CM35">
    <w:name w:val="CM35"/>
    <w:basedOn w:val="Default"/>
    <w:next w:val="Default"/>
    <w:uiPriority w:val="99"/>
    <w:qFormat/>
    <w:rsid w:val="00AB7957"/>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uiPriority w:val="99"/>
    <w:qFormat/>
    <w:rsid w:val="00AB7957"/>
    <w:pPr>
      <w:spacing w:line="228" w:lineRule="atLeast"/>
    </w:pPr>
    <w:rPr>
      <w:rFonts w:ascii="Showcard Gothic" w:eastAsia="Times New Roman" w:hAnsi="Showcard Gothic"/>
      <w:color w:val="auto"/>
      <w:lang w:eastAsia="zh-CN"/>
    </w:rPr>
  </w:style>
  <w:style w:type="character" w:customStyle="1" w:styleId="BoxedChar">
    <w:name w:val="Boxed Char"/>
    <w:rsid w:val="00AB7957"/>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AB7957"/>
    <w:pPr>
      <w:spacing w:after="200" w:line="276" w:lineRule="auto"/>
      <w:ind w:left="288" w:right="288"/>
    </w:pPr>
    <w:rPr>
      <w:rFonts w:ascii="Calibri" w:eastAsia="Times New Roman" w:hAnsi="Calibri" w:cs="Times New Roman"/>
    </w:rPr>
  </w:style>
  <w:style w:type="character" w:customStyle="1" w:styleId="StylecardCharCharChar11ptChar">
    <w:name w:val="Style card Char Char Char + 11 pt Char"/>
    <w:link w:val="StylecardCharCharChar11pt"/>
    <w:rsid w:val="00AB7957"/>
    <w:rPr>
      <w:rFonts w:ascii="Calibri" w:eastAsia="Times New Roman" w:hAnsi="Calibri" w:cs="Times New Roman"/>
    </w:rPr>
  </w:style>
  <w:style w:type="paragraph" w:customStyle="1" w:styleId="StyleCards11pt">
    <w:name w:val="Style Cards + 11 pt"/>
    <w:basedOn w:val="Cards"/>
    <w:link w:val="StyleCards11ptChar"/>
    <w:qFormat/>
    <w:rsid w:val="00AB7957"/>
    <w:pPr>
      <w:widowControl/>
      <w:autoSpaceDE w:val="0"/>
      <w:autoSpaceDN w:val="0"/>
      <w:adjustRightInd w:val="0"/>
      <w:jc w:val="both"/>
    </w:pPr>
    <w:rPr>
      <w:rFonts w:ascii="Georgia" w:hAnsi="Georgia" w:cstheme="minorBidi"/>
      <w:sz w:val="22"/>
      <w:lang w:val="x-none" w:eastAsia="x-none"/>
    </w:rPr>
  </w:style>
  <w:style w:type="character" w:customStyle="1" w:styleId="StyleCards11ptChar">
    <w:name w:val="Style Cards + 11 pt Char"/>
    <w:link w:val="StyleCards11pt"/>
    <w:rsid w:val="00AB7957"/>
    <w:rPr>
      <w:rFonts w:ascii="Georgia" w:eastAsia="Times New Roman" w:hAnsi="Georgia"/>
      <w:szCs w:val="24"/>
      <w:lang w:val="x-none" w:eastAsia="x-none"/>
    </w:rPr>
  </w:style>
  <w:style w:type="paragraph" w:customStyle="1" w:styleId="StyleCards11ptUnderline">
    <w:name w:val="Style Cards + 11 pt Underline"/>
    <w:basedOn w:val="Cards"/>
    <w:link w:val="StyleCards11ptUnderlineChar"/>
    <w:qFormat/>
    <w:rsid w:val="00AB7957"/>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AB7957"/>
    <w:rPr>
      <w:rFonts w:ascii="Georgia" w:eastAsia="Times New Roman" w:hAnsi="Georgia"/>
      <w:szCs w:val="20"/>
      <w:u w:val="single"/>
      <w:lang w:val="x-none" w:eastAsia="x-none"/>
    </w:rPr>
  </w:style>
  <w:style w:type="paragraph" w:customStyle="1" w:styleId="StyleCards11ptBoldUnderline">
    <w:name w:val="Style Cards + 11 pt Bold Underline"/>
    <w:basedOn w:val="Cards"/>
    <w:link w:val="StyleCards11ptBoldUnderlineChar"/>
    <w:qFormat/>
    <w:rsid w:val="00AB7957"/>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AB7957"/>
    <w:rPr>
      <w:rFonts w:ascii="Georgia" w:eastAsia="Times New Roman" w:hAnsi="Georgia"/>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AB7957"/>
    <w:pPr>
      <w:widowControl/>
      <w:autoSpaceDE w:val="0"/>
      <w:autoSpaceDN w:val="0"/>
      <w:adjustRightInd w:val="0"/>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AB7957"/>
    <w:rPr>
      <w:rFonts w:ascii="Georgia" w:eastAsia="Times New Roman" w:hAnsi="Georgia"/>
      <w:b/>
      <w:bCs/>
      <w:szCs w:val="20"/>
      <w:u w:val="single"/>
      <w:bdr w:val="single" w:sz="4" w:space="0" w:color="auto"/>
      <w:lang w:val="x-none" w:eastAsia="x-none"/>
    </w:rPr>
  </w:style>
  <w:style w:type="paragraph" w:customStyle="1" w:styleId="StylecardCharChar11pt">
    <w:name w:val="Style card Char Char + 11 pt"/>
    <w:link w:val="StylecardCharChar11ptChar"/>
    <w:qFormat/>
    <w:rsid w:val="00AB7957"/>
    <w:pPr>
      <w:ind w:left="288" w:right="288"/>
    </w:pPr>
    <w:rPr>
      <w:rFonts w:eastAsia="Times New Roman"/>
      <w:sz w:val="20"/>
      <w:szCs w:val="20"/>
      <w:lang w:val="x-none" w:eastAsia="x-none"/>
    </w:rPr>
  </w:style>
  <w:style w:type="character" w:customStyle="1" w:styleId="cardCharCharChar1">
    <w:name w:val="card Char Char Char1"/>
    <w:rsid w:val="00AB7957"/>
    <w:rPr>
      <w:lang w:val="en-US" w:eastAsia="en-US" w:bidi="ar-SA"/>
    </w:rPr>
  </w:style>
  <w:style w:type="character" w:customStyle="1" w:styleId="StylecardCharChar11ptChar">
    <w:name w:val="Style card Char Char + 11 pt Char"/>
    <w:link w:val="StylecardCharChar11pt"/>
    <w:rsid w:val="00AB7957"/>
    <w:rPr>
      <w:rFonts w:eastAsia="Times New Roman"/>
      <w:sz w:val="20"/>
      <w:szCs w:val="20"/>
      <w:lang w:val="x-none" w:eastAsia="x-none"/>
    </w:rPr>
  </w:style>
  <w:style w:type="paragraph" w:customStyle="1" w:styleId="NormalFont">
    <w:name w:val="Normal Font"/>
    <w:link w:val="NormalFontChar"/>
    <w:qFormat/>
    <w:rsid w:val="00AB7957"/>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AB7957"/>
    <w:pPr>
      <w:spacing w:after="200" w:line="276" w:lineRule="auto"/>
    </w:pPr>
    <w:rPr>
      <w:rFonts w:ascii="Times" w:eastAsia="Times New Roman" w:hAnsi="Times" w:cs="Times New Roman"/>
      <w:sz w:val="20"/>
    </w:rPr>
  </w:style>
  <w:style w:type="character" w:customStyle="1" w:styleId="Style11ptThickunderline">
    <w:name w:val="Style 11 pt Thick underline"/>
    <w:rsid w:val="00AB7957"/>
    <w:rPr>
      <w:sz w:val="20"/>
      <w:u w:val="thick"/>
    </w:rPr>
  </w:style>
  <w:style w:type="character" w:customStyle="1" w:styleId="Style11ptBoldThickunderline">
    <w:name w:val="Style 11 pt Bold Thick underline"/>
    <w:rsid w:val="00AB7957"/>
    <w:rPr>
      <w:b/>
      <w:bCs/>
      <w:sz w:val="20"/>
      <w:u w:val="thick"/>
    </w:rPr>
  </w:style>
  <w:style w:type="paragraph" w:customStyle="1" w:styleId="StyleNormalFont11ptUnderline">
    <w:name w:val="Style Normal Font + 11 pt Underline"/>
    <w:basedOn w:val="NormalFont"/>
    <w:link w:val="StyleNormalFont11ptUnderlineChar"/>
    <w:qFormat/>
    <w:rsid w:val="00AB7957"/>
    <w:rPr>
      <w:u w:val="single"/>
      <w:lang w:val="x-none" w:eastAsia="x-none"/>
    </w:rPr>
  </w:style>
  <w:style w:type="character" w:customStyle="1" w:styleId="NormalFontChar">
    <w:name w:val="Normal Font Char"/>
    <w:link w:val="NormalFont"/>
    <w:rsid w:val="00AB7957"/>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AB7957"/>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AB7957"/>
    <w:rPr>
      <w:b/>
      <w:bCs/>
      <w:u w:val="single"/>
      <w:lang w:val="x-none" w:eastAsia="x-none"/>
    </w:rPr>
  </w:style>
  <w:style w:type="character" w:customStyle="1" w:styleId="StyleNormalFont11ptBoldUnderlineChar">
    <w:name w:val="Style Normal Font + 11 pt Bold Underline Char"/>
    <w:link w:val="StyleNormalFont11ptBoldUnderline"/>
    <w:rsid w:val="00AB7957"/>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uiPriority w:val="99"/>
    <w:qFormat/>
    <w:rsid w:val="00AB7957"/>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uiPriority w:val="99"/>
    <w:qFormat/>
    <w:rsid w:val="00AB7957"/>
    <w:pPr>
      <w:spacing w:after="0" w:line="240" w:lineRule="auto"/>
    </w:pPr>
    <w:rPr>
      <w:rFonts w:eastAsia="Times New Roman"/>
      <w:sz w:val="15"/>
    </w:rPr>
  </w:style>
  <w:style w:type="character" w:customStyle="1" w:styleId="authors1">
    <w:name w:val="authors1"/>
    <w:rsid w:val="00AB7957"/>
    <w:rPr>
      <w:rFonts w:ascii="Verdana" w:hAnsi="Verdana" w:hint="default"/>
      <w:b/>
      <w:bCs/>
      <w:color w:val="006699"/>
      <w:sz w:val="20"/>
      <w:szCs w:val="20"/>
    </w:rPr>
  </w:style>
  <w:style w:type="character" w:customStyle="1" w:styleId="headlinesectionlarge">
    <w:name w:val="headline_section_large"/>
    <w:rsid w:val="00AB7957"/>
  </w:style>
  <w:style w:type="paragraph" w:customStyle="1" w:styleId="formatvorlage2">
    <w:name w:val="formatvorlage2"/>
    <w:basedOn w:val="Normal"/>
    <w:uiPriority w:val="99"/>
    <w:qFormat/>
    <w:rsid w:val="00AB7957"/>
    <w:pPr>
      <w:spacing w:before="100" w:beforeAutospacing="1" w:after="100" w:afterAutospacing="1" w:line="240" w:lineRule="auto"/>
    </w:pPr>
    <w:rPr>
      <w:sz w:val="24"/>
    </w:rPr>
  </w:style>
  <w:style w:type="character" w:customStyle="1" w:styleId="Styleunderline11ptBlack">
    <w:name w:val="Style underline + 11 pt Black"/>
    <w:rsid w:val="00AB7957"/>
    <w:rPr>
      <w:color w:val="000000"/>
      <w:sz w:val="20"/>
      <w:u w:val="single"/>
    </w:rPr>
  </w:style>
  <w:style w:type="character" w:customStyle="1" w:styleId="Styleunderline11ptBoldBlack">
    <w:name w:val="Style underline + 11 pt Bold Black"/>
    <w:rsid w:val="00AB7957"/>
    <w:rPr>
      <w:b/>
      <w:bCs/>
      <w:color w:val="000000"/>
      <w:sz w:val="20"/>
      <w:u w:val="single"/>
    </w:rPr>
  </w:style>
  <w:style w:type="paragraph" w:customStyle="1" w:styleId="StyleTitle11ptNotBold">
    <w:name w:val="Style Title + 11 pt Not Bold"/>
    <w:basedOn w:val="Title"/>
    <w:link w:val="StyleTitle11ptNotBoldChar"/>
    <w:qFormat/>
    <w:rsid w:val="00AB7957"/>
    <w:pPr>
      <w:spacing w:before="0" w:after="160" w:line="240" w:lineRule="auto"/>
      <w:ind w:left="0" w:right="0"/>
      <w:outlineLvl w:val="9"/>
    </w:pPr>
    <w:rPr>
      <w:rFonts w:ascii="Georgia" w:eastAsia="Times New Roman" w:hAnsi="Georgia"/>
      <w:b/>
      <w:lang w:val="x-none" w:eastAsia="x-none"/>
    </w:rPr>
  </w:style>
  <w:style w:type="character" w:customStyle="1" w:styleId="StyleTitle11ptNotBoldChar">
    <w:name w:val="Style Title + 11 pt Not Bold Char"/>
    <w:link w:val="StyleTitle11ptNotBold"/>
    <w:rsid w:val="00AB7957"/>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AB7957"/>
    <w:pPr>
      <w:spacing w:before="0" w:after="160" w:line="240" w:lineRule="auto"/>
      <w:ind w:left="0" w:right="0"/>
      <w:outlineLvl w:val="9"/>
    </w:pPr>
    <w:rPr>
      <w:rFonts w:ascii="Georgia" w:eastAsia="Times New Roman" w:hAnsi="Georgia"/>
      <w:lang w:val="x-none" w:eastAsia="x-none"/>
    </w:rPr>
  </w:style>
  <w:style w:type="character" w:customStyle="1" w:styleId="StyleTitle11ptNotBoldNounderlineChar">
    <w:name w:val="Style Title + 11 pt Not Bold No underline Char"/>
    <w:link w:val="StyleTitle11ptNotBoldNounderline"/>
    <w:rsid w:val="00AB7957"/>
    <w:rPr>
      <w:rFonts w:ascii="Georgia" w:eastAsia="Times New Roman" w:hAnsi="Georgia"/>
      <w:u w:val="single"/>
      <w:lang w:val="x-none" w:eastAsia="x-none"/>
    </w:rPr>
  </w:style>
  <w:style w:type="character" w:customStyle="1" w:styleId="Style11ptBoldBlackUnderline">
    <w:name w:val="Style 11 pt Bold Black Underline"/>
    <w:rsid w:val="00AB7957"/>
    <w:rPr>
      <w:b/>
      <w:bCs/>
      <w:color w:val="000000"/>
      <w:sz w:val="20"/>
      <w:u w:val="single"/>
    </w:rPr>
  </w:style>
  <w:style w:type="character" w:customStyle="1" w:styleId="Style11ptBoldBlackUnderlineBorderSinglesolidline">
    <w:name w:val="Style 11 pt Bold Black Underline Border: : (Single solid line ..."/>
    <w:rsid w:val="00AB7957"/>
    <w:rPr>
      <w:b/>
      <w:bCs/>
      <w:color w:val="000000"/>
      <w:sz w:val="20"/>
      <w:u w:val="single"/>
      <w:bdr w:val="single" w:sz="4" w:space="0" w:color="auto"/>
    </w:rPr>
  </w:style>
  <w:style w:type="character" w:customStyle="1" w:styleId="StyleLatinMeridien-Italic11ptItalicUnderline">
    <w:name w:val="Style (Latin) Meridien-Italic 11 pt Italic Underline"/>
    <w:rsid w:val="00AB7957"/>
    <w:rPr>
      <w:rFonts w:ascii="Meridien-Italic" w:hAnsi="Meridien-Italic"/>
      <w:i/>
      <w:iCs/>
      <w:sz w:val="20"/>
      <w:u w:val="single"/>
    </w:rPr>
  </w:style>
  <w:style w:type="character" w:customStyle="1" w:styleId="underlinestylechar0">
    <w:name w:val="underlinestylechar"/>
    <w:rsid w:val="00AB7957"/>
  </w:style>
  <w:style w:type="character" w:customStyle="1" w:styleId="StyleCards12ptThickunderlineChar1">
    <w:name w:val="Style Cards + 12 pt Thick underline Char1"/>
    <w:rsid w:val="00AB7957"/>
    <w:rPr>
      <w:sz w:val="24"/>
      <w:szCs w:val="24"/>
      <w:u w:val="thick"/>
    </w:rPr>
  </w:style>
  <w:style w:type="character" w:customStyle="1" w:styleId="BodyTextIndentChar2">
    <w:name w:val="Body Text Indent Char2"/>
    <w:basedOn w:val="DefaultParagraphFont"/>
    <w:uiPriority w:val="99"/>
    <w:semiHidden/>
    <w:rsid w:val="00AB7957"/>
    <w:rPr>
      <w:rFonts w:ascii="Georgia" w:hAnsi="Georgia"/>
      <w:sz w:val="22"/>
      <w:szCs w:val="22"/>
    </w:rPr>
  </w:style>
  <w:style w:type="character" w:customStyle="1" w:styleId="BodyText2Char2">
    <w:name w:val="Body Text 2 Char2"/>
    <w:basedOn w:val="DefaultParagraphFont"/>
    <w:uiPriority w:val="99"/>
    <w:semiHidden/>
    <w:rsid w:val="00AB7957"/>
    <w:rPr>
      <w:rFonts w:ascii="Georgia" w:hAnsi="Georgia"/>
      <w:sz w:val="22"/>
      <w:szCs w:val="22"/>
    </w:rPr>
  </w:style>
  <w:style w:type="character" w:customStyle="1" w:styleId="BodyText3Char2">
    <w:name w:val="Body Text 3 Char2"/>
    <w:basedOn w:val="DefaultParagraphFont"/>
    <w:uiPriority w:val="99"/>
    <w:semiHidden/>
    <w:rsid w:val="00AB7957"/>
    <w:rPr>
      <w:rFonts w:ascii="Georgia" w:hAnsi="Georgia"/>
      <w:sz w:val="16"/>
      <w:szCs w:val="16"/>
    </w:rPr>
  </w:style>
  <w:style w:type="character" w:customStyle="1" w:styleId="BodyTextIndent2Char2">
    <w:name w:val="Body Text Indent 2 Char2"/>
    <w:basedOn w:val="DefaultParagraphFont"/>
    <w:uiPriority w:val="99"/>
    <w:semiHidden/>
    <w:rsid w:val="00AB7957"/>
    <w:rPr>
      <w:rFonts w:ascii="Georgia" w:hAnsi="Georgia"/>
      <w:sz w:val="22"/>
      <w:szCs w:val="22"/>
    </w:rPr>
  </w:style>
  <w:style w:type="character" w:customStyle="1" w:styleId="BodyTextIndent3Char2">
    <w:name w:val="Body Text Indent 3 Char2"/>
    <w:basedOn w:val="DefaultParagraphFont"/>
    <w:uiPriority w:val="99"/>
    <w:semiHidden/>
    <w:rsid w:val="00AB7957"/>
    <w:rPr>
      <w:rFonts w:ascii="Georgia" w:hAnsi="Georgia"/>
      <w:sz w:val="16"/>
      <w:szCs w:val="16"/>
    </w:rPr>
  </w:style>
  <w:style w:type="character" w:customStyle="1" w:styleId="z-BottomofFormChar2">
    <w:name w:val="z-Bottom of Form Char2"/>
    <w:basedOn w:val="DefaultParagraphFont"/>
    <w:uiPriority w:val="99"/>
    <w:semiHidden/>
    <w:rsid w:val="00AB7957"/>
    <w:rPr>
      <w:rFonts w:ascii="Arial" w:hAnsi="Arial" w:cs="Arial"/>
      <w:vanish/>
      <w:sz w:val="16"/>
      <w:szCs w:val="16"/>
    </w:rPr>
  </w:style>
  <w:style w:type="paragraph" w:customStyle="1" w:styleId="BodyA">
    <w:name w:val="Body A"/>
    <w:autoRedefine/>
    <w:uiPriority w:val="99"/>
    <w:qFormat/>
    <w:rsid w:val="00AB7957"/>
    <w:pPr>
      <w:spacing w:after="0" w:line="240" w:lineRule="auto"/>
    </w:pPr>
    <w:rPr>
      <w:rFonts w:ascii="Helvetica" w:eastAsia="ヒラギノ角ゴ Pro W3" w:hAnsi="Helvetica" w:cs="Times New Roman"/>
      <w:color w:val="000000"/>
      <w:sz w:val="24"/>
      <w:szCs w:val="20"/>
    </w:rPr>
  </w:style>
  <w:style w:type="paragraph" w:customStyle="1" w:styleId="StyleHotRouteLatinGaramond10pt">
    <w:name w:val="Style Hot Route + (Latin) Garamond 10 pt"/>
    <w:basedOn w:val="HotRoute0"/>
    <w:link w:val="StyleHotRouteLatinGaramond10ptChar"/>
    <w:rsid w:val="00AB7957"/>
    <w:pPr>
      <w:ind w:left="0"/>
    </w:pPr>
    <w:rPr>
      <w:rFonts w:ascii="Garamond" w:eastAsia="Cambria" w:hAnsi="Garamond"/>
      <w:color w:val="auto"/>
      <w:sz w:val="20"/>
    </w:rPr>
  </w:style>
  <w:style w:type="character" w:customStyle="1" w:styleId="StyleHotRouteLatinGaramond10ptChar">
    <w:name w:val="Style Hot Route + (Latin) Garamond 10 pt Char"/>
    <w:basedOn w:val="DefaultParagraphFont"/>
    <w:link w:val="StyleHotRouteLatinGaramond10pt"/>
    <w:rsid w:val="00AB7957"/>
    <w:rPr>
      <w:rFonts w:ascii="Garamond" w:eastAsia="Cambria" w:hAnsi="Garamond"/>
      <w:sz w:val="20"/>
    </w:rPr>
  </w:style>
  <w:style w:type="paragraph" w:customStyle="1" w:styleId="StyleHotRouteLatinGaramond10ptUnderline">
    <w:name w:val="Style Hot Route + (Latin) Garamond 10 pt Underline"/>
    <w:basedOn w:val="HotRoute0"/>
    <w:link w:val="StyleHotRouteLatinGaramond10ptUnderlineChar"/>
    <w:rsid w:val="00AB7957"/>
    <w:pPr>
      <w:ind w:left="0"/>
    </w:pPr>
    <w:rPr>
      <w:rFonts w:ascii="Garamond" w:eastAsia="Cambria" w:hAnsi="Garamond"/>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AB7957"/>
    <w:rPr>
      <w:rFonts w:ascii="Garamond" w:eastAsia="Cambria" w:hAnsi="Garamond"/>
      <w:sz w:val="20"/>
      <w:u w:val="single"/>
    </w:rPr>
  </w:style>
  <w:style w:type="character" w:customStyle="1" w:styleId="m5686307894942199640gmail-style13ptbold">
    <w:name w:val="m_5686307894942199640gmail-style13ptbold"/>
    <w:basedOn w:val="DefaultParagraphFont"/>
    <w:rsid w:val="00AB7957"/>
  </w:style>
  <w:style w:type="character" w:customStyle="1" w:styleId="m5686307894942199640gmail-styleunderline">
    <w:name w:val="m_5686307894942199640gmail-styleunderline"/>
    <w:basedOn w:val="DefaultParagraphFont"/>
    <w:rsid w:val="00AB7957"/>
  </w:style>
  <w:style w:type="character" w:customStyle="1" w:styleId="UnderlineCharCharChar">
    <w:name w:val="Underline Char Char Char"/>
    <w:rsid w:val="00AB7957"/>
    <w:rPr>
      <w:noProof w:val="0"/>
      <w:u w:val="single"/>
      <w:lang w:val="en-US" w:eastAsia="en-US" w:bidi="ar-SA"/>
    </w:rPr>
  </w:style>
  <w:style w:type="paragraph" w:customStyle="1" w:styleId="PageHeading">
    <w:name w:val="Page Heading"/>
    <w:basedOn w:val="Heading2"/>
    <w:uiPriority w:val="99"/>
    <w:qFormat/>
    <w:rsid w:val="00AB7957"/>
    <w:pPr>
      <w:keepLines w:val="0"/>
      <w:pageBreakBefore w:val="0"/>
      <w:spacing w:before="0" w:line="240" w:lineRule="auto"/>
      <w:jc w:val="left"/>
    </w:pPr>
    <w:rPr>
      <w:rFonts w:eastAsia="Times New Roman" w:cs="Arial"/>
      <w:caps/>
      <w:sz w:val="32"/>
      <w:szCs w:val="16"/>
      <w:u w:val="none"/>
    </w:rPr>
  </w:style>
  <w:style w:type="paragraph" w:customStyle="1" w:styleId="BriefTitle">
    <w:name w:val="Brief Title"/>
    <w:basedOn w:val="Heading1"/>
    <w:qFormat/>
    <w:rsid w:val="00AB7957"/>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eastAsia="Helvetica" w:cs="Times New Roman"/>
      <w:kern w:val="32"/>
      <w:sz w:val="32"/>
      <w:u w:val="single"/>
    </w:rPr>
  </w:style>
  <w:style w:type="paragraph" w:customStyle="1" w:styleId="Hyperlink2">
    <w:name w:val="Hyperlink2"/>
    <w:basedOn w:val="Normal"/>
    <w:qFormat/>
    <w:rsid w:val="00AB7957"/>
    <w:pPr>
      <w:spacing w:after="0" w:line="240" w:lineRule="auto"/>
    </w:pPr>
    <w:rPr>
      <w:rFonts w:ascii="Arial" w:eastAsia="Calibri" w:hAnsi="Arial" w:cs="Arial"/>
      <w:color w:val="00B0F0"/>
      <w:sz w:val="20"/>
      <w:u w:val="single" w:color="00B0F0"/>
    </w:rPr>
  </w:style>
  <w:style w:type="character" w:customStyle="1" w:styleId="messagecontent">
    <w:name w:val="message_content"/>
    <w:rsid w:val="00AB7957"/>
  </w:style>
  <w:style w:type="paragraph" w:customStyle="1" w:styleId="UnderlineCharCharCharCharCharCharCharCharChar">
    <w:name w:val="Underline Char Char Char Char Char Char Char Char Char"/>
    <w:link w:val="UnderlineCharCharCharCharCharCharCharCharCharChar"/>
    <w:rsid w:val="00AB7957"/>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AB7957"/>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AB7957"/>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AB7957"/>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AB7957"/>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AB7957"/>
    <w:pPr>
      <w:spacing w:line="240" w:lineRule="auto"/>
    </w:pPr>
    <w:rPr>
      <w:rFonts w:eastAsia="Times New Roman"/>
      <w:sz w:val="20"/>
      <w:u w:val="single"/>
    </w:rPr>
  </w:style>
  <w:style w:type="character" w:customStyle="1" w:styleId="m4385445901877740177gmail-styleunderline">
    <w:name w:val="m_4385445901877740177gmail-styleunderline"/>
    <w:basedOn w:val="DefaultParagraphFont"/>
    <w:rsid w:val="00AB7957"/>
  </w:style>
  <w:style w:type="character" w:customStyle="1" w:styleId="CitationChar">
    <w:name w:val="Citation Char"/>
    <w:rsid w:val="00AB7957"/>
    <w:rPr>
      <w:bCs/>
      <w:u w:val="single"/>
    </w:rPr>
  </w:style>
  <w:style w:type="paragraph" w:customStyle="1" w:styleId="Style31">
    <w:name w:val="Style31"/>
    <w:basedOn w:val="Normal"/>
    <w:uiPriority w:val="99"/>
    <w:qFormat/>
    <w:rsid w:val="00AB7957"/>
    <w:pPr>
      <w:spacing w:after="0" w:line="197" w:lineRule="exact"/>
      <w:jc w:val="both"/>
    </w:pPr>
    <w:rPr>
      <w:rFonts w:ascii="Arial" w:hAnsi="Arial" w:cs="Arial"/>
    </w:rPr>
  </w:style>
  <w:style w:type="paragraph" w:customStyle="1" w:styleId="Style42">
    <w:name w:val="Style42"/>
    <w:basedOn w:val="Normal"/>
    <w:uiPriority w:val="99"/>
    <w:qFormat/>
    <w:rsid w:val="00AB7957"/>
    <w:pPr>
      <w:spacing w:after="0" w:line="202" w:lineRule="exact"/>
      <w:jc w:val="both"/>
    </w:pPr>
    <w:rPr>
      <w:rFonts w:ascii="Arial" w:hAnsi="Arial" w:cs="Arial"/>
    </w:rPr>
  </w:style>
  <w:style w:type="paragraph" w:customStyle="1" w:styleId="Style51">
    <w:name w:val="Style51"/>
    <w:basedOn w:val="Normal"/>
    <w:uiPriority w:val="99"/>
    <w:qFormat/>
    <w:rsid w:val="00AB7957"/>
    <w:pPr>
      <w:spacing w:after="0" w:line="200" w:lineRule="exact"/>
      <w:jc w:val="both"/>
    </w:pPr>
    <w:rPr>
      <w:rFonts w:ascii="Arial" w:hAnsi="Arial" w:cs="Arial"/>
    </w:rPr>
  </w:style>
  <w:style w:type="character" w:customStyle="1" w:styleId="FontStyle72">
    <w:name w:val="Font Style72"/>
    <w:uiPriority w:val="99"/>
    <w:rsid w:val="00AB7957"/>
    <w:rPr>
      <w:rFonts w:ascii="Times New Roman" w:hAnsi="Times New Roman" w:cs="Times New Roman" w:hint="default"/>
      <w:sz w:val="16"/>
      <w:szCs w:val="16"/>
    </w:rPr>
  </w:style>
  <w:style w:type="character" w:customStyle="1" w:styleId="FontStyle73">
    <w:name w:val="Font Style73"/>
    <w:uiPriority w:val="99"/>
    <w:rsid w:val="00AB7957"/>
    <w:rPr>
      <w:rFonts w:ascii="Times New Roman" w:hAnsi="Times New Roman" w:cs="Times New Roman" w:hint="default"/>
      <w:i/>
      <w:iCs/>
      <w:sz w:val="16"/>
      <w:szCs w:val="16"/>
    </w:rPr>
  </w:style>
  <w:style w:type="character" w:customStyle="1" w:styleId="UnderlinestyleChar20">
    <w:name w:val="Underline style Char2"/>
    <w:rsid w:val="00AB7957"/>
    <w:rPr>
      <w:sz w:val="22"/>
      <w:szCs w:val="24"/>
      <w:u w:val="single"/>
      <w:lang w:val="en-US" w:eastAsia="en-US" w:bidi="ar-SA"/>
    </w:rPr>
  </w:style>
  <w:style w:type="character" w:customStyle="1" w:styleId="FontStyle49">
    <w:name w:val="Font Style49"/>
    <w:uiPriority w:val="99"/>
    <w:rsid w:val="00AB7957"/>
    <w:rPr>
      <w:rFonts w:ascii="Times New Roman" w:hAnsi="Times New Roman" w:cs="Times New Roman"/>
      <w:sz w:val="20"/>
      <w:szCs w:val="20"/>
    </w:rPr>
  </w:style>
  <w:style w:type="character" w:customStyle="1" w:styleId="FontStyle50">
    <w:name w:val="Font Style50"/>
    <w:uiPriority w:val="99"/>
    <w:rsid w:val="00AB7957"/>
    <w:rPr>
      <w:rFonts w:ascii="Times New Roman" w:hAnsi="Times New Roman" w:cs="Times New Roman"/>
      <w:b/>
      <w:bCs/>
      <w:sz w:val="20"/>
      <w:szCs w:val="20"/>
    </w:rPr>
  </w:style>
  <w:style w:type="character" w:customStyle="1" w:styleId="ListBulletChar">
    <w:name w:val="List Bullet Char"/>
    <w:link w:val="ListBullet"/>
    <w:uiPriority w:val="99"/>
    <w:locked/>
    <w:rsid w:val="00AB7957"/>
    <w:rPr>
      <w:rFonts w:ascii="Calibri" w:hAnsi="Calibri"/>
    </w:rPr>
  </w:style>
  <w:style w:type="character" w:customStyle="1" w:styleId="BoldUnderlineChar2Char">
    <w:name w:val="BoldUnderline Char2 Char"/>
    <w:link w:val="BoldUnderlineChar20"/>
    <w:locked/>
    <w:rsid w:val="00AB7957"/>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AB7957"/>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qFormat/>
    <w:rsid w:val="00AB7957"/>
    <w:pPr>
      <w:spacing w:before="100" w:beforeAutospacing="1" w:after="100" w:afterAutospacing="1" w:line="256" w:lineRule="auto"/>
    </w:pPr>
    <w:rPr>
      <w:rFonts w:eastAsia="Times New Roman"/>
    </w:rPr>
  </w:style>
  <w:style w:type="paragraph" w:customStyle="1" w:styleId="Cardstyle0">
    <w:name w:val="Cardstyle"/>
    <w:basedOn w:val="Normal"/>
    <w:next w:val="Normal"/>
    <w:qFormat/>
    <w:rsid w:val="00AB7957"/>
    <w:pPr>
      <w:spacing w:after="0" w:line="256" w:lineRule="auto"/>
    </w:pPr>
    <w:rPr>
      <w:rFonts w:eastAsia="Times New Roman"/>
    </w:rPr>
  </w:style>
  <w:style w:type="character" w:customStyle="1" w:styleId="StyleUnderlining11ptChar">
    <w:name w:val="Style Underlining + 11 pt Char"/>
    <w:basedOn w:val="DefaultParagraphFont"/>
    <w:link w:val="StyleUnderlining11pt"/>
    <w:locked/>
    <w:rsid w:val="00AB7957"/>
    <w:rPr>
      <w:rFonts w:eastAsia="Times New Roman"/>
      <w:u w:val="single"/>
      <w:lang w:val="en-GB"/>
    </w:rPr>
  </w:style>
  <w:style w:type="paragraph" w:customStyle="1" w:styleId="StyleUnderlining11pt">
    <w:name w:val="Style Underlining + 11 pt"/>
    <w:basedOn w:val="Normal"/>
    <w:link w:val="StyleUnderlining11ptChar"/>
    <w:qFormat/>
    <w:rsid w:val="00AB7957"/>
    <w:pPr>
      <w:spacing w:after="0" w:line="256" w:lineRule="auto"/>
    </w:pPr>
    <w:rPr>
      <w:rFonts w:asciiTheme="minorHAnsi" w:eastAsia="Times New Roman" w:hAnsiTheme="minorHAnsi"/>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AB7957"/>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AB7957"/>
    <w:pPr>
      <w:spacing w:after="0" w:line="256" w:lineRule="auto"/>
    </w:pPr>
    <w:rPr>
      <w:rFonts w:asciiTheme="minorHAnsi" w:eastAsia="Times New Roman" w:hAnsiTheme="minorHAnsi"/>
    </w:rPr>
  </w:style>
  <w:style w:type="character" w:customStyle="1" w:styleId="Stylecard11ptBoldUnderlineChar">
    <w:name w:val="Style card + 11 pt Bold Underline Char"/>
    <w:basedOn w:val="cardChar"/>
    <w:link w:val="Stylecard11ptBoldUnderline"/>
    <w:locked/>
    <w:rsid w:val="00AB7957"/>
    <w:rPr>
      <w:rFonts w:ascii="Calibri" w:eastAsia="SimSun" w:hAnsi="Calibri" w:cs="Times New Roman"/>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AB7957"/>
    <w:pPr>
      <w:spacing w:after="0" w:line="256"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
    <w:link w:val="Stylecard8pt"/>
    <w:locked/>
    <w:rsid w:val="00AB7957"/>
    <w:rPr>
      <w:rFonts w:ascii="Calibri" w:eastAsia="Times New Roman" w:hAnsi="Calibri" w:cs="Times New Roman"/>
      <w:color w:val="000000"/>
      <w:kern w:val="32"/>
      <w:sz w:val="20"/>
      <w:u w:val="single"/>
      <w:lang w:eastAsia="ar-SA"/>
    </w:rPr>
  </w:style>
  <w:style w:type="paragraph" w:customStyle="1" w:styleId="Stylecard8pt">
    <w:name w:val="Style card + 8 pt"/>
    <w:basedOn w:val="Normal"/>
    <w:link w:val="Stylecard8ptChar"/>
    <w:qFormat/>
    <w:rsid w:val="00AB7957"/>
    <w:pPr>
      <w:spacing w:after="0" w:line="256"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AB7957"/>
    <w:pPr>
      <w:spacing w:line="256" w:lineRule="auto"/>
    </w:pPr>
    <w:rPr>
      <w:rFonts w:ascii="Georgia" w:hAnsi="Georgia"/>
      <w:b/>
    </w:rPr>
  </w:style>
  <w:style w:type="paragraph" w:customStyle="1" w:styleId="Normal20pt">
    <w:name w:val="Normal  + 20 pt"/>
    <w:basedOn w:val="Normal"/>
    <w:uiPriority w:val="6"/>
    <w:qFormat/>
    <w:rsid w:val="00AB7957"/>
    <w:pPr>
      <w:spacing w:after="0"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AB7957"/>
    <w:rPr>
      <w:rFonts w:eastAsia="Calibri"/>
      <w:u w:val="single"/>
    </w:rPr>
  </w:style>
  <w:style w:type="paragraph" w:customStyle="1" w:styleId="StyleNormalWeb11ptUnderline">
    <w:name w:val="Style Normal (Web) + 11 pt Underline"/>
    <w:basedOn w:val="NormalWeb"/>
    <w:link w:val="StyleNormalWeb11ptUnderlineChar"/>
    <w:qFormat/>
    <w:rsid w:val="00AB7957"/>
    <w:pPr>
      <w:spacing w:line="256" w:lineRule="auto"/>
    </w:pPr>
    <w:rPr>
      <w:rFonts w:asciiTheme="minorHAnsi" w:eastAsia="Calibri" w:hAnsiTheme="minorHAnsi" w:cstheme="minorBidi"/>
      <w:sz w:val="22"/>
      <w:szCs w:val="22"/>
      <w:u w:val="single"/>
    </w:rPr>
  </w:style>
  <w:style w:type="paragraph" w:customStyle="1" w:styleId="conintrotext">
    <w:name w:val="conintrotext"/>
    <w:basedOn w:val="Normal"/>
    <w:uiPriority w:val="99"/>
    <w:qFormat/>
    <w:rsid w:val="00AB7957"/>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AB7957"/>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AB7957"/>
    <w:pPr>
      <w:spacing w:after="0" w:line="256" w:lineRule="auto"/>
    </w:pPr>
    <w:rPr>
      <w:rFonts w:ascii="MS Mincho" w:eastAsia="MS Mincho" w:hAnsiTheme="minorHAnsi"/>
      <w:b/>
      <w:u w:val="single"/>
    </w:rPr>
  </w:style>
  <w:style w:type="paragraph" w:customStyle="1" w:styleId="assert">
    <w:name w:val="assert"/>
    <w:basedOn w:val="Normal"/>
    <w:uiPriority w:val="99"/>
    <w:qFormat/>
    <w:rsid w:val="00AB7957"/>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AB7957"/>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AB7957"/>
    <w:pPr>
      <w:spacing w:after="0" w:line="256" w:lineRule="auto"/>
    </w:pPr>
    <w:rPr>
      <w:rFonts w:ascii="MS Mincho"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AB7957"/>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AB7957"/>
    <w:pPr>
      <w:spacing w:after="0" w:line="256" w:lineRule="auto"/>
    </w:pPr>
    <w:rPr>
      <w:rFonts w:ascii="MS Mincho" w:eastAsia="MS Mincho" w:hAnsiTheme="minorHAnsi"/>
      <w:b/>
      <w:u w:val="single"/>
    </w:rPr>
  </w:style>
  <w:style w:type="character" w:customStyle="1" w:styleId="UnderlineChar2CharCharChar">
    <w:name w:val="Underline Char2 Char Char Char"/>
    <w:locked/>
    <w:rsid w:val="00AB7957"/>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AB7957"/>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AB7957"/>
    <w:pPr>
      <w:spacing w:after="0" w:line="256" w:lineRule="auto"/>
    </w:pPr>
    <w:rPr>
      <w:rFonts w:ascii="MS Mincho" w:eastAsia="MS Mincho" w:hAnsiTheme="minorHAns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AB7957"/>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AB7957"/>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AB7957"/>
    <w:rPr>
      <w:rFonts w:eastAsia="Times New Roman"/>
      <w:u w:val="single"/>
    </w:rPr>
  </w:style>
  <w:style w:type="paragraph" w:customStyle="1" w:styleId="StyleStyle4ArialNarrow9pt">
    <w:name w:val="Style Style4 + Arial Narrow 9 pt"/>
    <w:basedOn w:val="Normal"/>
    <w:link w:val="StyleStyle4ArialNarrow9ptChar"/>
    <w:qFormat/>
    <w:rsid w:val="00AB7957"/>
    <w:pPr>
      <w:spacing w:after="0" w:line="256" w:lineRule="auto"/>
    </w:pPr>
    <w:rPr>
      <w:rFonts w:asciiTheme="minorHAnsi" w:eastAsia="Times New Roman" w:hAnsiTheme="minorHAnsi"/>
      <w:u w:val="single"/>
    </w:rPr>
  </w:style>
  <w:style w:type="character" w:customStyle="1" w:styleId="StyleStyle4ArialNarrow9ptBoldChar">
    <w:name w:val="Style Style4 + Arial Narrow 9 pt Bold Char"/>
    <w:link w:val="StyleStyle4ArialNarrow9ptBold"/>
    <w:locked/>
    <w:rsid w:val="00AB7957"/>
    <w:rPr>
      <w:rFonts w:eastAsia="Times New Roman"/>
      <w:b/>
      <w:bCs/>
      <w:u w:val="single"/>
    </w:rPr>
  </w:style>
  <w:style w:type="paragraph" w:customStyle="1" w:styleId="StyleStyle4ArialNarrow9ptBold">
    <w:name w:val="Style Style4 + Arial Narrow 9 pt Bold"/>
    <w:basedOn w:val="Normal"/>
    <w:link w:val="StyleStyle4ArialNarrow9ptBoldChar"/>
    <w:qFormat/>
    <w:rsid w:val="00AB7957"/>
    <w:pPr>
      <w:spacing w:after="0" w:line="256" w:lineRule="auto"/>
    </w:pPr>
    <w:rPr>
      <w:rFonts w:asciiTheme="minorHAnsi" w:eastAsia="Times New Roman" w:hAnsiTheme="minorHAnsi"/>
      <w:b/>
      <w:bCs/>
      <w:u w:val="single"/>
    </w:rPr>
  </w:style>
  <w:style w:type="character" w:customStyle="1" w:styleId="Citation-AuthorDateChar">
    <w:name w:val="Citation - Author/Date Char"/>
    <w:locked/>
    <w:rsid w:val="00AB7957"/>
    <w:rPr>
      <w:rFonts w:eastAsia="Times New Roman"/>
      <w:b/>
      <w:smallCaps/>
      <w:sz w:val="24"/>
      <w:szCs w:val="24"/>
      <w:u w:val="single"/>
    </w:rPr>
  </w:style>
  <w:style w:type="character" w:customStyle="1" w:styleId="HiddenBlockHeaderChar">
    <w:name w:val="Hidden Block Header Char"/>
    <w:link w:val="HiddenBlockHeader"/>
    <w:locked/>
    <w:rsid w:val="00AB7957"/>
    <w:rPr>
      <w:rFonts w:ascii="Calibri" w:hAnsi="Calibri"/>
    </w:rPr>
  </w:style>
  <w:style w:type="character" w:customStyle="1" w:styleId="ThirdChar">
    <w:name w:val="Third Char"/>
    <w:link w:val="Third"/>
    <w:locked/>
    <w:rsid w:val="00AB7957"/>
    <w:rPr>
      <w:rFonts w:eastAsia="Times New Roman"/>
      <w:b/>
      <w:u w:val="single"/>
      <w:lang w:val="x-none" w:eastAsia="x-none"/>
    </w:rPr>
  </w:style>
  <w:style w:type="paragraph" w:customStyle="1" w:styleId="Third">
    <w:name w:val="Third"/>
    <w:basedOn w:val="Normal"/>
    <w:link w:val="ThirdChar"/>
    <w:qFormat/>
    <w:rsid w:val="00AB7957"/>
    <w:pPr>
      <w:spacing w:after="0" w:line="256" w:lineRule="auto"/>
    </w:pPr>
    <w:rPr>
      <w:rFonts w:asciiTheme="minorHAnsi" w:eastAsia="Times New Roman" w:hAnsiTheme="minorHAnsi"/>
      <w:b/>
      <w:u w:val="single"/>
      <w:lang w:val="x-none" w:eastAsia="x-none"/>
    </w:rPr>
  </w:style>
  <w:style w:type="paragraph" w:customStyle="1" w:styleId="Heading2Char2CharChar10">
    <w:name w:val="Heading 2 Char2 Char Char1"/>
    <w:aliases w:val="Char Char Char Char Char Char1 Char Char Char Char Char"/>
    <w:next w:val="Normal"/>
    <w:qFormat/>
    <w:rsid w:val="00AB7957"/>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ocked/>
    <w:rsid w:val="00AB7957"/>
    <w:rPr>
      <w:rFonts w:eastAsia="Times New Roman"/>
      <w:b/>
      <w:szCs w:val="24"/>
      <w:u w:val="thick"/>
    </w:rPr>
  </w:style>
  <w:style w:type="paragraph" w:customStyle="1" w:styleId="SynergyTag">
    <w:name w:val="SynergyTag"/>
    <w:basedOn w:val="Normal"/>
    <w:uiPriority w:val="99"/>
    <w:qFormat/>
    <w:rsid w:val="00AB7957"/>
    <w:pPr>
      <w:spacing w:after="0" w:line="256" w:lineRule="auto"/>
    </w:pPr>
    <w:rPr>
      <w:b/>
    </w:rPr>
  </w:style>
  <w:style w:type="paragraph" w:customStyle="1" w:styleId="CiteSmallText">
    <w:name w:val="Cite Small Text"/>
    <w:basedOn w:val="Normal"/>
    <w:uiPriority w:val="99"/>
    <w:qFormat/>
    <w:rsid w:val="00AB7957"/>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AB7957"/>
    <w:rPr>
      <w:lang w:val="x-none"/>
    </w:rPr>
  </w:style>
  <w:style w:type="paragraph" w:customStyle="1" w:styleId="Cards1CharChar">
    <w:name w:val="Cards1 Char Char"/>
    <w:basedOn w:val="Normal"/>
    <w:link w:val="Cards1CharCharChar"/>
    <w:qFormat/>
    <w:rsid w:val="00AB7957"/>
    <w:pPr>
      <w:autoSpaceDE w:val="0"/>
      <w:autoSpaceDN w:val="0"/>
      <w:adjustRightInd w:val="0"/>
      <w:spacing w:after="0" w:line="256" w:lineRule="auto"/>
      <w:ind w:left="432" w:right="432"/>
      <w:jc w:val="both"/>
    </w:pPr>
    <w:rPr>
      <w:rFonts w:asciiTheme="minorHAnsi" w:hAnsiTheme="minorHAnsi"/>
      <w:lang w:val="x-none"/>
    </w:rPr>
  </w:style>
  <w:style w:type="character" w:customStyle="1" w:styleId="SwagChar">
    <w:name w:val="Swag Char"/>
    <w:link w:val="Swag"/>
    <w:locked/>
    <w:rsid w:val="00AB7957"/>
    <w:rPr>
      <w:color w:val="0000FF"/>
      <w:sz w:val="12"/>
      <w:u w:val="single"/>
    </w:rPr>
  </w:style>
  <w:style w:type="paragraph" w:customStyle="1" w:styleId="Swag">
    <w:name w:val="Swag"/>
    <w:basedOn w:val="Normal"/>
    <w:link w:val="SwagChar"/>
    <w:qFormat/>
    <w:rsid w:val="00AB7957"/>
    <w:pPr>
      <w:spacing w:after="0" w:line="256"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AB7957"/>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AB7957"/>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AB7957"/>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AB7957"/>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AB7957"/>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AB7957"/>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AB7957"/>
    <w:rPr>
      <w:rFonts w:eastAsia="Times New Roman"/>
      <w:b/>
      <w:bCs/>
      <w:u w:val="single"/>
    </w:rPr>
  </w:style>
  <w:style w:type="paragraph" w:customStyle="1" w:styleId="StyleUnderlineChar11ptBold2">
    <w:name w:val="Style Underline Char + 11 pt Bold2"/>
    <w:basedOn w:val="Normal"/>
    <w:link w:val="StyleUnderlineChar11ptBold2Char"/>
    <w:qFormat/>
    <w:rsid w:val="00AB7957"/>
    <w:pPr>
      <w:spacing w:after="0" w:line="256" w:lineRule="auto"/>
    </w:pPr>
    <w:rPr>
      <w:rFonts w:asciiTheme="minorHAnsi" w:eastAsia="Times New Roman" w:hAnsiTheme="minorHAnsi"/>
      <w:b/>
      <w:bCs/>
      <w:u w:val="single"/>
    </w:rPr>
  </w:style>
  <w:style w:type="character" w:customStyle="1" w:styleId="StyleStyleUnderlineTimesNewRoman11ptChar">
    <w:name w:val="Style Style Underline + Times New Roman + 11 pt Char"/>
    <w:link w:val="StyleStyleUnderlineTimesNewRoman11pt"/>
    <w:locked/>
    <w:rsid w:val="00AB7957"/>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AB7957"/>
    <w:pPr>
      <w:spacing w:after="0" w:line="256" w:lineRule="auto"/>
    </w:pPr>
    <w:rPr>
      <w:rFonts w:asciiTheme="minorHAnsi" w:eastAsia="Times New Roman" w:hAnsiTheme="minorHAnsi"/>
      <w:u w:val="single"/>
    </w:rPr>
  </w:style>
  <w:style w:type="character" w:customStyle="1" w:styleId="StyleStyleUnderlineTimesNewRomanBold11ptNotBoldChar">
    <w:name w:val="Style Style Underline + Times New Roman Bold + 11 pt Not Bold Char"/>
    <w:link w:val="StyleStyleUnderlineTimesNewRomanBold11ptNotBold"/>
    <w:locked/>
    <w:rsid w:val="00AB7957"/>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AB7957"/>
    <w:pPr>
      <w:spacing w:after="0" w:line="256" w:lineRule="auto"/>
    </w:pPr>
    <w:rPr>
      <w:rFonts w:asciiTheme="minorHAnsi" w:eastAsia="Times New Roman" w:hAnsiTheme="minorHAnsi"/>
      <w:u w:val="single"/>
    </w:rPr>
  </w:style>
  <w:style w:type="character" w:customStyle="1" w:styleId="TagsCharCharCharChar">
    <w:name w:val="Tags Char Char Char Char"/>
    <w:locked/>
    <w:rsid w:val="00AB7957"/>
    <w:rPr>
      <w:rFonts w:ascii="Times New Roman" w:eastAsia="Times New Roman" w:hAnsi="Times New Roman" w:cs="Times New Roman"/>
      <w:b/>
      <w:sz w:val="24"/>
      <w:szCs w:val="24"/>
    </w:rPr>
  </w:style>
  <w:style w:type="character" w:customStyle="1" w:styleId="NothingCharChar">
    <w:name w:val="Nothing Char Char"/>
    <w:link w:val="NothingCharCharChar"/>
    <w:locked/>
    <w:rsid w:val="00AB7957"/>
  </w:style>
  <w:style w:type="paragraph" w:customStyle="1" w:styleId="NothingCharCharChar">
    <w:name w:val="Nothing Char Char Char"/>
    <w:link w:val="NothingCharChar"/>
    <w:qFormat/>
    <w:rsid w:val="00AB7957"/>
    <w:pPr>
      <w:spacing w:after="0" w:line="240" w:lineRule="auto"/>
      <w:jc w:val="both"/>
    </w:pPr>
  </w:style>
  <w:style w:type="paragraph" w:customStyle="1" w:styleId="StyleLeft021">
    <w:name w:val="Style Left:  0.2&quot;1"/>
    <w:basedOn w:val="Normal"/>
    <w:uiPriority w:val="99"/>
    <w:qFormat/>
    <w:rsid w:val="00AB7957"/>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AB7957"/>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AB7957"/>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AB7957"/>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AB7957"/>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paragraph" w:customStyle="1" w:styleId="BlockTitle20">
    <w:name w:val="Block Title #2"/>
    <w:basedOn w:val="Normal"/>
    <w:uiPriority w:val="99"/>
    <w:qFormat/>
    <w:rsid w:val="00AB7957"/>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qFormat/>
    <w:rsid w:val="00AB7957"/>
    <w:pPr>
      <w:spacing w:after="0" w:line="256" w:lineRule="auto"/>
    </w:pPr>
    <w:rPr>
      <w:b/>
    </w:rPr>
  </w:style>
  <w:style w:type="paragraph" w:customStyle="1" w:styleId="CM27">
    <w:name w:val="CM27"/>
    <w:basedOn w:val="Normal"/>
    <w:next w:val="Normal"/>
    <w:qFormat/>
    <w:rsid w:val="00AB7957"/>
    <w:pPr>
      <w:autoSpaceDE w:val="0"/>
      <w:autoSpaceDN w:val="0"/>
      <w:adjustRightInd w:val="0"/>
      <w:spacing w:after="0"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AB7957"/>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AB7957"/>
    <w:rPr>
      <w:szCs w:val="24"/>
      <w:u w:val="single"/>
      <w:lang w:val="en-US" w:eastAsia="en-US" w:bidi="ar-SA"/>
    </w:rPr>
  </w:style>
  <w:style w:type="character" w:customStyle="1" w:styleId="BoldUnderlineCharChar3">
    <w:name w:val="BoldUnderline Char Char3"/>
    <w:rsid w:val="00AB7957"/>
    <w:rPr>
      <w:b/>
      <w:bCs w:val="0"/>
      <w:szCs w:val="24"/>
      <w:u w:val="single"/>
      <w:lang w:val="en-US" w:eastAsia="en-US" w:bidi="ar-SA"/>
    </w:rPr>
  </w:style>
  <w:style w:type="character" w:customStyle="1" w:styleId="UnderlineCharChar3">
    <w:name w:val="Underline Char Char3"/>
    <w:rsid w:val="00AB7957"/>
    <w:rPr>
      <w:szCs w:val="24"/>
      <w:u w:val="single"/>
      <w:lang w:val="en-US" w:eastAsia="en-US" w:bidi="ar-SA"/>
    </w:rPr>
  </w:style>
  <w:style w:type="character" w:customStyle="1" w:styleId="BoldUnderlineCharChar2">
    <w:name w:val="BoldUnderline Char Char2"/>
    <w:rsid w:val="00AB7957"/>
    <w:rPr>
      <w:b/>
      <w:bCs w:val="0"/>
      <w:szCs w:val="24"/>
      <w:u w:val="single"/>
      <w:lang w:val="en-US" w:eastAsia="en-US" w:bidi="ar-SA"/>
    </w:rPr>
  </w:style>
  <w:style w:type="character" w:customStyle="1" w:styleId="volume-issue">
    <w:name w:val="volume-issue"/>
    <w:rsid w:val="00AB7957"/>
    <w:rPr>
      <w:rFonts w:ascii="Times New Roman" w:hAnsi="Times New Roman" w:cs="Times New Roman" w:hint="default"/>
    </w:rPr>
  </w:style>
  <w:style w:type="character" w:customStyle="1" w:styleId="boldness1">
    <w:name w:val="boldness1"/>
    <w:rsid w:val="00AB7957"/>
  </w:style>
  <w:style w:type="character" w:customStyle="1" w:styleId="story-author">
    <w:name w:val="story-author"/>
    <w:basedOn w:val="DefaultParagraphFont"/>
    <w:rsid w:val="00AB7957"/>
  </w:style>
  <w:style w:type="character" w:customStyle="1" w:styleId="Heading3CharCharCharChar">
    <w:name w:val="Heading 3 Char Char Char Char"/>
    <w:basedOn w:val="DefaultParagraphFont"/>
    <w:rsid w:val="00AB7957"/>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AB7957"/>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AB7957"/>
  </w:style>
  <w:style w:type="character" w:customStyle="1" w:styleId="StyleStyle4CharTimesNewRoman11ptItalic">
    <w:name w:val="Style Style4 Char + Times New Roman 11 pt Italic"/>
    <w:basedOn w:val="DefaultParagraphFont"/>
    <w:rsid w:val="00AB7957"/>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AB7957"/>
  </w:style>
  <w:style w:type="character" w:customStyle="1" w:styleId="ad">
    <w:name w:val="_"/>
    <w:basedOn w:val="DefaultParagraphFont"/>
    <w:rsid w:val="00AB7957"/>
  </w:style>
  <w:style w:type="character" w:customStyle="1" w:styleId="Heading3CharCharCharChar1">
    <w:name w:val="Heading 3 Char Char Char Char1"/>
    <w:rsid w:val="00AB7957"/>
    <w:rPr>
      <w:rFonts w:ascii="Arial" w:hAnsi="Arial" w:cs="Arial" w:hint="default"/>
      <w:bCs/>
      <w:szCs w:val="26"/>
      <w:u w:val="single"/>
      <w:lang w:val="en-US" w:eastAsia="en-US" w:bidi="ar-SA"/>
    </w:rPr>
  </w:style>
  <w:style w:type="character" w:customStyle="1" w:styleId="comment-body">
    <w:name w:val="comment-body"/>
    <w:rsid w:val="00AB7957"/>
  </w:style>
  <w:style w:type="character" w:customStyle="1" w:styleId="UnderlineCharCharChar1">
    <w:name w:val="Underline Char Char Char1"/>
    <w:rsid w:val="00AB7957"/>
    <w:rPr>
      <w:u w:val="single"/>
      <w:lang w:val="en-US" w:eastAsia="en-US" w:bidi="ar-SA"/>
    </w:rPr>
  </w:style>
  <w:style w:type="character" w:customStyle="1" w:styleId="reality">
    <w:name w:val="reality"/>
    <w:rsid w:val="00AB7957"/>
  </w:style>
  <w:style w:type="character" w:customStyle="1" w:styleId="UnderlineChar1Char">
    <w:name w:val="Underline Char1 Char"/>
    <w:rsid w:val="00AB7957"/>
    <w:rPr>
      <w:rFonts w:ascii="Calibri" w:eastAsia="MS Mincho" w:hAnsi="Calibri" w:cs="Calibri" w:hint="default"/>
      <w:szCs w:val="20"/>
      <w:u w:val="single"/>
    </w:rPr>
  </w:style>
  <w:style w:type="character" w:customStyle="1" w:styleId="StyleBoldandUnderlineCharChar29pt">
    <w:name w:val="Style Bold and Underline Char Char2 + 9 pt"/>
    <w:rsid w:val="00AB7957"/>
    <w:rPr>
      <w:rFonts w:ascii="Times New Roman" w:hAnsi="Times New Roman" w:cs="Times New Roman" w:hint="default"/>
      <w:b/>
      <w:bCs/>
      <w:noProof w:val="0"/>
      <w:sz w:val="20"/>
      <w:u w:val="single"/>
    </w:rPr>
  </w:style>
  <w:style w:type="character" w:customStyle="1" w:styleId="StyleUnderlineCharChar19pt">
    <w:name w:val="Style Underline Char Char1 + 9 pt"/>
    <w:rsid w:val="00AB7957"/>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AB7957"/>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AB7957"/>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AB7957"/>
    <w:rPr>
      <w:rFonts w:ascii="Times New Roman" w:hAnsi="Times New Roman" w:cs="Times New Roman" w:hint="default"/>
      <w:sz w:val="20"/>
      <w:u w:val="dottedHeavy"/>
    </w:rPr>
  </w:style>
  <w:style w:type="character" w:customStyle="1" w:styleId="article-record-publication-volume-issue">
    <w:name w:val="article-record-publication-volume-issue"/>
    <w:rsid w:val="00AB7957"/>
  </w:style>
  <w:style w:type="character" w:customStyle="1" w:styleId="resultbodyblack">
    <w:name w:val="resultbodyblack"/>
    <w:rsid w:val="00AB7957"/>
    <w:rPr>
      <w:rFonts w:ascii="Times New Roman" w:hAnsi="Times New Roman" w:cs="Times New Roman" w:hint="default"/>
    </w:rPr>
  </w:style>
  <w:style w:type="character" w:customStyle="1" w:styleId="quotechar0">
    <w:name w:val="quotechar"/>
    <w:rsid w:val="00AB7957"/>
  </w:style>
  <w:style w:type="character" w:customStyle="1" w:styleId="3TagCite">
    <w:name w:val="3 Tag/Cite"/>
    <w:rsid w:val="00AB7957"/>
    <w:rPr>
      <w:rFonts w:ascii="Times New Roman" w:hAnsi="Times New Roman" w:cs="Times New Roman" w:hint="default"/>
      <w:b/>
      <w:bCs w:val="0"/>
    </w:rPr>
  </w:style>
  <w:style w:type="character" w:customStyle="1" w:styleId="4Qualifications">
    <w:name w:val="4 Qualifications"/>
    <w:rsid w:val="00AB7957"/>
    <w:rPr>
      <w:rFonts w:ascii="Times New Roman" w:hAnsi="Times New Roman" w:cs="Times New Roman" w:hint="default"/>
      <w:sz w:val="19"/>
    </w:rPr>
  </w:style>
  <w:style w:type="character" w:customStyle="1" w:styleId="6Underlined">
    <w:name w:val="6 Underlined"/>
    <w:rsid w:val="00AB7957"/>
    <w:rPr>
      <w:rFonts w:ascii="Times New Roman" w:hAnsi="Times New Roman" w:cs="Times New Roman" w:hint="default"/>
      <w:b/>
      <w:bCs w:val="0"/>
      <w:sz w:val="21"/>
      <w:u w:val="single"/>
    </w:rPr>
  </w:style>
  <w:style w:type="character" w:customStyle="1" w:styleId="nohighlighting">
    <w:name w:val="no highlighting"/>
    <w:rsid w:val="00AB7957"/>
    <w:rPr>
      <w:rFonts w:ascii="Times New Roman" w:hAnsi="Times New Roman" w:cs="Times New Roman" w:hint="default"/>
      <w:color w:val="auto"/>
      <w:sz w:val="20"/>
      <w:u w:val="thick"/>
      <w:bdr w:val="none" w:sz="0" w:space="0" w:color="auto" w:frame="1"/>
    </w:rPr>
  </w:style>
  <w:style w:type="character" w:customStyle="1" w:styleId="CharChar61">
    <w:name w:val="Char Char61"/>
    <w:rsid w:val="00AB7957"/>
    <w:rPr>
      <w:rFonts w:ascii="Arial" w:hAnsi="Arial" w:cs="Arial" w:hint="default"/>
      <w:bCs/>
      <w:sz w:val="16"/>
      <w:szCs w:val="26"/>
      <w:lang w:val="en-US" w:eastAsia="en-US" w:bidi="ar-SA"/>
    </w:rPr>
  </w:style>
  <w:style w:type="character" w:customStyle="1" w:styleId="styledate">
    <w:name w:val="styledate"/>
    <w:rsid w:val="00AB7957"/>
  </w:style>
  <w:style w:type="character" w:customStyle="1" w:styleId="StyleUnderlineChar9ptChar">
    <w:name w:val="Style Underline Char + 9 pt Char"/>
    <w:rsid w:val="00AB7957"/>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AB7957"/>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AB7957"/>
    <w:rPr>
      <w:b/>
      <w:bCs w:val="0"/>
      <w:szCs w:val="24"/>
      <w:u w:val="single"/>
      <w:lang w:val="en-US" w:eastAsia="en-US" w:bidi="ar-SA"/>
    </w:rPr>
  </w:style>
  <w:style w:type="character" w:customStyle="1" w:styleId="BoldandUnderlineChar1Char2">
    <w:name w:val="Bold and Underline Char1 Char2"/>
    <w:rsid w:val="00AB7957"/>
    <w:rPr>
      <w:b/>
      <w:bCs w:val="0"/>
      <w:szCs w:val="24"/>
      <w:u w:val="single"/>
      <w:lang w:val="en-US" w:eastAsia="en-US" w:bidi="ar-SA"/>
    </w:rPr>
  </w:style>
  <w:style w:type="character" w:customStyle="1" w:styleId="BoldandUnderlineCharChar1">
    <w:name w:val="Bold and Underline Char Char1"/>
    <w:rsid w:val="00AB7957"/>
    <w:rPr>
      <w:b/>
      <w:bCs w:val="0"/>
      <w:szCs w:val="24"/>
      <w:u w:val="single"/>
      <w:lang w:val="en-US" w:eastAsia="en-US" w:bidi="ar-SA"/>
    </w:rPr>
  </w:style>
  <w:style w:type="character" w:customStyle="1" w:styleId="authoraffil">
    <w:name w:val="authoraffil"/>
    <w:rsid w:val="00AB7957"/>
  </w:style>
  <w:style w:type="character" w:customStyle="1" w:styleId="CharChar8">
    <w:name w:val="Char Char8"/>
    <w:rsid w:val="00AB7957"/>
    <w:rPr>
      <w:rFonts w:ascii="Georgia" w:eastAsia="Times New Roman" w:hAnsi="Georgia" w:hint="default"/>
      <w:b/>
      <w:bCs/>
      <w:sz w:val="30"/>
      <w:szCs w:val="28"/>
      <w:u w:val="single"/>
    </w:rPr>
  </w:style>
  <w:style w:type="character" w:customStyle="1" w:styleId="StyleArial6ptBold">
    <w:name w:val="Style Arial 6 pt Bold"/>
    <w:rsid w:val="00AB7957"/>
    <w:rPr>
      <w:rFonts w:ascii="Arial" w:hAnsi="Arial" w:cs="Arial" w:hint="default"/>
      <w:bCs/>
      <w:sz w:val="12"/>
    </w:rPr>
  </w:style>
  <w:style w:type="character" w:customStyle="1" w:styleId="Heading2Char5">
    <w:name w:val="Heading 2 Char5"/>
    <w:rsid w:val="00AB7957"/>
    <w:rPr>
      <w:rFonts w:ascii="Garamond" w:hAnsi="Garamond" w:cs="Arial" w:hint="default"/>
      <w:b/>
      <w:bCs/>
      <w:iCs/>
      <w:sz w:val="24"/>
      <w:szCs w:val="28"/>
      <w:lang w:val="en-US" w:eastAsia="en-US" w:bidi="ar-SA"/>
    </w:rPr>
  </w:style>
  <w:style w:type="character" w:customStyle="1" w:styleId="boldcitationChar">
    <w:name w:val="bold citation Char"/>
    <w:rsid w:val="00AB7957"/>
    <w:rPr>
      <w:rFonts w:ascii="Arial" w:hAnsi="Arial" w:cs="Arial" w:hint="default"/>
      <w:b/>
      <w:bCs w:val="0"/>
      <w:sz w:val="28"/>
      <w:szCs w:val="24"/>
      <w:u w:val="thick"/>
      <w:lang w:val="en-US" w:eastAsia="en-US" w:bidi="ar-SA"/>
    </w:rPr>
  </w:style>
  <w:style w:type="character" w:customStyle="1" w:styleId="BoldunderlineChar4">
    <w:name w:val="Bold/underline Char"/>
    <w:rsid w:val="00AB7957"/>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AB7957"/>
  </w:style>
  <w:style w:type="character" w:customStyle="1" w:styleId="tagCharCharChar1">
    <w:name w:val="tag Char Char Char1"/>
    <w:rsid w:val="00AB7957"/>
    <w:rPr>
      <w:b/>
      <w:bCs w:val="0"/>
      <w:sz w:val="24"/>
      <w:lang w:val="en-US" w:eastAsia="en-US" w:bidi="ar-SA"/>
    </w:rPr>
  </w:style>
  <w:style w:type="character" w:customStyle="1" w:styleId="bylines">
    <w:name w:val="bylines"/>
    <w:basedOn w:val="DefaultParagraphFont"/>
    <w:rsid w:val="00AB7957"/>
  </w:style>
  <w:style w:type="character" w:customStyle="1" w:styleId="StyleStyleBoldUnderlineUnderlineIntenseEmphasis1apple-style-2">
    <w:name w:val="Style Style Bold UnderlineUnderlineIntense Emphasis1apple-style-...2"/>
    <w:basedOn w:val="DefaultParagraphFont"/>
    <w:rsid w:val="00AB7957"/>
    <w:rPr>
      <w:b w:val="0"/>
      <w:bCs/>
      <w:sz w:val="22"/>
      <w:u w:val="single"/>
    </w:rPr>
  </w:style>
  <w:style w:type="character" w:customStyle="1" w:styleId="FontStyle57">
    <w:name w:val="Font Style57"/>
    <w:rsid w:val="00AB7957"/>
    <w:rPr>
      <w:rFonts w:ascii="Georgia" w:hAnsi="Georgia" w:cs="Georgia" w:hint="default"/>
      <w:b/>
      <w:bCs/>
      <w:sz w:val="14"/>
      <w:szCs w:val="14"/>
    </w:rPr>
  </w:style>
  <w:style w:type="character" w:customStyle="1" w:styleId="FontStyle89">
    <w:name w:val="Font Style89"/>
    <w:rsid w:val="00AB7957"/>
    <w:rPr>
      <w:rFonts w:ascii="Times New Roman" w:hAnsi="Times New Roman" w:cs="Times New Roman" w:hint="default"/>
      <w:b/>
      <w:bCs/>
      <w:smallCaps/>
      <w:spacing w:val="40"/>
      <w:sz w:val="16"/>
      <w:szCs w:val="16"/>
    </w:rPr>
  </w:style>
  <w:style w:type="character" w:customStyle="1" w:styleId="hvr">
    <w:name w:val="hvr"/>
    <w:basedOn w:val="DefaultParagraphFont"/>
    <w:rsid w:val="00AB7957"/>
  </w:style>
  <w:style w:type="paragraph" w:customStyle="1" w:styleId="svarticle">
    <w:name w:val="svarticle"/>
    <w:basedOn w:val="Normal"/>
    <w:uiPriority w:val="99"/>
    <w:qFormat/>
    <w:rsid w:val="00AB7957"/>
    <w:pPr>
      <w:spacing w:before="100" w:beforeAutospacing="1" w:after="100" w:afterAutospacing="1" w:line="240" w:lineRule="auto"/>
    </w:pPr>
    <w:rPr>
      <w:rFonts w:eastAsia="Times New Roman"/>
    </w:rPr>
  </w:style>
  <w:style w:type="character" w:customStyle="1" w:styleId="cardChar20">
    <w:name w:val="card Char2"/>
    <w:basedOn w:val="DefaultParagraphFont"/>
    <w:rsid w:val="00AB7957"/>
    <w:rPr>
      <w:rFonts w:ascii="Times New Roman" w:hAnsi="Times New Roman" w:cs="Calibri"/>
      <w:szCs w:val="20"/>
    </w:rPr>
  </w:style>
  <w:style w:type="paragraph" w:customStyle="1" w:styleId="Pol">
    <w:name w:val="Pol"/>
    <w:basedOn w:val="Heading2"/>
    <w:uiPriority w:val="99"/>
    <w:qFormat/>
    <w:rsid w:val="00AB7957"/>
    <w:pPr>
      <w:spacing w:before="480" w:line="240" w:lineRule="auto"/>
    </w:pPr>
    <w:rPr>
      <w:bCs/>
      <w:caps/>
    </w:rPr>
  </w:style>
  <w:style w:type="paragraph" w:customStyle="1" w:styleId="Style70">
    <w:name w:val="Style7"/>
    <w:basedOn w:val="Normal"/>
    <w:uiPriority w:val="99"/>
    <w:qFormat/>
    <w:rsid w:val="00AB7957"/>
    <w:pPr>
      <w:widowControl w:val="0"/>
      <w:autoSpaceDE w:val="0"/>
      <w:autoSpaceDN w:val="0"/>
      <w:adjustRightInd w:val="0"/>
      <w:spacing w:after="0" w:line="229" w:lineRule="exact"/>
    </w:pPr>
    <w:rPr>
      <w:rFonts w:ascii="Arial Narrow" w:hAnsi="Arial Narrow"/>
    </w:rPr>
  </w:style>
  <w:style w:type="character" w:customStyle="1" w:styleId="red">
    <w:name w:val="red"/>
    <w:basedOn w:val="DefaultParagraphFont"/>
    <w:rsid w:val="00AB7957"/>
  </w:style>
  <w:style w:type="character" w:customStyle="1" w:styleId="Footnote2Char">
    <w:name w:val="Footnote2 Char"/>
    <w:link w:val="Footnote2"/>
    <w:locked/>
    <w:rsid w:val="00AB7957"/>
  </w:style>
  <w:style w:type="paragraph" w:customStyle="1" w:styleId="Footnote2">
    <w:name w:val="Footnote2"/>
    <w:basedOn w:val="Normal"/>
    <w:next w:val="Normal"/>
    <w:link w:val="Footnote2Char"/>
    <w:autoRedefine/>
    <w:qFormat/>
    <w:rsid w:val="00AB7957"/>
    <w:pPr>
      <w:spacing w:after="120" w:line="480" w:lineRule="auto"/>
    </w:pPr>
    <w:rPr>
      <w:rFonts w:asciiTheme="minorHAnsi" w:hAnsiTheme="minorHAnsi"/>
    </w:rPr>
  </w:style>
  <w:style w:type="paragraph" w:customStyle="1" w:styleId="xhead">
    <w:name w:val="xhead"/>
    <w:basedOn w:val="Normal"/>
    <w:uiPriority w:val="99"/>
    <w:qFormat/>
    <w:rsid w:val="00AB7957"/>
    <w:pPr>
      <w:spacing w:before="100" w:beforeAutospacing="1" w:after="100" w:afterAutospacing="1" w:line="240" w:lineRule="auto"/>
    </w:pPr>
  </w:style>
  <w:style w:type="character" w:customStyle="1" w:styleId="Heading5Char1">
    <w:name w:val="Heading 5 Char1"/>
    <w:aliases w:val="Text Char1"/>
    <w:basedOn w:val="DefaultParagraphFont"/>
    <w:semiHidden/>
    <w:rsid w:val="00AB7957"/>
    <w:rPr>
      <w:rFonts w:asciiTheme="majorHAnsi" w:eastAsiaTheme="majorEastAsia" w:hAnsiTheme="majorHAnsi" w:cstheme="majorBidi"/>
      <w:color w:val="1F4D78" w:themeColor="accent1" w:themeShade="7F"/>
      <w:sz w:val="22"/>
      <w:szCs w:val="22"/>
    </w:rPr>
  </w:style>
  <w:style w:type="paragraph" w:customStyle="1" w:styleId="headlinemeta">
    <w:name w:val="headline_meta"/>
    <w:basedOn w:val="Normal"/>
    <w:uiPriority w:val="99"/>
    <w:qFormat/>
    <w:rsid w:val="00AB7957"/>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AB7957"/>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AB7957"/>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AB7957"/>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AB7957"/>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AB7957"/>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AB7957"/>
    <w:pPr>
      <w:spacing w:before="100" w:beforeAutospacing="1" w:after="100" w:afterAutospacing="1" w:line="240" w:lineRule="auto"/>
    </w:pPr>
    <w:rPr>
      <w:rFonts w:ascii="Times" w:hAnsi="Times"/>
      <w:szCs w:val="20"/>
    </w:rPr>
  </w:style>
  <w:style w:type="paragraph" w:customStyle="1" w:styleId="UnderlineStyle0">
    <w:name w:val="Underline Style"/>
    <w:basedOn w:val="Normal"/>
    <w:link w:val="UnderlineStyleChar"/>
    <w:qFormat/>
    <w:rsid w:val="00AB7957"/>
    <w:pPr>
      <w:spacing w:after="0" w:line="240" w:lineRule="auto"/>
    </w:pPr>
    <w:rPr>
      <w:rFonts w:asciiTheme="minorHAnsi" w:hAnsiTheme="minorHAnsi"/>
    </w:rPr>
  </w:style>
  <w:style w:type="paragraph" w:customStyle="1" w:styleId="ReadCharCh1">
    <w:name w:val="Read Char Ch1"/>
    <w:basedOn w:val="Normal"/>
    <w:next w:val="Normal"/>
    <w:uiPriority w:val="3"/>
    <w:qFormat/>
    <w:rsid w:val="00AB7957"/>
    <w:pPr>
      <w:keepNext/>
      <w:keepLines/>
      <w:pageBreakBefore/>
      <w:spacing w:before="200" w:after="0" w:line="240" w:lineRule="auto"/>
      <w:jc w:val="center"/>
      <w:outlineLvl w:val="2"/>
    </w:pPr>
    <w:rPr>
      <w:b/>
      <w:bCs/>
      <w:sz w:val="32"/>
      <w:u w:val="single"/>
    </w:rPr>
  </w:style>
  <w:style w:type="paragraph" w:customStyle="1" w:styleId="DocumentMap1">
    <w:name w:val="Document Map1"/>
    <w:basedOn w:val="Normal"/>
    <w:next w:val="DocumentMap"/>
    <w:uiPriority w:val="99"/>
    <w:semiHidden/>
    <w:qFormat/>
    <w:rsid w:val="00AB7957"/>
    <w:pPr>
      <w:spacing w:after="0" w:line="240" w:lineRule="auto"/>
    </w:pPr>
    <w:rPr>
      <w:rFonts w:ascii="Lucida Grande" w:eastAsia="Cambria" w:hAnsi="Lucida Grande"/>
    </w:rPr>
  </w:style>
  <w:style w:type="paragraph" w:customStyle="1" w:styleId="Pa16">
    <w:name w:val="Pa16"/>
    <w:basedOn w:val="Default"/>
    <w:next w:val="Default"/>
    <w:uiPriority w:val="99"/>
    <w:qFormat/>
    <w:rsid w:val="00AB7957"/>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AB7957"/>
    <w:pPr>
      <w:spacing w:before="100" w:beforeAutospacing="1" w:after="100" w:afterAutospacing="1" w:line="240" w:lineRule="auto"/>
    </w:pPr>
  </w:style>
  <w:style w:type="paragraph" w:customStyle="1" w:styleId="Pa22">
    <w:name w:val="Pa2+2"/>
    <w:basedOn w:val="Default"/>
    <w:next w:val="Default"/>
    <w:uiPriority w:val="99"/>
    <w:qFormat/>
    <w:rsid w:val="00AB7957"/>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AB7957"/>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AB7957"/>
    <w:pPr>
      <w:spacing w:before="100" w:beforeAutospacing="1" w:after="100" w:afterAutospacing="1" w:line="240" w:lineRule="auto"/>
    </w:pPr>
  </w:style>
  <w:style w:type="paragraph" w:customStyle="1" w:styleId="Number">
    <w:name w:val="Number"/>
    <w:basedOn w:val="Heading2"/>
    <w:qFormat/>
    <w:rsid w:val="00AB7957"/>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character" w:customStyle="1" w:styleId="CITEChar1">
    <w:name w:val="CITE Char"/>
    <w:basedOn w:val="DefaultParagraphFont"/>
    <w:link w:val="CITE1"/>
    <w:locked/>
    <w:rsid w:val="00AB7957"/>
    <w:rPr>
      <w:rFonts w:ascii="Calibri" w:eastAsia="Times New Roman" w:hAnsi="Calibri" w:cs="Arial"/>
      <w:bCs/>
      <w:iCs/>
      <w:sz w:val="20"/>
      <w:szCs w:val="20"/>
    </w:rPr>
  </w:style>
  <w:style w:type="paragraph" w:customStyle="1" w:styleId="CITEF3">
    <w:name w:val="CITE F3"/>
    <w:uiPriority w:val="99"/>
    <w:qFormat/>
    <w:rsid w:val="00AB7957"/>
    <w:pPr>
      <w:spacing w:after="0" w:line="240" w:lineRule="auto"/>
    </w:pPr>
    <w:rPr>
      <w:rFonts w:ascii="Palatino" w:eastAsia="SimSun" w:hAnsi="Palatino" w:cs="Times New Roman"/>
      <w:b/>
      <w:szCs w:val="24"/>
      <w:lang w:eastAsia="zh-CN"/>
    </w:rPr>
  </w:style>
  <w:style w:type="character" w:customStyle="1" w:styleId="viewstorydateline">
    <w:name w:val="viewstorydateline"/>
    <w:basedOn w:val="DefaultParagraphFont"/>
    <w:rsid w:val="00AB7957"/>
  </w:style>
  <w:style w:type="character" w:customStyle="1" w:styleId="meta-sep">
    <w:name w:val="meta-sep"/>
    <w:basedOn w:val="DefaultParagraphFont"/>
    <w:rsid w:val="00AB7957"/>
  </w:style>
  <w:style w:type="character" w:customStyle="1" w:styleId="A19">
    <w:name w:val="A19"/>
    <w:uiPriority w:val="99"/>
    <w:rsid w:val="00AB7957"/>
    <w:rPr>
      <w:rFonts w:ascii="Georgia" w:hAnsi="Georgia" w:cs="Georgia" w:hint="default"/>
      <w:color w:val="000000"/>
      <w:sz w:val="20"/>
      <w:szCs w:val="20"/>
      <w:u w:val="single"/>
    </w:rPr>
  </w:style>
  <w:style w:type="character" w:customStyle="1" w:styleId="A130">
    <w:name w:val="A13"/>
    <w:rsid w:val="00AB7957"/>
    <w:rPr>
      <w:rFonts w:ascii="Georgia" w:hAnsi="Georgia" w:cs="Georgia" w:hint="default"/>
      <w:color w:val="000000"/>
      <w:sz w:val="11"/>
      <w:szCs w:val="11"/>
    </w:rPr>
  </w:style>
  <w:style w:type="character" w:customStyle="1" w:styleId="ontext">
    <w:name w:val="ontext"/>
    <w:basedOn w:val="DefaultParagraphFont"/>
    <w:rsid w:val="00AB7957"/>
  </w:style>
  <w:style w:type="character" w:customStyle="1" w:styleId="archive-title">
    <w:name w:val="archive-title"/>
    <w:basedOn w:val="DefaultParagraphFont"/>
    <w:rsid w:val="00AB7957"/>
  </w:style>
  <w:style w:type="character" w:customStyle="1" w:styleId="imgleft">
    <w:name w:val="imgleft"/>
    <w:basedOn w:val="DefaultParagraphFont"/>
    <w:rsid w:val="00AB7957"/>
  </w:style>
  <w:style w:type="character" w:customStyle="1" w:styleId="imgcenter">
    <w:name w:val="imgcenter"/>
    <w:basedOn w:val="DefaultParagraphFont"/>
    <w:rsid w:val="00AB7957"/>
  </w:style>
  <w:style w:type="character" w:customStyle="1" w:styleId="A42">
    <w:name w:val="A4+2"/>
    <w:uiPriority w:val="99"/>
    <w:rsid w:val="00AB7957"/>
    <w:rPr>
      <w:rFonts w:ascii="Helvetica LT Std" w:hAnsi="Helvetica LT Std" w:cs="Helvetica LT Std" w:hint="default"/>
      <w:color w:val="000000"/>
      <w:sz w:val="11"/>
      <w:szCs w:val="11"/>
    </w:rPr>
  </w:style>
  <w:style w:type="character" w:customStyle="1" w:styleId="fstitle">
    <w:name w:val="fs_title"/>
    <w:basedOn w:val="DefaultParagraphFont"/>
    <w:rsid w:val="00AB7957"/>
  </w:style>
  <w:style w:type="character" w:customStyle="1" w:styleId="reportbody1">
    <w:name w:val="reportbody1"/>
    <w:basedOn w:val="DefaultParagraphFont"/>
    <w:rsid w:val="00AB7957"/>
    <w:rPr>
      <w:rFonts w:ascii="Tahoma" w:hAnsi="Tahoma" w:cs="Tahoma" w:hint="default"/>
      <w:color w:val="000000"/>
      <w:sz w:val="14"/>
      <w:szCs w:val="14"/>
    </w:rPr>
  </w:style>
  <w:style w:type="character" w:customStyle="1" w:styleId="dateday">
    <w:name w:val="date_day"/>
    <w:basedOn w:val="DefaultParagraphFont"/>
    <w:rsid w:val="00AB7957"/>
  </w:style>
  <w:style w:type="character" w:customStyle="1" w:styleId="datemonth">
    <w:name w:val="date_month"/>
    <w:basedOn w:val="DefaultParagraphFont"/>
    <w:rsid w:val="00AB7957"/>
  </w:style>
  <w:style w:type="character" w:customStyle="1" w:styleId="dateyear">
    <w:name w:val="date_year"/>
    <w:basedOn w:val="DefaultParagraphFont"/>
    <w:rsid w:val="00AB7957"/>
  </w:style>
  <w:style w:type="character" w:customStyle="1" w:styleId="Heading3CharCharCharCharCharChar">
    <w:name w:val="Heading 3 Char Char Char Char Char Char"/>
    <w:basedOn w:val="DefaultParagraphFont"/>
    <w:rsid w:val="00AB7957"/>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AB7957"/>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AB7957"/>
    <w:rPr>
      <w:sz w:val="24"/>
      <w:szCs w:val="24"/>
      <w:lang w:val="en-US" w:eastAsia="en-US" w:bidi="ar-SA"/>
    </w:rPr>
  </w:style>
  <w:style w:type="character" w:customStyle="1" w:styleId="insideitro">
    <w:name w:val="insideitro"/>
    <w:basedOn w:val="DefaultParagraphFont"/>
    <w:rsid w:val="00AB7957"/>
  </w:style>
  <w:style w:type="character" w:customStyle="1" w:styleId="wcfont">
    <w:name w:val="wcfont"/>
    <w:basedOn w:val="DefaultParagraphFont"/>
    <w:rsid w:val="00AB7957"/>
  </w:style>
  <w:style w:type="character" w:customStyle="1" w:styleId="qftext">
    <w:name w:val="qftext"/>
    <w:basedOn w:val="DefaultParagraphFont"/>
    <w:rsid w:val="00AB7957"/>
  </w:style>
  <w:style w:type="character" w:customStyle="1" w:styleId="leftidx">
    <w:name w:val="leftidx"/>
    <w:basedOn w:val="DefaultParagraphFont"/>
    <w:rsid w:val="00AB7957"/>
  </w:style>
  <w:style w:type="paragraph" w:customStyle="1" w:styleId="NotUnderlined">
    <w:name w:val="Not Underlined"/>
    <w:basedOn w:val="Normal"/>
    <w:uiPriority w:val="99"/>
    <w:qFormat/>
    <w:rsid w:val="00AB7957"/>
    <w:pPr>
      <w:spacing w:after="0" w:line="240" w:lineRule="auto"/>
    </w:pPr>
    <w:rPr>
      <w:rFonts w:ascii="Century Gothic" w:hAnsi="Century Gothic"/>
      <w:szCs w:val="20"/>
    </w:rPr>
  </w:style>
  <w:style w:type="paragraph" w:customStyle="1" w:styleId="width100">
    <w:name w:val="width100"/>
    <w:basedOn w:val="Normal"/>
    <w:uiPriority w:val="99"/>
    <w:qFormat/>
    <w:rsid w:val="00AB7957"/>
    <w:pPr>
      <w:spacing w:before="100" w:beforeAutospacing="1" w:after="100" w:afterAutospacing="1" w:line="240" w:lineRule="auto"/>
    </w:pPr>
  </w:style>
  <w:style w:type="character" w:customStyle="1" w:styleId="eventtitle">
    <w:name w:val="eventtitle"/>
    <w:basedOn w:val="DefaultParagraphFont"/>
    <w:rsid w:val="00AB7957"/>
  </w:style>
  <w:style w:type="character" w:customStyle="1" w:styleId="eventsubtitle">
    <w:name w:val="eventsubtitle"/>
    <w:basedOn w:val="DefaultParagraphFont"/>
    <w:rsid w:val="00AB7957"/>
  </w:style>
  <w:style w:type="character" w:customStyle="1" w:styleId="eventdate">
    <w:name w:val="eventdate"/>
    <w:basedOn w:val="DefaultParagraphFont"/>
    <w:rsid w:val="00AB7957"/>
  </w:style>
  <w:style w:type="character" w:customStyle="1" w:styleId="legend">
    <w:name w:val="legend"/>
    <w:basedOn w:val="DefaultParagraphFont"/>
    <w:rsid w:val="00AB7957"/>
  </w:style>
  <w:style w:type="character" w:customStyle="1" w:styleId="slug-elocation">
    <w:name w:val="slug-elocation"/>
    <w:basedOn w:val="DefaultParagraphFont"/>
    <w:rsid w:val="00AB7957"/>
  </w:style>
  <w:style w:type="character" w:customStyle="1" w:styleId="fu-autorenangabe-fu-beschreibung">
    <w:name w:val="fu-autorenangabe-fu-beschreibung"/>
    <w:rsid w:val="00AB7957"/>
  </w:style>
  <w:style w:type="paragraph" w:customStyle="1" w:styleId="introshadow">
    <w:name w:val="intro_shadow"/>
    <w:basedOn w:val="Normal"/>
    <w:uiPriority w:val="99"/>
    <w:qFormat/>
    <w:rsid w:val="00AB7957"/>
    <w:pPr>
      <w:spacing w:before="100" w:beforeAutospacing="1" w:after="100" w:afterAutospacing="1" w:line="240" w:lineRule="auto"/>
    </w:pPr>
  </w:style>
  <w:style w:type="paragraph" w:customStyle="1" w:styleId="articleintro">
    <w:name w:val="articleintro"/>
    <w:basedOn w:val="Normal"/>
    <w:uiPriority w:val="99"/>
    <w:qFormat/>
    <w:rsid w:val="00AB7957"/>
    <w:pPr>
      <w:spacing w:before="100" w:beforeAutospacing="1" w:after="100" w:afterAutospacing="1" w:line="240" w:lineRule="auto"/>
    </w:pPr>
  </w:style>
  <w:style w:type="character" w:customStyle="1" w:styleId="commentscontainer">
    <w:name w:val="comments_container"/>
    <w:basedOn w:val="DefaultParagraphFont"/>
    <w:rsid w:val="00AB7957"/>
  </w:style>
  <w:style w:type="paragraph" w:customStyle="1" w:styleId="Caption40">
    <w:name w:val="Caption4"/>
    <w:basedOn w:val="Normal"/>
    <w:uiPriority w:val="99"/>
    <w:qFormat/>
    <w:rsid w:val="00AB7957"/>
    <w:pPr>
      <w:spacing w:before="100" w:beforeAutospacing="1" w:after="100" w:afterAutospacing="1" w:line="240" w:lineRule="auto"/>
    </w:pPr>
  </w:style>
  <w:style w:type="paragraph" w:customStyle="1" w:styleId="publishedon">
    <w:name w:val="published_on"/>
    <w:basedOn w:val="Normal"/>
    <w:uiPriority w:val="99"/>
    <w:qFormat/>
    <w:rsid w:val="00AB7957"/>
    <w:pPr>
      <w:spacing w:before="100" w:beforeAutospacing="1" w:after="100" w:afterAutospacing="1" w:line="240" w:lineRule="auto"/>
    </w:pPr>
  </w:style>
  <w:style w:type="character" w:customStyle="1" w:styleId="hparticlefooter">
    <w:name w:val="hparticlefooter"/>
    <w:basedOn w:val="DefaultParagraphFont"/>
    <w:rsid w:val="00AB7957"/>
  </w:style>
  <w:style w:type="table" w:customStyle="1" w:styleId="TableGrid2">
    <w:name w:val="Table Grid2"/>
    <w:basedOn w:val="TableNormal"/>
    <w:next w:val="TableGrid"/>
    <w:rsid w:val="00AB795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AB7957"/>
  </w:style>
  <w:style w:type="character" w:customStyle="1" w:styleId="BlockCharCharCharCharChar">
    <w:name w:val="Block Char Char Char Char Char"/>
    <w:aliases w:val="Block Char Char Char Char Char Char Char Char,Block Char Char Char Char Char Char Char1"/>
    <w:basedOn w:val="DefaultParagraphFont"/>
    <w:rsid w:val="00AB7957"/>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AB7957"/>
    <w:pPr>
      <w:spacing w:after="0" w:line="240" w:lineRule="auto"/>
    </w:pPr>
    <w:rPr>
      <w:b/>
      <w:color w:val="000000"/>
      <w:u w:val="single"/>
    </w:rPr>
  </w:style>
  <w:style w:type="character" w:customStyle="1" w:styleId="CiteEmphasisChar">
    <w:name w:val="Cite/Emphasis Char"/>
    <w:basedOn w:val="DefaultParagraphFont"/>
    <w:link w:val="CiteEmphasis"/>
    <w:rsid w:val="00AB7957"/>
    <w:rPr>
      <w:rFonts w:ascii="Calibri" w:hAnsi="Calibri"/>
      <w:b/>
      <w:color w:val="000000"/>
      <w:u w:val="single"/>
    </w:rPr>
  </w:style>
  <w:style w:type="character" w:customStyle="1" w:styleId="ReadText">
    <w:name w:val="Read Text"/>
    <w:basedOn w:val="DefaultParagraphFont"/>
    <w:rsid w:val="00AB7957"/>
    <w:rPr>
      <w:rFonts w:ascii="Times New Roman" w:hAnsi="Times New Roman"/>
      <w:b/>
      <w:bCs/>
      <w:sz w:val="24"/>
      <w:u w:val="single"/>
    </w:rPr>
  </w:style>
  <w:style w:type="paragraph" w:customStyle="1" w:styleId="Styleunread8pt">
    <w:name w:val="Style unread + 8 pt"/>
    <w:basedOn w:val="Normal"/>
    <w:link w:val="Styleunread8ptChar"/>
    <w:qFormat/>
    <w:rsid w:val="00AB7957"/>
    <w:pPr>
      <w:spacing w:after="0" w:line="240" w:lineRule="auto"/>
    </w:pPr>
    <w:rPr>
      <w:color w:val="000000"/>
    </w:rPr>
  </w:style>
  <w:style w:type="character" w:customStyle="1" w:styleId="Styleunread8ptChar">
    <w:name w:val="Style unread + 8 pt Char"/>
    <w:basedOn w:val="DefaultParagraphFont"/>
    <w:link w:val="Styleunread8pt"/>
    <w:rsid w:val="00AB7957"/>
    <w:rPr>
      <w:rFonts w:ascii="Calibri" w:hAnsi="Calibri"/>
      <w:color w:val="000000"/>
    </w:rPr>
  </w:style>
  <w:style w:type="character" w:customStyle="1" w:styleId="main">
    <w:name w:val="main"/>
    <w:basedOn w:val="DefaultParagraphFont"/>
    <w:rsid w:val="00AB7957"/>
  </w:style>
  <w:style w:type="character" w:customStyle="1" w:styleId="textunderlineCharChar">
    <w:name w:val="text underline Char Char"/>
    <w:basedOn w:val="DefaultParagraphFont"/>
    <w:rsid w:val="00AB7957"/>
    <w:rPr>
      <w:rFonts w:ascii="Garamond" w:hAnsi="Garamond"/>
      <w:color w:val="000000"/>
      <w:u w:val="single"/>
    </w:rPr>
  </w:style>
  <w:style w:type="paragraph" w:customStyle="1" w:styleId="ekprop-p">
    <w:name w:val="ekprop-p"/>
    <w:basedOn w:val="Normal"/>
    <w:uiPriority w:val="99"/>
    <w:qFormat/>
    <w:rsid w:val="00AB7957"/>
    <w:pPr>
      <w:spacing w:before="100" w:beforeAutospacing="1" w:after="100" w:afterAutospacing="1" w:line="240" w:lineRule="auto"/>
    </w:pPr>
    <w:rPr>
      <w:color w:val="58585B"/>
      <w:szCs w:val="16"/>
    </w:rPr>
  </w:style>
  <w:style w:type="paragraph" w:customStyle="1" w:styleId="ShrinkCharChar">
    <w:name w:val="Shrink Char Char"/>
    <w:link w:val="ShrinkCharCharChar"/>
    <w:qFormat/>
    <w:rsid w:val="00AB7957"/>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AB7957"/>
    <w:rPr>
      <w:rFonts w:ascii="Times New Roman" w:eastAsia="Times New Roman" w:hAnsi="Times New Roman" w:cs="Times New Roman"/>
      <w:color w:val="000000"/>
      <w:sz w:val="12"/>
      <w:szCs w:val="24"/>
    </w:rPr>
  </w:style>
  <w:style w:type="paragraph" w:customStyle="1" w:styleId="SmalltextChar1">
    <w:name w:val="Smalltext Char"/>
    <w:basedOn w:val="Normal"/>
    <w:link w:val="SmalltextCharChar"/>
    <w:qFormat/>
    <w:rsid w:val="00AB7957"/>
    <w:pPr>
      <w:spacing w:after="0" w:line="240" w:lineRule="auto"/>
    </w:pPr>
    <w:rPr>
      <w:color w:val="000000"/>
    </w:rPr>
  </w:style>
  <w:style w:type="character" w:customStyle="1" w:styleId="SmalltextCharChar">
    <w:name w:val="Smalltext Char Char"/>
    <w:basedOn w:val="DefaultParagraphFont"/>
    <w:link w:val="SmalltextChar1"/>
    <w:rsid w:val="00AB7957"/>
    <w:rPr>
      <w:rFonts w:ascii="Calibri" w:hAnsi="Calibri"/>
      <w:color w:val="000000"/>
    </w:rPr>
  </w:style>
  <w:style w:type="character" w:customStyle="1" w:styleId="FullCiteCharChar">
    <w:name w:val="Full Cite Char Char"/>
    <w:basedOn w:val="DefaultParagraphFont"/>
    <w:rsid w:val="00AB7957"/>
    <w:rPr>
      <w:rFonts w:ascii="Georgia" w:hAnsi="Georgia" w:cs="Calibri"/>
      <w:color w:val="000000"/>
      <w:sz w:val="20"/>
      <w:szCs w:val="24"/>
    </w:rPr>
  </w:style>
  <w:style w:type="character" w:customStyle="1" w:styleId="submitted-wrapper">
    <w:name w:val="submitted-wrapper"/>
    <w:basedOn w:val="DefaultParagraphFont"/>
    <w:rsid w:val="00AB7957"/>
  </w:style>
  <w:style w:type="paragraph" w:customStyle="1" w:styleId="Spacer">
    <w:name w:val="Spacer"/>
    <w:basedOn w:val="Heading1"/>
    <w:link w:val="SpacerChar"/>
    <w:autoRedefine/>
    <w:uiPriority w:val="4"/>
    <w:qFormat/>
    <w:rsid w:val="00AB7957"/>
    <w:pPr>
      <w:pBdr>
        <w:top w:val="none" w:sz="0" w:space="0" w:color="auto"/>
        <w:left w:val="none" w:sz="0" w:space="0" w:color="auto"/>
        <w:bottom w:val="none" w:sz="0" w:space="0" w:color="auto"/>
        <w:right w:val="none" w:sz="0" w:space="0" w:color="auto"/>
      </w:pBdr>
      <w:spacing w:before="480" w:line="240" w:lineRule="auto"/>
    </w:pPr>
    <w:rPr>
      <w:bCs/>
      <w:caps/>
      <w:sz w:val="24"/>
    </w:rPr>
  </w:style>
  <w:style w:type="character" w:customStyle="1" w:styleId="SpacerChar">
    <w:name w:val="Spacer Char"/>
    <w:basedOn w:val="DefaultParagraphFont"/>
    <w:link w:val="Spacer"/>
    <w:uiPriority w:val="4"/>
    <w:rsid w:val="00AB7957"/>
    <w:rPr>
      <w:rFonts w:ascii="Calibri" w:eastAsiaTheme="majorEastAsia" w:hAnsi="Calibri" w:cstheme="majorBidi"/>
      <w:b/>
      <w:bCs/>
      <w:caps/>
      <w:sz w:val="24"/>
      <w:szCs w:val="32"/>
    </w:rPr>
  </w:style>
  <w:style w:type="paragraph" w:customStyle="1" w:styleId="CardFormatCharCharCharCharCharChar">
    <w:name w:val="Card Format Char Char Char Char Char Char"/>
    <w:basedOn w:val="Normal"/>
    <w:uiPriority w:val="99"/>
    <w:qFormat/>
    <w:rsid w:val="00AB7957"/>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AB7957"/>
  </w:style>
  <w:style w:type="character" w:customStyle="1" w:styleId="top-publish">
    <w:name w:val="top-publish"/>
    <w:basedOn w:val="DefaultParagraphFont"/>
    <w:rsid w:val="00AB7957"/>
  </w:style>
  <w:style w:type="character" w:customStyle="1" w:styleId="byline-italic">
    <w:name w:val="byline-italic"/>
    <w:basedOn w:val="DefaultParagraphFont"/>
    <w:rsid w:val="00AB7957"/>
  </w:style>
  <w:style w:type="paragraph" w:customStyle="1" w:styleId="infuse">
    <w:name w:val="infuse"/>
    <w:basedOn w:val="Normal"/>
    <w:uiPriority w:val="99"/>
    <w:qFormat/>
    <w:rsid w:val="00AB7957"/>
    <w:pPr>
      <w:spacing w:before="100" w:beforeAutospacing="1" w:after="100" w:afterAutospacing="1" w:line="240" w:lineRule="auto"/>
    </w:pPr>
    <w:rPr>
      <w:rFonts w:ascii="Times" w:hAnsi="Times"/>
      <w:szCs w:val="20"/>
    </w:rPr>
  </w:style>
  <w:style w:type="character" w:customStyle="1" w:styleId="CardUnderlinedCharChar0">
    <w:name w:val="Card Underlined Char Char"/>
    <w:rsid w:val="00AB7957"/>
    <w:rPr>
      <w:rFonts w:ascii="Arial Narrow" w:hAnsi="Arial Narrow"/>
      <w:sz w:val="22"/>
      <w:szCs w:val="24"/>
      <w:u w:val="single"/>
      <w:lang w:val="en-US" w:eastAsia="en-US" w:bidi="ar-SA"/>
    </w:rPr>
  </w:style>
  <w:style w:type="character" w:customStyle="1" w:styleId="gd">
    <w:name w:val="gd"/>
    <w:basedOn w:val="DefaultParagraphFont"/>
    <w:rsid w:val="00AB7957"/>
  </w:style>
  <w:style w:type="character" w:customStyle="1" w:styleId="g3">
    <w:name w:val="g3"/>
    <w:basedOn w:val="DefaultParagraphFont"/>
    <w:rsid w:val="00AB7957"/>
  </w:style>
  <w:style w:type="character" w:customStyle="1" w:styleId="hb">
    <w:name w:val="hb"/>
    <w:basedOn w:val="DefaultParagraphFont"/>
    <w:rsid w:val="00AB7957"/>
  </w:style>
  <w:style w:type="character" w:customStyle="1" w:styleId="g2">
    <w:name w:val="g2"/>
    <w:basedOn w:val="DefaultParagraphFont"/>
    <w:rsid w:val="00AB7957"/>
  </w:style>
  <w:style w:type="character" w:customStyle="1" w:styleId="nameplatehead">
    <w:name w:val="nameplatehead"/>
    <w:basedOn w:val="DefaultParagraphFont"/>
    <w:rsid w:val="00AB7957"/>
  </w:style>
  <w:style w:type="character" w:customStyle="1" w:styleId="nameplatelink">
    <w:name w:val="nameplatelink"/>
    <w:basedOn w:val="DefaultParagraphFont"/>
    <w:rsid w:val="00AB7957"/>
  </w:style>
  <w:style w:type="paragraph" w:customStyle="1" w:styleId="calibre8">
    <w:name w:val="calibre8"/>
    <w:basedOn w:val="Normal"/>
    <w:uiPriority w:val="99"/>
    <w:qFormat/>
    <w:rsid w:val="00AB7957"/>
    <w:pPr>
      <w:spacing w:before="30" w:after="30" w:line="240" w:lineRule="auto"/>
      <w:jc w:val="both"/>
    </w:pPr>
    <w:rPr>
      <w:rFonts w:eastAsia="Times New Roman"/>
      <w:sz w:val="17"/>
      <w:szCs w:val="17"/>
    </w:rPr>
  </w:style>
  <w:style w:type="character" w:customStyle="1" w:styleId="m340327140930436083gmail-styleunderline">
    <w:name w:val="m_340327140930436083gmail-styleunderline"/>
    <w:basedOn w:val="DefaultParagraphFont"/>
    <w:rsid w:val="00AB7957"/>
  </w:style>
  <w:style w:type="character" w:customStyle="1" w:styleId="djhat-arrow">
    <w:name w:val="djhat-arrow"/>
    <w:basedOn w:val="DefaultParagraphFont"/>
    <w:rsid w:val="00AB7957"/>
  </w:style>
  <w:style w:type="character" w:customStyle="1" w:styleId="mname">
    <w:name w:val="mname"/>
    <w:basedOn w:val="DefaultParagraphFont"/>
    <w:rsid w:val="00AB7957"/>
  </w:style>
  <w:style w:type="character" w:customStyle="1" w:styleId="mvalue">
    <w:name w:val="mvalue"/>
    <w:basedOn w:val="DefaultParagraphFont"/>
    <w:rsid w:val="00AB7957"/>
  </w:style>
  <w:style w:type="character" w:customStyle="1" w:styleId="mchange">
    <w:name w:val="mchange"/>
    <w:basedOn w:val="DefaultParagraphFont"/>
    <w:rsid w:val="00AB7957"/>
  </w:style>
  <w:style w:type="character" w:customStyle="1" w:styleId="categoryaside">
    <w:name w:val="category__aside"/>
    <w:basedOn w:val="DefaultParagraphFont"/>
    <w:rsid w:val="00AB7957"/>
  </w:style>
  <w:style w:type="character" w:customStyle="1" w:styleId="article-breadcrumb-wrapper">
    <w:name w:val="article-breadcrumb-wrapper"/>
    <w:basedOn w:val="DefaultParagraphFont"/>
    <w:rsid w:val="00AB7957"/>
  </w:style>
  <w:style w:type="character" w:customStyle="1" w:styleId="wsj-article-caption-content">
    <w:name w:val="wsj-article-caption-content"/>
    <w:basedOn w:val="DefaultParagraphFont"/>
    <w:rsid w:val="00AB7957"/>
  </w:style>
  <w:style w:type="character" w:customStyle="1" w:styleId="wsj-article-credit">
    <w:name w:val="wsj-article-credit"/>
    <w:basedOn w:val="DefaultParagraphFont"/>
    <w:rsid w:val="00AB7957"/>
  </w:style>
  <w:style w:type="character" w:customStyle="1" w:styleId="wsj-article-credit-tag">
    <w:name w:val="wsj-article-credit-tag"/>
    <w:basedOn w:val="DefaultParagraphFont"/>
    <w:rsid w:val="00AB7957"/>
  </w:style>
  <w:style w:type="character" w:customStyle="1" w:styleId="commentscounticon">
    <w:name w:val="comments_count_icon"/>
    <w:basedOn w:val="DefaultParagraphFont"/>
    <w:rsid w:val="00AB7957"/>
  </w:style>
  <w:style w:type="character" w:customStyle="1" w:styleId="comments-count-word">
    <w:name w:val="comments-count-word"/>
    <w:basedOn w:val="DefaultParagraphFont"/>
    <w:rsid w:val="00AB7957"/>
  </w:style>
  <w:style w:type="character" w:customStyle="1" w:styleId="company-name-type">
    <w:name w:val="company-name-type"/>
    <w:basedOn w:val="DefaultParagraphFont"/>
    <w:rsid w:val="00AB7957"/>
  </w:style>
  <w:style w:type="character" w:customStyle="1" w:styleId="nav-prevnext-lbl">
    <w:name w:val="nav-prevnext-lbl"/>
    <w:basedOn w:val="DefaultParagraphFont"/>
    <w:rsid w:val="00AB7957"/>
  </w:style>
  <w:style w:type="character" w:customStyle="1" w:styleId="nav-prevnext-hed">
    <w:name w:val="nav-prevnext-hed"/>
    <w:basedOn w:val="DefaultParagraphFont"/>
    <w:rsid w:val="00AB7957"/>
  </w:style>
  <w:style w:type="character" w:customStyle="1" w:styleId="readcomments">
    <w:name w:val="readcomments"/>
    <w:basedOn w:val="DefaultParagraphFont"/>
    <w:rsid w:val="00AB7957"/>
  </w:style>
  <w:style w:type="character" w:customStyle="1" w:styleId="selected-edition">
    <w:name w:val="selected-edition"/>
    <w:basedOn w:val="DefaultParagraphFont"/>
    <w:rsid w:val="00AB7957"/>
  </w:style>
  <w:style w:type="character" w:customStyle="1" w:styleId="rotate">
    <w:name w:val="rotate"/>
    <w:basedOn w:val="DefaultParagraphFont"/>
    <w:rsid w:val="00AB7957"/>
  </w:style>
  <w:style w:type="paragraph" w:customStyle="1" w:styleId="column-name">
    <w:name w:val="column-name"/>
    <w:basedOn w:val="Normal"/>
    <w:rsid w:val="00AB7957"/>
    <w:pPr>
      <w:spacing w:before="100" w:beforeAutospacing="1" w:after="100" w:afterAutospacing="1" w:line="240" w:lineRule="auto"/>
    </w:pPr>
    <w:rPr>
      <w:rFonts w:ascii="Times" w:hAnsi="Times"/>
      <w:sz w:val="20"/>
      <w:szCs w:val="20"/>
    </w:rPr>
  </w:style>
  <w:style w:type="character" w:customStyle="1" w:styleId="m-8082899869479211226gmail-styleunderline">
    <w:name w:val="m_-8082899869479211226gmail-styleunderline"/>
    <w:basedOn w:val="DefaultParagraphFont"/>
    <w:rsid w:val="00AB7957"/>
  </w:style>
  <w:style w:type="character" w:customStyle="1" w:styleId="tl8wme">
    <w:name w:val="tl8wme"/>
    <w:basedOn w:val="DefaultParagraphFont"/>
    <w:rsid w:val="00AB7957"/>
  </w:style>
  <w:style w:type="character" w:customStyle="1" w:styleId="CardStyleChar">
    <w:name w:val="Card Style Char"/>
    <w:link w:val="CardStyle"/>
    <w:locked/>
    <w:rsid w:val="00AB7957"/>
    <w:rPr>
      <w:rFonts w:ascii="Calibri" w:eastAsia="Times New Roman" w:hAnsi="Calibri"/>
      <w:sz w:val="20"/>
    </w:rPr>
  </w:style>
  <w:style w:type="character" w:customStyle="1" w:styleId="SmallSizeParagraphChar">
    <w:name w:val="Small Size Paragraph Char"/>
    <w:link w:val="SmallSizeParagraph"/>
    <w:locked/>
    <w:rsid w:val="00AB7957"/>
    <w:rPr>
      <w:rFonts w:eastAsia="Calibri"/>
      <w:sz w:val="16"/>
      <w:szCs w:val="16"/>
    </w:rPr>
  </w:style>
  <w:style w:type="paragraph" w:customStyle="1" w:styleId="SmallSizeParagraph">
    <w:name w:val="Small Size Paragraph"/>
    <w:basedOn w:val="Normal"/>
    <w:link w:val="SmallSizeParagraphChar"/>
    <w:qFormat/>
    <w:rsid w:val="00AB7957"/>
    <w:pPr>
      <w:spacing w:after="0" w:line="240" w:lineRule="auto"/>
    </w:pPr>
    <w:rPr>
      <w:rFonts w:asciiTheme="minorHAnsi" w:eastAsia="Calibri" w:hAnsiTheme="minorHAnsi"/>
      <w:sz w:val="16"/>
      <w:szCs w:val="16"/>
    </w:rPr>
  </w:style>
  <w:style w:type="character" w:customStyle="1" w:styleId="StylecardLatinVerdana-BoldUnderlineChar">
    <w:name w:val="Style card + (Latin) Verdana-Bold Underline Char"/>
    <w:basedOn w:val="cardChar"/>
    <w:link w:val="StylecardLatinVerdana-BoldUnderline"/>
    <w:locked/>
    <w:rsid w:val="00AB7957"/>
    <w:rPr>
      <w:rFonts w:ascii="Calibri" w:eastAsia="SimSun" w:hAnsi="Calibri" w:cs="Calibri"/>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AB7957"/>
    <w:pPr>
      <w:spacing w:after="0" w:line="240" w:lineRule="auto"/>
      <w:ind w:left="288" w:right="288"/>
    </w:pPr>
    <w:rPr>
      <w:rFonts w:eastAsia="SimSun"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AB7957"/>
    <w:rPr>
      <w:rFonts w:eastAsia="Calibri"/>
    </w:rPr>
  </w:style>
  <w:style w:type="paragraph" w:customStyle="1" w:styleId="StyleCardText9pt">
    <w:name w:val="Style Card Text + 9 pt"/>
    <w:basedOn w:val="Normal"/>
    <w:link w:val="StyleCardText9ptChar"/>
    <w:qFormat/>
    <w:rsid w:val="00AB7957"/>
    <w:pPr>
      <w:spacing w:after="200" w:line="240" w:lineRule="auto"/>
      <w:contextualSpacing/>
    </w:pPr>
    <w:rPr>
      <w:rFonts w:asciiTheme="minorHAnsi" w:eastAsia="Calibri" w:hAnsiTheme="minorHAnsi"/>
    </w:rPr>
  </w:style>
  <w:style w:type="character" w:customStyle="1" w:styleId="UnderlineSChar">
    <w:name w:val="Underline S Char"/>
    <w:link w:val="UnderlineS"/>
    <w:locked/>
    <w:rsid w:val="00AB7957"/>
    <w:rPr>
      <w:rFonts w:eastAsia="Calibri"/>
      <w:u w:val="single"/>
      <w:lang w:val="x-none" w:eastAsia="zh-CN"/>
    </w:rPr>
  </w:style>
  <w:style w:type="paragraph" w:customStyle="1" w:styleId="UnderlineS">
    <w:name w:val="Underline S"/>
    <w:basedOn w:val="Normal"/>
    <w:link w:val="UnderlineSChar"/>
    <w:qFormat/>
    <w:rsid w:val="00AB7957"/>
    <w:pPr>
      <w:spacing w:after="200" w:line="240" w:lineRule="auto"/>
    </w:pPr>
    <w:rPr>
      <w:rFonts w:asciiTheme="minorHAnsi" w:eastAsia="Calibri" w:hAnsiTheme="minorHAnsi"/>
      <w:u w:val="single"/>
      <w:lang w:val="x-none" w:eastAsia="zh-CN"/>
    </w:rPr>
  </w:style>
  <w:style w:type="character" w:customStyle="1" w:styleId="TagofCardChar">
    <w:name w:val="Tag of Card Char"/>
    <w:link w:val="TagofCard"/>
    <w:locked/>
    <w:rsid w:val="00AB7957"/>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AB7957"/>
    <w:pPr>
      <w:ind w:left="432"/>
    </w:pPr>
    <w:rPr>
      <w:rFonts w:asciiTheme="minorHAnsi" w:eastAsia="SimSun" w:hAnsiTheme="minorHAnsi"/>
      <w:b/>
      <w:color w:val="000000"/>
      <w:sz w:val="28"/>
      <w:szCs w:val="20"/>
      <w:lang w:val="x-none" w:eastAsia="x-none"/>
    </w:rPr>
  </w:style>
  <w:style w:type="character" w:customStyle="1" w:styleId="DebatenoramlChar">
    <w:name w:val="Debatenoraml Char"/>
    <w:link w:val="Debatenoraml"/>
    <w:locked/>
    <w:rsid w:val="00AB7957"/>
    <w:rPr>
      <w:rFonts w:ascii="Times New Roman" w:hAnsi="Times New Roman" w:cs="Times New Roman"/>
    </w:rPr>
  </w:style>
  <w:style w:type="paragraph" w:customStyle="1" w:styleId="Debatenoraml">
    <w:name w:val="Debatenoraml"/>
    <w:basedOn w:val="NoSpacing"/>
    <w:link w:val="DebatenoramlChar"/>
    <w:qFormat/>
    <w:rsid w:val="00AB7957"/>
    <w:pPr>
      <w:spacing w:line="240" w:lineRule="auto"/>
    </w:pPr>
    <w:rPr>
      <w:rFonts w:ascii="Times New Roman" w:hAnsi="Times New Roman" w:cs="Times New Roman"/>
    </w:rPr>
  </w:style>
  <w:style w:type="character" w:customStyle="1" w:styleId="QualsChar">
    <w:name w:val="Quals Char"/>
    <w:link w:val="Quals"/>
    <w:locked/>
    <w:rsid w:val="00AB7957"/>
    <w:rPr>
      <w:rFonts w:eastAsia="Calibri"/>
      <w:sz w:val="18"/>
    </w:rPr>
  </w:style>
  <w:style w:type="paragraph" w:customStyle="1" w:styleId="Quals">
    <w:name w:val="Quals"/>
    <w:basedOn w:val="Normal"/>
    <w:link w:val="QualsChar"/>
    <w:qFormat/>
    <w:rsid w:val="00AB7957"/>
    <w:pPr>
      <w:spacing w:after="0" w:line="240" w:lineRule="auto"/>
    </w:pPr>
    <w:rPr>
      <w:rFonts w:asciiTheme="minorHAnsi" w:eastAsia="Calibri" w:hAnsiTheme="minorHAnsi"/>
      <w:sz w:val="18"/>
    </w:rPr>
  </w:style>
  <w:style w:type="character" w:customStyle="1" w:styleId="StarredChar">
    <w:name w:val="Starred Char"/>
    <w:link w:val="Starred"/>
    <w:locked/>
    <w:rsid w:val="00AB7957"/>
    <w:rPr>
      <w:rFonts w:eastAsia="Times New Roman"/>
      <w:b/>
      <w:caps/>
      <w:szCs w:val="28"/>
      <w:u w:val="single"/>
    </w:rPr>
  </w:style>
  <w:style w:type="paragraph" w:customStyle="1" w:styleId="Starred">
    <w:name w:val="Starred"/>
    <w:basedOn w:val="Normal"/>
    <w:link w:val="StarredChar"/>
    <w:qFormat/>
    <w:rsid w:val="00AB7957"/>
    <w:pPr>
      <w:keepNext/>
      <w:keepLines/>
      <w:pageBreakBefore/>
      <w:spacing w:before="240" w:after="60" w:line="240" w:lineRule="auto"/>
      <w:jc w:val="center"/>
      <w:outlineLvl w:val="0"/>
    </w:pPr>
    <w:rPr>
      <w:rFonts w:asciiTheme="minorHAnsi" w:eastAsia="Times New Roman" w:hAnsiTheme="minorHAnsi"/>
      <w:b/>
      <w:caps/>
      <w:szCs w:val="28"/>
      <w:u w:val="single"/>
    </w:rPr>
  </w:style>
  <w:style w:type="character" w:customStyle="1" w:styleId="NotStarredChar">
    <w:name w:val="NotStarred Char"/>
    <w:link w:val="NotStarred"/>
    <w:locked/>
    <w:rsid w:val="00AB7957"/>
    <w:rPr>
      <w:rFonts w:eastAsia="Times New Roman"/>
      <w:b/>
      <w:caps/>
      <w:szCs w:val="28"/>
      <w:u w:val="single"/>
    </w:rPr>
  </w:style>
  <w:style w:type="paragraph" w:customStyle="1" w:styleId="NotStarred">
    <w:name w:val="NotStarred"/>
    <w:basedOn w:val="Normal"/>
    <w:link w:val="NotStarredChar"/>
    <w:qFormat/>
    <w:rsid w:val="00AB7957"/>
    <w:pPr>
      <w:keepNext/>
      <w:keepLines/>
      <w:pageBreakBefore/>
      <w:spacing w:before="240" w:after="60" w:line="240" w:lineRule="auto"/>
      <w:jc w:val="center"/>
      <w:outlineLvl w:val="1"/>
    </w:pPr>
    <w:rPr>
      <w:rFonts w:asciiTheme="minorHAnsi" w:eastAsia="Times New Roman" w:hAnsiTheme="minorHAnsi"/>
      <w:b/>
      <w:caps/>
      <w:szCs w:val="28"/>
      <w:u w:val="single"/>
    </w:rPr>
  </w:style>
  <w:style w:type="character" w:customStyle="1" w:styleId="NewHeading2Char">
    <w:name w:val="NewHeading2 Char"/>
    <w:link w:val="NewHeading2"/>
    <w:locked/>
    <w:rsid w:val="00AB7957"/>
    <w:rPr>
      <w:rFonts w:eastAsia="Times New Roman"/>
      <w:b/>
      <w:szCs w:val="28"/>
      <w:u w:val="single"/>
    </w:rPr>
  </w:style>
  <w:style w:type="paragraph" w:customStyle="1" w:styleId="NewHeading2">
    <w:name w:val="NewHeading2"/>
    <w:basedOn w:val="Normal"/>
    <w:link w:val="NewHeading2Char"/>
    <w:qFormat/>
    <w:rsid w:val="00AB7957"/>
    <w:pPr>
      <w:spacing w:before="240" w:after="60" w:line="240" w:lineRule="auto"/>
    </w:pPr>
    <w:rPr>
      <w:rFonts w:asciiTheme="minorHAnsi" w:eastAsia="Times New Roman" w:hAnsiTheme="minorHAnsi"/>
      <w:b/>
      <w:szCs w:val="28"/>
      <w:u w:val="single"/>
    </w:rPr>
  </w:style>
  <w:style w:type="character" w:customStyle="1" w:styleId="StyleCardStyleBlackUnderlineChar">
    <w:name w:val="Style Card Style + Black Underline Char"/>
    <w:link w:val="StyleCardStyleBlackUnderline"/>
    <w:locked/>
    <w:rsid w:val="00AB7957"/>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AB7957"/>
    <w:pPr>
      <w:spacing w:after="0" w:line="240" w:lineRule="auto"/>
    </w:pPr>
    <w:rPr>
      <w:rFonts w:asciiTheme="minorHAnsi" w:eastAsia="Times New Roman" w:hAnsiTheme="minorHAnsi"/>
      <w:color w:val="000000"/>
      <w:u w:val="single"/>
    </w:rPr>
  </w:style>
  <w:style w:type="character" w:customStyle="1" w:styleId="StylecardThickunderlineChar">
    <w:name w:val="Style card + Thick underline Char"/>
    <w:link w:val="StylecardThickunderline"/>
    <w:locked/>
    <w:rsid w:val="00AB7957"/>
    <w:rPr>
      <w:rFonts w:eastAsia="SimSun"/>
      <w:u w:val="single"/>
      <w:lang w:eastAsia="zh-CN"/>
    </w:rPr>
  </w:style>
  <w:style w:type="paragraph" w:customStyle="1" w:styleId="StylecardThickunderline">
    <w:name w:val="Style card + Thick underline"/>
    <w:basedOn w:val="Normal"/>
    <w:link w:val="StylecardThickunderlineChar"/>
    <w:qFormat/>
    <w:rsid w:val="00AB7957"/>
    <w:pPr>
      <w:spacing w:after="0" w:line="240" w:lineRule="auto"/>
      <w:ind w:left="288" w:right="288"/>
    </w:pPr>
    <w:rPr>
      <w:rFonts w:asciiTheme="minorHAnsi" w:eastAsia="SimSun" w:hAnsiTheme="minorHAnsi"/>
      <w:u w:val="single"/>
      <w:lang w:eastAsia="zh-CN"/>
    </w:rPr>
  </w:style>
  <w:style w:type="character" w:customStyle="1" w:styleId="StylecardBoldThickunderlineChar">
    <w:name w:val="Style card + Bold Thick underline Char"/>
    <w:link w:val="StylecardBoldThickunderline"/>
    <w:locked/>
    <w:rsid w:val="00AB7957"/>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AB7957"/>
    <w:pPr>
      <w:spacing w:after="0" w:line="240" w:lineRule="auto"/>
      <w:ind w:left="288" w:right="288"/>
    </w:pPr>
    <w:rPr>
      <w:rFonts w:asciiTheme="minorHAnsi" w:eastAsia="SimSun" w:hAnsiTheme="minorHAnsi"/>
      <w:b/>
      <w:bCs/>
      <w:u w:val="single"/>
      <w:lang w:eastAsia="zh-CN"/>
    </w:rPr>
  </w:style>
  <w:style w:type="character" w:customStyle="1" w:styleId="MTDisplayEquationChar">
    <w:name w:val="MTDisplayEquation Char"/>
    <w:link w:val="MTDisplayEquation"/>
    <w:locked/>
    <w:rsid w:val="00AB7957"/>
    <w:rPr>
      <w:rFonts w:eastAsia="Times New Roman"/>
      <w:bCs/>
      <w:lang w:bidi="he-IL"/>
    </w:rPr>
  </w:style>
  <w:style w:type="paragraph" w:customStyle="1" w:styleId="MTDisplayEquation">
    <w:name w:val="MTDisplayEquation"/>
    <w:basedOn w:val="Normal"/>
    <w:next w:val="Normal"/>
    <w:link w:val="MTDisplayEquationChar"/>
    <w:qFormat/>
    <w:rsid w:val="00AB7957"/>
    <w:pPr>
      <w:tabs>
        <w:tab w:val="center" w:pos="5120"/>
        <w:tab w:val="right" w:pos="10220"/>
      </w:tabs>
      <w:spacing w:after="0" w:line="240" w:lineRule="auto"/>
    </w:pPr>
    <w:rPr>
      <w:rFonts w:asciiTheme="minorHAnsi" w:eastAsia="Times New Roman" w:hAnsiTheme="minorHAnsi"/>
      <w:bCs/>
      <w:lang w:bidi="he-IL"/>
    </w:rPr>
  </w:style>
  <w:style w:type="character" w:customStyle="1" w:styleId="StyleBoldUnderlineTimesNewRomanChar">
    <w:name w:val="Style Bold Underline + Times New Roman Char"/>
    <w:link w:val="StyleBoldUnderlineTimesNewRoman"/>
    <w:locked/>
    <w:rsid w:val="00AB7957"/>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AB7957"/>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AB7957"/>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AB7957"/>
    <w:pPr>
      <w:spacing w:after="200" w:line="240" w:lineRule="auto"/>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AB7957"/>
    <w:pPr>
      <w:spacing w:before="100" w:beforeAutospacing="1" w:after="100" w:afterAutospacing="1" w:line="240" w:lineRule="auto"/>
    </w:pPr>
    <w:rPr>
      <w:rFonts w:eastAsia="Times New Roman"/>
      <w:sz w:val="24"/>
    </w:rPr>
  </w:style>
  <w:style w:type="paragraph" w:customStyle="1" w:styleId="BriefTitle2">
    <w:name w:val="Brief Title 2"/>
    <w:basedOn w:val="BriefTitle"/>
    <w:uiPriority w:val="99"/>
    <w:qFormat/>
    <w:rsid w:val="00AB7957"/>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AB7957"/>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AB7957"/>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AB7957"/>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AB7957"/>
    <w:pPr>
      <w:spacing w:before="100" w:beforeAutospacing="1" w:after="100" w:afterAutospacing="1" w:line="240" w:lineRule="auto"/>
    </w:pPr>
    <w:rPr>
      <w:rFonts w:eastAsia="Times New Roman"/>
      <w:sz w:val="24"/>
    </w:rPr>
  </w:style>
  <w:style w:type="paragraph" w:customStyle="1" w:styleId="Pa12">
    <w:name w:val="Pa12"/>
    <w:basedOn w:val="Default"/>
    <w:next w:val="Default"/>
    <w:uiPriority w:val="99"/>
    <w:qFormat/>
    <w:rsid w:val="00AB7957"/>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AB7957"/>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AB7957"/>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AB7957"/>
    <w:pPr>
      <w:spacing w:before="100" w:beforeAutospacing="1" w:after="100" w:afterAutospacing="1" w:line="240" w:lineRule="auto"/>
    </w:pPr>
    <w:rPr>
      <w:rFonts w:eastAsia="Times New Roman"/>
      <w:sz w:val="24"/>
    </w:rPr>
  </w:style>
  <w:style w:type="paragraph" w:customStyle="1" w:styleId="summary">
    <w:name w:val="summary"/>
    <w:basedOn w:val="Normal"/>
    <w:uiPriority w:val="99"/>
    <w:qFormat/>
    <w:rsid w:val="00AB7957"/>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AB7957"/>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AB7957"/>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AB7957"/>
    <w:pPr>
      <w:spacing w:before="100" w:beforeAutospacing="1" w:after="100" w:afterAutospacing="1" w:line="240" w:lineRule="auto"/>
    </w:pPr>
    <w:rPr>
      <w:rFonts w:eastAsia="Times New Roman"/>
      <w:sz w:val="24"/>
    </w:rPr>
  </w:style>
  <w:style w:type="paragraph" w:customStyle="1" w:styleId="bodytextfp">
    <w:name w:val="bodytextfp"/>
    <w:basedOn w:val="Normal"/>
    <w:uiPriority w:val="99"/>
    <w:qFormat/>
    <w:rsid w:val="00AB7957"/>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AB7957"/>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AB7957"/>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AB7957"/>
    <w:pPr>
      <w:keepNext/>
      <w:spacing w:after="0" w:line="240" w:lineRule="auto"/>
      <w:ind w:left="288" w:right="288"/>
    </w:pPr>
    <w:rPr>
      <w:rFonts w:eastAsia="MS Gothic"/>
      <w:szCs w:val="20"/>
    </w:rPr>
  </w:style>
  <w:style w:type="paragraph" w:customStyle="1" w:styleId="canvas-atom">
    <w:name w:val="canvas-atom"/>
    <w:basedOn w:val="Normal"/>
    <w:uiPriority w:val="99"/>
    <w:qFormat/>
    <w:rsid w:val="00AB7957"/>
    <w:pPr>
      <w:spacing w:before="100" w:beforeAutospacing="1" w:after="100" w:afterAutospacing="1" w:line="240" w:lineRule="auto"/>
    </w:pPr>
    <w:rPr>
      <w:sz w:val="24"/>
    </w:rPr>
  </w:style>
  <w:style w:type="paragraph" w:customStyle="1" w:styleId="tweet-text">
    <w:name w:val="tweet-text"/>
    <w:basedOn w:val="Normal"/>
    <w:uiPriority w:val="99"/>
    <w:qFormat/>
    <w:rsid w:val="00AB7957"/>
    <w:pPr>
      <w:spacing w:before="100" w:beforeAutospacing="1" w:after="100" w:afterAutospacing="1" w:line="240" w:lineRule="auto"/>
    </w:pPr>
  </w:style>
  <w:style w:type="paragraph" w:customStyle="1" w:styleId="graf">
    <w:name w:val="graf"/>
    <w:basedOn w:val="Normal"/>
    <w:uiPriority w:val="99"/>
    <w:qFormat/>
    <w:rsid w:val="00AB7957"/>
    <w:pPr>
      <w:spacing w:before="100" w:beforeAutospacing="1" w:after="100" w:afterAutospacing="1" w:line="240" w:lineRule="auto"/>
    </w:pPr>
  </w:style>
  <w:style w:type="paragraph" w:customStyle="1" w:styleId="column">
    <w:name w:val="column"/>
    <w:basedOn w:val="Normal"/>
    <w:uiPriority w:val="99"/>
    <w:qFormat/>
    <w:rsid w:val="00AB7957"/>
    <w:pPr>
      <w:spacing w:before="100" w:beforeAutospacing="1" w:after="100" w:afterAutospacing="1" w:line="240" w:lineRule="auto"/>
    </w:pPr>
  </w:style>
  <w:style w:type="paragraph" w:customStyle="1" w:styleId="recirc-container">
    <w:name w:val="recirc-container"/>
    <w:basedOn w:val="Normal"/>
    <w:uiPriority w:val="99"/>
    <w:qFormat/>
    <w:rsid w:val="00AB7957"/>
    <w:pPr>
      <w:spacing w:before="100" w:beforeAutospacing="1" w:after="100" w:afterAutospacing="1" w:line="240" w:lineRule="auto"/>
    </w:pPr>
    <w:rPr>
      <w:sz w:val="24"/>
    </w:rPr>
  </w:style>
  <w:style w:type="paragraph" w:customStyle="1" w:styleId="interstitial-link">
    <w:name w:val="interstitial-link"/>
    <w:basedOn w:val="Normal"/>
    <w:uiPriority w:val="99"/>
    <w:qFormat/>
    <w:rsid w:val="00AB7957"/>
    <w:pPr>
      <w:spacing w:before="100" w:beforeAutospacing="1" w:after="100" w:afterAutospacing="1" w:line="240" w:lineRule="auto"/>
    </w:pPr>
    <w:rPr>
      <w:sz w:val="24"/>
    </w:rPr>
  </w:style>
  <w:style w:type="paragraph" w:customStyle="1" w:styleId="see-also">
    <w:name w:val="see-also"/>
    <w:basedOn w:val="Normal"/>
    <w:uiPriority w:val="99"/>
    <w:qFormat/>
    <w:rsid w:val="00AB7957"/>
    <w:pPr>
      <w:spacing w:before="100" w:beforeAutospacing="1" w:after="100" w:afterAutospacing="1" w:line="240" w:lineRule="auto"/>
    </w:pPr>
    <w:rPr>
      <w:sz w:val="24"/>
    </w:rPr>
  </w:style>
  <w:style w:type="character" w:customStyle="1" w:styleId="BriefTitleChar">
    <w:name w:val="Brief Title Char"/>
    <w:basedOn w:val="DefaultParagraphFont"/>
    <w:rsid w:val="00AB7957"/>
    <w:rPr>
      <w:b/>
      <w:bCs w:val="0"/>
      <w:sz w:val="24"/>
      <w:szCs w:val="24"/>
      <w:u w:val="single"/>
      <w:lang w:val="en-US" w:eastAsia="en-US" w:bidi="ar-SA"/>
    </w:rPr>
  </w:style>
  <w:style w:type="character" w:customStyle="1" w:styleId="BriefTitle2Char">
    <w:name w:val="Brief Title 2 Char"/>
    <w:basedOn w:val="BriefTitleChar"/>
    <w:rsid w:val="00AB7957"/>
    <w:rPr>
      <w:b/>
      <w:bCs w:val="0"/>
      <w:sz w:val="24"/>
      <w:szCs w:val="24"/>
      <w:u w:val="single"/>
      <w:lang w:val="en-US" w:eastAsia="en-US" w:bidi="ar-SA"/>
    </w:rPr>
  </w:style>
  <w:style w:type="character" w:customStyle="1" w:styleId="FontStyle477">
    <w:name w:val="Font Style477"/>
    <w:basedOn w:val="DefaultParagraphFont"/>
    <w:uiPriority w:val="99"/>
    <w:rsid w:val="00AB7957"/>
    <w:rPr>
      <w:rFonts w:ascii="Times New Roman" w:hAnsi="Times New Roman" w:cs="Times New Roman" w:hint="default"/>
      <w:sz w:val="18"/>
      <w:szCs w:val="18"/>
    </w:rPr>
  </w:style>
  <w:style w:type="character" w:customStyle="1" w:styleId="FontStyle514">
    <w:name w:val="Font Style514"/>
    <w:basedOn w:val="DefaultParagraphFont"/>
    <w:uiPriority w:val="99"/>
    <w:rsid w:val="00AB7957"/>
    <w:rPr>
      <w:rFonts w:ascii="Times New Roman" w:hAnsi="Times New Roman" w:cs="Times New Roman" w:hint="default"/>
      <w:sz w:val="14"/>
      <w:szCs w:val="14"/>
    </w:rPr>
  </w:style>
  <w:style w:type="character" w:customStyle="1" w:styleId="FontStyle500">
    <w:name w:val="Font Style500"/>
    <w:basedOn w:val="DefaultParagraphFont"/>
    <w:uiPriority w:val="99"/>
    <w:rsid w:val="00AB7957"/>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AB7957"/>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AB7957"/>
    <w:rPr>
      <w:rFonts w:ascii="Times New Roman" w:hAnsi="Times New Roman" w:cs="Times New Roman" w:hint="default"/>
      <w:b/>
      <w:bCs/>
      <w:sz w:val="22"/>
      <w:szCs w:val="22"/>
    </w:rPr>
  </w:style>
  <w:style w:type="character" w:customStyle="1" w:styleId="UnderlineStyleChar7">
    <w:name w:val="Underline Style Char7"/>
    <w:rsid w:val="00AB7957"/>
    <w:rPr>
      <w:rFonts w:ascii="Garamond" w:hAnsi="Garamond" w:hint="default"/>
      <w:sz w:val="22"/>
      <w:szCs w:val="24"/>
      <w:u w:val="single"/>
      <w:lang w:val="en-US" w:eastAsia="en-US" w:bidi="ar-SA"/>
    </w:rPr>
  </w:style>
  <w:style w:type="character" w:customStyle="1" w:styleId="s4">
    <w:name w:val="s4"/>
    <w:rsid w:val="00AB7957"/>
  </w:style>
  <w:style w:type="character" w:customStyle="1" w:styleId="s5">
    <w:name w:val="s5"/>
    <w:rsid w:val="00AB7957"/>
  </w:style>
  <w:style w:type="character" w:customStyle="1" w:styleId="rightsnotice">
    <w:name w:val="rightsnotice"/>
    <w:rsid w:val="00AB7957"/>
  </w:style>
  <w:style w:type="character" w:customStyle="1" w:styleId="related-current-indicator">
    <w:name w:val="related-current-indicator"/>
    <w:rsid w:val="00AB7957"/>
  </w:style>
  <w:style w:type="character" w:customStyle="1" w:styleId="bylclear">
    <w:name w:val="bylclear"/>
    <w:rsid w:val="00AB7957"/>
  </w:style>
  <w:style w:type="character" w:customStyle="1" w:styleId="essaytext">
    <w:name w:val="essaytext"/>
    <w:rsid w:val="00AB7957"/>
  </w:style>
  <w:style w:type="character" w:customStyle="1" w:styleId="username">
    <w:name w:val="username"/>
    <w:rsid w:val="00AB7957"/>
  </w:style>
  <w:style w:type="character" w:customStyle="1" w:styleId="toplinks">
    <w:name w:val="toplinks"/>
    <w:rsid w:val="00AB7957"/>
  </w:style>
  <w:style w:type="character" w:customStyle="1" w:styleId="titles">
    <w:name w:val="titles"/>
    <w:rsid w:val="00AB7957"/>
  </w:style>
  <w:style w:type="character" w:customStyle="1" w:styleId="contentauthor">
    <w:name w:val="contentauthor"/>
    <w:rsid w:val="00AB7957"/>
  </w:style>
  <w:style w:type="character" w:customStyle="1" w:styleId="subarticleheader">
    <w:name w:val="subarticleheader"/>
    <w:rsid w:val="00AB7957"/>
  </w:style>
  <w:style w:type="character" w:customStyle="1" w:styleId="copy">
    <w:name w:val="copy"/>
    <w:rsid w:val="00AB7957"/>
  </w:style>
  <w:style w:type="character" w:customStyle="1" w:styleId="topheadline">
    <w:name w:val="topheadline"/>
    <w:rsid w:val="00AB7957"/>
  </w:style>
  <w:style w:type="character" w:customStyle="1" w:styleId="Stylereduce27pt">
    <w:name w:val="Style reduce2 + 7 pt"/>
    <w:rsid w:val="00AB7957"/>
    <w:rPr>
      <w:rFonts w:ascii="Times New Roman" w:hAnsi="Times New Roman" w:cs="Arial" w:hint="default"/>
      <w:color w:val="000000"/>
      <w:sz w:val="14"/>
      <w:szCs w:val="22"/>
    </w:rPr>
  </w:style>
  <w:style w:type="character" w:customStyle="1" w:styleId="srtitle">
    <w:name w:val="srtitle"/>
    <w:rsid w:val="00AB7957"/>
  </w:style>
  <w:style w:type="character" w:customStyle="1" w:styleId="st1">
    <w:name w:val="st1"/>
    <w:rsid w:val="00AB7957"/>
  </w:style>
  <w:style w:type="character" w:customStyle="1" w:styleId="StyleStyleGaramond">
    <w:name w:val="Style Style Garamond +"/>
    <w:rsid w:val="00AB7957"/>
    <w:rPr>
      <w:rFonts w:ascii="Garamond" w:hAnsi="Garamond" w:cs="Times New Roman" w:hint="default"/>
      <w:sz w:val="20"/>
    </w:rPr>
  </w:style>
  <w:style w:type="character" w:customStyle="1" w:styleId="boldunderline2">
    <w:name w:val="boldunderline"/>
    <w:rsid w:val="00AB7957"/>
  </w:style>
  <w:style w:type="character" w:customStyle="1" w:styleId="Date11">
    <w:name w:val="Date11"/>
    <w:rsid w:val="00AB7957"/>
  </w:style>
  <w:style w:type="character" w:customStyle="1" w:styleId="artbody1">
    <w:name w:val="art_body1"/>
    <w:rsid w:val="00AB7957"/>
    <w:rPr>
      <w:rFonts w:ascii="Arial" w:hAnsi="Arial" w:cs="Arial" w:hint="default"/>
    </w:rPr>
  </w:style>
  <w:style w:type="character" w:customStyle="1" w:styleId="Boxout0">
    <w:name w:val="Boxout"/>
    <w:uiPriority w:val="1"/>
    <w:qFormat/>
    <w:rsid w:val="00AB7957"/>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AB7957"/>
  </w:style>
  <w:style w:type="character" w:customStyle="1" w:styleId="preloadwrap">
    <w:name w:val="preloadwrap"/>
    <w:rsid w:val="00AB7957"/>
  </w:style>
  <w:style w:type="character" w:customStyle="1" w:styleId="creditwrap">
    <w:name w:val="creditwrap"/>
    <w:rsid w:val="00AB7957"/>
  </w:style>
  <w:style w:type="character" w:customStyle="1" w:styleId="DefaultChar1">
    <w:name w:val="Default Char1"/>
    <w:rsid w:val="00AB7957"/>
    <w:rPr>
      <w:noProof w:val="0"/>
      <w:color w:val="000000"/>
      <w:lang w:val="en-US" w:eastAsia="en-US" w:bidi="ar-SA"/>
    </w:rPr>
  </w:style>
  <w:style w:type="character" w:customStyle="1" w:styleId="pmterms31">
    <w:name w:val="pmterms31"/>
    <w:rsid w:val="00AB7957"/>
    <w:rPr>
      <w:b/>
      <w:bCs/>
      <w:i w:val="0"/>
      <w:iCs w:val="0"/>
      <w:color w:val="000000"/>
    </w:rPr>
  </w:style>
  <w:style w:type="character" w:customStyle="1" w:styleId="copyrightdescription">
    <w:name w:val="copyrightdescription"/>
    <w:rsid w:val="00AB7957"/>
  </w:style>
  <w:style w:type="character" w:customStyle="1" w:styleId="ft01">
    <w:name w:val="ft01"/>
    <w:rsid w:val="00AB7957"/>
    <w:rPr>
      <w:rFonts w:ascii="Times" w:hAnsi="Times" w:cs="Times" w:hint="default"/>
      <w:color w:val="000000"/>
      <w:sz w:val="14"/>
      <w:szCs w:val="14"/>
    </w:rPr>
  </w:style>
  <w:style w:type="character" w:customStyle="1" w:styleId="ft11">
    <w:name w:val="ft11"/>
    <w:rsid w:val="00AB7957"/>
    <w:rPr>
      <w:rFonts w:ascii="Times" w:hAnsi="Times" w:cs="Times" w:hint="default"/>
      <w:color w:val="000000"/>
      <w:sz w:val="17"/>
      <w:szCs w:val="17"/>
    </w:rPr>
  </w:style>
  <w:style w:type="character" w:customStyle="1" w:styleId="ft21">
    <w:name w:val="ft21"/>
    <w:rsid w:val="00AB7957"/>
    <w:rPr>
      <w:rFonts w:ascii="Times" w:hAnsi="Times" w:cs="Times" w:hint="default"/>
      <w:color w:val="000000"/>
      <w:sz w:val="15"/>
      <w:szCs w:val="15"/>
    </w:rPr>
  </w:style>
  <w:style w:type="character" w:customStyle="1" w:styleId="ft31">
    <w:name w:val="ft31"/>
    <w:rsid w:val="00AB7957"/>
    <w:rPr>
      <w:rFonts w:ascii="Times" w:hAnsi="Times" w:cs="Times" w:hint="default"/>
      <w:color w:val="000000"/>
      <w:sz w:val="15"/>
      <w:szCs w:val="15"/>
    </w:rPr>
  </w:style>
  <w:style w:type="character" w:customStyle="1" w:styleId="dquo">
    <w:name w:val="dquo"/>
    <w:rsid w:val="00AB7957"/>
  </w:style>
  <w:style w:type="character" w:customStyle="1" w:styleId="caps2">
    <w:name w:val="caps2"/>
    <w:rsid w:val="00AB7957"/>
  </w:style>
  <w:style w:type="character" w:customStyle="1" w:styleId="ccs">
    <w:name w:val="c cs"/>
    <w:rsid w:val="00AB7957"/>
  </w:style>
  <w:style w:type="character" w:customStyle="1" w:styleId="dropshadow">
    <w:name w:val="dropshadow"/>
    <w:rsid w:val="00AB7957"/>
  </w:style>
  <w:style w:type="character" w:customStyle="1" w:styleId="d05ws">
    <w:name w:val="d05ws"/>
    <w:rsid w:val="00AB7957"/>
  </w:style>
  <w:style w:type="character" w:customStyle="1" w:styleId="rzibod">
    <w:name w:val="rzibod"/>
    <w:rsid w:val="00AB7957"/>
  </w:style>
  <w:style w:type="character" w:customStyle="1" w:styleId="headertext">
    <w:name w:val="headertext"/>
    <w:rsid w:val="00AB7957"/>
  </w:style>
  <w:style w:type="character" w:customStyle="1" w:styleId="endnote-reference">
    <w:name w:val="endnote-reference"/>
    <w:rsid w:val="00AB7957"/>
  </w:style>
  <w:style w:type="character" w:customStyle="1" w:styleId="officialsname">
    <w:name w:val="official_s_name"/>
    <w:rsid w:val="00AB7957"/>
  </w:style>
  <w:style w:type="character" w:customStyle="1" w:styleId="audience">
    <w:name w:val="audience"/>
    <w:rsid w:val="00AB7957"/>
  </w:style>
  <w:style w:type="character" w:customStyle="1" w:styleId="normalchar0">
    <w:name w:val="normal__char"/>
    <w:rsid w:val="00AB7957"/>
  </w:style>
  <w:style w:type="character" w:customStyle="1" w:styleId="hyperlink002cheading0020100200028block0020title0029char">
    <w:name w:val="hyperlink_002cheading_00201_0020_0028block_0020title_0029__char"/>
    <w:rsid w:val="00AB7957"/>
  </w:style>
  <w:style w:type="character" w:customStyle="1" w:styleId="underline002cstyle0020bold0020underlinechar">
    <w:name w:val="underline_002cstyle_0020bold_0020underline__char"/>
    <w:rsid w:val="00AB7957"/>
  </w:style>
  <w:style w:type="character" w:customStyle="1" w:styleId="copyboldblack">
    <w:name w:val="copyboldblack"/>
    <w:rsid w:val="00AB7957"/>
  </w:style>
  <w:style w:type="character" w:customStyle="1" w:styleId="copybold">
    <w:name w:val="copybold"/>
    <w:rsid w:val="00AB7957"/>
  </w:style>
  <w:style w:type="character" w:customStyle="1" w:styleId="author-date0">
    <w:name w:val="author-date"/>
    <w:rsid w:val="00AB7957"/>
  </w:style>
  <w:style w:type="character" w:customStyle="1" w:styleId="articlebegin">
    <w:name w:val="articlebegin"/>
    <w:rsid w:val="00AB7957"/>
  </w:style>
  <w:style w:type="character" w:customStyle="1" w:styleId="mediaoverlay">
    <w:name w:val="mediaoverlay"/>
    <w:rsid w:val="00AB7957"/>
  </w:style>
  <w:style w:type="character" w:customStyle="1" w:styleId="blogcaption">
    <w:name w:val="blog_caption"/>
    <w:rsid w:val="00AB7957"/>
  </w:style>
  <w:style w:type="character" w:customStyle="1" w:styleId="commnet-abuzz">
    <w:name w:val="commnet-abuzz"/>
    <w:rsid w:val="00AB7957"/>
  </w:style>
  <w:style w:type="character" w:customStyle="1" w:styleId="stbuttontext">
    <w:name w:val="stbuttontext"/>
    <w:rsid w:val="00AB7957"/>
  </w:style>
  <w:style w:type="character" w:customStyle="1" w:styleId="grey">
    <w:name w:val="grey"/>
    <w:rsid w:val="00AB7957"/>
  </w:style>
  <w:style w:type="character" w:customStyle="1" w:styleId="bdx">
    <w:name w:val="bdx"/>
    <w:rsid w:val="00AB7957"/>
  </w:style>
  <w:style w:type="character" w:customStyle="1" w:styleId="bdl">
    <w:name w:val="bdl"/>
    <w:rsid w:val="00AB7957"/>
  </w:style>
  <w:style w:type="character" w:customStyle="1" w:styleId="breadcrumbitemcurrent">
    <w:name w:val="breadcrumbitemcurrent"/>
    <w:rsid w:val="00AB7957"/>
  </w:style>
  <w:style w:type="character" w:customStyle="1" w:styleId="bbl">
    <w:name w:val="bbl"/>
    <w:rsid w:val="00AB7957"/>
  </w:style>
  <w:style w:type="character" w:customStyle="1" w:styleId="itxtnewhookspan">
    <w:name w:val="itxtnewhookspan"/>
    <w:rsid w:val="00AB7957"/>
  </w:style>
  <w:style w:type="character" w:customStyle="1" w:styleId="gstxthlt">
    <w:name w:val="gstxt_hlt"/>
    <w:rsid w:val="00AB7957"/>
  </w:style>
  <w:style w:type="character" w:customStyle="1" w:styleId="StyleBoldRed">
    <w:name w:val="Style Bold Red"/>
    <w:rsid w:val="00AB7957"/>
    <w:rPr>
      <w:b/>
      <w:bCs/>
      <w:color w:val="auto"/>
    </w:rPr>
  </w:style>
  <w:style w:type="character" w:customStyle="1" w:styleId="StyleTimesNewRoman8pt">
    <w:name w:val="Style Times New Roman 8 pt"/>
    <w:rsid w:val="00AB7957"/>
    <w:rPr>
      <w:rFonts w:ascii="Georgia" w:hAnsi="Georgia" w:hint="default"/>
      <w:sz w:val="16"/>
    </w:rPr>
  </w:style>
  <w:style w:type="character" w:customStyle="1" w:styleId="goldbldtext">
    <w:name w:val="goldbldtext"/>
    <w:rsid w:val="00AB7957"/>
  </w:style>
  <w:style w:type="character" w:customStyle="1" w:styleId="labeltext">
    <w:name w:val="labeltext"/>
    <w:rsid w:val="00AB7957"/>
  </w:style>
  <w:style w:type="character" w:customStyle="1" w:styleId="viewlink">
    <w:name w:val="viewlink"/>
    <w:rsid w:val="00AB7957"/>
  </w:style>
  <w:style w:type="character" w:customStyle="1" w:styleId="inlinkchart">
    <w:name w:val="inlink_chart"/>
    <w:rsid w:val="00AB7957"/>
  </w:style>
  <w:style w:type="character" w:customStyle="1" w:styleId="fbsharecountwrapper">
    <w:name w:val="fb_share_count_wrapper"/>
    <w:rsid w:val="00AB7957"/>
  </w:style>
  <w:style w:type="character" w:customStyle="1" w:styleId="hw">
    <w:name w:val="hw"/>
    <w:rsid w:val="00AB7957"/>
  </w:style>
  <w:style w:type="character" w:customStyle="1" w:styleId="linktotop">
    <w:name w:val="linktotop"/>
    <w:rsid w:val="00AB7957"/>
  </w:style>
  <w:style w:type="character" w:customStyle="1" w:styleId="descriptionstyle1block">
    <w:name w:val="description style1 block"/>
    <w:rsid w:val="00AB7957"/>
  </w:style>
  <w:style w:type="character" w:customStyle="1" w:styleId="gutter-right-1">
    <w:name w:val="gutter-right-1"/>
    <w:basedOn w:val="DefaultParagraphFont"/>
    <w:rsid w:val="00AB7957"/>
  </w:style>
  <w:style w:type="character" w:customStyle="1" w:styleId="Header11">
    <w:name w:val="Header11"/>
    <w:rsid w:val="00AB7957"/>
  </w:style>
  <w:style w:type="character" w:customStyle="1" w:styleId="posa">
    <w:name w:val="pos(a)"/>
    <w:basedOn w:val="DefaultParagraphFont"/>
    <w:rsid w:val="00AB7957"/>
  </w:style>
  <w:style w:type="character" w:customStyle="1" w:styleId="u-hiddeninnarrowenv">
    <w:name w:val="u-hiddeninnarrowenv"/>
    <w:basedOn w:val="DefaultParagraphFont"/>
    <w:rsid w:val="00AB7957"/>
  </w:style>
  <w:style w:type="character" w:customStyle="1" w:styleId="followbutton-bird">
    <w:name w:val="followbutton-bird"/>
    <w:basedOn w:val="DefaultParagraphFont"/>
    <w:rsid w:val="00AB7957"/>
  </w:style>
  <w:style w:type="character" w:customStyle="1" w:styleId="tweetauthor-name">
    <w:name w:val="tweetauthor-name"/>
    <w:basedOn w:val="DefaultParagraphFont"/>
    <w:rsid w:val="00AB7957"/>
  </w:style>
  <w:style w:type="character" w:customStyle="1" w:styleId="tweetauthor-verifiedbadge">
    <w:name w:val="tweetauthor-verifiedbadge"/>
    <w:basedOn w:val="DefaultParagraphFont"/>
    <w:rsid w:val="00AB7957"/>
  </w:style>
  <w:style w:type="character" w:customStyle="1" w:styleId="tweetauthor-screenname">
    <w:name w:val="tweetauthor-screenname"/>
    <w:basedOn w:val="DefaultParagraphFont"/>
    <w:rsid w:val="00AB7957"/>
  </w:style>
  <w:style w:type="character" w:customStyle="1" w:styleId="u-hiddenvisually">
    <w:name w:val="u-hiddenvisually"/>
    <w:basedOn w:val="DefaultParagraphFont"/>
    <w:rsid w:val="00AB7957"/>
  </w:style>
  <w:style w:type="character" w:customStyle="1" w:styleId="tweetaction-stat">
    <w:name w:val="tweetaction-stat"/>
    <w:basedOn w:val="DefaultParagraphFont"/>
    <w:rsid w:val="00AB7957"/>
  </w:style>
  <w:style w:type="character" w:customStyle="1" w:styleId="related">
    <w:name w:val="related"/>
    <w:basedOn w:val="DefaultParagraphFont"/>
    <w:rsid w:val="00AB7957"/>
  </w:style>
  <w:style w:type="character" w:customStyle="1" w:styleId="related-content">
    <w:name w:val="related-content"/>
    <w:basedOn w:val="DefaultParagraphFont"/>
    <w:rsid w:val="00AB7957"/>
  </w:style>
  <w:style w:type="character" w:customStyle="1" w:styleId="name-of-author">
    <w:name w:val="name-of-author"/>
    <w:basedOn w:val="DefaultParagraphFont"/>
    <w:rsid w:val="00AB7957"/>
  </w:style>
  <w:style w:type="character" w:customStyle="1" w:styleId="first-name">
    <w:name w:val="first-name"/>
    <w:basedOn w:val="DefaultParagraphFont"/>
    <w:rsid w:val="00AB7957"/>
  </w:style>
  <w:style w:type="character" w:customStyle="1" w:styleId="last-name">
    <w:name w:val="last-name"/>
    <w:basedOn w:val="DefaultParagraphFont"/>
    <w:rsid w:val="00AB7957"/>
  </w:style>
  <w:style w:type="character" w:customStyle="1" w:styleId="recirc-text">
    <w:name w:val="&quot;recirc-text”"/>
    <w:basedOn w:val="DefaultParagraphFont"/>
    <w:rsid w:val="00AB7957"/>
  </w:style>
  <w:style w:type="character" w:customStyle="1" w:styleId="video-icon">
    <w:name w:val="video-icon"/>
    <w:basedOn w:val="DefaultParagraphFont"/>
    <w:rsid w:val="00AB7957"/>
  </w:style>
  <w:style w:type="character" w:customStyle="1" w:styleId="powa-shot-play-btn-text">
    <w:name w:val="powa-shot-play-btn-text"/>
    <w:basedOn w:val="DefaultParagraphFont"/>
    <w:rsid w:val="00AB7957"/>
  </w:style>
  <w:style w:type="character" w:customStyle="1" w:styleId="powa-shot-click">
    <w:name w:val="powa-shot-click"/>
    <w:basedOn w:val="DefaultParagraphFont"/>
    <w:rsid w:val="00AB7957"/>
  </w:style>
  <w:style w:type="character" w:customStyle="1" w:styleId="wpv-blurb">
    <w:name w:val="wpv-blurb"/>
    <w:basedOn w:val="DefaultParagraphFont"/>
    <w:rsid w:val="00AB7957"/>
  </w:style>
  <w:style w:type="character" w:customStyle="1" w:styleId="pb-caption">
    <w:name w:val="pb-caption"/>
    <w:basedOn w:val="DefaultParagraphFont"/>
    <w:rsid w:val="00AB7957"/>
  </w:style>
  <w:style w:type="paragraph" w:customStyle="1" w:styleId="NoteLevel23">
    <w:name w:val="Note Level 23"/>
    <w:basedOn w:val="Normal"/>
    <w:next w:val="Normal"/>
    <w:uiPriority w:val="99"/>
    <w:qFormat/>
    <w:rsid w:val="00AB7957"/>
    <w:pPr>
      <w:keepNext/>
      <w:spacing w:after="0" w:line="240" w:lineRule="auto"/>
      <w:ind w:left="288" w:right="288"/>
    </w:pPr>
    <w:rPr>
      <w:rFonts w:eastAsia="MS Gothic"/>
      <w:szCs w:val="20"/>
    </w:rPr>
  </w:style>
  <w:style w:type="character" w:customStyle="1" w:styleId="m-2745674872889869693gmail-style13ptbold">
    <w:name w:val="m_-2745674872889869693gmail-style13ptbold"/>
    <w:basedOn w:val="DefaultParagraphFont"/>
    <w:rsid w:val="00AB7957"/>
  </w:style>
  <w:style w:type="character" w:customStyle="1" w:styleId="m-2745674872889869693gmail-styleunderline">
    <w:name w:val="m_-2745674872889869693gmail-styleunderline"/>
    <w:basedOn w:val="DefaultParagraphFont"/>
    <w:rsid w:val="00AB7957"/>
  </w:style>
  <w:style w:type="character" w:customStyle="1" w:styleId="HeaderChar3">
    <w:name w:val="Header Char3"/>
    <w:basedOn w:val="DefaultParagraphFont"/>
    <w:uiPriority w:val="99"/>
    <w:semiHidden/>
    <w:rsid w:val="00AB7957"/>
    <w:rPr>
      <w:rFonts w:ascii="Georgia" w:hAnsi="Georgia"/>
    </w:rPr>
  </w:style>
  <w:style w:type="paragraph" w:customStyle="1" w:styleId="NoteLevel24">
    <w:name w:val="Note Level 24"/>
    <w:basedOn w:val="Normal"/>
    <w:next w:val="Normal"/>
    <w:uiPriority w:val="99"/>
    <w:qFormat/>
    <w:rsid w:val="00AB7957"/>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AB7957"/>
    <w:pPr>
      <w:keepNext/>
      <w:spacing w:after="0" w:line="240" w:lineRule="auto"/>
      <w:ind w:left="288" w:right="288"/>
    </w:pPr>
    <w:rPr>
      <w:rFonts w:eastAsia="MS Gothic"/>
      <w:szCs w:val="20"/>
    </w:rPr>
  </w:style>
  <w:style w:type="character" w:customStyle="1" w:styleId="m-8174075135221778500gmail-styleunderline">
    <w:name w:val="m_-8174075135221778500gmail-styleunderline"/>
    <w:basedOn w:val="DefaultParagraphFont"/>
    <w:rsid w:val="00AB7957"/>
  </w:style>
  <w:style w:type="character" w:customStyle="1" w:styleId="UnresolvedMention31">
    <w:name w:val="Unresolved Mention31"/>
    <w:basedOn w:val="DefaultParagraphFont"/>
    <w:uiPriority w:val="99"/>
    <w:semiHidden/>
    <w:unhideWhenUsed/>
    <w:rsid w:val="00AB7957"/>
    <w:rPr>
      <w:color w:val="808080"/>
      <w:shd w:val="clear" w:color="auto" w:fill="E6E6E6"/>
    </w:rPr>
  </w:style>
  <w:style w:type="paragraph" w:customStyle="1" w:styleId="po-hr-cndek">
    <w:name w:val="po-hr-cn__dek"/>
    <w:basedOn w:val="Normal"/>
    <w:rsid w:val="00AB7957"/>
    <w:pPr>
      <w:spacing w:before="100" w:beforeAutospacing="1" w:after="100" w:afterAutospacing="1"/>
    </w:pPr>
  </w:style>
  <w:style w:type="character" w:customStyle="1" w:styleId="publication-date">
    <w:name w:val="publication-date"/>
    <w:basedOn w:val="DefaultParagraphFont"/>
    <w:rsid w:val="00AB7957"/>
  </w:style>
  <w:style w:type="character" w:customStyle="1" w:styleId="m4481627234786388783gmail-style13ptbold">
    <w:name w:val="m_4481627234786388783gmail-style13ptbold"/>
    <w:basedOn w:val="DefaultParagraphFont"/>
    <w:rsid w:val="00AB7957"/>
  </w:style>
  <w:style w:type="character" w:customStyle="1" w:styleId="m4481627234786388783gmail-styleunderline">
    <w:name w:val="m_4481627234786388783gmail-styleunderline"/>
    <w:basedOn w:val="DefaultParagraphFont"/>
    <w:rsid w:val="00AB7957"/>
  </w:style>
  <w:style w:type="character" w:customStyle="1" w:styleId="m4481627234786388783gmail-apple-converted-space">
    <w:name w:val="m_4481627234786388783gmail-apple-converted-space"/>
    <w:basedOn w:val="DefaultParagraphFont"/>
    <w:rsid w:val="00AB7957"/>
  </w:style>
  <w:style w:type="character" w:customStyle="1" w:styleId="m4481627234786388783gmail-grame">
    <w:name w:val="m_4481627234786388783gmail-grame"/>
    <w:basedOn w:val="DefaultParagraphFont"/>
    <w:rsid w:val="00AB7957"/>
  </w:style>
  <w:style w:type="character" w:customStyle="1" w:styleId="m4481627234786388783gmail-underline">
    <w:name w:val="m_4481627234786388783gmail-underline"/>
    <w:basedOn w:val="DefaultParagraphFont"/>
    <w:rsid w:val="00AB7957"/>
  </w:style>
  <w:style w:type="paragraph" w:customStyle="1" w:styleId="m4481627234786388783gmail-card">
    <w:name w:val="m_4481627234786388783gmail-card"/>
    <w:basedOn w:val="Normal"/>
    <w:rsid w:val="00AB7957"/>
    <w:pPr>
      <w:spacing w:before="100" w:beforeAutospacing="1" w:after="100" w:afterAutospacing="1" w:line="240" w:lineRule="auto"/>
    </w:pPr>
    <w:rPr>
      <w:rFonts w:eastAsia="Times New Roman"/>
      <w:sz w:val="24"/>
      <w:lang w:eastAsia="zh-CN"/>
    </w:rPr>
  </w:style>
  <w:style w:type="paragraph" w:customStyle="1" w:styleId="m-2671184907397832551gmail-p1">
    <w:name w:val="m_-2671184907397832551gmail-p1"/>
    <w:basedOn w:val="Normal"/>
    <w:rsid w:val="00AB7957"/>
    <w:pPr>
      <w:spacing w:before="100" w:beforeAutospacing="1" w:after="100" w:afterAutospacing="1" w:line="240" w:lineRule="auto"/>
    </w:pPr>
    <w:rPr>
      <w:rFonts w:eastAsia="Times New Roman"/>
      <w:sz w:val="24"/>
    </w:rPr>
  </w:style>
  <w:style w:type="character" w:customStyle="1" w:styleId="m-2671184907397832551gmail-s1">
    <w:name w:val="m_-2671184907397832551gmail-s1"/>
    <w:basedOn w:val="DefaultParagraphFont"/>
    <w:rsid w:val="00AB7957"/>
  </w:style>
  <w:style w:type="paragraph" w:customStyle="1" w:styleId="m-2671184907397832551gmail-p2">
    <w:name w:val="m_-2671184907397832551gmail-p2"/>
    <w:basedOn w:val="Normal"/>
    <w:rsid w:val="00AB7957"/>
    <w:pPr>
      <w:spacing w:before="100" w:beforeAutospacing="1" w:after="100" w:afterAutospacing="1" w:line="240" w:lineRule="auto"/>
    </w:pPr>
    <w:rPr>
      <w:rFonts w:eastAsia="Times New Roman"/>
      <w:sz w:val="24"/>
    </w:rPr>
  </w:style>
  <w:style w:type="paragraph" w:customStyle="1" w:styleId="m-2671184907397832551gmail-li1">
    <w:name w:val="m_-2671184907397832551gmail-li1"/>
    <w:basedOn w:val="Normal"/>
    <w:rsid w:val="00AB7957"/>
    <w:pPr>
      <w:spacing w:before="100" w:beforeAutospacing="1" w:after="100" w:afterAutospacing="1" w:line="240" w:lineRule="auto"/>
    </w:pPr>
    <w:rPr>
      <w:rFonts w:eastAsia="Times New Roman"/>
      <w:sz w:val="24"/>
    </w:rPr>
  </w:style>
  <w:style w:type="character" w:customStyle="1" w:styleId="m535442411518568617gmail-styleunderline">
    <w:name w:val="m_535442411518568617gmail-styleunderline"/>
    <w:basedOn w:val="DefaultParagraphFont"/>
    <w:rsid w:val="00AB7957"/>
  </w:style>
  <w:style w:type="character" w:customStyle="1" w:styleId="m-4364835325198423527gmail-m-487226309709519571m8778339509743264076gmail-style13ptbold">
    <w:name w:val="m_-4364835325198423527gmail-m_-487226309709519571m_8778339509743264076gmail-style13ptbold"/>
    <w:basedOn w:val="DefaultParagraphFont"/>
    <w:rsid w:val="00AB7957"/>
  </w:style>
  <w:style w:type="character" w:customStyle="1" w:styleId="m-4364835325198423527gmail-m-487226309709519571m8778339509743264076gmail-styleunderline">
    <w:name w:val="m_-4364835325198423527gmail-m_-487226309709519571m_8778339509743264076gmail-styleunderline"/>
    <w:basedOn w:val="DefaultParagraphFont"/>
    <w:rsid w:val="00AB7957"/>
  </w:style>
  <w:style w:type="character" w:customStyle="1" w:styleId="m-4886631745483256254gmail-style13ptbold">
    <w:name w:val="m_-4886631745483256254gmail-style13ptbold"/>
    <w:basedOn w:val="DefaultParagraphFont"/>
    <w:rsid w:val="00AB7957"/>
  </w:style>
  <w:style w:type="character" w:customStyle="1" w:styleId="m8525170829296705783gmail-style13ptbold">
    <w:name w:val="m_8525170829296705783gmail-style13ptbold"/>
    <w:basedOn w:val="DefaultParagraphFont"/>
    <w:rsid w:val="00AB7957"/>
  </w:style>
  <w:style w:type="character" w:customStyle="1" w:styleId="m8525170829296705783gmail-styleunderline">
    <w:name w:val="m_8525170829296705783gmail-styleunderline"/>
    <w:basedOn w:val="DefaultParagraphFont"/>
    <w:rsid w:val="00AB7957"/>
  </w:style>
  <w:style w:type="character" w:customStyle="1" w:styleId="m113202149284569794gmail-style13ptbold">
    <w:name w:val="m_113202149284569794gmail-style13ptbold"/>
    <w:basedOn w:val="DefaultParagraphFont"/>
    <w:rsid w:val="00AB7957"/>
  </w:style>
  <w:style w:type="character" w:customStyle="1" w:styleId="m113202149284569794gmail-styleunderline">
    <w:name w:val="m_113202149284569794gmail-styleunderline"/>
    <w:basedOn w:val="DefaultParagraphFont"/>
    <w:rsid w:val="00AB7957"/>
  </w:style>
  <w:style w:type="character" w:customStyle="1" w:styleId="m-5741597242490756161gmail-field-content">
    <w:name w:val="m_-5741597242490756161gmail-field-content"/>
    <w:basedOn w:val="DefaultParagraphFont"/>
    <w:rsid w:val="00AB7957"/>
  </w:style>
  <w:style w:type="paragraph" w:customStyle="1" w:styleId="FUCKTHISFONT">
    <w:name w:val="FUCK THIS FONT"/>
    <w:basedOn w:val="Normal"/>
    <w:rsid w:val="00AB7957"/>
    <w:pPr>
      <w:autoSpaceDE w:val="0"/>
      <w:autoSpaceDN w:val="0"/>
      <w:adjustRightInd w:val="0"/>
      <w:jc w:val="both"/>
    </w:pPr>
    <w:rPr>
      <w:u w:val="single"/>
    </w:rPr>
  </w:style>
  <w:style w:type="paragraph" w:customStyle="1" w:styleId="TagChar1CharCharCharChar">
    <w:name w:val="Tag Char1 Char Char Char Char"/>
    <w:basedOn w:val="Normal"/>
    <w:rsid w:val="00AB7957"/>
    <w:pPr>
      <w:overflowPunct w:val="0"/>
      <w:autoSpaceDE w:val="0"/>
      <w:autoSpaceDN w:val="0"/>
      <w:adjustRightInd w:val="0"/>
      <w:textAlignment w:val="baseline"/>
    </w:pPr>
    <w:rPr>
      <w:rFonts w:ascii="Palatino Linotype" w:eastAsia="Calibri" w:hAnsi="Palatino Linotype"/>
      <w:b/>
      <w:sz w:val="24"/>
      <w:szCs w:val="20"/>
    </w:rPr>
  </w:style>
  <w:style w:type="character" w:customStyle="1" w:styleId="UnderlineCharChar2">
    <w:name w:val="Underline Char Char"/>
    <w:basedOn w:val="DefaultParagraphFont"/>
    <w:locked/>
    <w:rsid w:val="00AB7957"/>
    <w:rPr>
      <w:rFonts w:ascii="Arial Narrow" w:hAnsi="Arial Narrow"/>
      <w:szCs w:val="24"/>
      <w:u w:val="single"/>
    </w:rPr>
  </w:style>
  <w:style w:type="character" w:customStyle="1" w:styleId="hyperlink60">
    <w:name w:val="hyperlink6"/>
    <w:basedOn w:val="DefaultParagraphFont"/>
    <w:rsid w:val="00AB7957"/>
  </w:style>
  <w:style w:type="character" w:customStyle="1" w:styleId="heading2char2charchar">
    <w:name w:val="heading2char2charchar"/>
    <w:basedOn w:val="DefaultParagraphFont"/>
    <w:rsid w:val="00AB7957"/>
  </w:style>
  <w:style w:type="character" w:customStyle="1" w:styleId="heading2char10">
    <w:name w:val="heading2char1"/>
    <w:basedOn w:val="DefaultParagraphFont"/>
    <w:rsid w:val="00AB7957"/>
  </w:style>
  <w:style w:type="character" w:customStyle="1" w:styleId="CiteChar2">
    <w:name w:val="Cite Char"/>
    <w:basedOn w:val="DefaultParagraphFont"/>
    <w:rsid w:val="00AB7957"/>
    <w:rPr>
      <w:rFonts w:ascii="Garamond" w:hAnsi="Garamond"/>
      <w:b/>
      <w:sz w:val="20"/>
      <w:szCs w:val="22"/>
      <w:u w:val="none"/>
    </w:rPr>
  </w:style>
  <w:style w:type="character" w:customStyle="1" w:styleId="StyleUnderlineCharTitleCharBold">
    <w:name w:val="Style Underline CharTitle Char + Bold"/>
    <w:basedOn w:val="DefaultParagraphFont"/>
    <w:rsid w:val="00AB7957"/>
    <w:rPr>
      <w:rFonts w:ascii="Garamond" w:hAnsi="Garamond"/>
      <w:b/>
      <w:bCs/>
      <w:color w:val="000000"/>
      <w:sz w:val="22"/>
      <w:szCs w:val="22"/>
    </w:rPr>
  </w:style>
  <w:style w:type="character" w:customStyle="1" w:styleId="bnp-articles-title1">
    <w:name w:val="bnp-articles-title1"/>
    <w:basedOn w:val="DefaultParagraphFont"/>
    <w:rsid w:val="00AB7957"/>
    <w:rPr>
      <w:rFonts w:ascii="Verdana" w:hAnsi="Verdana" w:hint="default"/>
      <w:b/>
      <w:bCs/>
      <w:color w:val="545454"/>
      <w:sz w:val="12"/>
      <w:szCs w:val="12"/>
    </w:rPr>
  </w:style>
  <w:style w:type="character" w:customStyle="1" w:styleId="featuretext">
    <w:name w:val="featuretext"/>
    <w:basedOn w:val="DefaultParagraphFont"/>
    <w:rsid w:val="00AB7957"/>
  </w:style>
  <w:style w:type="character" w:customStyle="1" w:styleId="relatedtext">
    <w:name w:val="related_text"/>
    <w:basedOn w:val="DefaultParagraphFont"/>
    <w:rsid w:val="00AB7957"/>
  </w:style>
  <w:style w:type="character" w:customStyle="1" w:styleId="fullpost">
    <w:name w:val="fullpost"/>
    <w:basedOn w:val="DefaultParagraphFont"/>
    <w:rsid w:val="00AB7957"/>
  </w:style>
  <w:style w:type="character" w:customStyle="1" w:styleId="bcktital">
    <w:name w:val="bcktital"/>
    <w:basedOn w:val="DefaultParagraphFont"/>
    <w:rsid w:val="00AB7957"/>
  </w:style>
  <w:style w:type="character" w:customStyle="1" w:styleId="bcktital0">
    <w:name w:val="bckt_ital"/>
    <w:basedOn w:val="DefaultParagraphFont"/>
    <w:rsid w:val="00AB7957"/>
  </w:style>
  <w:style w:type="paragraph" w:styleId="TOAHeading">
    <w:name w:val="toa heading"/>
    <w:basedOn w:val="Normal"/>
    <w:next w:val="Normal"/>
    <w:semiHidden/>
    <w:rsid w:val="00AB7957"/>
    <w:pPr>
      <w:spacing w:before="120"/>
    </w:pPr>
    <w:rPr>
      <w:rFonts w:eastAsia="Calibri"/>
    </w:rPr>
  </w:style>
  <w:style w:type="character" w:customStyle="1" w:styleId="fwanimclass">
    <w:name w:val="fwanim_class"/>
    <w:basedOn w:val="DefaultParagraphFont"/>
    <w:rsid w:val="00AB7957"/>
  </w:style>
  <w:style w:type="paragraph" w:customStyle="1" w:styleId="DebateUnderline0">
    <w:name w:val="DebateUnderline"/>
    <w:basedOn w:val="DebateNormal"/>
    <w:qFormat/>
    <w:rsid w:val="00AB7957"/>
    <w:pPr>
      <w:spacing w:after="160"/>
    </w:pPr>
    <w:rPr>
      <w:sz w:val="24"/>
      <w:szCs w:val="24"/>
      <w:u w:val="single"/>
    </w:rPr>
  </w:style>
  <w:style w:type="character" w:customStyle="1" w:styleId="DebateUnderlineChar">
    <w:name w:val="DebateUnderline Char"/>
    <w:basedOn w:val="DebateNormalChar"/>
    <w:rsid w:val="00AB7957"/>
    <w:rPr>
      <w:rFonts w:ascii="Calibri" w:eastAsia="Calibri" w:hAnsi="Calibri"/>
      <w:sz w:val="24"/>
      <w:szCs w:val="24"/>
      <w:u w:val="single"/>
      <w:lang w:val="en-US" w:eastAsia="en-US" w:bidi="ar-SA"/>
    </w:rPr>
  </w:style>
  <w:style w:type="character" w:customStyle="1" w:styleId="DebateTagChar0">
    <w:name w:val="DebateTag Char"/>
    <w:basedOn w:val="DefaultParagraphFont"/>
    <w:rsid w:val="00AB7957"/>
    <w:rPr>
      <w:rFonts w:eastAsia="Calibri"/>
      <w:b/>
      <w:sz w:val="24"/>
      <w:szCs w:val="24"/>
      <w:lang w:val="en-US" w:eastAsia="en-US" w:bidi="ar-SA"/>
    </w:rPr>
  </w:style>
  <w:style w:type="paragraph" w:customStyle="1" w:styleId="DebateHeaderFinal">
    <w:name w:val="DebateHeaderFinal"/>
    <w:basedOn w:val="Heading1"/>
    <w:qFormat/>
    <w:rsid w:val="00AB7957"/>
    <w:pPr>
      <w:spacing w:line="276" w:lineRule="auto"/>
      <w:jc w:val="left"/>
    </w:pPr>
    <w:rPr>
      <w:rFonts w:eastAsia="Times New Roman" w:cs="Times New Roman"/>
      <w:bCs/>
      <w:caps/>
      <w:sz w:val="36"/>
      <w:szCs w:val="36"/>
    </w:rPr>
  </w:style>
  <w:style w:type="character" w:customStyle="1" w:styleId="DebateHeaderFinalChar">
    <w:name w:val="DebateHeaderFinal Char"/>
    <w:rsid w:val="00AB7957"/>
    <w:rPr>
      <w:b/>
      <w:bCs/>
      <w:sz w:val="36"/>
      <w:szCs w:val="36"/>
      <w:u w:val="single"/>
      <w:lang w:val="en-US" w:eastAsia="en-US" w:bidi="ar-SA"/>
    </w:rPr>
  </w:style>
  <w:style w:type="paragraph" w:customStyle="1" w:styleId="HeaderInitial0">
    <w:name w:val="HeaderInitial"/>
    <w:basedOn w:val="Normal"/>
    <w:rsid w:val="00AB7957"/>
    <w:pPr>
      <w:jc w:val="center"/>
      <w:outlineLvl w:val="0"/>
    </w:pPr>
    <w:rPr>
      <w:rFonts w:eastAsia="Calibri"/>
      <w:b/>
      <w:caps/>
      <w:sz w:val="28"/>
    </w:rPr>
  </w:style>
  <w:style w:type="character" w:customStyle="1" w:styleId="FooterChar2">
    <w:name w:val="Footer Char2"/>
    <w:basedOn w:val="DefaultParagraphFont"/>
    <w:rsid w:val="00AB7957"/>
    <w:rPr>
      <w:rFonts w:eastAsia="MS Mincho"/>
      <w:sz w:val="24"/>
      <w:szCs w:val="24"/>
      <w:lang w:val="en-US" w:eastAsia="ja-JP" w:bidi="ar-SA"/>
    </w:rPr>
  </w:style>
  <w:style w:type="character" w:customStyle="1" w:styleId="BalloonTextChar2">
    <w:name w:val="Balloon Text Char2"/>
    <w:basedOn w:val="DefaultParagraphFont"/>
    <w:rsid w:val="00AB7957"/>
    <w:rPr>
      <w:rFonts w:ascii="Tahoma" w:eastAsia="MS Mincho" w:hAnsi="Tahoma" w:cs="Tahoma"/>
      <w:sz w:val="16"/>
      <w:szCs w:val="16"/>
      <w:lang w:val="en-US" w:eastAsia="ja-JP" w:bidi="ar-SA"/>
    </w:rPr>
  </w:style>
  <w:style w:type="paragraph" w:customStyle="1" w:styleId="StyleLinespacingDouble">
    <w:name w:val="Style Line spacing:  Double"/>
    <w:basedOn w:val="Normal"/>
    <w:rsid w:val="00AB7957"/>
    <w:pPr>
      <w:spacing w:after="240" w:line="480" w:lineRule="auto"/>
    </w:pPr>
    <w:rPr>
      <w:rFonts w:eastAsia="Calibri"/>
      <w:sz w:val="24"/>
      <w:szCs w:val="20"/>
    </w:rPr>
  </w:style>
  <w:style w:type="character" w:customStyle="1" w:styleId="StyleLinespacingDoubleChar">
    <w:name w:val="Style Line spacing:  Double Char"/>
    <w:basedOn w:val="DefaultParagraphFont"/>
    <w:rsid w:val="00AB7957"/>
    <w:rPr>
      <w:rFonts w:ascii="Cambria" w:hAnsi="Cambria"/>
      <w:sz w:val="24"/>
      <w:lang w:val="en-US" w:eastAsia="en-US" w:bidi="ar-SA"/>
    </w:rPr>
  </w:style>
  <w:style w:type="paragraph" w:customStyle="1" w:styleId="Normalspacing">
    <w:name w:val="Normal + spacing"/>
    <w:basedOn w:val="StyleLinespacingDouble"/>
    <w:qFormat/>
    <w:rsid w:val="00AB7957"/>
  </w:style>
  <w:style w:type="character" w:customStyle="1" w:styleId="NormalspacingChar">
    <w:name w:val="Normal + spacing Char"/>
    <w:basedOn w:val="StyleLinespacingDoubleChar"/>
    <w:rsid w:val="00AB7957"/>
    <w:rPr>
      <w:rFonts w:ascii="Cambria" w:hAnsi="Cambria"/>
      <w:sz w:val="24"/>
      <w:lang w:val="en-US" w:eastAsia="en-US" w:bidi="ar-SA"/>
    </w:rPr>
  </w:style>
  <w:style w:type="character" w:customStyle="1" w:styleId="textbold0">
    <w:name w:val="textbold"/>
    <w:basedOn w:val="DefaultParagraphFont"/>
    <w:rsid w:val="00AB7957"/>
  </w:style>
  <w:style w:type="character" w:customStyle="1" w:styleId="textitalics">
    <w:name w:val="textitalics"/>
    <w:basedOn w:val="DefaultParagraphFont"/>
    <w:rsid w:val="00AB7957"/>
  </w:style>
  <w:style w:type="paragraph" w:customStyle="1" w:styleId="lastpar">
    <w:name w:val="lastpar"/>
    <w:basedOn w:val="Normal"/>
    <w:rsid w:val="00AB7957"/>
    <w:pPr>
      <w:spacing w:before="100" w:beforeAutospacing="1" w:after="100" w:afterAutospacing="1"/>
    </w:pPr>
    <w:rPr>
      <w:rFonts w:eastAsia="Calibri"/>
      <w:sz w:val="24"/>
    </w:rPr>
  </w:style>
  <w:style w:type="table" w:styleId="TableClassic1">
    <w:name w:val="Table Classic 1"/>
    <w:basedOn w:val="TableNormal"/>
    <w:rsid w:val="00AB7957"/>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AB7957"/>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AB7957"/>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AB7957"/>
    <w:pPr>
      <w:tabs>
        <w:tab w:val="left" w:pos="9450"/>
      </w:tabs>
      <w:spacing w:before="100" w:beforeAutospacing="1" w:after="100" w:afterAutospacing="1"/>
    </w:pPr>
    <w:rPr>
      <w:rFonts w:eastAsia="Calibri"/>
    </w:rPr>
  </w:style>
  <w:style w:type="character" w:customStyle="1" w:styleId="CharacterStyle8">
    <w:name w:val="Character Style 8"/>
    <w:rsid w:val="00AB7957"/>
    <w:rPr>
      <w:sz w:val="22"/>
      <w:szCs w:val="22"/>
    </w:rPr>
  </w:style>
  <w:style w:type="paragraph" w:customStyle="1" w:styleId="Style110">
    <w:name w:val="Style 11"/>
    <w:rsid w:val="00AB7957"/>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rsid w:val="00AB7957"/>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AB7957"/>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AB7957"/>
    <w:rPr>
      <w:rFonts w:ascii="Arial Narrow" w:hAnsi="Arial Narrow"/>
      <w:color w:val="000000"/>
      <w:sz w:val="22"/>
      <w:szCs w:val="22"/>
      <w:u w:val="single"/>
      <w:lang w:val="en-US" w:eastAsia="en-US" w:bidi="ar-SA"/>
    </w:rPr>
  </w:style>
  <w:style w:type="paragraph" w:customStyle="1" w:styleId="Style52">
    <w:name w:val="Style 5"/>
    <w:rsid w:val="00AB7957"/>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AB7957"/>
    <w:rPr>
      <w:rFonts w:ascii="Times New Roman" w:eastAsia="Times New Roman" w:hAnsi="Times New Roman" w:cs="Times New Roman"/>
      <w:b/>
      <w:bCs/>
      <w:sz w:val="24"/>
      <w:szCs w:val="24"/>
      <w:lang w:val="en-US" w:eastAsia="en-US" w:bidi="ar-SA"/>
    </w:rPr>
  </w:style>
  <w:style w:type="paragraph" w:customStyle="1" w:styleId="Boldunderline3">
    <w:name w:val="Bold/underline"/>
    <w:basedOn w:val="Normal"/>
    <w:autoRedefine/>
    <w:rsid w:val="00AB7957"/>
    <w:pPr>
      <w:tabs>
        <w:tab w:val="left" w:pos="9450"/>
      </w:tabs>
    </w:pPr>
    <w:rPr>
      <w:rFonts w:eastAsia="SimSun"/>
      <w:b/>
      <w:sz w:val="24"/>
    </w:rPr>
  </w:style>
  <w:style w:type="paragraph" w:customStyle="1" w:styleId="TableContents">
    <w:name w:val="Table Contents"/>
    <w:basedOn w:val="Normal"/>
    <w:rsid w:val="00AB7957"/>
    <w:pPr>
      <w:widowControl w:val="0"/>
      <w:suppressLineNumbers/>
      <w:tabs>
        <w:tab w:val="left" w:pos="9450"/>
      </w:tabs>
      <w:suppressAutoHyphens/>
    </w:pPr>
    <w:rPr>
      <w:rFonts w:eastAsia="Arial Unicode MS"/>
      <w:kern w:val="1"/>
      <w:sz w:val="24"/>
    </w:rPr>
  </w:style>
  <w:style w:type="paragraph" w:customStyle="1" w:styleId="faketag">
    <w:name w:val="fake tag"/>
    <w:basedOn w:val="Heading1"/>
    <w:rsid w:val="00AB7957"/>
    <w:pPr>
      <w:tabs>
        <w:tab w:val="left" w:pos="9450"/>
      </w:tabs>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rsid w:val="00AB7957"/>
    <w:pPr>
      <w:tabs>
        <w:tab w:val="left" w:pos="9450"/>
      </w:tabs>
      <w:jc w:val="center"/>
    </w:pPr>
    <w:rPr>
      <w:rFonts w:ascii="Verdana" w:eastAsia="Calibri" w:hAnsi="Verdana"/>
      <w:sz w:val="24"/>
    </w:rPr>
  </w:style>
  <w:style w:type="paragraph" w:customStyle="1" w:styleId="heading1fake0">
    <w:name w:val="heading 1 fake"/>
    <w:basedOn w:val="Heading1"/>
    <w:autoRedefine/>
    <w:rsid w:val="00AB7957"/>
    <w:pPr>
      <w:tabs>
        <w:tab w:val="left" w:pos="9450"/>
      </w:tabs>
      <w:outlineLvl w:val="9"/>
    </w:pPr>
    <w:rPr>
      <w:rFonts w:ascii="Verdana" w:eastAsia="Times New Roman" w:hAnsi="Verdana" w:cs="Arial"/>
      <w:bCs/>
      <w:caps/>
      <w:smallCaps/>
      <w:sz w:val="32"/>
    </w:rPr>
  </w:style>
  <w:style w:type="paragraph" w:customStyle="1" w:styleId="text1Char">
    <w:name w:val="text1 Char"/>
    <w:basedOn w:val="Normal"/>
    <w:autoRedefine/>
    <w:rsid w:val="00AB7957"/>
    <w:pPr>
      <w:tabs>
        <w:tab w:val="left" w:pos="9450"/>
      </w:tabs>
    </w:pPr>
    <w:rPr>
      <w:rFonts w:eastAsia="Calibri"/>
      <w:szCs w:val="20"/>
    </w:rPr>
  </w:style>
  <w:style w:type="character" w:customStyle="1" w:styleId="textCharChar1">
    <w:name w:val="text Char Char1"/>
    <w:basedOn w:val="DefaultParagraphFont"/>
    <w:rsid w:val="00AB7957"/>
    <w:rPr>
      <w:sz w:val="18"/>
      <w:szCs w:val="24"/>
      <w:lang w:val="en-US" w:eastAsia="en-US" w:bidi="ar-SA"/>
    </w:rPr>
  </w:style>
  <w:style w:type="character" w:customStyle="1" w:styleId="text1CharChar">
    <w:name w:val="text1 Char Char"/>
    <w:basedOn w:val="DefaultParagraphFont"/>
    <w:rsid w:val="00AB7957"/>
    <w:rPr>
      <w:lang w:val="en-US" w:eastAsia="en-US" w:bidi="ar-SA"/>
    </w:rPr>
  </w:style>
  <w:style w:type="character" w:customStyle="1" w:styleId="textCharChar">
    <w:name w:val="text Char Char"/>
    <w:basedOn w:val="DefaultParagraphFont"/>
    <w:rsid w:val="00AB7957"/>
    <w:rPr>
      <w:sz w:val="18"/>
      <w:szCs w:val="24"/>
      <w:lang w:val="en-US" w:eastAsia="en-US" w:bidi="ar-SA"/>
    </w:rPr>
  </w:style>
  <w:style w:type="character" w:customStyle="1" w:styleId="normalloose1">
    <w:name w:val="normalloose1"/>
    <w:basedOn w:val="DefaultParagraphFont"/>
    <w:rsid w:val="00AB7957"/>
    <w:rPr>
      <w:sz w:val="20"/>
      <w:szCs w:val="20"/>
    </w:rPr>
  </w:style>
  <w:style w:type="paragraph" w:customStyle="1" w:styleId="printerheadline">
    <w:name w:val="printer_headline"/>
    <w:basedOn w:val="Normal"/>
    <w:rsid w:val="00AB7957"/>
    <w:pPr>
      <w:tabs>
        <w:tab w:val="left" w:pos="9450"/>
      </w:tabs>
      <w:spacing w:before="100" w:beforeAutospacing="1" w:after="100" w:afterAutospacing="1"/>
    </w:pPr>
    <w:rPr>
      <w:rFonts w:eastAsia="Calibri"/>
      <w:sz w:val="24"/>
    </w:rPr>
  </w:style>
  <w:style w:type="paragraph" w:customStyle="1" w:styleId="help">
    <w:name w:val="help"/>
    <w:basedOn w:val="Normal"/>
    <w:rsid w:val="00AB7957"/>
    <w:pPr>
      <w:tabs>
        <w:tab w:val="left" w:pos="9450"/>
      </w:tabs>
      <w:spacing w:before="100" w:beforeAutospacing="1" w:after="100" w:afterAutospacing="1"/>
    </w:pPr>
    <w:rPr>
      <w:rFonts w:eastAsia="Calibri"/>
      <w:sz w:val="24"/>
    </w:rPr>
  </w:style>
  <w:style w:type="character" w:customStyle="1" w:styleId="sponsoredadtext">
    <w:name w:val="sponsoredadtext"/>
    <w:basedOn w:val="DefaultParagraphFont"/>
    <w:rsid w:val="00AB7957"/>
  </w:style>
  <w:style w:type="character" w:customStyle="1" w:styleId="georgia">
    <w:name w:val="georgia"/>
    <w:basedOn w:val="DefaultParagraphFont"/>
    <w:rsid w:val="00AB7957"/>
  </w:style>
  <w:style w:type="character" w:customStyle="1" w:styleId="isdefault">
    <w:name w:val="isdefault"/>
    <w:basedOn w:val="DefaultParagraphFont"/>
    <w:rsid w:val="00AB7957"/>
  </w:style>
  <w:style w:type="character" w:customStyle="1" w:styleId="arial">
    <w:name w:val="arial"/>
    <w:basedOn w:val="DefaultParagraphFont"/>
    <w:rsid w:val="00AB7957"/>
  </w:style>
  <w:style w:type="character" w:customStyle="1" w:styleId="pipe">
    <w:name w:val="pipe"/>
    <w:basedOn w:val="DefaultParagraphFont"/>
    <w:rsid w:val="00AB7957"/>
  </w:style>
  <w:style w:type="paragraph" w:customStyle="1" w:styleId="dtlcomment">
    <w:name w:val="dtlcomment"/>
    <w:basedOn w:val="Normal"/>
    <w:rsid w:val="00AB7957"/>
    <w:pPr>
      <w:tabs>
        <w:tab w:val="left" w:pos="9450"/>
      </w:tabs>
      <w:spacing w:before="100" w:beforeAutospacing="1" w:after="100" w:afterAutospacing="1"/>
    </w:pPr>
    <w:rPr>
      <w:rFonts w:eastAsia="Calibri"/>
      <w:sz w:val="24"/>
    </w:rPr>
  </w:style>
  <w:style w:type="character" w:customStyle="1" w:styleId="writername">
    <w:name w:val="writername"/>
    <w:basedOn w:val="DefaultParagraphFont"/>
    <w:rsid w:val="00AB7957"/>
  </w:style>
  <w:style w:type="character" w:customStyle="1" w:styleId="CharChar18">
    <w:name w:val="Char Char18"/>
    <w:basedOn w:val="DefaultParagraphFont"/>
    <w:rsid w:val="00AB7957"/>
    <w:rPr>
      <w:sz w:val="16"/>
      <w:szCs w:val="24"/>
      <w:lang w:val="en-US" w:eastAsia="en-US" w:bidi="ar-SA"/>
    </w:rPr>
  </w:style>
  <w:style w:type="character" w:customStyle="1" w:styleId="CharChar24">
    <w:name w:val="Char Char24"/>
    <w:basedOn w:val="DefaultParagraphFont"/>
    <w:rsid w:val="00AB7957"/>
    <w:rPr>
      <w:b/>
      <w:bCs/>
      <w:sz w:val="28"/>
      <w:szCs w:val="28"/>
      <w:lang w:val="en-US" w:eastAsia="en-US" w:bidi="ar-SA"/>
    </w:rPr>
  </w:style>
  <w:style w:type="character" w:customStyle="1" w:styleId="ln2">
    <w:name w:val="ln2"/>
    <w:basedOn w:val="DefaultParagraphFont"/>
    <w:rsid w:val="00AB7957"/>
  </w:style>
  <w:style w:type="paragraph" w:customStyle="1" w:styleId="StyleStyle1">
    <w:name w:val="Style Style1 +"/>
    <w:basedOn w:val="Normal"/>
    <w:rsid w:val="00AB7957"/>
    <w:rPr>
      <w:rFonts w:eastAsia="Calibri"/>
      <w:sz w:val="24"/>
    </w:rPr>
  </w:style>
  <w:style w:type="character" w:customStyle="1" w:styleId="StyleStyle1Char">
    <w:name w:val="Style Style1 + Char"/>
    <w:basedOn w:val="Style1Char"/>
    <w:rsid w:val="00AB7957"/>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AB7957"/>
  </w:style>
  <w:style w:type="character" w:customStyle="1" w:styleId="CharChar16">
    <w:name w:val="Char Char16"/>
    <w:basedOn w:val="DefaultParagraphFont"/>
    <w:rsid w:val="00AB7957"/>
    <w:rPr>
      <w:rFonts w:ascii="Cambria" w:hAnsi="Cambria"/>
      <w:lang w:val="en-US" w:eastAsia="en-US" w:bidi="ar-SA"/>
    </w:rPr>
  </w:style>
  <w:style w:type="character" w:customStyle="1" w:styleId="CharChar15">
    <w:name w:val="Char Char15"/>
    <w:basedOn w:val="CharChar16"/>
    <w:rsid w:val="00AB7957"/>
    <w:rPr>
      <w:rFonts w:ascii="Cambria" w:hAnsi="Cambria"/>
      <w:b/>
      <w:bCs/>
      <w:lang w:val="en-US" w:eastAsia="en-US" w:bidi="ar-SA"/>
    </w:rPr>
  </w:style>
  <w:style w:type="character" w:customStyle="1" w:styleId="CharChar14">
    <w:name w:val="Char Char14"/>
    <w:basedOn w:val="DefaultParagraphFont"/>
    <w:rsid w:val="00AB7957"/>
    <w:rPr>
      <w:rFonts w:ascii="Tahoma" w:hAnsi="Tahoma" w:cs="Tahoma"/>
      <w:sz w:val="16"/>
      <w:szCs w:val="16"/>
      <w:lang w:val="en-US" w:eastAsia="en-US" w:bidi="ar-SA"/>
    </w:rPr>
  </w:style>
  <w:style w:type="character" w:customStyle="1" w:styleId="CharChar13">
    <w:name w:val="Char Char13"/>
    <w:basedOn w:val="DefaultParagraphFont"/>
    <w:rsid w:val="00AB7957"/>
    <w:rPr>
      <w:rFonts w:ascii="Cambria" w:hAnsi="Cambria"/>
      <w:lang w:val="en-US" w:eastAsia="en-US" w:bidi="ar-SA"/>
    </w:rPr>
  </w:style>
  <w:style w:type="paragraph" w:customStyle="1" w:styleId="normalChar1">
    <w:name w:val="normal Char"/>
    <w:basedOn w:val="Normal"/>
    <w:rsid w:val="00AB7957"/>
    <w:rPr>
      <w:rFonts w:eastAsia="Calibri"/>
    </w:rPr>
  </w:style>
  <w:style w:type="character" w:customStyle="1" w:styleId="cardtextsmallCharChar">
    <w:name w:val="card text small Char Char"/>
    <w:basedOn w:val="DefaultParagraphFont"/>
    <w:rsid w:val="00AB7957"/>
    <w:rPr>
      <w:rFonts w:ascii="Arial Narrow" w:hAnsi="Arial Narrow" w:cs="Times New Roman"/>
      <w:sz w:val="16"/>
    </w:rPr>
  </w:style>
  <w:style w:type="character" w:customStyle="1" w:styleId="TagChar4">
    <w:name w:val="Tag Char4"/>
    <w:basedOn w:val="DefaultParagraphFont"/>
    <w:rsid w:val="00AB7957"/>
    <w:rPr>
      <w:b/>
      <w:sz w:val="26"/>
      <w:szCs w:val="24"/>
      <w:lang w:val="en-US" w:eastAsia="en-US" w:bidi="ar-SA"/>
    </w:rPr>
  </w:style>
  <w:style w:type="paragraph" w:customStyle="1" w:styleId="SmallTextGaramond">
    <w:name w:val="Small Text Garamond"/>
    <w:basedOn w:val="Normal"/>
    <w:rsid w:val="00AB7957"/>
    <w:pPr>
      <w:widowControl w:val="0"/>
      <w:suppressAutoHyphens/>
      <w:contextualSpacing/>
    </w:pPr>
    <w:rPr>
      <w:rFonts w:eastAsia="Calibri"/>
      <w:szCs w:val="18"/>
    </w:rPr>
  </w:style>
  <w:style w:type="paragraph" w:customStyle="1" w:styleId="Taglines">
    <w:name w:val="Taglines"/>
    <w:basedOn w:val="Heading2"/>
    <w:rsid w:val="00AB7957"/>
    <w:pPr>
      <w:widowControl w:val="0"/>
      <w:suppressAutoHyphens/>
      <w:spacing w:before="240"/>
      <w:contextualSpacing/>
    </w:pPr>
    <w:rPr>
      <w:rFonts w:eastAsia="Calibri" w:cs="Arial"/>
      <w:b w:val="0"/>
      <w:bCs/>
      <w:iCs/>
      <w:szCs w:val="22"/>
    </w:rPr>
  </w:style>
  <w:style w:type="character" w:customStyle="1" w:styleId="TaglinesChar">
    <w:name w:val="Taglines Char"/>
    <w:basedOn w:val="DefaultParagraphFont"/>
    <w:rsid w:val="00AB7957"/>
    <w:rPr>
      <w:rFonts w:cs="Arial"/>
      <w:bCs/>
      <w:iCs/>
      <w:szCs w:val="22"/>
      <w:lang w:val="en-US" w:eastAsia="en-US" w:bidi="ar-SA"/>
    </w:rPr>
  </w:style>
  <w:style w:type="paragraph" w:customStyle="1" w:styleId="listterm">
    <w:name w:val="listterm"/>
    <w:basedOn w:val="Normal"/>
    <w:rsid w:val="00AB7957"/>
    <w:pPr>
      <w:spacing w:before="100" w:beforeAutospacing="1" w:after="100" w:afterAutospacing="1"/>
    </w:pPr>
    <w:rPr>
      <w:rFonts w:eastAsia="Calibri"/>
      <w:sz w:val="24"/>
    </w:rPr>
  </w:style>
  <w:style w:type="character" w:customStyle="1" w:styleId="WW8Num2z0">
    <w:name w:val="WW8Num2z0"/>
    <w:rsid w:val="00AB7957"/>
    <w:rPr>
      <w:rFonts w:ascii="Garamond" w:hAnsi="Garamond"/>
    </w:rPr>
  </w:style>
  <w:style w:type="character" w:customStyle="1" w:styleId="WW8Num3z0">
    <w:name w:val="WW8Num3z0"/>
    <w:rsid w:val="00AB7957"/>
    <w:rPr>
      <w:rFonts w:ascii="Garamond" w:hAnsi="Garamond"/>
    </w:rPr>
  </w:style>
  <w:style w:type="character" w:customStyle="1" w:styleId="WW8Num4z1">
    <w:name w:val="WW8Num4z1"/>
    <w:rsid w:val="00AB7957"/>
    <w:rPr>
      <w:rFonts w:ascii="Garamond" w:hAnsi="Garamond"/>
    </w:rPr>
  </w:style>
  <w:style w:type="character" w:customStyle="1" w:styleId="WW8Num5z0">
    <w:name w:val="WW8Num5z0"/>
    <w:rsid w:val="00AB7957"/>
    <w:rPr>
      <w:rFonts w:ascii="Garamond" w:hAnsi="Garamond"/>
    </w:rPr>
  </w:style>
  <w:style w:type="character" w:customStyle="1" w:styleId="WW8Num6z0">
    <w:name w:val="WW8Num6z0"/>
    <w:rsid w:val="00AB7957"/>
    <w:rPr>
      <w:rFonts w:ascii="Symbol" w:hAnsi="Symbol"/>
    </w:rPr>
  </w:style>
  <w:style w:type="character" w:customStyle="1" w:styleId="WW8Num7z0">
    <w:name w:val="WW8Num7z0"/>
    <w:rsid w:val="00AB7957"/>
    <w:rPr>
      <w:rFonts w:ascii="Symbol" w:hAnsi="Symbol"/>
    </w:rPr>
  </w:style>
  <w:style w:type="character" w:customStyle="1" w:styleId="WW8Num8z0">
    <w:name w:val="WW8Num8z0"/>
    <w:rsid w:val="00AB7957"/>
    <w:rPr>
      <w:rFonts w:ascii="Symbol" w:hAnsi="Symbol"/>
    </w:rPr>
  </w:style>
  <w:style w:type="character" w:customStyle="1" w:styleId="WW8Num9z0">
    <w:name w:val="WW8Num9z0"/>
    <w:rsid w:val="00AB7957"/>
    <w:rPr>
      <w:rFonts w:ascii="Symbol" w:hAnsi="Symbol"/>
    </w:rPr>
  </w:style>
  <w:style w:type="character" w:customStyle="1" w:styleId="WW8Num10z0">
    <w:name w:val="WW8Num10z0"/>
    <w:rsid w:val="00AB7957"/>
    <w:rPr>
      <w:rFonts w:ascii="Garamond" w:hAnsi="Garamond"/>
    </w:rPr>
  </w:style>
  <w:style w:type="character" w:customStyle="1" w:styleId="WW8Num11z1">
    <w:name w:val="WW8Num11z1"/>
    <w:rsid w:val="00AB7957"/>
    <w:rPr>
      <w:rFonts w:ascii="Garamond" w:hAnsi="Garamond"/>
    </w:rPr>
  </w:style>
  <w:style w:type="character" w:customStyle="1" w:styleId="Absatz-Standardschriftart">
    <w:name w:val="Absatz-Standardschriftart"/>
    <w:rsid w:val="00AB7957"/>
  </w:style>
  <w:style w:type="character" w:customStyle="1" w:styleId="WW-Absatz-Standardschriftart">
    <w:name w:val="WW-Absatz-Standardschriftart"/>
    <w:rsid w:val="00AB7957"/>
  </w:style>
  <w:style w:type="character" w:customStyle="1" w:styleId="WW-Absatz-Standardschriftart1">
    <w:name w:val="WW-Absatz-Standardschriftart1"/>
    <w:rsid w:val="00AB7957"/>
  </w:style>
  <w:style w:type="character" w:customStyle="1" w:styleId="EndnoteCharacters">
    <w:name w:val="Endnote Characters"/>
    <w:basedOn w:val="DefaultParagraphFont"/>
    <w:rsid w:val="00AB7957"/>
    <w:rPr>
      <w:position w:val="0"/>
      <w:sz w:val="24"/>
      <w:vertAlign w:val="baseline"/>
    </w:rPr>
  </w:style>
  <w:style w:type="character" w:customStyle="1" w:styleId="WW8Num1z0">
    <w:name w:val="WW8Num1z0"/>
    <w:rsid w:val="00AB7957"/>
    <w:rPr>
      <w:rFonts w:ascii="Symbol" w:hAnsi="Symbol"/>
    </w:rPr>
  </w:style>
  <w:style w:type="character" w:customStyle="1" w:styleId="WW8Num1z2">
    <w:name w:val="WW8Num1z2"/>
    <w:rsid w:val="00AB7957"/>
    <w:rPr>
      <w:rFonts w:ascii="Courier New" w:hAnsi="Courier New"/>
    </w:rPr>
  </w:style>
  <w:style w:type="character" w:customStyle="1" w:styleId="WW8Num1z3">
    <w:name w:val="WW8Num1z3"/>
    <w:rsid w:val="00AB7957"/>
    <w:rPr>
      <w:rFonts w:ascii="Wingdings" w:hAnsi="Wingdings"/>
    </w:rPr>
  </w:style>
  <w:style w:type="character" w:customStyle="1" w:styleId="WW8Num11z0">
    <w:name w:val="WW8Num11z0"/>
    <w:rsid w:val="00AB7957"/>
    <w:rPr>
      <w:rFonts w:ascii="Symbol" w:hAnsi="Symbol"/>
    </w:rPr>
  </w:style>
  <w:style w:type="character" w:customStyle="1" w:styleId="WW8Num83z0">
    <w:name w:val="WW8Num83z0"/>
    <w:rsid w:val="00AB7957"/>
    <w:rPr>
      <w:rFonts w:ascii="Symbol" w:hAnsi="Symbol"/>
    </w:rPr>
  </w:style>
  <w:style w:type="character" w:customStyle="1" w:styleId="WW8Num83z1">
    <w:name w:val="WW8Num83z1"/>
    <w:rsid w:val="00AB7957"/>
    <w:rPr>
      <w:rFonts w:ascii="Courier New" w:hAnsi="Courier New"/>
    </w:rPr>
  </w:style>
  <w:style w:type="character" w:customStyle="1" w:styleId="WW8Num83z2">
    <w:name w:val="WW8Num83z2"/>
    <w:rsid w:val="00AB7957"/>
    <w:rPr>
      <w:rFonts w:ascii="Wingdings" w:hAnsi="Wingdings"/>
    </w:rPr>
  </w:style>
  <w:style w:type="character" w:customStyle="1" w:styleId="WW8Num89z0">
    <w:name w:val="WW8Num89z0"/>
    <w:rsid w:val="00AB7957"/>
    <w:rPr>
      <w:rFonts w:ascii="Symbol" w:hAnsi="Symbol"/>
      <w:sz w:val="20"/>
    </w:rPr>
  </w:style>
  <w:style w:type="character" w:customStyle="1" w:styleId="WW8Num90z0">
    <w:name w:val="WW8Num90z0"/>
    <w:rsid w:val="00AB7957"/>
    <w:rPr>
      <w:rFonts w:ascii="Times New Roman" w:eastAsia="Times New Roman" w:hAnsi="Times New Roman" w:cs="Times New Roman"/>
    </w:rPr>
  </w:style>
  <w:style w:type="character" w:customStyle="1" w:styleId="WW8Num92z0">
    <w:name w:val="WW8Num92z0"/>
    <w:rsid w:val="00AB7957"/>
    <w:rPr>
      <w:rFonts w:ascii="Symbol" w:eastAsia="Times New Roman" w:hAnsi="Symbol"/>
    </w:rPr>
  </w:style>
  <w:style w:type="character" w:customStyle="1" w:styleId="WW8Num92z1">
    <w:name w:val="WW8Num92z1"/>
    <w:rsid w:val="00AB7957"/>
    <w:rPr>
      <w:rFonts w:ascii="Courier New" w:hAnsi="Courier New"/>
    </w:rPr>
  </w:style>
  <w:style w:type="character" w:customStyle="1" w:styleId="WW8Num92z2">
    <w:name w:val="WW8Num92z2"/>
    <w:rsid w:val="00AB7957"/>
    <w:rPr>
      <w:rFonts w:ascii="Wingdings" w:hAnsi="Wingdings"/>
    </w:rPr>
  </w:style>
  <w:style w:type="character" w:customStyle="1" w:styleId="WW8Num92z3">
    <w:name w:val="WW8Num92z3"/>
    <w:rsid w:val="00AB7957"/>
    <w:rPr>
      <w:rFonts w:ascii="Symbol" w:hAnsi="Symbol"/>
    </w:rPr>
  </w:style>
  <w:style w:type="character" w:customStyle="1" w:styleId="WW8Num96z0">
    <w:name w:val="WW8Num96z0"/>
    <w:rsid w:val="00AB7957"/>
    <w:rPr>
      <w:rFonts w:ascii="Symbol" w:hAnsi="Symbol"/>
      <w:sz w:val="20"/>
    </w:rPr>
  </w:style>
  <w:style w:type="character" w:customStyle="1" w:styleId="WW8Num96z1">
    <w:name w:val="WW8Num96z1"/>
    <w:rsid w:val="00AB7957"/>
    <w:rPr>
      <w:rFonts w:ascii="Courier New" w:hAnsi="Courier New"/>
      <w:sz w:val="20"/>
    </w:rPr>
  </w:style>
  <w:style w:type="character" w:customStyle="1" w:styleId="WW8Num96z2">
    <w:name w:val="WW8Num96z2"/>
    <w:rsid w:val="00AB7957"/>
    <w:rPr>
      <w:rFonts w:ascii="Wingdings" w:hAnsi="Wingdings"/>
      <w:sz w:val="20"/>
    </w:rPr>
  </w:style>
  <w:style w:type="character" w:customStyle="1" w:styleId="WW8Num103z0">
    <w:name w:val="WW8Num103z0"/>
    <w:rsid w:val="00AB7957"/>
    <w:rPr>
      <w:rFonts w:ascii="Symbol" w:hAnsi="Symbol"/>
      <w:sz w:val="20"/>
    </w:rPr>
  </w:style>
  <w:style w:type="character" w:customStyle="1" w:styleId="WW8Num103z1">
    <w:name w:val="WW8Num103z1"/>
    <w:rsid w:val="00AB7957"/>
    <w:rPr>
      <w:rFonts w:ascii="Courier New" w:hAnsi="Courier New"/>
      <w:sz w:val="20"/>
    </w:rPr>
  </w:style>
  <w:style w:type="character" w:customStyle="1" w:styleId="WW8Num103z2">
    <w:name w:val="WW8Num103z2"/>
    <w:rsid w:val="00AB7957"/>
    <w:rPr>
      <w:rFonts w:ascii="Wingdings" w:hAnsi="Wingdings"/>
      <w:sz w:val="20"/>
    </w:rPr>
  </w:style>
  <w:style w:type="character" w:customStyle="1" w:styleId="WW8Num108z0">
    <w:name w:val="WW8Num108z0"/>
    <w:rsid w:val="00AB7957"/>
    <w:rPr>
      <w:rFonts w:ascii="Symbol" w:hAnsi="Symbol"/>
      <w:sz w:val="20"/>
    </w:rPr>
  </w:style>
  <w:style w:type="character" w:customStyle="1" w:styleId="WW8Num108z1">
    <w:name w:val="WW8Num108z1"/>
    <w:rsid w:val="00AB7957"/>
    <w:rPr>
      <w:rFonts w:ascii="Courier New" w:hAnsi="Courier New"/>
      <w:sz w:val="20"/>
    </w:rPr>
  </w:style>
  <w:style w:type="character" w:customStyle="1" w:styleId="WW8Num108z2">
    <w:name w:val="WW8Num108z2"/>
    <w:rsid w:val="00AB7957"/>
    <w:rPr>
      <w:rFonts w:ascii="Wingdings" w:hAnsi="Wingdings"/>
      <w:sz w:val="20"/>
    </w:rPr>
  </w:style>
  <w:style w:type="character" w:customStyle="1" w:styleId="WW8Num109z0">
    <w:name w:val="WW8Num109z0"/>
    <w:rsid w:val="00AB7957"/>
    <w:rPr>
      <w:rFonts w:ascii="Symbol" w:eastAsia="Times New Roman" w:hAnsi="Symbol"/>
    </w:rPr>
  </w:style>
  <w:style w:type="character" w:customStyle="1" w:styleId="WW8Num109z1">
    <w:name w:val="WW8Num109z1"/>
    <w:rsid w:val="00AB7957"/>
    <w:rPr>
      <w:rFonts w:ascii="Courier New" w:hAnsi="Courier New"/>
    </w:rPr>
  </w:style>
  <w:style w:type="character" w:customStyle="1" w:styleId="WW8Num109z2">
    <w:name w:val="WW8Num109z2"/>
    <w:rsid w:val="00AB7957"/>
    <w:rPr>
      <w:rFonts w:ascii="Wingdings" w:hAnsi="Wingdings"/>
    </w:rPr>
  </w:style>
  <w:style w:type="character" w:customStyle="1" w:styleId="WW8Num109z3">
    <w:name w:val="WW8Num109z3"/>
    <w:rsid w:val="00AB7957"/>
    <w:rPr>
      <w:rFonts w:ascii="Symbol" w:hAnsi="Symbol"/>
    </w:rPr>
  </w:style>
  <w:style w:type="character" w:customStyle="1" w:styleId="WW8Num111z0">
    <w:name w:val="WW8Num111z0"/>
    <w:rsid w:val="00AB7957"/>
    <w:rPr>
      <w:rFonts w:ascii="Symbol" w:hAnsi="Symbol"/>
      <w:sz w:val="20"/>
    </w:rPr>
  </w:style>
  <w:style w:type="character" w:customStyle="1" w:styleId="WW8Num111z1">
    <w:name w:val="WW8Num111z1"/>
    <w:rsid w:val="00AB7957"/>
    <w:rPr>
      <w:rFonts w:ascii="Courier New" w:hAnsi="Courier New"/>
      <w:sz w:val="20"/>
    </w:rPr>
  </w:style>
  <w:style w:type="character" w:customStyle="1" w:styleId="WW8Num111z2">
    <w:name w:val="WW8Num111z2"/>
    <w:rsid w:val="00AB7957"/>
    <w:rPr>
      <w:rFonts w:ascii="Wingdings" w:hAnsi="Wingdings"/>
      <w:sz w:val="20"/>
    </w:rPr>
  </w:style>
  <w:style w:type="character" w:customStyle="1" w:styleId="WW8Num117z0">
    <w:name w:val="WW8Num117z0"/>
    <w:rsid w:val="00AB7957"/>
    <w:rPr>
      <w:rFonts w:ascii="Symbol" w:eastAsia="Times New Roman" w:hAnsi="Symbol"/>
    </w:rPr>
  </w:style>
  <w:style w:type="character" w:customStyle="1" w:styleId="WW8Num117z1">
    <w:name w:val="WW8Num117z1"/>
    <w:rsid w:val="00AB7957"/>
    <w:rPr>
      <w:rFonts w:ascii="Courier New" w:hAnsi="Courier New"/>
    </w:rPr>
  </w:style>
  <w:style w:type="character" w:customStyle="1" w:styleId="WW8Num117z2">
    <w:name w:val="WW8Num117z2"/>
    <w:rsid w:val="00AB7957"/>
    <w:rPr>
      <w:rFonts w:ascii="Wingdings" w:hAnsi="Wingdings"/>
    </w:rPr>
  </w:style>
  <w:style w:type="character" w:customStyle="1" w:styleId="WW8Num117z3">
    <w:name w:val="WW8Num117z3"/>
    <w:rsid w:val="00AB7957"/>
    <w:rPr>
      <w:rFonts w:ascii="Symbol" w:hAnsi="Symbol"/>
    </w:rPr>
  </w:style>
  <w:style w:type="character" w:customStyle="1" w:styleId="WW8Num126z0">
    <w:name w:val="WW8Num126z0"/>
    <w:rsid w:val="00AB7957"/>
    <w:rPr>
      <w:rFonts w:ascii="Symbol" w:eastAsia="SimSun" w:hAnsi="Symbol"/>
    </w:rPr>
  </w:style>
  <w:style w:type="character" w:customStyle="1" w:styleId="WW8Num126z1">
    <w:name w:val="WW8Num126z1"/>
    <w:rsid w:val="00AB7957"/>
    <w:rPr>
      <w:rFonts w:ascii="Courier New" w:hAnsi="Courier New"/>
    </w:rPr>
  </w:style>
  <w:style w:type="character" w:customStyle="1" w:styleId="WW8Num126z2">
    <w:name w:val="WW8Num126z2"/>
    <w:rsid w:val="00AB7957"/>
    <w:rPr>
      <w:rFonts w:ascii="Wingdings" w:hAnsi="Wingdings"/>
    </w:rPr>
  </w:style>
  <w:style w:type="character" w:customStyle="1" w:styleId="WW8Num126z3">
    <w:name w:val="WW8Num126z3"/>
    <w:rsid w:val="00AB7957"/>
    <w:rPr>
      <w:rFonts w:ascii="Symbol" w:hAnsi="Symbol"/>
    </w:rPr>
  </w:style>
  <w:style w:type="character" w:customStyle="1" w:styleId="WW8Num128z0">
    <w:name w:val="WW8Num128z0"/>
    <w:rsid w:val="00AB7957"/>
    <w:rPr>
      <w:rFonts w:ascii="Symbol" w:eastAsia="Times New Roman" w:hAnsi="Symbol"/>
    </w:rPr>
  </w:style>
  <w:style w:type="character" w:customStyle="1" w:styleId="WW8Num128z1">
    <w:name w:val="WW8Num128z1"/>
    <w:rsid w:val="00AB7957"/>
    <w:rPr>
      <w:rFonts w:ascii="Courier New" w:hAnsi="Courier New"/>
    </w:rPr>
  </w:style>
  <w:style w:type="character" w:customStyle="1" w:styleId="WW8Num128z2">
    <w:name w:val="WW8Num128z2"/>
    <w:rsid w:val="00AB7957"/>
    <w:rPr>
      <w:rFonts w:ascii="Wingdings" w:hAnsi="Wingdings"/>
    </w:rPr>
  </w:style>
  <w:style w:type="character" w:customStyle="1" w:styleId="WW8Num128z3">
    <w:name w:val="WW8Num128z3"/>
    <w:rsid w:val="00AB7957"/>
    <w:rPr>
      <w:rFonts w:ascii="Symbol" w:hAnsi="Symbol"/>
    </w:rPr>
  </w:style>
  <w:style w:type="character" w:customStyle="1" w:styleId="WW8Num138z0">
    <w:name w:val="WW8Num138z0"/>
    <w:rsid w:val="00AB7957"/>
    <w:rPr>
      <w:rFonts w:ascii="Times-Italic" w:eastAsia="Times New Roman" w:hAnsi="Times-Italic"/>
    </w:rPr>
  </w:style>
  <w:style w:type="character" w:customStyle="1" w:styleId="WW8Num138z1">
    <w:name w:val="WW8Num138z1"/>
    <w:rsid w:val="00AB7957"/>
    <w:rPr>
      <w:rFonts w:ascii="Courier New" w:hAnsi="Courier New"/>
    </w:rPr>
  </w:style>
  <w:style w:type="character" w:customStyle="1" w:styleId="WW8Num138z2">
    <w:name w:val="WW8Num138z2"/>
    <w:rsid w:val="00AB7957"/>
    <w:rPr>
      <w:rFonts w:ascii="Wingdings" w:hAnsi="Wingdings"/>
    </w:rPr>
  </w:style>
  <w:style w:type="character" w:customStyle="1" w:styleId="WW8Num138z3">
    <w:name w:val="WW8Num138z3"/>
    <w:rsid w:val="00AB7957"/>
    <w:rPr>
      <w:rFonts w:ascii="Symbol" w:hAnsi="Symbol"/>
    </w:rPr>
  </w:style>
  <w:style w:type="character" w:customStyle="1" w:styleId="WW8Num143z0">
    <w:name w:val="WW8Num143z0"/>
    <w:rsid w:val="00AB7957"/>
    <w:rPr>
      <w:rFonts w:ascii="Times New Roman" w:eastAsia="Times New Roman" w:hAnsi="Times New Roman" w:cs="Times New Roman"/>
    </w:rPr>
  </w:style>
  <w:style w:type="character" w:customStyle="1" w:styleId="WW8Num148z0">
    <w:name w:val="WW8Num148z0"/>
    <w:rsid w:val="00AB7957"/>
    <w:rPr>
      <w:rFonts w:ascii="Symbol" w:hAnsi="Symbol"/>
      <w:sz w:val="20"/>
    </w:rPr>
  </w:style>
  <w:style w:type="character" w:customStyle="1" w:styleId="WW8Num148z1">
    <w:name w:val="WW8Num148z1"/>
    <w:rsid w:val="00AB7957"/>
    <w:rPr>
      <w:rFonts w:ascii="Courier New" w:hAnsi="Courier New"/>
      <w:sz w:val="20"/>
    </w:rPr>
  </w:style>
  <w:style w:type="character" w:customStyle="1" w:styleId="WW8Num148z2">
    <w:name w:val="WW8Num148z2"/>
    <w:rsid w:val="00AB7957"/>
    <w:rPr>
      <w:rFonts w:ascii="Wingdings" w:hAnsi="Wingdings"/>
      <w:sz w:val="20"/>
    </w:rPr>
  </w:style>
  <w:style w:type="character" w:customStyle="1" w:styleId="WW8Num151z0">
    <w:name w:val="WW8Num151z0"/>
    <w:rsid w:val="00AB7957"/>
    <w:rPr>
      <w:rFonts w:ascii="Times New Roman" w:eastAsia="Times New Roman" w:hAnsi="Times New Roman" w:cs="Times New Roman"/>
    </w:rPr>
  </w:style>
  <w:style w:type="character" w:customStyle="1" w:styleId="WW8Num152z0">
    <w:name w:val="WW8Num152z0"/>
    <w:rsid w:val="00AB7957"/>
    <w:rPr>
      <w:rFonts w:ascii="Symbol" w:hAnsi="Symbol"/>
      <w:sz w:val="20"/>
    </w:rPr>
  </w:style>
  <w:style w:type="character" w:customStyle="1" w:styleId="WW8Num152z1">
    <w:name w:val="WW8Num152z1"/>
    <w:rsid w:val="00AB7957"/>
    <w:rPr>
      <w:rFonts w:ascii="Courier New" w:hAnsi="Courier New"/>
      <w:sz w:val="20"/>
    </w:rPr>
  </w:style>
  <w:style w:type="character" w:customStyle="1" w:styleId="WW8Num152z2">
    <w:name w:val="WW8Num152z2"/>
    <w:rsid w:val="00AB7957"/>
    <w:rPr>
      <w:rFonts w:ascii="Wingdings" w:hAnsi="Wingdings"/>
      <w:sz w:val="20"/>
    </w:rPr>
  </w:style>
  <w:style w:type="character" w:customStyle="1" w:styleId="WW8Num153z0">
    <w:name w:val="WW8Num153z0"/>
    <w:rsid w:val="00AB7957"/>
    <w:rPr>
      <w:sz w:val="24"/>
    </w:rPr>
  </w:style>
  <w:style w:type="character" w:customStyle="1" w:styleId="WW8Num155z0">
    <w:name w:val="WW8Num155z0"/>
    <w:rsid w:val="00AB7957"/>
    <w:rPr>
      <w:rFonts w:ascii="Times New Roman" w:eastAsia="Times New Roman" w:hAnsi="Times New Roman" w:cs="Times New Roman"/>
    </w:rPr>
  </w:style>
  <w:style w:type="character" w:customStyle="1" w:styleId="WW8Num157z0">
    <w:name w:val="WW8Num157z0"/>
    <w:rsid w:val="00AB7957"/>
    <w:rPr>
      <w:rFonts w:ascii="Symbol" w:hAnsi="Symbol"/>
      <w:sz w:val="20"/>
    </w:rPr>
  </w:style>
  <w:style w:type="character" w:customStyle="1" w:styleId="WW8Num157z1">
    <w:name w:val="WW8Num157z1"/>
    <w:rsid w:val="00AB7957"/>
    <w:rPr>
      <w:rFonts w:ascii="Courier New" w:hAnsi="Courier New"/>
      <w:sz w:val="20"/>
    </w:rPr>
  </w:style>
  <w:style w:type="character" w:customStyle="1" w:styleId="WW8Num157z2">
    <w:name w:val="WW8Num157z2"/>
    <w:rsid w:val="00AB7957"/>
    <w:rPr>
      <w:rFonts w:ascii="Wingdings" w:hAnsi="Wingdings"/>
      <w:sz w:val="20"/>
    </w:rPr>
  </w:style>
  <w:style w:type="character" w:customStyle="1" w:styleId="WW8Num163z0">
    <w:name w:val="WW8Num163z0"/>
    <w:rsid w:val="00AB7957"/>
    <w:rPr>
      <w:rFonts w:ascii="Symbol" w:hAnsi="Symbol"/>
      <w:sz w:val="20"/>
    </w:rPr>
  </w:style>
  <w:style w:type="character" w:customStyle="1" w:styleId="WW8Num163z1">
    <w:name w:val="WW8Num163z1"/>
    <w:rsid w:val="00AB7957"/>
    <w:rPr>
      <w:rFonts w:ascii="Courier New" w:hAnsi="Courier New"/>
      <w:sz w:val="20"/>
    </w:rPr>
  </w:style>
  <w:style w:type="character" w:customStyle="1" w:styleId="WW8Num163z2">
    <w:name w:val="WW8Num163z2"/>
    <w:rsid w:val="00AB7957"/>
    <w:rPr>
      <w:rFonts w:ascii="Wingdings" w:hAnsi="Wingdings"/>
      <w:sz w:val="20"/>
    </w:rPr>
  </w:style>
  <w:style w:type="character" w:customStyle="1" w:styleId="WW8Num170z0">
    <w:name w:val="WW8Num170z0"/>
    <w:rsid w:val="00AB7957"/>
    <w:rPr>
      <w:rFonts w:ascii="Symbol" w:eastAsia="Times New Roman" w:hAnsi="Symbol"/>
    </w:rPr>
  </w:style>
  <w:style w:type="character" w:customStyle="1" w:styleId="WW8Num170z1">
    <w:name w:val="WW8Num170z1"/>
    <w:rsid w:val="00AB7957"/>
    <w:rPr>
      <w:rFonts w:ascii="Courier New" w:hAnsi="Courier New"/>
    </w:rPr>
  </w:style>
  <w:style w:type="character" w:customStyle="1" w:styleId="WW8Num170z2">
    <w:name w:val="WW8Num170z2"/>
    <w:rsid w:val="00AB7957"/>
    <w:rPr>
      <w:rFonts w:ascii="Wingdings" w:hAnsi="Wingdings"/>
    </w:rPr>
  </w:style>
  <w:style w:type="character" w:customStyle="1" w:styleId="WW8Num170z3">
    <w:name w:val="WW8Num170z3"/>
    <w:rsid w:val="00AB7957"/>
    <w:rPr>
      <w:rFonts w:ascii="Symbol" w:hAnsi="Symbol"/>
    </w:rPr>
  </w:style>
  <w:style w:type="character" w:customStyle="1" w:styleId="WW8Num177z0">
    <w:name w:val="WW8Num177z0"/>
    <w:rsid w:val="00AB7957"/>
    <w:rPr>
      <w:rFonts w:ascii="Symbol" w:hAnsi="Symbol"/>
      <w:sz w:val="20"/>
    </w:rPr>
  </w:style>
  <w:style w:type="character" w:customStyle="1" w:styleId="WW8Num177z1">
    <w:name w:val="WW8Num177z1"/>
    <w:rsid w:val="00AB7957"/>
    <w:rPr>
      <w:rFonts w:ascii="Courier New" w:hAnsi="Courier New"/>
      <w:sz w:val="20"/>
    </w:rPr>
  </w:style>
  <w:style w:type="character" w:customStyle="1" w:styleId="WW8Num177z2">
    <w:name w:val="WW8Num177z2"/>
    <w:rsid w:val="00AB7957"/>
    <w:rPr>
      <w:rFonts w:ascii="Wingdings" w:hAnsi="Wingdings"/>
      <w:sz w:val="20"/>
    </w:rPr>
  </w:style>
  <w:style w:type="character" w:customStyle="1" w:styleId="WW8Num181z0">
    <w:name w:val="WW8Num181z0"/>
    <w:rsid w:val="00AB7957"/>
    <w:rPr>
      <w:rFonts w:ascii="Symbol" w:eastAsia="Times New Roman" w:hAnsi="Symbol"/>
    </w:rPr>
  </w:style>
  <w:style w:type="character" w:customStyle="1" w:styleId="WW8Num181z1">
    <w:name w:val="WW8Num181z1"/>
    <w:rsid w:val="00AB7957"/>
    <w:rPr>
      <w:rFonts w:ascii="Courier New" w:hAnsi="Courier New"/>
    </w:rPr>
  </w:style>
  <w:style w:type="character" w:customStyle="1" w:styleId="WW8Num181z2">
    <w:name w:val="WW8Num181z2"/>
    <w:rsid w:val="00AB7957"/>
    <w:rPr>
      <w:rFonts w:ascii="Wingdings" w:hAnsi="Wingdings"/>
    </w:rPr>
  </w:style>
  <w:style w:type="character" w:customStyle="1" w:styleId="WW8Num181z3">
    <w:name w:val="WW8Num181z3"/>
    <w:rsid w:val="00AB7957"/>
    <w:rPr>
      <w:rFonts w:ascii="Symbol" w:hAnsi="Symbol"/>
    </w:rPr>
  </w:style>
  <w:style w:type="character" w:customStyle="1" w:styleId="WW8Num185z0">
    <w:name w:val="WW8Num185z0"/>
    <w:rsid w:val="00AB7957"/>
    <w:rPr>
      <w:rFonts w:ascii="Symbol" w:eastAsia="Times New Roman" w:hAnsi="Symbol"/>
    </w:rPr>
  </w:style>
  <w:style w:type="character" w:customStyle="1" w:styleId="WW8Num185z1">
    <w:name w:val="WW8Num185z1"/>
    <w:rsid w:val="00AB7957"/>
    <w:rPr>
      <w:rFonts w:ascii="Courier New" w:hAnsi="Courier New"/>
    </w:rPr>
  </w:style>
  <w:style w:type="character" w:customStyle="1" w:styleId="WW8Num185z2">
    <w:name w:val="WW8Num185z2"/>
    <w:rsid w:val="00AB7957"/>
    <w:rPr>
      <w:rFonts w:ascii="Wingdings" w:hAnsi="Wingdings"/>
    </w:rPr>
  </w:style>
  <w:style w:type="character" w:customStyle="1" w:styleId="WW8Num185z3">
    <w:name w:val="WW8Num185z3"/>
    <w:rsid w:val="00AB7957"/>
    <w:rPr>
      <w:rFonts w:ascii="Symbol" w:hAnsi="Symbol"/>
    </w:rPr>
  </w:style>
  <w:style w:type="character" w:customStyle="1" w:styleId="WW8Num186z0">
    <w:name w:val="WW8Num186z0"/>
    <w:rsid w:val="00AB7957"/>
    <w:rPr>
      <w:rFonts w:ascii="Symbol" w:hAnsi="Symbol"/>
      <w:sz w:val="20"/>
    </w:rPr>
  </w:style>
  <w:style w:type="character" w:customStyle="1" w:styleId="WW8Num186z1">
    <w:name w:val="WW8Num186z1"/>
    <w:rsid w:val="00AB7957"/>
    <w:rPr>
      <w:rFonts w:ascii="Courier New" w:hAnsi="Courier New"/>
      <w:sz w:val="20"/>
    </w:rPr>
  </w:style>
  <w:style w:type="character" w:customStyle="1" w:styleId="WW8Num186z2">
    <w:name w:val="WW8Num186z2"/>
    <w:rsid w:val="00AB7957"/>
    <w:rPr>
      <w:rFonts w:ascii="Wingdings" w:hAnsi="Wingdings"/>
      <w:sz w:val="20"/>
    </w:rPr>
  </w:style>
  <w:style w:type="character" w:customStyle="1" w:styleId="WW8Num192z0">
    <w:name w:val="WW8Num192z0"/>
    <w:rsid w:val="00AB7957"/>
    <w:rPr>
      <w:rFonts w:ascii="Symbol" w:hAnsi="Symbol"/>
    </w:rPr>
  </w:style>
  <w:style w:type="character" w:customStyle="1" w:styleId="WW8Num192z1">
    <w:name w:val="WW8Num192z1"/>
    <w:rsid w:val="00AB7957"/>
    <w:rPr>
      <w:rFonts w:ascii="Courier New" w:hAnsi="Courier New"/>
    </w:rPr>
  </w:style>
  <w:style w:type="character" w:customStyle="1" w:styleId="WW8Num192z2">
    <w:name w:val="WW8Num192z2"/>
    <w:rsid w:val="00AB7957"/>
    <w:rPr>
      <w:rFonts w:ascii="Wingdings" w:hAnsi="Wingdings"/>
    </w:rPr>
  </w:style>
  <w:style w:type="character" w:customStyle="1" w:styleId="WW8Num194z0">
    <w:name w:val="WW8Num194z0"/>
    <w:rsid w:val="00AB7957"/>
    <w:rPr>
      <w:rFonts w:ascii="Times-Roman" w:eastAsia="Times New Roman" w:hAnsi="Times-Roman"/>
      <w:i w:val="0"/>
    </w:rPr>
  </w:style>
  <w:style w:type="character" w:customStyle="1" w:styleId="WW8Num194z1">
    <w:name w:val="WW8Num194z1"/>
    <w:rsid w:val="00AB7957"/>
    <w:rPr>
      <w:rFonts w:ascii="Courier New" w:hAnsi="Courier New"/>
    </w:rPr>
  </w:style>
  <w:style w:type="character" w:customStyle="1" w:styleId="WW8Num194z2">
    <w:name w:val="WW8Num194z2"/>
    <w:rsid w:val="00AB7957"/>
    <w:rPr>
      <w:rFonts w:ascii="Wingdings" w:hAnsi="Wingdings"/>
    </w:rPr>
  </w:style>
  <w:style w:type="character" w:customStyle="1" w:styleId="WW8Num194z3">
    <w:name w:val="WW8Num194z3"/>
    <w:rsid w:val="00AB7957"/>
    <w:rPr>
      <w:rFonts w:ascii="Symbol" w:hAnsi="Symbol"/>
    </w:rPr>
  </w:style>
  <w:style w:type="character" w:customStyle="1" w:styleId="WW8Num203z0">
    <w:name w:val="WW8Num203z0"/>
    <w:rsid w:val="00AB7957"/>
    <w:rPr>
      <w:rFonts w:ascii="Wingdings" w:eastAsia="Times New Roman" w:hAnsi="Wingdings"/>
    </w:rPr>
  </w:style>
  <w:style w:type="character" w:customStyle="1" w:styleId="WW8Num203z1">
    <w:name w:val="WW8Num203z1"/>
    <w:rsid w:val="00AB7957"/>
    <w:rPr>
      <w:rFonts w:ascii="Courier New" w:hAnsi="Courier New"/>
    </w:rPr>
  </w:style>
  <w:style w:type="character" w:customStyle="1" w:styleId="WW8Num203z2">
    <w:name w:val="WW8Num203z2"/>
    <w:rsid w:val="00AB7957"/>
    <w:rPr>
      <w:rFonts w:ascii="Wingdings" w:hAnsi="Wingdings"/>
    </w:rPr>
  </w:style>
  <w:style w:type="character" w:customStyle="1" w:styleId="WW8Num203z3">
    <w:name w:val="WW8Num203z3"/>
    <w:rsid w:val="00AB7957"/>
    <w:rPr>
      <w:rFonts w:ascii="Symbol" w:hAnsi="Symbol"/>
    </w:rPr>
  </w:style>
  <w:style w:type="character" w:customStyle="1" w:styleId="WW8Num204z1">
    <w:name w:val="WW8Num204z1"/>
    <w:rsid w:val="00AB7957"/>
    <w:rPr>
      <w:b/>
    </w:rPr>
  </w:style>
  <w:style w:type="character" w:customStyle="1" w:styleId="WW8Num206z0">
    <w:name w:val="WW8Num206z0"/>
    <w:rsid w:val="00AB7957"/>
    <w:rPr>
      <w:rFonts w:ascii="Symbol" w:eastAsia="Times New Roman" w:hAnsi="Symbol"/>
    </w:rPr>
  </w:style>
  <w:style w:type="character" w:customStyle="1" w:styleId="WW8Num206z1">
    <w:name w:val="WW8Num206z1"/>
    <w:rsid w:val="00AB7957"/>
    <w:rPr>
      <w:rFonts w:ascii="Courier New" w:hAnsi="Courier New"/>
    </w:rPr>
  </w:style>
  <w:style w:type="character" w:customStyle="1" w:styleId="WW8Num206z2">
    <w:name w:val="WW8Num206z2"/>
    <w:rsid w:val="00AB7957"/>
    <w:rPr>
      <w:rFonts w:ascii="Wingdings" w:hAnsi="Wingdings"/>
    </w:rPr>
  </w:style>
  <w:style w:type="character" w:customStyle="1" w:styleId="WW8Num206z3">
    <w:name w:val="WW8Num206z3"/>
    <w:rsid w:val="00AB7957"/>
    <w:rPr>
      <w:rFonts w:ascii="Symbol" w:hAnsi="Symbol"/>
    </w:rPr>
  </w:style>
  <w:style w:type="character" w:customStyle="1" w:styleId="WW8Num207z0">
    <w:name w:val="WW8Num207z0"/>
    <w:rsid w:val="00AB7957"/>
    <w:rPr>
      <w:rFonts w:ascii="Symbol" w:hAnsi="Symbol"/>
      <w:sz w:val="20"/>
    </w:rPr>
  </w:style>
  <w:style w:type="character" w:customStyle="1" w:styleId="WW8Num213z0">
    <w:name w:val="WW8Num213z0"/>
    <w:rsid w:val="00AB7957"/>
    <w:rPr>
      <w:rFonts w:ascii="Symbol" w:hAnsi="Symbol"/>
      <w:sz w:val="20"/>
    </w:rPr>
  </w:style>
  <w:style w:type="character" w:customStyle="1" w:styleId="WW8Num214z0">
    <w:name w:val="WW8Num214z0"/>
    <w:rsid w:val="00AB7957"/>
    <w:rPr>
      <w:rFonts w:ascii="Symbol" w:hAnsi="Symbol"/>
    </w:rPr>
  </w:style>
  <w:style w:type="character" w:customStyle="1" w:styleId="WW8Num214z1">
    <w:name w:val="WW8Num214z1"/>
    <w:rsid w:val="00AB7957"/>
    <w:rPr>
      <w:rFonts w:ascii="Courier New" w:hAnsi="Courier New"/>
    </w:rPr>
  </w:style>
  <w:style w:type="character" w:customStyle="1" w:styleId="WW8Num220z0">
    <w:name w:val="WW8Num220z0"/>
    <w:rsid w:val="00AB7957"/>
    <w:rPr>
      <w:u w:val="single"/>
    </w:rPr>
  </w:style>
  <w:style w:type="character" w:customStyle="1" w:styleId="WW8Num228z0">
    <w:name w:val="WW8Num228z0"/>
    <w:rsid w:val="00AB7957"/>
    <w:rPr>
      <w:rFonts w:ascii="Symbol" w:hAnsi="Symbol"/>
      <w:sz w:val="20"/>
    </w:rPr>
  </w:style>
  <w:style w:type="character" w:customStyle="1" w:styleId="WW8Num228z1">
    <w:name w:val="WW8Num228z1"/>
    <w:rsid w:val="00AB7957"/>
    <w:rPr>
      <w:rFonts w:ascii="Courier New" w:hAnsi="Courier New"/>
      <w:sz w:val="20"/>
    </w:rPr>
  </w:style>
  <w:style w:type="character" w:customStyle="1" w:styleId="WW8Num228z2">
    <w:name w:val="WW8Num228z2"/>
    <w:rsid w:val="00AB7957"/>
    <w:rPr>
      <w:rFonts w:ascii="Wingdings" w:hAnsi="Wingdings"/>
      <w:sz w:val="20"/>
    </w:rPr>
  </w:style>
  <w:style w:type="character" w:customStyle="1" w:styleId="WW8Num236z0">
    <w:name w:val="WW8Num236z0"/>
    <w:rsid w:val="00AB7957"/>
    <w:rPr>
      <w:rFonts w:ascii="Symbol" w:eastAsia="Times New Roman" w:hAnsi="Symbol"/>
    </w:rPr>
  </w:style>
  <w:style w:type="character" w:customStyle="1" w:styleId="WW8Num236z1">
    <w:name w:val="WW8Num236z1"/>
    <w:rsid w:val="00AB7957"/>
    <w:rPr>
      <w:rFonts w:ascii="Courier New" w:hAnsi="Courier New"/>
    </w:rPr>
  </w:style>
  <w:style w:type="character" w:customStyle="1" w:styleId="WW8Num236z2">
    <w:name w:val="WW8Num236z2"/>
    <w:rsid w:val="00AB7957"/>
    <w:rPr>
      <w:rFonts w:ascii="Wingdings" w:hAnsi="Wingdings"/>
    </w:rPr>
  </w:style>
  <w:style w:type="character" w:customStyle="1" w:styleId="WW8Num236z3">
    <w:name w:val="WW8Num236z3"/>
    <w:rsid w:val="00AB7957"/>
    <w:rPr>
      <w:rFonts w:ascii="Symbol" w:hAnsi="Symbol"/>
    </w:rPr>
  </w:style>
  <w:style w:type="character" w:customStyle="1" w:styleId="WW8Num239z0">
    <w:name w:val="WW8Num239z0"/>
    <w:rsid w:val="00AB7957"/>
    <w:rPr>
      <w:rFonts w:ascii="Times New Roman" w:eastAsia="Times New Roman" w:hAnsi="Times New Roman" w:cs="Times New Roman"/>
    </w:rPr>
  </w:style>
  <w:style w:type="character" w:customStyle="1" w:styleId="WW8Num239z1">
    <w:name w:val="WW8Num239z1"/>
    <w:rsid w:val="00AB7957"/>
    <w:rPr>
      <w:rFonts w:ascii="Courier New" w:hAnsi="Courier New"/>
    </w:rPr>
  </w:style>
  <w:style w:type="character" w:customStyle="1" w:styleId="WW8Num239z2">
    <w:name w:val="WW8Num239z2"/>
    <w:rsid w:val="00AB7957"/>
    <w:rPr>
      <w:rFonts w:ascii="Wingdings" w:hAnsi="Wingdings"/>
    </w:rPr>
  </w:style>
  <w:style w:type="character" w:customStyle="1" w:styleId="WW8Num239z3">
    <w:name w:val="WW8Num239z3"/>
    <w:rsid w:val="00AB7957"/>
    <w:rPr>
      <w:rFonts w:ascii="Symbol" w:hAnsi="Symbol"/>
    </w:rPr>
  </w:style>
  <w:style w:type="character" w:customStyle="1" w:styleId="NumberingSymbols">
    <w:name w:val="Numbering Symbols"/>
    <w:rsid w:val="00AB7957"/>
    <w:rPr>
      <w:rFonts w:ascii="Garamond" w:hAnsi="Garamond"/>
    </w:rPr>
  </w:style>
  <w:style w:type="character" w:customStyle="1" w:styleId="Bullets">
    <w:name w:val="Bullets"/>
    <w:rsid w:val="00AB7957"/>
    <w:rPr>
      <w:rFonts w:ascii="StarSymbol" w:eastAsia="StarSymbol" w:hAnsi="StarSymbol" w:cs="StarSymbol"/>
      <w:sz w:val="18"/>
      <w:szCs w:val="18"/>
    </w:rPr>
  </w:style>
  <w:style w:type="paragraph" w:customStyle="1" w:styleId="NoteLevel1">
    <w:name w:val="Note Level 1"/>
    <w:basedOn w:val="Normal"/>
    <w:rsid w:val="00AB7957"/>
    <w:pPr>
      <w:keepNext/>
      <w:widowControl w:val="0"/>
      <w:tabs>
        <w:tab w:val="left" w:pos="0"/>
      </w:tabs>
      <w:suppressAutoHyphens/>
    </w:pPr>
    <w:rPr>
      <w:rFonts w:ascii="Verdana" w:eastAsia="MS Gothic" w:hAnsi="Verdana"/>
      <w:szCs w:val="26"/>
      <w:lang w:eastAsia="ar-SA"/>
    </w:rPr>
  </w:style>
  <w:style w:type="paragraph" w:customStyle="1" w:styleId="NoteLevel3">
    <w:name w:val="Note Level 3"/>
    <w:basedOn w:val="Normal"/>
    <w:rsid w:val="00AB7957"/>
    <w:pPr>
      <w:keepNext/>
      <w:widowControl w:val="0"/>
      <w:tabs>
        <w:tab w:val="left" w:pos="1440"/>
      </w:tabs>
      <w:suppressAutoHyphens/>
      <w:ind w:left="1800" w:hanging="360"/>
    </w:pPr>
    <w:rPr>
      <w:rFonts w:ascii="Verdana" w:eastAsia="MS Gothic" w:hAnsi="Verdana"/>
      <w:szCs w:val="26"/>
      <w:lang w:eastAsia="ar-SA"/>
    </w:rPr>
  </w:style>
  <w:style w:type="paragraph" w:customStyle="1" w:styleId="NoteLevel4">
    <w:name w:val="Note Level 4"/>
    <w:basedOn w:val="Normal"/>
    <w:rsid w:val="00AB7957"/>
    <w:pPr>
      <w:keepNext/>
      <w:widowControl w:val="0"/>
      <w:tabs>
        <w:tab w:val="left" w:pos="2160"/>
      </w:tabs>
      <w:suppressAutoHyphens/>
      <w:ind w:left="2520" w:hanging="360"/>
    </w:pPr>
    <w:rPr>
      <w:rFonts w:ascii="Verdana" w:eastAsia="MS Gothic" w:hAnsi="Verdana"/>
      <w:szCs w:val="26"/>
      <w:lang w:eastAsia="ar-SA"/>
    </w:rPr>
  </w:style>
  <w:style w:type="paragraph" w:customStyle="1" w:styleId="NoteLevel5">
    <w:name w:val="Note Level 5"/>
    <w:basedOn w:val="Normal"/>
    <w:rsid w:val="00AB7957"/>
    <w:pPr>
      <w:keepNext/>
      <w:widowControl w:val="0"/>
      <w:tabs>
        <w:tab w:val="left" w:pos="2880"/>
      </w:tabs>
      <w:suppressAutoHyphens/>
      <w:ind w:left="3240" w:hanging="360"/>
    </w:pPr>
    <w:rPr>
      <w:rFonts w:ascii="Verdana" w:eastAsia="MS Gothic" w:hAnsi="Verdana"/>
      <w:szCs w:val="26"/>
      <w:lang w:eastAsia="ar-SA"/>
    </w:rPr>
  </w:style>
  <w:style w:type="paragraph" w:customStyle="1" w:styleId="NoteLevel6">
    <w:name w:val="Note Level 6"/>
    <w:basedOn w:val="Normal"/>
    <w:rsid w:val="00AB7957"/>
    <w:pPr>
      <w:keepNext/>
      <w:widowControl w:val="0"/>
      <w:tabs>
        <w:tab w:val="left" w:pos="3600"/>
      </w:tabs>
      <w:suppressAutoHyphens/>
      <w:ind w:left="3960" w:hanging="360"/>
    </w:pPr>
    <w:rPr>
      <w:rFonts w:ascii="Verdana" w:eastAsia="MS Gothic" w:hAnsi="Verdana"/>
      <w:szCs w:val="26"/>
      <w:lang w:eastAsia="ar-SA"/>
    </w:rPr>
  </w:style>
  <w:style w:type="paragraph" w:customStyle="1" w:styleId="NoteLevel7">
    <w:name w:val="Note Level 7"/>
    <w:basedOn w:val="Normal"/>
    <w:rsid w:val="00AB7957"/>
    <w:pPr>
      <w:keepNext/>
      <w:widowControl w:val="0"/>
      <w:tabs>
        <w:tab w:val="left" w:pos="4320"/>
      </w:tabs>
      <w:suppressAutoHyphens/>
      <w:ind w:left="4680" w:hanging="360"/>
    </w:pPr>
    <w:rPr>
      <w:rFonts w:ascii="Verdana" w:eastAsia="MS Gothic" w:hAnsi="Verdana"/>
      <w:szCs w:val="26"/>
      <w:lang w:eastAsia="ar-SA"/>
    </w:rPr>
  </w:style>
  <w:style w:type="paragraph" w:customStyle="1" w:styleId="NoteLevel8">
    <w:name w:val="Note Level 8"/>
    <w:basedOn w:val="Normal"/>
    <w:rsid w:val="00AB7957"/>
    <w:pPr>
      <w:keepNext/>
      <w:widowControl w:val="0"/>
      <w:tabs>
        <w:tab w:val="left" w:pos="5040"/>
      </w:tabs>
      <w:suppressAutoHyphens/>
      <w:ind w:left="5400" w:hanging="360"/>
    </w:pPr>
    <w:rPr>
      <w:rFonts w:ascii="Verdana" w:eastAsia="MS Gothic" w:hAnsi="Verdana"/>
      <w:szCs w:val="26"/>
      <w:lang w:eastAsia="ar-SA"/>
    </w:rPr>
  </w:style>
  <w:style w:type="paragraph" w:customStyle="1" w:styleId="NoteLevel9">
    <w:name w:val="Note Level 9"/>
    <w:basedOn w:val="Normal"/>
    <w:rsid w:val="00AB7957"/>
    <w:pPr>
      <w:keepNext/>
      <w:widowControl w:val="0"/>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AB7957"/>
    <w:pPr>
      <w:suppressAutoHyphens/>
      <w:spacing w:after="120"/>
      <w:contextualSpacing/>
      <w:jc w:val="left"/>
      <w:outlineLvl w:val="9"/>
    </w:pPr>
    <w:rPr>
      <w:rFonts w:ascii="Arial" w:eastAsia="Lucida Sans Unicode" w:hAnsi="Arial" w:cs="Tahoma"/>
      <w:bCs/>
      <w:caps/>
      <w:sz w:val="21"/>
      <w:szCs w:val="21"/>
      <w:lang w:bidi="en-US"/>
    </w:rPr>
  </w:style>
  <w:style w:type="paragraph" w:customStyle="1" w:styleId="Quotations">
    <w:name w:val="Quotations"/>
    <w:basedOn w:val="Normal"/>
    <w:rsid w:val="00AB7957"/>
    <w:pPr>
      <w:widowControl w:val="0"/>
      <w:suppressAutoHyphens/>
      <w:spacing w:after="283"/>
      <w:ind w:left="567" w:right="567"/>
    </w:pPr>
    <w:rPr>
      <w:rFonts w:eastAsia="Calibri"/>
      <w:lang w:bidi="en-US"/>
    </w:rPr>
  </w:style>
  <w:style w:type="paragraph" w:customStyle="1" w:styleId="HorizontalLine">
    <w:name w:val="Horizontal Line"/>
    <w:basedOn w:val="Normal"/>
    <w:next w:val="BodyText"/>
    <w:rsid w:val="00AB7957"/>
    <w:pPr>
      <w:widowControl w:val="0"/>
      <w:suppressLineNumbers/>
      <w:pBdr>
        <w:bottom w:val="double" w:sz="1" w:space="0" w:color="808080"/>
      </w:pBdr>
      <w:suppressAutoHyphens/>
      <w:spacing w:after="283"/>
    </w:pPr>
    <w:rPr>
      <w:rFonts w:eastAsia="Calibri"/>
      <w:sz w:val="12"/>
      <w:szCs w:val="12"/>
      <w:lang w:bidi="en-US"/>
    </w:rPr>
  </w:style>
  <w:style w:type="paragraph" w:customStyle="1" w:styleId="TableHeading">
    <w:name w:val="Table Heading"/>
    <w:basedOn w:val="TableContents"/>
    <w:rsid w:val="00AB7957"/>
    <w:pPr>
      <w:tabs>
        <w:tab w:val="clear" w:pos="9450"/>
      </w:tabs>
      <w:jc w:val="center"/>
    </w:pPr>
    <w:rPr>
      <w:rFonts w:ascii="Garamond" w:eastAsia="Times New Roman" w:hAnsi="Garamond"/>
      <w:b/>
      <w:bCs/>
      <w:kern w:val="0"/>
      <w:sz w:val="22"/>
      <w:lang w:bidi="en-US"/>
    </w:rPr>
  </w:style>
  <w:style w:type="character" w:customStyle="1" w:styleId="lqqtgroup">
    <w:name w:val="lqqtgroup"/>
    <w:basedOn w:val="DefaultParagraphFont"/>
    <w:rsid w:val="00AB7957"/>
  </w:style>
  <w:style w:type="character" w:customStyle="1" w:styleId="quotedtooltip">
    <w:name w:val="quotedtooltip"/>
    <w:basedOn w:val="DefaultParagraphFont"/>
    <w:rsid w:val="00AB7957"/>
  </w:style>
  <w:style w:type="character" w:customStyle="1" w:styleId="quotedtooltipbox">
    <w:name w:val="quotedtooltipbox"/>
    <w:basedOn w:val="DefaultParagraphFont"/>
    <w:rsid w:val="00AB7957"/>
  </w:style>
  <w:style w:type="character" w:customStyle="1" w:styleId="mwlivequotes">
    <w:name w:val="mwlivequotes"/>
    <w:basedOn w:val="DefaultParagraphFont"/>
    <w:rsid w:val="00AB7957"/>
  </w:style>
  <w:style w:type="character" w:customStyle="1" w:styleId="lastlabel">
    <w:name w:val="lastlabel"/>
    <w:basedOn w:val="DefaultParagraphFont"/>
    <w:rsid w:val="00AB7957"/>
  </w:style>
  <w:style w:type="character" w:customStyle="1" w:styleId="lb07">
    <w:name w:val="lb07"/>
    <w:basedOn w:val="DefaultParagraphFont"/>
    <w:rsid w:val="00AB7957"/>
  </w:style>
  <w:style w:type="character" w:customStyle="1" w:styleId="qted">
    <w:name w:val="qted"/>
    <w:basedOn w:val="DefaultParagraphFont"/>
    <w:rsid w:val="00AB7957"/>
  </w:style>
  <w:style w:type="character" w:customStyle="1" w:styleId="t14">
    <w:name w:val="t14"/>
    <w:basedOn w:val="DefaultParagraphFont"/>
    <w:rsid w:val="00AB7957"/>
  </w:style>
  <w:style w:type="paragraph" w:customStyle="1" w:styleId="format-body">
    <w:name w:val="format-body"/>
    <w:basedOn w:val="Normal"/>
    <w:rsid w:val="00AB7957"/>
    <w:pPr>
      <w:spacing w:before="100" w:beforeAutospacing="1" w:after="100" w:afterAutospacing="1"/>
    </w:pPr>
    <w:rPr>
      <w:rFonts w:eastAsia="Calibri"/>
      <w:sz w:val="24"/>
    </w:rPr>
  </w:style>
  <w:style w:type="character" w:customStyle="1" w:styleId="nfakpe">
    <w:name w:val="nfakpe"/>
    <w:basedOn w:val="DefaultParagraphFont"/>
    <w:rsid w:val="00AB7957"/>
  </w:style>
  <w:style w:type="character" w:customStyle="1" w:styleId="DebateBlockCharChar">
    <w:name w:val="Debate Block Char Char"/>
    <w:basedOn w:val="DefaultParagraphFont"/>
    <w:rsid w:val="00AB7957"/>
    <w:rPr>
      <w:rFonts w:cs="Arial"/>
      <w:b/>
      <w:bCs/>
      <w:kern w:val="32"/>
      <w:sz w:val="36"/>
      <w:szCs w:val="32"/>
      <w:u w:val="single"/>
    </w:rPr>
  </w:style>
  <w:style w:type="character" w:customStyle="1" w:styleId="citsource">
    <w:name w:val="citsource"/>
    <w:basedOn w:val="DefaultParagraphFont"/>
    <w:rsid w:val="00AB7957"/>
  </w:style>
  <w:style w:type="character" w:customStyle="1" w:styleId="sc">
    <w:name w:val="sc"/>
    <w:basedOn w:val="DefaultParagraphFont"/>
    <w:rsid w:val="00AB7957"/>
  </w:style>
  <w:style w:type="character" w:customStyle="1" w:styleId="atime">
    <w:name w:val="atime"/>
    <w:basedOn w:val="DefaultParagraphFont"/>
    <w:rsid w:val="00AB7957"/>
  </w:style>
  <w:style w:type="paragraph" w:customStyle="1" w:styleId="unread">
    <w:name w:val="unread"/>
    <w:basedOn w:val="Normal"/>
    <w:rsid w:val="00AB7957"/>
    <w:rPr>
      <w:rFonts w:eastAsia="Calibri"/>
    </w:rPr>
  </w:style>
  <w:style w:type="character" w:customStyle="1" w:styleId="unreadChar">
    <w:name w:val="unread Char"/>
    <w:basedOn w:val="DefaultParagraphFont"/>
    <w:rsid w:val="00AB7957"/>
    <w:rPr>
      <w:szCs w:val="24"/>
      <w:lang w:val="en-US" w:eastAsia="en-US" w:bidi="ar-SA"/>
    </w:rPr>
  </w:style>
  <w:style w:type="paragraph" w:customStyle="1" w:styleId="cardunderlined0">
    <w:name w:val="card underlined"/>
    <w:basedOn w:val="Normal"/>
    <w:rsid w:val="00AB7957"/>
    <w:rPr>
      <w:rFonts w:ascii="Arial" w:eastAsia="Calibri" w:hAnsi="Arial"/>
      <w:u w:val="single"/>
    </w:rPr>
  </w:style>
  <w:style w:type="character" w:customStyle="1" w:styleId="Internetlink1">
    <w:name w:val="Internet link1"/>
    <w:rsid w:val="00AB7957"/>
    <w:rPr>
      <w:color w:val="000080"/>
      <w:u w:val="single"/>
    </w:rPr>
  </w:style>
  <w:style w:type="character" w:customStyle="1" w:styleId="underliningChar3">
    <w:name w:val="underlining Char"/>
    <w:basedOn w:val="DefaultParagraphFont"/>
    <w:rsid w:val="00AB7957"/>
    <w:rPr>
      <w:b/>
      <w:szCs w:val="24"/>
      <w:u w:val="single"/>
      <w:lang w:val="en-US" w:eastAsia="en-US" w:bidi="ar-SA"/>
    </w:rPr>
  </w:style>
  <w:style w:type="character" w:customStyle="1" w:styleId="notreadChar">
    <w:name w:val="not read Char"/>
    <w:basedOn w:val="DefaultParagraphFont"/>
    <w:rsid w:val="00AB7957"/>
    <w:rPr>
      <w:sz w:val="18"/>
      <w:szCs w:val="24"/>
      <w:lang w:val="en-US" w:eastAsia="en-US" w:bidi="ar-SA"/>
    </w:rPr>
  </w:style>
  <w:style w:type="character" w:customStyle="1" w:styleId="journalname">
    <w:name w:val="journalname"/>
    <w:basedOn w:val="DefaultParagraphFont"/>
    <w:rsid w:val="00AB7957"/>
  </w:style>
  <w:style w:type="character" w:customStyle="1" w:styleId="insideheadline">
    <w:name w:val="insideheadline"/>
    <w:basedOn w:val="DefaultParagraphFont"/>
    <w:rsid w:val="00AB7957"/>
  </w:style>
  <w:style w:type="paragraph" w:customStyle="1" w:styleId="article-text">
    <w:name w:val="article-text"/>
    <w:basedOn w:val="Normal"/>
    <w:rsid w:val="00AB7957"/>
    <w:pPr>
      <w:spacing w:before="100" w:beforeAutospacing="1" w:after="100" w:afterAutospacing="1"/>
    </w:pPr>
    <w:rPr>
      <w:rFonts w:eastAsia="SimSun"/>
      <w:sz w:val="24"/>
      <w:lang w:eastAsia="zh-CN"/>
    </w:rPr>
  </w:style>
  <w:style w:type="character" w:customStyle="1" w:styleId="mwlivequotesupdelayed">
    <w:name w:val="mwlivequotes up delayed"/>
    <w:basedOn w:val="DefaultParagraphFont"/>
    <w:rsid w:val="00AB7957"/>
  </w:style>
  <w:style w:type="character" w:customStyle="1" w:styleId="mwlivequotesdowndelayed">
    <w:name w:val="mwlivequotes down delayed"/>
    <w:basedOn w:val="DefaultParagraphFont"/>
    <w:rsid w:val="00AB7957"/>
  </w:style>
  <w:style w:type="character" w:customStyle="1" w:styleId="shirttail">
    <w:name w:val="shirttail"/>
    <w:basedOn w:val="DefaultParagraphFont"/>
    <w:rsid w:val="00AB7957"/>
  </w:style>
  <w:style w:type="character" w:customStyle="1" w:styleId="definition">
    <w:name w:val="definition"/>
    <w:basedOn w:val="DefaultParagraphFont"/>
    <w:rsid w:val="00AB7957"/>
  </w:style>
  <w:style w:type="character" w:customStyle="1" w:styleId="CardTextCharCharChar">
    <w:name w:val="Card Text Char Char Char"/>
    <w:basedOn w:val="DefaultParagraphFont"/>
    <w:rsid w:val="00AB7957"/>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AB7957"/>
    <w:rPr>
      <w:rFonts w:ascii="Arial Narrow" w:hAnsi="Arial Narrow"/>
      <w:sz w:val="18"/>
      <w:u w:val="single"/>
    </w:rPr>
  </w:style>
  <w:style w:type="character" w:customStyle="1" w:styleId="UnderlineStyleCharCharChar">
    <w:name w:val="Underline Style Char Char Char"/>
    <w:basedOn w:val="DefaultParagraphFont"/>
    <w:rsid w:val="00AB7957"/>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AB7957"/>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AB7957"/>
    <w:pPr>
      <w:spacing w:after="200" w:line="276" w:lineRule="auto"/>
    </w:pPr>
    <w:rPr>
      <w:rFonts w:ascii="Georgia" w:eastAsia="Calibri" w:hAnsi="Georgia" w:cs="AKDPE C+ Utopia"/>
      <w:color w:val="auto"/>
      <w:sz w:val="22"/>
      <w:szCs w:val="22"/>
    </w:rPr>
  </w:style>
  <w:style w:type="character" w:customStyle="1" w:styleId="articlesheader1">
    <w:name w:val="articles_header1"/>
    <w:basedOn w:val="DefaultParagraphFont"/>
    <w:rsid w:val="00AB7957"/>
    <w:rPr>
      <w:rFonts w:ascii="Arial" w:hAnsi="Arial" w:cs="Arial" w:hint="default"/>
      <w:b/>
      <w:bCs/>
      <w:color w:val="990000"/>
      <w:sz w:val="26"/>
      <w:szCs w:val="26"/>
    </w:rPr>
  </w:style>
  <w:style w:type="character" w:customStyle="1" w:styleId="bodytitle1">
    <w:name w:val="bodytitle1"/>
    <w:basedOn w:val="DefaultParagraphFont"/>
    <w:rsid w:val="00AB7957"/>
    <w:rPr>
      <w:rFonts w:ascii="Arial" w:hAnsi="Arial" w:cs="Arial" w:hint="default"/>
      <w:b/>
      <w:bCs/>
      <w:smallCaps w:val="0"/>
      <w:color w:val="000000"/>
      <w:sz w:val="28"/>
      <w:szCs w:val="28"/>
    </w:rPr>
  </w:style>
  <w:style w:type="paragraph" w:customStyle="1" w:styleId="style109">
    <w:name w:val="style109"/>
    <w:basedOn w:val="Normal"/>
    <w:rsid w:val="00AB7957"/>
    <w:pPr>
      <w:spacing w:before="100" w:beforeAutospacing="1" w:after="100" w:afterAutospacing="1"/>
    </w:pPr>
    <w:rPr>
      <w:rFonts w:eastAsia="Calibri"/>
      <w:sz w:val="24"/>
    </w:rPr>
  </w:style>
  <w:style w:type="paragraph" w:customStyle="1" w:styleId="style1100">
    <w:name w:val="style110"/>
    <w:basedOn w:val="Normal"/>
    <w:rsid w:val="00AB7957"/>
    <w:pPr>
      <w:spacing w:before="100" w:beforeAutospacing="1" w:after="100" w:afterAutospacing="1"/>
    </w:pPr>
    <w:rPr>
      <w:rFonts w:eastAsia="Calibri"/>
      <w:sz w:val="24"/>
    </w:rPr>
  </w:style>
  <w:style w:type="paragraph" w:customStyle="1" w:styleId="captionpaddingstyle114">
    <w:name w:val="captionpadding style114"/>
    <w:basedOn w:val="Normal"/>
    <w:rsid w:val="00AB7957"/>
    <w:pPr>
      <w:spacing w:before="100" w:beforeAutospacing="1" w:after="100" w:afterAutospacing="1"/>
    </w:pPr>
    <w:rPr>
      <w:rFonts w:eastAsia="Calibri"/>
      <w:sz w:val="24"/>
    </w:rPr>
  </w:style>
  <w:style w:type="character" w:customStyle="1" w:styleId="captionpaddingstyle1141">
    <w:name w:val="captionpadding style1141"/>
    <w:basedOn w:val="DefaultParagraphFont"/>
    <w:rsid w:val="00AB7957"/>
  </w:style>
  <w:style w:type="character" w:customStyle="1" w:styleId="style114style118">
    <w:name w:val="style114 style118"/>
    <w:basedOn w:val="DefaultParagraphFont"/>
    <w:rsid w:val="00AB7957"/>
  </w:style>
  <w:style w:type="paragraph" w:customStyle="1" w:styleId="mainstorybody">
    <w:name w:val="mainstorybody"/>
    <w:basedOn w:val="Normal"/>
    <w:rsid w:val="00AB7957"/>
    <w:pPr>
      <w:spacing w:before="100" w:beforeAutospacing="1" w:after="100" w:afterAutospacing="1"/>
    </w:pPr>
    <w:rPr>
      <w:rFonts w:eastAsia="Calibri"/>
      <w:sz w:val="24"/>
    </w:rPr>
  </w:style>
  <w:style w:type="character" w:customStyle="1" w:styleId="hint">
    <w:name w:val="hint"/>
    <w:basedOn w:val="DefaultParagraphFont"/>
    <w:rsid w:val="00AB7957"/>
  </w:style>
  <w:style w:type="character" w:customStyle="1" w:styleId="flw">
    <w:name w:val="flw"/>
    <w:basedOn w:val="DefaultParagraphFont"/>
    <w:rsid w:val="00AB7957"/>
  </w:style>
  <w:style w:type="character" w:customStyle="1" w:styleId="illustration">
    <w:name w:val="illustration"/>
    <w:basedOn w:val="DefaultParagraphFont"/>
    <w:rsid w:val="00AB7957"/>
  </w:style>
  <w:style w:type="paragraph" w:customStyle="1" w:styleId="ga">
    <w:name w:val="ga"/>
    <w:basedOn w:val="Normal"/>
    <w:rsid w:val="00AB7957"/>
    <w:rPr>
      <w:rFonts w:ascii="Times" w:eastAsia="Calibri" w:hAnsi="Times"/>
      <w:color w:val="231F20"/>
      <w:sz w:val="18"/>
      <w:szCs w:val="18"/>
    </w:rPr>
  </w:style>
  <w:style w:type="character" w:customStyle="1" w:styleId="StyleArialNarrowBoldThickunderline">
    <w:name w:val="Style Arial Narrow Bold Thick underline"/>
    <w:basedOn w:val="DefaultParagraphFont"/>
    <w:rsid w:val="00AB7957"/>
    <w:rPr>
      <w:rFonts w:ascii="Arial Narrow" w:hAnsi="Arial Narrow"/>
      <w:b/>
      <w:bCs/>
      <w:u w:val="thick"/>
    </w:rPr>
  </w:style>
  <w:style w:type="character" w:customStyle="1" w:styleId="subtitlesarticles1">
    <w:name w:val="subtitles_articles1"/>
    <w:basedOn w:val="DefaultParagraphFont"/>
    <w:rsid w:val="00AB7957"/>
    <w:rPr>
      <w:rFonts w:ascii="Verdana" w:hAnsi="Verdana" w:cs="Times New Roman"/>
      <w:b/>
      <w:bCs/>
      <w:color w:val="000000"/>
      <w:sz w:val="20"/>
      <w:szCs w:val="20"/>
    </w:rPr>
  </w:style>
  <w:style w:type="character" w:customStyle="1" w:styleId="fulstoryreporter">
    <w:name w:val="ful_storyreporter"/>
    <w:basedOn w:val="DefaultParagraphFont"/>
    <w:rsid w:val="00AB7957"/>
  </w:style>
  <w:style w:type="character" w:customStyle="1" w:styleId="editsection">
    <w:name w:val="editsection"/>
    <w:basedOn w:val="DefaultParagraphFont"/>
    <w:rsid w:val="00AB7957"/>
  </w:style>
  <w:style w:type="paragraph" w:customStyle="1" w:styleId="body-indent-60">
    <w:name w:val="body-indent-60"/>
    <w:basedOn w:val="Normal"/>
    <w:rsid w:val="00AB7957"/>
    <w:pPr>
      <w:spacing w:before="100" w:beforeAutospacing="1" w:after="100" w:afterAutospacing="1"/>
    </w:pPr>
    <w:rPr>
      <w:rFonts w:eastAsia="Calibri"/>
      <w:sz w:val="24"/>
    </w:rPr>
  </w:style>
  <w:style w:type="paragraph" w:customStyle="1" w:styleId="body-indent-60-start">
    <w:name w:val="body-indent-60-start"/>
    <w:basedOn w:val="Normal"/>
    <w:rsid w:val="00AB7957"/>
    <w:pPr>
      <w:spacing w:before="100" w:beforeAutospacing="1" w:after="100" w:afterAutospacing="1"/>
    </w:pPr>
    <w:rPr>
      <w:rFonts w:eastAsia="Calibri"/>
      <w:sz w:val="24"/>
    </w:rPr>
  </w:style>
  <w:style w:type="character" w:customStyle="1" w:styleId="StyleArial12ptBlack">
    <w:name w:val="Style Arial 12 pt Black"/>
    <w:basedOn w:val="DefaultParagraphFont"/>
    <w:rsid w:val="00AB7957"/>
    <w:rPr>
      <w:rFonts w:ascii="Garamond" w:hAnsi="Garamond"/>
      <w:color w:val="000000"/>
      <w:sz w:val="20"/>
      <w:u w:val="single"/>
    </w:rPr>
  </w:style>
  <w:style w:type="character" w:customStyle="1" w:styleId="StyleArialBlack">
    <w:name w:val="Style Arial Black"/>
    <w:basedOn w:val="DefaultParagraphFont"/>
    <w:rsid w:val="00AB7957"/>
    <w:rPr>
      <w:rFonts w:ascii="Garamond" w:hAnsi="Garamond"/>
      <w:color w:val="000000"/>
      <w:sz w:val="14"/>
    </w:rPr>
  </w:style>
  <w:style w:type="paragraph" w:customStyle="1" w:styleId="StyleSmallTimesNewRoman11ptBoldThickunderlineBorder1">
    <w:name w:val="Style Small + Times New Roman 11 pt Bold Thick underline Border...1"/>
    <w:link w:val="StyleSmallTimesNewRoman11ptBoldThickunderlineBorder1Char"/>
    <w:rsid w:val="00AB7957"/>
    <w:rPr>
      <w:rFonts w:eastAsia="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AB7957"/>
    <w:rPr>
      <w:rFonts w:eastAsia="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AB7957"/>
    <w:rPr>
      <w:rFonts w:eastAsia="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AB7957"/>
    <w:rPr>
      <w:rFonts w:eastAsia="Times New Roman"/>
      <w:b/>
      <w:bCs/>
      <w:szCs w:val="24"/>
      <w:u w:val="thick"/>
    </w:rPr>
  </w:style>
  <w:style w:type="paragraph" w:customStyle="1" w:styleId="StyleSmallTimesNewRoman11pt">
    <w:name w:val="Style Small + Times New Roman 11 pt"/>
    <w:link w:val="StyleSmallTimesNewRoman11ptChar"/>
    <w:rsid w:val="00AB7957"/>
    <w:rPr>
      <w:rFonts w:eastAsia="Times New Roman"/>
      <w:szCs w:val="24"/>
    </w:rPr>
  </w:style>
  <w:style w:type="character" w:customStyle="1" w:styleId="StyleSmallTimesNewRoman11ptChar">
    <w:name w:val="Style Small + Times New Roman 11 pt Char"/>
    <w:basedOn w:val="DefaultParagraphFont"/>
    <w:link w:val="StyleSmallTimesNewRoman11pt"/>
    <w:rsid w:val="00AB7957"/>
    <w:rPr>
      <w:rFonts w:eastAsia="Times New Roman"/>
      <w:szCs w:val="24"/>
    </w:rPr>
  </w:style>
  <w:style w:type="paragraph" w:customStyle="1" w:styleId="StyleSmallTimesNewRoman11ptThickunderline">
    <w:name w:val="Style Small + Times New Roman 11 pt Thick underline"/>
    <w:link w:val="StyleSmallTimesNewRoman11ptThickunderlineChar"/>
    <w:rsid w:val="00AB7957"/>
    <w:rPr>
      <w:rFonts w:eastAsia="Times New Roman"/>
      <w:szCs w:val="24"/>
      <w:u w:val="thick"/>
    </w:rPr>
  </w:style>
  <w:style w:type="character" w:customStyle="1" w:styleId="StyleSmallTimesNewRoman11ptThickunderlineChar">
    <w:name w:val="Style Small + Times New Roman 11 pt Thick underline Char"/>
    <w:link w:val="StyleSmallTimesNewRoman11ptThickunderline"/>
    <w:rsid w:val="00AB7957"/>
    <w:rPr>
      <w:rFonts w:eastAsia="Times New Roman"/>
      <w:szCs w:val="24"/>
      <w:u w:val="thick"/>
    </w:rPr>
  </w:style>
  <w:style w:type="character" w:customStyle="1" w:styleId="Style11ptBorderSinglesolidlineAuto05ptLinewidth">
    <w:name w:val="Style 11 pt Border: : (Single solid line Auto  0.5 pt Line width)"/>
    <w:rsid w:val="00AB7957"/>
    <w:rPr>
      <w:sz w:val="20"/>
      <w:bdr w:val="single" w:sz="4" w:space="0" w:color="auto" w:frame="1"/>
    </w:rPr>
  </w:style>
  <w:style w:type="character" w:customStyle="1" w:styleId="StyleUnderlineChar6CharCharCharCharCharCharCharChar11">
    <w:name w:val="Style Underline Char6 Char Char Char Char Char Char Char Char + 11 ..."/>
    <w:rsid w:val="00AB7957"/>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AB7957"/>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AB7957"/>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AB7957"/>
    <w:rPr>
      <w:sz w:val="20"/>
      <w:szCs w:val="24"/>
      <w:u w:val="single"/>
      <w:bdr w:val="single" w:sz="4" w:space="0" w:color="auto"/>
      <w:lang w:val="en-US" w:eastAsia="en-US" w:bidi="ar-SA"/>
    </w:rPr>
  </w:style>
  <w:style w:type="character" w:customStyle="1" w:styleId="StyleLatinGaramondUnderline">
    <w:name w:val="Style (Latin) Garamond Underline"/>
    <w:rsid w:val="00AB7957"/>
    <w:rPr>
      <w:rFonts w:ascii="Times New Roman" w:hAnsi="Times New Roman"/>
      <w:sz w:val="20"/>
      <w:u w:val="single"/>
    </w:rPr>
  </w:style>
  <w:style w:type="character" w:customStyle="1" w:styleId="StyleLatinGaramond">
    <w:name w:val="Style (Latin) Garamond"/>
    <w:rsid w:val="00AB7957"/>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AB7957"/>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AB7957"/>
    <w:rPr>
      <w:rFonts w:ascii="Times" w:eastAsia="Times New Roman" w:hAnsi="Times" w:cs="Arial"/>
      <w:szCs w:val="28"/>
      <w:u w:val="single"/>
    </w:rPr>
  </w:style>
  <w:style w:type="paragraph" w:customStyle="1" w:styleId="HeaderStyle">
    <w:name w:val="Header Style"/>
    <w:basedOn w:val="Normal"/>
    <w:rsid w:val="00AB7957"/>
    <w:pPr>
      <w:jc w:val="center"/>
    </w:pPr>
    <w:rPr>
      <w:rFonts w:eastAsia="Times New Roman"/>
      <w:b/>
      <w:sz w:val="24"/>
      <w:szCs w:val="20"/>
      <w:u w:val="single"/>
    </w:rPr>
  </w:style>
  <w:style w:type="character" w:customStyle="1" w:styleId="CardChar21">
    <w:name w:val="Card Char2"/>
    <w:basedOn w:val="DefaultParagraphFont"/>
    <w:rsid w:val="00AB7957"/>
    <w:rPr>
      <w:rFonts w:ascii="Times New Roman" w:eastAsia="Times New Roman" w:hAnsi="Times New Roman" w:cs="Times New Roman"/>
      <w:bCs/>
      <w:color w:val="000000"/>
      <w:sz w:val="20"/>
      <w:szCs w:val="20"/>
    </w:rPr>
  </w:style>
  <w:style w:type="character" w:customStyle="1" w:styleId="A17">
    <w:name w:val="A17"/>
    <w:rsid w:val="00AB7957"/>
    <w:rPr>
      <w:rFonts w:cs="Baskerville"/>
      <w:color w:val="000000"/>
      <w:sz w:val="12"/>
      <w:szCs w:val="12"/>
    </w:rPr>
  </w:style>
  <w:style w:type="paragraph" w:customStyle="1" w:styleId="Pa19">
    <w:name w:val="Pa19"/>
    <w:basedOn w:val="Normal"/>
    <w:next w:val="Normal"/>
    <w:rsid w:val="00AB7957"/>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AB7957"/>
    <w:pPr>
      <w:autoSpaceDE w:val="0"/>
      <w:autoSpaceDN w:val="0"/>
      <w:adjustRightInd w:val="0"/>
      <w:spacing w:line="441" w:lineRule="atLeast"/>
    </w:pPr>
    <w:rPr>
      <w:rFonts w:ascii="Baskerville" w:eastAsia="Times New Roman" w:hAnsi="Baskerville"/>
      <w:sz w:val="24"/>
    </w:rPr>
  </w:style>
  <w:style w:type="character" w:customStyle="1" w:styleId="A14">
    <w:name w:val="A14"/>
    <w:rsid w:val="00AB7957"/>
    <w:rPr>
      <w:rFonts w:ascii="Frutiger 45 Light" w:hAnsi="Frutiger 45 Light" w:cs="Frutiger 45 Light"/>
      <w:b/>
      <w:bCs/>
      <w:i/>
      <w:iCs/>
      <w:color w:val="000000"/>
      <w:sz w:val="36"/>
      <w:szCs w:val="36"/>
    </w:rPr>
  </w:style>
  <w:style w:type="character" w:customStyle="1" w:styleId="A20">
    <w:name w:val="A20"/>
    <w:rsid w:val="00AB7957"/>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AB7957"/>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AB7957"/>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AB7957"/>
    <w:rPr>
      <w:rFonts w:cs="Arial"/>
      <w:b/>
      <w:bCs/>
      <w:sz w:val="24"/>
      <w:szCs w:val="26"/>
      <w:lang w:val="en-US" w:eastAsia="en-US" w:bidi="ar-SA"/>
    </w:rPr>
  </w:style>
  <w:style w:type="character" w:customStyle="1" w:styleId="brief-smalltext0">
    <w:name w:val="brief-smalltext"/>
    <w:basedOn w:val="DefaultParagraphFont"/>
    <w:rsid w:val="00AB7957"/>
  </w:style>
  <w:style w:type="paragraph" w:customStyle="1" w:styleId="Coverintroduction">
    <w:name w:val="Cover introduction"/>
    <w:basedOn w:val="Default"/>
    <w:next w:val="Default"/>
    <w:rsid w:val="00AB7957"/>
    <w:rPr>
      <w:rFonts w:ascii="Arial" w:eastAsia="Times New Roman" w:hAnsi="Arial"/>
      <w:color w:val="auto"/>
    </w:rPr>
  </w:style>
  <w:style w:type="character" w:customStyle="1" w:styleId="style53">
    <w:name w:val="style5"/>
    <w:basedOn w:val="DefaultParagraphFont"/>
    <w:rsid w:val="00AB7957"/>
  </w:style>
  <w:style w:type="character" w:customStyle="1" w:styleId="TagCharCharCharCharCharChar">
    <w:name w:val="Tag Char Char Char Char Char Char"/>
    <w:rsid w:val="00AB7957"/>
    <w:rPr>
      <w:rFonts w:cs="Arial"/>
      <w:b/>
      <w:bCs/>
      <w:sz w:val="24"/>
      <w:szCs w:val="26"/>
      <w:lang w:val="en-US" w:eastAsia="en-US" w:bidi="ar-SA"/>
    </w:rPr>
  </w:style>
  <w:style w:type="character" w:customStyle="1" w:styleId="pmterms3">
    <w:name w:val="pmterms3"/>
    <w:basedOn w:val="DefaultParagraphFont"/>
    <w:rsid w:val="00AB7957"/>
  </w:style>
  <w:style w:type="character" w:customStyle="1" w:styleId="interiorheadline">
    <w:name w:val="interiorheadline"/>
    <w:basedOn w:val="DefaultParagraphFont"/>
    <w:rsid w:val="00AB7957"/>
  </w:style>
  <w:style w:type="character" w:customStyle="1" w:styleId="Heading31CharCharCharChar1">
    <w:name w:val="Heading 31 Char Char Char Char1"/>
    <w:rsid w:val="00AB7957"/>
    <w:rPr>
      <w:rFonts w:cs="Arial"/>
      <w:b/>
      <w:bCs/>
      <w:sz w:val="24"/>
      <w:szCs w:val="26"/>
      <w:lang w:val="en-US" w:eastAsia="en-US" w:bidi="ar-SA"/>
    </w:rPr>
  </w:style>
  <w:style w:type="character" w:customStyle="1" w:styleId="Heading31CharCharChar">
    <w:name w:val="Heading 31 Char Char Char"/>
    <w:rsid w:val="00AB7957"/>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AB7957"/>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AB7957"/>
    <w:rPr>
      <w:rFonts w:ascii="Calibri" w:eastAsia="MS Mincho" w:hAnsi="Calibri"/>
      <w:u w:val="single"/>
    </w:rPr>
  </w:style>
  <w:style w:type="paragraph" w:customStyle="1" w:styleId="BoldandUnderlineCharChar1Char">
    <w:name w:val="Bold and Underline Char Char1 Char"/>
    <w:basedOn w:val="Normal"/>
    <w:link w:val="BoldandUnderlineCharChar1CharChar"/>
    <w:rsid w:val="00AB7957"/>
    <w:rPr>
      <w:rFonts w:eastAsia="MS Mincho"/>
      <w:b/>
      <w:u w:val="single"/>
    </w:rPr>
  </w:style>
  <w:style w:type="character" w:customStyle="1" w:styleId="BoldandUnderlineCharChar1CharChar">
    <w:name w:val="Bold and Underline Char Char1 Char Char"/>
    <w:basedOn w:val="DefaultParagraphFont"/>
    <w:link w:val="BoldandUnderlineCharChar1Char"/>
    <w:rsid w:val="00AB7957"/>
    <w:rPr>
      <w:rFonts w:ascii="Calibri" w:eastAsia="MS Mincho" w:hAnsi="Calibri"/>
      <w:b/>
      <w:u w:val="single"/>
    </w:rPr>
  </w:style>
  <w:style w:type="character" w:customStyle="1" w:styleId="author-bio-box">
    <w:name w:val="author-bio-box"/>
    <w:basedOn w:val="DefaultParagraphFont"/>
    <w:rsid w:val="00AB7957"/>
  </w:style>
  <w:style w:type="character" w:customStyle="1" w:styleId="CharCharCharCharChar">
    <w:name w:val="Char Char Char Char Char"/>
    <w:aliases w:val="Char Char Char Char,Char Char Char Char Char Char Char1,Heading 2 Char1 Char Char Char Char Char Char"/>
    <w:basedOn w:val="DefaultParagraphFont"/>
    <w:rsid w:val="00AB7957"/>
    <w:rPr>
      <w:rFonts w:cs="Arial"/>
      <w:b/>
      <w:bCs/>
      <w:iCs/>
      <w:sz w:val="24"/>
      <w:szCs w:val="28"/>
      <w:lang w:val="en-US" w:eastAsia="en-US" w:bidi="ar-SA"/>
    </w:rPr>
  </w:style>
  <w:style w:type="character" w:customStyle="1" w:styleId="SmalltextChar">
    <w:name w:val="Small text Char"/>
    <w:aliases w:val="Quote1 Char1"/>
    <w:link w:val="Smalltext"/>
    <w:rsid w:val="00AB7957"/>
    <w:rPr>
      <w:rFonts w:ascii="Calibri" w:eastAsia="Times New Roman" w:hAnsi="Calibri"/>
      <w:color w:val="000000"/>
    </w:rPr>
  </w:style>
  <w:style w:type="character" w:customStyle="1" w:styleId="SubtitleChar2">
    <w:name w:val="Subtitle Char2"/>
    <w:basedOn w:val="DefaultParagraphFont"/>
    <w:uiPriority w:val="11"/>
    <w:rsid w:val="00AB7957"/>
    <w:rPr>
      <w:rFonts w:eastAsiaTheme="minorEastAsia"/>
      <w:color w:val="5A5A5A" w:themeColor="text1" w:themeTint="A5"/>
      <w:spacing w:val="15"/>
    </w:rPr>
  </w:style>
  <w:style w:type="paragraph" w:customStyle="1" w:styleId="blocktitle5">
    <w:name w:val="block title"/>
    <w:basedOn w:val="Normal"/>
    <w:autoRedefine/>
    <w:qFormat/>
    <w:rsid w:val="00AB7957"/>
    <w:pPr>
      <w:spacing w:after="240"/>
      <w:jc w:val="center"/>
      <w:outlineLvl w:val="0"/>
    </w:pPr>
    <w:rPr>
      <w:rFonts w:eastAsia="Calibri"/>
      <w:b/>
      <w:caps/>
      <w:sz w:val="28"/>
      <w:szCs w:val="28"/>
      <w:lang w:val="es-ES"/>
    </w:rPr>
  </w:style>
  <w:style w:type="paragraph" w:customStyle="1" w:styleId="type">
    <w:name w:val="type"/>
    <w:basedOn w:val="Normal"/>
    <w:qFormat/>
    <w:rsid w:val="00AB7957"/>
    <w:pPr>
      <w:spacing w:before="100" w:beforeAutospacing="1" w:after="100" w:afterAutospacing="1"/>
    </w:pPr>
    <w:rPr>
      <w:rFonts w:eastAsia="Times New Roman"/>
    </w:rPr>
  </w:style>
  <w:style w:type="character" w:customStyle="1" w:styleId="abodyblack3">
    <w:name w:val="abodyblack3"/>
    <w:basedOn w:val="DefaultParagraphFont"/>
    <w:rsid w:val="00AB7957"/>
  </w:style>
  <w:style w:type="character" w:customStyle="1" w:styleId="cit-first-element">
    <w:name w:val="cit-first-element"/>
    <w:basedOn w:val="DefaultParagraphFont"/>
    <w:rsid w:val="00AB7957"/>
  </w:style>
  <w:style w:type="character" w:customStyle="1" w:styleId="StyleThickunderline1">
    <w:name w:val="Style Thick underline1"/>
    <w:basedOn w:val="DefaultParagraphFont"/>
    <w:rsid w:val="00AB7957"/>
    <w:rPr>
      <w:u w:val="single"/>
    </w:rPr>
  </w:style>
  <w:style w:type="character" w:customStyle="1" w:styleId="UnderlineChar5">
    <w:name w:val="UnderlineChar"/>
    <w:rsid w:val="00AB7957"/>
    <w:rPr>
      <w:sz w:val="24"/>
      <w:u w:val="single"/>
      <w:shd w:val="clear" w:color="auto" w:fill="auto"/>
    </w:rPr>
  </w:style>
  <w:style w:type="paragraph" w:customStyle="1" w:styleId="Tag21">
    <w:name w:val="Tag21"/>
    <w:basedOn w:val="Normal"/>
    <w:qFormat/>
    <w:rsid w:val="00AB7957"/>
    <w:rPr>
      <w:rFonts w:ascii="Arial" w:eastAsia="Times New Roman" w:hAnsi="Arial" w:cs="Arial"/>
      <w:b/>
      <w:sz w:val="24"/>
    </w:rPr>
  </w:style>
  <w:style w:type="character" w:customStyle="1" w:styleId="Bodytext10NotItalic">
    <w:name w:val="Body text (10) + Not Italic"/>
    <w:basedOn w:val="Bodytext100"/>
    <w:uiPriority w:val="99"/>
    <w:rsid w:val="00AB7957"/>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AB7957"/>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AB7957"/>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AB7957"/>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AB7957"/>
    <w:rPr>
      <w:rFonts w:ascii="Times New Roman" w:hAnsi="Times New Roman" w:cs="Times New Roman"/>
      <w:b/>
      <w:bCs/>
      <w:sz w:val="20"/>
      <w:szCs w:val="20"/>
      <w:shd w:val="clear" w:color="auto" w:fill="FFFFFF"/>
    </w:rPr>
  </w:style>
  <w:style w:type="character" w:customStyle="1" w:styleId="Bodytext105">
    <w:name w:val="Body text (10)5"/>
    <w:basedOn w:val="Bodytext100"/>
    <w:uiPriority w:val="99"/>
    <w:rsid w:val="00AB7957"/>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AB7957"/>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AB7957"/>
    <w:rPr>
      <w:rFonts w:ascii="Times New Roman" w:hAnsi="Times New Roman" w:cs="Times New Roman"/>
      <w:b/>
      <w:bCs/>
      <w:sz w:val="20"/>
      <w:szCs w:val="20"/>
      <w:shd w:val="clear" w:color="auto" w:fill="FFFFFF"/>
    </w:rPr>
  </w:style>
  <w:style w:type="paragraph" w:customStyle="1" w:styleId="Bodytext101">
    <w:name w:val="Body text (10)1"/>
    <w:basedOn w:val="Normal"/>
    <w:link w:val="Bodytext100"/>
    <w:uiPriority w:val="99"/>
    <w:rsid w:val="00AB7957"/>
    <w:pPr>
      <w:shd w:val="clear" w:color="auto" w:fill="FFFFFF"/>
      <w:spacing w:before="240" w:after="240" w:line="240" w:lineRule="atLeast"/>
      <w:ind w:hanging="360"/>
      <w:jc w:val="both"/>
    </w:pPr>
    <w:rPr>
      <w:rFonts w:asciiTheme="minorHAnsi" w:hAnsiTheme="minorHAnsi"/>
    </w:rPr>
  </w:style>
  <w:style w:type="paragraph" w:customStyle="1" w:styleId="Tablecaption31">
    <w:name w:val="Table caption (3)1"/>
    <w:basedOn w:val="Normal"/>
    <w:link w:val="Tablecaption3"/>
    <w:uiPriority w:val="99"/>
    <w:rsid w:val="00AB7957"/>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AB7957"/>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AB7957"/>
    <w:pPr>
      <w:shd w:val="clear" w:color="auto" w:fill="FFFFFF"/>
      <w:spacing w:line="269" w:lineRule="exact"/>
    </w:pPr>
    <w:rPr>
      <w:rFonts w:ascii="Times New Roman" w:hAnsi="Times New Roman" w:cs="Times New Roman"/>
      <w:b/>
      <w:bCs/>
      <w:sz w:val="20"/>
      <w:szCs w:val="20"/>
    </w:rPr>
  </w:style>
  <w:style w:type="character" w:customStyle="1" w:styleId="debatenormal0">
    <w:name w:val="debatenormal"/>
    <w:rsid w:val="00AB7957"/>
  </w:style>
  <w:style w:type="paragraph" w:customStyle="1" w:styleId="leader">
    <w:name w:val="leader"/>
    <w:basedOn w:val="Normal"/>
    <w:rsid w:val="00AB7957"/>
    <w:pPr>
      <w:spacing w:before="100" w:beforeAutospacing="1" w:after="100" w:afterAutospacing="1"/>
    </w:pPr>
    <w:rPr>
      <w:rFonts w:eastAsia="Times New Roman"/>
      <w:sz w:val="24"/>
    </w:rPr>
  </w:style>
  <w:style w:type="character" w:customStyle="1" w:styleId="m-3509721146805615350gmail-styleunderline">
    <w:name w:val="m_-3509721146805615350gmail-styleunderline"/>
    <w:basedOn w:val="DefaultParagraphFont"/>
    <w:rsid w:val="00AB7957"/>
  </w:style>
  <w:style w:type="character" w:customStyle="1" w:styleId="m5776082503052064917gmail-style13ptbold">
    <w:name w:val="m_5776082503052064917gmail-style13ptbold"/>
    <w:basedOn w:val="DefaultParagraphFont"/>
    <w:rsid w:val="00AB7957"/>
  </w:style>
  <w:style w:type="character" w:customStyle="1" w:styleId="m5776082503052064917gmail-styleunderline">
    <w:name w:val="m_5776082503052064917gmail-styleunderline"/>
    <w:basedOn w:val="DefaultParagraphFont"/>
    <w:rsid w:val="00AB7957"/>
  </w:style>
  <w:style w:type="paragraph" w:customStyle="1" w:styleId="DateTime0">
    <w:name w:val="DateTime"/>
    <w:basedOn w:val="Normal"/>
    <w:link w:val="DateTimeChar"/>
    <w:autoRedefine/>
    <w:uiPriority w:val="4"/>
    <w:qFormat/>
    <w:rsid w:val="00AB7957"/>
    <w:rPr>
      <w:rFonts w:ascii="Arial" w:hAnsi="Arial" w:cs="Arial"/>
    </w:rPr>
  </w:style>
  <w:style w:type="character" w:customStyle="1" w:styleId="DateTimeChar">
    <w:name w:val="DateTime Char"/>
    <w:basedOn w:val="DefaultParagraphFont"/>
    <w:link w:val="DateTime0"/>
    <w:uiPriority w:val="4"/>
    <w:rsid w:val="00AB7957"/>
    <w:rPr>
      <w:rFonts w:ascii="Arial" w:hAnsi="Arial" w:cs="Arial"/>
    </w:rPr>
  </w:style>
  <w:style w:type="paragraph" w:customStyle="1" w:styleId="Lecture">
    <w:name w:val="Lecture"/>
    <w:next w:val="BodyText"/>
    <w:link w:val="LectureChar"/>
    <w:autoRedefine/>
    <w:uiPriority w:val="4"/>
    <w:qFormat/>
    <w:rsid w:val="00AB7957"/>
    <w:pPr>
      <w:spacing w:after="0"/>
      <w:outlineLvl w:val="5"/>
    </w:pPr>
    <w:rPr>
      <w:rFonts w:ascii="Arial" w:hAnsi="Arial" w:cs="Arial"/>
      <w:spacing w:val="-10"/>
      <w:sz w:val="16"/>
    </w:rPr>
  </w:style>
  <w:style w:type="character" w:customStyle="1" w:styleId="LectureChar">
    <w:name w:val="Lecture Char"/>
    <w:basedOn w:val="DateTimeChar"/>
    <w:link w:val="Lecture"/>
    <w:uiPriority w:val="4"/>
    <w:rsid w:val="00AB7957"/>
    <w:rPr>
      <w:rFonts w:ascii="Arial" w:hAnsi="Arial" w:cs="Arial"/>
      <w:spacing w:val="-10"/>
      <w:sz w:val="16"/>
    </w:rPr>
  </w:style>
  <w:style w:type="paragraph" w:customStyle="1" w:styleId="BreakTag">
    <w:name w:val="Break Tag"/>
    <w:basedOn w:val="Normal"/>
    <w:autoRedefine/>
    <w:uiPriority w:val="4"/>
    <w:qFormat/>
    <w:rsid w:val="00AB7957"/>
    <w:pPr>
      <w:spacing w:before="240"/>
    </w:pPr>
    <w:rPr>
      <w:rFonts w:ascii="Arial" w:hAnsi="Arial" w:cs="Arial"/>
      <w:b/>
    </w:rPr>
  </w:style>
  <w:style w:type="paragraph" w:customStyle="1" w:styleId="BreakBlock">
    <w:name w:val="Break Block"/>
    <w:basedOn w:val="Normal"/>
    <w:link w:val="BreakBlockChar"/>
    <w:autoRedefine/>
    <w:qFormat/>
    <w:rsid w:val="00AB7957"/>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AB7957"/>
    <w:rPr>
      <w:rFonts w:ascii="Arial Bold" w:hAnsi="Arial Bold" w:cs="Arial"/>
      <w:b/>
      <w:caps/>
      <w:sz w:val="32"/>
      <w:u w:val="single"/>
    </w:rPr>
  </w:style>
  <w:style w:type="paragraph" w:customStyle="1" w:styleId="BoldandUnderlineChar2CharChar">
    <w:name w:val="Bold and Underline Char2 Char Char"/>
    <w:basedOn w:val="Normal"/>
    <w:link w:val="BoldandUnderlineChar2CharCharChar"/>
    <w:qFormat/>
    <w:rsid w:val="00AB7957"/>
    <w:rPr>
      <w:rFonts w:asciiTheme="minorHAnsi" w:hAnsiTheme="minorHAnsi"/>
      <w:b/>
      <w:u w:val="single"/>
    </w:rPr>
  </w:style>
  <w:style w:type="character" w:customStyle="1" w:styleId="Reduce8ptCharChar">
    <w:name w:val="Reduce 8pt Char Char"/>
    <w:basedOn w:val="DefaultParagraphFont"/>
    <w:link w:val="Reduce8pt"/>
    <w:rsid w:val="00AB7957"/>
    <w:rPr>
      <w:sz w:val="16"/>
    </w:rPr>
  </w:style>
  <w:style w:type="paragraph" w:customStyle="1" w:styleId="Reduce8pt">
    <w:name w:val="Reduce 8pt"/>
    <w:basedOn w:val="Normal"/>
    <w:link w:val="Reduce8ptCharChar"/>
    <w:qFormat/>
    <w:rsid w:val="00AB7957"/>
    <w:pPr>
      <w:autoSpaceDE w:val="0"/>
      <w:autoSpaceDN w:val="0"/>
      <w:adjustRightInd w:val="0"/>
      <w:jc w:val="both"/>
    </w:pPr>
    <w:rPr>
      <w:rFonts w:asciiTheme="minorHAnsi" w:hAnsiTheme="minorHAnsi"/>
      <w:sz w:val="16"/>
    </w:rPr>
  </w:style>
  <w:style w:type="character" w:customStyle="1" w:styleId="Mention11">
    <w:name w:val="Mention11"/>
    <w:basedOn w:val="DefaultParagraphFont"/>
    <w:uiPriority w:val="99"/>
    <w:semiHidden/>
    <w:unhideWhenUsed/>
    <w:rsid w:val="00AB7957"/>
    <w:rPr>
      <w:color w:val="2B579A"/>
      <w:shd w:val="clear" w:color="auto" w:fill="E6E6E6"/>
    </w:rPr>
  </w:style>
  <w:style w:type="character" w:customStyle="1" w:styleId="m6370699461968006786gmail-styleunderline">
    <w:name w:val="m_6370699461968006786gmail-styleunderline"/>
    <w:basedOn w:val="DefaultParagraphFont"/>
    <w:rsid w:val="00AB7957"/>
  </w:style>
  <w:style w:type="character" w:customStyle="1" w:styleId="Mention2">
    <w:name w:val="Mention2"/>
    <w:basedOn w:val="DefaultParagraphFont"/>
    <w:uiPriority w:val="99"/>
    <w:semiHidden/>
    <w:unhideWhenUsed/>
    <w:rsid w:val="00AB7957"/>
    <w:rPr>
      <w:color w:val="2B579A"/>
      <w:shd w:val="clear" w:color="auto" w:fill="E6E6E6"/>
    </w:rPr>
  </w:style>
  <w:style w:type="paragraph" w:customStyle="1" w:styleId="FlashTag">
    <w:name w:val="FlashTag"/>
    <w:basedOn w:val="Normal"/>
    <w:link w:val="FlashTagChar"/>
    <w:autoRedefine/>
    <w:uiPriority w:val="4"/>
    <w:qFormat/>
    <w:rsid w:val="00AB7957"/>
    <w:rPr>
      <w:rFonts w:asciiTheme="majorHAnsi" w:hAnsiTheme="majorHAnsi" w:cs="Arial"/>
      <w:b/>
      <w:sz w:val="28"/>
    </w:rPr>
  </w:style>
  <w:style w:type="character" w:customStyle="1" w:styleId="FlashTagChar">
    <w:name w:val="FlashTag Char"/>
    <w:basedOn w:val="DefaultParagraphFont"/>
    <w:link w:val="FlashTag"/>
    <w:uiPriority w:val="4"/>
    <w:rsid w:val="00AB7957"/>
    <w:rPr>
      <w:rFonts w:asciiTheme="majorHAnsi" w:hAnsiTheme="majorHAnsi" w:cs="Arial"/>
      <w:b/>
      <w:sz w:val="28"/>
    </w:rPr>
  </w:style>
  <w:style w:type="paragraph" w:customStyle="1" w:styleId="Warrant">
    <w:name w:val="Warrant"/>
    <w:autoRedefine/>
    <w:uiPriority w:val="4"/>
    <w:qFormat/>
    <w:rsid w:val="00AB7957"/>
    <w:pPr>
      <w:ind w:left="720"/>
    </w:pPr>
    <w:rPr>
      <w:rFonts w:ascii="Calibri" w:hAnsi="Calibri" w:cs="Arial"/>
    </w:rPr>
  </w:style>
  <w:style w:type="character" w:customStyle="1" w:styleId="m-8793234324905335251gmail-style13ptbold">
    <w:name w:val="m_-8793234324905335251gmail-style13ptbold"/>
    <w:basedOn w:val="DefaultParagraphFont"/>
    <w:rsid w:val="00AB7957"/>
  </w:style>
  <w:style w:type="character" w:customStyle="1" w:styleId="m3965771245576658108gmail-styleunderline">
    <w:name w:val="m_3965771245576658108gmail-styleunderline"/>
    <w:basedOn w:val="DefaultParagraphFont"/>
    <w:rsid w:val="00AB7957"/>
  </w:style>
  <w:style w:type="character" w:customStyle="1" w:styleId="BodytextItalic">
    <w:name w:val="Body text + Italic"/>
    <w:aliases w:val="Body text + CordiaUPC,12 pt,Body text + 9 pt"/>
    <w:uiPriority w:val="99"/>
    <w:rsid w:val="00AB7957"/>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AB7957"/>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AB7957"/>
  </w:style>
  <w:style w:type="numbering" w:customStyle="1" w:styleId="NoList1111111">
    <w:name w:val="No List1111111"/>
    <w:next w:val="NoList"/>
    <w:uiPriority w:val="99"/>
    <w:semiHidden/>
    <w:unhideWhenUsed/>
    <w:rsid w:val="00AB7957"/>
  </w:style>
  <w:style w:type="numbering" w:customStyle="1" w:styleId="NoList11111111">
    <w:name w:val="No List11111111"/>
    <w:next w:val="NoList"/>
    <w:uiPriority w:val="99"/>
    <w:semiHidden/>
    <w:unhideWhenUsed/>
    <w:rsid w:val="00AB7957"/>
  </w:style>
  <w:style w:type="numbering" w:customStyle="1" w:styleId="NoList111111111">
    <w:name w:val="No List111111111"/>
    <w:next w:val="NoList"/>
    <w:uiPriority w:val="99"/>
    <w:semiHidden/>
    <w:unhideWhenUsed/>
    <w:rsid w:val="00AB7957"/>
  </w:style>
  <w:style w:type="numbering" w:customStyle="1" w:styleId="NoList1111111111">
    <w:name w:val="No List1111111111"/>
    <w:next w:val="NoList"/>
    <w:uiPriority w:val="99"/>
    <w:semiHidden/>
    <w:unhideWhenUsed/>
    <w:rsid w:val="00AB7957"/>
  </w:style>
  <w:style w:type="numbering" w:customStyle="1" w:styleId="NoList11111111111">
    <w:name w:val="No List11111111111"/>
    <w:next w:val="NoList"/>
    <w:uiPriority w:val="99"/>
    <w:semiHidden/>
    <w:unhideWhenUsed/>
    <w:rsid w:val="00AB7957"/>
  </w:style>
  <w:style w:type="numbering" w:customStyle="1" w:styleId="NoList111111111111">
    <w:name w:val="No List111111111111"/>
    <w:next w:val="NoList"/>
    <w:uiPriority w:val="99"/>
    <w:semiHidden/>
    <w:unhideWhenUsed/>
    <w:rsid w:val="00AB7957"/>
  </w:style>
  <w:style w:type="numbering" w:customStyle="1" w:styleId="NoList1111111111111">
    <w:name w:val="No List1111111111111"/>
    <w:next w:val="NoList"/>
    <w:uiPriority w:val="99"/>
    <w:semiHidden/>
    <w:unhideWhenUsed/>
    <w:rsid w:val="00AB7957"/>
  </w:style>
  <w:style w:type="numbering" w:customStyle="1" w:styleId="NoList11111111111111">
    <w:name w:val="No List11111111111111"/>
    <w:next w:val="NoList"/>
    <w:uiPriority w:val="99"/>
    <w:semiHidden/>
    <w:unhideWhenUsed/>
    <w:rsid w:val="00AB7957"/>
  </w:style>
  <w:style w:type="numbering" w:customStyle="1" w:styleId="NoList111111111111111">
    <w:name w:val="No List111111111111111"/>
    <w:next w:val="NoList"/>
    <w:uiPriority w:val="99"/>
    <w:semiHidden/>
    <w:unhideWhenUsed/>
    <w:rsid w:val="00AB7957"/>
  </w:style>
  <w:style w:type="numbering" w:customStyle="1" w:styleId="NoList1111111111111111">
    <w:name w:val="No List1111111111111111"/>
    <w:next w:val="NoList"/>
    <w:uiPriority w:val="99"/>
    <w:semiHidden/>
    <w:unhideWhenUsed/>
    <w:rsid w:val="00AB7957"/>
  </w:style>
  <w:style w:type="numbering" w:customStyle="1" w:styleId="NoList11111111111111111">
    <w:name w:val="No List11111111111111111"/>
    <w:next w:val="NoList"/>
    <w:uiPriority w:val="99"/>
    <w:semiHidden/>
    <w:unhideWhenUsed/>
    <w:rsid w:val="00AB7957"/>
  </w:style>
  <w:style w:type="character" w:customStyle="1" w:styleId="FontStyle220">
    <w:name w:val="Font Style220"/>
    <w:basedOn w:val="DefaultParagraphFont"/>
    <w:uiPriority w:val="99"/>
    <w:rsid w:val="00AB7957"/>
    <w:rPr>
      <w:rFonts w:ascii="Candara" w:hAnsi="Candara" w:cs="Candara" w:hint="default"/>
      <w:i/>
      <w:iCs/>
      <w:sz w:val="18"/>
      <w:szCs w:val="18"/>
    </w:rPr>
  </w:style>
  <w:style w:type="character" w:customStyle="1" w:styleId="FontStyle290">
    <w:name w:val="Font Style290"/>
    <w:basedOn w:val="DefaultParagraphFont"/>
    <w:uiPriority w:val="99"/>
    <w:rsid w:val="00AB7957"/>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AB7957"/>
    <w:rPr>
      <w:rFonts w:ascii="Arial" w:hAnsi="Arial" w:cs="Arial"/>
      <w:b/>
      <w:bCs/>
      <w:sz w:val="16"/>
      <w:szCs w:val="16"/>
    </w:rPr>
  </w:style>
  <w:style w:type="character" w:customStyle="1" w:styleId="m-5498913268213319940gmail-styleunderline">
    <w:name w:val="m_-5498913268213319940gmail-styleunderline"/>
    <w:basedOn w:val="DefaultParagraphFont"/>
    <w:rsid w:val="00AB7957"/>
  </w:style>
  <w:style w:type="paragraph" w:customStyle="1" w:styleId="speakable">
    <w:name w:val="speakable"/>
    <w:basedOn w:val="Normal"/>
    <w:uiPriority w:val="99"/>
    <w:qFormat/>
    <w:rsid w:val="00AB7957"/>
    <w:pPr>
      <w:spacing w:before="100" w:beforeAutospacing="1" w:after="100" w:afterAutospacing="1"/>
    </w:pPr>
    <w:rPr>
      <w:rFonts w:eastAsia="Times New Roman"/>
      <w:sz w:val="24"/>
    </w:rPr>
  </w:style>
  <w:style w:type="character" w:customStyle="1" w:styleId="overlay">
    <w:name w:val="overlay"/>
    <w:basedOn w:val="DefaultParagraphFont"/>
    <w:rsid w:val="00AB7957"/>
  </w:style>
  <w:style w:type="paragraph" w:customStyle="1" w:styleId="g-body">
    <w:name w:val="g-body"/>
    <w:basedOn w:val="Normal"/>
    <w:uiPriority w:val="99"/>
    <w:qFormat/>
    <w:rsid w:val="00AB7957"/>
    <w:pPr>
      <w:spacing w:before="100" w:beforeAutospacing="1" w:after="100" w:afterAutospacing="1"/>
    </w:pPr>
    <w:rPr>
      <w:rFonts w:eastAsia="Times New Roman"/>
      <w:sz w:val="24"/>
    </w:rPr>
  </w:style>
  <w:style w:type="paragraph" w:customStyle="1" w:styleId="g-pstyle0">
    <w:name w:val="g-pstyle0"/>
    <w:basedOn w:val="Normal"/>
    <w:uiPriority w:val="99"/>
    <w:qFormat/>
    <w:rsid w:val="00AB7957"/>
    <w:pPr>
      <w:spacing w:before="100" w:beforeAutospacing="1" w:after="100" w:afterAutospacing="1"/>
    </w:pPr>
    <w:rPr>
      <w:rFonts w:eastAsia="Times New Roman"/>
      <w:sz w:val="24"/>
    </w:rPr>
  </w:style>
  <w:style w:type="paragraph" w:customStyle="1" w:styleId="g-pstyle1">
    <w:name w:val="g-pstyle1"/>
    <w:basedOn w:val="Normal"/>
    <w:uiPriority w:val="99"/>
    <w:qFormat/>
    <w:rsid w:val="00AB7957"/>
    <w:pPr>
      <w:spacing w:before="100" w:beforeAutospacing="1" w:after="100" w:afterAutospacing="1"/>
    </w:pPr>
    <w:rPr>
      <w:rFonts w:eastAsia="Times New Roman"/>
      <w:sz w:val="24"/>
    </w:rPr>
  </w:style>
  <w:style w:type="paragraph" w:customStyle="1" w:styleId="g-asset-hed">
    <w:name w:val="g-asset-hed"/>
    <w:basedOn w:val="Normal"/>
    <w:uiPriority w:val="99"/>
    <w:qFormat/>
    <w:rsid w:val="00AB7957"/>
    <w:pPr>
      <w:spacing w:before="100" w:beforeAutospacing="1" w:after="100" w:afterAutospacing="1"/>
    </w:pPr>
    <w:rPr>
      <w:rFonts w:eastAsia="Times New Roman"/>
      <w:sz w:val="24"/>
    </w:rPr>
  </w:style>
  <w:style w:type="paragraph" w:customStyle="1" w:styleId="js-tweet-text">
    <w:name w:val="js-tweet-text"/>
    <w:basedOn w:val="Normal"/>
    <w:uiPriority w:val="99"/>
    <w:qFormat/>
    <w:rsid w:val="00AB7957"/>
    <w:pPr>
      <w:spacing w:before="100" w:beforeAutospacing="1" w:after="100" w:afterAutospacing="1"/>
    </w:pPr>
    <w:rPr>
      <w:rFonts w:ascii="Arial" w:hAnsi="Arial" w:cs="Arial"/>
      <w:sz w:val="24"/>
    </w:rPr>
  </w:style>
  <w:style w:type="paragraph" w:customStyle="1" w:styleId="style41">
    <w:name w:val="style4"/>
    <w:basedOn w:val="Normal"/>
    <w:uiPriority w:val="99"/>
    <w:qFormat/>
    <w:rsid w:val="00AB7957"/>
    <w:pPr>
      <w:spacing w:before="100" w:beforeAutospacing="1" w:after="100" w:afterAutospacing="1"/>
    </w:pPr>
    <w:rPr>
      <w:rFonts w:cs="Arial"/>
      <w:sz w:val="24"/>
    </w:rPr>
  </w:style>
  <w:style w:type="paragraph" w:customStyle="1" w:styleId="speech">
    <w:name w:val="speech"/>
    <w:basedOn w:val="Normal"/>
    <w:uiPriority w:val="99"/>
    <w:qFormat/>
    <w:rsid w:val="00AB7957"/>
    <w:pPr>
      <w:spacing w:before="100" w:beforeAutospacing="1" w:after="100" w:afterAutospacing="1"/>
    </w:pPr>
    <w:rPr>
      <w:rFonts w:cs="Arial"/>
      <w:sz w:val="24"/>
    </w:rPr>
  </w:style>
  <w:style w:type="character" w:customStyle="1" w:styleId="adtext0">
    <w:name w:val="adtext"/>
    <w:basedOn w:val="DefaultParagraphFont"/>
    <w:rsid w:val="00AB7957"/>
  </w:style>
  <w:style w:type="character" w:customStyle="1" w:styleId="qu730rj69h">
    <w:name w:val="qu730rj69h"/>
    <w:basedOn w:val="DefaultParagraphFont"/>
    <w:rsid w:val="00AB7957"/>
  </w:style>
  <w:style w:type="paragraph" w:customStyle="1" w:styleId="optext">
    <w:name w:val="optext"/>
    <w:basedOn w:val="Normal"/>
    <w:uiPriority w:val="99"/>
    <w:qFormat/>
    <w:rsid w:val="00AB7957"/>
    <w:pPr>
      <w:spacing w:before="100" w:beforeAutospacing="1" w:after="100" w:afterAutospacing="1"/>
    </w:pPr>
    <w:rPr>
      <w:rFonts w:cs="Arial"/>
      <w:sz w:val="24"/>
    </w:rPr>
  </w:style>
  <w:style w:type="character" w:customStyle="1" w:styleId="lmy74qr12z">
    <w:name w:val="lmy74qr12z"/>
    <w:basedOn w:val="DefaultParagraphFont"/>
    <w:rsid w:val="00AB7957"/>
  </w:style>
  <w:style w:type="character" w:customStyle="1" w:styleId="icr880">
    <w:name w:val="icr880"/>
    <w:basedOn w:val="DefaultParagraphFont"/>
    <w:rsid w:val="00AB7957"/>
  </w:style>
  <w:style w:type="character" w:customStyle="1" w:styleId="hx23q54">
    <w:name w:val="hx23q54"/>
    <w:basedOn w:val="DefaultParagraphFont"/>
    <w:rsid w:val="00AB7957"/>
  </w:style>
  <w:style w:type="character" w:customStyle="1" w:styleId="m-5348258726587825636gmail-style13ptbold">
    <w:name w:val="m_-5348258726587825636gmail-style13ptbold"/>
    <w:basedOn w:val="DefaultParagraphFont"/>
    <w:rsid w:val="00AB7957"/>
  </w:style>
  <w:style w:type="character" w:customStyle="1" w:styleId="m-5348258726587825636gmail-styleunderline">
    <w:name w:val="m_-5348258726587825636gmail-styleunderline"/>
    <w:basedOn w:val="DefaultParagraphFont"/>
    <w:rsid w:val="00AB7957"/>
  </w:style>
  <w:style w:type="paragraph" w:customStyle="1" w:styleId="useless">
    <w:name w:val="useless"/>
    <w:basedOn w:val="Normal"/>
    <w:uiPriority w:val="99"/>
    <w:qFormat/>
    <w:rsid w:val="00AB7957"/>
    <w:rPr>
      <w:rFonts w:eastAsia="Times New Roman" w:cs="Arial"/>
      <w:sz w:val="12"/>
    </w:rPr>
  </w:style>
  <w:style w:type="character" w:customStyle="1" w:styleId="ALLCAPSChar">
    <w:name w:val="ALL CAPS Char"/>
    <w:basedOn w:val="DefaultParagraphFont"/>
    <w:link w:val="ALLCAPS"/>
    <w:rsid w:val="00AB7957"/>
    <w:rPr>
      <w:rFonts w:ascii="Calibri" w:eastAsia="Times New Roman" w:hAnsi="Calibri"/>
      <w:b/>
      <w:caps/>
      <w:szCs w:val="20"/>
    </w:rPr>
  </w:style>
  <w:style w:type="paragraph" w:customStyle="1" w:styleId="TagCharCharCharCharCharCharChar0">
    <w:name w:val="Tag Char Char Char Char Char Char Char"/>
    <w:basedOn w:val="Normal"/>
    <w:link w:val="TagCharCharCharCharCharCharCharChar"/>
    <w:qFormat/>
    <w:rsid w:val="00AB7957"/>
    <w:rPr>
      <w:rFonts w:eastAsia="Times New Roman" w:cs="Arial"/>
      <w:b/>
      <w:sz w:val="24"/>
    </w:rPr>
  </w:style>
  <w:style w:type="character" w:customStyle="1" w:styleId="TagCharCharCharCharCharCharCharChar">
    <w:name w:val="Tag Char Char Char Char Char Char Char Char"/>
    <w:basedOn w:val="DefaultParagraphFont"/>
    <w:link w:val="TagCharCharCharCharCharCharChar0"/>
    <w:rsid w:val="00AB7957"/>
    <w:rPr>
      <w:rFonts w:ascii="Calibri" w:eastAsia="Times New Roman" w:hAnsi="Calibri" w:cs="Arial"/>
      <w:b/>
      <w:sz w:val="24"/>
    </w:rPr>
  </w:style>
  <w:style w:type="character" w:customStyle="1" w:styleId="m489902567989944824gmail-style13ptbold">
    <w:name w:val="m_489902567989944824gmail-style13ptbold"/>
    <w:basedOn w:val="DefaultParagraphFont"/>
    <w:rsid w:val="00AB7957"/>
  </w:style>
  <w:style w:type="character" w:customStyle="1" w:styleId="m489902567989944824gmail-styleunderline">
    <w:name w:val="m_489902567989944824gmail-styleunderline"/>
    <w:basedOn w:val="DefaultParagraphFont"/>
    <w:rsid w:val="00AB7957"/>
  </w:style>
  <w:style w:type="character" w:customStyle="1" w:styleId="Mention3">
    <w:name w:val="Mention3"/>
    <w:basedOn w:val="DefaultParagraphFont"/>
    <w:uiPriority w:val="99"/>
    <w:semiHidden/>
    <w:unhideWhenUsed/>
    <w:rsid w:val="00AB7957"/>
    <w:rPr>
      <w:color w:val="2B579A"/>
      <w:shd w:val="clear" w:color="auto" w:fill="E6E6E6"/>
    </w:rPr>
  </w:style>
  <w:style w:type="character" w:customStyle="1" w:styleId="m-5251091010484660064gmail-style13ptbold">
    <w:name w:val="m_-5251091010484660064gmail-style13ptbold"/>
    <w:basedOn w:val="DefaultParagraphFont"/>
    <w:rsid w:val="00AB7957"/>
  </w:style>
  <w:style w:type="character" w:customStyle="1" w:styleId="m-5251091010484660064gmail-styleunderline">
    <w:name w:val="m_-5251091010484660064gmail-styleunderline"/>
    <w:basedOn w:val="DefaultParagraphFont"/>
    <w:rsid w:val="00AB7957"/>
  </w:style>
  <w:style w:type="character" w:customStyle="1" w:styleId="tablecaption1">
    <w:name w:val="tablecaption"/>
    <w:basedOn w:val="DefaultParagraphFont"/>
    <w:rsid w:val="00AB7957"/>
  </w:style>
  <w:style w:type="character" w:customStyle="1" w:styleId="StyleLatinHelvetica105ptBlack">
    <w:name w:val="Style (Latin) Helvetica 10.5 pt Black"/>
    <w:basedOn w:val="DefaultParagraphFont"/>
    <w:rsid w:val="00AB7957"/>
    <w:rPr>
      <w:rFonts w:ascii="Times New Roman" w:hAnsi="Times New Roman"/>
      <w:color w:val="000000"/>
      <w:sz w:val="21"/>
    </w:rPr>
  </w:style>
  <w:style w:type="character" w:customStyle="1" w:styleId="m-413333960618644972gmail-style13ptbold">
    <w:name w:val="m_-413333960618644972gmail-style13ptbold"/>
    <w:basedOn w:val="DefaultParagraphFont"/>
    <w:rsid w:val="00AB7957"/>
  </w:style>
  <w:style w:type="character" w:customStyle="1" w:styleId="m-413333960618644972gmail-styleunderline">
    <w:name w:val="m_-413333960618644972gmail-styleunderline"/>
    <w:basedOn w:val="DefaultParagraphFont"/>
    <w:rsid w:val="00AB7957"/>
  </w:style>
  <w:style w:type="character" w:customStyle="1" w:styleId="m8314098763611656848gmail-stylestylebold12pt">
    <w:name w:val="m_8314098763611656848gmail-stylestylebold12pt"/>
    <w:basedOn w:val="DefaultParagraphFont"/>
    <w:rsid w:val="00AB7957"/>
  </w:style>
  <w:style w:type="character" w:customStyle="1" w:styleId="m8314098763611656848gmail-styleboldunderline">
    <w:name w:val="m_8314098763611656848gmail-styleboldunderline"/>
    <w:basedOn w:val="DefaultParagraphFont"/>
    <w:rsid w:val="00AB7957"/>
  </w:style>
  <w:style w:type="character" w:customStyle="1" w:styleId="tChar">
    <w:name w:val="t Char"/>
    <w:rsid w:val="00AB7957"/>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AB7957"/>
    <w:rPr>
      <w:color w:val="2B579A"/>
      <w:shd w:val="clear" w:color="auto" w:fill="E6E6E6"/>
    </w:rPr>
  </w:style>
  <w:style w:type="character" w:customStyle="1" w:styleId="m-895152127622952443gmail-style13ptbold">
    <w:name w:val="m_-895152127622952443gmail-style13ptbold"/>
    <w:basedOn w:val="DefaultParagraphFont"/>
    <w:rsid w:val="00AB7957"/>
  </w:style>
  <w:style w:type="character" w:customStyle="1" w:styleId="m4133802843404377303gmail-style13ptbold">
    <w:name w:val="m_4133802843404377303gmail-style13ptbold"/>
    <w:basedOn w:val="DefaultParagraphFont"/>
    <w:rsid w:val="00AB7957"/>
  </w:style>
  <w:style w:type="character" w:customStyle="1" w:styleId="m4133802843404377303gmail-styleunderline">
    <w:name w:val="m_4133802843404377303gmail-styleunderline"/>
    <w:basedOn w:val="DefaultParagraphFont"/>
    <w:rsid w:val="00AB7957"/>
  </w:style>
  <w:style w:type="character" w:customStyle="1" w:styleId="m1864609289044096952gmail-style13ptbold">
    <w:name w:val="m_1864609289044096952gmail-style13ptbold"/>
    <w:basedOn w:val="DefaultParagraphFont"/>
    <w:rsid w:val="00AB7957"/>
  </w:style>
  <w:style w:type="character" w:customStyle="1" w:styleId="m-2434640214339110092gmail-style13ptbold">
    <w:name w:val="m_-2434640214339110092gmail-style13ptbold"/>
    <w:basedOn w:val="DefaultParagraphFont"/>
    <w:rsid w:val="00AB7957"/>
  </w:style>
  <w:style w:type="character" w:customStyle="1" w:styleId="m-2434640214339110092gmail-styleunderline">
    <w:name w:val="m_-2434640214339110092gmail-styleunderline"/>
    <w:basedOn w:val="DefaultParagraphFont"/>
    <w:rsid w:val="00AB7957"/>
  </w:style>
  <w:style w:type="character" w:customStyle="1" w:styleId="m-3350902899047358468gmail-styleunderline">
    <w:name w:val="m_-3350902899047358468gmail-styleunderline"/>
    <w:basedOn w:val="DefaultParagraphFont"/>
    <w:rsid w:val="00AB7957"/>
  </w:style>
  <w:style w:type="paragraph" w:customStyle="1" w:styleId="Style5pt">
    <w:name w:val="Style 5 pt"/>
    <w:basedOn w:val="Normal"/>
    <w:link w:val="Style5ptChar"/>
    <w:rsid w:val="00AB7957"/>
    <w:pPr>
      <w:widowControl w:val="0"/>
      <w:autoSpaceDE w:val="0"/>
      <w:autoSpaceDN w:val="0"/>
      <w:adjustRightInd w:val="0"/>
      <w:ind w:left="720"/>
    </w:pPr>
    <w:rPr>
      <w:rFonts w:ascii="Arial" w:eastAsia="Times New Roman" w:hAnsi="Arial" w:cs="Arial"/>
      <w:sz w:val="10"/>
      <w:szCs w:val="10"/>
    </w:rPr>
  </w:style>
  <w:style w:type="character" w:customStyle="1" w:styleId="Style5ptChar">
    <w:name w:val="Style 5 pt Char"/>
    <w:basedOn w:val="DefaultParagraphFont"/>
    <w:link w:val="Style5pt"/>
    <w:rsid w:val="00AB7957"/>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AB7957"/>
  </w:style>
  <w:style w:type="paragraph" w:customStyle="1" w:styleId="m462447500549623171gmail-msonormal">
    <w:name w:val="m_462447500549623171gmail-msonormal"/>
    <w:basedOn w:val="Normal"/>
    <w:uiPriority w:val="99"/>
    <w:rsid w:val="00AB7957"/>
    <w:pPr>
      <w:spacing w:before="100" w:beforeAutospacing="1" w:after="100" w:afterAutospacing="1"/>
    </w:pPr>
    <w:rPr>
      <w:rFonts w:eastAsia="Times New Roman"/>
      <w:sz w:val="24"/>
    </w:rPr>
  </w:style>
  <w:style w:type="character" w:customStyle="1" w:styleId="m462447500549623171gmail-styleunderline">
    <w:name w:val="m_462447500549623171gmail-styleunderline"/>
    <w:basedOn w:val="DefaultParagraphFont"/>
    <w:rsid w:val="00AB7957"/>
  </w:style>
  <w:style w:type="paragraph" w:customStyle="1" w:styleId="dek">
    <w:name w:val="dek"/>
    <w:basedOn w:val="Normal"/>
    <w:uiPriority w:val="99"/>
    <w:rsid w:val="00AB7957"/>
    <w:pPr>
      <w:spacing w:before="100" w:beforeAutospacing="1" w:after="100" w:afterAutospacing="1"/>
    </w:pPr>
    <w:rPr>
      <w:rFonts w:eastAsia="Times New Roman"/>
      <w:sz w:val="24"/>
    </w:rPr>
  </w:style>
  <w:style w:type="character" w:customStyle="1" w:styleId="arttitle">
    <w:name w:val="art_title"/>
    <w:basedOn w:val="DefaultParagraphFont"/>
    <w:rsid w:val="00AB7957"/>
  </w:style>
  <w:style w:type="character" w:customStyle="1" w:styleId="serialtitle">
    <w:name w:val="serial_title"/>
    <w:basedOn w:val="DefaultParagraphFont"/>
    <w:rsid w:val="00AB7957"/>
  </w:style>
  <w:style w:type="character" w:customStyle="1" w:styleId="volumeissue">
    <w:name w:val="volume_issue"/>
    <w:basedOn w:val="DefaultParagraphFont"/>
    <w:rsid w:val="00AB7957"/>
  </w:style>
  <w:style w:type="character" w:customStyle="1" w:styleId="pagerange">
    <w:name w:val="page_range"/>
    <w:basedOn w:val="DefaultParagraphFont"/>
    <w:rsid w:val="00AB7957"/>
  </w:style>
  <w:style w:type="character" w:customStyle="1" w:styleId="doilink">
    <w:name w:val="doi_link"/>
    <w:basedOn w:val="DefaultParagraphFont"/>
    <w:rsid w:val="00AB7957"/>
  </w:style>
  <w:style w:type="character" w:customStyle="1" w:styleId="headingnumber">
    <w:name w:val="headingnumber"/>
    <w:basedOn w:val="DefaultParagraphFont"/>
    <w:rsid w:val="00AB7957"/>
  </w:style>
  <w:style w:type="character" w:customStyle="1" w:styleId="internalref">
    <w:name w:val="internalref"/>
    <w:basedOn w:val="DefaultParagraphFont"/>
    <w:rsid w:val="00AB7957"/>
  </w:style>
  <w:style w:type="character" w:customStyle="1" w:styleId="articlepage-articlebody-firstletter">
    <w:name w:val="articlepage-articlebody-firstletter"/>
    <w:basedOn w:val="DefaultParagraphFont"/>
    <w:rsid w:val="00AB7957"/>
  </w:style>
  <w:style w:type="character" w:customStyle="1" w:styleId="hubidentifier">
    <w:name w:val="hub_identifier"/>
    <w:basedOn w:val="DefaultParagraphFont"/>
    <w:rsid w:val="00AB7957"/>
  </w:style>
  <w:style w:type="paragraph" w:customStyle="1" w:styleId="standardeinzug">
    <w:name w:val="standardeinzug"/>
    <w:basedOn w:val="Normal"/>
    <w:rsid w:val="00AB7957"/>
    <w:pPr>
      <w:spacing w:before="100" w:beforeAutospacing="1" w:after="100" w:afterAutospacing="1"/>
    </w:pPr>
    <w:rPr>
      <w:rFonts w:eastAsia="Times New Roman"/>
      <w:sz w:val="24"/>
    </w:rPr>
  </w:style>
  <w:style w:type="paragraph" w:customStyle="1" w:styleId="aufzhlungnormal">
    <w:name w:val="aufzhlungnormal"/>
    <w:basedOn w:val="Normal"/>
    <w:rsid w:val="00AB7957"/>
    <w:pPr>
      <w:spacing w:before="100" w:beforeAutospacing="1" w:after="100" w:afterAutospacing="1"/>
    </w:pPr>
    <w:rPr>
      <w:rFonts w:eastAsia="Times New Roman"/>
      <w:sz w:val="24"/>
    </w:rPr>
  </w:style>
  <w:style w:type="character" w:customStyle="1" w:styleId="auszeichnungkursiv">
    <w:name w:val="auszeichnungkursiv"/>
    <w:basedOn w:val="DefaultParagraphFont"/>
    <w:rsid w:val="00AB7957"/>
  </w:style>
  <w:style w:type="paragraph" w:customStyle="1" w:styleId="entrefilet">
    <w:name w:val="entrefilet"/>
    <w:basedOn w:val="Normal"/>
    <w:rsid w:val="00AB7957"/>
    <w:pPr>
      <w:spacing w:before="100" w:beforeAutospacing="1" w:after="100" w:afterAutospacing="1"/>
    </w:pPr>
    <w:rPr>
      <w:rFonts w:eastAsia="Times New Roman"/>
      <w:sz w:val="24"/>
    </w:rPr>
  </w:style>
  <w:style w:type="paragraph" w:customStyle="1" w:styleId="kapitelreferenzkopf">
    <w:name w:val="kapitelreferenzkopf"/>
    <w:basedOn w:val="Normal"/>
    <w:rsid w:val="00AB7957"/>
    <w:pPr>
      <w:spacing w:before="100" w:beforeAutospacing="1" w:after="100" w:afterAutospacing="1"/>
    </w:pPr>
    <w:rPr>
      <w:rFonts w:eastAsia="Times New Roman"/>
      <w:sz w:val="24"/>
    </w:rPr>
  </w:style>
  <w:style w:type="paragraph" w:customStyle="1" w:styleId="tabberschrift">
    <w:name w:val="tabberschrift"/>
    <w:basedOn w:val="Normal"/>
    <w:rsid w:val="00AB7957"/>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AB7957"/>
  </w:style>
  <w:style w:type="character" w:customStyle="1" w:styleId="m-268162420547309261gmail-stylestylebold12pt">
    <w:name w:val="m_-268162420547309261gmail-stylestylebold12pt"/>
    <w:basedOn w:val="DefaultParagraphFont"/>
    <w:rsid w:val="00AB7957"/>
  </w:style>
  <w:style w:type="character" w:customStyle="1" w:styleId="m-268162420547309261gmail-styleboldunderline">
    <w:name w:val="m_-268162420547309261gmail-styleboldunderline"/>
    <w:basedOn w:val="DefaultParagraphFont"/>
    <w:rsid w:val="00AB7957"/>
  </w:style>
  <w:style w:type="character" w:customStyle="1" w:styleId="m-5621139387307470627gmail-style13ptbold">
    <w:name w:val="m_-5621139387307470627gmail-style13ptbold"/>
    <w:basedOn w:val="DefaultParagraphFont"/>
    <w:rsid w:val="00AB7957"/>
  </w:style>
  <w:style w:type="character" w:customStyle="1" w:styleId="m-5621139387307470627gmail-styleunderline">
    <w:name w:val="m_-5621139387307470627gmail-styleunderline"/>
    <w:basedOn w:val="DefaultParagraphFont"/>
    <w:rsid w:val="00AB7957"/>
  </w:style>
  <w:style w:type="character" w:customStyle="1" w:styleId="m-4930835733434609408gmail-style13ptbold">
    <w:name w:val="m_-4930835733434609408gmail-style13ptbold"/>
    <w:basedOn w:val="DefaultParagraphFont"/>
    <w:rsid w:val="00AB7957"/>
  </w:style>
  <w:style w:type="character" w:customStyle="1" w:styleId="m-4930835733434609408gmail-styleunderline">
    <w:name w:val="m_-4930835733434609408gmail-styleunderline"/>
    <w:basedOn w:val="DefaultParagraphFont"/>
    <w:rsid w:val="00AB7957"/>
  </w:style>
  <w:style w:type="character" w:customStyle="1" w:styleId="m-2456650549122369157gmail-style13ptbold">
    <w:name w:val="m_-2456650549122369157gmail-style13ptbold"/>
    <w:basedOn w:val="DefaultParagraphFont"/>
    <w:rsid w:val="00AB7957"/>
  </w:style>
  <w:style w:type="character" w:customStyle="1" w:styleId="m-2456650549122369157gmail-styleunderline">
    <w:name w:val="m_-2456650549122369157gmail-styleunderline"/>
    <w:basedOn w:val="DefaultParagraphFont"/>
    <w:rsid w:val="00AB7957"/>
  </w:style>
  <w:style w:type="character" w:customStyle="1" w:styleId="mdash">
    <w:name w:val="mdash"/>
    <w:basedOn w:val="DefaultParagraphFont"/>
    <w:rsid w:val="00AB7957"/>
  </w:style>
  <w:style w:type="character" w:customStyle="1" w:styleId="untext">
    <w:name w:val="untext"/>
    <w:basedOn w:val="DefaultParagraphFont"/>
    <w:rsid w:val="00AB7957"/>
  </w:style>
  <w:style w:type="character" w:customStyle="1" w:styleId="css-1ly73wi">
    <w:name w:val="css-1ly73wi"/>
    <w:basedOn w:val="DefaultParagraphFont"/>
    <w:rsid w:val="00AB7957"/>
  </w:style>
  <w:style w:type="paragraph" w:customStyle="1" w:styleId="e-navigation-primary-iteme-navigation-primary-item--first">
    <w:name w:val="e-navigation-primary-item&#10;     &#10;     &#10;     &#10;     e-navigation-primary-item--first"/>
    <w:basedOn w:val="Normal"/>
    <w:rsid w:val="00AB7957"/>
    <w:pPr>
      <w:spacing w:before="100" w:beforeAutospacing="1" w:after="100" w:afterAutospacing="1" w:line="240" w:lineRule="auto"/>
    </w:pPr>
    <w:rPr>
      <w:rFonts w:eastAsia="Times New Roman"/>
      <w:sz w:val="24"/>
    </w:rPr>
  </w:style>
  <w:style w:type="character" w:customStyle="1" w:styleId="e-navigation-primary-itemlink-text">
    <w:name w:val="e-navigation-primary-item__link-text"/>
    <w:basedOn w:val="DefaultParagraphFont"/>
    <w:rsid w:val="00AB7957"/>
  </w:style>
  <w:style w:type="paragraph" w:customStyle="1" w:styleId="e-navigation-primary-iteme-navigation-primary-item--current">
    <w:name w:val="e-navigation-primary-item&#10;     e-navigation-primary-item--current"/>
    <w:basedOn w:val="Normal"/>
    <w:rsid w:val="00AB7957"/>
    <w:pPr>
      <w:spacing w:before="100" w:beforeAutospacing="1" w:after="100" w:afterAutospacing="1" w:line="240" w:lineRule="auto"/>
    </w:pPr>
    <w:rPr>
      <w:rFonts w:eastAsia="Times New Roman"/>
      <w:sz w:val="24"/>
    </w:rPr>
  </w:style>
  <w:style w:type="paragraph" w:customStyle="1" w:styleId="e-navigation-primary-item">
    <w:name w:val="e-navigation-primary-item"/>
    <w:basedOn w:val="Normal"/>
    <w:rsid w:val="00AB7957"/>
    <w:pPr>
      <w:spacing w:before="100" w:beforeAutospacing="1" w:after="100" w:afterAutospacing="1" w:line="240" w:lineRule="auto"/>
    </w:pPr>
    <w:rPr>
      <w:rFonts w:eastAsia="Times New Roman"/>
      <w:sz w:val="24"/>
    </w:rPr>
  </w:style>
  <w:style w:type="paragraph" w:customStyle="1" w:styleId="e-navigation-primary-iteme-navigation-primary-item--last">
    <w:name w:val="e-navigation-primary-item&#10;     &#10;     &#10;     &#10;     &#10;     e-navigation-primary-item--last"/>
    <w:basedOn w:val="Normal"/>
    <w:rsid w:val="00AB7957"/>
    <w:pPr>
      <w:spacing w:before="100" w:beforeAutospacing="1" w:after="100" w:afterAutospacing="1" w:line="240" w:lineRule="auto"/>
    </w:pPr>
    <w:rPr>
      <w:rFonts w:eastAsia="Times New Roman"/>
      <w:sz w:val="24"/>
    </w:rPr>
  </w:style>
  <w:style w:type="character" w:customStyle="1" w:styleId="e-site-header-buttonlink-text">
    <w:name w:val="e-site-header-button__link-text"/>
    <w:basedOn w:val="DefaultParagraphFont"/>
    <w:rsid w:val="00AB7957"/>
  </w:style>
  <w:style w:type="paragraph" w:customStyle="1" w:styleId="e-navigation-secondary-iteme-navigation-secondary-item--has-children">
    <w:name w:val="e-navigation-secondary-item&#10;     &#10;     e-navigation-secondary-item--has-children"/>
    <w:basedOn w:val="Normal"/>
    <w:rsid w:val="00AB7957"/>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rsid w:val="00AB7957"/>
    <w:pPr>
      <w:spacing w:before="100" w:beforeAutospacing="1" w:after="100" w:afterAutospacing="1" w:line="240" w:lineRule="auto"/>
    </w:pPr>
    <w:rPr>
      <w:rFonts w:eastAsia="Times New Roman"/>
      <w:sz w:val="24"/>
    </w:rPr>
  </w:style>
  <w:style w:type="paragraph" w:customStyle="1" w:styleId="e-navigation-tertiary-item">
    <w:name w:val="e-navigation-tertiary-item"/>
    <w:basedOn w:val="Normal"/>
    <w:rsid w:val="00AB7957"/>
    <w:pPr>
      <w:spacing w:before="100" w:beforeAutospacing="1" w:after="100" w:afterAutospacing="1" w:line="240" w:lineRule="auto"/>
    </w:pPr>
    <w:rPr>
      <w:rFonts w:eastAsia="Times New Roman"/>
      <w:sz w:val="24"/>
    </w:rPr>
  </w:style>
  <w:style w:type="paragraph" w:customStyle="1" w:styleId="e-navigation-tertiary-iteme-navigation-tertiary-item--last">
    <w:name w:val="e-navigation-tertiary-item&#10;     &#10;     &#10;     &#10;     &#10;     e-navigation-tertiary-item--last"/>
    <w:basedOn w:val="Normal"/>
    <w:rsid w:val="00AB7957"/>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rsid w:val="00AB7957"/>
    <w:pPr>
      <w:spacing w:before="100" w:beforeAutospacing="1" w:after="100" w:afterAutospacing="1" w:line="240" w:lineRule="auto"/>
    </w:pPr>
    <w:rPr>
      <w:rFonts w:eastAsia="Times New Roman"/>
      <w:sz w:val="24"/>
    </w:rPr>
  </w:style>
  <w:style w:type="paragraph" w:customStyle="1" w:styleId="e-navigation-secondary-item">
    <w:name w:val="e-navigation-secondary-item"/>
    <w:basedOn w:val="Normal"/>
    <w:rsid w:val="00AB7957"/>
    <w:pPr>
      <w:spacing w:before="100" w:beforeAutospacing="1" w:after="100" w:afterAutospacing="1" w:line="240" w:lineRule="auto"/>
    </w:pPr>
    <w:rPr>
      <w:rFonts w:eastAsia="Times New Roman"/>
      <w:sz w:val="24"/>
    </w:rPr>
  </w:style>
  <w:style w:type="paragraph" w:customStyle="1" w:styleId="breadcrumbsitem">
    <w:name w:val="breadcrumbs__item"/>
    <w:basedOn w:val="Normal"/>
    <w:rsid w:val="00AB7957"/>
    <w:pPr>
      <w:spacing w:before="100" w:beforeAutospacing="1" w:after="100" w:afterAutospacing="1" w:line="240" w:lineRule="auto"/>
    </w:pPr>
    <w:rPr>
      <w:rFonts w:eastAsia="Times New Roman"/>
      <w:sz w:val="24"/>
    </w:rPr>
  </w:style>
  <w:style w:type="paragraph" w:customStyle="1" w:styleId="bylineauthor">
    <w:name w:val="byline__author"/>
    <w:basedOn w:val="Normal"/>
    <w:rsid w:val="00AB7957"/>
    <w:pPr>
      <w:spacing w:before="100" w:beforeAutospacing="1" w:after="100" w:afterAutospacing="1" w:line="240" w:lineRule="auto"/>
    </w:pPr>
    <w:rPr>
      <w:rFonts w:eastAsia="Times New Roman"/>
      <w:sz w:val="24"/>
    </w:rPr>
  </w:style>
  <w:style w:type="character" w:customStyle="1" w:styleId="bylineauthor-name">
    <w:name w:val="byline__author-name"/>
    <w:basedOn w:val="DefaultParagraphFont"/>
    <w:rsid w:val="00AB7957"/>
  </w:style>
  <w:style w:type="character" w:customStyle="1" w:styleId="component-content">
    <w:name w:val="component-content"/>
    <w:basedOn w:val="DefaultParagraphFont"/>
    <w:rsid w:val="00AB7957"/>
  </w:style>
  <w:style w:type="paragraph" w:customStyle="1" w:styleId="social-shareitem">
    <w:name w:val="social-share__item"/>
    <w:basedOn w:val="Normal"/>
    <w:rsid w:val="00AB7957"/>
    <w:pPr>
      <w:spacing w:before="100" w:beforeAutospacing="1" w:after="100" w:afterAutospacing="1" w:line="240" w:lineRule="auto"/>
    </w:pPr>
    <w:rPr>
      <w:rFonts w:eastAsia="Times New Roman"/>
      <w:sz w:val="24"/>
    </w:rPr>
  </w:style>
  <w:style w:type="character" w:customStyle="1" w:styleId="comment-countnumber">
    <w:name w:val="comment-count__number"/>
    <w:basedOn w:val="DefaultParagraphFont"/>
    <w:rsid w:val="00AB7957"/>
  </w:style>
  <w:style w:type="character" w:customStyle="1" w:styleId="lead-asset-caption">
    <w:name w:val="lead-asset-caption"/>
    <w:basedOn w:val="DefaultParagraphFont"/>
    <w:rsid w:val="00AB7957"/>
  </w:style>
  <w:style w:type="character" w:customStyle="1" w:styleId="lead-asset-copyright">
    <w:name w:val="lead-asset-copyright"/>
    <w:basedOn w:val="DefaultParagraphFont"/>
    <w:rsid w:val="00AB7957"/>
  </w:style>
  <w:style w:type="character" w:customStyle="1" w:styleId="lead-asset-copyright-label">
    <w:name w:val="lead-asset-copyright-label"/>
    <w:basedOn w:val="DefaultParagraphFont"/>
    <w:rsid w:val="00AB7957"/>
  </w:style>
  <w:style w:type="character" w:customStyle="1" w:styleId="mfirst-letter">
    <w:name w:val="m_first-letter"/>
    <w:basedOn w:val="DefaultParagraphFont"/>
    <w:rsid w:val="00AB7957"/>
  </w:style>
  <w:style w:type="paragraph" w:customStyle="1" w:styleId="list-of-tagsitem">
    <w:name w:val="list-of-tags__item"/>
    <w:basedOn w:val="Normal"/>
    <w:rsid w:val="00AB7957"/>
    <w:pPr>
      <w:spacing w:before="100" w:beforeAutospacing="1" w:after="100" w:afterAutospacing="1" w:line="240" w:lineRule="auto"/>
    </w:pPr>
    <w:rPr>
      <w:rFonts w:eastAsia="Times New Roman"/>
      <w:sz w:val="24"/>
    </w:rPr>
  </w:style>
  <w:style w:type="character" w:customStyle="1" w:styleId="block-headinglabel">
    <w:name w:val="block-heading__label"/>
    <w:basedOn w:val="DefaultParagraphFont"/>
    <w:rsid w:val="00AB7957"/>
  </w:style>
  <w:style w:type="paragraph" w:customStyle="1" w:styleId="social-followitem">
    <w:name w:val="social-follow__item"/>
    <w:basedOn w:val="Normal"/>
    <w:rsid w:val="00AB7957"/>
    <w:pPr>
      <w:spacing w:before="100" w:beforeAutospacing="1" w:after="100" w:afterAutospacing="1" w:line="240" w:lineRule="auto"/>
    </w:pPr>
    <w:rPr>
      <w:rFonts w:eastAsia="Times New Roman"/>
      <w:sz w:val="24"/>
    </w:rPr>
  </w:style>
  <w:style w:type="character" w:customStyle="1" w:styleId="social-followlabel">
    <w:name w:val="social-follow__label"/>
    <w:basedOn w:val="DefaultParagraphFont"/>
    <w:rsid w:val="00AB7957"/>
  </w:style>
  <w:style w:type="paragraph" w:customStyle="1" w:styleId="recommended-articlesitem">
    <w:name w:val="recommended-articles__item"/>
    <w:basedOn w:val="Normal"/>
    <w:rsid w:val="00AB7957"/>
    <w:pPr>
      <w:spacing w:before="100" w:beforeAutospacing="1" w:after="100" w:afterAutospacing="1" w:line="240" w:lineRule="auto"/>
    </w:pPr>
    <w:rPr>
      <w:rFonts w:eastAsia="Times New Roman"/>
      <w:sz w:val="24"/>
    </w:rPr>
  </w:style>
  <w:style w:type="paragraph" w:customStyle="1" w:styleId="list-of-entitiesitem">
    <w:name w:val="list-of-entities__item"/>
    <w:basedOn w:val="Normal"/>
    <w:rsid w:val="00AB7957"/>
    <w:pPr>
      <w:spacing w:before="100" w:beforeAutospacing="1" w:after="100" w:afterAutospacing="1" w:line="240" w:lineRule="auto"/>
    </w:pPr>
    <w:rPr>
      <w:rFonts w:eastAsia="Times New Roman"/>
      <w:sz w:val="24"/>
    </w:rPr>
  </w:style>
  <w:style w:type="character" w:customStyle="1" w:styleId="mmeta-property">
    <w:name w:val="m_meta-property"/>
    <w:basedOn w:val="DefaultParagraphFont"/>
    <w:rsid w:val="00AB7957"/>
  </w:style>
  <w:style w:type="character" w:customStyle="1" w:styleId="mmeta-propertydate-date">
    <w:name w:val="m_meta-property__date-date"/>
    <w:basedOn w:val="DefaultParagraphFont"/>
    <w:rsid w:val="00AB7957"/>
  </w:style>
  <w:style w:type="character" w:customStyle="1" w:styleId="mmeta-propertydate-separator">
    <w:name w:val="m_meta-property__date-separator"/>
    <w:basedOn w:val="DefaultParagraphFont"/>
    <w:rsid w:val="00AB7957"/>
  </w:style>
  <w:style w:type="character" w:customStyle="1" w:styleId="mmeta-propertydate-time">
    <w:name w:val="m_meta-property__date-time"/>
    <w:basedOn w:val="DefaultParagraphFont"/>
    <w:rsid w:val="00AB7957"/>
  </w:style>
  <w:style w:type="character" w:customStyle="1" w:styleId="live-indicatortext">
    <w:name w:val="live-indicator__text"/>
    <w:basedOn w:val="DefaultParagraphFont"/>
    <w:rsid w:val="00AB7957"/>
  </w:style>
  <w:style w:type="character" w:customStyle="1" w:styleId="sr-only">
    <w:name w:val="sr-only"/>
    <w:basedOn w:val="DefaultParagraphFont"/>
    <w:rsid w:val="00AB7957"/>
  </w:style>
  <w:style w:type="character" w:customStyle="1" w:styleId="site-footerback-to-top-text">
    <w:name w:val="site-footer__back-to-top-text"/>
    <w:basedOn w:val="DefaultParagraphFont"/>
    <w:rsid w:val="00AB7957"/>
  </w:style>
  <w:style w:type="character" w:customStyle="1" w:styleId="site-footersocial-description">
    <w:name w:val="site-footer__social-description"/>
    <w:basedOn w:val="DefaultParagraphFont"/>
    <w:rsid w:val="00AB7957"/>
  </w:style>
  <w:style w:type="paragraph" w:customStyle="1" w:styleId="site-footersocial-item">
    <w:name w:val="site-footer__social-item"/>
    <w:basedOn w:val="Normal"/>
    <w:rsid w:val="00AB7957"/>
    <w:pPr>
      <w:spacing w:before="100" w:beforeAutospacing="1" w:after="100" w:afterAutospacing="1" w:line="240" w:lineRule="auto"/>
    </w:pPr>
    <w:rPr>
      <w:rFonts w:eastAsia="Times New Roman"/>
      <w:sz w:val="24"/>
    </w:rPr>
  </w:style>
  <w:style w:type="paragraph" w:customStyle="1" w:styleId="site-footernavigation-item">
    <w:name w:val="site-footer__navigation-item"/>
    <w:basedOn w:val="Normal"/>
    <w:rsid w:val="00AB7957"/>
    <w:pPr>
      <w:spacing w:before="100" w:beforeAutospacing="1" w:after="100" w:afterAutospacing="1" w:line="240" w:lineRule="auto"/>
    </w:pPr>
    <w:rPr>
      <w:rFonts w:eastAsia="Times New Roman"/>
      <w:sz w:val="24"/>
    </w:rPr>
  </w:style>
  <w:style w:type="paragraph" w:customStyle="1" w:styleId="articlebody-text">
    <w:name w:val="article__body-text"/>
    <w:basedOn w:val="Normal"/>
    <w:rsid w:val="00AB7957"/>
    <w:pPr>
      <w:spacing w:before="100" w:beforeAutospacing="1" w:after="100" w:afterAutospacing="1" w:line="240" w:lineRule="auto"/>
    </w:pPr>
    <w:rPr>
      <w:rFonts w:eastAsia="Times New Roman"/>
      <w:sz w:val="24"/>
    </w:rPr>
  </w:style>
  <w:style w:type="character" w:customStyle="1" w:styleId="latin24compacttimestamp-2v7xiq">
    <w:name w:val="latin24compacttimestamp-2v7xiq"/>
    <w:basedOn w:val="DefaultParagraphFont"/>
    <w:rsid w:val="00AB7957"/>
  </w:style>
  <w:style w:type="character" w:customStyle="1" w:styleId="hgkelc">
    <w:name w:val="hgkelc"/>
    <w:basedOn w:val="DefaultParagraphFont"/>
    <w:rsid w:val="00AB7957"/>
  </w:style>
  <w:style w:type="character" w:customStyle="1" w:styleId="TagsChar">
    <w:name w:val="Tags Char"/>
    <w:locked/>
    <w:rsid w:val="00AB7957"/>
    <w:rPr>
      <w:b/>
    </w:rPr>
  </w:style>
  <w:style w:type="paragraph" w:customStyle="1" w:styleId="SmallText3">
    <w:name w:val="Small Text"/>
    <w:next w:val="Normal"/>
    <w:link w:val="SmallTextChar3"/>
    <w:qFormat/>
    <w:rsid w:val="00AB7957"/>
    <w:pPr>
      <w:spacing w:after="0" w:line="240" w:lineRule="auto"/>
    </w:pPr>
    <w:rPr>
      <w:rFonts w:ascii="Arial Narrow" w:eastAsia="Times New Roman" w:hAnsi="Arial Narrow" w:cs="Times New Roman"/>
      <w:sz w:val="18"/>
      <w:szCs w:val="24"/>
    </w:rPr>
  </w:style>
  <w:style w:type="character" w:customStyle="1" w:styleId="SmallTextChar3">
    <w:name w:val="Small Text Char"/>
    <w:basedOn w:val="DefaultParagraphFont"/>
    <w:link w:val="SmallText3"/>
    <w:rsid w:val="00AB7957"/>
    <w:rPr>
      <w:rFonts w:ascii="Arial Narrow" w:eastAsia="Times New Roman" w:hAnsi="Arial Narrow" w:cs="Times New Roman"/>
      <w:sz w:val="18"/>
      <w:szCs w:val="24"/>
    </w:rPr>
  </w:style>
  <w:style w:type="paragraph" w:customStyle="1" w:styleId="BlockHeading10">
    <w:name w:val="Block Heading1"/>
    <w:basedOn w:val="Normal"/>
    <w:next w:val="Normal"/>
    <w:uiPriority w:val="6"/>
    <w:qFormat/>
    <w:rsid w:val="00AB7957"/>
    <w:pPr>
      <w:ind w:left="720"/>
      <w:outlineLvl w:val="0"/>
    </w:pPr>
    <w:rPr>
      <w:b/>
      <w:bCs/>
      <w:u w:val="single"/>
    </w:rPr>
  </w:style>
  <w:style w:type="character" w:customStyle="1" w:styleId="m-3219784662334730384gmail-style13ptbold">
    <w:name w:val="m_-3219784662334730384gmail-style13ptbold"/>
    <w:basedOn w:val="DefaultParagraphFont"/>
    <w:rsid w:val="00AB7957"/>
  </w:style>
  <w:style w:type="character" w:customStyle="1" w:styleId="crosshead">
    <w:name w:val="crosshead"/>
    <w:basedOn w:val="DefaultParagraphFont"/>
    <w:rsid w:val="00AB7957"/>
  </w:style>
  <w:style w:type="paragraph" w:customStyle="1" w:styleId="REALCARD">
    <w:name w:val="REAL CARD"/>
    <w:basedOn w:val="Normal"/>
    <w:link w:val="REALCARDChar"/>
    <w:qFormat/>
    <w:rsid w:val="00AB7957"/>
    <w:pPr>
      <w:ind w:left="288" w:right="288"/>
    </w:pPr>
    <w:rPr>
      <w:sz w:val="16"/>
    </w:rPr>
  </w:style>
  <w:style w:type="character" w:customStyle="1" w:styleId="REALCARDChar">
    <w:name w:val="REAL CARD Char"/>
    <w:basedOn w:val="DefaultParagraphFont"/>
    <w:link w:val="REALCARD"/>
    <w:rsid w:val="00AB7957"/>
    <w:rPr>
      <w:rFonts w:ascii="Calibri" w:hAnsi="Calibri"/>
      <w:sz w:val="16"/>
    </w:rPr>
  </w:style>
  <w:style w:type="character" w:customStyle="1" w:styleId="Underline5">
    <w:name w:val="Underline!!"/>
    <w:basedOn w:val="DefaultParagraphFont"/>
    <w:uiPriority w:val="1"/>
    <w:qFormat/>
    <w:rsid w:val="00AB7957"/>
    <w:rPr>
      <w:b w:val="0"/>
      <w:bCs/>
      <w:sz w:val="20"/>
      <w:u w:val="single"/>
    </w:rPr>
  </w:style>
  <w:style w:type="character" w:customStyle="1" w:styleId="m3000812295800329957gmail-style13ptbold">
    <w:name w:val="m_3000812295800329957gmail-style13ptbold"/>
    <w:basedOn w:val="DefaultParagraphFont"/>
    <w:rsid w:val="00AB7957"/>
  </w:style>
  <w:style w:type="character" w:customStyle="1" w:styleId="m3000812295800329957gmail-styleunderline">
    <w:name w:val="m_3000812295800329957gmail-styleunderline"/>
    <w:basedOn w:val="DefaultParagraphFont"/>
    <w:rsid w:val="00AB7957"/>
  </w:style>
  <w:style w:type="character" w:customStyle="1" w:styleId="m-1980040478036286082gmail-styleunderline">
    <w:name w:val="m_-1980040478036286082gmail-styleunderline"/>
    <w:basedOn w:val="DefaultParagraphFont"/>
    <w:rsid w:val="00AB7957"/>
  </w:style>
  <w:style w:type="character" w:customStyle="1" w:styleId="m-7861393314226884088gmail-style13ptbold">
    <w:name w:val="m_-7861393314226884088gmail-style13ptbold"/>
    <w:basedOn w:val="DefaultParagraphFont"/>
    <w:rsid w:val="00AB7957"/>
  </w:style>
  <w:style w:type="character" w:customStyle="1" w:styleId="m-7861393314226884088gmail-styleunderline">
    <w:name w:val="m_-7861393314226884088gmail-styleunderline"/>
    <w:basedOn w:val="DefaultParagraphFont"/>
    <w:rsid w:val="00AB7957"/>
  </w:style>
  <w:style w:type="character" w:customStyle="1" w:styleId="m9157140472398192259gmail-style13ptbold">
    <w:name w:val="m_9157140472398192259gmail-style13ptbold"/>
    <w:basedOn w:val="DefaultParagraphFont"/>
    <w:rsid w:val="00AB7957"/>
  </w:style>
  <w:style w:type="character" w:customStyle="1" w:styleId="m9157140472398192259gmail-msohyperlink">
    <w:name w:val="m_9157140472398192259gmail-msohyperlink"/>
    <w:basedOn w:val="DefaultParagraphFont"/>
    <w:rsid w:val="00AB7957"/>
  </w:style>
  <w:style w:type="character" w:customStyle="1" w:styleId="m9157140472398192259gmail-styleunderline">
    <w:name w:val="m_9157140472398192259gmail-styleunderline"/>
    <w:basedOn w:val="DefaultParagraphFont"/>
    <w:rsid w:val="00AB7957"/>
  </w:style>
  <w:style w:type="character" w:customStyle="1" w:styleId="Heading1Char3">
    <w:name w:val="Heading 1 Char3"/>
    <w:basedOn w:val="DefaultParagraphFont"/>
    <w:rsid w:val="00AB7957"/>
    <w:rPr>
      <w:rFonts w:ascii="Times New Roman" w:eastAsia="Malgun Gothic" w:hAnsi="Times New Roman" w:cs="Times New Roman"/>
      <w:b/>
      <w:sz w:val="24"/>
      <w:szCs w:val="24"/>
      <w:u w:val="single"/>
    </w:rPr>
  </w:style>
  <w:style w:type="paragraph" w:customStyle="1" w:styleId="NoteLevel2">
    <w:name w:val="Note Level 2"/>
    <w:basedOn w:val="Normal"/>
    <w:next w:val="Normal"/>
    <w:uiPriority w:val="99"/>
    <w:qFormat/>
    <w:rsid w:val="00AB7957"/>
    <w:pPr>
      <w:keepNext/>
      <w:ind w:left="288" w:right="288"/>
    </w:pPr>
    <w:rPr>
      <w:rFonts w:ascii="Georgia" w:eastAsia="MS Gothic" w:hAnsi="Georgia"/>
      <w:szCs w:val="20"/>
    </w:rPr>
  </w:style>
  <w:style w:type="character" w:customStyle="1" w:styleId="Heading1CharChar1">
    <w:name w:val="Heading 1 Char Char1"/>
    <w:rsid w:val="00AB7957"/>
    <w:rPr>
      <w:rFonts w:cs="Arial"/>
      <w:b/>
      <w:bCs/>
      <w:szCs w:val="3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info.com/resources/labor-law/teachers-unions-collective-bargaining.html" TargetMode="External"/><Relationship Id="rId13" Type="http://schemas.openxmlformats.org/officeDocument/2006/relationships/hyperlink" Target="https://www.cnbc.com/abigail-hess/" TargetMode="External"/><Relationship Id="rId18" Type="http://schemas.openxmlformats.org/officeDocument/2006/relationships/hyperlink" Target="https://www.bls.gov/oes/current/oes_ok.htm"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dissentmagazine.org/online_articles/the-teacher-strike-conditions-for-success" TargetMode="External"/><Relationship Id="rId12" Type="http://schemas.openxmlformats.org/officeDocument/2006/relationships/hyperlink" Target="https://networks.h-net.org/node/28443/discussions/4846080/h-diploissf-state-field-essay-unreality-realism-international" TargetMode="External"/><Relationship Id="rId17" Type="http://schemas.openxmlformats.org/officeDocument/2006/relationships/hyperlink" Target="https://www.bls.gov/oes/current/oes252031.htm" TargetMode="External"/><Relationship Id="rId2" Type="http://schemas.openxmlformats.org/officeDocument/2006/relationships/styles" Target="styles.xml"/><Relationship Id="rId16" Type="http://schemas.openxmlformats.org/officeDocument/2006/relationships/hyperlink" Target="https://www.cnbc.com/make-it/"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fhi.ox.ac.uk/wp-content/uploads/Existential-Risks-2017-01-23.pdf" TargetMode="External"/><Relationship Id="rId11" Type="http://schemas.openxmlformats.org/officeDocument/2006/relationships/hyperlink" Target="https://worksinprogress.co/issue/securing-posterity/" TargetMode="External"/><Relationship Id="rId5" Type="http://schemas.openxmlformats.org/officeDocument/2006/relationships/hyperlink" Target="https://www.ncbi.nlm.nih.gov/pmc/articles/PMC6446569/" TargetMode="External"/><Relationship Id="rId15" Type="http://schemas.openxmlformats.org/officeDocument/2006/relationships/hyperlink" Target="https://www.cnbc.com/2019/08/09/50percent-of-teachers-surveyed-say-theyve-considered-quitting-teaching.html" TargetMode="External"/><Relationship Id="rId10" Type="http://schemas.openxmlformats.org/officeDocument/2006/relationships/hyperlink" Target="https://www.mdpi.com/2071-1050/13/11/6437" TargetMode="External"/><Relationship Id="rId19" Type="http://schemas.openxmlformats.org/officeDocument/2006/relationships/hyperlink" Target="https://www.weforum.org/agenda/2015/05/why-education-is-the-key-to-sustainable-development/" TargetMode="External"/><Relationship Id="rId4" Type="http://schemas.openxmlformats.org/officeDocument/2006/relationships/webSettings" Target="webSettings.xml"/><Relationship Id="rId9" Type="http://schemas.openxmlformats.org/officeDocument/2006/relationships/hyperlink" Target="https://www.lawinfo.com/resources/employment-law-employee/unions/" TargetMode="External"/><Relationship Id="rId14" Type="http://schemas.openxmlformats.org/officeDocument/2006/relationships/hyperlink" Target="https://www.cnbc.com/make-it/wor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30</TotalTime>
  <Pages>24</Pages>
  <Words>15702</Words>
  <Characters>89503</Characters>
  <Application>Microsoft Office Word</Application>
  <DocSecurity>0</DocSecurity>
  <Lines>745</Lines>
  <Paragraphs>209</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Teacher aff</vt:lpstr>
      <vt:lpstr>        Framing</vt:lpstr>
      <vt:lpstr>        Advocacy</vt:lpstr>
      <vt:lpstr>        Advantage</vt:lpstr>
    </vt:vector>
  </TitlesOfParts>
  <Company>CISD</Company>
  <LinksUpToDate>false</LinksUpToDate>
  <CharactersWithSpaces>104996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2021-11-14T18:37:00Z</dcterms:created>
  <dcterms:modified xsi:type="dcterms:W3CDTF">2021-11-15T15:50:00Z</dcterms:modified>
</cp:coreProperties>
</file>