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59B" w:rsidRPr="00DA725F" w:rsidRDefault="006A559B" w:rsidP="006A559B">
      <w:pPr>
        <w:pStyle w:val="Heading1"/>
      </w:pPr>
      <w:bookmarkStart w:id="0" w:name="_GoBack"/>
      <w:bookmarkEnd w:id="0"/>
      <w:r>
        <w:t xml:space="preserve">1AC </w:t>
      </w: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rsidR="006A559B" w:rsidRPr="00E046D0" w:rsidRDefault="006A559B" w:rsidP="006A559B">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To assist actors whose businesses </w:t>
      </w:r>
      <w:proofErr w:type="spellStart"/>
      <w:r w:rsidRPr="00E046D0">
        <w:rPr>
          <w:rFonts w:asciiTheme="majorHAnsi" w:hAnsiTheme="majorHAnsi" w:cstheme="majorHAnsi"/>
        </w:rPr>
        <w:t>cross</w:t>
      </w:r>
      <w:proofErr w:type="spellEnd"/>
      <w:r w:rsidRPr="00E046D0">
        <w:rPr>
          <w:rFonts w:asciiTheme="majorHAnsi" w:hAnsiTheme="majorHAnsi" w:cstheme="majorHAnsi"/>
        </w:rPr>
        <w:t xml:space="preserve"> international borders, the PCT was enacted by the World Intellectual Property Organization (WIPO) to reduce barriers when seeking protection for inventions.64 The PCT, while a treaty in name, acts more like an organization; as the WIPO describes the PCT: </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w:t>
      </w:r>
      <w:r w:rsidRPr="00E046D0">
        <w:rPr>
          <w:rFonts w:asciiTheme="majorHAnsi" w:hAnsiTheme="majorHAnsi" w:cstheme="majorHAnsi"/>
        </w:rPr>
        <w:lastRenderedPageBreak/>
        <w:t xml:space="preserve">information on the timeframe and likelihood of a patent being granted in that jurisdiction, along with certain assistance that varies based on the jurisdiction sought.67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C. How Companies Can Utilize Patents Internationally </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rsidR="006A559B" w:rsidRPr="00E046D0" w:rsidRDefault="006A559B" w:rsidP="006A559B">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6"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rsidR="006A559B" w:rsidRPr="00E046D0" w:rsidRDefault="006A559B" w:rsidP="006A559B">
      <w:pPr>
        <w:rPr>
          <w:rFonts w:asciiTheme="majorHAnsi" w:hAnsiTheme="majorHAnsi" w:cstheme="majorHAnsi"/>
        </w:rPr>
      </w:pPr>
      <w:r w:rsidRPr="00E046D0">
        <w:rPr>
          <w:rFonts w:asciiTheme="majorHAnsi" w:hAnsiTheme="majorHAnsi" w:cstheme="majorHAnsi"/>
        </w:rPr>
        <w:t>[S]</w:t>
      </w:r>
      <w:proofErr w:type="spellStart"/>
      <w:r w:rsidRPr="00E046D0">
        <w:rPr>
          <w:rFonts w:asciiTheme="majorHAnsi" w:hAnsiTheme="majorHAnsi" w:cstheme="majorHAnsi"/>
        </w:rPr>
        <w:t>ome</w:t>
      </w:r>
      <w:proofErr w:type="spellEnd"/>
      <w:r w:rsidRPr="00E046D0">
        <w:rPr>
          <w:rFonts w:asciiTheme="majorHAnsi" w:hAnsiTheme="majorHAnsi" w:cstheme="majorHAnsi"/>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rsidR="006A559B" w:rsidRPr="00E046D0" w:rsidRDefault="006A559B" w:rsidP="006A559B">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7"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B. Cannabis Patents and Pharmaceutical Companies </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rsidR="006A559B" w:rsidRPr="00E046D0" w:rsidRDefault="006A559B" w:rsidP="006A559B">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right before a drug's patent protection (and subsequent market exclusivity 20 4 period) expires. "In the pharmaceutical trade, when brand-name companies patent 'new inventions' that are really just slight modifications of old drugs, it's called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xml:space="preserve">. "'205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xml:space="preserve"> occurs because once a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proofErr w:type="spellStart"/>
      <w:r w:rsidRPr="00E046D0">
        <w:rPr>
          <w:rStyle w:val="StyleUnderline"/>
          <w:rFonts w:asciiTheme="majorHAnsi" w:hAnsiTheme="majorHAnsi" w:cstheme="majorHAnsi"/>
          <w:highlight w:val="green"/>
        </w:rPr>
        <w:t>evergreening</w:t>
      </w:r>
      <w:proofErr w:type="spellEnd"/>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xml:space="preserve">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A prime example of recent </w:t>
      </w:r>
      <w:proofErr w:type="spellStart"/>
      <w:r w:rsidRPr="00E046D0">
        <w:rPr>
          <w:rFonts w:asciiTheme="majorHAnsi" w:hAnsiTheme="majorHAnsi" w:cstheme="majorHAnsi"/>
        </w:rPr>
        <w:t>evergreening</w:t>
      </w:r>
      <w:proofErr w:type="spellEnd"/>
      <w:r w:rsidRPr="00E046D0">
        <w:rPr>
          <w:rFonts w:asciiTheme="majorHAnsi" w:hAnsiTheme="majorHAnsi" w:cstheme="majorHAnsi"/>
        </w:rPr>
        <w:t xml:space="preserve"> is when Mylan hiked the price of its life-saving epinephrine injectable drug, </w:t>
      </w:r>
      <w:proofErr w:type="spellStart"/>
      <w:r w:rsidRPr="00E046D0">
        <w:rPr>
          <w:rFonts w:asciiTheme="majorHAnsi" w:hAnsiTheme="majorHAnsi" w:cstheme="majorHAnsi"/>
        </w:rPr>
        <w:t>EpiPen</w:t>
      </w:r>
      <w:proofErr w:type="spellEnd"/>
      <w:r w:rsidRPr="00E046D0">
        <w:rPr>
          <w:rFonts w:asciiTheme="majorHAnsi" w:hAnsiTheme="majorHAnsi" w:cstheme="majorHAnsi"/>
        </w:rPr>
        <w:t xml:space="preserve">, by more than 400%.210 After </w:t>
      </w:r>
      <w:proofErr w:type="spellStart"/>
      <w:r w:rsidRPr="00E046D0">
        <w:rPr>
          <w:rFonts w:asciiTheme="majorHAnsi" w:hAnsiTheme="majorHAnsi" w:cstheme="majorHAnsi"/>
        </w:rPr>
        <w:t>Teva</w:t>
      </w:r>
      <w:proofErr w:type="spellEnd"/>
      <w:r w:rsidRPr="00E046D0">
        <w:rPr>
          <w:rFonts w:asciiTheme="majorHAnsi" w:hAnsiTheme="majorHAnsi" w:cstheme="majorHAnsi"/>
        </w:rPr>
        <w:t xml:space="preserve"> Pharmaceuticals gained approval from the FDA for the first generic version of </w:t>
      </w:r>
      <w:proofErr w:type="spellStart"/>
      <w:r w:rsidRPr="00E046D0">
        <w:rPr>
          <w:rFonts w:asciiTheme="majorHAnsi" w:hAnsiTheme="majorHAnsi" w:cstheme="majorHAnsi"/>
        </w:rPr>
        <w:t>EpiPen</w:t>
      </w:r>
      <w:proofErr w:type="spellEnd"/>
      <w:r w:rsidRPr="00E046D0">
        <w:rPr>
          <w:rFonts w:asciiTheme="majorHAnsi" w:hAnsiTheme="majorHAnsi" w:cstheme="majorHAnsi"/>
        </w:rPr>
        <w:t>, Mylan sued them for patent infringement, although epinephrine alone was already a generic drug.2 1 Mylan settled and kept "</w:t>
      </w:r>
      <w:proofErr w:type="spellStart"/>
      <w:r w:rsidRPr="00E046D0">
        <w:rPr>
          <w:rFonts w:asciiTheme="majorHAnsi" w:hAnsiTheme="majorHAnsi" w:cstheme="majorHAnsi"/>
        </w:rPr>
        <w:t>Teva</w:t>
      </w:r>
      <w:proofErr w:type="spellEnd"/>
      <w:r w:rsidRPr="00E046D0">
        <w:rPr>
          <w:rFonts w:asciiTheme="majorHAnsi" w:hAnsiTheme="majorHAnsi" w:cstheme="majorHAnsi"/>
        </w:rPr>
        <w:t xml:space="preserve"> off the </w:t>
      </w:r>
      <w:proofErr w:type="spellStart"/>
      <w:r w:rsidRPr="00E046D0">
        <w:rPr>
          <w:rFonts w:asciiTheme="majorHAnsi" w:hAnsiTheme="majorHAnsi" w:cstheme="majorHAnsi"/>
        </w:rPr>
        <w:t>EpiPen</w:t>
      </w:r>
      <w:proofErr w:type="spellEnd"/>
      <w:r w:rsidRPr="00E046D0">
        <w:rPr>
          <w:rFonts w:asciiTheme="majorHAnsi" w:hAnsiTheme="majorHAnsi" w:cstheme="majorHAnsi"/>
        </w:rPr>
        <w:t xml:space="preserve"> market until 2015."212 Much like AbbVie's battle with </w:t>
      </w:r>
      <w:proofErr w:type="spellStart"/>
      <w:r w:rsidRPr="00E046D0">
        <w:rPr>
          <w:rFonts w:asciiTheme="majorHAnsi" w:hAnsiTheme="majorHAnsi" w:cstheme="majorHAnsi"/>
        </w:rPr>
        <w:t>AmGen</w:t>
      </w:r>
      <w:proofErr w:type="spellEnd"/>
      <w:r w:rsidRPr="00E046D0">
        <w:rPr>
          <w:rFonts w:asciiTheme="majorHAnsi" w:hAnsiTheme="majorHAnsi" w:cstheme="majorHAnsi"/>
        </w:rPr>
        <w:t xml:space="preserve"> over a generic version of the former's costly biologic drug </w:t>
      </w:r>
      <w:proofErr w:type="spellStart"/>
      <w:r w:rsidRPr="00E046D0">
        <w:rPr>
          <w:rFonts w:asciiTheme="majorHAnsi" w:hAnsiTheme="majorHAnsi" w:cstheme="majorHAnsi"/>
        </w:rPr>
        <w:t>Humira</w:t>
      </w:r>
      <w:proofErr w:type="spellEnd"/>
      <w:r w:rsidRPr="00E046D0">
        <w:rPr>
          <w:rFonts w:asciiTheme="majorHAnsi" w:hAnsiTheme="majorHAnsi" w:cstheme="majorHAnsi"/>
        </w:rPr>
        <w:t xml:space="preserve">,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Companies with a large numb1er of cannabis strain patents, such as </w:t>
      </w:r>
      <w:proofErr w:type="spellStart"/>
      <w:r w:rsidRPr="00E046D0">
        <w:rPr>
          <w:rFonts w:asciiTheme="majorHAnsi" w:hAnsiTheme="majorHAnsi" w:cstheme="majorHAnsi"/>
        </w:rPr>
        <w:t>BioTech</w:t>
      </w:r>
      <w:proofErr w:type="spellEnd"/>
      <w:r w:rsidRPr="00E046D0">
        <w:rPr>
          <w:rFonts w:asciiTheme="majorHAnsi" w:hAnsiTheme="majorHAnsi" w:cstheme="majorHAnsi"/>
        </w:rPr>
        <w:t xml:space="preserve">,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E046D0">
        <w:rPr>
          <w:rStyle w:val="StyleUnderline"/>
          <w:rFonts w:asciiTheme="majorHAnsi" w:hAnsiTheme="majorHAnsi" w:cstheme="majorHAnsi"/>
        </w:rPr>
        <w:t>bioagricultural</w:t>
      </w:r>
      <w:proofErr w:type="spellEnd"/>
      <w:r w:rsidRPr="00E046D0">
        <w:rPr>
          <w:rStyle w:val="StyleUnderline"/>
          <w:rFonts w:asciiTheme="majorHAnsi" w:hAnsiTheme="majorHAnsi" w:cstheme="majorHAnsi"/>
        </w:rPr>
        <w:t xml:space="preserve">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Monopolies kill cannabis biodiversity which throttles medical marijuana advances and industry innovation.</w:t>
      </w:r>
    </w:p>
    <w:p w:rsidR="006A559B" w:rsidRPr="00E046D0" w:rsidRDefault="006A559B" w:rsidP="006A559B">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rsidR="006A559B" w:rsidRPr="00E046D0" w:rsidRDefault="006A559B" w:rsidP="006A559B">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046D0">
        <w:rPr>
          <w:rFonts w:asciiTheme="majorHAnsi" w:hAnsiTheme="majorHAnsi" w:cstheme="majorHAnsi"/>
        </w:rPr>
        <w:t>Biothai</w:t>
      </w:r>
      <w:proofErr w:type="spellEnd"/>
      <w:r w:rsidRPr="00E046D0">
        <w:rPr>
          <w:rFonts w:asciiTheme="majorHAnsi" w:hAnsiTheme="majorHAnsi" w:cstheme="majorHAnsi"/>
        </w:rPr>
        <w:t>) call for careful scrutiny of recently filed foreign cannabis patents in the country, as discussed in greater detail in the next Section.</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E046D0">
        <w:rPr>
          <w:rFonts w:asciiTheme="majorHAnsi" w:hAnsiTheme="majorHAnsi" w:cstheme="majorHAnsi"/>
        </w:rPr>
        <w:t>apure</w:t>
      </w:r>
      <w:proofErr w:type="spellEnd"/>
      <w:r w:rsidRPr="00E046D0">
        <w:rPr>
          <w:rFonts w:asciiTheme="majorHAnsi" w:hAnsiTheme="majorHAnsi" w:cstheme="majorHAnsi"/>
        </w:rPr>
        <w:t xml:space="preserv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are bred to preserve their naturally occurring high THC levels.235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w:t>
      </w:r>
      <w:proofErr w:type="spellStart"/>
      <w:r w:rsidRPr="00E046D0">
        <w:rPr>
          <w:rFonts w:asciiTheme="majorHAnsi" w:hAnsiTheme="majorHAnsi" w:cstheme="majorHAnsi"/>
        </w:rPr>
        <w:t>identifty</w:t>
      </w:r>
      <w:proofErr w:type="spellEnd"/>
      <w:r w:rsidRPr="00E046D0">
        <w:rPr>
          <w:rFonts w:asciiTheme="majorHAnsi" w:hAnsiTheme="majorHAnsi" w:cstheme="majorHAnsi"/>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rsidR="006A559B" w:rsidRPr="00E046D0" w:rsidRDefault="006A559B" w:rsidP="006A559B">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9"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w:t>
      </w:r>
      <w:proofErr w:type="spellStart"/>
      <w:r w:rsidRPr="00E046D0">
        <w:rPr>
          <w:rFonts w:asciiTheme="majorHAnsi" w:hAnsiTheme="majorHAnsi" w:cstheme="majorHAnsi"/>
        </w:rPr>
        <w:t>mvp</w:t>
      </w:r>
      <w:proofErr w:type="spellEnd"/>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0"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1"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2"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3"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4" w:anchor="endnote-018" w:history="1">
        <w:r w:rsidRPr="00E046D0">
          <w:rPr>
            <w:rStyle w:val="Hyperlink"/>
            <w:rFonts w:asciiTheme="majorHAnsi" w:hAnsiTheme="majorHAnsi" w:cstheme="majorHAnsi"/>
          </w:rPr>
          <w:t>18</w:t>
        </w:r>
      </w:hyperlink>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A </w:t>
      </w:r>
      <w:proofErr w:type="spellStart"/>
      <w:r w:rsidRPr="00E046D0">
        <w:rPr>
          <w:rFonts w:asciiTheme="majorHAnsi" w:hAnsiTheme="majorHAnsi" w:cstheme="majorHAnsi"/>
        </w:rPr>
        <w:t>prelegalization</w:t>
      </w:r>
      <w:proofErr w:type="spellEnd"/>
      <w:r w:rsidRPr="00E046D0">
        <w:rPr>
          <w:rFonts w:asciiTheme="majorHAnsi" w:hAnsiTheme="majorHAnsi" w:cstheme="majorHAnsi"/>
        </w:rPr>
        <w:t xml:space="preserve">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5"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16"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17"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18"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19" w:anchor="endnote-023" w:history="1">
        <w:r w:rsidRPr="00E046D0">
          <w:rPr>
            <w:rStyle w:val="Hyperlink"/>
            <w:rFonts w:asciiTheme="majorHAnsi" w:hAnsiTheme="majorHAnsi" w:cstheme="majorHAnsi"/>
          </w:rPr>
          <w:t>23</w:t>
        </w:r>
      </w:hyperlink>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Measuring Drug Flows</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E046D0">
        <w:rPr>
          <w:rFonts w:asciiTheme="majorHAnsi" w:hAnsiTheme="majorHAnsi" w:cstheme="majorHAnsi"/>
          <w:sz w:val="8"/>
          <w:szCs w:val="8"/>
        </w:rPr>
        <w:t>prelegalization</w:t>
      </w:r>
      <w:proofErr w:type="spellEnd"/>
      <w:r w:rsidRPr="00E046D0">
        <w:rPr>
          <w:rFonts w:asciiTheme="majorHAnsi" w:hAnsiTheme="majorHAnsi" w:cstheme="majorHAnsi"/>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rsidR="006A559B" w:rsidRPr="00E046D0" w:rsidRDefault="006A559B" w:rsidP="006A559B">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6A559B" w:rsidRPr="00E046D0" w:rsidRDefault="006A559B" w:rsidP="006A559B">
      <w:pPr>
        <w:rPr>
          <w:rFonts w:asciiTheme="majorHAnsi" w:hAnsiTheme="majorHAnsi" w:cstheme="majorHAnsi"/>
        </w:rPr>
      </w:pPr>
      <w:r w:rsidRPr="00E046D0">
        <w:rPr>
          <w:rFonts w:asciiTheme="majorHAnsi" w:hAnsiTheme="majorHAnsi" w:cstheme="majorHAnsi"/>
        </w:rPr>
        <w:t>Less Marijuana Smuggling</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rsidR="006A559B" w:rsidRPr="00E046D0" w:rsidRDefault="006A559B" w:rsidP="006A559B">
      <w:pPr>
        <w:rPr>
          <w:rFonts w:asciiTheme="majorHAnsi" w:hAnsiTheme="majorHAnsi" w:cstheme="majorHAnsi"/>
        </w:rPr>
      </w:pPr>
      <w:r w:rsidRPr="00E046D0">
        <w:rPr>
          <w:rFonts w:asciiTheme="majorHAnsi" w:hAnsiTheme="majorHAnsi" w:cstheme="majorHAnsi"/>
        </w:rPr>
        <w:t>Other Drug Smuggling</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rsidR="006A559B" w:rsidRPr="00E046D0" w:rsidRDefault="006A559B" w:rsidP="006A559B">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rsidR="006A559B" w:rsidRPr="00E046D0" w:rsidRDefault="006A559B" w:rsidP="006A559B">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w:t>
      </w:r>
      <w:proofErr w:type="spellStart"/>
      <w:r w:rsidRPr="00E046D0">
        <w:rPr>
          <w:rFonts w:asciiTheme="majorHAnsi" w:hAnsiTheme="majorHAnsi" w:cstheme="majorHAnsi"/>
        </w:rPr>
        <w:t>Iss</w:t>
      </w:r>
      <w:proofErr w:type="spellEnd"/>
      <w:r w:rsidRPr="00E046D0">
        <w:rPr>
          <w:rFonts w:asciiTheme="majorHAnsi" w:hAnsiTheme="majorHAnsi" w:cstheme="majorHAnsi"/>
        </w:rPr>
        <w:t xml:space="preserve"> 2, Article 18, 2014, </w:t>
      </w:r>
      <w:hyperlink r:id="rId20"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The Senate Caucus also found that “[m]</w:t>
      </w:r>
      <w:proofErr w:type="spellStart"/>
      <w:r w:rsidRPr="00E046D0">
        <w:rPr>
          <w:rFonts w:asciiTheme="majorHAnsi" w:hAnsiTheme="majorHAnsi" w:cstheme="majorHAnsi"/>
        </w:rPr>
        <w:t>ost</w:t>
      </w:r>
      <w:proofErr w:type="spellEnd"/>
      <w:r w:rsidRPr="00E046D0">
        <w:rPr>
          <w:rFonts w:asciiTheme="majorHAnsi" w:hAnsiTheme="majorHAnsi" w:cstheme="majorHAnsi"/>
        </w:rPr>
        <w:t xml:space="preserve">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w:t>
      </w:r>
      <w:proofErr w:type="spellStart"/>
      <w:r w:rsidRPr="00E046D0">
        <w:rPr>
          <w:rStyle w:val="StyleUnderline"/>
          <w:rFonts w:asciiTheme="majorHAnsi" w:hAnsiTheme="majorHAnsi" w:cstheme="majorHAnsi"/>
        </w:rPr>
        <w:t>ur</w:t>
      </w:r>
      <w:proofErr w:type="spellEnd"/>
      <w:r w:rsidRPr="00E046D0">
        <w:rPr>
          <w:rStyle w:val="StyleUnderline"/>
          <w:rFonts w:asciiTheme="majorHAnsi" w:hAnsiTheme="majorHAnsi" w:cstheme="majorHAnsi"/>
        </w:rPr>
        <w:t xml:space="preserve">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rsidR="006A559B" w:rsidRPr="00E046D0" w:rsidRDefault="006A559B" w:rsidP="006A559B">
      <w:pPr>
        <w:rPr>
          <w:rFonts w:asciiTheme="majorHAnsi" w:hAnsiTheme="majorHAnsi" w:cstheme="majorHAnsi"/>
        </w:rPr>
      </w:pPr>
      <w:proofErr w:type="spellStart"/>
      <w:r w:rsidRPr="00E046D0">
        <w:rPr>
          <w:rStyle w:val="StyleUnderline"/>
          <w:rFonts w:asciiTheme="majorHAnsi" w:hAnsiTheme="majorHAnsi" w:cstheme="majorHAnsi"/>
        </w:rPr>
        <w:t>Grinberg</w:t>
      </w:r>
      <w:proofErr w:type="spellEnd"/>
      <w:r w:rsidRPr="00E046D0">
        <w:rPr>
          <w:rStyle w:val="StyleUnderline"/>
          <w:rFonts w:asciiTheme="majorHAnsi" w:hAnsiTheme="majorHAnsi" w:cstheme="majorHAnsi"/>
        </w:rPr>
        <w:t xml:space="preserve"> 19</w:t>
      </w:r>
      <w:r w:rsidRPr="00E046D0">
        <w:rPr>
          <w:rFonts w:asciiTheme="majorHAnsi" w:hAnsiTheme="majorHAnsi" w:cstheme="majorHAnsi"/>
        </w:rPr>
        <w:t xml:space="preserve"> [Alexander </w:t>
      </w:r>
      <w:proofErr w:type="spellStart"/>
      <w:r w:rsidRPr="00E046D0">
        <w:rPr>
          <w:rFonts w:asciiTheme="majorHAnsi" w:hAnsiTheme="majorHAnsi" w:cstheme="majorHAnsi"/>
        </w:rPr>
        <w:t>Grinberg</w:t>
      </w:r>
      <w:proofErr w:type="spellEnd"/>
      <w:r w:rsidRPr="00E046D0">
        <w:rPr>
          <w:rFonts w:asciiTheme="majorHAnsi" w:hAnsiTheme="majorHAnsi" w:cstheme="majorHAnsi"/>
        </w:rPr>
        <w:t xml:space="preserve"> is an officer in the U.S. Army, B.A. in Defense Policy and Strategy] “Is Mexico a Failing State?” </w:t>
      </w:r>
      <w:proofErr w:type="spellStart"/>
      <w:r w:rsidRPr="00E046D0">
        <w:rPr>
          <w:rFonts w:asciiTheme="majorHAnsi" w:hAnsiTheme="majorHAnsi" w:cstheme="majorHAnsi"/>
        </w:rPr>
        <w:t>RealClearDefense</w:t>
      </w:r>
      <w:proofErr w:type="spellEnd"/>
      <w:r w:rsidRPr="00E046D0">
        <w:rPr>
          <w:rFonts w:asciiTheme="majorHAnsi" w:hAnsiTheme="majorHAnsi" w:cstheme="majorHAnsi"/>
        </w:rPr>
        <w:t xml:space="preserve">, Feb 7, 2019, </w:t>
      </w:r>
      <w:hyperlink r:id="rId21"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xml:space="preserve">. The </w:t>
      </w:r>
      <w:proofErr w:type="spellStart"/>
      <w:r w:rsidRPr="00E046D0">
        <w:rPr>
          <w:rFonts w:asciiTheme="majorHAnsi" w:hAnsiTheme="majorHAnsi" w:cstheme="majorHAnsi"/>
        </w:rPr>
        <w:t>Organisation</w:t>
      </w:r>
      <w:proofErr w:type="spellEnd"/>
      <w:r w:rsidRPr="00E046D0">
        <w:rPr>
          <w:rFonts w:asciiTheme="majorHAnsi" w:hAnsiTheme="majorHAnsi" w:cstheme="majorHAnsi"/>
        </w:rPr>
        <w:t xml:space="preserve"> for Economic Cooperation and Development </w:t>
      </w:r>
      <w:hyperlink r:id="rId22"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3" w:history="1">
        <w:r w:rsidRPr="00E046D0">
          <w:rPr>
            <w:rStyle w:val="Hyperlink"/>
            <w:rFonts w:asciiTheme="majorHAnsi" w:hAnsiTheme="majorHAnsi" w:cstheme="majorHAnsi"/>
          </w:rPr>
          <w:t>statement</w:t>
        </w:r>
      </w:hyperlink>
      <w:r w:rsidRPr="00E046D0">
        <w:rPr>
          <w:rFonts w:asciiTheme="majorHAnsi" w:hAnsiTheme="majorHAnsi" w:cstheme="majorHAnsi"/>
        </w:rPr>
        <w:t xml:space="preserve"> expressing concerns over Mexico, highlighting the potential even then for a total collapse. At the time, then-President Felipe </w:t>
      </w:r>
      <w:proofErr w:type="spellStart"/>
      <w:r w:rsidRPr="00E046D0">
        <w:rPr>
          <w:rFonts w:asciiTheme="majorHAnsi" w:hAnsiTheme="majorHAnsi" w:cstheme="majorHAnsi"/>
        </w:rPr>
        <w:t>Calderón</w:t>
      </w:r>
      <w:proofErr w:type="spellEnd"/>
      <w:r w:rsidRPr="00E046D0">
        <w:rPr>
          <w:rFonts w:asciiTheme="majorHAnsi" w:hAnsiTheme="majorHAnsi" w:cstheme="majorHAnsi"/>
        </w:rPr>
        <w:t> </w:t>
      </w:r>
      <w:hyperlink r:id="rId24"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5"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In August 2018, the State Department </w:t>
      </w:r>
      <w:hyperlink r:id="rId26"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28"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29"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0"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2"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3"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4" w:history="1">
        <w:proofErr w:type="spellStart"/>
        <w:r w:rsidRPr="00E046D0">
          <w:rPr>
            <w:rStyle w:val="Hyperlink"/>
            <w:rFonts w:asciiTheme="majorHAnsi" w:hAnsiTheme="majorHAnsi" w:cstheme="majorHAnsi"/>
          </w:rPr>
          <w:t>Stratfor</w:t>
        </w:r>
        <w:proofErr w:type="spellEnd"/>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w:t>
      </w:r>
      <w:proofErr w:type="spellStart"/>
      <w:r w:rsidRPr="00E046D0">
        <w:rPr>
          <w:rFonts w:asciiTheme="majorHAnsi" w:hAnsiTheme="majorHAnsi" w:cstheme="majorHAnsi"/>
        </w:rPr>
        <w:t>Stratfor’s</w:t>
      </w:r>
      <w:proofErr w:type="spellEnd"/>
      <w:r w:rsidRPr="00E046D0">
        <w:rPr>
          <w:rFonts w:asciiTheme="majorHAnsi" w:hAnsiTheme="majorHAnsi" w:cstheme="majorHAnsi"/>
        </w:rPr>
        <w:t xml:space="preserve"> claim is true and the actual percentage is less than 12%, it is still a concerning number, indicating American arms and associated illegal arms trafficking contribute to the violence and corruption in Mexico.</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5"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w:t>
      </w:r>
      <w:proofErr w:type="spellStart"/>
      <w:r w:rsidRPr="00E046D0">
        <w:rPr>
          <w:rFonts w:asciiTheme="majorHAnsi" w:hAnsiTheme="majorHAnsi" w:cstheme="majorHAnsi"/>
        </w:rPr>
        <w:t>narco</w:t>
      </w:r>
      <w:proofErr w:type="spellEnd"/>
      <w:r w:rsidRPr="00E046D0">
        <w:rPr>
          <w:rFonts w:asciiTheme="majorHAnsi" w:hAnsiTheme="majorHAnsi" w:cstheme="majorHAnsi"/>
        </w:rPr>
        <w:t>-economy.</w:t>
      </w:r>
    </w:p>
    <w:p w:rsidR="006A559B" w:rsidRPr="00E046D0" w:rsidRDefault="006A559B" w:rsidP="006A559B">
      <w:pPr>
        <w:rPr>
          <w:rFonts w:asciiTheme="majorHAnsi" w:hAnsiTheme="majorHAnsi" w:cstheme="majorHAnsi"/>
        </w:rPr>
      </w:pPr>
      <w:proofErr w:type="spellStart"/>
      <w:r w:rsidRPr="00E046D0">
        <w:rPr>
          <w:rFonts w:asciiTheme="majorHAnsi" w:hAnsiTheme="majorHAnsi" w:cstheme="majorHAnsi"/>
        </w:rPr>
        <w:t>Kleptocracy</w:t>
      </w:r>
      <w:proofErr w:type="spellEnd"/>
      <w:r w:rsidRPr="00E046D0">
        <w:rPr>
          <w:rFonts w:asciiTheme="majorHAnsi" w:hAnsiTheme="majorHAnsi" w:cstheme="majorHAnsi"/>
        </w:rPr>
        <w:t xml:space="preserve"> creates an environment that economically incentivizes farmers to support illegal economies and allows these farmers to fall victim to the cartels. A </w:t>
      </w:r>
      <w:hyperlink r:id="rId36"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w:t>
      </w:r>
      <w:proofErr w:type="spellStart"/>
      <w:r w:rsidRPr="00E046D0">
        <w:rPr>
          <w:rFonts w:asciiTheme="majorHAnsi" w:hAnsiTheme="majorHAnsi" w:cstheme="majorHAnsi"/>
        </w:rPr>
        <w:t>Joaquín</w:t>
      </w:r>
      <w:proofErr w:type="spellEnd"/>
      <w:r w:rsidRPr="00E046D0">
        <w:rPr>
          <w:rFonts w:asciiTheme="majorHAnsi" w:hAnsiTheme="majorHAnsi" w:cstheme="majorHAnsi"/>
        </w:rPr>
        <w:t xml:space="preserve"> "El </w:t>
      </w:r>
      <w:proofErr w:type="spellStart"/>
      <w:r w:rsidRPr="00E046D0">
        <w:rPr>
          <w:rFonts w:asciiTheme="majorHAnsi" w:hAnsiTheme="majorHAnsi" w:cstheme="majorHAnsi"/>
        </w:rPr>
        <w:t>Chapo</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Guzmán’s</w:t>
      </w:r>
      <w:proofErr w:type="spellEnd"/>
      <w:r w:rsidRPr="00E046D0">
        <w:rPr>
          <w:rFonts w:asciiTheme="majorHAnsi" w:hAnsiTheme="majorHAnsi" w:cstheme="majorHAnsi"/>
        </w:rPr>
        <w:t xml:space="preserve"> trial discussed various testimonies in the courtroom that highlighted Mexican corruption at very high levels of office. Mr. Guzman’s testimony supported other </w:t>
      </w:r>
      <w:hyperlink r:id="rId37"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38"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39"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w:t>
      </w:r>
      <w:proofErr w:type="spellStart"/>
      <w:r w:rsidRPr="00E046D0">
        <w:rPr>
          <w:rFonts w:asciiTheme="majorHAnsi" w:hAnsiTheme="majorHAnsi" w:cstheme="majorHAnsi"/>
        </w:rPr>
        <w:t>narco</w:t>
      </w:r>
      <w:proofErr w:type="spellEnd"/>
      <w:r w:rsidRPr="00E046D0">
        <w:rPr>
          <w:rFonts w:asciiTheme="majorHAnsi" w:hAnsiTheme="majorHAnsi" w:cstheme="majorHAnsi"/>
        </w:rPr>
        <w:t xml:space="preserve">-economy, in conjunction with death threats, overruled legal crop farming. Krishnan Guru-Murthy, a British journalist for Channel 4 News, traveled to Cancun to </w:t>
      </w:r>
      <w:hyperlink r:id="rId40"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to effectively engage conventional military forces.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w:t>
      </w:r>
      <w:proofErr w:type="spellStart"/>
      <w:r w:rsidRPr="00E046D0">
        <w:rPr>
          <w:rFonts w:asciiTheme="majorHAnsi" w:hAnsiTheme="majorHAnsi" w:cstheme="majorHAnsi"/>
        </w:rPr>
        <w:t>López</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Obrador</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Obrador’s</w:t>
      </w:r>
      <w:proofErr w:type="spellEnd"/>
      <w:r w:rsidRPr="00E046D0">
        <w:rPr>
          <w:rFonts w:asciiTheme="majorHAnsi" w:hAnsiTheme="majorHAnsi" w:cstheme="majorHAnsi"/>
        </w:rPr>
        <w:t xml:space="preserve">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rsidR="006A559B" w:rsidRPr="00E046D0" w:rsidRDefault="006A559B" w:rsidP="006A559B">
      <w:pPr>
        <w:rPr>
          <w:rFonts w:asciiTheme="majorHAnsi" w:hAnsiTheme="majorHAnsi" w:cstheme="majorHAnsi"/>
        </w:rPr>
      </w:pPr>
      <w:proofErr w:type="spellStart"/>
      <w:r w:rsidRPr="00E046D0">
        <w:rPr>
          <w:rStyle w:val="Style13ptBold"/>
          <w:rFonts w:asciiTheme="majorHAnsi" w:hAnsiTheme="majorHAnsi" w:cstheme="majorHAnsi"/>
        </w:rPr>
        <w:t>Soumaya</w:t>
      </w:r>
      <w:proofErr w:type="spellEnd"/>
      <w:r w:rsidRPr="00E046D0">
        <w:rPr>
          <w:rStyle w:val="Style13ptBold"/>
          <w:rFonts w:asciiTheme="majorHAnsi" w:hAnsiTheme="majorHAnsi" w:cstheme="majorHAnsi"/>
        </w:rPr>
        <w:t xml:space="preserve"> 20</w:t>
      </w:r>
      <w:r w:rsidRPr="00E046D0">
        <w:rPr>
          <w:rFonts w:asciiTheme="majorHAnsi" w:hAnsiTheme="majorHAnsi" w:cstheme="majorHAnsi"/>
        </w:rPr>
        <w:t xml:space="preserve"> [Paula </w:t>
      </w:r>
      <w:proofErr w:type="spellStart"/>
      <w:r w:rsidRPr="00E046D0">
        <w:rPr>
          <w:rFonts w:asciiTheme="majorHAnsi" w:hAnsiTheme="majorHAnsi" w:cstheme="majorHAnsi"/>
        </w:rPr>
        <w:t>Soumaya</w:t>
      </w:r>
      <w:proofErr w:type="spellEnd"/>
      <w:r w:rsidRPr="00E046D0">
        <w:rPr>
          <w:rFonts w:asciiTheme="majorHAnsi" w:hAnsiTheme="majorHAnsi" w:cstheme="majorHAnsi"/>
        </w:rPr>
        <w:t>, 2-7-2020, "The Role of Global Governance in Curtailing Mexican Cartel Violence," E-International Relations, https://www.e-ir.info/2020/02/07/the-role-of-global-governance-in-curtailing-mexican-cartel-violence/ || belle]</w:t>
      </w:r>
    </w:p>
    <w:p w:rsidR="006A559B" w:rsidRPr="00E046D0" w:rsidRDefault="006A559B" w:rsidP="006A559B">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rsidR="006A559B" w:rsidRPr="00E046D0" w:rsidRDefault="006A559B" w:rsidP="006A559B">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w:t>
      </w:r>
      <w:proofErr w:type="spellStart"/>
      <w:r w:rsidRPr="00E046D0">
        <w:rPr>
          <w:rFonts w:asciiTheme="majorHAnsi" w:hAnsiTheme="majorHAnsi" w:cstheme="majorHAnsi"/>
        </w:rPr>
        <w:t>Reveles</w:t>
      </w:r>
      <w:proofErr w:type="spellEnd"/>
      <w:r w:rsidRPr="00E046D0">
        <w:rPr>
          <w:rFonts w:asciiTheme="majorHAnsi" w:hAnsiTheme="majorHAnsi" w:cstheme="majorHAnsi"/>
        </w:rPr>
        <w:t xml:space="preserve">, Lara </w:t>
      </w:r>
      <w:proofErr w:type="spellStart"/>
      <w:r w:rsidRPr="00E046D0">
        <w:rPr>
          <w:rFonts w:asciiTheme="majorHAnsi" w:hAnsiTheme="majorHAnsi" w:cstheme="majorHAnsi"/>
        </w:rPr>
        <w:t>Klahr</w:t>
      </w:r>
      <w:proofErr w:type="spellEnd"/>
      <w:r w:rsidRPr="00E046D0">
        <w:rPr>
          <w:rFonts w:asciiTheme="majorHAnsi" w:hAnsiTheme="majorHAnsi" w:cstheme="majorHAnsi"/>
        </w:rPr>
        <w:t xml:space="preserve"> and Spiller, 2013: 149-153) . </w:t>
      </w:r>
      <w:r w:rsidRPr="00E046D0">
        <w:rPr>
          <w:rStyle w:val="Emphasis"/>
          <w:rFonts w:asciiTheme="majorHAnsi" w:hAnsiTheme="majorHAnsi" w:cstheme="majorHAnsi"/>
        </w:rPr>
        <w:t>The reach of Mexican cartels and the violence they instigate raises international peace and security concerns.</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rsidR="006A559B" w:rsidRPr="00E046D0" w:rsidRDefault="006A559B" w:rsidP="006A559B">
      <w:pPr>
        <w:rPr>
          <w:rFonts w:asciiTheme="majorHAnsi" w:hAnsiTheme="majorHAnsi" w:cstheme="majorHAnsi"/>
          <w:sz w:val="18"/>
        </w:rPr>
      </w:pPr>
      <w:proofErr w:type="spellStart"/>
      <w:r w:rsidRPr="00E046D0">
        <w:rPr>
          <w:rStyle w:val="Style13ptBold"/>
          <w:rFonts w:asciiTheme="majorHAnsi" w:hAnsiTheme="majorHAnsi" w:cstheme="majorHAnsi"/>
        </w:rPr>
        <w:t>Krepinevich</w:t>
      </w:r>
      <w:proofErr w:type="spellEnd"/>
      <w:r w:rsidRPr="00E046D0">
        <w:rPr>
          <w:rStyle w:val="Style13ptBold"/>
          <w:rFonts w:asciiTheme="majorHAnsi" w:hAnsiTheme="majorHAnsi" w:cstheme="majorHAnsi"/>
        </w:rPr>
        <w:t xml:space="preserve"> &amp; Lindsey 13</w:t>
      </w:r>
      <w:r w:rsidRPr="00E046D0">
        <w:rPr>
          <w:rFonts w:asciiTheme="majorHAnsi" w:hAnsiTheme="majorHAnsi" w:cstheme="majorHAnsi"/>
        </w:rPr>
        <w:t xml:space="preserve"> [Dr. Andrew F. </w:t>
      </w:r>
      <w:proofErr w:type="spellStart"/>
      <w:r w:rsidRPr="00E046D0">
        <w:rPr>
          <w:rFonts w:asciiTheme="majorHAnsi" w:hAnsiTheme="majorHAnsi" w:cstheme="majorHAnsi"/>
        </w:rPr>
        <w:t>Krepinevich</w:t>
      </w:r>
      <w:proofErr w:type="spellEnd"/>
      <w:r w:rsidRPr="00E046D0">
        <w:rPr>
          <w:rFonts w:asciiTheme="majorHAnsi" w:hAnsiTheme="majorHAnsi" w:cstheme="majorHAnsi"/>
        </w:rPr>
        <w:t xml:space="preserve">,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proofErr w:type="spellStart"/>
      <w:r w:rsidRPr="00E046D0">
        <w:rPr>
          <w:rFonts w:asciiTheme="majorHAnsi" w:hAnsiTheme="majorHAnsi" w:cstheme="majorHAnsi"/>
        </w:rPr>
        <w:t>ce</w:t>
      </w:r>
      <w:proofErr w:type="spellEnd"/>
      <w:r w:rsidRPr="00E046D0">
        <w:rPr>
          <w:rFonts w:asciiTheme="majorHAnsi" w:hAnsiTheme="majorHAnsi" w:cstheme="majorHAnsi"/>
        </w:rPr>
        <w:t xml:space="preserve"> of </w:t>
      </w:r>
      <w:r w:rsidRPr="00E046D0">
        <w:rPr>
          <w:rFonts w:eastAsia="Calibri" w:hint="eastAsia"/>
        </w:rPr>
        <w:t>􀀱</w:t>
      </w:r>
      <w:r w:rsidRPr="00E046D0">
        <w:rPr>
          <w:rFonts w:asciiTheme="majorHAnsi" w:hAnsiTheme="majorHAnsi" w:cstheme="majorHAnsi"/>
        </w:rPr>
        <w:t xml:space="preserve">et Assessment, on the personal </w:t>
      </w:r>
      <w:proofErr w:type="spellStart"/>
      <w:r w:rsidRPr="00E046D0">
        <w:rPr>
          <w:rFonts w:asciiTheme="majorHAnsi" w:hAnsiTheme="majorHAnsi" w:cstheme="majorHAnsi"/>
        </w:rPr>
        <w:t>sta</w:t>
      </w:r>
      <w:proofErr w:type="spellEnd"/>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proofErr w:type="spellStart"/>
      <w:r w:rsidRPr="00E046D0">
        <w:rPr>
          <w:rFonts w:asciiTheme="majorHAnsi" w:hAnsiTheme="majorHAnsi" w:cstheme="majorHAnsi"/>
        </w:rPr>
        <w:t>ational</w:t>
      </w:r>
      <w:proofErr w:type="spellEnd"/>
      <w:r w:rsidRPr="00E046D0">
        <w:rPr>
          <w:rFonts w:asciiTheme="majorHAnsi" w:hAnsiTheme="majorHAnsi" w:cstheme="majorHAnsi"/>
        </w:rPr>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t>
      </w:r>
      <w:proofErr w:type="spellStart"/>
      <w:r w:rsidRPr="00E046D0">
        <w:rPr>
          <w:rFonts w:asciiTheme="majorHAnsi" w:hAnsiTheme="majorHAnsi" w:cstheme="majorHAnsi"/>
        </w:rPr>
        <w:t>wargames</w:t>
      </w:r>
      <w:proofErr w:type="spellEnd"/>
      <w:r w:rsidRPr="00E046D0">
        <w:rPr>
          <w:rFonts w:asciiTheme="majorHAnsi" w:hAnsiTheme="majorHAnsi" w:cstheme="majorHAnsi"/>
        </w:rPr>
        <w:t xml:space="preserve">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xml:space="preserve">. While there is reason for optimism about the future of Latin America,58 there is also cause for concern. The region faces enduring obstacles to economic59 and political development60 as well as </w:t>
      </w:r>
      <w:proofErr w:type="spellStart"/>
      <w:r w:rsidRPr="00E046D0">
        <w:rPr>
          <w:rFonts w:asciiTheme="majorHAnsi" w:hAnsiTheme="majorHAnsi" w:cstheme="majorHAnsi"/>
        </w:rPr>
        <w:t>signi</w:t>
      </w:r>
      <w:proofErr w:type="spellEnd"/>
      <w:r w:rsidRPr="00E046D0">
        <w:rPr>
          <w:rFonts w:eastAsia="Calibri" w:hint="eastAsia"/>
        </w:rPr>
        <w:t>􀂿</w:t>
      </w:r>
      <w:proofErr w:type="spellStart"/>
      <w:r w:rsidRPr="00E046D0">
        <w:rPr>
          <w:rFonts w:asciiTheme="majorHAnsi" w:hAnsiTheme="majorHAnsi" w:cstheme="majorHAnsi"/>
        </w:rPr>
        <w:t>cant</w:t>
      </w:r>
      <w:proofErr w:type="spellEnd"/>
      <w:r w:rsidRPr="00E046D0">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proofErr w:type="spellStart"/>
      <w:r w:rsidRPr="00E046D0">
        <w:rPr>
          <w:rFonts w:asciiTheme="majorHAnsi" w:hAnsiTheme="majorHAnsi" w:cstheme="majorHAnsi"/>
        </w:rPr>
        <w:t>s</w:t>
      </w:r>
      <w:proofErr w:type="spellEnd"/>
      <w:r w:rsidRPr="00E046D0">
        <w:rPr>
          <w:rFonts w:asciiTheme="majorHAnsi" w:hAnsiTheme="majorHAnsi" w:cstheme="majorHAnsi"/>
        </w:rPr>
        <w:t xml:space="preserve"> a region of enormous promise and exciting opportunities, but it is also one of persistent challenges and complex threats. It is a region of relative peace, low likelihood of interstate con</w:t>
      </w:r>
      <w:r w:rsidRPr="00E046D0">
        <w:rPr>
          <w:rFonts w:eastAsia="Calibri" w:hint="eastAsia"/>
        </w:rPr>
        <w:t>􀃀</w:t>
      </w:r>
      <w:proofErr w:type="spellStart"/>
      <w:r w:rsidRPr="00E046D0">
        <w:rPr>
          <w:rFonts w:asciiTheme="majorHAnsi" w:hAnsiTheme="majorHAnsi" w:cstheme="majorHAnsi"/>
        </w:rPr>
        <w:t>icts</w:t>
      </w:r>
      <w:proofErr w:type="spellEnd"/>
      <w:r w:rsidRPr="00E046D0">
        <w:rPr>
          <w:rFonts w:asciiTheme="majorHAnsi" w:hAnsiTheme="majorHAnsi" w:cstheme="majorHAnsi"/>
        </w:rPr>
        <w:t xml:space="preserve">,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proofErr w:type="spellStart"/>
      <w:r w:rsidRPr="00E046D0">
        <w:rPr>
          <w:rFonts w:asciiTheme="majorHAnsi" w:hAnsiTheme="majorHAnsi" w:cstheme="majorHAnsi"/>
          <w:sz w:val="10"/>
          <w:szCs w:val="10"/>
        </w:rPr>
        <w:t>nd</w:t>
      </w:r>
      <w:proofErr w:type="spellEnd"/>
      <w:r w:rsidRPr="00E046D0">
        <w:rPr>
          <w:rFonts w:asciiTheme="majorHAnsi" w:hAnsiTheme="majorHAnsi" w:cstheme="majorHAnsi"/>
          <w:sz w:val="10"/>
          <w:szCs w:val="10"/>
        </w:rPr>
        <w:t xml:space="preserve">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with the other, given the risks of escalation to nuclear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E046D0">
        <w:rPr>
          <w:rFonts w:asciiTheme="majorHAnsi" w:hAnsiTheme="majorHAnsi" w:cstheme="majorHAnsi"/>
          <w:sz w:val="10"/>
          <w:szCs w:val="10"/>
        </w:rPr>
        <w:t>Pancho</w:t>
      </w:r>
      <w:proofErr w:type="spellEnd"/>
      <w:r w:rsidRPr="00E046D0">
        <w:rPr>
          <w:rFonts w:asciiTheme="majorHAnsi" w:hAnsiTheme="majorHAnsi" w:cstheme="majorHAnsi"/>
          <w:sz w:val="10"/>
          <w:szCs w:val="10"/>
        </w:rPr>
        <w:t xml:space="preserve"> Villa and the 1916-1917 Punitive Expedition, these activities have occasionally risen to a level at which they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n interconnected system of arteries that traverse the entire Western Hemisphere, stretching across the Atlantic and </w:t>
      </w:r>
      <w:proofErr w:type="spellStart"/>
      <w:r w:rsidRPr="00E046D0">
        <w:rPr>
          <w:rFonts w:asciiTheme="majorHAnsi" w:hAnsiTheme="majorHAnsi" w:cstheme="majorHAnsi"/>
          <w:sz w:val="10"/>
          <w:szCs w:val="10"/>
        </w:rPr>
        <w:t>Paci</w:t>
      </w:r>
      <w:proofErr w:type="spellEnd"/>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payload, and gross pro</w:t>
      </w:r>
      <w:r w:rsidRPr="00E046D0">
        <w:rPr>
          <w:rFonts w:eastAsia="Calibri" w:hint="eastAsia"/>
          <w:sz w:val="10"/>
          <w:szCs w:val="10"/>
        </w:rPr>
        <w:t>􀂿</w:t>
      </w:r>
      <w:r w:rsidRPr="00E046D0">
        <w:rPr>
          <w:rFonts w:asciiTheme="majorHAnsi" w:hAnsiTheme="majorHAnsi" w:cstheme="majorHAnsi"/>
          <w:sz w:val="10"/>
          <w:szCs w:val="10"/>
        </w:rPr>
        <w:t xml:space="preserve">t any global transportation company would envy.66 That being said, the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to maximize their share of the drug trade and for control of the critical transshipment points, or plazas, through which it </w:t>
      </w:r>
      <w:r w:rsidRPr="00E046D0">
        <w:rPr>
          <w:rFonts w:eastAsia="Calibri" w:hint="eastAsia"/>
          <w:sz w:val="10"/>
          <w:szCs w:val="10"/>
        </w:rPr>
        <w:t>􀃀</w:t>
      </w:r>
      <w:proofErr w:type="spellStart"/>
      <w:r w:rsidRPr="00E046D0">
        <w:rPr>
          <w:rFonts w:asciiTheme="majorHAnsi" w:hAnsiTheme="majorHAnsi" w:cstheme="majorHAnsi"/>
          <w:sz w:val="10"/>
          <w:szCs w:val="10"/>
        </w:rPr>
        <w:t>ows</w:t>
      </w:r>
      <w:proofErr w:type="spellEnd"/>
      <w:r w:rsidRPr="00E046D0">
        <w:rPr>
          <w:rFonts w:asciiTheme="majorHAnsi" w:hAnsiTheme="majorHAnsi" w:cstheme="majorHAnsi"/>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w:t>
      </w:r>
      <w:proofErr w:type="spellStart"/>
      <w:r w:rsidRPr="00E046D0">
        <w:rPr>
          <w:rFonts w:asciiTheme="majorHAnsi" w:hAnsiTheme="majorHAnsi" w:cstheme="majorHAnsi"/>
          <w:sz w:val="10"/>
          <w:szCs w:val="10"/>
        </w:rPr>
        <w:t>sicarios</w:t>
      </w:r>
      <w:proofErr w:type="spellEnd"/>
      <w:r w:rsidRPr="00E046D0">
        <w:rPr>
          <w:rFonts w:asciiTheme="majorHAnsi" w:hAnsiTheme="majorHAnsi" w:cstheme="majorHAnsi"/>
          <w:sz w:val="10"/>
          <w:szCs w:val="10"/>
        </w:rPr>
        <w:t xml:space="preserve">. Using the billions of dollars generated by their illicit activities, they have acquired weapons and equipment formerly reserved for state armies or state-sponsored insurgent groups, including body armor, assault </w:t>
      </w:r>
      <w:proofErr w:type="spellStart"/>
      <w:r w:rsidRPr="00E046D0">
        <w:rPr>
          <w:rFonts w:asciiTheme="majorHAnsi" w:hAnsiTheme="majorHAnsi" w:cstheme="majorHAnsi"/>
          <w:sz w:val="10"/>
          <w:szCs w:val="10"/>
        </w:rPr>
        <w:t>ri</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es</w:t>
      </w:r>
      <w:proofErr w:type="spellEnd"/>
      <w:r w:rsidRPr="00E046D0">
        <w:rPr>
          <w:rFonts w:asciiTheme="majorHAnsi" w:hAnsiTheme="majorHAnsi" w:cstheme="majorHAnsi"/>
          <w:sz w:val="10"/>
          <w:szCs w:val="10"/>
        </w:rPr>
        <w:t>,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proofErr w:type="spellStart"/>
      <w:r w:rsidRPr="00E046D0">
        <w:rPr>
          <w:rFonts w:asciiTheme="majorHAnsi" w:hAnsiTheme="majorHAnsi" w:cstheme="majorHAnsi"/>
          <w:sz w:val="10"/>
          <w:szCs w:val="10"/>
        </w:rPr>
        <w:t>ts</w:t>
      </w:r>
      <w:proofErr w:type="spellEnd"/>
      <w:r w:rsidRPr="00E046D0">
        <w:rPr>
          <w:rFonts w:asciiTheme="majorHAnsi" w:hAnsiTheme="majorHAnsi" w:cstheme="majorHAnsi"/>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that can be equal or superior to those of the government forces they face. As a result of this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and the military-grade weapons possessed by the cartels, more than 2,500 Mexican police o</w:t>
      </w:r>
      <w:r w:rsidRPr="00E046D0">
        <w:rPr>
          <w:rFonts w:eastAsia="Calibri" w:hint="eastAsia"/>
          <w:sz w:val="10"/>
          <w:szCs w:val="10"/>
        </w:rPr>
        <w:t>􀌇</w:t>
      </w:r>
      <w:proofErr w:type="spellStart"/>
      <w:r w:rsidRPr="00E046D0">
        <w:rPr>
          <w:rFonts w:asciiTheme="majorHAnsi" w:hAnsiTheme="majorHAnsi" w:cstheme="majorHAnsi"/>
          <w:sz w:val="10"/>
          <w:szCs w:val="10"/>
        </w:rPr>
        <w:t>cers</w:t>
      </w:r>
      <w:proofErr w:type="spellEnd"/>
      <w:r w:rsidRPr="00E046D0">
        <w:rPr>
          <w:rFonts w:asciiTheme="majorHAnsi" w:hAnsiTheme="majorHAnsi" w:cstheme="majorHAnsi"/>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 xml:space="preserve"> who are often presented with a choice between </w:t>
      </w:r>
      <w:proofErr w:type="spellStart"/>
      <w:r w:rsidRPr="00E046D0">
        <w:rPr>
          <w:rFonts w:asciiTheme="majorHAnsi" w:hAnsiTheme="majorHAnsi" w:cstheme="majorHAnsi"/>
          <w:sz w:val="10"/>
          <w:szCs w:val="10"/>
        </w:rPr>
        <w:t>plata</w:t>
      </w:r>
      <w:proofErr w:type="spellEnd"/>
      <w:r w:rsidRPr="00E046D0">
        <w:rPr>
          <w:rFonts w:asciiTheme="majorHAnsi" w:hAnsiTheme="majorHAnsi" w:cstheme="majorHAnsi"/>
          <w:sz w:val="10"/>
          <w:szCs w:val="10"/>
        </w:rPr>
        <w:t xml:space="preserve"> o </w:t>
      </w:r>
      <w:proofErr w:type="spellStart"/>
      <w:r w:rsidRPr="00E046D0">
        <w:rPr>
          <w:rFonts w:asciiTheme="majorHAnsi" w:hAnsiTheme="majorHAnsi" w:cstheme="majorHAnsi"/>
          <w:sz w:val="10"/>
          <w:szCs w:val="10"/>
        </w:rPr>
        <w:t>plomo</w:t>
      </w:r>
      <w:proofErr w:type="spellEnd"/>
      <w:r w:rsidRPr="00E046D0">
        <w:rPr>
          <w:rFonts w:asciiTheme="majorHAnsi" w:hAnsiTheme="majorHAnsi" w:cstheme="majorHAnsi"/>
          <w:sz w:val="10"/>
          <w:szCs w:val="10"/>
        </w:rPr>
        <w:t xml:space="preserve">—“silver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—and torturing or killing those who cannot be corrupted—the cartels have greatly undermined the e</w:t>
      </w:r>
      <w:r w:rsidRPr="00E046D0">
        <w:rPr>
          <w:rFonts w:eastAsia="Calibri" w:hint="eastAsia"/>
          <w:sz w:val="10"/>
          <w:szCs w:val="10"/>
        </w:rPr>
        <w:t>􀌆</w:t>
      </w:r>
      <w:proofErr w:type="spellStart"/>
      <w:r w:rsidRPr="00E046D0">
        <w:rPr>
          <w:rFonts w:asciiTheme="majorHAnsi" w:hAnsiTheme="majorHAnsi" w:cstheme="majorHAnsi"/>
          <w:sz w:val="10"/>
          <w:szCs w:val="10"/>
        </w:rPr>
        <w:t>ectiveness</w:t>
      </w:r>
      <w:proofErr w:type="spellEnd"/>
      <w:r w:rsidRPr="00E046D0">
        <w:rPr>
          <w:rFonts w:asciiTheme="majorHAnsi" w:hAnsiTheme="majorHAnsi" w:cstheme="majorHAnsi"/>
          <w:sz w:val="10"/>
          <w:szCs w:val="10"/>
        </w:rPr>
        <w:t xml:space="preserve"> of national government forces in general and local police in particular. This, in turn, has undermined the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proofErr w:type="spellStart"/>
      <w:r w:rsidRPr="00E046D0">
        <w:rPr>
          <w:rFonts w:asciiTheme="majorHAnsi" w:hAnsiTheme="majorHAnsi" w:cstheme="majorHAnsi"/>
          <w:sz w:val="10"/>
          <w:szCs w:val="10"/>
        </w:rPr>
        <w:t>ectively</w:t>
      </w:r>
      <w:proofErr w:type="spellEnd"/>
      <w:r w:rsidRPr="00E046D0">
        <w:rPr>
          <w:rFonts w:asciiTheme="majorHAnsi" w:hAnsiTheme="majorHAnsi" w:cstheme="majorHAnsi"/>
          <w:sz w:val="10"/>
          <w:szCs w:val="10"/>
        </w:rPr>
        <w:t xml:space="preserve"> under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ckers</w:t>
      </w:r>
      <w:proofErr w:type="spellEnd"/>
      <w:r w:rsidRPr="00E046D0">
        <w:rPr>
          <w:rFonts w:asciiTheme="majorHAnsi" w:hAnsiTheme="majorHAnsi" w:cstheme="majorHAnsi"/>
          <w:sz w:val="10"/>
          <w:szCs w:val="10"/>
        </w:rPr>
        <w:t>’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proofErr w:type="spellStart"/>
      <w:r w:rsidRPr="00E046D0">
        <w:rPr>
          <w:rFonts w:asciiTheme="majorHAnsi" w:hAnsiTheme="majorHAnsi" w:cstheme="majorHAnsi"/>
          <w:sz w:val="10"/>
          <w:szCs w:val="10"/>
        </w:rPr>
        <w:t>rmly</w:t>
      </w:r>
      <w:proofErr w:type="spellEnd"/>
      <w:r w:rsidRPr="00E046D0">
        <w:rPr>
          <w:rFonts w:asciiTheme="majorHAnsi" w:hAnsiTheme="majorHAnsi" w:cstheme="majorHAnsi"/>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is a vulnerability with direct implications for U.S. national security. I am also troubled by the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cant</w:t>
      </w:r>
      <w:proofErr w:type="spellEnd"/>
      <w:r w:rsidRPr="00E046D0">
        <w:rPr>
          <w:rFonts w:asciiTheme="majorHAnsi" w:hAnsiTheme="majorHAnsi" w:cstheme="majorHAnsi"/>
          <w:sz w:val="10"/>
          <w:szCs w:val="10"/>
        </w:rPr>
        <w:t xml:space="preserve">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proofErr w:type="spellStart"/>
      <w:r w:rsidRPr="00E046D0">
        <w:rPr>
          <w:rFonts w:asciiTheme="majorHAnsi" w:hAnsiTheme="majorHAnsi" w:cstheme="majorHAnsi"/>
          <w:sz w:val="10"/>
          <w:szCs w:val="10"/>
        </w:rPr>
        <w:t>ations</w:t>
      </w:r>
      <w:proofErr w:type="spellEnd"/>
      <w:r w:rsidRPr="00E046D0">
        <w:rPr>
          <w:rFonts w:asciiTheme="majorHAnsi" w:hAnsiTheme="majorHAnsi" w:cstheme="majorHAnsi"/>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E046D0">
        <w:rPr>
          <w:rFonts w:asciiTheme="majorHAnsi" w:hAnsiTheme="majorHAnsi" w:cstheme="majorHAnsi"/>
          <w:sz w:val="10"/>
          <w:szCs w:val="10"/>
        </w:rPr>
        <w:t>traf</w:t>
      </w:r>
      <w:proofErr w:type="spellEnd"/>
      <w:r w:rsidRPr="00E046D0">
        <w:rPr>
          <w:rFonts w:asciiTheme="majorHAnsi" w:hAnsiTheme="majorHAnsi" w:cstheme="majorHAnsi"/>
          <w:sz w:val="10"/>
          <w:szCs w:val="10"/>
        </w:rPr>
        <w:t xml:space="preserve">- </w:t>
      </w:r>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identity theft and false </w:t>
      </w:r>
      <w:proofErr w:type="spellStart"/>
      <w:r w:rsidRPr="00E046D0">
        <w:rPr>
          <w:rFonts w:asciiTheme="majorHAnsi" w:hAnsiTheme="majorHAnsi" w:cstheme="majorHAnsi"/>
          <w:sz w:val="10"/>
          <w:szCs w:val="10"/>
        </w:rPr>
        <w:t>identi</w:t>
      </w:r>
      <w:proofErr w:type="spellEnd"/>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proofErr w:type="spellStart"/>
      <w:r w:rsidRPr="00E046D0">
        <w:rPr>
          <w:rFonts w:asciiTheme="majorHAnsi" w:hAnsiTheme="majorHAnsi" w:cstheme="majorHAnsi"/>
          <w:sz w:val="10"/>
          <w:szCs w:val="10"/>
        </w:rPr>
        <w:t>ot</w:t>
      </w:r>
      <w:proofErr w:type="spellEnd"/>
      <w:r w:rsidRPr="00E046D0">
        <w:rPr>
          <w:rFonts w:asciiTheme="majorHAnsi" w:hAnsiTheme="majorHAnsi" w:cstheme="majorHAnsi"/>
          <w:sz w:val="10"/>
          <w:szCs w:val="10"/>
        </w:rPr>
        <w:t xml:space="preserve">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The would-be assassin, Mansour </w:t>
      </w:r>
      <w:proofErr w:type="spellStart"/>
      <w:r w:rsidRPr="00E046D0">
        <w:rPr>
          <w:rFonts w:asciiTheme="majorHAnsi" w:hAnsiTheme="majorHAnsi" w:cstheme="majorHAnsi"/>
          <w:sz w:val="10"/>
          <w:szCs w:val="10"/>
        </w:rPr>
        <w:t>Arbabsiar</w:t>
      </w:r>
      <w:proofErr w:type="spellEnd"/>
      <w:r w:rsidRPr="00E046D0">
        <w:rPr>
          <w:rFonts w:asciiTheme="majorHAnsi" w:hAnsiTheme="majorHAnsi" w:cstheme="majorHAnsi"/>
          <w:sz w:val="10"/>
          <w:szCs w:val="10"/>
        </w:rPr>
        <w:t xml:space="preserve">, had established contact with his cousin, a Quds Force85 handler, Gen. </w:t>
      </w:r>
      <w:proofErr w:type="spellStart"/>
      <w:r w:rsidRPr="00E046D0">
        <w:rPr>
          <w:rFonts w:asciiTheme="majorHAnsi" w:hAnsiTheme="majorHAnsi" w:cstheme="majorHAnsi"/>
          <w:sz w:val="10"/>
          <w:szCs w:val="10"/>
        </w:rPr>
        <w:t>Gholam</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Shakuri</w:t>
      </w:r>
      <w:proofErr w:type="spellEnd"/>
      <w:r w:rsidRPr="00E046D0">
        <w:rPr>
          <w:rFonts w:asciiTheme="majorHAnsi" w:hAnsiTheme="majorHAnsi" w:cstheme="majorHAnsi"/>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t>
      </w:r>
      <w:proofErr w:type="spellStart"/>
      <w:r w:rsidRPr="00E046D0">
        <w:rPr>
          <w:rFonts w:asciiTheme="majorHAnsi" w:hAnsiTheme="majorHAnsi" w:cstheme="majorHAnsi"/>
          <w:sz w:val="10"/>
          <w:szCs w:val="10"/>
        </w:rPr>
        <w:t>Wassim</w:t>
      </w:r>
      <w:proofErr w:type="spellEnd"/>
      <w:r w:rsidRPr="00E046D0">
        <w:rPr>
          <w:rFonts w:asciiTheme="majorHAnsi" w:hAnsiTheme="majorHAnsi" w:cstheme="majorHAnsi"/>
          <w:sz w:val="10"/>
          <w:szCs w:val="10"/>
        </w:rPr>
        <w:t xml:space="preserve"> el </w:t>
      </w:r>
      <w:proofErr w:type="spellStart"/>
      <w:r w:rsidRPr="00E046D0">
        <w:rPr>
          <w:rFonts w:asciiTheme="majorHAnsi" w:hAnsiTheme="majorHAnsi" w:cstheme="majorHAnsi"/>
          <w:sz w:val="10"/>
          <w:szCs w:val="10"/>
        </w:rPr>
        <w:t>Abd</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a suspected Hezbollah member with Paraguayan citizenship, was arrested in Paraguay.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was charged with human and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and money laundering.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proofErr w:type="spellStart"/>
      <w:r w:rsidRPr="00E046D0">
        <w:rPr>
          <w:rFonts w:asciiTheme="majorHAnsi" w:hAnsiTheme="majorHAnsi" w:cstheme="majorHAnsi"/>
          <w:sz w:val="10"/>
          <w:szCs w:val="10"/>
        </w:rPr>
        <w:t>xture</w:t>
      </w:r>
      <w:proofErr w:type="spellEnd"/>
      <w:r w:rsidRPr="00E046D0">
        <w:rPr>
          <w:rFonts w:asciiTheme="majorHAnsi" w:hAnsiTheme="majorHAnsi" w:cstheme="majorHAnsi"/>
          <w:sz w:val="10"/>
          <w:szCs w:val="10"/>
        </w:rPr>
        <w:t xml:space="preserve"> in Central and Latin America, expanding both its activities and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over time. It has developed links with the increasingly powerful organized crime groups in the region, particularly the </w:t>
      </w:r>
      <w:proofErr w:type="spellStart"/>
      <w:r w:rsidRPr="00E046D0">
        <w:rPr>
          <w:rFonts w:asciiTheme="majorHAnsi" w:hAnsiTheme="majorHAnsi" w:cstheme="majorHAnsi"/>
          <w:sz w:val="10"/>
          <w:szCs w:val="10"/>
        </w:rPr>
        <w:t>narco</w:t>
      </w:r>
      <w:proofErr w:type="spellEnd"/>
      <w:r w:rsidRPr="00E046D0">
        <w:rPr>
          <w:rFonts w:asciiTheme="majorHAnsi" w:hAnsiTheme="majorHAnsi" w:cstheme="majorHAnsi"/>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proofErr w:type="spellStart"/>
      <w:r w:rsidRPr="00E046D0">
        <w:rPr>
          <w:rFonts w:asciiTheme="majorHAnsi" w:hAnsiTheme="majorHAnsi" w:cstheme="majorHAnsi"/>
          <w:sz w:val="10"/>
          <w:szCs w:val="10"/>
        </w:rPr>
        <w:t>icaragua</w:t>
      </w:r>
      <w:proofErr w:type="spellEnd"/>
      <w:r w:rsidRPr="00E046D0">
        <w:rPr>
          <w:rFonts w:asciiTheme="majorHAnsi" w:hAnsiTheme="majorHAnsi" w:cstheme="majorHAnsi"/>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which lasted less than </w:t>
      </w:r>
      <w:r w:rsidRPr="00E046D0">
        <w:rPr>
          <w:rFonts w:eastAsia="Calibri" w:hint="eastAsia"/>
          <w:sz w:val="10"/>
          <w:szCs w:val="10"/>
        </w:rPr>
        <w:t>􀂿</w:t>
      </w:r>
      <w:proofErr w:type="spellStart"/>
      <w:r w:rsidRPr="00E046D0">
        <w:rPr>
          <w:rFonts w:asciiTheme="majorHAnsi" w:hAnsiTheme="majorHAnsi" w:cstheme="majorHAnsi"/>
          <w:sz w:val="10"/>
          <w:szCs w:val="10"/>
        </w:rPr>
        <w:t>ve</w:t>
      </w:r>
      <w:proofErr w:type="spellEnd"/>
      <w:r w:rsidRPr="00E046D0">
        <w:rPr>
          <w:rFonts w:asciiTheme="majorHAnsi" w:hAnsiTheme="majorHAnsi" w:cstheme="majorHAnsi"/>
          <w:sz w:val="10"/>
          <w:szCs w:val="10"/>
        </w:rPr>
        <w:t xml:space="preser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046D0">
        <w:rPr>
          <w:rFonts w:eastAsia="Calibri" w:hint="eastAsia"/>
          <w:sz w:val="10"/>
          <w:szCs w:val="10"/>
        </w:rPr>
        <w:t>􀌆</w:t>
      </w:r>
      <w:proofErr w:type="spellStart"/>
      <w:r w:rsidRPr="00E046D0">
        <w:rPr>
          <w:rFonts w:asciiTheme="majorHAnsi" w:hAnsiTheme="majorHAnsi" w:cstheme="majorHAnsi"/>
          <w:sz w:val="10"/>
          <w:szCs w:val="10"/>
        </w:rPr>
        <w:t>ective</w:t>
      </w:r>
      <w:proofErr w:type="spellEnd"/>
      <w:r w:rsidRPr="00E046D0">
        <w:rPr>
          <w:rFonts w:asciiTheme="majorHAnsi" w:hAnsiTheme="majorHAnsi" w:cstheme="majorHAnsi"/>
          <w:sz w:val="10"/>
          <w:szCs w:val="10"/>
        </w:rPr>
        <w:t xml:space="preserve"> anti-armor weapons (e.g. rocket-propelled grenades (RPGs) with anti-armor warheads) in great numbers. When the IDF employed its ground forces in southern Lebanon, its armored forces </w:t>
      </w:r>
      <w:proofErr w:type="spellStart"/>
      <w:r w:rsidRPr="00E046D0">
        <w:rPr>
          <w:rFonts w:asciiTheme="majorHAnsi" w:hAnsiTheme="majorHAnsi" w:cstheme="majorHAnsi"/>
          <w:sz w:val="10"/>
          <w:szCs w:val="10"/>
        </w:rPr>
        <w:t>su</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ered</w:t>
      </w:r>
      <w:proofErr w:type="spellEnd"/>
      <w:r w:rsidRPr="00E046D0">
        <w:rPr>
          <w:rFonts w:asciiTheme="majorHAnsi" w:hAnsiTheme="majorHAnsi" w:cstheme="majorHAnsi"/>
          <w:sz w:val="10"/>
          <w:szCs w:val="10"/>
        </w:rPr>
        <w:t xml:space="preserve"> severe losses; out of the four hundred tanks involved in the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proofErr w:type="spellStart"/>
      <w:r w:rsidRPr="00E046D0">
        <w:rPr>
          <w:rFonts w:asciiTheme="majorHAnsi" w:hAnsiTheme="majorHAnsi" w:cstheme="majorHAnsi"/>
          <w:sz w:val="10"/>
          <w:szCs w:val="10"/>
        </w:rPr>
        <w:t>ber</w:t>
      </w:r>
      <w:proofErr w:type="spellEnd"/>
      <w:r w:rsidRPr="00E046D0">
        <w:rPr>
          <w:rFonts w:asciiTheme="majorHAnsi" w:hAnsiTheme="majorHAnsi" w:cstheme="majorHAnsi"/>
          <w:sz w:val="10"/>
          <w:szCs w:val="10"/>
        </w:rPr>
        <w:t xml:space="preserve">-optic based communications network, making collection of communications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proofErr w:type="spellStart"/>
      <w:r w:rsidRPr="00E046D0">
        <w:rPr>
          <w:rFonts w:asciiTheme="majorHAnsi" w:hAnsiTheme="majorHAnsi" w:cstheme="majorHAnsi"/>
          <w:sz w:val="10"/>
          <w:szCs w:val="10"/>
        </w:rPr>
        <w:t>fty</w:t>
      </w:r>
      <w:proofErr w:type="spellEnd"/>
      <w:r w:rsidRPr="00E046D0">
        <w:rPr>
          <w:rFonts w:asciiTheme="majorHAnsi" w:hAnsiTheme="majorHAnsi" w:cstheme="majorHAnsi"/>
          <w:sz w:val="10"/>
          <w:szCs w:val="10"/>
        </w:rPr>
        <w:t xml:space="preserve"> Israelis died with several thousand more injured. The casualties would undoubtedly been greater if between 100,000 and 250,000 Israeli civilians had not </w:t>
      </w:r>
      <w:r w:rsidRPr="00E046D0">
        <w:rPr>
          <w:rFonts w:eastAsia="Calibri" w:hint="eastAsia"/>
          <w:sz w:val="10"/>
          <w:szCs w:val="10"/>
        </w:rPr>
        <w:t>􀃀</w:t>
      </w:r>
      <w:proofErr w:type="spellStart"/>
      <w:r w:rsidRPr="00E046D0">
        <w:rPr>
          <w:rFonts w:asciiTheme="majorHAnsi" w:hAnsiTheme="majorHAnsi" w:cstheme="majorHAnsi"/>
          <w:sz w:val="10"/>
          <w:szCs w:val="10"/>
        </w:rPr>
        <w:t>ed</w:t>
      </w:r>
      <w:proofErr w:type="spellEnd"/>
      <w:r w:rsidRPr="00E046D0">
        <w:rPr>
          <w:rFonts w:asciiTheme="majorHAnsi" w:hAnsiTheme="majorHAnsi" w:cstheme="majorHAnsi"/>
          <w:sz w:val="10"/>
          <w:szCs w:val="10"/>
        </w:rPr>
        <w:t xml:space="preserve">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proofErr w:type="spellStart"/>
      <w:r w:rsidRPr="00E046D0">
        <w:rPr>
          <w:rFonts w:asciiTheme="majorHAnsi" w:hAnsiTheme="majorHAnsi" w:cstheme="majorHAnsi"/>
          <w:sz w:val="10"/>
          <w:szCs w:val="10"/>
        </w:rPr>
        <w:t>elds</w:t>
      </w:r>
      <w:proofErr w:type="spellEnd"/>
      <w:r w:rsidRPr="00E046D0">
        <w:rPr>
          <w:rFonts w:asciiTheme="majorHAnsi" w:hAnsiTheme="majorHAnsi" w:cstheme="majorHAnsi"/>
          <w:sz w:val="10"/>
          <w:szCs w:val="10"/>
        </w:rPr>
        <w:t>,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proofErr w:type="spellStart"/>
      <w:r w:rsidRPr="00E046D0">
        <w:rPr>
          <w:rFonts w:asciiTheme="majorHAnsi" w:hAnsiTheme="majorHAnsi" w:cstheme="majorHAnsi"/>
          <w:sz w:val="10"/>
          <w:szCs w:val="10"/>
        </w:rPr>
        <w:t>scal</w:t>
      </w:r>
      <w:proofErr w:type="spellEnd"/>
      <w:r w:rsidRPr="00E046D0">
        <w:rPr>
          <w:rFonts w:asciiTheme="majorHAnsi" w:hAnsiTheme="majorHAnsi" w:cstheme="majorHAnsi"/>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proofErr w:type="spellStart"/>
      <w:r w:rsidRPr="00E046D0">
        <w:rPr>
          <w:rFonts w:asciiTheme="majorHAnsi" w:hAnsiTheme="majorHAnsi" w:cstheme="majorHAnsi"/>
        </w:rPr>
        <w:t>ectively</w:t>
      </w:r>
      <w:proofErr w:type="spellEnd"/>
      <w:r w:rsidRPr="00E046D0">
        <w:rPr>
          <w:rFonts w:asciiTheme="majorHAnsi" w:hAnsiTheme="majorHAnsi" w:cstheme="majorHAnsi"/>
        </w:rPr>
        <w:t xml:space="preserve">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proofErr w:type="spellStart"/>
      <w:r w:rsidRPr="00E046D0">
        <w:rPr>
          <w:rFonts w:asciiTheme="majorHAnsi" w:hAnsiTheme="majorHAnsi" w:cstheme="majorHAnsi"/>
        </w:rPr>
        <w:t>tably</w:t>
      </w:r>
      <w:proofErr w:type="spellEnd"/>
      <w:r w:rsidRPr="00E046D0">
        <w:rPr>
          <w:rFonts w:asciiTheme="majorHAnsi" w:hAnsiTheme="majorHAnsi" w:cstheme="majorHAnsi"/>
        </w:rPr>
        <w:t xml:space="preserve">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proofErr w:type="spellStart"/>
      <w:r w:rsidRPr="00E046D0">
        <w:rPr>
          <w:rFonts w:asciiTheme="majorHAnsi" w:hAnsiTheme="majorHAnsi" w:cstheme="majorHAnsi"/>
        </w:rPr>
        <w:t>ict</w:t>
      </w:r>
      <w:proofErr w:type="spellEnd"/>
      <w:r w:rsidRPr="00E046D0">
        <w:rPr>
          <w:rFonts w:asciiTheme="majorHAnsi" w:hAnsiTheme="majorHAnsi" w:cstheme="majorHAnsi"/>
        </w:rPr>
        <w:t xml:space="preserve">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w:t>
      </w:r>
      <w:proofErr w:type="spellStart"/>
      <w:r w:rsidRPr="00E046D0">
        <w:rPr>
          <w:rFonts w:asciiTheme="majorHAnsi" w:hAnsiTheme="majorHAnsi" w:cstheme="majorHAnsi"/>
        </w:rPr>
        <w:t>Spogli</w:t>
      </w:r>
      <w:proofErr w:type="spellEnd"/>
      <w:r w:rsidRPr="00E046D0">
        <w:rPr>
          <w:rFonts w:asciiTheme="majorHAnsi" w:hAnsiTheme="majorHAnsi" w:cstheme="majorHAnsi"/>
        </w:rPr>
        <w:t xml:space="preserve"> Institute for International Studies. Being interviewed by </w:t>
      </w:r>
      <w:proofErr w:type="spellStart"/>
      <w:r w:rsidRPr="00E046D0">
        <w:rPr>
          <w:rFonts w:asciiTheme="majorHAnsi" w:hAnsiTheme="majorHAnsi" w:cstheme="majorHAnsi"/>
        </w:rPr>
        <w:t>EarthSky</w:t>
      </w:r>
      <w:proofErr w:type="spellEnd"/>
      <w:r w:rsidRPr="00E046D0">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rsidR="006A559B" w:rsidRPr="00E046D0" w:rsidRDefault="006A559B" w:rsidP="006A559B">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w:t>
      </w:r>
      <w:proofErr w:type="spellStart"/>
      <w:r w:rsidRPr="00E046D0">
        <w:rPr>
          <w:rFonts w:asciiTheme="majorHAnsi" w:hAnsiTheme="majorHAnsi" w:cstheme="majorHAnsi"/>
          <w:szCs w:val="26"/>
        </w:rPr>
        <w:t>Robock</w:t>
      </w:r>
      <w:proofErr w:type="spellEnd"/>
      <w:r w:rsidRPr="00E046D0">
        <w:rPr>
          <w:rFonts w:asciiTheme="majorHAnsi" w:hAnsiTheme="majorHAnsi" w:cstheme="majorHAnsi"/>
          <w:szCs w:val="26"/>
        </w:rPr>
        <w:t xml:space="preserve">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rsidR="006A559B" w:rsidRDefault="006A559B" w:rsidP="006A559B">
      <w:pPr>
        <w:rPr>
          <w:rFonts w:asciiTheme="majorHAnsi" w:hAnsiTheme="majorHAnsi" w:cstheme="majorHAnsi"/>
          <w:szCs w:val="26"/>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rsidR="006A559B" w:rsidRPr="00E046D0" w:rsidRDefault="006A559B" w:rsidP="006A559B">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1"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6A559B" w:rsidRPr="00E046D0" w:rsidRDefault="006A559B" w:rsidP="006A559B">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rsidR="006A559B" w:rsidRPr="00E046D0" w:rsidRDefault="006A559B" w:rsidP="006A559B">
      <w:pPr>
        <w:rPr>
          <w:rFonts w:asciiTheme="majorHAnsi" w:hAnsiTheme="majorHAnsi" w:cstheme="majorHAnsi"/>
        </w:rPr>
      </w:pPr>
    </w:p>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rsidR="006A559B" w:rsidRPr="00E046D0" w:rsidRDefault="006A559B" w:rsidP="006A559B">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2"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6A559B" w:rsidRPr="00E046D0" w:rsidRDefault="006A559B" w:rsidP="006A559B">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rsidR="006A559B" w:rsidRPr="00E046D0" w:rsidRDefault="006A559B" w:rsidP="006A559B">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rsidR="006A559B" w:rsidRPr="00E046D0" w:rsidRDefault="006A559B" w:rsidP="006A559B">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rsidR="006A559B" w:rsidRPr="00E046D0" w:rsidRDefault="006A559B" w:rsidP="006A559B">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rsidR="006A559B" w:rsidRPr="00DA725F" w:rsidRDefault="006A559B" w:rsidP="006A559B">
      <w:pPr>
        <w:pStyle w:val="Heading1"/>
      </w:pPr>
      <w:r>
        <w:t>FW</w:t>
      </w:r>
    </w:p>
    <w:p w:rsidR="006A559B" w:rsidRDefault="006A559B" w:rsidP="006A559B">
      <w:pPr>
        <w:pStyle w:val="Heading4"/>
        <w:rPr>
          <w:rFonts w:asciiTheme="majorHAnsi" w:hAnsiTheme="majorHAnsi" w:cstheme="majorHAnsi"/>
        </w:rPr>
      </w:pPr>
      <w:r>
        <w:rPr>
          <w:rFonts w:asciiTheme="majorHAnsi" w:hAnsiTheme="majorHAnsi" w:cstheme="majorHAnsi"/>
        </w:rPr>
        <w:t>The standard is maximizing expected well being</w:t>
      </w:r>
    </w:p>
    <w:p w:rsidR="006A559B" w:rsidRPr="006A559B" w:rsidRDefault="006A559B" w:rsidP="006A559B">
      <w:r>
        <w:t xml:space="preserve">We defend, hedonistic act utilitarianism. </w:t>
      </w:r>
    </w:p>
    <w:p w:rsidR="006A559B" w:rsidRDefault="006A559B" w:rsidP="006A559B">
      <w:pPr>
        <w:pStyle w:val="Heading4"/>
        <w:rPr>
          <w:rFonts w:eastAsia="Calibri" w:cs="Calibri"/>
        </w:rPr>
      </w:pPr>
      <w:r w:rsidRPr="008C2485">
        <w:rPr>
          <w:rFonts w:cs="Calibri"/>
        </w:rPr>
        <w:t>No intent-foresight distinction –</w:t>
      </w:r>
      <w:r w:rsidRPr="008C2485">
        <w:rPr>
          <w:rFonts w:eastAsia="Calibri" w:cs="Calibri"/>
        </w:rPr>
        <w:t xml:space="preserve"> 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becomes</w:t>
      </w:r>
      <w:r w:rsidRPr="008C2485">
        <w:rPr>
          <w:rFonts w:cs="Calibri"/>
        </w:rPr>
        <w:t xml:space="preserve"> </w:t>
      </w:r>
      <w:r w:rsidRPr="008C2485">
        <w:rPr>
          <w:rFonts w:eastAsia="Calibri" w:cs="Calibri"/>
        </w:rPr>
        <w:t>part</w:t>
      </w:r>
      <w:r w:rsidRPr="008C2485">
        <w:rPr>
          <w:rFonts w:cs="Calibri"/>
        </w:rPr>
        <w:t xml:space="preserve"> </w:t>
      </w:r>
      <w:r w:rsidRPr="008C2485">
        <w:rPr>
          <w:rFonts w:eastAsia="Calibri" w:cs="Calibri"/>
        </w:rPr>
        <w:t>of</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deliberation</w:t>
      </w:r>
      <w:r w:rsidRPr="008C2485">
        <w:rPr>
          <w:rFonts w:cs="Calibri"/>
        </w:rPr>
        <w:t xml:space="preserve"> </w:t>
      </w:r>
      <w:r w:rsidRPr="008C2485">
        <w:rPr>
          <w:rFonts w:eastAsia="Calibri" w:cs="Calibri"/>
        </w:rPr>
        <w:t>which</w:t>
      </w:r>
      <w:r w:rsidRPr="008C2485">
        <w:rPr>
          <w:rFonts w:cs="Calibri"/>
        </w:rPr>
        <w:t xml:space="preserve"> </w:t>
      </w:r>
      <w:r w:rsidRPr="008C2485">
        <w:rPr>
          <w:rFonts w:eastAsia="Calibri" w:cs="Calibri"/>
        </w:rPr>
        <w:t>makes</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rsidR="006A559B" w:rsidRDefault="006A559B" w:rsidP="006A559B">
      <w:r>
        <w:t xml:space="preserve">Moral uncertainty: if we are unsure of which theory of the world is true we ought to stay alive to keep discussing it. </w:t>
      </w:r>
    </w:p>
    <w:p w:rsidR="006A559B" w:rsidRDefault="006A559B" w:rsidP="006A559B">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w:t>
      </w:r>
    </w:p>
    <w:p w:rsidR="006A559B" w:rsidRPr="00AD4DBA" w:rsidRDefault="006A559B" w:rsidP="006A559B"/>
    <w:p w:rsidR="006A559B" w:rsidRPr="00E046D0" w:rsidRDefault="006A559B" w:rsidP="006A559B">
      <w:pPr>
        <w:pStyle w:val="Heading4"/>
        <w:rPr>
          <w:rFonts w:asciiTheme="majorHAnsi" w:hAnsiTheme="majorHAnsi" w:cstheme="majorHAnsi"/>
        </w:rPr>
      </w:pPr>
      <w:r w:rsidRPr="00E046D0">
        <w:rPr>
          <w:rFonts w:asciiTheme="majorHAnsi" w:hAnsiTheme="majorHAnsi" w:cstheme="majorHAnsi"/>
        </w:rPr>
        <w:t>Death is the worst evil</w:t>
      </w:r>
    </w:p>
    <w:p w:rsidR="006A559B" w:rsidRPr="00E046D0" w:rsidRDefault="006A559B" w:rsidP="006A559B">
      <w:pPr>
        <w:rPr>
          <w:rFonts w:asciiTheme="majorHAnsi" w:hAnsiTheme="majorHAnsi" w:cstheme="majorHAnsi"/>
        </w:rPr>
      </w:pPr>
      <w:r w:rsidRPr="00E046D0">
        <w:rPr>
          <w:rStyle w:val="Style13ptBold"/>
          <w:rFonts w:asciiTheme="majorHAnsi" w:hAnsiTheme="majorHAnsi" w:cstheme="majorHAnsi"/>
        </w:rPr>
        <w:t xml:space="preserve">Paterson 03 </w:t>
      </w:r>
      <w:r w:rsidRPr="00E046D0">
        <w:rPr>
          <w:rFonts w:asciiTheme="majorHAnsi" w:hAnsiTheme="majorHAnsi" w:cstheme="majorHAnsi"/>
        </w:rPr>
        <w:t xml:space="preserve">– Department of Philosophy, Providence College, Rhode Island. (Craig, “A Life Not Worth Living?”, Studies in Christian Ethics, </w:t>
      </w:r>
      <w:hyperlink r:id="rId43" w:history="1">
        <w:r w:rsidRPr="00E046D0">
          <w:rPr>
            <w:rStyle w:val="Hyperlink"/>
            <w:rFonts w:asciiTheme="majorHAnsi" w:hAnsiTheme="majorHAnsi" w:cstheme="majorHAnsi"/>
          </w:rPr>
          <w:t>http://sce.sagepub.com</w:t>
        </w:r>
      </w:hyperlink>
      <w:r w:rsidRPr="00E046D0">
        <w:rPr>
          <w:rFonts w:asciiTheme="majorHAnsi" w:hAnsiTheme="majorHAnsi" w:cstheme="majorHAnsi"/>
        </w:rPr>
        <w:t>)</w:t>
      </w:r>
    </w:p>
    <w:p w:rsidR="006A559B" w:rsidRPr="00E046D0" w:rsidRDefault="006A559B" w:rsidP="006A559B">
      <w:pPr>
        <w:rPr>
          <w:rFonts w:asciiTheme="majorHAnsi" w:hAnsiTheme="majorHAnsi" w:cstheme="majorHAnsi"/>
          <w:szCs w:val="16"/>
        </w:rPr>
      </w:pPr>
      <w:r w:rsidRPr="00E046D0">
        <w:rPr>
          <w:rFonts w:asciiTheme="majorHAnsi" w:hAnsiTheme="majorHAnsi" w:cstheme="majorHAnsi"/>
          <w:szCs w:val="16"/>
        </w:rPr>
        <w:t xml:space="preserve">Contrary to those accounts, I would argue that it is </w:t>
      </w:r>
      <w:r w:rsidRPr="00E046D0">
        <w:rPr>
          <w:rStyle w:val="StyleUnderline"/>
          <w:rFonts w:asciiTheme="majorHAnsi" w:hAnsiTheme="majorHAnsi" w:cstheme="majorHAnsi"/>
          <w:highlight w:val="green"/>
        </w:rPr>
        <w:t>death</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per se that </w:t>
      </w:r>
      <w:r w:rsidRPr="00E046D0">
        <w:rPr>
          <w:rStyle w:val="StyleUnderline"/>
          <w:rFonts w:asciiTheme="majorHAnsi" w:hAnsiTheme="majorHAnsi" w:cstheme="majorHAnsi"/>
        </w:rPr>
        <w:t xml:space="preserve">is </w:t>
      </w:r>
      <w:r w:rsidRPr="00E046D0">
        <w:rPr>
          <w:rFonts w:asciiTheme="majorHAnsi" w:hAnsiTheme="majorHAnsi" w:cstheme="majorHAnsi"/>
          <w:szCs w:val="16"/>
        </w:rPr>
        <w:t xml:space="preserve">really </w:t>
      </w:r>
      <w:r w:rsidRPr="00E046D0">
        <w:rPr>
          <w:rStyle w:val="StyleUnderline"/>
          <w:rFonts w:asciiTheme="majorHAnsi" w:hAnsiTheme="majorHAnsi" w:cstheme="majorHAnsi"/>
        </w:rPr>
        <w:t xml:space="preserve">the objective evil </w:t>
      </w:r>
      <w:r w:rsidRPr="00E046D0">
        <w:rPr>
          <w:rFonts w:asciiTheme="majorHAnsi" w:hAnsiTheme="majorHAnsi" w:cstheme="majorHAnsi"/>
          <w:szCs w:val="16"/>
        </w:rPr>
        <w:t>for us,</w:t>
      </w:r>
      <w:r w:rsidRPr="00E046D0">
        <w:rPr>
          <w:rStyle w:val="StyleUnderline"/>
          <w:rFonts w:asciiTheme="majorHAnsi" w:hAnsiTheme="majorHAnsi" w:cstheme="majorHAnsi"/>
        </w:rPr>
        <w:t xml:space="preserve"> not because it </w:t>
      </w:r>
      <w:r w:rsidRPr="00E046D0">
        <w:rPr>
          <w:rStyle w:val="StyleUnderline"/>
          <w:rFonts w:asciiTheme="majorHAnsi" w:hAnsiTheme="majorHAnsi" w:cstheme="majorHAnsi"/>
          <w:highlight w:val="green"/>
        </w:rPr>
        <w:t>deprives us of</w:t>
      </w:r>
      <w:r w:rsidRPr="00E046D0">
        <w:rPr>
          <w:rStyle w:val="StyleUnderline"/>
          <w:rFonts w:asciiTheme="majorHAnsi" w:hAnsiTheme="majorHAnsi" w:cstheme="majorHAnsi"/>
        </w:rPr>
        <w:t xml:space="preserve"> a </w:t>
      </w:r>
      <w:r w:rsidRPr="00E046D0">
        <w:rPr>
          <w:rFonts w:asciiTheme="majorHAnsi" w:hAnsiTheme="majorHAnsi" w:cstheme="majorHAnsi"/>
          <w:szCs w:val="16"/>
        </w:rPr>
        <w:t xml:space="preserve">prospective </w:t>
      </w:r>
      <w:r w:rsidRPr="00E046D0">
        <w:rPr>
          <w:rStyle w:val="StyleUnderline"/>
          <w:rFonts w:asciiTheme="majorHAnsi" w:hAnsiTheme="majorHAnsi" w:cstheme="majorHAnsi"/>
          <w:highlight w:val="green"/>
        </w:rPr>
        <w:t>future</w:t>
      </w:r>
      <w:r w:rsidRPr="00E046D0">
        <w:rPr>
          <w:rStyle w:val="StyleUnderline"/>
          <w:rFonts w:asciiTheme="majorHAnsi" w:hAnsiTheme="majorHAnsi" w:cstheme="majorHAnsi"/>
        </w:rPr>
        <w:t xml:space="preserve"> of overall </w:t>
      </w:r>
      <w:r w:rsidRPr="00E046D0">
        <w:rPr>
          <w:rStyle w:val="StyleUnderline"/>
          <w:rFonts w:asciiTheme="majorHAnsi" w:hAnsiTheme="majorHAnsi" w:cstheme="majorHAnsi"/>
          <w:highlight w:val="green"/>
        </w:rPr>
        <w:t>good</w:t>
      </w:r>
      <w:r w:rsidRPr="00E046D0">
        <w:rPr>
          <w:rFonts w:asciiTheme="majorHAnsi" w:hAnsiTheme="majorHAnsi" w:cstheme="majorHAnsi"/>
          <w:szCs w:val="16"/>
        </w:rPr>
        <w:t xml:space="preserve"> judged better than the alter- native of non-being. </w:t>
      </w:r>
      <w:r w:rsidRPr="00E046D0">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E046D0">
        <w:rPr>
          <w:rFonts w:asciiTheme="majorHAnsi" w:hAnsiTheme="majorHAnsi" w:cstheme="majorHAnsi"/>
          <w:szCs w:val="16"/>
        </w:rPr>
        <w:t xml:space="preserve">an </w:t>
      </w:r>
      <w:r w:rsidRPr="00E046D0">
        <w:rPr>
          <w:rStyle w:val="StyleUnderline"/>
          <w:rFonts w:asciiTheme="majorHAnsi" w:hAnsiTheme="majorHAnsi" w:cstheme="majorHAnsi"/>
        </w:rPr>
        <w:t xml:space="preserve">evil </w:t>
      </w:r>
      <w:r w:rsidRPr="00E046D0">
        <w:rPr>
          <w:rFonts w:asciiTheme="majorHAnsi" w:hAnsiTheme="majorHAnsi" w:cstheme="majorHAnsi"/>
          <w:szCs w:val="16"/>
        </w:rPr>
        <w:t xml:space="preserve">to us </w:t>
      </w:r>
      <w:r w:rsidRPr="00E046D0">
        <w:rPr>
          <w:rStyle w:val="StyleUnderline"/>
          <w:rFonts w:asciiTheme="majorHAnsi" w:hAnsiTheme="majorHAnsi" w:cstheme="majorHAnsi"/>
        </w:rPr>
        <w:t xml:space="preserve">because </w:t>
      </w:r>
      <w:r w:rsidRPr="00E046D0">
        <w:rPr>
          <w:rStyle w:val="StyleUnderline"/>
          <w:rFonts w:asciiTheme="majorHAnsi" w:hAnsiTheme="majorHAnsi" w:cstheme="majorHAnsi"/>
          <w:highlight w:val="green"/>
        </w:rPr>
        <w:t xml:space="preserve">it ontologically destroys the </w:t>
      </w:r>
      <w:r w:rsidRPr="00E046D0">
        <w:rPr>
          <w:rStyle w:val="StyleUnderline"/>
          <w:rFonts w:asciiTheme="majorHAnsi" w:hAnsiTheme="majorHAnsi" w:cstheme="majorHAnsi"/>
        </w:rPr>
        <w:t xml:space="preserve">current existent </w:t>
      </w:r>
      <w:r w:rsidRPr="00E046D0">
        <w:rPr>
          <w:rStyle w:val="StyleUnderline"/>
          <w:rFonts w:asciiTheme="majorHAnsi" w:hAnsiTheme="majorHAnsi" w:cstheme="majorHAnsi"/>
          <w:highlight w:val="green"/>
        </w:rPr>
        <w:t xml:space="preserve">subject </w:t>
      </w:r>
      <w:r w:rsidRPr="00E046D0">
        <w:rPr>
          <w:rStyle w:val="StyleUnderline"/>
          <w:rFonts w:asciiTheme="majorHAnsi" w:hAnsiTheme="majorHAnsi" w:cstheme="majorHAnsi"/>
        </w:rPr>
        <w:t xml:space="preserve">— it is the ultimate </w:t>
      </w:r>
      <w:r w:rsidRPr="00E046D0">
        <w:rPr>
          <w:rFonts w:asciiTheme="majorHAnsi" w:hAnsiTheme="majorHAnsi" w:cstheme="majorHAnsi"/>
          <w:szCs w:val="16"/>
        </w:rPr>
        <w:t xml:space="preserve">in </w:t>
      </w:r>
      <w:r w:rsidRPr="00E046D0">
        <w:rPr>
          <w:rStyle w:val="StyleUnderline"/>
          <w:rFonts w:asciiTheme="majorHAnsi" w:hAnsiTheme="majorHAnsi" w:cstheme="majorHAnsi"/>
        </w:rPr>
        <w:t xml:space="preserve">metaphysical </w:t>
      </w:r>
      <w:proofErr w:type="spellStart"/>
      <w:r w:rsidRPr="00E046D0">
        <w:rPr>
          <w:rStyle w:val="StyleUnderline"/>
          <w:rFonts w:asciiTheme="majorHAnsi" w:hAnsiTheme="majorHAnsi" w:cstheme="majorHAnsi"/>
        </w:rPr>
        <w:t>lightening</w:t>
      </w:r>
      <w:proofErr w:type="spellEnd"/>
      <w:r w:rsidRPr="00E046D0">
        <w:rPr>
          <w:rStyle w:val="StyleUnderline"/>
          <w:rFonts w:asciiTheme="majorHAnsi" w:hAnsiTheme="majorHAnsi" w:cstheme="majorHAnsi"/>
        </w:rPr>
        <w:t xml:space="preserve"> strike</w:t>
      </w:r>
      <w:r w:rsidRPr="00E046D0">
        <w:rPr>
          <w:rFonts w:asciiTheme="majorHAnsi" w:hAnsiTheme="majorHAnsi" w:cstheme="majorHAnsi"/>
          <w:szCs w:val="16"/>
        </w:rPr>
        <w:t xml:space="preserve">s.80 The evil of death is truly an ontological evil borne by the person who already exists, </w:t>
      </w:r>
      <w:r w:rsidRPr="00E046D0">
        <w:rPr>
          <w:rStyle w:val="StyleUnderline"/>
          <w:rFonts w:asciiTheme="majorHAnsi" w:hAnsiTheme="majorHAnsi" w:cstheme="majorHAnsi"/>
          <w:highlight w:val="green"/>
        </w:rPr>
        <w:t xml:space="preserve">independently of calculations about better or worse possible lives. </w:t>
      </w:r>
      <w:r w:rsidRPr="00E046D0">
        <w:rPr>
          <w:rFonts w:asciiTheme="majorHAnsi" w:hAnsiTheme="majorHAnsi" w:cstheme="majorHAnsi"/>
          <w:szCs w:val="16"/>
        </w:rPr>
        <w:t xml:space="preserve">Such an evil need not be consciously experienced in order to be an evil for the kind of being a human person is. </w:t>
      </w:r>
      <w:r w:rsidRPr="00E046D0">
        <w:rPr>
          <w:rStyle w:val="StyleUnderline"/>
          <w:rFonts w:asciiTheme="majorHAnsi" w:hAnsiTheme="majorHAnsi" w:cstheme="majorHAnsi"/>
          <w:highlight w:val="green"/>
        </w:rPr>
        <w:t xml:space="preserve">Death is </w:t>
      </w:r>
      <w:r w:rsidRPr="00E046D0">
        <w:rPr>
          <w:rFonts w:asciiTheme="majorHAnsi" w:hAnsiTheme="majorHAnsi" w:cstheme="majorHAnsi"/>
          <w:szCs w:val="16"/>
        </w:rPr>
        <w:t xml:space="preserve">an evil because of the change in kind it brings about, a change that is </w:t>
      </w:r>
      <w:r w:rsidRPr="00E046D0">
        <w:rPr>
          <w:rStyle w:val="StyleUnderline"/>
          <w:rFonts w:asciiTheme="majorHAnsi" w:hAnsiTheme="majorHAnsi" w:cstheme="majorHAnsi"/>
          <w:highlight w:val="green"/>
        </w:rPr>
        <w:t>destructive of the type of entity that we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essentially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E046D0">
        <w:rPr>
          <w:rStyle w:val="StyleUnderline"/>
          <w:rFonts w:asciiTheme="majorHAnsi" w:hAnsiTheme="majorHAnsi" w:cstheme="majorHAnsi"/>
        </w:rPr>
        <w:t xml:space="preserve">What is crucially at stake here, </w:t>
      </w:r>
      <w:r w:rsidRPr="00E046D0">
        <w:rPr>
          <w:rFonts w:asciiTheme="majorHAnsi" w:hAnsiTheme="majorHAnsi" w:cstheme="majorHAnsi"/>
          <w:szCs w:val="16"/>
        </w:rPr>
        <w:t>and is dialectically supportive of the self-</w:t>
      </w:r>
      <w:proofErr w:type="spellStart"/>
      <w:r w:rsidRPr="00E046D0">
        <w:rPr>
          <w:rFonts w:asciiTheme="majorHAnsi" w:hAnsiTheme="majorHAnsi" w:cstheme="majorHAnsi"/>
          <w:szCs w:val="16"/>
        </w:rPr>
        <w:t>evidency</w:t>
      </w:r>
      <w:proofErr w:type="spellEnd"/>
      <w:r w:rsidRPr="00E046D0">
        <w:rPr>
          <w:rFonts w:asciiTheme="majorHAnsi" w:hAnsiTheme="majorHAnsi" w:cstheme="majorHAnsi"/>
          <w:szCs w:val="16"/>
        </w:rPr>
        <w:t xml:space="preserve"> of the basic good of human life, </w:t>
      </w:r>
      <w:r w:rsidRPr="00E046D0">
        <w:rPr>
          <w:rStyle w:val="StyleUnderline"/>
          <w:rFonts w:asciiTheme="majorHAnsi" w:hAnsiTheme="majorHAnsi" w:cstheme="majorHAnsi"/>
        </w:rPr>
        <w:t xml:space="preserve">is that death is a radical interference with the current life process </w:t>
      </w:r>
      <w:r w:rsidRPr="00E046D0">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any </w:t>
      </w:r>
      <w:r w:rsidRPr="00E046D0">
        <w:rPr>
          <w:rFonts w:asciiTheme="majorHAnsi" w:hAnsiTheme="majorHAnsi" w:cstheme="majorHAnsi"/>
          <w:szCs w:val="16"/>
        </w:rPr>
        <w:t>intentional</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rejection of </w:t>
      </w:r>
      <w:r w:rsidRPr="00E046D0">
        <w:rPr>
          <w:rFonts w:asciiTheme="majorHAnsi" w:hAnsiTheme="majorHAnsi" w:cstheme="majorHAnsi"/>
          <w:szCs w:val="16"/>
        </w:rPr>
        <w:t>human</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life </w:t>
      </w:r>
      <w:r w:rsidRPr="00E046D0">
        <w:rPr>
          <w:rFonts w:asciiTheme="majorHAnsi" w:hAnsiTheme="majorHAnsi" w:cstheme="majorHAnsi"/>
          <w:szCs w:val="16"/>
        </w:rPr>
        <w:t>itself</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cannot </w:t>
      </w:r>
      <w:r w:rsidRPr="00E046D0">
        <w:rPr>
          <w:rFonts w:asciiTheme="majorHAnsi" w:hAnsiTheme="majorHAnsi" w:cstheme="majorHAnsi"/>
          <w:szCs w:val="16"/>
        </w:rPr>
        <w:t>therefore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 warranted since it is an expression of an ultimate disvalue for the subject</w:t>
      </w:r>
      <w:r w:rsidRPr="00E046D0">
        <w:rPr>
          <w:rFonts w:asciiTheme="majorHAnsi" w:hAnsiTheme="majorHAnsi" w:cstheme="majorHAnsi"/>
          <w:szCs w:val="16"/>
        </w:rPr>
        <w:t>, namely,</w:t>
      </w:r>
      <w:r w:rsidRPr="00E046D0">
        <w:rPr>
          <w:rStyle w:val="StyleUnderline"/>
          <w:rFonts w:asciiTheme="majorHAnsi" w:hAnsiTheme="majorHAnsi" w:cstheme="majorHAnsi"/>
        </w:rPr>
        <w:t xml:space="preserve"> the destruction of the present person</w:t>
      </w:r>
      <w:r w:rsidRPr="00E046D0">
        <w:rPr>
          <w:rFonts w:asciiTheme="majorHAnsi" w:hAnsiTheme="majorHAnsi" w:cstheme="majorHAnsi"/>
          <w:szCs w:val="16"/>
        </w:rPr>
        <w:t>;</w:t>
      </w:r>
      <w:r w:rsidRPr="00E046D0">
        <w:rPr>
          <w:rStyle w:val="StyleUnderline"/>
          <w:rFonts w:asciiTheme="majorHAnsi" w:hAnsiTheme="majorHAnsi" w:cstheme="majorHAnsi"/>
        </w:rPr>
        <w:t xml:space="preserve"> a radical ontological good that we cannot begin to weigh </w:t>
      </w:r>
      <w:r w:rsidRPr="00E046D0">
        <w:rPr>
          <w:rFonts w:asciiTheme="majorHAnsi" w:hAnsiTheme="majorHAnsi" w:cstheme="majorHAnsi"/>
          <w:szCs w:val="16"/>
        </w:rPr>
        <w:t>objectively</w:t>
      </w:r>
      <w:r w:rsidRPr="00E046D0">
        <w:rPr>
          <w:rStyle w:val="StyleUnderline"/>
          <w:rFonts w:asciiTheme="majorHAnsi" w:hAnsiTheme="majorHAnsi" w:cstheme="majorHAnsi"/>
        </w:rPr>
        <w:t xml:space="preserve"> against the travails of life </w:t>
      </w:r>
      <w:r w:rsidRPr="00E046D0">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rsidR="006A559B" w:rsidRPr="00E046D0" w:rsidRDefault="006A559B" w:rsidP="006A559B">
      <w:pPr>
        <w:pStyle w:val="Heading4"/>
        <w:spacing w:line="276" w:lineRule="auto"/>
        <w:rPr>
          <w:rFonts w:asciiTheme="majorHAnsi" w:hAnsiTheme="majorHAnsi" w:cstheme="majorHAnsi"/>
        </w:rPr>
      </w:pPr>
      <w:r w:rsidRPr="00E046D0">
        <w:rPr>
          <w:rFonts w:asciiTheme="majorHAnsi" w:hAnsiTheme="majorHAnsi" w:cstheme="majorHAnsi"/>
        </w:rPr>
        <w:t xml:space="preserve">Existential threats </w:t>
      </w:r>
      <w:r w:rsidRPr="00E046D0">
        <w:rPr>
          <w:rFonts w:asciiTheme="majorHAnsi" w:hAnsiTheme="majorHAnsi" w:cstheme="majorHAnsi"/>
          <w:u w:val="single"/>
        </w:rPr>
        <w:t>outweigh</w:t>
      </w:r>
      <w:r w:rsidRPr="00E046D0">
        <w:rPr>
          <w:rFonts w:asciiTheme="majorHAnsi" w:hAnsiTheme="majorHAnsi" w:cstheme="majorHAnsi"/>
        </w:rPr>
        <w:t xml:space="preserve"> </w:t>
      </w:r>
    </w:p>
    <w:p w:rsidR="006A559B" w:rsidRPr="00E046D0" w:rsidRDefault="006A559B" w:rsidP="006A559B">
      <w:pPr>
        <w:spacing w:line="276" w:lineRule="auto"/>
        <w:rPr>
          <w:rFonts w:asciiTheme="majorHAnsi" w:hAnsiTheme="majorHAnsi" w:cstheme="majorHAnsi"/>
        </w:rPr>
      </w:pPr>
      <w:r w:rsidRPr="00E046D0">
        <w:rPr>
          <w:rStyle w:val="Style13ptBold"/>
          <w:rFonts w:asciiTheme="majorHAnsi" w:hAnsiTheme="majorHAnsi" w:cstheme="majorHAnsi"/>
        </w:rPr>
        <w:t>GPP 17</w:t>
      </w:r>
      <w:r w:rsidRPr="00E046D0">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44" w:history="1">
        <w:r w:rsidRPr="00E046D0">
          <w:rPr>
            <w:rStyle w:val="Hyperlink"/>
            <w:rFonts w:asciiTheme="majorHAnsi" w:hAnsiTheme="majorHAnsi" w:cstheme="majorHAnsi"/>
          </w:rPr>
          <w:t>https://www.fhi.ox.ac.uk/wp-content/uploads/Existential-Risks-2017-01-23.pdf</w:t>
        </w:r>
      </w:hyperlink>
      <w:r w:rsidRPr="00E046D0">
        <w:rPr>
          <w:rFonts w:asciiTheme="majorHAnsi" w:hAnsiTheme="majorHAnsi" w:cstheme="majorHAnsi"/>
        </w:rPr>
        <w:t xml:space="preserve">, </w:t>
      </w:r>
    </w:p>
    <w:p w:rsidR="006A559B" w:rsidRDefault="006A559B" w:rsidP="006A559B">
      <w:pPr>
        <w:spacing w:line="276" w:lineRule="auto"/>
        <w:rPr>
          <w:rStyle w:val="StyleUnderline"/>
          <w:rFonts w:asciiTheme="majorHAnsi" w:hAnsiTheme="majorHAnsi" w:cstheme="majorHAnsi"/>
        </w:rPr>
      </w:pPr>
      <w:r w:rsidRPr="00E046D0">
        <w:rPr>
          <w:rFonts w:asciiTheme="majorHAnsi" w:hAnsiTheme="majorHAnsi" w:cstheme="majorHAnsi"/>
        </w:rPr>
        <w:t xml:space="preserve">1.2. THE ETHICS OF EXISTENTIAL RISK In his book Reasons and Persons, Oxford philosopher Derek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advanced an influential argument about the importance of avoiding extinction: I believe that if we destroy mankind, as we now can, this outcome will be much worse than most people think. </w:t>
      </w:r>
      <w:r w:rsidRPr="00E046D0">
        <w:rPr>
          <w:rStyle w:val="StyleUnderline"/>
          <w:rFonts w:asciiTheme="majorHAnsi" w:hAnsiTheme="majorHAnsi" w:cstheme="majorHAnsi"/>
          <w:highlight w:val="green"/>
        </w:rPr>
        <w:t>Compare</w:t>
      </w:r>
      <w:r w:rsidRPr="00E046D0">
        <w:rPr>
          <w:rStyle w:val="StyleUnderline"/>
          <w:rFonts w:asciiTheme="majorHAnsi" w:hAnsiTheme="majorHAnsi" w:cstheme="majorHAnsi"/>
        </w:rPr>
        <w:t xml:space="preserve"> three outcomes: (1) </w:t>
      </w:r>
      <w:r w:rsidRPr="00E046D0">
        <w:rPr>
          <w:rStyle w:val="StyleUnderline"/>
          <w:rFonts w:asciiTheme="majorHAnsi" w:hAnsiTheme="majorHAnsi" w:cstheme="majorHAnsi"/>
          <w:highlight w:val="green"/>
        </w:rPr>
        <w:t>Peace</w:t>
      </w:r>
      <w:r w:rsidRPr="00E046D0">
        <w:rPr>
          <w:rStyle w:val="StyleUnderline"/>
          <w:rFonts w:asciiTheme="majorHAnsi" w:hAnsiTheme="majorHAnsi" w:cstheme="majorHAnsi"/>
        </w:rPr>
        <w:t xml:space="preserve">. (2) A nuclear </w:t>
      </w:r>
      <w:r w:rsidRPr="00E046D0">
        <w:rPr>
          <w:rStyle w:val="StyleUnderline"/>
          <w:rFonts w:asciiTheme="majorHAnsi" w:hAnsiTheme="majorHAnsi" w:cstheme="majorHAnsi"/>
          <w:highlight w:val="green"/>
        </w:rPr>
        <w:t>war that kills 99%</w:t>
      </w:r>
      <w:r w:rsidRPr="00E046D0">
        <w:rPr>
          <w:rStyle w:val="StyleUnderline"/>
          <w:rFonts w:asciiTheme="majorHAnsi" w:hAnsiTheme="majorHAnsi" w:cstheme="majorHAnsi"/>
        </w:rPr>
        <w:t xml:space="preserve"> of the world’s existing population. (3) A nuclear </w:t>
      </w:r>
      <w:r w:rsidRPr="00E046D0">
        <w:rPr>
          <w:rStyle w:val="StyleUnderline"/>
          <w:rFonts w:asciiTheme="majorHAnsi" w:hAnsiTheme="majorHAnsi" w:cstheme="majorHAnsi"/>
          <w:highlight w:val="green"/>
        </w:rPr>
        <w:t>war that kills 100%</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(2) would be worse than (1), and (3) would be worse than (2). Which is the greater of these two differences? </w:t>
      </w:r>
      <w:r w:rsidRPr="00E046D0">
        <w:rPr>
          <w:rStyle w:val="StyleUnderline"/>
          <w:rFonts w:asciiTheme="majorHAnsi" w:hAnsiTheme="majorHAnsi" w:cstheme="majorHAnsi"/>
        </w:rPr>
        <w:t>Most people believe that the greater difference is between (1) and (2).</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 believe that </w:t>
      </w:r>
      <w:r w:rsidRPr="00E046D0">
        <w:rPr>
          <w:rStyle w:val="StyleUnderline"/>
          <w:rFonts w:asciiTheme="majorHAnsi" w:hAnsiTheme="majorHAnsi" w:cstheme="majorHAnsi"/>
          <w:highlight w:val="green"/>
        </w:rPr>
        <w:t>the difference between (2) and (3) is</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much greater</w:t>
      </w:r>
      <w:r w:rsidRPr="00E046D0">
        <w:rPr>
          <w:rFonts w:asciiTheme="majorHAnsi" w:hAnsiTheme="majorHAnsi" w:cstheme="majorHAnsi"/>
        </w:rPr>
        <w:t xml:space="preserve">. ... </w:t>
      </w:r>
      <w:r w:rsidRPr="00E046D0">
        <w:rPr>
          <w:rStyle w:val="StyleUnderline"/>
          <w:rFonts w:asciiTheme="majorHAnsi" w:hAnsiTheme="majorHAnsi" w:cstheme="majorHAnsi"/>
        </w:rPr>
        <w:t xml:space="preserve">The Earth will remain habitable for </w:t>
      </w:r>
      <w:r w:rsidRPr="00E046D0">
        <w:rPr>
          <w:rStyle w:val="Emphasis"/>
          <w:rFonts w:asciiTheme="majorHAnsi" w:hAnsiTheme="majorHAnsi" w:cstheme="majorHAnsi"/>
        </w:rPr>
        <w:t>at least another billion years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Civilization began only a few thousand years ago.</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If we do not destroy mankind</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these</w:t>
      </w:r>
      <w:r w:rsidRPr="00E046D0">
        <w:rPr>
          <w:rStyle w:val="StyleUnderline"/>
          <w:rFonts w:asciiTheme="majorHAnsi" w:hAnsiTheme="majorHAnsi" w:cstheme="majorHAnsi"/>
        </w:rPr>
        <w:t xml:space="preserve"> few thousand </w:t>
      </w:r>
      <w:r w:rsidRPr="00E046D0">
        <w:rPr>
          <w:rStyle w:val="StyleUnderline"/>
          <w:rFonts w:asciiTheme="majorHAnsi" w:hAnsiTheme="majorHAnsi" w:cstheme="majorHAnsi"/>
          <w:highlight w:val="green"/>
        </w:rPr>
        <w:t>years may be</w:t>
      </w:r>
      <w:r w:rsidRPr="00E046D0">
        <w:rPr>
          <w:rStyle w:val="StyleUnderline"/>
          <w:rFonts w:asciiTheme="majorHAnsi" w:hAnsiTheme="majorHAnsi" w:cstheme="majorHAnsi"/>
        </w:rPr>
        <w:t xml:space="preserve"> only </w:t>
      </w:r>
      <w:r w:rsidRPr="00E046D0">
        <w:rPr>
          <w:rStyle w:val="Emphasis"/>
          <w:rFonts w:asciiTheme="majorHAnsi" w:hAnsiTheme="majorHAnsi" w:cstheme="majorHAnsi"/>
          <w:highlight w:val="green"/>
        </w:rPr>
        <w:t>a tiny fraction</w:t>
      </w:r>
      <w:r w:rsidRPr="00E046D0">
        <w:rPr>
          <w:rStyle w:val="StyleUnderline"/>
          <w:rFonts w:asciiTheme="majorHAnsi" w:hAnsiTheme="majorHAnsi" w:cstheme="majorHAnsi"/>
          <w:highlight w:val="green"/>
        </w:rPr>
        <w:t xml:space="preserve"> of the whole of civilized</w:t>
      </w:r>
      <w:r w:rsidRPr="00E046D0">
        <w:rPr>
          <w:rStyle w:val="StyleUnderline"/>
          <w:rFonts w:asciiTheme="majorHAnsi" w:hAnsiTheme="majorHAnsi" w:cstheme="majorHAnsi"/>
        </w:rPr>
        <w:t xml:space="preserve"> human </w:t>
      </w:r>
      <w:r w:rsidRPr="00E046D0">
        <w:rPr>
          <w:rStyle w:val="StyleUnderline"/>
          <w:rFonts w:asciiTheme="majorHAnsi" w:hAnsiTheme="majorHAnsi" w:cstheme="majorHAnsi"/>
          <w:highlight w:val="green"/>
        </w:rPr>
        <w:t>history</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The difference between (2) and (3) may thus be the difference between this tiny fraction and all of the rest of this history.</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If we compare this possible history to a day, what has occurred so far is only a </w:t>
      </w:r>
      <w:r w:rsidRPr="00E046D0">
        <w:rPr>
          <w:rStyle w:val="Emphasis"/>
          <w:rFonts w:asciiTheme="majorHAnsi" w:hAnsiTheme="majorHAnsi" w:cstheme="majorHAnsi"/>
        </w:rPr>
        <w:t>fraction of a second</w:t>
      </w:r>
      <w:r w:rsidRPr="00E046D0">
        <w:rPr>
          <w:rStyle w:val="StyleUnderline"/>
          <w:rFonts w:asciiTheme="majorHAnsi" w:hAnsiTheme="majorHAnsi" w:cstheme="majorHAnsi"/>
        </w:rPr>
        <w:t>.65</w:t>
      </w:r>
      <w:r w:rsidRPr="00E046D0">
        <w:rPr>
          <w:rFonts w:asciiTheme="majorHAnsi" w:hAnsiTheme="majorHAnsi" w:cstheme="majorHAnsi"/>
        </w:rPr>
        <w:t xml:space="preserve"> In this argument, it seems that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is assuming that the survivors of a nuclear war that kills 99% of the population would eventually be able to recover </w:t>
      </w:r>
      <w:proofErr w:type="spellStart"/>
      <w:r w:rsidRPr="00E046D0">
        <w:rPr>
          <w:rFonts w:asciiTheme="majorHAnsi" w:hAnsiTheme="majorHAnsi" w:cstheme="majorHAnsi"/>
        </w:rPr>
        <w:t>civilisation</w:t>
      </w:r>
      <w:proofErr w:type="spellEnd"/>
      <w:r w:rsidRPr="00E046D0">
        <w:rPr>
          <w:rFonts w:asciiTheme="majorHAnsi" w:hAnsiTheme="majorHAnsi" w:cstheme="majorHAnsi"/>
        </w:rPr>
        <w:t xml:space="preserve"> without long-term effect. As we have seen, this may not be a safe assumption – but for the purposes of this thought experiment, the point stands. </w:t>
      </w:r>
      <w:r w:rsidRPr="00E046D0">
        <w:rPr>
          <w:rStyle w:val="StyleUnderline"/>
          <w:rFonts w:asciiTheme="majorHAnsi" w:hAnsiTheme="majorHAnsi" w:cstheme="majorHAnsi"/>
        </w:rPr>
        <w:t xml:space="preserve">What makes </w:t>
      </w:r>
      <w:r w:rsidRPr="00E046D0">
        <w:rPr>
          <w:rStyle w:val="StyleUnderline"/>
          <w:rFonts w:asciiTheme="majorHAnsi" w:hAnsiTheme="majorHAnsi" w:cstheme="majorHAnsi"/>
          <w:highlight w:val="green"/>
        </w:rPr>
        <w:t>existential catastrophes</w:t>
      </w:r>
      <w:r w:rsidRPr="00E046D0">
        <w:rPr>
          <w:rStyle w:val="StyleUnderline"/>
          <w:rFonts w:asciiTheme="majorHAnsi" w:hAnsiTheme="majorHAnsi" w:cstheme="majorHAnsi"/>
        </w:rPr>
        <w:t xml:space="preserve"> especially bad is that they </w:t>
      </w:r>
      <w:r w:rsidRPr="00E046D0">
        <w:rPr>
          <w:rStyle w:val="StyleUnderline"/>
          <w:rFonts w:asciiTheme="majorHAnsi" w:hAnsiTheme="majorHAnsi" w:cstheme="majorHAnsi"/>
          <w:highlight w:val="green"/>
        </w:rPr>
        <w:t>would</w:t>
      </w:r>
      <w:r w:rsidRPr="00E046D0">
        <w:rPr>
          <w:rStyle w:val="StyleUnderline"/>
          <w:rFonts w:asciiTheme="majorHAnsi" w:hAnsiTheme="majorHAnsi" w:cstheme="majorHAnsi"/>
        </w:rPr>
        <w:t xml:space="preserve"> “</w:t>
      </w:r>
      <w:r w:rsidRPr="00E046D0">
        <w:rPr>
          <w:rStyle w:val="Emphasis"/>
          <w:rFonts w:asciiTheme="majorHAnsi" w:hAnsiTheme="majorHAnsi" w:cstheme="majorHAnsi"/>
          <w:highlight w:val="green"/>
        </w:rPr>
        <w:t>destroy the future</w:t>
      </w:r>
      <w:r w:rsidRPr="00E046D0">
        <w:rPr>
          <w:rStyle w:val="StyleUnderline"/>
          <w:rFonts w:asciiTheme="majorHAnsi" w:hAnsiTheme="majorHAnsi" w:cstheme="majorHAnsi"/>
        </w:rPr>
        <w:t>,” as</w:t>
      </w:r>
      <w:r w:rsidRPr="00E046D0">
        <w:rPr>
          <w:rFonts w:asciiTheme="majorHAnsi" w:hAnsiTheme="majorHAnsi" w:cstheme="majorHAnsi"/>
        </w:rPr>
        <w:t xml:space="preserve"> another Oxford philosopher, Nick </w:t>
      </w:r>
      <w:proofErr w:type="spellStart"/>
      <w:r w:rsidRPr="00E046D0">
        <w:rPr>
          <w:rStyle w:val="StyleUnderline"/>
          <w:rFonts w:asciiTheme="majorHAnsi" w:hAnsiTheme="majorHAnsi" w:cstheme="majorHAnsi"/>
        </w:rPr>
        <w:t>Bostrom</w:t>
      </w:r>
      <w:proofErr w:type="spellEnd"/>
      <w:r w:rsidRPr="00E046D0">
        <w:rPr>
          <w:rStyle w:val="StyleUnderline"/>
          <w:rFonts w:asciiTheme="majorHAnsi" w:hAnsiTheme="majorHAnsi" w:cstheme="majorHAnsi"/>
        </w:rPr>
        <w:t>, puts it.</w:t>
      </w:r>
      <w:r w:rsidRPr="00E046D0">
        <w:rPr>
          <w:rFonts w:asciiTheme="majorHAnsi" w:hAnsiTheme="majorHAnsi" w:cstheme="majorHAnsi"/>
        </w:rPr>
        <w:t xml:space="preserve">66 </w:t>
      </w:r>
      <w:r w:rsidRPr="00E046D0">
        <w:rPr>
          <w:rStyle w:val="StyleUnderline"/>
          <w:rFonts w:asciiTheme="majorHAnsi" w:hAnsiTheme="majorHAnsi" w:cstheme="majorHAnsi"/>
          <w:highlight w:val="green"/>
        </w:rPr>
        <w:t>This future could</w:t>
      </w:r>
      <w:r w:rsidRPr="00E046D0">
        <w:rPr>
          <w:rStyle w:val="StyleUnderline"/>
          <w:rFonts w:asciiTheme="majorHAnsi" w:hAnsiTheme="majorHAnsi" w:cstheme="majorHAnsi"/>
        </w:rPr>
        <w:t xml:space="preserve"> potentially </w:t>
      </w:r>
      <w:r w:rsidRPr="00E046D0">
        <w:rPr>
          <w:rStyle w:val="StyleUnderline"/>
          <w:rFonts w:asciiTheme="majorHAnsi" w:hAnsiTheme="majorHAnsi" w:cstheme="majorHAnsi"/>
          <w:highlight w:val="green"/>
        </w:rPr>
        <w:t>be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long</w:t>
      </w:r>
      <w:r w:rsidRPr="00E046D0">
        <w:rPr>
          <w:rStyle w:val="StyleUnderline"/>
          <w:rFonts w:asciiTheme="majorHAnsi" w:hAnsiTheme="majorHAnsi" w:cstheme="majorHAnsi"/>
        </w:rPr>
        <w:t xml:space="preserve"> and full of </w:t>
      </w:r>
      <w:r w:rsidRPr="00E046D0">
        <w:rPr>
          <w:rStyle w:val="StyleUnderline"/>
          <w:rFonts w:asciiTheme="majorHAnsi" w:hAnsiTheme="majorHAnsi" w:cstheme="majorHAnsi"/>
          <w:highlight w:val="green"/>
        </w:rPr>
        <w:t>flourishing</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would therefore </w:t>
      </w:r>
      <w:r w:rsidRPr="00E046D0">
        <w:rPr>
          <w:rStyle w:val="StyleUnderline"/>
          <w:rFonts w:asciiTheme="majorHAnsi" w:hAnsiTheme="majorHAnsi" w:cstheme="majorHAnsi"/>
          <w:highlight w:val="green"/>
        </w:rPr>
        <w:t>have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large value</w:t>
      </w:r>
      <w:r w:rsidRPr="00E046D0">
        <w:rPr>
          <w:rStyle w:val="StyleUnderline"/>
          <w:rFonts w:asciiTheme="majorHAnsi" w:hAnsiTheme="majorHAnsi" w:cstheme="majorHAnsi"/>
        </w:rPr>
        <w:t>.</w:t>
      </w:r>
      <w:r w:rsidRPr="00E046D0">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E046D0">
        <w:rPr>
          <w:rStyle w:val="StyleUnderline"/>
          <w:rFonts w:asciiTheme="majorHAnsi" w:hAnsiTheme="majorHAnsi" w:cstheme="majorHAnsi"/>
        </w:rPr>
        <w:t>Because the value of preventing existential catastrophe is so vast, even a tiny probability of prevention has huge expected value.</w:t>
      </w:r>
      <w:r w:rsidRPr="00E046D0">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and </w:t>
      </w:r>
      <w:proofErr w:type="spellStart"/>
      <w:r w:rsidRPr="00E046D0">
        <w:rPr>
          <w:rFonts w:asciiTheme="majorHAnsi" w:hAnsiTheme="majorHAnsi" w:cstheme="majorHAnsi"/>
        </w:rPr>
        <w:t>Bostrom’s</w:t>
      </w:r>
      <w:proofErr w:type="spellEnd"/>
      <w:r w:rsidRPr="00E046D0">
        <w:rPr>
          <w:rFonts w:asciiTheme="majorHAnsi" w:hAnsiTheme="majorHAnsi" w:cstheme="majorHAnsi"/>
        </w:rPr>
        <w:t xml:space="preserve"> argument. </w:t>
      </w:r>
      <w:r w:rsidRPr="00E046D0">
        <w:rPr>
          <w:rStyle w:val="StyleUnderline"/>
          <w:rFonts w:asciiTheme="majorHAnsi" w:hAnsiTheme="majorHAnsi" w:cstheme="majorHAnsi"/>
        </w:rPr>
        <w:t>In some areas, government policy does give significant weight to future generations.</w:t>
      </w:r>
      <w:r w:rsidRPr="00E046D0">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046D0">
        <w:rPr>
          <w:rStyle w:val="StyleUnderline"/>
          <w:rFonts w:asciiTheme="majorHAnsi" w:hAnsiTheme="majorHAnsi" w:cstheme="majorHAnsi"/>
        </w:rPr>
        <w:t>However, when it comes to existential risk, it would seem that we fail to live up to principles of intergenerational equity.</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Existential catastrophe would</w:t>
      </w:r>
      <w:r w:rsidRPr="00E046D0">
        <w:rPr>
          <w:rStyle w:val="StyleUnderline"/>
          <w:rFonts w:asciiTheme="majorHAnsi" w:hAnsiTheme="majorHAnsi" w:cstheme="majorHAnsi"/>
        </w:rPr>
        <w:t xml:space="preserve"> not only </w:t>
      </w:r>
      <w:r w:rsidRPr="00E046D0">
        <w:rPr>
          <w:rStyle w:val="StyleUnderline"/>
          <w:rFonts w:asciiTheme="majorHAnsi" w:hAnsiTheme="majorHAnsi" w:cstheme="majorHAnsi"/>
          <w:highlight w:val="green"/>
        </w:rPr>
        <w:t>give future generations</w:t>
      </w:r>
      <w:r w:rsidRPr="00E046D0">
        <w:rPr>
          <w:rStyle w:val="StyleUnderline"/>
          <w:rFonts w:asciiTheme="majorHAnsi" w:hAnsiTheme="majorHAnsi" w:cstheme="majorHAnsi"/>
        </w:rPr>
        <w:t xml:space="preserve"> less than the current generations; </w:t>
      </w:r>
      <w:r w:rsidRPr="00E046D0">
        <w:rPr>
          <w:rStyle w:val="Emphasis"/>
          <w:rFonts w:asciiTheme="majorHAnsi" w:hAnsiTheme="majorHAnsi" w:cstheme="majorHAnsi"/>
        </w:rPr>
        <w:t xml:space="preserve">it would give them </w:t>
      </w:r>
      <w:r w:rsidRPr="00E046D0">
        <w:rPr>
          <w:rStyle w:val="Emphasis"/>
          <w:rFonts w:asciiTheme="majorHAnsi" w:hAnsiTheme="majorHAnsi" w:cstheme="majorHAnsi"/>
          <w:highlight w:val="green"/>
        </w:rPr>
        <w:t>nothing</w:t>
      </w:r>
      <w:r w:rsidRPr="00E046D0">
        <w:rPr>
          <w:rStyle w:val="StyleUnderline"/>
          <w:rFonts w:asciiTheme="majorHAnsi" w:hAnsiTheme="majorHAnsi" w:cstheme="majorHAnsi"/>
        </w:rPr>
        <w:t>.</w:t>
      </w:r>
      <w:r w:rsidRPr="00E046D0">
        <w:rPr>
          <w:rFonts w:asciiTheme="majorHAnsi" w:hAnsiTheme="majorHAnsi" w:cstheme="majorHAnsi"/>
        </w:rPr>
        <w:t xml:space="preserve"> Indeed, </w:t>
      </w:r>
      <w:r w:rsidRPr="00E046D0">
        <w:rPr>
          <w:rStyle w:val="StyleUnderline"/>
          <w:rFonts w:asciiTheme="majorHAnsi" w:hAnsiTheme="majorHAnsi" w:cstheme="majorHAnsi"/>
        </w:rPr>
        <w:t>reducing existential risk plausibly has a quite low cost for us in comparison with the huge expected value it has for future generations.</w:t>
      </w:r>
      <w:r w:rsidRPr="00E046D0">
        <w:rPr>
          <w:rFonts w:asciiTheme="majorHAnsi" w:hAnsiTheme="majorHAnsi" w:cstheme="majorHAnsi"/>
        </w:rPr>
        <w:t xml:space="preserve"> In spite of this, relatively little is done to reduce existential risk. </w:t>
      </w:r>
      <w:r w:rsidRPr="00E046D0">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E046D0">
        <w:rPr>
          <w:rFonts w:asciiTheme="majorHAnsi" w:hAnsiTheme="majorHAnsi" w:cstheme="majorHAnsi"/>
        </w:rPr>
        <w:t xml:space="preserve">1.3. WHY EXISTENTIAL RISKS MAY BE SYSTEMATICALLY UNDERINVESTED IN, AND THE ROLE OF THE INTERNATIONAL COMMUNITY </w:t>
      </w:r>
      <w:r w:rsidRPr="00E046D0">
        <w:rPr>
          <w:rStyle w:val="StyleUnderline"/>
          <w:rFonts w:asciiTheme="majorHAnsi" w:hAnsiTheme="majorHAnsi" w:cstheme="majorHAnsi"/>
        </w:rPr>
        <w:t xml:space="preserve">In spite of the importance of </w:t>
      </w:r>
      <w:r w:rsidRPr="00E046D0">
        <w:rPr>
          <w:rStyle w:val="StyleUnderline"/>
          <w:rFonts w:asciiTheme="majorHAnsi" w:hAnsiTheme="majorHAnsi" w:cstheme="majorHAnsi"/>
          <w:highlight w:val="green"/>
        </w:rPr>
        <w:t>existential risk</w:t>
      </w:r>
      <w:r w:rsidRPr="00E046D0">
        <w:rPr>
          <w:rStyle w:val="StyleUnderline"/>
          <w:rFonts w:asciiTheme="majorHAnsi" w:hAnsiTheme="majorHAnsi" w:cstheme="majorHAnsi"/>
        </w:rPr>
        <w:t xml:space="preserve"> reduction, it probably </w:t>
      </w:r>
      <w:r w:rsidRPr="00E046D0">
        <w:rPr>
          <w:rStyle w:val="StyleUnderline"/>
          <w:rFonts w:asciiTheme="majorHAnsi" w:hAnsiTheme="majorHAnsi" w:cstheme="majorHAnsi"/>
          <w:highlight w:val="green"/>
        </w:rPr>
        <w:t>receives less attention than</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warranted</w:t>
      </w:r>
      <w:r w:rsidRPr="00E046D0">
        <w:rPr>
          <w:rStyle w:val="StyleUnderline"/>
          <w:rFonts w:asciiTheme="majorHAnsi" w:hAnsiTheme="majorHAnsi" w:cstheme="majorHAnsi"/>
        </w:rPr>
        <w:t>.</w:t>
      </w:r>
      <w:r w:rsidRPr="00E046D0">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E046D0">
        <w:rPr>
          <w:rStyle w:val="StyleUnderline"/>
          <w:rFonts w:asciiTheme="majorHAnsi" w:hAnsiTheme="majorHAnsi" w:cstheme="majorHAnsi"/>
        </w:rPr>
        <w:t>There are several reasons why existential risk reduction is likely to be underinvested in.</w:t>
      </w:r>
      <w:r w:rsidRPr="00E046D0">
        <w:rPr>
          <w:rFonts w:asciiTheme="majorHAnsi" w:hAnsiTheme="majorHAnsi" w:cstheme="majorHAnsi"/>
        </w:rPr>
        <w:t xml:space="preserve"> </w:t>
      </w:r>
      <w:r w:rsidRPr="00E046D0">
        <w:rPr>
          <w:rStyle w:val="StyleUnderline"/>
          <w:rFonts w:asciiTheme="majorHAnsi" w:hAnsiTheme="majorHAnsi" w:cstheme="majorHAnsi"/>
        </w:rPr>
        <w:t>Firstly, it is a global public good.</w:t>
      </w:r>
      <w:r w:rsidRPr="00E046D0">
        <w:rPr>
          <w:rFonts w:asciiTheme="majorHAnsi" w:hAnsiTheme="majorHAnsi" w:cstheme="majorHAnsi"/>
        </w:rPr>
        <w:t xml:space="preserve"> </w:t>
      </w:r>
      <w:r w:rsidRPr="00E046D0">
        <w:rPr>
          <w:rStyle w:val="StyleUnderline"/>
          <w:rFonts w:asciiTheme="majorHAnsi" w:hAnsiTheme="majorHAnsi" w:cstheme="majorHAnsi"/>
        </w:rPr>
        <w:t>Economic theory predicts that such goods tend to be underprovided.</w:t>
      </w:r>
      <w:r w:rsidRPr="00E046D0">
        <w:rPr>
          <w:rFonts w:asciiTheme="majorHAnsi" w:hAnsiTheme="majorHAnsi" w:cstheme="majorHAnsi"/>
        </w:rPr>
        <w:t xml:space="preserve"> </w:t>
      </w:r>
      <w:r w:rsidRPr="00E046D0">
        <w:rPr>
          <w:rStyle w:val="StyleUnderline"/>
          <w:rFonts w:asciiTheme="majorHAnsi" w:hAnsiTheme="majorHAnsi" w:cstheme="majorHAnsi"/>
        </w:rPr>
        <w:t>The benefits of existential risk reduction are widely and indivisibly dispersed around the globe from the countries responsible for taking action.</w:t>
      </w:r>
      <w:r w:rsidRPr="00E046D0">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046D0">
        <w:rPr>
          <w:rStyle w:val="StyleUnderline"/>
          <w:rFonts w:asciiTheme="majorHAnsi" w:hAnsiTheme="majorHAnsi" w:cstheme="majorHAnsi"/>
        </w:rPr>
        <w:t>Secondly</w:t>
      </w:r>
      <w:r w:rsidRPr="00E046D0">
        <w:rPr>
          <w:rFonts w:asciiTheme="majorHAnsi" w:hAnsiTheme="majorHAnsi" w:cstheme="majorHAnsi"/>
        </w:rPr>
        <w:t xml:space="preserve">, as already suggested above, </w:t>
      </w:r>
      <w:r w:rsidRPr="00E046D0">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E046D0">
        <w:rPr>
          <w:rFonts w:asciiTheme="majorHAnsi" w:hAnsiTheme="majorHAnsi" w:cstheme="majorHAnsi"/>
        </w:rPr>
        <w:t xml:space="preserve"> </w:t>
      </w:r>
      <w:r w:rsidRPr="00E046D0">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E046D0">
        <w:rPr>
          <w:rFonts w:asciiTheme="majorHAnsi" w:hAnsiTheme="majorHAnsi" w:cstheme="majorHAnsi"/>
        </w:rPr>
        <w:t xml:space="preserve">, many </w:t>
      </w:r>
      <w:r w:rsidRPr="00E046D0">
        <w:rPr>
          <w:rStyle w:val="StyleUnderline"/>
          <w:rFonts w:asciiTheme="majorHAnsi" w:hAnsiTheme="majorHAnsi" w:cstheme="majorHAnsi"/>
        </w:rPr>
        <w:t>existential risks</w:t>
      </w:r>
      <w:r w:rsidRPr="00E046D0">
        <w:rPr>
          <w:rFonts w:asciiTheme="majorHAnsi" w:hAnsiTheme="majorHAnsi" w:cstheme="majorHAnsi"/>
        </w:rPr>
        <w:t xml:space="preserve">, such as machine superintelligence, engineered pandemics, and solar geoengineering, </w:t>
      </w:r>
      <w:r w:rsidRPr="00E046D0">
        <w:rPr>
          <w:rStyle w:val="StyleUnderline"/>
          <w:rFonts w:asciiTheme="majorHAnsi" w:hAnsiTheme="majorHAnsi" w:cstheme="majorHAnsi"/>
          <w:highlight w:val="green"/>
        </w:rPr>
        <w:t>pose</w:t>
      </w:r>
      <w:r w:rsidRPr="00E046D0">
        <w:rPr>
          <w:rStyle w:val="StyleUnderline"/>
          <w:rFonts w:asciiTheme="majorHAnsi" w:hAnsiTheme="majorHAnsi" w:cstheme="majorHAnsi"/>
        </w:rPr>
        <w:t xml:space="preserve"> an </w:t>
      </w:r>
      <w:r w:rsidRPr="00E046D0">
        <w:rPr>
          <w:rStyle w:val="StyleUnderline"/>
          <w:rFonts w:asciiTheme="majorHAnsi" w:hAnsiTheme="majorHAnsi" w:cstheme="majorHAnsi"/>
          <w:highlight w:val="green"/>
        </w:rPr>
        <w:t>unprecedented</w:t>
      </w:r>
      <w:r w:rsidRPr="00E046D0">
        <w:rPr>
          <w:rStyle w:val="StyleUnderline"/>
          <w:rFonts w:asciiTheme="majorHAnsi" w:hAnsiTheme="majorHAnsi" w:cstheme="majorHAnsi"/>
        </w:rPr>
        <w:t xml:space="preserve"> and uncertain future threat.</w:t>
      </w:r>
      <w:r w:rsidRPr="00E046D0">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046D0">
        <w:rPr>
          <w:rStyle w:val="StyleUnderline"/>
          <w:rFonts w:asciiTheme="majorHAnsi" w:hAnsiTheme="majorHAnsi" w:cstheme="majorHAnsi"/>
          <w:highlight w:val="green"/>
        </w:rPr>
        <w:t>Cognitive biases also lead people to underestimate</w:t>
      </w:r>
      <w:r w:rsidRPr="00E046D0">
        <w:rPr>
          <w:rStyle w:val="StyleUnderline"/>
          <w:rFonts w:asciiTheme="majorHAnsi" w:hAnsiTheme="majorHAnsi" w:cstheme="majorHAnsi"/>
        </w:rPr>
        <w:t xml:space="preserve"> existential </w:t>
      </w:r>
      <w:r w:rsidRPr="00E046D0">
        <w:rPr>
          <w:rStyle w:val="StyleUnderline"/>
          <w:rFonts w:asciiTheme="majorHAnsi" w:hAnsiTheme="majorHAnsi" w:cstheme="majorHAnsi"/>
          <w:highlight w:val="green"/>
        </w:rPr>
        <w:t>risks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Since there have not been any catastrophes of this magnitude, these risks are not salient to politicians and the public</w:t>
      </w:r>
      <w:r w:rsidRPr="00E046D0">
        <w:rPr>
          <w:rStyle w:val="StyleUnderline"/>
          <w:rFonts w:asciiTheme="majorHAnsi" w:hAnsiTheme="majorHAnsi" w:cstheme="majorHAnsi"/>
        </w:rPr>
        <w:t>.</w:t>
      </w:r>
    </w:p>
    <w:p w:rsidR="006A559B" w:rsidRPr="00730CE9" w:rsidRDefault="006A559B" w:rsidP="006A559B">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6A559B" w:rsidRPr="00AE4834" w:rsidRDefault="006A559B" w:rsidP="006A559B">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6A559B" w:rsidRPr="00AE4834" w:rsidRDefault="006A559B" w:rsidP="006A559B">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sectPr w:rsidR="006A559B" w:rsidRPr="00AE4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1A54A9"/>
    <w:multiLevelType w:val="hybridMultilevel"/>
    <w:tmpl w:val="C2B2D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66366A"/>
    <w:multiLevelType w:val="hybridMultilevel"/>
    <w:tmpl w:val="41DAD1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5E2A07"/>
    <w:multiLevelType w:val="hybridMultilevel"/>
    <w:tmpl w:val="60C83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0D698E"/>
    <w:multiLevelType w:val="multilevel"/>
    <w:tmpl w:val="7788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33"/>
  </w:num>
  <w:num w:numId="14">
    <w:abstractNumId w:val="20"/>
  </w:num>
  <w:num w:numId="15">
    <w:abstractNumId w:val="18"/>
  </w:num>
  <w:num w:numId="16">
    <w:abstractNumId w:val="16"/>
  </w:num>
  <w:num w:numId="17">
    <w:abstractNumId w:val="19"/>
  </w:num>
  <w:num w:numId="18">
    <w:abstractNumId w:val="35"/>
  </w:num>
  <w:num w:numId="19">
    <w:abstractNumId w:val="13"/>
  </w:num>
  <w:num w:numId="20">
    <w:abstractNumId w:val="29"/>
  </w:num>
  <w:num w:numId="21">
    <w:abstractNumId w:val="28"/>
  </w:num>
  <w:num w:numId="22">
    <w:abstractNumId w:val="30"/>
  </w:num>
  <w:num w:numId="23">
    <w:abstractNumId w:val="17"/>
  </w:num>
  <w:num w:numId="24">
    <w:abstractNumId w:val="26"/>
  </w:num>
  <w:num w:numId="25">
    <w:abstractNumId w:val="34"/>
  </w:num>
  <w:num w:numId="26">
    <w:abstractNumId w:val="11"/>
  </w:num>
  <w:num w:numId="27">
    <w:abstractNumId w:val="37"/>
  </w:num>
  <w:num w:numId="28">
    <w:abstractNumId w:val="23"/>
  </w:num>
  <w:num w:numId="29">
    <w:abstractNumId w:val="27"/>
  </w:num>
  <w:num w:numId="30">
    <w:abstractNumId w:val="15"/>
  </w:num>
  <w:num w:numId="31">
    <w:abstractNumId w:val="14"/>
  </w:num>
  <w:num w:numId="32">
    <w:abstractNumId w:val="22"/>
  </w:num>
  <w:num w:numId="33">
    <w:abstractNumId w:val="36"/>
  </w:num>
  <w:num w:numId="34">
    <w:abstractNumId w:val="12"/>
  </w:num>
  <w:num w:numId="35">
    <w:abstractNumId w:val="24"/>
  </w:num>
  <w:num w:numId="36">
    <w:abstractNumId w:val="25"/>
  </w:num>
  <w:num w:numId="37">
    <w:abstractNumId w:val="3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59B"/>
    <w:rsid w:val="006A559B"/>
    <w:rsid w:val="00832ACD"/>
    <w:rsid w:val="00880B91"/>
    <w:rsid w:val="00BB7E5E"/>
    <w:rsid w:val="00C00729"/>
    <w:rsid w:val="00C57C1E"/>
    <w:rsid w:val="00D9181A"/>
    <w:rsid w:val="00FE0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9702D"/>
  <w15:chartTrackingRefBased/>
  <w15:docId w15:val="{82BF9543-53B8-4629-A95D-AE6B2F2FF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57C1E"/>
    <w:rPr>
      <w:rFonts w:ascii="Calibri" w:hAnsi="Calibri"/>
    </w:rPr>
  </w:style>
  <w:style w:type="paragraph" w:styleId="Heading1">
    <w:name w:val="heading 1"/>
    <w:aliases w:val="Pocket"/>
    <w:basedOn w:val="Normal"/>
    <w:next w:val="Normal"/>
    <w:link w:val="Heading1Char"/>
    <w:qFormat/>
    <w:rsid w:val="00C57C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C57C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57C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C57C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7C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C1E"/>
  </w:style>
  <w:style w:type="character" w:customStyle="1" w:styleId="Heading1Char">
    <w:name w:val="Heading 1 Char"/>
    <w:aliases w:val="Pocket Char"/>
    <w:basedOn w:val="DefaultParagraphFont"/>
    <w:link w:val="Heading1"/>
    <w:rsid w:val="00C57C1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C57C1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57C1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57C1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C57C1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57C1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C57C1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57C1E"/>
    <w:rPr>
      <w:color w:val="auto"/>
      <w:u w:val="none"/>
    </w:rPr>
  </w:style>
  <w:style w:type="character" w:styleId="FollowedHyperlink">
    <w:name w:val="FollowedHyperlink"/>
    <w:basedOn w:val="DefaultParagraphFont"/>
    <w:uiPriority w:val="99"/>
    <w:semiHidden/>
    <w:unhideWhenUsed/>
    <w:rsid w:val="00C57C1E"/>
    <w:rPr>
      <w:color w:val="auto"/>
      <w:u w:val="none"/>
    </w:rPr>
  </w:style>
  <w:style w:type="paragraph" w:styleId="DocumentMap">
    <w:name w:val="Document Map"/>
    <w:basedOn w:val="Normal"/>
    <w:link w:val="DocumentMapChar"/>
    <w:uiPriority w:val="99"/>
    <w:semiHidden/>
    <w:unhideWhenUsed/>
    <w:rsid w:val="006A55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559B"/>
    <w:rPr>
      <w:rFonts w:ascii="Lucida Grande" w:hAnsi="Lucida Grande" w:cs="Lucida Grande"/>
      <w:sz w:val="24"/>
    </w:rPr>
  </w:style>
  <w:style w:type="paragraph" w:customStyle="1" w:styleId="textbold">
    <w:name w:val="text bold"/>
    <w:basedOn w:val="Normal"/>
    <w:link w:val="Emphasis"/>
    <w:uiPriority w:val="7"/>
    <w:qFormat/>
    <w:rsid w:val="006A559B"/>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6A559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A55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6A559B"/>
    <w:rPr>
      <w:b/>
      <w:bCs/>
    </w:rPr>
  </w:style>
  <w:style w:type="paragraph" w:customStyle="1" w:styleId="Emphasis1">
    <w:name w:val="Emphasis1"/>
    <w:basedOn w:val="Normal"/>
    <w:autoRedefine/>
    <w:uiPriority w:val="7"/>
    <w:qFormat/>
    <w:rsid w:val="006A559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6A559B"/>
  </w:style>
  <w:style w:type="character" w:customStyle="1" w:styleId="bold">
    <w:name w:val="bold"/>
    <w:rsid w:val="006A559B"/>
  </w:style>
  <w:style w:type="character" w:customStyle="1" w:styleId="ssl4">
    <w:name w:val="ss_l4"/>
    <w:rsid w:val="006A559B"/>
  </w:style>
  <w:style w:type="character" w:customStyle="1" w:styleId="TitleChar">
    <w:name w:val="Title Char"/>
    <w:aliases w:val="UNDERLINE Char,Cites and Cards Char,Bold Underlined Char,title Char,Block Heading Char"/>
    <w:basedOn w:val="DefaultParagraphFont"/>
    <w:link w:val="Title"/>
    <w:uiPriority w:val="1"/>
    <w:qFormat/>
    <w:rsid w:val="006A559B"/>
    <w:rPr>
      <w:bCs/>
      <w:sz w:val="20"/>
      <w:u w:val="single"/>
    </w:rPr>
  </w:style>
  <w:style w:type="paragraph" w:styleId="Title">
    <w:name w:val="Title"/>
    <w:aliases w:val="UNDERLINE,Cites and Cards,Bold Underlined,title,Block Heading"/>
    <w:basedOn w:val="Normal"/>
    <w:next w:val="Normal"/>
    <w:link w:val="TitleChar"/>
    <w:uiPriority w:val="1"/>
    <w:qFormat/>
    <w:rsid w:val="006A559B"/>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6A559B"/>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6A559B"/>
    <w:pPr>
      <w:widowControl w:val="0"/>
      <w:suppressAutoHyphens/>
      <w:spacing w:after="200"/>
      <w:contextualSpacing/>
    </w:pPr>
    <w:rPr>
      <w:rFonts w:asciiTheme="minorHAnsi" w:hAnsiTheme="minorHAnsi"/>
      <w:b/>
      <w:u w:val="single"/>
    </w:rPr>
  </w:style>
  <w:style w:type="paragraph" w:styleId="NormalWeb">
    <w:name w:val="Normal (Web)"/>
    <w:basedOn w:val="Normal"/>
    <w:uiPriority w:val="99"/>
    <w:semiHidden/>
    <w:unhideWhenUsed/>
    <w:rsid w:val="006A55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fontTable" Target="fontTable.xml"/><Relationship Id="rId5"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sce.sagepub.com"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46" Type="http://schemas.openxmlformats.org/officeDocument/2006/relationships/theme" Target="theme/theme1.xm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23</TotalTime>
  <Pages>24</Pages>
  <Words>17888</Words>
  <Characters>101966</Characters>
  <Application>Microsoft Office Word</Application>
  <DocSecurity>0</DocSecurity>
  <Lines>849</Lines>
  <Paragraphs>239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 </vt:lpstr>
    </vt:vector>
  </TitlesOfParts>
  <Company>CISD</Company>
  <LinksUpToDate>false</LinksUpToDate>
  <CharactersWithSpaces>119615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2021-09-19T17:17:00Z</dcterms:created>
  <dcterms:modified xsi:type="dcterms:W3CDTF">2021-10-31T04:17:00Z</dcterms:modified>
</cp:coreProperties>
</file>