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3C2" w:rsidRDefault="00DC43C2" w:rsidP="00DC43C2">
      <w:pPr>
        <w:pStyle w:val="Heading2"/>
      </w:pPr>
      <w:bookmarkStart w:id="0" w:name="_GoBack"/>
      <w:bookmarkEnd w:id="0"/>
      <w:r>
        <w:t>1AC—Vaccines</w:t>
      </w:r>
    </w:p>
    <w:p w:rsidR="00DC43C2" w:rsidRPr="006F2330" w:rsidRDefault="00DC43C2" w:rsidP="00DC43C2"/>
    <w:p w:rsidR="00DC43C2" w:rsidRPr="006F2330" w:rsidRDefault="00DC43C2" w:rsidP="00DC43C2">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 xml:space="preserve">1AC – Plan </w:t>
      </w:r>
    </w:p>
    <w:p w:rsidR="00DC43C2" w:rsidRDefault="00DC43C2" w:rsidP="00DC43C2">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w:t>
      </w:r>
      <w:r>
        <w:rPr>
          <w:rFonts w:eastAsiaTheme="majorEastAsia"/>
          <w:b/>
          <w:iCs/>
          <w:sz w:val="26"/>
        </w:rPr>
        <w:t>tections for COVID-19 medicines.</w:t>
      </w:r>
    </w:p>
    <w:p w:rsidR="009F4246" w:rsidRDefault="009F4246" w:rsidP="00DC43C2">
      <w:pPr>
        <w:keepNext/>
        <w:keepLines/>
        <w:spacing w:before="40" w:after="0"/>
        <w:outlineLvl w:val="3"/>
        <w:rPr>
          <w:rFonts w:eastAsiaTheme="majorEastAsia"/>
          <w:b/>
          <w:iCs/>
          <w:sz w:val="26"/>
        </w:rPr>
      </w:pPr>
      <w:r>
        <w:rPr>
          <w:rFonts w:eastAsiaTheme="majorEastAsia"/>
          <w:b/>
          <w:iCs/>
          <w:sz w:val="26"/>
        </w:rPr>
        <w:t xml:space="preserve">The </w:t>
      </w:r>
      <w:proofErr w:type="spellStart"/>
      <w:r>
        <w:rPr>
          <w:rFonts w:eastAsiaTheme="majorEastAsia"/>
          <w:b/>
          <w:iCs/>
          <w:sz w:val="26"/>
        </w:rPr>
        <w:t>aff</w:t>
      </w:r>
      <w:proofErr w:type="spellEnd"/>
      <w:r>
        <w:rPr>
          <w:rFonts w:eastAsiaTheme="majorEastAsia"/>
          <w:b/>
          <w:iCs/>
          <w:sz w:val="26"/>
        </w:rPr>
        <w:t xml:space="preserve"> defends that every country in the WTO passes a law that does the plan as enforcement</w:t>
      </w:r>
    </w:p>
    <w:p w:rsidR="00AA1834" w:rsidRDefault="00AA1834" w:rsidP="00DC43C2">
      <w:pPr>
        <w:keepNext/>
        <w:keepLines/>
        <w:spacing w:before="40" w:after="0"/>
        <w:outlineLvl w:val="3"/>
        <w:rPr>
          <w:rFonts w:eastAsiaTheme="majorEastAsia"/>
          <w:b/>
          <w:iCs/>
          <w:sz w:val="26"/>
        </w:rPr>
      </w:pPr>
      <w:r>
        <w:rPr>
          <w:rFonts w:eastAsiaTheme="majorEastAsia"/>
          <w:b/>
          <w:iCs/>
          <w:sz w:val="26"/>
        </w:rPr>
        <w:t>The duration of the pandemic is whenever herd immunity is achieved which means 70 percent of people are safe completely from getting the virus at all</w:t>
      </w:r>
    </w:p>
    <w:p w:rsidR="00B5019B" w:rsidRDefault="00B5019B" w:rsidP="00DC43C2">
      <w:pPr>
        <w:keepNext/>
        <w:keepLines/>
        <w:spacing w:before="40" w:after="0"/>
        <w:outlineLvl w:val="3"/>
        <w:rPr>
          <w:rFonts w:eastAsiaTheme="majorEastAsia"/>
          <w:b/>
          <w:iCs/>
          <w:sz w:val="26"/>
        </w:rPr>
      </w:pPr>
      <w:r>
        <w:rPr>
          <w:rFonts w:eastAsiaTheme="majorEastAsia"/>
          <w:b/>
          <w:iCs/>
          <w:sz w:val="26"/>
        </w:rPr>
        <w:t xml:space="preserve">The members of the WTO have to sign the patent waiver </w:t>
      </w:r>
      <w:proofErr w:type="gramStart"/>
      <w:r>
        <w:rPr>
          <w:rFonts w:eastAsiaTheme="majorEastAsia"/>
          <w:b/>
          <w:iCs/>
          <w:sz w:val="26"/>
        </w:rPr>
        <w:t>proposal which</w:t>
      </w:r>
      <w:proofErr w:type="gramEnd"/>
      <w:r>
        <w:rPr>
          <w:rFonts w:eastAsiaTheme="majorEastAsia"/>
          <w:b/>
          <w:iCs/>
          <w:sz w:val="26"/>
        </w:rPr>
        <w:t xml:space="preserve"> solves for patent differing patent claims. </w:t>
      </w:r>
    </w:p>
    <w:p w:rsidR="00DC43C2" w:rsidRPr="006F2330" w:rsidRDefault="00DC43C2" w:rsidP="00DC43C2">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Inherency</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rsidR="00DC43C2" w:rsidRPr="006F2330" w:rsidRDefault="00DC43C2" w:rsidP="00DC43C2"/>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rsidR="00DC43C2" w:rsidRPr="006F2330" w:rsidRDefault="00DC43C2" w:rsidP="00DC43C2">
      <w:r w:rsidRPr="006F2330">
        <w:rPr>
          <w:b/>
          <w:bCs/>
          <w:sz w:val="26"/>
        </w:rPr>
        <w:t>Meredith 21</w:t>
      </w:r>
      <w:r w:rsidRPr="006F2330">
        <w:t xml:space="preserve">. [(Sam Meredith is a Correspondent at CNBC in London, covering international politics, energy and business news) “Rich countries are refusing to waive the rights on </w:t>
      </w:r>
      <w:proofErr w:type="spellStart"/>
      <w:r w:rsidRPr="006F2330">
        <w:t>Covid</w:t>
      </w:r>
      <w:proofErr w:type="spellEnd"/>
      <w:r w:rsidRPr="006F2330">
        <w:t xml:space="preserve"> vaccines as global cases hit record levels,” CNBC, April 22, 2021. </w:t>
      </w:r>
      <w:hyperlink r:id="rId5" w:history="1">
        <w:r w:rsidRPr="006F2330">
          <w:t>https://www.cnbc.com/2021/04/22/covid-rich-countries-are-refusing-to-waive-ip-rights-on-vaccines.html</w:t>
        </w:r>
      </w:hyperlink>
      <w:r w:rsidRPr="006F2330">
        <w:t>] TDI</w:t>
      </w:r>
    </w:p>
    <w:p w:rsidR="00DC43C2" w:rsidRPr="006F2330" w:rsidRDefault="00DC43C2" w:rsidP="00DC43C2">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w:t>
      </w:r>
      <w:proofErr w:type="gramStart"/>
      <w:r w:rsidRPr="006F2330">
        <w:rPr>
          <w:sz w:val="14"/>
        </w:rPr>
        <w:t>to temporarily waive</w:t>
      </w:r>
      <w:proofErr w:type="gramEnd"/>
      <w:r w:rsidRPr="006F2330">
        <w:rPr>
          <w:sz w:val="14"/>
        </w:rPr>
        <w:t xml:space="preserve"> intellectual property and patent rights on </w:t>
      </w:r>
      <w:proofErr w:type="spellStart"/>
      <w:r w:rsidRPr="006F2330">
        <w:rPr>
          <w:sz w:val="14"/>
        </w:rPr>
        <w:t>Covid</w:t>
      </w:r>
      <w:proofErr w:type="spellEnd"/>
      <w:r w:rsidRPr="006F2330">
        <w:rPr>
          <w:sz w:val="14"/>
        </w:rPr>
        <w:t xml:space="preserve"> vaccines and treatments. </w:t>
      </w:r>
      <w:proofErr w:type="gramStart"/>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proofErr w:type="gramEnd"/>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w:t>
      </w:r>
      <w:proofErr w:type="gramStart"/>
      <w:r w:rsidRPr="006F2330">
        <w:rPr>
          <w:u w:val="single"/>
        </w:rPr>
        <w:t xml:space="preserve">be </w:t>
      </w:r>
      <w:r w:rsidRPr="006F2330">
        <w:rPr>
          <w:b/>
          <w:bCs/>
          <w:highlight w:val="green"/>
          <w:u w:val="single"/>
        </w:rPr>
        <w:t>stonewalled</w:t>
      </w:r>
      <w:proofErr w:type="gramEnd"/>
      <w:r w:rsidRPr="006F2330">
        <w:rPr>
          <w:b/>
          <w:bCs/>
          <w:highlight w:val="green"/>
          <w:u w:val="single"/>
        </w:rPr>
        <w:t xml:space="preserve">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proofErr w:type="gramStart"/>
      <w:r w:rsidRPr="006F2330">
        <w:rPr>
          <w:b/>
          <w:bCs/>
          <w:u w:val="single"/>
        </w:rPr>
        <w:t xml:space="preserve">urgency and importance of waiving certain intellectual property rights amid the pandemic have been underscored </w:t>
      </w:r>
      <w:r w:rsidRPr="006F2330">
        <w:rPr>
          <w:u w:val="single"/>
        </w:rPr>
        <w:t>by the WHO, health experts, civil society groups, trade unions, former world leaders, international medical charities, Nobel laureates and human rights organizations</w:t>
      </w:r>
      <w:proofErr w:type="gramEnd"/>
      <w:r w:rsidRPr="006F2330">
        <w:rPr>
          <w:u w:val="single"/>
        </w:rPr>
        <w:t xml:space="preserve">.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w:t>
      </w:r>
      <w:proofErr w:type="gramStart"/>
      <w:r w:rsidRPr="006F2330">
        <w:rPr>
          <w:b/>
          <w:bCs/>
          <w:u w:val="single"/>
        </w:rPr>
        <w:t>countries</w:t>
      </w:r>
      <w:proofErr w:type="gramEnd"/>
      <w:r w:rsidRPr="006F2330">
        <w:rPr>
          <w:b/>
          <w:bCs/>
          <w:u w:val="single"/>
        </w:rPr>
        <w:t xml:space="preserve"> around the world overcome legal barriers </w:t>
      </w:r>
      <w:r w:rsidRPr="006F2330">
        <w:rPr>
          <w:u w:val="single"/>
        </w:rPr>
        <w:t xml:space="preserve">preventing them from producing their own </w:t>
      </w:r>
      <w:proofErr w:type="spellStart"/>
      <w:r w:rsidRPr="006F2330">
        <w:rPr>
          <w:u w:val="single"/>
        </w:rPr>
        <w:t>Covid</w:t>
      </w:r>
      <w:proofErr w:type="spellEnd"/>
      <w:r w:rsidRPr="006F2330">
        <w:rPr>
          <w:u w:val="single"/>
        </w:rPr>
        <w:t xml:space="preserve">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rsidR="00DC43C2" w:rsidRPr="006F2330" w:rsidRDefault="00DC43C2" w:rsidP="00DC43C2">
      <w:r w:rsidRPr="006F2330">
        <w:rPr>
          <w:b/>
          <w:bCs/>
          <w:sz w:val="26"/>
        </w:rPr>
        <w:t>Lindsey 21</w:t>
      </w:r>
      <w:r w:rsidRPr="006F2330">
        <w:t xml:space="preserve">. [(Brink Lindsey) “Why intellectual property and pandemics don’t mix,” Brookings Institution, June 3, 2021. </w:t>
      </w:r>
      <w:hyperlink r:id="rId6" w:history="1">
        <w:r w:rsidRPr="006F2330">
          <w:t>https://www.brookings.edu/blog/up-front/2021/06/03/why-intellectual-property-and-pandemics-dont-mix/</w:t>
        </w:r>
      </w:hyperlink>
      <w:r w:rsidRPr="006F2330">
        <w:t>] TDI</w:t>
      </w:r>
    </w:p>
    <w:p w:rsidR="00DC43C2" w:rsidRPr="006F2330" w:rsidRDefault="00DC43C2" w:rsidP="00DC43C2">
      <w:pPr>
        <w:rPr>
          <w:b/>
          <w:bCs/>
          <w:u w:val="single"/>
        </w:rPr>
      </w:pPr>
      <w:r w:rsidRPr="006F2330">
        <w:rPr>
          <w:u w:val="single"/>
        </w:rPr>
        <w:t xml:space="preserve">Although focusing on these immediate constraints is vital, we cannot confine our attention to the short term. </w:t>
      </w:r>
      <w:proofErr w:type="gramStart"/>
      <w:r w:rsidRPr="006F2330">
        <w:rPr>
          <w:u w:val="single"/>
        </w:rPr>
        <w:t>First of all</w:t>
      </w:r>
      <w:proofErr w:type="gramEnd"/>
      <w:r w:rsidRPr="006F2330">
        <w:rPr>
          <w:u w:val="single"/>
        </w:rPr>
        <w:t xml:space="preserve">,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world </w:t>
      </w:r>
      <w:proofErr w:type="gramStart"/>
      <w:r w:rsidRPr="006F2330">
        <w:rPr>
          <w:u w:val="single"/>
        </w:rPr>
        <w:t>isn’t</w:t>
      </w:r>
      <w:proofErr w:type="gramEnd"/>
      <w:r w:rsidRPr="006F2330">
        <w:rPr>
          <w:u w:val="single"/>
        </w:rPr>
        <w:t xml:space="preserve">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w:t>
      </w:r>
      <w:proofErr w:type="gramStart"/>
      <w:r w:rsidRPr="006F2330">
        <w:rPr>
          <w:sz w:val="16"/>
        </w:rPr>
        <w:t>And</w:t>
      </w:r>
      <w:proofErr w:type="gramEnd"/>
      <w:r w:rsidRPr="006F2330">
        <w:rPr>
          <w:sz w:val="16"/>
        </w:rPr>
        <w:t xml:space="preserve">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 xml:space="preserve">therefore </w:t>
      </w:r>
      <w:proofErr w:type="gramStart"/>
      <w:r w:rsidRPr="006F2330">
        <w:rPr>
          <w:b/>
          <w:bCs/>
          <w:u w:val="single"/>
        </w:rPr>
        <w:t>short-sighted</w:t>
      </w:r>
      <w:proofErr w:type="gramEnd"/>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rsidR="00DC43C2" w:rsidRPr="006F2330" w:rsidRDefault="00DC43C2" w:rsidP="00DC43C2">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WTO Credibility</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Contention 2 is </w:t>
      </w:r>
      <w:r w:rsidRPr="006F2330">
        <w:rPr>
          <w:rFonts w:eastAsiaTheme="majorEastAsia"/>
          <w:b/>
          <w:iCs/>
          <w:sz w:val="26"/>
          <w:u w:val="single"/>
        </w:rPr>
        <w:t>WTO Credibility</w:t>
      </w:r>
      <w:r w:rsidRPr="006F2330">
        <w:rPr>
          <w:rFonts w:eastAsiaTheme="majorEastAsia"/>
          <w:b/>
          <w:iCs/>
          <w:sz w:val="26"/>
        </w:rPr>
        <w:t>.</w:t>
      </w:r>
    </w:p>
    <w:p w:rsidR="00DC43C2" w:rsidRPr="006F2330" w:rsidRDefault="00DC43C2" w:rsidP="00DC43C2"/>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The new head of the WTO is on track to push for reform and an increased role in the international arena, but </w:t>
      </w:r>
      <w:proofErr w:type="gramStart"/>
      <w:r w:rsidRPr="006F2330">
        <w:rPr>
          <w:rFonts w:eastAsiaTheme="majorEastAsia"/>
          <w:b/>
          <w:iCs/>
          <w:sz w:val="26"/>
        </w:rPr>
        <w:t>is hindered</w:t>
      </w:r>
      <w:proofErr w:type="gramEnd"/>
      <w:r w:rsidRPr="006F2330">
        <w:rPr>
          <w:rFonts w:eastAsiaTheme="majorEastAsia"/>
          <w:b/>
          <w:iCs/>
          <w:sz w:val="26"/>
        </w:rPr>
        <w:t xml:space="preserve"> now due to lack of vaccine agreement.</w:t>
      </w:r>
    </w:p>
    <w:p w:rsidR="00DC43C2" w:rsidRPr="006F2330" w:rsidRDefault="00DC43C2" w:rsidP="00DC43C2">
      <w:proofErr w:type="spellStart"/>
      <w:r w:rsidRPr="006F2330">
        <w:rPr>
          <w:b/>
          <w:bCs/>
          <w:sz w:val="26"/>
        </w:rPr>
        <w:t>Baschuk</w:t>
      </w:r>
      <w:proofErr w:type="spellEnd"/>
      <w:r w:rsidRPr="006F2330">
        <w:rPr>
          <w:b/>
          <w:bCs/>
          <w:sz w:val="26"/>
        </w:rPr>
        <w:t xml:space="preserve"> 4-27</w:t>
      </w:r>
      <w:r w:rsidRPr="006F2330">
        <w:t xml:space="preserve">. [(Bryce </w:t>
      </w:r>
      <w:proofErr w:type="spellStart"/>
      <w:r w:rsidRPr="006F2330">
        <w:t>Baschuk</w:t>
      </w:r>
      <w:proofErr w:type="spellEnd"/>
      <w:r w:rsidRPr="006F2330">
        <w:t xml:space="preserve"> is a Bloomberg Reporter) </w:t>
      </w:r>
      <w:hyperlink r:id="rId7" w:history="1">
        <w:r w:rsidRPr="006F2330">
          <w:t>"WTO Chief Pursues a ‘Hectic’ Agenda to Fix World Trade’s Referee," Bloomberg, April 27, 2021. https://www.bloomberg.com/news/articles/2021-04-27/wto-chief-pursues-a-hectic-agenda-to-fix-world-trade-s-referee</w:t>
        </w:r>
      </w:hyperlink>
      <w:r w:rsidRPr="006F2330">
        <w:t>] TDI</w:t>
      </w:r>
    </w:p>
    <w:p w:rsidR="00DC43C2" w:rsidRPr="006F2330" w:rsidRDefault="00DC43C2" w:rsidP="00DC43C2">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w:t>
      </w:r>
      <w:proofErr w:type="spellStart"/>
      <w:r w:rsidRPr="006F2330">
        <w:rPr>
          <w:sz w:val="14"/>
        </w:rPr>
        <w:t>Ngozi</w:t>
      </w:r>
      <w:proofErr w:type="spellEnd"/>
      <w:r w:rsidRPr="006F2330">
        <w:rPr>
          <w:sz w:val="14"/>
        </w:rPr>
        <w:t xml:space="preserve"> </w:t>
      </w:r>
      <w:proofErr w:type="spellStart"/>
      <w:r w:rsidRPr="006F2330">
        <w:rPr>
          <w:sz w:val="14"/>
        </w:rPr>
        <w:t>Okonjo-Iweala</w:t>
      </w:r>
      <w:proofErr w:type="spellEnd"/>
      <w:r w:rsidRPr="006F2330">
        <w:rPr>
          <w:sz w:val="14"/>
        </w:rPr>
        <w:t xml:space="preserve">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w:t>
      </w:r>
      <w:proofErr w:type="spellStart"/>
      <w:r w:rsidRPr="006F2330">
        <w:rPr>
          <w:sz w:val="14"/>
        </w:rPr>
        <w:t>Okonjo-Iweala</w:t>
      </w:r>
      <w:proofErr w:type="spellEnd"/>
      <w:r w:rsidRPr="006F2330">
        <w:rPr>
          <w:sz w:val="14"/>
        </w:rPr>
        <w:t xml:space="preserve">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xml:space="preserve">,” </w:t>
      </w:r>
      <w:proofErr w:type="spellStart"/>
      <w:r w:rsidRPr="006F2330">
        <w:rPr>
          <w:sz w:val="14"/>
        </w:rPr>
        <w:t>Okonjo-Iweala</w:t>
      </w:r>
      <w:proofErr w:type="spellEnd"/>
      <w:r w:rsidRPr="006F2330">
        <w:rPr>
          <w:sz w:val="14"/>
        </w:rPr>
        <w:t xml:space="preserve">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w:t>
      </w:r>
      <w:proofErr w:type="spellStart"/>
      <w:r w:rsidRPr="006F2330">
        <w:rPr>
          <w:sz w:val="14"/>
        </w:rPr>
        <w:t>Okonjo-Iweala</w:t>
      </w:r>
      <w:proofErr w:type="spellEnd"/>
      <w:r w:rsidRPr="006F2330">
        <w:rPr>
          <w:sz w:val="14"/>
        </w:rPr>
        <w:t xml:space="preserve">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proofErr w:type="gramStart"/>
      <w:r w:rsidRPr="006F2330">
        <w:rPr>
          <w:highlight w:val="green"/>
          <w:u w:val="single"/>
        </w:rPr>
        <w:t>to</w:t>
      </w:r>
      <w:r w:rsidRPr="006F2330">
        <w:rPr>
          <w:u w:val="single"/>
        </w:rPr>
        <w:t xml:space="preserve"> temporarily </w:t>
      </w:r>
      <w:r w:rsidRPr="006F2330">
        <w:rPr>
          <w:highlight w:val="green"/>
          <w:u w:val="single"/>
        </w:rPr>
        <w:t>waive</w:t>
      </w:r>
      <w:proofErr w:type="gramEnd"/>
      <w:r w:rsidRPr="006F2330">
        <w:rPr>
          <w:highlight w:val="green"/>
          <w:u w:val="single"/>
        </w:rPr>
        <w:t xml:space="preser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w:t>
      </w:r>
      <w:proofErr w:type="gramStart"/>
      <w:r w:rsidRPr="006F2330">
        <w:rPr>
          <w:sz w:val="14"/>
        </w:rPr>
        <w:t>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w:t>
      </w:r>
      <w:proofErr w:type="gramEnd"/>
      <w:r w:rsidRPr="006F2330">
        <w:rPr>
          <w:sz w:val="14"/>
        </w:rPr>
        <w:t xml:space="preserve"> </w:t>
      </w:r>
      <w:r w:rsidRPr="006F2330">
        <w:rPr>
          <w:u w:val="single"/>
        </w:rPr>
        <w:t>“There is movement</w:t>
      </w:r>
      <w:r w:rsidRPr="006F2330">
        <w:rPr>
          <w:sz w:val="14"/>
        </w:rPr>
        <w:t xml:space="preserve">,” </w:t>
      </w:r>
      <w:proofErr w:type="spellStart"/>
      <w:r w:rsidRPr="006F2330">
        <w:rPr>
          <w:sz w:val="14"/>
        </w:rPr>
        <w:t>Okonjo-Iweala</w:t>
      </w:r>
      <w:proofErr w:type="spellEnd"/>
      <w:r w:rsidRPr="006F2330">
        <w:rPr>
          <w:sz w:val="14"/>
        </w:rPr>
        <w:t xml:space="preserve">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proofErr w:type="spellStart"/>
      <w:r w:rsidRPr="006F2330">
        <w:rPr>
          <w:sz w:val="14"/>
        </w:rPr>
        <w:t>Okonjo-Iweala</w:t>
      </w:r>
      <w:proofErr w:type="spellEnd"/>
      <w:r w:rsidRPr="006F2330">
        <w:rPr>
          <w:sz w:val="14"/>
        </w:rPr>
        <w:t xml:space="preserve">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rsidR="00DC43C2" w:rsidRPr="006F2330" w:rsidRDefault="00DC43C2" w:rsidP="00DC43C2">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8" w:history="1">
        <w:r w:rsidRPr="006F2330">
          <w:t>https://fortune.com/2021/06/18/wto-covid-vaccines-patents-waiver-south-africa-trips/</w:t>
        </w:r>
      </w:hyperlink>
      <w:r w:rsidRPr="006F2330">
        <w:t>] TDI</w:t>
      </w:r>
    </w:p>
    <w:p w:rsidR="00DC43C2" w:rsidRPr="006F2330" w:rsidRDefault="00DC43C2" w:rsidP="00DC43C2">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w:t>
      </w:r>
      <w:proofErr w:type="spellStart"/>
      <w:r w:rsidRPr="006F2330">
        <w:rPr>
          <w:sz w:val="12"/>
        </w:rPr>
        <w:t>Ngozi</w:t>
      </w:r>
      <w:proofErr w:type="spellEnd"/>
      <w:r w:rsidRPr="006F2330">
        <w:rPr>
          <w:sz w:val="12"/>
        </w:rPr>
        <w:t xml:space="preserve"> </w:t>
      </w:r>
      <w:proofErr w:type="spellStart"/>
      <w:r w:rsidRPr="006F2330">
        <w:rPr>
          <w:sz w:val="12"/>
        </w:rPr>
        <w:t>Okonjo-Iweala</w:t>
      </w:r>
      <w:proofErr w:type="spellEnd"/>
      <w:r w:rsidRPr="006F2330">
        <w:rPr>
          <w:sz w:val="12"/>
        </w:rPr>
        <w:t xml:space="preserve">,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proofErr w:type="gramStart"/>
      <w:r w:rsidRPr="006F2330">
        <w:rPr>
          <w:b/>
          <w:bCs/>
          <w:u w:val="single"/>
        </w:rPr>
        <w:t>others</w:t>
      </w:r>
      <w:proofErr w:type="gramEnd"/>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t>
      </w:r>
      <w:proofErr w:type="gramStart"/>
      <w:r w:rsidRPr="006F2330">
        <w:rPr>
          <w:sz w:val="12"/>
        </w:rPr>
        <w:t>which was originally proposed last year by India</w:t>
      </w:r>
      <w:proofErr w:type="gramEnd"/>
      <w:r w:rsidRPr="006F2330">
        <w:rPr>
          <w:sz w:val="12"/>
        </w:rPr>
        <w:t xml:space="preserve">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proofErr w:type="gramStart"/>
      <w:r w:rsidRPr="006F2330">
        <w:rPr>
          <w:u w:val="single"/>
        </w:rPr>
        <w:t>It's</w:t>
      </w:r>
      <w:proofErr w:type="gramEnd"/>
      <w:r w:rsidRPr="006F2330">
        <w:rPr>
          <w:u w:val="single"/>
        </w:rPr>
        <w:t xml:space="preserve">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w:t>
      </w:r>
      <w:proofErr w:type="gramStart"/>
      <w:r w:rsidRPr="006F2330">
        <w:rPr>
          <w:sz w:val="12"/>
        </w:rPr>
        <w:t>And</w:t>
      </w:r>
      <w:proofErr w:type="gramEnd"/>
      <w:r w:rsidRPr="006F2330">
        <w:rPr>
          <w:sz w:val="12"/>
        </w:rPr>
        <w:t xml:space="preserve">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 xml:space="preserve">allows </w:t>
      </w:r>
      <w:proofErr w:type="gramStart"/>
      <w:r w:rsidRPr="006F2330">
        <w:rPr>
          <w:u w:val="single"/>
        </w:rPr>
        <w:t>for rules</w:t>
      </w:r>
      <w:proofErr w:type="gramEnd"/>
      <w:r w:rsidRPr="006F2330">
        <w:rPr>
          <w:u w:val="single"/>
        </w:rPr>
        <w:t xml:space="preserve"> to be waived in exceptional circumstances</w:t>
      </w:r>
      <w:r w:rsidRPr="006F2330">
        <w:rPr>
          <w:sz w:val="12"/>
        </w:rPr>
        <w:t xml:space="preserve">, and indeed this has happened before: its members agreed in 2003 to waive TRIPS obligations that were blocking the importation of cheap, generic drugs into developing countries that lack manufacturing capacity. (That waiver </w:t>
      </w:r>
      <w:proofErr w:type="gramStart"/>
      <w:r w:rsidRPr="006F2330">
        <w:rPr>
          <w:sz w:val="12"/>
        </w:rPr>
        <w:t>was effectively made</w:t>
      </w:r>
      <w:proofErr w:type="gramEnd"/>
      <w:r w:rsidRPr="006F2330">
        <w:rPr>
          <w:sz w:val="12"/>
        </w:rPr>
        <w:t xml:space="preserv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w:t>
      </w:r>
      <w:proofErr w:type="gramStart"/>
      <w:r w:rsidRPr="006F2330">
        <w:rPr>
          <w:sz w:val="12"/>
        </w:rPr>
        <w:t>could be overcome</w:t>
      </w:r>
      <w:proofErr w:type="gramEnd"/>
      <w:r w:rsidRPr="006F2330">
        <w:rPr>
          <w:sz w:val="12"/>
        </w:rPr>
        <w:t xml:space="preserv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proofErr w:type="gramStart"/>
      <w:r w:rsidRPr="006F2330">
        <w:rPr>
          <w:b/>
          <w:bCs/>
          <w:u w:val="single"/>
        </w:rPr>
        <w:t>It's</w:t>
      </w:r>
      <w:proofErr w:type="gramEnd"/>
      <w:r w:rsidRPr="006F2330">
        <w:rPr>
          <w:b/>
          <w:bCs/>
          <w:u w:val="single"/>
        </w:rPr>
        <w:t xml:space="preserve"> a dispute between countries, but the result will be on the WTO as a whole</w:t>
      </w:r>
      <w:r w:rsidRPr="006F2330">
        <w:rPr>
          <w:sz w:val="12"/>
        </w:rPr>
        <w:t xml:space="preserve">, say waiver advocates. </w:t>
      </w:r>
      <w:proofErr w:type="gramStart"/>
      <w:r w:rsidRPr="006F2330">
        <w:rPr>
          <w:sz w:val="12"/>
        </w:rPr>
        <w:t>"</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w:t>
      </w:r>
      <w:proofErr w:type="gramEnd"/>
      <w:r w:rsidRPr="006F2330">
        <w:rPr>
          <w:sz w:val="12"/>
        </w:rPr>
        <w:t xml:space="preserve">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w:t>
      </w:r>
      <w:proofErr w:type="gramStart"/>
      <w:r w:rsidRPr="006F2330">
        <w:rPr>
          <w:sz w:val="12"/>
        </w:rPr>
        <w:t>became completely paralyzed</w:t>
      </w:r>
      <w:proofErr w:type="gramEnd"/>
      <w:r w:rsidRPr="006F2330">
        <w:rPr>
          <w:sz w:val="12"/>
        </w:rPr>
        <w:t xml:space="preserve">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w:t>
      </w:r>
      <w:proofErr w:type="gramStart"/>
      <w:r w:rsidRPr="006F2330">
        <w:rPr>
          <w:sz w:val="12"/>
        </w:rPr>
        <w:t>It's</w:t>
      </w:r>
      <w:proofErr w:type="gramEnd"/>
      <w:r w:rsidRPr="006F2330">
        <w:rPr>
          <w:sz w:val="12"/>
        </w:rPr>
        <w:t xml:space="preserve">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EU and others over numerous trade-related issues. Its rivals </w:t>
      </w:r>
      <w:proofErr w:type="gramStart"/>
      <w:r w:rsidRPr="006F2330">
        <w:rPr>
          <w:sz w:val="12"/>
        </w:rPr>
        <w:t>don't</w:t>
      </w:r>
      <w:proofErr w:type="gramEnd"/>
      <w:r w:rsidRPr="006F2330">
        <w:rPr>
          <w:sz w:val="12"/>
        </w:rPr>
        <w:t xml:space="preserve">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proofErr w:type="gramStart"/>
      <w:r w:rsidRPr="006F2330">
        <w:rPr>
          <w:u w:val="single"/>
        </w:rPr>
        <w:t>All these problems won't</w:t>
      </w:r>
      <w:proofErr w:type="gramEnd"/>
      <w:r w:rsidRPr="006F2330">
        <w:rPr>
          <w:u w:val="single"/>
        </w:rPr>
        <w:t xml:space="preserve">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w:t>
      </w:r>
      <w:proofErr w:type="spellStart"/>
      <w:r w:rsidRPr="006F2330">
        <w:rPr>
          <w:sz w:val="12"/>
        </w:rPr>
        <w:t>Okonjo-Iweala's</w:t>
      </w:r>
      <w:proofErr w:type="spellEnd"/>
      <w:r w:rsidRPr="006F2330">
        <w:rPr>
          <w:sz w:val="12"/>
        </w:rPr>
        <w:t xml:space="preserve">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w:t>
      </w:r>
      <w:proofErr w:type="spellStart"/>
      <w:r w:rsidRPr="006F2330">
        <w:rPr>
          <w:sz w:val="12"/>
        </w:rPr>
        <w:t>Azevedo</w:t>
      </w:r>
      <w:proofErr w:type="spellEnd"/>
      <w:r w:rsidRPr="006F2330">
        <w:rPr>
          <w:sz w:val="12"/>
        </w:rPr>
        <w:t>. "</w:t>
      </w:r>
      <w:r w:rsidRPr="006F2330">
        <w:rPr>
          <w:u w:val="single"/>
        </w:rPr>
        <w:t xml:space="preserve">We must act now </w:t>
      </w:r>
      <w:r w:rsidRPr="006F2330">
        <w:rPr>
          <w:sz w:val="12"/>
        </w:rPr>
        <w:t xml:space="preserve">to get all our ambassadors to the table to negotiate a text" on the issue of an IP waiver for COVID vaccines, </w:t>
      </w:r>
      <w:proofErr w:type="spellStart"/>
      <w:r w:rsidRPr="006F2330">
        <w:rPr>
          <w:sz w:val="12"/>
        </w:rPr>
        <w:t>Ngozi</w:t>
      </w:r>
      <w:proofErr w:type="spellEnd"/>
      <w:r w:rsidRPr="006F2330">
        <w:rPr>
          <w:sz w:val="12"/>
        </w:rPr>
        <w:t xml:space="preserve"> </w:t>
      </w:r>
      <w:proofErr w:type="spellStart"/>
      <w:r w:rsidRPr="006F2330">
        <w:rPr>
          <w:sz w:val="12"/>
        </w:rPr>
        <w:t>Okonjo-Iweala</w:t>
      </w:r>
      <w:proofErr w:type="spellEnd"/>
      <w:r w:rsidRPr="006F2330">
        <w:rPr>
          <w:sz w:val="12"/>
        </w:rPr>
        <w:t xml:space="preserve">,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w:t>
      </w:r>
      <w:proofErr w:type="spellStart"/>
      <w:r w:rsidRPr="006F2330">
        <w:rPr>
          <w:sz w:val="12"/>
        </w:rPr>
        <w:t>Anadolu</w:t>
      </w:r>
      <w:proofErr w:type="spellEnd"/>
      <w:r w:rsidRPr="006F2330">
        <w:rPr>
          <w:sz w:val="12"/>
        </w:rPr>
        <w:t xml:space="preserve">/Bloomberg/Getty Images Earlier this week, when the U.S. and EU agreed a five-year ceasefire in a long-running dispute over Boeing and Airbus aircraft subsidies, </w:t>
      </w:r>
      <w:proofErr w:type="spellStart"/>
      <w:r w:rsidRPr="006F2330">
        <w:rPr>
          <w:sz w:val="12"/>
        </w:rPr>
        <w:t>Okonjo-Iweala</w:t>
      </w:r>
      <w:proofErr w:type="spellEnd"/>
      <w:r w:rsidRPr="006F2330">
        <w:rPr>
          <w:sz w:val="12"/>
        </w:rPr>
        <w:t xml:space="preserve">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proofErr w:type="spellStart"/>
      <w:r w:rsidRPr="006F2330">
        <w:rPr>
          <w:u w:val="single"/>
        </w:rPr>
        <w:t>Ngozi</w:t>
      </w:r>
      <w:proofErr w:type="spellEnd"/>
      <w:r w:rsidRPr="006F2330">
        <w:rPr>
          <w:u w:val="single"/>
        </w:rPr>
        <w:t xml:space="preserve">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w:t>
      </w:r>
      <w:proofErr w:type="spellStart"/>
      <w:r w:rsidRPr="006F2330">
        <w:rPr>
          <w:rFonts w:eastAsiaTheme="majorEastAsia"/>
          <w:b/>
          <w:iCs/>
          <w:sz w:val="26"/>
        </w:rPr>
        <w:t>Covid</w:t>
      </w:r>
      <w:proofErr w:type="spellEnd"/>
      <w:r w:rsidRPr="006F2330">
        <w:rPr>
          <w:rFonts w:eastAsiaTheme="majorEastAsia"/>
          <w:b/>
          <w:iCs/>
          <w:sz w:val="26"/>
        </w:rPr>
        <w:t xml:space="preserve"> will shape its role in the international economy for decades to come.</w:t>
      </w:r>
    </w:p>
    <w:p w:rsidR="00DC43C2" w:rsidRPr="006F2330" w:rsidRDefault="00DC43C2" w:rsidP="00DC43C2">
      <w:proofErr w:type="spellStart"/>
      <w:r w:rsidRPr="006F2330">
        <w:rPr>
          <w:b/>
          <w:bCs/>
          <w:sz w:val="26"/>
        </w:rPr>
        <w:t>Evenett</w:t>
      </w:r>
      <w:proofErr w:type="spellEnd"/>
      <w:r w:rsidRPr="006F2330">
        <w:rPr>
          <w:b/>
          <w:bCs/>
          <w:sz w:val="26"/>
        </w:rPr>
        <w:t xml:space="preserve">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w:t>
      </w:r>
      <w:proofErr w:type="spellStart"/>
      <w:r w:rsidRPr="006F2330">
        <w:t>Evenett</w:t>
      </w:r>
      <w:proofErr w:type="spellEnd"/>
      <w:r w:rsidRPr="006F2330">
        <w:t xml:space="preserve"> is Professor of International Trade and Economic Development at the University of St. </w:t>
      </w:r>
      <w:proofErr w:type="spellStart"/>
      <w:r w:rsidRPr="006F2330">
        <w:t>Gallen</w:t>
      </w:r>
      <w:proofErr w:type="spellEnd"/>
      <w:r w:rsidRPr="006F2330">
        <w:t xml:space="preserve">, Switzerland, and Co-Director of the CEPR </w:t>
      </w:r>
      <w:proofErr w:type="spellStart"/>
      <w:r w:rsidRPr="006F2330">
        <w:t>Programme</w:t>
      </w:r>
      <w:proofErr w:type="spellEnd"/>
      <w:r w:rsidRPr="006F2330">
        <w:t xml:space="preserve"> in International Trade and Regional Economics. Richard E. Baldwin is a professor of international economics at the Graduate Institute of International and Development Studies in Geneva. “</w:t>
      </w:r>
      <w:proofErr w:type="spellStart"/>
      <w:r w:rsidRPr="006F2330">
        <w:t>Revitalising</w:t>
      </w:r>
      <w:proofErr w:type="spellEnd"/>
      <w:r w:rsidRPr="006F2330">
        <w:t xml:space="preserve"> multilateral trade cooperation: Why? Why Now? And How?” November 10, 2020. </w:t>
      </w:r>
      <w:hyperlink r:id="rId9" w:history="1">
        <w:r w:rsidRPr="006F2330">
          <w:t>https://voxeu.org/content/revitalising-multilateralism-pragmatic-ideas-new-wto-director-general</w:t>
        </w:r>
      </w:hyperlink>
      <w:r w:rsidRPr="006F2330">
        <w:t>] TDI</w:t>
      </w:r>
    </w:p>
    <w:p w:rsidR="00DC43C2" w:rsidRPr="006F2330" w:rsidRDefault="00DC43C2" w:rsidP="00DC43C2">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 xml:space="preserve">the task of </w:t>
      </w:r>
      <w:proofErr w:type="spellStart"/>
      <w:r w:rsidRPr="006F2330">
        <w:rPr>
          <w:u w:val="single"/>
        </w:rPr>
        <w:t>revitalising</w:t>
      </w:r>
      <w:proofErr w:type="spellEnd"/>
      <w:r w:rsidRPr="006F2330">
        <w:rPr>
          <w:u w:val="single"/>
        </w:rPr>
        <w:t xml:space="preserve">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w:t>
      </w:r>
      <w:proofErr w:type="gramStart"/>
      <w:r w:rsidRPr="006F2330">
        <w:rPr>
          <w:sz w:val="14"/>
        </w:rPr>
        <w:t xml:space="preserve">so as </w:t>
      </w:r>
      <w:r w:rsidRPr="006F2330">
        <w:rPr>
          <w:u w:val="single"/>
        </w:rPr>
        <w:t>to</w:t>
      </w:r>
      <w:proofErr w:type="gramEnd"/>
      <w:r w:rsidRPr="006F2330">
        <w:rPr>
          <w:u w:val="single"/>
        </w:rPr>
        <w:t xml:space="preserve">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Specifically, action now over </w:t>
      </w:r>
      <w:proofErr w:type="spellStart"/>
      <w:r w:rsidRPr="006F2330">
        <w:rPr>
          <w:rFonts w:eastAsiaTheme="majorEastAsia"/>
          <w:b/>
          <w:iCs/>
          <w:sz w:val="26"/>
        </w:rPr>
        <w:t>Covid</w:t>
      </w:r>
      <w:proofErr w:type="spellEnd"/>
      <w:r w:rsidRPr="006F2330">
        <w:rPr>
          <w:rFonts w:eastAsiaTheme="majorEastAsia"/>
          <w:b/>
          <w:iCs/>
          <w:sz w:val="26"/>
        </w:rPr>
        <w:t xml:space="preserve"> creates goodwill to establish global trade as a norm and preserve the relevance of the trading system post-</w:t>
      </w:r>
      <w:proofErr w:type="spellStart"/>
      <w:r w:rsidRPr="006F2330">
        <w:rPr>
          <w:rFonts w:eastAsiaTheme="majorEastAsia"/>
          <w:b/>
          <w:iCs/>
          <w:sz w:val="26"/>
        </w:rPr>
        <w:t>Covid</w:t>
      </w:r>
      <w:proofErr w:type="spellEnd"/>
      <w:r w:rsidRPr="006F2330">
        <w:rPr>
          <w:rFonts w:eastAsiaTheme="majorEastAsia"/>
          <w:b/>
          <w:iCs/>
          <w:sz w:val="26"/>
        </w:rPr>
        <w:t>.</w:t>
      </w:r>
    </w:p>
    <w:p w:rsidR="00DC43C2" w:rsidRPr="006F2330" w:rsidRDefault="00DC43C2" w:rsidP="00DC43C2">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10" w:history="1">
        <w:r w:rsidRPr="006F2330">
          <w:t>https://voxeu.org/content/revitalising-multilateralism-pragmatic-ideas-new-wto-director-general</w:t>
        </w:r>
      </w:hyperlink>
      <w:r w:rsidRPr="006F2330">
        <w:t>] TDI</w:t>
      </w:r>
    </w:p>
    <w:p w:rsidR="00DC43C2" w:rsidRPr="006F2330" w:rsidRDefault="00DC43C2" w:rsidP="00DC43C2">
      <w:pPr>
        <w:rPr>
          <w:sz w:val="12"/>
        </w:rPr>
      </w:pPr>
      <w:r w:rsidRPr="006F2330">
        <w:rPr>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w:t>
      </w:r>
      <w:proofErr w:type="gramStart"/>
      <w:r w:rsidRPr="006F2330">
        <w:rPr>
          <w:sz w:val="12"/>
        </w:rPr>
        <w:t>is estimated</w:t>
      </w:r>
      <w:proofErr w:type="gramEnd"/>
      <w:r w:rsidRPr="006F2330">
        <w:rPr>
          <w:sz w:val="12"/>
        </w:rPr>
        <w:t xml:space="preserve"> at -4.9 in 2020, with over 95% of countries projected to have negative per capita income growth (IMF 2020). Trade volumes are expected to decrease by between 13% and 32% from last year</w:t>
      </w:r>
      <w:proofErr w:type="gramStart"/>
      <w:r w:rsidRPr="006F2330">
        <w:rPr>
          <w:sz w:val="12"/>
        </w:rPr>
        <w:t>,3</w:t>
      </w:r>
      <w:proofErr w:type="gramEnd"/>
      <w:r w:rsidRPr="006F2330">
        <w:rPr>
          <w:sz w:val="12"/>
        </w:rPr>
        <w:t xml:space="preserve">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 xml:space="preserve">Some consequences may also be </w:t>
      </w:r>
      <w:proofErr w:type="gramStart"/>
      <w:r w:rsidRPr="006F2330">
        <w:rPr>
          <w:u w:val="single"/>
        </w:rPr>
        <w:t>long-lasting</w:t>
      </w:r>
      <w:proofErr w:type="gramEnd"/>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w:t>
      </w:r>
      <w:proofErr w:type="gramStart"/>
      <w:r w:rsidRPr="006F2330">
        <w:rPr>
          <w:sz w:val="12"/>
        </w:rPr>
        <w:t>;</w:t>
      </w:r>
      <w:proofErr w:type="gramEnd"/>
      <w:r w:rsidRPr="006F2330">
        <w:rPr>
          <w:sz w:val="12"/>
        </w:rPr>
        <w:t xml:space="preserve">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proofErr w:type="gramStart"/>
      <w:r w:rsidRPr="006F2330">
        <w:rPr>
          <w:u w:val="single"/>
        </w:rPr>
        <w:t>And yet</w:t>
      </w:r>
      <w:proofErr w:type="gramEnd"/>
      <w:r w:rsidRPr="006F2330">
        <w:rPr>
          <w:u w:val="single"/>
        </w:rPr>
        <w:t xml:space="preserve">,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r w:rsidRPr="006F2330">
        <w:rPr>
          <w:u w:val="single"/>
        </w:rPr>
        <w:t xml:space="preserve">depend on </w:t>
      </w:r>
      <w:r w:rsidRPr="006F2330">
        <w:rPr>
          <w:highlight w:val="green"/>
          <w:u w:val="single"/>
        </w:rPr>
        <w:t>strong multilateral cooperation</w:t>
      </w:r>
      <w:r w:rsidRPr="006F2330">
        <w:rPr>
          <w:sz w:val="12"/>
        </w:rPr>
        <w:t xml:space="preserve"> to scale back obstacles to trade and investment, increase business certainty and </w:t>
      </w:r>
      <w:proofErr w:type="gramStart"/>
      <w:r w:rsidRPr="006F2330">
        <w:rPr>
          <w:sz w:val="12"/>
        </w:rPr>
        <w:t>leverage</w:t>
      </w:r>
      <w:proofErr w:type="gramEnd"/>
      <w:r w:rsidRPr="006F2330">
        <w:rPr>
          <w:sz w:val="12"/>
        </w:rPr>
        <w:t xml:space="preserve"> opportunities which the pandemic has accelerated in areas like the digital economy. </w:t>
      </w:r>
      <w:r w:rsidRPr="006F2330">
        <w:rPr>
          <w:b/>
          <w:bCs/>
          <w:u w:val="single"/>
        </w:rPr>
        <w:t xml:space="preserve">It </w:t>
      </w:r>
      <w:proofErr w:type="gramStart"/>
      <w:r w:rsidRPr="006F2330">
        <w:rPr>
          <w:b/>
          <w:bCs/>
          <w:u w:val="single"/>
        </w:rPr>
        <w:t xml:space="preserve">is also </w:t>
      </w:r>
      <w:r w:rsidRPr="006F2330">
        <w:rPr>
          <w:b/>
          <w:bCs/>
          <w:highlight w:val="green"/>
          <w:u w:val="single"/>
        </w:rPr>
        <w:t>needed</w:t>
      </w:r>
      <w:proofErr w:type="gramEnd"/>
      <w:r w:rsidRPr="006F2330">
        <w:rPr>
          <w:b/>
          <w:bCs/>
          <w:highlight w:val="green"/>
          <w:u w:val="single"/>
        </w:rPr>
        <w:t xml:space="preserve">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proofErr w:type="gramStart"/>
      <w:r w:rsidRPr="006F2330">
        <w:rPr>
          <w:u w:val="single"/>
        </w:rPr>
        <w:t>But</w:t>
      </w:r>
      <w:proofErr w:type="gramEnd"/>
      <w:r w:rsidRPr="006F2330">
        <w:rPr>
          <w:u w:val="single"/>
        </w:rPr>
        <w:t xml:space="preserve">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 xml:space="preserve">This chapter addresses the question of what role for trade ministers at the WTO in times of crises with a view to activating global cooperation to overcome COVID-19. </w:t>
      </w:r>
      <w:proofErr w:type="gramStart"/>
      <w:r w:rsidRPr="006F2330">
        <w:rPr>
          <w:sz w:val="12"/>
        </w:rPr>
        <w:t>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w:t>
      </w:r>
      <w:proofErr w:type="gramEnd"/>
      <w:r w:rsidRPr="006F2330">
        <w:rPr>
          <w:sz w:val="12"/>
        </w:rPr>
        <w:t xml:space="preserve">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vacuum and that distrust runs high among major traders will not make it any easier. </w:t>
      </w:r>
      <w:r w:rsidRPr="006F2330">
        <w:rPr>
          <w:u w:val="single"/>
        </w:rPr>
        <w:t xml:space="preserve">Exacerbated tensions related to the pandemic can only add to the feeling that WTO rules </w:t>
      </w:r>
      <w:proofErr w:type="gramStart"/>
      <w:r w:rsidRPr="006F2330">
        <w:rPr>
          <w:u w:val="single"/>
        </w:rPr>
        <w:t>have been conceived</w:t>
      </w:r>
      <w:proofErr w:type="gramEnd"/>
      <w:r w:rsidRPr="006F2330">
        <w:rPr>
          <w:u w:val="single"/>
        </w:rPr>
        <w:t xml:space="preserve">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demonstrate they can actually rise to the occasion in the context of COVID-</w:t>
      </w:r>
      <w:proofErr w:type="gramStart"/>
      <w:r w:rsidRPr="006F2330">
        <w:rPr>
          <w:u w:val="single"/>
        </w:rPr>
        <w:t>19</w:t>
      </w:r>
      <w:r w:rsidRPr="006F2330">
        <w:rPr>
          <w:sz w:val="12"/>
        </w:rPr>
        <w:t>,</w:t>
      </w:r>
      <w:proofErr w:type="gramEnd"/>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t>
      </w:r>
      <w:proofErr w:type="gramStart"/>
      <w:r w:rsidRPr="006F2330">
        <w:rPr>
          <w:sz w:val="12"/>
        </w:rPr>
        <w:t>was left</w:t>
      </w:r>
      <w:proofErr w:type="gramEnd"/>
      <w:r w:rsidRPr="006F2330">
        <w:rPr>
          <w:sz w:val="12"/>
        </w:rPr>
        <w:t xml:space="preserve">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notwithstanding,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w:t>
      </w:r>
      <w:proofErr w:type="spellStart"/>
      <w:r w:rsidRPr="006F2330">
        <w:rPr>
          <w:sz w:val="12"/>
        </w:rPr>
        <w:t>organisation</w:t>
      </w:r>
      <w:proofErr w:type="spellEnd"/>
      <w:r w:rsidRPr="006F2330">
        <w:rPr>
          <w:sz w:val="12"/>
        </w:rPr>
        <w:t xml:space="preserve">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w:t>
      </w:r>
      <w:proofErr w:type="gramStart"/>
      <w:r w:rsidRPr="006F2330">
        <w:rPr>
          <w:sz w:val="12"/>
        </w:rPr>
        <w:t>But</w:t>
      </w:r>
      <w:proofErr w:type="gramEnd"/>
      <w:r w:rsidRPr="006F2330">
        <w:rPr>
          <w:sz w:val="12"/>
        </w:rPr>
        <w:t xml:space="preserve">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w:t>
      </w:r>
      <w:proofErr w:type="gramStart"/>
      <w:r w:rsidRPr="006F2330">
        <w:rPr>
          <w:sz w:val="12"/>
        </w:rPr>
        <w:t>is frequently forgotten</w:t>
      </w:r>
      <w:proofErr w:type="gramEnd"/>
      <w:r w:rsidRPr="006F2330">
        <w:rPr>
          <w:sz w:val="12"/>
        </w:rPr>
        <w:t xml:space="preserve">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w:t>
      </w:r>
      <w:proofErr w:type="gramStart"/>
      <w:r w:rsidRPr="006F2330">
        <w:rPr>
          <w:sz w:val="12"/>
        </w:rPr>
        <w:t>is shaped</w:t>
      </w:r>
      <w:proofErr w:type="gramEnd"/>
      <w:r w:rsidRPr="006F2330">
        <w:rPr>
          <w:sz w:val="12"/>
        </w:rPr>
        <w:t xml:space="preserve"> primarily by lawyers, but it can only operate within the limits set by politicians.</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Post </w:t>
      </w:r>
      <w:proofErr w:type="spellStart"/>
      <w:r w:rsidRPr="006F2330">
        <w:rPr>
          <w:rFonts w:eastAsiaTheme="majorEastAsia"/>
          <w:b/>
          <w:iCs/>
          <w:sz w:val="26"/>
        </w:rPr>
        <w:t>Covid</w:t>
      </w:r>
      <w:proofErr w:type="spellEnd"/>
      <w:r w:rsidRPr="006F2330">
        <w:rPr>
          <w:rFonts w:eastAsiaTheme="majorEastAsia"/>
          <w:b/>
          <w:iCs/>
          <w:sz w:val="26"/>
        </w:rPr>
        <w:t xml:space="preserve"> WT</w:t>
      </w:r>
      <w:r>
        <w:rPr>
          <w:rFonts w:eastAsiaTheme="majorEastAsia"/>
          <w:b/>
          <w:iCs/>
          <w:sz w:val="26"/>
        </w:rPr>
        <w:t xml:space="preserve">O legitimacy and credibility </w:t>
      </w:r>
      <w:r w:rsidRPr="006F2330">
        <w:rPr>
          <w:rFonts w:eastAsiaTheme="majorEastAsia"/>
          <w:b/>
          <w:iCs/>
          <w:sz w:val="26"/>
        </w:rPr>
        <w:t>necessary to prevent a downward spiral of protectionism.</w:t>
      </w:r>
    </w:p>
    <w:p w:rsidR="00DC43C2" w:rsidRPr="006F2330" w:rsidRDefault="00DC43C2" w:rsidP="00DC43C2">
      <w:proofErr w:type="spellStart"/>
      <w:r w:rsidRPr="006F2330">
        <w:rPr>
          <w:b/>
          <w:bCs/>
          <w:sz w:val="26"/>
        </w:rPr>
        <w:t>Solís</w:t>
      </w:r>
      <w:proofErr w:type="spellEnd"/>
      <w:r w:rsidRPr="006F2330">
        <w:rPr>
          <w:b/>
          <w:bCs/>
          <w:sz w:val="26"/>
        </w:rPr>
        <w:t xml:space="preserve"> 20.</w:t>
      </w:r>
      <w:r w:rsidRPr="006F2330">
        <w:t xml:space="preserve"> [(Mireya </w:t>
      </w:r>
      <w:proofErr w:type="spellStart"/>
      <w:r w:rsidRPr="006F2330">
        <w:t>Solís</w:t>
      </w:r>
      <w:proofErr w:type="spellEnd"/>
      <w:r w:rsidRPr="006F2330">
        <w:t xml:space="preserve"> is director of the Center for East Asia Policy Studies, Philip Knight Chair in Japan Studies, and a senior fellow in the Foreign Policy program at Brookings.  “The post COVID-19 world: Economic nationalism triumphant?” July 10, 2020. </w:t>
      </w:r>
      <w:hyperlink r:id="rId11" w:history="1">
        <w:r w:rsidRPr="006F2330">
          <w:t>https://www.brookings.edu/blog/order-from-chaos/2020/07/10/the-post-covid-19-world-economic-nationalism-triumphant/</w:t>
        </w:r>
      </w:hyperlink>
      <w:r w:rsidRPr="006F2330">
        <w:t>] TDI</w:t>
      </w:r>
    </w:p>
    <w:p w:rsidR="00DC43C2" w:rsidRPr="006F2330" w:rsidRDefault="00DC43C2" w:rsidP="00DC43C2">
      <w:pPr>
        <w:rPr>
          <w:sz w:val="14"/>
        </w:rPr>
      </w:pPr>
      <w:r w:rsidRPr="006F2330">
        <w:rPr>
          <w:u w:val="single"/>
        </w:rPr>
        <w:t>The damage caused by the worst global health crisis in a century is vast</w:t>
      </w:r>
      <w:r w:rsidRPr="006F2330">
        <w:rPr>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F2330">
        <w:rPr>
          <w:b/>
          <w:bCs/>
          <w:highlight w:val="green"/>
          <w:u w:val="single"/>
        </w:rPr>
        <w:t>anticipated drops to</w:t>
      </w:r>
      <w:r w:rsidRPr="006F2330">
        <w:rPr>
          <w:b/>
          <w:bCs/>
          <w:u w:val="single"/>
        </w:rPr>
        <w:t xml:space="preserve"> international </w:t>
      </w:r>
      <w:r w:rsidRPr="006F2330">
        <w:rPr>
          <w:b/>
          <w:bCs/>
          <w:highlight w:val="green"/>
          <w:u w:val="single"/>
        </w:rPr>
        <w:t>trade and investment</w:t>
      </w:r>
      <w:r w:rsidRPr="006F2330">
        <w:rPr>
          <w:b/>
          <w:bCs/>
          <w:u w:val="single"/>
        </w:rPr>
        <w:t xml:space="preserve"> flows </w:t>
      </w:r>
      <w:r w:rsidRPr="006F2330">
        <w:rPr>
          <w:b/>
          <w:bCs/>
          <w:highlight w:val="green"/>
          <w:u w:val="single"/>
        </w:rPr>
        <w:t>of</w:t>
      </w:r>
      <w:r w:rsidRPr="006F2330">
        <w:rPr>
          <w:b/>
          <w:bCs/>
          <w:u w:val="single"/>
        </w:rPr>
        <w:t xml:space="preserve"> 30% and </w:t>
      </w:r>
      <w:r w:rsidRPr="006F2330">
        <w:rPr>
          <w:b/>
          <w:bCs/>
          <w:highlight w:val="green"/>
          <w:u w:val="single"/>
        </w:rPr>
        <w:t>40%,</w:t>
      </w:r>
      <w:r w:rsidRPr="006F2330">
        <w:rPr>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F2330">
        <w:rPr>
          <w:u w:val="single"/>
        </w:rPr>
        <w:t xml:space="preserve">Is the future one of </w:t>
      </w:r>
      <w:proofErr w:type="spellStart"/>
      <w:r w:rsidRPr="006F2330">
        <w:rPr>
          <w:u w:val="single"/>
        </w:rPr>
        <w:t>deglobalization</w:t>
      </w:r>
      <w:proofErr w:type="spellEnd"/>
      <w:r w:rsidRPr="006F2330">
        <w:rPr>
          <w:u w:val="single"/>
        </w:rPr>
        <w:t xml:space="preserve">, decoupling, and reshoring of economic activity? </w:t>
      </w:r>
      <w:r w:rsidRPr="006F2330">
        <w:rPr>
          <w:b/>
          <w:bCs/>
          <w:highlight w:val="green"/>
          <w:u w:val="single"/>
        </w:rPr>
        <w:t>The pandemic hit an already wounded multilateral trading system</w:t>
      </w:r>
      <w:r w:rsidRPr="006F2330">
        <w:rPr>
          <w:sz w:val="14"/>
        </w:rPr>
        <w:t xml:space="preserve">. </w:t>
      </w:r>
      <w:r w:rsidRPr="006F2330">
        <w:rPr>
          <w:u w:val="single"/>
        </w:rPr>
        <w:t>The chances that the</w:t>
      </w:r>
      <w:r w:rsidRPr="006F2330">
        <w:rPr>
          <w:sz w:val="14"/>
        </w:rPr>
        <w:t xml:space="preserve"> World Trade Organization (</w:t>
      </w:r>
      <w:r w:rsidRPr="006F2330">
        <w:rPr>
          <w:u w:val="single"/>
        </w:rPr>
        <w:t>WTO) can deliver a multilateral</w:t>
      </w:r>
      <w:r w:rsidRPr="006F2330">
        <w:rPr>
          <w:sz w:val="14"/>
        </w:rPr>
        <w:t xml:space="preserve"> round of trade negotiations to slash tariffs across the board and update the trade and investment rulebook </w:t>
      </w:r>
      <w:r w:rsidRPr="006F2330">
        <w:rPr>
          <w:u w:val="single"/>
        </w:rPr>
        <w:t>are nil.</w:t>
      </w:r>
      <w:r w:rsidRPr="006F2330">
        <w:rPr>
          <w:sz w:val="14"/>
        </w:rPr>
        <w:t xml:space="preserve"> </w:t>
      </w:r>
      <w:proofErr w:type="gramStart"/>
      <w:r w:rsidRPr="006F2330">
        <w:rPr>
          <w:u w:val="single"/>
        </w:rPr>
        <w:t>But</w:t>
      </w:r>
      <w:proofErr w:type="gramEnd"/>
      <w:r w:rsidRPr="006F2330">
        <w:rPr>
          <w:u w:val="single"/>
        </w:rPr>
        <w:t xml:space="preserve"> the WTO has also lost its central role as arbiter of trade disputes</w:t>
      </w:r>
      <w:r w:rsidRPr="006F2330">
        <w:rPr>
          <w:sz w:val="14"/>
        </w:rPr>
        <w:t xml:space="preserve"> among its members. In December 2019, the Appellate Body ceased to function due to the U.S. block of new appointments, citing judicial overreach. </w:t>
      </w:r>
      <w:r w:rsidRPr="006F2330">
        <w:rPr>
          <w:b/>
          <w:bCs/>
          <w:sz w:val="24"/>
          <w:szCs w:val="28"/>
          <w:u w:val="single"/>
        </w:rPr>
        <w:t xml:space="preserve">At a time of rising protectionism, the </w:t>
      </w:r>
      <w:r w:rsidRPr="006F2330">
        <w:rPr>
          <w:b/>
          <w:bCs/>
          <w:sz w:val="24"/>
          <w:szCs w:val="28"/>
          <w:highlight w:val="green"/>
          <w:u w:val="single"/>
        </w:rPr>
        <w:t>erosion of a</w:t>
      </w:r>
      <w:r w:rsidRPr="006F2330">
        <w:rPr>
          <w:b/>
          <w:bCs/>
          <w:sz w:val="24"/>
          <w:szCs w:val="28"/>
          <w:u w:val="single"/>
        </w:rPr>
        <w:t xml:space="preserve"> rules-based </w:t>
      </w:r>
      <w:r w:rsidRPr="006F2330">
        <w:rPr>
          <w:b/>
          <w:bCs/>
          <w:sz w:val="24"/>
          <w:szCs w:val="28"/>
          <w:highlight w:val="green"/>
          <w:u w:val="single"/>
        </w:rPr>
        <w:t>mechanism to adjudicate</w:t>
      </w:r>
      <w:r w:rsidRPr="006F2330">
        <w:rPr>
          <w:b/>
          <w:bCs/>
          <w:sz w:val="24"/>
          <w:szCs w:val="28"/>
          <w:u w:val="single"/>
        </w:rPr>
        <w:t xml:space="preserve"> disputes </w:t>
      </w:r>
      <w:r w:rsidRPr="006F2330">
        <w:rPr>
          <w:b/>
          <w:bCs/>
          <w:sz w:val="24"/>
          <w:szCs w:val="28"/>
          <w:highlight w:val="green"/>
          <w:u w:val="single"/>
        </w:rPr>
        <w:t>bodes ill.</w:t>
      </w:r>
      <w:r w:rsidRPr="006F2330">
        <w:rPr>
          <w:sz w:val="14"/>
        </w:rPr>
        <w:t xml:space="preserve"> </w:t>
      </w:r>
      <w:r w:rsidRPr="006F2330">
        <w:rPr>
          <w:b/>
          <w:bCs/>
          <w:u w:val="single"/>
        </w:rPr>
        <w:t xml:space="preserve">Longstanding challenges to the WTO </w:t>
      </w:r>
      <w:proofErr w:type="gramStart"/>
      <w:r w:rsidRPr="006F2330">
        <w:rPr>
          <w:b/>
          <w:bCs/>
          <w:u w:val="single"/>
        </w:rPr>
        <w:t>have been exacerbated</w:t>
      </w:r>
      <w:proofErr w:type="gramEnd"/>
      <w:r w:rsidRPr="006F2330">
        <w:rPr>
          <w:b/>
          <w:bCs/>
          <w:u w:val="single"/>
        </w:rPr>
        <w:t xml:space="preserve"> by an abdication of leadership from the great powers to ensure its survival</w:t>
      </w:r>
      <w:r w:rsidRPr="006F2330">
        <w:rPr>
          <w:sz w:val="14"/>
        </w:rPr>
        <w:t xml:space="preserve">. China has been the godchild of globalization, leveraging its accession to the WTO to become workshop for the world and a huge domestic market coveted by foreign firms. </w:t>
      </w:r>
      <w:proofErr w:type="gramStart"/>
      <w:r w:rsidRPr="006F2330">
        <w:rPr>
          <w:sz w:val="14"/>
        </w:rPr>
        <w:t>But</w:t>
      </w:r>
      <w:proofErr w:type="gramEnd"/>
      <w:r w:rsidRPr="006F2330">
        <w:rPr>
          <w:sz w:val="14"/>
        </w:rPr>
        <w:t xml:space="preserve">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F2330">
        <w:rPr>
          <w:u w:val="single"/>
        </w:rPr>
        <w:t xml:space="preserve">instead of creating coalitions of like-minded countries to bring about effective multilateral trade governance, it appears determined to further harm </w:t>
      </w:r>
      <w:r w:rsidRPr="006F2330">
        <w:rPr>
          <w:strike/>
          <w:sz w:val="14"/>
        </w:rPr>
        <w:t>cripple</w:t>
      </w:r>
      <w:r w:rsidRPr="006F2330">
        <w:rPr>
          <w:u w:val="single"/>
        </w:rPr>
        <w:t xml:space="preserve"> the international organization.</w:t>
      </w:r>
      <w:r w:rsidRPr="006F2330">
        <w:rPr>
          <w:sz w:val="14"/>
        </w:rPr>
        <w:t xml:space="preserve"> </w:t>
      </w:r>
      <w:proofErr w:type="gramStart"/>
      <w:r w:rsidRPr="006F2330">
        <w:rPr>
          <w:sz w:val="14"/>
        </w:rPr>
        <w:t xml:space="preserve">It has offered no blueprint to fix the dispute settlement mechanism, has abused the national security exemption to raise tariffs against allies, and is gearing up for its most fundamental assault to date on the WTO: a tariff reset through which the </w:t>
      </w:r>
      <w:r w:rsidRPr="006F2330">
        <w:rPr>
          <w:highlight w:val="green"/>
          <w:u w:val="single"/>
        </w:rPr>
        <w:t>U.S. may unilaterally abandon its commitments</w:t>
      </w:r>
      <w:r w:rsidRPr="006F2330">
        <w:rPr>
          <w:sz w:val="14"/>
        </w:rPr>
        <w:t xml:space="preserve"> on bound tariffs and apply larger duties to force other countries to open their markets.</w:t>
      </w:r>
      <w:proofErr w:type="gramEnd"/>
      <w:r w:rsidRPr="006F2330">
        <w:rPr>
          <w:sz w:val="14"/>
        </w:rPr>
        <w:t xml:space="preserve"> </w:t>
      </w:r>
      <w:r w:rsidRPr="006F2330">
        <w:rPr>
          <w:b/>
          <w:bCs/>
          <w:u w:val="single"/>
        </w:rPr>
        <w:t xml:space="preserve">Trade spats as other countries retaliate in kind is a more likely result. </w:t>
      </w:r>
      <w:r w:rsidRPr="006F2330">
        <w:rPr>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t>
      </w:r>
      <w:proofErr w:type="gramStart"/>
      <w:r w:rsidRPr="006F2330">
        <w:rPr>
          <w:sz w:val="14"/>
        </w:rPr>
        <w:t>were quickly rendered</w:t>
      </w:r>
      <w:proofErr w:type="gramEnd"/>
      <w:r w:rsidRPr="006F2330">
        <w:rPr>
          <w:sz w:val="14"/>
        </w:rPr>
        <w:t xml:space="preserve"> unattainable by the severe economic downturn in China due to COVID-19. </w:t>
      </w:r>
      <w:r w:rsidRPr="006F2330">
        <w:rPr>
          <w:u w:val="single"/>
        </w:rPr>
        <w:t>In fighting for the new economic order, setting standards on cutting-edge technologies will be at the forefront</w:t>
      </w:r>
      <w:r w:rsidRPr="006F2330">
        <w:rPr>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F2330">
        <w:rPr>
          <w:u w:val="single"/>
        </w:rPr>
        <w:t>. The pandemic has only exacerbated concerns that weakened companies in strategic sectors are at risk of foreign takeover.</w:t>
      </w:r>
      <w:r w:rsidRPr="006F2330">
        <w:rPr>
          <w:sz w:val="14"/>
        </w:rPr>
        <w:t xml:space="preserve"> </w:t>
      </w:r>
      <w:r w:rsidRPr="006F2330">
        <w:rPr>
          <w:u w:val="single"/>
        </w:rPr>
        <w:t>COVID-19’s impact</w:t>
      </w:r>
      <w:r w:rsidRPr="006F2330">
        <w:rPr>
          <w:sz w:val="14"/>
        </w:rPr>
        <w:t xml:space="preserve"> on the international trading system </w:t>
      </w:r>
      <w:r w:rsidRPr="006F2330">
        <w:rPr>
          <w:u w:val="single"/>
        </w:rPr>
        <w:t>is twofold. It has reinforced existing</w:t>
      </w:r>
      <w:r w:rsidRPr="006F2330">
        <w:rPr>
          <w:sz w:val="14"/>
        </w:rPr>
        <w:t xml:space="preserve"> </w:t>
      </w:r>
      <w:r w:rsidRPr="006F2330">
        <w:rPr>
          <w:u w:val="single"/>
        </w:rPr>
        <w:t>trends</w:t>
      </w:r>
      <w:r w:rsidRPr="006F2330">
        <w:rPr>
          <w:sz w:val="14"/>
        </w:rPr>
        <w:t xml:space="preserve"> </w:t>
      </w:r>
      <w:r w:rsidRPr="006F2330">
        <w:rPr>
          <w:u w:val="single"/>
        </w:rPr>
        <w:t>such as the deceleration</w:t>
      </w:r>
      <w:r w:rsidRPr="006F2330">
        <w:rPr>
          <w:sz w:val="14"/>
        </w:rPr>
        <w:t xml:space="preserve"> and now drop in the volume </w:t>
      </w:r>
      <w:r w:rsidRPr="006F2330">
        <w:rPr>
          <w:u w:val="single"/>
        </w:rPr>
        <w:t>of international trade</w:t>
      </w:r>
      <w:r w:rsidRPr="006F2330">
        <w:rPr>
          <w:sz w:val="14"/>
        </w:rPr>
        <w:t xml:space="preserve">, the rise of economic security as governments expand their toolkit to restrict trade and investment flows, and it has laid bare the fallout in U.S.-China relations. </w:t>
      </w:r>
      <w:proofErr w:type="gramStart"/>
      <w:r w:rsidRPr="006F2330">
        <w:rPr>
          <w:u w:val="single"/>
        </w:rPr>
        <w:t>But</w:t>
      </w:r>
      <w:proofErr w:type="gramEnd"/>
      <w:r w:rsidRPr="006F2330">
        <w:rPr>
          <w:u w:val="single"/>
        </w:rPr>
        <w:t xml:space="preserve"> the pandemic also brought new challenges </w:t>
      </w:r>
      <w:r w:rsidRPr="006F2330">
        <w:rPr>
          <w:sz w:val="14"/>
        </w:rPr>
        <w:t xml:space="preserve">that exposed the extent </w:t>
      </w:r>
      <w:r w:rsidRPr="006F2330">
        <w:rPr>
          <w:u w:val="single"/>
        </w:rPr>
        <w:t>to which trade cooperation is in short supply</w:t>
      </w:r>
      <w:r w:rsidRPr="006F2330">
        <w:rPr>
          <w:sz w:val="14"/>
        </w:rPr>
        <w:t xml:space="preserve">. </w:t>
      </w:r>
      <w:r w:rsidRPr="006F2330">
        <w:rPr>
          <w:highlight w:val="green"/>
          <w:u w:val="single"/>
        </w:rPr>
        <w:t>Export protectionism has risen</w:t>
      </w:r>
      <w:r w:rsidRPr="006F2330">
        <w:rPr>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6F2330">
        <w:rPr>
          <w:b/>
          <w:bCs/>
          <w:u w:val="single"/>
        </w:rPr>
        <w:t xml:space="preserve">The blow comes at a time </w:t>
      </w:r>
      <w:r w:rsidRPr="006F2330">
        <w:rPr>
          <w:b/>
          <w:bCs/>
          <w:highlight w:val="green"/>
          <w:u w:val="single"/>
        </w:rPr>
        <w:t>when the WTO is adrift</w:t>
      </w:r>
      <w:r w:rsidRPr="006F2330">
        <w:rPr>
          <w:b/>
          <w:bCs/>
          <w:u w:val="single"/>
        </w:rPr>
        <w:t xml:space="preserve"> </w:t>
      </w:r>
      <w:r w:rsidRPr="006F2330">
        <w:rPr>
          <w:sz w:val="14"/>
        </w:rPr>
        <w:t xml:space="preserve">with the decision of Director General Roberto </w:t>
      </w:r>
      <w:proofErr w:type="spellStart"/>
      <w:r w:rsidRPr="006F2330">
        <w:rPr>
          <w:sz w:val="14"/>
        </w:rPr>
        <w:t>Azevedo</w:t>
      </w:r>
      <w:proofErr w:type="spellEnd"/>
      <w:r w:rsidRPr="006F2330">
        <w:rPr>
          <w:sz w:val="14"/>
        </w:rPr>
        <w:t xml:space="preserve"> to step down early, opening the search for new leadership in a climate of divisiveness. Graph detailing the number of countries that imposed export restrictions on various categories of medical supplies and devices in response to the coronavirus pandemic. </w:t>
      </w:r>
      <w:r w:rsidRPr="006F2330">
        <w:rPr>
          <w:u w:val="single"/>
        </w:rPr>
        <w:t>Are we on the eve of a renationalized world economy?</w:t>
      </w:r>
      <w:r w:rsidRPr="006F2330">
        <w:rPr>
          <w:sz w:val="14"/>
        </w:rPr>
        <w:t xml:space="preserve"> </w:t>
      </w:r>
      <w:proofErr w:type="gramStart"/>
      <w:r w:rsidRPr="006F2330">
        <w:rPr>
          <w:sz w:val="14"/>
        </w:rPr>
        <w:t>That is the aspiration of several American and European public officials who fault extended global supply chains and overdependence on China for the current mishaps in tackling the pandemic.</w:t>
      </w:r>
      <w:proofErr w:type="gramEnd"/>
      <w:r w:rsidRPr="006F2330">
        <w:rPr>
          <w:sz w:val="14"/>
        </w:rPr>
        <w:t xml:space="preserve"> </w:t>
      </w:r>
      <w:proofErr w:type="gramStart"/>
      <w:r w:rsidRPr="006F2330">
        <w:rPr>
          <w:u w:val="single"/>
        </w:rPr>
        <w:t>But</w:t>
      </w:r>
      <w:proofErr w:type="gramEnd"/>
      <w:r w:rsidRPr="006F2330">
        <w:rPr>
          <w:u w:val="single"/>
        </w:rPr>
        <w:t xml:space="preserve"> the view that economic nationalism and reshoring of manufacturing is a fail-safe path to security and prosperity is wrong.</w:t>
      </w:r>
      <w:r w:rsidRPr="006F2330">
        <w:rPr>
          <w:sz w:val="14"/>
        </w:rPr>
        <w:t xml:space="preserve"> For one, it skirts the responsibility of governments </w:t>
      </w:r>
      <w:proofErr w:type="gramStart"/>
      <w:r w:rsidRPr="006F2330">
        <w:rPr>
          <w:sz w:val="14"/>
        </w:rPr>
        <w:t>to properly stockpile</w:t>
      </w:r>
      <w:proofErr w:type="gramEnd"/>
      <w:r w:rsidRPr="006F2330">
        <w:rPr>
          <w:sz w:val="14"/>
        </w:rPr>
        <w:t xml:space="preserve"> essential medical supplies. Furthermore, </w:t>
      </w:r>
      <w:r w:rsidRPr="006F2330">
        <w:rPr>
          <w:u w:val="single"/>
        </w:rPr>
        <w:t xml:space="preserve">the </w:t>
      </w:r>
      <w:r w:rsidRPr="006F2330">
        <w:rPr>
          <w:highlight w:val="green"/>
          <w:u w:val="single"/>
        </w:rPr>
        <w:t>export curbs will be counterproductive</w:t>
      </w:r>
      <w:r w:rsidRPr="006F2330">
        <w:rPr>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w:t>
      </w:r>
      <w:proofErr w:type="gramStart"/>
      <w:r w:rsidRPr="006F2330">
        <w:rPr>
          <w:sz w:val="14"/>
        </w:rPr>
        <w:t>should be understood</w:t>
      </w:r>
      <w:proofErr w:type="gramEnd"/>
      <w:r w:rsidRPr="006F2330">
        <w:rPr>
          <w:sz w:val="14"/>
        </w:rPr>
        <w:t xml:space="preserve"> as risk management, not decoupling. When international companies map out their business strategies, they must factor in heightened risks – protectionism, national security controls, and economic lockdowns. </w:t>
      </w:r>
      <w:r w:rsidRPr="006F2330">
        <w:rPr>
          <w:b/>
          <w:bCs/>
          <w:u w:val="single"/>
        </w:rPr>
        <w:t xml:space="preserve">Hence, </w:t>
      </w:r>
      <w:r w:rsidRPr="006F2330">
        <w:rPr>
          <w:b/>
          <w:bCs/>
          <w:highlight w:val="green"/>
          <w:u w:val="single"/>
        </w:rPr>
        <w:t>efforts</w:t>
      </w:r>
      <w:r w:rsidRPr="006F2330">
        <w:rPr>
          <w:b/>
          <w:bCs/>
          <w:u w:val="single"/>
        </w:rPr>
        <w:t xml:space="preserve"> by middle powers </w:t>
      </w:r>
      <w:r w:rsidRPr="006F2330">
        <w:rPr>
          <w:b/>
          <w:bCs/>
          <w:highlight w:val="green"/>
          <w:u w:val="single"/>
        </w:rPr>
        <w:t>to offer</w:t>
      </w:r>
      <w:r w:rsidRPr="006F2330">
        <w:rPr>
          <w:b/>
          <w:bCs/>
          <w:u w:val="single"/>
        </w:rPr>
        <w:t xml:space="preserve"> an interim </w:t>
      </w:r>
      <w:r w:rsidRPr="006F2330">
        <w:rPr>
          <w:b/>
          <w:bCs/>
          <w:highlight w:val="green"/>
          <w:u w:val="single"/>
        </w:rPr>
        <w:t>arbitration mechanism at the WTO</w:t>
      </w:r>
      <w:r w:rsidRPr="006F2330">
        <w:rPr>
          <w:sz w:val="14"/>
        </w:rPr>
        <w:t xml:space="preserve"> to handle trade disputes and to commit to maintaining open supply chains in essential medical goods </w:t>
      </w:r>
      <w:r w:rsidRPr="006F2330">
        <w:rPr>
          <w:b/>
          <w:bCs/>
          <w:highlight w:val="green"/>
          <w:u w:val="single"/>
        </w:rPr>
        <w:t>are the right antidote to rising economic nationalism</w:t>
      </w:r>
      <w:r w:rsidRPr="006F2330">
        <w:rPr>
          <w:sz w:val="14"/>
        </w:rPr>
        <w:t xml:space="preserve">. </w:t>
      </w:r>
      <w:proofErr w:type="gramStart"/>
      <w:r w:rsidRPr="006F2330">
        <w:rPr>
          <w:sz w:val="14"/>
        </w:rPr>
        <w:t>As a staunch supporter of rules-based trade and with its decision to forego export protectionism in the current crisis,</w:t>
      </w:r>
      <w:proofErr w:type="gramEnd"/>
      <w:r w:rsidRPr="006F2330">
        <w:rPr>
          <w:sz w:val="14"/>
        </w:rPr>
        <w:t xml:space="preserve"> </w:t>
      </w:r>
      <w:proofErr w:type="gramStart"/>
      <w:r w:rsidRPr="006F2330">
        <w:rPr>
          <w:sz w:val="14"/>
        </w:rPr>
        <w:t>Japan</w:t>
      </w:r>
      <w:proofErr w:type="gramEnd"/>
      <w:r w:rsidRPr="006F2330">
        <w:rPr>
          <w:sz w:val="14"/>
        </w:rPr>
        <w:t xml:space="preserve"> has much to contribute to these efforts.</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Trade solves great power competition – regionalism causes militarized crises.</w:t>
      </w:r>
    </w:p>
    <w:p w:rsidR="00DC43C2" w:rsidRPr="006F2330" w:rsidRDefault="00DC43C2" w:rsidP="00DC43C2">
      <w:r w:rsidRPr="006F2330">
        <w:rPr>
          <w:b/>
          <w:bCs/>
          <w:sz w:val="26"/>
        </w:rPr>
        <w:t>Lake 18</w:t>
      </w:r>
      <w:r w:rsidRPr="006F2330">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6F2330">
          <w:t>https://papers.ssrn.com/sol3/papers.cfm?abstract_id=3171196/</w:t>
        </w:r>
      </w:hyperlink>
      <w:r w:rsidRPr="006F2330">
        <w:t>] TDI</w:t>
      </w:r>
    </w:p>
    <w:p w:rsidR="00DC43C2" w:rsidRPr="006F2330" w:rsidRDefault="00DC43C2" w:rsidP="00DC43C2">
      <w:pPr>
        <w:rPr>
          <w:sz w:val="16"/>
        </w:rPr>
      </w:pPr>
      <w:r w:rsidRPr="006F2330">
        <w:rPr>
          <w:sz w:val="16"/>
        </w:rPr>
        <w:t xml:space="preserve">I develop two central arguments. First, </w:t>
      </w:r>
      <w:r w:rsidRPr="006F2330">
        <w:rPr>
          <w:b/>
          <w:iCs/>
          <w:u w:val="single"/>
        </w:rPr>
        <w:t xml:space="preserve">historically, </w:t>
      </w:r>
      <w:r w:rsidRPr="006F2330">
        <w:rPr>
          <w:b/>
          <w:iCs/>
          <w:highlight w:val="green"/>
          <w:u w:val="single"/>
        </w:rPr>
        <w:t>great power competition</w:t>
      </w:r>
      <w:r w:rsidRPr="006F2330">
        <w:rPr>
          <w:b/>
          <w:iCs/>
          <w:u w:val="single"/>
        </w:rPr>
        <w:t xml:space="preserve"> </w:t>
      </w:r>
      <w:proofErr w:type="gramStart"/>
      <w:r w:rsidRPr="006F2330">
        <w:rPr>
          <w:b/>
          <w:iCs/>
          <w:u w:val="single"/>
        </w:rPr>
        <w:t xml:space="preserve">has been </w:t>
      </w:r>
      <w:r w:rsidRPr="006F2330">
        <w:rPr>
          <w:b/>
          <w:iCs/>
          <w:highlight w:val="green"/>
          <w:u w:val="single"/>
        </w:rPr>
        <w:t>driven</w:t>
      </w:r>
      <w:proofErr w:type="gramEnd"/>
      <w:r w:rsidRPr="006F2330">
        <w:rPr>
          <w:b/>
          <w:iCs/>
          <w:u w:val="single"/>
        </w:rPr>
        <w:t xml:space="preserve"> primarily </w:t>
      </w:r>
      <w:r w:rsidRPr="006F2330">
        <w:rPr>
          <w:b/>
          <w:iCs/>
          <w:highlight w:val="green"/>
          <w:u w:val="single"/>
        </w:rPr>
        <w:t>by</w:t>
      </w:r>
      <w:r w:rsidRPr="006F2330">
        <w:rPr>
          <w:b/>
          <w:iCs/>
          <w:u w:val="single"/>
        </w:rPr>
        <w:t xml:space="preserve"> exclusion or </w:t>
      </w:r>
      <w:r w:rsidRPr="006F2330">
        <w:rPr>
          <w:b/>
          <w:iCs/>
          <w:highlight w:val="green"/>
          <w:u w:val="single"/>
        </w:rPr>
        <w:t>fears of exclusion from</w:t>
      </w:r>
      <w:r w:rsidRPr="006F2330">
        <w:rPr>
          <w:b/>
          <w:iCs/>
          <w:u w:val="single"/>
        </w:rPr>
        <w:t xml:space="preserve"> each power’s </w:t>
      </w:r>
      <w:r w:rsidRPr="006F2330">
        <w:rPr>
          <w:b/>
          <w:iCs/>
          <w:highlight w:val="green"/>
          <w:u w:val="single"/>
        </w:rPr>
        <w:t>international economic zone</w:t>
      </w:r>
      <w:r w:rsidRPr="006F2330">
        <w:rPr>
          <w:b/>
          <w:iCs/>
          <w:u w:val="single"/>
        </w:rPr>
        <w:t>,</w:t>
      </w:r>
      <w:r w:rsidRPr="006F2330">
        <w:rPr>
          <w:sz w:val="16"/>
        </w:rPr>
        <w:t xml:space="preserve"> including its domestic market. Great powers in the past have often used their international influence to build zones in which subordinate polities – whether these be colonies or simply states within a sphere of influence – </w:t>
      </w:r>
      <w:proofErr w:type="gramStart"/>
      <w:r w:rsidRPr="006F2330">
        <w:rPr>
          <w:sz w:val="16"/>
        </w:rPr>
        <w:t>are integrated</w:t>
      </w:r>
      <w:proofErr w:type="gramEnd"/>
      <w:r w:rsidRPr="006F2330">
        <w:rPr>
          <w:sz w:val="16"/>
        </w:rPr>
        <w:t xml:space="preserve"> into their economies. These economic zones, in turn, are typically biased in favor of the great power’s firms and investors, with the effect of excluding (in whole or part) the economic agents of other great powers. These </w:t>
      </w:r>
      <w:r w:rsidRPr="006F2330">
        <w:rPr>
          <w:u w:val="single"/>
        </w:rPr>
        <w:t>other great powers</w:t>
      </w:r>
      <w:r w:rsidRPr="006F2330">
        <w:rPr>
          <w:sz w:val="16"/>
        </w:rPr>
        <w:t xml:space="preserve">, in response, </w:t>
      </w:r>
      <w:r w:rsidRPr="006F2330">
        <w:rPr>
          <w:u w:val="single"/>
        </w:rPr>
        <w:t>are</w:t>
      </w:r>
      <w:r w:rsidRPr="006F2330">
        <w:rPr>
          <w:sz w:val="16"/>
        </w:rPr>
        <w:t xml:space="preserve"> then </w:t>
      </w:r>
      <w:r w:rsidRPr="006F2330">
        <w:rPr>
          <w:u w:val="single"/>
        </w:rPr>
        <w:t>compelled to develop or expand their own exclusive economic zones.</w:t>
      </w:r>
      <w:r w:rsidRPr="006F2330">
        <w:rPr>
          <w:sz w:val="16"/>
        </w:rPr>
        <w:t xml:space="preserve"> </w:t>
      </w:r>
      <w:r w:rsidRPr="006F2330">
        <w:rPr>
          <w:b/>
          <w:iCs/>
          <w:u w:val="single"/>
        </w:rPr>
        <w:t xml:space="preserve">The </w:t>
      </w:r>
      <w:r w:rsidRPr="006F2330">
        <w:rPr>
          <w:b/>
          <w:iCs/>
          <w:highlight w:val="green"/>
          <w:u w:val="single"/>
        </w:rPr>
        <w:t>“race” for economic privilege</w:t>
      </w:r>
      <w:r w:rsidRPr="006F2330">
        <w:rPr>
          <w:b/>
          <w:iCs/>
          <w:u w:val="single"/>
        </w:rPr>
        <w:t xml:space="preserve"> can quickly </w:t>
      </w:r>
      <w:r w:rsidRPr="006F2330">
        <w:rPr>
          <w:b/>
          <w:iCs/>
          <w:highlight w:val="green"/>
          <w:u w:val="single"/>
        </w:rPr>
        <w:t>divide the world</w:t>
      </w:r>
      <w:r w:rsidRPr="006F2330">
        <w:rPr>
          <w:b/>
          <w:iCs/>
          <w:u w:val="single"/>
        </w:rPr>
        <w:t xml:space="preserve"> up </w:t>
      </w:r>
      <w:r w:rsidRPr="006F2330">
        <w:rPr>
          <w:b/>
          <w:iCs/>
          <w:highlight w:val="green"/>
          <w:u w:val="single"/>
        </w:rPr>
        <w:t>into</w:t>
      </w:r>
      <w:r w:rsidRPr="006F2330">
        <w:rPr>
          <w:b/>
          <w:iCs/>
          <w:u w:val="single"/>
        </w:rPr>
        <w:t xml:space="preserve"> economic </w:t>
      </w:r>
      <w:r w:rsidRPr="006F2330">
        <w:rPr>
          <w:b/>
          <w:iCs/>
          <w:highlight w:val="green"/>
          <w:u w:val="single"/>
        </w:rPr>
        <w:t>blocs</w:t>
      </w:r>
      <w:r w:rsidRPr="006F2330">
        <w:rPr>
          <w:b/>
          <w:iCs/>
          <w:u w:val="single"/>
        </w:rPr>
        <w:t xml:space="preserve">. </w:t>
      </w:r>
      <w:r w:rsidRPr="006F2330">
        <w:rPr>
          <w:sz w:val="16"/>
        </w:rPr>
        <w:t xml:space="preserve">Like the security dilemma, </w:t>
      </w:r>
      <w:r w:rsidRPr="006F2330">
        <w:rPr>
          <w:u w:val="single"/>
        </w:rPr>
        <w:t xml:space="preserve">great powers need not actually exclude one another from their zones; </w:t>
      </w:r>
      <w:r w:rsidRPr="006F2330">
        <w:rPr>
          <w:b/>
          <w:iCs/>
          <w:u w:val="single"/>
        </w:rPr>
        <w:t xml:space="preserve">the fear of exclusion alone is enough to ignite the process of division. </w:t>
      </w:r>
      <w:r w:rsidRPr="006F2330">
        <w:rPr>
          <w:highlight w:val="green"/>
          <w:u w:val="single"/>
        </w:rPr>
        <w:t>The race</w:t>
      </w:r>
      <w:r w:rsidRPr="006F2330">
        <w:rPr>
          <w:u w:val="single"/>
        </w:rPr>
        <w:t xml:space="preserve"> for privilege then </w:t>
      </w:r>
      <w:r w:rsidRPr="006F2330">
        <w:rPr>
          <w:highlight w:val="green"/>
          <w:u w:val="single"/>
        </w:rPr>
        <w:t>draws</w:t>
      </w:r>
      <w:r w:rsidRPr="006F2330">
        <w:rPr>
          <w:u w:val="single"/>
        </w:rPr>
        <w:t xml:space="preserve"> great powers into over-expanding into unprofitable regions and, more important, </w:t>
      </w:r>
      <w:r w:rsidRPr="006F2330">
        <w:rPr>
          <w:b/>
          <w:iCs/>
          <w:highlight w:val="green"/>
          <w:u w:val="single"/>
        </w:rPr>
        <w:t>militarized competition</w:t>
      </w:r>
      <w:r w:rsidRPr="006F2330">
        <w:rPr>
          <w:highlight w:val="green"/>
          <w:u w:val="single"/>
        </w:rPr>
        <w:t xml:space="preserve">. </w:t>
      </w:r>
      <w:r w:rsidRPr="006F2330">
        <w:rPr>
          <w:b/>
          <w:iCs/>
          <w:highlight w:val="green"/>
          <w:u w:val="single"/>
        </w:rPr>
        <w:t xml:space="preserve">Economic and military competition </w:t>
      </w:r>
      <w:proofErr w:type="gramStart"/>
      <w:r w:rsidRPr="006F2330">
        <w:rPr>
          <w:b/>
          <w:iCs/>
          <w:highlight w:val="green"/>
          <w:u w:val="single"/>
        </w:rPr>
        <w:t>are thus linked</w:t>
      </w:r>
      <w:proofErr w:type="gramEnd"/>
      <w:r w:rsidRPr="006F2330">
        <w:rPr>
          <w:b/>
          <w:iCs/>
          <w:highlight w:val="green"/>
          <w:u w:val="single"/>
        </w:rPr>
        <w:t>, with the former</w:t>
      </w:r>
      <w:r w:rsidRPr="006F2330">
        <w:rPr>
          <w:b/>
          <w:iCs/>
          <w:u w:val="single"/>
        </w:rPr>
        <w:t xml:space="preserve"> usually </w:t>
      </w:r>
      <w:r w:rsidRPr="006F2330">
        <w:rPr>
          <w:b/>
          <w:iCs/>
          <w:highlight w:val="green"/>
          <w:u w:val="single"/>
        </w:rPr>
        <w:t>driving the latter</w:t>
      </w:r>
      <w:r w:rsidRPr="006F2330">
        <w:rPr>
          <w:b/>
          <w:iCs/>
          <w:u w:val="single"/>
        </w:rPr>
        <w:t>.</w:t>
      </w:r>
      <w:r w:rsidRPr="006F2330">
        <w:rPr>
          <w:sz w:val="16"/>
        </w:rPr>
        <w:t xml:space="preserve"> </w:t>
      </w:r>
      <w:r w:rsidRPr="006F2330">
        <w:rPr>
          <w:u w:val="single"/>
        </w:rPr>
        <w:t xml:space="preserve">The most significant military crises </w:t>
      </w:r>
      <w:proofErr w:type="gramStart"/>
      <w:r w:rsidRPr="006F2330">
        <w:rPr>
          <w:u w:val="single"/>
        </w:rPr>
        <w:t xml:space="preserve">have, </w:t>
      </w:r>
      <w:r w:rsidRPr="006F2330">
        <w:rPr>
          <w:sz w:val="16"/>
        </w:rPr>
        <w:t xml:space="preserve">historically, </w:t>
      </w:r>
      <w:r w:rsidRPr="006F2330">
        <w:rPr>
          <w:u w:val="single"/>
        </w:rPr>
        <w:t>been</w:t>
      </w:r>
      <w:proofErr w:type="gramEnd"/>
      <w:r w:rsidRPr="006F2330">
        <w:rPr>
          <w:u w:val="single"/>
        </w:rPr>
        <w:t xml:space="preserve"> over where to draw the boundaries between economic zones and subsequent challenges to those boundaries</w:t>
      </w:r>
      <w:r w:rsidRPr="006F2330">
        <w:rPr>
          <w:sz w:val="16"/>
        </w:rPr>
        <w:t xml:space="preserve">. </w:t>
      </w:r>
      <w:r w:rsidRPr="006F2330">
        <w:rPr>
          <w:b/>
          <w:iCs/>
          <w:u w:val="single"/>
        </w:rPr>
        <w:t>Economic closure and fear of closure have been consistent sources of great power conflict</w:t>
      </w:r>
      <w:r w:rsidRPr="006F2330">
        <w:rPr>
          <w:sz w:val="16"/>
        </w:rPr>
        <w:t xml:space="preserve"> in the past – and possibly will be in the future.</w:t>
      </w:r>
      <w:r w:rsidRPr="006F2330">
        <w:rPr>
          <w:sz w:val="8"/>
          <w:szCs w:val="8"/>
        </w:rPr>
        <w:t xml:space="preserve"> The major exception to this trend was the peaceful transfer of dominance in Latin America from Britain to the United States in the late nineteenth century. This suggests that economic closure and great power competition is </w:t>
      </w:r>
      <w:proofErr w:type="gramStart"/>
      <w:r w:rsidRPr="006F2330">
        <w:rPr>
          <w:sz w:val="8"/>
          <w:szCs w:val="8"/>
        </w:rPr>
        <w:t>not inevitable</w:t>
      </w:r>
      <w:proofErr w:type="gramEnd"/>
      <w:r w:rsidRPr="006F2330">
        <w:rPr>
          <w:sz w:val="8"/>
          <w:szCs w:val="8"/>
        </w:rPr>
        <w:t xml:space="preserve">, but a choice of the great powers themselves. Second, this international </w:t>
      </w:r>
      <w:proofErr w:type="gramStart"/>
      <w:r w:rsidRPr="006F2330">
        <w:rPr>
          <w:sz w:val="8"/>
          <w:szCs w:val="8"/>
        </w:rPr>
        <w:t>competition is driven, in turn, by domestic, rent-seeking groups and their economic interests</w:t>
      </w:r>
      <w:proofErr w:type="gramEnd"/>
      <w:r w:rsidRPr="006F2330">
        <w:rPr>
          <w:sz w:val="8"/>
          <w:szCs w:val="8"/>
        </w:rPr>
        <w:t xml:space="preserve">. In all countries, scarce factors of production, import competing sectors, and </w:t>
      </w:r>
      <w:proofErr w:type="gramStart"/>
      <w:r w:rsidRPr="006F2330">
        <w:rPr>
          <w:sz w:val="8"/>
          <w:szCs w:val="8"/>
        </w:rPr>
        <w:t>domestically-oriented</w:t>
      </w:r>
      <w:proofErr w:type="gramEnd"/>
      <w:r w:rsidRPr="006F2330">
        <w:rPr>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proofErr w:type="gramStart"/>
      <w:r w:rsidRPr="006F2330">
        <w:rPr>
          <w:sz w:val="8"/>
          <w:szCs w:val="8"/>
        </w:rPr>
        <w:t>Yet</w:t>
      </w:r>
      <w:proofErr w:type="gramEnd"/>
      <w:r w:rsidRPr="006F2330">
        <w:rPr>
          <w:sz w:val="8"/>
          <w:szCs w:val="8"/>
        </w:rPr>
        <w:t xml:space="preserve">, as the recent return to economic nationalism of the Trump administration suggests, protectionism often wins out. </w:t>
      </w:r>
      <w:proofErr w:type="gramStart"/>
      <w:r w:rsidRPr="006F2330">
        <w:rPr>
          <w:sz w:val="8"/>
          <w:szCs w:val="8"/>
        </w:rPr>
        <w:t>Rent-seeking</w:t>
      </w:r>
      <w:proofErr w:type="gramEnd"/>
      <w:r w:rsidRPr="006F2330">
        <w:rPr>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w:t>
      </w:r>
      <w:proofErr w:type="gramStart"/>
      <w:r w:rsidRPr="006F2330">
        <w:rPr>
          <w:sz w:val="8"/>
          <w:szCs w:val="8"/>
        </w:rPr>
        <w:t>than</w:t>
      </w:r>
      <w:proofErr w:type="gramEnd"/>
      <w:r w:rsidRPr="006F2330">
        <w:rPr>
          <w:sz w:val="8"/>
          <w:szCs w:val="8"/>
        </w:rPr>
        <w:t xml:space="preserve"> the majority of great powers before it. But, given the expansive role of the state in the Chinese economy, especially its backing of outward foreign investments by its state-owned enterprises (SOEs), and the close ties between business elites and its authoritarian political </w:t>
      </w:r>
      <w:proofErr w:type="gramStart"/>
      <w:r w:rsidRPr="006F2330">
        <w:rPr>
          <w:sz w:val="8"/>
          <w:szCs w:val="8"/>
        </w:rPr>
        <w:t>leaders, however,</w:t>
      </w:r>
      <w:proofErr w:type="gramEnd"/>
      <w:r w:rsidRPr="006F2330">
        <w:rPr>
          <w:sz w:val="8"/>
          <w:szCs w:val="8"/>
        </w:rPr>
        <w:t xml:space="preserve">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w:t>
      </w:r>
      <w:proofErr w:type="gramStart"/>
      <w:r w:rsidRPr="006F2330">
        <w:rPr>
          <w:sz w:val="8"/>
          <w:szCs w:val="8"/>
        </w:rPr>
        <w:t>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w:t>
      </w:r>
      <w:proofErr w:type="gramEnd"/>
      <w:r w:rsidRPr="006F2330">
        <w:rPr>
          <w:sz w:val="8"/>
          <w:szCs w:val="8"/>
        </w:rPr>
        <w:t xml:space="preserve">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w:t>
      </w:r>
      <w:proofErr w:type="gramStart"/>
      <w:r w:rsidRPr="006F2330">
        <w:rPr>
          <w:sz w:val="8"/>
          <w:szCs w:val="8"/>
        </w:rPr>
        <w:t>11</w:t>
      </w:r>
      <w:proofErr w:type="gramEnd"/>
      <w:r w:rsidRPr="006F2330">
        <w:rPr>
          <w:sz w:val="8"/>
          <w:szCs w:val="8"/>
        </w:rPr>
        <w:t xml:space="preserve"> Implicitly targeting China, these protectionist moves by the administration risk creating preferential trading blocs not seen since the 1930s. He has also now proposed punitive tariffs on over $60 </w:t>
      </w:r>
      <w:proofErr w:type="spellStart"/>
      <w:r w:rsidRPr="006F2330">
        <w:rPr>
          <w:sz w:val="8"/>
          <w:szCs w:val="8"/>
        </w:rPr>
        <w:t>billions</w:t>
      </w:r>
      <w:proofErr w:type="spellEnd"/>
      <w:r w:rsidRPr="006F2330">
        <w:rPr>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w:t>
      </w:r>
      <w:proofErr w:type="gramStart"/>
      <w:r w:rsidRPr="006F2330">
        <w:rPr>
          <w:sz w:val="8"/>
          <w:szCs w:val="8"/>
        </w:rPr>
        <w:t>not unreasonable</w:t>
      </w:r>
      <w:proofErr w:type="gramEnd"/>
      <w:r w:rsidRPr="006F2330">
        <w:rPr>
          <w:sz w:val="8"/>
          <w:szCs w:val="8"/>
        </w:rPr>
        <w:t xml:space="preserve">. </w:t>
      </w:r>
      <w:r w:rsidRPr="006F2330">
        <w:rPr>
          <w:u w:val="single"/>
        </w:rPr>
        <w:t xml:space="preserve">If so, great power competition could break out in the twenty-first century not because of bipolarity or any inevitable tendency toward conflict, </w:t>
      </w:r>
      <w:r w:rsidRPr="006F2330">
        <w:rPr>
          <w:b/>
          <w:iCs/>
          <w:u w:val="single"/>
        </w:rPr>
        <w:t>but because neither great power can control its own protectionist forces</w:t>
      </w:r>
      <w:r w:rsidRPr="006F2330">
        <w:rPr>
          <w:sz w:val="16"/>
        </w:rPr>
        <w:t xml:space="preserve"> nor signal to the other that it would not exclude it from its economic zone</w:t>
      </w:r>
      <w:r w:rsidRPr="006F2330">
        <w:rPr>
          <w:b/>
          <w:iCs/>
          <w:u w:val="single"/>
        </w:rPr>
        <w:t xml:space="preserve">. The British-U.S. case, again, suggests that </w:t>
      </w:r>
      <w:r w:rsidRPr="006F2330">
        <w:rPr>
          <w:b/>
          <w:iCs/>
          <w:highlight w:val="green"/>
          <w:u w:val="single"/>
        </w:rPr>
        <w:t xml:space="preserve">exclusion and competition are </w:t>
      </w:r>
      <w:proofErr w:type="gramStart"/>
      <w:r w:rsidRPr="006F2330">
        <w:rPr>
          <w:b/>
          <w:iCs/>
          <w:highlight w:val="green"/>
          <w:u w:val="single"/>
        </w:rPr>
        <w:t>not inevitable</w:t>
      </w:r>
      <w:proofErr w:type="gramEnd"/>
      <w:r w:rsidRPr="006F2330">
        <w:rPr>
          <w:b/>
          <w:iCs/>
          <w:u w:val="single"/>
        </w:rPr>
        <w:t xml:space="preserve">, </w:t>
      </w:r>
      <w:r w:rsidRPr="006F2330">
        <w:rPr>
          <w:b/>
          <w:iCs/>
          <w:highlight w:val="green"/>
          <w:u w:val="single"/>
        </w:rPr>
        <w:t>but</w:t>
      </w:r>
      <w:r w:rsidRPr="006F2330">
        <w:rPr>
          <w:b/>
          <w:iCs/>
          <w:u w:val="single"/>
        </w:rPr>
        <w:t xml:space="preserve"> the current </w:t>
      </w:r>
      <w:r w:rsidRPr="006F2330">
        <w:rPr>
          <w:b/>
          <w:iCs/>
          <w:highlight w:val="green"/>
          <w:u w:val="single"/>
        </w:rPr>
        <w:t>danger</w:t>
      </w:r>
      <w:r w:rsidRPr="006F2330">
        <w:rPr>
          <w:b/>
          <w:iCs/>
          <w:u w:val="single"/>
        </w:rPr>
        <w:t xml:space="preserve"> of economic closure </w:t>
      </w:r>
      <w:r w:rsidRPr="006F2330">
        <w:rPr>
          <w:b/>
          <w:iCs/>
          <w:highlight w:val="green"/>
          <w:u w:val="single"/>
        </w:rPr>
        <w:t>is real and increasing</w:t>
      </w:r>
      <w:r w:rsidRPr="006F2330">
        <w:rPr>
          <w:b/>
          <w:iCs/>
          <w:u w:val="single"/>
        </w:rPr>
        <w:t xml:space="preserve">. </w:t>
      </w:r>
      <w:r w:rsidRPr="006F2330">
        <w:rPr>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w:t>
      </w:r>
      <w:proofErr w:type="gramStart"/>
      <w:r w:rsidRPr="006F2330">
        <w:rPr>
          <w:sz w:val="16"/>
        </w:rPr>
        <w:t>is divided</w:t>
      </w:r>
      <w:proofErr w:type="gramEnd"/>
      <w:r w:rsidRPr="006F2330">
        <w:rPr>
          <w:sz w:val="16"/>
        </w:rPr>
        <w:t xml:space="preserve">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w:t>
      </w:r>
      <w:proofErr w:type="gramStart"/>
      <w:r w:rsidRPr="006F2330">
        <w:rPr>
          <w:sz w:val="16"/>
        </w:rPr>
        <w:t>may be mitigated</w:t>
      </w:r>
      <w:proofErr w:type="gramEnd"/>
      <w:r w:rsidRPr="006F2330">
        <w:rPr>
          <w:sz w:val="16"/>
        </w:rPr>
        <w:t xml:space="preserve">.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w:t>
      </w:r>
      <w:proofErr w:type="gramStart"/>
      <w:r w:rsidRPr="006F2330">
        <w:rPr>
          <w:sz w:val="16"/>
        </w:rPr>
        <w:t>is also influenced</w:t>
      </w:r>
      <w:proofErr w:type="gramEnd"/>
      <w:r w:rsidRPr="006F2330">
        <w:rPr>
          <w:sz w:val="16"/>
        </w:rPr>
        <w:t xml:space="preserve">, however, by the actions of other countries. </w:t>
      </w:r>
      <w:r w:rsidRPr="006F2330">
        <w:rPr>
          <w:u w:val="single"/>
        </w:rPr>
        <w:t>Protectionism can sour great power relations, but it is the desire for exclusive economic zones that drives great power competition and, given the possibility of coercion, influences grand strategy</w:t>
      </w:r>
      <w:r w:rsidRPr="006F2330">
        <w:rPr>
          <w:sz w:val="16"/>
        </w:rPr>
        <w:t>. Thus, the theory sketched here integrates insights from international political economy (see below), the literature on domestic politics and grand strategy</w:t>
      </w:r>
      <w:proofErr w:type="gramStart"/>
      <w:r w:rsidRPr="006F2330">
        <w:rPr>
          <w:sz w:val="16"/>
        </w:rPr>
        <w:t>,14</w:t>
      </w:r>
      <w:proofErr w:type="gramEnd"/>
      <w:r w:rsidRPr="006F2330">
        <w:rPr>
          <w:sz w:val="16"/>
        </w:rPr>
        <w:t xml:space="preserve"> and systemic theories of international relations.15</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rsidR="00DC43C2" w:rsidRPr="006F2330" w:rsidRDefault="00DC43C2" w:rsidP="00DC43C2">
      <w:proofErr w:type="spellStart"/>
      <w:r w:rsidRPr="006F2330">
        <w:rPr>
          <w:b/>
          <w:bCs/>
          <w:sz w:val="26"/>
        </w:rPr>
        <w:t>Hamann</w:t>
      </w:r>
      <w:proofErr w:type="spellEnd"/>
      <w:r w:rsidRPr="006F2330">
        <w:rPr>
          <w:b/>
          <w:bCs/>
          <w:sz w:val="26"/>
        </w:rPr>
        <w:t xml:space="preserve"> 09.</w:t>
      </w:r>
      <w:r w:rsidRPr="006F2330">
        <w:t xml:space="preserve"> [(Georgia </w:t>
      </w:r>
      <w:proofErr w:type="spellStart"/>
      <w:r w:rsidRPr="006F2330">
        <w:t>Hamann</w:t>
      </w:r>
      <w:proofErr w:type="spellEnd"/>
      <w:r w:rsidRPr="006F2330">
        <w:t xml:space="preserve"> is a J.D. Candidate, Vanderbilt University Law School, “Replacing Slingshots with Swords: Implications of the Antigua-Gambling 22.6 Panel Report for Developing Countries and the World Trading System,” 2009.] TDI</w:t>
      </w:r>
    </w:p>
    <w:p w:rsidR="00DC43C2" w:rsidRPr="006F2330" w:rsidRDefault="00DC43C2" w:rsidP="00DC43C2">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w:t>
      </w:r>
      <w:proofErr w:type="gramStart"/>
      <w:r w:rsidRPr="006F2330">
        <w:rPr>
          <w:b/>
          <w:bCs/>
          <w:u w:val="single"/>
        </w:rPr>
        <w:t>The</w:t>
      </w:r>
      <w:proofErr w:type="gramEnd"/>
      <w:r w:rsidRPr="006F2330">
        <w:rPr>
          <w:b/>
          <w:bCs/>
          <w:u w:val="single"/>
        </w:rPr>
        <w:t xml:space="preserv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proofErr w:type="gramStart"/>
      <w:r w:rsidRPr="006F2330">
        <w:rPr>
          <w:sz w:val="14"/>
        </w:rPr>
        <w:t>. '</w:t>
      </w:r>
      <w:proofErr w:type="gramEnd"/>
      <w:r w:rsidRPr="006F2330">
        <w:rPr>
          <w:sz w:val="14"/>
        </w:rPr>
        <w:t xml:space="preserve">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w:t>
      </w:r>
      <w:proofErr w:type="gramStart"/>
      <w:r w:rsidRPr="006F2330">
        <w:rPr>
          <w:sz w:val="14"/>
        </w:rPr>
        <w:t>106</w:t>
      </w:r>
      <w:proofErr w:type="gramEnd"/>
      <w:r w:rsidRPr="006F2330">
        <w:rPr>
          <w:sz w:val="14"/>
        </w:rPr>
        <w:t xml:space="preserve">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The arbitrators charged with performing the substantive work of the WTO by negotiating, compromising, and issuing judgments are keenly aware of the responsibility they have to uphold the organization's credibility</w:t>
      </w:r>
      <w:r w:rsidRPr="006F2330">
        <w:rPr>
          <w:sz w:val="14"/>
        </w:rPr>
        <w:t>. 108</w:t>
      </w:r>
    </w:p>
    <w:p w:rsidR="00DC43C2" w:rsidRPr="006F2330" w:rsidRDefault="00DC43C2" w:rsidP="00DC43C2">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Developing Economies</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Contention 3 is </w:t>
      </w:r>
      <w:r w:rsidRPr="006F2330">
        <w:rPr>
          <w:rFonts w:eastAsiaTheme="majorEastAsia"/>
          <w:b/>
          <w:iCs/>
          <w:sz w:val="26"/>
          <w:u w:val="single"/>
        </w:rPr>
        <w:t>Developing Economies</w:t>
      </w:r>
      <w:r w:rsidRPr="006F2330">
        <w:rPr>
          <w:rFonts w:eastAsiaTheme="majorEastAsia"/>
          <w:b/>
          <w:iCs/>
          <w:sz w:val="26"/>
        </w:rPr>
        <w:t xml:space="preserve">. </w:t>
      </w:r>
    </w:p>
    <w:p w:rsidR="00DC43C2" w:rsidRPr="006F2330" w:rsidRDefault="00DC43C2" w:rsidP="00DC43C2"/>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rsidR="00DC43C2" w:rsidRPr="006F2330" w:rsidRDefault="00DC43C2" w:rsidP="00DC43C2">
      <w:proofErr w:type="spellStart"/>
      <w:r w:rsidRPr="006F2330">
        <w:rPr>
          <w:b/>
          <w:bCs/>
          <w:sz w:val="26"/>
        </w:rPr>
        <w:t>Khullar</w:t>
      </w:r>
      <w:proofErr w:type="spellEnd"/>
      <w:r w:rsidRPr="006F2330">
        <w:rPr>
          <w:b/>
          <w:bCs/>
          <w:sz w:val="26"/>
        </w:rPr>
        <w:t xml:space="preserve"> 21</w:t>
      </w:r>
      <w:r w:rsidRPr="006F2330">
        <w:t>. [(</w:t>
      </w:r>
      <w:proofErr w:type="spellStart"/>
      <w:r w:rsidRPr="006F2330">
        <w:t>Dhruv</w:t>
      </w:r>
      <w:proofErr w:type="spellEnd"/>
      <w:r w:rsidRPr="006F2330">
        <w:t xml:space="preserve"> </w:t>
      </w:r>
      <w:proofErr w:type="spellStart"/>
      <w:r w:rsidRPr="006F2330">
        <w:t>Khullar</w:t>
      </w:r>
      <w:proofErr w:type="spellEnd"/>
      <w:r w:rsidRPr="006F2330">
        <w:t xml:space="preserve">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3" w:history="1">
        <w:r w:rsidRPr="006F2330">
          <w:t>https://www.newyorker.com/science/medical-dispatch/indias-crisis-marks-a-new-phase-in-the-pandemic</w:t>
        </w:r>
      </w:hyperlink>
      <w:r w:rsidRPr="006F2330">
        <w:t>] TDI</w:t>
      </w:r>
    </w:p>
    <w:p w:rsidR="00DC43C2" w:rsidRPr="006F2330" w:rsidRDefault="00DC43C2" w:rsidP="00DC43C2">
      <w:pPr>
        <w:rPr>
          <w:sz w:val="14"/>
        </w:rPr>
      </w:pPr>
      <w:proofErr w:type="spellStart"/>
      <w:r w:rsidRPr="006F2330">
        <w:rPr>
          <w:sz w:val="14"/>
        </w:rPr>
        <w:t>Laxminarayan’s</w:t>
      </w:r>
      <w:proofErr w:type="spellEnd"/>
      <w:r w:rsidRPr="006F2330">
        <w:rPr>
          <w:sz w:val="14"/>
        </w:rPr>
        <w:t xml:space="preserve">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w:t>
      </w:r>
      <w:proofErr w:type="gramStart"/>
      <w:r w:rsidRPr="006F2330">
        <w:rPr>
          <w:u w:val="single"/>
        </w:rPr>
        <w:t>But now</w:t>
      </w:r>
      <w:proofErr w:type="gramEnd"/>
      <w:r w:rsidRPr="006F2330">
        <w:rPr>
          <w:u w:val="single"/>
        </w:rPr>
        <w:t xml:space="preserve"> </w:t>
      </w:r>
      <w:proofErr w:type="spellStart"/>
      <w:r w:rsidRPr="006F2330">
        <w:rPr>
          <w:u w:val="single"/>
        </w:rPr>
        <w:t>Laxminarayan</w:t>
      </w:r>
      <w:proofErr w:type="spellEnd"/>
      <w:r w:rsidRPr="006F2330">
        <w:rPr>
          <w:u w:val="single"/>
        </w:rPr>
        <w:t xml:space="preserve">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w:t>
      </w:r>
      <w:proofErr w:type="gramStart"/>
      <w:r w:rsidRPr="006F2330">
        <w:rPr>
          <w:sz w:val="14"/>
        </w:rPr>
        <w:t>mask-wearing</w:t>
      </w:r>
      <w:proofErr w:type="gramEnd"/>
      <w:r w:rsidRPr="006F2330">
        <w:rPr>
          <w:sz w:val="14"/>
        </w:rPr>
        <w:t xml:space="preserve"> had declined, but now everyone’s face is covered again. “You need public-health enforcement when the pandemic is invisible,” </w:t>
      </w:r>
      <w:proofErr w:type="spellStart"/>
      <w:r w:rsidRPr="006F2330">
        <w:rPr>
          <w:sz w:val="14"/>
        </w:rPr>
        <w:t>Laxminarayan</w:t>
      </w:r>
      <w:proofErr w:type="spellEnd"/>
      <w:r w:rsidRPr="006F2330">
        <w:rPr>
          <w:sz w:val="14"/>
        </w:rPr>
        <w:t xml:space="preserve">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w:t>
      </w:r>
      <w:proofErr w:type="gramStart"/>
      <w:r w:rsidRPr="006F2330">
        <w:rPr>
          <w:u w:val="single"/>
        </w:rPr>
        <w:t>But</w:t>
      </w:r>
      <w:proofErr w:type="gramEnd"/>
      <w:r w:rsidRPr="006F2330">
        <w:rPr>
          <w:u w:val="single"/>
        </w:rPr>
        <w:t xml:space="preserve"> most experts, including </w:t>
      </w:r>
      <w:proofErr w:type="spellStart"/>
      <w:r w:rsidRPr="006F2330">
        <w:rPr>
          <w:u w:val="single"/>
        </w:rPr>
        <w:t>Laxminarayan</w:t>
      </w:r>
      <w:proofErr w:type="spellEnd"/>
      <w:r w:rsidRPr="006F2330">
        <w:rPr>
          <w:u w:val="single"/>
        </w:rPr>
        <w:t xml:space="preserve">,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w:t>
      </w:r>
      <w:proofErr w:type="spellStart"/>
      <w:r w:rsidRPr="006F2330">
        <w:rPr>
          <w:sz w:val="14"/>
        </w:rPr>
        <w:t>Laxminarayan</w:t>
      </w:r>
      <w:proofErr w:type="spellEnd"/>
      <w:r w:rsidRPr="006F2330">
        <w:rPr>
          <w:sz w:val="14"/>
        </w:rPr>
        <w:t xml:space="preserve"> said. “It’s worse than what you’re reading in the papers or seeing on TV. Whatever the numbers are, they </w:t>
      </w:r>
      <w:proofErr w:type="gramStart"/>
      <w:r w:rsidRPr="006F2330">
        <w:rPr>
          <w:sz w:val="14"/>
        </w:rPr>
        <w:t>don’t</w:t>
      </w:r>
      <w:proofErr w:type="gramEnd"/>
      <w:r w:rsidRPr="006F2330">
        <w:rPr>
          <w:sz w:val="14"/>
        </w:rPr>
        <w:t xml:space="preserve">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w:t>
      </w:r>
      <w:r w:rsidRPr="0071525D">
        <w:rPr>
          <w:highlight w:val="green"/>
          <w:u w:val="single"/>
        </w:rPr>
        <w:t xml:space="preserve">current surge </w:t>
      </w:r>
      <w:r w:rsidRPr="0071525D">
        <w:rPr>
          <w:b/>
          <w:bCs/>
          <w:highlight w:val="green"/>
          <w:u w:val="single"/>
        </w:rPr>
        <w:t>differs fundamentally</w:t>
      </w:r>
      <w:r w:rsidRPr="006F2330">
        <w:rPr>
          <w:u w:val="single"/>
        </w:rPr>
        <w:t xml:space="preserve"> from India’s experience last year</w:t>
      </w:r>
      <w:r w:rsidRPr="006F2330">
        <w:rPr>
          <w:sz w:val="14"/>
        </w:rPr>
        <w:t xml:space="preserve">. “This is truly a national wave,” </w:t>
      </w:r>
      <w:proofErr w:type="spellStart"/>
      <w:r w:rsidRPr="006F2330">
        <w:rPr>
          <w:sz w:val="14"/>
        </w:rPr>
        <w:t>Laxminarayan</w:t>
      </w:r>
      <w:proofErr w:type="spellEnd"/>
      <w:r w:rsidRPr="006F2330">
        <w:rPr>
          <w:sz w:val="14"/>
        </w:rPr>
        <w:t xml:space="preserve"> said. “It’s not urban. </w:t>
      </w:r>
      <w:proofErr w:type="gramStart"/>
      <w:r w:rsidRPr="006F2330">
        <w:rPr>
          <w:sz w:val="14"/>
        </w:rPr>
        <w:t>It’s</w:t>
      </w:r>
      <w:proofErr w:type="gramEnd"/>
      <w:r w:rsidRPr="006F2330">
        <w:rPr>
          <w:sz w:val="14"/>
        </w:rPr>
        <w:t xml:space="preserve"> not rural. </w:t>
      </w:r>
      <w:proofErr w:type="gramStart"/>
      <w:r w:rsidRPr="006F2330">
        <w:rPr>
          <w:sz w:val="14"/>
        </w:rPr>
        <w:t>It’s</w:t>
      </w:r>
      <w:proofErr w:type="gramEnd"/>
      <w:r w:rsidRPr="006F2330">
        <w:rPr>
          <w:sz w:val="14"/>
        </w:rPr>
        <w:t xml:space="preserve"> not north or south. It’s everywhere.” He went on, “During the first wave, the poor suffered the bulk of the health and economic toll. Now everyone is affected. I personally </w:t>
      </w:r>
      <w:proofErr w:type="gramStart"/>
      <w:r w:rsidRPr="006F2330">
        <w:rPr>
          <w:sz w:val="14"/>
        </w:rPr>
        <w:t>don’t</w:t>
      </w:r>
      <w:proofErr w:type="gramEnd"/>
      <w:r w:rsidRPr="006F2330">
        <w:rPr>
          <w:sz w:val="14"/>
        </w:rPr>
        <w:t xml:space="preserve"> know a single family that doesn’t have </w:t>
      </w:r>
      <w:proofErr w:type="spellStart"/>
      <w:r w:rsidRPr="006F2330">
        <w:rPr>
          <w:sz w:val="14"/>
        </w:rPr>
        <w:t>covid</w:t>
      </w:r>
      <w:proofErr w:type="spellEnd"/>
      <w:r w:rsidRPr="006F2330">
        <w:rPr>
          <w:sz w:val="14"/>
        </w:rPr>
        <w:t xml:space="preserve"> in it right now. I </w:t>
      </w:r>
      <w:proofErr w:type="gramStart"/>
      <w:r w:rsidRPr="006F2330">
        <w:rPr>
          <w:sz w:val="14"/>
        </w:rPr>
        <w:t>don’t</w:t>
      </w:r>
      <w:proofErr w:type="gramEnd"/>
      <w:r w:rsidRPr="006F2330">
        <w:rPr>
          <w:sz w:val="14"/>
        </w:rPr>
        <w:t xml:space="preserve"> mean in their extended family. I mean in their nuclear family.” In late April, after his dentist’s parents both died and after a colleague fell ill and </w:t>
      </w:r>
      <w:proofErr w:type="gramStart"/>
      <w:r w:rsidRPr="006F2330">
        <w:rPr>
          <w:sz w:val="14"/>
        </w:rPr>
        <w:t>couldn’t</w:t>
      </w:r>
      <w:proofErr w:type="gramEnd"/>
      <w:r w:rsidRPr="006F2330">
        <w:rPr>
          <w:sz w:val="14"/>
        </w:rPr>
        <w:t xml:space="preserve"> get oxygen, </w:t>
      </w:r>
      <w:proofErr w:type="spellStart"/>
      <w:r w:rsidRPr="006F2330">
        <w:rPr>
          <w:sz w:val="14"/>
        </w:rPr>
        <w:t>Laxminarayan</w:t>
      </w:r>
      <w:proofErr w:type="spellEnd"/>
      <w:r w:rsidRPr="006F2330">
        <w:rPr>
          <w:sz w:val="14"/>
        </w:rPr>
        <w:t xml:space="preserve"> decided to shift from </w:t>
      </w:r>
      <w:proofErr w:type="spellStart"/>
      <w:r w:rsidRPr="006F2330">
        <w:rPr>
          <w:sz w:val="14"/>
        </w:rPr>
        <w:t>covid</w:t>
      </w:r>
      <w:proofErr w:type="spellEnd"/>
      <w:r w:rsidRPr="006F2330">
        <w:rPr>
          <w:sz w:val="14"/>
        </w:rPr>
        <w:t xml:space="preserve"> research to </w:t>
      </w:r>
      <w:proofErr w:type="spellStart"/>
      <w:r w:rsidRPr="006F2330">
        <w:rPr>
          <w:sz w:val="14"/>
        </w:rPr>
        <w:t>covid</w:t>
      </w:r>
      <w:proofErr w:type="spellEnd"/>
      <w:r w:rsidRPr="006F2330">
        <w:rPr>
          <w:sz w:val="14"/>
        </w:rPr>
        <w:t xml:space="preserve"> relief. He and his team at C.D.D.E.P. decided to focus on India’s oxygen-supply problem, which has fundamentally limited the nation’s hospital capacity. They launched an initiative called </w:t>
      </w:r>
      <w:proofErr w:type="spellStart"/>
      <w:r w:rsidRPr="006F2330">
        <w:rPr>
          <w:sz w:val="14"/>
        </w:rPr>
        <w:t>OxygenForIndia</w:t>
      </w:r>
      <w:proofErr w:type="spellEnd"/>
      <w:r w:rsidRPr="006F2330">
        <w:rPr>
          <w:sz w:val="14"/>
        </w:rPr>
        <w:t xml:space="preserve">, raising eight and a half million dollars in two weeks; with the help of corporate partners, among them Verizon Media, Logitech, and </w:t>
      </w:r>
      <w:proofErr w:type="spellStart"/>
      <w:r w:rsidRPr="006F2330">
        <w:rPr>
          <w:sz w:val="14"/>
        </w:rPr>
        <w:t>UiPath</w:t>
      </w:r>
      <w:proofErr w:type="spellEnd"/>
      <w:r w:rsidRPr="006F2330">
        <w:rPr>
          <w:sz w:val="14"/>
        </w:rPr>
        <w:t xml:space="preserve">,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w:t>
      </w:r>
      <w:proofErr w:type="spellStart"/>
      <w:r w:rsidRPr="006F2330">
        <w:rPr>
          <w:sz w:val="14"/>
        </w:rPr>
        <w:t>Laxminarayan</w:t>
      </w:r>
      <w:proofErr w:type="spellEnd"/>
      <w:r w:rsidRPr="006F2330">
        <w:rPr>
          <w:sz w:val="14"/>
        </w:rPr>
        <w:t xml:space="preserve"> said. “It’s the only place they know perhaps they can get oxygen. We want to assure people they will have oxygen at home, so that hospital capacity is freed up for the sickest patients.” </w:t>
      </w:r>
      <w:proofErr w:type="spellStart"/>
      <w:r w:rsidRPr="006F2330">
        <w:rPr>
          <w:sz w:val="14"/>
        </w:rPr>
        <w:t>Laxminarayan</w:t>
      </w:r>
      <w:proofErr w:type="spellEnd"/>
      <w:r w:rsidRPr="006F2330">
        <w:rPr>
          <w:sz w:val="14"/>
        </w:rPr>
        <w:t xml:space="preserve"> thinks that bolstering critical-care capacity is a long-term proposition—“You can’t make doctors and nurses overnight”—and that India is better served today by making more efficient use of its existing infrastructure. </w:t>
      </w:r>
      <w:proofErr w:type="spellStart"/>
      <w:r w:rsidRPr="006F2330">
        <w:rPr>
          <w:sz w:val="14"/>
        </w:rPr>
        <w:t>OxygenForIndia</w:t>
      </w:r>
      <w:proofErr w:type="spellEnd"/>
      <w:r w:rsidRPr="006F2330">
        <w:rPr>
          <w:sz w:val="14"/>
        </w:rPr>
        <w:t xml:space="preserve"> has already started delivering oxygen to people’s homes, but the organization’s larger goal is to </w:t>
      </w:r>
      <w:proofErr w:type="gramStart"/>
      <w:r w:rsidRPr="006F2330">
        <w:rPr>
          <w:sz w:val="14"/>
        </w:rPr>
        <w:t>partner</w:t>
      </w:r>
      <w:proofErr w:type="gramEnd"/>
      <w:r w:rsidRPr="006F2330">
        <w:rPr>
          <w:sz w:val="14"/>
        </w:rPr>
        <w:t xml:space="preserve"> with hospitals in urban areas: Delhi, Bangalore, and Kolkata, among others. Doctors, along with algorithms, will triage patients upon presentation or as they improve before discharge. Those deemed safe to go home with supportive oxygen </w:t>
      </w:r>
      <w:proofErr w:type="gramStart"/>
      <w:r w:rsidRPr="006F2330">
        <w:rPr>
          <w:sz w:val="14"/>
        </w:rPr>
        <w:t>will</w:t>
      </w:r>
      <w:proofErr w:type="gramEnd"/>
      <w:r w:rsidRPr="006F2330">
        <w:rPr>
          <w:sz w:val="14"/>
        </w:rPr>
        <w:t xml:space="preserve"> be given a Q.R. code to be scanned at a nearby warehouse, where they can collect an oxygen cylinder or concentrator to keep as long as they need. (Cylinders </w:t>
      </w:r>
      <w:proofErr w:type="gramStart"/>
      <w:r w:rsidRPr="006F2330">
        <w:rPr>
          <w:sz w:val="14"/>
        </w:rPr>
        <w:t>must be refilled</w:t>
      </w:r>
      <w:proofErr w:type="gramEnd"/>
      <w:r w:rsidRPr="006F2330">
        <w:rPr>
          <w:sz w:val="14"/>
        </w:rPr>
        <w:t xml:space="preserve"> at the warehouse each day; concentrators can be used continuously at home.) “I’m hoping this is a scalable model that can be used by other countries when they face their big </w:t>
      </w:r>
      <w:proofErr w:type="spellStart"/>
      <w:r w:rsidRPr="006F2330">
        <w:rPr>
          <w:sz w:val="14"/>
        </w:rPr>
        <w:t>covid</w:t>
      </w:r>
      <w:proofErr w:type="spellEnd"/>
      <w:r w:rsidRPr="006F2330">
        <w:rPr>
          <w:sz w:val="14"/>
        </w:rPr>
        <w:t xml:space="preserve"> wave,” </w:t>
      </w:r>
      <w:proofErr w:type="spellStart"/>
      <w:r w:rsidRPr="006F2330">
        <w:rPr>
          <w:sz w:val="14"/>
        </w:rPr>
        <w:t>Laxminarayan</w:t>
      </w:r>
      <w:proofErr w:type="spellEnd"/>
      <w:r w:rsidRPr="006F2330">
        <w:rPr>
          <w:sz w:val="14"/>
        </w:rPr>
        <w:t xml:space="preserve">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w:t>
      </w:r>
      <w:proofErr w:type="gramStart"/>
      <w:r w:rsidRPr="006F2330">
        <w:rPr>
          <w:sz w:val="14"/>
        </w:rPr>
        <w:t>aren’t</w:t>
      </w:r>
      <w:proofErr w:type="gramEnd"/>
      <w:r w:rsidRPr="006F2330">
        <w:rPr>
          <w:sz w:val="14"/>
        </w:rPr>
        <w:t xml:space="preserve">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w:t>
      </w:r>
      <w:proofErr w:type="gramStart"/>
      <w:r w:rsidRPr="006F2330">
        <w:rPr>
          <w:sz w:val="14"/>
        </w:rPr>
        <w:t>have been installed</w:t>
      </w:r>
      <w:proofErr w:type="gramEnd"/>
      <w:r w:rsidRPr="006F2330">
        <w:rPr>
          <w:sz w:val="14"/>
        </w:rPr>
        <w:t xml:space="preserve">. </w:t>
      </w:r>
      <w:proofErr w:type="spellStart"/>
      <w:r w:rsidRPr="006F2330">
        <w:rPr>
          <w:sz w:val="14"/>
        </w:rPr>
        <w:t>Laxminarayan’s</w:t>
      </w:r>
      <w:proofErr w:type="spellEnd"/>
      <w:r w:rsidRPr="006F2330">
        <w:rPr>
          <w:sz w:val="14"/>
        </w:rPr>
        <w:t xml:space="preserve">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w:t>
      </w:r>
      <w:proofErr w:type="gramStart"/>
      <w:r w:rsidRPr="006F2330">
        <w:rPr>
          <w:sz w:val="14"/>
        </w:rPr>
        <w:t>are usually intended</w:t>
      </w:r>
      <w:proofErr w:type="gramEnd"/>
      <w:r w:rsidRPr="006F2330">
        <w:rPr>
          <w:sz w:val="14"/>
        </w:rPr>
        <w:t xml:space="preserve"> for only one or a few patients at a time. Whatever the process, </w:t>
      </w:r>
      <w:proofErr w:type="gramStart"/>
      <w:r w:rsidRPr="006F2330">
        <w:rPr>
          <w:sz w:val="14"/>
        </w:rPr>
        <w:t>it’s</w:t>
      </w:r>
      <w:proofErr w:type="gramEnd"/>
      <w:r w:rsidRPr="006F2330">
        <w:rPr>
          <w:sz w:val="14"/>
        </w:rPr>
        <w:t xml:space="preserve"> clear that too many Indians are going without the oxygen they need. Since this February, India’s oxygen requirements have increased </w:t>
      </w:r>
      <w:proofErr w:type="spellStart"/>
      <w:r w:rsidRPr="006F2330">
        <w:rPr>
          <w:sz w:val="14"/>
        </w:rPr>
        <w:t>fifteenfold</w:t>
      </w:r>
      <w:proofErr w:type="spellEnd"/>
      <w:r w:rsidRPr="006F2330">
        <w:rPr>
          <w:sz w:val="14"/>
        </w:rPr>
        <w:t xml:space="preserve">; it now needs nearly three times as much medical-grade oxygen as it did during the height of its first wave. Some hospitals have run out of oxygen, and others are on the precipice. Hospitals </w:t>
      </w:r>
      <w:proofErr w:type="gramStart"/>
      <w:r w:rsidRPr="006F2330">
        <w:rPr>
          <w:sz w:val="14"/>
        </w:rPr>
        <w:t>won’t</w:t>
      </w:r>
      <w:proofErr w:type="gramEnd"/>
      <w:r w:rsidRPr="006F2330">
        <w:rPr>
          <w:sz w:val="14"/>
        </w:rPr>
        <w:t xml:space="preserve">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w:t>
      </w:r>
      <w:proofErr w:type="gramStart"/>
      <w:r w:rsidRPr="006F2330">
        <w:rPr>
          <w:sz w:val="14"/>
        </w:rPr>
        <w:t>be refilled</w:t>
      </w:r>
      <w:proofErr w:type="gramEnd"/>
      <w:r w:rsidRPr="006F2330">
        <w:rPr>
          <w:sz w:val="14"/>
        </w:rPr>
        <w:t xml:space="preserve">.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w:t>
      </w:r>
      <w:proofErr w:type="gramStart"/>
      <w:r w:rsidRPr="006F2330">
        <w:rPr>
          <w:sz w:val="14"/>
        </w:rPr>
        <w:t>can’t</w:t>
      </w:r>
      <w:proofErr w:type="gramEnd"/>
      <w:r w:rsidRPr="006F2330">
        <w:rPr>
          <w:sz w:val="14"/>
        </w:rPr>
        <w:t xml:space="preserve">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w:t>
      </w:r>
      <w:proofErr w:type="gramStart"/>
      <w:r w:rsidRPr="006F2330">
        <w:rPr>
          <w:sz w:val="14"/>
        </w:rPr>
        <w:t>But</w:t>
      </w:r>
      <w:proofErr w:type="gramEnd"/>
      <w:r w:rsidRPr="006F2330">
        <w:rPr>
          <w:sz w:val="14"/>
        </w:rPr>
        <w:t xml:space="preserve">,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w:t>
      </w:r>
      <w:proofErr w:type="gramStart"/>
      <w:r w:rsidRPr="006F2330">
        <w:rPr>
          <w:sz w:val="14"/>
        </w:rPr>
        <w:t>But</w:t>
      </w:r>
      <w:proofErr w:type="gramEnd"/>
      <w:r w:rsidRPr="006F2330">
        <w:rPr>
          <w:sz w:val="14"/>
        </w:rPr>
        <w:t xml:space="preserve">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w:t>
      </w:r>
      <w:proofErr w:type="gramStart"/>
      <w:r w:rsidRPr="006F2330">
        <w:rPr>
          <w:sz w:val="14"/>
        </w:rPr>
        <w:t>There’s</w:t>
      </w:r>
      <w:proofErr w:type="gramEnd"/>
      <w:r w:rsidRPr="006F2330">
        <w:rPr>
          <w:sz w:val="14"/>
        </w:rPr>
        <w:t xml:space="preserve"> also the issue of </w:t>
      </w:r>
      <w:proofErr w:type="spellStart"/>
      <w:r w:rsidRPr="006F2330">
        <w:rPr>
          <w:sz w:val="14"/>
        </w:rPr>
        <w:t>maldistribution</w:t>
      </w:r>
      <w:proofErr w:type="spellEnd"/>
      <w:r w:rsidRPr="006F2330">
        <w:rPr>
          <w:sz w:val="14"/>
        </w:rPr>
        <w:t xml:space="preserve">: two-thirds of India’s population lives in rural areas, where only twenty per cent of the nation’s doctors work. (Shortages of nurses and other clinicians can be even worse.) VIDEO FROM THE NEW YORKER The Pandemic </w:t>
      </w:r>
      <w:proofErr w:type="gramStart"/>
      <w:r w:rsidRPr="006F2330">
        <w:rPr>
          <w:sz w:val="14"/>
        </w:rPr>
        <w:t>Through</w:t>
      </w:r>
      <w:proofErr w:type="gramEnd"/>
      <w:r w:rsidRPr="006F2330">
        <w:rPr>
          <w:sz w:val="14"/>
        </w:rPr>
        <w:t xml:space="preserve">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w:t>
      </w:r>
      <w:proofErr w:type="gramStart"/>
      <w:r w:rsidRPr="006F2330">
        <w:rPr>
          <w:sz w:val="14"/>
        </w:rPr>
        <w:t>But</w:t>
      </w:r>
      <w:proofErr w:type="gramEnd"/>
      <w:r w:rsidRPr="006F2330">
        <w:rPr>
          <w:sz w:val="14"/>
        </w:rPr>
        <w:t xml:space="preserve"> the forces driving it are fundamentally familiar. “Society opened up without restraint,” K. </w:t>
      </w:r>
      <w:proofErr w:type="spellStart"/>
      <w:r w:rsidRPr="006F2330">
        <w:rPr>
          <w:sz w:val="14"/>
        </w:rPr>
        <w:t>Srinath</w:t>
      </w:r>
      <w:proofErr w:type="spellEnd"/>
      <w:r w:rsidRPr="006F2330">
        <w:rPr>
          <w:sz w:val="14"/>
        </w:rPr>
        <w:t xml:space="preserve">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w:t>
      </w:r>
      <w:proofErr w:type="spellStart"/>
      <w:r w:rsidRPr="006F2330">
        <w:rPr>
          <w:sz w:val="14"/>
        </w:rPr>
        <w:t>Kumbh</w:t>
      </w:r>
      <w:proofErr w:type="spellEnd"/>
      <w:r w:rsidRPr="006F2330">
        <w:rPr>
          <w:sz w:val="14"/>
        </w:rPr>
        <w:t xml:space="preserve"> </w:t>
      </w:r>
      <w:proofErr w:type="spellStart"/>
      <w:r w:rsidRPr="006F2330">
        <w:rPr>
          <w:sz w:val="14"/>
        </w:rPr>
        <w:t>Mela</w:t>
      </w:r>
      <w:proofErr w:type="spellEnd"/>
      <w:r w:rsidRPr="006F2330">
        <w:rPr>
          <w:sz w:val="14"/>
        </w:rPr>
        <w:t xml:space="preserve">, a Hindu religious festival, and millions of people made the pilgrimage to </w:t>
      </w:r>
      <w:proofErr w:type="spellStart"/>
      <w:r w:rsidRPr="006F2330">
        <w:rPr>
          <w:sz w:val="14"/>
        </w:rPr>
        <w:t>Haridwar</w:t>
      </w:r>
      <w:proofErr w:type="spellEnd"/>
      <w:r w:rsidRPr="006F2330">
        <w:rPr>
          <w:sz w:val="14"/>
        </w:rPr>
        <w:t xml:space="preserve">, in the northern state of </w:t>
      </w:r>
      <w:proofErr w:type="spellStart"/>
      <w:r w:rsidRPr="006F2330">
        <w:rPr>
          <w:sz w:val="14"/>
        </w:rPr>
        <w:t>Uttarakhand</w:t>
      </w:r>
      <w:proofErr w:type="spellEnd"/>
      <w:r w:rsidRPr="006F2330">
        <w:rPr>
          <w:sz w:val="14"/>
        </w:rPr>
        <w:t xml:space="preserve">, to wash in the River Ganges. The festival started on April </w:t>
      </w:r>
      <w:proofErr w:type="gramStart"/>
      <w:r w:rsidRPr="006F2330">
        <w:rPr>
          <w:sz w:val="14"/>
        </w:rPr>
        <w:t>1st</w:t>
      </w:r>
      <w:proofErr w:type="gramEnd"/>
      <w:r w:rsidRPr="006F2330">
        <w:rPr>
          <w:sz w:val="14"/>
        </w:rPr>
        <w:t xml:space="preserve">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t>
      </w:r>
      <w:proofErr w:type="gramStart"/>
      <w:r w:rsidRPr="006F2330">
        <w:rPr>
          <w:sz w:val="14"/>
        </w:rPr>
        <w:t>wishful thinking</w:t>
      </w:r>
      <w:proofErr w:type="gramEnd"/>
      <w:r w:rsidRPr="006F2330">
        <w:rPr>
          <w:sz w:val="14"/>
        </w:rPr>
        <w:t xml:space="preserve">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w:t>
      </w:r>
      <w:proofErr w:type="gramStart"/>
      <w:r w:rsidRPr="006F2330">
        <w:rPr>
          <w:sz w:val="14"/>
        </w:rPr>
        <w:t>didn’t</w:t>
      </w:r>
      <w:proofErr w:type="gramEnd"/>
      <w:r w:rsidRPr="006F2330">
        <w:rPr>
          <w:sz w:val="14"/>
        </w:rPr>
        <w:t xml:space="preserve"> have a firm end date, we at least knew that an end was approaching. Under such conditions, politicians and the public can examine, debate, and accept the costs of restrictions. </w:t>
      </w:r>
      <w:proofErr w:type="gramStart"/>
      <w:r w:rsidRPr="006F2330">
        <w:rPr>
          <w:sz w:val="14"/>
        </w:rPr>
        <w:t>But</w:t>
      </w:r>
      <w:proofErr w:type="gramEnd"/>
      <w:r w:rsidRPr="006F2330">
        <w:rPr>
          <w:sz w:val="14"/>
        </w:rPr>
        <w:t xml:space="preserve"> that calculus is harder, perhaps impossible, without some assurance that pandemic life is temporary. ADVERTISEMENT </w:t>
      </w:r>
      <w:r w:rsidRPr="006F2330">
        <w:rPr>
          <w:u w:val="single"/>
        </w:rPr>
        <w:t xml:space="preserve">The global vaccination effort has faltered, with poor countries receiving a fraction of the vaccines they had expected. </w:t>
      </w:r>
      <w:proofErr w:type="spellStart"/>
      <w:proofErr w:type="gramStart"/>
      <w:r w:rsidRPr="006F2330">
        <w:rPr>
          <w:u w:val="single"/>
        </w:rPr>
        <w:t>covax</w:t>
      </w:r>
      <w:proofErr w:type="spellEnd"/>
      <w:proofErr w:type="gramEnd"/>
      <w:r w:rsidRPr="006F2330">
        <w:rPr>
          <w:u w:val="single"/>
        </w:rPr>
        <w:t xml:space="preserve">, the world’s primary initiative to promote vaccine equity, had planned to deliver two billion doses in 2021; so far, it’s sent out about fifty million. Less than half of one per cent of all covid-19 vaccines </w:t>
      </w:r>
      <w:proofErr w:type="gramStart"/>
      <w:r w:rsidRPr="006F2330">
        <w:rPr>
          <w:u w:val="single"/>
        </w:rPr>
        <w:t>have been administered</w:t>
      </w:r>
      <w:proofErr w:type="gramEnd"/>
      <w:r w:rsidRPr="006F2330">
        <w:rPr>
          <w:u w:val="single"/>
        </w:rPr>
        <w:t xml:space="preserve">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w:t>
      </w:r>
      <w:proofErr w:type="spellStart"/>
      <w:r w:rsidRPr="006F2330">
        <w:rPr>
          <w:sz w:val="14"/>
        </w:rPr>
        <w:t>Jha</w:t>
      </w:r>
      <w:proofErr w:type="spellEnd"/>
      <w:r w:rsidRPr="006F2330">
        <w:rPr>
          <w:sz w:val="14"/>
        </w:rPr>
        <w:t>, the dean of Brown’s public-health school, told me. “</w:t>
      </w:r>
      <w:r w:rsidRPr="006F2330">
        <w:rPr>
          <w:u w:val="single"/>
        </w:rPr>
        <w:t xml:space="preserve">It’s a moral issue, but it’s also an epidemiological one. </w:t>
      </w:r>
      <w:proofErr w:type="gramStart"/>
      <w:r w:rsidRPr="006F2330">
        <w:rPr>
          <w:u w:val="single"/>
        </w:rPr>
        <w:t>We’re</w:t>
      </w:r>
      <w:proofErr w:type="gramEnd"/>
      <w:r w:rsidRPr="006F2330">
        <w:rPr>
          <w:u w:val="single"/>
        </w:rPr>
        <w:t xml:space="preserv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w:t>
      </w:r>
      <w:proofErr w:type="spellStart"/>
      <w:r w:rsidRPr="006F2330">
        <w:rPr>
          <w:sz w:val="14"/>
        </w:rPr>
        <w:t>covax</w:t>
      </w:r>
      <w:proofErr w:type="spellEnd"/>
      <w:r w:rsidRPr="006F2330">
        <w:rPr>
          <w:sz w:val="14"/>
        </w:rPr>
        <w:t xml:space="preserve">, which still faces a funding shortfall of tens of billions of dollars. Last week, the Biden Administration also announced its support for waiving intellectual-property protections for covid-19 vaccines. </w:t>
      </w:r>
      <w:proofErr w:type="gramStart"/>
      <w:r w:rsidRPr="006F2330">
        <w:rPr>
          <w:u w:val="single"/>
        </w:rPr>
        <w:t xml:space="preserve">The proposed waiver—it must be approved by the World Trade Organization—has been </w:t>
      </w:r>
      <w:r w:rsidRPr="006F2330">
        <w:rPr>
          <w:b/>
          <w:bCs/>
          <w:u w:val="single"/>
        </w:rPr>
        <w:t>hailed by many public-health practitioners</w:t>
      </w:r>
      <w:proofErr w:type="gramEnd"/>
      <w:r w:rsidRPr="006F2330">
        <w:rPr>
          <w:sz w:val="14"/>
        </w:rPr>
        <w:t xml:space="preserve">; the director-general of the W.H.O., </w:t>
      </w:r>
      <w:proofErr w:type="spellStart"/>
      <w:r w:rsidRPr="006F2330">
        <w:rPr>
          <w:sz w:val="14"/>
        </w:rPr>
        <w:t>Tedros</w:t>
      </w:r>
      <w:proofErr w:type="spellEnd"/>
      <w:r w:rsidRPr="006F2330">
        <w:rPr>
          <w:sz w:val="14"/>
        </w:rPr>
        <w:t xml:space="preserve"> </w:t>
      </w:r>
      <w:proofErr w:type="spellStart"/>
      <w:r w:rsidRPr="006F2330">
        <w:rPr>
          <w:sz w:val="14"/>
        </w:rPr>
        <w:t>Adhanom</w:t>
      </w:r>
      <w:proofErr w:type="spellEnd"/>
      <w:r w:rsidRPr="006F2330">
        <w:rPr>
          <w:sz w:val="14"/>
        </w:rPr>
        <w:t xml:space="preserve"> </w:t>
      </w:r>
      <w:proofErr w:type="spellStart"/>
      <w:r w:rsidRPr="006F2330">
        <w:rPr>
          <w:sz w:val="14"/>
        </w:rPr>
        <w:t>Ghebreyesus</w:t>
      </w:r>
      <w:proofErr w:type="spellEnd"/>
      <w:r w:rsidRPr="006F2330">
        <w:rPr>
          <w:sz w:val="14"/>
        </w:rPr>
        <w:t xml:space="preserve">, called Biden’s support for the proposal “a monumental moment” in the fight against the pandemic. </w:t>
      </w:r>
      <w:proofErr w:type="gramStart"/>
      <w:r w:rsidRPr="006F2330">
        <w:rPr>
          <w:sz w:val="14"/>
        </w:rPr>
        <w:t>But</w:t>
      </w:r>
      <w:proofErr w:type="gramEnd"/>
      <w:r w:rsidRPr="006F2330">
        <w:rPr>
          <w:sz w:val="14"/>
        </w:rPr>
        <w:t xml:space="preserve"> others have sounded a cautionary note, raising the possibility that the </w:t>
      </w:r>
      <w:proofErr w:type="spellStart"/>
      <w:r w:rsidRPr="006F2330">
        <w:rPr>
          <w:sz w:val="14"/>
        </w:rPr>
        <w:t>spectre</w:t>
      </w:r>
      <w:proofErr w:type="spellEnd"/>
      <w:r w:rsidRPr="006F2330">
        <w:rPr>
          <w:sz w:val="14"/>
        </w:rPr>
        <w:t xml:space="preserve"> of patent waivers will </w:t>
      </w:r>
      <w:proofErr w:type="spellStart"/>
      <w:r w:rsidRPr="006F2330">
        <w:rPr>
          <w:sz w:val="14"/>
        </w:rPr>
        <w:t>disincentivize</w:t>
      </w:r>
      <w:proofErr w:type="spellEnd"/>
      <w:r w:rsidRPr="006F2330">
        <w:rPr>
          <w:sz w:val="14"/>
        </w:rPr>
        <w:t xml:space="preserve"> companies from investing in vaccine and drug development in the future. “I wonder whether we want to send potential firms the message that the larger the health crisis, the less we will respect and protect your I.P.,” Craig </w:t>
      </w:r>
      <w:proofErr w:type="spellStart"/>
      <w:r w:rsidRPr="006F2330">
        <w:rPr>
          <w:sz w:val="14"/>
        </w:rPr>
        <w:t>Garthwaite</w:t>
      </w:r>
      <w:proofErr w:type="spellEnd"/>
      <w:r w:rsidRPr="006F2330">
        <w:rPr>
          <w:sz w:val="14"/>
        </w:rPr>
        <w:t>, a professor at Northwestern University, tweeted, after the Biden Administration’s announcement. “That’s a great system if you think this is the last pandemic we’ll face.”</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rsidR="00DC43C2" w:rsidRPr="006F2330" w:rsidRDefault="00DC43C2" w:rsidP="00DC43C2">
      <w:proofErr w:type="spellStart"/>
      <w:r w:rsidRPr="006F2330">
        <w:rPr>
          <w:b/>
          <w:bCs/>
          <w:sz w:val="26"/>
        </w:rPr>
        <w:t>Somos</w:t>
      </w:r>
      <w:proofErr w:type="spellEnd"/>
      <w:r w:rsidRPr="006F2330">
        <w:rPr>
          <w:b/>
          <w:bCs/>
          <w:sz w:val="26"/>
        </w:rPr>
        <w:t xml:space="preserve"> 20</w:t>
      </w:r>
      <w:r w:rsidRPr="006F2330">
        <w:t xml:space="preserve">. [Christy </w:t>
      </w:r>
      <w:proofErr w:type="spellStart"/>
      <w:r w:rsidRPr="006F2330">
        <w:t>Somos</w:t>
      </w:r>
      <w:proofErr w:type="spellEnd"/>
      <w:r w:rsidRPr="006F2330">
        <w:t xml:space="preserve"> is a CTVNews.ca Writer) “COVID-19 has escalated armed conflict in India, Pakistan, Iraq, Libya and the Philippines, study finds,” CTV News, December 17, 2020. </w:t>
      </w:r>
      <w:hyperlink r:id="rId14" w:history="1">
        <w:r w:rsidRPr="006F2330">
          <w:t>https://www.ctvnews.ca/world/covid-19-has-escalated-armed-conflict-in-india-pakistan-iraq-libya-and-the-philippines-study-finds-1.5236738</w:t>
        </w:r>
      </w:hyperlink>
      <w:r w:rsidRPr="006F2330">
        <w:t>] TDI</w:t>
      </w:r>
    </w:p>
    <w:p w:rsidR="00DC43C2" w:rsidRPr="006F2330" w:rsidRDefault="00DC43C2" w:rsidP="00DC43C2">
      <w:pPr>
        <w:rPr>
          <w:sz w:val="14"/>
        </w:rPr>
      </w:pPr>
      <w:r w:rsidRPr="006F2330">
        <w:rPr>
          <w:sz w:val="14"/>
        </w:rPr>
        <w:t xml:space="preserve">INDIA </w:t>
      </w:r>
      <w:proofErr w:type="spellStart"/>
      <w:r w:rsidRPr="006F2330">
        <w:rPr>
          <w:u w:val="single"/>
        </w:rPr>
        <w:t>India</w:t>
      </w:r>
      <w:proofErr w:type="spellEnd"/>
      <w:r w:rsidRPr="006F2330">
        <w:rPr>
          <w:u w:val="single"/>
        </w:rPr>
        <w:t xml:space="preserve">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 xml:space="preserve">“So what mostly drove the increase in conflict intensity…were basically due to two factors,” Ide said. “The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Kashmir, and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w:t>
      </w:r>
      <w:proofErr w:type="spellStart"/>
      <w:proofErr w:type="gramStart"/>
      <w:r w:rsidRPr="006F2330">
        <w:rPr>
          <w:u w:val="single"/>
        </w:rPr>
        <w:t>ed</w:t>
      </w:r>
      <w:proofErr w:type="spellEnd"/>
      <w:proofErr w:type="gramEnd"/>
      <w:r w:rsidRPr="006F2330">
        <w:rPr>
          <w:u w:val="single"/>
        </w:rPr>
        <w:t>] down on any pro-Pakistani sympathy expressions.”</w:t>
      </w:r>
      <w:r w:rsidRPr="006F2330">
        <w:rPr>
          <w:sz w:val="14"/>
        </w:rPr>
        <w:t xml:space="preserve"> IRAQ </w:t>
      </w:r>
      <w:proofErr w:type="spellStart"/>
      <w:r w:rsidRPr="006F2330">
        <w:rPr>
          <w:sz w:val="14"/>
        </w:rPr>
        <w:t>Iraq</w:t>
      </w:r>
      <w:proofErr w:type="spellEnd"/>
      <w:r w:rsidRPr="006F2330">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w:t>
      </w:r>
      <w:proofErr w:type="gramStart"/>
      <w:r w:rsidRPr="006F2330">
        <w:rPr>
          <w:sz w:val="14"/>
        </w:rPr>
        <w:t>those two factors could have been exploited by the Taliban in a quest to recruit more followers</w:t>
      </w:r>
      <w:proofErr w:type="gramEnd"/>
      <w:r w:rsidRPr="006F2330">
        <w:rPr>
          <w:sz w:val="14"/>
        </w:rPr>
        <w:t xml:space="preserve">. Later in the study period, </w:t>
      </w:r>
      <w:proofErr w:type="gramStart"/>
      <w:r w:rsidRPr="006F2330">
        <w:rPr>
          <w:u w:val="single"/>
        </w:rPr>
        <w:t xml:space="preserve">a </w:t>
      </w:r>
      <w:r w:rsidRPr="006F2330">
        <w:rPr>
          <w:highlight w:val="green"/>
          <w:u w:val="single"/>
        </w:rPr>
        <w:t>swath Pakistani</w:t>
      </w:r>
      <w:r w:rsidRPr="006F2330">
        <w:rPr>
          <w:u w:val="single"/>
        </w:rPr>
        <w:t xml:space="preserve"> government </w:t>
      </w:r>
      <w:r w:rsidRPr="006F2330">
        <w:rPr>
          <w:highlight w:val="green"/>
          <w:u w:val="single"/>
        </w:rPr>
        <w:t>officials</w:t>
      </w:r>
      <w:proofErr w:type="gramEnd"/>
      <w:r w:rsidRPr="006F2330">
        <w:rPr>
          <w:highlight w:val="green"/>
          <w:u w:val="single"/>
        </w:rPr>
        <w:t xml:space="preserve">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rsidR="00DC43C2" w:rsidRPr="006F2330" w:rsidRDefault="00DC43C2" w:rsidP="00DC43C2">
      <w:r w:rsidRPr="006F2330">
        <w:rPr>
          <w:b/>
          <w:bCs/>
          <w:sz w:val="26"/>
        </w:rPr>
        <w:t xml:space="preserve">Roblin 21. </w:t>
      </w:r>
      <w:r w:rsidRPr="006F2330">
        <w:t>[(</w:t>
      </w:r>
      <w:proofErr w:type="spellStart"/>
      <w:r w:rsidRPr="006F2330">
        <w:t>Sébastien</w:t>
      </w:r>
      <w:proofErr w:type="spellEnd"/>
      <w:r w:rsidRPr="006F2330">
        <w:t xml:space="preserve"> Roblin holds a master’s degree in Conflict Resolution from Georgetown University and served as a university instructor for the Peace Corps in China, "If the Next India-Pakistan War Goes Nuclear, It Will Destroy the World," The National Interest, March 26, 2021. </w:t>
      </w:r>
      <w:hyperlink r:id="rId15" w:history="1">
        <w:r w:rsidRPr="006F2330">
          <w:t>https://nationalinterest.org/blog/reboot/if-next-india-pakistan-war-goes-nuclear-it-will-destroy-world-181134</w:t>
        </w:r>
      </w:hyperlink>
      <w:r w:rsidRPr="006F2330">
        <w:t>] TDI</w:t>
      </w:r>
    </w:p>
    <w:p w:rsidR="00DC43C2" w:rsidRPr="006F2330" w:rsidRDefault="00DC43C2" w:rsidP="00DC43C2">
      <w:pPr>
        <w:rPr>
          <w:sz w:val="16"/>
        </w:rPr>
      </w:pPr>
      <w:proofErr w:type="gramStart"/>
      <w:r w:rsidRPr="006F2330">
        <w:rPr>
          <w:sz w:val="16"/>
        </w:rPr>
        <w:t>Here's</w:t>
      </w:r>
      <w:proofErr w:type="gramEnd"/>
      <w:r w:rsidRPr="006F2330">
        <w:rPr>
          <w:sz w:val="16"/>
        </w:rPr>
        <w:t xml:space="preserve">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decimated</w:t>
      </w:r>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rsidR="00DC43C2" w:rsidRPr="006F2330" w:rsidRDefault="00DC43C2" w:rsidP="00DC43C2">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t>
      </w:r>
      <w:proofErr w:type="gramStart"/>
      <w:r w:rsidRPr="006F2330">
        <w:rPr>
          <w:sz w:val="16"/>
        </w:rPr>
        <w:t>which</w:t>
      </w:r>
      <w:proofErr w:type="gramEnd"/>
      <w:r w:rsidRPr="006F2330">
        <w:rPr>
          <w:sz w:val="16"/>
        </w:rPr>
        <w:t xml:space="preserve"> can authorize </w:t>
      </w:r>
      <w:r w:rsidRPr="006F2330">
        <w:rPr>
          <w:b/>
          <w:iCs/>
          <w:highlight w:val="green"/>
          <w:u w:val="single"/>
        </w:rPr>
        <w:t>a nuclear strike</w:t>
      </w:r>
      <w:r w:rsidRPr="006F2330">
        <w:rPr>
          <w:sz w:val="16"/>
          <w:highlight w:val="green"/>
        </w:rPr>
        <w:t>.</w:t>
      </w:r>
      <w:r w:rsidRPr="006F2330">
        <w:rPr>
          <w:sz w:val="16"/>
        </w:rPr>
        <w:t xml:space="preserve"> </w:t>
      </w:r>
    </w:p>
    <w:p w:rsidR="00DC43C2" w:rsidRPr="006F2330" w:rsidRDefault="00DC43C2" w:rsidP="00DC43C2">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w:t>
      </w:r>
      <w:proofErr w:type="gramStart"/>
      <w:r w:rsidRPr="006F2330">
        <w:rPr>
          <w:sz w:val="16"/>
        </w:rPr>
        <w:t>can be delivered</w:t>
      </w:r>
      <w:proofErr w:type="gramEnd"/>
      <w:r w:rsidRPr="006F2330">
        <w:rPr>
          <w:sz w:val="16"/>
        </w:rPr>
        <w:t xml:space="preserve"> by land, air and sea. </w:t>
      </w:r>
    </w:p>
    <w:p w:rsidR="00DC43C2" w:rsidRPr="006F2330" w:rsidRDefault="00DC43C2" w:rsidP="00DC43C2">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rsidR="00DC43C2" w:rsidRPr="006F2330" w:rsidRDefault="00DC43C2" w:rsidP="00DC43C2">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rsidR="00DC43C2" w:rsidRPr="006F2330" w:rsidRDefault="00DC43C2" w:rsidP="00DC43C2">
      <w:pPr>
        <w:rPr>
          <w:sz w:val="16"/>
        </w:rPr>
      </w:pPr>
      <w:r w:rsidRPr="006F2330">
        <w:rPr>
          <w:sz w:val="16"/>
        </w:rPr>
        <w:t xml:space="preserve">Such assessments are not only shockingly callous </w:t>
      </w:r>
      <w:proofErr w:type="gramStart"/>
      <w:r w:rsidRPr="006F2330">
        <w:rPr>
          <w:sz w:val="16"/>
        </w:rPr>
        <w:t>but</w:t>
      </w:r>
      <w:proofErr w:type="gramEnd"/>
      <w:r w:rsidRPr="006F2330">
        <w:rPr>
          <w:sz w:val="16"/>
        </w:rPr>
        <w:t xml:space="preserve">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rsidR="00DC43C2" w:rsidRPr="006F2330" w:rsidRDefault="00DC43C2" w:rsidP="00DC43C2">
      <w:pPr>
        <w:rPr>
          <w:sz w:val="16"/>
        </w:rPr>
      </w:pPr>
      <w:r w:rsidRPr="006F2330">
        <w:rPr>
          <w:sz w:val="16"/>
        </w:rPr>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rsidR="00DC43C2" w:rsidRPr="006F2330" w:rsidRDefault="00DC43C2" w:rsidP="00DC43C2">
      <w:pPr>
        <w:rPr>
          <w:sz w:val="16"/>
        </w:rPr>
      </w:pPr>
      <w:proofErr w:type="gramStart"/>
      <w:r w:rsidRPr="006F2330">
        <w:rPr>
          <w:sz w:val="16"/>
        </w:rPr>
        <w:t>And</w:t>
      </w:r>
      <w:proofErr w:type="gramEnd"/>
      <w:r w:rsidRPr="006F2330">
        <w:rPr>
          <w:sz w:val="16"/>
        </w:rPr>
        <w:t xml:space="preserve">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rsidR="00DC43C2" w:rsidRPr="006F2330" w:rsidRDefault="00DC43C2" w:rsidP="00DC43C2">
      <w:pPr>
        <w:rPr>
          <w:sz w:val="16"/>
        </w:rPr>
      </w:pPr>
      <w:r w:rsidRPr="006F2330">
        <w:rPr>
          <w:b/>
          <w:iCs/>
          <w:u w:val="single"/>
        </w:rPr>
        <w:t>Casualties</w:t>
      </w:r>
      <w:r w:rsidRPr="006F2330">
        <w:rPr>
          <w:sz w:val="16"/>
        </w:rPr>
        <w:t xml:space="preserve"> </w:t>
      </w:r>
    </w:p>
    <w:p w:rsidR="00DC43C2" w:rsidRPr="006F2330" w:rsidRDefault="00DC43C2" w:rsidP="00DC43C2">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rsidR="00DC43C2" w:rsidRPr="006F2330" w:rsidRDefault="00DC43C2" w:rsidP="00DC43C2">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rsidR="00DC43C2" w:rsidRPr="006F2330" w:rsidRDefault="00DC43C2" w:rsidP="00DC43C2">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w:t>
      </w:r>
      <w:proofErr w:type="spellStart"/>
      <w:r w:rsidRPr="006F2330">
        <w:rPr>
          <w:u w:val="single"/>
        </w:rPr>
        <w:t>Dehli</w:t>
      </w:r>
      <w:proofErr w:type="spellEnd"/>
      <w:r w:rsidRPr="006F2330">
        <w:rPr>
          <w:u w:val="single"/>
        </w:rPr>
        <w:t xml:space="preserve">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rsidR="00DC43C2" w:rsidRPr="006F2330" w:rsidRDefault="00DC43C2" w:rsidP="00DC43C2">
      <w:pPr>
        <w:rPr>
          <w:sz w:val="16"/>
        </w:rPr>
      </w:pPr>
      <w:r w:rsidRPr="006F2330">
        <w:rPr>
          <w:sz w:val="16"/>
        </w:rPr>
        <w:t xml:space="preserve">The Little Boy bomb alone killed around 100,000 Japanese—between 30 to 40 percent of Hiroshima’s population—and destroyed 69 percent of the buildings in the city. </w:t>
      </w:r>
      <w:proofErr w:type="gramStart"/>
      <w:r w:rsidRPr="006F2330">
        <w:rPr>
          <w:sz w:val="16"/>
        </w:rPr>
        <w:t>But</w:t>
      </w:r>
      <w:proofErr w:type="gramEnd"/>
      <w:r w:rsidRPr="006F2330">
        <w:rPr>
          <w:sz w:val="16"/>
        </w:rPr>
        <w:t xml:space="preserve">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rsidR="00DC43C2" w:rsidRPr="006F2330" w:rsidRDefault="00DC43C2" w:rsidP="00DC43C2">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rsidR="00DC43C2" w:rsidRPr="006F2330" w:rsidRDefault="00DC43C2" w:rsidP="00DC43C2">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rsidR="00DC43C2" w:rsidRPr="006F2330" w:rsidRDefault="00DC43C2" w:rsidP="00DC43C2">
      <w:pPr>
        <w:rPr>
          <w:b/>
          <w:iCs/>
          <w:u w:val="single"/>
        </w:rPr>
      </w:pPr>
      <w:r w:rsidRPr="006F2330">
        <w:rPr>
          <w:b/>
          <w:iCs/>
          <w:u w:val="single"/>
        </w:rPr>
        <w:t xml:space="preserve">Refugee Outflows </w:t>
      </w:r>
    </w:p>
    <w:p w:rsidR="00DC43C2" w:rsidRPr="006F2330" w:rsidRDefault="00DC43C2" w:rsidP="00DC43C2">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rsidR="00DC43C2" w:rsidRPr="006F2330" w:rsidRDefault="00DC43C2" w:rsidP="00DC43C2">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rsidR="00DC43C2" w:rsidRPr="006F2330" w:rsidRDefault="00DC43C2" w:rsidP="00DC43C2">
      <w:pPr>
        <w:rPr>
          <w:sz w:val="16"/>
        </w:rPr>
      </w:pPr>
      <w:r w:rsidRPr="006F2330">
        <w:rPr>
          <w:sz w:val="16"/>
        </w:rPr>
        <w:t xml:space="preserve">Should bombs beginning dropping, poorer citizens many begin pouring over land borders such as those with Afghanistan and Iran for Pakistan, and Nepal and Bangladesh for </w:t>
      </w:r>
      <w:proofErr w:type="gramStart"/>
      <w:r w:rsidRPr="006F2330">
        <w:rPr>
          <w:sz w:val="16"/>
        </w:rPr>
        <w:t>India.</w:t>
      </w:r>
      <w:proofErr w:type="gramEnd"/>
      <w:r w:rsidRPr="006F2330">
        <w:rPr>
          <w:sz w:val="16"/>
        </w:rPr>
        <w:t xml:space="preserve">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rsidR="00DC43C2" w:rsidRPr="006F2330" w:rsidRDefault="00DC43C2" w:rsidP="00DC43C2">
      <w:pPr>
        <w:rPr>
          <w:sz w:val="16"/>
        </w:rPr>
      </w:pPr>
      <w:r w:rsidRPr="006F2330">
        <w:rPr>
          <w:sz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rsidR="00DC43C2" w:rsidRPr="006F2330" w:rsidRDefault="00DC43C2" w:rsidP="00DC43C2">
      <w:pPr>
        <w:rPr>
          <w:sz w:val="16"/>
        </w:rPr>
      </w:pPr>
      <w:r w:rsidRPr="006F2330">
        <w:rPr>
          <w:b/>
          <w:iCs/>
          <w:u w:val="single"/>
        </w:rPr>
        <w:t>Fallout</w:t>
      </w:r>
      <w:r w:rsidRPr="006F2330">
        <w:rPr>
          <w:sz w:val="16"/>
        </w:rPr>
        <w:t xml:space="preserve"> </w:t>
      </w:r>
    </w:p>
    <w:p w:rsidR="00DC43C2" w:rsidRPr="006F2330" w:rsidRDefault="00DC43C2" w:rsidP="00DC43C2">
      <w:pPr>
        <w:rPr>
          <w:sz w:val="16"/>
        </w:rPr>
      </w:pPr>
      <w:r w:rsidRPr="006F2330">
        <w:rPr>
          <w:u w:val="single"/>
        </w:rPr>
        <w:t xml:space="preserve">Radioactive fallout </w:t>
      </w:r>
      <w:proofErr w:type="gramStart"/>
      <w:r w:rsidRPr="006F2330">
        <w:rPr>
          <w:u w:val="single"/>
        </w:rPr>
        <w:t>would</w:t>
      </w:r>
      <w:r w:rsidRPr="006F2330">
        <w:rPr>
          <w:sz w:val="16"/>
        </w:rPr>
        <w:t xml:space="preserve"> also </w:t>
      </w:r>
      <w:r w:rsidRPr="006F2330">
        <w:rPr>
          <w:u w:val="single"/>
        </w:rPr>
        <w:t xml:space="preserve">be </w:t>
      </w:r>
      <w:r w:rsidRPr="006F2330">
        <w:rPr>
          <w:b/>
          <w:iCs/>
          <w:u w:val="single"/>
        </w:rPr>
        <w:t>disseminated</w:t>
      </w:r>
      <w:proofErr w:type="gramEnd"/>
      <w:r w:rsidRPr="006F2330">
        <w:rPr>
          <w:b/>
          <w:iCs/>
          <w:u w:val="single"/>
        </w:rPr>
        <w:t xml:space="preserve">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rsidR="00DC43C2" w:rsidRPr="006F2330" w:rsidRDefault="00DC43C2" w:rsidP="00DC43C2">
      <w:pPr>
        <w:rPr>
          <w:b/>
          <w:iCs/>
          <w:u w:val="single"/>
        </w:rPr>
      </w:pPr>
      <w:r w:rsidRPr="006F2330">
        <w:rPr>
          <w:b/>
          <w:iCs/>
          <w:highlight w:val="green"/>
          <w:u w:val="single"/>
        </w:rPr>
        <w:t>Nuclear Winter</w:t>
      </w:r>
      <w:r w:rsidRPr="006F2330">
        <w:rPr>
          <w:b/>
          <w:iCs/>
          <w:u w:val="single"/>
        </w:rPr>
        <w:t xml:space="preserve"> </w:t>
      </w:r>
    </w:p>
    <w:p w:rsidR="00DC43C2" w:rsidRPr="006F2330" w:rsidRDefault="00DC43C2" w:rsidP="00DC43C2">
      <w:pPr>
        <w:rPr>
          <w:sz w:val="16"/>
        </w:rPr>
      </w:pPr>
      <w:r w:rsidRPr="006F2330">
        <w:rPr>
          <w:sz w:val="16"/>
        </w:rPr>
        <w:t xml:space="preserve">Studies in 2008 and 2014 found that of one hundred bombs that were fifteen-kilotons </w:t>
      </w:r>
      <w:proofErr w:type="gramStart"/>
      <w:r w:rsidRPr="006F2330">
        <w:rPr>
          <w:sz w:val="16"/>
        </w:rPr>
        <w:t>were used</w:t>
      </w:r>
      <w:proofErr w:type="gramEnd"/>
      <w:r w:rsidRPr="006F2330">
        <w:rPr>
          <w:sz w:val="16"/>
        </w:rPr>
        <w:t xml:space="preserve">,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rsidR="00DC43C2" w:rsidRPr="006F2330" w:rsidRDefault="00DC43C2" w:rsidP="00DC43C2">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t>
      </w:r>
      <w:proofErr w:type="gramStart"/>
      <w:r w:rsidRPr="006F2330">
        <w:rPr>
          <w:u w:val="single"/>
        </w:rPr>
        <w:t xml:space="preserve">would be </w:t>
      </w:r>
      <w:r w:rsidRPr="006F2330">
        <w:rPr>
          <w:b/>
          <w:iCs/>
          <w:highlight w:val="green"/>
          <w:u w:val="single"/>
        </w:rPr>
        <w:t>shortened</w:t>
      </w:r>
      <w:proofErr w:type="gramEnd"/>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rsidR="00DC43C2" w:rsidRPr="006F2330" w:rsidRDefault="00DC43C2" w:rsidP="00DC43C2">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rsidR="00DC43C2" w:rsidRPr="006F2330" w:rsidRDefault="00DC43C2" w:rsidP="00DC43C2">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rsidR="00DC43C2" w:rsidRPr="006F2330" w:rsidRDefault="00DC43C2" w:rsidP="00DC43C2">
      <w:pPr>
        <w:rPr>
          <w:b/>
          <w:iCs/>
          <w:u w:val="single"/>
        </w:rPr>
      </w:pPr>
      <w:r w:rsidRPr="006F2330">
        <w:rPr>
          <w:b/>
          <w:iCs/>
          <w:u w:val="single"/>
        </w:rPr>
        <w:t xml:space="preserve">Global Recession </w:t>
      </w:r>
    </w:p>
    <w:p w:rsidR="00DC43C2" w:rsidRPr="006F2330" w:rsidRDefault="00DC43C2" w:rsidP="00DC43C2">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rsidR="00DC43C2" w:rsidRPr="006F2330" w:rsidRDefault="00DC43C2" w:rsidP="00DC43C2">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populations decimated</w:t>
      </w:r>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rsidR="00DC43C2" w:rsidRPr="006F2330" w:rsidRDefault="00DC43C2" w:rsidP="00DC43C2">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w:t>
      </w:r>
      <w:proofErr w:type="gramStart"/>
      <w:r w:rsidRPr="006F2330">
        <w:rPr>
          <w:sz w:val="16"/>
        </w:rPr>
        <w:t>school teacher</w:t>
      </w:r>
      <w:proofErr w:type="gramEnd"/>
      <w:r w:rsidRPr="006F2330">
        <w:rPr>
          <w:sz w:val="16"/>
        </w:rPr>
        <w:t xml:space="preserve"> in Nebraska, a factory-worker in Shaanxi province or a fisherman in Mombasa. </w:t>
      </w:r>
    </w:p>
    <w:p w:rsidR="00DC43C2" w:rsidRDefault="00DC43C2" w:rsidP="00DC43C2">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rsidR="00DC43C2" w:rsidRPr="006F2330" w:rsidRDefault="00DC43C2" w:rsidP="00DC43C2"/>
    <w:p w:rsidR="00DC43C2" w:rsidRDefault="00DC43C2" w:rsidP="00DC43C2">
      <w:pPr>
        <w:keepNext/>
        <w:keepLines/>
        <w:spacing w:before="40" w:after="0"/>
        <w:outlineLvl w:val="3"/>
        <w:rPr>
          <w:rFonts w:eastAsiaTheme="majorEastAsia"/>
          <w:b/>
          <w:iCs/>
          <w:sz w:val="26"/>
          <w:u w:val="single"/>
        </w:rPr>
      </w:pPr>
      <w:r w:rsidRPr="006F2330">
        <w:rPr>
          <w:rFonts w:eastAsiaTheme="majorEastAsia"/>
          <w:b/>
          <w:iCs/>
          <w:sz w:val="26"/>
        </w:rPr>
        <w:t xml:space="preserve">Scenario 2 is </w:t>
      </w:r>
      <w:r>
        <w:rPr>
          <w:rFonts w:eastAsiaTheme="majorEastAsia"/>
          <w:b/>
          <w:iCs/>
          <w:sz w:val="26"/>
          <w:u w:val="single"/>
        </w:rPr>
        <w:t>pandemics</w:t>
      </w:r>
    </w:p>
    <w:p w:rsidR="00DC43C2" w:rsidRDefault="00DC43C2" w:rsidP="00DC43C2">
      <w:pPr>
        <w:pStyle w:val="Heading4"/>
      </w:pPr>
      <w:r w:rsidRPr="007D5108">
        <w:t>The rate of vaccinations between the global north and south is increasing at a disproportionate rate. IP laws are barriers leaving millions unvaccinated</w:t>
      </w:r>
    </w:p>
    <w:p w:rsidR="00DC43C2" w:rsidRPr="007D5108" w:rsidRDefault="00DC43C2" w:rsidP="00DC43C2">
      <w:pPr>
        <w:rPr>
          <w:rStyle w:val="Style13ptBold"/>
          <w:rFonts w:cs="Calibri"/>
          <w:b w:val="0"/>
        </w:rPr>
      </w:pPr>
      <w:r w:rsidRPr="007D5108">
        <w:rPr>
          <w:rStyle w:val="Style13ptBold"/>
        </w:rPr>
        <w:t>UN 21</w:t>
      </w:r>
      <w:r w:rsidRPr="007D5108">
        <w:t xml:space="preserve"> [“Unequal Vaccine Distribution Self-Defeating, World Health Organization Chief Tells Economic and Social Council’s Special Ministerial Meeting</w:t>
      </w:r>
      <w:r>
        <w:t xml:space="preserve">,” United Nations, April 16, 2021, </w:t>
      </w:r>
      <w:hyperlink r:id="rId16" w:history="1">
        <w:r w:rsidRPr="00BF34D3">
          <w:rPr>
            <w:rStyle w:val="Hyperlink"/>
            <w:rFonts w:cs="Calibri"/>
          </w:rPr>
          <w:t>https://www.un.org/press/en/2021/ecosoc7039.doc.htm</w:t>
        </w:r>
      </w:hyperlink>
      <w:r>
        <w:rPr>
          <w:rFonts w:cs="Calibri"/>
        </w:rPr>
        <w:t xml:space="preserve">] </w:t>
      </w:r>
      <w:r w:rsidRPr="007D5108">
        <w:rPr>
          <w:rFonts w:cs="Calibri"/>
          <w:b/>
          <w:bCs/>
        </w:rPr>
        <w:t>SC EP</w:t>
      </w:r>
    </w:p>
    <w:p w:rsidR="00DC43C2" w:rsidRPr="007D5108" w:rsidRDefault="00DC43C2" w:rsidP="00DC43C2">
      <w:pPr>
        <w:rPr>
          <w:rFonts w:cs="Calibri"/>
          <w:sz w:val="16"/>
        </w:rPr>
      </w:pPr>
      <w:proofErr w:type="gramStart"/>
      <w:r w:rsidRPr="00477804">
        <w:rPr>
          <w:rFonts w:cs="Calibri"/>
          <w:sz w:val="16"/>
        </w:rPr>
        <w:t xml:space="preserve">With the number of new COVID-19 cases around the world nearly doubling over the past two months — approaching the highest infection rate observed during the pandemic — the </w:t>
      </w:r>
      <w:r w:rsidRPr="007D5108">
        <w:rPr>
          <w:rStyle w:val="StyleUnderline"/>
          <w:rFonts w:cs="Calibri"/>
          <w:highlight w:val="cyan"/>
        </w:rPr>
        <w:t>unequal distribution</w:t>
      </w:r>
      <w:r w:rsidRPr="00477804">
        <w:rPr>
          <w:rStyle w:val="StyleUnderline"/>
          <w:rFonts w:cs="Calibri"/>
        </w:rPr>
        <w:t xml:space="preserve"> of vaccines </w:t>
      </w:r>
      <w:r w:rsidRPr="00477804">
        <w:rPr>
          <w:rFonts w:cs="Calibri"/>
          <w:sz w:val="16"/>
        </w:rPr>
        <w:t xml:space="preserve">is not only a moral outrage, but </w:t>
      </w:r>
      <w:r w:rsidRPr="007D5108">
        <w:rPr>
          <w:rStyle w:val="StyleUnderline"/>
          <w:rFonts w:cs="Calibri"/>
        </w:rPr>
        <w:t>economically</w:t>
      </w:r>
      <w:r w:rsidRPr="00477804">
        <w:rPr>
          <w:rStyle w:val="StyleUnderline"/>
          <w:rFonts w:cs="Calibri"/>
        </w:rPr>
        <w:t xml:space="preserve"> and epidemiologically </w:t>
      </w:r>
      <w:r w:rsidRPr="007D5108">
        <w:rPr>
          <w:rStyle w:val="StyleUnderline"/>
          <w:rFonts w:cs="Calibri"/>
          <w:highlight w:val="cyan"/>
        </w:rPr>
        <w:t>self-defeating</w:t>
      </w:r>
      <w:r w:rsidRPr="00477804">
        <w:rPr>
          <w:rStyle w:val="StyleUnderline"/>
          <w:rFonts w:cs="Calibri"/>
        </w:rPr>
        <w:t>,</w:t>
      </w:r>
      <w:r w:rsidRPr="00477804">
        <w:rPr>
          <w:rFonts w:cs="Calibri"/>
          <w:sz w:val="16"/>
        </w:rPr>
        <w:t xml:space="preserve"> the head of the United Nations health agency told a special ministerial meeting of the Economic and Social Council today.</w:t>
      </w:r>
      <w:proofErr w:type="gramEnd"/>
      <w:r w:rsidRPr="00477804">
        <w:rPr>
          <w:rFonts w:cs="Calibri"/>
          <w:sz w:val="16"/>
        </w:rPr>
        <w:t xml:space="preserve"> “</w:t>
      </w:r>
      <w:r w:rsidRPr="00477804">
        <w:rPr>
          <w:rStyle w:val="StyleUnderline"/>
          <w:rFonts w:cs="Calibri"/>
        </w:rPr>
        <w:t>Vaccine equity is the challenge of our time</w:t>
      </w:r>
      <w:r w:rsidRPr="00477804">
        <w:rPr>
          <w:rFonts w:cs="Calibri"/>
          <w:sz w:val="16"/>
        </w:rPr>
        <w:t xml:space="preserve">,” </w:t>
      </w:r>
      <w:proofErr w:type="spellStart"/>
      <w:r w:rsidRPr="00477804">
        <w:rPr>
          <w:rFonts w:cs="Calibri"/>
          <w:sz w:val="16"/>
        </w:rPr>
        <w:t>Tedros</w:t>
      </w:r>
      <w:proofErr w:type="spellEnd"/>
      <w:r w:rsidRPr="00477804">
        <w:rPr>
          <w:rFonts w:cs="Calibri"/>
          <w:sz w:val="16"/>
        </w:rPr>
        <w:t xml:space="preserve"> </w:t>
      </w:r>
      <w:proofErr w:type="spellStart"/>
      <w:r w:rsidRPr="00477804">
        <w:rPr>
          <w:rFonts w:cs="Calibri"/>
          <w:sz w:val="16"/>
        </w:rPr>
        <w:t>Adhanom</w:t>
      </w:r>
      <w:proofErr w:type="spellEnd"/>
      <w:r w:rsidRPr="00477804">
        <w:rPr>
          <w:rFonts w:cs="Calibri"/>
          <w:sz w:val="16"/>
        </w:rPr>
        <w:t xml:space="preserve"> </w:t>
      </w:r>
      <w:proofErr w:type="spellStart"/>
      <w:r w:rsidRPr="00477804">
        <w:rPr>
          <w:rFonts w:cs="Calibri"/>
          <w:sz w:val="16"/>
        </w:rPr>
        <w:t>Ghebreyesus</w:t>
      </w:r>
      <w:proofErr w:type="spellEnd"/>
      <w:r w:rsidRPr="00477804">
        <w:rPr>
          <w:rFonts w:cs="Calibri"/>
          <w:sz w:val="16"/>
        </w:rPr>
        <w:t xml:space="preserve">, Director-General of the World Health Organization (WHO), told the gathering in opening remarks.  “And we are failing.” Driving that point home, he reported that, </w:t>
      </w:r>
      <w:r w:rsidRPr="00477804">
        <w:rPr>
          <w:rStyle w:val="StyleUnderline"/>
          <w:rFonts w:cs="Calibri"/>
        </w:rPr>
        <w:t xml:space="preserve">of the </w:t>
      </w:r>
      <w:r w:rsidRPr="007D5108">
        <w:rPr>
          <w:rStyle w:val="StyleUnderline"/>
          <w:rFonts w:cs="Calibri"/>
          <w:highlight w:val="cyan"/>
        </w:rPr>
        <w:t>832 million vaccine doses administered</w:t>
      </w:r>
      <w:r w:rsidRPr="00477804">
        <w:rPr>
          <w:rStyle w:val="StyleUnderline"/>
          <w:rFonts w:cs="Calibri"/>
        </w:rPr>
        <w:t xml:space="preserve">, </w:t>
      </w:r>
      <w:r w:rsidRPr="007D5108">
        <w:rPr>
          <w:rStyle w:val="StyleUnderline"/>
          <w:rFonts w:cs="Calibri"/>
          <w:highlight w:val="cyan"/>
        </w:rPr>
        <w:t>82 per cent</w:t>
      </w:r>
      <w:r w:rsidRPr="00477804">
        <w:rPr>
          <w:rStyle w:val="StyleUnderline"/>
          <w:rFonts w:cs="Calibri"/>
        </w:rPr>
        <w:t xml:space="preserve"> have </w:t>
      </w:r>
      <w:r w:rsidRPr="007D5108">
        <w:rPr>
          <w:rStyle w:val="StyleUnderline"/>
          <w:rFonts w:cs="Calibri"/>
          <w:highlight w:val="cyan"/>
        </w:rPr>
        <w:t>gone to high</w:t>
      </w:r>
      <w:r w:rsidRPr="00477804">
        <w:rPr>
          <w:rStyle w:val="StyleUnderline"/>
          <w:rFonts w:cs="Calibri"/>
        </w:rPr>
        <w:t>- or upper</w:t>
      </w:r>
      <w:r w:rsidRPr="00477804">
        <w:rPr>
          <w:rStyle w:val="StyleUnderline"/>
          <w:rFonts w:cs="Calibri"/>
        </w:rPr>
        <w:noBreakHyphen/>
        <w:t>middle-</w:t>
      </w:r>
      <w:r w:rsidRPr="007D5108">
        <w:rPr>
          <w:rStyle w:val="StyleUnderline"/>
          <w:rFonts w:cs="Calibri"/>
          <w:highlight w:val="cyan"/>
        </w:rPr>
        <w:t>income countries</w:t>
      </w:r>
      <w:r w:rsidRPr="00477804">
        <w:rPr>
          <w:rStyle w:val="StyleUnderline"/>
          <w:rFonts w:cs="Calibri"/>
        </w:rPr>
        <w:t xml:space="preserve">, while only </w:t>
      </w:r>
      <w:r w:rsidRPr="007D5108">
        <w:rPr>
          <w:rStyle w:val="StyleUnderline"/>
          <w:rFonts w:cs="Calibri"/>
          <w:highlight w:val="cyan"/>
        </w:rPr>
        <w:t>0.2 per cent have</w:t>
      </w:r>
      <w:r w:rsidRPr="00477804">
        <w:rPr>
          <w:rStyle w:val="StyleUnderline"/>
          <w:rFonts w:cs="Calibri"/>
        </w:rPr>
        <w:t xml:space="preserve"> </w:t>
      </w:r>
      <w:r w:rsidRPr="007D5108">
        <w:rPr>
          <w:rStyle w:val="StyleUnderline"/>
          <w:rFonts w:cs="Calibri"/>
          <w:highlight w:val="cyan"/>
        </w:rPr>
        <w:t>been sent to</w:t>
      </w:r>
      <w:r w:rsidRPr="00477804">
        <w:rPr>
          <w:rStyle w:val="StyleUnderline"/>
          <w:rFonts w:cs="Calibri"/>
        </w:rPr>
        <w:t xml:space="preserve"> their </w:t>
      </w:r>
      <w:r w:rsidRPr="007D5108">
        <w:rPr>
          <w:rStyle w:val="StyleUnderline"/>
          <w:rFonts w:cs="Calibri"/>
          <w:highlight w:val="cyan"/>
        </w:rPr>
        <w:t>low-income counterparts</w:t>
      </w:r>
      <w:r w:rsidRPr="00477804">
        <w:rPr>
          <w:rStyle w:val="StyleUnderline"/>
          <w:rFonts w:cs="Calibri"/>
        </w:rPr>
        <w:t>.  In high</w:t>
      </w:r>
      <w:r w:rsidRPr="00477804">
        <w:rPr>
          <w:rStyle w:val="StyleUnderline"/>
          <w:rFonts w:cs="Calibri"/>
        </w:rPr>
        <w:noBreakHyphen/>
        <w:t>income countries alone</w:t>
      </w:r>
      <w:r w:rsidRPr="007D5108">
        <w:rPr>
          <w:rStyle w:val="StyleUnderline"/>
          <w:rFonts w:cs="Calibri"/>
          <w:highlight w:val="cyan"/>
        </w:rPr>
        <w:t>, 1 in 4 people</w:t>
      </w:r>
      <w:r w:rsidRPr="00477804">
        <w:rPr>
          <w:rStyle w:val="StyleUnderline"/>
          <w:rFonts w:cs="Calibri"/>
        </w:rPr>
        <w:t xml:space="preserve"> </w:t>
      </w:r>
      <w:proofErr w:type="gramStart"/>
      <w:r w:rsidRPr="00477804">
        <w:rPr>
          <w:rStyle w:val="StyleUnderline"/>
          <w:rFonts w:cs="Calibri"/>
        </w:rPr>
        <w:t xml:space="preserve">have been </w:t>
      </w:r>
      <w:r w:rsidRPr="007D5108">
        <w:rPr>
          <w:rStyle w:val="StyleUnderline"/>
          <w:rFonts w:cs="Calibri"/>
          <w:highlight w:val="cyan"/>
        </w:rPr>
        <w:t>vaccinated</w:t>
      </w:r>
      <w:proofErr w:type="gramEnd"/>
      <w:r w:rsidRPr="00477804">
        <w:rPr>
          <w:rFonts w:cs="Calibri"/>
          <w:sz w:val="16"/>
        </w:rPr>
        <w:t xml:space="preserve">, a ratio that drops precipitously </w:t>
      </w:r>
      <w:r w:rsidRPr="007D5108">
        <w:rPr>
          <w:rStyle w:val="StyleUnderline"/>
          <w:rFonts w:cs="Calibri"/>
          <w:highlight w:val="cyan"/>
        </w:rPr>
        <w:t>to 1 in 500 in poorer countries</w:t>
      </w:r>
      <w:r w:rsidRPr="00477804">
        <w:rPr>
          <w:rStyle w:val="StyleUnderline"/>
          <w:rFonts w:cs="Calibri"/>
        </w:rPr>
        <w:t xml:space="preserve">. </w:t>
      </w:r>
      <w:r w:rsidRPr="00477804">
        <w:rPr>
          <w:rFonts w:cs="Calibri"/>
          <w:sz w:val="16"/>
        </w:rPr>
        <w:t xml:space="preserve">The meeting — held in virtual format with the theme “A Vaccine for All” — brought together senior officials from the United Nations, Governments, business, the scientific community and civil society.  They explored ways to guarantee equal access to vaccines as a global public good, and strengthen the readiness of countries for their distribution. The Director-General said that rapidly spreading variants, the inconsistent application and premature easing of public health measures, fatigue with social restrictions and the dramatic inequity in vaccine coverage have all led to an alarming spike in new cases and deaths.  “This is a time for partnership, not patronage,” he emphasized. “We have the tools to end this pandemic,” he continued.  The Access to COVID-19 Tools Accelerator (ACT-Accelerator), created by WHO and its partners, as well as the COVAX Facility, can prevent mistakes of 40 years ago, when the world was slow to deploy life-saving antiretroviral drugs to poor countries during the HIV/AIDS crisis. Today, COVAX has distributed 40 million doses to 100 countries, but that is nowhere near enough, he said, stressing that WHO had expected to </w:t>
      </w:r>
      <w:proofErr w:type="gramStart"/>
      <w:r w:rsidRPr="00477804">
        <w:rPr>
          <w:rFonts w:cs="Calibri"/>
          <w:sz w:val="16"/>
        </w:rPr>
        <w:t>have distributed</w:t>
      </w:r>
      <w:proofErr w:type="gramEnd"/>
      <w:r w:rsidRPr="00477804">
        <w:rPr>
          <w:rFonts w:cs="Calibri"/>
          <w:sz w:val="16"/>
        </w:rPr>
        <w:t xml:space="preserve"> 100 million doses by now.  Some countries have received nothing, none </w:t>
      </w:r>
      <w:proofErr w:type="gramStart"/>
      <w:r w:rsidRPr="00477804">
        <w:rPr>
          <w:rFonts w:cs="Calibri"/>
          <w:sz w:val="16"/>
        </w:rPr>
        <w:t>have</w:t>
      </w:r>
      <w:proofErr w:type="gramEnd"/>
      <w:r w:rsidRPr="00477804">
        <w:rPr>
          <w:rFonts w:cs="Calibri"/>
          <w:sz w:val="16"/>
        </w:rPr>
        <w:t xml:space="preserve"> received enough, and some are not receiving second-round allocation on time, he noted.  “The problem is not getting vaccines out of COVAX,” he added.  “The problem is getting them in.” He said WHO is working with </w:t>
      </w:r>
      <w:proofErr w:type="spellStart"/>
      <w:r w:rsidRPr="00477804">
        <w:rPr>
          <w:rFonts w:cs="Calibri"/>
          <w:sz w:val="16"/>
        </w:rPr>
        <w:t>Gavi</w:t>
      </w:r>
      <w:proofErr w:type="spellEnd"/>
      <w:r w:rsidRPr="00477804">
        <w:rPr>
          <w:rFonts w:cs="Calibri"/>
          <w:sz w:val="16"/>
        </w:rPr>
        <w:t xml:space="preserve">, the Vaccine Alliance, and the Coalition for Epidemic Preparedness Innovations to scale up production and supply.  A COVAX manufacturing task force </w:t>
      </w:r>
      <w:proofErr w:type="gramStart"/>
      <w:r w:rsidRPr="00477804">
        <w:rPr>
          <w:rFonts w:cs="Calibri"/>
          <w:sz w:val="16"/>
        </w:rPr>
        <w:t>has been formed</w:t>
      </w:r>
      <w:proofErr w:type="gramEnd"/>
      <w:r w:rsidRPr="00477804">
        <w:rPr>
          <w:rFonts w:cs="Calibri"/>
          <w:sz w:val="16"/>
        </w:rPr>
        <w:t xml:space="preserve">, and promisingly, the African Union will form the New Partnership for African Manufacturing, he noted.  It aims to build five vaccine production hubs on the continent, starting with three mRNA facilities in Rwanda, Senegal and South Africa.  WHO is also developing regional regulatory capacity through the African Medicines Agency, he reported. Calling upon countries with enough vaccine to cover their populations “many times over” to </w:t>
      </w:r>
      <w:proofErr w:type="gramStart"/>
      <w:r w:rsidRPr="00477804">
        <w:rPr>
          <w:rFonts w:cs="Calibri"/>
          <w:sz w:val="16"/>
        </w:rPr>
        <w:t>make immediate donations</w:t>
      </w:r>
      <w:proofErr w:type="gramEnd"/>
      <w:r w:rsidRPr="00477804">
        <w:rPr>
          <w:rFonts w:cs="Calibri"/>
          <w:sz w:val="16"/>
        </w:rPr>
        <w:t xml:space="preserve"> to COVAX, he underlined the vital </w:t>
      </w:r>
      <w:r w:rsidRPr="00477804">
        <w:rPr>
          <w:rStyle w:val="StyleUnderline"/>
          <w:rFonts w:cs="Calibri"/>
        </w:rPr>
        <w:t xml:space="preserve">need to explore every option for </w:t>
      </w:r>
      <w:r w:rsidRPr="007D5108">
        <w:rPr>
          <w:rStyle w:val="StyleUnderline"/>
          <w:rFonts w:cs="Calibri"/>
          <w:highlight w:val="cyan"/>
        </w:rPr>
        <w:t>boosting production</w:t>
      </w:r>
      <w:r w:rsidRPr="00477804">
        <w:rPr>
          <w:rFonts w:cs="Calibri"/>
          <w:sz w:val="16"/>
        </w:rPr>
        <w:t xml:space="preserve">.  They </w:t>
      </w:r>
      <w:r w:rsidRPr="007D5108">
        <w:rPr>
          <w:rStyle w:val="StyleUnderline"/>
          <w:rFonts w:cs="Calibri"/>
          <w:highlight w:val="cyan"/>
        </w:rPr>
        <w:t>include</w:t>
      </w:r>
      <w:r w:rsidRPr="00477804">
        <w:rPr>
          <w:rFonts w:cs="Calibri"/>
          <w:sz w:val="16"/>
        </w:rPr>
        <w:t xml:space="preserve"> voluntary </w:t>
      </w:r>
      <w:proofErr w:type="spellStart"/>
      <w:r w:rsidRPr="00477804">
        <w:rPr>
          <w:rFonts w:cs="Calibri"/>
          <w:sz w:val="16"/>
        </w:rPr>
        <w:t>licences</w:t>
      </w:r>
      <w:proofErr w:type="spellEnd"/>
      <w:r w:rsidRPr="00477804">
        <w:rPr>
          <w:rFonts w:cs="Calibri"/>
          <w:sz w:val="16"/>
        </w:rPr>
        <w:t xml:space="preserve">, technology pools, flexibilities on trade-related </w:t>
      </w:r>
      <w:r w:rsidRPr="007D5108">
        <w:rPr>
          <w:rStyle w:val="StyleUnderline"/>
          <w:rFonts w:cs="Calibri"/>
          <w:highlight w:val="cyan"/>
        </w:rPr>
        <w:t>i</w:t>
      </w:r>
      <w:r w:rsidRPr="007D5108">
        <w:rPr>
          <w:rStyle w:val="StyleUnderline"/>
          <w:rFonts w:cs="Calibri"/>
        </w:rPr>
        <w:t>ntellectual</w:t>
      </w:r>
      <w:r w:rsidRPr="00477804">
        <w:rPr>
          <w:rStyle w:val="StyleUnderline"/>
          <w:rFonts w:cs="Calibri"/>
        </w:rPr>
        <w:t xml:space="preserve">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7D5108">
        <w:rPr>
          <w:rStyle w:val="StyleUnderline"/>
          <w:rFonts w:cs="Calibri"/>
        </w:rPr>
        <w:t>ights</w:t>
      </w:r>
      <w:r w:rsidRPr="00477804">
        <w:rPr>
          <w:rStyle w:val="StyleUnderline"/>
          <w:rFonts w:cs="Calibri"/>
        </w:rPr>
        <w:t xml:space="preserve"> and </w:t>
      </w:r>
      <w:r w:rsidRPr="007D5108">
        <w:rPr>
          <w:rStyle w:val="StyleUnderline"/>
          <w:rFonts w:cs="Calibri"/>
          <w:highlight w:val="cyan"/>
        </w:rPr>
        <w:t>waiving</w:t>
      </w:r>
      <w:r w:rsidRPr="00477804">
        <w:rPr>
          <w:rStyle w:val="StyleUnderline"/>
          <w:rFonts w:cs="Calibri"/>
        </w:rPr>
        <w:t xml:space="preserve"> certain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p</w:t>
      </w:r>
      <w:r w:rsidRPr="00477804">
        <w:rPr>
          <w:rStyle w:val="StyleUnderline"/>
          <w:rFonts w:cs="Calibri"/>
        </w:rPr>
        <w:t>rovisions</w:t>
      </w:r>
      <w:r w:rsidRPr="00477804">
        <w:rPr>
          <w:rFonts w:cs="Calibri"/>
          <w:sz w:val="16"/>
        </w:rPr>
        <w:t>, and investing in local vaccine manufacturing.  WHO will continue to provide technical assistance and to add manufacturing bases across Africa, Asia and Latin America, he said. He urged all countries to carry out measures that work — surveillance, testing, contact</w:t>
      </w:r>
      <w:r w:rsidRPr="00477804">
        <w:rPr>
          <w:rFonts w:cs="Calibri"/>
          <w:sz w:val="16"/>
        </w:rPr>
        <w:noBreakHyphen/>
        <w:t xml:space="preserve">tracing, supportive quarantine and compassionate care — emphasizing that never in the 75-year history of the United Nations has its role been more important.  “We cannot defeat this virus one country at a time,” he stressed.  “We can only do it with a coordinated global effort, based on the principles of solidarity, equity and sharing.” </w:t>
      </w:r>
      <w:proofErr w:type="spellStart"/>
      <w:r w:rsidRPr="00477804">
        <w:rPr>
          <w:rFonts w:cs="Calibri"/>
          <w:sz w:val="16"/>
        </w:rPr>
        <w:t>Ngozi</w:t>
      </w:r>
      <w:proofErr w:type="spellEnd"/>
      <w:r w:rsidRPr="00477804">
        <w:rPr>
          <w:rFonts w:cs="Calibri"/>
          <w:sz w:val="16"/>
        </w:rPr>
        <w:t xml:space="preserve"> </w:t>
      </w:r>
      <w:proofErr w:type="spellStart"/>
      <w:r w:rsidRPr="00477804">
        <w:rPr>
          <w:rFonts w:cs="Calibri"/>
          <w:sz w:val="16"/>
        </w:rPr>
        <w:t>Okonjo-Iweala</w:t>
      </w:r>
      <w:proofErr w:type="spellEnd"/>
      <w:r w:rsidRPr="00477804">
        <w:rPr>
          <w:rFonts w:cs="Calibri"/>
          <w:sz w:val="16"/>
        </w:rPr>
        <w:t>, Director General of the World Trade Organization (WTO), described the vaccine disparities as “morally unconscionable”.  A</w:t>
      </w:r>
      <w:r w:rsidRPr="00477804">
        <w:rPr>
          <w:rStyle w:val="StyleUnderline"/>
          <w:rFonts w:cs="Calibri"/>
        </w:rPr>
        <w:t xml:space="preserve">ddressing inequity is a task that </w:t>
      </w:r>
      <w:r w:rsidRPr="007D5108">
        <w:rPr>
          <w:rStyle w:val="StyleUnderline"/>
          <w:rFonts w:cs="Calibri"/>
          <w:highlight w:val="cyan"/>
        </w:rPr>
        <w:t>forces the world to grapple with</w:t>
      </w:r>
      <w:r w:rsidRPr="00477804">
        <w:rPr>
          <w:rStyle w:val="StyleUnderline"/>
          <w:rFonts w:cs="Calibri"/>
        </w:rPr>
        <w:t xml:space="preserve"> daunting technical, logistical, policy and political </w:t>
      </w:r>
      <w:r w:rsidRPr="007D5108">
        <w:rPr>
          <w:rStyle w:val="StyleUnderline"/>
          <w:rFonts w:cs="Calibri"/>
          <w:highlight w:val="cyan"/>
        </w:rPr>
        <w:t>hurdles</w:t>
      </w:r>
      <w:r w:rsidRPr="00477804">
        <w:rPr>
          <w:rStyle w:val="StyleUnderline"/>
          <w:rFonts w:cs="Calibri"/>
        </w:rPr>
        <w:t xml:space="preserve">, but they </w:t>
      </w:r>
      <w:proofErr w:type="gramStart"/>
      <w:r w:rsidRPr="00477804">
        <w:rPr>
          <w:rStyle w:val="StyleUnderline"/>
          <w:rFonts w:cs="Calibri"/>
        </w:rPr>
        <w:t>can be overcome</w:t>
      </w:r>
      <w:proofErr w:type="gramEnd"/>
      <w:r w:rsidRPr="00477804">
        <w:rPr>
          <w:rStyle w:val="StyleUnderline"/>
          <w:rFonts w:cs="Calibri"/>
        </w:rPr>
        <w:t xml:space="preserve"> in a practical, empirically informed manner</w:t>
      </w:r>
      <w:r w:rsidRPr="00477804">
        <w:rPr>
          <w:rFonts w:cs="Calibri"/>
          <w:sz w:val="16"/>
        </w:rPr>
        <w:t xml:space="preserve">, she said.  While the impulse to conserve supply is understandable, securing personal safety is not enough, she emphasized.  “We must find a way to share.” A recent WTO vaccine equity event had some encouraging takeaways, she reported, making clear the untapped potential in developing countries to step up production, and the availability of resources to bankroll such investment.  WTO members have reduced export restrictions from 109 in nearly 90 countries, to 51 in 62 countries, she said, adding that, with pragmatic engagement, they can find ways to bridge concerns over intellectual property rights.  She went on to express hope that such efforts will lead to a framework agreement on trade and health, preferably before the twelfth WTO Ministerial Conference in December. </w:t>
      </w:r>
      <w:proofErr w:type="spellStart"/>
      <w:r w:rsidRPr="00477804">
        <w:rPr>
          <w:rFonts w:cs="Calibri"/>
          <w:sz w:val="16"/>
        </w:rPr>
        <w:t>Munir</w:t>
      </w:r>
      <w:proofErr w:type="spellEnd"/>
      <w:r w:rsidRPr="00477804">
        <w:rPr>
          <w:rFonts w:cs="Calibri"/>
          <w:sz w:val="16"/>
        </w:rPr>
        <w:t xml:space="preserve"> </w:t>
      </w:r>
      <w:proofErr w:type="spellStart"/>
      <w:r w:rsidRPr="00477804">
        <w:rPr>
          <w:rFonts w:cs="Calibri"/>
          <w:sz w:val="16"/>
        </w:rPr>
        <w:t>Akram</w:t>
      </w:r>
      <w:proofErr w:type="spellEnd"/>
      <w:r w:rsidRPr="00477804">
        <w:rPr>
          <w:rFonts w:cs="Calibri"/>
          <w:sz w:val="16"/>
        </w:rPr>
        <w:t xml:space="preserve"> (Pakistan), President of the Economic and Social Council, said that, as well as being a moral imperative, universal vaccine coverage is the only realistic way out of the pandemic.  He called for scaling up production, addressing intellectual property issues, supporting weak health systems, removing export restrictions — and importantly — funding the WHO ACT</w:t>
      </w:r>
      <w:r w:rsidRPr="00477804">
        <w:rPr>
          <w:rFonts w:cs="Calibri"/>
          <w:sz w:val="16"/>
        </w:rPr>
        <w:noBreakHyphen/>
        <w:t xml:space="preserve">Accelerator and COVAX Facility.  Decisive steps towards universal access to vaccines is a prerequisite for economic recovery, he stressed. </w:t>
      </w:r>
      <w:proofErr w:type="spellStart"/>
      <w:r w:rsidRPr="00477804">
        <w:rPr>
          <w:rFonts w:cs="Calibri"/>
          <w:sz w:val="16"/>
        </w:rPr>
        <w:t>Volkan</w:t>
      </w:r>
      <w:proofErr w:type="spellEnd"/>
      <w:r w:rsidRPr="00477804">
        <w:rPr>
          <w:rFonts w:cs="Calibri"/>
          <w:sz w:val="16"/>
        </w:rPr>
        <w:t xml:space="preserve"> </w:t>
      </w:r>
      <w:proofErr w:type="spellStart"/>
      <w:r w:rsidRPr="00477804">
        <w:rPr>
          <w:rFonts w:cs="Calibri"/>
          <w:sz w:val="16"/>
        </w:rPr>
        <w:t>Bozkir</w:t>
      </w:r>
      <w:proofErr w:type="spellEnd"/>
      <w:r w:rsidRPr="00477804">
        <w:rPr>
          <w:rFonts w:cs="Calibri"/>
          <w:sz w:val="16"/>
        </w:rPr>
        <w:t xml:space="preserve"> (Turkey), President of the General Assembly, </w:t>
      </w:r>
      <w:proofErr w:type="gramStart"/>
      <w:r w:rsidRPr="00477804">
        <w:rPr>
          <w:rFonts w:cs="Calibri"/>
          <w:sz w:val="16"/>
        </w:rPr>
        <w:t>emphasized:</w:t>
      </w:r>
      <w:proofErr w:type="gramEnd"/>
      <w:r w:rsidRPr="00477804">
        <w:rPr>
          <w:rFonts w:cs="Calibri"/>
          <w:sz w:val="16"/>
        </w:rPr>
        <w:t xml:space="preserve">  “No topic is as relevant or pertinent to the world today as that of vaccines,” while acknowledging:  “Our efforts have not been perfect.”  He stressed that “we must finish what we have started”, pressing Governments to recommit to the principles of human solidarity and cooperation.  The progress made to date is the result of countries working with hundreds of companies and thousands of scientists — “multilateralism at its finest” — he said. With a view to ensuring the goal of “vaccines for all”, he continued, Member States should extend resources to COVAX; invest in vaccine research, production and distribution; donate vaccines to countries in need; and tackle misinformation to ensure that everyone is educated on the benefits of inoculation.  “It is the job of the United Nations and its Member States to act on these demands,” he stressed. Throughout the day, ministers and other senior officials explored ways to bridge financing gaps, build national capacities and maximize vaccine supply and rollout, as they engaged in two panel discussions addressing the related problems. Melissa Fleming, Under-Secretary-General for Global Communications, moderated the first panel discussion, on the theme “Scaling up for Vaccine Equity”.  </w:t>
      </w:r>
      <w:proofErr w:type="gramStart"/>
      <w:r w:rsidRPr="00477804">
        <w:rPr>
          <w:rFonts w:cs="Calibri"/>
          <w:sz w:val="16"/>
        </w:rPr>
        <w:t xml:space="preserve">It featured the following </w:t>
      </w:r>
      <w:proofErr w:type="spellStart"/>
      <w:r w:rsidRPr="00477804">
        <w:rPr>
          <w:rFonts w:cs="Calibri"/>
          <w:sz w:val="16"/>
        </w:rPr>
        <w:t>panellists</w:t>
      </w:r>
      <w:proofErr w:type="spellEnd"/>
      <w:r w:rsidRPr="00477804">
        <w:rPr>
          <w:rFonts w:cs="Calibri"/>
          <w:sz w:val="16"/>
        </w:rPr>
        <w:t xml:space="preserve">:  Winnie </w:t>
      </w:r>
      <w:proofErr w:type="spellStart"/>
      <w:r w:rsidRPr="00477804">
        <w:rPr>
          <w:rFonts w:cs="Calibri"/>
          <w:sz w:val="16"/>
        </w:rPr>
        <w:t>Byanyima</w:t>
      </w:r>
      <w:proofErr w:type="spellEnd"/>
      <w:r w:rsidRPr="00477804">
        <w:rPr>
          <w:rFonts w:cs="Calibri"/>
          <w:sz w:val="16"/>
        </w:rPr>
        <w:t xml:space="preserve">, Executive Director, Joint United Nations </w:t>
      </w:r>
      <w:proofErr w:type="spellStart"/>
      <w:r w:rsidRPr="00477804">
        <w:rPr>
          <w:rFonts w:cs="Calibri"/>
          <w:sz w:val="16"/>
        </w:rPr>
        <w:t>Programme</w:t>
      </w:r>
      <w:proofErr w:type="spellEnd"/>
      <w:r w:rsidRPr="00477804">
        <w:rPr>
          <w:rFonts w:cs="Calibri"/>
          <w:sz w:val="16"/>
        </w:rPr>
        <w:t xml:space="preserve"> on HIV and AIDS (UNAIDS); Henrietta Fore, Executive Director, United Nations Children’s Fund (UNICEF); </w:t>
      </w:r>
      <w:proofErr w:type="spellStart"/>
      <w:r w:rsidRPr="00477804">
        <w:rPr>
          <w:rFonts w:cs="Calibri"/>
          <w:sz w:val="16"/>
        </w:rPr>
        <w:t>Soumya</w:t>
      </w:r>
      <w:proofErr w:type="spellEnd"/>
      <w:r w:rsidRPr="00477804">
        <w:rPr>
          <w:rFonts w:cs="Calibri"/>
          <w:sz w:val="16"/>
        </w:rPr>
        <w:t xml:space="preserve"> </w:t>
      </w:r>
      <w:proofErr w:type="spellStart"/>
      <w:r w:rsidRPr="00477804">
        <w:rPr>
          <w:rFonts w:cs="Calibri"/>
          <w:sz w:val="16"/>
        </w:rPr>
        <w:t>Swaminathan</w:t>
      </w:r>
      <w:proofErr w:type="spellEnd"/>
      <w:r w:rsidRPr="00477804">
        <w:rPr>
          <w:rFonts w:cs="Calibri"/>
          <w:sz w:val="16"/>
        </w:rPr>
        <w:t xml:space="preserve">, Chief Scientist, World Health Organization (WHO); John </w:t>
      </w:r>
      <w:proofErr w:type="spellStart"/>
      <w:r w:rsidRPr="00477804">
        <w:rPr>
          <w:rFonts w:cs="Calibri"/>
          <w:sz w:val="16"/>
        </w:rPr>
        <w:t>Nkengasong</w:t>
      </w:r>
      <w:proofErr w:type="spellEnd"/>
      <w:r w:rsidRPr="00477804">
        <w:rPr>
          <w:rFonts w:cs="Calibri"/>
          <w:sz w:val="16"/>
        </w:rPr>
        <w:t xml:space="preserve">, Director, Africa </w:t>
      </w:r>
      <w:proofErr w:type="spellStart"/>
      <w:r w:rsidRPr="00477804">
        <w:rPr>
          <w:rFonts w:cs="Calibri"/>
          <w:sz w:val="16"/>
        </w:rPr>
        <w:t>Centres</w:t>
      </w:r>
      <w:proofErr w:type="spellEnd"/>
      <w:r w:rsidRPr="00477804">
        <w:rPr>
          <w:rFonts w:cs="Calibri"/>
          <w:sz w:val="16"/>
        </w:rPr>
        <w:t xml:space="preserve"> for Disease Control and Prevention; Paul Farmer, Professor and Chair, Department of Global Health and Social Medicine, Harvard University Medical School; and Andrey </w:t>
      </w:r>
      <w:proofErr w:type="spellStart"/>
      <w:r w:rsidRPr="00477804">
        <w:rPr>
          <w:rFonts w:cs="Calibri"/>
          <w:sz w:val="16"/>
        </w:rPr>
        <w:t>Zarur</w:t>
      </w:r>
      <w:proofErr w:type="spellEnd"/>
      <w:r w:rsidRPr="00477804">
        <w:rPr>
          <w:rFonts w:cs="Calibri"/>
          <w:sz w:val="16"/>
        </w:rPr>
        <w:t xml:space="preserve">, Founder and Chief Executive Officer, </w:t>
      </w:r>
      <w:proofErr w:type="spellStart"/>
      <w:r w:rsidRPr="00477804">
        <w:rPr>
          <w:rFonts w:cs="Calibri"/>
          <w:sz w:val="16"/>
        </w:rPr>
        <w:t>GreenLight</w:t>
      </w:r>
      <w:proofErr w:type="spellEnd"/>
      <w:r w:rsidRPr="00477804">
        <w:rPr>
          <w:rFonts w:cs="Calibri"/>
          <w:sz w:val="16"/>
        </w:rPr>
        <w:t xml:space="preserve"> Biosciences, Incorporated.</w:t>
      </w:r>
      <w:proofErr w:type="gramEnd"/>
      <w:r w:rsidRPr="00477804">
        <w:rPr>
          <w:rFonts w:cs="Calibri"/>
          <w:sz w:val="16"/>
        </w:rPr>
        <w:t xml:space="preserve"> Ms. FLEMING, opening the discussion, cited data showing that 9 out of 10 people in poor countries could </w:t>
      </w:r>
      <w:proofErr w:type="gramStart"/>
      <w:r w:rsidRPr="00477804">
        <w:rPr>
          <w:rFonts w:cs="Calibri"/>
          <w:sz w:val="16"/>
        </w:rPr>
        <w:t>miss out on</w:t>
      </w:r>
      <w:proofErr w:type="gramEnd"/>
      <w:r w:rsidRPr="00477804">
        <w:rPr>
          <w:rFonts w:cs="Calibri"/>
          <w:sz w:val="16"/>
        </w:rPr>
        <w:t xml:space="preserve"> vaccines.  She asked the UNAIDS Executive Director to elaborate on the concept of “people’s vaccine” and on ways in which to address vaccine inequality. Ms. BYANYIMA said</w:t>
      </w:r>
      <w:r w:rsidRPr="00477804">
        <w:rPr>
          <w:rStyle w:val="StyleUnderline"/>
          <w:rFonts w:cs="Calibri"/>
        </w:rPr>
        <w:t xml:space="preserve"> </w:t>
      </w:r>
      <w:r w:rsidRPr="007D5108">
        <w:rPr>
          <w:rStyle w:val="StyleUnderline"/>
          <w:rFonts w:cs="Calibri"/>
          <w:highlight w:val="cyan"/>
        </w:rPr>
        <w:t>rich</w:t>
      </w:r>
      <w:r w:rsidRPr="00477804">
        <w:rPr>
          <w:rStyle w:val="StyleUnderline"/>
          <w:rFonts w:cs="Calibri"/>
        </w:rPr>
        <w:t xml:space="preserve"> </w:t>
      </w:r>
      <w:r w:rsidRPr="007D5108">
        <w:rPr>
          <w:rStyle w:val="StyleUnderline"/>
          <w:rFonts w:cs="Calibri"/>
          <w:highlight w:val="cyan"/>
        </w:rPr>
        <w:t>nations</w:t>
      </w:r>
      <w:r w:rsidRPr="00477804">
        <w:rPr>
          <w:rStyle w:val="StyleUnderline"/>
          <w:rFonts w:cs="Calibri"/>
        </w:rPr>
        <w:t xml:space="preserve"> are currently </w:t>
      </w:r>
      <w:r w:rsidRPr="007D5108">
        <w:rPr>
          <w:rStyle w:val="StyleUnderline"/>
          <w:rFonts w:cs="Calibri"/>
          <w:highlight w:val="cyan"/>
        </w:rPr>
        <w:t>vaccinating</w:t>
      </w:r>
      <w:r w:rsidRPr="00477804">
        <w:rPr>
          <w:rStyle w:val="StyleUnderline"/>
          <w:rFonts w:cs="Calibri"/>
        </w:rPr>
        <w:t xml:space="preserve"> their citizens </w:t>
      </w:r>
      <w:r w:rsidRPr="007D5108">
        <w:rPr>
          <w:rStyle w:val="StyleUnderline"/>
          <w:rFonts w:cs="Calibri"/>
          <w:highlight w:val="cyan"/>
        </w:rPr>
        <w:t>at</w:t>
      </w:r>
      <w:r w:rsidRPr="00477804">
        <w:rPr>
          <w:rStyle w:val="StyleUnderline"/>
          <w:rFonts w:cs="Calibri"/>
        </w:rPr>
        <w:t xml:space="preserve"> a rate of </w:t>
      </w:r>
      <w:r w:rsidRPr="007D5108">
        <w:rPr>
          <w:rStyle w:val="StyleUnderline"/>
          <w:rFonts w:cs="Calibri"/>
          <w:highlight w:val="cyan"/>
        </w:rPr>
        <w:t>one person per second</w:t>
      </w:r>
      <w:r w:rsidRPr="00477804">
        <w:rPr>
          <w:rStyle w:val="StyleUnderline"/>
          <w:rFonts w:cs="Calibri"/>
        </w:rPr>
        <w:t xml:space="preserve"> while, as of the week of </w:t>
      </w:r>
      <w:proofErr w:type="gramStart"/>
      <w:r w:rsidRPr="00477804">
        <w:rPr>
          <w:rStyle w:val="StyleUnderline"/>
          <w:rFonts w:cs="Calibri"/>
        </w:rPr>
        <w:t>4</w:t>
      </w:r>
      <w:proofErr w:type="gramEnd"/>
      <w:r w:rsidRPr="00477804">
        <w:rPr>
          <w:rStyle w:val="StyleUnderline"/>
          <w:rFonts w:cs="Calibri"/>
        </w:rPr>
        <w:t xml:space="preserve"> to 11 April, </w:t>
      </w:r>
      <w:r w:rsidRPr="007D5108">
        <w:rPr>
          <w:rStyle w:val="StyleUnderline"/>
          <w:rFonts w:cs="Calibri"/>
          <w:highlight w:val="cyan"/>
        </w:rPr>
        <w:t>seven African countries were yet to receive a single dose</w:t>
      </w:r>
      <w:r w:rsidRPr="007D5108">
        <w:rPr>
          <w:rFonts w:cs="Calibri"/>
          <w:sz w:val="16"/>
          <w:highlight w:val="cyan"/>
        </w:rPr>
        <w:t>.</w:t>
      </w:r>
      <w:r w:rsidRPr="00477804">
        <w:rPr>
          <w:rFonts w:cs="Calibri"/>
          <w:sz w:val="16"/>
        </w:rPr>
        <w:t xml:space="preserve">  She added that widening inequality — exacerbated by the pandemic — runs counter to the Sustainable Development Goals.  The right to health is a universal human right, she pointed out, emphasizing that it that should not be up for sale or denied due to profit concerns.  Vaccine nationalism or apartheid is self-defeating because it prolongs the crisis, economic downturn and suffering for everyone, she said, stressing that investment in regional vaccine manufacturing hubs is necessary for future global safety.  Noting that vaccine inequality translates into social and economic inequality, she said any delay in response to the current crisis equates to more loss of life and increased poverty.  She added that a global plan </w:t>
      </w:r>
      <w:proofErr w:type="gramStart"/>
      <w:r w:rsidRPr="00477804">
        <w:rPr>
          <w:rFonts w:cs="Calibri"/>
          <w:sz w:val="16"/>
        </w:rPr>
        <w:t>is needed</w:t>
      </w:r>
      <w:proofErr w:type="gramEnd"/>
      <w:r w:rsidRPr="00477804">
        <w:rPr>
          <w:rFonts w:cs="Calibri"/>
          <w:sz w:val="16"/>
        </w:rPr>
        <w:t xml:space="preserve"> to effectively address this issue. Responding to a question about similarities between the current crisis and the HIV/AIDS one, she reiterated that </w:t>
      </w:r>
      <w:r w:rsidRPr="00477804">
        <w:rPr>
          <w:rStyle w:val="StyleUnderline"/>
          <w:rFonts w:cs="Calibri"/>
        </w:rPr>
        <w:t>unequal access to health products, technology and services costs lives and delays overall recovery.</w:t>
      </w:r>
      <w:r w:rsidRPr="00477804">
        <w:rPr>
          <w:rFonts w:cs="Calibri"/>
          <w:sz w:val="16"/>
        </w:rPr>
        <w:t xml:space="preserve">  Recalling that treatment for HIV/AIDS initially cost between $10,000 per patient per year, she said the cost fell to $100 per patient per year as a direct result of a global movement pushing for change.  She urged the international community to learn from past crises, avoid previous mistakes and bear in mind that — beyond the moral and economic imperatives to act — “no one is safe until everyone is safe”. Ms. FORE, asked about vaccine-equity concerns and UNICEF’s role in addressing COVID-19, noted that about half the world’s vaccines have passed through the agency’s doors for the past 20 years.  Children require routine immunizations and </w:t>
      </w:r>
      <w:proofErr w:type="gramStart"/>
      <w:r w:rsidRPr="00477804">
        <w:rPr>
          <w:rFonts w:cs="Calibri"/>
          <w:sz w:val="16"/>
        </w:rPr>
        <w:t>must not be neglected</w:t>
      </w:r>
      <w:proofErr w:type="gramEnd"/>
      <w:r w:rsidRPr="00477804">
        <w:rPr>
          <w:rFonts w:cs="Calibri"/>
          <w:sz w:val="16"/>
        </w:rPr>
        <w:t xml:space="preserve"> while the world vaccinates against COVID</w:t>
      </w:r>
      <w:r w:rsidRPr="00477804">
        <w:rPr>
          <w:rFonts w:cs="Calibri"/>
          <w:sz w:val="16"/>
        </w:rPr>
        <w:noBreakHyphen/>
        <w:t xml:space="preserve">19, she emphasized.  UNICEF moves 2 billion doses of vaccines for children annually, she said, adding that the Fund plans to move another 2 billion doses of COVID-19 vaccines if it has the supply.  To that end, countries must emphasize preparedness for their distribution by developing priorities for who will receive the vaccine first — for example, front-line workers such as doctors, nurses and teachers — and by communicating to their citizens that vaccines are the best protection against COVID-19 and its variants.  She went on to underscore the importance of sufficient manufacturing capacity for supplies that facilitate vaccine distribution, including masks, syringes and safe disposal equipment. On how </w:t>
      </w:r>
      <w:r w:rsidRPr="007D5108">
        <w:rPr>
          <w:rStyle w:val="StyleUnderline"/>
          <w:rFonts w:cs="Calibri"/>
          <w:highlight w:val="cyan"/>
        </w:rPr>
        <w:t>to avoid vaccine nationalism</w:t>
      </w:r>
      <w:r w:rsidRPr="00477804">
        <w:rPr>
          <w:rFonts w:cs="Calibri"/>
          <w:sz w:val="16"/>
        </w:rPr>
        <w:t xml:space="preserve">, she pointed out that the number of doses administered in low-income countries stands at 0.2 per cent of the population, compared to 16.7 per cent in middle-income countries and 48.7 per cent in high-income ones.  To address that inequality, she called for </w:t>
      </w:r>
      <w:r w:rsidRPr="00477804">
        <w:rPr>
          <w:rStyle w:val="StyleUnderline"/>
          <w:rFonts w:cs="Calibri"/>
        </w:rPr>
        <w:t>the removal of import and export restrictions</w:t>
      </w:r>
      <w:r w:rsidRPr="007D5108">
        <w:rPr>
          <w:rStyle w:val="StyleUnderline"/>
          <w:rFonts w:cs="Calibri"/>
          <w:highlight w:val="cyan"/>
        </w:rPr>
        <w:t>, increased licensing of relevant</w:t>
      </w:r>
      <w:r w:rsidRPr="00477804">
        <w:rPr>
          <w:rStyle w:val="StyleUnderline"/>
          <w:rFonts w:cs="Calibri"/>
        </w:rPr>
        <w:t xml:space="preserve">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7D5108">
        <w:rPr>
          <w:rStyle w:val="StyleUnderline"/>
          <w:rFonts w:cs="Calibri"/>
        </w:rPr>
        <w:t>roperty</w:t>
      </w:r>
      <w:r w:rsidRPr="00477804">
        <w:rPr>
          <w:rStyle w:val="StyleUnderline"/>
          <w:rFonts w:cs="Calibri"/>
        </w:rPr>
        <w:t xml:space="preserve"> and the loan, release or donation of vaccine supplies by those countries possessing excess supply. </w:t>
      </w:r>
      <w:r w:rsidRPr="00477804">
        <w:rPr>
          <w:rFonts w:cs="Calibri"/>
          <w:sz w:val="16"/>
        </w:rPr>
        <w:t xml:space="preserve">Ms. SWAMINATHAN, answering a query about </w:t>
      </w:r>
      <w:proofErr w:type="gramStart"/>
      <w:r w:rsidRPr="00477804">
        <w:rPr>
          <w:rFonts w:cs="Calibri"/>
          <w:sz w:val="16"/>
        </w:rPr>
        <w:t>WHO’s</w:t>
      </w:r>
      <w:proofErr w:type="gramEnd"/>
      <w:r w:rsidRPr="00477804">
        <w:rPr>
          <w:rFonts w:cs="Calibri"/>
          <w:sz w:val="16"/>
        </w:rPr>
        <w:t xml:space="preserve"> role in pushing for equitable access to vaccines, emphasized that agency’s importance as a normative agency that informed manufacturers of benchmarks for COVID-19 vaccines — including a minimum of 50 per cent efficacy — which regulators then used in assessing vaccine candidates.  She said that, </w:t>
      </w:r>
      <w:r w:rsidRPr="007D5108">
        <w:rPr>
          <w:rStyle w:val="StyleUnderline"/>
          <w:rFonts w:cs="Calibri"/>
          <w:highlight w:val="cyan"/>
        </w:rPr>
        <w:t>for universal access to be successful</w:t>
      </w:r>
      <w:r w:rsidRPr="00477804">
        <w:rPr>
          <w:rFonts w:cs="Calibri"/>
          <w:sz w:val="16"/>
        </w:rPr>
        <w:t xml:space="preserve">, it requires </w:t>
      </w:r>
      <w:r w:rsidRPr="00477804">
        <w:rPr>
          <w:rStyle w:val="StyleUnderline"/>
          <w:rFonts w:cs="Calibri"/>
        </w:rPr>
        <w:t xml:space="preserve">investment in infrastructure, workforce training, transfer of technology and knowledge, a competent regulatory system and willingness to share on the part of the holders of intellectual property-rights holders. </w:t>
      </w:r>
      <w:r w:rsidRPr="00477804">
        <w:rPr>
          <w:rFonts w:cs="Calibri"/>
          <w:sz w:val="16"/>
        </w:rPr>
        <w:t xml:space="preserve">On how to address the health concerns surrounding the AstraZeneca and Johnson &amp; Johnson vaccines, she pointed out that recent health complications are not unexpected because no drug or vaccine is 100 per cent safe and a certain percentage out of a large pool of recipients will inevitably display rare side effects.  The issue here is one of trust, not only in the vaccines, but also in the authorities disseminating information </w:t>
      </w:r>
      <w:proofErr w:type="gramStart"/>
      <w:r w:rsidRPr="00477804">
        <w:rPr>
          <w:rFonts w:cs="Calibri"/>
          <w:sz w:val="16"/>
        </w:rPr>
        <w:t>about</w:t>
      </w:r>
      <w:proofErr w:type="gramEnd"/>
      <w:r w:rsidRPr="00477804">
        <w:rPr>
          <w:rFonts w:cs="Calibri"/>
          <w:sz w:val="16"/>
        </w:rPr>
        <w:t xml:space="preserve"> them, she stressed.  Authorities must be open and transparent about known facts, and the calculus is ultimately about benefit versus risk.  She added that the risk for all age groups of dying from COVID-19 is far higher than that of dying from a vaccine. Dr. NKENGASONG, asked about the challenges facing vaccine rollout in Africa, recalled past health crises in which tens of millions on the continent died needlessly.  The international community “should not let history repeat itself”, he emphasized, pointing out that “nice words about solidarity” expressed at the onset of the pandemic disappeared quickly with the arrival of vaccines.  The international community cannot neglect a continent of 1.3 billion people if it is to overcome the present crisis.  Expressing surprise that “basic common sense” has not prevailed in that regard, he invoked Martin Luther King, Jr.’s, appeal to the “fierce urgency of now” in calling for a return to the spirit of cooperation that defined the early days of the present crisis to fight the coronavirus. Concerning the potential for increased vaccine manufacturing in Africa to solve the current crisis and others like it, he underscored the importance of implementing a framework for reversing the narrative that 99 per cent of vaccines in Africa are imported.  He expressed hope that, in 20 years, Africa will manufacture at least 50 per cent of the vaccines it uses.  That would be in the world’s best interest, he emphasized, calling for partnerships in technology transfer, infrastructure development and regulatory issues in support of the African vision for such manufacturing. Mr. FARMER, asked how to apply lessons learned during previous health crises, said one of the biggest failures of the response to Ebola in West Africa was low expectations and ambition on the part of imported experts, tinged with a </w:t>
      </w:r>
      <w:proofErr w:type="gramStart"/>
      <w:r w:rsidRPr="00477804">
        <w:rPr>
          <w:rFonts w:cs="Calibri"/>
          <w:sz w:val="16"/>
        </w:rPr>
        <w:t>distinctly colonial</w:t>
      </w:r>
      <w:proofErr w:type="gramEnd"/>
      <w:r w:rsidRPr="00477804">
        <w:rPr>
          <w:rFonts w:cs="Calibri"/>
          <w:sz w:val="16"/>
        </w:rPr>
        <w:t xml:space="preserve"> feel.  The Africa </w:t>
      </w:r>
      <w:proofErr w:type="spellStart"/>
      <w:r w:rsidRPr="00477804">
        <w:rPr>
          <w:rFonts w:cs="Calibri"/>
          <w:sz w:val="16"/>
        </w:rPr>
        <w:t>Centres</w:t>
      </w:r>
      <w:proofErr w:type="spellEnd"/>
      <w:r w:rsidRPr="00477804">
        <w:rPr>
          <w:rFonts w:cs="Calibri"/>
          <w:sz w:val="16"/>
        </w:rPr>
        <w:t xml:space="preserve"> for Disease Control and Prevention has carried out excellent work in recent years, he noted, underlining the importance of African-led initiatives.  He emphasized that the delay between the development and use of new tools costs lives, recalling that a vaccine proven effective against Ebola sat on shelves for a decade due to a perceived lack of demand.  The history of medicine and public health in Africa, he added, serves as a reminder that the international community must focus on equitably “irrigating clinical deserts” in order to decolonize global health and respond to COVID-19. Asked about a road map for a more equitable global health system, he said what is necessary is “not rocket science” — countries need safe spaces to deliver care, systems and support to those in need. Mr. ZARUR, asked about </w:t>
      </w:r>
      <w:r w:rsidRPr="00477804">
        <w:rPr>
          <w:rStyle w:val="StyleUnderline"/>
          <w:rFonts w:cs="Calibri"/>
        </w:rPr>
        <w:t>the role that the private sector can play in scaling up vaccine production and promoting equitable distribution</w:t>
      </w:r>
      <w:r w:rsidRPr="00477804">
        <w:rPr>
          <w:rFonts w:cs="Calibri"/>
          <w:sz w:val="16"/>
        </w:rPr>
        <w:t xml:space="preserve">, said that sector has a responsibility — rather than a role to play — to build national capacities for vaccine manufacturing so that Governments can address problems on the local level.  “If you teach someone how to make a vaccine, you vaccinate them forever,” he observed.  </w:t>
      </w:r>
      <w:r w:rsidRPr="007D5108">
        <w:rPr>
          <w:rStyle w:val="StyleUnderline"/>
          <w:rFonts w:cs="Calibri"/>
          <w:highlight w:val="cyan"/>
        </w:rPr>
        <w:t>The private sector</w:t>
      </w:r>
      <w:r w:rsidRPr="00477804">
        <w:rPr>
          <w:rStyle w:val="StyleUnderline"/>
          <w:rFonts w:cs="Calibri"/>
        </w:rPr>
        <w:t xml:space="preserve"> must </w:t>
      </w:r>
      <w:r w:rsidRPr="007D5108">
        <w:rPr>
          <w:rStyle w:val="StyleUnderline"/>
          <w:rFonts w:cs="Calibri"/>
          <w:highlight w:val="cyan"/>
        </w:rPr>
        <w:t>create a new business model</w:t>
      </w:r>
      <w:r w:rsidRPr="00477804">
        <w:rPr>
          <w:rStyle w:val="StyleUnderline"/>
          <w:rFonts w:cs="Calibri"/>
        </w:rPr>
        <w:t xml:space="preserve"> </w:t>
      </w:r>
      <w:r w:rsidRPr="007D5108">
        <w:rPr>
          <w:rStyle w:val="StyleUnderline"/>
          <w:rFonts w:cs="Calibri"/>
        </w:rPr>
        <w:t>t</w:t>
      </w:r>
      <w:r w:rsidRPr="00477804">
        <w:rPr>
          <w:rStyle w:val="StyleUnderline"/>
          <w:rFonts w:cs="Calibri"/>
        </w:rPr>
        <w:t xml:space="preserve">hat allows for profitable universal vaccine production, potentially by allowing countries to earn the right — </w:t>
      </w:r>
      <w:r w:rsidRPr="007D5108">
        <w:rPr>
          <w:rStyle w:val="StyleUnderline"/>
          <w:rFonts w:cs="Calibri"/>
          <w:highlight w:val="cyan"/>
        </w:rPr>
        <w:t>through the licensing of 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 to manufacture their own vaccines and profit from doing so, he said. </w:t>
      </w:r>
      <w:r w:rsidRPr="00477804">
        <w:rPr>
          <w:rFonts w:cs="Calibri"/>
          <w:sz w:val="16"/>
        </w:rPr>
        <w:t xml:space="preserve">Responding to a question about potential challenges faced by developing countries, even if granted licensing and manufacturing rights, he said the biggest such challenge is one of funding.  Although the cost of implementation is miniscule compared to the damage already suffered, human nature would rather spend money on treatment than on prevention, he added.  Calling for the scaling up of education systems, he said the world needs trained operators who, bolstered by the global transfer of technology and skills, can develop the next generation of vaccines for the crises to come. IBRAHIMA KALIL KABA, Minister for Foreign Affairs of Guinea, spoke on behalf of the “Group of 77” and China, emphasizing </w:t>
      </w:r>
      <w:proofErr w:type="gramStart"/>
      <w:r w:rsidRPr="00477804">
        <w:rPr>
          <w:rFonts w:cs="Calibri"/>
          <w:sz w:val="16"/>
        </w:rPr>
        <w:t>that COVID-19 vaccines</w:t>
      </w:r>
      <w:proofErr w:type="gramEnd"/>
      <w:r w:rsidRPr="00477804">
        <w:rPr>
          <w:rFonts w:cs="Calibri"/>
          <w:sz w:val="16"/>
        </w:rPr>
        <w:t xml:space="preserve"> must be treated as a global public good.  Fair, timely and </w:t>
      </w:r>
      <w:r w:rsidRPr="00477804">
        <w:rPr>
          <w:rStyle w:val="StyleUnderline"/>
          <w:rFonts w:cs="Calibri"/>
        </w:rPr>
        <w:t>universal access is necessary</w:t>
      </w:r>
      <w:r w:rsidRPr="00477804">
        <w:rPr>
          <w:rFonts w:cs="Calibri"/>
          <w:sz w:val="16"/>
        </w:rPr>
        <w:t xml:space="preserve"> to overcome the pandemic and recover momentum to achieve the Sustainable Development Goals, he said.  He called for </w:t>
      </w:r>
      <w:r w:rsidRPr="00477804">
        <w:rPr>
          <w:rStyle w:val="StyleUnderline"/>
          <w:rFonts w:cs="Calibri"/>
        </w:rPr>
        <w:t>increased sharing of technology and information while urging all countries to counter misinformation and vaccine hesitancy.</w:t>
      </w:r>
      <w:r w:rsidRPr="00477804">
        <w:rPr>
          <w:rFonts w:cs="Calibri"/>
          <w:sz w:val="16"/>
        </w:rPr>
        <w:t xml:space="preserve">  Pointing out that </w:t>
      </w:r>
      <w:r w:rsidRPr="00477804">
        <w:rPr>
          <w:rStyle w:val="StyleUnderline"/>
          <w:rFonts w:cs="Calibri"/>
        </w:rPr>
        <w:t>the global vaccine gap threatens collective health and well</w:t>
      </w:r>
      <w:r w:rsidRPr="00477804">
        <w:rPr>
          <w:rStyle w:val="StyleUnderline"/>
          <w:rFonts w:cs="Calibri"/>
        </w:rPr>
        <w:noBreakHyphen/>
      </w:r>
      <w:proofErr w:type="gramStart"/>
      <w:r w:rsidRPr="00477804">
        <w:rPr>
          <w:rStyle w:val="StyleUnderline"/>
          <w:rFonts w:cs="Calibri"/>
        </w:rPr>
        <w:t>being,</w:t>
      </w:r>
      <w:proofErr w:type="gramEnd"/>
      <w:r w:rsidRPr="00477804">
        <w:rPr>
          <w:rFonts w:cs="Calibri"/>
          <w:sz w:val="16"/>
        </w:rPr>
        <w:t xml:space="preserve"> he expressed </w:t>
      </w:r>
      <w:r w:rsidRPr="00477804">
        <w:rPr>
          <w:rStyle w:val="StyleUnderline"/>
          <w:rFonts w:cs="Calibri"/>
        </w:rPr>
        <w:t xml:space="preserve">support for scaling up vaccine production under the trade-related intellectual property rights agreement. </w:t>
      </w:r>
      <w:r w:rsidRPr="00477804">
        <w:rPr>
          <w:rFonts w:cs="Calibri"/>
          <w:sz w:val="16"/>
        </w:rPr>
        <w:t xml:space="preserve">ALEXEY TSOY, Minister for Healthcare of Kazakhstan, spoke on behalf of the Group of Landlocked Developing Countries, noting that inequitable access to vaccines is deepening the divide between poor and rich countries.  He called upon relevant stakeholders to refrain from direct, unilateral deals with manufacturers and by donating vaccines to vulnerable countries.  At least 70 per cent of the world’s population </w:t>
      </w:r>
      <w:proofErr w:type="gramStart"/>
      <w:r w:rsidRPr="00477804">
        <w:rPr>
          <w:rFonts w:cs="Calibri"/>
          <w:sz w:val="16"/>
        </w:rPr>
        <w:t>must be vaccinated</w:t>
      </w:r>
      <w:proofErr w:type="gramEnd"/>
      <w:r w:rsidRPr="00477804">
        <w:rPr>
          <w:rFonts w:cs="Calibri"/>
          <w:sz w:val="16"/>
        </w:rPr>
        <w:t xml:space="preserve"> in order to contain the current crisis, according to expert opinion, he said, encouraging the facilitators of COVAX to increase intended procurement.  He also called upon WTO members to use the </w:t>
      </w:r>
      <w:r w:rsidRPr="007D5108">
        <w:rPr>
          <w:rStyle w:val="StyleUnderline"/>
          <w:rFonts w:cs="Calibri"/>
          <w:highlight w:val="cyan"/>
        </w:rPr>
        <w:t>trade</w:t>
      </w:r>
      <w:r w:rsidRPr="007D5108">
        <w:rPr>
          <w:rStyle w:val="StyleUnderline"/>
          <w:rFonts w:cs="Calibri"/>
          <w:highlight w:val="cyan"/>
        </w:rPr>
        <w:noBreakHyphen/>
        <w:t>related 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477804">
        <w:rPr>
          <w:rStyle w:val="StyleUnderline"/>
          <w:rFonts w:cs="Calibri"/>
        </w:rPr>
        <w:t xml:space="preserve">ights </w:t>
      </w:r>
      <w:r w:rsidRPr="007D5108">
        <w:rPr>
          <w:rStyle w:val="StyleUnderline"/>
          <w:rFonts w:cs="Calibri"/>
          <w:highlight w:val="cyan"/>
        </w:rPr>
        <w:t xml:space="preserve">agreement </w:t>
      </w:r>
      <w:proofErr w:type="gramStart"/>
      <w:r w:rsidRPr="007D5108">
        <w:rPr>
          <w:rStyle w:val="StyleUnderline"/>
          <w:rFonts w:cs="Calibri"/>
          <w:highlight w:val="cyan"/>
        </w:rPr>
        <w:t>to</w:t>
      </w:r>
      <w:r w:rsidRPr="00477804">
        <w:rPr>
          <w:rStyle w:val="StyleUnderline"/>
          <w:rFonts w:cs="Calibri"/>
        </w:rPr>
        <w:t xml:space="preserve"> temporarily </w:t>
      </w:r>
      <w:r w:rsidRPr="007D5108">
        <w:rPr>
          <w:rStyle w:val="StyleUnderline"/>
          <w:rFonts w:cs="Calibri"/>
          <w:highlight w:val="cyan"/>
        </w:rPr>
        <w:t>increase</w:t>
      </w:r>
      <w:proofErr w:type="gramEnd"/>
      <w:r w:rsidRPr="00477804">
        <w:rPr>
          <w:rStyle w:val="StyleUnderline"/>
          <w:rFonts w:cs="Calibri"/>
        </w:rPr>
        <w:t xml:space="preserve"> timely, affordable </w:t>
      </w:r>
      <w:r w:rsidRPr="007D5108">
        <w:rPr>
          <w:rStyle w:val="StyleUnderline"/>
          <w:rFonts w:cs="Calibri"/>
          <w:highlight w:val="cyan"/>
        </w:rPr>
        <w:t>access to essential medical products.</w:t>
      </w:r>
      <w:r w:rsidRPr="00477804">
        <w:rPr>
          <w:rFonts w:cs="Calibri"/>
          <w:sz w:val="16"/>
        </w:rPr>
        <w:t xml:space="preserve"> FRANK ANTHONY, Minister for Health of Guyana, spoke on behalf of the Caribbean Community (CARICOM), expressing concern regarding the devastating impact of COVID-19 on small, developing States in the form of lockdown measures, supply</w:t>
      </w:r>
      <w:r w:rsidRPr="00477804">
        <w:rPr>
          <w:rFonts w:cs="Calibri"/>
          <w:sz w:val="16"/>
        </w:rPr>
        <w:noBreakHyphen/>
        <w:t xml:space="preserve">chain disruptions, sharp declines in remittances and the general decrease in travel, trade and other economic activity.  Predicting that many vulnerable countries and peoples will continue to suffer unless safe, effective vaccines </w:t>
      </w:r>
      <w:proofErr w:type="gramStart"/>
      <w:r w:rsidRPr="00477804">
        <w:rPr>
          <w:rFonts w:cs="Calibri"/>
          <w:sz w:val="16"/>
        </w:rPr>
        <w:t>are made</w:t>
      </w:r>
      <w:proofErr w:type="gramEnd"/>
      <w:r w:rsidRPr="00477804">
        <w:rPr>
          <w:rFonts w:cs="Calibri"/>
          <w:sz w:val="16"/>
        </w:rPr>
        <w:t xml:space="preserve"> universally available and affordable, he called for increased funding for the ACT-Accelerator and its COVAX Facility, and appealed to international financial institutions to provide low-cost financing to support the pandemic recovery efforts of all developing countries. The representative of the European Union pointed out that the bloc has spent more than €1 billion to support research on anti-COVID vaccines and therapeutics and has contributed €2.5 billion to the ACT-Accelerator’s COVAX Facility, which has exported more than 80 million doses to 42 countries.  </w:t>
      </w:r>
      <w:proofErr w:type="gramStart"/>
      <w:r w:rsidRPr="00477804">
        <w:rPr>
          <w:rFonts w:cs="Calibri"/>
          <w:sz w:val="16"/>
        </w:rPr>
        <w:t xml:space="preserve">Furthermore, “Team Europe” has mobilized a global recovery package of over €40 billion and will provide a further €100 million in humanitarian support to vaccine efforts, in coordination with the Africa </w:t>
      </w:r>
      <w:proofErr w:type="spellStart"/>
      <w:r w:rsidRPr="00477804">
        <w:rPr>
          <w:rFonts w:cs="Calibri"/>
          <w:sz w:val="16"/>
        </w:rPr>
        <w:t>Centres</w:t>
      </w:r>
      <w:proofErr w:type="spellEnd"/>
      <w:r w:rsidRPr="00477804">
        <w:rPr>
          <w:rFonts w:cs="Calibri"/>
          <w:sz w:val="16"/>
        </w:rPr>
        <w:t xml:space="preserve"> for Disease Control and Prevention.</w:t>
      </w:r>
      <w:proofErr w:type="gramEnd"/>
      <w:r w:rsidRPr="00477804">
        <w:rPr>
          <w:rFonts w:cs="Calibri"/>
          <w:sz w:val="16"/>
        </w:rPr>
        <w:t xml:space="preserve">  He went on to emphasize that vaccination is “not a race between countries, but a race against the virus”. The representative of Tuvalu, speaking on behalf of the Pacific Islands Forum, said the pandemic has affected lives, health care, infrastructure, food security, development goals, trade, tourism, remittances and social cohesion around the globe, including in “our blue Pacific continent”.  He emphasized the need to vaccinate all Pacific peoples in order to mitigate health concerns, improve well-being and facilitate early economic recovery.  Equitable access to vaccines can be “considered a form of stimulus” for Pacific economies.  Noting that the region’s small island developing States have had limited policy space in which to respond to the crisis — particularly lacking the means for extra spending — he called for increased support for health-care infrastructure, investment and training. DON PRAMUDWINAI, Deputy Prime Minister and Minister for Foreign Affairs of Thailand, noted that more than half the 9.6 billion doses of COVID-19 vaccines secured by countries around the world are concentrated in only 10 of them.  Calling for global efforts to improve vaccine manufacturing and distribution capacities, he said Thailand </w:t>
      </w:r>
      <w:proofErr w:type="gramStart"/>
      <w:r w:rsidRPr="00477804">
        <w:rPr>
          <w:rFonts w:cs="Calibri"/>
          <w:sz w:val="16"/>
        </w:rPr>
        <w:t>will</w:t>
      </w:r>
      <w:proofErr w:type="gramEnd"/>
      <w:r w:rsidRPr="00477804">
        <w:rPr>
          <w:rFonts w:cs="Calibri"/>
          <w:sz w:val="16"/>
        </w:rPr>
        <w:t xml:space="preserve"> serve as a regional manufacturing hub for a viral vector-based vaccine by the second half of 2021, and plans to produce up to 200 million doses annually.  He emphasized that the international community can seize the present moment to turn crisis into opportunity by accelerating achievement of health-related Sustainable Development Goals, such as universal health coverage. </w:t>
      </w:r>
      <w:proofErr w:type="gramStart"/>
      <w:r w:rsidRPr="00477804">
        <w:rPr>
          <w:rFonts w:cs="Calibri"/>
          <w:sz w:val="16"/>
        </w:rPr>
        <w:t xml:space="preserve">Moderated by Juan Sandoval </w:t>
      </w:r>
      <w:proofErr w:type="spellStart"/>
      <w:r w:rsidRPr="00477804">
        <w:rPr>
          <w:rFonts w:cs="Calibri"/>
          <w:sz w:val="16"/>
        </w:rPr>
        <w:t>Mendiolea</w:t>
      </w:r>
      <w:proofErr w:type="spellEnd"/>
      <w:r w:rsidRPr="00477804">
        <w:rPr>
          <w:rFonts w:cs="Calibri"/>
          <w:sz w:val="16"/>
        </w:rPr>
        <w:t xml:space="preserve">, Deputy Permanent Representative of Mexico to the United Nations and Vice-President of the Economic and Social Council, the panel featured presentations by Seth Berkley, Chief Executive Officer, </w:t>
      </w:r>
      <w:proofErr w:type="spellStart"/>
      <w:r w:rsidRPr="00477804">
        <w:rPr>
          <w:rFonts w:cs="Calibri"/>
          <w:sz w:val="16"/>
        </w:rPr>
        <w:t>Gavi</w:t>
      </w:r>
      <w:proofErr w:type="spellEnd"/>
      <w:r w:rsidRPr="00477804">
        <w:rPr>
          <w:rFonts w:cs="Calibri"/>
          <w:sz w:val="16"/>
        </w:rPr>
        <w:t xml:space="preserve">, the Vaccine Alliance; </w:t>
      </w:r>
      <w:proofErr w:type="spellStart"/>
      <w:r w:rsidRPr="00477804">
        <w:rPr>
          <w:rFonts w:cs="Calibri"/>
          <w:sz w:val="16"/>
        </w:rPr>
        <w:t>Mamta</w:t>
      </w:r>
      <w:proofErr w:type="spellEnd"/>
      <w:r w:rsidRPr="00477804">
        <w:rPr>
          <w:rFonts w:cs="Calibri"/>
          <w:sz w:val="16"/>
        </w:rPr>
        <w:t xml:space="preserve"> </w:t>
      </w:r>
      <w:proofErr w:type="spellStart"/>
      <w:r w:rsidRPr="00477804">
        <w:rPr>
          <w:rFonts w:cs="Calibri"/>
          <w:sz w:val="16"/>
        </w:rPr>
        <w:t>Murthi</w:t>
      </w:r>
      <w:proofErr w:type="spellEnd"/>
      <w:r w:rsidRPr="00477804">
        <w:rPr>
          <w:rFonts w:cs="Calibri"/>
          <w:sz w:val="16"/>
        </w:rPr>
        <w:t>, Vice</w:t>
      </w:r>
      <w:r w:rsidRPr="00477804">
        <w:rPr>
          <w:rFonts w:cs="Calibri"/>
          <w:sz w:val="16"/>
        </w:rPr>
        <w:noBreakHyphen/>
        <w:t xml:space="preserve">President for Human Development, World Bank Group; Jorge Moreira da Silva, Director, Development Co-operation Directorate, </w:t>
      </w:r>
      <w:proofErr w:type="spellStart"/>
      <w:r w:rsidRPr="00477804">
        <w:rPr>
          <w:rFonts w:cs="Calibri"/>
          <w:sz w:val="16"/>
        </w:rPr>
        <w:t>Organisation</w:t>
      </w:r>
      <w:proofErr w:type="spellEnd"/>
      <w:r w:rsidRPr="00477804">
        <w:rPr>
          <w:rFonts w:cs="Calibri"/>
          <w:sz w:val="16"/>
        </w:rPr>
        <w:t xml:space="preserve"> for Economic Co-operation and Development (OECD); Miho </w:t>
      </w:r>
      <w:proofErr w:type="spellStart"/>
      <w:r w:rsidRPr="00477804">
        <w:rPr>
          <w:rFonts w:cs="Calibri"/>
          <w:sz w:val="16"/>
        </w:rPr>
        <w:t>Shirotori</w:t>
      </w:r>
      <w:proofErr w:type="spellEnd"/>
      <w:r w:rsidRPr="00477804">
        <w:rPr>
          <w:rFonts w:cs="Calibri"/>
          <w:sz w:val="16"/>
        </w:rPr>
        <w:t xml:space="preserve">, Acting Director of Trade and Commodities, United Nations Conference on Trade and Development (UNCTAD); Jeremy </w:t>
      </w:r>
      <w:proofErr w:type="spellStart"/>
      <w:r w:rsidRPr="00477804">
        <w:rPr>
          <w:rFonts w:cs="Calibri"/>
          <w:sz w:val="16"/>
        </w:rPr>
        <w:t>Konyndyk</w:t>
      </w:r>
      <w:proofErr w:type="spellEnd"/>
      <w:r w:rsidRPr="00477804">
        <w:rPr>
          <w:rFonts w:cs="Calibri"/>
          <w:sz w:val="16"/>
        </w:rPr>
        <w:t xml:space="preserve">, Executive Director, COVID-Task Force, United States Agency for International Development; Lucas Chancel, co-Director, World Inequality Lab and World Inequality Database, Paris School of Economics; and Chris </w:t>
      </w:r>
      <w:proofErr w:type="spellStart"/>
      <w:r w:rsidRPr="00477804">
        <w:rPr>
          <w:rFonts w:cs="Calibri"/>
          <w:sz w:val="16"/>
        </w:rPr>
        <w:t>Lockyear</w:t>
      </w:r>
      <w:proofErr w:type="spellEnd"/>
      <w:r w:rsidRPr="00477804">
        <w:rPr>
          <w:rFonts w:cs="Calibri"/>
          <w:sz w:val="16"/>
        </w:rPr>
        <w:t xml:space="preserve">, Secretary-General, </w:t>
      </w:r>
      <w:proofErr w:type="spellStart"/>
      <w:r w:rsidRPr="00477804">
        <w:rPr>
          <w:rFonts w:cs="Calibri"/>
          <w:sz w:val="16"/>
        </w:rPr>
        <w:t>Médecins</w:t>
      </w:r>
      <w:proofErr w:type="spellEnd"/>
      <w:r w:rsidRPr="00477804">
        <w:rPr>
          <w:rFonts w:cs="Calibri"/>
          <w:sz w:val="16"/>
        </w:rPr>
        <w:t xml:space="preserve"> Sans </w:t>
      </w:r>
      <w:proofErr w:type="spellStart"/>
      <w:r w:rsidRPr="00477804">
        <w:rPr>
          <w:rFonts w:cs="Calibri"/>
          <w:sz w:val="16"/>
        </w:rPr>
        <w:t>Frontières</w:t>
      </w:r>
      <w:proofErr w:type="spellEnd"/>
      <w:r w:rsidRPr="00477804">
        <w:rPr>
          <w:rFonts w:cs="Calibri"/>
          <w:sz w:val="16"/>
        </w:rPr>
        <w:t>.</w:t>
      </w:r>
      <w:proofErr w:type="gramEnd"/>
      <w:r w:rsidRPr="00477804">
        <w:rPr>
          <w:rFonts w:cs="Calibri"/>
          <w:sz w:val="16"/>
        </w:rPr>
        <w:t xml:space="preserve"> Mr. BERKLEY said the COVAX Facility has delivered 40 million doses to 114 economies — working with Pfizer, AstraZeneca and the Serum Institute in particular — and raised $8.3 billion towards the Advance Market Commitment.  The Facility will be able cover 2 to 3 per cent of the global population by the end of summer, he added.  However, there are supply constraints, intense competition for doses and problems with restrictions on vaccine exports, he said.  Describing the global focus on equitable allocation as a success in itself, he contrasted it with the </w:t>
      </w:r>
      <w:proofErr w:type="spellStart"/>
      <w:r w:rsidRPr="00477804">
        <w:rPr>
          <w:rFonts w:cs="Calibri"/>
          <w:sz w:val="16"/>
        </w:rPr>
        <w:t>scepticism</w:t>
      </w:r>
      <w:proofErr w:type="spellEnd"/>
      <w:r w:rsidRPr="00477804">
        <w:rPr>
          <w:rFonts w:cs="Calibri"/>
          <w:sz w:val="16"/>
        </w:rPr>
        <w:t xml:space="preserve"> of the message “no one is safe until everyone is safe”, a year earlier.  Observing that the emergence of variants has changed minds, he said it has also led to vaccine panic, with countries buying doses from everywhere, including through bilateral agreements, which are inefficient and “not in anybody’s self-interest”.  Governments should instead remove export and import control measures that slow the delivery of vaccines and supplies, he said.  Nor is vaccine diplomacy a health-based approach to sharing, he added, emphasizing that vaccines should be delivered through a multilateral mechanism, such as COVAX.  Equitable allocation would add $9 trillion to the global economy, he noted, warning that, without it, “</w:t>
      </w:r>
      <w:proofErr w:type="gramStart"/>
      <w:r w:rsidRPr="00477804">
        <w:rPr>
          <w:rFonts w:cs="Calibri"/>
          <w:sz w:val="16"/>
        </w:rPr>
        <w:t>we’re</w:t>
      </w:r>
      <w:proofErr w:type="gramEnd"/>
      <w:r w:rsidRPr="00477804">
        <w:rPr>
          <w:rFonts w:cs="Calibri"/>
          <w:sz w:val="16"/>
        </w:rPr>
        <w:t xml:space="preserve"> all going to pay the price”. Mr. CHANCEL said that meeting the demands by India, South Africa and more than 100 emerging and developing countries for the opening of intellectual property rights would allow scientists to work on tackling the COVID-19 variants, and to trade the best available vaccines.  Calling attention to the European Union’s position in WTO, he said the bloc has blocked most of the emerging world from expanding distribution since October 2020, by limiting private intellectual property rights.  That action contravenes claims by European leaders that access to vaccines should be a global public good, he said, </w:t>
      </w:r>
      <w:proofErr w:type="gramStart"/>
      <w:r w:rsidRPr="00477804">
        <w:rPr>
          <w:rFonts w:cs="Calibri"/>
          <w:sz w:val="16"/>
        </w:rPr>
        <w:t>emphasizing:</w:t>
      </w:r>
      <w:proofErr w:type="gramEnd"/>
      <w:r w:rsidRPr="00477804">
        <w:rPr>
          <w:rFonts w:cs="Calibri"/>
          <w:sz w:val="16"/>
        </w:rPr>
        <w:t xml:space="preserve">  “Every researcher should have access to formulas developed in 2020,” he said, adding that every company should also have access to the trials and errors of the few pharmaceutical companies that produced the best vaccines to date.  He went on to stress that it is not an efficient approach for the richest nation on earth to keep that information to itself, calling for the “liberation” of all productive capacities on the planet.  The European Union, United States and leaders of high-income countries must meet the demands of India and South Africa as soon as possible, he said.  “This will not cost high-income</w:t>
      </w:r>
      <w:r w:rsidRPr="00477804">
        <w:rPr>
          <w:rFonts w:cs="Calibri"/>
          <w:sz w:val="16"/>
        </w:rPr>
        <w:noBreakHyphen/>
        <w:t xml:space="preserve">country taxpayers money,” he said.  “This really is about expanding the size of possible solutions.” Mr. MOREIRA DA SILVA, outlining policies to support equitable access to vaccines, said the absence of a global strategy to deploy them in developing countries has caused a crisis, delaying global economic recovery.  “Current efforts are not enough” as demand outstrips supply, he emphasized.  The recent OECD report “Learning from Crisis:  Building Resilience” calls on donors to increase support as inequitable vaccine rollouts threaten to reverse hard-fought progress, he noted.  Frameworks for equitable allocation, notably through COVAX, </w:t>
      </w:r>
      <w:proofErr w:type="gramStart"/>
      <w:r w:rsidRPr="00477804">
        <w:rPr>
          <w:rFonts w:cs="Calibri"/>
          <w:sz w:val="16"/>
        </w:rPr>
        <w:t>should be supported</w:t>
      </w:r>
      <w:proofErr w:type="gramEnd"/>
      <w:r w:rsidRPr="00477804">
        <w:rPr>
          <w:rFonts w:cs="Calibri"/>
          <w:sz w:val="16"/>
        </w:rPr>
        <w:t xml:space="preserve">.  “We need to make the case for additional development finance,” and at the same time, ensure that support is not diverted from other areas critical for meeting the Sustainable Development Goals, he said.  Sixteen trillion dollars is being spent on domestic recovery packages, while $22 billion is needed to fill the vaccine </w:t>
      </w:r>
      <w:proofErr w:type="gramStart"/>
      <w:r w:rsidRPr="00477804">
        <w:rPr>
          <w:rFonts w:cs="Calibri"/>
          <w:sz w:val="16"/>
        </w:rPr>
        <w:t>rollout funding</w:t>
      </w:r>
      <w:proofErr w:type="gramEnd"/>
      <w:r w:rsidRPr="00477804">
        <w:rPr>
          <w:rFonts w:cs="Calibri"/>
          <w:sz w:val="16"/>
        </w:rPr>
        <w:t xml:space="preserve"> gap, he said, pointing out the need for country-led solutions, the right infrastructure and a solid donation structure for deploying vaccines. Ms. MURTHI said fair equitable access is among the most urgent priorities today.  While the idea that the pandemic will not end until everyone has safe and effective vaccines </w:t>
      </w:r>
      <w:proofErr w:type="gramStart"/>
      <w:r w:rsidRPr="00477804">
        <w:rPr>
          <w:rFonts w:cs="Calibri"/>
          <w:sz w:val="16"/>
        </w:rPr>
        <w:t>is understood</w:t>
      </w:r>
      <w:proofErr w:type="gramEnd"/>
      <w:r w:rsidRPr="00477804">
        <w:rPr>
          <w:rFonts w:cs="Calibri"/>
          <w:sz w:val="16"/>
        </w:rPr>
        <w:t>, countries face very different odds, she said, emphasizing the importance of access and within countries.  Noting that delays in production and strong demand in high-income nations has deprived poor countries of access, she pressed countries with excess supply to donate doses, notably through the COVAX Facility as a coordinating vehicle.  She called for transparency on the part of countries, suppliers and development partners alike, describing various problems created by the lack of clarity around how much supply has been pre</w:t>
      </w:r>
      <w:r w:rsidRPr="00477804">
        <w:rPr>
          <w:rFonts w:cs="Calibri"/>
          <w:sz w:val="16"/>
        </w:rPr>
        <w:noBreakHyphen/>
        <w:t xml:space="preserve">ordered and how much is available.  She emphasized the importance of reducing both formal and informal export restrictions to encourage the flow of supplies and expand manufacturing capacity.  Turning to equity within countries, she recalled her work assessing vaccine readiness, much of which found that, while countries are ready on a small scale, most must bolster their supply chains and communicate with their populations to reduce vaccine hesitancy, she said, adding that the World Bank is stepping in to support “readiness for deployment” and equitable distribution. Ms. SHIROTORI, outlining how the global trading system can minimize intellectual property rights barriers, said a transparent and predictable framework </w:t>
      </w:r>
      <w:proofErr w:type="gramStart"/>
      <w:r w:rsidRPr="00477804">
        <w:rPr>
          <w:rFonts w:cs="Calibri"/>
          <w:sz w:val="16"/>
        </w:rPr>
        <w:t>is needed</w:t>
      </w:r>
      <w:proofErr w:type="gramEnd"/>
      <w:r w:rsidRPr="00477804">
        <w:rPr>
          <w:rFonts w:cs="Calibri"/>
          <w:sz w:val="16"/>
        </w:rPr>
        <w:t xml:space="preserve"> to curtail vaccine nationalism, whose proponents call for irregular trade measures, such as banning vaccines outright.  The impact of such measures disproportionately harms low-income countries, she pointed out.  Emphasizing that economic recovery depends on vaccinating large swathes of a country’s population, she cautioned that </w:t>
      </w:r>
      <w:r w:rsidRPr="00477804">
        <w:rPr>
          <w:rStyle w:val="StyleUnderline"/>
          <w:rFonts w:cs="Calibri"/>
        </w:rPr>
        <w:t xml:space="preserve">vaccine nationalism could cost the global economy $1.2 trillion a year.  </w:t>
      </w:r>
      <w:r w:rsidRPr="007D5108">
        <w:rPr>
          <w:rStyle w:val="StyleUnderline"/>
          <w:rFonts w:cs="Calibri"/>
          <w:highlight w:val="cyan"/>
        </w:rPr>
        <w:t>WTO</w:t>
      </w:r>
      <w:r w:rsidRPr="00477804">
        <w:rPr>
          <w:rStyle w:val="StyleUnderline"/>
          <w:rFonts w:cs="Calibri"/>
        </w:rPr>
        <w:t xml:space="preserve">, for its part, </w:t>
      </w:r>
      <w:r w:rsidRPr="007D5108">
        <w:rPr>
          <w:rStyle w:val="StyleUnderline"/>
          <w:rFonts w:cs="Calibri"/>
          <w:highlight w:val="cyan"/>
        </w:rPr>
        <w:t>provides</w:t>
      </w:r>
      <w:r w:rsidRPr="00477804">
        <w:rPr>
          <w:rStyle w:val="StyleUnderline"/>
          <w:rFonts w:cs="Calibri"/>
        </w:rPr>
        <w:t xml:space="preserve"> members with </w:t>
      </w:r>
      <w:r w:rsidRPr="007D5108">
        <w:rPr>
          <w:rStyle w:val="StyleUnderline"/>
          <w:rFonts w:cs="Calibri"/>
          <w:highlight w:val="cyan"/>
        </w:rPr>
        <w:t>a legal framework</w:t>
      </w:r>
      <w:r w:rsidRPr="00477804">
        <w:rPr>
          <w:rStyle w:val="StyleUnderline"/>
          <w:rFonts w:cs="Calibri"/>
        </w:rPr>
        <w:t xml:space="preserve"> within which to discuss flexibilities in relation to trade agreements.  Noting that members are currently discussing waivers to the trade-related intellectual property rights agreement, she </w:t>
      </w:r>
      <w:proofErr w:type="gramStart"/>
      <w:r w:rsidRPr="00477804">
        <w:rPr>
          <w:rStyle w:val="StyleUnderline"/>
          <w:rFonts w:cs="Calibri"/>
        </w:rPr>
        <w:t>said</w:t>
      </w:r>
      <w:proofErr w:type="gramEnd"/>
      <w:r w:rsidRPr="00477804">
        <w:rPr>
          <w:rStyle w:val="StyleUnderline"/>
          <w:rFonts w:cs="Calibri"/>
        </w:rPr>
        <w:t xml:space="preserve"> “the question to </w:t>
      </w:r>
      <w:r w:rsidRPr="007D5108">
        <w:rPr>
          <w:rStyle w:val="StyleUnderline"/>
          <w:rFonts w:cs="Calibri"/>
          <w:highlight w:val="cyan"/>
        </w:rPr>
        <w:t>ask</w:t>
      </w:r>
      <w:r w:rsidRPr="00477804">
        <w:rPr>
          <w:rStyle w:val="StyleUnderline"/>
          <w:rFonts w:cs="Calibri"/>
        </w:rPr>
        <w:t xml:space="preserve"> is not if or how, but </w:t>
      </w:r>
      <w:r w:rsidRPr="007D5108">
        <w:rPr>
          <w:rStyle w:val="StyleUnderline"/>
          <w:rFonts w:cs="Calibri"/>
          <w:highlight w:val="cyan"/>
        </w:rPr>
        <w:t>when the</w:t>
      </w:r>
      <w:r w:rsidRPr="00477804">
        <w:rPr>
          <w:rStyle w:val="StyleUnderline"/>
          <w:rFonts w:cs="Calibri"/>
        </w:rPr>
        <w:t xml:space="preserve"> [trade</w:t>
      </w:r>
      <w:r w:rsidRPr="00477804">
        <w:rPr>
          <w:rStyle w:val="StyleUnderline"/>
          <w:rFonts w:cs="Calibri"/>
        </w:rPr>
        <w:noBreakHyphen/>
        <w:t xml:space="preserve">related intellectual property rights] </w:t>
      </w:r>
      <w:r w:rsidRPr="007D5108">
        <w:rPr>
          <w:rStyle w:val="StyleUnderline"/>
          <w:rFonts w:cs="Calibri"/>
          <w:highlight w:val="cyan"/>
        </w:rPr>
        <w:t>waiver</w:t>
      </w:r>
      <w:r w:rsidRPr="00477804">
        <w:rPr>
          <w:rStyle w:val="StyleUnderline"/>
          <w:rFonts w:cs="Calibri"/>
        </w:rPr>
        <w:t xml:space="preserve"> </w:t>
      </w:r>
      <w:r w:rsidRPr="007D5108">
        <w:rPr>
          <w:rStyle w:val="StyleUnderline"/>
          <w:rFonts w:cs="Calibri"/>
          <w:highlight w:val="cyan"/>
        </w:rPr>
        <w:t>will be achieved</w:t>
      </w:r>
      <w:r w:rsidRPr="00477804">
        <w:rPr>
          <w:rStyle w:val="StyleUnderline"/>
          <w:rFonts w:cs="Calibri"/>
        </w:rPr>
        <w:t>.</w:t>
      </w:r>
      <w:r w:rsidRPr="00477804">
        <w:rPr>
          <w:rFonts w:cs="Calibri"/>
          <w:sz w:val="16"/>
        </w:rPr>
        <w:t>”  The waiver is in full compliance with the 2030 Agenda, clearly outlined in Sustainable Development Goal 3, target 3.b, she pointed out, describing waivers as the first step towards realizing a vaccine for all.  From a finance perspective, she said, they boost incentives for private and public investment in infrastructure and productive capacity.  She went on to call for global and regional actions to tackle major bottlenecks faced by developing countries, including their lack of technology and capital, low capacity to uphold standards, weak institutional frameworks, small market size and poor infrastructure. Mr. LOCKYEAR, agreeing that global vaccine production and supply is struggling to meet global demand, and that the scarcity of tools and vaccines has reinforced disparities, said countries with productive capacity benefit from privileged access.  That must prompt the international community to rethink the global agenda, moving away from the focus on economic efficiency to enabling local capacity in low- and middle</w:t>
      </w:r>
      <w:r w:rsidRPr="00477804">
        <w:rPr>
          <w:rFonts w:cs="Calibri"/>
          <w:sz w:val="16"/>
        </w:rPr>
        <w:noBreakHyphen/>
        <w:t xml:space="preserve">income countries, he said.  To do so, vaccine developers must share their intellectual property and transfer their </w:t>
      </w:r>
      <w:proofErr w:type="gramStart"/>
      <w:r w:rsidRPr="00477804">
        <w:rPr>
          <w:rFonts w:cs="Calibri"/>
          <w:sz w:val="16"/>
        </w:rPr>
        <w:t>know-how</w:t>
      </w:r>
      <w:proofErr w:type="gramEnd"/>
      <w:r w:rsidRPr="00477804">
        <w:rPr>
          <w:rFonts w:cs="Calibri"/>
          <w:sz w:val="16"/>
        </w:rPr>
        <w:t xml:space="preserve">, giving countries the opportunity to leverage the emergence of mRNA vaccines, which require less capital investment, he added, emphasizing that mechanisms for enabling technology transfer must be transparent and open to multiple manufacturers.  He also called for reducing barriers to increasing production, saying that countries must have new options for surmounting obstacles.  “The bottom line is that we need to truly treat vaccines as a global public good in themselves,” he stressed. Mr. KONYDYK, outlining how the international community can close the financing gap, recalled that the United States, alongside </w:t>
      </w:r>
      <w:proofErr w:type="spellStart"/>
      <w:r w:rsidRPr="00477804">
        <w:rPr>
          <w:rFonts w:cs="Calibri"/>
          <w:sz w:val="16"/>
        </w:rPr>
        <w:t>Gavi</w:t>
      </w:r>
      <w:proofErr w:type="spellEnd"/>
      <w:r w:rsidRPr="00477804">
        <w:rPr>
          <w:rFonts w:cs="Calibri"/>
          <w:sz w:val="16"/>
        </w:rPr>
        <w:t>, co-hosted an event for investment in the COVAX Facility, aiming to raise $2 billion in the coming months and to boost coverage from 20 per cent of Advanced Market Commitment countries to 30 per cent.  </w:t>
      </w:r>
      <w:proofErr w:type="gramStart"/>
      <w:r w:rsidRPr="00477804">
        <w:rPr>
          <w:rFonts w:cs="Calibri"/>
          <w:sz w:val="16"/>
        </w:rPr>
        <w:t>But</w:t>
      </w:r>
      <w:proofErr w:type="gramEnd"/>
      <w:r w:rsidRPr="00477804">
        <w:rPr>
          <w:rFonts w:cs="Calibri"/>
          <w:sz w:val="16"/>
        </w:rPr>
        <w:t xml:space="preserve">, there is a long way to go and additional resources must be identified, he said, adding that the United States will continue to support </w:t>
      </w:r>
      <w:proofErr w:type="spellStart"/>
      <w:r w:rsidRPr="00477804">
        <w:rPr>
          <w:rFonts w:cs="Calibri"/>
          <w:sz w:val="16"/>
        </w:rPr>
        <w:t>Gavi</w:t>
      </w:r>
      <w:proofErr w:type="spellEnd"/>
      <w:r w:rsidRPr="00477804">
        <w:rPr>
          <w:rFonts w:cs="Calibri"/>
          <w:sz w:val="16"/>
        </w:rPr>
        <w:t>, making additional contributions to elevate what can be achieved through COVAX.  “We also need money to be routed more strategically”, because funds are indeed available, but not necessarily being routed in the most optimal way, he said, noting that the World Bank has offered $12 billion to support vaccine purchases and that multilateral development banks should do likewise.  Describing bilateral flows as inefficient, he said the power of COVAX and multilateral banks is to consolidate money, sending a signal to companies that they do not have to forge deals with Governments.  “We see COVAX as the most important way of doing that,” he added, also underlining the need to better target gaps in the supply chain. In the ensuing interactive dialogue, ministers and senior officials outlined the many ways in which their countries are working to vaccinate their peoples and support equitable access to vaccines.  The Minister for International Development of Canada highlighted her country’s strong commitment to the ACT</w:t>
      </w:r>
      <w:r w:rsidRPr="00477804">
        <w:rPr>
          <w:rFonts w:cs="Calibri"/>
          <w:sz w:val="16"/>
        </w:rPr>
        <w:noBreakHyphen/>
        <w:t xml:space="preserve">Accelerator, saying it has provided $940 million to date.  She described equitable access to diagnostics, therapeutics and vaccines as “our path to ending the pandemic”. The Minister for Health of the Russian Federation recalled that his country was the first to develop and register a COVID-19 vaccine, saying it now has three available and launched mass vaccinations in January.  Importantly, the Russian Federation is working to enhance access to the Sputnik V vaccine, producing it both domestically and abroad.  Today, it is available in 60 countries and the Government is completing a procedure to include it for use in emergency situations, he said, adding that his country has made voluntary contributions to United Nations agencies and is working bilaterally to provide personal protective equipment. The Minister for Foreign Affairs of Colombia said vaccines </w:t>
      </w:r>
      <w:proofErr w:type="gramStart"/>
      <w:r w:rsidRPr="00477804">
        <w:rPr>
          <w:rFonts w:cs="Calibri"/>
          <w:sz w:val="16"/>
        </w:rPr>
        <w:t>are being distributed</w:t>
      </w:r>
      <w:proofErr w:type="gramEnd"/>
      <w:r w:rsidRPr="00477804">
        <w:rPr>
          <w:rFonts w:cs="Calibri"/>
          <w:sz w:val="16"/>
        </w:rPr>
        <w:t xml:space="preserve"> throughout her country with the aim of covering 70 per cent of the population by the end of the year.  She recalled that, in February, Colombia sponsored a Security Council resolution calling for global access to vaccines. Other speakers called for urgent action on trade, with the Minister for Internal Relations and Cooperation of South Africa highlighting her country’s joint efforts with India to persuade WTO members to approve an emergency temporary waiver of some intellectual property rights rules so that medical technology transfer </w:t>
      </w:r>
      <w:proofErr w:type="gramStart"/>
      <w:r w:rsidRPr="00477804">
        <w:rPr>
          <w:rFonts w:cs="Calibri"/>
          <w:sz w:val="16"/>
        </w:rPr>
        <w:t>can be granted</w:t>
      </w:r>
      <w:proofErr w:type="gramEnd"/>
      <w:r w:rsidRPr="00477804">
        <w:rPr>
          <w:rFonts w:cs="Calibri"/>
          <w:sz w:val="16"/>
        </w:rPr>
        <w:t xml:space="preserve"> during the pandemic.  That would allow countries to produce vaccines originally produced by other manufacturers, she said, adding that increased production </w:t>
      </w:r>
      <w:proofErr w:type="gramStart"/>
      <w:r w:rsidRPr="00477804">
        <w:rPr>
          <w:rFonts w:cs="Calibri"/>
          <w:sz w:val="16"/>
        </w:rPr>
        <w:t>would, in turn, permit</w:t>
      </w:r>
      <w:proofErr w:type="gramEnd"/>
      <w:r w:rsidRPr="00477804">
        <w:rPr>
          <w:rFonts w:cs="Calibri"/>
          <w:sz w:val="16"/>
        </w:rPr>
        <w:t xml:space="preserve"> direct access to and sharing of technology while enabling procurement.  It would also lower prices and expedite distribution to everyone, everywhere.  “I hope all Member States of the United Nations will support this initiative,” placing people over profits, she said, calling also on the Economic and Social Council to encourage greater action on universal access.  “After all, ECOSOC is an activist Council whose role is to ensure action for development,” she pointed out. The Minister for Health and Family Welfare of India similarly urged WTO to suspend considerations of intellectual property rights </w:t>
      </w:r>
      <w:proofErr w:type="gramStart"/>
      <w:r w:rsidRPr="00477804">
        <w:rPr>
          <w:rFonts w:cs="Calibri"/>
          <w:sz w:val="16"/>
        </w:rPr>
        <w:t>in order to rapidly increase</w:t>
      </w:r>
      <w:proofErr w:type="gramEnd"/>
      <w:r w:rsidRPr="00477804">
        <w:rPr>
          <w:rFonts w:cs="Calibri"/>
          <w:sz w:val="16"/>
        </w:rPr>
        <w:t xml:space="preserve"> manufacturing.  Pointing out that his country has lived up to the “civilizational ethos of seeing the world as one family”, he said India has developed two vaccines, one indigenously, and both have been granted emergency use authority.  With 20 other candidates in the pipeline, he said, the Government has sent vaccines to 80 countries and even gifted vaccines to peacekeepers.  He went on to press countries to collaborate on genomic surveillance and exchange information to ensure that vaccine </w:t>
      </w:r>
      <w:proofErr w:type="spellStart"/>
      <w:r w:rsidRPr="00477804">
        <w:rPr>
          <w:rFonts w:cs="Calibri"/>
          <w:sz w:val="16"/>
        </w:rPr>
        <w:t>programmes</w:t>
      </w:r>
      <w:proofErr w:type="spellEnd"/>
      <w:r w:rsidRPr="00477804">
        <w:rPr>
          <w:rFonts w:cs="Calibri"/>
          <w:sz w:val="16"/>
        </w:rPr>
        <w:t xml:space="preserve"> for other diseases are not adversely affected.  Efforts </w:t>
      </w:r>
      <w:proofErr w:type="gramStart"/>
      <w:r w:rsidRPr="00477804">
        <w:rPr>
          <w:rFonts w:cs="Calibri"/>
          <w:sz w:val="16"/>
        </w:rPr>
        <w:t>must also be made</w:t>
      </w:r>
      <w:proofErr w:type="gramEnd"/>
      <w:r w:rsidRPr="00477804">
        <w:rPr>
          <w:rFonts w:cs="Calibri"/>
          <w:sz w:val="16"/>
        </w:rPr>
        <w:t xml:space="preserve"> to prevent misinformation by providing scientific facts. Several speakers called for a large-scale focus on the ACT</w:t>
      </w:r>
      <w:r w:rsidRPr="00477804">
        <w:rPr>
          <w:rFonts w:cs="Calibri"/>
          <w:sz w:val="16"/>
        </w:rPr>
        <w:noBreakHyphen/>
        <w:t xml:space="preserve">Accelerator and COVAX Facility, among them, the Minister for International Development of Norway, who said the ACT-Accelerator partnership aims to send 330 million doses to 145 countries by July.  To help fill the $22.3 billion gap, Norway and South Africa have sent letters to 89 high- and middle-income countries, encouraging them to contribute their share of resources, he said, adding that equity means recovery must be non-discriminating and gender-sensitive. The Minister for Foreign Affairs of Egypt similarly advocated financial assistance for the COVAX Facility, </w:t>
      </w:r>
      <w:proofErr w:type="gramStart"/>
      <w:r w:rsidRPr="00477804">
        <w:rPr>
          <w:rFonts w:cs="Calibri"/>
          <w:sz w:val="16"/>
        </w:rPr>
        <w:t>emphasizing:</w:t>
      </w:r>
      <w:proofErr w:type="gramEnd"/>
      <w:r w:rsidRPr="00477804">
        <w:rPr>
          <w:rFonts w:cs="Calibri"/>
          <w:sz w:val="16"/>
        </w:rPr>
        <w:t xml:space="preserve">  “Developing countries that lack industrial capacity must be supported to expand their production base.”  He also drew attention to </w:t>
      </w:r>
      <w:r w:rsidRPr="007D5108">
        <w:rPr>
          <w:rStyle w:val="StyleUnderline"/>
          <w:rFonts w:cs="Calibri"/>
          <w:highlight w:val="cyan"/>
        </w:rPr>
        <w:t>the need for a provisional waiver of the trade</w:t>
      </w:r>
      <w:r w:rsidRPr="00477804">
        <w:rPr>
          <w:rStyle w:val="StyleUnderline"/>
          <w:rFonts w:cs="Calibri"/>
        </w:rPr>
        <w:t>-</w:t>
      </w:r>
      <w:r w:rsidRPr="007D5108">
        <w:rPr>
          <w:rStyle w:val="StyleUnderline"/>
          <w:rFonts w:cs="Calibri"/>
          <w:highlight w:val="cyan"/>
        </w:rPr>
        <w:t>related</w:t>
      </w:r>
      <w:r w:rsidRPr="00477804">
        <w:rPr>
          <w:rStyle w:val="StyleUnderline"/>
          <w:rFonts w:cs="Calibri"/>
        </w:rPr>
        <w:t xml:space="preserve">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477804">
        <w:rPr>
          <w:rStyle w:val="StyleUnderline"/>
          <w:rFonts w:cs="Calibri"/>
        </w:rPr>
        <w:t xml:space="preserve">ights agreement </w:t>
      </w:r>
      <w:r w:rsidRPr="007D5108">
        <w:rPr>
          <w:rStyle w:val="StyleUnderline"/>
          <w:rFonts w:cs="Calibri"/>
          <w:highlight w:val="cyan"/>
        </w:rPr>
        <w:t>and</w:t>
      </w:r>
      <w:r w:rsidRPr="00477804">
        <w:rPr>
          <w:rStyle w:val="StyleUnderline"/>
          <w:rFonts w:cs="Calibri"/>
        </w:rPr>
        <w:t xml:space="preserve"> the </w:t>
      </w:r>
      <w:r w:rsidRPr="007D5108">
        <w:rPr>
          <w:rStyle w:val="StyleUnderline"/>
          <w:rFonts w:cs="Calibri"/>
          <w:highlight w:val="cyan"/>
        </w:rPr>
        <w:t>importance of meeting needs in Africa</w:t>
      </w:r>
      <w:r w:rsidRPr="00477804">
        <w:rPr>
          <w:rStyle w:val="StyleUnderline"/>
          <w:rFonts w:cs="Calibri"/>
        </w:rPr>
        <w:t>.</w:t>
      </w:r>
      <w:r w:rsidRPr="00477804">
        <w:rPr>
          <w:rFonts w:cs="Calibri"/>
          <w:sz w:val="16"/>
        </w:rPr>
        <w:t xml:space="preserve"> The Minister for Foreign Affairs of Brazil said that, despite short-term supply and production delays that have hampered its vaccine </w:t>
      </w:r>
      <w:proofErr w:type="spellStart"/>
      <w:r w:rsidRPr="00477804">
        <w:rPr>
          <w:rFonts w:cs="Calibri"/>
          <w:sz w:val="16"/>
        </w:rPr>
        <w:t>programme</w:t>
      </w:r>
      <w:proofErr w:type="spellEnd"/>
      <w:r w:rsidRPr="00477804">
        <w:rPr>
          <w:rFonts w:cs="Calibri"/>
          <w:sz w:val="16"/>
        </w:rPr>
        <w:t>, his country has nonetheless distributed 50 million doses.  Noting that Brazil joined the ACT</w:t>
      </w:r>
      <w:r w:rsidRPr="00477804">
        <w:rPr>
          <w:rFonts w:cs="Calibri"/>
          <w:sz w:val="16"/>
        </w:rPr>
        <w:noBreakHyphen/>
        <w:t>Accelerator and the COVAX Facility, as well as its call to action to promote solidarity, he urged vaccine-producing countries to facilitate exports to COVAX, and the Facility to accelerate the rollout to participating countries, giving consideration to each country’s epidemiological situation.  “Governments must come together to increase production capacity,” he emphasized. On that point, the Vice</w:t>
      </w:r>
      <w:r w:rsidRPr="00477804">
        <w:rPr>
          <w:rFonts w:cs="Calibri"/>
          <w:sz w:val="16"/>
        </w:rPr>
        <w:noBreakHyphen/>
        <w:t>Minister for Foreign Affairs of China said his country has kept its word in making its vaccines available as a global public good.  Noting that they are authorized for use in 80 countries, he said China was among the first to respond to the ACT</w:t>
      </w:r>
      <w:r w:rsidRPr="00477804">
        <w:rPr>
          <w:rFonts w:cs="Calibri"/>
          <w:sz w:val="16"/>
        </w:rPr>
        <w:noBreakHyphen/>
        <w:t>Accelerator and expressed regret that some high</w:t>
      </w:r>
      <w:r w:rsidRPr="00477804">
        <w:rPr>
          <w:rFonts w:cs="Calibri"/>
          <w:sz w:val="16"/>
        </w:rPr>
        <w:noBreakHyphen/>
        <w:t>income countries only care only about their own interests. The Minister for Health of Armenia pointed out that her country is a self</w:t>
      </w:r>
      <w:r w:rsidRPr="00477804">
        <w:rPr>
          <w:rFonts w:cs="Calibri"/>
          <w:sz w:val="16"/>
        </w:rPr>
        <w:noBreakHyphen/>
        <w:t xml:space="preserve">financing participant in the COVAX Facility and committed to global solidarity.  She denounced the deteriorating global leadership amid the “political noise” over vaccines, emphasizing that the moral imperative </w:t>
      </w:r>
      <w:proofErr w:type="gramStart"/>
      <w:r w:rsidRPr="00477804">
        <w:rPr>
          <w:rFonts w:cs="Calibri"/>
          <w:sz w:val="16"/>
        </w:rPr>
        <w:t>must be restored</w:t>
      </w:r>
      <w:proofErr w:type="gramEnd"/>
      <w:r w:rsidRPr="00477804">
        <w:rPr>
          <w:rFonts w:cs="Calibri"/>
          <w:sz w:val="16"/>
        </w:rPr>
        <w:t xml:space="preserve">. Broadly agreeing, the Minister for Foreign and CARICOM Affairs of Trinidad and Tobago said the pandemic has exposed the proverbial tug of war between the “haves and the have-nots”, and laid bare the fragilities of small island developing States.  He urged </w:t>
      </w:r>
      <w:proofErr w:type="gramStart"/>
      <w:r w:rsidRPr="00477804">
        <w:rPr>
          <w:rFonts w:cs="Calibri"/>
          <w:sz w:val="16"/>
        </w:rPr>
        <w:t>WHO</w:t>
      </w:r>
      <w:proofErr w:type="gramEnd"/>
      <w:r w:rsidRPr="00477804">
        <w:rPr>
          <w:rFonts w:cs="Calibri"/>
          <w:sz w:val="16"/>
        </w:rPr>
        <w:t xml:space="preserve"> to convene a global summit to address inequitable access to vaccines. Mr. AKRAM (Pakistan), Council President, said in closing remarks that today’s lengthy debate indicates the enormity of the threat posed by inaction.  Acknowledging that “we know what we need to do”, he </w:t>
      </w:r>
      <w:proofErr w:type="gramStart"/>
      <w:r w:rsidRPr="00477804">
        <w:rPr>
          <w:rFonts w:cs="Calibri"/>
          <w:sz w:val="16"/>
        </w:rPr>
        <w:t>emphasized:</w:t>
      </w:r>
      <w:proofErr w:type="gramEnd"/>
      <w:r w:rsidRPr="00477804">
        <w:rPr>
          <w:rFonts w:cs="Calibri"/>
          <w:sz w:val="16"/>
        </w:rPr>
        <w:t xml:space="preserve">  “Lives are more important than incentives.”  Many countries in the developing world have the means to assume production of vaccines, he said, adding that the issue is now one of political will. Also speaking were ministers and senior officials representing Nicaragua, Maldives, Venezuela, Indonesia, Peru, Costa Rica, Argentina, Ethiopia, Czech Republic, Guatemala, Philippines, Bolivia, Andorra, Cuba, Georgia, Azerbaijan, Paraguay, Switzerland, Morocco, Algeria, United States, United Kingdom, Afghanistan, Bangladesh, Serbia, Nepal, Lebanon, Kenya, Qatar, Sri Lanka, Pakistan, Mexico and Italy.  The meeting also heard from the Observer Mission of the Holy See.</w:t>
      </w:r>
    </w:p>
    <w:p w:rsidR="00DC43C2" w:rsidRDefault="00DC43C2" w:rsidP="00DC43C2">
      <w:pPr>
        <w:pStyle w:val="Heading4"/>
      </w:pPr>
      <w:r>
        <w:t xml:space="preserve">Vaccine poverty leaves millions unvaccinated, which increases the possibility of variants. Scientifically proven. </w:t>
      </w:r>
    </w:p>
    <w:p w:rsidR="00DC43C2" w:rsidRPr="007D5108" w:rsidRDefault="00DC43C2" w:rsidP="00DC43C2">
      <w:r w:rsidRPr="007D5108">
        <w:rPr>
          <w:rStyle w:val="Style13ptBold"/>
        </w:rPr>
        <w:t>UPH 21</w:t>
      </w:r>
      <w:r w:rsidRPr="007D5108">
        <w:t xml:space="preserve"> [</w:t>
      </w:r>
      <w:proofErr w:type="spellStart"/>
      <w:r w:rsidRPr="007D5108">
        <w:t>UnityPoint</w:t>
      </w:r>
      <w:proofErr w:type="spellEnd"/>
      <w:r w:rsidRPr="007D5108">
        <w:t xml:space="preserve"> Health is one of the nation's most integrated health systems. Our physician-led team of professionals communicates clearly and effectively to address a patient's health care in the most appropriate setting: whether that is a clinic, a hospital or at home. Through relationships with more than 280 physician clinics, 29 hospitals in metropolitan and rural communities and home care services throughout its 8 regions, including: </w:t>
      </w:r>
      <w:hyperlink r:id="rId17" w:history="1">
        <w:r w:rsidRPr="007D5108">
          <w:rPr>
            <w:rStyle w:val="Hyperlink"/>
          </w:rPr>
          <w:t>Cedar Rapids</w:t>
        </w:r>
      </w:hyperlink>
      <w:r w:rsidRPr="007D5108">
        <w:t>, </w:t>
      </w:r>
      <w:hyperlink r:id="rId18" w:history="1">
        <w:r w:rsidRPr="007D5108">
          <w:rPr>
            <w:rStyle w:val="Hyperlink"/>
          </w:rPr>
          <w:t>Des Moines</w:t>
        </w:r>
      </w:hyperlink>
      <w:r w:rsidRPr="007D5108">
        <w:t>, </w:t>
      </w:r>
      <w:hyperlink r:id="rId19" w:history="1">
        <w:r w:rsidRPr="007D5108">
          <w:rPr>
            <w:rStyle w:val="Hyperlink"/>
          </w:rPr>
          <w:t>Dubuque</w:t>
        </w:r>
      </w:hyperlink>
      <w:r w:rsidRPr="007D5108">
        <w:t>, </w:t>
      </w:r>
      <w:hyperlink r:id="rId20" w:history="1">
        <w:r w:rsidRPr="007D5108">
          <w:rPr>
            <w:rStyle w:val="Hyperlink"/>
          </w:rPr>
          <w:t>Fort Dodge</w:t>
        </w:r>
      </w:hyperlink>
      <w:r w:rsidRPr="007D5108">
        <w:t>, </w:t>
      </w:r>
      <w:hyperlink r:id="rId21" w:history="1">
        <w:r w:rsidRPr="007D5108">
          <w:rPr>
            <w:rStyle w:val="Hyperlink"/>
          </w:rPr>
          <w:t>Peoria</w:t>
        </w:r>
      </w:hyperlink>
      <w:r w:rsidRPr="007D5108">
        <w:t>, </w:t>
      </w:r>
      <w:hyperlink r:id="rId22" w:history="1">
        <w:r w:rsidRPr="007D5108">
          <w:rPr>
            <w:rStyle w:val="Hyperlink"/>
          </w:rPr>
          <w:t>Quad Cities</w:t>
        </w:r>
      </w:hyperlink>
      <w:r w:rsidRPr="007D5108">
        <w:t>, </w:t>
      </w:r>
      <w:hyperlink r:id="rId23" w:history="1">
        <w:r w:rsidRPr="007D5108">
          <w:rPr>
            <w:rStyle w:val="Hyperlink"/>
          </w:rPr>
          <w:t>Sioux City</w:t>
        </w:r>
      </w:hyperlink>
      <w:r w:rsidRPr="007D5108">
        <w:t> and </w:t>
      </w:r>
      <w:hyperlink r:id="rId24" w:history="1">
        <w:r w:rsidRPr="007D5108">
          <w:rPr>
            <w:rStyle w:val="Hyperlink"/>
          </w:rPr>
          <w:t>Waterloo</w:t>
        </w:r>
      </w:hyperlink>
      <w:r w:rsidRPr="007D5108">
        <w:t>. </w:t>
      </w:r>
      <w:proofErr w:type="spellStart"/>
      <w:r w:rsidRPr="007D5108">
        <w:t>UnityPoint</w:t>
      </w:r>
      <w:proofErr w:type="spellEnd"/>
      <w:r w:rsidRPr="007D5108">
        <w:t xml:space="preserve"> Health provides care throughout Iowa and Illinois, Why Viruses Mutate, Explained by an Infectious Disease Expert</w:t>
      </w:r>
      <w:r>
        <w:t xml:space="preserve">, Unity Point Health, July 12, 2021, </w:t>
      </w:r>
      <w:r w:rsidRPr="007D5108">
        <w:t>https://www.unitypoint.org/article.aspx?id=db428f77-6e61-497b-91ce-1317a3396dd8</w:t>
      </w:r>
      <w:r>
        <w:t xml:space="preserve">] </w:t>
      </w:r>
      <w:r w:rsidRPr="007D5108">
        <w:rPr>
          <w:b/>
          <w:bCs/>
        </w:rPr>
        <w:t>SC EP</w:t>
      </w:r>
    </w:p>
    <w:p w:rsidR="00DC43C2" w:rsidRPr="00477804" w:rsidRDefault="00DC43C2" w:rsidP="00DC43C2">
      <w:pPr>
        <w:rPr>
          <w:rFonts w:cs="Calibri"/>
        </w:rPr>
      </w:pPr>
      <w:r w:rsidRPr="00477804">
        <w:rPr>
          <w:rFonts w:cs="Calibri"/>
        </w:rPr>
        <w:t>How Do Viruses Evolve So Quickly?</w:t>
      </w:r>
    </w:p>
    <w:p w:rsidR="00DC43C2" w:rsidRDefault="00DC43C2" w:rsidP="00DC43C2">
      <w:pPr>
        <w:rPr>
          <w:rFonts w:cs="Calibri"/>
          <w:sz w:val="16"/>
        </w:rPr>
      </w:pPr>
      <w:r w:rsidRPr="00477804">
        <w:rPr>
          <w:rFonts w:cs="Calibri"/>
          <w:sz w:val="16"/>
        </w:rPr>
        <w:t xml:space="preserve">Viruses </w:t>
      </w:r>
      <w:proofErr w:type="gramStart"/>
      <w:r w:rsidRPr="00477804">
        <w:rPr>
          <w:rFonts w:cs="Calibri"/>
          <w:sz w:val="16"/>
        </w:rPr>
        <w:t>aren’t</w:t>
      </w:r>
      <w:proofErr w:type="gramEnd"/>
      <w:r w:rsidRPr="00477804">
        <w:rPr>
          <w:rFonts w:cs="Calibri"/>
          <w:sz w:val="16"/>
        </w:rPr>
        <w:t xml:space="preserve"> living things. They need a host to survive – like the cells in your body. Once a virus enters your body, it reproduces and spreads. The more a virus circulates in a population of people, the more it can change. All viruses change but not always at the same rate. </w:t>
      </w:r>
      <w:r w:rsidRPr="00477804">
        <w:rPr>
          <w:rFonts w:cs="Calibri"/>
          <w:sz w:val="16"/>
        </w:rPr>
        <w:br/>
        <w:t>“</w:t>
      </w:r>
      <w:r w:rsidRPr="00477804">
        <w:rPr>
          <w:rStyle w:val="StyleUnderline"/>
          <w:rFonts w:cs="Calibri"/>
        </w:rPr>
        <w:t xml:space="preserve">The </w:t>
      </w:r>
      <w:r w:rsidRPr="00C234FB">
        <w:rPr>
          <w:rStyle w:val="StyleUnderline"/>
          <w:rFonts w:cs="Calibri"/>
          <w:highlight w:val="cyan"/>
        </w:rPr>
        <w:t xml:space="preserve">rate of </w:t>
      </w:r>
      <w:r w:rsidRPr="00D60817">
        <w:rPr>
          <w:rStyle w:val="StyleUnderline"/>
          <w:rFonts w:cs="Calibri"/>
          <w:highlight w:val="cyan"/>
        </w:rPr>
        <w:t>change varies</w:t>
      </w:r>
      <w:r w:rsidRPr="00477804">
        <w:rPr>
          <w:rStyle w:val="StyleUnderline"/>
          <w:rFonts w:cs="Calibri"/>
        </w:rPr>
        <w:t xml:space="preserve"> from virus to </w:t>
      </w:r>
      <w:hyperlink r:id="rId25" w:tgtFrame="_self" w:history="1">
        <w:r w:rsidRPr="00477804">
          <w:rPr>
            <w:rStyle w:val="StyleUnderline"/>
            <w:rFonts w:cs="Calibri"/>
          </w:rPr>
          <w:t>virus</w:t>
        </w:r>
      </w:hyperlink>
      <w:r w:rsidRPr="00477804">
        <w:rPr>
          <w:rStyle w:val="StyleUnderline"/>
          <w:rFonts w:cs="Calibri"/>
        </w:rPr>
        <w:t>.</w:t>
      </w:r>
      <w:r w:rsidRPr="00477804">
        <w:rPr>
          <w:rFonts w:cs="Calibri"/>
          <w:sz w:val="16"/>
        </w:rPr>
        <w:t xml:space="preserve"> Some change very fast, such as the influenza virus. That is why we get a new </w:t>
      </w:r>
      <w:hyperlink r:id="rId26" w:tgtFrame="_self" w:history="1">
        <w:r w:rsidRPr="00477804">
          <w:rPr>
            <w:rStyle w:val="Hyperlink"/>
            <w:rFonts w:cs="Calibri"/>
            <w:sz w:val="16"/>
          </w:rPr>
          <w:t>flu vaccine every year</w:t>
        </w:r>
      </w:hyperlink>
      <w:r w:rsidRPr="00477804">
        <w:rPr>
          <w:rFonts w:cs="Calibri"/>
          <w:sz w:val="16"/>
        </w:rPr>
        <w:t xml:space="preserve">. SARS-CoV-2, the virus that causes </w:t>
      </w:r>
      <w:r w:rsidRPr="00477804">
        <w:rPr>
          <w:rStyle w:val="StyleUnderline"/>
          <w:rFonts w:cs="Calibri"/>
        </w:rPr>
        <w:t>COVID-</w:t>
      </w:r>
      <w:r w:rsidRPr="00D60817">
        <w:rPr>
          <w:rStyle w:val="StyleUnderline"/>
          <w:rFonts w:cs="Calibri"/>
          <w:highlight w:val="cyan"/>
        </w:rPr>
        <w:t>19</w:t>
      </w:r>
      <w:r w:rsidRPr="00477804">
        <w:rPr>
          <w:rStyle w:val="StyleUnderline"/>
          <w:rFonts w:cs="Calibri"/>
        </w:rPr>
        <w:t>,</w:t>
      </w:r>
      <w:r w:rsidRPr="00477804">
        <w:rPr>
          <w:rFonts w:cs="Calibri"/>
          <w:sz w:val="16"/>
        </w:rPr>
        <w:t xml:space="preserve"> has taught us a lot. Current research suggests it </w:t>
      </w:r>
      <w:r w:rsidRPr="00D60817">
        <w:rPr>
          <w:rStyle w:val="StyleUnderline"/>
          <w:rFonts w:cs="Calibri"/>
          <w:highlight w:val="cyan"/>
        </w:rPr>
        <w:t>changes at a slower rate than</w:t>
      </w:r>
      <w:r w:rsidRPr="00D60817">
        <w:rPr>
          <w:rStyle w:val="StyleUnderline"/>
          <w:rFonts w:cs="Calibri"/>
        </w:rPr>
        <w:t xml:space="preserve"> i</w:t>
      </w:r>
      <w:r w:rsidRPr="00477804">
        <w:rPr>
          <w:rStyle w:val="StyleUnderline"/>
          <w:rFonts w:cs="Calibri"/>
        </w:rPr>
        <w:t>n</w:t>
      </w:r>
      <w:r w:rsidRPr="00D60817">
        <w:rPr>
          <w:rStyle w:val="StyleUnderline"/>
          <w:rFonts w:cs="Calibri"/>
          <w:highlight w:val="cyan"/>
        </w:rPr>
        <w:t>flu</w:t>
      </w:r>
      <w:r w:rsidRPr="00D60817">
        <w:rPr>
          <w:rStyle w:val="StyleUnderline"/>
          <w:rFonts w:cs="Calibri"/>
        </w:rPr>
        <w:t>e</w:t>
      </w:r>
      <w:r w:rsidRPr="00477804">
        <w:rPr>
          <w:rStyle w:val="StyleUnderline"/>
          <w:rFonts w:cs="Calibri"/>
        </w:rPr>
        <w:t>nza</w:t>
      </w:r>
      <w:r w:rsidRPr="00477804">
        <w:rPr>
          <w:rFonts w:cs="Calibri"/>
          <w:sz w:val="16"/>
        </w:rPr>
        <w:t xml:space="preserve">,” Dr. Best says. Because viruses are always changing, </w:t>
      </w:r>
      <w:proofErr w:type="gramStart"/>
      <w:r w:rsidRPr="00477804">
        <w:rPr>
          <w:rFonts w:cs="Calibri"/>
          <w:sz w:val="16"/>
        </w:rPr>
        <w:t>it's</w:t>
      </w:r>
      <w:proofErr w:type="gramEnd"/>
      <w:r w:rsidRPr="00477804">
        <w:rPr>
          <w:rFonts w:cs="Calibri"/>
          <w:sz w:val="16"/>
        </w:rPr>
        <w:t xml:space="preserve"> very important to stay up-to-date on </w:t>
      </w:r>
      <w:hyperlink r:id="rId27" w:tgtFrame="_self" w:history="1">
        <w:r w:rsidRPr="00477804">
          <w:rPr>
            <w:rStyle w:val="Hyperlink"/>
            <w:rFonts w:cs="Calibri"/>
            <w:sz w:val="16"/>
          </w:rPr>
          <w:t>all vaccines</w:t>
        </w:r>
      </w:hyperlink>
      <w:r w:rsidRPr="00477804">
        <w:rPr>
          <w:rFonts w:cs="Calibri"/>
          <w:sz w:val="16"/>
        </w:rPr>
        <w:t xml:space="preserve">. </w:t>
      </w:r>
      <w:proofErr w:type="gramStart"/>
      <w:r w:rsidRPr="00477804">
        <w:rPr>
          <w:rFonts w:cs="Calibri"/>
          <w:sz w:val="16"/>
        </w:rPr>
        <w:t>What's</w:t>
      </w:r>
      <w:proofErr w:type="gramEnd"/>
      <w:r w:rsidRPr="00477804">
        <w:rPr>
          <w:rFonts w:cs="Calibri"/>
          <w:sz w:val="16"/>
        </w:rPr>
        <w:t xml:space="preserve"> the Difference Between Mutations, Variants and Strains? Mutation. When a virus replicates, and the end copy has differences (in DNA or RNA), those differences are mutations. Variant. When you accumulate enough mutations, you get a variant. Strain. When you can prove a variant truly has new biologic capabilities, then you can call it a </w:t>
      </w:r>
      <w:proofErr w:type="spellStart"/>
      <w:r w:rsidRPr="00477804">
        <w:rPr>
          <w:rFonts w:cs="Calibri"/>
          <w:sz w:val="16"/>
        </w:rPr>
        <w:t>strain</w:t>
      </w:r>
      <w:proofErr w:type="gramStart"/>
      <w:r w:rsidRPr="00477804">
        <w:rPr>
          <w:rFonts w:cs="Calibri"/>
          <w:sz w:val="16"/>
        </w:rPr>
        <w:t>.“</w:t>
      </w:r>
      <w:proofErr w:type="gramEnd"/>
      <w:r w:rsidRPr="00477804">
        <w:rPr>
          <w:rFonts w:cs="Calibri"/>
          <w:sz w:val="16"/>
        </w:rPr>
        <w:t>With</w:t>
      </w:r>
      <w:proofErr w:type="spellEnd"/>
      <w:r w:rsidRPr="00477804">
        <w:rPr>
          <w:rFonts w:cs="Calibri"/>
          <w:sz w:val="16"/>
        </w:rPr>
        <w:t xml:space="preserve"> COVID-19, the changes to the virus </w:t>
      </w:r>
      <w:proofErr w:type="gramStart"/>
      <w:r w:rsidRPr="00477804">
        <w:rPr>
          <w:rFonts w:cs="Calibri"/>
          <w:sz w:val="16"/>
        </w:rPr>
        <w:t>are currently called</w:t>
      </w:r>
      <w:proofErr w:type="gramEnd"/>
      <w:r w:rsidRPr="00477804">
        <w:rPr>
          <w:rFonts w:cs="Calibri"/>
          <w:sz w:val="16"/>
        </w:rPr>
        <w:t xml:space="preserve"> variants. More research </w:t>
      </w:r>
      <w:proofErr w:type="gramStart"/>
      <w:r w:rsidRPr="00477804">
        <w:rPr>
          <w:rFonts w:cs="Calibri"/>
          <w:sz w:val="16"/>
        </w:rPr>
        <w:t>is needed</w:t>
      </w:r>
      <w:proofErr w:type="gramEnd"/>
      <w:r w:rsidRPr="00477804">
        <w:rPr>
          <w:rFonts w:cs="Calibri"/>
          <w:sz w:val="16"/>
        </w:rPr>
        <w:t xml:space="preserve"> to determine if any of the variants can be called a strain. In the spring of 2021, the World Health Organization (WHO) created a new system to name COVID-19 variants using Greek letters. This avoids the use of locations, which can be stigmatizing to a country. The CDC identifies four main variants of concern – the alpha (B.1.1.7, first detected in the UK), the beta (B.1.351, first detected in South Africa), the gamma (P.1, first detected in Brazil) and the delta (b.1.617.2, first detected in India),” Dr. Best says. The CDC says no variants of high consequence </w:t>
      </w:r>
      <w:proofErr w:type="gramStart"/>
      <w:r w:rsidRPr="00477804">
        <w:rPr>
          <w:rFonts w:cs="Calibri"/>
          <w:sz w:val="16"/>
        </w:rPr>
        <w:t>have been identified</w:t>
      </w:r>
      <w:proofErr w:type="gramEnd"/>
      <w:r w:rsidRPr="00477804">
        <w:rPr>
          <w:rFonts w:cs="Calibri"/>
          <w:sz w:val="16"/>
        </w:rPr>
        <w:t xml:space="preserve"> in the United States at this time.  What is the Delta Variant of COVID-19? The delta variant of COVID-19 is the newest variant of concern. It </w:t>
      </w:r>
      <w:proofErr w:type="gramStart"/>
      <w:r w:rsidRPr="00477804">
        <w:rPr>
          <w:rFonts w:cs="Calibri"/>
          <w:sz w:val="16"/>
        </w:rPr>
        <w:t>was first identified</w:t>
      </w:r>
      <w:proofErr w:type="gramEnd"/>
      <w:r w:rsidRPr="00477804">
        <w:rPr>
          <w:rFonts w:cs="Calibri"/>
          <w:sz w:val="16"/>
        </w:rPr>
        <w:t xml:space="preserve"> in India in December of 2020. Early research suggests delta may be more contagious than other COVID-19 variants. It is also now the dominant variant circulating in the United States and </w:t>
      </w:r>
      <w:proofErr w:type="gramStart"/>
      <w:r w:rsidRPr="00477804">
        <w:rPr>
          <w:rFonts w:cs="Calibri"/>
          <w:sz w:val="16"/>
        </w:rPr>
        <w:t>has been identified</w:t>
      </w:r>
      <w:proofErr w:type="gramEnd"/>
      <w:r w:rsidRPr="00477804">
        <w:rPr>
          <w:rFonts w:cs="Calibri"/>
          <w:sz w:val="16"/>
        </w:rPr>
        <w:t xml:space="preserve"> in all 50 states. “Self-reporting data from the U.K. identify cold-like symptoms, including headache, runny nose and a sore throat are more common with the delta variant than the more traditional COVID-19 symptoms of loss of smell, shortness of breath, fever and cough,” Dr. Best says. Researchers say the </w:t>
      </w:r>
      <w:r w:rsidRPr="00477804">
        <w:rPr>
          <w:rStyle w:val="StyleUnderline"/>
          <w:rFonts w:cs="Calibri"/>
        </w:rPr>
        <w:t>vaccines remain our biggest tool against warding off the COVID-19 variants</w:t>
      </w:r>
      <w:r w:rsidRPr="00477804">
        <w:rPr>
          <w:rFonts w:cs="Calibri"/>
          <w:sz w:val="16"/>
        </w:rPr>
        <w:t>, including the delta variant. If you received an </w:t>
      </w:r>
      <w:hyperlink r:id="rId28" w:tgtFrame="_self" w:history="1">
        <w:proofErr w:type="gramStart"/>
        <w:r w:rsidRPr="00477804">
          <w:rPr>
            <w:rStyle w:val="Hyperlink"/>
            <w:rFonts w:cs="Calibri"/>
            <w:sz w:val="16"/>
          </w:rPr>
          <w:t>mRNA vaccine</w:t>
        </w:r>
      </w:hyperlink>
      <w:r w:rsidRPr="00477804">
        <w:rPr>
          <w:rFonts w:cs="Calibri"/>
          <w:sz w:val="16"/>
        </w:rPr>
        <w:t xml:space="preserve"> (Pfizer or </w:t>
      </w:r>
      <w:proofErr w:type="spellStart"/>
      <w:r w:rsidRPr="00477804">
        <w:rPr>
          <w:rFonts w:cs="Calibri"/>
          <w:sz w:val="16"/>
        </w:rPr>
        <w:t>Moderna</w:t>
      </w:r>
      <w:proofErr w:type="spellEnd"/>
      <w:r w:rsidRPr="00477804">
        <w:rPr>
          <w:rFonts w:cs="Calibri"/>
          <w:sz w:val="16"/>
        </w:rPr>
        <w:t>)</w:t>
      </w:r>
      <w:proofErr w:type="gramEnd"/>
      <w:r w:rsidRPr="00477804">
        <w:rPr>
          <w:rFonts w:cs="Calibri"/>
          <w:sz w:val="16"/>
        </w:rPr>
        <w:t xml:space="preserve"> make sure you’ve received </w:t>
      </w:r>
      <w:hyperlink r:id="rId29" w:tgtFrame="_self" w:history="1">
        <w:r w:rsidRPr="00477804">
          <w:rPr>
            <w:rStyle w:val="Hyperlink"/>
            <w:rFonts w:cs="Calibri"/>
            <w:sz w:val="16"/>
          </w:rPr>
          <w:t>both doses</w:t>
        </w:r>
      </w:hyperlink>
      <w:r w:rsidRPr="00477804">
        <w:rPr>
          <w:rFonts w:cs="Calibri"/>
          <w:sz w:val="16"/>
        </w:rPr>
        <w:t xml:space="preserve">, so you’re fully protected. "Delta won’t be the last variant of COVID-19 we see. </w:t>
      </w:r>
      <w:proofErr w:type="gramStart"/>
      <w:r w:rsidRPr="00477804">
        <w:rPr>
          <w:rFonts w:cs="Calibri"/>
          <w:sz w:val="16"/>
        </w:rPr>
        <w:t>That’s</w:t>
      </w:r>
      <w:proofErr w:type="gramEnd"/>
      <w:r w:rsidRPr="00477804">
        <w:rPr>
          <w:rFonts w:cs="Calibri"/>
          <w:sz w:val="16"/>
        </w:rPr>
        <w:t xml:space="preserve"> because every time the virus jumps to a new person, its chance of mutation increases. If the virus keeps running into vaccinated people, it hits a wall and </w:t>
      </w:r>
      <w:proofErr w:type="gramStart"/>
      <w:r w:rsidRPr="00477804">
        <w:rPr>
          <w:rFonts w:cs="Calibri"/>
          <w:sz w:val="16"/>
        </w:rPr>
        <w:t>can’t</w:t>
      </w:r>
      <w:proofErr w:type="gramEnd"/>
      <w:r w:rsidRPr="00477804">
        <w:rPr>
          <w:rFonts w:cs="Calibri"/>
          <w:sz w:val="16"/>
        </w:rPr>
        <w:t xml:space="preserve"> keep spreading. Decreasing the number of infections in a community is the best way to prevent new variants from developing,” Dr. Best says. Why is it Important to Focus on the Impact of the Virus’ Change? “What matters is the impact the changes have on the virus itself. </w:t>
      </w:r>
      <w:proofErr w:type="gramStart"/>
      <w:r w:rsidRPr="00477804">
        <w:rPr>
          <w:rFonts w:cs="Calibri"/>
          <w:sz w:val="16"/>
        </w:rPr>
        <w:t>So</w:t>
      </w:r>
      <w:proofErr w:type="gramEnd"/>
      <w:r w:rsidRPr="00477804">
        <w:rPr>
          <w:rFonts w:cs="Calibri"/>
          <w:sz w:val="16"/>
        </w:rPr>
        <w:t xml:space="preserve">, some viruses might have a few differences – a few mutations – but there are no noticeable changes to the virus. Sometimes viruses can have mutations that give the virus an advantage, whether </w:t>
      </w:r>
      <w:proofErr w:type="gramStart"/>
      <w:r w:rsidRPr="00477804">
        <w:rPr>
          <w:rFonts w:cs="Calibri"/>
          <w:sz w:val="16"/>
        </w:rPr>
        <w:t>that’s</w:t>
      </w:r>
      <w:proofErr w:type="gramEnd"/>
      <w:r w:rsidRPr="00477804">
        <w:rPr>
          <w:rFonts w:cs="Calibri"/>
          <w:sz w:val="16"/>
        </w:rPr>
        <w:t xml:space="preserve"> a better attachment to cells or the ability to replicate faster. Mutations can also result in disadvantages for the virus, lowering the ability to attach to cells or taking longer to reproduce,” Dr. Best says.</w:t>
      </w:r>
      <w:r w:rsidRPr="00477804">
        <w:rPr>
          <w:rFonts w:cs="Calibri"/>
          <w:sz w:val="16"/>
        </w:rPr>
        <w:br/>
        <w:t>The important things for scientists to identify about changing viruses, like the virus that causes COVID-19, is how the change impacts people, if the vaccines still work and if tests can still identify the active virus. “For COVID-19, researchers are interested in the alpha, beta, delta and gamma variants, because they seem to be associated with either higher transmissibility. Scientists are keeping a close eye on the variants to determine if the vaccines, or the treatments, are less effective. At this point, current </w:t>
      </w:r>
      <w:hyperlink r:id="rId30" w:tgtFrame="_self" w:history="1">
        <w:r w:rsidRPr="00477804">
          <w:rPr>
            <w:rStyle w:val="Hyperlink"/>
            <w:rFonts w:cs="Calibri"/>
            <w:sz w:val="16"/>
          </w:rPr>
          <w:t>PCR testing and rapid testing</w:t>
        </w:r>
      </w:hyperlink>
      <w:r w:rsidRPr="00477804">
        <w:rPr>
          <w:rFonts w:cs="Calibri"/>
          <w:sz w:val="16"/>
        </w:rPr>
        <w:t xml:space="preserve"> can detect all COVID-19 variants,” Dr. Best says. What Causes Viruses to Mutate? Virus changes are associated with three things. First, sometimes a change in a virus is a pure </w:t>
      </w:r>
      <w:proofErr w:type="spellStart"/>
      <w:r w:rsidRPr="00477804">
        <w:rPr>
          <w:rFonts w:cs="Calibri"/>
          <w:sz w:val="16"/>
        </w:rPr>
        <w:t>error</w:t>
      </w:r>
      <w:proofErr w:type="gramStart"/>
      <w:r w:rsidRPr="00477804">
        <w:rPr>
          <w:rFonts w:cs="Calibri"/>
          <w:sz w:val="16"/>
        </w:rPr>
        <w:t>.“</w:t>
      </w:r>
      <w:proofErr w:type="gramEnd"/>
      <w:r w:rsidRPr="00477804">
        <w:rPr>
          <w:rFonts w:cs="Calibri"/>
          <w:sz w:val="16"/>
        </w:rPr>
        <w:t>A</w:t>
      </w:r>
      <w:proofErr w:type="spellEnd"/>
      <w:r w:rsidRPr="00477804">
        <w:rPr>
          <w:rFonts w:cs="Calibri"/>
          <w:sz w:val="16"/>
        </w:rPr>
        <w:t xml:space="preserve"> good analogy about virus changes is that it’s like copying a manuscript and, at some point, you're going to have a typo,” Dr. Best says. Another reason a virus might change </w:t>
      </w:r>
      <w:proofErr w:type="gramStart"/>
      <w:r w:rsidRPr="00477804">
        <w:rPr>
          <w:rFonts w:cs="Calibri"/>
          <w:sz w:val="16"/>
        </w:rPr>
        <w:t>is because of</w:t>
      </w:r>
      <w:proofErr w:type="gramEnd"/>
      <w:r w:rsidRPr="00477804">
        <w:rPr>
          <w:rFonts w:cs="Calibri"/>
          <w:sz w:val="16"/>
        </w:rPr>
        <w:t xml:space="preserve"> pressure from select </w:t>
      </w:r>
      <w:proofErr w:type="spellStart"/>
      <w:r w:rsidRPr="00477804">
        <w:rPr>
          <w:rFonts w:cs="Calibri"/>
          <w:sz w:val="16"/>
        </w:rPr>
        <w:t>cellsin</w:t>
      </w:r>
      <w:proofErr w:type="spellEnd"/>
      <w:r w:rsidRPr="00477804">
        <w:rPr>
          <w:rFonts w:cs="Calibri"/>
          <w:sz w:val="16"/>
        </w:rPr>
        <w:t xml:space="preserve"> the body. “This hypothesis emerged regarding some of the COVID-19 variants. It states if a virus infects a person who </w:t>
      </w:r>
      <w:proofErr w:type="gramStart"/>
      <w:r w:rsidRPr="00477804">
        <w:rPr>
          <w:rFonts w:cs="Calibri"/>
          <w:sz w:val="16"/>
        </w:rPr>
        <w:t>doesn’t</w:t>
      </w:r>
      <w:proofErr w:type="gramEnd"/>
      <w:r w:rsidRPr="00477804">
        <w:rPr>
          <w:rFonts w:cs="Calibri"/>
          <w:sz w:val="16"/>
        </w:rPr>
        <w:t xml:space="preserve"> have a very strong immune system, for example, someone with cancer, then the body is not able to clear the virus very well. Then the virus can say, ‘Hey, how are you going to attack me and make changes based on that?</w:t>
      </w:r>
      <w:proofErr w:type="gramStart"/>
      <w:r w:rsidRPr="00477804">
        <w:rPr>
          <w:rFonts w:cs="Calibri"/>
          <w:sz w:val="16"/>
        </w:rPr>
        <w:t>’,”</w:t>
      </w:r>
      <w:proofErr w:type="gramEnd"/>
      <w:r w:rsidRPr="00477804">
        <w:rPr>
          <w:rFonts w:cs="Calibri"/>
          <w:sz w:val="16"/>
        </w:rPr>
        <w:t xml:space="preserve"> Dr. Best says. The creation of a vaccine for any new virus could also cause additional mutations. “Let’s explain this concept a little further. Any virus will keep trying to change, so it can continue to spread. </w:t>
      </w:r>
      <w:r w:rsidRPr="00477804">
        <w:rPr>
          <w:rStyle w:val="StyleUnderline"/>
          <w:rFonts w:cs="Calibri"/>
        </w:rPr>
        <w:t xml:space="preserve">With all vaccines, the </w:t>
      </w:r>
      <w:r w:rsidRPr="00D60817">
        <w:rPr>
          <w:rStyle w:val="StyleUnderline"/>
          <w:rFonts w:cs="Calibri"/>
          <w:highlight w:val="cyan"/>
        </w:rPr>
        <w:t xml:space="preserve">more quickly people </w:t>
      </w:r>
      <w:proofErr w:type="gramStart"/>
      <w:r w:rsidRPr="00D60817">
        <w:rPr>
          <w:rStyle w:val="StyleUnderline"/>
          <w:rFonts w:cs="Calibri"/>
          <w:highlight w:val="cyan"/>
        </w:rPr>
        <w:t>get</w:t>
      </w:r>
      <w:proofErr w:type="gramEnd"/>
      <w:r w:rsidRPr="00D60817">
        <w:rPr>
          <w:rStyle w:val="StyleUnderline"/>
          <w:rFonts w:cs="Calibri"/>
          <w:highlight w:val="cyan"/>
        </w:rPr>
        <w:t xml:space="preserve"> vaccinated the better</w:t>
      </w:r>
      <w:r w:rsidRPr="00477804">
        <w:rPr>
          <w:rStyle w:val="StyleUnderline"/>
          <w:rFonts w:cs="Calibri"/>
        </w:rPr>
        <w:t xml:space="preserve">. The </w:t>
      </w:r>
      <w:r w:rsidRPr="00D60817">
        <w:rPr>
          <w:rStyle w:val="StyleUnderline"/>
          <w:rFonts w:cs="Calibri"/>
          <w:highlight w:val="cyan"/>
        </w:rPr>
        <w:t>slower vaccination happens</w:t>
      </w:r>
      <w:r w:rsidRPr="00477804">
        <w:rPr>
          <w:rStyle w:val="StyleUnderline"/>
          <w:rFonts w:cs="Calibri"/>
        </w:rPr>
        <w:t xml:space="preserve">, the </w:t>
      </w:r>
      <w:r w:rsidRPr="00D60817">
        <w:rPr>
          <w:rStyle w:val="StyleUnderline"/>
          <w:rFonts w:cs="Calibri"/>
          <w:highlight w:val="cyan"/>
        </w:rPr>
        <w:t>higher the chance of having mutations</w:t>
      </w:r>
      <w:r w:rsidRPr="00477804">
        <w:rPr>
          <w:rStyle w:val="StyleUnderline"/>
          <w:rFonts w:cs="Calibri"/>
        </w:rPr>
        <w:t xml:space="preserve"> in the virus </w:t>
      </w:r>
      <w:r w:rsidRPr="00D60817">
        <w:rPr>
          <w:rStyle w:val="StyleUnderline"/>
          <w:rFonts w:cs="Calibri"/>
          <w:highlight w:val="cyan"/>
        </w:rPr>
        <w:t>and</w:t>
      </w:r>
      <w:r w:rsidRPr="00477804">
        <w:rPr>
          <w:rStyle w:val="StyleUnderline"/>
          <w:rFonts w:cs="Calibri"/>
        </w:rPr>
        <w:t xml:space="preserve"> the </w:t>
      </w:r>
      <w:r w:rsidRPr="00D60817">
        <w:rPr>
          <w:rStyle w:val="StyleUnderline"/>
          <w:rFonts w:cs="Calibri"/>
          <w:highlight w:val="cyan"/>
        </w:rPr>
        <w:t>appearance of more variants</w:t>
      </w:r>
      <w:r w:rsidRPr="00477804">
        <w:rPr>
          <w:rStyle w:val="StyleUnderline"/>
          <w:rFonts w:cs="Calibri"/>
        </w:rPr>
        <w:t xml:space="preserve">. And, as we are seeing with the delta variant, the more the virus can spread in the community." </w:t>
      </w:r>
      <w:r w:rsidRPr="00477804">
        <w:rPr>
          <w:rFonts w:cs="Calibri"/>
          <w:sz w:val="16"/>
        </w:rPr>
        <w:t>In order to keep viruses in check, everyone must do their part by </w:t>
      </w:r>
      <w:hyperlink r:id="rId31" w:tgtFrame="_self" w:history="1">
        <w:proofErr w:type="gramStart"/>
        <w:r w:rsidRPr="00477804">
          <w:rPr>
            <w:rStyle w:val="Hyperlink"/>
            <w:rFonts w:cs="Calibri"/>
            <w:sz w:val="16"/>
          </w:rPr>
          <w:t>getting</w:t>
        </w:r>
        <w:proofErr w:type="gramEnd"/>
        <w:r w:rsidRPr="00477804">
          <w:rPr>
            <w:rStyle w:val="Hyperlink"/>
            <w:rFonts w:cs="Calibri"/>
            <w:sz w:val="16"/>
          </w:rPr>
          <w:t xml:space="preserve"> vaccinated</w:t>
        </w:r>
      </w:hyperlink>
      <w:r w:rsidRPr="00477804">
        <w:rPr>
          <w:rFonts w:cs="Calibri"/>
          <w:sz w:val="16"/>
        </w:rPr>
        <w:t>, and scientists must work together around the world to track emerging variants.</w:t>
      </w:r>
    </w:p>
    <w:p w:rsidR="00DC43C2" w:rsidRPr="00477804" w:rsidRDefault="00DC43C2" w:rsidP="00DC43C2">
      <w:pPr>
        <w:rPr>
          <w:rFonts w:cs="Calibri"/>
          <w:sz w:val="16"/>
        </w:rPr>
      </w:pPr>
    </w:p>
    <w:p w:rsidR="00DC43C2" w:rsidRPr="00587797" w:rsidRDefault="00DC43C2" w:rsidP="00DC43C2">
      <w:pPr>
        <w:pStyle w:val="Heading4"/>
      </w:pPr>
      <w:proofErr w:type="gramStart"/>
      <w:r w:rsidRPr="00587797">
        <w:t>And</w:t>
      </w:r>
      <w:proofErr w:type="gramEnd"/>
      <w:r w:rsidRPr="00587797">
        <w:t>,</w:t>
      </w:r>
      <w:r>
        <w:t xml:space="preserve"> pandemics</w:t>
      </w:r>
      <w:r w:rsidRPr="00587797">
        <w:t xml:space="preserve"> cause extinction. </w:t>
      </w:r>
    </w:p>
    <w:p w:rsidR="00DC43C2" w:rsidRPr="00587797" w:rsidRDefault="00DC43C2" w:rsidP="00DC43C2">
      <w:proofErr w:type="spellStart"/>
      <w:r w:rsidRPr="00587797">
        <w:t>Ranu</w:t>
      </w:r>
      <w:proofErr w:type="spellEnd"/>
      <w:r w:rsidRPr="00587797">
        <w:t xml:space="preserve"> </w:t>
      </w:r>
      <w:proofErr w:type="spellStart"/>
      <w:r w:rsidRPr="00587797">
        <w:rPr>
          <w:b/>
        </w:rPr>
        <w:t>Dhillon</w:t>
      </w:r>
      <w:proofErr w:type="spellEnd"/>
      <w:r w:rsidRPr="00587797">
        <w:rPr>
          <w:b/>
        </w:rPr>
        <w:t xml:space="preserve"> </w:t>
      </w:r>
      <w:r>
        <w:rPr>
          <w:b/>
        </w:rPr>
        <w:t>17</w:t>
      </w:r>
      <w:r w:rsidRPr="00587797">
        <w:rPr>
          <w:b/>
        </w:rPr>
        <w:t xml:space="preserve">, </w:t>
      </w:r>
      <w:r w:rsidRPr="00587797">
        <w:t xml:space="preserve">instructor at Harvard Medical School and a physician at Brigham and Women’s Hospital in Boston. </w:t>
      </w:r>
      <w:proofErr w:type="gramStart"/>
      <w:r w:rsidRPr="00587797">
        <w:t>He works on building health systems in developing countries and served as an advisor to the president of Guinea during the Ebola epidemic instructor at Harvard Medical School and a physician at Brigham and Women’s Hospital in Boston.</w:t>
      </w:r>
      <w:proofErr w:type="gramEnd"/>
      <w:r w:rsidRPr="00587797">
        <w:t xml:space="preserve"> He works on building health systems in developing countries and served as an advisor to the president of Guinea during the Ebola epidemic, Harvard Business Review, 3-15-17, “The World Is Completely Unprepared for a Global Pandemic”, https://hbr.org/2017/03/the-world-is-completely-unprepared-for-a-global-pandemic</w:t>
      </w:r>
    </w:p>
    <w:p w:rsidR="00DC43C2" w:rsidRDefault="00DC43C2" w:rsidP="00DC43C2">
      <w:pPr>
        <w:rPr>
          <w:sz w:val="14"/>
        </w:rPr>
      </w:pPr>
      <w:r w:rsidRPr="00587797">
        <w:rPr>
          <w:sz w:val="14"/>
        </w:rPr>
        <w:t xml:space="preserve">We fear </w:t>
      </w:r>
      <w:r w:rsidRPr="006E1FAB">
        <w:rPr>
          <w:rStyle w:val="StyleUnderline"/>
          <w:highlight w:val="cyan"/>
        </w:rPr>
        <w:t xml:space="preserve">it is only a matter of time </w:t>
      </w:r>
      <w:r w:rsidRPr="00587797">
        <w:rPr>
          <w:rStyle w:val="StyleUnderline"/>
        </w:rPr>
        <w:t>before</w:t>
      </w:r>
      <w:r w:rsidRPr="00587797">
        <w:rPr>
          <w:sz w:val="14"/>
        </w:rPr>
        <w:t xml:space="preserve"> </w:t>
      </w:r>
      <w:r w:rsidRPr="00587797">
        <w:rPr>
          <w:rStyle w:val="StyleUnderline"/>
        </w:rPr>
        <w:t xml:space="preserve">we face a </w:t>
      </w:r>
      <w:r w:rsidRPr="00587797">
        <w:rPr>
          <w:rStyle w:val="Emphasis"/>
        </w:rPr>
        <w:t>deadlier and more contagious pathogen</w:t>
      </w:r>
      <w:r w:rsidRPr="00587797">
        <w:rPr>
          <w:rStyle w:val="StyleUnderline"/>
        </w:rPr>
        <w:t xml:space="preserve">, yet the threat </w:t>
      </w:r>
      <w:proofErr w:type="gramStart"/>
      <w:r w:rsidRPr="00587797">
        <w:rPr>
          <w:rStyle w:val="StyleUnderline"/>
        </w:rPr>
        <w:t>of a</w:t>
      </w:r>
      <w:proofErr w:type="gramEnd"/>
      <w:r w:rsidRPr="00587797">
        <w:rPr>
          <w:rStyle w:val="StyleUnderline"/>
        </w:rPr>
        <w:t xml:space="preserve"> deadly pandemic remains dangerously overlooked</w:t>
      </w:r>
      <w:r w:rsidRPr="00587797">
        <w:rPr>
          <w:sz w:val="14"/>
        </w:rPr>
        <w:t xml:space="preserve">. </w:t>
      </w:r>
      <w:r w:rsidRPr="006E1FAB">
        <w:rPr>
          <w:rStyle w:val="StyleUnderline"/>
          <w:highlight w:val="cyan"/>
        </w:rPr>
        <w:t>Pandemics</w:t>
      </w:r>
      <w:r w:rsidRPr="00587797">
        <w:rPr>
          <w:sz w:val="14"/>
        </w:rPr>
        <w:t xml:space="preserve"> now </w:t>
      </w:r>
      <w:r w:rsidRPr="006E1FAB">
        <w:rPr>
          <w:rStyle w:val="StyleUnderline"/>
          <w:highlight w:val="cyan"/>
        </w:rPr>
        <w:t xml:space="preserve">occur with </w:t>
      </w:r>
      <w:r w:rsidRPr="006E1FAB">
        <w:rPr>
          <w:rStyle w:val="Emphasis"/>
          <w:highlight w:val="cyan"/>
        </w:rPr>
        <w:t>great</w:t>
      </w:r>
      <w:r w:rsidRPr="00587797">
        <w:rPr>
          <w:rStyle w:val="Emphasis"/>
        </w:rPr>
        <w:t xml:space="preserve">er </w:t>
      </w:r>
      <w:r w:rsidRPr="006E1FAB">
        <w:rPr>
          <w:rStyle w:val="Emphasis"/>
          <w:highlight w:val="cyan"/>
        </w:rPr>
        <w:t>frequency</w:t>
      </w:r>
      <w:r w:rsidRPr="00587797">
        <w:rPr>
          <w:sz w:val="14"/>
        </w:rPr>
        <w:t xml:space="preserve">, </w:t>
      </w:r>
      <w:r w:rsidRPr="00587797">
        <w:rPr>
          <w:rStyle w:val="StyleUnderline"/>
        </w:rPr>
        <w:t>due to</w:t>
      </w:r>
      <w:r w:rsidRPr="00587797">
        <w:rPr>
          <w:sz w:val="14"/>
        </w:rPr>
        <w:t xml:space="preserve"> factors such as </w:t>
      </w:r>
      <w:r w:rsidRPr="00587797">
        <w:rPr>
          <w:rStyle w:val="Emphasis"/>
        </w:rPr>
        <w:t>climate change</w:t>
      </w:r>
      <w:r w:rsidRPr="00587797">
        <w:rPr>
          <w:sz w:val="14"/>
        </w:rPr>
        <w:t xml:space="preserve">, </w:t>
      </w:r>
      <w:r w:rsidRPr="00587797">
        <w:rPr>
          <w:rStyle w:val="Emphasis"/>
        </w:rPr>
        <w:t>urbanization</w:t>
      </w:r>
      <w:r w:rsidRPr="00587797">
        <w:rPr>
          <w:sz w:val="14"/>
        </w:rPr>
        <w:t xml:space="preserve">, </w:t>
      </w:r>
      <w:r w:rsidRPr="00587797">
        <w:rPr>
          <w:rStyle w:val="StyleUnderline"/>
        </w:rPr>
        <w:t>and</w:t>
      </w:r>
      <w:r w:rsidRPr="00587797">
        <w:rPr>
          <w:sz w:val="14"/>
        </w:rPr>
        <w:t xml:space="preserve"> </w:t>
      </w:r>
      <w:r w:rsidRPr="00587797">
        <w:rPr>
          <w:rStyle w:val="Emphasis"/>
        </w:rPr>
        <w:t>international travel</w:t>
      </w:r>
      <w:r w:rsidRPr="00587797">
        <w:rPr>
          <w:sz w:val="14"/>
        </w:rPr>
        <w:t xml:space="preserve">. Other factors, such as </w:t>
      </w:r>
      <w:r w:rsidRPr="006E1FAB">
        <w:rPr>
          <w:rStyle w:val="StyleUnderline"/>
          <w:highlight w:val="cyan"/>
        </w:rPr>
        <w:t>a weak W</w:t>
      </w:r>
      <w:r w:rsidRPr="00587797">
        <w:rPr>
          <w:sz w:val="14"/>
        </w:rPr>
        <w:t xml:space="preserve">orld </w:t>
      </w:r>
      <w:r w:rsidRPr="006E1FAB">
        <w:rPr>
          <w:rStyle w:val="StyleUnderline"/>
          <w:highlight w:val="cyan"/>
        </w:rPr>
        <w:t>H</w:t>
      </w:r>
      <w:r w:rsidRPr="00587797">
        <w:rPr>
          <w:sz w:val="14"/>
        </w:rPr>
        <w:t xml:space="preserve">ealth </w:t>
      </w:r>
      <w:r w:rsidRPr="006E1FAB">
        <w:rPr>
          <w:rStyle w:val="StyleUnderline"/>
          <w:highlight w:val="cyan"/>
        </w:rPr>
        <w:t>O</w:t>
      </w:r>
      <w:r w:rsidRPr="00587797">
        <w:rPr>
          <w:sz w:val="14"/>
        </w:rPr>
        <w:t xml:space="preserve">rganization </w:t>
      </w:r>
      <w:r w:rsidRPr="00587797">
        <w:rPr>
          <w:rStyle w:val="StyleUnderline"/>
        </w:rPr>
        <w:t>and potentially massive cuts to funding for U.S.</w:t>
      </w:r>
      <w:r w:rsidRPr="00587797">
        <w:rPr>
          <w:sz w:val="14"/>
        </w:rPr>
        <w:t xml:space="preserve"> scientific </w:t>
      </w:r>
      <w:r w:rsidRPr="00587797">
        <w:rPr>
          <w:rStyle w:val="StyleUnderline"/>
        </w:rPr>
        <w:t>research</w:t>
      </w:r>
      <w:r w:rsidRPr="00587797">
        <w:rPr>
          <w:sz w:val="14"/>
        </w:rPr>
        <w:t xml:space="preserve"> and foreign aid, including funding for the United Nations, </w:t>
      </w:r>
      <w:r w:rsidRPr="00587797">
        <w:rPr>
          <w:rStyle w:val="StyleUnderline"/>
        </w:rPr>
        <w:t xml:space="preserve">stand to </w:t>
      </w:r>
      <w:r w:rsidRPr="006E1FAB">
        <w:rPr>
          <w:rStyle w:val="StyleUnderline"/>
          <w:highlight w:val="cyan"/>
        </w:rPr>
        <w:t>deepen our vulnerability</w:t>
      </w:r>
      <w:r w:rsidRPr="00587797">
        <w:rPr>
          <w:sz w:val="14"/>
        </w:rPr>
        <w:t xml:space="preserve">. </w:t>
      </w:r>
      <w:r w:rsidRPr="006E1FAB">
        <w:rPr>
          <w:rStyle w:val="StyleUnderline"/>
          <w:highlight w:val="cyan"/>
        </w:rPr>
        <w:t>We also</w:t>
      </w:r>
      <w:r w:rsidRPr="00587797">
        <w:rPr>
          <w:sz w:val="14"/>
        </w:rPr>
        <w:t xml:space="preserve"> </w:t>
      </w:r>
      <w:r w:rsidRPr="006E1FAB">
        <w:rPr>
          <w:rStyle w:val="Emphasis"/>
          <w:highlight w:val="cyan"/>
        </w:rPr>
        <w:t>face</w:t>
      </w:r>
      <w:r w:rsidRPr="00587797">
        <w:rPr>
          <w:rStyle w:val="Emphasis"/>
        </w:rPr>
        <w:t xml:space="preserve"> the specter of </w:t>
      </w:r>
      <w:r w:rsidRPr="006E1FAB">
        <w:rPr>
          <w:rStyle w:val="Emphasis"/>
          <w:highlight w:val="cyan"/>
        </w:rPr>
        <w:t>novel and mutated pathogens that could spread and kill faster than</w:t>
      </w:r>
      <w:r w:rsidRPr="00587797">
        <w:rPr>
          <w:rStyle w:val="Emphasis"/>
        </w:rPr>
        <w:t xml:space="preserve"> diseases we have seen </w:t>
      </w:r>
      <w:r w:rsidRPr="006E1FAB">
        <w:rPr>
          <w:rStyle w:val="Emphasis"/>
          <w:highlight w:val="cyan"/>
        </w:rPr>
        <w:t>before</w:t>
      </w:r>
      <w:r w:rsidRPr="00587797">
        <w:rPr>
          <w:sz w:val="14"/>
        </w:rPr>
        <w:t xml:space="preserve">. With the advent of genome-editing technologies, bioterrorists could artificially engineer new plagues, a threat that Ashton Carter, the former U.S. secretary of defense, thinks could </w:t>
      </w:r>
      <w:r w:rsidRPr="006E1FAB">
        <w:rPr>
          <w:rStyle w:val="Emphasis"/>
          <w:highlight w:val="cyan"/>
        </w:rPr>
        <w:t>rival nuclear weapons in deadliness</w:t>
      </w:r>
      <w:r w:rsidRPr="00587797">
        <w:rPr>
          <w:sz w:val="14"/>
        </w:rPr>
        <w:t xml:space="preserve">. The two of us have advised the president of Guinea on stopping Ebola. In addition, we have worked on ways to contain the spread of </w:t>
      </w:r>
      <w:proofErr w:type="spellStart"/>
      <w:r w:rsidRPr="00587797">
        <w:rPr>
          <w:sz w:val="14"/>
        </w:rPr>
        <w:t>Zika</w:t>
      </w:r>
      <w:proofErr w:type="spellEnd"/>
      <w:r w:rsidRPr="00587797">
        <w:rPr>
          <w:sz w:val="14"/>
        </w:rPr>
        <w:t xml:space="preserve"> and have informally advised U.S. and international organizations on the matter. </w:t>
      </w:r>
      <w:r w:rsidRPr="00587797">
        <w:rPr>
          <w:rStyle w:val="StyleUnderline"/>
        </w:rPr>
        <w:t>Our experiences tell us that the world is unprepared for these threats</w:t>
      </w:r>
      <w:r w:rsidRPr="00587797">
        <w:rPr>
          <w:sz w:val="14"/>
        </w:rPr>
        <w:t xml:space="preserve">. We urgently need to change this trajectory. We can start by learning four lessons from the gaps exposed by the Ebola and </w:t>
      </w:r>
      <w:proofErr w:type="spellStart"/>
      <w:r w:rsidRPr="00587797">
        <w:rPr>
          <w:sz w:val="14"/>
        </w:rPr>
        <w:t>Zika</w:t>
      </w:r>
      <w:proofErr w:type="spellEnd"/>
      <w:r w:rsidRPr="00587797">
        <w:rPr>
          <w:sz w:val="14"/>
        </w:rPr>
        <w:t xml:space="preserve"> pandemics. Faster Vaccine Development The most effective way to stop pandemics is with vaccines. However, with Ebola there was no vaccine, and only now, years later, has one proven effective. This has been the case with </w:t>
      </w:r>
      <w:proofErr w:type="spellStart"/>
      <w:r w:rsidRPr="00587797">
        <w:rPr>
          <w:sz w:val="14"/>
        </w:rPr>
        <w:t>Zika</w:t>
      </w:r>
      <w:proofErr w:type="spellEnd"/>
      <w:r w:rsidRPr="00587797">
        <w:rPr>
          <w:sz w:val="14"/>
        </w:rPr>
        <w:t xml:space="preserve">, too. Though there has been rapid progress in developing and getting a vaccine to market, it is not fast enough, and </w:t>
      </w:r>
      <w:proofErr w:type="spellStart"/>
      <w:r w:rsidRPr="00587797">
        <w:rPr>
          <w:sz w:val="14"/>
        </w:rPr>
        <w:t>Zika</w:t>
      </w:r>
      <w:proofErr w:type="spellEnd"/>
      <w:r w:rsidRPr="00587797">
        <w:rPr>
          <w:sz w:val="14"/>
        </w:rPr>
        <w:t xml:space="preserve"> has already spread worldwide. Many other diseases do not have vaccines, and developing them takes too long when a pandemic is already under way. We need faster pipelines, such as the one that the Coalition for Epidemic Preparedness Innovations is trying to create, </w:t>
      </w:r>
      <w:proofErr w:type="gramStart"/>
      <w:r w:rsidRPr="00587797">
        <w:rPr>
          <w:sz w:val="14"/>
        </w:rPr>
        <w:t>to preemptively develop</w:t>
      </w:r>
      <w:proofErr w:type="gramEnd"/>
      <w:r w:rsidRPr="00587797">
        <w:rPr>
          <w:sz w:val="14"/>
        </w:rPr>
        <w:t xml:space="preserve"> vaccines for diseases predicted to cause outbreaks in the near future. </w:t>
      </w:r>
      <w:proofErr w:type="spellStart"/>
      <w:r w:rsidRPr="00587797">
        <w:rPr>
          <w:sz w:val="14"/>
        </w:rPr>
        <w:t>Poinkt</w:t>
      </w:r>
      <w:proofErr w:type="spellEnd"/>
      <w:r w:rsidRPr="00587797">
        <w:rPr>
          <w:sz w:val="14"/>
        </w:rPr>
        <w:t xml:space="preserve">-of-Care Diagnostics Even with such efforts, vaccines will not be ready for many diseases and would not even be an option for novel or artificially engineered pathogens. With no vaccine for Ebola, our next best strategy was to identify who </w:t>
      </w:r>
      <w:proofErr w:type="gramStart"/>
      <w:r w:rsidRPr="00587797">
        <w:rPr>
          <w:sz w:val="14"/>
        </w:rPr>
        <w:t>was infected</w:t>
      </w:r>
      <w:proofErr w:type="gramEnd"/>
      <w:r w:rsidRPr="00587797">
        <w:rPr>
          <w:sz w:val="14"/>
        </w:rPr>
        <w:t xml:space="preserve"> as quickly as possible and isolate them before they infected others. Because Ebola’s symptoms were identical to common illnesses like malaria, diagnosis required laboratory testing that </w:t>
      </w:r>
      <w:proofErr w:type="gramStart"/>
      <w:r w:rsidRPr="00587797">
        <w:rPr>
          <w:sz w:val="14"/>
        </w:rPr>
        <w:t>could not be easily scaled</w:t>
      </w:r>
      <w:proofErr w:type="gramEnd"/>
      <w:r w:rsidRPr="00587797">
        <w:rPr>
          <w:sz w:val="14"/>
        </w:rPr>
        <w:t xml:space="preserve">. As a result, many patients were only tested after several days of being contagious and infecting others. Some </w:t>
      </w:r>
      <w:proofErr w:type="gramStart"/>
      <w:r w:rsidRPr="00587797">
        <w:rPr>
          <w:sz w:val="14"/>
        </w:rPr>
        <w:t>were never tested</w:t>
      </w:r>
      <w:proofErr w:type="gramEnd"/>
      <w:r w:rsidRPr="00587797">
        <w:rPr>
          <w:sz w:val="14"/>
        </w:rPr>
        <w:t xml:space="preserve"> at all, and about 40% of patients in Ebola treatment centers did not actually have Ebola. Many dangerous pathogens similarly require laboratory testing that is difficult to scale. Florida, for example, has not been able to expand testing for </w:t>
      </w:r>
      <w:proofErr w:type="spellStart"/>
      <w:r w:rsidRPr="00587797">
        <w:rPr>
          <w:sz w:val="14"/>
        </w:rPr>
        <w:t>Zika</w:t>
      </w:r>
      <w:proofErr w:type="spellEnd"/>
      <w:r w:rsidRPr="00587797">
        <w:rPr>
          <w:sz w:val="14"/>
        </w:rPr>
        <w:t xml:space="preserve">, so pregnant women wait weeks to know if their babies </w:t>
      </w:r>
      <w:proofErr w:type="gramStart"/>
      <w:r w:rsidRPr="00587797">
        <w:rPr>
          <w:sz w:val="14"/>
        </w:rPr>
        <w:t>might be affected</w:t>
      </w:r>
      <w:proofErr w:type="gramEnd"/>
      <w:r w:rsidRPr="00587797">
        <w:rPr>
          <w:sz w:val="14"/>
        </w:rPr>
        <w:t xml:space="preserve">. </w:t>
      </w:r>
      <w:proofErr w:type="gramStart"/>
      <w:r w:rsidRPr="00587797">
        <w:rPr>
          <w:sz w:val="14"/>
        </w:rPr>
        <w:t>What’s</w:t>
      </w:r>
      <w:proofErr w:type="gramEnd"/>
      <w:r w:rsidRPr="00587797">
        <w:rPr>
          <w:sz w:val="14"/>
        </w:rPr>
        <w:t xml:space="preserve"> needed are point-of-care diagnostics that, like pregnancy tests, can be used by frontline responders or patients themselves to detect infection right away, where they live. These tests already exist for many diseases, and the technology behind them is </w:t>
      </w:r>
      <w:proofErr w:type="gramStart"/>
      <w:r w:rsidRPr="00587797">
        <w:rPr>
          <w:sz w:val="14"/>
        </w:rPr>
        <w:t>well-established</w:t>
      </w:r>
      <w:proofErr w:type="gramEnd"/>
      <w:r w:rsidRPr="00587797">
        <w:rPr>
          <w:sz w:val="14"/>
        </w:rPr>
        <w:t xml:space="preserve">. However, the process for their validation is slow and messy. Point-of-care diagnostics for Ebola, for example, were available but never used because of such bottlenecks. Greater Global Coordination </w:t>
      </w:r>
      <w:r w:rsidRPr="00587797">
        <w:rPr>
          <w:rStyle w:val="Emphasis"/>
        </w:rPr>
        <w:t>We need stronger global coordination</w:t>
      </w:r>
      <w:r w:rsidRPr="00587797">
        <w:rPr>
          <w:sz w:val="14"/>
        </w:rPr>
        <w:t xml:space="preserve">. The </w:t>
      </w:r>
      <w:r w:rsidRPr="006E1FAB">
        <w:rPr>
          <w:rStyle w:val="StyleUnderline"/>
          <w:highlight w:val="cyan"/>
        </w:rPr>
        <w:t>responsibility</w:t>
      </w:r>
      <w:r w:rsidRPr="00587797">
        <w:rPr>
          <w:rStyle w:val="StyleUnderline"/>
        </w:rPr>
        <w:t xml:space="preserve"> for controlling pandemics </w:t>
      </w:r>
      <w:proofErr w:type="gramStart"/>
      <w:r w:rsidRPr="006E1FAB">
        <w:rPr>
          <w:rStyle w:val="StyleUnderline"/>
          <w:highlight w:val="cyan"/>
        </w:rPr>
        <w:t xml:space="preserve">is </w:t>
      </w:r>
      <w:r w:rsidRPr="006E1FAB">
        <w:rPr>
          <w:rStyle w:val="Emphasis"/>
          <w:highlight w:val="cyan"/>
        </w:rPr>
        <w:t>fragmented</w:t>
      </w:r>
      <w:proofErr w:type="gramEnd"/>
      <w:r w:rsidRPr="006E1FAB">
        <w:rPr>
          <w:rStyle w:val="Emphasis"/>
          <w:highlight w:val="cyan"/>
        </w:rPr>
        <w:t xml:space="preserve">, </w:t>
      </w:r>
      <w:r w:rsidRPr="00587797">
        <w:rPr>
          <w:rStyle w:val="Emphasis"/>
        </w:rPr>
        <w:t xml:space="preserve">spread across too many players </w:t>
      </w:r>
      <w:r w:rsidRPr="006E1FAB">
        <w:rPr>
          <w:rStyle w:val="Emphasis"/>
          <w:highlight w:val="cyan"/>
        </w:rPr>
        <w:t>with no unifying authority</w:t>
      </w:r>
      <w:r w:rsidRPr="00587797">
        <w:rPr>
          <w:sz w:val="14"/>
        </w:rPr>
        <w:t xml:space="preserve">. In </w:t>
      </w:r>
      <w:proofErr w:type="gramStart"/>
      <w:r w:rsidRPr="00587797">
        <w:rPr>
          <w:sz w:val="14"/>
        </w:rPr>
        <w:t>Guinea</w:t>
      </w:r>
      <w:proofErr w:type="gramEnd"/>
      <w:r w:rsidRPr="00587797">
        <w:rPr>
          <w:sz w:val="14"/>
        </w:rPr>
        <w:t xml:space="preserve"> we forged a response out of an amalgam of over 30 organizations, each of which had its own priorities. </w:t>
      </w:r>
      <w:r w:rsidRPr="00587797">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587797">
        <w:rPr>
          <w:sz w:val="14"/>
        </w:rPr>
        <w:t xml:space="preserve">. This is the right thinking, but we are far from seeing it happen. The errors that allowed Ebola to become a crisis replayed with </w:t>
      </w:r>
      <w:proofErr w:type="spellStart"/>
      <w:r w:rsidRPr="00587797">
        <w:rPr>
          <w:sz w:val="14"/>
        </w:rPr>
        <w:t>Zika</w:t>
      </w:r>
      <w:proofErr w:type="spellEnd"/>
      <w:r w:rsidRPr="00587797">
        <w:rPr>
          <w:sz w:val="14"/>
        </w:rPr>
        <w:t xml:space="preserve">, and the </w:t>
      </w:r>
      <w:r w:rsidRPr="006E1FAB">
        <w:rPr>
          <w:rStyle w:val="StyleUnderline"/>
          <w:highlight w:val="cyan"/>
        </w:rPr>
        <w:t>WHO</w:t>
      </w:r>
      <w:r w:rsidRPr="00587797">
        <w:rPr>
          <w:rStyle w:val="StyleUnderline"/>
        </w:rPr>
        <w:t xml:space="preserve">, which should anchor global action, continues to </w:t>
      </w:r>
      <w:r w:rsidRPr="006E1FAB">
        <w:rPr>
          <w:rStyle w:val="StyleUnderline"/>
          <w:highlight w:val="cyan"/>
        </w:rPr>
        <w:t>suffer from a lack of credibility</w:t>
      </w:r>
      <w:r w:rsidRPr="00587797">
        <w:rPr>
          <w:sz w:val="14"/>
        </w:rPr>
        <w:t xml:space="preserve">. Stronger Local Health Systems </w:t>
      </w:r>
      <w:r w:rsidRPr="006E1FAB">
        <w:rPr>
          <w:rStyle w:val="StyleUnderline"/>
          <w:highlight w:val="cyan"/>
        </w:rPr>
        <w:t>International actors</w:t>
      </w:r>
      <w:r w:rsidRPr="00587797">
        <w:rPr>
          <w:rStyle w:val="StyleUnderline"/>
        </w:rPr>
        <w:t xml:space="preserve"> are essential but </w:t>
      </w:r>
      <w:r w:rsidRPr="006E1FAB">
        <w:rPr>
          <w:rStyle w:val="Emphasis"/>
          <w:highlight w:val="cyan"/>
        </w:rPr>
        <w:t>cannot</w:t>
      </w:r>
      <w:r w:rsidRPr="00587797">
        <w:rPr>
          <w:rStyle w:val="Emphasis"/>
        </w:rPr>
        <w:t xml:space="preserve"> parachute into countries and </w:t>
      </w:r>
      <w:r w:rsidRPr="006E1FAB">
        <w:rPr>
          <w:rStyle w:val="Emphasis"/>
          <w:highlight w:val="cyan"/>
        </w:rPr>
        <w:t xml:space="preserve">navigate local dynamics quickly enough </w:t>
      </w:r>
      <w:r w:rsidRPr="00587797">
        <w:rPr>
          <w:rStyle w:val="Emphasis"/>
        </w:rPr>
        <w:t>to contain outbreaks</w:t>
      </w:r>
      <w:r w:rsidRPr="00587797">
        <w:rPr>
          <w:sz w:val="14"/>
        </w:rPr>
        <w:t xml:space="preserve">. In </w:t>
      </w:r>
      <w:proofErr w:type="gramStart"/>
      <w:r w:rsidRPr="00587797">
        <w:rPr>
          <w:sz w:val="14"/>
        </w:rPr>
        <w:t>Guinea</w:t>
      </w:r>
      <w:proofErr w:type="gramEnd"/>
      <w:r w:rsidRPr="00587797">
        <w:rPr>
          <w:sz w:val="14"/>
        </w:rPr>
        <w:t xml:space="preserve">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w:t>
      </w:r>
      <w:proofErr w:type="gramStart"/>
      <w:r w:rsidRPr="00587797">
        <w:rPr>
          <w:sz w:val="14"/>
        </w:rPr>
        <w:t>could be established</w:t>
      </w:r>
      <w:proofErr w:type="gramEnd"/>
      <w:r w:rsidRPr="00587797">
        <w:rPr>
          <w:sz w:val="14"/>
        </w:rPr>
        <w:t xml:space="preserve"> for about half of the $3.6 billion ultimately spent on creating an Ebola response from scratch. </w:t>
      </w:r>
      <w:r w:rsidRPr="00587797">
        <w:rPr>
          <w:rStyle w:val="StyleUnderline"/>
        </w:rPr>
        <w:t xml:space="preserve">Access to </w:t>
      </w:r>
      <w:r w:rsidRPr="00587797">
        <w:rPr>
          <w:rStyle w:val="Emphasis"/>
        </w:rPr>
        <w:t>routine care</w:t>
      </w:r>
      <w:r w:rsidRPr="00587797">
        <w:rPr>
          <w:rStyle w:val="StyleUnderline"/>
        </w:rPr>
        <w:t xml:space="preserve"> is also </w:t>
      </w:r>
      <w:r w:rsidRPr="00587797">
        <w:rPr>
          <w:rStyle w:val="Emphasis"/>
        </w:rPr>
        <w:t>essential</w:t>
      </w:r>
      <w:r w:rsidRPr="00587797">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587797">
        <w:rPr>
          <w:rStyle w:val="StyleUnderline"/>
        </w:rPr>
        <w:t xml:space="preserve">With Ebola and </w:t>
      </w:r>
      <w:proofErr w:type="spellStart"/>
      <w:r w:rsidRPr="00587797">
        <w:rPr>
          <w:rStyle w:val="StyleUnderline"/>
        </w:rPr>
        <w:t>Zika</w:t>
      </w:r>
      <w:proofErr w:type="spellEnd"/>
      <w:r w:rsidRPr="00587797">
        <w:rPr>
          <w:rStyle w:val="StyleUnderline"/>
        </w:rPr>
        <w:t>, we lacked</w:t>
      </w:r>
      <w:r w:rsidRPr="00587797">
        <w:rPr>
          <w:sz w:val="14"/>
        </w:rPr>
        <w:t xml:space="preserve"> these four things — vaccines, diagnostics, </w:t>
      </w:r>
      <w:r w:rsidRPr="00587797">
        <w:rPr>
          <w:rStyle w:val="StyleUnderline"/>
        </w:rPr>
        <w:t>global coordination, and local health systems — which are still urgently needed</w:t>
      </w:r>
      <w:r w:rsidRPr="00587797">
        <w:rPr>
          <w:sz w:val="14"/>
        </w:rPr>
        <w:t xml:space="preserve">. However, prevailing political headwinds in </w:t>
      </w:r>
      <w:r w:rsidRPr="006E1FAB">
        <w:rPr>
          <w:rStyle w:val="StyleUnderline"/>
          <w:highlight w:val="cyan"/>
        </w:rPr>
        <w:t>the U</w:t>
      </w:r>
      <w:r w:rsidRPr="00587797">
        <w:rPr>
          <w:rStyle w:val="StyleUnderline"/>
        </w:rPr>
        <w:t xml:space="preserve">nited </w:t>
      </w:r>
      <w:r w:rsidRPr="006E1FAB">
        <w:rPr>
          <w:rStyle w:val="StyleUnderline"/>
          <w:highlight w:val="cyan"/>
        </w:rPr>
        <w:t>S</w:t>
      </w:r>
      <w:r w:rsidRPr="00587797">
        <w:rPr>
          <w:rStyle w:val="StyleUnderline"/>
        </w:rPr>
        <w:t>tates</w:t>
      </w:r>
      <w:r w:rsidRPr="00587797">
        <w:rPr>
          <w:sz w:val="14"/>
        </w:rPr>
        <w:t xml:space="preserve">, which </w:t>
      </w:r>
      <w:r w:rsidRPr="00587797">
        <w:rPr>
          <w:rStyle w:val="StyleUnderline"/>
        </w:rPr>
        <w:t xml:space="preserve">has </w:t>
      </w:r>
      <w:r w:rsidRPr="006E1FAB">
        <w:rPr>
          <w:rStyle w:val="StyleUnderline"/>
          <w:highlight w:val="cyan"/>
        </w:rPr>
        <w:t xml:space="preserve">played a </w:t>
      </w:r>
      <w:r w:rsidRPr="006E1FAB">
        <w:rPr>
          <w:rStyle w:val="Emphasis"/>
          <w:highlight w:val="cyan"/>
        </w:rPr>
        <w:t>key role in combatting pandemics</w:t>
      </w:r>
      <w:r w:rsidRPr="00587797">
        <w:rPr>
          <w:rStyle w:val="Emphasis"/>
        </w:rPr>
        <w:t xml:space="preserve"> around the world</w:t>
      </w:r>
      <w:r w:rsidRPr="00587797">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w:t>
      </w:r>
      <w:proofErr w:type="gramStart"/>
      <w:r w:rsidRPr="00587797">
        <w:rPr>
          <w:sz w:val="14"/>
        </w:rPr>
        <w:t>is</w:t>
      </w:r>
      <w:proofErr w:type="gramEnd"/>
      <w:r w:rsidRPr="00587797">
        <w:rPr>
          <w:sz w:val="14"/>
        </w:rPr>
        <w:t xml:space="preserve"> repealed, would lose $891 million, 12% of its overall budget, provided to it for immunization programs, monitoring and responding to outbreaks, and other public health initiatives. </w:t>
      </w:r>
      <w:r w:rsidRPr="00587797">
        <w:rPr>
          <w:rStyle w:val="StyleUnderline"/>
        </w:rPr>
        <w:t xml:space="preserve">Investing in our ability to prevent and contain pandemics through </w:t>
      </w:r>
      <w:r w:rsidRPr="00587797">
        <w:rPr>
          <w:rStyle w:val="Emphasis"/>
        </w:rPr>
        <w:t>revitalized national</w:t>
      </w:r>
      <w:r w:rsidRPr="00587797">
        <w:rPr>
          <w:sz w:val="14"/>
        </w:rPr>
        <w:t xml:space="preserve"> and international </w:t>
      </w:r>
      <w:r w:rsidRPr="00587797">
        <w:rPr>
          <w:rStyle w:val="Emphasis"/>
        </w:rPr>
        <w:t>institutions</w:t>
      </w:r>
      <w:r w:rsidRPr="00587797">
        <w:rPr>
          <w:sz w:val="14"/>
        </w:rPr>
        <w:t xml:space="preserve"> </w:t>
      </w:r>
      <w:r w:rsidRPr="00587797">
        <w:rPr>
          <w:rStyle w:val="StyleUnderline"/>
        </w:rPr>
        <w:t>should be our</w:t>
      </w:r>
      <w:r w:rsidRPr="00587797">
        <w:rPr>
          <w:sz w:val="14"/>
        </w:rPr>
        <w:t xml:space="preserve"> shared </w:t>
      </w:r>
      <w:r w:rsidRPr="00587797">
        <w:rPr>
          <w:rStyle w:val="StyleUnderline"/>
        </w:rPr>
        <w:t>goal</w:t>
      </w:r>
      <w:r w:rsidRPr="00587797">
        <w:rPr>
          <w:sz w:val="14"/>
        </w:rPr>
        <w:t xml:space="preserve">. </w:t>
      </w:r>
      <w:proofErr w:type="gramStart"/>
      <w:r w:rsidRPr="00587797">
        <w:rPr>
          <w:sz w:val="14"/>
        </w:rPr>
        <w:t xml:space="preserve">However, if U.S. agencies become less able to respond to pandemics, leading institutions from other nations, such as </w:t>
      </w:r>
      <w:proofErr w:type="spellStart"/>
      <w:r w:rsidRPr="00587797">
        <w:rPr>
          <w:sz w:val="14"/>
        </w:rPr>
        <w:t>Institut</w:t>
      </w:r>
      <w:proofErr w:type="spellEnd"/>
      <w:r w:rsidRPr="00587797">
        <w:rPr>
          <w:sz w:val="14"/>
        </w:rPr>
        <w:t xml:space="preserve"> Pasteur and the National Institute of Health and Medical Research in France, the </w:t>
      </w:r>
      <w:proofErr w:type="spellStart"/>
      <w:r w:rsidRPr="00587797">
        <w:rPr>
          <w:sz w:val="14"/>
        </w:rPr>
        <w:t>Wellcome</w:t>
      </w:r>
      <w:proofErr w:type="spellEnd"/>
      <w:r w:rsidRPr="00587797">
        <w:rPr>
          <w:sz w:val="14"/>
        </w:rPr>
        <w:t xml:space="preserve"> Trust and London School of Hygiene and Tropical Medicine in the UK, and nongovernmental organizations (NGOs have done instrumental research and response work in previous pandemics), would need to step in to fill the void.</w:t>
      </w:r>
      <w:proofErr w:type="gramEnd"/>
      <w:r w:rsidRPr="00587797">
        <w:rPr>
          <w:sz w:val="14"/>
        </w:rPr>
        <w:t xml:space="preserve"> There is no border wall against disease. </w:t>
      </w:r>
      <w:r w:rsidRPr="00587797">
        <w:rPr>
          <w:rStyle w:val="Emphasis"/>
          <w:sz w:val="24"/>
        </w:rPr>
        <w:t xml:space="preserve">Pandemics are </w:t>
      </w:r>
      <w:r w:rsidRPr="006E1FAB">
        <w:rPr>
          <w:rStyle w:val="Emphasis"/>
          <w:sz w:val="24"/>
          <w:highlight w:val="cyan"/>
        </w:rPr>
        <w:t>an existential threat on par with climate change and nuclear conflict</w:t>
      </w:r>
      <w:r w:rsidRPr="00587797">
        <w:rPr>
          <w:sz w:val="14"/>
        </w:rPr>
        <w:t xml:space="preserve">. We are at a critical crossroads, where we must either take the steps needed to prepare for this threat or become even more vulnerable. It is only a matter of time before we </w:t>
      </w:r>
      <w:proofErr w:type="gramStart"/>
      <w:r w:rsidRPr="00587797">
        <w:rPr>
          <w:sz w:val="14"/>
        </w:rPr>
        <w:t>are hit</w:t>
      </w:r>
      <w:proofErr w:type="gramEnd"/>
      <w:r w:rsidRPr="00587797">
        <w:rPr>
          <w:sz w:val="14"/>
        </w:rPr>
        <w:t xml:space="preserve"> by a deadlier, more contagious pandemic. Will we be ready?</w:t>
      </w:r>
    </w:p>
    <w:p w:rsidR="00DC43C2" w:rsidRPr="00477804" w:rsidRDefault="00DC43C2" w:rsidP="00DC43C2">
      <w:pPr>
        <w:rPr>
          <w:rFonts w:cs="Calibri"/>
        </w:rPr>
      </w:pPr>
    </w:p>
    <w:p w:rsidR="00DC43C2" w:rsidRPr="006F2330" w:rsidRDefault="00DC43C2" w:rsidP="00DC43C2">
      <w:pPr>
        <w:rPr>
          <w:sz w:val="16"/>
        </w:rPr>
      </w:pPr>
    </w:p>
    <w:p w:rsidR="00DC43C2" w:rsidRPr="006F2330" w:rsidRDefault="00DC43C2" w:rsidP="00DC43C2">
      <w:pPr>
        <w:keepNext/>
        <w:keepLines/>
        <w:spacing w:before="40" w:after="0"/>
        <w:outlineLvl w:val="3"/>
        <w:rPr>
          <w:rFonts w:eastAsiaTheme="majorEastAsia"/>
          <w:b/>
          <w:iCs/>
          <w:sz w:val="26"/>
        </w:rPr>
      </w:pPr>
      <w:r w:rsidRPr="006F2330">
        <w:rPr>
          <w:rFonts w:eastAsiaTheme="majorEastAsia"/>
          <w:b/>
          <w:iCs/>
          <w:sz w:val="26"/>
        </w:rPr>
        <w:t xml:space="preserve">The plan </w:t>
      </w:r>
      <w:r w:rsidRPr="006F2330">
        <w:rPr>
          <w:rFonts w:eastAsiaTheme="majorEastAsia"/>
          <w:b/>
          <w:iCs/>
          <w:sz w:val="26"/>
          <w:u w:val="single"/>
        </w:rPr>
        <w:t>solves</w:t>
      </w:r>
      <w:r w:rsidRPr="006F2330">
        <w:rPr>
          <w:rFonts w:eastAsiaTheme="majorEastAsia"/>
          <w:b/>
          <w:iCs/>
          <w:sz w:val="26"/>
        </w:rPr>
        <w:t xml:space="preserve"> both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rsidR="00DC43C2" w:rsidRPr="006F2330" w:rsidRDefault="00DC43C2" w:rsidP="00DC43C2">
      <w:r w:rsidRPr="006F2330">
        <w:rPr>
          <w:b/>
          <w:bCs/>
          <w:sz w:val="26"/>
        </w:rPr>
        <w:t>Pandey 21</w:t>
      </w:r>
      <w:r w:rsidRPr="006F2330">
        <w:t>. [(</w:t>
      </w:r>
      <w:proofErr w:type="spellStart"/>
      <w:r w:rsidRPr="006F2330">
        <w:t>Ashutosh</w:t>
      </w:r>
      <w:proofErr w:type="spellEnd"/>
      <w:r w:rsidRPr="006F2330">
        <w:t xml:space="preserve"> Pandey) “Rich countries block India, South Africa's bid to ban COVID vaccine patents,” DW, April 2, 2021. </w:t>
      </w:r>
      <w:hyperlink r:id="rId32" w:history="1">
        <w:r w:rsidRPr="006F2330">
          <w:t>https://www.dw.com/en/rich-countries-block-india-south-africas-bid-to-ban-covid-vaccine-patents/a-56460175</w:t>
        </w:r>
      </w:hyperlink>
      <w:r w:rsidRPr="006F2330">
        <w:t xml:space="preserve"> </w:t>
      </w:r>
    </w:p>
    <w:p w:rsidR="00DC43C2" w:rsidRPr="006F2330" w:rsidRDefault="00DC43C2" w:rsidP="00DC43C2">
      <w:pPr>
        <w:rPr>
          <w:sz w:val="14"/>
        </w:rPr>
      </w:pPr>
      <w:r w:rsidRPr="006F2330">
        <w:rPr>
          <w:u w:val="single"/>
        </w:rPr>
        <w:t xml:space="preserve">The World Trade Organization (WTO) talks on a proposal by India and South Africa </w:t>
      </w:r>
      <w:proofErr w:type="gramStart"/>
      <w:r w:rsidRPr="006F2330">
        <w:rPr>
          <w:u w:val="single"/>
        </w:rPr>
        <w:t>to temporarily</w:t>
      </w:r>
      <w:proofErr w:type="gramEnd"/>
      <w:r w:rsidRPr="006F2330">
        <w:rPr>
          <w:u w:val="single"/>
        </w:rPr>
        <w:t xml:space="preserve"> suspend intellectual property (IP) rules related to COVID-19 vaccines and treatments hit a roadblock</w:t>
      </w:r>
      <w:r w:rsidRPr="006F2330">
        <w:rPr>
          <w:sz w:val="14"/>
        </w:rPr>
        <w:t xml:space="preserve"> on Thursday after wealthy countries balked at the idea, Germany's </w:t>
      </w:r>
      <w:proofErr w:type="spellStart"/>
      <w:r w:rsidRPr="006F2330">
        <w:rPr>
          <w:sz w:val="14"/>
        </w:rPr>
        <w:t>dpa</w:t>
      </w:r>
      <w:proofErr w:type="spellEnd"/>
      <w:r w:rsidRPr="006F2330">
        <w:rPr>
          <w:sz w:val="14"/>
        </w:rPr>
        <w:t xml:space="preserve"> news agency reported. The two developing countries say the IP waiver will allow </w:t>
      </w:r>
      <w:proofErr w:type="spellStart"/>
      <w:r w:rsidRPr="006F2330">
        <w:rPr>
          <w:sz w:val="14"/>
        </w:rPr>
        <w:t>drugmakers</w:t>
      </w:r>
      <w:proofErr w:type="spellEnd"/>
      <w:r w:rsidRPr="006F2330">
        <w:rPr>
          <w:sz w:val="14"/>
        </w:rPr>
        <w:t xml:space="preserve"> in poor countries to start production of effective vaccines sooner. </w:t>
      </w:r>
      <w:r w:rsidRPr="006F2330">
        <w:rPr>
          <w:u w:val="single"/>
        </w:rPr>
        <w:t>India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essential to combat COVID</w:t>
      </w:r>
      <w:r w:rsidRPr="006F2330">
        <w:rPr>
          <w:u w:val="single"/>
        </w:rPr>
        <w:t xml:space="preserve">-19," they said. The proposal </w:t>
      </w:r>
      <w:proofErr w:type="gramStart"/>
      <w:r w:rsidRPr="006F2330">
        <w:rPr>
          <w:u w:val="single"/>
        </w:rPr>
        <w:t>was vehemently opposed</w:t>
      </w:r>
      <w:proofErr w:type="gramEnd"/>
      <w:r w:rsidRPr="006F2330">
        <w:rPr>
          <w:u w:val="single"/>
        </w:rPr>
        <w:t xml:space="preserve">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w:t>
      </w:r>
      <w:proofErr w:type="gramStart"/>
      <w:r w:rsidRPr="006F2330">
        <w:rPr>
          <w:sz w:val="14"/>
        </w:rPr>
        <w:t>pandemic which</w:t>
      </w:r>
      <w:proofErr w:type="gramEnd"/>
      <w:r w:rsidRPr="006F2330">
        <w:rPr>
          <w:sz w:val="14"/>
        </w:rPr>
        <w:t xml:space="preserve"> needs the </w:t>
      </w:r>
      <w:proofErr w:type="spellStart"/>
      <w:r w:rsidRPr="006F2330">
        <w:rPr>
          <w:sz w:val="14"/>
        </w:rPr>
        <w:t>drugmakers</w:t>
      </w:r>
      <w:proofErr w:type="spellEnd"/>
      <w:r w:rsidRPr="006F2330">
        <w:rPr>
          <w:sz w:val="14"/>
        </w:rPr>
        <w:t xml:space="preserve">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w:t>
      </w:r>
      <w:proofErr w:type="gramStart"/>
      <w:r w:rsidRPr="006F2330">
        <w:rPr>
          <w:sz w:val="14"/>
        </w:rPr>
        <w:t>Ellen 't</w:t>
      </w:r>
      <w:proofErr w:type="gramEnd"/>
      <w:r w:rsidRPr="006F2330">
        <w:rPr>
          <w:sz w:val="14"/>
        </w:rPr>
        <w:t xml:space="preserve"> </w:t>
      </w:r>
      <w:proofErr w:type="spellStart"/>
      <w:r w:rsidRPr="006F2330">
        <w:rPr>
          <w:sz w:val="14"/>
        </w:rPr>
        <w:t>Hoen</w:t>
      </w:r>
      <w:proofErr w:type="spellEnd"/>
      <w:r w:rsidRPr="006F2330">
        <w:rPr>
          <w:sz w:val="14"/>
        </w:rPr>
        <w:t xml:space="preserve">,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rsidR="00DC43C2" w:rsidRDefault="00DC43C2" w:rsidP="00DC43C2">
      <w:pPr>
        <w:keepNext/>
        <w:keepLines/>
        <w:pageBreakBefore/>
        <w:spacing w:before="40" w:after="0"/>
        <w:jc w:val="center"/>
        <w:outlineLvl w:val="2"/>
        <w:rPr>
          <w:rFonts w:eastAsiaTheme="majorEastAsia"/>
          <w:b/>
          <w:sz w:val="32"/>
          <w:u w:val="single"/>
        </w:rPr>
      </w:pPr>
      <w:r>
        <w:rPr>
          <w:rFonts w:eastAsiaTheme="majorEastAsia"/>
          <w:b/>
          <w:sz w:val="32"/>
          <w:u w:val="single"/>
        </w:rPr>
        <w:t>1AC – Framework</w:t>
      </w:r>
    </w:p>
    <w:p w:rsidR="00DC43C2" w:rsidRDefault="00DC43C2" w:rsidP="00DC43C2">
      <w:pPr>
        <w:pStyle w:val="Heading4"/>
      </w:pPr>
      <w:r>
        <w:t xml:space="preserve">The standard is maximizing expected </w:t>
      </w:r>
      <w:proofErr w:type="spellStart"/>
      <w:r>
        <w:t>well being</w:t>
      </w:r>
      <w:proofErr w:type="spellEnd"/>
      <w:r>
        <w:t>.</w:t>
      </w:r>
    </w:p>
    <w:p w:rsidR="00DC43C2" w:rsidRPr="00672C9C" w:rsidRDefault="00DC43C2" w:rsidP="00DC43C2"/>
    <w:p w:rsidR="00DC43C2" w:rsidRPr="0056695D" w:rsidRDefault="00DC43C2" w:rsidP="00DC43C2">
      <w:pPr>
        <w:pStyle w:val="Heading4"/>
        <w:rPr>
          <w:rFonts w:asciiTheme="minorHAnsi" w:hAnsiTheme="minorHAnsi" w:cstheme="minorHAnsi"/>
        </w:rPr>
      </w:pPr>
      <w:r w:rsidRPr="0056695D">
        <w:rPr>
          <w:rFonts w:asciiTheme="minorHAnsi" w:hAnsiTheme="minorHAnsi" w:cstheme="minorHAnsi"/>
        </w:rPr>
        <w:t>Biological death is the worst evil</w:t>
      </w:r>
    </w:p>
    <w:p w:rsidR="00DC43C2" w:rsidRPr="0056695D" w:rsidRDefault="00DC43C2" w:rsidP="00DC43C2">
      <w:pPr>
        <w:rPr>
          <w:rFonts w:asciiTheme="minorHAnsi" w:hAnsiTheme="minorHAnsi" w:cstheme="minorHAnsi"/>
        </w:rPr>
      </w:pPr>
      <w:r w:rsidRPr="0056695D">
        <w:rPr>
          <w:rStyle w:val="Style13ptBold"/>
          <w:rFonts w:asciiTheme="minorHAnsi" w:hAnsiTheme="minorHAnsi" w:cstheme="minorHAnsi"/>
        </w:rPr>
        <w:t xml:space="preserve">Paterson 03 </w:t>
      </w:r>
      <w:r w:rsidRPr="0056695D">
        <w:rPr>
          <w:rFonts w:asciiTheme="minorHAnsi" w:hAnsiTheme="minorHAnsi" w:cstheme="minorHAnsi"/>
        </w:rPr>
        <w:t>– Department of Philosophy, Providence College, Rhode Island. (Craig, “A Life Not Worth Living?</w:t>
      </w:r>
      <w:proofErr w:type="gramStart"/>
      <w:r w:rsidRPr="0056695D">
        <w:rPr>
          <w:rFonts w:asciiTheme="minorHAnsi" w:hAnsiTheme="minorHAnsi" w:cstheme="minorHAnsi"/>
        </w:rPr>
        <w:t>”,</w:t>
      </w:r>
      <w:proofErr w:type="gramEnd"/>
      <w:r w:rsidRPr="0056695D">
        <w:rPr>
          <w:rFonts w:asciiTheme="minorHAnsi" w:hAnsiTheme="minorHAnsi" w:cstheme="minorHAnsi"/>
        </w:rPr>
        <w:t xml:space="preserve"> Studies in Christian Ethics, </w:t>
      </w:r>
      <w:hyperlink r:id="rId33" w:history="1">
        <w:r w:rsidRPr="0056695D">
          <w:rPr>
            <w:rStyle w:val="Hyperlink"/>
            <w:rFonts w:asciiTheme="minorHAnsi" w:hAnsiTheme="minorHAnsi" w:cstheme="minorHAnsi"/>
          </w:rPr>
          <w:t>http://sce.sagepub.com</w:t>
        </w:r>
      </w:hyperlink>
      <w:r w:rsidRPr="0056695D">
        <w:rPr>
          <w:rFonts w:asciiTheme="minorHAnsi" w:hAnsiTheme="minorHAnsi" w:cstheme="minorHAnsi"/>
        </w:rPr>
        <w:t>)</w:t>
      </w:r>
    </w:p>
    <w:p w:rsidR="00DC43C2" w:rsidRPr="0056695D" w:rsidRDefault="00DC43C2" w:rsidP="00DC43C2">
      <w:pPr>
        <w:rPr>
          <w:rFonts w:asciiTheme="minorHAnsi" w:hAnsiTheme="minorHAnsi" w:cstheme="minorHAnsi"/>
          <w:szCs w:val="16"/>
        </w:rPr>
      </w:pPr>
      <w:r w:rsidRPr="0056695D">
        <w:rPr>
          <w:rFonts w:asciiTheme="minorHAnsi" w:hAnsiTheme="minorHAnsi" w:cstheme="minorHAnsi"/>
          <w:szCs w:val="16"/>
        </w:rPr>
        <w:t xml:space="preserve">Contrary to those accounts, I would argue that it is </w:t>
      </w:r>
      <w:r w:rsidRPr="0056695D">
        <w:rPr>
          <w:rStyle w:val="StyleUnderline"/>
          <w:rFonts w:asciiTheme="minorHAnsi" w:hAnsiTheme="minorHAnsi" w:cstheme="minorHAnsi"/>
          <w:highlight w:val="green"/>
        </w:rPr>
        <w:t>death</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per se that </w:t>
      </w:r>
      <w:r w:rsidRPr="0056695D">
        <w:rPr>
          <w:rStyle w:val="StyleUnderline"/>
          <w:rFonts w:asciiTheme="minorHAnsi" w:hAnsiTheme="minorHAnsi" w:cstheme="minorHAnsi"/>
        </w:rPr>
        <w:t xml:space="preserve">is </w:t>
      </w:r>
      <w:r w:rsidRPr="0056695D">
        <w:rPr>
          <w:rFonts w:asciiTheme="minorHAnsi" w:hAnsiTheme="minorHAnsi" w:cstheme="minorHAnsi"/>
          <w:szCs w:val="16"/>
        </w:rPr>
        <w:t xml:space="preserve">really </w:t>
      </w:r>
      <w:r w:rsidRPr="0056695D">
        <w:rPr>
          <w:rStyle w:val="StyleUnderline"/>
          <w:rFonts w:asciiTheme="minorHAnsi" w:hAnsiTheme="minorHAnsi" w:cstheme="minorHAnsi"/>
        </w:rPr>
        <w:t xml:space="preserve">the objective evil </w:t>
      </w:r>
      <w:r w:rsidRPr="0056695D">
        <w:rPr>
          <w:rFonts w:asciiTheme="minorHAnsi" w:hAnsiTheme="minorHAnsi" w:cstheme="minorHAnsi"/>
          <w:szCs w:val="16"/>
        </w:rPr>
        <w:t>for us,</w:t>
      </w:r>
      <w:r w:rsidRPr="0056695D">
        <w:rPr>
          <w:rStyle w:val="StyleUnderline"/>
          <w:rFonts w:asciiTheme="minorHAnsi" w:hAnsiTheme="minorHAnsi" w:cstheme="minorHAnsi"/>
        </w:rPr>
        <w:t xml:space="preserve"> not because it </w:t>
      </w:r>
      <w:r w:rsidRPr="0056695D">
        <w:rPr>
          <w:rStyle w:val="StyleUnderline"/>
          <w:rFonts w:asciiTheme="minorHAnsi" w:hAnsiTheme="minorHAnsi" w:cstheme="minorHAnsi"/>
          <w:highlight w:val="green"/>
        </w:rPr>
        <w:t>deprives us of</w:t>
      </w:r>
      <w:r w:rsidRPr="0056695D">
        <w:rPr>
          <w:rStyle w:val="StyleUnderline"/>
          <w:rFonts w:asciiTheme="minorHAnsi" w:hAnsiTheme="minorHAnsi" w:cstheme="minorHAnsi"/>
        </w:rPr>
        <w:t xml:space="preserve"> a </w:t>
      </w:r>
      <w:r w:rsidRPr="0056695D">
        <w:rPr>
          <w:rFonts w:asciiTheme="minorHAnsi" w:hAnsiTheme="minorHAnsi" w:cstheme="minorHAnsi"/>
          <w:szCs w:val="16"/>
        </w:rPr>
        <w:t xml:space="preserve">prospective </w:t>
      </w:r>
      <w:r w:rsidRPr="0056695D">
        <w:rPr>
          <w:rStyle w:val="StyleUnderline"/>
          <w:rFonts w:asciiTheme="minorHAnsi" w:hAnsiTheme="minorHAnsi" w:cstheme="minorHAnsi"/>
          <w:highlight w:val="green"/>
        </w:rPr>
        <w:t>future</w:t>
      </w:r>
      <w:r w:rsidRPr="0056695D">
        <w:rPr>
          <w:rStyle w:val="StyleUnderline"/>
          <w:rFonts w:asciiTheme="minorHAnsi" w:hAnsiTheme="minorHAnsi" w:cstheme="minorHAnsi"/>
        </w:rPr>
        <w:t xml:space="preserve"> of overall </w:t>
      </w:r>
      <w:r w:rsidRPr="0056695D">
        <w:rPr>
          <w:rStyle w:val="StyleUnderline"/>
          <w:rFonts w:asciiTheme="minorHAnsi" w:hAnsiTheme="minorHAnsi" w:cstheme="minorHAnsi"/>
          <w:highlight w:val="green"/>
        </w:rPr>
        <w:t>good</w:t>
      </w:r>
      <w:r w:rsidRPr="0056695D">
        <w:rPr>
          <w:rFonts w:asciiTheme="minorHAnsi" w:hAnsiTheme="minorHAnsi" w:cstheme="minorHAnsi"/>
          <w:szCs w:val="16"/>
        </w:rPr>
        <w:t xml:space="preserve"> judged better than the alter- native of non-being. </w:t>
      </w:r>
      <w:r w:rsidRPr="0056695D">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56695D">
        <w:rPr>
          <w:rFonts w:asciiTheme="minorHAnsi" w:hAnsiTheme="minorHAnsi" w:cstheme="minorHAnsi"/>
          <w:szCs w:val="16"/>
        </w:rPr>
        <w:t xml:space="preserve">an </w:t>
      </w:r>
      <w:r w:rsidRPr="0056695D">
        <w:rPr>
          <w:rStyle w:val="StyleUnderline"/>
          <w:rFonts w:asciiTheme="minorHAnsi" w:hAnsiTheme="minorHAnsi" w:cstheme="minorHAnsi"/>
        </w:rPr>
        <w:t xml:space="preserve">evil </w:t>
      </w:r>
      <w:r w:rsidRPr="0056695D">
        <w:rPr>
          <w:rFonts w:asciiTheme="minorHAnsi" w:hAnsiTheme="minorHAnsi" w:cstheme="minorHAnsi"/>
          <w:szCs w:val="16"/>
        </w:rPr>
        <w:t xml:space="preserve">to us </w:t>
      </w:r>
      <w:r w:rsidRPr="0056695D">
        <w:rPr>
          <w:rStyle w:val="StyleUnderline"/>
          <w:rFonts w:asciiTheme="minorHAnsi" w:hAnsiTheme="minorHAnsi" w:cstheme="minorHAnsi"/>
        </w:rPr>
        <w:t xml:space="preserve">because </w:t>
      </w:r>
      <w:r w:rsidRPr="0056695D">
        <w:rPr>
          <w:rStyle w:val="StyleUnderline"/>
          <w:rFonts w:asciiTheme="minorHAnsi" w:hAnsiTheme="minorHAnsi" w:cstheme="minorHAnsi"/>
          <w:highlight w:val="green"/>
        </w:rPr>
        <w:t xml:space="preserve">it ontologically destroys the </w:t>
      </w:r>
      <w:r w:rsidRPr="0056695D">
        <w:rPr>
          <w:rStyle w:val="StyleUnderline"/>
          <w:rFonts w:asciiTheme="minorHAnsi" w:hAnsiTheme="minorHAnsi" w:cstheme="minorHAnsi"/>
        </w:rPr>
        <w:t xml:space="preserve">current existent </w:t>
      </w:r>
      <w:r w:rsidRPr="0056695D">
        <w:rPr>
          <w:rStyle w:val="StyleUnderline"/>
          <w:rFonts w:asciiTheme="minorHAnsi" w:hAnsiTheme="minorHAnsi" w:cstheme="minorHAnsi"/>
          <w:highlight w:val="green"/>
        </w:rPr>
        <w:t xml:space="preserve">subject </w:t>
      </w:r>
      <w:r w:rsidRPr="0056695D">
        <w:rPr>
          <w:rStyle w:val="StyleUnderline"/>
          <w:rFonts w:asciiTheme="minorHAnsi" w:hAnsiTheme="minorHAnsi" w:cstheme="minorHAnsi"/>
        </w:rPr>
        <w:t xml:space="preserve">— it is the ultimate </w:t>
      </w:r>
      <w:r w:rsidRPr="0056695D">
        <w:rPr>
          <w:rFonts w:asciiTheme="minorHAnsi" w:hAnsiTheme="minorHAnsi" w:cstheme="minorHAnsi"/>
          <w:szCs w:val="16"/>
        </w:rPr>
        <w:t xml:space="preserve">in </w:t>
      </w:r>
      <w:r w:rsidRPr="0056695D">
        <w:rPr>
          <w:rStyle w:val="StyleUnderline"/>
          <w:rFonts w:asciiTheme="minorHAnsi" w:hAnsiTheme="minorHAnsi" w:cstheme="minorHAnsi"/>
        </w:rPr>
        <w:t xml:space="preserve">metaphysical </w:t>
      </w:r>
      <w:proofErr w:type="spellStart"/>
      <w:r w:rsidRPr="0056695D">
        <w:rPr>
          <w:rStyle w:val="StyleUnderline"/>
          <w:rFonts w:asciiTheme="minorHAnsi" w:hAnsiTheme="minorHAnsi" w:cstheme="minorHAnsi"/>
        </w:rPr>
        <w:t>lightening</w:t>
      </w:r>
      <w:proofErr w:type="spellEnd"/>
      <w:r w:rsidRPr="0056695D">
        <w:rPr>
          <w:rStyle w:val="StyleUnderline"/>
          <w:rFonts w:asciiTheme="minorHAnsi" w:hAnsiTheme="minorHAnsi" w:cstheme="minorHAnsi"/>
        </w:rPr>
        <w:t xml:space="preserve"> strike</w:t>
      </w:r>
      <w:r w:rsidRPr="0056695D">
        <w:rPr>
          <w:rFonts w:asciiTheme="minorHAnsi" w:hAnsiTheme="minorHAnsi" w:cstheme="minorHAnsi"/>
          <w:szCs w:val="16"/>
        </w:rPr>
        <w:t xml:space="preserve">s.80 </w:t>
      </w:r>
      <w:proofErr w:type="gramStart"/>
      <w:r w:rsidRPr="0056695D">
        <w:rPr>
          <w:rFonts w:asciiTheme="minorHAnsi" w:hAnsiTheme="minorHAnsi" w:cstheme="minorHAnsi"/>
          <w:szCs w:val="16"/>
        </w:rPr>
        <w:t>The</w:t>
      </w:r>
      <w:proofErr w:type="gramEnd"/>
      <w:r w:rsidRPr="0056695D">
        <w:rPr>
          <w:rFonts w:asciiTheme="minorHAnsi" w:hAnsiTheme="minorHAnsi" w:cstheme="minorHAnsi"/>
          <w:szCs w:val="16"/>
        </w:rPr>
        <w:t xml:space="preserve"> evil of death is truly an ontological evil borne by the person who already exists, </w:t>
      </w:r>
      <w:r w:rsidRPr="0056695D">
        <w:rPr>
          <w:rStyle w:val="StyleUnderline"/>
          <w:rFonts w:asciiTheme="minorHAnsi" w:hAnsiTheme="minorHAnsi" w:cstheme="minorHAnsi"/>
          <w:highlight w:val="green"/>
        </w:rPr>
        <w:t xml:space="preserve">independently of calculations about better or worse possible lives. </w:t>
      </w:r>
      <w:r w:rsidRPr="0056695D">
        <w:rPr>
          <w:rFonts w:asciiTheme="minorHAnsi" w:hAnsiTheme="minorHAnsi" w:cstheme="minorHAnsi"/>
          <w:szCs w:val="16"/>
        </w:rPr>
        <w:t xml:space="preserve">Such an evil </w:t>
      </w:r>
      <w:proofErr w:type="gramStart"/>
      <w:r w:rsidRPr="0056695D">
        <w:rPr>
          <w:rFonts w:asciiTheme="minorHAnsi" w:hAnsiTheme="minorHAnsi" w:cstheme="minorHAnsi"/>
          <w:szCs w:val="16"/>
        </w:rPr>
        <w:t>need not be consciously experienced</w:t>
      </w:r>
      <w:proofErr w:type="gramEnd"/>
      <w:r w:rsidRPr="0056695D">
        <w:rPr>
          <w:rFonts w:asciiTheme="minorHAnsi" w:hAnsiTheme="minorHAnsi" w:cstheme="minorHAnsi"/>
          <w:szCs w:val="16"/>
        </w:rPr>
        <w:t xml:space="preserve"> in order to be an evil for the kind of being a human person is. </w:t>
      </w:r>
      <w:r w:rsidRPr="0056695D">
        <w:rPr>
          <w:rStyle w:val="StyleUnderline"/>
          <w:rFonts w:asciiTheme="minorHAnsi" w:hAnsiTheme="minorHAnsi" w:cstheme="minorHAnsi"/>
          <w:highlight w:val="green"/>
        </w:rPr>
        <w:t xml:space="preserve">Death is </w:t>
      </w:r>
      <w:r w:rsidRPr="0056695D">
        <w:rPr>
          <w:rFonts w:asciiTheme="minorHAnsi" w:hAnsiTheme="minorHAnsi" w:cstheme="minorHAnsi"/>
          <w:szCs w:val="16"/>
        </w:rPr>
        <w:t xml:space="preserve">an evil because of the change in kind it brings about, a change that is </w:t>
      </w:r>
      <w:r w:rsidRPr="0056695D">
        <w:rPr>
          <w:rStyle w:val="StyleUnderline"/>
          <w:rFonts w:asciiTheme="minorHAnsi" w:hAnsiTheme="minorHAnsi" w:cstheme="minorHAnsi"/>
          <w:highlight w:val="green"/>
        </w:rPr>
        <w:t>destructive of the type of entity that we</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essentially </w:t>
      </w:r>
      <w:r w:rsidRPr="0056695D">
        <w:rPr>
          <w:rStyle w:val="StyleUnderline"/>
          <w:rFonts w:asciiTheme="minorHAnsi" w:hAnsiTheme="minorHAnsi" w:cstheme="minorHAnsi"/>
          <w:highlight w:val="green"/>
        </w:rPr>
        <w:t>are</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Anything, whether </w:t>
      </w:r>
      <w:proofErr w:type="gramStart"/>
      <w:r w:rsidRPr="0056695D">
        <w:rPr>
          <w:rFonts w:asciiTheme="minorHAnsi" w:hAnsiTheme="minorHAnsi" w:cstheme="minorHAnsi"/>
          <w:szCs w:val="16"/>
        </w:rPr>
        <w:t>caused</w:t>
      </w:r>
      <w:proofErr w:type="gramEnd"/>
      <w:r w:rsidRPr="0056695D">
        <w:rPr>
          <w:rFonts w:asciiTheme="minorHAnsi" w:hAnsiTheme="minorHAnsi" w:cstheme="minorHAnsi"/>
          <w:szCs w:val="16"/>
        </w:rPr>
        <w:t xml:space="preserve"> naturally or caused by human intervention (intentional or unintentional) that drastically interferes in the process of maintaining the person in existence is an objective evil for the person. </w:t>
      </w:r>
      <w:r w:rsidRPr="0056695D">
        <w:rPr>
          <w:rStyle w:val="StyleUnderline"/>
          <w:rFonts w:asciiTheme="minorHAnsi" w:hAnsiTheme="minorHAnsi" w:cstheme="minorHAnsi"/>
        </w:rPr>
        <w:t xml:space="preserve">What is crucially at stake here, </w:t>
      </w:r>
      <w:r w:rsidRPr="0056695D">
        <w:rPr>
          <w:rFonts w:asciiTheme="minorHAnsi" w:hAnsiTheme="minorHAnsi" w:cstheme="minorHAnsi"/>
          <w:szCs w:val="16"/>
        </w:rPr>
        <w:t>and is dialectically supportive of the self-</w:t>
      </w:r>
      <w:proofErr w:type="spellStart"/>
      <w:r w:rsidRPr="0056695D">
        <w:rPr>
          <w:rFonts w:asciiTheme="minorHAnsi" w:hAnsiTheme="minorHAnsi" w:cstheme="minorHAnsi"/>
          <w:szCs w:val="16"/>
        </w:rPr>
        <w:t>evidency</w:t>
      </w:r>
      <w:proofErr w:type="spellEnd"/>
      <w:r w:rsidRPr="0056695D">
        <w:rPr>
          <w:rFonts w:asciiTheme="minorHAnsi" w:hAnsiTheme="minorHAnsi" w:cstheme="minorHAnsi"/>
          <w:szCs w:val="16"/>
        </w:rPr>
        <w:t xml:space="preserve"> of the basic good of human life, </w:t>
      </w:r>
      <w:r w:rsidRPr="0056695D">
        <w:rPr>
          <w:rStyle w:val="StyleUnderline"/>
          <w:rFonts w:asciiTheme="minorHAnsi" w:hAnsiTheme="minorHAnsi" w:cstheme="minorHAnsi"/>
        </w:rPr>
        <w:t xml:space="preserve">is that death is a radical interference with the current life process </w:t>
      </w:r>
      <w:proofErr w:type="gramStart"/>
      <w:r w:rsidRPr="0056695D">
        <w:rPr>
          <w:rFonts w:asciiTheme="minorHAnsi" w:hAnsiTheme="minorHAnsi" w:cstheme="minorHAnsi"/>
          <w:szCs w:val="16"/>
        </w:rPr>
        <w:t>of the kind of being</w:t>
      </w:r>
      <w:proofErr w:type="gramEnd"/>
      <w:r w:rsidRPr="0056695D">
        <w:rPr>
          <w:rFonts w:asciiTheme="minorHAnsi" w:hAnsiTheme="minorHAnsi" w:cstheme="minorHAnsi"/>
          <w:szCs w:val="16"/>
        </w:rPr>
        <w:t xml:space="preserve"> that we are. </w:t>
      </w:r>
      <w:proofErr w:type="gramStart"/>
      <w:r w:rsidRPr="0056695D">
        <w:rPr>
          <w:rFonts w:asciiTheme="minorHAnsi" w:hAnsiTheme="minorHAnsi" w:cstheme="minorHAnsi"/>
          <w:szCs w:val="16"/>
        </w:rPr>
        <w:t>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any </w:t>
      </w:r>
      <w:r w:rsidRPr="0056695D">
        <w:rPr>
          <w:rFonts w:asciiTheme="minorHAnsi" w:hAnsiTheme="minorHAnsi" w:cstheme="minorHAnsi"/>
          <w:szCs w:val="16"/>
        </w:rPr>
        <w:t>intentional</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rejection of </w:t>
      </w:r>
      <w:r w:rsidRPr="0056695D">
        <w:rPr>
          <w:rFonts w:asciiTheme="minorHAnsi" w:hAnsiTheme="minorHAnsi" w:cstheme="minorHAnsi"/>
          <w:szCs w:val="16"/>
        </w:rPr>
        <w:t>human</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life </w:t>
      </w:r>
      <w:r w:rsidRPr="0056695D">
        <w:rPr>
          <w:rFonts w:asciiTheme="minorHAnsi" w:hAnsiTheme="minorHAnsi" w:cstheme="minorHAnsi"/>
          <w:szCs w:val="16"/>
        </w:rPr>
        <w:t>itself</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cannot </w:t>
      </w:r>
      <w:r w:rsidRPr="0056695D">
        <w:rPr>
          <w:rFonts w:asciiTheme="minorHAnsi" w:hAnsiTheme="minorHAnsi" w:cstheme="minorHAnsi"/>
          <w:szCs w:val="16"/>
        </w:rPr>
        <w:t>therefore</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 warranted since it is an expression of an ultimate disvalue for the subject</w:t>
      </w:r>
      <w:r w:rsidRPr="0056695D">
        <w:rPr>
          <w:rFonts w:asciiTheme="minorHAnsi" w:hAnsiTheme="minorHAnsi" w:cstheme="minorHAnsi"/>
          <w:szCs w:val="16"/>
        </w:rPr>
        <w:t>, namely,</w:t>
      </w:r>
      <w:r w:rsidRPr="0056695D">
        <w:rPr>
          <w:rStyle w:val="StyleUnderline"/>
          <w:rFonts w:asciiTheme="minorHAnsi" w:hAnsiTheme="minorHAnsi" w:cstheme="minorHAnsi"/>
        </w:rPr>
        <w:t xml:space="preserve"> the destruction of the present person</w:t>
      </w:r>
      <w:r w:rsidRPr="0056695D">
        <w:rPr>
          <w:rFonts w:asciiTheme="minorHAnsi" w:hAnsiTheme="minorHAnsi" w:cstheme="minorHAnsi"/>
          <w:szCs w:val="16"/>
        </w:rPr>
        <w:t>;</w:t>
      </w:r>
      <w:r w:rsidRPr="0056695D">
        <w:rPr>
          <w:rStyle w:val="StyleUnderline"/>
          <w:rFonts w:asciiTheme="minorHAnsi" w:hAnsiTheme="minorHAnsi" w:cstheme="minorHAnsi"/>
        </w:rPr>
        <w:t xml:space="preserve"> a radical ontological good that we cannot begin to weigh </w:t>
      </w:r>
      <w:r w:rsidRPr="0056695D">
        <w:rPr>
          <w:rFonts w:asciiTheme="minorHAnsi" w:hAnsiTheme="minorHAnsi" w:cstheme="minorHAnsi"/>
          <w:szCs w:val="16"/>
        </w:rPr>
        <w:t>objectively</w:t>
      </w:r>
      <w:r w:rsidRPr="0056695D">
        <w:rPr>
          <w:rStyle w:val="StyleUnderline"/>
          <w:rFonts w:asciiTheme="minorHAnsi" w:hAnsiTheme="minorHAnsi" w:cstheme="minorHAnsi"/>
        </w:rPr>
        <w:t xml:space="preserve"> against the travails of life </w:t>
      </w:r>
      <w:r w:rsidRPr="0056695D">
        <w:rPr>
          <w:rFonts w:asciiTheme="minorHAnsi" w:hAnsiTheme="minorHAnsi" w:cstheme="minorHAnsi"/>
          <w:szCs w:val="16"/>
        </w:rPr>
        <w:t>in a rational manner.</w:t>
      </w:r>
      <w:proofErr w:type="gramEnd"/>
      <w:r w:rsidRPr="0056695D">
        <w:rPr>
          <w:rFonts w:asciiTheme="minorHAnsi" w:hAnsiTheme="minorHAnsi" w:cstheme="minorHAnsi"/>
          <w:szCs w:val="16"/>
        </w:rPr>
        <w:t xml:space="preserve"> To deal with the sources of disvalue (pain, suffering, etc.) we should not seek </w:t>
      </w:r>
      <w:proofErr w:type="gramStart"/>
      <w:r w:rsidRPr="0056695D">
        <w:rPr>
          <w:rFonts w:asciiTheme="minorHAnsi" w:hAnsiTheme="minorHAnsi" w:cstheme="minorHAnsi"/>
          <w:szCs w:val="16"/>
        </w:rPr>
        <w:t>to irrationally destroy</w:t>
      </w:r>
      <w:proofErr w:type="gramEnd"/>
      <w:r w:rsidRPr="0056695D">
        <w:rPr>
          <w:rFonts w:asciiTheme="minorHAnsi" w:hAnsiTheme="minorHAnsi" w:cstheme="minorHAnsi"/>
          <w:szCs w:val="16"/>
        </w:rPr>
        <w:t xml:space="preserve"> the person, the very source and condition of all human possibility.82 </w:t>
      </w:r>
    </w:p>
    <w:p w:rsidR="00DC43C2" w:rsidRPr="0056695D" w:rsidRDefault="00DC43C2" w:rsidP="00DC43C2">
      <w:pPr>
        <w:rPr>
          <w:rFonts w:asciiTheme="minorHAnsi" w:hAnsiTheme="minorHAnsi" w:cstheme="minorHAnsi"/>
          <w:b/>
          <w:bCs/>
        </w:rPr>
      </w:pPr>
    </w:p>
    <w:p w:rsidR="00DC43C2" w:rsidRPr="00730CE9" w:rsidRDefault="00DC43C2" w:rsidP="00DC43C2">
      <w:pPr>
        <w:pStyle w:val="Heading4"/>
        <w:rPr>
          <w:rFonts w:cs="Arial"/>
          <w:szCs w:val="26"/>
        </w:rPr>
      </w:pPr>
      <w:r>
        <w:rPr>
          <w:rFonts w:cs="Arial"/>
          <w:szCs w:val="26"/>
        </w:rPr>
        <w:t>Extinction</w:t>
      </w:r>
      <w:r w:rsidRPr="00730CE9">
        <w:rPr>
          <w:rFonts w:cs="Arial"/>
          <w:szCs w:val="26"/>
        </w:rPr>
        <w:t xml:space="preserve"> outweighs---</w:t>
      </w:r>
      <w:proofErr w:type="gramStart"/>
      <w:r w:rsidRPr="00730CE9">
        <w:rPr>
          <w:rFonts w:cs="Arial"/>
          <w:szCs w:val="26"/>
        </w:rPr>
        <w:t>it’s</w:t>
      </w:r>
      <w:proofErr w:type="gramEnd"/>
      <w:r w:rsidRPr="00730CE9">
        <w:rPr>
          <w:rFonts w:cs="Arial"/>
          <w:szCs w:val="26"/>
        </w:rPr>
        <w:t xml:space="preserve"> the upmost moral evil and disavowal of the risk makes it more likely.</w:t>
      </w:r>
    </w:p>
    <w:p w:rsidR="00DC43C2" w:rsidRPr="00AE4834" w:rsidRDefault="00DC43C2" w:rsidP="00DC43C2">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34"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DC43C2" w:rsidRPr="00AE4834" w:rsidRDefault="00DC43C2" w:rsidP="00DC43C2">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proofErr w:type="gramEnd"/>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proofErr w:type="gramStart"/>
      <w:r w:rsidRPr="00AE4834">
        <w:rPr>
          <w:rFonts w:eastAsia="Calibri"/>
          <w:sz w:val="8"/>
        </w:rPr>
        <w:t>One</w:t>
      </w:r>
      <w:proofErr w:type="gramEnd"/>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proofErr w:type="gramStart"/>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proofErr w:type="gramEnd"/>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proofErr w:type="gramStart"/>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proofErr w:type="gramStart"/>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w:t>
      </w:r>
      <w:proofErr w:type="gramEnd"/>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proofErr w:type="gramStart"/>
      <w:r w:rsidRPr="00AE4834">
        <w:rPr>
          <w:rFonts w:eastAsia="Calibri"/>
          <w:sz w:val="8"/>
        </w:rPr>
        <w:t>either</w:t>
      </w:r>
      <w:r w:rsidRPr="00AE4834">
        <w:rPr>
          <w:sz w:val="8"/>
        </w:rPr>
        <w:t xml:space="preserve"> </w:t>
      </w:r>
      <w:r w:rsidRPr="00AE4834">
        <w:rPr>
          <w:rFonts w:eastAsia="Calibri"/>
          <w:sz w:val="8"/>
        </w:rPr>
        <w:t>mean</w:t>
      </w:r>
      <w:proofErr w:type="gramEnd"/>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proofErr w:type="gramStart"/>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proofErr w:type="gramEnd"/>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proofErr w:type="gramStart"/>
      <w:r w:rsidRPr="00AE4834">
        <w:rPr>
          <w:rFonts w:eastAsia="Calibri"/>
          <w:sz w:val="8"/>
        </w:rPr>
        <w:t>deliberations</w:t>
      </w:r>
      <w:proofErr w:type="gramEnd"/>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proofErr w:type="gramStart"/>
      <w:r w:rsidRPr="00AE4834">
        <w:rPr>
          <w:rFonts w:eastAsia="Calibri"/>
          <w:sz w:val="8"/>
        </w:rPr>
        <w:t>So</w:t>
      </w:r>
      <w:proofErr w:type="gramEnd"/>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proofErr w:type="gramStart"/>
      <w:r w:rsidRPr="00AE4834">
        <w:rPr>
          <w:rFonts w:eastAsia="Calibri"/>
          <w:sz w:val="8"/>
        </w:rPr>
        <w:t>they</w:t>
      </w:r>
      <w:proofErr w:type="gramEnd"/>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proofErr w:type="gramStart"/>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w:t>
      </w:r>
      <w:proofErr w:type="gramEnd"/>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proofErr w:type="gramStart"/>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proofErr w:type="gramStart"/>
      <w:r w:rsidRPr="00AE4834">
        <w:rPr>
          <w:rFonts w:eastAsia="Calibri"/>
          <w:sz w:val="8"/>
        </w:rPr>
        <w:t>worth</w:t>
      </w:r>
      <w:r w:rsidRPr="00AE4834">
        <w:rPr>
          <w:sz w:val="8"/>
        </w:rPr>
        <w:t>-</w:t>
      </w:r>
      <w:r w:rsidRPr="00AE4834">
        <w:rPr>
          <w:rFonts w:eastAsia="Calibri"/>
          <w:sz w:val="8"/>
        </w:rPr>
        <w:t>living</w:t>
      </w:r>
      <w:proofErr w:type="gramEnd"/>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proofErr w:type="gramEnd"/>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proofErr w:type="gramStart"/>
      <w:r w:rsidRPr="00AE4834">
        <w:rPr>
          <w:rFonts w:eastAsia="Calibri"/>
          <w:sz w:val="8"/>
        </w:rPr>
        <w:t>But</w:t>
      </w:r>
      <w:r w:rsidRPr="00AE4834">
        <w:rPr>
          <w:sz w:val="8"/>
        </w:rPr>
        <w:t xml:space="preserve"> </w:t>
      </w:r>
      <w:r w:rsidRPr="00AE4834">
        <w:rPr>
          <w:rFonts w:eastAsia="Calibri"/>
          <w:sz w:val="8"/>
        </w:rPr>
        <w:t>first</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proofErr w:type="gramStart"/>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proofErr w:type="gramStart"/>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proofErr w:type="gramEnd"/>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proofErr w:type="gramStart"/>
      <w:r w:rsidRPr="00AE4834">
        <w:rPr>
          <w:rFonts w:eastAsia="Calibri"/>
          <w:sz w:val="8"/>
        </w:rPr>
        <w:t>If</w:t>
      </w:r>
      <w:proofErr w:type="gramEnd"/>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proofErr w:type="gramStart"/>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impacts</w:t>
      </w:r>
      <w:proofErr w:type="gramEnd"/>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proofErr w:type="gramStart"/>
      <w:r w:rsidRPr="00AE4834">
        <w:rPr>
          <w:rFonts w:eastAsia="Calibri"/>
          <w:sz w:val="8"/>
        </w:rPr>
        <w:t>Thinking</w:t>
      </w:r>
      <w:proofErr w:type="gramEnd"/>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proofErr w:type="gramEnd"/>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proofErr w:type="gramStart"/>
      <w:r w:rsidRPr="00AE4834">
        <w:rPr>
          <w:rFonts w:eastAsia="Calibri"/>
          <w:sz w:val="8"/>
        </w:rPr>
        <w:t>Or</w:t>
      </w:r>
      <w:proofErr w:type="gramEnd"/>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proofErr w:type="gramStart"/>
      <w:r w:rsidRPr="00AE4834">
        <w:rPr>
          <w:rFonts w:eastAsia="Calibri"/>
          <w:sz w:val="8"/>
        </w:rPr>
        <w:t>possibly</w:t>
      </w:r>
      <w:r w:rsidRPr="00AE4834">
        <w:rPr>
          <w:sz w:val="8"/>
        </w:rPr>
        <w:t xml:space="preserve"> </w:t>
      </w:r>
      <w:r w:rsidRPr="00AE4834">
        <w:rPr>
          <w:rFonts w:eastAsia="Calibri"/>
          <w:sz w:val="8"/>
        </w:rPr>
        <w:t>also</w:t>
      </w:r>
      <w:proofErr w:type="gramEnd"/>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proofErr w:type="gramEnd"/>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proofErr w:type="gramEnd"/>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proofErr w:type="gramStart"/>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person</w:t>
      </w:r>
      <w:r w:rsidRPr="00AE4834">
        <w:rPr>
          <w:sz w:val="8"/>
        </w:rPr>
        <w:t>-</w:t>
      </w:r>
      <w:r w:rsidRPr="00AE4834">
        <w:rPr>
          <w:rFonts w:eastAsia="Calibri"/>
          <w:sz w:val="8"/>
        </w:rPr>
        <w:t>affecting</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proofErr w:type="gramStart"/>
      <w:r w:rsidRPr="00AE4834">
        <w:rPr>
          <w:rStyle w:val="StyleUnderline"/>
          <w:rFonts w:eastAsia="Calibri"/>
        </w:rPr>
        <w:t>their</w:t>
      </w:r>
      <w:proofErr w:type="gramEnd"/>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proofErr w:type="gramStart"/>
      <w:r w:rsidRPr="00AE4834">
        <w:rPr>
          <w:rFonts w:eastAsia="Calibri"/>
          <w:sz w:val="8"/>
        </w:rPr>
        <w:t>This</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proofErr w:type="gramStart"/>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proofErr w:type="gramStart"/>
      <w:r w:rsidRPr="00AE4834">
        <w:rPr>
          <w:rStyle w:val="StyleUnderline"/>
          <w:rFonts w:eastAsia="Calibri"/>
        </w:rPr>
        <w:t>them</w:t>
      </w:r>
      <w:proofErr w:type="gramEnd"/>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proofErr w:type="gram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rejected</w:t>
      </w:r>
      <w:proofErr w:type="gramEnd"/>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proofErr w:type="gramStart"/>
      <w:r w:rsidRPr="00AE4834">
        <w:rPr>
          <w:rFonts w:eastAsia="Calibri"/>
          <w:sz w:val="8"/>
        </w:rPr>
        <w:t>base</w:t>
      </w:r>
      <w:r w:rsidRPr="00AE4834">
        <w:rPr>
          <w:sz w:val="8"/>
        </w:rPr>
        <w:t xml:space="preserve"> </w:t>
      </w:r>
      <w:r w:rsidRPr="00AE4834">
        <w:rPr>
          <w:rFonts w:eastAsia="Calibri"/>
          <w:sz w:val="8"/>
        </w:rPr>
        <w:t>jumping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proofErr w:type="gramStart"/>
      <w:r w:rsidRPr="00AE4834">
        <w:rPr>
          <w:rFonts w:eastAsia="Calibri"/>
          <w:sz w:val="8"/>
        </w:rPr>
        <w:t>which</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proofErr w:type="gramStart"/>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w:t>
      </w:r>
      <w:proofErr w:type="gramEnd"/>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accomplished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proofErr w:type="gramStart"/>
      <w:r w:rsidRPr="00AE4834">
        <w:rPr>
          <w:rFonts w:eastAsia="Calibri"/>
          <w:sz w:val="8"/>
        </w:rPr>
        <w:t>principle</w:t>
      </w:r>
      <w:r w:rsidRPr="00AE4834">
        <w:rPr>
          <w:sz w:val="8"/>
        </w:rPr>
        <w:t xml:space="preserve"> </w:t>
      </w:r>
      <w:r w:rsidRPr="00AE4834">
        <w:rPr>
          <w:rFonts w:eastAsia="Calibri"/>
          <w:sz w:val="8"/>
        </w:rPr>
        <w:t>which</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proofErr w:type="gramEnd"/>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proofErr w:type="gramEnd"/>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proofErr w:type="gramEnd"/>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w:t>
      </w:r>
      <w:proofErr w:type="gramEnd"/>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w:t>
      </w:r>
      <w:proofErr w:type="gramEnd"/>
      <w:r w:rsidRPr="00AE4834">
        <w:rPr>
          <w:sz w:val="8"/>
        </w:rPr>
        <w:t xml:space="preserve">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DC43C2" w:rsidRPr="00730CE9" w:rsidRDefault="00DC43C2" w:rsidP="00DC43C2">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DC43C2" w:rsidRPr="00AE4834" w:rsidRDefault="00DC43C2" w:rsidP="00DC43C2">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DC43C2" w:rsidRPr="00AE4834" w:rsidRDefault="00DC43C2" w:rsidP="00DC43C2">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t>
      </w:r>
    </w:p>
    <w:p w:rsidR="00DC43C2" w:rsidRDefault="00DC43C2" w:rsidP="00DC43C2"/>
    <w:p w:rsidR="00DC43C2" w:rsidRPr="0056695D" w:rsidRDefault="00DC43C2" w:rsidP="00DC43C2">
      <w:pPr>
        <w:pStyle w:val="Heading4"/>
        <w:spacing w:line="276" w:lineRule="auto"/>
        <w:rPr>
          <w:rFonts w:asciiTheme="minorHAnsi" w:hAnsiTheme="minorHAnsi" w:cstheme="minorHAnsi"/>
        </w:rPr>
      </w:pP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DC43C2" w:rsidRPr="0056695D" w:rsidRDefault="00DC43C2" w:rsidP="00DC43C2">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35"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DC43C2" w:rsidRDefault="00DC43C2" w:rsidP="00DC43C2">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proofErr w:type="gramStart"/>
      <w:r w:rsidRPr="0056695D">
        <w:rPr>
          <w:rStyle w:val="StyleUnderline"/>
          <w:rFonts w:asciiTheme="minorHAnsi" w:hAnsiTheme="minorHAnsi" w:cstheme="minorHAnsi"/>
        </w:rPr>
        <w:t>There</w:t>
      </w:r>
      <w:proofErr w:type="gramEnd"/>
      <w:r w:rsidRPr="0056695D">
        <w:rPr>
          <w:rStyle w:val="StyleUnderline"/>
          <w:rFonts w:asciiTheme="minorHAnsi" w:hAnsiTheme="minorHAnsi" w:cstheme="minorHAnsi"/>
        </w:rPr>
        <w:t xml:space="preserv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The benefits of existential risk reduction </w:t>
      </w:r>
      <w:proofErr w:type="gramStart"/>
      <w:r w:rsidRPr="0056695D">
        <w:rPr>
          <w:rStyle w:val="StyleUnderline"/>
          <w:rFonts w:asciiTheme="minorHAnsi" w:hAnsiTheme="minorHAnsi" w:cstheme="minorHAnsi"/>
        </w:rPr>
        <w:t>are widely and indivisibly dispersed</w:t>
      </w:r>
      <w:proofErr w:type="gramEnd"/>
      <w:r w:rsidRPr="0056695D">
        <w:rPr>
          <w:rStyle w:val="StyleUnderline"/>
          <w:rFonts w:asciiTheme="minorHAnsi" w:hAnsiTheme="minorHAnsi" w:cstheme="minorHAnsi"/>
        </w:rPr>
        <w:t xml:space="preserve"> around the globe from the countries responsible for taking action.</w:t>
      </w:r>
      <w:r w:rsidRPr="0056695D">
        <w:rPr>
          <w:rFonts w:asciiTheme="minorHAnsi" w:hAnsiTheme="minorHAnsi" w:cstheme="minorHAnsi"/>
        </w:rPr>
        <w:t xml:space="preserve"> Consequently, a </w:t>
      </w:r>
      <w:proofErr w:type="gramStart"/>
      <w:r w:rsidRPr="0056695D">
        <w:rPr>
          <w:rFonts w:asciiTheme="minorHAnsi" w:hAnsiTheme="minorHAnsi" w:cstheme="minorHAnsi"/>
        </w:rPr>
        <w:t>country which reduces existential</w:t>
      </w:r>
      <w:proofErr w:type="gramEnd"/>
      <w:r w:rsidRPr="0056695D">
        <w:rPr>
          <w:rFonts w:asciiTheme="minorHAnsi" w:hAnsiTheme="minorHAnsi" w:cstheme="min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 xml:space="preserve">existential risk reduction is an intergenerational public good: most of the benefits </w:t>
      </w:r>
      <w:proofErr w:type="gramStart"/>
      <w:r w:rsidRPr="0056695D">
        <w:rPr>
          <w:rStyle w:val="StyleUnderline"/>
          <w:rFonts w:asciiTheme="minorHAnsi" w:hAnsiTheme="minorHAnsi" w:cstheme="minorHAnsi"/>
        </w:rPr>
        <w:t>are enjoyed</w:t>
      </w:r>
      <w:proofErr w:type="gramEnd"/>
      <w:r w:rsidRPr="0056695D">
        <w:rPr>
          <w:rStyle w:val="StyleUnderline"/>
          <w:rFonts w:asciiTheme="minorHAnsi" w:hAnsiTheme="minorHAnsi" w:cstheme="minorHAnsi"/>
        </w:rPr>
        <w:t xml:space="preserve">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w:t>
      </w:r>
      <w:proofErr w:type="gramStart"/>
      <w:r w:rsidRPr="0056695D">
        <w:rPr>
          <w:rFonts w:asciiTheme="minorHAnsi" w:hAnsiTheme="minorHAnsi" w:cstheme="minorHAnsi"/>
        </w:rPr>
        <w:t>instruments which</w:t>
      </w:r>
      <w:proofErr w:type="gramEnd"/>
      <w:r w:rsidRPr="0056695D">
        <w:rPr>
          <w:rFonts w:asciiTheme="minorHAnsi" w:hAnsiTheme="minorHAnsi" w:cstheme="minorHAnsi"/>
        </w:rPr>
        <w:t xml:space="preserve">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t>
      </w:r>
      <w:proofErr w:type="gramStart"/>
      <w:r w:rsidRPr="0056695D">
        <w:rPr>
          <w:rFonts w:asciiTheme="minorHAnsi" w:hAnsiTheme="minorHAnsi" w:cstheme="minorHAnsi"/>
        </w:rPr>
        <w:t>were asked</w:t>
      </w:r>
      <w:proofErr w:type="gramEnd"/>
      <w:r w:rsidRPr="0056695D">
        <w:rPr>
          <w:rFonts w:asciiTheme="minorHAnsi" w:hAnsiTheme="minorHAnsi" w:cstheme="minorHAnsi"/>
        </w:rPr>
        <w:t xml:space="preserve"> how much they would be willing to pay to save 2,000, 20,000 or 200,000 birds from drowning in uncovered oil ponds. The groups answered $80, $78, and $88, respectively.73 In this </w:t>
      </w:r>
      <w:proofErr w:type="gramStart"/>
      <w:r w:rsidRPr="0056695D">
        <w:rPr>
          <w:rFonts w:asciiTheme="minorHAnsi" w:hAnsiTheme="minorHAnsi" w:cstheme="minorHAnsi"/>
        </w:rPr>
        <w:t>case,</w:t>
      </w:r>
      <w:proofErr w:type="gramEnd"/>
      <w:r w:rsidRPr="0056695D">
        <w:rPr>
          <w:rFonts w:asciiTheme="minorHAnsi" w:hAnsiTheme="minorHAnsi" w:cstheme="minorHAnsi"/>
        </w:rPr>
        <w:t xml:space="preserve"> the size of the benefits had little effect on the scale of the preferred response. </w:t>
      </w:r>
      <w:r w:rsidRPr="0056695D">
        <w:rPr>
          <w:rStyle w:val="StyleUnderline"/>
          <w:rFonts w:asciiTheme="minorHAnsi" w:hAnsiTheme="minorHAnsi" w:cstheme="minorHAnsi"/>
          <w:highlight w:val="green"/>
        </w:rPr>
        <w:t xml:space="preserve">People </w:t>
      </w:r>
      <w:proofErr w:type="gramStart"/>
      <w:r w:rsidRPr="0056695D">
        <w:rPr>
          <w:rStyle w:val="StyleUnderline"/>
          <w:rFonts w:asciiTheme="minorHAnsi" w:hAnsiTheme="minorHAnsi" w:cstheme="minorHAnsi"/>
          <w:highlight w:val="green"/>
        </w:rPr>
        <w:t>become numbed</w:t>
      </w:r>
      <w:proofErr w:type="gramEnd"/>
      <w:r w:rsidRPr="0056695D">
        <w:rPr>
          <w:rStyle w:val="StyleUnderline"/>
          <w:rFonts w:asciiTheme="minorHAnsi" w:hAnsiTheme="minorHAnsi" w:cstheme="minorHAnsi"/>
          <w:highlight w:val="green"/>
        </w:rPr>
        <w:t xml:space="preserve">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w:t>
      </w:r>
      <w:proofErr w:type="gramStart"/>
      <w:r w:rsidRPr="0056695D">
        <w:rPr>
          <w:rFonts w:asciiTheme="minorHAnsi" w:hAnsiTheme="minorHAnsi" w:cstheme="minorHAnsi"/>
        </w:rPr>
        <w:t>74</w:t>
      </w:r>
      <w:proofErr w:type="gramEnd"/>
      <w:r w:rsidRPr="0056695D">
        <w:rPr>
          <w:rFonts w:asciiTheme="minorHAnsi" w:hAnsiTheme="minorHAnsi" w:cstheme="minorHAnsi"/>
        </w:rPr>
        <w:t xml:space="preserve">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Due to scope neglect, decision-makers are prone to treat existential risks in a similar way to </w:t>
      </w:r>
      <w:proofErr w:type="gramStart"/>
      <w:r w:rsidRPr="0056695D">
        <w:rPr>
          <w:rStyle w:val="StyleUnderline"/>
          <w:rFonts w:asciiTheme="minorHAnsi" w:hAnsiTheme="minorHAnsi" w:cstheme="minorHAnsi"/>
        </w:rPr>
        <w:t>problems which</w:t>
      </w:r>
      <w:proofErr w:type="gramEnd"/>
      <w:r w:rsidRPr="0056695D">
        <w:rPr>
          <w:rStyle w:val="StyleUnderline"/>
          <w:rFonts w:asciiTheme="minorHAnsi" w:hAnsiTheme="minorHAnsi" w:cstheme="minorHAnsi"/>
        </w:rPr>
        <w:t xml:space="preserve"> are less severe by many orders of magnitude.</w:t>
      </w:r>
      <w:r w:rsidRPr="0056695D">
        <w:rPr>
          <w:rFonts w:asciiTheme="minorHAnsi" w:hAnsiTheme="minorHAnsi" w:cstheme="minorHAnsi"/>
        </w:rPr>
        <w:t xml:space="preserve"> </w:t>
      </w:r>
      <w:proofErr w:type="gramStart"/>
      <w:r w:rsidRPr="0056695D">
        <w:rPr>
          <w:rFonts w:asciiTheme="minorHAnsi" w:hAnsiTheme="minorHAnsi" w:cstheme="minorHAnsi"/>
        </w:rPr>
        <w:t>A wide range of other cognitive biases are</w:t>
      </w:r>
      <w:proofErr w:type="gramEnd"/>
      <w:r w:rsidRPr="0056695D">
        <w:rPr>
          <w:rFonts w:asciiTheme="minorHAnsi" w:hAnsiTheme="minorHAnsi" w:cstheme="minorHAnsi"/>
        </w:rPr>
        <w:t xml:space="preserve"> likely to affect the evaluation of existential risks.75</w:t>
      </w:r>
    </w:p>
    <w:p w:rsidR="00DC43C2" w:rsidRDefault="00DC43C2" w:rsidP="00DC43C2"/>
    <w:p w:rsidR="00DC43C2" w:rsidRDefault="00DC43C2" w:rsidP="00DC43C2"/>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roman"/>
    <w:notTrueType/>
    <w:pitch w:val="default"/>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E7FF7"/>
    <w:multiLevelType w:val="hybridMultilevel"/>
    <w:tmpl w:val="89CAA088"/>
    <w:lvl w:ilvl="0" w:tplc="468CE80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3F176F"/>
    <w:multiLevelType w:val="hybridMultilevel"/>
    <w:tmpl w:val="8E8C0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AC87813"/>
    <w:multiLevelType w:val="hybridMultilevel"/>
    <w:tmpl w:val="3C54C6BC"/>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673932"/>
    <w:multiLevelType w:val="hybridMultilevel"/>
    <w:tmpl w:val="50BEE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8F47520"/>
    <w:multiLevelType w:val="hybridMultilevel"/>
    <w:tmpl w:val="0FBAB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CD335F"/>
    <w:multiLevelType w:val="hybridMultilevel"/>
    <w:tmpl w:val="9878C20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A00793"/>
    <w:multiLevelType w:val="hybridMultilevel"/>
    <w:tmpl w:val="9FE0CE82"/>
    <w:lvl w:ilvl="0" w:tplc="C2A27CDC">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8"/>
  </w:num>
  <w:num w:numId="14">
    <w:abstractNumId w:val="25"/>
  </w:num>
  <w:num w:numId="15">
    <w:abstractNumId w:val="18"/>
  </w:num>
  <w:num w:numId="16">
    <w:abstractNumId w:val="14"/>
  </w:num>
  <w:num w:numId="17">
    <w:abstractNumId w:val="19"/>
  </w:num>
  <w:num w:numId="18">
    <w:abstractNumId w:val="26"/>
  </w:num>
  <w:num w:numId="19">
    <w:abstractNumId w:val="16"/>
  </w:num>
  <w:num w:numId="20">
    <w:abstractNumId w:val="21"/>
  </w:num>
  <w:num w:numId="21">
    <w:abstractNumId w:val="23"/>
  </w:num>
  <w:num w:numId="22">
    <w:abstractNumId w:val="24"/>
  </w:num>
  <w:num w:numId="23">
    <w:abstractNumId w:val="22"/>
  </w:num>
  <w:num w:numId="24">
    <w:abstractNumId w:val="15"/>
  </w:num>
  <w:num w:numId="25">
    <w:abstractNumId w:val="20"/>
  </w:num>
  <w:num w:numId="26">
    <w:abstractNumId w:val="12"/>
  </w:num>
  <w:num w:numId="27">
    <w:abstractNumId w:val="11"/>
  </w:num>
  <w:num w:numId="28">
    <w:abstractNumId w:val="29"/>
  </w:num>
  <w:num w:numId="29">
    <w:abstractNumId w:val="17"/>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3C2"/>
    <w:rsid w:val="00832ACD"/>
    <w:rsid w:val="00880B91"/>
    <w:rsid w:val="009F4246"/>
    <w:rsid w:val="00AA1834"/>
    <w:rsid w:val="00B5019B"/>
    <w:rsid w:val="00D9181A"/>
    <w:rsid w:val="00DB3E64"/>
    <w:rsid w:val="00DC43C2"/>
    <w:rsid w:val="00EE29CF"/>
    <w:rsid w:val="00F2229B"/>
    <w:rsid w:val="00F76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C5986"/>
  <w15:chartTrackingRefBased/>
  <w15:docId w15:val="{6772C471-7D94-4921-AC07-1D3F14F53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F4246"/>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9F42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F42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F42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3"/>
    <w:unhideWhenUsed/>
    <w:qFormat/>
    <w:rsid w:val="009F4246"/>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DC43C2"/>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DC43C2"/>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DC43C2"/>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C43C2"/>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DC43C2"/>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9F42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24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9F424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F4246"/>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9F4246"/>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9F424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9F42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F424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9F424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9F4246"/>
    <w:rPr>
      <w:color w:val="auto"/>
      <w:u w:val="none"/>
    </w:rPr>
  </w:style>
  <w:style w:type="character" w:styleId="FollowedHyperlink">
    <w:name w:val="FollowedHyperlink"/>
    <w:basedOn w:val="DefaultParagraphFont"/>
    <w:uiPriority w:val="99"/>
    <w:unhideWhenUsed/>
    <w:rsid w:val="009F4246"/>
    <w:rPr>
      <w:color w:val="auto"/>
      <w:u w:val="none"/>
    </w:rPr>
  </w:style>
  <w:style w:type="character" w:customStyle="1" w:styleId="Heading5Char">
    <w:name w:val="Heading 5 Char"/>
    <w:aliases w:val="Blocks Char"/>
    <w:basedOn w:val="DefaultParagraphFont"/>
    <w:link w:val="Heading5"/>
    <w:rsid w:val="00DC43C2"/>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DC43C2"/>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DC43C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DC43C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DC43C2"/>
    <w:rPr>
      <w:rFonts w:asciiTheme="majorHAnsi" w:eastAsiaTheme="majorEastAsia" w:hAnsiTheme="majorHAnsi" w:cstheme="majorBidi"/>
      <w:i/>
      <w:iCs/>
      <w:color w:val="404040" w:themeColor="text1" w:themeTint="BF"/>
      <w:sz w:val="20"/>
      <w:szCs w:val="20"/>
    </w:rPr>
  </w:style>
  <w:style w:type="paragraph" w:styleId="DocumentMap">
    <w:name w:val="Document Map"/>
    <w:basedOn w:val="Normal"/>
    <w:link w:val="DocumentMapChar"/>
    <w:uiPriority w:val="99"/>
    <w:unhideWhenUsed/>
    <w:rsid w:val="00DC43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C43C2"/>
    <w:rPr>
      <w:rFonts w:ascii="Lucida Grande" w:hAnsi="Lucida Grande" w:cs="Lucida Grande"/>
      <w:sz w:val="24"/>
    </w:rPr>
  </w:style>
  <w:style w:type="character" w:customStyle="1" w:styleId="UnresolvedMention">
    <w:name w:val="Unresolved Mention"/>
    <w:basedOn w:val="DefaultParagraphFont"/>
    <w:uiPriority w:val="99"/>
    <w:unhideWhenUsed/>
    <w:rsid w:val="00DC43C2"/>
    <w:rPr>
      <w:color w:val="605E5C"/>
      <w:shd w:val="clear" w:color="auto" w:fill="E1DFDD"/>
    </w:rPr>
  </w:style>
  <w:style w:type="paragraph" w:customStyle="1" w:styleId="Emphasis1">
    <w:name w:val="Emphasis1"/>
    <w:basedOn w:val="Normal"/>
    <w:link w:val="Emphasis"/>
    <w:autoRedefine/>
    <w:uiPriority w:val="7"/>
    <w:qFormat/>
    <w:rsid w:val="00DC43C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DC43C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DC43C2"/>
    <w:pPr>
      <w:widowControl w:val="0"/>
      <w:ind w:left="720"/>
      <w:jc w:val="both"/>
    </w:pPr>
    <w:rPr>
      <w:b/>
      <w:iCs/>
      <w:u w:val="single"/>
    </w:rPr>
  </w:style>
  <w:style w:type="paragraph" w:styleId="ListParagraph">
    <w:name w:val="List Paragraph"/>
    <w:aliases w:val="6 font"/>
    <w:basedOn w:val="Normal"/>
    <w:uiPriority w:val="99"/>
    <w:unhideWhenUsed/>
    <w:qFormat/>
    <w:rsid w:val="00DC43C2"/>
    <w:pPr>
      <w:ind w:left="720"/>
      <w:contextualSpacing/>
    </w:pPr>
  </w:style>
  <w:style w:type="paragraph" w:customStyle="1" w:styleId="evidencetext">
    <w:name w:val="evidence text"/>
    <w:basedOn w:val="Normal"/>
    <w:link w:val="evidencetextChar1"/>
    <w:qFormat/>
    <w:rsid w:val="00DC43C2"/>
    <w:pPr>
      <w:ind w:left="432" w:right="432"/>
    </w:pPr>
    <w:rPr>
      <w:color w:val="000000"/>
    </w:rPr>
  </w:style>
  <w:style w:type="character" w:customStyle="1" w:styleId="evidencetextChar1">
    <w:name w:val="evidence text Char1"/>
    <w:link w:val="evidencetext"/>
    <w:rsid w:val="00DC43C2"/>
    <w:rPr>
      <w:rFonts w:ascii="Calibri" w:hAnsi="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qFormat/>
    <w:rsid w:val="00DC43C2"/>
    <w:pPr>
      <w:spacing w:after="0" w:line="240" w:lineRule="auto"/>
    </w:pPr>
    <w:rPr>
      <w:rFonts w:cs="Times New Roman"/>
      <w:u w:val="single"/>
    </w:rPr>
  </w:style>
  <w:style w:type="numbering" w:customStyle="1" w:styleId="NoList1">
    <w:name w:val="No List1"/>
    <w:next w:val="NoList"/>
    <w:semiHidden/>
    <w:unhideWhenUsed/>
    <w:rsid w:val="00DC43C2"/>
  </w:style>
  <w:style w:type="numbering" w:customStyle="1" w:styleId="NoList2">
    <w:name w:val="No List2"/>
    <w:next w:val="NoList"/>
    <w:uiPriority w:val="99"/>
    <w:semiHidden/>
    <w:unhideWhenUsed/>
    <w:rsid w:val="00DC43C2"/>
  </w:style>
  <w:style w:type="paragraph" w:customStyle="1" w:styleId="UnderlinePara">
    <w:name w:val="Underline Para"/>
    <w:basedOn w:val="Normal"/>
    <w:uiPriority w:val="6"/>
    <w:qFormat/>
    <w:rsid w:val="00DC43C2"/>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DC43C2"/>
    <w:rPr>
      <w:b/>
      <w:u w:val="single"/>
    </w:rPr>
  </w:style>
  <w:style w:type="character" w:customStyle="1" w:styleId="Minimize">
    <w:name w:val="Minimize"/>
    <w:uiPriority w:val="1"/>
    <w:qFormat/>
    <w:rsid w:val="00DC43C2"/>
    <w:rPr>
      <w:rFonts w:asciiTheme="minorHAnsi" w:hAnsiTheme="minorHAnsi"/>
      <w:sz w:val="16"/>
    </w:rPr>
  </w:style>
  <w:style w:type="character" w:customStyle="1" w:styleId="UnresolvedMention1">
    <w:name w:val="Unresolved Mention1"/>
    <w:basedOn w:val="DefaultParagraphFont"/>
    <w:uiPriority w:val="99"/>
    <w:unhideWhenUsed/>
    <w:rsid w:val="00DC43C2"/>
    <w:rPr>
      <w:color w:val="605E5C"/>
      <w:shd w:val="clear" w:color="auto" w:fill="E1DFDD"/>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DC43C2"/>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DC43C2"/>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DC43C2"/>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DC43C2"/>
    <w:rPr>
      <w:b/>
      <w:u w:val="single"/>
    </w:rPr>
  </w:style>
  <w:style w:type="character" w:customStyle="1" w:styleId="Underline2Char">
    <w:name w:val="Underline2 Char"/>
    <w:basedOn w:val="DefaultParagraphFont"/>
    <w:link w:val="Underline2"/>
    <w:uiPriority w:val="4"/>
    <w:rsid w:val="00DC43C2"/>
    <w:rPr>
      <w:rFonts w:ascii="Calibri" w:hAnsi="Calibri"/>
      <w:b/>
      <w:u w:val="single"/>
    </w:rPr>
  </w:style>
  <w:style w:type="character" w:customStyle="1" w:styleId="BoldUnderline0">
    <w:name w:val="BoldUnderline"/>
    <w:basedOn w:val="DefaultParagraphFont"/>
    <w:uiPriority w:val="1"/>
    <w:qFormat/>
    <w:rsid w:val="00DC43C2"/>
    <w:rPr>
      <w:rFonts w:ascii="Arial" w:hAnsi="Arial"/>
      <w:b/>
      <w:sz w:val="20"/>
      <w:u w:val="single"/>
    </w:rPr>
  </w:style>
  <w:style w:type="character" w:styleId="FootnoteReference">
    <w:name w:val="footnote reference"/>
    <w:aliases w:val="FN Ref,footnote reference,fr,o,FR,(NECG) Footnote Reference"/>
    <w:basedOn w:val="DefaultParagraphFont"/>
    <w:uiPriority w:val="99"/>
    <w:unhideWhenUsed/>
    <w:qFormat/>
    <w:rsid w:val="00DC43C2"/>
    <w:rPr>
      <w:vertAlign w:val="superscript"/>
    </w:rPr>
  </w:style>
  <w:style w:type="paragraph" w:styleId="FootnoteText">
    <w:name w:val="footnote text"/>
    <w:basedOn w:val="Normal"/>
    <w:link w:val="FootnoteTextChar"/>
    <w:uiPriority w:val="99"/>
    <w:unhideWhenUsed/>
    <w:qFormat/>
    <w:rsid w:val="00DC43C2"/>
    <w:pPr>
      <w:spacing w:line="256" w:lineRule="auto"/>
    </w:pPr>
    <w:rPr>
      <w:sz w:val="20"/>
      <w:szCs w:val="20"/>
    </w:rPr>
  </w:style>
  <w:style w:type="character" w:customStyle="1" w:styleId="FootnoteTextChar">
    <w:name w:val="Footnote Text Char"/>
    <w:basedOn w:val="DefaultParagraphFont"/>
    <w:link w:val="FootnoteText"/>
    <w:uiPriority w:val="99"/>
    <w:rsid w:val="00DC43C2"/>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C43C2"/>
    <w:pPr>
      <w:spacing w:before="100" w:beforeAutospacing="1" w:after="100" w:afterAutospacing="1" w:line="240" w:lineRule="auto"/>
    </w:pPr>
    <w:rPr>
      <w:rFonts w:eastAsia="Times New Roman"/>
    </w:rPr>
  </w:style>
  <w:style w:type="paragraph" w:customStyle="1" w:styleId="clay-paragraph">
    <w:name w:val="clay-paragraph"/>
    <w:basedOn w:val="Normal"/>
    <w:rsid w:val="00DC43C2"/>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DC43C2"/>
  </w:style>
  <w:style w:type="character" w:customStyle="1" w:styleId="gmail-styleunderline">
    <w:name w:val="gmail-styleunderline"/>
    <w:basedOn w:val="DefaultParagraphFont"/>
    <w:rsid w:val="00DC43C2"/>
  </w:style>
  <w:style w:type="paragraph" w:customStyle="1" w:styleId="css-182kmce">
    <w:name w:val="css-182kmce"/>
    <w:basedOn w:val="Normal"/>
    <w:rsid w:val="00DC43C2"/>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DC43C2"/>
  </w:style>
  <w:style w:type="paragraph" w:customStyle="1" w:styleId="pullquote-paragraph">
    <w:name w:val="pullquote-paragraph"/>
    <w:basedOn w:val="Normal"/>
    <w:rsid w:val="00DC43C2"/>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DC43C2"/>
    <w:rPr>
      <w:i/>
      <w:iCs/>
    </w:rPr>
  </w:style>
  <w:style w:type="paragraph" w:customStyle="1" w:styleId="font--body">
    <w:name w:val="font--body"/>
    <w:basedOn w:val="Normal"/>
    <w:uiPriority w:val="99"/>
    <w:rsid w:val="00DC43C2"/>
    <w:pPr>
      <w:spacing w:before="100" w:beforeAutospacing="1" w:after="100" w:afterAutospacing="1" w:line="240" w:lineRule="auto"/>
    </w:pPr>
    <w:rPr>
      <w:rFonts w:eastAsia="Times New Roman"/>
      <w:lang w:eastAsia="ko-KR"/>
    </w:rPr>
  </w:style>
  <w:style w:type="paragraph" w:customStyle="1" w:styleId="gntarbp">
    <w:name w:val="gnt_ar_b_p"/>
    <w:basedOn w:val="Normal"/>
    <w:rsid w:val="00DC43C2"/>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DC43C2"/>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DC43C2"/>
  </w:style>
  <w:style w:type="paragraph" w:customStyle="1" w:styleId="endmarkenabled">
    <w:name w:val="endmarkenabled"/>
    <w:basedOn w:val="Normal"/>
    <w:rsid w:val="00DC43C2"/>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DC43C2"/>
  </w:style>
  <w:style w:type="paragraph" w:customStyle="1" w:styleId="css-exrw3m">
    <w:name w:val="css-exrw3m"/>
    <w:basedOn w:val="Normal"/>
    <w:uiPriority w:val="99"/>
    <w:rsid w:val="00DC43C2"/>
    <w:pPr>
      <w:spacing w:before="100" w:beforeAutospacing="1" w:after="100" w:afterAutospacing="1" w:line="240" w:lineRule="auto"/>
    </w:pPr>
    <w:rPr>
      <w:rFonts w:eastAsia="Times New Roman"/>
    </w:rPr>
  </w:style>
  <w:style w:type="character" w:customStyle="1" w:styleId="css-8l6xbc">
    <w:name w:val="css-8l6xbc"/>
    <w:basedOn w:val="DefaultParagraphFont"/>
    <w:rsid w:val="00DC43C2"/>
  </w:style>
  <w:style w:type="paragraph" w:customStyle="1" w:styleId="t-body-text">
    <w:name w:val="t-body-text"/>
    <w:basedOn w:val="Normal"/>
    <w:uiPriority w:val="99"/>
    <w:rsid w:val="00DC43C2"/>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DC43C2"/>
    <w:rPr>
      <w:b/>
      <w:bCs/>
    </w:rPr>
  </w:style>
  <w:style w:type="paragraph" w:styleId="BalloonText">
    <w:name w:val="Balloon Text"/>
    <w:basedOn w:val="Normal"/>
    <w:link w:val="BalloonTextChar"/>
    <w:uiPriority w:val="99"/>
    <w:unhideWhenUsed/>
    <w:rsid w:val="00DC43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C43C2"/>
    <w:rPr>
      <w:rFonts w:ascii="Segoe UI" w:hAnsi="Segoe UI" w:cs="Segoe UI"/>
      <w:sz w:val="18"/>
      <w:szCs w:val="18"/>
    </w:rPr>
  </w:style>
  <w:style w:type="character" w:customStyle="1" w:styleId="caps">
    <w:name w:val="caps"/>
    <w:basedOn w:val="DefaultParagraphFont"/>
    <w:rsid w:val="00DC43C2"/>
  </w:style>
  <w:style w:type="paragraph" w:customStyle="1" w:styleId="c-user-cardbio">
    <w:name w:val="c-user-card__bio"/>
    <w:basedOn w:val="Normal"/>
    <w:uiPriority w:val="99"/>
    <w:rsid w:val="00DC43C2"/>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DC43C2"/>
    <w:pPr>
      <w:spacing w:before="100" w:beforeAutospacing="1" w:after="100" w:afterAutospacing="1" w:line="240" w:lineRule="auto"/>
    </w:pPr>
    <w:rPr>
      <w:rFonts w:eastAsia="Times New Roman"/>
    </w:rPr>
  </w:style>
  <w:style w:type="character" w:customStyle="1" w:styleId="3oh-">
    <w:name w:val="_3oh-"/>
    <w:basedOn w:val="DefaultParagraphFont"/>
    <w:rsid w:val="00DC43C2"/>
  </w:style>
  <w:style w:type="paragraph" w:customStyle="1" w:styleId="normal1">
    <w:name w:val="normal1"/>
    <w:basedOn w:val="Normal"/>
    <w:rsid w:val="00DC43C2"/>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DC43C2"/>
  </w:style>
  <w:style w:type="character" w:customStyle="1" w:styleId="c-messagelistunreaddividerlabel">
    <w:name w:val="c-message_list__unread_divider__label"/>
    <w:basedOn w:val="DefaultParagraphFont"/>
    <w:rsid w:val="00DC43C2"/>
  </w:style>
  <w:style w:type="character" w:customStyle="1" w:styleId="c-messagesender">
    <w:name w:val="c-message__sender"/>
    <w:basedOn w:val="DefaultParagraphFont"/>
    <w:rsid w:val="00DC43C2"/>
  </w:style>
  <w:style w:type="character" w:customStyle="1" w:styleId="c-reactioncount">
    <w:name w:val="c-reaction__count"/>
    <w:basedOn w:val="DefaultParagraphFont"/>
    <w:rsid w:val="00DC43C2"/>
  </w:style>
  <w:style w:type="paragraph" w:customStyle="1" w:styleId="Analytic">
    <w:name w:val="Analytic"/>
    <w:basedOn w:val="Normal"/>
    <w:link w:val="AnalyticChar"/>
    <w:autoRedefine/>
    <w:uiPriority w:val="4"/>
    <w:qFormat/>
    <w:rsid w:val="00DC43C2"/>
    <w:rPr>
      <w:color w:val="44546A" w:themeColor="text2"/>
    </w:rPr>
  </w:style>
  <w:style w:type="character" w:customStyle="1" w:styleId="AnalyticChar">
    <w:name w:val="Analytic Char"/>
    <w:basedOn w:val="DefaultParagraphFont"/>
    <w:link w:val="Analytic"/>
    <w:uiPriority w:val="4"/>
    <w:rsid w:val="00DC43C2"/>
    <w:rPr>
      <w:rFonts w:ascii="Calibri" w:hAnsi="Calibri"/>
      <w:color w:val="44546A" w:themeColor="text2"/>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DC43C2"/>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DC43C2"/>
    <w:rPr>
      <w:rFonts w:ascii="Calibri" w:hAnsi="Calibri"/>
    </w:rPr>
  </w:style>
  <w:style w:type="paragraph" w:styleId="Footer">
    <w:name w:val="footer"/>
    <w:basedOn w:val="Normal"/>
    <w:link w:val="FooterChar"/>
    <w:uiPriority w:val="99"/>
    <w:unhideWhenUsed/>
    <w:rsid w:val="00DC43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3C2"/>
    <w:rPr>
      <w:rFonts w:ascii="Calibri" w:hAnsi="Calibri"/>
    </w:rPr>
  </w:style>
  <w:style w:type="character" w:customStyle="1" w:styleId="z-TopofFormChar">
    <w:name w:val="z-Top of Form Char"/>
    <w:basedOn w:val="DefaultParagraphFont"/>
    <w:link w:val="z-TopofForm"/>
    <w:uiPriority w:val="99"/>
    <w:rsid w:val="00DC43C2"/>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DC43C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DC43C2"/>
    <w:rPr>
      <w:rFonts w:ascii="Arial" w:hAnsi="Arial" w:cs="Arial"/>
      <w:vanish/>
      <w:sz w:val="16"/>
      <w:szCs w:val="16"/>
    </w:rPr>
  </w:style>
  <w:style w:type="character" w:customStyle="1" w:styleId="z-BottomofFormChar">
    <w:name w:val="z-Bottom of Form Char"/>
    <w:basedOn w:val="DefaultParagraphFont"/>
    <w:link w:val="z-BottomofForm"/>
    <w:uiPriority w:val="99"/>
    <w:rsid w:val="00DC43C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C43C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DC43C2"/>
    <w:rPr>
      <w:rFonts w:ascii="Arial" w:hAnsi="Arial" w:cs="Arial"/>
      <w:vanish/>
      <w:sz w:val="16"/>
      <w:szCs w:val="16"/>
    </w:rPr>
  </w:style>
  <w:style w:type="paragraph" w:customStyle="1" w:styleId="Emphasize">
    <w:name w:val="Emphasize"/>
    <w:basedOn w:val="Normal"/>
    <w:uiPriority w:val="7"/>
    <w:qFormat/>
    <w:rsid w:val="00DC43C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DC43C2"/>
  </w:style>
  <w:style w:type="character" w:customStyle="1" w:styleId="UnderlineBold">
    <w:name w:val="Underline + Bold"/>
    <w:uiPriority w:val="1"/>
    <w:qFormat/>
    <w:rsid w:val="00DC43C2"/>
    <w:rPr>
      <w:b/>
      <w:sz w:val="20"/>
      <w:u w:val="single"/>
    </w:rPr>
  </w:style>
  <w:style w:type="paragraph" w:customStyle="1" w:styleId="8MIn">
    <w:name w:val="8 MIn"/>
    <w:basedOn w:val="Normal"/>
    <w:link w:val="8MInChar"/>
    <w:uiPriority w:val="4"/>
    <w:qFormat/>
    <w:rsid w:val="00DC43C2"/>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DC43C2"/>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DC43C2"/>
  </w:style>
  <w:style w:type="character" w:customStyle="1" w:styleId="c-messagekittext">
    <w:name w:val="c-message_kit__text"/>
    <w:basedOn w:val="DefaultParagraphFont"/>
    <w:rsid w:val="00DC43C2"/>
  </w:style>
  <w:style w:type="character" w:customStyle="1" w:styleId="cardChar">
    <w:name w:val="card Char"/>
    <w:aliases w:val="Bold Cite Char Char,Speed Cite Char"/>
    <w:basedOn w:val="DefaultParagraphFont"/>
    <w:rsid w:val="00DC43C2"/>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DC43C2"/>
    <w:rPr>
      <w:color w:val="605E5C"/>
      <w:shd w:val="clear" w:color="auto" w:fill="E1DFDD"/>
    </w:rPr>
  </w:style>
  <w:style w:type="character" w:customStyle="1" w:styleId="expertise">
    <w:name w:val="expertise"/>
    <w:basedOn w:val="DefaultParagraphFont"/>
    <w:rsid w:val="00DC43C2"/>
  </w:style>
  <w:style w:type="character" w:customStyle="1" w:styleId="education">
    <w:name w:val="education"/>
    <w:basedOn w:val="DefaultParagraphFont"/>
    <w:rsid w:val="00DC43C2"/>
  </w:style>
  <w:style w:type="character" w:customStyle="1" w:styleId="rollover-people">
    <w:name w:val="rollover-people"/>
    <w:basedOn w:val="DefaultParagraphFont"/>
    <w:rsid w:val="00DC43C2"/>
  </w:style>
  <w:style w:type="character" w:customStyle="1" w:styleId="UnresolvedMention2">
    <w:name w:val="Unresolved Mention2"/>
    <w:basedOn w:val="DefaultParagraphFont"/>
    <w:uiPriority w:val="99"/>
    <w:unhideWhenUsed/>
    <w:rsid w:val="00DC43C2"/>
    <w:rPr>
      <w:color w:val="605E5C"/>
      <w:shd w:val="clear" w:color="auto" w:fill="E1DFDD"/>
    </w:rPr>
  </w:style>
  <w:style w:type="character" w:customStyle="1" w:styleId="UnresolvedMention3">
    <w:name w:val="Unresolved Mention3"/>
    <w:basedOn w:val="DefaultParagraphFont"/>
    <w:uiPriority w:val="99"/>
    <w:rsid w:val="00DC43C2"/>
    <w:rPr>
      <w:color w:val="605E5C"/>
      <w:shd w:val="clear" w:color="auto" w:fill="E1DFDD"/>
    </w:rPr>
  </w:style>
  <w:style w:type="paragraph" w:customStyle="1" w:styleId="Body">
    <w:name w:val="Body"/>
    <w:link w:val="BodyChar"/>
    <w:autoRedefine/>
    <w:uiPriority w:val="99"/>
    <w:qFormat/>
    <w:rsid w:val="00DC43C2"/>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DC43C2"/>
    <w:rPr>
      <w:rFonts w:ascii="Calibri" w:eastAsiaTheme="majorEastAsia" w:hAnsi="Calibri" w:cstheme="majorBidi"/>
      <w:iCs/>
      <w:color w:val="000000" w:themeColor="text1"/>
      <w:sz w:val="8"/>
    </w:rPr>
  </w:style>
  <w:style w:type="character" w:customStyle="1" w:styleId="url">
    <w:name w:val="url"/>
    <w:basedOn w:val="DefaultParagraphFont"/>
    <w:rsid w:val="00DC43C2"/>
  </w:style>
  <w:style w:type="character" w:customStyle="1" w:styleId="ellip">
    <w:name w:val="ellip"/>
    <w:basedOn w:val="DefaultParagraphFont"/>
    <w:rsid w:val="00DC43C2"/>
  </w:style>
  <w:style w:type="character" w:customStyle="1" w:styleId="nowrap">
    <w:name w:val="nowrap"/>
    <w:basedOn w:val="DefaultParagraphFont"/>
    <w:rsid w:val="00DC43C2"/>
  </w:style>
  <w:style w:type="paragraph" w:customStyle="1" w:styleId="msonormal0">
    <w:name w:val="msonormal"/>
    <w:basedOn w:val="Normal"/>
    <w:qFormat/>
    <w:rsid w:val="00DC43C2"/>
    <w:pPr>
      <w:spacing w:before="100" w:beforeAutospacing="1" w:after="100" w:afterAutospacing="1" w:line="256" w:lineRule="auto"/>
    </w:pPr>
  </w:style>
  <w:style w:type="paragraph" w:styleId="Revision">
    <w:name w:val="Revision"/>
    <w:uiPriority w:val="99"/>
    <w:semiHidden/>
    <w:rsid w:val="00DC43C2"/>
    <w:pPr>
      <w:spacing w:after="0" w:line="240" w:lineRule="auto"/>
    </w:pPr>
    <w:rPr>
      <w:rFonts w:ascii="Calibri" w:eastAsiaTheme="minorEastAsia" w:hAnsi="Calibri" w:cs="Arial"/>
      <w:szCs w:val="24"/>
    </w:rPr>
  </w:style>
  <w:style w:type="paragraph" w:customStyle="1" w:styleId="Tag2">
    <w:name w:val="Tag2"/>
    <w:basedOn w:val="Normal"/>
    <w:qFormat/>
    <w:rsid w:val="00DC43C2"/>
    <w:pPr>
      <w:spacing w:line="256" w:lineRule="auto"/>
    </w:pPr>
    <w:rPr>
      <w:b/>
    </w:rPr>
  </w:style>
  <w:style w:type="paragraph" w:customStyle="1" w:styleId="megaarticlebodyfirst-p2htdt">
    <w:name w:val="megaarticlebody_first-p_2htdt"/>
    <w:basedOn w:val="Normal"/>
    <w:uiPriority w:val="99"/>
    <w:semiHidden/>
    <w:rsid w:val="00DC43C2"/>
    <w:pPr>
      <w:spacing w:before="100" w:beforeAutospacing="1" w:after="100" w:afterAutospacing="1" w:line="256" w:lineRule="auto"/>
    </w:pPr>
  </w:style>
  <w:style w:type="paragraph" w:customStyle="1" w:styleId="p1">
    <w:name w:val="p1"/>
    <w:basedOn w:val="Normal"/>
    <w:uiPriority w:val="99"/>
    <w:qFormat/>
    <w:rsid w:val="00DC43C2"/>
    <w:pPr>
      <w:spacing w:line="256" w:lineRule="auto"/>
    </w:pPr>
    <w:rPr>
      <w:sz w:val="20"/>
      <w:szCs w:val="20"/>
    </w:rPr>
  </w:style>
  <w:style w:type="character" w:customStyle="1" w:styleId="underlinedChar">
    <w:name w:val="underlined Char"/>
    <w:link w:val="underlined"/>
    <w:locked/>
    <w:rsid w:val="00DC43C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DC43C2"/>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DC43C2"/>
    <w:pPr>
      <w:spacing w:line="256" w:lineRule="auto"/>
    </w:pPr>
    <w:rPr>
      <w:rFonts w:ascii="Georgia" w:eastAsia="Calibri" w:hAnsi="Georgia"/>
      <w:sz w:val="12"/>
    </w:rPr>
  </w:style>
  <w:style w:type="paragraph" w:customStyle="1" w:styleId="Scrunched">
    <w:name w:val="Scrunched"/>
    <w:basedOn w:val="Normal"/>
    <w:next w:val="Normal"/>
    <w:uiPriority w:val="99"/>
    <w:qFormat/>
    <w:rsid w:val="00DC43C2"/>
    <w:pPr>
      <w:spacing w:line="256" w:lineRule="auto"/>
    </w:pPr>
  </w:style>
  <w:style w:type="character" w:styleId="EndnoteReference">
    <w:name w:val="endnote reference"/>
    <w:basedOn w:val="DefaultParagraphFont"/>
    <w:unhideWhenUsed/>
    <w:rsid w:val="00DC43C2"/>
    <w:rPr>
      <w:vertAlign w:val="superscript"/>
    </w:rPr>
  </w:style>
  <w:style w:type="character" w:customStyle="1" w:styleId="Emph">
    <w:name w:val="Emph"/>
    <w:basedOn w:val="DefaultParagraphFont"/>
    <w:uiPriority w:val="1"/>
    <w:qFormat/>
    <w:rsid w:val="00DC43C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DC43C2"/>
    <w:rPr>
      <w:u w:val="single"/>
    </w:rPr>
  </w:style>
  <w:style w:type="character" w:customStyle="1" w:styleId="BoldUnderlineChar">
    <w:name w:val="Bold Underline Char"/>
    <w:basedOn w:val="DefaultParagraphFont"/>
    <w:rsid w:val="00DC43C2"/>
    <w:rPr>
      <w:rFonts w:ascii="Arial" w:hAnsi="Arial" w:cs="Arial" w:hint="default"/>
      <w:b/>
      <w:bCs w:val="0"/>
      <w:u w:val="single"/>
    </w:rPr>
  </w:style>
  <w:style w:type="character" w:customStyle="1" w:styleId="ReadCard">
    <w:name w:val="ReadCard"/>
    <w:uiPriority w:val="1"/>
    <w:qFormat/>
    <w:rsid w:val="00DC43C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DC43C2"/>
    <w:pPr>
      <w:spacing w:before="60" w:after="60"/>
    </w:pPr>
  </w:style>
  <w:style w:type="character" w:customStyle="1" w:styleId="FooterChar1">
    <w:name w:val="Footer Char1"/>
    <w:basedOn w:val="DefaultParagraphFont"/>
    <w:uiPriority w:val="99"/>
    <w:semiHidden/>
    <w:rsid w:val="00DC43C2"/>
    <w:rPr>
      <w:rFonts w:ascii="Calibri" w:eastAsiaTheme="minorHAnsi" w:hAnsi="Calibri" w:cs="Calibri"/>
      <w:sz w:val="16"/>
      <w:szCs w:val="22"/>
    </w:rPr>
  </w:style>
  <w:style w:type="paragraph" w:styleId="NoSpacing">
    <w:name w:val="No Spacing"/>
    <w:aliases w:val="Tag and Cite,ClearFormatting,Clear,DDI Tag,Tag Title,No Spacing51,No Spacing8,Dont u,No Spacing1111111,Very Small Text,No Spacing311,No Spacing tnr,Hidden Block Title,No Spacing11211,No Spacing13,No Spacing23"/>
    <w:uiPriority w:val="99"/>
    <w:unhideWhenUsed/>
    <w:qFormat/>
    <w:rsid w:val="00DC43C2"/>
    <w:pPr>
      <w:spacing w:after="0" w:line="240" w:lineRule="auto"/>
    </w:pPr>
    <w:rPr>
      <w:rFonts w:ascii="Times New Roman" w:hAnsi="Times New Roman" w:cs="Times New Roman"/>
      <w:sz w:val="16"/>
    </w:rPr>
  </w:style>
  <w:style w:type="paragraph" w:customStyle="1" w:styleId="Cards">
    <w:name w:val="Cards"/>
    <w:next w:val="Normal"/>
    <w:link w:val="CardsChar"/>
    <w:qFormat/>
    <w:rsid w:val="00DC43C2"/>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DC43C2"/>
    <w:rPr>
      <w:rFonts w:ascii="Times New Roman" w:eastAsia="Times New Roman" w:hAnsi="Times New Roman" w:cs="Times New Roman"/>
      <w:sz w:val="20"/>
      <w:szCs w:val="24"/>
    </w:rPr>
  </w:style>
  <w:style w:type="character" w:customStyle="1" w:styleId="DebateUnderline">
    <w:name w:val="Debate Underline"/>
    <w:qFormat/>
    <w:rsid w:val="00DC43C2"/>
    <w:rPr>
      <w:rFonts w:ascii="Times New Roman" w:hAnsi="Times New Roman"/>
      <w:sz w:val="20"/>
      <w:u w:val="thick"/>
    </w:rPr>
  </w:style>
  <w:style w:type="paragraph" w:customStyle="1" w:styleId="Nothing">
    <w:name w:val="Nothing"/>
    <w:link w:val="NothingChar"/>
    <w:qFormat/>
    <w:rsid w:val="00DC43C2"/>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DC43C2"/>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DC43C2"/>
    <w:rPr>
      <w:rFonts w:ascii="Calibri" w:eastAsiaTheme="minorHAnsi" w:hAnsi="Calibri" w:cs="Calibri"/>
      <w:sz w:val="16"/>
      <w:szCs w:val="22"/>
    </w:rPr>
  </w:style>
  <w:style w:type="paragraph" w:customStyle="1" w:styleId="cardtext">
    <w:name w:val="card text"/>
    <w:basedOn w:val="Normal"/>
    <w:link w:val="cardtextChar"/>
    <w:qFormat/>
    <w:rsid w:val="00DC43C2"/>
    <w:pPr>
      <w:ind w:left="288" w:right="288"/>
    </w:pPr>
    <w:rPr>
      <w:rFonts w:ascii="Book Antiqua" w:hAnsi="Book Antiqua" w:cs="Lucida Grande"/>
    </w:rPr>
  </w:style>
  <w:style w:type="character" w:customStyle="1" w:styleId="cardtextChar">
    <w:name w:val="card text Char"/>
    <w:basedOn w:val="DefaultParagraphFont"/>
    <w:link w:val="cardtext"/>
    <w:rsid w:val="00DC43C2"/>
    <w:rPr>
      <w:rFonts w:ascii="Book Antiqua" w:hAnsi="Book Antiqua" w:cs="Lucida Grande"/>
    </w:rPr>
  </w:style>
  <w:style w:type="paragraph" w:customStyle="1" w:styleId="TagText">
    <w:name w:val="TagText"/>
    <w:basedOn w:val="Normal"/>
    <w:uiPriority w:val="99"/>
    <w:qFormat/>
    <w:rsid w:val="00DC43C2"/>
    <w:rPr>
      <w:rFonts w:eastAsia="Calibri"/>
      <w:b/>
    </w:rPr>
  </w:style>
  <w:style w:type="paragraph" w:customStyle="1" w:styleId="UnderlineEmphasis">
    <w:name w:val="Underline + Emphasis"/>
    <w:basedOn w:val="Normal"/>
    <w:next w:val="Normal"/>
    <w:link w:val="UnderlineEmphasisChar"/>
    <w:autoRedefine/>
    <w:qFormat/>
    <w:rsid w:val="00DC43C2"/>
    <w:rPr>
      <w:rFonts w:eastAsia="Calibri"/>
      <w:b/>
      <w:color w:val="000000"/>
      <w:u w:val="single"/>
    </w:rPr>
  </w:style>
  <w:style w:type="character" w:customStyle="1" w:styleId="UnderlineEmphasisChar">
    <w:name w:val="Underline + Emphasis Char"/>
    <w:basedOn w:val="DefaultParagraphFont"/>
    <w:link w:val="UnderlineEmphasis"/>
    <w:rsid w:val="00DC43C2"/>
    <w:rPr>
      <w:rFonts w:ascii="Calibri" w:eastAsia="Calibri" w:hAnsi="Calibri"/>
      <w:b/>
      <w:color w:val="000000"/>
      <w:u w:val="single"/>
    </w:rPr>
  </w:style>
  <w:style w:type="character" w:customStyle="1" w:styleId="BoldUnderlineUNDO">
    <w:name w:val="Bold.Underline.UNDO"/>
    <w:uiPriority w:val="1"/>
    <w:qFormat/>
    <w:rsid w:val="00DC43C2"/>
    <w:rPr>
      <w:b w:val="0"/>
    </w:rPr>
  </w:style>
  <w:style w:type="character" w:customStyle="1" w:styleId="LinedDown">
    <w:name w:val="Lined Down"/>
    <w:qFormat/>
    <w:rsid w:val="00DC43C2"/>
    <w:rPr>
      <w:rFonts w:ascii="Times New Roman" w:hAnsi="Times New Roman" w:cs="Times New Roman"/>
      <w:b w:val="0"/>
      <w:bCs w:val="0"/>
      <w:i w:val="0"/>
      <w:iCs w:val="0"/>
      <w:color w:val="000000"/>
      <w:sz w:val="12"/>
      <w:szCs w:val="12"/>
      <w:u w:val="none"/>
    </w:rPr>
  </w:style>
  <w:style w:type="character" w:customStyle="1" w:styleId="Carded">
    <w:name w:val="Carded"/>
    <w:qFormat/>
    <w:rsid w:val="00DC43C2"/>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DC43C2"/>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DC43C2"/>
    <w:rPr>
      <w:bCs/>
      <w:sz w:val="20"/>
      <w:u w:val="single"/>
    </w:rPr>
  </w:style>
  <w:style w:type="character" w:customStyle="1" w:styleId="LDAnalytics">
    <w:name w:val="LD Analytics"/>
    <w:basedOn w:val="DefaultParagraphFont"/>
    <w:autoRedefine/>
    <w:uiPriority w:val="1"/>
    <w:qFormat/>
    <w:rsid w:val="00DC43C2"/>
  </w:style>
  <w:style w:type="paragraph" w:styleId="Subtitle">
    <w:name w:val="Subtitle"/>
    <w:aliases w:val="Underlined card text"/>
    <w:basedOn w:val="Normal"/>
    <w:next w:val="Normal"/>
    <w:link w:val="SubtitleChar"/>
    <w:uiPriority w:val="99"/>
    <w:unhideWhenUsed/>
    <w:qFormat/>
    <w:rsid w:val="00DC43C2"/>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DC43C2"/>
    <w:rPr>
      <w:rFonts w:ascii="Calibri" w:hAnsi="Calibri"/>
      <w:color w:val="5A5A5A" w:themeColor="text1" w:themeTint="A5"/>
      <w:spacing w:val="15"/>
    </w:rPr>
  </w:style>
  <w:style w:type="paragraph" w:customStyle="1" w:styleId="Citation">
    <w:name w:val="Citation"/>
    <w:basedOn w:val="Normal"/>
    <w:autoRedefine/>
    <w:uiPriority w:val="1"/>
    <w:qFormat/>
    <w:rsid w:val="00DC43C2"/>
    <w:rPr>
      <w:rFonts w:eastAsia="Times New Roman" w:cs="Garamond"/>
      <w:bCs/>
      <w:u w:val="single"/>
    </w:rPr>
  </w:style>
  <w:style w:type="paragraph" w:styleId="BodyText">
    <w:name w:val="Body Text"/>
    <w:aliases w:val="BT"/>
    <w:basedOn w:val="Normal"/>
    <w:link w:val="BodyTextChar"/>
    <w:uiPriority w:val="99"/>
    <w:unhideWhenUsed/>
    <w:qFormat/>
    <w:rsid w:val="00DC43C2"/>
    <w:pPr>
      <w:spacing w:after="120"/>
    </w:pPr>
  </w:style>
  <w:style w:type="character" w:customStyle="1" w:styleId="BodyTextChar">
    <w:name w:val="Body Text Char"/>
    <w:aliases w:val="BT Char"/>
    <w:basedOn w:val="DefaultParagraphFont"/>
    <w:link w:val="BodyText"/>
    <w:uiPriority w:val="99"/>
    <w:rsid w:val="00DC43C2"/>
    <w:rPr>
      <w:rFonts w:ascii="Calibri" w:hAnsi="Calibri"/>
    </w:rPr>
  </w:style>
  <w:style w:type="paragraph" w:customStyle="1" w:styleId="tiny">
    <w:name w:val="tiny"/>
    <w:next w:val="Normal"/>
    <w:link w:val="tinyChar"/>
    <w:autoRedefine/>
    <w:qFormat/>
    <w:rsid w:val="00DC43C2"/>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DC43C2"/>
    <w:rPr>
      <w:rFonts w:ascii="Times New Roman" w:eastAsia="Malgun Gothic" w:hAnsi="Times New Roman" w:cs="Times New Roman"/>
      <w:sz w:val="12"/>
      <w:szCs w:val="24"/>
    </w:rPr>
  </w:style>
  <w:style w:type="character" w:customStyle="1" w:styleId="LDCut">
    <w:name w:val="LD Cut"/>
    <w:basedOn w:val="DefaultParagraphFont"/>
    <w:uiPriority w:val="1"/>
    <w:qFormat/>
    <w:rsid w:val="00DC43C2"/>
    <w:rPr>
      <w:rFonts w:ascii="Times New Roman" w:hAnsi="Times New Roman"/>
      <w:b w:val="0"/>
      <w:color w:val="auto"/>
      <w:sz w:val="12"/>
    </w:rPr>
  </w:style>
  <w:style w:type="character" w:customStyle="1" w:styleId="LDUnderline">
    <w:name w:val="LD Underline"/>
    <w:basedOn w:val="DefaultParagraphFont"/>
    <w:uiPriority w:val="1"/>
    <w:qFormat/>
    <w:rsid w:val="00DC43C2"/>
    <w:rPr>
      <w:rFonts w:ascii="Times New Roman" w:hAnsi="Times New Roman" w:cs="Times New Roman"/>
      <w:b/>
      <w:color w:val="auto"/>
      <w:sz w:val="24"/>
      <w:u w:val="single"/>
    </w:rPr>
  </w:style>
  <w:style w:type="character" w:customStyle="1" w:styleId="Style4Char">
    <w:name w:val="Style4 Char"/>
    <w:link w:val="Style4"/>
    <w:rsid w:val="00DC43C2"/>
    <w:rPr>
      <w:rFonts w:ascii="Arial Narrow" w:hAnsi="Arial Narrow"/>
      <w:szCs w:val="24"/>
      <w:u w:val="single"/>
    </w:rPr>
  </w:style>
  <w:style w:type="character" w:customStyle="1" w:styleId="Style1Char">
    <w:name w:val="Style1 Char"/>
    <w:locked/>
    <w:rsid w:val="00DC43C2"/>
    <w:rPr>
      <w:rFonts w:ascii="Times New Roman" w:eastAsia="SimSun" w:hAnsi="Times New Roman"/>
      <w:szCs w:val="24"/>
      <w:u w:val="single"/>
      <w:lang w:eastAsia="zh-CN"/>
    </w:rPr>
  </w:style>
  <w:style w:type="character" w:customStyle="1" w:styleId="Style11pt">
    <w:name w:val="Style 11 pt"/>
    <w:basedOn w:val="DefaultParagraphFont"/>
    <w:rsid w:val="00DC43C2"/>
    <w:rPr>
      <w:sz w:val="20"/>
    </w:rPr>
  </w:style>
  <w:style w:type="character" w:customStyle="1" w:styleId="DebateHighlighted">
    <w:name w:val="Debate Highlighted"/>
    <w:qFormat/>
    <w:rsid w:val="00DC43C2"/>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DC43C2"/>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DC43C2"/>
    <w:rPr>
      <w:b/>
      <w:sz w:val="24"/>
    </w:rPr>
  </w:style>
  <w:style w:type="character" w:customStyle="1" w:styleId="regtext">
    <w:name w:val="regtext"/>
    <w:uiPriority w:val="99"/>
    <w:rsid w:val="00DC43C2"/>
  </w:style>
  <w:style w:type="character" w:customStyle="1" w:styleId="Dottedunderline">
    <w:name w:val="Dotted underline"/>
    <w:rsid w:val="00DC43C2"/>
    <w:rPr>
      <w:u w:val="dotted"/>
    </w:rPr>
  </w:style>
  <w:style w:type="character" w:customStyle="1" w:styleId="slug-pub-date">
    <w:name w:val="slug-pub-date"/>
    <w:rsid w:val="00DC43C2"/>
  </w:style>
  <w:style w:type="character" w:customStyle="1" w:styleId="slug-vol">
    <w:name w:val="slug-vol"/>
    <w:rsid w:val="00DC43C2"/>
  </w:style>
  <w:style w:type="character" w:customStyle="1" w:styleId="slug-issue">
    <w:name w:val="slug-issue"/>
    <w:rsid w:val="00DC43C2"/>
  </w:style>
  <w:style w:type="character" w:customStyle="1" w:styleId="slug-pages">
    <w:name w:val="slug-pages"/>
    <w:rsid w:val="00DC43C2"/>
  </w:style>
  <w:style w:type="character" w:customStyle="1" w:styleId="DDIUnderline">
    <w:name w:val="DDI Underline"/>
    <w:qFormat/>
    <w:rsid w:val="00DC43C2"/>
    <w:rPr>
      <w:sz w:val="20"/>
      <w:u w:val="thick"/>
    </w:rPr>
  </w:style>
  <w:style w:type="character" w:customStyle="1" w:styleId="CardsChar1">
    <w:name w:val="Cards Char1"/>
    <w:locked/>
    <w:rsid w:val="00DC43C2"/>
    <w:rPr>
      <w:rFonts w:ascii="Times New Roman" w:eastAsia="Times New Roman" w:hAnsi="Times New Roman" w:cs="Times New Roman"/>
    </w:rPr>
  </w:style>
  <w:style w:type="character" w:customStyle="1" w:styleId="DocumentMapChar1">
    <w:name w:val="Document Map Char1"/>
    <w:basedOn w:val="DefaultParagraphFont"/>
    <w:uiPriority w:val="99"/>
    <w:rsid w:val="00DC43C2"/>
    <w:rPr>
      <w:rFonts w:ascii="Segoe UI" w:hAnsi="Segoe UI" w:cs="Segoe UI"/>
      <w:sz w:val="16"/>
      <w:szCs w:val="16"/>
    </w:rPr>
  </w:style>
  <w:style w:type="character" w:customStyle="1" w:styleId="CardTextChar0">
    <w:name w:val="Card Text Char"/>
    <w:locked/>
    <w:rsid w:val="00DC43C2"/>
    <w:rPr>
      <w:rFonts w:ascii="Georgia" w:hAnsi="Georgia"/>
      <w:sz w:val="18"/>
      <w:u w:val="single"/>
    </w:rPr>
  </w:style>
  <w:style w:type="character" w:customStyle="1" w:styleId="normaltextrun">
    <w:name w:val="normaltextrun"/>
    <w:basedOn w:val="DefaultParagraphFont"/>
    <w:rsid w:val="00DC43C2"/>
  </w:style>
  <w:style w:type="character" w:customStyle="1" w:styleId="eop">
    <w:name w:val="eop"/>
    <w:basedOn w:val="DefaultParagraphFont"/>
    <w:rsid w:val="00DC43C2"/>
  </w:style>
  <w:style w:type="character" w:customStyle="1" w:styleId="spellingerror">
    <w:name w:val="spellingerror"/>
    <w:basedOn w:val="DefaultParagraphFont"/>
    <w:rsid w:val="00DC43C2"/>
  </w:style>
  <w:style w:type="paragraph" w:customStyle="1" w:styleId="m-2839544472620372085msonospacing">
    <w:name w:val="m_-2839544472620372085msonospacing"/>
    <w:basedOn w:val="Normal"/>
    <w:uiPriority w:val="99"/>
    <w:rsid w:val="00DC43C2"/>
    <w:pPr>
      <w:spacing w:before="100" w:beforeAutospacing="1" w:after="100" w:afterAutospacing="1"/>
    </w:pPr>
  </w:style>
  <w:style w:type="paragraph" w:customStyle="1" w:styleId="franklin-light1">
    <w:name w:val="franklin-light1"/>
    <w:basedOn w:val="Normal"/>
    <w:uiPriority w:val="99"/>
    <w:rsid w:val="00DC43C2"/>
    <w:pPr>
      <w:spacing w:before="100" w:beforeAutospacing="1" w:after="100" w:afterAutospacing="1"/>
    </w:pPr>
  </w:style>
  <w:style w:type="character" w:customStyle="1" w:styleId="powa-tease">
    <w:name w:val="powa-tease"/>
    <w:basedOn w:val="DefaultParagraphFont"/>
    <w:rsid w:val="00DC43C2"/>
  </w:style>
  <w:style w:type="character" w:customStyle="1" w:styleId="powa-byline">
    <w:name w:val="powa-byline"/>
    <w:basedOn w:val="DefaultParagraphFont"/>
    <w:rsid w:val="00DC43C2"/>
  </w:style>
  <w:style w:type="character" w:customStyle="1" w:styleId="apple-style-span">
    <w:name w:val="apple-style-span"/>
    <w:basedOn w:val="DefaultParagraphFont"/>
    <w:rsid w:val="00DC43C2"/>
    <w:rPr>
      <w:rFonts w:cs="Times New Roman"/>
    </w:rPr>
  </w:style>
  <w:style w:type="paragraph" w:customStyle="1" w:styleId="noindent">
    <w:name w:val="noindent"/>
    <w:basedOn w:val="Normal"/>
    <w:uiPriority w:val="99"/>
    <w:qFormat/>
    <w:rsid w:val="00DC43C2"/>
    <w:pPr>
      <w:spacing w:before="100" w:beforeAutospacing="1" w:after="100" w:afterAutospacing="1"/>
    </w:pPr>
    <w:rPr>
      <w:rFonts w:eastAsia="Times New Roman"/>
    </w:rPr>
  </w:style>
  <w:style w:type="character" w:customStyle="1" w:styleId="st">
    <w:name w:val="st"/>
    <w:rsid w:val="00DC43C2"/>
  </w:style>
  <w:style w:type="character" w:customStyle="1" w:styleId="highlight2">
    <w:name w:val="highlight2"/>
    <w:basedOn w:val="DefaultParagraphFont"/>
    <w:rsid w:val="00DC43C2"/>
    <w:rPr>
      <w:rFonts w:ascii="Arial" w:hAnsi="Arial"/>
      <w:b/>
      <w:sz w:val="19"/>
      <w:u w:val="thick"/>
      <w:bdr w:val="none" w:sz="0" w:space="0" w:color="auto"/>
      <w:shd w:val="clear" w:color="auto" w:fill="auto"/>
    </w:rPr>
  </w:style>
  <w:style w:type="character" w:customStyle="1" w:styleId="Emphasis2">
    <w:name w:val="Emphasis2"/>
    <w:basedOn w:val="DefaultParagraphFont"/>
    <w:rsid w:val="00DC43C2"/>
    <w:rPr>
      <w:rFonts w:ascii="Franklin Gothic Heavy" w:hAnsi="Franklin Gothic Heavy" w:hint="default"/>
      <w:iCs/>
      <w:u w:val="single"/>
    </w:rPr>
  </w:style>
  <w:style w:type="character" w:customStyle="1" w:styleId="EmphasizeThis">
    <w:name w:val="EmphasizeThis"/>
    <w:rsid w:val="00DC43C2"/>
    <w:rPr>
      <w:rFonts w:ascii="Georgia" w:hAnsi="Georgia" w:hint="default"/>
      <w:b/>
      <w:bCs w:val="0"/>
      <w:iCs/>
      <w:sz w:val="24"/>
      <w:u w:val="thick"/>
    </w:rPr>
  </w:style>
  <w:style w:type="character" w:customStyle="1" w:styleId="Style3Char">
    <w:name w:val="Style3 Char"/>
    <w:link w:val="Style3"/>
    <w:rsid w:val="00DC43C2"/>
    <w:rPr>
      <w:rFonts w:ascii="Arial Narrow" w:hAnsi="Arial Narrow"/>
      <w:b/>
      <w:szCs w:val="24"/>
    </w:rPr>
  </w:style>
  <w:style w:type="character" w:styleId="CommentReference">
    <w:name w:val="annotation reference"/>
    <w:basedOn w:val="DefaultParagraphFont"/>
    <w:uiPriority w:val="99"/>
    <w:unhideWhenUsed/>
    <w:rsid w:val="00DC43C2"/>
    <w:rPr>
      <w:sz w:val="16"/>
      <w:szCs w:val="16"/>
    </w:rPr>
  </w:style>
  <w:style w:type="paragraph" w:styleId="CommentText">
    <w:name w:val="annotation text"/>
    <w:basedOn w:val="Normal"/>
    <w:link w:val="CommentTextChar"/>
    <w:uiPriority w:val="99"/>
    <w:unhideWhenUsed/>
    <w:rsid w:val="00DC43C2"/>
    <w:rPr>
      <w:sz w:val="20"/>
      <w:szCs w:val="20"/>
    </w:rPr>
  </w:style>
  <w:style w:type="character" w:customStyle="1" w:styleId="CommentTextChar">
    <w:name w:val="Comment Text Char"/>
    <w:basedOn w:val="DefaultParagraphFont"/>
    <w:link w:val="CommentText"/>
    <w:uiPriority w:val="99"/>
    <w:rsid w:val="00DC43C2"/>
    <w:rPr>
      <w:rFonts w:ascii="Calibri" w:hAnsi="Calibri"/>
      <w:sz w:val="20"/>
      <w:szCs w:val="20"/>
    </w:rPr>
  </w:style>
  <w:style w:type="character" w:customStyle="1" w:styleId="balancedheadline">
    <w:name w:val="balancedheadline"/>
    <w:basedOn w:val="DefaultParagraphFont"/>
    <w:rsid w:val="00DC43C2"/>
  </w:style>
  <w:style w:type="paragraph" w:customStyle="1" w:styleId="analytic0">
    <w:name w:val="analytic"/>
    <w:basedOn w:val="Analytic"/>
    <w:link w:val="analyticChar0"/>
    <w:autoRedefine/>
    <w:uiPriority w:val="4"/>
    <w:qFormat/>
    <w:rsid w:val="00DC43C2"/>
    <w:rPr>
      <w:i/>
      <w:color w:val="2D72B1"/>
    </w:rPr>
  </w:style>
  <w:style w:type="character" w:customStyle="1" w:styleId="analyticChar0">
    <w:name w:val="analytic Char"/>
    <w:basedOn w:val="DefaultParagraphFont"/>
    <w:link w:val="analytic0"/>
    <w:uiPriority w:val="4"/>
    <w:rsid w:val="00DC43C2"/>
    <w:rPr>
      <w:rFonts w:ascii="Calibri" w:hAnsi="Calibri"/>
      <w:i/>
      <w:color w:val="2D72B1"/>
    </w:rPr>
  </w:style>
  <w:style w:type="paragraph" w:customStyle="1" w:styleId="ColorfulList-Accent11">
    <w:name w:val="Colorful List - Accent 11"/>
    <w:basedOn w:val="Normal"/>
    <w:uiPriority w:val="34"/>
    <w:qFormat/>
    <w:rsid w:val="00DC43C2"/>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DC43C2"/>
    <w:rPr>
      <w:color w:val="605E5C"/>
      <w:shd w:val="clear" w:color="auto" w:fill="E1DFDD"/>
    </w:rPr>
  </w:style>
  <w:style w:type="character" w:customStyle="1" w:styleId="m-4339160018974791352style13ptbold">
    <w:name w:val="m_-4339160018974791352style13ptbold"/>
    <w:basedOn w:val="DefaultParagraphFont"/>
    <w:rsid w:val="00DC43C2"/>
  </w:style>
  <w:style w:type="character" w:customStyle="1" w:styleId="m-4339160018974791352styleunderline">
    <w:name w:val="m_-4339160018974791352styleunderline"/>
    <w:basedOn w:val="DefaultParagraphFont"/>
    <w:rsid w:val="00DC43C2"/>
  </w:style>
  <w:style w:type="character" w:customStyle="1" w:styleId="m8622195508348221850gmail-msohyperlink">
    <w:name w:val="m_8622195508348221850gmail-msohyperlink"/>
    <w:basedOn w:val="DefaultParagraphFont"/>
    <w:rsid w:val="00DC43C2"/>
  </w:style>
  <w:style w:type="character" w:customStyle="1" w:styleId="UnresolvedMention4">
    <w:name w:val="Unresolved Mention4"/>
    <w:basedOn w:val="DefaultParagraphFont"/>
    <w:uiPriority w:val="99"/>
    <w:semiHidden/>
    <w:unhideWhenUsed/>
    <w:rsid w:val="00DC43C2"/>
    <w:rPr>
      <w:color w:val="605E5C"/>
      <w:shd w:val="clear" w:color="auto" w:fill="E1DFDD"/>
    </w:rPr>
  </w:style>
  <w:style w:type="character" w:customStyle="1" w:styleId="longbio">
    <w:name w:val="long_bio"/>
    <w:basedOn w:val="DefaultParagraphFont"/>
    <w:rsid w:val="00DC43C2"/>
  </w:style>
  <w:style w:type="paragraph" w:customStyle="1" w:styleId="css-1ygdjhk">
    <w:name w:val="css-1ygdjhk"/>
    <w:basedOn w:val="Normal"/>
    <w:uiPriority w:val="99"/>
    <w:rsid w:val="00DC43C2"/>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DC43C2"/>
    <w:rPr>
      <w:color w:val="605E5C"/>
      <w:shd w:val="clear" w:color="auto" w:fill="E1DFDD"/>
    </w:rPr>
  </w:style>
  <w:style w:type="table" w:styleId="TableGrid">
    <w:name w:val="Table Grid"/>
    <w:basedOn w:val="TableNormal"/>
    <w:rsid w:val="00DC43C2"/>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DC43C2"/>
    <w:rPr>
      <w:color w:val="605E5C"/>
      <w:shd w:val="clear" w:color="auto" w:fill="E1DFDD"/>
    </w:rPr>
  </w:style>
  <w:style w:type="character" w:customStyle="1" w:styleId="UnresolvedMention7">
    <w:name w:val="Unresolved Mention7"/>
    <w:basedOn w:val="DefaultParagraphFont"/>
    <w:uiPriority w:val="99"/>
    <w:semiHidden/>
    <w:unhideWhenUsed/>
    <w:rsid w:val="00DC43C2"/>
    <w:rPr>
      <w:color w:val="605E5C"/>
      <w:shd w:val="clear" w:color="auto" w:fill="E1DFDD"/>
    </w:rPr>
  </w:style>
  <w:style w:type="character" w:customStyle="1" w:styleId="UnresolvedMention8">
    <w:name w:val="Unresolved Mention8"/>
    <w:basedOn w:val="DefaultParagraphFont"/>
    <w:uiPriority w:val="99"/>
    <w:semiHidden/>
    <w:unhideWhenUsed/>
    <w:rsid w:val="00DC43C2"/>
    <w:rPr>
      <w:color w:val="605E5C"/>
      <w:shd w:val="clear" w:color="auto" w:fill="E1DFDD"/>
    </w:rPr>
  </w:style>
  <w:style w:type="paragraph" w:customStyle="1" w:styleId="CardText2">
    <w:name w:val="Card Text 2"/>
    <w:basedOn w:val="Normal"/>
    <w:link w:val="CardText2Char"/>
    <w:qFormat/>
    <w:rsid w:val="00DC43C2"/>
    <w:rPr>
      <w:rFonts w:eastAsia="Calibri"/>
      <w:b/>
      <w:color w:val="000000"/>
      <w:u w:val="single"/>
      <w:lang w:val="x-none" w:eastAsia="x-none"/>
    </w:rPr>
  </w:style>
  <w:style w:type="character" w:customStyle="1" w:styleId="CardText2Char">
    <w:name w:val="Card Text 2 Char"/>
    <w:link w:val="CardText2"/>
    <w:rsid w:val="00DC43C2"/>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DC43C2"/>
  </w:style>
  <w:style w:type="character" w:customStyle="1" w:styleId="UnresolvedMention9">
    <w:name w:val="Unresolved Mention9"/>
    <w:basedOn w:val="DefaultParagraphFont"/>
    <w:uiPriority w:val="99"/>
    <w:semiHidden/>
    <w:unhideWhenUsed/>
    <w:rsid w:val="00DC43C2"/>
    <w:rPr>
      <w:color w:val="605E5C"/>
      <w:shd w:val="clear" w:color="auto" w:fill="E1DFDD"/>
    </w:rPr>
  </w:style>
  <w:style w:type="character" w:customStyle="1" w:styleId="UnresolvedMention100">
    <w:name w:val="Unresolved Mention100"/>
    <w:basedOn w:val="DefaultParagraphFont"/>
    <w:uiPriority w:val="99"/>
    <w:semiHidden/>
    <w:unhideWhenUsed/>
    <w:rsid w:val="00DC43C2"/>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DC43C2"/>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DC43C2"/>
    <w:rPr>
      <w:color w:val="605E5C"/>
      <w:shd w:val="clear" w:color="auto" w:fill="E1DFDD"/>
    </w:rPr>
  </w:style>
  <w:style w:type="paragraph" w:customStyle="1" w:styleId="flashline">
    <w:name w:val="flashline"/>
    <w:basedOn w:val="Normal"/>
    <w:uiPriority w:val="99"/>
    <w:rsid w:val="00DC43C2"/>
    <w:pPr>
      <w:spacing w:before="100" w:beforeAutospacing="1" w:after="100" w:afterAutospacing="1"/>
    </w:pPr>
    <w:rPr>
      <w:rFonts w:eastAsia="Times New Roman"/>
    </w:rPr>
  </w:style>
  <w:style w:type="paragraph" w:customStyle="1" w:styleId="lbexhangwithmargin">
    <w:name w:val="lbexhangwithmargin"/>
    <w:basedOn w:val="Normal"/>
    <w:uiPriority w:val="99"/>
    <w:rsid w:val="00DC43C2"/>
    <w:pPr>
      <w:spacing w:before="100" w:beforeAutospacing="1" w:after="100" w:afterAutospacing="1"/>
    </w:pPr>
    <w:rPr>
      <w:rFonts w:eastAsia="Times New Roman"/>
    </w:rPr>
  </w:style>
  <w:style w:type="character" w:customStyle="1" w:styleId="lbexsectionlevelolc">
    <w:name w:val="lbexsectionlevelolc"/>
    <w:basedOn w:val="DefaultParagraphFont"/>
    <w:rsid w:val="00DC43C2"/>
  </w:style>
  <w:style w:type="character" w:customStyle="1" w:styleId="lbexallcap">
    <w:name w:val="lbexallcap"/>
    <w:basedOn w:val="DefaultParagraphFont"/>
    <w:rsid w:val="00DC43C2"/>
  </w:style>
  <w:style w:type="paragraph" w:customStyle="1" w:styleId="lbexindent">
    <w:name w:val="lbexindent"/>
    <w:basedOn w:val="Normal"/>
    <w:uiPriority w:val="99"/>
    <w:rsid w:val="00DC43C2"/>
    <w:pPr>
      <w:spacing w:before="100" w:beforeAutospacing="1" w:after="100" w:afterAutospacing="1"/>
    </w:pPr>
    <w:rPr>
      <w:rFonts w:eastAsia="Times New Roman"/>
    </w:rPr>
  </w:style>
  <w:style w:type="paragraph" w:customStyle="1" w:styleId="lbexindentparagraph">
    <w:name w:val="lbexindentparagraph"/>
    <w:basedOn w:val="Normal"/>
    <w:uiPriority w:val="99"/>
    <w:rsid w:val="00DC43C2"/>
    <w:pPr>
      <w:spacing w:before="100" w:beforeAutospacing="1" w:after="100" w:afterAutospacing="1"/>
    </w:pPr>
    <w:rPr>
      <w:rFonts w:eastAsia="Times New Roman"/>
    </w:rPr>
  </w:style>
  <w:style w:type="paragraph" w:customStyle="1" w:styleId="zn-bodyparagraph">
    <w:name w:val="zn-body__paragraph"/>
    <w:basedOn w:val="Normal"/>
    <w:uiPriority w:val="99"/>
    <w:rsid w:val="00DC43C2"/>
    <w:pPr>
      <w:spacing w:before="100" w:beforeAutospacing="1" w:after="100" w:afterAutospacing="1"/>
    </w:pPr>
    <w:rPr>
      <w:rFonts w:eastAsia="Times New Roman"/>
    </w:rPr>
  </w:style>
  <w:style w:type="character" w:customStyle="1" w:styleId="c-messagebody">
    <w:name w:val="c-message__body"/>
    <w:basedOn w:val="DefaultParagraphFont"/>
    <w:rsid w:val="00DC43C2"/>
  </w:style>
  <w:style w:type="character" w:customStyle="1" w:styleId="m7735155540857680774gmail-style13ptbold">
    <w:name w:val="m_7735155540857680774gmail-style13ptbold"/>
    <w:basedOn w:val="DefaultParagraphFont"/>
    <w:rsid w:val="00DC43C2"/>
  </w:style>
  <w:style w:type="character" w:customStyle="1" w:styleId="style65">
    <w:name w:val="style65"/>
    <w:basedOn w:val="DefaultParagraphFont"/>
    <w:rsid w:val="00DC43C2"/>
  </w:style>
  <w:style w:type="character" w:customStyle="1" w:styleId="bodytext0">
    <w:name w:val="body_text"/>
    <w:basedOn w:val="DefaultParagraphFont"/>
    <w:rsid w:val="00DC43C2"/>
  </w:style>
  <w:style w:type="character" w:customStyle="1" w:styleId="bio">
    <w:name w:val="bio"/>
    <w:basedOn w:val="DefaultParagraphFont"/>
    <w:rsid w:val="00DC43C2"/>
  </w:style>
  <w:style w:type="character" w:customStyle="1" w:styleId="citesChar0">
    <w:name w:val="cites Char"/>
    <w:link w:val="cites0"/>
    <w:rsid w:val="00DC43C2"/>
    <w:rPr>
      <w:rFonts w:eastAsia="SimSun"/>
      <w:b/>
      <w:lang w:eastAsia="zh-CN"/>
    </w:rPr>
  </w:style>
  <w:style w:type="paragraph" w:customStyle="1" w:styleId="cites0">
    <w:name w:val="cites"/>
    <w:next w:val="Normal"/>
    <w:link w:val="citesChar0"/>
    <w:autoRedefine/>
    <w:qFormat/>
    <w:rsid w:val="00DC43C2"/>
    <w:pPr>
      <w:spacing w:after="0" w:line="240" w:lineRule="auto"/>
      <w:contextualSpacing/>
    </w:pPr>
    <w:rPr>
      <w:rFonts w:eastAsia="SimSun"/>
      <w:b/>
      <w:lang w:eastAsia="zh-CN"/>
    </w:rPr>
  </w:style>
  <w:style w:type="character" w:customStyle="1" w:styleId="5yl5">
    <w:name w:val="_5yl5"/>
    <w:basedOn w:val="DefaultParagraphFont"/>
    <w:rsid w:val="00DC43C2"/>
  </w:style>
  <w:style w:type="character" w:customStyle="1" w:styleId="text">
    <w:name w:val="text"/>
    <w:basedOn w:val="DefaultParagraphFont"/>
    <w:rsid w:val="00DC43C2"/>
  </w:style>
  <w:style w:type="paragraph" w:customStyle="1" w:styleId="generic-articlebody">
    <w:name w:val="generic-article__body"/>
    <w:basedOn w:val="Normal"/>
    <w:uiPriority w:val="99"/>
    <w:rsid w:val="00DC43C2"/>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DC43C2"/>
    <w:pPr>
      <w:spacing w:line="240" w:lineRule="auto"/>
    </w:pPr>
    <w:rPr>
      <w:b/>
      <w:bCs/>
    </w:rPr>
  </w:style>
  <w:style w:type="character" w:customStyle="1" w:styleId="CommentSubjectChar">
    <w:name w:val="Comment Subject Char"/>
    <w:basedOn w:val="CommentTextChar"/>
    <w:link w:val="CommentSubject"/>
    <w:rsid w:val="00DC43C2"/>
    <w:rPr>
      <w:rFonts w:ascii="Calibri" w:hAnsi="Calibri"/>
      <w:b/>
      <w:bCs/>
      <w:sz w:val="20"/>
      <w:szCs w:val="20"/>
    </w:rPr>
  </w:style>
  <w:style w:type="character" w:customStyle="1" w:styleId="UnresolvedMention12">
    <w:name w:val="Unresolved Mention12"/>
    <w:basedOn w:val="DefaultParagraphFont"/>
    <w:uiPriority w:val="99"/>
    <w:rsid w:val="00DC43C2"/>
    <w:rPr>
      <w:color w:val="605E5C"/>
      <w:shd w:val="clear" w:color="auto" w:fill="E1DFDD"/>
    </w:rPr>
  </w:style>
  <w:style w:type="paragraph" w:customStyle="1" w:styleId="CardNotUnderlined">
    <w:name w:val="Card Not Underlined"/>
    <w:basedOn w:val="Normal"/>
    <w:link w:val="CardNotUnderlinedChar1"/>
    <w:autoRedefine/>
    <w:qFormat/>
    <w:rsid w:val="00DC43C2"/>
    <w:rPr>
      <w:rFonts w:eastAsia="Times New Roman"/>
      <w:sz w:val="12"/>
      <w:szCs w:val="20"/>
    </w:rPr>
  </w:style>
  <w:style w:type="character" w:customStyle="1" w:styleId="UnresolvedMention13">
    <w:name w:val="Unresolved Mention13"/>
    <w:basedOn w:val="DefaultParagraphFont"/>
    <w:uiPriority w:val="99"/>
    <w:rsid w:val="00DC43C2"/>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C43C2"/>
    <w:rPr>
      <w:rFonts w:ascii="Calibri" w:eastAsia="Times New Roman" w:hAnsi="Calibri"/>
    </w:rPr>
  </w:style>
  <w:style w:type="character" w:customStyle="1" w:styleId="blast">
    <w:name w:val="blast"/>
    <w:basedOn w:val="DefaultParagraphFont"/>
    <w:rsid w:val="00DC43C2"/>
  </w:style>
  <w:style w:type="paragraph" w:customStyle="1" w:styleId="paragraph">
    <w:name w:val="paragraph"/>
    <w:basedOn w:val="Normal"/>
    <w:uiPriority w:val="99"/>
    <w:qFormat/>
    <w:rsid w:val="00DC43C2"/>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DC43C2"/>
  </w:style>
  <w:style w:type="character" w:customStyle="1" w:styleId="ata-controlscomplain-btn">
    <w:name w:val="ata-controls__complain-btn"/>
    <w:basedOn w:val="DefaultParagraphFont"/>
    <w:rsid w:val="00DC43C2"/>
  </w:style>
  <w:style w:type="character" w:customStyle="1" w:styleId="u-tcgraydarker">
    <w:name w:val="u-tcgraydarker"/>
    <w:basedOn w:val="DefaultParagraphFont"/>
    <w:rsid w:val="00DC43C2"/>
  </w:style>
  <w:style w:type="paragraph" w:customStyle="1" w:styleId="stcontent-block">
    <w:name w:val="st__content-block"/>
    <w:basedOn w:val="Normal"/>
    <w:rsid w:val="00DC43C2"/>
    <w:pPr>
      <w:spacing w:before="100" w:beforeAutospacing="1" w:after="100" w:afterAutospacing="1"/>
    </w:pPr>
  </w:style>
  <w:style w:type="character" w:customStyle="1" w:styleId="drop">
    <w:name w:val="drop"/>
    <w:basedOn w:val="DefaultParagraphFont"/>
    <w:rsid w:val="00DC43C2"/>
  </w:style>
  <w:style w:type="paragraph" w:customStyle="1" w:styleId="pullquote">
    <w:name w:val="pullquote"/>
    <w:basedOn w:val="Normal"/>
    <w:rsid w:val="00DC43C2"/>
    <w:pPr>
      <w:spacing w:before="100" w:beforeAutospacing="1" w:after="100" w:afterAutospacing="1"/>
    </w:pPr>
  </w:style>
  <w:style w:type="paragraph" w:customStyle="1" w:styleId="TableParagraph">
    <w:name w:val="Table Paragraph"/>
    <w:basedOn w:val="Normal"/>
    <w:uiPriority w:val="1"/>
    <w:qFormat/>
    <w:rsid w:val="00DC43C2"/>
    <w:pPr>
      <w:widowControl w:val="0"/>
      <w:autoSpaceDE w:val="0"/>
      <w:autoSpaceDN w:val="0"/>
      <w:adjustRightInd w:val="0"/>
    </w:pPr>
    <w:rPr>
      <w:rFonts w:eastAsiaTheme="minorEastAsia"/>
    </w:rPr>
  </w:style>
  <w:style w:type="paragraph" w:customStyle="1" w:styleId="p">
    <w:name w:val="p"/>
    <w:basedOn w:val="Normal"/>
    <w:qFormat/>
    <w:rsid w:val="00DC43C2"/>
    <w:pPr>
      <w:spacing w:before="100" w:beforeAutospacing="1" w:after="100" w:afterAutospacing="1"/>
    </w:pPr>
  </w:style>
  <w:style w:type="character" w:customStyle="1" w:styleId="figpopup-sensitive-area">
    <w:name w:val="figpopup-sensitive-area"/>
    <w:basedOn w:val="DefaultParagraphFont"/>
    <w:rsid w:val="00DC43C2"/>
  </w:style>
  <w:style w:type="paragraph" w:customStyle="1" w:styleId="css-qckjh9">
    <w:name w:val="css-qckjh9"/>
    <w:basedOn w:val="Normal"/>
    <w:rsid w:val="00DC43C2"/>
    <w:pPr>
      <w:spacing w:before="100" w:beforeAutospacing="1" w:after="100" w:afterAutospacing="1" w:line="240" w:lineRule="auto"/>
    </w:pPr>
    <w:rPr>
      <w:rFonts w:eastAsia="Times New Roman"/>
      <w:sz w:val="24"/>
    </w:rPr>
  </w:style>
  <w:style w:type="paragraph" w:customStyle="1" w:styleId="css-158dogj">
    <w:name w:val="css-158dogj"/>
    <w:basedOn w:val="Normal"/>
    <w:rsid w:val="00DC43C2"/>
    <w:pPr>
      <w:spacing w:before="100" w:beforeAutospacing="1" w:after="100" w:afterAutospacing="1" w:line="240" w:lineRule="auto"/>
    </w:pPr>
    <w:rPr>
      <w:rFonts w:eastAsia="Times New Roman"/>
      <w:sz w:val="24"/>
    </w:rPr>
  </w:style>
  <w:style w:type="character" w:customStyle="1" w:styleId="num">
    <w:name w:val="num"/>
    <w:basedOn w:val="DefaultParagraphFont"/>
    <w:rsid w:val="00DC43C2"/>
  </w:style>
  <w:style w:type="character" w:customStyle="1" w:styleId="letter">
    <w:name w:val="letter"/>
    <w:basedOn w:val="DefaultParagraphFont"/>
    <w:rsid w:val="00DC43C2"/>
  </w:style>
  <w:style w:type="character" w:customStyle="1" w:styleId="dttext">
    <w:name w:val="dttext"/>
    <w:basedOn w:val="DefaultParagraphFont"/>
    <w:rsid w:val="00DC43C2"/>
  </w:style>
  <w:style w:type="character" w:customStyle="1" w:styleId="sdsense">
    <w:name w:val="sdsense"/>
    <w:basedOn w:val="DefaultParagraphFont"/>
    <w:rsid w:val="00DC43C2"/>
  </w:style>
  <w:style w:type="character" w:customStyle="1" w:styleId="sd">
    <w:name w:val="sd"/>
    <w:basedOn w:val="DefaultParagraphFont"/>
    <w:rsid w:val="00DC43C2"/>
  </w:style>
  <w:style w:type="paragraph" w:customStyle="1" w:styleId="flfc">
    <w:name w:val="flfc"/>
    <w:basedOn w:val="Normal"/>
    <w:uiPriority w:val="99"/>
    <w:rsid w:val="00DC43C2"/>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DC43C2"/>
  </w:style>
  <w:style w:type="paragraph" w:customStyle="1" w:styleId="story-body-text">
    <w:name w:val="story-body-text"/>
    <w:basedOn w:val="Normal"/>
    <w:uiPriority w:val="99"/>
    <w:qFormat/>
    <w:rsid w:val="00DC43C2"/>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DC43C2"/>
  </w:style>
  <w:style w:type="paragraph" w:customStyle="1" w:styleId="CardText1">
    <w:name w:val="Card Text 1"/>
    <w:link w:val="CardText1Char"/>
    <w:qFormat/>
    <w:rsid w:val="00DC43C2"/>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DC43C2"/>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DC43C2"/>
  </w:style>
  <w:style w:type="paragraph" w:customStyle="1" w:styleId="Analytic2">
    <w:name w:val="Analytic2"/>
    <w:basedOn w:val="Heading4"/>
    <w:link w:val="Analytic2Char"/>
    <w:uiPriority w:val="4"/>
    <w:rsid w:val="00DC43C2"/>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DC43C2"/>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DC43C2"/>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DC43C2"/>
  </w:style>
  <w:style w:type="character" w:customStyle="1" w:styleId="AnalyticsPipChar">
    <w:name w:val="AnalyticsPip Char"/>
    <w:basedOn w:val="DefaultParagraphFont"/>
    <w:link w:val="AnalyticsPip"/>
    <w:uiPriority w:val="4"/>
    <w:rsid w:val="00DC43C2"/>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DC43C2"/>
  </w:style>
  <w:style w:type="character" w:customStyle="1" w:styleId="AnalyticsGBNChar">
    <w:name w:val="AnalyticsGBN Char"/>
    <w:basedOn w:val="DefaultParagraphFont"/>
    <w:link w:val="AnalyticsGBN"/>
    <w:uiPriority w:val="4"/>
    <w:rsid w:val="00DC43C2"/>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DC43C2"/>
    <w:pPr>
      <w:spacing w:after="0" w:line="240" w:lineRule="auto"/>
    </w:pPr>
    <w:rPr>
      <w:i/>
      <w:iCs/>
      <w:color w:val="000000" w:themeColor="text1"/>
    </w:rPr>
  </w:style>
  <w:style w:type="character" w:customStyle="1" w:styleId="QuoteChar">
    <w:name w:val="Quote Char"/>
    <w:basedOn w:val="DefaultParagraphFont"/>
    <w:link w:val="Quote"/>
    <w:uiPriority w:val="29"/>
    <w:rsid w:val="00DC43C2"/>
    <w:rPr>
      <w:rFonts w:ascii="Calibri" w:hAnsi="Calibri"/>
      <w:i/>
      <w:iCs/>
      <w:color w:val="000000" w:themeColor="text1"/>
    </w:rPr>
  </w:style>
  <w:style w:type="paragraph" w:styleId="TOCHeading">
    <w:name w:val="TOC Heading"/>
    <w:basedOn w:val="Heading1"/>
    <w:next w:val="Normal"/>
    <w:uiPriority w:val="39"/>
    <w:unhideWhenUsed/>
    <w:qFormat/>
    <w:rsid w:val="00DC43C2"/>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DC43C2"/>
  </w:style>
  <w:style w:type="character" w:customStyle="1" w:styleId="ref-overlay">
    <w:name w:val="ref-overlay"/>
    <w:basedOn w:val="DefaultParagraphFont"/>
    <w:rsid w:val="00DC43C2"/>
  </w:style>
  <w:style w:type="character" w:customStyle="1" w:styleId="ref-fn-p">
    <w:name w:val="ref-fn-p"/>
    <w:basedOn w:val="DefaultParagraphFont"/>
    <w:rsid w:val="00DC43C2"/>
  </w:style>
  <w:style w:type="character" w:customStyle="1" w:styleId="opinion-articlebody">
    <w:name w:val="opinion-article__body"/>
    <w:basedOn w:val="DefaultParagraphFont"/>
    <w:rsid w:val="00DC43C2"/>
  </w:style>
  <w:style w:type="paragraph" w:customStyle="1" w:styleId="opinion-articlebody1">
    <w:name w:val="opinion-article__body1"/>
    <w:basedOn w:val="Normal"/>
    <w:rsid w:val="00DC43C2"/>
    <w:pPr>
      <w:spacing w:before="100" w:beforeAutospacing="1" w:after="100" w:afterAutospacing="1" w:line="240" w:lineRule="auto"/>
    </w:pPr>
    <w:rPr>
      <w:rFonts w:eastAsia="Times New Roman"/>
      <w:sz w:val="24"/>
    </w:rPr>
  </w:style>
  <w:style w:type="paragraph" w:customStyle="1" w:styleId="para">
    <w:name w:val="para"/>
    <w:basedOn w:val="Normal"/>
    <w:qFormat/>
    <w:rsid w:val="00DC43C2"/>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DC43C2"/>
  </w:style>
  <w:style w:type="character" w:customStyle="1" w:styleId="journaltitle">
    <w:name w:val="journaltitle"/>
    <w:basedOn w:val="DefaultParagraphFont"/>
    <w:rsid w:val="00DC43C2"/>
  </w:style>
  <w:style w:type="character" w:customStyle="1" w:styleId="hit">
    <w:name w:val="hit"/>
    <w:basedOn w:val="DefaultParagraphFont"/>
    <w:rsid w:val="00DC43C2"/>
  </w:style>
  <w:style w:type="paragraph" w:customStyle="1" w:styleId="wp-caption-text">
    <w:name w:val="wp-caption-text"/>
    <w:basedOn w:val="Normal"/>
    <w:qFormat/>
    <w:rsid w:val="00DC43C2"/>
    <w:pPr>
      <w:spacing w:before="100" w:beforeAutospacing="1" w:after="100" w:afterAutospacing="1" w:line="240" w:lineRule="auto"/>
    </w:pPr>
    <w:rPr>
      <w:rFonts w:eastAsia="Times New Roman"/>
      <w:sz w:val="24"/>
    </w:rPr>
  </w:style>
  <w:style w:type="paragraph" w:customStyle="1" w:styleId="css-utmy9y">
    <w:name w:val="css-utmy9y"/>
    <w:basedOn w:val="Normal"/>
    <w:rsid w:val="00DC43C2"/>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DC43C2"/>
    <w:rPr>
      <w:sz w:val="20"/>
      <w:u w:val="single"/>
    </w:rPr>
  </w:style>
  <w:style w:type="character" w:customStyle="1" w:styleId="Style11ptBoldUnderlineBorderSinglesolidlineAuto">
    <w:name w:val="Style 11 pt Bold Underline Border: : (Single solid line Auto  ..."/>
    <w:basedOn w:val="DefaultParagraphFont"/>
    <w:rsid w:val="00DC43C2"/>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DC43C2"/>
  </w:style>
  <w:style w:type="paragraph" w:customStyle="1" w:styleId="Small">
    <w:name w:val="Small"/>
    <w:basedOn w:val="Normal"/>
    <w:next w:val="Normal"/>
    <w:uiPriority w:val="99"/>
    <w:qFormat/>
    <w:rsid w:val="00DC43C2"/>
    <w:pPr>
      <w:jc w:val="both"/>
    </w:pPr>
    <w:rPr>
      <w:rFonts w:ascii="Arial" w:eastAsia="Calibri" w:hAnsi="Arial" w:cs="Arial"/>
    </w:rPr>
  </w:style>
  <w:style w:type="character" w:customStyle="1" w:styleId="Footnote">
    <w:name w:val="Footnote_"/>
    <w:basedOn w:val="DefaultParagraphFont"/>
    <w:link w:val="Footnote0"/>
    <w:rsid w:val="00DC43C2"/>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DC43C2"/>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DC43C2"/>
    <w:rPr>
      <w:rFonts w:ascii="Arial Narrow" w:hAnsi="Arial Narrow"/>
      <w:b/>
      <w:color w:val="000000"/>
      <w:sz w:val="26"/>
    </w:rPr>
  </w:style>
  <w:style w:type="paragraph" w:customStyle="1" w:styleId="CardTagandCite">
    <w:name w:val="Card Tag and Cite"/>
    <w:basedOn w:val="Normal"/>
    <w:next w:val="Normal"/>
    <w:link w:val="CardTagandCiteChar"/>
    <w:qFormat/>
    <w:rsid w:val="00DC43C2"/>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DC43C2"/>
    <w:rPr>
      <w:b/>
      <w:bCs/>
    </w:rPr>
  </w:style>
  <w:style w:type="paragraph" w:customStyle="1" w:styleId="Cite2">
    <w:name w:val="Cite 2"/>
    <w:basedOn w:val="Normal"/>
    <w:qFormat/>
    <w:rsid w:val="00DC43C2"/>
    <w:pPr>
      <w:spacing w:after="0" w:line="240" w:lineRule="auto"/>
    </w:pPr>
    <w:rPr>
      <w:rFonts w:ascii="Arial" w:eastAsia="Calibri" w:hAnsi="Arial" w:cs="Arial"/>
      <w:b/>
      <w:sz w:val="24"/>
      <w:u w:val="single"/>
    </w:rPr>
  </w:style>
  <w:style w:type="character" w:customStyle="1" w:styleId="aqj">
    <w:name w:val="aqj"/>
    <w:basedOn w:val="DefaultParagraphFont"/>
    <w:rsid w:val="00DC43C2"/>
  </w:style>
  <w:style w:type="paragraph" w:customStyle="1" w:styleId="StyleJustified">
    <w:name w:val="Style Justified"/>
    <w:basedOn w:val="Normal"/>
    <w:qFormat/>
    <w:rsid w:val="00DC43C2"/>
    <w:pPr>
      <w:spacing w:after="0" w:line="240" w:lineRule="auto"/>
    </w:pPr>
    <w:rPr>
      <w:rFonts w:eastAsia="Times New Roman"/>
      <w:szCs w:val="20"/>
    </w:rPr>
  </w:style>
  <w:style w:type="paragraph" w:customStyle="1" w:styleId="AuthorDate">
    <w:name w:val="AuthorDate"/>
    <w:next w:val="Normal"/>
    <w:link w:val="AuthorDateChar"/>
    <w:qFormat/>
    <w:rsid w:val="00DC43C2"/>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DC43C2"/>
    <w:rPr>
      <w:rFonts w:ascii="Times New Roman" w:eastAsia="Calibri" w:hAnsi="Times New Roman" w:cs="Times New Roman"/>
      <w:b/>
      <w:sz w:val="24"/>
      <w:szCs w:val="20"/>
      <w:u w:val="single"/>
    </w:rPr>
  </w:style>
  <w:style w:type="character" w:customStyle="1" w:styleId="maintext">
    <w:name w:val="maintext"/>
    <w:basedOn w:val="DefaultParagraphFont"/>
    <w:rsid w:val="00DC43C2"/>
  </w:style>
  <w:style w:type="paragraph" w:customStyle="1" w:styleId="Stylecardtext8pt">
    <w:name w:val="Style card text + 8 pt"/>
    <w:basedOn w:val="Normal"/>
    <w:qFormat/>
    <w:rsid w:val="00DC43C2"/>
    <w:pPr>
      <w:spacing w:after="0" w:line="240" w:lineRule="auto"/>
      <w:ind w:right="288"/>
    </w:pPr>
  </w:style>
  <w:style w:type="character" w:customStyle="1" w:styleId="NotBold10Final">
    <w:name w:val="NotBold10Final"/>
    <w:uiPriority w:val="1"/>
    <w:qFormat/>
    <w:rsid w:val="00DC43C2"/>
    <w:rPr>
      <w:rFonts w:ascii="Times New Roman" w:hAnsi="Times New Roman"/>
      <w:b w:val="0"/>
      <w:i w:val="0"/>
      <w:sz w:val="20"/>
    </w:rPr>
  </w:style>
  <w:style w:type="character" w:customStyle="1" w:styleId="Bold12">
    <w:name w:val="Bold12"/>
    <w:uiPriority w:val="1"/>
    <w:qFormat/>
    <w:rsid w:val="00DC43C2"/>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DC43C2"/>
    <w:pPr>
      <w:spacing w:after="0" w:line="240" w:lineRule="auto"/>
      <w:ind w:left="288" w:right="288"/>
    </w:pPr>
    <w:rPr>
      <w:rFonts w:eastAsia="Times New Roman"/>
      <w:sz w:val="20"/>
      <w:szCs w:val="20"/>
    </w:rPr>
  </w:style>
  <w:style w:type="character" w:customStyle="1" w:styleId="CardtextChar1">
    <w:name w:val="Card text Char"/>
    <w:link w:val="Cardtext0"/>
    <w:locked/>
    <w:rsid w:val="00DC43C2"/>
    <w:rPr>
      <w:rFonts w:ascii="Arial Narrow" w:hAnsi="Arial Narrow"/>
      <w:u w:val="single"/>
    </w:rPr>
  </w:style>
  <w:style w:type="paragraph" w:customStyle="1" w:styleId="Cardtext0">
    <w:name w:val="Card text"/>
    <w:link w:val="CardtextChar1"/>
    <w:qFormat/>
    <w:rsid w:val="00DC43C2"/>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DC43C2"/>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DC43C2"/>
    <w:rPr>
      <w:rFonts w:ascii="Calibri" w:eastAsia="Times New Roman" w:hAnsi="Calibri"/>
      <w:sz w:val="24"/>
      <w:lang w:val="x-none" w:eastAsia="ar-SA"/>
    </w:rPr>
  </w:style>
  <w:style w:type="paragraph" w:customStyle="1" w:styleId="Default">
    <w:name w:val="Default"/>
    <w:qFormat/>
    <w:rsid w:val="00DC43C2"/>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DC43C2"/>
    <w:pPr>
      <w:spacing w:after="0" w:line="240" w:lineRule="auto"/>
    </w:pPr>
    <w:rPr>
      <w:rFonts w:eastAsia="Calibri"/>
    </w:rPr>
  </w:style>
  <w:style w:type="paragraph" w:customStyle="1" w:styleId="newpage">
    <w:name w:val="new page"/>
    <w:basedOn w:val="Heading4"/>
    <w:rsid w:val="00DC43C2"/>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DC43C2"/>
    <w:pPr>
      <w:spacing w:after="0" w:line="240" w:lineRule="auto"/>
    </w:pPr>
    <w:rPr>
      <w:rFonts w:eastAsia="Times"/>
      <w:sz w:val="18"/>
      <w:szCs w:val="20"/>
    </w:rPr>
  </w:style>
  <w:style w:type="character" w:customStyle="1" w:styleId="textexposedshow">
    <w:name w:val="text_exposed_show"/>
    <w:basedOn w:val="DefaultParagraphFont"/>
    <w:rsid w:val="00DC43C2"/>
  </w:style>
  <w:style w:type="paragraph" w:customStyle="1" w:styleId="Heading">
    <w:name w:val="Heading"/>
    <w:basedOn w:val="Normal"/>
    <w:next w:val="BodyText"/>
    <w:rsid w:val="00DC43C2"/>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DC43C2"/>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DC43C2"/>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DC43C2"/>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DC43C2"/>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DC43C2"/>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DC43C2"/>
    <w:rPr>
      <w:rFonts w:ascii="Arial" w:hAnsi="Arial"/>
      <w:b/>
      <w:sz w:val="24"/>
    </w:rPr>
  </w:style>
  <w:style w:type="character" w:customStyle="1" w:styleId="Style11ptBlackUnderline">
    <w:name w:val="Style 11 pt Black Underline"/>
    <w:rsid w:val="00DC43C2"/>
    <w:rPr>
      <w:color w:val="000000"/>
      <w:sz w:val="20"/>
      <w:u w:val="single"/>
    </w:rPr>
  </w:style>
  <w:style w:type="character" w:customStyle="1" w:styleId="Style11ptBlack">
    <w:name w:val="Style 11 pt Black"/>
    <w:rsid w:val="00DC43C2"/>
    <w:rPr>
      <w:color w:val="000000"/>
      <w:sz w:val="20"/>
    </w:rPr>
  </w:style>
  <w:style w:type="paragraph" w:customStyle="1" w:styleId="CardsHighlighted">
    <w:name w:val="Cards Highlighted"/>
    <w:basedOn w:val="Normal"/>
    <w:link w:val="CardsHighlightedChar"/>
    <w:autoRedefine/>
    <w:qFormat/>
    <w:rsid w:val="00DC43C2"/>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DC43C2"/>
    <w:rPr>
      <w:rFonts w:ascii="Calibri" w:eastAsia="Calibri" w:hAnsi="Calibri"/>
      <w:sz w:val="24"/>
      <w:u w:val="single"/>
      <w:shd w:val="clear" w:color="auto" w:fill="00FFFF"/>
    </w:rPr>
  </w:style>
  <w:style w:type="character" w:customStyle="1" w:styleId="CitesChar">
    <w:name w:val="Cites Char"/>
    <w:basedOn w:val="DefaultParagraphFont"/>
    <w:link w:val="Cites"/>
    <w:rsid w:val="00DC43C2"/>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DC43C2"/>
    <w:pPr>
      <w:spacing w:after="0" w:line="240" w:lineRule="auto"/>
    </w:pPr>
    <w:rPr>
      <w:b/>
      <w:color w:val="C00000"/>
    </w:rPr>
  </w:style>
  <w:style w:type="character" w:customStyle="1" w:styleId="analyticsChar0">
    <w:name w:val="analytics Char"/>
    <w:basedOn w:val="DefaultParagraphFont"/>
    <w:link w:val="analytics0"/>
    <w:uiPriority w:val="4"/>
    <w:rsid w:val="00DC43C2"/>
    <w:rPr>
      <w:rFonts w:ascii="Calibri" w:hAnsi="Calibri"/>
      <w:b/>
      <w:color w:val="C00000"/>
    </w:rPr>
  </w:style>
  <w:style w:type="character" w:customStyle="1" w:styleId="swauthor">
    <w:name w:val="sw_author"/>
    <w:rsid w:val="00DC43C2"/>
  </w:style>
  <w:style w:type="character" w:customStyle="1" w:styleId="Mention1">
    <w:name w:val="Mention1"/>
    <w:basedOn w:val="DefaultParagraphFont"/>
    <w:uiPriority w:val="99"/>
    <w:semiHidden/>
    <w:unhideWhenUsed/>
    <w:rsid w:val="00DC43C2"/>
    <w:rPr>
      <w:color w:val="2B579A"/>
      <w:shd w:val="clear" w:color="auto" w:fill="E6E6E6"/>
    </w:rPr>
  </w:style>
  <w:style w:type="paragraph" w:customStyle="1" w:styleId="citenon-bold">
    <w:name w:val="cite non-bold"/>
    <w:basedOn w:val="Normal"/>
    <w:link w:val="citenon-boldChar"/>
    <w:qFormat/>
    <w:rsid w:val="00DC43C2"/>
    <w:pPr>
      <w:spacing w:after="0" w:line="240" w:lineRule="auto"/>
    </w:pPr>
    <w:rPr>
      <w:rFonts w:eastAsia="Calibri"/>
      <w:sz w:val="20"/>
      <w:szCs w:val="20"/>
      <w:lang w:val="x-none" w:eastAsia="x-none"/>
    </w:rPr>
  </w:style>
  <w:style w:type="character" w:customStyle="1" w:styleId="citenon-boldChar">
    <w:name w:val="cite non-bold Char"/>
    <w:link w:val="citenon-bold"/>
    <w:rsid w:val="00DC43C2"/>
    <w:rPr>
      <w:rFonts w:ascii="Calibri" w:eastAsia="Calibri" w:hAnsi="Calibri"/>
      <w:sz w:val="20"/>
      <w:szCs w:val="20"/>
      <w:lang w:val="x-none" w:eastAsia="x-none"/>
    </w:rPr>
  </w:style>
  <w:style w:type="paragraph" w:customStyle="1" w:styleId="HotRoute">
    <w:name w:val="Hot Route!"/>
    <w:basedOn w:val="Normal"/>
    <w:link w:val="HotRouteChar"/>
    <w:qFormat/>
    <w:rsid w:val="00DC43C2"/>
    <w:pPr>
      <w:spacing w:after="0" w:line="240" w:lineRule="auto"/>
      <w:ind w:left="144"/>
    </w:pPr>
    <w:rPr>
      <w:rFonts w:eastAsia="Calibri"/>
      <w:color w:val="000000"/>
    </w:rPr>
  </w:style>
  <w:style w:type="character" w:customStyle="1" w:styleId="HotRouteChar">
    <w:name w:val="Hot Route! Char"/>
    <w:link w:val="HotRoute"/>
    <w:rsid w:val="00DC43C2"/>
    <w:rPr>
      <w:rFonts w:ascii="Calibri" w:eastAsia="Calibri" w:hAnsi="Calibri"/>
      <w:color w:val="000000"/>
    </w:rPr>
  </w:style>
  <w:style w:type="paragraph" w:customStyle="1" w:styleId="CardIndented">
    <w:name w:val="Card (Indented)"/>
    <w:basedOn w:val="Normal"/>
    <w:link w:val="CardIndentedChar"/>
    <w:qFormat/>
    <w:rsid w:val="00DC43C2"/>
    <w:pPr>
      <w:spacing w:after="0" w:line="240" w:lineRule="auto"/>
      <w:ind w:left="288"/>
    </w:pPr>
  </w:style>
  <w:style w:type="paragraph" w:customStyle="1" w:styleId="PhoTag">
    <w:name w:val="PhoTag"/>
    <w:basedOn w:val="Normal"/>
    <w:next w:val="Normal"/>
    <w:autoRedefine/>
    <w:qFormat/>
    <w:rsid w:val="00DC43C2"/>
    <w:pPr>
      <w:spacing w:after="0" w:line="240" w:lineRule="auto"/>
    </w:pPr>
    <w:rPr>
      <w:b/>
    </w:rPr>
  </w:style>
  <w:style w:type="character" w:customStyle="1" w:styleId="BoldUnderlineChar0">
    <w:name w:val="BoldUnderline Char"/>
    <w:uiPriority w:val="99"/>
    <w:rsid w:val="00DC43C2"/>
    <w:rPr>
      <w:rFonts w:ascii="Times New Roman" w:eastAsia="Times New Roman" w:hAnsi="Times New Roman" w:cs="Times New Roman"/>
      <w:b/>
      <w:sz w:val="20"/>
      <w:u w:val="single"/>
    </w:rPr>
  </w:style>
  <w:style w:type="character" w:customStyle="1" w:styleId="wikiexternallink">
    <w:name w:val="wikiexternallink"/>
    <w:basedOn w:val="DefaultParagraphFont"/>
    <w:rsid w:val="00DC43C2"/>
  </w:style>
  <w:style w:type="character" w:customStyle="1" w:styleId="wikigeneratedlinkcontent">
    <w:name w:val="wikigeneratedlinkcontent"/>
    <w:basedOn w:val="DefaultParagraphFont"/>
    <w:rsid w:val="00DC43C2"/>
  </w:style>
  <w:style w:type="character" w:customStyle="1" w:styleId="boldunderlineChar1">
    <w:name w:val="bold underline Char"/>
    <w:basedOn w:val="DefaultParagraphFont"/>
    <w:rsid w:val="00DC43C2"/>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DC43C2"/>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DC43C2"/>
    <w:pPr>
      <w:spacing w:after="0" w:line="240" w:lineRule="auto"/>
      <w:jc w:val="both"/>
    </w:pPr>
    <w:rPr>
      <w:rFonts w:eastAsia="Calibri"/>
      <w:sz w:val="20"/>
      <w:szCs w:val="26"/>
    </w:rPr>
  </w:style>
  <w:style w:type="character" w:customStyle="1" w:styleId="Author">
    <w:name w:val="Author"/>
    <w:aliases w:val="Style Date"/>
    <w:basedOn w:val="DefaultParagraphFont"/>
    <w:qFormat/>
    <w:rsid w:val="00DC43C2"/>
    <w:rPr>
      <w:sz w:val="24"/>
    </w:rPr>
  </w:style>
  <w:style w:type="character" w:customStyle="1" w:styleId="box">
    <w:name w:val="box"/>
    <w:basedOn w:val="DefaultParagraphFont"/>
    <w:rsid w:val="00DC43C2"/>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DC43C2"/>
    <w:pPr>
      <w:spacing w:after="0" w:line="240" w:lineRule="auto"/>
    </w:pPr>
    <w:rPr>
      <w:rFonts w:eastAsia="Times New Roman"/>
      <w:szCs w:val="20"/>
    </w:rPr>
  </w:style>
  <w:style w:type="character" w:customStyle="1" w:styleId="ReallySmallChar">
    <w:name w:val="Really Small Char"/>
    <w:basedOn w:val="DefaultParagraphFont"/>
    <w:link w:val="ReallySmall"/>
    <w:rsid w:val="00DC43C2"/>
    <w:rPr>
      <w:rFonts w:ascii="Calibri" w:eastAsia="Times New Roman" w:hAnsi="Calibri"/>
      <w:szCs w:val="20"/>
    </w:rPr>
  </w:style>
  <w:style w:type="paragraph" w:customStyle="1" w:styleId="PageHeaderLine1">
    <w:name w:val="PageHeaderLine1"/>
    <w:basedOn w:val="Normal"/>
    <w:qFormat/>
    <w:rsid w:val="00DC43C2"/>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DC43C2"/>
    <w:pPr>
      <w:tabs>
        <w:tab w:val="right" w:pos="10800"/>
      </w:tabs>
      <w:spacing w:after="0" w:line="480" w:lineRule="auto"/>
    </w:pPr>
    <w:rPr>
      <w:b/>
    </w:rPr>
  </w:style>
  <w:style w:type="paragraph" w:styleId="TOC4">
    <w:name w:val="toc 4"/>
    <w:basedOn w:val="Normal"/>
    <w:next w:val="Normal"/>
    <w:autoRedefine/>
    <w:unhideWhenUsed/>
    <w:rsid w:val="00DC43C2"/>
    <w:pPr>
      <w:spacing w:before="240" w:after="0" w:line="240" w:lineRule="auto"/>
    </w:pPr>
    <w:rPr>
      <w:b/>
      <w:u w:val="single"/>
    </w:rPr>
  </w:style>
  <w:style w:type="paragraph" w:customStyle="1" w:styleId="BlockTitle2">
    <w:name w:val="Block Title2"/>
    <w:basedOn w:val="Normal"/>
    <w:next w:val="Normal"/>
    <w:link w:val="BlockTitle2Char"/>
    <w:qFormat/>
    <w:rsid w:val="00DC43C2"/>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DC43C2"/>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DC43C2"/>
    <w:pPr>
      <w:spacing w:after="0" w:line="240" w:lineRule="auto"/>
      <w:ind w:left="200"/>
    </w:pPr>
    <w:rPr>
      <w:rFonts w:eastAsia="Calibri"/>
      <w:color w:val="000000"/>
    </w:rPr>
  </w:style>
  <w:style w:type="paragraph" w:styleId="TOC3">
    <w:name w:val="toc 3"/>
    <w:basedOn w:val="Normal"/>
    <w:next w:val="Normal"/>
    <w:autoRedefine/>
    <w:rsid w:val="00DC43C2"/>
    <w:pPr>
      <w:spacing w:after="0" w:line="240" w:lineRule="auto"/>
      <w:ind w:left="400"/>
    </w:pPr>
    <w:rPr>
      <w:rFonts w:eastAsia="Calibri"/>
      <w:color w:val="000000"/>
    </w:rPr>
  </w:style>
  <w:style w:type="paragraph" w:styleId="TOC5">
    <w:name w:val="toc 5"/>
    <w:basedOn w:val="Normal"/>
    <w:next w:val="Normal"/>
    <w:autoRedefine/>
    <w:rsid w:val="00DC43C2"/>
    <w:pPr>
      <w:spacing w:after="0" w:line="240" w:lineRule="auto"/>
      <w:ind w:left="800"/>
    </w:pPr>
    <w:rPr>
      <w:rFonts w:eastAsia="Calibri"/>
      <w:color w:val="000000"/>
    </w:rPr>
  </w:style>
  <w:style w:type="paragraph" w:styleId="TOC6">
    <w:name w:val="toc 6"/>
    <w:basedOn w:val="Normal"/>
    <w:next w:val="Normal"/>
    <w:autoRedefine/>
    <w:rsid w:val="00DC43C2"/>
    <w:pPr>
      <w:spacing w:after="0" w:line="240" w:lineRule="auto"/>
      <w:ind w:left="1000"/>
    </w:pPr>
    <w:rPr>
      <w:rFonts w:eastAsia="Calibri"/>
      <w:color w:val="000000"/>
    </w:rPr>
  </w:style>
  <w:style w:type="paragraph" w:styleId="TOC7">
    <w:name w:val="toc 7"/>
    <w:basedOn w:val="Normal"/>
    <w:next w:val="Normal"/>
    <w:autoRedefine/>
    <w:rsid w:val="00DC43C2"/>
    <w:pPr>
      <w:spacing w:after="0" w:line="240" w:lineRule="auto"/>
      <w:ind w:left="1200"/>
    </w:pPr>
    <w:rPr>
      <w:rFonts w:eastAsia="Calibri"/>
      <w:color w:val="000000"/>
    </w:rPr>
  </w:style>
  <w:style w:type="paragraph" w:styleId="TOC8">
    <w:name w:val="toc 8"/>
    <w:basedOn w:val="Normal"/>
    <w:next w:val="Normal"/>
    <w:autoRedefine/>
    <w:rsid w:val="00DC43C2"/>
    <w:pPr>
      <w:spacing w:after="0" w:line="240" w:lineRule="auto"/>
      <w:ind w:left="1400"/>
    </w:pPr>
    <w:rPr>
      <w:rFonts w:eastAsia="Calibri"/>
      <w:color w:val="000000"/>
    </w:rPr>
  </w:style>
  <w:style w:type="paragraph" w:styleId="TOC9">
    <w:name w:val="toc 9"/>
    <w:basedOn w:val="Normal"/>
    <w:next w:val="Normal"/>
    <w:autoRedefine/>
    <w:rsid w:val="00DC43C2"/>
    <w:pPr>
      <w:spacing w:after="0" w:line="240" w:lineRule="auto"/>
      <w:ind w:left="1600"/>
    </w:pPr>
    <w:rPr>
      <w:rFonts w:eastAsia="Calibri"/>
      <w:color w:val="000000"/>
    </w:rPr>
  </w:style>
  <w:style w:type="paragraph" w:customStyle="1" w:styleId="TxBrp1">
    <w:name w:val="TxBr_p1"/>
    <w:basedOn w:val="Normal"/>
    <w:qFormat/>
    <w:rsid w:val="00DC43C2"/>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DC43C2"/>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DC43C2"/>
    <w:pPr>
      <w:spacing w:before="240" w:after="240" w:line="240" w:lineRule="auto"/>
      <w:jc w:val="center"/>
      <w:outlineLvl w:val="0"/>
    </w:pPr>
    <w:rPr>
      <w:rFonts w:eastAsia="Calibri"/>
      <w:b/>
      <w:bCs/>
      <w:color w:val="000000"/>
      <w:sz w:val="32"/>
      <w:u w:val="single"/>
    </w:rPr>
  </w:style>
  <w:style w:type="character" w:customStyle="1" w:styleId="Style8pt">
    <w:name w:val="Style 8 pt"/>
    <w:rsid w:val="00DC43C2"/>
    <w:rPr>
      <w:rFonts w:ascii="Times New Roman" w:hAnsi="Times New Roman"/>
      <w:sz w:val="16"/>
      <w:u w:val="none"/>
    </w:rPr>
  </w:style>
  <w:style w:type="paragraph" w:customStyle="1" w:styleId="cards0">
    <w:name w:val="cards"/>
    <w:basedOn w:val="Normal"/>
    <w:qFormat/>
    <w:rsid w:val="00DC43C2"/>
    <w:pPr>
      <w:spacing w:after="0" w:line="240" w:lineRule="auto"/>
    </w:pPr>
    <w:rPr>
      <w:rFonts w:eastAsia="Calibri"/>
      <w:color w:val="000000"/>
    </w:rPr>
  </w:style>
  <w:style w:type="character" w:customStyle="1" w:styleId="7TimesNewRoman">
    <w:name w:val="7 Times New Roman"/>
    <w:rsid w:val="00DC43C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DC43C2"/>
    <w:pPr>
      <w:spacing w:after="0" w:line="240" w:lineRule="auto"/>
    </w:pPr>
    <w:rPr>
      <w:rFonts w:eastAsia="Calibri"/>
      <w:color w:val="000000"/>
    </w:rPr>
  </w:style>
  <w:style w:type="character" w:customStyle="1" w:styleId="Heading4CiteChar">
    <w:name w:val="Heading 4 Cite Char"/>
    <w:link w:val="Heading4Cite"/>
    <w:rsid w:val="00DC43C2"/>
    <w:rPr>
      <w:rFonts w:ascii="Calibri" w:eastAsia="Calibri" w:hAnsi="Calibri"/>
      <w:color w:val="000000"/>
    </w:rPr>
  </w:style>
  <w:style w:type="character" w:customStyle="1" w:styleId="BoldUnderlineCharChar">
    <w:name w:val="BoldUnderline Char Char"/>
    <w:rsid w:val="00DC43C2"/>
    <w:rPr>
      <w:rFonts w:ascii="Calibri" w:hAnsi="Calibri"/>
      <w:b/>
      <w:szCs w:val="24"/>
      <w:u w:val="single"/>
      <w:lang w:val="en-US" w:eastAsia="en-US" w:bidi="ar-SA"/>
    </w:rPr>
  </w:style>
  <w:style w:type="paragraph" w:customStyle="1" w:styleId="Underlining">
    <w:name w:val="Underlining"/>
    <w:basedOn w:val="Normal"/>
    <w:link w:val="UnderliningChar"/>
    <w:qFormat/>
    <w:rsid w:val="00DC43C2"/>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DC43C2"/>
    <w:rPr>
      <w:rFonts w:ascii="Arial Narrow" w:eastAsia="Calibri" w:hAnsi="Arial Narrow"/>
      <w:color w:val="000000"/>
      <w:u w:val="single"/>
    </w:rPr>
  </w:style>
  <w:style w:type="character" w:customStyle="1" w:styleId="UnderlinedCharChar">
    <w:name w:val="Underlined Char Char"/>
    <w:rsid w:val="00DC43C2"/>
    <w:rPr>
      <w:szCs w:val="28"/>
      <w:u w:val="single"/>
      <w:lang w:val="en-US" w:eastAsia="en-US" w:bidi="ar-SA"/>
    </w:rPr>
  </w:style>
  <w:style w:type="paragraph" w:customStyle="1" w:styleId="Microtext">
    <w:name w:val="Microtext"/>
    <w:basedOn w:val="Normal"/>
    <w:next w:val="Normal"/>
    <w:link w:val="MicrotextChar"/>
    <w:qFormat/>
    <w:rsid w:val="00DC43C2"/>
    <w:pPr>
      <w:spacing w:after="0" w:line="240" w:lineRule="auto"/>
    </w:pPr>
    <w:rPr>
      <w:rFonts w:eastAsia="Calibri"/>
      <w:color w:val="000000"/>
      <w:sz w:val="12"/>
    </w:rPr>
  </w:style>
  <w:style w:type="character" w:customStyle="1" w:styleId="MicrotextChar">
    <w:name w:val="Microtext Char"/>
    <w:link w:val="Microtext"/>
    <w:rsid w:val="00DC43C2"/>
    <w:rPr>
      <w:rFonts w:ascii="Calibri" w:eastAsia="Calibri" w:hAnsi="Calibri"/>
      <w:color w:val="000000"/>
      <w:sz w:val="12"/>
    </w:rPr>
  </w:style>
  <w:style w:type="paragraph" w:customStyle="1" w:styleId="PageTitle">
    <w:name w:val="Page Title"/>
    <w:basedOn w:val="Normal"/>
    <w:next w:val="Normal"/>
    <w:qFormat/>
    <w:rsid w:val="00DC43C2"/>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DC43C2"/>
    <w:rPr>
      <w:sz w:val="20"/>
      <w:u w:val="single"/>
    </w:rPr>
  </w:style>
  <w:style w:type="character" w:customStyle="1" w:styleId="StyleTimesNewRoman9pt">
    <w:name w:val="Style Times New Roman 9 pt"/>
    <w:rsid w:val="00DC43C2"/>
    <w:rPr>
      <w:sz w:val="20"/>
    </w:rPr>
  </w:style>
  <w:style w:type="character" w:customStyle="1" w:styleId="Style9ptItalicUnderline">
    <w:name w:val="Style 9 pt Italic Underline"/>
    <w:rsid w:val="00DC43C2"/>
    <w:rPr>
      <w:i/>
      <w:iCs/>
      <w:sz w:val="20"/>
      <w:u w:val="single"/>
    </w:rPr>
  </w:style>
  <w:style w:type="paragraph" w:customStyle="1" w:styleId="Style4">
    <w:name w:val="Style4"/>
    <w:basedOn w:val="Normal"/>
    <w:link w:val="Style4Char"/>
    <w:qFormat/>
    <w:rsid w:val="00DC43C2"/>
    <w:pPr>
      <w:numPr>
        <w:numId w:val="16"/>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DC43C2"/>
  </w:style>
  <w:style w:type="character" w:customStyle="1" w:styleId="StyleStyle49ptChar">
    <w:name w:val="Style Style4 + 9 pt Char"/>
    <w:link w:val="StyleStyle49pt"/>
    <w:rsid w:val="00DC43C2"/>
    <w:rPr>
      <w:rFonts w:ascii="Arial Narrow" w:hAnsi="Arial Narrow"/>
      <w:szCs w:val="24"/>
      <w:u w:val="single"/>
    </w:rPr>
  </w:style>
  <w:style w:type="paragraph" w:customStyle="1" w:styleId="StyleStyle49ptBold">
    <w:name w:val="Style Style4 + 9 pt Bold"/>
    <w:basedOn w:val="Style4"/>
    <w:link w:val="StyleStyle49ptBoldChar"/>
    <w:qFormat/>
    <w:rsid w:val="00DC43C2"/>
    <w:rPr>
      <w:b/>
      <w:bCs/>
    </w:rPr>
  </w:style>
  <w:style w:type="character" w:customStyle="1" w:styleId="StyleStyle49ptBoldChar">
    <w:name w:val="Style Style4 + 9 pt Bold Char"/>
    <w:link w:val="StyleStyle49ptBold"/>
    <w:rsid w:val="00DC43C2"/>
    <w:rPr>
      <w:rFonts w:ascii="Arial Narrow" w:hAnsi="Arial Narrow"/>
      <w:b/>
      <w:bCs/>
      <w:szCs w:val="24"/>
      <w:u w:val="single"/>
    </w:rPr>
  </w:style>
  <w:style w:type="character" w:customStyle="1" w:styleId="Style9ptBoldUnderline">
    <w:name w:val="Style 9 pt Bold Underline"/>
    <w:rsid w:val="00DC43C2"/>
    <w:rPr>
      <w:b/>
      <w:bCs/>
      <w:sz w:val="20"/>
      <w:u w:val="single"/>
    </w:rPr>
  </w:style>
  <w:style w:type="paragraph" w:customStyle="1" w:styleId="Style3">
    <w:name w:val="Style3"/>
    <w:basedOn w:val="Normal"/>
    <w:link w:val="Style3Char"/>
    <w:qFormat/>
    <w:rsid w:val="00DC43C2"/>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DC43C2"/>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DC43C2"/>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DC43C2"/>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DC43C2"/>
    <w:rPr>
      <w:rFonts w:ascii="Calibri" w:eastAsia="Times New Roman" w:hAnsi="Calibri" w:cs="Times New Roman"/>
      <w:iCs/>
      <w:color w:val="000000"/>
      <w:sz w:val="16"/>
      <w:szCs w:val="28"/>
    </w:rPr>
  </w:style>
  <w:style w:type="paragraph" w:customStyle="1" w:styleId="Style1">
    <w:name w:val="Style 1"/>
    <w:uiPriority w:val="99"/>
    <w:qFormat/>
    <w:rsid w:val="00DC43C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DC43C2"/>
  </w:style>
  <w:style w:type="character" w:customStyle="1" w:styleId="Style9ptUnderline2">
    <w:name w:val="Style 9 pt Underline2"/>
    <w:rsid w:val="00DC43C2"/>
    <w:rPr>
      <w:sz w:val="20"/>
      <w:u w:val="single"/>
    </w:rPr>
  </w:style>
  <w:style w:type="paragraph" w:customStyle="1" w:styleId="StyleUnderline9pt2">
    <w:name w:val="Style Underline + 9 pt2"/>
    <w:basedOn w:val="Normal"/>
    <w:link w:val="StyleUnderline9pt2Char"/>
    <w:rsid w:val="00DC43C2"/>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DC43C2"/>
    <w:rPr>
      <w:rFonts w:ascii="Calibri" w:eastAsia="Times New Roman" w:hAnsi="Calibri"/>
      <w:color w:val="000000"/>
      <w:sz w:val="20"/>
      <w:szCs w:val="20"/>
      <w:u w:val="single"/>
    </w:rPr>
  </w:style>
  <w:style w:type="character" w:customStyle="1" w:styleId="CharChar11">
    <w:name w:val="Char Char11"/>
    <w:rsid w:val="00DC43C2"/>
    <w:rPr>
      <w:rFonts w:cs="Arial"/>
      <w:bCs/>
      <w:szCs w:val="26"/>
      <w:u w:val="single"/>
      <w:lang w:val="en-US" w:eastAsia="en-US" w:bidi="ar-SA"/>
    </w:rPr>
  </w:style>
  <w:style w:type="paragraph" w:customStyle="1" w:styleId="cardCharCharChar">
    <w:name w:val="card Char Char Char"/>
    <w:basedOn w:val="Normal"/>
    <w:link w:val="cardCharCharCharChar"/>
    <w:rsid w:val="00DC43C2"/>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DC43C2"/>
    <w:rPr>
      <w:rFonts w:ascii="Calibri" w:eastAsia="Times New Roman" w:hAnsi="Calibri"/>
      <w:color w:val="000000"/>
      <w:sz w:val="20"/>
      <w:szCs w:val="20"/>
    </w:rPr>
  </w:style>
  <w:style w:type="paragraph" w:customStyle="1" w:styleId="TxBr5p1">
    <w:name w:val="TxBr_5p1"/>
    <w:basedOn w:val="Normal"/>
    <w:rsid w:val="00DC43C2"/>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DC43C2"/>
    <w:pPr>
      <w:spacing w:after="0" w:line="240" w:lineRule="auto"/>
      <w:ind w:left="400"/>
    </w:pPr>
    <w:rPr>
      <w:rFonts w:eastAsia="Calibri"/>
      <w:color w:val="000000"/>
    </w:rPr>
  </w:style>
  <w:style w:type="character" w:customStyle="1" w:styleId="12TimesNewRoman">
    <w:name w:val="12 Times New Roman"/>
    <w:rsid w:val="00DC43C2"/>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DC43C2"/>
    <w:pPr>
      <w:spacing w:after="0" w:line="240" w:lineRule="auto"/>
      <w:ind w:left="144"/>
    </w:pPr>
    <w:rPr>
      <w:rFonts w:eastAsia="Calibri"/>
      <w:color w:val="000000"/>
    </w:rPr>
  </w:style>
  <w:style w:type="character" w:customStyle="1" w:styleId="StyleUnderlineChar">
    <w:name w:val="Style Underline Char"/>
    <w:rsid w:val="00DC43C2"/>
    <w:rPr>
      <w:u w:val="single"/>
      <w:lang w:val="en-US" w:eastAsia="en-US" w:bidi="ar-SA"/>
    </w:rPr>
  </w:style>
  <w:style w:type="paragraph" w:customStyle="1" w:styleId="Smalltext">
    <w:name w:val="Small text"/>
    <w:aliases w:val="Quote1,Quote11"/>
    <w:basedOn w:val="Normal"/>
    <w:link w:val="SmalltextChar"/>
    <w:qFormat/>
    <w:rsid w:val="00DC43C2"/>
    <w:pPr>
      <w:spacing w:after="0" w:line="240" w:lineRule="auto"/>
    </w:pPr>
    <w:rPr>
      <w:rFonts w:eastAsia="Times New Roman"/>
      <w:color w:val="000000"/>
    </w:rPr>
  </w:style>
  <w:style w:type="character" w:customStyle="1" w:styleId="Highlightedunderline">
    <w:name w:val="Highlighted underline"/>
    <w:qFormat/>
    <w:rsid w:val="00DC43C2"/>
    <w:rPr>
      <w:rFonts w:ascii="Times New Roman" w:hAnsi="Times New Roman"/>
      <w:sz w:val="20"/>
      <w:u w:val="single"/>
      <w:bdr w:val="none" w:sz="0" w:space="0" w:color="auto"/>
      <w:shd w:val="clear" w:color="auto" w:fill="C0C0C0"/>
    </w:rPr>
  </w:style>
  <w:style w:type="character" w:customStyle="1" w:styleId="cardChar1">
    <w:name w:val="card Char1"/>
    <w:rsid w:val="00DC43C2"/>
    <w:rPr>
      <w:rFonts w:ascii="Times New Roman" w:hAnsi="Times New Roman"/>
      <w:sz w:val="22"/>
    </w:rPr>
  </w:style>
  <w:style w:type="paragraph" w:customStyle="1" w:styleId="Paste">
    <w:name w:val="Paste"/>
    <w:basedOn w:val="Normal"/>
    <w:qFormat/>
    <w:rsid w:val="00DC43C2"/>
    <w:pPr>
      <w:spacing w:after="0" w:line="240" w:lineRule="auto"/>
    </w:pPr>
    <w:rPr>
      <w:rFonts w:ascii="Arial Narrow" w:eastAsia="Calibri" w:hAnsi="Arial Narrow"/>
      <w:color w:val="000000"/>
      <w:szCs w:val="20"/>
    </w:rPr>
  </w:style>
  <w:style w:type="character" w:customStyle="1" w:styleId="pubdate">
    <w:name w:val="pubdate"/>
    <w:rsid w:val="00DC43C2"/>
  </w:style>
  <w:style w:type="character" w:customStyle="1" w:styleId="UnderlineChar1">
    <w:name w:val="Underline Char1"/>
    <w:aliases w:val="Cards + Font: 12 pt Char1"/>
    <w:rsid w:val="00DC43C2"/>
    <w:rPr>
      <w:rFonts w:ascii="Garamond" w:hAnsi="Garamond"/>
      <w:sz w:val="22"/>
      <w:szCs w:val="24"/>
      <w:u w:val="single"/>
      <w:lang w:val="en-US" w:eastAsia="en-US" w:bidi="ar-SA"/>
    </w:rPr>
  </w:style>
  <w:style w:type="character" w:customStyle="1" w:styleId="Box0">
    <w:name w:val="Box!"/>
    <w:rsid w:val="00DC43C2"/>
    <w:rPr>
      <w:rFonts w:ascii="Times New Roman" w:hAnsi="Times New Roman"/>
      <w:sz w:val="20"/>
      <w:u w:val="thick"/>
      <w:bdr w:val="single" w:sz="4" w:space="0" w:color="auto"/>
    </w:rPr>
  </w:style>
  <w:style w:type="character" w:customStyle="1" w:styleId="CharacterStyle1">
    <w:name w:val="Character Style 1"/>
    <w:rsid w:val="00DC43C2"/>
    <w:rPr>
      <w:sz w:val="20"/>
      <w:szCs w:val="20"/>
    </w:rPr>
  </w:style>
  <w:style w:type="character" w:customStyle="1" w:styleId="ReallyfuckingsmallChar">
    <w:name w:val="Really fucking small Char"/>
    <w:rsid w:val="00DC43C2"/>
    <w:rPr>
      <w:sz w:val="10"/>
      <w:szCs w:val="24"/>
      <w:lang w:val="en-US" w:eastAsia="en-US" w:bidi="ar-SA"/>
    </w:rPr>
  </w:style>
  <w:style w:type="paragraph" w:customStyle="1" w:styleId="Normaltag">
    <w:name w:val="Normal tag"/>
    <w:basedOn w:val="Normal"/>
    <w:link w:val="NormaltagChar"/>
    <w:uiPriority w:val="99"/>
    <w:qFormat/>
    <w:rsid w:val="00DC43C2"/>
    <w:pPr>
      <w:spacing w:after="0" w:line="240" w:lineRule="auto"/>
    </w:pPr>
    <w:rPr>
      <w:rFonts w:eastAsia="Times New Roman"/>
      <w:b/>
      <w:color w:val="000000"/>
      <w:szCs w:val="20"/>
    </w:rPr>
  </w:style>
  <w:style w:type="character" w:customStyle="1" w:styleId="SmallText-New">
    <w:name w:val="Small Text - New"/>
    <w:rsid w:val="00DC43C2"/>
    <w:rPr>
      <w:rFonts w:ascii="Arial Narrow" w:hAnsi="Arial Narrow"/>
      <w:sz w:val="14"/>
    </w:rPr>
  </w:style>
  <w:style w:type="character" w:customStyle="1" w:styleId="Underlined-New">
    <w:name w:val="Underlined - New"/>
    <w:rsid w:val="00DC43C2"/>
    <w:rPr>
      <w:rFonts w:ascii="Arial Narrow" w:hAnsi="Arial Narrow"/>
      <w:sz w:val="16"/>
      <w:u w:val="single"/>
    </w:rPr>
  </w:style>
  <w:style w:type="character" w:customStyle="1" w:styleId="NormalTextChar">
    <w:name w:val="Normal Text Char"/>
    <w:link w:val="NormalText"/>
    <w:rsid w:val="00DC43C2"/>
    <w:rPr>
      <w:rFonts w:ascii="Calibri" w:eastAsia="Calibri" w:hAnsi="Calibri"/>
      <w:sz w:val="20"/>
      <w:szCs w:val="26"/>
    </w:rPr>
  </w:style>
  <w:style w:type="numbering" w:customStyle="1" w:styleId="NoList11">
    <w:name w:val="No List11"/>
    <w:next w:val="NoList"/>
    <w:uiPriority w:val="99"/>
    <w:semiHidden/>
    <w:unhideWhenUsed/>
    <w:rsid w:val="00DC43C2"/>
  </w:style>
  <w:style w:type="numbering" w:customStyle="1" w:styleId="NoList3">
    <w:name w:val="No List3"/>
    <w:next w:val="NoList"/>
    <w:uiPriority w:val="99"/>
    <w:semiHidden/>
    <w:unhideWhenUsed/>
    <w:rsid w:val="00DC43C2"/>
  </w:style>
  <w:style w:type="numbering" w:customStyle="1" w:styleId="NoList12">
    <w:name w:val="No List12"/>
    <w:next w:val="NoList"/>
    <w:semiHidden/>
    <w:unhideWhenUsed/>
    <w:rsid w:val="00DC43C2"/>
  </w:style>
  <w:style w:type="numbering" w:customStyle="1" w:styleId="NoList21">
    <w:name w:val="No List21"/>
    <w:next w:val="NoList"/>
    <w:semiHidden/>
    <w:unhideWhenUsed/>
    <w:rsid w:val="00DC43C2"/>
  </w:style>
  <w:style w:type="numbering" w:customStyle="1" w:styleId="NoList111">
    <w:name w:val="No List111"/>
    <w:next w:val="NoList"/>
    <w:uiPriority w:val="99"/>
    <w:semiHidden/>
    <w:unhideWhenUsed/>
    <w:rsid w:val="00DC43C2"/>
  </w:style>
  <w:style w:type="numbering" w:customStyle="1" w:styleId="NoList211">
    <w:name w:val="No List211"/>
    <w:next w:val="NoList"/>
    <w:uiPriority w:val="99"/>
    <w:semiHidden/>
    <w:unhideWhenUsed/>
    <w:rsid w:val="00DC43C2"/>
  </w:style>
  <w:style w:type="numbering" w:customStyle="1" w:styleId="NoList1111">
    <w:name w:val="No List1111"/>
    <w:next w:val="NoList"/>
    <w:uiPriority w:val="99"/>
    <w:semiHidden/>
    <w:unhideWhenUsed/>
    <w:rsid w:val="00DC43C2"/>
  </w:style>
  <w:style w:type="numbering" w:customStyle="1" w:styleId="NoList4">
    <w:name w:val="No List4"/>
    <w:next w:val="NoList"/>
    <w:uiPriority w:val="99"/>
    <w:semiHidden/>
    <w:unhideWhenUsed/>
    <w:rsid w:val="00DC43C2"/>
  </w:style>
  <w:style w:type="numbering" w:customStyle="1" w:styleId="NoList5">
    <w:name w:val="No List5"/>
    <w:next w:val="NoList"/>
    <w:semiHidden/>
    <w:unhideWhenUsed/>
    <w:rsid w:val="00DC43C2"/>
  </w:style>
  <w:style w:type="character" w:customStyle="1" w:styleId="BoldUnderlining">
    <w:name w:val="Bold Underlining"/>
    <w:rsid w:val="00DC43C2"/>
    <w:rPr>
      <w:b/>
      <w:u w:val="single"/>
    </w:rPr>
  </w:style>
  <w:style w:type="character" w:customStyle="1" w:styleId="cardCharChar">
    <w:name w:val="card Char Char"/>
    <w:rsid w:val="00DC43C2"/>
    <w:rPr>
      <w:szCs w:val="24"/>
      <w:lang w:val="en-US" w:eastAsia="en-US" w:bidi="ar-SA"/>
    </w:rPr>
  </w:style>
  <w:style w:type="character" w:customStyle="1" w:styleId="flagicon">
    <w:name w:val="flagicon"/>
    <w:basedOn w:val="DefaultParagraphFont"/>
    <w:rsid w:val="00DC43C2"/>
  </w:style>
  <w:style w:type="character" w:customStyle="1" w:styleId="Style11ptUnderline2">
    <w:name w:val="Style 11 pt Underline2"/>
    <w:rsid w:val="00DC43C2"/>
    <w:rPr>
      <w:sz w:val="20"/>
      <w:u w:val="single"/>
    </w:rPr>
  </w:style>
  <w:style w:type="character" w:customStyle="1" w:styleId="Style11ptBoldUnderline2">
    <w:name w:val="Style 11 pt Bold Underline2"/>
    <w:rsid w:val="00DC43C2"/>
    <w:rPr>
      <w:b/>
      <w:bCs/>
      <w:sz w:val="20"/>
      <w:u w:val="single"/>
    </w:rPr>
  </w:style>
  <w:style w:type="character" w:customStyle="1" w:styleId="MicroChar">
    <w:name w:val="Micro Char"/>
    <w:link w:val="Micro"/>
    <w:rsid w:val="00DC43C2"/>
    <w:rPr>
      <w:rFonts w:ascii="Arial" w:hAnsi="Arial"/>
      <w:sz w:val="12"/>
    </w:rPr>
  </w:style>
  <w:style w:type="paragraph" w:customStyle="1" w:styleId="Micro">
    <w:name w:val="Micro"/>
    <w:basedOn w:val="Normal"/>
    <w:next w:val="Normal"/>
    <w:link w:val="MicroChar"/>
    <w:qFormat/>
    <w:rsid w:val="00DC43C2"/>
    <w:pPr>
      <w:spacing w:after="0" w:line="240" w:lineRule="auto"/>
    </w:pPr>
    <w:rPr>
      <w:rFonts w:ascii="Arial" w:hAnsi="Arial"/>
      <w:sz w:val="12"/>
    </w:rPr>
  </w:style>
  <w:style w:type="character" w:customStyle="1" w:styleId="Style11ptUnderline1">
    <w:name w:val="Style 11 pt Underline1"/>
    <w:rsid w:val="00DC43C2"/>
    <w:rPr>
      <w:sz w:val="20"/>
      <w:u w:val="single"/>
    </w:rPr>
  </w:style>
  <w:style w:type="character" w:customStyle="1" w:styleId="Style11ptBoldUnderline1">
    <w:name w:val="Style 11 pt Bold Underline1"/>
    <w:rsid w:val="00DC43C2"/>
    <w:rPr>
      <w:b/>
      <w:bCs/>
      <w:sz w:val="20"/>
      <w:u w:val="single"/>
    </w:rPr>
  </w:style>
  <w:style w:type="character" w:customStyle="1" w:styleId="1">
    <w:name w:val="1"/>
    <w:rsid w:val="00DC43C2"/>
    <w:rPr>
      <w:rFonts w:cs="Arial"/>
      <w:bCs/>
      <w:sz w:val="20"/>
      <w:u w:val="single"/>
      <w:lang w:val="en-US" w:eastAsia="en-US" w:bidi="ar-SA"/>
    </w:rPr>
  </w:style>
  <w:style w:type="character" w:customStyle="1" w:styleId="StyleStyle49ptBold3Char">
    <w:name w:val="Style Style4 + 9 pt Bold3 Char"/>
    <w:link w:val="StyleStyle49ptBold3"/>
    <w:locked/>
    <w:rsid w:val="00DC43C2"/>
    <w:rPr>
      <w:b/>
      <w:bCs/>
      <w:u w:val="single"/>
    </w:rPr>
  </w:style>
  <w:style w:type="paragraph" w:customStyle="1" w:styleId="StyleStyle49ptBold3">
    <w:name w:val="Style Style4 + 9 pt Bold3"/>
    <w:basedOn w:val="Normal"/>
    <w:link w:val="StyleStyle49ptBold3Char"/>
    <w:qFormat/>
    <w:rsid w:val="00DC43C2"/>
    <w:pPr>
      <w:spacing w:after="0" w:line="256" w:lineRule="auto"/>
    </w:pPr>
    <w:rPr>
      <w:rFonts w:asciiTheme="minorHAnsi" w:hAnsiTheme="minorHAnsi"/>
      <w:b/>
      <w:bCs/>
      <w:u w:val="single"/>
    </w:rPr>
  </w:style>
  <w:style w:type="character" w:customStyle="1" w:styleId="Style9ptUnderline6">
    <w:name w:val="Style 9 pt Underline6"/>
    <w:rsid w:val="00DC43C2"/>
    <w:rPr>
      <w:sz w:val="20"/>
      <w:u w:val="single"/>
    </w:rPr>
  </w:style>
  <w:style w:type="paragraph" w:styleId="ListBullet">
    <w:name w:val="List Bullet"/>
    <w:basedOn w:val="Normal"/>
    <w:link w:val="ListBulletChar"/>
    <w:uiPriority w:val="99"/>
    <w:unhideWhenUsed/>
    <w:rsid w:val="00DC43C2"/>
    <w:pPr>
      <w:tabs>
        <w:tab w:val="num" w:pos="360"/>
      </w:tabs>
      <w:spacing w:after="0" w:line="240" w:lineRule="auto"/>
      <w:ind w:left="360" w:hanging="360"/>
      <w:contextualSpacing/>
    </w:pPr>
  </w:style>
  <w:style w:type="character" w:customStyle="1" w:styleId="CardUnderlined">
    <w:name w:val="Card Underlined"/>
    <w:rsid w:val="00DC43C2"/>
    <w:rPr>
      <w:rFonts w:ascii="Garamond" w:hAnsi="Garamond"/>
      <w:sz w:val="22"/>
      <w:szCs w:val="24"/>
      <w:u w:val="single"/>
      <w:lang w:val="en-US" w:eastAsia="en-US" w:bidi="ar-SA"/>
    </w:rPr>
  </w:style>
  <w:style w:type="character" w:customStyle="1" w:styleId="StyleUnderline1">
    <w:name w:val="Style Underline1"/>
    <w:rsid w:val="00DC43C2"/>
    <w:rPr>
      <w:u w:val="single"/>
    </w:rPr>
  </w:style>
  <w:style w:type="character" w:customStyle="1" w:styleId="A6">
    <w:name w:val="A6"/>
    <w:uiPriority w:val="99"/>
    <w:rsid w:val="00DC43C2"/>
    <w:rPr>
      <w:rFonts w:ascii="Minion Pro" w:hAnsi="Minion Pro" w:cs="Minion Pro" w:hint="default"/>
      <w:color w:val="211D1E"/>
      <w:sz w:val="21"/>
      <w:szCs w:val="21"/>
    </w:rPr>
  </w:style>
  <w:style w:type="character" w:customStyle="1" w:styleId="A11">
    <w:name w:val="A11"/>
    <w:uiPriority w:val="99"/>
    <w:rsid w:val="00DC43C2"/>
    <w:rPr>
      <w:rFonts w:ascii="Minion Pro" w:hAnsi="Minion Pro" w:cs="Minion Pro" w:hint="default"/>
      <w:color w:val="211D1E"/>
      <w:sz w:val="12"/>
      <w:szCs w:val="12"/>
    </w:rPr>
  </w:style>
  <w:style w:type="character" w:customStyle="1" w:styleId="A12">
    <w:name w:val="A12"/>
    <w:uiPriority w:val="99"/>
    <w:rsid w:val="00DC43C2"/>
    <w:rPr>
      <w:rFonts w:ascii="Minion Pro" w:hAnsi="Minion Pro" w:cs="Minion Pro" w:hint="default"/>
      <w:color w:val="211D1E"/>
      <w:sz w:val="22"/>
      <w:szCs w:val="22"/>
    </w:rPr>
  </w:style>
  <w:style w:type="character" w:customStyle="1" w:styleId="CardsCharChar">
    <w:name w:val="Cards Char Char"/>
    <w:rsid w:val="00DC43C2"/>
    <w:rPr>
      <w:szCs w:val="24"/>
      <w:lang w:val="en-US" w:eastAsia="en-US" w:bidi="ar-SA"/>
    </w:rPr>
  </w:style>
  <w:style w:type="character" w:customStyle="1" w:styleId="CitationChar1">
    <w:name w:val="Citation Char1"/>
    <w:basedOn w:val="DefaultParagraphFont"/>
    <w:rsid w:val="00DC43C2"/>
    <w:rPr>
      <w:rFonts w:ascii="Times New Roman" w:eastAsia="Times New Roman" w:hAnsi="Times New Roman" w:cs="Arial"/>
      <w:b/>
      <w:sz w:val="20"/>
      <w:szCs w:val="36"/>
    </w:rPr>
  </w:style>
  <w:style w:type="character" w:customStyle="1" w:styleId="bold-italic-sub-c">
    <w:name w:val="bold-italic-sub-c"/>
    <w:basedOn w:val="DefaultParagraphFont"/>
    <w:rsid w:val="00DC43C2"/>
  </w:style>
  <w:style w:type="character" w:customStyle="1" w:styleId="charoverride-4">
    <w:name w:val="charoverride-4"/>
    <w:basedOn w:val="DefaultParagraphFont"/>
    <w:rsid w:val="00DC43C2"/>
  </w:style>
  <w:style w:type="character" w:customStyle="1" w:styleId="charoverride-3">
    <w:name w:val="charoverride-3"/>
    <w:basedOn w:val="DefaultParagraphFont"/>
    <w:rsid w:val="00DC43C2"/>
  </w:style>
  <w:style w:type="paragraph" w:customStyle="1" w:styleId="body-text">
    <w:name w:val="body-text"/>
    <w:basedOn w:val="Normal"/>
    <w:rsid w:val="00DC43C2"/>
    <w:pPr>
      <w:spacing w:before="100" w:beforeAutospacing="1" w:after="100" w:afterAutospacing="1" w:line="240" w:lineRule="auto"/>
    </w:pPr>
    <w:rPr>
      <w:rFonts w:eastAsia="Times New Roman"/>
    </w:rPr>
  </w:style>
  <w:style w:type="character" w:customStyle="1" w:styleId="f">
    <w:name w:val="f"/>
    <w:rsid w:val="00DC43C2"/>
  </w:style>
  <w:style w:type="character" w:customStyle="1" w:styleId="BodyTextChar1">
    <w:name w:val="Body Text Char1"/>
    <w:aliases w:val="BT Char1,Very Small Text Char1"/>
    <w:basedOn w:val="DefaultParagraphFont"/>
    <w:uiPriority w:val="99"/>
    <w:rsid w:val="00DC43C2"/>
    <w:rPr>
      <w:rFonts w:ascii="Times New Roman" w:hAnsi="Times New Roman" w:cs="Times New Roman"/>
    </w:rPr>
  </w:style>
  <w:style w:type="character" w:customStyle="1" w:styleId="DateChar1">
    <w:name w:val="Date Char1"/>
    <w:aliases w:val="date Char1"/>
    <w:basedOn w:val="DefaultParagraphFont"/>
    <w:uiPriority w:val="99"/>
    <w:rsid w:val="00DC43C2"/>
    <w:rPr>
      <w:rFonts w:ascii="Georgia" w:hAnsi="Georgia"/>
    </w:rPr>
  </w:style>
  <w:style w:type="character" w:customStyle="1" w:styleId="BlockTitle2Char">
    <w:name w:val="Block Title2 Char"/>
    <w:link w:val="BlockTitle2"/>
    <w:rsid w:val="00DC43C2"/>
    <w:rPr>
      <w:rFonts w:ascii="Calibri" w:eastAsia="Calibri" w:hAnsi="Calibri"/>
      <w:b/>
      <w:color w:val="000000"/>
      <w:sz w:val="32"/>
      <w:u w:val="single"/>
    </w:rPr>
  </w:style>
  <w:style w:type="paragraph" w:customStyle="1" w:styleId="TagCite">
    <w:name w:val="TagCite"/>
    <w:basedOn w:val="Normal"/>
    <w:qFormat/>
    <w:rsid w:val="00DC43C2"/>
    <w:pPr>
      <w:spacing w:after="0" w:line="240" w:lineRule="auto"/>
    </w:pPr>
    <w:rPr>
      <w:rFonts w:eastAsia="Times New Roman"/>
      <w:b/>
    </w:rPr>
  </w:style>
  <w:style w:type="paragraph" w:customStyle="1" w:styleId="SmallNormal">
    <w:name w:val="Small Normal"/>
    <w:basedOn w:val="Normal"/>
    <w:uiPriority w:val="99"/>
    <w:qFormat/>
    <w:rsid w:val="00DC43C2"/>
    <w:pPr>
      <w:suppressAutoHyphens/>
      <w:spacing w:after="0" w:line="240" w:lineRule="auto"/>
      <w:contextualSpacing/>
    </w:pPr>
    <w:rPr>
      <w:rFonts w:eastAsia="Times New Roman"/>
      <w:sz w:val="18"/>
      <w:szCs w:val="18"/>
    </w:rPr>
  </w:style>
  <w:style w:type="paragraph" w:customStyle="1" w:styleId="Shrink">
    <w:name w:val="Shrink"/>
    <w:qFormat/>
    <w:rsid w:val="00DC43C2"/>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DC43C2"/>
    <w:pPr>
      <w:spacing w:after="0" w:line="240" w:lineRule="auto"/>
    </w:pPr>
    <w:rPr>
      <w:rFonts w:eastAsia="Times New Roman"/>
      <w:b/>
      <w:szCs w:val="20"/>
    </w:rPr>
  </w:style>
  <w:style w:type="paragraph" w:customStyle="1" w:styleId="tagcite0">
    <w:name w:val="tagcite"/>
    <w:basedOn w:val="Normal"/>
    <w:qFormat/>
    <w:rsid w:val="00DC43C2"/>
    <w:pPr>
      <w:spacing w:after="0" w:line="240" w:lineRule="auto"/>
    </w:pPr>
    <w:rPr>
      <w:rFonts w:eastAsia="Times New Roman"/>
      <w:b/>
    </w:rPr>
  </w:style>
  <w:style w:type="paragraph" w:customStyle="1" w:styleId="SmallFont">
    <w:name w:val="Small Font"/>
    <w:basedOn w:val="Normal"/>
    <w:qFormat/>
    <w:rsid w:val="00DC43C2"/>
    <w:pPr>
      <w:spacing w:after="200" w:line="240" w:lineRule="auto"/>
      <w:contextualSpacing/>
    </w:pPr>
    <w:rPr>
      <w:rFonts w:eastAsia="Calibri"/>
      <w:sz w:val="12"/>
    </w:rPr>
  </w:style>
  <w:style w:type="paragraph" w:customStyle="1" w:styleId="SmallFontCharCharChar">
    <w:name w:val="Small Font Char Char Char"/>
    <w:basedOn w:val="Normal"/>
    <w:qFormat/>
    <w:rsid w:val="00DC43C2"/>
    <w:pPr>
      <w:spacing w:after="0" w:line="240" w:lineRule="auto"/>
    </w:pPr>
    <w:rPr>
      <w:rFonts w:eastAsia="Times New Roman"/>
      <w:sz w:val="12"/>
    </w:rPr>
  </w:style>
  <w:style w:type="character" w:customStyle="1" w:styleId="CardNotUnderlinedChar1">
    <w:name w:val="Card Not Underlined Char1"/>
    <w:link w:val="CardNotUnderlined"/>
    <w:rsid w:val="00DC43C2"/>
    <w:rPr>
      <w:rFonts w:ascii="Calibri" w:eastAsia="Times New Roman" w:hAnsi="Calibri"/>
      <w:sz w:val="12"/>
      <w:szCs w:val="20"/>
    </w:rPr>
  </w:style>
  <w:style w:type="paragraph" w:customStyle="1" w:styleId="CardStyle">
    <w:name w:val="Card Style"/>
    <w:basedOn w:val="Normal"/>
    <w:link w:val="CardStyleChar"/>
    <w:qFormat/>
    <w:rsid w:val="00DC43C2"/>
    <w:pPr>
      <w:spacing w:after="0" w:line="240" w:lineRule="auto"/>
    </w:pPr>
    <w:rPr>
      <w:rFonts w:eastAsia="Times New Roman"/>
      <w:sz w:val="20"/>
    </w:rPr>
  </w:style>
  <w:style w:type="paragraph" w:customStyle="1" w:styleId="loose">
    <w:name w:val="loose"/>
    <w:basedOn w:val="Normal"/>
    <w:qFormat/>
    <w:rsid w:val="00DC43C2"/>
    <w:pPr>
      <w:spacing w:beforeLines="1" w:after="0" w:line="240" w:lineRule="auto"/>
    </w:pPr>
    <w:rPr>
      <w:rFonts w:ascii="Times" w:eastAsia="Times New Roman" w:hAnsi="Times"/>
      <w:sz w:val="20"/>
      <w:szCs w:val="20"/>
    </w:rPr>
  </w:style>
  <w:style w:type="paragraph" w:customStyle="1" w:styleId="Regular">
    <w:name w:val="Regular"/>
    <w:qFormat/>
    <w:rsid w:val="00DC43C2"/>
    <w:pPr>
      <w:spacing w:after="0" w:line="240" w:lineRule="auto"/>
    </w:pPr>
    <w:rPr>
      <w:rFonts w:ascii="Garamond" w:eastAsia="Times New Roman" w:hAnsi="Garamond" w:cs="Arial"/>
      <w:bCs/>
      <w:kern w:val="20"/>
      <w:sz w:val="20"/>
      <w:szCs w:val="32"/>
    </w:rPr>
  </w:style>
  <w:style w:type="character" w:customStyle="1" w:styleId="CharChar6">
    <w:name w:val="Char Char6"/>
    <w:rsid w:val="00DC43C2"/>
    <w:rPr>
      <w:rFonts w:ascii="Arial" w:hAnsi="Arial" w:cs="Arial" w:hint="default"/>
      <w:b/>
      <w:bCs/>
      <w:kern w:val="32"/>
      <w:sz w:val="28"/>
      <w:szCs w:val="32"/>
      <w:lang w:val="en-US" w:eastAsia="en-US" w:bidi="ar-SA"/>
    </w:rPr>
  </w:style>
  <w:style w:type="character" w:customStyle="1" w:styleId="standardcontent">
    <w:name w:val="standardcontent"/>
    <w:rsid w:val="00DC43C2"/>
  </w:style>
  <w:style w:type="character" w:customStyle="1" w:styleId="storyby">
    <w:name w:val="storyby"/>
    <w:rsid w:val="00DC43C2"/>
  </w:style>
  <w:style w:type="character" w:customStyle="1" w:styleId="Boxed">
    <w:name w:val="Boxed"/>
    <w:qFormat/>
    <w:rsid w:val="00DC43C2"/>
    <w:rPr>
      <w:rFonts w:ascii="Garamond" w:hAnsi="Garamond" w:hint="default"/>
      <w:sz w:val="20"/>
      <w:bdr w:val="single" w:sz="6" w:space="0" w:color="auto" w:frame="1"/>
    </w:rPr>
  </w:style>
  <w:style w:type="character" w:customStyle="1" w:styleId="ShrinkChar">
    <w:name w:val="Shrink Char"/>
    <w:rsid w:val="00DC43C2"/>
    <w:rPr>
      <w:rFonts w:ascii="Garamond" w:hAnsi="Garamond" w:hint="default"/>
      <w:sz w:val="12"/>
      <w:lang w:val="en-US" w:eastAsia="en-US" w:bidi="ar-SA"/>
    </w:rPr>
  </w:style>
  <w:style w:type="character" w:customStyle="1" w:styleId="CitesChar2">
    <w:name w:val="Cites Char2"/>
    <w:rsid w:val="00DC43C2"/>
    <w:rPr>
      <w:b/>
      <w:bCs/>
    </w:rPr>
  </w:style>
  <w:style w:type="character" w:customStyle="1" w:styleId="CardsFont12ptCharCharCharCharCharCharCharCharCharCharChar">
    <w:name w:val="Cards + Font: 12 pt Char Char Char Char Char Char Char Char Char Char Char"/>
    <w:aliases w:val="Cards + Font: 12 pt1,Thick Underline1"/>
    <w:rsid w:val="00DC43C2"/>
    <w:rPr>
      <w:sz w:val="24"/>
      <w:szCs w:val="24"/>
      <w:u w:val="thick"/>
    </w:rPr>
  </w:style>
  <w:style w:type="character" w:customStyle="1" w:styleId="CharChar3">
    <w:name w:val="Char Char3"/>
    <w:rsid w:val="00DC43C2"/>
    <w:rPr>
      <w:rFonts w:ascii="Arial" w:hAnsi="Arial" w:cs="Arial" w:hint="default"/>
      <w:bCs/>
      <w:szCs w:val="26"/>
      <w:u w:val="single"/>
      <w:lang w:val="en-US" w:eastAsia="en-US" w:bidi="ar-SA"/>
    </w:rPr>
  </w:style>
  <w:style w:type="character" w:customStyle="1" w:styleId="UNDERLINECharChar">
    <w:name w:val="UNDERLINE Char Char"/>
    <w:rsid w:val="00DC43C2"/>
    <w:rPr>
      <w:bCs/>
      <w:kern w:val="28"/>
      <w:szCs w:val="32"/>
      <w:u w:val="single"/>
    </w:rPr>
  </w:style>
  <w:style w:type="character" w:customStyle="1" w:styleId="tag1Char">
    <w:name w:val="tag1 Char"/>
    <w:rsid w:val="00DC43C2"/>
    <w:rPr>
      <w:b/>
      <w:bCs w:val="0"/>
      <w:sz w:val="24"/>
    </w:rPr>
  </w:style>
  <w:style w:type="character" w:customStyle="1" w:styleId="SmallFontChar">
    <w:name w:val="Small Font Char"/>
    <w:rsid w:val="00DC43C2"/>
    <w:rPr>
      <w:rFonts w:ascii="Arial" w:eastAsia="Calibri" w:hAnsi="Arial" w:cs="Arial" w:hint="default"/>
      <w:sz w:val="12"/>
      <w:szCs w:val="22"/>
    </w:rPr>
  </w:style>
  <w:style w:type="character" w:customStyle="1" w:styleId="CardUnderlinedChar">
    <w:name w:val="Card Underlined Char"/>
    <w:rsid w:val="00DC43C2"/>
    <w:rPr>
      <w:rFonts w:ascii="Tahoma" w:hAnsi="Tahoma" w:cs="Tahoma"/>
      <w:sz w:val="18"/>
      <w:u w:val="single"/>
    </w:rPr>
  </w:style>
  <w:style w:type="character" w:customStyle="1" w:styleId="SmallFontCharCharCharChar">
    <w:name w:val="Small Font Char Char Char Char"/>
    <w:rsid w:val="00DC43C2"/>
    <w:rPr>
      <w:rFonts w:ascii="Arial" w:hAnsi="Arial" w:cs="Arial" w:hint="default"/>
      <w:sz w:val="12"/>
      <w:szCs w:val="24"/>
    </w:rPr>
  </w:style>
  <w:style w:type="character" w:customStyle="1" w:styleId="Style2Char">
    <w:name w:val="Style2 Char"/>
    <w:link w:val="Style2"/>
    <w:rsid w:val="00DC43C2"/>
    <w:rPr>
      <w:rFonts w:ascii="Times New Roman" w:hAnsi="Times New Roman" w:cs="Times New Roman"/>
      <w:sz w:val="16"/>
      <w:szCs w:val="16"/>
    </w:rPr>
  </w:style>
  <w:style w:type="paragraph" w:customStyle="1" w:styleId="Style2">
    <w:name w:val="Style2"/>
    <w:basedOn w:val="Normal"/>
    <w:link w:val="Style2Char"/>
    <w:qFormat/>
    <w:rsid w:val="00DC43C2"/>
    <w:pPr>
      <w:spacing w:after="0" w:line="240" w:lineRule="auto"/>
    </w:pPr>
    <w:rPr>
      <w:rFonts w:ascii="Times New Roman" w:hAnsi="Times New Roman" w:cs="Times New Roman"/>
      <w:sz w:val="16"/>
      <w:szCs w:val="16"/>
    </w:rPr>
  </w:style>
  <w:style w:type="character" w:customStyle="1" w:styleId="TagCiteChar">
    <w:name w:val="TagCite Char"/>
    <w:rsid w:val="00DC43C2"/>
    <w:rPr>
      <w:rFonts w:ascii="Garamond" w:hAnsi="Garamond" w:hint="default"/>
      <w:b/>
      <w:bCs w:val="0"/>
      <w:sz w:val="24"/>
      <w:szCs w:val="24"/>
    </w:rPr>
  </w:style>
  <w:style w:type="character" w:customStyle="1" w:styleId="CharChar4">
    <w:name w:val="Char Char4"/>
    <w:rsid w:val="00DC43C2"/>
    <w:rPr>
      <w:b/>
      <w:bCs/>
      <w:sz w:val="28"/>
      <w:szCs w:val="28"/>
    </w:rPr>
  </w:style>
  <w:style w:type="character" w:customStyle="1" w:styleId="Text0">
    <w:name w:val="Text"/>
    <w:qFormat/>
    <w:rsid w:val="00DC43C2"/>
    <w:rPr>
      <w:rFonts w:ascii="Times New Roman" w:hAnsi="Times New Roman" w:cs="Times New Roman" w:hint="default"/>
      <w:sz w:val="20"/>
    </w:rPr>
  </w:style>
  <w:style w:type="character" w:customStyle="1" w:styleId="CharChar5">
    <w:name w:val="Char Char5"/>
    <w:rsid w:val="00DC43C2"/>
    <w:rPr>
      <w:rFonts w:ascii="Arial" w:hAnsi="Arial" w:cs="Arial" w:hint="default"/>
      <w:b/>
      <w:bCs/>
      <w:sz w:val="26"/>
      <w:szCs w:val="26"/>
    </w:rPr>
  </w:style>
  <w:style w:type="character" w:customStyle="1" w:styleId="heading2char2charchar1">
    <w:name w:val="heading2char2charchar1"/>
    <w:rsid w:val="00DC43C2"/>
  </w:style>
  <w:style w:type="character" w:customStyle="1" w:styleId="charchar60">
    <w:name w:val="charchar6"/>
    <w:rsid w:val="00DC43C2"/>
  </w:style>
  <w:style w:type="character" w:customStyle="1" w:styleId="yshortcuts">
    <w:name w:val="yshortcuts"/>
    <w:rsid w:val="00DC43C2"/>
  </w:style>
  <w:style w:type="character" w:customStyle="1" w:styleId="term1">
    <w:name w:val="term1"/>
    <w:rsid w:val="00DC43C2"/>
    <w:rPr>
      <w:b/>
      <w:bCs/>
    </w:rPr>
  </w:style>
  <w:style w:type="character" w:customStyle="1" w:styleId="verdana">
    <w:name w:val="verdana"/>
    <w:rsid w:val="00DC43C2"/>
  </w:style>
  <w:style w:type="character" w:customStyle="1" w:styleId="searchtermbold">
    <w:name w:val="searchtermbold"/>
    <w:rsid w:val="00DC43C2"/>
  </w:style>
  <w:style w:type="character" w:customStyle="1" w:styleId="ssl0">
    <w:name w:val="ss_l0"/>
    <w:rsid w:val="00DC43C2"/>
  </w:style>
  <w:style w:type="character" w:customStyle="1" w:styleId="vitstoryheadline">
    <w:name w:val="vitstoryheadline"/>
    <w:rsid w:val="00DC43C2"/>
  </w:style>
  <w:style w:type="character" w:customStyle="1" w:styleId="bps-topic-ident">
    <w:name w:val="bps-topic-ident"/>
    <w:rsid w:val="00DC43C2"/>
  </w:style>
  <w:style w:type="character" w:customStyle="1" w:styleId="byline">
    <w:name w:val="byline"/>
    <w:rsid w:val="00DC43C2"/>
  </w:style>
  <w:style w:type="character" w:customStyle="1" w:styleId="TextUnderlineChar">
    <w:name w:val="Text Underline Char"/>
    <w:rsid w:val="00DC43C2"/>
    <w:rPr>
      <w:rFonts w:ascii="Garamond" w:hAnsi="Garamond" w:cs="Arial" w:hint="default"/>
      <w:bCs/>
      <w:kern w:val="20"/>
      <w:szCs w:val="32"/>
      <w:u w:val="single"/>
      <w:lang w:val="en-US" w:eastAsia="en-US" w:bidi="ar-SA"/>
    </w:rPr>
  </w:style>
  <w:style w:type="character" w:customStyle="1" w:styleId="RegularChar">
    <w:name w:val="Regular Char"/>
    <w:rsid w:val="00DC43C2"/>
    <w:rPr>
      <w:rFonts w:ascii="Garamond" w:hAnsi="Garamond" w:cs="Arial" w:hint="default"/>
      <w:bCs/>
      <w:kern w:val="20"/>
      <w:szCs w:val="32"/>
      <w:lang w:val="en-US" w:eastAsia="en-US" w:bidi="ar-SA"/>
    </w:rPr>
  </w:style>
  <w:style w:type="character" w:customStyle="1" w:styleId="BoldunderlineChar2">
    <w:name w:val="Bold underline Char"/>
    <w:rsid w:val="00DC43C2"/>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DC43C2"/>
    <w:rPr>
      <w:u w:val="single"/>
    </w:rPr>
  </w:style>
  <w:style w:type="paragraph" w:customStyle="1" w:styleId="Boldunderline1">
    <w:name w:val="Bold underline"/>
    <w:basedOn w:val="TextUnderline"/>
    <w:qFormat/>
    <w:rsid w:val="00DC43C2"/>
    <w:rPr>
      <w:b/>
    </w:rPr>
  </w:style>
  <w:style w:type="paragraph" w:customStyle="1" w:styleId="FullText">
    <w:name w:val="Full Text"/>
    <w:basedOn w:val="Normal"/>
    <w:uiPriority w:val="99"/>
    <w:qFormat/>
    <w:rsid w:val="00DC43C2"/>
    <w:pPr>
      <w:spacing w:after="0" w:line="240" w:lineRule="auto"/>
    </w:pPr>
    <w:rPr>
      <w:rFonts w:ascii="Arial Narrow" w:eastAsia="Times New Roman" w:hAnsi="Arial Narrow"/>
    </w:rPr>
  </w:style>
  <w:style w:type="character" w:customStyle="1" w:styleId="UnderlinedCard">
    <w:name w:val="Underlined Card"/>
    <w:rsid w:val="00DC43C2"/>
    <w:rPr>
      <w:rFonts w:ascii="Arial Narrow" w:hAnsi="Arial Narrow"/>
      <w:sz w:val="22"/>
      <w:u w:val="single"/>
    </w:rPr>
  </w:style>
  <w:style w:type="paragraph" w:customStyle="1" w:styleId="TagLine">
    <w:name w:val="Tag Line"/>
    <w:basedOn w:val="Normal"/>
    <w:next w:val="FullText"/>
    <w:uiPriority w:val="99"/>
    <w:qFormat/>
    <w:rsid w:val="00DC43C2"/>
    <w:pPr>
      <w:spacing w:after="0" w:line="240" w:lineRule="auto"/>
    </w:pPr>
    <w:rPr>
      <w:rFonts w:ascii="Arial Narrow" w:eastAsia="Times New Roman" w:hAnsi="Arial Narrow"/>
      <w:b/>
      <w:sz w:val="28"/>
    </w:rPr>
  </w:style>
  <w:style w:type="character" w:customStyle="1" w:styleId="SourceBold">
    <w:name w:val="Source Bold"/>
    <w:rsid w:val="00DC43C2"/>
    <w:rPr>
      <w:rFonts w:ascii="Arial Narrow" w:hAnsi="Arial Narrow"/>
      <w:b/>
      <w:sz w:val="24"/>
      <w:u w:val="none"/>
    </w:rPr>
  </w:style>
  <w:style w:type="paragraph" w:customStyle="1" w:styleId="FreeForm">
    <w:name w:val="Free Form"/>
    <w:qFormat/>
    <w:rsid w:val="00DC43C2"/>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DC43C2"/>
    <w:rPr>
      <w:color w:val="002FF6"/>
      <w:sz w:val="24"/>
      <w:u w:val="single"/>
    </w:rPr>
  </w:style>
  <w:style w:type="character" w:customStyle="1" w:styleId="CardsFont12pt0">
    <w:name w:val="Cards + Font 12pt"/>
    <w:rsid w:val="00DC43C2"/>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DC43C2"/>
    <w:rPr>
      <w:rFonts w:cs="Calibri"/>
      <w:b/>
      <w:u w:val="single"/>
    </w:rPr>
  </w:style>
  <w:style w:type="paragraph" w:customStyle="1" w:styleId="AuthorDate0">
    <w:name w:val="Author/Date"/>
    <w:basedOn w:val="Normal"/>
    <w:link w:val="AuthorDateChar0"/>
    <w:qFormat/>
    <w:rsid w:val="00DC43C2"/>
    <w:pPr>
      <w:spacing w:after="0" w:line="240" w:lineRule="auto"/>
    </w:pPr>
    <w:rPr>
      <w:rFonts w:asciiTheme="minorHAnsi" w:hAnsiTheme="minorHAnsi" w:cs="Calibri"/>
      <w:b/>
      <w:u w:val="single"/>
    </w:rPr>
  </w:style>
  <w:style w:type="character" w:customStyle="1" w:styleId="HilightChar">
    <w:name w:val="Hilight Char"/>
    <w:rsid w:val="00DC43C2"/>
    <w:rPr>
      <w:rFonts w:eastAsia="Calibri"/>
      <w:b/>
      <w:noProof w:val="0"/>
      <w:sz w:val="22"/>
      <w:szCs w:val="22"/>
      <w:u w:val="single"/>
      <w:lang w:val="en-US" w:eastAsia="ar-SA" w:bidi="ar-SA"/>
    </w:rPr>
  </w:style>
  <w:style w:type="paragraph" w:customStyle="1" w:styleId="TagCite1">
    <w:name w:val="Tag &amp; Cite"/>
    <w:basedOn w:val="Normal"/>
    <w:link w:val="TagCiteChar0"/>
    <w:qFormat/>
    <w:rsid w:val="00DC43C2"/>
    <w:pPr>
      <w:spacing w:after="0" w:line="240" w:lineRule="auto"/>
      <w:jc w:val="both"/>
    </w:pPr>
    <w:rPr>
      <w:rFonts w:ascii="Arial Narrow" w:eastAsia="Times New Roman" w:hAnsi="Arial Narrow"/>
      <w:b/>
    </w:rPr>
  </w:style>
  <w:style w:type="character" w:customStyle="1" w:styleId="TagCiteChar0">
    <w:name w:val="Tag &amp; Cite Char"/>
    <w:link w:val="TagCite1"/>
    <w:rsid w:val="00DC43C2"/>
    <w:rPr>
      <w:rFonts w:ascii="Arial Narrow" w:eastAsia="Times New Roman" w:hAnsi="Arial Narrow"/>
      <w:b/>
    </w:rPr>
  </w:style>
  <w:style w:type="paragraph" w:customStyle="1" w:styleId="HighlightedText">
    <w:name w:val="Highlighted Text"/>
    <w:basedOn w:val="Normal"/>
    <w:link w:val="HighlightedTextChar"/>
    <w:qFormat/>
    <w:rsid w:val="00DC43C2"/>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DC43C2"/>
    <w:rPr>
      <w:rFonts w:ascii="Arial Narrow" w:eastAsia="Times New Roman" w:hAnsi="Arial Narrow"/>
      <w:u w:val="thick"/>
    </w:rPr>
  </w:style>
  <w:style w:type="character" w:customStyle="1" w:styleId="StyleUnderlineCharChar">
    <w:name w:val="Style Underline Char Char"/>
    <w:rsid w:val="00DC43C2"/>
    <w:rPr>
      <w:rFonts w:ascii="Times New Roman" w:eastAsia="Times New Roman" w:hAnsi="Times New Roman" w:cs="Times New Roman"/>
      <w:sz w:val="20"/>
      <w:szCs w:val="20"/>
      <w:u w:val="single"/>
    </w:rPr>
  </w:style>
  <w:style w:type="character" w:customStyle="1" w:styleId="c1">
    <w:name w:val="c1"/>
    <w:rsid w:val="00DC43C2"/>
  </w:style>
  <w:style w:type="paragraph" w:customStyle="1" w:styleId="TagStyle">
    <w:name w:val="Tag Style"/>
    <w:basedOn w:val="Normal"/>
    <w:qFormat/>
    <w:rsid w:val="00DC43C2"/>
    <w:pPr>
      <w:spacing w:after="0" w:line="240" w:lineRule="auto"/>
    </w:pPr>
    <w:rPr>
      <w:rFonts w:eastAsia="Times New Roman"/>
      <w:b/>
    </w:rPr>
  </w:style>
  <w:style w:type="character" w:customStyle="1" w:styleId="author0">
    <w:name w:val="author"/>
    <w:rsid w:val="00DC43C2"/>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DC43C2"/>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DC43C2"/>
  </w:style>
  <w:style w:type="character" w:customStyle="1" w:styleId="AuthorYear">
    <w:name w:val="AuthorYear"/>
    <w:uiPriority w:val="1"/>
    <w:qFormat/>
    <w:rsid w:val="00DC43C2"/>
    <w:rPr>
      <w:rFonts w:ascii="Georgia" w:hAnsi="Georgia"/>
      <w:b/>
      <w:sz w:val="24"/>
    </w:rPr>
  </w:style>
  <w:style w:type="character" w:customStyle="1" w:styleId="Highlight">
    <w:name w:val="Highlight"/>
    <w:uiPriority w:val="1"/>
    <w:qFormat/>
    <w:rsid w:val="00DC43C2"/>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DC43C2"/>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DC43C2"/>
    <w:rPr>
      <w:rFonts w:ascii="Arial Narrow" w:hAnsi="Arial Narrow"/>
      <w:sz w:val="12"/>
    </w:rPr>
  </w:style>
  <w:style w:type="paragraph" w:customStyle="1" w:styleId="MicroText0">
    <w:name w:val="MicroText"/>
    <w:basedOn w:val="Normal"/>
    <w:next w:val="Normal"/>
    <w:link w:val="MicroTextChar0"/>
    <w:qFormat/>
    <w:rsid w:val="00DC43C2"/>
    <w:pPr>
      <w:spacing w:after="0" w:line="240" w:lineRule="auto"/>
    </w:pPr>
    <w:rPr>
      <w:rFonts w:ascii="Arial Narrow" w:hAnsi="Arial Narrow"/>
      <w:sz w:val="12"/>
    </w:rPr>
  </w:style>
  <w:style w:type="character" w:customStyle="1" w:styleId="reduce2">
    <w:name w:val="reduce2"/>
    <w:basedOn w:val="DefaultParagraphFont"/>
    <w:rsid w:val="00DC43C2"/>
    <w:rPr>
      <w:rFonts w:ascii="Arial" w:hAnsi="Arial" w:cs="Arial" w:hint="default"/>
      <w:color w:val="000000"/>
      <w:sz w:val="12"/>
      <w:szCs w:val="22"/>
    </w:rPr>
  </w:style>
  <w:style w:type="character" w:customStyle="1" w:styleId="Emphasis20">
    <w:name w:val="Emphasis 2"/>
    <w:basedOn w:val="Emphasis"/>
    <w:uiPriority w:val="1"/>
    <w:qFormat/>
    <w:rsid w:val="00DC43C2"/>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DC43C2"/>
    <w:rPr>
      <w:rFonts w:ascii="Calibri" w:eastAsia="Calibri" w:hAnsi="Calibri"/>
      <w:sz w:val="15"/>
    </w:rPr>
  </w:style>
  <w:style w:type="paragraph" w:customStyle="1" w:styleId="UnreadText">
    <w:name w:val="Unread Text"/>
    <w:basedOn w:val="Normal"/>
    <w:link w:val="UnreadTextChar"/>
    <w:autoRedefine/>
    <w:qFormat/>
    <w:rsid w:val="00DC43C2"/>
    <w:pPr>
      <w:spacing w:after="0" w:line="256" w:lineRule="auto"/>
    </w:pPr>
    <w:rPr>
      <w:rFonts w:eastAsia="Calibri"/>
      <w:sz w:val="15"/>
    </w:rPr>
  </w:style>
  <w:style w:type="character" w:customStyle="1" w:styleId="CircledChar">
    <w:name w:val="Circled Char"/>
    <w:link w:val="Circled"/>
    <w:locked/>
    <w:rsid w:val="00DC43C2"/>
    <w:rPr>
      <w:rFonts w:ascii="Calibri" w:eastAsia="Calibri" w:hAnsi="Calibri"/>
      <w:b/>
      <w:szCs w:val="20"/>
      <w:u w:val="thick"/>
    </w:rPr>
  </w:style>
  <w:style w:type="paragraph" w:customStyle="1" w:styleId="Circled">
    <w:name w:val="Circled"/>
    <w:basedOn w:val="Normal"/>
    <w:link w:val="CircledChar"/>
    <w:qFormat/>
    <w:rsid w:val="00DC43C2"/>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DC43C2"/>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DC43C2"/>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DC43C2"/>
    <w:rPr>
      <w:b/>
      <w:bCs w:val="0"/>
      <w:u w:val="thick"/>
      <w:lang w:val="en-US" w:eastAsia="en-US" w:bidi="ar-SA"/>
    </w:rPr>
  </w:style>
  <w:style w:type="paragraph" w:customStyle="1" w:styleId="Tagtemplate">
    <w:name w:val="Tagtemplate"/>
    <w:basedOn w:val="Normal"/>
    <w:link w:val="TagtemplateChar"/>
    <w:autoRedefine/>
    <w:qFormat/>
    <w:rsid w:val="00DC43C2"/>
    <w:pPr>
      <w:keepNext/>
      <w:keepLines/>
      <w:spacing w:after="0" w:line="240" w:lineRule="auto"/>
    </w:pPr>
    <w:rPr>
      <w:b/>
    </w:rPr>
  </w:style>
  <w:style w:type="character" w:customStyle="1" w:styleId="TagtemplateChar">
    <w:name w:val="Tagtemplate Char"/>
    <w:link w:val="Tagtemplate"/>
    <w:rsid w:val="00DC43C2"/>
    <w:rPr>
      <w:rFonts w:ascii="Calibri" w:hAnsi="Calibri"/>
      <w:b/>
    </w:rPr>
  </w:style>
  <w:style w:type="character" w:customStyle="1" w:styleId="citation0">
    <w:name w:val="citation"/>
    <w:rsid w:val="00DC43C2"/>
  </w:style>
  <w:style w:type="character" w:customStyle="1" w:styleId="Underline0">
    <w:name w:val="*Underline*"/>
    <w:rsid w:val="00DC43C2"/>
    <w:rPr>
      <w:rFonts w:ascii="Times New Roman" w:hAnsi="Times New Roman"/>
      <w:b/>
      <w:sz w:val="24"/>
      <w:u w:val="single"/>
    </w:rPr>
  </w:style>
  <w:style w:type="paragraph" w:customStyle="1" w:styleId="TxBr33p1">
    <w:name w:val="TxBr_33p1"/>
    <w:basedOn w:val="Normal"/>
    <w:uiPriority w:val="99"/>
    <w:qFormat/>
    <w:rsid w:val="00DC43C2"/>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DC43C2"/>
    <w:rPr>
      <w:b/>
      <w:bCs w:val="0"/>
      <w:sz w:val="24"/>
      <w:u w:val="thick"/>
    </w:rPr>
  </w:style>
  <w:style w:type="paragraph" w:customStyle="1" w:styleId="StyleStyle411pt">
    <w:name w:val="Style Style4 + 11 pt"/>
    <w:basedOn w:val="Normal"/>
    <w:link w:val="StyleStyle411ptChar"/>
    <w:qFormat/>
    <w:rsid w:val="00DC43C2"/>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DC43C2"/>
    <w:rPr>
      <w:rFonts w:ascii="Calibri" w:eastAsia="Times New Roman" w:hAnsi="Calibri"/>
      <w:u w:val="single"/>
    </w:rPr>
  </w:style>
  <w:style w:type="paragraph" w:customStyle="1" w:styleId="StyleStyle411ptBold">
    <w:name w:val="Style Style4 + 11 pt Bold"/>
    <w:basedOn w:val="Normal"/>
    <w:link w:val="StyleStyle411ptBoldChar"/>
    <w:qFormat/>
    <w:rsid w:val="00DC43C2"/>
    <w:pPr>
      <w:spacing w:after="0" w:line="240" w:lineRule="auto"/>
    </w:pPr>
    <w:rPr>
      <w:rFonts w:eastAsia="Times New Roman"/>
      <w:b/>
      <w:bCs/>
      <w:u w:val="single"/>
    </w:rPr>
  </w:style>
  <w:style w:type="character" w:customStyle="1" w:styleId="StyleStyle411ptBoldChar">
    <w:name w:val="Style Style4 + 11 pt Bold Char"/>
    <w:link w:val="StyleStyle411ptBold"/>
    <w:rsid w:val="00DC43C2"/>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DC43C2"/>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C43C2"/>
    <w:rPr>
      <w:rFonts w:ascii="Calibri" w:eastAsia="Times New Roman" w:hAnsi="Calibri"/>
      <w:b/>
      <w:bCs/>
      <w:u w:val="single"/>
      <w:bdr w:val="single" w:sz="4" w:space="0" w:color="auto"/>
    </w:rPr>
  </w:style>
  <w:style w:type="character" w:customStyle="1" w:styleId="UnderlineChar2">
    <w:name w:val="Underline Char2"/>
    <w:rsid w:val="00DC43C2"/>
    <w:rPr>
      <w:rFonts w:ascii="Trebuchet MS" w:hAnsi="Trebuchet MS"/>
      <w:u w:val="thick"/>
      <w:lang w:val="en-US" w:eastAsia="zh-CN" w:bidi="ar-SA"/>
    </w:rPr>
  </w:style>
  <w:style w:type="character" w:customStyle="1" w:styleId="Style1Char1">
    <w:name w:val="Style1 Char1"/>
    <w:rsid w:val="00DC43C2"/>
    <w:rPr>
      <w:rFonts w:ascii="Book Antiqua" w:hAnsi="Book Antiqua"/>
      <w:sz w:val="16"/>
      <w:szCs w:val="16"/>
      <w:lang w:val="en-US" w:eastAsia="en-US" w:bidi="ar-SA"/>
    </w:rPr>
  </w:style>
  <w:style w:type="character" w:customStyle="1" w:styleId="NothingChar1">
    <w:name w:val="Nothing Char1"/>
    <w:rsid w:val="00DC43C2"/>
    <w:rPr>
      <w:rFonts w:ascii="Times New Roman" w:eastAsia="Calibri" w:hAnsi="Times New Roman" w:cs="Times New Roman"/>
      <w:sz w:val="24"/>
      <w:szCs w:val="20"/>
    </w:rPr>
  </w:style>
  <w:style w:type="character" w:customStyle="1" w:styleId="Style2Char1">
    <w:name w:val="Style2 Char1"/>
    <w:rsid w:val="00DC43C2"/>
    <w:rPr>
      <w:rFonts w:ascii="Book Antiqua" w:hAnsi="Book Antiqua"/>
      <w:szCs w:val="24"/>
      <w:u w:val="thick"/>
      <w:lang w:val="en-US" w:eastAsia="en-US" w:bidi="ar-SA"/>
    </w:rPr>
  </w:style>
  <w:style w:type="character" w:customStyle="1" w:styleId="NormalUnderlineChar">
    <w:name w:val="Normal Underline Char"/>
    <w:rsid w:val="00DC43C2"/>
    <w:rPr>
      <w:szCs w:val="24"/>
      <w:u w:val="single"/>
    </w:rPr>
  </w:style>
  <w:style w:type="paragraph" w:customStyle="1" w:styleId="Stylecites10ptNotBold">
    <w:name w:val="Style cites + 10 pt Not Bold"/>
    <w:basedOn w:val="Normal"/>
    <w:uiPriority w:val="99"/>
    <w:qFormat/>
    <w:rsid w:val="00DC43C2"/>
    <w:pPr>
      <w:spacing w:after="0" w:line="240" w:lineRule="auto"/>
    </w:pPr>
    <w:rPr>
      <w:rFonts w:eastAsia="SimSun"/>
      <w:lang w:eastAsia="zh-CN"/>
    </w:rPr>
  </w:style>
  <w:style w:type="character" w:customStyle="1" w:styleId="heading3char0">
    <w:name w:val="heading3char"/>
    <w:rsid w:val="00DC43C2"/>
  </w:style>
  <w:style w:type="character" w:customStyle="1" w:styleId="SmallChar">
    <w:name w:val="Small Char"/>
    <w:aliases w:val="No Spacing3 Char,No Spacing1 Char1,CD - Cite Char,Debate Text Char1,No Spacing2 Char1,No Spacing11 Char1"/>
    <w:qFormat/>
    <w:rsid w:val="00DC43C2"/>
    <w:rPr>
      <w:rFonts w:ascii="Georgia" w:eastAsia="Calibri" w:hAnsi="Georgia"/>
      <w:color w:val="000000"/>
      <w:sz w:val="16"/>
    </w:rPr>
  </w:style>
  <w:style w:type="paragraph" w:customStyle="1" w:styleId="BlockHeadings">
    <w:name w:val="Block Headings"/>
    <w:basedOn w:val="Normal"/>
    <w:link w:val="BlockHeadingsChar"/>
    <w:qFormat/>
    <w:rsid w:val="00DC43C2"/>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DC43C2"/>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DC43C2"/>
    <w:rPr>
      <w:rFonts w:ascii="Times New Roman" w:eastAsia="Times New Roman" w:hAnsi="Times New Roman" w:cs="Times New Roman"/>
      <w:b/>
      <w:sz w:val="24"/>
      <w:szCs w:val="20"/>
    </w:rPr>
  </w:style>
  <w:style w:type="paragraph" w:styleId="PlainText">
    <w:name w:val="Plain Text"/>
    <w:basedOn w:val="Normal"/>
    <w:link w:val="PlainTextChar"/>
    <w:rsid w:val="00DC43C2"/>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DC43C2"/>
    <w:rPr>
      <w:rFonts w:ascii="Courier New" w:eastAsia="Calibri" w:hAnsi="Courier New"/>
      <w:szCs w:val="20"/>
    </w:rPr>
  </w:style>
  <w:style w:type="character" w:customStyle="1" w:styleId="Heading51">
    <w:name w:val="Heading 51"/>
    <w:aliases w:val="Heading 5 Char Char Char"/>
    <w:rsid w:val="00DC43C2"/>
    <w:rPr>
      <w:b/>
      <w:bCs/>
      <w:iCs/>
      <w:szCs w:val="26"/>
      <w:lang w:val="en-US" w:eastAsia="en-US" w:bidi="ar-SA"/>
    </w:rPr>
  </w:style>
  <w:style w:type="paragraph" w:styleId="BodyText2">
    <w:name w:val="Body Text 2"/>
    <w:basedOn w:val="Normal"/>
    <w:link w:val="BodyText2Char"/>
    <w:rsid w:val="00DC43C2"/>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DC43C2"/>
    <w:rPr>
      <w:rFonts w:ascii="Calibri" w:eastAsia="Times New Roman" w:hAnsi="Calibri"/>
      <w:b/>
      <w:szCs w:val="20"/>
    </w:rPr>
  </w:style>
  <w:style w:type="character" w:customStyle="1" w:styleId="comments-post">
    <w:name w:val="comments-post"/>
    <w:rsid w:val="00DC43C2"/>
  </w:style>
  <w:style w:type="paragraph" w:customStyle="1" w:styleId="boldcite">
    <w:name w:val="bold cite"/>
    <w:basedOn w:val="Normal"/>
    <w:link w:val="boldciteChar4"/>
    <w:qFormat/>
    <w:rsid w:val="00DC43C2"/>
    <w:pPr>
      <w:spacing w:after="0" w:line="240" w:lineRule="auto"/>
    </w:pPr>
    <w:rPr>
      <w:rFonts w:eastAsia="Calibri"/>
      <w:b/>
      <w:color w:val="000000"/>
      <w:sz w:val="28"/>
      <w:u w:val="thick" w:color="000000"/>
    </w:rPr>
  </w:style>
  <w:style w:type="character" w:customStyle="1" w:styleId="boldciteChar4">
    <w:name w:val="bold cite Char4"/>
    <w:link w:val="boldcite"/>
    <w:locked/>
    <w:rsid w:val="00DC43C2"/>
    <w:rPr>
      <w:rFonts w:ascii="Calibri" w:eastAsia="Calibri" w:hAnsi="Calibri"/>
      <w:b/>
      <w:color w:val="000000"/>
      <w:sz w:val="28"/>
      <w:u w:val="thick" w:color="000000"/>
    </w:rPr>
  </w:style>
  <w:style w:type="character" w:customStyle="1" w:styleId="underlinecardChar">
    <w:name w:val="underline card Char"/>
    <w:rsid w:val="00DC43C2"/>
    <w:rPr>
      <w:rFonts w:ascii="Arial" w:hAnsi="Arial"/>
      <w:sz w:val="18"/>
      <w:szCs w:val="24"/>
      <w:u w:val="single"/>
      <w:lang w:val="en-US" w:eastAsia="en-US" w:bidi="ar-SA"/>
    </w:rPr>
  </w:style>
  <w:style w:type="paragraph" w:customStyle="1" w:styleId="Normal10">
    <w:name w:val="Normal1"/>
    <w:basedOn w:val="Normal"/>
    <w:qFormat/>
    <w:rsid w:val="00DC43C2"/>
    <w:pPr>
      <w:spacing w:after="0" w:line="240" w:lineRule="auto"/>
    </w:pPr>
    <w:rPr>
      <w:rFonts w:eastAsia="Calibri"/>
    </w:rPr>
  </w:style>
  <w:style w:type="paragraph" w:customStyle="1" w:styleId="Irrelevant6font">
    <w:name w:val="Irrelevant (6 font)"/>
    <w:basedOn w:val="Normal"/>
    <w:link w:val="Irrelevant6fontChar"/>
    <w:qFormat/>
    <w:rsid w:val="00DC43C2"/>
    <w:pPr>
      <w:spacing w:after="0" w:line="240" w:lineRule="auto"/>
      <w:ind w:left="547" w:right="648"/>
      <w:jc w:val="both"/>
    </w:pPr>
    <w:rPr>
      <w:rFonts w:eastAsia="Calibri"/>
      <w:sz w:val="12"/>
      <w:szCs w:val="12"/>
    </w:rPr>
  </w:style>
  <w:style w:type="character" w:customStyle="1" w:styleId="Irrelevant5fontChar">
    <w:name w:val="Irrelevant (5 font) Char"/>
    <w:rsid w:val="00DC43C2"/>
    <w:rPr>
      <w:sz w:val="10"/>
      <w:szCs w:val="10"/>
      <w:lang w:val="en-US" w:eastAsia="en-US" w:bidi="ar-SA"/>
    </w:rPr>
  </w:style>
  <w:style w:type="character" w:customStyle="1" w:styleId="TagsCharCharChar">
    <w:name w:val="Tags Char Char Char"/>
    <w:rsid w:val="00DC43C2"/>
    <w:rPr>
      <w:b/>
      <w:lang w:val="en-US" w:eastAsia="en-US" w:bidi="ar-SA"/>
    </w:rPr>
  </w:style>
  <w:style w:type="character" w:customStyle="1" w:styleId="CitesChar1">
    <w:name w:val="Cites Char1"/>
    <w:rsid w:val="00DC43C2"/>
    <w:rPr>
      <w:b/>
      <w:bCs/>
      <w:lang w:val="en-US" w:eastAsia="en-US" w:bidi="ar-SA"/>
    </w:rPr>
  </w:style>
  <w:style w:type="paragraph" w:customStyle="1" w:styleId="CardsFont6pt">
    <w:name w:val="Cards + Font: 6 pt"/>
    <w:basedOn w:val="Cards"/>
    <w:link w:val="CardsFont6ptChar1"/>
    <w:autoRedefine/>
    <w:qFormat/>
    <w:rsid w:val="00DC43C2"/>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DC43C2"/>
    <w:rPr>
      <w:rFonts w:ascii="Georgia" w:eastAsia="Times New Roman" w:hAnsi="Georgia"/>
      <w:sz w:val="12"/>
      <w:szCs w:val="24"/>
    </w:rPr>
  </w:style>
  <w:style w:type="character" w:customStyle="1" w:styleId="Hyperlink13">
    <w:name w:val="Hyperlink13"/>
    <w:rsid w:val="00DC43C2"/>
    <w:rPr>
      <w:b w:val="0"/>
      <w:bCs w:val="0"/>
      <w:strike w:val="0"/>
      <w:dstrike w:val="0"/>
      <w:color w:val="008000"/>
      <w:sz w:val="20"/>
      <w:szCs w:val="20"/>
      <w:u w:val="none"/>
      <w:effect w:val="none"/>
    </w:rPr>
  </w:style>
  <w:style w:type="character" w:customStyle="1" w:styleId="standardcontent1">
    <w:name w:val="standardcontent1"/>
    <w:rsid w:val="00DC43C2"/>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DC43C2"/>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DC43C2"/>
    <w:rPr>
      <w:rFonts w:ascii="Calibri" w:eastAsia="Calibri" w:hAnsi="Calibri"/>
      <w:szCs w:val="20"/>
    </w:rPr>
  </w:style>
  <w:style w:type="character" w:customStyle="1" w:styleId="Hyperlink4">
    <w:name w:val="Hyperlink4"/>
    <w:rsid w:val="00DC43C2"/>
    <w:rPr>
      <w:color w:val="000066"/>
      <w:u w:val="single"/>
    </w:rPr>
  </w:style>
  <w:style w:type="paragraph" w:customStyle="1" w:styleId="rddateline">
    <w:name w:val="rddateline"/>
    <w:basedOn w:val="Normal"/>
    <w:uiPriority w:val="99"/>
    <w:qFormat/>
    <w:rsid w:val="00DC43C2"/>
    <w:pPr>
      <w:spacing w:after="0" w:line="240" w:lineRule="auto"/>
    </w:pPr>
    <w:rPr>
      <w:rFonts w:eastAsia="Calibri"/>
      <w:szCs w:val="20"/>
    </w:rPr>
  </w:style>
  <w:style w:type="paragraph" w:customStyle="1" w:styleId="rdheadline">
    <w:name w:val="rdheadline"/>
    <w:basedOn w:val="Normal"/>
    <w:uiPriority w:val="99"/>
    <w:qFormat/>
    <w:rsid w:val="00DC43C2"/>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DC43C2"/>
    <w:pPr>
      <w:spacing w:after="100" w:afterAutospacing="1" w:line="240" w:lineRule="auto"/>
    </w:pPr>
    <w:rPr>
      <w:rFonts w:ascii="Verdana" w:eastAsia="Calibri" w:hAnsi="Verdana"/>
      <w:szCs w:val="20"/>
    </w:rPr>
  </w:style>
  <w:style w:type="character" w:customStyle="1" w:styleId="rddeckline1">
    <w:name w:val="rddeckline1"/>
    <w:rsid w:val="00DC43C2"/>
    <w:rPr>
      <w:rFonts w:ascii="Verdana" w:hAnsi="Verdana" w:hint="default"/>
      <w:b/>
      <w:bCs/>
      <w:sz w:val="22"/>
      <w:szCs w:val="22"/>
    </w:rPr>
  </w:style>
  <w:style w:type="character" w:customStyle="1" w:styleId="link-external">
    <w:name w:val="link-external"/>
    <w:rsid w:val="00DC43C2"/>
  </w:style>
  <w:style w:type="character" w:customStyle="1" w:styleId="contact1">
    <w:name w:val="contact1"/>
    <w:rsid w:val="00DC43C2"/>
    <w:rPr>
      <w:rFonts w:ascii="Tahoma" w:hAnsi="Tahoma" w:cs="Tahoma" w:hint="default"/>
      <w:color w:val="999999"/>
      <w:sz w:val="20"/>
      <w:szCs w:val="20"/>
    </w:rPr>
  </w:style>
  <w:style w:type="character" w:customStyle="1" w:styleId="credits1">
    <w:name w:val="credits1"/>
    <w:rsid w:val="00DC43C2"/>
    <w:rPr>
      <w:rFonts w:ascii="Tahoma" w:hAnsi="Tahoma" w:cs="Tahoma" w:hint="default"/>
      <w:color w:val="999999"/>
      <w:sz w:val="16"/>
      <w:szCs w:val="16"/>
    </w:rPr>
  </w:style>
  <w:style w:type="paragraph" w:customStyle="1" w:styleId="Heading20">
    <w:name w:val="Heading2"/>
    <w:basedOn w:val="Normal"/>
    <w:link w:val="Heading2Char0"/>
    <w:qFormat/>
    <w:rsid w:val="00DC43C2"/>
    <w:pPr>
      <w:spacing w:after="0" w:line="240" w:lineRule="auto"/>
      <w:jc w:val="center"/>
    </w:pPr>
    <w:rPr>
      <w:rFonts w:eastAsia="Times New Roman"/>
      <w:b/>
      <w:caps/>
    </w:rPr>
  </w:style>
  <w:style w:type="character" w:customStyle="1" w:styleId="Heading2Char0">
    <w:name w:val="Heading2 Char"/>
    <w:link w:val="Heading20"/>
    <w:rsid w:val="00DC43C2"/>
    <w:rPr>
      <w:rFonts w:ascii="Calibri" w:eastAsia="Times New Roman" w:hAnsi="Calibri"/>
      <w:b/>
      <w:caps/>
    </w:rPr>
  </w:style>
  <w:style w:type="paragraph" w:customStyle="1" w:styleId="Header2">
    <w:name w:val="Header2"/>
    <w:basedOn w:val="Heading20"/>
    <w:link w:val="Header2Char"/>
    <w:qFormat/>
    <w:rsid w:val="00DC43C2"/>
  </w:style>
  <w:style w:type="character" w:customStyle="1" w:styleId="Header2Char">
    <w:name w:val="Header2 Char"/>
    <w:link w:val="Header2"/>
    <w:rsid w:val="00DC43C2"/>
    <w:rPr>
      <w:rFonts w:ascii="Calibri" w:eastAsia="Times New Roman" w:hAnsi="Calibri"/>
      <w:b/>
      <w:caps/>
    </w:rPr>
  </w:style>
  <w:style w:type="paragraph" w:customStyle="1" w:styleId="Underlinedcard0">
    <w:name w:val="Underlined card"/>
    <w:basedOn w:val="Normal"/>
    <w:link w:val="UnderlinedcardChar"/>
    <w:autoRedefine/>
    <w:qFormat/>
    <w:rsid w:val="00DC43C2"/>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DC43C2"/>
    <w:rPr>
      <w:rFonts w:ascii="Calibri" w:eastAsia="Times New Roman" w:hAnsi="Calibri"/>
      <w:u w:val="thick"/>
    </w:rPr>
  </w:style>
  <w:style w:type="paragraph" w:styleId="HTMLPreformatted">
    <w:name w:val="HTML Preformatted"/>
    <w:basedOn w:val="Normal"/>
    <w:link w:val="HTMLPreformattedChar"/>
    <w:rsid w:val="00DC4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DC43C2"/>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DC43C2"/>
    <w:rPr>
      <w:bCs/>
    </w:rPr>
  </w:style>
  <w:style w:type="character" w:customStyle="1" w:styleId="StyleHeading212ptChar">
    <w:name w:val="Style Heading2 + 12 pt Char"/>
    <w:link w:val="StyleHeading212pt"/>
    <w:rsid w:val="00DC43C2"/>
    <w:rPr>
      <w:rFonts w:ascii="Calibri" w:eastAsia="Times New Roman" w:hAnsi="Calibri"/>
      <w:b/>
      <w:bCs/>
      <w:caps/>
    </w:rPr>
  </w:style>
  <w:style w:type="paragraph" w:customStyle="1" w:styleId="Heading212pt">
    <w:name w:val="Heading2 + 12 pt"/>
    <w:basedOn w:val="StyleHeading212pt"/>
    <w:link w:val="Heading212ptChar"/>
    <w:qFormat/>
    <w:rsid w:val="00DC43C2"/>
  </w:style>
  <w:style w:type="character" w:customStyle="1" w:styleId="Heading212ptChar">
    <w:name w:val="Heading2 + 12 pt Char"/>
    <w:link w:val="Heading212pt"/>
    <w:rsid w:val="00DC43C2"/>
    <w:rPr>
      <w:rFonts w:ascii="Calibri" w:eastAsia="Times New Roman" w:hAnsi="Calibri"/>
      <w:b/>
      <w:bCs/>
      <w:caps/>
    </w:rPr>
  </w:style>
  <w:style w:type="character" w:customStyle="1" w:styleId="underline20">
    <w:name w:val="underline2"/>
    <w:rsid w:val="00DC43C2"/>
    <w:rPr>
      <w:u w:val="single"/>
    </w:rPr>
  </w:style>
  <w:style w:type="character" w:customStyle="1" w:styleId="CardsFont12ptCharCharCharChar">
    <w:name w:val="Cards + Font: 12 pt Char Char Char Char"/>
    <w:rsid w:val="00DC43C2"/>
    <w:rPr>
      <w:sz w:val="24"/>
      <w:szCs w:val="24"/>
      <w:u w:val="thick"/>
      <w:lang w:val="en-US" w:eastAsia="en-US" w:bidi="ar-SA"/>
    </w:rPr>
  </w:style>
  <w:style w:type="character" w:customStyle="1" w:styleId="UnderlinedCardChar0">
    <w:name w:val="Underlined Card Char"/>
    <w:rsid w:val="00DC43C2"/>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DC43C2"/>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DC43C2"/>
  </w:style>
  <w:style w:type="paragraph" w:customStyle="1" w:styleId="StyleUnderliningTimesNewRomanBoldNounderlineKernat16">
    <w:name w:val="Style Underlining + Times New Roman Bold No underline Kern at 16..."/>
    <w:basedOn w:val="Normal"/>
    <w:uiPriority w:val="99"/>
    <w:qFormat/>
    <w:rsid w:val="00DC43C2"/>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C43C2"/>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DC43C2"/>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DC43C2"/>
    <w:rPr>
      <w:sz w:val="32"/>
      <w:szCs w:val="32"/>
      <w:u w:val="single"/>
    </w:rPr>
  </w:style>
  <w:style w:type="character" w:customStyle="1" w:styleId="StyleBoldText12pt10ptNotBoldKernat16pt">
    <w:name w:val="Style Bold Text 12 pt + 10 pt Not Bold Kern at 16 pt"/>
    <w:rsid w:val="00DC43C2"/>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DC43C2"/>
  </w:style>
  <w:style w:type="paragraph" w:customStyle="1" w:styleId="highlightcardtext">
    <w:name w:val="highlight card text"/>
    <w:basedOn w:val="evidencetext"/>
    <w:uiPriority w:val="99"/>
    <w:qFormat/>
    <w:rsid w:val="00DC43C2"/>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DC43C2"/>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DC43C2"/>
    <w:pPr>
      <w:spacing w:after="0" w:line="240" w:lineRule="auto"/>
    </w:pPr>
    <w:rPr>
      <w:rFonts w:eastAsia="Calibri"/>
      <w:bCs/>
      <w:color w:val="000000"/>
    </w:rPr>
  </w:style>
  <w:style w:type="character" w:customStyle="1" w:styleId="BodyText3Char">
    <w:name w:val="Body Text 3 Char"/>
    <w:basedOn w:val="DefaultParagraphFont"/>
    <w:link w:val="BodyText3"/>
    <w:rsid w:val="00DC43C2"/>
    <w:rPr>
      <w:rFonts w:ascii="Calibri" w:eastAsia="Calibri" w:hAnsi="Calibri"/>
      <w:bCs/>
      <w:color w:val="000000"/>
    </w:rPr>
  </w:style>
  <w:style w:type="paragraph" w:customStyle="1" w:styleId="underlinecard">
    <w:name w:val="underline card"/>
    <w:basedOn w:val="Normal"/>
    <w:uiPriority w:val="99"/>
    <w:qFormat/>
    <w:rsid w:val="00DC43C2"/>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DC43C2"/>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DC43C2"/>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DC43C2"/>
    <w:rPr>
      <w:rFonts w:eastAsia="Times New Roman"/>
      <w:sz w:val="12"/>
      <w:szCs w:val="24"/>
    </w:rPr>
  </w:style>
  <w:style w:type="character" w:customStyle="1" w:styleId="CardsFont6ptCharChar">
    <w:name w:val="Cards + Font: 6 pt Char Char"/>
    <w:link w:val="CardsFont6ptChar"/>
    <w:rsid w:val="00DC43C2"/>
    <w:rPr>
      <w:rFonts w:ascii="Calibri" w:eastAsia="Times New Roman" w:hAnsi="Calibri"/>
      <w:sz w:val="12"/>
      <w:szCs w:val="24"/>
    </w:rPr>
  </w:style>
  <w:style w:type="paragraph" w:customStyle="1" w:styleId="CitesCharChar">
    <w:name w:val="Cites Char Char"/>
    <w:basedOn w:val="Normal"/>
    <w:link w:val="CitesCharCharChar"/>
    <w:qFormat/>
    <w:rsid w:val="00DC43C2"/>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DC43C2"/>
    <w:rPr>
      <w:rFonts w:ascii="Calibri" w:eastAsia="Times New Roman" w:hAnsi="Calibri"/>
      <w:b/>
      <w:bCs/>
    </w:rPr>
  </w:style>
  <w:style w:type="paragraph" w:customStyle="1" w:styleId="TagsCharChar">
    <w:name w:val="Tags Char Char"/>
    <w:basedOn w:val="Normal"/>
    <w:uiPriority w:val="99"/>
    <w:qFormat/>
    <w:rsid w:val="00DC43C2"/>
    <w:pPr>
      <w:autoSpaceDE w:val="0"/>
      <w:autoSpaceDN w:val="0"/>
      <w:adjustRightInd w:val="0"/>
      <w:spacing w:after="0" w:line="240" w:lineRule="auto"/>
      <w:jc w:val="both"/>
      <w:outlineLvl w:val="1"/>
    </w:pPr>
    <w:rPr>
      <w:rFonts w:eastAsia="Calibri"/>
      <w:b/>
      <w:szCs w:val="20"/>
    </w:rPr>
  </w:style>
  <w:style w:type="character" w:customStyle="1" w:styleId="Char3">
    <w:name w:val="Char3"/>
    <w:rsid w:val="00DC43C2"/>
    <w:rPr>
      <w:rFonts w:ascii="Arial Narrow" w:eastAsia="Batang" w:hAnsi="Arial Narrow" w:cs="Arial"/>
      <w:b/>
      <w:bCs/>
      <w:iCs/>
      <w:sz w:val="24"/>
      <w:szCs w:val="28"/>
      <w:lang w:val="en-US" w:eastAsia="en-US" w:bidi="ar-SA"/>
    </w:rPr>
  </w:style>
  <w:style w:type="character" w:customStyle="1" w:styleId="UnderlinedCards">
    <w:name w:val="Underlined Cards"/>
    <w:rsid w:val="00DC43C2"/>
    <w:rPr>
      <w:sz w:val="24"/>
      <w:szCs w:val="24"/>
      <w:u w:val="thick"/>
      <w:lang w:val="en-US" w:eastAsia="en-US" w:bidi="ar-SA"/>
    </w:rPr>
  </w:style>
  <w:style w:type="paragraph" w:customStyle="1" w:styleId="story-body">
    <w:name w:val="story-body"/>
    <w:basedOn w:val="Normal"/>
    <w:uiPriority w:val="99"/>
    <w:qFormat/>
    <w:rsid w:val="00DC43C2"/>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DC43C2"/>
    <w:rPr>
      <w:sz w:val="24"/>
      <w:szCs w:val="24"/>
      <w:u w:val="thick"/>
      <w:lang w:val="en-US" w:eastAsia="en-US" w:bidi="ar-SA"/>
    </w:rPr>
  </w:style>
  <w:style w:type="character" w:customStyle="1" w:styleId="highlightcardtextChar">
    <w:name w:val="highlight card text Char"/>
    <w:rsid w:val="00DC43C2"/>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DC43C2"/>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DC43C2"/>
    <w:rPr>
      <w:rFonts w:ascii="Calibri" w:eastAsia="Times New Roman" w:hAnsi="Calibri"/>
      <w:sz w:val="18"/>
    </w:rPr>
  </w:style>
  <w:style w:type="character" w:customStyle="1" w:styleId="TagsChar4">
    <w:name w:val="Tags Char4"/>
    <w:rsid w:val="00DC43C2"/>
    <w:rPr>
      <w:b/>
      <w:lang w:val="en-US" w:eastAsia="en-US" w:bidi="ar-SA"/>
    </w:rPr>
  </w:style>
  <w:style w:type="character" w:customStyle="1" w:styleId="hit1">
    <w:name w:val="hit1"/>
    <w:rsid w:val="00DC43C2"/>
    <w:rPr>
      <w:rFonts w:ascii="Verdana" w:hAnsi="Verdana" w:hint="default"/>
      <w:b/>
      <w:bCs/>
      <w:vanish w:val="0"/>
      <w:webHidden w:val="0"/>
      <w:color w:val="CC0033"/>
      <w:sz w:val="20"/>
      <w:szCs w:val="20"/>
      <w:specVanish w:val="0"/>
    </w:rPr>
  </w:style>
  <w:style w:type="character" w:customStyle="1" w:styleId="ssl01">
    <w:name w:val="ss_l01"/>
    <w:rsid w:val="00DC43C2"/>
    <w:rPr>
      <w:rFonts w:ascii="Verdana" w:hAnsi="Verdana" w:hint="default"/>
      <w:color w:val="000000"/>
      <w:sz w:val="20"/>
      <w:szCs w:val="20"/>
    </w:rPr>
  </w:style>
  <w:style w:type="character" w:customStyle="1" w:styleId="tightinline1">
    <w:name w:val="tightinline1"/>
    <w:rsid w:val="00DC43C2"/>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DC43C2"/>
    <w:pPr>
      <w:spacing w:after="0" w:line="240" w:lineRule="auto"/>
      <w:ind w:left="1728" w:right="1728"/>
    </w:pPr>
    <w:rPr>
      <w:rFonts w:eastAsia="Calibri"/>
      <w:sz w:val="18"/>
    </w:rPr>
  </w:style>
  <w:style w:type="paragraph" w:customStyle="1" w:styleId="boldciteChar">
    <w:name w:val="bold cite Char"/>
    <w:basedOn w:val="Heading1"/>
    <w:uiPriority w:val="99"/>
    <w:qFormat/>
    <w:rsid w:val="00DC43C2"/>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DC43C2"/>
    <w:rPr>
      <w:rFonts w:ascii="Calibri" w:eastAsia="Times New Roman" w:hAnsi="Calibri"/>
      <w:b/>
      <w:color w:val="000000"/>
      <w:szCs w:val="20"/>
    </w:rPr>
  </w:style>
  <w:style w:type="paragraph" w:customStyle="1" w:styleId="Cardnon-underlined">
    <w:name w:val="Card non-underlined"/>
    <w:basedOn w:val="Normal"/>
    <w:uiPriority w:val="99"/>
    <w:qFormat/>
    <w:rsid w:val="00DC43C2"/>
    <w:pPr>
      <w:spacing w:after="0" w:line="240" w:lineRule="auto"/>
    </w:pPr>
    <w:rPr>
      <w:rFonts w:eastAsia="Calibri"/>
      <w:szCs w:val="20"/>
    </w:rPr>
  </w:style>
  <w:style w:type="paragraph" w:customStyle="1" w:styleId="CardCites">
    <w:name w:val="Card Cites"/>
    <w:basedOn w:val="Normal"/>
    <w:next w:val="Normal"/>
    <w:qFormat/>
    <w:rsid w:val="00DC43C2"/>
    <w:pPr>
      <w:spacing w:after="0" w:line="240" w:lineRule="auto"/>
    </w:pPr>
    <w:rPr>
      <w:rFonts w:eastAsia="Calibri"/>
      <w:b/>
    </w:rPr>
  </w:style>
  <w:style w:type="character" w:customStyle="1" w:styleId="blsp-spelling-corrected">
    <w:name w:val="blsp-spelling-corrected"/>
    <w:rsid w:val="00DC43C2"/>
  </w:style>
  <w:style w:type="character" w:customStyle="1" w:styleId="blsp-spelling-error">
    <w:name w:val="blsp-spelling-error"/>
    <w:rsid w:val="00DC43C2"/>
  </w:style>
  <w:style w:type="character" w:customStyle="1" w:styleId="sup">
    <w:name w:val="sup"/>
    <w:rsid w:val="00DC43C2"/>
  </w:style>
  <w:style w:type="character" w:customStyle="1" w:styleId="pgnum">
    <w:name w:val="pgnum"/>
    <w:rsid w:val="00DC43C2"/>
  </w:style>
  <w:style w:type="character" w:customStyle="1" w:styleId="SmallFontCharChar">
    <w:name w:val="Small Font Char Char"/>
    <w:rsid w:val="00DC43C2"/>
    <w:rPr>
      <w:rFonts w:ascii="Arial" w:hAnsi="Arial"/>
      <w:sz w:val="12"/>
      <w:szCs w:val="24"/>
      <w:lang w:val="en-US" w:eastAsia="en-US" w:bidi="ar-SA"/>
    </w:rPr>
  </w:style>
  <w:style w:type="paragraph" w:customStyle="1" w:styleId="textmargin">
    <w:name w:val="textmargin"/>
    <w:basedOn w:val="Normal"/>
    <w:uiPriority w:val="99"/>
    <w:qFormat/>
    <w:rsid w:val="00DC43C2"/>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DC43C2"/>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DC43C2"/>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DC43C2"/>
    <w:pPr>
      <w:spacing w:after="0" w:line="240" w:lineRule="auto"/>
    </w:pPr>
    <w:rPr>
      <w:rFonts w:ascii="Verdana" w:eastAsia="Calibri" w:hAnsi="Verdana"/>
      <w:szCs w:val="20"/>
    </w:rPr>
  </w:style>
  <w:style w:type="character" w:customStyle="1" w:styleId="BoldUnderliningChar">
    <w:name w:val="Bold Underlining Char"/>
    <w:rsid w:val="00DC43C2"/>
    <w:rPr>
      <w:rFonts w:ascii="Arial Narrow" w:eastAsia="Calibri" w:hAnsi="Arial Narrow" w:cs="Times New Roman"/>
      <w:b/>
      <w:sz w:val="20"/>
      <w:u w:val="single"/>
    </w:rPr>
  </w:style>
  <w:style w:type="paragraph" w:customStyle="1" w:styleId="correctindex">
    <w:name w:val="correct index"/>
    <w:basedOn w:val="Normal"/>
    <w:uiPriority w:val="99"/>
    <w:qFormat/>
    <w:rsid w:val="00DC43C2"/>
    <w:pPr>
      <w:spacing w:after="0" w:line="240" w:lineRule="auto"/>
    </w:pPr>
    <w:rPr>
      <w:rFonts w:ascii="Arial Narrow" w:eastAsia="Calibri" w:hAnsi="Arial Narrow"/>
      <w:color w:val="000000"/>
    </w:rPr>
  </w:style>
  <w:style w:type="paragraph" w:customStyle="1" w:styleId="bc2">
    <w:name w:val="bc_2"/>
    <w:basedOn w:val="Normal"/>
    <w:uiPriority w:val="99"/>
    <w:qFormat/>
    <w:rsid w:val="00DC43C2"/>
    <w:pPr>
      <w:spacing w:before="100" w:beforeAutospacing="1" w:after="100" w:afterAutospacing="1" w:line="240" w:lineRule="auto"/>
    </w:pPr>
    <w:rPr>
      <w:rFonts w:eastAsia="Calibri"/>
      <w:color w:val="000000"/>
    </w:rPr>
  </w:style>
  <w:style w:type="character" w:customStyle="1" w:styleId="bc21">
    <w:name w:val="bc_21"/>
    <w:rsid w:val="00DC43C2"/>
  </w:style>
  <w:style w:type="paragraph" w:customStyle="1" w:styleId="inside-copy">
    <w:name w:val="inside-copy"/>
    <w:basedOn w:val="Normal"/>
    <w:uiPriority w:val="99"/>
    <w:qFormat/>
    <w:rsid w:val="00DC43C2"/>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DC43C2"/>
    <w:pPr>
      <w:spacing w:after="0" w:line="240" w:lineRule="auto"/>
    </w:pPr>
    <w:rPr>
      <w:rFonts w:ascii="Verdana" w:eastAsia="Calibri" w:hAnsi="Verdana"/>
      <w:szCs w:val="20"/>
    </w:rPr>
  </w:style>
  <w:style w:type="paragraph" w:customStyle="1" w:styleId="quote2">
    <w:name w:val="quote2"/>
    <w:basedOn w:val="Normal"/>
    <w:uiPriority w:val="99"/>
    <w:qFormat/>
    <w:rsid w:val="00DC43C2"/>
    <w:pPr>
      <w:spacing w:after="0" w:line="240" w:lineRule="auto"/>
    </w:pPr>
    <w:rPr>
      <w:rFonts w:ascii="Verdana" w:eastAsia="Calibri" w:hAnsi="Verdana"/>
      <w:szCs w:val="20"/>
    </w:rPr>
  </w:style>
  <w:style w:type="character" w:customStyle="1" w:styleId="copystyle">
    <w:name w:val="copystyle"/>
    <w:rsid w:val="00DC43C2"/>
  </w:style>
  <w:style w:type="paragraph" w:customStyle="1" w:styleId="BlockTitle1">
    <w:name w:val="Block Title #1"/>
    <w:basedOn w:val="Heading1"/>
    <w:qFormat/>
    <w:rsid w:val="00DC43C2"/>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DC43C2"/>
    <w:rPr>
      <w:rFonts w:ascii="Arial" w:hAnsi="Arial" w:cs="Arial"/>
      <w:b/>
      <w:bCs/>
      <w:kern w:val="32"/>
      <w:sz w:val="24"/>
      <w:szCs w:val="24"/>
      <w:lang w:val="en-US" w:eastAsia="en-US" w:bidi="ar-SA"/>
    </w:rPr>
  </w:style>
  <w:style w:type="character" w:customStyle="1" w:styleId="ReadUnderline">
    <w:name w:val="Read Underline"/>
    <w:rsid w:val="00DC43C2"/>
    <w:rPr>
      <w:rFonts w:ascii="Arial" w:hAnsi="Arial"/>
      <w:b/>
      <w:sz w:val="18"/>
      <w:u w:val="thick"/>
    </w:rPr>
  </w:style>
  <w:style w:type="character" w:customStyle="1" w:styleId="ShrinkText">
    <w:name w:val="Shrink Text"/>
    <w:rsid w:val="00DC43C2"/>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DC43C2"/>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DC43C2"/>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DC43C2"/>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DC43C2"/>
  </w:style>
  <w:style w:type="paragraph" w:customStyle="1" w:styleId="body-paragraph">
    <w:name w:val="body-paragraph"/>
    <w:basedOn w:val="Normal"/>
    <w:uiPriority w:val="99"/>
    <w:qFormat/>
    <w:rsid w:val="00DC43C2"/>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DC43C2"/>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DC43C2"/>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DC43C2"/>
    <w:pPr>
      <w:spacing w:after="0" w:line="240" w:lineRule="auto"/>
    </w:pPr>
    <w:rPr>
      <w:rFonts w:ascii="Arial Narrow" w:eastAsia="Times New Roman" w:hAnsi="Arial Narrow"/>
      <w:b/>
    </w:rPr>
  </w:style>
  <w:style w:type="character" w:customStyle="1" w:styleId="TagCiteChar1">
    <w:name w:val="Tag/Cite Char"/>
    <w:link w:val="TagCite2"/>
    <w:rsid w:val="00DC43C2"/>
    <w:rPr>
      <w:rFonts w:ascii="Arial Narrow" w:eastAsia="Times New Roman" w:hAnsi="Arial Narrow"/>
      <w:b/>
    </w:rPr>
  </w:style>
  <w:style w:type="paragraph" w:customStyle="1" w:styleId="F4">
    <w:name w:val="F4"/>
    <w:basedOn w:val="Normal"/>
    <w:link w:val="F4Char"/>
    <w:qFormat/>
    <w:rsid w:val="00DC43C2"/>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DC43C2"/>
    <w:rPr>
      <w:rFonts w:ascii="Arial Narrow" w:eastAsia="Times New Roman" w:hAnsi="Arial Narrow"/>
      <w:szCs w:val="20"/>
      <w:u w:val="single"/>
    </w:rPr>
  </w:style>
  <w:style w:type="paragraph" w:customStyle="1" w:styleId="StyleCARD">
    <w:name w:val="Style CARD +"/>
    <w:basedOn w:val="Normal"/>
    <w:link w:val="StyleCARDChar"/>
    <w:qFormat/>
    <w:rsid w:val="00DC43C2"/>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DC43C2"/>
    <w:rPr>
      <w:rFonts w:ascii="Arial Narrow" w:eastAsia="Times New Roman" w:hAnsi="Arial Narrow"/>
      <w:szCs w:val="20"/>
    </w:rPr>
  </w:style>
  <w:style w:type="paragraph" w:customStyle="1" w:styleId="UnderlinedText">
    <w:name w:val="Underlined Text"/>
    <w:basedOn w:val="Normal"/>
    <w:autoRedefine/>
    <w:qFormat/>
    <w:rsid w:val="00DC43C2"/>
    <w:pPr>
      <w:spacing w:after="0" w:line="240" w:lineRule="auto"/>
    </w:pPr>
    <w:rPr>
      <w:b/>
    </w:rPr>
  </w:style>
  <w:style w:type="character" w:customStyle="1" w:styleId="noiconheadline">
    <w:name w:val="noicon_headline"/>
    <w:rsid w:val="00DC43C2"/>
  </w:style>
  <w:style w:type="character" w:customStyle="1" w:styleId="CommentSubjectChar1">
    <w:name w:val="Comment Subject Char1"/>
    <w:basedOn w:val="CommentTextChar"/>
    <w:uiPriority w:val="99"/>
    <w:rsid w:val="00DC43C2"/>
    <w:rPr>
      <w:rFonts w:ascii="Calibri" w:eastAsia="Calibri" w:hAnsi="Calibri" w:cs="Calibri"/>
      <w:b/>
      <w:bCs/>
      <w:sz w:val="16"/>
      <w:szCs w:val="20"/>
    </w:rPr>
  </w:style>
  <w:style w:type="paragraph" w:customStyle="1" w:styleId="tagCharChar">
    <w:name w:val="tag Char Char"/>
    <w:basedOn w:val="Normal"/>
    <w:link w:val="tagCharCharChar"/>
    <w:qFormat/>
    <w:rsid w:val="00DC43C2"/>
    <w:pPr>
      <w:spacing w:after="0" w:line="240" w:lineRule="auto"/>
    </w:pPr>
    <w:rPr>
      <w:rFonts w:eastAsia="Times New Roman"/>
      <w:b/>
      <w:szCs w:val="20"/>
    </w:rPr>
  </w:style>
  <w:style w:type="character" w:customStyle="1" w:styleId="tagCharCharChar">
    <w:name w:val="tag Char Char Char"/>
    <w:link w:val="tagCharChar"/>
    <w:rsid w:val="00DC43C2"/>
    <w:rPr>
      <w:rFonts w:ascii="Calibri" w:eastAsia="Times New Roman" w:hAnsi="Calibri"/>
      <w:b/>
      <w:szCs w:val="20"/>
    </w:rPr>
  </w:style>
  <w:style w:type="character" w:customStyle="1" w:styleId="BlockTitleCharChar">
    <w:name w:val="Block Title Char Char"/>
    <w:rsid w:val="00DC43C2"/>
    <w:rPr>
      <w:rFonts w:ascii="Georgia" w:hAnsi="Georgia" w:cs="Arial"/>
      <w:b/>
      <w:bCs/>
      <w:kern w:val="32"/>
      <w:sz w:val="28"/>
      <w:szCs w:val="32"/>
      <w:lang w:val="en-US" w:eastAsia="en-US" w:bidi="ar-SA"/>
    </w:rPr>
  </w:style>
  <w:style w:type="paragraph" w:styleId="MacroText">
    <w:name w:val="macro"/>
    <w:link w:val="MacroTextChar"/>
    <w:rsid w:val="00DC43C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DC43C2"/>
    <w:rPr>
      <w:rFonts w:ascii="Courier New" w:eastAsia="Times New Roman" w:hAnsi="Courier New" w:cs="Courier New"/>
      <w:sz w:val="20"/>
      <w:szCs w:val="20"/>
    </w:rPr>
  </w:style>
  <w:style w:type="paragraph" w:customStyle="1" w:styleId="CardFormat">
    <w:name w:val="Card Format"/>
    <w:basedOn w:val="Normal"/>
    <w:qFormat/>
    <w:rsid w:val="00DC43C2"/>
    <w:pPr>
      <w:autoSpaceDE w:val="0"/>
      <w:autoSpaceDN w:val="0"/>
      <w:adjustRightInd w:val="0"/>
      <w:spacing w:after="0" w:line="240" w:lineRule="auto"/>
    </w:pPr>
    <w:rPr>
      <w:rFonts w:eastAsia="Times New Roman"/>
      <w:sz w:val="18"/>
      <w:szCs w:val="18"/>
    </w:rPr>
  </w:style>
  <w:style w:type="character" w:customStyle="1" w:styleId="pp1">
    <w:name w:val="pp1"/>
    <w:rsid w:val="00DC43C2"/>
    <w:rPr>
      <w:rFonts w:ascii="Times New Roman" w:hAnsi="Times New Roman" w:cs="Times New Roman" w:hint="default"/>
      <w:i w:val="0"/>
      <w:iCs w:val="0"/>
      <w:smallCaps w:val="0"/>
      <w:sz w:val="30"/>
      <w:szCs w:val="30"/>
    </w:rPr>
  </w:style>
  <w:style w:type="character" w:customStyle="1" w:styleId="prbodytext1">
    <w:name w:val="pr_bodytext1"/>
    <w:rsid w:val="00DC43C2"/>
    <w:rPr>
      <w:rFonts w:ascii="Arial" w:hAnsi="Arial" w:cs="Arial" w:hint="default"/>
      <w:sz w:val="20"/>
      <w:szCs w:val="20"/>
    </w:rPr>
  </w:style>
  <w:style w:type="character" w:customStyle="1" w:styleId="italic">
    <w:name w:val="italic"/>
    <w:rsid w:val="00DC43C2"/>
  </w:style>
  <w:style w:type="character" w:customStyle="1" w:styleId="marrontitulobig">
    <w:name w:val="marron_titulo_big"/>
    <w:rsid w:val="00DC43C2"/>
  </w:style>
  <w:style w:type="character" w:customStyle="1" w:styleId="articlehead">
    <w:name w:val="articlehead"/>
    <w:rsid w:val="00DC43C2"/>
  </w:style>
  <w:style w:type="character" w:customStyle="1" w:styleId="lead">
    <w:name w:val="lead"/>
    <w:rsid w:val="00DC43C2"/>
  </w:style>
  <w:style w:type="character" w:customStyle="1" w:styleId="manchettebig2">
    <w:name w:val="manchettebig2"/>
    <w:rsid w:val="00DC43C2"/>
  </w:style>
  <w:style w:type="character" w:customStyle="1" w:styleId="blue3">
    <w:name w:val="blue3"/>
    <w:rsid w:val="00DC43C2"/>
  </w:style>
  <w:style w:type="paragraph" w:customStyle="1" w:styleId="issuedetails">
    <w:name w:val="issue_details"/>
    <w:basedOn w:val="Normal"/>
    <w:uiPriority w:val="99"/>
    <w:qFormat/>
    <w:rsid w:val="00DC43C2"/>
    <w:pPr>
      <w:spacing w:before="100" w:beforeAutospacing="1" w:after="100" w:afterAutospacing="1" w:line="240" w:lineRule="auto"/>
    </w:pPr>
    <w:rPr>
      <w:rFonts w:eastAsia="Times New Roman"/>
    </w:rPr>
  </w:style>
  <w:style w:type="character" w:customStyle="1" w:styleId="over-title">
    <w:name w:val="over-title"/>
    <w:rsid w:val="00DC43C2"/>
  </w:style>
  <w:style w:type="character" w:customStyle="1" w:styleId="contentheader">
    <w:name w:val="contentheader"/>
    <w:rsid w:val="00DC43C2"/>
  </w:style>
  <w:style w:type="paragraph" w:customStyle="1" w:styleId="TxBrp2">
    <w:name w:val="TxBr_p2"/>
    <w:basedOn w:val="Normal"/>
    <w:qFormat/>
    <w:rsid w:val="00DC43C2"/>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DC43C2"/>
    <w:rPr>
      <w:rFonts w:eastAsia="SimSun"/>
      <w:szCs w:val="24"/>
      <w:lang w:val="en-US" w:eastAsia="zh-CN" w:bidi="ar-SA"/>
    </w:rPr>
  </w:style>
  <w:style w:type="character" w:customStyle="1" w:styleId="tagscharchar0">
    <w:name w:val="tagscharchar"/>
    <w:rsid w:val="00DC43C2"/>
  </w:style>
  <w:style w:type="paragraph" w:customStyle="1" w:styleId="cite20">
    <w:name w:val="cite2"/>
    <w:basedOn w:val="Normal"/>
    <w:uiPriority w:val="99"/>
    <w:qFormat/>
    <w:rsid w:val="00DC43C2"/>
    <w:pPr>
      <w:spacing w:after="0" w:line="240" w:lineRule="auto"/>
    </w:pPr>
    <w:rPr>
      <w:rFonts w:eastAsia="Times New Roman"/>
      <w:color w:val="000000"/>
      <w:szCs w:val="20"/>
    </w:rPr>
  </w:style>
  <w:style w:type="character" w:customStyle="1" w:styleId="btx">
    <w:name w:val="btx"/>
    <w:rsid w:val="00DC43C2"/>
  </w:style>
  <w:style w:type="character" w:customStyle="1" w:styleId="bhl">
    <w:name w:val="bhl"/>
    <w:rsid w:val="00DC43C2"/>
  </w:style>
  <w:style w:type="character" w:customStyle="1" w:styleId="FontStyle13">
    <w:name w:val="Font Style13"/>
    <w:uiPriority w:val="99"/>
    <w:rsid w:val="00DC43C2"/>
    <w:rPr>
      <w:rFonts w:ascii="Times New Roman" w:hAnsi="Times New Roman" w:cs="Times New Roman"/>
      <w:sz w:val="18"/>
      <w:szCs w:val="18"/>
    </w:rPr>
  </w:style>
  <w:style w:type="character" w:customStyle="1" w:styleId="FontStyle11">
    <w:name w:val="Font Style11"/>
    <w:uiPriority w:val="99"/>
    <w:rsid w:val="00DC43C2"/>
    <w:rPr>
      <w:rFonts w:ascii="Times New Roman" w:hAnsi="Times New Roman" w:cs="Times New Roman"/>
      <w:b/>
      <w:bCs/>
      <w:sz w:val="24"/>
      <w:szCs w:val="24"/>
    </w:rPr>
  </w:style>
  <w:style w:type="character" w:customStyle="1" w:styleId="FontStyle12">
    <w:name w:val="Font Style12"/>
    <w:uiPriority w:val="99"/>
    <w:rsid w:val="00DC43C2"/>
    <w:rPr>
      <w:rFonts w:ascii="Times New Roman" w:hAnsi="Times New Roman" w:cs="Times New Roman"/>
      <w:sz w:val="24"/>
      <w:szCs w:val="24"/>
    </w:rPr>
  </w:style>
  <w:style w:type="character" w:customStyle="1" w:styleId="FontStyle14">
    <w:name w:val="Font Style14"/>
    <w:uiPriority w:val="99"/>
    <w:rsid w:val="00DC43C2"/>
    <w:rPr>
      <w:rFonts w:ascii="Times New Roman" w:hAnsi="Times New Roman" w:cs="Times New Roman"/>
      <w:i/>
      <w:iCs/>
      <w:sz w:val="18"/>
      <w:szCs w:val="18"/>
    </w:rPr>
  </w:style>
  <w:style w:type="character" w:customStyle="1" w:styleId="FontStyle15">
    <w:name w:val="Font Style15"/>
    <w:uiPriority w:val="99"/>
    <w:rsid w:val="00DC43C2"/>
    <w:rPr>
      <w:rFonts w:ascii="Times New Roman" w:hAnsi="Times New Roman" w:cs="Times New Roman"/>
      <w:b/>
      <w:bCs/>
      <w:sz w:val="18"/>
      <w:szCs w:val="18"/>
    </w:rPr>
  </w:style>
  <w:style w:type="character" w:customStyle="1" w:styleId="FontStyle16">
    <w:name w:val="Font Style16"/>
    <w:uiPriority w:val="99"/>
    <w:rsid w:val="00DC43C2"/>
    <w:rPr>
      <w:rFonts w:ascii="Times New Roman" w:hAnsi="Times New Roman" w:cs="Times New Roman"/>
      <w:b/>
      <w:bCs/>
      <w:spacing w:val="-20"/>
      <w:sz w:val="16"/>
      <w:szCs w:val="16"/>
    </w:rPr>
  </w:style>
  <w:style w:type="character" w:customStyle="1" w:styleId="FontStyle17">
    <w:name w:val="Font Style17"/>
    <w:uiPriority w:val="99"/>
    <w:rsid w:val="00DC43C2"/>
    <w:rPr>
      <w:rFonts w:ascii="Times New Roman" w:hAnsi="Times New Roman" w:cs="Times New Roman"/>
      <w:b/>
      <w:bCs/>
      <w:sz w:val="10"/>
      <w:szCs w:val="10"/>
    </w:rPr>
  </w:style>
  <w:style w:type="character" w:customStyle="1" w:styleId="in-widget">
    <w:name w:val="in-widget"/>
    <w:rsid w:val="00DC43C2"/>
  </w:style>
  <w:style w:type="paragraph" w:customStyle="1" w:styleId="bodycopyindent">
    <w:name w:val="bodycopyindent"/>
    <w:basedOn w:val="Normal"/>
    <w:uiPriority w:val="99"/>
    <w:qFormat/>
    <w:rsid w:val="00DC43C2"/>
    <w:pPr>
      <w:spacing w:before="100" w:beforeAutospacing="1" w:after="100" w:afterAutospacing="1" w:line="240" w:lineRule="auto"/>
    </w:pPr>
    <w:rPr>
      <w:rFonts w:eastAsia="Times New Roman"/>
    </w:rPr>
  </w:style>
  <w:style w:type="character" w:customStyle="1" w:styleId="copyright">
    <w:name w:val="copyright"/>
    <w:rsid w:val="00DC43C2"/>
  </w:style>
  <w:style w:type="character" w:customStyle="1" w:styleId="spanstyle">
    <w:name w:val="spanstyle"/>
    <w:rsid w:val="00DC43C2"/>
  </w:style>
  <w:style w:type="character" w:customStyle="1" w:styleId="ssl3">
    <w:name w:val="ss_l3"/>
    <w:rsid w:val="00DC43C2"/>
  </w:style>
  <w:style w:type="character" w:customStyle="1" w:styleId="bold">
    <w:name w:val="bold"/>
    <w:rsid w:val="00DC43C2"/>
  </w:style>
  <w:style w:type="paragraph" w:customStyle="1" w:styleId="StyleUnderlineChar11pt3">
    <w:name w:val="Style Underline Char + 11 pt3"/>
    <w:link w:val="StyleUnderlineChar11pt3Char"/>
    <w:qFormat/>
    <w:rsid w:val="00DC43C2"/>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DC43C2"/>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DC43C2"/>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DC43C2"/>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DC43C2"/>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DC43C2"/>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DC43C2"/>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DC43C2"/>
    <w:rPr>
      <w:rFonts w:ascii="Arial Narrow" w:eastAsia="Times New Roman" w:hAnsi="Arial Narrow"/>
      <w:b/>
      <w:bCs/>
      <w:szCs w:val="24"/>
      <w:u w:val="single"/>
    </w:rPr>
  </w:style>
  <w:style w:type="paragraph" w:customStyle="1" w:styleId="tussenkop">
    <w:name w:val="tussenkop"/>
    <w:basedOn w:val="Normal"/>
    <w:uiPriority w:val="99"/>
    <w:qFormat/>
    <w:rsid w:val="00DC43C2"/>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DC43C2"/>
    <w:pPr>
      <w:spacing w:after="0" w:line="240" w:lineRule="auto"/>
    </w:pPr>
    <w:rPr>
      <w:rFonts w:eastAsia="Times New Roman"/>
      <w:szCs w:val="20"/>
    </w:rPr>
  </w:style>
  <w:style w:type="character" w:customStyle="1" w:styleId="docnumbertitle">
    <w:name w:val="doc_number_title"/>
    <w:basedOn w:val="DefaultParagraphFont"/>
    <w:rsid w:val="00DC43C2"/>
  </w:style>
  <w:style w:type="character" w:customStyle="1" w:styleId="HotRouteChar0">
    <w:name w:val="Hot Route Char"/>
    <w:link w:val="HotRoute0"/>
    <w:rsid w:val="00DC43C2"/>
    <w:rPr>
      <w:rFonts w:ascii="Calibri" w:eastAsia="Calibri" w:hAnsi="Calibri"/>
      <w:color w:val="000000"/>
    </w:rPr>
  </w:style>
  <w:style w:type="paragraph" w:customStyle="1" w:styleId="Style6">
    <w:name w:val="Style6"/>
    <w:basedOn w:val="Normal"/>
    <w:link w:val="Style6Char"/>
    <w:autoRedefine/>
    <w:qFormat/>
    <w:rsid w:val="00DC43C2"/>
    <w:pPr>
      <w:spacing w:after="0" w:line="240" w:lineRule="auto"/>
    </w:pPr>
    <w:rPr>
      <w:b/>
    </w:rPr>
  </w:style>
  <w:style w:type="character" w:customStyle="1" w:styleId="Style6Char">
    <w:name w:val="Style6 Char"/>
    <w:basedOn w:val="DefaultParagraphFont"/>
    <w:link w:val="Style6"/>
    <w:rsid w:val="00DC43C2"/>
    <w:rPr>
      <w:rFonts w:ascii="Calibri" w:hAnsi="Calibri"/>
      <w:b/>
    </w:rPr>
  </w:style>
  <w:style w:type="paragraph" w:customStyle="1" w:styleId="Style11">
    <w:name w:val="Style11"/>
    <w:basedOn w:val="Normal"/>
    <w:link w:val="Style11Char"/>
    <w:qFormat/>
    <w:rsid w:val="00DC43C2"/>
    <w:pPr>
      <w:spacing w:after="0" w:line="240" w:lineRule="auto"/>
    </w:pPr>
    <w:rPr>
      <w:rFonts w:eastAsia="Times New Roman"/>
      <w:b/>
      <w:szCs w:val="20"/>
      <w:u w:val="thick"/>
    </w:rPr>
  </w:style>
  <w:style w:type="character" w:customStyle="1" w:styleId="Style11Char">
    <w:name w:val="Style11 Char"/>
    <w:basedOn w:val="DefaultParagraphFont"/>
    <w:link w:val="Style11"/>
    <w:rsid w:val="00DC43C2"/>
    <w:rPr>
      <w:rFonts w:ascii="Calibri" w:eastAsia="Times New Roman" w:hAnsi="Calibri"/>
      <w:b/>
      <w:szCs w:val="20"/>
      <w:u w:val="thick"/>
    </w:rPr>
  </w:style>
  <w:style w:type="paragraph" w:customStyle="1" w:styleId="Style12">
    <w:name w:val="Style12"/>
    <w:basedOn w:val="Normal"/>
    <w:link w:val="Style12Char"/>
    <w:qFormat/>
    <w:rsid w:val="00DC43C2"/>
    <w:pPr>
      <w:spacing w:after="0" w:line="240" w:lineRule="auto"/>
    </w:pPr>
    <w:rPr>
      <w:rFonts w:eastAsia="Times New Roman"/>
      <w:b/>
      <w:u w:val="thick"/>
    </w:rPr>
  </w:style>
  <w:style w:type="character" w:customStyle="1" w:styleId="Style12Char">
    <w:name w:val="Style12 Char"/>
    <w:basedOn w:val="DefaultParagraphFont"/>
    <w:link w:val="Style12"/>
    <w:rsid w:val="00DC43C2"/>
    <w:rPr>
      <w:rFonts w:ascii="Calibri" w:eastAsia="Times New Roman" w:hAnsi="Calibri"/>
      <w:b/>
      <w:u w:val="thick"/>
    </w:rPr>
  </w:style>
  <w:style w:type="character" w:customStyle="1" w:styleId="StyleUnderlineChar9pt">
    <w:name w:val="Style Underline Char + 9 pt"/>
    <w:basedOn w:val="DefaultParagraphFont"/>
    <w:rsid w:val="00DC43C2"/>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DC43C2"/>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DC43C2"/>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DC43C2"/>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DC43C2"/>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DC43C2"/>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DC43C2"/>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DC43C2"/>
    <w:rPr>
      <w:b w:val="0"/>
      <w:bCs w:val="0"/>
      <w:sz w:val="22"/>
      <w:u w:val="single"/>
      <w:bdr w:val="none" w:sz="0" w:space="0" w:color="auto"/>
    </w:rPr>
  </w:style>
  <w:style w:type="character" w:customStyle="1" w:styleId="pmterms1">
    <w:name w:val="pmterms1"/>
    <w:rsid w:val="00DC43C2"/>
  </w:style>
  <w:style w:type="character" w:customStyle="1" w:styleId="title1">
    <w:name w:val="title1"/>
    <w:basedOn w:val="DefaultParagraphFont"/>
    <w:rsid w:val="00DC43C2"/>
  </w:style>
  <w:style w:type="paragraph" w:customStyle="1" w:styleId="Cardd">
    <w:name w:val="Cardd"/>
    <w:basedOn w:val="Normal"/>
    <w:uiPriority w:val="4"/>
    <w:qFormat/>
    <w:rsid w:val="00DC43C2"/>
    <w:pPr>
      <w:spacing w:after="0" w:line="240" w:lineRule="auto"/>
      <w:ind w:left="288" w:right="288"/>
    </w:pPr>
  </w:style>
  <w:style w:type="character" w:customStyle="1" w:styleId="2">
    <w:name w:val="2"/>
    <w:rsid w:val="00DC43C2"/>
    <w:rPr>
      <w:rFonts w:cs="Arial"/>
      <w:bCs/>
      <w:sz w:val="20"/>
      <w:u w:val="single"/>
      <w:lang w:val="en-US" w:eastAsia="en-US" w:bidi="ar-SA"/>
    </w:rPr>
  </w:style>
  <w:style w:type="paragraph" w:customStyle="1" w:styleId="MinimizedText">
    <w:name w:val="Minimized Text"/>
    <w:link w:val="MinimizedTextChar"/>
    <w:qFormat/>
    <w:rsid w:val="00DC43C2"/>
    <w:rPr>
      <w:sz w:val="16"/>
    </w:rPr>
  </w:style>
  <w:style w:type="character" w:customStyle="1" w:styleId="MinimizedTextChar">
    <w:name w:val="Minimized Text Char"/>
    <w:link w:val="MinimizedText"/>
    <w:rsid w:val="00DC43C2"/>
    <w:rPr>
      <w:sz w:val="16"/>
    </w:rPr>
  </w:style>
  <w:style w:type="paragraph" w:customStyle="1" w:styleId="StyleMinimizedText11pt">
    <w:name w:val="Style Minimized Text + 11 pt"/>
    <w:basedOn w:val="MinimizedText"/>
    <w:link w:val="StyleMinimizedText11ptChar"/>
    <w:qFormat/>
    <w:rsid w:val="00DC43C2"/>
    <w:rPr>
      <w:sz w:val="20"/>
    </w:rPr>
  </w:style>
  <w:style w:type="character" w:customStyle="1" w:styleId="StyleMinimizedText11ptChar">
    <w:name w:val="Style Minimized Text + 11 pt Char"/>
    <w:basedOn w:val="MinimizedTextChar"/>
    <w:link w:val="StyleMinimizedText11pt"/>
    <w:rsid w:val="00DC43C2"/>
    <w:rPr>
      <w:sz w:val="20"/>
    </w:rPr>
  </w:style>
  <w:style w:type="character" w:customStyle="1" w:styleId="SubtitleChar1">
    <w:name w:val="Subtitle Char1"/>
    <w:aliases w:val="Underlined card text Char1"/>
    <w:basedOn w:val="DefaultParagraphFont"/>
    <w:rsid w:val="00DC43C2"/>
    <w:rPr>
      <w:rFonts w:eastAsiaTheme="minorEastAsia"/>
      <w:color w:val="5A5A5A" w:themeColor="text1" w:themeTint="A5"/>
      <w:spacing w:val="15"/>
    </w:rPr>
  </w:style>
  <w:style w:type="character" w:customStyle="1" w:styleId="Style11ptBoldUnderline">
    <w:name w:val="Style 11 pt Bold Underline"/>
    <w:rsid w:val="00DC43C2"/>
    <w:rPr>
      <w:b/>
      <w:bCs/>
      <w:sz w:val="20"/>
      <w:u w:val="single"/>
    </w:rPr>
  </w:style>
  <w:style w:type="character" w:customStyle="1" w:styleId="erasure">
    <w:name w:val="erasure"/>
    <w:rsid w:val="00DC43C2"/>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DC43C2"/>
    <w:rPr>
      <w:rFonts w:ascii="Georgia" w:hAnsi="Georgia" w:cs="Verdana"/>
      <w:u w:val="single"/>
    </w:rPr>
  </w:style>
  <w:style w:type="paragraph" w:customStyle="1" w:styleId="Debate-EmphasizedText-F5">
    <w:name w:val="Debate- Emphasized Text- F5"/>
    <w:basedOn w:val="Normal"/>
    <w:link w:val="Debate-EmphasizedText-F5Char"/>
    <w:qFormat/>
    <w:rsid w:val="00DC43C2"/>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DC43C2"/>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DC43C2"/>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DC43C2"/>
    <w:pPr>
      <w:spacing w:after="0" w:line="240" w:lineRule="auto"/>
      <w:jc w:val="both"/>
    </w:pPr>
    <w:rPr>
      <w:rFonts w:eastAsia="Calibri"/>
      <w:kern w:val="2"/>
      <w:sz w:val="14"/>
      <w:szCs w:val="14"/>
      <w:lang w:eastAsia="zh-TW"/>
    </w:rPr>
  </w:style>
  <w:style w:type="character" w:customStyle="1" w:styleId="CardT1Char">
    <w:name w:val="CardT1 Char"/>
    <w:link w:val="CardT1"/>
    <w:rsid w:val="00DC43C2"/>
    <w:rPr>
      <w:rFonts w:ascii="Calibri" w:eastAsia="Calibri" w:hAnsi="Calibri"/>
      <w:kern w:val="2"/>
      <w:sz w:val="14"/>
      <w:szCs w:val="14"/>
      <w:lang w:eastAsia="zh-TW"/>
    </w:rPr>
  </w:style>
  <w:style w:type="character" w:customStyle="1" w:styleId="CardCite1">
    <w:name w:val="CardCite1"/>
    <w:qFormat/>
    <w:rsid w:val="00DC43C2"/>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DC43C2"/>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DC43C2"/>
    <w:rPr>
      <w:rFonts w:ascii="Calibri" w:eastAsia="Times New Roman" w:hAnsi="Calibri"/>
      <w:szCs w:val="20"/>
    </w:rPr>
  </w:style>
  <w:style w:type="character" w:customStyle="1" w:styleId="CardIndentedChar">
    <w:name w:val="Card (Indented) Char"/>
    <w:basedOn w:val="DefaultParagraphFont"/>
    <w:link w:val="CardIndented"/>
    <w:rsid w:val="00DC43C2"/>
    <w:rPr>
      <w:rFonts w:ascii="Calibri" w:hAnsi="Calibri"/>
    </w:rPr>
  </w:style>
  <w:style w:type="character" w:customStyle="1" w:styleId="StyleUnderline3">
    <w:name w:val="Style Underline3"/>
    <w:basedOn w:val="DefaultParagraphFont"/>
    <w:rsid w:val="00DC43C2"/>
    <w:rPr>
      <w:u w:val="single"/>
    </w:rPr>
  </w:style>
  <w:style w:type="character" w:customStyle="1" w:styleId="addmd">
    <w:name w:val="addmd"/>
    <w:basedOn w:val="DefaultParagraphFont"/>
    <w:rsid w:val="00DC43C2"/>
  </w:style>
  <w:style w:type="character" w:customStyle="1" w:styleId="MinimizeChar">
    <w:name w:val="Minimize Char"/>
    <w:basedOn w:val="cardChar"/>
    <w:locked/>
    <w:rsid w:val="00DC43C2"/>
    <w:rPr>
      <w:rFonts w:ascii="Calibri" w:eastAsiaTheme="minorHAnsi" w:hAnsi="Calibri" w:cs="Calibri"/>
      <w:sz w:val="24"/>
      <w:lang w:eastAsia="en-US"/>
    </w:rPr>
  </w:style>
  <w:style w:type="character" w:customStyle="1" w:styleId="StyleUnderline4">
    <w:name w:val="Style Underline4"/>
    <w:basedOn w:val="DefaultParagraphFont"/>
    <w:rsid w:val="00DC43C2"/>
    <w:rPr>
      <w:u w:val="single"/>
    </w:rPr>
  </w:style>
  <w:style w:type="character" w:customStyle="1" w:styleId="Heading6Char1">
    <w:name w:val="Heading 6 Char1"/>
    <w:aliases w:val="Title (no index) Char1"/>
    <w:basedOn w:val="DefaultParagraphFont"/>
    <w:uiPriority w:val="9"/>
    <w:semiHidden/>
    <w:rsid w:val="00DC43C2"/>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DC43C2"/>
    <w:rPr>
      <w:rFonts w:ascii="Times New Roman" w:hAnsi="Times New Roman" w:cs="Times New Roman"/>
      <w:sz w:val="20"/>
      <w:szCs w:val="20"/>
    </w:rPr>
  </w:style>
  <w:style w:type="character" w:customStyle="1" w:styleId="HTMLPreformattedChar1">
    <w:name w:val="HTML Preformatted Char1"/>
    <w:basedOn w:val="DefaultParagraphFont"/>
    <w:uiPriority w:val="99"/>
    <w:rsid w:val="00DC43C2"/>
    <w:rPr>
      <w:rFonts w:ascii="Consolas" w:hAnsi="Consolas" w:cs="Consolas" w:hint="default"/>
      <w:sz w:val="20"/>
      <w:szCs w:val="20"/>
    </w:rPr>
  </w:style>
  <w:style w:type="character" w:customStyle="1" w:styleId="MacroTextChar1">
    <w:name w:val="Macro Text Char1"/>
    <w:basedOn w:val="DefaultParagraphFont"/>
    <w:semiHidden/>
    <w:rsid w:val="00DC43C2"/>
    <w:rPr>
      <w:rFonts w:ascii="Consolas" w:hAnsi="Consolas" w:cs="Consolas"/>
      <w:sz w:val="20"/>
      <w:szCs w:val="20"/>
    </w:rPr>
  </w:style>
  <w:style w:type="character" w:customStyle="1" w:styleId="BodyTextIndentChar1">
    <w:name w:val="Body Text Indent Char1"/>
    <w:basedOn w:val="DefaultParagraphFont"/>
    <w:uiPriority w:val="99"/>
    <w:rsid w:val="00DC43C2"/>
    <w:rPr>
      <w:rFonts w:ascii="Times New Roman" w:hAnsi="Times New Roman" w:cs="Times New Roman"/>
    </w:rPr>
  </w:style>
  <w:style w:type="character" w:customStyle="1" w:styleId="BodyText2Char1">
    <w:name w:val="Body Text 2 Char1"/>
    <w:basedOn w:val="DefaultParagraphFont"/>
    <w:rsid w:val="00DC43C2"/>
    <w:rPr>
      <w:rFonts w:ascii="Times New Roman" w:hAnsi="Times New Roman" w:cs="Times New Roman"/>
    </w:rPr>
  </w:style>
  <w:style w:type="character" w:customStyle="1" w:styleId="BodyText3Char1">
    <w:name w:val="Body Text 3 Char1"/>
    <w:basedOn w:val="DefaultParagraphFont"/>
    <w:rsid w:val="00DC43C2"/>
    <w:rPr>
      <w:rFonts w:ascii="Times New Roman" w:hAnsi="Times New Roman" w:cs="Times New Roman"/>
      <w:sz w:val="16"/>
      <w:szCs w:val="16"/>
    </w:rPr>
  </w:style>
  <w:style w:type="character" w:customStyle="1" w:styleId="PlainTextChar1">
    <w:name w:val="Plain Text Char1"/>
    <w:basedOn w:val="DefaultParagraphFont"/>
    <w:rsid w:val="00DC43C2"/>
    <w:rPr>
      <w:rFonts w:ascii="Consolas" w:hAnsi="Consolas" w:cs="Consolas"/>
      <w:sz w:val="21"/>
      <w:szCs w:val="21"/>
    </w:rPr>
  </w:style>
  <w:style w:type="paragraph" w:customStyle="1" w:styleId="Tagline0">
    <w:name w:val="Tagline"/>
    <w:basedOn w:val="Normal"/>
    <w:link w:val="TaglineChar"/>
    <w:qFormat/>
    <w:rsid w:val="00DC43C2"/>
    <w:pPr>
      <w:spacing w:after="0" w:line="256" w:lineRule="auto"/>
    </w:pPr>
    <w:rPr>
      <w:b/>
    </w:rPr>
  </w:style>
  <w:style w:type="character" w:customStyle="1" w:styleId="FontStyle39">
    <w:name w:val="Font Style39"/>
    <w:uiPriority w:val="99"/>
    <w:rsid w:val="00DC43C2"/>
    <w:rPr>
      <w:rFonts w:ascii="Constantia" w:hAnsi="Constantia" w:cs="Constantia"/>
      <w:b/>
      <w:bCs/>
      <w:sz w:val="18"/>
      <w:szCs w:val="18"/>
    </w:rPr>
  </w:style>
  <w:style w:type="character" w:customStyle="1" w:styleId="hidden">
    <w:name w:val="hidden"/>
    <w:basedOn w:val="DefaultParagraphFont"/>
    <w:rsid w:val="00DC43C2"/>
  </w:style>
  <w:style w:type="paragraph" w:customStyle="1" w:styleId="StyleHeading3BlockLatinBodyCalibri">
    <w:name w:val="Style Heading 3Block + (Latin) +Body (Calibri)"/>
    <w:basedOn w:val="Heading3"/>
    <w:rsid w:val="00DC43C2"/>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DC43C2"/>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DC43C2"/>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DC43C2"/>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DC43C2"/>
    <w:rPr>
      <w:rFonts w:ascii="Garamond" w:hAnsi="Garamond"/>
      <w:iCs/>
      <w:color w:val="auto"/>
      <w:spacing w:val="0"/>
      <w:sz w:val="22"/>
      <w:u w:val="single"/>
      <w:bdr w:val="none" w:sz="0" w:space="0" w:color="auto"/>
    </w:rPr>
  </w:style>
  <w:style w:type="character" w:customStyle="1" w:styleId="arial11">
    <w:name w:val="arial_11"/>
    <w:basedOn w:val="DefaultParagraphFont"/>
    <w:rsid w:val="00DC43C2"/>
  </w:style>
  <w:style w:type="character" w:customStyle="1" w:styleId="dropcap">
    <w:name w:val="dropcap"/>
    <w:basedOn w:val="DefaultParagraphFont"/>
    <w:rsid w:val="00DC43C2"/>
  </w:style>
  <w:style w:type="character" w:customStyle="1" w:styleId="articleauthor">
    <w:name w:val="articleauthor"/>
    <w:basedOn w:val="DefaultParagraphFont"/>
    <w:rsid w:val="00DC43C2"/>
  </w:style>
  <w:style w:type="character" w:customStyle="1" w:styleId="article-date">
    <w:name w:val="article-date"/>
    <w:basedOn w:val="DefaultParagraphFont"/>
    <w:rsid w:val="00DC43C2"/>
  </w:style>
  <w:style w:type="paragraph" w:customStyle="1" w:styleId="bodytext4">
    <w:name w:val="bodytext"/>
    <w:basedOn w:val="Normal"/>
    <w:qFormat/>
    <w:rsid w:val="00DC43C2"/>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DC43C2"/>
  </w:style>
  <w:style w:type="character" w:customStyle="1" w:styleId="bodysubtoc">
    <w:name w:val="bodysubtoc"/>
    <w:basedOn w:val="DefaultParagraphFont"/>
    <w:rsid w:val="00DC43C2"/>
  </w:style>
  <w:style w:type="character" w:customStyle="1" w:styleId="lefttitlesmaller">
    <w:name w:val="lefttitlesmaller"/>
    <w:basedOn w:val="DefaultParagraphFont"/>
    <w:rsid w:val="00DC43C2"/>
  </w:style>
  <w:style w:type="character" w:customStyle="1" w:styleId="mb">
    <w:name w:val="mb"/>
    <w:basedOn w:val="DefaultParagraphFont"/>
    <w:rsid w:val="00DC43C2"/>
  </w:style>
  <w:style w:type="character" w:customStyle="1" w:styleId="fn">
    <w:name w:val="fn"/>
    <w:basedOn w:val="DefaultParagraphFont"/>
    <w:rsid w:val="00DC43C2"/>
  </w:style>
  <w:style w:type="character" w:customStyle="1" w:styleId="smallcaps">
    <w:name w:val="smallcaps"/>
    <w:basedOn w:val="DefaultParagraphFont"/>
    <w:rsid w:val="00DC43C2"/>
  </w:style>
  <w:style w:type="character" w:customStyle="1" w:styleId="field-content">
    <w:name w:val="field-content"/>
    <w:basedOn w:val="DefaultParagraphFont"/>
    <w:rsid w:val="00DC43C2"/>
  </w:style>
  <w:style w:type="character" w:customStyle="1" w:styleId="submitted">
    <w:name w:val="submitted"/>
    <w:basedOn w:val="DefaultParagraphFont"/>
    <w:rsid w:val="00DC43C2"/>
  </w:style>
  <w:style w:type="character" w:customStyle="1" w:styleId="submitted-date">
    <w:name w:val="submitted-date"/>
    <w:basedOn w:val="DefaultParagraphFont"/>
    <w:rsid w:val="00DC43C2"/>
  </w:style>
  <w:style w:type="character" w:customStyle="1" w:styleId="submitted-time">
    <w:name w:val="submitted-time"/>
    <w:basedOn w:val="DefaultParagraphFont"/>
    <w:rsid w:val="00DC43C2"/>
  </w:style>
  <w:style w:type="paragraph" w:customStyle="1" w:styleId="date-comments">
    <w:name w:val="date-comments"/>
    <w:basedOn w:val="Normal"/>
    <w:uiPriority w:val="99"/>
    <w:qFormat/>
    <w:rsid w:val="00DC43C2"/>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DC43C2"/>
    <w:pPr>
      <w:spacing w:line="181" w:lineRule="atLeast"/>
    </w:pPr>
    <w:rPr>
      <w:rFonts w:ascii="Sabon LT Std" w:eastAsia="MS Mincho" w:hAnsi="Sabon LT Std"/>
      <w:color w:val="auto"/>
      <w:sz w:val="22"/>
    </w:rPr>
  </w:style>
  <w:style w:type="character" w:customStyle="1" w:styleId="A2">
    <w:name w:val="A2"/>
    <w:uiPriority w:val="99"/>
    <w:rsid w:val="00DC43C2"/>
    <w:rPr>
      <w:rFonts w:cs="Sabon LT Std"/>
      <w:color w:val="000000"/>
      <w:sz w:val="15"/>
      <w:szCs w:val="15"/>
    </w:rPr>
  </w:style>
  <w:style w:type="paragraph" w:customStyle="1" w:styleId="Pa15">
    <w:name w:val="Pa15"/>
    <w:basedOn w:val="Default"/>
    <w:next w:val="Default"/>
    <w:uiPriority w:val="99"/>
    <w:qFormat/>
    <w:rsid w:val="00DC43C2"/>
    <w:pPr>
      <w:spacing w:line="241" w:lineRule="atLeast"/>
    </w:pPr>
    <w:rPr>
      <w:rFonts w:ascii="Sabon LT Std" w:eastAsia="MS Mincho" w:hAnsi="Sabon LT Std"/>
      <w:color w:val="auto"/>
      <w:sz w:val="22"/>
    </w:rPr>
  </w:style>
  <w:style w:type="character" w:customStyle="1" w:styleId="searchword">
    <w:name w:val="searchword"/>
    <w:basedOn w:val="DefaultParagraphFont"/>
    <w:rsid w:val="00DC43C2"/>
  </w:style>
  <w:style w:type="character" w:customStyle="1" w:styleId="meta-prep">
    <w:name w:val="meta-prep"/>
    <w:basedOn w:val="DefaultParagraphFont"/>
    <w:rsid w:val="00DC43C2"/>
  </w:style>
  <w:style w:type="character" w:customStyle="1" w:styleId="entry-date">
    <w:name w:val="entry-date"/>
    <w:basedOn w:val="DefaultParagraphFont"/>
    <w:rsid w:val="00DC43C2"/>
  </w:style>
  <w:style w:type="paragraph" w:customStyle="1" w:styleId="Header10">
    <w:name w:val="Header1"/>
    <w:aliases w:val="Header Char Char Char Char Char Char Char Cha,Char Char Char Cha"/>
    <w:basedOn w:val="Normal"/>
    <w:qFormat/>
    <w:rsid w:val="00DC43C2"/>
    <w:pPr>
      <w:spacing w:before="100" w:beforeAutospacing="1" w:after="100" w:afterAutospacing="1" w:line="240" w:lineRule="auto"/>
    </w:pPr>
    <w:rPr>
      <w:rFonts w:eastAsia="Times New Roman"/>
    </w:rPr>
  </w:style>
  <w:style w:type="character" w:customStyle="1" w:styleId="Date1">
    <w:name w:val="Date1"/>
    <w:basedOn w:val="DefaultParagraphFont"/>
    <w:rsid w:val="00DC43C2"/>
  </w:style>
  <w:style w:type="character" w:customStyle="1" w:styleId="CiteReal">
    <w:name w:val="CiteReal"/>
    <w:uiPriority w:val="1"/>
    <w:qFormat/>
    <w:rsid w:val="00DC43C2"/>
    <w:rPr>
      <w:rFonts w:ascii="Arial" w:hAnsi="Arial"/>
      <w:b/>
      <w:sz w:val="24"/>
      <w:u w:val="single"/>
    </w:rPr>
  </w:style>
  <w:style w:type="character" w:customStyle="1" w:styleId="tagChar1">
    <w:name w:val="tag Char1"/>
    <w:aliases w:val="No Spacing Char1,No Spacing311 Char,Card Format Char,Small Text Char1"/>
    <w:rsid w:val="00DC43C2"/>
    <w:rPr>
      <w:b/>
      <w:sz w:val="24"/>
    </w:rPr>
  </w:style>
  <w:style w:type="character" w:customStyle="1" w:styleId="articletitle">
    <w:name w:val="articletitle"/>
    <w:rsid w:val="00DC43C2"/>
    <w:rPr>
      <w:rFonts w:cs="Times New Roman"/>
    </w:rPr>
  </w:style>
  <w:style w:type="character" w:customStyle="1" w:styleId="6pointChar">
    <w:name w:val="6 point Char"/>
    <w:rsid w:val="00DC43C2"/>
    <w:rPr>
      <w:rFonts w:cs="Times New Roman"/>
      <w:sz w:val="12"/>
      <w:lang w:val="en-US" w:eastAsia="en-US"/>
    </w:rPr>
  </w:style>
  <w:style w:type="character" w:customStyle="1" w:styleId="StyleThickunderline">
    <w:name w:val="Style Thick underline"/>
    <w:qFormat/>
    <w:rsid w:val="00DC43C2"/>
    <w:rPr>
      <w:u w:val="thick"/>
    </w:rPr>
  </w:style>
  <w:style w:type="character" w:customStyle="1" w:styleId="UnderlineTextChar">
    <w:name w:val="Underline Text Char"/>
    <w:link w:val="UnderlineText"/>
    <w:rsid w:val="00DC43C2"/>
    <w:rPr>
      <w:u w:val="single"/>
    </w:rPr>
  </w:style>
  <w:style w:type="character" w:customStyle="1" w:styleId="SmallText0">
    <w:name w:val="SmallText"/>
    <w:rsid w:val="00DC43C2"/>
    <w:rPr>
      <w:color w:val="000000"/>
    </w:rPr>
  </w:style>
  <w:style w:type="paragraph" w:customStyle="1" w:styleId="HeadingsBase">
    <w:name w:val="Headings Base"/>
    <w:basedOn w:val="Normal"/>
    <w:link w:val="HeadingsBaseChar"/>
    <w:qFormat/>
    <w:rsid w:val="00DC43C2"/>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DC43C2"/>
    <w:rPr>
      <w:rFonts w:ascii="Calibri" w:eastAsia="Times New Roman" w:hAnsi="Calibri"/>
      <w:b/>
      <w:kern w:val="32"/>
      <w:sz w:val="32"/>
      <w:szCs w:val="20"/>
    </w:rPr>
  </w:style>
  <w:style w:type="character" w:customStyle="1" w:styleId="underline3">
    <w:name w:val="underline3"/>
    <w:basedOn w:val="underline20"/>
    <w:rsid w:val="00DC43C2"/>
    <w:rPr>
      <w:u w:val="single"/>
      <w:bdr w:val="none" w:sz="0" w:space="0" w:color="auto"/>
      <w:shd w:val="clear" w:color="auto" w:fill="FFFF00"/>
    </w:rPr>
  </w:style>
  <w:style w:type="paragraph" w:customStyle="1" w:styleId="HeadingFake">
    <w:name w:val="Heading Fake"/>
    <w:basedOn w:val="Heading3"/>
    <w:qFormat/>
    <w:rsid w:val="00DC43C2"/>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DC43C2"/>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DC43C2"/>
  </w:style>
  <w:style w:type="paragraph" w:customStyle="1" w:styleId="SchoolWorksCited">
    <w:name w:val="School Works Cited"/>
    <w:basedOn w:val="SchoolPaper"/>
    <w:qFormat/>
    <w:rsid w:val="00DC43C2"/>
  </w:style>
  <w:style w:type="paragraph" w:customStyle="1" w:styleId="BlockQuote">
    <w:name w:val="Block Quote"/>
    <w:basedOn w:val="Normal"/>
    <w:qFormat/>
    <w:rsid w:val="00DC43C2"/>
    <w:pPr>
      <w:spacing w:after="0" w:line="240" w:lineRule="auto"/>
      <w:ind w:left="720" w:right="720"/>
    </w:pPr>
    <w:rPr>
      <w:rFonts w:eastAsia="Times New Roman"/>
      <w:kern w:val="32"/>
      <w:szCs w:val="20"/>
    </w:rPr>
  </w:style>
  <w:style w:type="character" w:customStyle="1" w:styleId="menu">
    <w:name w:val="menu"/>
    <w:basedOn w:val="DefaultParagraphFont"/>
    <w:rsid w:val="00DC43C2"/>
  </w:style>
  <w:style w:type="paragraph" w:customStyle="1" w:styleId="PaperBody">
    <w:name w:val="Paper Body"/>
    <w:basedOn w:val="Normal"/>
    <w:qFormat/>
    <w:rsid w:val="00DC43C2"/>
    <w:pPr>
      <w:spacing w:after="0" w:line="480" w:lineRule="auto"/>
      <w:ind w:firstLine="720"/>
    </w:pPr>
    <w:rPr>
      <w:rFonts w:eastAsia="Times New Roman"/>
      <w:kern w:val="32"/>
    </w:rPr>
  </w:style>
  <w:style w:type="paragraph" w:customStyle="1" w:styleId="PaperCitation">
    <w:name w:val="Paper Citation"/>
    <w:basedOn w:val="Normal"/>
    <w:qFormat/>
    <w:rsid w:val="00DC43C2"/>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DC43C2"/>
    <w:rPr>
      <w:rFonts w:ascii="Calibri" w:eastAsia="Calibri" w:hAnsi="Calibri"/>
      <w:b/>
      <w:bCs/>
      <w:color w:val="000000"/>
      <w:sz w:val="32"/>
      <w:u w:val="single"/>
    </w:rPr>
  </w:style>
  <w:style w:type="paragraph" w:customStyle="1" w:styleId="WW-Default">
    <w:name w:val="WW-Default"/>
    <w:qFormat/>
    <w:rsid w:val="00DC43C2"/>
    <w:pPr>
      <w:suppressAutoHyphens/>
      <w:spacing w:after="0" w:line="240" w:lineRule="auto"/>
    </w:pPr>
    <w:rPr>
      <w:rFonts w:ascii="Georgia" w:eastAsia="Calibri" w:hAnsi="Georgia" w:cs="Calibri"/>
      <w:lang w:eastAsia="ar-SA"/>
    </w:rPr>
  </w:style>
  <w:style w:type="paragraph" w:customStyle="1" w:styleId="Standard">
    <w:name w:val="Standard"/>
    <w:qFormat/>
    <w:rsid w:val="00DC43C2"/>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DC43C2"/>
  </w:style>
  <w:style w:type="character" w:customStyle="1" w:styleId="A-Underlining">
    <w:name w:val="A-Underlining"/>
    <w:basedOn w:val="DefaultParagraphFont"/>
    <w:rsid w:val="00DC43C2"/>
    <w:rPr>
      <w:rFonts w:ascii="Garamond" w:hAnsi="Garamond"/>
      <w:color w:val="auto"/>
      <w:sz w:val="24"/>
      <w:u w:val="single"/>
    </w:rPr>
  </w:style>
  <w:style w:type="paragraph" w:customStyle="1" w:styleId="B-TagCite">
    <w:name w:val="B-TagCite"/>
    <w:qFormat/>
    <w:rsid w:val="00DC43C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DC43C2"/>
    <w:rPr>
      <w:rFonts w:ascii="Times New Roman" w:eastAsia="Times New Roman" w:hAnsi="Times New Roman" w:cs="Times New Roman"/>
      <w:b/>
      <w:szCs w:val="20"/>
    </w:rPr>
  </w:style>
  <w:style w:type="character" w:customStyle="1" w:styleId="StyleUnderlineBold">
    <w:name w:val="Style Underline + Bold"/>
    <w:rsid w:val="00DC43C2"/>
    <w:rPr>
      <w:b/>
      <w:bCs/>
      <w:u w:val="single"/>
    </w:rPr>
  </w:style>
  <w:style w:type="character" w:customStyle="1" w:styleId="smallChar0">
    <w:name w:val="small Char"/>
    <w:rsid w:val="00DC43C2"/>
    <w:rPr>
      <w:rFonts w:eastAsia="Calibri"/>
      <w:sz w:val="16"/>
      <w:szCs w:val="22"/>
      <w:lang w:val="en-US" w:eastAsia="en-US" w:bidi="ar-SA"/>
    </w:rPr>
  </w:style>
  <w:style w:type="character" w:customStyle="1" w:styleId="Underline-Highlighted">
    <w:name w:val="Underline-Highlighted"/>
    <w:uiPriority w:val="1"/>
    <w:qFormat/>
    <w:rsid w:val="00DC43C2"/>
    <w:rPr>
      <w:rFonts w:ascii="Cambria" w:hAnsi="Cambria"/>
      <w:sz w:val="24"/>
      <w:u w:val="single"/>
      <w:bdr w:val="none" w:sz="0" w:space="0" w:color="auto"/>
      <w:shd w:val="clear" w:color="auto" w:fill="99FF66"/>
    </w:rPr>
  </w:style>
  <w:style w:type="character" w:customStyle="1" w:styleId="newsmain">
    <w:name w:val="news_main"/>
    <w:basedOn w:val="DefaultParagraphFont"/>
    <w:rsid w:val="00DC43C2"/>
  </w:style>
  <w:style w:type="character" w:customStyle="1" w:styleId="UnderlinedTextCharChar">
    <w:name w:val="Underlined Text Char Char"/>
    <w:basedOn w:val="DefaultParagraphFont"/>
    <w:rsid w:val="00DC43C2"/>
    <w:rPr>
      <w:rFonts w:cs="Arial"/>
      <w:bCs/>
      <w:noProof w:val="0"/>
      <w:szCs w:val="26"/>
      <w:u w:val="single"/>
      <w:lang w:val="en-US" w:eastAsia="en-US" w:bidi="ar-SA"/>
    </w:rPr>
  </w:style>
  <w:style w:type="character" w:customStyle="1" w:styleId="il">
    <w:name w:val="il"/>
    <w:rsid w:val="00DC43C2"/>
  </w:style>
  <w:style w:type="character" w:customStyle="1" w:styleId="BodyText10">
    <w:name w:val="Body Text1"/>
    <w:rsid w:val="00DC43C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DC43C2"/>
  </w:style>
  <w:style w:type="paragraph" w:customStyle="1" w:styleId="10ptfont">
    <w:name w:val="10pt font"/>
    <w:basedOn w:val="Normal"/>
    <w:link w:val="10ptfontChar"/>
    <w:autoRedefine/>
    <w:rsid w:val="00DC43C2"/>
    <w:pPr>
      <w:spacing w:after="0" w:line="240" w:lineRule="auto"/>
    </w:pPr>
    <w:rPr>
      <w:rFonts w:eastAsia="Times New Roman"/>
      <w:sz w:val="20"/>
    </w:rPr>
  </w:style>
  <w:style w:type="character" w:customStyle="1" w:styleId="10ptfontChar">
    <w:name w:val="10pt font Char"/>
    <w:link w:val="10ptfont"/>
    <w:rsid w:val="00DC43C2"/>
    <w:rPr>
      <w:rFonts w:ascii="Calibri" w:eastAsia="Times New Roman" w:hAnsi="Calibri"/>
      <w:sz w:val="20"/>
    </w:rPr>
  </w:style>
  <w:style w:type="character" w:customStyle="1" w:styleId="HIGHLIGHT0">
    <w:name w:val="HIGHLIGHT"/>
    <w:uiPriority w:val="1"/>
    <w:rsid w:val="00DC43C2"/>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DC43C2"/>
    <w:rPr>
      <w:rFonts w:ascii="Georgia" w:eastAsia="Calibri" w:hAnsi="Georgia"/>
      <w:iCs/>
      <w:sz w:val="16"/>
    </w:rPr>
  </w:style>
  <w:style w:type="paragraph" w:customStyle="1" w:styleId="Shrink8">
    <w:name w:val="Shrink8"/>
    <w:basedOn w:val="Normal"/>
    <w:qFormat/>
    <w:rsid w:val="00DC43C2"/>
    <w:pPr>
      <w:spacing w:after="0" w:line="240" w:lineRule="auto"/>
    </w:pPr>
    <w:rPr>
      <w:rFonts w:eastAsia="Cambria"/>
    </w:rPr>
  </w:style>
  <w:style w:type="character" w:customStyle="1" w:styleId="StyleUnderlineCharChar9pt">
    <w:name w:val="Style Underline Char Char + 9 pt"/>
    <w:rsid w:val="00DC43C2"/>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DC43C2"/>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DC43C2"/>
    <w:pPr>
      <w:suppressAutoHyphens/>
      <w:spacing w:before="280" w:after="280" w:line="240" w:lineRule="auto"/>
    </w:pPr>
    <w:rPr>
      <w:color w:val="000000"/>
    </w:rPr>
  </w:style>
  <w:style w:type="character" w:customStyle="1" w:styleId="StyleIntenseReferenceGaramond">
    <w:name w:val="Style Intense Reference + Garamond"/>
    <w:rsid w:val="00DC43C2"/>
    <w:rPr>
      <w:rFonts w:ascii="Garamond" w:hAnsi="Garamond"/>
      <w:bCs/>
      <w:color w:val="auto"/>
      <w:spacing w:val="5"/>
      <w:sz w:val="20"/>
      <w:u w:val="single"/>
    </w:rPr>
  </w:style>
  <w:style w:type="character" w:customStyle="1" w:styleId="StyleIntenseReferenceGaramondBold">
    <w:name w:val="Style Intense Reference + Garamond Bold"/>
    <w:rsid w:val="00DC43C2"/>
    <w:rPr>
      <w:rFonts w:ascii="Garamond" w:hAnsi="Garamond"/>
      <w:b/>
      <w:bCs/>
      <w:color w:val="auto"/>
      <w:spacing w:val="5"/>
      <w:sz w:val="20"/>
      <w:u w:val="single"/>
    </w:rPr>
  </w:style>
  <w:style w:type="character" w:customStyle="1" w:styleId="detailtitle">
    <w:name w:val="detailtitle"/>
    <w:basedOn w:val="DefaultParagraphFont"/>
    <w:rsid w:val="00DC43C2"/>
  </w:style>
  <w:style w:type="character" w:customStyle="1" w:styleId="a">
    <w:name w:val="a"/>
    <w:basedOn w:val="DefaultParagraphFont"/>
    <w:rsid w:val="00DC43C2"/>
  </w:style>
  <w:style w:type="character" w:customStyle="1" w:styleId="newstime">
    <w:name w:val="newstime"/>
    <w:basedOn w:val="DefaultParagraphFont"/>
    <w:rsid w:val="00DC43C2"/>
  </w:style>
  <w:style w:type="character" w:customStyle="1" w:styleId="IntenseReference1">
    <w:name w:val="Intense Reference1"/>
    <w:qFormat/>
    <w:rsid w:val="00DC43C2"/>
    <w:rPr>
      <w:rFonts w:ascii="Arial" w:hAnsi="Arial"/>
      <w:bCs/>
      <w:color w:val="auto"/>
      <w:spacing w:val="5"/>
      <w:sz w:val="20"/>
      <w:u w:val="thick"/>
    </w:rPr>
  </w:style>
  <w:style w:type="character" w:customStyle="1" w:styleId="TagChar3">
    <w:name w:val="Tag Char3"/>
    <w:rsid w:val="00DC43C2"/>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DC43C2"/>
    <w:rPr>
      <w:rFonts w:ascii="Garamond" w:hAnsi="Garamond"/>
      <w:b/>
      <w:sz w:val="24"/>
      <w:szCs w:val="26"/>
      <w:bdr w:val="none" w:sz="0" w:space="0" w:color="auto"/>
      <w:shd w:val="clear" w:color="auto" w:fill="FFFF00"/>
    </w:rPr>
  </w:style>
  <w:style w:type="character" w:customStyle="1" w:styleId="texto1">
    <w:name w:val="texto1"/>
    <w:basedOn w:val="DefaultParagraphFont"/>
    <w:rsid w:val="00DC43C2"/>
  </w:style>
  <w:style w:type="character" w:customStyle="1" w:styleId="ilad1">
    <w:name w:val="il_ad1"/>
    <w:rsid w:val="00DC43C2"/>
    <w:rPr>
      <w:vanish/>
      <w:webHidden w:val="0"/>
      <w:color w:val="000000"/>
      <w:u w:val="single"/>
      <w:specVanish/>
    </w:rPr>
  </w:style>
  <w:style w:type="character" w:customStyle="1" w:styleId="ThickUnderlineCharChar">
    <w:name w:val="Thick Underline Char Char"/>
    <w:rsid w:val="00DC43C2"/>
    <w:rPr>
      <w:sz w:val="24"/>
      <w:szCs w:val="24"/>
      <w:u w:val="thick"/>
      <w:lang w:val="en-US" w:eastAsia="en-US" w:bidi="ar-SA"/>
    </w:rPr>
  </w:style>
  <w:style w:type="character" w:customStyle="1" w:styleId="Underline21">
    <w:name w:val="Underline 2"/>
    <w:basedOn w:val="DefaultParagraphFont"/>
    <w:uiPriority w:val="1"/>
    <w:qFormat/>
    <w:rsid w:val="00DC43C2"/>
    <w:rPr>
      <w:b/>
      <w:u w:val="single"/>
    </w:rPr>
  </w:style>
  <w:style w:type="paragraph" w:customStyle="1" w:styleId="first">
    <w:name w:val="first"/>
    <w:basedOn w:val="Normal"/>
    <w:qFormat/>
    <w:rsid w:val="00DC43C2"/>
    <w:pPr>
      <w:spacing w:before="100" w:beforeAutospacing="1" w:after="100" w:afterAutospacing="1" w:line="240" w:lineRule="auto"/>
    </w:pPr>
    <w:rPr>
      <w:rFonts w:eastAsia="Times New Roman"/>
      <w:sz w:val="24"/>
    </w:rPr>
  </w:style>
  <w:style w:type="character" w:customStyle="1" w:styleId="tx">
    <w:name w:val="tx"/>
    <w:basedOn w:val="DefaultParagraphFont"/>
    <w:rsid w:val="00DC43C2"/>
  </w:style>
  <w:style w:type="character" w:customStyle="1" w:styleId="oneclick-link">
    <w:name w:val="oneclick-link"/>
    <w:basedOn w:val="DefaultParagraphFont"/>
    <w:rsid w:val="00DC43C2"/>
  </w:style>
  <w:style w:type="paragraph" w:customStyle="1" w:styleId="StyleHeading4TagsmalltextBigcardbodyNormalTagNotBold">
    <w:name w:val="Style Heading 4Tagsmall textBig cardbodyNormal Tag + Not Bold"/>
    <w:basedOn w:val="Heading4"/>
    <w:next w:val="loose"/>
    <w:qFormat/>
    <w:rsid w:val="00DC43C2"/>
    <w:pPr>
      <w:spacing w:before="200" w:line="240" w:lineRule="auto"/>
    </w:pPr>
    <w:rPr>
      <w:iCs w:val="0"/>
      <w:sz w:val="22"/>
    </w:rPr>
  </w:style>
  <w:style w:type="character" w:styleId="HTMLTypewriter">
    <w:name w:val="HTML Typewriter"/>
    <w:basedOn w:val="DefaultParagraphFont"/>
    <w:unhideWhenUsed/>
    <w:rsid w:val="00DC43C2"/>
    <w:rPr>
      <w:rFonts w:ascii="Consolas" w:hAnsi="Consolas" w:cs="Consolas"/>
      <w:sz w:val="20"/>
      <w:szCs w:val="20"/>
    </w:rPr>
  </w:style>
  <w:style w:type="character" w:customStyle="1" w:styleId="EndnoteTextChar">
    <w:name w:val="Endnote Text Char"/>
    <w:basedOn w:val="DefaultParagraphFont"/>
    <w:locked/>
    <w:rsid w:val="00DC43C2"/>
  </w:style>
  <w:style w:type="character" w:customStyle="1" w:styleId="BodyTextFirstIndentChar">
    <w:name w:val="Body Text First Indent Char"/>
    <w:basedOn w:val="Heading8Char"/>
    <w:locked/>
    <w:rsid w:val="00DC43C2"/>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DC43C2"/>
  </w:style>
  <w:style w:type="character" w:customStyle="1" w:styleId="BlockHeadingsCharCharChar">
    <w:name w:val="Block Headings Char Char Char"/>
    <w:locked/>
    <w:rsid w:val="00DC43C2"/>
  </w:style>
  <w:style w:type="paragraph" w:customStyle="1" w:styleId="BlockHeadingsCharChar">
    <w:name w:val="Block Headings Char Char"/>
    <w:basedOn w:val="Normal"/>
    <w:qFormat/>
    <w:rsid w:val="00DC43C2"/>
    <w:pPr>
      <w:spacing w:after="0" w:line="240" w:lineRule="auto"/>
    </w:pPr>
  </w:style>
  <w:style w:type="character" w:customStyle="1" w:styleId="CitesCharCharCharChar">
    <w:name w:val="Cites Char Char Char Char"/>
    <w:locked/>
    <w:rsid w:val="00DC43C2"/>
  </w:style>
  <w:style w:type="character" w:customStyle="1" w:styleId="TagsChar1CharChar">
    <w:name w:val="Tags Char1 Char Char"/>
    <w:locked/>
    <w:rsid w:val="00DC43C2"/>
  </w:style>
  <w:style w:type="paragraph" w:customStyle="1" w:styleId="TagsChar1Char">
    <w:name w:val="Tags Char1 Char"/>
    <w:basedOn w:val="Normal"/>
    <w:qFormat/>
    <w:rsid w:val="00DC43C2"/>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DC43C2"/>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DC43C2"/>
    <w:pPr>
      <w:spacing w:after="0" w:line="240" w:lineRule="auto"/>
    </w:pPr>
  </w:style>
  <w:style w:type="character" w:customStyle="1" w:styleId="CardsFont6ptCharCharChar">
    <w:name w:val="Cards + Font: 6 pt Char Char Char"/>
    <w:locked/>
    <w:rsid w:val="00DC43C2"/>
  </w:style>
  <w:style w:type="character" w:customStyle="1" w:styleId="blocktitleChar">
    <w:name w:val="block title Char"/>
    <w:locked/>
    <w:rsid w:val="00DC43C2"/>
  </w:style>
  <w:style w:type="character" w:customStyle="1" w:styleId="Cards1Char">
    <w:name w:val="Cards1 Char"/>
    <w:locked/>
    <w:rsid w:val="00DC43C2"/>
  </w:style>
  <w:style w:type="paragraph" w:customStyle="1" w:styleId="Cards1">
    <w:name w:val="Cards1"/>
    <w:basedOn w:val="Normal"/>
    <w:qFormat/>
    <w:rsid w:val="00DC43C2"/>
    <w:pPr>
      <w:spacing w:after="0" w:line="240" w:lineRule="auto"/>
    </w:pPr>
  </w:style>
  <w:style w:type="character" w:customStyle="1" w:styleId="CardsUnderlineChar">
    <w:name w:val="Cards + Underline Char"/>
    <w:locked/>
    <w:rsid w:val="00DC43C2"/>
  </w:style>
  <w:style w:type="paragraph" w:customStyle="1" w:styleId="CardsUnderline">
    <w:name w:val="Cards + Underline"/>
    <w:basedOn w:val="Normal"/>
    <w:next w:val="Style3"/>
    <w:qFormat/>
    <w:rsid w:val="00DC43C2"/>
    <w:pPr>
      <w:spacing w:after="0" w:line="240" w:lineRule="auto"/>
    </w:pPr>
  </w:style>
  <w:style w:type="paragraph" w:customStyle="1" w:styleId="StyleNormalWebNormalWebChar1CharNormalWebCharCharC">
    <w:name w:val="Style Normal (Web)Normal (Web) Char1 CharNormal (Web) Char Char C..."/>
    <w:basedOn w:val="Title"/>
    <w:qFormat/>
    <w:rsid w:val="00DC43C2"/>
    <w:pPr>
      <w:pBdr>
        <w:bottom w:val="none" w:sz="0" w:space="0" w:color="auto"/>
      </w:pBdr>
      <w:spacing w:after="0"/>
      <w:contextualSpacing w:val="0"/>
    </w:pPr>
    <w:rPr>
      <w:rFonts w:ascii="Georgia" w:hAnsi="Georgia"/>
      <w:bCs w:val="0"/>
      <w:u w:val="none"/>
    </w:rPr>
  </w:style>
  <w:style w:type="paragraph" w:customStyle="1" w:styleId="Reference">
    <w:name w:val="Reference"/>
    <w:qFormat/>
    <w:rsid w:val="00DC43C2"/>
    <w:pPr>
      <w:spacing w:after="200" w:line="276" w:lineRule="auto"/>
    </w:pPr>
  </w:style>
  <w:style w:type="character" w:customStyle="1" w:styleId="Debate-CardSmalltextF2Char">
    <w:name w:val="Debate- Card Small text F2 Char"/>
    <w:locked/>
    <w:rsid w:val="00DC43C2"/>
  </w:style>
  <w:style w:type="paragraph" w:customStyle="1" w:styleId="Debate-CardSmalltextF2">
    <w:name w:val="Debate- Card Small text F2"/>
    <w:basedOn w:val="Normal"/>
    <w:next w:val="Normal"/>
    <w:qFormat/>
    <w:rsid w:val="00DC43C2"/>
    <w:pPr>
      <w:spacing w:after="0" w:line="240" w:lineRule="auto"/>
    </w:pPr>
  </w:style>
  <w:style w:type="paragraph" w:customStyle="1" w:styleId="StyleHeading2Heading2Char2CharHeading2Char1CharCharHead">
    <w:name w:val="Style Heading 2Heading 2 Char2 CharHeading 2 Char1 Char CharHead..."/>
    <w:basedOn w:val="Heading2"/>
    <w:qFormat/>
    <w:rsid w:val="00DC43C2"/>
    <w:pPr>
      <w:spacing w:before="480" w:line="240" w:lineRule="auto"/>
    </w:pPr>
  </w:style>
  <w:style w:type="paragraph" w:customStyle="1" w:styleId="Blocktitle0">
    <w:name w:val="Block title"/>
    <w:basedOn w:val="Heading1"/>
    <w:next w:val="Debate-EmphasizedText-F5"/>
    <w:autoRedefine/>
    <w:qFormat/>
    <w:rsid w:val="00DC43C2"/>
    <w:pPr>
      <w:spacing w:before="480" w:line="240" w:lineRule="auto"/>
    </w:pPr>
  </w:style>
  <w:style w:type="paragraph" w:customStyle="1" w:styleId="BlockHeading1">
    <w:name w:val="Block Heading 1"/>
    <w:basedOn w:val="Normal"/>
    <w:uiPriority w:val="99"/>
    <w:qFormat/>
    <w:rsid w:val="00DC43C2"/>
    <w:pPr>
      <w:spacing w:after="0" w:line="240" w:lineRule="auto"/>
    </w:pPr>
  </w:style>
  <w:style w:type="paragraph" w:customStyle="1" w:styleId="RepeatBlockHeading">
    <w:name w:val="Repeat Block Heading"/>
    <w:basedOn w:val="Normal"/>
    <w:next w:val="Underlining"/>
    <w:uiPriority w:val="99"/>
    <w:qFormat/>
    <w:rsid w:val="00DC43C2"/>
    <w:pPr>
      <w:spacing w:after="0" w:line="240" w:lineRule="auto"/>
    </w:pPr>
  </w:style>
  <w:style w:type="character" w:customStyle="1" w:styleId="CardTagChar">
    <w:name w:val="Card Tag Char"/>
    <w:locked/>
    <w:rsid w:val="00DC43C2"/>
  </w:style>
  <w:style w:type="paragraph" w:customStyle="1" w:styleId="CardTag">
    <w:name w:val="Card Tag"/>
    <w:next w:val="CardNotUnderlined"/>
    <w:qFormat/>
    <w:rsid w:val="00DC43C2"/>
    <w:pPr>
      <w:spacing w:after="200" w:line="276" w:lineRule="auto"/>
    </w:pPr>
  </w:style>
  <w:style w:type="paragraph" w:customStyle="1" w:styleId="textsmall">
    <w:name w:val="textsmall"/>
    <w:basedOn w:val="Normal"/>
    <w:next w:val="MicroText0"/>
    <w:qFormat/>
    <w:rsid w:val="00DC43C2"/>
    <w:pPr>
      <w:spacing w:after="0" w:line="240" w:lineRule="auto"/>
    </w:pPr>
  </w:style>
  <w:style w:type="paragraph" w:customStyle="1" w:styleId="SmallCite">
    <w:name w:val="Small Cite"/>
    <w:basedOn w:val="Normal"/>
    <w:next w:val="BlockHeading1"/>
    <w:qFormat/>
    <w:rsid w:val="00DC43C2"/>
    <w:pPr>
      <w:spacing w:after="0" w:line="240" w:lineRule="auto"/>
    </w:pPr>
  </w:style>
  <w:style w:type="paragraph" w:customStyle="1" w:styleId="links1">
    <w:name w:val="links1"/>
    <w:basedOn w:val="Normal"/>
    <w:qFormat/>
    <w:rsid w:val="00DC43C2"/>
    <w:pPr>
      <w:spacing w:after="0" w:line="240" w:lineRule="auto"/>
    </w:pPr>
  </w:style>
  <w:style w:type="paragraph" w:customStyle="1" w:styleId="endtext">
    <w:name w:val="endtext"/>
    <w:basedOn w:val="Normal"/>
    <w:next w:val="CardTag"/>
    <w:qFormat/>
    <w:rsid w:val="00DC43C2"/>
    <w:pPr>
      <w:spacing w:after="0" w:line="240" w:lineRule="auto"/>
    </w:pPr>
  </w:style>
  <w:style w:type="paragraph" w:customStyle="1" w:styleId="g">
    <w:name w:val="g"/>
    <w:basedOn w:val="Normal"/>
    <w:next w:val="Paste"/>
    <w:qFormat/>
    <w:rsid w:val="00DC43C2"/>
    <w:pPr>
      <w:spacing w:after="0" w:line="240" w:lineRule="auto"/>
    </w:pPr>
  </w:style>
  <w:style w:type="paragraph" w:customStyle="1" w:styleId="Repeatheader">
    <w:name w:val="Repeat header"/>
    <w:basedOn w:val="Normal"/>
    <w:next w:val="noindent"/>
    <w:autoRedefine/>
    <w:qFormat/>
    <w:rsid w:val="00DC43C2"/>
    <w:pPr>
      <w:spacing w:after="0" w:line="240" w:lineRule="auto"/>
    </w:pPr>
  </w:style>
  <w:style w:type="paragraph" w:customStyle="1" w:styleId="StyleCardNotUnderlined8pt">
    <w:name w:val="Style Card Not Underlined + 8 pt"/>
    <w:basedOn w:val="Debate-CardTextUnderlined-F3"/>
    <w:next w:val="endtext"/>
    <w:qFormat/>
    <w:rsid w:val="00DC43C2"/>
    <w:pPr>
      <w:spacing w:after="0"/>
      <w:contextualSpacing w:val="0"/>
    </w:pPr>
    <w:rPr>
      <w:rFonts w:cstheme="minorBidi"/>
      <w:u w:val="none"/>
    </w:rPr>
  </w:style>
  <w:style w:type="paragraph" w:customStyle="1" w:styleId="CardNotUnderlined3">
    <w:name w:val="Card Not Underlined 3"/>
    <w:basedOn w:val="Debate-CardTextUnderlined-F3"/>
    <w:qFormat/>
    <w:rsid w:val="00DC43C2"/>
    <w:pPr>
      <w:spacing w:after="0"/>
      <w:contextualSpacing w:val="0"/>
    </w:pPr>
    <w:rPr>
      <w:rFonts w:cstheme="minorBidi"/>
      <w:u w:val="none"/>
    </w:rPr>
  </w:style>
  <w:style w:type="paragraph" w:customStyle="1" w:styleId="CardNotUnderlinedFinal">
    <w:name w:val="Card Not Underlined Final"/>
    <w:next w:val="g"/>
    <w:qFormat/>
    <w:rsid w:val="00DC43C2"/>
  </w:style>
  <w:style w:type="paragraph" w:customStyle="1" w:styleId="Numbering">
    <w:name w:val="Numbering"/>
    <w:basedOn w:val="Normal"/>
    <w:next w:val="Normal"/>
    <w:qFormat/>
    <w:rsid w:val="00DC43C2"/>
    <w:pPr>
      <w:spacing w:after="0" w:line="240" w:lineRule="auto"/>
    </w:pPr>
  </w:style>
  <w:style w:type="paragraph" w:customStyle="1" w:styleId="Un-IndexedHeading">
    <w:name w:val="Un-Indexed Heading"/>
    <w:basedOn w:val="Heading1"/>
    <w:next w:val="Normal"/>
    <w:qFormat/>
    <w:rsid w:val="00DC43C2"/>
    <w:pPr>
      <w:spacing w:before="480" w:line="240" w:lineRule="auto"/>
    </w:pPr>
  </w:style>
  <w:style w:type="paragraph" w:customStyle="1" w:styleId="Circle">
    <w:name w:val="Circle"/>
    <w:basedOn w:val="Normal"/>
    <w:next w:val="Normal"/>
    <w:qFormat/>
    <w:rsid w:val="00DC43C2"/>
    <w:pPr>
      <w:spacing w:after="0" w:line="240" w:lineRule="auto"/>
    </w:pPr>
  </w:style>
  <w:style w:type="paragraph" w:customStyle="1" w:styleId="PageHeader">
    <w:name w:val="Page Header"/>
    <w:basedOn w:val="Normal"/>
    <w:next w:val="CardNotUnderlined3"/>
    <w:link w:val="PageHeaderChar"/>
    <w:qFormat/>
    <w:rsid w:val="00DC43C2"/>
    <w:pPr>
      <w:spacing w:after="0" w:line="240" w:lineRule="auto"/>
    </w:pPr>
  </w:style>
  <w:style w:type="paragraph" w:customStyle="1" w:styleId="IndentedLettering">
    <w:name w:val="Indented Lettering"/>
    <w:next w:val="Normal"/>
    <w:qFormat/>
    <w:rsid w:val="00DC43C2"/>
  </w:style>
  <w:style w:type="paragraph" w:customStyle="1" w:styleId="Lettering">
    <w:name w:val="Lettering"/>
    <w:next w:val="Normal"/>
    <w:qFormat/>
    <w:rsid w:val="00DC43C2"/>
  </w:style>
  <w:style w:type="paragraph" w:customStyle="1" w:styleId="FileName">
    <w:name w:val="File Name"/>
    <w:basedOn w:val="Normal"/>
    <w:next w:val="Normal"/>
    <w:qFormat/>
    <w:rsid w:val="00DC43C2"/>
    <w:pPr>
      <w:spacing w:after="0" w:line="240" w:lineRule="auto"/>
    </w:pPr>
  </w:style>
  <w:style w:type="paragraph" w:customStyle="1" w:styleId="Pagination">
    <w:name w:val="Pagination"/>
    <w:basedOn w:val="Normal"/>
    <w:next w:val="Normal"/>
    <w:qFormat/>
    <w:rsid w:val="00DC43C2"/>
    <w:pPr>
      <w:spacing w:after="0" w:line="240" w:lineRule="auto"/>
    </w:pPr>
  </w:style>
  <w:style w:type="paragraph" w:customStyle="1" w:styleId="IndentedNumbering">
    <w:name w:val="Indented Numbering"/>
    <w:basedOn w:val="CardNotUnderlinedFinal"/>
    <w:next w:val="Normal"/>
    <w:qFormat/>
    <w:rsid w:val="00DC43C2"/>
  </w:style>
  <w:style w:type="paragraph" w:customStyle="1" w:styleId="CardContinued1">
    <w:name w:val="Card Continued 1"/>
    <w:basedOn w:val="Normal"/>
    <w:next w:val="Normal"/>
    <w:qFormat/>
    <w:rsid w:val="00DC43C2"/>
    <w:pPr>
      <w:spacing w:after="0" w:line="240" w:lineRule="auto"/>
    </w:pPr>
  </w:style>
  <w:style w:type="paragraph" w:customStyle="1" w:styleId="CardContinued2">
    <w:name w:val="Card Continued 2"/>
    <w:basedOn w:val="Circle"/>
    <w:next w:val="Normal"/>
    <w:qFormat/>
    <w:rsid w:val="00DC43C2"/>
  </w:style>
  <w:style w:type="paragraph" w:customStyle="1" w:styleId="Clearformatting">
    <w:name w:val="Clear formatting"/>
    <w:basedOn w:val="Normal"/>
    <w:next w:val="IndentedLettering"/>
    <w:qFormat/>
    <w:rsid w:val="00DC43C2"/>
    <w:pPr>
      <w:spacing w:after="0" w:line="240" w:lineRule="auto"/>
    </w:pPr>
  </w:style>
  <w:style w:type="paragraph" w:customStyle="1" w:styleId="SmallCardText">
    <w:name w:val="Small Card Text"/>
    <w:basedOn w:val="Lettering"/>
    <w:next w:val="FileName"/>
    <w:qFormat/>
    <w:rsid w:val="00DC43C2"/>
  </w:style>
  <w:style w:type="paragraph" w:customStyle="1" w:styleId="TAGFONT">
    <w:name w:val="TAG FONT"/>
    <w:basedOn w:val="Normal"/>
    <w:next w:val="Pagination"/>
    <w:autoRedefine/>
    <w:qFormat/>
    <w:rsid w:val="00DC43C2"/>
    <w:pPr>
      <w:spacing w:after="0" w:line="240" w:lineRule="auto"/>
    </w:pPr>
  </w:style>
  <w:style w:type="character" w:customStyle="1" w:styleId="LanguageStrikeChar">
    <w:name w:val="Language Strike Char"/>
    <w:locked/>
    <w:rsid w:val="00DC43C2"/>
  </w:style>
  <w:style w:type="paragraph" w:customStyle="1" w:styleId="LanguageStrike">
    <w:name w:val="Language Strike"/>
    <w:basedOn w:val="Normal"/>
    <w:next w:val="Normal"/>
    <w:uiPriority w:val="99"/>
    <w:qFormat/>
    <w:rsid w:val="00DC43C2"/>
    <w:pPr>
      <w:spacing w:after="0" w:line="240" w:lineRule="auto"/>
    </w:pPr>
  </w:style>
  <w:style w:type="character" w:customStyle="1" w:styleId="8pointChar">
    <w:name w:val="8 point Char"/>
    <w:locked/>
    <w:rsid w:val="00DC43C2"/>
  </w:style>
  <w:style w:type="paragraph" w:customStyle="1" w:styleId="8point">
    <w:name w:val="8 point"/>
    <w:basedOn w:val="Normal"/>
    <w:next w:val="fullstory"/>
    <w:qFormat/>
    <w:rsid w:val="00DC43C2"/>
    <w:pPr>
      <w:spacing w:after="0" w:line="240" w:lineRule="auto"/>
    </w:pPr>
  </w:style>
  <w:style w:type="character" w:customStyle="1" w:styleId="citationunderlineChar">
    <w:name w:val="citation/underline Char"/>
    <w:locked/>
    <w:rsid w:val="00DC43C2"/>
  </w:style>
  <w:style w:type="paragraph" w:customStyle="1" w:styleId="citationunderline">
    <w:name w:val="citation/underline"/>
    <w:autoRedefine/>
    <w:qFormat/>
    <w:rsid w:val="00DC43C2"/>
    <w:pPr>
      <w:spacing w:after="200" w:line="276" w:lineRule="auto"/>
    </w:pPr>
  </w:style>
  <w:style w:type="paragraph" w:customStyle="1" w:styleId="Style60">
    <w:name w:val="Style 6"/>
    <w:next w:val="8point"/>
    <w:qFormat/>
    <w:rsid w:val="00DC43C2"/>
    <w:pPr>
      <w:spacing w:after="200" w:line="276" w:lineRule="auto"/>
    </w:pPr>
  </w:style>
  <w:style w:type="paragraph" w:customStyle="1" w:styleId="Citation-Complete">
    <w:name w:val="Citation - Complete"/>
    <w:basedOn w:val="Normal"/>
    <w:next w:val="Lettering"/>
    <w:link w:val="Citation-CompleteChar"/>
    <w:autoRedefine/>
    <w:qFormat/>
    <w:rsid w:val="00DC43C2"/>
    <w:pPr>
      <w:spacing w:after="0" w:line="240" w:lineRule="auto"/>
    </w:pPr>
  </w:style>
  <w:style w:type="paragraph" w:customStyle="1" w:styleId="Citation-FirstLine">
    <w:name w:val="Citation - First Line"/>
    <w:basedOn w:val="Normal"/>
    <w:next w:val="Style4"/>
    <w:autoRedefine/>
    <w:qFormat/>
    <w:rsid w:val="00DC43C2"/>
    <w:pPr>
      <w:spacing w:after="0" w:line="240" w:lineRule="auto"/>
    </w:pPr>
  </w:style>
  <w:style w:type="character" w:customStyle="1" w:styleId="DateCitesAuthorCharChar">
    <w:name w:val="DateCitesAuthor Char Char"/>
    <w:locked/>
    <w:rsid w:val="00DC43C2"/>
  </w:style>
  <w:style w:type="paragraph" w:customStyle="1" w:styleId="DateCitesAuthorChar">
    <w:name w:val="DateCitesAuthor Char"/>
    <w:basedOn w:val="Normal"/>
    <w:qFormat/>
    <w:rsid w:val="00DC43C2"/>
    <w:pPr>
      <w:spacing w:after="0" w:line="240" w:lineRule="auto"/>
    </w:pPr>
  </w:style>
  <w:style w:type="paragraph" w:customStyle="1" w:styleId="articlebodynormaltext">
    <w:name w:val="articlebody_normaltext"/>
    <w:basedOn w:val="Normal"/>
    <w:next w:val="Citation-Complete"/>
    <w:qFormat/>
    <w:rsid w:val="00DC43C2"/>
    <w:pPr>
      <w:spacing w:after="0" w:line="240" w:lineRule="auto"/>
    </w:pPr>
  </w:style>
  <w:style w:type="paragraph" w:customStyle="1" w:styleId="2909F619802848F09E01365C32F34654">
    <w:name w:val="2909F619802848F09E01365C32F34654"/>
    <w:next w:val="Citation-FirstLine"/>
    <w:uiPriority w:val="99"/>
    <w:qFormat/>
    <w:rsid w:val="00DC43C2"/>
    <w:pPr>
      <w:spacing w:after="200" w:line="276" w:lineRule="auto"/>
    </w:pPr>
  </w:style>
  <w:style w:type="paragraph" w:customStyle="1" w:styleId="D345FF3D873148C5AE3FBF3267827368">
    <w:name w:val="D345FF3D873148C5AE3FBF3267827368"/>
    <w:uiPriority w:val="99"/>
    <w:qFormat/>
    <w:rsid w:val="00DC43C2"/>
    <w:pPr>
      <w:spacing w:after="200" w:line="276" w:lineRule="auto"/>
    </w:pPr>
  </w:style>
  <w:style w:type="paragraph" w:customStyle="1" w:styleId="targetcaption">
    <w:name w:val="targetcaption"/>
    <w:basedOn w:val="Normal"/>
    <w:next w:val="2909F619802848F09E01365C32F34654"/>
    <w:qFormat/>
    <w:rsid w:val="00DC43C2"/>
    <w:pPr>
      <w:spacing w:after="0" w:line="240" w:lineRule="auto"/>
    </w:pPr>
  </w:style>
  <w:style w:type="paragraph" w:customStyle="1" w:styleId="Tag12">
    <w:name w:val="Tag12"/>
    <w:basedOn w:val="Normal"/>
    <w:next w:val="Smalltext"/>
    <w:qFormat/>
    <w:rsid w:val="00DC43C2"/>
    <w:pPr>
      <w:spacing w:after="0" w:line="240" w:lineRule="auto"/>
    </w:pPr>
  </w:style>
  <w:style w:type="character" w:customStyle="1" w:styleId="StyleStyle411pt1Char">
    <w:name w:val="Style Style4 + 11 pt1 Char"/>
    <w:locked/>
    <w:rsid w:val="00DC43C2"/>
  </w:style>
  <w:style w:type="paragraph" w:customStyle="1" w:styleId="StyleStyle411pt1">
    <w:name w:val="Style Style4 + 11 pt1"/>
    <w:basedOn w:val="Normal"/>
    <w:next w:val="cards0"/>
    <w:qFormat/>
    <w:rsid w:val="00DC43C2"/>
    <w:pPr>
      <w:spacing w:after="0" w:line="240" w:lineRule="auto"/>
    </w:pPr>
  </w:style>
  <w:style w:type="paragraph" w:customStyle="1" w:styleId="CM5">
    <w:name w:val="CM5"/>
    <w:basedOn w:val="Normal"/>
    <w:qFormat/>
    <w:rsid w:val="00DC43C2"/>
    <w:pPr>
      <w:spacing w:after="0" w:line="240" w:lineRule="auto"/>
    </w:pPr>
  </w:style>
  <w:style w:type="paragraph" w:customStyle="1" w:styleId="CM9">
    <w:name w:val="CM9"/>
    <w:basedOn w:val="Normal"/>
    <w:uiPriority w:val="99"/>
    <w:qFormat/>
    <w:rsid w:val="00DC43C2"/>
    <w:pPr>
      <w:spacing w:after="0" w:line="240" w:lineRule="auto"/>
    </w:pPr>
  </w:style>
  <w:style w:type="paragraph" w:customStyle="1" w:styleId="CM6">
    <w:name w:val="CM6"/>
    <w:basedOn w:val="Normal"/>
    <w:uiPriority w:val="99"/>
    <w:qFormat/>
    <w:rsid w:val="00DC43C2"/>
    <w:pPr>
      <w:spacing w:after="0" w:line="240" w:lineRule="auto"/>
    </w:pPr>
  </w:style>
  <w:style w:type="paragraph" w:customStyle="1" w:styleId="boldness">
    <w:name w:val="boldness"/>
    <w:basedOn w:val="Normal"/>
    <w:next w:val="TagCite"/>
    <w:qFormat/>
    <w:rsid w:val="00DC43C2"/>
    <w:pPr>
      <w:spacing w:after="0" w:line="240" w:lineRule="auto"/>
    </w:pPr>
  </w:style>
  <w:style w:type="character" w:customStyle="1" w:styleId="UnderlineCardChar0">
    <w:name w:val="UnderlineCard Char"/>
    <w:locked/>
    <w:rsid w:val="00DC43C2"/>
  </w:style>
  <w:style w:type="paragraph" w:customStyle="1" w:styleId="UnderlineCard0">
    <w:name w:val="UnderlineCard"/>
    <w:basedOn w:val="Heading4"/>
    <w:next w:val="CM6"/>
    <w:qFormat/>
    <w:rsid w:val="00DC43C2"/>
    <w:pPr>
      <w:spacing w:before="200" w:line="240" w:lineRule="auto"/>
    </w:pPr>
    <w:rPr>
      <w:iCs w:val="0"/>
      <w:sz w:val="22"/>
    </w:rPr>
  </w:style>
  <w:style w:type="paragraph" w:customStyle="1" w:styleId="CM21">
    <w:name w:val="CM21"/>
    <w:basedOn w:val="Normal"/>
    <w:uiPriority w:val="99"/>
    <w:qFormat/>
    <w:rsid w:val="00DC43C2"/>
    <w:pPr>
      <w:spacing w:after="0" w:line="240" w:lineRule="auto"/>
    </w:pPr>
  </w:style>
  <w:style w:type="paragraph" w:customStyle="1" w:styleId="CM22">
    <w:name w:val="CM22"/>
    <w:basedOn w:val="Normal"/>
    <w:uiPriority w:val="99"/>
    <w:qFormat/>
    <w:rsid w:val="00DC43C2"/>
    <w:pPr>
      <w:spacing w:after="0" w:line="240" w:lineRule="auto"/>
    </w:pPr>
  </w:style>
  <w:style w:type="paragraph" w:customStyle="1" w:styleId="CM4">
    <w:name w:val="CM4"/>
    <w:basedOn w:val="Normal"/>
    <w:uiPriority w:val="99"/>
    <w:qFormat/>
    <w:rsid w:val="00DC43C2"/>
    <w:pPr>
      <w:spacing w:after="0" w:line="240" w:lineRule="auto"/>
    </w:pPr>
  </w:style>
  <w:style w:type="paragraph" w:customStyle="1" w:styleId="Pa10">
    <w:name w:val="Pa10"/>
    <w:basedOn w:val="Normal"/>
    <w:uiPriority w:val="99"/>
    <w:qFormat/>
    <w:rsid w:val="00DC43C2"/>
    <w:pPr>
      <w:spacing w:after="0" w:line="240" w:lineRule="auto"/>
    </w:pPr>
  </w:style>
  <w:style w:type="paragraph" w:customStyle="1" w:styleId="Pa31">
    <w:name w:val="Pa3+1"/>
    <w:basedOn w:val="Normal"/>
    <w:uiPriority w:val="99"/>
    <w:qFormat/>
    <w:rsid w:val="00DC43C2"/>
    <w:pPr>
      <w:spacing w:after="0" w:line="240" w:lineRule="auto"/>
    </w:pPr>
  </w:style>
  <w:style w:type="paragraph" w:customStyle="1" w:styleId="Pa1">
    <w:name w:val="Pa1"/>
    <w:basedOn w:val="Normal"/>
    <w:qFormat/>
    <w:rsid w:val="00DC43C2"/>
    <w:pPr>
      <w:spacing w:after="0" w:line="240" w:lineRule="auto"/>
    </w:pPr>
  </w:style>
  <w:style w:type="paragraph" w:customStyle="1" w:styleId="Pa2">
    <w:name w:val="Pa2"/>
    <w:basedOn w:val="Normal"/>
    <w:uiPriority w:val="99"/>
    <w:qFormat/>
    <w:rsid w:val="00DC43C2"/>
    <w:pPr>
      <w:spacing w:after="0" w:line="240" w:lineRule="auto"/>
    </w:pPr>
  </w:style>
  <w:style w:type="paragraph" w:customStyle="1" w:styleId="FreeFormA">
    <w:name w:val="Free Form A"/>
    <w:next w:val="Pa10"/>
    <w:uiPriority w:val="99"/>
    <w:qFormat/>
    <w:rsid w:val="00DC43C2"/>
    <w:pPr>
      <w:spacing w:after="200" w:line="276" w:lineRule="auto"/>
    </w:pPr>
  </w:style>
  <w:style w:type="paragraph" w:customStyle="1" w:styleId="H4Tag">
    <w:name w:val="H4 (Tag)"/>
    <w:basedOn w:val="Normal"/>
    <w:next w:val="Pa31"/>
    <w:qFormat/>
    <w:rsid w:val="00DC43C2"/>
    <w:pPr>
      <w:spacing w:after="0" w:line="240" w:lineRule="auto"/>
    </w:pPr>
  </w:style>
  <w:style w:type="character" w:customStyle="1" w:styleId="CardUpSize-LightChar">
    <w:name w:val="CardUpSize - Light Char"/>
    <w:basedOn w:val="DefaultParagraphFont"/>
    <w:locked/>
    <w:rsid w:val="00DC43C2"/>
  </w:style>
  <w:style w:type="paragraph" w:customStyle="1" w:styleId="CardUpSize-Light">
    <w:name w:val="CardUpSize - Light"/>
    <w:basedOn w:val="Normal"/>
    <w:next w:val="Pa2"/>
    <w:qFormat/>
    <w:rsid w:val="00DC43C2"/>
    <w:pPr>
      <w:spacing w:after="0" w:line="240" w:lineRule="auto"/>
    </w:pPr>
  </w:style>
  <w:style w:type="character" w:customStyle="1" w:styleId="CiteCardUpSize-HeavyChar">
    <w:name w:val="Cite // CardUpSize - Heavy Char"/>
    <w:basedOn w:val="DefaultParagraphFont"/>
    <w:locked/>
    <w:rsid w:val="00DC43C2"/>
  </w:style>
  <w:style w:type="paragraph" w:customStyle="1" w:styleId="CiteCardUpSize-Heavy">
    <w:name w:val="Cite // CardUpSize - Heavy"/>
    <w:basedOn w:val="Normal"/>
    <w:next w:val="H4Tag"/>
    <w:qFormat/>
    <w:rsid w:val="00DC43C2"/>
    <w:pPr>
      <w:spacing w:after="0" w:line="240" w:lineRule="auto"/>
    </w:pPr>
  </w:style>
  <w:style w:type="character" w:customStyle="1" w:styleId="HotRouteCharCharCharCharCharChar">
    <w:name w:val="Hot Route! Char Char Char Char Char Char"/>
    <w:locked/>
    <w:rsid w:val="00DC43C2"/>
  </w:style>
  <w:style w:type="paragraph" w:customStyle="1" w:styleId="HotRouteCharCharCharCharChar">
    <w:name w:val="Hot Route! Char Char Char Char Char"/>
    <w:basedOn w:val="Normal"/>
    <w:next w:val="CardUpSize-Light"/>
    <w:qFormat/>
    <w:rsid w:val="00DC43C2"/>
    <w:pPr>
      <w:spacing w:after="0" w:line="240" w:lineRule="auto"/>
    </w:pPr>
  </w:style>
  <w:style w:type="character" w:customStyle="1" w:styleId="SmallTextCharCharCharChar">
    <w:name w:val="Small Text Char Char Char Char"/>
    <w:locked/>
    <w:rsid w:val="00DC43C2"/>
  </w:style>
  <w:style w:type="paragraph" w:customStyle="1" w:styleId="SmallTextCharCharChar">
    <w:name w:val="Small Text Char Char Char"/>
    <w:basedOn w:val="Normal"/>
    <w:next w:val="CiteCardUpSize-Heavy"/>
    <w:qFormat/>
    <w:rsid w:val="00DC43C2"/>
    <w:pPr>
      <w:spacing w:after="0" w:line="240" w:lineRule="auto"/>
    </w:pPr>
  </w:style>
  <w:style w:type="character" w:customStyle="1" w:styleId="UnderlineCharCharCharCharCharCharCharChar">
    <w:name w:val="Underline Char Char Char Char Char Char Char Char"/>
    <w:basedOn w:val="DefaultParagraphFont"/>
    <w:locked/>
    <w:rsid w:val="00DC43C2"/>
  </w:style>
  <w:style w:type="paragraph" w:customStyle="1" w:styleId="UnderlineCharCharCharCharCharCharChar">
    <w:name w:val="Underline Char Char Char Char Char Char Char"/>
    <w:basedOn w:val="Normal"/>
    <w:qFormat/>
    <w:rsid w:val="00DC43C2"/>
    <w:pPr>
      <w:spacing w:after="0" w:line="240" w:lineRule="auto"/>
    </w:pPr>
  </w:style>
  <w:style w:type="character" w:customStyle="1" w:styleId="SmalltextCharCharCharChar0">
    <w:name w:val="Small text Char Char Char Char"/>
    <w:basedOn w:val="DefaultParagraphFont"/>
    <w:locked/>
    <w:rsid w:val="00DC43C2"/>
  </w:style>
  <w:style w:type="paragraph" w:customStyle="1" w:styleId="SmalltextCharCharChar0">
    <w:name w:val="Small text Char Char Char"/>
    <w:basedOn w:val="Normal"/>
    <w:next w:val="Analytics"/>
    <w:qFormat/>
    <w:rsid w:val="00DC43C2"/>
    <w:pPr>
      <w:spacing w:after="0" w:line="240" w:lineRule="auto"/>
    </w:pPr>
  </w:style>
  <w:style w:type="paragraph" w:customStyle="1" w:styleId="Tagandcite">
    <w:name w:val="Tag and cite"/>
    <w:basedOn w:val="Normal"/>
    <w:uiPriority w:val="99"/>
    <w:qFormat/>
    <w:rsid w:val="00DC43C2"/>
    <w:pPr>
      <w:spacing w:after="0" w:line="240" w:lineRule="auto"/>
    </w:pPr>
  </w:style>
  <w:style w:type="paragraph" w:customStyle="1" w:styleId="Textbody">
    <w:name w:val="Text body"/>
    <w:basedOn w:val="SmalltextCharCharChar0"/>
    <w:next w:val="WW-Default"/>
    <w:qFormat/>
    <w:rsid w:val="00DC43C2"/>
  </w:style>
  <w:style w:type="paragraph" w:customStyle="1" w:styleId="comments">
    <w:name w:val="comments"/>
    <w:basedOn w:val="Normal"/>
    <w:next w:val="Standard"/>
    <w:qFormat/>
    <w:rsid w:val="00DC43C2"/>
    <w:pPr>
      <w:spacing w:after="0" w:line="240" w:lineRule="auto"/>
    </w:pPr>
  </w:style>
  <w:style w:type="paragraph" w:customStyle="1" w:styleId="Default1">
    <w:name w:val="Default1"/>
    <w:basedOn w:val="Normal"/>
    <w:uiPriority w:val="99"/>
    <w:qFormat/>
    <w:rsid w:val="00DC43C2"/>
    <w:pPr>
      <w:spacing w:after="0" w:line="240" w:lineRule="auto"/>
    </w:pPr>
  </w:style>
  <w:style w:type="paragraph" w:customStyle="1" w:styleId="NFAPWPheader">
    <w:name w:val="NFAP WP header"/>
    <w:basedOn w:val="Normal"/>
    <w:uiPriority w:val="99"/>
    <w:qFormat/>
    <w:rsid w:val="00DC43C2"/>
    <w:pPr>
      <w:spacing w:after="0" w:line="240" w:lineRule="auto"/>
    </w:pPr>
  </w:style>
  <w:style w:type="character" w:customStyle="1" w:styleId="UnderlinedCardTextChar">
    <w:name w:val="Underlined Card Text Char"/>
    <w:locked/>
    <w:rsid w:val="00DC43C2"/>
  </w:style>
  <w:style w:type="paragraph" w:customStyle="1" w:styleId="UnderlinedCardText">
    <w:name w:val="Underlined Card Text"/>
    <w:basedOn w:val="Normal"/>
    <w:next w:val="Circled"/>
    <w:qFormat/>
    <w:rsid w:val="00DC43C2"/>
    <w:pPr>
      <w:spacing w:after="0" w:line="240" w:lineRule="auto"/>
    </w:pPr>
  </w:style>
  <w:style w:type="character" w:customStyle="1" w:styleId="cardtextemphasisChar">
    <w:name w:val="card text emphasis Char"/>
    <w:locked/>
    <w:rsid w:val="00DC43C2"/>
  </w:style>
  <w:style w:type="paragraph" w:customStyle="1" w:styleId="cardtextemphasis">
    <w:name w:val="card text emphasis"/>
    <w:basedOn w:val="Circled"/>
    <w:next w:val="MinimizedText"/>
    <w:qFormat/>
    <w:rsid w:val="00DC43C2"/>
    <w:pPr>
      <w:spacing w:line="240" w:lineRule="auto"/>
    </w:pPr>
    <w:rPr>
      <w:rFonts w:eastAsiaTheme="minorHAnsi"/>
      <w:b w:val="0"/>
      <w:szCs w:val="22"/>
      <w:u w:val="none"/>
    </w:rPr>
  </w:style>
  <w:style w:type="character" w:customStyle="1" w:styleId="CiteCharCharChar">
    <w:name w:val="Cite Char Char Char"/>
    <w:locked/>
    <w:rsid w:val="00DC43C2"/>
  </w:style>
  <w:style w:type="paragraph" w:customStyle="1" w:styleId="CiteCharChar">
    <w:name w:val="Cite Char Char"/>
    <w:basedOn w:val="Normal"/>
    <w:next w:val="Normal"/>
    <w:qFormat/>
    <w:rsid w:val="00DC43C2"/>
    <w:pPr>
      <w:spacing w:after="0" w:line="240" w:lineRule="auto"/>
    </w:pPr>
  </w:style>
  <w:style w:type="character" w:customStyle="1" w:styleId="CiteCardChar">
    <w:name w:val="Cite_Card Char"/>
    <w:locked/>
    <w:rsid w:val="00DC43C2"/>
  </w:style>
  <w:style w:type="paragraph" w:customStyle="1" w:styleId="CiteCard">
    <w:name w:val="Cite_Card"/>
    <w:next w:val="CiteCharChar"/>
    <w:qFormat/>
    <w:rsid w:val="00DC43C2"/>
    <w:pPr>
      <w:spacing w:after="200" w:line="276" w:lineRule="auto"/>
    </w:pPr>
  </w:style>
  <w:style w:type="character" w:customStyle="1" w:styleId="BoldandUnderlineCharChar2">
    <w:name w:val="Bold and Underline Char Char2"/>
    <w:locked/>
    <w:rsid w:val="00DC43C2"/>
  </w:style>
  <w:style w:type="paragraph" w:customStyle="1" w:styleId="BoldandUnderlineChar">
    <w:name w:val="Bold and Underline Char"/>
    <w:basedOn w:val="Normal"/>
    <w:next w:val="UnreadText"/>
    <w:qFormat/>
    <w:rsid w:val="00DC43C2"/>
    <w:pPr>
      <w:spacing w:after="0" w:line="240" w:lineRule="auto"/>
    </w:pPr>
  </w:style>
  <w:style w:type="paragraph" w:customStyle="1" w:styleId="CiteCardCharChar">
    <w:name w:val="Cite_Card Char Char"/>
    <w:autoRedefine/>
    <w:qFormat/>
    <w:rsid w:val="00DC43C2"/>
    <w:pPr>
      <w:spacing w:after="200" w:line="276" w:lineRule="auto"/>
    </w:pPr>
  </w:style>
  <w:style w:type="character" w:customStyle="1" w:styleId="CiteCardCharCharCharChar">
    <w:name w:val="Cite_Card Char Char Char Char"/>
    <w:locked/>
    <w:rsid w:val="00DC43C2"/>
  </w:style>
  <w:style w:type="paragraph" w:customStyle="1" w:styleId="CiteCardCharCharChar">
    <w:name w:val="Cite_Card Char Char Char"/>
    <w:qFormat/>
    <w:rsid w:val="00DC43C2"/>
    <w:pPr>
      <w:spacing w:after="200" w:line="276" w:lineRule="auto"/>
    </w:pPr>
  </w:style>
  <w:style w:type="paragraph" w:customStyle="1" w:styleId="heading0">
    <w:name w:val="heading"/>
    <w:basedOn w:val="Normal"/>
    <w:next w:val="BoldandUnderlineChar"/>
    <w:qFormat/>
    <w:rsid w:val="00DC43C2"/>
    <w:pPr>
      <w:spacing w:after="0" w:line="240" w:lineRule="auto"/>
    </w:pPr>
  </w:style>
  <w:style w:type="character" w:customStyle="1" w:styleId="LittleChar">
    <w:name w:val="Little Char"/>
    <w:locked/>
    <w:rsid w:val="00DC43C2"/>
  </w:style>
  <w:style w:type="paragraph" w:customStyle="1" w:styleId="Little">
    <w:name w:val="Little"/>
    <w:basedOn w:val="Normal"/>
    <w:qFormat/>
    <w:rsid w:val="00DC43C2"/>
    <w:pPr>
      <w:spacing w:after="0" w:line="240" w:lineRule="auto"/>
    </w:pPr>
  </w:style>
  <w:style w:type="character" w:customStyle="1" w:styleId="DebateHeaderChar">
    <w:name w:val="Debate Header Char"/>
    <w:locked/>
    <w:rsid w:val="00DC43C2"/>
  </w:style>
  <w:style w:type="paragraph" w:customStyle="1" w:styleId="DebateHeader">
    <w:name w:val="Debate Header"/>
    <w:basedOn w:val="Normal"/>
    <w:next w:val="Normal"/>
    <w:autoRedefine/>
    <w:uiPriority w:val="99"/>
    <w:qFormat/>
    <w:rsid w:val="00DC43C2"/>
    <w:pPr>
      <w:spacing w:after="0" w:line="240" w:lineRule="auto"/>
    </w:pPr>
  </w:style>
  <w:style w:type="paragraph" w:customStyle="1" w:styleId="articletitle0">
    <w:name w:val="article_title"/>
    <w:basedOn w:val="Normal"/>
    <w:qFormat/>
    <w:rsid w:val="00DC43C2"/>
    <w:pPr>
      <w:spacing w:after="0" w:line="240" w:lineRule="auto"/>
    </w:pPr>
  </w:style>
  <w:style w:type="character" w:customStyle="1" w:styleId="UnhighlightedChar">
    <w:name w:val="Unhighlighted Char"/>
    <w:locked/>
    <w:rsid w:val="00DC43C2"/>
  </w:style>
  <w:style w:type="paragraph" w:customStyle="1" w:styleId="Unhighlighted">
    <w:name w:val="Unhighlighted"/>
    <w:basedOn w:val="Normal"/>
    <w:next w:val="TagCite1"/>
    <w:autoRedefine/>
    <w:qFormat/>
    <w:rsid w:val="00DC43C2"/>
    <w:pPr>
      <w:spacing w:after="0" w:line="240" w:lineRule="auto"/>
    </w:pPr>
  </w:style>
  <w:style w:type="paragraph" w:customStyle="1" w:styleId="Caption1">
    <w:name w:val="Caption1"/>
    <w:basedOn w:val="Normal"/>
    <w:qFormat/>
    <w:rsid w:val="00DC43C2"/>
    <w:pPr>
      <w:spacing w:after="0" w:line="240" w:lineRule="auto"/>
    </w:pPr>
  </w:style>
  <w:style w:type="character" w:customStyle="1" w:styleId="StylecardUnderlineChar">
    <w:name w:val="Style card + Underline Char"/>
    <w:locked/>
    <w:rsid w:val="00DC43C2"/>
  </w:style>
  <w:style w:type="paragraph" w:customStyle="1" w:styleId="StylecardUnderline">
    <w:name w:val="Style card + Underline"/>
    <w:basedOn w:val="CiteSpacing"/>
    <w:next w:val="Unhighlighted"/>
    <w:qFormat/>
    <w:rsid w:val="00DC43C2"/>
    <w:pPr>
      <w:spacing w:line="240" w:lineRule="auto"/>
    </w:pPr>
  </w:style>
  <w:style w:type="paragraph" w:customStyle="1" w:styleId="TagF3">
    <w:name w:val="Tag (F3)"/>
    <w:next w:val="Caption1"/>
    <w:qFormat/>
    <w:rsid w:val="00DC43C2"/>
    <w:pPr>
      <w:spacing w:after="200" w:line="276" w:lineRule="auto"/>
    </w:pPr>
  </w:style>
  <w:style w:type="paragraph" w:customStyle="1" w:styleId="i1">
    <w:name w:val="i1"/>
    <w:basedOn w:val="Normal"/>
    <w:uiPriority w:val="99"/>
    <w:qFormat/>
    <w:rsid w:val="00DC43C2"/>
    <w:pPr>
      <w:spacing w:after="0" w:line="240" w:lineRule="auto"/>
    </w:pPr>
  </w:style>
  <w:style w:type="paragraph" w:customStyle="1" w:styleId="style14">
    <w:name w:val="style14"/>
    <w:basedOn w:val="Normal"/>
    <w:next w:val="Heading1"/>
    <w:qFormat/>
    <w:rsid w:val="00DC43C2"/>
    <w:pPr>
      <w:spacing w:after="0" w:line="240" w:lineRule="auto"/>
    </w:pPr>
  </w:style>
  <w:style w:type="paragraph" w:customStyle="1" w:styleId="CardTagCite1Char">
    <w:name w:val="Card Tag + Cite #1 Char"/>
    <w:basedOn w:val="Normal"/>
    <w:qFormat/>
    <w:rsid w:val="00DC43C2"/>
    <w:pPr>
      <w:spacing w:after="0" w:line="240" w:lineRule="auto"/>
    </w:pPr>
  </w:style>
  <w:style w:type="paragraph" w:customStyle="1" w:styleId="articlebody">
    <w:name w:val="articlebody"/>
    <w:basedOn w:val="Normal"/>
    <w:next w:val="i1"/>
    <w:qFormat/>
    <w:rsid w:val="00DC43C2"/>
    <w:pPr>
      <w:spacing w:after="0" w:line="240" w:lineRule="auto"/>
    </w:pPr>
  </w:style>
  <w:style w:type="character" w:customStyle="1" w:styleId="CiteCardCharCharCharCharCharCharCharChar">
    <w:name w:val="Cite_Card Char Char Char Char Char Char Char Char"/>
    <w:locked/>
    <w:rsid w:val="00DC43C2"/>
  </w:style>
  <w:style w:type="paragraph" w:customStyle="1" w:styleId="CiteCardCharCharCharCharCharCharChar">
    <w:name w:val="Cite_Card Char Char Char Char Char Char Char"/>
    <w:next w:val="CardTagCite1Char"/>
    <w:autoRedefine/>
    <w:qFormat/>
    <w:rsid w:val="00DC43C2"/>
    <w:pPr>
      <w:spacing w:after="200" w:line="276" w:lineRule="auto"/>
    </w:pPr>
  </w:style>
  <w:style w:type="paragraph" w:customStyle="1" w:styleId="foldie">
    <w:name w:val="foldie"/>
    <w:basedOn w:val="BoldandUnderlineChar"/>
    <w:next w:val="HotRoute0"/>
    <w:qFormat/>
    <w:rsid w:val="00DC43C2"/>
  </w:style>
  <w:style w:type="paragraph" w:customStyle="1" w:styleId="billtextsection">
    <w:name w:val="bill_text_section"/>
    <w:basedOn w:val="Normal"/>
    <w:next w:val="articlebody"/>
    <w:qFormat/>
    <w:rsid w:val="00DC43C2"/>
    <w:pPr>
      <w:spacing w:after="0" w:line="240" w:lineRule="auto"/>
    </w:pPr>
  </w:style>
  <w:style w:type="character" w:customStyle="1" w:styleId="CiteNormalChar">
    <w:name w:val="Cite Normal Char"/>
    <w:locked/>
    <w:rsid w:val="00DC43C2"/>
  </w:style>
  <w:style w:type="paragraph" w:customStyle="1" w:styleId="Pa3">
    <w:name w:val="Pa3"/>
    <w:basedOn w:val="Normal"/>
    <w:uiPriority w:val="99"/>
    <w:qFormat/>
    <w:rsid w:val="00DC43C2"/>
    <w:pPr>
      <w:spacing w:after="0" w:line="240" w:lineRule="auto"/>
    </w:pPr>
  </w:style>
  <w:style w:type="character" w:customStyle="1" w:styleId="NormaltextCharChar">
    <w:name w:val="Normal text Char Char"/>
    <w:locked/>
    <w:rsid w:val="00DC43C2"/>
  </w:style>
  <w:style w:type="paragraph" w:customStyle="1" w:styleId="Normaltext0">
    <w:name w:val="Normal text"/>
    <w:basedOn w:val="Normal"/>
    <w:autoRedefine/>
    <w:qFormat/>
    <w:rsid w:val="00DC43C2"/>
    <w:pPr>
      <w:spacing w:after="0" w:line="240" w:lineRule="auto"/>
    </w:pPr>
  </w:style>
  <w:style w:type="character" w:customStyle="1" w:styleId="underlinedcardChar1">
    <w:name w:val="underlined card Char"/>
    <w:locked/>
    <w:rsid w:val="00DC43C2"/>
  </w:style>
  <w:style w:type="paragraph" w:customStyle="1" w:styleId="underlinedcard1">
    <w:name w:val="underlined card"/>
    <w:basedOn w:val="Normal"/>
    <w:next w:val="Pa3"/>
    <w:autoRedefine/>
    <w:qFormat/>
    <w:rsid w:val="00DC43C2"/>
    <w:pPr>
      <w:spacing w:after="0" w:line="240" w:lineRule="auto"/>
    </w:pPr>
  </w:style>
  <w:style w:type="character" w:customStyle="1" w:styleId="Debate-CardTagandCite-F6Char">
    <w:name w:val="Debate- Card Tag and Cite- F6 Char"/>
    <w:locked/>
    <w:rsid w:val="00DC43C2"/>
  </w:style>
  <w:style w:type="paragraph" w:customStyle="1" w:styleId="Debate-CardTagandCite-F6">
    <w:name w:val="Debate- Card Tag and Cite- F6"/>
    <w:basedOn w:val="Normal"/>
    <w:next w:val="Normaltext0"/>
    <w:qFormat/>
    <w:rsid w:val="00DC43C2"/>
    <w:pPr>
      <w:spacing w:after="0" w:line="240" w:lineRule="auto"/>
    </w:pPr>
  </w:style>
  <w:style w:type="paragraph" w:customStyle="1" w:styleId="BLOCKTITLE3">
    <w:name w:val="BLOCK TITLE"/>
    <w:basedOn w:val="Normal"/>
    <w:uiPriority w:val="99"/>
    <w:qFormat/>
    <w:rsid w:val="00DC43C2"/>
    <w:pPr>
      <w:spacing w:after="0" w:line="240" w:lineRule="auto"/>
    </w:pPr>
  </w:style>
  <w:style w:type="paragraph" w:customStyle="1" w:styleId="StyleNormalWeb10pt">
    <w:name w:val="Style Normal (Web) + 10 pt"/>
    <w:basedOn w:val="Title"/>
    <w:next w:val="Boldunderline1"/>
    <w:qFormat/>
    <w:rsid w:val="00DC43C2"/>
    <w:pPr>
      <w:pBdr>
        <w:bottom w:val="none" w:sz="0" w:space="0" w:color="auto"/>
      </w:pBdr>
      <w:spacing w:after="0"/>
      <w:contextualSpacing w:val="0"/>
    </w:pPr>
    <w:rPr>
      <w:rFonts w:ascii="Georgia" w:hAnsi="Georgia"/>
      <w:bCs w:val="0"/>
      <w:u w:val="none"/>
    </w:rPr>
  </w:style>
  <w:style w:type="character" w:customStyle="1" w:styleId="cardChar0">
    <w:name w:val="%card Char"/>
    <w:locked/>
    <w:rsid w:val="00DC43C2"/>
  </w:style>
  <w:style w:type="paragraph" w:customStyle="1" w:styleId="card0">
    <w:name w:val="%card"/>
    <w:basedOn w:val="Normal"/>
    <w:next w:val="BLOCKTITLE3"/>
    <w:qFormat/>
    <w:rsid w:val="00DC43C2"/>
    <w:pPr>
      <w:spacing w:after="0" w:line="240" w:lineRule="auto"/>
    </w:pPr>
  </w:style>
  <w:style w:type="character" w:customStyle="1" w:styleId="UnunderlinedTextChar">
    <w:name w:val="Ununderlined Text Char"/>
    <w:locked/>
    <w:rsid w:val="00DC43C2"/>
  </w:style>
  <w:style w:type="paragraph" w:customStyle="1" w:styleId="UnunderlinedText">
    <w:name w:val="Ununderlined Text"/>
    <w:basedOn w:val="Normal"/>
    <w:next w:val="card0"/>
    <w:autoRedefine/>
    <w:qFormat/>
    <w:rsid w:val="00DC43C2"/>
    <w:pPr>
      <w:spacing w:after="0" w:line="240" w:lineRule="auto"/>
    </w:pPr>
  </w:style>
  <w:style w:type="character" w:customStyle="1" w:styleId="ReallyfuckingsmallCharCharCharChar">
    <w:name w:val="Really fucking small Char Char Char Char"/>
    <w:locked/>
    <w:rsid w:val="00DC43C2"/>
  </w:style>
  <w:style w:type="paragraph" w:customStyle="1" w:styleId="ReallyfuckingsmallCharCharChar">
    <w:name w:val="Really fucking small Char Char Char"/>
    <w:basedOn w:val="Normal"/>
    <w:next w:val="CardFormat"/>
    <w:qFormat/>
    <w:rsid w:val="00DC43C2"/>
    <w:pPr>
      <w:spacing w:after="0" w:line="240" w:lineRule="auto"/>
    </w:pPr>
  </w:style>
  <w:style w:type="character" w:customStyle="1" w:styleId="CardDownx1Char">
    <w:name w:val="CardDown x1 Char"/>
    <w:locked/>
    <w:rsid w:val="00DC43C2"/>
  </w:style>
  <w:style w:type="paragraph" w:customStyle="1" w:styleId="CardDownx1">
    <w:name w:val="CardDown x1"/>
    <w:basedOn w:val="Normal"/>
    <w:next w:val="Regular"/>
    <w:qFormat/>
    <w:rsid w:val="00DC43C2"/>
    <w:pPr>
      <w:spacing w:after="0" w:line="240" w:lineRule="auto"/>
    </w:pPr>
  </w:style>
  <w:style w:type="paragraph" w:customStyle="1" w:styleId="CardDownx15">
    <w:name w:val="CardDown x1.5"/>
    <w:basedOn w:val="Normal"/>
    <w:qFormat/>
    <w:rsid w:val="00DC43C2"/>
    <w:pPr>
      <w:spacing w:after="0" w:line="240" w:lineRule="auto"/>
    </w:pPr>
  </w:style>
  <w:style w:type="paragraph" w:customStyle="1" w:styleId="Reallyfuckingsmall">
    <w:name w:val="Really fucking small"/>
    <w:basedOn w:val="Normal"/>
    <w:qFormat/>
    <w:rsid w:val="00DC43C2"/>
    <w:pPr>
      <w:spacing w:after="0" w:line="240" w:lineRule="auto"/>
    </w:pPr>
  </w:style>
  <w:style w:type="character" w:customStyle="1" w:styleId="FullCiteChar">
    <w:name w:val="Full Cite Char"/>
    <w:locked/>
    <w:rsid w:val="00DC43C2"/>
  </w:style>
  <w:style w:type="paragraph" w:customStyle="1" w:styleId="FullCite">
    <w:name w:val="Full Cite"/>
    <w:basedOn w:val="Normal"/>
    <w:next w:val="Normal"/>
    <w:qFormat/>
    <w:rsid w:val="00DC43C2"/>
    <w:pPr>
      <w:spacing w:after="0" w:line="240" w:lineRule="auto"/>
    </w:pPr>
  </w:style>
  <w:style w:type="paragraph" w:customStyle="1" w:styleId="CiteTag">
    <w:name w:val="Cite/Tag"/>
    <w:basedOn w:val="Normal"/>
    <w:uiPriority w:val="99"/>
    <w:qFormat/>
    <w:rsid w:val="00DC43C2"/>
    <w:pPr>
      <w:spacing w:after="0" w:line="240" w:lineRule="auto"/>
    </w:pPr>
  </w:style>
  <w:style w:type="paragraph" w:customStyle="1" w:styleId="cardtext4">
    <w:name w:val="cardtext"/>
    <w:basedOn w:val="Normal"/>
    <w:next w:val="Reallyfuckingsmall"/>
    <w:qFormat/>
    <w:rsid w:val="00DC43C2"/>
    <w:pPr>
      <w:spacing w:after="0" w:line="240" w:lineRule="auto"/>
    </w:pPr>
  </w:style>
  <w:style w:type="paragraph" w:customStyle="1" w:styleId="Heading5SizeDown">
    <w:name w:val="Heading 5 Size Down"/>
    <w:basedOn w:val="Normal"/>
    <w:autoRedefine/>
    <w:qFormat/>
    <w:rsid w:val="00DC43C2"/>
    <w:pPr>
      <w:spacing w:after="0" w:line="240" w:lineRule="auto"/>
    </w:pPr>
  </w:style>
  <w:style w:type="character" w:customStyle="1" w:styleId="evidencetextChar">
    <w:name w:val="evidence text Char"/>
    <w:locked/>
    <w:rsid w:val="00DC43C2"/>
  </w:style>
  <w:style w:type="character" w:customStyle="1" w:styleId="StyleStyleArialNarrow9ptLeft-075ArialNarrowChar">
    <w:name w:val="Style Style Arial Narrow 9 pt Left:  -0.75&quot; + Arial Narrow Char"/>
    <w:locked/>
    <w:rsid w:val="00DC43C2"/>
  </w:style>
  <w:style w:type="paragraph" w:customStyle="1" w:styleId="StyleStyleArialNarrow9ptLeft-075ArialNarrow">
    <w:name w:val="Style Style Arial Narrow 9 pt Left:  -0.75&quot; + Arial Narrow"/>
    <w:basedOn w:val="Normal"/>
    <w:next w:val="Heading5SizeDown"/>
    <w:qFormat/>
    <w:rsid w:val="00DC43C2"/>
    <w:pPr>
      <w:spacing w:after="0" w:line="240" w:lineRule="auto"/>
    </w:pPr>
  </w:style>
  <w:style w:type="character" w:customStyle="1" w:styleId="StyleStyleCardTextLeft-075Right0Char">
    <w:name w:val="Style Style Card Text + Left:  -0.75&quot; + Right:  0&quot; Char"/>
    <w:locked/>
    <w:rsid w:val="00DC43C2"/>
  </w:style>
  <w:style w:type="paragraph" w:customStyle="1" w:styleId="StyleStyleCardTextLeft-075Right0">
    <w:name w:val="Style Style Card Text + Left:  -0.75&quot; + Right:  0&quot;"/>
    <w:basedOn w:val="Normal"/>
    <w:next w:val="evidencetext"/>
    <w:autoRedefine/>
    <w:qFormat/>
    <w:rsid w:val="00DC43C2"/>
    <w:pPr>
      <w:spacing w:after="0" w:line="240" w:lineRule="auto"/>
    </w:pPr>
  </w:style>
  <w:style w:type="paragraph" w:customStyle="1" w:styleId="ecxmsonormal">
    <w:name w:val="ecxmsonormal"/>
    <w:basedOn w:val="Normal"/>
    <w:qFormat/>
    <w:rsid w:val="00DC43C2"/>
    <w:pPr>
      <w:spacing w:after="0" w:line="240" w:lineRule="auto"/>
    </w:pPr>
  </w:style>
  <w:style w:type="character" w:customStyle="1" w:styleId="DebateUnderlineBoldChar">
    <w:name w:val="Debate Underline Bold Char"/>
    <w:locked/>
    <w:rsid w:val="00DC43C2"/>
  </w:style>
  <w:style w:type="paragraph" w:customStyle="1" w:styleId="DebateUnderlineBold">
    <w:name w:val="Debate Underline Bold"/>
    <w:basedOn w:val="Cardtext0"/>
    <w:qFormat/>
    <w:rsid w:val="00DC43C2"/>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DC43C2"/>
  </w:style>
  <w:style w:type="paragraph" w:customStyle="1" w:styleId="StyleArialNarrow12ptBoldLeft-075">
    <w:name w:val="Style Arial Narrow 12 pt Bold Left:  -0.75&quot;"/>
    <w:basedOn w:val="Normal"/>
    <w:next w:val="ecxmsonormal"/>
    <w:qFormat/>
    <w:rsid w:val="00DC43C2"/>
    <w:pPr>
      <w:spacing w:after="0" w:line="240" w:lineRule="auto"/>
    </w:pPr>
  </w:style>
  <w:style w:type="character" w:customStyle="1" w:styleId="StyleStyleevidencetextBorderSinglesolidlineAuto05Char">
    <w:name w:val="Style Style evidence text + Border: : (Single solid line Auto  0.5 ... Char"/>
    <w:locked/>
    <w:rsid w:val="00DC43C2"/>
  </w:style>
  <w:style w:type="paragraph" w:customStyle="1" w:styleId="StyleStyleevidencetextBorderSinglesolidlineAuto05">
    <w:name w:val="Style Style evidence text + Border: : (Single solid line Auto  0.5 ..."/>
    <w:basedOn w:val="Normal"/>
    <w:next w:val="DebateUnderlineBold"/>
    <w:qFormat/>
    <w:rsid w:val="00DC43C2"/>
    <w:pPr>
      <w:spacing w:after="0" w:line="240" w:lineRule="auto"/>
    </w:pPr>
  </w:style>
  <w:style w:type="character" w:customStyle="1" w:styleId="StyleevidencetextBorderSinglesolidlineAuto05ptLChar">
    <w:name w:val="Style evidence text + Border: : (Single solid line Auto  0.5 pt L... Char"/>
    <w:locked/>
    <w:rsid w:val="00DC43C2"/>
  </w:style>
  <w:style w:type="paragraph" w:customStyle="1" w:styleId="StyleevidencetextBorderSinglesolidlineAuto05ptL">
    <w:name w:val="Style evidence text + Border: : (Single solid line Auto  0.5 pt L..."/>
    <w:basedOn w:val="CiteTag"/>
    <w:next w:val="StyleArialNarrow12ptBoldLeft-075"/>
    <w:qFormat/>
    <w:rsid w:val="00DC43C2"/>
  </w:style>
  <w:style w:type="character" w:customStyle="1" w:styleId="HighlightingChar">
    <w:name w:val="Highlighting Char"/>
    <w:locked/>
    <w:rsid w:val="00DC43C2"/>
  </w:style>
  <w:style w:type="paragraph" w:customStyle="1" w:styleId="Highlighting">
    <w:name w:val="Highlighting"/>
    <w:basedOn w:val="Normal"/>
    <w:next w:val="StyleStyleevidencetextBorderSinglesolidlineAuto05"/>
    <w:autoRedefine/>
    <w:qFormat/>
    <w:rsid w:val="00DC43C2"/>
    <w:pPr>
      <w:spacing w:after="0" w:line="240" w:lineRule="auto"/>
    </w:pPr>
  </w:style>
  <w:style w:type="paragraph" w:customStyle="1" w:styleId="CiteCharCharCharChar">
    <w:name w:val="Cite Char Char Char Char"/>
    <w:basedOn w:val="Normal"/>
    <w:next w:val="Normal"/>
    <w:qFormat/>
    <w:rsid w:val="00DC43C2"/>
    <w:pPr>
      <w:spacing w:after="0" w:line="240" w:lineRule="auto"/>
    </w:pPr>
  </w:style>
  <w:style w:type="character" w:customStyle="1" w:styleId="UnderliningCharChar1CharCharChar">
    <w:name w:val="Underlining Char Char1 Char Char Char"/>
    <w:locked/>
    <w:rsid w:val="00DC43C2"/>
  </w:style>
  <w:style w:type="paragraph" w:customStyle="1" w:styleId="UnderliningCharChar1CharChar">
    <w:name w:val="Underlining Char Char1 Char Char"/>
    <w:basedOn w:val="Normal"/>
    <w:next w:val="Normal"/>
    <w:qFormat/>
    <w:rsid w:val="00DC43C2"/>
    <w:pPr>
      <w:spacing w:after="0" w:line="240" w:lineRule="auto"/>
    </w:pPr>
  </w:style>
  <w:style w:type="character" w:customStyle="1" w:styleId="CiteCharCharCharCharCharChar">
    <w:name w:val="Cite Char Char Char Char Char Char"/>
    <w:locked/>
    <w:rsid w:val="00DC43C2"/>
  </w:style>
  <w:style w:type="paragraph" w:customStyle="1" w:styleId="CiteCharCharCharCharChar">
    <w:name w:val="Cite Char Char Char Char Char"/>
    <w:basedOn w:val="Normal"/>
    <w:next w:val="Normal"/>
    <w:qFormat/>
    <w:rsid w:val="00DC43C2"/>
    <w:pPr>
      <w:spacing w:after="0" w:line="240" w:lineRule="auto"/>
    </w:pPr>
  </w:style>
  <w:style w:type="character" w:customStyle="1" w:styleId="UnderliningCharCharChar">
    <w:name w:val="Underlining Char Char Char"/>
    <w:locked/>
    <w:rsid w:val="00DC43C2"/>
  </w:style>
  <w:style w:type="paragraph" w:customStyle="1" w:styleId="UnderliningCharChar">
    <w:name w:val="Underlining Char Char"/>
    <w:basedOn w:val="Normal"/>
    <w:next w:val="Normal"/>
    <w:qFormat/>
    <w:rsid w:val="00DC43C2"/>
    <w:pPr>
      <w:spacing w:after="0" w:line="240" w:lineRule="auto"/>
    </w:pPr>
  </w:style>
  <w:style w:type="paragraph" w:customStyle="1" w:styleId="Style120">
    <w:name w:val="Style 12"/>
    <w:qFormat/>
    <w:rsid w:val="00DC43C2"/>
    <w:pPr>
      <w:spacing w:after="200" w:line="276" w:lineRule="auto"/>
    </w:pPr>
  </w:style>
  <w:style w:type="paragraph" w:customStyle="1" w:styleId="Style7">
    <w:name w:val="Style 7"/>
    <w:next w:val="CiteCharCharCharCharChar"/>
    <w:qFormat/>
    <w:rsid w:val="00DC43C2"/>
    <w:pPr>
      <w:spacing w:after="200" w:line="276" w:lineRule="auto"/>
    </w:pPr>
  </w:style>
  <w:style w:type="paragraph" w:customStyle="1" w:styleId="Style9">
    <w:name w:val="Style 9"/>
    <w:qFormat/>
    <w:rsid w:val="00DC43C2"/>
    <w:pPr>
      <w:spacing w:after="200" w:line="276" w:lineRule="auto"/>
    </w:pPr>
  </w:style>
  <w:style w:type="paragraph" w:customStyle="1" w:styleId="Emphasis3">
    <w:name w:val="Emphasis3"/>
    <w:next w:val="UnderliningCharChar"/>
    <w:qFormat/>
    <w:rsid w:val="00DC43C2"/>
    <w:pPr>
      <w:spacing w:after="200" w:line="276" w:lineRule="auto"/>
    </w:pPr>
  </w:style>
  <w:style w:type="paragraph" w:customStyle="1" w:styleId="SmallCard">
    <w:name w:val="Small Card"/>
    <w:basedOn w:val="Normal"/>
    <w:next w:val="Style7"/>
    <w:uiPriority w:val="99"/>
    <w:qFormat/>
    <w:rsid w:val="00DC43C2"/>
    <w:pPr>
      <w:spacing w:after="0" w:line="240" w:lineRule="auto"/>
    </w:pPr>
  </w:style>
  <w:style w:type="paragraph" w:customStyle="1" w:styleId="BreifTitle">
    <w:name w:val="Breif Title"/>
    <w:basedOn w:val="Normal"/>
    <w:next w:val="Style9"/>
    <w:autoRedefine/>
    <w:uiPriority w:val="99"/>
    <w:qFormat/>
    <w:rsid w:val="00DC43C2"/>
    <w:pPr>
      <w:spacing w:after="0" w:line="240" w:lineRule="auto"/>
    </w:pPr>
  </w:style>
  <w:style w:type="paragraph" w:customStyle="1" w:styleId="Normal10pt">
    <w:name w:val="Normal + 10 pt"/>
    <w:basedOn w:val="Normal"/>
    <w:next w:val="Emphasis3"/>
    <w:uiPriority w:val="99"/>
    <w:qFormat/>
    <w:rsid w:val="00DC43C2"/>
    <w:pPr>
      <w:spacing w:after="0" w:line="240" w:lineRule="auto"/>
    </w:pPr>
  </w:style>
  <w:style w:type="paragraph" w:customStyle="1" w:styleId="formfldssel">
    <w:name w:val="formfldssel"/>
    <w:basedOn w:val="Normal"/>
    <w:qFormat/>
    <w:rsid w:val="00DC43C2"/>
    <w:pPr>
      <w:spacing w:after="0" w:line="240" w:lineRule="auto"/>
    </w:pPr>
  </w:style>
  <w:style w:type="paragraph" w:customStyle="1" w:styleId="hpleftlk">
    <w:name w:val="hpleftlk"/>
    <w:basedOn w:val="Normal"/>
    <w:next w:val="SmallCard"/>
    <w:qFormat/>
    <w:rsid w:val="00DC43C2"/>
    <w:pPr>
      <w:spacing w:after="0" w:line="240" w:lineRule="auto"/>
    </w:pPr>
  </w:style>
  <w:style w:type="paragraph" w:customStyle="1" w:styleId="lblu">
    <w:name w:val="lblu"/>
    <w:basedOn w:val="Normal"/>
    <w:next w:val="BreifTitle"/>
    <w:qFormat/>
    <w:rsid w:val="00DC43C2"/>
    <w:pPr>
      <w:spacing w:after="0" w:line="240" w:lineRule="auto"/>
    </w:pPr>
  </w:style>
  <w:style w:type="paragraph" w:customStyle="1" w:styleId="Underlinestyle">
    <w:name w:val="Underlinestyle"/>
    <w:basedOn w:val="Normal"/>
    <w:next w:val="Normal10pt"/>
    <w:qFormat/>
    <w:rsid w:val="00DC43C2"/>
    <w:pPr>
      <w:spacing w:after="0" w:line="240" w:lineRule="auto"/>
    </w:pPr>
  </w:style>
  <w:style w:type="paragraph" w:customStyle="1" w:styleId="DebateCiteCharChar">
    <w:name w:val="Debate Cite Char Char"/>
    <w:basedOn w:val="Normal"/>
    <w:next w:val="formfldssel"/>
    <w:autoRedefine/>
    <w:qFormat/>
    <w:rsid w:val="00DC43C2"/>
    <w:pPr>
      <w:spacing w:after="0" w:line="240" w:lineRule="auto"/>
    </w:pPr>
  </w:style>
  <w:style w:type="paragraph" w:customStyle="1" w:styleId="StyleTagandCiteFranklinGothicDemi">
    <w:name w:val="Style Tag and Cite + Franklin Gothic Demi"/>
    <w:basedOn w:val="HotRoute"/>
    <w:next w:val="lblu"/>
    <w:autoRedefine/>
    <w:uiPriority w:val="99"/>
    <w:qFormat/>
    <w:rsid w:val="00DC43C2"/>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DC43C2"/>
  </w:style>
  <w:style w:type="paragraph" w:customStyle="1" w:styleId="CiteCard0">
    <w:name w:val="Cite/Card"/>
    <w:basedOn w:val="Normal"/>
    <w:next w:val="StyleTagandCiteFranklinGothicDemi"/>
    <w:qFormat/>
    <w:rsid w:val="00DC43C2"/>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DC43C2"/>
    <w:pPr>
      <w:spacing w:after="0" w:line="240" w:lineRule="auto"/>
    </w:pPr>
  </w:style>
  <w:style w:type="paragraph" w:customStyle="1" w:styleId="title-bold-medium">
    <w:name w:val="title-bold-medium"/>
    <w:basedOn w:val="Normal"/>
    <w:next w:val="TagCite2"/>
    <w:uiPriority w:val="99"/>
    <w:qFormat/>
    <w:rsid w:val="00DC43C2"/>
    <w:pPr>
      <w:spacing w:after="0" w:line="240" w:lineRule="auto"/>
    </w:pPr>
  </w:style>
  <w:style w:type="paragraph" w:customStyle="1" w:styleId="lact">
    <w:name w:val="lact"/>
    <w:basedOn w:val="Normal"/>
    <w:next w:val="CiteCard0"/>
    <w:uiPriority w:val="99"/>
    <w:qFormat/>
    <w:rsid w:val="00DC43C2"/>
    <w:pPr>
      <w:spacing w:after="0" w:line="240" w:lineRule="auto"/>
    </w:pPr>
  </w:style>
  <w:style w:type="paragraph" w:customStyle="1" w:styleId="shellscontentions">
    <w:name w:val="shells/contentions"/>
    <w:basedOn w:val="DebateCiteCharChar"/>
    <w:next w:val="tagCharCharCharCharCharCharChar"/>
    <w:uiPriority w:val="99"/>
    <w:qFormat/>
    <w:rsid w:val="00DC43C2"/>
  </w:style>
  <w:style w:type="paragraph" w:customStyle="1" w:styleId="BriefTitle1">
    <w:name w:val="Brief Title 1"/>
    <w:basedOn w:val="Normal"/>
    <w:next w:val="title-bold-medium"/>
    <w:uiPriority w:val="99"/>
    <w:qFormat/>
    <w:rsid w:val="00DC43C2"/>
    <w:pPr>
      <w:spacing w:after="0" w:line="240" w:lineRule="auto"/>
    </w:pPr>
  </w:style>
  <w:style w:type="paragraph" w:customStyle="1" w:styleId="ShellTitles">
    <w:name w:val="ShellTitles"/>
    <w:basedOn w:val="Normal"/>
    <w:next w:val="shellscontentions"/>
    <w:uiPriority w:val="99"/>
    <w:qFormat/>
    <w:rsid w:val="00DC43C2"/>
    <w:pPr>
      <w:spacing w:after="0" w:line="240" w:lineRule="auto"/>
    </w:pPr>
  </w:style>
  <w:style w:type="paragraph" w:customStyle="1" w:styleId="ToRead">
    <w:name w:val="To Read"/>
    <w:basedOn w:val="Normal"/>
    <w:uiPriority w:val="99"/>
    <w:qFormat/>
    <w:rsid w:val="00DC43C2"/>
    <w:pPr>
      <w:spacing w:after="0" w:line="240" w:lineRule="auto"/>
    </w:pPr>
  </w:style>
  <w:style w:type="paragraph" w:customStyle="1" w:styleId="Style21">
    <w:name w:val="Style 2"/>
    <w:basedOn w:val="Normal"/>
    <w:next w:val="ShellTitles"/>
    <w:uiPriority w:val="99"/>
    <w:qFormat/>
    <w:rsid w:val="00DC43C2"/>
    <w:pPr>
      <w:spacing w:after="0" w:line="240" w:lineRule="auto"/>
    </w:pPr>
  </w:style>
  <w:style w:type="paragraph" w:customStyle="1" w:styleId="Style40">
    <w:name w:val="Style 4"/>
    <w:basedOn w:val="Normal"/>
    <w:uiPriority w:val="99"/>
    <w:qFormat/>
    <w:rsid w:val="00DC43C2"/>
    <w:pPr>
      <w:spacing w:after="0" w:line="240" w:lineRule="auto"/>
    </w:pPr>
  </w:style>
  <w:style w:type="paragraph" w:customStyle="1" w:styleId="CM10">
    <w:name w:val="CM10"/>
    <w:basedOn w:val="Normal"/>
    <w:uiPriority w:val="99"/>
    <w:qFormat/>
    <w:rsid w:val="00DC43C2"/>
    <w:pPr>
      <w:spacing w:after="0" w:line="240" w:lineRule="auto"/>
    </w:pPr>
  </w:style>
  <w:style w:type="paragraph" w:customStyle="1" w:styleId="OffensiveLanguage">
    <w:name w:val="Offensive Language"/>
    <w:basedOn w:val="Normal"/>
    <w:next w:val="Normal"/>
    <w:qFormat/>
    <w:rsid w:val="00DC43C2"/>
    <w:pPr>
      <w:spacing w:after="0" w:line="240" w:lineRule="auto"/>
    </w:pPr>
  </w:style>
  <w:style w:type="paragraph" w:customStyle="1" w:styleId="clearformatting0">
    <w:name w:val="clear formatting"/>
    <w:basedOn w:val="Normal"/>
    <w:next w:val="Style40"/>
    <w:qFormat/>
    <w:rsid w:val="00DC43C2"/>
    <w:pPr>
      <w:spacing w:after="0" w:line="240" w:lineRule="auto"/>
    </w:pPr>
  </w:style>
  <w:style w:type="paragraph" w:customStyle="1" w:styleId="Style18">
    <w:name w:val="Style 18"/>
    <w:next w:val="CM10"/>
    <w:uiPriority w:val="99"/>
    <w:qFormat/>
    <w:rsid w:val="00DC43C2"/>
    <w:pPr>
      <w:spacing w:after="200" w:line="276" w:lineRule="auto"/>
    </w:pPr>
  </w:style>
  <w:style w:type="paragraph" w:customStyle="1" w:styleId="formfld">
    <w:name w:val="formfld"/>
    <w:basedOn w:val="Normal"/>
    <w:next w:val="OffensiveLanguage"/>
    <w:qFormat/>
    <w:rsid w:val="00DC43C2"/>
    <w:pPr>
      <w:spacing w:after="0" w:line="240" w:lineRule="auto"/>
    </w:pPr>
  </w:style>
  <w:style w:type="paragraph" w:customStyle="1" w:styleId="Caption3">
    <w:name w:val="Caption3"/>
    <w:basedOn w:val="Normal"/>
    <w:next w:val="clearformatting0"/>
    <w:uiPriority w:val="99"/>
    <w:qFormat/>
    <w:rsid w:val="00DC43C2"/>
    <w:pPr>
      <w:spacing w:after="0" w:line="240" w:lineRule="auto"/>
    </w:pPr>
  </w:style>
  <w:style w:type="paragraph" w:customStyle="1" w:styleId="teaserpermalink">
    <w:name w:val="teaser_permalink"/>
    <w:basedOn w:val="Normal"/>
    <w:next w:val="Style18"/>
    <w:uiPriority w:val="99"/>
    <w:qFormat/>
    <w:rsid w:val="00DC43C2"/>
    <w:pPr>
      <w:spacing w:after="0" w:line="240" w:lineRule="auto"/>
    </w:pPr>
  </w:style>
  <w:style w:type="character" w:styleId="BookTitle">
    <w:name w:val="Book Title"/>
    <w:basedOn w:val="DefaultParagraphFont"/>
    <w:qFormat/>
    <w:rsid w:val="00DC43C2"/>
    <w:rPr>
      <w:b/>
      <w:bCs/>
      <w:i/>
      <w:iCs/>
      <w:spacing w:val="5"/>
    </w:rPr>
  </w:style>
  <w:style w:type="character" w:customStyle="1" w:styleId="Heading7Char1">
    <w:name w:val="Heading 7 Char1"/>
    <w:basedOn w:val="DefaultParagraphFont"/>
    <w:semiHidden/>
    <w:rsid w:val="00DC43C2"/>
  </w:style>
  <w:style w:type="character" w:customStyle="1" w:styleId="Heading8Char1">
    <w:name w:val="Heading 8 Char1"/>
    <w:basedOn w:val="DefaultParagraphFont"/>
    <w:semiHidden/>
    <w:rsid w:val="00DC43C2"/>
  </w:style>
  <w:style w:type="character" w:customStyle="1" w:styleId="Heading9Char1">
    <w:name w:val="Heading 9 Char1"/>
    <w:basedOn w:val="DefaultParagraphFont"/>
    <w:semiHidden/>
    <w:rsid w:val="00DC43C2"/>
  </w:style>
  <w:style w:type="character" w:customStyle="1" w:styleId="sup1">
    <w:name w:val="sup1"/>
    <w:rsid w:val="00DC43C2"/>
  </w:style>
  <w:style w:type="character" w:customStyle="1" w:styleId="pgnum1">
    <w:name w:val="pgnum1"/>
    <w:rsid w:val="00DC43C2"/>
  </w:style>
  <w:style w:type="character" w:customStyle="1" w:styleId="nw">
    <w:name w:val="nw"/>
    <w:rsid w:val="00DC43C2"/>
  </w:style>
  <w:style w:type="character" w:customStyle="1" w:styleId="CardsHighlight">
    <w:name w:val="Cards Highlight"/>
    <w:uiPriority w:val="1"/>
    <w:rsid w:val="00DC43C2"/>
  </w:style>
  <w:style w:type="character" w:customStyle="1" w:styleId="apple">
    <w:name w:val="apple"/>
    <w:rsid w:val="00DC43C2"/>
  </w:style>
  <w:style w:type="character" w:customStyle="1" w:styleId="inhoud">
    <w:name w:val="inhoud"/>
    <w:rsid w:val="00DC43C2"/>
  </w:style>
  <w:style w:type="character" w:customStyle="1" w:styleId="CardsUnderlined">
    <w:name w:val="Cards Underlined"/>
    <w:qFormat/>
    <w:rsid w:val="00DC43C2"/>
  </w:style>
  <w:style w:type="character" w:customStyle="1" w:styleId="Cites-AuthorDate">
    <w:name w:val="Cites-Author/Date"/>
    <w:qFormat/>
    <w:rsid w:val="00DC43C2"/>
  </w:style>
  <w:style w:type="character" w:customStyle="1" w:styleId="StyleCardtextChar10pt">
    <w:name w:val="Style Card text Char + 10 pt"/>
    <w:rsid w:val="00DC43C2"/>
  </w:style>
  <w:style w:type="character" w:customStyle="1" w:styleId="UnderliningChar2">
    <w:name w:val="Underlining Char2"/>
    <w:rsid w:val="00DC43C2"/>
  </w:style>
  <w:style w:type="character" w:customStyle="1" w:styleId="UnderliningChar1">
    <w:name w:val="Underlining Char1"/>
    <w:rsid w:val="00DC43C2"/>
  </w:style>
  <w:style w:type="character" w:customStyle="1" w:styleId="smcaps">
    <w:name w:val="smcaps"/>
    <w:rsid w:val="00DC43C2"/>
  </w:style>
  <w:style w:type="character" w:customStyle="1" w:styleId="Style1Char2">
    <w:name w:val="Style1 Char2"/>
    <w:rsid w:val="00DC43C2"/>
  </w:style>
  <w:style w:type="character" w:customStyle="1" w:styleId="inside-head1">
    <w:name w:val="inside-head1"/>
    <w:rsid w:val="00DC43C2"/>
  </w:style>
  <w:style w:type="character" w:customStyle="1" w:styleId="datestamp1">
    <w:name w:val="datestamp1"/>
    <w:rsid w:val="00DC43C2"/>
  </w:style>
  <w:style w:type="character" w:customStyle="1" w:styleId="pagetools1">
    <w:name w:val="pagetools1"/>
    <w:rsid w:val="00DC43C2"/>
  </w:style>
  <w:style w:type="character" w:customStyle="1" w:styleId="smallredtext">
    <w:name w:val="smallredtext"/>
    <w:rsid w:val="00DC43C2"/>
  </w:style>
  <w:style w:type="character" w:customStyle="1" w:styleId="storyheading31">
    <w:name w:val="storyheading31"/>
    <w:rsid w:val="00DC43C2"/>
  </w:style>
  <w:style w:type="character" w:customStyle="1" w:styleId="storydeck31">
    <w:name w:val="storydeck31"/>
    <w:rsid w:val="00DC43C2"/>
  </w:style>
  <w:style w:type="character" w:customStyle="1" w:styleId="subtitle1">
    <w:name w:val="subtitle1"/>
    <w:rsid w:val="00DC43C2"/>
  </w:style>
  <w:style w:type="character" w:customStyle="1" w:styleId="Title10">
    <w:name w:val="Title1"/>
    <w:rsid w:val="00DC43C2"/>
  </w:style>
  <w:style w:type="character" w:customStyle="1" w:styleId="clsbiolink">
    <w:name w:val="clsbiolink"/>
    <w:rsid w:val="00DC43C2"/>
  </w:style>
  <w:style w:type="character" w:customStyle="1" w:styleId="clssmaller">
    <w:name w:val="clssmaller"/>
    <w:rsid w:val="00DC43C2"/>
  </w:style>
  <w:style w:type="character" w:customStyle="1" w:styleId="sm1">
    <w:name w:val="sm1"/>
    <w:rsid w:val="00DC43C2"/>
  </w:style>
  <w:style w:type="character" w:customStyle="1" w:styleId="noindentChar">
    <w:name w:val="noindent Char"/>
    <w:rsid w:val="00DC43C2"/>
  </w:style>
  <w:style w:type="character" w:customStyle="1" w:styleId="SmallChar1">
    <w:name w:val="Small Char1"/>
    <w:rsid w:val="00DC43C2"/>
  </w:style>
  <w:style w:type="character" w:customStyle="1" w:styleId="fullcite0">
    <w:name w:val="fullcite"/>
    <w:rsid w:val="00DC43C2"/>
  </w:style>
  <w:style w:type="character" w:customStyle="1" w:styleId="Style9ptThickunderline">
    <w:name w:val="Style 9 pt Thick underline"/>
    <w:rsid w:val="00DC43C2"/>
  </w:style>
  <w:style w:type="character" w:customStyle="1" w:styleId="CardNotUnderlinedChar">
    <w:name w:val="Card Not Underlined Char"/>
    <w:rsid w:val="00DC43C2"/>
  </w:style>
  <w:style w:type="character" w:customStyle="1" w:styleId="IndexHeadersCharChar">
    <w:name w:val="Index Headers Char Char"/>
    <w:rsid w:val="00DC43C2"/>
  </w:style>
  <w:style w:type="character" w:customStyle="1" w:styleId="CircleChar1">
    <w:name w:val="Circle Char1"/>
    <w:rsid w:val="00DC43C2"/>
  </w:style>
  <w:style w:type="character" w:customStyle="1" w:styleId="textmedium">
    <w:name w:val="textmedium"/>
    <w:rsid w:val="00DC43C2"/>
  </w:style>
  <w:style w:type="character" w:customStyle="1" w:styleId="justify">
    <w:name w:val="justify"/>
    <w:rsid w:val="00DC43C2"/>
  </w:style>
  <w:style w:type="character" w:customStyle="1" w:styleId="SmallCardTextChar">
    <w:name w:val="Small Card Text Char"/>
    <w:rsid w:val="00DC43C2"/>
  </w:style>
  <w:style w:type="character" w:customStyle="1" w:styleId="tagChar30">
    <w:name w:val="tag Char3"/>
    <w:rsid w:val="00DC43C2"/>
  </w:style>
  <w:style w:type="character" w:customStyle="1" w:styleId="medium-normal1">
    <w:name w:val="medium-normal1"/>
    <w:rsid w:val="00DC43C2"/>
  </w:style>
  <w:style w:type="character" w:customStyle="1" w:styleId="inside-head">
    <w:name w:val="inside-head"/>
    <w:rsid w:val="00DC43C2"/>
  </w:style>
  <w:style w:type="character" w:customStyle="1" w:styleId="awtw">
    <w:name w:val="awtw"/>
    <w:rsid w:val="00DC43C2"/>
  </w:style>
  <w:style w:type="character" w:customStyle="1" w:styleId="CardText-Underlined">
    <w:name w:val="Card Text - Underlined"/>
    <w:rsid w:val="00DC43C2"/>
  </w:style>
  <w:style w:type="character" w:customStyle="1" w:styleId="Citation-AuthorDate">
    <w:name w:val="Citation - Author/Date"/>
    <w:rsid w:val="00DC43C2"/>
  </w:style>
  <w:style w:type="character" w:customStyle="1" w:styleId="ld3">
    <w:name w:val="ld3"/>
    <w:rsid w:val="00DC43C2"/>
  </w:style>
  <w:style w:type="character" w:customStyle="1" w:styleId="5Notunderlined">
    <w:name w:val="5 Not underlined"/>
    <w:rsid w:val="00DC43C2"/>
  </w:style>
  <w:style w:type="character" w:customStyle="1" w:styleId="postbody">
    <w:name w:val="postbody"/>
    <w:rsid w:val="00DC43C2"/>
  </w:style>
  <w:style w:type="paragraph" w:styleId="EndnoteText">
    <w:name w:val="endnote text"/>
    <w:basedOn w:val="Normal"/>
    <w:link w:val="EndnoteTextChar1"/>
    <w:unhideWhenUsed/>
    <w:rsid w:val="00DC43C2"/>
    <w:pPr>
      <w:spacing w:after="0" w:line="240" w:lineRule="auto"/>
    </w:pPr>
    <w:rPr>
      <w:sz w:val="20"/>
      <w:szCs w:val="20"/>
    </w:rPr>
  </w:style>
  <w:style w:type="character" w:customStyle="1" w:styleId="EndnoteTextChar1">
    <w:name w:val="Endnote Text Char1"/>
    <w:basedOn w:val="DefaultParagraphFont"/>
    <w:link w:val="EndnoteText"/>
    <w:rsid w:val="00DC43C2"/>
    <w:rPr>
      <w:rFonts w:ascii="Calibri" w:hAnsi="Calibri"/>
      <w:sz w:val="20"/>
      <w:szCs w:val="20"/>
    </w:rPr>
  </w:style>
  <w:style w:type="character" w:customStyle="1" w:styleId="ssl4">
    <w:name w:val="ss_l4"/>
    <w:rsid w:val="00DC43C2"/>
  </w:style>
  <w:style w:type="character" w:customStyle="1" w:styleId="stylestylebold12pt">
    <w:name w:val="stylestylebold12pt"/>
    <w:rsid w:val="00DC43C2"/>
  </w:style>
  <w:style w:type="character" w:customStyle="1" w:styleId="externaledithide">
    <w:name w:val="external_edit_hide"/>
    <w:rsid w:val="00DC43C2"/>
  </w:style>
  <w:style w:type="character" w:customStyle="1" w:styleId="grey10">
    <w:name w:val="grey10"/>
    <w:rsid w:val="00DC43C2"/>
  </w:style>
  <w:style w:type="character" w:customStyle="1" w:styleId="CharacterStyle20">
    <w:name w:val="Character Style 20"/>
    <w:rsid w:val="00DC43C2"/>
  </w:style>
  <w:style w:type="character" w:customStyle="1" w:styleId="Style11ptUnderlineBorderSinglesolidlineAuto05pt">
    <w:name w:val="Style 11 pt Underline Border: : (Single solid line Auto  0.5 pt..."/>
    <w:rsid w:val="00DC43C2"/>
  </w:style>
  <w:style w:type="character" w:customStyle="1" w:styleId="A9">
    <w:name w:val="A9"/>
    <w:uiPriority w:val="99"/>
    <w:rsid w:val="00DC43C2"/>
  </w:style>
  <w:style w:type="character" w:customStyle="1" w:styleId="A5">
    <w:name w:val="A5"/>
    <w:uiPriority w:val="99"/>
    <w:rsid w:val="00DC43C2"/>
  </w:style>
  <w:style w:type="character" w:customStyle="1" w:styleId="underline1">
    <w:name w:val="underline1"/>
    <w:rsid w:val="00DC43C2"/>
  </w:style>
  <w:style w:type="character" w:customStyle="1" w:styleId="see">
    <w:name w:val="see"/>
    <w:rsid w:val="00DC43C2"/>
  </w:style>
  <w:style w:type="character" w:customStyle="1" w:styleId="CharacterStyle2">
    <w:name w:val="Character Style 2"/>
    <w:uiPriority w:val="99"/>
    <w:rsid w:val="00DC43C2"/>
  </w:style>
  <w:style w:type="character" w:customStyle="1" w:styleId="lightblue">
    <w:name w:val="lightblue"/>
    <w:rsid w:val="00DC43C2"/>
  </w:style>
  <w:style w:type="character" w:customStyle="1" w:styleId="centerheadlines">
    <w:name w:val="centerheadlines"/>
    <w:rsid w:val="00DC43C2"/>
  </w:style>
  <w:style w:type="character" w:customStyle="1" w:styleId="datetime">
    <w:name w:val="datetime"/>
    <w:rsid w:val="00DC43C2"/>
  </w:style>
  <w:style w:type="character" w:customStyle="1" w:styleId="info">
    <w:name w:val="info"/>
    <w:rsid w:val="00DC43C2"/>
  </w:style>
  <w:style w:type="character" w:customStyle="1" w:styleId="datestory">
    <w:name w:val="datestory"/>
    <w:rsid w:val="00DC43C2"/>
  </w:style>
  <w:style w:type="character" w:customStyle="1" w:styleId="A1">
    <w:name w:val="A1"/>
    <w:uiPriority w:val="99"/>
    <w:rsid w:val="00DC43C2"/>
  </w:style>
  <w:style w:type="character" w:customStyle="1" w:styleId="-SmallText-">
    <w:name w:val="-Small Text-"/>
    <w:rsid w:val="00DC43C2"/>
  </w:style>
  <w:style w:type="character" w:customStyle="1" w:styleId="goohl1">
    <w:name w:val="goohl1"/>
    <w:rsid w:val="00DC43C2"/>
  </w:style>
  <w:style w:type="character" w:customStyle="1" w:styleId="goohl2">
    <w:name w:val="goohl2"/>
    <w:rsid w:val="00DC43C2"/>
  </w:style>
  <w:style w:type="character" w:customStyle="1" w:styleId="goohl0">
    <w:name w:val="goohl0"/>
    <w:rsid w:val="00DC43C2"/>
  </w:style>
  <w:style w:type="character" w:customStyle="1" w:styleId="StyleUnderlineBorderSinglesolidlineAuto05ptLinew">
    <w:name w:val="Style Underline Border: : (Single solid line Auto  0.5 pt Line w..."/>
    <w:basedOn w:val="DefaultParagraphFont"/>
    <w:rsid w:val="00DC43C2"/>
  </w:style>
  <w:style w:type="character" w:customStyle="1" w:styleId="citeschar10">
    <w:name w:val="citeschar1"/>
    <w:basedOn w:val="DefaultParagraphFont"/>
    <w:rsid w:val="00DC43C2"/>
  </w:style>
  <w:style w:type="character" w:customStyle="1" w:styleId="cardunderlinedchar0">
    <w:name w:val="cardunderlinedchar"/>
    <w:basedOn w:val="DefaultParagraphFont"/>
    <w:rsid w:val="00DC43C2"/>
  </w:style>
  <w:style w:type="paragraph" w:customStyle="1" w:styleId="Style1CharChar">
    <w:name w:val="Style1 Char Char"/>
    <w:basedOn w:val="Normal"/>
    <w:qFormat/>
    <w:rsid w:val="00DC43C2"/>
    <w:pPr>
      <w:spacing w:after="0" w:line="240" w:lineRule="auto"/>
    </w:pPr>
  </w:style>
  <w:style w:type="character" w:customStyle="1" w:styleId="Style1CharCharChar">
    <w:name w:val="Style1 Char Char Char"/>
    <w:locked/>
    <w:rsid w:val="00DC43C2"/>
  </w:style>
  <w:style w:type="character" w:customStyle="1" w:styleId="FootnoteTextChar1">
    <w:name w:val="Footnote Text Char1"/>
    <w:basedOn w:val="DefaultParagraphFont"/>
    <w:uiPriority w:val="99"/>
    <w:rsid w:val="00DC43C2"/>
    <w:rPr>
      <w:rFonts w:ascii="Georgia" w:hAnsi="Georgia"/>
      <w:sz w:val="20"/>
      <w:szCs w:val="20"/>
    </w:rPr>
  </w:style>
  <w:style w:type="character" w:customStyle="1" w:styleId="headline">
    <w:name w:val="headline"/>
    <w:rsid w:val="00DC43C2"/>
  </w:style>
  <w:style w:type="character" w:customStyle="1" w:styleId="provider">
    <w:name w:val="provider"/>
    <w:basedOn w:val="DefaultParagraphFont"/>
    <w:rsid w:val="00DC43C2"/>
  </w:style>
  <w:style w:type="character" w:customStyle="1" w:styleId="ilad">
    <w:name w:val="il_ad"/>
    <w:rsid w:val="00DC43C2"/>
  </w:style>
  <w:style w:type="character" w:customStyle="1" w:styleId="grame">
    <w:name w:val="grame"/>
    <w:rsid w:val="00DC43C2"/>
  </w:style>
  <w:style w:type="character" w:customStyle="1" w:styleId="spelle">
    <w:name w:val="spelle"/>
    <w:rsid w:val="00DC43C2"/>
  </w:style>
  <w:style w:type="character" w:customStyle="1" w:styleId="vitstorybyline">
    <w:name w:val="vitstorybyline"/>
    <w:rsid w:val="00DC43C2"/>
  </w:style>
  <w:style w:type="character" w:customStyle="1" w:styleId="yahoobuzzbadge-form">
    <w:name w:val="yahoobuzzbadge-form"/>
    <w:rsid w:val="00DC43C2"/>
  </w:style>
  <w:style w:type="character" w:customStyle="1" w:styleId="tickerlinx">
    <w:name w:val="tickerlinx"/>
    <w:rsid w:val="00DC43C2"/>
  </w:style>
  <w:style w:type="character" w:customStyle="1" w:styleId="post-author">
    <w:name w:val="post-author"/>
    <w:rsid w:val="00DC43C2"/>
  </w:style>
  <w:style w:type="character" w:customStyle="1" w:styleId="post-timestamp">
    <w:name w:val="post-timestamp"/>
    <w:rsid w:val="00DC43C2"/>
  </w:style>
  <w:style w:type="character" w:customStyle="1" w:styleId="mw-headline">
    <w:name w:val="mw-headline"/>
    <w:rsid w:val="00DC43C2"/>
  </w:style>
  <w:style w:type="character" w:customStyle="1" w:styleId="month">
    <w:name w:val="month"/>
    <w:rsid w:val="00DC43C2"/>
  </w:style>
  <w:style w:type="character" w:customStyle="1" w:styleId="2xBoldUnderline">
    <w:name w:val="2x_Bold_Underline"/>
    <w:rsid w:val="00DC43C2"/>
  </w:style>
  <w:style w:type="character" w:customStyle="1" w:styleId="texttitlebigred">
    <w:name w:val="texttitlebigred"/>
    <w:rsid w:val="00DC43C2"/>
  </w:style>
  <w:style w:type="character" w:customStyle="1" w:styleId="subtitles">
    <w:name w:val="subtitles"/>
    <w:rsid w:val="00DC43C2"/>
  </w:style>
  <w:style w:type="character" w:customStyle="1" w:styleId="UnderlineCharChar1">
    <w:name w:val="Underline Char Char1"/>
    <w:rsid w:val="00DC43C2"/>
  </w:style>
  <w:style w:type="character" w:customStyle="1" w:styleId="CiteCardChar1">
    <w:name w:val="Cite_Card Char1"/>
    <w:rsid w:val="00DC43C2"/>
  </w:style>
  <w:style w:type="character" w:customStyle="1" w:styleId="ptitleinside">
    <w:name w:val="p_title_inside"/>
    <w:rsid w:val="00DC43C2"/>
  </w:style>
  <w:style w:type="character" w:customStyle="1" w:styleId="paramv">
    <w:name w:val="paramv"/>
    <w:rsid w:val="00DC43C2"/>
  </w:style>
  <w:style w:type="character" w:customStyle="1" w:styleId="quotepeekbase">
    <w:name w:val="quotepeekbase"/>
    <w:rsid w:val="00DC43C2"/>
  </w:style>
  <w:style w:type="character" w:customStyle="1" w:styleId="symbol">
    <w:name w:val="symbol"/>
    <w:rsid w:val="00DC43C2"/>
  </w:style>
  <w:style w:type="character" w:customStyle="1" w:styleId="data">
    <w:name w:val="data"/>
    <w:rsid w:val="00DC43C2"/>
  </w:style>
  <w:style w:type="character" w:customStyle="1" w:styleId="cross-head">
    <w:name w:val="cross-head"/>
    <w:rsid w:val="00DC43C2"/>
  </w:style>
  <w:style w:type="character" w:customStyle="1" w:styleId="scaps">
    <w:name w:val="scaps"/>
    <w:rsid w:val="00DC43C2"/>
  </w:style>
  <w:style w:type="character" w:customStyle="1" w:styleId="pub-date">
    <w:name w:val="pub-date"/>
    <w:rsid w:val="00DC43C2"/>
  </w:style>
  <w:style w:type="character" w:customStyle="1" w:styleId="StyleTimesNewRoman12ptBold">
    <w:name w:val="Style Times New Roman 12 pt Bold"/>
    <w:rsid w:val="00DC43C2"/>
  </w:style>
  <w:style w:type="character" w:customStyle="1" w:styleId="AuthorDateF4">
    <w:name w:val="Author Date (F4)"/>
    <w:rsid w:val="00DC43C2"/>
  </w:style>
  <w:style w:type="character" w:customStyle="1" w:styleId="BoldUnderlineF6">
    <w:name w:val="Bold Underline (F6)"/>
    <w:rsid w:val="00DC43C2"/>
  </w:style>
  <w:style w:type="character" w:customStyle="1" w:styleId="grouptext">
    <w:name w:val="group_text"/>
    <w:rsid w:val="00DC43C2"/>
  </w:style>
  <w:style w:type="character" w:customStyle="1" w:styleId="authors">
    <w:name w:val="authors"/>
    <w:rsid w:val="00DC43C2"/>
  </w:style>
  <w:style w:type="character" w:customStyle="1" w:styleId="StyleArial12ptBoldItalic">
    <w:name w:val="Style Arial 12 pt Bold Italic"/>
    <w:rsid w:val="00DC43C2"/>
  </w:style>
  <w:style w:type="character" w:customStyle="1" w:styleId="verdana12grey1">
    <w:name w:val="verdana12grey1"/>
    <w:rsid w:val="00DC43C2"/>
  </w:style>
  <w:style w:type="character" w:customStyle="1" w:styleId="verdana9grey1a">
    <w:name w:val="verdana9grey1a"/>
    <w:rsid w:val="00DC43C2"/>
  </w:style>
  <w:style w:type="character" w:customStyle="1" w:styleId="nn-twttr-share-btn">
    <w:name w:val="nn-twttr-share-btn"/>
    <w:rsid w:val="00DC43C2"/>
  </w:style>
  <w:style w:type="character" w:customStyle="1" w:styleId="count">
    <w:name w:val="count"/>
    <w:rsid w:val="00DC43C2"/>
  </w:style>
  <w:style w:type="character" w:customStyle="1" w:styleId="fbbuttontext">
    <w:name w:val="fb_button_text"/>
    <w:rsid w:val="00DC43C2"/>
  </w:style>
  <w:style w:type="character" w:customStyle="1" w:styleId="comment-count">
    <w:name w:val="comment-count"/>
    <w:rsid w:val="00DC43C2"/>
  </w:style>
  <w:style w:type="character" w:customStyle="1" w:styleId="comment-count-text">
    <w:name w:val="comment-count-text"/>
    <w:rsid w:val="00DC43C2"/>
  </w:style>
  <w:style w:type="character" w:customStyle="1" w:styleId="author-name">
    <w:name w:val="author-name"/>
    <w:rsid w:val="00DC43C2"/>
  </w:style>
  <w:style w:type="character" w:customStyle="1" w:styleId="lightheader">
    <w:name w:val="lightheader"/>
    <w:rsid w:val="00DC43C2"/>
  </w:style>
  <w:style w:type="character" w:customStyle="1" w:styleId="CiteCardCharCharCharCharChar">
    <w:name w:val="Cite_Card Char Char Char Char Char"/>
    <w:rsid w:val="00DC43C2"/>
  </w:style>
  <w:style w:type="character" w:customStyle="1" w:styleId="CiteCardCharCharCharCharCharChar">
    <w:name w:val="Cite_Card Char Char Char Char Char Char"/>
    <w:rsid w:val="00DC43C2"/>
  </w:style>
  <w:style w:type="character" w:customStyle="1" w:styleId="yahoobuzzbadge">
    <w:name w:val="yahoobuzzbadge"/>
    <w:rsid w:val="00DC43C2"/>
  </w:style>
  <w:style w:type="character" w:customStyle="1" w:styleId="fbsharecountinner">
    <w:name w:val="fb_share_count_inner"/>
    <w:rsid w:val="00DC43C2"/>
  </w:style>
  <w:style w:type="character" w:customStyle="1" w:styleId="fbconnectbuttontext">
    <w:name w:val="fbconnectbutton_text"/>
    <w:rsid w:val="00DC43C2"/>
  </w:style>
  <w:style w:type="paragraph" w:customStyle="1" w:styleId="Sourcename">
    <w:name w:val="Source name"/>
    <w:basedOn w:val="Normal"/>
    <w:qFormat/>
    <w:rsid w:val="00DC43C2"/>
    <w:pPr>
      <w:spacing w:after="0" w:line="240" w:lineRule="auto"/>
    </w:pPr>
  </w:style>
  <w:style w:type="character" w:customStyle="1" w:styleId="SourcenameChar">
    <w:name w:val="Source name Char"/>
    <w:locked/>
    <w:rsid w:val="00DC43C2"/>
  </w:style>
  <w:style w:type="character" w:customStyle="1" w:styleId="StrongEmphasis">
    <w:name w:val="Strong Emphasis"/>
    <w:rsid w:val="00DC43C2"/>
  </w:style>
  <w:style w:type="character" w:customStyle="1" w:styleId="Caption2">
    <w:name w:val="Caption2"/>
    <w:rsid w:val="00DC43C2"/>
  </w:style>
  <w:style w:type="character" w:customStyle="1" w:styleId="Style11ptItalicUnderline">
    <w:name w:val="Style 11 pt Italic Underline"/>
    <w:rsid w:val="00DC43C2"/>
  </w:style>
  <w:style w:type="character" w:customStyle="1" w:styleId="Style11ptItalic">
    <w:name w:val="Style 11 pt Italic"/>
    <w:rsid w:val="00DC43C2"/>
  </w:style>
  <w:style w:type="character" w:customStyle="1" w:styleId="Style6pt">
    <w:name w:val="Style 6 pt"/>
    <w:qFormat/>
    <w:rsid w:val="00DC43C2"/>
  </w:style>
  <w:style w:type="character" w:customStyle="1" w:styleId="article-articlebody">
    <w:name w:val="article-articlebody"/>
    <w:basedOn w:val="DefaultParagraphFont"/>
    <w:rsid w:val="00DC43C2"/>
  </w:style>
  <w:style w:type="character" w:customStyle="1" w:styleId="pageheader0">
    <w:name w:val="pageheader"/>
    <w:basedOn w:val="DefaultParagraphFont"/>
    <w:rsid w:val="00DC43C2"/>
  </w:style>
  <w:style w:type="character" w:customStyle="1" w:styleId="AuthorCharChar">
    <w:name w:val="Author Char Char"/>
    <w:rsid w:val="00DC43C2"/>
  </w:style>
  <w:style w:type="character" w:customStyle="1" w:styleId="smallchar2">
    <w:name w:val="smallchar"/>
    <w:basedOn w:val="DefaultParagraphFont"/>
    <w:rsid w:val="00DC43C2"/>
  </w:style>
  <w:style w:type="character" w:customStyle="1" w:styleId="Shortcite">
    <w:name w:val="Shortcite"/>
    <w:rsid w:val="00DC43C2"/>
  </w:style>
  <w:style w:type="character" w:customStyle="1" w:styleId="Longcite">
    <w:name w:val="Longcite"/>
    <w:rsid w:val="00DC43C2"/>
  </w:style>
  <w:style w:type="character" w:customStyle="1" w:styleId="StyleStyle7pt8pt">
    <w:name w:val="Style Style 7 pt + 8 pt"/>
    <w:rsid w:val="00DC43C2"/>
  </w:style>
  <w:style w:type="character" w:customStyle="1" w:styleId="StyleStyleThickunderlineBold1">
    <w:name w:val="Style Style Thick underline + Bold1"/>
    <w:rsid w:val="00DC43C2"/>
  </w:style>
  <w:style w:type="character" w:customStyle="1" w:styleId="StyleUnderline2">
    <w:name w:val="Style Underline2"/>
    <w:rsid w:val="00DC43C2"/>
  </w:style>
  <w:style w:type="character" w:customStyle="1" w:styleId="tagchar">
    <w:name w:val="tagchar"/>
    <w:basedOn w:val="DefaultParagraphFont"/>
    <w:rsid w:val="00DC43C2"/>
  </w:style>
  <w:style w:type="character" w:customStyle="1" w:styleId="address">
    <w:name w:val="address"/>
    <w:rsid w:val="00DC43C2"/>
  </w:style>
  <w:style w:type="character" w:customStyle="1" w:styleId="NormalizationChar">
    <w:name w:val="Normalization Char"/>
    <w:rsid w:val="00DC43C2"/>
  </w:style>
  <w:style w:type="character" w:customStyle="1" w:styleId="maintextbldleft">
    <w:name w:val="maintextbldleft"/>
    <w:basedOn w:val="DefaultParagraphFont"/>
    <w:rsid w:val="00DC43C2"/>
  </w:style>
  <w:style w:type="character" w:customStyle="1" w:styleId="maintextleft">
    <w:name w:val="maintextleft"/>
    <w:basedOn w:val="DefaultParagraphFont"/>
    <w:rsid w:val="00DC43C2"/>
  </w:style>
  <w:style w:type="character" w:customStyle="1" w:styleId="highlight1">
    <w:name w:val="highlight"/>
    <w:rsid w:val="00DC43C2"/>
  </w:style>
  <w:style w:type="character" w:customStyle="1" w:styleId="Shrinker">
    <w:name w:val="Shrinker"/>
    <w:rsid w:val="00DC43C2"/>
  </w:style>
  <w:style w:type="character" w:customStyle="1" w:styleId="heading2char1">
    <w:name w:val="heading2char"/>
    <w:basedOn w:val="DefaultParagraphFont"/>
    <w:rsid w:val="00DC43C2"/>
  </w:style>
  <w:style w:type="character" w:customStyle="1" w:styleId="heading3char1">
    <w:name w:val="heading3char1"/>
    <w:basedOn w:val="DefaultParagraphFont"/>
    <w:rsid w:val="00DC43C2"/>
  </w:style>
  <w:style w:type="character" w:customStyle="1" w:styleId="underlinea">
    <w:name w:val="underlinea"/>
    <w:basedOn w:val="DefaultParagraphFont"/>
    <w:rsid w:val="00DC43C2"/>
  </w:style>
  <w:style w:type="character" w:customStyle="1" w:styleId="StyleUnderlineChar9pt2">
    <w:name w:val="Style Underline Char + 9 pt2"/>
    <w:rsid w:val="00DC43C2"/>
  </w:style>
  <w:style w:type="character" w:customStyle="1" w:styleId="StyleUnderlineChar9ptBold1">
    <w:name w:val="Style Underline Char + 9 pt Bold1"/>
    <w:rsid w:val="00DC43C2"/>
  </w:style>
  <w:style w:type="character" w:customStyle="1" w:styleId="FontStyle329">
    <w:name w:val="Font Style329"/>
    <w:uiPriority w:val="99"/>
    <w:rsid w:val="00DC43C2"/>
  </w:style>
  <w:style w:type="character" w:customStyle="1" w:styleId="styleboldunderline">
    <w:name w:val="styleboldunderline"/>
    <w:rsid w:val="00DC43C2"/>
  </w:style>
  <w:style w:type="character" w:customStyle="1" w:styleId="FontStyle291">
    <w:name w:val="Font Style291"/>
    <w:uiPriority w:val="99"/>
    <w:rsid w:val="00DC43C2"/>
  </w:style>
  <w:style w:type="character" w:customStyle="1" w:styleId="FontStyle232">
    <w:name w:val="Font Style232"/>
    <w:uiPriority w:val="99"/>
    <w:rsid w:val="00DC43C2"/>
  </w:style>
  <w:style w:type="character" w:customStyle="1" w:styleId="MicroTextCharChar">
    <w:name w:val="MicroText Char Char"/>
    <w:rsid w:val="00DC43C2"/>
  </w:style>
  <w:style w:type="character" w:customStyle="1" w:styleId="Hyperlink6">
    <w:name w:val="Hyperlink6"/>
    <w:rsid w:val="00DC43C2"/>
  </w:style>
  <w:style w:type="character" w:customStyle="1" w:styleId="pmterms11">
    <w:name w:val="pmterms11"/>
    <w:rsid w:val="00DC43C2"/>
  </w:style>
  <w:style w:type="character" w:customStyle="1" w:styleId="style61">
    <w:name w:val="style6"/>
    <w:rsid w:val="00DC43C2"/>
  </w:style>
  <w:style w:type="character" w:customStyle="1" w:styleId="Title2">
    <w:name w:val="Title2"/>
    <w:basedOn w:val="DefaultParagraphFont"/>
    <w:rsid w:val="00DC43C2"/>
  </w:style>
  <w:style w:type="character" w:customStyle="1" w:styleId="pmterms12">
    <w:name w:val="pmterms12"/>
    <w:basedOn w:val="DefaultParagraphFont"/>
    <w:rsid w:val="00DC43C2"/>
  </w:style>
  <w:style w:type="character" w:customStyle="1" w:styleId="BoldandUnderlineChar1Char2Char">
    <w:name w:val="Bold and Underline Char1 Char2 Char"/>
    <w:basedOn w:val="DefaultParagraphFont"/>
    <w:rsid w:val="00DC43C2"/>
  </w:style>
  <w:style w:type="character" w:customStyle="1" w:styleId="cardtextsmallCharCharCharCharCharCharCharCharCharCharCharChar">
    <w:name w:val="card text small Char Char Char Char Char Char Char Char Char Char Char Char"/>
    <w:basedOn w:val="DefaultParagraphFont"/>
    <w:rsid w:val="00DC43C2"/>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DC43C2"/>
  </w:style>
  <w:style w:type="character" w:customStyle="1" w:styleId="pmterms2">
    <w:name w:val="pmterms2"/>
    <w:basedOn w:val="DefaultParagraphFont"/>
    <w:rsid w:val="00DC43C2"/>
  </w:style>
  <w:style w:type="character" w:customStyle="1" w:styleId="BoldandUnderlineChar1Char2CharChar">
    <w:name w:val="Bold and Underline Char1 Char2 Char Char"/>
    <w:basedOn w:val="DefaultParagraphFont"/>
    <w:rsid w:val="00DC43C2"/>
  </w:style>
  <w:style w:type="character" w:customStyle="1" w:styleId="UnderlineChar1Char1">
    <w:name w:val="Underline Char1 Char1"/>
    <w:basedOn w:val="DefaultParagraphFont"/>
    <w:rsid w:val="00DC43C2"/>
  </w:style>
  <w:style w:type="character" w:customStyle="1" w:styleId="UnderlineChar6CharCharCharCharCharCharCharChar">
    <w:name w:val="Underline Char6 Char Char Char Char Char Char Char Char"/>
    <w:basedOn w:val="DefaultParagraphFont"/>
    <w:rsid w:val="00DC43C2"/>
  </w:style>
  <w:style w:type="character" w:customStyle="1" w:styleId="BoldText12pt">
    <w:name w:val="Bold Text 12 pt"/>
    <w:autoRedefine/>
    <w:rsid w:val="00DC43C2"/>
  </w:style>
  <w:style w:type="paragraph" w:styleId="BodyTextIndent2">
    <w:name w:val="Body Text Indent 2"/>
    <w:basedOn w:val="Normal"/>
    <w:link w:val="BodyTextIndent2Char1"/>
    <w:unhideWhenUsed/>
    <w:rsid w:val="00DC43C2"/>
    <w:pPr>
      <w:spacing w:after="120" w:line="480" w:lineRule="auto"/>
      <w:ind w:left="360"/>
    </w:pPr>
  </w:style>
  <w:style w:type="character" w:customStyle="1" w:styleId="BodyTextIndent2Char1">
    <w:name w:val="Body Text Indent 2 Char1"/>
    <w:basedOn w:val="DefaultParagraphFont"/>
    <w:link w:val="BodyTextIndent2"/>
    <w:rsid w:val="00DC43C2"/>
    <w:rPr>
      <w:rFonts w:ascii="Calibri" w:hAnsi="Calibri"/>
    </w:rPr>
  </w:style>
  <w:style w:type="character" w:customStyle="1" w:styleId="Style2CharChar">
    <w:name w:val="Style2 Char Char"/>
    <w:basedOn w:val="DefaultParagraphFont"/>
    <w:rsid w:val="00DC43C2"/>
  </w:style>
  <w:style w:type="character" w:customStyle="1" w:styleId="DebateCiteCharCharChar">
    <w:name w:val="Debate Cite Char Char Char"/>
    <w:basedOn w:val="DefaultParagraphFont"/>
    <w:rsid w:val="00DC43C2"/>
  </w:style>
  <w:style w:type="paragraph" w:styleId="BodyTextFirstIndent">
    <w:name w:val="Body Text First Indent"/>
    <w:basedOn w:val="BodyText"/>
    <w:link w:val="BodyTextFirstIndentChar1"/>
    <w:rsid w:val="00DC43C2"/>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DC43C2"/>
    <w:rPr>
      <w:rFonts w:ascii="Georgia" w:hAnsi="Georgia"/>
    </w:rPr>
  </w:style>
  <w:style w:type="character" w:customStyle="1" w:styleId="Style10ptBold">
    <w:name w:val="Style 10 pt Bold"/>
    <w:basedOn w:val="DefaultParagraphFont"/>
    <w:rsid w:val="00DC43C2"/>
  </w:style>
  <w:style w:type="character" w:customStyle="1" w:styleId="text9">
    <w:name w:val="text9"/>
    <w:basedOn w:val="DefaultParagraphFont"/>
    <w:rsid w:val="00DC43C2"/>
  </w:style>
  <w:style w:type="character" w:customStyle="1" w:styleId="text21">
    <w:name w:val="text21"/>
    <w:basedOn w:val="DefaultParagraphFont"/>
    <w:rsid w:val="00DC43C2"/>
  </w:style>
  <w:style w:type="character" w:customStyle="1" w:styleId="text19">
    <w:name w:val="text19"/>
    <w:basedOn w:val="DefaultParagraphFont"/>
    <w:rsid w:val="00DC43C2"/>
  </w:style>
  <w:style w:type="character" w:customStyle="1" w:styleId="term2">
    <w:name w:val="term2"/>
    <w:basedOn w:val="DefaultParagraphFont"/>
    <w:rsid w:val="00DC43C2"/>
  </w:style>
  <w:style w:type="character" w:customStyle="1" w:styleId="ToReadChar">
    <w:name w:val="To Read Char"/>
    <w:basedOn w:val="DefaultParagraphFont"/>
    <w:rsid w:val="00DC43C2"/>
  </w:style>
  <w:style w:type="character" w:customStyle="1" w:styleId="ToReadCharChar">
    <w:name w:val="To Read Char Char"/>
    <w:basedOn w:val="DefaultParagraphFont"/>
    <w:rsid w:val="00DC43C2"/>
  </w:style>
  <w:style w:type="character" w:customStyle="1" w:styleId="storytextstyle">
    <w:name w:val="storytextstyle"/>
    <w:basedOn w:val="DefaultParagraphFont"/>
    <w:rsid w:val="00DC43C2"/>
  </w:style>
  <w:style w:type="character" w:customStyle="1" w:styleId="cardunderlinedCharChar">
    <w:name w:val="card underlined Char Char"/>
    <w:basedOn w:val="DefaultParagraphFont"/>
    <w:rsid w:val="00DC43C2"/>
  </w:style>
  <w:style w:type="character" w:customStyle="1" w:styleId="articlehead21">
    <w:name w:val="articlehead21"/>
    <w:basedOn w:val="DefaultParagraphFont"/>
    <w:rsid w:val="00DC43C2"/>
  </w:style>
  <w:style w:type="character" w:customStyle="1" w:styleId="BoldandUnderlineChar2Char1">
    <w:name w:val="Bold and Underline Char2 Char1"/>
    <w:basedOn w:val="DefaultParagraphFont"/>
    <w:rsid w:val="00DC43C2"/>
  </w:style>
  <w:style w:type="character" w:customStyle="1" w:styleId="TagCiteChar10">
    <w:name w:val="Tag/Cite Char1"/>
    <w:basedOn w:val="DefaultParagraphFont"/>
    <w:rsid w:val="00DC43C2"/>
  </w:style>
  <w:style w:type="character" w:customStyle="1" w:styleId="CardCharChar0">
    <w:name w:val="Card Char Char"/>
    <w:basedOn w:val="DefaultParagraphFont"/>
    <w:rsid w:val="00DC43C2"/>
  </w:style>
  <w:style w:type="character" w:customStyle="1" w:styleId="BriefTitle1Char">
    <w:name w:val="Brief Title 1 Char"/>
    <w:basedOn w:val="DefaultParagraphFont"/>
    <w:rsid w:val="00DC43C2"/>
  </w:style>
  <w:style w:type="character" w:customStyle="1" w:styleId="TagCiteCharChar">
    <w:name w:val="Tag/Cite Char Char"/>
    <w:basedOn w:val="DefaultParagraphFont"/>
    <w:rsid w:val="00DC43C2"/>
  </w:style>
  <w:style w:type="character" w:customStyle="1" w:styleId="prodgeneral1">
    <w:name w:val="prodgeneral1"/>
    <w:basedOn w:val="DefaultParagraphFont"/>
    <w:rsid w:val="00DC43C2"/>
  </w:style>
  <w:style w:type="character" w:customStyle="1" w:styleId="texto11">
    <w:name w:val="texto11"/>
    <w:basedOn w:val="DefaultParagraphFont"/>
    <w:rsid w:val="00DC43C2"/>
  </w:style>
  <w:style w:type="character" w:customStyle="1" w:styleId="date10">
    <w:name w:val="date1"/>
    <w:basedOn w:val="DefaultParagraphFont"/>
    <w:rsid w:val="00DC43C2"/>
  </w:style>
  <w:style w:type="character" w:customStyle="1" w:styleId="summary1">
    <w:name w:val="summary1"/>
    <w:basedOn w:val="DefaultParagraphFont"/>
    <w:rsid w:val="00DC43C2"/>
  </w:style>
  <w:style w:type="character" w:customStyle="1" w:styleId="text3">
    <w:name w:val="text3"/>
    <w:basedOn w:val="DefaultParagraphFont"/>
    <w:rsid w:val="00DC43C2"/>
  </w:style>
  <w:style w:type="character" w:customStyle="1" w:styleId="featurecontentgray1">
    <w:name w:val="featurecontentgray1"/>
    <w:basedOn w:val="DefaultParagraphFont"/>
    <w:rsid w:val="00DC43C2"/>
  </w:style>
  <w:style w:type="character" w:customStyle="1" w:styleId="CardCharCharChar0">
    <w:name w:val="Card Char Char Char"/>
    <w:basedOn w:val="DefaultParagraphFont"/>
    <w:rsid w:val="00DC43C2"/>
  </w:style>
  <w:style w:type="character" w:customStyle="1" w:styleId="big1">
    <w:name w:val="big1"/>
    <w:basedOn w:val="DefaultParagraphFont"/>
    <w:rsid w:val="00DC43C2"/>
  </w:style>
  <w:style w:type="character" w:customStyle="1" w:styleId="articletitle1">
    <w:name w:val="articletitle1"/>
    <w:basedOn w:val="DefaultParagraphFont"/>
    <w:rsid w:val="00DC43C2"/>
  </w:style>
  <w:style w:type="character" w:customStyle="1" w:styleId="prodgeneral">
    <w:name w:val="prodgeneral"/>
    <w:basedOn w:val="DefaultParagraphFont"/>
    <w:rsid w:val="00DC43C2"/>
  </w:style>
  <w:style w:type="character" w:customStyle="1" w:styleId="Style10pt">
    <w:name w:val="Style 10 pt"/>
    <w:basedOn w:val="DefaultParagraphFont"/>
    <w:rsid w:val="00DC43C2"/>
  </w:style>
  <w:style w:type="character" w:customStyle="1" w:styleId="StyleUnderlineChar0">
    <w:name w:val="Style Underline + Char"/>
    <w:basedOn w:val="DefaultParagraphFont"/>
    <w:rsid w:val="00DC43C2"/>
  </w:style>
  <w:style w:type="character" w:customStyle="1" w:styleId="highlightChar">
    <w:name w:val="highlight Char"/>
    <w:basedOn w:val="DefaultParagraphFont"/>
    <w:rsid w:val="00DC43C2"/>
  </w:style>
  <w:style w:type="character" w:customStyle="1" w:styleId="citeChar">
    <w:name w:val="cite Char"/>
    <w:basedOn w:val="DefaultParagraphFont"/>
    <w:rsid w:val="00DC43C2"/>
  </w:style>
  <w:style w:type="character" w:customStyle="1" w:styleId="OffensiveLanguageChar">
    <w:name w:val="Offensive Language Char"/>
    <w:rsid w:val="00DC43C2"/>
  </w:style>
  <w:style w:type="character" w:customStyle="1" w:styleId="yellowfadeinnerspan">
    <w:name w:val="yellowfadeinnerspan"/>
    <w:rsid w:val="00DC43C2"/>
  </w:style>
  <w:style w:type="character" w:customStyle="1" w:styleId="ipa">
    <w:name w:val="ipa"/>
    <w:basedOn w:val="DefaultParagraphFont"/>
    <w:rsid w:val="00DC43C2"/>
  </w:style>
  <w:style w:type="table" w:customStyle="1" w:styleId="TableGrid1">
    <w:name w:val="Table Grid1"/>
    <w:basedOn w:val="TableNormal"/>
    <w:rsid w:val="00DC43C2"/>
    <w:pPr>
      <w:spacing w:after="200" w:line="276" w:lineRule="auto"/>
    </w:pPr>
    <w:tblPr/>
  </w:style>
  <w:style w:type="character" w:customStyle="1" w:styleId="StyleciteChar">
    <w:name w:val="Style cite + Char"/>
    <w:basedOn w:val="DefaultParagraphFont"/>
    <w:rsid w:val="00DC43C2"/>
  </w:style>
  <w:style w:type="character" w:customStyle="1" w:styleId="H4TagChar1">
    <w:name w:val="H4 (Tag) Char1"/>
    <w:locked/>
    <w:rsid w:val="00DC43C2"/>
  </w:style>
  <w:style w:type="paragraph" w:customStyle="1" w:styleId="description">
    <w:name w:val="description"/>
    <w:basedOn w:val="Normal"/>
    <w:uiPriority w:val="99"/>
    <w:qFormat/>
    <w:rsid w:val="00DC43C2"/>
    <w:pPr>
      <w:spacing w:after="0" w:line="240" w:lineRule="auto"/>
    </w:pPr>
  </w:style>
  <w:style w:type="paragraph" w:customStyle="1" w:styleId="credit">
    <w:name w:val="credit"/>
    <w:basedOn w:val="Normal"/>
    <w:next w:val="BodyText5"/>
    <w:qFormat/>
    <w:rsid w:val="00DC43C2"/>
    <w:pPr>
      <w:spacing w:after="0" w:line="240" w:lineRule="auto"/>
    </w:pPr>
  </w:style>
  <w:style w:type="character" w:customStyle="1" w:styleId="DebateUnderlinedChar">
    <w:name w:val="Debate Underlined Char"/>
    <w:locked/>
    <w:rsid w:val="00DC43C2"/>
  </w:style>
  <w:style w:type="paragraph" w:customStyle="1" w:styleId="DebateUnderlined">
    <w:name w:val="Debate Underlined"/>
    <w:basedOn w:val="Normal"/>
    <w:next w:val="about"/>
    <w:qFormat/>
    <w:rsid w:val="00DC43C2"/>
    <w:pPr>
      <w:spacing w:after="0" w:line="240" w:lineRule="auto"/>
    </w:pPr>
  </w:style>
  <w:style w:type="character" w:customStyle="1" w:styleId="Card10f2Char">
    <w:name w:val="Card.10.f2 Char"/>
    <w:locked/>
    <w:rsid w:val="00DC43C2"/>
  </w:style>
  <w:style w:type="paragraph" w:customStyle="1" w:styleId="Card10f2">
    <w:name w:val="Card.10.f2"/>
    <w:basedOn w:val="Normal"/>
    <w:next w:val="thumbnail"/>
    <w:autoRedefine/>
    <w:qFormat/>
    <w:rsid w:val="00DC43C2"/>
    <w:pPr>
      <w:spacing w:after="0" w:line="240" w:lineRule="auto"/>
    </w:pPr>
  </w:style>
  <w:style w:type="character" w:customStyle="1" w:styleId="Bodytext6">
    <w:name w:val="Body text_"/>
    <w:basedOn w:val="DefaultParagraphFont"/>
    <w:link w:val="BodyText20"/>
    <w:locked/>
    <w:rsid w:val="00DC43C2"/>
    <w:rPr>
      <w:shd w:val="clear" w:color="auto" w:fill="FFFFFF"/>
    </w:rPr>
  </w:style>
  <w:style w:type="paragraph" w:customStyle="1" w:styleId="BodyText5">
    <w:name w:val="Body Text5"/>
    <w:basedOn w:val="Normal"/>
    <w:next w:val="wallacepara"/>
    <w:qFormat/>
    <w:rsid w:val="00DC43C2"/>
    <w:pPr>
      <w:spacing w:after="0" w:line="240" w:lineRule="auto"/>
    </w:pPr>
  </w:style>
  <w:style w:type="paragraph" w:customStyle="1" w:styleId="user">
    <w:name w:val="user"/>
    <w:basedOn w:val="Normal"/>
    <w:next w:val="morelink"/>
    <w:qFormat/>
    <w:rsid w:val="00DC43C2"/>
    <w:pPr>
      <w:spacing w:after="0" w:line="240" w:lineRule="auto"/>
    </w:pPr>
  </w:style>
  <w:style w:type="paragraph" w:customStyle="1" w:styleId="about">
    <w:name w:val="about"/>
    <w:basedOn w:val="Normal"/>
    <w:next w:val="audiolink"/>
    <w:qFormat/>
    <w:rsid w:val="00DC43C2"/>
    <w:pPr>
      <w:spacing w:after="0" w:line="240" w:lineRule="auto"/>
    </w:pPr>
  </w:style>
  <w:style w:type="paragraph" w:customStyle="1" w:styleId="t6">
    <w:name w:val="t6"/>
    <w:basedOn w:val="Normal"/>
    <w:next w:val="nav1"/>
    <w:qFormat/>
    <w:rsid w:val="00DC43C2"/>
    <w:pPr>
      <w:spacing w:after="0" w:line="240" w:lineRule="auto"/>
    </w:pPr>
  </w:style>
  <w:style w:type="paragraph" w:customStyle="1" w:styleId="thumbnail">
    <w:name w:val="thumbnail"/>
    <w:basedOn w:val="Normal"/>
    <w:next w:val="nav2"/>
    <w:qFormat/>
    <w:rsid w:val="00DC43C2"/>
    <w:pPr>
      <w:spacing w:after="0" w:line="240" w:lineRule="auto"/>
    </w:pPr>
  </w:style>
  <w:style w:type="paragraph" w:customStyle="1" w:styleId="stand-first-alone">
    <w:name w:val="stand-first-alone"/>
    <w:basedOn w:val="Normal"/>
    <w:next w:val="Pa0"/>
    <w:qFormat/>
    <w:rsid w:val="00DC43C2"/>
    <w:pPr>
      <w:spacing w:after="0" w:line="240" w:lineRule="auto"/>
    </w:pPr>
  </w:style>
  <w:style w:type="paragraph" w:customStyle="1" w:styleId="wallacepara">
    <w:name w:val="wallacepara"/>
    <w:basedOn w:val="Normal"/>
    <w:next w:val="CM45"/>
    <w:qFormat/>
    <w:rsid w:val="00DC43C2"/>
    <w:pPr>
      <w:spacing w:after="0" w:line="240" w:lineRule="auto"/>
    </w:pPr>
  </w:style>
  <w:style w:type="paragraph" w:customStyle="1" w:styleId="morelink">
    <w:name w:val="morelink"/>
    <w:basedOn w:val="Normal"/>
    <w:next w:val="CM46"/>
    <w:qFormat/>
    <w:rsid w:val="00DC43C2"/>
    <w:pPr>
      <w:spacing w:after="0" w:line="240" w:lineRule="auto"/>
    </w:pPr>
  </w:style>
  <w:style w:type="paragraph" w:customStyle="1" w:styleId="audiolink">
    <w:name w:val="audiolink"/>
    <w:basedOn w:val="Normal"/>
    <w:next w:val="F4-NormalText"/>
    <w:qFormat/>
    <w:rsid w:val="00DC43C2"/>
    <w:pPr>
      <w:spacing w:after="0" w:line="240" w:lineRule="auto"/>
    </w:pPr>
  </w:style>
  <w:style w:type="paragraph" w:customStyle="1" w:styleId="titlestyle1">
    <w:name w:val="titlestyle1"/>
    <w:basedOn w:val="Normal"/>
    <w:next w:val="FullText"/>
    <w:qFormat/>
    <w:rsid w:val="00DC43C2"/>
    <w:pPr>
      <w:spacing w:after="0" w:line="240" w:lineRule="auto"/>
    </w:pPr>
  </w:style>
  <w:style w:type="paragraph" w:customStyle="1" w:styleId="nav1">
    <w:name w:val="nav1"/>
    <w:basedOn w:val="Normal"/>
    <w:next w:val="TagLine"/>
    <w:qFormat/>
    <w:rsid w:val="00DC43C2"/>
    <w:pPr>
      <w:spacing w:after="0" w:line="240" w:lineRule="auto"/>
    </w:pPr>
  </w:style>
  <w:style w:type="paragraph" w:customStyle="1" w:styleId="nav2">
    <w:name w:val="nav2"/>
    <w:basedOn w:val="Normal"/>
    <w:qFormat/>
    <w:rsid w:val="00DC43C2"/>
    <w:pPr>
      <w:spacing w:after="0" w:line="240" w:lineRule="auto"/>
    </w:pPr>
  </w:style>
  <w:style w:type="paragraph" w:customStyle="1" w:styleId="Pa0">
    <w:name w:val="Pa0"/>
    <w:basedOn w:val="Normal"/>
    <w:uiPriority w:val="99"/>
    <w:qFormat/>
    <w:rsid w:val="00DC43C2"/>
    <w:pPr>
      <w:spacing w:after="0" w:line="240" w:lineRule="auto"/>
    </w:pPr>
  </w:style>
  <w:style w:type="paragraph" w:customStyle="1" w:styleId="CM45">
    <w:name w:val="CM45"/>
    <w:basedOn w:val="Normal"/>
    <w:uiPriority w:val="99"/>
    <w:qFormat/>
    <w:rsid w:val="00DC43C2"/>
    <w:pPr>
      <w:spacing w:after="0" w:line="240" w:lineRule="auto"/>
    </w:pPr>
  </w:style>
  <w:style w:type="paragraph" w:customStyle="1" w:styleId="CM46">
    <w:name w:val="CM46"/>
    <w:basedOn w:val="Normal"/>
    <w:uiPriority w:val="99"/>
    <w:qFormat/>
    <w:rsid w:val="00DC43C2"/>
    <w:pPr>
      <w:spacing w:after="0" w:line="240" w:lineRule="auto"/>
    </w:pPr>
  </w:style>
  <w:style w:type="paragraph" w:customStyle="1" w:styleId="F4-NormalText">
    <w:name w:val="F4 - Normal Text"/>
    <w:basedOn w:val="Normal"/>
    <w:uiPriority w:val="99"/>
    <w:qFormat/>
    <w:rsid w:val="00DC43C2"/>
    <w:pPr>
      <w:spacing w:after="0" w:line="240" w:lineRule="auto"/>
    </w:pPr>
  </w:style>
  <w:style w:type="character" w:customStyle="1" w:styleId="Heading18">
    <w:name w:val="Heading #18_"/>
    <w:basedOn w:val="DefaultParagraphFont"/>
    <w:locked/>
    <w:rsid w:val="00DC43C2"/>
  </w:style>
  <w:style w:type="paragraph" w:customStyle="1" w:styleId="Heading180">
    <w:name w:val="Heading #18"/>
    <w:basedOn w:val="Normal"/>
    <w:qFormat/>
    <w:rsid w:val="00DC43C2"/>
    <w:pPr>
      <w:spacing w:after="0" w:line="240" w:lineRule="auto"/>
    </w:pPr>
  </w:style>
  <w:style w:type="character" w:customStyle="1" w:styleId="Picturecaption2">
    <w:name w:val="Picture caption (2)_"/>
    <w:basedOn w:val="DefaultParagraphFont"/>
    <w:locked/>
    <w:rsid w:val="00DC43C2"/>
  </w:style>
  <w:style w:type="paragraph" w:customStyle="1" w:styleId="Picturecaption20">
    <w:name w:val="Picture caption (2)"/>
    <w:basedOn w:val="Normal"/>
    <w:qFormat/>
    <w:rsid w:val="00DC43C2"/>
    <w:pPr>
      <w:spacing w:after="0" w:line="240" w:lineRule="auto"/>
    </w:pPr>
  </w:style>
  <w:style w:type="character" w:customStyle="1" w:styleId="Picturecaption">
    <w:name w:val="Picture caption_"/>
    <w:basedOn w:val="DefaultParagraphFont"/>
    <w:locked/>
    <w:rsid w:val="00DC43C2"/>
  </w:style>
  <w:style w:type="paragraph" w:customStyle="1" w:styleId="Picturecaption0">
    <w:name w:val="Picture caption"/>
    <w:basedOn w:val="Normal"/>
    <w:qFormat/>
    <w:rsid w:val="00DC43C2"/>
    <w:pPr>
      <w:spacing w:after="0" w:line="240" w:lineRule="auto"/>
    </w:pPr>
  </w:style>
  <w:style w:type="character" w:customStyle="1" w:styleId="Bodytext31">
    <w:name w:val="Body text (31)_"/>
    <w:basedOn w:val="DefaultParagraphFont"/>
    <w:locked/>
    <w:rsid w:val="00DC43C2"/>
  </w:style>
  <w:style w:type="paragraph" w:customStyle="1" w:styleId="Bodytext310">
    <w:name w:val="Body text (31)"/>
    <w:basedOn w:val="Normal"/>
    <w:qFormat/>
    <w:rsid w:val="00DC43C2"/>
    <w:pPr>
      <w:spacing w:after="0" w:line="240" w:lineRule="auto"/>
    </w:pPr>
  </w:style>
  <w:style w:type="character" w:customStyle="1" w:styleId="Heading22">
    <w:name w:val="Heading #22_"/>
    <w:basedOn w:val="DefaultParagraphFont"/>
    <w:locked/>
    <w:rsid w:val="00DC43C2"/>
  </w:style>
  <w:style w:type="paragraph" w:customStyle="1" w:styleId="Heading220">
    <w:name w:val="Heading #22"/>
    <w:basedOn w:val="Normal"/>
    <w:qFormat/>
    <w:rsid w:val="00DC43C2"/>
    <w:pPr>
      <w:spacing w:after="0" w:line="240" w:lineRule="auto"/>
    </w:pPr>
  </w:style>
  <w:style w:type="character" w:customStyle="1" w:styleId="Bodytext131">
    <w:name w:val="Body text (131)_"/>
    <w:basedOn w:val="DefaultParagraphFont"/>
    <w:locked/>
    <w:rsid w:val="00DC43C2"/>
  </w:style>
  <w:style w:type="paragraph" w:customStyle="1" w:styleId="Bodytext1310">
    <w:name w:val="Body text (131)"/>
    <w:basedOn w:val="Normal"/>
    <w:qFormat/>
    <w:rsid w:val="00DC43C2"/>
    <w:pPr>
      <w:spacing w:after="0" w:line="240" w:lineRule="auto"/>
    </w:pPr>
  </w:style>
  <w:style w:type="character" w:customStyle="1" w:styleId="Bodytext140">
    <w:name w:val="Body text (140)_"/>
    <w:basedOn w:val="DefaultParagraphFont"/>
    <w:locked/>
    <w:rsid w:val="00DC43C2"/>
  </w:style>
  <w:style w:type="paragraph" w:customStyle="1" w:styleId="Bodytext1400">
    <w:name w:val="Body text (140)"/>
    <w:basedOn w:val="Normal"/>
    <w:qFormat/>
    <w:rsid w:val="00DC43C2"/>
    <w:pPr>
      <w:spacing w:after="0" w:line="240" w:lineRule="auto"/>
    </w:pPr>
  </w:style>
  <w:style w:type="character" w:customStyle="1" w:styleId="Bodytext141">
    <w:name w:val="Body text (141)_"/>
    <w:basedOn w:val="DefaultParagraphFont"/>
    <w:locked/>
    <w:rsid w:val="00DC43C2"/>
  </w:style>
  <w:style w:type="paragraph" w:customStyle="1" w:styleId="Bodytext1410">
    <w:name w:val="Body text (141)"/>
    <w:basedOn w:val="Normal"/>
    <w:qFormat/>
    <w:rsid w:val="00DC43C2"/>
    <w:pPr>
      <w:spacing w:after="0" w:line="240" w:lineRule="auto"/>
    </w:pPr>
  </w:style>
  <w:style w:type="character" w:customStyle="1" w:styleId="Tableofcontents20">
    <w:name w:val="Table of contents (20)_"/>
    <w:basedOn w:val="DefaultParagraphFont"/>
    <w:locked/>
    <w:rsid w:val="00DC43C2"/>
  </w:style>
  <w:style w:type="paragraph" w:customStyle="1" w:styleId="Tableofcontents200">
    <w:name w:val="Table of contents (20)"/>
    <w:basedOn w:val="Normal"/>
    <w:qFormat/>
    <w:rsid w:val="00DC43C2"/>
    <w:pPr>
      <w:spacing w:after="0" w:line="240" w:lineRule="auto"/>
    </w:pPr>
  </w:style>
  <w:style w:type="character" w:customStyle="1" w:styleId="Tableofcontents21">
    <w:name w:val="Table of contents (21)_"/>
    <w:basedOn w:val="DefaultParagraphFont"/>
    <w:locked/>
    <w:rsid w:val="00DC43C2"/>
  </w:style>
  <w:style w:type="paragraph" w:customStyle="1" w:styleId="Tableofcontents210">
    <w:name w:val="Table of contents (21)"/>
    <w:basedOn w:val="Normal"/>
    <w:qFormat/>
    <w:rsid w:val="00DC43C2"/>
    <w:pPr>
      <w:spacing w:after="0" w:line="240" w:lineRule="auto"/>
    </w:pPr>
  </w:style>
  <w:style w:type="character" w:customStyle="1" w:styleId="Tableofcontents22">
    <w:name w:val="Table of contents (22)_"/>
    <w:basedOn w:val="DefaultParagraphFont"/>
    <w:locked/>
    <w:rsid w:val="00DC43C2"/>
  </w:style>
  <w:style w:type="paragraph" w:customStyle="1" w:styleId="Tableofcontents220">
    <w:name w:val="Table of contents (22)"/>
    <w:basedOn w:val="Normal"/>
    <w:qFormat/>
    <w:rsid w:val="00DC43C2"/>
    <w:pPr>
      <w:spacing w:after="0" w:line="240" w:lineRule="auto"/>
    </w:pPr>
  </w:style>
  <w:style w:type="character" w:customStyle="1" w:styleId="Bodytext142">
    <w:name w:val="Body text (142)_"/>
    <w:basedOn w:val="DefaultParagraphFont"/>
    <w:locked/>
    <w:rsid w:val="00DC43C2"/>
  </w:style>
  <w:style w:type="paragraph" w:customStyle="1" w:styleId="Bodytext1420">
    <w:name w:val="Body text (142)"/>
    <w:basedOn w:val="Normal"/>
    <w:qFormat/>
    <w:rsid w:val="00DC43C2"/>
    <w:pPr>
      <w:spacing w:after="0" w:line="240" w:lineRule="auto"/>
    </w:pPr>
  </w:style>
  <w:style w:type="character" w:customStyle="1" w:styleId="Bodytext143">
    <w:name w:val="Body text (143)_"/>
    <w:basedOn w:val="DefaultParagraphFont"/>
    <w:locked/>
    <w:rsid w:val="00DC43C2"/>
  </w:style>
  <w:style w:type="paragraph" w:customStyle="1" w:styleId="Bodytext1430">
    <w:name w:val="Body text (143)"/>
    <w:basedOn w:val="Normal"/>
    <w:qFormat/>
    <w:rsid w:val="00DC43C2"/>
    <w:pPr>
      <w:spacing w:after="0" w:line="240" w:lineRule="auto"/>
    </w:pPr>
  </w:style>
  <w:style w:type="character" w:customStyle="1" w:styleId="Bodytext144Exact">
    <w:name w:val="Body text (144) Exact"/>
    <w:basedOn w:val="DefaultParagraphFont"/>
    <w:locked/>
    <w:rsid w:val="00DC43C2"/>
  </w:style>
  <w:style w:type="paragraph" w:customStyle="1" w:styleId="Bodytext144">
    <w:name w:val="Body text (144)"/>
    <w:basedOn w:val="Normal"/>
    <w:qFormat/>
    <w:rsid w:val="00DC43C2"/>
    <w:pPr>
      <w:spacing w:after="0" w:line="240" w:lineRule="auto"/>
    </w:pPr>
  </w:style>
  <w:style w:type="character" w:customStyle="1" w:styleId="Bodytext145Exact">
    <w:name w:val="Body text (145) Exact"/>
    <w:basedOn w:val="DefaultParagraphFont"/>
    <w:locked/>
    <w:rsid w:val="00DC43C2"/>
  </w:style>
  <w:style w:type="paragraph" w:customStyle="1" w:styleId="Bodytext145">
    <w:name w:val="Body text (145)"/>
    <w:basedOn w:val="Normal"/>
    <w:qFormat/>
    <w:rsid w:val="00DC43C2"/>
    <w:pPr>
      <w:spacing w:after="0" w:line="240" w:lineRule="auto"/>
    </w:pPr>
  </w:style>
  <w:style w:type="character" w:customStyle="1" w:styleId="Bodytext146">
    <w:name w:val="Body text (146)_"/>
    <w:basedOn w:val="DefaultParagraphFont"/>
    <w:locked/>
    <w:rsid w:val="00DC43C2"/>
  </w:style>
  <w:style w:type="paragraph" w:customStyle="1" w:styleId="Bodytext1460">
    <w:name w:val="Body text (146)"/>
    <w:basedOn w:val="Normal"/>
    <w:qFormat/>
    <w:rsid w:val="00DC43C2"/>
    <w:pPr>
      <w:spacing w:after="0" w:line="240" w:lineRule="auto"/>
    </w:pPr>
  </w:style>
  <w:style w:type="character" w:customStyle="1" w:styleId="Heading23">
    <w:name w:val="Heading #23_"/>
    <w:basedOn w:val="DefaultParagraphFont"/>
    <w:locked/>
    <w:rsid w:val="00DC43C2"/>
  </w:style>
  <w:style w:type="paragraph" w:customStyle="1" w:styleId="Heading230">
    <w:name w:val="Heading #23"/>
    <w:basedOn w:val="Normal"/>
    <w:qFormat/>
    <w:rsid w:val="00DC43C2"/>
    <w:pPr>
      <w:spacing w:after="0" w:line="240" w:lineRule="auto"/>
    </w:pPr>
  </w:style>
  <w:style w:type="character" w:customStyle="1" w:styleId="Picturecaption36">
    <w:name w:val="Picture caption (36)_"/>
    <w:basedOn w:val="DefaultParagraphFont"/>
    <w:locked/>
    <w:rsid w:val="00DC43C2"/>
  </w:style>
  <w:style w:type="paragraph" w:customStyle="1" w:styleId="Picturecaption360">
    <w:name w:val="Picture caption (36)"/>
    <w:basedOn w:val="Normal"/>
    <w:qFormat/>
    <w:rsid w:val="00DC43C2"/>
    <w:pPr>
      <w:spacing w:after="0" w:line="240" w:lineRule="auto"/>
    </w:pPr>
  </w:style>
  <w:style w:type="character" w:customStyle="1" w:styleId="Picturecaption42">
    <w:name w:val="Picture caption (42)_"/>
    <w:basedOn w:val="DefaultParagraphFont"/>
    <w:locked/>
    <w:rsid w:val="00DC43C2"/>
  </w:style>
  <w:style w:type="paragraph" w:customStyle="1" w:styleId="Picturecaption420">
    <w:name w:val="Picture caption (42)"/>
    <w:basedOn w:val="Normal"/>
    <w:qFormat/>
    <w:rsid w:val="00DC43C2"/>
    <w:pPr>
      <w:spacing w:after="0" w:line="240" w:lineRule="auto"/>
    </w:pPr>
  </w:style>
  <w:style w:type="character" w:customStyle="1" w:styleId="Bodytext154">
    <w:name w:val="Body text (154)_"/>
    <w:basedOn w:val="DefaultParagraphFont"/>
    <w:locked/>
    <w:rsid w:val="00DC43C2"/>
  </w:style>
  <w:style w:type="paragraph" w:customStyle="1" w:styleId="Bodytext1540">
    <w:name w:val="Body text (154)"/>
    <w:basedOn w:val="Normal"/>
    <w:qFormat/>
    <w:rsid w:val="00DC43C2"/>
    <w:pPr>
      <w:spacing w:after="0" w:line="240" w:lineRule="auto"/>
    </w:pPr>
  </w:style>
  <w:style w:type="character" w:customStyle="1" w:styleId="Bodytext155">
    <w:name w:val="Body text (155)_"/>
    <w:basedOn w:val="DefaultParagraphFont"/>
    <w:locked/>
    <w:rsid w:val="00DC43C2"/>
  </w:style>
  <w:style w:type="paragraph" w:customStyle="1" w:styleId="Bodytext1550">
    <w:name w:val="Body text (155)"/>
    <w:basedOn w:val="Normal"/>
    <w:qFormat/>
    <w:rsid w:val="00DC43C2"/>
    <w:pPr>
      <w:spacing w:after="0" w:line="240" w:lineRule="auto"/>
    </w:pPr>
  </w:style>
  <w:style w:type="character" w:customStyle="1" w:styleId="Bodytext156">
    <w:name w:val="Body text (156)_"/>
    <w:basedOn w:val="DefaultParagraphFont"/>
    <w:locked/>
    <w:rsid w:val="00DC43C2"/>
  </w:style>
  <w:style w:type="paragraph" w:customStyle="1" w:styleId="Bodytext1560">
    <w:name w:val="Body text (156)"/>
    <w:basedOn w:val="Normal"/>
    <w:qFormat/>
    <w:rsid w:val="00DC43C2"/>
    <w:pPr>
      <w:spacing w:after="0" w:line="240" w:lineRule="auto"/>
    </w:pPr>
  </w:style>
  <w:style w:type="character" w:customStyle="1" w:styleId="Bodytext60">
    <w:name w:val="Body text (60)_"/>
    <w:basedOn w:val="DefaultParagraphFont"/>
    <w:locked/>
    <w:rsid w:val="00DC43C2"/>
  </w:style>
  <w:style w:type="paragraph" w:customStyle="1" w:styleId="Bodytext600">
    <w:name w:val="Body text (60)"/>
    <w:basedOn w:val="Normal"/>
    <w:qFormat/>
    <w:rsid w:val="00DC43C2"/>
    <w:pPr>
      <w:spacing w:after="0" w:line="240" w:lineRule="auto"/>
    </w:pPr>
  </w:style>
  <w:style w:type="character" w:customStyle="1" w:styleId="Bodytext158">
    <w:name w:val="Body text (158)_"/>
    <w:basedOn w:val="DefaultParagraphFont"/>
    <w:locked/>
    <w:rsid w:val="00DC43C2"/>
  </w:style>
  <w:style w:type="paragraph" w:customStyle="1" w:styleId="Bodytext1580">
    <w:name w:val="Body text (158)"/>
    <w:basedOn w:val="Normal"/>
    <w:qFormat/>
    <w:rsid w:val="00DC43C2"/>
    <w:pPr>
      <w:spacing w:after="0" w:line="240" w:lineRule="auto"/>
    </w:pPr>
  </w:style>
  <w:style w:type="character" w:customStyle="1" w:styleId="Bodytext159">
    <w:name w:val="Body text (159)_"/>
    <w:basedOn w:val="DefaultParagraphFont"/>
    <w:locked/>
    <w:rsid w:val="00DC43C2"/>
  </w:style>
  <w:style w:type="paragraph" w:customStyle="1" w:styleId="Bodytext1590">
    <w:name w:val="Body text (159)"/>
    <w:basedOn w:val="Normal"/>
    <w:qFormat/>
    <w:rsid w:val="00DC43C2"/>
    <w:pPr>
      <w:spacing w:after="0" w:line="240" w:lineRule="auto"/>
    </w:pPr>
  </w:style>
  <w:style w:type="character" w:customStyle="1" w:styleId="Bodytext160">
    <w:name w:val="Body text (160)_"/>
    <w:basedOn w:val="DefaultParagraphFont"/>
    <w:locked/>
    <w:rsid w:val="00DC43C2"/>
  </w:style>
  <w:style w:type="paragraph" w:customStyle="1" w:styleId="Bodytext1600">
    <w:name w:val="Body text (160)"/>
    <w:basedOn w:val="Normal"/>
    <w:qFormat/>
    <w:rsid w:val="00DC43C2"/>
    <w:pPr>
      <w:spacing w:after="0" w:line="240" w:lineRule="auto"/>
    </w:pPr>
  </w:style>
  <w:style w:type="character" w:customStyle="1" w:styleId="Picturecaption4">
    <w:name w:val="Picture caption (4)_"/>
    <w:basedOn w:val="DefaultParagraphFont"/>
    <w:locked/>
    <w:rsid w:val="00DC43C2"/>
  </w:style>
  <w:style w:type="paragraph" w:customStyle="1" w:styleId="Picturecaption40">
    <w:name w:val="Picture caption (4)"/>
    <w:basedOn w:val="Normal"/>
    <w:qFormat/>
    <w:rsid w:val="00DC43C2"/>
    <w:pPr>
      <w:spacing w:after="0" w:line="240" w:lineRule="auto"/>
    </w:pPr>
  </w:style>
  <w:style w:type="character" w:customStyle="1" w:styleId="Heading10">
    <w:name w:val="Heading #10_"/>
    <w:basedOn w:val="DefaultParagraphFont"/>
    <w:locked/>
    <w:rsid w:val="00DC43C2"/>
  </w:style>
  <w:style w:type="paragraph" w:customStyle="1" w:styleId="Heading100">
    <w:name w:val="Heading #10"/>
    <w:basedOn w:val="Normal"/>
    <w:qFormat/>
    <w:rsid w:val="00DC43C2"/>
    <w:pPr>
      <w:spacing w:after="0" w:line="240" w:lineRule="auto"/>
    </w:pPr>
  </w:style>
  <w:style w:type="character" w:customStyle="1" w:styleId="Picturecaption3">
    <w:name w:val="Picture caption (3)_"/>
    <w:basedOn w:val="DefaultParagraphFont"/>
    <w:locked/>
    <w:rsid w:val="00DC43C2"/>
  </w:style>
  <w:style w:type="paragraph" w:customStyle="1" w:styleId="Picturecaption30">
    <w:name w:val="Picture caption (3)"/>
    <w:basedOn w:val="Normal"/>
    <w:qFormat/>
    <w:rsid w:val="00DC43C2"/>
    <w:pPr>
      <w:spacing w:after="0" w:line="240" w:lineRule="auto"/>
    </w:pPr>
  </w:style>
  <w:style w:type="character" w:customStyle="1" w:styleId="Heading13">
    <w:name w:val="Heading #13_"/>
    <w:basedOn w:val="DefaultParagraphFont"/>
    <w:locked/>
    <w:rsid w:val="00DC43C2"/>
  </w:style>
  <w:style w:type="paragraph" w:customStyle="1" w:styleId="Heading130">
    <w:name w:val="Heading #13"/>
    <w:basedOn w:val="Normal"/>
    <w:qFormat/>
    <w:rsid w:val="00DC43C2"/>
    <w:pPr>
      <w:spacing w:after="0" w:line="240" w:lineRule="auto"/>
    </w:pPr>
  </w:style>
  <w:style w:type="character" w:customStyle="1" w:styleId="Heading92">
    <w:name w:val="Heading #9 (2)_"/>
    <w:basedOn w:val="DefaultParagraphFont"/>
    <w:locked/>
    <w:rsid w:val="00DC43C2"/>
  </w:style>
  <w:style w:type="paragraph" w:customStyle="1" w:styleId="Heading920">
    <w:name w:val="Heading #9 (2)"/>
    <w:basedOn w:val="Normal"/>
    <w:qFormat/>
    <w:rsid w:val="00DC43C2"/>
    <w:pPr>
      <w:spacing w:after="0" w:line="240" w:lineRule="auto"/>
    </w:pPr>
  </w:style>
  <w:style w:type="character" w:customStyle="1" w:styleId="Heading15">
    <w:name w:val="Heading #15_"/>
    <w:basedOn w:val="DefaultParagraphFont"/>
    <w:locked/>
    <w:rsid w:val="00DC43C2"/>
  </w:style>
  <w:style w:type="paragraph" w:customStyle="1" w:styleId="Heading150">
    <w:name w:val="Heading #15"/>
    <w:basedOn w:val="Normal"/>
    <w:qFormat/>
    <w:rsid w:val="00DC43C2"/>
    <w:pPr>
      <w:spacing w:after="0" w:line="240" w:lineRule="auto"/>
    </w:pPr>
  </w:style>
  <w:style w:type="character" w:customStyle="1" w:styleId="Bodytext38">
    <w:name w:val="Body text (38)_"/>
    <w:basedOn w:val="DefaultParagraphFont"/>
    <w:locked/>
    <w:rsid w:val="00DC43C2"/>
  </w:style>
  <w:style w:type="paragraph" w:customStyle="1" w:styleId="Bodytext380">
    <w:name w:val="Body text (38)"/>
    <w:basedOn w:val="Normal"/>
    <w:qFormat/>
    <w:rsid w:val="00DC43C2"/>
    <w:pPr>
      <w:spacing w:after="0" w:line="240" w:lineRule="auto"/>
    </w:pPr>
  </w:style>
  <w:style w:type="character" w:customStyle="1" w:styleId="Heading17">
    <w:name w:val="Heading #17_"/>
    <w:basedOn w:val="DefaultParagraphFont"/>
    <w:locked/>
    <w:rsid w:val="00DC43C2"/>
  </w:style>
  <w:style w:type="paragraph" w:customStyle="1" w:styleId="Heading170">
    <w:name w:val="Heading #17"/>
    <w:basedOn w:val="Normal"/>
    <w:qFormat/>
    <w:rsid w:val="00DC43C2"/>
    <w:pPr>
      <w:spacing w:after="0" w:line="240" w:lineRule="auto"/>
    </w:pPr>
  </w:style>
  <w:style w:type="character" w:customStyle="1" w:styleId="Bodytext97Exact">
    <w:name w:val="Body text (97) Exact"/>
    <w:basedOn w:val="DefaultParagraphFont"/>
    <w:locked/>
    <w:rsid w:val="00DC43C2"/>
  </w:style>
  <w:style w:type="paragraph" w:customStyle="1" w:styleId="Bodytext97">
    <w:name w:val="Body text (97)"/>
    <w:basedOn w:val="Normal"/>
    <w:qFormat/>
    <w:rsid w:val="00DC43C2"/>
    <w:pPr>
      <w:spacing w:after="0" w:line="240" w:lineRule="auto"/>
    </w:pPr>
  </w:style>
  <w:style w:type="character" w:customStyle="1" w:styleId="Bodytext42">
    <w:name w:val="Body text (42)_"/>
    <w:basedOn w:val="DefaultParagraphFont"/>
    <w:locked/>
    <w:rsid w:val="00DC43C2"/>
  </w:style>
  <w:style w:type="paragraph" w:customStyle="1" w:styleId="Bodytext420">
    <w:name w:val="Body text (42)"/>
    <w:basedOn w:val="Normal"/>
    <w:qFormat/>
    <w:rsid w:val="00DC43C2"/>
    <w:pPr>
      <w:spacing w:after="0" w:line="240" w:lineRule="auto"/>
    </w:pPr>
  </w:style>
  <w:style w:type="character" w:customStyle="1" w:styleId="Picturecaption9">
    <w:name w:val="Picture caption (9)_"/>
    <w:basedOn w:val="DefaultParagraphFont"/>
    <w:locked/>
    <w:rsid w:val="00DC43C2"/>
  </w:style>
  <w:style w:type="paragraph" w:customStyle="1" w:styleId="Picturecaption90">
    <w:name w:val="Picture caption (9)"/>
    <w:basedOn w:val="Normal"/>
    <w:qFormat/>
    <w:rsid w:val="00DC43C2"/>
    <w:pPr>
      <w:spacing w:after="0" w:line="240" w:lineRule="auto"/>
    </w:pPr>
  </w:style>
  <w:style w:type="character" w:customStyle="1" w:styleId="Bodytext96Exact">
    <w:name w:val="Body text (96) Exact"/>
    <w:basedOn w:val="DefaultParagraphFont"/>
    <w:locked/>
    <w:rsid w:val="00DC43C2"/>
  </w:style>
  <w:style w:type="paragraph" w:customStyle="1" w:styleId="Bodytext96">
    <w:name w:val="Body text (96)"/>
    <w:basedOn w:val="Normal"/>
    <w:qFormat/>
    <w:rsid w:val="00DC43C2"/>
    <w:pPr>
      <w:spacing w:after="0" w:line="240" w:lineRule="auto"/>
    </w:pPr>
  </w:style>
  <w:style w:type="character" w:customStyle="1" w:styleId="Heading142">
    <w:name w:val="Heading #14 (2)_"/>
    <w:basedOn w:val="DefaultParagraphFont"/>
    <w:locked/>
    <w:rsid w:val="00DC43C2"/>
  </w:style>
  <w:style w:type="paragraph" w:customStyle="1" w:styleId="Heading1420">
    <w:name w:val="Heading #14 (2)"/>
    <w:basedOn w:val="Normal"/>
    <w:qFormat/>
    <w:rsid w:val="00DC43C2"/>
    <w:pPr>
      <w:spacing w:after="0" w:line="240" w:lineRule="auto"/>
    </w:pPr>
  </w:style>
  <w:style w:type="character" w:customStyle="1" w:styleId="Picturecaption31">
    <w:name w:val="Picture caption (31)_"/>
    <w:basedOn w:val="DefaultParagraphFont"/>
    <w:locked/>
    <w:rsid w:val="00DC43C2"/>
  </w:style>
  <w:style w:type="paragraph" w:customStyle="1" w:styleId="Picturecaption310">
    <w:name w:val="Picture caption (31)"/>
    <w:basedOn w:val="Normal"/>
    <w:qFormat/>
    <w:rsid w:val="00DC43C2"/>
    <w:pPr>
      <w:spacing w:after="0" w:line="240" w:lineRule="auto"/>
    </w:pPr>
  </w:style>
  <w:style w:type="character" w:customStyle="1" w:styleId="Picturecaption27">
    <w:name w:val="Picture caption (27)_"/>
    <w:basedOn w:val="DefaultParagraphFont"/>
    <w:locked/>
    <w:rsid w:val="00DC43C2"/>
  </w:style>
  <w:style w:type="paragraph" w:customStyle="1" w:styleId="Picturecaption270">
    <w:name w:val="Picture caption (27)"/>
    <w:basedOn w:val="Normal"/>
    <w:qFormat/>
    <w:rsid w:val="00DC43C2"/>
    <w:pPr>
      <w:spacing w:after="0" w:line="240" w:lineRule="auto"/>
    </w:pPr>
  </w:style>
  <w:style w:type="character" w:customStyle="1" w:styleId="Bodytext43Exact">
    <w:name w:val="Body text (43) Exact"/>
    <w:basedOn w:val="DefaultParagraphFont"/>
    <w:locked/>
    <w:rsid w:val="00DC43C2"/>
  </w:style>
  <w:style w:type="paragraph" w:customStyle="1" w:styleId="Bodytext43">
    <w:name w:val="Body text (43)"/>
    <w:basedOn w:val="Normal"/>
    <w:qFormat/>
    <w:rsid w:val="00DC43C2"/>
    <w:pPr>
      <w:spacing w:after="0" w:line="240" w:lineRule="auto"/>
    </w:pPr>
  </w:style>
  <w:style w:type="character" w:customStyle="1" w:styleId="Bodytext109">
    <w:name w:val="Body text (109)_"/>
    <w:basedOn w:val="DefaultParagraphFont"/>
    <w:locked/>
    <w:rsid w:val="00DC43C2"/>
  </w:style>
  <w:style w:type="paragraph" w:customStyle="1" w:styleId="Bodytext1090">
    <w:name w:val="Body text (109)"/>
    <w:basedOn w:val="Normal"/>
    <w:qFormat/>
    <w:rsid w:val="00DC43C2"/>
    <w:pPr>
      <w:spacing w:after="0" w:line="240" w:lineRule="auto"/>
    </w:pPr>
  </w:style>
  <w:style w:type="character" w:customStyle="1" w:styleId="Bodytext110">
    <w:name w:val="Body text (110)_"/>
    <w:basedOn w:val="DefaultParagraphFont"/>
    <w:locked/>
    <w:rsid w:val="00DC43C2"/>
  </w:style>
  <w:style w:type="paragraph" w:customStyle="1" w:styleId="Bodytext1100">
    <w:name w:val="Body text (110)"/>
    <w:basedOn w:val="Normal"/>
    <w:qFormat/>
    <w:rsid w:val="00DC43C2"/>
    <w:pPr>
      <w:spacing w:after="0" w:line="240" w:lineRule="auto"/>
    </w:pPr>
  </w:style>
  <w:style w:type="character" w:customStyle="1" w:styleId="Bodytext111">
    <w:name w:val="Body text (111)_"/>
    <w:basedOn w:val="DefaultParagraphFont"/>
    <w:locked/>
    <w:rsid w:val="00DC43C2"/>
  </w:style>
  <w:style w:type="paragraph" w:customStyle="1" w:styleId="Bodytext1110">
    <w:name w:val="Body text (111)"/>
    <w:basedOn w:val="Normal"/>
    <w:qFormat/>
    <w:rsid w:val="00DC43C2"/>
    <w:pPr>
      <w:spacing w:after="0" w:line="240" w:lineRule="auto"/>
    </w:pPr>
  </w:style>
  <w:style w:type="character" w:customStyle="1" w:styleId="Tablecaption7">
    <w:name w:val="Table caption (7)_"/>
    <w:basedOn w:val="DefaultParagraphFont"/>
    <w:locked/>
    <w:rsid w:val="00DC43C2"/>
  </w:style>
  <w:style w:type="paragraph" w:customStyle="1" w:styleId="Tablecaption70">
    <w:name w:val="Table caption (7)"/>
    <w:basedOn w:val="Normal"/>
    <w:qFormat/>
    <w:rsid w:val="00DC43C2"/>
    <w:pPr>
      <w:spacing w:after="0" w:line="240" w:lineRule="auto"/>
    </w:pPr>
  </w:style>
  <w:style w:type="character" w:customStyle="1" w:styleId="Bodytext112">
    <w:name w:val="Body text (112)_"/>
    <w:basedOn w:val="DefaultParagraphFont"/>
    <w:locked/>
    <w:rsid w:val="00DC43C2"/>
  </w:style>
  <w:style w:type="paragraph" w:customStyle="1" w:styleId="Bodytext1120">
    <w:name w:val="Body text (112)"/>
    <w:basedOn w:val="Normal"/>
    <w:qFormat/>
    <w:rsid w:val="00DC43C2"/>
    <w:pPr>
      <w:spacing w:after="0" w:line="240" w:lineRule="auto"/>
    </w:pPr>
  </w:style>
  <w:style w:type="character" w:customStyle="1" w:styleId="Bodytext113">
    <w:name w:val="Body text (113)_"/>
    <w:basedOn w:val="DefaultParagraphFont"/>
    <w:locked/>
    <w:rsid w:val="00DC43C2"/>
  </w:style>
  <w:style w:type="paragraph" w:customStyle="1" w:styleId="Bodytext1130">
    <w:name w:val="Body text (113)"/>
    <w:basedOn w:val="Normal"/>
    <w:qFormat/>
    <w:rsid w:val="00DC43C2"/>
    <w:pPr>
      <w:spacing w:after="0" w:line="240" w:lineRule="auto"/>
    </w:pPr>
  </w:style>
  <w:style w:type="character" w:customStyle="1" w:styleId="Tableofcontents10">
    <w:name w:val="Table of contents (10)_"/>
    <w:basedOn w:val="DefaultParagraphFont"/>
    <w:locked/>
    <w:rsid w:val="00DC43C2"/>
  </w:style>
  <w:style w:type="paragraph" w:customStyle="1" w:styleId="Tableofcontents100">
    <w:name w:val="Table of contents (10)"/>
    <w:basedOn w:val="Normal"/>
    <w:qFormat/>
    <w:rsid w:val="00DC43C2"/>
    <w:pPr>
      <w:spacing w:after="0" w:line="240" w:lineRule="auto"/>
    </w:pPr>
  </w:style>
  <w:style w:type="character" w:customStyle="1" w:styleId="Tableofcontents12">
    <w:name w:val="Table of contents (12)_"/>
    <w:basedOn w:val="DefaultParagraphFont"/>
    <w:locked/>
    <w:rsid w:val="00DC43C2"/>
  </w:style>
  <w:style w:type="paragraph" w:customStyle="1" w:styleId="Tableofcontents120">
    <w:name w:val="Table of contents (12)"/>
    <w:basedOn w:val="Normal"/>
    <w:qFormat/>
    <w:rsid w:val="00DC43C2"/>
    <w:pPr>
      <w:spacing w:after="0" w:line="240" w:lineRule="auto"/>
    </w:pPr>
  </w:style>
  <w:style w:type="character" w:customStyle="1" w:styleId="Tableofcontents14">
    <w:name w:val="Table of contents (14)_"/>
    <w:basedOn w:val="DefaultParagraphFont"/>
    <w:locked/>
    <w:rsid w:val="00DC43C2"/>
  </w:style>
  <w:style w:type="paragraph" w:customStyle="1" w:styleId="Tableofcontents140">
    <w:name w:val="Table of contents (14)"/>
    <w:basedOn w:val="Normal"/>
    <w:qFormat/>
    <w:rsid w:val="00DC43C2"/>
    <w:pPr>
      <w:spacing w:after="0" w:line="240" w:lineRule="auto"/>
    </w:pPr>
  </w:style>
  <w:style w:type="character" w:customStyle="1" w:styleId="Heading162">
    <w:name w:val="Heading #16 (2)_"/>
    <w:basedOn w:val="DefaultParagraphFont"/>
    <w:locked/>
    <w:rsid w:val="00DC43C2"/>
  </w:style>
  <w:style w:type="paragraph" w:customStyle="1" w:styleId="Heading1620">
    <w:name w:val="Heading #16 (2)"/>
    <w:basedOn w:val="Normal"/>
    <w:qFormat/>
    <w:rsid w:val="00DC43C2"/>
    <w:pPr>
      <w:spacing w:after="0" w:line="240" w:lineRule="auto"/>
    </w:pPr>
  </w:style>
  <w:style w:type="character" w:customStyle="1" w:styleId="StyleStyle4LatinTimesNewRomanAsianSimSunChar">
    <w:name w:val="Style Style4 + (Latin) Times New Roman (Asian) SimSun Char"/>
    <w:locked/>
    <w:rsid w:val="00DC43C2"/>
  </w:style>
  <w:style w:type="paragraph" w:customStyle="1" w:styleId="StyleStyle4LatinTimesNewRomanAsianSimSun">
    <w:name w:val="Style Style4 + (Latin) Times New Roman (Asian) SimSun"/>
    <w:basedOn w:val="medium-normal"/>
    <w:qFormat/>
    <w:rsid w:val="00DC43C2"/>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DC43C2"/>
  </w:style>
  <w:style w:type="paragraph" w:customStyle="1" w:styleId="StyleUnderlineCharLatinTimesNewRomanAsianSimSun">
    <w:name w:val="Style Underline Char + (Latin) Times New Roman (Asian) SimSun"/>
    <w:basedOn w:val="Normal"/>
    <w:qFormat/>
    <w:rsid w:val="00DC43C2"/>
    <w:pPr>
      <w:spacing w:after="0" w:line="240" w:lineRule="auto"/>
    </w:pPr>
  </w:style>
  <w:style w:type="character" w:customStyle="1" w:styleId="StyleUnderlineCharLatinTimesNewRomanAsianSimSunBoldChar">
    <w:name w:val="Style Underline Char + (Latin) Times New Roman (Asian) SimSun Bold Char"/>
    <w:locked/>
    <w:rsid w:val="00DC43C2"/>
  </w:style>
  <w:style w:type="paragraph" w:customStyle="1" w:styleId="StyleUnderlineCharLatinTimesNewRomanAsianSimSunBold">
    <w:name w:val="Style Underline Char + (Latin) Times New Roman (Asian) SimSun Bold"/>
    <w:basedOn w:val="Normal"/>
    <w:qFormat/>
    <w:rsid w:val="00DC43C2"/>
    <w:pPr>
      <w:spacing w:after="0" w:line="240" w:lineRule="auto"/>
    </w:pPr>
  </w:style>
  <w:style w:type="character" w:customStyle="1" w:styleId="StyleStyle1BoldChar">
    <w:name w:val="Style Style1 + Bold Char"/>
    <w:locked/>
    <w:rsid w:val="00DC43C2"/>
  </w:style>
  <w:style w:type="paragraph" w:customStyle="1" w:styleId="StyleStyle1Bold">
    <w:name w:val="Style Style1 + Bold"/>
    <w:basedOn w:val="Cites"/>
    <w:qFormat/>
    <w:rsid w:val="00DC43C2"/>
    <w:pPr>
      <w:widowControl/>
    </w:pPr>
    <w:rPr>
      <w:noProof/>
      <w:szCs w:val="20"/>
    </w:rPr>
  </w:style>
  <w:style w:type="character" w:customStyle="1" w:styleId="StyleBoldandUnderlineChar11ptChar">
    <w:name w:val="Style Bold and Underline Char + 11 pt Char"/>
    <w:locked/>
    <w:rsid w:val="00DC43C2"/>
  </w:style>
  <w:style w:type="paragraph" w:customStyle="1" w:styleId="StyleBoldandUnderlineChar11pt">
    <w:name w:val="Style Bold and Underline Char + 11 pt"/>
    <w:basedOn w:val="UnreadText"/>
    <w:qFormat/>
    <w:rsid w:val="00DC43C2"/>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DC43C2"/>
  </w:style>
  <w:style w:type="paragraph" w:customStyle="1" w:styleId="StyleStyleStyle4LatinTimesNewRomanAsianSimSunBold">
    <w:name w:val="Style Style Style4 + (Latin) Times New Roman (Asian) SimSun Bold +"/>
    <w:basedOn w:val="Normal"/>
    <w:qFormat/>
    <w:rsid w:val="00DC43C2"/>
    <w:pPr>
      <w:spacing w:after="0" w:line="240" w:lineRule="auto"/>
    </w:pPr>
  </w:style>
  <w:style w:type="character" w:customStyle="1" w:styleId="StyleStyle4BoldChar">
    <w:name w:val="Style Style4 + Bold Char"/>
    <w:locked/>
    <w:rsid w:val="00DC43C2"/>
  </w:style>
  <w:style w:type="paragraph" w:customStyle="1" w:styleId="StyleStyle4Bold">
    <w:name w:val="Style Style4 + Bold"/>
    <w:basedOn w:val="medium-normal"/>
    <w:qFormat/>
    <w:rsid w:val="00DC43C2"/>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DC43C2"/>
  </w:style>
  <w:style w:type="paragraph" w:customStyle="1" w:styleId="StyleStyle411ptBorderSinglesolidlineAuto05ptL">
    <w:name w:val="Style Style4 + 11 pt Border: : (Single solid line Auto  0.5 pt L..."/>
    <w:basedOn w:val="medium-normal"/>
    <w:qFormat/>
    <w:rsid w:val="00DC43C2"/>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DC43C2"/>
  </w:style>
  <w:style w:type="paragraph" w:customStyle="1" w:styleId="StyleStyle49ptBoldBorderSinglesolidlineAuto05">
    <w:name w:val="Style Style4 + 9 pt Bold Border: : (Single solid line Auto  0.5..."/>
    <w:basedOn w:val="medium-normal"/>
    <w:qFormat/>
    <w:rsid w:val="00DC43C2"/>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DC43C2"/>
  </w:style>
  <w:style w:type="paragraph" w:customStyle="1" w:styleId="StyleStyle49ptBorderSinglesolidlineAuto05ptLi">
    <w:name w:val="Style Style4 + 9 pt Border: : (Single solid line Auto  0.5 pt Li..."/>
    <w:basedOn w:val="medium-normal"/>
    <w:next w:val="hotroute1"/>
    <w:qFormat/>
    <w:rsid w:val="00DC43C2"/>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DC43C2"/>
  </w:style>
  <w:style w:type="paragraph" w:customStyle="1" w:styleId="UnderlineCharCharCharCharChar">
    <w:name w:val="Underline Char Char Char Char Char"/>
    <w:basedOn w:val="Normal"/>
    <w:next w:val="BlockHeaderHidden"/>
    <w:qFormat/>
    <w:rsid w:val="00DC43C2"/>
    <w:pPr>
      <w:spacing w:after="0" w:line="240" w:lineRule="auto"/>
    </w:pPr>
  </w:style>
  <w:style w:type="character" w:customStyle="1" w:styleId="TextsmallChar">
    <w:name w:val="Textsmall Char"/>
    <w:locked/>
    <w:rsid w:val="00DC43C2"/>
  </w:style>
  <w:style w:type="paragraph" w:customStyle="1" w:styleId="Textsmall0">
    <w:name w:val="Textsmall"/>
    <w:basedOn w:val="Normal"/>
    <w:next w:val="Normal"/>
    <w:qFormat/>
    <w:rsid w:val="00DC43C2"/>
    <w:pPr>
      <w:spacing w:after="0" w:line="240" w:lineRule="auto"/>
    </w:pPr>
  </w:style>
  <w:style w:type="paragraph" w:customStyle="1" w:styleId="hotroute1">
    <w:name w:val="hot route!"/>
    <w:basedOn w:val="Normal"/>
    <w:next w:val="UnderlinePara"/>
    <w:qFormat/>
    <w:rsid w:val="00DC43C2"/>
    <w:pPr>
      <w:spacing w:after="0" w:line="240" w:lineRule="auto"/>
    </w:pPr>
  </w:style>
  <w:style w:type="character" w:customStyle="1" w:styleId="BlockHeaderHiddenChar">
    <w:name w:val="Block Header Hidden Char"/>
    <w:basedOn w:val="DefaultParagraphFont"/>
    <w:locked/>
    <w:rsid w:val="00DC43C2"/>
  </w:style>
  <w:style w:type="paragraph" w:customStyle="1" w:styleId="BlockHeaderHidden">
    <w:name w:val="Block Header Hidden"/>
    <w:basedOn w:val="Normal"/>
    <w:next w:val="Stylecardtext8pt"/>
    <w:autoRedefine/>
    <w:qFormat/>
    <w:rsid w:val="00DC43C2"/>
    <w:pPr>
      <w:spacing w:after="0" w:line="240" w:lineRule="auto"/>
    </w:pPr>
  </w:style>
  <w:style w:type="paragraph" w:customStyle="1" w:styleId="txgreen">
    <w:name w:val="txgreen"/>
    <w:basedOn w:val="Normal"/>
    <w:uiPriority w:val="99"/>
    <w:qFormat/>
    <w:rsid w:val="00DC43C2"/>
    <w:pPr>
      <w:spacing w:after="0" w:line="240" w:lineRule="auto"/>
    </w:pPr>
  </w:style>
  <w:style w:type="paragraph" w:customStyle="1" w:styleId="rtecenter">
    <w:name w:val="rtecenter"/>
    <w:basedOn w:val="Normal"/>
    <w:uiPriority w:val="99"/>
    <w:qFormat/>
    <w:rsid w:val="00DC43C2"/>
    <w:pPr>
      <w:spacing w:after="0" w:line="240" w:lineRule="auto"/>
    </w:pPr>
  </w:style>
  <w:style w:type="paragraph" w:customStyle="1" w:styleId="StyleHeading4TagBigcardNotBold">
    <w:name w:val="Style Heading 4TagBig card + Not Bold"/>
    <w:basedOn w:val="Heading4"/>
    <w:qFormat/>
    <w:rsid w:val="00DC43C2"/>
    <w:pPr>
      <w:spacing w:before="200" w:line="240" w:lineRule="auto"/>
    </w:pPr>
    <w:rPr>
      <w:iCs w:val="0"/>
      <w:sz w:val="22"/>
    </w:rPr>
  </w:style>
  <w:style w:type="paragraph" w:customStyle="1" w:styleId="Stylecardtext5pt">
    <w:name w:val="Style card text + 5 pt"/>
    <w:basedOn w:val="Normal"/>
    <w:qFormat/>
    <w:rsid w:val="00DC43C2"/>
    <w:pPr>
      <w:spacing w:after="0" w:line="240" w:lineRule="auto"/>
    </w:pPr>
  </w:style>
  <w:style w:type="character" w:customStyle="1" w:styleId="F7-SmallFont">
    <w:name w:val="F7 - Small Font"/>
    <w:rsid w:val="00DC43C2"/>
  </w:style>
  <w:style w:type="character" w:customStyle="1" w:styleId="StyleLatinGaramond9ptUnderline">
    <w:name w:val="Style (Latin) Garamond 9 pt Underline"/>
    <w:rsid w:val="00DC43C2"/>
  </w:style>
  <w:style w:type="character" w:customStyle="1" w:styleId="tkrname">
    <w:name w:val="tkrname"/>
    <w:basedOn w:val="DefaultParagraphFont"/>
    <w:rsid w:val="00DC43C2"/>
  </w:style>
  <w:style w:type="character" w:customStyle="1" w:styleId="tkrchange">
    <w:name w:val="tkrchange"/>
    <w:basedOn w:val="DefaultParagraphFont"/>
    <w:rsid w:val="00DC43C2"/>
  </w:style>
  <w:style w:type="character" w:customStyle="1" w:styleId="l9">
    <w:name w:val="l9"/>
    <w:basedOn w:val="DefaultParagraphFont"/>
    <w:rsid w:val="00DC43C2"/>
  </w:style>
  <w:style w:type="character" w:customStyle="1" w:styleId="l8">
    <w:name w:val="l8"/>
    <w:basedOn w:val="DefaultParagraphFont"/>
    <w:rsid w:val="00DC43C2"/>
  </w:style>
  <w:style w:type="character" w:customStyle="1" w:styleId="l6">
    <w:name w:val="l6"/>
    <w:basedOn w:val="DefaultParagraphFont"/>
    <w:rsid w:val="00DC43C2"/>
  </w:style>
  <w:style w:type="character" w:customStyle="1" w:styleId="l7">
    <w:name w:val="l7"/>
    <w:basedOn w:val="DefaultParagraphFont"/>
    <w:rsid w:val="00DC43C2"/>
  </w:style>
  <w:style w:type="character" w:customStyle="1" w:styleId="ellipsistext">
    <w:name w:val="ellipsis_text"/>
    <w:basedOn w:val="DefaultParagraphFont"/>
    <w:rsid w:val="00DC43C2"/>
  </w:style>
  <w:style w:type="character" w:customStyle="1" w:styleId="referencediv">
    <w:name w:val="referencediv"/>
    <w:basedOn w:val="DefaultParagraphFont"/>
    <w:rsid w:val="00DC43C2"/>
  </w:style>
  <w:style w:type="character" w:customStyle="1" w:styleId="A3">
    <w:name w:val="A3"/>
    <w:uiPriority w:val="99"/>
    <w:rsid w:val="00DC43C2"/>
  </w:style>
  <w:style w:type="character" w:customStyle="1" w:styleId="cite0">
    <w:name w:val="cite0"/>
    <w:rsid w:val="00DC43C2"/>
  </w:style>
  <w:style w:type="character" w:customStyle="1" w:styleId="hilite1">
    <w:name w:val="hilite1"/>
    <w:rsid w:val="00DC43C2"/>
  </w:style>
  <w:style w:type="character" w:customStyle="1" w:styleId="Style8pt1">
    <w:name w:val="Style 8 pt1"/>
    <w:basedOn w:val="DefaultParagraphFont"/>
    <w:rsid w:val="00DC43C2"/>
  </w:style>
  <w:style w:type="character" w:customStyle="1" w:styleId="qlabel">
    <w:name w:val="q_label"/>
    <w:rsid w:val="00DC43C2"/>
  </w:style>
  <w:style w:type="character" w:customStyle="1" w:styleId="alabel">
    <w:name w:val="a_label"/>
    <w:rsid w:val="00DC43C2"/>
  </w:style>
  <w:style w:type="character" w:customStyle="1" w:styleId="StyleStyle4CharTimesNewRoman11pt">
    <w:name w:val="Style Style4 Char + Times New Roman 11 pt"/>
    <w:rsid w:val="00DC43C2"/>
  </w:style>
  <w:style w:type="character" w:customStyle="1" w:styleId="Aunderline">
    <w:name w:val="Aunderline"/>
    <w:qFormat/>
    <w:rsid w:val="00DC43C2"/>
  </w:style>
  <w:style w:type="character" w:customStyle="1" w:styleId="desc">
    <w:name w:val="desc"/>
    <w:basedOn w:val="DefaultParagraphFont"/>
    <w:rsid w:val="00DC43C2"/>
  </w:style>
  <w:style w:type="character" w:customStyle="1" w:styleId="titleauthoretc">
    <w:name w:val="titleauthoretc"/>
    <w:rsid w:val="00DC43C2"/>
  </w:style>
  <w:style w:type="character" w:customStyle="1" w:styleId="in-top">
    <w:name w:val="in-top"/>
    <w:rsid w:val="00DC43C2"/>
  </w:style>
  <w:style w:type="character" w:customStyle="1" w:styleId="nukeled">
    <w:name w:val="nukeled"/>
    <w:rsid w:val="00DC43C2"/>
  </w:style>
  <w:style w:type="character" w:customStyle="1" w:styleId="contextlyrelated">
    <w:name w:val="contextly_related"/>
    <w:rsid w:val="00DC43C2"/>
  </w:style>
  <w:style w:type="character" w:customStyle="1" w:styleId="in-right">
    <w:name w:val="in-right"/>
    <w:rsid w:val="00DC43C2"/>
  </w:style>
  <w:style w:type="character" w:customStyle="1" w:styleId="adtext">
    <w:name w:val="ad_text"/>
    <w:rsid w:val="00DC43C2"/>
  </w:style>
  <w:style w:type="character" w:customStyle="1" w:styleId="linkrow">
    <w:name w:val="link_row"/>
    <w:rsid w:val="00DC43C2"/>
  </w:style>
  <w:style w:type="character" w:customStyle="1" w:styleId="revision-date">
    <w:name w:val="revision-date"/>
    <w:rsid w:val="00DC43C2"/>
  </w:style>
  <w:style w:type="character" w:customStyle="1" w:styleId="facebook-share">
    <w:name w:val="facebook-share"/>
    <w:rsid w:val="00DC43C2"/>
  </w:style>
  <w:style w:type="character" w:customStyle="1" w:styleId="facebook-share-label">
    <w:name w:val="facebook-share-label"/>
    <w:rsid w:val="00DC43C2"/>
  </w:style>
  <w:style w:type="character" w:customStyle="1" w:styleId="cap">
    <w:name w:val="cap"/>
    <w:rsid w:val="00DC43C2"/>
  </w:style>
  <w:style w:type="character" w:customStyle="1" w:styleId="share">
    <w:name w:val="share"/>
    <w:rsid w:val="00DC43C2"/>
  </w:style>
  <w:style w:type="character" w:customStyle="1" w:styleId="ata11y">
    <w:name w:val="at_a11y"/>
    <w:rsid w:val="00DC43C2"/>
  </w:style>
  <w:style w:type="character" w:customStyle="1" w:styleId="tpk">
    <w:name w:val="tpk"/>
    <w:rsid w:val="00DC43C2"/>
  </w:style>
  <w:style w:type="character" w:customStyle="1" w:styleId="A24">
    <w:name w:val="A24"/>
    <w:uiPriority w:val="99"/>
    <w:rsid w:val="00DC43C2"/>
  </w:style>
  <w:style w:type="character" w:customStyle="1" w:styleId="A25">
    <w:name w:val="A25"/>
    <w:uiPriority w:val="99"/>
    <w:rsid w:val="00DC43C2"/>
  </w:style>
  <w:style w:type="character" w:customStyle="1" w:styleId="Headerorfooter">
    <w:name w:val="Header or footer_"/>
    <w:basedOn w:val="DefaultParagraphFont"/>
    <w:rsid w:val="00DC43C2"/>
  </w:style>
  <w:style w:type="character" w:customStyle="1" w:styleId="Bodytext21">
    <w:name w:val="Body text (2)_"/>
    <w:basedOn w:val="DefaultParagraphFont"/>
    <w:rsid w:val="00DC43C2"/>
  </w:style>
  <w:style w:type="character" w:customStyle="1" w:styleId="Bodytext22">
    <w:name w:val="Body text (2)"/>
    <w:basedOn w:val="Bodytext30"/>
    <w:rsid w:val="00DC43C2"/>
  </w:style>
  <w:style w:type="character" w:customStyle="1" w:styleId="Headerorfooter0">
    <w:name w:val="Header or footer"/>
    <w:basedOn w:val="Bodytext100"/>
    <w:rsid w:val="00DC43C2"/>
    <w:rPr>
      <w:shd w:val="clear" w:color="auto" w:fill="FFFFFF"/>
    </w:rPr>
  </w:style>
  <w:style w:type="character" w:customStyle="1" w:styleId="Bodytext32">
    <w:name w:val="Body text (3)_"/>
    <w:basedOn w:val="DefaultParagraphFont"/>
    <w:rsid w:val="00DC43C2"/>
  </w:style>
  <w:style w:type="character" w:customStyle="1" w:styleId="Bodytext31Exact">
    <w:name w:val="Body text (31) Exact"/>
    <w:basedOn w:val="DefaultParagraphFont"/>
    <w:rsid w:val="00DC43C2"/>
  </w:style>
  <w:style w:type="character" w:customStyle="1" w:styleId="Bodytext100">
    <w:name w:val="Body text (10)_"/>
    <w:basedOn w:val="DefaultParagraphFont"/>
    <w:link w:val="Bodytext101"/>
    <w:uiPriority w:val="99"/>
    <w:rsid w:val="00DC43C2"/>
    <w:rPr>
      <w:shd w:val="clear" w:color="auto" w:fill="FFFFFF"/>
    </w:rPr>
  </w:style>
  <w:style w:type="character" w:customStyle="1" w:styleId="Bodytext30">
    <w:name w:val="Body text (3)"/>
    <w:basedOn w:val="Bodytext3Spacing0ptExact"/>
    <w:rsid w:val="00DC43C2"/>
  </w:style>
  <w:style w:type="character" w:customStyle="1" w:styleId="Bodytext46">
    <w:name w:val="Body text (46)_"/>
    <w:basedOn w:val="DefaultParagraphFont"/>
    <w:rsid w:val="00DC43C2"/>
  </w:style>
  <w:style w:type="character" w:customStyle="1" w:styleId="Bodytext51">
    <w:name w:val="Body text (51)_"/>
    <w:basedOn w:val="DefaultParagraphFont"/>
    <w:rsid w:val="00DC43C2"/>
  </w:style>
  <w:style w:type="character" w:customStyle="1" w:styleId="Bodytext34">
    <w:name w:val="Body text (34)_"/>
    <w:basedOn w:val="DefaultParagraphFont"/>
    <w:rsid w:val="00DC43C2"/>
  </w:style>
  <w:style w:type="character" w:customStyle="1" w:styleId="Bodytext3Spacing0ptExact">
    <w:name w:val="Body text (3) + Spacing 0 pt Exact"/>
    <w:rsid w:val="00DC43C2"/>
  </w:style>
  <w:style w:type="character" w:customStyle="1" w:styleId="Bodytext82">
    <w:name w:val="Body text (82)_"/>
    <w:basedOn w:val="DefaultParagraphFont"/>
    <w:rsid w:val="00DC43C2"/>
  </w:style>
  <w:style w:type="character" w:customStyle="1" w:styleId="PicturecaptionSpacing0ptExact">
    <w:name w:val="Picture caption + Spacing 0 pt Exact"/>
    <w:basedOn w:val="DefaultParagraphFont"/>
    <w:rsid w:val="00DC43C2"/>
  </w:style>
  <w:style w:type="character" w:customStyle="1" w:styleId="Tableofcontents13">
    <w:name w:val="Table of contents (13)_"/>
    <w:basedOn w:val="DefaultParagraphFont"/>
    <w:rsid w:val="00DC43C2"/>
  </w:style>
  <w:style w:type="character" w:customStyle="1" w:styleId="Bodytext114">
    <w:name w:val="Body text (114)_"/>
    <w:basedOn w:val="DefaultParagraphFont"/>
    <w:rsid w:val="00DC43C2"/>
  </w:style>
  <w:style w:type="character" w:customStyle="1" w:styleId="Bodytext115">
    <w:name w:val="Body text (115)_"/>
    <w:basedOn w:val="DefaultParagraphFont"/>
    <w:rsid w:val="00DC43C2"/>
  </w:style>
  <w:style w:type="character" w:customStyle="1" w:styleId="BodyText40">
    <w:name w:val="Body Text4"/>
    <w:basedOn w:val="DefaultParagraphFont"/>
    <w:rsid w:val="00DC43C2"/>
  </w:style>
  <w:style w:type="character" w:customStyle="1" w:styleId="Bodytext1150">
    <w:name w:val="Body text (115)"/>
    <w:basedOn w:val="Picturecaption2Spacing0ptExact"/>
    <w:rsid w:val="00DC43C2"/>
  </w:style>
  <w:style w:type="character" w:customStyle="1" w:styleId="Bodytext820">
    <w:name w:val="Body text (82)"/>
    <w:rsid w:val="00DC43C2"/>
  </w:style>
  <w:style w:type="character" w:customStyle="1" w:styleId="Bodytext102">
    <w:name w:val="Body text (10)"/>
    <w:basedOn w:val="PicturecaptionSpacing0ptExact"/>
    <w:rsid w:val="00DC43C2"/>
  </w:style>
  <w:style w:type="character" w:customStyle="1" w:styleId="Bodytext82Spacing0ptExact">
    <w:name w:val="Body text (82) + Spacing 0 pt Exact"/>
    <w:basedOn w:val="Bodytext820"/>
    <w:rsid w:val="00DC43C2"/>
  </w:style>
  <w:style w:type="character" w:customStyle="1" w:styleId="Bodytext131Exact">
    <w:name w:val="Body text (131) Exact"/>
    <w:basedOn w:val="DefaultParagraphFont"/>
    <w:rsid w:val="00DC43C2"/>
  </w:style>
  <w:style w:type="character" w:customStyle="1" w:styleId="Picturecaption2Spacing0ptExact">
    <w:name w:val="Picture caption (2) + Spacing 0 pt Exact"/>
    <w:basedOn w:val="DefaultParagraphFont"/>
    <w:rsid w:val="00DC43C2"/>
  </w:style>
  <w:style w:type="character" w:customStyle="1" w:styleId="Bodytext114Exact">
    <w:name w:val="Body text (114) Exact"/>
    <w:basedOn w:val="Bodytext131Exact"/>
    <w:rsid w:val="00DC43C2"/>
  </w:style>
  <w:style w:type="character" w:customStyle="1" w:styleId="Bodytext340">
    <w:name w:val="Body text (34)"/>
    <w:basedOn w:val="BodyText40"/>
    <w:rsid w:val="00DC43C2"/>
  </w:style>
  <w:style w:type="character" w:customStyle="1" w:styleId="Bodytext1409pt">
    <w:name w:val="Body text (140) + 9 pt"/>
    <w:aliases w:val="Not Italic,Table of contents (12) + FrankRuehl,11 pt"/>
    <w:basedOn w:val="DefaultParagraphFont"/>
    <w:rsid w:val="00DC43C2"/>
  </w:style>
  <w:style w:type="character" w:customStyle="1" w:styleId="Bodytext510">
    <w:name w:val="Body text (51)"/>
    <w:basedOn w:val="Bodytext115"/>
    <w:rsid w:val="00DC43C2"/>
  </w:style>
  <w:style w:type="character" w:customStyle="1" w:styleId="Bodytext1140">
    <w:name w:val="Body text (114)"/>
    <w:basedOn w:val="Bodytext131Exact"/>
    <w:rsid w:val="00DC43C2"/>
  </w:style>
  <w:style w:type="character" w:customStyle="1" w:styleId="Tableofcontents130">
    <w:name w:val="Table of contents (13)"/>
    <w:basedOn w:val="Bodytext82Spacing0ptExact"/>
    <w:rsid w:val="00DC43C2"/>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DC43C2"/>
  </w:style>
  <w:style w:type="character" w:customStyle="1" w:styleId="Bodytext460">
    <w:name w:val="Body text (46)"/>
    <w:basedOn w:val="Bodytext114"/>
    <w:rsid w:val="00DC43C2"/>
  </w:style>
  <w:style w:type="character" w:customStyle="1" w:styleId="Bodytext46NotBold">
    <w:name w:val="Body text (46) + Not Bold"/>
    <w:basedOn w:val="Bodytext114"/>
    <w:rsid w:val="00DC43C2"/>
  </w:style>
  <w:style w:type="character" w:customStyle="1" w:styleId="Bodytext46SegoeUI">
    <w:name w:val="Body text (46) + Segoe UI"/>
    <w:basedOn w:val="Bodytext114"/>
    <w:rsid w:val="00DC43C2"/>
  </w:style>
  <w:style w:type="character" w:customStyle="1" w:styleId="Bodytext115Spacing0ptExact">
    <w:name w:val="Body text (115) + Spacing 0 pt Exact"/>
    <w:basedOn w:val="Picturecaption2Spacing0ptExact"/>
    <w:rsid w:val="00DC43C2"/>
  </w:style>
  <w:style w:type="character" w:customStyle="1" w:styleId="Picturecaption42SmallCaps">
    <w:name w:val="Picture caption (42) + Small Caps"/>
    <w:basedOn w:val="DefaultParagraphFont"/>
    <w:rsid w:val="00DC43C2"/>
  </w:style>
  <w:style w:type="character" w:customStyle="1" w:styleId="Bodytext155Exact">
    <w:name w:val="Body text (155) Exact"/>
    <w:basedOn w:val="DefaultParagraphFont"/>
    <w:rsid w:val="00DC43C2"/>
  </w:style>
  <w:style w:type="character" w:customStyle="1" w:styleId="Bodytext157">
    <w:name w:val="Body text (157)_"/>
    <w:basedOn w:val="DefaultParagraphFont"/>
    <w:rsid w:val="00DC43C2"/>
  </w:style>
  <w:style w:type="character" w:customStyle="1" w:styleId="Bodytext157Spacing0pt">
    <w:name w:val="Body text (157) + Spacing 0 pt"/>
    <w:basedOn w:val="Bodytext39"/>
    <w:rsid w:val="00DC43C2"/>
  </w:style>
  <w:style w:type="character" w:customStyle="1" w:styleId="Bodytext1570">
    <w:name w:val="Body text (157)"/>
    <w:basedOn w:val="Bodytext39"/>
    <w:rsid w:val="00DC43C2"/>
  </w:style>
  <w:style w:type="character" w:customStyle="1" w:styleId="Heading2213pt">
    <w:name w:val="Heading #22 + 13 pt"/>
    <w:basedOn w:val="DefaultParagraphFont"/>
    <w:rsid w:val="00DC43C2"/>
  </w:style>
  <w:style w:type="character" w:customStyle="1" w:styleId="Heading22125pt">
    <w:name w:val="Heading #22 + 12.5 pt"/>
    <w:basedOn w:val="DefaultParagraphFont"/>
    <w:rsid w:val="00DC43C2"/>
  </w:style>
  <w:style w:type="character" w:customStyle="1" w:styleId="Bodytext300">
    <w:name w:val="Body text (30)_"/>
    <w:basedOn w:val="DefaultParagraphFont"/>
    <w:rsid w:val="00DC43C2"/>
  </w:style>
  <w:style w:type="character" w:customStyle="1" w:styleId="Bodytext301">
    <w:name w:val="Body text (30)"/>
    <w:basedOn w:val="Bodytext3TimesNewRoman"/>
    <w:rsid w:val="00DC43C2"/>
  </w:style>
  <w:style w:type="character" w:customStyle="1" w:styleId="Bodytext39">
    <w:name w:val="Body text (39)_"/>
    <w:basedOn w:val="DefaultParagraphFont"/>
    <w:rsid w:val="00DC43C2"/>
  </w:style>
  <w:style w:type="character" w:customStyle="1" w:styleId="Bodytext390">
    <w:name w:val="Body text (39)"/>
    <w:basedOn w:val="BodytextExact"/>
    <w:rsid w:val="00DC43C2"/>
  </w:style>
  <w:style w:type="character" w:customStyle="1" w:styleId="Bodytext159Exact">
    <w:name w:val="Body text (159) Exact"/>
    <w:basedOn w:val="DefaultParagraphFont"/>
    <w:rsid w:val="00DC43C2"/>
  </w:style>
  <w:style w:type="character" w:customStyle="1" w:styleId="Bodytext60Spacing0pt">
    <w:name w:val="Body text (60) + Spacing 0 pt"/>
    <w:basedOn w:val="DefaultParagraphFont"/>
    <w:rsid w:val="00DC43C2"/>
  </w:style>
  <w:style w:type="character" w:customStyle="1" w:styleId="Bodytext3Spacing-1pt">
    <w:name w:val="Body text (3) + Spacing -1 pt"/>
    <w:basedOn w:val="Bodytext3Spacing0ptExact"/>
    <w:rsid w:val="00DC43C2"/>
  </w:style>
  <w:style w:type="character" w:customStyle="1" w:styleId="Bodytext3TimesNewRoman">
    <w:name w:val="Body text (3) + Times New Roman"/>
    <w:aliases w:val="11.5 pt"/>
    <w:basedOn w:val="Bodytext3Spacing0ptExact"/>
    <w:rsid w:val="00DC43C2"/>
  </w:style>
  <w:style w:type="character" w:customStyle="1" w:styleId="Bodytext2NotBold">
    <w:name w:val="Body text (2) + Not Bold"/>
    <w:basedOn w:val="Bodytext30"/>
    <w:rsid w:val="00DC43C2"/>
  </w:style>
  <w:style w:type="character" w:customStyle="1" w:styleId="BodytextExact">
    <w:name w:val="Body text Exact"/>
    <w:basedOn w:val="DefaultParagraphFont"/>
    <w:rsid w:val="00DC43C2"/>
  </w:style>
  <w:style w:type="character" w:customStyle="1" w:styleId="Heading13Italic">
    <w:name w:val="Heading #13 + Italic"/>
    <w:basedOn w:val="DefaultParagraphFont"/>
    <w:rsid w:val="00DC43C2"/>
  </w:style>
  <w:style w:type="character" w:customStyle="1" w:styleId="Heading92Spacing2pt">
    <w:name w:val="Heading #9 (2) + Spacing 2 pt"/>
    <w:basedOn w:val="DefaultParagraphFont"/>
    <w:rsid w:val="00DC43C2"/>
  </w:style>
  <w:style w:type="character" w:customStyle="1" w:styleId="Bodytext38Spacing0pt">
    <w:name w:val="Body text (38) + Spacing 0 pt"/>
    <w:basedOn w:val="DefaultParagraphFont"/>
    <w:rsid w:val="00DC43C2"/>
  </w:style>
  <w:style w:type="character" w:customStyle="1" w:styleId="Bodytext42Spacing-1pt">
    <w:name w:val="Body text (42) + Spacing -1 pt"/>
    <w:basedOn w:val="DefaultParagraphFont"/>
    <w:rsid w:val="00DC43C2"/>
  </w:style>
  <w:style w:type="character" w:customStyle="1" w:styleId="Bodytext35">
    <w:name w:val="Body text (35)_"/>
    <w:basedOn w:val="DefaultParagraphFont"/>
    <w:rsid w:val="00DC43C2"/>
  </w:style>
  <w:style w:type="character" w:customStyle="1" w:styleId="Picturecaption19">
    <w:name w:val="Picture caption (19)_"/>
    <w:basedOn w:val="DefaultParagraphFont"/>
    <w:rsid w:val="00DC43C2"/>
  </w:style>
  <w:style w:type="character" w:customStyle="1" w:styleId="Picturecaption9Exact">
    <w:name w:val="Picture caption (9) Exact"/>
    <w:basedOn w:val="DefaultParagraphFont"/>
    <w:rsid w:val="00DC43C2"/>
  </w:style>
  <w:style w:type="character" w:customStyle="1" w:styleId="Bodytext87">
    <w:name w:val="Body text (87)_"/>
    <w:basedOn w:val="DefaultParagraphFont"/>
    <w:rsid w:val="00DC43C2"/>
  </w:style>
  <w:style w:type="character" w:customStyle="1" w:styleId="Bodytext61">
    <w:name w:val="Body text (6)_"/>
    <w:basedOn w:val="DefaultParagraphFont"/>
    <w:rsid w:val="00DC43C2"/>
  </w:style>
  <w:style w:type="character" w:customStyle="1" w:styleId="Heading142SmallCaps">
    <w:name w:val="Heading #14 (2) + Small Caps"/>
    <w:basedOn w:val="DefaultParagraphFont"/>
    <w:rsid w:val="00DC43C2"/>
  </w:style>
  <w:style w:type="character" w:customStyle="1" w:styleId="Bodytext350">
    <w:name w:val="Body text (35)"/>
    <w:basedOn w:val="Picturecaption190"/>
    <w:rsid w:val="00DC43C2"/>
  </w:style>
  <w:style w:type="character" w:customStyle="1" w:styleId="Picturecaption190">
    <w:name w:val="Picture caption (19)"/>
    <w:basedOn w:val="Picturecaption27Spacing0pt"/>
    <w:rsid w:val="00DC43C2"/>
  </w:style>
  <w:style w:type="character" w:customStyle="1" w:styleId="Picturecaption27Spacing0pt">
    <w:name w:val="Picture caption (27) + Spacing 0 pt"/>
    <w:basedOn w:val="DefaultParagraphFont"/>
    <w:rsid w:val="00DC43C2"/>
  </w:style>
  <w:style w:type="character" w:customStyle="1" w:styleId="Bodytext43Spacing0ptExact">
    <w:name w:val="Body text (43) + Spacing 0 pt Exact"/>
    <w:basedOn w:val="DefaultParagraphFont"/>
    <w:rsid w:val="00DC43C2"/>
  </w:style>
  <w:style w:type="character" w:customStyle="1" w:styleId="Bodytext62">
    <w:name w:val="Body text (6)"/>
    <w:basedOn w:val="Bodytext870"/>
    <w:rsid w:val="00DC43C2"/>
  </w:style>
  <w:style w:type="character" w:customStyle="1" w:styleId="Bodytext870">
    <w:name w:val="Body text (87)"/>
    <w:basedOn w:val="DefaultParagraphFont"/>
    <w:rsid w:val="00DC43C2"/>
  </w:style>
  <w:style w:type="character" w:customStyle="1" w:styleId="BodytextSegoeUI">
    <w:name w:val="Body text + Segoe UI"/>
    <w:aliases w:val="21.5 pt"/>
    <w:basedOn w:val="DefaultParagraphFont"/>
    <w:rsid w:val="00DC43C2"/>
  </w:style>
  <w:style w:type="character" w:customStyle="1" w:styleId="Bodytext68">
    <w:name w:val="Body text (68)_"/>
    <w:basedOn w:val="DefaultParagraphFont"/>
    <w:rsid w:val="00DC43C2"/>
  </w:style>
  <w:style w:type="character" w:customStyle="1" w:styleId="Bodytext112SmallCaps">
    <w:name w:val="Body text (112) + Small Caps"/>
    <w:basedOn w:val="DefaultParagraphFont"/>
    <w:rsid w:val="00DC43C2"/>
  </w:style>
  <w:style w:type="character" w:customStyle="1" w:styleId="Bodytext680">
    <w:name w:val="Body text (68)"/>
    <w:basedOn w:val="Heading162SmallCaps"/>
    <w:rsid w:val="00DC43C2"/>
  </w:style>
  <w:style w:type="character" w:customStyle="1" w:styleId="Tableofcontents11">
    <w:name w:val="Table of contents (11)_"/>
    <w:basedOn w:val="DefaultParagraphFont"/>
    <w:rsid w:val="00DC43C2"/>
  </w:style>
  <w:style w:type="character" w:customStyle="1" w:styleId="Tableofcontents110">
    <w:name w:val="Table of contents (11)"/>
    <w:basedOn w:val="article-quote-right"/>
    <w:rsid w:val="00DC43C2"/>
  </w:style>
  <w:style w:type="character" w:customStyle="1" w:styleId="Tableofcontents15">
    <w:name w:val="Table of contents (15)_"/>
    <w:basedOn w:val="DefaultParagraphFont"/>
    <w:rsid w:val="00DC43C2"/>
  </w:style>
  <w:style w:type="character" w:customStyle="1" w:styleId="Tableofcontents150">
    <w:name w:val="Table of contents (15)"/>
    <w:basedOn w:val="StyleBox12pt"/>
    <w:rsid w:val="00DC43C2"/>
  </w:style>
  <w:style w:type="character" w:customStyle="1" w:styleId="Heading162SmallCaps">
    <w:name w:val="Heading #16 (2) + Small Caps"/>
    <w:basedOn w:val="DefaultParagraphFont"/>
    <w:rsid w:val="00DC43C2"/>
  </w:style>
  <w:style w:type="character" w:customStyle="1" w:styleId="ft6">
    <w:name w:val="ft6"/>
    <w:basedOn w:val="DefaultParagraphFont"/>
    <w:rsid w:val="00DC43C2"/>
  </w:style>
  <w:style w:type="character" w:customStyle="1" w:styleId="amp">
    <w:name w:val="amp"/>
    <w:basedOn w:val="DefaultParagraphFont"/>
    <w:rsid w:val="00DC43C2"/>
  </w:style>
  <w:style w:type="character" w:customStyle="1" w:styleId="article-quote-right">
    <w:name w:val="article-quote-right"/>
    <w:basedOn w:val="DefaultParagraphFont"/>
    <w:rsid w:val="00DC43C2"/>
  </w:style>
  <w:style w:type="character" w:customStyle="1" w:styleId="StyleBox12ptBold">
    <w:name w:val="Style Box + 12 pt Bold"/>
    <w:basedOn w:val="DefaultParagraphFont"/>
    <w:rsid w:val="00DC43C2"/>
  </w:style>
  <w:style w:type="character" w:customStyle="1" w:styleId="StyleBox12pt">
    <w:name w:val="Style Box + 12 pt"/>
    <w:basedOn w:val="DefaultParagraphFont"/>
    <w:rsid w:val="00DC43C2"/>
  </w:style>
  <w:style w:type="character" w:customStyle="1" w:styleId="BoldandUnderlineCharCharCharChar">
    <w:name w:val="Bold and Underline Char Char Char Char"/>
    <w:rsid w:val="00DC43C2"/>
  </w:style>
  <w:style w:type="character" w:customStyle="1" w:styleId="BoldandUnderlineCharChar">
    <w:name w:val="Bold and Underline Char Char"/>
    <w:rsid w:val="00DC43C2"/>
  </w:style>
  <w:style w:type="character" w:customStyle="1" w:styleId="commentstext">
    <w:name w:val="commentstext"/>
    <w:rsid w:val="00DC43C2"/>
  </w:style>
  <w:style w:type="character" w:customStyle="1" w:styleId="dd">
    <w:name w:val="dd"/>
    <w:rsid w:val="00DC43C2"/>
  </w:style>
  <w:style w:type="character" w:customStyle="1" w:styleId="underLight">
    <w:name w:val="underLight"/>
    <w:uiPriority w:val="1"/>
    <w:qFormat/>
    <w:rsid w:val="00DC43C2"/>
  </w:style>
  <w:style w:type="character" w:customStyle="1" w:styleId="author-rss">
    <w:name w:val="author-rss"/>
    <w:rsid w:val="00DC43C2"/>
  </w:style>
  <w:style w:type="character" w:customStyle="1" w:styleId="at">
    <w:name w:val="at"/>
    <w:basedOn w:val="DefaultParagraphFont"/>
    <w:rsid w:val="00DC43C2"/>
  </w:style>
  <w:style w:type="character" w:customStyle="1" w:styleId="source">
    <w:name w:val="source"/>
    <w:rsid w:val="00DC43C2"/>
  </w:style>
  <w:style w:type="character" w:customStyle="1" w:styleId="bioline">
    <w:name w:val="bioline"/>
    <w:rsid w:val="00DC43C2"/>
  </w:style>
  <w:style w:type="character" w:customStyle="1" w:styleId="wikicreatelink">
    <w:name w:val="wikicreatelink"/>
    <w:basedOn w:val="DefaultParagraphFont"/>
    <w:rsid w:val="00DC43C2"/>
  </w:style>
  <w:style w:type="character" w:customStyle="1" w:styleId="facebook-share-count">
    <w:name w:val="facebook-share-count"/>
    <w:basedOn w:val="DefaultParagraphFont"/>
    <w:rsid w:val="00DC43C2"/>
  </w:style>
  <w:style w:type="character" w:customStyle="1" w:styleId="tickerwrap">
    <w:name w:val="ticker_wrap"/>
    <w:basedOn w:val="DefaultParagraphFont"/>
    <w:rsid w:val="00DC43C2"/>
  </w:style>
  <w:style w:type="character" w:customStyle="1" w:styleId="smallcaps0">
    <w:name w:val="small_caps"/>
    <w:basedOn w:val="DefaultParagraphFont"/>
    <w:rsid w:val="00DC43C2"/>
  </w:style>
  <w:style w:type="character" w:customStyle="1" w:styleId="bodycopy">
    <w:name w:val="bodycopy"/>
    <w:basedOn w:val="DefaultParagraphFont"/>
    <w:rsid w:val="00DC43C2"/>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DC43C2"/>
  </w:style>
  <w:style w:type="character" w:customStyle="1" w:styleId="StyleGaramondText1">
    <w:name w:val="Style Garamond Text 1"/>
    <w:basedOn w:val="DefaultParagraphFont"/>
    <w:rsid w:val="00DC43C2"/>
  </w:style>
  <w:style w:type="character" w:customStyle="1" w:styleId="StyleGaramondText1Underline">
    <w:name w:val="Style Garamond Text 1 Underline"/>
    <w:basedOn w:val="DefaultParagraphFont"/>
    <w:rsid w:val="00DC43C2"/>
  </w:style>
  <w:style w:type="character" w:customStyle="1" w:styleId="StyleBoldUnderlineBorderSinglesolidlineAuto05pt">
    <w:name w:val="Style Bold Underline Border: : (Single solid line Auto  0.5 pt ..."/>
    <w:basedOn w:val="DefaultParagraphFont"/>
    <w:rsid w:val="00DC43C2"/>
  </w:style>
  <w:style w:type="character" w:customStyle="1" w:styleId="StyleStyleBoldUnderlineUnderlineIntenseEmphasisIntenseEmpha">
    <w:name w:val="Style Style Bold UnderlineUnderlineIntense EmphasisIntense Empha..."/>
    <w:basedOn w:val="DefaultParagraphFont"/>
    <w:rsid w:val="00DC43C2"/>
  </w:style>
  <w:style w:type="character" w:customStyle="1" w:styleId="Style7ptBold">
    <w:name w:val="Style 7 pt Bold"/>
    <w:basedOn w:val="DefaultParagraphFont"/>
    <w:rsid w:val="00DC43C2"/>
  </w:style>
  <w:style w:type="character" w:styleId="HTMLAcronym">
    <w:name w:val="HTML Acronym"/>
    <w:basedOn w:val="DefaultParagraphFont"/>
    <w:unhideWhenUsed/>
    <w:rsid w:val="00DC43C2"/>
  </w:style>
  <w:style w:type="paragraph" w:styleId="BlockText">
    <w:name w:val="Block Text"/>
    <w:basedOn w:val="Normal"/>
    <w:unhideWhenUsed/>
    <w:rsid w:val="00DC43C2"/>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DC43C2"/>
    <w:pPr>
      <w:spacing w:after="0" w:line="240" w:lineRule="auto"/>
      <w:ind w:left="720"/>
    </w:pPr>
  </w:style>
  <w:style w:type="paragraph" w:styleId="EnvelopeReturn">
    <w:name w:val="envelope return"/>
    <w:basedOn w:val="Normal"/>
    <w:unhideWhenUsed/>
    <w:rsid w:val="00DC43C2"/>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DC43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DC43C2"/>
    <w:pPr>
      <w:spacing w:after="0" w:line="240" w:lineRule="auto"/>
    </w:pPr>
    <w:rPr>
      <w:i/>
      <w:iCs/>
    </w:rPr>
  </w:style>
  <w:style w:type="character" w:customStyle="1" w:styleId="HTMLAddressChar">
    <w:name w:val="HTML Address Char"/>
    <w:basedOn w:val="DefaultParagraphFont"/>
    <w:link w:val="HTMLAddress"/>
    <w:uiPriority w:val="99"/>
    <w:rsid w:val="00DC43C2"/>
    <w:rPr>
      <w:rFonts w:ascii="Calibri" w:hAnsi="Calibri"/>
      <w:i/>
      <w:iCs/>
    </w:rPr>
  </w:style>
  <w:style w:type="paragraph" w:styleId="Index1">
    <w:name w:val="index 1"/>
    <w:basedOn w:val="Normal"/>
    <w:next w:val="Normal"/>
    <w:autoRedefine/>
    <w:unhideWhenUsed/>
    <w:rsid w:val="00DC43C2"/>
    <w:pPr>
      <w:spacing w:after="0" w:line="240" w:lineRule="auto"/>
      <w:ind w:left="220" w:hanging="220"/>
    </w:pPr>
  </w:style>
  <w:style w:type="character" w:customStyle="1" w:styleId="BodyTextIndent3Char">
    <w:name w:val="Body Text Indent 3 Char"/>
    <w:basedOn w:val="DefaultParagraphFont"/>
    <w:uiPriority w:val="99"/>
    <w:locked/>
    <w:rsid w:val="00DC43C2"/>
  </w:style>
  <w:style w:type="character" w:customStyle="1" w:styleId="cardunderlineChar">
    <w:name w:val="card underline Char"/>
    <w:locked/>
    <w:rsid w:val="00DC43C2"/>
  </w:style>
  <w:style w:type="paragraph" w:customStyle="1" w:styleId="cardunderline">
    <w:name w:val="card underline"/>
    <w:basedOn w:val="Normal"/>
    <w:next w:val="GAUnderline"/>
    <w:qFormat/>
    <w:rsid w:val="00DC43C2"/>
    <w:pPr>
      <w:spacing w:after="0" w:line="240" w:lineRule="auto"/>
    </w:pPr>
  </w:style>
  <w:style w:type="character" w:customStyle="1" w:styleId="StyleHeading4UnderlinedsmalltextGaramondChar">
    <w:name w:val="Style Heading 4Underlinedsmall text + Garamond Char"/>
    <w:locked/>
    <w:rsid w:val="00DC43C2"/>
  </w:style>
  <w:style w:type="paragraph" w:customStyle="1" w:styleId="StyleHeading4UnderlinedsmalltextGaramond">
    <w:name w:val="Style Heading 4Underlinedsmall text + Garamond"/>
    <w:basedOn w:val="Heading4"/>
    <w:qFormat/>
    <w:rsid w:val="00DC43C2"/>
    <w:pPr>
      <w:spacing w:before="200" w:line="240" w:lineRule="auto"/>
    </w:pPr>
    <w:rPr>
      <w:iCs w:val="0"/>
      <w:sz w:val="22"/>
    </w:rPr>
  </w:style>
  <w:style w:type="paragraph" w:customStyle="1" w:styleId="Heading2-NotBold">
    <w:name w:val="Heading 2 - Not Bold"/>
    <w:basedOn w:val="Heading2"/>
    <w:autoRedefine/>
    <w:uiPriority w:val="99"/>
    <w:qFormat/>
    <w:rsid w:val="00DC43C2"/>
    <w:pPr>
      <w:spacing w:before="480" w:line="240" w:lineRule="auto"/>
    </w:pPr>
  </w:style>
  <w:style w:type="paragraph" w:customStyle="1" w:styleId="Heading2-Bold">
    <w:name w:val="Heading 2 - Bold"/>
    <w:basedOn w:val="Normal"/>
    <w:next w:val="Micro"/>
    <w:autoRedefine/>
    <w:uiPriority w:val="99"/>
    <w:qFormat/>
    <w:rsid w:val="00DC43C2"/>
    <w:pPr>
      <w:spacing w:after="0" w:line="240" w:lineRule="auto"/>
    </w:pPr>
  </w:style>
  <w:style w:type="paragraph" w:customStyle="1" w:styleId="tag">
    <w:name w:val="%tag"/>
    <w:basedOn w:val="Normal"/>
    <w:next w:val="Normal"/>
    <w:link w:val="tagChar0"/>
    <w:uiPriority w:val="99"/>
    <w:qFormat/>
    <w:rsid w:val="00DC43C2"/>
    <w:pPr>
      <w:spacing w:after="0" w:line="240" w:lineRule="auto"/>
    </w:pPr>
  </w:style>
  <w:style w:type="character" w:customStyle="1" w:styleId="Style2Char0">
    <w:name w:val="Style 2 Char"/>
    <w:uiPriority w:val="99"/>
    <w:locked/>
    <w:rsid w:val="00DC43C2"/>
  </w:style>
  <w:style w:type="character" w:customStyle="1" w:styleId="GAUnderlineChar">
    <w:name w:val="GA Underline Char"/>
    <w:locked/>
    <w:rsid w:val="00DC43C2"/>
  </w:style>
  <w:style w:type="paragraph" w:customStyle="1" w:styleId="GAUnderline">
    <w:name w:val="GA Underline"/>
    <w:basedOn w:val="Normal"/>
    <w:next w:val="StyleHeading2TagHEADING2TagCite11pt"/>
    <w:qFormat/>
    <w:rsid w:val="00DC43C2"/>
    <w:pPr>
      <w:spacing w:after="0" w:line="240" w:lineRule="auto"/>
    </w:pPr>
  </w:style>
  <w:style w:type="character" w:customStyle="1" w:styleId="textsmallChar0">
    <w:name w:val="textsmall Char"/>
    <w:locked/>
    <w:rsid w:val="00DC43C2"/>
  </w:style>
  <w:style w:type="character" w:customStyle="1" w:styleId="cardtextChar3">
    <w:name w:val="cardtext Char"/>
    <w:locked/>
    <w:rsid w:val="00DC43C2"/>
  </w:style>
  <w:style w:type="paragraph" w:customStyle="1" w:styleId="h-lead">
    <w:name w:val="h-lead"/>
    <w:basedOn w:val="Normal"/>
    <w:next w:val="Brief"/>
    <w:uiPriority w:val="99"/>
    <w:qFormat/>
    <w:rsid w:val="00DC43C2"/>
    <w:pPr>
      <w:spacing w:after="0" w:line="240" w:lineRule="auto"/>
    </w:pPr>
  </w:style>
  <w:style w:type="paragraph" w:customStyle="1" w:styleId="intro">
    <w:name w:val="intro"/>
    <w:basedOn w:val="Normal"/>
    <w:next w:val="CM2"/>
    <w:uiPriority w:val="99"/>
    <w:qFormat/>
    <w:rsid w:val="00DC43C2"/>
    <w:pPr>
      <w:spacing w:after="0" w:line="240" w:lineRule="auto"/>
    </w:pPr>
  </w:style>
  <w:style w:type="character" w:customStyle="1" w:styleId="StyleHeading2TagHEADING2TagCite11ptChar">
    <w:name w:val="Style Heading 2TagHEADING 2Tag&amp;Cite + 11 pt Char"/>
    <w:locked/>
    <w:rsid w:val="00DC43C2"/>
  </w:style>
  <w:style w:type="paragraph" w:customStyle="1" w:styleId="StyleHeading2TagHEADING2TagCite11pt">
    <w:name w:val="Style Heading 2TagHEADING 2Tag&amp;Cite + 11 pt"/>
    <w:basedOn w:val="Heading2"/>
    <w:next w:val="CM16"/>
    <w:qFormat/>
    <w:rsid w:val="00DC43C2"/>
    <w:pPr>
      <w:spacing w:before="480" w:line="240" w:lineRule="auto"/>
    </w:pPr>
  </w:style>
  <w:style w:type="paragraph" w:customStyle="1" w:styleId="F3-TagAuthor">
    <w:name w:val="F3 - Tag/Author"/>
    <w:basedOn w:val="Normal"/>
    <w:next w:val="CM19"/>
    <w:uiPriority w:val="99"/>
    <w:qFormat/>
    <w:rsid w:val="00DC43C2"/>
    <w:pPr>
      <w:spacing w:after="0" w:line="240" w:lineRule="auto"/>
    </w:pPr>
  </w:style>
  <w:style w:type="paragraph" w:customStyle="1" w:styleId="F5-UnderlineNormal">
    <w:name w:val="F5 - Underline Normal"/>
    <w:basedOn w:val="Normal"/>
    <w:next w:val="CM34"/>
    <w:uiPriority w:val="99"/>
    <w:qFormat/>
    <w:rsid w:val="00DC43C2"/>
    <w:pPr>
      <w:spacing w:after="0" w:line="240" w:lineRule="auto"/>
    </w:pPr>
  </w:style>
  <w:style w:type="paragraph" w:customStyle="1" w:styleId="Brief-PrimarySource">
    <w:name w:val="Brief - Primary Source"/>
    <w:basedOn w:val="Normal"/>
    <w:next w:val="CM56"/>
    <w:uiPriority w:val="99"/>
    <w:qFormat/>
    <w:rsid w:val="00DC43C2"/>
    <w:pPr>
      <w:spacing w:after="0" w:line="240" w:lineRule="auto"/>
    </w:pPr>
  </w:style>
  <w:style w:type="paragraph" w:customStyle="1" w:styleId="Brief-Underline">
    <w:name w:val="Brief - Underline"/>
    <w:basedOn w:val="Normal"/>
    <w:next w:val="CM58"/>
    <w:uiPriority w:val="99"/>
    <w:qFormat/>
    <w:rsid w:val="00DC43C2"/>
    <w:pPr>
      <w:spacing w:after="0" w:line="240" w:lineRule="auto"/>
    </w:pPr>
  </w:style>
  <w:style w:type="paragraph" w:customStyle="1" w:styleId="Brief">
    <w:name w:val="Brief"/>
    <w:basedOn w:val="CM56"/>
    <w:next w:val="CM57"/>
    <w:uiPriority w:val="99"/>
    <w:qFormat/>
    <w:rsid w:val="00DC43C2"/>
  </w:style>
  <w:style w:type="paragraph" w:customStyle="1" w:styleId="CM2">
    <w:name w:val="CM2"/>
    <w:basedOn w:val="Normal"/>
    <w:next w:val="Normal"/>
    <w:uiPriority w:val="99"/>
    <w:qFormat/>
    <w:rsid w:val="00DC43C2"/>
    <w:pPr>
      <w:spacing w:after="0" w:line="240" w:lineRule="auto"/>
    </w:pPr>
  </w:style>
  <w:style w:type="paragraph" w:customStyle="1" w:styleId="CM11">
    <w:name w:val="CM11"/>
    <w:basedOn w:val="Normal"/>
    <w:next w:val="Normal"/>
    <w:uiPriority w:val="99"/>
    <w:qFormat/>
    <w:rsid w:val="00DC43C2"/>
    <w:pPr>
      <w:spacing w:after="0" w:line="240" w:lineRule="auto"/>
    </w:pPr>
  </w:style>
  <w:style w:type="paragraph" w:customStyle="1" w:styleId="CM16">
    <w:name w:val="CM16"/>
    <w:basedOn w:val="Normal"/>
    <w:next w:val="Normal"/>
    <w:uiPriority w:val="99"/>
    <w:qFormat/>
    <w:rsid w:val="00DC43C2"/>
    <w:pPr>
      <w:spacing w:after="0" w:line="240" w:lineRule="auto"/>
    </w:pPr>
  </w:style>
  <w:style w:type="paragraph" w:customStyle="1" w:styleId="CM19">
    <w:name w:val="CM19"/>
    <w:basedOn w:val="Normal"/>
    <w:uiPriority w:val="99"/>
    <w:qFormat/>
    <w:rsid w:val="00DC43C2"/>
    <w:pPr>
      <w:spacing w:after="0" w:line="240" w:lineRule="auto"/>
    </w:pPr>
  </w:style>
  <w:style w:type="paragraph" w:customStyle="1" w:styleId="CM34">
    <w:name w:val="CM34"/>
    <w:basedOn w:val="Normal"/>
    <w:uiPriority w:val="99"/>
    <w:qFormat/>
    <w:rsid w:val="00DC43C2"/>
    <w:pPr>
      <w:spacing w:after="0" w:line="240" w:lineRule="auto"/>
    </w:pPr>
  </w:style>
  <w:style w:type="paragraph" w:customStyle="1" w:styleId="CM56">
    <w:name w:val="CM56"/>
    <w:basedOn w:val="Normal"/>
    <w:uiPriority w:val="99"/>
    <w:qFormat/>
    <w:rsid w:val="00DC43C2"/>
    <w:pPr>
      <w:spacing w:after="0" w:line="240" w:lineRule="auto"/>
    </w:pPr>
  </w:style>
  <w:style w:type="paragraph" w:customStyle="1" w:styleId="CM58">
    <w:name w:val="CM58"/>
    <w:basedOn w:val="Normal"/>
    <w:uiPriority w:val="99"/>
    <w:qFormat/>
    <w:rsid w:val="00DC43C2"/>
    <w:pPr>
      <w:spacing w:after="0" w:line="240" w:lineRule="auto"/>
    </w:pPr>
  </w:style>
  <w:style w:type="paragraph" w:customStyle="1" w:styleId="CM57">
    <w:name w:val="CM57"/>
    <w:basedOn w:val="Normal"/>
    <w:uiPriority w:val="99"/>
    <w:qFormat/>
    <w:rsid w:val="00DC43C2"/>
    <w:pPr>
      <w:spacing w:after="0" w:line="240" w:lineRule="auto"/>
    </w:pPr>
  </w:style>
  <w:style w:type="paragraph" w:customStyle="1" w:styleId="CM1">
    <w:name w:val="CM1"/>
    <w:basedOn w:val="Normal"/>
    <w:uiPriority w:val="99"/>
    <w:qFormat/>
    <w:rsid w:val="00DC43C2"/>
    <w:pPr>
      <w:spacing w:after="0" w:line="240" w:lineRule="auto"/>
    </w:pPr>
  </w:style>
  <w:style w:type="paragraph" w:customStyle="1" w:styleId="CM49">
    <w:name w:val="CM49"/>
    <w:basedOn w:val="Normal"/>
    <w:uiPriority w:val="99"/>
    <w:qFormat/>
    <w:rsid w:val="00DC43C2"/>
    <w:pPr>
      <w:spacing w:after="0" w:line="240" w:lineRule="auto"/>
    </w:pPr>
  </w:style>
  <w:style w:type="paragraph" w:customStyle="1" w:styleId="CM41">
    <w:name w:val="CM41"/>
    <w:basedOn w:val="Normal"/>
    <w:uiPriority w:val="99"/>
    <w:qFormat/>
    <w:rsid w:val="00DC43C2"/>
    <w:pPr>
      <w:spacing w:after="0" w:line="240" w:lineRule="auto"/>
    </w:pPr>
  </w:style>
  <w:style w:type="paragraph" w:customStyle="1" w:styleId="3rdOrderPara">
    <w:name w:val="3rd Order Para"/>
    <w:basedOn w:val="Normal"/>
    <w:qFormat/>
    <w:rsid w:val="00DC43C2"/>
    <w:pPr>
      <w:spacing w:after="0" w:line="240" w:lineRule="auto"/>
    </w:pPr>
  </w:style>
  <w:style w:type="paragraph" w:customStyle="1" w:styleId="2ndOrderPara">
    <w:name w:val="2nd Order Para"/>
    <w:basedOn w:val="Normal"/>
    <w:qFormat/>
    <w:rsid w:val="00DC43C2"/>
    <w:pPr>
      <w:spacing w:after="0" w:line="240" w:lineRule="auto"/>
    </w:pPr>
  </w:style>
  <w:style w:type="paragraph" w:customStyle="1" w:styleId="Normal-SIGN2">
    <w:name w:val="Normal-SIGN2"/>
    <w:basedOn w:val="Normal"/>
    <w:qFormat/>
    <w:rsid w:val="00DC43C2"/>
    <w:pPr>
      <w:spacing w:after="0" w:line="240" w:lineRule="auto"/>
    </w:pPr>
  </w:style>
  <w:style w:type="paragraph" w:customStyle="1" w:styleId="Normal-SIGN1">
    <w:name w:val="Normal-SIGN1"/>
    <w:basedOn w:val="Normal"/>
    <w:uiPriority w:val="99"/>
    <w:qFormat/>
    <w:rsid w:val="00DC43C2"/>
    <w:pPr>
      <w:spacing w:after="0" w:line="240" w:lineRule="auto"/>
    </w:pPr>
  </w:style>
  <w:style w:type="paragraph" w:customStyle="1" w:styleId="CM3">
    <w:name w:val="CM3"/>
    <w:basedOn w:val="Normal"/>
    <w:uiPriority w:val="99"/>
    <w:qFormat/>
    <w:rsid w:val="00DC43C2"/>
    <w:pPr>
      <w:spacing w:after="0" w:line="240" w:lineRule="auto"/>
    </w:pPr>
  </w:style>
  <w:style w:type="paragraph" w:customStyle="1" w:styleId="CM33">
    <w:name w:val="CM33"/>
    <w:basedOn w:val="Normal"/>
    <w:uiPriority w:val="99"/>
    <w:qFormat/>
    <w:rsid w:val="00DC43C2"/>
    <w:pPr>
      <w:spacing w:after="0" w:line="240" w:lineRule="auto"/>
    </w:pPr>
  </w:style>
  <w:style w:type="paragraph" w:customStyle="1" w:styleId="CM37">
    <w:name w:val="CM37"/>
    <w:basedOn w:val="Normal"/>
    <w:uiPriority w:val="99"/>
    <w:qFormat/>
    <w:rsid w:val="00DC43C2"/>
    <w:pPr>
      <w:spacing w:after="0" w:line="240" w:lineRule="auto"/>
    </w:pPr>
  </w:style>
  <w:style w:type="paragraph" w:customStyle="1" w:styleId="CM7">
    <w:name w:val="CM7"/>
    <w:basedOn w:val="Normal"/>
    <w:uiPriority w:val="99"/>
    <w:qFormat/>
    <w:rsid w:val="00DC43C2"/>
    <w:pPr>
      <w:spacing w:after="0" w:line="240" w:lineRule="auto"/>
    </w:pPr>
  </w:style>
  <w:style w:type="paragraph" w:customStyle="1" w:styleId="Brief-SecondarySource">
    <w:name w:val="Brief - Secondary Source"/>
    <w:basedOn w:val="Normal"/>
    <w:next w:val="ReportDate"/>
    <w:qFormat/>
    <w:rsid w:val="00DC43C2"/>
    <w:pPr>
      <w:spacing w:after="0" w:line="240" w:lineRule="auto"/>
    </w:pPr>
  </w:style>
  <w:style w:type="paragraph" w:customStyle="1" w:styleId="Brief-Card">
    <w:name w:val="Brief - Card"/>
    <w:basedOn w:val="Normal"/>
    <w:next w:val="Pa11"/>
    <w:uiPriority w:val="99"/>
    <w:qFormat/>
    <w:rsid w:val="00DC43C2"/>
    <w:pPr>
      <w:spacing w:after="0" w:line="240" w:lineRule="auto"/>
    </w:pPr>
  </w:style>
  <w:style w:type="paragraph" w:customStyle="1" w:styleId="Normal3">
    <w:name w:val="Normal+3"/>
    <w:basedOn w:val="Normal"/>
    <w:next w:val="Normal"/>
    <w:uiPriority w:val="99"/>
    <w:qFormat/>
    <w:rsid w:val="00DC43C2"/>
    <w:pPr>
      <w:spacing w:after="0" w:line="240" w:lineRule="auto"/>
    </w:pPr>
  </w:style>
  <w:style w:type="paragraph" w:customStyle="1" w:styleId="Normal11">
    <w:name w:val="Normal+1"/>
    <w:basedOn w:val="Normal"/>
    <w:next w:val="Normal"/>
    <w:uiPriority w:val="99"/>
    <w:qFormat/>
    <w:rsid w:val="00DC43C2"/>
    <w:pPr>
      <w:spacing w:after="0" w:line="240" w:lineRule="auto"/>
    </w:pPr>
  </w:style>
  <w:style w:type="paragraph" w:customStyle="1" w:styleId="Heading231">
    <w:name w:val="Heading 2+3"/>
    <w:basedOn w:val="Normal"/>
    <w:next w:val="Normal"/>
    <w:uiPriority w:val="99"/>
    <w:qFormat/>
    <w:rsid w:val="00DC43C2"/>
    <w:pPr>
      <w:spacing w:after="0" w:line="240" w:lineRule="auto"/>
    </w:pPr>
  </w:style>
  <w:style w:type="paragraph" w:customStyle="1" w:styleId="Normal5">
    <w:name w:val="Normal+5"/>
    <w:basedOn w:val="Normal"/>
    <w:uiPriority w:val="99"/>
    <w:qFormat/>
    <w:rsid w:val="00DC43C2"/>
    <w:pPr>
      <w:spacing w:after="0" w:line="240" w:lineRule="auto"/>
    </w:pPr>
  </w:style>
  <w:style w:type="paragraph" w:customStyle="1" w:styleId="Cover1">
    <w:name w:val="Cover 1"/>
    <w:basedOn w:val="Normal"/>
    <w:next w:val="Normal"/>
    <w:uiPriority w:val="99"/>
    <w:qFormat/>
    <w:rsid w:val="00DC43C2"/>
    <w:pPr>
      <w:spacing w:after="0" w:line="240" w:lineRule="auto"/>
    </w:pPr>
  </w:style>
  <w:style w:type="paragraph" w:customStyle="1" w:styleId="Cover2">
    <w:name w:val="Cover 2"/>
    <w:basedOn w:val="Normal"/>
    <w:next w:val="Normal"/>
    <w:uiPriority w:val="99"/>
    <w:qFormat/>
    <w:rsid w:val="00DC43C2"/>
    <w:pPr>
      <w:spacing w:after="0" w:line="240" w:lineRule="auto"/>
    </w:pPr>
  </w:style>
  <w:style w:type="paragraph" w:customStyle="1" w:styleId="ReportDate">
    <w:name w:val="ReportDate"/>
    <w:basedOn w:val="Normal"/>
    <w:uiPriority w:val="99"/>
    <w:qFormat/>
    <w:rsid w:val="00DC43C2"/>
    <w:pPr>
      <w:spacing w:after="0" w:line="240" w:lineRule="auto"/>
    </w:pPr>
  </w:style>
  <w:style w:type="paragraph" w:customStyle="1" w:styleId="Pa11">
    <w:name w:val="Pa11"/>
    <w:basedOn w:val="Normal"/>
    <w:next w:val="Normal"/>
    <w:uiPriority w:val="99"/>
    <w:qFormat/>
    <w:rsid w:val="00DC43C2"/>
    <w:pPr>
      <w:spacing w:after="0" w:line="240" w:lineRule="auto"/>
    </w:pPr>
  </w:style>
  <w:style w:type="paragraph" w:customStyle="1" w:styleId="CM30">
    <w:name w:val="CM30"/>
    <w:basedOn w:val="Normal"/>
    <w:uiPriority w:val="99"/>
    <w:qFormat/>
    <w:rsid w:val="00DC43C2"/>
    <w:pPr>
      <w:spacing w:after="0" w:line="240" w:lineRule="auto"/>
    </w:pPr>
  </w:style>
  <w:style w:type="paragraph" w:customStyle="1" w:styleId="CM28">
    <w:name w:val="CM28"/>
    <w:basedOn w:val="Normal"/>
    <w:uiPriority w:val="99"/>
    <w:qFormat/>
    <w:rsid w:val="00DC43C2"/>
    <w:pPr>
      <w:spacing w:after="0" w:line="240" w:lineRule="auto"/>
    </w:pPr>
  </w:style>
  <w:style w:type="paragraph" w:customStyle="1" w:styleId="CM8">
    <w:name w:val="CM8"/>
    <w:basedOn w:val="Normal"/>
    <w:uiPriority w:val="99"/>
    <w:qFormat/>
    <w:rsid w:val="00DC43C2"/>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DC43C2"/>
    <w:pPr>
      <w:spacing w:before="480" w:line="240" w:lineRule="auto"/>
    </w:pPr>
  </w:style>
  <w:style w:type="paragraph" w:customStyle="1" w:styleId="IndexFixer">
    <w:name w:val="Index Fixer"/>
    <w:basedOn w:val="Heading1"/>
    <w:next w:val="StyleBoldUnderliningKernat16pt"/>
    <w:uiPriority w:val="99"/>
    <w:qFormat/>
    <w:rsid w:val="00DC43C2"/>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DC43C2"/>
    <w:pPr>
      <w:spacing w:after="0" w:line="240" w:lineRule="auto"/>
    </w:pPr>
  </w:style>
  <w:style w:type="paragraph" w:customStyle="1" w:styleId="PageHeader-Underline18pt">
    <w:name w:val="Page Header - Underline 18 pt"/>
    <w:next w:val="TxBr6p1"/>
    <w:uiPriority w:val="99"/>
    <w:qFormat/>
    <w:rsid w:val="00DC43C2"/>
    <w:pPr>
      <w:spacing w:after="200" w:line="276" w:lineRule="auto"/>
    </w:pPr>
  </w:style>
  <w:style w:type="paragraph" w:customStyle="1" w:styleId="ArgumentTags">
    <w:name w:val="Argument Tags"/>
    <w:basedOn w:val="Heading2"/>
    <w:next w:val="cardCharCharCharCharCharCharCharCharCharCharCharCharCharCharChar"/>
    <w:uiPriority w:val="99"/>
    <w:qFormat/>
    <w:rsid w:val="00DC43C2"/>
    <w:pPr>
      <w:spacing w:before="480" w:line="240" w:lineRule="auto"/>
    </w:pPr>
  </w:style>
  <w:style w:type="paragraph" w:customStyle="1" w:styleId="subhead">
    <w:name w:val="subhead"/>
    <w:basedOn w:val="Normal"/>
    <w:qFormat/>
    <w:rsid w:val="00DC43C2"/>
    <w:pPr>
      <w:spacing w:after="0" w:line="240" w:lineRule="auto"/>
    </w:pPr>
  </w:style>
  <w:style w:type="paragraph" w:customStyle="1" w:styleId="boldy">
    <w:name w:val="boldy"/>
    <w:basedOn w:val="Heading2"/>
    <w:next w:val="Card1"/>
    <w:uiPriority w:val="99"/>
    <w:qFormat/>
    <w:rsid w:val="00DC43C2"/>
    <w:pPr>
      <w:spacing w:before="480" w:line="240" w:lineRule="auto"/>
    </w:pPr>
  </w:style>
  <w:style w:type="paragraph" w:customStyle="1" w:styleId="TxBr6p1">
    <w:name w:val="TxBr_6p1"/>
    <w:basedOn w:val="Normal"/>
    <w:next w:val="Cite21"/>
    <w:uiPriority w:val="99"/>
    <w:qFormat/>
    <w:rsid w:val="00DC43C2"/>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DC43C2"/>
    <w:pPr>
      <w:spacing w:after="0" w:line="240" w:lineRule="auto"/>
    </w:pPr>
  </w:style>
  <w:style w:type="character" w:customStyle="1" w:styleId="UnderlineStyleChar">
    <w:name w:val="Underline Style Char"/>
    <w:link w:val="UnderlineStyle0"/>
    <w:locked/>
    <w:rsid w:val="00DC43C2"/>
  </w:style>
  <w:style w:type="paragraph" w:customStyle="1" w:styleId="Normalization">
    <w:name w:val="Normalization"/>
    <w:basedOn w:val="Normal"/>
    <w:next w:val="articletext"/>
    <w:uiPriority w:val="99"/>
    <w:qFormat/>
    <w:rsid w:val="00DC43C2"/>
    <w:pPr>
      <w:spacing w:after="0" w:line="240" w:lineRule="auto"/>
    </w:pPr>
  </w:style>
  <w:style w:type="paragraph" w:customStyle="1" w:styleId="listlevel1">
    <w:name w:val="list level 1"/>
    <w:basedOn w:val="Normal"/>
    <w:next w:val="cardtextsmall"/>
    <w:uiPriority w:val="99"/>
    <w:qFormat/>
    <w:rsid w:val="00DC43C2"/>
    <w:pPr>
      <w:spacing w:after="0" w:line="240" w:lineRule="auto"/>
    </w:pPr>
  </w:style>
  <w:style w:type="paragraph" w:customStyle="1" w:styleId="listlevel2">
    <w:name w:val="list level 2"/>
    <w:basedOn w:val="Normal"/>
    <w:next w:val="CaseListNormal"/>
    <w:uiPriority w:val="99"/>
    <w:qFormat/>
    <w:rsid w:val="00DC43C2"/>
    <w:pPr>
      <w:spacing w:after="0" w:line="240" w:lineRule="auto"/>
    </w:pPr>
  </w:style>
  <w:style w:type="paragraph" w:customStyle="1" w:styleId="listlevel3">
    <w:name w:val="list level 3"/>
    <w:basedOn w:val="CaseListNormal"/>
    <w:next w:val="Body"/>
    <w:uiPriority w:val="99"/>
    <w:qFormat/>
    <w:rsid w:val="00DC43C2"/>
  </w:style>
  <w:style w:type="paragraph" w:customStyle="1" w:styleId="PageNumber1">
    <w:name w:val="Page Number1"/>
    <w:basedOn w:val="Normal"/>
    <w:next w:val="Normal"/>
    <w:uiPriority w:val="99"/>
    <w:qFormat/>
    <w:rsid w:val="00DC43C2"/>
    <w:pPr>
      <w:spacing w:after="0" w:line="240" w:lineRule="auto"/>
    </w:pPr>
  </w:style>
  <w:style w:type="paragraph" w:customStyle="1" w:styleId="Card1">
    <w:name w:val="Card1"/>
    <w:next w:val="TimesNewRoman12"/>
    <w:uiPriority w:val="99"/>
    <w:qFormat/>
    <w:rsid w:val="00DC43C2"/>
    <w:pPr>
      <w:spacing w:after="200" w:line="276" w:lineRule="auto"/>
    </w:pPr>
  </w:style>
  <w:style w:type="paragraph" w:customStyle="1" w:styleId="Cite21">
    <w:name w:val="Cite2"/>
    <w:next w:val="htmlbody"/>
    <w:uiPriority w:val="99"/>
    <w:qFormat/>
    <w:rsid w:val="00DC43C2"/>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DC43C2"/>
    <w:pPr>
      <w:spacing w:after="0" w:line="240" w:lineRule="auto"/>
    </w:pPr>
  </w:style>
  <w:style w:type="paragraph" w:customStyle="1" w:styleId="articletext">
    <w:name w:val="articletext"/>
    <w:basedOn w:val="Normal"/>
    <w:next w:val="story-headline"/>
    <w:qFormat/>
    <w:rsid w:val="00DC43C2"/>
    <w:pPr>
      <w:spacing w:after="0" w:line="240" w:lineRule="auto"/>
    </w:pPr>
  </w:style>
  <w:style w:type="paragraph" w:customStyle="1" w:styleId="cardtextsmall">
    <w:name w:val="card text small"/>
    <w:basedOn w:val="Normal"/>
    <w:next w:val="story-body"/>
    <w:qFormat/>
    <w:rsid w:val="00DC43C2"/>
    <w:pPr>
      <w:spacing w:after="0" w:line="240" w:lineRule="auto"/>
    </w:pPr>
  </w:style>
  <w:style w:type="paragraph" w:customStyle="1" w:styleId="CaseListNormal">
    <w:name w:val="Case List Normal"/>
    <w:basedOn w:val="Normal"/>
    <w:next w:val="story-dateline"/>
    <w:uiPriority w:val="99"/>
    <w:qFormat/>
    <w:rsid w:val="00DC43C2"/>
    <w:pPr>
      <w:spacing w:after="0" w:line="240" w:lineRule="auto"/>
    </w:pPr>
  </w:style>
  <w:style w:type="paragraph" w:customStyle="1" w:styleId="3text">
    <w:name w:val="3text"/>
    <w:basedOn w:val="Normal"/>
    <w:next w:val="Corpotesto"/>
    <w:uiPriority w:val="99"/>
    <w:qFormat/>
    <w:rsid w:val="00DC43C2"/>
    <w:pPr>
      <w:spacing w:after="0" w:line="240" w:lineRule="auto"/>
    </w:pPr>
  </w:style>
  <w:style w:type="paragraph" w:customStyle="1" w:styleId="TimesNewRoman12">
    <w:name w:val="TimesNewRoman12"/>
    <w:next w:val="tagCharChar1Char"/>
    <w:uiPriority w:val="99"/>
    <w:qFormat/>
    <w:rsid w:val="00DC43C2"/>
    <w:pPr>
      <w:spacing w:after="200" w:line="276" w:lineRule="auto"/>
    </w:pPr>
  </w:style>
  <w:style w:type="paragraph" w:customStyle="1" w:styleId="htmlbody">
    <w:name w:val="htmlbody"/>
    <w:basedOn w:val="Normal"/>
    <w:next w:val="OmniPage1"/>
    <w:uiPriority w:val="99"/>
    <w:qFormat/>
    <w:rsid w:val="00DC43C2"/>
    <w:pPr>
      <w:spacing w:after="0" w:line="240" w:lineRule="auto"/>
    </w:pPr>
  </w:style>
  <w:style w:type="paragraph" w:customStyle="1" w:styleId="textChar">
    <w:name w:val="text Char"/>
    <w:basedOn w:val="Normal"/>
    <w:next w:val="TitlePageCenter"/>
    <w:autoRedefine/>
    <w:uiPriority w:val="99"/>
    <w:qFormat/>
    <w:rsid w:val="00DC43C2"/>
    <w:pPr>
      <w:spacing w:after="0" w:line="240" w:lineRule="auto"/>
    </w:pPr>
  </w:style>
  <w:style w:type="paragraph" w:customStyle="1" w:styleId="story-headline">
    <w:name w:val="story-headline"/>
    <w:basedOn w:val="Normal"/>
    <w:next w:val="ProjectTitleLine"/>
    <w:uiPriority w:val="99"/>
    <w:qFormat/>
    <w:rsid w:val="00DC43C2"/>
    <w:pPr>
      <w:spacing w:after="0" w:line="240" w:lineRule="auto"/>
    </w:pPr>
  </w:style>
  <w:style w:type="paragraph" w:customStyle="1" w:styleId="story-dateline">
    <w:name w:val="story-dateline"/>
    <w:basedOn w:val="Normal"/>
    <w:next w:val="cardChar1Char"/>
    <w:uiPriority w:val="99"/>
    <w:qFormat/>
    <w:rsid w:val="00DC43C2"/>
    <w:pPr>
      <w:spacing w:after="0" w:line="240" w:lineRule="auto"/>
    </w:pPr>
  </w:style>
  <w:style w:type="paragraph" w:customStyle="1" w:styleId="TextofCards">
    <w:name w:val="Text of Cards"/>
    <w:basedOn w:val="Normal"/>
    <w:next w:val="CM12"/>
    <w:uiPriority w:val="99"/>
    <w:qFormat/>
    <w:rsid w:val="00DC43C2"/>
    <w:pPr>
      <w:spacing w:after="0" w:line="240" w:lineRule="auto"/>
    </w:pPr>
  </w:style>
  <w:style w:type="paragraph" w:customStyle="1" w:styleId="Corpotesto">
    <w:name w:val="Corpo testo"/>
    <w:basedOn w:val="Normal"/>
    <w:next w:val="CM44"/>
    <w:uiPriority w:val="99"/>
    <w:qFormat/>
    <w:rsid w:val="00DC43C2"/>
    <w:pPr>
      <w:spacing w:after="0" w:line="240" w:lineRule="auto"/>
    </w:pPr>
  </w:style>
  <w:style w:type="paragraph" w:customStyle="1" w:styleId="tagCharChar1Char">
    <w:name w:val="tag Char Char1 Char"/>
    <w:uiPriority w:val="99"/>
    <w:qFormat/>
    <w:rsid w:val="00DC43C2"/>
    <w:pPr>
      <w:spacing w:after="200" w:line="276" w:lineRule="auto"/>
    </w:pPr>
  </w:style>
  <w:style w:type="paragraph" w:customStyle="1" w:styleId="OmniPage1">
    <w:name w:val="OmniPage #1"/>
    <w:basedOn w:val="Normal"/>
    <w:next w:val="StrikeThrough"/>
    <w:uiPriority w:val="99"/>
    <w:qFormat/>
    <w:rsid w:val="00DC43C2"/>
    <w:pPr>
      <w:spacing w:after="0" w:line="240" w:lineRule="auto"/>
    </w:pPr>
  </w:style>
  <w:style w:type="paragraph" w:customStyle="1" w:styleId="TitlePageCenter">
    <w:name w:val="Title Page Center"/>
    <w:basedOn w:val="Normal"/>
    <w:next w:val="textbodyblack"/>
    <w:autoRedefine/>
    <w:uiPriority w:val="99"/>
    <w:qFormat/>
    <w:rsid w:val="00DC43C2"/>
    <w:pPr>
      <w:spacing w:after="0" w:line="240" w:lineRule="auto"/>
    </w:pPr>
  </w:style>
  <w:style w:type="paragraph" w:customStyle="1" w:styleId="TitlePageBy">
    <w:name w:val="Title Page By"/>
    <w:basedOn w:val="textbodyblack"/>
    <w:next w:val="Normal"/>
    <w:autoRedefine/>
    <w:uiPriority w:val="99"/>
    <w:qFormat/>
    <w:rsid w:val="00DC43C2"/>
  </w:style>
  <w:style w:type="paragraph" w:customStyle="1" w:styleId="ProjectTitleLine">
    <w:name w:val="Project Title Line"/>
    <w:basedOn w:val="Normal"/>
    <w:next w:val="Normal"/>
    <w:autoRedefine/>
    <w:uiPriority w:val="99"/>
    <w:qFormat/>
    <w:rsid w:val="00DC43C2"/>
    <w:pPr>
      <w:spacing w:after="0" w:line="240" w:lineRule="auto"/>
    </w:pPr>
  </w:style>
  <w:style w:type="paragraph" w:customStyle="1" w:styleId="NormalVerdana">
    <w:name w:val="Normal + Verdana"/>
    <w:aliases w:val="White,Normal + Arial,10 pt"/>
    <w:basedOn w:val="Normal"/>
    <w:next w:val="CiteCorrected"/>
    <w:uiPriority w:val="99"/>
    <w:qFormat/>
    <w:rsid w:val="00DC43C2"/>
    <w:pPr>
      <w:spacing w:after="0" w:line="240" w:lineRule="auto"/>
    </w:pPr>
  </w:style>
  <w:style w:type="paragraph" w:customStyle="1" w:styleId="cardChar1Char">
    <w:name w:val="card Char1 Char"/>
    <w:basedOn w:val="Normal"/>
    <w:next w:val="StyleLeft02"/>
    <w:uiPriority w:val="99"/>
    <w:qFormat/>
    <w:rsid w:val="00DC43C2"/>
    <w:pPr>
      <w:spacing w:after="0" w:line="240" w:lineRule="auto"/>
    </w:pPr>
  </w:style>
  <w:style w:type="paragraph" w:customStyle="1" w:styleId="CM12">
    <w:name w:val="CM12"/>
    <w:basedOn w:val="Normal"/>
    <w:uiPriority w:val="99"/>
    <w:qFormat/>
    <w:rsid w:val="00DC43C2"/>
    <w:pPr>
      <w:spacing w:after="0" w:line="240" w:lineRule="auto"/>
    </w:pPr>
  </w:style>
  <w:style w:type="paragraph" w:customStyle="1" w:styleId="CM44">
    <w:name w:val="CM44"/>
    <w:basedOn w:val="Normal"/>
    <w:uiPriority w:val="99"/>
    <w:qFormat/>
    <w:rsid w:val="00DC43C2"/>
    <w:pPr>
      <w:spacing w:after="0" w:line="240" w:lineRule="auto"/>
    </w:pPr>
  </w:style>
  <w:style w:type="paragraph" w:customStyle="1" w:styleId="StrikeThrough">
    <w:name w:val="Strike Through"/>
    <w:basedOn w:val="Normal"/>
    <w:next w:val="Normal"/>
    <w:uiPriority w:val="99"/>
    <w:qFormat/>
    <w:rsid w:val="00DC43C2"/>
    <w:pPr>
      <w:spacing w:after="0" w:line="240" w:lineRule="auto"/>
    </w:pPr>
  </w:style>
  <w:style w:type="paragraph" w:customStyle="1" w:styleId="textbodyblack">
    <w:name w:val="textbodyblack"/>
    <w:basedOn w:val="Normal"/>
    <w:next w:val="Pa5"/>
    <w:uiPriority w:val="99"/>
    <w:qFormat/>
    <w:rsid w:val="00DC43C2"/>
    <w:pPr>
      <w:spacing w:after="0" w:line="240" w:lineRule="auto"/>
    </w:pPr>
  </w:style>
  <w:style w:type="character" w:customStyle="1" w:styleId="CiteCorrectedChar">
    <w:name w:val="Cite Corrected Char"/>
    <w:locked/>
    <w:rsid w:val="00DC43C2"/>
  </w:style>
  <w:style w:type="paragraph" w:customStyle="1" w:styleId="CiteCorrected">
    <w:name w:val="Cite Corrected"/>
    <w:basedOn w:val="Normal"/>
    <w:next w:val="tagline1"/>
    <w:qFormat/>
    <w:rsid w:val="00DC43C2"/>
    <w:pPr>
      <w:spacing w:after="0" w:line="240" w:lineRule="auto"/>
    </w:pPr>
  </w:style>
  <w:style w:type="paragraph" w:customStyle="1" w:styleId="StyleLeft02">
    <w:name w:val="Style Left:  0.2&quot;"/>
    <w:basedOn w:val="Normal"/>
    <w:next w:val="Block1"/>
    <w:uiPriority w:val="99"/>
    <w:qFormat/>
    <w:rsid w:val="00DC43C2"/>
    <w:pPr>
      <w:spacing w:after="0" w:line="240" w:lineRule="auto"/>
    </w:pPr>
  </w:style>
  <w:style w:type="paragraph" w:customStyle="1" w:styleId="Hat1">
    <w:name w:val="Hat1"/>
    <w:basedOn w:val="Normal"/>
    <w:next w:val="Normal"/>
    <w:uiPriority w:val="2"/>
    <w:qFormat/>
    <w:rsid w:val="00DC43C2"/>
    <w:pPr>
      <w:spacing w:after="0" w:line="240" w:lineRule="auto"/>
    </w:pPr>
  </w:style>
  <w:style w:type="paragraph" w:customStyle="1" w:styleId="post-subtitle">
    <w:name w:val="post-subtitle"/>
    <w:basedOn w:val="Normal"/>
    <w:qFormat/>
    <w:rsid w:val="00DC43C2"/>
    <w:pPr>
      <w:spacing w:after="0" w:line="240" w:lineRule="auto"/>
    </w:pPr>
  </w:style>
  <w:style w:type="paragraph" w:customStyle="1" w:styleId="Pa5">
    <w:name w:val="Pa5"/>
    <w:basedOn w:val="Normal"/>
    <w:uiPriority w:val="99"/>
    <w:qFormat/>
    <w:rsid w:val="00DC43C2"/>
    <w:pPr>
      <w:spacing w:after="0" w:line="240" w:lineRule="auto"/>
    </w:pPr>
  </w:style>
  <w:style w:type="paragraph" w:customStyle="1" w:styleId="Pa6">
    <w:name w:val="Pa6"/>
    <w:basedOn w:val="Normal"/>
    <w:uiPriority w:val="99"/>
    <w:qFormat/>
    <w:rsid w:val="00DC43C2"/>
    <w:pPr>
      <w:spacing w:after="0" w:line="240" w:lineRule="auto"/>
    </w:pPr>
  </w:style>
  <w:style w:type="paragraph" w:customStyle="1" w:styleId="noindent0">
    <w:name w:val="no_indent"/>
    <w:basedOn w:val="Normal"/>
    <w:next w:val="NormalWeb3"/>
    <w:qFormat/>
    <w:rsid w:val="00DC43C2"/>
    <w:pPr>
      <w:spacing w:after="0" w:line="240" w:lineRule="auto"/>
    </w:pPr>
  </w:style>
  <w:style w:type="paragraph" w:customStyle="1" w:styleId="tagline1">
    <w:name w:val="tagline"/>
    <w:basedOn w:val="Normal"/>
    <w:next w:val="cardCharCharCharCharChar"/>
    <w:qFormat/>
    <w:rsid w:val="00DC43C2"/>
    <w:pPr>
      <w:spacing w:after="0" w:line="240" w:lineRule="auto"/>
    </w:pPr>
  </w:style>
  <w:style w:type="paragraph" w:customStyle="1" w:styleId="Block1">
    <w:name w:val="Block1"/>
    <w:basedOn w:val="Normal"/>
    <w:next w:val="Normal"/>
    <w:uiPriority w:val="3"/>
    <w:qFormat/>
    <w:rsid w:val="00DC43C2"/>
    <w:pPr>
      <w:spacing w:after="0" w:line="240" w:lineRule="auto"/>
    </w:pPr>
  </w:style>
  <w:style w:type="paragraph" w:customStyle="1" w:styleId="TOCHeading1">
    <w:name w:val="TOC Heading1"/>
    <w:basedOn w:val="Heading1"/>
    <w:next w:val="Normal"/>
    <w:uiPriority w:val="39"/>
    <w:qFormat/>
    <w:rsid w:val="00DC43C2"/>
    <w:pPr>
      <w:spacing w:before="480" w:line="240" w:lineRule="auto"/>
    </w:pPr>
  </w:style>
  <w:style w:type="paragraph" w:customStyle="1" w:styleId="NoteLevel11">
    <w:name w:val="Note Level 11"/>
    <w:basedOn w:val="Normal"/>
    <w:next w:val="HeaderFooter"/>
    <w:uiPriority w:val="99"/>
    <w:qFormat/>
    <w:rsid w:val="00DC43C2"/>
    <w:pPr>
      <w:spacing w:after="0" w:line="240" w:lineRule="auto"/>
    </w:pPr>
  </w:style>
  <w:style w:type="character" w:customStyle="1" w:styleId="ReallySamllTextChar">
    <w:name w:val="ReallySamllText Char"/>
    <w:locked/>
    <w:rsid w:val="00DC43C2"/>
  </w:style>
  <w:style w:type="paragraph" w:customStyle="1" w:styleId="ReallySamllText">
    <w:name w:val="ReallySamllText"/>
    <w:basedOn w:val="Normal"/>
    <w:next w:val="CardTextUnderlined"/>
    <w:autoRedefine/>
    <w:qFormat/>
    <w:rsid w:val="00DC43C2"/>
    <w:pPr>
      <w:spacing w:after="0" w:line="240" w:lineRule="auto"/>
    </w:pPr>
  </w:style>
  <w:style w:type="paragraph" w:customStyle="1" w:styleId="Card6pt">
    <w:name w:val="Card 6pt"/>
    <w:basedOn w:val="Normal"/>
    <w:next w:val="HeaderDebate"/>
    <w:uiPriority w:val="99"/>
    <w:qFormat/>
    <w:rsid w:val="00DC43C2"/>
    <w:pPr>
      <w:spacing w:after="0" w:line="240" w:lineRule="auto"/>
    </w:pPr>
  </w:style>
  <w:style w:type="paragraph" w:customStyle="1" w:styleId="NormalWeb3">
    <w:name w:val="Normal (Web)3"/>
    <w:basedOn w:val="Normal"/>
    <w:next w:val="CardTagCharChar"/>
    <w:qFormat/>
    <w:rsid w:val="00DC43C2"/>
    <w:pPr>
      <w:spacing w:after="0" w:line="240" w:lineRule="auto"/>
    </w:pPr>
  </w:style>
  <w:style w:type="paragraph" w:customStyle="1" w:styleId="cardCharCharCharCharChar">
    <w:name w:val="card Char Char Char Char Char"/>
    <w:basedOn w:val="Normal"/>
    <w:next w:val="fixed"/>
    <w:qFormat/>
    <w:rsid w:val="00DC43C2"/>
    <w:pPr>
      <w:spacing w:after="0" w:line="240" w:lineRule="auto"/>
    </w:pPr>
  </w:style>
  <w:style w:type="paragraph" w:customStyle="1" w:styleId="TagCiteChar2">
    <w:name w:val="Tag / Cite Char"/>
    <w:basedOn w:val="Normal"/>
    <w:next w:val="textonormal"/>
    <w:qFormat/>
    <w:rsid w:val="00DC43C2"/>
    <w:pPr>
      <w:spacing w:after="0" w:line="240" w:lineRule="auto"/>
    </w:pPr>
  </w:style>
  <w:style w:type="paragraph" w:customStyle="1" w:styleId="PageNumber2">
    <w:name w:val="Page Number2"/>
    <w:basedOn w:val="Normal"/>
    <w:next w:val="Normal"/>
    <w:qFormat/>
    <w:rsid w:val="00DC43C2"/>
    <w:pPr>
      <w:spacing w:after="0" w:line="240" w:lineRule="auto"/>
    </w:pPr>
  </w:style>
  <w:style w:type="paragraph" w:customStyle="1" w:styleId="HeaderFooter">
    <w:name w:val="Header &amp; Footer"/>
    <w:next w:val="ExecutiveSummarytext"/>
    <w:qFormat/>
    <w:rsid w:val="00DC43C2"/>
    <w:pPr>
      <w:spacing w:after="200" w:line="276" w:lineRule="auto"/>
    </w:pPr>
  </w:style>
  <w:style w:type="paragraph" w:customStyle="1" w:styleId="CardTextSmall0">
    <w:name w:val="Card Text Small"/>
    <w:basedOn w:val="Normal"/>
    <w:qFormat/>
    <w:rsid w:val="00DC43C2"/>
    <w:pPr>
      <w:spacing w:after="0" w:line="240" w:lineRule="auto"/>
    </w:pPr>
  </w:style>
  <w:style w:type="paragraph" w:customStyle="1" w:styleId="CardTextUnderlined">
    <w:name w:val="Card Text Underlined"/>
    <w:basedOn w:val="Normal"/>
    <w:next w:val="NormalUnderline"/>
    <w:qFormat/>
    <w:rsid w:val="00DC43C2"/>
    <w:pPr>
      <w:spacing w:after="0" w:line="240" w:lineRule="auto"/>
    </w:pPr>
  </w:style>
  <w:style w:type="paragraph" w:customStyle="1" w:styleId="HeaderDebate">
    <w:name w:val="Header Debate"/>
    <w:basedOn w:val="Normal"/>
    <w:next w:val="byline1"/>
    <w:qFormat/>
    <w:rsid w:val="00DC43C2"/>
    <w:pPr>
      <w:spacing w:after="0" w:line="240" w:lineRule="auto"/>
    </w:pPr>
  </w:style>
  <w:style w:type="paragraph" w:customStyle="1" w:styleId="NormalWeb1">
    <w:name w:val="Normal (Web)1"/>
    <w:basedOn w:val="Normal"/>
    <w:next w:val="PlaceholderText1"/>
    <w:qFormat/>
    <w:rsid w:val="00DC43C2"/>
    <w:pPr>
      <w:spacing w:after="0" w:line="240" w:lineRule="auto"/>
    </w:pPr>
  </w:style>
  <w:style w:type="paragraph" w:customStyle="1" w:styleId="CardTagCharChar">
    <w:name w:val="Card Tag Char Char"/>
    <w:basedOn w:val="Normal"/>
    <w:next w:val="NoteLevel31"/>
    <w:qFormat/>
    <w:rsid w:val="00DC43C2"/>
    <w:pPr>
      <w:spacing w:after="0" w:line="240" w:lineRule="auto"/>
    </w:pPr>
  </w:style>
  <w:style w:type="paragraph" w:customStyle="1" w:styleId="fixed">
    <w:name w:val="fixed"/>
    <w:basedOn w:val="Normal"/>
    <w:next w:val="NoteLevel41"/>
    <w:qFormat/>
    <w:rsid w:val="00DC43C2"/>
    <w:pPr>
      <w:spacing w:after="0" w:line="240" w:lineRule="auto"/>
    </w:pPr>
  </w:style>
  <w:style w:type="paragraph" w:customStyle="1" w:styleId="textonormal">
    <w:name w:val="textonormal"/>
    <w:basedOn w:val="Normal"/>
    <w:next w:val="NoteLevel51"/>
    <w:qFormat/>
    <w:rsid w:val="00DC43C2"/>
    <w:pPr>
      <w:spacing w:after="0" w:line="240" w:lineRule="auto"/>
    </w:pPr>
  </w:style>
  <w:style w:type="paragraph" w:customStyle="1" w:styleId="Subtitle10">
    <w:name w:val="Subtitle1"/>
    <w:basedOn w:val="Normal"/>
    <w:next w:val="NoteLevel61"/>
    <w:qFormat/>
    <w:rsid w:val="00DC43C2"/>
    <w:pPr>
      <w:spacing w:after="0" w:line="240" w:lineRule="auto"/>
    </w:pPr>
  </w:style>
  <w:style w:type="paragraph" w:customStyle="1" w:styleId="ExecutiveSummarytext">
    <w:name w:val="Executive Summary text"/>
    <w:basedOn w:val="Normal"/>
    <w:next w:val="Normal"/>
    <w:qFormat/>
    <w:rsid w:val="00DC43C2"/>
    <w:pPr>
      <w:spacing w:after="0" w:line="240" w:lineRule="auto"/>
    </w:pPr>
  </w:style>
  <w:style w:type="character" w:customStyle="1" w:styleId="NormalUnderlineChar1">
    <w:name w:val="Normal Underline Char1"/>
    <w:locked/>
    <w:rsid w:val="00DC43C2"/>
  </w:style>
  <w:style w:type="paragraph" w:customStyle="1" w:styleId="NormalUnderline">
    <w:name w:val="Normal Underline"/>
    <w:basedOn w:val="Normal"/>
    <w:next w:val="NoteLevel91"/>
    <w:qFormat/>
    <w:rsid w:val="00DC43C2"/>
    <w:pPr>
      <w:spacing w:after="0" w:line="240" w:lineRule="auto"/>
    </w:pPr>
  </w:style>
  <w:style w:type="paragraph" w:customStyle="1" w:styleId="byline1">
    <w:name w:val="byline1"/>
    <w:basedOn w:val="Normal"/>
    <w:qFormat/>
    <w:rsid w:val="00DC43C2"/>
    <w:pPr>
      <w:spacing w:after="0" w:line="240" w:lineRule="auto"/>
    </w:pPr>
  </w:style>
  <w:style w:type="paragraph" w:customStyle="1" w:styleId="PlaceholderText1">
    <w:name w:val="Placeholder Text1"/>
    <w:basedOn w:val="Normal"/>
    <w:next w:val="ImportantText"/>
    <w:qFormat/>
    <w:rsid w:val="00DC43C2"/>
    <w:pPr>
      <w:spacing w:after="0" w:line="240" w:lineRule="auto"/>
    </w:pPr>
  </w:style>
  <w:style w:type="paragraph" w:customStyle="1" w:styleId="NoteLevel31">
    <w:name w:val="Note Level 31"/>
    <w:basedOn w:val="Normal"/>
    <w:qFormat/>
    <w:rsid w:val="00DC43C2"/>
    <w:pPr>
      <w:spacing w:after="0" w:line="240" w:lineRule="auto"/>
    </w:pPr>
  </w:style>
  <w:style w:type="paragraph" w:customStyle="1" w:styleId="NoteLevel41">
    <w:name w:val="Note Level 41"/>
    <w:basedOn w:val="Normal"/>
    <w:next w:val="StyleBodyText11ptBlackUnderline"/>
    <w:qFormat/>
    <w:rsid w:val="00DC43C2"/>
    <w:pPr>
      <w:spacing w:after="0" w:line="240" w:lineRule="auto"/>
    </w:pPr>
  </w:style>
  <w:style w:type="paragraph" w:customStyle="1" w:styleId="NoteLevel51">
    <w:name w:val="Note Level 51"/>
    <w:basedOn w:val="Normal"/>
    <w:qFormat/>
    <w:rsid w:val="00DC43C2"/>
    <w:pPr>
      <w:spacing w:after="0" w:line="240" w:lineRule="auto"/>
    </w:pPr>
  </w:style>
  <w:style w:type="paragraph" w:customStyle="1" w:styleId="NoteLevel61">
    <w:name w:val="Note Level 61"/>
    <w:basedOn w:val="Normal"/>
    <w:next w:val="StyleBodyText11ptBoldBlack"/>
    <w:qFormat/>
    <w:rsid w:val="00DC43C2"/>
    <w:pPr>
      <w:spacing w:after="0" w:line="240" w:lineRule="auto"/>
    </w:pPr>
  </w:style>
  <w:style w:type="paragraph" w:customStyle="1" w:styleId="NoteLevel71">
    <w:name w:val="Note Level 71"/>
    <w:basedOn w:val="Normal"/>
    <w:qFormat/>
    <w:rsid w:val="00DC43C2"/>
    <w:pPr>
      <w:spacing w:after="0" w:line="240" w:lineRule="auto"/>
    </w:pPr>
  </w:style>
  <w:style w:type="paragraph" w:customStyle="1" w:styleId="NoteLevel81">
    <w:name w:val="Note Level 81"/>
    <w:basedOn w:val="Normal"/>
    <w:next w:val="StyletinyBold"/>
    <w:qFormat/>
    <w:rsid w:val="00DC43C2"/>
    <w:pPr>
      <w:spacing w:after="0" w:line="240" w:lineRule="auto"/>
    </w:pPr>
  </w:style>
  <w:style w:type="paragraph" w:customStyle="1" w:styleId="NoteLevel91">
    <w:name w:val="Note Level 91"/>
    <w:basedOn w:val="Normal"/>
    <w:qFormat/>
    <w:rsid w:val="00DC43C2"/>
    <w:pPr>
      <w:spacing w:after="0" w:line="240" w:lineRule="auto"/>
    </w:pPr>
  </w:style>
  <w:style w:type="character" w:customStyle="1" w:styleId="ImportantTextChar">
    <w:name w:val="Important Text Char"/>
    <w:locked/>
    <w:rsid w:val="00DC43C2"/>
  </w:style>
  <w:style w:type="paragraph" w:customStyle="1" w:styleId="ImportantText">
    <w:name w:val="Important Text"/>
    <w:basedOn w:val="Normal"/>
    <w:next w:val="Normal"/>
    <w:qFormat/>
    <w:rsid w:val="00DC43C2"/>
    <w:pPr>
      <w:spacing w:after="0" w:line="240" w:lineRule="auto"/>
    </w:pPr>
  </w:style>
  <w:style w:type="character" w:customStyle="1" w:styleId="StyleBodyText11ptBlackUnderlineChar">
    <w:name w:val="Style Body Text + 11 pt Black Underline Char"/>
    <w:locked/>
    <w:rsid w:val="00DC43C2"/>
  </w:style>
  <w:style w:type="paragraph" w:customStyle="1" w:styleId="StyleBodyText11ptBlackUnderline">
    <w:name w:val="Style Body Text + 11 pt Black Underline"/>
    <w:basedOn w:val="Normal"/>
    <w:next w:val="ListContents"/>
    <w:qFormat/>
    <w:rsid w:val="00DC43C2"/>
    <w:pPr>
      <w:spacing w:after="0" w:line="240" w:lineRule="auto"/>
    </w:pPr>
  </w:style>
  <w:style w:type="character" w:customStyle="1" w:styleId="StyleBodyText11ptBoldBlackChar">
    <w:name w:val="Style Body Text + 11 pt Bold Black Char"/>
    <w:locked/>
    <w:rsid w:val="00DC43C2"/>
  </w:style>
  <w:style w:type="paragraph" w:customStyle="1" w:styleId="StyleBodyText11ptBoldBlack">
    <w:name w:val="Style Body Text + 11 pt Bold Black"/>
    <w:basedOn w:val="Normal"/>
    <w:next w:val="StyleListContents11ptCustomColorRGB353132Underline"/>
    <w:qFormat/>
    <w:rsid w:val="00DC43C2"/>
    <w:pPr>
      <w:spacing w:after="0" w:line="240" w:lineRule="auto"/>
    </w:pPr>
  </w:style>
  <w:style w:type="character" w:customStyle="1" w:styleId="StyletinyBoldChar">
    <w:name w:val="Style tiny + Bold Char"/>
    <w:locked/>
    <w:rsid w:val="00DC43C2"/>
  </w:style>
  <w:style w:type="paragraph" w:customStyle="1" w:styleId="StyletinyBold">
    <w:name w:val="Style tiny + Bold"/>
    <w:basedOn w:val="TagF3"/>
    <w:qFormat/>
    <w:rsid w:val="00DC43C2"/>
  </w:style>
  <w:style w:type="character" w:customStyle="1" w:styleId="Heading5SizeDownChar">
    <w:name w:val="Heading 5 Size Down Char"/>
    <w:locked/>
    <w:rsid w:val="00DC43C2"/>
  </w:style>
  <w:style w:type="character" w:customStyle="1" w:styleId="Normal2BoldChar">
    <w:name w:val="Normal2 + Bold Char"/>
    <w:locked/>
    <w:rsid w:val="00DC43C2"/>
  </w:style>
  <w:style w:type="paragraph" w:customStyle="1" w:styleId="Normal2Bold">
    <w:name w:val="Normal2 + Bold"/>
    <w:basedOn w:val="Normal"/>
    <w:next w:val="Unimportant"/>
    <w:qFormat/>
    <w:rsid w:val="00DC43C2"/>
    <w:pPr>
      <w:spacing w:after="0" w:line="240" w:lineRule="auto"/>
    </w:pPr>
  </w:style>
  <w:style w:type="character" w:customStyle="1" w:styleId="ListContentsChar">
    <w:name w:val="List Contents Char"/>
    <w:locked/>
    <w:rsid w:val="00DC43C2"/>
  </w:style>
  <w:style w:type="paragraph" w:customStyle="1" w:styleId="ListContents">
    <w:name w:val="List Contents"/>
    <w:basedOn w:val="Normal"/>
    <w:next w:val="Ununderlined"/>
    <w:qFormat/>
    <w:rsid w:val="00DC43C2"/>
    <w:pPr>
      <w:spacing w:after="0" w:line="240" w:lineRule="auto"/>
    </w:pPr>
  </w:style>
  <w:style w:type="character" w:customStyle="1" w:styleId="StyleListContents11ptCustomColorRGB353132UnderlineChar">
    <w:name w:val="Style List Contents + 11 pt Custom Color(RGB(353132)) Underline Char"/>
    <w:locked/>
    <w:rsid w:val="00DC43C2"/>
  </w:style>
  <w:style w:type="paragraph" w:customStyle="1" w:styleId="StyleListContents11ptCustomColorRGB353132Underline">
    <w:name w:val="Style List Contents + 11 pt Custom Color(RGB(353132)) Underline"/>
    <w:basedOn w:val="Ununderlined"/>
    <w:qFormat/>
    <w:rsid w:val="00DC43C2"/>
  </w:style>
  <w:style w:type="character" w:customStyle="1" w:styleId="StyleCards12ptThickunderlineChar2">
    <w:name w:val="Style Cards + 12 pt Thick underline Char2"/>
    <w:locked/>
    <w:rsid w:val="00DC43C2"/>
  </w:style>
  <w:style w:type="paragraph" w:customStyle="1" w:styleId="StyleCards12ptThickunderline">
    <w:name w:val="Style Cards + 12 pt Thick underline"/>
    <w:basedOn w:val="Normal"/>
    <w:qFormat/>
    <w:rsid w:val="00DC43C2"/>
    <w:pPr>
      <w:spacing w:after="0" w:line="240" w:lineRule="auto"/>
    </w:pPr>
  </w:style>
  <w:style w:type="character" w:customStyle="1" w:styleId="UnimportantCharChar">
    <w:name w:val="Unimportant Char Char"/>
    <w:locked/>
    <w:rsid w:val="00DC43C2"/>
  </w:style>
  <w:style w:type="paragraph" w:customStyle="1" w:styleId="Unimportant">
    <w:name w:val="Unimportant"/>
    <w:basedOn w:val="Normal"/>
    <w:next w:val="DebateCite"/>
    <w:qFormat/>
    <w:rsid w:val="00DC43C2"/>
    <w:pPr>
      <w:spacing w:after="0" w:line="240" w:lineRule="auto"/>
    </w:pPr>
  </w:style>
  <w:style w:type="character" w:customStyle="1" w:styleId="UnunderlinedChar">
    <w:name w:val="Ununderlined Char"/>
    <w:locked/>
    <w:rsid w:val="00DC43C2"/>
  </w:style>
  <w:style w:type="paragraph" w:customStyle="1" w:styleId="Ununderlined">
    <w:name w:val="Ununderlined"/>
    <w:basedOn w:val="Normal"/>
    <w:next w:val="PreformattedText"/>
    <w:qFormat/>
    <w:rsid w:val="00DC43C2"/>
    <w:pPr>
      <w:spacing w:after="0" w:line="240" w:lineRule="auto"/>
    </w:pPr>
  </w:style>
  <w:style w:type="paragraph" w:customStyle="1" w:styleId="StyleHeading1Justified">
    <w:name w:val="Style Heading 1 + Justified"/>
    <w:basedOn w:val="Normal"/>
    <w:next w:val="Normal"/>
    <w:qFormat/>
    <w:rsid w:val="00DC43C2"/>
    <w:pPr>
      <w:spacing w:after="0" w:line="240" w:lineRule="auto"/>
    </w:pPr>
  </w:style>
  <w:style w:type="character" w:customStyle="1" w:styleId="textunderlineChar0">
    <w:name w:val="text underline Char"/>
    <w:locked/>
    <w:rsid w:val="00DC43C2"/>
  </w:style>
  <w:style w:type="paragraph" w:customStyle="1" w:styleId="textunderline0">
    <w:name w:val="text underline"/>
    <w:basedOn w:val="Normal"/>
    <w:next w:val="Heading4Cite"/>
    <w:autoRedefine/>
    <w:qFormat/>
    <w:rsid w:val="00DC43C2"/>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DC43C2"/>
  </w:style>
  <w:style w:type="paragraph" w:customStyle="1" w:styleId="DebateTag">
    <w:name w:val="Debate Tag"/>
    <w:basedOn w:val="Normal"/>
    <w:autoRedefine/>
    <w:qFormat/>
    <w:rsid w:val="00DC43C2"/>
    <w:pPr>
      <w:spacing w:after="0" w:line="240" w:lineRule="auto"/>
    </w:pPr>
  </w:style>
  <w:style w:type="paragraph" w:customStyle="1" w:styleId="DebateCite">
    <w:name w:val="Debate Cite"/>
    <w:basedOn w:val="Normal"/>
    <w:next w:val="Normaltag"/>
    <w:autoRedefine/>
    <w:qFormat/>
    <w:rsid w:val="00DC43C2"/>
    <w:pPr>
      <w:spacing w:after="0" w:line="240" w:lineRule="auto"/>
    </w:pPr>
  </w:style>
  <w:style w:type="paragraph" w:customStyle="1" w:styleId="PreformattedText">
    <w:name w:val="Preformatted Text"/>
    <w:basedOn w:val="Normal"/>
    <w:next w:val="Cardnon-underlined"/>
    <w:qFormat/>
    <w:rsid w:val="00DC43C2"/>
    <w:pPr>
      <w:spacing w:after="0" w:line="240" w:lineRule="auto"/>
    </w:pPr>
  </w:style>
  <w:style w:type="paragraph" w:customStyle="1" w:styleId="MaggieTag">
    <w:name w:val="MaggieTag"/>
    <w:basedOn w:val="Heading2"/>
    <w:next w:val="BlockTitle4"/>
    <w:qFormat/>
    <w:rsid w:val="00DC43C2"/>
    <w:pPr>
      <w:spacing w:before="480" w:line="240" w:lineRule="auto"/>
    </w:pPr>
  </w:style>
  <w:style w:type="paragraph" w:customStyle="1" w:styleId="NoteLevel21">
    <w:name w:val="Note Level 21"/>
    <w:basedOn w:val="Normal"/>
    <w:next w:val="CARD2"/>
    <w:uiPriority w:val="99"/>
    <w:qFormat/>
    <w:rsid w:val="00DC43C2"/>
    <w:pPr>
      <w:spacing w:after="0" w:line="240" w:lineRule="auto"/>
    </w:pPr>
  </w:style>
  <w:style w:type="paragraph" w:customStyle="1" w:styleId="4">
    <w:name w:val="4"/>
    <w:basedOn w:val="Normal"/>
    <w:next w:val="DottedUnderline0"/>
    <w:qFormat/>
    <w:rsid w:val="00DC43C2"/>
    <w:pPr>
      <w:spacing w:after="0" w:line="240" w:lineRule="auto"/>
    </w:pPr>
  </w:style>
  <w:style w:type="character" w:customStyle="1" w:styleId="Cardnon-underlinedChar">
    <w:name w:val="Card non-underlined Char"/>
    <w:uiPriority w:val="99"/>
    <w:locked/>
    <w:rsid w:val="00DC43C2"/>
  </w:style>
  <w:style w:type="paragraph" w:customStyle="1" w:styleId="BlockTitle4">
    <w:name w:val="%Block Title"/>
    <w:basedOn w:val="Heading1"/>
    <w:next w:val="PageNumber4"/>
    <w:qFormat/>
    <w:rsid w:val="00DC43C2"/>
    <w:pPr>
      <w:spacing w:before="480" w:line="240" w:lineRule="auto"/>
    </w:pPr>
  </w:style>
  <w:style w:type="paragraph" w:customStyle="1" w:styleId="CARD2">
    <w:name w:val="CARD"/>
    <w:basedOn w:val="Normal"/>
    <w:next w:val="PageNumber5"/>
    <w:link w:val="CARDChar2"/>
    <w:qFormat/>
    <w:rsid w:val="00DC43C2"/>
    <w:pPr>
      <w:spacing w:after="0" w:line="240" w:lineRule="auto"/>
    </w:pPr>
  </w:style>
  <w:style w:type="paragraph" w:customStyle="1" w:styleId="HiddenBlockHeader">
    <w:name w:val="Hidden Block Header"/>
    <w:basedOn w:val="Normal"/>
    <w:next w:val="Cardtext0"/>
    <w:link w:val="HiddenBlockHeaderChar"/>
    <w:qFormat/>
    <w:rsid w:val="00DC43C2"/>
    <w:pPr>
      <w:spacing w:after="0" w:line="240" w:lineRule="auto"/>
    </w:pPr>
  </w:style>
  <w:style w:type="paragraph" w:customStyle="1" w:styleId="ThickUnderline">
    <w:name w:val="ThickUnderline"/>
    <w:qFormat/>
    <w:rsid w:val="00DC43C2"/>
    <w:pPr>
      <w:spacing w:after="200" w:line="276" w:lineRule="auto"/>
    </w:pPr>
  </w:style>
  <w:style w:type="paragraph" w:customStyle="1" w:styleId="DottedUnderline0">
    <w:name w:val="DottedUnderline"/>
    <w:basedOn w:val="Normal"/>
    <w:qFormat/>
    <w:rsid w:val="00DC43C2"/>
    <w:pPr>
      <w:spacing w:after="0" w:line="240" w:lineRule="auto"/>
    </w:pPr>
  </w:style>
  <w:style w:type="paragraph" w:customStyle="1" w:styleId="AAAcard">
    <w:name w:val="AAAcard"/>
    <w:basedOn w:val="Normal"/>
    <w:next w:val="citeunread"/>
    <w:link w:val="AAAcardChar"/>
    <w:uiPriority w:val="99"/>
    <w:qFormat/>
    <w:rsid w:val="00DC43C2"/>
    <w:pPr>
      <w:spacing w:after="0" w:line="240" w:lineRule="auto"/>
    </w:pPr>
  </w:style>
  <w:style w:type="character" w:customStyle="1" w:styleId="Card-UnderlineChar">
    <w:name w:val="Card-Underline Char"/>
    <w:locked/>
    <w:rsid w:val="00DC43C2"/>
  </w:style>
  <w:style w:type="paragraph" w:customStyle="1" w:styleId="Card-Underline">
    <w:name w:val="Card-Underline"/>
    <w:basedOn w:val="Normal"/>
    <w:next w:val="read"/>
    <w:qFormat/>
    <w:rsid w:val="00DC43C2"/>
    <w:pPr>
      <w:spacing w:after="0" w:line="240" w:lineRule="auto"/>
    </w:pPr>
  </w:style>
  <w:style w:type="paragraph" w:customStyle="1" w:styleId="PageNumber3">
    <w:name w:val="Page Number3"/>
    <w:basedOn w:val="Normal"/>
    <w:next w:val="Normal"/>
    <w:qFormat/>
    <w:rsid w:val="00DC43C2"/>
    <w:pPr>
      <w:spacing w:after="0" w:line="240" w:lineRule="auto"/>
    </w:pPr>
  </w:style>
  <w:style w:type="paragraph" w:customStyle="1" w:styleId="PageNumber4">
    <w:name w:val="Page Number4"/>
    <w:basedOn w:val="Normal"/>
    <w:next w:val="Normal"/>
    <w:qFormat/>
    <w:rsid w:val="00DC43C2"/>
    <w:pPr>
      <w:spacing w:after="0" w:line="240" w:lineRule="auto"/>
    </w:pPr>
  </w:style>
  <w:style w:type="paragraph" w:customStyle="1" w:styleId="PageNumber5">
    <w:name w:val="Page Number5"/>
    <w:basedOn w:val="Normal"/>
    <w:next w:val="Normal"/>
    <w:qFormat/>
    <w:rsid w:val="00DC43C2"/>
    <w:pPr>
      <w:spacing w:after="0" w:line="240" w:lineRule="auto"/>
    </w:pPr>
  </w:style>
  <w:style w:type="paragraph" w:customStyle="1" w:styleId="smalltext1">
    <w:name w:val="small text1"/>
    <w:basedOn w:val="Normal"/>
    <w:next w:val="Normal"/>
    <w:uiPriority w:val="4"/>
    <w:qFormat/>
    <w:rsid w:val="00DC43C2"/>
    <w:pPr>
      <w:spacing w:after="0" w:line="240" w:lineRule="auto"/>
    </w:pPr>
  </w:style>
  <w:style w:type="character" w:customStyle="1" w:styleId="CircleChar">
    <w:name w:val="Circle Char"/>
    <w:locked/>
    <w:rsid w:val="00DC43C2"/>
  </w:style>
  <w:style w:type="character" w:customStyle="1" w:styleId="citeunreadChar">
    <w:name w:val="cite unread Char"/>
    <w:locked/>
    <w:rsid w:val="00DC43C2"/>
  </w:style>
  <w:style w:type="paragraph" w:customStyle="1" w:styleId="citeunread">
    <w:name w:val="cite unread"/>
    <w:basedOn w:val="Normal"/>
    <w:next w:val="StyleStyle16pt"/>
    <w:qFormat/>
    <w:rsid w:val="00DC43C2"/>
    <w:pPr>
      <w:spacing w:after="0" w:line="240" w:lineRule="auto"/>
    </w:pPr>
  </w:style>
  <w:style w:type="character" w:customStyle="1" w:styleId="readCharChar">
    <w:name w:val="read Char Char"/>
    <w:locked/>
    <w:rsid w:val="00DC43C2"/>
  </w:style>
  <w:style w:type="paragraph" w:customStyle="1" w:styleId="read">
    <w:name w:val="read"/>
    <w:basedOn w:val="Normal"/>
    <w:next w:val="Normal"/>
    <w:qFormat/>
    <w:rsid w:val="00DC43C2"/>
    <w:pPr>
      <w:spacing w:after="0" w:line="240" w:lineRule="auto"/>
    </w:pPr>
  </w:style>
  <w:style w:type="paragraph" w:customStyle="1" w:styleId="CiteReal0">
    <w:name w:val="Cite Real"/>
    <w:basedOn w:val="Normal"/>
    <w:next w:val="Normal"/>
    <w:qFormat/>
    <w:rsid w:val="00DC43C2"/>
    <w:pPr>
      <w:spacing w:after="0" w:line="240" w:lineRule="auto"/>
    </w:pPr>
  </w:style>
  <w:style w:type="paragraph" w:customStyle="1" w:styleId="PageNumber6">
    <w:name w:val="Page Number6"/>
    <w:basedOn w:val="Normal"/>
    <w:next w:val="Normal"/>
    <w:qFormat/>
    <w:rsid w:val="00DC43C2"/>
    <w:pPr>
      <w:spacing w:after="0" w:line="240" w:lineRule="auto"/>
    </w:pPr>
  </w:style>
  <w:style w:type="paragraph" w:customStyle="1" w:styleId="lastupdated">
    <w:name w:val="lastupdated"/>
    <w:basedOn w:val="Normal"/>
    <w:next w:val="Subtitle2"/>
    <w:qFormat/>
    <w:rsid w:val="00DC43C2"/>
    <w:pPr>
      <w:spacing w:after="0" w:line="240" w:lineRule="auto"/>
    </w:pPr>
  </w:style>
  <w:style w:type="paragraph" w:customStyle="1" w:styleId="hn-byline">
    <w:name w:val="hn-byline"/>
    <w:basedOn w:val="Normal"/>
    <w:next w:val="bodyintro"/>
    <w:qFormat/>
    <w:rsid w:val="00DC43C2"/>
    <w:pPr>
      <w:spacing w:after="0" w:line="240" w:lineRule="auto"/>
    </w:pPr>
  </w:style>
  <w:style w:type="paragraph" w:customStyle="1" w:styleId="articleinfo">
    <w:name w:val="articleinfo"/>
    <w:basedOn w:val="Normal"/>
    <w:next w:val="indent"/>
    <w:qFormat/>
    <w:rsid w:val="00DC43C2"/>
    <w:pPr>
      <w:spacing w:after="0" w:line="240" w:lineRule="auto"/>
    </w:pPr>
  </w:style>
  <w:style w:type="character" w:customStyle="1" w:styleId="StyleStyle16ptChar">
    <w:name w:val="Style Style1 + 6 pt Char"/>
    <w:locked/>
    <w:rsid w:val="00DC43C2"/>
  </w:style>
  <w:style w:type="paragraph" w:customStyle="1" w:styleId="StyleStyle16pt">
    <w:name w:val="Style Style1 + 6 pt"/>
    <w:basedOn w:val="Normal"/>
    <w:qFormat/>
    <w:rsid w:val="00DC43C2"/>
    <w:pPr>
      <w:spacing w:after="0" w:line="240" w:lineRule="auto"/>
    </w:pPr>
  </w:style>
  <w:style w:type="paragraph" w:customStyle="1" w:styleId="PageNumber7">
    <w:name w:val="Page Number7"/>
    <w:basedOn w:val="Normal"/>
    <w:next w:val="Normal"/>
    <w:qFormat/>
    <w:rsid w:val="00DC43C2"/>
    <w:pPr>
      <w:spacing w:after="0" w:line="240" w:lineRule="auto"/>
    </w:pPr>
  </w:style>
  <w:style w:type="paragraph" w:customStyle="1" w:styleId="OmniPage4">
    <w:name w:val="OmniPage #4"/>
    <w:basedOn w:val="Normal"/>
    <w:qFormat/>
    <w:rsid w:val="00DC43C2"/>
    <w:pPr>
      <w:spacing w:after="0" w:line="240" w:lineRule="auto"/>
    </w:pPr>
  </w:style>
  <w:style w:type="paragraph" w:customStyle="1" w:styleId="OmniPage10">
    <w:name w:val="OmniPage #10"/>
    <w:basedOn w:val="Normal"/>
    <w:qFormat/>
    <w:rsid w:val="00DC43C2"/>
    <w:pPr>
      <w:spacing w:after="0" w:line="240" w:lineRule="auto"/>
    </w:pPr>
  </w:style>
  <w:style w:type="paragraph" w:customStyle="1" w:styleId="PageNumber8">
    <w:name w:val="Page Number8"/>
    <w:basedOn w:val="Normal"/>
    <w:next w:val="Normal"/>
    <w:uiPriority w:val="99"/>
    <w:qFormat/>
    <w:rsid w:val="00DC43C2"/>
    <w:pPr>
      <w:spacing w:after="0" w:line="240" w:lineRule="auto"/>
    </w:pPr>
  </w:style>
  <w:style w:type="paragraph" w:customStyle="1" w:styleId="Subtitle2">
    <w:name w:val="Subtitle2"/>
    <w:basedOn w:val="Normal"/>
    <w:qFormat/>
    <w:rsid w:val="00DC43C2"/>
    <w:pPr>
      <w:spacing w:after="0" w:line="240" w:lineRule="auto"/>
    </w:pPr>
  </w:style>
  <w:style w:type="paragraph" w:customStyle="1" w:styleId="bodyintro">
    <w:name w:val="bodyintro"/>
    <w:basedOn w:val="Normal"/>
    <w:uiPriority w:val="99"/>
    <w:qFormat/>
    <w:rsid w:val="00DC43C2"/>
    <w:pPr>
      <w:spacing w:after="0" w:line="240" w:lineRule="auto"/>
    </w:pPr>
  </w:style>
  <w:style w:type="paragraph" w:customStyle="1" w:styleId="indent">
    <w:name w:val="indent"/>
    <w:basedOn w:val="Normal"/>
    <w:qFormat/>
    <w:rsid w:val="00DC43C2"/>
    <w:pPr>
      <w:spacing w:after="0" w:line="240" w:lineRule="auto"/>
    </w:pPr>
  </w:style>
  <w:style w:type="paragraph" w:customStyle="1" w:styleId="center">
    <w:name w:val="center"/>
    <w:basedOn w:val="Normal"/>
    <w:uiPriority w:val="99"/>
    <w:qFormat/>
    <w:rsid w:val="00DC43C2"/>
    <w:pPr>
      <w:spacing w:after="0" w:line="240" w:lineRule="auto"/>
    </w:pPr>
  </w:style>
  <w:style w:type="character" w:customStyle="1" w:styleId="tagChar2">
    <w:name w:val="tag Char2"/>
    <w:qFormat/>
    <w:rsid w:val="00DC43C2"/>
  </w:style>
  <w:style w:type="character" w:customStyle="1" w:styleId="cardchar00">
    <w:name w:val="cardchar0"/>
    <w:basedOn w:val="DefaultParagraphFont"/>
    <w:rsid w:val="00DC43C2"/>
  </w:style>
  <w:style w:type="character" w:customStyle="1" w:styleId="UnderlineNon-bold">
    <w:name w:val="Underline Non - bold"/>
    <w:rsid w:val="00DC43C2"/>
  </w:style>
  <w:style w:type="character" w:customStyle="1" w:styleId="UnderlineBold0">
    <w:name w:val="Underline Bold"/>
    <w:uiPriority w:val="6"/>
    <w:qFormat/>
    <w:rsid w:val="00DC43C2"/>
  </w:style>
  <w:style w:type="character" w:customStyle="1" w:styleId="Heading5Char2">
    <w:name w:val="Heading 5 Char2"/>
    <w:rsid w:val="00DC43C2"/>
  </w:style>
  <w:style w:type="character" w:customStyle="1" w:styleId="underlinechar0">
    <w:name w:val="underlinechar"/>
    <w:rsid w:val="00DC43C2"/>
  </w:style>
  <w:style w:type="character" w:customStyle="1" w:styleId="authordate2">
    <w:name w:val="authordate"/>
    <w:rsid w:val="00DC43C2"/>
  </w:style>
  <w:style w:type="character" w:customStyle="1" w:styleId="underline4">
    <w:name w:val="%underline"/>
    <w:qFormat/>
    <w:rsid w:val="00DC43C2"/>
  </w:style>
  <w:style w:type="character" w:customStyle="1" w:styleId="AUNDERLINE0">
    <w:name w:val="AUNDERLINE"/>
    <w:qFormat/>
    <w:rsid w:val="00DC43C2"/>
  </w:style>
  <w:style w:type="character" w:customStyle="1" w:styleId="slug-doi">
    <w:name w:val="slug-doi"/>
    <w:basedOn w:val="DefaultParagraphFont"/>
    <w:rsid w:val="00DC43C2"/>
  </w:style>
  <w:style w:type="character" w:customStyle="1" w:styleId="af">
    <w:name w:val="af"/>
    <w:basedOn w:val="DefaultParagraphFont"/>
    <w:rsid w:val="00DC43C2"/>
  </w:style>
  <w:style w:type="character" w:customStyle="1" w:styleId="ab">
    <w:name w:val="ab"/>
    <w:basedOn w:val="DefaultParagraphFont"/>
    <w:rsid w:val="00DC43C2"/>
  </w:style>
  <w:style w:type="character" w:customStyle="1" w:styleId="em">
    <w:name w:val="em"/>
    <w:basedOn w:val="DefaultParagraphFont"/>
    <w:rsid w:val="00DC43C2"/>
  </w:style>
  <w:style w:type="character" w:customStyle="1" w:styleId="au">
    <w:name w:val="au"/>
    <w:basedOn w:val="DefaultParagraphFont"/>
    <w:rsid w:val="00DC43C2"/>
  </w:style>
  <w:style w:type="character" w:customStyle="1" w:styleId="ti">
    <w:name w:val="ti"/>
    <w:basedOn w:val="DefaultParagraphFont"/>
    <w:rsid w:val="00DC43C2"/>
  </w:style>
  <w:style w:type="character" w:customStyle="1" w:styleId="subheadblue">
    <w:name w:val="subhead_blue"/>
    <w:basedOn w:val="DefaultParagraphFont"/>
    <w:rsid w:val="00DC43C2"/>
  </w:style>
  <w:style w:type="character" w:customStyle="1" w:styleId="affiliation">
    <w:name w:val="affiliation"/>
    <w:basedOn w:val="DefaultParagraphFont"/>
    <w:rsid w:val="00DC43C2"/>
  </w:style>
  <w:style w:type="character" w:customStyle="1" w:styleId="slug-doi-wrapper">
    <w:name w:val="slug-doi-wrapper"/>
    <w:basedOn w:val="DefaultParagraphFont"/>
    <w:rsid w:val="00DC43C2"/>
  </w:style>
  <w:style w:type="character" w:customStyle="1" w:styleId="slug-metadata-noteahead-of-print">
    <w:name w:val="slug-metadata-note ahead-of-print"/>
    <w:basedOn w:val="DefaultParagraphFont"/>
    <w:rsid w:val="00DC43C2"/>
  </w:style>
  <w:style w:type="character" w:customStyle="1" w:styleId="slug-ahead-of-print-date">
    <w:name w:val="slug-ahead-of-print-date"/>
    <w:basedOn w:val="DefaultParagraphFont"/>
    <w:rsid w:val="00DC43C2"/>
  </w:style>
  <w:style w:type="character" w:customStyle="1" w:styleId="medium-bold">
    <w:name w:val="medium-bold"/>
    <w:basedOn w:val="DefaultParagraphFont"/>
    <w:rsid w:val="00DC43C2"/>
  </w:style>
  <w:style w:type="character" w:customStyle="1" w:styleId="updated-short-citation">
    <w:name w:val="updated-short-citation"/>
    <w:basedOn w:val="DefaultParagraphFont"/>
    <w:rsid w:val="00DC43C2"/>
  </w:style>
  <w:style w:type="character" w:customStyle="1" w:styleId="TagCharChar1">
    <w:name w:val="Tag Char Char1"/>
    <w:rsid w:val="00DC43C2"/>
  </w:style>
  <w:style w:type="character" w:customStyle="1" w:styleId="berief">
    <w:name w:val="berief"/>
    <w:rsid w:val="00DC43C2"/>
  </w:style>
  <w:style w:type="character" w:customStyle="1" w:styleId="Brief-Smalltext">
    <w:name w:val="Brief - Small text"/>
    <w:rsid w:val="00DC43C2"/>
  </w:style>
  <w:style w:type="character" w:customStyle="1" w:styleId="F8-UnderlineBold">
    <w:name w:val="F8 - Underline/Bold"/>
    <w:rsid w:val="00DC43C2"/>
  </w:style>
  <w:style w:type="character" w:customStyle="1" w:styleId="Brief-Bold">
    <w:name w:val="Brief - Bold"/>
    <w:rsid w:val="00DC43C2"/>
  </w:style>
  <w:style w:type="character" w:customStyle="1" w:styleId="Card-Underline0">
    <w:name w:val="Card - Underline"/>
    <w:rsid w:val="00DC43C2"/>
  </w:style>
  <w:style w:type="character" w:customStyle="1" w:styleId="beriefunderline">
    <w:name w:val="berief = underline"/>
    <w:rsid w:val="00DC43C2"/>
  </w:style>
  <w:style w:type="character" w:customStyle="1" w:styleId="BoldText10pt">
    <w:name w:val="Bold Text 10 pt"/>
    <w:rsid w:val="00DC43C2"/>
  </w:style>
  <w:style w:type="character" w:customStyle="1" w:styleId="eoeaheader">
    <w:name w:val="eoea_header"/>
    <w:basedOn w:val="DefaultParagraphFont"/>
    <w:rsid w:val="00DC43C2"/>
  </w:style>
  <w:style w:type="character" w:customStyle="1" w:styleId="SC4208902">
    <w:name w:val="SC.4.208902"/>
    <w:rsid w:val="00DC43C2"/>
  </w:style>
  <w:style w:type="character" w:customStyle="1" w:styleId="SC4208915">
    <w:name w:val="SC.4.208915"/>
    <w:rsid w:val="00DC43C2"/>
  </w:style>
  <w:style w:type="character" w:customStyle="1" w:styleId="SC273764">
    <w:name w:val="SC.2.73764"/>
    <w:rsid w:val="00DC43C2"/>
  </w:style>
  <w:style w:type="character" w:customStyle="1" w:styleId="SC273779">
    <w:name w:val="SC.2.73779"/>
    <w:rsid w:val="00DC43C2"/>
  </w:style>
  <w:style w:type="character" w:customStyle="1" w:styleId="SC273763">
    <w:name w:val="SC.2.73763"/>
    <w:rsid w:val="00DC43C2"/>
  </w:style>
  <w:style w:type="character" w:customStyle="1" w:styleId="SC4208910">
    <w:name w:val="SC.4.208910"/>
    <w:rsid w:val="00DC43C2"/>
  </w:style>
  <w:style w:type="character" w:customStyle="1" w:styleId="SC4208911">
    <w:name w:val="SC.4.208911"/>
    <w:rsid w:val="00DC43C2"/>
  </w:style>
  <w:style w:type="character" w:customStyle="1" w:styleId="articlesubtitle">
    <w:name w:val="article_sub_title"/>
    <w:basedOn w:val="DefaultParagraphFont"/>
    <w:rsid w:val="00DC43C2"/>
  </w:style>
  <w:style w:type="character" w:customStyle="1" w:styleId="newsdate2">
    <w:name w:val="news_date2"/>
    <w:basedOn w:val="DefaultParagraphFont"/>
    <w:rsid w:val="00DC43C2"/>
  </w:style>
  <w:style w:type="character" w:customStyle="1" w:styleId="readarticleheader">
    <w:name w:val="readarticleheader"/>
    <w:basedOn w:val="DefaultParagraphFont"/>
    <w:rsid w:val="00DC43C2"/>
  </w:style>
  <w:style w:type="character" w:customStyle="1" w:styleId="char">
    <w:name w:val="char"/>
    <w:basedOn w:val="DefaultParagraphFont"/>
    <w:rsid w:val="00DC43C2"/>
  </w:style>
  <w:style w:type="character" w:customStyle="1" w:styleId="hdr">
    <w:name w:val="hdr"/>
    <w:basedOn w:val="DefaultParagraphFont"/>
    <w:rsid w:val="00DC43C2"/>
  </w:style>
  <w:style w:type="character" w:customStyle="1" w:styleId="bolding1">
    <w:name w:val="bolding1"/>
    <w:rsid w:val="00DC43C2"/>
  </w:style>
  <w:style w:type="character" w:customStyle="1" w:styleId="bookoptions1">
    <w:name w:val="book_options1"/>
    <w:rsid w:val="00DC43C2"/>
  </w:style>
  <w:style w:type="character" w:customStyle="1" w:styleId="descriptionblock">
    <w:name w:val="description block"/>
    <w:basedOn w:val="DefaultParagraphFont"/>
    <w:rsid w:val="00DC43C2"/>
  </w:style>
  <w:style w:type="character" w:customStyle="1" w:styleId="detailsboxblock">
    <w:name w:val="detailsbox block"/>
    <w:basedOn w:val="DefaultParagraphFont"/>
    <w:rsid w:val="00DC43C2"/>
  </w:style>
  <w:style w:type="character" w:customStyle="1" w:styleId="CardTextUnderlinedChar">
    <w:name w:val="Card Text Underlined Char"/>
    <w:rsid w:val="00DC43C2"/>
  </w:style>
  <w:style w:type="character" w:customStyle="1" w:styleId="cardtextsmallChar">
    <w:name w:val="card text small Char"/>
    <w:rsid w:val="00DC43C2"/>
  </w:style>
  <w:style w:type="character" w:customStyle="1" w:styleId="countrytitle1">
    <w:name w:val="countrytitle1"/>
    <w:rsid w:val="00DC43C2"/>
  </w:style>
  <w:style w:type="character" w:customStyle="1" w:styleId="storyheader1">
    <w:name w:val="storyheader1"/>
    <w:rsid w:val="00DC43C2"/>
  </w:style>
  <w:style w:type="character" w:customStyle="1" w:styleId="cardunderlinedChar1">
    <w:name w:val="card underlined Char"/>
    <w:rsid w:val="00DC43C2"/>
  </w:style>
  <w:style w:type="character" w:customStyle="1" w:styleId="article1">
    <w:name w:val="article1"/>
    <w:rsid w:val="00DC43C2"/>
  </w:style>
  <w:style w:type="character" w:customStyle="1" w:styleId="story-posted-date1">
    <w:name w:val="story-posted-date1"/>
    <w:rsid w:val="00DC43C2"/>
  </w:style>
  <w:style w:type="character" w:customStyle="1" w:styleId="Heading2CharCharCharCharCharCharCharCharCharCharCharCharCharChar">
    <w:name w:val="Heading 2 Char Char Char Char Char Char Char Char Char Char Char Char Char Char"/>
    <w:rsid w:val="00DC43C2"/>
  </w:style>
  <w:style w:type="character" w:customStyle="1" w:styleId="citation1">
    <w:name w:val="citation1"/>
    <w:rsid w:val="00DC43C2"/>
  </w:style>
  <w:style w:type="character" w:customStyle="1" w:styleId="hithighlite">
    <w:name w:val="hithighlite"/>
    <w:basedOn w:val="DefaultParagraphFont"/>
    <w:rsid w:val="00DC43C2"/>
  </w:style>
  <w:style w:type="character" w:customStyle="1" w:styleId="articlecontent">
    <w:name w:val="articlecontent"/>
    <w:basedOn w:val="DefaultParagraphFont"/>
    <w:rsid w:val="00DC43C2"/>
  </w:style>
  <w:style w:type="character" w:customStyle="1" w:styleId="fource1">
    <w:name w:val="fource1"/>
    <w:rsid w:val="00DC43C2"/>
  </w:style>
  <w:style w:type="character" w:customStyle="1" w:styleId="ds">
    <w:name w:val="ds"/>
    <w:basedOn w:val="DefaultParagraphFont"/>
    <w:rsid w:val="00DC43C2"/>
  </w:style>
  <w:style w:type="character" w:customStyle="1" w:styleId="MicroTextChar1">
    <w:name w:val="MicroText Char1"/>
    <w:rsid w:val="00DC43C2"/>
  </w:style>
  <w:style w:type="character" w:customStyle="1" w:styleId="DefaultPara">
    <w:name w:val="Default Para"/>
    <w:rsid w:val="00DC43C2"/>
  </w:style>
  <w:style w:type="character" w:customStyle="1" w:styleId="SYSHYPERTEXT">
    <w:name w:val="SYS_HYPERTEXT"/>
    <w:rsid w:val="00DC43C2"/>
  </w:style>
  <w:style w:type="character" w:customStyle="1" w:styleId="BlockHeading1Char">
    <w:name w:val="Block Heading 1 Char"/>
    <w:rsid w:val="00DC43C2"/>
  </w:style>
  <w:style w:type="character" w:customStyle="1" w:styleId="StyleTagTimesNewRomanChar">
    <w:name w:val="Style Tag + Times New Roman Char"/>
    <w:rsid w:val="00DC43C2"/>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C43C2"/>
  </w:style>
  <w:style w:type="character" w:customStyle="1" w:styleId="StyleArialNarrow12ptBold">
    <w:name w:val="Style Arial Narrow 12 pt Bold"/>
    <w:rsid w:val="00DC43C2"/>
  </w:style>
  <w:style w:type="character" w:customStyle="1" w:styleId="UnderlinedCharChar1">
    <w:name w:val="Underlined Char Char1"/>
    <w:rsid w:val="00DC43C2"/>
  </w:style>
  <w:style w:type="character" w:customStyle="1" w:styleId="Heading2CharChar2">
    <w:name w:val="Heading 2 Char Char2"/>
    <w:rsid w:val="00DC43C2"/>
  </w:style>
  <w:style w:type="character" w:customStyle="1" w:styleId="doctitle">
    <w:name w:val="doctitle"/>
    <w:rsid w:val="00DC43C2"/>
  </w:style>
  <w:style w:type="character" w:customStyle="1" w:styleId="cardtext-underlined0">
    <w:name w:val="card text- underlined"/>
    <w:rsid w:val="00DC43C2"/>
  </w:style>
  <w:style w:type="character" w:customStyle="1" w:styleId="Style8ptChar">
    <w:name w:val="Style 8 pt Char"/>
    <w:rsid w:val="00DC43C2"/>
  </w:style>
  <w:style w:type="character" w:customStyle="1" w:styleId="message-item">
    <w:name w:val="message-item"/>
    <w:rsid w:val="00DC43C2"/>
  </w:style>
  <w:style w:type="character" w:customStyle="1" w:styleId="A0">
    <w:name w:val="A0"/>
    <w:uiPriority w:val="99"/>
    <w:rsid w:val="00DC43C2"/>
  </w:style>
  <w:style w:type="character" w:customStyle="1" w:styleId="datestamp">
    <w:name w:val="datestamp"/>
    <w:rsid w:val="00DC43C2"/>
  </w:style>
  <w:style w:type="character" w:customStyle="1" w:styleId="i">
    <w:name w:val="i"/>
    <w:uiPriority w:val="99"/>
    <w:rsid w:val="00DC43C2"/>
  </w:style>
  <w:style w:type="character" w:customStyle="1" w:styleId="name">
    <w:name w:val="name"/>
    <w:rsid w:val="00DC43C2"/>
  </w:style>
  <w:style w:type="character" w:customStyle="1" w:styleId="forenames">
    <w:name w:val="forenames"/>
    <w:rsid w:val="00DC43C2"/>
  </w:style>
  <w:style w:type="character" w:customStyle="1" w:styleId="surname">
    <w:name w:val="surname"/>
    <w:rsid w:val="00DC43C2"/>
  </w:style>
  <w:style w:type="character" w:customStyle="1" w:styleId="sifr-alternate">
    <w:name w:val="sifr-alternate"/>
    <w:rsid w:val="00DC43C2"/>
  </w:style>
  <w:style w:type="character" w:customStyle="1" w:styleId="medium-font">
    <w:name w:val="medium-font"/>
    <w:rsid w:val="00DC43C2"/>
  </w:style>
  <w:style w:type="character" w:customStyle="1" w:styleId="title-link-wrapper">
    <w:name w:val="title-link-wrapper"/>
    <w:rsid w:val="00DC43C2"/>
  </w:style>
  <w:style w:type="character" w:customStyle="1" w:styleId="A7">
    <w:name w:val="A7"/>
    <w:uiPriority w:val="99"/>
    <w:rsid w:val="00DC43C2"/>
  </w:style>
  <w:style w:type="character" w:customStyle="1" w:styleId="refpreview">
    <w:name w:val="refpreview"/>
    <w:rsid w:val="00DC43C2"/>
  </w:style>
  <w:style w:type="character" w:customStyle="1" w:styleId="loose1">
    <w:name w:val="loose1"/>
    <w:rsid w:val="00DC43C2"/>
  </w:style>
  <w:style w:type="character" w:customStyle="1" w:styleId="email">
    <w:name w:val="email"/>
    <w:rsid w:val="00DC43C2"/>
  </w:style>
  <w:style w:type="character" w:customStyle="1" w:styleId="gsa">
    <w:name w:val="gs_a"/>
    <w:rsid w:val="00DC43C2"/>
  </w:style>
  <w:style w:type="character" w:customStyle="1" w:styleId="mainarttitle">
    <w:name w:val="mainarttitle"/>
    <w:rsid w:val="00DC43C2"/>
  </w:style>
  <w:style w:type="character" w:customStyle="1" w:styleId="mainartauthor">
    <w:name w:val="mainartauthor"/>
    <w:rsid w:val="00DC43C2"/>
  </w:style>
  <w:style w:type="character" w:customStyle="1" w:styleId="mainartdate">
    <w:name w:val="mainartdate"/>
    <w:rsid w:val="00DC43C2"/>
  </w:style>
  <w:style w:type="character" w:customStyle="1" w:styleId="gsggs">
    <w:name w:val="gs_ggs"/>
    <w:rsid w:val="00DC43C2"/>
  </w:style>
  <w:style w:type="character" w:customStyle="1" w:styleId="ahead">
    <w:name w:val="a_head"/>
    <w:rsid w:val="00DC43C2"/>
  </w:style>
  <w:style w:type="character" w:customStyle="1" w:styleId="footnote1">
    <w:name w:val="footnote"/>
    <w:rsid w:val="00DC43C2"/>
  </w:style>
  <w:style w:type="character" w:customStyle="1" w:styleId="docbody">
    <w:name w:val="docbody"/>
    <w:rsid w:val="00DC43C2"/>
  </w:style>
  <w:style w:type="paragraph" w:styleId="BodyTextIndent3">
    <w:name w:val="Body Text Indent 3"/>
    <w:basedOn w:val="Normal"/>
    <w:link w:val="BodyTextIndent3Char1"/>
    <w:uiPriority w:val="99"/>
    <w:unhideWhenUsed/>
    <w:rsid w:val="00DC43C2"/>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DC43C2"/>
    <w:rPr>
      <w:rFonts w:ascii="Calibri" w:hAnsi="Calibri"/>
      <w:szCs w:val="16"/>
    </w:rPr>
  </w:style>
  <w:style w:type="character" w:customStyle="1" w:styleId="superscript">
    <w:name w:val="superscript"/>
    <w:rsid w:val="00DC43C2"/>
  </w:style>
  <w:style w:type="character" w:customStyle="1" w:styleId="bwxsm">
    <w:name w:val="b w xsm"/>
    <w:rsid w:val="00DC43C2"/>
  </w:style>
  <w:style w:type="character" w:customStyle="1" w:styleId="fstd">
    <w:name w:val="f std"/>
    <w:rsid w:val="00DC43C2"/>
  </w:style>
  <w:style w:type="character" w:customStyle="1" w:styleId="gl">
    <w:name w:val="gl"/>
    <w:rsid w:val="00DC43C2"/>
  </w:style>
  <w:style w:type="character" w:customStyle="1" w:styleId="bio1">
    <w:name w:val="bio1"/>
    <w:rsid w:val="00DC43C2"/>
  </w:style>
  <w:style w:type="character" w:customStyle="1" w:styleId="BoldChar">
    <w:name w:val="Bold Char"/>
    <w:rsid w:val="00DC43C2"/>
  </w:style>
  <w:style w:type="character" w:customStyle="1" w:styleId="cardCharCharCharCharCharChar">
    <w:name w:val="card Char Char Char Char Char Char"/>
    <w:rsid w:val="00DC43C2"/>
  </w:style>
  <w:style w:type="character" w:customStyle="1" w:styleId="Style24ptBoldUnderlineCenteredCharChar">
    <w:name w:val="Style 24 pt Bold Underline Centered Char Char"/>
    <w:rsid w:val="00DC43C2"/>
  </w:style>
  <w:style w:type="character" w:customStyle="1" w:styleId="TagCiteCharChar0">
    <w:name w:val="Tag / Cite Char Char"/>
    <w:rsid w:val="00DC43C2"/>
  </w:style>
  <w:style w:type="character" w:customStyle="1" w:styleId="CardTextChar10">
    <w:name w:val="Card Text Char1"/>
    <w:rsid w:val="00DC43C2"/>
  </w:style>
  <w:style w:type="character" w:customStyle="1" w:styleId="CardTextUnderlinedCharChar">
    <w:name w:val="Card Text Underlined Char Char"/>
    <w:rsid w:val="00DC43C2"/>
  </w:style>
  <w:style w:type="character" w:customStyle="1" w:styleId="CardTagCharCharChar">
    <w:name w:val="Card Tag Char Char Char"/>
    <w:rsid w:val="00DC43C2"/>
  </w:style>
  <w:style w:type="character" w:customStyle="1" w:styleId="mainbody">
    <w:name w:val="mainbody"/>
    <w:basedOn w:val="DefaultParagraphFont"/>
    <w:rsid w:val="00DC43C2"/>
  </w:style>
  <w:style w:type="character" w:customStyle="1" w:styleId="UnderlineStyleChar2">
    <w:name w:val="Underline Style Char2"/>
    <w:rsid w:val="00DC43C2"/>
  </w:style>
  <w:style w:type="character" w:customStyle="1" w:styleId="t13">
    <w:name w:val="t13"/>
    <w:basedOn w:val="DefaultParagraphFont"/>
    <w:rsid w:val="00DC43C2"/>
  </w:style>
  <w:style w:type="character" w:customStyle="1" w:styleId="SmallFont7pt">
    <w:name w:val="Small Font (7 pt)"/>
    <w:qFormat/>
    <w:rsid w:val="00DC43C2"/>
  </w:style>
  <w:style w:type="character" w:customStyle="1" w:styleId="timestamp">
    <w:name w:val="timestamp"/>
    <w:basedOn w:val="DefaultParagraphFont"/>
    <w:rsid w:val="00DC43C2"/>
  </w:style>
  <w:style w:type="character" w:customStyle="1" w:styleId="CharChar17">
    <w:name w:val="Char Char17"/>
    <w:locked/>
    <w:rsid w:val="00DC43C2"/>
  </w:style>
  <w:style w:type="character" w:customStyle="1" w:styleId="ilspan">
    <w:name w:val="il_span"/>
    <w:basedOn w:val="DefaultParagraphFont"/>
    <w:rsid w:val="00DC43C2"/>
  </w:style>
  <w:style w:type="character" w:customStyle="1" w:styleId="leftidx1">
    <w:name w:val="leftidx1"/>
    <w:rsid w:val="00DC43C2"/>
  </w:style>
  <w:style w:type="character" w:customStyle="1" w:styleId="blue1">
    <w:name w:val="blue1"/>
    <w:rsid w:val="00DC43C2"/>
  </w:style>
  <w:style w:type="character" w:customStyle="1" w:styleId="author-link1">
    <w:name w:val="author-link1"/>
    <w:rsid w:val="00DC43C2"/>
  </w:style>
  <w:style w:type="character" w:customStyle="1" w:styleId="black1">
    <w:name w:val="black1"/>
    <w:rsid w:val="00DC43C2"/>
  </w:style>
  <w:style w:type="character" w:customStyle="1" w:styleId="StyleunderlinedCharBold">
    <w:name w:val="Style underlined Char + Bold"/>
    <w:rsid w:val="00DC43C2"/>
  </w:style>
  <w:style w:type="character" w:customStyle="1" w:styleId="CardUnderline0">
    <w:name w:val="Card Underline"/>
    <w:rsid w:val="00DC43C2"/>
  </w:style>
  <w:style w:type="character" w:customStyle="1" w:styleId="lingoregion">
    <w:name w:val="lingo_region"/>
    <w:basedOn w:val="DefaultParagraphFont"/>
    <w:rsid w:val="00DC43C2"/>
  </w:style>
  <w:style w:type="character" w:customStyle="1" w:styleId="cite">
    <w:name w:val="%cite"/>
    <w:rsid w:val="00DC43C2"/>
  </w:style>
  <w:style w:type="character" w:customStyle="1" w:styleId="Emphasis21">
    <w:name w:val="%Emphasis2"/>
    <w:rsid w:val="00DC43C2"/>
  </w:style>
  <w:style w:type="character" w:customStyle="1" w:styleId="bodycontentlink">
    <w:name w:val="bodycontentlink"/>
    <w:basedOn w:val="DefaultParagraphFont"/>
    <w:rsid w:val="00DC43C2"/>
  </w:style>
  <w:style w:type="character" w:customStyle="1" w:styleId="AAAcite">
    <w:name w:val="AAAcite"/>
    <w:rsid w:val="00DC43C2"/>
  </w:style>
  <w:style w:type="character" w:customStyle="1" w:styleId="tmplheaderlink">
    <w:name w:val="tmplheaderlink"/>
    <w:rsid w:val="00DC43C2"/>
  </w:style>
  <w:style w:type="character" w:customStyle="1" w:styleId="SubtleEmphasis1">
    <w:name w:val="Subtle Emphasis1"/>
    <w:uiPriority w:val="19"/>
    <w:qFormat/>
    <w:rsid w:val="00DC43C2"/>
  </w:style>
  <w:style w:type="table" w:styleId="ColorfulGrid-Accent1">
    <w:name w:val="Colorful Grid Accent 1"/>
    <w:basedOn w:val="TableNormal"/>
    <w:uiPriority w:val="29"/>
    <w:unhideWhenUsed/>
    <w:rsid w:val="00DC43C2"/>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DC43C2"/>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DC43C2"/>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DC43C2"/>
    <w:rPr>
      <w:b w:val="0"/>
      <w:sz w:val="24"/>
      <w:u w:val="single"/>
      <w:bdr w:val="none" w:sz="0" w:space="0" w:color="auto"/>
    </w:rPr>
  </w:style>
  <w:style w:type="character" w:customStyle="1" w:styleId="Bodytext11">
    <w:name w:val="Body text (11)"/>
    <w:rsid w:val="00DC43C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DC43C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DC43C2"/>
  </w:style>
  <w:style w:type="paragraph" w:customStyle="1" w:styleId="Style5">
    <w:name w:val="Style5"/>
    <w:basedOn w:val="Normal"/>
    <w:link w:val="Style5Char"/>
    <w:uiPriority w:val="4"/>
    <w:qFormat/>
    <w:rsid w:val="00DC43C2"/>
    <w:pPr>
      <w:spacing w:after="0" w:line="240" w:lineRule="auto"/>
      <w:ind w:left="432" w:right="432"/>
      <w:jc w:val="both"/>
    </w:pPr>
    <w:rPr>
      <w:rFonts w:eastAsia="Times New Roman"/>
      <w:sz w:val="20"/>
    </w:rPr>
  </w:style>
  <w:style w:type="character" w:customStyle="1" w:styleId="Style5Char">
    <w:name w:val="Style5 Char"/>
    <w:link w:val="Style5"/>
    <w:uiPriority w:val="4"/>
    <w:rsid w:val="00DC43C2"/>
    <w:rPr>
      <w:rFonts w:ascii="Calibri" w:eastAsia="Times New Roman" w:hAnsi="Calibri"/>
      <w:sz w:val="20"/>
    </w:rPr>
  </w:style>
  <w:style w:type="paragraph" w:customStyle="1" w:styleId="Style100">
    <w:name w:val="Style10"/>
    <w:basedOn w:val="Normal"/>
    <w:link w:val="Style10Char"/>
    <w:qFormat/>
    <w:rsid w:val="00DC43C2"/>
    <w:pPr>
      <w:spacing w:after="0" w:line="240" w:lineRule="auto"/>
      <w:ind w:right="432"/>
    </w:pPr>
    <w:rPr>
      <w:rFonts w:eastAsia="Times New Roman"/>
      <w:b/>
      <w:sz w:val="24"/>
    </w:rPr>
  </w:style>
  <w:style w:type="character" w:customStyle="1" w:styleId="Style10Char">
    <w:name w:val="Style10 Char"/>
    <w:link w:val="Style100"/>
    <w:rsid w:val="00DC43C2"/>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DC43C2"/>
    <w:rPr>
      <w:b w:val="0"/>
      <w:bCs w:val="0"/>
      <w:sz w:val="22"/>
      <w:u w:val="single"/>
      <w:bdr w:val="none" w:sz="0" w:space="0" w:color="auto"/>
    </w:rPr>
  </w:style>
  <w:style w:type="paragraph" w:customStyle="1" w:styleId="UnderlinedEv">
    <w:name w:val="Underlined Ev"/>
    <w:basedOn w:val="Normal"/>
    <w:next w:val="Normal"/>
    <w:link w:val="UnderlinedEvChar"/>
    <w:qFormat/>
    <w:rsid w:val="00DC43C2"/>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DC43C2"/>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DC43C2"/>
    <w:rPr>
      <w:u w:val="single"/>
      <w:bdr w:val="none" w:sz="0" w:space="0" w:color="auto"/>
    </w:rPr>
  </w:style>
  <w:style w:type="paragraph" w:customStyle="1" w:styleId="BodyText20">
    <w:name w:val="Body Text2"/>
    <w:basedOn w:val="Normal"/>
    <w:link w:val="Bodytext6"/>
    <w:rsid w:val="00DC43C2"/>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DC43C2"/>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DC43C2"/>
    <w:rPr>
      <w:rFonts w:ascii="Verdana" w:hAnsi="Verdana" w:hint="default"/>
      <w:sz w:val="21"/>
      <w:szCs w:val="21"/>
      <w:u w:val="thick"/>
      <w:lang w:val="en-US" w:eastAsia="en-US" w:bidi="ar-SA"/>
    </w:rPr>
  </w:style>
  <w:style w:type="character" w:customStyle="1" w:styleId="role">
    <w:name w:val="role"/>
    <w:rsid w:val="00DC43C2"/>
  </w:style>
  <w:style w:type="character" w:customStyle="1" w:styleId="pagination0">
    <w:name w:val="pagination"/>
    <w:basedOn w:val="DefaultParagraphFont"/>
    <w:rsid w:val="00DC43C2"/>
  </w:style>
  <w:style w:type="character" w:customStyle="1" w:styleId="doi">
    <w:name w:val="doi"/>
    <w:basedOn w:val="DefaultParagraphFont"/>
    <w:rsid w:val="00DC43C2"/>
  </w:style>
  <w:style w:type="character" w:customStyle="1" w:styleId="bodycontents">
    <w:name w:val="bodycontents"/>
    <w:basedOn w:val="DefaultParagraphFont"/>
    <w:rsid w:val="00DC43C2"/>
  </w:style>
  <w:style w:type="character" w:customStyle="1" w:styleId="comma">
    <w:name w:val="comma"/>
    <w:basedOn w:val="DefaultParagraphFont"/>
    <w:rsid w:val="00DC43C2"/>
  </w:style>
  <w:style w:type="character" w:customStyle="1" w:styleId="pad5right">
    <w:name w:val="pad5right"/>
    <w:basedOn w:val="DefaultParagraphFont"/>
    <w:rsid w:val="00DC43C2"/>
  </w:style>
  <w:style w:type="character" w:customStyle="1" w:styleId="pnumber">
    <w:name w:val="pnumber"/>
    <w:rsid w:val="00DC43C2"/>
  </w:style>
  <w:style w:type="character" w:customStyle="1" w:styleId="ital">
    <w:name w:val="ital"/>
    <w:rsid w:val="00DC43C2"/>
  </w:style>
  <w:style w:type="character" w:customStyle="1" w:styleId="orgdiv">
    <w:name w:val="orgdiv"/>
    <w:rsid w:val="00DC43C2"/>
  </w:style>
  <w:style w:type="character" w:customStyle="1" w:styleId="orgname">
    <w:name w:val="orgname"/>
    <w:rsid w:val="00DC43C2"/>
  </w:style>
  <w:style w:type="character" w:customStyle="1" w:styleId="city">
    <w:name w:val="city"/>
    <w:rsid w:val="00DC43C2"/>
  </w:style>
  <w:style w:type="character" w:customStyle="1" w:styleId="state">
    <w:name w:val="state"/>
    <w:rsid w:val="00DC43C2"/>
  </w:style>
  <w:style w:type="character" w:customStyle="1" w:styleId="country">
    <w:name w:val="country"/>
    <w:rsid w:val="00DC43C2"/>
  </w:style>
  <w:style w:type="character" w:customStyle="1" w:styleId="readChar">
    <w:name w:val="read Char"/>
    <w:rsid w:val="00DC43C2"/>
    <w:rPr>
      <w:szCs w:val="22"/>
      <w:u w:val="single"/>
      <w:lang w:val="en-US" w:eastAsia="en-US" w:bidi="ar-SA"/>
    </w:rPr>
  </w:style>
  <w:style w:type="character" w:customStyle="1" w:styleId="divider">
    <w:name w:val="divider"/>
    <w:basedOn w:val="DefaultParagraphFont"/>
    <w:rsid w:val="00DC43C2"/>
  </w:style>
  <w:style w:type="character" w:customStyle="1" w:styleId="blogdate">
    <w:name w:val="blogdate"/>
    <w:basedOn w:val="DefaultParagraphFont"/>
    <w:rsid w:val="00DC43C2"/>
  </w:style>
  <w:style w:type="character" w:customStyle="1" w:styleId="ticker">
    <w:name w:val="ticker"/>
    <w:basedOn w:val="DefaultParagraphFont"/>
    <w:rsid w:val="00DC43C2"/>
  </w:style>
  <w:style w:type="character" w:customStyle="1" w:styleId="posted">
    <w:name w:val="posted"/>
    <w:basedOn w:val="DefaultParagraphFont"/>
    <w:rsid w:val="00DC43C2"/>
  </w:style>
  <w:style w:type="character" w:customStyle="1" w:styleId="time">
    <w:name w:val="time"/>
    <w:basedOn w:val="DefaultParagraphFont"/>
    <w:rsid w:val="00DC43C2"/>
  </w:style>
  <w:style w:type="character" w:customStyle="1" w:styleId="dot">
    <w:name w:val="dot"/>
    <w:basedOn w:val="DefaultParagraphFont"/>
    <w:rsid w:val="00DC43C2"/>
  </w:style>
  <w:style w:type="character" w:customStyle="1" w:styleId="hn-date">
    <w:name w:val="hn-date"/>
    <w:basedOn w:val="DefaultParagraphFont"/>
    <w:rsid w:val="00DC43C2"/>
  </w:style>
  <w:style w:type="character" w:customStyle="1" w:styleId="location">
    <w:name w:val="location"/>
    <w:basedOn w:val="DefaultParagraphFont"/>
    <w:rsid w:val="00DC43C2"/>
  </w:style>
  <w:style w:type="character" w:customStyle="1" w:styleId="dropcap-letter">
    <w:name w:val="dropcap-letter"/>
    <w:basedOn w:val="DefaultParagraphFont"/>
    <w:rsid w:val="00DC43C2"/>
  </w:style>
  <w:style w:type="character" w:customStyle="1" w:styleId="offscreen">
    <w:name w:val="offscreen"/>
    <w:basedOn w:val="DefaultParagraphFont"/>
    <w:rsid w:val="00DC43C2"/>
  </w:style>
  <w:style w:type="character" w:customStyle="1" w:styleId="linked-in">
    <w:name w:val="linked-in"/>
    <w:basedOn w:val="DefaultParagraphFont"/>
    <w:rsid w:val="00DC43C2"/>
  </w:style>
  <w:style w:type="character" w:customStyle="1" w:styleId="divs">
    <w:name w:val="divs"/>
    <w:basedOn w:val="DefaultParagraphFont"/>
    <w:rsid w:val="00DC43C2"/>
  </w:style>
  <w:style w:type="character" w:customStyle="1" w:styleId="CardUnderlineChar0">
    <w:name w:val="Card Underline Char"/>
    <w:locked/>
    <w:rsid w:val="00DC43C2"/>
    <w:rPr>
      <w:szCs w:val="24"/>
      <w:u w:val="single"/>
    </w:rPr>
  </w:style>
  <w:style w:type="character" w:customStyle="1" w:styleId="h4">
    <w:name w:val="h4"/>
    <w:rsid w:val="00DC43C2"/>
  </w:style>
  <w:style w:type="character" w:customStyle="1" w:styleId="Date2">
    <w:name w:val="Date2"/>
    <w:rsid w:val="00DC43C2"/>
  </w:style>
  <w:style w:type="character" w:customStyle="1" w:styleId="entry-title">
    <w:name w:val="entry-title"/>
    <w:basedOn w:val="DefaultParagraphFont"/>
    <w:rsid w:val="00DC43C2"/>
  </w:style>
  <w:style w:type="character" w:customStyle="1" w:styleId="postheader">
    <w:name w:val="postheader"/>
    <w:basedOn w:val="DefaultParagraphFont"/>
    <w:rsid w:val="00DC43C2"/>
  </w:style>
  <w:style w:type="numbering" w:customStyle="1" w:styleId="1ai1">
    <w:name w:val="1 / a / i1"/>
    <w:rsid w:val="00DC43C2"/>
    <w:pPr>
      <w:numPr>
        <w:numId w:val="17"/>
      </w:numPr>
    </w:pPr>
  </w:style>
  <w:style w:type="numbering" w:styleId="1ai">
    <w:name w:val="Outline List 1"/>
    <w:basedOn w:val="NoList"/>
    <w:unhideWhenUsed/>
    <w:rsid w:val="00DC43C2"/>
    <w:pPr>
      <w:numPr>
        <w:numId w:val="18"/>
      </w:numPr>
    </w:pPr>
  </w:style>
  <w:style w:type="numbering" w:customStyle="1" w:styleId="NoList6">
    <w:name w:val="No List6"/>
    <w:next w:val="NoList"/>
    <w:uiPriority w:val="99"/>
    <w:semiHidden/>
    <w:unhideWhenUsed/>
    <w:rsid w:val="00DC43C2"/>
  </w:style>
  <w:style w:type="numbering" w:customStyle="1" w:styleId="NoList7">
    <w:name w:val="No List7"/>
    <w:next w:val="NoList"/>
    <w:semiHidden/>
    <w:unhideWhenUsed/>
    <w:rsid w:val="00DC43C2"/>
  </w:style>
  <w:style w:type="paragraph" w:styleId="Index2">
    <w:name w:val="index 2"/>
    <w:basedOn w:val="Normal"/>
    <w:next w:val="Normal"/>
    <w:autoRedefine/>
    <w:rsid w:val="00DC43C2"/>
    <w:pPr>
      <w:spacing w:after="200" w:line="276" w:lineRule="auto"/>
      <w:ind w:left="400" w:hanging="200"/>
    </w:pPr>
    <w:rPr>
      <w:bCs/>
    </w:rPr>
  </w:style>
  <w:style w:type="paragraph" w:styleId="Index3">
    <w:name w:val="index 3"/>
    <w:basedOn w:val="Normal"/>
    <w:next w:val="Normal"/>
    <w:autoRedefine/>
    <w:rsid w:val="00DC43C2"/>
    <w:pPr>
      <w:spacing w:after="200" w:line="276" w:lineRule="auto"/>
      <w:ind w:left="600" w:hanging="200"/>
    </w:pPr>
    <w:rPr>
      <w:bCs/>
    </w:rPr>
  </w:style>
  <w:style w:type="paragraph" w:styleId="Index4">
    <w:name w:val="index 4"/>
    <w:basedOn w:val="Normal"/>
    <w:next w:val="Normal"/>
    <w:autoRedefine/>
    <w:rsid w:val="00DC43C2"/>
    <w:pPr>
      <w:spacing w:after="200" w:line="276" w:lineRule="auto"/>
      <w:ind w:left="800" w:hanging="200"/>
    </w:pPr>
    <w:rPr>
      <w:bCs/>
    </w:rPr>
  </w:style>
  <w:style w:type="paragraph" w:styleId="Index5">
    <w:name w:val="index 5"/>
    <w:basedOn w:val="Normal"/>
    <w:next w:val="Normal"/>
    <w:autoRedefine/>
    <w:rsid w:val="00DC43C2"/>
    <w:pPr>
      <w:spacing w:after="200" w:line="276" w:lineRule="auto"/>
      <w:ind w:left="1000" w:hanging="200"/>
    </w:pPr>
    <w:rPr>
      <w:bCs/>
    </w:rPr>
  </w:style>
  <w:style w:type="paragraph" w:styleId="Index6">
    <w:name w:val="index 6"/>
    <w:basedOn w:val="Normal"/>
    <w:next w:val="Normal"/>
    <w:autoRedefine/>
    <w:rsid w:val="00DC43C2"/>
    <w:pPr>
      <w:spacing w:after="200" w:line="276" w:lineRule="auto"/>
      <w:ind w:left="1200" w:hanging="200"/>
    </w:pPr>
    <w:rPr>
      <w:bCs/>
    </w:rPr>
  </w:style>
  <w:style w:type="paragraph" w:styleId="Index7">
    <w:name w:val="index 7"/>
    <w:basedOn w:val="Normal"/>
    <w:next w:val="Normal"/>
    <w:autoRedefine/>
    <w:rsid w:val="00DC43C2"/>
    <w:pPr>
      <w:spacing w:after="200" w:line="276" w:lineRule="auto"/>
      <w:ind w:left="1400" w:hanging="200"/>
    </w:pPr>
    <w:rPr>
      <w:bCs/>
    </w:rPr>
  </w:style>
  <w:style w:type="paragraph" w:styleId="Index8">
    <w:name w:val="index 8"/>
    <w:basedOn w:val="Normal"/>
    <w:next w:val="Normal"/>
    <w:autoRedefine/>
    <w:rsid w:val="00DC43C2"/>
    <w:pPr>
      <w:spacing w:after="200" w:line="276" w:lineRule="auto"/>
      <w:ind w:left="1600" w:hanging="200"/>
    </w:pPr>
    <w:rPr>
      <w:bCs/>
    </w:rPr>
  </w:style>
  <w:style w:type="paragraph" w:styleId="Index9">
    <w:name w:val="index 9"/>
    <w:basedOn w:val="Normal"/>
    <w:next w:val="Normal"/>
    <w:autoRedefine/>
    <w:rsid w:val="00DC43C2"/>
    <w:pPr>
      <w:spacing w:after="200" w:line="276" w:lineRule="auto"/>
      <w:ind w:left="1800" w:hanging="200"/>
    </w:pPr>
    <w:rPr>
      <w:bCs/>
    </w:rPr>
  </w:style>
  <w:style w:type="paragraph" w:styleId="IndexHeading">
    <w:name w:val="index heading"/>
    <w:basedOn w:val="Normal"/>
    <w:next w:val="Index1"/>
    <w:rsid w:val="00DC43C2"/>
    <w:pPr>
      <w:spacing w:after="200" w:line="276" w:lineRule="auto"/>
    </w:pPr>
    <w:rPr>
      <w:bCs/>
    </w:rPr>
  </w:style>
  <w:style w:type="numbering" w:customStyle="1" w:styleId="NoList8">
    <w:name w:val="No List8"/>
    <w:next w:val="NoList"/>
    <w:semiHidden/>
    <w:unhideWhenUsed/>
    <w:rsid w:val="00DC43C2"/>
  </w:style>
  <w:style w:type="numbering" w:customStyle="1" w:styleId="NoList9">
    <w:name w:val="No List9"/>
    <w:next w:val="NoList"/>
    <w:semiHidden/>
    <w:unhideWhenUsed/>
    <w:rsid w:val="00DC43C2"/>
  </w:style>
  <w:style w:type="numbering" w:customStyle="1" w:styleId="NoList10">
    <w:name w:val="No List10"/>
    <w:next w:val="NoList"/>
    <w:semiHidden/>
    <w:unhideWhenUsed/>
    <w:rsid w:val="00DC43C2"/>
  </w:style>
  <w:style w:type="numbering" w:customStyle="1" w:styleId="NoList13">
    <w:name w:val="No List13"/>
    <w:next w:val="NoList"/>
    <w:semiHidden/>
    <w:unhideWhenUsed/>
    <w:rsid w:val="00DC43C2"/>
  </w:style>
  <w:style w:type="numbering" w:customStyle="1" w:styleId="NoList14">
    <w:name w:val="No List14"/>
    <w:next w:val="NoList"/>
    <w:semiHidden/>
    <w:unhideWhenUsed/>
    <w:rsid w:val="00DC43C2"/>
  </w:style>
  <w:style w:type="numbering" w:customStyle="1" w:styleId="NoList15">
    <w:name w:val="No List15"/>
    <w:next w:val="NoList"/>
    <w:uiPriority w:val="99"/>
    <w:semiHidden/>
    <w:unhideWhenUsed/>
    <w:rsid w:val="00DC43C2"/>
  </w:style>
  <w:style w:type="numbering" w:customStyle="1" w:styleId="NoList16">
    <w:name w:val="No List16"/>
    <w:next w:val="NoList"/>
    <w:uiPriority w:val="99"/>
    <w:semiHidden/>
    <w:unhideWhenUsed/>
    <w:rsid w:val="00DC43C2"/>
  </w:style>
  <w:style w:type="numbering" w:customStyle="1" w:styleId="NoList17">
    <w:name w:val="No List17"/>
    <w:next w:val="NoList"/>
    <w:semiHidden/>
    <w:unhideWhenUsed/>
    <w:rsid w:val="00DC43C2"/>
  </w:style>
  <w:style w:type="numbering" w:customStyle="1" w:styleId="NoList18">
    <w:name w:val="No List18"/>
    <w:next w:val="NoList"/>
    <w:uiPriority w:val="99"/>
    <w:semiHidden/>
    <w:unhideWhenUsed/>
    <w:rsid w:val="00DC43C2"/>
  </w:style>
  <w:style w:type="numbering" w:customStyle="1" w:styleId="NoList19">
    <w:name w:val="No List19"/>
    <w:next w:val="NoList"/>
    <w:uiPriority w:val="99"/>
    <w:semiHidden/>
    <w:unhideWhenUsed/>
    <w:rsid w:val="00DC43C2"/>
  </w:style>
  <w:style w:type="numbering" w:customStyle="1" w:styleId="NoList20">
    <w:name w:val="No List20"/>
    <w:next w:val="NoList"/>
    <w:semiHidden/>
    <w:unhideWhenUsed/>
    <w:rsid w:val="00DC43C2"/>
  </w:style>
  <w:style w:type="numbering" w:customStyle="1" w:styleId="NoList31">
    <w:name w:val="No List31"/>
    <w:next w:val="NoList"/>
    <w:semiHidden/>
    <w:unhideWhenUsed/>
    <w:rsid w:val="00DC43C2"/>
  </w:style>
  <w:style w:type="numbering" w:customStyle="1" w:styleId="NoList41">
    <w:name w:val="No List41"/>
    <w:next w:val="NoList"/>
    <w:semiHidden/>
    <w:unhideWhenUsed/>
    <w:rsid w:val="00DC43C2"/>
  </w:style>
  <w:style w:type="numbering" w:customStyle="1" w:styleId="NoList51">
    <w:name w:val="No List51"/>
    <w:next w:val="NoList"/>
    <w:semiHidden/>
    <w:unhideWhenUsed/>
    <w:rsid w:val="00DC43C2"/>
  </w:style>
  <w:style w:type="numbering" w:customStyle="1" w:styleId="NoList61">
    <w:name w:val="No List61"/>
    <w:next w:val="NoList"/>
    <w:semiHidden/>
    <w:unhideWhenUsed/>
    <w:rsid w:val="00DC43C2"/>
  </w:style>
  <w:style w:type="numbering" w:customStyle="1" w:styleId="NoList71">
    <w:name w:val="No List71"/>
    <w:next w:val="NoList"/>
    <w:semiHidden/>
    <w:unhideWhenUsed/>
    <w:rsid w:val="00DC43C2"/>
  </w:style>
  <w:style w:type="numbering" w:customStyle="1" w:styleId="NoList81">
    <w:name w:val="No List81"/>
    <w:next w:val="NoList"/>
    <w:semiHidden/>
    <w:unhideWhenUsed/>
    <w:rsid w:val="00DC43C2"/>
  </w:style>
  <w:style w:type="numbering" w:customStyle="1" w:styleId="NoList91">
    <w:name w:val="No List91"/>
    <w:next w:val="NoList"/>
    <w:semiHidden/>
    <w:unhideWhenUsed/>
    <w:rsid w:val="00DC43C2"/>
  </w:style>
  <w:style w:type="numbering" w:customStyle="1" w:styleId="NoList101">
    <w:name w:val="No List101"/>
    <w:next w:val="NoList"/>
    <w:uiPriority w:val="99"/>
    <w:semiHidden/>
    <w:unhideWhenUsed/>
    <w:rsid w:val="00DC43C2"/>
  </w:style>
  <w:style w:type="numbering" w:customStyle="1" w:styleId="NoList121">
    <w:name w:val="No List121"/>
    <w:next w:val="NoList"/>
    <w:semiHidden/>
    <w:unhideWhenUsed/>
    <w:rsid w:val="00DC43C2"/>
  </w:style>
  <w:style w:type="numbering" w:customStyle="1" w:styleId="NoList131">
    <w:name w:val="No List131"/>
    <w:next w:val="NoList"/>
    <w:semiHidden/>
    <w:unhideWhenUsed/>
    <w:rsid w:val="00DC43C2"/>
  </w:style>
  <w:style w:type="numbering" w:customStyle="1" w:styleId="NoList141">
    <w:name w:val="No List141"/>
    <w:next w:val="NoList"/>
    <w:semiHidden/>
    <w:unhideWhenUsed/>
    <w:rsid w:val="00DC43C2"/>
  </w:style>
  <w:style w:type="paragraph" w:customStyle="1" w:styleId="Quote20">
    <w:name w:val="Quote2"/>
    <w:basedOn w:val="Default"/>
    <w:next w:val="Default"/>
    <w:qFormat/>
    <w:rsid w:val="00DC43C2"/>
    <w:rPr>
      <w:rFonts w:eastAsia="Calibri"/>
      <w:color w:val="auto"/>
      <w:szCs w:val="22"/>
    </w:rPr>
  </w:style>
  <w:style w:type="character" w:customStyle="1" w:styleId="StyleLatinBaskervilleUnderline">
    <w:name w:val="Style (Latin) Baskerville Underline"/>
    <w:rsid w:val="00DC43C2"/>
    <w:rPr>
      <w:rFonts w:ascii="Baskerville" w:hAnsi="Baskerville"/>
      <w:sz w:val="26"/>
      <w:u w:val="single"/>
    </w:rPr>
  </w:style>
  <w:style w:type="numbering" w:customStyle="1" w:styleId="NoList22">
    <w:name w:val="No List22"/>
    <w:next w:val="NoList"/>
    <w:semiHidden/>
    <w:unhideWhenUsed/>
    <w:rsid w:val="00DC43C2"/>
  </w:style>
  <w:style w:type="numbering" w:customStyle="1" w:styleId="NoList23">
    <w:name w:val="No List23"/>
    <w:next w:val="NoList"/>
    <w:semiHidden/>
    <w:unhideWhenUsed/>
    <w:rsid w:val="00DC43C2"/>
  </w:style>
  <w:style w:type="numbering" w:customStyle="1" w:styleId="NoList24">
    <w:name w:val="No List24"/>
    <w:next w:val="NoList"/>
    <w:semiHidden/>
    <w:unhideWhenUsed/>
    <w:rsid w:val="00DC43C2"/>
  </w:style>
  <w:style w:type="numbering" w:customStyle="1" w:styleId="NoList25">
    <w:name w:val="No List25"/>
    <w:next w:val="NoList"/>
    <w:semiHidden/>
    <w:unhideWhenUsed/>
    <w:rsid w:val="00DC43C2"/>
  </w:style>
  <w:style w:type="character" w:customStyle="1" w:styleId="StyleStyleUnderline411pt">
    <w:name w:val="Style Style Underline4 + 11 pt"/>
    <w:basedOn w:val="DefaultParagraphFont"/>
    <w:rsid w:val="00DC43C2"/>
    <w:rPr>
      <w:sz w:val="20"/>
      <w:u w:val="single"/>
    </w:rPr>
  </w:style>
  <w:style w:type="character" w:customStyle="1" w:styleId="StyleStyleUnderline411ptBold">
    <w:name w:val="Style Style Underline4 + 11 pt Bold"/>
    <w:basedOn w:val="DefaultParagraphFont"/>
    <w:rsid w:val="00DC43C2"/>
    <w:rPr>
      <w:b/>
      <w:bCs/>
      <w:sz w:val="20"/>
      <w:u w:val="single"/>
    </w:rPr>
  </w:style>
  <w:style w:type="character" w:customStyle="1" w:styleId="StyleStyleUnderline311pt">
    <w:name w:val="Style Style Underline3 + 11 pt"/>
    <w:basedOn w:val="DefaultParagraphFont"/>
    <w:rsid w:val="00DC43C2"/>
    <w:rPr>
      <w:sz w:val="20"/>
      <w:u w:val="single"/>
    </w:rPr>
  </w:style>
  <w:style w:type="character" w:customStyle="1" w:styleId="StyleStyleUnderline311ptBold">
    <w:name w:val="Style Style Underline3 + 11 pt Bold"/>
    <w:basedOn w:val="DefaultParagraphFont"/>
    <w:rsid w:val="00DC43C2"/>
    <w:rPr>
      <w:b/>
      <w:bCs/>
      <w:sz w:val="20"/>
      <w:u w:val="single"/>
    </w:rPr>
  </w:style>
  <w:style w:type="character" w:customStyle="1" w:styleId="dropcap1">
    <w:name w:val="dropcap1"/>
    <w:rsid w:val="00DC43C2"/>
  </w:style>
  <w:style w:type="character" w:customStyle="1" w:styleId="HighlightedUnderlineEmphasis">
    <w:name w:val="Highlighted Underline Emphasis"/>
    <w:rsid w:val="00DC43C2"/>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DC43C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C43C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C43C2"/>
    <w:rPr>
      <w:rFonts w:ascii="Georgia" w:hAnsi="Georgia"/>
      <w:u w:val="single"/>
    </w:rPr>
  </w:style>
  <w:style w:type="paragraph" w:customStyle="1" w:styleId="StyleCardsGeorgia12ptBoldThickunderlineBorderSin">
    <w:name w:val="Style Cards + Georgia 12 pt Bold Thick underline Border: : (Sin..."/>
    <w:basedOn w:val="Normal"/>
    <w:qFormat/>
    <w:rsid w:val="00DC43C2"/>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C43C2"/>
    <w:rPr>
      <w:rFonts w:ascii="Georgia" w:hAnsi="Georgia"/>
      <w:sz w:val="24"/>
      <w:u w:val="single"/>
    </w:rPr>
  </w:style>
  <w:style w:type="paragraph" w:customStyle="1" w:styleId="StyleCardsGeorgia">
    <w:name w:val="Style Cards + Georgia"/>
    <w:basedOn w:val="Normal"/>
    <w:qFormat/>
    <w:rsid w:val="00DC43C2"/>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DC43C2"/>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DC43C2"/>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DC43C2"/>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DC43C2"/>
    <w:rPr>
      <w:b w:val="0"/>
      <w:bCs w:val="0"/>
      <w:sz w:val="22"/>
      <w:u w:val="single"/>
      <w:bdr w:val="none" w:sz="0" w:space="0" w:color="auto"/>
    </w:rPr>
  </w:style>
  <w:style w:type="character" w:customStyle="1" w:styleId="maintitle">
    <w:name w:val="maintitle"/>
    <w:basedOn w:val="DefaultParagraphFont"/>
    <w:rsid w:val="00DC43C2"/>
  </w:style>
  <w:style w:type="character" w:customStyle="1" w:styleId="cit-title">
    <w:name w:val="cit-title"/>
    <w:basedOn w:val="DefaultParagraphFont"/>
    <w:rsid w:val="00DC43C2"/>
  </w:style>
  <w:style w:type="paragraph" w:customStyle="1" w:styleId="txttitle">
    <w:name w:val="txttitle"/>
    <w:basedOn w:val="Normal"/>
    <w:rsid w:val="00DC43C2"/>
    <w:pPr>
      <w:spacing w:before="100" w:beforeAutospacing="1" w:after="100" w:afterAutospacing="1" w:line="240" w:lineRule="auto"/>
    </w:pPr>
    <w:rPr>
      <w:sz w:val="24"/>
    </w:rPr>
  </w:style>
  <w:style w:type="character" w:customStyle="1" w:styleId="volume">
    <w:name w:val="volume"/>
    <w:basedOn w:val="DefaultParagraphFont"/>
    <w:rsid w:val="00DC43C2"/>
  </w:style>
  <w:style w:type="character" w:customStyle="1" w:styleId="z3988">
    <w:name w:val="z3988"/>
    <w:basedOn w:val="DefaultParagraphFont"/>
    <w:rsid w:val="00DC43C2"/>
  </w:style>
  <w:style w:type="paragraph" w:customStyle="1" w:styleId="SmallCards">
    <w:name w:val="Small Cards"/>
    <w:basedOn w:val="Normal"/>
    <w:autoRedefine/>
    <w:rsid w:val="00DC43C2"/>
    <w:pPr>
      <w:spacing w:after="0" w:line="240" w:lineRule="auto"/>
    </w:pPr>
    <w:rPr>
      <w:rFonts w:eastAsia="Times New Roman"/>
      <w:szCs w:val="20"/>
    </w:rPr>
  </w:style>
  <w:style w:type="character" w:customStyle="1" w:styleId="freeaccess">
    <w:name w:val="freeaccess"/>
    <w:basedOn w:val="DefaultParagraphFont"/>
    <w:rsid w:val="00DC43C2"/>
  </w:style>
  <w:style w:type="character" w:customStyle="1" w:styleId="person-name">
    <w:name w:val="person-name"/>
    <w:basedOn w:val="DefaultParagraphFont"/>
    <w:rsid w:val="00DC43C2"/>
  </w:style>
  <w:style w:type="character" w:customStyle="1" w:styleId="articoloinside">
    <w:name w:val="articolo_inside"/>
    <w:rsid w:val="00DC43C2"/>
  </w:style>
  <w:style w:type="paragraph" w:customStyle="1" w:styleId="pagetools">
    <w:name w:val="pagetools"/>
    <w:basedOn w:val="Normal"/>
    <w:qFormat/>
    <w:rsid w:val="00DC43C2"/>
    <w:pPr>
      <w:spacing w:before="100" w:beforeAutospacing="1" w:after="100" w:afterAutospacing="1" w:line="240" w:lineRule="auto"/>
    </w:pPr>
    <w:rPr>
      <w:rFonts w:eastAsia="Times New Roman"/>
      <w:sz w:val="24"/>
    </w:rPr>
  </w:style>
  <w:style w:type="character" w:customStyle="1" w:styleId="job">
    <w:name w:val="job"/>
    <w:basedOn w:val="DefaultParagraphFont"/>
    <w:rsid w:val="00DC43C2"/>
  </w:style>
  <w:style w:type="character" w:customStyle="1" w:styleId="company">
    <w:name w:val="company"/>
    <w:basedOn w:val="DefaultParagraphFont"/>
    <w:rsid w:val="00DC43C2"/>
  </w:style>
  <w:style w:type="character" w:customStyle="1" w:styleId="publisher">
    <w:name w:val="publisher"/>
    <w:basedOn w:val="DefaultParagraphFont"/>
    <w:rsid w:val="00DC43C2"/>
  </w:style>
  <w:style w:type="character" w:customStyle="1" w:styleId="pubyear">
    <w:name w:val="pubyear"/>
    <w:basedOn w:val="DefaultParagraphFont"/>
    <w:rsid w:val="00DC43C2"/>
  </w:style>
  <w:style w:type="character" w:customStyle="1" w:styleId="pubcity">
    <w:name w:val="pubcity"/>
    <w:basedOn w:val="DefaultParagraphFont"/>
    <w:rsid w:val="00DC43C2"/>
  </w:style>
  <w:style w:type="paragraph" w:customStyle="1" w:styleId="C-Text">
    <w:name w:val="C-Text"/>
    <w:basedOn w:val="Normal"/>
    <w:qFormat/>
    <w:rsid w:val="00DC43C2"/>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DC43C2"/>
    <w:pPr>
      <w:spacing w:before="100" w:beforeAutospacing="1" w:after="100" w:afterAutospacing="1" w:line="240" w:lineRule="auto"/>
    </w:pPr>
    <w:rPr>
      <w:sz w:val="24"/>
    </w:rPr>
  </w:style>
  <w:style w:type="character" w:customStyle="1" w:styleId="ecdate">
    <w:name w:val="ec_date"/>
    <w:basedOn w:val="DefaultParagraphFont"/>
    <w:rsid w:val="00DC43C2"/>
    <w:rPr>
      <w:rFonts w:ascii="Verdana" w:hAnsi="Verdana" w:hint="default"/>
      <w:sz w:val="20"/>
      <w:szCs w:val="20"/>
      <w:shd w:val="clear" w:color="auto" w:fill="FFFFFF"/>
    </w:rPr>
  </w:style>
  <w:style w:type="paragraph" w:customStyle="1" w:styleId="ecmsonormal">
    <w:name w:val="ec_msonormal"/>
    <w:basedOn w:val="Normal"/>
    <w:qFormat/>
    <w:rsid w:val="00DC43C2"/>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DC43C2"/>
  </w:style>
  <w:style w:type="character" w:customStyle="1" w:styleId="hittermhilite">
    <w:name w:val="hittermhilite"/>
    <w:basedOn w:val="DefaultParagraphFont"/>
    <w:rsid w:val="00DC43C2"/>
  </w:style>
  <w:style w:type="character" w:customStyle="1" w:styleId="articleheadline">
    <w:name w:val="articleheadline"/>
    <w:basedOn w:val="DefaultParagraphFont"/>
    <w:rsid w:val="00DC43C2"/>
  </w:style>
  <w:style w:type="paragraph" w:customStyle="1" w:styleId="u-intro">
    <w:name w:val="u-intro"/>
    <w:basedOn w:val="Normal"/>
    <w:qFormat/>
    <w:rsid w:val="00DC43C2"/>
    <w:pPr>
      <w:spacing w:before="100" w:beforeAutospacing="1" w:after="100" w:afterAutospacing="1" w:line="240" w:lineRule="auto"/>
    </w:pPr>
    <w:rPr>
      <w:sz w:val="24"/>
    </w:rPr>
  </w:style>
  <w:style w:type="character" w:customStyle="1" w:styleId="u-byline">
    <w:name w:val="u-byline"/>
    <w:basedOn w:val="DefaultParagraphFont"/>
    <w:rsid w:val="00DC43C2"/>
  </w:style>
  <w:style w:type="character" w:customStyle="1" w:styleId="articlebya">
    <w:name w:val="articleby_a"/>
    <w:basedOn w:val="DefaultParagraphFont"/>
    <w:rsid w:val="00DC43C2"/>
  </w:style>
  <w:style w:type="character" w:customStyle="1" w:styleId="popupwinby">
    <w:name w:val="popupwinby"/>
    <w:basedOn w:val="DefaultParagraphFont"/>
    <w:rsid w:val="00DC43C2"/>
  </w:style>
  <w:style w:type="character" w:customStyle="1" w:styleId="storyheader">
    <w:name w:val="storyheader"/>
    <w:basedOn w:val="DefaultParagraphFont"/>
    <w:rsid w:val="00DC43C2"/>
  </w:style>
  <w:style w:type="character" w:customStyle="1" w:styleId="marron">
    <w:name w:val="marron"/>
    <w:basedOn w:val="DefaultParagraphFont"/>
    <w:rsid w:val="00DC43C2"/>
  </w:style>
  <w:style w:type="character" w:customStyle="1" w:styleId="UnderlineChar4Char">
    <w:name w:val="Underline Char4 Char"/>
    <w:basedOn w:val="DefaultParagraphFont"/>
    <w:link w:val="UnderlineChar4"/>
    <w:rsid w:val="00DC43C2"/>
    <w:rPr>
      <w:u w:val="single"/>
    </w:rPr>
  </w:style>
  <w:style w:type="character" w:customStyle="1" w:styleId="BoldandUnderlineChar3Char2">
    <w:name w:val="Bold and Underline Char3 Char2"/>
    <w:basedOn w:val="DefaultParagraphFont"/>
    <w:link w:val="BoldandUnderlineChar3"/>
    <w:rsid w:val="00DC43C2"/>
    <w:rPr>
      <w:b/>
      <w:u w:val="single"/>
    </w:rPr>
  </w:style>
  <w:style w:type="character" w:customStyle="1" w:styleId="LanguageChar">
    <w:name w:val="Language Char"/>
    <w:basedOn w:val="DefaultParagraphFont"/>
    <w:link w:val="Language"/>
    <w:rsid w:val="00DC43C2"/>
    <w:rPr>
      <w:strike/>
      <w:sz w:val="16"/>
      <w:szCs w:val="16"/>
    </w:rPr>
  </w:style>
  <w:style w:type="character" w:customStyle="1" w:styleId="StyleNormalWeb10ptChar">
    <w:name w:val="Style Normal (Web) + 10 pt Char"/>
    <w:basedOn w:val="DefaultParagraphFont"/>
    <w:rsid w:val="00DC43C2"/>
    <w:rPr>
      <w:szCs w:val="24"/>
      <w:lang w:val="en-US" w:eastAsia="en-US" w:bidi="ar-SA"/>
    </w:rPr>
  </w:style>
  <w:style w:type="paragraph" w:customStyle="1" w:styleId="TagCiteShells">
    <w:name w:val="Tag/Cite/Shells"/>
    <w:basedOn w:val="Normal"/>
    <w:qFormat/>
    <w:rsid w:val="00DC43C2"/>
    <w:pPr>
      <w:spacing w:after="0" w:line="240" w:lineRule="auto"/>
    </w:pPr>
    <w:rPr>
      <w:b/>
    </w:rPr>
  </w:style>
  <w:style w:type="paragraph" w:customStyle="1" w:styleId="DefinitionTerm">
    <w:name w:val="Definition Term"/>
    <w:basedOn w:val="Normal"/>
    <w:next w:val="Normal"/>
    <w:qFormat/>
    <w:rsid w:val="00DC43C2"/>
    <w:pPr>
      <w:spacing w:after="0" w:line="240" w:lineRule="auto"/>
    </w:pPr>
    <w:rPr>
      <w:snapToGrid w:val="0"/>
      <w:sz w:val="24"/>
    </w:rPr>
  </w:style>
  <w:style w:type="character" w:customStyle="1" w:styleId="Style3CharChar">
    <w:name w:val="Style3 Char Char"/>
    <w:basedOn w:val="DefaultParagraphFont"/>
    <w:rsid w:val="00DC43C2"/>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DC43C2"/>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DC43C2"/>
    <w:rPr>
      <w:lang w:eastAsia="en-US"/>
    </w:rPr>
  </w:style>
  <w:style w:type="character" w:customStyle="1" w:styleId="BoldUnderlineChar3">
    <w:name w:val="Bold + Underline Char"/>
    <w:basedOn w:val="DefaultParagraphFont"/>
    <w:rsid w:val="00DC43C2"/>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DC43C2"/>
  </w:style>
  <w:style w:type="character" w:customStyle="1" w:styleId="CharacterStyle7">
    <w:name w:val="Character Style 7"/>
    <w:rsid w:val="00DC43C2"/>
    <w:rPr>
      <w:rFonts w:ascii="Arial Narrow" w:hAnsi="Arial Narrow" w:cs="Arial Narrow"/>
      <w:sz w:val="20"/>
      <w:szCs w:val="20"/>
      <w:u w:val="single"/>
    </w:rPr>
  </w:style>
  <w:style w:type="character" w:customStyle="1" w:styleId="StyleStyle4Char">
    <w:name w:val="Style Style4 + Char"/>
    <w:basedOn w:val="DefaultParagraphFont"/>
    <w:rsid w:val="00DC43C2"/>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DC43C2"/>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DC43C2"/>
    <w:pPr>
      <w:spacing w:after="0" w:line="240" w:lineRule="auto"/>
    </w:pPr>
    <w:rPr>
      <w:rFonts w:ascii="Verdana" w:hAnsi="Verdana"/>
      <w:sz w:val="21"/>
      <w:szCs w:val="21"/>
      <w:u w:val="thick"/>
    </w:rPr>
  </w:style>
  <w:style w:type="character" w:styleId="PlaceholderText">
    <w:name w:val="Placeholder Text"/>
    <w:basedOn w:val="DefaultParagraphFont"/>
    <w:uiPriority w:val="99"/>
    <w:rsid w:val="00DC43C2"/>
    <w:rPr>
      <w:color w:val="808080"/>
    </w:rPr>
  </w:style>
  <w:style w:type="paragraph" w:customStyle="1" w:styleId="Cite8">
    <w:name w:val="Cite8"/>
    <w:basedOn w:val="Normal"/>
    <w:autoRedefine/>
    <w:qFormat/>
    <w:rsid w:val="00DC43C2"/>
    <w:pPr>
      <w:spacing w:after="0" w:line="240" w:lineRule="auto"/>
    </w:pPr>
    <w:rPr>
      <w:rFonts w:ascii="Arial Narrow" w:eastAsia="Calibri" w:hAnsi="Arial Narrow"/>
    </w:rPr>
  </w:style>
  <w:style w:type="character" w:customStyle="1" w:styleId="BoxX2">
    <w:name w:val="BoxX2"/>
    <w:qFormat/>
    <w:rsid w:val="00DC43C2"/>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DC43C2"/>
    <w:rPr>
      <w:rFonts w:ascii="Garamond" w:hAnsi="Garamond" w:hint="default"/>
      <w:sz w:val="16"/>
    </w:rPr>
  </w:style>
  <w:style w:type="paragraph" w:customStyle="1" w:styleId="StyleStyle49pt9">
    <w:name w:val="Style Style4 + 9 pt9"/>
    <w:basedOn w:val="Style4"/>
    <w:link w:val="StyleStyle49pt9Char"/>
    <w:rsid w:val="00DC43C2"/>
    <w:pPr>
      <w:numPr>
        <w:numId w:val="0"/>
      </w:numPr>
    </w:pPr>
    <w:rPr>
      <w:rFonts w:eastAsia="SimSun"/>
      <w:lang w:eastAsia="zh-CN"/>
    </w:rPr>
  </w:style>
  <w:style w:type="character" w:customStyle="1" w:styleId="StyleStyle49pt9Char">
    <w:name w:val="Style Style4 + 9 pt9 Char"/>
    <w:link w:val="StyleStyle49pt9"/>
    <w:rsid w:val="00DC43C2"/>
    <w:rPr>
      <w:rFonts w:ascii="Arial Narrow" w:eastAsia="SimSun" w:hAnsi="Arial Narrow"/>
      <w:szCs w:val="24"/>
      <w:u w:val="single"/>
      <w:lang w:eastAsia="zh-CN"/>
    </w:rPr>
  </w:style>
  <w:style w:type="character" w:customStyle="1" w:styleId="UnderlineCard1">
    <w:name w:val="Underline Card"/>
    <w:uiPriority w:val="6"/>
    <w:qFormat/>
    <w:rsid w:val="00DC43C2"/>
    <w:rPr>
      <w:rFonts w:ascii="Arial" w:hAnsi="Arial"/>
      <w:b w:val="0"/>
      <w:bCs/>
      <w:sz w:val="20"/>
      <w:u w:val="single"/>
    </w:rPr>
  </w:style>
  <w:style w:type="paragraph" w:customStyle="1" w:styleId="2ndLevel-TAG">
    <w:name w:val="2nd Level - TAG"/>
    <w:basedOn w:val="Normal"/>
    <w:next w:val="Normal"/>
    <w:uiPriority w:val="99"/>
    <w:qFormat/>
    <w:rsid w:val="00DC43C2"/>
    <w:pPr>
      <w:spacing w:after="0" w:line="240" w:lineRule="auto"/>
    </w:pPr>
  </w:style>
  <w:style w:type="character" w:customStyle="1" w:styleId="underlining0">
    <w:name w:val="underlining"/>
    <w:rsid w:val="00DC43C2"/>
  </w:style>
  <w:style w:type="character" w:customStyle="1" w:styleId="btitle">
    <w:name w:val="btitle"/>
    <w:rsid w:val="00DC43C2"/>
  </w:style>
  <w:style w:type="character" w:customStyle="1" w:styleId="green">
    <w:name w:val="green"/>
    <w:rsid w:val="00DC43C2"/>
  </w:style>
  <w:style w:type="paragraph" w:customStyle="1" w:styleId="CM14">
    <w:name w:val="CM14"/>
    <w:basedOn w:val="Normal"/>
    <w:uiPriority w:val="99"/>
    <w:qFormat/>
    <w:rsid w:val="00DC43C2"/>
    <w:pPr>
      <w:spacing w:after="0" w:line="240" w:lineRule="auto"/>
    </w:pPr>
  </w:style>
  <w:style w:type="character" w:customStyle="1" w:styleId="BodyText33">
    <w:name w:val="Body Text3"/>
    <w:rsid w:val="00DC43C2"/>
  </w:style>
  <w:style w:type="character" w:customStyle="1" w:styleId="BodytextBold">
    <w:name w:val="Body text + Bold"/>
    <w:rsid w:val="00DC43C2"/>
  </w:style>
  <w:style w:type="character" w:customStyle="1" w:styleId="Bodytext6pt">
    <w:name w:val="Body text + 6 pt"/>
    <w:rsid w:val="00DC43C2"/>
  </w:style>
  <w:style w:type="paragraph" w:customStyle="1" w:styleId="DebateBlocking">
    <w:name w:val="DebateBlocking"/>
    <w:basedOn w:val="Normal"/>
    <w:next w:val="Nothing"/>
    <w:uiPriority w:val="99"/>
    <w:qFormat/>
    <w:rsid w:val="00DC43C2"/>
    <w:pPr>
      <w:spacing w:after="0" w:line="240" w:lineRule="auto"/>
    </w:pPr>
  </w:style>
  <w:style w:type="character" w:customStyle="1" w:styleId="BodytextItalic1">
    <w:name w:val="Body text + Italic1"/>
    <w:aliases w:val="Spacing 0 pt1"/>
    <w:uiPriority w:val="99"/>
    <w:rsid w:val="00DC43C2"/>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DC43C2"/>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DC43C2"/>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DC43C2"/>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DC43C2"/>
  </w:style>
  <w:style w:type="paragraph" w:customStyle="1" w:styleId="8font">
    <w:name w:val="8font"/>
    <w:basedOn w:val="Normal"/>
    <w:next w:val="Normal"/>
    <w:autoRedefine/>
    <w:qFormat/>
    <w:rsid w:val="00DC43C2"/>
    <w:pPr>
      <w:spacing w:after="0" w:line="240" w:lineRule="auto"/>
    </w:pPr>
    <w:rPr>
      <w:rFonts w:eastAsia="Cambria"/>
      <w:szCs w:val="16"/>
    </w:rPr>
  </w:style>
  <w:style w:type="paragraph" w:customStyle="1" w:styleId="CiteLittle">
    <w:name w:val="Cite Little"/>
    <w:next w:val="Normal"/>
    <w:qFormat/>
    <w:rsid w:val="00DC43C2"/>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DC43C2"/>
    <w:rPr>
      <w:rFonts w:ascii="Times New Roman" w:eastAsia="MS Mincho" w:hAnsi="Times New Roman"/>
      <w:b/>
      <w:bCs/>
      <w:u w:val="thick"/>
    </w:rPr>
  </w:style>
  <w:style w:type="character" w:customStyle="1" w:styleId="StyleAsianMSMincho">
    <w:name w:val="Style (Asian) MS Mincho"/>
    <w:rsid w:val="00DC43C2"/>
    <w:rPr>
      <w:rFonts w:ascii="Times New Roman" w:eastAsia="MS Mincho" w:hAnsi="Times New Roman"/>
      <w:u w:val="thick"/>
    </w:rPr>
  </w:style>
  <w:style w:type="paragraph" w:customStyle="1" w:styleId="docheader">
    <w:name w:val="doc header"/>
    <w:autoRedefine/>
    <w:qFormat/>
    <w:rsid w:val="00DC43C2"/>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DC43C2"/>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DC43C2"/>
  </w:style>
  <w:style w:type="character" w:customStyle="1" w:styleId="CardCharChar1">
    <w:name w:val="Card Char Char1"/>
    <w:rsid w:val="00DC43C2"/>
    <w:rPr>
      <w:b/>
      <w:bCs/>
      <w:sz w:val="28"/>
      <w:szCs w:val="28"/>
    </w:rPr>
  </w:style>
  <w:style w:type="character" w:customStyle="1" w:styleId="CharacterStyle3">
    <w:name w:val="Character Style 3"/>
    <w:uiPriority w:val="99"/>
    <w:rsid w:val="00DC43C2"/>
    <w:rPr>
      <w:sz w:val="18"/>
      <w:szCs w:val="18"/>
    </w:rPr>
  </w:style>
  <w:style w:type="paragraph" w:customStyle="1" w:styleId="bloctitles">
    <w:name w:val="bloc titles"/>
    <w:basedOn w:val="Heading1"/>
    <w:next w:val="Normal"/>
    <w:link w:val="bloctitlesChar"/>
    <w:autoRedefine/>
    <w:qFormat/>
    <w:rsid w:val="00DC43C2"/>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DC43C2"/>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DC43C2"/>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DC43C2"/>
    <w:rPr>
      <w:rFonts w:ascii="Calibri" w:eastAsia="Times New Roman" w:hAnsi="Calibri" w:cs="Times New Roman"/>
      <w:b/>
      <w:sz w:val="4"/>
      <w:szCs w:val="32"/>
      <w:u w:val="single"/>
    </w:rPr>
  </w:style>
  <w:style w:type="character" w:customStyle="1" w:styleId="UnderlineBoldChar">
    <w:name w:val="Underline Bold Char"/>
    <w:locked/>
    <w:rsid w:val="00DC43C2"/>
    <w:rPr>
      <w:rFonts w:ascii="Times New Roman" w:eastAsia="Times New Roman" w:hAnsi="Times New Roman" w:cs="Calibri"/>
      <w:b/>
      <w:sz w:val="24"/>
      <w:szCs w:val="20"/>
      <w:u w:val="single"/>
    </w:rPr>
  </w:style>
  <w:style w:type="character" w:customStyle="1" w:styleId="tagChar0">
    <w:name w:val="%tag Char"/>
    <w:link w:val="tag"/>
    <w:uiPriority w:val="99"/>
    <w:rsid w:val="00DC43C2"/>
    <w:rPr>
      <w:rFonts w:ascii="Calibri" w:hAnsi="Calibri"/>
    </w:rPr>
  </w:style>
  <w:style w:type="character" w:customStyle="1" w:styleId="AAAcardChar">
    <w:name w:val="AAAcard Char"/>
    <w:link w:val="AAAcard"/>
    <w:uiPriority w:val="99"/>
    <w:rsid w:val="00DC43C2"/>
    <w:rPr>
      <w:rFonts w:ascii="Calibri" w:hAnsi="Calibri"/>
    </w:rPr>
  </w:style>
  <w:style w:type="character" w:customStyle="1" w:styleId="underlineCharChar0">
    <w:name w:val="underline Char Char"/>
    <w:rsid w:val="00DC43C2"/>
    <w:rPr>
      <w:rFonts w:ascii="Arial Narrow" w:eastAsia="Times New Roman" w:hAnsi="Arial Narrow" w:cs="Calibri"/>
      <w:sz w:val="24"/>
      <w:u w:val="single"/>
    </w:rPr>
  </w:style>
  <w:style w:type="paragraph" w:customStyle="1" w:styleId="tagstyle0">
    <w:name w:val="tagstyle"/>
    <w:basedOn w:val="Normal"/>
    <w:rsid w:val="00DC43C2"/>
    <w:pPr>
      <w:spacing w:before="100" w:beforeAutospacing="1" w:after="100" w:afterAutospacing="1" w:line="240" w:lineRule="auto"/>
    </w:pPr>
    <w:rPr>
      <w:rFonts w:eastAsia="Times New Roman"/>
      <w:sz w:val="24"/>
    </w:rPr>
  </w:style>
  <w:style w:type="character" w:customStyle="1" w:styleId="newsstorytitle">
    <w:name w:val="news_story_title"/>
    <w:rsid w:val="00DC43C2"/>
  </w:style>
  <w:style w:type="character" w:customStyle="1" w:styleId="yqlink">
    <w:name w:val="yqlink"/>
    <w:rsid w:val="00DC43C2"/>
  </w:style>
  <w:style w:type="character" w:customStyle="1" w:styleId="clbody">
    <w:name w:val="clbody"/>
    <w:rsid w:val="00DC43C2"/>
  </w:style>
  <w:style w:type="character" w:customStyle="1" w:styleId="Boxing">
    <w:name w:val="Boxing"/>
    <w:rsid w:val="00DC43C2"/>
    <w:rPr>
      <w:rFonts w:ascii="Arial Narrow" w:hAnsi="Arial Narrow"/>
      <w:dstrike w:val="0"/>
      <w:sz w:val="20"/>
      <w:bdr w:val="single" w:sz="2" w:space="0" w:color="auto"/>
      <w:vertAlign w:val="baseline"/>
    </w:rPr>
  </w:style>
  <w:style w:type="paragraph" w:customStyle="1" w:styleId="Analyticals">
    <w:name w:val="Analyticals"/>
    <w:basedOn w:val="Normal"/>
    <w:rsid w:val="00DC43C2"/>
    <w:pPr>
      <w:spacing w:after="0" w:line="240" w:lineRule="auto"/>
    </w:pPr>
    <w:rPr>
      <w:rFonts w:eastAsia="Times New Roman"/>
      <w:sz w:val="24"/>
    </w:rPr>
  </w:style>
  <w:style w:type="character" w:customStyle="1" w:styleId="norm">
    <w:name w:val="norm"/>
    <w:rsid w:val="00DC43C2"/>
  </w:style>
  <w:style w:type="character" w:customStyle="1" w:styleId="boldandunderlinecharcharcharcharcharcharcharcharcharcharcharcharcharcharcharchar0">
    <w:name w:val="boldandunderlinecharcharcharcharcharcharcharcharcharcharcharcharcharcharcharchar"/>
    <w:rsid w:val="00DC43C2"/>
  </w:style>
  <w:style w:type="character" w:customStyle="1" w:styleId="underlinecharcharcharcharcharcharcharcharcharcharcharcharcharchar0">
    <w:name w:val="underlinecharcharcharcharcharcharcharcharcharcharcharcharcharchar"/>
    <w:rsid w:val="00DC43C2"/>
  </w:style>
  <w:style w:type="character" w:customStyle="1" w:styleId="CharCharCharCharCharChar1Char">
    <w:name w:val="Char Char Char Char Char Char1 Char"/>
    <w:rsid w:val="00DC43C2"/>
    <w:rPr>
      <w:rFonts w:ascii="Times New Roman" w:eastAsia="Times New Roman" w:hAnsi="Times New Roman" w:cs="Times New Roman"/>
      <w:b/>
      <w:sz w:val="24"/>
      <w:szCs w:val="24"/>
    </w:rPr>
  </w:style>
  <w:style w:type="character" w:customStyle="1" w:styleId="Taggin-New">
    <w:name w:val="Taggin - New"/>
    <w:rsid w:val="00DC43C2"/>
    <w:rPr>
      <w:rFonts w:ascii="Arial Narrow" w:hAnsi="Arial Narrow"/>
      <w:b/>
      <w:sz w:val="22"/>
    </w:rPr>
  </w:style>
  <w:style w:type="character" w:customStyle="1" w:styleId="emphasis22">
    <w:name w:val="emphasis2"/>
    <w:rsid w:val="00DC43C2"/>
  </w:style>
  <w:style w:type="character" w:customStyle="1" w:styleId="citechar0">
    <w:name w:val="citechar"/>
    <w:rsid w:val="00DC43C2"/>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DC43C2"/>
    <w:rPr>
      <w:sz w:val="24"/>
      <w:szCs w:val="24"/>
      <w:lang w:val="en-US" w:eastAsia="en-US" w:bidi="ar-SA"/>
    </w:rPr>
  </w:style>
  <w:style w:type="character" w:customStyle="1" w:styleId="NewTag">
    <w:name w:val="NewTag"/>
    <w:uiPriority w:val="1"/>
    <w:qFormat/>
    <w:rsid w:val="00DC43C2"/>
    <w:rPr>
      <w:rFonts w:ascii="Georgia" w:hAnsi="Georgia"/>
      <w:b/>
      <w:sz w:val="24"/>
    </w:rPr>
  </w:style>
  <w:style w:type="character" w:customStyle="1" w:styleId="searchtools-record-title">
    <w:name w:val="searchtools-record-title"/>
    <w:basedOn w:val="DefaultParagraphFont"/>
    <w:rsid w:val="00DC43C2"/>
  </w:style>
  <w:style w:type="character" w:customStyle="1" w:styleId="HighlightedUnderline0">
    <w:name w:val="Highlighted Underline"/>
    <w:basedOn w:val="DefaultParagraphFont"/>
    <w:uiPriority w:val="1"/>
    <w:qFormat/>
    <w:rsid w:val="00DC43C2"/>
    <w:rPr>
      <w:rFonts w:ascii="Arial Narrow" w:hAnsi="Arial Narrow"/>
      <w:b w:val="0"/>
      <w:sz w:val="22"/>
      <w:u w:val="single"/>
      <w:bdr w:val="none" w:sz="0" w:space="0" w:color="auto"/>
      <w:shd w:val="clear" w:color="auto" w:fill="C76361"/>
    </w:rPr>
  </w:style>
  <w:style w:type="character" w:customStyle="1" w:styleId="rightside">
    <w:name w:val="rightside"/>
    <w:rsid w:val="00DC43C2"/>
  </w:style>
  <w:style w:type="character" w:customStyle="1" w:styleId="flourish">
    <w:name w:val="flourish"/>
    <w:rsid w:val="00DC43C2"/>
  </w:style>
  <w:style w:type="character" w:customStyle="1" w:styleId="style150">
    <w:name w:val="style150"/>
    <w:rsid w:val="00DC43C2"/>
  </w:style>
  <w:style w:type="character" w:customStyle="1" w:styleId="head">
    <w:name w:val="head"/>
    <w:rsid w:val="00DC43C2"/>
  </w:style>
  <w:style w:type="character" w:customStyle="1" w:styleId="first-letter">
    <w:name w:val="first-letter"/>
    <w:rsid w:val="00DC43C2"/>
  </w:style>
  <w:style w:type="character" w:customStyle="1" w:styleId="focusparagraph">
    <w:name w:val="focusparagraph"/>
    <w:rsid w:val="00DC43C2"/>
  </w:style>
  <w:style w:type="character" w:customStyle="1" w:styleId="StyleUnderlineCharChar111pt">
    <w:name w:val="Style Underline Char Char1 + 11 pt"/>
    <w:rsid w:val="00DC43C2"/>
    <w:rPr>
      <w:rFonts w:ascii="Times New Roman" w:hAnsi="Times New Roman"/>
      <w:sz w:val="20"/>
      <w:u w:val="single"/>
      <w:lang w:val="en-US" w:eastAsia="en-US" w:bidi="ar-SA"/>
    </w:rPr>
  </w:style>
  <w:style w:type="character" w:customStyle="1" w:styleId="CharChar31">
    <w:name w:val="Char Char31"/>
    <w:rsid w:val="00DC43C2"/>
    <w:rPr>
      <w:rFonts w:cs="Arial"/>
      <w:b/>
      <w:bCs/>
      <w:szCs w:val="32"/>
      <w:lang w:val="en-US" w:eastAsia="en-US" w:bidi="ar-SA"/>
    </w:rPr>
  </w:style>
  <w:style w:type="character" w:customStyle="1" w:styleId="citationgenerated">
    <w:name w:val="citation generated"/>
    <w:rsid w:val="00DC43C2"/>
  </w:style>
  <w:style w:type="character" w:customStyle="1" w:styleId="commentstext0">
    <w:name w:val="comments_text"/>
    <w:uiPriority w:val="99"/>
    <w:rsid w:val="00DC43C2"/>
    <w:rPr>
      <w:rFonts w:cs="Times New Roman"/>
    </w:rPr>
  </w:style>
  <w:style w:type="paragraph" w:customStyle="1" w:styleId="CM25">
    <w:name w:val="CM25"/>
    <w:basedOn w:val="Default"/>
    <w:next w:val="Default"/>
    <w:qFormat/>
    <w:rsid w:val="00DC43C2"/>
    <w:pPr>
      <w:spacing w:after="233" w:line="276" w:lineRule="auto"/>
    </w:pPr>
    <w:rPr>
      <w:rFonts w:ascii="Georgia" w:eastAsia="Calibri" w:hAnsi="Georgia"/>
      <w:color w:val="auto"/>
      <w:sz w:val="22"/>
    </w:rPr>
  </w:style>
  <w:style w:type="character" w:customStyle="1" w:styleId="FontStyle29">
    <w:name w:val="Font Style29"/>
    <w:uiPriority w:val="99"/>
    <w:rsid w:val="00DC43C2"/>
    <w:rPr>
      <w:rFonts w:ascii="Arial" w:hAnsi="Arial" w:cs="Arial"/>
      <w:sz w:val="14"/>
      <w:szCs w:val="14"/>
    </w:rPr>
  </w:style>
  <w:style w:type="character" w:customStyle="1" w:styleId="A8">
    <w:name w:val="A8"/>
    <w:rsid w:val="00DC43C2"/>
    <w:rPr>
      <w:color w:val="000000"/>
      <w:sz w:val="12"/>
      <w:szCs w:val="12"/>
    </w:rPr>
  </w:style>
  <w:style w:type="character" w:customStyle="1" w:styleId="apturelink">
    <w:name w:val="apturelink"/>
    <w:rsid w:val="00DC43C2"/>
  </w:style>
  <w:style w:type="character" w:customStyle="1" w:styleId="apturelinkicon">
    <w:name w:val="apturelinkicon"/>
    <w:rsid w:val="00DC43C2"/>
  </w:style>
  <w:style w:type="character" w:customStyle="1" w:styleId="titletxt">
    <w:name w:val="titletxt"/>
    <w:rsid w:val="00DC43C2"/>
  </w:style>
  <w:style w:type="character" w:customStyle="1" w:styleId="colbcopy">
    <w:name w:val="colbcopy"/>
    <w:rsid w:val="00DC43C2"/>
  </w:style>
  <w:style w:type="character" w:customStyle="1" w:styleId="hcard">
    <w:name w:val="hcard"/>
    <w:rsid w:val="00DC43C2"/>
  </w:style>
  <w:style w:type="table" w:styleId="MediumGrid2">
    <w:name w:val="Medium Grid 2"/>
    <w:basedOn w:val="TableNormal"/>
    <w:uiPriority w:val="68"/>
    <w:rsid w:val="00DC43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DC43C2"/>
    <w:rPr>
      <w:rFonts w:ascii="Courier" w:eastAsia="Cambria" w:hAnsi="Courier"/>
      <w:sz w:val="21"/>
      <w:szCs w:val="21"/>
    </w:rPr>
  </w:style>
  <w:style w:type="paragraph" w:customStyle="1" w:styleId="hotroute2">
    <w:name w:val="hotroute"/>
    <w:basedOn w:val="Normal"/>
    <w:qFormat/>
    <w:rsid w:val="00DC43C2"/>
    <w:pPr>
      <w:spacing w:after="0" w:line="240" w:lineRule="auto"/>
      <w:ind w:left="288"/>
    </w:pPr>
  </w:style>
  <w:style w:type="paragraph" w:customStyle="1" w:styleId="DeleteAnalytics">
    <w:name w:val="Delete Analytics"/>
    <w:basedOn w:val="Heading4"/>
    <w:qFormat/>
    <w:rsid w:val="00DC43C2"/>
    <w:pPr>
      <w:spacing w:before="200" w:line="240" w:lineRule="auto"/>
    </w:pPr>
    <w:rPr>
      <w:iCs w:val="0"/>
      <w:color w:val="800000"/>
      <w:sz w:val="22"/>
    </w:rPr>
  </w:style>
  <w:style w:type="paragraph" w:customStyle="1" w:styleId="ReallyFuckingSmall0">
    <w:name w:val="Really Fucking Small"/>
    <w:basedOn w:val="Normal"/>
    <w:link w:val="ReallyFuckingSmallChar0"/>
    <w:rsid w:val="00DC43C2"/>
    <w:pPr>
      <w:spacing w:after="0" w:line="240" w:lineRule="auto"/>
      <w:ind w:left="144"/>
    </w:pPr>
    <w:rPr>
      <w:rFonts w:eastAsia="Times New Roman"/>
      <w:sz w:val="12"/>
    </w:rPr>
  </w:style>
  <w:style w:type="character" w:customStyle="1" w:styleId="ReallyFuckingSmallChar0">
    <w:name w:val="Really Fucking Small Char"/>
    <w:link w:val="ReallyFuckingSmall0"/>
    <w:rsid w:val="00DC43C2"/>
    <w:rPr>
      <w:rFonts w:ascii="Calibri" w:eastAsia="Times New Roman" w:hAnsi="Calibri"/>
      <w:sz w:val="12"/>
    </w:rPr>
  </w:style>
  <w:style w:type="paragraph" w:customStyle="1" w:styleId="Boxempahsis">
    <w:name w:val="Box empahsis"/>
    <w:basedOn w:val="Normal"/>
    <w:link w:val="BoxempahsisChar"/>
    <w:qFormat/>
    <w:rsid w:val="00DC43C2"/>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DC43C2"/>
    <w:rPr>
      <w:rFonts w:ascii="Franklin Gothic Heavy" w:hAnsi="Franklin Gothic Heavy"/>
      <w:sz w:val="24"/>
      <w:u w:val="single"/>
      <w:bdr w:val="single" w:sz="4" w:space="0" w:color="auto"/>
    </w:rPr>
  </w:style>
  <w:style w:type="character" w:customStyle="1" w:styleId="Qualified">
    <w:name w:val="Qualified"/>
    <w:rsid w:val="00DC43C2"/>
    <w:rPr>
      <w:rFonts w:asciiTheme="majorHAnsi" w:hAnsiTheme="majorHAnsi"/>
      <w:b/>
      <w:bCs/>
      <w:sz w:val="16"/>
    </w:rPr>
  </w:style>
  <w:style w:type="character" w:customStyle="1" w:styleId="Underline-Highlighted-WFU">
    <w:name w:val="Underline-Highlighted-WFU"/>
    <w:basedOn w:val="DefaultParagraphFont"/>
    <w:uiPriority w:val="1"/>
    <w:qFormat/>
    <w:rsid w:val="00DC43C2"/>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DC43C2"/>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DC43C2"/>
    <w:rPr>
      <w:rFonts w:ascii="Arial" w:eastAsia="Times New Roman" w:hAnsi="Arial" w:cs="Arial"/>
      <w:b/>
      <w:bCs/>
      <w:kern w:val="32"/>
      <w:sz w:val="28"/>
      <w:szCs w:val="32"/>
    </w:rPr>
  </w:style>
  <w:style w:type="character" w:customStyle="1" w:styleId="columntexthead">
    <w:name w:val="columntexthead"/>
    <w:rsid w:val="00DC43C2"/>
  </w:style>
  <w:style w:type="character" w:customStyle="1" w:styleId="instruction">
    <w:name w:val="instruction"/>
    <w:rsid w:val="00DC43C2"/>
  </w:style>
  <w:style w:type="character" w:customStyle="1" w:styleId="listpipe">
    <w:name w:val="listpipe"/>
    <w:rsid w:val="00DC43C2"/>
  </w:style>
  <w:style w:type="character" w:customStyle="1" w:styleId="imagelink">
    <w:name w:val="imagelink"/>
    <w:rsid w:val="00DC43C2"/>
  </w:style>
  <w:style w:type="character" w:customStyle="1" w:styleId="leadin">
    <w:name w:val="leadin"/>
    <w:rsid w:val="00DC43C2"/>
  </w:style>
  <w:style w:type="character" w:customStyle="1" w:styleId="A4">
    <w:name w:val="A4"/>
    <w:uiPriority w:val="99"/>
    <w:rsid w:val="00DC43C2"/>
    <w:rPr>
      <w:rFonts w:ascii="Baskerville" w:hAnsi="Baskerville" w:cs="Baskerville"/>
      <w:b/>
      <w:bCs/>
      <w:color w:val="000000"/>
      <w:sz w:val="22"/>
      <w:szCs w:val="22"/>
    </w:rPr>
  </w:style>
  <w:style w:type="character" w:customStyle="1" w:styleId="noticiabyline">
    <w:name w:val="noticia_byline"/>
    <w:rsid w:val="00DC43C2"/>
  </w:style>
  <w:style w:type="character" w:customStyle="1" w:styleId="sep">
    <w:name w:val="sep"/>
    <w:rsid w:val="00DC43C2"/>
  </w:style>
  <w:style w:type="character" w:customStyle="1" w:styleId="rightnowyahoo">
    <w:name w:val="right_now_yahoo"/>
    <w:rsid w:val="00DC43C2"/>
  </w:style>
  <w:style w:type="character" w:customStyle="1" w:styleId="submittedmeta">
    <w:name w:val="submitted meta"/>
    <w:rsid w:val="00DC43C2"/>
  </w:style>
  <w:style w:type="character" w:customStyle="1" w:styleId="A10">
    <w:name w:val="A10"/>
    <w:uiPriority w:val="99"/>
    <w:rsid w:val="00DC43C2"/>
    <w:rPr>
      <w:color w:val="000000"/>
      <w:sz w:val="12"/>
      <w:szCs w:val="12"/>
    </w:rPr>
  </w:style>
  <w:style w:type="paragraph" w:customStyle="1" w:styleId="Pa7">
    <w:name w:val="Pa7"/>
    <w:basedOn w:val="Default"/>
    <w:next w:val="Default"/>
    <w:uiPriority w:val="99"/>
    <w:qFormat/>
    <w:rsid w:val="00DC43C2"/>
    <w:pPr>
      <w:spacing w:before="280" w:line="221" w:lineRule="atLeast"/>
    </w:pPr>
    <w:rPr>
      <w:rFonts w:ascii="Baskerville" w:eastAsia="Times New Roman" w:hAnsi="Baskerville"/>
      <w:color w:val="auto"/>
    </w:rPr>
  </w:style>
  <w:style w:type="character" w:customStyle="1" w:styleId="AAAunderline">
    <w:name w:val="AAAunderline"/>
    <w:qFormat/>
    <w:rsid w:val="00DC43C2"/>
    <w:rPr>
      <w:b/>
      <w:u w:val="single"/>
    </w:rPr>
  </w:style>
  <w:style w:type="paragraph" w:customStyle="1" w:styleId="IndexHeader">
    <w:name w:val="Index Header"/>
    <w:basedOn w:val="Normal"/>
    <w:rsid w:val="00DC43C2"/>
    <w:pPr>
      <w:spacing w:after="0" w:line="240" w:lineRule="auto"/>
      <w:ind w:left="-720"/>
      <w:outlineLvl w:val="0"/>
    </w:pPr>
    <w:rPr>
      <w:rFonts w:eastAsia="Times New Roman"/>
      <w:b/>
      <w:bCs/>
      <w:sz w:val="36"/>
      <w:szCs w:val="20"/>
    </w:rPr>
  </w:style>
  <w:style w:type="character" w:customStyle="1" w:styleId="IndexHeaderChar">
    <w:name w:val="Index Header Char"/>
    <w:rsid w:val="00DC43C2"/>
    <w:rPr>
      <w:rFonts w:ascii="Times New Roman" w:eastAsia="Times New Roman" w:hAnsi="Times New Roman"/>
      <w:b/>
      <w:bCs/>
      <w:sz w:val="36"/>
    </w:rPr>
  </w:style>
  <w:style w:type="paragraph" w:customStyle="1" w:styleId="CardRead">
    <w:name w:val="Card_Read"/>
    <w:basedOn w:val="Normal"/>
    <w:rsid w:val="00DC43C2"/>
    <w:pPr>
      <w:spacing w:after="0" w:line="240" w:lineRule="auto"/>
    </w:pPr>
    <w:rPr>
      <w:rFonts w:ascii="Times" w:eastAsia="Times" w:hAnsi="Times"/>
      <w:szCs w:val="20"/>
    </w:rPr>
  </w:style>
  <w:style w:type="paragraph" w:customStyle="1" w:styleId="CardNU">
    <w:name w:val="CardNU"/>
    <w:basedOn w:val="Normal"/>
    <w:rsid w:val="00DC43C2"/>
    <w:pPr>
      <w:spacing w:after="0" w:line="240" w:lineRule="auto"/>
    </w:pPr>
    <w:rPr>
      <w:rFonts w:ascii="Times" w:eastAsia="Times" w:hAnsi="Times"/>
      <w:sz w:val="14"/>
      <w:szCs w:val="20"/>
    </w:rPr>
  </w:style>
  <w:style w:type="paragraph" w:customStyle="1" w:styleId="StyleHeading310pt">
    <w:name w:val="Style Heading 3 + 10 pt"/>
    <w:basedOn w:val="Heading3"/>
    <w:rsid w:val="00DC43C2"/>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DC43C2"/>
    <w:rPr>
      <w:rFonts w:ascii="Times New Roman" w:eastAsia="Times New Roman" w:hAnsi="Times New Roman" w:cs="Arial"/>
      <w:b/>
      <w:bCs/>
      <w:sz w:val="26"/>
      <w:szCs w:val="26"/>
    </w:rPr>
  </w:style>
  <w:style w:type="paragraph" w:customStyle="1" w:styleId="Style30">
    <w:name w:val="Style 3"/>
    <w:basedOn w:val="Normal"/>
    <w:rsid w:val="00DC43C2"/>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DC43C2"/>
    <w:rPr>
      <w:b/>
      <w:sz w:val="22"/>
      <w:szCs w:val="24"/>
      <w:u w:val="single"/>
      <w:lang w:val="en-US" w:eastAsia="en-US" w:bidi="ar-SA"/>
    </w:rPr>
  </w:style>
  <w:style w:type="paragraph" w:customStyle="1" w:styleId="CardText-NotUnderlined">
    <w:name w:val="Card Text - Not Underlined"/>
    <w:basedOn w:val="Normal"/>
    <w:rsid w:val="00DC43C2"/>
    <w:pPr>
      <w:spacing w:after="60" w:line="240" w:lineRule="auto"/>
    </w:pPr>
    <w:rPr>
      <w:rFonts w:eastAsia="Times New Roman"/>
      <w:sz w:val="18"/>
    </w:rPr>
  </w:style>
  <w:style w:type="paragraph" w:customStyle="1" w:styleId="OmniPage8">
    <w:name w:val="OmniPage #8"/>
    <w:basedOn w:val="Normal"/>
    <w:rsid w:val="00DC43C2"/>
    <w:pPr>
      <w:spacing w:after="0" w:line="240" w:lineRule="auto"/>
    </w:pPr>
    <w:rPr>
      <w:rFonts w:eastAsia="Times New Roman"/>
      <w:color w:val="000000"/>
      <w:sz w:val="20"/>
      <w:szCs w:val="20"/>
    </w:rPr>
  </w:style>
  <w:style w:type="paragraph" w:customStyle="1" w:styleId="OmniPage2">
    <w:name w:val="OmniPage #2"/>
    <w:basedOn w:val="Normal"/>
    <w:rsid w:val="00DC43C2"/>
    <w:pPr>
      <w:spacing w:after="0" w:line="240" w:lineRule="auto"/>
    </w:pPr>
    <w:rPr>
      <w:rFonts w:eastAsia="Times New Roman"/>
      <w:color w:val="000000"/>
      <w:sz w:val="20"/>
      <w:szCs w:val="20"/>
    </w:rPr>
  </w:style>
  <w:style w:type="paragraph" w:customStyle="1" w:styleId="OmniPage6">
    <w:name w:val="OmniPage #6"/>
    <w:basedOn w:val="Normal"/>
    <w:rsid w:val="00DC43C2"/>
    <w:pPr>
      <w:spacing w:after="0" w:line="240" w:lineRule="auto"/>
    </w:pPr>
    <w:rPr>
      <w:rFonts w:eastAsia="Times New Roman"/>
      <w:color w:val="000000"/>
      <w:sz w:val="20"/>
      <w:szCs w:val="20"/>
    </w:rPr>
  </w:style>
  <w:style w:type="paragraph" w:customStyle="1" w:styleId="OmniPage7">
    <w:name w:val="OmniPage #7"/>
    <w:basedOn w:val="Normal"/>
    <w:rsid w:val="00DC43C2"/>
    <w:pPr>
      <w:spacing w:after="0" w:line="240" w:lineRule="auto"/>
    </w:pPr>
    <w:rPr>
      <w:rFonts w:eastAsia="Times New Roman"/>
      <w:color w:val="000000"/>
      <w:sz w:val="20"/>
      <w:szCs w:val="20"/>
    </w:rPr>
  </w:style>
  <w:style w:type="paragraph" w:customStyle="1" w:styleId="OmniPage11">
    <w:name w:val="OmniPage #11"/>
    <w:basedOn w:val="Normal"/>
    <w:rsid w:val="00DC43C2"/>
    <w:pPr>
      <w:spacing w:after="0" w:line="240" w:lineRule="auto"/>
    </w:pPr>
    <w:rPr>
      <w:rFonts w:eastAsia="Times New Roman"/>
      <w:color w:val="000000"/>
      <w:sz w:val="20"/>
      <w:szCs w:val="20"/>
    </w:rPr>
  </w:style>
  <w:style w:type="paragraph" w:customStyle="1" w:styleId="OmniPage12">
    <w:name w:val="OmniPage #12"/>
    <w:basedOn w:val="Normal"/>
    <w:rsid w:val="00DC43C2"/>
    <w:pPr>
      <w:spacing w:after="0" w:line="240" w:lineRule="auto"/>
    </w:pPr>
    <w:rPr>
      <w:rFonts w:eastAsia="Times New Roman"/>
      <w:color w:val="000000"/>
      <w:sz w:val="20"/>
      <w:szCs w:val="20"/>
    </w:rPr>
  </w:style>
  <w:style w:type="paragraph" w:customStyle="1" w:styleId="OmniPage13">
    <w:name w:val="OmniPage #13"/>
    <w:basedOn w:val="Normal"/>
    <w:rsid w:val="00DC43C2"/>
    <w:pPr>
      <w:spacing w:after="0" w:line="240" w:lineRule="auto"/>
    </w:pPr>
    <w:rPr>
      <w:rFonts w:eastAsia="Times New Roman"/>
      <w:color w:val="000000"/>
      <w:sz w:val="20"/>
      <w:szCs w:val="20"/>
    </w:rPr>
  </w:style>
  <w:style w:type="paragraph" w:customStyle="1" w:styleId="OmniPage14">
    <w:name w:val="OmniPage #14"/>
    <w:basedOn w:val="Normal"/>
    <w:rsid w:val="00DC43C2"/>
    <w:pPr>
      <w:spacing w:after="0" w:line="240" w:lineRule="auto"/>
    </w:pPr>
    <w:rPr>
      <w:rFonts w:eastAsia="Times New Roman"/>
      <w:color w:val="000000"/>
      <w:sz w:val="20"/>
      <w:szCs w:val="20"/>
    </w:rPr>
  </w:style>
  <w:style w:type="paragraph" w:customStyle="1" w:styleId="OmniPage15">
    <w:name w:val="OmniPage #15"/>
    <w:basedOn w:val="Normal"/>
    <w:rsid w:val="00DC43C2"/>
    <w:pPr>
      <w:spacing w:after="0" w:line="240" w:lineRule="auto"/>
    </w:pPr>
    <w:rPr>
      <w:rFonts w:eastAsia="Times New Roman"/>
      <w:color w:val="000000"/>
      <w:sz w:val="20"/>
      <w:szCs w:val="20"/>
    </w:rPr>
  </w:style>
  <w:style w:type="paragraph" w:customStyle="1" w:styleId="OmniPage17">
    <w:name w:val="OmniPage #17"/>
    <w:basedOn w:val="Normal"/>
    <w:rsid w:val="00DC43C2"/>
    <w:pPr>
      <w:spacing w:after="0" w:line="240" w:lineRule="auto"/>
    </w:pPr>
    <w:rPr>
      <w:rFonts w:eastAsia="Times New Roman"/>
      <w:color w:val="000000"/>
      <w:sz w:val="20"/>
      <w:szCs w:val="20"/>
    </w:rPr>
  </w:style>
  <w:style w:type="paragraph" w:customStyle="1" w:styleId="OmniPage19">
    <w:name w:val="OmniPage #19"/>
    <w:basedOn w:val="Normal"/>
    <w:rsid w:val="00DC43C2"/>
    <w:pPr>
      <w:spacing w:after="0" w:line="240" w:lineRule="auto"/>
    </w:pPr>
    <w:rPr>
      <w:rFonts w:eastAsia="Times New Roman"/>
      <w:color w:val="000000"/>
      <w:sz w:val="20"/>
      <w:szCs w:val="20"/>
    </w:rPr>
  </w:style>
  <w:style w:type="paragraph" w:customStyle="1" w:styleId="OmniPage20">
    <w:name w:val="OmniPage #20"/>
    <w:basedOn w:val="Normal"/>
    <w:rsid w:val="00DC43C2"/>
    <w:pPr>
      <w:spacing w:after="0" w:line="240" w:lineRule="auto"/>
    </w:pPr>
    <w:rPr>
      <w:rFonts w:eastAsia="Times New Roman"/>
      <w:color w:val="000000"/>
      <w:sz w:val="20"/>
      <w:szCs w:val="20"/>
    </w:rPr>
  </w:style>
  <w:style w:type="paragraph" w:customStyle="1" w:styleId="OmniPage21">
    <w:name w:val="OmniPage #21"/>
    <w:basedOn w:val="Normal"/>
    <w:rsid w:val="00DC43C2"/>
    <w:pPr>
      <w:spacing w:after="0" w:line="240" w:lineRule="auto"/>
    </w:pPr>
    <w:rPr>
      <w:rFonts w:eastAsia="Times New Roman"/>
      <w:color w:val="000000"/>
      <w:sz w:val="20"/>
      <w:szCs w:val="20"/>
    </w:rPr>
  </w:style>
  <w:style w:type="paragraph" w:customStyle="1" w:styleId="OmniPage22">
    <w:name w:val="OmniPage #22"/>
    <w:basedOn w:val="Normal"/>
    <w:rsid w:val="00DC43C2"/>
    <w:pPr>
      <w:spacing w:after="0" w:line="240" w:lineRule="auto"/>
    </w:pPr>
    <w:rPr>
      <w:rFonts w:eastAsia="Times New Roman"/>
      <w:color w:val="000000"/>
      <w:sz w:val="20"/>
      <w:szCs w:val="20"/>
    </w:rPr>
  </w:style>
  <w:style w:type="paragraph" w:customStyle="1" w:styleId="OmniPage25">
    <w:name w:val="OmniPage #25"/>
    <w:basedOn w:val="Normal"/>
    <w:rsid w:val="00DC43C2"/>
    <w:pPr>
      <w:spacing w:after="0" w:line="240" w:lineRule="auto"/>
    </w:pPr>
    <w:rPr>
      <w:rFonts w:eastAsia="Times New Roman"/>
      <w:color w:val="000000"/>
      <w:sz w:val="20"/>
      <w:szCs w:val="20"/>
    </w:rPr>
  </w:style>
  <w:style w:type="paragraph" w:customStyle="1" w:styleId="OmniPage18">
    <w:name w:val="OmniPage #18"/>
    <w:basedOn w:val="Normal"/>
    <w:rsid w:val="00DC43C2"/>
    <w:pPr>
      <w:spacing w:after="0" w:line="240" w:lineRule="auto"/>
    </w:pPr>
    <w:rPr>
      <w:rFonts w:eastAsia="Times New Roman"/>
      <w:color w:val="000000"/>
      <w:sz w:val="20"/>
      <w:szCs w:val="20"/>
    </w:rPr>
  </w:style>
  <w:style w:type="paragraph" w:customStyle="1" w:styleId="OmniPage26">
    <w:name w:val="OmniPage #26"/>
    <w:basedOn w:val="Normal"/>
    <w:rsid w:val="00DC43C2"/>
    <w:pPr>
      <w:spacing w:after="0" w:line="240" w:lineRule="auto"/>
    </w:pPr>
    <w:rPr>
      <w:rFonts w:eastAsia="Times New Roman"/>
      <w:color w:val="000000"/>
      <w:sz w:val="20"/>
      <w:szCs w:val="20"/>
    </w:rPr>
  </w:style>
  <w:style w:type="character" w:customStyle="1" w:styleId="iagsheaderlarge">
    <w:name w:val="iags_header_large"/>
    <w:rsid w:val="00DC43C2"/>
  </w:style>
  <w:style w:type="paragraph" w:customStyle="1" w:styleId="OmniPage9">
    <w:name w:val="OmniPage #9"/>
    <w:basedOn w:val="Normal"/>
    <w:rsid w:val="00DC43C2"/>
    <w:pPr>
      <w:spacing w:after="0" w:line="240" w:lineRule="auto"/>
    </w:pPr>
    <w:rPr>
      <w:rFonts w:eastAsia="Times New Roman"/>
      <w:color w:val="000000"/>
      <w:sz w:val="20"/>
      <w:szCs w:val="20"/>
    </w:rPr>
  </w:style>
  <w:style w:type="paragraph" w:customStyle="1" w:styleId="OmniPage5">
    <w:name w:val="OmniPage #5"/>
    <w:basedOn w:val="Normal"/>
    <w:rsid w:val="00DC43C2"/>
    <w:pPr>
      <w:spacing w:after="0" w:line="240" w:lineRule="auto"/>
    </w:pPr>
    <w:rPr>
      <w:rFonts w:eastAsia="Times New Roman"/>
      <w:color w:val="000000"/>
      <w:sz w:val="20"/>
      <w:szCs w:val="20"/>
    </w:rPr>
  </w:style>
  <w:style w:type="character" w:customStyle="1" w:styleId="style12char0">
    <w:name w:val="style12char"/>
    <w:rsid w:val="00DC43C2"/>
  </w:style>
  <w:style w:type="character" w:customStyle="1" w:styleId="charchar2">
    <w:name w:val="charchar2"/>
    <w:rsid w:val="00DC43C2"/>
  </w:style>
  <w:style w:type="character" w:customStyle="1" w:styleId="style11char0">
    <w:name w:val="style11char"/>
    <w:rsid w:val="00DC43C2"/>
  </w:style>
  <w:style w:type="paragraph" w:customStyle="1" w:styleId="CitesandCardText">
    <w:name w:val="Cites and Card Text"/>
    <w:basedOn w:val="Normal"/>
    <w:rsid w:val="00DC43C2"/>
    <w:pPr>
      <w:spacing w:after="0" w:line="240" w:lineRule="auto"/>
    </w:pPr>
    <w:rPr>
      <w:rFonts w:eastAsia="Times New Roman"/>
      <w:sz w:val="20"/>
    </w:rPr>
  </w:style>
  <w:style w:type="paragraph" w:styleId="List2">
    <w:name w:val="List 2"/>
    <w:basedOn w:val="Default"/>
    <w:next w:val="Default"/>
    <w:rsid w:val="00DC43C2"/>
    <w:rPr>
      <w:rFonts w:eastAsia="Times New Roman"/>
      <w:color w:val="auto"/>
    </w:rPr>
  </w:style>
  <w:style w:type="paragraph" w:customStyle="1" w:styleId="Style16">
    <w:name w:val="Style 16"/>
    <w:basedOn w:val="Normal"/>
    <w:rsid w:val="00DC43C2"/>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DC43C2"/>
    <w:pPr>
      <w:spacing w:after="0" w:line="240" w:lineRule="auto"/>
    </w:pPr>
    <w:rPr>
      <w:rFonts w:eastAsia="Times New Roman"/>
    </w:rPr>
  </w:style>
  <w:style w:type="character" w:customStyle="1" w:styleId="smalltextChar0">
    <w:name w:val="smalltext Char"/>
    <w:link w:val="smalltext2"/>
    <w:rsid w:val="00DC43C2"/>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DC43C2"/>
    <w:pPr>
      <w:spacing w:after="120"/>
    </w:pPr>
    <w:rPr>
      <w:rFonts w:eastAsia="Times New Roman"/>
      <w:color w:val="auto"/>
    </w:rPr>
  </w:style>
  <w:style w:type="paragraph" w:customStyle="1" w:styleId="headingChar">
    <w:name w:val="heading Char"/>
    <w:basedOn w:val="Normal"/>
    <w:rsid w:val="00DC43C2"/>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DC43C2"/>
    <w:rPr>
      <w:b/>
      <w:sz w:val="22"/>
      <w:szCs w:val="24"/>
      <w:u w:val="single"/>
      <w:lang w:val="en-US" w:eastAsia="en-US" w:bidi="ar-SA"/>
    </w:rPr>
  </w:style>
  <w:style w:type="paragraph" w:customStyle="1" w:styleId="Bullets-squares">
    <w:name w:val="Bullets - squares"/>
    <w:basedOn w:val="Normal"/>
    <w:next w:val="Normal"/>
    <w:rsid w:val="00DC43C2"/>
    <w:pPr>
      <w:numPr>
        <w:numId w:val="19"/>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DC43C2"/>
    <w:pPr>
      <w:spacing w:after="0" w:line="240" w:lineRule="auto"/>
      <w:ind w:left="288"/>
    </w:pPr>
    <w:rPr>
      <w:rFonts w:asciiTheme="minorHAnsi" w:hAnsiTheme="minorHAnsi"/>
      <w:u w:val="single"/>
    </w:rPr>
  </w:style>
  <w:style w:type="paragraph" w:customStyle="1" w:styleId="Size8">
    <w:name w:val="Size 8"/>
    <w:link w:val="Size8Char"/>
    <w:rsid w:val="00DC43C2"/>
    <w:pPr>
      <w:spacing w:after="0" w:line="240" w:lineRule="auto"/>
    </w:pPr>
    <w:rPr>
      <w:rFonts w:ascii="Times New Roman" w:eastAsia="Times New Roman" w:hAnsi="Times New Roman" w:cs="Times New Roman"/>
      <w:sz w:val="16"/>
    </w:rPr>
  </w:style>
  <w:style w:type="character" w:customStyle="1" w:styleId="Size8Char">
    <w:name w:val="Size 8 Char"/>
    <w:link w:val="Size8"/>
    <w:rsid w:val="00DC43C2"/>
    <w:rPr>
      <w:rFonts w:ascii="Times New Roman" w:eastAsia="Times New Roman" w:hAnsi="Times New Roman" w:cs="Times New Roman"/>
      <w:sz w:val="16"/>
    </w:rPr>
  </w:style>
  <w:style w:type="paragraph" w:customStyle="1" w:styleId="RegularCite">
    <w:name w:val="Regular Cite"/>
    <w:qFormat/>
    <w:rsid w:val="00DC43C2"/>
    <w:pPr>
      <w:spacing w:after="0" w:line="240" w:lineRule="auto"/>
    </w:pPr>
    <w:rPr>
      <w:rFonts w:ascii="Times New Roman" w:eastAsia="Times New Roman" w:hAnsi="Times New Roman" w:cs="Times New Roman"/>
      <w:sz w:val="20"/>
    </w:rPr>
  </w:style>
  <w:style w:type="character" w:customStyle="1" w:styleId="eudoraheader">
    <w:name w:val="eudoraheader"/>
    <w:rsid w:val="00DC43C2"/>
  </w:style>
  <w:style w:type="character" w:customStyle="1" w:styleId="emailstyle26">
    <w:name w:val="emailstyle26"/>
    <w:rsid w:val="00DC43C2"/>
  </w:style>
  <w:style w:type="paragraph" w:customStyle="1" w:styleId="context">
    <w:name w:val="context"/>
    <w:basedOn w:val="Normal"/>
    <w:rsid w:val="00DC43C2"/>
    <w:pPr>
      <w:spacing w:before="100" w:beforeAutospacing="1" w:after="100" w:afterAutospacing="1" w:line="240" w:lineRule="auto"/>
    </w:pPr>
    <w:rPr>
      <w:rFonts w:eastAsia="Times New Roman"/>
      <w:sz w:val="24"/>
    </w:rPr>
  </w:style>
  <w:style w:type="character" w:customStyle="1" w:styleId="newstitle1">
    <w:name w:val="newstitle1"/>
    <w:rsid w:val="00DC43C2"/>
  </w:style>
  <w:style w:type="character" w:customStyle="1" w:styleId="dateline">
    <w:name w:val="dateline"/>
    <w:rsid w:val="00DC43C2"/>
  </w:style>
  <w:style w:type="character" w:customStyle="1" w:styleId="sendtofriend">
    <w:name w:val="sendtofriend"/>
    <w:rsid w:val="00DC43C2"/>
  </w:style>
  <w:style w:type="character" w:customStyle="1" w:styleId="pagetype">
    <w:name w:val="pagetype"/>
    <w:rsid w:val="00DC43C2"/>
  </w:style>
  <w:style w:type="character" w:customStyle="1" w:styleId="byl">
    <w:name w:val="byl"/>
    <w:rsid w:val="00DC43C2"/>
  </w:style>
  <w:style w:type="character" w:customStyle="1" w:styleId="byd">
    <w:name w:val="byd"/>
    <w:rsid w:val="00DC43C2"/>
  </w:style>
  <w:style w:type="paragraph" w:customStyle="1" w:styleId="Size6">
    <w:name w:val="Size 6"/>
    <w:link w:val="Size6Char"/>
    <w:qFormat/>
    <w:rsid w:val="00DC43C2"/>
    <w:pPr>
      <w:spacing w:after="0" w:line="240" w:lineRule="auto"/>
    </w:pPr>
    <w:rPr>
      <w:rFonts w:ascii="Times New Roman" w:eastAsia="Times New Roman" w:hAnsi="Times New Roman" w:cs="Times New Roman"/>
      <w:sz w:val="16"/>
    </w:rPr>
  </w:style>
  <w:style w:type="character" w:customStyle="1" w:styleId="Size6Char">
    <w:name w:val="Size 6 Char"/>
    <w:link w:val="Size6"/>
    <w:rsid w:val="00DC43C2"/>
    <w:rPr>
      <w:rFonts w:ascii="Times New Roman" w:eastAsia="Times New Roman" w:hAnsi="Times New Roman" w:cs="Times New Roman"/>
      <w:sz w:val="16"/>
    </w:rPr>
  </w:style>
  <w:style w:type="character" w:customStyle="1" w:styleId="underliningchar0">
    <w:name w:val="underliningchar"/>
    <w:rsid w:val="00DC43C2"/>
  </w:style>
  <w:style w:type="paragraph" w:customStyle="1" w:styleId="TxBrp11">
    <w:name w:val="TxBr_p11"/>
    <w:basedOn w:val="Normal"/>
    <w:rsid w:val="00DC43C2"/>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DC43C2"/>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DC43C2"/>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DC43C2"/>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DC43C2"/>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DC43C2"/>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DC43C2"/>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DC43C2"/>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DC43C2"/>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DC43C2"/>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DC43C2"/>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DC43C2"/>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DC43C2"/>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DC43C2"/>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DC43C2"/>
    <w:rPr>
      <w:vanish w:val="0"/>
      <w:webHidden w:val="0"/>
      <w:color w:val="999999"/>
      <w:sz w:val="12"/>
      <w:szCs w:val="12"/>
      <w:specVanish/>
    </w:rPr>
  </w:style>
  <w:style w:type="paragraph" w:customStyle="1" w:styleId="CardsFont8pt">
    <w:name w:val="Cards + Font: 8 pt"/>
    <w:basedOn w:val="Normal"/>
    <w:rsid w:val="00DC43C2"/>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DC43C2"/>
    <w:rPr>
      <w:sz w:val="16"/>
    </w:rPr>
  </w:style>
  <w:style w:type="character" w:customStyle="1" w:styleId="TagLineCharChar">
    <w:name w:val="Tag Line Char Char"/>
    <w:rsid w:val="00DC43C2"/>
    <w:rPr>
      <w:rFonts w:cs="Arial"/>
      <w:b/>
      <w:bCs/>
      <w:iCs/>
      <w:sz w:val="24"/>
      <w:szCs w:val="28"/>
      <w:lang w:val="en-US" w:eastAsia="en-US" w:bidi="ar-SA"/>
    </w:rPr>
  </w:style>
  <w:style w:type="paragraph" w:customStyle="1" w:styleId="published">
    <w:name w:val="published"/>
    <w:basedOn w:val="Normal"/>
    <w:rsid w:val="00DC43C2"/>
    <w:pPr>
      <w:spacing w:before="100" w:beforeAutospacing="1" w:after="100" w:afterAutospacing="1" w:line="240" w:lineRule="auto"/>
    </w:pPr>
    <w:rPr>
      <w:rFonts w:eastAsia="Times New Roman"/>
      <w:sz w:val="24"/>
    </w:rPr>
  </w:style>
  <w:style w:type="paragraph" w:customStyle="1" w:styleId="updated">
    <w:name w:val="updated"/>
    <w:basedOn w:val="Normal"/>
    <w:rsid w:val="00DC43C2"/>
    <w:pPr>
      <w:spacing w:before="100" w:beforeAutospacing="1" w:after="100" w:afterAutospacing="1" w:line="240" w:lineRule="auto"/>
    </w:pPr>
    <w:rPr>
      <w:rFonts w:eastAsia="Times New Roman"/>
      <w:sz w:val="24"/>
    </w:rPr>
  </w:style>
  <w:style w:type="character" w:customStyle="1" w:styleId="articlecommentcount">
    <w:name w:val="article_comment_count"/>
    <w:rsid w:val="00DC43C2"/>
  </w:style>
  <w:style w:type="character" w:customStyle="1" w:styleId="articlerecommendcount">
    <w:name w:val="article_recommend_count"/>
    <w:rsid w:val="00DC43C2"/>
  </w:style>
  <w:style w:type="character" w:customStyle="1" w:styleId="normaltext1">
    <w:name w:val="normal_text"/>
    <w:rsid w:val="00DC43C2"/>
  </w:style>
  <w:style w:type="paragraph" w:customStyle="1" w:styleId="storytimestamp">
    <w:name w:val="storytimestamp"/>
    <w:basedOn w:val="Normal"/>
    <w:rsid w:val="00DC43C2"/>
    <w:pPr>
      <w:spacing w:before="100" w:beforeAutospacing="1" w:after="100" w:afterAutospacing="1" w:line="240" w:lineRule="auto"/>
    </w:pPr>
    <w:rPr>
      <w:rFonts w:eastAsia="Times New Roman"/>
      <w:sz w:val="24"/>
    </w:rPr>
  </w:style>
  <w:style w:type="character" w:customStyle="1" w:styleId="story-byline">
    <w:name w:val="story-byline"/>
    <w:rsid w:val="00DC43C2"/>
  </w:style>
  <w:style w:type="character" w:customStyle="1" w:styleId="story-titleline">
    <w:name w:val="story-titleline"/>
    <w:rsid w:val="00DC43C2"/>
  </w:style>
  <w:style w:type="paragraph" w:styleId="ListBullet2">
    <w:name w:val="List Bullet 2"/>
    <w:basedOn w:val="Normal"/>
    <w:rsid w:val="00DC43C2"/>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DC43C2"/>
    <w:pPr>
      <w:spacing w:after="0" w:line="240" w:lineRule="auto"/>
    </w:pPr>
    <w:rPr>
      <w:rFonts w:eastAsia="Times New Roman"/>
      <w:color w:val="000000"/>
      <w:sz w:val="10"/>
    </w:rPr>
  </w:style>
  <w:style w:type="character" w:customStyle="1" w:styleId="UnderlineCardChar1">
    <w:name w:val="Underline Card Char"/>
    <w:rsid w:val="00DC43C2"/>
    <w:rPr>
      <w:sz w:val="22"/>
      <w:szCs w:val="24"/>
      <w:u w:val="single"/>
      <w:lang w:val="en-US" w:eastAsia="en-US" w:bidi="ar-SA"/>
    </w:rPr>
  </w:style>
  <w:style w:type="character" w:customStyle="1" w:styleId="SourcesCharChar1">
    <w:name w:val="Sources Char Char1"/>
    <w:rsid w:val="00DC43C2"/>
    <w:rPr>
      <w:rFonts w:cs="Arial"/>
      <w:b/>
      <w:bCs/>
      <w:iCs/>
      <w:sz w:val="24"/>
      <w:szCs w:val="28"/>
      <w:lang w:val="en-US" w:eastAsia="en-US" w:bidi="ar-SA"/>
    </w:rPr>
  </w:style>
  <w:style w:type="character" w:customStyle="1" w:styleId="UnderlinesCharChar">
    <w:name w:val="Underlines Char Char"/>
    <w:rsid w:val="00DC43C2"/>
    <w:rPr>
      <w:rFonts w:cs="Arial"/>
      <w:b/>
      <w:bCs/>
      <w:sz w:val="22"/>
      <w:szCs w:val="26"/>
      <w:u w:val="single"/>
      <w:lang w:val="en-US" w:eastAsia="en-US" w:bidi="ar-SA"/>
    </w:rPr>
  </w:style>
  <w:style w:type="paragraph" w:customStyle="1" w:styleId="OmniPage3">
    <w:name w:val="OmniPage #3"/>
    <w:basedOn w:val="Normal"/>
    <w:rsid w:val="00DC43C2"/>
    <w:pPr>
      <w:spacing w:after="0" w:line="240" w:lineRule="auto"/>
    </w:pPr>
    <w:rPr>
      <w:rFonts w:eastAsia="Times New Roman"/>
      <w:color w:val="000000"/>
      <w:sz w:val="20"/>
      <w:szCs w:val="20"/>
    </w:rPr>
  </w:style>
  <w:style w:type="paragraph" w:customStyle="1" w:styleId="OmniPage16">
    <w:name w:val="OmniPage #16"/>
    <w:basedOn w:val="Normal"/>
    <w:rsid w:val="00DC43C2"/>
    <w:pPr>
      <w:spacing w:after="0" w:line="240" w:lineRule="auto"/>
    </w:pPr>
    <w:rPr>
      <w:rFonts w:eastAsia="Times New Roman"/>
      <w:color w:val="000000"/>
      <w:sz w:val="20"/>
      <w:szCs w:val="20"/>
    </w:rPr>
  </w:style>
  <w:style w:type="paragraph" w:customStyle="1" w:styleId="OmniPage23">
    <w:name w:val="OmniPage #23"/>
    <w:basedOn w:val="Normal"/>
    <w:rsid w:val="00DC43C2"/>
    <w:pPr>
      <w:spacing w:after="0" w:line="240" w:lineRule="auto"/>
    </w:pPr>
    <w:rPr>
      <w:rFonts w:eastAsia="Times New Roman"/>
      <w:color w:val="000000"/>
      <w:sz w:val="20"/>
      <w:szCs w:val="20"/>
    </w:rPr>
  </w:style>
  <w:style w:type="paragraph" w:customStyle="1" w:styleId="OmniPage24">
    <w:name w:val="OmniPage #24"/>
    <w:basedOn w:val="Normal"/>
    <w:rsid w:val="00DC43C2"/>
    <w:pPr>
      <w:spacing w:after="0" w:line="240" w:lineRule="auto"/>
    </w:pPr>
    <w:rPr>
      <w:rFonts w:eastAsia="Times New Roman"/>
      <w:color w:val="000000"/>
      <w:sz w:val="20"/>
      <w:szCs w:val="20"/>
    </w:rPr>
  </w:style>
  <w:style w:type="paragraph" w:customStyle="1" w:styleId="OmniPage27">
    <w:name w:val="OmniPage #27"/>
    <w:basedOn w:val="Normal"/>
    <w:rsid w:val="00DC43C2"/>
    <w:pPr>
      <w:spacing w:after="0" w:line="240" w:lineRule="auto"/>
    </w:pPr>
    <w:rPr>
      <w:rFonts w:eastAsia="Times New Roman"/>
      <w:color w:val="000000"/>
      <w:sz w:val="20"/>
      <w:szCs w:val="20"/>
    </w:rPr>
  </w:style>
  <w:style w:type="paragraph" w:customStyle="1" w:styleId="OmniPage28">
    <w:name w:val="OmniPage #28"/>
    <w:basedOn w:val="Normal"/>
    <w:rsid w:val="00DC43C2"/>
    <w:pPr>
      <w:spacing w:after="0" w:line="240" w:lineRule="auto"/>
    </w:pPr>
    <w:rPr>
      <w:rFonts w:eastAsia="Times New Roman"/>
      <w:color w:val="000000"/>
      <w:sz w:val="20"/>
      <w:szCs w:val="20"/>
    </w:rPr>
  </w:style>
  <w:style w:type="paragraph" w:customStyle="1" w:styleId="OmniPage29">
    <w:name w:val="OmniPage #29"/>
    <w:basedOn w:val="Normal"/>
    <w:rsid w:val="00DC43C2"/>
    <w:pPr>
      <w:spacing w:after="0" w:line="240" w:lineRule="auto"/>
    </w:pPr>
    <w:rPr>
      <w:rFonts w:eastAsia="Times New Roman"/>
      <w:color w:val="000000"/>
      <w:sz w:val="20"/>
      <w:szCs w:val="20"/>
    </w:rPr>
  </w:style>
  <w:style w:type="paragraph" w:customStyle="1" w:styleId="OmniPage30">
    <w:name w:val="OmniPage #30"/>
    <w:basedOn w:val="Normal"/>
    <w:rsid w:val="00DC43C2"/>
    <w:pPr>
      <w:spacing w:after="0" w:line="240" w:lineRule="auto"/>
    </w:pPr>
    <w:rPr>
      <w:rFonts w:eastAsia="Times New Roman"/>
      <w:color w:val="000000"/>
      <w:sz w:val="20"/>
      <w:szCs w:val="20"/>
    </w:rPr>
  </w:style>
  <w:style w:type="paragraph" w:customStyle="1" w:styleId="OmniPage31">
    <w:name w:val="OmniPage #31"/>
    <w:basedOn w:val="Normal"/>
    <w:rsid w:val="00DC43C2"/>
    <w:pPr>
      <w:spacing w:after="0" w:line="240" w:lineRule="auto"/>
    </w:pPr>
    <w:rPr>
      <w:rFonts w:eastAsia="Times New Roman"/>
      <w:color w:val="000000"/>
      <w:sz w:val="20"/>
      <w:szCs w:val="20"/>
    </w:rPr>
  </w:style>
  <w:style w:type="paragraph" w:customStyle="1" w:styleId="OmniPage32">
    <w:name w:val="OmniPage #32"/>
    <w:basedOn w:val="Normal"/>
    <w:rsid w:val="00DC43C2"/>
    <w:pPr>
      <w:spacing w:after="0" w:line="240" w:lineRule="auto"/>
    </w:pPr>
    <w:rPr>
      <w:rFonts w:eastAsia="Times New Roman"/>
      <w:color w:val="000000"/>
      <w:sz w:val="20"/>
      <w:szCs w:val="20"/>
    </w:rPr>
  </w:style>
  <w:style w:type="paragraph" w:customStyle="1" w:styleId="OmniPage33">
    <w:name w:val="OmniPage #33"/>
    <w:basedOn w:val="Normal"/>
    <w:rsid w:val="00DC43C2"/>
    <w:pPr>
      <w:spacing w:after="0" w:line="240" w:lineRule="auto"/>
    </w:pPr>
    <w:rPr>
      <w:rFonts w:eastAsia="Times New Roman"/>
      <w:color w:val="000000"/>
      <w:sz w:val="20"/>
      <w:szCs w:val="20"/>
    </w:rPr>
  </w:style>
  <w:style w:type="paragraph" w:customStyle="1" w:styleId="OmniPage34">
    <w:name w:val="OmniPage #34"/>
    <w:basedOn w:val="Normal"/>
    <w:rsid w:val="00DC43C2"/>
    <w:pPr>
      <w:spacing w:after="0" w:line="240" w:lineRule="auto"/>
    </w:pPr>
    <w:rPr>
      <w:rFonts w:eastAsia="Times New Roman"/>
      <w:color w:val="000000"/>
      <w:sz w:val="20"/>
      <w:szCs w:val="20"/>
    </w:rPr>
  </w:style>
  <w:style w:type="paragraph" w:customStyle="1" w:styleId="OmniPage35">
    <w:name w:val="OmniPage #35"/>
    <w:basedOn w:val="Normal"/>
    <w:rsid w:val="00DC43C2"/>
    <w:pPr>
      <w:spacing w:after="0" w:line="240" w:lineRule="auto"/>
    </w:pPr>
    <w:rPr>
      <w:rFonts w:eastAsia="Times New Roman"/>
      <w:color w:val="000000"/>
      <w:sz w:val="20"/>
      <w:szCs w:val="20"/>
    </w:rPr>
  </w:style>
  <w:style w:type="paragraph" w:customStyle="1" w:styleId="OmniPage36">
    <w:name w:val="OmniPage #36"/>
    <w:basedOn w:val="Normal"/>
    <w:rsid w:val="00DC43C2"/>
    <w:pPr>
      <w:spacing w:after="0" w:line="240" w:lineRule="auto"/>
    </w:pPr>
    <w:rPr>
      <w:rFonts w:eastAsia="Times New Roman"/>
      <w:color w:val="000000"/>
      <w:sz w:val="20"/>
      <w:szCs w:val="20"/>
    </w:rPr>
  </w:style>
  <w:style w:type="paragraph" w:customStyle="1" w:styleId="OmniPage37">
    <w:name w:val="OmniPage #37"/>
    <w:basedOn w:val="Normal"/>
    <w:rsid w:val="00DC43C2"/>
    <w:pPr>
      <w:spacing w:after="0" w:line="240" w:lineRule="auto"/>
    </w:pPr>
    <w:rPr>
      <w:rFonts w:eastAsia="Times New Roman"/>
      <w:color w:val="000000"/>
      <w:sz w:val="20"/>
      <w:szCs w:val="20"/>
    </w:rPr>
  </w:style>
  <w:style w:type="paragraph" w:customStyle="1" w:styleId="OmniPage38">
    <w:name w:val="OmniPage #38"/>
    <w:basedOn w:val="Normal"/>
    <w:rsid w:val="00DC43C2"/>
    <w:pPr>
      <w:spacing w:after="0" w:line="240" w:lineRule="auto"/>
    </w:pPr>
    <w:rPr>
      <w:rFonts w:eastAsia="Times New Roman"/>
      <w:color w:val="000000"/>
      <w:sz w:val="20"/>
      <w:szCs w:val="20"/>
    </w:rPr>
  </w:style>
  <w:style w:type="paragraph" w:customStyle="1" w:styleId="OmniPage39">
    <w:name w:val="OmniPage #39"/>
    <w:basedOn w:val="Normal"/>
    <w:rsid w:val="00DC43C2"/>
    <w:pPr>
      <w:spacing w:after="0" w:line="240" w:lineRule="auto"/>
    </w:pPr>
    <w:rPr>
      <w:rFonts w:eastAsia="Times New Roman"/>
      <w:color w:val="000000"/>
      <w:sz w:val="20"/>
      <w:szCs w:val="20"/>
    </w:rPr>
  </w:style>
  <w:style w:type="paragraph" w:customStyle="1" w:styleId="OmniPage40">
    <w:name w:val="OmniPage #40"/>
    <w:basedOn w:val="Normal"/>
    <w:rsid w:val="00DC43C2"/>
    <w:pPr>
      <w:spacing w:after="0" w:line="240" w:lineRule="auto"/>
    </w:pPr>
    <w:rPr>
      <w:rFonts w:eastAsia="Times New Roman"/>
      <w:color w:val="000000"/>
      <w:sz w:val="20"/>
      <w:szCs w:val="20"/>
    </w:rPr>
  </w:style>
  <w:style w:type="paragraph" w:customStyle="1" w:styleId="OmniPage41">
    <w:name w:val="OmniPage #41"/>
    <w:basedOn w:val="Normal"/>
    <w:rsid w:val="00DC43C2"/>
    <w:pPr>
      <w:spacing w:after="0" w:line="240" w:lineRule="auto"/>
    </w:pPr>
    <w:rPr>
      <w:rFonts w:eastAsia="Times New Roman"/>
      <w:color w:val="000000"/>
      <w:sz w:val="20"/>
      <w:szCs w:val="20"/>
    </w:rPr>
  </w:style>
  <w:style w:type="paragraph" w:customStyle="1" w:styleId="OmniPage42">
    <w:name w:val="OmniPage #42"/>
    <w:basedOn w:val="Normal"/>
    <w:rsid w:val="00DC43C2"/>
    <w:pPr>
      <w:spacing w:after="0" w:line="240" w:lineRule="auto"/>
    </w:pPr>
    <w:rPr>
      <w:rFonts w:eastAsia="Times New Roman"/>
      <w:color w:val="000000"/>
      <w:sz w:val="20"/>
      <w:szCs w:val="20"/>
    </w:rPr>
  </w:style>
  <w:style w:type="paragraph" w:customStyle="1" w:styleId="OmniPage43">
    <w:name w:val="OmniPage #43"/>
    <w:basedOn w:val="Normal"/>
    <w:rsid w:val="00DC43C2"/>
    <w:pPr>
      <w:spacing w:after="0" w:line="240" w:lineRule="auto"/>
    </w:pPr>
    <w:rPr>
      <w:rFonts w:eastAsia="Times New Roman"/>
      <w:color w:val="000000"/>
      <w:sz w:val="20"/>
      <w:szCs w:val="20"/>
    </w:rPr>
  </w:style>
  <w:style w:type="paragraph" w:customStyle="1" w:styleId="OmniPage44">
    <w:name w:val="OmniPage #44"/>
    <w:basedOn w:val="Normal"/>
    <w:rsid w:val="00DC43C2"/>
    <w:pPr>
      <w:spacing w:after="0" w:line="240" w:lineRule="auto"/>
    </w:pPr>
    <w:rPr>
      <w:rFonts w:eastAsia="Times New Roman"/>
      <w:color w:val="000000"/>
      <w:sz w:val="20"/>
      <w:szCs w:val="20"/>
    </w:rPr>
  </w:style>
  <w:style w:type="paragraph" w:customStyle="1" w:styleId="OmniPage45">
    <w:name w:val="OmniPage #45"/>
    <w:basedOn w:val="Normal"/>
    <w:rsid w:val="00DC43C2"/>
    <w:pPr>
      <w:spacing w:after="0" w:line="240" w:lineRule="auto"/>
    </w:pPr>
    <w:rPr>
      <w:rFonts w:eastAsia="Times New Roman"/>
      <w:color w:val="000000"/>
      <w:sz w:val="20"/>
      <w:szCs w:val="20"/>
    </w:rPr>
  </w:style>
  <w:style w:type="paragraph" w:customStyle="1" w:styleId="OmniPage46">
    <w:name w:val="OmniPage #46"/>
    <w:basedOn w:val="Normal"/>
    <w:rsid w:val="00DC43C2"/>
    <w:pPr>
      <w:spacing w:after="0" w:line="240" w:lineRule="auto"/>
    </w:pPr>
    <w:rPr>
      <w:rFonts w:eastAsia="Times New Roman"/>
      <w:color w:val="000000"/>
      <w:sz w:val="20"/>
      <w:szCs w:val="20"/>
    </w:rPr>
  </w:style>
  <w:style w:type="paragraph" w:customStyle="1" w:styleId="OmniPage47">
    <w:name w:val="OmniPage #47"/>
    <w:basedOn w:val="Normal"/>
    <w:rsid w:val="00DC43C2"/>
    <w:pPr>
      <w:spacing w:after="0" w:line="240" w:lineRule="auto"/>
    </w:pPr>
    <w:rPr>
      <w:rFonts w:eastAsia="Times New Roman"/>
      <w:color w:val="000000"/>
      <w:sz w:val="20"/>
      <w:szCs w:val="20"/>
    </w:rPr>
  </w:style>
  <w:style w:type="paragraph" w:customStyle="1" w:styleId="OmniPage48">
    <w:name w:val="OmniPage #48"/>
    <w:basedOn w:val="Normal"/>
    <w:rsid w:val="00DC43C2"/>
    <w:pPr>
      <w:spacing w:after="0" w:line="240" w:lineRule="auto"/>
    </w:pPr>
    <w:rPr>
      <w:rFonts w:eastAsia="Times New Roman"/>
      <w:color w:val="000000"/>
      <w:sz w:val="20"/>
      <w:szCs w:val="20"/>
    </w:rPr>
  </w:style>
  <w:style w:type="paragraph" w:customStyle="1" w:styleId="OmniPage49">
    <w:name w:val="OmniPage #49"/>
    <w:basedOn w:val="Normal"/>
    <w:rsid w:val="00DC43C2"/>
    <w:pPr>
      <w:spacing w:after="0" w:line="240" w:lineRule="auto"/>
    </w:pPr>
    <w:rPr>
      <w:rFonts w:eastAsia="Times New Roman"/>
      <w:color w:val="000000"/>
      <w:sz w:val="20"/>
      <w:szCs w:val="20"/>
    </w:rPr>
  </w:style>
  <w:style w:type="paragraph" w:customStyle="1" w:styleId="OmniPage50">
    <w:name w:val="OmniPage #50"/>
    <w:basedOn w:val="Normal"/>
    <w:rsid w:val="00DC43C2"/>
    <w:pPr>
      <w:spacing w:after="0" w:line="240" w:lineRule="auto"/>
    </w:pPr>
    <w:rPr>
      <w:rFonts w:eastAsia="Times New Roman"/>
      <w:color w:val="000000"/>
      <w:sz w:val="20"/>
      <w:szCs w:val="20"/>
    </w:rPr>
  </w:style>
  <w:style w:type="paragraph" w:customStyle="1" w:styleId="OmniPage51">
    <w:name w:val="OmniPage #51"/>
    <w:basedOn w:val="Normal"/>
    <w:rsid w:val="00DC43C2"/>
    <w:pPr>
      <w:spacing w:after="0" w:line="240" w:lineRule="auto"/>
    </w:pPr>
    <w:rPr>
      <w:rFonts w:eastAsia="Times New Roman"/>
      <w:color w:val="000000"/>
      <w:sz w:val="20"/>
      <w:szCs w:val="20"/>
    </w:rPr>
  </w:style>
  <w:style w:type="paragraph" w:customStyle="1" w:styleId="OmniPage52">
    <w:name w:val="OmniPage #52"/>
    <w:basedOn w:val="Normal"/>
    <w:rsid w:val="00DC43C2"/>
    <w:pPr>
      <w:spacing w:after="0" w:line="240" w:lineRule="auto"/>
    </w:pPr>
    <w:rPr>
      <w:rFonts w:eastAsia="Times New Roman"/>
      <w:color w:val="000000"/>
      <w:sz w:val="20"/>
      <w:szCs w:val="20"/>
    </w:rPr>
  </w:style>
  <w:style w:type="paragraph" w:customStyle="1" w:styleId="OmniPage53">
    <w:name w:val="OmniPage #53"/>
    <w:basedOn w:val="Normal"/>
    <w:rsid w:val="00DC43C2"/>
    <w:pPr>
      <w:spacing w:after="0" w:line="240" w:lineRule="auto"/>
    </w:pPr>
    <w:rPr>
      <w:rFonts w:eastAsia="Times New Roman"/>
      <w:color w:val="000000"/>
      <w:sz w:val="20"/>
      <w:szCs w:val="20"/>
    </w:rPr>
  </w:style>
  <w:style w:type="paragraph" w:customStyle="1" w:styleId="OmniPage54">
    <w:name w:val="OmniPage #54"/>
    <w:basedOn w:val="Normal"/>
    <w:rsid w:val="00DC43C2"/>
    <w:pPr>
      <w:spacing w:after="0" w:line="240" w:lineRule="auto"/>
    </w:pPr>
    <w:rPr>
      <w:rFonts w:eastAsia="Times New Roman"/>
      <w:color w:val="000000"/>
      <w:sz w:val="20"/>
      <w:szCs w:val="20"/>
    </w:rPr>
  </w:style>
  <w:style w:type="paragraph" w:customStyle="1" w:styleId="OmniPage55">
    <w:name w:val="OmniPage #55"/>
    <w:basedOn w:val="Normal"/>
    <w:rsid w:val="00DC43C2"/>
    <w:pPr>
      <w:spacing w:after="0" w:line="240" w:lineRule="auto"/>
    </w:pPr>
    <w:rPr>
      <w:rFonts w:eastAsia="Times New Roman"/>
      <w:color w:val="000000"/>
      <w:sz w:val="20"/>
      <w:szCs w:val="20"/>
    </w:rPr>
  </w:style>
  <w:style w:type="paragraph" w:customStyle="1" w:styleId="OmniPage56">
    <w:name w:val="OmniPage #56"/>
    <w:basedOn w:val="Normal"/>
    <w:rsid w:val="00DC43C2"/>
    <w:pPr>
      <w:spacing w:after="0" w:line="240" w:lineRule="auto"/>
    </w:pPr>
    <w:rPr>
      <w:rFonts w:eastAsia="Times New Roman"/>
      <w:color w:val="000000"/>
      <w:sz w:val="20"/>
      <w:szCs w:val="20"/>
    </w:rPr>
  </w:style>
  <w:style w:type="paragraph" w:customStyle="1" w:styleId="OmniPage57">
    <w:name w:val="OmniPage #57"/>
    <w:basedOn w:val="Normal"/>
    <w:rsid w:val="00DC43C2"/>
    <w:pPr>
      <w:spacing w:after="0" w:line="240" w:lineRule="auto"/>
    </w:pPr>
    <w:rPr>
      <w:rFonts w:eastAsia="Times New Roman"/>
      <w:color w:val="000000"/>
      <w:sz w:val="20"/>
      <w:szCs w:val="20"/>
    </w:rPr>
  </w:style>
  <w:style w:type="paragraph" w:customStyle="1" w:styleId="OmniPage58">
    <w:name w:val="OmniPage #58"/>
    <w:basedOn w:val="Normal"/>
    <w:rsid w:val="00DC43C2"/>
    <w:pPr>
      <w:spacing w:after="0" w:line="240" w:lineRule="auto"/>
    </w:pPr>
    <w:rPr>
      <w:rFonts w:eastAsia="Times New Roman"/>
      <w:color w:val="000000"/>
      <w:sz w:val="20"/>
      <w:szCs w:val="20"/>
    </w:rPr>
  </w:style>
  <w:style w:type="paragraph" w:customStyle="1" w:styleId="OmniPage59">
    <w:name w:val="OmniPage #59"/>
    <w:basedOn w:val="Normal"/>
    <w:rsid w:val="00DC43C2"/>
    <w:pPr>
      <w:spacing w:after="0" w:line="240" w:lineRule="auto"/>
    </w:pPr>
    <w:rPr>
      <w:rFonts w:eastAsia="Times New Roman"/>
      <w:color w:val="000000"/>
      <w:sz w:val="20"/>
      <w:szCs w:val="20"/>
    </w:rPr>
  </w:style>
  <w:style w:type="paragraph" w:customStyle="1" w:styleId="OmniPage60">
    <w:name w:val="OmniPage #60"/>
    <w:basedOn w:val="Normal"/>
    <w:rsid w:val="00DC43C2"/>
    <w:pPr>
      <w:spacing w:after="0" w:line="240" w:lineRule="auto"/>
    </w:pPr>
    <w:rPr>
      <w:rFonts w:eastAsia="Times New Roman"/>
      <w:color w:val="000000"/>
      <w:sz w:val="20"/>
      <w:szCs w:val="20"/>
    </w:rPr>
  </w:style>
  <w:style w:type="paragraph" w:customStyle="1" w:styleId="OmniPage61">
    <w:name w:val="OmniPage #61"/>
    <w:basedOn w:val="Normal"/>
    <w:rsid w:val="00DC43C2"/>
    <w:pPr>
      <w:spacing w:after="0" w:line="240" w:lineRule="auto"/>
    </w:pPr>
    <w:rPr>
      <w:rFonts w:eastAsia="Times New Roman"/>
      <w:color w:val="000000"/>
      <w:sz w:val="20"/>
      <w:szCs w:val="20"/>
    </w:rPr>
  </w:style>
  <w:style w:type="paragraph" w:customStyle="1" w:styleId="OmniPage62">
    <w:name w:val="OmniPage #62"/>
    <w:basedOn w:val="Normal"/>
    <w:rsid w:val="00DC43C2"/>
    <w:pPr>
      <w:spacing w:after="0" w:line="240" w:lineRule="auto"/>
    </w:pPr>
    <w:rPr>
      <w:rFonts w:eastAsia="Times New Roman"/>
      <w:color w:val="000000"/>
      <w:sz w:val="20"/>
      <w:szCs w:val="20"/>
    </w:rPr>
  </w:style>
  <w:style w:type="paragraph" w:customStyle="1" w:styleId="OmniPage63">
    <w:name w:val="OmniPage #63"/>
    <w:basedOn w:val="Normal"/>
    <w:rsid w:val="00DC43C2"/>
    <w:pPr>
      <w:spacing w:after="0" w:line="240" w:lineRule="auto"/>
    </w:pPr>
    <w:rPr>
      <w:rFonts w:eastAsia="Times New Roman"/>
      <w:color w:val="000000"/>
      <w:sz w:val="20"/>
      <w:szCs w:val="20"/>
    </w:rPr>
  </w:style>
  <w:style w:type="paragraph" w:customStyle="1" w:styleId="OmniPage64">
    <w:name w:val="OmniPage #64"/>
    <w:basedOn w:val="Normal"/>
    <w:rsid w:val="00DC43C2"/>
    <w:pPr>
      <w:spacing w:after="0" w:line="240" w:lineRule="auto"/>
    </w:pPr>
    <w:rPr>
      <w:rFonts w:eastAsia="Times New Roman"/>
      <w:color w:val="000000"/>
      <w:sz w:val="20"/>
      <w:szCs w:val="20"/>
    </w:rPr>
  </w:style>
  <w:style w:type="paragraph" w:customStyle="1" w:styleId="OmniPage65">
    <w:name w:val="OmniPage #65"/>
    <w:basedOn w:val="Normal"/>
    <w:rsid w:val="00DC43C2"/>
    <w:pPr>
      <w:spacing w:after="0" w:line="240" w:lineRule="auto"/>
    </w:pPr>
    <w:rPr>
      <w:rFonts w:eastAsia="Times New Roman"/>
      <w:color w:val="000000"/>
      <w:sz w:val="20"/>
      <w:szCs w:val="20"/>
    </w:rPr>
  </w:style>
  <w:style w:type="paragraph" w:customStyle="1" w:styleId="OmniPage66">
    <w:name w:val="OmniPage #66"/>
    <w:basedOn w:val="Normal"/>
    <w:rsid w:val="00DC43C2"/>
    <w:pPr>
      <w:spacing w:after="0" w:line="240" w:lineRule="auto"/>
    </w:pPr>
    <w:rPr>
      <w:rFonts w:eastAsia="Times New Roman"/>
      <w:color w:val="000000"/>
      <w:sz w:val="20"/>
      <w:szCs w:val="20"/>
    </w:rPr>
  </w:style>
  <w:style w:type="paragraph" w:customStyle="1" w:styleId="OmniPage67">
    <w:name w:val="OmniPage #67"/>
    <w:basedOn w:val="Normal"/>
    <w:rsid w:val="00DC43C2"/>
    <w:pPr>
      <w:spacing w:after="0" w:line="240" w:lineRule="auto"/>
    </w:pPr>
    <w:rPr>
      <w:rFonts w:eastAsia="Times New Roman"/>
      <w:color w:val="000000"/>
      <w:sz w:val="20"/>
      <w:szCs w:val="20"/>
    </w:rPr>
  </w:style>
  <w:style w:type="paragraph" w:customStyle="1" w:styleId="OmniPage68">
    <w:name w:val="OmniPage #68"/>
    <w:basedOn w:val="Normal"/>
    <w:rsid w:val="00DC43C2"/>
    <w:pPr>
      <w:spacing w:after="0" w:line="240" w:lineRule="auto"/>
    </w:pPr>
    <w:rPr>
      <w:rFonts w:eastAsia="Times New Roman"/>
      <w:color w:val="000000"/>
      <w:sz w:val="20"/>
      <w:szCs w:val="20"/>
    </w:rPr>
  </w:style>
  <w:style w:type="paragraph" w:customStyle="1" w:styleId="OmniPage69">
    <w:name w:val="OmniPage #69"/>
    <w:basedOn w:val="Normal"/>
    <w:rsid w:val="00DC43C2"/>
    <w:pPr>
      <w:spacing w:after="0" w:line="240" w:lineRule="auto"/>
    </w:pPr>
    <w:rPr>
      <w:rFonts w:eastAsia="Times New Roman"/>
      <w:color w:val="000000"/>
      <w:sz w:val="20"/>
      <w:szCs w:val="20"/>
    </w:rPr>
  </w:style>
  <w:style w:type="paragraph" w:customStyle="1" w:styleId="OmniPage70">
    <w:name w:val="OmniPage #70"/>
    <w:basedOn w:val="Normal"/>
    <w:rsid w:val="00DC43C2"/>
    <w:pPr>
      <w:spacing w:after="0" w:line="240" w:lineRule="auto"/>
    </w:pPr>
    <w:rPr>
      <w:rFonts w:eastAsia="Times New Roman"/>
      <w:color w:val="000000"/>
      <w:sz w:val="20"/>
      <w:szCs w:val="20"/>
    </w:rPr>
  </w:style>
  <w:style w:type="paragraph" w:customStyle="1" w:styleId="OmniPage71">
    <w:name w:val="OmniPage #71"/>
    <w:basedOn w:val="Normal"/>
    <w:rsid w:val="00DC43C2"/>
    <w:pPr>
      <w:spacing w:after="0" w:line="240" w:lineRule="auto"/>
    </w:pPr>
    <w:rPr>
      <w:rFonts w:eastAsia="Times New Roman"/>
      <w:color w:val="000000"/>
      <w:sz w:val="20"/>
      <w:szCs w:val="20"/>
    </w:rPr>
  </w:style>
  <w:style w:type="table" w:customStyle="1" w:styleId="MediumGrid22">
    <w:name w:val="Medium Grid 22"/>
    <w:basedOn w:val="TableNormal"/>
    <w:uiPriority w:val="68"/>
    <w:rsid w:val="00DC43C2"/>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DC43C2"/>
    <w:rPr>
      <w:rFonts w:ascii="Times New Roman" w:eastAsia="Times New Roman" w:hAnsi="Times New Roman" w:cs="Calibri"/>
      <w:sz w:val="16"/>
      <w:szCs w:val="20"/>
    </w:rPr>
  </w:style>
  <w:style w:type="character" w:customStyle="1" w:styleId="createby">
    <w:name w:val="createby"/>
    <w:rsid w:val="00DC43C2"/>
  </w:style>
  <w:style w:type="character" w:customStyle="1" w:styleId="quote-right">
    <w:name w:val="quote-right"/>
    <w:rsid w:val="00DC43C2"/>
  </w:style>
  <w:style w:type="character" w:customStyle="1" w:styleId="smallcase">
    <w:name w:val="smallcase"/>
    <w:rsid w:val="00DC43C2"/>
  </w:style>
  <w:style w:type="character" w:customStyle="1" w:styleId="ft0">
    <w:name w:val="ft0"/>
    <w:rsid w:val="00DC43C2"/>
  </w:style>
  <w:style w:type="character" w:customStyle="1" w:styleId="ft2">
    <w:name w:val="ft2"/>
    <w:rsid w:val="00DC43C2"/>
  </w:style>
  <w:style w:type="character" w:customStyle="1" w:styleId="ft1">
    <w:name w:val="ft1"/>
    <w:rsid w:val="00DC43C2"/>
  </w:style>
  <w:style w:type="character" w:customStyle="1" w:styleId="ft3">
    <w:name w:val="ft3"/>
    <w:rsid w:val="00DC43C2"/>
  </w:style>
  <w:style w:type="character" w:customStyle="1" w:styleId="StyleTimesNewRoman12ptBold1">
    <w:name w:val="Style Times New Roman 12 pt Bold1"/>
    <w:rsid w:val="00DC43C2"/>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DC43C2"/>
    <w:rPr>
      <w:rFonts w:eastAsia="MS Mincho"/>
      <w:szCs w:val="24"/>
      <w:u w:val="single"/>
      <w:lang w:val="en-US" w:eastAsia="ja-JP" w:bidi="ar-SA"/>
    </w:rPr>
  </w:style>
  <w:style w:type="character" w:customStyle="1" w:styleId="CircledChar2">
    <w:name w:val="Circled Char2"/>
    <w:rsid w:val="00DC43C2"/>
    <w:rPr>
      <w:rFonts w:eastAsia="MS Mincho"/>
      <w:b/>
      <w:szCs w:val="24"/>
      <w:u w:val="single"/>
      <w:lang w:val="en-US" w:eastAsia="ja-JP" w:bidi="ar-SA"/>
    </w:rPr>
  </w:style>
  <w:style w:type="character" w:customStyle="1" w:styleId="SmallTextChar2">
    <w:name w:val="Small Text Char2"/>
    <w:rsid w:val="00DC43C2"/>
    <w:rPr>
      <w:rFonts w:eastAsia="MS Mincho"/>
      <w:sz w:val="15"/>
      <w:szCs w:val="24"/>
      <w:lang w:val="en-US" w:eastAsia="ja-JP" w:bidi="ar-SA"/>
    </w:rPr>
  </w:style>
  <w:style w:type="character" w:customStyle="1" w:styleId="BoldandUnderlineCharCharCharCharChar1">
    <w:name w:val="Bold and Underline Char Char Char Char Char1"/>
    <w:rsid w:val="00DC43C2"/>
    <w:rPr>
      <w:b/>
      <w:szCs w:val="24"/>
      <w:u w:val="single"/>
      <w:lang w:val="en-US" w:eastAsia="en-US" w:bidi="ar-SA"/>
    </w:rPr>
  </w:style>
  <w:style w:type="character" w:customStyle="1" w:styleId="SmallCardChar">
    <w:name w:val="Small Card Char"/>
    <w:rsid w:val="00DC43C2"/>
    <w:rPr>
      <w:rFonts w:ascii="Palatino Linotype" w:eastAsia="Times New Roman" w:hAnsi="Palatino Linotype"/>
      <w:sz w:val="12"/>
      <w:szCs w:val="24"/>
    </w:rPr>
  </w:style>
  <w:style w:type="character" w:customStyle="1" w:styleId="StyleBoldUnderline10ptBold">
    <w:name w:val="Style Bold Underline + 10 pt Bold"/>
    <w:rsid w:val="00DC43C2"/>
    <w:rPr>
      <w:b/>
      <w:bCs/>
      <w:sz w:val="20"/>
      <w:u w:val="thick"/>
    </w:rPr>
  </w:style>
  <w:style w:type="character" w:customStyle="1" w:styleId="separator">
    <w:name w:val="separator"/>
    <w:rsid w:val="00DC43C2"/>
  </w:style>
  <w:style w:type="character" w:customStyle="1" w:styleId="PageHeaderChar">
    <w:name w:val="Page Header Char"/>
    <w:link w:val="PageHeader"/>
    <w:rsid w:val="00DC43C2"/>
    <w:rPr>
      <w:rFonts w:ascii="Calibri" w:hAnsi="Calibri"/>
    </w:rPr>
  </w:style>
  <w:style w:type="paragraph" w:customStyle="1" w:styleId="NormalUnderline0">
    <w:name w:val="Normal + Underline"/>
    <w:basedOn w:val="Normal"/>
    <w:link w:val="NormalUnderlineChar0"/>
    <w:qFormat/>
    <w:rsid w:val="00DC43C2"/>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DC43C2"/>
    <w:pPr>
      <w:spacing w:after="0" w:line="240" w:lineRule="auto"/>
      <w:ind w:left="720"/>
    </w:pPr>
    <w:rPr>
      <w:rFonts w:eastAsia="Times New Roman"/>
      <w:sz w:val="12"/>
    </w:rPr>
  </w:style>
  <w:style w:type="character" w:customStyle="1" w:styleId="NormalUnderlineChar0">
    <w:name w:val="Normal + Underline Char"/>
    <w:link w:val="NormalUnderline0"/>
    <w:rsid w:val="00DC43C2"/>
    <w:rPr>
      <w:rFonts w:ascii="Calibri" w:eastAsia="Times New Roman" w:hAnsi="Calibri"/>
      <w:b/>
      <w:sz w:val="24"/>
      <w:u w:val="single"/>
    </w:rPr>
  </w:style>
  <w:style w:type="character" w:customStyle="1" w:styleId="NormalNoUnderlineChar">
    <w:name w:val="Normal + No Underline Char"/>
    <w:link w:val="NormalNoUnderline"/>
    <w:rsid w:val="00DC43C2"/>
    <w:rPr>
      <w:rFonts w:ascii="Calibri" w:eastAsia="Times New Roman" w:hAnsi="Calibri"/>
      <w:sz w:val="12"/>
    </w:rPr>
  </w:style>
  <w:style w:type="paragraph" w:customStyle="1" w:styleId="TagCite3">
    <w:name w:val="Tag Cite"/>
    <w:basedOn w:val="PageHeader"/>
    <w:link w:val="TagCiteChar3"/>
    <w:qFormat/>
    <w:rsid w:val="00DC43C2"/>
    <w:rPr>
      <w:rFonts w:ascii="Arial Narrow" w:eastAsia="SimSun" w:hAnsi="Arial Narrow"/>
      <w:b/>
      <w:sz w:val="24"/>
      <w:lang w:eastAsia="zh-CN"/>
    </w:rPr>
  </w:style>
  <w:style w:type="character" w:customStyle="1" w:styleId="TagCiteChar3">
    <w:name w:val="Tag Cite Char"/>
    <w:link w:val="TagCite3"/>
    <w:rsid w:val="00DC43C2"/>
    <w:rPr>
      <w:rFonts w:ascii="Arial Narrow" w:eastAsia="SimSun" w:hAnsi="Arial Narrow"/>
      <w:b/>
      <w:sz w:val="24"/>
      <w:lang w:eastAsia="zh-CN"/>
    </w:rPr>
  </w:style>
  <w:style w:type="character" w:customStyle="1" w:styleId="smalllink">
    <w:name w:val="smalllink"/>
    <w:rsid w:val="00DC43C2"/>
  </w:style>
  <w:style w:type="character" w:customStyle="1" w:styleId="bighead1">
    <w:name w:val="bighead1"/>
    <w:rsid w:val="00DC43C2"/>
    <w:rPr>
      <w:rFonts w:ascii="Verdana" w:hAnsi="Verdana" w:hint="default"/>
      <w:b/>
      <w:bCs/>
      <w:sz w:val="27"/>
      <w:szCs w:val="27"/>
    </w:rPr>
  </w:style>
  <w:style w:type="character" w:customStyle="1" w:styleId="Underline-WFU">
    <w:name w:val="Underline-WFU"/>
    <w:uiPriority w:val="1"/>
    <w:qFormat/>
    <w:rsid w:val="00DC43C2"/>
    <w:rPr>
      <w:rFonts w:ascii="Cambria" w:hAnsi="Cambria"/>
      <w:sz w:val="21"/>
      <w:u w:val="single"/>
    </w:rPr>
  </w:style>
  <w:style w:type="paragraph" w:customStyle="1" w:styleId="Tiny-WFU">
    <w:name w:val="Tiny-WFU"/>
    <w:basedOn w:val="Normal"/>
    <w:qFormat/>
    <w:rsid w:val="00DC43C2"/>
    <w:pPr>
      <w:spacing w:after="0" w:line="240" w:lineRule="auto"/>
    </w:pPr>
    <w:rPr>
      <w:rFonts w:eastAsia="Malgun Gothic"/>
      <w:sz w:val="12"/>
      <w:lang w:eastAsia="ko-KR"/>
    </w:rPr>
  </w:style>
  <w:style w:type="character" w:customStyle="1" w:styleId="b">
    <w:name w:val="b"/>
    <w:rsid w:val="00DC43C2"/>
  </w:style>
  <w:style w:type="paragraph" w:customStyle="1" w:styleId="Indentation">
    <w:name w:val="Indentation"/>
    <w:basedOn w:val="Normal"/>
    <w:uiPriority w:val="99"/>
    <w:qFormat/>
    <w:rsid w:val="00DC43C2"/>
    <w:pPr>
      <w:spacing w:after="0" w:line="240" w:lineRule="auto"/>
      <w:ind w:left="288" w:right="288"/>
    </w:pPr>
    <w:rPr>
      <w:rFonts w:eastAsia="Calibri"/>
    </w:rPr>
  </w:style>
  <w:style w:type="paragraph" w:customStyle="1" w:styleId="departments">
    <w:name w:val="departments"/>
    <w:basedOn w:val="Normal"/>
    <w:uiPriority w:val="99"/>
    <w:qFormat/>
    <w:rsid w:val="00DC43C2"/>
    <w:pPr>
      <w:spacing w:before="100" w:beforeAutospacing="1" w:after="100" w:afterAutospacing="1" w:line="240" w:lineRule="auto"/>
    </w:pPr>
    <w:rPr>
      <w:rFonts w:eastAsia="Times New Roman"/>
      <w:sz w:val="24"/>
    </w:rPr>
  </w:style>
  <w:style w:type="character" w:customStyle="1" w:styleId="left-date1">
    <w:name w:val="left-date1"/>
    <w:rsid w:val="00DC43C2"/>
    <w:rPr>
      <w:rFonts w:ascii="Verdana" w:hAnsi="Verdana" w:hint="default"/>
      <w:color w:val="666666"/>
      <w:sz w:val="14"/>
      <w:szCs w:val="14"/>
    </w:rPr>
  </w:style>
  <w:style w:type="character" w:customStyle="1" w:styleId="org">
    <w:name w:val="org"/>
    <w:basedOn w:val="DefaultParagraphFont"/>
    <w:rsid w:val="00DC43C2"/>
  </w:style>
  <w:style w:type="paragraph" w:customStyle="1" w:styleId="seeall">
    <w:name w:val="seeall"/>
    <w:basedOn w:val="Normal"/>
    <w:rsid w:val="00DC43C2"/>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DC43C2"/>
  </w:style>
  <w:style w:type="character" w:customStyle="1" w:styleId="livefyre-commentcount">
    <w:name w:val="livefyre-commentcount"/>
    <w:basedOn w:val="DefaultParagraphFont"/>
    <w:rsid w:val="00DC43C2"/>
  </w:style>
  <w:style w:type="character" w:customStyle="1" w:styleId="rednegchange">
    <w:name w:val="red_neg_change"/>
    <w:basedOn w:val="DefaultParagraphFont"/>
    <w:rsid w:val="00DC43C2"/>
  </w:style>
  <w:style w:type="character" w:customStyle="1" w:styleId="wsodqchgshow">
    <w:name w:val="wsodq_chgshow"/>
    <w:basedOn w:val="DefaultParagraphFont"/>
    <w:rsid w:val="00DC43C2"/>
  </w:style>
  <w:style w:type="character" w:customStyle="1" w:styleId="greenposchange">
    <w:name w:val="green_pos_change"/>
    <w:basedOn w:val="DefaultParagraphFont"/>
    <w:rsid w:val="00DC43C2"/>
  </w:style>
  <w:style w:type="paragraph" w:customStyle="1" w:styleId="image-caption">
    <w:name w:val="image-caption"/>
    <w:basedOn w:val="Normal"/>
    <w:uiPriority w:val="99"/>
    <w:qFormat/>
    <w:rsid w:val="00DC43C2"/>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DC43C2"/>
  </w:style>
  <w:style w:type="paragraph" w:customStyle="1" w:styleId="gascontcredit">
    <w:name w:val="gas_cont_credit"/>
    <w:basedOn w:val="Normal"/>
    <w:rsid w:val="00DC43C2"/>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DC43C2"/>
    <w:rPr>
      <w:b/>
      <w:szCs w:val="24"/>
      <w:u w:val="single"/>
      <w:lang w:val="en-US" w:eastAsia="en-US" w:bidi="ar-SA"/>
    </w:rPr>
  </w:style>
  <w:style w:type="paragraph" w:customStyle="1" w:styleId="endarticle">
    <w:name w:val="endarticle"/>
    <w:basedOn w:val="Normal"/>
    <w:uiPriority w:val="99"/>
    <w:qFormat/>
    <w:rsid w:val="00DC43C2"/>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DC43C2"/>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DC43C2"/>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DC43C2"/>
  </w:style>
  <w:style w:type="character" w:customStyle="1" w:styleId="honorific-prefix">
    <w:name w:val="honorific-prefix"/>
    <w:basedOn w:val="DefaultParagraphFont"/>
    <w:rsid w:val="00DC43C2"/>
  </w:style>
  <w:style w:type="character" w:customStyle="1" w:styleId="given-name">
    <w:name w:val="given-name"/>
    <w:basedOn w:val="DefaultParagraphFont"/>
    <w:rsid w:val="00DC43C2"/>
  </w:style>
  <w:style w:type="character" w:customStyle="1" w:styleId="family-name">
    <w:name w:val="family-name"/>
    <w:basedOn w:val="DefaultParagraphFont"/>
    <w:rsid w:val="00DC43C2"/>
  </w:style>
  <w:style w:type="character" w:customStyle="1" w:styleId="chead">
    <w:name w:val="chead"/>
    <w:basedOn w:val="DefaultParagraphFont"/>
    <w:rsid w:val="00DC43C2"/>
  </w:style>
  <w:style w:type="character" w:customStyle="1" w:styleId="obgcapsstart">
    <w:name w:val="obg_caps_start"/>
    <w:basedOn w:val="DefaultParagraphFont"/>
    <w:rsid w:val="00DC43C2"/>
  </w:style>
  <w:style w:type="character" w:customStyle="1" w:styleId="underlinedCharChar0">
    <w:name w:val="underlined Char Char"/>
    <w:basedOn w:val="DefaultParagraphFont"/>
    <w:rsid w:val="00DC43C2"/>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DC43C2"/>
    <w:pPr>
      <w:spacing w:after="0" w:line="240" w:lineRule="auto"/>
    </w:pPr>
    <w:rPr>
      <w:strike/>
      <w:sz w:val="16"/>
      <w:szCs w:val="16"/>
    </w:rPr>
  </w:style>
  <w:style w:type="paragraph" w:customStyle="1" w:styleId="Pa4">
    <w:name w:val="Pa4"/>
    <w:basedOn w:val="Normal"/>
    <w:next w:val="Normal"/>
    <w:uiPriority w:val="99"/>
    <w:qFormat/>
    <w:rsid w:val="00DC43C2"/>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DC43C2"/>
  </w:style>
  <w:style w:type="paragraph" w:customStyle="1" w:styleId="attribution">
    <w:name w:val="attribution"/>
    <w:basedOn w:val="Normal"/>
    <w:uiPriority w:val="99"/>
    <w:qFormat/>
    <w:rsid w:val="00DC43C2"/>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DC43C2"/>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DC43C2"/>
    <w:pPr>
      <w:spacing w:before="100" w:beforeAutospacing="1" w:after="100" w:afterAutospacing="1" w:line="240" w:lineRule="auto"/>
    </w:pPr>
    <w:rPr>
      <w:rFonts w:eastAsia="Times New Roman"/>
      <w:sz w:val="24"/>
    </w:rPr>
  </w:style>
  <w:style w:type="character" w:customStyle="1" w:styleId="text2">
    <w:name w:val="text2"/>
    <w:basedOn w:val="DefaultParagraphFont"/>
    <w:rsid w:val="00DC43C2"/>
  </w:style>
  <w:style w:type="paragraph" w:customStyle="1" w:styleId="msolistparagraph0">
    <w:name w:val="msolistparagraph"/>
    <w:basedOn w:val="Normal"/>
    <w:uiPriority w:val="99"/>
    <w:qFormat/>
    <w:rsid w:val="00DC43C2"/>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DC43C2"/>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DC43C2"/>
  </w:style>
  <w:style w:type="character" w:customStyle="1" w:styleId="StyleUnderlineChar2CharChar11pt">
    <w:name w:val="Style Underline Char2 Char Char + 11 pt"/>
    <w:basedOn w:val="Style11pt"/>
    <w:rsid w:val="00DC43C2"/>
    <w:rPr>
      <w:rFonts w:ascii="Times New Roman" w:hAnsi="Times New Roman"/>
      <w:sz w:val="20"/>
      <w:u w:val="single"/>
    </w:rPr>
  </w:style>
  <w:style w:type="character" w:customStyle="1" w:styleId="StyleStyleBoldUnderline11pt">
    <w:name w:val="Style Style Bold Underline + 11 pt"/>
    <w:basedOn w:val="DefaultParagraphFont"/>
    <w:rsid w:val="00DC43C2"/>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C43C2"/>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DC43C2"/>
    <w:rPr>
      <w:rFonts w:ascii="Arial Narrow" w:eastAsia="SimSun" w:hAnsi="Arial Narrow"/>
      <w:b/>
      <w:bCs/>
      <w:sz w:val="20"/>
      <w:szCs w:val="24"/>
      <w:u w:val="single"/>
      <w:lang w:eastAsia="zh-CN"/>
    </w:rPr>
  </w:style>
  <w:style w:type="character" w:customStyle="1" w:styleId="Styleunderline11pt">
    <w:name w:val="Style underline + 11 pt"/>
    <w:basedOn w:val="underline"/>
    <w:rsid w:val="00DC43C2"/>
    <w:rPr>
      <w:u w:val="single"/>
      <w:lang w:val="en-US" w:eastAsia="en-US" w:bidi="ar-SA"/>
    </w:rPr>
  </w:style>
  <w:style w:type="character" w:customStyle="1" w:styleId="Styleunderline11ptBold">
    <w:name w:val="Style underline + 11 pt Bold"/>
    <w:basedOn w:val="underline"/>
    <w:rsid w:val="00DC43C2"/>
    <w:rPr>
      <w:u w:val="single"/>
      <w:lang w:val="en-US" w:eastAsia="en-US" w:bidi="ar-SA"/>
    </w:rPr>
  </w:style>
  <w:style w:type="paragraph" w:customStyle="1" w:styleId="StyleStyle49pt10">
    <w:name w:val="Style Style4 + 9 pt10"/>
    <w:basedOn w:val="Style4"/>
    <w:link w:val="StyleStyle49pt10Char"/>
    <w:qFormat/>
    <w:rsid w:val="00DC43C2"/>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DC43C2"/>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DC43C2"/>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DC43C2"/>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DC43C2"/>
  </w:style>
  <w:style w:type="character" w:customStyle="1" w:styleId="pronset">
    <w:name w:val="pronset"/>
    <w:basedOn w:val="DefaultParagraphFont"/>
    <w:rsid w:val="00DC43C2"/>
  </w:style>
  <w:style w:type="character" w:customStyle="1" w:styleId="showipapr">
    <w:name w:val="show_ipapr"/>
    <w:basedOn w:val="DefaultParagraphFont"/>
    <w:rsid w:val="00DC43C2"/>
  </w:style>
  <w:style w:type="character" w:customStyle="1" w:styleId="prondelim">
    <w:name w:val="prondelim"/>
    <w:basedOn w:val="DefaultParagraphFont"/>
    <w:rsid w:val="00DC43C2"/>
  </w:style>
  <w:style w:type="character" w:customStyle="1" w:styleId="pron">
    <w:name w:val="pron"/>
    <w:basedOn w:val="DefaultParagraphFont"/>
    <w:rsid w:val="00DC43C2"/>
  </w:style>
  <w:style w:type="character" w:customStyle="1" w:styleId="prontoggle">
    <w:name w:val="pron_toggle"/>
    <w:basedOn w:val="DefaultParagraphFont"/>
    <w:rsid w:val="00DC43C2"/>
  </w:style>
  <w:style w:type="character" w:customStyle="1" w:styleId="showspellpr">
    <w:name w:val="show_spellpr"/>
    <w:basedOn w:val="DefaultParagraphFont"/>
    <w:rsid w:val="00DC43C2"/>
  </w:style>
  <w:style w:type="character" w:customStyle="1" w:styleId="boldface">
    <w:name w:val="boldface"/>
    <w:basedOn w:val="DefaultParagraphFont"/>
    <w:rsid w:val="00DC43C2"/>
  </w:style>
  <w:style w:type="character" w:customStyle="1" w:styleId="pg">
    <w:name w:val="pg"/>
    <w:basedOn w:val="DefaultParagraphFont"/>
    <w:rsid w:val="00DC43C2"/>
  </w:style>
  <w:style w:type="character" w:customStyle="1" w:styleId="secondary-bf">
    <w:name w:val="secondary-bf"/>
    <w:basedOn w:val="DefaultParagraphFont"/>
    <w:rsid w:val="00DC43C2"/>
  </w:style>
  <w:style w:type="character" w:customStyle="1" w:styleId="dnindex">
    <w:name w:val="dnindex"/>
    <w:basedOn w:val="DefaultParagraphFont"/>
    <w:rsid w:val="00DC43C2"/>
  </w:style>
  <w:style w:type="character" w:customStyle="1" w:styleId="ital-inline">
    <w:name w:val="ital-inline"/>
    <w:basedOn w:val="DefaultParagraphFont"/>
    <w:rsid w:val="00DC43C2"/>
  </w:style>
  <w:style w:type="character" w:customStyle="1" w:styleId="Styleterm111ptUnderline">
    <w:name w:val="Style term1 + 11 pt Underline"/>
    <w:basedOn w:val="term1"/>
    <w:rsid w:val="00DC43C2"/>
    <w:rPr>
      <w:b/>
      <w:bCs/>
      <w:sz w:val="20"/>
      <w:u w:val="single"/>
    </w:rPr>
  </w:style>
  <w:style w:type="paragraph" w:customStyle="1" w:styleId="StyleMinimizedTextArialNarrow10pt">
    <w:name w:val="Style Minimized Text + Arial Narrow 10 pt"/>
    <w:basedOn w:val="MinimizedText"/>
    <w:link w:val="StyleMinimizedTextArialNarrow10ptChar"/>
    <w:qFormat/>
    <w:rsid w:val="00DC43C2"/>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DC43C2"/>
    <w:rPr>
      <w:rFonts w:ascii="Georgia" w:eastAsia="Times New Roman" w:hAnsi="Georgia"/>
      <w:sz w:val="20"/>
    </w:rPr>
  </w:style>
  <w:style w:type="paragraph" w:customStyle="1" w:styleId="StyleStyle49pt3">
    <w:name w:val="Style Style4 + 9 pt3"/>
    <w:basedOn w:val="Style4"/>
    <w:link w:val="StyleStyle49pt3Char"/>
    <w:qFormat/>
    <w:rsid w:val="00DC43C2"/>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DC43C2"/>
    <w:rPr>
      <w:rFonts w:ascii="Arial Narrow" w:eastAsia="Times New Roman" w:hAnsi="Arial Narrow"/>
      <w:sz w:val="20"/>
      <w:szCs w:val="24"/>
      <w:u w:val="single"/>
      <w:lang w:eastAsia="zh-CN"/>
    </w:rPr>
  </w:style>
  <w:style w:type="character" w:customStyle="1" w:styleId="ct-with-fmlt">
    <w:name w:val="ct-with-fmlt"/>
    <w:basedOn w:val="DefaultParagraphFont"/>
    <w:rsid w:val="00DC43C2"/>
  </w:style>
  <w:style w:type="character" w:customStyle="1" w:styleId="althead">
    <w:name w:val="althead"/>
    <w:basedOn w:val="DefaultParagraphFont"/>
    <w:rsid w:val="00DC43C2"/>
  </w:style>
  <w:style w:type="character" w:customStyle="1" w:styleId="arbd1">
    <w:name w:val="arbd1"/>
    <w:basedOn w:val="DefaultParagraphFont"/>
    <w:rsid w:val="00DC43C2"/>
  </w:style>
  <w:style w:type="character" w:customStyle="1" w:styleId="unx">
    <w:name w:val="unx"/>
    <w:basedOn w:val="DefaultParagraphFont"/>
    <w:rsid w:val="00DC43C2"/>
  </w:style>
  <w:style w:type="character" w:customStyle="1" w:styleId="lrdctph">
    <w:name w:val="lr_dct_ph"/>
    <w:basedOn w:val="DefaultParagraphFont"/>
    <w:rsid w:val="00DC43C2"/>
  </w:style>
  <w:style w:type="character" w:customStyle="1" w:styleId="tagciteChar4">
    <w:name w:val="tag/cite Char"/>
    <w:basedOn w:val="DefaultParagraphFont"/>
    <w:rsid w:val="00DC43C2"/>
    <w:rPr>
      <w:b/>
      <w:sz w:val="24"/>
      <w:lang w:val="en-US" w:eastAsia="en-US" w:bidi="ar-SA"/>
    </w:rPr>
  </w:style>
  <w:style w:type="paragraph" w:customStyle="1" w:styleId="TxBr41p1">
    <w:name w:val="TxBr_41p1"/>
    <w:basedOn w:val="Normal"/>
    <w:qFormat/>
    <w:rsid w:val="00DC43C2"/>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DC43C2"/>
    <w:rPr>
      <w:sz w:val="18"/>
      <w:szCs w:val="24"/>
      <w:lang w:val="en-US" w:eastAsia="en-US" w:bidi="ar-SA"/>
    </w:rPr>
  </w:style>
  <w:style w:type="paragraph" w:customStyle="1" w:styleId="003Cite">
    <w:name w:val="003Cite"/>
    <w:basedOn w:val="Normal"/>
    <w:qFormat/>
    <w:rsid w:val="00DC43C2"/>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DC43C2"/>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DC43C2"/>
    <w:rPr>
      <w:rFonts w:ascii="Calibri" w:hAnsi="Calibri"/>
      <w:b/>
      <w:color w:val="000000"/>
      <w:u w:val="single"/>
    </w:rPr>
  </w:style>
  <w:style w:type="character" w:customStyle="1" w:styleId="StyleBold1">
    <w:name w:val="Style Bold1"/>
    <w:rsid w:val="00DC43C2"/>
    <w:rPr>
      <w:rFonts w:ascii="Georgia" w:hAnsi="Georgia"/>
      <w:b/>
      <w:bCs/>
      <w:sz w:val="22"/>
    </w:rPr>
  </w:style>
  <w:style w:type="character" w:customStyle="1" w:styleId="BlockHeadingsChar1">
    <w:name w:val="Block Headings Char1"/>
    <w:rsid w:val="00DC43C2"/>
    <w:rPr>
      <w:b/>
      <w:caps/>
    </w:rPr>
  </w:style>
  <w:style w:type="character" w:customStyle="1" w:styleId="CARDChar2">
    <w:name w:val="CARD Char"/>
    <w:link w:val="CARD2"/>
    <w:rsid w:val="00DC43C2"/>
    <w:rPr>
      <w:rFonts w:ascii="Calibri" w:hAnsi="Calibri"/>
    </w:rPr>
  </w:style>
  <w:style w:type="character" w:customStyle="1" w:styleId="FontStyle170">
    <w:name w:val="Font Style170"/>
    <w:uiPriority w:val="99"/>
    <w:rsid w:val="00DC43C2"/>
    <w:rPr>
      <w:rFonts w:ascii="Bookman Old Style" w:hAnsi="Bookman Old Style" w:cs="Bookman Old Style"/>
      <w:sz w:val="16"/>
      <w:szCs w:val="16"/>
    </w:rPr>
  </w:style>
  <w:style w:type="character" w:customStyle="1" w:styleId="label">
    <w:name w:val="label"/>
    <w:rsid w:val="00DC43C2"/>
  </w:style>
  <w:style w:type="character" w:customStyle="1" w:styleId="Styleunderline12pt">
    <w:name w:val="Style underline + 12 pt"/>
    <w:rsid w:val="00DC43C2"/>
    <w:rPr>
      <w:rFonts w:ascii="Times New Roman" w:hAnsi="Times New Roman"/>
      <w:bCs/>
      <w:sz w:val="20"/>
      <w:u w:val="single"/>
    </w:rPr>
  </w:style>
  <w:style w:type="character" w:customStyle="1" w:styleId="StyleUnderlineChar19pt">
    <w:name w:val="Style Underline Char1 + 9 pt"/>
    <w:basedOn w:val="UnderlineChar1"/>
    <w:rsid w:val="00DC43C2"/>
    <w:rPr>
      <w:rFonts w:ascii="Times New Roman" w:hAnsi="Times New Roman"/>
      <w:sz w:val="20"/>
      <w:szCs w:val="24"/>
      <w:u w:val="single"/>
      <w:lang w:val="en-US" w:eastAsia="en-US" w:bidi="ar-SA"/>
    </w:rPr>
  </w:style>
  <w:style w:type="character" w:customStyle="1" w:styleId="StyleUnderlineChar1Bold">
    <w:name w:val="Style Underline Char1 + Bold"/>
    <w:rsid w:val="00DC43C2"/>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DC43C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C43C2"/>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DC43C2"/>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DC43C2"/>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DC43C2"/>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DC43C2"/>
    <w:rPr>
      <w:rFonts w:ascii="Times New Roman" w:hAnsi="Times New Roman"/>
      <w:sz w:val="20"/>
      <w:u w:val="single"/>
      <w:lang w:val="en-US" w:eastAsia="en-US" w:bidi="ar-SA"/>
    </w:rPr>
  </w:style>
  <w:style w:type="paragraph" w:customStyle="1" w:styleId="StyleUnderline9pt1">
    <w:name w:val="Style Underline + 9 pt1"/>
    <w:rsid w:val="00DC43C2"/>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DC43C2"/>
    <w:rPr>
      <w:sz w:val="20"/>
      <w:u w:val="single"/>
    </w:rPr>
  </w:style>
  <w:style w:type="character" w:customStyle="1" w:styleId="StyleUnderlineChar19pt2">
    <w:name w:val="Style Underline Char1 + 9 pt2"/>
    <w:basedOn w:val="UnderlineChar1"/>
    <w:rsid w:val="00DC43C2"/>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DC43C2"/>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DC43C2"/>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DC43C2"/>
    <w:rPr>
      <w:rFonts w:ascii="Times New Roman" w:hAnsi="Times New Roman"/>
      <w:b/>
      <w:bCs/>
      <w:sz w:val="20"/>
      <w:szCs w:val="24"/>
      <w:u w:val="single"/>
      <w:lang w:val="en-US" w:eastAsia="en-US" w:bidi="ar-SA"/>
    </w:rPr>
  </w:style>
  <w:style w:type="character" w:customStyle="1" w:styleId="content">
    <w:name w:val="content"/>
    <w:basedOn w:val="DefaultParagraphFont"/>
    <w:rsid w:val="00DC43C2"/>
  </w:style>
  <w:style w:type="character" w:customStyle="1" w:styleId="Style9ptBoldUnderline1">
    <w:name w:val="Style 9 pt Bold Underline1"/>
    <w:rsid w:val="00DC43C2"/>
    <w:rPr>
      <w:b/>
      <w:bCs/>
      <w:sz w:val="20"/>
      <w:u w:val="single"/>
    </w:rPr>
  </w:style>
  <w:style w:type="character" w:customStyle="1" w:styleId="tagCharCharCharChar">
    <w:name w:val="tag Char Char Char Char"/>
    <w:rsid w:val="00DC43C2"/>
    <w:rPr>
      <w:rFonts w:ascii="Georgia" w:eastAsia="Calibri" w:hAnsi="Georgia" w:cs="Calibri"/>
      <w:b/>
      <w:sz w:val="24"/>
    </w:rPr>
  </w:style>
  <w:style w:type="character" w:customStyle="1" w:styleId="3">
    <w:name w:val="3"/>
    <w:rsid w:val="00DC43C2"/>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DC43C2"/>
    <w:rPr>
      <w:rFonts w:cs="Arial"/>
      <w:b/>
      <w:bCs/>
      <w:iCs/>
      <w:szCs w:val="28"/>
      <w:lang w:val="en-US" w:eastAsia="en-US" w:bidi="ar-SA"/>
    </w:rPr>
  </w:style>
  <w:style w:type="paragraph" w:customStyle="1" w:styleId="EmphasisText">
    <w:name w:val="Emphasis Text"/>
    <w:basedOn w:val="UnderlinedText"/>
    <w:link w:val="EmphasisTextChar"/>
    <w:rsid w:val="00DC43C2"/>
    <w:rPr>
      <w:rFonts w:eastAsia="SimSun"/>
      <w:sz w:val="24"/>
      <w:u w:val="single"/>
    </w:rPr>
  </w:style>
  <w:style w:type="character" w:customStyle="1" w:styleId="EmphasisTextChar">
    <w:name w:val="Emphasis Text Char"/>
    <w:link w:val="EmphasisText"/>
    <w:rsid w:val="00DC43C2"/>
    <w:rPr>
      <w:rFonts w:ascii="Calibri" w:eastAsia="SimSun" w:hAnsi="Calibri"/>
      <w:b/>
      <w:sz w:val="24"/>
      <w:u w:val="single"/>
    </w:rPr>
  </w:style>
  <w:style w:type="character" w:customStyle="1" w:styleId="featuretitle">
    <w:name w:val="feature_title"/>
    <w:basedOn w:val="DefaultParagraphFont"/>
    <w:rsid w:val="00DC43C2"/>
  </w:style>
  <w:style w:type="character" w:customStyle="1" w:styleId="6">
    <w:name w:val="6"/>
    <w:rsid w:val="00DC43C2"/>
    <w:rPr>
      <w:rFonts w:cs="Arial"/>
      <w:bCs/>
      <w:sz w:val="20"/>
      <w:u w:val="single"/>
      <w:lang w:val="en-US" w:eastAsia="en-US" w:bidi="ar-SA"/>
    </w:rPr>
  </w:style>
  <w:style w:type="character" w:customStyle="1" w:styleId="7">
    <w:name w:val="7"/>
    <w:rsid w:val="00DC43C2"/>
    <w:rPr>
      <w:rFonts w:cs="Arial"/>
      <w:bCs/>
      <w:sz w:val="20"/>
      <w:u w:val="single"/>
      <w:lang w:val="en-US" w:eastAsia="en-US" w:bidi="ar-SA"/>
    </w:rPr>
  </w:style>
  <w:style w:type="character" w:customStyle="1" w:styleId="StyleUnderlineChar19pt4">
    <w:name w:val="Style Underline Char1 + 9 pt4"/>
    <w:basedOn w:val="UnderlineChar1"/>
    <w:rsid w:val="00DC43C2"/>
    <w:rPr>
      <w:rFonts w:ascii="Times New Roman" w:hAnsi="Times New Roman"/>
      <w:sz w:val="20"/>
      <w:szCs w:val="24"/>
      <w:u w:val="single"/>
      <w:lang w:val="en-US" w:eastAsia="en-US" w:bidi="ar-SA"/>
    </w:rPr>
  </w:style>
  <w:style w:type="character" w:customStyle="1" w:styleId="StyleUnderlineChar19ptBold1">
    <w:name w:val="Style Underline Char1 + 9 pt Bold1"/>
    <w:rsid w:val="00DC43C2"/>
    <w:rPr>
      <w:rFonts w:ascii="Times New Roman" w:hAnsi="Times New Roman"/>
      <w:b/>
      <w:bCs/>
      <w:sz w:val="20"/>
      <w:szCs w:val="24"/>
      <w:u w:val="single"/>
      <w:lang w:val="en-US" w:eastAsia="en-US" w:bidi="ar-SA"/>
    </w:rPr>
  </w:style>
  <w:style w:type="character" w:customStyle="1" w:styleId="Style9ptUnderline3">
    <w:name w:val="Style 9 pt Underline3"/>
    <w:rsid w:val="00DC43C2"/>
    <w:rPr>
      <w:sz w:val="20"/>
      <w:u w:val="single"/>
    </w:rPr>
  </w:style>
  <w:style w:type="paragraph" w:customStyle="1" w:styleId="Stylecard9pt">
    <w:name w:val="Style card + 9 pt"/>
    <w:basedOn w:val="Normal"/>
    <w:link w:val="Stylecard9ptChar"/>
    <w:qFormat/>
    <w:rsid w:val="00DC43C2"/>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DC43C2"/>
    <w:rPr>
      <w:rFonts w:ascii="Calibri" w:eastAsia="Calibri" w:hAnsi="Calibri" w:cs="Times New Roman"/>
      <w:sz w:val="20"/>
      <w:szCs w:val="20"/>
      <w:u w:val="single"/>
    </w:rPr>
  </w:style>
  <w:style w:type="character" w:customStyle="1" w:styleId="Styleunderline9pt0">
    <w:name w:val="Style underline + 9 pt"/>
    <w:basedOn w:val="underline"/>
    <w:rsid w:val="00DC43C2"/>
    <w:rPr>
      <w:u w:val="single"/>
      <w:lang w:val="en-US" w:eastAsia="en-US" w:bidi="ar-SA"/>
    </w:rPr>
  </w:style>
  <w:style w:type="character" w:customStyle="1" w:styleId="Style9ptUnderline4">
    <w:name w:val="Style 9 pt Underline4"/>
    <w:rsid w:val="00DC43C2"/>
    <w:rPr>
      <w:sz w:val="20"/>
      <w:u w:val="single"/>
    </w:rPr>
  </w:style>
  <w:style w:type="character" w:customStyle="1" w:styleId="55">
    <w:name w:val="55"/>
    <w:rsid w:val="00DC43C2"/>
    <w:rPr>
      <w:rFonts w:cs="Arial"/>
      <w:bCs/>
      <w:sz w:val="20"/>
      <w:u w:val="single"/>
      <w:lang w:val="en-US" w:eastAsia="en-US" w:bidi="ar-SA"/>
    </w:rPr>
  </w:style>
  <w:style w:type="paragraph" w:customStyle="1" w:styleId="CardBody">
    <w:name w:val="Card Body"/>
    <w:basedOn w:val="Normal"/>
    <w:link w:val="CardBodyChar"/>
    <w:qFormat/>
    <w:rsid w:val="00DC43C2"/>
    <w:pPr>
      <w:spacing w:after="0" w:line="240" w:lineRule="auto"/>
    </w:pPr>
    <w:rPr>
      <w:rFonts w:eastAsia="Calibri"/>
    </w:rPr>
  </w:style>
  <w:style w:type="character" w:customStyle="1" w:styleId="CardBodyChar">
    <w:name w:val="Card Body Char"/>
    <w:link w:val="CardBody"/>
    <w:rsid w:val="00DC43C2"/>
    <w:rPr>
      <w:rFonts w:ascii="Calibri" w:eastAsia="Calibri" w:hAnsi="Calibri"/>
    </w:rPr>
  </w:style>
  <w:style w:type="character" w:customStyle="1" w:styleId="Styleunderline9pt10">
    <w:name w:val="Style underline + 9 pt1"/>
    <w:basedOn w:val="underline"/>
    <w:rsid w:val="00DC43C2"/>
    <w:rPr>
      <w:u w:val="single"/>
      <w:lang w:val="en-US" w:eastAsia="en-US" w:bidi="ar-SA"/>
    </w:rPr>
  </w:style>
  <w:style w:type="character" w:customStyle="1" w:styleId="Styleunderline9ptBold">
    <w:name w:val="Style underline + 9 pt Bold"/>
    <w:rsid w:val="00DC43C2"/>
    <w:rPr>
      <w:b/>
      <w:bCs/>
      <w:sz w:val="20"/>
      <w:u w:val="single"/>
    </w:rPr>
  </w:style>
  <w:style w:type="character" w:customStyle="1" w:styleId="StyleUnderliningChar9ptBold">
    <w:name w:val="Style Underlining Char + 9 pt Bold"/>
    <w:rsid w:val="00DC43C2"/>
    <w:rPr>
      <w:rFonts w:ascii="Times New Roman" w:hAnsi="Times New Roman"/>
      <w:b/>
      <w:bCs/>
      <w:sz w:val="20"/>
      <w:szCs w:val="24"/>
      <w:u w:val="single"/>
      <w:lang w:val="en-US" w:eastAsia="en-US" w:bidi="ar-SA"/>
    </w:rPr>
  </w:style>
  <w:style w:type="character" w:customStyle="1" w:styleId="StyleUnderliningChar9pt">
    <w:name w:val="Style Underlining Char + 9 pt"/>
    <w:rsid w:val="00DC43C2"/>
    <w:rPr>
      <w:rFonts w:ascii="Times New Roman" w:hAnsi="Times New Roman"/>
      <w:sz w:val="20"/>
      <w:szCs w:val="24"/>
      <w:u w:val="single"/>
      <w:lang w:val="en-US" w:eastAsia="en-US" w:bidi="ar-SA"/>
    </w:rPr>
  </w:style>
  <w:style w:type="character" w:customStyle="1" w:styleId="34">
    <w:name w:val="34"/>
    <w:rsid w:val="00DC43C2"/>
    <w:rPr>
      <w:rFonts w:ascii="Times New Roman" w:hAnsi="Times New Roman" w:cs="Arial"/>
      <w:bCs/>
      <w:sz w:val="20"/>
      <w:u w:val="single"/>
      <w:lang w:val="en-US" w:eastAsia="en-US" w:bidi="ar-SA"/>
    </w:rPr>
  </w:style>
  <w:style w:type="character" w:customStyle="1" w:styleId="45">
    <w:name w:val="45"/>
    <w:rsid w:val="00DC43C2"/>
    <w:rPr>
      <w:rFonts w:ascii="Times New Roman" w:hAnsi="Times New Roman" w:cs="Arial"/>
      <w:b/>
      <w:bCs/>
      <w:sz w:val="20"/>
      <w:u w:val="single"/>
      <w:lang w:val="en-US" w:eastAsia="en-US" w:bidi="ar-SA"/>
    </w:rPr>
  </w:style>
  <w:style w:type="character" w:customStyle="1" w:styleId="Style9ptUnderline5">
    <w:name w:val="Style 9 pt Underline5"/>
    <w:rsid w:val="00DC43C2"/>
    <w:rPr>
      <w:rFonts w:ascii="Times New Roman" w:hAnsi="Times New Roman"/>
      <w:sz w:val="20"/>
      <w:u w:val="single"/>
    </w:rPr>
  </w:style>
  <w:style w:type="character" w:customStyle="1" w:styleId="Style9ptBoldUnderline2">
    <w:name w:val="Style 9 pt Bold Underline2"/>
    <w:rsid w:val="00DC43C2"/>
    <w:rPr>
      <w:rFonts w:ascii="Times New Roman" w:hAnsi="Times New Roman"/>
      <w:b/>
      <w:bCs/>
      <w:sz w:val="20"/>
      <w:u w:val="single"/>
    </w:rPr>
  </w:style>
  <w:style w:type="character" w:customStyle="1" w:styleId="StyleBoldItalicUnderlineBorderSinglesolidlineAuto">
    <w:name w:val="Style Bold Italic Underline Border: : (Single solid line Auto ..."/>
    <w:rsid w:val="00DC43C2"/>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DC43C2"/>
    <w:pPr>
      <w:numPr>
        <w:numId w:val="0"/>
      </w:numPr>
    </w:pPr>
    <w:rPr>
      <w:sz w:val="20"/>
      <w:lang w:eastAsia="zh-CN"/>
    </w:rPr>
  </w:style>
  <w:style w:type="character" w:customStyle="1" w:styleId="StyleStyle49pt1Char">
    <w:name w:val="Style Style4 + 9 pt1 Char"/>
    <w:basedOn w:val="Style4Char"/>
    <w:link w:val="StyleStyle49pt1"/>
    <w:rsid w:val="00DC43C2"/>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DC43C2"/>
    <w:pPr>
      <w:numPr>
        <w:numId w:val="0"/>
      </w:numPr>
    </w:pPr>
    <w:rPr>
      <w:b/>
      <w:bCs/>
    </w:rPr>
  </w:style>
  <w:style w:type="character" w:customStyle="1" w:styleId="StyleStyle49ptBold1Char">
    <w:name w:val="Style Style4 + 9 pt Bold1 Char"/>
    <w:link w:val="StyleStyle49ptBold1"/>
    <w:rsid w:val="00DC43C2"/>
    <w:rPr>
      <w:rFonts w:ascii="Arial Narrow" w:hAnsi="Arial Narrow"/>
      <w:b/>
      <w:bCs/>
      <w:szCs w:val="24"/>
      <w:u w:val="single"/>
    </w:rPr>
  </w:style>
  <w:style w:type="paragraph" w:customStyle="1" w:styleId="StyleStyle49pt2">
    <w:name w:val="Style Style4 + 9 pt2"/>
    <w:basedOn w:val="Style4"/>
    <w:link w:val="StyleStyle49pt2Char"/>
    <w:rsid w:val="00DC43C2"/>
    <w:pPr>
      <w:numPr>
        <w:numId w:val="0"/>
      </w:numPr>
    </w:pPr>
    <w:rPr>
      <w:sz w:val="20"/>
      <w:lang w:eastAsia="zh-CN"/>
    </w:rPr>
  </w:style>
  <w:style w:type="character" w:customStyle="1" w:styleId="StyleStyle49pt2Char">
    <w:name w:val="Style Style4 + 9 pt2 Char"/>
    <w:basedOn w:val="Style4Char"/>
    <w:link w:val="StyleStyle49pt2"/>
    <w:rsid w:val="00DC43C2"/>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DC43C2"/>
    <w:pPr>
      <w:numPr>
        <w:numId w:val="0"/>
      </w:numPr>
    </w:pPr>
    <w:rPr>
      <w:b/>
      <w:bCs/>
    </w:rPr>
  </w:style>
  <w:style w:type="character" w:customStyle="1" w:styleId="StyleStyle49ptBold2Char">
    <w:name w:val="Style Style4 + 9 pt Bold2 Char"/>
    <w:link w:val="StyleStyle49ptBold2"/>
    <w:rsid w:val="00DC43C2"/>
    <w:rPr>
      <w:rFonts w:ascii="Arial Narrow" w:hAnsi="Arial Narrow"/>
      <w:b/>
      <w:bCs/>
      <w:szCs w:val="24"/>
      <w:u w:val="single"/>
    </w:rPr>
  </w:style>
  <w:style w:type="character" w:customStyle="1" w:styleId="23">
    <w:name w:val="23"/>
    <w:rsid w:val="00DC43C2"/>
    <w:rPr>
      <w:rFonts w:ascii="Times New Roman" w:hAnsi="Times New Roman" w:cs="Arial"/>
      <w:bCs/>
      <w:sz w:val="20"/>
      <w:u w:val="single"/>
      <w:lang w:val="en-US" w:eastAsia="en-US" w:bidi="ar-SA"/>
    </w:rPr>
  </w:style>
  <w:style w:type="character" w:customStyle="1" w:styleId="33">
    <w:name w:val="33"/>
    <w:rsid w:val="00DC43C2"/>
    <w:rPr>
      <w:rFonts w:ascii="Times New Roman" w:hAnsi="Times New Roman" w:cs="Arial"/>
      <w:b/>
      <w:bCs/>
      <w:sz w:val="20"/>
      <w:u w:val="single"/>
      <w:lang w:val="en-US" w:eastAsia="en-US" w:bidi="ar-SA"/>
    </w:rPr>
  </w:style>
  <w:style w:type="character" w:customStyle="1" w:styleId="27">
    <w:name w:val="27"/>
    <w:rsid w:val="00DC43C2"/>
    <w:rPr>
      <w:rFonts w:cs="Arial"/>
      <w:bCs/>
      <w:sz w:val="20"/>
      <w:u w:val="single"/>
      <w:lang w:val="en-US" w:eastAsia="en-US" w:bidi="ar-SA"/>
    </w:rPr>
  </w:style>
  <w:style w:type="character" w:customStyle="1" w:styleId="StyleArialNarrow9pt">
    <w:name w:val="Style Arial Narrow 9 pt"/>
    <w:rsid w:val="00DC43C2"/>
    <w:rPr>
      <w:rFonts w:ascii="Times New Roman" w:hAnsi="Times New Roman"/>
      <w:sz w:val="20"/>
    </w:rPr>
  </w:style>
  <w:style w:type="paragraph" w:customStyle="1" w:styleId="CiteBody">
    <w:name w:val="Cite Body"/>
    <w:basedOn w:val="Normal"/>
    <w:link w:val="CiteBodyChar"/>
    <w:qFormat/>
    <w:rsid w:val="00DC43C2"/>
    <w:pPr>
      <w:spacing w:after="0" w:line="240" w:lineRule="auto"/>
    </w:pPr>
    <w:rPr>
      <w:rFonts w:eastAsia="Calibri"/>
      <w:szCs w:val="16"/>
    </w:rPr>
  </w:style>
  <w:style w:type="paragraph" w:customStyle="1" w:styleId="CiteBold">
    <w:name w:val="Cite Bold"/>
    <w:basedOn w:val="CiteBody"/>
    <w:link w:val="CiteBoldChar"/>
    <w:qFormat/>
    <w:rsid w:val="00DC43C2"/>
    <w:rPr>
      <w:b/>
    </w:rPr>
  </w:style>
  <w:style w:type="character" w:customStyle="1" w:styleId="CiteBodyChar">
    <w:name w:val="Cite Body Char"/>
    <w:link w:val="CiteBody"/>
    <w:rsid w:val="00DC43C2"/>
    <w:rPr>
      <w:rFonts w:ascii="Calibri" w:eastAsia="Calibri" w:hAnsi="Calibri"/>
      <w:szCs w:val="16"/>
    </w:rPr>
  </w:style>
  <w:style w:type="character" w:customStyle="1" w:styleId="CiteBoldChar">
    <w:name w:val="Cite Bold Char"/>
    <w:link w:val="CiteBold"/>
    <w:rsid w:val="00DC43C2"/>
    <w:rPr>
      <w:rFonts w:ascii="Calibri" w:eastAsia="Calibri" w:hAnsi="Calibri"/>
      <w:b/>
      <w:szCs w:val="16"/>
    </w:rPr>
  </w:style>
  <w:style w:type="paragraph" w:customStyle="1" w:styleId="StyleCardBody11ptUnderline">
    <w:name w:val="Style Card Body + 11 pt Underline"/>
    <w:basedOn w:val="CardBody"/>
    <w:link w:val="StyleCardBody11ptUnderlineChar"/>
    <w:rsid w:val="00DC43C2"/>
    <w:rPr>
      <w:sz w:val="20"/>
      <w:u w:val="single"/>
    </w:rPr>
  </w:style>
  <w:style w:type="character" w:customStyle="1" w:styleId="StyleCardBody11ptUnderlineChar">
    <w:name w:val="Style Card Body + 11 pt Underline Char"/>
    <w:link w:val="StyleCardBody11ptUnderline"/>
    <w:rsid w:val="00DC43C2"/>
    <w:rPr>
      <w:rFonts w:ascii="Calibri" w:eastAsia="Calibri" w:hAnsi="Calibri"/>
      <w:sz w:val="20"/>
      <w:u w:val="single"/>
    </w:rPr>
  </w:style>
  <w:style w:type="paragraph" w:customStyle="1" w:styleId="StyleStyle49pt4">
    <w:name w:val="Style Style4 + 9 pt4"/>
    <w:basedOn w:val="Style4"/>
    <w:link w:val="StyleStyle49pt4Char"/>
    <w:rsid w:val="00DC43C2"/>
    <w:pPr>
      <w:numPr>
        <w:numId w:val="0"/>
      </w:numPr>
    </w:pPr>
    <w:rPr>
      <w:sz w:val="20"/>
      <w:lang w:eastAsia="zh-CN"/>
    </w:rPr>
  </w:style>
  <w:style w:type="character" w:customStyle="1" w:styleId="StyleStyle49pt4Char">
    <w:name w:val="Style Style4 + 9 pt4 Char"/>
    <w:basedOn w:val="Style4Char"/>
    <w:link w:val="StyleStyle49pt4"/>
    <w:rsid w:val="00DC43C2"/>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DC43C2"/>
    <w:pPr>
      <w:numPr>
        <w:numId w:val="0"/>
      </w:numPr>
    </w:pPr>
    <w:rPr>
      <w:b/>
      <w:bCs/>
    </w:rPr>
  </w:style>
  <w:style w:type="character" w:customStyle="1" w:styleId="StyleStyle49ptBold4Char">
    <w:name w:val="Style Style4 + 9 pt Bold4 Char"/>
    <w:link w:val="StyleStyle49ptBold4"/>
    <w:rsid w:val="00DC43C2"/>
    <w:rPr>
      <w:rFonts w:ascii="Arial Narrow" w:hAnsi="Arial Narrow"/>
      <w:b/>
      <w:bCs/>
      <w:szCs w:val="24"/>
      <w:u w:val="single"/>
    </w:rPr>
  </w:style>
  <w:style w:type="character" w:customStyle="1" w:styleId="StyleUnderlineCharChar9pt2">
    <w:name w:val="Style Underline Char Char + 9 pt2"/>
    <w:basedOn w:val="DefaultParagraphFont"/>
    <w:rsid w:val="00DC43C2"/>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DC43C2"/>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DC43C2"/>
    <w:rPr>
      <w:b/>
      <w:bCs/>
      <w:sz w:val="20"/>
      <w:u w:val="single"/>
      <w:bdr w:val="single" w:sz="4" w:space="0" w:color="auto"/>
    </w:rPr>
  </w:style>
  <w:style w:type="character" w:customStyle="1" w:styleId="Style9ptUnderline7">
    <w:name w:val="Style 9 pt Underline7"/>
    <w:rsid w:val="00DC43C2"/>
    <w:rPr>
      <w:sz w:val="20"/>
      <w:u w:val="single"/>
    </w:rPr>
  </w:style>
  <w:style w:type="character" w:customStyle="1" w:styleId="Style9ptBoldUnderline3">
    <w:name w:val="Style 9 pt Bold Underline3"/>
    <w:rsid w:val="00DC43C2"/>
    <w:rPr>
      <w:b/>
      <w:bCs/>
      <w:sz w:val="20"/>
      <w:u w:val="single"/>
    </w:rPr>
  </w:style>
  <w:style w:type="character" w:customStyle="1" w:styleId="Style9ptUnderline8">
    <w:name w:val="Style 9 pt Underline8"/>
    <w:rsid w:val="00DC43C2"/>
    <w:rPr>
      <w:sz w:val="20"/>
      <w:u w:val="single"/>
    </w:rPr>
  </w:style>
  <w:style w:type="paragraph" w:customStyle="1" w:styleId="StyleStyle49pt5">
    <w:name w:val="Style Style4 + 9 pt5"/>
    <w:basedOn w:val="Style4"/>
    <w:link w:val="StyleStyle49pt5Char"/>
    <w:rsid w:val="00DC43C2"/>
    <w:pPr>
      <w:numPr>
        <w:numId w:val="0"/>
      </w:numPr>
    </w:pPr>
    <w:rPr>
      <w:sz w:val="20"/>
      <w:lang w:eastAsia="zh-CN"/>
    </w:rPr>
  </w:style>
  <w:style w:type="character" w:customStyle="1" w:styleId="StyleStyle49pt5Char">
    <w:name w:val="Style Style4 + 9 pt5 Char"/>
    <w:basedOn w:val="Style4Char"/>
    <w:link w:val="StyleStyle49pt5"/>
    <w:rsid w:val="00DC43C2"/>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DC43C2"/>
    <w:pPr>
      <w:numPr>
        <w:numId w:val="0"/>
      </w:numPr>
    </w:pPr>
    <w:rPr>
      <w:sz w:val="20"/>
      <w:lang w:eastAsia="zh-CN"/>
    </w:rPr>
  </w:style>
  <w:style w:type="character" w:customStyle="1" w:styleId="StyleStyle49pt6Char">
    <w:name w:val="Style Style4 + 9 pt6 Char"/>
    <w:basedOn w:val="Style4Char"/>
    <w:link w:val="StyleStyle49pt6"/>
    <w:rsid w:val="00DC43C2"/>
    <w:rPr>
      <w:rFonts w:ascii="Arial Narrow" w:hAnsi="Arial Narrow"/>
      <w:sz w:val="20"/>
      <w:szCs w:val="24"/>
      <w:u w:val="single"/>
      <w:lang w:eastAsia="zh-CN"/>
    </w:rPr>
  </w:style>
  <w:style w:type="character" w:customStyle="1" w:styleId="66">
    <w:name w:val="66"/>
    <w:rsid w:val="00DC43C2"/>
    <w:rPr>
      <w:rFonts w:cs="Arial"/>
      <w:bCs/>
      <w:sz w:val="20"/>
      <w:u w:val="single"/>
      <w:lang w:val="en-US" w:eastAsia="en-US" w:bidi="ar-SA"/>
    </w:rPr>
  </w:style>
  <w:style w:type="character" w:customStyle="1" w:styleId="Style9ptUnderline9">
    <w:name w:val="Style 9 pt Underline9"/>
    <w:rsid w:val="00DC43C2"/>
    <w:rPr>
      <w:sz w:val="20"/>
      <w:u w:val="single"/>
    </w:rPr>
  </w:style>
  <w:style w:type="paragraph" w:customStyle="1" w:styleId="StyleStyle49ptBold5">
    <w:name w:val="Style Style4 + 9 pt Bold5"/>
    <w:basedOn w:val="Style4"/>
    <w:link w:val="StyleStyle49ptBold5Char"/>
    <w:rsid w:val="00DC43C2"/>
    <w:pPr>
      <w:numPr>
        <w:numId w:val="0"/>
      </w:numPr>
    </w:pPr>
    <w:rPr>
      <w:b/>
      <w:bCs/>
    </w:rPr>
  </w:style>
  <w:style w:type="character" w:customStyle="1" w:styleId="StyleStyle49ptBold5Char">
    <w:name w:val="Style Style4 + 9 pt Bold5 Char"/>
    <w:link w:val="StyleStyle49ptBold5"/>
    <w:rsid w:val="00DC43C2"/>
    <w:rPr>
      <w:rFonts w:ascii="Arial Narrow" w:hAnsi="Arial Narrow"/>
      <w:b/>
      <w:bCs/>
      <w:szCs w:val="24"/>
      <w:u w:val="single"/>
    </w:rPr>
  </w:style>
  <w:style w:type="character" w:customStyle="1" w:styleId="Style9ptBoldUnderline4">
    <w:name w:val="Style 9 pt Bold Underline4"/>
    <w:rsid w:val="00DC43C2"/>
    <w:rPr>
      <w:b/>
      <w:bCs/>
      <w:sz w:val="20"/>
      <w:u w:val="single"/>
    </w:rPr>
  </w:style>
  <w:style w:type="paragraph" w:customStyle="1" w:styleId="StyleStyle49pt7">
    <w:name w:val="Style Style4 + 9 pt7"/>
    <w:basedOn w:val="Style4"/>
    <w:link w:val="StyleStyle49pt7Char"/>
    <w:rsid w:val="00DC43C2"/>
    <w:pPr>
      <w:numPr>
        <w:numId w:val="0"/>
      </w:numPr>
    </w:pPr>
    <w:rPr>
      <w:sz w:val="20"/>
      <w:lang w:eastAsia="zh-CN"/>
    </w:rPr>
  </w:style>
  <w:style w:type="character" w:customStyle="1" w:styleId="StyleStyle49pt7Char">
    <w:name w:val="Style Style4 + 9 pt7 Char"/>
    <w:basedOn w:val="Style4Char"/>
    <w:link w:val="StyleStyle49pt7"/>
    <w:rsid w:val="00DC43C2"/>
    <w:rPr>
      <w:rFonts w:ascii="Arial Narrow" w:hAnsi="Arial Narrow"/>
      <w:sz w:val="20"/>
      <w:szCs w:val="24"/>
      <w:u w:val="single"/>
      <w:lang w:eastAsia="zh-CN"/>
    </w:rPr>
  </w:style>
  <w:style w:type="character" w:customStyle="1" w:styleId="titleblue14">
    <w:name w:val="titleblue14"/>
    <w:basedOn w:val="DefaultParagraphFont"/>
    <w:rsid w:val="00DC43C2"/>
  </w:style>
  <w:style w:type="paragraph" w:customStyle="1" w:styleId="FONT7">
    <w:name w:val="FONT 7"/>
    <w:qFormat/>
    <w:rsid w:val="00DC43C2"/>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DC43C2"/>
    <w:pPr>
      <w:numPr>
        <w:numId w:val="0"/>
      </w:numPr>
    </w:pPr>
  </w:style>
  <w:style w:type="paragraph" w:customStyle="1" w:styleId="StyleHeading2Underline">
    <w:name w:val="Style Heading 2 + Underline"/>
    <w:basedOn w:val="Heading2"/>
    <w:link w:val="StyleHeading2UnderlineChar"/>
    <w:rsid w:val="00DC43C2"/>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DC43C2"/>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DC43C2"/>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DC43C2"/>
    <w:rPr>
      <w:rFonts w:eastAsia="Calibri"/>
      <w:szCs w:val="24"/>
      <w:u w:val="single"/>
    </w:rPr>
  </w:style>
  <w:style w:type="paragraph" w:customStyle="1" w:styleId="StyleCardText11ptBoldUnderline">
    <w:name w:val="Style Card Text + 11 pt Bold Underline"/>
    <w:link w:val="StyleCardText11ptBoldUnderlineChar"/>
    <w:rsid w:val="00DC43C2"/>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DC43C2"/>
    <w:rPr>
      <w:rFonts w:eastAsia="Calibri"/>
      <w:b/>
      <w:bCs/>
      <w:szCs w:val="24"/>
      <w:u w:val="single"/>
    </w:rPr>
  </w:style>
  <w:style w:type="paragraph" w:customStyle="1" w:styleId="StyleStyle49ptBold6">
    <w:name w:val="Style Style4 + 9 pt Bold6"/>
    <w:basedOn w:val="Style4"/>
    <w:link w:val="StyleStyle49ptBold6Char"/>
    <w:rsid w:val="00DC43C2"/>
    <w:pPr>
      <w:numPr>
        <w:numId w:val="0"/>
      </w:numPr>
    </w:pPr>
    <w:rPr>
      <w:b/>
      <w:bCs/>
    </w:rPr>
  </w:style>
  <w:style w:type="character" w:customStyle="1" w:styleId="StyleStyle49ptBold6Char">
    <w:name w:val="Style Style4 + 9 pt Bold6 Char"/>
    <w:link w:val="StyleStyle49ptBold6"/>
    <w:rsid w:val="00DC43C2"/>
    <w:rPr>
      <w:rFonts w:ascii="Arial Narrow" w:hAnsi="Arial Narrow"/>
      <w:b/>
      <w:bCs/>
      <w:szCs w:val="24"/>
      <w:u w:val="single"/>
    </w:rPr>
  </w:style>
  <w:style w:type="paragraph" w:customStyle="1" w:styleId="StyleUnderlined11pt">
    <w:name w:val="Style Underlined + 11 pt"/>
    <w:link w:val="StyleUnderlined11ptChar"/>
    <w:qFormat/>
    <w:rsid w:val="00DC43C2"/>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DC43C2"/>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DC43C2"/>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DC43C2"/>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DC43C2"/>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DC43C2"/>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DC43C2"/>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DC43C2"/>
    <w:rPr>
      <w:rFonts w:ascii="Times New Roman" w:eastAsia="Calibri" w:hAnsi="Times New Roman" w:cs="Times New Roman"/>
      <w:sz w:val="16"/>
    </w:rPr>
  </w:style>
  <w:style w:type="paragraph" w:customStyle="1" w:styleId="Underlinestyle1">
    <w:name w:val="Underline style"/>
    <w:basedOn w:val="Normal"/>
    <w:qFormat/>
    <w:rsid w:val="00DC43C2"/>
    <w:pPr>
      <w:spacing w:after="0" w:line="240" w:lineRule="auto"/>
    </w:pPr>
    <w:rPr>
      <w:rFonts w:eastAsia="Calibri"/>
      <w:u w:val="single"/>
    </w:rPr>
  </w:style>
  <w:style w:type="character" w:customStyle="1" w:styleId="Style11ptUnderline3">
    <w:name w:val="Style 11 pt Underline3"/>
    <w:rsid w:val="00DC43C2"/>
    <w:rPr>
      <w:sz w:val="20"/>
      <w:u w:val="single"/>
    </w:rPr>
  </w:style>
  <w:style w:type="character" w:customStyle="1" w:styleId="StyleUnderlineCharChar9pt3">
    <w:name w:val="Style Underline Char Char + 9 pt3"/>
    <w:basedOn w:val="DefaultParagraphFont"/>
    <w:rsid w:val="00DC43C2"/>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DC43C2"/>
    <w:rPr>
      <w:sz w:val="20"/>
      <w:u w:val="single"/>
    </w:rPr>
  </w:style>
  <w:style w:type="character" w:customStyle="1" w:styleId="Style9ptUnderline11">
    <w:name w:val="Style 9 pt Underline11"/>
    <w:rsid w:val="00DC43C2"/>
    <w:rPr>
      <w:sz w:val="20"/>
      <w:u w:val="single"/>
    </w:rPr>
  </w:style>
  <w:style w:type="character" w:customStyle="1" w:styleId="Style9ptBoldUnderline5">
    <w:name w:val="Style 9 pt Bold Underline5"/>
    <w:rsid w:val="00DC43C2"/>
    <w:rPr>
      <w:b/>
      <w:bCs/>
      <w:sz w:val="20"/>
      <w:u w:val="single"/>
    </w:rPr>
  </w:style>
  <w:style w:type="character" w:customStyle="1" w:styleId="UnderlineChar2CharChar">
    <w:name w:val="Underline Char2 Char Char"/>
    <w:rsid w:val="00DC43C2"/>
    <w:rPr>
      <w:szCs w:val="24"/>
      <w:u w:val="single"/>
      <w:lang w:val="en-US" w:eastAsia="en-US" w:bidi="ar-SA"/>
    </w:rPr>
  </w:style>
  <w:style w:type="character" w:customStyle="1" w:styleId="BoldandUnderlineChar2CharCharChar">
    <w:name w:val="Bold and Underline Char2 Char Char Char"/>
    <w:link w:val="BoldandUnderlineChar2CharChar"/>
    <w:rsid w:val="00DC43C2"/>
    <w:rPr>
      <w:b/>
      <w:u w:val="single"/>
    </w:rPr>
  </w:style>
  <w:style w:type="paragraph" w:customStyle="1" w:styleId="textboldChar">
    <w:name w:val="text bold Char"/>
    <w:basedOn w:val="Normal"/>
    <w:link w:val="textboldCharChar"/>
    <w:rsid w:val="00DC43C2"/>
    <w:pPr>
      <w:spacing w:after="0" w:line="240" w:lineRule="auto"/>
      <w:ind w:left="720"/>
    </w:pPr>
    <w:rPr>
      <w:rFonts w:eastAsia="Calibri"/>
      <w:b/>
      <w:sz w:val="24"/>
      <w:u w:val="thick"/>
    </w:rPr>
  </w:style>
  <w:style w:type="character" w:customStyle="1" w:styleId="textboldCharChar">
    <w:name w:val="text bold Char Char"/>
    <w:link w:val="textboldChar"/>
    <w:rsid w:val="00DC43C2"/>
    <w:rPr>
      <w:rFonts w:ascii="Calibri" w:eastAsia="Calibri" w:hAnsi="Calibri"/>
      <w:b/>
      <w:sz w:val="24"/>
      <w:u w:val="thick"/>
    </w:rPr>
  </w:style>
  <w:style w:type="character" w:customStyle="1" w:styleId="snapnoshots">
    <w:name w:val="snap_noshots"/>
    <w:basedOn w:val="DefaultParagraphFont"/>
    <w:rsid w:val="00DC43C2"/>
  </w:style>
  <w:style w:type="character" w:customStyle="1" w:styleId="cnbcsbhdcomp">
    <w:name w:val="cnbc_sbhd_comp"/>
    <w:rsid w:val="00DC43C2"/>
  </w:style>
  <w:style w:type="character" w:customStyle="1" w:styleId="blox-headline">
    <w:name w:val="blox-headline"/>
    <w:rsid w:val="00DC43C2"/>
  </w:style>
  <w:style w:type="character" w:customStyle="1" w:styleId="Heading2CharCharCharCharCharChar1CharChar">
    <w:name w:val="Heading 2 Char Char Char Char Char Char1 Char Char"/>
    <w:basedOn w:val="DefaultParagraphFont"/>
    <w:uiPriority w:val="99"/>
    <w:rsid w:val="00DC43C2"/>
    <w:rPr>
      <w:rFonts w:cs="Arial"/>
      <w:b/>
      <w:bCs/>
      <w:iCs/>
      <w:sz w:val="28"/>
      <w:lang w:val="en-US" w:eastAsia="en-US"/>
    </w:rPr>
  </w:style>
  <w:style w:type="character" w:customStyle="1" w:styleId="postsubtitle">
    <w:name w:val="post_subtitle"/>
    <w:basedOn w:val="DefaultParagraphFont"/>
    <w:rsid w:val="00DC43C2"/>
  </w:style>
  <w:style w:type="character" w:customStyle="1" w:styleId="NoterefInText">
    <w:name w:val="_NoterefInText"/>
    <w:uiPriority w:val="99"/>
    <w:rsid w:val="00DC43C2"/>
    <w:rPr>
      <w:rFonts w:cs="New Baskerville"/>
      <w:color w:val="000000"/>
    </w:rPr>
  </w:style>
  <w:style w:type="character" w:customStyle="1" w:styleId="postauthor">
    <w:name w:val="postauthor"/>
    <w:basedOn w:val="DefaultParagraphFont"/>
    <w:rsid w:val="00DC43C2"/>
  </w:style>
  <w:style w:type="paragraph" w:customStyle="1" w:styleId="notes-source-hasnotes">
    <w:name w:val="notes-source-hasnotes"/>
    <w:basedOn w:val="Normal"/>
    <w:qFormat/>
    <w:rsid w:val="00DC43C2"/>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DC43C2"/>
  </w:style>
  <w:style w:type="character" w:customStyle="1" w:styleId="thirdparty-logo">
    <w:name w:val="thirdparty-logo"/>
    <w:basedOn w:val="DefaultParagraphFont"/>
    <w:rsid w:val="00DC43C2"/>
  </w:style>
  <w:style w:type="paragraph" w:customStyle="1" w:styleId="articlemeta">
    <w:name w:val="articlemeta"/>
    <w:basedOn w:val="Normal"/>
    <w:qFormat/>
    <w:rsid w:val="00DC43C2"/>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DC43C2"/>
  </w:style>
  <w:style w:type="character" w:customStyle="1" w:styleId="print-footnote">
    <w:name w:val="print-footnote"/>
    <w:basedOn w:val="DefaultParagraphFont"/>
    <w:rsid w:val="00DC43C2"/>
  </w:style>
  <w:style w:type="character" w:customStyle="1" w:styleId="datestring">
    <w:name w:val="datestring"/>
    <w:basedOn w:val="DefaultParagraphFont"/>
    <w:rsid w:val="00DC43C2"/>
  </w:style>
  <w:style w:type="paragraph" w:customStyle="1" w:styleId="left">
    <w:name w:val="left"/>
    <w:basedOn w:val="Normal"/>
    <w:qFormat/>
    <w:rsid w:val="00DC43C2"/>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DC43C2"/>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DC43C2"/>
  </w:style>
  <w:style w:type="paragraph" w:customStyle="1" w:styleId="creditpostedmodified">
    <w:name w:val="credit_posted_modified"/>
    <w:basedOn w:val="Normal"/>
    <w:qFormat/>
    <w:rsid w:val="00DC43C2"/>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DC43C2"/>
  </w:style>
  <w:style w:type="character" w:customStyle="1" w:styleId="grd">
    <w:name w:val="grd"/>
    <w:basedOn w:val="DefaultParagraphFont"/>
    <w:rsid w:val="00DC43C2"/>
  </w:style>
  <w:style w:type="paragraph" w:customStyle="1" w:styleId="hs-text-container">
    <w:name w:val="hs-text-container"/>
    <w:basedOn w:val="Normal"/>
    <w:qFormat/>
    <w:rsid w:val="00DC43C2"/>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DC43C2"/>
  </w:style>
  <w:style w:type="character" w:customStyle="1" w:styleId="article-author-name">
    <w:name w:val="article-author-name"/>
    <w:basedOn w:val="DefaultParagraphFont"/>
    <w:rsid w:val="00DC43C2"/>
  </w:style>
  <w:style w:type="character" w:customStyle="1" w:styleId="bioexcerpt">
    <w:name w:val="bio_excerpt"/>
    <w:basedOn w:val="DefaultParagraphFont"/>
    <w:rsid w:val="00DC43C2"/>
  </w:style>
  <w:style w:type="character" w:customStyle="1" w:styleId="commentcount">
    <w:name w:val="comment_count"/>
    <w:basedOn w:val="DefaultParagraphFont"/>
    <w:rsid w:val="00DC43C2"/>
  </w:style>
  <w:style w:type="character" w:customStyle="1" w:styleId="searchtermshighlighted">
    <w:name w:val="searchtermshighlighted"/>
    <w:basedOn w:val="DefaultParagraphFont"/>
    <w:rsid w:val="00DC43C2"/>
  </w:style>
  <w:style w:type="character" w:customStyle="1" w:styleId="contributornametrigger">
    <w:name w:val="contributornametrigger"/>
    <w:basedOn w:val="DefaultParagraphFont"/>
    <w:rsid w:val="00DC43C2"/>
  </w:style>
  <w:style w:type="character" w:customStyle="1" w:styleId="bylinepipe">
    <w:name w:val="bylinepipe"/>
    <w:basedOn w:val="DefaultParagraphFont"/>
    <w:rsid w:val="00DC43C2"/>
  </w:style>
  <w:style w:type="character" w:customStyle="1" w:styleId="lucenesearchresulturlb">
    <w:name w:val="lucene_search_result_url_b"/>
    <w:basedOn w:val="DefaultParagraphFont"/>
    <w:rsid w:val="00DC43C2"/>
  </w:style>
  <w:style w:type="character" w:customStyle="1" w:styleId="faculty-title">
    <w:name w:val="faculty-title"/>
    <w:basedOn w:val="DefaultParagraphFont"/>
    <w:rsid w:val="00DC43C2"/>
  </w:style>
  <w:style w:type="character" w:customStyle="1" w:styleId="issue">
    <w:name w:val="issue"/>
    <w:basedOn w:val="DefaultParagraphFont"/>
    <w:rsid w:val="00DC43C2"/>
  </w:style>
  <w:style w:type="character" w:customStyle="1" w:styleId="pages">
    <w:name w:val="pages"/>
    <w:basedOn w:val="DefaultParagraphFont"/>
    <w:rsid w:val="00DC43C2"/>
  </w:style>
  <w:style w:type="character" w:customStyle="1" w:styleId="person">
    <w:name w:val="person"/>
    <w:basedOn w:val="DefaultParagraphFont"/>
    <w:rsid w:val="00DC43C2"/>
  </w:style>
  <w:style w:type="character" w:customStyle="1" w:styleId="corresponding">
    <w:name w:val="corresponding"/>
    <w:basedOn w:val="DefaultParagraphFont"/>
    <w:rsid w:val="00DC43C2"/>
  </w:style>
  <w:style w:type="paragraph" w:customStyle="1" w:styleId="entry-meta">
    <w:name w:val="entry-meta"/>
    <w:basedOn w:val="Normal"/>
    <w:qFormat/>
    <w:rsid w:val="00DC43C2"/>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DC43C2"/>
  </w:style>
  <w:style w:type="character" w:customStyle="1" w:styleId="post-category">
    <w:name w:val="post-category"/>
    <w:basedOn w:val="DefaultParagraphFont"/>
    <w:rsid w:val="00DC43C2"/>
  </w:style>
  <w:style w:type="paragraph" w:customStyle="1" w:styleId="articledetails">
    <w:name w:val="articledetails"/>
    <w:basedOn w:val="Normal"/>
    <w:qFormat/>
    <w:rsid w:val="00DC43C2"/>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DC43C2"/>
  </w:style>
  <w:style w:type="paragraph" w:customStyle="1" w:styleId="aff">
    <w:name w:val="aff"/>
    <w:basedOn w:val="Normal"/>
    <w:qFormat/>
    <w:rsid w:val="00DC43C2"/>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DC43C2"/>
  </w:style>
  <w:style w:type="character" w:customStyle="1" w:styleId="entry-author-name">
    <w:name w:val="entry-author-name"/>
    <w:basedOn w:val="DefaultParagraphFont"/>
    <w:rsid w:val="00DC43C2"/>
  </w:style>
  <w:style w:type="character" w:customStyle="1" w:styleId="contrib-degrees">
    <w:name w:val="contrib-degrees"/>
    <w:basedOn w:val="DefaultParagraphFont"/>
    <w:rsid w:val="00DC43C2"/>
  </w:style>
  <w:style w:type="character" w:customStyle="1" w:styleId="contrib-on-behalf-of">
    <w:name w:val="contrib-on-behalf-of"/>
    <w:basedOn w:val="DefaultParagraphFont"/>
    <w:rsid w:val="00DC43C2"/>
  </w:style>
  <w:style w:type="character" w:customStyle="1" w:styleId="pubtime">
    <w:name w:val="pubtime"/>
    <w:basedOn w:val="DefaultParagraphFont"/>
    <w:rsid w:val="00DC43C2"/>
  </w:style>
  <w:style w:type="character" w:customStyle="1" w:styleId="fbcommentscount">
    <w:name w:val="fb_comments_count"/>
    <w:basedOn w:val="DefaultParagraphFont"/>
    <w:rsid w:val="00DC43C2"/>
  </w:style>
  <w:style w:type="character" w:customStyle="1" w:styleId="stsharethiscustom">
    <w:name w:val="st_sharethis_custom"/>
    <w:basedOn w:val="DefaultParagraphFont"/>
    <w:rsid w:val="00DC43C2"/>
  </w:style>
  <w:style w:type="paragraph" w:customStyle="1" w:styleId="permalinkable">
    <w:name w:val="permalinkable"/>
    <w:basedOn w:val="Normal"/>
    <w:qFormat/>
    <w:rsid w:val="00DC43C2"/>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DC43C2"/>
  </w:style>
  <w:style w:type="character" w:customStyle="1" w:styleId="articleauthor0">
    <w:name w:val="article_author"/>
    <w:basedOn w:val="DefaultParagraphFont"/>
    <w:rsid w:val="00DC43C2"/>
  </w:style>
  <w:style w:type="character" w:customStyle="1" w:styleId="articleissue">
    <w:name w:val="article_issue"/>
    <w:basedOn w:val="DefaultParagraphFont"/>
    <w:rsid w:val="00DC43C2"/>
  </w:style>
  <w:style w:type="character" w:customStyle="1" w:styleId="a-size-large">
    <w:name w:val="a-size-large"/>
    <w:basedOn w:val="DefaultParagraphFont"/>
    <w:rsid w:val="00DC43C2"/>
  </w:style>
  <w:style w:type="character" w:customStyle="1" w:styleId="a-size-medium">
    <w:name w:val="a-size-medium"/>
    <w:basedOn w:val="DefaultParagraphFont"/>
    <w:rsid w:val="00DC43C2"/>
  </w:style>
  <w:style w:type="character" w:customStyle="1" w:styleId="contribution">
    <w:name w:val="contribution"/>
    <w:basedOn w:val="DefaultParagraphFont"/>
    <w:rsid w:val="00DC43C2"/>
  </w:style>
  <w:style w:type="character" w:customStyle="1" w:styleId="a-color-secondary">
    <w:name w:val="a-color-secondary"/>
    <w:basedOn w:val="DefaultParagraphFont"/>
    <w:rsid w:val="00DC43C2"/>
  </w:style>
  <w:style w:type="paragraph" w:customStyle="1" w:styleId="sbyline">
    <w:name w:val="sbyline"/>
    <w:basedOn w:val="Normal"/>
    <w:qFormat/>
    <w:rsid w:val="00DC43C2"/>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DC43C2"/>
  </w:style>
  <w:style w:type="character" w:customStyle="1" w:styleId="ui-staffline">
    <w:name w:val="ui-staffline"/>
    <w:basedOn w:val="DefaultParagraphFont"/>
    <w:rsid w:val="00DC43C2"/>
  </w:style>
  <w:style w:type="paragraph" w:customStyle="1" w:styleId="promotion-tag-p">
    <w:name w:val="promotion-tag-p"/>
    <w:basedOn w:val="Normal"/>
    <w:qFormat/>
    <w:rsid w:val="00DC43C2"/>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DC43C2"/>
  </w:style>
  <w:style w:type="character" w:customStyle="1" w:styleId="specialissuelabel">
    <w:name w:val="specialissuelabel"/>
    <w:basedOn w:val="DefaultParagraphFont"/>
    <w:rsid w:val="00DC43C2"/>
  </w:style>
  <w:style w:type="character" w:customStyle="1" w:styleId="wp-smiley">
    <w:name w:val="wp-smiley"/>
    <w:basedOn w:val="DefaultParagraphFont"/>
    <w:rsid w:val="00DC43C2"/>
  </w:style>
  <w:style w:type="character" w:customStyle="1" w:styleId="artjournal">
    <w:name w:val="art_journal"/>
    <w:basedOn w:val="DefaultParagraphFont"/>
    <w:rsid w:val="00DC43C2"/>
  </w:style>
  <w:style w:type="character" w:customStyle="1" w:styleId="artdatevolumeissuepart">
    <w:name w:val="art_datevolumeissuepart"/>
    <w:basedOn w:val="DefaultParagraphFont"/>
    <w:rsid w:val="00DC43C2"/>
  </w:style>
  <w:style w:type="character" w:customStyle="1" w:styleId="artpages">
    <w:name w:val="art_pages"/>
    <w:basedOn w:val="DefaultParagraphFont"/>
    <w:rsid w:val="00DC43C2"/>
  </w:style>
  <w:style w:type="paragraph" w:customStyle="1" w:styleId="lede">
    <w:name w:val="lede"/>
    <w:basedOn w:val="Normal"/>
    <w:qFormat/>
    <w:rsid w:val="00DC43C2"/>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DC43C2"/>
  </w:style>
  <w:style w:type="character" w:customStyle="1" w:styleId="degree">
    <w:name w:val="degree"/>
    <w:basedOn w:val="DefaultParagraphFont"/>
    <w:rsid w:val="00DC43C2"/>
  </w:style>
  <w:style w:type="character" w:customStyle="1" w:styleId="major">
    <w:name w:val="major"/>
    <w:basedOn w:val="DefaultParagraphFont"/>
    <w:rsid w:val="00DC43C2"/>
  </w:style>
  <w:style w:type="character" w:customStyle="1" w:styleId="views">
    <w:name w:val="views"/>
    <w:basedOn w:val="DefaultParagraphFont"/>
    <w:rsid w:val="00DC43C2"/>
  </w:style>
  <w:style w:type="character" w:customStyle="1" w:styleId="stmainservices">
    <w:name w:val="stmainservices"/>
    <w:basedOn w:val="DefaultParagraphFont"/>
    <w:rsid w:val="00DC43C2"/>
  </w:style>
  <w:style w:type="character" w:customStyle="1" w:styleId="stbubblehcount">
    <w:name w:val="stbubble_hcount"/>
    <w:basedOn w:val="DefaultParagraphFont"/>
    <w:rsid w:val="00DC43C2"/>
  </w:style>
  <w:style w:type="paragraph" w:customStyle="1" w:styleId="Document">
    <w:name w:val="_Document"/>
    <w:basedOn w:val="Default"/>
    <w:next w:val="Default"/>
    <w:uiPriority w:val="99"/>
    <w:qFormat/>
    <w:rsid w:val="00DC43C2"/>
    <w:rPr>
      <w:rFonts w:ascii="New Baskerville" w:eastAsiaTheme="minorEastAsia" w:hAnsi="New Baskerville"/>
      <w:color w:val="auto"/>
    </w:rPr>
  </w:style>
  <w:style w:type="paragraph" w:customStyle="1" w:styleId="SubHead1">
    <w:name w:val="_SubHead1"/>
    <w:basedOn w:val="Default"/>
    <w:next w:val="Default"/>
    <w:uiPriority w:val="99"/>
    <w:qFormat/>
    <w:rsid w:val="00DC43C2"/>
    <w:rPr>
      <w:rFonts w:ascii="New Baskerville" w:eastAsiaTheme="minorEastAsia" w:hAnsi="New Baskerville"/>
      <w:color w:val="auto"/>
    </w:rPr>
  </w:style>
  <w:style w:type="paragraph" w:customStyle="1" w:styleId="SubHead2">
    <w:name w:val="_SubHead2"/>
    <w:basedOn w:val="Default"/>
    <w:next w:val="Default"/>
    <w:uiPriority w:val="99"/>
    <w:qFormat/>
    <w:rsid w:val="00DC43C2"/>
    <w:rPr>
      <w:rFonts w:ascii="New Baskerville" w:eastAsiaTheme="minorEastAsia" w:hAnsi="New Baskerville"/>
      <w:color w:val="auto"/>
    </w:rPr>
  </w:style>
  <w:style w:type="paragraph" w:customStyle="1" w:styleId="collapsed-hide">
    <w:name w:val="collapsed-hide"/>
    <w:basedOn w:val="Normal"/>
    <w:qFormat/>
    <w:rsid w:val="00DC43C2"/>
    <w:pPr>
      <w:spacing w:before="100" w:beforeAutospacing="1" w:after="100" w:afterAutospacing="1" w:line="240" w:lineRule="auto"/>
    </w:pPr>
    <w:rPr>
      <w:rFonts w:ascii="Times" w:hAnsi="Times"/>
      <w:sz w:val="20"/>
      <w:szCs w:val="20"/>
    </w:rPr>
  </w:style>
  <w:style w:type="paragraph" w:customStyle="1" w:styleId="odd">
    <w:name w:val="odd"/>
    <w:basedOn w:val="Normal"/>
    <w:qFormat/>
    <w:rsid w:val="00DC43C2"/>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DC43C2"/>
  </w:style>
  <w:style w:type="character" w:customStyle="1" w:styleId="tolocaltime">
    <w:name w:val="tolocaltime"/>
    <w:basedOn w:val="DefaultParagraphFont"/>
    <w:rsid w:val="00DC43C2"/>
  </w:style>
  <w:style w:type="character" w:customStyle="1" w:styleId="pb-byline">
    <w:name w:val="pb-byline"/>
    <w:basedOn w:val="DefaultParagraphFont"/>
    <w:rsid w:val="00DC43C2"/>
  </w:style>
  <w:style w:type="character" w:customStyle="1" w:styleId="pb-timestamp">
    <w:name w:val="pb-timestamp"/>
    <w:basedOn w:val="DefaultParagraphFont"/>
    <w:rsid w:val="00DC43C2"/>
  </w:style>
  <w:style w:type="character" w:customStyle="1" w:styleId="posted-on">
    <w:name w:val="posted-on"/>
    <w:basedOn w:val="DefaultParagraphFont"/>
    <w:rsid w:val="00DC43C2"/>
  </w:style>
  <w:style w:type="character" w:customStyle="1" w:styleId="even">
    <w:name w:val="even"/>
    <w:basedOn w:val="DefaultParagraphFont"/>
    <w:rsid w:val="00DC43C2"/>
  </w:style>
  <w:style w:type="character" w:customStyle="1" w:styleId="foreground">
    <w:name w:val="foreground"/>
    <w:basedOn w:val="DefaultParagraphFont"/>
    <w:rsid w:val="00DC43C2"/>
  </w:style>
  <w:style w:type="paragraph" w:customStyle="1" w:styleId="volissue">
    <w:name w:val="volissue"/>
    <w:basedOn w:val="Normal"/>
    <w:qFormat/>
    <w:rsid w:val="00DC43C2"/>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DC43C2"/>
  </w:style>
  <w:style w:type="character" w:customStyle="1" w:styleId="articledate">
    <w:name w:val="articledate"/>
    <w:basedOn w:val="DefaultParagraphFont"/>
    <w:rsid w:val="00DC43C2"/>
  </w:style>
  <w:style w:type="character" w:customStyle="1" w:styleId="post-byline">
    <w:name w:val="post-byline"/>
    <w:basedOn w:val="DefaultParagraphFont"/>
    <w:rsid w:val="00DC43C2"/>
  </w:style>
  <w:style w:type="character" w:customStyle="1" w:styleId="upper">
    <w:name w:val="upper"/>
    <w:basedOn w:val="DefaultParagraphFont"/>
    <w:rsid w:val="00DC43C2"/>
  </w:style>
  <w:style w:type="character" w:customStyle="1" w:styleId="metadate">
    <w:name w:val="meta_date"/>
    <w:basedOn w:val="DefaultParagraphFont"/>
    <w:rsid w:val="00DC43C2"/>
  </w:style>
  <w:style w:type="character" w:customStyle="1" w:styleId="fa">
    <w:name w:val="fa"/>
    <w:basedOn w:val="DefaultParagraphFont"/>
    <w:rsid w:val="00DC43C2"/>
  </w:style>
  <w:style w:type="character" w:customStyle="1" w:styleId="longname">
    <w:name w:val="longname"/>
    <w:basedOn w:val="DefaultParagraphFont"/>
    <w:rsid w:val="00DC43C2"/>
  </w:style>
  <w:style w:type="character" w:customStyle="1" w:styleId="echocontainer">
    <w:name w:val="echo_container"/>
    <w:basedOn w:val="DefaultParagraphFont"/>
    <w:rsid w:val="00DC43C2"/>
  </w:style>
  <w:style w:type="character" w:customStyle="1" w:styleId="comment-display">
    <w:name w:val="comment-display"/>
    <w:basedOn w:val="DefaultParagraphFont"/>
    <w:rsid w:val="00DC43C2"/>
  </w:style>
  <w:style w:type="paragraph" w:customStyle="1" w:styleId="comment-count-label">
    <w:name w:val="comment-count-label"/>
    <w:basedOn w:val="Normal"/>
    <w:rsid w:val="00DC43C2"/>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DC43C2"/>
  </w:style>
  <w:style w:type="character" w:customStyle="1" w:styleId="discussion-policy">
    <w:name w:val="discussion-policy"/>
    <w:basedOn w:val="DefaultParagraphFont"/>
    <w:rsid w:val="00DC43C2"/>
  </w:style>
  <w:style w:type="character" w:customStyle="1" w:styleId="echo-apps-conversations-streamcaption">
    <w:name w:val="echo-apps-conversations-streamcaption"/>
    <w:basedOn w:val="DefaultParagraphFont"/>
    <w:rsid w:val="00DC43C2"/>
  </w:style>
  <w:style w:type="character" w:customStyle="1" w:styleId="echo-streamserver-controls-stream-item-text">
    <w:name w:val="echo-streamserver-controls-stream-item-text"/>
    <w:basedOn w:val="DefaultParagraphFont"/>
    <w:rsid w:val="00DC43C2"/>
  </w:style>
  <w:style w:type="character" w:customStyle="1" w:styleId="echo-streamserver-controls-facepile-more">
    <w:name w:val="echo-streamserver-controls-facepile-more"/>
    <w:basedOn w:val="DefaultParagraphFont"/>
    <w:rsid w:val="00DC43C2"/>
  </w:style>
  <w:style w:type="character" w:customStyle="1" w:styleId="echo-primaryfont">
    <w:name w:val="echo-primaryfont"/>
    <w:basedOn w:val="DefaultParagraphFont"/>
    <w:rsid w:val="00DC43C2"/>
  </w:style>
  <w:style w:type="character" w:customStyle="1" w:styleId="section">
    <w:name w:val="section"/>
    <w:basedOn w:val="DefaultParagraphFont"/>
    <w:rsid w:val="00DC43C2"/>
  </w:style>
  <w:style w:type="character" w:customStyle="1" w:styleId="wpsr-txt-headline">
    <w:name w:val="wpsr-txt-headline"/>
    <w:basedOn w:val="DefaultParagraphFont"/>
    <w:rsid w:val="00DC43C2"/>
  </w:style>
  <w:style w:type="character" w:customStyle="1" w:styleId="asset-metabar-author">
    <w:name w:val="asset-metabar-author"/>
    <w:basedOn w:val="DefaultParagraphFont"/>
    <w:rsid w:val="00DC43C2"/>
  </w:style>
  <w:style w:type="character" w:customStyle="1" w:styleId="asset-metabar-time">
    <w:name w:val="asset-metabar-time"/>
    <w:basedOn w:val="DefaultParagraphFont"/>
    <w:rsid w:val="00DC43C2"/>
  </w:style>
  <w:style w:type="character" w:customStyle="1" w:styleId="eza-dateline">
    <w:name w:val="eza-dateline"/>
    <w:basedOn w:val="DefaultParagraphFont"/>
    <w:rsid w:val="00DC43C2"/>
  </w:style>
  <w:style w:type="character" w:customStyle="1" w:styleId="eza-authors">
    <w:name w:val="eza-authors"/>
    <w:basedOn w:val="DefaultParagraphFont"/>
    <w:rsid w:val="00DC43C2"/>
  </w:style>
  <w:style w:type="character" w:customStyle="1" w:styleId="csmstaff">
    <w:name w:val="csm_staff"/>
    <w:basedOn w:val="DefaultParagraphFont"/>
    <w:rsid w:val="00DC43C2"/>
  </w:style>
  <w:style w:type="paragraph" w:customStyle="1" w:styleId="mol-para-with-font">
    <w:name w:val="mol-para-with-font"/>
    <w:basedOn w:val="Normal"/>
    <w:rsid w:val="00DC43C2"/>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DC43C2"/>
  </w:style>
  <w:style w:type="character" w:customStyle="1" w:styleId="byline-text">
    <w:name w:val="byline-text"/>
    <w:basedOn w:val="DefaultParagraphFont"/>
    <w:rsid w:val="00DC43C2"/>
  </w:style>
  <w:style w:type="character" w:customStyle="1" w:styleId="itemauthor">
    <w:name w:val="itemauthor"/>
    <w:basedOn w:val="DefaultParagraphFont"/>
    <w:rsid w:val="00DC43C2"/>
  </w:style>
  <w:style w:type="character" w:customStyle="1" w:styleId="itemdatecreated">
    <w:name w:val="itemdatecreated"/>
    <w:basedOn w:val="DefaultParagraphFont"/>
    <w:rsid w:val="00DC43C2"/>
  </w:style>
  <w:style w:type="character" w:customStyle="1" w:styleId="slug-metadata-note">
    <w:name w:val="slug-metadata-note"/>
    <w:basedOn w:val="DefaultParagraphFont"/>
    <w:rsid w:val="00DC43C2"/>
  </w:style>
  <w:style w:type="character" w:customStyle="1" w:styleId="drop-capped">
    <w:name w:val="drop-capped"/>
    <w:basedOn w:val="DefaultParagraphFont"/>
    <w:rsid w:val="00DC43C2"/>
  </w:style>
  <w:style w:type="paragraph" w:customStyle="1" w:styleId="articleopinion-standfirst">
    <w:name w:val="articleopinion-standfirst"/>
    <w:basedOn w:val="Normal"/>
    <w:rsid w:val="00DC43C2"/>
    <w:pPr>
      <w:spacing w:before="100" w:beforeAutospacing="1" w:after="100" w:afterAutospacing="1" w:line="240" w:lineRule="auto"/>
    </w:pPr>
    <w:rPr>
      <w:rFonts w:ascii="Times" w:hAnsi="Times"/>
      <w:sz w:val="20"/>
      <w:szCs w:val="20"/>
    </w:rPr>
  </w:style>
  <w:style w:type="paragraph" w:customStyle="1" w:styleId="snippet">
    <w:name w:val="snippet"/>
    <w:basedOn w:val="Normal"/>
    <w:rsid w:val="00DC43C2"/>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DC43C2"/>
  </w:style>
  <w:style w:type="character" w:customStyle="1" w:styleId="view-count">
    <w:name w:val="view-count"/>
    <w:basedOn w:val="DefaultParagraphFont"/>
    <w:rsid w:val="00DC43C2"/>
  </w:style>
  <w:style w:type="character" w:customStyle="1" w:styleId="rupee">
    <w:name w:val="rupee"/>
    <w:basedOn w:val="DefaultParagraphFont"/>
    <w:rsid w:val="00DC43C2"/>
  </w:style>
  <w:style w:type="character" w:customStyle="1" w:styleId="grey1">
    <w:name w:val="grey1"/>
    <w:basedOn w:val="DefaultParagraphFont"/>
    <w:rsid w:val="00DC43C2"/>
  </w:style>
  <w:style w:type="paragraph" w:customStyle="1" w:styleId="Pa13">
    <w:name w:val="Pa13"/>
    <w:basedOn w:val="Default"/>
    <w:next w:val="Default"/>
    <w:uiPriority w:val="99"/>
    <w:rsid w:val="00DC43C2"/>
    <w:pPr>
      <w:spacing w:line="201" w:lineRule="atLeast"/>
    </w:pPr>
    <w:rPr>
      <w:rFonts w:eastAsiaTheme="minorEastAsia"/>
      <w:color w:val="auto"/>
    </w:rPr>
  </w:style>
  <w:style w:type="paragraph" w:customStyle="1" w:styleId="Pa14">
    <w:name w:val="Pa14"/>
    <w:basedOn w:val="Default"/>
    <w:next w:val="Default"/>
    <w:uiPriority w:val="99"/>
    <w:qFormat/>
    <w:rsid w:val="00DC43C2"/>
    <w:pPr>
      <w:spacing w:line="241" w:lineRule="atLeast"/>
    </w:pPr>
    <w:rPr>
      <w:rFonts w:eastAsiaTheme="minorEastAsia"/>
      <w:color w:val="auto"/>
    </w:rPr>
  </w:style>
  <w:style w:type="paragraph" w:customStyle="1" w:styleId="Pa9">
    <w:name w:val="Pa9"/>
    <w:basedOn w:val="Default"/>
    <w:next w:val="Default"/>
    <w:uiPriority w:val="99"/>
    <w:rsid w:val="00DC43C2"/>
    <w:pPr>
      <w:spacing w:line="241" w:lineRule="atLeast"/>
    </w:pPr>
    <w:rPr>
      <w:rFonts w:ascii="Gill Sans" w:eastAsiaTheme="minorEastAsia" w:hAnsi="Gill Sans"/>
      <w:color w:val="auto"/>
    </w:rPr>
  </w:style>
  <w:style w:type="character" w:customStyle="1" w:styleId="bureau">
    <w:name w:val="bureau"/>
    <w:basedOn w:val="DefaultParagraphFont"/>
    <w:rsid w:val="00DC43C2"/>
  </w:style>
  <w:style w:type="character" w:customStyle="1" w:styleId="reporttitle">
    <w:name w:val="report_title"/>
    <w:basedOn w:val="DefaultParagraphFont"/>
    <w:rsid w:val="00DC43C2"/>
  </w:style>
  <w:style w:type="character" w:customStyle="1" w:styleId="documenttype-longreleases">
    <w:name w:val="document_type_-_long_releases"/>
    <w:basedOn w:val="DefaultParagraphFont"/>
    <w:rsid w:val="00DC43C2"/>
  </w:style>
  <w:style w:type="character" w:customStyle="1" w:styleId="alt-date">
    <w:name w:val="alt-date"/>
    <w:basedOn w:val="DefaultParagraphFont"/>
    <w:rsid w:val="00DC43C2"/>
  </w:style>
  <w:style w:type="character" w:customStyle="1" w:styleId="entry-byline">
    <w:name w:val="entry-byline"/>
    <w:basedOn w:val="DefaultParagraphFont"/>
    <w:rsid w:val="00DC43C2"/>
  </w:style>
  <w:style w:type="character" w:customStyle="1" w:styleId="taglinecontrib">
    <w:name w:val="tagline_contrib"/>
    <w:basedOn w:val="DefaultParagraphFont"/>
    <w:rsid w:val="00DC43C2"/>
  </w:style>
  <w:style w:type="character" w:customStyle="1" w:styleId="articledate0">
    <w:name w:val="article_date"/>
    <w:basedOn w:val="DefaultParagraphFont"/>
    <w:rsid w:val="00DC43C2"/>
  </w:style>
  <w:style w:type="paragraph" w:customStyle="1" w:styleId="hg-daily">
    <w:name w:val="hg-daily"/>
    <w:basedOn w:val="Normal"/>
    <w:rsid w:val="00DC43C2"/>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DC43C2"/>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DC43C2"/>
  </w:style>
  <w:style w:type="character" w:customStyle="1" w:styleId="text-label">
    <w:name w:val="text-label"/>
    <w:basedOn w:val="DefaultParagraphFont"/>
    <w:rsid w:val="00DC43C2"/>
  </w:style>
  <w:style w:type="character" w:customStyle="1" w:styleId="metad">
    <w:name w:val="metad"/>
    <w:rsid w:val="00DC43C2"/>
  </w:style>
  <w:style w:type="character" w:customStyle="1" w:styleId="justify1">
    <w:name w:val="justify1"/>
    <w:rsid w:val="00DC43C2"/>
  </w:style>
  <w:style w:type="paragraph" w:customStyle="1" w:styleId="TOC3Char">
    <w:name w:val="TOC 3 Char"/>
    <w:basedOn w:val="Normal"/>
    <w:next w:val="Normal"/>
    <w:rsid w:val="00DC43C2"/>
    <w:pPr>
      <w:spacing w:after="0" w:line="240" w:lineRule="auto"/>
    </w:pPr>
    <w:rPr>
      <w:rFonts w:eastAsia="Times New Roman"/>
      <w:sz w:val="24"/>
      <w:szCs w:val="20"/>
    </w:rPr>
  </w:style>
  <w:style w:type="paragraph" w:customStyle="1" w:styleId="TOC1Char">
    <w:name w:val="TOC 1 Char"/>
    <w:basedOn w:val="Normal"/>
    <w:next w:val="Normal"/>
    <w:rsid w:val="00DC43C2"/>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DC43C2"/>
    <w:pPr>
      <w:spacing w:after="0" w:line="240" w:lineRule="auto"/>
      <w:jc w:val="both"/>
    </w:pPr>
    <w:rPr>
      <w:rFonts w:eastAsia="Times New Roman"/>
      <w:i/>
      <w:iCs/>
      <w:color w:val="000000"/>
    </w:rPr>
  </w:style>
  <w:style w:type="character" w:customStyle="1" w:styleId="MediumGrid11">
    <w:name w:val="Medium Grid 11"/>
    <w:uiPriority w:val="99"/>
    <w:rsid w:val="00DC43C2"/>
    <w:rPr>
      <w:color w:val="808080"/>
    </w:rPr>
  </w:style>
  <w:style w:type="paragraph" w:customStyle="1" w:styleId="PlaceholderText2">
    <w:name w:val="Placeholder Text2"/>
    <w:basedOn w:val="Normal"/>
    <w:uiPriority w:val="99"/>
    <w:rsid w:val="00DC43C2"/>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DC43C2"/>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DC43C2"/>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DC43C2"/>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DC43C2"/>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DC43C2"/>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DC43C2"/>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DC43C2"/>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DC43C2"/>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DC43C2"/>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DC43C2"/>
  </w:style>
  <w:style w:type="character" w:customStyle="1" w:styleId="s2">
    <w:name w:val="s2"/>
    <w:basedOn w:val="DefaultParagraphFont"/>
    <w:rsid w:val="00DC43C2"/>
  </w:style>
  <w:style w:type="character" w:customStyle="1" w:styleId="s1">
    <w:name w:val="s1"/>
    <w:basedOn w:val="DefaultParagraphFont"/>
    <w:rsid w:val="00DC43C2"/>
  </w:style>
  <w:style w:type="paragraph" w:customStyle="1" w:styleId="LanguageEditing">
    <w:name w:val="Language Editing"/>
    <w:basedOn w:val="Normal"/>
    <w:link w:val="LanguageEditingChar"/>
    <w:qFormat/>
    <w:rsid w:val="00DC43C2"/>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DC43C2"/>
    <w:rPr>
      <w:rFonts w:ascii="Calibri" w:eastAsia="Times New Roman" w:hAnsi="Calibri"/>
      <w:strike/>
    </w:rPr>
  </w:style>
  <w:style w:type="character" w:customStyle="1" w:styleId="action-menu-toggled-item">
    <w:name w:val="action-menu-toggled-item"/>
    <w:basedOn w:val="DefaultParagraphFont"/>
    <w:rsid w:val="00DC43C2"/>
    <w:rPr>
      <w:rFonts w:ascii="Times New Roman" w:hAnsi="Times New Roman"/>
    </w:rPr>
  </w:style>
  <w:style w:type="character" w:customStyle="1" w:styleId="1Tag">
    <w:name w:val="1) Tag"/>
    <w:rsid w:val="00DC43C2"/>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DC43C2"/>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DC43C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DC43C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DC43C2"/>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DC43C2"/>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DC43C2"/>
    <w:rPr>
      <w:rFonts w:ascii="Calibri" w:eastAsia="Times New Roman" w:hAnsi="Calibri"/>
      <w:b/>
      <w:caps/>
      <w:sz w:val="40"/>
      <w:szCs w:val="40"/>
    </w:rPr>
  </w:style>
  <w:style w:type="paragraph" w:customStyle="1" w:styleId="Strikethrough0">
    <w:name w:val="Strikethrough"/>
    <w:basedOn w:val="Normal"/>
    <w:link w:val="StrikethroughChar"/>
    <w:qFormat/>
    <w:rsid w:val="00DC43C2"/>
    <w:pPr>
      <w:spacing w:after="0" w:line="240" w:lineRule="auto"/>
    </w:pPr>
    <w:rPr>
      <w:strike/>
    </w:rPr>
  </w:style>
  <w:style w:type="character" w:customStyle="1" w:styleId="StrikethroughChar">
    <w:name w:val="Strikethrough Char"/>
    <w:basedOn w:val="DefaultParagraphFont"/>
    <w:link w:val="Strikethrough0"/>
    <w:rsid w:val="00DC43C2"/>
    <w:rPr>
      <w:rFonts w:ascii="Calibri" w:hAnsi="Calibri"/>
      <w:strike/>
    </w:rPr>
  </w:style>
  <w:style w:type="character" w:styleId="SubtleReference">
    <w:name w:val="Subtle Reference"/>
    <w:basedOn w:val="DefaultParagraphFont"/>
    <w:uiPriority w:val="31"/>
    <w:rsid w:val="00DC43C2"/>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DC43C2"/>
    <w:pPr>
      <w:spacing w:after="0" w:line="240" w:lineRule="auto"/>
    </w:pPr>
    <w:rPr>
      <w:rFonts w:asciiTheme="minorHAnsi" w:hAnsiTheme="minorHAnsi"/>
      <w:bCs/>
    </w:rPr>
  </w:style>
  <w:style w:type="character" w:customStyle="1" w:styleId="BoxBoldUnderline">
    <w:name w:val="Box Bold Underline"/>
    <w:rsid w:val="00DC43C2"/>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DC43C2"/>
    <w:pPr>
      <w:spacing w:after="0" w:line="240" w:lineRule="auto"/>
    </w:pPr>
    <w:rPr>
      <w:rFonts w:eastAsia="Times New Roman"/>
      <w:sz w:val="24"/>
    </w:rPr>
  </w:style>
  <w:style w:type="character" w:customStyle="1" w:styleId="NormalF6Char">
    <w:name w:val="Normal F6 Char"/>
    <w:link w:val="NormalF6"/>
    <w:rsid w:val="00DC43C2"/>
    <w:rPr>
      <w:rFonts w:ascii="Calibri" w:eastAsia="Times New Roman" w:hAnsi="Calibri"/>
      <w:sz w:val="24"/>
    </w:rPr>
  </w:style>
  <w:style w:type="paragraph" w:customStyle="1" w:styleId="TagNew">
    <w:name w:val="Tag New"/>
    <w:qFormat/>
    <w:rsid w:val="00DC43C2"/>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DC43C2"/>
    <w:rPr>
      <w:b/>
      <w:bCs/>
      <w:sz w:val="20"/>
      <w:u w:val="single"/>
      <w:bdr w:val="single" w:sz="4" w:space="0" w:color="auto"/>
    </w:rPr>
  </w:style>
  <w:style w:type="character" w:customStyle="1" w:styleId="postby">
    <w:name w:val="post_by"/>
    <w:rsid w:val="00DC43C2"/>
  </w:style>
  <w:style w:type="character" w:customStyle="1" w:styleId="postdate">
    <w:name w:val="post_date"/>
    <w:rsid w:val="00DC43C2"/>
  </w:style>
  <w:style w:type="character" w:customStyle="1" w:styleId="moretop">
    <w:name w:val="more_top"/>
    <w:rsid w:val="00DC43C2"/>
  </w:style>
  <w:style w:type="paragraph" w:customStyle="1" w:styleId="TagNew0">
    <w:name w:val="Tag_New"/>
    <w:qFormat/>
    <w:rsid w:val="00DC43C2"/>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DC43C2"/>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DC43C2"/>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DC43C2"/>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DC43C2"/>
    <w:rPr>
      <w:rFonts w:ascii="Times New Roman" w:hAnsi="Times New Roman"/>
      <w:sz w:val="20"/>
      <w:szCs w:val="20"/>
      <w:u w:val="single"/>
    </w:rPr>
  </w:style>
  <w:style w:type="character" w:customStyle="1" w:styleId="allocatoragentsleft">
    <w:name w:val="al_locatoragentsleft"/>
    <w:basedOn w:val="DefaultParagraphFont"/>
    <w:rsid w:val="00DC43C2"/>
  </w:style>
  <w:style w:type="character" w:customStyle="1" w:styleId="Style12ptBoldUnderline1">
    <w:name w:val="Style 12 pt Bold Underline1"/>
    <w:rsid w:val="00DC43C2"/>
    <w:rPr>
      <w:b/>
      <w:bCs/>
      <w:sz w:val="24"/>
      <w:u w:val="single"/>
    </w:rPr>
  </w:style>
  <w:style w:type="paragraph" w:customStyle="1" w:styleId="Carding">
    <w:name w:val="Carding"/>
    <w:basedOn w:val="Normal"/>
    <w:uiPriority w:val="99"/>
    <w:qFormat/>
    <w:rsid w:val="00DC43C2"/>
    <w:pPr>
      <w:spacing w:after="0" w:line="240" w:lineRule="auto"/>
    </w:pPr>
    <w:rPr>
      <w:rFonts w:eastAsia="Times New Roman"/>
      <w:sz w:val="18"/>
    </w:rPr>
  </w:style>
  <w:style w:type="character" w:customStyle="1" w:styleId="aunderline1">
    <w:name w:val="aunderline"/>
    <w:qFormat/>
    <w:rsid w:val="00DC43C2"/>
    <w:rPr>
      <w:rFonts w:ascii="Times New Roman" w:hAnsi="Times New Roman"/>
      <w:sz w:val="20"/>
      <w:szCs w:val="24"/>
      <w:u w:val="thick"/>
    </w:rPr>
  </w:style>
  <w:style w:type="character" w:customStyle="1" w:styleId="StyleStyle4CharTimesNewRoman11ptBold">
    <w:name w:val="Style Style4 Char + Times New Roman 11 pt Bold"/>
    <w:rsid w:val="00DC43C2"/>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DC43C2"/>
  </w:style>
  <w:style w:type="character" w:customStyle="1" w:styleId="sensecontent">
    <w:name w:val="sense_content"/>
    <w:basedOn w:val="DefaultParagraphFont"/>
    <w:rsid w:val="00DC43C2"/>
  </w:style>
  <w:style w:type="character" w:customStyle="1" w:styleId="vi">
    <w:name w:val="vi"/>
    <w:basedOn w:val="DefaultParagraphFont"/>
    <w:rsid w:val="00DC43C2"/>
  </w:style>
  <w:style w:type="character" w:customStyle="1" w:styleId="pagetitle0">
    <w:name w:val="pagetitle"/>
    <w:basedOn w:val="DefaultParagraphFont"/>
    <w:rsid w:val="00DC43C2"/>
  </w:style>
  <w:style w:type="paragraph" w:customStyle="1" w:styleId="NormalWeb8">
    <w:name w:val="Normal (Web)8"/>
    <w:basedOn w:val="Normal"/>
    <w:uiPriority w:val="99"/>
    <w:qFormat/>
    <w:rsid w:val="00DC43C2"/>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DC43C2"/>
    <w:rPr>
      <w:rFonts w:cs="Arial"/>
      <w:b/>
      <w:bCs/>
      <w:iCs/>
      <w:sz w:val="24"/>
      <w:szCs w:val="28"/>
      <w:lang w:val="en-US" w:eastAsia="en-US" w:bidi="ar-SA"/>
    </w:rPr>
  </w:style>
  <w:style w:type="character" w:customStyle="1" w:styleId="StyleUnderlineCharTimesBold">
    <w:name w:val="Style Underline Char + Times Bold"/>
    <w:rsid w:val="00DC43C2"/>
    <w:rPr>
      <w:rFonts w:ascii="Times" w:hAnsi="Times"/>
      <w:b w:val="0"/>
      <w:bCs/>
      <w:sz w:val="20"/>
      <w:u w:val="single"/>
    </w:rPr>
  </w:style>
  <w:style w:type="character" w:customStyle="1" w:styleId="blubigktbiz">
    <w:name w:val="blubigktbiz"/>
    <w:rsid w:val="00DC43C2"/>
  </w:style>
  <w:style w:type="character" w:customStyle="1" w:styleId="Style4CharChar">
    <w:name w:val="Style4 Char Char"/>
    <w:rsid w:val="00DC43C2"/>
    <w:rPr>
      <w:rFonts w:ascii="Arial Narrow" w:hAnsi="Arial Narrow"/>
      <w:noProof w:val="0"/>
      <w:szCs w:val="24"/>
      <w:u w:val="single"/>
      <w:lang w:val="en-US" w:eastAsia="en-US" w:bidi="ar-SA"/>
    </w:rPr>
  </w:style>
  <w:style w:type="character" w:customStyle="1" w:styleId="StyleEmphasisArial12ptBold">
    <w:name w:val="Style Emphasis + Arial 12 pt Bold"/>
    <w:rsid w:val="00DC43C2"/>
    <w:rPr>
      <w:rFonts w:ascii="Arial" w:hAnsi="Arial"/>
      <w:b/>
      <w:bCs/>
      <w:i/>
      <w:iCs/>
      <w:sz w:val="24"/>
    </w:rPr>
  </w:style>
  <w:style w:type="character" w:customStyle="1" w:styleId="super">
    <w:name w:val="super"/>
    <w:rsid w:val="00DC43C2"/>
  </w:style>
  <w:style w:type="character" w:customStyle="1" w:styleId="text30">
    <w:name w:val="text30"/>
    <w:rsid w:val="00DC43C2"/>
  </w:style>
  <w:style w:type="character" w:customStyle="1" w:styleId="uppercase">
    <w:name w:val="uppercase"/>
    <w:rsid w:val="00DC43C2"/>
  </w:style>
  <w:style w:type="character" w:customStyle="1" w:styleId="mainbody1">
    <w:name w:val="mainbody1"/>
    <w:rsid w:val="00DC43C2"/>
    <w:rPr>
      <w:rFonts w:ascii="Verdana" w:hAnsi="Verdana" w:hint="default"/>
      <w:color w:val="000000"/>
      <w:sz w:val="22"/>
      <w:szCs w:val="22"/>
    </w:rPr>
  </w:style>
  <w:style w:type="paragraph" w:customStyle="1" w:styleId="author-credentials">
    <w:name w:val="author-credentials"/>
    <w:basedOn w:val="Normal"/>
    <w:qFormat/>
    <w:rsid w:val="00DC43C2"/>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DC43C2"/>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DC43C2"/>
    <w:rPr>
      <w:b/>
      <w:bCs/>
      <w:u w:val="single"/>
    </w:rPr>
  </w:style>
  <w:style w:type="paragraph" w:customStyle="1" w:styleId="StyleUnderlined11ptBold">
    <w:name w:val="Style Underlined + 11 pt Bold"/>
    <w:basedOn w:val="underlined"/>
    <w:link w:val="StyleUnderlined11ptBoldChar"/>
    <w:qFormat/>
    <w:rsid w:val="00DC43C2"/>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DC43C2"/>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DC43C2"/>
    <w:rPr>
      <w:rFonts w:cs="Arial"/>
      <w:bCs/>
      <w:szCs w:val="26"/>
      <w:u w:val="single"/>
      <w:lang w:val="en-US" w:eastAsia="en-US" w:bidi="ar-SA"/>
    </w:rPr>
  </w:style>
  <w:style w:type="character" w:customStyle="1" w:styleId="StyleUnderlinePatternClearYellow">
    <w:name w:val="Style Underline Pattern: Clear (Yellow)"/>
    <w:basedOn w:val="DefaultParagraphFont"/>
    <w:rsid w:val="00DC43C2"/>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DC43C2"/>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DC43C2"/>
    <w:rPr>
      <w:rFonts w:eastAsia="Calibri"/>
      <w:u w:val="single"/>
    </w:rPr>
  </w:style>
  <w:style w:type="paragraph" w:customStyle="1" w:styleId="StyleStyleStyleCNA9ptBefore1pt8ptPatternClear">
    <w:name w:val="Style Style Style CN A + 9 pt Before:  1 pt + 8 pt + Pattern: Clear..."/>
    <w:basedOn w:val="Normal"/>
    <w:autoRedefine/>
    <w:rsid w:val="00DC43C2"/>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DC43C2"/>
    <w:rPr>
      <w:b w:val="0"/>
      <w:bCs/>
      <w:u w:val="single"/>
    </w:rPr>
  </w:style>
  <w:style w:type="character" w:customStyle="1" w:styleId="formatp">
    <w:name w:val="formatp"/>
    <w:rsid w:val="00DC43C2"/>
  </w:style>
  <w:style w:type="character" w:customStyle="1" w:styleId="yshortcutscs4-ndcor">
    <w:name w:val="yshortcuts cs4-ndcor"/>
    <w:rsid w:val="00DC43C2"/>
  </w:style>
  <w:style w:type="character" w:customStyle="1" w:styleId="price">
    <w:name w:val="price"/>
    <w:rsid w:val="00DC43C2"/>
  </w:style>
  <w:style w:type="character" w:customStyle="1" w:styleId="price-change">
    <w:name w:val="price-change"/>
    <w:rsid w:val="00DC43C2"/>
  </w:style>
  <w:style w:type="character" w:customStyle="1" w:styleId="percent-change">
    <w:name w:val="percent-change"/>
    <w:rsid w:val="00DC43C2"/>
  </w:style>
  <w:style w:type="character" w:customStyle="1" w:styleId="bibfont">
    <w:name w:val="bibfont"/>
    <w:rsid w:val="00DC43C2"/>
    <w:rPr>
      <w:rFonts w:cs="Times New Roman"/>
    </w:rPr>
  </w:style>
  <w:style w:type="paragraph" w:customStyle="1" w:styleId="underlined1">
    <w:name w:val="underlined1"/>
    <w:next w:val="Normal"/>
    <w:autoRedefine/>
    <w:rsid w:val="00DC43C2"/>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DC43C2"/>
    <w:rPr>
      <w:rFonts w:eastAsia="Times New Roman"/>
      <w:b/>
      <w:sz w:val="24"/>
      <w:lang w:val="x-none" w:eastAsia="x-none"/>
    </w:rPr>
  </w:style>
  <w:style w:type="character" w:customStyle="1" w:styleId="SourceBoldedChar">
    <w:name w:val="Source Bolded Char"/>
    <w:link w:val="SourceBolded"/>
    <w:rsid w:val="00DC43C2"/>
    <w:rPr>
      <w:rFonts w:ascii="Calibri" w:eastAsia="Times New Roman" w:hAnsi="Calibri"/>
      <w:b/>
      <w:sz w:val="24"/>
      <w:lang w:val="x-none" w:eastAsia="x-none"/>
    </w:rPr>
  </w:style>
  <w:style w:type="paragraph" w:customStyle="1" w:styleId="CardDownSize">
    <w:name w:val="CardDownSize"/>
    <w:basedOn w:val="Normal"/>
    <w:link w:val="CardDownSizeChar"/>
    <w:rsid w:val="00DC43C2"/>
    <w:pPr>
      <w:spacing w:after="0" w:line="240" w:lineRule="auto"/>
    </w:pPr>
    <w:rPr>
      <w:rFonts w:eastAsia="Calibri"/>
      <w:szCs w:val="20"/>
      <w:lang w:val="x-none" w:eastAsia="x-none"/>
    </w:rPr>
  </w:style>
  <w:style w:type="character" w:customStyle="1" w:styleId="CardDownSizeChar">
    <w:name w:val="CardDownSize Char"/>
    <w:link w:val="CardDownSize"/>
    <w:rsid w:val="00DC43C2"/>
    <w:rPr>
      <w:rFonts w:ascii="Calibri" w:eastAsia="Calibri" w:hAnsi="Calibri"/>
      <w:szCs w:val="20"/>
      <w:lang w:val="x-none" w:eastAsia="x-none"/>
    </w:rPr>
  </w:style>
  <w:style w:type="paragraph" w:customStyle="1" w:styleId="Citation10">
    <w:name w:val="Citation1"/>
    <w:basedOn w:val="Normal"/>
    <w:link w:val="Citation1Char"/>
    <w:qFormat/>
    <w:rsid w:val="00DC43C2"/>
    <w:pPr>
      <w:spacing w:after="0" w:line="240" w:lineRule="auto"/>
    </w:pPr>
    <w:rPr>
      <w:rFonts w:eastAsia="Calibri"/>
      <w:b/>
      <w:sz w:val="24"/>
      <w:u w:val="single"/>
      <w:lang w:val="x-none" w:eastAsia="x-none"/>
    </w:rPr>
  </w:style>
  <w:style w:type="character" w:customStyle="1" w:styleId="Citation1Char">
    <w:name w:val="Citation1 Char"/>
    <w:link w:val="Citation10"/>
    <w:rsid w:val="00DC43C2"/>
    <w:rPr>
      <w:rFonts w:ascii="Calibri" w:eastAsia="Calibri" w:hAnsi="Calibri"/>
      <w:b/>
      <w:sz w:val="24"/>
      <w:u w:val="single"/>
      <w:lang w:val="x-none" w:eastAsia="x-none"/>
    </w:rPr>
  </w:style>
  <w:style w:type="character" w:customStyle="1" w:styleId="TaglineChar">
    <w:name w:val="Tagline Char"/>
    <w:link w:val="Tagline0"/>
    <w:rsid w:val="00DC43C2"/>
    <w:rPr>
      <w:rFonts w:ascii="Calibri" w:hAnsi="Calibri"/>
      <w:b/>
    </w:rPr>
  </w:style>
  <w:style w:type="character" w:customStyle="1" w:styleId="boldciteChar1">
    <w:name w:val="bold cite Char1"/>
    <w:rsid w:val="00DC43C2"/>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DC43C2"/>
  </w:style>
  <w:style w:type="character" w:customStyle="1" w:styleId="leveluptitle">
    <w:name w:val="leveluptitle"/>
    <w:basedOn w:val="DefaultParagraphFont"/>
    <w:rsid w:val="00DC43C2"/>
  </w:style>
  <w:style w:type="character" w:customStyle="1" w:styleId="Irrelevant6fontChar">
    <w:name w:val="Irrelevant (6 font) Char"/>
    <w:basedOn w:val="DefaultParagraphFont"/>
    <w:link w:val="Irrelevant6font"/>
    <w:rsid w:val="00DC43C2"/>
    <w:rPr>
      <w:rFonts w:ascii="Calibri" w:eastAsia="Calibri" w:hAnsi="Calibri"/>
      <w:sz w:val="12"/>
      <w:szCs w:val="12"/>
    </w:rPr>
  </w:style>
  <w:style w:type="numbering" w:customStyle="1" w:styleId="NoList11111">
    <w:name w:val="No List11111"/>
    <w:next w:val="NoList"/>
    <w:uiPriority w:val="99"/>
    <w:semiHidden/>
    <w:unhideWhenUsed/>
    <w:rsid w:val="00DC43C2"/>
  </w:style>
  <w:style w:type="paragraph" w:customStyle="1" w:styleId="Non-NavPanelTag">
    <w:name w:val="Non-Nav Panel Tag"/>
    <w:basedOn w:val="Normal"/>
    <w:qFormat/>
    <w:rsid w:val="00DC43C2"/>
    <w:pPr>
      <w:spacing w:after="0" w:line="240" w:lineRule="auto"/>
    </w:pPr>
    <w:rPr>
      <w:b/>
    </w:rPr>
  </w:style>
  <w:style w:type="character" w:customStyle="1" w:styleId="Hyperlink3">
    <w:name w:val="Hyperlink.3"/>
    <w:basedOn w:val="DefaultParagraphFont"/>
    <w:rsid w:val="00DC43C2"/>
    <w:rPr>
      <w:sz w:val="18"/>
      <w:szCs w:val="18"/>
    </w:rPr>
  </w:style>
  <w:style w:type="character" w:customStyle="1" w:styleId="Hyperlink40">
    <w:name w:val="Hyperlink.4"/>
    <w:basedOn w:val="DefaultParagraphFont"/>
    <w:rsid w:val="00DC43C2"/>
    <w:rPr>
      <w:sz w:val="18"/>
      <w:szCs w:val="18"/>
    </w:rPr>
  </w:style>
  <w:style w:type="character" w:customStyle="1" w:styleId="SmallCharChar">
    <w:name w:val="Small Char Char"/>
    <w:basedOn w:val="DefaultParagraphFont"/>
    <w:rsid w:val="00DC43C2"/>
    <w:rPr>
      <w:sz w:val="17"/>
      <w:szCs w:val="24"/>
      <w:lang w:val="en-US" w:eastAsia="en-US" w:bidi="ar-SA"/>
    </w:rPr>
  </w:style>
  <w:style w:type="paragraph" w:customStyle="1" w:styleId="TagsFutura">
    <w:name w:val="TagsFutura"/>
    <w:basedOn w:val="Normal"/>
    <w:next w:val="Cites"/>
    <w:rsid w:val="00DC43C2"/>
    <w:pPr>
      <w:spacing w:after="0" w:line="240" w:lineRule="auto"/>
    </w:pPr>
    <w:rPr>
      <w:rFonts w:ascii="Futura" w:eastAsia="Times" w:hAnsi="Futura"/>
      <w:b/>
      <w:caps/>
      <w:sz w:val="18"/>
      <w:szCs w:val="20"/>
    </w:rPr>
  </w:style>
  <w:style w:type="paragraph" w:customStyle="1" w:styleId="DebateTag0">
    <w:name w:val="DebateTag"/>
    <w:basedOn w:val="Normal"/>
    <w:qFormat/>
    <w:rsid w:val="00DC43C2"/>
    <w:pPr>
      <w:spacing w:after="0" w:line="240" w:lineRule="auto"/>
    </w:pPr>
    <w:rPr>
      <w:rFonts w:eastAsia="Calibri"/>
      <w:b/>
    </w:rPr>
  </w:style>
  <w:style w:type="character" w:customStyle="1" w:styleId="Intemphasis">
    <w:name w:val="Intemphasis"/>
    <w:uiPriority w:val="1"/>
    <w:qFormat/>
    <w:rsid w:val="00DC43C2"/>
    <w:rPr>
      <w:rFonts w:ascii="Cambria" w:hAnsi="Cambria"/>
      <w:b/>
      <w:sz w:val="20"/>
      <w:u w:val="single"/>
      <w:bdr w:val="single" w:sz="4" w:space="0" w:color="auto"/>
      <w:shd w:val="pct25" w:color="auto" w:fill="auto"/>
    </w:rPr>
  </w:style>
  <w:style w:type="paragraph" w:customStyle="1" w:styleId="Heading42">
    <w:name w:val="Heading 42"/>
    <w:basedOn w:val="Normal"/>
    <w:qFormat/>
    <w:rsid w:val="00DC43C2"/>
    <w:pPr>
      <w:spacing w:after="0" w:line="240" w:lineRule="auto"/>
    </w:pPr>
    <w:rPr>
      <w:rFonts w:eastAsia="Times New Roman"/>
    </w:rPr>
  </w:style>
  <w:style w:type="paragraph" w:customStyle="1" w:styleId="DebateNormal">
    <w:name w:val="DebateNormal"/>
    <w:basedOn w:val="Normal"/>
    <w:link w:val="DebateNormalChar"/>
    <w:qFormat/>
    <w:rsid w:val="00DC43C2"/>
    <w:pPr>
      <w:spacing w:after="0" w:line="276" w:lineRule="auto"/>
    </w:pPr>
    <w:rPr>
      <w:rFonts w:eastAsia="Calibri"/>
      <w:szCs w:val="20"/>
    </w:rPr>
  </w:style>
  <w:style w:type="character" w:customStyle="1" w:styleId="DebateNormalChar">
    <w:name w:val="DebateNormal Char"/>
    <w:basedOn w:val="DefaultParagraphFont"/>
    <w:link w:val="DebateNormal"/>
    <w:rsid w:val="00DC43C2"/>
    <w:rPr>
      <w:rFonts w:ascii="Calibri" w:eastAsia="Calibri" w:hAnsi="Calibri"/>
      <w:szCs w:val="20"/>
    </w:rPr>
  </w:style>
  <w:style w:type="paragraph" w:customStyle="1" w:styleId="DebateEmphasis">
    <w:name w:val="DebateEmphasis"/>
    <w:basedOn w:val="Normal"/>
    <w:link w:val="DebateEmphasisChar"/>
    <w:qFormat/>
    <w:rsid w:val="00DC43C2"/>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DC43C2"/>
    <w:rPr>
      <w:rFonts w:ascii="Calibri" w:eastAsia="Calibri" w:hAnsi="Calibri"/>
      <w:b/>
      <w:szCs w:val="20"/>
      <w:u w:val="single"/>
    </w:rPr>
  </w:style>
  <w:style w:type="paragraph" w:customStyle="1" w:styleId="NormalCite">
    <w:name w:val="NormalCite"/>
    <w:link w:val="NormalCiteChar"/>
    <w:qFormat/>
    <w:rsid w:val="00DC43C2"/>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DC43C2"/>
    <w:rPr>
      <w:rFonts w:ascii="Times New Roman" w:hAnsi="Times New Roman" w:cs="Times New Roman"/>
      <w:sz w:val="18"/>
    </w:rPr>
  </w:style>
  <w:style w:type="paragraph" w:customStyle="1" w:styleId="StyleUnderlineChar11pt2">
    <w:name w:val="Style Underline Char + 11 pt2"/>
    <w:link w:val="StyleUnderlineChar11pt2Char"/>
    <w:qFormat/>
    <w:rsid w:val="00DC43C2"/>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DC43C2"/>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DC43C2"/>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C43C2"/>
    <w:rPr>
      <w:rFonts w:eastAsia="Times New Roman" w:cs="Calibri"/>
      <w:szCs w:val="24"/>
      <w:u w:val="single"/>
      <w:bdr w:val="single" w:sz="4" w:space="0" w:color="auto"/>
    </w:rPr>
  </w:style>
  <w:style w:type="character" w:customStyle="1" w:styleId="Style9pt">
    <w:name w:val="Style 9 pt"/>
    <w:basedOn w:val="DefaultParagraphFont"/>
    <w:rsid w:val="00DC43C2"/>
    <w:rPr>
      <w:rFonts w:ascii="Times New Roman" w:hAnsi="Times New Roman"/>
      <w:sz w:val="20"/>
    </w:rPr>
  </w:style>
  <w:style w:type="character" w:customStyle="1" w:styleId="StyleunderlineArialNarrow9ptBold">
    <w:name w:val="Style underline + Arial Narrow 9 pt Bold"/>
    <w:basedOn w:val="underline"/>
    <w:rsid w:val="00DC43C2"/>
    <w:rPr>
      <w:u w:val="single"/>
      <w:lang w:val="en-US" w:eastAsia="en-US" w:bidi="ar-SA"/>
    </w:rPr>
  </w:style>
  <w:style w:type="paragraph" w:customStyle="1" w:styleId="StylecardCharCharArialNarrow9pt">
    <w:name w:val="Style card Char Char + Arial Narrow 9 pt"/>
    <w:link w:val="StylecardCharCharArialNarrow9ptChar"/>
    <w:qFormat/>
    <w:rsid w:val="00DC43C2"/>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DC43C2"/>
    <w:rPr>
      <w:rFonts w:eastAsia="Times New Roman"/>
      <w:szCs w:val="20"/>
    </w:rPr>
  </w:style>
  <w:style w:type="paragraph" w:customStyle="1" w:styleId="StyleCardTextArialNarrow9pt">
    <w:name w:val="Style Card Text + Arial Narrow 9 pt"/>
    <w:link w:val="StyleCardTextArialNarrow9ptChar"/>
    <w:qFormat/>
    <w:rsid w:val="00DC43C2"/>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DC43C2"/>
    <w:rPr>
      <w:rFonts w:eastAsia="Times New Roman"/>
      <w:szCs w:val="24"/>
    </w:rPr>
  </w:style>
  <w:style w:type="character" w:customStyle="1" w:styleId="StyleBoldandUnderlineCharCharCharChar9pt">
    <w:name w:val="Style Bold and Underline Char Char Char Char + 9 pt"/>
    <w:basedOn w:val="DefaultParagraphFont"/>
    <w:rsid w:val="00DC43C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DC43C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DC43C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C43C2"/>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DC43C2"/>
    <w:rPr>
      <w:rFonts w:eastAsia="Times New Roman"/>
      <w:szCs w:val="24"/>
    </w:rPr>
  </w:style>
  <w:style w:type="paragraph" w:customStyle="1" w:styleId="StyleMinimizedTextArialNarrow9pt">
    <w:name w:val="Style Minimized Text + Arial Narrow 9 pt"/>
    <w:basedOn w:val="Normal"/>
    <w:link w:val="StyleMinimizedTextArialNarrow9ptChar"/>
    <w:qFormat/>
    <w:rsid w:val="00DC43C2"/>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DC43C2"/>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DC43C2"/>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C43C2"/>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DC43C2"/>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DC43C2"/>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DC43C2"/>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DC43C2"/>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C43C2"/>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DC43C2"/>
    <w:rPr>
      <w:rFonts w:cs="Arial"/>
      <w:bCs/>
      <w:szCs w:val="26"/>
      <w:u w:val="single"/>
      <w:lang w:val="en-US" w:eastAsia="en-US" w:bidi="ar-SA"/>
    </w:rPr>
  </w:style>
  <w:style w:type="character" w:customStyle="1" w:styleId="AUnterdline">
    <w:name w:val="AUnterdline"/>
    <w:qFormat/>
    <w:rsid w:val="00DC43C2"/>
    <w:rPr>
      <w:rFonts w:ascii="Times New Roman" w:hAnsi="Times New Roman"/>
      <w:sz w:val="20"/>
      <w:u w:val="single"/>
    </w:rPr>
  </w:style>
  <w:style w:type="character" w:customStyle="1" w:styleId="DontRead">
    <w:name w:val="Don't Read"/>
    <w:qFormat/>
    <w:rsid w:val="00DC43C2"/>
    <w:rPr>
      <w:rFonts w:ascii="Times New Roman" w:hAnsi="Times New Roman"/>
      <w:sz w:val="16"/>
    </w:rPr>
  </w:style>
  <w:style w:type="character" w:customStyle="1" w:styleId="CharChar113">
    <w:name w:val="Char Char113"/>
    <w:basedOn w:val="DefaultParagraphFont"/>
    <w:rsid w:val="00DC43C2"/>
    <w:rPr>
      <w:rFonts w:cs="Arial"/>
      <w:bCs/>
      <w:szCs w:val="26"/>
      <w:u w:val="single"/>
      <w:lang w:val="en-US" w:eastAsia="en-US" w:bidi="ar-SA"/>
    </w:rPr>
  </w:style>
  <w:style w:type="character" w:customStyle="1" w:styleId="StyleunderlineBold0">
    <w:name w:val="Style underline + Bold"/>
    <w:basedOn w:val="underline"/>
    <w:rsid w:val="00DC43C2"/>
    <w:rPr>
      <w:u w:val="single"/>
      <w:lang w:val="en-US" w:eastAsia="en-US" w:bidi="ar-SA"/>
    </w:rPr>
  </w:style>
  <w:style w:type="character" w:customStyle="1" w:styleId="StyleunderlineCharNotBold">
    <w:name w:val="Style underline Char + Not Bold"/>
    <w:basedOn w:val="underlineChar"/>
    <w:rsid w:val="00DC43C2"/>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DC43C2"/>
    <w:pPr>
      <w:spacing w:after="0" w:line="240" w:lineRule="auto"/>
    </w:pPr>
    <w:rPr>
      <w:rFonts w:eastAsia="Times New Roman"/>
      <w:b/>
      <w:u w:val="single"/>
    </w:rPr>
  </w:style>
  <w:style w:type="character" w:customStyle="1" w:styleId="UnderlineChar5Char">
    <w:name w:val="Underline Char5 Char"/>
    <w:basedOn w:val="DefaultParagraphFont"/>
    <w:rsid w:val="00DC43C2"/>
    <w:rPr>
      <w:szCs w:val="24"/>
      <w:u w:val="single"/>
      <w:lang w:val="en-US" w:eastAsia="en-US" w:bidi="ar-SA"/>
    </w:rPr>
  </w:style>
  <w:style w:type="paragraph" w:customStyle="1" w:styleId="UnderlineChar4">
    <w:name w:val="Underline Char4"/>
    <w:basedOn w:val="Normal"/>
    <w:link w:val="UnderlineChar4Char"/>
    <w:qFormat/>
    <w:rsid w:val="00DC43C2"/>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DC43C2"/>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DC43C2"/>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DC43C2"/>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DC43C2"/>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DC43C2"/>
    <w:rPr>
      <w:rFonts w:ascii="Calibri" w:eastAsia="Times New Roman" w:hAnsi="Calibri"/>
      <w:b/>
      <w:u w:val="single"/>
    </w:rPr>
  </w:style>
  <w:style w:type="character" w:customStyle="1" w:styleId="base">
    <w:name w:val="base"/>
    <w:basedOn w:val="DefaultParagraphFont"/>
    <w:rsid w:val="00DC43C2"/>
  </w:style>
  <w:style w:type="character" w:customStyle="1" w:styleId="part-of-speech">
    <w:name w:val="part-of-speech"/>
    <w:basedOn w:val="DefaultParagraphFont"/>
    <w:rsid w:val="00DC43C2"/>
  </w:style>
  <w:style w:type="paragraph" w:customStyle="1" w:styleId="UnderlineBoldIndent">
    <w:name w:val="Underline + Bold Indent"/>
    <w:basedOn w:val="Normal"/>
    <w:link w:val="UnderlineBoldIndentCharChar"/>
    <w:qFormat/>
    <w:rsid w:val="00DC43C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C43C2"/>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DC43C2"/>
    <w:rPr>
      <w:u w:val="single"/>
    </w:rPr>
  </w:style>
  <w:style w:type="character" w:customStyle="1" w:styleId="StyleUnderlineBoldIndent11ptChar">
    <w:name w:val="Style Underline + Bold Indent + 11 pt Char"/>
    <w:link w:val="StyleUnderlineBoldIndent11pt"/>
    <w:rsid w:val="00DC43C2"/>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DC43C2"/>
    <w:rPr>
      <w:b/>
      <w:bCs/>
      <w:u w:val="single"/>
    </w:rPr>
  </w:style>
  <w:style w:type="character" w:customStyle="1" w:styleId="StyleUnderlineBoldIndent11ptBoldChar">
    <w:name w:val="Style Underline + Bold Indent + 11 pt Bold Char"/>
    <w:link w:val="StyleUnderlineBoldIndent11ptBold"/>
    <w:rsid w:val="00DC43C2"/>
    <w:rPr>
      <w:rFonts w:ascii="Calibri" w:eastAsia="Times New Roman" w:hAnsi="Calibri"/>
      <w:b/>
      <w:bCs/>
      <w:szCs w:val="20"/>
      <w:u w:val="single"/>
    </w:rPr>
  </w:style>
  <w:style w:type="character" w:customStyle="1" w:styleId="FontStyle177">
    <w:name w:val="Font Style177"/>
    <w:basedOn w:val="DefaultParagraphFont"/>
    <w:uiPriority w:val="99"/>
    <w:rsid w:val="00DC43C2"/>
    <w:rPr>
      <w:rFonts w:ascii="Times New Roman" w:hAnsi="Times New Roman" w:cs="Times New Roman"/>
      <w:sz w:val="20"/>
      <w:szCs w:val="20"/>
    </w:rPr>
  </w:style>
  <w:style w:type="character" w:customStyle="1" w:styleId="FontStyle173">
    <w:name w:val="Font Style173"/>
    <w:basedOn w:val="DefaultParagraphFont"/>
    <w:uiPriority w:val="99"/>
    <w:rsid w:val="00DC43C2"/>
    <w:rPr>
      <w:rFonts w:ascii="Times New Roman" w:hAnsi="Times New Roman" w:cs="Times New Roman"/>
      <w:sz w:val="14"/>
      <w:szCs w:val="14"/>
    </w:rPr>
  </w:style>
  <w:style w:type="character" w:customStyle="1" w:styleId="FontStyle151">
    <w:name w:val="Font Style151"/>
    <w:basedOn w:val="DefaultParagraphFont"/>
    <w:uiPriority w:val="99"/>
    <w:rsid w:val="00DC43C2"/>
    <w:rPr>
      <w:rFonts w:ascii="Arial Narrow" w:hAnsi="Arial Narrow" w:cs="Arial Narrow"/>
      <w:b/>
      <w:bCs/>
      <w:sz w:val="12"/>
      <w:szCs w:val="12"/>
    </w:rPr>
  </w:style>
  <w:style w:type="character" w:customStyle="1" w:styleId="FontStyle156">
    <w:name w:val="Font Style156"/>
    <w:basedOn w:val="DefaultParagraphFont"/>
    <w:uiPriority w:val="99"/>
    <w:rsid w:val="00DC43C2"/>
    <w:rPr>
      <w:rFonts w:ascii="Arial Narrow" w:hAnsi="Arial Narrow" w:cs="Arial Narrow"/>
      <w:sz w:val="8"/>
      <w:szCs w:val="8"/>
    </w:rPr>
  </w:style>
  <w:style w:type="character" w:customStyle="1" w:styleId="FontStyle160">
    <w:name w:val="Font Style160"/>
    <w:basedOn w:val="DefaultParagraphFont"/>
    <w:uiPriority w:val="99"/>
    <w:rsid w:val="00DC43C2"/>
    <w:rPr>
      <w:rFonts w:ascii="Times New Roman" w:hAnsi="Times New Roman" w:cs="Times New Roman"/>
      <w:b/>
      <w:bCs/>
      <w:sz w:val="20"/>
      <w:szCs w:val="20"/>
    </w:rPr>
  </w:style>
  <w:style w:type="character" w:customStyle="1" w:styleId="FontStyle178">
    <w:name w:val="Font Style178"/>
    <w:basedOn w:val="DefaultParagraphFont"/>
    <w:uiPriority w:val="99"/>
    <w:rsid w:val="00DC43C2"/>
    <w:rPr>
      <w:rFonts w:ascii="Times New Roman" w:hAnsi="Times New Roman" w:cs="Times New Roman"/>
      <w:sz w:val="18"/>
      <w:szCs w:val="18"/>
    </w:rPr>
  </w:style>
  <w:style w:type="paragraph" w:customStyle="1" w:styleId="Style140">
    <w:name w:val="Style14"/>
    <w:basedOn w:val="Normal"/>
    <w:uiPriority w:val="99"/>
    <w:qFormat/>
    <w:rsid w:val="00DC43C2"/>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DC43C2"/>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DC43C2"/>
    <w:rPr>
      <w:rFonts w:ascii="Times New Roman" w:hAnsi="Times New Roman" w:cs="Times New Roman"/>
      <w:sz w:val="12"/>
      <w:szCs w:val="12"/>
    </w:rPr>
  </w:style>
  <w:style w:type="paragraph" w:customStyle="1" w:styleId="Style90">
    <w:name w:val="Style9"/>
    <w:basedOn w:val="Normal"/>
    <w:uiPriority w:val="99"/>
    <w:qFormat/>
    <w:rsid w:val="00DC43C2"/>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DC43C2"/>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DC43C2"/>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DC43C2"/>
    <w:rPr>
      <w:rFonts w:ascii="Times New Roman" w:hAnsi="Times New Roman" w:cs="Times New Roman"/>
      <w:sz w:val="16"/>
      <w:szCs w:val="16"/>
    </w:rPr>
  </w:style>
  <w:style w:type="paragraph" w:customStyle="1" w:styleId="Stylecard11pt">
    <w:name w:val="Style card + 11 pt"/>
    <w:basedOn w:val="Normal"/>
    <w:link w:val="Stylecard11ptChar"/>
    <w:qFormat/>
    <w:rsid w:val="00DC43C2"/>
    <w:pPr>
      <w:spacing w:after="0" w:line="240" w:lineRule="auto"/>
      <w:ind w:left="288" w:right="288"/>
    </w:pPr>
    <w:rPr>
      <w:rFonts w:eastAsia="SimSun"/>
      <w:sz w:val="20"/>
      <w:lang w:eastAsia="zh-CN"/>
    </w:rPr>
  </w:style>
  <w:style w:type="character" w:customStyle="1" w:styleId="Stylecard11ptChar">
    <w:name w:val="Style card + 11 pt Char"/>
    <w:link w:val="Stylecard11pt"/>
    <w:rsid w:val="00DC43C2"/>
    <w:rPr>
      <w:rFonts w:ascii="Calibri" w:eastAsia="SimSun" w:hAnsi="Calibri"/>
      <w:sz w:val="20"/>
      <w:lang w:eastAsia="zh-CN"/>
    </w:rPr>
  </w:style>
  <w:style w:type="character" w:customStyle="1" w:styleId="globalcontentbody">
    <w:name w:val="globalcontentbody"/>
    <w:basedOn w:val="DefaultParagraphFont"/>
    <w:rsid w:val="00DC43C2"/>
  </w:style>
  <w:style w:type="character" w:customStyle="1" w:styleId="authorbio">
    <w:name w:val="authorbio"/>
    <w:basedOn w:val="DefaultParagraphFont"/>
    <w:rsid w:val="00DC43C2"/>
  </w:style>
  <w:style w:type="character" w:customStyle="1" w:styleId="StyleBoldandUnderlineCharChar11pt">
    <w:name w:val="Style Bold and Underline Char Char + 11 pt"/>
    <w:basedOn w:val="DefaultParagraphFont"/>
    <w:rsid w:val="00DC43C2"/>
    <w:rPr>
      <w:b/>
      <w:bCs/>
      <w:noProof w:val="0"/>
      <w:sz w:val="20"/>
      <w:u w:val="single"/>
      <w:lang w:val="en-US" w:eastAsia="en-US" w:bidi="ar-SA"/>
    </w:rPr>
  </w:style>
  <w:style w:type="character" w:customStyle="1" w:styleId="Hyperlink23">
    <w:name w:val="Hyperlink23"/>
    <w:basedOn w:val="DefaultParagraphFont"/>
    <w:rsid w:val="00DC43C2"/>
    <w:rPr>
      <w:color w:val="3300CC"/>
      <w:u w:val="single"/>
    </w:rPr>
  </w:style>
  <w:style w:type="character" w:customStyle="1" w:styleId="CharChar114">
    <w:name w:val="Char Char114"/>
    <w:basedOn w:val="DefaultParagraphFont"/>
    <w:rsid w:val="00DC43C2"/>
    <w:rPr>
      <w:rFonts w:cs="Arial"/>
      <w:bCs/>
      <w:szCs w:val="26"/>
      <w:u w:val="single"/>
      <w:lang w:val="en-US" w:eastAsia="en-US" w:bidi="ar-SA"/>
    </w:rPr>
  </w:style>
  <w:style w:type="character" w:customStyle="1" w:styleId="CharChar112">
    <w:name w:val="Char Char112"/>
    <w:basedOn w:val="DefaultParagraphFont"/>
    <w:rsid w:val="00DC43C2"/>
    <w:rPr>
      <w:rFonts w:cs="Arial"/>
      <w:bCs/>
      <w:szCs w:val="26"/>
      <w:u w:val="single"/>
      <w:lang w:val="en-US" w:eastAsia="en-US" w:bidi="ar-SA"/>
    </w:rPr>
  </w:style>
  <w:style w:type="paragraph" w:customStyle="1" w:styleId="WW-Default1">
    <w:name w:val="WW-Default1"/>
    <w:basedOn w:val="Normal"/>
    <w:qFormat/>
    <w:rsid w:val="00DC43C2"/>
    <w:pPr>
      <w:suppressAutoHyphens/>
      <w:spacing w:after="0" w:line="240" w:lineRule="auto"/>
    </w:pPr>
    <w:rPr>
      <w:rFonts w:eastAsia="Times New Roman"/>
      <w:b/>
      <w:bCs/>
      <w:szCs w:val="20"/>
      <w:lang w:eastAsia="ar-SA"/>
    </w:rPr>
  </w:style>
  <w:style w:type="character" w:customStyle="1" w:styleId="zoomme">
    <w:name w:val="zoomme"/>
    <w:basedOn w:val="DefaultParagraphFont"/>
    <w:rsid w:val="00DC43C2"/>
  </w:style>
  <w:style w:type="character" w:customStyle="1" w:styleId="classauthor">
    <w:name w:val="class=&quot;author&quot;"/>
    <w:basedOn w:val="DefaultParagraphFont"/>
    <w:rsid w:val="00DC43C2"/>
  </w:style>
  <w:style w:type="paragraph" w:customStyle="1" w:styleId="Stylecard11ptUnderline">
    <w:name w:val="Style card + 11 pt Underline"/>
    <w:basedOn w:val="Normal"/>
    <w:link w:val="Stylecard11ptUnderlineChar"/>
    <w:qFormat/>
    <w:rsid w:val="00DC43C2"/>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DC43C2"/>
    <w:rPr>
      <w:rFonts w:ascii="Calibri" w:eastAsia="SimSun" w:hAnsi="Calibri"/>
      <w:sz w:val="20"/>
      <w:u w:val="single"/>
      <w:lang w:eastAsia="zh-CN"/>
    </w:rPr>
  </w:style>
  <w:style w:type="character" w:customStyle="1" w:styleId="officialstitle-">
    <w:name w:val="official_s_title-"/>
    <w:basedOn w:val="DefaultParagraphFont"/>
    <w:rsid w:val="00DC43C2"/>
  </w:style>
  <w:style w:type="character" w:customStyle="1" w:styleId="officialsbureau">
    <w:name w:val="official_s_bureau"/>
    <w:basedOn w:val="DefaultParagraphFont"/>
    <w:rsid w:val="00DC43C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C43C2"/>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C43C2"/>
    <w:rPr>
      <w:rFonts w:ascii="Calibri" w:eastAsia="Times New Roman" w:hAnsi="Calibri" w:cs="Arial"/>
      <w:b/>
      <w:bCs/>
      <w:sz w:val="24"/>
      <w:szCs w:val="28"/>
    </w:rPr>
  </w:style>
  <w:style w:type="character" w:customStyle="1" w:styleId="gray">
    <w:name w:val="gray"/>
    <w:basedOn w:val="DefaultParagraphFont"/>
    <w:rsid w:val="00DC43C2"/>
  </w:style>
  <w:style w:type="character" w:customStyle="1" w:styleId="Styleunderline11ptBorderSinglesolidlineAuto05p">
    <w:name w:val="Style underline + 11 pt Border: : (Single solid line Auto  0.5 p..."/>
    <w:rsid w:val="00DC43C2"/>
    <w:rPr>
      <w:sz w:val="20"/>
      <w:u w:val="single"/>
      <w:bdr w:val="single" w:sz="4" w:space="0" w:color="auto"/>
    </w:rPr>
  </w:style>
  <w:style w:type="character" w:customStyle="1" w:styleId="Citation-CompleteChar">
    <w:name w:val="Citation - Complete Char"/>
    <w:basedOn w:val="DefaultParagraphFont"/>
    <w:link w:val="Citation-Complete"/>
    <w:locked/>
    <w:rsid w:val="00DC43C2"/>
    <w:rPr>
      <w:rFonts w:ascii="Calibri" w:hAnsi="Calibri"/>
    </w:rPr>
  </w:style>
  <w:style w:type="paragraph" w:customStyle="1" w:styleId="StyleStyle49ptBoldItalic">
    <w:name w:val="Style Style4 + 9 pt Bold Italic"/>
    <w:basedOn w:val="Normal"/>
    <w:link w:val="StyleStyle49ptBoldItalicChar"/>
    <w:qFormat/>
    <w:rsid w:val="00DC43C2"/>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C43C2"/>
    <w:rPr>
      <w:rFonts w:ascii="Calibri" w:eastAsia="Times New Roman" w:hAnsi="Calibri"/>
      <w:b/>
      <w:bCs/>
      <w:i/>
      <w:iCs/>
      <w:u w:val="single"/>
    </w:rPr>
  </w:style>
  <w:style w:type="character" w:customStyle="1" w:styleId="newscontent">
    <w:name w:val="newscontent"/>
    <w:rsid w:val="00DC43C2"/>
  </w:style>
  <w:style w:type="character" w:customStyle="1" w:styleId="FontStyle172">
    <w:name w:val="Font Style172"/>
    <w:basedOn w:val="DefaultParagraphFont"/>
    <w:uiPriority w:val="99"/>
    <w:rsid w:val="00DC43C2"/>
    <w:rPr>
      <w:rFonts w:ascii="Times New Roman" w:hAnsi="Times New Roman" w:cs="Times New Roman"/>
      <w:b/>
      <w:bCs/>
      <w:sz w:val="16"/>
      <w:szCs w:val="16"/>
    </w:rPr>
  </w:style>
  <w:style w:type="paragraph" w:customStyle="1" w:styleId="Style180">
    <w:name w:val="Style18"/>
    <w:basedOn w:val="Normal"/>
    <w:uiPriority w:val="99"/>
    <w:qFormat/>
    <w:rsid w:val="00DC43C2"/>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DC43C2"/>
    <w:rPr>
      <w:rFonts w:ascii="Times New Roman" w:hAnsi="Times New Roman" w:cs="Times New Roman"/>
      <w:i/>
      <w:iCs/>
      <w:sz w:val="16"/>
      <w:szCs w:val="16"/>
    </w:rPr>
  </w:style>
  <w:style w:type="character" w:customStyle="1" w:styleId="FontStyle162">
    <w:name w:val="Font Style162"/>
    <w:basedOn w:val="DefaultParagraphFont"/>
    <w:uiPriority w:val="99"/>
    <w:rsid w:val="00DC43C2"/>
    <w:rPr>
      <w:rFonts w:ascii="Times New Roman" w:hAnsi="Times New Roman" w:cs="Times New Roman"/>
      <w:b/>
      <w:bCs/>
      <w:sz w:val="18"/>
      <w:szCs w:val="18"/>
    </w:rPr>
  </w:style>
  <w:style w:type="character" w:customStyle="1" w:styleId="FontStyle167">
    <w:name w:val="Font Style167"/>
    <w:basedOn w:val="DefaultParagraphFont"/>
    <w:uiPriority w:val="99"/>
    <w:rsid w:val="00DC43C2"/>
    <w:rPr>
      <w:rFonts w:ascii="Times New Roman" w:hAnsi="Times New Roman" w:cs="Times New Roman"/>
      <w:sz w:val="10"/>
      <w:szCs w:val="10"/>
    </w:rPr>
  </w:style>
  <w:style w:type="character" w:customStyle="1" w:styleId="FontStyle174">
    <w:name w:val="Font Style174"/>
    <w:basedOn w:val="DefaultParagraphFont"/>
    <w:uiPriority w:val="99"/>
    <w:rsid w:val="00DC43C2"/>
    <w:rPr>
      <w:rFonts w:ascii="Arial Narrow" w:hAnsi="Arial Narrow" w:cs="Arial Narrow"/>
      <w:b/>
      <w:bCs/>
      <w:sz w:val="18"/>
      <w:szCs w:val="18"/>
    </w:rPr>
  </w:style>
  <w:style w:type="paragraph" w:customStyle="1" w:styleId="Style47">
    <w:name w:val="Style47"/>
    <w:basedOn w:val="Normal"/>
    <w:uiPriority w:val="99"/>
    <w:qFormat/>
    <w:rsid w:val="00DC43C2"/>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DC43C2"/>
    <w:rPr>
      <w:rFonts w:ascii="Times New Roman" w:hAnsi="Times New Roman" w:cs="Times New Roman"/>
      <w:sz w:val="12"/>
      <w:szCs w:val="12"/>
    </w:rPr>
  </w:style>
  <w:style w:type="paragraph" w:customStyle="1" w:styleId="Style24">
    <w:name w:val="Style24"/>
    <w:basedOn w:val="Normal"/>
    <w:uiPriority w:val="99"/>
    <w:qFormat/>
    <w:rsid w:val="00DC43C2"/>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DC43C2"/>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DC43C2"/>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DC43C2"/>
    <w:rPr>
      <w:rFonts w:ascii="Times New Roman" w:hAnsi="Times New Roman" w:cs="Times New Roman"/>
      <w:b/>
      <w:bCs/>
      <w:sz w:val="18"/>
      <w:szCs w:val="18"/>
    </w:rPr>
  </w:style>
  <w:style w:type="paragraph" w:customStyle="1" w:styleId="Style210">
    <w:name w:val="Style21"/>
    <w:basedOn w:val="Normal"/>
    <w:uiPriority w:val="99"/>
    <w:qFormat/>
    <w:rsid w:val="00DC43C2"/>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DC43C2"/>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DC43C2"/>
    <w:pPr>
      <w:spacing w:before="200" w:line="240" w:lineRule="auto"/>
    </w:pPr>
    <w:rPr>
      <w:bCs/>
      <w:sz w:val="22"/>
    </w:rPr>
  </w:style>
  <w:style w:type="paragraph" w:customStyle="1" w:styleId="Aa">
    <w:name w:val="A"/>
    <w:basedOn w:val="Default"/>
    <w:next w:val="Default"/>
    <w:rsid w:val="00DC43C2"/>
    <w:rPr>
      <w:rFonts w:eastAsia="Times New Roman"/>
      <w:color w:val="auto"/>
      <w:lang w:bidi="en-US"/>
    </w:rPr>
  </w:style>
  <w:style w:type="character" w:customStyle="1" w:styleId="ac">
    <w:name w:val="••••"/>
    <w:rsid w:val="00DC43C2"/>
    <w:rPr>
      <w:color w:val="000000"/>
    </w:rPr>
  </w:style>
  <w:style w:type="character" w:customStyle="1" w:styleId="UL-Bold">
    <w:name w:val="UL-Bold"/>
    <w:basedOn w:val="DefaultParagraphFont"/>
    <w:rsid w:val="00DC43C2"/>
    <w:rPr>
      <w:u w:val="thick"/>
    </w:rPr>
  </w:style>
  <w:style w:type="character" w:customStyle="1" w:styleId="UL-None">
    <w:name w:val="UL-None"/>
    <w:basedOn w:val="DefaultParagraphFont"/>
    <w:rsid w:val="00DC43C2"/>
    <w:rPr>
      <w:u w:val="none"/>
    </w:rPr>
  </w:style>
  <w:style w:type="character" w:customStyle="1" w:styleId="styletimesnewroman12ptbold0">
    <w:name w:val="styletimesnewroman12ptbold"/>
    <w:basedOn w:val="DefaultParagraphFont"/>
    <w:rsid w:val="00DC43C2"/>
  </w:style>
  <w:style w:type="character" w:customStyle="1" w:styleId="FontStyle19">
    <w:name w:val="Font Style19"/>
    <w:basedOn w:val="DefaultParagraphFont"/>
    <w:uiPriority w:val="99"/>
    <w:rsid w:val="00DC43C2"/>
    <w:rPr>
      <w:rFonts w:ascii="Times New Roman" w:hAnsi="Times New Roman" w:cs="Times New Roman"/>
      <w:sz w:val="18"/>
      <w:szCs w:val="18"/>
    </w:rPr>
  </w:style>
  <w:style w:type="character" w:customStyle="1" w:styleId="UnderlineBox">
    <w:name w:val="Underline + Box"/>
    <w:uiPriority w:val="1"/>
    <w:qFormat/>
    <w:rsid w:val="00DC43C2"/>
    <w:rPr>
      <w:rFonts w:ascii="Georgia" w:hAnsi="Georgia"/>
      <w:b w:val="0"/>
      <w:sz w:val="22"/>
      <w:u w:val="single"/>
      <w:bdr w:val="single" w:sz="4" w:space="0" w:color="auto"/>
    </w:rPr>
  </w:style>
  <w:style w:type="character" w:customStyle="1" w:styleId="10ptnotbold">
    <w:name w:val="10ptnotbold"/>
    <w:basedOn w:val="DefaultParagraphFont"/>
    <w:rsid w:val="00DC43C2"/>
    <w:rPr>
      <w:sz w:val="20"/>
    </w:rPr>
  </w:style>
  <w:style w:type="paragraph" w:customStyle="1" w:styleId="ALLCAPS">
    <w:name w:val="ALL CAPS"/>
    <w:basedOn w:val="Normal"/>
    <w:link w:val="ALLCAPSChar"/>
    <w:qFormat/>
    <w:rsid w:val="00DC43C2"/>
    <w:pPr>
      <w:spacing w:after="0" w:line="240" w:lineRule="auto"/>
    </w:pPr>
    <w:rPr>
      <w:rFonts w:eastAsia="Times New Roman"/>
      <w:b/>
      <w:caps/>
      <w:szCs w:val="20"/>
    </w:rPr>
  </w:style>
  <w:style w:type="character" w:customStyle="1" w:styleId="kn">
    <w:name w:val="kn"/>
    <w:basedOn w:val="DefaultParagraphFont"/>
    <w:rsid w:val="00DC43C2"/>
  </w:style>
  <w:style w:type="paragraph" w:customStyle="1" w:styleId="StyleCardworksLinespacingsingle">
    <w:name w:val="Style Card works + Line spacing:  single"/>
    <w:basedOn w:val="Normal"/>
    <w:link w:val="StyleCardworksLinespacingsingleChar"/>
    <w:qFormat/>
    <w:rsid w:val="00DC43C2"/>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DC43C2"/>
    <w:rPr>
      <w:rFonts w:ascii="Calibri" w:eastAsia="Times New Roman" w:hAnsi="Calibri"/>
      <w:spacing w:val="-3"/>
      <w:szCs w:val="20"/>
    </w:rPr>
  </w:style>
  <w:style w:type="paragraph" w:customStyle="1" w:styleId="BriefTitleWorks">
    <w:name w:val="Brief Title Works"/>
    <w:basedOn w:val="Heading1"/>
    <w:link w:val="BriefTitleWorksChar"/>
    <w:qFormat/>
    <w:rsid w:val="00DC43C2"/>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DC43C2"/>
    <w:rPr>
      <w:rFonts w:ascii="Calibri" w:eastAsia="Times New Roman" w:hAnsi="Calibri" w:cs="Arial"/>
      <w:b/>
      <w:kern w:val="32"/>
      <w:sz w:val="24"/>
      <w:szCs w:val="32"/>
      <w:u w:val="single"/>
    </w:rPr>
  </w:style>
  <w:style w:type="character" w:customStyle="1" w:styleId="twelptblackblack1">
    <w:name w:val="twelptblackblack1"/>
    <w:basedOn w:val="DefaultParagraphFont"/>
    <w:rsid w:val="00DC43C2"/>
    <w:rPr>
      <w:rFonts w:ascii="Verdana" w:hAnsi="Verdana" w:hint="default"/>
      <w:color w:val="000000"/>
      <w:sz w:val="16"/>
      <w:szCs w:val="16"/>
    </w:rPr>
  </w:style>
  <w:style w:type="character" w:customStyle="1" w:styleId="TagCharCharCharChar0">
    <w:name w:val="Tag Char Char Char Char"/>
    <w:basedOn w:val="DefaultParagraphFont"/>
    <w:rsid w:val="00DC43C2"/>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DC43C2"/>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DC43C2"/>
    <w:rPr>
      <w:sz w:val="30"/>
      <w:szCs w:val="30"/>
    </w:rPr>
  </w:style>
  <w:style w:type="character" w:customStyle="1" w:styleId="CharacterStyle13">
    <w:name w:val="Character Style 13"/>
    <w:rsid w:val="00DC43C2"/>
    <w:rPr>
      <w:i/>
      <w:iCs/>
      <w:sz w:val="17"/>
      <w:szCs w:val="17"/>
    </w:rPr>
  </w:style>
  <w:style w:type="character" w:customStyle="1" w:styleId="CardsNotUnderlined">
    <w:name w:val="Cards Not Underlined"/>
    <w:rsid w:val="00DC43C2"/>
    <w:rPr>
      <w:rFonts w:ascii="Times New Roman" w:hAnsi="Times New Roman"/>
      <w:sz w:val="16"/>
    </w:rPr>
  </w:style>
  <w:style w:type="character" w:customStyle="1" w:styleId="a13">
    <w:name w:val="a1"/>
    <w:rsid w:val="00DC43C2"/>
    <w:rPr>
      <w:color w:val="008000"/>
    </w:rPr>
  </w:style>
  <w:style w:type="paragraph" w:customStyle="1" w:styleId="Fifth">
    <w:name w:val="Fifth"/>
    <w:basedOn w:val="Normal"/>
    <w:link w:val="FifthChar"/>
    <w:qFormat/>
    <w:rsid w:val="00DC43C2"/>
    <w:pPr>
      <w:spacing w:after="0" w:line="240" w:lineRule="auto"/>
    </w:pPr>
    <w:rPr>
      <w:rFonts w:eastAsia="Times New Roman"/>
      <w:sz w:val="20"/>
      <w:lang w:val="x-none" w:eastAsia="x-none"/>
    </w:rPr>
  </w:style>
  <w:style w:type="character" w:customStyle="1" w:styleId="FifthChar">
    <w:name w:val="Fifth Char"/>
    <w:link w:val="Fifth"/>
    <w:rsid w:val="00DC43C2"/>
    <w:rPr>
      <w:rFonts w:ascii="Calibri" w:eastAsia="Times New Roman" w:hAnsi="Calibri"/>
      <w:sz w:val="20"/>
      <w:lang w:val="x-none" w:eastAsia="x-none"/>
    </w:rPr>
  </w:style>
  <w:style w:type="paragraph" w:customStyle="1" w:styleId="Repeatblockheading0">
    <w:name w:val="Repeat block heading"/>
    <w:basedOn w:val="Normal"/>
    <w:rsid w:val="00DC43C2"/>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DC43C2"/>
  </w:style>
  <w:style w:type="character" w:customStyle="1" w:styleId="imgcreditcaption">
    <w:name w:val="imgcreditcaption"/>
    <w:rsid w:val="00DC43C2"/>
  </w:style>
  <w:style w:type="character" w:customStyle="1" w:styleId="current-article">
    <w:name w:val="current-article"/>
    <w:rsid w:val="00DC43C2"/>
  </w:style>
  <w:style w:type="character" w:customStyle="1" w:styleId="hps">
    <w:name w:val="hps"/>
    <w:rsid w:val="00DC43C2"/>
  </w:style>
  <w:style w:type="paragraph" w:customStyle="1" w:styleId="introduction">
    <w:name w:val="introduction"/>
    <w:basedOn w:val="Normal"/>
    <w:uiPriority w:val="99"/>
    <w:qFormat/>
    <w:rsid w:val="00DC43C2"/>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DC43C2"/>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DC43C2"/>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DC43C2"/>
    <w:rPr>
      <w:rFonts w:cs="Calibri"/>
    </w:rPr>
  </w:style>
  <w:style w:type="paragraph" w:customStyle="1" w:styleId="CitationCharCharCharCharCharCharChar">
    <w:name w:val="Citation Char Char Char Char Char Char Char"/>
    <w:basedOn w:val="Normal"/>
    <w:link w:val="CitationCharCharCharCharCharCharCharChar"/>
    <w:rsid w:val="00DC43C2"/>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DC43C2"/>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DC43C2"/>
    <w:pPr>
      <w:spacing w:before="100" w:beforeAutospacing="1" w:after="100" w:afterAutospacing="1" w:line="240" w:lineRule="auto"/>
    </w:pPr>
    <w:rPr>
      <w:rFonts w:eastAsia="Times New Roman"/>
      <w:sz w:val="24"/>
    </w:rPr>
  </w:style>
  <w:style w:type="character" w:customStyle="1" w:styleId="source-org">
    <w:name w:val="source-org"/>
    <w:rsid w:val="00DC43C2"/>
  </w:style>
  <w:style w:type="paragraph" w:customStyle="1" w:styleId="BodyText311">
    <w:name w:val="Body Text 31"/>
    <w:basedOn w:val="Normal"/>
    <w:next w:val="BodyText3"/>
    <w:unhideWhenUsed/>
    <w:rsid w:val="00DC43C2"/>
    <w:pPr>
      <w:spacing w:after="120" w:line="240" w:lineRule="auto"/>
    </w:pPr>
    <w:rPr>
      <w:bCs/>
      <w:color w:val="000000"/>
    </w:rPr>
  </w:style>
  <w:style w:type="paragraph" w:customStyle="1" w:styleId="BodyText210">
    <w:name w:val="Body Text 21"/>
    <w:basedOn w:val="Normal"/>
    <w:next w:val="BodyText2"/>
    <w:unhideWhenUsed/>
    <w:rsid w:val="00DC43C2"/>
    <w:pPr>
      <w:spacing w:after="120" w:line="480" w:lineRule="auto"/>
    </w:pPr>
    <w:rPr>
      <w:sz w:val="12"/>
    </w:rPr>
  </w:style>
  <w:style w:type="paragraph" w:customStyle="1" w:styleId="BodyTextIndent1">
    <w:name w:val="Body Text Indent1"/>
    <w:basedOn w:val="Normal"/>
    <w:next w:val="BodyTextIndent"/>
    <w:unhideWhenUsed/>
    <w:rsid w:val="00DC43C2"/>
    <w:pPr>
      <w:spacing w:after="120" w:line="240" w:lineRule="auto"/>
      <w:ind w:left="360"/>
    </w:pPr>
  </w:style>
  <w:style w:type="paragraph" w:customStyle="1" w:styleId="BodyTextIndent31">
    <w:name w:val="Body Text Indent 31"/>
    <w:basedOn w:val="Normal"/>
    <w:next w:val="BodyTextIndent3"/>
    <w:semiHidden/>
    <w:unhideWhenUsed/>
    <w:rsid w:val="00DC43C2"/>
    <w:pPr>
      <w:spacing w:after="120" w:line="240" w:lineRule="auto"/>
      <w:ind w:left="360"/>
    </w:pPr>
    <w:rPr>
      <w:sz w:val="14"/>
    </w:rPr>
  </w:style>
  <w:style w:type="paragraph" w:customStyle="1" w:styleId="BodyTextIndent21">
    <w:name w:val="Body Text Indent 21"/>
    <w:basedOn w:val="Normal"/>
    <w:next w:val="BodyTextIndent2"/>
    <w:unhideWhenUsed/>
    <w:rsid w:val="00DC43C2"/>
    <w:pPr>
      <w:spacing w:after="120" w:line="480" w:lineRule="auto"/>
      <w:ind w:left="360"/>
    </w:pPr>
  </w:style>
  <w:style w:type="character" w:customStyle="1" w:styleId="Caption11">
    <w:name w:val="Caption11"/>
    <w:rsid w:val="00DC43C2"/>
  </w:style>
  <w:style w:type="paragraph" w:customStyle="1" w:styleId="z-BottomofForm1">
    <w:name w:val="z-Bottom of Form1"/>
    <w:basedOn w:val="Normal"/>
    <w:next w:val="Normal"/>
    <w:hidden/>
    <w:unhideWhenUsed/>
    <w:rsid w:val="00DC43C2"/>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DC43C2"/>
    <w:pPr>
      <w:spacing w:before="100" w:beforeAutospacing="1" w:after="100" w:afterAutospacing="1" w:line="240" w:lineRule="auto"/>
    </w:pPr>
    <w:rPr>
      <w:rFonts w:eastAsia="Times New Roman"/>
      <w:sz w:val="24"/>
    </w:rPr>
  </w:style>
  <w:style w:type="paragraph" w:customStyle="1" w:styleId="cptchblock">
    <w:name w:val="cptch_block"/>
    <w:basedOn w:val="Normal"/>
    <w:rsid w:val="00DC43C2"/>
    <w:pPr>
      <w:spacing w:before="100" w:beforeAutospacing="1" w:after="100" w:afterAutospacing="1" w:line="240" w:lineRule="auto"/>
    </w:pPr>
    <w:rPr>
      <w:rFonts w:eastAsia="Times New Roman"/>
      <w:sz w:val="24"/>
    </w:rPr>
  </w:style>
  <w:style w:type="paragraph" w:customStyle="1" w:styleId="publisheddate">
    <w:name w:val="published_date"/>
    <w:basedOn w:val="Normal"/>
    <w:rsid w:val="00DC43C2"/>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DC43C2"/>
    <w:pPr>
      <w:spacing w:before="100" w:beforeAutospacing="1" w:after="100" w:afterAutospacing="1" w:line="240" w:lineRule="auto"/>
    </w:pPr>
    <w:rPr>
      <w:rFonts w:eastAsia="Times New Roman"/>
      <w:sz w:val="24"/>
    </w:rPr>
  </w:style>
  <w:style w:type="character" w:customStyle="1" w:styleId="mainheading">
    <w:name w:val="mainheading"/>
    <w:rsid w:val="00DC43C2"/>
  </w:style>
  <w:style w:type="character" w:customStyle="1" w:styleId="StyleStyleunderlineBold11pt">
    <w:name w:val="Style Style underline + Bold + 11 pt"/>
    <w:rsid w:val="00DC43C2"/>
    <w:rPr>
      <w:bCs/>
      <w:sz w:val="20"/>
      <w:u w:val="single"/>
    </w:rPr>
  </w:style>
  <w:style w:type="character" w:customStyle="1" w:styleId="StyleunderlineAsianTimesNewRomanBold">
    <w:name w:val="Style underline + (Asian) Times New Roman Bold"/>
    <w:rsid w:val="00DC43C2"/>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DC43C2"/>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DC43C2"/>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DC43C2"/>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DC43C2"/>
    <w:rPr>
      <w:b/>
      <w:bCs/>
      <w:sz w:val="20"/>
      <w:u w:val="single"/>
      <w:bdr w:val="single" w:sz="4" w:space="0" w:color="auto"/>
    </w:rPr>
  </w:style>
  <w:style w:type="paragraph" w:customStyle="1" w:styleId="emactive">
    <w:name w:val="emactive"/>
    <w:basedOn w:val="Normal"/>
    <w:uiPriority w:val="99"/>
    <w:qFormat/>
    <w:rsid w:val="00DC43C2"/>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DC43C2"/>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DC43C2"/>
    <w:rPr>
      <w:rFonts w:cs="Calibri"/>
      <w:u w:val="single"/>
      <w:shd w:val="clear" w:color="auto" w:fill="66FFFF"/>
    </w:rPr>
  </w:style>
  <w:style w:type="paragraph" w:customStyle="1" w:styleId="CardHighlight">
    <w:name w:val="Card Highlight"/>
    <w:basedOn w:val="Normal"/>
    <w:link w:val="CardHighlightChar"/>
    <w:qFormat/>
    <w:rsid w:val="00DC43C2"/>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DC43C2"/>
    <w:pPr>
      <w:spacing w:before="200" w:line="240" w:lineRule="auto"/>
    </w:pPr>
    <w:rPr>
      <w:rFonts w:eastAsia="MS Gothic" w:cs="Arial"/>
      <w:bCs/>
      <w:sz w:val="24"/>
      <w:lang w:eastAsia="zh-CN"/>
    </w:rPr>
  </w:style>
  <w:style w:type="character" w:customStyle="1" w:styleId="metaorigin">
    <w:name w:val="meta_origin"/>
    <w:rsid w:val="00DC43C2"/>
  </w:style>
  <w:style w:type="character" w:customStyle="1" w:styleId="eminfo">
    <w:name w:val="eminfo"/>
    <w:rsid w:val="00DC43C2"/>
  </w:style>
  <w:style w:type="character" w:customStyle="1" w:styleId="emhighlight">
    <w:name w:val="emhighlight"/>
    <w:rsid w:val="00DC43C2"/>
  </w:style>
  <w:style w:type="character" w:customStyle="1" w:styleId="last">
    <w:name w:val="last"/>
    <w:rsid w:val="00DC43C2"/>
  </w:style>
  <w:style w:type="character" w:customStyle="1" w:styleId="institution">
    <w:name w:val="institution"/>
    <w:rsid w:val="00DC43C2"/>
  </w:style>
  <w:style w:type="character" w:customStyle="1" w:styleId="NormalCard">
    <w:name w:val="Normal Card"/>
    <w:uiPriority w:val="1"/>
    <w:qFormat/>
    <w:rsid w:val="00DC43C2"/>
    <w:rPr>
      <w:rFonts w:ascii="Times New Roman" w:hAnsi="Times New Roman" w:cs="Times New Roman" w:hint="default"/>
      <w:sz w:val="24"/>
    </w:rPr>
  </w:style>
  <w:style w:type="character" w:customStyle="1" w:styleId="timebox">
    <w:name w:val="timebox"/>
    <w:rsid w:val="00DC43C2"/>
  </w:style>
  <w:style w:type="character" w:customStyle="1" w:styleId="Heading2Subtext">
    <w:name w:val="Heading 2 Subtext"/>
    <w:rsid w:val="00DC43C2"/>
    <w:rPr>
      <w:rFonts w:ascii="Times New Roman" w:hAnsi="Times New Roman" w:cs="Times New Roman" w:hint="default"/>
      <w:sz w:val="16"/>
    </w:rPr>
  </w:style>
  <w:style w:type="table" w:styleId="MediumGrid1">
    <w:name w:val="Medium Grid 1"/>
    <w:basedOn w:val="TableNormal"/>
    <w:uiPriority w:val="67"/>
    <w:rsid w:val="00DC43C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DC43C2"/>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DC43C2"/>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DC43C2"/>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DC43C2"/>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DC43C2"/>
    <w:rPr>
      <w:rFonts w:ascii="Calibri" w:hAnsi="Calibri"/>
      <w:b/>
    </w:rPr>
  </w:style>
  <w:style w:type="character" w:customStyle="1" w:styleId="caps-label">
    <w:name w:val="caps-label"/>
    <w:rsid w:val="00DC43C2"/>
  </w:style>
  <w:style w:type="paragraph" w:customStyle="1" w:styleId="firstletter">
    <w:name w:val="firstletter"/>
    <w:basedOn w:val="Normal"/>
    <w:uiPriority w:val="99"/>
    <w:qFormat/>
    <w:rsid w:val="00DC43C2"/>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DC43C2"/>
    <w:pPr>
      <w:spacing w:before="100" w:beforeAutospacing="1" w:after="100" w:afterAutospacing="1" w:line="240" w:lineRule="auto"/>
    </w:pPr>
    <w:rPr>
      <w:rFonts w:eastAsia="Times New Roman"/>
      <w:sz w:val="24"/>
    </w:rPr>
  </w:style>
  <w:style w:type="character" w:customStyle="1" w:styleId="cardshighlight0">
    <w:name w:val="cardshighlight"/>
    <w:rsid w:val="00DC43C2"/>
  </w:style>
  <w:style w:type="character" w:customStyle="1" w:styleId="cardsfont12pt1">
    <w:name w:val="cardsfont12pt"/>
    <w:rsid w:val="00DC43C2"/>
  </w:style>
  <w:style w:type="paragraph" w:customStyle="1" w:styleId="H1numbered">
    <w:name w:val="H1 numbered"/>
    <w:basedOn w:val="Normal"/>
    <w:uiPriority w:val="99"/>
    <w:qFormat/>
    <w:rsid w:val="00DC43C2"/>
    <w:pPr>
      <w:pageBreakBefore/>
      <w:numPr>
        <w:numId w:val="20"/>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DC43C2"/>
    <w:pPr>
      <w:numPr>
        <w:ilvl w:val="1"/>
        <w:numId w:val="20"/>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DC43C2"/>
  </w:style>
  <w:style w:type="character" w:customStyle="1" w:styleId="backcontent">
    <w:name w:val="backcontent"/>
    <w:rsid w:val="00DC43C2"/>
  </w:style>
  <w:style w:type="character" w:customStyle="1" w:styleId="daystmp">
    <w:name w:val="daystmp"/>
    <w:rsid w:val="00DC43C2"/>
  </w:style>
  <w:style w:type="paragraph" w:customStyle="1" w:styleId="in">
    <w:name w:val="in"/>
    <w:basedOn w:val="Normal"/>
    <w:uiPriority w:val="99"/>
    <w:qFormat/>
    <w:rsid w:val="00DC43C2"/>
    <w:pPr>
      <w:spacing w:before="100" w:beforeAutospacing="1" w:after="100" w:afterAutospacing="1" w:line="240" w:lineRule="auto"/>
    </w:pPr>
    <w:rPr>
      <w:rFonts w:eastAsia="Times New Roman"/>
      <w:sz w:val="24"/>
    </w:rPr>
  </w:style>
  <w:style w:type="character" w:customStyle="1" w:styleId="cardsfont12ptchar">
    <w:name w:val="cardsfont12ptchar"/>
    <w:rsid w:val="00DC43C2"/>
  </w:style>
  <w:style w:type="character" w:customStyle="1" w:styleId="gal">
    <w:name w:val="gal"/>
    <w:rsid w:val="00DC43C2"/>
  </w:style>
  <w:style w:type="paragraph" w:customStyle="1" w:styleId="imagecontain">
    <w:name w:val="imagecontain"/>
    <w:basedOn w:val="Normal"/>
    <w:uiPriority w:val="99"/>
    <w:qFormat/>
    <w:rsid w:val="00DC43C2"/>
    <w:pPr>
      <w:spacing w:before="100" w:beforeAutospacing="1" w:after="100" w:afterAutospacing="1" w:line="240" w:lineRule="auto"/>
    </w:pPr>
    <w:rPr>
      <w:rFonts w:eastAsia="Times New Roman"/>
      <w:sz w:val="24"/>
    </w:rPr>
  </w:style>
  <w:style w:type="character" w:customStyle="1" w:styleId="imagedateline">
    <w:name w:val="image_dateline"/>
    <w:rsid w:val="00DC43C2"/>
  </w:style>
  <w:style w:type="character" w:customStyle="1" w:styleId="authordatecharchar">
    <w:name w:val="authordatecharchar"/>
    <w:rsid w:val="00DC43C2"/>
  </w:style>
  <w:style w:type="character" w:customStyle="1" w:styleId="style1char0">
    <w:name w:val="style1char"/>
    <w:rsid w:val="00DC43C2"/>
  </w:style>
  <w:style w:type="character" w:customStyle="1" w:styleId="tagcharchar0">
    <w:name w:val="tagcharchar"/>
    <w:rsid w:val="00DC43C2"/>
  </w:style>
  <w:style w:type="character" w:customStyle="1" w:styleId="underlinedcharchar2">
    <w:name w:val="underlinedcharchar"/>
    <w:rsid w:val="00DC43C2"/>
  </w:style>
  <w:style w:type="paragraph" w:customStyle="1" w:styleId="CM62">
    <w:name w:val="CM62"/>
    <w:basedOn w:val="Normal"/>
    <w:next w:val="Normal"/>
    <w:uiPriority w:val="99"/>
    <w:qFormat/>
    <w:rsid w:val="00DC43C2"/>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DC43C2"/>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DC43C2"/>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DC43C2"/>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DC43C2"/>
    <w:pPr>
      <w:spacing w:line="228" w:lineRule="atLeast"/>
    </w:pPr>
    <w:rPr>
      <w:rFonts w:ascii="Showcard Gothic" w:eastAsia="Times New Roman" w:hAnsi="Showcard Gothic"/>
      <w:color w:val="auto"/>
      <w:lang w:eastAsia="zh-CN"/>
    </w:rPr>
  </w:style>
  <w:style w:type="character" w:customStyle="1" w:styleId="BoxedChar">
    <w:name w:val="Boxed Char"/>
    <w:rsid w:val="00DC43C2"/>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DC43C2"/>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DC43C2"/>
    <w:rPr>
      <w:rFonts w:ascii="Calibri" w:eastAsia="Times New Roman" w:hAnsi="Calibri" w:cs="Times New Roman"/>
    </w:rPr>
  </w:style>
  <w:style w:type="paragraph" w:customStyle="1" w:styleId="StyleCards11pt">
    <w:name w:val="Style Cards + 11 pt"/>
    <w:basedOn w:val="Cards"/>
    <w:link w:val="StyleCards11ptChar"/>
    <w:qFormat/>
    <w:rsid w:val="00DC43C2"/>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DC43C2"/>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DC43C2"/>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DC43C2"/>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DC43C2"/>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DC43C2"/>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C43C2"/>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DC43C2"/>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DC43C2"/>
    <w:pPr>
      <w:ind w:left="288" w:right="288"/>
    </w:pPr>
    <w:rPr>
      <w:rFonts w:eastAsia="Times New Roman"/>
      <w:sz w:val="20"/>
      <w:szCs w:val="20"/>
      <w:lang w:val="x-none" w:eastAsia="x-none"/>
    </w:rPr>
  </w:style>
  <w:style w:type="character" w:customStyle="1" w:styleId="cardCharCharChar1">
    <w:name w:val="card Char Char Char1"/>
    <w:rsid w:val="00DC43C2"/>
    <w:rPr>
      <w:lang w:val="en-US" w:eastAsia="en-US" w:bidi="ar-SA"/>
    </w:rPr>
  </w:style>
  <w:style w:type="character" w:customStyle="1" w:styleId="StylecardCharChar11ptChar">
    <w:name w:val="Style card Char Char + 11 pt Char"/>
    <w:link w:val="StylecardCharChar11pt"/>
    <w:rsid w:val="00DC43C2"/>
    <w:rPr>
      <w:rFonts w:eastAsia="Times New Roman"/>
      <w:sz w:val="20"/>
      <w:szCs w:val="20"/>
      <w:lang w:val="x-none" w:eastAsia="x-none"/>
    </w:rPr>
  </w:style>
  <w:style w:type="paragraph" w:customStyle="1" w:styleId="NormalFont">
    <w:name w:val="Normal Font"/>
    <w:link w:val="NormalFontChar"/>
    <w:qFormat/>
    <w:rsid w:val="00DC43C2"/>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DC43C2"/>
    <w:pPr>
      <w:spacing w:after="200" w:line="276" w:lineRule="auto"/>
    </w:pPr>
    <w:rPr>
      <w:rFonts w:ascii="Times" w:eastAsia="Times New Roman" w:hAnsi="Times" w:cs="Times New Roman"/>
      <w:sz w:val="20"/>
    </w:rPr>
  </w:style>
  <w:style w:type="character" w:customStyle="1" w:styleId="Style11ptThickunderline">
    <w:name w:val="Style 11 pt Thick underline"/>
    <w:rsid w:val="00DC43C2"/>
    <w:rPr>
      <w:sz w:val="20"/>
      <w:u w:val="thick"/>
    </w:rPr>
  </w:style>
  <w:style w:type="character" w:customStyle="1" w:styleId="Style11ptBoldThickunderline">
    <w:name w:val="Style 11 pt Bold Thick underline"/>
    <w:rsid w:val="00DC43C2"/>
    <w:rPr>
      <w:b/>
      <w:bCs/>
      <w:sz w:val="20"/>
      <w:u w:val="thick"/>
    </w:rPr>
  </w:style>
  <w:style w:type="paragraph" w:customStyle="1" w:styleId="StyleNormalFont11ptUnderline">
    <w:name w:val="Style Normal Font + 11 pt Underline"/>
    <w:basedOn w:val="NormalFont"/>
    <w:link w:val="StyleNormalFont11ptUnderlineChar"/>
    <w:qFormat/>
    <w:rsid w:val="00DC43C2"/>
    <w:rPr>
      <w:u w:val="single"/>
      <w:lang w:val="x-none" w:eastAsia="x-none"/>
    </w:rPr>
  </w:style>
  <w:style w:type="character" w:customStyle="1" w:styleId="NormalFontChar">
    <w:name w:val="Normal Font Char"/>
    <w:link w:val="NormalFont"/>
    <w:rsid w:val="00DC43C2"/>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DC43C2"/>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C43C2"/>
    <w:rPr>
      <w:b/>
      <w:bCs/>
      <w:u w:val="single"/>
      <w:lang w:val="x-none" w:eastAsia="x-none"/>
    </w:rPr>
  </w:style>
  <w:style w:type="character" w:customStyle="1" w:styleId="StyleNormalFont11ptBoldUnderlineChar">
    <w:name w:val="Style Normal Font + 11 pt Bold Underline Char"/>
    <w:link w:val="StyleNormalFont11ptBoldUnderline"/>
    <w:rsid w:val="00DC43C2"/>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DC43C2"/>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DC43C2"/>
    <w:pPr>
      <w:spacing w:after="0" w:line="240" w:lineRule="auto"/>
    </w:pPr>
    <w:rPr>
      <w:rFonts w:eastAsia="Times New Roman"/>
      <w:sz w:val="15"/>
    </w:rPr>
  </w:style>
  <w:style w:type="character" w:customStyle="1" w:styleId="authors1">
    <w:name w:val="authors1"/>
    <w:rsid w:val="00DC43C2"/>
    <w:rPr>
      <w:rFonts w:ascii="Verdana" w:hAnsi="Verdana" w:hint="default"/>
      <w:b/>
      <w:bCs/>
      <w:color w:val="006699"/>
      <w:sz w:val="20"/>
      <w:szCs w:val="20"/>
    </w:rPr>
  </w:style>
  <w:style w:type="character" w:customStyle="1" w:styleId="headlinesectionlarge">
    <w:name w:val="headline_section_large"/>
    <w:rsid w:val="00DC43C2"/>
  </w:style>
  <w:style w:type="paragraph" w:customStyle="1" w:styleId="formatvorlage2">
    <w:name w:val="formatvorlage2"/>
    <w:basedOn w:val="Normal"/>
    <w:uiPriority w:val="99"/>
    <w:qFormat/>
    <w:rsid w:val="00DC43C2"/>
    <w:pPr>
      <w:spacing w:before="100" w:beforeAutospacing="1" w:after="100" w:afterAutospacing="1" w:line="240" w:lineRule="auto"/>
    </w:pPr>
    <w:rPr>
      <w:sz w:val="24"/>
    </w:rPr>
  </w:style>
  <w:style w:type="character" w:customStyle="1" w:styleId="Styleunderline11ptBlack">
    <w:name w:val="Style underline + 11 pt Black"/>
    <w:rsid w:val="00DC43C2"/>
    <w:rPr>
      <w:color w:val="000000"/>
      <w:sz w:val="20"/>
      <w:u w:val="single"/>
    </w:rPr>
  </w:style>
  <w:style w:type="character" w:customStyle="1" w:styleId="Styleunderline11ptBoldBlack">
    <w:name w:val="Style underline + 11 pt Bold Black"/>
    <w:rsid w:val="00DC43C2"/>
    <w:rPr>
      <w:b/>
      <w:bCs/>
      <w:color w:val="000000"/>
      <w:sz w:val="20"/>
      <w:u w:val="single"/>
    </w:rPr>
  </w:style>
  <w:style w:type="paragraph" w:customStyle="1" w:styleId="StyleTitle11ptNotBold">
    <w:name w:val="Style Title + 11 pt Not Bold"/>
    <w:basedOn w:val="Title"/>
    <w:link w:val="StyleTitle11ptNotBoldChar"/>
    <w:qFormat/>
    <w:rsid w:val="00DC43C2"/>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DC43C2"/>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DC43C2"/>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DC43C2"/>
    <w:rPr>
      <w:rFonts w:ascii="Georgia" w:eastAsia="Times New Roman" w:hAnsi="Georgia"/>
      <w:u w:val="single"/>
      <w:lang w:val="x-none" w:eastAsia="x-none"/>
    </w:rPr>
  </w:style>
  <w:style w:type="character" w:customStyle="1" w:styleId="Style11ptBoldBlackUnderline">
    <w:name w:val="Style 11 pt Bold Black Underline"/>
    <w:rsid w:val="00DC43C2"/>
    <w:rPr>
      <w:b/>
      <w:bCs/>
      <w:color w:val="000000"/>
      <w:sz w:val="20"/>
      <w:u w:val="single"/>
    </w:rPr>
  </w:style>
  <w:style w:type="character" w:customStyle="1" w:styleId="Style11ptBoldBlackUnderlineBorderSinglesolidline">
    <w:name w:val="Style 11 pt Bold Black Underline Border: : (Single solid line ..."/>
    <w:rsid w:val="00DC43C2"/>
    <w:rPr>
      <w:b/>
      <w:bCs/>
      <w:color w:val="000000"/>
      <w:sz w:val="20"/>
      <w:u w:val="single"/>
      <w:bdr w:val="single" w:sz="4" w:space="0" w:color="auto"/>
    </w:rPr>
  </w:style>
  <w:style w:type="character" w:customStyle="1" w:styleId="StyleLatinMeridien-Italic11ptItalicUnderline">
    <w:name w:val="Style (Latin) Meridien-Italic 11 pt Italic Underline"/>
    <w:rsid w:val="00DC43C2"/>
    <w:rPr>
      <w:rFonts w:ascii="Meridien-Italic" w:hAnsi="Meridien-Italic"/>
      <w:i/>
      <w:iCs/>
      <w:sz w:val="20"/>
      <w:u w:val="single"/>
    </w:rPr>
  </w:style>
  <w:style w:type="character" w:customStyle="1" w:styleId="underlinestylechar0">
    <w:name w:val="underlinestylechar"/>
    <w:rsid w:val="00DC43C2"/>
  </w:style>
  <w:style w:type="character" w:customStyle="1" w:styleId="StyleCards12ptThickunderlineChar1">
    <w:name w:val="Style Cards + 12 pt Thick underline Char1"/>
    <w:rsid w:val="00DC43C2"/>
    <w:rPr>
      <w:sz w:val="24"/>
      <w:szCs w:val="24"/>
      <w:u w:val="thick"/>
    </w:rPr>
  </w:style>
  <w:style w:type="character" w:customStyle="1" w:styleId="BodyTextIndentChar2">
    <w:name w:val="Body Text Indent Char2"/>
    <w:basedOn w:val="DefaultParagraphFont"/>
    <w:uiPriority w:val="99"/>
    <w:semiHidden/>
    <w:rsid w:val="00DC43C2"/>
    <w:rPr>
      <w:rFonts w:ascii="Georgia" w:hAnsi="Georgia"/>
      <w:sz w:val="22"/>
      <w:szCs w:val="22"/>
    </w:rPr>
  </w:style>
  <w:style w:type="character" w:customStyle="1" w:styleId="BodyText2Char2">
    <w:name w:val="Body Text 2 Char2"/>
    <w:basedOn w:val="DefaultParagraphFont"/>
    <w:uiPriority w:val="99"/>
    <w:semiHidden/>
    <w:rsid w:val="00DC43C2"/>
    <w:rPr>
      <w:rFonts w:ascii="Georgia" w:hAnsi="Georgia"/>
      <w:sz w:val="22"/>
      <w:szCs w:val="22"/>
    </w:rPr>
  </w:style>
  <w:style w:type="character" w:customStyle="1" w:styleId="BodyText3Char2">
    <w:name w:val="Body Text 3 Char2"/>
    <w:basedOn w:val="DefaultParagraphFont"/>
    <w:uiPriority w:val="99"/>
    <w:semiHidden/>
    <w:rsid w:val="00DC43C2"/>
    <w:rPr>
      <w:rFonts w:ascii="Georgia" w:hAnsi="Georgia"/>
      <w:sz w:val="16"/>
      <w:szCs w:val="16"/>
    </w:rPr>
  </w:style>
  <w:style w:type="character" w:customStyle="1" w:styleId="BodyTextIndent2Char2">
    <w:name w:val="Body Text Indent 2 Char2"/>
    <w:basedOn w:val="DefaultParagraphFont"/>
    <w:uiPriority w:val="99"/>
    <w:semiHidden/>
    <w:rsid w:val="00DC43C2"/>
    <w:rPr>
      <w:rFonts w:ascii="Georgia" w:hAnsi="Georgia"/>
      <w:sz w:val="22"/>
      <w:szCs w:val="22"/>
    </w:rPr>
  </w:style>
  <w:style w:type="character" w:customStyle="1" w:styleId="BodyTextIndent3Char2">
    <w:name w:val="Body Text Indent 3 Char2"/>
    <w:basedOn w:val="DefaultParagraphFont"/>
    <w:uiPriority w:val="99"/>
    <w:semiHidden/>
    <w:rsid w:val="00DC43C2"/>
    <w:rPr>
      <w:rFonts w:ascii="Georgia" w:hAnsi="Georgia"/>
      <w:sz w:val="16"/>
      <w:szCs w:val="16"/>
    </w:rPr>
  </w:style>
  <w:style w:type="character" w:customStyle="1" w:styleId="z-BottomofFormChar2">
    <w:name w:val="z-Bottom of Form Char2"/>
    <w:basedOn w:val="DefaultParagraphFont"/>
    <w:uiPriority w:val="99"/>
    <w:semiHidden/>
    <w:rsid w:val="00DC43C2"/>
    <w:rPr>
      <w:rFonts w:ascii="Arial" w:hAnsi="Arial" w:cs="Arial"/>
      <w:vanish/>
      <w:sz w:val="16"/>
      <w:szCs w:val="16"/>
    </w:rPr>
  </w:style>
  <w:style w:type="paragraph" w:customStyle="1" w:styleId="BodyA">
    <w:name w:val="Body A"/>
    <w:autoRedefine/>
    <w:uiPriority w:val="99"/>
    <w:qFormat/>
    <w:rsid w:val="00DC43C2"/>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DC43C2"/>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DC43C2"/>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DC43C2"/>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DC43C2"/>
    <w:rPr>
      <w:rFonts w:ascii="Garamond" w:eastAsia="Cambria" w:hAnsi="Garamond"/>
      <w:sz w:val="20"/>
      <w:u w:val="single"/>
    </w:rPr>
  </w:style>
  <w:style w:type="character" w:customStyle="1" w:styleId="m5686307894942199640gmail-style13ptbold">
    <w:name w:val="m_5686307894942199640gmail-style13ptbold"/>
    <w:basedOn w:val="DefaultParagraphFont"/>
    <w:rsid w:val="00DC43C2"/>
  </w:style>
  <w:style w:type="character" w:customStyle="1" w:styleId="m5686307894942199640gmail-styleunderline">
    <w:name w:val="m_5686307894942199640gmail-styleunderline"/>
    <w:basedOn w:val="DefaultParagraphFont"/>
    <w:rsid w:val="00DC43C2"/>
  </w:style>
  <w:style w:type="character" w:customStyle="1" w:styleId="UnderlineCharCharChar">
    <w:name w:val="Underline Char Char Char"/>
    <w:rsid w:val="00DC43C2"/>
    <w:rPr>
      <w:noProof w:val="0"/>
      <w:u w:val="single"/>
      <w:lang w:val="en-US" w:eastAsia="en-US" w:bidi="ar-SA"/>
    </w:rPr>
  </w:style>
  <w:style w:type="paragraph" w:customStyle="1" w:styleId="PageHeading">
    <w:name w:val="Page Heading"/>
    <w:basedOn w:val="Heading2"/>
    <w:uiPriority w:val="99"/>
    <w:qFormat/>
    <w:rsid w:val="00DC43C2"/>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DC43C2"/>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DC43C2"/>
    <w:pPr>
      <w:spacing w:after="0" w:line="240" w:lineRule="auto"/>
    </w:pPr>
    <w:rPr>
      <w:rFonts w:ascii="Arial" w:eastAsia="Calibri" w:hAnsi="Arial" w:cs="Arial"/>
      <w:color w:val="00B0F0"/>
      <w:sz w:val="20"/>
      <w:u w:val="single" w:color="00B0F0"/>
    </w:rPr>
  </w:style>
  <w:style w:type="character" w:customStyle="1" w:styleId="messagecontent">
    <w:name w:val="message_content"/>
    <w:rsid w:val="00DC43C2"/>
  </w:style>
  <w:style w:type="paragraph" w:customStyle="1" w:styleId="UnderlineCharCharCharCharCharCharCharCharChar">
    <w:name w:val="Underline Char Char Char Char Char Char Char Char Char"/>
    <w:link w:val="UnderlineCharCharCharCharCharCharCharCharCharChar"/>
    <w:rsid w:val="00DC43C2"/>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DC43C2"/>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DC43C2"/>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DC43C2"/>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DC43C2"/>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DC43C2"/>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DC43C2"/>
  </w:style>
  <w:style w:type="character" w:customStyle="1" w:styleId="CitationChar">
    <w:name w:val="Citation Char"/>
    <w:rsid w:val="00DC43C2"/>
    <w:rPr>
      <w:bCs/>
      <w:u w:val="single"/>
    </w:rPr>
  </w:style>
  <w:style w:type="paragraph" w:customStyle="1" w:styleId="Style31">
    <w:name w:val="Style31"/>
    <w:basedOn w:val="Normal"/>
    <w:uiPriority w:val="99"/>
    <w:qFormat/>
    <w:rsid w:val="00DC43C2"/>
    <w:pPr>
      <w:spacing w:after="0" w:line="197" w:lineRule="exact"/>
      <w:jc w:val="both"/>
    </w:pPr>
    <w:rPr>
      <w:rFonts w:ascii="Arial" w:hAnsi="Arial" w:cs="Arial"/>
    </w:rPr>
  </w:style>
  <w:style w:type="paragraph" w:customStyle="1" w:styleId="Style42">
    <w:name w:val="Style42"/>
    <w:basedOn w:val="Normal"/>
    <w:uiPriority w:val="99"/>
    <w:qFormat/>
    <w:rsid w:val="00DC43C2"/>
    <w:pPr>
      <w:spacing w:after="0" w:line="202" w:lineRule="exact"/>
      <w:jc w:val="both"/>
    </w:pPr>
    <w:rPr>
      <w:rFonts w:ascii="Arial" w:hAnsi="Arial" w:cs="Arial"/>
    </w:rPr>
  </w:style>
  <w:style w:type="paragraph" w:customStyle="1" w:styleId="Style51">
    <w:name w:val="Style51"/>
    <w:basedOn w:val="Normal"/>
    <w:uiPriority w:val="99"/>
    <w:qFormat/>
    <w:rsid w:val="00DC43C2"/>
    <w:pPr>
      <w:spacing w:after="0" w:line="200" w:lineRule="exact"/>
      <w:jc w:val="both"/>
    </w:pPr>
    <w:rPr>
      <w:rFonts w:ascii="Arial" w:hAnsi="Arial" w:cs="Arial"/>
    </w:rPr>
  </w:style>
  <w:style w:type="character" w:customStyle="1" w:styleId="FontStyle72">
    <w:name w:val="Font Style72"/>
    <w:uiPriority w:val="99"/>
    <w:rsid w:val="00DC43C2"/>
    <w:rPr>
      <w:rFonts w:ascii="Times New Roman" w:hAnsi="Times New Roman" w:cs="Times New Roman" w:hint="default"/>
      <w:sz w:val="16"/>
      <w:szCs w:val="16"/>
    </w:rPr>
  </w:style>
  <w:style w:type="character" w:customStyle="1" w:styleId="FontStyle73">
    <w:name w:val="Font Style73"/>
    <w:uiPriority w:val="99"/>
    <w:rsid w:val="00DC43C2"/>
    <w:rPr>
      <w:rFonts w:ascii="Times New Roman" w:hAnsi="Times New Roman" w:cs="Times New Roman" w:hint="default"/>
      <w:i/>
      <w:iCs/>
      <w:sz w:val="16"/>
      <w:szCs w:val="16"/>
    </w:rPr>
  </w:style>
  <w:style w:type="character" w:customStyle="1" w:styleId="UnderlinestyleChar20">
    <w:name w:val="Underline style Char2"/>
    <w:rsid w:val="00DC43C2"/>
    <w:rPr>
      <w:sz w:val="22"/>
      <w:szCs w:val="24"/>
      <w:u w:val="single"/>
      <w:lang w:val="en-US" w:eastAsia="en-US" w:bidi="ar-SA"/>
    </w:rPr>
  </w:style>
  <w:style w:type="character" w:customStyle="1" w:styleId="FontStyle49">
    <w:name w:val="Font Style49"/>
    <w:uiPriority w:val="99"/>
    <w:rsid w:val="00DC43C2"/>
    <w:rPr>
      <w:rFonts w:ascii="Times New Roman" w:hAnsi="Times New Roman" w:cs="Times New Roman"/>
      <w:sz w:val="20"/>
      <w:szCs w:val="20"/>
    </w:rPr>
  </w:style>
  <w:style w:type="character" w:customStyle="1" w:styleId="FontStyle50">
    <w:name w:val="Font Style50"/>
    <w:uiPriority w:val="99"/>
    <w:rsid w:val="00DC43C2"/>
    <w:rPr>
      <w:rFonts w:ascii="Times New Roman" w:hAnsi="Times New Roman" w:cs="Times New Roman"/>
      <w:b/>
      <w:bCs/>
      <w:sz w:val="20"/>
      <w:szCs w:val="20"/>
    </w:rPr>
  </w:style>
  <w:style w:type="character" w:customStyle="1" w:styleId="ListBulletChar">
    <w:name w:val="List Bullet Char"/>
    <w:link w:val="ListBullet"/>
    <w:uiPriority w:val="99"/>
    <w:locked/>
    <w:rsid w:val="00DC43C2"/>
    <w:rPr>
      <w:rFonts w:ascii="Calibri" w:hAnsi="Calibri"/>
    </w:rPr>
  </w:style>
  <w:style w:type="character" w:customStyle="1" w:styleId="BoldUnderlineChar2Char">
    <w:name w:val="BoldUnderline Char2 Char"/>
    <w:link w:val="BoldUnderlineChar20"/>
    <w:locked/>
    <w:rsid w:val="00DC43C2"/>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DC43C2"/>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DC43C2"/>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DC43C2"/>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DC43C2"/>
    <w:rPr>
      <w:rFonts w:eastAsia="Times New Roman"/>
      <w:u w:val="single"/>
      <w:lang w:val="en-GB"/>
    </w:rPr>
  </w:style>
  <w:style w:type="paragraph" w:customStyle="1" w:styleId="StyleUnderlining11pt">
    <w:name w:val="Style Underlining + 11 pt"/>
    <w:basedOn w:val="Normal"/>
    <w:link w:val="StyleUnderlining11ptChar"/>
    <w:qFormat/>
    <w:rsid w:val="00DC43C2"/>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DC43C2"/>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DC43C2"/>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DC43C2"/>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DC43C2"/>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DC43C2"/>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DC43C2"/>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DC43C2"/>
    <w:pPr>
      <w:spacing w:line="256" w:lineRule="auto"/>
    </w:pPr>
    <w:rPr>
      <w:rFonts w:ascii="Georgia" w:hAnsi="Georgia"/>
      <w:b/>
    </w:rPr>
  </w:style>
  <w:style w:type="paragraph" w:customStyle="1" w:styleId="Normal20pt">
    <w:name w:val="Normal  + 20 pt"/>
    <w:basedOn w:val="Normal"/>
    <w:uiPriority w:val="6"/>
    <w:qFormat/>
    <w:rsid w:val="00DC43C2"/>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DC43C2"/>
    <w:rPr>
      <w:rFonts w:eastAsia="Calibri"/>
      <w:u w:val="single"/>
    </w:rPr>
  </w:style>
  <w:style w:type="paragraph" w:customStyle="1" w:styleId="StyleNormalWeb11ptUnderline">
    <w:name w:val="Style Normal (Web) + 11 pt Underline"/>
    <w:basedOn w:val="NormalWeb"/>
    <w:link w:val="StyleNormalWeb11ptUnderlineChar"/>
    <w:qFormat/>
    <w:rsid w:val="00DC43C2"/>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DC43C2"/>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DC43C2"/>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DC43C2"/>
    <w:pPr>
      <w:spacing w:after="0" w:line="256" w:lineRule="auto"/>
    </w:pPr>
    <w:rPr>
      <w:rFonts w:ascii="MS Mincho" w:eastAsia="MS Mincho" w:hAnsiTheme="minorHAnsi"/>
      <w:b/>
      <w:u w:val="single"/>
    </w:rPr>
  </w:style>
  <w:style w:type="paragraph" w:customStyle="1" w:styleId="assert">
    <w:name w:val="assert"/>
    <w:basedOn w:val="Normal"/>
    <w:uiPriority w:val="99"/>
    <w:qFormat/>
    <w:rsid w:val="00DC43C2"/>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DC43C2"/>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DC43C2"/>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DC43C2"/>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DC43C2"/>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DC43C2"/>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DC43C2"/>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DC43C2"/>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DC43C2"/>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DC43C2"/>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DC43C2"/>
    <w:rPr>
      <w:rFonts w:eastAsia="Times New Roman"/>
      <w:u w:val="single"/>
    </w:rPr>
  </w:style>
  <w:style w:type="paragraph" w:customStyle="1" w:styleId="StyleStyle4ArialNarrow9pt">
    <w:name w:val="Style Style4 + Arial Narrow 9 pt"/>
    <w:basedOn w:val="Normal"/>
    <w:link w:val="StyleStyle4ArialNarrow9ptChar"/>
    <w:qFormat/>
    <w:rsid w:val="00DC43C2"/>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DC43C2"/>
    <w:rPr>
      <w:rFonts w:eastAsia="Times New Roman"/>
      <w:b/>
      <w:bCs/>
      <w:u w:val="single"/>
    </w:rPr>
  </w:style>
  <w:style w:type="paragraph" w:customStyle="1" w:styleId="StyleStyle4ArialNarrow9ptBold">
    <w:name w:val="Style Style4 + Arial Narrow 9 pt Bold"/>
    <w:basedOn w:val="Normal"/>
    <w:link w:val="StyleStyle4ArialNarrow9ptBoldChar"/>
    <w:qFormat/>
    <w:rsid w:val="00DC43C2"/>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DC43C2"/>
    <w:rPr>
      <w:rFonts w:eastAsia="Times New Roman"/>
      <w:b/>
      <w:smallCaps/>
      <w:sz w:val="24"/>
      <w:szCs w:val="24"/>
      <w:u w:val="single"/>
    </w:rPr>
  </w:style>
  <w:style w:type="character" w:customStyle="1" w:styleId="HiddenBlockHeaderChar">
    <w:name w:val="Hidden Block Header Char"/>
    <w:link w:val="HiddenBlockHeader"/>
    <w:locked/>
    <w:rsid w:val="00DC43C2"/>
    <w:rPr>
      <w:rFonts w:ascii="Calibri" w:hAnsi="Calibri"/>
    </w:rPr>
  </w:style>
  <w:style w:type="character" w:customStyle="1" w:styleId="ThirdChar">
    <w:name w:val="Third Char"/>
    <w:link w:val="Third"/>
    <w:locked/>
    <w:rsid w:val="00DC43C2"/>
    <w:rPr>
      <w:rFonts w:eastAsia="Times New Roman"/>
      <w:b/>
      <w:u w:val="single"/>
      <w:lang w:val="x-none" w:eastAsia="x-none"/>
    </w:rPr>
  </w:style>
  <w:style w:type="paragraph" w:customStyle="1" w:styleId="Third">
    <w:name w:val="Third"/>
    <w:basedOn w:val="Normal"/>
    <w:link w:val="ThirdChar"/>
    <w:qFormat/>
    <w:rsid w:val="00DC43C2"/>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DC43C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DC43C2"/>
    <w:rPr>
      <w:rFonts w:eastAsia="Times New Roman"/>
      <w:b/>
      <w:szCs w:val="24"/>
      <w:u w:val="thick"/>
    </w:rPr>
  </w:style>
  <w:style w:type="paragraph" w:customStyle="1" w:styleId="SynergyTag">
    <w:name w:val="SynergyTag"/>
    <w:basedOn w:val="Normal"/>
    <w:uiPriority w:val="99"/>
    <w:qFormat/>
    <w:rsid w:val="00DC43C2"/>
    <w:pPr>
      <w:spacing w:after="0" w:line="256" w:lineRule="auto"/>
    </w:pPr>
    <w:rPr>
      <w:b/>
    </w:rPr>
  </w:style>
  <w:style w:type="paragraph" w:customStyle="1" w:styleId="CiteSmallText">
    <w:name w:val="Cite Small Text"/>
    <w:basedOn w:val="Normal"/>
    <w:uiPriority w:val="99"/>
    <w:qFormat/>
    <w:rsid w:val="00DC43C2"/>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DC43C2"/>
    <w:rPr>
      <w:lang w:val="x-none"/>
    </w:rPr>
  </w:style>
  <w:style w:type="paragraph" w:customStyle="1" w:styleId="Cards1CharChar">
    <w:name w:val="Cards1 Char Char"/>
    <w:basedOn w:val="Normal"/>
    <w:link w:val="Cards1CharCharChar"/>
    <w:qFormat/>
    <w:rsid w:val="00DC43C2"/>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DC43C2"/>
    <w:rPr>
      <w:color w:val="0000FF"/>
      <w:sz w:val="12"/>
      <w:u w:val="single"/>
    </w:rPr>
  </w:style>
  <w:style w:type="paragraph" w:customStyle="1" w:styleId="Swag">
    <w:name w:val="Swag"/>
    <w:basedOn w:val="Normal"/>
    <w:link w:val="SwagChar"/>
    <w:qFormat/>
    <w:rsid w:val="00DC43C2"/>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DC43C2"/>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DC43C2"/>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DC43C2"/>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DC43C2"/>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DC43C2"/>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DC43C2"/>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DC43C2"/>
    <w:rPr>
      <w:rFonts w:eastAsia="Times New Roman"/>
      <w:b/>
      <w:bCs/>
      <w:u w:val="single"/>
    </w:rPr>
  </w:style>
  <w:style w:type="paragraph" w:customStyle="1" w:styleId="StyleUnderlineChar11ptBold2">
    <w:name w:val="Style Underline Char + 11 pt Bold2"/>
    <w:basedOn w:val="Normal"/>
    <w:link w:val="StyleUnderlineChar11ptBold2Char"/>
    <w:qFormat/>
    <w:rsid w:val="00DC43C2"/>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DC43C2"/>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DC43C2"/>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DC43C2"/>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DC43C2"/>
    <w:pPr>
      <w:spacing w:after="0" w:line="256" w:lineRule="auto"/>
    </w:pPr>
    <w:rPr>
      <w:rFonts w:asciiTheme="minorHAnsi" w:eastAsia="Times New Roman" w:hAnsiTheme="minorHAnsi"/>
      <w:u w:val="single"/>
    </w:rPr>
  </w:style>
  <w:style w:type="character" w:customStyle="1" w:styleId="TagsCharCharCharChar">
    <w:name w:val="Tags Char Char Char Char"/>
    <w:locked/>
    <w:rsid w:val="00DC43C2"/>
    <w:rPr>
      <w:rFonts w:ascii="Times New Roman" w:eastAsia="Times New Roman" w:hAnsi="Times New Roman" w:cs="Times New Roman"/>
      <w:b/>
      <w:sz w:val="24"/>
      <w:szCs w:val="24"/>
    </w:rPr>
  </w:style>
  <w:style w:type="character" w:customStyle="1" w:styleId="NothingCharChar">
    <w:name w:val="Nothing Char Char"/>
    <w:link w:val="NothingCharCharChar"/>
    <w:locked/>
    <w:rsid w:val="00DC43C2"/>
  </w:style>
  <w:style w:type="paragraph" w:customStyle="1" w:styleId="NothingCharCharChar">
    <w:name w:val="Nothing Char Char Char"/>
    <w:link w:val="NothingCharChar"/>
    <w:qFormat/>
    <w:rsid w:val="00DC43C2"/>
    <w:pPr>
      <w:spacing w:after="0" w:line="240" w:lineRule="auto"/>
      <w:jc w:val="both"/>
    </w:pPr>
  </w:style>
  <w:style w:type="paragraph" w:customStyle="1" w:styleId="StyleLeft021">
    <w:name w:val="Style Left:  0.2&quot;1"/>
    <w:basedOn w:val="Normal"/>
    <w:uiPriority w:val="99"/>
    <w:qFormat/>
    <w:rsid w:val="00DC43C2"/>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DC43C2"/>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DC43C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DC43C2"/>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DC43C2"/>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DC43C2"/>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DC43C2"/>
    <w:pPr>
      <w:spacing w:after="0" w:line="256" w:lineRule="auto"/>
    </w:pPr>
    <w:rPr>
      <w:b/>
    </w:rPr>
  </w:style>
  <w:style w:type="paragraph" w:customStyle="1" w:styleId="CM27">
    <w:name w:val="CM27"/>
    <w:basedOn w:val="Normal"/>
    <w:next w:val="Normal"/>
    <w:qFormat/>
    <w:rsid w:val="00DC43C2"/>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DC43C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DC43C2"/>
    <w:rPr>
      <w:szCs w:val="24"/>
      <w:u w:val="single"/>
      <w:lang w:val="en-US" w:eastAsia="en-US" w:bidi="ar-SA"/>
    </w:rPr>
  </w:style>
  <w:style w:type="character" w:customStyle="1" w:styleId="BoldUnderlineCharChar3">
    <w:name w:val="BoldUnderline Char Char3"/>
    <w:rsid w:val="00DC43C2"/>
    <w:rPr>
      <w:b/>
      <w:bCs w:val="0"/>
      <w:szCs w:val="24"/>
      <w:u w:val="single"/>
      <w:lang w:val="en-US" w:eastAsia="en-US" w:bidi="ar-SA"/>
    </w:rPr>
  </w:style>
  <w:style w:type="character" w:customStyle="1" w:styleId="UnderlineCharChar3">
    <w:name w:val="Underline Char Char3"/>
    <w:rsid w:val="00DC43C2"/>
    <w:rPr>
      <w:szCs w:val="24"/>
      <w:u w:val="single"/>
      <w:lang w:val="en-US" w:eastAsia="en-US" w:bidi="ar-SA"/>
    </w:rPr>
  </w:style>
  <w:style w:type="character" w:customStyle="1" w:styleId="BoldUnderlineCharChar2">
    <w:name w:val="BoldUnderline Char Char2"/>
    <w:rsid w:val="00DC43C2"/>
    <w:rPr>
      <w:b/>
      <w:bCs w:val="0"/>
      <w:szCs w:val="24"/>
      <w:u w:val="single"/>
      <w:lang w:val="en-US" w:eastAsia="en-US" w:bidi="ar-SA"/>
    </w:rPr>
  </w:style>
  <w:style w:type="character" w:customStyle="1" w:styleId="volume-issue">
    <w:name w:val="volume-issue"/>
    <w:rsid w:val="00DC43C2"/>
    <w:rPr>
      <w:rFonts w:ascii="Times New Roman" w:hAnsi="Times New Roman" w:cs="Times New Roman" w:hint="default"/>
    </w:rPr>
  </w:style>
  <w:style w:type="character" w:customStyle="1" w:styleId="boldness1">
    <w:name w:val="boldness1"/>
    <w:rsid w:val="00DC43C2"/>
  </w:style>
  <w:style w:type="character" w:customStyle="1" w:styleId="story-author">
    <w:name w:val="story-author"/>
    <w:basedOn w:val="DefaultParagraphFont"/>
    <w:rsid w:val="00DC43C2"/>
  </w:style>
  <w:style w:type="character" w:customStyle="1" w:styleId="Heading3CharCharCharChar">
    <w:name w:val="Heading 3 Char Char Char Char"/>
    <w:basedOn w:val="DefaultParagraphFont"/>
    <w:rsid w:val="00DC43C2"/>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DC43C2"/>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DC43C2"/>
  </w:style>
  <w:style w:type="character" w:customStyle="1" w:styleId="StyleStyle4CharTimesNewRoman11ptItalic">
    <w:name w:val="Style Style4 Char + Times New Roman 11 pt Italic"/>
    <w:basedOn w:val="DefaultParagraphFont"/>
    <w:rsid w:val="00DC43C2"/>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DC43C2"/>
  </w:style>
  <w:style w:type="character" w:customStyle="1" w:styleId="ad">
    <w:name w:val="_"/>
    <w:basedOn w:val="DefaultParagraphFont"/>
    <w:rsid w:val="00DC43C2"/>
  </w:style>
  <w:style w:type="character" w:customStyle="1" w:styleId="Heading3CharCharCharChar1">
    <w:name w:val="Heading 3 Char Char Char Char1"/>
    <w:rsid w:val="00DC43C2"/>
    <w:rPr>
      <w:rFonts w:ascii="Arial" w:hAnsi="Arial" w:cs="Arial" w:hint="default"/>
      <w:bCs/>
      <w:szCs w:val="26"/>
      <w:u w:val="single"/>
      <w:lang w:val="en-US" w:eastAsia="en-US" w:bidi="ar-SA"/>
    </w:rPr>
  </w:style>
  <w:style w:type="character" w:customStyle="1" w:styleId="comment-body">
    <w:name w:val="comment-body"/>
    <w:rsid w:val="00DC43C2"/>
  </w:style>
  <w:style w:type="character" w:customStyle="1" w:styleId="UnderlineCharCharChar1">
    <w:name w:val="Underline Char Char Char1"/>
    <w:rsid w:val="00DC43C2"/>
    <w:rPr>
      <w:u w:val="single"/>
      <w:lang w:val="en-US" w:eastAsia="en-US" w:bidi="ar-SA"/>
    </w:rPr>
  </w:style>
  <w:style w:type="character" w:customStyle="1" w:styleId="reality">
    <w:name w:val="reality"/>
    <w:rsid w:val="00DC43C2"/>
  </w:style>
  <w:style w:type="character" w:customStyle="1" w:styleId="UnderlineChar1Char">
    <w:name w:val="Underline Char1 Char"/>
    <w:rsid w:val="00DC43C2"/>
    <w:rPr>
      <w:rFonts w:ascii="Calibri" w:eastAsia="MS Mincho" w:hAnsi="Calibri" w:cs="Calibri" w:hint="default"/>
      <w:szCs w:val="20"/>
      <w:u w:val="single"/>
    </w:rPr>
  </w:style>
  <w:style w:type="character" w:customStyle="1" w:styleId="StyleBoldandUnderlineCharChar29pt">
    <w:name w:val="Style Bold and Underline Char Char2 + 9 pt"/>
    <w:rsid w:val="00DC43C2"/>
    <w:rPr>
      <w:rFonts w:ascii="Times New Roman" w:hAnsi="Times New Roman" w:cs="Times New Roman" w:hint="default"/>
      <w:b/>
      <w:bCs/>
      <w:noProof w:val="0"/>
      <w:sz w:val="20"/>
      <w:u w:val="single"/>
    </w:rPr>
  </w:style>
  <w:style w:type="character" w:customStyle="1" w:styleId="StyleUnderlineCharChar19pt">
    <w:name w:val="Style Underline Char Char1 + 9 pt"/>
    <w:rsid w:val="00DC43C2"/>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DC43C2"/>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DC43C2"/>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DC43C2"/>
    <w:rPr>
      <w:rFonts w:ascii="Times New Roman" w:hAnsi="Times New Roman" w:cs="Times New Roman" w:hint="default"/>
      <w:sz w:val="20"/>
      <w:u w:val="dottedHeavy"/>
    </w:rPr>
  </w:style>
  <w:style w:type="character" w:customStyle="1" w:styleId="article-record-publication-volume-issue">
    <w:name w:val="article-record-publication-volume-issue"/>
    <w:rsid w:val="00DC43C2"/>
  </w:style>
  <w:style w:type="character" w:customStyle="1" w:styleId="resultbodyblack">
    <w:name w:val="resultbodyblack"/>
    <w:rsid w:val="00DC43C2"/>
    <w:rPr>
      <w:rFonts w:ascii="Times New Roman" w:hAnsi="Times New Roman" w:cs="Times New Roman" w:hint="default"/>
    </w:rPr>
  </w:style>
  <w:style w:type="character" w:customStyle="1" w:styleId="quotechar0">
    <w:name w:val="quotechar"/>
    <w:rsid w:val="00DC43C2"/>
  </w:style>
  <w:style w:type="character" w:customStyle="1" w:styleId="3TagCite">
    <w:name w:val="3 Tag/Cite"/>
    <w:rsid w:val="00DC43C2"/>
    <w:rPr>
      <w:rFonts w:ascii="Times New Roman" w:hAnsi="Times New Roman" w:cs="Times New Roman" w:hint="default"/>
      <w:b/>
      <w:bCs w:val="0"/>
    </w:rPr>
  </w:style>
  <w:style w:type="character" w:customStyle="1" w:styleId="4Qualifications">
    <w:name w:val="4 Qualifications"/>
    <w:rsid w:val="00DC43C2"/>
    <w:rPr>
      <w:rFonts w:ascii="Times New Roman" w:hAnsi="Times New Roman" w:cs="Times New Roman" w:hint="default"/>
      <w:sz w:val="19"/>
    </w:rPr>
  </w:style>
  <w:style w:type="character" w:customStyle="1" w:styleId="6Underlined">
    <w:name w:val="6 Underlined"/>
    <w:rsid w:val="00DC43C2"/>
    <w:rPr>
      <w:rFonts w:ascii="Times New Roman" w:hAnsi="Times New Roman" w:cs="Times New Roman" w:hint="default"/>
      <w:b/>
      <w:bCs w:val="0"/>
      <w:sz w:val="21"/>
      <w:u w:val="single"/>
    </w:rPr>
  </w:style>
  <w:style w:type="character" w:customStyle="1" w:styleId="nohighlighting">
    <w:name w:val="no highlighting"/>
    <w:rsid w:val="00DC43C2"/>
    <w:rPr>
      <w:rFonts w:ascii="Times New Roman" w:hAnsi="Times New Roman" w:cs="Times New Roman" w:hint="default"/>
      <w:color w:val="auto"/>
      <w:sz w:val="20"/>
      <w:u w:val="thick"/>
      <w:bdr w:val="none" w:sz="0" w:space="0" w:color="auto" w:frame="1"/>
    </w:rPr>
  </w:style>
  <w:style w:type="character" w:customStyle="1" w:styleId="CharChar61">
    <w:name w:val="Char Char61"/>
    <w:rsid w:val="00DC43C2"/>
    <w:rPr>
      <w:rFonts w:ascii="Arial" w:hAnsi="Arial" w:cs="Arial" w:hint="default"/>
      <w:bCs/>
      <w:sz w:val="16"/>
      <w:szCs w:val="26"/>
      <w:lang w:val="en-US" w:eastAsia="en-US" w:bidi="ar-SA"/>
    </w:rPr>
  </w:style>
  <w:style w:type="character" w:customStyle="1" w:styleId="styledate">
    <w:name w:val="styledate"/>
    <w:rsid w:val="00DC43C2"/>
  </w:style>
  <w:style w:type="character" w:customStyle="1" w:styleId="StyleUnderlineChar9ptChar">
    <w:name w:val="Style Underline Char + 9 pt Char"/>
    <w:rsid w:val="00DC43C2"/>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DC43C2"/>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DC43C2"/>
    <w:rPr>
      <w:b/>
      <w:bCs w:val="0"/>
      <w:szCs w:val="24"/>
      <w:u w:val="single"/>
      <w:lang w:val="en-US" w:eastAsia="en-US" w:bidi="ar-SA"/>
    </w:rPr>
  </w:style>
  <w:style w:type="character" w:customStyle="1" w:styleId="BoldandUnderlineChar1Char2">
    <w:name w:val="Bold and Underline Char1 Char2"/>
    <w:rsid w:val="00DC43C2"/>
    <w:rPr>
      <w:b/>
      <w:bCs w:val="0"/>
      <w:szCs w:val="24"/>
      <w:u w:val="single"/>
      <w:lang w:val="en-US" w:eastAsia="en-US" w:bidi="ar-SA"/>
    </w:rPr>
  </w:style>
  <w:style w:type="character" w:customStyle="1" w:styleId="BoldandUnderlineCharChar1">
    <w:name w:val="Bold and Underline Char Char1"/>
    <w:rsid w:val="00DC43C2"/>
    <w:rPr>
      <w:b/>
      <w:bCs w:val="0"/>
      <w:szCs w:val="24"/>
      <w:u w:val="single"/>
      <w:lang w:val="en-US" w:eastAsia="en-US" w:bidi="ar-SA"/>
    </w:rPr>
  </w:style>
  <w:style w:type="character" w:customStyle="1" w:styleId="authoraffil">
    <w:name w:val="authoraffil"/>
    <w:rsid w:val="00DC43C2"/>
  </w:style>
  <w:style w:type="character" w:customStyle="1" w:styleId="CharChar8">
    <w:name w:val="Char Char8"/>
    <w:rsid w:val="00DC43C2"/>
    <w:rPr>
      <w:rFonts w:ascii="Georgia" w:eastAsia="Times New Roman" w:hAnsi="Georgia" w:hint="default"/>
      <w:b/>
      <w:bCs/>
      <w:sz w:val="30"/>
      <w:szCs w:val="28"/>
      <w:u w:val="single"/>
    </w:rPr>
  </w:style>
  <w:style w:type="character" w:customStyle="1" w:styleId="StyleArial6ptBold">
    <w:name w:val="Style Arial 6 pt Bold"/>
    <w:rsid w:val="00DC43C2"/>
    <w:rPr>
      <w:rFonts w:ascii="Arial" w:hAnsi="Arial" w:cs="Arial" w:hint="default"/>
      <w:bCs/>
      <w:sz w:val="12"/>
    </w:rPr>
  </w:style>
  <w:style w:type="character" w:customStyle="1" w:styleId="Heading2Char5">
    <w:name w:val="Heading 2 Char5"/>
    <w:rsid w:val="00DC43C2"/>
    <w:rPr>
      <w:rFonts w:ascii="Garamond" w:hAnsi="Garamond" w:cs="Arial" w:hint="default"/>
      <w:b/>
      <w:bCs/>
      <w:iCs/>
      <w:sz w:val="24"/>
      <w:szCs w:val="28"/>
      <w:lang w:val="en-US" w:eastAsia="en-US" w:bidi="ar-SA"/>
    </w:rPr>
  </w:style>
  <w:style w:type="character" w:customStyle="1" w:styleId="boldcitationChar">
    <w:name w:val="bold citation Char"/>
    <w:rsid w:val="00DC43C2"/>
    <w:rPr>
      <w:rFonts w:ascii="Arial" w:hAnsi="Arial" w:cs="Arial" w:hint="default"/>
      <w:b/>
      <w:bCs w:val="0"/>
      <w:sz w:val="28"/>
      <w:szCs w:val="24"/>
      <w:u w:val="thick"/>
      <w:lang w:val="en-US" w:eastAsia="en-US" w:bidi="ar-SA"/>
    </w:rPr>
  </w:style>
  <w:style w:type="character" w:customStyle="1" w:styleId="BoldunderlineChar4">
    <w:name w:val="Bold/underline Char"/>
    <w:rsid w:val="00DC43C2"/>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DC43C2"/>
  </w:style>
  <w:style w:type="character" w:customStyle="1" w:styleId="tagCharCharChar1">
    <w:name w:val="tag Char Char Char1"/>
    <w:rsid w:val="00DC43C2"/>
    <w:rPr>
      <w:b/>
      <w:bCs w:val="0"/>
      <w:sz w:val="24"/>
      <w:lang w:val="en-US" w:eastAsia="en-US" w:bidi="ar-SA"/>
    </w:rPr>
  </w:style>
  <w:style w:type="character" w:customStyle="1" w:styleId="bylines">
    <w:name w:val="bylines"/>
    <w:basedOn w:val="DefaultParagraphFont"/>
    <w:rsid w:val="00DC43C2"/>
  </w:style>
  <w:style w:type="character" w:customStyle="1" w:styleId="StyleStyleBoldUnderlineUnderlineIntenseEmphasis1apple-style-2">
    <w:name w:val="Style Style Bold UnderlineUnderlineIntense Emphasis1apple-style-...2"/>
    <w:basedOn w:val="DefaultParagraphFont"/>
    <w:rsid w:val="00DC43C2"/>
    <w:rPr>
      <w:b w:val="0"/>
      <w:bCs/>
      <w:sz w:val="22"/>
      <w:u w:val="single"/>
    </w:rPr>
  </w:style>
  <w:style w:type="character" w:customStyle="1" w:styleId="FontStyle57">
    <w:name w:val="Font Style57"/>
    <w:rsid w:val="00DC43C2"/>
    <w:rPr>
      <w:rFonts w:ascii="Georgia" w:hAnsi="Georgia" w:cs="Georgia" w:hint="default"/>
      <w:b/>
      <w:bCs/>
      <w:sz w:val="14"/>
      <w:szCs w:val="14"/>
    </w:rPr>
  </w:style>
  <w:style w:type="character" w:customStyle="1" w:styleId="FontStyle89">
    <w:name w:val="Font Style89"/>
    <w:rsid w:val="00DC43C2"/>
    <w:rPr>
      <w:rFonts w:ascii="Times New Roman" w:hAnsi="Times New Roman" w:cs="Times New Roman" w:hint="default"/>
      <w:b/>
      <w:bCs/>
      <w:smallCaps/>
      <w:spacing w:val="40"/>
      <w:sz w:val="16"/>
      <w:szCs w:val="16"/>
    </w:rPr>
  </w:style>
  <w:style w:type="character" w:customStyle="1" w:styleId="hvr">
    <w:name w:val="hvr"/>
    <w:basedOn w:val="DefaultParagraphFont"/>
    <w:rsid w:val="00DC43C2"/>
  </w:style>
  <w:style w:type="paragraph" w:customStyle="1" w:styleId="svarticle">
    <w:name w:val="svarticle"/>
    <w:basedOn w:val="Normal"/>
    <w:uiPriority w:val="99"/>
    <w:qFormat/>
    <w:rsid w:val="00DC43C2"/>
    <w:pPr>
      <w:spacing w:before="100" w:beforeAutospacing="1" w:after="100" w:afterAutospacing="1" w:line="240" w:lineRule="auto"/>
    </w:pPr>
    <w:rPr>
      <w:rFonts w:eastAsia="Times New Roman"/>
    </w:rPr>
  </w:style>
  <w:style w:type="character" w:customStyle="1" w:styleId="cardChar20">
    <w:name w:val="card Char2"/>
    <w:basedOn w:val="DefaultParagraphFont"/>
    <w:rsid w:val="00DC43C2"/>
    <w:rPr>
      <w:rFonts w:ascii="Times New Roman" w:hAnsi="Times New Roman" w:cs="Calibri"/>
      <w:szCs w:val="20"/>
    </w:rPr>
  </w:style>
  <w:style w:type="paragraph" w:customStyle="1" w:styleId="Pol">
    <w:name w:val="Pol"/>
    <w:basedOn w:val="Heading2"/>
    <w:uiPriority w:val="99"/>
    <w:qFormat/>
    <w:rsid w:val="00DC43C2"/>
    <w:pPr>
      <w:spacing w:before="480" w:line="240" w:lineRule="auto"/>
    </w:pPr>
    <w:rPr>
      <w:bCs/>
      <w:caps/>
    </w:rPr>
  </w:style>
  <w:style w:type="paragraph" w:customStyle="1" w:styleId="Style70">
    <w:name w:val="Style7"/>
    <w:basedOn w:val="Normal"/>
    <w:uiPriority w:val="99"/>
    <w:qFormat/>
    <w:rsid w:val="00DC43C2"/>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DC43C2"/>
  </w:style>
  <w:style w:type="character" w:customStyle="1" w:styleId="Footnote2Char">
    <w:name w:val="Footnote2 Char"/>
    <w:link w:val="Footnote2"/>
    <w:locked/>
    <w:rsid w:val="00DC43C2"/>
  </w:style>
  <w:style w:type="paragraph" w:customStyle="1" w:styleId="Footnote2">
    <w:name w:val="Footnote2"/>
    <w:basedOn w:val="Normal"/>
    <w:next w:val="Normal"/>
    <w:link w:val="Footnote2Char"/>
    <w:autoRedefine/>
    <w:qFormat/>
    <w:rsid w:val="00DC43C2"/>
    <w:pPr>
      <w:spacing w:after="120" w:line="480" w:lineRule="auto"/>
    </w:pPr>
    <w:rPr>
      <w:rFonts w:asciiTheme="minorHAnsi" w:hAnsiTheme="minorHAnsi"/>
    </w:rPr>
  </w:style>
  <w:style w:type="paragraph" w:customStyle="1" w:styleId="xhead">
    <w:name w:val="xhead"/>
    <w:basedOn w:val="Normal"/>
    <w:uiPriority w:val="99"/>
    <w:qFormat/>
    <w:rsid w:val="00DC43C2"/>
    <w:pPr>
      <w:spacing w:before="100" w:beforeAutospacing="1" w:after="100" w:afterAutospacing="1" w:line="240" w:lineRule="auto"/>
    </w:pPr>
  </w:style>
  <w:style w:type="character" w:customStyle="1" w:styleId="Heading5Char1">
    <w:name w:val="Heading 5 Char1"/>
    <w:aliases w:val="Text Char1"/>
    <w:basedOn w:val="DefaultParagraphFont"/>
    <w:semiHidden/>
    <w:rsid w:val="00DC43C2"/>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DC43C2"/>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DC43C2"/>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DC43C2"/>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DC43C2"/>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DC43C2"/>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DC43C2"/>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DC43C2"/>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DC43C2"/>
    <w:pPr>
      <w:spacing w:after="0" w:line="240" w:lineRule="auto"/>
    </w:pPr>
    <w:rPr>
      <w:rFonts w:asciiTheme="minorHAnsi" w:hAnsiTheme="minorHAnsi"/>
    </w:rPr>
  </w:style>
  <w:style w:type="paragraph" w:customStyle="1" w:styleId="ReadCharCh1">
    <w:name w:val="Read Char Ch1"/>
    <w:basedOn w:val="Normal"/>
    <w:next w:val="Normal"/>
    <w:uiPriority w:val="3"/>
    <w:qFormat/>
    <w:rsid w:val="00DC43C2"/>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DC43C2"/>
    <w:pPr>
      <w:spacing w:after="0" w:line="240" w:lineRule="auto"/>
    </w:pPr>
    <w:rPr>
      <w:rFonts w:ascii="Lucida Grande" w:eastAsia="Cambria" w:hAnsi="Lucida Grande"/>
    </w:rPr>
  </w:style>
  <w:style w:type="paragraph" w:customStyle="1" w:styleId="Pa16">
    <w:name w:val="Pa16"/>
    <w:basedOn w:val="Default"/>
    <w:next w:val="Default"/>
    <w:uiPriority w:val="99"/>
    <w:qFormat/>
    <w:rsid w:val="00DC43C2"/>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DC43C2"/>
    <w:pPr>
      <w:spacing w:before="100" w:beforeAutospacing="1" w:after="100" w:afterAutospacing="1" w:line="240" w:lineRule="auto"/>
    </w:pPr>
  </w:style>
  <w:style w:type="paragraph" w:customStyle="1" w:styleId="Pa22">
    <w:name w:val="Pa2+2"/>
    <w:basedOn w:val="Default"/>
    <w:next w:val="Default"/>
    <w:uiPriority w:val="99"/>
    <w:qFormat/>
    <w:rsid w:val="00DC43C2"/>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DC43C2"/>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DC43C2"/>
    <w:pPr>
      <w:spacing w:before="100" w:beforeAutospacing="1" w:after="100" w:afterAutospacing="1" w:line="240" w:lineRule="auto"/>
    </w:pPr>
  </w:style>
  <w:style w:type="paragraph" w:customStyle="1" w:styleId="Number">
    <w:name w:val="Number"/>
    <w:basedOn w:val="Heading2"/>
    <w:qFormat/>
    <w:rsid w:val="00DC43C2"/>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DC43C2"/>
    <w:rPr>
      <w:rFonts w:ascii="Calibri" w:eastAsia="Times New Roman" w:hAnsi="Calibri" w:cs="Arial"/>
      <w:bCs/>
      <w:iCs/>
      <w:sz w:val="20"/>
      <w:szCs w:val="20"/>
    </w:rPr>
  </w:style>
  <w:style w:type="paragraph" w:customStyle="1" w:styleId="CITEF3">
    <w:name w:val="CITE F3"/>
    <w:uiPriority w:val="99"/>
    <w:qFormat/>
    <w:rsid w:val="00DC43C2"/>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DC43C2"/>
  </w:style>
  <w:style w:type="character" w:customStyle="1" w:styleId="meta-sep">
    <w:name w:val="meta-sep"/>
    <w:basedOn w:val="DefaultParagraphFont"/>
    <w:rsid w:val="00DC43C2"/>
  </w:style>
  <w:style w:type="character" w:customStyle="1" w:styleId="A19">
    <w:name w:val="A19"/>
    <w:uiPriority w:val="99"/>
    <w:rsid w:val="00DC43C2"/>
    <w:rPr>
      <w:rFonts w:ascii="Georgia" w:hAnsi="Georgia" w:cs="Georgia" w:hint="default"/>
      <w:color w:val="000000"/>
      <w:sz w:val="20"/>
      <w:szCs w:val="20"/>
      <w:u w:val="single"/>
    </w:rPr>
  </w:style>
  <w:style w:type="character" w:customStyle="1" w:styleId="A130">
    <w:name w:val="A13"/>
    <w:rsid w:val="00DC43C2"/>
    <w:rPr>
      <w:rFonts w:ascii="Georgia" w:hAnsi="Georgia" w:cs="Georgia" w:hint="default"/>
      <w:color w:val="000000"/>
      <w:sz w:val="11"/>
      <w:szCs w:val="11"/>
    </w:rPr>
  </w:style>
  <w:style w:type="character" w:customStyle="1" w:styleId="ontext">
    <w:name w:val="ontext"/>
    <w:basedOn w:val="DefaultParagraphFont"/>
    <w:rsid w:val="00DC43C2"/>
  </w:style>
  <w:style w:type="character" w:customStyle="1" w:styleId="archive-title">
    <w:name w:val="archive-title"/>
    <w:basedOn w:val="DefaultParagraphFont"/>
    <w:rsid w:val="00DC43C2"/>
  </w:style>
  <w:style w:type="character" w:customStyle="1" w:styleId="imgleft">
    <w:name w:val="imgleft"/>
    <w:basedOn w:val="DefaultParagraphFont"/>
    <w:rsid w:val="00DC43C2"/>
  </w:style>
  <w:style w:type="character" w:customStyle="1" w:styleId="imgcenter">
    <w:name w:val="imgcenter"/>
    <w:basedOn w:val="DefaultParagraphFont"/>
    <w:rsid w:val="00DC43C2"/>
  </w:style>
  <w:style w:type="character" w:customStyle="1" w:styleId="A42">
    <w:name w:val="A4+2"/>
    <w:uiPriority w:val="99"/>
    <w:rsid w:val="00DC43C2"/>
    <w:rPr>
      <w:rFonts w:ascii="Helvetica LT Std" w:hAnsi="Helvetica LT Std" w:cs="Helvetica LT Std" w:hint="default"/>
      <w:color w:val="000000"/>
      <w:sz w:val="11"/>
      <w:szCs w:val="11"/>
    </w:rPr>
  </w:style>
  <w:style w:type="character" w:customStyle="1" w:styleId="fstitle">
    <w:name w:val="fs_title"/>
    <w:basedOn w:val="DefaultParagraphFont"/>
    <w:rsid w:val="00DC43C2"/>
  </w:style>
  <w:style w:type="character" w:customStyle="1" w:styleId="reportbody1">
    <w:name w:val="reportbody1"/>
    <w:basedOn w:val="DefaultParagraphFont"/>
    <w:rsid w:val="00DC43C2"/>
    <w:rPr>
      <w:rFonts w:ascii="Tahoma" w:hAnsi="Tahoma" w:cs="Tahoma" w:hint="default"/>
      <w:color w:val="000000"/>
      <w:sz w:val="14"/>
      <w:szCs w:val="14"/>
    </w:rPr>
  </w:style>
  <w:style w:type="character" w:customStyle="1" w:styleId="dateday">
    <w:name w:val="date_day"/>
    <w:basedOn w:val="DefaultParagraphFont"/>
    <w:rsid w:val="00DC43C2"/>
  </w:style>
  <w:style w:type="character" w:customStyle="1" w:styleId="datemonth">
    <w:name w:val="date_month"/>
    <w:basedOn w:val="DefaultParagraphFont"/>
    <w:rsid w:val="00DC43C2"/>
  </w:style>
  <w:style w:type="character" w:customStyle="1" w:styleId="dateyear">
    <w:name w:val="date_year"/>
    <w:basedOn w:val="DefaultParagraphFont"/>
    <w:rsid w:val="00DC43C2"/>
  </w:style>
  <w:style w:type="character" w:customStyle="1" w:styleId="Heading3CharCharCharCharCharChar">
    <w:name w:val="Heading 3 Char Char Char Char Char Char"/>
    <w:basedOn w:val="DefaultParagraphFont"/>
    <w:rsid w:val="00DC43C2"/>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DC43C2"/>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DC43C2"/>
    <w:rPr>
      <w:sz w:val="24"/>
      <w:szCs w:val="24"/>
      <w:lang w:val="en-US" w:eastAsia="en-US" w:bidi="ar-SA"/>
    </w:rPr>
  </w:style>
  <w:style w:type="character" w:customStyle="1" w:styleId="insideitro">
    <w:name w:val="insideitro"/>
    <w:basedOn w:val="DefaultParagraphFont"/>
    <w:rsid w:val="00DC43C2"/>
  </w:style>
  <w:style w:type="character" w:customStyle="1" w:styleId="wcfont">
    <w:name w:val="wcfont"/>
    <w:basedOn w:val="DefaultParagraphFont"/>
    <w:rsid w:val="00DC43C2"/>
  </w:style>
  <w:style w:type="character" w:customStyle="1" w:styleId="qftext">
    <w:name w:val="qftext"/>
    <w:basedOn w:val="DefaultParagraphFont"/>
    <w:rsid w:val="00DC43C2"/>
  </w:style>
  <w:style w:type="character" w:customStyle="1" w:styleId="leftidx">
    <w:name w:val="leftidx"/>
    <w:basedOn w:val="DefaultParagraphFont"/>
    <w:rsid w:val="00DC43C2"/>
  </w:style>
  <w:style w:type="paragraph" w:customStyle="1" w:styleId="NotUnderlined">
    <w:name w:val="Not Underlined"/>
    <w:basedOn w:val="Normal"/>
    <w:uiPriority w:val="99"/>
    <w:qFormat/>
    <w:rsid w:val="00DC43C2"/>
    <w:pPr>
      <w:spacing w:after="0" w:line="240" w:lineRule="auto"/>
    </w:pPr>
    <w:rPr>
      <w:rFonts w:ascii="Century Gothic" w:hAnsi="Century Gothic"/>
      <w:szCs w:val="20"/>
    </w:rPr>
  </w:style>
  <w:style w:type="paragraph" w:customStyle="1" w:styleId="width100">
    <w:name w:val="width100"/>
    <w:basedOn w:val="Normal"/>
    <w:uiPriority w:val="99"/>
    <w:qFormat/>
    <w:rsid w:val="00DC43C2"/>
    <w:pPr>
      <w:spacing w:before="100" w:beforeAutospacing="1" w:after="100" w:afterAutospacing="1" w:line="240" w:lineRule="auto"/>
    </w:pPr>
  </w:style>
  <w:style w:type="character" w:customStyle="1" w:styleId="eventtitle">
    <w:name w:val="eventtitle"/>
    <w:basedOn w:val="DefaultParagraphFont"/>
    <w:rsid w:val="00DC43C2"/>
  </w:style>
  <w:style w:type="character" w:customStyle="1" w:styleId="eventsubtitle">
    <w:name w:val="eventsubtitle"/>
    <w:basedOn w:val="DefaultParagraphFont"/>
    <w:rsid w:val="00DC43C2"/>
  </w:style>
  <w:style w:type="character" w:customStyle="1" w:styleId="eventdate">
    <w:name w:val="eventdate"/>
    <w:basedOn w:val="DefaultParagraphFont"/>
    <w:rsid w:val="00DC43C2"/>
  </w:style>
  <w:style w:type="character" w:customStyle="1" w:styleId="legend">
    <w:name w:val="legend"/>
    <w:basedOn w:val="DefaultParagraphFont"/>
    <w:rsid w:val="00DC43C2"/>
  </w:style>
  <w:style w:type="character" w:customStyle="1" w:styleId="slug-elocation">
    <w:name w:val="slug-elocation"/>
    <w:basedOn w:val="DefaultParagraphFont"/>
    <w:rsid w:val="00DC43C2"/>
  </w:style>
  <w:style w:type="character" w:customStyle="1" w:styleId="fu-autorenangabe-fu-beschreibung">
    <w:name w:val="fu-autorenangabe-fu-beschreibung"/>
    <w:rsid w:val="00DC43C2"/>
  </w:style>
  <w:style w:type="paragraph" w:customStyle="1" w:styleId="introshadow">
    <w:name w:val="intro_shadow"/>
    <w:basedOn w:val="Normal"/>
    <w:uiPriority w:val="99"/>
    <w:qFormat/>
    <w:rsid w:val="00DC43C2"/>
    <w:pPr>
      <w:spacing w:before="100" w:beforeAutospacing="1" w:after="100" w:afterAutospacing="1" w:line="240" w:lineRule="auto"/>
    </w:pPr>
  </w:style>
  <w:style w:type="paragraph" w:customStyle="1" w:styleId="articleintro">
    <w:name w:val="articleintro"/>
    <w:basedOn w:val="Normal"/>
    <w:uiPriority w:val="99"/>
    <w:qFormat/>
    <w:rsid w:val="00DC43C2"/>
    <w:pPr>
      <w:spacing w:before="100" w:beforeAutospacing="1" w:after="100" w:afterAutospacing="1" w:line="240" w:lineRule="auto"/>
    </w:pPr>
  </w:style>
  <w:style w:type="character" w:customStyle="1" w:styleId="commentscontainer">
    <w:name w:val="comments_container"/>
    <w:basedOn w:val="DefaultParagraphFont"/>
    <w:rsid w:val="00DC43C2"/>
  </w:style>
  <w:style w:type="paragraph" w:customStyle="1" w:styleId="Caption40">
    <w:name w:val="Caption4"/>
    <w:basedOn w:val="Normal"/>
    <w:uiPriority w:val="99"/>
    <w:qFormat/>
    <w:rsid w:val="00DC43C2"/>
    <w:pPr>
      <w:spacing w:before="100" w:beforeAutospacing="1" w:after="100" w:afterAutospacing="1" w:line="240" w:lineRule="auto"/>
    </w:pPr>
  </w:style>
  <w:style w:type="paragraph" w:customStyle="1" w:styleId="publishedon">
    <w:name w:val="published_on"/>
    <w:basedOn w:val="Normal"/>
    <w:uiPriority w:val="99"/>
    <w:qFormat/>
    <w:rsid w:val="00DC43C2"/>
    <w:pPr>
      <w:spacing w:before="100" w:beforeAutospacing="1" w:after="100" w:afterAutospacing="1" w:line="240" w:lineRule="auto"/>
    </w:pPr>
  </w:style>
  <w:style w:type="character" w:customStyle="1" w:styleId="hparticlefooter">
    <w:name w:val="hparticlefooter"/>
    <w:basedOn w:val="DefaultParagraphFont"/>
    <w:rsid w:val="00DC43C2"/>
  </w:style>
  <w:style w:type="table" w:customStyle="1" w:styleId="TableGrid2">
    <w:name w:val="Table Grid2"/>
    <w:basedOn w:val="TableNormal"/>
    <w:next w:val="TableGrid"/>
    <w:rsid w:val="00DC43C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DC43C2"/>
  </w:style>
  <w:style w:type="character" w:customStyle="1" w:styleId="BlockCharCharCharCharChar">
    <w:name w:val="Block Char Char Char Char Char"/>
    <w:aliases w:val="Block Char Char Char Char Char Char Char Char,Block Char Char Char Char Char Char Char1"/>
    <w:basedOn w:val="DefaultParagraphFont"/>
    <w:rsid w:val="00DC43C2"/>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DC43C2"/>
    <w:pPr>
      <w:spacing w:after="0" w:line="240" w:lineRule="auto"/>
    </w:pPr>
    <w:rPr>
      <w:b/>
      <w:color w:val="000000"/>
      <w:u w:val="single"/>
    </w:rPr>
  </w:style>
  <w:style w:type="character" w:customStyle="1" w:styleId="CiteEmphasisChar">
    <w:name w:val="Cite/Emphasis Char"/>
    <w:basedOn w:val="DefaultParagraphFont"/>
    <w:link w:val="CiteEmphasis"/>
    <w:rsid w:val="00DC43C2"/>
    <w:rPr>
      <w:rFonts w:ascii="Calibri" w:hAnsi="Calibri"/>
      <w:b/>
      <w:color w:val="000000"/>
      <w:u w:val="single"/>
    </w:rPr>
  </w:style>
  <w:style w:type="character" w:customStyle="1" w:styleId="ReadText">
    <w:name w:val="Read Text"/>
    <w:basedOn w:val="DefaultParagraphFont"/>
    <w:rsid w:val="00DC43C2"/>
    <w:rPr>
      <w:rFonts w:ascii="Times New Roman" w:hAnsi="Times New Roman"/>
      <w:b/>
      <w:bCs/>
      <w:sz w:val="24"/>
      <w:u w:val="single"/>
    </w:rPr>
  </w:style>
  <w:style w:type="paragraph" w:customStyle="1" w:styleId="Styleunread8pt">
    <w:name w:val="Style unread + 8 pt"/>
    <w:basedOn w:val="Normal"/>
    <w:link w:val="Styleunread8ptChar"/>
    <w:qFormat/>
    <w:rsid w:val="00DC43C2"/>
    <w:pPr>
      <w:spacing w:after="0" w:line="240" w:lineRule="auto"/>
    </w:pPr>
    <w:rPr>
      <w:color w:val="000000"/>
    </w:rPr>
  </w:style>
  <w:style w:type="character" w:customStyle="1" w:styleId="Styleunread8ptChar">
    <w:name w:val="Style unread + 8 pt Char"/>
    <w:basedOn w:val="DefaultParagraphFont"/>
    <w:link w:val="Styleunread8pt"/>
    <w:rsid w:val="00DC43C2"/>
    <w:rPr>
      <w:rFonts w:ascii="Calibri" w:hAnsi="Calibri"/>
      <w:color w:val="000000"/>
    </w:rPr>
  </w:style>
  <w:style w:type="character" w:customStyle="1" w:styleId="main">
    <w:name w:val="main"/>
    <w:basedOn w:val="DefaultParagraphFont"/>
    <w:rsid w:val="00DC43C2"/>
  </w:style>
  <w:style w:type="character" w:customStyle="1" w:styleId="textunderlineCharChar">
    <w:name w:val="text underline Char Char"/>
    <w:basedOn w:val="DefaultParagraphFont"/>
    <w:rsid w:val="00DC43C2"/>
    <w:rPr>
      <w:rFonts w:ascii="Garamond" w:hAnsi="Garamond"/>
      <w:color w:val="000000"/>
      <w:u w:val="single"/>
    </w:rPr>
  </w:style>
  <w:style w:type="paragraph" w:customStyle="1" w:styleId="ekprop-p">
    <w:name w:val="ekprop-p"/>
    <w:basedOn w:val="Normal"/>
    <w:uiPriority w:val="99"/>
    <w:qFormat/>
    <w:rsid w:val="00DC43C2"/>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DC43C2"/>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DC43C2"/>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DC43C2"/>
    <w:pPr>
      <w:spacing w:after="0" w:line="240" w:lineRule="auto"/>
    </w:pPr>
    <w:rPr>
      <w:color w:val="000000"/>
    </w:rPr>
  </w:style>
  <w:style w:type="character" w:customStyle="1" w:styleId="SmalltextCharChar">
    <w:name w:val="Smalltext Char Char"/>
    <w:basedOn w:val="DefaultParagraphFont"/>
    <w:link w:val="SmalltextChar1"/>
    <w:rsid w:val="00DC43C2"/>
    <w:rPr>
      <w:rFonts w:ascii="Calibri" w:hAnsi="Calibri"/>
      <w:color w:val="000000"/>
    </w:rPr>
  </w:style>
  <w:style w:type="character" w:customStyle="1" w:styleId="FullCiteCharChar">
    <w:name w:val="Full Cite Char Char"/>
    <w:basedOn w:val="DefaultParagraphFont"/>
    <w:rsid w:val="00DC43C2"/>
    <w:rPr>
      <w:rFonts w:ascii="Georgia" w:hAnsi="Georgia" w:cs="Calibri"/>
      <w:color w:val="000000"/>
      <w:sz w:val="20"/>
      <w:szCs w:val="24"/>
    </w:rPr>
  </w:style>
  <w:style w:type="character" w:customStyle="1" w:styleId="submitted-wrapper">
    <w:name w:val="submitted-wrapper"/>
    <w:basedOn w:val="DefaultParagraphFont"/>
    <w:rsid w:val="00DC43C2"/>
  </w:style>
  <w:style w:type="paragraph" w:customStyle="1" w:styleId="Spacer">
    <w:name w:val="Spacer"/>
    <w:basedOn w:val="Heading1"/>
    <w:link w:val="SpacerChar"/>
    <w:autoRedefine/>
    <w:uiPriority w:val="4"/>
    <w:qFormat/>
    <w:rsid w:val="00DC43C2"/>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DC43C2"/>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DC43C2"/>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DC43C2"/>
  </w:style>
  <w:style w:type="character" w:customStyle="1" w:styleId="top-publish">
    <w:name w:val="top-publish"/>
    <w:basedOn w:val="DefaultParagraphFont"/>
    <w:rsid w:val="00DC43C2"/>
  </w:style>
  <w:style w:type="character" w:customStyle="1" w:styleId="byline-italic">
    <w:name w:val="byline-italic"/>
    <w:basedOn w:val="DefaultParagraphFont"/>
    <w:rsid w:val="00DC43C2"/>
  </w:style>
  <w:style w:type="paragraph" w:customStyle="1" w:styleId="infuse">
    <w:name w:val="infuse"/>
    <w:basedOn w:val="Normal"/>
    <w:uiPriority w:val="99"/>
    <w:qFormat/>
    <w:rsid w:val="00DC43C2"/>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DC43C2"/>
    <w:rPr>
      <w:rFonts w:ascii="Arial Narrow" w:hAnsi="Arial Narrow"/>
      <w:sz w:val="22"/>
      <w:szCs w:val="24"/>
      <w:u w:val="single"/>
      <w:lang w:val="en-US" w:eastAsia="en-US" w:bidi="ar-SA"/>
    </w:rPr>
  </w:style>
  <w:style w:type="character" w:customStyle="1" w:styleId="gd">
    <w:name w:val="gd"/>
    <w:basedOn w:val="DefaultParagraphFont"/>
    <w:rsid w:val="00DC43C2"/>
  </w:style>
  <w:style w:type="character" w:customStyle="1" w:styleId="g3">
    <w:name w:val="g3"/>
    <w:basedOn w:val="DefaultParagraphFont"/>
    <w:rsid w:val="00DC43C2"/>
  </w:style>
  <w:style w:type="character" w:customStyle="1" w:styleId="hb">
    <w:name w:val="hb"/>
    <w:basedOn w:val="DefaultParagraphFont"/>
    <w:rsid w:val="00DC43C2"/>
  </w:style>
  <w:style w:type="character" w:customStyle="1" w:styleId="g2">
    <w:name w:val="g2"/>
    <w:basedOn w:val="DefaultParagraphFont"/>
    <w:rsid w:val="00DC43C2"/>
  </w:style>
  <w:style w:type="character" w:customStyle="1" w:styleId="nameplatehead">
    <w:name w:val="nameplatehead"/>
    <w:basedOn w:val="DefaultParagraphFont"/>
    <w:rsid w:val="00DC43C2"/>
  </w:style>
  <w:style w:type="character" w:customStyle="1" w:styleId="nameplatelink">
    <w:name w:val="nameplatelink"/>
    <w:basedOn w:val="DefaultParagraphFont"/>
    <w:rsid w:val="00DC43C2"/>
  </w:style>
  <w:style w:type="paragraph" w:customStyle="1" w:styleId="calibre8">
    <w:name w:val="calibre8"/>
    <w:basedOn w:val="Normal"/>
    <w:uiPriority w:val="99"/>
    <w:qFormat/>
    <w:rsid w:val="00DC43C2"/>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DC43C2"/>
  </w:style>
  <w:style w:type="character" w:customStyle="1" w:styleId="djhat-arrow">
    <w:name w:val="djhat-arrow"/>
    <w:basedOn w:val="DefaultParagraphFont"/>
    <w:rsid w:val="00DC43C2"/>
  </w:style>
  <w:style w:type="character" w:customStyle="1" w:styleId="mname">
    <w:name w:val="mname"/>
    <w:basedOn w:val="DefaultParagraphFont"/>
    <w:rsid w:val="00DC43C2"/>
  </w:style>
  <w:style w:type="character" w:customStyle="1" w:styleId="mvalue">
    <w:name w:val="mvalue"/>
    <w:basedOn w:val="DefaultParagraphFont"/>
    <w:rsid w:val="00DC43C2"/>
  </w:style>
  <w:style w:type="character" w:customStyle="1" w:styleId="mchange">
    <w:name w:val="mchange"/>
    <w:basedOn w:val="DefaultParagraphFont"/>
    <w:rsid w:val="00DC43C2"/>
  </w:style>
  <w:style w:type="character" w:customStyle="1" w:styleId="categoryaside">
    <w:name w:val="category__aside"/>
    <w:basedOn w:val="DefaultParagraphFont"/>
    <w:rsid w:val="00DC43C2"/>
  </w:style>
  <w:style w:type="character" w:customStyle="1" w:styleId="article-breadcrumb-wrapper">
    <w:name w:val="article-breadcrumb-wrapper"/>
    <w:basedOn w:val="DefaultParagraphFont"/>
    <w:rsid w:val="00DC43C2"/>
  </w:style>
  <w:style w:type="character" w:customStyle="1" w:styleId="wsj-article-caption-content">
    <w:name w:val="wsj-article-caption-content"/>
    <w:basedOn w:val="DefaultParagraphFont"/>
    <w:rsid w:val="00DC43C2"/>
  </w:style>
  <w:style w:type="character" w:customStyle="1" w:styleId="wsj-article-credit">
    <w:name w:val="wsj-article-credit"/>
    <w:basedOn w:val="DefaultParagraphFont"/>
    <w:rsid w:val="00DC43C2"/>
  </w:style>
  <w:style w:type="character" w:customStyle="1" w:styleId="wsj-article-credit-tag">
    <w:name w:val="wsj-article-credit-tag"/>
    <w:basedOn w:val="DefaultParagraphFont"/>
    <w:rsid w:val="00DC43C2"/>
  </w:style>
  <w:style w:type="character" w:customStyle="1" w:styleId="commentscounticon">
    <w:name w:val="comments_count_icon"/>
    <w:basedOn w:val="DefaultParagraphFont"/>
    <w:rsid w:val="00DC43C2"/>
  </w:style>
  <w:style w:type="character" w:customStyle="1" w:styleId="comments-count-word">
    <w:name w:val="comments-count-word"/>
    <w:basedOn w:val="DefaultParagraphFont"/>
    <w:rsid w:val="00DC43C2"/>
  </w:style>
  <w:style w:type="character" w:customStyle="1" w:styleId="company-name-type">
    <w:name w:val="company-name-type"/>
    <w:basedOn w:val="DefaultParagraphFont"/>
    <w:rsid w:val="00DC43C2"/>
  </w:style>
  <w:style w:type="character" w:customStyle="1" w:styleId="nav-prevnext-lbl">
    <w:name w:val="nav-prevnext-lbl"/>
    <w:basedOn w:val="DefaultParagraphFont"/>
    <w:rsid w:val="00DC43C2"/>
  </w:style>
  <w:style w:type="character" w:customStyle="1" w:styleId="nav-prevnext-hed">
    <w:name w:val="nav-prevnext-hed"/>
    <w:basedOn w:val="DefaultParagraphFont"/>
    <w:rsid w:val="00DC43C2"/>
  </w:style>
  <w:style w:type="character" w:customStyle="1" w:styleId="readcomments">
    <w:name w:val="readcomments"/>
    <w:basedOn w:val="DefaultParagraphFont"/>
    <w:rsid w:val="00DC43C2"/>
  </w:style>
  <w:style w:type="character" w:customStyle="1" w:styleId="selected-edition">
    <w:name w:val="selected-edition"/>
    <w:basedOn w:val="DefaultParagraphFont"/>
    <w:rsid w:val="00DC43C2"/>
  </w:style>
  <w:style w:type="character" w:customStyle="1" w:styleId="rotate">
    <w:name w:val="rotate"/>
    <w:basedOn w:val="DefaultParagraphFont"/>
    <w:rsid w:val="00DC43C2"/>
  </w:style>
  <w:style w:type="paragraph" w:customStyle="1" w:styleId="column-name">
    <w:name w:val="column-name"/>
    <w:basedOn w:val="Normal"/>
    <w:rsid w:val="00DC43C2"/>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DC43C2"/>
  </w:style>
  <w:style w:type="character" w:customStyle="1" w:styleId="tl8wme">
    <w:name w:val="tl8wme"/>
    <w:basedOn w:val="DefaultParagraphFont"/>
    <w:rsid w:val="00DC43C2"/>
  </w:style>
  <w:style w:type="character" w:customStyle="1" w:styleId="CardStyleChar">
    <w:name w:val="Card Style Char"/>
    <w:link w:val="CardStyle"/>
    <w:locked/>
    <w:rsid w:val="00DC43C2"/>
    <w:rPr>
      <w:rFonts w:ascii="Calibri" w:eastAsia="Times New Roman" w:hAnsi="Calibri"/>
      <w:sz w:val="20"/>
    </w:rPr>
  </w:style>
  <w:style w:type="character" w:customStyle="1" w:styleId="SmallSizeParagraphChar">
    <w:name w:val="Small Size Paragraph Char"/>
    <w:link w:val="SmallSizeParagraph"/>
    <w:locked/>
    <w:rsid w:val="00DC43C2"/>
    <w:rPr>
      <w:rFonts w:eastAsia="Calibri"/>
      <w:sz w:val="16"/>
      <w:szCs w:val="16"/>
    </w:rPr>
  </w:style>
  <w:style w:type="paragraph" w:customStyle="1" w:styleId="SmallSizeParagraph">
    <w:name w:val="Small Size Paragraph"/>
    <w:basedOn w:val="Normal"/>
    <w:link w:val="SmallSizeParagraphChar"/>
    <w:qFormat/>
    <w:rsid w:val="00DC43C2"/>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DC43C2"/>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DC43C2"/>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DC43C2"/>
    <w:rPr>
      <w:rFonts w:eastAsia="Calibri"/>
    </w:rPr>
  </w:style>
  <w:style w:type="paragraph" w:customStyle="1" w:styleId="StyleCardText9pt">
    <w:name w:val="Style Card Text + 9 pt"/>
    <w:basedOn w:val="Normal"/>
    <w:link w:val="StyleCardText9ptChar"/>
    <w:qFormat/>
    <w:rsid w:val="00DC43C2"/>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DC43C2"/>
    <w:rPr>
      <w:rFonts w:eastAsia="Calibri"/>
      <w:u w:val="single"/>
      <w:lang w:val="x-none" w:eastAsia="zh-CN"/>
    </w:rPr>
  </w:style>
  <w:style w:type="paragraph" w:customStyle="1" w:styleId="UnderlineS">
    <w:name w:val="Underline S"/>
    <w:basedOn w:val="Normal"/>
    <w:link w:val="UnderlineSChar"/>
    <w:qFormat/>
    <w:rsid w:val="00DC43C2"/>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DC43C2"/>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DC43C2"/>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DC43C2"/>
    <w:rPr>
      <w:rFonts w:ascii="Times New Roman" w:hAnsi="Times New Roman" w:cs="Times New Roman"/>
    </w:rPr>
  </w:style>
  <w:style w:type="paragraph" w:customStyle="1" w:styleId="Debatenoraml">
    <w:name w:val="Debatenoraml"/>
    <w:basedOn w:val="NoSpacing"/>
    <w:link w:val="DebatenoramlChar"/>
    <w:qFormat/>
    <w:rsid w:val="00DC43C2"/>
    <w:rPr>
      <w:sz w:val="22"/>
    </w:rPr>
  </w:style>
  <w:style w:type="character" w:customStyle="1" w:styleId="QualsChar">
    <w:name w:val="Quals Char"/>
    <w:link w:val="Quals"/>
    <w:locked/>
    <w:rsid w:val="00DC43C2"/>
    <w:rPr>
      <w:rFonts w:eastAsia="Calibri"/>
      <w:sz w:val="18"/>
    </w:rPr>
  </w:style>
  <w:style w:type="paragraph" w:customStyle="1" w:styleId="Quals">
    <w:name w:val="Quals"/>
    <w:basedOn w:val="Normal"/>
    <w:link w:val="QualsChar"/>
    <w:qFormat/>
    <w:rsid w:val="00DC43C2"/>
    <w:pPr>
      <w:spacing w:after="0" w:line="240" w:lineRule="auto"/>
    </w:pPr>
    <w:rPr>
      <w:rFonts w:asciiTheme="minorHAnsi" w:eastAsia="Calibri" w:hAnsiTheme="minorHAnsi"/>
      <w:sz w:val="18"/>
    </w:rPr>
  </w:style>
  <w:style w:type="character" w:customStyle="1" w:styleId="StarredChar">
    <w:name w:val="Starred Char"/>
    <w:link w:val="Starred"/>
    <w:locked/>
    <w:rsid w:val="00DC43C2"/>
    <w:rPr>
      <w:rFonts w:eastAsia="Times New Roman"/>
      <w:b/>
      <w:caps/>
      <w:szCs w:val="28"/>
      <w:u w:val="single"/>
    </w:rPr>
  </w:style>
  <w:style w:type="paragraph" w:customStyle="1" w:styleId="Starred">
    <w:name w:val="Starred"/>
    <w:basedOn w:val="Normal"/>
    <w:link w:val="StarredChar"/>
    <w:qFormat/>
    <w:rsid w:val="00DC43C2"/>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DC43C2"/>
    <w:rPr>
      <w:rFonts w:eastAsia="Times New Roman"/>
      <w:b/>
      <w:caps/>
      <w:szCs w:val="28"/>
      <w:u w:val="single"/>
    </w:rPr>
  </w:style>
  <w:style w:type="paragraph" w:customStyle="1" w:styleId="NotStarred">
    <w:name w:val="NotStarred"/>
    <w:basedOn w:val="Normal"/>
    <w:link w:val="NotStarredChar"/>
    <w:qFormat/>
    <w:rsid w:val="00DC43C2"/>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DC43C2"/>
    <w:rPr>
      <w:rFonts w:eastAsia="Times New Roman"/>
      <w:b/>
      <w:szCs w:val="28"/>
      <w:u w:val="single"/>
    </w:rPr>
  </w:style>
  <w:style w:type="paragraph" w:customStyle="1" w:styleId="NewHeading2">
    <w:name w:val="NewHeading2"/>
    <w:basedOn w:val="Normal"/>
    <w:link w:val="NewHeading2Char"/>
    <w:qFormat/>
    <w:rsid w:val="00DC43C2"/>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DC43C2"/>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DC43C2"/>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DC43C2"/>
    <w:rPr>
      <w:rFonts w:eastAsia="SimSun"/>
      <w:u w:val="single"/>
      <w:lang w:eastAsia="zh-CN"/>
    </w:rPr>
  </w:style>
  <w:style w:type="paragraph" w:customStyle="1" w:styleId="StylecardThickunderline">
    <w:name w:val="Style card + Thick underline"/>
    <w:basedOn w:val="Normal"/>
    <w:link w:val="StylecardThickunderlineChar"/>
    <w:qFormat/>
    <w:rsid w:val="00DC43C2"/>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DC43C2"/>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DC43C2"/>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DC43C2"/>
    <w:rPr>
      <w:rFonts w:eastAsia="Times New Roman"/>
      <w:bCs/>
      <w:lang w:bidi="he-IL"/>
    </w:rPr>
  </w:style>
  <w:style w:type="paragraph" w:customStyle="1" w:styleId="MTDisplayEquation">
    <w:name w:val="MTDisplayEquation"/>
    <w:basedOn w:val="Normal"/>
    <w:next w:val="Normal"/>
    <w:link w:val="MTDisplayEquationChar"/>
    <w:qFormat/>
    <w:rsid w:val="00DC43C2"/>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DC43C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C43C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C43C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C43C2"/>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DC43C2"/>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DC43C2"/>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DC43C2"/>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DC43C2"/>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DC43C2"/>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DC43C2"/>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DC43C2"/>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DC43C2"/>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DC43C2"/>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DC43C2"/>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DC43C2"/>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DC43C2"/>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DC43C2"/>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DC43C2"/>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DC43C2"/>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DC43C2"/>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DC43C2"/>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DC43C2"/>
    <w:pPr>
      <w:keepNext/>
      <w:spacing w:after="0" w:line="240" w:lineRule="auto"/>
      <w:ind w:left="288" w:right="288"/>
    </w:pPr>
    <w:rPr>
      <w:rFonts w:eastAsia="MS Gothic"/>
      <w:szCs w:val="20"/>
    </w:rPr>
  </w:style>
  <w:style w:type="paragraph" w:customStyle="1" w:styleId="canvas-atom">
    <w:name w:val="canvas-atom"/>
    <w:basedOn w:val="Normal"/>
    <w:uiPriority w:val="99"/>
    <w:qFormat/>
    <w:rsid w:val="00DC43C2"/>
    <w:pPr>
      <w:spacing w:before="100" w:beforeAutospacing="1" w:after="100" w:afterAutospacing="1" w:line="240" w:lineRule="auto"/>
    </w:pPr>
    <w:rPr>
      <w:sz w:val="24"/>
    </w:rPr>
  </w:style>
  <w:style w:type="paragraph" w:customStyle="1" w:styleId="tweet-text">
    <w:name w:val="tweet-text"/>
    <w:basedOn w:val="Normal"/>
    <w:uiPriority w:val="99"/>
    <w:qFormat/>
    <w:rsid w:val="00DC43C2"/>
    <w:pPr>
      <w:spacing w:before="100" w:beforeAutospacing="1" w:after="100" w:afterAutospacing="1" w:line="240" w:lineRule="auto"/>
    </w:pPr>
  </w:style>
  <w:style w:type="paragraph" w:customStyle="1" w:styleId="graf">
    <w:name w:val="graf"/>
    <w:basedOn w:val="Normal"/>
    <w:uiPriority w:val="99"/>
    <w:qFormat/>
    <w:rsid w:val="00DC43C2"/>
    <w:pPr>
      <w:spacing w:before="100" w:beforeAutospacing="1" w:after="100" w:afterAutospacing="1" w:line="240" w:lineRule="auto"/>
    </w:pPr>
  </w:style>
  <w:style w:type="paragraph" w:customStyle="1" w:styleId="column">
    <w:name w:val="column"/>
    <w:basedOn w:val="Normal"/>
    <w:uiPriority w:val="99"/>
    <w:qFormat/>
    <w:rsid w:val="00DC43C2"/>
    <w:pPr>
      <w:spacing w:before="100" w:beforeAutospacing="1" w:after="100" w:afterAutospacing="1" w:line="240" w:lineRule="auto"/>
    </w:pPr>
  </w:style>
  <w:style w:type="paragraph" w:customStyle="1" w:styleId="recirc-container">
    <w:name w:val="recirc-container"/>
    <w:basedOn w:val="Normal"/>
    <w:uiPriority w:val="99"/>
    <w:qFormat/>
    <w:rsid w:val="00DC43C2"/>
    <w:pPr>
      <w:spacing w:before="100" w:beforeAutospacing="1" w:after="100" w:afterAutospacing="1" w:line="240" w:lineRule="auto"/>
    </w:pPr>
    <w:rPr>
      <w:sz w:val="24"/>
    </w:rPr>
  </w:style>
  <w:style w:type="paragraph" w:customStyle="1" w:styleId="interstitial-link">
    <w:name w:val="interstitial-link"/>
    <w:basedOn w:val="Normal"/>
    <w:uiPriority w:val="99"/>
    <w:qFormat/>
    <w:rsid w:val="00DC43C2"/>
    <w:pPr>
      <w:spacing w:before="100" w:beforeAutospacing="1" w:after="100" w:afterAutospacing="1" w:line="240" w:lineRule="auto"/>
    </w:pPr>
    <w:rPr>
      <w:sz w:val="24"/>
    </w:rPr>
  </w:style>
  <w:style w:type="paragraph" w:customStyle="1" w:styleId="see-also">
    <w:name w:val="see-also"/>
    <w:basedOn w:val="Normal"/>
    <w:uiPriority w:val="99"/>
    <w:qFormat/>
    <w:rsid w:val="00DC43C2"/>
    <w:pPr>
      <w:spacing w:before="100" w:beforeAutospacing="1" w:after="100" w:afterAutospacing="1" w:line="240" w:lineRule="auto"/>
    </w:pPr>
    <w:rPr>
      <w:sz w:val="24"/>
    </w:rPr>
  </w:style>
  <w:style w:type="character" w:customStyle="1" w:styleId="BriefTitleChar">
    <w:name w:val="Brief Title Char"/>
    <w:basedOn w:val="DefaultParagraphFont"/>
    <w:rsid w:val="00DC43C2"/>
    <w:rPr>
      <w:b/>
      <w:bCs w:val="0"/>
      <w:sz w:val="24"/>
      <w:szCs w:val="24"/>
      <w:u w:val="single"/>
      <w:lang w:val="en-US" w:eastAsia="en-US" w:bidi="ar-SA"/>
    </w:rPr>
  </w:style>
  <w:style w:type="character" w:customStyle="1" w:styleId="BriefTitle2Char">
    <w:name w:val="Brief Title 2 Char"/>
    <w:basedOn w:val="BriefTitleChar"/>
    <w:rsid w:val="00DC43C2"/>
    <w:rPr>
      <w:b/>
      <w:bCs w:val="0"/>
      <w:sz w:val="24"/>
      <w:szCs w:val="24"/>
      <w:u w:val="single"/>
      <w:lang w:val="en-US" w:eastAsia="en-US" w:bidi="ar-SA"/>
    </w:rPr>
  </w:style>
  <w:style w:type="character" w:customStyle="1" w:styleId="FontStyle477">
    <w:name w:val="Font Style477"/>
    <w:basedOn w:val="DefaultParagraphFont"/>
    <w:uiPriority w:val="99"/>
    <w:rsid w:val="00DC43C2"/>
    <w:rPr>
      <w:rFonts w:ascii="Times New Roman" w:hAnsi="Times New Roman" w:cs="Times New Roman" w:hint="default"/>
      <w:sz w:val="18"/>
      <w:szCs w:val="18"/>
    </w:rPr>
  </w:style>
  <w:style w:type="character" w:customStyle="1" w:styleId="FontStyle514">
    <w:name w:val="Font Style514"/>
    <w:basedOn w:val="DefaultParagraphFont"/>
    <w:uiPriority w:val="99"/>
    <w:rsid w:val="00DC43C2"/>
    <w:rPr>
      <w:rFonts w:ascii="Times New Roman" w:hAnsi="Times New Roman" w:cs="Times New Roman" w:hint="default"/>
      <w:sz w:val="14"/>
      <w:szCs w:val="14"/>
    </w:rPr>
  </w:style>
  <w:style w:type="character" w:customStyle="1" w:styleId="FontStyle500">
    <w:name w:val="Font Style500"/>
    <w:basedOn w:val="DefaultParagraphFont"/>
    <w:uiPriority w:val="99"/>
    <w:rsid w:val="00DC43C2"/>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DC43C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C43C2"/>
    <w:rPr>
      <w:rFonts w:ascii="Times New Roman" w:hAnsi="Times New Roman" w:cs="Times New Roman" w:hint="default"/>
      <w:b/>
      <w:bCs/>
      <w:sz w:val="22"/>
      <w:szCs w:val="22"/>
    </w:rPr>
  </w:style>
  <w:style w:type="character" w:customStyle="1" w:styleId="UnderlineStyleChar7">
    <w:name w:val="Underline Style Char7"/>
    <w:rsid w:val="00DC43C2"/>
    <w:rPr>
      <w:rFonts w:ascii="Garamond" w:hAnsi="Garamond" w:hint="default"/>
      <w:sz w:val="22"/>
      <w:szCs w:val="24"/>
      <w:u w:val="single"/>
      <w:lang w:val="en-US" w:eastAsia="en-US" w:bidi="ar-SA"/>
    </w:rPr>
  </w:style>
  <w:style w:type="character" w:customStyle="1" w:styleId="s4">
    <w:name w:val="s4"/>
    <w:rsid w:val="00DC43C2"/>
  </w:style>
  <w:style w:type="character" w:customStyle="1" w:styleId="s5">
    <w:name w:val="s5"/>
    <w:rsid w:val="00DC43C2"/>
  </w:style>
  <w:style w:type="character" w:customStyle="1" w:styleId="rightsnotice">
    <w:name w:val="rightsnotice"/>
    <w:rsid w:val="00DC43C2"/>
  </w:style>
  <w:style w:type="character" w:customStyle="1" w:styleId="related-current-indicator">
    <w:name w:val="related-current-indicator"/>
    <w:rsid w:val="00DC43C2"/>
  </w:style>
  <w:style w:type="character" w:customStyle="1" w:styleId="bylclear">
    <w:name w:val="bylclear"/>
    <w:rsid w:val="00DC43C2"/>
  </w:style>
  <w:style w:type="character" w:customStyle="1" w:styleId="essaytext">
    <w:name w:val="essaytext"/>
    <w:rsid w:val="00DC43C2"/>
  </w:style>
  <w:style w:type="character" w:customStyle="1" w:styleId="username">
    <w:name w:val="username"/>
    <w:rsid w:val="00DC43C2"/>
  </w:style>
  <w:style w:type="character" w:customStyle="1" w:styleId="toplinks">
    <w:name w:val="toplinks"/>
    <w:rsid w:val="00DC43C2"/>
  </w:style>
  <w:style w:type="character" w:customStyle="1" w:styleId="titles">
    <w:name w:val="titles"/>
    <w:rsid w:val="00DC43C2"/>
  </w:style>
  <w:style w:type="character" w:customStyle="1" w:styleId="contentauthor">
    <w:name w:val="contentauthor"/>
    <w:rsid w:val="00DC43C2"/>
  </w:style>
  <w:style w:type="character" w:customStyle="1" w:styleId="subarticleheader">
    <w:name w:val="subarticleheader"/>
    <w:rsid w:val="00DC43C2"/>
  </w:style>
  <w:style w:type="character" w:customStyle="1" w:styleId="copy">
    <w:name w:val="copy"/>
    <w:rsid w:val="00DC43C2"/>
  </w:style>
  <w:style w:type="character" w:customStyle="1" w:styleId="topheadline">
    <w:name w:val="topheadline"/>
    <w:rsid w:val="00DC43C2"/>
  </w:style>
  <w:style w:type="character" w:customStyle="1" w:styleId="Stylereduce27pt">
    <w:name w:val="Style reduce2 + 7 pt"/>
    <w:rsid w:val="00DC43C2"/>
    <w:rPr>
      <w:rFonts w:ascii="Times New Roman" w:hAnsi="Times New Roman" w:cs="Arial" w:hint="default"/>
      <w:color w:val="000000"/>
      <w:sz w:val="14"/>
      <w:szCs w:val="22"/>
    </w:rPr>
  </w:style>
  <w:style w:type="character" w:customStyle="1" w:styleId="srtitle">
    <w:name w:val="srtitle"/>
    <w:rsid w:val="00DC43C2"/>
  </w:style>
  <w:style w:type="character" w:customStyle="1" w:styleId="st1">
    <w:name w:val="st1"/>
    <w:rsid w:val="00DC43C2"/>
  </w:style>
  <w:style w:type="character" w:customStyle="1" w:styleId="StyleStyleGaramond">
    <w:name w:val="Style Style Garamond +"/>
    <w:rsid w:val="00DC43C2"/>
    <w:rPr>
      <w:rFonts w:ascii="Garamond" w:hAnsi="Garamond" w:cs="Times New Roman" w:hint="default"/>
      <w:sz w:val="20"/>
    </w:rPr>
  </w:style>
  <w:style w:type="character" w:customStyle="1" w:styleId="boldunderline2">
    <w:name w:val="boldunderline"/>
    <w:rsid w:val="00DC43C2"/>
  </w:style>
  <w:style w:type="character" w:customStyle="1" w:styleId="Date11">
    <w:name w:val="Date11"/>
    <w:rsid w:val="00DC43C2"/>
  </w:style>
  <w:style w:type="character" w:customStyle="1" w:styleId="artbody1">
    <w:name w:val="art_body1"/>
    <w:rsid w:val="00DC43C2"/>
    <w:rPr>
      <w:rFonts w:ascii="Arial" w:hAnsi="Arial" w:cs="Arial" w:hint="default"/>
    </w:rPr>
  </w:style>
  <w:style w:type="character" w:customStyle="1" w:styleId="Boxout0">
    <w:name w:val="Boxout"/>
    <w:uiPriority w:val="1"/>
    <w:qFormat/>
    <w:rsid w:val="00DC43C2"/>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DC43C2"/>
  </w:style>
  <w:style w:type="character" w:customStyle="1" w:styleId="preloadwrap">
    <w:name w:val="preloadwrap"/>
    <w:rsid w:val="00DC43C2"/>
  </w:style>
  <w:style w:type="character" w:customStyle="1" w:styleId="creditwrap">
    <w:name w:val="creditwrap"/>
    <w:rsid w:val="00DC43C2"/>
  </w:style>
  <w:style w:type="character" w:customStyle="1" w:styleId="DefaultChar1">
    <w:name w:val="Default Char1"/>
    <w:rsid w:val="00DC43C2"/>
    <w:rPr>
      <w:noProof w:val="0"/>
      <w:color w:val="000000"/>
      <w:lang w:val="en-US" w:eastAsia="en-US" w:bidi="ar-SA"/>
    </w:rPr>
  </w:style>
  <w:style w:type="character" w:customStyle="1" w:styleId="pmterms31">
    <w:name w:val="pmterms31"/>
    <w:rsid w:val="00DC43C2"/>
    <w:rPr>
      <w:b/>
      <w:bCs/>
      <w:i w:val="0"/>
      <w:iCs w:val="0"/>
      <w:color w:val="000000"/>
    </w:rPr>
  </w:style>
  <w:style w:type="character" w:customStyle="1" w:styleId="copyrightdescription">
    <w:name w:val="copyrightdescription"/>
    <w:rsid w:val="00DC43C2"/>
  </w:style>
  <w:style w:type="character" w:customStyle="1" w:styleId="ft01">
    <w:name w:val="ft01"/>
    <w:rsid w:val="00DC43C2"/>
    <w:rPr>
      <w:rFonts w:ascii="Times" w:hAnsi="Times" w:cs="Times" w:hint="default"/>
      <w:color w:val="000000"/>
      <w:sz w:val="14"/>
      <w:szCs w:val="14"/>
    </w:rPr>
  </w:style>
  <w:style w:type="character" w:customStyle="1" w:styleId="ft11">
    <w:name w:val="ft11"/>
    <w:rsid w:val="00DC43C2"/>
    <w:rPr>
      <w:rFonts w:ascii="Times" w:hAnsi="Times" w:cs="Times" w:hint="default"/>
      <w:color w:val="000000"/>
      <w:sz w:val="17"/>
      <w:szCs w:val="17"/>
    </w:rPr>
  </w:style>
  <w:style w:type="character" w:customStyle="1" w:styleId="ft21">
    <w:name w:val="ft21"/>
    <w:rsid w:val="00DC43C2"/>
    <w:rPr>
      <w:rFonts w:ascii="Times" w:hAnsi="Times" w:cs="Times" w:hint="default"/>
      <w:color w:val="000000"/>
      <w:sz w:val="15"/>
      <w:szCs w:val="15"/>
    </w:rPr>
  </w:style>
  <w:style w:type="character" w:customStyle="1" w:styleId="ft31">
    <w:name w:val="ft31"/>
    <w:rsid w:val="00DC43C2"/>
    <w:rPr>
      <w:rFonts w:ascii="Times" w:hAnsi="Times" w:cs="Times" w:hint="default"/>
      <w:color w:val="000000"/>
      <w:sz w:val="15"/>
      <w:szCs w:val="15"/>
    </w:rPr>
  </w:style>
  <w:style w:type="character" w:customStyle="1" w:styleId="dquo">
    <w:name w:val="dquo"/>
    <w:rsid w:val="00DC43C2"/>
  </w:style>
  <w:style w:type="character" w:customStyle="1" w:styleId="caps2">
    <w:name w:val="caps2"/>
    <w:rsid w:val="00DC43C2"/>
  </w:style>
  <w:style w:type="character" w:customStyle="1" w:styleId="ccs">
    <w:name w:val="c cs"/>
    <w:rsid w:val="00DC43C2"/>
  </w:style>
  <w:style w:type="character" w:customStyle="1" w:styleId="dropshadow">
    <w:name w:val="dropshadow"/>
    <w:rsid w:val="00DC43C2"/>
  </w:style>
  <w:style w:type="character" w:customStyle="1" w:styleId="d05ws">
    <w:name w:val="d05ws"/>
    <w:rsid w:val="00DC43C2"/>
  </w:style>
  <w:style w:type="character" w:customStyle="1" w:styleId="rzibod">
    <w:name w:val="rzibod"/>
    <w:rsid w:val="00DC43C2"/>
  </w:style>
  <w:style w:type="character" w:customStyle="1" w:styleId="headertext">
    <w:name w:val="headertext"/>
    <w:rsid w:val="00DC43C2"/>
  </w:style>
  <w:style w:type="character" w:customStyle="1" w:styleId="endnote-reference">
    <w:name w:val="endnote-reference"/>
    <w:rsid w:val="00DC43C2"/>
  </w:style>
  <w:style w:type="character" w:customStyle="1" w:styleId="officialsname">
    <w:name w:val="official_s_name"/>
    <w:rsid w:val="00DC43C2"/>
  </w:style>
  <w:style w:type="character" w:customStyle="1" w:styleId="audience">
    <w:name w:val="audience"/>
    <w:rsid w:val="00DC43C2"/>
  </w:style>
  <w:style w:type="character" w:customStyle="1" w:styleId="normalchar0">
    <w:name w:val="normal__char"/>
    <w:rsid w:val="00DC43C2"/>
  </w:style>
  <w:style w:type="character" w:customStyle="1" w:styleId="hyperlink002cheading0020100200028block0020title0029char">
    <w:name w:val="hyperlink_002cheading_00201_0020_0028block_0020title_0029__char"/>
    <w:rsid w:val="00DC43C2"/>
  </w:style>
  <w:style w:type="character" w:customStyle="1" w:styleId="underline002cstyle0020bold0020underlinechar">
    <w:name w:val="underline_002cstyle_0020bold_0020underline__char"/>
    <w:rsid w:val="00DC43C2"/>
  </w:style>
  <w:style w:type="character" w:customStyle="1" w:styleId="copyboldblack">
    <w:name w:val="copyboldblack"/>
    <w:rsid w:val="00DC43C2"/>
  </w:style>
  <w:style w:type="character" w:customStyle="1" w:styleId="copybold">
    <w:name w:val="copybold"/>
    <w:rsid w:val="00DC43C2"/>
  </w:style>
  <w:style w:type="character" w:customStyle="1" w:styleId="author-date0">
    <w:name w:val="author-date"/>
    <w:rsid w:val="00DC43C2"/>
  </w:style>
  <w:style w:type="character" w:customStyle="1" w:styleId="articlebegin">
    <w:name w:val="articlebegin"/>
    <w:rsid w:val="00DC43C2"/>
  </w:style>
  <w:style w:type="character" w:customStyle="1" w:styleId="mediaoverlay">
    <w:name w:val="mediaoverlay"/>
    <w:rsid w:val="00DC43C2"/>
  </w:style>
  <w:style w:type="character" w:customStyle="1" w:styleId="blogcaption">
    <w:name w:val="blog_caption"/>
    <w:rsid w:val="00DC43C2"/>
  </w:style>
  <w:style w:type="character" w:customStyle="1" w:styleId="commnet-abuzz">
    <w:name w:val="commnet-abuzz"/>
    <w:rsid w:val="00DC43C2"/>
  </w:style>
  <w:style w:type="character" w:customStyle="1" w:styleId="stbuttontext">
    <w:name w:val="stbuttontext"/>
    <w:rsid w:val="00DC43C2"/>
  </w:style>
  <w:style w:type="character" w:customStyle="1" w:styleId="grey">
    <w:name w:val="grey"/>
    <w:rsid w:val="00DC43C2"/>
  </w:style>
  <w:style w:type="character" w:customStyle="1" w:styleId="bdx">
    <w:name w:val="bdx"/>
    <w:rsid w:val="00DC43C2"/>
  </w:style>
  <w:style w:type="character" w:customStyle="1" w:styleId="bdl">
    <w:name w:val="bdl"/>
    <w:rsid w:val="00DC43C2"/>
  </w:style>
  <w:style w:type="character" w:customStyle="1" w:styleId="breadcrumbitemcurrent">
    <w:name w:val="breadcrumbitemcurrent"/>
    <w:rsid w:val="00DC43C2"/>
  </w:style>
  <w:style w:type="character" w:customStyle="1" w:styleId="bbl">
    <w:name w:val="bbl"/>
    <w:rsid w:val="00DC43C2"/>
  </w:style>
  <w:style w:type="character" w:customStyle="1" w:styleId="itxtnewhookspan">
    <w:name w:val="itxtnewhookspan"/>
    <w:rsid w:val="00DC43C2"/>
  </w:style>
  <w:style w:type="character" w:customStyle="1" w:styleId="gstxthlt">
    <w:name w:val="gstxt_hlt"/>
    <w:rsid w:val="00DC43C2"/>
  </w:style>
  <w:style w:type="character" w:customStyle="1" w:styleId="StyleBoldRed">
    <w:name w:val="Style Bold Red"/>
    <w:rsid w:val="00DC43C2"/>
    <w:rPr>
      <w:b/>
      <w:bCs/>
      <w:color w:val="auto"/>
    </w:rPr>
  </w:style>
  <w:style w:type="character" w:customStyle="1" w:styleId="StyleTimesNewRoman8pt">
    <w:name w:val="Style Times New Roman 8 pt"/>
    <w:rsid w:val="00DC43C2"/>
    <w:rPr>
      <w:rFonts w:ascii="Georgia" w:hAnsi="Georgia" w:hint="default"/>
      <w:sz w:val="16"/>
    </w:rPr>
  </w:style>
  <w:style w:type="character" w:customStyle="1" w:styleId="goldbldtext">
    <w:name w:val="goldbldtext"/>
    <w:rsid w:val="00DC43C2"/>
  </w:style>
  <w:style w:type="character" w:customStyle="1" w:styleId="labeltext">
    <w:name w:val="labeltext"/>
    <w:rsid w:val="00DC43C2"/>
  </w:style>
  <w:style w:type="character" w:customStyle="1" w:styleId="viewlink">
    <w:name w:val="viewlink"/>
    <w:rsid w:val="00DC43C2"/>
  </w:style>
  <w:style w:type="character" w:customStyle="1" w:styleId="inlinkchart">
    <w:name w:val="inlink_chart"/>
    <w:rsid w:val="00DC43C2"/>
  </w:style>
  <w:style w:type="character" w:customStyle="1" w:styleId="fbsharecountwrapper">
    <w:name w:val="fb_share_count_wrapper"/>
    <w:rsid w:val="00DC43C2"/>
  </w:style>
  <w:style w:type="character" w:customStyle="1" w:styleId="hw">
    <w:name w:val="hw"/>
    <w:rsid w:val="00DC43C2"/>
  </w:style>
  <w:style w:type="character" w:customStyle="1" w:styleId="linktotop">
    <w:name w:val="linktotop"/>
    <w:rsid w:val="00DC43C2"/>
  </w:style>
  <w:style w:type="character" w:customStyle="1" w:styleId="descriptionstyle1block">
    <w:name w:val="description style1 block"/>
    <w:rsid w:val="00DC43C2"/>
  </w:style>
  <w:style w:type="character" w:customStyle="1" w:styleId="gutter-right-1">
    <w:name w:val="gutter-right-1"/>
    <w:basedOn w:val="DefaultParagraphFont"/>
    <w:rsid w:val="00DC43C2"/>
  </w:style>
  <w:style w:type="character" w:customStyle="1" w:styleId="Header11">
    <w:name w:val="Header11"/>
    <w:rsid w:val="00DC43C2"/>
  </w:style>
  <w:style w:type="character" w:customStyle="1" w:styleId="posa">
    <w:name w:val="pos(a)"/>
    <w:basedOn w:val="DefaultParagraphFont"/>
    <w:rsid w:val="00DC43C2"/>
  </w:style>
  <w:style w:type="character" w:customStyle="1" w:styleId="u-hiddeninnarrowenv">
    <w:name w:val="u-hiddeninnarrowenv"/>
    <w:basedOn w:val="DefaultParagraphFont"/>
    <w:rsid w:val="00DC43C2"/>
  </w:style>
  <w:style w:type="character" w:customStyle="1" w:styleId="followbutton-bird">
    <w:name w:val="followbutton-bird"/>
    <w:basedOn w:val="DefaultParagraphFont"/>
    <w:rsid w:val="00DC43C2"/>
  </w:style>
  <w:style w:type="character" w:customStyle="1" w:styleId="tweetauthor-name">
    <w:name w:val="tweetauthor-name"/>
    <w:basedOn w:val="DefaultParagraphFont"/>
    <w:rsid w:val="00DC43C2"/>
  </w:style>
  <w:style w:type="character" w:customStyle="1" w:styleId="tweetauthor-verifiedbadge">
    <w:name w:val="tweetauthor-verifiedbadge"/>
    <w:basedOn w:val="DefaultParagraphFont"/>
    <w:rsid w:val="00DC43C2"/>
  </w:style>
  <w:style w:type="character" w:customStyle="1" w:styleId="tweetauthor-screenname">
    <w:name w:val="tweetauthor-screenname"/>
    <w:basedOn w:val="DefaultParagraphFont"/>
    <w:rsid w:val="00DC43C2"/>
  </w:style>
  <w:style w:type="character" w:customStyle="1" w:styleId="u-hiddenvisually">
    <w:name w:val="u-hiddenvisually"/>
    <w:basedOn w:val="DefaultParagraphFont"/>
    <w:rsid w:val="00DC43C2"/>
  </w:style>
  <w:style w:type="character" w:customStyle="1" w:styleId="tweetaction-stat">
    <w:name w:val="tweetaction-stat"/>
    <w:basedOn w:val="DefaultParagraphFont"/>
    <w:rsid w:val="00DC43C2"/>
  </w:style>
  <w:style w:type="character" w:customStyle="1" w:styleId="related">
    <w:name w:val="related"/>
    <w:basedOn w:val="DefaultParagraphFont"/>
    <w:rsid w:val="00DC43C2"/>
  </w:style>
  <w:style w:type="character" w:customStyle="1" w:styleId="related-content">
    <w:name w:val="related-content"/>
    <w:basedOn w:val="DefaultParagraphFont"/>
    <w:rsid w:val="00DC43C2"/>
  </w:style>
  <w:style w:type="character" w:customStyle="1" w:styleId="name-of-author">
    <w:name w:val="name-of-author"/>
    <w:basedOn w:val="DefaultParagraphFont"/>
    <w:rsid w:val="00DC43C2"/>
  </w:style>
  <w:style w:type="character" w:customStyle="1" w:styleId="first-name">
    <w:name w:val="first-name"/>
    <w:basedOn w:val="DefaultParagraphFont"/>
    <w:rsid w:val="00DC43C2"/>
  </w:style>
  <w:style w:type="character" w:customStyle="1" w:styleId="last-name">
    <w:name w:val="last-name"/>
    <w:basedOn w:val="DefaultParagraphFont"/>
    <w:rsid w:val="00DC43C2"/>
  </w:style>
  <w:style w:type="character" w:customStyle="1" w:styleId="recirc-text">
    <w:name w:val="&quot;recirc-text”"/>
    <w:basedOn w:val="DefaultParagraphFont"/>
    <w:rsid w:val="00DC43C2"/>
  </w:style>
  <w:style w:type="character" w:customStyle="1" w:styleId="video-icon">
    <w:name w:val="video-icon"/>
    <w:basedOn w:val="DefaultParagraphFont"/>
    <w:rsid w:val="00DC43C2"/>
  </w:style>
  <w:style w:type="character" w:customStyle="1" w:styleId="powa-shot-play-btn-text">
    <w:name w:val="powa-shot-play-btn-text"/>
    <w:basedOn w:val="DefaultParagraphFont"/>
    <w:rsid w:val="00DC43C2"/>
  </w:style>
  <w:style w:type="character" w:customStyle="1" w:styleId="powa-shot-click">
    <w:name w:val="powa-shot-click"/>
    <w:basedOn w:val="DefaultParagraphFont"/>
    <w:rsid w:val="00DC43C2"/>
  </w:style>
  <w:style w:type="character" w:customStyle="1" w:styleId="wpv-blurb">
    <w:name w:val="wpv-blurb"/>
    <w:basedOn w:val="DefaultParagraphFont"/>
    <w:rsid w:val="00DC43C2"/>
  </w:style>
  <w:style w:type="character" w:customStyle="1" w:styleId="pb-caption">
    <w:name w:val="pb-caption"/>
    <w:basedOn w:val="DefaultParagraphFont"/>
    <w:rsid w:val="00DC43C2"/>
  </w:style>
  <w:style w:type="paragraph" w:customStyle="1" w:styleId="NoteLevel23">
    <w:name w:val="Note Level 23"/>
    <w:basedOn w:val="Normal"/>
    <w:next w:val="Normal"/>
    <w:uiPriority w:val="99"/>
    <w:qFormat/>
    <w:rsid w:val="00DC43C2"/>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DC43C2"/>
  </w:style>
  <w:style w:type="character" w:customStyle="1" w:styleId="m-2745674872889869693gmail-styleunderline">
    <w:name w:val="m_-2745674872889869693gmail-styleunderline"/>
    <w:basedOn w:val="DefaultParagraphFont"/>
    <w:rsid w:val="00DC43C2"/>
  </w:style>
  <w:style w:type="character" w:customStyle="1" w:styleId="HeaderChar3">
    <w:name w:val="Header Char3"/>
    <w:basedOn w:val="DefaultParagraphFont"/>
    <w:uiPriority w:val="99"/>
    <w:semiHidden/>
    <w:rsid w:val="00DC43C2"/>
    <w:rPr>
      <w:rFonts w:ascii="Georgia" w:hAnsi="Georgia"/>
    </w:rPr>
  </w:style>
  <w:style w:type="paragraph" w:customStyle="1" w:styleId="NoteLevel24">
    <w:name w:val="Note Level 24"/>
    <w:basedOn w:val="Normal"/>
    <w:next w:val="Normal"/>
    <w:uiPriority w:val="99"/>
    <w:qFormat/>
    <w:rsid w:val="00DC43C2"/>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DC43C2"/>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DC43C2"/>
  </w:style>
  <w:style w:type="character" w:customStyle="1" w:styleId="UnresolvedMention31">
    <w:name w:val="Unresolved Mention31"/>
    <w:basedOn w:val="DefaultParagraphFont"/>
    <w:uiPriority w:val="99"/>
    <w:semiHidden/>
    <w:unhideWhenUsed/>
    <w:rsid w:val="00DC43C2"/>
    <w:rPr>
      <w:color w:val="808080"/>
      <w:shd w:val="clear" w:color="auto" w:fill="E6E6E6"/>
    </w:rPr>
  </w:style>
  <w:style w:type="paragraph" w:customStyle="1" w:styleId="po-hr-cndek">
    <w:name w:val="po-hr-cn__dek"/>
    <w:basedOn w:val="Normal"/>
    <w:rsid w:val="00DC43C2"/>
    <w:pPr>
      <w:spacing w:before="100" w:beforeAutospacing="1" w:after="100" w:afterAutospacing="1"/>
    </w:pPr>
  </w:style>
  <w:style w:type="character" w:customStyle="1" w:styleId="publication-date">
    <w:name w:val="publication-date"/>
    <w:basedOn w:val="DefaultParagraphFont"/>
    <w:rsid w:val="00DC43C2"/>
  </w:style>
  <w:style w:type="character" w:customStyle="1" w:styleId="m4481627234786388783gmail-style13ptbold">
    <w:name w:val="m_4481627234786388783gmail-style13ptbold"/>
    <w:basedOn w:val="DefaultParagraphFont"/>
    <w:rsid w:val="00DC43C2"/>
  </w:style>
  <w:style w:type="character" w:customStyle="1" w:styleId="m4481627234786388783gmail-styleunderline">
    <w:name w:val="m_4481627234786388783gmail-styleunderline"/>
    <w:basedOn w:val="DefaultParagraphFont"/>
    <w:rsid w:val="00DC43C2"/>
  </w:style>
  <w:style w:type="character" w:customStyle="1" w:styleId="m4481627234786388783gmail-apple-converted-space">
    <w:name w:val="m_4481627234786388783gmail-apple-converted-space"/>
    <w:basedOn w:val="DefaultParagraphFont"/>
    <w:rsid w:val="00DC43C2"/>
  </w:style>
  <w:style w:type="character" w:customStyle="1" w:styleId="m4481627234786388783gmail-grame">
    <w:name w:val="m_4481627234786388783gmail-grame"/>
    <w:basedOn w:val="DefaultParagraphFont"/>
    <w:rsid w:val="00DC43C2"/>
  </w:style>
  <w:style w:type="character" w:customStyle="1" w:styleId="m4481627234786388783gmail-underline">
    <w:name w:val="m_4481627234786388783gmail-underline"/>
    <w:basedOn w:val="DefaultParagraphFont"/>
    <w:rsid w:val="00DC43C2"/>
  </w:style>
  <w:style w:type="paragraph" w:customStyle="1" w:styleId="m4481627234786388783gmail-card">
    <w:name w:val="m_4481627234786388783gmail-card"/>
    <w:basedOn w:val="Normal"/>
    <w:rsid w:val="00DC43C2"/>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DC43C2"/>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DC43C2"/>
  </w:style>
  <w:style w:type="paragraph" w:customStyle="1" w:styleId="m-2671184907397832551gmail-p2">
    <w:name w:val="m_-2671184907397832551gmail-p2"/>
    <w:basedOn w:val="Normal"/>
    <w:rsid w:val="00DC43C2"/>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DC43C2"/>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DC43C2"/>
  </w:style>
  <w:style w:type="character" w:customStyle="1" w:styleId="m-4364835325198423527gmail-m-487226309709519571m8778339509743264076gmail-style13ptbold">
    <w:name w:val="m_-4364835325198423527gmail-m_-487226309709519571m_8778339509743264076gmail-style13ptbold"/>
    <w:basedOn w:val="DefaultParagraphFont"/>
    <w:rsid w:val="00DC43C2"/>
  </w:style>
  <w:style w:type="character" w:customStyle="1" w:styleId="m-4364835325198423527gmail-m-487226309709519571m8778339509743264076gmail-styleunderline">
    <w:name w:val="m_-4364835325198423527gmail-m_-487226309709519571m_8778339509743264076gmail-styleunderline"/>
    <w:basedOn w:val="DefaultParagraphFont"/>
    <w:rsid w:val="00DC43C2"/>
  </w:style>
  <w:style w:type="character" w:customStyle="1" w:styleId="m-4886631745483256254gmail-style13ptbold">
    <w:name w:val="m_-4886631745483256254gmail-style13ptbold"/>
    <w:basedOn w:val="DefaultParagraphFont"/>
    <w:rsid w:val="00DC43C2"/>
  </w:style>
  <w:style w:type="character" w:customStyle="1" w:styleId="m8525170829296705783gmail-style13ptbold">
    <w:name w:val="m_8525170829296705783gmail-style13ptbold"/>
    <w:basedOn w:val="DefaultParagraphFont"/>
    <w:rsid w:val="00DC43C2"/>
  </w:style>
  <w:style w:type="character" w:customStyle="1" w:styleId="m8525170829296705783gmail-styleunderline">
    <w:name w:val="m_8525170829296705783gmail-styleunderline"/>
    <w:basedOn w:val="DefaultParagraphFont"/>
    <w:rsid w:val="00DC43C2"/>
  </w:style>
  <w:style w:type="character" w:customStyle="1" w:styleId="m113202149284569794gmail-style13ptbold">
    <w:name w:val="m_113202149284569794gmail-style13ptbold"/>
    <w:basedOn w:val="DefaultParagraphFont"/>
    <w:rsid w:val="00DC43C2"/>
  </w:style>
  <w:style w:type="character" w:customStyle="1" w:styleId="m113202149284569794gmail-styleunderline">
    <w:name w:val="m_113202149284569794gmail-styleunderline"/>
    <w:basedOn w:val="DefaultParagraphFont"/>
    <w:rsid w:val="00DC43C2"/>
  </w:style>
  <w:style w:type="character" w:customStyle="1" w:styleId="m-5741597242490756161gmail-field-content">
    <w:name w:val="m_-5741597242490756161gmail-field-content"/>
    <w:basedOn w:val="DefaultParagraphFont"/>
    <w:rsid w:val="00DC43C2"/>
  </w:style>
  <w:style w:type="paragraph" w:customStyle="1" w:styleId="FUCKTHISFONT">
    <w:name w:val="FUCK THIS FONT"/>
    <w:basedOn w:val="Normal"/>
    <w:rsid w:val="00DC43C2"/>
    <w:pPr>
      <w:autoSpaceDE w:val="0"/>
      <w:autoSpaceDN w:val="0"/>
      <w:adjustRightInd w:val="0"/>
      <w:jc w:val="both"/>
    </w:pPr>
    <w:rPr>
      <w:u w:val="single"/>
    </w:rPr>
  </w:style>
  <w:style w:type="paragraph" w:customStyle="1" w:styleId="TagChar1CharCharCharChar">
    <w:name w:val="Tag Char1 Char Char Char Char"/>
    <w:basedOn w:val="Normal"/>
    <w:rsid w:val="00DC43C2"/>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DC43C2"/>
    <w:rPr>
      <w:rFonts w:ascii="Arial Narrow" w:hAnsi="Arial Narrow"/>
      <w:szCs w:val="24"/>
      <w:u w:val="single"/>
    </w:rPr>
  </w:style>
  <w:style w:type="character" w:customStyle="1" w:styleId="hyperlink60">
    <w:name w:val="hyperlink6"/>
    <w:basedOn w:val="DefaultParagraphFont"/>
    <w:rsid w:val="00DC43C2"/>
  </w:style>
  <w:style w:type="character" w:customStyle="1" w:styleId="heading2char2charchar">
    <w:name w:val="heading2char2charchar"/>
    <w:basedOn w:val="DefaultParagraphFont"/>
    <w:rsid w:val="00DC43C2"/>
  </w:style>
  <w:style w:type="character" w:customStyle="1" w:styleId="heading2char10">
    <w:name w:val="heading2char1"/>
    <w:basedOn w:val="DefaultParagraphFont"/>
    <w:rsid w:val="00DC43C2"/>
  </w:style>
  <w:style w:type="character" w:customStyle="1" w:styleId="CiteChar2">
    <w:name w:val="Cite Char"/>
    <w:basedOn w:val="DefaultParagraphFont"/>
    <w:rsid w:val="00DC43C2"/>
    <w:rPr>
      <w:rFonts w:ascii="Garamond" w:hAnsi="Garamond"/>
      <w:b/>
      <w:sz w:val="20"/>
      <w:szCs w:val="22"/>
      <w:u w:val="none"/>
    </w:rPr>
  </w:style>
  <w:style w:type="character" w:customStyle="1" w:styleId="StyleUnderlineCharTitleCharBold">
    <w:name w:val="Style Underline CharTitle Char + Bold"/>
    <w:basedOn w:val="DefaultParagraphFont"/>
    <w:rsid w:val="00DC43C2"/>
    <w:rPr>
      <w:rFonts w:ascii="Garamond" w:hAnsi="Garamond"/>
      <w:b/>
      <w:bCs/>
      <w:color w:val="000000"/>
      <w:sz w:val="22"/>
      <w:szCs w:val="22"/>
    </w:rPr>
  </w:style>
  <w:style w:type="character" w:customStyle="1" w:styleId="bnp-articles-title1">
    <w:name w:val="bnp-articles-title1"/>
    <w:basedOn w:val="DefaultParagraphFont"/>
    <w:rsid w:val="00DC43C2"/>
    <w:rPr>
      <w:rFonts w:ascii="Verdana" w:hAnsi="Verdana" w:hint="default"/>
      <w:b/>
      <w:bCs/>
      <w:color w:val="545454"/>
      <w:sz w:val="12"/>
      <w:szCs w:val="12"/>
    </w:rPr>
  </w:style>
  <w:style w:type="character" w:customStyle="1" w:styleId="featuretext">
    <w:name w:val="featuretext"/>
    <w:basedOn w:val="DefaultParagraphFont"/>
    <w:rsid w:val="00DC43C2"/>
  </w:style>
  <w:style w:type="character" w:customStyle="1" w:styleId="relatedtext">
    <w:name w:val="related_text"/>
    <w:basedOn w:val="DefaultParagraphFont"/>
    <w:rsid w:val="00DC43C2"/>
  </w:style>
  <w:style w:type="character" w:customStyle="1" w:styleId="fullpost">
    <w:name w:val="fullpost"/>
    <w:basedOn w:val="DefaultParagraphFont"/>
    <w:rsid w:val="00DC43C2"/>
  </w:style>
  <w:style w:type="character" w:customStyle="1" w:styleId="bcktital">
    <w:name w:val="bcktital"/>
    <w:basedOn w:val="DefaultParagraphFont"/>
    <w:rsid w:val="00DC43C2"/>
  </w:style>
  <w:style w:type="character" w:customStyle="1" w:styleId="bcktital0">
    <w:name w:val="bckt_ital"/>
    <w:basedOn w:val="DefaultParagraphFont"/>
    <w:rsid w:val="00DC43C2"/>
  </w:style>
  <w:style w:type="paragraph" w:styleId="TOAHeading">
    <w:name w:val="toa heading"/>
    <w:basedOn w:val="Normal"/>
    <w:next w:val="Normal"/>
    <w:semiHidden/>
    <w:rsid w:val="00DC43C2"/>
    <w:pPr>
      <w:spacing w:before="120"/>
    </w:pPr>
    <w:rPr>
      <w:rFonts w:eastAsia="Calibri"/>
    </w:rPr>
  </w:style>
  <w:style w:type="character" w:customStyle="1" w:styleId="fwanimclass">
    <w:name w:val="fwanim_class"/>
    <w:basedOn w:val="DefaultParagraphFont"/>
    <w:rsid w:val="00DC43C2"/>
  </w:style>
  <w:style w:type="paragraph" w:customStyle="1" w:styleId="DebateUnderline0">
    <w:name w:val="DebateUnderline"/>
    <w:basedOn w:val="DebateNormal"/>
    <w:qFormat/>
    <w:rsid w:val="00DC43C2"/>
    <w:pPr>
      <w:spacing w:after="160"/>
    </w:pPr>
    <w:rPr>
      <w:sz w:val="24"/>
      <w:szCs w:val="24"/>
      <w:u w:val="single"/>
    </w:rPr>
  </w:style>
  <w:style w:type="character" w:customStyle="1" w:styleId="DebateUnderlineChar">
    <w:name w:val="DebateUnderline Char"/>
    <w:basedOn w:val="DebateNormalChar"/>
    <w:rsid w:val="00DC43C2"/>
    <w:rPr>
      <w:rFonts w:ascii="Calibri" w:eastAsia="Calibri" w:hAnsi="Calibri"/>
      <w:sz w:val="24"/>
      <w:szCs w:val="24"/>
      <w:u w:val="single"/>
      <w:lang w:val="en-US" w:eastAsia="en-US" w:bidi="ar-SA"/>
    </w:rPr>
  </w:style>
  <w:style w:type="character" w:customStyle="1" w:styleId="DebateTagChar0">
    <w:name w:val="DebateTag Char"/>
    <w:basedOn w:val="DefaultParagraphFont"/>
    <w:rsid w:val="00DC43C2"/>
    <w:rPr>
      <w:rFonts w:eastAsia="Calibri"/>
      <w:b/>
      <w:sz w:val="24"/>
      <w:szCs w:val="24"/>
      <w:lang w:val="en-US" w:eastAsia="en-US" w:bidi="ar-SA"/>
    </w:rPr>
  </w:style>
  <w:style w:type="paragraph" w:customStyle="1" w:styleId="DebateHeaderFinal">
    <w:name w:val="DebateHeaderFinal"/>
    <w:basedOn w:val="Heading1"/>
    <w:qFormat/>
    <w:rsid w:val="00DC43C2"/>
    <w:pPr>
      <w:spacing w:line="276" w:lineRule="auto"/>
      <w:jc w:val="left"/>
    </w:pPr>
    <w:rPr>
      <w:rFonts w:eastAsia="Times New Roman" w:cs="Times New Roman"/>
      <w:bCs/>
      <w:caps/>
      <w:sz w:val="36"/>
      <w:szCs w:val="36"/>
    </w:rPr>
  </w:style>
  <w:style w:type="character" w:customStyle="1" w:styleId="DebateHeaderFinalChar">
    <w:name w:val="DebateHeaderFinal Char"/>
    <w:rsid w:val="00DC43C2"/>
    <w:rPr>
      <w:b/>
      <w:bCs/>
      <w:sz w:val="36"/>
      <w:szCs w:val="36"/>
      <w:u w:val="single"/>
      <w:lang w:val="en-US" w:eastAsia="en-US" w:bidi="ar-SA"/>
    </w:rPr>
  </w:style>
  <w:style w:type="paragraph" w:customStyle="1" w:styleId="HeaderInitial0">
    <w:name w:val="HeaderInitial"/>
    <w:basedOn w:val="Normal"/>
    <w:rsid w:val="00DC43C2"/>
    <w:pPr>
      <w:jc w:val="center"/>
      <w:outlineLvl w:val="0"/>
    </w:pPr>
    <w:rPr>
      <w:rFonts w:eastAsia="Calibri"/>
      <w:b/>
      <w:caps/>
      <w:sz w:val="28"/>
    </w:rPr>
  </w:style>
  <w:style w:type="character" w:customStyle="1" w:styleId="FooterChar2">
    <w:name w:val="Footer Char2"/>
    <w:basedOn w:val="DefaultParagraphFont"/>
    <w:rsid w:val="00DC43C2"/>
    <w:rPr>
      <w:rFonts w:eastAsia="MS Mincho"/>
      <w:sz w:val="24"/>
      <w:szCs w:val="24"/>
      <w:lang w:val="en-US" w:eastAsia="ja-JP" w:bidi="ar-SA"/>
    </w:rPr>
  </w:style>
  <w:style w:type="character" w:customStyle="1" w:styleId="BalloonTextChar2">
    <w:name w:val="Balloon Text Char2"/>
    <w:basedOn w:val="DefaultParagraphFont"/>
    <w:rsid w:val="00DC43C2"/>
    <w:rPr>
      <w:rFonts w:ascii="Tahoma" w:eastAsia="MS Mincho" w:hAnsi="Tahoma" w:cs="Tahoma"/>
      <w:sz w:val="16"/>
      <w:szCs w:val="16"/>
      <w:lang w:val="en-US" w:eastAsia="ja-JP" w:bidi="ar-SA"/>
    </w:rPr>
  </w:style>
  <w:style w:type="paragraph" w:customStyle="1" w:styleId="StyleLinespacingDouble">
    <w:name w:val="Style Line spacing:  Double"/>
    <w:basedOn w:val="Normal"/>
    <w:rsid w:val="00DC43C2"/>
    <w:pPr>
      <w:spacing w:after="240" w:line="480" w:lineRule="auto"/>
    </w:pPr>
    <w:rPr>
      <w:rFonts w:eastAsia="Calibri"/>
      <w:sz w:val="24"/>
      <w:szCs w:val="20"/>
    </w:rPr>
  </w:style>
  <w:style w:type="character" w:customStyle="1" w:styleId="StyleLinespacingDoubleChar">
    <w:name w:val="Style Line spacing:  Double Char"/>
    <w:basedOn w:val="DefaultParagraphFont"/>
    <w:rsid w:val="00DC43C2"/>
    <w:rPr>
      <w:rFonts w:ascii="Cambria" w:hAnsi="Cambria"/>
      <w:sz w:val="24"/>
      <w:lang w:val="en-US" w:eastAsia="en-US" w:bidi="ar-SA"/>
    </w:rPr>
  </w:style>
  <w:style w:type="paragraph" w:customStyle="1" w:styleId="Normalspacing">
    <w:name w:val="Normal + spacing"/>
    <w:basedOn w:val="StyleLinespacingDouble"/>
    <w:qFormat/>
    <w:rsid w:val="00DC43C2"/>
  </w:style>
  <w:style w:type="character" w:customStyle="1" w:styleId="NormalspacingChar">
    <w:name w:val="Normal + spacing Char"/>
    <w:basedOn w:val="StyleLinespacingDoubleChar"/>
    <w:rsid w:val="00DC43C2"/>
    <w:rPr>
      <w:rFonts w:ascii="Cambria" w:hAnsi="Cambria"/>
      <w:sz w:val="24"/>
      <w:lang w:val="en-US" w:eastAsia="en-US" w:bidi="ar-SA"/>
    </w:rPr>
  </w:style>
  <w:style w:type="character" w:customStyle="1" w:styleId="textbold0">
    <w:name w:val="textbold"/>
    <w:basedOn w:val="DefaultParagraphFont"/>
    <w:rsid w:val="00DC43C2"/>
  </w:style>
  <w:style w:type="character" w:customStyle="1" w:styleId="textitalics">
    <w:name w:val="textitalics"/>
    <w:basedOn w:val="DefaultParagraphFont"/>
    <w:rsid w:val="00DC43C2"/>
  </w:style>
  <w:style w:type="paragraph" w:customStyle="1" w:styleId="lastpar">
    <w:name w:val="lastpar"/>
    <w:basedOn w:val="Normal"/>
    <w:rsid w:val="00DC43C2"/>
    <w:pPr>
      <w:spacing w:before="100" w:beforeAutospacing="1" w:after="100" w:afterAutospacing="1"/>
    </w:pPr>
    <w:rPr>
      <w:rFonts w:eastAsia="Calibri"/>
      <w:sz w:val="24"/>
    </w:rPr>
  </w:style>
  <w:style w:type="table" w:styleId="TableClassic1">
    <w:name w:val="Table Classic 1"/>
    <w:basedOn w:val="TableNormal"/>
    <w:rsid w:val="00DC43C2"/>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C43C2"/>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DC43C2"/>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DC43C2"/>
    <w:pPr>
      <w:tabs>
        <w:tab w:val="left" w:pos="9450"/>
      </w:tabs>
      <w:spacing w:before="100" w:beforeAutospacing="1" w:after="100" w:afterAutospacing="1"/>
    </w:pPr>
    <w:rPr>
      <w:rFonts w:eastAsia="Calibri"/>
    </w:rPr>
  </w:style>
  <w:style w:type="character" w:customStyle="1" w:styleId="CharacterStyle8">
    <w:name w:val="Character Style 8"/>
    <w:rsid w:val="00DC43C2"/>
    <w:rPr>
      <w:sz w:val="22"/>
      <w:szCs w:val="22"/>
    </w:rPr>
  </w:style>
  <w:style w:type="paragraph" w:customStyle="1" w:styleId="Style110">
    <w:name w:val="Style 11"/>
    <w:rsid w:val="00DC43C2"/>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DC43C2"/>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DC43C2"/>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DC43C2"/>
    <w:rPr>
      <w:rFonts w:ascii="Arial Narrow" w:hAnsi="Arial Narrow"/>
      <w:color w:val="000000"/>
      <w:sz w:val="22"/>
      <w:szCs w:val="22"/>
      <w:u w:val="single"/>
      <w:lang w:val="en-US" w:eastAsia="en-US" w:bidi="ar-SA"/>
    </w:rPr>
  </w:style>
  <w:style w:type="paragraph" w:customStyle="1" w:styleId="Style52">
    <w:name w:val="Style 5"/>
    <w:rsid w:val="00DC43C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DC43C2"/>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DC43C2"/>
    <w:pPr>
      <w:tabs>
        <w:tab w:val="left" w:pos="9450"/>
      </w:tabs>
    </w:pPr>
    <w:rPr>
      <w:rFonts w:eastAsia="SimSun"/>
      <w:b/>
      <w:sz w:val="24"/>
    </w:rPr>
  </w:style>
  <w:style w:type="paragraph" w:customStyle="1" w:styleId="TableContents">
    <w:name w:val="Table Contents"/>
    <w:basedOn w:val="Normal"/>
    <w:rsid w:val="00DC43C2"/>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DC43C2"/>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DC43C2"/>
    <w:pPr>
      <w:tabs>
        <w:tab w:val="left" w:pos="9450"/>
      </w:tabs>
      <w:jc w:val="center"/>
    </w:pPr>
    <w:rPr>
      <w:rFonts w:ascii="Verdana" w:eastAsia="Calibri" w:hAnsi="Verdana"/>
      <w:sz w:val="24"/>
    </w:rPr>
  </w:style>
  <w:style w:type="paragraph" w:customStyle="1" w:styleId="heading1fake0">
    <w:name w:val="heading 1 fake"/>
    <w:basedOn w:val="Heading1"/>
    <w:autoRedefine/>
    <w:rsid w:val="00DC43C2"/>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DC43C2"/>
    <w:pPr>
      <w:tabs>
        <w:tab w:val="left" w:pos="9450"/>
      </w:tabs>
    </w:pPr>
    <w:rPr>
      <w:rFonts w:eastAsia="Calibri"/>
      <w:szCs w:val="20"/>
    </w:rPr>
  </w:style>
  <w:style w:type="character" w:customStyle="1" w:styleId="textCharChar1">
    <w:name w:val="text Char Char1"/>
    <w:basedOn w:val="DefaultParagraphFont"/>
    <w:rsid w:val="00DC43C2"/>
    <w:rPr>
      <w:sz w:val="18"/>
      <w:szCs w:val="24"/>
      <w:lang w:val="en-US" w:eastAsia="en-US" w:bidi="ar-SA"/>
    </w:rPr>
  </w:style>
  <w:style w:type="character" w:customStyle="1" w:styleId="text1CharChar">
    <w:name w:val="text1 Char Char"/>
    <w:basedOn w:val="DefaultParagraphFont"/>
    <w:rsid w:val="00DC43C2"/>
    <w:rPr>
      <w:lang w:val="en-US" w:eastAsia="en-US" w:bidi="ar-SA"/>
    </w:rPr>
  </w:style>
  <w:style w:type="character" w:customStyle="1" w:styleId="textCharChar">
    <w:name w:val="text Char Char"/>
    <w:basedOn w:val="DefaultParagraphFont"/>
    <w:rsid w:val="00DC43C2"/>
    <w:rPr>
      <w:sz w:val="18"/>
      <w:szCs w:val="24"/>
      <w:lang w:val="en-US" w:eastAsia="en-US" w:bidi="ar-SA"/>
    </w:rPr>
  </w:style>
  <w:style w:type="character" w:customStyle="1" w:styleId="normalloose1">
    <w:name w:val="normalloose1"/>
    <w:basedOn w:val="DefaultParagraphFont"/>
    <w:rsid w:val="00DC43C2"/>
    <w:rPr>
      <w:sz w:val="20"/>
      <w:szCs w:val="20"/>
    </w:rPr>
  </w:style>
  <w:style w:type="paragraph" w:customStyle="1" w:styleId="printerheadline">
    <w:name w:val="printer_headline"/>
    <w:basedOn w:val="Normal"/>
    <w:rsid w:val="00DC43C2"/>
    <w:pPr>
      <w:tabs>
        <w:tab w:val="left" w:pos="9450"/>
      </w:tabs>
      <w:spacing w:before="100" w:beforeAutospacing="1" w:after="100" w:afterAutospacing="1"/>
    </w:pPr>
    <w:rPr>
      <w:rFonts w:eastAsia="Calibri"/>
      <w:sz w:val="24"/>
    </w:rPr>
  </w:style>
  <w:style w:type="paragraph" w:customStyle="1" w:styleId="help">
    <w:name w:val="help"/>
    <w:basedOn w:val="Normal"/>
    <w:rsid w:val="00DC43C2"/>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DC43C2"/>
  </w:style>
  <w:style w:type="character" w:customStyle="1" w:styleId="georgia">
    <w:name w:val="georgia"/>
    <w:basedOn w:val="DefaultParagraphFont"/>
    <w:rsid w:val="00DC43C2"/>
  </w:style>
  <w:style w:type="character" w:customStyle="1" w:styleId="isdefault">
    <w:name w:val="isdefault"/>
    <w:basedOn w:val="DefaultParagraphFont"/>
    <w:rsid w:val="00DC43C2"/>
  </w:style>
  <w:style w:type="character" w:customStyle="1" w:styleId="arial">
    <w:name w:val="arial"/>
    <w:basedOn w:val="DefaultParagraphFont"/>
    <w:rsid w:val="00DC43C2"/>
  </w:style>
  <w:style w:type="character" w:customStyle="1" w:styleId="pipe">
    <w:name w:val="pipe"/>
    <w:basedOn w:val="DefaultParagraphFont"/>
    <w:rsid w:val="00DC43C2"/>
  </w:style>
  <w:style w:type="paragraph" w:customStyle="1" w:styleId="dtlcomment">
    <w:name w:val="dtlcomment"/>
    <w:basedOn w:val="Normal"/>
    <w:rsid w:val="00DC43C2"/>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DC43C2"/>
  </w:style>
  <w:style w:type="character" w:customStyle="1" w:styleId="CharChar18">
    <w:name w:val="Char Char18"/>
    <w:basedOn w:val="DefaultParagraphFont"/>
    <w:rsid w:val="00DC43C2"/>
    <w:rPr>
      <w:sz w:val="16"/>
      <w:szCs w:val="24"/>
      <w:lang w:val="en-US" w:eastAsia="en-US" w:bidi="ar-SA"/>
    </w:rPr>
  </w:style>
  <w:style w:type="character" w:customStyle="1" w:styleId="CharChar24">
    <w:name w:val="Char Char24"/>
    <w:basedOn w:val="DefaultParagraphFont"/>
    <w:rsid w:val="00DC43C2"/>
    <w:rPr>
      <w:b/>
      <w:bCs/>
      <w:sz w:val="28"/>
      <w:szCs w:val="28"/>
      <w:lang w:val="en-US" w:eastAsia="en-US" w:bidi="ar-SA"/>
    </w:rPr>
  </w:style>
  <w:style w:type="character" w:customStyle="1" w:styleId="ln2">
    <w:name w:val="ln2"/>
    <w:basedOn w:val="DefaultParagraphFont"/>
    <w:rsid w:val="00DC43C2"/>
  </w:style>
  <w:style w:type="paragraph" w:customStyle="1" w:styleId="StyleStyle1">
    <w:name w:val="Style Style1 +"/>
    <w:basedOn w:val="Normal"/>
    <w:rsid w:val="00DC43C2"/>
    <w:rPr>
      <w:rFonts w:eastAsia="Calibri"/>
      <w:sz w:val="24"/>
    </w:rPr>
  </w:style>
  <w:style w:type="character" w:customStyle="1" w:styleId="StyleStyle1Char">
    <w:name w:val="Style Style1 + Char"/>
    <w:basedOn w:val="Style1Char"/>
    <w:rsid w:val="00DC43C2"/>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DC43C2"/>
  </w:style>
  <w:style w:type="character" w:customStyle="1" w:styleId="CharChar16">
    <w:name w:val="Char Char16"/>
    <w:basedOn w:val="DefaultParagraphFont"/>
    <w:rsid w:val="00DC43C2"/>
    <w:rPr>
      <w:rFonts w:ascii="Cambria" w:hAnsi="Cambria"/>
      <w:lang w:val="en-US" w:eastAsia="en-US" w:bidi="ar-SA"/>
    </w:rPr>
  </w:style>
  <w:style w:type="character" w:customStyle="1" w:styleId="CharChar15">
    <w:name w:val="Char Char15"/>
    <w:basedOn w:val="CharChar16"/>
    <w:rsid w:val="00DC43C2"/>
    <w:rPr>
      <w:rFonts w:ascii="Cambria" w:hAnsi="Cambria"/>
      <w:b/>
      <w:bCs/>
      <w:lang w:val="en-US" w:eastAsia="en-US" w:bidi="ar-SA"/>
    </w:rPr>
  </w:style>
  <w:style w:type="character" w:customStyle="1" w:styleId="CharChar14">
    <w:name w:val="Char Char14"/>
    <w:basedOn w:val="DefaultParagraphFont"/>
    <w:rsid w:val="00DC43C2"/>
    <w:rPr>
      <w:rFonts w:ascii="Tahoma" w:hAnsi="Tahoma" w:cs="Tahoma"/>
      <w:sz w:val="16"/>
      <w:szCs w:val="16"/>
      <w:lang w:val="en-US" w:eastAsia="en-US" w:bidi="ar-SA"/>
    </w:rPr>
  </w:style>
  <w:style w:type="character" w:customStyle="1" w:styleId="CharChar13">
    <w:name w:val="Char Char13"/>
    <w:basedOn w:val="DefaultParagraphFont"/>
    <w:rsid w:val="00DC43C2"/>
    <w:rPr>
      <w:rFonts w:ascii="Cambria" w:hAnsi="Cambria"/>
      <w:lang w:val="en-US" w:eastAsia="en-US" w:bidi="ar-SA"/>
    </w:rPr>
  </w:style>
  <w:style w:type="paragraph" w:customStyle="1" w:styleId="normalChar1">
    <w:name w:val="normal Char"/>
    <w:basedOn w:val="Normal"/>
    <w:rsid w:val="00DC43C2"/>
    <w:rPr>
      <w:rFonts w:eastAsia="Calibri"/>
    </w:rPr>
  </w:style>
  <w:style w:type="character" w:customStyle="1" w:styleId="cardtextsmallCharChar">
    <w:name w:val="card text small Char Char"/>
    <w:basedOn w:val="DefaultParagraphFont"/>
    <w:rsid w:val="00DC43C2"/>
    <w:rPr>
      <w:rFonts w:ascii="Arial Narrow" w:hAnsi="Arial Narrow" w:cs="Times New Roman"/>
      <w:sz w:val="16"/>
    </w:rPr>
  </w:style>
  <w:style w:type="character" w:customStyle="1" w:styleId="TagChar4">
    <w:name w:val="Tag Char4"/>
    <w:basedOn w:val="DefaultParagraphFont"/>
    <w:rsid w:val="00DC43C2"/>
    <w:rPr>
      <w:b/>
      <w:sz w:val="26"/>
      <w:szCs w:val="24"/>
      <w:lang w:val="en-US" w:eastAsia="en-US" w:bidi="ar-SA"/>
    </w:rPr>
  </w:style>
  <w:style w:type="paragraph" w:customStyle="1" w:styleId="SmallTextGaramond">
    <w:name w:val="Small Text Garamond"/>
    <w:basedOn w:val="Normal"/>
    <w:rsid w:val="00DC43C2"/>
    <w:pPr>
      <w:widowControl w:val="0"/>
      <w:suppressAutoHyphens/>
      <w:contextualSpacing/>
    </w:pPr>
    <w:rPr>
      <w:rFonts w:eastAsia="Calibri"/>
      <w:szCs w:val="18"/>
    </w:rPr>
  </w:style>
  <w:style w:type="paragraph" w:customStyle="1" w:styleId="Taglines">
    <w:name w:val="Taglines"/>
    <w:basedOn w:val="Heading2"/>
    <w:rsid w:val="00DC43C2"/>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DC43C2"/>
    <w:rPr>
      <w:rFonts w:cs="Arial"/>
      <w:bCs/>
      <w:iCs/>
      <w:szCs w:val="22"/>
      <w:lang w:val="en-US" w:eastAsia="en-US" w:bidi="ar-SA"/>
    </w:rPr>
  </w:style>
  <w:style w:type="paragraph" w:customStyle="1" w:styleId="listterm">
    <w:name w:val="listterm"/>
    <w:basedOn w:val="Normal"/>
    <w:rsid w:val="00DC43C2"/>
    <w:pPr>
      <w:spacing w:before="100" w:beforeAutospacing="1" w:after="100" w:afterAutospacing="1"/>
    </w:pPr>
    <w:rPr>
      <w:rFonts w:eastAsia="Calibri"/>
      <w:sz w:val="24"/>
    </w:rPr>
  </w:style>
  <w:style w:type="character" w:customStyle="1" w:styleId="WW8Num2z0">
    <w:name w:val="WW8Num2z0"/>
    <w:rsid w:val="00DC43C2"/>
    <w:rPr>
      <w:rFonts w:ascii="Garamond" w:hAnsi="Garamond"/>
    </w:rPr>
  </w:style>
  <w:style w:type="character" w:customStyle="1" w:styleId="WW8Num3z0">
    <w:name w:val="WW8Num3z0"/>
    <w:rsid w:val="00DC43C2"/>
    <w:rPr>
      <w:rFonts w:ascii="Garamond" w:hAnsi="Garamond"/>
    </w:rPr>
  </w:style>
  <w:style w:type="character" w:customStyle="1" w:styleId="WW8Num4z1">
    <w:name w:val="WW8Num4z1"/>
    <w:rsid w:val="00DC43C2"/>
    <w:rPr>
      <w:rFonts w:ascii="Garamond" w:hAnsi="Garamond"/>
    </w:rPr>
  </w:style>
  <w:style w:type="character" w:customStyle="1" w:styleId="WW8Num5z0">
    <w:name w:val="WW8Num5z0"/>
    <w:rsid w:val="00DC43C2"/>
    <w:rPr>
      <w:rFonts w:ascii="Garamond" w:hAnsi="Garamond"/>
    </w:rPr>
  </w:style>
  <w:style w:type="character" w:customStyle="1" w:styleId="WW8Num6z0">
    <w:name w:val="WW8Num6z0"/>
    <w:rsid w:val="00DC43C2"/>
    <w:rPr>
      <w:rFonts w:ascii="Symbol" w:hAnsi="Symbol"/>
    </w:rPr>
  </w:style>
  <w:style w:type="character" w:customStyle="1" w:styleId="WW8Num7z0">
    <w:name w:val="WW8Num7z0"/>
    <w:rsid w:val="00DC43C2"/>
    <w:rPr>
      <w:rFonts w:ascii="Symbol" w:hAnsi="Symbol"/>
    </w:rPr>
  </w:style>
  <w:style w:type="character" w:customStyle="1" w:styleId="WW8Num8z0">
    <w:name w:val="WW8Num8z0"/>
    <w:rsid w:val="00DC43C2"/>
    <w:rPr>
      <w:rFonts w:ascii="Symbol" w:hAnsi="Symbol"/>
    </w:rPr>
  </w:style>
  <w:style w:type="character" w:customStyle="1" w:styleId="WW8Num9z0">
    <w:name w:val="WW8Num9z0"/>
    <w:rsid w:val="00DC43C2"/>
    <w:rPr>
      <w:rFonts w:ascii="Symbol" w:hAnsi="Symbol"/>
    </w:rPr>
  </w:style>
  <w:style w:type="character" w:customStyle="1" w:styleId="WW8Num10z0">
    <w:name w:val="WW8Num10z0"/>
    <w:rsid w:val="00DC43C2"/>
    <w:rPr>
      <w:rFonts w:ascii="Garamond" w:hAnsi="Garamond"/>
    </w:rPr>
  </w:style>
  <w:style w:type="character" w:customStyle="1" w:styleId="WW8Num11z1">
    <w:name w:val="WW8Num11z1"/>
    <w:rsid w:val="00DC43C2"/>
    <w:rPr>
      <w:rFonts w:ascii="Garamond" w:hAnsi="Garamond"/>
    </w:rPr>
  </w:style>
  <w:style w:type="character" w:customStyle="1" w:styleId="Absatz-Standardschriftart">
    <w:name w:val="Absatz-Standardschriftart"/>
    <w:rsid w:val="00DC43C2"/>
  </w:style>
  <w:style w:type="character" w:customStyle="1" w:styleId="WW-Absatz-Standardschriftart">
    <w:name w:val="WW-Absatz-Standardschriftart"/>
    <w:rsid w:val="00DC43C2"/>
  </w:style>
  <w:style w:type="character" w:customStyle="1" w:styleId="WW-Absatz-Standardschriftart1">
    <w:name w:val="WW-Absatz-Standardschriftart1"/>
    <w:rsid w:val="00DC43C2"/>
  </w:style>
  <w:style w:type="character" w:customStyle="1" w:styleId="EndnoteCharacters">
    <w:name w:val="Endnote Characters"/>
    <w:basedOn w:val="DefaultParagraphFont"/>
    <w:rsid w:val="00DC43C2"/>
    <w:rPr>
      <w:position w:val="0"/>
      <w:sz w:val="24"/>
      <w:vertAlign w:val="baseline"/>
    </w:rPr>
  </w:style>
  <w:style w:type="character" w:customStyle="1" w:styleId="WW8Num1z0">
    <w:name w:val="WW8Num1z0"/>
    <w:rsid w:val="00DC43C2"/>
    <w:rPr>
      <w:rFonts w:ascii="Symbol" w:hAnsi="Symbol"/>
    </w:rPr>
  </w:style>
  <w:style w:type="character" w:customStyle="1" w:styleId="WW8Num1z2">
    <w:name w:val="WW8Num1z2"/>
    <w:rsid w:val="00DC43C2"/>
    <w:rPr>
      <w:rFonts w:ascii="Courier New" w:hAnsi="Courier New"/>
    </w:rPr>
  </w:style>
  <w:style w:type="character" w:customStyle="1" w:styleId="WW8Num1z3">
    <w:name w:val="WW8Num1z3"/>
    <w:rsid w:val="00DC43C2"/>
    <w:rPr>
      <w:rFonts w:ascii="Wingdings" w:hAnsi="Wingdings"/>
    </w:rPr>
  </w:style>
  <w:style w:type="character" w:customStyle="1" w:styleId="WW8Num11z0">
    <w:name w:val="WW8Num11z0"/>
    <w:rsid w:val="00DC43C2"/>
    <w:rPr>
      <w:rFonts w:ascii="Symbol" w:hAnsi="Symbol"/>
    </w:rPr>
  </w:style>
  <w:style w:type="character" w:customStyle="1" w:styleId="WW8Num83z0">
    <w:name w:val="WW8Num83z0"/>
    <w:rsid w:val="00DC43C2"/>
    <w:rPr>
      <w:rFonts w:ascii="Symbol" w:hAnsi="Symbol"/>
    </w:rPr>
  </w:style>
  <w:style w:type="character" w:customStyle="1" w:styleId="WW8Num83z1">
    <w:name w:val="WW8Num83z1"/>
    <w:rsid w:val="00DC43C2"/>
    <w:rPr>
      <w:rFonts w:ascii="Courier New" w:hAnsi="Courier New"/>
    </w:rPr>
  </w:style>
  <w:style w:type="character" w:customStyle="1" w:styleId="WW8Num83z2">
    <w:name w:val="WW8Num83z2"/>
    <w:rsid w:val="00DC43C2"/>
    <w:rPr>
      <w:rFonts w:ascii="Wingdings" w:hAnsi="Wingdings"/>
    </w:rPr>
  </w:style>
  <w:style w:type="character" w:customStyle="1" w:styleId="WW8Num89z0">
    <w:name w:val="WW8Num89z0"/>
    <w:rsid w:val="00DC43C2"/>
    <w:rPr>
      <w:rFonts w:ascii="Symbol" w:hAnsi="Symbol"/>
      <w:sz w:val="20"/>
    </w:rPr>
  </w:style>
  <w:style w:type="character" w:customStyle="1" w:styleId="WW8Num90z0">
    <w:name w:val="WW8Num90z0"/>
    <w:rsid w:val="00DC43C2"/>
    <w:rPr>
      <w:rFonts w:ascii="Times New Roman" w:eastAsia="Times New Roman" w:hAnsi="Times New Roman" w:cs="Times New Roman"/>
    </w:rPr>
  </w:style>
  <w:style w:type="character" w:customStyle="1" w:styleId="WW8Num92z0">
    <w:name w:val="WW8Num92z0"/>
    <w:rsid w:val="00DC43C2"/>
    <w:rPr>
      <w:rFonts w:ascii="Symbol" w:eastAsia="Times New Roman" w:hAnsi="Symbol"/>
    </w:rPr>
  </w:style>
  <w:style w:type="character" w:customStyle="1" w:styleId="WW8Num92z1">
    <w:name w:val="WW8Num92z1"/>
    <w:rsid w:val="00DC43C2"/>
    <w:rPr>
      <w:rFonts w:ascii="Courier New" w:hAnsi="Courier New"/>
    </w:rPr>
  </w:style>
  <w:style w:type="character" w:customStyle="1" w:styleId="WW8Num92z2">
    <w:name w:val="WW8Num92z2"/>
    <w:rsid w:val="00DC43C2"/>
    <w:rPr>
      <w:rFonts w:ascii="Wingdings" w:hAnsi="Wingdings"/>
    </w:rPr>
  </w:style>
  <w:style w:type="character" w:customStyle="1" w:styleId="WW8Num92z3">
    <w:name w:val="WW8Num92z3"/>
    <w:rsid w:val="00DC43C2"/>
    <w:rPr>
      <w:rFonts w:ascii="Symbol" w:hAnsi="Symbol"/>
    </w:rPr>
  </w:style>
  <w:style w:type="character" w:customStyle="1" w:styleId="WW8Num96z0">
    <w:name w:val="WW8Num96z0"/>
    <w:rsid w:val="00DC43C2"/>
    <w:rPr>
      <w:rFonts w:ascii="Symbol" w:hAnsi="Symbol"/>
      <w:sz w:val="20"/>
    </w:rPr>
  </w:style>
  <w:style w:type="character" w:customStyle="1" w:styleId="WW8Num96z1">
    <w:name w:val="WW8Num96z1"/>
    <w:rsid w:val="00DC43C2"/>
    <w:rPr>
      <w:rFonts w:ascii="Courier New" w:hAnsi="Courier New"/>
      <w:sz w:val="20"/>
    </w:rPr>
  </w:style>
  <w:style w:type="character" w:customStyle="1" w:styleId="WW8Num96z2">
    <w:name w:val="WW8Num96z2"/>
    <w:rsid w:val="00DC43C2"/>
    <w:rPr>
      <w:rFonts w:ascii="Wingdings" w:hAnsi="Wingdings"/>
      <w:sz w:val="20"/>
    </w:rPr>
  </w:style>
  <w:style w:type="character" w:customStyle="1" w:styleId="WW8Num103z0">
    <w:name w:val="WW8Num103z0"/>
    <w:rsid w:val="00DC43C2"/>
    <w:rPr>
      <w:rFonts w:ascii="Symbol" w:hAnsi="Symbol"/>
      <w:sz w:val="20"/>
    </w:rPr>
  </w:style>
  <w:style w:type="character" w:customStyle="1" w:styleId="WW8Num103z1">
    <w:name w:val="WW8Num103z1"/>
    <w:rsid w:val="00DC43C2"/>
    <w:rPr>
      <w:rFonts w:ascii="Courier New" w:hAnsi="Courier New"/>
      <w:sz w:val="20"/>
    </w:rPr>
  </w:style>
  <w:style w:type="character" w:customStyle="1" w:styleId="WW8Num103z2">
    <w:name w:val="WW8Num103z2"/>
    <w:rsid w:val="00DC43C2"/>
    <w:rPr>
      <w:rFonts w:ascii="Wingdings" w:hAnsi="Wingdings"/>
      <w:sz w:val="20"/>
    </w:rPr>
  </w:style>
  <w:style w:type="character" w:customStyle="1" w:styleId="WW8Num108z0">
    <w:name w:val="WW8Num108z0"/>
    <w:rsid w:val="00DC43C2"/>
    <w:rPr>
      <w:rFonts w:ascii="Symbol" w:hAnsi="Symbol"/>
      <w:sz w:val="20"/>
    </w:rPr>
  </w:style>
  <w:style w:type="character" w:customStyle="1" w:styleId="WW8Num108z1">
    <w:name w:val="WW8Num108z1"/>
    <w:rsid w:val="00DC43C2"/>
    <w:rPr>
      <w:rFonts w:ascii="Courier New" w:hAnsi="Courier New"/>
      <w:sz w:val="20"/>
    </w:rPr>
  </w:style>
  <w:style w:type="character" w:customStyle="1" w:styleId="WW8Num108z2">
    <w:name w:val="WW8Num108z2"/>
    <w:rsid w:val="00DC43C2"/>
    <w:rPr>
      <w:rFonts w:ascii="Wingdings" w:hAnsi="Wingdings"/>
      <w:sz w:val="20"/>
    </w:rPr>
  </w:style>
  <w:style w:type="character" w:customStyle="1" w:styleId="WW8Num109z0">
    <w:name w:val="WW8Num109z0"/>
    <w:rsid w:val="00DC43C2"/>
    <w:rPr>
      <w:rFonts w:ascii="Symbol" w:eastAsia="Times New Roman" w:hAnsi="Symbol"/>
    </w:rPr>
  </w:style>
  <w:style w:type="character" w:customStyle="1" w:styleId="WW8Num109z1">
    <w:name w:val="WW8Num109z1"/>
    <w:rsid w:val="00DC43C2"/>
    <w:rPr>
      <w:rFonts w:ascii="Courier New" w:hAnsi="Courier New"/>
    </w:rPr>
  </w:style>
  <w:style w:type="character" w:customStyle="1" w:styleId="WW8Num109z2">
    <w:name w:val="WW8Num109z2"/>
    <w:rsid w:val="00DC43C2"/>
    <w:rPr>
      <w:rFonts w:ascii="Wingdings" w:hAnsi="Wingdings"/>
    </w:rPr>
  </w:style>
  <w:style w:type="character" w:customStyle="1" w:styleId="WW8Num109z3">
    <w:name w:val="WW8Num109z3"/>
    <w:rsid w:val="00DC43C2"/>
    <w:rPr>
      <w:rFonts w:ascii="Symbol" w:hAnsi="Symbol"/>
    </w:rPr>
  </w:style>
  <w:style w:type="character" w:customStyle="1" w:styleId="WW8Num111z0">
    <w:name w:val="WW8Num111z0"/>
    <w:rsid w:val="00DC43C2"/>
    <w:rPr>
      <w:rFonts w:ascii="Symbol" w:hAnsi="Symbol"/>
      <w:sz w:val="20"/>
    </w:rPr>
  </w:style>
  <w:style w:type="character" w:customStyle="1" w:styleId="WW8Num111z1">
    <w:name w:val="WW8Num111z1"/>
    <w:rsid w:val="00DC43C2"/>
    <w:rPr>
      <w:rFonts w:ascii="Courier New" w:hAnsi="Courier New"/>
      <w:sz w:val="20"/>
    </w:rPr>
  </w:style>
  <w:style w:type="character" w:customStyle="1" w:styleId="WW8Num111z2">
    <w:name w:val="WW8Num111z2"/>
    <w:rsid w:val="00DC43C2"/>
    <w:rPr>
      <w:rFonts w:ascii="Wingdings" w:hAnsi="Wingdings"/>
      <w:sz w:val="20"/>
    </w:rPr>
  </w:style>
  <w:style w:type="character" w:customStyle="1" w:styleId="WW8Num117z0">
    <w:name w:val="WW8Num117z0"/>
    <w:rsid w:val="00DC43C2"/>
    <w:rPr>
      <w:rFonts w:ascii="Symbol" w:eastAsia="Times New Roman" w:hAnsi="Symbol"/>
    </w:rPr>
  </w:style>
  <w:style w:type="character" w:customStyle="1" w:styleId="WW8Num117z1">
    <w:name w:val="WW8Num117z1"/>
    <w:rsid w:val="00DC43C2"/>
    <w:rPr>
      <w:rFonts w:ascii="Courier New" w:hAnsi="Courier New"/>
    </w:rPr>
  </w:style>
  <w:style w:type="character" w:customStyle="1" w:styleId="WW8Num117z2">
    <w:name w:val="WW8Num117z2"/>
    <w:rsid w:val="00DC43C2"/>
    <w:rPr>
      <w:rFonts w:ascii="Wingdings" w:hAnsi="Wingdings"/>
    </w:rPr>
  </w:style>
  <w:style w:type="character" w:customStyle="1" w:styleId="WW8Num117z3">
    <w:name w:val="WW8Num117z3"/>
    <w:rsid w:val="00DC43C2"/>
    <w:rPr>
      <w:rFonts w:ascii="Symbol" w:hAnsi="Symbol"/>
    </w:rPr>
  </w:style>
  <w:style w:type="character" w:customStyle="1" w:styleId="WW8Num126z0">
    <w:name w:val="WW8Num126z0"/>
    <w:rsid w:val="00DC43C2"/>
    <w:rPr>
      <w:rFonts w:ascii="Symbol" w:eastAsia="SimSun" w:hAnsi="Symbol"/>
    </w:rPr>
  </w:style>
  <w:style w:type="character" w:customStyle="1" w:styleId="WW8Num126z1">
    <w:name w:val="WW8Num126z1"/>
    <w:rsid w:val="00DC43C2"/>
    <w:rPr>
      <w:rFonts w:ascii="Courier New" w:hAnsi="Courier New"/>
    </w:rPr>
  </w:style>
  <w:style w:type="character" w:customStyle="1" w:styleId="WW8Num126z2">
    <w:name w:val="WW8Num126z2"/>
    <w:rsid w:val="00DC43C2"/>
    <w:rPr>
      <w:rFonts w:ascii="Wingdings" w:hAnsi="Wingdings"/>
    </w:rPr>
  </w:style>
  <w:style w:type="character" w:customStyle="1" w:styleId="WW8Num126z3">
    <w:name w:val="WW8Num126z3"/>
    <w:rsid w:val="00DC43C2"/>
    <w:rPr>
      <w:rFonts w:ascii="Symbol" w:hAnsi="Symbol"/>
    </w:rPr>
  </w:style>
  <w:style w:type="character" w:customStyle="1" w:styleId="WW8Num128z0">
    <w:name w:val="WW8Num128z0"/>
    <w:rsid w:val="00DC43C2"/>
    <w:rPr>
      <w:rFonts w:ascii="Symbol" w:eastAsia="Times New Roman" w:hAnsi="Symbol"/>
    </w:rPr>
  </w:style>
  <w:style w:type="character" w:customStyle="1" w:styleId="WW8Num128z1">
    <w:name w:val="WW8Num128z1"/>
    <w:rsid w:val="00DC43C2"/>
    <w:rPr>
      <w:rFonts w:ascii="Courier New" w:hAnsi="Courier New"/>
    </w:rPr>
  </w:style>
  <w:style w:type="character" w:customStyle="1" w:styleId="WW8Num128z2">
    <w:name w:val="WW8Num128z2"/>
    <w:rsid w:val="00DC43C2"/>
    <w:rPr>
      <w:rFonts w:ascii="Wingdings" w:hAnsi="Wingdings"/>
    </w:rPr>
  </w:style>
  <w:style w:type="character" w:customStyle="1" w:styleId="WW8Num128z3">
    <w:name w:val="WW8Num128z3"/>
    <w:rsid w:val="00DC43C2"/>
    <w:rPr>
      <w:rFonts w:ascii="Symbol" w:hAnsi="Symbol"/>
    </w:rPr>
  </w:style>
  <w:style w:type="character" w:customStyle="1" w:styleId="WW8Num138z0">
    <w:name w:val="WW8Num138z0"/>
    <w:rsid w:val="00DC43C2"/>
    <w:rPr>
      <w:rFonts w:ascii="Times-Italic" w:eastAsia="Times New Roman" w:hAnsi="Times-Italic"/>
    </w:rPr>
  </w:style>
  <w:style w:type="character" w:customStyle="1" w:styleId="WW8Num138z1">
    <w:name w:val="WW8Num138z1"/>
    <w:rsid w:val="00DC43C2"/>
    <w:rPr>
      <w:rFonts w:ascii="Courier New" w:hAnsi="Courier New"/>
    </w:rPr>
  </w:style>
  <w:style w:type="character" w:customStyle="1" w:styleId="WW8Num138z2">
    <w:name w:val="WW8Num138z2"/>
    <w:rsid w:val="00DC43C2"/>
    <w:rPr>
      <w:rFonts w:ascii="Wingdings" w:hAnsi="Wingdings"/>
    </w:rPr>
  </w:style>
  <w:style w:type="character" w:customStyle="1" w:styleId="WW8Num138z3">
    <w:name w:val="WW8Num138z3"/>
    <w:rsid w:val="00DC43C2"/>
    <w:rPr>
      <w:rFonts w:ascii="Symbol" w:hAnsi="Symbol"/>
    </w:rPr>
  </w:style>
  <w:style w:type="character" w:customStyle="1" w:styleId="WW8Num143z0">
    <w:name w:val="WW8Num143z0"/>
    <w:rsid w:val="00DC43C2"/>
    <w:rPr>
      <w:rFonts w:ascii="Times New Roman" w:eastAsia="Times New Roman" w:hAnsi="Times New Roman" w:cs="Times New Roman"/>
    </w:rPr>
  </w:style>
  <w:style w:type="character" w:customStyle="1" w:styleId="WW8Num148z0">
    <w:name w:val="WW8Num148z0"/>
    <w:rsid w:val="00DC43C2"/>
    <w:rPr>
      <w:rFonts w:ascii="Symbol" w:hAnsi="Symbol"/>
      <w:sz w:val="20"/>
    </w:rPr>
  </w:style>
  <w:style w:type="character" w:customStyle="1" w:styleId="WW8Num148z1">
    <w:name w:val="WW8Num148z1"/>
    <w:rsid w:val="00DC43C2"/>
    <w:rPr>
      <w:rFonts w:ascii="Courier New" w:hAnsi="Courier New"/>
      <w:sz w:val="20"/>
    </w:rPr>
  </w:style>
  <w:style w:type="character" w:customStyle="1" w:styleId="WW8Num148z2">
    <w:name w:val="WW8Num148z2"/>
    <w:rsid w:val="00DC43C2"/>
    <w:rPr>
      <w:rFonts w:ascii="Wingdings" w:hAnsi="Wingdings"/>
      <w:sz w:val="20"/>
    </w:rPr>
  </w:style>
  <w:style w:type="character" w:customStyle="1" w:styleId="WW8Num151z0">
    <w:name w:val="WW8Num151z0"/>
    <w:rsid w:val="00DC43C2"/>
    <w:rPr>
      <w:rFonts w:ascii="Times New Roman" w:eastAsia="Times New Roman" w:hAnsi="Times New Roman" w:cs="Times New Roman"/>
    </w:rPr>
  </w:style>
  <w:style w:type="character" w:customStyle="1" w:styleId="WW8Num152z0">
    <w:name w:val="WW8Num152z0"/>
    <w:rsid w:val="00DC43C2"/>
    <w:rPr>
      <w:rFonts w:ascii="Symbol" w:hAnsi="Symbol"/>
      <w:sz w:val="20"/>
    </w:rPr>
  </w:style>
  <w:style w:type="character" w:customStyle="1" w:styleId="WW8Num152z1">
    <w:name w:val="WW8Num152z1"/>
    <w:rsid w:val="00DC43C2"/>
    <w:rPr>
      <w:rFonts w:ascii="Courier New" w:hAnsi="Courier New"/>
      <w:sz w:val="20"/>
    </w:rPr>
  </w:style>
  <w:style w:type="character" w:customStyle="1" w:styleId="WW8Num152z2">
    <w:name w:val="WW8Num152z2"/>
    <w:rsid w:val="00DC43C2"/>
    <w:rPr>
      <w:rFonts w:ascii="Wingdings" w:hAnsi="Wingdings"/>
      <w:sz w:val="20"/>
    </w:rPr>
  </w:style>
  <w:style w:type="character" w:customStyle="1" w:styleId="WW8Num153z0">
    <w:name w:val="WW8Num153z0"/>
    <w:rsid w:val="00DC43C2"/>
    <w:rPr>
      <w:sz w:val="24"/>
    </w:rPr>
  </w:style>
  <w:style w:type="character" w:customStyle="1" w:styleId="WW8Num155z0">
    <w:name w:val="WW8Num155z0"/>
    <w:rsid w:val="00DC43C2"/>
    <w:rPr>
      <w:rFonts w:ascii="Times New Roman" w:eastAsia="Times New Roman" w:hAnsi="Times New Roman" w:cs="Times New Roman"/>
    </w:rPr>
  </w:style>
  <w:style w:type="character" w:customStyle="1" w:styleId="WW8Num157z0">
    <w:name w:val="WW8Num157z0"/>
    <w:rsid w:val="00DC43C2"/>
    <w:rPr>
      <w:rFonts w:ascii="Symbol" w:hAnsi="Symbol"/>
      <w:sz w:val="20"/>
    </w:rPr>
  </w:style>
  <w:style w:type="character" w:customStyle="1" w:styleId="WW8Num157z1">
    <w:name w:val="WW8Num157z1"/>
    <w:rsid w:val="00DC43C2"/>
    <w:rPr>
      <w:rFonts w:ascii="Courier New" w:hAnsi="Courier New"/>
      <w:sz w:val="20"/>
    </w:rPr>
  </w:style>
  <w:style w:type="character" w:customStyle="1" w:styleId="WW8Num157z2">
    <w:name w:val="WW8Num157z2"/>
    <w:rsid w:val="00DC43C2"/>
    <w:rPr>
      <w:rFonts w:ascii="Wingdings" w:hAnsi="Wingdings"/>
      <w:sz w:val="20"/>
    </w:rPr>
  </w:style>
  <w:style w:type="character" w:customStyle="1" w:styleId="WW8Num163z0">
    <w:name w:val="WW8Num163z0"/>
    <w:rsid w:val="00DC43C2"/>
    <w:rPr>
      <w:rFonts w:ascii="Symbol" w:hAnsi="Symbol"/>
      <w:sz w:val="20"/>
    </w:rPr>
  </w:style>
  <w:style w:type="character" w:customStyle="1" w:styleId="WW8Num163z1">
    <w:name w:val="WW8Num163z1"/>
    <w:rsid w:val="00DC43C2"/>
    <w:rPr>
      <w:rFonts w:ascii="Courier New" w:hAnsi="Courier New"/>
      <w:sz w:val="20"/>
    </w:rPr>
  </w:style>
  <w:style w:type="character" w:customStyle="1" w:styleId="WW8Num163z2">
    <w:name w:val="WW8Num163z2"/>
    <w:rsid w:val="00DC43C2"/>
    <w:rPr>
      <w:rFonts w:ascii="Wingdings" w:hAnsi="Wingdings"/>
      <w:sz w:val="20"/>
    </w:rPr>
  </w:style>
  <w:style w:type="character" w:customStyle="1" w:styleId="WW8Num170z0">
    <w:name w:val="WW8Num170z0"/>
    <w:rsid w:val="00DC43C2"/>
    <w:rPr>
      <w:rFonts w:ascii="Symbol" w:eastAsia="Times New Roman" w:hAnsi="Symbol"/>
    </w:rPr>
  </w:style>
  <w:style w:type="character" w:customStyle="1" w:styleId="WW8Num170z1">
    <w:name w:val="WW8Num170z1"/>
    <w:rsid w:val="00DC43C2"/>
    <w:rPr>
      <w:rFonts w:ascii="Courier New" w:hAnsi="Courier New"/>
    </w:rPr>
  </w:style>
  <w:style w:type="character" w:customStyle="1" w:styleId="WW8Num170z2">
    <w:name w:val="WW8Num170z2"/>
    <w:rsid w:val="00DC43C2"/>
    <w:rPr>
      <w:rFonts w:ascii="Wingdings" w:hAnsi="Wingdings"/>
    </w:rPr>
  </w:style>
  <w:style w:type="character" w:customStyle="1" w:styleId="WW8Num170z3">
    <w:name w:val="WW8Num170z3"/>
    <w:rsid w:val="00DC43C2"/>
    <w:rPr>
      <w:rFonts w:ascii="Symbol" w:hAnsi="Symbol"/>
    </w:rPr>
  </w:style>
  <w:style w:type="character" w:customStyle="1" w:styleId="WW8Num177z0">
    <w:name w:val="WW8Num177z0"/>
    <w:rsid w:val="00DC43C2"/>
    <w:rPr>
      <w:rFonts w:ascii="Symbol" w:hAnsi="Symbol"/>
      <w:sz w:val="20"/>
    </w:rPr>
  </w:style>
  <w:style w:type="character" w:customStyle="1" w:styleId="WW8Num177z1">
    <w:name w:val="WW8Num177z1"/>
    <w:rsid w:val="00DC43C2"/>
    <w:rPr>
      <w:rFonts w:ascii="Courier New" w:hAnsi="Courier New"/>
      <w:sz w:val="20"/>
    </w:rPr>
  </w:style>
  <w:style w:type="character" w:customStyle="1" w:styleId="WW8Num177z2">
    <w:name w:val="WW8Num177z2"/>
    <w:rsid w:val="00DC43C2"/>
    <w:rPr>
      <w:rFonts w:ascii="Wingdings" w:hAnsi="Wingdings"/>
      <w:sz w:val="20"/>
    </w:rPr>
  </w:style>
  <w:style w:type="character" w:customStyle="1" w:styleId="WW8Num181z0">
    <w:name w:val="WW8Num181z0"/>
    <w:rsid w:val="00DC43C2"/>
    <w:rPr>
      <w:rFonts w:ascii="Symbol" w:eastAsia="Times New Roman" w:hAnsi="Symbol"/>
    </w:rPr>
  </w:style>
  <w:style w:type="character" w:customStyle="1" w:styleId="WW8Num181z1">
    <w:name w:val="WW8Num181z1"/>
    <w:rsid w:val="00DC43C2"/>
    <w:rPr>
      <w:rFonts w:ascii="Courier New" w:hAnsi="Courier New"/>
    </w:rPr>
  </w:style>
  <w:style w:type="character" w:customStyle="1" w:styleId="WW8Num181z2">
    <w:name w:val="WW8Num181z2"/>
    <w:rsid w:val="00DC43C2"/>
    <w:rPr>
      <w:rFonts w:ascii="Wingdings" w:hAnsi="Wingdings"/>
    </w:rPr>
  </w:style>
  <w:style w:type="character" w:customStyle="1" w:styleId="WW8Num181z3">
    <w:name w:val="WW8Num181z3"/>
    <w:rsid w:val="00DC43C2"/>
    <w:rPr>
      <w:rFonts w:ascii="Symbol" w:hAnsi="Symbol"/>
    </w:rPr>
  </w:style>
  <w:style w:type="character" w:customStyle="1" w:styleId="WW8Num185z0">
    <w:name w:val="WW8Num185z0"/>
    <w:rsid w:val="00DC43C2"/>
    <w:rPr>
      <w:rFonts w:ascii="Symbol" w:eastAsia="Times New Roman" w:hAnsi="Symbol"/>
    </w:rPr>
  </w:style>
  <w:style w:type="character" w:customStyle="1" w:styleId="WW8Num185z1">
    <w:name w:val="WW8Num185z1"/>
    <w:rsid w:val="00DC43C2"/>
    <w:rPr>
      <w:rFonts w:ascii="Courier New" w:hAnsi="Courier New"/>
    </w:rPr>
  </w:style>
  <w:style w:type="character" w:customStyle="1" w:styleId="WW8Num185z2">
    <w:name w:val="WW8Num185z2"/>
    <w:rsid w:val="00DC43C2"/>
    <w:rPr>
      <w:rFonts w:ascii="Wingdings" w:hAnsi="Wingdings"/>
    </w:rPr>
  </w:style>
  <w:style w:type="character" w:customStyle="1" w:styleId="WW8Num185z3">
    <w:name w:val="WW8Num185z3"/>
    <w:rsid w:val="00DC43C2"/>
    <w:rPr>
      <w:rFonts w:ascii="Symbol" w:hAnsi="Symbol"/>
    </w:rPr>
  </w:style>
  <w:style w:type="character" w:customStyle="1" w:styleId="WW8Num186z0">
    <w:name w:val="WW8Num186z0"/>
    <w:rsid w:val="00DC43C2"/>
    <w:rPr>
      <w:rFonts w:ascii="Symbol" w:hAnsi="Symbol"/>
      <w:sz w:val="20"/>
    </w:rPr>
  </w:style>
  <w:style w:type="character" w:customStyle="1" w:styleId="WW8Num186z1">
    <w:name w:val="WW8Num186z1"/>
    <w:rsid w:val="00DC43C2"/>
    <w:rPr>
      <w:rFonts w:ascii="Courier New" w:hAnsi="Courier New"/>
      <w:sz w:val="20"/>
    </w:rPr>
  </w:style>
  <w:style w:type="character" w:customStyle="1" w:styleId="WW8Num186z2">
    <w:name w:val="WW8Num186z2"/>
    <w:rsid w:val="00DC43C2"/>
    <w:rPr>
      <w:rFonts w:ascii="Wingdings" w:hAnsi="Wingdings"/>
      <w:sz w:val="20"/>
    </w:rPr>
  </w:style>
  <w:style w:type="character" w:customStyle="1" w:styleId="WW8Num192z0">
    <w:name w:val="WW8Num192z0"/>
    <w:rsid w:val="00DC43C2"/>
    <w:rPr>
      <w:rFonts w:ascii="Symbol" w:hAnsi="Symbol"/>
    </w:rPr>
  </w:style>
  <w:style w:type="character" w:customStyle="1" w:styleId="WW8Num192z1">
    <w:name w:val="WW8Num192z1"/>
    <w:rsid w:val="00DC43C2"/>
    <w:rPr>
      <w:rFonts w:ascii="Courier New" w:hAnsi="Courier New"/>
    </w:rPr>
  </w:style>
  <w:style w:type="character" w:customStyle="1" w:styleId="WW8Num192z2">
    <w:name w:val="WW8Num192z2"/>
    <w:rsid w:val="00DC43C2"/>
    <w:rPr>
      <w:rFonts w:ascii="Wingdings" w:hAnsi="Wingdings"/>
    </w:rPr>
  </w:style>
  <w:style w:type="character" w:customStyle="1" w:styleId="WW8Num194z0">
    <w:name w:val="WW8Num194z0"/>
    <w:rsid w:val="00DC43C2"/>
    <w:rPr>
      <w:rFonts w:ascii="Times-Roman" w:eastAsia="Times New Roman" w:hAnsi="Times-Roman"/>
      <w:i w:val="0"/>
    </w:rPr>
  </w:style>
  <w:style w:type="character" w:customStyle="1" w:styleId="WW8Num194z1">
    <w:name w:val="WW8Num194z1"/>
    <w:rsid w:val="00DC43C2"/>
    <w:rPr>
      <w:rFonts w:ascii="Courier New" w:hAnsi="Courier New"/>
    </w:rPr>
  </w:style>
  <w:style w:type="character" w:customStyle="1" w:styleId="WW8Num194z2">
    <w:name w:val="WW8Num194z2"/>
    <w:rsid w:val="00DC43C2"/>
    <w:rPr>
      <w:rFonts w:ascii="Wingdings" w:hAnsi="Wingdings"/>
    </w:rPr>
  </w:style>
  <w:style w:type="character" w:customStyle="1" w:styleId="WW8Num194z3">
    <w:name w:val="WW8Num194z3"/>
    <w:rsid w:val="00DC43C2"/>
    <w:rPr>
      <w:rFonts w:ascii="Symbol" w:hAnsi="Symbol"/>
    </w:rPr>
  </w:style>
  <w:style w:type="character" w:customStyle="1" w:styleId="WW8Num203z0">
    <w:name w:val="WW8Num203z0"/>
    <w:rsid w:val="00DC43C2"/>
    <w:rPr>
      <w:rFonts w:ascii="Wingdings" w:eastAsia="Times New Roman" w:hAnsi="Wingdings"/>
    </w:rPr>
  </w:style>
  <w:style w:type="character" w:customStyle="1" w:styleId="WW8Num203z1">
    <w:name w:val="WW8Num203z1"/>
    <w:rsid w:val="00DC43C2"/>
    <w:rPr>
      <w:rFonts w:ascii="Courier New" w:hAnsi="Courier New"/>
    </w:rPr>
  </w:style>
  <w:style w:type="character" w:customStyle="1" w:styleId="WW8Num203z2">
    <w:name w:val="WW8Num203z2"/>
    <w:rsid w:val="00DC43C2"/>
    <w:rPr>
      <w:rFonts w:ascii="Wingdings" w:hAnsi="Wingdings"/>
    </w:rPr>
  </w:style>
  <w:style w:type="character" w:customStyle="1" w:styleId="WW8Num203z3">
    <w:name w:val="WW8Num203z3"/>
    <w:rsid w:val="00DC43C2"/>
    <w:rPr>
      <w:rFonts w:ascii="Symbol" w:hAnsi="Symbol"/>
    </w:rPr>
  </w:style>
  <w:style w:type="character" w:customStyle="1" w:styleId="WW8Num204z1">
    <w:name w:val="WW8Num204z1"/>
    <w:rsid w:val="00DC43C2"/>
    <w:rPr>
      <w:b/>
    </w:rPr>
  </w:style>
  <w:style w:type="character" w:customStyle="1" w:styleId="WW8Num206z0">
    <w:name w:val="WW8Num206z0"/>
    <w:rsid w:val="00DC43C2"/>
    <w:rPr>
      <w:rFonts w:ascii="Symbol" w:eastAsia="Times New Roman" w:hAnsi="Symbol"/>
    </w:rPr>
  </w:style>
  <w:style w:type="character" w:customStyle="1" w:styleId="WW8Num206z1">
    <w:name w:val="WW8Num206z1"/>
    <w:rsid w:val="00DC43C2"/>
    <w:rPr>
      <w:rFonts w:ascii="Courier New" w:hAnsi="Courier New"/>
    </w:rPr>
  </w:style>
  <w:style w:type="character" w:customStyle="1" w:styleId="WW8Num206z2">
    <w:name w:val="WW8Num206z2"/>
    <w:rsid w:val="00DC43C2"/>
    <w:rPr>
      <w:rFonts w:ascii="Wingdings" w:hAnsi="Wingdings"/>
    </w:rPr>
  </w:style>
  <w:style w:type="character" w:customStyle="1" w:styleId="WW8Num206z3">
    <w:name w:val="WW8Num206z3"/>
    <w:rsid w:val="00DC43C2"/>
    <w:rPr>
      <w:rFonts w:ascii="Symbol" w:hAnsi="Symbol"/>
    </w:rPr>
  </w:style>
  <w:style w:type="character" w:customStyle="1" w:styleId="WW8Num207z0">
    <w:name w:val="WW8Num207z0"/>
    <w:rsid w:val="00DC43C2"/>
    <w:rPr>
      <w:rFonts w:ascii="Symbol" w:hAnsi="Symbol"/>
      <w:sz w:val="20"/>
    </w:rPr>
  </w:style>
  <w:style w:type="character" w:customStyle="1" w:styleId="WW8Num213z0">
    <w:name w:val="WW8Num213z0"/>
    <w:rsid w:val="00DC43C2"/>
    <w:rPr>
      <w:rFonts w:ascii="Symbol" w:hAnsi="Symbol"/>
      <w:sz w:val="20"/>
    </w:rPr>
  </w:style>
  <w:style w:type="character" w:customStyle="1" w:styleId="WW8Num214z0">
    <w:name w:val="WW8Num214z0"/>
    <w:rsid w:val="00DC43C2"/>
    <w:rPr>
      <w:rFonts w:ascii="Symbol" w:hAnsi="Symbol"/>
    </w:rPr>
  </w:style>
  <w:style w:type="character" w:customStyle="1" w:styleId="WW8Num214z1">
    <w:name w:val="WW8Num214z1"/>
    <w:rsid w:val="00DC43C2"/>
    <w:rPr>
      <w:rFonts w:ascii="Courier New" w:hAnsi="Courier New"/>
    </w:rPr>
  </w:style>
  <w:style w:type="character" w:customStyle="1" w:styleId="WW8Num220z0">
    <w:name w:val="WW8Num220z0"/>
    <w:rsid w:val="00DC43C2"/>
    <w:rPr>
      <w:u w:val="single"/>
    </w:rPr>
  </w:style>
  <w:style w:type="character" w:customStyle="1" w:styleId="WW8Num228z0">
    <w:name w:val="WW8Num228z0"/>
    <w:rsid w:val="00DC43C2"/>
    <w:rPr>
      <w:rFonts w:ascii="Symbol" w:hAnsi="Symbol"/>
      <w:sz w:val="20"/>
    </w:rPr>
  </w:style>
  <w:style w:type="character" w:customStyle="1" w:styleId="WW8Num228z1">
    <w:name w:val="WW8Num228z1"/>
    <w:rsid w:val="00DC43C2"/>
    <w:rPr>
      <w:rFonts w:ascii="Courier New" w:hAnsi="Courier New"/>
      <w:sz w:val="20"/>
    </w:rPr>
  </w:style>
  <w:style w:type="character" w:customStyle="1" w:styleId="WW8Num228z2">
    <w:name w:val="WW8Num228z2"/>
    <w:rsid w:val="00DC43C2"/>
    <w:rPr>
      <w:rFonts w:ascii="Wingdings" w:hAnsi="Wingdings"/>
      <w:sz w:val="20"/>
    </w:rPr>
  </w:style>
  <w:style w:type="character" w:customStyle="1" w:styleId="WW8Num236z0">
    <w:name w:val="WW8Num236z0"/>
    <w:rsid w:val="00DC43C2"/>
    <w:rPr>
      <w:rFonts w:ascii="Symbol" w:eastAsia="Times New Roman" w:hAnsi="Symbol"/>
    </w:rPr>
  </w:style>
  <w:style w:type="character" w:customStyle="1" w:styleId="WW8Num236z1">
    <w:name w:val="WW8Num236z1"/>
    <w:rsid w:val="00DC43C2"/>
    <w:rPr>
      <w:rFonts w:ascii="Courier New" w:hAnsi="Courier New"/>
    </w:rPr>
  </w:style>
  <w:style w:type="character" w:customStyle="1" w:styleId="WW8Num236z2">
    <w:name w:val="WW8Num236z2"/>
    <w:rsid w:val="00DC43C2"/>
    <w:rPr>
      <w:rFonts w:ascii="Wingdings" w:hAnsi="Wingdings"/>
    </w:rPr>
  </w:style>
  <w:style w:type="character" w:customStyle="1" w:styleId="WW8Num236z3">
    <w:name w:val="WW8Num236z3"/>
    <w:rsid w:val="00DC43C2"/>
    <w:rPr>
      <w:rFonts w:ascii="Symbol" w:hAnsi="Symbol"/>
    </w:rPr>
  </w:style>
  <w:style w:type="character" w:customStyle="1" w:styleId="WW8Num239z0">
    <w:name w:val="WW8Num239z0"/>
    <w:rsid w:val="00DC43C2"/>
    <w:rPr>
      <w:rFonts w:ascii="Times New Roman" w:eastAsia="Times New Roman" w:hAnsi="Times New Roman" w:cs="Times New Roman"/>
    </w:rPr>
  </w:style>
  <w:style w:type="character" w:customStyle="1" w:styleId="WW8Num239z1">
    <w:name w:val="WW8Num239z1"/>
    <w:rsid w:val="00DC43C2"/>
    <w:rPr>
      <w:rFonts w:ascii="Courier New" w:hAnsi="Courier New"/>
    </w:rPr>
  </w:style>
  <w:style w:type="character" w:customStyle="1" w:styleId="WW8Num239z2">
    <w:name w:val="WW8Num239z2"/>
    <w:rsid w:val="00DC43C2"/>
    <w:rPr>
      <w:rFonts w:ascii="Wingdings" w:hAnsi="Wingdings"/>
    </w:rPr>
  </w:style>
  <w:style w:type="character" w:customStyle="1" w:styleId="WW8Num239z3">
    <w:name w:val="WW8Num239z3"/>
    <w:rsid w:val="00DC43C2"/>
    <w:rPr>
      <w:rFonts w:ascii="Symbol" w:hAnsi="Symbol"/>
    </w:rPr>
  </w:style>
  <w:style w:type="character" w:customStyle="1" w:styleId="NumberingSymbols">
    <w:name w:val="Numbering Symbols"/>
    <w:rsid w:val="00DC43C2"/>
    <w:rPr>
      <w:rFonts w:ascii="Garamond" w:hAnsi="Garamond"/>
    </w:rPr>
  </w:style>
  <w:style w:type="character" w:customStyle="1" w:styleId="Bullets">
    <w:name w:val="Bullets"/>
    <w:rsid w:val="00DC43C2"/>
    <w:rPr>
      <w:rFonts w:ascii="StarSymbol" w:eastAsia="StarSymbol" w:hAnsi="StarSymbol" w:cs="StarSymbol"/>
      <w:sz w:val="18"/>
      <w:szCs w:val="18"/>
    </w:rPr>
  </w:style>
  <w:style w:type="paragraph" w:customStyle="1" w:styleId="NoteLevel1">
    <w:name w:val="Note Level 1"/>
    <w:basedOn w:val="Normal"/>
    <w:rsid w:val="00DC43C2"/>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DC43C2"/>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DC43C2"/>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DC43C2"/>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DC43C2"/>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DC43C2"/>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DC43C2"/>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DC43C2"/>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DC43C2"/>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DC43C2"/>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DC43C2"/>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DC43C2"/>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DC43C2"/>
  </w:style>
  <w:style w:type="character" w:customStyle="1" w:styleId="quotedtooltip">
    <w:name w:val="quotedtooltip"/>
    <w:basedOn w:val="DefaultParagraphFont"/>
    <w:rsid w:val="00DC43C2"/>
  </w:style>
  <w:style w:type="character" w:customStyle="1" w:styleId="quotedtooltipbox">
    <w:name w:val="quotedtooltipbox"/>
    <w:basedOn w:val="DefaultParagraphFont"/>
    <w:rsid w:val="00DC43C2"/>
  </w:style>
  <w:style w:type="character" w:customStyle="1" w:styleId="mwlivequotes">
    <w:name w:val="mwlivequotes"/>
    <w:basedOn w:val="DefaultParagraphFont"/>
    <w:rsid w:val="00DC43C2"/>
  </w:style>
  <w:style w:type="character" w:customStyle="1" w:styleId="lastlabel">
    <w:name w:val="lastlabel"/>
    <w:basedOn w:val="DefaultParagraphFont"/>
    <w:rsid w:val="00DC43C2"/>
  </w:style>
  <w:style w:type="character" w:customStyle="1" w:styleId="lb07">
    <w:name w:val="lb07"/>
    <w:basedOn w:val="DefaultParagraphFont"/>
    <w:rsid w:val="00DC43C2"/>
  </w:style>
  <w:style w:type="character" w:customStyle="1" w:styleId="qted">
    <w:name w:val="qted"/>
    <w:basedOn w:val="DefaultParagraphFont"/>
    <w:rsid w:val="00DC43C2"/>
  </w:style>
  <w:style w:type="character" w:customStyle="1" w:styleId="t14">
    <w:name w:val="t14"/>
    <w:basedOn w:val="DefaultParagraphFont"/>
    <w:rsid w:val="00DC43C2"/>
  </w:style>
  <w:style w:type="paragraph" w:customStyle="1" w:styleId="format-body">
    <w:name w:val="format-body"/>
    <w:basedOn w:val="Normal"/>
    <w:rsid w:val="00DC43C2"/>
    <w:pPr>
      <w:spacing w:before="100" w:beforeAutospacing="1" w:after="100" w:afterAutospacing="1"/>
    </w:pPr>
    <w:rPr>
      <w:rFonts w:eastAsia="Calibri"/>
      <w:sz w:val="24"/>
    </w:rPr>
  </w:style>
  <w:style w:type="character" w:customStyle="1" w:styleId="nfakpe">
    <w:name w:val="nfakpe"/>
    <w:basedOn w:val="DefaultParagraphFont"/>
    <w:rsid w:val="00DC43C2"/>
  </w:style>
  <w:style w:type="character" w:customStyle="1" w:styleId="DebateBlockCharChar">
    <w:name w:val="Debate Block Char Char"/>
    <w:basedOn w:val="DefaultParagraphFont"/>
    <w:rsid w:val="00DC43C2"/>
    <w:rPr>
      <w:rFonts w:cs="Arial"/>
      <w:b/>
      <w:bCs/>
      <w:kern w:val="32"/>
      <w:sz w:val="36"/>
      <w:szCs w:val="32"/>
      <w:u w:val="single"/>
    </w:rPr>
  </w:style>
  <w:style w:type="character" w:customStyle="1" w:styleId="citsource">
    <w:name w:val="citsource"/>
    <w:basedOn w:val="DefaultParagraphFont"/>
    <w:rsid w:val="00DC43C2"/>
  </w:style>
  <w:style w:type="character" w:customStyle="1" w:styleId="sc">
    <w:name w:val="sc"/>
    <w:basedOn w:val="DefaultParagraphFont"/>
    <w:rsid w:val="00DC43C2"/>
  </w:style>
  <w:style w:type="character" w:customStyle="1" w:styleId="atime">
    <w:name w:val="atime"/>
    <w:basedOn w:val="DefaultParagraphFont"/>
    <w:rsid w:val="00DC43C2"/>
  </w:style>
  <w:style w:type="paragraph" w:customStyle="1" w:styleId="unread">
    <w:name w:val="unread"/>
    <w:basedOn w:val="Normal"/>
    <w:rsid w:val="00DC43C2"/>
    <w:rPr>
      <w:rFonts w:eastAsia="Calibri"/>
    </w:rPr>
  </w:style>
  <w:style w:type="character" w:customStyle="1" w:styleId="unreadChar">
    <w:name w:val="unread Char"/>
    <w:basedOn w:val="DefaultParagraphFont"/>
    <w:rsid w:val="00DC43C2"/>
    <w:rPr>
      <w:szCs w:val="24"/>
      <w:lang w:val="en-US" w:eastAsia="en-US" w:bidi="ar-SA"/>
    </w:rPr>
  </w:style>
  <w:style w:type="paragraph" w:customStyle="1" w:styleId="cardunderlined0">
    <w:name w:val="card underlined"/>
    <w:basedOn w:val="Normal"/>
    <w:rsid w:val="00DC43C2"/>
    <w:rPr>
      <w:rFonts w:ascii="Arial" w:eastAsia="Calibri" w:hAnsi="Arial"/>
      <w:u w:val="single"/>
    </w:rPr>
  </w:style>
  <w:style w:type="character" w:customStyle="1" w:styleId="Internetlink1">
    <w:name w:val="Internet link1"/>
    <w:rsid w:val="00DC43C2"/>
    <w:rPr>
      <w:color w:val="000080"/>
      <w:u w:val="single"/>
    </w:rPr>
  </w:style>
  <w:style w:type="character" w:customStyle="1" w:styleId="underliningChar3">
    <w:name w:val="underlining Char"/>
    <w:basedOn w:val="DefaultParagraphFont"/>
    <w:rsid w:val="00DC43C2"/>
    <w:rPr>
      <w:b/>
      <w:szCs w:val="24"/>
      <w:u w:val="single"/>
      <w:lang w:val="en-US" w:eastAsia="en-US" w:bidi="ar-SA"/>
    </w:rPr>
  </w:style>
  <w:style w:type="character" w:customStyle="1" w:styleId="notreadChar">
    <w:name w:val="not read Char"/>
    <w:basedOn w:val="DefaultParagraphFont"/>
    <w:rsid w:val="00DC43C2"/>
    <w:rPr>
      <w:sz w:val="18"/>
      <w:szCs w:val="24"/>
      <w:lang w:val="en-US" w:eastAsia="en-US" w:bidi="ar-SA"/>
    </w:rPr>
  </w:style>
  <w:style w:type="character" w:customStyle="1" w:styleId="journalname">
    <w:name w:val="journalname"/>
    <w:basedOn w:val="DefaultParagraphFont"/>
    <w:rsid w:val="00DC43C2"/>
  </w:style>
  <w:style w:type="character" w:customStyle="1" w:styleId="insideheadline">
    <w:name w:val="insideheadline"/>
    <w:basedOn w:val="DefaultParagraphFont"/>
    <w:rsid w:val="00DC43C2"/>
  </w:style>
  <w:style w:type="paragraph" w:customStyle="1" w:styleId="article-text">
    <w:name w:val="article-text"/>
    <w:basedOn w:val="Normal"/>
    <w:rsid w:val="00DC43C2"/>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DC43C2"/>
  </w:style>
  <w:style w:type="character" w:customStyle="1" w:styleId="mwlivequotesdowndelayed">
    <w:name w:val="mwlivequotes down delayed"/>
    <w:basedOn w:val="DefaultParagraphFont"/>
    <w:rsid w:val="00DC43C2"/>
  </w:style>
  <w:style w:type="character" w:customStyle="1" w:styleId="shirttail">
    <w:name w:val="shirttail"/>
    <w:basedOn w:val="DefaultParagraphFont"/>
    <w:rsid w:val="00DC43C2"/>
  </w:style>
  <w:style w:type="character" w:customStyle="1" w:styleId="definition">
    <w:name w:val="definition"/>
    <w:basedOn w:val="DefaultParagraphFont"/>
    <w:rsid w:val="00DC43C2"/>
  </w:style>
  <w:style w:type="character" w:customStyle="1" w:styleId="CardTextCharCharChar">
    <w:name w:val="Card Text Char Char Char"/>
    <w:basedOn w:val="DefaultParagraphFont"/>
    <w:rsid w:val="00DC43C2"/>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DC43C2"/>
    <w:rPr>
      <w:rFonts w:ascii="Arial Narrow" w:hAnsi="Arial Narrow"/>
      <w:sz w:val="18"/>
      <w:u w:val="single"/>
    </w:rPr>
  </w:style>
  <w:style w:type="character" w:customStyle="1" w:styleId="UnderlineStyleCharCharChar">
    <w:name w:val="Underline Style Char Char Char"/>
    <w:basedOn w:val="DefaultParagraphFont"/>
    <w:rsid w:val="00DC43C2"/>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DC43C2"/>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DC43C2"/>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DC43C2"/>
    <w:rPr>
      <w:rFonts w:ascii="Arial" w:hAnsi="Arial" w:cs="Arial" w:hint="default"/>
      <w:b/>
      <w:bCs/>
      <w:color w:val="990000"/>
      <w:sz w:val="26"/>
      <w:szCs w:val="26"/>
    </w:rPr>
  </w:style>
  <w:style w:type="character" w:customStyle="1" w:styleId="bodytitle1">
    <w:name w:val="bodytitle1"/>
    <w:basedOn w:val="DefaultParagraphFont"/>
    <w:rsid w:val="00DC43C2"/>
    <w:rPr>
      <w:rFonts w:ascii="Arial" w:hAnsi="Arial" w:cs="Arial" w:hint="default"/>
      <w:b/>
      <w:bCs/>
      <w:smallCaps w:val="0"/>
      <w:color w:val="000000"/>
      <w:sz w:val="28"/>
      <w:szCs w:val="28"/>
    </w:rPr>
  </w:style>
  <w:style w:type="paragraph" w:customStyle="1" w:styleId="style109">
    <w:name w:val="style109"/>
    <w:basedOn w:val="Normal"/>
    <w:rsid w:val="00DC43C2"/>
    <w:pPr>
      <w:spacing w:before="100" w:beforeAutospacing="1" w:after="100" w:afterAutospacing="1"/>
    </w:pPr>
    <w:rPr>
      <w:rFonts w:eastAsia="Calibri"/>
      <w:sz w:val="24"/>
    </w:rPr>
  </w:style>
  <w:style w:type="paragraph" w:customStyle="1" w:styleId="style1100">
    <w:name w:val="style110"/>
    <w:basedOn w:val="Normal"/>
    <w:rsid w:val="00DC43C2"/>
    <w:pPr>
      <w:spacing w:before="100" w:beforeAutospacing="1" w:after="100" w:afterAutospacing="1"/>
    </w:pPr>
    <w:rPr>
      <w:rFonts w:eastAsia="Calibri"/>
      <w:sz w:val="24"/>
    </w:rPr>
  </w:style>
  <w:style w:type="paragraph" w:customStyle="1" w:styleId="captionpaddingstyle114">
    <w:name w:val="captionpadding style114"/>
    <w:basedOn w:val="Normal"/>
    <w:rsid w:val="00DC43C2"/>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DC43C2"/>
  </w:style>
  <w:style w:type="character" w:customStyle="1" w:styleId="style114style118">
    <w:name w:val="style114 style118"/>
    <w:basedOn w:val="DefaultParagraphFont"/>
    <w:rsid w:val="00DC43C2"/>
  </w:style>
  <w:style w:type="paragraph" w:customStyle="1" w:styleId="mainstorybody">
    <w:name w:val="mainstorybody"/>
    <w:basedOn w:val="Normal"/>
    <w:rsid w:val="00DC43C2"/>
    <w:pPr>
      <w:spacing w:before="100" w:beforeAutospacing="1" w:after="100" w:afterAutospacing="1"/>
    </w:pPr>
    <w:rPr>
      <w:rFonts w:eastAsia="Calibri"/>
      <w:sz w:val="24"/>
    </w:rPr>
  </w:style>
  <w:style w:type="character" w:customStyle="1" w:styleId="hint">
    <w:name w:val="hint"/>
    <w:basedOn w:val="DefaultParagraphFont"/>
    <w:rsid w:val="00DC43C2"/>
  </w:style>
  <w:style w:type="character" w:customStyle="1" w:styleId="flw">
    <w:name w:val="flw"/>
    <w:basedOn w:val="DefaultParagraphFont"/>
    <w:rsid w:val="00DC43C2"/>
  </w:style>
  <w:style w:type="character" w:customStyle="1" w:styleId="illustration">
    <w:name w:val="illustration"/>
    <w:basedOn w:val="DefaultParagraphFont"/>
    <w:rsid w:val="00DC43C2"/>
  </w:style>
  <w:style w:type="paragraph" w:customStyle="1" w:styleId="ga">
    <w:name w:val="ga"/>
    <w:basedOn w:val="Normal"/>
    <w:rsid w:val="00DC43C2"/>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DC43C2"/>
    <w:rPr>
      <w:rFonts w:ascii="Arial Narrow" w:hAnsi="Arial Narrow"/>
      <w:b/>
      <w:bCs/>
      <w:u w:val="thick"/>
    </w:rPr>
  </w:style>
  <w:style w:type="character" w:customStyle="1" w:styleId="subtitlesarticles1">
    <w:name w:val="subtitles_articles1"/>
    <w:basedOn w:val="DefaultParagraphFont"/>
    <w:rsid w:val="00DC43C2"/>
    <w:rPr>
      <w:rFonts w:ascii="Verdana" w:hAnsi="Verdana" w:cs="Times New Roman"/>
      <w:b/>
      <w:bCs/>
      <w:color w:val="000000"/>
      <w:sz w:val="20"/>
      <w:szCs w:val="20"/>
    </w:rPr>
  </w:style>
  <w:style w:type="character" w:customStyle="1" w:styleId="fulstoryreporter">
    <w:name w:val="ful_storyreporter"/>
    <w:basedOn w:val="DefaultParagraphFont"/>
    <w:rsid w:val="00DC43C2"/>
  </w:style>
  <w:style w:type="character" w:customStyle="1" w:styleId="editsection">
    <w:name w:val="editsection"/>
    <w:basedOn w:val="DefaultParagraphFont"/>
    <w:rsid w:val="00DC43C2"/>
  </w:style>
  <w:style w:type="paragraph" w:customStyle="1" w:styleId="body-indent-60">
    <w:name w:val="body-indent-60"/>
    <w:basedOn w:val="Normal"/>
    <w:rsid w:val="00DC43C2"/>
    <w:pPr>
      <w:spacing w:before="100" w:beforeAutospacing="1" w:after="100" w:afterAutospacing="1"/>
    </w:pPr>
    <w:rPr>
      <w:rFonts w:eastAsia="Calibri"/>
      <w:sz w:val="24"/>
    </w:rPr>
  </w:style>
  <w:style w:type="paragraph" w:customStyle="1" w:styleId="body-indent-60-start">
    <w:name w:val="body-indent-60-start"/>
    <w:basedOn w:val="Normal"/>
    <w:rsid w:val="00DC43C2"/>
    <w:pPr>
      <w:spacing w:before="100" w:beforeAutospacing="1" w:after="100" w:afterAutospacing="1"/>
    </w:pPr>
    <w:rPr>
      <w:rFonts w:eastAsia="Calibri"/>
      <w:sz w:val="24"/>
    </w:rPr>
  </w:style>
  <w:style w:type="character" w:customStyle="1" w:styleId="StyleArial12ptBlack">
    <w:name w:val="Style Arial 12 pt Black"/>
    <w:basedOn w:val="DefaultParagraphFont"/>
    <w:rsid w:val="00DC43C2"/>
    <w:rPr>
      <w:rFonts w:ascii="Garamond" w:hAnsi="Garamond"/>
      <w:color w:val="000000"/>
      <w:sz w:val="20"/>
      <w:u w:val="single"/>
    </w:rPr>
  </w:style>
  <w:style w:type="character" w:customStyle="1" w:styleId="StyleArialBlack">
    <w:name w:val="Style Arial Black"/>
    <w:basedOn w:val="DefaultParagraphFont"/>
    <w:rsid w:val="00DC43C2"/>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DC43C2"/>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DC43C2"/>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DC43C2"/>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DC43C2"/>
    <w:rPr>
      <w:rFonts w:eastAsia="Times New Roman"/>
      <w:b/>
      <w:bCs/>
      <w:szCs w:val="24"/>
      <w:u w:val="thick"/>
    </w:rPr>
  </w:style>
  <w:style w:type="paragraph" w:customStyle="1" w:styleId="StyleSmallTimesNewRoman11pt">
    <w:name w:val="Style Small + Times New Roman 11 pt"/>
    <w:link w:val="StyleSmallTimesNewRoman11ptChar"/>
    <w:rsid w:val="00DC43C2"/>
    <w:rPr>
      <w:rFonts w:eastAsia="Times New Roman"/>
      <w:szCs w:val="24"/>
    </w:rPr>
  </w:style>
  <w:style w:type="character" w:customStyle="1" w:styleId="StyleSmallTimesNewRoman11ptChar">
    <w:name w:val="Style Small + Times New Roman 11 pt Char"/>
    <w:basedOn w:val="DefaultParagraphFont"/>
    <w:link w:val="StyleSmallTimesNewRoman11pt"/>
    <w:rsid w:val="00DC43C2"/>
    <w:rPr>
      <w:rFonts w:eastAsia="Times New Roman"/>
      <w:szCs w:val="24"/>
    </w:rPr>
  </w:style>
  <w:style w:type="paragraph" w:customStyle="1" w:styleId="StyleSmallTimesNewRoman11ptThickunderline">
    <w:name w:val="Style Small + Times New Roman 11 pt Thick underline"/>
    <w:link w:val="StyleSmallTimesNewRoman11ptThickunderlineChar"/>
    <w:rsid w:val="00DC43C2"/>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DC43C2"/>
    <w:rPr>
      <w:rFonts w:eastAsia="Times New Roman"/>
      <w:szCs w:val="24"/>
      <w:u w:val="thick"/>
    </w:rPr>
  </w:style>
  <w:style w:type="character" w:customStyle="1" w:styleId="Style11ptBorderSinglesolidlineAuto05ptLinewidth">
    <w:name w:val="Style 11 pt Border: : (Single solid line Auto  0.5 pt Line width)"/>
    <w:rsid w:val="00DC43C2"/>
    <w:rPr>
      <w:sz w:val="20"/>
      <w:bdr w:val="single" w:sz="4" w:space="0" w:color="auto" w:frame="1"/>
    </w:rPr>
  </w:style>
  <w:style w:type="character" w:customStyle="1" w:styleId="StyleUnderlineChar6CharCharCharCharCharCharCharChar11">
    <w:name w:val="Style Underline Char6 Char Char Char Char Char Char Char Char + 11 ..."/>
    <w:rsid w:val="00DC43C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C43C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C43C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C43C2"/>
    <w:rPr>
      <w:sz w:val="20"/>
      <w:szCs w:val="24"/>
      <w:u w:val="single"/>
      <w:bdr w:val="single" w:sz="4" w:space="0" w:color="auto"/>
      <w:lang w:val="en-US" w:eastAsia="en-US" w:bidi="ar-SA"/>
    </w:rPr>
  </w:style>
  <w:style w:type="character" w:customStyle="1" w:styleId="StyleLatinGaramondUnderline">
    <w:name w:val="Style (Latin) Garamond Underline"/>
    <w:rsid w:val="00DC43C2"/>
    <w:rPr>
      <w:rFonts w:ascii="Times New Roman" w:hAnsi="Times New Roman"/>
      <w:sz w:val="20"/>
      <w:u w:val="single"/>
    </w:rPr>
  </w:style>
  <w:style w:type="character" w:customStyle="1" w:styleId="StyleLatinGaramond">
    <w:name w:val="Style (Latin) Garamond"/>
    <w:rsid w:val="00DC43C2"/>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DC43C2"/>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DC43C2"/>
    <w:rPr>
      <w:rFonts w:ascii="Times" w:eastAsia="Times New Roman" w:hAnsi="Times" w:cs="Arial"/>
      <w:szCs w:val="28"/>
      <w:u w:val="single"/>
    </w:rPr>
  </w:style>
  <w:style w:type="paragraph" w:customStyle="1" w:styleId="HeaderStyle">
    <w:name w:val="Header Style"/>
    <w:basedOn w:val="Normal"/>
    <w:rsid w:val="00DC43C2"/>
    <w:pPr>
      <w:jc w:val="center"/>
    </w:pPr>
    <w:rPr>
      <w:rFonts w:eastAsia="Times New Roman"/>
      <w:b/>
      <w:sz w:val="24"/>
      <w:szCs w:val="20"/>
      <w:u w:val="single"/>
    </w:rPr>
  </w:style>
  <w:style w:type="character" w:customStyle="1" w:styleId="CardChar21">
    <w:name w:val="Card Char2"/>
    <w:basedOn w:val="DefaultParagraphFont"/>
    <w:rsid w:val="00DC43C2"/>
    <w:rPr>
      <w:rFonts w:ascii="Times New Roman" w:eastAsia="Times New Roman" w:hAnsi="Times New Roman" w:cs="Times New Roman"/>
      <w:bCs/>
      <w:color w:val="000000"/>
      <w:sz w:val="20"/>
      <w:szCs w:val="20"/>
    </w:rPr>
  </w:style>
  <w:style w:type="character" w:customStyle="1" w:styleId="A17">
    <w:name w:val="A17"/>
    <w:rsid w:val="00DC43C2"/>
    <w:rPr>
      <w:rFonts w:cs="Baskerville"/>
      <w:color w:val="000000"/>
      <w:sz w:val="12"/>
      <w:szCs w:val="12"/>
    </w:rPr>
  </w:style>
  <w:style w:type="paragraph" w:customStyle="1" w:styleId="Pa19">
    <w:name w:val="Pa19"/>
    <w:basedOn w:val="Normal"/>
    <w:next w:val="Normal"/>
    <w:rsid w:val="00DC43C2"/>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DC43C2"/>
    <w:pPr>
      <w:autoSpaceDE w:val="0"/>
      <w:autoSpaceDN w:val="0"/>
      <w:adjustRightInd w:val="0"/>
      <w:spacing w:line="441" w:lineRule="atLeast"/>
    </w:pPr>
    <w:rPr>
      <w:rFonts w:ascii="Baskerville" w:eastAsia="Times New Roman" w:hAnsi="Baskerville"/>
      <w:sz w:val="24"/>
    </w:rPr>
  </w:style>
  <w:style w:type="character" w:customStyle="1" w:styleId="A14">
    <w:name w:val="A14"/>
    <w:rsid w:val="00DC43C2"/>
    <w:rPr>
      <w:rFonts w:ascii="Frutiger 45 Light" w:hAnsi="Frutiger 45 Light" w:cs="Frutiger 45 Light"/>
      <w:b/>
      <w:bCs/>
      <w:i/>
      <w:iCs/>
      <w:color w:val="000000"/>
      <w:sz w:val="36"/>
      <w:szCs w:val="36"/>
    </w:rPr>
  </w:style>
  <w:style w:type="character" w:customStyle="1" w:styleId="A20">
    <w:name w:val="A20"/>
    <w:rsid w:val="00DC43C2"/>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DC43C2"/>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DC43C2"/>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DC43C2"/>
    <w:rPr>
      <w:rFonts w:cs="Arial"/>
      <w:b/>
      <w:bCs/>
      <w:sz w:val="24"/>
      <w:szCs w:val="26"/>
      <w:lang w:val="en-US" w:eastAsia="en-US" w:bidi="ar-SA"/>
    </w:rPr>
  </w:style>
  <w:style w:type="character" w:customStyle="1" w:styleId="brief-smalltext0">
    <w:name w:val="brief-smalltext"/>
    <w:basedOn w:val="DefaultParagraphFont"/>
    <w:rsid w:val="00DC43C2"/>
  </w:style>
  <w:style w:type="paragraph" w:customStyle="1" w:styleId="Coverintroduction">
    <w:name w:val="Cover introduction"/>
    <w:basedOn w:val="Default"/>
    <w:next w:val="Default"/>
    <w:rsid w:val="00DC43C2"/>
    <w:rPr>
      <w:rFonts w:ascii="Arial" w:eastAsia="Times New Roman" w:hAnsi="Arial"/>
      <w:color w:val="auto"/>
    </w:rPr>
  </w:style>
  <w:style w:type="character" w:customStyle="1" w:styleId="style53">
    <w:name w:val="style5"/>
    <w:basedOn w:val="DefaultParagraphFont"/>
    <w:rsid w:val="00DC43C2"/>
  </w:style>
  <w:style w:type="character" w:customStyle="1" w:styleId="TagCharCharCharCharCharChar">
    <w:name w:val="Tag Char Char Char Char Char Char"/>
    <w:rsid w:val="00DC43C2"/>
    <w:rPr>
      <w:rFonts w:cs="Arial"/>
      <w:b/>
      <w:bCs/>
      <w:sz w:val="24"/>
      <w:szCs w:val="26"/>
      <w:lang w:val="en-US" w:eastAsia="en-US" w:bidi="ar-SA"/>
    </w:rPr>
  </w:style>
  <w:style w:type="character" w:customStyle="1" w:styleId="pmterms3">
    <w:name w:val="pmterms3"/>
    <w:basedOn w:val="DefaultParagraphFont"/>
    <w:rsid w:val="00DC43C2"/>
  </w:style>
  <w:style w:type="character" w:customStyle="1" w:styleId="interiorheadline">
    <w:name w:val="interiorheadline"/>
    <w:basedOn w:val="DefaultParagraphFont"/>
    <w:rsid w:val="00DC43C2"/>
  </w:style>
  <w:style w:type="character" w:customStyle="1" w:styleId="Heading31CharCharCharChar1">
    <w:name w:val="Heading 31 Char Char Char Char1"/>
    <w:rsid w:val="00DC43C2"/>
    <w:rPr>
      <w:rFonts w:cs="Arial"/>
      <w:b/>
      <w:bCs/>
      <w:sz w:val="24"/>
      <w:szCs w:val="26"/>
      <w:lang w:val="en-US" w:eastAsia="en-US" w:bidi="ar-SA"/>
    </w:rPr>
  </w:style>
  <w:style w:type="character" w:customStyle="1" w:styleId="Heading31CharCharChar">
    <w:name w:val="Heading 31 Char Char Char"/>
    <w:rsid w:val="00DC43C2"/>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DC43C2"/>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DC43C2"/>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DC43C2"/>
    <w:rPr>
      <w:rFonts w:eastAsia="MS Mincho"/>
      <w:b/>
      <w:u w:val="single"/>
    </w:rPr>
  </w:style>
  <w:style w:type="character" w:customStyle="1" w:styleId="BoldandUnderlineCharChar1CharChar">
    <w:name w:val="Bold and Underline Char Char1 Char Char"/>
    <w:basedOn w:val="DefaultParagraphFont"/>
    <w:link w:val="BoldandUnderlineCharChar1Char"/>
    <w:rsid w:val="00DC43C2"/>
    <w:rPr>
      <w:rFonts w:ascii="Calibri" w:eastAsia="MS Mincho" w:hAnsi="Calibri"/>
      <w:b/>
      <w:u w:val="single"/>
    </w:rPr>
  </w:style>
  <w:style w:type="character" w:customStyle="1" w:styleId="author-bio-box">
    <w:name w:val="author-bio-box"/>
    <w:basedOn w:val="DefaultParagraphFont"/>
    <w:rsid w:val="00DC43C2"/>
  </w:style>
  <w:style w:type="character" w:customStyle="1" w:styleId="CharCharCharCharChar">
    <w:name w:val="Char Char Char Char Char"/>
    <w:aliases w:val="Char Char Char Char,Char Char Char Char Char Char Char1,Heading 2 Char1 Char Char Char Char Char Char"/>
    <w:basedOn w:val="DefaultParagraphFont"/>
    <w:rsid w:val="00DC43C2"/>
    <w:rPr>
      <w:rFonts w:cs="Arial"/>
      <w:b/>
      <w:bCs/>
      <w:iCs/>
      <w:sz w:val="24"/>
      <w:szCs w:val="28"/>
      <w:lang w:val="en-US" w:eastAsia="en-US" w:bidi="ar-SA"/>
    </w:rPr>
  </w:style>
  <w:style w:type="character" w:customStyle="1" w:styleId="SmalltextChar">
    <w:name w:val="Small text Char"/>
    <w:aliases w:val="Quote1 Char1"/>
    <w:link w:val="Smalltext"/>
    <w:rsid w:val="00DC43C2"/>
    <w:rPr>
      <w:rFonts w:ascii="Calibri" w:eastAsia="Times New Roman" w:hAnsi="Calibri"/>
      <w:color w:val="000000"/>
    </w:rPr>
  </w:style>
  <w:style w:type="character" w:customStyle="1" w:styleId="SubtitleChar2">
    <w:name w:val="Subtitle Char2"/>
    <w:basedOn w:val="DefaultParagraphFont"/>
    <w:uiPriority w:val="11"/>
    <w:rsid w:val="00DC43C2"/>
    <w:rPr>
      <w:rFonts w:eastAsiaTheme="minorEastAsia"/>
      <w:color w:val="5A5A5A" w:themeColor="text1" w:themeTint="A5"/>
      <w:spacing w:val="15"/>
    </w:rPr>
  </w:style>
  <w:style w:type="paragraph" w:customStyle="1" w:styleId="blocktitle5">
    <w:name w:val="block title"/>
    <w:basedOn w:val="Normal"/>
    <w:autoRedefine/>
    <w:qFormat/>
    <w:rsid w:val="00DC43C2"/>
    <w:pPr>
      <w:spacing w:after="240"/>
      <w:jc w:val="center"/>
      <w:outlineLvl w:val="0"/>
    </w:pPr>
    <w:rPr>
      <w:rFonts w:eastAsia="Calibri"/>
      <w:b/>
      <w:caps/>
      <w:sz w:val="28"/>
      <w:szCs w:val="28"/>
      <w:lang w:val="es-ES"/>
    </w:rPr>
  </w:style>
  <w:style w:type="paragraph" w:customStyle="1" w:styleId="type">
    <w:name w:val="type"/>
    <w:basedOn w:val="Normal"/>
    <w:qFormat/>
    <w:rsid w:val="00DC43C2"/>
    <w:pPr>
      <w:spacing w:before="100" w:beforeAutospacing="1" w:after="100" w:afterAutospacing="1"/>
    </w:pPr>
    <w:rPr>
      <w:rFonts w:eastAsia="Times New Roman"/>
    </w:rPr>
  </w:style>
  <w:style w:type="character" w:customStyle="1" w:styleId="abodyblack3">
    <w:name w:val="abodyblack3"/>
    <w:basedOn w:val="DefaultParagraphFont"/>
    <w:rsid w:val="00DC43C2"/>
  </w:style>
  <w:style w:type="character" w:customStyle="1" w:styleId="cit-first-element">
    <w:name w:val="cit-first-element"/>
    <w:basedOn w:val="DefaultParagraphFont"/>
    <w:rsid w:val="00DC43C2"/>
  </w:style>
  <w:style w:type="character" w:customStyle="1" w:styleId="StyleThickunderline1">
    <w:name w:val="Style Thick underline1"/>
    <w:basedOn w:val="DefaultParagraphFont"/>
    <w:rsid w:val="00DC43C2"/>
    <w:rPr>
      <w:u w:val="single"/>
    </w:rPr>
  </w:style>
  <w:style w:type="character" w:customStyle="1" w:styleId="UnderlineChar5">
    <w:name w:val="UnderlineChar"/>
    <w:rsid w:val="00DC43C2"/>
    <w:rPr>
      <w:sz w:val="24"/>
      <w:u w:val="single"/>
      <w:shd w:val="clear" w:color="auto" w:fill="auto"/>
    </w:rPr>
  </w:style>
  <w:style w:type="paragraph" w:customStyle="1" w:styleId="Tag21">
    <w:name w:val="Tag21"/>
    <w:basedOn w:val="Normal"/>
    <w:qFormat/>
    <w:rsid w:val="00DC43C2"/>
    <w:rPr>
      <w:rFonts w:ascii="Arial" w:eastAsia="Times New Roman" w:hAnsi="Arial" w:cs="Arial"/>
      <w:b/>
      <w:sz w:val="24"/>
    </w:rPr>
  </w:style>
  <w:style w:type="character" w:customStyle="1" w:styleId="Bodytext10NotItalic">
    <w:name w:val="Body text (10) + Not Italic"/>
    <w:basedOn w:val="Bodytext100"/>
    <w:uiPriority w:val="99"/>
    <w:rsid w:val="00DC43C2"/>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DC43C2"/>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DC43C2"/>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DC43C2"/>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DC43C2"/>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DC43C2"/>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DC43C2"/>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DC43C2"/>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DC43C2"/>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DC43C2"/>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DC43C2"/>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DC43C2"/>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DC43C2"/>
  </w:style>
  <w:style w:type="paragraph" w:customStyle="1" w:styleId="leader">
    <w:name w:val="leader"/>
    <w:basedOn w:val="Normal"/>
    <w:rsid w:val="00DC43C2"/>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DC43C2"/>
  </w:style>
  <w:style w:type="character" w:customStyle="1" w:styleId="m5776082503052064917gmail-style13ptbold">
    <w:name w:val="m_5776082503052064917gmail-style13ptbold"/>
    <w:basedOn w:val="DefaultParagraphFont"/>
    <w:rsid w:val="00DC43C2"/>
  </w:style>
  <w:style w:type="character" w:customStyle="1" w:styleId="m5776082503052064917gmail-styleunderline">
    <w:name w:val="m_5776082503052064917gmail-styleunderline"/>
    <w:basedOn w:val="DefaultParagraphFont"/>
    <w:rsid w:val="00DC43C2"/>
  </w:style>
  <w:style w:type="paragraph" w:customStyle="1" w:styleId="DateTime0">
    <w:name w:val="DateTime"/>
    <w:basedOn w:val="Normal"/>
    <w:link w:val="DateTimeChar"/>
    <w:autoRedefine/>
    <w:uiPriority w:val="4"/>
    <w:qFormat/>
    <w:rsid w:val="00DC43C2"/>
    <w:rPr>
      <w:rFonts w:ascii="Arial" w:hAnsi="Arial" w:cs="Arial"/>
    </w:rPr>
  </w:style>
  <w:style w:type="character" w:customStyle="1" w:styleId="DateTimeChar">
    <w:name w:val="DateTime Char"/>
    <w:basedOn w:val="DefaultParagraphFont"/>
    <w:link w:val="DateTime0"/>
    <w:uiPriority w:val="4"/>
    <w:rsid w:val="00DC43C2"/>
    <w:rPr>
      <w:rFonts w:ascii="Arial" w:hAnsi="Arial" w:cs="Arial"/>
    </w:rPr>
  </w:style>
  <w:style w:type="paragraph" w:customStyle="1" w:styleId="Lecture">
    <w:name w:val="Lecture"/>
    <w:next w:val="BodyText"/>
    <w:link w:val="LectureChar"/>
    <w:autoRedefine/>
    <w:uiPriority w:val="4"/>
    <w:qFormat/>
    <w:rsid w:val="00DC43C2"/>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DC43C2"/>
    <w:rPr>
      <w:rFonts w:ascii="Arial" w:hAnsi="Arial" w:cs="Arial"/>
      <w:spacing w:val="-10"/>
      <w:sz w:val="16"/>
    </w:rPr>
  </w:style>
  <w:style w:type="paragraph" w:customStyle="1" w:styleId="BreakTag">
    <w:name w:val="Break Tag"/>
    <w:basedOn w:val="Normal"/>
    <w:autoRedefine/>
    <w:uiPriority w:val="4"/>
    <w:qFormat/>
    <w:rsid w:val="00DC43C2"/>
    <w:pPr>
      <w:spacing w:before="240"/>
    </w:pPr>
    <w:rPr>
      <w:rFonts w:ascii="Arial" w:hAnsi="Arial" w:cs="Arial"/>
      <w:b/>
    </w:rPr>
  </w:style>
  <w:style w:type="paragraph" w:customStyle="1" w:styleId="BreakBlock">
    <w:name w:val="Break Block"/>
    <w:basedOn w:val="Normal"/>
    <w:link w:val="BreakBlockChar"/>
    <w:autoRedefine/>
    <w:qFormat/>
    <w:rsid w:val="00DC43C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C43C2"/>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DC43C2"/>
    <w:rPr>
      <w:rFonts w:asciiTheme="minorHAnsi" w:hAnsiTheme="minorHAnsi"/>
      <w:b/>
      <w:u w:val="single"/>
    </w:rPr>
  </w:style>
  <w:style w:type="character" w:customStyle="1" w:styleId="Reduce8ptCharChar">
    <w:name w:val="Reduce 8pt Char Char"/>
    <w:basedOn w:val="DefaultParagraphFont"/>
    <w:link w:val="Reduce8pt"/>
    <w:rsid w:val="00DC43C2"/>
    <w:rPr>
      <w:sz w:val="16"/>
    </w:rPr>
  </w:style>
  <w:style w:type="paragraph" w:customStyle="1" w:styleId="Reduce8pt">
    <w:name w:val="Reduce 8pt"/>
    <w:basedOn w:val="Normal"/>
    <w:link w:val="Reduce8ptCharChar"/>
    <w:qFormat/>
    <w:rsid w:val="00DC43C2"/>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DC43C2"/>
    <w:rPr>
      <w:color w:val="2B579A"/>
      <w:shd w:val="clear" w:color="auto" w:fill="E6E6E6"/>
    </w:rPr>
  </w:style>
  <w:style w:type="character" w:customStyle="1" w:styleId="m6370699461968006786gmail-styleunderline">
    <w:name w:val="m_6370699461968006786gmail-styleunderline"/>
    <w:basedOn w:val="DefaultParagraphFont"/>
    <w:rsid w:val="00DC43C2"/>
  </w:style>
  <w:style w:type="character" w:customStyle="1" w:styleId="Mention2">
    <w:name w:val="Mention2"/>
    <w:basedOn w:val="DefaultParagraphFont"/>
    <w:uiPriority w:val="99"/>
    <w:semiHidden/>
    <w:unhideWhenUsed/>
    <w:rsid w:val="00DC43C2"/>
    <w:rPr>
      <w:color w:val="2B579A"/>
      <w:shd w:val="clear" w:color="auto" w:fill="E6E6E6"/>
    </w:rPr>
  </w:style>
  <w:style w:type="paragraph" w:customStyle="1" w:styleId="FlashTag">
    <w:name w:val="FlashTag"/>
    <w:basedOn w:val="Normal"/>
    <w:link w:val="FlashTagChar"/>
    <w:autoRedefine/>
    <w:uiPriority w:val="4"/>
    <w:qFormat/>
    <w:rsid w:val="00DC43C2"/>
    <w:rPr>
      <w:rFonts w:asciiTheme="majorHAnsi" w:hAnsiTheme="majorHAnsi" w:cs="Arial"/>
      <w:b/>
      <w:sz w:val="28"/>
    </w:rPr>
  </w:style>
  <w:style w:type="character" w:customStyle="1" w:styleId="FlashTagChar">
    <w:name w:val="FlashTag Char"/>
    <w:basedOn w:val="DefaultParagraphFont"/>
    <w:link w:val="FlashTag"/>
    <w:uiPriority w:val="4"/>
    <w:rsid w:val="00DC43C2"/>
    <w:rPr>
      <w:rFonts w:asciiTheme="majorHAnsi" w:hAnsiTheme="majorHAnsi" w:cs="Arial"/>
      <w:b/>
      <w:sz w:val="28"/>
    </w:rPr>
  </w:style>
  <w:style w:type="paragraph" w:customStyle="1" w:styleId="Warrant">
    <w:name w:val="Warrant"/>
    <w:autoRedefine/>
    <w:uiPriority w:val="4"/>
    <w:qFormat/>
    <w:rsid w:val="00DC43C2"/>
    <w:pPr>
      <w:ind w:left="720"/>
    </w:pPr>
    <w:rPr>
      <w:rFonts w:ascii="Calibri" w:hAnsi="Calibri" w:cs="Arial"/>
    </w:rPr>
  </w:style>
  <w:style w:type="character" w:customStyle="1" w:styleId="m-8793234324905335251gmail-style13ptbold">
    <w:name w:val="m_-8793234324905335251gmail-style13ptbold"/>
    <w:basedOn w:val="DefaultParagraphFont"/>
    <w:rsid w:val="00DC43C2"/>
  </w:style>
  <w:style w:type="character" w:customStyle="1" w:styleId="m3965771245576658108gmail-styleunderline">
    <w:name w:val="m_3965771245576658108gmail-styleunderline"/>
    <w:basedOn w:val="DefaultParagraphFont"/>
    <w:rsid w:val="00DC43C2"/>
  </w:style>
  <w:style w:type="character" w:customStyle="1" w:styleId="BodytextItalic">
    <w:name w:val="Body text + Italic"/>
    <w:aliases w:val="Body text + CordiaUPC,12 pt,Body text + 9 pt"/>
    <w:uiPriority w:val="99"/>
    <w:rsid w:val="00DC43C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DC43C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DC43C2"/>
  </w:style>
  <w:style w:type="numbering" w:customStyle="1" w:styleId="NoList1111111">
    <w:name w:val="No List1111111"/>
    <w:next w:val="NoList"/>
    <w:uiPriority w:val="99"/>
    <w:semiHidden/>
    <w:unhideWhenUsed/>
    <w:rsid w:val="00DC43C2"/>
  </w:style>
  <w:style w:type="numbering" w:customStyle="1" w:styleId="NoList11111111">
    <w:name w:val="No List11111111"/>
    <w:next w:val="NoList"/>
    <w:uiPriority w:val="99"/>
    <w:semiHidden/>
    <w:unhideWhenUsed/>
    <w:rsid w:val="00DC43C2"/>
  </w:style>
  <w:style w:type="numbering" w:customStyle="1" w:styleId="NoList111111111">
    <w:name w:val="No List111111111"/>
    <w:next w:val="NoList"/>
    <w:uiPriority w:val="99"/>
    <w:semiHidden/>
    <w:unhideWhenUsed/>
    <w:rsid w:val="00DC43C2"/>
  </w:style>
  <w:style w:type="numbering" w:customStyle="1" w:styleId="NoList1111111111">
    <w:name w:val="No List1111111111"/>
    <w:next w:val="NoList"/>
    <w:uiPriority w:val="99"/>
    <w:semiHidden/>
    <w:unhideWhenUsed/>
    <w:rsid w:val="00DC43C2"/>
  </w:style>
  <w:style w:type="numbering" w:customStyle="1" w:styleId="NoList11111111111">
    <w:name w:val="No List11111111111"/>
    <w:next w:val="NoList"/>
    <w:uiPriority w:val="99"/>
    <w:semiHidden/>
    <w:unhideWhenUsed/>
    <w:rsid w:val="00DC43C2"/>
  </w:style>
  <w:style w:type="numbering" w:customStyle="1" w:styleId="NoList111111111111">
    <w:name w:val="No List111111111111"/>
    <w:next w:val="NoList"/>
    <w:uiPriority w:val="99"/>
    <w:semiHidden/>
    <w:unhideWhenUsed/>
    <w:rsid w:val="00DC43C2"/>
  </w:style>
  <w:style w:type="numbering" w:customStyle="1" w:styleId="NoList1111111111111">
    <w:name w:val="No List1111111111111"/>
    <w:next w:val="NoList"/>
    <w:uiPriority w:val="99"/>
    <w:semiHidden/>
    <w:unhideWhenUsed/>
    <w:rsid w:val="00DC43C2"/>
  </w:style>
  <w:style w:type="numbering" w:customStyle="1" w:styleId="NoList11111111111111">
    <w:name w:val="No List11111111111111"/>
    <w:next w:val="NoList"/>
    <w:uiPriority w:val="99"/>
    <w:semiHidden/>
    <w:unhideWhenUsed/>
    <w:rsid w:val="00DC43C2"/>
  </w:style>
  <w:style w:type="numbering" w:customStyle="1" w:styleId="NoList111111111111111">
    <w:name w:val="No List111111111111111"/>
    <w:next w:val="NoList"/>
    <w:uiPriority w:val="99"/>
    <w:semiHidden/>
    <w:unhideWhenUsed/>
    <w:rsid w:val="00DC43C2"/>
  </w:style>
  <w:style w:type="numbering" w:customStyle="1" w:styleId="NoList1111111111111111">
    <w:name w:val="No List1111111111111111"/>
    <w:next w:val="NoList"/>
    <w:uiPriority w:val="99"/>
    <w:semiHidden/>
    <w:unhideWhenUsed/>
    <w:rsid w:val="00DC43C2"/>
  </w:style>
  <w:style w:type="numbering" w:customStyle="1" w:styleId="NoList11111111111111111">
    <w:name w:val="No List11111111111111111"/>
    <w:next w:val="NoList"/>
    <w:uiPriority w:val="99"/>
    <w:semiHidden/>
    <w:unhideWhenUsed/>
    <w:rsid w:val="00DC43C2"/>
  </w:style>
  <w:style w:type="character" w:customStyle="1" w:styleId="FontStyle220">
    <w:name w:val="Font Style220"/>
    <w:basedOn w:val="DefaultParagraphFont"/>
    <w:uiPriority w:val="99"/>
    <w:rsid w:val="00DC43C2"/>
    <w:rPr>
      <w:rFonts w:ascii="Candara" w:hAnsi="Candara" w:cs="Candara" w:hint="default"/>
      <w:i/>
      <w:iCs/>
      <w:sz w:val="18"/>
      <w:szCs w:val="18"/>
    </w:rPr>
  </w:style>
  <w:style w:type="character" w:customStyle="1" w:styleId="FontStyle290">
    <w:name w:val="Font Style290"/>
    <w:basedOn w:val="DefaultParagraphFont"/>
    <w:uiPriority w:val="99"/>
    <w:rsid w:val="00DC43C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C43C2"/>
    <w:rPr>
      <w:rFonts w:ascii="Arial" w:hAnsi="Arial" w:cs="Arial"/>
      <w:b/>
      <w:bCs/>
      <w:sz w:val="16"/>
      <w:szCs w:val="16"/>
    </w:rPr>
  </w:style>
  <w:style w:type="character" w:customStyle="1" w:styleId="m-5498913268213319940gmail-styleunderline">
    <w:name w:val="m_-5498913268213319940gmail-styleunderline"/>
    <w:basedOn w:val="DefaultParagraphFont"/>
    <w:rsid w:val="00DC43C2"/>
  </w:style>
  <w:style w:type="paragraph" w:customStyle="1" w:styleId="speakable">
    <w:name w:val="speakable"/>
    <w:basedOn w:val="Normal"/>
    <w:uiPriority w:val="99"/>
    <w:qFormat/>
    <w:rsid w:val="00DC43C2"/>
    <w:pPr>
      <w:spacing w:before="100" w:beforeAutospacing="1" w:after="100" w:afterAutospacing="1"/>
    </w:pPr>
    <w:rPr>
      <w:rFonts w:eastAsia="Times New Roman"/>
      <w:sz w:val="24"/>
    </w:rPr>
  </w:style>
  <w:style w:type="character" w:customStyle="1" w:styleId="overlay">
    <w:name w:val="overlay"/>
    <w:basedOn w:val="DefaultParagraphFont"/>
    <w:rsid w:val="00DC43C2"/>
  </w:style>
  <w:style w:type="paragraph" w:customStyle="1" w:styleId="g-body">
    <w:name w:val="g-body"/>
    <w:basedOn w:val="Normal"/>
    <w:uiPriority w:val="99"/>
    <w:qFormat/>
    <w:rsid w:val="00DC43C2"/>
    <w:pPr>
      <w:spacing w:before="100" w:beforeAutospacing="1" w:after="100" w:afterAutospacing="1"/>
    </w:pPr>
    <w:rPr>
      <w:rFonts w:eastAsia="Times New Roman"/>
      <w:sz w:val="24"/>
    </w:rPr>
  </w:style>
  <w:style w:type="paragraph" w:customStyle="1" w:styleId="g-pstyle0">
    <w:name w:val="g-pstyle0"/>
    <w:basedOn w:val="Normal"/>
    <w:uiPriority w:val="99"/>
    <w:qFormat/>
    <w:rsid w:val="00DC43C2"/>
    <w:pPr>
      <w:spacing w:before="100" w:beforeAutospacing="1" w:after="100" w:afterAutospacing="1"/>
    </w:pPr>
    <w:rPr>
      <w:rFonts w:eastAsia="Times New Roman"/>
      <w:sz w:val="24"/>
    </w:rPr>
  </w:style>
  <w:style w:type="paragraph" w:customStyle="1" w:styleId="g-pstyle1">
    <w:name w:val="g-pstyle1"/>
    <w:basedOn w:val="Normal"/>
    <w:uiPriority w:val="99"/>
    <w:qFormat/>
    <w:rsid w:val="00DC43C2"/>
    <w:pPr>
      <w:spacing w:before="100" w:beforeAutospacing="1" w:after="100" w:afterAutospacing="1"/>
    </w:pPr>
    <w:rPr>
      <w:rFonts w:eastAsia="Times New Roman"/>
      <w:sz w:val="24"/>
    </w:rPr>
  </w:style>
  <w:style w:type="paragraph" w:customStyle="1" w:styleId="g-asset-hed">
    <w:name w:val="g-asset-hed"/>
    <w:basedOn w:val="Normal"/>
    <w:uiPriority w:val="99"/>
    <w:qFormat/>
    <w:rsid w:val="00DC43C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C43C2"/>
    <w:pPr>
      <w:spacing w:before="100" w:beforeAutospacing="1" w:after="100" w:afterAutospacing="1"/>
    </w:pPr>
    <w:rPr>
      <w:rFonts w:ascii="Arial" w:hAnsi="Arial" w:cs="Arial"/>
      <w:sz w:val="24"/>
    </w:rPr>
  </w:style>
  <w:style w:type="paragraph" w:customStyle="1" w:styleId="style41">
    <w:name w:val="style4"/>
    <w:basedOn w:val="Normal"/>
    <w:uiPriority w:val="99"/>
    <w:qFormat/>
    <w:rsid w:val="00DC43C2"/>
    <w:pPr>
      <w:spacing w:before="100" w:beforeAutospacing="1" w:after="100" w:afterAutospacing="1"/>
    </w:pPr>
    <w:rPr>
      <w:rFonts w:cs="Arial"/>
      <w:sz w:val="24"/>
    </w:rPr>
  </w:style>
  <w:style w:type="paragraph" w:customStyle="1" w:styleId="speech">
    <w:name w:val="speech"/>
    <w:basedOn w:val="Normal"/>
    <w:uiPriority w:val="99"/>
    <w:qFormat/>
    <w:rsid w:val="00DC43C2"/>
    <w:pPr>
      <w:spacing w:before="100" w:beforeAutospacing="1" w:after="100" w:afterAutospacing="1"/>
    </w:pPr>
    <w:rPr>
      <w:rFonts w:cs="Arial"/>
      <w:sz w:val="24"/>
    </w:rPr>
  </w:style>
  <w:style w:type="character" w:customStyle="1" w:styleId="adtext0">
    <w:name w:val="adtext"/>
    <w:basedOn w:val="DefaultParagraphFont"/>
    <w:rsid w:val="00DC43C2"/>
  </w:style>
  <w:style w:type="character" w:customStyle="1" w:styleId="qu730rj69h">
    <w:name w:val="qu730rj69h"/>
    <w:basedOn w:val="DefaultParagraphFont"/>
    <w:rsid w:val="00DC43C2"/>
  </w:style>
  <w:style w:type="paragraph" w:customStyle="1" w:styleId="optext">
    <w:name w:val="optext"/>
    <w:basedOn w:val="Normal"/>
    <w:uiPriority w:val="99"/>
    <w:qFormat/>
    <w:rsid w:val="00DC43C2"/>
    <w:pPr>
      <w:spacing w:before="100" w:beforeAutospacing="1" w:after="100" w:afterAutospacing="1"/>
    </w:pPr>
    <w:rPr>
      <w:rFonts w:cs="Arial"/>
      <w:sz w:val="24"/>
    </w:rPr>
  </w:style>
  <w:style w:type="character" w:customStyle="1" w:styleId="lmy74qr12z">
    <w:name w:val="lmy74qr12z"/>
    <w:basedOn w:val="DefaultParagraphFont"/>
    <w:rsid w:val="00DC43C2"/>
  </w:style>
  <w:style w:type="character" w:customStyle="1" w:styleId="icr880">
    <w:name w:val="icr880"/>
    <w:basedOn w:val="DefaultParagraphFont"/>
    <w:rsid w:val="00DC43C2"/>
  </w:style>
  <w:style w:type="character" w:customStyle="1" w:styleId="hx23q54">
    <w:name w:val="hx23q54"/>
    <w:basedOn w:val="DefaultParagraphFont"/>
    <w:rsid w:val="00DC43C2"/>
  </w:style>
  <w:style w:type="character" w:customStyle="1" w:styleId="m-5348258726587825636gmail-style13ptbold">
    <w:name w:val="m_-5348258726587825636gmail-style13ptbold"/>
    <w:basedOn w:val="DefaultParagraphFont"/>
    <w:rsid w:val="00DC43C2"/>
  </w:style>
  <w:style w:type="character" w:customStyle="1" w:styleId="m-5348258726587825636gmail-styleunderline">
    <w:name w:val="m_-5348258726587825636gmail-styleunderline"/>
    <w:basedOn w:val="DefaultParagraphFont"/>
    <w:rsid w:val="00DC43C2"/>
  </w:style>
  <w:style w:type="paragraph" w:customStyle="1" w:styleId="useless">
    <w:name w:val="useless"/>
    <w:basedOn w:val="Normal"/>
    <w:uiPriority w:val="99"/>
    <w:qFormat/>
    <w:rsid w:val="00DC43C2"/>
    <w:rPr>
      <w:rFonts w:eastAsia="Times New Roman" w:cs="Arial"/>
      <w:sz w:val="12"/>
    </w:rPr>
  </w:style>
  <w:style w:type="character" w:customStyle="1" w:styleId="ALLCAPSChar">
    <w:name w:val="ALL CAPS Char"/>
    <w:basedOn w:val="DefaultParagraphFont"/>
    <w:link w:val="ALLCAPS"/>
    <w:rsid w:val="00DC43C2"/>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DC43C2"/>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DC43C2"/>
    <w:rPr>
      <w:rFonts w:ascii="Calibri" w:eastAsia="Times New Roman" w:hAnsi="Calibri" w:cs="Arial"/>
      <w:b/>
      <w:sz w:val="24"/>
    </w:rPr>
  </w:style>
  <w:style w:type="character" w:customStyle="1" w:styleId="m489902567989944824gmail-style13ptbold">
    <w:name w:val="m_489902567989944824gmail-style13ptbold"/>
    <w:basedOn w:val="DefaultParagraphFont"/>
    <w:rsid w:val="00DC43C2"/>
  </w:style>
  <w:style w:type="character" w:customStyle="1" w:styleId="m489902567989944824gmail-styleunderline">
    <w:name w:val="m_489902567989944824gmail-styleunderline"/>
    <w:basedOn w:val="DefaultParagraphFont"/>
    <w:rsid w:val="00DC43C2"/>
  </w:style>
  <w:style w:type="character" w:customStyle="1" w:styleId="Mention3">
    <w:name w:val="Mention3"/>
    <w:basedOn w:val="DefaultParagraphFont"/>
    <w:uiPriority w:val="99"/>
    <w:semiHidden/>
    <w:unhideWhenUsed/>
    <w:rsid w:val="00DC43C2"/>
    <w:rPr>
      <w:color w:val="2B579A"/>
      <w:shd w:val="clear" w:color="auto" w:fill="E6E6E6"/>
    </w:rPr>
  </w:style>
  <w:style w:type="character" w:customStyle="1" w:styleId="m-5251091010484660064gmail-style13ptbold">
    <w:name w:val="m_-5251091010484660064gmail-style13ptbold"/>
    <w:basedOn w:val="DefaultParagraphFont"/>
    <w:rsid w:val="00DC43C2"/>
  </w:style>
  <w:style w:type="character" w:customStyle="1" w:styleId="m-5251091010484660064gmail-styleunderline">
    <w:name w:val="m_-5251091010484660064gmail-styleunderline"/>
    <w:basedOn w:val="DefaultParagraphFont"/>
    <w:rsid w:val="00DC43C2"/>
  </w:style>
  <w:style w:type="character" w:customStyle="1" w:styleId="tablecaption1">
    <w:name w:val="tablecaption"/>
    <w:basedOn w:val="DefaultParagraphFont"/>
    <w:rsid w:val="00DC43C2"/>
  </w:style>
  <w:style w:type="character" w:customStyle="1" w:styleId="StyleLatinHelvetica105ptBlack">
    <w:name w:val="Style (Latin) Helvetica 10.5 pt Black"/>
    <w:basedOn w:val="DefaultParagraphFont"/>
    <w:rsid w:val="00DC43C2"/>
    <w:rPr>
      <w:rFonts w:ascii="Times New Roman" w:hAnsi="Times New Roman"/>
      <w:color w:val="000000"/>
      <w:sz w:val="21"/>
    </w:rPr>
  </w:style>
  <w:style w:type="character" w:customStyle="1" w:styleId="m-413333960618644972gmail-style13ptbold">
    <w:name w:val="m_-413333960618644972gmail-style13ptbold"/>
    <w:basedOn w:val="DefaultParagraphFont"/>
    <w:rsid w:val="00DC43C2"/>
  </w:style>
  <w:style w:type="character" w:customStyle="1" w:styleId="m-413333960618644972gmail-styleunderline">
    <w:name w:val="m_-413333960618644972gmail-styleunderline"/>
    <w:basedOn w:val="DefaultParagraphFont"/>
    <w:rsid w:val="00DC43C2"/>
  </w:style>
  <w:style w:type="character" w:customStyle="1" w:styleId="m8314098763611656848gmail-stylestylebold12pt">
    <w:name w:val="m_8314098763611656848gmail-stylestylebold12pt"/>
    <w:basedOn w:val="DefaultParagraphFont"/>
    <w:rsid w:val="00DC43C2"/>
  </w:style>
  <w:style w:type="character" w:customStyle="1" w:styleId="m8314098763611656848gmail-styleboldunderline">
    <w:name w:val="m_8314098763611656848gmail-styleboldunderline"/>
    <w:basedOn w:val="DefaultParagraphFont"/>
    <w:rsid w:val="00DC43C2"/>
  </w:style>
  <w:style w:type="character" w:customStyle="1" w:styleId="tChar">
    <w:name w:val="t Char"/>
    <w:rsid w:val="00DC43C2"/>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DC43C2"/>
    <w:rPr>
      <w:color w:val="2B579A"/>
      <w:shd w:val="clear" w:color="auto" w:fill="E6E6E6"/>
    </w:rPr>
  </w:style>
  <w:style w:type="character" w:customStyle="1" w:styleId="m-895152127622952443gmail-style13ptbold">
    <w:name w:val="m_-895152127622952443gmail-style13ptbold"/>
    <w:basedOn w:val="DefaultParagraphFont"/>
    <w:rsid w:val="00DC43C2"/>
  </w:style>
  <w:style w:type="character" w:customStyle="1" w:styleId="m4133802843404377303gmail-style13ptbold">
    <w:name w:val="m_4133802843404377303gmail-style13ptbold"/>
    <w:basedOn w:val="DefaultParagraphFont"/>
    <w:rsid w:val="00DC43C2"/>
  </w:style>
  <w:style w:type="character" w:customStyle="1" w:styleId="m4133802843404377303gmail-styleunderline">
    <w:name w:val="m_4133802843404377303gmail-styleunderline"/>
    <w:basedOn w:val="DefaultParagraphFont"/>
    <w:rsid w:val="00DC43C2"/>
  </w:style>
  <w:style w:type="character" w:customStyle="1" w:styleId="m1864609289044096952gmail-style13ptbold">
    <w:name w:val="m_1864609289044096952gmail-style13ptbold"/>
    <w:basedOn w:val="DefaultParagraphFont"/>
    <w:rsid w:val="00DC43C2"/>
  </w:style>
  <w:style w:type="character" w:customStyle="1" w:styleId="m-2434640214339110092gmail-style13ptbold">
    <w:name w:val="m_-2434640214339110092gmail-style13ptbold"/>
    <w:basedOn w:val="DefaultParagraphFont"/>
    <w:rsid w:val="00DC43C2"/>
  </w:style>
  <w:style w:type="character" w:customStyle="1" w:styleId="m-2434640214339110092gmail-styleunderline">
    <w:name w:val="m_-2434640214339110092gmail-styleunderline"/>
    <w:basedOn w:val="DefaultParagraphFont"/>
    <w:rsid w:val="00DC43C2"/>
  </w:style>
  <w:style w:type="character" w:customStyle="1" w:styleId="m-3350902899047358468gmail-styleunderline">
    <w:name w:val="m_-3350902899047358468gmail-styleunderline"/>
    <w:basedOn w:val="DefaultParagraphFont"/>
    <w:rsid w:val="00DC43C2"/>
  </w:style>
  <w:style w:type="paragraph" w:customStyle="1" w:styleId="Style5pt">
    <w:name w:val="Style 5 pt"/>
    <w:basedOn w:val="Normal"/>
    <w:link w:val="Style5ptChar"/>
    <w:rsid w:val="00DC43C2"/>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DC43C2"/>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DC43C2"/>
  </w:style>
  <w:style w:type="paragraph" w:customStyle="1" w:styleId="m462447500549623171gmail-msonormal">
    <w:name w:val="m_462447500549623171gmail-msonormal"/>
    <w:basedOn w:val="Normal"/>
    <w:uiPriority w:val="99"/>
    <w:rsid w:val="00DC43C2"/>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DC43C2"/>
  </w:style>
  <w:style w:type="paragraph" w:customStyle="1" w:styleId="dek">
    <w:name w:val="dek"/>
    <w:basedOn w:val="Normal"/>
    <w:uiPriority w:val="99"/>
    <w:rsid w:val="00DC43C2"/>
    <w:pPr>
      <w:spacing w:before="100" w:beforeAutospacing="1" w:after="100" w:afterAutospacing="1"/>
    </w:pPr>
    <w:rPr>
      <w:rFonts w:eastAsia="Times New Roman"/>
      <w:sz w:val="24"/>
    </w:rPr>
  </w:style>
  <w:style w:type="character" w:customStyle="1" w:styleId="arttitle">
    <w:name w:val="art_title"/>
    <w:basedOn w:val="DefaultParagraphFont"/>
    <w:rsid w:val="00DC43C2"/>
  </w:style>
  <w:style w:type="character" w:customStyle="1" w:styleId="serialtitle">
    <w:name w:val="serial_title"/>
    <w:basedOn w:val="DefaultParagraphFont"/>
    <w:rsid w:val="00DC43C2"/>
  </w:style>
  <w:style w:type="character" w:customStyle="1" w:styleId="volumeissue">
    <w:name w:val="volume_issue"/>
    <w:basedOn w:val="DefaultParagraphFont"/>
    <w:rsid w:val="00DC43C2"/>
  </w:style>
  <w:style w:type="character" w:customStyle="1" w:styleId="pagerange">
    <w:name w:val="page_range"/>
    <w:basedOn w:val="DefaultParagraphFont"/>
    <w:rsid w:val="00DC43C2"/>
  </w:style>
  <w:style w:type="character" w:customStyle="1" w:styleId="doilink">
    <w:name w:val="doi_link"/>
    <w:basedOn w:val="DefaultParagraphFont"/>
    <w:rsid w:val="00DC43C2"/>
  </w:style>
  <w:style w:type="character" w:customStyle="1" w:styleId="headingnumber">
    <w:name w:val="headingnumber"/>
    <w:basedOn w:val="DefaultParagraphFont"/>
    <w:rsid w:val="00DC43C2"/>
  </w:style>
  <w:style w:type="character" w:customStyle="1" w:styleId="internalref">
    <w:name w:val="internalref"/>
    <w:basedOn w:val="DefaultParagraphFont"/>
    <w:rsid w:val="00DC43C2"/>
  </w:style>
  <w:style w:type="character" w:customStyle="1" w:styleId="articlepage-articlebody-firstletter">
    <w:name w:val="articlepage-articlebody-firstletter"/>
    <w:basedOn w:val="DefaultParagraphFont"/>
    <w:rsid w:val="00DC43C2"/>
  </w:style>
  <w:style w:type="character" w:customStyle="1" w:styleId="hubidentifier">
    <w:name w:val="hub_identifier"/>
    <w:basedOn w:val="DefaultParagraphFont"/>
    <w:rsid w:val="00DC43C2"/>
  </w:style>
  <w:style w:type="paragraph" w:customStyle="1" w:styleId="standardeinzug">
    <w:name w:val="standardeinzug"/>
    <w:basedOn w:val="Normal"/>
    <w:rsid w:val="00DC43C2"/>
    <w:pPr>
      <w:spacing w:before="100" w:beforeAutospacing="1" w:after="100" w:afterAutospacing="1"/>
    </w:pPr>
    <w:rPr>
      <w:rFonts w:eastAsia="Times New Roman"/>
      <w:sz w:val="24"/>
    </w:rPr>
  </w:style>
  <w:style w:type="paragraph" w:customStyle="1" w:styleId="aufzhlungnormal">
    <w:name w:val="aufzhlungnormal"/>
    <w:basedOn w:val="Normal"/>
    <w:rsid w:val="00DC43C2"/>
    <w:pPr>
      <w:spacing w:before="100" w:beforeAutospacing="1" w:after="100" w:afterAutospacing="1"/>
    </w:pPr>
    <w:rPr>
      <w:rFonts w:eastAsia="Times New Roman"/>
      <w:sz w:val="24"/>
    </w:rPr>
  </w:style>
  <w:style w:type="character" w:customStyle="1" w:styleId="auszeichnungkursiv">
    <w:name w:val="auszeichnungkursiv"/>
    <w:basedOn w:val="DefaultParagraphFont"/>
    <w:rsid w:val="00DC43C2"/>
  </w:style>
  <w:style w:type="paragraph" w:customStyle="1" w:styleId="entrefilet">
    <w:name w:val="entrefilet"/>
    <w:basedOn w:val="Normal"/>
    <w:rsid w:val="00DC43C2"/>
    <w:pPr>
      <w:spacing w:before="100" w:beforeAutospacing="1" w:after="100" w:afterAutospacing="1"/>
    </w:pPr>
    <w:rPr>
      <w:rFonts w:eastAsia="Times New Roman"/>
      <w:sz w:val="24"/>
    </w:rPr>
  </w:style>
  <w:style w:type="paragraph" w:customStyle="1" w:styleId="kapitelreferenzkopf">
    <w:name w:val="kapitelreferenzkopf"/>
    <w:basedOn w:val="Normal"/>
    <w:rsid w:val="00DC43C2"/>
    <w:pPr>
      <w:spacing w:before="100" w:beforeAutospacing="1" w:after="100" w:afterAutospacing="1"/>
    </w:pPr>
    <w:rPr>
      <w:rFonts w:eastAsia="Times New Roman"/>
      <w:sz w:val="24"/>
    </w:rPr>
  </w:style>
  <w:style w:type="paragraph" w:customStyle="1" w:styleId="tabberschrift">
    <w:name w:val="tabberschrift"/>
    <w:basedOn w:val="Normal"/>
    <w:rsid w:val="00DC43C2"/>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DC43C2"/>
  </w:style>
  <w:style w:type="character" w:customStyle="1" w:styleId="m-268162420547309261gmail-stylestylebold12pt">
    <w:name w:val="m_-268162420547309261gmail-stylestylebold12pt"/>
    <w:basedOn w:val="DefaultParagraphFont"/>
    <w:rsid w:val="00DC43C2"/>
  </w:style>
  <w:style w:type="character" w:customStyle="1" w:styleId="m-268162420547309261gmail-styleboldunderline">
    <w:name w:val="m_-268162420547309261gmail-styleboldunderline"/>
    <w:basedOn w:val="DefaultParagraphFont"/>
    <w:rsid w:val="00DC43C2"/>
  </w:style>
  <w:style w:type="character" w:customStyle="1" w:styleId="m-5621139387307470627gmail-style13ptbold">
    <w:name w:val="m_-5621139387307470627gmail-style13ptbold"/>
    <w:basedOn w:val="DefaultParagraphFont"/>
    <w:rsid w:val="00DC43C2"/>
  </w:style>
  <w:style w:type="character" w:customStyle="1" w:styleId="m-5621139387307470627gmail-styleunderline">
    <w:name w:val="m_-5621139387307470627gmail-styleunderline"/>
    <w:basedOn w:val="DefaultParagraphFont"/>
    <w:rsid w:val="00DC43C2"/>
  </w:style>
  <w:style w:type="character" w:customStyle="1" w:styleId="m-4930835733434609408gmail-style13ptbold">
    <w:name w:val="m_-4930835733434609408gmail-style13ptbold"/>
    <w:basedOn w:val="DefaultParagraphFont"/>
    <w:rsid w:val="00DC43C2"/>
  </w:style>
  <w:style w:type="character" w:customStyle="1" w:styleId="m-4930835733434609408gmail-styleunderline">
    <w:name w:val="m_-4930835733434609408gmail-styleunderline"/>
    <w:basedOn w:val="DefaultParagraphFont"/>
    <w:rsid w:val="00DC43C2"/>
  </w:style>
  <w:style w:type="character" w:customStyle="1" w:styleId="m-2456650549122369157gmail-style13ptbold">
    <w:name w:val="m_-2456650549122369157gmail-style13ptbold"/>
    <w:basedOn w:val="DefaultParagraphFont"/>
    <w:rsid w:val="00DC43C2"/>
  </w:style>
  <w:style w:type="character" w:customStyle="1" w:styleId="m-2456650549122369157gmail-styleunderline">
    <w:name w:val="m_-2456650549122369157gmail-styleunderline"/>
    <w:basedOn w:val="DefaultParagraphFont"/>
    <w:rsid w:val="00DC43C2"/>
  </w:style>
  <w:style w:type="character" w:customStyle="1" w:styleId="mdash">
    <w:name w:val="mdash"/>
    <w:basedOn w:val="DefaultParagraphFont"/>
    <w:rsid w:val="00DC43C2"/>
  </w:style>
  <w:style w:type="character" w:customStyle="1" w:styleId="untext">
    <w:name w:val="untext"/>
    <w:basedOn w:val="DefaultParagraphFont"/>
    <w:rsid w:val="00DC43C2"/>
  </w:style>
  <w:style w:type="character" w:customStyle="1" w:styleId="css-1ly73wi">
    <w:name w:val="css-1ly73wi"/>
    <w:basedOn w:val="DefaultParagraphFont"/>
    <w:rsid w:val="00DC43C2"/>
  </w:style>
  <w:style w:type="paragraph" w:customStyle="1" w:styleId="e-navigation-primary-iteme-navigation-primary-item--first">
    <w:name w:val="e-navigation-primary-item&#10;     &#10;     &#10;     &#10;     e-navigation-primary-item--first"/>
    <w:basedOn w:val="Normal"/>
    <w:rsid w:val="00DC43C2"/>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DC43C2"/>
  </w:style>
  <w:style w:type="paragraph" w:customStyle="1" w:styleId="e-navigation-primary-iteme-navigation-primary-item--current">
    <w:name w:val="e-navigation-primary-item&#10;     e-navigation-primary-item--current"/>
    <w:basedOn w:val="Normal"/>
    <w:rsid w:val="00DC43C2"/>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DC43C2"/>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DC43C2"/>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DC43C2"/>
  </w:style>
  <w:style w:type="paragraph" w:customStyle="1" w:styleId="e-navigation-secondary-iteme-navigation-secondary-item--has-children">
    <w:name w:val="e-navigation-secondary-item&#10;     &#10;     e-navigation-secondary-item--has-children"/>
    <w:basedOn w:val="Normal"/>
    <w:rsid w:val="00DC43C2"/>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DC43C2"/>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DC43C2"/>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DC43C2"/>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DC43C2"/>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DC43C2"/>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DC43C2"/>
    <w:pPr>
      <w:spacing w:before="100" w:beforeAutospacing="1" w:after="100" w:afterAutospacing="1" w:line="240" w:lineRule="auto"/>
    </w:pPr>
    <w:rPr>
      <w:rFonts w:eastAsia="Times New Roman"/>
      <w:sz w:val="24"/>
    </w:rPr>
  </w:style>
  <w:style w:type="paragraph" w:customStyle="1" w:styleId="bylineauthor">
    <w:name w:val="byline__author"/>
    <w:basedOn w:val="Normal"/>
    <w:rsid w:val="00DC43C2"/>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DC43C2"/>
  </w:style>
  <w:style w:type="character" w:customStyle="1" w:styleId="component-content">
    <w:name w:val="component-content"/>
    <w:basedOn w:val="DefaultParagraphFont"/>
    <w:rsid w:val="00DC43C2"/>
  </w:style>
  <w:style w:type="paragraph" w:customStyle="1" w:styleId="social-shareitem">
    <w:name w:val="social-share__item"/>
    <w:basedOn w:val="Normal"/>
    <w:rsid w:val="00DC43C2"/>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DC43C2"/>
  </w:style>
  <w:style w:type="character" w:customStyle="1" w:styleId="lead-asset-caption">
    <w:name w:val="lead-asset-caption"/>
    <w:basedOn w:val="DefaultParagraphFont"/>
    <w:rsid w:val="00DC43C2"/>
  </w:style>
  <w:style w:type="character" w:customStyle="1" w:styleId="lead-asset-copyright">
    <w:name w:val="lead-asset-copyright"/>
    <w:basedOn w:val="DefaultParagraphFont"/>
    <w:rsid w:val="00DC43C2"/>
  </w:style>
  <w:style w:type="character" w:customStyle="1" w:styleId="lead-asset-copyright-label">
    <w:name w:val="lead-asset-copyright-label"/>
    <w:basedOn w:val="DefaultParagraphFont"/>
    <w:rsid w:val="00DC43C2"/>
  </w:style>
  <w:style w:type="character" w:customStyle="1" w:styleId="mfirst-letter">
    <w:name w:val="m_first-letter"/>
    <w:basedOn w:val="DefaultParagraphFont"/>
    <w:rsid w:val="00DC43C2"/>
  </w:style>
  <w:style w:type="paragraph" w:customStyle="1" w:styleId="list-of-tagsitem">
    <w:name w:val="list-of-tags__item"/>
    <w:basedOn w:val="Normal"/>
    <w:rsid w:val="00DC43C2"/>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DC43C2"/>
  </w:style>
  <w:style w:type="paragraph" w:customStyle="1" w:styleId="social-followitem">
    <w:name w:val="social-follow__item"/>
    <w:basedOn w:val="Normal"/>
    <w:rsid w:val="00DC43C2"/>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DC43C2"/>
  </w:style>
  <w:style w:type="paragraph" w:customStyle="1" w:styleId="recommended-articlesitem">
    <w:name w:val="recommended-articles__item"/>
    <w:basedOn w:val="Normal"/>
    <w:rsid w:val="00DC43C2"/>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DC43C2"/>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DC43C2"/>
  </w:style>
  <w:style w:type="character" w:customStyle="1" w:styleId="mmeta-propertydate-date">
    <w:name w:val="m_meta-property__date-date"/>
    <w:basedOn w:val="DefaultParagraphFont"/>
    <w:rsid w:val="00DC43C2"/>
  </w:style>
  <w:style w:type="character" w:customStyle="1" w:styleId="mmeta-propertydate-separator">
    <w:name w:val="m_meta-property__date-separator"/>
    <w:basedOn w:val="DefaultParagraphFont"/>
    <w:rsid w:val="00DC43C2"/>
  </w:style>
  <w:style w:type="character" w:customStyle="1" w:styleId="mmeta-propertydate-time">
    <w:name w:val="m_meta-property__date-time"/>
    <w:basedOn w:val="DefaultParagraphFont"/>
    <w:rsid w:val="00DC43C2"/>
  </w:style>
  <w:style w:type="character" w:customStyle="1" w:styleId="live-indicatortext">
    <w:name w:val="live-indicator__text"/>
    <w:basedOn w:val="DefaultParagraphFont"/>
    <w:rsid w:val="00DC43C2"/>
  </w:style>
  <w:style w:type="character" w:customStyle="1" w:styleId="sr-only">
    <w:name w:val="sr-only"/>
    <w:basedOn w:val="DefaultParagraphFont"/>
    <w:rsid w:val="00DC43C2"/>
  </w:style>
  <w:style w:type="character" w:customStyle="1" w:styleId="site-footerback-to-top-text">
    <w:name w:val="site-footer__back-to-top-text"/>
    <w:basedOn w:val="DefaultParagraphFont"/>
    <w:rsid w:val="00DC43C2"/>
  </w:style>
  <w:style w:type="character" w:customStyle="1" w:styleId="site-footersocial-description">
    <w:name w:val="site-footer__social-description"/>
    <w:basedOn w:val="DefaultParagraphFont"/>
    <w:rsid w:val="00DC43C2"/>
  </w:style>
  <w:style w:type="paragraph" w:customStyle="1" w:styleId="site-footersocial-item">
    <w:name w:val="site-footer__social-item"/>
    <w:basedOn w:val="Normal"/>
    <w:rsid w:val="00DC43C2"/>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DC43C2"/>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DC43C2"/>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DC43C2"/>
  </w:style>
  <w:style w:type="character" w:customStyle="1" w:styleId="hgkelc">
    <w:name w:val="hgkelc"/>
    <w:basedOn w:val="DefaultParagraphFont"/>
    <w:rsid w:val="00DC43C2"/>
  </w:style>
  <w:style w:type="character" w:customStyle="1" w:styleId="TagsChar">
    <w:name w:val="Tags Char"/>
    <w:locked/>
    <w:rsid w:val="00DC43C2"/>
    <w:rPr>
      <w:b/>
    </w:rPr>
  </w:style>
  <w:style w:type="character" w:customStyle="1" w:styleId="SmallTextChar3">
    <w:name w:val="Small Text Char"/>
    <w:basedOn w:val="DefaultParagraphFont"/>
    <w:rsid w:val="00DC43C2"/>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DC43C2"/>
    <w:pPr>
      <w:ind w:left="720"/>
      <w:outlineLvl w:val="0"/>
    </w:pPr>
    <w:rPr>
      <w:b/>
      <w:bCs/>
      <w:u w:val="single"/>
    </w:rPr>
  </w:style>
  <w:style w:type="character" w:customStyle="1" w:styleId="m-3219784662334730384gmail-style13ptbold">
    <w:name w:val="m_-3219784662334730384gmail-style13ptbold"/>
    <w:basedOn w:val="DefaultParagraphFont"/>
    <w:rsid w:val="00DC43C2"/>
  </w:style>
  <w:style w:type="character" w:customStyle="1" w:styleId="crosshead">
    <w:name w:val="crosshead"/>
    <w:basedOn w:val="DefaultParagraphFont"/>
    <w:rsid w:val="00DC43C2"/>
  </w:style>
  <w:style w:type="paragraph" w:customStyle="1" w:styleId="REALCARD">
    <w:name w:val="REAL CARD"/>
    <w:basedOn w:val="Normal"/>
    <w:link w:val="REALCARDChar"/>
    <w:qFormat/>
    <w:rsid w:val="00DC43C2"/>
    <w:pPr>
      <w:ind w:left="288" w:right="288"/>
    </w:pPr>
    <w:rPr>
      <w:sz w:val="16"/>
    </w:rPr>
  </w:style>
  <w:style w:type="character" w:customStyle="1" w:styleId="REALCARDChar">
    <w:name w:val="REAL CARD Char"/>
    <w:basedOn w:val="DefaultParagraphFont"/>
    <w:link w:val="REALCARD"/>
    <w:rsid w:val="00DC43C2"/>
    <w:rPr>
      <w:rFonts w:ascii="Calibri" w:hAnsi="Calibri"/>
      <w:sz w:val="16"/>
    </w:rPr>
  </w:style>
  <w:style w:type="character" w:customStyle="1" w:styleId="Underline5">
    <w:name w:val="Underline!!"/>
    <w:basedOn w:val="DefaultParagraphFont"/>
    <w:uiPriority w:val="1"/>
    <w:qFormat/>
    <w:rsid w:val="00DC43C2"/>
    <w:rPr>
      <w:b w:val="0"/>
      <w:bCs/>
      <w:sz w:val="20"/>
      <w:u w:val="single"/>
    </w:rPr>
  </w:style>
  <w:style w:type="character" w:customStyle="1" w:styleId="m3000812295800329957gmail-style13ptbold">
    <w:name w:val="m_3000812295800329957gmail-style13ptbold"/>
    <w:basedOn w:val="DefaultParagraphFont"/>
    <w:rsid w:val="00DC43C2"/>
  </w:style>
  <w:style w:type="character" w:customStyle="1" w:styleId="m3000812295800329957gmail-styleunderline">
    <w:name w:val="m_3000812295800329957gmail-styleunderline"/>
    <w:basedOn w:val="DefaultParagraphFont"/>
    <w:rsid w:val="00DC43C2"/>
  </w:style>
  <w:style w:type="character" w:customStyle="1" w:styleId="m-1980040478036286082gmail-styleunderline">
    <w:name w:val="m_-1980040478036286082gmail-styleunderline"/>
    <w:basedOn w:val="DefaultParagraphFont"/>
    <w:rsid w:val="00DC43C2"/>
  </w:style>
  <w:style w:type="character" w:customStyle="1" w:styleId="m-7861393314226884088gmail-style13ptbold">
    <w:name w:val="m_-7861393314226884088gmail-style13ptbold"/>
    <w:basedOn w:val="DefaultParagraphFont"/>
    <w:rsid w:val="00DC43C2"/>
  </w:style>
  <w:style w:type="character" w:customStyle="1" w:styleId="m-7861393314226884088gmail-styleunderline">
    <w:name w:val="m_-7861393314226884088gmail-styleunderline"/>
    <w:basedOn w:val="DefaultParagraphFont"/>
    <w:rsid w:val="00DC43C2"/>
  </w:style>
  <w:style w:type="character" w:customStyle="1" w:styleId="m9157140472398192259gmail-style13ptbold">
    <w:name w:val="m_9157140472398192259gmail-style13ptbold"/>
    <w:basedOn w:val="DefaultParagraphFont"/>
    <w:rsid w:val="00DC43C2"/>
  </w:style>
  <w:style w:type="character" w:customStyle="1" w:styleId="m9157140472398192259gmail-msohyperlink">
    <w:name w:val="m_9157140472398192259gmail-msohyperlink"/>
    <w:basedOn w:val="DefaultParagraphFont"/>
    <w:rsid w:val="00DC43C2"/>
  </w:style>
  <w:style w:type="character" w:customStyle="1" w:styleId="m9157140472398192259gmail-styleunderline">
    <w:name w:val="m_9157140472398192259gmail-styleunderline"/>
    <w:basedOn w:val="DefaultParagraphFont"/>
    <w:rsid w:val="00DC43C2"/>
  </w:style>
  <w:style w:type="character" w:customStyle="1" w:styleId="Heading1Char3">
    <w:name w:val="Heading 1 Char3"/>
    <w:basedOn w:val="DefaultParagraphFont"/>
    <w:rsid w:val="00DC43C2"/>
    <w:rPr>
      <w:rFonts w:ascii="Times New Roman" w:eastAsia="Malgun Gothic" w:hAnsi="Times New Roman" w:cs="Times New Roman"/>
      <w:b/>
      <w:sz w:val="24"/>
      <w:szCs w:val="24"/>
      <w:u w:val="single"/>
    </w:rPr>
  </w:style>
  <w:style w:type="character" w:customStyle="1" w:styleId="Heading1CharChar1">
    <w:name w:val="Heading 1 Char Char1"/>
    <w:rsid w:val="00DC43C2"/>
    <w:rPr>
      <w:rFonts w:cs="Arial"/>
      <w:b/>
      <w:bCs/>
      <w:szCs w:val="32"/>
      <w:lang w:val="en-US" w:eastAsia="en-US" w:bidi="ar-SA"/>
    </w:rPr>
  </w:style>
  <w:style w:type="character" w:styleId="IntenseEmphasis">
    <w:name w:val="Intense Emphasis"/>
    <w:basedOn w:val="DefaultParagraphFont"/>
    <w:link w:val="CardsFont12pt"/>
    <w:qFormat/>
    <w:rsid w:val="00DC43C2"/>
    <w:rPr>
      <w:rFonts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ewyorker.com/science/medical-dispatch/indias-crisis-marks-a-new-phase-in-the-pandemic" TargetMode="External"/><Relationship Id="rId18" Type="http://schemas.openxmlformats.org/officeDocument/2006/relationships/hyperlink" Target="http://www.unitypoint.org/desmoines/default.aspx" TargetMode="External"/><Relationship Id="rId26" Type="http://schemas.openxmlformats.org/officeDocument/2006/relationships/hyperlink" Target="https://www.unitypoint.org/flu-article.aspx?id=9749acfd-b01c-47b8-b54c-72088f2d767f&amp;Fighting+the+Flu+Begins+with+You" TargetMode="External"/><Relationship Id="rId21" Type="http://schemas.openxmlformats.org/officeDocument/2006/relationships/hyperlink" Target="http://www.unitypoint.org/peoria/default.aspx" TargetMode="External"/><Relationship Id="rId34" Type="http://schemas.openxmlformats.org/officeDocument/2006/relationships/hyperlink" Target="http://www.tandfonline.com/doi/pdf/10.1080/00455091.2016.1278150?needAccess=true" TargetMode="External"/><Relationship Id="rId7"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2" Type="http://schemas.openxmlformats.org/officeDocument/2006/relationships/hyperlink" Target="https://papers.ssrn.com/sol3/papers.cfm?abstract_id=3171196/" TargetMode="External"/><Relationship Id="rId17" Type="http://schemas.openxmlformats.org/officeDocument/2006/relationships/hyperlink" Target="http://www.unitypoint.org/cedarrapids/default.aspx" TargetMode="External"/><Relationship Id="rId25" Type="http://schemas.openxmlformats.org/officeDocument/2006/relationships/hyperlink" Target="https://www.unitypoint.org/article.aspx?id=d9acbfdc-46fa-4788-99a4-a35172a20190" TargetMode="External"/><Relationship Id="rId33" Type="http://schemas.openxmlformats.org/officeDocument/2006/relationships/hyperlink" Target="http://sce.sagepub.com" TargetMode="External"/><Relationship Id="rId2" Type="http://schemas.openxmlformats.org/officeDocument/2006/relationships/styles" Target="styles.xml"/><Relationship Id="rId16" Type="http://schemas.openxmlformats.org/officeDocument/2006/relationships/hyperlink" Target="https://www.un.org/press/en/2021/ecosoc7039.doc.htm" TargetMode="External"/><Relationship Id="rId20" Type="http://schemas.openxmlformats.org/officeDocument/2006/relationships/hyperlink" Target="http://www.unitypoint.org/fortdodge/default.aspx" TargetMode="External"/><Relationship Id="rId29" Type="http://schemas.openxmlformats.org/officeDocument/2006/relationships/hyperlink" Target="https://www.unitypoint.org/article.aspx?id=4ade5b4e-cae7-42e5-ace8-e3391571499d&amp;Why+are+Two+Doses+of+the+COVID-19+Vaccine+Important%253f" TargetMode="External"/><Relationship Id="rId1" Type="http://schemas.openxmlformats.org/officeDocument/2006/relationships/numbering" Target="numbering.xml"/><Relationship Id="rId6"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www.brookings.edu/blog/order-from-chaos/2020/07/10/the-post-covid-19-world-economic-nationalism-triumphant/" TargetMode="External"/><Relationship Id="rId24" Type="http://schemas.openxmlformats.org/officeDocument/2006/relationships/hyperlink" Target="http://www.unitypoint.org/waterloo/default.aspx" TargetMode="External"/><Relationship Id="rId32" Type="http://schemas.openxmlformats.org/officeDocument/2006/relationships/hyperlink" Target="https://www.dw.com/en/rich-countries-block-india-south-africas-bid-to-ban-covid-vaccine-patents/a-56460175" TargetMode="External"/><Relationship Id="rId37" Type="http://schemas.openxmlformats.org/officeDocument/2006/relationships/theme" Target="theme/theme1.xml"/><Relationship Id="rId5" Type="http://schemas.openxmlformats.org/officeDocument/2006/relationships/hyperlink" Target="https://www.cnbc.com/2021/04/22/covid-rich-countries-are-refusing-to-waive-ip-rights-on-vaccines.html" TargetMode="External"/><Relationship Id="rId15" Type="http://schemas.openxmlformats.org/officeDocument/2006/relationships/hyperlink" Target="https://nationalinterest.org/blog/reboot/if-next-india-pakistan-war-goes-nuclear-it-will-destroy-world-181134" TargetMode="External"/><Relationship Id="rId23" Type="http://schemas.openxmlformats.org/officeDocument/2006/relationships/hyperlink" Target="http://www.unitypoint.org/siouxcity/Default.aspx" TargetMode="External"/><Relationship Id="rId28" Type="http://schemas.openxmlformats.org/officeDocument/2006/relationships/hyperlink" Target="https://www.unitypoint.org/article.aspx?id=04677766-a422-4450-9f13-10115d6cc7ca&amp;What+You+Need+to+Know+About+mRNA+Vaccines" TargetMode="External"/><Relationship Id="rId36" Type="http://schemas.openxmlformats.org/officeDocument/2006/relationships/fontTable" Target="fontTable.xml"/><Relationship Id="rId10" Type="http://schemas.openxmlformats.org/officeDocument/2006/relationships/hyperlink" Target="https://voxeu.org/content/revitalising-multilateralism-pragmatic-ideas-new-wto-director-general" TargetMode="External"/><Relationship Id="rId19" Type="http://schemas.openxmlformats.org/officeDocument/2006/relationships/hyperlink" Target="http://www.unitypoint.org/dubuque/default.aspx" TargetMode="External"/><Relationship Id="rId31" Type="http://schemas.openxmlformats.org/officeDocument/2006/relationships/hyperlink" Target="https://www.unitypoint.org/covid-19-vaccine.aspx" TargetMode="External"/><Relationship Id="rId4" Type="http://schemas.openxmlformats.org/officeDocument/2006/relationships/webSettings" Target="webSettings.xml"/><Relationship Id="rId9" Type="http://schemas.openxmlformats.org/officeDocument/2006/relationships/hyperlink" Target="https://voxeu.org/content/revitalising-multilateralism-pragmatic-ideas-new-wto-director-general" TargetMode="External"/><Relationship Id="rId14" Type="http://schemas.openxmlformats.org/officeDocument/2006/relationships/hyperlink" Target="https://www.ctvnews.ca/world/covid-19-has-escalated-armed-conflict-in-india-pakistan-iraq-libya-and-the-philippines-study-finds-1.5236738" TargetMode="External"/><Relationship Id="rId22" Type="http://schemas.openxmlformats.org/officeDocument/2006/relationships/hyperlink" Target="http://www.unitypoint.org/quadcities/default.aspx" TargetMode="External"/><Relationship Id="rId27" Type="http://schemas.openxmlformats.org/officeDocument/2006/relationships/hyperlink" Target="https://www.unitypoint.org/coronavirus-article.aspx?id=636b819a-4698-4567-9921-1c35146221a4" TargetMode="External"/><Relationship Id="rId30" Type="http://schemas.openxmlformats.org/officeDocument/2006/relationships/hyperlink" Target="https://www.unitypoint.org/article.aspx?id=b3451e2e-cf08-4eb8-8e85-7675be736b63&amp;Your+Guide+to+Testing+for+Active+Coronavirus+Infection" TargetMode="External"/><Relationship Id="rId35" Type="http://schemas.openxmlformats.org/officeDocument/2006/relationships/hyperlink" Target="https://www.fhi.ox.ac.uk/wp-content/uploads/Existential-Risks-2017-01-23.pdf" TargetMode="External"/><Relationship Id="rId8" Type="http://schemas.openxmlformats.org/officeDocument/2006/relationships/hyperlink" Target="https://fortune.com/2021/06/18/wto-covid-vaccines-patents-waiver-south-africa-trips/"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52</TotalTime>
  <Pages>29</Pages>
  <Words>25203</Words>
  <Characters>143662</Characters>
  <Application>Microsoft Office Word</Application>
  <DocSecurity>0</DocSecurity>
  <Lines>1197</Lines>
  <Paragraphs>337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1AC—Vaccines</vt:lpstr>
      <vt:lpstr>        1AC – Plan </vt:lpstr>
      <vt:lpstr>        1AC – Inherency</vt:lpstr>
      <vt:lpstr>        1AC – WTO Credibility</vt:lpstr>
      <vt:lpstr>        1AC – Developing Economies</vt:lpstr>
    </vt:vector>
  </TitlesOfParts>
  <Company>CISD</Company>
  <LinksUpToDate>false</LinksUpToDate>
  <CharactersWithSpaces>168528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2021-09-10T20:29:00Z</dcterms:created>
  <dcterms:modified xsi:type="dcterms:W3CDTF">2021-09-10T21:56:00Z</dcterms:modified>
</cp:coreProperties>
</file>