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0EB" w:rsidRDefault="00F340EB" w:rsidP="00F340EB">
      <w:pPr>
        <w:pStyle w:val="Heading1"/>
      </w:pPr>
      <w:bookmarkStart w:id="0" w:name="_GoBack"/>
      <w:bookmarkEnd w:id="0"/>
      <w:r>
        <w:t xml:space="preserve">Teacher </w:t>
      </w:r>
      <w:proofErr w:type="spellStart"/>
      <w:r>
        <w:t>aff</w:t>
      </w:r>
      <w:proofErr w:type="spellEnd"/>
    </w:p>
    <w:p w:rsidR="00F340EB" w:rsidRDefault="00F340EB" w:rsidP="00F340EB">
      <w:pPr>
        <w:pStyle w:val="Heading3"/>
      </w:pPr>
      <w:r>
        <w:lastRenderedPageBreak/>
        <w:t>Framing</w:t>
      </w:r>
    </w:p>
    <w:p w:rsidR="00F340EB" w:rsidRPr="00192D33" w:rsidRDefault="00F340EB" w:rsidP="00F340EB">
      <w:pPr>
        <w:pStyle w:val="Heading4"/>
      </w:pPr>
      <w:r>
        <w:t>The standard is maximizing expected well-being, or hedonistic act utilitarianism.</w:t>
      </w:r>
    </w:p>
    <w:p w:rsidR="00F340EB" w:rsidRPr="00A3034A" w:rsidRDefault="00F340EB" w:rsidP="00F340EB">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F340EB" w:rsidRPr="00192D33" w:rsidRDefault="00F340EB" w:rsidP="00F340EB">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F340EB" w:rsidRPr="00A3034A" w:rsidRDefault="00F340EB" w:rsidP="00F340EB">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F340EB" w:rsidRPr="00A3034A" w:rsidRDefault="00F340EB" w:rsidP="00F340EB">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F340EB" w:rsidRPr="00A3034A" w:rsidRDefault="00F340EB" w:rsidP="00F340EB">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F340EB" w:rsidRDefault="00F340EB" w:rsidP="00F340EB">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F340EB" w:rsidRDefault="00F340EB" w:rsidP="00F340EB">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p>
    <w:p w:rsidR="00F340EB" w:rsidRDefault="00F340EB" w:rsidP="00F340EB">
      <w:pPr>
        <w:pStyle w:val="Heading4"/>
        <w:rPr>
          <w:rFonts w:cs="Calibri"/>
        </w:rPr>
      </w:pPr>
      <w:r>
        <w:rPr>
          <w:rFonts w:cs="Calibri"/>
        </w:rPr>
        <w:t>3</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F340EB" w:rsidRPr="00EC75BB" w:rsidRDefault="00F340EB" w:rsidP="00F340EB">
      <w:pPr>
        <w:pStyle w:val="Heading4"/>
        <w:rPr>
          <w:rFonts w:cs="Calibri"/>
        </w:rPr>
      </w:pPr>
      <w:r>
        <w:rPr>
          <w:rFonts w:cs="Calibri"/>
        </w:rPr>
        <w:t xml:space="preserve">4] </w:t>
      </w:r>
      <w:r w:rsidRPr="00EC75BB">
        <w:rPr>
          <w:rFonts w:cs="Calibri"/>
        </w:rPr>
        <w:t xml:space="preserve">Extinction is a distinct phenomenon that requires prior consideration </w:t>
      </w:r>
    </w:p>
    <w:p w:rsidR="00F340EB" w:rsidRPr="00EC75BB" w:rsidRDefault="00F340EB" w:rsidP="00F340EB">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F340EB" w:rsidRPr="00EC75BB" w:rsidRDefault="00F340EB" w:rsidP="00F340EB">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F340EB" w:rsidRPr="00EC75BB" w:rsidRDefault="00F340EB" w:rsidP="00F340EB">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F340EB" w:rsidRPr="00EC75BB" w:rsidRDefault="00F340EB" w:rsidP="00F340EB">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F340EB" w:rsidRPr="00EC75BB" w:rsidRDefault="00F340EB" w:rsidP="00F340EB">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F340EB" w:rsidRPr="00EC75BB" w:rsidRDefault="00F340EB" w:rsidP="00F340EB">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F340EB" w:rsidRPr="00EC75BB" w:rsidRDefault="00F340EB" w:rsidP="00F340EB">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F340EB" w:rsidRDefault="00F340EB" w:rsidP="00F340EB">
      <w:pPr>
        <w:pStyle w:val="Heading4"/>
      </w:pPr>
      <w:r>
        <w:t xml:space="preserve">5] No </w:t>
      </w:r>
      <w:r w:rsidRPr="00192D33">
        <w:rPr>
          <w:u w:val="single"/>
        </w:rPr>
        <w:t>intent-foresight</w:t>
      </w:r>
      <w:r>
        <w:t xml:space="preserve"> distinction for states.</w:t>
      </w:r>
    </w:p>
    <w:p w:rsidR="00F340EB" w:rsidRPr="00152744" w:rsidRDefault="00F340EB" w:rsidP="00F340EB">
      <w:pPr>
        <w:rPr>
          <w:rStyle w:val="StyleUnderline"/>
          <w:b/>
          <w:sz w:val="16"/>
        </w:rPr>
      </w:pPr>
      <w:r>
        <w:rPr>
          <w:rStyle w:val="Style13ptBold"/>
        </w:rPr>
        <w:t xml:space="preserve">Enoch 07 </w:t>
      </w:r>
      <w:r w:rsidRPr="003152F9">
        <w:t>Enoch, D</w:t>
      </w:r>
      <w:r>
        <w:t xml:space="preserve"> [</w:t>
      </w:r>
      <w:r w:rsidRPr="00152744">
        <w:t xml:space="preserve">The Faculty of Law, </w:t>
      </w:r>
      <w:proofErr w:type="gramStart"/>
      <w:r w:rsidRPr="00152744">
        <w:t>The</w:t>
      </w:r>
      <w:proofErr w:type="gramEnd"/>
      <w:r w:rsidRPr="00152744">
        <w:t xml:space="preserv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xml:space="preserve">. (2007). INTENDING, FORESEEING, AND THE STATE. Legal Theory, 13(02). </w:t>
      </w:r>
      <w:proofErr w:type="gramStart"/>
      <w:r w:rsidRPr="003152F9">
        <w:t>doi:</w:t>
      </w:r>
      <w:proofErr w:type="gramEnd"/>
      <w:r w:rsidRPr="003152F9">
        <w:t>10.1017/s1352325207070048</w:t>
      </w:r>
      <w:r>
        <w:t xml:space="preserve"> </w:t>
      </w:r>
      <w:r w:rsidRPr="00152744">
        <w:t>https://www.cambridge.org/core/journals/legal-theory/article/intending-foreseeing-and-the-state/76B18896B94D5490ED0512D8E8DC54B2</w:t>
      </w:r>
    </w:p>
    <w:p w:rsidR="00F340EB" w:rsidRPr="006754BB" w:rsidRDefault="00F340EB" w:rsidP="00F340EB">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w:t>
      </w:r>
      <w:proofErr w:type="gramStart"/>
      <w:r>
        <w:t>at</w:t>
      </w:r>
      <w:proofErr w:type="gramEnd"/>
      <w:r>
        <w:t xml:space="preserve">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w:t>
      </w:r>
      <w:proofErr w:type="gramStart"/>
      <w:r>
        <w:t>can be done</w:t>
      </w:r>
      <w:proofErr w:type="gramEnd"/>
      <w:r>
        <w:t xml:space="preserve"> directly in terms of reasons. 43. This may be true of what Anderson and </w:t>
      </w:r>
      <w:proofErr w:type="spellStart"/>
      <w:r>
        <w:t>Pildes</w:t>
      </w:r>
      <w:proofErr w:type="spellEnd"/>
      <w:r>
        <w:t xml:space="preserve"> have in mind when they </w:t>
      </w:r>
      <w:proofErr w:type="gramStart"/>
      <w:r>
        <w:t>say that</w:t>
      </w:r>
      <w:proofErr w:type="gramEnd"/>
      <w:r>
        <w:t xml:space="preserve"> “expressive norms regulate actions by regulating the acceptable justifications for doing them”; id. </w:t>
      </w:r>
      <w:proofErr w:type="gramStart"/>
      <w:r>
        <w:t>at</w:t>
      </w:r>
      <w:proofErr w:type="gramEnd"/>
      <w:r>
        <w:t xml:space="preserve">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w:t>
      </w:r>
      <w:proofErr w:type="gramStart"/>
      <w:r>
        <w:t>to (roughly) settle</w:t>
      </w:r>
      <w:proofErr w:type="gramEnd"/>
      <w:r>
        <w:t xml:space="preserv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w:t>
      </w:r>
      <w:proofErr w:type="gramStart"/>
      <w:r>
        <w:t xml:space="preserve">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w:t>
      </w:r>
      <w:proofErr w:type="gramEnd"/>
      <w:r w:rsidRPr="00470C63">
        <w:rPr>
          <w:rStyle w:val="StyleUnderline"/>
        </w:rPr>
        <w:t xml:space="preserve">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proofErr w:type="gramStart"/>
      <w:r>
        <w:t>Or</w:t>
      </w:r>
      <w:proofErr w:type="gramEnd"/>
      <w:r>
        <w:t xml:space="preserve">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w:t>
      </w:r>
      <w:proofErr w:type="gramStart"/>
      <w:r>
        <w:t>But</w:t>
      </w:r>
      <w:proofErr w:type="gramEnd"/>
      <w:r>
        <w:t xml:space="preserve">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F340EB" w:rsidRDefault="00F340EB" w:rsidP="00F340EB">
      <w:pPr>
        <w:rPr>
          <w:sz w:val="14"/>
          <w:szCs w:val="26"/>
        </w:rPr>
      </w:pPr>
    </w:p>
    <w:p w:rsidR="00F340EB" w:rsidRPr="00361031" w:rsidRDefault="00F340EB" w:rsidP="00F340EB">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w:t>
      </w:r>
      <w:proofErr w:type="gramStart"/>
      <w:r w:rsidRPr="00361031">
        <w:rPr>
          <w:rFonts w:cs="Calibri"/>
          <w:color w:val="000000" w:themeColor="text1"/>
        </w:rPr>
        <w:t>first which</w:t>
      </w:r>
      <w:proofErr w:type="gramEnd"/>
      <w:r w:rsidRPr="00361031">
        <w:rPr>
          <w:rFonts w:cs="Calibri"/>
          <w:color w:val="000000" w:themeColor="text1"/>
        </w:rPr>
        <w:t xml:space="preserve"> is the most intuitive. </w:t>
      </w:r>
    </w:p>
    <w:p w:rsidR="00F340EB" w:rsidRPr="00730CE9" w:rsidRDefault="00F340EB" w:rsidP="00F340EB">
      <w:pPr>
        <w:pStyle w:val="Heading4"/>
        <w:rPr>
          <w:rFonts w:cs="Arial"/>
          <w:szCs w:val="26"/>
        </w:rPr>
      </w:pPr>
      <w:r>
        <w:rPr>
          <w:rFonts w:asciiTheme="minorHAnsi" w:hAnsiTheme="minorHAnsi" w:cstheme="minorHAnsi"/>
        </w:rPr>
        <w:t>7</w:t>
      </w:r>
      <w:r>
        <w:rPr>
          <w:rFonts w:asciiTheme="minorHAnsi" w:hAnsiTheme="minorHAnsi" w:cstheme="minorHAnsi"/>
        </w:rPr>
        <w:t xml:space="preserve">] </w:t>
      </w:r>
      <w:proofErr w:type="gramStart"/>
      <w:r w:rsidRPr="00730CE9">
        <w:rPr>
          <w:rFonts w:cs="Arial"/>
          <w:szCs w:val="26"/>
        </w:rPr>
        <w:t>That</w:t>
      </w:r>
      <w:proofErr w:type="gramEnd"/>
      <w:r w:rsidRPr="00730CE9">
        <w:rPr>
          <w:rFonts w:cs="Arial"/>
          <w:szCs w:val="26"/>
        </w:rPr>
        <w:t xml:space="preserve">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F340EB" w:rsidRPr="00AE4834" w:rsidRDefault="00F340EB" w:rsidP="00F340EB">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F340EB" w:rsidRPr="00AE4834" w:rsidRDefault="00F340EB" w:rsidP="00F340EB">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F340EB" w:rsidRDefault="00F340EB" w:rsidP="00F340EB"/>
    <w:p w:rsidR="00F340EB" w:rsidRDefault="00F340EB" w:rsidP="00F340EB">
      <w:pPr>
        <w:pStyle w:val="Heading3"/>
      </w:pPr>
      <w:r>
        <w:t>Advocacy</w:t>
      </w:r>
    </w:p>
    <w:p w:rsidR="00F340EB" w:rsidRPr="00C954A9" w:rsidRDefault="00F340EB" w:rsidP="00F340EB">
      <w:pPr>
        <w:pStyle w:val="Heading4"/>
      </w:pPr>
      <w:r>
        <w:t xml:space="preserve">Plan text: A just government ought to recognize an unconditional right of teachers to strike. </w:t>
      </w:r>
    </w:p>
    <w:p w:rsidR="00F340EB" w:rsidRPr="00C23242" w:rsidRDefault="00F340EB" w:rsidP="00F340EB">
      <w:pPr>
        <w:pStyle w:val="Heading4"/>
      </w:pPr>
      <w:r>
        <w:t>Amendment is normal means</w:t>
      </w:r>
    </w:p>
    <w:p w:rsidR="00F340EB" w:rsidRPr="00C23242" w:rsidRDefault="00F340EB" w:rsidP="00F340EB">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proofErr w:type="gramStart"/>
      <w:r w:rsidRPr="00C23242">
        <w:t>Recognised</w:t>
      </w:r>
      <w:proofErr w:type="spellEnd"/>
      <w:proofErr w:type="gramEnd"/>
      <w:r w:rsidRPr="00C23242">
        <w:t xml:space="preserve"> as Customary International Law. </w:t>
      </w:r>
      <w:r w:rsidRPr="00C23242">
        <w:rPr>
          <w:i/>
          <w:iCs/>
        </w:rPr>
        <w:t>Yale Law</w:t>
      </w:r>
      <w:r w:rsidRPr="00C23242">
        <w:t>, 10–11. https://doi.org/10.5040/9781509933587.ch-011</w:t>
      </w:r>
      <w:r>
        <w:t>/SJKS</w:t>
      </w:r>
    </w:p>
    <w:p w:rsidR="00F340EB" w:rsidRPr="00C23242" w:rsidRDefault="00F340EB" w:rsidP="00F340EB">
      <w:pPr>
        <w:rPr>
          <w:sz w:val="16"/>
        </w:rPr>
      </w:pPr>
      <w:r w:rsidRPr="00683D68">
        <w:rPr>
          <w:rStyle w:val="Emphasis"/>
          <w:highlight w:val="green"/>
        </w:rPr>
        <w:t>Recognition of the right to strike</w:t>
      </w:r>
      <w:r w:rsidRPr="00C23242">
        <w:rPr>
          <w:rStyle w:val="Emphasis"/>
        </w:rPr>
        <w:t xml:space="preserve"> as fundamental by two key ILO supervisory bodies </w:t>
      </w:r>
      <w:proofErr w:type="gramStart"/>
      <w:r w:rsidRPr="00683D68">
        <w:rPr>
          <w:rStyle w:val="Emphasis"/>
          <w:highlight w:val="green"/>
        </w:rPr>
        <w:t>is reinforced</w:t>
      </w:r>
      <w:proofErr w:type="gramEnd"/>
      <w:r w:rsidRPr="00683D68">
        <w:rPr>
          <w:rStyle w:val="Emphasis"/>
          <w:highlight w:val="green"/>
        </w:rPr>
        <w:t xml:space="preserve">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w:t>
      </w:r>
      <w:proofErr w:type="gramStart"/>
      <w:r w:rsidRPr="00C23242">
        <w:rPr>
          <w:sz w:val="16"/>
        </w:rPr>
        <w:t>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w:t>
      </w:r>
      <w:proofErr w:type="gramEnd"/>
      <w:r w:rsidRPr="00C23242">
        <w:rPr>
          <w:sz w:val="16"/>
        </w:rPr>
        <w:t xml:space="preserv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F340EB" w:rsidRDefault="00F340EB" w:rsidP="00F340EB">
      <w:pPr>
        <w:rPr>
          <w:u w:val="single"/>
        </w:rPr>
      </w:pPr>
    </w:p>
    <w:p w:rsidR="00F340EB" w:rsidRDefault="00F340EB" w:rsidP="00F340EB">
      <w:pPr>
        <w:pStyle w:val="Heading3"/>
      </w:pPr>
      <w:r>
        <w:t>Advantage</w:t>
      </w:r>
    </w:p>
    <w:p w:rsidR="00F340EB" w:rsidRPr="00104199" w:rsidRDefault="00F340EB" w:rsidP="00F340EB">
      <w:pPr>
        <w:pStyle w:val="Heading4"/>
      </w:pPr>
      <w:r>
        <w:t xml:space="preserve">Current quality of education is sharply decreasing through teacher shortages </w:t>
      </w:r>
    </w:p>
    <w:p w:rsidR="00F340EB" w:rsidRPr="00104199" w:rsidRDefault="00F340EB" w:rsidP="00F340EB">
      <w:r w:rsidRPr="00104199">
        <w:rPr>
          <w:rFonts w:eastAsiaTheme="majorEastAsia" w:cstheme="majorBidi"/>
          <w:b/>
          <w:iCs/>
          <w:sz w:val="26"/>
        </w:rPr>
        <w:t>Boyce 19</w:t>
      </w:r>
      <w:r>
        <w:t xml:space="preserve"> Paul Boyce, 9-17-2019, "The Teacher Shortage Is Real and about to Get Much Worse. Here's </w:t>
      </w:r>
      <w:proofErr w:type="gramStart"/>
      <w:r>
        <w:t>Why</w:t>
      </w:r>
      <w:proofErr w:type="gramEnd"/>
      <w:r>
        <w:t>," No Publication, https://fee.org/articles/the-teacher-shortage-is-real-and-about-to-get-much-worse-heres-why/</w:t>
      </w:r>
    </w:p>
    <w:p w:rsidR="00F340EB" w:rsidRDefault="00F340EB" w:rsidP="00F340EB">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w:t>
      </w:r>
      <w:proofErr w:type="gramStart"/>
      <w:r w:rsidRPr="00104199">
        <w:rPr>
          <w:rStyle w:val="StyleUnderline"/>
        </w:rPr>
        <w:t>teachers</w:t>
      </w:r>
      <w:proofErr w:type="gramEnd"/>
      <w:r w:rsidRPr="00104199">
        <w:rPr>
          <w:rStyle w:val="StyleUnderline"/>
        </w:rPr>
        <w:t xml:space="preserve">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w:t>
      </w:r>
      <w:proofErr w:type="gramStart"/>
      <w:r w:rsidRPr="00104199">
        <w:rPr>
          <w:sz w:val="16"/>
        </w:rPr>
        <w:t>students are being taught by teachers who lack sufficient skills and knowledge</w:t>
      </w:r>
      <w:proofErr w:type="gramEnd"/>
      <w:r w:rsidRPr="00104199">
        <w:rPr>
          <w:sz w:val="16"/>
        </w:rPr>
        <w:t xml:space="preserv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F340EB" w:rsidRPr="00487FB9" w:rsidRDefault="00F340EB" w:rsidP="00F340EB">
      <w:pPr>
        <w:rPr>
          <w:sz w:val="16"/>
        </w:rPr>
      </w:pPr>
    </w:p>
    <w:p w:rsidR="00F340EB" w:rsidRPr="006F5F63" w:rsidRDefault="00F340EB" w:rsidP="00F340EB">
      <w:pPr>
        <w:pStyle w:val="Heading4"/>
      </w:pPr>
      <w:r>
        <w:t>Status Quo policies make the opportunity cost for teacher strikes too high</w:t>
      </w:r>
    </w:p>
    <w:p w:rsidR="00F340EB" w:rsidRDefault="00F340EB" w:rsidP="00F340EB">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7" w:history="1">
        <w:r w:rsidRPr="00644108">
          <w:rPr>
            <w:rStyle w:val="Hyperlink"/>
          </w:rPr>
          <w:t>https://www.dissentmagazine.org/online_articles/the-teacher-strike-conditions-for-success</w:t>
        </w:r>
      </w:hyperlink>
    </w:p>
    <w:p w:rsidR="00F340EB" w:rsidRDefault="00F340EB" w:rsidP="00F340EB">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w:t>
      </w:r>
      <w:proofErr w:type="gramStart"/>
      <w:r w:rsidRPr="00F42AF8">
        <w:rPr>
          <w:rStyle w:val="StyleUnderline"/>
        </w:rPr>
        <w:t>understand full well</w:t>
      </w:r>
      <w:proofErr w:type="gramEnd"/>
      <w:r w:rsidRPr="00F42AF8">
        <w:rPr>
          <w:rStyle w:val="StyleUnderline"/>
        </w:rPr>
        <w:t xml:space="preserve">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proofErr w:type="gramStart"/>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proofErr w:type="gramEnd"/>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F340EB" w:rsidRDefault="00F340EB" w:rsidP="00F340EB"/>
    <w:p w:rsidR="00F340EB" w:rsidRPr="00104199" w:rsidRDefault="00F340EB" w:rsidP="00F340EB">
      <w:pPr>
        <w:pStyle w:val="Heading4"/>
      </w:pPr>
      <w:r>
        <w:t xml:space="preserve">That causes teachers uproot and quitting through </w:t>
      </w:r>
      <w:proofErr w:type="spellStart"/>
      <w:r>
        <w:t>unsatisfaction</w:t>
      </w:r>
      <w:proofErr w:type="spellEnd"/>
    </w:p>
    <w:p w:rsidR="00F340EB" w:rsidRDefault="00F340EB" w:rsidP="00F340EB">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rsidR="00F340EB" w:rsidRPr="00D42AB3" w:rsidRDefault="00F340EB" w:rsidP="00F340EB">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w:t>
      </w:r>
      <w:proofErr w:type="gramStart"/>
      <w:r w:rsidRPr="00D42AB3">
        <w:rPr>
          <w:rStyle w:val="StyleUnderline"/>
        </w:rPr>
        <w:t>families which</w:t>
      </w:r>
      <w:proofErr w:type="gramEnd"/>
      <w:r w:rsidRPr="00D42AB3">
        <w:rPr>
          <w:rStyle w:val="StyleUnderline"/>
        </w:rPr>
        <w:t xml:space="preserve">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w:t>
      </w:r>
      <w:proofErr w:type="gramStart"/>
      <w:r w:rsidRPr="00104199">
        <w:rPr>
          <w:sz w:val="16"/>
        </w:rPr>
        <w:t>have been exposed</w:t>
      </w:r>
      <w:proofErr w:type="gramEnd"/>
      <w:r w:rsidRPr="00104199">
        <w:rPr>
          <w:sz w:val="16"/>
        </w:rPr>
        <w:t xml:space="preserve"> to potential consequences of centralized control. I recall an emergency meeting at one of those districts in 2016 betwe</w:t>
      </w:r>
      <w:r w:rsidRPr="001C3360">
        <w:rPr>
          <w:sz w:val="16"/>
        </w:rPr>
        <w:t xml:space="preserve">en administration and teachers where there were very tense discussions on what the initial proposal of Act 46 per-pupil spending cap would have meant for the school. </w:t>
      </w:r>
      <w:proofErr w:type="gramStart"/>
      <w:r w:rsidRPr="001C3360">
        <w:rPr>
          <w:rStyle w:val="StyleUnderline"/>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1C3360">
        <w:rPr>
          <w:sz w:val="16"/>
        </w:rPr>
        <w:t>, as it would have meant dismantling most aspects of the curriculum that would render the students to be competitive for college and in the workforce, as the cuts were too severe of an impact on the school programs to justify sending anyone there.</w:t>
      </w:r>
      <w:proofErr w:type="gramEnd"/>
      <w:r w:rsidRPr="001C3360">
        <w:rPr>
          <w:sz w:val="16"/>
        </w:rPr>
        <w:t xml:space="preserve"> </w:t>
      </w:r>
      <w:r w:rsidRPr="001C3360">
        <w:rPr>
          <w:rStyle w:val="StyleUnderline"/>
        </w:rPr>
        <w:t>As a result, several teachers said they would have been prepared to pull their own children from the school and move out of the area. This is only one example of how allowing the state to have centralized control, which has proved to be an approach lacking in carefully frontloaded research and detailed examination of impact on programs and teachers, would have devastating consequences on local communities.</w:t>
      </w:r>
    </w:p>
    <w:p w:rsidR="00F340EB" w:rsidRPr="001D09FC" w:rsidRDefault="00F340EB" w:rsidP="00F340EB"/>
    <w:p w:rsidR="00F340EB" w:rsidRDefault="00F340EB" w:rsidP="00F340EB">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F340EB" w:rsidRPr="00E75B57" w:rsidRDefault="00F340EB" w:rsidP="00F340EB">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8" w:history="1">
        <w:r w:rsidRPr="00AD5787">
          <w:rPr>
            <w:rStyle w:val="Hyperlink"/>
          </w:rPr>
          <w:t>https://www.lawinfo.com/resources/labor-law/teachers-unions-collective-bargaining.html</w:t>
        </w:r>
      </w:hyperlink>
      <w:r>
        <w:t>] // SC SD</w:t>
      </w:r>
    </w:p>
    <w:p w:rsidR="00F340EB" w:rsidRPr="00950B4A" w:rsidRDefault="00F340EB" w:rsidP="00F340EB">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F340EB" w:rsidRPr="00950B4A" w:rsidRDefault="00F340EB" w:rsidP="00F340EB">
      <w:r w:rsidRPr="00950B4A">
        <w:t xml:space="preserve">What Teachers' Unions Bargain </w:t>
      </w:r>
      <w:proofErr w:type="gramStart"/>
      <w:r w:rsidRPr="00950B4A">
        <w:t>For</w:t>
      </w:r>
      <w:proofErr w:type="gramEnd"/>
    </w:p>
    <w:p w:rsidR="00F340EB" w:rsidRPr="00950B4A" w:rsidRDefault="00F340EB" w:rsidP="00F340EB">
      <w:pPr>
        <w:rPr>
          <w:b/>
          <w:u w:val="single"/>
        </w:rPr>
      </w:pPr>
      <w:r w:rsidRPr="00950B4A">
        <w:rPr>
          <w:b/>
          <w:u w:val="single"/>
        </w:rPr>
        <w:t>Like other types of </w:t>
      </w:r>
      <w:hyperlink r:id="rId9"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xml:space="preserve">, </w:t>
      </w:r>
      <w:proofErr w:type="gramStart"/>
      <w:r w:rsidRPr="00950B4A">
        <w:rPr>
          <w:b/>
          <w:u w:val="single"/>
        </w:rPr>
        <w:t>such as</w:t>
      </w:r>
      <w:proofErr w:type="gramEnd"/>
      <w:r w:rsidRPr="00950B4A">
        <w:rPr>
          <w:b/>
          <w:u w:val="single"/>
        </w:rPr>
        <w:t>:</w:t>
      </w:r>
    </w:p>
    <w:p w:rsidR="00F340EB" w:rsidRPr="00950B4A" w:rsidRDefault="00F340EB" w:rsidP="00F340EB">
      <w:pPr>
        <w:rPr>
          <w:b/>
          <w:u w:val="single"/>
        </w:rPr>
      </w:pPr>
      <w:r w:rsidRPr="00E75B57">
        <w:rPr>
          <w:b/>
          <w:highlight w:val="green"/>
          <w:u w:val="single"/>
        </w:rPr>
        <w:t>Fair working conditions, compensation, and pay equality</w:t>
      </w:r>
    </w:p>
    <w:p w:rsidR="00F340EB" w:rsidRPr="00950B4A" w:rsidRDefault="00F340EB" w:rsidP="00F340EB">
      <w:pPr>
        <w:rPr>
          <w:b/>
          <w:u w:val="single"/>
        </w:rPr>
      </w:pPr>
      <w:r w:rsidRPr="00950B4A">
        <w:rPr>
          <w:b/>
          <w:u w:val="single"/>
        </w:rPr>
        <w:t xml:space="preserve">Tenure mechanisms that prevented qualified educators from </w:t>
      </w:r>
      <w:proofErr w:type="gramStart"/>
      <w:r w:rsidRPr="00950B4A">
        <w:rPr>
          <w:b/>
          <w:u w:val="single"/>
        </w:rPr>
        <w:t>being punished</w:t>
      </w:r>
      <w:proofErr w:type="gramEnd"/>
      <w:r w:rsidRPr="00950B4A">
        <w:rPr>
          <w:b/>
          <w:u w:val="single"/>
        </w:rPr>
        <w:t xml:space="preserve"> for their personal biases, political beliefs, or other unfair reasons</w:t>
      </w:r>
    </w:p>
    <w:p w:rsidR="00F340EB" w:rsidRPr="00950B4A" w:rsidRDefault="00F340EB" w:rsidP="00F340EB">
      <w:pPr>
        <w:rPr>
          <w:b/>
          <w:u w:val="single"/>
        </w:rPr>
      </w:pPr>
      <w:r w:rsidRPr="00950B4A">
        <w:rPr>
          <w:b/>
          <w:u w:val="single"/>
        </w:rPr>
        <w:t>Access to various benefits</w:t>
      </w:r>
    </w:p>
    <w:p w:rsidR="00F340EB" w:rsidRPr="00950B4A" w:rsidRDefault="00F340EB" w:rsidP="00F340EB">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w:t>
      </w:r>
      <w:proofErr w:type="gramStart"/>
      <w:r w:rsidRPr="00950B4A">
        <w:t>Behind</w:t>
      </w:r>
      <w:proofErr w:type="gramEnd"/>
      <w:r w:rsidRPr="00950B4A">
        <w:t xml:space="preserve"> Act, towards alternatives like the Every Student Succeeds Act of 2015. At the same time, education policy is a </w:t>
      </w:r>
      <w:proofErr w:type="gramStart"/>
      <w:r w:rsidRPr="00950B4A">
        <w:t>very</w:t>
      </w:r>
      <w:proofErr w:type="gramEnd"/>
      <w:r w:rsidRPr="00950B4A">
        <w:t xml:space="preserve"> politicized issue, and not every lawmaker is onboard with the kinds of changes that teachers seek. These differences of opinion mean that individual educators may be subject to a variety of laws depending on where they are in their careers.</w:t>
      </w:r>
    </w:p>
    <w:p w:rsidR="00F340EB" w:rsidRPr="00950B4A" w:rsidRDefault="00F340EB" w:rsidP="00F340EB">
      <w:r w:rsidRPr="00950B4A">
        <w:t>State Laws and the NLRA</w:t>
      </w:r>
    </w:p>
    <w:p w:rsidR="00F340EB" w:rsidRPr="00950B4A" w:rsidRDefault="00F340EB" w:rsidP="00F340EB">
      <w:pPr>
        <w:rPr>
          <w:b/>
          <w:u w:val="single"/>
        </w:rPr>
      </w:pPr>
      <w:r w:rsidRPr="00950B4A">
        <w:rPr>
          <w:b/>
          <w:u w:val="single"/>
        </w:rPr>
        <w:t xml:space="preserve">Some </w:t>
      </w:r>
      <w:r w:rsidRPr="00E75B57">
        <w:rPr>
          <w:b/>
          <w:highlight w:val="green"/>
          <w:u w:val="single"/>
        </w:rPr>
        <w:t xml:space="preserve">states prohibit certain types of collective </w:t>
      </w:r>
      <w:proofErr w:type="gramStart"/>
      <w:r w:rsidRPr="00E75B57">
        <w:rPr>
          <w:b/>
          <w:highlight w:val="green"/>
          <w:u w:val="single"/>
        </w:rPr>
        <w:t>bargaining</w:t>
      </w:r>
      <w:r w:rsidRPr="00950B4A">
        <w:rPr>
          <w:b/>
          <w:u w:val="single"/>
        </w:rPr>
        <w:t xml:space="preserve"> for certain</w:t>
      </w:r>
      <w:proofErr w:type="gramEnd"/>
      <w:r w:rsidRPr="00950B4A">
        <w:rPr>
          <w:b/>
          <w:u w:val="single"/>
        </w:rPr>
        <w:t xml:space="preserve"> workers. For teachers, such restrictions usually come into effect in public schools, where educators </w:t>
      </w:r>
      <w:proofErr w:type="gramStart"/>
      <w:r w:rsidRPr="00950B4A">
        <w:rPr>
          <w:b/>
          <w:u w:val="single"/>
        </w:rPr>
        <w:t>are classified</w:t>
      </w:r>
      <w:proofErr w:type="gramEnd"/>
      <w:r w:rsidRPr="00950B4A">
        <w:rPr>
          <w:b/>
          <w:u w:val="single"/>
        </w:rPr>
        <w:t xml:space="preserve"> as public employees.</w:t>
      </w:r>
    </w:p>
    <w:p w:rsidR="00F340EB" w:rsidRPr="00950B4A" w:rsidRDefault="00F340EB" w:rsidP="00F340EB">
      <w:r w:rsidRPr="00E75B57">
        <w:rPr>
          <w:b/>
          <w:highlight w:val="green"/>
          <w:u w:val="single"/>
        </w:rPr>
        <w:t>In Texas, Georgia</w:t>
      </w:r>
      <w:r w:rsidRPr="00950B4A">
        <w:rPr>
          <w:b/>
          <w:u w:val="single"/>
        </w:rPr>
        <w:t xml:space="preserve">, North Carolina, Virginia, </w:t>
      </w:r>
      <w:r w:rsidRPr="00E75B57">
        <w:rPr>
          <w:b/>
          <w:highlight w:val="green"/>
          <w:u w:val="single"/>
        </w:rPr>
        <w:t xml:space="preserve">and South Carolina, collective bargaining </w:t>
      </w:r>
      <w:proofErr w:type="gramStart"/>
      <w:r w:rsidRPr="00E75B57">
        <w:rPr>
          <w:b/>
          <w:highlight w:val="green"/>
          <w:u w:val="single"/>
        </w:rPr>
        <w:t>was entirely prohibited</w:t>
      </w:r>
      <w:proofErr w:type="gramEnd"/>
      <w:r w:rsidRPr="00E75B57">
        <w:rPr>
          <w:b/>
          <w:highlight w:val="green"/>
          <w:u w:val="single"/>
        </w:rPr>
        <w:t xml:space="preserve">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 xml:space="preserve">states make it </w:t>
      </w:r>
      <w:proofErr w:type="gramStart"/>
      <w:r w:rsidRPr="00E75B57">
        <w:rPr>
          <w:b/>
          <w:highlight w:val="green"/>
          <w:u w:val="single"/>
        </w:rPr>
        <w:t>completely illegal</w:t>
      </w:r>
      <w:proofErr w:type="gramEnd"/>
      <w:r w:rsidRPr="00E75B57">
        <w:rPr>
          <w:b/>
          <w:highlight w:val="green"/>
          <w:u w:val="single"/>
        </w:rPr>
        <w:t xml:space="preserve"> for public employees to strike</w:t>
      </w:r>
      <w:r w:rsidRPr="00950B4A">
        <w:rPr>
          <w:b/>
          <w:u w:val="single"/>
        </w:rPr>
        <w:t xml:space="preserve">. In some right-to-work states, these employees </w:t>
      </w:r>
      <w:proofErr w:type="gramStart"/>
      <w:r w:rsidRPr="00950B4A">
        <w:rPr>
          <w:b/>
          <w:u w:val="single"/>
        </w:rPr>
        <w:t>may be allowed</w:t>
      </w:r>
      <w:proofErr w:type="gramEnd"/>
      <w:r w:rsidRPr="00950B4A">
        <w:rPr>
          <w:b/>
          <w:u w:val="single"/>
        </w:rPr>
        <w:t xml:space="preserve"> to strike, but the power of unions to compel them to join is often significantly limited</w:t>
      </w:r>
      <w:r w:rsidRPr="00950B4A">
        <w:t xml:space="preserve">. As major walkouts and strikes over low pay have shown, these rules </w:t>
      </w:r>
      <w:proofErr w:type="gramStart"/>
      <w:r w:rsidRPr="00950B4A">
        <w:t>aren't</w:t>
      </w:r>
      <w:proofErr w:type="gramEnd"/>
      <w:r w:rsidRPr="00950B4A">
        <w:t xml:space="preserve"> always successful at stopping collective action, and public opinion may be evolving about educators' rights as employees.</w:t>
      </w:r>
    </w:p>
    <w:p w:rsidR="00F340EB" w:rsidRPr="00950B4A" w:rsidRDefault="00F340EB" w:rsidP="00F340EB">
      <w:r w:rsidRPr="00950B4A">
        <w:t xml:space="preserve">How </w:t>
      </w:r>
      <w:proofErr w:type="gramStart"/>
      <w:r w:rsidRPr="00950B4A">
        <w:t>are states allowed</w:t>
      </w:r>
      <w:proofErr w:type="gramEnd"/>
      <w:r w:rsidRPr="00950B4A">
        <w:t xml:space="preserve"> to prohibit teachers from doing something that many workers view as a fundamental freedom? </w:t>
      </w:r>
      <w:r w:rsidRPr="00950B4A">
        <w:rPr>
          <w:b/>
          <w:u w:val="single"/>
        </w:rPr>
        <w:t xml:space="preserve">The right to form unions, strike, bargain collectively, and take other actions </w:t>
      </w:r>
      <w:proofErr w:type="gramStart"/>
      <w:r w:rsidRPr="00950B4A">
        <w:rPr>
          <w:b/>
          <w:u w:val="single"/>
        </w:rPr>
        <w:t>are laid out</w:t>
      </w:r>
      <w:proofErr w:type="gramEnd"/>
      <w:r w:rsidRPr="00950B4A">
        <w:rPr>
          <w:b/>
          <w:u w:val="single"/>
        </w:rPr>
        <w:t xml:space="preserve">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F340EB" w:rsidRPr="00950B4A" w:rsidRDefault="00F340EB" w:rsidP="00F340EB">
      <w:r w:rsidRPr="00950B4A">
        <w:t xml:space="preserve">Teachers' </w:t>
      </w:r>
      <w:r w:rsidRPr="00950B4A">
        <w:rPr>
          <w:u w:val="single"/>
        </w:rPr>
        <w:t>Unions</w:t>
      </w:r>
      <w:r w:rsidRPr="00950B4A">
        <w:t xml:space="preserve"> and the U.S. Constitution</w:t>
      </w:r>
    </w:p>
    <w:p w:rsidR="00F340EB" w:rsidRPr="00950B4A" w:rsidRDefault="00F340EB" w:rsidP="00F340EB">
      <w:pPr>
        <w:rPr>
          <w:b/>
          <w:u w:val="single"/>
        </w:rPr>
      </w:pPr>
      <w:r w:rsidRPr="00950B4A">
        <w:t xml:space="preserve">Labor unions </w:t>
      </w:r>
      <w:proofErr w:type="gramStart"/>
      <w:r w:rsidRPr="00950B4A">
        <w:t>aren't</w:t>
      </w:r>
      <w:proofErr w:type="gramEnd"/>
      <w:r w:rsidRPr="00950B4A">
        <w:t xml:space="preserve">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F340EB" w:rsidRPr="00950B4A" w:rsidRDefault="00F340EB" w:rsidP="00F340EB">
      <w:r w:rsidRPr="00950B4A">
        <w:t>Bargaining Units</w:t>
      </w:r>
    </w:p>
    <w:p w:rsidR="00F340EB" w:rsidRPr="00950B4A" w:rsidRDefault="00F340EB" w:rsidP="00F340EB">
      <w:pPr>
        <w:rPr>
          <w:b/>
          <w:u w:val="single"/>
        </w:rPr>
      </w:pPr>
      <w:r w:rsidRPr="00950B4A">
        <w:t xml:space="preserve">Bargaining units are groups of workers who </w:t>
      </w:r>
      <w:proofErr w:type="gramStart"/>
      <w:r w:rsidRPr="00950B4A">
        <w:t>are represented</w:t>
      </w:r>
      <w:proofErr w:type="gramEnd"/>
      <w:r w:rsidRPr="00950B4A">
        <w:t xml:space="preserve"> by a common labor union when it comes to collective bargaining and negotiation. Employers or official bodies, such as the Indiana Education Employment Relations Board, recognize bargaining unit groups as </w:t>
      </w:r>
      <w:proofErr w:type="gramStart"/>
      <w:r w:rsidRPr="00950B4A">
        <w:t>being represented</w:t>
      </w:r>
      <w:proofErr w:type="gramEnd"/>
      <w:r w:rsidRPr="00950B4A">
        <w:t xml:space="preserve">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F340EB" w:rsidRPr="00950B4A" w:rsidRDefault="00F340EB" w:rsidP="00F340EB">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F340EB" w:rsidRPr="00950B4A" w:rsidRDefault="00F340EB" w:rsidP="00F340EB">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F340EB" w:rsidRPr="00950B4A" w:rsidRDefault="00F340EB" w:rsidP="00F340EB">
      <w:r w:rsidRPr="00950B4A">
        <w:t>Teachers' Unions and Charter Schools</w:t>
      </w:r>
    </w:p>
    <w:p w:rsidR="00F340EB" w:rsidRPr="00950B4A" w:rsidRDefault="00F340EB" w:rsidP="00F340EB">
      <w:r w:rsidRPr="00950B4A">
        <w:t xml:space="preserve">As in many other labor fields, unions sometimes clash with employers, such as schools. Notably, these disputes have come into the public eye as certain states move towards voucher and </w:t>
      </w:r>
      <w:proofErr w:type="gramStart"/>
      <w:r w:rsidRPr="00950B4A">
        <w:t>charter school education models</w:t>
      </w:r>
      <w:proofErr w:type="gramEnd"/>
      <w:r w:rsidRPr="00950B4A">
        <w:t>.</w:t>
      </w:r>
    </w:p>
    <w:p w:rsidR="00F340EB" w:rsidRPr="00950B4A" w:rsidRDefault="00F340EB" w:rsidP="00F340EB">
      <w:r w:rsidRPr="00950B4A">
        <w:t xml:space="preserve">One key distinction in such battles is the fact that although charter schools receive funds from the government, </w:t>
      </w:r>
      <w:proofErr w:type="gramStart"/>
      <w:r w:rsidRPr="00950B4A">
        <w:t>they're</w:t>
      </w:r>
      <w:proofErr w:type="gramEnd"/>
      <w:r w:rsidRPr="00950B4A">
        <w:t xml:space="preserv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w:t>
      </w:r>
      <w:proofErr w:type="gramStart"/>
      <w:r w:rsidRPr="00950B4A">
        <w:t>don't</w:t>
      </w:r>
      <w:proofErr w:type="gramEnd"/>
      <w:r w:rsidRPr="00950B4A">
        <w:t xml:space="preserve"> count as employers under the NLRA.</w:t>
      </w:r>
    </w:p>
    <w:p w:rsidR="00F340EB" w:rsidRPr="00950B4A" w:rsidRDefault="00F340EB" w:rsidP="00F340EB">
      <w:r w:rsidRPr="00950B4A">
        <w:t>Other Teachers’ Union Benefits</w:t>
      </w:r>
    </w:p>
    <w:p w:rsidR="00F340EB" w:rsidRPr="00950B4A" w:rsidRDefault="00F340EB" w:rsidP="00F340EB">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w:t>
      </w:r>
      <w:proofErr w:type="gramStart"/>
      <w:r w:rsidRPr="00950B4A">
        <w:rPr>
          <w:b/>
          <w:u w:val="single"/>
        </w:rPr>
        <w:t>above and beyond</w:t>
      </w:r>
      <w:proofErr w:type="gramEnd"/>
      <w:r w:rsidRPr="00950B4A">
        <w:rPr>
          <w:b/>
          <w:u w:val="single"/>
        </w:rPr>
        <w:t xml:space="preserve">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F340EB" w:rsidRPr="00950B4A" w:rsidRDefault="00F340EB" w:rsidP="00F340EB">
      <w:r w:rsidRPr="00950B4A">
        <w:t>Prescription medication benefits</w:t>
      </w:r>
    </w:p>
    <w:p w:rsidR="00F340EB" w:rsidRPr="00950B4A" w:rsidRDefault="00F340EB" w:rsidP="00F340EB">
      <w:r w:rsidRPr="00950B4A">
        <w:t>Consumer discounts</w:t>
      </w:r>
    </w:p>
    <w:p w:rsidR="00F340EB" w:rsidRPr="00950B4A" w:rsidRDefault="00F340EB" w:rsidP="00F340EB">
      <w:r w:rsidRPr="00950B4A">
        <w:t>Dental and vision health benefits</w:t>
      </w:r>
    </w:p>
    <w:p w:rsidR="00F340EB" w:rsidRPr="00950B4A" w:rsidRDefault="00F340EB" w:rsidP="00F340EB">
      <w:r w:rsidRPr="00950B4A">
        <w:t>Pension plans</w:t>
      </w:r>
    </w:p>
    <w:p w:rsidR="00F340EB" w:rsidRPr="00950B4A" w:rsidRDefault="00F340EB" w:rsidP="00F340EB">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F340EB" w:rsidRDefault="00F340EB" w:rsidP="00F340EB"/>
    <w:p w:rsidR="00F340EB" w:rsidRDefault="00F340EB" w:rsidP="00F340EB"/>
    <w:p w:rsidR="00F340EB" w:rsidRDefault="00F340EB" w:rsidP="00F340EB">
      <w:pPr>
        <w:pStyle w:val="Heading4"/>
      </w:pPr>
      <w:r>
        <w:t xml:space="preserve">The pandemic slowed growth, but </w:t>
      </w:r>
      <w:proofErr w:type="gramStart"/>
      <w:r>
        <w:t>it’s</w:t>
      </w:r>
      <w:proofErr w:type="gramEnd"/>
      <w:r>
        <w:t xml:space="preserve"> </w:t>
      </w:r>
      <w:r w:rsidRPr="000E0C2F">
        <w:rPr>
          <w:u w:val="single"/>
        </w:rPr>
        <w:t>not irreversible</w:t>
      </w:r>
      <w:r>
        <w:t xml:space="preserve"> – </w:t>
      </w:r>
      <w:r>
        <w:rPr>
          <w:u w:val="single"/>
        </w:rPr>
        <w:t>education improvement</w:t>
      </w:r>
      <w:r>
        <w:t xml:space="preserve"> can turn the tide.</w:t>
      </w:r>
    </w:p>
    <w:p w:rsidR="00F340EB" w:rsidRPr="0029595D" w:rsidRDefault="00F340EB" w:rsidP="00F340EB">
      <w:pPr>
        <w:rPr>
          <w:sz w:val="16"/>
        </w:rPr>
      </w:pPr>
      <w:proofErr w:type="spellStart"/>
      <w:r>
        <w:rPr>
          <w:rStyle w:val="Style13ptBold"/>
        </w:rPr>
        <w:t>Hanushek</w:t>
      </w:r>
      <w:proofErr w:type="spellEnd"/>
      <w:r>
        <w:rPr>
          <w:rStyle w:val="Style13ptBold"/>
        </w:rPr>
        <w:t xml:space="preserve"> and </w:t>
      </w:r>
      <w:proofErr w:type="spellStart"/>
      <w:r>
        <w:rPr>
          <w:rStyle w:val="Style13ptBold"/>
        </w:rPr>
        <w:t>Woessmann</w:t>
      </w:r>
      <w:proofErr w:type="spellEnd"/>
      <w:r>
        <w:rPr>
          <w:rStyle w:val="Style13ptBold"/>
        </w:rPr>
        <w:t xml:space="preserve"> 20</w:t>
      </w:r>
      <w:r w:rsidRPr="007E3211">
        <w:rPr>
          <w:sz w:val="16"/>
        </w:rPr>
        <w:t xml:space="preserve"> (</w:t>
      </w:r>
      <w:r>
        <w:rPr>
          <w:sz w:val="16"/>
        </w:rPr>
        <w:t xml:space="preserve">Eric, award-winning economist and PhD Economics @ MIT, and </w:t>
      </w:r>
      <w:proofErr w:type="spellStart"/>
      <w:r>
        <w:rPr>
          <w:sz w:val="16"/>
        </w:rPr>
        <w:t>Ludger</w:t>
      </w:r>
      <w:proofErr w:type="spellEnd"/>
      <w:r>
        <w:rPr>
          <w:sz w:val="16"/>
        </w:rPr>
        <w:t>,</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F340EB" w:rsidRPr="0029595D" w:rsidRDefault="00F340EB" w:rsidP="00F340EB">
      <w:pPr>
        <w:rPr>
          <w:rStyle w:val="Emphasis"/>
        </w:rPr>
      </w:pPr>
      <w:proofErr w:type="gramStart"/>
      <w:r w:rsidRPr="0029595D">
        <w:rPr>
          <w:rStyle w:val="StyleUnderline"/>
        </w:rPr>
        <w:t xml:space="preserve">As a </w:t>
      </w:r>
      <w:r w:rsidRPr="004E3C0F">
        <w:rPr>
          <w:rStyle w:val="StyleUnderline"/>
          <w:highlight w:val="green"/>
        </w:rPr>
        <w:t>result</w:t>
      </w:r>
      <w:proofErr w:type="gramEnd"/>
      <w:r w:rsidRPr="004E3C0F">
        <w:rPr>
          <w:rStyle w:val="StyleUnderline"/>
          <w:highlight w:val="green"/>
        </w:rPr>
        <w:t xml:space="preserve">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w:t>
      </w:r>
      <w:proofErr w:type="gramStart"/>
      <w:r w:rsidRPr="0029595D">
        <w:rPr>
          <w:rStyle w:val="StyleUnderline"/>
        </w:rPr>
        <w:t>should be taken</w:t>
      </w:r>
      <w:proofErr w:type="gramEnd"/>
      <w:r w:rsidRPr="0029595D">
        <w:rPr>
          <w:rStyle w:val="StyleUnderline"/>
        </w:rPr>
        <w:t xml:space="preserve"> into account. The future impact of </w:t>
      </w:r>
      <w:r w:rsidRPr="0029595D">
        <w:rPr>
          <w:sz w:val="16"/>
        </w:rPr>
        <w:t xml:space="preserve">past and future </w:t>
      </w:r>
      <w:r w:rsidRPr="0029595D">
        <w:rPr>
          <w:rStyle w:val="StyleUnderline"/>
        </w:rPr>
        <w:t xml:space="preserve">learning losses need to </w:t>
      </w:r>
      <w:proofErr w:type="gramStart"/>
      <w:r w:rsidRPr="0029595D">
        <w:rPr>
          <w:rStyle w:val="StyleUnderline"/>
        </w:rPr>
        <w:t>be considered</w:t>
      </w:r>
      <w:proofErr w:type="gramEnd"/>
      <w:r w:rsidRPr="0029595D">
        <w:rPr>
          <w:rStyle w:val="StyleUnderline"/>
        </w:rPr>
        <w:t xml:space="preserve">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9595D">
        <w:rPr>
          <w:sz w:val="16"/>
        </w:rPr>
        <w:t>year’s worth</w:t>
      </w:r>
      <w:proofErr w:type="spellEnd"/>
      <w:r w:rsidRPr="0029595D">
        <w:rPr>
          <w:sz w:val="16"/>
        </w:rPr>
        <w:t xml:space="preserve">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w:t>
      </w:r>
      <w:proofErr w:type="spellStart"/>
      <w:r w:rsidRPr="0029595D">
        <w:rPr>
          <w:sz w:val="16"/>
        </w:rPr>
        <w:t>emphasised</w:t>
      </w:r>
      <w:proofErr w:type="spellEnd"/>
      <w:r w:rsidRPr="0029595D">
        <w:rPr>
          <w:sz w:val="16"/>
        </w:rPr>
        <w:t xml:space="preserve"> here, there are other potentially important costs due to losses in social-emotional development of children, although neither the magnitude nor the economic impact of these </w:t>
      </w:r>
      <w:proofErr w:type="gramStart"/>
      <w:r w:rsidRPr="0029595D">
        <w:rPr>
          <w:sz w:val="16"/>
        </w:rPr>
        <w:t>are currently known</w:t>
      </w:r>
      <w:proofErr w:type="gramEnd"/>
      <w:r w:rsidRPr="0029595D">
        <w:rPr>
          <w:sz w:val="16"/>
        </w:rPr>
        <w:t xml:space="preserve">.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w:t>
      </w:r>
      <w:proofErr w:type="gramStart"/>
      <w:r w:rsidRPr="0029595D">
        <w:rPr>
          <w:sz w:val="16"/>
        </w:rPr>
        <w:t>must be considered</w:t>
      </w:r>
      <w:proofErr w:type="gramEnd"/>
      <w:r w:rsidRPr="0029595D">
        <w:rPr>
          <w:sz w:val="16"/>
        </w:rPr>
        <w:t xml:space="preserve">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 xml:space="preserve">build upon the new </w:t>
      </w:r>
      <w:proofErr w:type="spellStart"/>
      <w:r w:rsidRPr="004E3C0F">
        <w:rPr>
          <w:rStyle w:val="Emphasis"/>
          <w:highlight w:val="green"/>
        </w:rPr>
        <w:t>organisation</w:t>
      </w:r>
      <w:proofErr w:type="spellEnd"/>
      <w:r w:rsidRPr="004E3C0F">
        <w:rPr>
          <w:rStyle w:val="Emphasis"/>
          <w:highlight w:val="green"/>
        </w:rPr>
        <w:t xml:space="preserve">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 xml:space="preserve">students </w:t>
      </w:r>
      <w:proofErr w:type="gramStart"/>
      <w:r w:rsidRPr="004E3C0F">
        <w:rPr>
          <w:rStyle w:val="Emphasis"/>
          <w:highlight w:val="green"/>
        </w:rPr>
        <w:t>will be</w:t>
      </w:r>
      <w:r w:rsidRPr="0029595D">
        <w:rPr>
          <w:rStyle w:val="Emphasis"/>
        </w:rPr>
        <w:t xml:space="preserve"> significantly </w:t>
      </w:r>
      <w:r w:rsidRPr="004E3C0F">
        <w:rPr>
          <w:rStyle w:val="Emphasis"/>
          <w:highlight w:val="green"/>
        </w:rPr>
        <w:t>harmed</w:t>
      </w:r>
      <w:proofErr w:type="gramEnd"/>
      <w:r w:rsidRPr="004E3C0F">
        <w:rPr>
          <w:rStyle w:val="Emphasis"/>
          <w:highlight w:val="green"/>
        </w:rPr>
        <w:t>.</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w:t>
      </w:r>
      <w:proofErr w:type="spellStart"/>
      <w:r w:rsidRPr="0029595D">
        <w:rPr>
          <w:sz w:val="16"/>
        </w:rPr>
        <w:t>Hanushek</w:t>
      </w:r>
      <w:proofErr w:type="spellEnd"/>
      <w:r w:rsidRPr="0029595D">
        <w:rPr>
          <w:sz w:val="16"/>
        </w:rPr>
        <w:t xml:space="preserve"> and </w:t>
      </w:r>
      <w:proofErr w:type="spellStart"/>
      <w:r w:rsidRPr="0029595D">
        <w:rPr>
          <w:sz w:val="16"/>
        </w:rPr>
        <w:t>Woessmann</w:t>
      </w:r>
      <w:proofErr w:type="spellEnd"/>
      <w:r w:rsidRPr="0029595D">
        <w:rPr>
          <w:sz w:val="16"/>
        </w:rPr>
        <w:t xml:space="preserve">, 2011[12]; </w:t>
      </w:r>
      <w:proofErr w:type="spellStart"/>
      <w:r w:rsidRPr="0029595D">
        <w:rPr>
          <w:sz w:val="16"/>
        </w:rPr>
        <w:t>Woessmann</w:t>
      </w:r>
      <w:proofErr w:type="spellEnd"/>
      <w:r w:rsidRPr="0029595D">
        <w:rPr>
          <w:sz w:val="16"/>
        </w:rPr>
        <w:t xml:space="preserve">, 2016[11]). Therefore, </w:t>
      </w:r>
      <w:r w:rsidRPr="004E3C0F">
        <w:rPr>
          <w:rStyle w:val="Emphasis"/>
          <w:highlight w:val="green"/>
        </w:rPr>
        <w:t>permanent learning losses</w:t>
      </w:r>
      <w:r w:rsidRPr="0029595D">
        <w:rPr>
          <w:rStyle w:val="Emphasis"/>
        </w:rPr>
        <w:t xml:space="preserve"> are </w:t>
      </w:r>
      <w:proofErr w:type="gramStart"/>
      <w:r w:rsidRPr="004E3C0F">
        <w:rPr>
          <w:rStyle w:val="Emphasis"/>
          <w:highlight w:val="green"/>
        </w:rPr>
        <w:t>not inevitable</w:t>
      </w:r>
      <w:proofErr w:type="gramEnd"/>
      <w:r w:rsidRPr="004E3C0F">
        <w:rPr>
          <w:rStyle w:val="Emphasis"/>
          <w:highlight w:val="green"/>
        </w:rPr>
        <w:t xml:space="preserv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F340EB" w:rsidRDefault="00F340EB" w:rsidP="00F340EB">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F340EB" w:rsidRPr="007E3211" w:rsidRDefault="00F340EB" w:rsidP="00F340EB">
      <w:pPr>
        <w:rPr>
          <w:sz w:val="16"/>
        </w:rPr>
      </w:pPr>
      <w:proofErr w:type="spellStart"/>
      <w:r w:rsidRPr="007E3211">
        <w:rPr>
          <w:rStyle w:val="Style13ptBold"/>
        </w:rPr>
        <w:t>Goczek</w:t>
      </w:r>
      <w:proofErr w:type="spellEnd"/>
      <w:r w:rsidRPr="007E3211">
        <w:rPr>
          <w:rStyle w:val="Style13ptBold"/>
        </w:rPr>
        <w:t xml:space="preserve"> et al 21</w:t>
      </w:r>
      <w:r w:rsidRPr="007E3211">
        <w:rPr>
          <w:sz w:val="16"/>
        </w:rPr>
        <w:t xml:space="preserve"> (Lukasz, Professor of Macroeconomics @ University of Warsaw, </w:t>
      </w:r>
      <w:proofErr w:type="spellStart"/>
      <w:r w:rsidRPr="007E3211">
        <w:rPr>
          <w:sz w:val="16"/>
        </w:rPr>
        <w:t>Ewa</w:t>
      </w:r>
      <w:proofErr w:type="spellEnd"/>
      <w:r w:rsidRPr="007E3211">
        <w:rPr>
          <w:sz w:val="16"/>
        </w:rPr>
        <w:t xml:space="preserve"> </w:t>
      </w:r>
      <w:proofErr w:type="spellStart"/>
      <w:r w:rsidRPr="007E3211">
        <w:rPr>
          <w:sz w:val="16"/>
        </w:rPr>
        <w:t>Witkowska</w:t>
      </w:r>
      <w:proofErr w:type="spellEnd"/>
      <w:r w:rsidRPr="007E3211">
        <w:rPr>
          <w:sz w:val="16"/>
        </w:rPr>
        <w:t xml:space="preserve">, and </w:t>
      </w:r>
      <w:proofErr w:type="spellStart"/>
      <w:r w:rsidRPr="007E3211">
        <w:rPr>
          <w:sz w:val="16"/>
        </w:rPr>
        <w:t>Bartosz</w:t>
      </w:r>
      <w:proofErr w:type="spellEnd"/>
      <w:r w:rsidRPr="007E3211">
        <w:rPr>
          <w:sz w:val="16"/>
        </w:rPr>
        <w:t xml:space="preserve"> </w:t>
      </w:r>
      <w:proofErr w:type="spellStart"/>
      <w:r w:rsidRPr="007E3211">
        <w:rPr>
          <w:sz w:val="16"/>
        </w:rPr>
        <w:t>Witkowski</w:t>
      </w:r>
      <w:proofErr w:type="spellEnd"/>
      <w:r w:rsidRPr="007E3211">
        <w:rPr>
          <w:sz w:val="16"/>
        </w:rPr>
        <w:t xml:space="preserve">, </w:t>
      </w:r>
      <w:r>
        <w:rPr>
          <w:sz w:val="16"/>
        </w:rPr>
        <w:t xml:space="preserve">6/5/21, </w:t>
      </w:r>
      <w:r w:rsidRPr="007E3211">
        <w:rPr>
          <w:sz w:val="16"/>
        </w:rPr>
        <w:t xml:space="preserve">"How Does Education Quality Affect Economic Growth?" </w:t>
      </w:r>
      <w:hyperlink r:id="rId10" w:history="1">
        <w:r w:rsidRPr="007E3211">
          <w:rPr>
            <w:rStyle w:val="Hyperlink"/>
            <w:sz w:val="16"/>
          </w:rPr>
          <w:t>https://www.mdpi.com/2071-1050/13/11/6437</w:t>
        </w:r>
      </w:hyperlink>
      <w:r w:rsidRPr="007E3211">
        <w:rPr>
          <w:sz w:val="16"/>
        </w:rPr>
        <w:t>) AG</w:t>
      </w:r>
    </w:p>
    <w:p w:rsidR="00F340EB" w:rsidRPr="00745D70" w:rsidRDefault="00F340EB" w:rsidP="00F340EB">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w:t>
      </w:r>
      <w:proofErr w:type="spellStart"/>
      <w:r w:rsidRPr="007E3211">
        <w:rPr>
          <w:sz w:val="14"/>
        </w:rPr>
        <w:t>Oreopoulos</w:t>
      </w:r>
      <w:proofErr w:type="spellEnd"/>
      <w:r w:rsidRPr="007E3211">
        <w:rPr>
          <w:sz w:val="14"/>
        </w:rPr>
        <w:t xml:space="preserve"> and </w:t>
      </w:r>
      <w:proofErr w:type="spellStart"/>
      <w:r w:rsidRPr="007E3211">
        <w:rPr>
          <w:sz w:val="14"/>
        </w:rPr>
        <w:t>Salvanes</w:t>
      </w:r>
      <w:proofErr w:type="spellEnd"/>
      <w:r w:rsidRPr="007E3211">
        <w:rPr>
          <w:sz w:val="14"/>
        </w:rPr>
        <w:t xml:space="preserve">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w:t>
      </w:r>
      <w:proofErr w:type="gramStart"/>
      <w:r w:rsidRPr="007E3211">
        <w:rPr>
          <w:sz w:val="14"/>
        </w:rPr>
        <w:t>is also believed</w:t>
      </w:r>
      <w:proofErr w:type="gramEnd"/>
      <w:r w:rsidRPr="007E3211">
        <w:rPr>
          <w:sz w:val="14"/>
        </w:rPr>
        <w:t xml:space="preserve">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w:t>
      </w:r>
      <w:proofErr w:type="gramStart"/>
      <w:r w:rsidRPr="007E3211">
        <w:rPr>
          <w:sz w:val="14"/>
        </w:rPr>
        <w:t>can be mostly attributed</w:t>
      </w:r>
      <w:proofErr w:type="gramEnd"/>
      <w:r w:rsidRPr="007E3211">
        <w:rPr>
          <w:sz w:val="14"/>
        </w:rPr>
        <w:t xml:space="preserve"> to the quantitative, not qualitative, data on education available across countries. While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w:t>
      </w:r>
      <w:proofErr w:type="gramStart"/>
      <w:r w:rsidRPr="007E3211">
        <w:rPr>
          <w:sz w:val="14"/>
        </w:rPr>
        <w:t>should be viewed</w:t>
      </w:r>
      <w:proofErr w:type="gramEnd"/>
      <w:r w:rsidRPr="007E3211">
        <w:rPr>
          <w:sz w:val="14"/>
        </w:rPr>
        <w:t xml:space="preserve">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w:t>
      </w:r>
      <w:proofErr w:type="gramStart"/>
      <w:r w:rsidRPr="007E3211">
        <w:rPr>
          <w:sz w:val="14"/>
        </w:rPr>
        <w:t>could be given</w:t>
      </w:r>
      <w:proofErr w:type="gramEnd"/>
      <w:r w:rsidRPr="007E3211">
        <w:rPr>
          <w:sz w:val="14"/>
        </w:rPr>
        <w:t xml:space="preserve">. Firstly, each of them </w:t>
      </w:r>
      <w:proofErr w:type="gramStart"/>
      <w:r w:rsidRPr="007E3211">
        <w:rPr>
          <w:sz w:val="14"/>
        </w:rPr>
        <w:t>should be viewed</w:t>
      </w:r>
      <w:proofErr w:type="gramEnd"/>
      <w:r w:rsidRPr="007E3211">
        <w:rPr>
          <w:sz w:val="14"/>
        </w:rPr>
        <w:t xml:space="preserve">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w:t>
      </w:r>
      <w:proofErr w:type="gramStart"/>
      <w:r w:rsidRPr="007E3211">
        <w:rPr>
          <w:sz w:val="14"/>
        </w:rPr>
        <w:t>can be partly reflected</w:t>
      </w:r>
      <w:proofErr w:type="gramEnd"/>
      <w:r w:rsidRPr="007E3211">
        <w:rPr>
          <w:sz w:val="14"/>
        </w:rPr>
        <w:t xml:space="preserve"> in the above-described similarities between the three different models presented in Table 2. In any case, it </w:t>
      </w:r>
      <w:proofErr w:type="gramStart"/>
      <w:r w:rsidRPr="007E3211">
        <w:rPr>
          <w:sz w:val="14"/>
        </w:rPr>
        <w:t>can be believed</w:t>
      </w:r>
      <w:proofErr w:type="gramEnd"/>
      <w:r w:rsidRPr="007E3211">
        <w:rPr>
          <w:sz w:val="14"/>
        </w:rPr>
        <w:t xml:space="preserve">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w:t>
      </w:r>
      <w:proofErr w:type="gramStart"/>
      <w:r w:rsidRPr="007E3211">
        <w:rPr>
          <w:sz w:val="14"/>
        </w:rPr>
        <w:t>is observed</w:t>
      </w:r>
      <w:proofErr w:type="gramEnd"/>
      <w:r w:rsidRPr="007E3211">
        <w:rPr>
          <w:sz w:val="14"/>
        </w:rPr>
        <w:t xml:space="preserve"> in the cohort of 40-year-olds. That </w:t>
      </w:r>
      <w:proofErr w:type="gramStart"/>
      <w:r w:rsidRPr="007E3211">
        <w:rPr>
          <w:sz w:val="14"/>
        </w:rPr>
        <w:t>could be attributed</w:t>
      </w:r>
      <w:proofErr w:type="gramEnd"/>
      <w:r w:rsidRPr="007E3211">
        <w:rPr>
          <w:sz w:val="14"/>
        </w:rPr>
        <w:t xml:space="preserve">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w:t>
      </w:r>
      <w:proofErr w:type="gramStart"/>
      <w:r w:rsidRPr="007E3211">
        <w:rPr>
          <w:sz w:val="14"/>
        </w:rPr>
        <w:t>to properly lag</w:t>
      </w:r>
      <w:proofErr w:type="gramEnd"/>
      <w:r w:rsidRPr="007E3211">
        <w:rPr>
          <w:sz w:val="14"/>
        </w:rPr>
        <w:t xml:space="preserve"> the </w:t>
      </w:r>
      <w:proofErr w:type="spellStart"/>
      <w:r w:rsidRPr="007E3211">
        <w:rPr>
          <w:sz w:val="14"/>
        </w:rPr>
        <w:t>regressors</w:t>
      </w:r>
      <w:proofErr w:type="spellEnd"/>
      <w:r w:rsidRPr="007E3211">
        <w:rPr>
          <w:sz w:val="14"/>
        </w:rPr>
        <w:t xml:space="preserve"> in the model equations. Still, the robustness analysis partly described in this paper and delivered by </w:t>
      </w:r>
      <w:proofErr w:type="spellStart"/>
      <w:r w:rsidRPr="007E3211">
        <w:rPr>
          <w:sz w:val="14"/>
        </w:rPr>
        <w:t>Witkowska</w:t>
      </w:r>
      <w:proofErr w:type="spellEnd"/>
      <w:r w:rsidRPr="007E3211">
        <w:rPr>
          <w:sz w:val="14"/>
        </w:rPr>
        <w:t xml:space="preserve"> and </w:t>
      </w:r>
      <w:proofErr w:type="spellStart"/>
      <w:r w:rsidRPr="007E3211">
        <w:rPr>
          <w:sz w:val="14"/>
        </w:rPr>
        <w:t>Witkowski</w:t>
      </w:r>
      <w:proofErr w:type="spellEnd"/>
      <w:r w:rsidRPr="007E3211">
        <w:rPr>
          <w:sz w:val="14"/>
        </w:rPr>
        <w:t xml:space="preserve"> [54] leaves no doubts: </w:t>
      </w:r>
      <w:r w:rsidRPr="00745D70">
        <w:rPr>
          <w:rStyle w:val="StyleUnderline"/>
        </w:rPr>
        <w:t xml:space="preserve">while the results </w:t>
      </w:r>
      <w:proofErr w:type="gramStart"/>
      <w:r w:rsidRPr="00745D70">
        <w:rPr>
          <w:rStyle w:val="StyleUnderline"/>
        </w:rPr>
        <w:t>are observed</w:t>
      </w:r>
      <w:proofErr w:type="gramEnd"/>
      <w:r w:rsidRPr="00745D70">
        <w:rPr>
          <w:rStyle w:val="StyleUnderline"/>
        </w:rPr>
        <w:t xml:space="preserve">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 xml:space="preserve">there is strong </w:t>
      </w:r>
      <w:proofErr w:type="spellStart"/>
      <w:r w:rsidRPr="00745D70">
        <w:rPr>
          <w:rStyle w:val="StyleUnderline"/>
        </w:rPr>
        <w:t>cointegration</w:t>
      </w:r>
      <w:proofErr w:type="spellEnd"/>
      <w:r w:rsidRPr="00745D70">
        <w:rPr>
          <w:rStyle w:val="StyleUnderline"/>
        </w:rPr>
        <w:t xml:space="preserve"> between health services and education</w:t>
      </w:r>
      <w:r w:rsidRPr="007E3211">
        <w:rPr>
          <w:sz w:val="14"/>
        </w:rPr>
        <w:t xml:space="preserve"> in improving the quality of human resources and economic growth. Yet another transmission channel to </w:t>
      </w:r>
      <w:proofErr w:type="gramStart"/>
      <w:r w:rsidRPr="007E3211">
        <w:rPr>
          <w:sz w:val="14"/>
        </w:rPr>
        <w:t>be taken</w:t>
      </w:r>
      <w:proofErr w:type="gramEnd"/>
      <w:r w:rsidRPr="007E3211">
        <w:rPr>
          <w:sz w:val="14"/>
        </w:rPr>
        <w:t xml:space="preserve">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w:t>
      </w:r>
      <w:proofErr w:type="gramStart"/>
      <w:r w:rsidRPr="007E3211">
        <w:rPr>
          <w:sz w:val="14"/>
        </w:rPr>
        <w:t>,58</w:t>
      </w:r>
      <w:proofErr w:type="gramEnd"/>
      <w:r w:rsidRPr="007E3211">
        <w:rPr>
          <w:sz w:val="14"/>
        </w:rPr>
        <w:t xml:space="preserve">];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w:t>
      </w:r>
      <w:proofErr w:type="gramStart"/>
      <w:r w:rsidRPr="007E3211">
        <w:rPr>
          <w:sz w:val="14"/>
        </w:rPr>
        <w:t>be replaced</w:t>
      </w:r>
      <w:proofErr w:type="gramEnd"/>
      <w:r w:rsidRPr="007E3211">
        <w:rPr>
          <w:sz w:val="14"/>
        </w:rPr>
        <w:t xml:space="preserve"> by democracy in an educated country than by another dictator in an uneducated one. Fortunato &amp; </w:t>
      </w:r>
      <w:proofErr w:type="spellStart"/>
      <w:r w:rsidRPr="007E3211">
        <w:rPr>
          <w:sz w:val="14"/>
        </w:rPr>
        <w:t>Panizza</w:t>
      </w:r>
      <w:proofErr w:type="spellEnd"/>
      <w:r w:rsidRPr="007E3211">
        <w:rPr>
          <w:sz w:val="14"/>
        </w:rPr>
        <w:t xml:space="preserve"> [57] in their study on the interaction between democracy and education and its impact on the quality of government, draw three important conclusions. Firstly, the interaction between democracy and education </w:t>
      </w:r>
      <w:proofErr w:type="gramStart"/>
      <w:r w:rsidRPr="007E3211">
        <w:rPr>
          <w:sz w:val="14"/>
        </w:rPr>
        <w:t>is always positively and significantly correlated</w:t>
      </w:r>
      <w:proofErr w:type="gramEnd"/>
      <w:r w:rsidRPr="007E3211">
        <w:rPr>
          <w:sz w:val="14"/>
        </w:rPr>
        <w:t xml:space="preserve">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w:t>
      </w:r>
      <w:proofErr w:type="gramStart"/>
      <w:r w:rsidRPr="007E3211">
        <w:rPr>
          <w:sz w:val="14"/>
        </w:rPr>
        <w:t>is driven</w:t>
      </w:r>
      <w:proofErr w:type="gramEnd"/>
      <w:r w:rsidRPr="007E3211">
        <w:rPr>
          <w:sz w:val="14"/>
        </w:rPr>
        <w:t xml:space="preserve">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t>
      </w:r>
      <w:proofErr w:type="gramStart"/>
      <w:r w:rsidRPr="007E3211">
        <w:rPr>
          <w:sz w:val="14"/>
        </w:rPr>
        <w:t>were not driven</w:t>
      </w:r>
      <w:proofErr w:type="gramEnd"/>
      <w:r w:rsidRPr="007E3211">
        <w:rPr>
          <w:sz w:val="14"/>
        </w:rPr>
        <w:t xml:space="preserve">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7E3211">
        <w:rPr>
          <w:sz w:val="14"/>
        </w:rPr>
        <w:t>Wensley</w:t>
      </w:r>
      <w:proofErr w:type="spellEnd"/>
      <w:r w:rsidRPr="007E3211">
        <w:rPr>
          <w:sz w:val="14"/>
        </w:rPr>
        <w:t xml:space="preserve">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w:t>
      </w:r>
      <w:proofErr w:type="gramStart"/>
      <w:r w:rsidRPr="007E3211">
        <w:rPr>
          <w:sz w:val="14"/>
        </w:rPr>
        <w:t>,61</w:t>
      </w:r>
      <w:proofErr w:type="gramEnd"/>
      <w:r w:rsidRPr="007E3211">
        <w:rPr>
          <w:sz w:val="14"/>
        </w:rPr>
        <w:t xml:space="preserve">–63]. Sustainability 2021, 13, 6437 20 of 22 </w:t>
      </w:r>
      <w:proofErr w:type="gramStart"/>
      <w:r w:rsidRPr="007E3211">
        <w:rPr>
          <w:sz w:val="14"/>
        </w:rPr>
        <w:t>The</w:t>
      </w:r>
      <w:proofErr w:type="gramEnd"/>
      <w:r w:rsidRPr="007E3211">
        <w:rPr>
          <w:sz w:val="14"/>
        </w:rPr>
        <w:t xml:space="preserv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t>
      </w:r>
      <w:proofErr w:type="gramStart"/>
      <w:r w:rsidRPr="007E3211">
        <w:rPr>
          <w:sz w:val="14"/>
        </w:rPr>
        <w:t>were analyzed and averaged,</w:t>
      </w:r>
      <w:proofErr w:type="gramEnd"/>
      <w:r w:rsidRPr="007E3211">
        <w:rPr>
          <w:sz w:val="14"/>
        </w:rPr>
        <w:t xml:space="preserve">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w:t>
      </w:r>
      <w:proofErr w:type="gramStart"/>
      <w:r w:rsidRPr="00745D70">
        <w:rPr>
          <w:rStyle w:val="Emphasis"/>
        </w:rPr>
        <w:t>can be cut</w:t>
      </w:r>
      <w:proofErr w:type="gramEnd"/>
      <w:r w:rsidRPr="00745D70">
        <w:rPr>
          <w:rStyle w:val="Emphasis"/>
        </w:rPr>
        <w:t xml:space="preserve">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w:t>
      </w:r>
      <w:proofErr w:type="gramStart"/>
      <w:r w:rsidRPr="007E3211">
        <w:rPr>
          <w:sz w:val="14"/>
        </w:rPr>
        <w:t>has been listed</w:t>
      </w:r>
      <w:proofErr w:type="gramEnd"/>
      <w:r w:rsidRPr="007E3211">
        <w:rPr>
          <w:sz w:val="14"/>
        </w:rPr>
        <w:t xml:space="preserve">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F340EB" w:rsidRPr="00534271" w:rsidRDefault="00F340EB" w:rsidP="00F340EB">
      <w:pPr>
        <w:pStyle w:val="Heading4"/>
      </w:pPr>
      <w:r>
        <w:t xml:space="preserve">Growth solves </w:t>
      </w:r>
      <w:r w:rsidRPr="0041744C">
        <w:rPr>
          <w:u w:val="single"/>
        </w:rPr>
        <w:t>extinction</w:t>
      </w:r>
      <w:r>
        <w:t>.</w:t>
      </w:r>
    </w:p>
    <w:p w:rsidR="00F340EB" w:rsidRPr="00534271" w:rsidRDefault="00F340EB" w:rsidP="00F340EB">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11"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rsidR="00F340EB" w:rsidRDefault="00F340EB" w:rsidP="00F340EB">
      <w:pPr>
        <w:rPr>
          <w:sz w:val="12"/>
        </w:rPr>
      </w:pPr>
      <w:r w:rsidRPr="00CE1C85">
        <w:rPr>
          <w:sz w:val="12"/>
        </w:rPr>
        <w:t xml:space="preserve">I argue that the opposite is the case. </w:t>
      </w:r>
      <w:proofErr w:type="gramStart"/>
      <w:r w:rsidRPr="00CE1C85">
        <w:rPr>
          <w:sz w:val="12"/>
        </w:rPr>
        <w:t>It is not safe stagnation and risky growth that we must choose between</w:t>
      </w:r>
      <w:proofErr w:type="gramEnd"/>
      <w:r w:rsidRPr="00CE1C85">
        <w:rPr>
          <w:sz w:val="12"/>
        </w:rPr>
        <w:t xml:space="preserve">;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w:t>
      </w:r>
      <w:proofErr w:type="gramStart"/>
      <w:r w:rsidRPr="00CE1C85">
        <w:rPr>
          <w:sz w:val="12"/>
        </w:rPr>
        <w:t>might be advanced</w:t>
      </w:r>
      <w:proofErr w:type="gramEnd"/>
      <w:r w:rsidRPr="00CE1C85">
        <w:rPr>
          <w:sz w:val="12"/>
        </w:rPr>
        <w:t xml:space="preserve"> enough to have developed the means for our destruction, but not advanced enough to care sufficiently about safety. </w:t>
      </w:r>
      <w:proofErr w:type="gramStart"/>
      <w:r w:rsidRPr="00CE1C85">
        <w:rPr>
          <w:sz w:val="12"/>
        </w:rPr>
        <w:t>But</w:t>
      </w:r>
      <w:proofErr w:type="gramEnd"/>
      <w:r w:rsidRPr="00CE1C85">
        <w:rPr>
          <w:sz w:val="12"/>
        </w:rPr>
        <w:t xml:space="preserve">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w:t>
      </w:r>
      <w:proofErr w:type="gramStart"/>
      <w:r w:rsidRPr="00CE1C85">
        <w:rPr>
          <w:sz w:val="12"/>
        </w:rPr>
        <w:t>But</w:t>
      </w:r>
      <w:proofErr w:type="gramEnd"/>
      <w:r w:rsidRPr="00CE1C85">
        <w:rPr>
          <w:sz w:val="12"/>
        </w:rPr>
        <w:t xml:space="preserve">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w:t>
      </w:r>
      <w:proofErr w:type="gramStart"/>
      <w:r w:rsidRPr="00CE1C85">
        <w:rPr>
          <w:sz w:val="12"/>
        </w:rPr>
        <w:t>can’t</w:t>
      </w:r>
      <w:proofErr w:type="gramEnd"/>
      <w:r w:rsidRPr="00CE1C85">
        <w:rPr>
          <w:sz w:val="12"/>
        </w:rPr>
        <w:t xml:space="preserve"> focus on much beyond ensuring their own livelihoods. </w:t>
      </w:r>
      <w:proofErr w:type="gramStart"/>
      <w:r w:rsidRPr="00CE1C85">
        <w:rPr>
          <w:sz w:val="12"/>
        </w:rPr>
        <w:t>But</w:t>
      </w:r>
      <w:proofErr w:type="gramEnd"/>
      <w:r w:rsidRPr="00CE1C85">
        <w:rPr>
          <w:sz w:val="12"/>
        </w:rPr>
        <w:t xml:space="preserve">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w:t>
      </w:r>
      <w:proofErr w:type="gramStart"/>
      <w:r w:rsidRPr="00CE1C85">
        <w:rPr>
          <w:sz w:val="12"/>
        </w:rPr>
        <w:t>And so</w:t>
      </w:r>
      <w:proofErr w:type="gramEnd"/>
      <w:r w:rsidRPr="00CE1C85">
        <w:rPr>
          <w:sz w:val="12"/>
        </w:rPr>
        <w:t xml:space="preserve">,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w:t>
      </w:r>
      <w:proofErr w:type="gramStart"/>
      <w:r w:rsidRPr="00CE1C85">
        <w:rPr>
          <w:sz w:val="12"/>
        </w:rPr>
        <w:t>is based</w:t>
      </w:r>
      <w:proofErr w:type="gramEnd"/>
      <w:r w:rsidRPr="00CE1C85">
        <w:rPr>
          <w:sz w:val="12"/>
        </w:rPr>
        <w:t xml:space="preserve">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w:t>
      </w:r>
      <w:proofErr w:type="gramStart"/>
      <w:r w:rsidRPr="00CE1C85">
        <w:rPr>
          <w:sz w:val="12"/>
        </w:rPr>
        <w:t>Or</w:t>
      </w:r>
      <w:proofErr w:type="gramEnd"/>
      <w:r w:rsidRPr="00CE1C85">
        <w:rPr>
          <w:sz w:val="12"/>
        </w:rPr>
        <w:t xml:space="preserve"> consider air travel. </w:t>
      </w:r>
      <w:proofErr w:type="gramStart"/>
      <w:r w:rsidRPr="00CE1C85">
        <w:rPr>
          <w:sz w:val="12"/>
        </w:rPr>
        <w:t>It’s</w:t>
      </w:r>
      <w:proofErr w:type="gramEnd"/>
      <w:r w:rsidRPr="00CE1C85">
        <w:rPr>
          <w:sz w:val="12"/>
        </w:rPr>
        <w:t xml:space="preserve">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w:t>
      </w:r>
      <w:proofErr w:type="gramStart"/>
      <w:r w:rsidRPr="00CE1C85">
        <w:rPr>
          <w:sz w:val="12"/>
        </w:rPr>
        <w:t>to</w:t>
      </w:r>
      <w:proofErr w:type="gramEnd"/>
      <w:r w:rsidRPr="00CE1C85">
        <w:rPr>
          <w:sz w:val="12"/>
        </w:rPr>
        <w:t xml:space="preserve">. However, an impatient society does care about not </w:t>
      </w:r>
      <w:proofErr w:type="gramStart"/>
      <w:r w:rsidRPr="00CE1C85">
        <w:rPr>
          <w:sz w:val="12"/>
        </w:rPr>
        <w:t>getting</w:t>
      </w:r>
      <w:proofErr w:type="gramEnd"/>
      <w:r w:rsidRPr="00CE1C85">
        <w:rPr>
          <w:sz w:val="12"/>
        </w:rPr>
        <w:t xml:space="preserve">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w:t>
      </w:r>
      <w:proofErr w:type="spellStart"/>
      <w:r w:rsidRPr="00CE1C85">
        <w:rPr>
          <w:sz w:val="12"/>
        </w:rPr>
        <w:t>nonpharmaceutical</w:t>
      </w:r>
      <w:proofErr w:type="spellEnd"/>
      <w:r w:rsidRPr="00CE1C85">
        <w:rPr>
          <w:sz w:val="12"/>
        </w:rPr>
        <w:t xml:space="preserve"> interventions were </w:t>
      </w:r>
      <w:proofErr w:type="gramStart"/>
      <w:r w:rsidRPr="00CE1C85">
        <w:rPr>
          <w:sz w:val="12"/>
        </w:rPr>
        <w:t>milder and went on only for a month on average in the U.S., even though the Spanish Flu was arguably deadlier</w:t>
      </w:r>
      <w:proofErr w:type="gramEnd"/>
      <w:r w:rsidRPr="00CE1C85">
        <w:rPr>
          <w:sz w:val="12"/>
        </w:rPr>
        <w:t xml:space="preserve">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w:t>
      </w:r>
      <w:proofErr w:type="gramStart"/>
      <w:r w:rsidRPr="00CE1C85">
        <w:rPr>
          <w:sz w:val="12"/>
        </w:rPr>
        <w:t>And so</w:t>
      </w:r>
      <w:proofErr w:type="gramEnd"/>
      <w:r w:rsidRPr="00CE1C85">
        <w:rPr>
          <w:sz w:val="12"/>
        </w:rPr>
        <w:t xml:space="preserve">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w:t>
      </w:r>
      <w:proofErr w:type="gramStart"/>
      <w:r w:rsidRPr="00CE1C85">
        <w:rPr>
          <w:sz w:val="12"/>
        </w:rPr>
        <w:t>But</w:t>
      </w:r>
      <w:proofErr w:type="gramEnd"/>
      <w:r w:rsidRPr="00CE1C85">
        <w:rPr>
          <w:sz w:val="12"/>
        </w:rPr>
        <w:t xml:space="preserve">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w:t>
      </w:r>
      <w:proofErr w:type="gramStart"/>
      <w:r w:rsidRPr="00CE1C85">
        <w:rPr>
          <w:sz w:val="12"/>
        </w:rPr>
        <w:t>And</w:t>
      </w:r>
      <w:proofErr w:type="gramEnd"/>
      <w:r w:rsidRPr="00CE1C85">
        <w:rPr>
          <w:sz w:val="12"/>
        </w:rPr>
        <w:t xml:space="preserve"> all of this occurs despite our society’s impatience. There is an analog to this in environmental economics, called the “environmental Kuznets curve.” It </w:t>
      </w:r>
      <w:proofErr w:type="gramStart"/>
      <w:r w:rsidRPr="00CE1C85">
        <w:rPr>
          <w:sz w:val="12"/>
        </w:rPr>
        <w:t>was theorized</w:t>
      </w:r>
      <w:proofErr w:type="gramEnd"/>
      <w:r w:rsidRPr="00CE1C85">
        <w:rPr>
          <w:sz w:val="12"/>
        </w:rPr>
        <w:t xml:space="preserve">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proofErr w:type="gramStart"/>
      <w:r w:rsidRPr="006C7CA6">
        <w:rPr>
          <w:rStyle w:val="StyleUnderline"/>
        </w:rPr>
        <w:t>That theory has arguably been vindicated by the path that Western countries have taken with regard to water and air pollution</w:t>
      </w:r>
      <w:r w:rsidRPr="00CE1C85">
        <w:rPr>
          <w:sz w:val="12"/>
        </w:rPr>
        <w:t>, for example, over the past century</w:t>
      </w:r>
      <w:proofErr w:type="gramEnd"/>
      <w:r w:rsidRPr="00CE1C85">
        <w:rPr>
          <w:sz w:val="12"/>
        </w:rPr>
        <w:t xml:space="preserve">. The idea that we are in a unique time in history in which we are facing an elevated risk of existential catastrophe is not new either. Carl Sagan was the one who coined the term “time of perils.” Derek </w:t>
      </w:r>
      <w:proofErr w:type="spellStart"/>
      <w:r w:rsidRPr="00CE1C85">
        <w:rPr>
          <w:sz w:val="12"/>
        </w:rPr>
        <w:t>Parfit</w:t>
      </w:r>
      <w:proofErr w:type="spellEnd"/>
      <w:r w:rsidRPr="00CE1C85">
        <w:rPr>
          <w:sz w:val="12"/>
        </w:rPr>
        <w:t xml:space="preserve"> called it the “hinge of history.” They argue that the discoveries of the last centuries have granted humanity immense power, and so we are in a most “dangerous and decisive” period. </w:t>
      </w:r>
      <w:proofErr w:type="gramStart"/>
      <w:r w:rsidRPr="00CE1C85">
        <w:rPr>
          <w:sz w:val="12"/>
        </w:rPr>
        <w:t>But</w:t>
      </w:r>
      <w:proofErr w:type="gramEnd"/>
      <w:r w:rsidRPr="00CE1C85">
        <w:rPr>
          <w:sz w:val="12"/>
        </w:rPr>
        <w:t xml:space="preserve">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w:t>
      </w:r>
      <w:proofErr w:type="gramStart"/>
      <w:r w:rsidRPr="00CE1C85">
        <w:rPr>
          <w:sz w:val="12"/>
          <w:szCs w:val="16"/>
        </w:rPr>
        <w:t>be vindicated</w:t>
      </w:r>
      <w:proofErr w:type="gramEnd"/>
      <w:r w:rsidRPr="00CE1C85">
        <w:rPr>
          <w:sz w:val="12"/>
          <w:szCs w:val="16"/>
        </w:rPr>
        <w:t xml:space="preserve">! Faster growth just increased the risk! Except </w:t>
      </w:r>
      <w:proofErr w:type="gramStart"/>
      <w:r w:rsidRPr="00CE1C85">
        <w:rPr>
          <w:sz w:val="12"/>
          <w:szCs w:val="16"/>
        </w:rPr>
        <w:t>that</w:t>
      </w:r>
      <w:proofErr w:type="gramEnd"/>
      <w:r w:rsidRPr="00CE1C85">
        <w:rPr>
          <w:sz w:val="12"/>
          <w:szCs w:val="16"/>
        </w:rPr>
        <w:t xml:space="preserve">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 xml:space="preserve">so they value life </w:t>
      </w:r>
      <w:proofErr w:type="gramStart"/>
      <w:r w:rsidRPr="00CA3601">
        <w:rPr>
          <w:rStyle w:val="StyleUnderline"/>
        </w:rPr>
        <w:t>more sooner</w:t>
      </w:r>
      <w:proofErr w:type="gramEnd"/>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F340EB" w:rsidRDefault="00F340EB" w:rsidP="00F340EB">
      <w:pPr>
        <w:pStyle w:val="Heading4"/>
      </w:pPr>
      <w:r>
        <w:t>DPT is empirically robust. Every counterexample crumbles under better historical analysis.</w:t>
      </w:r>
    </w:p>
    <w:p w:rsidR="00F340EB" w:rsidRPr="00982109" w:rsidRDefault="00F340EB" w:rsidP="00F340EB">
      <w:pPr>
        <w:rPr>
          <w:rStyle w:val="Style13ptBold"/>
        </w:rPr>
      </w:pPr>
      <w:r w:rsidRPr="00982109">
        <w:rPr>
          <w:rStyle w:val="Style13ptBold"/>
        </w:rPr>
        <w:t>Miller, PhD in IR, 19</w:t>
      </w:r>
    </w:p>
    <w:p w:rsidR="00F340EB" w:rsidRPr="002302F3" w:rsidRDefault="00F340EB" w:rsidP="00F340EB">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2" w:history="1">
        <w:r w:rsidRPr="002302F3">
          <w:rPr>
            <w:rStyle w:val="Hyperlink"/>
            <w:szCs w:val="16"/>
          </w:rPr>
          <w:t>https://networks.h-net.org/node/28443/discussions/4846080/h-diploissf-state-field-essay-unreality-realism-international</w:t>
        </w:r>
      </w:hyperlink>
      <w:r w:rsidRPr="002302F3">
        <w:rPr>
          <w:szCs w:val="16"/>
        </w:rPr>
        <w:t>) BW</w:t>
      </w:r>
    </w:p>
    <w:p w:rsidR="00F340EB" w:rsidRDefault="00F340EB" w:rsidP="00F340EB">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CA3586">
        <w:rPr>
          <w:sz w:val="16"/>
        </w:rPr>
        <w:t>death-blow</w:t>
      </w:r>
      <w:proofErr w:type="gramEnd"/>
      <w:r w:rsidRPr="00CA3586">
        <w:rPr>
          <w:sz w:val="16"/>
        </w:rPr>
        <w:t xml:space="preserve"> to realism. The idea of a liberal or democratic peace is almost as old as liberalism itself, </w:t>
      </w:r>
      <w:proofErr w:type="gramStart"/>
      <w:r w:rsidRPr="00CA3586">
        <w:rPr>
          <w:sz w:val="16"/>
        </w:rPr>
        <w:t>having first been outlined</w:t>
      </w:r>
      <w:proofErr w:type="gramEnd"/>
      <w:r w:rsidRPr="00CA3586">
        <w:rPr>
          <w:sz w:val="16"/>
        </w:rPr>
        <w:t xml:space="preserve">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w:t>
      </w:r>
      <w:proofErr w:type="gramStart"/>
      <w:r w:rsidRPr="0099396C">
        <w:rPr>
          <w:rStyle w:val="StyleUnderline"/>
        </w:rPr>
        <w:t>observe that</w:t>
      </w:r>
      <w:proofErr w:type="gramEnd"/>
      <w:r w:rsidRPr="0099396C">
        <w:rPr>
          <w:rStyle w:val="StyleUnderline"/>
        </w:rPr>
        <w:t xml:space="preserve">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t>
      </w:r>
      <w:proofErr w:type="spellStart"/>
      <w:r w:rsidRPr="00CA3586">
        <w:rPr>
          <w:sz w:val="16"/>
        </w:rPr>
        <w:t>Wilsonian</w:t>
      </w:r>
      <w:proofErr w:type="spellEnd"/>
      <w:r w:rsidRPr="00CA3586">
        <w:rPr>
          <w:sz w:val="16"/>
        </w:rPr>
        <w:t xml:space="preserve">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w:t>
      </w:r>
      <w:proofErr w:type="gramStart"/>
      <w:r w:rsidRPr="00CA3586">
        <w:rPr>
          <w:sz w:val="16"/>
        </w:rPr>
        <w:t>is basically</w:t>
      </w:r>
      <w:proofErr w:type="gramEnd"/>
      <w:r w:rsidRPr="00CA3586">
        <w:rPr>
          <w:sz w:val="16"/>
        </w:rPr>
        <w:t xml:space="preserve">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proofErr w:type="spellStart"/>
      <w:r w:rsidRPr="0099396C">
        <w:rPr>
          <w:rStyle w:val="StyleUnderline"/>
        </w:rPr>
        <w:t>Mearsheimer</w:t>
      </w:r>
      <w:proofErr w:type="spellEnd"/>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w:t>
      </w:r>
      <w:proofErr w:type="gramStart"/>
      <w:r w:rsidRPr="00CA3586">
        <w:rPr>
          <w:sz w:val="16"/>
        </w:rPr>
        <w:t>Clearly</w:t>
      </w:r>
      <w:proofErr w:type="gramEnd"/>
      <w:r w:rsidRPr="00CA3586">
        <w:rPr>
          <w:sz w:val="16"/>
        </w:rPr>
        <w:t xml:space="preserve"> it does not; states and people care more about survival than about freedom, </w:t>
      </w:r>
      <w:proofErr w:type="spellStart"/>
      <w:r w:rsidRPr="00CA3586">
        <w:rPr>
          <w:sz w:val="16"/>
        </w:rPr>
        <w:t>Mearsheimer</w:t>
      </w:r>
      <w:proofErr w:type="spellEnd"/>
      <w:r w:rsidRPr="00CA3586">
        <w:rPr>
          <w:sz w:val="16"/>
        </w:rPr>
        <w:t xml:space="preserve"> claims, and so the theory is of limited applicability. </w:t>
      </w:r>
      <w:proofErr w:type="spellStart"/>
      <w:r w:rsidRPr="00CA3586">
        <w:rPr>
          <w:sz w:val="16"/>
        </w:rPr>
        <w:t>Mearsheimer</w:t>
      </w:r>
      <w:proofErr w:type="spellEnd"/>
      <w:r w:rsidRPr="00CA3586">
        <w:rPr>
          <w:sz w:val="16"/>
        </w:rPr>
        <w:t xml:space="preserve">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proofErr w:type="spellStart"/>
      <w:r w:rsidRPr="0099396C">
        <w:rPr>
          <w:rStyle w:val="Emphasis"/>
        </w:rPr>
        <w:t>Mearsheimer’s</w:t>
      </w:r>
      <w:proofErr w:type="spellEnd"/>
      <w:r w:rsidRPr="0099396C">
        <w:rPr>
          <w:rStyle w:val="Emphasis"/>
        </w:rPr>
        <w:t xml:space="preserve">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w:t>
      </w:r>
      <w:proofErr w:type="gramStart"/>
      <w:r w:rsidRPr="00CA3586">
        <w:rPr>
          <w:sz w:val="16"/>
        </w:rPr>
        <w:t>book</w:t>
      </w:r>
      <w:proofErr w:type="gramEnd"/>
      <w:r w:rsidRPr="00CA3586">
        <w:rPr>
          <w:sz w:val="16"/>
        </w:rPr>
        <w:t xml:space="preserve">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w:t>
      </w:r>
      <w:proofErr w:type="gramStart"/>
      <w:r w:rsidRPr="00CA3586">
        <w:rPr>
          <w:sz w:val="16"/>
        </w:rPr>
        <w:t>be trumped</w:t>
      </w:r>
      <w:proofErr w:type="gramEnd"/>
      <w:r w:rsidRPr="00CA3586">
        <w:rPr>
          <w:sz w:val="16"/>
        </w:rPr>
        <w:t xml:space="preserve">. </w:t>
      </w:r>
      <w:proofErr w:type="gramStart"/>
      <w:r w:rsidRPr="00CA3586">
        <w:rPr>
          <w:sz w:val="16"/>
        </w:rPr>
        <w:t>And</w:t>
      </w:r>
      <w:proofErr w:type="gramEnd"/>
      <w:r w:rsidRPr="00CA3586">
        <w:rPr>
          <w:sz w:val="16"/>
        </w:rPr>
        <w:t xml:space="preserve">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w:t>
      </w:r>
      <w:proofErr w:type="spellStart"/>
      <w:r w:rsidRPr="00CA3586">
        <w:rPr>
          <w:sz w:val="16"/>
        </w:rPr>
        <w:t>Mearsheimer</w:t>
      </w:r>
      <w:proofErr w:type="spellEnd"/>
      <w:r w:rsidRPr="00CA3586">
        <w:rPr>
          <w:sz w:val="16"/>
        </w:rPr>
        <w:t xml:space="preserve">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proofErr w:type="spellStart"/>
      <w:r w:rsidRPr="0099396C">
        <w:rPr>
          <w:rStyle w:val="StyleUnderline"/>
        </w:rPr>
        <w:t>Mearsheimer</w:t>
      </w:r>
      <w:proofErr w:type="spellEnd"/>
      <w:r w:rsidRPr="0099396C">
        <w:rPr>
          <w:rStyle w:val="StyleUnderline"/>
        </w:rPr>
        <w:t xml:space="preserve">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t>
      </w:r>
      <w:proofErr w:type="gramStart"/>
      <w:r w:rsidRPr="00CA3586">
        <w:rPr>
          <w:sz w:val="16"/>
        </w:rPr>
        <w:t>will also</w:t>
      </w:r>
      <w:proofErr w:type="gramEnd"/>
      <w:r w:rsidRPr="00CA3586">
        <w:rPr>
          <w:sz w:val="16"/>
        </w:rPr>
        <w:t xml:space="preserve"> spread peace, liberty, and human flourishing. </w:t>
      </w:r>
      <w:proofErr w:type="gramStart"/>
      <w:r w:rsidRPr="00CA3586">
        <w:rPr>
          <w:sz w:val="16"/>
        </w:rPr>
        <w:t>But</w:t>
      </w:r>
      <w:proofErr w:type="gramEnd"/>
      <w:r w:rsidRPr="00CA3586">
        <w:rPr>
          <w:sz w:val="16"/>
        </w:rPr>
        <w:t xml:space="preserve"> in his critique of liberalism, </w:t>
      </w:r>
      <w:proofErr w:type="spellStart"/>
      <w:r w:rsidRPr="0099396C">
        <w:rPr>
          <w:rStyle w:val="StyleUnderline"/>
        </w:rPr>
        <w:t>Mearsheimer</w:t>
      </w:r>
      <w:proofErr w:type="spellEnd"/>
      <w:r w:rsidRPr="0099396C">
        <w:rPr>
          <w:rStyle w:val="StyleUnderline"/>
        </w:rPr>
        <w:t xml:space="preserve">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w:t>
      </w:r>
      <w:proofErr w:type="spellStart"/>
      <w:r w:rsidRPr="00CA3586">
        <w:rPr>
          <w:sz w:val="16"/>
        </w:rPr>
        <w:t>Mearsheimer</w:t>
      </w:r>
      <w:proofErr w:type="spellEnd"/>
      <w:r w:rsidRPr="00CA3586">
        <w:rPr>
          <w:sz w:val="16"/>
        </w:rPr>
        <w:t xml:space="preserve"> argues (165). In his reading, Fukuyama believed “liberal democracy would steadily sweep across the globe, spreading peace everywhere” (3635). What Fukuyama actually wrote was very different from what </w:t>
      </w:r>
      <w:proofErr w:type="spellStart"/>
      <w:r w:rsidRPr="00CA3586">
        <w:rPr>
          <w:sz w:val="16"/>
        </w:rPr>
        <w:t>Mearsheimer</w:t>
      </w:r>
      <w:proofErr w:type="spellEnd"/>
      <w:r w:rsidRPr="00CA3586">
        <w:rPr>
          <w:sz w:val="16"/>
        </w:rPr>
        <w:t xml:space="preserve"> recounts. Fukuyama wrote in his original essay that the ‘end of history’ does not </w:t>
      </w:r>
      <w:proofErr w:type="gramStart"/>
      <w:r w:rsidRPr="00CA3586">
        <w:rPr>
          <w:sz w:val="16"/>
        </w:rPr>
        <w:t>mean</w:t>
      </w:r>
      <w:proofErr w:type="gramEnd"/>
      <w:r w:rsidRPr="00CA3586">
        <w:rPr>
          <w:sz w:val="16"/>
        </w:rPr>
        <w:t xml:space="preserve">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w:t>
      </w:r>
      <w:proofErr w:type="gramStart"/>
      <w:r w:rsidRPr="00CA3586">
        <w:rPr>
          <w:sz w:val="16"/>
        </w:rPr>
        <w:t>societies, merely that</w:t>
      </w:r>
      <w:proofErr w:type="gramEnd"/>
      <w:r w:rsidRPr="00CA3586">
        <w:rPr>
          <w:sz w:val="16"/>
        </w:rPr>
        <w:t xml:space="preserve">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w:t>
      </w:r>
      <w:proofErr w:type="gramStart"/>
      <w:r w:rsidRPr="00CA3586">
        <w:rPr>
          <w:sz w:val="16"/>
        </w:rPr>
        <w:t>foreseeable</w:t>
      </w:r>
      <w:proofErr w:type="gramEnd"/>
      <w:r w:rsidRPr="00CA3586">
        <w:rPr>
          <w:sz w:val="16"/>
        </w:rPr>
        <w:t xml:space="preserve"> future. “Russia and China are not likely to join the developed nations of the West as liberal societies any time in the foreseeable future,” he wrote.[15] More positively, in contrast to his discussion of nationalism and liberalism, </w:t>
      </w:r>
      <w:proofErr w:type="spellStart"/>
      <w:r w:rsidRPr="00CA3586">
        <w:rPr>
          <w:sz w:val="16"/>
        </w:rPr>
        <w:t>Mearsheimer’s</w:t>
      </w:r>
      <w:proofErr w:type="spellEnd"/>
      <w:r w:rsidRPr="00CA3586">
        <w:rPr>
          <w:sz w:val="16"/>
        </w:rPr>
        <w:t xml:space="preserve"> treatment of the democratic peace theory does engage with some of the empirical data. </w:t>
      </w:r>
      <w:proofErr w:type="spellStart"/>
      <w:r w:rsidRPr="00753A39">
        <w:rPr>
          <w:rStyle w:val="StyleUnderline"/>
          <w:highlight w:val="green"/>
        </w:rPr>
        <w:t>Mearsheimer</w:t>
      </w:r>
      <w:proofErr w:type="spellEnd"/>
      <w:r w:rsidRPr="00753A39">
        <w:rPr>
          <w:rStyle w:val="StyleUnderline"/>
          <w:highlight w:val="green"/>
        </w:rPr>
        <w:t xml:space="preserve">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proofErr w:type="gramStart"/>
      <w:r w:rsidRPr="00753A39">
        <w:rPr>
          <w:rStyle w:val="Emphasis"/>
          <w:highlight w:val="green"/>
        </w:rPr>
        <w:t>hold</w:t>
      </w:r>
      <w:proofErr w:type="gramEnd"/>
      <w:r w:rsidRPr="00753A39">
        <w:rPr>
          <w:rStyle w:val="Emphasis"/>
          <w:highlight w:val="green"/>
        </w:rPr>
        <w:t xml:space="preserve"> up.</w:t>
      </w:r>
      <w:r w:rsidRPr="00CA3586">
        <w:rPr>
          <w:sz w:val="16"/>
          <w:highlight w:val="green"/>
        </w:rPr>
        <w:t xml:space="preserve"> </w:t>
      </w:r>
      <w:proofErr w:type="spellStart"/>
      <w:r w:rsidRPr="00E73F25">
        <w:rPr>
          <w:rStyle w:val="StyleUnderline"/>
        </w:rPr>
        <w:t>Mearsheimer</w:t>
      </w:r>
      <w:proofErr w:type="spellEnd"/>
      <w:r w:rsidRPr="00E73F25">
        <w:rPr>
          <w:rStyle w:val="StyleUnderline"/>
        </w:rPr>
        <w:t xml:space="preserve"> gives prominent place to his claim that Wilhelmine Germany was a liberal democracy,</w:t>
      </w:r>
      <w:r w:rsidRPr="00CA3586">
        <w:rPr>
          <w:sz w:val="16"/>
        </w:rPr>
        <w:t xml:space="preserve"> and thus that World War I falsifies the democratic peace theory. (Christopher Layne makes the same argument in Peace of Illusions)</w:t>
      </w:r>
      <w:proofErr w:type="gramStart"/>
      <w:r w:rsidRPr="00CA3586">
        <w:rPr>
          <w:sz w:val="16"/>
        </w:rPr>
        <w:t>.[</w:t>
      </w:r>
      <w:proofErr w:type="gramEnd"/>
      <w:r w:rsidRPr="00CA3586">
        <w:rPr>
          <w:sz w:val="16"/>
        </w:rPr>
        <w:t xml:space="preserve">16] </w:t>
      </w:r>
      <w:r w:rsidRPr="00E73F25">
        <w:rPr>
          <w:rStyle w:val="StyleUnderline"/>
        </w:rPr>
        <w:t xml:space="preserve">The claim is false. The Polity IV project gives Germany in 1914 a </w:t>
      </w:r>
      <w:r w:rsidRPr="00E73F25">
        <w:rPr>
          <w:rStyle w:val="Emphasis"/>
        </w:rPr>
        <w:t xml:space="preserve">score of </w:t>
      </w:r>
      <w:proofErr w:type="gramStart"/>
      <w:r w:rsidRPr="00E73F25">
        <w:rPr>
          <w:rStyle w:val="Emphasis"/>
        </w:rPr>
        <w:t>2</w:t>
      </w:r>
      <w:proofErr w:type="gramEnd"/>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w:t>
      </w:r>
      <w:proofErr w:type="gramStart"/>
      <w:r w:rsidRPr="00CA3586">
        <w:rPr>
          <w:sz w:val="16"/>
        </w:rPr>
        <w:t>This is not the kind of regime that scholars of the democratic peace have in mind.</w:t>
      </w:r>
      <w:proofErr w:type="gramEnd"/>
      <w:r w:rsidRPr="00CA3586">
        <w:rPr>
          <w:sz w:val="16"/>
        </w:rPr>
        <w:t xml:space="preserve">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proofErr w:type="spellStart"/>
      <w:r w:rsidRPr="00381B34">
        <w:rPr>
          <w:rStyle w:val="Emphasis"/>
        </w:rPr>
        <w:t>Mearsheimer</w:t>
      </w:r>
      <w:proofErr w:type="spellEnd"/>
      <w:r w:rsidRPr="00381B34">
        <w:rPr>
          <w:rStyle w:val="Emphasis"/>
        </w:rPr>
        <w:t xml:space="preserve"> does not engage with more recent historiography</w:t>
      </w:r>
      <w:r w:rsidRPr="00CA3586">
        <w:rPr>
          <w:sz w:val="16"/>
        </w:rPr>
        <w:t xml:space="preserve"> on these cases; he is recycling old talking points by critics of U.S. foreign policy.[17] Suffice to say, the coups are more complicated than </w:t>
      </w:r>
      <w:proofErr w:type="spellStart"/>
      <w:r w:rsidRPr="00CA3586">
        <w:rPr>
          <w:sz w:val="16"/>
        </w:rPr>
        <w:t>Mearsheimer’s</w:t>
      </w:r>
      <w:proofErr w:type="spellEnd"/>
      <w:r w:rsidRPr="00CA3586">
        <w:rPr>
          <w:sz w:val="16"/>
        </w:rPr>
        <w:t xml:space="preserve">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w:t>
      </w:r>
      <w:proofErr w:type="gramStart"/>
      <w:r w:rsidRPr="00CA3586">
        <w:rPr>
          <w:sz w:val="16"/>
        </w:rPr>
        <w:t>be used</w:t>
      </w:r>
      <w:proofErr w:type="gramEnd"/>
      <w:r w:rsidRPr="00CA3586">
        <w:rPr>
          <w:sz w:val="16"/>
        </w:rPr>
        <w:t xml:space="preserve"> to disprove the democratic peace theory, more is needed. </w:t>
      </w:r>
      <w:proofErr w:type="spellStart"/>
      <w:r w:rsidRPr="00381B34">
        <w:rPr>
          <w:rStyle w:val="StyleUnderline"/>
        </w:rPr>
        <w:t>Mearsheimer’s</w:t>
      </w:r>
      <w:proofErr w:type="spellEnd"/>
      <w:r w:rsidRPr="00381B34">
        <w:rPr>
          <w:rStyle w:val="StyleUnderline"/>
        </w:rPr>
        <w:t xml:space="preserve">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 xml:space="preserve">No, in </w:t>
      </w:r>
      <w:proofErr w:type="gramStart"/>
      <w:r w:rsidRPr="00381B34">
        <w:rPr>
          <w:rStyle w:val="Emphasis"/>
        </w:rPr>
        <w:t>fact</w:t>
      </w:r>
      <w:proofErr w:type="gramEnd"/>
      <w:r w:rsidRPr="00381B34">
        <w:rPr>
          <w:rStyle w:val="Emphasis"/>
        </w:rPr>
        <w:t xml:space="preserve">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proofErr w:type="gramStart"/>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w:t>
      </w:r>
      <w:proofErr w:type="gramEnd"/>
      <w:r w:rsidRPr="00CA3586">
        <w:rPr>
          <w:sz w:val="16"/>
        </w:rPr>
        <w:t xml:space="preserve">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w:t>
      </w:r>
      <w:proofErr w:type="gramStart"/>
      <w:r w:rsidRPr="00CA3586">
        <w:rPr>
          <w:sz w:val="16"/>
        </w:rPr>
        <w:t>And</w:t>
      </w:r>
      <w:proofErr w:type="gramEnd"/>
      <w:r w:rsidRPr="00CA3586">
        <w:rPr>
          <w:sz w:val="16"/>
        </w:rPr>
        <w:t xml:space="preserve">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F340EB" w:rsidRPr="00344F5D" w:rsidRDefault="00F340EB" w:rsidP="00F340EB">
      <w:pPr>
        <w:pStyle w:val="Heading4"/>
        <w:rPr>
          <w:rFonts w:cs="Calibri"/>
        </w:rPr>
      </w:pPr>
      <w:r w:rsidRPr="00344F5D">
        <w:rPr>
          <w:rFonts w:cs="Calibri"/>
        </w:rPr>
        <w:t>Nuclear war is existential – climate, mass starvation, Ice Age, and meltdowns</w:t>
      </w:r>
    </w:p>
    <w:p w:rsidR="00F340EB" w:rsidRPr="00344F5D" w:rsidRDefault="00F340EB" w:rsidP="00F340EB">
      <w:r w:rsidRPr="00344F5D">
        <w:rPr>
          <w:rStyle w:val="Style13ptBold"/>
        </w:rPr>
        <w:t>Starr</w:t>
      </w:r>
      <w:r w:rsidRPr="00344F5D">
        <w:t xml:space="preserve"> </w:t>
      </w:r>
      <w:r w:rsidRPr="00344F5D">
        <w:rPr>
          <w:rStyle w:val="Style13ptBold"/>
        </w:rPr>
        <w:t>14</w:t>
      </w:r>
      <w:r w:rsidRPr="00344F5D">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rsidR="00F340EB" w:rsidRDefault="00F340EB" w:rsidP="00F340EB">
      <w:pPr>
        <w:rPr>
          <w:rStyle w:val="Emphasis"/>
        </w:rPr>
      </w:pPr>
      <w:r w:rsidRPr="00344F5D">
        <w:rPr>
          <w:rStyle w:val="StyleUnderline"/>
        </w:rPr>
        <w:t>Nuclear war has no winner.</w:t>
      </w:r>
      <w:r w:rsidRPr="0004625A">
        <w:rPr>
          <w:sz w:val="10"/>
        </w:rPr>
        <w:t xml:space="preserve"> Beginning in 2006, </w:t>
      </w:r>
      <w:r w:rsidRPr="00344F5D">
        <w:rPr>
          <w:rStyle w:val="StyleUnderline"/>
        </w:rPr>
        <w:t xml:space="preserve">several of the world’s </w:t>
      </w:r>
      <w:r w:rsidRPr="00344F5D">
        <w:rPr>
          <w:rStyle w:val="StyleUnderline"/>
          <w:highlight w:val="cyan"/>
        </w:rPr>
        <w:t>leading climatologists</w:t>
      </w:r>
      <w:r w:rsidRPr="0004625A">
        <w:rPr>
          <w:sz w:val="10"/>
          <w:highlight w:val="cyan"/>
        </w:rPr>
        <w:t xml:space="preserve"> </w:t>
      </w:r>
      <w:r w:rsidRPr="0004625A">
        <w:rPr>
          <w:sz w:val="10"/>
        </w:rPr>
        <w:t xml:space="preserve">(at Rutgers, UCLA, John Hopkins University, and the University of Colorado-Boulder) </w:t>
      </w:r>
      <w:r w:rsidRPr="00344F5D">
        <w:rPr>
          <w:rStyle w:val="StyleUnderline"/>
        </w:rPr>
        <w:t xml:space="preserve">published a series of studies that </w:t>
      </w:r>
      <w:r w:rsidRPr="00344F5D">
        <w:rPr>
          <w:rStyle w:val="StyleUnderline"/>
          <w:highlight w:val="cyan"/>
        </w:rPr>
        <w:t>evaluate</w:t>
      </w:r>
      <w:r w:rsidRPr="00344F5D">
        <w:rPr>
          <w:rStyle w:val="StyleUnderline"/>
        </w:rPr>
        <w:t xml:space="preserve">d the long-term environmental </w:t>
      </w:r>
      <w:r w:rsidRPr="00344F5D">
        <w:rPr>
          <w:rStyle w:val="StyleUnderline"/>
          <w:highlight w:val="cyan"/>
        </w:rPr>
        <w:t xml:space="preserve">consequences of </w:t>
      </w:r>
      <w:r w:rsidRPr="0004625A">
        <w:rPr>
          <w:sz w:val="10"/>
        </w:rPr>
        <w:t>a</w:t>
      </w:r>
      <w:r w:rsidRPr="00344F5D">
        <w:rPr>
          <w:rStyle w:val="StyleUnderline"/>
          <w:highlight w:val="cyan"/>
        </w:rPr>
        <w:t xml:space="preserve"> nuclear war</w:t>
      </w:r>
      <w:r w:rsidRPr="0004625A">
        <w:rPr>
          <w:sz w:val="10"/>
        </w:rPr>
        <w:t xml:space="preserve">, including baseline scenarios </w:t>
      </w:r>
      <w:r w:rsidRPr="00344F5D">
        <w:rPr>
          <w:rStyle w:val="StyleUnderline"/>
        </w:rPr>
        <w:t>fought with</w:t>
      </w:r>
      <w:r w:rsidRPr="0004625A">
        <w:rPr>
          <w:sz w:val="10"/>
        </w:rPr>
        <w:t xml:space="preserve"> merely </w:t>
      </w:r>
      <w:r w:rsidRPr="00344F5D">
        <w:rPr>
          <w:rStyle w:val="Emphasis"/>
        </w:rPr>
        <w:t>1% of</w:t>
      </w:r>
      <w:r w:rsidRPr="0004625A">
        <w:rPr>
          <w:sz w:val="10"/>
        </w:rPr>
        <w:t xml:space="preserve"> the explosive power in the US and/or Russian launch-ready </w:t>
      </w:r>
      <w:r w:rsidRPr="00344F5D">
        <w:rPr>
          <w:rStyle w:val="StyleUnderline"/>
        </w:rPr>
        <w:t>nuclear</w:t>
      </w:r>
      <w:r w:rsidRPr="00344F5D">
        <w:rPr>
          <w:rStyle w:val="Emphasis"/>
        </w:rPr>
        <w:t xml:space="preserve"> arsenals.</w:t>
      </w:r>
      <w:r w:rsidRPr="0004625A">
        <w:rPr>
          <w:sz w:val="10"/>
        </w:rPr>
        <w:t xml:space="preserve"> They concluded that the consequences of </w:t>
      </w:r>
      <w:r w:rsidRPr="00344F5D">
        <w:rPr>
          <w:rStyle w:val="StyleUnderline"/>
        </w:rPr>
        <w:t xml:space="preserve">even </w:t>
      </w:r>
      <w:r w:rsidRPr="00344F5D">
        <w:rPr>
          <w:rStyle w:val="StyleUnderline"/>
          <w:highlight w:val="cyan"/>
        </w:rPr>
        <w:t>a</w:t>
      </w:r>
      <w:r w:rsidRPr="0004625A">
        <w:rPr>
          <w:sz w:val="10"/>
          <w:highlight w:val="cyan"/>
        </w:rPr>
        <w:t xml:space="preserve"> “</w:t>
      </w:r>
      <w:r w:rsidRPr="00344F5D">
        <w:rPr>
          <w:rStyle w:val="StyleUnderline"/>
          <w:highlight w:val="cyan"/>
        </w:rPr>
        <w:t>small</w:t>
      </w:r>
      <w:r w:rsidRPr="0004625A">
        <w:rPr>
          <w:sz w:val="10"/>
          <w:highlight w:val="cyan"/>
        </w:rPr>
        <w:t xml:space="preserve">” </w:t>
      </w:r>
      <w:r w:rsidRPr="00344F5D">
        <w:rPr>
          <w:rStyle w:val="StyleUnderline"/>
          <w:highlight w:val="cyan"/>
        </w:rPr>
        <w:t xml:space="preserve">nuclear war </w:t>
      </w:r>
      <w:r w:rsidRPr="00344F5D">
        <w:rPr>
          <w:rStyle w:val="StyleUnderline"/>
        </w:rPr>
        <w:t xml:space="preserve">would </w:t>
      </w:r>
      <w:r w:rsidRPr="00344F5D">
        <w:rPr>
          <w:rStyle w:val="StyleUnderline"/>
          <w:highlight w:val="cyan"/>
        </w:rPr>
        <w:t xml:space="preserve">include </w:t>
      </w:r>
      <w:r w:rsidRPr="00344F5D">
        <w:rPr>
          <w:rStyle w:val="Emphasis"/>
        </w:rPr>
        <w:t xml:space="preserve">catastrophic </w:t>
      </w:r>
      <w:r w:rsidRPr="00344F5D">
        <w:rPr>
          <w:rStyle w:val="Emphasis"/>
          <w:highlight w:val="cyan"/>
        </w:rPr>
        <w:t xml:space="preserve">disruptions of </w:t>
      </w:r>
      <w:r w:rsidRPr="00344F5D">
        <w:rPr>
          <w:rStyle w:val="Emphasis"/>
        </w:rPr>
        <w:t xml:space="preserve">global </w:t>
      </w:r>
      <w:r w:rsidRPr="00344F5D">
        <w:rPr>
          <w:rStyle w:val="Emphasis"/>
          <w:highlight w:val="cyan"/>
        </w:rPr>
        <w:t>climate</w:t>
      </w:r>
      <w:r w:rsidRPr="0004625A">
        <w:rPr>
          <w:sz w:val="10"/>
        </w:rPr>
        <w:t>[</w:t>
      </w:r>
      <w:proofErr w:type="spellStart"/>
      <w:r w:rsidRPr="0004625A">
        <w:rPr>
          <w:sz w:val="10"/>
        </w:rPr>
        <w:t>i</w:t>
      </w:r>
      <w:proofErr w:type="spellEnd"/>
      <w:r w:rsidRPr="0004625A">
        <w:rPr>
          <w:sz w:val="10"/>
        </w:rPr>
        <w:t xml:space="preserve">] </w:t>
      </w:r>
      <w:r w:rsidRPr="00344F5D">
        <w:rPr>
          <w:rStyle w:val="Emphasis"/>
          <w:highlight w:val="cyan"/>
        </w:rPr>
        <w:t xml:space="preserve">and </w:t>
      </w:r>
      <w:r w:rsidRPr="00344F5D">
        <w:rPr>
          <w:rStyle w:val="Emphasis"/>
        </w:rPr>
        <w:t xml:space="preserve">massive </w:t>
      </w:r>
      <w:r w:rsidRPr="00344F5D">
        <w:rPr>
          <w:rStyle w:val="Emphasis"/>
          <w:highlight w:val="cyan"/>
        </w:rPr>
        <w:t xml:space="preserve">destruction of </w:t>
      </w:r>
      <w:r w:rsidRPr="00344F5D">
        <w:rPr>
          <w:rStyle w:val="Emphasis"/>
        </w:rPr>
        <w:t>Earth’s</w:t>
      </w:r>
      <w:r w:rsidRPr="0004625A">
        <w:rPr>
          <w:sz w:val="10"/>
          <w:szCs w:val="16"/>
        </w:rPr>
        <w:t xml:space="preserve"> protective </w:t>
      </w:r>
      <w:r w:rsidRPr="00344F5D">
        <w:rPr>
          <w:rStyle w:val="Emphasis"/>
          <w:highlight w:val="cyan"/>
        </w:rPr>
        <w:t xml:space="preserve">ozone </w:t>
      </w:r>
      <w:proofErr w:type="gramStart"/>
      <w:r w:rsidRPr="00344F5D">
        <w:rPr>
          <w:rStyle w:val="Emphasis"/>
          <w:highlight w:val="cyan"/>
        </w:rPr>
        <w:t>layer</w:t>
      </w:r>
      <w:r w:rsidRPr="0004625A">
        <w:rPr>
          <w:sz w:val="10"/>
        </w:rPr>
        <w:t>[</w:t>
      </w:r>
      <w:proofErr w:type="gramEnd"/>
      <w:r w:rsidRPr="0004625A">
        <w:rPr>
          <w:sz w:val="10"/>
        </w:rPr>
        <w:t xml:space="preserve">ii]. </w:t>
      </w:r>
      <w:r w:rsidRPr="00344F5D">
        <w:rPr>
          <w:rStyle w:val="StyleUnderline"/>
        </w:rPr>
        <w:t>These and more recent studies predict that global agriculture would be</w:t>
      </w:r>
      <w:r w:rsidRPr="0004625A">
        <w:rPr>
          <w:sz w:val="10"/>
        </w:rPr>
        <w:t xml:space="preserve"> so </w:t>
      </w:r>
      <w:r w:rsidRPr="00344F5D">
        <w:rPr>
          <w:rStyle w:val="StyleUnderline"/>
        </w:rPr>
        <w:t>negatively affected</w:t>
      </w:r>
      <w:r w:rsidRPr="0004625A">
        <w:rPr>
          <w:sz w:val="10"/>
        </w:rPr>
        <w:t xml:space="preserve"> by such a war, </w:t>
      </w:r>
      <w:r w:rsidRPr="00344F5D">
        <w:rPr>
          <w:rStyle w:val="Emphasis"/>
          <w:highlight w:val="cyan"/>
        </w:rPr>
        <w:t xml:space="preserve">a global famine would </w:t>
      </w:r>
      <w:r w:rsidRPr="00344F5D">
        <w:rPr>
          <w:rStyle w:val="StyleUnderline"/>
        </w:rPr>
        <w:t xml:space="preserve">result, which would </w:t>
      </w:r>
      <w:r w:rsidRPr="00344F5D">
        <w:rPr>
          <w:rStyle w:val="StyleUnderline"/>
          <w:highlight w:val="cyan"/>
        </w:rPr>
        <w:t>cause</w:t>
      </w:r>
      <w:r w:rsidRPr="0004625A">
        <w:rPr>
          <w:sz w:val="10"/>
        </w:rPr>
        <w:t xml:space="preserve"> up to </w:t>
      </w:r>
      <w:r w:rsidRPr="00344F5D">
        <w:rPr>
          <w:rStyle w:val="Emphasis"/>
          <w:highlight w:val="cyan"/>
        </w:rPr>
        <w:t>2 billion people</w:t>
      </w:r>
      <w:r w:rsidRPr="00344F5D">
        <w:rPr>
          <w:rStyle w:val="StyleUnderline"/>
          <w:highlight w:val="cyan"/>
        </w:rPr>
        <w:t xml:space="preserve"> to starve </w:t>
      </w:r>
      <w:r w:rsidRPr="00344F5D">
        <w:rPr>
          <w:rStyle w:val="StyleUnderline"/>
        </w:rPr>
        <w:t>to death.</w:t>
      </w:r>
      <w:r w:rsidRPr="0004625A">
        <w:rPr>
          <w:sz w:val="10"/>
        </w:rPr>
        <w:t xml:space="preserve"> </w:t>
      </w:r>
      <w:proofErr w:type="gramStart"/>
      <w:r w:rsidRPr="0004625A">
        <w:rPr>
          <w:sz w:val="10"/>
        </w:rPr>
        <w:t xml:space="preserve">[iii] These </w:t>
      </w:r>
      <w:r w:rsidRPr="00344F5D">
        <w:rPr>
          <w:rStyle w:val="Emphasis"/>
          <w:highlight w:val="cyan"/>
        </w:rPr>
        <w:t>peer-reviewed studies</w:t>
      </w:r>
      <w:r w:rsidRPr="0004625A">
        <w:rPr>
          <w:sz w:val="10"/>
          <w:highlight w:val="cyan"/>
        </w:rPr>
        <w:t xml:space="preserve"> </w:t>
      </w:r>
      <w:r w:rsidRPr="0004625A">
        <w:rPr>
          <w:sz w:val="10"/>
        </w:rPr>
        <w:t xml:space="preserve">– which were </w:t>
      </w:r>
      <w:r w:rsidRPr="00344F5D">
        <w:rPr>
          <w:rStyle w:val="StyleUnderline"/>
          <w:highlight w:val="cyan"/>
        </w:rPr>
        <w:t>analyzed by</w:t>
      </w:r>
      <w:r w:rsidRPr="00344F5D">
        <w:rPr>
          <w:rStyle w:val="StyleUnderline"/>
        </w:rPr>
        <w:t xml:space="preserve"> the </w:t>
      </w:r>
      <w:r w:rsidRPr="00344F5D">
        <w:rPr>
          <w:rStyle w:val="StyleUnderline"/>
          <w:highlight w:val="cyan"/>
        </w:rPr>
        <w:t>best scientists</w:t>
      </w:r>
      <w:r w:rsidRPr="00344F5D">
        <w:rPr>
          <w:rStyle w:val="StyleUnderline"/>
        </w:rPr>
        <w:t xml:space="preserve"> in the world and</w:t>
      </w:r>
      <w:r w:rsidRPr="0004625A">
        <w:rPr>
          <w:sz w:val="10"/>
        </w:rPr>
        <w:t xml:space="preserve"> </w:t>
      </w:r>
      <w:r w:rsidRPr="00344F5D">
        <w:rPr>
          <w:rStyle w:val="Emphasis"/>
        </w:rPr>
        <w:t xml:space="preserve">found to be </w:t>
      </w:r>
      <w:r w:rsidRPr="00344F5D">
        <w:rPr>
          <w:rStyle w:val="Emphasis"/>
          <w:highlight w:val="cyan"/>
        </w:rPr>
        <w:t>without error</w:t>
      </w:r>
      <w:r w:rsidRPr="0004625A">
        <w:rPr>
          <w:sz w:val="10"/>
          <w:highlight w:val="cyan"/>
        </w:rPr>
        <w:t xml:space="preserve"> </w:t>
      </w:r>
      <w:r w:rsidRPr="0004625A">
        <w:rPr>
          <w:sz w:val="10"/>
        </w:rPr>
        <w:t xml:space="preserve">– also </w:t>
      </w:r>
      <w:r w:rsidRPr="00344F5D">
        <w:rPr>
          <w:rStyle w:val="StyleUnderline"/>
          <w:highlight w:val="cyan"/>
        </w:rPr>
        <w:t xml:space="preserve">predict that a war </w:t>
      </w:r>
      <w:r w:rsidRPr="00344F5D">
        <w:rPr>
          <w:rStyle w:val="StyleUnderline"/>
        </w:rPr>
        <w:t xml:space="preserve">fought with less than half of US or Russian strategic nuclear weapons would </w:t>
      </w:r>
      <w:r w:rsidRPr="00344F5D">
        <w:rPr>
          <w:rStyle w:val="Emphasis"/>
        </w:rPr>
        <w:t>destroy the human race</w:t>
      </w:r>
      <w:r w:rsidRPr="0004625A">
        <w:rPr>
          <w:sz w:val="10"/>
        </w:rPr>
        <w:t xml:space="preserve">.[iv] In other words, </w:t>
      </w:r>
      <w:r w:rsidRPr="00344F5D">
        <w:rPr>
          <w:rStyle w:val="StyleUnderline"/>
        </w:rPr>
        <w:t xml:space="preserve">a US-Russian nuclear war would create such extreme long-term damage to the global environment that it </w:t>
      </w:r>
      <w:r w:rsidRPr="00344F5D">
        <w:rPr>
          <w:rStyle w:val="StyleUnderline"/>
          <w:highlight w:val="cyan"/>
        </w:rPr>
        <w:t xml:space="preserve">would </w:t>
      </w:r>
      <w:r w:rsidRPr="00344F5D">
        <w:rPr>
          <w:rStyle w:val="Emphasis"/>
          <w:highlight w:val="cyan"/>
        </w:rPr>
        <w:t>leave the Earth uninhabitable</w:t>
      </w:r>
      <w:r w:rsidRPr="0004625A">
        <w:rPr>
          <w:sz w:val="10"/>
          <w:highlight w:val="cyan"/>
        </w:rPr>
        <w:t xml:space="preserve"> </w:t>
      </w:r>
      <w:r w:rsidRPr="0004625A">
        <w:rPr>
          <w:sz w:val="10"/>
        </w:rPr>
        <w:t>for humans and most animal forms of life.</w:t>
      </w:r>
      <w:proofErr w:type="gramEnd"/>
      <w:r w:rsidRPr="0004625A">
        <w:rPr>
          <w:sz w:val="10"/>
        </w:rPr>
        <w:t xml:space="preserve"> </w:t>
      </w:r>
      <w:r w:rsidRPr="0004625A">
        <w:rPr>
          <w:sz w:val="10"/>
          <w:szCs w:val="16"/>
        </w:rPr>
        <w:t xml:space="preserve">A recent article in the Bulletin of the Atomic Scientists, “Self-assured destruction: The climate impacts of nuclear war”,[v] begins by stating: </w:t>
      </w:r>
      <w:r w:rsidRPr="0004625A">
        <w:rPr>
          <w:sz w:val="10"/>
        </w:rPr>
        <w:t xml:space="preserve">“A nuclear war between Russia and the United States, even after the arsenal reductions planned under New START, could produce a nuclear winter. Hence, </w:t>
      </w:r>
      <w:r w:rsidRPr="00344F5D">
        <w:rPr>
          <w:rStyle w:val="StyleUnderline"/>
        </w:rPr>
        <w:t>an attack by either side could be suicidal</w:t>
      </w:r>
      <w:r w:rsidRPr="0004625A">
        <w:rPr>
          <w:sz w:val="10"/>
        </w:rPr>
        <w:t xml:space="preserve">, resulting in self-assured destruction.” In 2009, I wrote an </w:t>
      </w:r>
      <w:proofErr w:type="gramStart"/>
      <w:r w:rsidRPr="0004625A">
        <w:rPr>
          <w:sz w:val="10"/>
        </w:rPr>
        <w:t>article[</w:t>
      </w:r>
      <w:proofErr w:type="gramEnd"/>
      <w:r w:rsidRPr="0004625A">
        <w:rPr>
          <w:sz w:val="10"/>
        </w:rPr>
        <w:t xml:space="preserve">vi] for the International Commission on Nuclear Non-proliferation and Disarmament that summarizes the findings of these studies. It explains that </w:t>
      </w:r>
      <w:r w:rsidRPr="00344F5D">
        <w:rPr>
          <w:rStyle w:val="StyleUnderline"/>
        </w:rPr>
        <w:t xml:space="preserve">nuclear </w:t>
      </w:r>
      <w:r w:rsidRPr="00344F5D">
        <w:rPr>
          <w:rStyle w:val="StyleUnderline"/>
          <w:highlight w:val="cyan"/>
        </w:rPr>
        <w:t xml:space="preserve">firestorms would produce </w:t>
      </w:r>
      <w:r w:rsidRPr="00344F5D">
        <w:rPr>
          <w:rStyle w:val="StyleUnderline"/>
        </w:rPr>
        <w:t xml:space="preserve">millions of tons of </w:t>
      </w:r>
      <w:r w:rsidRPr="00344F5D">
        <w:rPr>
          <w:rStyle w:val="StyleUnderline"/>
          <w:highlight w:val="cyan"/>
        </w:rPr>
        <w:t>smoke, which would</w:t>
      </w:r>
      <w:r w:rsidRPr="0004625A">
        <w:rPr>
          <w:sz w:val="10"/>
        </w:rPr>
        <w:t xml:space="preserve"> rise above cloud level and form a global stratospheric smoke layer that would rapidly encircle the Earth. The smoke layer would </w:t>
      </w:r>
      <w:r w:rsidRPr="00344F5D">
        <w:rPr>
          <w:rStyle w:val="StyleUnderline"/>
          <w:highlight w:val="cyan"/>
        </w:rPr>
        <w:t xml:space="preserve">remain for </w:t>
      </w:r>
      <w:r w:rsidRPr="00344F5D">
        <w:rPr>
          <w:rStyle w:val="Emphasis"/>
          <w:highlight w:val="cyan"/>
        </w:rPr>
        <w:t>at least a decade</w:t>
      </w:r>
      <w:r w:rsidRPr="0004625A">
        <w:rPr>
          <w:sz w:val="10"/>
          <w:highlight w:val="cyan"/>
        </w:rPr>
        <w:t xml:space="preserve">, </w:t>
      </w:r>
      <w:r w:rsidRPr="00344F5D">
        <w:rPr>
          <w:rStyle w:val="StyleUnderline"/>
          <w:highlight w:val="cyan"/>
        </w:rPr>
        <w:t>and</w:t>
      </w:r>
      <w:r w:rsidRPr="0004625A">
        <w:rPr>
          <w:sz w:val="10"/>
          <w:highlight w:val="cyan"/>
        </w:rPr>
        <w:t xml:space="preserve"> </w:t>
      </w:r>
      <w:r w:rsidRPr="0004625A">
        <w:rPr>
          <w:sz w:val="10"/>
        </w:rPr>
        <w:t xml:space="preserve">it would act to </w:t>
      </w:r>
      <w:r w:rsidRPr="00344F5D">
        <w:rPr>
          <w:rStyle w:val="StyleUnderline"/>
          <w:highlight w:val="cyan"/>
        </w:rPr>
        <w:t xml:space="preserve">destroy </w:t>
      </w:r>
      <w:r w:rsidRPr="00344F5D">
        <w:rPr>
          <w:rStyle w:val="StyleUnderline"/>
        </w:rPr>
        <w:t xml:space="preserve">the protective </w:t>
      </w:r>
      <w:r w:rsidRPr="00344F5D">
        <w:rPr>
          <w:rStyle w:val="StyleUnderline"/>
          <w:highlight w:val="cyan"/>
        </w:rPr>
        <w:t xml:space="preserve">ozone </w:t>
      </w:r>
      <w:r w:rsidRPr="00344F5D">
        <w:rPr>
          <w:rStyle w:val="StyleUnderline"/>
        </w:rPr>
        <w:t>layer</w:t>
      </w:r>
      <w:r w:rsidRPr="0004625A">
        <w:rPr>
          <w:sz w:val="10"/>
        </w:rPr>
        <w:t xml:space="preserve"> (vastly increasing the UV-B reaching </w:t>
      </w:r>
      <w:proofErr w:type="gramStart"/>
      <w:r w:rsidRPr="0004625A">
        <w:rPr>
          <w:sz w:val="10"/>
        </w:rPr>
        <w:t>Earth[</w:t>
      </w:r>
      <w:proofErr w:type="gramEnd"/>
      <w:r w:rsidRPr="0004625A">
        <w:rPr>
          <w:sz w:val="10"/>
        </w:rPr>
        <w:t xml:space="preserve">vii]) as </w:t>
      </w:r>
      <w:r w:rsidRPr="00344F5D">
        <w:rPr>
          <w:rStyle w:val="StyleUnderline"/>
        </w:rPr>
        <w:t xml:space="preserve">well as </w:t>
      </w:r>
      <w:r w:rsidRPr="00344F5D">
        <w:rPr>
          <w:rStyle w:val="StyleUnderline"/>
          <w:highlight w:val="cyan"/>
        </w:rPr>
        <w:t xml:space="preserve">block </w:t>
      </w:r>
      <w:r w:rsidRPr="00344F5D">
        <w:rPr>
          <w:rStyle w:val="StyleUnderline"/>
        </w:rPr>
        <w:t xml:space="preserve">warming </w:t>
      </w:r>
      <w:r w:rsidRPr="00344F5D">
        <w:rPr>
          <w:rStyle w:val="StyleUnderline"/>
          <w:highlight w:val="cyan"/>
        </w:rPr>
        <w:t>sunlight</w:t>
      </w:r>
      <w:r w:rsidRPr="0004625A">
        <w:rPr>
          <w:sz w:val="10"/>
        </w:rPr>
        <w:t xml:space="preserve">, thus </w:t>
      </w:r>
      <w:r w:rsidRPr="00344F5D">
        <w:rPr>
          <w:rStyle w:val="StyleUnderline"/>
          <w:highlight w:val="cyan"/>
        </w:rPr>
        <w:t xml:space="preserve">creating </w:t>
      </w:r>
      <w:r w:rsidRPr="00344F5D">
        <w:rPr>
          <w:rStyle w:val="Emphasis"/>
          <w:highlight w:val="cyan"/>
        </w:rPr>
        <w:t xml:space="preserve">Ice Age </w:t>
      </w:r>
      <w:r w:rsidRPr="00344F5D">
        <w:rPr>
          <w:rStyle w:val="StyleUnderline"/>
        </w:rPr>
        <w:t>weather</w:t>
      </w:r>
      <w:r w:rsidRPr="00344F5D">
        <w:rPr>
          <w:rStyle w:val="Emphasis"/>
        </w:rPr>
        <w:t xml:space="preserve"> conditions</w:t>
      </w:r>
      <w:r w:rsidRPr="0004625A">
        <w:rPr>
          <w:sz w:val="10"/>
        </w:rPr>
        <w:t xml:space="preserve"> that would last 10 years or longer. Following a US-Russian nuclear war, </w:t>
      </w:r>
      <w:r w:rsidRPr="00344F5D">
        <w:rPr>
          <w:rStyle w:val="StyleUnderline"/>
          <w:highlight w:val="cyan"/>
        </w:rPr>
        <w:t xml:space="preserve">temperatures </w:t>
      </w:r>
      <w:r w:rsidRPr="00344F5D">
        <w:rPr>
          <w:rStyle w:val="StyleUnderline"/>
        </w:rPr>
        <w:t xml:space="preserve">in the central US and Eurasia </w:t>
      </w:r>
      <w:r w:rsidRPr="00344F5D">
        <w:rPr>
          <w:rStyle w:val="StyleUnderline"/>
          <w:highlight w:val="cyan"/>
        </w:rPr>
        <w:t xml:space="preserve">would fall below freezing </w:t>
      </w:r>
      <w:r w:rsidRPr="00344F5D">
        <w:rPr>
          <w:rStyle w:val="StyleUnderline"/>
        </w:rPr>
        <w:t>every day</w:t>
      </w:r>
      <w:r w:rsidRPr="0004625A">
        <w:rPr>
          <w:sz w:val="10"/>
        </w:rPr>
        <w:t xml:space="preserve"> for one to three years; the intense </w:t>
      </w:r>
      <w:r w:rsidRPr="00344F5D">
        <w:rPr>
          <w:rStyle w:val="StyleUnderline"/>
        </w:rPr>
        <w:t xml:space="preserve">cold would completely </w:t>
      </w:r>
      <w:r w:rsidRPr="00344F5D">
        <w:rPr>
          <w:rStyle w:val="StyleUnderline"/>
          <w:highlight w:val="cyan"/>
        </w:rPr>
        <w:t>eliminate growing seasons</w:t>
      </w:r>
      <w:r w:rsidRPr="0004625A">
        <w:rPr>
          <w:sz w:val="10"/>
          <w:highlight w:val="cyan"/>
        </w:rPr>
        <w:t xml:space="preserve"> </w:t>
      </w:r>
      <w:r w:rsidRPr="0004625A">
        <w:rPr>
          <w:sz w:val="10"/>
        </w:rPr>
        <w:t xml:space="preserve">for a decade or longer. No crops </w:t>
      </w:r>
      <w:proofErr w:type="gramStart"/>
      <w:r w:rsidRPr="0004625A">
        <w:rPr>
          <w:sz w:val="10"/>
        </w:rPr>
        <w:t>could be grown</w:t>
      </w:r>
      <w:proofErr w:type="gramEnd"/>
      <w:r w:rsidRPr="0004625A">
        <w:rPr>
          <w:sz w:val="10"/>
        </w:rPr>
        <w:t xml:space="preserve">, </w:t>
      </w:r>
      <w:r w:rsidRPr="00344F5D">
        <w:rPr>
          <w:rStyle w:val="StyleUnderline"/>
        </w:rPr>
        <w:t>leading to a famine that would kill most humans and</w:t>
      </w:r>
      <w:r w:rsidRPr="0004625A">
        <w:rPr>
          <w:sz w:val="10"/>
        </w:rPr>
        <w:t xml:space="preserve"> large </w:t>
      </w:r>
      <w:r w:rsidRPr="00344F5D">
        <w:rPr>
          <w:rStyle w:val="StyleUnderline"/>
        </w:rPr>
        <w:t>animal populations</w:t>
      </w:r>
      <w:r w:rsidRPr="00CF25A2">
        <w:rPr>
          <w:rStyle w:val="StyleUnderline"/>
        </w:rPr>
        <w:t>. E</w:t>
      </w:r>
      <w:r w:rsidRPr="00CF25A2">
        <w:rPr>
          <w:sz w:val="10"/>
        </w:rPr>
        <w:t>lectro</w:t>
      </w:r>
      <w:r w:rsidRPr="00CF25A2">
        <w:rPr>
          <w:rStyle w:val="StyleUnderline"/>
        </w:rPr>
        <w:t>m</w:t>
      </w:r>
      <w:r w:rsidRPr="00CF25A2">
        <w:rPr>
          <w:sz w:val="10"/>
        </w:rPr>
        <w:t xml:space="preserve">agnetic </w:t>
      </w:r>
      <w:r w:rsidRPr="00CF25A2">
        <w:rPr>
          <w:rStyle w:val="StyleUnderline"/>
        </w:rPr>
        <w:t>p</w:t>
      </w:r>
      <w:r w:rsidRPr="00CF25A2">
        <w:rPr>
          <w:sz w:val="10"/>
        </w:rPr>
        <w:t xml:space="preserve">ulse </w:t>
      </w:r>
      <w:r w:rsidRPr="00CF25A2">
        <w:rPr>
          <w:rStyle w:val="StyleUnderline"/>
        </w:rPr>
        <w:t>from high-altitude</w:t>
      </w:r>
      <w:r w:rsidRPr="00CF25A2">
        <w:rPr>
          <w:sz w:val="10"/>
        </w:rPr>
        <w:t xml:space="preserve"> nuclear </w:t>
      </w:r>
      <w:r w:rsidRPr="00CF25A2">
        <w:rPr>
          <w:rStyle w:val="StyleUnderline"/>
        </w:rPr>
        <w:t xml:space="preserve">detonations would </w:t>
      </w:r>
      <w:r w:rsidRPr="00CF25A2">
        <w:rPr>
          <w:rStyle w:val="Emphasis"/>
        </w:rPr>
        <w:t>destroy</w:t>
      </w:r>
      <w:r w:rsidRPr="00CF25A2">
        <w:rPr>
          <w:sz w:val="10"/>
        </w:rPr>
        <w:t xml:space="preserve"> the </w:t>
      </w:r>
      <w:r w:rsidRPr="00CF25A2">
        <w:rPr>
          <w:rStyle w:val="StyleUnderline"/>
        </w:rPr>
        <w:t>integrated circuits in</w:t>
      </w:r>
      <w:r w:rsidRPr="00CF25A2">
        <w:rPr>
          <w:rStyle w:val="Emphasis"/>
        </w:rPr>
        <w:t xml:space="preserve"> all </w:t>
      </w:r>
      <w:r w:rsidRPr="00CF25A2">
        <w:rPr>
          <w:rStyle w:val="StyleUnderline"/>
        </w:rPr>
        <w:t>modern</w:t>
      </w:r>
      <w:r w:rsidRPr="00CF25A2">
        <w:rPr>
          <w:rStyle w:val="Emphasis"/>
        </w:rPr>
        <w:t xml:space="preserve"> electronic </w:t>
      </w:r>
      <w:proofErr w:type="gramStart"/>
      <w:r w:rsidRPr="00CF25A2">
        <w:rPr>
          <w:rStyle w:val="Emphasis"/>
        </w:rPr>
        <w:t>devices</w:t>
      </w:r>
      <w:r w:rsidRPr="00CF25A2">
        <w:rPr>
          <w:sz w:val="10"/>
        </w:rPr>
        <w:t>[</w:t>
      </w:r>
      <w:proofErr w:type="gramEnd"/>
      <w:r w:rsidRPr="00CF25A2">
        <w:rPr>
          <w:sz w:val="10"/>
        </w:rPr>
        <w:t xml:space="preserve">viii], </w:t>
      </w:r>
      <w:r w:rsidRPr="00CF25A2">
        <w:rPr>
          <w:rStyle w:val="Emphasis"/>
        </w:rPr>
        <w:t xml:space="preserve">including </w:t>
      </w:r>
      <w:r w:rsidRPr="00CF25A2">
        <w:rPr>
          <w:rStyle w:val="StyleUnderline"/>
        </w:rPr>
        <w:t xml:space="preserve">those in commercial </w:t>
      </w:r>
      <w:r w:rsidRPr="00CF25A2">
        <w:rPr>
          <w:rStyle w:val="Emphasis"/>
        </w:rPr>
        <w:t xml:space="preserve">nuclear </w:t>
      </w:r>
      <w:r w:rsidRPr="00CF25A2">
        <w:rPr>
          <w:rStyle w:val="StyleUnderline"/>
        </w:rPr>
        <w:t>power</w:t>
      </w:r>
      <w:r w:rsidRPr="00CF25A2">
        <w:rPr>
          <w:rStyle w:val="Emphasis"/>
        </w:rPr>
        <w:t xml:space="preserve"> plants</w:t>
      </w:r>
      <w:r w:rsidRPr="00CF25A2">
        <w:rPr>
          <w:sz w:val="10"/>
        </w:rPr>
        <w:t xml:space="preserve">. </w:t>
      </w:r>
      <w:r w:rsidRPr="00CF25A2">
        <w:rPr>
          <w:rStyle w:val="StyleUnderline"/>
        </w:rPr>
        <w:t xml:space="preserve">Every nuclear reactor would almost </w:t>
      </w:r>
      <w:r w:rsidRPr="00CF25A2">
        <w:rPr>
          <w:rStyle w:val="Emphasis"/>
        </w:rPr>
        <w:t>instantly meltdown</w:t>
      </w:r>
      <w:r w:rsidRPr="00CF25A2">
        <w:rPr>
          <w:rStyle w:val="StyleUnderline"/>
        </w:rPr>
        <w:t>; every nuclear spent fuel pool</w:t>
      </w:r>
      <w:r w:rsidRPr="00CF25A2">
        <w:rPr>
          <w:sz w:val="10"/>
        </w:rPr>
        <w:t xml:space="preserve"> (which contain many times more radioactivity than found in the reactors) </w:t>
      </w:r>
      <w:r w:rsidRPr="00CF25A2">
        <w:rPr>
          <w:rStyle w:val="StyleUnderline"/>
        </w:rPr>
        <w:t xml:space="preserve">would boil-off, releasing </w:t>
      </w:r>
      <w:r w:rsidRPr="00CF25A2">
        <w:rPr>
          <w:rStyle w:val="Emphasis"/>
        </w:rPr>
        <w:t xml:space="preserve">vast </w:t>
      </w:r>
      <w:r w:rsidRPr="00CF25A2">
        <w:rPr>
          <w:rStyle w:val="StyleUnderline"/>
        </w:rPr>
        <w:t>amounts of</w:t>
      </w:r>
      <w:r w:rsidRPr="00CF25A2">
        <w:rPr>
          <w:rStyle w:val="Emphasis"/>
        </w:rPr>
        <w:t xml:space="preserve"> long-lived radioactivity.</w:t>
      </w:r>
      <w:r w:rsidRPr="00CF25A2">
        <w:rPr>
          <w:rStyle w:val="StyleUnderline"/>
        </w:rPr>
        <w:t xml:space="preserve"> The fallout would make</w:t>
      </w:r>
      <w:r w:rsidRPr="00CF25A2">
        <w:rPr>
          <w:sz w:val="10"/>
        </w:rPr>
        <w:t xml:space="preserve"> most of </w:t>
      </w:r>
      <w:r w:rsidRPr="00CF25A2">
        <w:rPr>
          <w:rStyle w:val="StyleUnderline"/>
        </w:rPr>
        <w:t>the US and Europe uninhabitable.</w:t>
      </w:r>
      <w:r w:rsidRPr="00CF25A2">
        <w:rPr>
          <w:sz w:val="10"/>
        </w:rPr>
        <w:t xml:space="preserve"> Of course, the </w:t>
      </w:r>
      <w:r w:rsidRPr="00CF25A2">
        <w:rPr>
          <w:rStyle w:val="StyleUnderline"/>
        </w:rPr>
        <w:t>survivors</w:t>
      </w:r>
      <w:r w:rsidRPr="00CF25A2">
        <w:rPr>
          <w:sz w:val="10"/>
        </w:rPr>
        <w:t xml:space="preserve"> of the nuclear war </w:t>
      </w:r>
      <w:r w:rsidRPr="00CF25A2">
        <w:rPr>
          <w:rStyle w:val="StyleUnderline"/>
        </w:rPr>
        <w:t>would be starving to death anyway.</w:t>
      </w:r>
      <w:r w:rsidRPr="00CF25A2">
        <w:rPr>
          <w:sz w:val="10"/>
        </w:rPr>
        <w:t xml:space="preserve"> Once nuclear weapons </w:t>
      </w:r>
      <w:proofErr w:type="gramStart"/>
      <w:r w:rsidRPr="00CF25A2">
        <w:rPr>
          <w:sz w:val="10"/>
        </w:rPr>
        <w:t>were introduced</w:t>
      </w:r>
      <w:proofErr w:type="gramEnd"/>
      <w:r w:rsidRPr="00CF25A2">
        <w:rPr>
          <w:sz w:val="10"/>
        </w:rPr>
        <w:t xml:space="preserve"> into a US-Russian conflict, there would be little chance that a nuclear holocaust could be avoided. Theories of “limited nuclear war” and “nuclear de-escalation” are unrealistic</w:t>
      </w:r>
      <w:proofErr w:type="gramStart"/>
      <w:r w:rsidRPr="00CF25A2">
        <w:rPr>
          <w:sz w:val="10"/>
        </w:rPr>
        <w:t>.[</w:t>
      </w:r>
      <w:proofErr w:type="gramEnd"/>
      <w:r w:rsidRPr="00CF25A2">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w:t>
      </w:r>
      <w:r w:rsidRPr="00CF25A2">
        <w:rPr>
          <w:sz w:val="8"/>
          <w:szCs w:val="8"/>
        </w:rPr>
        <w:t xml:space="preserve">military – emphasizes the need for preemptive strikes once nuclear war begins. Both sides would be under immense pressure to launch a preemptive nuclear </w:t>
      </w:r>
      <w:proofErr w:type="gramStart"/>
      <w:r w:rsidRPr="00CF25A2">
        <w:rPr>
          <w:sz w:val="8"/>
          <w:szCs w:val="8"/>
        </w:rPr>
        <w:t>first-strike</w:t>
      </w:r>
      <w:proofErr w:type="gramEnd"/>
      <w:r w:rsidRPr="00CF25A2">
        <w:rPr>
          <w:sz w:val="8"/>
          <w:szCs w:val="8"/>
        </w:rPr>
        <w:t xml:space="preserve"> once military hostilities had commenced, especially if nuclear weapons had already been used on the battlefield. </w:t>
      </w:r>
      <w:proofErr w:type="gramStart"/>
      <w:r w:rsidRPr="00CF25A2">
        <w:rPr>
          <w:sz w:val="8"/>
          <w:szCs w:val="8"/>
        </w:rPr>
        <w:t xml:space="preserve">Both the </w:t>
      </w:r>
      <w:r w:rsidRPr="00CF25A2">
        <w:rPr>
          <w:rStyle w:val="StyleUnderline"/>
          <w:sz w:val="8"/>
          <w:szCs w:val="8"/>
        </w:rPr>
        <w:t xml:space="preserve">US and Russia each have 400 to 500 launch-ready ballistic missiles armed with a total of at least </w:t>
      </w:r>
      <w:r w:rsidRPr="00CF25A2">
        <w:rPr>
          <w:rStyle w:val="Emphasis"/>
          <w:sz w:val="8"/>
          <w:szCs w:val="8"/>
        </w:rPr>
        <w:t>1800 strategic nuclear warheads</w:t>
      </w:r>
      <w:r w:rsidRPr="00CF25A2">
        <w:rPr>
          <w:rStyle w:val="StyleUnderline"/>
          <w:sz w:val="8"/>
          <w:szCs w:val="8"/>
        </w:rPr>
        <w:t xml:space="preserve">,[xi] which can be launched with </w:t>
      </w:r>
      <w:r w:rsidRPr="00CF25A2">
        <w:rPr>
          <w:rStyle w:val="Emphasis"/>
          <w:sz w:val="8"/>
          <w:szCs w:val="8"/>
        </w:rPr>
        <w:t>only a few minutes warning</w:t>
      </w:r>
      <w:r w:rsidRPr="00CF25A2">
        <w:rPr>
          <w:rStyle w:val="StyleUnderline"/>
          <w:sz w:val="8"/>
          <w:szCs w:val="8"/>
        </w:rPr>
        <w:t>.[xii]</w:t>
      </w:r>
      <w:r w:rsidRPr="00CF25A2">
        <w:rPr>
          <w:sz w:val="8"/>
          <w:szCs w:val="8"/>
        </w:rPr>
        <w:t xml:space="preserve"> Both the US and Russian Presidents are accompanied 24/7 by military officers carrying a “nuclear briefcase”, which allows them to transmit the permission order to launch in a matter of seconds.</w:t>
      </w:r>
      <w:proofErr w:type="gramEnd"/>
    </w:p>
    <w:p w:rsidR="00F340EB" w:rsidRPr="009B6583" w:rsidRDefault="00F340EB" w:rsidP="00F340EB"/>
    <w:p w:rsidR="00F340EB" w:rsidRDefault="00F340EB" w:rsidP="00F340EB">
      <w:pPr>
        <w:rPr>
          <w:sz w:val="16"/>
        </w:rPr>
      </w:pPr>
    </w:p>
    <w:p w:rsidR="00F340EB" w:rsidRDefault="00F340EB" w:rsidP="00F340EB">
      <w:pPr>
        <w:pStyle w:val="Heading4"/>
        <w:rPr>
          <w:rFonts w:eastAsia="Times New Roman"/>
        </w:rPr>
      </w:pPr>
      <w:r>
        <w:rPr>
          <w:rFonts w:eastAsia="Times New Roman"/>
        </w:rPr>
        <w:t xml:space="preserve">Teachers are treated badly </w:t>
      </w:r>
      <w:proofErr w:type="spellStart"/>
      <w:r>
        <w:rPr>
          <w:rFonts w:eastAsia="Times New Roman"/>
        </w:rPr>
        <w:t>rn</w:t>
      </w:r>
      <w:proofErr w:type="spellEnd"/>
      <w:r>
        <w:rPr>
          <w:rFonts w:eastAsia="Times New Roman"/>
        </w:rPr>
        <w:t xml:space="preserve">. </w:t>
      </w:r>
    </w:p>
    <w:p w:rsidR="00F340EB" w:rsidRDefault="00F340EB" w:rsidP="00F340EB">
      <w:pPr>
        <w:pStyle w:val="NoSpacing"/>
      </w:pPr>
      <w:r>
        <w:t>[</w:t>
      </w:r>
      <w:hyperlink r:id="rId13" w:history="1">
        <w:r w:rsidRPr="00B61889">
          <w:t xml:space="preserve">Abigail Johnson </w:t>
        </w:r>
        <w:r w:rsidRPr="00B61889">
          <w:rPr>
            <w:sz w:val="28"/>
            <w:szCs w:val="28"/>
          </w:rPr>
          <w:t>Hess</w:t>
        </w:r>
      </w:hyperlink>
      <w:r w:rsidRPr="00B61889">
        <w:t>,</w:t>
      </w:r>
      <w:r>
        <w:t xml:space="preserve"> 8-9-</w:t>
      </w:r>
      <w:r w:rsidRPr="00B61889">
        <w:rPr>
          <w:sz w:val="28"/>
          <w:szCs w:val="28"/>
        </w:rPr>
        <w:t>19</w:t>
      </w:r>
      <w:r w:rsidRPr="00B61889">
        <w:t xml:space="preserve"> </w:t>
      </w:r>
      <w:r>
        <w:t>“</w:t>
      </w:r>
      <w:hyperlink r:id="rId14" w:history="1">
        <w:r w:rsidRPr="00B61889">
          <w:rPr>
            <w:rStyle w:val="Hyperlink"/>
          </w:rPr>
          <w:t>WORK</w:t>
        </w:r>
      </w:hyperlink>
      <w:r>
        <w:t xml:space="preserve">: </w:t>
      </w:r>
      <w:r w:rsidRPr="00B61889">
        <w:t>50% of teachers surveyed say they’ve considered quitting, blaming pay, stress and lack of respect</w:t>
      </w:r>
      <w:r>
        <w:t>”</w:t>
      </w:r>
    </w:p>
    <w:p w:rsidR="00F340EB" w:rsidRPr="00B61889" w:rsidRDefault="00F340EB" w:rsidP="00F340EB">
      <w:hyperlink r:id="rId15" w:history="1">
        <w:r w:rsidRPr="00F3638B">
          <w:rPr>
            <w:rStyle w:val="Hyperlink"/>
          </w:rPr>
          <w:t>https://www.cnbc.com/2019/08/09/50percent-of-teachers-surveyed-say-theyve-considered-quitting-teaching.html</w:t>
        </w:r>
      </w:hyperlink>
      <w:r>
        <w:t>] //SC SD</w:t>
      </w:r>
    </w:p>
    <w:p w:rsidR="00F340EB" w:rsidRPr="00B61889" w:rsidRDefault="00F340EB" w:rsidP="00F340EB">
      <w:pPr>
        <w:pStyle w:val="NoSpacing"/>
      </w:pPr>
      <w:r w:rsidRPr="00B61889">
        <w:t>“We ask parents whether they want their children to become teachers and when we started asking that question in 1969 there was good support from parents for having their children enter the teaching profession,” she tells </w:t>
      </w:r>
      <w:hyperlink r:id="rId16" w:history="1">
        <w:r w:rsidRPr="00B61889">
          <w:t>CNBC Make It</w:t>
        </w:r>
      </w:hyperlink>
      <w:r w:rsidRPr="00B61889">
        <w:t>. “But when we asked the same question in 2018, for the first time, a majority of parents said they did not want their children to become teachers.”</w:t>
      </w:r>
    </w:p>
    <w:p w:rsidR="00F340EB" w:rsidRPr="00B61889" w:rsidRDefault="00F340EB" w:rsidP="00F340EB">
      <w:pPr>
        <w:pStyle w:val="NoSpacing"/>
      </w:pPr>
      <w:r w:rsidRPr="00B61889">
        <w:t>She says the attitudes of those currently employed as teachers are similar.</w:t>
      </w:r>
    </w:p>
    <w:p w:rsidR="00F340EB" w:rsidRPr="00B61889" w:rsidRDefault="00F340EB" w:rsidP="00F340EB">
      <w:pPr>
        <w:pStyle w:val="NoSpacing"/>
      </w:pPr>
      <w:r w:rsidRPr="00B61889">
        <w:t>“This year, when we asked teachers whether they wanted their own children to follow them into the profession, a majority of them said they did not,” says Richardson. “We do see a shift over time. As the teaching profession has become a lot more difficult, we’ve seen a lot less interest in the part of both the public and on the part of teachers in encouraging others to follow them into the profession.”</w:t>
      </w:r>
    </w:p>
    <w:p w:rsidR="00F340EB" w:rsidRPr="00B61889" w:rsidRDefault="00F340EB" w:rsidP="00F340EB">
      <w:pPr>
        <w:pStyle w:val="NoSpacing"/>
        <w:rPr>
          <w:b/>
          <w:u w:val="single"/>
        </w:rPr>
      </w:pPr>
      <w:r w:rsidRPr="00B61889">
        <w:t xml:space="preserve">High school teachers were the most likely to say they have considered quitting, with </w:t>
      </w:r>
      <w:r w:rsidRPr="00B61889">
        <w:rPr>
          <w:b/>
          <w:u w:val="single"/>
        </w:rPr>
        <w:t>61% saying they have thought about leaving the profession</w:t>
      </w:r>
      <w:r w:rsidRPr="00B61889">
        <w:t>. “I am not just considering it. I am getting out,” said one teacher quoted in the report.</w:t>
      </w:r>
      <w:r w:rsidRPr="00B61889">
        <w:rPr>
          <w:bCs/>
        </w:rPr>
        <w:t> </w:t>
      </w:r>
      <w:r w:rsidRPr="00B61889">
        <w:rPr>
          <w:b/>
          <w:u w:val="single"/>
        </w:rPr>
        <w:t xml:space="preserve">“There is </w:t>
      </w:r>
      <w:r w:rsidRPr="00B61889">
        <w:rPr>
          <w:b/>
          <w:highlight w:val="green"/>
          <w:u w:val="single"/>
        </w:rPr>
        <w:t>no support</w:t>
      </w:r>
      <w:r w:rsidRPr="00B61889">
        <w:rPr>
          <w:b/>
          <w:u w:val="single"/>
        </w:rPr>
        <w:t xml:space="preserve">. We </w:t>
      </w:r>
      <w:proofErr w:type="gramStart"/>
      <w:r w:rsidRPr="00B61889">
        <w:rPr>
          <w:b/>
          <w:u w:val="single"/>
        </w:rPr>
        <w:t xml:space="preserve">are </w:t>
      </w:r>
      <w:r w:rsidRPr="00B61889">
        <w:rPr>
          <w:b/>
          <w:highlight w:val="green"/>
          <w:u w:val="single"/>
        </w:rPr>
        <w:t>asked</w:t>
      </w:r>
      <w:proofErr w:type="gramEnd"/>
      <w:r w:rsidRPr="00B61889">
        <w:rPr>
          <w:b/>
          <w:highlight w:val="green"/>
          <w:u w:val="single"/>
        </w:rPr>
        <w:t xml:space="preserve"> to do too much for too little money</w:t>
      </w:r>
      <w:r w:rsidRPr="00B61889">
        <w:rPr>
          <w:b/>
          <w:u w:val="single"/>
        </w:rPr>
        <w:t xml:space="preserve">. We are </w:t>
      </w:r>
      <w:r w:rsidRPr="00B61889">
        <w:rPr>
          <w:b/>
          <w:highlight w:val="green"/>
          <w:u w:val="single"/>
        </w:rPr>
        <w:t>treated like trash by administrators</w:t>
      </w:r>
      <w:r w:rsidRPr="00B61889">
        <w:rPr>
          <w:b/>
          <w:u w:val="single"/>
        </w:rPr>
        <w:t>, students, parents and the district.”</w:t>
      </w:r>
    </w:p>
    <w:p w:rsidR="00F340EB" w:rsidRPr="00B61889" w:rsidRDefault="00F340EB" w:rsidP="00F340EB">
      <w:pPr>
        <w:pStyle w:val="NoSpacing"/>
        <w:rPr>
          <w:b/>
          <w:u w:val="single"/>
        </w:rPr>
      </w:pPr>
      <w:r w:rsidRPr="00B61889">
        <w:t xml:space="preserve">Of those who said they have considered quitting, 22% said inadequate pay and benefits were to blame. About 60% of all </w:t>
      </w:r>
      <w:r w:rsidRPr="00B61889">
        <w:rPr>
          <w:b/>
          <w:highlight w:val="green"/>
          <w:u w:val="single"/>
        </w:rPr>
        <w:t>teachers</w:t>
      </w:r>
      <w:r w:rsidRPr="00B61889">
        <w:rPr>
          <w:b/>
          <w:u w:val="single"/>
        </w:rPr>
        <w:t xml:space="preserve"> surveyed said their pay is unfair.</w:t>
      </w:r>
    </w:p>
    <w:p w:rsidR="00F340EB" w:rsidRPr="00B61889" w:rsidRDefault="00F340EB" w:rsidP="00F340EB">
      <w:pPr>
        <w:pStyle w:val="NoSpacing"/>
      </w:pPr>
      <w:r w:rsidRPr="00B61889">
        <w:t xml:space="preserve">“I work 55 hours a week, have 12 years’ experience, and make $43,000. I </w:t>
      </w:r>
      <w:r w:rsidRPr="00B61889">
        <w:rPr>
          <w:b/>
          <w:highlight w:val="green"/>
          <w:u w:val="single"/>
        </w:rPr>
        <w:t>worry and stress daily</w:t>
      </w:r>
      <w:r w:rsidRPr="00B61889">
        <w:rPr>
          <w:b/>
          <w:u w:val="single"/>
        </w:rPr>
        <w:t xml:space="preserve"> about my classroom prep work and kids,</w:t>
      </w:r>
      <w:r w:rsidRPr="00B61889">
        <w:t>” said one teacher. “I am a fool to do this job.”</w:t>
      </w:r>
    </w:p>
    <w:p w:rsidR="00F340EB" w:rsidRPr="00B61889" w:rsidRDefault="00F340EB" w:rsidP="00F340EB">
      <w:pPr>
        <w:pStyle w:val="NoSpacing"/>
      </w:pPr>
      <w:r w:rsidRPr="00B61889">
        <w:t>“After working in my profession for five years, my annual income is $30,000 before taxes,” another teacher told PDK. “I will never be able to own my own home at this rate.”</w:t>
      </w:r>
    </w:p>
    <w:p w:rsidR="00F340EB" w:rsidRPr="00B61889" w:rsidRDefault="00F340EB" w:rsidP="00F340EB">
      <w:pPr>
        <w:pStyle w:val="NoSpacing"/>
      </w:pPr>
      <w:r w:rsidRPr="00B61889">
        <w:t>Teacher pay across the U.S. varies significantly. The most recent data from the Bureau of Labor Statistics indicates that the annual mean wage for a high school teacher ranges from </w:t>
      </w:r>
      <w:hyperlink r:id="rId17" w:tgtFrame="_blank" w:history="1">
        <w:r w:rsidRPr="00B61889">
          <w:t>$85,300</w:t>
        </w:r>
      </w:hyperlink>
      <w:r w:rsidRPr="00B61889">
        <w:t> in New York to </w:t>
      </w:r>
      <w:hyperlink r:id="rId18" w:tgtFrame="_blank" w:history="1">
        <w:r w:rsidRPr="00B61889">
          <w:t>$42,540</w:t>
        </w:r>
      </w:hyperlink>
      <w:r w:rsidRPr="00B61889">
        <w:t> in Oklahoma.</w:t>
      </w:r>
    </w:p>
    <w:p w:rsidR="00F340EB" w:rsidRDefault="00F340EB" w:rsidP="00F340EB">
      <w:pPr>
        <w:pStyle w:val="Heading4"/>
      </w:pPr>
      <w:r>
        <w:t>High-quality education solves sustainable development.</w:t>
      </w:r>
    </w:p>
    <w:p w:rsidR="00F340EB" w:rsidRPr="00A968C3" w:rsidRDefault="00F340EB" w:rsidP="00F340EB">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9" w:history="1">
        <w:r w:rsidRPr="00A968C3">
          <w:rPr>
            <w:rStyle w:val="Hyperlink"/>
            <w:sz w:val="16"/>
          </w:rPr>
          <w:t>https://www.weforum.org/agenda/2015/05/why-education-is-the-key-to-sustainable-development/</w:t>
        </w:r>
      </w:hyperlink>
      <w:r w:rsidRPr="00A968C3">
        <w:rPr>
          <w:sz w:val="16"/>
        </w:rPr>
        <w:t>) AG</w:t>
      </w:r>
    </w:p>
    <w:p w:rsidR="00F340EB" w:rsidRPr="00A968C3" w:rsidRDefault="00F340EB" w:rsidP="00F340EB">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F340EB" w:rsidRPr="00873A4F" w:rsidRDefault="00F340EB" w:rsidP="00F340EB">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 xml:space="preserve">while financial incentives, targeted policies, and technological innovation </w:t>
      </w:r>
      <w:proofErr w:type="gramStart"/>
      <w:r w:rsidRPr="00873A4F">
        <w:rPr>
          <w:rStyle w:val="StyleUnderline"/>
        </w:rPr>
        <w:t>are needed</w:t>
      </w:r>
      <w:proofErr w:type="gramEnd"/>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w:t>
      </w:r>
      <w:proofErr w:type="gramStart"/>
      <w:r w:rsidRPr="00333D73">
        <w:rPr>
          <w:rStyle w:val="Emphasis"/>
          <w:highlight w:val="green"/>
        </w:rPr>
        <w:t>savvy</w:t>
      </w:r>
      <w:proofErr w:type="gramEnd"/>
      <w:r w:rsidRPr="00333D73">
        <w:rPr>
          <w:rStyle w:val="Emphasis"/>
          <w:highlight w:val="green"/>
        </w:rPr>
        <w:t xml:space="preserve"> citizens</w:t>
      </w:r>
      <w:r w:rsidRPr="00873A4F">
        <w:rPr>
          <w:rStyle w:val="Emphasis"/>
        </w:rPr>
        <w:t xml:space="preserve"> </w:t>
      </w:r>
      <w:r w:rsidRPr="00873A4F">
        <w:rPr>
          <w:rStyle w:val="StyleUnderline"/>
        </w:rPr>
        <w:t>to support the transition to a prosperous and sustainable future.</w:t>
      </w:r>
    </w:p>
    <w:p w:rsidR="00F340EB" w:rsidRPr="00A968C3" w:rsidRDefault="00F340EB" w:rsidP="00F340EB">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F340EB" w:rsidRPr="00A968C3" w:rsidRDefault="00F340EB" w:rsidP="00F340EB">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F340EB" w:rsidRPr="00A968C3" w:rsidRDefault="00F340EB" w:rsidP="00F340EB">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w:t>
      </w:r>
      <w:proofErr w:type="gramStart"/>
      <w:r w:rsidRPr="00873A4F">
        <w:rPr>
          <w:rStyle w:val="StyleUnderline"/>
        </w:rPr>
        <w:t>is needed</w:t>
      </w:r>
      <w:proofErr w:type="gramEnd"/>
      <w:r w:rsidRPr="00873A4F">
        <w:rPr>
          <w:rStyle w:val="StyleUnderline"/>
        </w:rPr>
        <w:t xml:space="preserve">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F340EB" w:rsidRDefault="00F340EB" w:rsidP="00F340EB">
      <w:pPr>
        <w:rPr>
          <w:rStyle w:val="Emphasis"/>
        </w:rPr>
      </w:pPr>
      <w:r w:rsidRPr="00A968C3">
        <w:rPr>
          <w:sz w:val="16"/>
        </w:rPr>
        <w:t xml:space="preserve">Of course, we cannot secure a sustainable future in a matter of months. </w:t>
      </w:r>
      <w:proofErr w:type="gramStart"/>
      <w:r w:rsidRPr="00A968C3">
        <w:rPr>
          <w:sz w:val="16"/>
        </w:rPr>
        <w:t>But</w:t>
      </w:r>
      <w:proofErr w:type="gramEnd"/>
      <w:r w:rsidRPr="00A968C3">
        <w:rPr>
          <w:sz w:val="16"/>
        </w:rPr>
        <w:t xml:space="preserve">, with a well-designed set of commitments and targets, we can move onto the right path. </w:t>
      </w:r>
      <w:proofErr w:type="gramStart"/>
      <w:r w:rsidRPr="00A968C3">
        <w:rPr>
          <w:sz w:val="16"/>
        </w:rPr>
        <w:t>And</w:t>
      </w:r>
      <w:proofErr w:type="gramEnd"/>
      <w:r w:rsidRPr="00A968C3">
        <w:rPr>
          <w:sz w:val="16"/>
        </w:rPr>
        <w:t xml:space="preserve">,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F340EB" w:rsidRPr="00594ADE" w:rsidRDefault="00F340EB" w:rsidP="00F340EB">
      <w:pPr>
        <w:pStyle w:val="Heading4"/>
      </w:pPr>
      <w:r>
        <w:t>Solves a laundry list of existential threats.</w:t>
      </w:r>
    </w:p>
    <w:p w:rsidR="00F340EB" w:rsidRPr="00594ADE" w:rsidRDefault="00F340EB" w:rsidP="00F340EB">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F340EB" w:rsidRDefault="00F340EB" w:rsidP="00F340EB">
      <w:pPr>
        <w:rPr>
          <w:color w:val="000000" w:themeColor="text1"/>
          <w:u w:val="single"/>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w:t>
      </w:r>
      <w:proofErr w:type="gramStart"/>
      <w:r w:rsidRPr="00594ADE">
        <w:rPr>
          <w:rStyle w:val="StyleUnderline"/>
        </w:rPr>
        <w:t xml:space="preserve">can be </w:t>
      </w:r>
      <w:r w:rsidRPr="008D2E40">
        <w:rPr>
          <w:rStyle w:val="StyleUnderline"/>
          <w:highlight w:val="green"/>
        </w:rPr>
        <w:t>transmit</w:t>
      </w:r>
      <w:r w:rsidRPr="00594ADE">
        <w:rPr>
          <w:rStyle w:val="StyleUnderline"/>
        </w:rPr>
        <w:t>ted</w:t>
      </w:r>
      <w:proofErr w:type="gramEnd"/>
      <w:r w:rsidRPr="00594ADE">
        <w:rPr>
          <w:rStyle w:val="StyleUnderline"/>
        </w:rPr>
        <w:t xml:space="preserve">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w:t>
      </w:r>
      <w:proofErr w:type="spellStart"/>
      <w:r w:rsidRPr="00594ADE">
        <w:rPr>
          <w:sz w:val="16"/>
        </w:rPr>
        <w:t>Donges</w:t>
      </w:r>
      <w:proofErr w:type="spellEnd"/>
      <w:r w:rsidRPr="00594ADE">
        <w:rPr>
          <w:sz w:val="16"/>
        </w:rPr>
        <w:t xml:space="preserve">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proofErr w:type="gramStart"/>
      <w:r w:rsidRPr="008D2E40">
        <w:rPr>
          <w:rStyle w:val="Emphasis"/>
          <w:highlight w:val="green"/>
        </w:rPr>
        <w:t>tensions</w:t>
      </w:r>
      <w:r w:rsidRPr="00594ADE">
        <w:rPr>
          <w:sz w:val="16"/>
        </w:rPr>
        <w:t xml:space="preserve"> which</w:t>
      </w:r>
      <w:proofErr w:type="gramEnd"/>
      <w:r w:rsidRPr="00594ADE">
        <w:rPr>
          <w:sz w:val="16"/>
        </w:rPr>
        <w:t xml:space="preserve">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w:t>
      </w:r>
      <w:proofErr w:type="gramStart"/>
      <w:r w:rsidRPr="00594ADE">
        <w:rPr>
          <w:sz w:val="16"/>
        </w:rPr>
        <w:t>notes</w:t>
      </w:r>
      <w:proofErr w:type="gramEnd"/>
      <w:r w:rsidRPr="00594ADE">
        <w:rPr>
          <w:sz w:val="16"/>
        </w:rPr>
        <w:t xml:space="preserve">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w:t>
      </w:r>
      <w:proofErr w:type="gramStart"/>
      <w:r w:rsidRPr="00594ADE">
        <w:rPr>
          <w:sz w:val="16"/>
        </w:rPr>
        <w:t>are represented</w:t>
      </w:r>
      <w:proofErr w:type="gramEnd"/>
      <w:r w:rsidRPr="00594ADE">
        <w:rPr>
          <w:sz w:val="16"/>
        </w:rPr>
        <w:t xml:space="preserve"> in Fig. 3 by the following exogenous variables. </w:t>
      </w:r>
      <w:proofErr w:type="gramStart"/>
      <w:r w:rsidRPr="00594ADE">
        <w:rPr>
          <w:sz w:val="16"/>
        </w:rPr>
        <w:t>“Climate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w:t>
      </w:r>
      <w:proofErr w:type="gramEnd"/>
      <w:r w:rsidRPr="00594ADE">
        <w:rPr>
          <w:sz w:val="16"/>
        </w:rPr>
        <w:t xml:space="preserve">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w:t>
      </w:r>
      <w:proofErr w:type="gramStart"/>
      <w:r w:rsidRPr="00594ADE">
        <w:rPr>
          <w:sz w:val="16"/>
        </w:rPr>
        <w:t>production which</w:t>
      </w:r>
      <w:proofErr w:type="gramEnd"/>
      <w:r w:rsidRPr="00594ADE">
        <w:rPr>
          <w:sz w:val="16"/>
        </w:rPr>
        <w:t xml:space="preserve">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w:t>
      </w:r>
      <w:proofErr w:type="gramStart"/>
      <w:r w:rsidRPr="00594ADE">
        <w:rPr>
          <w:sz w:val="16"/>
        </w:rPr>
        <w:t>is defined</w:t>
      </w:r>
      <w:proofErr w:type="gramEnd"/>
      <w:r w:rsidRPr="00594ADE">
        <w:rPr>
          <w:sz w:val="16"/>
        </w:rPr>
        <w:t xml:space="preserve"> as a scenario or event that results in at least 10 million fatalities, or $10 trillion in damages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Global Catastrophic Risk (GCR) events are those which are global, but they are durable in that humanity is able to recover from them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w:t>
      </w:r>
      <w:proofErr w:type="gramStart"/>
      <w:r w:rsidRPr="00594ADE">
        <w:rPr>
          <w:sz w:val="16"/>
        </w:rPr>
        <w:t xml:space="preserve">to be </w:t>
      </w:r>
      <w:r w:rsidRPr="00594ADE">
        <w:rPr>
          <w:rStyle w:val="StyleUnderline"/>
        </w:rPr>
        <w:t>a</w:t>
      </w:r>
      <w:proofErr w:type="gramEnd"/>
      <w:r w:rsidRPr="00594ADE">
        <w:rPr>
          <w:rStyle w:val="StyleUnderline"/>
        </w:rPr>
        <w:t xml:space="preserve">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p>
    <w:p w:rsidR="00F340EB" w:rsidRDefault="00F340EB" w:rsidP="00F340EB"/>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notTrueType/>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FD5105"/>
    <w:multiLevelType w:val="hybridMultilevel"/>
    <w:tmpl w:val="59E2D0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35561F6"/>
    <w:multiLevelType w:val="hybridMultilevel"/>
    <w:tmpl w:val="11E60A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0B5476"/>
    <w:multiLevelType w:val="hybridMultilevel"/>
    <w:tmpl w:val="9E465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EB482B"/>
    <w:multiLevelType w:val="hybridMultilevel"/>
    <w:tmpl w:val="9E465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2"/>
  </w:num>
  <w:num w:numId="13">
    <w:abstractNumId w:val="18"/>
  </w:num>
  <w:num w:numId="14">
    <w:abstractNumId w:val="15"/>
  </w:num>
  <w:num w:numId="15">
    <w:abstractNumId w:val="12"/>
  </w:num>
  <w:num w:numId="16">
    <w:abstractNumId w:val="25"/>
  </w:num>
  <w:num w:numId="17">
    <w:abstractNumId w:val="39"/>
  </w:num>
  <w:num w:numId="18">
    <w:abstractNumId w:val="30"/>
  </w:num>
  <w:num w:numId="19">
    <w:abstractNumId w:val="19"/>
  </w:num>
  <w:num w:numId="20">
    <w:abstractNumId w:val="21"/>
  </w:num>
  <w:num w:numId="21">
    <w:abstractNumId w:val="13"/>
  </w:num>
  <w:num w:numId="22">
    <w:abstractNumId w:val="22"/>
  </w:num>
  <w:num w:numId="23">
    <w:abstractNumId w:val="37"/>
  </w:num>
  <w:num w:numId="24">
    <w:abstractNumId w:val="17"/>
  </w:num>
  <w:num w:numId="25">
    <w:abstractNumId w:val="26"/>
  </w:num>
  <w:num w:numId="26">
    <w:abstractNumId w:val="31"/>
  </w:num>
  <w:num w:numId="27">
    <w:abstractNumId w:val="11"/>
  </w:num>
  <w:num w:numId="28">
    <w:abstractNumId w:val="23"/>
  </w:num>
  <w:num w:numId="29">
    <w:abstractNumId w:val="24"/>
  </w:num>
  <w:num w:numId="30">
    <w:abstractNumId w:val="28"/>
  </w:num>
  <w:num w:numId="31">
    <w:abstractNumId w:val="14"/>
  </w:num>
  <w:num w:numId="32">
    <w:abstractNumId w:val="38"/>
  </w:num>
  <w:num w:numId="33">
    <w:abstractNumId w:val="29"/>
  </w:num>
  <w:num w:numId="34">
    <w:abstractNumId w:val="10"/>
  </w:num>
  <w:num w:numId="35">
    <w:abstractNumId w:val="36"/>
  </w:num>
  <w:num w:numId="36">
    <w:abstractNumId w:val="16"/>
  </w:num>
  <w:num w:numId="37">
    <w:abstractNumId w:val="33"/>
  </w:num>
  <w:num w:numId="38">
    <w:abstractNumId w:val="40"/>
  </w:num>
  <w:num w:numId="39">
    <w:abstractNumId w:val="34"/>
  </w:num>
  <w:num w:numId="40">
    <w:abstractNumId w:val="20"/>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340E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390"/>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11F1"/>
    <w:rsid w:val="0091627E"/>
    <w:rsid w:val="00945C5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077B"/>
    <w:rsid w:val="00F340E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F6889"/>
  <w15:chartTrackingRefBased/>
  <w15:docId w15:val="{71052AC9-7343-45AE-B9B7-2253151C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340EB"/>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F340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F340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F340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F340EB"/>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F340EB"/>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F340EB"/>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F340E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F340EB"/>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F340EB"/>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F340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40E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F340E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F340EB"/>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F340E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F340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F340E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40EB"/>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F340EB"/>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340EB"/>
    <w:rPr>
      <w:color w:val="auto"/>
      <w:u w:val="none"/>
    </w:rPr>
  </w:style>
  <w:style w:type="character" w:styleId="FollowedHyperlink">
    <w:name w:val="FollowedHyperlink"/>
    <w:basedOn w:val="DefaultParagraphFont"/>
    <w:uiPriority w:val="99"/>
    <w:unhideWhenUsed/>
    <w:rsid w:val="00F340EB"/>
    <w:rPr>
      <w:color w:val="auto"/>
      <w:u w:val="none"/>
    </w:rPr>
  </w:style>
  <w:style w:type="character" w:customStyle="1" w:styleId="Heading5Char">
    <w:name w:val="Heading 5 Char"/>
    <w:aliases w:val="Blocks Char"/>
    <w:basedOn w:val="DefaultParagraphFont"/>
    <w:link w:val="Heading5"/>
    <w:rsid w:val="00F340EB"/>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F340EB"/>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F340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F340E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F340EB"/>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F340EB"/>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F340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F340EB"/>
    <w:rPr>
      <w:u w:val="single"/>
    </w:rPr>
  </w:style>
  <w:style w:type="paragraph" w:styleId="Title">
    <w:name w:val="Title"/>
    <w:aliases w:val="title,UNDERLINE,Cites and Cards,Bold Underlined,Block Heading,Read This,Non Read Text,Debate Normal"/>
    <w:basedOn w:val="Normal"/>
    <w:link w:val="TitleChar"/>
    <w:uiPriority w:val="1"/>
    <w:qFormat/>
    <w:rsid w:val="00F340E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F340EB"/>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340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F340EB"/>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F340EB"/>
    <w:rPr>
      <w:b/>
      <w:bCs/>
    </w:rPr>
  </w:style>
  <w:style w:type="paragraph" w:customStyle="1" w:styleId="gntarbp">
    <w:name w:val="gnt_ar_b_p"/>
    <w:basedOn w:val="Normal"/>
    <w:rsid w:val="00F340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F340EB"/>
    <w:rPr>
      <w:color w:val="605E5C"/>
      <w:shd w:val="clear" w:color="auto" w:fill="E1DFDD"/>
    </w:rPr>
  </w:style>
  <w:style w:type="paragraph" w:styleId="DocumentMap">
    <w:name w:val="Document Map"/>
    <w:basedOn w:val="Normal"/>
    <w:link w:val="DocumentMapChar"/>
    <w:uiPriority w:val="99"/>
    <w:unhideWhenUsed/>
    <w:rsid w:val="00F340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340EB"/>
    <w:rPr>
      <w:rFonts w:ascii="Lucida Grande" w:hAnsi="Lucida Grande" w:cs="Lucida Grande"/>
      <w:sz w:val="24"/>
    </w:rPr>
  </w:style>
  <w:style w:type="paragraph" w:customStyle="1" w:styleId="UnderlinePara">
    <w:name w:val="Underline Para"/>
    <w:basedOn w:val="Normal"/>
    <w:uiPriority w:val="6"/>
    <w:qFormat/>
    <w:rsid w:val="00F340EB"/>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F340EB"/>
    <w:rPr>
      <w:b/>
      <w:u w:val="single"/>
    </w:rPr>
  </w:style>
  <w:style w:type="character" w:customStyle="1" w:styleId="Minimize">
    <w:name w:val="Minimize"/>
    <w:uiPriority w:val="1"/>
    <w:qFormat/>
    <w:rsid w:val="00F340EB"/>
    <w:rPr>
      <w:rFonts w:asciiTheme="minorHAnsi" w:hAnsiTheme="minorHAnsi"/>
      <w:sz w:val="16"/>
    </w:rPr>
  </w:style>
  <w:style w:type="paragraph" w:customStyle="1" w:styleId="Underline2">
    <w:name w:val="Underline2"/>
    <w:basedOn w:val="Normal"/>
    <w:link w:val="Underline2Char"/>
    <w:autoRedefine/>
    <w:uiPriority w:val="4"/>
    <w:qFormat/>
    <w:rsid w:val="00F340EB"/>
    <w:rPr>
      <w:b/>
      <w:u w:val="single"/>
    </w:rPr>
  </w:style>
  <w:style w:type="character" w:customStyle="1" w:styleId="Underline2Char">
    <w:name w:val="Underline2 Char"/>
    <w:basedOn w:val="DefaultParagraphFont"/>
    <w:link w:val="Underline2"/>
    <w:uiPriority w:val="4"/>
    <w:rsid w:val="00F340EB"/>
    <w:rPr>
      <w:rFonts w:ascii="Calibri" w:hAnsi="Calibri"/>
      <w:b/>
      <w:u w:val="single"/>
    </w:rPr>
  </w:style>
  <w:style w:type="character" w:customStyle="1" w:styleId="BoldUnderline0">
    <w:name w:val="BoldUnderline"/>
    <w:basedOn w:val="DefaultParagraphFont"/>
    <w:uiPriority w:val="1"/>
    <w:qFormat/>
    <w:rsid w:val="00F340EB"/>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F340EB"/>
    <w:rPr>
      <w:vertAlign w:val="superscript"/>
    </w:rPr>
  </w:style>
  <w:style w:type="paragraph" w:styleId="FootnoteText">
    <w:name w:val="footnote text"/>
    <w:basedOn w:val="Normal"/>
    <w:link w:val="FootnoteTextChar"/>
    <w:unhideWhenUsed/>
    <w:qFormat/>
    <w:rsid w:val="00F340EB"/>
    <w:pPr>
      <w:spacing w:line="256" w:lineRule="auto"/>
    </w:pPr>
    <w:rPr>
      <w:sz w:val="20"/>
      <w:szCs w:val="20"/>
    </w:rPr>
  </w:style>
  <w:style w:type="character" w:customStyle="1" w:styleId="FootnoteTextChar">
    <w:name w:val="Footnote Text Char"/>
    <w:basedOn w:val="DefaultParagraphFont"/>
    <w:link w:val="FootnoteText"/>
    <w:rsid w:val="00F340EB"/>
    <w:rPr>
      <w:rFonts w:ascii="Calibri" w:hAnsi="Calibri"/>
      <w:sz w:val="20"/>
      <w:szCs w:val="20"/>
    </w:rPr>
  </w:style>
  <w:style w:type="paragraph" w:customStyle="1" w:styleId="clay-paragraph">
    <w:name w:val="clay-paragraph"/>
    <w:basedOn w:val="Normal"/>
    <w:rsid w:val="00F340EB"/>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F340EB"/>
  </w:style>
  <w:style w:type="character" w:customStyle="1" w:styleId="gmail-styleunderline">
    <w:name w:val="gmail-styleunderline"/>
    <w:basedOn w:val="DefaultParagraphFont"/>
    <w:rsid w:val="00F340EB"/>
  </w:style>
  <w:style w:type="paragraph" w:customStyle="1" w:styleId="css-182kmce">
    <w:name w:val="css-182kmce"/>
    <w:basedOn w:val="Normal"/>
    <w:rsid w:val="00F340EB"/>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F340EB"/>
  </w:style>
  <w:style w:type="paragraph" w:customStyle="1" w:styleId="pullquote-paragraph">
    <w:name w:val="pullquote-paragraph"/>
    <w:basedOn w:val="Normal"/>
    <w:rsid w:val="00F340EB"/>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F340EB"/>
    <w:rPr>
      <w:i/>
      <w:iCs/>
    </w:rPr>
  </w:style>
  <w:style w:type="paragraph" w:customStyle="1" w:styleId="font--body">
    <w:name w:val="font--body"/>
    <w:basedOn w:val="Normal"/>
    <w:uiPriority w:val="99"/>
    <w:rsid w:val="00F340EB"/>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F340EB"/>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F340EB"/>
  </w:style>
  <w:style w:type="paragraph" w:customStyle="1" w:styleId="endmarkenabled">
    <w:name w:val="endmarkenabled"/>
    <w:basedOn w:val="Normal"/>
    <w:rsid w:val="00F340EB"/>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F340EB"/>
  </w:style>
  <w:style w:type="paragraph" w:customStyle="1" w:styleId="css-exrw3m">
    <w:name w:val="css-exrw3m"/>
    <w:basedOn w:val="Normal"/>
    <w:uiPriority w:val="99"/>
    <w:rsid w:val="00F340EB"/>
    <w:pPr>
      <w:spacing w:before="100" w:beforeAutospacing="1" w:after="100" w:afterAutospacing="1" w:line="240" w:lineRule="auto"/>
    </w:pPr>
    <w:rPr>
      <w:rFonts w:eastAsia="Times New Roman"/>
    </w:rPr>
  </w:style>
  <w:style w:type="character" w:customStyle="1" w:styleId="css-8l6xbc">
    <w:name w:val="css-8l6xbc"/>
    <w:basedOn w:val="DefaultParagraphFont"/>
    <w:rsid w:val="00F340EB"/>
  </w:style>
  <w:style w:type="paragraph" w:customStyle="1" w:styleId="t-body-text">
    <w:name w:val="t-body-text"/>
    <w:basedOn w:val="Normal"/>
    <w:uiPriority w:val="99"/>
    <w:rsid w:val="00F340EB"/>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F340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340EB"/>
    <w:rPr>
      <w:rFonts w:ascii="Segoe UI" w:hAnsi="Segoe UI" w:cs="Segoe UI"/>
      <w:sz w:val="18"/>
      <w:szCs w:val="18"/>
    </w:rPr>
  </w:style>
  <w:style w:type="character" w:customStyle="1" w:styleId="caps">
    <w:name w:val="caps"/>
    <w:basedOn w:val="DefaultParagraphFont"/>
    <w:rsid w:val="00F340EB"/>
  </w:style>
  <w:style w:type="paragraph" w:customStyle="1" w:styleId="c-user-cardbio">
    <w:name w:val="c-user-card__bio"/>
    <w:basedOn w:val="Normal"/>
    <w:uiPriority w:val="99"/>
    <w:rsid w:val="00F340EB"/>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F340EB"/>
    <w:pPr>
      <w:spacing w:before="100" w:beforeAutospacing="1" w:after="100" w:afterAutospacing="1" w:line="240" w:lineRule="auto"/>
    </w:pPr>
    <w:rPr>
      <w:rFonts w:eastAsia="Times New Roman"/>
    </w:rPr>
  </w:style>
  <w:style w:type="character" w:customStyle="1" w:styleId="3oh-">
    <w:name w:val="_3oh-"/>
    <w:basedOn w:val="DefaultParagraphFont"/>
    <w:rsid w:val="00F340EB"/>
  </w:style>
  <w:style w:type="paragraph" w:customStyle="1" w:styleId="normal1">
    <w:name w:val="normal1"/>
    <w:basedOn w:val="Normal"/>
    <w:rsid w:val="00F340EB"/>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F340EB"/>
  </w:style>
  <w:style w:type="character" w:customStyle="1" w:styleId="c-messagelistunreaddividerlabel">
    <w:name w:val="c-message_list__unread_divider__label"/>
    <w:basedOn w:val="DefaultParagraphFont"/>
    <w:rsid w:val="00F340EB"/>
  </w:style>
  <w:style w:type="character" w:customStyle="1" w:styleId="c-messagesender">
    <w:name w:val="c-message__sender"/>
    <w:basedOn w:val="DefaultParagraphFont"/>
    <w:rsid w:val="00F340EB"/>
  </w:style>
  <w:style w:type="character" w:customStyle="1" w:styleId="c-reactioncount">
    <w:name w:val="c-reaction__count"/>
    <w:basedOn w:val="DefaultParagraphFont"/>
    <w:rsid w:val="00F340EB"/>
  </w:style>
  <w:style w:type="paragraph" w:customStyle="1" w:styleId="Analytic">
    <w:name w:val="Analytic"/>
    <w:basedOn w:val="Normal"/>
    <w:link w:val="AnalyticChar"/>
    <w:autoRedefine/>
    <w:uiPriority w:val="4"/>
    <w:qFormat/>
    <w:rsid w:val="00F340EB"/>
    <w:rPr>
      <w:color w:val="44546A" w:themeColor="text2"/>
    </w:rPr>
  </w:style>
  <w:style w:type="character" w:customStyle="1" w:styleId="AnalyticChar">
    <w:name w:val="Analytic Char"/>
    <w:basedOn w:val="DefaultParagraphFont"/>
    <w:link w:val="Analytic"/>
    <w:uiPriority w:val="4"/>
    <w:rsid w:val="00F340EB"/>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F340EB"/>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F340EB"/>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F340EB"/>
    <w:rPr>
      <w:rFonts w:ascii="Calibri" w:hAnsi="Calibri"/>
    </w:rPr>
  </w:style>
  <w:style w:type="paragraph" w:styleId="Footer">
    <w:name w:val="footer"/>
    <w:basedOn w:val="Normal"/>
    <w:link w:val="FooterChar"/>
    <w:uiPriority w:val="99"/>
    <w:unhideWhenUsed/>
    <w:rsid w:val="00F340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0EB"/>
    <w:rPr>
      <w:rFonts w:ascii="Calibri" w:hAnsi="Calibri"/>
    </w:rPr>
  </w:style>
  <w:style w:type="paragraph" w:customStyle="1" w:styleId="Emphasis1">
    <w:name w:val="Emphasis1"/>
    <w:basedOn w:val="Normal"/>
    <w:autoRedefine/>
    <w:uiPriority w:val="7"/>
    <w:qFormat/>
    <w:rsid w:val="00F340E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F340EB"/>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F340E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F340EB"/>
    <w:rPr>
      <w:rFonts w:ascii="Arial" w:hAnsi="Arial" w:cs="Arial"/>
      <w:vanish/>
      <w:sz w:val="16"/>
      <w:szCs w:val="16"/>
    </w:rPr>
  </w:style>
  <w:style w:type="character" w:customStyle="1" w:styleId="z-BottomofFormChar">
    <w:name w:val="z-Bottom of Form Char"/>
    <w:basedOn w:val="DefaultParagraphFont"/>
    <w:link w:val="z-BottomofForm"/>
    <w:uiPriority w:val="99"/>
    <w:rsid w:val="00F340E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340E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F340EB"/>
    <w:rPr>
      <w:rFonts w:ascii="Arial" w:hAnsi="Arial" w:cs="Arial"/>
      <w:vanish/>
      <w:sz w:val="16"/>
      <w:szCs w:val="16"/>
    </w:rPr>
  </w:style>
  <w:style w:type="paragraph" w:customStyle="1" w:styleId="Emphasize">
    <w:name w:val="Emphasize"/>
    <w:basedOn w:val="Normal"/>
    <w:uiPriority w:val="7"/>
    <w:qFormat/>
    <w:rsid w:val="00F340E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F340EB"/>
  </w:style>
  <w:style w:type="character" w:customStyle="1" w:styleId="UnderlineBold">
    <w:name w:val="Underline + Bold"/>
    <w:uiPriority w:val="1"/>
    <w:qFormat/>
    <w:rsid w:val="00F340EB"/>
    <w:rPr>
      <w:b/>
      <w:sz w:val="20"/>
      <w:u w:val="single"/>
    </w:rPr>
  </w:style>
  <w:style w:type="paragraph" w:customStyle="1" w:styleId="8MIn">
    <w:name w:val="8 MIn"/>
    <w:basedOn w:val="Normal"/>
    <w:link w:val="8MInChar"/>
    <w:uiPriority w:val="4"/>
    <w:qFormat/>
    <w:rsid w:val="00F340EB"/>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F340EB"/>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F340EB"/>
  </w:style>
  <w:style w:type="character" w:customStyle="1" w:styleId="c-messagekittext">
    <w:name w:val="c-message_kit__text"/>
    <w:basedOn w:val="DefaultParagraphFont"/>
    <w:rsid w:val="00F340EB"/>
  </w:style>
  <w:style w:type="character" w:customStyle="1" w:styleId="cardChar">
    <w:name w:val="card Char"/>
    <w:aliases w:val="Bold Cite Char Char,Speed Cite Char"/>
    <w:basedOn w:val="DefaultParagraphFont"/>
    <w:rsid w:val="00F340EB"/>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F340EB"/>
    <w:rPr>
      <w:color w:val="605E5C"/>
      <w:shd w:val="clear" w:color="auto" w:fill="E1DFDD"/>
    </w:rPr>
  </w:style>
  <w:style w:type="character" w:customStyle="1" w:styleId="expertise">
    <w:name w:val="expertise"/>
    <w:basedOn w:val="DefaultParagraphFont"/>
    <w:rsid w:val="00F340EB"/>
  </w:style>
  <w:style w:type="character" w:customStyle="1" w:styleId="education">
    <w:name w:val="education"/>
    <w:basedOn w:val="DefaultParagraphFont"/>
    <w:rsid w:val="00F340EB"/>
  </w:style>
  <w:style w:type="character" w:customStyle="1" w:styleId="rollover-people">
    <w:name w:val="rollover-people"/>
    <w:basedOn w:val="DefaultParagraphFont"/>
    <w:rsid w:val="00F340EB"/>
  </w:style>
  <w:style w:type="character" w:customStyle="1" w:styleId="UnresolvedMention2">
    <w:name w:val="Unresolved Mention2"/>
    <w:basedOn w:val="DefaultParagraphFont"/>
    <w:uiPriority w:val="99"/>
    <w:unhideWhenUsed/>
    <w:rsid w:val="00F340EB"/>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F340EB"/>
    <w:rPr>
      <w:b/>
      <w:bCs w:val="0"/>
      <w:sz w:val="26"/>
      <w:u w:val="single"/>
    </w:rPr>
  </w:style>
  <w:style w:type="character" w:customStyle="1" w:styleId="UnresolvedMention3">
    <w:name w:val="Unresolved Mention3"/>
    <w:basedOn w:val="DefaultParagraphFont"/>
    <w:uiPriority w:val="99"/>
    <w:rsid w:val="00F340EB"/>
    <w:rPr>
      <w:color w:val="605E5C"/>
      <w:shd w:val="clear" w:color="auto" w:fill="E1DFDD"/>
    </w:rPr>
  </w:style>
  <w:style w:type="paragraph" w:customStyle="1" w:styleId="Body">
    <w:name w:val="Body"/>
    <w:link w:val="BodyChar"/>
    <w:autoRedefine/>
    <w:uiPriority w:val="99"/>
    <w:qFormat/>
    <w:rsid w:val="00F340EB"/>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F340EB"/>
    <w:rPr>
      <w:rFonts w:ascii="Calibri" w:eastAsiaTheme="majorEastAsia" w:hAnsi="Calibri" w:cstheme="majorBidi"/>
      <w:iCs/>
      <w:color w:val="000000" w:themeColor="text1"/>
      <w:sz w:val="8"/>
    </w:rPr>
  </w:style>
  <w:style w:type="character" w:customStyle="1" w:styleId="url">
    <w:name w:val="url"/>
    <w:basedOn w:val="DefaultParagraphFont"/>
    <w:rsid w:val="00F340EB"/>
  </w:style>
  <w:style w:type="character" w:customStyle="1" w:styleId="ellip">
    <w:name w:val="ellip"/>
    <w:basedOn w:val="DefaultParagraphFont"/>
    <w:rsid w:val="00F340EB"/>
  </w:style>
  <w:style w:type="character" w:customStyle="1" w:styleId="nowrap">
    <w:name w:val="nowrap"/>
    <w:basedOn w:val="DefaultParagraphFont"/>
    <w:rsid w:val="00F340EB"/>
  </w:style>
  <w:style w:type="paragraph" w:customStyle="1" w:styleId="msonormal0">
    <w:name w:val="msonormal"/>
    <w:basedOn w:val="Normal"/>
    <w:qFormat/>
    <w:rsid w:val="00F340EB"/>
    <w:pPr>
      <w:spacing w:before="100" w:beforeAutospacing="1" w:after="100" w:afterAutospacing="1" w:line="256" w:lineRule="auto"/>
    </w:pPr>
  </w:style>
  <w:style w:type="paragraph" w:styleId="Revision">
    <w:name w:val="Revision"/>
    <w:uiPriority w:val="99"/>
    <w:semiHidden/>
    <w:rsid w:val="00F340EB"/>
    <w:pPr>
      <w:spacing w:after="0" w:line="240" w:lineRule="auto"/>
    </w:pPr>
    <w:rPr>
      <w:rFonts w:ascii="Calibri" w:eastAsiaTheme="minorEastAsia" w:hAnsi="Calibri" w:cs="Arial"/>
      <w:szCs w:val="24"/>
    </w:rPr>
  </w:style>
  <w:style w:type="paragraph" w:customStyle="1" w:styleId="Tag2">
    <w:name w:val="Tag2"/>
    <w:basedOn w:val="Normal"/>
    <w:qFormat/>
    <w:rsid w:val="00F340EB"/>
    <w:pPr>
      <w:spacing w:line="256" w:lineRule="auto"/>
    </w:pPr>
    <w:rPr>
      <w:b/>
    </w:rPr>
  </w:style>
  <w:style w:type="paragraph" w:customStyle="1" w:styleId="megaarticlebodyfirst-p2htdt">
    <w:name w:val="megaarticlebody_first-p_2htdt"/>
    <w:basedOn w:val="Normal"/>
    <w:uiPriority w:val="99"/>
    <w:semiHidden/>
    <w:rsid w:val="00F340EB"/>
    <w:pPr>
      <w:spacing w:before="100" w:beforeAutospacing="1" w:after="100" w:afterAutospacing="1" w:line="256" w:lineRule="auto"/>
    </w:pPr>
  </w:style>
  <w:style w:type="paragraph" w:customStyle="1" w:styleId="p1">
    <w:name w:val="p1"/>
    <w:basedOn w:val="Normal"/>
    <w:uiPriority w:val="99"/>
    <w:qFormat/>
    <w:rsid w:val="00F340EB"/>
    <w:pPr>
      <w:spacing w:line="256" w:lineRule="auto"/>
    </w:pPr>
    <w:rPr>
      <w:sz w:val="20"/>
      <w:szCs w:val="20"/>
    </w:rPr>
  </w:style>
  <w:style w:type="character" w:customStyle="1" w:styleId="underlinedChar">
    <w:name w:val="underlined Char"/>
    <w:link w:val="underlined"/>
    <w:locked/>
    <w:rsid w:val="00F340E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340E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F340EB"/>
    <w:pPr>
      <w:spacing w:line="256" w:lineRule="auto"/>
    </w:pPr>
    <w:rPr>
      <w:rFonts w:ascii="Georgia" w:eastAsia="Calibri" w:hAnsi="Georgia"/>
      <w:sz w:val="12"/>
    </w:rPr>
  </w:style>
  <w:style w:type="paragraph" w:customStyle="1" w:styleId="Scrunched">
    <w:name w:val="Scrunched"/>
    <w:basedOn w:val="Normal"/>
    <w:next w:val="Normal"/>
    <w:uiPriority w:val="99"/>
    <w:qFormat/>
    <w:rsid w:val="00F340EB"/>
    <w:pPr>
      <w:spacing w:line="256" w:lineRule="auto"/>
    </w:pPr>
  </w:style>
  <w:style w:type="character" w:styleId="EndnoteReference">
    <w:name w:val="endnote reference"/>
    <w:basedOn w:val="DefaultParagraphFont"/>
    <w:unhideWhenUsed/>
    <w:rsid w:val="00F340EB"/>
    <w:rPr>
      <w:vertAlign w:val="superscript"/>
    </w:rPr>
  </w:style>
  <w:style w:type="character" w:customStyle="1" w:styleId="Emph">
    <w:name w:val="Emph"/>
    <w:basedOn w:val="DefaultParagraphFont"/>
    <w:uiPriority w:val="1"/>
    <w:qFormat/>
    <w:rsid w:val="00F340E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340EB"/>
    <w:rPr>
      <w:u w:val="single"/>
    </w:rPr>
  </w:style>
  <w:style w:type="character" w:customStyle="1" w:styleId="BoldUnderlineChar">
    <w:name w:val="Bold Underline Char"/>
    <w:basedOn w:val="DefaultParagraphFont"/>
    <w:rsid w:val="00F340EB"/>
    <w:rPr>
      <w:rFonts w:ascii="Arial" w:hAnsi="Arial" w:cs="Arial" w:hint="default"/>
      <w:b/>
      <w:bCs w:val="0"/>
      <w:u w:val="single"/>
    </w:rPr>
  </w:style>
  <w:style w:type="character" w:customStyle="1" w:styleId="ReadCard">
    <w:name w:val="ReadCard"/>
    <w:uiPriority w:val="1"/>
    <w:qFormat/>
    <w:rsid w:val="00F340E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340EB"/>
    <w:pPr>
      <w:spacing w:before="60" w:after="60"/>
    </w:pPr>
  </w:style>
  <w:style w:type="character" w:customStyle="1" w:styleId="FooterChar1">
    <w:name w:val="Footer Char1"/>
    <w:basedOn w:val="DefaultParagraphFont"/>
    <w:uiPriority w:val="99"/>
    <w:semiHidden/>
    <w:rsid w:val="00F340EB"/>
    <w:rPr>
      <w:rFonts w:ascii="Calibri" w:eastAsiaTheme="minorHAnsi" w:hAnsi="Calibri" w:cs="Calibri"/>
      <w:sz w:val="16"/>
      <w:szCs w:val="22"/>
    </w:rPr>
  </w:style>
  <w:style w:type="paragraph" w:customStyle="1" w:styleId="Cards">
    <w:name w:val="Cards"/>
    <w:next w:val="Normal"/>
    <w:link w:val="CardsChar"/>
    <w:qFormat/>
    <w:rsid w:val="00F340E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F340EB"/>
    <w:rPr>
      <w:rFonts w:ascii="Times New Roman" w:eastAsia="Times New Roman" w:hAnsi="Times New Roman" w:cs="Times New Roman"/>
      <w:sz w:val="20"/>
      <w:szCs w:val="24"/>
    </w:rPr>
  </w:style>
  <w:style w:type="character" w:customStyle="1" w:styleId="DebateUnderline">
    <w:name w:val="Debate Underline"/>
    <w:qFormat/>
    <w:rsid w:val="00F340EB"/>
    <w:rPr>
      <w:rFonts w:ascii="Times New Roman" w:hAnsi="Times New Roman"/>
      <w:sz w:val="20"/>
      <w:u w:val="thick"/>
    </w:rPr>
  </w:style>
  <w:style w:type="paragraph" w:customStyle="1" w:styleId="Nothing">
    <w:name w:val="Nothing"/>
    <w:link w:val="NothingChar"/>
    <w:qFormat/>
    <w:rsid w:val="00F340EB"/>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F340EB"/>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F340EB"/>
    <w:rPr>
      <w:rFonts w:ascii="Calibri" w:eastAsiaTheme="minorHAnsi" w:hAnsi="Calibri" w:cs="Calibri"/>
      <w:sz w:val="16"/>
      <w:szCs w:val="22"/>
    </w:rPr>
  </w:style>
  <w:style w:type="paragraph" w:customStyle="1" w:styleId="cardtext">
    <w:name w:val="card text"/>
    <w:basedOn w:val="Normal"/>
    <w:link w:val="cardtextChar"/>
    <w:qFormat/>
    <w:rsid w:val="00F340EB"/>
    <w:pPr>
      <w:ind w:left="288" w:right="288"/>
    </w:pPr>
    <w:rPr>
      <w:rFonts w:ascii="Book Antiqua" w:hAnsi="Book Antiqua" w:cs="Lucida Grande"/>
    </w:rPr>
  </w:style>
  <w:style w:type="character" w:customStyle="1" w:styleId="cardtextChar">
    <w:name w:val="card text Char"/>
    <w:basedOn w:val="DefaultParagraphFont"/>
    <w:link w:val="cardtext"/>
    <w:rsid w:val="00F340EB"/>
    <w:rPr>
      <w:rFonts w:ascii="Book Antiqua" w:hAnsi="Book Antiqua" w:cs="Lucida Grande"/>
    </w:rPr>
  </w:style>
  <w:style w:type="paragraph" w:customStyle="1" w:styleId="TagText">
    <w:name w:val="TagText"/>
    <w:basedOn w:val="Normal"/>
    <w:uiPriority w:val="99"/>
    <w:qFormat/>
    <w:rsid w:val="00F340EB"/>
    <w:rPr>
      <w:rFonts w:eastAsia="Calibri"/>
      <w:b/>
    </w:rPr>
  </w:style>
  <w:style w:type="paragraph" w:customStyle="1" w:styleId="UnderlineEmphasis">
    <w:name w:val="Underline + Emphasis"/>
    <w:basedOn w:val="Normal"/>
    <w:next w:val="Normal"/>
    <w:link w:val="UnderlineEmphasisChar"/>
    <w:autoRedefine/>
    <w:qFormat/>
    <w:rsid w:val="00F340EB"/>
    <w:rPr>
      <w:rFonts w:eastAsia="Calibri"/>
      <w:b/>
      <w:color w:val="000000"/>
      <w:u w:val="single"/>
    </w:rPr>
  </w:style>
  <w:style w:type="character" w:customStyle="1" w:styleId="UnderlineEmphasisChar">
    <w:name w:val="Underline + Emphasis Char"/>
    <w:basedOn w:val="DefaultParagraphFont"/>
    <w:link w:val="UnderlineEmphasis"/>
    <w:rsid w:val="00F340EB"/>
    <w:rPr>
      <w:rFonts w:ascii="Calibri" w:eastAsia="Calibri" w:hAnsi="Calibri"/>
      <w:b/>
      <w:color w:val="000000"/>
      <w:u w:val="single"/>
    </w:rPr>
  </w:style>
  <w:style w:type="character" w:customStyle="1" w:styleId="BoldUnderlineUNDO">
    <w:name w:val="Bold.Underline.UNDO"/>
    <w:uiPriority w:val="1"/>
    <w:qFormat/>
    <w:rsid w:val="00F340EB"/>
    <w:rPr>
      <w:b w:val="0"/>
    </w:rPr>
  </w:style>
  <w:style w:type="character" w:customStyle="1" w:styleId="LinedDown">
    <w:name w:val="Lined Down"/>
    <w:qFormat/>
    <w:rsid w:val="00F340EB"/>
    <w:rPr>
      <w:rFonts w:ascii="Times New Roman" w:hAnsi="Times New Roman" w:cs="Times New Roman"/>
      <w:b w:val="0"/>
      <w:bCs w:val="0"/>
      <w:i w:val="0"/>
      <w:iCs w:val="0"/>
      <w:color w:val="000000"/>
      <w:sz w:val="12"/>
      <w:szCs w:val="12"/>
      <w:u w:val="none"/>
    </w:rPr>
  </w:style>
  <w:style w:type="character" w:customStyle="1" w:styleId="Carded">
    <w:name w:val="Carded"/>
    <w:qFormat/>
    <w:rsid w:val="00F340EB"/>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F340EB"/>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F340EB"/>
    <w:rPr>
      <w:bCs/>
      <w:sz w:val="20"/>
      <w:u w:val="single"/>
    </w:rPr>
  </w:style>
  <w:style w:type="character" w:customStyle="1" w:styleId="LDAnalytics">
    <w:name w:val="LD Analytics"/>
    <w:basedOn w:val="DefaultParagraphFont"/>
    <w:autoRedefine/>
    <w:uiPriority w:val="1"/>
    <w:qFormat/>
    <w:rsid w:val="00F340EB"/>
  </w:style>
  <w:style w:type="paragraph" w:customStyle="1" w:styleId="evidencetext">
    <w:name w:val="evidence text"/>
    <w:basedOn w:val="Normal"/>
    <w:next w:val="Normal"/>
    <w:link w:val="evidencetextChar1"/>
    <w:qFormat/>
    <w:rsid w:val="00F340EB"/>
    <w:pPr>
      <w:ind w:left="432" w:right="432"/>
    </w:pPr>
    <w:rPr>
      <w:rFonts w:eastAsia="Times New Roman"/>
      <w:color w:val="000000"/>
    </w:rPr>
  </w:style>
  <w:style w:type="character" w:customStyle="1" w:styleId="evidencetextChar1">
    <w:name w:val="evidence text Char1"/>
    <w:basedOn w:val="DefaultParagraphFont"/>
    <w:link w:val="evidencetext"/>
    <w:rsid w:val="00F340EB"/>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F340EB"/>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340EB"/>
    <w:rPr>
      <w:rFonts w:ascii="Calibri" w:hAnsi="Calibri"/>
      <w:color w:val="5A5A5A" w:themeColor="text1" w:themeTint="A5"/>
      <w:spacing w:val="15"/>
    </w:rPr>
  </w:style>
  <w:style w:type="paragraph" w:customStyle="1" w:styleId="Citation">
    <w:name w:val="Citation"/>
    <w:basedOn w:val="Normal"/>
    <w:autoRedefine/>
    <w:uiPriority w:val="1"/>
    <w:qFormat/>
    <w:rsid w:val="00F340EB"/>
    <w:rPr>
      <w:rFonts w:eastAsia="Times New Roman" w:cs="Garamond"/>
      <w:bCs/>
      <w:u w:val="single"/>
    </w:rPr>
  </w:style>
  <w:style w:type="paragraph" w:styleId="BodyText">
    <w:name w:val="Body Text"/>
    <w:aliases w:val="BT"/>
    <w:basedOn w:val="Normal"/>
    <w:link w:val="BodyTextChar"/>
    <w:uiPriority w:val="99"/>
    <w:unhideWhenUsed/>
    <w:qFormat/>
    <w:rsid w:val="00F340EB"/>
    <w:pPr>
      <w:spacing w:after="120"/>
    </w:pPr>
  </w:style>
  <w:style w:type="character" w:customStyle="1" w:styleId="BodyTextChar">
    <w:name w:val="Body Text Char"/>
    <w:aliases w:val="BT Char"/>
    <w:basedOn w:val="DefaultParagraphFont"/>
    <w:link w:val="BodyText"/>
    <w:uiPriority w:val="99"/>
    <w:rsid w:val="00F340EB"/>
    <w:rPr>
      <w:rFonts w:ascii="Calibri" w:hAnsi="Calibri"/>
    </w:rPr>
  </w:style>
  <w:style w:type="paragraph" w:customStyle="1" w:styleId="tiny">
    <w:name w:val="tiny"/>
    <w:next w:val="Normal"/>
    <w:link w:val="tinyChar"/>
    <w:autoRedefine/>
    <w:qFormat/>
    <w:rsid w:val="00F340E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F340EB"/>
    <w:rPr>
      <w:rFonts w:ascii="Times New Roman" w:eastAsia="Malgun Gothic" w:hAnsi="Times New Roman" w:cs="Times New Roman"/>
      <w:sz w:val="12"/>
      <w:szCs w:val="24"/>
    </w:rPr>
  </w:style>
  <w:style w:type="character" w:customStyle="1" w:styleId="LDCut">
    <w:name w:val="LD Cut"/>
    <w:basedOn w:val="DefaultParagraphFont"/>
    <w:uiPriority w:val="1"/>
    <w:qFormat/>
    <w:rsid w:val="00F340EB"/>
    <w:rPr>
      <w:rFonts w:ascii="Times New Roman" w:hAnsi="Times New Roman"/>
      <w:b w:val="0"/>
      <w:color w:val="auto"/>
      <w:sz w:val="12"/>
    </w:rPr>
  </w:style>
  <w:style w:type="character" w:customStyle="1" w:styleId="LDUnderline">
    <w:name w:val="LD Underline"/>
    <w:basedOn w:val="DefaultParagraphFont"/>
    <w:uiPriority w:val="1"/>
    <w:qFormat/>
    <w:rsid w:val="00F340EB"/>
    <w:rPr>
      <w:rFonts w:ascii="Times New Roman" w:hAnsi="Times New Roman" w:cs="Times New Roman"/>
      <w:b/>
      <w:color w:val="auto"/>
      <w:sz w:val="24"/>
      <w:u w:val="single"/>
    </w:rPr>
  </w:style>
  <w:style w:type="character" w:customStyle="1" w:styleId="Style4Char">
    <w:name w:val="Style4 Char"/>
    <w:link w:val="Style4"/>
    <w:rsid w:val="00F340EB"/>
    <w:rPr>
      <w:rFonts w:ascii="Arial Narrow" w:hAnsi="Arial Narrow"/>
      <w:szCs w:val="24"/>
      <w:u w:val="single"/>
    </w:rPr>
  </w:style>
  <w:style w:type="character" w:customStyle="1" w:styleId="Style1Char">
    <w:name w:val="Style1 Char"/>
    <w:locked/>
    <w:rsid w:val="00F340EB"/>
    <w:rPr>
      <w:rFonts w:ascii="Times New Roman" w:eastAsia="SimSun" w:hAnsi="Times New Roman"/>
      <w:szCs w:val="24"/>
      <w:u w:val="single"/>
      <w:lang w:eastAsia="zh-CN"/>
    </w:rPr>
  </w:style>
  <w:style w:type="character" w:customStyle="1" w:styleId="Style11pt">
    <w:name w:val="Style 11 pt"/>
    <w:basedOn w:val="DefaultParagraphFont"/>
    <w:rsid w:val="00F340EB"/>
    <w:rPr>
      <w:sz w:val="20"/>
    </w:rPr>
  </w:style>
  <w:style w:type="character" w:customStyle="1" w:styleId="DebateHighlighted">
    <w:name w:val="Debate Highlighted"/>
    <w:qFormat/>
    <w:rsid w:val="00F340EB"/>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F340EB"/>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F340EB"/>
    <w:rPr>
      <w:b/>
      <w:sz w:val="24"/>
    </w:rPr>
  </w:style>
  <w:style w:type="character" w:customStyle="1" w:styleId="regtext">
    <w:name w:val="regtext"/>
    <w:uiPriority w:val="99"/>
    <w:rsid w:val="00F340EB"/>
  </w:style>
  <w:style w:type="character" w:customStyle="1" w:styleId="Dottedunderline">
    <w:name w:val="Dotted underline"/>
    <w:rsid w:val="00F340EB"/>
    <w:rPr>
      <w:u w:val="dotted"/>
    </w:rPr>
  </w:style>
  <w:style w:type="character" w:customStyle="1" w:styleId="slug-pub-date">
    <w:name w:val="slug-pub-date"/>
    <w:rsid w:val="00F340EB"/>
  </w:style>
  <w:style w:type="character" w:customStyle="1" w:styleId="slug-vol">
    <w:name w:val="slug-vol"/>
    <w:rsid w:val="00F340EB"/>
  </w:style>
  <w:style w:type="character" w:customStyle="1" w:styleId="slug-issue">
    <w:name w:val="slug-issue"/>
    <w:rsid w:val="00F340EB"/>
  </w:style>
  <w:style w:type="character" w:customStyle="1" w:styleId="slug-pages">
    <w:name w:val="slug-pages"/>
    <w:rsid w:val="00F340EB"/>
  </w:style>
  <w:style w:type="character" w:customStyle="1" w:styleId="DDIUnderline">
    <w:name w:val="DDI Underline"/>
    <w:qFormat/>
    <w:rsid w:val="00F340EB"/>
    <w:rPr>
      <w:sz w:val="20"/>
      <w:u w:val="thick"/>
    </w:rPr>
  </w:style>
  <w:style w:type="character" w:customStyle="1" w:styleId="CardsChar1">
    <w:name w:val="Cards Char1"/>
    <w:locked/>
    <w:rsid w:val="00F340EB"/>
    <w:rPr>
      <w:rFonts w:ascii="Times New Roman" w:eastAsia="Times New Roman" w:hAnsi="Times New Roman" w:cs="Times New Roman"/>
    </w:rPr>
  </w:style>
  <w:style w:type="character" w:customStyle="1" w:styleId="DocumentMapChar1">
    <w:name w:val="Document Map Char1"/>
    <w:basedOn w:val="DefaultParagraphFont"/>
    <w:uiPriority w:val="99"/>
    <w:rsid w:val="00F340EB"/>
    <w:rPr>
      <w:rFonts w:ascii="Segoe UI" w:hAnsi="Segoe UI" w:cs="Segoe UI"/>
      <w:sz w:val="16"/>
      <w:szCs w:val="16"/>
    </w:rPr>
  </w:style>
  <w:style w:type="character" w:customStyle="1" w:styleId="CardTextChar0">
    <w:name w:val="Card Text Char"/>
    <w:locked/>
    <w:rsid w:val="00F340EB"/>
    <w:rPr>
      <w:rFonts w:ascii="Georgia" w:hAnsi="Georgia"/>
      <w:sz w:val="18"/>
      <w:u w:val="single"/>
    </w:rPr>
  </w:style>
  <w:style w:type="character" w:customStyle="1" w:styleId="normaltextrun">
    <w:name w:val="normaltextrun"/>
    <w:basedOn w:val="DefaultParagraphFont"/>
    <w:rsid w:val="00F340EB"/>
  </w:style>
  <w:style w:type="character" w:customStyle="1" w:styleId="eop">
    <w:name w:val="eop"/>
    <w:basedOn w:val="DefaultParagraphFont"/>
    <w:rsid w:val="00F340EB"/>
  </w:style>
  <w:style w:type="character" w:customStyle="1" w:styleId="spellingerror">
    <w:name w:val="spellingerror"/>
    <w:basedOn w:val="DefaultParagraphFont"/>
    <w:rsid w:val="00F340EB"/>
  </w:style>
  <w:style w:type="paragraph" w:customStyle="1" w:styleId="m-2839544472620372085msonospacing">
    <w:name w:val="m_-2839544472620372085msonospacing"/>
    <w:basedOn w:val="Normal"/>
    <w:uiPriority w:val="99"/>
    <w:rsid w:val="00F340EB"/>
    <w:pPr>
      <w:spacing w:before="100" w:beforeAutospacing="1" w:after="100" w:afterAutospacing="1"/>
    </w:pPr>
  </w:style>
  <w:style w:type="paragraph" w:customStyle="1" w:styleId="franklin-light1">
    <w:name w:val="franklin-light1"/>
    <w:basedOn w:val="Normal"/>
    <w:uiPriority w:val="99"/>
    <w:rsid w:val="00F340EB"/>
    <w:pPr>
      <w:spacing w:before="100" w:beforeAutospacing="1" w:after="100" w:afterAutospacing="1"/>
    </w:pPr>
  </w:style>
  <w:style w:type="character" w:customStyle="1" w:styleId="powa-tease">
    <w:name w:val="powa-tease"/>
    <w:basedOn w:val="DefaultParagraphFont"/>
    <w:rsid w:val="00F340EB"/>
  </w:style>
  <w:style w:type="character" w:customStyle="1" w:styleId="powa-byline">
    <w:name w:val="powa-byline"/>
    <w:basedOn w:val="DefaultParagraphFont"/>
    <w:rsid w:val="00F340EB"/>
  </w:style>
  <w:style w:type="character" w:customStyle="1" w:styleId="apple-style-span">
    <w:name w:val="apple-style-span"/>
    <w:basedOn w:val="DefaultParagraphFont"/>
    <w:rsid w:val="00F340EB"/>
    <w:rPr>
      <w:rFonts w:cs="Times New Roman"/>
    </w:rPr>
  </w:style>
  <w:style w:type="paragraph" w:customStyle="1" w:styleId="noindent">
    <w:name w:val="noindent"/>
    <w:basedOn w:val="Normal"/>
    <w:uiPriority w:val="99"/>
    <w:qFormat/>
    <w:rsid w:val="00F340EB"/>
    <w:pPr>
      <w:spacing w:before="100" w:beforeAutospacing="1" w:after="100" w:afterAutospacing="1"/>
    </w:pPr>
    <w:rPr>
      <w:rFonts w:eastAsia="Times New Roman"/>
    </w:rPr>
  </w:style>
  <w:style w:type="character" w:customStyle="1" w:styleId="st">
    <w:name w:val="st"/>
    <w:rsid w:val="00F340EB"/>
  </w:style>
  <w:style w:type="character" w:customStyle="1" w:styleId="highlight2">
    <w:name w:val="highlight2"/>
    <w:basedOn w:val="DefaultParagraphFont"/>
    <w:rsid w:val="00F340EB"/>
    <w:rPr>
      <w:rFonts w:ascii="Arial" w:hAnsi="Arial"/>
      <w:b/>
      <w:sz w:val="19"/>
      <w:u w:val="thick"/>
      <w:bdr w:val="none" w:sz="0" w:space="0" w:color="auto"/>
      <w:shd w:val="clear" w:color="auto" w:fill="auto"/>
    </w:rPr>
  </w:style>
  <w:style w:type="character" w:customStyle="1" w:styleId="Emphasis2">
    <w:name w:val="Emphasis2"/>
    <w:basedOn w:val="DefaultParagraphFont"/>
    <w:rsid w:val="00F340EB"/>
    <w:rPr>
      <w:rFonts w:ascii="Franklin Gothic Heavy" w:hAnsi="Franklin Gothic Heavy" w:hint="default"/>
      <w:iCs/>
      <w:u w:val="single"/>
    </w:rPr>
  </w:style>
  <w:style w:type="character" w:customStyle="1" w:styleId="EmphasizeThis">
    <w:name w:val="EmphasizeThis"/>
    <w:rsid w:val="00F340EB"/>
    <w:rPr>
      <w:rFonts w:ascii="Georgia" w:hAnsi="Georgia" w:hint="default"/>
      <w:b/>
      <w:bCs w:val="0"/>
      <w:iCs/>
      <w:sz w:val="24"/>
      <w:u w:val="thick"/>
    </w:rPr>
  </w:style>
  <w:style w:type="character" w:customStyle="1" w:styleId="Style3Char">
    <w:name w:val="Style3 Char"/>
    <w:link w:val="Style3"/>
    <w:rsid w:val="00F340EB"/>
    <w:rPr>
      <w:rFonts w:ascii="Arial Narrow" w:hAnsi="Arial Narrow"/>
      <w:b/>
      <w:szCs w:val="24"/>
    </w:rPr>
  </w:style>
  <w:style w:type="character" w:styleId="CommentReference">
    <w:name w:val="annotation reference"/>
    <w:basedOn w:val="DefaultParagraphFont"/>
    <w:uiPriority w:val="99"/>
    <w:unhideWhenUsed/>
    <w:rsid w:val="00F340EB"/>
    <w:rPr>
      <w:sz w:val="16"/>
      <w:szCs w:val="16"/>
    </w:rPr>
  </w:style>
  <w:style w:type="paragraph" w:styleId="CommentText">
    <w:name w:val="annotation text"/>
    <w:basedOn w:val="Normal"/>
    <w:link w:val="CommentTextChar"/>
    <w:uiPriority w:val="99"/>
    <w:unhideWhenUsed/>
    <w:rsid w:val="00F340EB"/>
    <w:rPr>
      <w:sz w:val="20"/>
      <w:szCs w:val="20"/>
    </w:rPr>
  </w:style>
  <w:style w:type="character" w:customStyle="1" w:styleId="CommentTextChar">
    <w:name w:val="Comment Text Char"/>
    <w:basedOn w:val="DefaultParagraphFont"/>
    <w:link w:val="CommentText"/>
    <w:uiPriority w:val="99"/>
    <w:rsid w:val="00F340EB"/>
    <w:rPr>
      <w:rFonts w:ascii="Calibri" w:hAnsi="Calibri"/>
      <w:sz w:val="20"/>
      <w:szCs w:val="20"/>
    </w:rPr>
  </w:style>
  <w:style w:type="character" w:customStyle="1" w:styleId="balancedheadline">
    <w:name w:val="balancedheadline"/>
    <w:basedOn w:val="DefaultParagraphFont"/>
    <w:rsid w:val="00F340EB"/>
  </w:style>
  <w:style w:type="paragraph" w:customStyle="1" w:styleId="analytic0">
    <w:name w:val="analytic"/>
    <w:basedOn w:val="Analytic"/>
    <w:link w:val="analyticChar0"/>
    <w:autoRedefine/>
    <w:uiPriority w:val="4"/>
    <w:qFormat/>
    <w:rsid w:val="00F340EB"/>
    <w:rPr>
      <w:i/>
      <w:color w:val="2D72B1"/>
    </w:rPr>
  </w:style>
  <w:style w:type="character" w:customStyle="1" w:styleId="analyticChar0">
    <w:name w:val="analytic Char"/>
    <w:basedOn w:val="DefaultParagraphFont"/>
    <w:link w:val="analytic0"/>
    <w:uiPriority w:val="4"/>
    <w:rsid w:val="00F340EB"/>
    <w:rPr>
      <w:rFonts w:ascii="Calibri" w:hAnsi="Calibri"/>
      <w:i/>
      <w:color w:val="2D72B1"/>
    </w:rPr>
  </w:style>
  <w:style w:type="paragraph" w:customStyle="1" w:styleId="ColorfulList-Accent11">
    <w:name w:val="Colorful List - Accent 11"/>
    <w:basedOn w:val="Normal"/>
    <w:uiPriority w:val="34"/>
    <w:qFormat/>
    <w:rsid w:val="00F340EB"/>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F340EB"/>
    <w:rPr>
      <w:color w:val="605E5C"/>
      <w:shd w:val="clear" w:color="auto" w:fill="E1DFDD"/>
    </w:rPr>
  </w:style>
  <w:style w:type="character" w:customStyle="1" w:styleId="m-4339160018974791352style13ptbold">
    <w:name w:val="m_-4339160018974791352style13ptbold"/>
    <w:basedOn w:val="DefaultParagraphFont"/>
    <w:rsid w:val="00F340EB"/>
  </w:style>
  <w:style w:type="character" w:customStyle="1" w:styleId="m-4339160018974791352styleunderline">
    <w:name w:val="m_-4339160018974791352styleunderline"/>
    <w:basedOn w:val="DefaultParagraphFont"/>
    <w:rsid w:val="00F340EB"/>
  </w:style>
  <w:style w:type="character" w:customStyle="1" w:styleId="m8622195508348221850gmail-msohyperlink">
    <w:name w:val="m_8622195508348221850gmail-msohyperlink"/>
    <w:basedOn w:val="DefaultParagraphFont"/>
    <w:rsid w:val="00F340EB"/>
  </w:style>
  <w:style w:type="character" w:customStyle="1" w:styleId="UnresolvedMention4">
    <w:name w:val="Unresolved Mention4"/>
    <w:basedOn w:val="DefaultParagraphFont"/>
    <w:uiPriority w:val="99"/>
    <w:semiHidden/>
    <w:unhideWhenUsed/>
    <w:rsid w:val="00F340EB"/>
    <w:rPr>
      <w:color w:val="605E5C"/>
      <w:shd w:val="clear" w:color="auto" w:fill="E1DFDD"/>
    </w:rPr>
  </w:style>
  <w:style w:type="character" w:customStyle="1" w:styleId="longbio">
    <w:name w:val="long_bio"/>
    <w:basedOn w:val="DefaultParagraphFont"/>
    <w:rsid w:val="00F340EB"/>
  </w:style>
  <w:style w:type="paragraph" w:customStyle="1" w:styleId="css-1ygdjhk">
    <w:name w:val="css-1ygdjhk"/>
    <w:basedOn w:val="Normal"/>
    <w:uiPriority w:val="99"/>
    <w:rsid w:val="00F340EB"/>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F340EB"/>
    <w:rPr>
      <w:color w:val="605E5C"/>
      <w:shd w:val="clear" w:color="auto" w:fill="E1DFDD"/>
    </w:rPr>
  </w:style>
  <w:style w:type="table" w:styleId="TableGrid">
    <w:name w:val="Table Grid"/>
    <w:basedOn w:val="TableNormal"/>
    <w:rsid w:val="00F340EB"/>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F340EB"/>
    <w:rPr>
      <w:color w:val="605E5C"/>
      <w:shd w:val="clear" w:color="auto" w:fill="E1DFDD"/>
    </w:rPr>
  </w:style>
  <w:style w:type="character" w:customStyle="1" w:styleId="UnresolvedMention7">
    <w:name w:val="Unresolved Mention7"/>
    <w:basedOn w:val="DefaultParagraphFont"/>
    <w:uiPriority w:val="99"/>
    <w:semiHidden/>
    <w:unhideWhenUsed/>
    <w:rsid w:val="00F340EB"/>
    <w:rPr>
      <w:color w:val="605E5C"/>
      <w:shd w:val="clear" w:color="auto" w:fill="E1DFDD"/>
    </w:rPr>
  </w:style>
  <w:style w:type="character" w:customStyle="1" w:styleId="UnresolvedMention8">
    <w:name w:val="Unresolved Mention8"/>
    <w:basedOn w:val="DefaultParagraphFont"/>
    <w:uiPriority w:val="99"/>
    <w:semiHidden/>
    <w:unhideWhenUsed/>
    <w:rsid w:val="00F340EB"/>
    <w:rPr>
      <w:color w:val="605E5C"/>
      <w:shd w:val="clear" w:color="auto" w:fill="E1DFDD"/>
    </w:rPr>
  </w:style>
  <w:style w:type="paragraph" w:customStyle="1" w:styleId="CardText2">
    <w:name w:val="Card Text 2"/>
    <w:basedOn w:val="Normal"/>
    <w:link w:val="CardText2Char"/>
    <w:qFormat/>
    <w:rsid w:val="00F340EB"/>
    <w:rPr>
      <w:rFonts w:eastAsia="Calibri"/>
      <w:b/>
      <w:color w:val="000000"/>
      <w:u w:val="single"/>
      <w:lang w:val="x-none" w:eastAsia="x-none"/>
    </w:rPr>
  </w:style>
  <w:style w:type="character" w:customStyle="1" w:styleId="CardText2Char">
    <w:name w:val="Card Text 2 Char"/>
    <w:link w:val="CardText2"/>
    <w:rsid w:val="00F340EB"/>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F340EB"/>
  </w:style>
  <w:style w:type="character" w:customStyle="1" w:styleId="UnresolvedMention9">
    <w:name w:val="Unresolved Mention9"/>
    <w:basedOn w:val="DefaultParagraphFont"/>
    <w:uiPriority w:val="99"/>
    <w:semiHidden/>
    <w:unhideWhenUsed/>
    <w:rsid w:val="00F340EB"/>
    <w:rPr>
      <w:color w:val="605E5C"/>
      <w:shd w:val="clear" w:color="auto" w:fill="E1DFDD"/>
    </w:rPr>
  </w:style>
  <w:style w:type="character" w:customStyle="1" w:styleId="UnresolvedMention100">
    <w:name w:val="Unresolved Mention100"/>
    <w:basedOn w:val="DefaultParagraphFont"/>
    <w:uiPriority w:val="99"/>
    <w:semiHidden/>
    <w:unhideWhenUsed/>
    <w:rsid w:val="00F340EB"/>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F340EB"/>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F340EB"/>
    <w:rPr>
      <w:color w:val="605E5C"/>
      <w:shd w:val="clear" w:color="auto" w:fill="E1DFDD"/>
    </w:rPr>
  </w:style>
  <w:style w:type="paragraph" w:customStyle="1" w:styleId="flashline">
    <w:name w:val="flashline"/>
    <w:basedOn w:val="Normal"/>
    <w:uiPriority w:val="99"/>
    <w:rsid w:val="00F340EB"/>
    <w:pPr>
      <w:spacing w:before="100" w:beforeAutospacing="1" w:after="100" w:afterAutospacing="1"/>
    </w:pPr>
    <w:rPr>
      <w:rFonts w:eastAsia="Times New Roman"/>
    </w:rPr>
  </w:style>
  <w:style w:type="paragraph" w:customStyle="1" w:styleId="lbexhangwithmargin">
    <w:name w:val="lbexhangwithmargin"/>
    <w:basedOn w:val="Normal"/>
    <w:uiPriority w:val="99"/>
    <w:rsid w:val="00F340EB"/>
    <w:pPr>
      <w:spacing w:before="100" w:beforeAutospacing="1" w:after="100" w:afterAutospacing="1"/>
    </w:pPr>
    <w:rPr>
      <w:rFonts w:eastAsia="Times New Roman"/>
    </w:rPr>
  </w:style>
  <w:style w:type="character" w:customStyle="1" w:styleId="lbexsectionlevelolc">
    <w:name w:val="lbexsectionlevelolc"/>
    <w:basedOn w:val="DefaultParagraphFont"/>
    <w:rsid w:val="00F340EB"/>
  </w:style>
  <w:style w:type="character" w:customStyle="1" w:styleId="lbexallcap">
    <w:name w:val="lbexallcap"/>
    <w:basedOn w:val="DefaultParagraphFont"/>
    <w:rsid w:val="00F340EB"/>
  </w:style>
  <w:style w:type="paragraph" w:customStyle="1" w:styleId="lbexindent">
    <w:name w:val="lbexindent"/>
    <w:basedOn w:val="Normal"/>
    <w:uiPriority w:val="99"/>
    <w:rsid w:val="00F340EB"/>
    <w:pPr>
      <w:spacing w:before="100" w:beforeAutospacing="1" w:after="100" w:afterAutospacing="1"/>
    </w:pPr>
    <w:rPr>
      <w:rFonts w:eastAsia="Times New Roman"/>
    </w:rPr>
  </w:style>
  <w:style w:type="paragraph" w:customStyle="1" w:styleId="lbexindentparagraph">
    <w:name w:val="lbexindentparagraph"/>
    <w:basedOn w:val="Normal"/>
    <w:uiPriority w:val="99"/>
    <w:rsid w:val="00F340EB"/>
    <w:pPr>
      <w:spacing w:before="100" w:beforeAutospacing="1" w:after="100" w:afterAutospacing="1"/>
    </w:pPr>
    <w:rPr>
      <w:rFonts w:eastAsia="Times New Roman"/>
    </w:rPr>
  </w:style>
  <w:style w:type="paragraph" w:customStyle="1" w:styleId="zn-bodyparagraph">
    <w:name w:val="zn-body__paragraph"/>
    <w:basedOn w:val="Normal"/>
    <w:uiPriority w:val="99"/>
    <w:rsid w:val="00F340EB"/>
    <w:pPr>
      <w:spacing w:before="100" w:beforeAutospacing="1" w:after="100" w:afterAutospacing="1"/>
    </w:pPr>
    <w:rPr>
      <w:rFonts w:eastAsia="Times New Roman"/>
    </w:rPr>
  </w:style>
  <w:style w:type="character" w:customStyle="1" w:styleId="c-messagebody">
    <w:name w:val="c-message__body"/>
    <w:basedOn w:val="DefaultParagraphFont"/>
    <w:rsid w:val="00F340EB"/>
  </w:style>
  <w:style w:type="character" w:customStyle="1" w:styleId="m7735155540857680774gmail-style13ptbold">
    <w:name w:val="m_7735155540857680774gmail-style13ptbold"/>
    <w:basedOn w:val="DefaultParagraphFont"/>
    <w:rsid w:val="00F340EB"/>
  </w:style>
  <w:style w:type="character" w:customStyle="1" w:styleId="style65">
    <w:name w:val="style65"/>
    <w:basedOn w:val="DefaultParagraphFont"/>
    <w:rsid w:val="00F340EB"/>
  </w:style>
  <w:style w:type="character" w:customStyle="1" w:styleId="bodytext0">
    <w:name w:val="body_text"/>
    <w:basedOn w:val="DefaultParagraphFont"/>
    <w:rsid w:val="00F340EB"/>
  </w:style>
  <w:style w:type="character" w:customStyle="1" w:styleId="bio">
    <w:name w:val="bio"/>
    <w:basedOn w:val="DefaultParagraphFont"/>
    <w:rsid w:val="00F340EB"/>
  </w:style>
  <w:style w:type="paragraph" w:customStyle="1" w:styleId="cites0">
    <w:name w:val="cites"/>
    <w:next w:val="Normal"/>
    <w:autoRedefine/>
    <w:qFormat/>
    <w:rsid w:val="00F340EB"/>
    <w:pPr>
      <w:spacing w:after="0" w:line="240" w:lineRule="auto"/>
      <w:contextualSpacing/>
    </w:pPr>
    <w:rPr>
      <w:rFonts w:eastAsia="SimSun"/>
      <w:b/>
      <w:lang w:eastAsia="zh-CN"/>
    </w:rPr>
  </w:style>
  <w:style w:type="character" w:customStyle="1" w:styleId="5yl5">
    <w:name w:val="_5yl5"/>
    <w:basedOn w:val="DefaultParagraphFont"/>
    <w:rsid w:val="00F340EB"/>
  </w:style>
  <w:style w:type="character" w:customStyle="1" w:styleId="text">
    <w:name w:val="text"/>
    <w:basedOn w:val="DefaultParagraphFont"/>
    <w:rsid w:val="00F340EB"/>
  </w:style>
  <w:style w:type="paragraph" w:customStyle="1" w:styleId="generic-articlebody">
    <w:name w:val="generic-article__body"/>
    <w:basedOn w:val="Normal"/>
    <w:uiPriority w:val="99"/>
    <w:rsid w:val="00F340EB"/>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F340EB"/>
    <w:pPr>
      <w:spacing w:line="240" w:lineRule="auto"/>
    </w:pPr>
    <w:rPr>
      <w:b/>
      <w:bCs/>
    </w:rPr>
  </w:style>
  <w:style w:type="character" w:customStyle="1" w:styleId="CommentSubjectChar">
    <w:name w:val="Comment Subject Char"/>
    <w:basedOn w:val="CommentTextChar"/>
    <w:link w:val="CommentSubject"/>
    <w:rsid w:val="00F340EB"/>
    <w:rPr>
      <w:rFonts w:ascii="Calibri" w:hAnsi="Calibri"/>
      <w:b/>
      <w:bCs/>
      <w:sz w:val="20"/>
      <w:szCs w:val="20"/>
    </w:rPr>
  </w:style>
  <w:style w:type="character" w:customStyle="1" w:styleId="UnresolvedMention12">
    <w:name w:val="Unresolved Mention12"/>
    <w:basedOn w:val="DefaultParagraphFont"/>
    <w:uiPriority w:val="99"/>
    <w:rsid w:val="00F340EB"/>
    <w:rPr>
      <w:color w:val="605E5C"/>
      <w:shd w:val="clear" w:color="auto" w:fill="E1DFDD"/>
    </w:rPr>
  </w:style>
  <w:style w:type="paragraph" w:customStyle="1" w:styleId="CardNotUnderlined">
    <w:name w:val="Card Not Underlined"/>
    <w:basedOn w:val="Normal"/>
    <w:link w:val="CardNotUnderlinedChar1"/>
    <w:autoRedefine/>
    <w:qFormat/>
    <w:rsid w:val="00F340EB"/>
    <w:rPr>
      <w:rFonts w:eastAsia="Times New Roman"/>
      <w:sz w:val="12"/>
      <w:szCs w:val="20"/>
    </w:rPr>
  </w:style>
  <w:style w:type="character" w:customStyle="1" w:styleId="UnresolvedMention13">
    <w:name w:val="Unresolved Mention13"/>
    <w:basedOn w:val="DefaultParagraphFont"/>
    <w:uiPriority w:val="99"/>
    <w:rsid w:val="00F340EB"/>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340EB"/>
    <w:rPr>
      <w:rFonts w:ascii="Times New Roman" w:eastAsia="Times New Roman" w:hAnsi="Times New Roman" w:cs="Times New Roman"/>
      <w:sz w:val="24"/>
      <w:szCs w:val="24"/>
    </w:rPr>
  </w:style>
  <w:style w:type="character" w:customStyle="1" w:styleId="blast">
    <w:name w:val="blast"/>
    <w:basedOn w:val="DefaultParagraphFont"/>
    <w:rsid w:val="00F340EB"/>
  </w:style>
  <w:style w:type="paragraph" w:customStyle="1" w:styleId="paragraph">
    <w:name w:val="paragraph"/>
    <w:basedOn w:val="Normal"/>
    <w:uiPriority w:val="99"/>
    <w:qFormat/>
    <w:rsid w:val="00F340EB"/>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F340EB"/>
  </w:style>
  <w:style w:type="character" w:customStyle="1" w:styleId="UnresolvedMention">
    <w:name w:val="Unresolved Mention"/>
    <w:basedOn w:val="DefaultParagraphFont"/>
    <w:uiPriority w:val="99"/>
    <w:rsid w:val="00F340EB"/>
    <w:rPr>
      <w:color w:val="605E5C"/>
      <w:shd w:val="clear" w:color="auto" w:fill="E1DFDD"/>
    </w:rPr>
  </w:style>
  <w:style w:type="character" w:customStyle="1" w:styleId="ata-controlscomplain-btn">
    <w:name w:val="ata-controls__complain-btn"/>
    <w:basedOn w:val="DefaultParagraphFont"/>
    <w:rsid w:val="00F340EB"/>
  </w:style>
  <w:style w:type="character" w:customStyle="1" w:styleId="u-tcgraydarker">
    <w:name w:val="u-tcgraydarker"/>
    <w:basedOn w:val="DefaultParagraphFont"/>
    <w:rsid w:val="00F340EB"/>
  </w:style>
  <w:style w:type="paragraph" w:customStyle="1" w:styleId="stcontent-block">
    <w:name w:val="st__content-block"/>
    <w:basedOn w:val="Normal"/>
    <w:rsid w:val="00F340EB"/>
    <w:pPr>
      <w:spacing w:before="100" w:beforeAutospacing="1" w:after="100" w:afterAutospacing="1"/>
    </w:pPr>
  </w:style>
  <w:style w:type="character" w:customStyle="1" w:styleId="drop">
    <w:name w:val="drop"/>
    <w:basedOn w:val="DefaultParagraphFont"/>
    <w:rsid w:val="00F340EB"/>
  </w:style>
  <w:style w:type="paragraph" w:customStyle="1" w:styleId="pullquote">
    <w:name w:val="pullquote"/>
    <w:basedOn w:val="Normal"/>
    <w:rsid w:val="00F340EB"/>
    <w:pPr>
      <w:spacing w:before="100" w:beforeAutospacing="1" w:after="100" w:afterAutospacing="1"/>
    </w:pPr>
  </w:style>
  <w:style w:type="paragraph" w:customStyle="1" w:styleId="TableParagraph">
    <w:name w:val="Table Paragraph"/>
    <w:basedOn w:val="Normal"/>
    <w:uiPriority w:val="1"/>
    <w:qFormat/>
    <w:rsid w:val="00F340EB"/>
    <w:pPr>
      <w:widowControl w:val="0"/>
      <w:autoSpaceDE w:val="0"/>
      <w:autoSpaceDN w:val="0"/>
      <w:adjustRightInd w:val="0"/>
    </w:pPr>
    <w:rPr>
      <w:rFonts w:eastAsiaTheme="minorEastAsia"/>
    </w:rPr>
  </w:style>
  <w:style w:type="paragraph" w:customStyle="1" w:styleId="p">
    <w:name w:val="p"/>
    <w:basedOn w:val="Normal"/>
    <w:qFormat/>
    <w:rsid w:val="00F340EB"/>
    <w:pPr>
      <w:spacing w:before="100" w:beforeAutospacing="1" w:after="100" w:afterAutospacing="1"/>
    </w:pPr>
  </w:style>
  <w:style w:type="character" w:customStyle="1" w:styleId="figpopup-sensitive-area">
    <w:name w:val="figpopup-sensitive-area"/>
    <w:basedOn w:val="DefaultParagraphFont"/>
    <w:rsid w:val="00F340EB"/>
  </w:style>
  <w:style w:type="paragraph" w:customStyle="1" w:styleId="css-qckjh9">
    <w:name w:val="css-qckjh9"/>
    <w:basedOn w:val="Normal"/>
    <w:rsid w:val="00F340EB"/>
    <w:pPr>
      <w:spacing w:before="100" w:beforeAutospacing="1" w:after="100" w:afterAutospacing="1" w:line="240" w:lineRule="auto"/>
    </w:pPr>
    <w:rPr>
      <w:rFonts w:eastAsia="Times New Roman"/>
      <w:sz w:val="24"/>
    </w:rPr>
  </w:style>
  <w:style w:type="paragraph" w:customStyle="1" w:styleId="css-158dogj">
    <w:name w:val="css-158dogj"/>
    <w:basedOn w:val="Normal"/>
    <w:rsid w:val="00F340EB"/>
    <w:pPr>
      <w:spacing w:before="100" w:beforeAutospacing="1" w:after="100" w:afterAutospacing="1" w:line="240" w:lineRule="auto"/>
    </w:pPr>
    <w:rPr>
      <w:rFonts w:eastAsia="Times New Roman"/>
      <w:sz w:val="24"/>
    </w:rPr>
  </w:style>
  <w:style w:type="character" w:customStyle="1" w:styleId="num">
    <w:name w:val="num"/>
    <w:basedOn w:val="DefaultParagraphFont"/>
    <w:rsid w:val="00F340EB"/>
  </w:style>
  <w:style w:type="character" w:customStyle="1" w:styleId="letter">
    <w:name w:val="letter"/>
    <w:basedOn w:val="DefaultParagraphFont"/>
    <w:rsid w:val="00F340EB"/>
  </w:style>
  <w:style w:type="character" w:customStyle="1" w:styleId="dttext">
    <w:name w:val="dttext"/>
    <w:basedOn w:val="DefaultParagraphFont"/>
    <w:rsid w:val="00F340EB"/>
  </w:style>
  <w:style w:type="character" w:customStyle="1" w:styleId="sdsense">
    <w:name w:val="sdsense"/>
    <w:basedOn w:val="DefaultParagraphFont"/>
    <w:rsid w:val="00F340EB"/>
  </w:style>
  <w:style w:type="character" w:customStyle="1" w:styleId="sd">
    <w:name w:val="sd"/>
    <w:basedOn w:val="DefaultParagraphFont"/>
    <w:rsid w:val="00F340EB"/>
  </w:style>
  <w:style w:type="paragraph" w:customStyle="1" w:styleId="flfc">
    <w:name w:val="flfc"/>
    <w:basedOn w:val="Normal"/>
    <w:uiPriority w:val="99"/>
    <w:rsid w:val="00F340EB"/>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F340EB"/>
  </w:style>
  <w:style w:type="paragraph" w:customStyle="1" w:styleId="story-body-text">
    <w:name w:val="story-body-text"/>
    <w:basedOn w:val="Normal"/>
    <w:uiPriority w:val="99"/>
    <w:qFormat/>
    <w:rsid w:val="00F340EB"/>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F340EB"/>
  </w:style>
  <w:style w:type="paragraph" w:customStyle="1" w:styleId="CardText1">
    <w:name w:val="Card Text 1"/>
    <w:link w:val="CardText1Char"/>
    <w:qFormat/>
    <w:rsid w:val="00F340EB"/>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F340EB"/>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F340EB"/>
  </w:style>
  <w:style w:type="paragraph" w:customStyle="1" w:styleId="Analytic2">
    <w:name w:val="Analytic2"/>
    <w:basedOn w:val="Heading4"/>
    <w:link w:val="Analytic2Char"/>
    <w:uiPriority w:val="4"/>
    <w:rsid w:val="00F340EB"/>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F340EB"/>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F340E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F340EB"/>
  </w:style>
  <w:style w:type="character" w:customStyle="1" w:styleId="AnalyticsPipChar">
    <w:name w:val="AnalyticsPip Char"/>
    <w:basedOn w:val="DefaultParagraphFont"/>
    <w:link w:val="AnalyticsPip"/>
    <w:uiPriority w:val="4"/>
    <w:rsid w:val="00F340E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F340EB"/>
  </w:style>
  <w:style w:type="character" w:customStyle="1" w:styleId="AnalyticsGBNChar">
    <w:name w:val="AnalyticsGBN Char"/>
    <w:basedOn w:val="DefaultParagraphFont"/>
    <w:link w:val="AnalyticsGBN"/>
    <w:uiPriority w:val="4"/>
    <w:rsid w:val="00F340E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F340EB"/>
    <w:pPr>
      <w:spacing w:after="0" w:line="240" w:lineRule="auto"/>
    </w:pPr>
    <w:rPr>
      <w:i/>
      <w:iCs/>
      <w:color w:val="000000" w:themeColor="text1"/>
    </w:rPr>
  </w:style>
  <w:style w:type="character" w:customStyle="1" w:styleId="QuoteChar">
    <w:name w:val="Quote Char"/>
    <w:basedOn w:val="DefaultParagraphFont"/>
    <w:link w:val="Quote"/>
    <w:uiPriority w:val="29"/>
    <w:rsid w:val="00F340EB"/>
    <w:rPr>
      <w:rFonts w:ascii="Calibri" w:hAnsi="Calibri"/>
      <w:i/>
      <w:iCs/>
      <w:color w:val="000000" w:themeColor="text1"/>
    </w:rPr>
  </w:style>
  <w:style w:type="paragraph" w:styleId="TOCHeading">
    <w:name w:val="TOC Heading"/>
    <w:basedOn w:val="Heading1"/>
    <w:next w:val="Normal"/>
    <w:uiPriority w:val="39"/>
    <w:unhideWhenUsed/>
    <w:qFormat/>
    <w:rsid w:val="00F340E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F340EB"/>
  </w:style>
  <w:style w:type="character" w:customStyle="1" w:styleId="ref-overlay">
    <w:name w:val="ref-overlay"/>
    <w:basedOn w:val="DefaultParagraphFont"/>
    <w:rsid w:val="00F340EB"/>
  </w:style>
  <w:style w:type="character" w:customStyle="1" w:styleId="ref-fn-p">
    <w:name w:val="ref-fn-p"/>
    <w:basedOn w:val="DefaultParagraphFont"/>
    <w:rsid w:val="00F340EB"/>
  </w:style>
  <w:style w:type="character" w:customStyle="1" w:styleId="opinion-articlebody">
    <w:name w:val="opinion-article__body"/>
    <w:basedOn w:val="DefaultParagraphFont"/>
    <w:rsid w:val="00F340EB"/>
  </w:style>
  <w:style w:type="paragraph" w:customStyle="1" w:styleId="opinion-articlebody1">
    <w:name w:val="opinion-article__body1"/>
    <w:basedOn w:val="Normal"/>
    <w:rsid w:val="00F340EB"/>
    <w:pPr>
      <w:spacing w:before="100" w:beforeAutospacing="1" w:after="100" w:afterAutospacing="1" w:line="240" w:lineRule="auto"/>
    </w:pPr>
    <w:rPr>
      <w:rFonts w:eastAsia="Times New Roman"/>
      <w:sz w:val="24"/>
    </w:rPr>
  </w:style>
  <w:style w:type="paragraph" w:customStyle="1" w:styleId="para">
    <w:name w:val="para"/>
    <w:basedOn w:val="Normal"/>
    <w:qFormat/>
    <w:rsid w:val="00F340EB"/>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F340EB"/>
  </w:style>
  <w:style w:type="character" w:customStyle="1" w:styleId="journaltitle">
    <w:name w:val="journaltitle"/>
    <w:basedOn w:val="DefaultParagraphFont"/>
    <w:rsid w:val="00F340EB"/>
  </w:style>
  <w:style w:type="character" w:customStyle="1" w:styleId="hit">
    <w:name w:val="hit"/>
    <w:basedOn w:val="DefaultParagraphFont"/>
    <w:rsid w:val="00F340EB"/>
  </w:style>
  <w:style w:type="paragraph" w:customStyle="1" w:styleId="wp-caption-text">
    <w:name w:val="wp-caption-text"/>
    <w:basedOn w:val="Normal"/>
    <w:qFormat/>
    <w:rsid w:val="00F340EB"/>
    <w:pPr>
      <w:spacing w:before="100" w:beforeAutospacing="1" w:after="100" w:afterAutospacing="1" w:line="240" w:lineRule="auto"/>
    </w:pPr>
    <w:rPr>
      <w:rFonts w:eastAsia="Times New Roman"/>
      <w:sz w:val="24"/>
    </w:rPr>
  </w:style>
  <w:style w:type="paragraph" w:customStyle="1" w:styleId="css-utmy9y">
    <w:name w:val="css-utmy9y"/>
    <w:basedOn w:val="Normal"/>
    <w:rsid w:val="00F340EB"/>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F340EB"/>
    <w:rPr>
      <w:sz w:val="20"/>
      <w:u w:val="single"/>
    </w:rPr>
  </w:style>
  <w:style w:type="character" w:customStyle="1" w:styleId="Style11ptBoldUnderlineBorderSinglesolidlineAuto">
    <w:name w:val="Style 11 pt Bold Underline Border: : (Single solid line Auto  ..."/>
    <w:basedOn w:val="DefaultParagraphFont"/>
    <w:rsid w:val="00F340EB"/>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F340EB"/>
  </w:style>
  <w:style w:type="paragraph" w:customStyle="1" w:styleId="Small">
    <w:name w:val="Small"/>
    <w:basedOn w:val="Normal"/>
    <w:next w:val="Normal"/>
    <w:uiPriority w:val="99"/>
    <w:qFormat/>
    <w:rsid w:val="00F340EB"/>
    <w:pPr>
      <w:jc w:val="both"/>
    </w:pPr>
    <w:rPr>
      <w:rFonts w:ascii="Arial" w:eastAsia="Calibri" w:hAnsi="Arial" w:cs="Arial"/>
    </w:rPr>
  </w:style>
  <w:style w:type="character" w:customStyle="1" w:styleId="Footnote">
    <w:name w:val="Footnote_"/>
    <w:basedOn w:val="DefaultParagraphFont"/>
    <w:link w:val="Footnote0"/>
    <w:rsid w:val="00F340EB"/>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F340EB"/>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F340EB"/>
    <w:rPr>
      <w:rFonts w:ascii="Arial Narrow" w:hAnsi="Arial Narrow"/>
      <w:b/>
      <w:color w:val="000000"/>
      <w:sz w:val="26"/>
    </w:rPr>
  </w:style>
  <w:style w:type="paragraph" w:customStyle="1" w:styleId="CardTagandCite">
    <w:name w:val="Card Tag and Cite"/>
    <w:basedOn w:val="Normal"/>
    <w:next w:val="Normal"/>
    <w:link w:val="CardTagandCiteChar"/>
    <w:qFormat/>
    <w:rsid w:val="00F340EB"/>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F340EB"/>
    <w:rPr>
      <w:b/>
      <w:bCs/>
    </w:rPr>
  </w:style>
  <w:style w:type="paragraph" w:customStyle="1" w:styleId="Cite2">
    <w:name w:val="Cite 2"/>
    <w:basedOn w:val="Normal"/>
    <w:qFormat/>
    <w:rsid w:val="00F340EB"/>
    <w:pPr>
      <w:spacing w:after="0" w:line="240" w:lineRule="auto"/>
    </w:pPr>
    <w:rPr>
      <w:rFonts w:ascii="Arial" w:eastAsia="Calibri" w:hAnsi="Arial" w:cs="Arial"/>
      <w:b/>
      <w:sz w:val="24"/>
      <w:u w:val="single"/>
    </w:rPr>
  </w:style>
  <w:style w:type="character" w:customStyle="1" w:styleId="aqj">
    <w:name w:val="aqj"/>
    <w:basedOn w:val="DefaultParagraphFont"/>
    <w:rsid w:val="00F340EB"/>
  </w:style>
  <w:style w:type="paragraph" w:customStyle="1" w:styleId="StyleJustified">
    <w:name w:val="Style Justified"/>
    <w:basedOn w:val="Normal"/>
    <w:qFormat/>
    <w:rsid w:val="00F340EB"/>
    <w:pPr>
      <w:spacing w:after="0" w:line="240" w:lineRule="auto"/>
    </w:pPr>
    <w:rPr>
      <w:rFonts w:eastAsia="Times New Roman"/>
      <w:szCs w:val="20"/>
    </w:rPr>
  </w:style>
  <w:style w:type="paragraph" w:customStyle="1" w:styleId="AuthorDate">
    <w:name w:val="AuthorDate"/>
    <w:next w:val="Normal"/>
    <w:link w:val="AuthorDateChar"/>
    <w:qFormat/>
    <w:rsid w:val="00F340EB"/>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340EB"/>
    <w:rPr>
      <w:rFonts w:ascii="Times New Roman" w:eastAsia="Calibri" w:hAnsi="Times New Roman" w:cs="Times New Roman"/>
      <w:b/>
      <w:sz w:val="24"/>
      <w:szCs w:val="20"/>
      <w:u w:val="single"/>
    </w:rPr>
  </w:style>
  <w:style w:type="character" w:customStyle="1" w:styleId="maintext">
    <w:name w:val="maintext"/>
    <w:basedOn w:val="DefaultParagraphFont"/>
    <w:rsid w:val="00F340EB"/>
  </w:style>
  <w:style w:type="paragraph" w:customStyle="1" w:styleId="Stylecardtext8pt">
    <w:name w:val="Style card text + 8 pt"/>
    <w:basedOn w:val="Normal"/>
    <w:qFormat/>
    <w:rsid w:val="00F340EB"/>
    <w:pPr>
      <w:spacing w:after="0" w:line="240" w:lineRule="auto"/>
      <w:ind w:right="288"/>
    </w:pPr>
  </w:style>
  <w:style w:type="character" w:customStyle="1" w:styleId="NotBold10Final">
    <w:name w:val="NotBold10Final"/>
    <w:uiPriority w:val="1"/>
    <w:qFormat/>
    <w:rsid w:val="00F340EB"/>
    <w:rPr>
      <w:rFonts w:ascii="Times New Roman" w:hAnsi="Times New Roman"/>
      <w:b w:val="0"/>
      <w:i w:val="0"/>
      <w:sz w:val="20"/>
    </w:rPr>
  </w:style>
  <w:style w:type="character" w:customStyle="1" w:styleId="Bold12">
    <w:name w:val="Bold12"/>
    <w:uiPriority w:val="1"/>
    <w:qFormat/>
    <w:rsid w:val="00F340EB"/>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F340EB"/>
    <w:pPr>
      <w:spacing w:after="0" w:line="240" w:lineRule="auto"/>
      <w:ind w:left="288" w:right="288"/>
    </w:pPr>
    <w:rPr>
      <w:rFonts w:eastAsia="Times New Roman"/>
      <w:sz w:val="20"/>
      <w:szCs w:val="20"/>
    </w:rPr>
  </w:style>
  <w:style w:type="character" w:customStyle="1" w:styleId="CardtextChar1">
    <w:name w:val="Card text Char"/>
    <w:link w:val="Cardtext0"/>
    <w:locked/>
    <w:rsid w:val="00F340EB"/>
    <w:rPr>
      <w:rFonts w:ascii="Arial Narrow" w:hAnsi="Arial Narrow"/>
      <w:u w:val="single"/>
    </w:rPr>
  </w:style>
  <w:style w:type="paragraph" w:customStyle="1" w:styleId="Cardtext0">
    <w:name w:val="Card text"/>
    <w:link w:val="CardtextChar1"/>
    <w:qFormat/>
    <w:rsid w:val="00F340EB"/>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F340EB"/>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F340EB"/>
    <w:rPr>
      <w:rFonts w:ascii="Calibri" w:eastAsia="Times New Roman" w:hAnsi="Calibri"/>
      <w:sz w:val="24"/>
      <w:lang w:val="x-none" w:eastAsia="ar-SA"/>
    </w:rPr>
  </w:style>
  <w:style w:type="paragraph" w:customStyle="1" w:styleId="Default">
    <w:name w:val="Default"/>
    <w:qFormat/>
    <w:rsid w:val="00F340EB"/>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F340EB"/>
    <w:pPr>
      <w:spacing w:after="0" w:line="240" w:lineRule="auto"/>
    </w:pPr>
    <w:rPr>
      <w:rFonts w:eastAsia="Calibri"/>
    </w:rPr>
  </w:style>
  <w:style w:type="paragraph" w:customStyle="1" w:styleId="newpage">
    <w:name w:val="new page"/>
    <w:basedOn w:val="Heading4"/>
    <w:rsid w:val="00F340EB"/>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F340EB"/>
    <w:pPr>
      <w:spacing w:after="0" w:line="240" w:lineRule="auto"/>
    </w:pPr>
    <w:rPr>
      <w:rFonts w:eastAsia="Times"/>
      <w:sz w:val="18"/>
      <w:szCs w:val="20"/>
    </w:rPr>
  </w:style>
  <w:style w:type="character" w:customStyle="1" w:styleId="textexposedshow">
    <w:name w:val="text_exposed_show"/>
    <w:basedOn w:val="DefaultParagraphFont"/>
    <w:rsid w:val="00F340EB"/>
  </w:style>
  <w:style w:type="paragraph" w:customStyle="1" w:styleId="Heading">
    <w:name w:val="Heading"/>
    <w:basedOn w:val="Normal"/>
    <w:next w:val="BodyText"/>
    <w:rsid w:val="00F340EB"/>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F340EB"/>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F340EB"/>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F340EB"/>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F340E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F340EB"/>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F340EB"/>
    <w:rPr>
      <w:rFonts w:ascii="Arial" w:hAnsi="Arial"/>
      <w:b/>
      <w:sz w:val="24"/>
    </w:rPr>
  </w:style>
  <w:style w:type="character" w:customStyle="1" w:styleId="Style11ptBlackUnderline">
    <w:name w:val="Style 11 pt Black Underline"/>
    <w:rsid w:val="00F340EB"/>
    <w:rPr>
      <w:color w:val="000000"/>
      <w:sz w:val="20"/>
      <w:u w:val="single"/>
    </w:rPr>
  </w:style>
  <w:style w:type="character" w:customStyle="1" w:styleId="Style11ptBlack">
    <w:name w:val="Style 11 pt Black"/>
    <w:rsid w:val="00F340EB"/>
    <w:rPr>
      <w:color w:val="000000"/>
      <w:sz w:val="20"/>
    </w:rPr>
  </w:style>
  <w:style w:type="paragraph" w:customStyle="1" w:styleId="CardsHighlighted">
    <w:name w:val="Cards Highlighted"/>
    <w:basedOn w:val="Normal"/>
    <w:link w:val="CardsHighlightedChar"/>
    <w:autoRedefine/>
    <w:qFormat/>
    <w:rsid w:val="00F340EB"/>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F340EB"/>
    <w:rPr>
      <w:rFonts w:ascii="Calibri" w:eastAsia="Calibri" w:hAnsi="Calibri"/>
      <w:sz w:val="24"/>
      <w:u w:val="single"/>
      <w:shd w:val="clear" w:color="auto" w:fill="00FFFF"/>
    </w:rPr>
  </w:style>
  <w:style w:type="character" w:customStyle="1" w:styleId="CitesChar">
    <w:name w:val="Cites Char"/>
    <w:basedOn w:val="DefaultParagraphFont"/>
    <w:link w:val="Cites"/>
    <w:rsid w:val="00F340EB"/>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F340EB"/>
    <w:pPr>
      <w:spacing w:after="0" w:line="240" w:lineRule="auto"/>
    </w:pPr>
    <w:rPr>
      <w:b/>
      <w:color w:val="C00000"/>
    </w:rPr>
  </w:style>
  <w:style w:type="character" w:customStyle="1" w:styleId="analyticsChar0">
    <w:name w:val="analytics Char"/>
    <w:basedOn w:val="DefaultParagraphFont"/>
    <w:link w:val="analytics0"/>
    <w:uiPriority w:val="4"/>
    <w:rsid w:val="00F340EB"/>
    <w:rPr>
      <w:rFonts w:ascii="Calibri" w:hAnsi="Calibri"/>
      <w:b/>
      <w:color w:val="C00000"/>
    </w:rPr>
  </w:style>
  <w:style w:type="character" w:customStyle="1" w:styleId="swauthor">
    <w:name w:val="sw_author"/>
    <w:rsid w:val="00F340EB"/>
  </w:style>
  <w:style w:type="character" w:customStyle="1" w:styleId="Mention1">
    <w:name w:val="Mention1"/>
    <w:basedOn w:val="DefaultParagraphFont"/>
    <w:uiPriority w:val="99"/>
    <w:semiHidden/>
    <w:unhideWhenUsed/>
    <w:rsid w:val="00F340EB"/>
    <w:rPr>
      <w:color w:val="2B579A"/>
      <w:shd w:val="clear" w:color="auto" w:fill="E6E6E6"/>
    </w:rPr>
  </w:style>
  <w:style w:type="paragraph" w:customStyle="1" w:styleId="citenon-bold">
    <w:name w:val="cite non-bold"/>
    <w:basedOn w:val="Normal"/>
    <w:link w:val="citenon-boldChar"/>
    <w:qFormat/>
    <w:rsid w:val="00F340EB"/>
    <w:pPr>
      <w:spacing w:after="0" w:line="240" w:lineRule="auto"/>
    </w:pPr>
    <w:rPr>
      <w:rFonts w:eastAsia="Calibri"/>
      <w:sz w:val="20"/>
      <w:szCs w:val="20"/>
      <w:lang w:val="x-none" w:eastAsia="x-none"/>
    </w:rPr>
  </w:style>
  <w:style w:type="character" w:customStyle="1" w:styleId="citenon-boldChar">
    <w:name w:val="cite non-bold Char"/>
    <w:link w:val="citenon-bold"/>
    <w:rsid w:val="00F340EB"/>
    <w:rPr>
      <w:rFonts w:ascii="Calibri" w:eastAsia="Calibri" w:hAnsi="Calibri"/>
      <w:sz w:val="20"/>
      <w:szCs w:val="20"/>
      <w:lang w:val="x-none" w:eastAsia="x-none"/>
    </w:rPr>
  </w:style>
  <w:style w:type="paragraph" w:customStyle="1" w:styleId="HotRoute">
    <w:name w:val="Hot Route!"/>
    <w:basedOn w:val="Normal"/>
    <w:link w:val="HotRouteChar"/>
    <w:qFormat/>
    <w:rsid w:val="00F340EB"/>
    <w:pPr>
      <w:spacing w:after="0" w:line="240" w:lineRule="auto"/>
      <w:ind w:left="144"/>
    </w:pPr>
    <w:rPr>
      <w:rFonts w:eastAsia="Calibri"/>
      <w:color w:val="000000"/>
    </w:rPr>
  </w:style>
  <w:style w:type="character" w:customStyle="1" w:styleId="HotRouteChar">
    <w:name w:val="Hot Route! Char"/>
    <w:link w:val="HotRoute"/>
    <w:rsid w:val="00F340EB"/>
    <w:rPr>
      <w:rFonts w:ascii="Calibri" w:eastAsia="Calibri" w:hAnsi="Calibri"/>
      <w:color w:val="000000"/>
    </w:rPr>
  </w:style>
  <w:style w:type="paragraph" w:customStyle="1" w:styleId="CardIndented">
    <w:name w:val="Card (Indented)"/>
    <w:basedOn w:val="Normal"/>
    <w:link w:val="CardIndentedChar"/>
    <w:qFormat/>
    <w:rsid w:val="00F340EB"/>
    <w:pPr>
      <w:spacing w:after="0" w:line="240" w:lineRule="auto"/>
      <w:ind w:left="288"/>
    </w:pPr>
  </w:style>
  <w:style w:type="paragraph" w:customStyle="1" w:styleId="PhoTag">
    <w:name w:val="PhoTag"/>
    <w:basedOn w:val="Normal"/>
    <w:next w:val="Normal"/>
    <w:autoRedefine/>
    <w:qFormat/>
    <w:rsid w:val="00F340EB"/>
    <w:pPr>
      <w:spacing w:after="0" w:line="240" w:lineRule="auto"/>
    </w:pPr>
    <w:rPr>
      <w:b/>
    </w:rPr>
  </w:style>
  <w:style w:type="character" w:customStyle="1" w:styleId="BoldUnderlineChar0">
    <w:name w:val="BoldUnderline Char"/>
    <w:uiPriority w:val="99"/>
    <w:rsid w:val="00F340EB"/>
    <w:rPr>
      <w:rFonts w:ascii="Times New Roman" w:eastAsia="Times New Roman" w:hAnsi="Times New Roman" w:cs="Times New Roman"/>
      <w:b/>
      <w:sz w:val="20"/>
      <w:u w:val="single"/>
    </w:rPr>
  </w:style>
  <w:style w:type="character" w:customStyle="1" w:styleId="wikiexternallink">
    <w:name w:val="wikiexternallink"/>
    <w:basedOn w:val="DefaultParagraphFont"/>
    <w:rsid w:val="00F340EB"/>
  </w:style>
  <w:style w:type="character" w:customStyle="1" w:styleId="wikigeneratedlinkcontent">
    <w:name w:val="wikigeneratedlinkcontent"/>
    <w:basedOn w:val="DefaultParagraphFont"/>
    <w:rsid w:val="00F340EB"/>
  </w:style>
  <w:style w:type="character" w:customStyle="1" w:styleId="boldunderlineChar1">
    <w:name w:val="bold underline Char"/>
    <w:basedOn w:val="DefaultParagraphFont"/>
    <w:rsid w:val="00F340EB"/>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F340EB"/>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F340EB"/>
    <w:pPr>
      <w:spacing w:after="0" w:line="240" w:lineRule="auto"/>
      <w:jc w:val="both"/>
    </w:pPr>
    <w:rPr>
      <w:rFonts w:eastAsia="Calibri"/>
      <w:sz w:val="20"/>
      <w:szCs w:val="26"/>
    </w:rPr>
  </w:style>
  <w:style w:type="character" w:customStyle="1" w:styleId="Author">
    <w:name w:val="Author"/>
    <w:aliases w:val="Style Date"/>
    <w:basedOn w:val="DefaultParagraphFont"/>
    <w:qFormat/>
    <w:rsid w:val="00F340EB"/>
    <w:rPr>
      <w:sz w:val="24"/>
    </w:rPr>
  </w:style>
  <w:style w:type="character" w:customStyle="1" w:styleId="box">
    <w:name w:val="box"/>
    <w:basedOn w:val="DefaultParagraphFont"/>
    <w:rsid w:val="00F340EB"/>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F340EB"/>
    <w:pPr>
      <w:spacing w:after="0" w:line="240" w:lineRule="auto"/>
    </w:pPr>
    <w:rPr>
      <w:rFonts w:eastAsia="Times New Roman"/>
      <w:szCs w:val="20"/>
    </w:rPr>
  </w:style>
  <w:style w:type="character" w:customStyle="1" w:styleId="ReallySmallChar">
    <w:name w:val="Really Small Char"/>
    <w:basedOn w:val="DefaultParagraphFont"/>
    <w:link w:val="ReallySmall"/>
    <w:rsid w:val="00F340EB"/>
    <w:rPr>
      <w:rFonts w:ascii="Calibri" w:eastAsia="Times New Roman" w:hAnsi="Calibri"/>
      <w:szCs w:val="20"/>
    </w:rPr>
  </w:style>
  <w:style w:type="paragraph" w:customStyle="1" w:styleId="PageHeaderLine1">
    <w:name w:val="PageHeaderLine1"/>
    <w:basedOn w:val="Normal"/>
    <w:qFormat/>
    <w:rsid w:val="00F340EB"/>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F340EB"/>
    <w:pPr>
      <w:tabs>
        <w:tab w:val="right" w:pos="10800"/>
      </w:tabs>
      <w:spacing w:after="0" w:line="480" w:lineRule="auto"/>
    </w:pPr>
    <w:rPr>
      <w:b/>
    </w:rPr>
  </w:style>
  <w:style w:type="paragraph" w:styleId="TOC4">
    <w:name w:val="toc 4"/>
    <w:basedOn w:val="Normal"/>
    <w:next w:val="Normal"/>
    <w:autoRedefine/>
    <w:unhideWhenUsed/>
    <w:rsid w:val="00F340EB"/>
    <w:pPr>
      <w:spacing w:before="240" w:after="0" w:line="240" w:lineRule="auto"/>
    </w:pPr>
    <w:rPr>
      <w:b/>
      <w:u w:val="single"/>
    </w:rPr>
  </w:style>
  <w:style w:type="paragraph" w:customStyle="1" w:styleId="BlockTitle2">
    <w:name w:val="Block Title2"/>
    <w:basedOn w:val="Normal"/>
    <w:next w:val="Normal"/>
    <w:link w:val="BlockTitle2Char"/>
    <w:qFormat/>
    <w:rsid w:val="00F340E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F340E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F340EB"/>
    <w:pPr>
      <w:spacing w:after="0" w:line="240" w:lineRule="auto"/>
      <w:ind w:left="200"/>
    </w:pPr>
    <w:rPr>
      <w:rFonts w:eastAsia="Calibri"/>
      <w:color w:val="000000"/>
    </w:rPr>
  </w:style>
  <w:style w:type="paragraph" w:styleId="TOC3">
    <w:name w:val="toc 3"/>
    <w:basedOn w:val="Normal"/>
    <w:next w:val="Normal"/>
    <w:autoRedefine/>
    <w:rsid w:val="00F340EB"/>
    <w:pPr>
      <w:spacing w:after="0" w:line="240" w:lineRule="auto"/>
      <w:ind w:left="400"/>
    </w:pPr>
    <w:rPr>
      <w:rFonts w:eastAsia="Calibri"/>
      <w:color w:val="000000"/>
    </w:rPr>
  </w:style>
  <w:style w:type="paragraph" w:styleId="TOC5">
    <w:name w:val="toc 5"/>
    <w:basedOn w:val="Normal"/>
    <w:next w:val="Normal"/>
    <w:autoRedefine/>
    <w:rsid w:val="00F340EB"/>
    <w:pPr>
      <w:spacing w:after="0" w:line="240" w:lineRule="auto"/>
      <w:ind w:left="800"/>
    </w:pPr>
    <w:rPr>
      <w:rFonts w:eastAsia="Calibri"/>
      <w:color w:val="000000"/>
    </w:rPr>
  </w:style>
  <w:style w:type="paragraph" w:styleId="TOC6">
    <w:name w:val="toc 6"/>
    <w:basedOn w:val="Normal"/>
    <w:next w:val="Normal"/>
    <w:autoRedefine/>
    <w:rsid w:val="00F340EB"/>
    <w:pPr>
      <w:spacing w:after="0" w:line="240" w:lineRule="auto"/>
      <w:ind w:left="1000"/>
    </w:pPr>
    <w:rPr>
      <w:rFonts w:eastAsia="Calibri"/>
      <w:color w:val="000000"/>
    </w:rPr>
  </w:style>
  <w:style w:type="paragraph" w:styleId="TOC7">
    <w:name w:val="toc 7"/>
    <w:basedOn w:val="Normal"/>
    <w:next w:val="Normal"/>
    <w:autoRedefine/>
    <w:rsid w:val="00F340EB"/>
    <w:pPr>
      <w:spacing w:after="0" w:line="240" w:lineRule="auto"/>
      <w:ind w:left="1200"/>
    </w:pPr>
    <w:rPr>
      <w:rFonts w:eastAsia="Calibri"/>
      <w:color w:val="000000"/>
    </w:rPr>
  </w:style>
  <w:style w:type="paragraph" w:styleId="TOC8">
    <w:name w:val="toc 8"/>
    <w:basedOn w:val="Normal"/>
    <w:next w:val="Normal"/>
    <w:autoRedefine/>
    <w:rsid w:val="00F340EB"/>
    <w:pPr>
      <w:spacing w:after="0" w:line="240" w:lineRule="auto"/>
      <w:ind w:left="1400"/>
    </w:pPr>
    <w:rPr>
      <w:rFonts w:eastAsia="Calibri"/>
      <w:color w:val="000000"/>
    </w:rPr>
  </w:style>
  <w:style w:type="paragraph" w:styleId="TOC9">
    <w:name w:val="toc 9"/>
    <w:basedOn w:val="Normal"/>
    <w:next w:val="Normal"/>
    <w:autoRedefine/>
    <w:rsid w:val="00F340EB"/>
    <w:pPr>
      <w:spacing w:after="0" w:line="240" w:lineRule="auto"/>
      <w:ind w:left="1600"/>
    </w:pPr>
    <w:rPr>
      <w:rFonts w:eastAsia="Calibri"/>
      <w:color w:val="000000"/>
    </w:rPr>
  </w:style>
  <w:style w:type="paragraph" w:customStyle="1" w:styleId="TxBrp1">
    <w:name w:val="TxBr_p1"/>
    <w:basedOn w:val="Normal"/>
    <w:qFormat/>
    <w:rsid w:val="00F340E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F340EB"/>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F340EB"/>
    <w:pPr>
      <w:spacing w:before="240" w:after="240" w:line="240" w:lineRule="auto"/>
      <w:jc w:val="center"/>
      <w:outlineLvl w:val="0"/>
    </w:pPr>
    <w:rPr>
      <w:rFonts w:eastAsia="Calibri"/>
      <w:b/>
      <w:bCs/>
      <w:color w:val="000000"/>
      <w:sz w:val="32"/>
      <w:u w:val="single"/>
    </w:rPr>
  </w:style>
  <w:style w:type="character" w:customStyle="1" w:styleId="Style8pt">
    <w:name w:val="Style 8 pt"/>
    <w:rsid w:val="00F340EB"/>
    <w:rPr>
      <w:rFonts w:ascii="Times New Roman" w:hAnsi="Times New Roman"/>
      <w:sz w:val="16"/>
      <w:u w:val="none"/>
    </w:rPr>
  </w:style>
  <w:style w:type="paragraph" w:customStyle="1" w:styleId="cards0">
    <w:name w:val="cards"/>
    <w:basedOn w:val="Normal"/>
    <w:qFormat/>
    <w:rsid w:val="00F340EB"/>
    <w:pPr>
      <w:spacing w:after="0" w:line="240" w:lineRule="auto"/>
    </w:pPr>
    <w:rPr>
      <w:rFonts w:eastAsia="Calibri"/>
      <w:color w:val="000000"/>
    </w:rPr>
  </w:style>
  <w:style w:type="character" w:customStyle="1" w:styleId="7TimesNewRoman">
    <w:name w:val="7 Times New Roman"/>
    <w:rsid w:val="00F340E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F340EB"/>
    <w:pPr>
      <w:spacing w:after="0" w:line="240" w:lineRule="auto"/>
    </w:pPr>
    <w:rPr>
      <w:rFonts w:eastAsia="Calibri"/>
      <w:color w:val="000000"/>
    </w:rPr>
  </w:style>
  <w:style w:type="character" w:customStyle="1" w:styleId="Heading4CiteChar">
    <w:name w:val="Heading 4 Cite Char"/>
    <w:link w:val="Heading4Cite"/>
    <w:rsid w:val="00F340EB"/>
    <w:rPr>
      <w:rFonts w:ascii="Calibri" w:eastAsia="Calibri" w:hAnsi="Calibri"/>
      <w:color w:val="000000"/>
    </w:rPr>
  </w:style>
  <w:style w:type="character" w:customStyle="1" w:styleId="BoldUnderlineCharChar">
    <w:name w:val="BoldUnderline Char Char"/>
    <w:rsid w:val="00F340EB"/>
    <w:rPr>
      <w:rFonts w:ascii="Calibri" w:hAnsi="Calibri"/>
      <w:b/>
      <w:szCs w:val="24"/>
      <w:u w:val="single"/>
      <w:lang w:val="en-US" w:eastAsia="en-US" w:bidi="ar-SA"/>
    </w:rPr>
  </w:style>
  <w:style w:type="paragraph" w:customStyle="1" w:styleId="Underlining">
    <w:name w:val="Underlining"/>
    <w:basedOn w:val="Normal"/>
    <w:link w:val="UnderliningChar"/>
    <w:qFormat/>
    <w:rsid w:val="00F340EB"/>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F340EB"/>
    <w:rPr>
      <w:rFonts w:ascii="Arial Narrow" w:eastAsia="Calibri" w:hAnsi="Arial Narrow"/>
      <w:color w:val="000000"/>
      <w:u w:val="single"/>
    </w:rPr>
  </w:style>
  <w:style w:type="character" w:customStyle="1" w:styleId="UnderlinedCharChar">
    <w:name w:val="Underlined Char Char"/>
    <w:rsid w:val="00F340EB"/>
    <w:rPr>
      <w:szCs w:val="28"/>
      <w:u w:val="single"/>
      <w:lang w:val="en-US" w:eastAsia="en-US" w:bidi="ar-SA"/>
    </w:rPr>
  </w:style>
  <w:style w:type="paragraph" w:customStyle="1" w:styleId="Microtext">
    <w:name w:val="Microtext"/>
    <w:basedOn w:val="Normal"/>
    <w:next w:val="Normal"/>
    <w:link w:val="MicrotextChar"/>
    <w:qFormat/>
    <w:rsid w:val="00F340EB"/>
    <w:pPr>
      <w:spacing w:after="0" w:line="240" w:lineRule="auto"/>
    </w:pPr>
    <w:rPr>
      <w:rFonts w:eastAsia="Calibri"/>
      <w:color w:val="000000"/>
      <w:sz w:val="12"/>
    </w:rPr>
  </w:style>
  <w:style w:type="character" w:customStyle="1" w:styleId="MicrotextChar">
    <w:name w:val="Microtext Char"/>
    <w:link w:val="Microtext"/>
    <w:rsid w:val="00F340EB"/>
    <w:rPr>
      <w:rFonts w:ascii="Calibri" w:eastAsia="Calibri" w:hAnsi="Calibri"/>
      <w:color w:val="000000"/>
      <w:sz w:val="12"/>
    </w:rPr>
  </w:style>
  <w:style w:type="paragraph" w:customStyle="1" w:styleId="PageTitle">
    <w:name w:val="Page Title"/>
    <w:basedOn w:val="Normal"/>
    <w:next w:val="Normal"/>
    <w:qFormat/>
    <w:rsid w:val="00F340EB"/>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F340EB"/>
    <w:rPr>
      <w:sz w:val="20"/>
      <w:u w:val="single"/>
    </w:rPr>
  </w:style>
  <w:style w:type="character" w:customStyle="1" w:styleId="StyleTimesNewRoman9pt">
    <w:name w:val="Style Times New Roman 9 pt"/>
    <w:rsid w:val="00F340EB"/>
    <w:rPr>
      <w:sz w:val="20"/>
    </w:rPr>
  </w:style>
  <w:style w:type="character" w:customStyle="1" w:styleId="Style9ptItalicUnderline">
    <w:name w:val="Style 9 pt Italic Underline"/>
    <w:rsid w:val="00F340EB"/>
    <w:rPr>
      <w:i/>
      <w:iCs/>
      <w:sz w:val="20"/>
      <w:u w:val="single"/>
    </w:rPr>
  </w:style>
  <w:style w:type="paragraph" w:customStyle="1" w:styleId="Style4">
    <w:name w:val="Style4"/>
    <w:basedOn w:val="Normal"/>
    <w:link w:val="Style4Char"/>
    <w:qFormat/>
    <w:rsid w:val="00F340EB"/>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F340EB"/>
  </w:style>
  <w:style w:type="character" w:customStyle="1" w:styleId="StyleStyle49ptChar">
    <w:name w:val="Style Style4 + 9 pt Char"/>
    <w:link w:val="StyleStyle49pt"/>
    <w:rsid w:val="00F340EB"/>
    <w:rPr>
      <w:rFonts w:ascii="Arial Narrow" w:hAnsi="Arial Narrow"/>
      <w:szCs w:val="24"/>
      <w:u w:val="single"/>
    </w:rPr>
  </w:style>
  <w:style w:type="paragraph" w:customStyle="1" w:styleId="StyleStyle49ptBold">
    <w:name w:val="Style Style4 + 9 pt Bold"/>
    <w:basedOn w:val="Style4"/>
    <w:link w:val="StyleStyle49ptBoldChar"/>
    <w:qFormat/>
    <w:rsid w:val="00F340EB"/>
    <w:rPr>
      <w:b/>
      <w:bCs/>
    </w:rPr>
  </w:style>
  <w:style w:type="character" w:customStyle="1" w:styleId="StyleStyle49ptBoldChar">
    <w:name w:val="Style Style4 + 9 pt Bold Char"/>
    <w:link w:val="StyleStyle49ptBold"/>
    <w:rsid w:val="00F340EB"/>
    <w:rPr>
      <w:rFonts w:ascii="Arial Narrow" w:hAnsi="Arial Narrow"/>
      <w:b/>
      <w:bCs/>
      <w:szCs w:val="24"/>
      <w:u w:val="single"/>
    </w:rPr>
  </w:style>
  <w:style w:type="character" w:customStyle="1" w:styleId="Style9ptBoldUnderline">
    <w:name w:val="Style 9 pt Bold Underline"/>
    <w:rsid w:val="00F340EB"/>
    <w:rPr>
      <w:b/>
      <w:bCs/>
      <w:sz w:val="20"/>
      <w:u w:val="single"/>
    </w:rPr>
  </w:style>
  <w:style w:type="paragraph" w:customStyle="1" w:styleId="Style3">
    <w:name w:val="Style3"/>
    <w:basedOn w:val="Normal"/>
    <w:link w:val="Style3Char"/>
    <w:qFormat/>
    <w:rsid w:val="00F340EB"/>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F340EB"/>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F340EB"/>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F340EB"/>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F340EB"/>
    <w:rPr>
      <w:rFonts w:ascii="Calibri" w:eastAsia="Times New Roman" w:hAnsi="Calibri" w:cs="Times New Roman"/>
      <w:iCs/>
      <w:color w:val="000000"/>
      <w:sz w:val="16"/>
      <w:szCs w:val="28"/>
    </w:rPr>
  </w:style>
  <w:style w:type="paragraph" w:customStyle="1" w:styleId="Style1">
    <w:name w:val="Style 1"/>
    <w:uiPriority w:val="99"/>
    <w:qFormat/>
    <w:rsid w:val="00F340E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F340EB"/>
  </w:style>
  <w:style w:type="character" w:customStyle="1" w:styleId="Style9ptUnderline2">
    <w:name w:val="Style 9 pt Underline2"/>
    <w:rsid w:val="00F340EB"/>
    <w:rPr>
      <w:sz w:val="20"/>
      <w:u w:val="single"/>
    </w:rPr>
  </w:style>
  <w:style w:type="paragraph" w:customStyle="1" w:styleId="StyleUnderline9pt2">
    <w:name w:val="Style Underline + 9 pt2"/>
    <w:basedOn w:val="Normal"/>
    <w:link w:val="StyleUnderline9pt2Char"/>
    <w:rsid w:val="00F340EB"/>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F340EB"/>
    <w:rPr>
      <w:rFonts w:ascii="Calibri" w:eastAsia="Times New Roman" w:hAnsi="Calibri"/>
      <w:color w:val="000000"/>
      <w:sz w:val="20"/>
      <w:szCs w:val="20"/>
      <w:u w:val="single"/>
    </w:rPr>
  </w:style>
  <w:style w:type="character" w:customStyle="1" w:styleId="CharChar11">
    <w:name w:val="Char Char11"/>
    <w:rsid w:val="00F340EB"/>
    <w:rPr>
      <w:rFonts w:cs="Arial"/>
      <w:bCs/>
      <w:szCs w:val="26"/>
      <w:u w:val="single"/>
      <w:lang w:val="en-US" w:eastAsia="en-US" w:bidi="ar-SA"/>
    </w:rPr>
  </w:style>
  <w:style w:type="paragraph" w:customStyle="1" w:styleId="cardCharCharChar">
    <w:name w:val="card Char Char Char"/>
    <w:basedOn w:val="Normal"/>
    <w:link w:val="cardCharCharCharChar"/>
    <w:rsid w:val="00F340EB"/>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F340EB"/>
    <w:rPr>
      <w:rFonts w:ascii="Calibri" w:eastAsia="Times New Roman" w:hAnsi="Calibri"/>
      <w:color w:val="000000"/>
      <w:sz w:val="20"/>
      <w:szCs w:val="20"/>
    </w:rPr>
  </w:style>
  <w:style w:type="paragraph" w:customStyle="1" w:styleId="TxBr5p1">
    <w:name w:val="TxBr_5p1"/>
    <w:basedOn w:val="Normal"/>
    <w:rsid w:val="00F340E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F340EB"/>
    <w:pPr>
      <w:spacing w:after="0" w:line="240" w:lineRule="auto"/>
      <w:ind w:left="400"/>
    </w:pPr>
    <w:rPr>
      <w:rFonts w:eastAsia="Calibri"/>
      <w:color w:val="000000"/>
    </w:rPr>
  </w:style>
  <w:style w:type="character" w:customStyle="1" w:styleId="12TimesNewRoman">
    <w:name w:val="12 Times New Roman"/>
    <w:rsid w:val="00F340EB"/>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F340EB"/>
    <w:pPr>
      <w:spacing w:after="0" w:line="240" w:lineRule="auto"/>
      <w:ind w:left="144"/>
    </w:pPr>
    <w:rPr>
      <w:rFonts w:eastAsia="Calibri"/>
      <w:color w:val="000000"/>
    </w:rPr>
  </w:style>
  <w:style w:type="character" w:customStyle="1" w:styleId="StyleUnderlineChar">
    <w:name w:val="Style Underline Char"/>
    <w:rsid w:val="00F340EB"/>
    <w:rPr>
      <w:u w:val="single"/>
      <w:lang w:val="en-US" w:eastAsia="en-US" w:bidi="ar-SA"/>
    </w:rPr>
  </w:style>
  <w:style w:type="paragraph" w:customStyle="1" w:styleId="Smalltext">
    <w:name w:val="Small text"/>
    <w:aliases w:val="Quote1,Quote11"/>
    <w:basedOn w:val="Normal"/>
    <w:link w:val="SmalltextChar"/>
    <w:qFormat/>
    <w:rsid w:val="00F340EB"/>
    <w:pPr>
      <w:spacing w:after="0" w:line="240" w:lineRule="auto"/>
    </w:pPr>
    <w:rPr>
      <w:rFonts w:eastAsia="Times New Roman"/>
      <w:color w:val="000000"/>
    </w:rPr>
  </w:style>
  <w:style w:type="character" w:customStyle="1" w:styleId="Highlightedunderline">
    <w:name w:val="Highlighted underline"/>
    <w:qFormat/>
    <w:rsid w:val="00F340EB"/>
    <w:rPr>
      <w:rFonts w:ascii="Times New Roman" w:hAnsi="Times New Roman"/>
      <w:sz w:val="20"/>
      <w:u w:val="single"/>
      <w:bdr w:val="none" w:sz="0" w:space="0" w:color="auto"/>
      <w:shd w:val="clear" w:color="auto" w:fill="C0C0C0"/>
    </w:rPr>
  </w:style>
  <w:style w:type="character" w:customStyle="1" w:styleId="cardChar1">
    <w:name w:val="card Char1"/>
    <w:rsid w:val="00F340EB"/>
    <w:rPr>
      <w:rFonts w:ascii="Times New Roman" w:hAnsi="Times New Roman"/>
      <w:sz w:val="22"/>
    </w:rPr>
  </w:style>
  <w:style w:type="paragraph" w:customStyle="1" w:styleId="Paste">
    <w:name w:val="Paste"/>
    <w:basedOn w:val="Normal"/>
    <w:qFormat/>
    <w:rsid w:val="00F340EB"/>
    <w:pPr>
      <w:spacing w:after="0" w:line="240" w:lineRule="auto"/>
    </w:pPr>
    <w:rPr>
      <w:rFonts w:ascii="Arial Narrow" w:eastAsia="Calibri" w:hAnsi="Arial Narrow"/>
      <w:color w:val="000000"/>
      <w:szCs w:val="20"/>
    </w:rPr>
  </w:style>
  <w:style w:type="character" w:customStyle="1" w:styleId="pubdate">
    <w:name w:val="pubdate"/>
    <w:rsid w:val="00F340EB"/>
  </w:style>
  <w:style w:type="character" w:customStyle="1" w:styleId="UnderlineChar1">
    <w:name w:val="Underline Char1"/>
    <w:aliases w:val="Cards + Font: 12 pt Char1"/>
    <w:rsid w:val="00F340EB"/>
    <w:rPr>
      <w:rFonts w:ascii="Garamond" w:hAnsi="Garamond"/>
      <w:sz w:val="22"/>
      <w:szCs w:val="24"/>
      <w:u w:val="single"/>
      <w:lang w:val="en-US" w:eastAsia="en-US" w:bidi="ar-SA"/>
    </w:rPr>
  </w:style>
  <w:style w:type="character" w:customStyle="1" w:styleId="Box0">
    <w:name w:val="Box!"/>
    <w:rsid w:val="00F340EB"/>
    <w:rPr>
      <w:rFonts w:ascii="Times New Roman" w:hAnsi="Times New Roman"/>
      <w:sz w:val="20"/>
      <w:u w:val="thick"/>
      <w:bdr w:val="single" w:sz="4" w:space="0" w:color="auto"/>
    </w:rPr>
  </w:style>
  <w:style w:type="character" w:customStyle="1" w:styleId="CharacterStyle1">
    <w:name w:val="Character Style 1"/>
    <w:rsid w:val="00F340EB"/>
    <w:rPr>
      <w:sz w:val="20"/>
      <w:szCs w:val="20"/>
    </w:rPr>
  </w:style>
  <w:style w:type="character" w:customStyle="1" w:styleId="ReallyfuckingsmallChar">
    <w:name w:val="Really fucking small Char"/>
    <w:rsid w:val="00F340EB"/>
    <w:rPr>
      <w:sz w:val="10"/>
      <w:szCs w:val="24"/>
      <w:lang w:val="en-US" w:eastAsia="en-US" w:bidi="ar-SA"/>
    </w:rPr>
  </w:style>
  <w:style w:type="numbering" w:customStyle="1" w:styleId="NoList1">
    <w:name w:val="No List1"/>
    <w:next w:val="NoList"/>
    <w:semiHidden/>
    <w:unhideWhenUsed/>
    <w:rsid w:val="00F340EB"/>
  </w:style>
  <w:style w:type="paragraph" w:customStyle="1" w:styleId="Normaltag">
    <w:name w:val="Normal tag"/>
    <w:basedOn w:val="Normal"/>
    <w:link w:val="NormaltagChar"/>
    <w:uiPriority w:val="99"/>
    <w:qFormat/>
    <w:rsid w:val="00F340EB"/>
    <w:pPr>
      <w:spacing w:after="0" w:line="240" w:lineRule="auto"/>
    </w:pPr>
    <w:rPr>
      <w:rFonts w:eastAsia="Times New Roman"/>
      <w:b/>
      <w:color w:val="000000"/>
      <w:szCs w:val="20"/>
    </w:rPr>
  </w:style>
  <w:style w:type="character" w:customStyle="1" w:styleId="SmallText-New">
    <w:name w:val="Small Text - New"/>
    <w:rsid w:val="00F340EB"/>
    <w:rPr>
      <w:rFonts w:ascii="Arial Narrow" w:hAnsi="Arial Narrow"/>
      <w:sz w:val="14"/>
    </w:rPr>
  </w:style>
  <w:style w:type="character" w:customStyle="1" w:styleId="Underlined-New">
    <w:name w:val="Underlined - New"/>
    <w:rsid w:val="00F340EB"/>
    <w:rPr>
      <w:rFonts w:ascii="Arial Narrow" w:hAnsi="Arial Narrow"/>
      <w:sz w:val="16"/>
      <w:u w:val="single"/>
    </w:rPr>
  </w:style>
  <w:style w:type="character" w:customStyle="1" w:styleId="NormalTextChar">
    <w:name w:val="Normal Text Char"/>
    <w:link w:val="NormalText"/>
    <w:rsid w:val="00F340EB"/>
    <w:rPr>
      <w:rFonts w:ascii="Calibri" w:eastAsia="Calibri" w:hAnsi="Calibri"/>
      <w:sz w:val="20"/>
      <w:szCs w:val="26"/>
    </w:rPr>
  </w:style>
  <w:style w:type="numbering" w:customStyle="1" w:styleId="NoList2">
    <w:name w:val="No List2"/>
    <w:next w:val="NoList"/>
    <w:uiPriority w:val="99"/>
    <w:semiHidden/>
    <w:unhideWhenUsed/>
    <w:rsid w:val="00F340EB"/>
  </w:style>
  <w:style w:type="numbering" w:customStyle="1" w:styleId="NoList11">
    <w:name w:val="No List11"/>
    <w:next w:val="NoList"/>
    <w:uiPriority w:val="99"/>
    <w:semiHidden/>
    <w:unhideWhenUsed/>
    <w:rsid w:val="00F340EB"/>
  </w:style>
  <w:style w:type="numbering" w:customStyle="1" w:styleId="NoList3">
    <w:name w:val="No List3"/>
    <w:next w:val="NoList"/>
    <w:uiPriority w:val="99"/>
    <w:semiHidden/>
    <w:unhideWhenUsed/>
    <w:rsid w:val="00F340EB"/>
  </w:style>
  <w:style w:type="numbering" w:customStyle="1" w:styleId="NoList12">
    <w:name w:val="No List12"/>
    <w:next w:val="NoList"/>
    <w:semiHidden/>
    <w:unhideWhenUsed/>
    <w:rsid w:val="00F340EB"/>
  </w:style>
  <w:style w:type="numbering" w:customStyle="1" w:styleId="NoList21">
    <w:name w:val="No List21"/>
    <w:next w:val="NoList"/>
    <w:semiHidden/>
    <w:unhideWhenUsed/>
    <w:rsid w:val="00F340EB"/>
  </w:style>
  <w:style w:type="numbering" w:customStyle="1" w:styleId="NoList111">
    <w:name w:val="No List111"/>
    <w:next w:val="NoList"/>
    <w:uiPriority w:val="99"/>
    <w:semiHidden/>
    <w:unhideWhenUsed/>
    <w:rsid w:val="00F340EB"/>
  </w:style>
  <w:style w:type="numbering" w:customStyle="1" w:styleId="NoList211">
    <w:name w:val="No List211"/>
    <w:next w:val="NoList"/>
    <w:uiPriority w:val="99"/>
    <w:semiHidden/>
    <w:unhideWhenUsed/>
    <w:rsid w:val="00F340EB"/>
  </w:style>
  <w:style w:type="numbering" w:customStyle="1" w:styleId="NoList1111">
    <w:name w:val="No List1111"/>
    <w:next w:val="NoList"/>
    <w:uiPriority w:val="99"/>
    <w:semiHidden/>
    <w:unhideWhenUsed/>
    <w:rsid w:val="00F340EB"/>
  </w:style>
  <w:style w:type="numbering" w:customStyle="1" w:styleId="NoList4">
    <w:name w:val="No List4"/>
    <w:next w:val="NoList"/>
    <w:uiPriority w:val="99"/>
    <w:semiHidden/>
    <w:unhideWhenUsed/>
    <w:rsid w:val="00F340EB"/>
  </w:style>
  <w:style w:type="numbering" w:customStyle="1" w:styleId="NoList5">
    <w:name w:val="No List5"/>
    <w:next w:val="NoList"/>
    <w:semiHidden/>
    <w:unhideWhenUsed/>
    <w:rsid w:val="00F340EB"/>
  </w:style>
  <w:style w:type="character" w:customStyle="1" w:styleId="BoldUnderlining">
    <w:name w:val="Bold Underlining"/>
    <w:rsid w:val="00F340EB"/>
    <w:rPr>
      <w:b/>
      <w:u w:val="single"/>
    </w:rPr>
  </w:style>
  <w:style w:type="character" w:customStyle="1" w:styleId="cardCharChar">
    <w:name w:val="card Char Char"/>
    <w:rsid w:val="00F340EB"/>
    <w:rPr>
      <w:szCs w:val="24"/>
      <w:lang w:val="en-US" w:eastAsia="en-US" w:bidi="ar-SA"/>
    </w:rPr>
  </w:style>
  <w:style w:type="character" w:customStyle="1" w:styleId="flagicon">
    <w:name w:val="flagicon"/>
    <w:basedOn w:val="DefaultParagraphFont"/>
    <w:rsid w:val="00F340EB"/>
  </w:style>
  <w:style w:type="character" w:customStyle="1" w:styleId="Style11ptUnderline2">
    <w:name w:val="Style 11 pt Underline2"/>
    <w:rsid w:val="00F340EB"/>
    <w:rPr>
      <w:sz w:val="20"/>
      <w:u w:val="single"/>
    </w:rPr>
  </w:style>
  <w:style w:type="character" w:customStyle="1" w:styleId="Style11ptBoldUnderline2">
    <w:name w:val="Style 11 pt Bold Underline2"/>
    <w:rsid w:val="00F340EB"/>
    <w:rPr>
      <w:b/>
      <w:bCs/>
      <w:sz w:val="20"/>
      <w:u w:val="single"/>
    </w:rPr>
  </w:style>
  <w:style w:type="character" w:customStyle="1" w:styleId="MicroChar">
    <w:name w:val="Micro Char"/>
    <w:link w:val="Micro"/>
    <w:rsid w:val="00F340EB"/>
    <w:rPr>
      <w:rFonts w:ascii="Arial" w:hAnsi="Arial"/>
      <w:sz w:val="12"/>
    </w:rPr>
  </w:style>
  <w:style w:type="paragraph" w:customStyle="1" w:styleId="Micro">
    <w:name w:val="Micro"/>
    <w:basedOn w:val="Normal"/>
    <w:next w:val="Normal"/>
    <w:link w:val="MicroChar"/>
    <w:qFormat/>
    <w:rsid w:val="00F340EB"/>
    <w:pPr>
      <w:spacing w:after="0" w:line="240" w:lineRule="auto"/>
    </w:pPr>
    <w:rPr>
      <w:rFonts w:ascii="Arial" w:hAnsi="Arial"/>
      <w:sz w:val="12"/>
    </w:rPr>
  </w:style>
  <w:style w:type="character" w:customStyle="1" w:styleId="Style11ptUnderline1">
    <w:name w:val="Style 11 pt Underline1"/>
    <w:rsid w:val="00F340EB"/>
    <w:rPr>
      <w:sz w:val="20"/>
      <w:u w:val="single"/>
    </w:rPr>
  </w:style>
  <w:style w:type="character" w:customStyle="1" w:styleId="Style11ptBoldUnderline1">
    <w:name w:val="Style 11 pt Bold Underline1"/>
    <w:rsid w:val="00F340EB"/>
    <w:rPr>
      <w:b/>
      <w:bCs/>
      <w:sz w:val="20"/>
      <w:u w:val="single"/>
    </w:rPr>
  </w:style>
  <w:style w:type="character" w:customStyle="1" w:styleId="1">
    <w:name w:val="1"/>
    <w:rsid w:val="00F340EB"/>
    <w:rPr>
      <w:rFonts w:cs="Arial"/>
      <w:bCs/>
      <w:sz w:val="20"/>
      <w:u w:val="single"/>
      <w:lang w:val="en-US" w:eastAsia="en-US" w:bidi="ar-SA"/>
    </w:rPr>
  </w:style>
  <w:style w:type="character" w:customStyle="1" w:styleId="StyleStyle49ptBold3Char">
    <w:name w:val="Style Style4 + 9 pt Bold3 Char"/>
    <w:link w:val="StyleStyle49ptBold3"/>
    <w:locked/>
    <w:rsid w:val="00F340EB"/>
    <w:rPr>
      <w:b/>
      <w:bCs/>
      <w:u w:val="single"/>
    </w:rPr>
  </w:style>
  <w:style w:type="paragraph" w:customStyle="1" w:styleId="StyleStyle49ptBold3">
    <w:name w:val="Style Style4 + 9 pt Bold3"/>
    <w:basedOn w:val="Normal"/>
    <w:link w:val="StyleStyle49ptBold3Char"/>
    <w:qFormat/>
    <w:rsid w:val="00F340EB"/>
    <w:pPr>
      <w:spacing w:after="0" w:line="256" w:lineRule="auto"/>
    </w:pPr>
    <w:rPr>
      <w:rFonts w:asciiTheme="minorHAnsi" w:hAnsiTheme="minorHAnsi"/>
      <w:b/>
      <w:bCs/>
      <w:u w:val="single"/>
    </w:rPr>
  </w:style>
  <w:style w:type="character" w:customStyle="1" w:styleId="Style9ptUnderline6">
    <w:name w:val="Style 9 pt Underline6"/>
    <w:rsid w:val="00F340EB"/>
    <w:rPr>
      <w:sz w:val="20"/>
      <w:u w:val="single"/>
    </w:rPr>
  </w:style>
  <w:style w:type="paragraph" w:styleId="ListBullet">
    <w:name w:val="List Bullet"/>
    <w:basedOn w:val="Normal"/>
    <w:link w:val="ListBulletChar"/>
    <w:uiPriority w:val="99"/>
    <w:unhideWhenUsed/>
    <w:rsid w:val="00F340EB"/>
    <w:pPr>
      <w:tabs>
        <w:tab w:val="num" w:pos="360"/>
      </w:tabs>
      <w:spacing w:after="0" w:line="240" w:lineRule="auto"/>
      <w:ind w:left="360" w:hanging="360"/>
      <w:contextualSpacing/>
    </w:pPr>
  </w:style>
  <w:style w:type="character" w:customStyle="1" w:styleId="CardUnderlined">
    <w:name w:val="Card Underlined"/>
    <w:rsid w:val="00F340EB"/>
    <w:rPr>
      <w:rFonts w:ascii="Garamond" w:hAnsi="Garamond"/>
      <w:sz w:val="22"/>
      <w:szCs w:val="24"/>
      <w:u w:val="single"/>
      <w:lang w:val="en-US" w:eastAsia="en-US" w:bidi="ar-SA"/>
    </w:rPr>
  </w:style>
  <w:style w:type="character" w:customStyle="1" w:styleId="StyleUnderline1">
    <w:name w:val="Style Underline1"/>
    <w:rsid w:val="00F340EB"/>
    <w:rPr>
      <w:u w:val="single"/>
    </w:rPr>
  </w:style>
  <w:style w:type="character" w:customStyle="1" w:styleId="A6">
    <w:name w:val="A6"/>
    <w:uiPriority w:val="99"/>
    <w:rsid w:val="00F340EB"/>
    <w:rPr>
      <w:rFonts w:ascii="Minion Pro" w:hAnsi="Minion Pro" w:cs="Minion Pro" w:hint="default"/>
      <w:color w:val="211D1E"/>
      <w:sz w:val="21"/>
      <w:szCs w:val="21"/>
    </w:rPr>
  </w:style>
  <w:style w:type="character" w:customStyle="1" w:styleId="A11">
    <w:name w:val="A11"/>
    <w:uiPriority w:val="99"/>
    <w:rsid w:val="00F340EB"/>
    <w:rPr>
      <w:rFonts w:ascii="Minion Pro" w:hAnsi="Minion Pro" w:cs="Minion Pro" w:hint="default"/>
      <w:color w:val="211D1E"/>
      <w:sz w:val="12"/>
      <w:szCs w:val="12"/>
    </w:rPr>
  </w:style>
  <w:style w:type="character" w:customStyle="1" w:styleId="A12">
    <w:name w:val="A12"/>
    <w:uiPriority w:val="99"/>
    <w:rsid w:val="00F340EB"/>
    <w:rPr>
      <w:rFonts w:ascii="Minion Pro" w:hAnsi="Minion Pro" w:cs="Minion Pro" w:hint="default"/>
      <w:color w:val="211D1E"/>
      <w:sz w:val="22"/>
      <w:szCs w:val="22"/>
    </w:rPr>
  </w:style>
  <w:style w:type="character" w:customStyle="1" w:styleId="CardsCharChar">
    <w:name w:val="Cards Char Char"/>
    <w:rsid w:val="00F340EB"/>
    <w:rPr>
      <w:szCs w:val="24"/>
      <w:lang w:val="en-US" w:eastAsia="en-US" w:bidi="ar-SA"/>
    </w:rPr>
  </w:style>
  <w:style w:type="character" w:customStyle="1" w:styleId="CitationChar1">
    <w:name w:val="Citation Char1"/>
    <w:basedOn w:val="DefaultParagraphFont"/>
    <w:rsid w:val="00F340EB"/>
    <w:rPr>
      <w:rFonts w:ascii="Times New Roman" w:eastAsia="Times New Roman" w:hAnsi="Times New Roman" w:cs="Arial"/>
      <w:b/>
      <w:sz w:val="20"/>
      <w:szCs w:val="36"/>
    </w:rPr>
  </w:style>
  <w:style w:type="character" w:customStyle="1" w:styleId="bold-italic-sub-c">
    <w:name w:val="bold-italic-sub-c"/>
    <w:basedOn w:val="DefaultParagraphFont"/>
    <w:rsid w:val="00F340EB"/>
  </w:style>
  <w:style w:type="character" w:customStyle="1" w:styleId="charoverride-4">
    <w:name w:val="charoverride-4"/>
    <w:basedOn w:val="DefaultParagraphFont"/>
    <w:rsid w:val="00F340EB"/>
  </w:style>
  <w:style w:type="character" w:customStyle="1" w:styleId="charoverride-3">
    <w:name w:val="charoverride-3"/>
    <w:basedOn w:val="DefaultParagraphFont"/>
    <w:rsid w:val="00F340EB"/>
  </w:style>
  <w:style w:type="paragraph" w:customStyle="1" w:styleId="body-text">
    <w:name w:val="body-text"/>
    <w:basedOn w:val="Normal"/>
    <w:rsid w:val="00F340EB"/>
    <w:pPr>
      <w:spacing w:before="100" w:beforeAutospacing="1" w:after="100" w:afterAutospacing="1" w:line="240" w:lineRule="auto"/>
    </w:pPr>
    <w:rPr>
      <w:rFonts w:eastAsia="Times New Roman"/>
    </w:rPr>
  </w:style>
  <w:style w:type="character" w:customStyle="1" w:styleId="f">
    <w:name w:val="f"/>
    <w:rsid w:val="00F340EB"/>
  </w:style>
  <w:style w:type="character" w:customStyle="1" w:styleId="BodyTextChar1">
    <w:name w:val="Body Text Char1"/>
    <w:aliases w:val="BT Char1,Very Small Text Char1"/>
    <w:basedOn w:val="DefaultParagraphFont"/>
    <w:uiPriority w:val="99"/>
    <w:rsid w:val="00F340EB"/>
    <w:rPr>
      <w:rFonts w:ascii="Times New Roman" w:hAnsi="Times New Roman" w:cs="Times New Roman"/>
    </w:rPr>
  </w:style>
  <w:style w:type="character" w:customStyle="1" w:styleId="DateChar1">
    <w:name w:val="Date Char1"/>
    <w:aliases w:val="date Char1"/>
    <w:basedOn w:val="DefaultParagraphFont"/>
    <w:uiPriority w:val="99"/>
    <w:rsid w:val="00F340EB"/>
    <w:rPr>
      <w:rFonts w:ascii="Georgia" w:hAnsi="Georgia"/>
    </w:rPr>
  </w:style>
  <w:style w:type="character" w:customStyle="1" w:styleId="BlockTitle2Char">
    <w:name w:val="Block Title2 Char"/>
    <w:link w:val="BlockTitle2"/>
    <w:rsid w:val="00F340EB"/>
    <w:rPr>
      <w:rFonts w:ascii="Calibri" w:eastAsia="Calibri" w:hAnsi="Calibri"/>
      <w:b/>
      <w:color w:val="000000"/>
      <w:sz w:val="32"/>
      <w:u w:val="single"/>
    </w:rPr>
  </w:style>
  <w:style w:type="paragraph" w:customStyle="1" w:styleId="TagCite">
    <w:name w:val="TagCite"/>
    <w:basedOn w:val="Normal"/>
    <w:qFormat/>
    <w:rsid w:val="00F340EB"/>
    <w:pPr>
      <w:spacing w:after="0" w:line="240" w:lineRule="auto"/>
    </w:pPr>
    <w:rPr>
      <w:rFonts w:eastAsia="Times New Roman"/>
      <w:b/>
    </w:rPr>
  </w:style>
  <w:style w:type="paragraph" w:customStyle="1" w:styleId="SmallNormal">
    <w:name w:val="Small Normal"/>
    <w:basedOn w:val="Normal"/>
    <w:uiPriority w:val="99"/>
    <w:qFormat/>
    <w:rsid w:val="00F340EB"/>
    <w:pPr>
      <w:suppressAutoHyphens/>
      <w:spacing w:after="0" w:line="240" w:lineRule="auto"/>
      <w:contextualSpacing/>
    </w:pPr>
    <w:rPr>
      <w:rFonts w:eastAsia="Times New Roman"/>
      <w:sz w:val="18"/>
      <w:szCs w:val="18"/>
    </w:rPr>
  </w:style>
  <w:style w:type="paragraph" w:customStyle="1" w:styleId="Shrink">
    <w:name w:val="Shrink"/>
    <w:qFormat/>
    <w:rsid w:val="00F340E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F340EB"/>
    <w:pPr>
      <w:spacing w:after="0" w:line="240" w:lineRule="auto"/>
    </w:pPr>
    <w:rPr>
      <w:rFonts w:eastAsia="Times New Roman"/>
      <w:b/>
      <w:szCs w:val="20"/>
    </w:rPr>
  </w:style>
  <w:style w:type="paragraph" w:customStyle="1" w:styleId="tagcite0">
    <w:name w:val="tagcite"/>
    <w:basedOn w:val="Normal"/>
    <w:qFormat/>
    <w:rsid w:val="00F340EB"/>
    <w:pPr>
      <w:spacing w:after="0" w:line="240" w:lineRule="auto"/>
    </w:pPr>
    <w:rPr>
      <w:rFonts w:eastAsia="Times New Roman"/>
      <w:b/>
    </w:rPr>
  </w:style>
  <w:style w:type="paragraph" w:customStyle="1" w:styleId="SmallFont">
    <w:name w:val="Small Font"/>
    <w:basedOn w:val="Normal"/>
    <w:qFormat/>
    <w:rsid w:val="00F340EB"/>
    <w:pPr>
      <w:spacing w:after="200" w:line="240" w:lineRule="auto"/>
      <w:contextualSpacing/>
    </w:pPr>
    <w:rPr>
      <w:rFonts w:eastAsia="Calibri"/>
      <w:sz w:val="12"/>
    </w:rPr>
  </w:style>
  <w:style w:type="paragraph" w:customStyle="1" w:styleId="SmallFontCharCharChar">
    <w:name w:val="Small Font Char Char Char"/>
    <w:basedOn w:val="Normal"/>
    <w:qFormat/>
    <w:rsid w:val="00F340EB"/>
    <w:pPr>
      <w:spacing w:after="0" w:line="240" w:lineRule="auto"/>
    </w:pPr>
    <w:rPr>
      <w:rFonts w:eastAsia="Times New Roman"/>
      <w:sz w:val="12"/>
    </w:rPr>
  </w:style>
  <w:style w:type="character" w:customStyle="1" w:styleId="CardNotUnderlinedChar1">
    <w:name w:val="Card Not Underlined Char1"/>
    <w:link w:val="CardNotUnderlined"/>
    <w:rsid w:val="00F340EB"/>
    <w:rPr>
      <w:rFonts w:ascii="Calibri" w:eastAsia="Times New Roman" w:hAnsi="Calibri"/>
      <w:sz w:val="12"/>
      <w:szCs w:val="20"/>
    </w:rPr>
  </w:style>
  <w:style w:type="paragraph" w:customStyle="1" w:styleId="CardStyle">
    <w:name w:val="Card Style"/>
    <w:basedOn w:val="Normal"/>
    <w:link w:val="CardStyleChar"/>
    <w:qFormat/>
    <w:rsid w:val="00F340EB"/>
    <w:pPr>
      <w:spacing w:after="0" w:line="240" w:lineRule="auto"/>
    </w:pPr>
    <w:rPr>
      <w:rFonts w:eastAsia="Times New Roman"/>
      <w:sz w:val="20"/>
    </w:rPr>
  </w:style>
  <w:style w:type="paragraph" w:customStyle="1" w:styleId="loose">
    <w:name w:val="loose"/>
    <w:basedOn w:val="Normal"/>
    <w:qFormat/>
    <w:rsid w:val="00F340EB"/>
    <w:pPr>
      <w:spacing w:beforeLines="1" w:after="0" w:line="240" w:lineRule="auto"/>
    </w:pPr>
    <w:rPr>
      <w:rFonts w:ascii="Times" w:eastAsia="Times New Roman" w:hAnsi="Times"/>
      <w:sz w:val="20"/>
      <w:szCs w:val="20"/>
    </w:rPr>
  </w:style>
  <w:style w:type="paragraph" w:customStyle="1" w:styleId="Regular">
    <w:name w:val="Regular"/>
    <w:qFormat/>
    <w:rsid w:val="00F340EB"/>
    <w:pPr>
      <w:spacing w:after="0" w:line="240" w:lineRule="auto"/>
    </w:pPr>
    <w:rPr>
      <w:rFonts w:ascii="Garamond" w:eastAsia="Times New Roman" w:hAnsi="Garamond" w:cs="Arial"/>
      <w:bCs/>
      <w:kern w:val="20"/>
      <w:sz w:val="20"/>
      <w:szCs w:val="32"/>
    </w:rPr>
  </w:style>
  <w:style w:type="character" w:customStyle="1" w:styleId="CharChar6">
    <w:name w:val="Char Char6"/>
    <w:rsid w:val="00F340EB"/>
    <w:rPr>
      <w:rFonts w:ascii="Arial" w:hAnsi="Arial" w:cs="Arial" w:hint="default"/>
      <w:b/>
      <w:bCs/>
      <w:kern w:val="32"/>
      <w:sz w:val="28"/>
      <w:szCs w:val="32"/>
      <w:lang w:val="en-US" w:eastAsia="en-US" w:bidi="ar-SA"/>
    </w:rPr>
  </w:style>
  <w:style w:type="character" w:customStyle="1" w:styleId="standardcontent">
    <w:name w:val="standardcontent"/>
    <w:rsid w:val="00F340EB"/>
  </w:style>
  <w:style w:type="character" w:customStyle="1" w:styleId="storyby">
    <w:name w:val="storyby"/>
    <w:rsid w:val="00F340EB"/>
  </w:style>
  <w:style w:type="character" w:customStyle="1" w:styleId="Boxed">
    <w:name w:val="Boxed"/>
    <w:qFormat/>
    <w:rsid w:val="00F340EB"/>
    <w:rPr>
      <w:rFonts w:ascii="Garamond" w:hAnsi="Garamond" w:hint="default"/>
      <w:sz w:val="20"/>
      <w:bdr w:val="single" w:sz="6" w:space="0" w:color="auto" w:frame="1"/>
    </w:rPr>
  </w:style>
  <w:style w:type="character" w:customStyle="1" w:styleId="ShrinkChar">
    <w:name w:val="Shrink Char"/>
    <w:rsid w:val="00F340EB"/>
    <w:rPr>
      <w:rFonts w:ascii="Garamond" w:hAnsi="Garamond" w:hint="default"/>
      <w:sz w:val="12"/>
      <w:lang w:val="en-US" w:eastAsia="en-US" w:bidi="ar-SA"/>
    </w:rPr>
  </w:style>
  <w:style w:type="character" w:customStyle="1" w:styleId="CitesChar2">
    <w:name w:val="Cites Char2"/>
    <w:rsid w:val="00F340EB"/>
    <w:rPr>
      <w:b/>
      <w:bCs/>
    </w:rPr>
  </w:style>
  <w:style w:type="character" w:customStyle="1" w:styleId="CardsFont12ptCharCharCharCharCharCharCharCharCharCharChar">
    <w:name w:val="Cards + Font: 12 pt Char Char Char Char Char Char Char Char Char Char Char"/>
    <w:aliases w:val="Cards + Font: 12 pt1,Thick Underline1"/>
    <w:rsid w:val="00F340EB"/>
    <w:rPr>
      <w:sz w:val="24"/>
      <w:szCs w:val="24"/>
      <w:u w:val="thick"/>
    </w:rPr>
  </w:style>
  <w:style w:type="character" w:customStyle="1" w:styleId="CharChar3">
    <w:name w:val="Char Char3"/>
    <w:rsid w:val="00F340EB"/>
    <w:rPr>
      <w:rFonts w:ascii="Arial" w:hAnsi="Arial" w:cs="Arial" w:hint="default"/>
      <w:bCs/>
      <w:szCs w:val="26"/>
      <w:u w:val="single"/>
      <w:lang w:val="en-US" w:eastAsia="en-US" w:bidi="ar-SA"/>
    </w:rPr>
  </w:style>
  <w:style w:type="character" w:customStyle="1" w:styleId="UNDERLINECharChar">
    <w:name w:val="UNDERLINE Char Char"/>
    <w:rsid w:val="00F340EB"/>
    <w:rPr>
      <w:bCs/>
      <w:kern w:val="28"/>
      <w:szCs w:val="32"/>
      <w:u w:val="single"/>
    </w:rPr>
  </w:style>
  <w:style w:type="character" w:customStyle="1" w:styleId="tag1Char">
    <w:name w:val="tag1 Char"/>
    <w:rsid w:val="00F340EB"/>
    <w:rPr>
      <w:b/>
      <w:bCs w:val="0"/>
      <w:sz w:val="24"/>
    </w:rPr>
  </w:style>
  <w:style w:type="character" w:customStyle="1" w:styleId="SmallFontChar">
    <w:name w:val="Small Font Char"/>
    <w:rsid w:val="00F340EB"/>
    <w:rPr>
      <w:rFonts w:ascii="Arial" w:eastAsia="Calibri" w:hAnsi="Arial" w:cs="Arial" w:hint="default"/>
      <w:sz w:val="12"/>
      <w:szCs w:val="22"/>
    </w:rPr>
  </w:style>
  <w:style w:type="character" w:customStyle="1" w:styleId="CardUnderlinedChar">
    <w:name w:val="Card Underlined Char"/>
    <w:rsid w:val="00F340EB"/>
    <w:rPr>
      <w:rFonts w:ascii="Tahoma" w:hAnsi="Tahoma" w:cs="Tahoma"/>
      <w:sz w:val="18"/>
      <w:u w:val="single"/>
    </w:rPr>
  </w:style>
  <w:style w:type="character" w:customStyle="1" w:styleId="SmallFontCharCharCharChar">
    <w:name w:val="Small Font Char Char Char Char"/>
    <w:rsid w:val="00F340EB"/>
    <w:rPr>
      <w:rFonts w:ascii="Arial" w:hAnsi="Arial" w:cs="Arial" w:hint="default"/>
      <w:sz w:val="12"/>
      <w:szCs w:val="24"/>
    </w:rPr>
  </w:style>
  <w:style w:type="character" w:customStyle="1" w:styleId="Style2Char">
    <w:name w:val="Style2 Char"/>
    <w:link w:val="Style2"/>
    <w:rsid w:val="00F340EB"/>
    <w:rPr>
      <w:rFonts w:ascii="Times New Roman" w:hAnsi="Times New Roman" w:cs="Times New Roman"/>
      <w:sz w:val="16"/>
      <w:szCs w:val="16"/>
    </w:rPr>
  </w:style>
  <w:style w:type="paragraph" w:customStyle="1" w:styleId="Style2">
    <w:name w:val="Style2"/>
    <w:basedOn w:val="Normal"/>
    <w:link w:val="Style2Char"/>
    <w:qFormat/>
    <w:rsid w:val="00F340EB"/>
    <w:pPr>
      <w:spacing w:after="0" w:line="240" w:lineRule="auto"/>
    </w:pPr>
    <w:rPr>
      <w:rFonts w:ascii="Times New Roman" w:hAnsi="Times New Roman" w:cs="Times New Roman"/>
      <w:sz w:val="16"/>
      <w:szCs w:val="16"/>
    </w:rPr>
  </w:style>
  <w:style w:type="character" w:customStyle="1" w:styleId="TagCiteChar">
    <w:name w:val="TagCite Char"/>
    <w:rsid w:val="00F340EB"/>
    <w:rPr>
      <w:rFonts w:ascii="Garamond" w:hAnsi="Garamond" w:hint="default"/>
      <w:b/>
      <w:bCs w:val="0"/>
      <w:sz w:val="24"/>
      <w:szCs w:val="24"/>
    </w:rPr>
  </w:style>
  <w:style w:type="character" w:customStyle="1" w:styleId="CharChar4">
    <w:name w:val="Char Char4"/>
    <w:rsid w:val="00F340EB"/>
    <w:rPr>
      <w:b/>
      <w:bCs/>
      <w:sz w:val="28"/>
      <w:szCs w:val="28"/>
    </w:rPr>
  </w:style>
  <w:style w:type="character" w:customStyle="1" w:styleId="Text0">
    <w:name w:val="Text"/>
    <w:qFormat/>
    <w:rsid w:val="00F340EB"/>
    <w:rPr>
      <w:rFonts w:ascii="Times New Roman" w:hAnsi="Times New Roman" w:cs="Times New Roman" w:hint="default"/>
      <w:sz w:val="20"/>
    </w:rPr>
  </w:style>
  <w:style w:type="character" w:customStyle="1" w:styleId="CharChar5">
    <w:name w:val="Char Char5"/>
    <w:rsid w:val="00F340EB"/>
    <w:rPr>
      <w:rFonts w:ascii="Arial" w:hAnsi="Arial" w:cs="Arial" w:hint="default"/>
      <w:b/>
      <w:bCs/>
      <w:sz w:val="26"/>
      <w:szCs w:val="26"/>
    </w:rPr>
  </w:style>
  <w:style w:type="character" w:customStyle="1" w:styleId="heading2char2charchar1">
    <w:name w:val="heading2char2charchar1"/>
    <w:rsid w:val="00F340EB"/>
  </w:style>
  <w:style w:type="character" w:customStyle="1" w:styleId="charchar60">
    <w:name w:val="charchar6"/>
    <w:rsid w:val="00F340EB"/>
  </w:style>
  <w:style w:type="character" w:customStyle="1" w:styleId="yshortcuts">
    <w:name w:val="yshortcuts"/>
    <w:rsid w:val="00F340EB"/>
  </w:style>
  <w:style w:type="character" w:customStyle="1" w:styleId="term1">
    <w:name w:val="term1"/>
    <w:rsid w:val="00F340EB"/>
    <w:rPr>
      <w:b/>
      <w:bCs/>
    </w:rPr>
  </w:style>
  <w:style w:type="character" w:customStyle="1" w:styleId="verdana">
    <w:name w:val="verdana"/>
    <w:rsid w:val="00F340EB"/>
  </w:style>
  <w:style w:type="character" w:customStyle="1" w:styleId="searchtermbold">
    <w:name w:val="searchtermbold"/>
    <w:rsid w:val="00F340EB"/>
  </w:style>
  <w:style w:type="character" w:customStyle="1" w:styleId="ssl0">
    <w:name w:val="ss_l0"/>
    <w:rsid w:val="00F340EB"/>
  </w:style>
  <w:style w:type="character" w:customStyle="1" w:styleId="vitstoryheadline">
    <w:name w:val="vitstoryheadline"/>
    <w:rsid w:val="00F340EB"/>
  </w:style>
  <w:style w:type="character" w:customStyle="1" w:styleId="bps-topic-ident">
    <w:name w:val="bps-topic-ident"/>
    <w:rsid w:val="00F340EB"/>
  </w:style>
  <w:style w:type="character" w:customStyle="1" w:styleId="byline">
    <w:name w:val="byline"/>
    <w:rsid w:val="00F340EB"/>
  </w:style>
  <w:style w:type="character" w:customStyle="1" w:styleId="TextUnderlineChar">
    <w:name w:val="Text Underline Char"/>
    <w:rsid w:val="00F340EB"/>
    <w:rPr>
      <w:rFonts w:ascii="Garamond" w:hAnsi="Garamond" w:cs="Arial" w:hint="default"/>
      <w:bCs/>
      <w:kern w:val="20"/>
      <w:szCs w:val="32"/>
      <w:u w:val="single"/>
      <w:lang w:val="en-US" w:eastAsia="en-US" w:bidi="ar-SA"/>
    </w:rPr>
  </w:style>
  <w:style w:type="character" w:customStyle="1" w:styleId="RegularChar">
    <w:name w:val="Regular Char"/>
    <w:rsid w:val="00F340EB"/>
    <w:rPr>
      <w:rFonts w:ascii="Garamond" w:hAnsi="Garamond" w:cs="Arial" w:hint="default"/>
      <w:bCs/>
      <w:kern w:val="20"/>
      <w:szCs w:val="32"/>
      <w:lang w:val="en-US" w:eastAsia="en-US" w:bidi="ar-SA"/>
    </w:rPr>
  </w:style>
  <w:style w:type="character" w:customStyle="1" w:styleId="BoldunderlineChar2">
    <w:name w:val="Bold underline Char"/>
    <w:rsid w:val="00F340EB"/>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F340EB"/>
    <w:rPr>
      <w:u w:val="single"/>
    </w:rPr>
  </w:style>
  <w:style w:type="paragraph" w:customStyle="1" w:styleId="Boldunderline1">
    <w:name w:val="Bold underline"/>
    <w:basedOn w:val="TextUnderline"/>
    <w:qFormat/>
    <w:rsid w:val="00F340EB"/>
    <w:rPr>
      <w:b/>
    </w:rPr>
  </w:style>
  <w:style w:type="paragraph" w:customStyle="1" w:styleId="FullText">
    <w:name w:val="Full Text"/>
    <w:basedOn w:val="Normal"/>
    <w:uiPriority w:val="99"/>
    <w:qFormat/>
    <w:rsid w:val="00F340EB"/>
    <w:pPr>
      <w:spacing w:after="0" w:line="240" w:lineRule="auto"/>
    </w:pPr>
    <w:rPr>
      <w:rFonts w:ascii="Arial Narrow" w:eastAsia="Times New Roman" w:hAnsi="Arial Narrow"/>
    </w:rPr>
  </w:style>
  <w:style w:type="character" w:customStyle="1" w:styleId="UnderlinedCard">
    <w:name w:val="Underlined Card"/>
    <w:rsid w:val="00F340EB"/>
    <w:rPr>
      <w:rFonts w:ascii="Arial Narrow" w:hAnsi="Arial Narrow"/>
      <w:sz w:val="22"/>
      <w:u w:val="single"/>
    </w:rPr>
  </w:style>
  <w:style w:type="paragraph" w:customStyle="1" w:styleId="TagLine">
    <w:name w:val="Tag Line"/>
    <w:basedOn w:val="Normal"/>
    <w:next w:val="FullText"/>
    <w:uiPriority w:val="99"/>
    <w:qFormat/>
    <w:rsid w:val="00F340EB"/>
    <w:pPr>
      <w:spacing w:after="0" w:line="240" w:lineRule="auto"/>
    </w:pPr>
    <w:rPr>
      <w:rFonts w:ascii="Arial Narrow" w:eastAsia="Times New Roman" w:hAnsi="Arial Narrow"/>
      <w:b/>
      <w:sz w:val="28"/>
    </w:rPr>
  </w:style>
  <w:style w:type="character" w:customStyle="1" w:styleId="SourceBold">
    <w:name w:val="Source Bold"/>
    <w:rsid w:val="00F340EB"/>
    <w:rPr>
      <w:rFonts w:ascii="Arial Narrow" w:hAnsi="Arial Narrow"/>
      <w:b/>
      <w:sz w:val="24"/>
      <w:u w:val="none"/>
    </w:rPr>
  </w:style>
  <w:style w:type="paragraph" w:customStyle="1" w:styleId="FreeForm">
    <w:name w:val="Free Form"/>
    <w:qFormat/>
    <w:rsid w:val="00F340EB"/>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F340EB"/>
    <w:rPr>
      <w:color w:val="002FF6"/>
      <w:sz w:val="24"/>
      <w:u w:val="single"/>
    </w:rPr>
  </w:style>
  <w:style w:type="character" w:customStyle="1" w:styleId="CardsFont12pt0">
    <w:name w:val="Cards + Font 12pt"/>
    <w:rsid w:val="00F340EB"/>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F340EB"/>
    <w:rPr>
      <w:rFonts w:cs="Calibri"/>
      <w:b/>
      <w:u w:val="single"/>
    </w:rPr>
  </w:style>
  <w:style w:type="paragraph" w:customStyle="1" w:styleId="AuthorDate0">
    <w:name w:val="Author/Date"/>
    <w:basedOn w:val="Normal"/>
    <w:link w:val="AuthorDateChar0"/>
    <w:qFormat/>
    <w:rsid w:val="00F340EB"/>
    <w:pPr>
      <w:spacing w:after="0" w:line="240" w:lineRule="auto"/>
    </w:pPr>
    <w:rPr>
      <w:rFonts w:asciiTheme="minorHAnsi" w:hAnsiTheme="minorHAnsi" w:cs="Calibri"/>
      <w:b/>
      <w:u w:val="single"/>
    </w:rPr>
  </w:style>
  <w:style w:type="character" w:customStyle="1" w:styleId="HilightChar">
    <w:name w:val="Hilight Char"/>
    <w:rsid w:val="00F340EB"/>
    <w:rPr>
      <w:rFonts w:eastAsia="Calibri"/>
      <w:b/>
      <w:noProof w:val="0"/>
      <w:sz w:val="22"/>
      <w:szCs w:val="22"/>
      <w:u w:val="single"/>
      <w:lang w:val="en-US" w:eastAsia="ar-SA" w:bidi="ar-SA"/>
    </w:rPr>
  </w:style>
  <w:style w:type="paragraph" w:customStyle="1" w:styleId="TagCite1">
    <w:name w:val="Tag &amp; Cite"/>
    <w:basedOn w:val="Normal"/>
    <w:link w:val="TagCiteChar0"/>
    <w:qFormat/>
    <w:rsid w:val="00F340EB"/>
    <w:pPr>
      <w:spacing w:after="0" w:line="240" w:lineRule="auto"/>
      <w:jc w:val="both"/>
    </w:pPr>
    <w:rPr>
      <w:rFonts w:ascii="Arial Narrow" w:eastAsia="Times New Roman" w:hAnsi="Arial Narrow"/>
      <w:b/>
    </w:rPr>
  </w:style>
  <w:style w:type="character" w:customStyle="1" w:styleId="TagCiteChar0">
    <w:name w:val="Tag &amp; Cite Char"/>
    <w:link w:val="TagCite1"/>
    <w:rsid w:val="00F340EB"/>
    <w:rPr>
      <w:rFonts w:ascii="Arial Narrow" w:eastAsia="Times New Roman" w:hAnsi="Arial Narrow"/>
      <w:b/>
    </w:rPr>
  </w:style>
  <w:style w:type="paragraph" w:customStyle="1" w:styleId="HighlightedText">
    <w:name w:val="Highlighted Text"/>
    <w:basedOn w:val="Normal"/>
    <w:link w:val="HighlightedTextChar"/>
    <w:qFormat/>
    <w:rsid w:val="00F340EB"/>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F340EB"/>
    <w:rPr>
      <w:rFonts w:ascii="Arial Narrow" w:eastAsia="Times New Roman" w:hAnsi="Arial Narrow"/>
      <w:u w:val="thick"/>
    </w:rPr>
  </w:style>
  <w:style w:type="character" w:customStyle="1" w:styleId="StyleUnderlineCharChar">
    <w:name w:val="Style Underline Char Char"/>
    <w:rsid w:val="00F340EB"/>
    <w:rPr>
      <w:rFonts w:ascii="Times New Roman" w:eastAsia="Times New Roman" w:hAnsi="Times New Roman" w:cs="Times New Roman"/>
      <w:sz w:val="20"/>
      <w:szCs w:val="20"/>
      <w:u w:val="single"/>
    </w:rPr>
  </w:style>
  <w:style w:type="character" w:customStyle="1" w:styleId="c1">
    <w:name w:val="c1"/>
    <w:rsid w:val="00F340EB"/>
  </w:style>
  <w:style w:type="paragraph" w:customStyle="1" w:styleId="TagStyle">
    <w:name w:val="Tag Style"/>
    <w:basedOn w:val="Normal"/>
    <w:qFormat/>
    <w:rsid w:val="00F340EB"/>
    <w:pPr>
      <w:spacing w:after="0" w:line="240" w:lineRule="auto"/>
    </w:pPr>
    <w:rPr>
      <w:rFonts w:eastAsia="Times New Roman"/>
      <w:b/>
    </w:rPr>
  </w:style>
  <w:style w:type="character" w:customStyle="1" w:styleId="author0">
    <w:name w:val="author"/>
    <w:rsid w:val="00F340EB"/>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F340E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F340EB"/>
  </w:style>
  <w:style w:type="character" w:customStyle="1" w:styleId="AuthorYear">
    <w:name w:val="AuthorYear"/>
    <w:uiPriority w:val="1"/>
    <w:qFormat/>
    <w:rsid w:val="00F340EB"/>
    <w:rPr>
      <w:rFonts w:ascii="Georgia" w:hAnsi="Georgia"/>
      <w:b/>
      <w:sz w:val="24"/>
    </w:rPr>
  </w:style>
  <w:style w:type="character" w:customStyle="1" w:styleId="Highlight">
    <w:name w:val="Highlight"/>
    <w:uiPriority w:val="1"/>
    <w:qFormat/>
    <w:rsid w:val="00F340EB"/>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F340EB"/>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F340EB"/>
    <w:rPr>
      <w:rFonts w:ascii="Arial Narrow" w:hAnsi="Arial Narrow"/>
      <w:sz w:val="12"/>
    </w:rPr>
  </w:style>
  <w:style w:type="paragraph" w:customStyle="1" w:styleId="MicroText0">
    <w:name w:val="MicroText"/>
    <w:basedOn w:val="Normal"/>
    <w:next w:val="Normal"/>
    <w:link w:val="MicroTextChar0"/>
    <w:qFormat/>
    <w:rsid w:val="00F340EB"/>
    <w:pPr>
      <w:spacing w:after="0" w:line="240" w:lineRule="auto"/>
    </w:pPr>
    <w:rPr>
      <w:rFonts w:ascii="Arial Narrow" w:hAnsi="Arial Narrow"/>
      <w:sz w:val="12"/>
    </w:rPr>
  </w:style>
  <w:style w:type="character" w:customStyle="1" w:styleId="reduce2">
    <w:name w:val="reduce2"/>
    <w:basedOn w:val="DefaultParagraphFont"/>
    <w:rsid w:val="00F340EB"/>
    <w:rPr>
      <w:rFonts w:ascii="Arial" w:hAnsi="Arial" w:cs="Arial" w:hint="default"/>
      <w:color w:val="000000"/>
      <w:sz w:val="12"/>
      <w:szCs w:val="22"/>
    </w:rPr>
  </w:style>
  <w:style w:type="character" w:customStyle="1" w:styleId="Emphasis20">
    <w:name w:val="Emphasis 2"/>
    <w:basedOn w:val="Emphasis"/>
    <w:uiPriority w:val="1"/>
    <w:qFormat/>
    <w:rsid w:val="00F340EB"/>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F340EB"/>
    <w:rPr>
      <w:rFonts w:ascii="Calibri" w:eastAsia="Calibri" w:hAnsi="Calibri"/>
      <w:sz w:val="15"/>
    </w:rPr>
  </w:style>
  <w:style w:type="paragraph" w:customStyle="1" w:styleId="UnreadText">
    <w:name w:val="Unread Text"/>
    <w:basedOn w:val="Normal"/>
    <w:link w:val="UnreadTextChar"/>
    <w:autoRedefine/>
    <w:qFormat/>
    <w:rsid w:val="00F340EB"/>
    <w:pPr>
      <w:spacing w:after="0" w:line="256" w:lineRule="auto"/>
    </w:pPr>
    <w:rPr>
      <w:rFonts w:eastAsia="Calibri"/>
      <w:sz w:val="15"/>
    </w:rPr>
  </w:style>
  <w:style w:type="character" w:customStyle="1" w:styleId="CircledChar">
    <w:name w:val="Circled Char"/>
    <w:link w:val="Circled"/>
    <w:locked/>
    <w:rsid w:val="00F340EB"/>
    <w:rPr>
      <w:rFonts w:ascii="Calibri" w:eastAsia="Calibri" w:hAnsi="Calibri"/>
      <w:b/>
      <w:szCs w:val="20"/>
      <w:u w:val="thick"/>
    </w:rPr>
  </w:style>
  <w:style w:type="paragraph" w:customStyle="1" w:styleId="Circled">
    <w:name w:val="Circled"/>
    <w:basedOn w:val="Normal"/>
    <w:link w:val="CircledChar"/>
    <w:qFormat/>
    <w:rsid w:val="00F340EB"/>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F340E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F340EB"/>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F340EB"/>
    <w:rPr>
      <w:b/>
      <w:bCs w:val="0"/>
      <w:u w:val="thick"/>
      <w:lang w:val="en-US" w:eastAsia="en-US" w:bidi="ar-SA"/>
    </w:rPr>
  </w:style>
  <w:style w:type="paragraph" w:customStyle="1" w:styleId="Tagtemplate">
    <w:name w:val="Tagtemplate"/>
    <w:basedOn w:val="Normal"/>
    <w:link w:val="TagtemplateChar"/>
    <w:autoRedefine/>
    <w:qFormat/>
    <w:rsid w:val="00F340EB"/>
    <w:pPr>
      <w:keepNext/>
      <w:keepLines/>
      <w:spacing w:after="0" w:line="240" w:lineRule="auto"/>
    </w:pPr>
    <w:rPr>
      <w:b/>
    </w:rPr>
  </w:style>
  <w:style w:type="character" w:customStyle="1" w:styleId="TagtemplateChar">
    <w:name w:val="Tagtemplate Char"/>
    <w:link w:val="Tagtemplate"/>
    <w:rsid w:val="00F340EB"/>
    <w:rPr>
      <w:rFonts w:ascii="Calibri" w:hAnsi="Calibri"/>
      <w:b/>
    </w:rPr>
  </w:style>
  <w:style w:type="character" w:customStyle="1" w:styleId="citation0">
    <w:name w:val="citation"/>
    <w:rsid w:val="00F340EB"/>
  </w:style>
  <w:style w:type="character" w:customStyle="1" w:styleId="Underline0">
    <w:name w:val="*Underline*"/>
    <w:rsid w:val="00F340EB"/>
    <w:rPr>
      <w:rFonts w:ascii="Times New Roman" w:hAnsi="Times New Roman"/>
      <w:b/>
      <w:sz w:val="24"/>
      <w:u w:val="single"/>
    </w:rPr>
  </w:style>
  <w:style w:type="paragraph" w:customStyle="1" w:styleId="TxBr33p1">
    <w:name w:val="TxBr_33p1"/>
    <w:basedOn w:val="Normal"/>
    <w:uiPriority w:val="99"/>
    <w:qFormat/>
    <w:rsid w:val="00F340EB"/>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F340EB"/>
    <w:rPr>
      <w:b/>
      <w:bCs w:val="0"/>
      <w:sz w:val="24"/>
      <w:u w:val="thick"/>
    </w:rPr>
  </w:style>
  <w:style w:type="paragraph" w:customStyle="1" w:styleId="StyleStyle411pt">
    <w:name w:val="Style Style4 + 11 pt"/>
    <w:basedOn w:val="Normal"/>
    <w:link w:val="StyleStyle411ptChar"/>
    <w:qFormat/>
    <w:rsid w:val="00F340EB"/>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F340EB"/>
    <w:rPr>
      <w:rFonts w:ascii="Calibri" w:eastAsia="Times New Roman" w:hAnsi="Calibri"/>
      <w:u w:val="single"/>
    </w:rPr>
  </w:style>
  <w:style w:type="paragraph" w:customStyle="1" w:styleId="StyleStyle411ptBold">
    <w:name w:val="Style Style4 + 11 pt Bold"/>
    <w:basedOn w:val="Normal"/>
    <w:link w:val="StyleStyle411ptBoldChar"/>
    <w:qFormat/>
    <w:rsid w:val="00F340EB"/>
    <w:pPr>
      <w:spacing w:after="0" w:line="240" w:lineRule="auto"/>
    </w:pPr>
    <w:rPr>
      <w:rFonts w:eastAsia="Times New Roman"/>
      <w:b/>
      <w:bCs/>
      <w:u w:val="single"/>
    </w:rPr>
  </w:style>
  <w:style w:type="character" w:customStyle="1" w:styleId="StyleStyle411ptBoldChar">
    <w:name w:val="Style Style4 + 11 pt Bold Char"/>
    <w:link w:val="StyleStyle411ptBold"/>
    <w:rsid w:val="00F340EB"/>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F340EB"/>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340EB"/>
    <w:rPr>
      <w:rFonts w:ascii="Calibri" w:eastAsia="Times New Roman" w:hAnsi="Calibri"/>
      <w:b/>
      <w:bCs/>
      <w:u w:val="single"/>
      <w:bdr w:val="single" w:sz="4" w:space="0" w:color="auto"/>
    </w:rPr>
  </w:style>
  <w:style w:type="character" w:customStyle="1" w:styleId="UnderlineChar2">
    <w:name w:val="Underline Char2"/>
    <w:rsid w:val="00F340EB"/>
    <w:rPr>
      <w:rFonts w:ascii="Trebuchet MS" w:hAnsi="Trebuchet MS"/>
      <w:u w:val="thick"/>
      <w:lang w:val="en-US" w:eastAsia="zh-CN" w:bidi="ar-SA"/>
    </w:rPr>
  </w:style>
  <w:style w:type="character" w:customStyle="1" w:styleId="Style1Char1">
    <w:name w:val="Style1 Char1"/>
    <w:rsid w:val="00F340EB"/>
    <w:rPr>
      <w:rFonts w:ascii="Book Antiqua" w:hAnsi="Book Antiqua"/>
      <w:sz w:val="16"/>
      <w:szCs w:val="16"/>
      <w:lang w:val="en-US" w:eastAsia="en-US" w:bidi="ar-SA"/>
    </w:rPr>
  </w:style>
  <w:style w:type="character" w:customStyle="1" w:styleId="NothingChar1">
    <w:name w:val="Nothing Char1"/>
    <w:rsid w:val="00F340EB"/>
    <w:rPr>
      <w:rFonts w:ascii="Times New Roman" w:eastAsia="Calibri" w:hAnsi="Times New Roman" w:cs="Times New Roman"/>
      <w:sz w:val="24"/>
      <w:szCs w:val="20"/>
    </w:rPr>
  </w:style>
  <w:style w:type="character" w:customStyle="1" w:styleId="Style2Char1">
    <w:name w:val="Style2 Char1"/>
    <w:rsid w:val="00F340EB"/>
    <w:rPr>
      <w:rFonts w:ascii="Book Antiqua" w:hAnsi="Book Antiqua"/>
      <w:szCs w:val="24"/>
      <w:u w:val="thick"/>
      <w:lang w:val="en-US" w:eastAsia="en-US" w:bidi="ar-SA"/>
    </w:rPr>
  </w:style>
  <w:style w:type="character" w:customStyle="1" w:styleId="NormalUnderlineChar">
    <w:name w:val="Normal Underline Char"/>
    <w:rsid w:val="00F340EB"/>
    <w:rPr>
      <w:szCs w:val="24"/>
      <w:u w:val="single"/>
    </w:rPr>
  </w:style>
  <w:style w:type="paragraph" w:customStyle="1" w:styleId="Stylecites10ptNotBold">
    <w:name w:val="Style cites + 10 pt Not Bold"/>
    <w:basedOn w:val="Normal"/>
    <w:uiPriority w:val="99"/>
    <w:qFormat/>
    <w:rsid w:val="00F340EB"/>
    <w:pPr>
      <w:spacing w:after="0" w:line="240" w:lineRule="auto"/>
    </w:pPr>
    <w:rPr>
      <w:rFonts w:eastAsia="SimSun"/>
      <w:lang w:eastAsia="zh-CN"/>
    </w:rPr>
  </w:style>
  <w:style w:type="character" w:customStyle="1" w:styleId="heading3char0">
    <w:name w:val="heading3char"/>
    <w:rsid w:val="00F340EB"/>
  </w:style>
  <w:style w:type="paragraph" w:customStyle="1" w:styleId="BlockHeadings">
    <w:name w:val="Block Headings"/>
    <w:basedOn w:val="Normal"/>
    <w:link w:val="BlockHeadingsChar"/>
    <w:qFormat/>
    <w:rsid w:val="00F340E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F340EB"/>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F340EB"/>
    <w:rPr>
      <w:rFonts w:ascii="Times New Roman" w:eastAsia="Times New Roman" w:hAnsi="Times New Roman" w:cs="Times New Roman"/>
      <w:b/>
      <w:sz w:val="24"/>
      <w:szCs w:val="20"/>
    </w:rPr>
  </w:style>
  <w:style w:type="paragraph" w:styleId="PlainText">
    <w:name w:val="Plain Text"/>
    <w:basedOn w:val="Normal"/>
    <w:link w:val="PlainTextChar"/>
    <w:rsid w:val="00F340EB"/>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F340EB"/>
    <w:rPr>
      <w:rFonts w:ascii="Courier New" w:eastAsia="Calibri" w:hAnsi="Courier New"/>
      <w:szCs w:val="20"/>
    </w:rPr>
  </w:style>
  <w:style w:type="character" w:customStyle="1" w:styleId="Heading51">
    <w:name w:val="Heading 51"/>
    <w:aliases w:val="Heading 5 Char Char Char"/>
    <w:rsid w:val="00F340EB"/>
    <w:rPr>
      <w:b/>
      <w:bCs/>
      <w:iCs/>
      <w:szCs w:val="26"/>
      <w:lang w:val="en-US" w:eastAsia="en-US" w:bidi="ar-SA"/>
    </w:rPr>
  </w:style>
  <w:style w:type="paragraph" w:styleId="BodyText2">
    <w:name w:val="Body Text 2"/>
    <w:basedOn w:val="Normal"/>
    <w:link w:val="BodyText2Char"/>
    <w:rsid w:val="00F340EB"/>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F340EB"/>
    <w:rPr>
      <w:rFonts w:ascii="Calibri" w:eastAsia="Times New Roman" w:hAnsi="Calibri"/>
      <w:b/>
      <w:szCs w:val="20"/>
    </w:rPr>
  </w:style>
  <w:style w:type="character" w:customStyle="1" w:styleId="comments-post">
    <w:name w:val="comments-post"/>
    <w:rsid w:val="00F340EB"/>
  </w:style>
  <w:style w:type="paragraph" w:customStyle="1" w:styleId="boldcite">
    <w:name w:val="bold cite"/>
    <w:basedOn w:val="Normal"/>
    <w:link w:val="boldciteChar4"/>
    <w:qFormat/>
    <w:rsid w:val="00F340EB"/>
    <w:pPr>
      <w:spacing w:after="0" w:line="240" w:lineRule="auto"/>
    </w:pPr>
    <w:rPr>
      <w:rFonts w:eastAsia="Calibri"/>
      <w:b/>
      <w:color w:val="000000"/>
      <w:sz w:val="28"/>
      <w:u w:val="thick" w:color="000000"/>
    </w:rPr>
  </w:style>
  <w:style w:type="character" w:customStyle="1" w:styleId="boldciteChar4">
    <w:name w:val="bold cite Char4"/>
    <w:link w:val="boldcite"/>
    <w:locked/>
    <w:rsid w:val="00F340EB"/>
    <w:rPr>
      <w:rFonts w:ascii="Calibri" w:eastAsia="Calibri" w:hAnsi="Calibri"/>
      <w:b/>
      <w:color w:val="000000"/>
      <w:sz w:val="28"/>
      <w:u w:val="thick" w:color="000000"/>
    </w:rPr>
  </w:style>
  <w:style w:type="character" w:customStyle="1" w:styleId="underlinecardChar">
    <w:name w:val="underline card Char"/>
    <w:rsid w:val="00F340EB"/>
    <w:rPr>
      <w:rFonts w:ascii="Arial" w:hAnsi="Arial"/>
      <w:sz w:val="18"/>
      <w:szCs w:val="24"/>
      <w:u w:val="single"/>
      <w:lang w:val="en-US" w:eastAsia="en-US" w:bidi="ar-SA"/>
    </w:rPr>
  </w:style>
  <w:style w:type="paragraph" w:customStyle="1" w:styleId="Normal10">
    <w:name w:val="Normal1"/>
    <w:basedOn w:val="Normal"/>
    <w:qFormat/>
    <w:rsid w:val="00F340EB"/>
    <w:pPr>
      <w:spacing w:after="0" w:line="240" w:lineRule="auto"/>
    </w:pPr>
    <w:rPr>
      <w:rFonts w:eastAsia="Calibri"/>
    </w:rPr>
  </w:style>
  <w:style w:type="paragraph" w:customStyle="1" w:styleId="Irrelevant6font">
    <w:name w:val="Irrelevant (6 font)"/>
    <w:basedOn w:val="Normal"/>
    <w:link w:val="Irrelevant6fontChar"/>
    <w:qFormat/>
    <w:rsid w:val="00F340EB"/>
    <w:pPr>
      <w:spacing w:after="0" w:line="240" w:lineRule="auto"/>
      <w:ind w:left="547" w:right="648"/>
      <w:jc w:val="both"/>
    </w:pPr>
    <w:rPr>
      <w:rFonts w:eastAsia="Calibri"/>
      <w:sz w:val="12"/>
      <w:szCs w:val="12"/>
    </w:rPr>
  </w:style>
  <w:style w:type="character" w:customStyle="1" w:styleId="Irrelevant5fontChar">
    <w:name w:val="Irrelevant (5 font) Char"/>
    <w:rsid w:val="00F340EB"/>
    <w:rPr>
      <w:sz w:val="10"/>
      <w:szCs w:val="10"/>
      <w:lang w:val="en-US" w:eastAsia="en-US" w:bidi="ar-SA"/>
    </w:rPr>
  </w:style>
  <w:style w:type="character" w:customStyle="1" w:styleId="TagsCharCharChar">
    <w:name w:val="Tags Char Char Char"/>
    <w:rsid w:val="00F340EB"/>
    <w:rPr>
      <w:b/>
      <w:lang w:val="en-US" w:eastAsia="en-US" w:bidi="ar-SA"/>
    </w:rPr>
  </w:style>
  <w:style w:type="character" w:customStyle="1" w:styleId="CitesChar1">
    <w:name w:val="Cites Char1"/>
    <w:rsid w:val="00F340EB"/>
    <w:rPr>
      <w:b/>
      <w:bCs/>
      <w:lang w:val="en-US" w:eastAsia="en-US" w:bidi="ar-SA"/>
    </w:rPr>
  </w:style>
  <w:style w:type="paragraph" w:customStyle="1" w:styleId="CardsFont6pt">
    <w:name w:val="Cards + Font: 6 pt"/>
    <w:basedOn w:val="Cards"/>
    <w:link w:val="CardsFont6ptChar1"/>
    <w:autoRedefine/>
    <w:qFormat/>
    <w:rsid w:val="00F340EB"/>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F340EB"/>
    <w:rPr>
      <w:rFonts w:ascii="Georgia" w:eastAsia="Times New Roman" w:hAnsi="Georgia"/>
      <w:sz w:val="12"/>
      <w:szCs w:val="24"/>
    </w:rPr>
  </w:style>
  <w:style w:type="character" w:customStyle="1" w:styleId="Hyperlink13">
    <w:name w:val="Hyperlink13"/>
    <w:rsid w:val="00F340EB"/>
    <w:rPr>
      <w:b w:val="0"/>
      <w:bCs w:val="0"/>
      <w:strike w:val="0"/>
      <w:dstrike w:val="0"/>
      <w:color w:val="008000"/>
      <w:sz w:val="20"/>
      <w:szCs w:val="20"/>
      <w:u w:val="none"/>
      <w:effect w:val="none"/>
    </w:rPr>
  </w:style>
  <w:style w:type="character" w:customStyle="1" w:styleId="standardcontent1">
    <w:name w:val="standardcontent1"/>
    <w:rsid w:val="00F340EB"/>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F340EB"/>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F340EB"/>
    <w:rPr>
      <w:rFonts w:ascii="Calibri" w:eastAsia="Calibri" w:hAnsi="Calibri"/>
      <w:szCs w:val="20"/>
    </w:rPr>
  </w:style>
  <w:style w:type="character" w:customStyle="1" w:styleId="Hyperlink4">
    <w:name w:val="Hyperlink4"/>
    <w:rsid w:val="00F340EB"/>
    <w:rPr>
      <w:color w:val="000066"/>
      <w:u w:val="single"/>
    </w:rPr>
  </w:style>
  <w:style w:type="paragraph" w:customStyle="1" w:styleId="rddateline">
    <w:name w:val="rddateline"/>
    <w:basedOn w:val="Normal"/>
    <w:uiPriority w:val="99"/>
    <w:qFormat/>
    <w:rsid w:val="00F340EB"/>
    <w:pPr>
      <w:spacing w:after="0" w:line="240" w:lineRule="auto"/>
    </w:pPr>
    <w:rPr>
      <w:rFonts w:eastAsia="Calibri"/>
      <w:szCs w:val="20"/>
    </w:rPr>
  </w:style>
  <w:style w:type="paragraph" w:customStyle="1" w:styleId="rdheadline">
    <w:name w:val="rdheadline"/>
    <w:basedOn w:val="Normal"/>
    <w:uiPriority w:val="99"/>
    <w:qFormat/>
    <w:rsid w:val="00F340E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F340EB"/>
    <w:pPr>
      <w:spacing w:after="100" w:afterAutospacing="1" w:line="240" w:lineRule="auto"/>
    </w:pPr>
    <w:rPr>
      <w:rFonts w:ascii="Verdana" w:eastAsia="Calibri" w:hAnsi="Verdana"/>
      <w:szCs w:val="20"/>
    </w:rPr>
  </w:style>
  <w:style w:type="character" w:customStyle="1" w:styleId="rddeckline1">
    <w:name w:val="rddeckline1"/>
    <w:rsid w:val="00F340EB"/>
    <w:rPr>
      <w:rFonts w:ascii="Verdana" w:hAnsi="Verdana" w:hint="default"/>
      <w:b/>
      <w:bCs/>
      <w:sz w:val="22"/>
      <w:szCs w:val="22"/>
    </w:rPr>
  </w:style>
  <w:style w:type="character" w:customStyle="1" w:styleId="link-external">
    <w:name w:val="link-external"/>
    <w:rsid w:val="00F340EB"/>
  </w:style>
  <w:style w:type="character" w:customStyle="1" w:styleId="contact1">
    <w:name w:val="contact1"/>
    <w:rsid w:val="00F340EB"/>
    <w:rPr>
      <w:rFonts w:ascii="Tahoma" w:hAnsi="Tahoma" w:cs="Tahoma" w:hint="default"/>
      <w:color w:val="999999"/>
      <w:sz w:val="20"/>
      <w:szCs w:val="20"/>
    </w:rPr>
  </w:style>
  <w:style w:type="character" w:customStyle="1" w:styleId="credits1">
    <w:name w:val="credits1"/>
    <w:rsid w:val="00F340EB"/>
    <w:rPr>
      <w:rFonts w:ascii="Tahoma" w:hAnsi="Tahoma" w:cs="Tahoma" w:hint="default"/>
      <w:color w:val="999999"/>
      <w:sz w:val="16"/>
      <w:szCs w:val="16"/>
    </w:rPr>
  </w:style>
  <w:style w:type="paragraph" w:customStyle="1" w:styleId="Heading20">
    <w:name w:val="Heading2"/>
    <w:basedOn w:val="Normal"/>
    <w:link w:val="Heading2Char0"/>
    <w:qFormat/>
    <w:rsid w:val="00F340EB"/>
    <w:pPr>
      <w:spacing w:after="0" w:line="240" w:lineRule="auto"/>
      <w:jc w:val="center"/>
    </w:pPr>
    <w:rPr>
      <w:rFonts w:eastAsia="Times New Roman"/>
      <w:b/>
      <w:caps/>
    </w:rPr>
  </w:style>
  <w:style w:type="character" w:customStyle="1" w:styleId="Heading2Char0">
    <w:name w:val="Heading2 Char"/>
    <w:link w:val="Heading20"/>
    <w:rsid w:val="00F340EB"/>
    <w:rPr>
      <w:rFonts w:ascii="Calibri" w:eastAsia="Times New Roman" w:hAnsi="Calibri"/>
      <w:b/>
      <w:caps/>
    </w:rPr>
  </w:style>
  <w:style w:type="paragraph" w:customStyle="1" w:styleId="Header2">
    <w:name w:val="Header2"/>
    <w:basedOn w:val="Heading20"/>
    <w:link w:val="Header2Char"/>
    <w:qFormat/>
    <w:rsid w:val="00F340EB"/>
  </w:style>
  <w:style w:type="character" w:customStyle="1" w:styleId="Header2Char">
    <w:name w:val="Header2 Char"/>
    <w:link w:val="Header2"/>
    <w:rsid w:val="00F340EB"/>
    <w:rPr>
      <w:rFonts w:ascii="Calibri" w:eastAsia="Times New Roman" w:hAnsi="Calibri"/>
      <w:b/>
      <w:caps/>
    </w:rPr>
  </w:style>
  <w:style w:type="paragraph" w:customStyle="1" w:styleId="Underlinedcard0">
    <w:name w:val="Underlined card"/>
    <w:basedOn w:val="Normal"/>
    <w:link w:val="UnderlinedcardChar"/>
    <w:autoRedefine/>
    <w:qFormat/>
    <w:rsid w:val="00F340EB"/>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F340EB"/>
    <w:rPr>
      <w:rFonts w:ascii="Calibri" w:eastAsia="Times New Roman" w:hAnsi="Calibri"/>
      <w:u w:val="thick"/>
    </w:rPr>
  </w:style>
  <w:style w:type="paragraph" w:styleId="HTMLPreformatted">
    <w:name w:val="HTML Preformatted"/>
    <w:basedOn w:val="Normal"/>
    <w:link w:val="HTMLPreformattedChar"/>
    <w:rsid w:val="00F34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F340EB"/>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F340EB"/>
    <w:rPr>
      <w:bCs/>
    </w:rPr>
  </w:style>
  <w:style w:type="character" w:customStyle="1" w:styleId="StyleHeading212ptChar">
    <w:name w:val="Style Heading2 + 12 pt Char"/>
    <w:link w:val="StyleHeading212pt"/>
    <w:rsid w:val="00F340EB"/>
    <w:rPr>
      <w:rFonts w:ascii="Calibri" w:eastAsia="Times New Roman" w:hAnsi="Calibri"/>
      <w:b/>
      <w:bCs/>
      <w:caps/>
    </w:rPr>
  </w:style>
  <w:style w:type="paragraph" w:customStyle="1" w:styleId="Heading212pt">
    <w:name w:val="Heading2 + 12 pt"/>
    <w:basedOn w:val="StyleHeading212pt"/>
    <w:link w:val="Heading212ptChar"/>
    <w:qFormat/>
    <w:rsid w:val="00F340EB"/>
  </w:style>
  <w:style w:type="character" w:customStyle="1" w:styleId="Heading212ptChar">
    <w:name w:val="Heading2 + 12 pt Char"/>
    <w:link w:val="Heading212pt"/>
    <w:rsid w:val="00F340EB"/>
    <w:rPr>
      <w:rFonts w:ascii="Calibri" w:eastAsia="Times New Roman" w:hAnsi="Calibri"/>
      <w:b/>
      <w:bCs/>
      <w:caps/>
    </w:rPr>
  </w:style>
  <w:style w:type="character" w:customStyle="1" w:styleId="underline20">
    <w:name w:val="underline2"/>
    <w:rsid w:val="00F340EB"/>
    <w:rPr>
      <w:u w:val="single"/>
    </w:rPr>
  </w:style>
  <w:style w:type="character" w:customStyle="1" w:styleId="CardsFont12ptCharCharCharChar">
    <w:name w:val="Cards + Font: 12 pt Char Char Char Char"/>
    <w:rsid w:val="00F340EB"/>
    <w:rPr>
      <w:sz w:val="24"/>
      <w:szCs w:val="24"/>
      <w:u w:val="thick"/>
      <w:lang w:val="en-US" w:eastAsia="en-US" w:bidi="ar-SA"/>
    </w:rPr>
  </w:style>
  <w:style w:type="character" w:customStyle="1" w:styleId="UnderlinedCardChar0">
    <w:name w:val="Underlined Card Char"/>
    <w:rsid w:val="00F340EB"/>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F340E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F340EB"/>
  </w:style>
  <w:style w:type="paragraph" w:customStyle="1" w:styleId="StyleUnderliningTimesNewRomanBoldNounderlineKernat16">
    <w:name w:val="Style Underlining + Times New Roman Bold No underline Kern at 16..."/>
    <w:basedOn w:val="Normal"/>
    <w:uiPriority w:val="99"/>
    <w:qFormat/>
    <w:rsid w:val="00F340E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340E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F340EB"/>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F340EB"/>
    <w:rPr>
      <w:sz w:val="32"/>
      <w:szCs w:val="32"/>
      <w:u w:val="single"/>
    </w:rPr>
  </w:style>
  <w:style w:type="character" w:customStyle="1" w:styleId="StyleBoldText12pt10ptNotBoldKernat16pt">
    <w:name w:val="Style Bold Text 12 pt + 10 pt Not Bold Kern at 16 pt"/>
    <w:rsid w:val="00F340E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F340EB"/>
  </w:style>
  <w:style w:type="paragraph" w:customStyle="1" w:styleId="highlightcardtext">
    <w:name w:val="highlight card text"/>
    <w:basedOn w:val="evidencetext"/>
    <w:uiPriority w:val="99"/>
    <w:qFormat/>
    <w:rsid w:val="00F340EB"/>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F340EB"/>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F340EB"/>
    <w:pPr>
      <w:spacing w:after="0" w:line="240" w:lineRule="auto"/>
    </w:pPr>
    <w:rPr>
      <w:rFonts w:eastAsia="Calibri"/>
      <w:bCs/>
      <w:color w:val="000000"/>
    </w:rPr>
  </w:style>
  <w:style w:type="character" w:customStyle="1" w:styleId="BodyText3Char">
    <w:name w:val="Body Text 3 Char"/>
    <w:basedOn w:val="DefaultParagraphFont"/>
    <w:link w:val="BodyText3"/>
    <w:rsid w:val="00F340EB"/>
    <w:rPr>
      <w:rFonts w:ascii="Calibri" w:eastAsia="Calibri" w:hAnsi="Calibri"/>
      <w:bCs/>
      <w:color w:val="000000"/>
    </w:rPr>
  </w:style>
  <w:style w:type="paragraph" w:customStyle="1" w:styleId="underlinecard">
    <w:name w:val="underline card"/>
    <w:basedOn w:val="Normal"/>
    <w:uiPriority w:val="99"/>
    <w:qFormat/>
    <w:rsid w:val="00F340EB"/>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F340EB"/>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F340EB"/>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F340EB"/>
    <w:rPr>
      <w:rFonts w:eastAsia="Times New Roman"/>
      <w:sz w:val="12"/>
      <w:szCs w:val="24"/>
    </w:rPr>
  </w:style>
  <w:style w:type="character" w:customStyle="1" w:styleId="CardsFont6ptCharChar">
    <w:name w:val="Cards + Font: 6 pt Char Char"/>
    <w:link w:val="CardsFont6ptChar"/>
    <w:rsid w:val="00F340EB"/>
    <w:rPr>
      <w:rFonts w:ascii="Calibri" w:eastAsia="Times New Roman" w:hAnsi="Calibri"/>
      <w:sz w:val="12"/>
      <w:szCs w:val="24"/>
    </w:rPr>
  </w:style>
  <w:style w:type="paragraph" w:customStyle="1" w:styleId="CitesCharChar">
    <w:name w:val="Cites Char Char"/>
    <w:basedOn w:val="Normal"/>
    <w:link w:val="CitesCharCharChar"/>
    <w:qFormat/>
    <w:rsid w:val="00F340EB"/>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F340EB"/>
    <w:rPr>
      <w:rFonts w:ascii="Calibri" w:eastAsia="Times New Roman" w:hAnsi="Calibri"/>
      <w:b/>
      <w:bCs/>
    </w:rPr>
  </w:style>
  <w:style w:type="paragraph" w:customStyle="1" w:styleId="TagsCharChar">
    <w:name w:val="Tags Char Char"/>
    <w:basedOn w:val="Normal"/>
    <w:uiPriority w:val="99"/>
    <w:qFormat/>
    <w:rsid w:val="00F340EB"/>
    <w:pPr>
      <w:autoSpaceDE w:val="0"/>
      <w:autoSpaceDN w:val="0"/>
      <w:adjustRightInd w:val="0"/>
      <w:spacing w:after="0" w:line="240" w:lineRule="auto"/>
      <w:jc w:val="both"/>
      <w:outlineLvl w:val="1"/>
    </w:pPr>
    <w:rPr>
      <w:rFonts w:eastAsia="Calibri"/>
      <w:b/>
      <w:szCs w:val="20"/>
    </w:rPr>
  </w:style>
  <w:style w:type="character" w:customStyle="1" w:styleId="Char3">
    <w:name w:val="Char3"/>
    <w:rsid w:val="00F340EB"/>
    <w:rPr>
      <w:rFonts w:ascii="Arial Narrow" w:eastAsia="Batang" w:hAnsi="Arial Narrow" w:cs="Arial"/>
      <w:b/>
      <w:bCs/>
      <w:iCs/>
      <w:sz w:val="24"/>
      <w:szCs w:val="28"/>
      <w:lang w:val="en-US" w:eastAsia="en-US" w:bidi="ar-SA"/>
    </w:rPr>
  </w:style>
  <w:style w:type="character" w:customStyle="1" w:styleId="UnderlinedCards">
    <w:name w:val="Underlined Cards"/>
    <w:rsid w:val="00F340EB"/>
    <w:rPr>
      <w:sz w:val="24"/>
      <w:szCs w:val="24"/>
      <w:u w:val="thick"/>
      <w:lang w:val="en-US" w:eastAsia="en-US" w:bidi="ar-SA"/>
    </w:rPr>
  </w:style>
  <w:style w:type="paragraph" w:customStyle="1" w:styleId="story-body">
    <w:name w:val="story-body"/>
    <w:basedOn w:val="Normal"/>
    <w:uiPriority w:val="99"/>
    <w:qFormat/>
    <w:rsid w:val="00F340EB"/>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F340EB"/>
    <w:rPr>
      <w:sz w:val="24"/>
      <w:szCs w:val="24"/>
      <w:u w:val="thick"/>
      <w:lang w:val="en-US" w:eastAsia="en-US" w:bidi="ar-SA"/>
    </w:rPr>
  </w:style>
  <w:style w:type="character" w:customStyle="1" w:styleId="highlightcardtextChar">
    <w:name w:val="highlight card text Char"/>
    <w:rsid w:val="00F340EB"/>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F340EB"/>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F340EB"/>
    <w:rPr>
      <w:rFonts w:ascii="Calibri" w:eastAsia="Times New Roman" w:hAnsi="Calibri"/>
      <w:sz w:val="18"/>
    </w:rPr>
  </w:style>
  <w:style w:type="character" w:customStyle="1" w:styleId="TagsChar4">
    <w:name w:val="Tags Char4"/>
    <w:rsid w:val="00F340EB"/>
    <w:rPr>
      <w:b/>
      <w:lang w:val="en-US" w:eastAsia="en-US" w:bidi="ar-SA"/>
    </w:rPr>
  </w:style>
  <w:style w:type="character" w:customStyle="1" w:styleId="hit1">
    <w:name w:val="hit1"/>
    <w:rsid w:val="00F340EB"/>
    <w:rPr>
      <w:rFonts w:ascii="Verdana" w:hAnsi="Verdana" w:hint="default"/>
      <w:b/>
      <w:bCs/>
      <w:vanish w:val="0"/>
      <w:webHidden w:val="0"/>
      <w:color w:val="CC0033"/>
      <w:sz w:val="20"/>
      <w:szCs w:val="20"/>
      <w:specVanish w:val="0"/>
    </w:rPr>
  </w:style>
  <w:style w:type="character" w:customStyle="1" w:styleId="ssl01">
    <w:name w:val="ss_l01"/>
    <w:rsid w:val="00F340EB"/>
    <w:rPr>
      <w:rFonts w:ascii="Verdana" w:hAnsi="Verdana" w:hint="default"/>
      <w:color w:val="000000"/>
      <w:sz w:val="20"/>
      <w:szCs w:val="20"/>
    </w:rPr>
  </w:style>
  <w:style w:type="character" w:customStyle="1" w:styleId="tightinline1">
    <w:name w:val="tightinline1"/>
    <w:rsid w:val="00F340EB"/>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F340EB"/>
    <w:pPr>
      <w:spacing w:after="0" w:line="240" w:lineRule="auto"/>
      <w:ind w:left="1728" w:right="1728"/>
    </w:pPr>
    <w:rPr>
      <w:rFonts w:eastAsia="Calibri"/>
      <w:sz w:val="18"/>
    </w:rPr>
  </w:style>
  <w:style w:type="paragraph" w:customStyle="1" w:styleId="boldciteChar">
    <w:name w:val="bold cite Char"/>
    <w:basedOn w:val="Heading1"/>
    <w:uiPriority w:val="99"/>
    <w:qFormat/>
    <w:rsid w:val="00F340E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F340EB"/>
    <w:rPr>
      <w:rFonts w:ascii="Calibri" w:eastAsia="Times New Roman" w:hAnsi="Calibri"/>
      <w:b/>
      <w:color w:val="000000"/>
      <w:szCs w:val="20"/>
    </w:rPr>
  </w:style>
  <w:style w:type="paragraph" w:customStyle="1" w:styleId="Cardnon-underlined">
    <w:name w:val="Card non-underlined"/>
    <w:basedOn w:val="Normal"/>
    <w:uiPriority w:val="99"/>
    <w:qFormat/>
    <w:rsid w:val="00F340EB"/>
    <w:pPr>
      <w:spacing w:after="0" w:line="240" w:lineRule="auto"/>
    </w:pPr>
    <w:rPr>
      <w:rFonts w:eastAsia="Calibri"/>
      <w:szCs w:val="20"/>
    </w:rPr>
  </w:style>
  <w:style w:type="paragraph" w:customStyle="1" w:styleId="CardCites">
    <w:name w:val="Card Cites"/>
    <w:basedOn w:val="Normal"/>
    <w:next w:val="Normal"/>
    <w:qFormat/>
    <w:rsid w:val="00F340EB"/>
    <w:pPr>
      <w:spacing w:after="0" w:line="240" w:lineRule="auto"/>
    </w:pPr>
    <w:rPr>
      <w:rFonts w:eastAsia="Calibri"/>
      <w:b/>
    </w:rPr>
  </w:style>
  <w:style w:type="character" w:customStyle="1" w:styleId="blsp-spelling-corrected">
    <w:name w:val="blsp-spelling-corrected"/>
    <w:rsid w:val="00F340EB"/>
  </w:style>
  <w:style w:type="character" w:customStyle="1" w:styleId="blsp-spelling-error">
    <w:name w:val="blsp-spelling-error"/>
    <w:rsid w:val="00F340EB"/>
  </w:style>
  <w:style w:type="character" w:customStyle="1" w:styleId="sup">
    <w:name w:val="sup"/>
    <w:rsid w:val="00F340EB"/>
  </w:style>
  <w:style w:type="character" w:customStyle="1" w:styleId="pgnum">
    <w:name w:val="pgnum"/>
    <w:rsid w:val="00F340EB"/>
  </w:style>
  <w:style w:type="character" w:customStyle="1" w:styleId="SmallFontCharChar">
    <w:name w:val="Small Font Char Char"/>
    <w:rsid w:val="00F340EB"/>
    <w:rPr>
      <w:rFonts w:ascii="Arial" w:hAnsi="Arial"/>
      <w:sz w:val="12"/>
      <w:szCs w:val="24"/>
      <w:lang w:val="en-US" w:eastAsia="en-US" w:bidi="ar-SA"/>
    </w:rPr>
  </w:style>
  <w:style w:type="paragraph" w:customStyle="1" w:styleId="textmargin">
    <w:name w:val="textmargin"/>
    <w:basedOn w:val="Normal"/>
    <w:uiPriority w:val="99"/>
    <w:qFormat/>
    <w:rsid w:val="00F340E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F340E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F340E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F340EB"/>
    <w:pPr>
      <w:spacing w:after="0" w:line="240" w:lineRule="auto"/>
    </w:pPr>
    <w:rPr>
      <w:rFonts w:ascii="Verdana" w:eastAsia="Calibri" w:hAnsi="Verdana"/>
      <w:szCs w:val="20"/>
    </w:rPr>
  </w:style>
  <w:style w:type="character" w:customStyle="1" w:styleId="BoldUnderliningChar">
    <w:name w:val="Bold Underlining Char"/>
    <w:rsid w:val="00F340EB"/>
    <w:rPr>
      <w:rFonts w:ascii="Arial Narrow" w:eastAsia="Calibri" w:hAnsi="Arial Narrow" w:cs="Times New Roman"/>
      <w:b/>
      <w:sz w:val="20"/>
      <w:u w:val="single"/>
    </w:rPr>
  </w:style>
  <w:style w:type="paragraph" w:customStyle="1" w:styleId="correctindex">
    <w:name w:val="correct index"/>
    <w:basedOn w:val="Normal"/>
    <w:uiPriority w:val="99"/>
    <w:qFormat/>
    <w:rsid w:val="00F340EB"/>
    <w:pPr>
      <w:spacing w:after="0" w:line="240" w:lineRule="auto"/>
    </w:pPr>
    <w:rPr>
      <w:rFonts w:ascii="Arial Narrow" w:eastAsia="Calibri" w:hAnsi="Arial Narrow"/>
      <w:color w:val="000000"/>
    </w:rPr>
  </w:style>
  <w:style w:type="paragraph" w:customStyle="1" w:styleId="bc2">
    <w:name w:val="bc_2"/>
    <w:basedOn w:val="Normal"/>
    <w:uiPriority w:val="99"/>
    <w:qFormat/>
    <w:rsid w:val="00F340EB"/>
    <w:pPr>
      <w:spacing w:before="100" w:beforeAutospacing="1" w:after="100" w:afterAutospacing="1" w:line="240" w:lineRule="auto"/>
    </w:pPr>
    <w:rPr>
      <w:rFonts w:eastAsia="Calibri"/>
      <w:color w:val="000000"/>
    </w:rPr>
  </w:style>
  <w:style w:type="character" w:customStyle="1" w:styleId="bc21">
    <w:name w:val="bc_21"/>
    <w:rsid w:val="00F340EB"/>
  </w:style>
  <w:style w:type="paragraph" w:customStyle="1" w:styleId="inside-copy">
    <w:name w:val="inside-copy"/>
    <w:basedOn w:val="Normal"/>
    <w:uiPriority w:val="99"/>
    <w:qFormat/>
    <w:rsid w:val="00F340E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F340EB"/>
    <w:pPr>
      <w:spacing w:after="0" w:line="240" w:lineRule="auto"/>
    </w:pPr>
    <w:rPr>
      <w:rFonts w:ascii="Verdana" w:eastAsia="Calibri" w:hAnsi="Verdana"/>
      <w:szCs w:val="20"/>
    </w:rPr>
  </w:style>
  <w:style w:type="paragraph" w:customStyle="1" w:styleId="quote2">
    <w:name w:val="quote2"/>
    <w:basedOn w:val="Normal"/>
    <w:uiPriority w:val="99"/>
    <w:qFormat/>
    <w:rsid w:val="00F340EB"/>
    <w:pPr>
      <w:spacing w:after="0" w:line="240" w:lineRule="auto"/>
    </w:pPr>
    <w:rPr>
      <w:rFonts w:ascii="Verdana" w:eastAsia="Calibri" w:hAnsi="Verdana"/>
      <w:szCs w:val="20"/>
    </w:rPr>
  </w:style>
  <w:style w:type="character" w:customStyle="1" w:styleId="copystyle">
    <w:name w:val="copystyle"/>
    <w:rsid w:val="00F340EB"/>
  </w:style>
  <w:style w:type="paragraph" w:customStyle="1" w:styleId="BlockTitle1">
    <w:name w:val="Block Title #1"/>
    <w:basedOn w:val="Heading1"/>
    <w:qFormat/>
    <w:rsid w:val="00F340E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F340EB"/>
    <w:rPr>
      <w:rFonts w:ascii="Arial" w:hAnsi="Arial" w:cs="Arial"/>
      <w:b/>
      <w:bCs/>
      <w:kern w:val="32"/>
      <w:sz w:val="24"/>
      <w:szCs w:val="24"/>
      <w:lang w:val="en-US" w:eastAsia="en-US" w:bidi="ar-SA"/>
    </w:rPr>
  </w:style>
  <w:style w:type="character" w:customStyle="1" w:styleId="ReadUnderline">
    <w:name w:val="Read Underline"/>
    <w:rsid w:val="00F340EB"/>
    <w:rPr>
      <w:rFonts w:ascii="Arial" w:hAnsi="Arial"/>
      <w:b/>
      <w:sz w:val="18"/>
      <w:u w:val="thick"/>
    </w:rPr>
  </w:style>
  <w:style w:type="character" w:customStyle="1" w:styleId="ShrinkText">
    <w:name w:val="Shrink Text"/>
    <w:rsid w:val="00F340EB"/>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340E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F340EB"/>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F340EB"/>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F340EB"/>
  </w:style>
  <w:style w:type="paragraph" w:customStyle="1" w:styleId="body-paragraph">
    <w:name w:val="body-paragraph"/>
    <w:basedOn w:val="Normal"/>
    <w:uiPriority w:val="99"/>
    <w:qFormat/>
    <w:rsid w:val="00F340E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F340E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F340EB"/>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F340EB"/>
    <w:pPr>
      <w:spacing w:after="0" w:line="240" w:lineRule="auto"/>
    </w:pPr>
    <w:rPr>
      <w:rFonts w:ascii="Arial Narrow" w:eastAsia="Times New Roman" w:hAnsi="Arial Narrow"/>
      <w:b/>
    </w:rPr>
  </w:style>
  <w:style w:type="character" w:customStyle="1" w:styleId="TagCiteChar1">
    <w:name w:val="Tag/Cite Char"/>
    <w:link w:val="TagCite2"/>
    <w:rsid w:val="00F340EB"/>
    <w:rPr>
      <w:rFonts w:ascii="Arial Narrow" w:eastAsia="Times New Roman" w:hAnsi="Arial Narrow"/>
      <w:b/>
    </w:rPr>
  </w:style>
  <w:style w:type="paragraph" w:customStyle="1" w:styleId="F4">
    <w:name w:val="F4"/>
    <w:basedOn w:val="Normal"/>
    <w:link w:val="F4Char"/>
    <w:qFormat/>
    <w:rsid w:val="00F340EB"/>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F340EB"/>
    <w:rPr>
      <w:rFonts w:ascii="Arial Narrow" w:eastAsia="Times New Roman" w:hAnsi="Arial Narrow"/>
      <w:szCs w:val="20"/>
      <w:u w:val="single"/>
    </w:rPr>
  </w:style>
  <w:style w:type="paragraph" w:customStyle="1" w:styleId="StyleCARD">
    <w:name w:val="Style CARD +"/>
    <w:basedOn w:val="Normal"/>
    <w:link w:val="StyleCARDChar"/>
    <w:qFormat/>
    <w:rsid w:val="00F340EB"/>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F340EB"/>
    <w:rPr>
      <w:rFonts w:ascii="Arial Narrow" w:eastAsia="Times New Roman" w:hAnsi="Arial Narrow"/>
      <w:szCs w:val="20"/>
    </w:rPr>
  </w:style>
  <w:style w:type="paragraph" w:customStyle="1" w:styleId="UnderlinedText">
    <w:name w:val="Underlined Text"/>
    <w:basedOn w:val="Normal"/>
    <w:autoRedefine/>
    <w:qFormat/>
    <w:rsid w:val="00F340EB"/>
    <w:pPr>
      <w:spacing w:after="0" w:line="240" w:lineRule="auto"/>
    </w:pPr>
    <w:rPr>
      <w:b/>
    </w:rPr>
  </w:style>
  <w:style w:type="character" w:customStyle="1" w:styleId="noiconheadline">
    <w:name w:val="noicon_headline"/>
    <w:rsid w:val="00F340EB"/>
  </w:style>
  <w:style w:type="character" w:customStyle="1" w:styleId="CommentSubjectChar1">
    <w:name w:val="Comment Subject Char1"/>
    <w:basedOn w:val="CommentTextChar"/>
    <w:uiPriority w:val="99"/>
    <w:rsid w:val="00F340EB"/>
    <w:rPr>
      <w:rFonts w:ascii="Calibri" w:eastAsia="Calibri" w:hAnsi="Calibri" w:cs="Calibri"/>
      <w:b/>
      <w:bCs/>
      <w:sz w:val="16"/>
      <w:szCs w:val="20"/>
    </w:rPr>
  </w:style>
  <w:style w:type="paragraph" w:customStyle="1" w:styleId="tagCharChar">
    <w:name w:val="tag Char Char"/>
    <w:basedOn w:val="Normal"/>
    <w:link w:val="tagCharCharChar"/>
    <w:qFormat/>
    <w:rsid w:val="00F340EB"/>
    <w:pPr>
      <w:spacing w:after="0" w:line="240" w:lineRule="auto"/>
    </w:pPr>
    <w:rPr>
      <w:rFonts w:eastAsia="Times New Roman"/>
      <w:b/>
      <w:szCs w:val="20"/>
    </w:rPr>
  </w:style>
  <w:style w:type="character" w:customStyle="1" w:styleId="tagCharCharChar">
    <w:name w:val="tag Char Char Char"/>
    <w:link w:val="tagCharChar"/>
    <w:rsid w:val="00F340EB"/>
    <w:rPr>
      <w:rFonts w:ascii="Calibri" w:eastAsia="Times New Roman" w:hAnsi="Calibri"/>
      <w:b/>
      <w:szCs w:val="20"/>
    </w:rPr>
  </w:style>
  <w:style w:type="character" w:customStyle="1" w:styleId="BlockTitleCharChar">
    <w:name w:val="Block Title Char Char"/>
    <w:rsid w:val="00F340EB"/>
    <w:rPr>
      <w:rFonts w:ascii="Georgia" w:hAnsi="Georgia" w:cs="Arial"/>
      <w:b/>
      <w:bCs/>
      <w:kern w:val="32"/>
      <w:sz w:val="28"/>
      <w:szCs w:val="32"/>
      <w:lang w:val="en-US" w:eastAsia="en-US" w:bidi="ar-SA"/>
    </w:rPr>
  </w:style>
  <w:style w:type="paragraph" w:styleId="MacroText">
    <w:name w:val="macro"/>
    <w:link w:val="MacroTextChar"/>
    <w:rsid w:val="00F340E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F340EB"/>
    <w:rPr>
      <w:rFonts w:ascii="Courier New" w:eastAsia="Times New Roman" w:hAnsi="Courier New" w:cs="Courier New"/>
      <w:sz w:val="20"/>
      <w:szCs w:val="20"/>
    </w:rPr>
  </w:style>
  <w:style w:type="character" w:customStyle="1" w:styleId="pp1">
    <w:name w:val="pp1"/>
    <w:rsid w:val="00F340EB"/>
    <w:rPr>
      <w:rFonts w:ascii="Times New Roman" w:hAnsi="Times New Roman" w:cs="Times New Roman" w:hint="default"/>
      <w:i w:val="0"/>
      <w:iCs w:val="0"/>
      <w:smallCaps w:val="0"/>
      <w:sz w:val="30"/>
      <w:szCs w:val="30"/>
    </w:rPr>
  </w:style>
  <w:style w:type="character" w:customStyle="1" w:styleId="prbodytext1">
    <w:name w:val="pr_bodytext1"/>
    <w:rsid w:val="00F340EB"/>
    <w:rPr>
      <w:rFonts w:ascii="Arial" w:hAnsi="Arial" w:cs="Arial" w:hint="default"/>
      <w:sz w:val="20"/>
      <w:szCs w:val="20"/>
    </w:rPr>
  </w:style>
  <w:style w:type="character" w:customStyle="1" w:styleId="italic">
    <w:name w:val="italic"/>
    <w:rsid w:val="00F340EB"/>
  </w:style>
  <w:style w:type="character" w:customStyle="1" w:styleId="marrontitulobig">
    <w:name w:val="marron_titulo_big"/>
    <w:rsid w:val="00F340EB"/>
  </w:style>
  <w:style w:type="character" w:customStyle="1" w:styleId="articlehead">
    <w:name w:val="articlehead"/>
    <w:rsid w:val="00F340EB"/>
  </w:style>
  <w:style w:type="character" w:customStyle="1" w:styleId="lead">
    <w:name w:val="lead"/>
    <w:rsid w:val="00F340EB"/>
  </w:style>
  <w:style w:type="character" w:customStyle="1" w:styleId="manchettebig2">
    <w:name w:val="manchettebig2"/>
    <w:rsid w:val="00F340EB"/>
  </w:style>
  <w:style w:type="character" w:customStyle="1" w:styleId="blue3">
    <w:name w:val="blue3"/>
    <w:rsid w:val="00F340EB"/>
  </w:style>
  <w:style w:type="paragraph" w:customStyle="1" w:styleId="issuedetails">
    <w:name w:val="issue_details"/>
    <w:basedOn w:val="Normal"/>
    <w:uiPriority w:val="99"/>
    <w:qFormat/>
    <w:rsid w:val="00F340EB"/>
    <w:pPr>
      <w:spacing w:before="100" w:beforeAutospacing="1" w:after="100" w:afterAutospacing="1" w:line="240" w:lineRule="auto"/>
    </w:pPr>
    <w:rPr>
      <w:rFonts w:eastAsia="Times New Roman"/>
    </w:rPr>
  </w:style>
  <w:style w:type="character" w:customStyle="1" w:styleId="over-title">
    <w:name w:val="over-title"/>
    <w:rsid w:val="00F340EB"/>
  </w:style>
  <w:style w:type="character" w:customStyle="1" w:styleId="contentheader">
    <w:name w:val="contentheader"/>
    <w:rsid w:val="00F340EB"/>
  </w:style>
  <w:style w:type="paragraph" w:customStyle="1" w:styleId="TxBrp2">
    <w:name w:val="TxBr_p2"/>
    <w:basedOn w:val="Normal"/>
    <w:qFormat/>
    <w:rsid w:val="00F340EB"/>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F340EB"/>
    <w:rPr>
      <w:rFonts w:eastAsia="SimSun"/>
      <w:szCs w:val="24"/>
      <w:lang w:val="en-US" w:eastAsia="zh-CN" w:bidi="ar-SA"/>
    </w:rPr>
  </w:style>
  <w:style w:type="character" w:customStyle="1" w:styleId="tagscharchar0">
    <w:name w:val="tagscharchar"/>
    <w:rsid w:val="00F340EB"/>
  </w:style>
  <w:style w:type="paragraph" w:customStyle="1" w:styleId="cite20">
    <w:name w:val="cite2"/>
    <w:basedOn w:val="Normal"/>
    <w:uiPriority w:val="99"/>
    <w:qFormat/>
    <w:rsid w:val="00F340EB"/>
    <w:pPr>
      <w:spacing w:after="0" w:line="240" w:lineRule="auto"/>
    </w:pPr>
    <w:rPr>
      <w:rFonts w:eastAsia="Times New Roman"/>
      <w:color w:val="000000"/>
      <w:szCs w:val="20"/>
    </w:rPr>
  </w:style>
  <w:style w:type="character" w:customStyle="1" w:styleId="btx">
    <w:name w:val="btx"/>
    <w:rsid w:val="00F340EB"/>
  </w:style>
  <w:style w:type="character" w:customStyle="1" w:styleId="bhl">
    <w:name w:val="bhl"/>
    <w:rsid w:val="00F340EB"/>
  </w:style>
  <w:style w:type="character" w:customStyle="1" w:styleId="FontStyle13">
    <w:name w:val="Font Style13"/>
    <w:uiPriority w:val="99"/>
    <w:rsid w:val="00F340EB"/>
    <w:rPr>
      <w:rFonts w:ascii="Times New Roman" w:hAnsi="Times New Roman" w:cs="Times New Roman"/>
      <w:sz w:val="18"/>
      <w:szCs w:val="18"/>
    </w:rPr>
  </w:style>
  <w:style w:type="character" w:customStyle="1" w:styleId="FontStyle11">
    <w:name w:val="Font Style11"/>
    <w:uiPriority w:val="99"/>
    <w:rsid w:val="00F340EB"/>
    <w:rPr>
      <w:rFonts w:ascii="Times New Roman" w:hAnsi="Times New Roman" w:cs="Times New Roman"/>
      <w:b/>
      <w:bCs/>
      <w:sz w:val="24"/>
      <w:szCs w:val="24"/>
    </w:rPr>
  </w:style>
  <w:style w:type="character" w:customStyle="1" w:styleId="FontStyle12">
    <w:name w:val="Font Style12"/>
    <w:uiPriority w:val="99"/>
    <w:rsid w:val="00F340EB"/>
    <w:rPr>
      <w:rFonts w:ascii="Times New Roman" w:hAnsi="Times New Roman" w:cs="Times New Roman"/>
      <w:sz w:val="24"/>
      <w:szCs w:val="24"/>
    </w:rPr>
  </w:style>
  <w:style w:type="character" w:customStyle="1" w:styleId="FontStyle14">
    <w:name w:val="Font Style14"/>
    <w:uiPriority w:val="99"/>
    <w:rsid w:val="00F340EB"/>
    <w:rPr>
      <w:rFonts w:ascii="Times New Roman" w:hAnsi="Times New Roman" w:cs="Times New Roman"/>
      <w:i/>
      <w:iCs/>
      <w:sz w:val="18"/>
      <w:szCs w:val="18"/>
    </w:rPr>
  </w:style>
  <w:style w:type="character" w:customStyle="1" w:styleId="FontStyle15">
    <w:name w:val="Font Style15"/>
    <w:uiPriority w:val="99"/>
    <w:rsid w:val="00F340EB"/>
    <w:rPr>
      <w:rFonts w:ascii="Times New Roman" w:hAnsi="Times New Roman" w:cs="Times New Roman"/>
      <w:b/>
      <w:bCs/>
      <w:sz w:val="18"/>
      <w:szCs w:val="18"/>
    </w:rPr>
  </w:style>
  <w:style w:type="character" w:customStyle="1" w:styleId="FontStyle16">
    <w:name w:val="Font Style16"/>
    <w:uiPriority w:val="99"/>
    <w:rsid w:val="00F340EB"/>
    <w:rPr>
      <w:rFonts w:ascii="Times New Roman" w:hAnsi="Times New Roman" w:cs="Times New Roman"/>
      <w:b/>
      <w:bCs/>
      <w:spacing w:val="-20"/>
      <w:sz w:val="16"/>
      <w:szCs w:val="16"/>
    </w:rPr>
  </w:style>
  <w:style w:type="character" w:customStyle="1" w:styleId="FontStyle17">
    <w:name w:val="Font Style17"/>
    <w:uiPriority w:val="99"/>
    <w:rsid w:val="00F340EB"/>
    <w:rPr>
      <w:rFonts w:ascii="Times New Roman" w:hAnsi="Times New Roman" w:cs="Times New Roman"/>
      <w:b/>
      <w:bCs/>
      <w:sz w:val="10"/>
      <w:szCs w:val="10"/>
    </w:rPr>
  </w:style>
  <w:style w:type="character" w:customStyle="1" w:styleId="in-widget">
    <w:name w:val="in-widget"/>
    <w:rsid w:val="00F340EB"/>
  </w:style>
  <w:style w:type="paragraph" w:customStyle="1" w:styleId="bodycopyindent">
    <w:name w:val="bodycopyindent"/>
    <w:basedOn w:val="Normal"/>
    <w:uiPriority w:val="99"/>
    <w:qFormat/>
    <w:rsid w:val="00F340EB"/>
    <w:pPr>
      <w:spacing w:before="100" w:beforeAutospacing="1" w:after="100" w:afterAutospacing="1" w:line="240" w:lineRule="auto"/>
    </w:pPr>
    <w:rPr>
      <w:rFonts w:eastAsia="Times New Roman"/>
    </w:rPr>
  </w:style>
  <w:style w:type="character" w:customStyle="1" w:styleId="copyright">
    <w:name w:val="copyright"/>
    <w:rsid w:val="00F340EB"/>
  </w:style>
  <w:style w:type="character" w:customStyle="1" w:styleId="spanstyle">
    <w:name w:val="spanstyle"/>
    <w:rsid w:val="00F340EB"/>
  </w:style>
  <w:style w:type="character" w:customStyle="1" w:styleId="ssl3">
    <w:name w:val="ss_l3"/>
    <w:rsid w:val="00F340EB"/>
  </w:style>
  <w:style w:type="character" w:customStyle="1" w:styleId="bold">
    <w:name w:val="bold"/>
    <w:rsid w:val="00F340EB"/>
  </w:style>
  <w:style w:type="paragraph" w:customStyle="1" w:styleId="StyleUnderlineChar11pt3">
    <w:name w:val="Style Underline Char + 11 pt3"/>
    <w:link w:val="StyleUnderlineChar11pt3Char"/>
    <w:qFormat/>
    <w:rsid w:val="00F340EB"/>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F340EB"/>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F340EB"/>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F340EB"/>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F340EB"/>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F340EB"/>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F340EB"/>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F340EB"/>
    <w:rPr>
      <w:rFonts w:ascii="Arial Narrow" w:eastAsia="Times New Roman" w:hAnsi="Arial Narrow"/>
      <w:b/>
      <w:bCs/>
      <w:szCs w:val="24"/>
      <w:u w:val="single"/>
    </w:rPr>
  </w:style>
  <w:style w:type="paragraph" w:customStyle="1" w:styleId="tussenkop">
    <w:name w:val="tussenkop"/>
    <w:basedOn w:val="Normal"/>
    <w:uiPriority w:val="99"/>
    <w:qFormat/>
    <w:rsid w:val="00F340EB"/>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F340EB"/>
    <w:pPr>
      <w:spacing w:after="0" w:line="240" w:lineRule="auto"/>
    </w:pPr>
    <w:rPr>
      <w:rFonts w:eastAsia="Times New Roman"/>
      <w:szCs w:val="20"/>
    </w:rPr>
  </w:style>
  <w:style w:type="character" w:customStyle="1" w:styleId="docnumbertitle">
    <w:name w:val="doc_number_title"/>
    <w:basedOn w:val="DefaultParagraphFont"/>
    <w:rsid w:val="00F340EB"/>
  </w:style>
  <w:style w:type="character" w:customStyle="1" w:styleId="HotRouteChar0">
    <w:name w:val="Hot Route Char"/>
    <w:link w:val="HotRoute0"/>
    <w:rsid w:val="00F340EB"/>
    <w:rPr>
      <w:rFonts w:ascii="Calibri" w:eastAsia="Calibri" w:hAnsi="Calibri"/>
      <w:color w:val="000000"/>
    </w:rPr>
  </w:style>
  <w:style w:type="paragraph" w:customStyle="1" w:styleId="Style6">
    <w:name w:val="Style6"/>
    <w:basedOn w:val="Normal"/>
    <w:link w:val="Style6Char"/>
    <w:autoRedefine/>
    <w:qFormat/>
    <w:rsid w:val="00F340EB"/>
    <w:pPr>
      <w:spacing w:after="0" w:line="240" w:lineRule="auto"/>
    </w:pPr>
    <w:rPr>
      <w:b/>
    </w:rPr>
  </w:style>
  <w:style w:type="character" w:customStyle="1" w:styleId="Style6Char">
    <w:name w:val="Style6 Char"/>
    <w:basedOn w:val="DefaultParagraphFont"/>
    <w:link w:val="Style6"/>
    <w:rsid w:val="00F340EB"/>
    <w:rPr>
      <w:rFonts w:ascii="Calibri" w:hAnsi="Calibri"/>
      <w:b/>
    </w:rPr>
  </w:style>
  <w:style w:type="paragraph" w:customStyle="1" w:styleId="Style11">
    <w:name w:val="Style11"/>
    <w:basedOn w:val="Normal"/>
    <w:link w:val="Style11Char"/>
    <w:qFormat/>
    <w:rsid w:val="00F340EB"/>
    <w:pPr>
      <w:spacing w:after="0" w:line="240" w:lineRule="auto"/>
    </w:pPr>
    <w:rPr>
      <w:rFonts w:eastAsia="Times New Roman"/>
      <w:b/>
      <w:szCs w:val="20"/>
      <w:u w:val="thick"/>
    </w:rPr>
  </w:style>
  <w:style w:type="character" w:customStyle="1" w:styleId="Style11Char">
    <w:name w:val="Style11 Char"/>
    <w:basedOn w:val="DefaultParagraphFont"/>
    <w:link w:val="Style11"/>
    <w:rsid w:val="00F340EB"/>
    <w:rPr>
      <w:rFonts w:ascii="Calibri" w:eastAsia="Times New Roman" w:hAnsi="Calibri"/>
      <w:b/>
      <w:szCs w:val="20"/>
      <w:u w:val="thick"/>
    </w:rPr>
  </w:style>
  <w:style w:type="paragraph" w:customStyle="1" w:styleId="Style12">
    <w:name w:val="Style12"/>
    <w:basedOn w:val="Normal"/>
    <w:link w:val="Style12Char"/>
    <w:qFormat/>
    <w:rsid w:val="00F340EB"/>
    <w:pPr>
      <w:spacing w:after="0" w:line="240" w:lineRule="auto"/>
    </w:pPr>
    <w:rPr>
      <w:rFonts w:eastAsia="Times New Roman"/>
      <w:b/>
      <w:u w:val="thick"/>
    </w:rPr>
  </w:style>
  <w:style w:type="character" w:customStyle="1" w:styleId="Style12Char">
    <w:name w:val="Style12 Char"/>
    <w:basedOn w:val="DefaultParagraphFont"/>
    <w:link w:val="Style12"/>
    <w:rsid w:val="00F340EB"/>
    <w:rPr>
      <w:rFonts w:ascii="Calibri" w:eastAsia="Times New Roman" w:hAnsi="Calibri"/>
      <w:b/>
      <w:u w:val="thick"/>
    </w:rPr>
  </w:style>
  <w:style w:type="character" w:customStyle="1" w:styleId="StyleUnderlineChar9pt">
    <w:name w:val="Style Underline Char + 9 pt"/>
    <w:basedOn w:val="DefaultParagraphFont"/>
    <w:rsid w:val="00F340EB"/>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F340EB"/>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F340EB"/>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F340E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340E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F340E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340EB"/>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F340EB"/>
    <w:rPr>
      <w:b w:val="0"/>
      <w:bCs w:val="0"/>
      <w:sz w:val="22"/>
      <w:u w:val="single"/>
      <w:bdr w:val="none" w:sz="0" w:space="0" w:color="auto"/>
    </w:rPr>
  </w:style>
  <w:style w:type="character" w:customStyle="1" w:styleId="pmterms1">
    <w:name w:val="pmterms1"/>
    <w:rsid w:val="00F340EB"/>
  </w:style>
  <w:style w:type="character" w:customStyle="1" w:styleId="title1">
    <w:name w:val="title1"/>
    <w:basedOn w:val="DefaultParagraphFont"/>
    <w:rsid w:val="00F340EB"/>
  </w:style>
  <w:style w:type="paragraph" w:customStyle="1" w:styleId="Cardd">
    <w:name w:val="Cardd"/>
    <w:basedOn w:val="Normal"/>
    <w:uiPriority w:val="4"/>
    <w:qFormat/>
    <w:rsid w:val="00F340EB"/>
    <w:pPr>
      <w:spacing w:after="0" w:line="240" w:lineRule="auto"/>
      <w:ind w:left="288" w:right="288"/>
    </w:pPr>
  </w:style>
  <w:style w:type="character" w:customStyle="1" w:styleId="2">
    <w:name w:val="2"/>
    <w:rsid w:val="00F340EB"/>
    <w:rPr>
      <w:rFonts w:cs="Arial"/>
      <w:bCs/>
      <w:sz w:val="20"/>
      <w:u w:val="single"/>
      <w:lang w:val="en-US" w:eastAsia="en-US" w:bidi="ar-SA"/>
    </w:rPr>
  </w:style>
  <w:style w:type="paragraph" w:customStyle="1" w:styleId="MinimizedText">
    <w:name w:val="Minimized Text"/>
    <w:link w:val="MinimizedTextChar"/>
    <w:qFormat/>
    <w:rsid w:val="00F340EB"/>
    <w:rPr>
      <w:sz w:val="16"/>
    </w:rPr>
  </w:style>
  <w:style w:type="character" w:customStyle="1" w:styleId="MinimizedTextChar">
    <w:name w:val="Minimized Text Char"/>
    <w:link w:val="MinimizedText"/>
    <w:rsid w:val="00F340EB"/>
    <w:rPr>
      <w:sz w:val="16"/>
    </w:rPr>
  </w:style>
  <w:style w:type="paragraph" w:customStyle="1" w:styleId="StyleMinimizedText11pt">
    <w:name w:val="Style Minimized Text + 11 pt"/>
    <w:basedOn w:val="MinimizedText"/>
    <w:link w:val="StyleMinimizedText11ptChar"/>
    <w:qFormat/>
    <w:rsid w:val="00F340EB"/>
    <w:rPr>
      <w:sz w:val="20"/>
    </w:rPr>
  </w:style>
  <w:style w:type="character" w:customStyle="1" w:styleId="StyleMinimizedText11ptChar">
    <w:name w:val="Style Minimized Text + 11 pt Char"/>
    <w:basedOn w:val="MinimizedTextChar"/>
    <w:link w:val="StyleMinimizedText11pt"/>
    <w:rsid w:val="00F340EB"/>
    <w:rPr>
      <w:sz w:val="20"/>
    </w:rPr>
  </w:style>
  <w:style w:type="character" w:customStyle="1" w:styleId="SubtitleChar1">
    <w:name w:val="Subtitle Char1"/>
    <w:aliases w:val="Underlined card text Char1"/>
    <w:basedOn w:val="DefaultParagraphFont"/>
    <w:rsid w:val="00F340EB"/>
    <w:rPr>
      <w:rFonts w:eastAsiaTheme="minorEastAsia"/>
      <w:color w:val="5A5A5A" w:themeColor="text1" w:themeTint="A5"/>
      <w:spacing w:val="15"/>
    </w:rPr>
  </w:style>
  <w:style w:type="character" w:customStyle="1" w:styleId="Style11ptBoldUnderline">
    <w:name w:val="Style 11 pt Bold Underline"/>
    <w:rsid w:val="00F340EB"/>
    <w:rPr>
      <w:b/>
      <w:bCs/>
      <w:sz w:val="20"/>
      <w:u w:val="single"/>
    </w:rPr>
  </w:style>
  <w:style w:type="character" w:customStyle="1" w:styleId="erasure">
    <w:name w:val="erasure"/>
    <w:rsid w:val="00F340EB"/>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F340EB"/>
    <w:rPr>
      <w:rFonts w:ascii="Georgia" w:hAnsi="Georgia" w:cs="Verdana"/>
      <w:u w:val="single"/>
    </w:rPr>
  </w:style>
  <w:style w:type="paragraph" w:customStyle="1" w:styleId="Debate-EmphasizedText-F5">
    <w:name w:val="Debate- Emphasized Text- F5"/>
    <w:basedOn w:val="Normal"/>
    <w:link w:val="Debate-EmphasizedText-F5Char"/>
    <w:qFormat/>
    <w:rsid w:val="00F340E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F340E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F340EB"/>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F340EB"/>
    <w:pPr>
      <w:spacing w:after="0" w:line="240" w:lineRule="auto"/>
      <w:jc w:val="both"/>
    </w:pPr>
    <w:rPr>
      <w:rFonts w:eastAsia="Calibri"/>
      <w:kern w:val="2"/>
      <w:sz w:val="14"/>
      <w:szCs w:val="14"/>
      <w:lang w:eastAsia="zh-TW"/>
    </w:rPr>
  </w:style>
  <w:style w:type="character" w:customStyle="1" w:styleId="CardT1Char">
    <w:name w:val="CardT1 Char"/>
    <w:link w:val="CardT1"/>
    <w:rsid w:val="00F340EB"/>
    <w:rPr>
      <w:rFonts w:ascii="Calibri" w:eastAsia="Calibri" w:hAnsi="Calibri"/>
      <w:kern w:val="2"/>
      <w:sz w:val="14"/>
      <w:szCs w:val="14"/>
      <w:lang w:eastAsia="zh-TW"/>
    </w:rPr>
  </w:style>
  <w:style w:type="character" w:customStyle="1" w:styleId="CardCite1">
    <w:name w:val="CardCite1"/>
    <w:qFormat/>
    <w:rsid w:val="00F340EB"/>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F340EB"/>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F340EB"/>
    <w:rPr>
      <w:rFonts w:ascii="Calibri" w:eastAsia="Times New Roman" w:hAnsi="Calibri"/>
      <w:szCs w:val="20"/>
    </w:rPr>
  </w:style>
  <w:style w:type="character" w:customStyle="1" w:styleId="CardIndentedChar">
    <w:name w:val="Card (Indented) Char"/>
    <w:basedOn w:val="DefaultParagraphFont"/>
    <w:link w:val="CardIndented"/>
    <w:rsid w:val="00F340EB"/>
    <w:rPr>
      <w:rFonts w:ascii="Calibri" w:hAnsi="Calibri"/>
    </w:rPr>
  </w:style>
  <w:style w:type="character" w:customStyle="1" w:styleId="StyleUnderline3">
    <w:name w:val="Style Underline3"/>
    <w:basedOn w:val="DefaultParagraphFont"/>
    <w:rsid w:val="00F340EB"/>
    <w:rPr>
      <w:u w:val="single"/>
    </w:rPr>
  </w:style>
  <w:style w:type="character" w:customStyle="1" w:styleId="addmd">
    <w:name w:val="addmd"/>
    <w:basedOn w:val="DefaultParagraphFont"/>
    <w:rsid w:val="00F340EB"/>
  </w:style>
  <w:style w:type="character" w:customStyle="1" w:styleId="MinimizeChar">
    <w:name w:val="Minimize Char"/>
    <w:basedOn w:val="cardChar"/>
    <w:locked/>
    <w:rsid w:val="00F340EB"/>
    <w:rPr>
      <w:rFonts w:ascii="Calibri" w:eastAsiaTheme="minorHAnsi" w:hAnsi="Calibri" w:cs="Calibri"/>
      <w:sz w:val="24"/>
      <w:lang w:eastAsia="en-US"/>
    </w:rPr>
  </w:style>
  <w:style w:type="character" w:customStyle="1" w:styleId="StyleUnderline4">
    <w:name w:val="Style Underline4"/>
    <w:basedOn w:val="DefaultParagraphFont"/>
    <w:rsid w:val="00F340EB"/>
    <w:rPr>
      <w:u w:val="single"/>
    </w:rPr>
  </w:style>
  <w:style w:type="character" w:customStyle="1" w:styleId="Heading6Char1">
    <w:name w:val="Heading 6 Char1"/>
    <w:aliases w:val="Title (no index) Char1"/>
    <w:basedOn w:val="DefaultParagraphFont"/>
    <w:uiPriority w:val="9"/>
    <w:semiHidden/>
    <w:rsid w:val="00F340EB"/>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F340EB"/>
    <w:rPr>
      <w:rFonts w:ascii="Times New Roman" w:hAnsi="Times New Roman" w:cs="Times New Roman"/>
      <w:sz w:val="20"/>
      <w:szCs w:val="20"/>
    </w:rPr>
  </w:style>
  <w:style w:type="character" w:customStyle="1" w:styleId="HTMLPreformattedChar1">
    <w:name w:val="HTML Preformatted Char1"/>
    <w:basedOn w:val="DefaultParagraphFont"/>
    <w:uiPriority w:val="99"/>
    <w:rsid w:val="00F340EB"/>
    <w:rPr>
      <w:rFonts w:ascii="Consolas" w:hAnsi="Consolas" w:cs="Consolas" w:hint="default"/>
      <w:sz w:val="20"/>
      <w:szCs w:val="20"/>
    </w:rPr>
  </w:style>
  <w:style w:type="character" w:customStyle="1" w:styleId="MacroTextChar1">
    <w:name w:val="Macro Text Char1"/>
    <w:basedOn w:val="DefaultParagraphFont"/>
    <w:semiHidden/>
    <w:rsid w:val="00F340EB"/>
    <w:rPr>
      <w:rFonts w:ascii="Consolas" w:hAnsi="Consolas" w:cs="Consolas"/>
      <w:sz w:val="20"/>
      <w:szCs w:val="20"/>
    </w:rPr>
  </w:style>
  <w:style w:type="character" w:customStyle="1" w:styleId="BodyTextIndentChar1">
    <w:name w:val="Body Text Indent Char1"/>
    <w:basedOn w:val="DefaultParagraphFont"/>
    <w:uiPriority w:val="99"/>
    <w:rsid w:val="00F340EB"/>
    <w:rPr>
      <w:rFonts w:ascii="Times New Roman" w:hAnsi="Times New Roman" w:cs="Times New Roman"/>
    </w:rPr>
  </w:style>
  <w:style w:type="character" w:customStyle="1" w:styleId="BodyText2Char1">
    <w:name w:val="Body Text 2 Char1"/>
    <w:basedOn w:val="DefaultParagraphFont"/>
    <w:rsid w:val="00F340EB"/>
    <w:rPr>
      <w:rFonts w:ascii="Times New Roman" w:hAnsi="Times New Roman" w:cs="Times New Roman"/>
    </w:rPr>
  </w:style>
  <w:style w:type="character" w:customStyle="1" w:styleId="BodyText3Char1">
    <w:name w:val="Body Text 3 Char1"/>
    <w:basedOn w:val="DefaultParagraphFont"/>
    <w:rsid w:val="00F340EB"/>
    <w:rPr>
      <w:rFonts w:ascii="Times New Roman" w:hAnsi="Times New Roman" w:cs="Times New Roman"/>
      <w:sz w:val="16"/>
      <w:szCs w:val="16"/>
    </w:rPr>
  </w:style>
  <w:style w:type="character" w:customStyle="1" w:styleId="PlainTextChar1">
    <w:name w:val="Plain Text Char1"/>
    <w:basedOn w:val="DefaultParagraphFont"/>
    <w:rsid w:val="00F340EB"/>
    <w:rPr>
      <w:rFonts w:ascii="Consolas" w:hAnsi="Consolas" w:cs="Consolas"/>
      <w:sz w:val="21"/>
      <w:szCs w:val="21"/>
    </w:rPr>
  </w:style>
  <w:style w:type="paragraph" w:customStyle="1" w:styleId="Tagline0">
    <w:name w:val="Tagline"/>
    <w:basedOn w:val="Normal"/>
    <w:link w:val="TaglineChar"/>
    <w:qFormat/>
    <w:rsid w:val="00F340EB"/>
    <w:pPr>
      <w:spacing w:after="0" w:line="256" w:lineRule="auto"/>
    </w:pPr>
    <w:rPr>
      <w:b/>
    </w:rPr>
  </w:style>
  <w:style w:type="character" w:customStyle="1" w:styleId="FontStyle39">
    <w:name w:val="Font Style39"/>
    <w:uiPriority w:val="99"/>
    <w:rsid w:val="00F340EB"/>
    <w:rPr>
      <w:rFonts w:ascii="Constantia" w:hAnsi="Constantia" w:cs="Constantia"/>
      <w:b/>
      <w:bCs/>
      <w:sz w:val="18"/>
      <w:szCs w:val="18"/>
    </w:rPr>
  </w:style>
  <w:style w:type="character" w:customStyle="1" w:styleId="hidden">
    <w:name w:val="hidden"/>
    <w:basedOn w:val="DefaultParagraphFont"/>
    <w:rsid w:val="00F340EB"/>
  </w:style>
  <w:style w:type="paragraph" w:customStyle="1" w:styleId="StyleHeading3BlockLatinBodyCalibri">
    <w:name w:val="Style Heading 3Block + (Latin) +Body (Calibri)"/>
    <w:basedOn w:val="Heading3"/>
    <w:rsid w:val="00F340EB"/>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F340EB"/>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F340EB"/>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F340EB"/>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F340EB"/>
    <w:rPr>
      <w:rFonts w:ascii="Garamond" w:hAnsi="Garamond"/>
      <w:iCs/>
      <w:color w:val="auto"/>
      <w:spacing w:val="0"/>
      <w:sz w:val="22"/>
      <w:u w:val="single"/>
      <w:bdr w:val="none" w:sz="0" w:space="0" w:color="auto"/>
    </w:rPr>
  </w:style>
  <w:style w:type="character" w:customStyle="1" w:styleId="arial11">
    <w:name w:val="arial_11"/>
    <w:basedOn w:val="DefaultParagraphFont"/>
    <w:rsid w:val="00F340EB"/>
  </w:style>
  <w:style w:type="character" w:customStyle="1" w:styleId="dropcap">
    <w:name w:val="dropcap"/>
    <w:basedOn w:val="DefaultParagraphFont"/>
    <w:rsid w:val="00F340EB"/>
  </w:style>
  <w:style w:type="character" w:customStyle="1" w:styleId="articleauthor">
    <w:name w:val="articleauthor"/>
    <w:basedOn w:val="DefaultParagraphFont"/>
    <w:rsid w:val="00F340EB"/>
  </w:style>
  <w:style w:type="character" w:customStyle="1" w:styleId="article-date">
    <w:name w:val="article-date"/>
    <w:basedOn w:val="DefaultParagraphFont"/>
    <w:rsid w:val="00F340EB"/>
  </w:style>
  <w:style w:type="paragraph" w:customStyle="1" w:styleId="bodytext4">
    <w:name w:val="bodytext"/>
    <w:basedOn w:val="Normal"/>
    <w:qFormat/>
    <w:rsid w:val="00F340EB"/>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F340EB"/>
  </w:style>
  <w:style w:type="character" w:customStyle="1" w:styleId="bodysubtoc">
    <w:name w:val="bodysubtoc"/>
    <w:basedOn w:val="DefaultParagraphFont"/>
    <w:rsid w:val="00F340EB"/>
  </w:style>
  <w:style w:type="character" w:customStyle="1" w:styleId="lefttitlesmaller">
    <w:name w:val="lefttitlesmaller"/>
    <w:basedOn w:val="DefaultParagraphFont"/>
    <w:rsid w:val="00F340EB"/>
  </w:style>
  <w:style w:type="character" w:customStyle="1" w:styleId="mb">
    <w:name w:val="mb"/>
    <w:basedOn w:val="DefaultParagraphFont"/>
    <w:rsid w:val="00F340EB"/>
  </w:style>
  <w:style w:type="character" w:customStyle="1" w:styleId="fn">
    <w:name w:val="fn"/>
    <w:basedOn w:val="DefaultParagraphFont"/>
    <w:rsid w:val="00F340EB"/>
  </w:style>
  <w:style w:type="character" w:customStyle="1" w:styleId="smallcaps">
    <w:name w:val="smallcaps"/>
    <w:basedOn w:val="DefaultParagraphFont"/>
    <w:rsid w:val="00F340EB"/>
  </w:style>
  <w:style w:type="character" w:customStyle="1" w:styleId="field-content">
    <w:name w:val="field-content"/>
    <w:basedOn w:val="DefaultParagraphFont"/>
    <w:rsid w:val="00F340EB"/>
  </w:style>
  <w:style w:type="character" w:customStyle="1" w:styleId="submitted">
    <w:name w:val="submitted"/>
    <w:basedOn w:val="DefaultParagraphFont"/>
    <w:rsid w:val="00F340EB"/>
  </w:style>
  <w:style w:type="character" w:customStyle="1" w:styleId="submitted-date">
    <w:name w:val="submitted-date"/>
    <w:basedOn w:val="DefaultParagraphFont"/>
    <w:rsid w:val="00F340EB"/>
  </w:style>
  <w:style w:type="character" w:customStyle="1" w:styleId="submitted-time">
    <w:name w:val="submitted-time"/>
    <w:basedOn w:val="DefaultParagraphFont"/>
    <w:rsid w:val="00F340EB"/>
  </w:style>
  <w:style w:type="paragraph" w:customStyle="1" w:styleId="date-comments">
    <w:name w:val="date-comments"/>
    <w:basedOn w:val="Normal"/>
    <w:uiPriority w:val="99"/>
    <w:qFormat/>
    <w:rsid w:val="00F340EB"/>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F340EB"/>
    <w:pPr>
      <w:spacing w:line="181" w:lineRule="atLeast"/>
    </w:pPr>
    <w:rPr>
      <w:rFonts w:ascii="Sabon LT Std" w:eastAsia="MS Mincho" w:hAnsi="Sabon LT Std"/>
      <w:color w:val="auto"/>
      <w:sz w:val="22"/>
    </w:rPr>
  </w:style>
  <w:style w:type="character" w:customStyle="1" w:styleId="A2">
    <w:name w:val="A2"/>
    <w:uiPriority w:val="99"/>
    <w:rsid w:val="00F340EB"/>
    <w:rPr>
      <w:rFonts w:cs="Sabon LT Std"/>
      <w:color w:val="000000"/>
      <w:sz w:val="15"/>
      <w:szCs w:val="15"/>
    </w:rPr>
  </w:style>
  <w:style w:type="paragraph" w:customStyle="1" w:styleId="Pa15">
    <w:name w:val="Pa15"/>
    <w:basedOn w:val="Default"/>
    <w:next w:val="Default"/>
    <w:uiPriority w:val="99"/>
    <w:qFormat/>
    <w:rsid w:val="00F340EB"/>
    <w:pPr>
      <w:spacing w:line="241" w:lineRule="atLeast"/>
    </w:pPr>
    <w:rPr>
      <w:rFonts w:ascii="Sabon LT Std" w:eastAsia="MS Mincho" w:hAnsi="Sabon LT Std"/>
      <w:color w:val="auto"/>
      <w:sz w:val="22"/>
    </w:rPr>
  </w:style>
  <w:style w:type="character" w:customStyle="1" w:styleId="searchword">
    <w:name w:val="searchword"/>
    <w:basedOn w:val="DefaultParagraphFont"/>
    <w:rsid w:val="00F340EB"/>
  </w:style>
  <w:style w:type="character" w:customStyle="1" w:styleId="meta-prep">
    <w:name w:val="meta-prep"/>
    <w:basedOn w:val="DefaultParagraphFont"/>
    <w:rsid w:val="00F340EB"/>
  </w:style>
  <w:style w:type="character" w:customStyle="1" w:styleId="entry-date">
    <w:name w:val="entry-date"/>
    <w:basedOn w:val="DefaultParagraphFont"/>
    <w:rsid w:val="00F340EB"/>
  </w:style>
  <w:style w:type="paragraph" w:customStyle="1" w:styleId="Header10">
    <w:name w:val="Header1"/>
    <w:aliases w:val="Header Char Char Char Char Char Char Char Cha,Char Char Char Cha"/>
    <w:basedOn w:val="Normal"/>
    <w:qFormat/>
    <w:rsid w:val="00F340EB"/>
    <w:pPr>
      <w:spacing w:before="100" w:beforeAutospacing="1" w:after="100" w:afterAutospacing="1" w:line="240" w:lineRule="auto"/>
    </w:pPr>
    <w:rPr>
      <w:rFonts w:eastAsia="Times New Roman"/>
    </w:rPr>
  </w:style>
  <w:style w:type="character" w:customStyle="1" w:styleId="Date1">
    <w:name w:val="Date1"/>
    <w:basedOn w:val="DefaultParagraphFont"/>
    <w:rsid w:val="00F340EB"/>
  </w:style>
  <w:style w:type="character" w:customStyle="1" w:styleId="CiteReal">
    <w:name w:val="CiteReal"/>
    <w:uiPriority w:val="1"/>
    <w:qFormat/>
    <w:rsid w:val="00F340EB"/>
    <w:rPr>
      <w:rFonts w:ascii="Arial" w:hAnsi="Arial"/>
      <w:b/>
      <w:sz w:val="24"/>
      <w:u w:val="single"/>
    </w:rPr>
  </w:style>
  <w:style w:type="character" w:customStyle="1" w:styleId="articletitle">
    <w:name w:val="articletitle"/>
    <w:rsid w:val="00F340EB"/>
    <w:rPr>
      <w:rFonts w:cs="Times New Roman"/>
    </w:rPr>
  </w:style>
  <w:style w:type="character" w:customStyle="1" w:styleId="6pointChar">
    <w:name w:val="6 point Char"/>
    <w:rsid w:val="00F340EB"/>
    <w:rPr>
      <w:rFonts w:cs="Times New Roman"/>
      <w:sz w:val="12"/>
      <w:lang w:val="en-US" w:eastAsia="en-US"/>
    </w:rPr>
  </w:style>
  <w:style w:type="character" w:customStyle="1" w:styleId="StyleThickunderline">
    <w:name w:val="Style Thick underline"/>
    <w:qFormat/>
    <w:rsid w:val="00F340EB"/>
    <w:rPr>
      <w:u w:val="thick"/>
    </w:rPr>
  </w:style>
  <w:style w:type="character" w:customStyle="1" w:styleId="UnderlineTextChar">
    <w:name w:val="Underline Text Char"/>
    <w:link w:val="UnderlineText"/>
    <w:rsid w:val="00F340EB"/>
    <w:rPr>
      <w:u w:val="single"/>
    </w:rPr>
  </w:style>
  <w:style w:type="character" w:customStyle="1" w:styleId="SmallText0">
    <w:name w:val="SmallText"/>
    <w:rsid w:val="00F340EB"/>
    <w:rPr>
      <w:color w:val="000000"/>
    </w:rPr>
  </w:style>
  <w:style w:type="paragraph" w:customStyle="1" w:styleId="HeadingsBase">
    <w:name w:val="Headings Base"/>
    <w:basedOn w:val="Normal"/>
    <w:link w:val="HeadingsBaseChar"/>
    <w:qFormat/>
    <w:rsid w:val="00F340EB"/>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F340EB"/>
    <w:rPr>
      <w:rFonts w:ascii="Calibri" w:eastAsia="Times New Roman" w:hAnsi="Calibri"/>
      <w:b/>
      <w:kern w:val="32"/>
      <w:sz w:val="32"/>
      <w:szCs w:val="20"/>
    </w:rPr>
  </w:style>
  <w:style w:type="character" w:customStyle="1" w:styleId="underline3">
    <w:name w:val="underline3"/>
    <w:basedOn w:val="underline20"/>
    <w:rsid w:val="00F340EB"/>
    <w:rPr>
      <w:u w:val="single"/>
      <w:bdr w:val="none" w:sz="0" w:space="0" w:color="auto"/>
      <w:shd w:val="clear" w:color="auto" w:fill="FFFF00"/>
    </w:rPr>
  </w:style>
  <w:style w:type="paragraph" w:customStyle="1" w:styleId="HeadingFake">
    <w:name w:val="Heading Fake"/>
    <w:basedOn w:val="Heading3"/>
    <w:qFormat/>
    <w:rsid w:val="00F340EB"/>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F340E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F340EB"/>
  </w:style>
  <w:style w:type="paragraph" w:customStyle="1" w:styleId="SchoolWorksCited">
    <w:name w:val="School Works Cited"/>
    <w:basedOn w:val="SchoolPaper"/>
    <w:qFormat/>
    <w:rsid w:val="00F340EB"/>
  </w:style>
  <w:style w:type="paragraph" w:customStyle="1" w:styleId="BlockQuote">
    <w:name w:val="Block Quote"/>
    <w:basedOn w:val="Normal"/>
    <w:qFormat/>
    <w:rsid w:val="00F340EB"/>
    <w:pPr>
      <w:spacing w:after="0" w:line="240" w:lineRule="auto"/>
      <w:ind w:left="720" w:right="720"/>
    </w:pPr>
    <w:rPr>
      <w:rFonts w:eastAsia="Times New Roman"/>
      <w:kern w:val="32"/>
      <w:szCs w:val="20"/>
    </w:rPr>
  </w:style>
  <w:style w:type="character" w:customStyle="1" w:styleId="menu">
    <w:name w:val="menu"/>
    <w:basedOn w:val="DefaultParagraphFont"/>
    <w:rsid w:val="00F340EB"/>
  </w:style>
  <w:style w:type="paragraph" w:customStyle="1" w:styleId="PaperBody">
    <w:name w:val="Paper Body"/>
    <w:basedOn w:val="Normal"/>
    <w:qFormat/>
    <w:rsid w:val="00F340EB"/>
    <w:pPr>
      <w:spacing w:after="0" w:line="480" w:lineRule="auto"/>
      <w:ind w:firstLine="720"/>
    </w:pPr>
    <w:rPr>
      <w:rFonts w:eastAsia="Times New Roman"/>
      <w:kern w:val="32"/>
    </w:rPr>
  </w:style>
  <w:style w:type="paragraph" w:customStyle="1" w:styleId="PaperCitation">
    <w:name w:val="Paper Citation"/>
    <w:basedOn w:val="Normal"/>
    <w:qFormat/>
    <w:rsid w:val="00F340EB"/>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F340EB"/>
    <w:rPr>
      <w:rFonts w:ascii="Calibri" w:eastAsia="Calibri" w:hAnsi="Calibri"/>
      <w:b/>
      <w:bCs/>
      <w:color w:val="000000"/>
      <w:sz w:val="32"/>
      <w:u w:val="single"/>
    </w:rPr>
  </w:style>
  <w:style w:type="paragraph" w:customStyle="1" w:styleId="WW-Default">
    <w:name w:val="WW-Default"/>
    <w:qFormat/>
    <w:rsid w:val="00F340EB"/>
    <w:pPr>
      <w:suppressAutoHyphens/>
      <w:spacing w:after="0" w:line="240" w:lineRule="auto"/>
    </w:pPr>
    <w:rPr>
      <w:rFonts w:ascii="Georgia" w:eastAsia="Calibri" w:hAnsi="Georgia" w:cs="Calibri"/>
      <w:lang w:eastAsia="ar-SA"/>
    </w:rPr>
  </w:style>
  <w:style w:type="paragraph" w:customStyle="1" w:styleId="Standard">
    <w:name w:val="Standard"/>
    <w:qFormat/>
    <w:rsid w:val="00F340E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F340EB"/>
  </w:style>
  <w:style w:type="character" w:customStyle="1" w:styleId="A-Underlining">
    <w:name w:val="A-Underlining"/>
    <w:basedOn w:val="DefaultParagraphFont"/>
    <w:rsid w:val="00F340EB"/>
    <w:rPr>
      <w:rFonts w:ascii="Garamond" w:hAnsi="Garamond"/>
      <w:color w:val="auto"/>
      <w:sz w:val="24"/>
      <w:u w:val="single"/>
    </w:rPr>
  </w:style>
  <w:style w:type="paragraph" w:customStyle="1" w:styleId="B-TagCite">
    <w:name w:val="B-TagCite"/>
    <w:qFormat/>
    <w:rsid w:val="00F340E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F340EB"/>
    <w:rPr>
      <w:rFonts w:ascii="Times New Roman" w:eastAsia="Times New Roman" w:hAnsi="Times New Roman" w:cs="Times New Roman"/>
      <w:b/>
      <w:szCs w:val="20"/>
    </w:rPr>
  </w:style>
  <w:style w:type="character" w:customStyle="1" w:styleId="StyleUnderlineBold">
    <w:name w:val="Style Underline + Bold"/>
    <w:rsid w:val="00F340EB"/>
    <w:rPr>
      <w:b/>
      <w:bCs/>
      <w:u w:val="single"/>
    </w:rPr>
  </w:style>
  <w:style w:type="character" w:customStyle="1" w:styleId="smallChar">
    <w:name w:val="small Char"/>
    <w:rsid w:val="00F340EB"/>
    <w:rPr>
      <w:rFonts w:eastAsia="Calibri"/>
      <w:sz w:val="16"/>
      <w:szCs w:val="22"/>
      <w:lang w:val="en-US" w:eastAsia="en-US" w:bidi="ar-SA"/>
    </w:rPr>
  </w:style>
  <w:style w:type="character" w:customStyle="1" w:styleId="Underline-Highlighted">
    <w:name w:val="Underline-Highlighted"/>
    <w:uiPriority w:val="1"/>
    <w:qFormat/>
    <w:rsid w:val="00F340EB"/>
    <w:rPr>
      <w:rFonts w:ascii="Cambria" w:hAnsi="Cambria"/>
      <w:sz w:val="24"/>
      <w:u w:val="single"/>
      <w:bdr w:val="none" w:sz="0" w:space="0" w:color="auto"/>
      <w:shd w:val="clear" w:color="auto" w:fill="99FF66"/>
    </w:rPr>
  </w:style>
  <w:style w:type="character" w:customStyle="1" w:styleId="newsmain">
    <w:name w:val="news_main"/>
    <w:basedOn w:val="DefaultParagraphFont"/>
    <w:rsid w:val="00F340EB"/>
  </w:style>
  <w:style w:type="character" w:customStyle="1" w:styleId="UnderlinedTextCharChar">
    <w:name w:val="Underlined Text Char Char"/>
    <w:basedOn w:val="DefaultParagraphFont"/>
    <w:rsid w:val="00F340EB"/>
    <w:rPr>
      <w:rFonts w:cs="Arial"/>
      <w:bCs/>
      <w:noProof w:val="0"/>
      <w:szCs w:val="26"/>
      <w:u w:val="single"/>
      <w:lang w:val="en-US" w:eastAsia="en-US" w:bidi="ar-SA"/>
    </w:rPr>
  </w:style>
  <w:style w:type="character" w:customStyle="1" w:styleId="il">
    <w:name w:val="il"/>
    <w:rsid w:val="00F340EB"/>
  </w:style>
  <w:style w:type="character" w:customStyle="1" w:styleId="BodyText10">
    <w:name w:val="Body Text1"/>
    <w:rsid w:val="00F340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F340EB"/>
  </w:style>
  <w:style w:type="paragraph" w:customStyle="1" w:styleId="10ptfont">
    <w:name w:val="10pt font"/>
    <w:basedOn w:val="Normal"/>
    <w:link w:val="10ptfontChar"/>
    <w:autoRedefine/>
    <w:rsid w:val="00F340EB"/>
    <w:pPr>
      <w:spacing w:after="0" w:line="240" w:lineRule="auto"/>
    </w:pPr>
    <w:rPr>
      <w:rFonts w:eastAsia="Times New Roman"/>
      <w:sz w:val="20"/>
    </w:rPr>
  </w:style>
  <w:style w:type="character" w:customStyle="1" w:styleId="10ptfontChar">
    <w:name w:val="10pt font Char"/>
    <w:link w:val="10ptfont"/>
    <w:rsid w:val="00F340EB"/>
    <w:rPr>
      <w:rFonts w:ascii="Calibri" w:eastAsia="Times New Roman" w:hAnsi="Calibri"/>
      <w:sz w:val="20"/>
    </w:rPr>
  </w:style>
  <w:style w:type="character" w:customStyle="1" w:styleId="HIGHLIGHT0">
    <w:name w:val="HIGHLIGHT"/>
    <w:uiPriority w:val="1"/>
    <w:rsid w:val="00F340EB"/>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F340EB"/>
    <w:rPr>
      <w:rFonts w:ascii="Georgia" w:eastAsia="Calibri" w:hAnsi="Georgia"/>
      <w:iCs/>
      <w:sz w:val="16"/>
    </w:rPr>
  </w:style>
  <w:style w:type="paragraph" w:customStyle="1" w:styleId="Shrink8">
    <w:name w:val="Shrink8"/>
    <w:basedOn w:val="Normal"/>
    <w:qFormat/>
    <w:rsid w:val="00F340EB"/>
    <w:pPr>
      <w:spacing w:after="0" w:line="240" w:lineRule="auto"/>
    </w:pPr>
    <w:rPr>
      <w:rFonts w:eastAsia="Cambria"/>
    </w:rPr>
  </w:style>
  <w:style w:type="character" w:customStyle="1" w:styleId="StyleUnderlineCharChar9pt">
    <w:name w:val="Style Underline Char Char + 9 pt"/>
    <w:rsid w:val="00F340E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F340EB"/>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F340EB"/>
    <w:pPr>
      <w:suppressAutoHyphens/>
      <w:spacing w:before="280" w:after="280" w:line="240" w:lineRule="auto"/>
    </w:pPr>
    <w:rPr>
      <w:color w:val="000000"/>
    </w:rPr>
  </w:style>
  <w:style w:type="character" w:customStyle="1" w:styleId="StyleIntenseReferenceGaramond">
    <w:name w:val="Style Intense Reference + Garamond"/>
    <w:rsid w:val="00F340EB"/>
    <w:rPr>
      <w:rFonts w:ascii="Garamond" w:hAnsi="Garamond"/>
      <w:bCs/>
      <w:color w:val="auto"/>
      <w:spacing w:val="5"/>
      <w:sz w:val="20"/>
      <w:u w:val="single"/>
    </w:rPr>
  </w:style>
  <w:style w:type="character" w:customStyle="1" w:styleId="StyleIntenseReferenceGaramondBold">
    <w:name w:val="Style Intense Reference + Garamond Bold"/>
    <w:rsid w:val="00F340EB"/>
    <w:rPr>
      <w:rFonts w:ascii="Garamond" w:hAnsi="Garamond"/>
      <w:b/>
      <w:bCs/>
      <w:color w:val="auto"/>
      <w:spacing w:val="5"/>
      <w:sz w:val="20"/>
      <w:u w:val="single"/>
    </w:rPr>
  </w:style>
  <w:style w:type="character" w:customStyle="1" w:styleId="detailtitle">
    <w:name w:val="detailtitle"/>
    <w:basedOn w:val="DefaultParagraphFont"/>
    <w:rsid w:val="00F340EB"/>
  </w:style>
  <w:style w:type="character" w:customStyle="1" w:styleId="a">
    <w:name w:val="a"/>
    <w:basedOn w:val="DefaultParagraphFont"/>
    <w:rsid w:val="00F340EB"/>
  </w:style>
  <w:style w:type="character" w:customStyle="1" w:styleId="newstime">
    <w:name w:val="newstime"/>
    <w:basedOn w:val="DefaultParagraphFont"/>
    <w:rsid w:val="00F340EB"/>
  </w:style>
  <w:style w:type="character" w:customStyle="1" w:styleId="IntenseReference1">
    <w:name w:val="Intense Reference1"/>
    <w:qFormat/>
    <w:rsid w:val="00F340EB"/>
    <w:rPr>
      <w:rFonts w:ascii="Arial" w:hAnsi="Arial"/>
      <w:bCs/>
      <w:color w:val="auto"/>
      <w:spacing w:val="5"/>
      <w:sz w:val="20"/>
      <w:u w:val="thick"/>
    </w:rPr>
  </w:style>
  <w:style w:type="character" w:customStyle="1" w:styleId="TagChar3">
    <w:name w:val="Tag Char3"/>
    <w:rsid w:val="00F340EB"/>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F340EB"/>
    <w:rPr>
      <w:rFonts w:ascii="Garamond" w:hAnsi="Garamond"/>
      <w:b/>
      <w:sz w:val="24"/>
      <w:szCs w:val="26"/>
      <w:bdr w:val="none" w:sz="0" w:space="0" w:color="auto"/>
      <w:shd w:val="clear" w:color="auto" w:fill="FFFF00"/>
    </w:rPr>
  </w:style>
  <w:style w:type="character" w:customStyle="1" w:styleId="texto1">
    <w:name w:val="texto1"/>
    <w:basedOn w:val="DefaultParagraphFont"/>
    <w:rsid w:val="00F340EB"/>
  </w:style>
  <w:style w:type="character" w:customStyle="1" w:styleId="ilad1">
    <w:name w:val="il_ad1"/>
    <w:rsid w:val="00F340EB"/>
    <w:rPr>
      <w:vanish/>
      <w:webHidden w:val="0"/>
      <w:color w:val="000000"/>
      <w:u w:val="single"/>
      <w:specVanish/>
    </w:rPr>
  </w:style>
  <w:style w:type="character" w:customStyle="1" w:styleId="ThickUnderlineCharChar">
    <w:name w:val="Thick Underline Char Char"/>
    <w:rsid w:val="00F340EB"/>
    <w:rPr>
      <w:sz w:val="24"/>
      <w:szCs w:val="24"/>
      <w:u w:val="thick"/>
      <w:lang w:val="en-US" w:eastAsia="en-US" w:bidi="ar-SA"/>
    </w:rPr>
  </w:style>
  <w:style w:type="character" w:customStyle="1" w:styleId="Underline21">
    <w:name w:val="Underline 2"/>
    <w:basedOn w:val="DefaultParagraphFont"/>
    <w:uiPriority w:val="1"/>
    <w:qFormat/>
    <w:rsid w:val="00F340EB"/>
    <w:rPr>
      <w:b/>
      <w:u w:val="single"/>
    </w:rPr>
  </w:style>
  <w:style w:type="paragraph" w:customStyle="1" w:styleId="first">
    <w:name w:val="first"/>
    <w:basedOn w:val="Normal"/>
    <w:qFormat/>
    <w:rsid w:val="00F340EB"/>
    <w:pPr>
      <w:spacing w:before="100" w:beforeAutospacing="1" w:after="100" w:afterAutospacing="1" w:line="240" w:lineRule="auto"/>
    </w:pPr>
    <w:rPr>
      <w:rFonts w:eastAsia="Times New Roman"/>
      <w:sz w:val="24"/>
    </w:rPr>
  </w:style>
  <w:style w:type="character" w:customStyle="1" w:styleId="tx">
    <w:name w:val="tx"/>
    <w:basedOn w:val="DefaultParagraphFont"/>
    <w:rsid w:val="00F340EB"/>
  </w:style>
  <w:style w:type="character" w:customStyle="1" w:styleId="oneclick-link">
    <w:name w:val="oneclick-link"/>
    <w:basedOn w:val="DefaultParagraphFont"/>
    <w:rsid w:val="00F340EB"/>
  </w:style>
  <w:style w:type="paragraph" w:customStyle="1" w:styleId="StyleHeading4TagsmalltextBigcardbodyNormalTagNotBold">
    <w:name w:val="Style Heading 4Tagsmall textBig cardbodyNormal Tag + Not Bold"/>
    <w:basedOn w:val="Heading4"/>
    <w:next w:val="loose"/>
    <w:qFormat/>
    <w:rsid w:val="00F340EB"/>
    <w:pPr>
      <w:spacing w:before="200" w:line="240" w:lineRule="auto"/>
    </w:pPr>
    <w:rPr>
      <w:iCs w:val="0"/>
      <w:sz w:val="22"/>
    </w:rPr>
  </w:style>
  <w:style w:type="character" w:styleId="HTMLTypewriter">
    <w:name w:val="HTML Typewriter"/>
    <w:basedOn w:val="DefaultParagraphFont"/>
    <w:unhideWhenUsed/>
    <w:rsid w:val="00F340EB"/>
    <w:rPr>
      <w:rFonts w:ascii="Consolas" w:hAnsi="Consolas" w:cs="Consolas"/>
      <w:sz w:val="20"/>
      <w:szCs w:val="20"/>
    </w:rPr>
  </w:style>
  <w:style w:type="character" w:customStyle="1" w:styleId="EndnoteTextChar">
    <w:name w:val="Endnote Text Char"/>
    <w:basedOn w:val="DefaultParagraphFont"/>
    <w:locked/>
    <w:rsid w:val="00F340EB"/>
  </w:style>
  <w:style w:type="character" w:customStyle="1" w:styleId="BodyTextFirstIndentChar">
    <w:name w:val="Body Text First Indent Char"/>
    <w:basedOn w:val="Heading8Char"/>
    <w:locked/>
    <w:rsid w:val="00F340EB"/>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F340EB"/>
  </w:style>
  <w:style w:type="character" w:customStyle="1" w:styleId="BlockHeadingsCharCharChar">
    <w:name w:val="Block Headings Char Char Char"/>
    <w:locked/>
    <w:rsid w:val="00F340EB"/>
  </w:style>
  <w:style w:type="paragraph" w:customStyle="1" w:styleId="BlockHeadingsCharChar">
    <w:name w:val="Block Headings Char Char"/>
    <w:basedOn w:val="Normal"/>
    <w:qFormat/>
    <w:rsid w:val="00F340EB"/>
    <w:pPr>
      <w:spacing w:after="0" w:line="240" w:lineRule="auto"/>
    </w:pPr>
  </w:style>
  <w:style w:type="character" w:customStyle="1" w:styleId="CitesCharCharCharChar">
    <w:name w:val="Cites Char Char Char Char"/>
    <w:locked/>
    <w:rsid w:val="00F340EB"/>
  </w:style>
  <w:style w:type="character" w:customStyle="1" w:styleId="TagsChar1CharChar">
    <w:name w:val="Tags Char1 Char Char"/>
    <w:locked/>
    <w:rsid w:val="00F340EB"/>
  </w:style>
  <w:style w:type="paragraph" w:customStyle="1" w:styleId="TagsChar1Char">
    <w:name w:val="Tags Char1 Char"/>
    <w:basedOn w:val="Normal"/>
    <w:qFormat/>
    <w:rsid w:val="00F340EB"/>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340EB"/>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340EB"/>
    <w:pPr>
      <w:spacing w:after="0" w:line="240" w:lineRule="auto"/>
    </w:pPr>
  </w:style>
  <w:style w:type="character" w:customStyle="1" w:styleId="CardsFont6ptCharCharChar">
    <w:name w:val="Cards + Font: 6 pt Char Char Char"/>
    <w:locked/>
    <w:rsid w:val="00F340EB"/>
  </w:style>
  <w:style w:type="character" w:customStyle="1" w:styleId="blocktitleChar">
    <w:name w:val="block title Char"/>
    <w:locked/>
    <w:rsid w:val="00F340EB"/>
  </w:style>
  <w:style w:type="character" w:customStyle="1" w:styleId="Cards1Char">
    <w:name w:val="Cards1 Char"/>
    <w:locked/>
    <w:rsid w:val="00F340EB"/>
  </w:style>
  <w:style w:type="paragraph" w:customStyle="1" w:styleId="Cards1">
    <w:name w:val="Cards1"/>
    <w:basedOn w:val="Normal"/>
    <w:qFormat/>
    <w:rsid w:val="00F340EB"/>
    <w:pPr>
      <w:spacing w:after="0" w:line="240" w:lineRule="auto"/>
    </w:pPr>
  </w:style>
  <w:style w:type="character" w:customStyle="1" w:styleId="CardsUnderlineChar">
    <w:name w:val="Cards + Underline Char"/>
    <w:locked/>
    <w:rsid w:val="00F340EB"/>
  </w:style>
  <w:style w:type="paragraph" w:customStyle="1" w:styleId="CardsUnderline">
    <w:name w:val="Cards + Underline"/>
    <w:basedOn w:val="Normal"/>
    <w:next w:val="Style3"/>
    <w:qFormat/>
    <w:rsid w:val="00F340EB"/>
    <w:pPr>
      <w:spacing w:after="0" w:line="240" w:lineRule="auto"/>
    </w:pPr>
  </w:style>
  <w:style w:type="paragraph" w:customStyle="1" w:styleId="StyleNormalWebNormalWebChar1CharNormalWebCharCharC">
    <w:name w:val="Style Normal (Web)Normal (Web) Char1 CharNormal (Web) Char Char C..."/>
    <w:basedOn w:val="Title"/>
    <w:qFormat/>
    <w:rsid w:val="00F340EB"/>
    <w:pPr>
      <w:spacing w:before="0" w:after="0" w:line="240" w:lineRule="auto"/>
      <w:ind w:left="0" w:right="0"/>
      <w:jc w:val="left"/>
      <w:outlineLvl w:val="9"/>
    </w:pPr>
    <w:rPr>
      <w:rFonts w:ascii="Georgia" w:hAnsi="Georgia"/>
      <w:u w:val="none"/>
    </w:rPr>
  </w:style>
  <w:style w:type="paragraph" w:customStyle="1" w:styleId="Reference">
    <w:name w:val="Reference"/>
    <w:qFormat/>
    <w:rsid w:val="00F340EB"/>
    <w:pPr>
      <w:spacing w:after="200" w:line="276" w:lineRule="auto"/>
    </w:pPr>
  </w:style>
  <w:style w:type="character" w:customStyle="1" w:styleId="Debate-CardSmalltextF2Char">
    <w:name w:val="Debate- Card Small text F2 Char"/>
    <w:locked/>
    <w:rsid w:val="00F340EB"/>
  </w:style>
  <w:style w:type="paragraph" w:customStyle="1" w:styleId="Debate-CardSmalltextF2">
    <w:name w:val="Debate- Card Small text F2"/>
    <w:basedOn w:val="Normal"/>
    <w:next w:val="Normal"/>
    <w:qFormat/>
    <w:rsid w:val="00F340EB"/>
    <w:pPr>
      <w:spacing w:after="0" w:line="240" w:lineRule="auto"/>
    </w:pPr>
  </w:style>
  <w:style w:type="paragraph" w:customStyle="1" w:styleId="StyleHeading2Heading2Char2CharHeading2Char1CharCharHead">
    <w:name w:val="Style Heading 2Heading 2 Char2 CharHeading 2 Char1 Char CharHead..."/>
    <w:basedOn w:val="Heading2"/>
    <w:qFormat/>
    <w:rsid w:val="00F340EB"/>
    <w:pPr>
      <w:spacing w:before="480" w:line="240" w:lineRule="auto"/>
    </w:pPr>
  </w:style>
  <w:style w:type="paragraph" w:customStyle="1" w:styleId="Blocktitle0">
    <w:name w:val="Block title"/>
    <w:basedOn w:val="Heading1"/>
    <w:next w:val="Debate-EmphasizedText-F5"/>
    <w:autoRedefine/>
    <w:qFormat/>
    <w:rsid w:val="00F340EB"/>
    <w:pPr>
      <w:spacing w:before="480" w:line="240" w:lineRule="auto"/>
    </w:pPr>
  </w:style>
  <w:style w:type="paragraph" w:customStyle="1" w:styleId="BlockHeading1">
    <w:name w:val="Block Heading 1"/>
    <w:basedOn w:val="Normal"/>
    <w:uiPriority w:val="99"/>
    <w:qFormat/>
    <w:rsid w:val="00F340EB"/>
    <w:pPr>
      <w:spacing w:after="0" w:line="240" w:lineRule="auto"/>
    </w:pPr>
  </w:style>
  <w:style w:type="paragraph" w:customStyle="1" w:styleId="RepeatBlockHeading">
    <w:name w:val="Repeat Block Heading"/>
    <w:basedOn w:val="Normal"/>
    <w:next w:val="Underlining"/>
    <w:uiPriority w:val="99"/>
    <w:qFormat/>
    <w:rsid w:val="00F340EB"/>
    <w:pPr>
      <w:spacing w:after="0" w:line="240" w:lineRule="auto"/>
    </w:pPr>
  </w:style>
  <w:style w:type="character" w:customStyle="1" w:styleId="CardTagChar">
    <w:name w:val="Card Tag Char"/>
    <w:locked/>
    <w:rsid w:val="00F340EB"/>
  </w:style>
  <w:style w:type="paragraph" w:customStyle="1" w:styleId="CardTag">
    <w:name w:val="Card Tag"/>
    <w:next w:val="CardNotUnderlined"/>
    <w:qFormat/>
    <w:rsid w:val="00F340EB"/>
    <w:pPr>
      <w:spacing w:after="200" w:line="276" w:lineRule="auto"/>
    </w:pPr>
  </w:style>
  <w:style w:type="paragraph" w:customStyle="1" w:styleId="textsmall">
    <w:name w:val="textsmall"/>
    <w:basedOn w:val="Normal"/>
    <w:next w:val="MicroText0"/>
    <w:qFormat/>
    <w:rsid w:val="00F340EB"/>
    <w:pPr>
      <w:spacing w:after="0" w:line="240" w:lineRule="auto"/>
    </w:pPr>
  </w:style>
  <w:style w:type="paragraph" w:customStyle="1" w:styleId="SmallCite">
    <w:name w:val="Small Cite"/>
    <w:basedOn w:val="Normal"/>
    <w:next w:val="BlockHeading1"/>
    <w:qFormat/>
    <w:rsid w:val="00F340EB"/>
    <w:pPr>
      <w:spacing w:after="0" w:line="240" w:lineRule="auto"/>
    </w:pPr>
  </w:style>
  <w:style w:type="paragraph" w:customStyle="1" w:styleId="links1">
    <w:name w:val="links1"/>
    <w:basedOn w:val="Normal"/>
    <w:qFormat/>
    <w:rsid w:val="00F340EB"/>
    <w:pPr>
      <w:spacing w:after="0" w:line="240" w:lineRule="auto"/>
    </w:pPr>
  </w:style>
  <w:style w:type="paragraph" w:customStyle="1" w:styleId="endtext">
    <w:name w:val="endtext"/>
    <w:basedOn w:val="Normal"/>
    <w:next w:val="CardTag"/>
    <w:qFormat/>
    <w:rsid w:val="00F340EB"/>
    <w:pPr>
      <w:spacing w:after="0" w:line="240" w:lineRule="auto"/>
    </w:pPr>
  </w:style>
  <w:style w:type="paragraph" w:customStyle="1" w:styleId="g">
    <w:name w:val="g"/>
    <w:basedOn w:val="Normal"/>
    <w:next w:val="Paste"/>
    <w:qFormat/>
    <w:rsid w:val="00F340EB"/>
    <w:pPr>
      <w:spacing w:after="0" w:line="240" w:lineRule="auto"/>
    </w:pPr>
  </w:style>
  <w:style w:type="paragraph" w:customStyle="1" w:styleId="Repeatheader">
    <w:name w:val="Repeat header"/>
    <w:basedOn w:val="Normal"/>
    <w:next w:val="noindent"/>
    <w:autoRedefine/>
    <w:qFormat/>
    <w:rsid w:val="00F340EB"/>
    <w:pPr>
      <w:spacing w:after="0" w:line="240" w:lineRule="auto"/>
    </w:pPr>
  </w:style>
  <w:style w:type="paragraph" w:customStyle="1" w:styleId="StyleCardNotUnderlined8pt">
    <w:name w:val="Style Card Not Underlined + 8 pt"/>
    <w:basedOn w:val="Debate-CardTextUnderlined-F3"/>
    <w:next w:val="endtext"/>
    <w:qFormat/>
    <w:rsid w:val="00F340EB"/>
    <w:pPr>
      <w:spacing w:after="0"/>
      <w:contextualSpacing w:val="0"/>
    </w:pPr>
    <w:rPr>
      <w:rFonts w:cstheme="minorBidi"/>
      <w:u w:val="none"/>
    </w:rPr>
  </w:style>
  <w:style w:type="paragraph" w:customStyle="1" w:styleId="CardNotUnderlined3">
    <w:name w:val="Card Not Underlined 3"/>
    <w:basedOn w:val="Debate-CardTextUnderlined-F3"/>
    <w:qFormat/>
    <w:rsid w:val="00F340EB"/>
    <w:pPr>
      <w:spacing w:after="0"/>
      <w:contextualSpacing w:val="0"/>
    </w:pPr>
    <w:rPr>
      <w:rFonts w:cstheme="minorBidi"/>
      <w:u w:val="none"/>
    </w:rPr>
  </w:style>
  <w:style w:type="paragraph" w:customStyle="1" w:styleId="CardNotUnderlinedFinal">
    <w:name w:val="Card Not Underlined Final"/>
    <w:next w:val="g"/>
    <w:qFormat/>
    <w:rsid w:val="00F340EB"/>
  </w:style>
  <w:style w:type="paragraph" w:customStyle="1" w:styleId="Numbering">
    <w:name w:val="Numbering"/>
    <w:basedOn w:val="Normal"/>
    <w:next w:val="Normal"/>
    <w:qFormat/>
    <w:rsid w:val="00F340EB"/>
    <w:pPr>
      <w:spacing w:after="0" w:line="240" w:lineRule="auto"/>
    </w:pPr>
  </w:style>
  <w:style w:type="paragraph" w:customStyle="1" w:styleId="Un-IndexedHeading">
    <w:name w:val="Un-Indexed Heading"/>
    <w:basedOn w:val="Heading1"/>
    <w:next w:val="Normal"/>
    <w:qFormat/>
    <w:rsid w:val="00F340EB"/>
    <w:pPr>
      <w:spacing w:before="480" w:line="240" w:lineRule="auto"/>
    </w:pPr>
  </w:style>
  <w:style w:type="paragraph" w:customStyle="1" w:styleId="Circle">
    <w:name w:val="Circle"/>
    <w:basedOn w:val="Normal"/>
    <w:next w:val="Normal"/>
    <w:qFormat/>
    <w:rsid w:val="00F340EB"/>
    <w:pPr>
      <w:spacing w:after="0" w:line="240" w:lineRule="auto"/>
    </w:pPr>
  </w:style>
  <w:style w:type="paragraph" w:customStyle="1" w:styleId="PageHeader">
    <w:name w:val="Page Header"/>
    <w:basedOn w:val="Normal"/>
    <w:next w:val="CardNotUnderlined3"/>
    <w:link w:val="PageHeaderChar"/>
    <w:qFormat/>
    <w:rsid w:val="00F340EB"/>
    <w:pPr>
      <w:spacing w:after="0" w:line="240" w:lineRule="auto"/>
    </w:pPr>
  </w:style>
  <w:style w:type="paragraph" w:customStyle="1" w:styleId="IndentedLettering">
    <w:name w:val="Indented Lettering"/>
    <w:next w:val="Normal"/>
    <w:qFormat/>
    <w:rsid w:val="00F340EB"/>
  </w:style>
  <w:style w:type="paragraph" w:customStyle="1" w:styleId="Lettering">
    <w:name w:val="Lettering"/>
    <w:next w:val="Normal"/>
    <w:qFormat/>
    <w:rsid w:val="00F340EB"/>
  </w:style>
  <w:style w:type="paragraph" w:customStyle="1" w:styleId="FileName">
    <w:name w:val="File Name"/>
    <w:basedOn w:val="Normal"/>
    <w:next w:val="Normal"/>
    <w:qFormat/>
    <w:rsid w:val="00F340EB"/>
    <w:pPr>
      <w:spacing w:after="0" w:line="240" w:lineRule="auto"/>
    </w:pPr>
  </w:style>
  <w:style w:type="paragraph" w:customStyle="1" w:styleId="Pagination">
    <w:name w:val="Pagination"/>
    <w:basedOn w:val="Normal"/>
    <w:next w:val="Normal"/>
    <w:qFormat/>
    <w:rsid w:val="00F340EB"/>
    <w:pPr>
      <w:spacing w:after="0" w:line="240" w:lineRule="auto"/>
    </w:pPr>
  </w:style>
  <w:style w:type="paragraph" w:customStyle="1" w:styleId="IndentedNumbering">
    <w:name w:val="Indented Numbering"/>
    <w:basedOn w:val="CardNotUnderlinedFinal"/>
    <w:next w:val="Normal"/>
    <w:qFormat/>
    <w:rsid w:val="00F340EB"/>
  </w:style>
  <w:style w:type="paragraph" w:customStyle="1" w:styleId="CardContinued1">
    <w:name w:val="Card Continued 1"/>
    <w:basedOn w:val="Normal"/>
    <w:next w:val="Normal"/>
    <w:qFormat/>
    <w:rsid w:val="00F340EB"/>
    <w:pPr>
      <w:spacing w:after="0" w:line="240" w:lineRule="auto"/>
    </w:pPr>
  </w:style>
  <w:style w:type="paragraph" w:customStyle="1" w:styleId="CardContinued2">
    <w:name w:val="Card Continued 2"/>
    <w:basedOn w:val="Circle"/>
    <w:next w:val="Normal"/>
    <w:qFormat/>
    <w:rsid w:val="00F340EB"/>
  </w:style>
  <w:style w:type="paragraph" w:customStyle="1" w:styleId="Clearformatting">
    <w:name w:val="Clear formatting"/>
    <w:basedOn w:val="Normal"/>
    <w:next w:val="IndentedLettering"/>
    <w:qFormat/>
    <w:rsid w:val="00F340EB"/>
    <w:pPr>
      <w:spacing w:after="0" w:line="240" w:lineRule="auto"/>
    </w:pPr>
  </w:style>
  <w:style w:type="paragraph" w:customStyle="1" w:styleId="SmallCardText">
    <w:name w:val="Small Card Text"/>
    <w:basedOn w:val="Lettering"/>
    <w:next w:val="FileName"/>
    <w:qFormat/>
    <w:rsid w:val="00F340EB"/>
  </w:style>
  <w:style w:type="paragraph" w:customStyle="1" w:styleId="TAGFONT">
    <w:name w:val="TAG FONT"/>
    <w:basedOn w:val="Normal"/>
    <w:next w:val="Pagination"/>
    <w:autoRedefine/>
    <w:qFormat/>
    <w:rsid w:val="00F340EB"/>
    <w:pPr>
      <w:spacing w:after="0" w:line="240" w:lineRule="auto"/>
    </w:pPr>
  </w:style>
  <w:style w:type="character" w:customStyle="1" w:styleId="LanguageStrikeChar">
    <w:name w:val="Language Strike Char"/>
    <w:locked/>
    <w:rsid w:val="00F340EB"/>
  </w:style>
  <w:style w:type="paragraph" w:customStyle="1" w:styleId="LanguageStrike">
    <w:name w:val="Language Strike"/>
    <w:basedOn w:val="Normal"/>
    <w:next w:val="Normal"/>
    <w:uiPriority w:val="99"/>
    <w:qFormat/>
    <w:rsid w:val="00F340EB"/>
    <w:pPr>
      <w:spacing w:after="0" w:line="240" w:lineRule="auto"/>
    </w:pPr>
  </w:style>
  <w:style w:type="character" w:customStyle="1" w:styleId="8pointChar">
    <w:name w:val="8 point Char"/>
    <w:locked/>
    <w:rsid w:val="00F340EB"/>
  </w:style>
  <w:style w:type="paragraph" w:customStyle="1" w:styleId="8point">
    <w:name w:val="8 point"/>
    <w:basedOn w:val="Normal"/>
    <w:next w:val="fullstory"/>
    <w:qFormat/>
    <w:rsid w:val="00F340EB"/>
    <w:pPr>
      <w:spacing w:after="0" w:line="240" w:lineRule="auto"/>
    </w:pPr>
  </w:style>
  <w:style w:type="character" w:customStyle="1" w:styleId="citationunderlineChar">
    <w:name w:val="citation/underline Char"/>
    <w:locked/>
    <w:rsid w:val="00F340EB"/>
  </w:style>
  <w:style w:type="paragraph" w:customStyle="1" w:styleId="citationunderline">
    <w:name w:val="citation/underline"/>
    <w:autoRedefine/>
    <w:qFormat/>
    <w:rsid w:val="00F340EB"/>
    <w:pPr>
      <w:spacing w:after="200" w:line="276" w:lineRule="auto"/>
    </w:pPr>
  </w:style>
  <w:style w:type="paragraph" w:customStyle="1" w:styleId="Style60">
    <w:name w:val="Style 6"/>
    <w:next w:val="8point"/>
    <w:qFormat/>
    <w:rsid w:val="00F340EB"/>
    <w:pPr>
      <w:spacing w:after="200" w:line="276" w:lineRule="auto"/>
    </w:pPr>
  </w:style>
  <w:style w:type="paragraph" w:customStyle="1" w:styleId="Citation-Complete">
    <w:name w:val="Citation - Complete"/>
    <w:basedOn w:val="Normal"/>
    <w:next w:val="Lettering"/>
    <w:link w:val="Citation-CompleteChar"/>
    <w:autoRedefine/>
    <w:qFormat/>
    <w:rsid w:val="00F340EB"/>
    <w:pPr>
      <w:spacing w:after="0" w:line="240" w:lineRule="auto"/>
    </w:pPr>
  </w:style>
  <w:style w:type="paragraph" w:customStyle="1" w:styleId="Citation-FirstLine">
    <w:name w:val="Citation - First Line"/>
    <w:basedOn w:val="Normal"/>
    <w:next w:val="Style4"/>
    <w:autoRedefine/>
    <w:qFormat/>
    <w:rsid w:val="00F340EB"/>
    <w:pPr>
      <w:spacing w:after="0" w:line="240" w:lineRule="auto"/>
    </w:pPr>
  </w:style>
  <w:style w:type="character" w:customStyle="1" w:styleId="DateCitesAuthorCharChar">
    <w:name w:val="DateCitesAuthor Char Char"/>
    <w:locked/>
    <w:rsid w:val="00F340EB"/>
  </w:style>
  <w:style w:type="paragraph" w:customStyle="1" w:styleId="DateCitesAuthorChar">
    <w:name w:val="DateCitesAuthor Char"/>
    <w:basedOn w:val="Normal"/>
    <w:qFormat/>
    <w:rsid w:val="00F340EB"/>
    <w:pPr>
      <w:spacing w:after="0" w:line="240" w:lineRule="auto"/>
    </w:pPr>
  </w:style>
  <w:style w:type="paragraph" w:customStyle="1" w:styleId="articlebodynormaltext">
    <w:name w:val="articlebody_normaltext"/>
    <w:basedOn w:val="Normal"/>
    <w:next w:val="Citation-Complete"/>
    <w:qFormat/>
    <w:rsid w:val="00F340EB"/>
    <w:pPr>
      <w:spacing w:after="0" w:line="240" w:lineRule="auto"/>
    </w:pPr>
  </w:style>
  <w:style w:type="paragraph" w:customStyle="1" w:styleId="2909F619802848F09E01365C32F34654">
    <w:name w:val="2909F619802848F09E01365C32F34654"/>
    <w:next w:val="Citation-FirstLine"/>
    <w:uiPriority w:val="99"/>
    <w:qFormat/>
    <w:rsid w:val="00F340EB"/>
    <w:pPr>
      <w:spacing w:after="200" w:line="276" w:lineRule="auto"/>
    </w:pPr>
  </w:style>
  <w:style w:type="paragraph" w:customStyle="1" w:styleId="D345FF3D873148C5AE3FBF3267827368">
    <w:name w:val="D345FF3D873148C5AE3FBF3267827368"/>
    <w:uiPriority w:val="99"/>
    <w:qFormat/>
    <w:rsid w:val="00F340EB"/>
    <w:pPr>
      <w:spacing w:after="200" w:line="276" w:lineRule="auto"/>
    </w:pPr>
  </w:style>
  <w:style w:type="paragraph" w:customStyle="1" w:styleId="targetcaption">
    <w:name w:val="targetcaption"/>
    <w:basedOn w:val="Normal"/>
    <w:next w:val="2909F619802848F09E01365C32F34654"/>
    <w:qFormat/>
    <w:rsid w:val="00F340EB"/>
    <w:pPr>
      <w:spacing w:after="0" w:line="240" w:lineRule="auto"/>
    </w:pPr>
  </w:style>
  <w:style w:type="paragraph" w:customStyle="1" w:styleId="Tag12">
    <w:name w:val="Tag12"/>
    <w:basedOn w:val="Normal"/>
    <w:next w:val="Smalltext"/>
    <w:qFormat/>
    <w:rsid w:val="00F340EB"/>
    <w:pPr>
      <w:spacing w:after="0" w:line="240" w:lineRule="auto"/>
    </w:pPr>
  </w:style>
  <w:style w:type="character" w:customStyle="1" w:styleId="StyleStyle411pt1Char">
    <w:name w:val="Style Style4 + 11 pt1 Char"/>
    <w:locked/>
    <w:rsid w:val="00F340EB"/>
  </w:style>
  <w:style w:type="paragraph" w:customStyle="1" w:styleId="StyleStyle411pt1">
    <w:name w:val="Style Style4 + 11 pt1"/>
    <w:basedOn w:val="Normal"/>
    <w:next w:val="cards0"/>
    <w:qFormat/>
    <w:rsid w:val="00F340EB"/>
    <w:pPr>
      <w:spacing w:after="0" w:line="240" w:lineRule="auto"/>
    </w:pPr>
  </w:style>
  <w:style w:type="paragraph" w:customStyle="1" w:styleId="CM5">
    <w:name w:val="CM5"/>
    <w:basedOn w:val="Normal"/>
    <w:qFormat/>
    <w:rsid w:val="00F340EB"/>
    <w:pPr>
      <w:spacing w:after="0" w:line="240" w:lineRule="auto"/>
    </w:pPr>
  </w:style>
  <w:style w:type="paragraph" w:customStyle="1" w:styleId="CM9">
    <w:name w:val="CM9"/>
    <w:basedOn w:val="Normal"/>
    <w:uiPriority w:val="99"/>
    <w:qFormat/>
    <w:rsid w:val="00F340EB"/>
    <w:pPr>
      <w:spacing w:after="0" w:line="240" w:lineRule="auto"/>
    </w:pPr>
  </w:style>
  <w:style w:type="paragraph" w:customStyle="1" w:styleId="CM6">
    <w:name w:val="CM6"/>
    <w:basedOn w:val="Normal"/>
    <w:uiPriority w:val="99"/>
    <w:qFormat/>
    <w:rsid w:val="00F340EB"/>
    <w:pPr>
      <w:spacing w:after="0" w:line="240" w:lineRule="auto"/>
    </w:pPr>
  </w:style>
  <w:style w:type="paragraph" w:customStyle="1" w:styleId="boldness">
    <w:name w:val="boldness"/>
    <w:basedOn w:val="Normal"/>
    <w:next w:val="TagCite"/>
    <w:qFormat/>
    <w:rsid w:val="00F340EB"/>
    <w:pPr>
      <w:spacing w:after="0" w:line="240" w:lineRule="auto"/>
    </w:pPr>
  </w:style>
  <w:style w:type="character" w:customStyle="1" w:styleId="UnderlineCardChar0">
    <w:name w:val="UnderlineCard Char"/>
    <w:locked/>
    <w:rsid w:val="00F340EB"/>
  </w:style>
  <w:style w:type="paragraph" w:customStyle="1" w:styleId="UnderlineCard0">
    <w:name w:val="UnderlineCard"/>
    <w:basedOn w:val="Heading4"/>
    <w:next w:val="CM6"/>
    <w:qFormat/>
    <w:rsid w:val="00F340EB"/>
    <w:pPr>
      <w:spacing w:before="200" w:line="240" w:lineRule="auto"/>
    </w:pPr>
    <w:rPr>
      <w:iCs w:val="0"/>
      <w:sz w:val="22"/>
    </w:rPr>
  </w:style>
  <w:style w:type="paragraph" w:customStyle="1" w:styleId="CM21">
    <w:name w:val="CM21"/>
    <w:basedOn w:val="Normal"/>
    <w:uiPriority w:val="99"/>
    <w:qFormat/>
    <w:rsid w:val="00F340EB"/>
    <w:pPr>
      <w:spacing w:after="0" w:line="240" w:lineRule="auto"/>
    </w:pPr>
  </w:style>
  <w:style w:type="paragraph" w:customStyle="1" w:styleId="CM22">
    <w:name w:val="CM22"/>
    <w:basedOn w:val="Normal"/>
    <w:uiPriority w:val="99"/>
    <w:qFormat/>
    <w:rsid w:val="00F340EB"/>
    <w:pPr>
      <w:spacing w:after="0" w:line="240" w:lineRule="auto"/>
    </w:pPr>
  </w:style>
  <w:style w:type="paragraph" w:customStyle="1" w:styleId="CM4">
    <w:name w:val="CM4"/>
    <w:basedOn w:val="Normal"/>
    <w:uiPriority w:val="99"/>
    <w:qFormat/>
    <w:rsid w:val="00F340EB"/>
    <w:pPr>
      <w:spacing w:after="0" w:line="240" w:lineRule="auto"/>
    </w:pPr>
  </w:style>
  <w:style w:type="paragraph" w:customStyle="1" w:styleId="Pa10">
    <w:name w:val="Pa10"/>
    <w:basedOn w:val="Normal"/>
    <w:uiPriority w:val="99"/>
    <w:qFormat/>
    <w:rsid w:val="00F340EB"/>
    <w:pPr>
      <w:spacing w:after="0" w:line="240" w:lineRule="auto"/>
    </w:pPr>
  </w:style>
  <w:style w:type="paragraph" w:customStyle="1" w:styleId="Pa31">
    <w:name w:val="Pa3+1"/>
    <w:basedOn w:val="Normal"/>
    <w:uiPriority w:val="99"/>
    <w:qFormat/>
    <w:rsid w:val="00F340EB"/>
    <w:pPr>
      <w:spacing w:after="0" w:line="240" w:lineRule="auto"/>
    </w:pPr>
  </w:style>
  <w:style w:type="paragraph" w:customStyle="1" w:styleId="Pa1">
    <w:name w:val="Pa1"/>
    <w:basedOn w:val="Normal"/>
    <w:qFormat/>
    <w:rsid w:val="00F340EB"/>
    <w:pPr>
      <w:spacing w:after="0" w:line="240" w:lineRule="auto"/>
    </w:pPr>
  </w:style>
  <w:style w:type="paragraph" w:customStyle="1" w:styleId="Pa2">
    <w:name w:val="Pa2"/>
    <w:basedOn w:val="Normal"/>
    <w:uiPriority w:val="99"/>
    <w:qFormat/>
    <w:rsid w:val="00F340EB"/>
    <w:pPr>
      <w:spacing w:after="0" w:line="240" w:lineRule="auto"/>
    </w:pPr>
  </w:style>
  <w:style w:type="paragraph" w:customStyle="1" w:styleId="FreeFormA">
    <w:name w:val="Free Form A"/>
    <w:next w:val="Pa10"/>
    <w:uiPriority w:val="99"/>
    <w:qFormat/>
    <w:rsid w:val="00F340EB"/>
    <w:pPr>
      <w:spacing w:after="200" w:line="276" w:lineRule="auto"/>
    </w:pPr>
  </w:style>
  <w:style w:type="paragraph" w:customStyle="1" w:styleId="H4Tag">
    <w:name w:val="H4 (Tag)"/>
    <w:basedOn w:val="Normal"/>
    <w:next w:val="Pa31"/>
    <w:qFormat/>
    <w:rsid w:val="00F340EB"/>
    <w:pPr>
      <w:spacing w:after="0" w:line="240" w:lineRule="auto"/>
    </w:pPr>
  </w:style>
  <w:style w:type="character" w:customStyle="1" w:styleId="CardUpSize-LightChar">
    <w:name w:val="CardUpSize - Light Char"/>
    <w:basedOn w:val="DefaultParagraphFont"/>
    <w:locked/>
    <w:rsid w:val="00F340EB"/>
  </w:style>
  <w:style w:type="paragraph" w:customStyle="1" w:styleId="CardUpSize-Light">
    <w:name w:val="CardUpSize - Light"/>
    <w:basedOn w:val="Normal"/>
    <w:next w:val="Pa2"/>
    <w:qFormat/>
    <w:rsid w:val="00F340EB"/>
    <w:pPr>
      <w:spacing w:after="0" w:line="240" w:lineRule="auto"/>
    </w:pPr>
  </w:style>
  <w:style w:type="character" w:customStyle="1" w:styleId="CiteCardUpSize-HeavyChar">
    <w:name w:val="Cite // CardUpSize - Heavy Char"/>
    <w:basedOn w:val="DefaultParagraphFont"/>
    <w:locked/>
    <w:rsid w:val="00F340EB"/>
  </w:style>
  <w:style w:type="paragraph" w:customStyle="1" w:styleId="CiteCardUpSize-Heavy">
    <w:name w:val="Cite // CardUpSize - Heavy"/>
    <w:basedOn w:val="Normal"/>
    <w:next w:val="H4Tag"/>
    <w:qFormat/>
    <w:rsid w:val="00F340EB"/>
    <w:pPr>
      <w:spacing w:after="0" w:line="240" w:lineRule="auto"/>
    </w:pPr>
  </w:style>
  <w:style w:type="character" w:customStyle="1" w:styleId="HotRouteCharCharCharCharCharChar">
    <w:name w:val="Hot Route! Char Char Char Char Char Char"/>
    <w:locked/>
    <w:rsid w:val="00F340EB"/>
  </w:style>
  <w:style w:type="paragraph" w:customStyle="1" w:styleId="HotRouteCharCharCharCharChar">
    <w:name w:val="Hot Route! Char Char Char Char Char"/>
    <w:basedOn w:val="Normal"/>
    <w:next w:val="CardUpSize-Light"/>
    <w:qFormat/>
    <w:rsid w:val="00F340EB"/>
    <w:pPr>
      <w:spacing w:after="0" w:line="240" w:lineRule="auto"/>
    </w:pPr>
  </w:style>
  <w:style w:type="character" w:customStyle="1" w:styleId="SmallTextCharCharCharChar">
    <w:name w:val="Small Text Char Char Char Char"/>
    <w:locked/>
    <w:rsid w:val="00F340EB"/>
  </w:style>
  <w:style w:type="paragraph" w:customStyle="1" w:styleId="SmallTextCharCharChar">
    <w:name w:val="Small Text Char Char Char"/>
    <w:basedOn w:val="Normal"/>
    <w:next w:val="CiteCardUpSize-Heavy"/>
    <w:qFormat/>
    <w:rsid w:val="00F340EB"/>
    <w:pPr>
      <w:spacing w:after="0" w:line="240" w:lineRule="auto"/>
    </w:pPr>
  </w:style>
  <w:style w:type="character" w:customStyle="1" w:styleId="UnderlineCharCharCharCharCharCharCharChar">
    <w:name w:val="Underline Char Char Char Char Char Char Char Char"/>
    <w:basedOn w:val="DefaultParagraphFont"/>
    <w:locked/>
    <w:rsid w:val="00F340EB"/>
  </w:style>
  <w:style w:type="paragraph" w:customStyle="1" w:styleId="UnderlineCharCharCharCharCharCharChar">
    <w:name w:val="Underline Char Char Char Char Char Char Char"/>
    <w:basedOn w:val="Normal"/>
    <w:qFormat/>
    <w:rsid w:val="00F340EB"/>
    <w:pPr>
      <w:spacing w:after="0" w:line="240" w:lineRule="auto"/>
    </w:pPr>
  </w:style>
  <w:style w:type="character" w:customStyle="1" w:styleId="SmalltextCharCharCharChar0">
    <w:name w:val="Small text Char Char Char Char"/>
    <w:basedOn w:val="DefaultParagraphFont"/>
    <w:locked/>
    <w:rsid w:val="00F340EB"/>
  </w:style>
  <w:style w:type="paragraph" w:customStyle="1" w:styleId="SmalltextCharCharChar0">
    <w:name w:val="Small text Char Char Char"/>
    <w:basedOn w:val="Normal"/>
    <w:next w:val="Analytics"/>
    <w:qFormat/>
    <w:rsid w:val="00F340EB"/>
    <w:pPr>
      <w:spacing w:after="0" w:line="240" w:lineRule="auto"/>
    </w:pPr>
  </w:style>
  <w:style w:type="paragraph" w:customStyle="1" w:styleId="Tagandcite">
    <w:name w:val="Tag and cite"/>
    <w:basedOn w:val="Normal"/>
    <w:uiPriority w:val="99"/>
    <w:qFormat/>
    <w:rsid w:val="00F340EB"/>
    <w:pPr>
      <w:spacing w:after="0" w:line="240" w:lineRule="auto"/>
    </w:pPr>
  </w:style>
  <w:style w:type="paragraph" w:customStyle="1" w:styleId="Textbody">
    <w:name w:val="Text body"/>
    <w:basedOn w:val="SmalltextCharCharChar0"/>
    <w:next w:val="WW-Default"/>
    <w:qFormat/>
    <w:rsid w:val="00F340EB"/>
  </w:style>
  <w:style w:type="paragraph" w:customStyle="1" w:styleId="comments">
    <w:name w:val="comments"/>
    <w:basedOn w:val="Normal"/>
    <w:next w:val="Standard"/>
    <w:qFormat/>
    <w:rsid w:val="00F340EB"/>
    <w:pPr>
      <w:spacing w:after="0" w:line="240" w:lineRule="auto"/>
    </w:pPr>
  </w:style>
  <w:style w:type="paragraph" w:customStyle="1" w:styleId="Default1">
    <w:name w:val="Default1"/>
    <w:basedOn w:val="Normal"/>
    <w:uiPriority w:val="99"/>
    <w:qFormat/>
    <w:rsid w:val="00F340EB"/>
    <w:pPr>
      <w:spacing w:after="0" w:line="240" w:lineRule="auto"/>
    </w:pPr>
  </w:style>
  <w:style w:type="paragraph" w:customStyle="1" w:styleId="NFAPWPheader">
    <w:name w:val="NFAP WP header"/>
    <w:basedOn w:val="Normal"/>
    <w:uiPriority w:val="99"/>
    <w:qFormat/>
    <w:rsid w:val="00F340EB"/>
    <w:pPr>
      <w:spacing w:after="0" w:line="240" w:lineRule="auto"/>
    </w:pPr>
  </w:style>
  <w:style w:type="character" w:customStyle="1" w:styleId="UnderlinedCardTextChar">
    <w:name w:val="Underlined Card Text Char"/>
    <w:locked/>
    <w:rsid w:val="00F340EB"/>
  </w:style>
  <w:style w:type="paragraph" w:customStyle="1" w:styleId="UnderlinedCardText">
    <w:name w:val="Underlined Card Text"/>
    <w:basedOn w:val="Normal"/>
    <w:next w:val="Circled"/>
    <w:qFormat/>
    <w:rsid w:val="00F340EB"/>
    <w:pPr>
      <w:spacing w:after="0" w:line="240" w:lineRule="auto"/>
    </w:pPr>
  </w:style>
  <w:style w:type="character" w:customStyle="1" w:styleId="cardtextemphasisChar">
    <w:name w:val="card text emphasis Char"/>
    <w:locked/>
    <w:rsid w:val="00F340EB"/>
  </w:style>
  <w:style w:type="paragraph" w:customStyle="1" w:styleId="cardtextemphasis">
    <w:name w:val="card text emphasis"/>
    <w:basedOn w:val="Circled"/>
    <w:next w:val="MinimizedText"/>
    <w:qFormat/>
    <w:rsid w:val="00F340EB"/>
    <w:pPr>
      <w:spacing w:line="240" w:lineRule="auto"/>
    </w:pPr>
    <w:rPr>
      <w:rFonts w:eastAsiaTheme="minorHAnsi"/>
      <w:b w:val="0"/>
      <w:szCs w:val="22"/>
      <w:u w:val="none"/>
    </w:rPr>
  </w:style>
  <w:style w:type="character" w:customStyle="1" w:styleId="CiteCharCharChar">
    <w:name w:val="Cite Char Char Char"/>
    <w:locked/>
    <w:rsid w:val="00F340EB"/>
  </w:style>
  <w:style w:type="paragraph" w:customStyle="1" w:styleId="CiteCharChar">
    <w:name w:val="Cite Char Char"/>
    <w:basedOn w:val="Normal"/>
    <w:next w:val="Normal"/>
    <w:qFormat/>
    <w:rsid w:val="00F340EB"/>
    <w:pPr>
      <w:spacing w:after="0" w:line="240" w:lineRule="auto"/>
    </w:pPr>
  </w:style>
  <w:style w:type="character" w:customStyle="1" w:styleId="CiteCardChar">
    <w:name w:val="Cite_Card Char"/>
    <w:locked/>
    <w:rsid w:val="00F340EB"/>
  </w:style>
  <w:style w:type="paragraph" w:customStyle="1" w:styleId="CiteCard">
    <w:name w:val="Cite_Card"/>
    <w:next w:val="CiteCharChar"/>
    <w:qFormat/>
    <w:rsid w:val="00F340EB"/>
    <w:pPr>
      <w:spacing w:after="200" w:line="276" w:lineRule="auto"/>
    </w:pPr>
  </w:style>
  <w:style w:type="character" w:customStyle="1" w:styleId="BoldandUnderlineCharChar2">
    <w:name w:val="Bold and Underline Char Char2"/>
    <w:locked/>
    <w:rsid w:val="00F340EB"/>
  </w:style>
  <w:style w:type="paragraph" w:customStyle="1" w:styleId="BoldandUnderlineChar">
    <w:name w:val="Bold and Underline Char"/>
    <w:basedOn w:val="Normal"/>
    <w:next w:val="UnreadText"/>
    <w:qFormat/>
    <w:rsid w:val="00F340EB"/>
    <w:pPr>
      <w:spacing w:after="0" w:line="240" w:lineRule="auto"/>
    </w:pPr>
  </w:style>
  <w:style w:type="paragraph" w:customStyle="1" w:styleId="CiteCardCharChar">
    <w:name w:val="Cite_Card Char Char"/>
    <w:autoRedefine/>
    <w:qFormat/>
    <w:rsid w:val="00F340EB"/>
    <w:pPr>
      <w:spacing w:after="200" w:line="276" w:lineRule="auto"/>
    </w:pPr>
  </w:style>
  <w:style w:type="character" w:customStyle="1" w:styleId="CiteCardCharCharCharChar">
    <w:name w:val="Cite_Card Char Char Char Char"/>
    <w:locked/>
    <w:rsid w:val="00F340EB"/>
  </w:style>
  <w:style w:type="paragraph" w:customStyle="1" w:styleId="CiteCardCharCharChar">
    <w:name w:val="Cite_Card Char Char Char"/>
    <w:qFormat/>
    <w:rsid w:val="00F340EB"/>
    <w:pPr>
      <w:spacing w:after="200" w:line="276" w:lineRule="auto"/>
    </w:pPr>
  </w:style>
  <w:style w:type="paragraph" w:customStyle="1" w:styleId="heading0">
    <w:name w:val="heading"/>
    <w:basedOn w:val="Normal"/>
    <w:next w:val="BoldandUnderlineChar"/>
    <w:qFormat/>
    <w:rsid w:val="00F340EB"/>
    <w:pPr>
      <w:spacing w:after="0" w:line="240" w:lineRule="auto"/>
    </w:pPr>
  </w:style>
  <w:style w:type="character" w:customStyle="1" w:styleId="LittleChar">
    <w:name w:val="Little Char"/>
    <w:locked/>
    <w:rsid w:val="00F340EB"/>
  </w:style>
  <w:style w:type="paragraph" w:customStyle="1" w:styleId="Little">
    <w:name w:val="Little"/>
    <w:basedOn w:val="Normal"/>
    <w:qFormat/>
    <w:rsid w:val="00F340EB"/>
    <w:pPr>
      <w:spacing w:after="0" w:line="240" w:lineRule="auto"/>
    </w:pPr>
  </w:style>
  <w:style w:type="character" w:customStyle="1" w:styleId="DebateHeaderChar">
    <w:name w:val="Debate Header Char"/>
    <w:locked/>
    <w:rsid w:val="00F340EB"/>
  </w:style>
  <w:style w:type="paragraph" w:customStyle="1" w:styleId="DebateHeader">
    <w:name w:val="Debate Header"/>
    <w:basedOn w:val="Normal"/>
    <w:next w:val="Normal"/>
    <w:autoRedefine/>
    <w:uiPriority w:val="99"/>
    <w:qFormat/>
    <w:rsid w:val="00F340EB"/>
    <w:pPr>
      <w:spacing w:after="0" w:line="240" w:lineRule="auto"/>
    </w:pPr>
  </w:style>
  <w:style w:type="paragraph" w:customStyle="1" w:styleId="articletitle0">
    <w:name w:val="article_title"/>
    <w:basedOn w:val="Normal"/>
    <w:qFormat/>
    <w:rsid w:val="00F340EB"/>
    <w:pPr>
      <w:spacing w:after="0" w:line="240" w:lineRule="auto"/>
    </w:pPr>
  </w:style>
  <w:style w:type="character" w:customStyle="1" w:styleId="UnhighlightedChar">
    <w:name w:val="Unhighlighted Char"/>
    <w:locked/>
    <w:rsid w:val="00F340EB"/>
  </w:style>
  <w:style w:type="paragraph" w:customStyle="1" w:styleId="Unhighlighted">
    <w:name w:val="Unhighlighted"/>
    <w:basedOn w:val="Normal"/>
    <w:next w:val="TagCite1"/>
    <w:autoRedefine/>
    <w:qFormat/>
    <w:rsid w:val="00F340EB"/>
    <w:pPr>
      <w:spacing w:after="0" w:line="240" w:lineRule="auto"/>
    </w:pPr>
  </w:style>
  <w:style w:type="paragraph" w:customStyle="1" w:styleId="Caption1">
    <w:name w:val="Caption1"/>
    <w:basedOn w:val="Normal"/>
    <w:qFormat/>
    <w:rsid w:val="00F340EB"/>
    <w:pPr>
      <w:spacing w:after="0" w:line="240" w:lineRule="auto"/>
    </w:pPr>
  </w:style>
  <w:style w:type="character" w:customStyle="1" w:styleId="StylecardUnderlineChar">
    <w:name w:val="Style card + Underline Char"/>
    <w:locked/>
    <w:rsid w:val="00F340EB"/>
  </w:style>
  <w:style w:type="paragraph" w:customStyle="1" w:styleId="StylecardUnderline">
    <w:name w:val="Style card + Underline"/>
    <w:basedOn w:val="CiteSpacing"/>
    <w:next w:val="Unhighlighted"/>
    <w:qFormat/>
    <w:rsid w:val="00F340EB"/>
    <w:pPr>
      <w:spacing w:line="240" w:lineRule="auto"/>
    </w:pPr>
  </w:style>
  <w:style w:type="paragraph" w:customStyle="1" w:styleId="TagF3">
    <w:name w:val="Tag (F3)"/>
    <w:next w:val="Caption1"/>
    <w:qFormat/>
    <w:rsid w:val="00F340EB"/>
    <w:pPr>
      <w:spacing w:after="200" w:line="276" w:lineRule="auto"/>
    </w:pPr>
  </w:style>
  <w:style w:type="paragraph" w:customStyle="1" w:styleId="i1">
    <w:name w:val="i1"/>
    <w:basedOn w:val="Normal"/>
    <w:uiPriority w:val="99"/>
    <w:qFormat/>
    <w:rsid w:val="00F340EB"/>
    <w:pPr>
      <w:spacing w:after="0" w:line="240" w:lineRule="auto"/>
    </w:pPr>
  </w:style>
  <w:style w:type="paragraph" w:customStyle="1" w:styleId="style14">
    <w:name w:val="style14"/>
    <w:basedOn w:val="Normal"/>
    <w:next w:val="Heading1"/>
    <w:qFormat/>
    <w:rsid w:val="00F340EB"/>
    <w:pPr>
      <w:spacing w:after="0" w:line="240" w:lineRule="auto"/>
    </w:pPr>
  </w:style>
  <w:style w:type="paragraph" w:customStyle="1" w:styleId="CardTagCite1Char">
    <w:name w:val="Card Tag + Cite #1 Char"/>
    <w:basedOn w:val="Normal"/>
    <w:qFormat/>
    <w:rsid w:val="00F340EB"/>
    <w:pPr>
      <w:spacing w:after="0" w:line="240" w:lineRule="auto"/>
    </w:pPr>
  </w:style>
  <w:style w:type="paragraph" w:customStyle="1" w:styleId="articlebody">
    <w:name w:val="articlebody"/>
    <w:basedOn w:val="Normal"/>
    <w:next w:val="i1"/>
    <w:qFormat/>
    <w:rsid w:val="00F340EB"/>
    <w:pPr>
      <w:spacing w:after="0" w:line="240" w:lineRule="auto"/>
    </w:pPr>
  </w:style>
  <w:style w:type="character" w:customStyle="1" w:styleId="CiteCardCharCharCharCharCharCharCharChar">
    <w:name w:val="Cite_Card Char Char Char Char Char Char Char Char"/>
    <w:locked/>
    <w:rsid w:val="00F340EB"/>
  </w:style>
  <w:style w:type="paragraph" w:customStyle="1" w:styleId="CiteCardCharCharCharCharCharCharChar">
    <w:name w:val="Cite_Card Char Char Char Char Char Char Char"/>
    <w:next w:val="CardTagCite1Char"/>
    <w:autoRedefine/>
    <w:qFormat/>
    <w:rsid w:val="00F340EB"/>
    <w:pPr>
      <w:spacing w:after="200" w:line="276" w:lineRule="auto"/>
    </w:pPr>
  </w:style>
  <w:style w:type="paragraph" w:customStyle="1" w:styleId="foldie">
    <w:name w:val="foldie"/>
    <w:basedOn w:val="BoldandUnderlineChar"/>
    <w:next w:val="HotRoute0"/>
    <w:qFormat/>
    <w:rsid w:val="00F340EB"/>
  </w:style>
  <w:style w:type="paragraph" w:customStyle="1" w:styleId="billtextsection">
    <w:name w:val="bill_text_section"/>
    <w:basedOn w:val="Normal"/>
    <w:next w:val="articlebody"/>
    <w:qFormat/>
    <w:rsid w:val="00F340EB"/>
    <w:pPr>
      <w:spacing w:after="0" w:line="240" w:lineRule="auto"/>
    </w:pPr>
  </w:style>
  <w:style w:type="character" w:customStyle="1" w:styleId="CiteNormalChar">
    <w:name w:val="Cite Normal Char"/>
    <w:locked/>
    <w:rsid w:val="00F340EB"/>
  </w:style>
  <w:style w:type="paragraph" w:customStyle="1" w:styleId="Pa3">
    <w:name w:val="Pa3"/>
    <w:basedOn w:val="Normal"/>
    <w:uiPriority w:val="99"/>
    <w:qFormat/>
    <w:rsid w:val="00F340EB"/>
    <w:pPr>
      <w:spacing w:after="0" w:line="240" w:lineRule="auto"/>
    </w:pPr>
  </w:style>
  <w:style w:type="character" w:customStyle="1" w:styleId="NormaltextCharChar">
    <w:name w:val="Normal text Char Char"/>
    <w:locked/>
    <w:rsid w:val="00F340EB"/>
  </w:style>
  <w:style w:type="paragraph" w:customStyle="1" w:styleId="Normaltext0">
    <w:name w:val="Normal text"/>
    <w:basedOn w:val="Normal"/>
    <w:autoRedefine/>
    <w:qFormat/>
    <w:rsid w:val="00F340EB"/>
    <w:pPr>
      <w:spacing w:after="0" w:line="240" w:lineRule="auto"/>
    </w:pPr>
  </w:style>
  <w:style w:type="character" w:customStyle="1" w:styleId="underlinedcardChar1">
    <w:name w:val="underlined card Char"/>
    <w:locked/>
    <w:rsid w:val="00F340EB"/>
  </w:style>
  <w:style w:type="paragraph" w:customStyle="1" w:styleId="underlinedcard1">
    <w:name w:val="underlined card"/>
    <w:basedOn w:val="Normal"/>
    <w:next w:val="Pa3"/>
    <w:autoRedefine/>
    <w:qFormat/>
    <w:rsid w:val="00F340EB"/>
    <w:pPr>
      <w:spacing w:after="0" w:line="240" w:lineRule="auto"/>
    </w:pPr>
  </w:style>
  <w:style w:type="character" w:customStyle="1" w:styleId="Debate-CardTagandCite-F6Char">
    <w:name w:val="Debate- Card Tag and Cite- F6 Char"/>
    <w:locked/>
    <w:rsid w:val="00F340EB"/>
  </w:style>
  <w:style w:type="paragraph" w:customStyle="1" w:styleId="Debate-CardTagandCite-F6">
    <w:name w:val="Debate- Card Tag and Cite- F6"/>
    <w:basedOn w:val="Normal"/>
    <w:next w:val="Normaltext0"/>
    <w:qFormat/>
    <w:rsid w:val="00F340EB"/>
    <w:pPr>
      <w:spacing w:after="0" w:line="240" w:lineRule="auto"/>
    </w:pPr>
  </w:style>
  <w:style w:type="paragraph" w:customStyle="1" w:styleId="BLOCKTITLE3">
    <w:name w:val="BLOCK TITLE"/>
    <w:basedOn w:val="Normal"/>
    <w:uiPriority w:val="99"/>
    <w:qFormat/>
    <w:rsid w:val="00F340EB"/>
    <w:pPr>
      <w:spacing w:after="0" w:line="240" w:lineRule="auto"/>
    </w:pPr>
  </w:style>
  <w:style w:type="paragraph" w:customStyle="1" w:styleId="StyleNormalWeb10pt">
    <w:name w:val="Style Normal (Web) + 10 pt"/>
    <w:basedOn w:val="Title"/>
    <w:next w:val="Boldunderline1"/>
    <w:qFormat/>
    <w:rsid w:val="00F340EB"/>
    <w:pPr>
      <w:spacing w:before="0" w:after="0" w:line="240" w:lineRule="auto"/>
      <w:ind w:left="0" w:right="0"/>
      <w:jc w:val="left"/>
      <w:outlineLvl w:val="9"/>
    </w:pPr>
    <w:rPr>
      <w:rFonts w:ascii="Georgia" w:hAnsi="Georgia"/>
      <w:u w:val="none"/>
    </w:rPr>
  </w:style>
  <w:style w:type="character" w:customStyle="1" w:styleId="cardChar0">
    <w:name w:val="%card Char"/>
    <w:locked/>
    <w:rsid w:val="00F340EB"/>
  </w:style>
  <w:style w:type="paragraph" w:customStyle="1" w:styleId="card">
    <w:name w:val="%card"/>
    <w:basedOn w:val="Normal"/>
    <w:next w:val="BLOCKTITLE3"/>
    <w:qFormat/>
    <w:rsid w:val="00F340EB"/>
    <w:pPr>
      <w:spacing w:after="0" w:line="240" w:lineRule="auto"/>
    </w:pPr>
  </w:style>
  <w:style w:type="character" w:customStyle="1" w:styleId="UnunderlinedTextChar">
    <w:name w:val="Ununderlined Text Char"/>
    <w:locked/>
    <w:rsid w:val="00F340EB"/>
  </w:style>
  <w:style w:type="paragraph" w:customStyle="1" w:styleId="UnunderlinedText">
    <w:name w:val="Ununderlined Text"/>
    <w:basedOn w:val="Normal"/>
    <w:next w:val="card"/>
    <w:autoRedefine/>
    <w:qFormat/>
    <w:rsid w:val="00F340EB"/>
    <w:pPr>
      <w:spacing w:after="0" w:line="240" w:lineRule="auto"/>
    </w:pPr>
  </w:style>
  <w:style w:type="character" w:customStyle="1" w:styleId="ReallyfuckingsmallCharCharCharChar">
    <w:name w:val="Really fucking small Char Char Char Char"/>
    <w:locked/>
    <w:rsid w:val="00F340EB"/>
  </w:style>
  <w:style w:type="paragraph" w:customStyle="1" w:styleId="ReallyfuckingsmallCharCharChar">
    <w:name w:val="Really fucking small Char Char Char"/>
    <w:basedOn w:val="Normal"/>
    <w:next w:val="NoSpacing"/>
    <w:qFormat/>
    <w:rsid w:val="00F340EB"/>
    <w:pPr>
      <w:spacing w:after="0" w:line="240" w:lineRule="auto"/>
    </w:pPr>
  </w:style>
  <w:style w:type="character" w:customStyle="1" w:styleId="CardDownx1Char">
    <w:name w:val="CardDown x1 Char"/>
    <w:locked/>
    <w:rsid w:val="00F340EB"/>
  </w:style>
  <w:style w:type="paragraph" w:customStyle="1" w:styleId="CardDownx1">
    <w:name w:val="CardDown x1"/>
    <w:basedOn w:val="Normal"/>
    <w:next w:val="Regular"/>
    <w:qFormat/>
    <w:rsid w:val="00F340EB"/>
    <w:pPr>
      <w:spacing w:after="0" w:line="240" w:lineRule="auto"/>
    </w:pPr>
  </w:style>
  <w:style w:type="paragraph" w:customStyle="1" w:styleId="CardDownx15">
    <w:name w:val="CardDown x1.5"/>
    <w:basedOn w:val="Normal"/>
    <w:qFormat/>
    <w:rsid w:val="00F340EB"/>
    <w:pPr>
      <w:spacing w:after="0" w:line="240" w:lineRule="auto"/>
    </w:pPr>
  </w:style>
  <w:style w:type="paragraph" w:customStyle="1" w:styleId="Reallyfuckingsmall">
    <w:name w:val="Really fucking small"/>
    <w:basedOn w:val="Normal"/>
    <w:qFormat/>
    <w:rsid w:val="00F340EB"/>
    <w:pPr>
      <w:spacing w:after="0" w:line="240" w:lineRule="auto"/>
    </w:pPr>
  </w:style>
  <w:style w:type="character" w:customStyle="1" w:styleId="FullCiteChar">
    <w:name w:val="Full Cite Char"/>
    <w:locked/>
    <w:rsid w:val="00F340EB"/>
  </w:style>
  <w:style w:type="paragraph" w:customStyle="1" w:styleId="FullCite">
    <w:name w:val="Full Cite"/>
    <w:basedOn w:val="Normal"/>
    <w:next w:val="Normal"/>
    <w:qFormat/>
    <w:rsid w:val="00F340EB"/>
    <w:pPr>
      <w:spacing w:after="0" w:line="240" w:lineRule="auto"/>
    </w:pPr>
  </w:style>
  <w:style w:type="paragraph" w:customStyle="1" w:styleId="CiteTag">
    <w:name w:val="Cite/Tag"/>
    <w:basedOn w:val="Normal"/>
    <w:uiPriority w:val="99"/>
    <w:qFormat/>
    <w:rsid w:val="00F340EB"/>
    <w:pPr>
      <w:spacing w:after="0" w:line="240" w:lineRule="auto"/>
    </w:pPr>
  </w:style>
  <w:style w:type="paragraph" w:customStyle="1" w:styleId="cardtext4">
    <w:name w:val="cardtext"/>
    <w:basedOn w:val="Normal"/>
    <w:next w:val="Reallyfuckingsmall"/>
    <w:qFormat/>
    <w:rsid w:val="00F340EB"/>
    <w:pPr>
      <w:spacing w:after="0" w:line="240" w:lineRule="auto"/>
    </w:pPr>
  </w:style>
  <w:style w:type="paragraph" w:customStyle="1" w:styleId="Heading5SizeDown">
    <w:name w:val="Heading 5 Size Down"/>
    <w:basedOn w:val="Normal"/>
    <w:autoRedefine/>
    <w:qFormat/>
    <w:rsid w:val="00F340EB"/>
    <w:pPr>
      <w:spacing w:after="0" w:line="240" w:lineRule="auto"/>
    </w:pPr>
  </w:style>
  <w:style w:type="character" w:customStyle="1" w:styleId="evidencetextChar">
    <w:name w:val="evidence text Char"/>
    <w:locked/>
    <w:rsid w:val="00F340EB"/>
  </w:style>
  <w:style w:type="character" w:customStyle="1" w:styleId="StyleStyleArialNarrow9ptLeft-075ArialNarrowChar">
    <w:name w:val="Style Style Arial Narrow 9 pt Left:  -0.75&quot; + Arial Narrow Char"/>
    <w:locked/>
    <w:rsid w:val="00F340EB"/>
  </w:style>
  <w:style w:type="paragraph" w:customStyle="1" w:styleId="StyleStyleArialNarrow9ptLeft-075ArialNarrow">
    <w:name w:val="Style Style Arial Narrow 9 pt Left:  -0.75&quot; + Arial Narrow"/>
    <w:basedOn w:val="Normal"/>
    <w:next w:val="Heading5SizeDown"/>
    <w:qFormat/>
    <w:rsid w:val="00F340EB"/>
    <w:pPr>
      <w:spacing w:after="0" w:line="240" w:lineRule="auto"/>
    </w:pPr>
  </w:style>
  <w:style w:type="character" w:customStyle="1" w:styleId="StyleStyleCardTextLeft-075Right0Char">
    <w:name w:val="Style Style Card Text + Left:  -0.75&quot; + Right:  0&quot; Char"/>
    <w:locked/>
    <w:rsid w:val="00F340EB"/>
  </w:style>
  <w:style w:type="paragraph" w:customStyle="1" w:styleId="StyleStyleCardTextLeft-075Right0">
    <w:name w:val="Style Style Card Text + Left:  -0.75&quot; + Right:  0&quot;"/>
    <w:basedOn w:val="Normal"/>
    <w:next w:val="evidencetext"/>
    <w:autoRedefine/>
    <w:qFormat/>
    <w:rsid w:val="00F340EB"/>
    <w:pPr>
      <w:spacing w:after="0" w:line="240" w:lineRule="auto"/>
    </w:pPr>
  </w:style>
  <w:style w:type="paragraph" w:customStyle="1" w:styleId="ecxmsonormal">
    <w:name w:val="ecxmsonormal"/>
    <w:basedOn w:val="Normal"/>
    <w:qFormat/>
    <w:rsid w:val="00F340EB"/>
    <w:pPr>
      <w:spacing w:after="0" w:line="240" w:lineRule="auto"/>
    </w:pPr>
  </w:style>
  <w:style w:type="character" w:customStyle="1" w:styleId="DebateUnderlineBoldChar">
    <w:name w:val="Debate Underline Bold Char"/>
    <w:locked/>
    <w:rsid w:val="00F340EB"/>
  </w:style>
  <w:style w:type="paragraph" w:customStyle="1" w:styleId="DebateUnderlineBold">
    <w:name w:val="Debate Underline Bold"/>
    <w:basedOn w:val="Cardtext0"/>
    <w:qFormat/>
    <w:rsid w:val="00F340EB"/>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F340EB"/>
  </w:style>
  <w:style w:type="paragraph" w:customStyle="1" w:styleId="StyleArialNarrow12ptBoldLeft-075">
    <w:name w:val="Style Arial Narrow 12 pt Bold Left:  -0.75&quot;"/>
    <w:basedOn w:val="Normal"/>
    <w:next w:val="ecxmsonormal"/>
    <w:qFormat/>
    <w:rsid w:val="00F340EB"/>
    <w:pPr>
      <w:spacing w:after="0" w:line="240" w:lineRule="auto"/>
    </w:pPr>
  </w:style>
  <w:style w:type="character" w:customStyle="1" w:styleId="StyleStyleevidencetextBorderSinglesolidlineAuto05Char">
    <w:name w:val="Style Style evidence text + Border: : (Single solid line Auto  0.5 ... Char"/>
    <w:locked/>
    <w:rsid w:val="00F340EB"/>
  </w:style>
  <w:style w:type="paragraph" w:customStyle="1" w:styleId="StyleStyleevidencetextBorderSinglesolidlineAuto05">
    <w:name w:val="Style Style evidence text + Border: : (Single solid line Auto  0.5 ..."/>
    <w:basedOn w:val="Normal"/>
    <w:next w:val="DebateUnderlineBold"/>
    <w:qFormat/>
    <w:rsid w:val="00F340EB"/>
    <w:pPr>
      <w:spacing w:after="0" w:line="240" w:lineRule="auto"/>
    </w:pPr>
  </w:style>
  <w:style w:type="character" w:customStyle="1" w:styleId="StyleevidencetextBorderSinglesolidlineAuto05ptLChar">
    <w:name w:val="Style evidence text + Border: : (Single solid line Auto  0.5 pt L... Char"/>
    <w:locked/>
    <w:rsid w:val="00F340EB"/>
  </w:style>
  <w:style w:type="paragraph" w:customStyle="1" w:styleId="StyleevidencetextBorderSinglesolidlineAuto05ptL">
    <w:name w:val="Style evidence text + Border: : (Single solid line Auto  0.5 pt L..."/>
    <w:basedOn w:val="CiteTag"/>
    <w:next w:val="StyleArialNarrow12ptBoldLeft-075"/>
    <w:qFormat/>
    <w:rsid w:val="00F340EB"/>
  </w:style>
  <w:style w:type="character" w:customStyle="1" w:styleId="HighlightingChar">
    <w:name w:val="Highlighting Char"/>
    <w:locked/>
    <w:rsid w:val="00F340EB"/>
  </w:style>
  <w:style w:type="paragraph" w:customStyle="1" w:styleId="Highlighting">
    <w:name w:val="Highlighting"/>
    <w:basedOn w:val="Normal"/>
    <w:next w:val="StyleStyleevidencetextBorderSinglesolidlineAuto05"/>
    <w:autoRedefine/>
    <w:qFormat/>
    <w:rsid w:val="00F340EB"/>
    <w:pPr>
      <w:spacing w:after="0" w:line="240" w:lineRule="auto"/>
    </w:pPr>
  </w:style>
  <w:style w:type="paragraph" w:customStyle="1" w:styleId="CiteCharCharCharChar">
    <w:name w:val="Cite Char Char Char Char"/>
    <w:basedOn w:val="Normal"/>
    <w:next w:val="Normal"/>
    <w:qFormat/>
    <w:rsid w:val="00F340EB"/>
    <w:pPr>
      <w:spacing w:after="0" w:line="240" w:lineRule="auto"/>
    </w:pPr>
  </w:style>
  <w:style w:type="character" w:customStyle="1" w:styleId="UnderliningCharChar1CharCharChar">
    <w:name w:val="Underlining Char Char1 Char Char Char"/>
    <w:locked/>
    <w:rsid w:val="00F340EB"/>
  </w:style>
  <w:style w:type="paragraph" w:customStyle="1" w:styleId="UnderliningCharChar1CharChar">
    <w:name w:val="Underlining Char Char1 Char Char"/>
    <w:basedOn w:val="Normal"/>
    <w:next w:val="Normal"/>
    <w:qFormat/>
    <w:rsid w:val="00F340EB"/>
    <w:pPr>
      <w:spacing w:after="0" w:line="240" w:lineRule="auto"/>
    </w:pPr>
  </w:style>
  <w:style w:type="character" w:customStyle="1" w:styleId="CiteCharCharCharCharCharChar">
    <w:name w:val="Cite Char Char Char Char Char Char"/>
    <w:locked/>
    <w:rsid w:val="00F340EB"/>
  </w:style>
  <w:style w:type="paragraph" w:customStyle="1" w:styleId="CiteCharCharCharCharChar">
    <w:name w:val="Cite Char Char Char Char Char"/>
    <w:basedOn w:val="Normal"/>
    <w:next w:val="Normal"/>
    <w:qFormat/>
    <w:rsid w:val="00F340EB"/>
    <w:pPr>
      <w:spacing w:after="0" w:line="240" w:lineRule="auto"/>
    </w:pPr>
  </w:style>
  <w:style w:type="character" w:customStyle="1" w:styleId="UnderliningCharCharChar">
    <w:name w:val="Underlining Char Char Char"/>
    <w:locked/>
    <w:rsid w:val="00F340EB"/>
  </w:style>
  <w:style w:type="paragraph" w:customStyle="1" w:styleId="UnderliningCharChar">
    <w:name w:val="Underlining Char Char"/>
    <w:basedOn w:val="Normal"/>
    <w:next w:val="Normal"/>
    <w:qFormat/>
    <w:rsid w:val="00F340EB"/>
    <w:pPr>
      <w:spacing w:after="0" w:line="240" w:lineRule="auto"/>
    </w:pPr>
  </w:style>
  <w:style w:type="paragraph" w:customStyle="1" w:styleId="Style120">
    <w:name w:val="Style 12"/>
    <w:qFormat/>
    <w:rsid w:val="00F340EB"/>
    <w:pPr>
      <w:spacing w:after="200" w:line="276" w:lineRule="auto"/>
    </w:pPr>
  </w:style>
  <w:style w:type="paragraph" w:customStyle="1" w:styleId="Style7">
    <w:name w:val="Style 7"/>
    <w:next w:val="CiteCharCharCharCharChar"/>
    <w:qFormat/>
    <w:rsid w:val="00F340EB"/>
    <w:pPr>
      <w:spacing w:after="200" w:line="276" w:lineRule="auto"/>
    </w:pPr>
  </w:style>
  <w:style w:type="paragraph" w:customStyle="1" w:styleId="Style9">
    <w:name w:val="Style 9"/>
    <w:qFormat/>
    <w:rsid w:val="00F340EB"/>
    <w:pPr>
      <w:spacing w:after="200" w:line="276" w:lineRule="auto"/>
    </w:pPr>
  </w:style>
  <w:style w:type="paragraph" w:customStyle="1" w:styleId="Emphasis3">
    <w:name w:val="Emphasis3"/>
    <w:next w:val="UnderliningCharChar"/>
    <w:qFormat/>
    <w:rsid w:val="00F340EB"/>
    <w:pPr>
      <w:spacing w:after="200" w:line="276" w:lineRule="auto"/>
    </w:pPr>
  </w:style>
  <w:style w:type="paragraph" w:customStyle="1" w:styleId="SmallCard">
    <w:name w:val="Small Card"/>
    <w:basedOn w:val="Normal"/>
    <w:next w:val="Style7"/>
    <w:uiPriority w:val="99"/>
    <w:qFormat/>
    <w:rsid w:val="00F340EB"/>
    <w:pPr>
      <w:spacing w:after="0" w:line="240" w:lineRule="auto"/>
    </w:pPr>
  </w:style>
  <w:style w:type="paragraph" w:customStyle="1" w:styleId="BreifTitle">
    <w:name w:val="Breif Title"/>
    <w:basedOn w:val="Normal"/>
    <w:next w:val="Style9"/>
    <w:autoRedefine/>
    <w:uiPriority w:val="99"/>
    <w:qFormat/>
    <w:rsid w:val="00F340EB"/>
    <w:pPr>
      <w:spacing w:after="0" w:line="240" w:lineRule="auto"/>
    </w:pPr>
  </w:style>
  <w:style w:type="paragraph" w:customStyle="1" w:styleId="Normal10pt">
    <w:name w:val="Normal + 10 pt"/>
    <w:basedOn w:val="Normal"/>
    <w:next w:val="Emphasis3"/>
    <w:uiPriority w:val="99"/>
    <w:qFormat/>
    <w:rsid w:val="00F340EB"/>
    <w:pPr>
      <w:spacing w:after="0" w:line="240" w:lineRule="auto"/>
    </w:pPr>
  </w:style>
  <w:style w:type="paragraph" w:customStyle="1" w:styleId="formfldssel">
    <w:name w:val="formfldssel"/>
    <w:basedOn w:val="Normal"/>
    <w:qFormat/>
    <w:rsid w:val="00F340EB"/>
    <w:pPr>
      <w:spacing w:after="0" w:line="240" w:lineRule="auto"/>
    </w:pPr>
  </w:style>
  <w:style w:type="paragraph" w:customStyle="1" w:styleId="hpleftlk">
    <w:name w:val="hpleftlk"/>
    <w:basedOn w:val="Normal"/>
    <w:next w:val="SmallCard"/>
    <w:qFormat/>
    <w:rsid w:val="00F340EB"/>
    <w:pPr>
      <w:spacing w:after="0" w:line="240" w:lineRule="auto"/>
    </w:pPr>
  </w:style>
  <w:style w:type="paragraph" w:customStyle="1" w:styleId="lblu">
    <w:name w:val="lblu"/>
    <w:basedOn w:val="Normal"/>
    <w:next w:val="BreifTitle"/>
    <w:qFormat/>
    <w:rsid w:val="00F340EB"/>
    <w:pPr>
      <w:spacing w:after="0" w:line="240" w:lineRule="auto"/>
    </w:pPr>
  </w:style>
  <w:style w:type="paragraph" w:customStyle="1" w:styleId="Underlinestyle">
    <w:name w:val="Underlinestyle"/>
    <w:basedOn w:val="Normal"/>
    <w:next w:val="Normal10pt"/>
    <w:qFormat/>
    <w:rsid w:val="00F340EB"/>
    <w:pPr>
      <w:spacing w:after="0" w:line="240" w:lineRule="auto"/>
    </w:pPr>
  </w:style>
  <w:style w:type="paragraph" w:customStyle="1" w:styleId="DebateCiteCharChar">
    <w:name w:val="Debate Cite Char Char"/>
    <w:basedOn w:val="Normal"/>
    <w:next w:val="formfldssel"/>
    <w:autoRedefine/>
    <w:qFormat/>
    <w:rsid w:val="00F340EB"/>
    <w:pPr>
      <w:spacing w:after="0" w:line="240" w:lineRule="auto"/>
    </w:pPr>
  </w:style>
  <w:style w:type="paragraph" w:customStyle="1" w:styleId="StyleTagandCiteFranklinGothicDemi">
    <w:name w:val="Style Tag and Cite + Franklin Gothic Demi"/>
    <w:basedOn w:val="HotRoute"/>
    <w:next w:val="lblu"/>
    <w:autoRedefine/>
    <w:uiPriority w:val="99"/>
    <w:qFormat/>
    <w:rsid w:val="00F340E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F340EB"/>
  </w:style>
  <w:style w:type="paragraph" w:customStyle="1" w:styleId="CiteCard0">
    <w:name w:val="Cite/Card"/>
    <w:basedOn w:val="Normal"/>
    <w:next w:val="StyleTagandCiteFranklinGothicDemi"/>
    <w:qFormat/>
    <w:rsid w:val="00F340EB"/>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F340EB"/>
    <w:pPr>
      <w:spacing w:after="0" w:line="240" w:lineRule="auto"/>
    </w:pPr>
  </w:style>
  <w:style w:type="paragraph" w:customStyle="1" w:styleId="title-bold-medium">
    <w:name w:val="title-bold-medium"/>
    <w:basedOn w:val="Normal"/>
    <w:next w:val="TagCite2"/>
    <w:uiPriority w:val="99"/>
    <w:qFormat/>
    <w:rsid w:val="00F340EB"/>
    <w:pPr>
      <w:spacing w:after="0" w:line="240" w:lineRule="auto"/>
    </w:pPr>
  </w:style>
  <w:style w:type="paragraph" w:customStyle="1" w:styleId="lact">
    <w:name w:val="lact"/>
    <w:basedOn w:val="Normal"/>
    <w:next w:val="CiteCard0"/>
    <w:uiPriority w:val="99"/>
    <w:qFormat/>
    <w:rsid w:val="00F340EB"/>
    <w:pPr>
      <w:spacing w:after="0" w:line="240" w:lineRule="auto"/>
    </w:pPr>
  </w:style>
  <w:style w:type="paragraph" w:customStyle="1" w:styleId="shellscontentions">
    <w:name w:val="shells/contentions"/>
    <w:basedOn w:val="DebateCiteCharChar"/>
    <w:next w:val="tagCharCharCharCharCharCharChar"/>
    <w:uiPriority w:val="99"/>
    <w:qFormat/>
    <w:rsid w:val="00F340EB"/>
  </w:style>
  <w:style w:type="paragraph" w:customStyle="1" w:styleId="BriefTitle1">
    <w:name w:val="Brief Title 1"/>
    <w:basedOn w:val="Normal"/>
    <w:next w:val="title-bold-medium"/>
    <w:uiPriority w:val="99"/>
    <w:qFormat/>
    <w:rsid w:val="00F340EB"/>
    <w:pPr>
      <w:spacing w:after="0" w:line="240" w:lineRule="auto"/>
    </w:pPr>
  </w:style>
  <w:style w:type="paragraph" w:customStyle="1" w:styleId="ShellTitles">
    <w:name w:val="ShellTitles"/>
    <w:basedOn w:val="Normal"/>
    <w:next w:val="shellscontentions"/>
    <w:uiPriority w:val="99"/>
    <w:qFormat/>
    <w:rsid w:val="00F340EB"/>
    <w:pPr>
      <w:spacing w:after="0" w:line="240" w:lineRule="auto"/>
    </w:pPr>
  </w:style>
  <w:style w:type="paragraph" w:customStyle="1" w:styleId="ToRead">
    <w:name w:val="To Read"/>
    <w:basedOn w:val="Normal"/>
    <w:uiPriority w:val="99"/>
    <w:qFormat/>
    <w:rsid w:val="00F340EB"/>
    <w:pPr>
      <w:spacing w:after="0" w:line="240" w:lineRule="auto"/>
    </w:pPr>
  </w:style>
  <w:style w:type="paragraph" w:customStyle="1" w:styleId="Style21">
    <w:name w:val="Style 2"/>
    <w:basedOn w:val="Normal"/>
    <w:next w:val="ShellTitles"/>
    <w:uiPriority w:val="99"/>
    <w:qFormat/>
    <w:rsid w:val="00F340EB"/>
    <w:pPr>
      <w:spacing w:after="0" w:line="240" w:lineRule="auto"/>
    </w:pPr>
  </w:style>
  <w:style w:type="paragraph" w:customStyle="1" w:styleId="Style40">
    <w:name w:val="Style 4"/>
    <w:basedOn w:val="Normal"/>
    <w:uiPriority w:val="99"/>
    <w:qFormat/>
    <w:rsid w:val="00F340EB"/>
    <w:pPr>
      <w:spacing w:after="0" w:line="240" w:lineRule="auto"/>
    </w:pPr>
  </w:style>
  <w:style w:type="paragraph" w:customStyle="1" w:styleId="CM10">
    <w:name w:val="CM10"/>
    <w:basedOn w:val="Normal"/>
    <w:uiPriority w:val="99"/>
    <w:qFormat/>
    <w:rsid w:val="00F340EB"/>
    <w:pPr>
      <w:spacing w:after="0" w:line="240" w:lineRule="auto"/>
    </w:pPr>
  </w:style>
  <w:style w:type="paragraph" w:customStyle="1" w:styleId="OffensiveLanguage">
    <w:name w:val="Offensive Language"/>
    <w:basedOn w:val="Normal"/>
    <w:next w:val="Normal"/>
    <w:qFormat/>
    <w:rsid w:val="00F340EB"/>
    <w:pPr>
      <w:spacing w:after="0" w:line="240" w:lineRule="auto"/>
    </w:pPr>
  </w:style>
  <w:style w:type="paragraph" w:customStyle="1" w:styleId="clearformatting0">
    <w:name w:val="clear formatting"/>
    <w:basedOn w:val="Normal"/>
    <w:next w:val="Style40"/>
    <w:qFormat/>
    <w:rsid w:val="00F340EB"/>
    <w:pPr>
      <w:spacing w:after="0" w:line="240" w:lineRule="auto"/>
    </w:pPr>
  </w:style>
  <w:style w:type="paragraph" w:customStyle="1" w:styleId="Style18">
    <w:name w:val="Style 18"/>
    <w:next w:val="CM10"/>
    <w:uiPriority w:val="99"/>
    <w:qFormat/>
    <w:rsid w:val="00F340EB"/>
    <w:pPr>
      <w:spacing w:after="200" w:line="276" w:lineRule="auto"/>
    </w:pPr>
  </w:style>
  <w:style w:type="paragraph" w:customStyle="1" w:styleId="formfld">
    <w:name w:val="formfld"/>
    <w:basedOn w:val="Normal"/>
    <w:next w:val="OffensiveLanguage"/>
    <w:qFormat/>
    <w:rsid w:val="00F340EB"/>
    <w:pPr>
      <w:spacing w:after="0" w:line="240" w:lineRule="auto"/>
    </w:pPr>
  </w:style>
  <w:style w:type="paragraph" w:customStyle="1" w:styleId="Caption3">
    <w:name w:val="Caption3"/>
    <w:basedOn w:val="Normal"/>
    <w:next w:val="clearformatting0"/>
    <w:uiPriority w:val="99"/>
    <w:qFormat/>
    <w:rsid w:val="00F340EB"/>
    <w:pPr>
      <w:spacing w:after="0" w:line="240" w:lineRule="auto"/>
    </w:pPr>
  </w:style>
  <w:style w:type="paragraph" w:customStyle="1" w:styleId="teaserpermalink">
    <w:name w:val="teaser_permalink"/>
    <w:basedOn w:val="Normal"/>
    <w:next w:val="Style18"/>
    <w:uiPriority w:val="99"/>
    <w:qFormat/>
    <w:rsid w:val="00F340EB"/>
    <w:pPr>
      <w:spacing w:after="0" w:line="240" w:lineRule="auto"/>
    </w:pPr>
  </w:style>
  <w:style w:type="character" w:styleId="BookTitle">
    <w:name w:val="Book Title"/>
    <w:basedOn w:val="DefaultParagraphFont"/>
    <w:qFormat/>
    <w:rsid w:val="00F340EB"/>
    <w:rPr>
      <w:b/>
      <w:bCs/>
      <w:i/>
      <w:iCs/>
      <w:spacing w:val="5"/>
    </w:rPr>
  </w:style>
  <w:style w:type="character" w:customStyle="1" w:styleId="Heading7Char1">
    <w:name w:val="Heading 7 Char1"/>
    <w:basedOn w:val="DefaultParagraphFont"/>
    <w:semiHidden/>
    <w:rsid w:val="00F340EB"/>
  </w:style>
  <w:style w:type="character" w:customStyle="1" w:styleId="Heading8Char1">
    <w:name w:val="Heading 8 Char1"/>
    <w:basedOn w:val="DefaultParagraphFont"/>
    <w:semiHidden/>
    <w:rsid w:val="00F340EB"/>
  </w:style>
  <w:style w:type="character" w:customStyle="1" w:styleId="Heading9Char1">
    <w:name w:val="Heading 9 Char1"/>
    <w:basedOn w:val="DefaultParagraphFont"/>
    <w:semiHidden/>
    <w:rsid w:val="00F340EB"/>
  </w:style>
  <w:style w:type="character" w:customStyle="1" w:styleId="sup1">
    <w:name w:val="sup1"/>
    <w:rsid w:val="00F340EB"/>
  </w:style>
  <w:style w:type="character" w:customStyle="1" w:styleId="pgnum1">
    <w:name w:val="pgnum1"/>
    <w:rsid w:val="00F340EB"/>
  </w:style>
  <w:style w:type="character" w:customStyle="1" w:styleId="nw">
    <w:name w:val="nw"/>
    <w:rsid w:val="00F340EB"/>
  </w:style>
  <w:style w:type="character" w:customStyle="1" w:styleId="CardsHighlight">
    <w:name w:val="Cards Highlight"/>
    <w:uiPriority w:val="1"/>
    <w:rsid w:val="00F340EB"/>
  </w:style>
  <w:style w:type="character" w:customStyle="1" w:styleId="apple">
    <w:name w:val="apple"/>
    <w:rsid w:val="00F340EB"/>
  </w:style>
  <w:style w:type="character" w:customStyle="1" w:styleId="inhoud">
    <w:name w:val="inhoud"/>
    <w:rsid w:val="00F340EB"/>
  </w:style>
  <w:style w:type="character" w:customStyle="1" w:styleId="CardsUnderlined">
    <w:name w:val="Cards Underlined"/>
    <w:qFormat/>
    <w:rsid w:val="00F340EB"/>
  </w:style>
  <w:style w:type="character" w:customStyle="1" w:styleId="Cites-AuthorDate">
    <w:name w:val="Cites-Author/Date"/>
    <w:qFormat/>
    <w:rsid w:val="00F340EB"/>
  </w:style>
  <w:style w:type="character" w:customStyle="1" w:styleId="StyleCardtextChar10pt">
    <w:name w:val="Style Card text Char + 10 pt"/>
    <w:rsid w:val="00F340EB"/>
  </w:style>
  <w:style w:type="character" w:customStyle="1" w:styleId="UnderliningChar2">
    <w:name w:val="Underlining Char2"/>
    <w:rsid w:val="00F340EB"/>
  </w:style>
  <w:style w:type="character" w:customStyle="1" w:styleId="UnderliningChar1">
    <w:name w:val="Underlining Char1"/>
    <w:rsid w:val="00F340EB"/>
  </w:style>
  <w:style w:type="character" w:customStyle="1" w:styleId="smcaps">
    <w:name w:val="smcaps"/>
    <w:rsid w:val="00F340EB"/>
  </w:style>
  <w:style w:type="character" w:customStyle="1" w:styleId="Style1Char2">
    <w:name w:val="Style1 Char2"/>
    <w:rsid w:val="00F340EB"/>
  </w:style>
  <w:style w:type="character" w:customStyle="1" w:styleId="inside-head1">
    <w:name w:val="inside-head1"/>
    <w:rsid w:val="00F340EB"/>
  </w:style>
  <w:style w:type="character" w:customStyle="1" w:styleId="datestamp1">
    <w:name w:val="datestamp1"/>
    <w:rsid w:val="00F340EB"/>
  </w:style>
  <w:style w:type="character" w:customStyle="1" w:styleId="pagetools1">
    <w:name w:val="pagetools1"/>
    <w:rsid w:val="00F340EB"/>
  </w:style>
  <w:style w:type="character" w:customStyle="1" w:styleId="smallredtext">
    <w:name w:val="smallredtext"/>
    <w:rsid w:val="00F340EB"/>
  </w:style>
  <w:style w:type="character" w:customStyle="1" w:styleId="storyheading31">
    <w:name w:val="storyheading31"/>
    <w:rsid w:val="00F340EB"/>
  </w:style>
  <w:style w:type="character" w:customStyle="1" w:styleId="storydeck31">
    <w:name w:val="storydeck31"/>
    <w:rsid w:val="00F340EB"/>
  </w:style>
  <w:style w:type="character" w:customStyle="1" w:styleId="subtitle1">
    <w:name w:val="subtitle1"/>
    <w:rsid w:val="00F340EB"/>
  </w:style>
  <w:style w:type="character" w:customStyle="1" w:styleId="Title10">
    <w:name w:val="Title1"/>
    <w:rsid w:val="00F340EB"/>
  </w:style>
  <w:style w:type="character" w:customStyle="1" w:styleId="clsbiolink">
    <w:name w:val="clsbiolink"/>
    <w:rsid w:val="00F340EB"/>
  </w:style>
  <w:style w:type="character" w:customStyle="1" w:styleId="clssmaller">
    <w:name w:val="clssmaller"/>
    <w:rsid w:val="00F340EB"/>
  </w:style>
  <w:style w:type="character" w:customStyle="1" w:styleId="sm1">
    <w:name w:val="sm1"/>
    <w:rsid w:val="00F340EB"/>
  </w:style>
  <w:style w:type="character" w:customStyle="1" w:styleId="noindentChar">
    <w:name w:val="noindent Char"/>
    <w:rsid w:val="00F340EB"/>
  </w:style>
  <w:style w:type="character" w:customStyle="1" w:styleId="SmallChar1">
    <w:name w:val="Small Char1"/>
    <w:rsid w:val="00F340EB"/>
  </w:style>
  <w:style w:type="character" w:customStyle="1" w:styleId="fullcite0">
    <w:name w:val="fullcite"/>
    <w:rsid w:val="00F340EB"/>
  </w:style>
  <w:style w:type="character" w:customStyle="1" w:styleId="Style9ptThickunderline">
    <w:name w:val="Style 9 pt Thick underline"/>
    <w:rsid w:val="00F340EB"/>
  </w:style>
  <w:style w:type="character" w:customStyle="1" w:styleId="CardNotUnderlinedChar">
    <w:name w:val="Card Not Underlined Char"/>
    <w:rsid w:val="00F340EB"/>
  </w:style>
  <w:style w:type="character" w:customStyle="1" w:styleId="IndexHeadersCharChar">
    <w:name w:val="Index Headers Char Char"/>
    <w:rsid w:val="00F340EB"/>
  </w:style>
  <w:style w:type="character" w:customStyle="1" w:styleId="CircleChar1">
    <w:name w:val="Circle Char1"/>
    <w:rsid w:val="00F340EB"/>
  </w:style>
  <w:style w:type="character" w:customStyle="1" w:styleId="textmedium">
    <w:name w:val="textmedium"/>
    <w:rsid w:val="00F340EB"/>
  </w:style>
  <w:style w:type="character" w:customStyle="1" w:styleId="justify">
    <w:name w:val="justify"/>
    <w:rsid w:val="00F340EB"/>
  </w:style>
  <w:style w:type="character" w:customStyle="1" w:styleId="SmallCardTextChar">
    <w:name w:val="Small Card Text Char"/>
    <w:rsid w:val="00F340EB"/>
  </w:style>
  <w:style w:type="character" w:customStyle="1" w:styleId="tagChar30">
    <w:name w:val="tag Char3"/>
    <w:rsid w:val="00F340EB"/>
  </w:style>
  <w:style w:type="character" w:customStyle="1" w:styleId="medium-normal1">
    <w:name w:val="medium-normal1"/>
    <w:rsid w:val="00F340EB"/>
  </w:style>
  <w:style w:type="character" w:customStyle="1" w:styleId="inside-head">
    <w:name w:val="inside-head"/>
    <w:rsid w:val="00F340EB"/>
  </w:style>
  <w:style w:type="character" w:customStyle="1" w:styleId="awtw">
    <w:name w:val="awtw"/>
    <w:rsid w:val="00F340EB"/>
  </w:style>
  <w:style w:type="character" w:customStyle="1" w:styleId="CardText-Underlined">
    <w:name w:val="Card Text - Underlined"/>
    <w:rsid w:val="00F340EB"/>
  </w:style>
  <w:style w:type="character" w:customStyle="1" w:styleId="Citation-AuthorDate">
    <w:name w:val="Citation - Author/Date"/>
    <w:rsid w:val="00F340EB"/>
  </w:style>
  <w:style w:type="character" w:customStyle="1" w:styleId="ld3">
    <w:name w:val="ld3"/>
    <w:rsid w:val="00F340EB"/>
  </w:style>
  <w:style w:type="character" w:customStyle="1" w:styleId="5Notunderlined">
    <w:name w:val="5 Not underlined"/>
    <w:rsid w:val="00F340EB"/>
  </w:style>
  <w:style w:type="character" w:customStyle="1" w:styleId="postbody">
    <w:name w:val="postbody"/>
    <w:rsid w:val="00F340EB"/>
  </w:style>
  <w:style w:type="paragraph" w:styleId="EndnoteText">
    <w:name w:val="endnote text"/>
    <w:basedOn w:val="Normal"/>
    <w:link w:val="EndnoteTextChar1"/>
    <w:unhideWhenUsed/>
    <w:rsid w:val="00F340EB"/>
    <w:pPr>
      <w:spacing w:after="0" w:line="240" w:lineRule="auto"/>
    </w:pPr>
    <w:rPr>
      <w:sz w:val="20"/>
      <w:szCs w:val="20"/>
    </w:rPr>
  </w:style>
  <w:style w:type="character" w:customStyle="1" w:styleId="EndnoteTextChar1">
    <w:name w:val="Endnote Text Char1"/>
    <w:basedOn w:val="DefaultParagraphFont"/>
    <w:link w:val="EndnoteText"/>
    <w:rsid w:val="00F340EB"/>
    <w:rPr>
      <w:rFonts w:ascii="Calibri" w:hAnsi="Calibri"/>
      <w:sz w:val="20"/>
      <w:szCs w:val="20"/>
    </w:rPr>
  </w:style>
  <w:style w:type="character" w:customStyle="1" w:styleId="ssl4">
    <w:name w:val="ss_l4"/>
    <w:rsid w:val="00F340EB"/>
  </w:style>
  <w:style w:type="character" w:customStyle="1" w:styleId="stylestylebold12pt">
    <w:name w:val="stylestylebold12pt"/>
    <w:rsid w:val="00F340EB"/>
  </w:style>
  <w:style w:type="character" w:customStyle="1" w:styleId="externaledithide">
    <w:name w:val="external_edit_hide"/>
    <w:rsid w:val="00F340EB"/>
  </w:style>
  <w:style w:type="character" w:customStyle="1" w:styleId="grey10">
    <w:name w:val="grey10"/>
    <w:rsid w:val="00F340EB"/>
  </w:style>
  <w:style w:type="character" w:customStyle="1" w:styleId="CharacterStyle20">
    <w:name w:val="Character Style 20"/>
    <w:rsid w:val="00F340EB"/>
  </w:style>
  <w:style w:type="character" w:customStyle="1" w:styleId="Style11ptUnderlineBorderSinglesolidlineAuto05pt">
    <w:name w:val="Style 11 pt Underline Border: : (Single solid line Auto  0.5 pt..."/>
    <w:rsid w:val="00F340EB"/>
  </w:style>
  <w:style w:type="character" w:customStyle="1" w:styleId="A9">
    <w:name w:val="A9"/>
    <w:uiPriority w:val="99"/>
    <w:rsid w:val="00F340EB"/>
  </w:style>
  <w:style w:type="character" w:customStyle="1" w:styleId="A5">
    <w:name w:val="A5"/>
    <w:uiPriority w:val="99"/>
    <w:rsid w:val="00F340EB"/>
  </w:style>
  <w:style w:type="character" w:customStyle="1" w:styleId="underline1">
    <w:name w:val="underline1"/>
    <w:rsid w:val="00F340EB"/>
  </w:style>
  <w:style w:type="character" w:customStyle="1" w:styleId="see">
    <w:name w:val="see"/>
    <w:rsid w:val="00F340EB"/>
  </w:style>
  <w:style w:type="character" w:customStyle="1" w:styleId="CharacterStyle2">
    <w:name w:val="Character Style 2"/>
    <w:uiPriority w:val="99"/>
    <w:rsid w:val="00F340EB"/>
  </w:style>
  <w:style w:type="character" w:customStyle="1" w:styleId="lightblue">
    <w:name w:val="lightblue"/>
    <w:rsid w:val="00F340EB"/>
  </w:style>
  <w:style w:type="character" w:customStyle="1" w:styleId="centerheadlines">
    <w:name w:val="centerheadlines"/>
    <w:rsid w:val="00F340EB"/>
  </w:style>
  <w:style w:type="character" w:customStyle="1" w:styleId="datetime">
    <w:name w:val="datetime"/>
    <w:rsid w:val="00F340EB"/>
  </w:style>
  <w:style w:type="character" w:customStyle="1" w:styleId="info">
    <w:name w:val="info"/>
    <w:rsid w:val="00F340EB"/>
  </w:style>
  <w:style w:type="character" w:customStyle="1" w:styleId="datestory">
    <w:name w:val="datestory"/>
    <w:rsid w:val="00F340EB"/>
  </w:style>
  <w:style w:type="character" w:customStyle="1" w:styleId="A1">
    <w:name w:val="A1"/>
    <w:uiPriority w:val="99"/>
    <w:rsid w:val="00F340EB"/>
  </w:style>
  <w:style w:type="character" w:customStyle="1" w:styleId="-SmallText-">
    <w:name w:val="-Small Text-"/>
    <w:rsid w:val="00F340EB"/>
  </w:style>
  <w:style w:type="character" w:customStyle="1" w:styleId="goohl1">
    <w:name w:val="goohl1"/>
    <w:rsid w:val="00F340EB"/>
  </w:style>
  <w:style w:type="character" w:customStyle="1" w:styleId="goohl2">
    <w:name w:val="goohl2"/>
    <w:rsid w:val="00F340EB"/>
  </w:style>
  <w:style w:type="character" w:customStyle="1" w:styleId="goohl0">
    <w:name w:val="goohl0"/>
    <w:rsid w:val="00F340EB"/>
  </w:style>
  <w:style w:type="character" w:customStyle="1" w:styleId="StyleUnderlineBorderSinglesolidlineAuto05ptLinew">
    <w:name w:val="Style Underline Border: : (Single solid line Auto  0.5 pt Line w..."/>
    <w:basedOn w:val="DefaultParagraphFont"/>
    <w:rsid w:val="00F340EB"/>
  </w:style>
  <w:style w:type="character" w:customStyle="1" w:styleId="citeschar10">
    <w:name w:val="citeschar1"/>
    <w:basedOn w:val="DefaultParagraphFont"/>
    <w:rsid w:val="00F340EB"/>
  </w:style>
  <w:style w:type="character" w:customStyle="1" w:styleId="cardunderlinedchar0">
    <w:name w:val="cardunderlinedchar"/>
    <w:basedOn w:val="DefaultParagraphFont"/>
    <w:rsid w:val="00F340EB"/>
  </w:style>
  <w:style w:type="paragraph" w:customStyle="1" w:styleId="Style1CharChar">
    <w:name w:val="Style1 Char Char"/>
    <w:basedOn w:val="Normal"/>
    <w:qFormat/>
    <w:rsid w:val="00F340EB"/>
    <w:pPr>
      <w:spacing w:after="0" w:line="240" w:lineRule="auto"/>
    </w:pPr>
  </w:style>
  <w:style w:type="character" w:customStyle="1" w:styleId="Style1CharCharChar">
    <w:name w:val="Style1 Char Char Char"/>
    <w:locked/>
    <w:rsid w:val="00F340EB"/>
  </w:style>
  <w:style w:type="character" w:customStyle="1" w:styleId="FootnoteTextChar1">
    <w:name w:val="Footnote Text Char1"/>
    <w:basedOn w:val="DefaultParagraphFont"/>
    <w:rsid w:val="00F340EB"/>
    <w:rPr>
      <w:rFonts w:ascii="Georgia" w:hAnsi="Georgia"/>
      <w:sz w:val="20"/>
      <w:szCs w:val="20"/>
    </w:rPr>
  </w:style>
  <w:style w:type="character" w:customStyle="1" w:styleId="headline">
    <w:name w:val="headline"/>
    <w:rsid w:val="00F340EB"/>
  </w:style>
  <w:style w:type="character" w:customStyle="1" w:styleId="provider">
    <w:name w:val="provider"/>
    <w:basedOn w:val="DefaultParagraphFont"/>
    <w:rsid w:val="00F340EB"/>
  </w:style>
  <w:style w:type="character" w:customStyle="1" w:styleId="ilad">
    <w:name w:val="il_ad"/>
    <w:rsid w:val="00F340EB"/>
  </w:style>
  <w:style w:type="character" w:customStyle="1" w:styleId="grame">
    <w:name w:val="grame"/>
    <w:rsid w:val="00F340EB"/>
  </w:style>
  <w:style w:type="character" w:customStyle="1" w:styleId="spelle">
    <w:name w:val="spelle"/>
    <w:rsid w:val="00F340EB"/>
  </w:style>
  <w:style w:type="character" w:customStyle="1" w:styleId="vitstorybyline">
    <w:name w:val="vitstorybyline"/>
    <w:rsid w:val="00F340EB"/>
  </w:style>
  <w:style w:type="character" w:customStyle="1" w:styleId="yahoobuzzbadge-form">
    <w:name w:val="yahoobuzzbadge-form"/>
    <w:rsid w:val="00F340EB"/>
  </w:style>
  <w:style w:type="character" w:customStyle="1" w:styleId="tickerlinx">
    <w:name w:val="tickerlinx"/>
    <w:rsid w:val="00F340EB"/>
  </w:style>
  <w:style w:type="character" w:customStyle="1" w:styleId="post-author">
    <w:name w:val="post-author"/>
    <w:rsid w:val="00F340EB"/>
  </w:style>
  <w:style w:type="character" w:customStyle="1" w:styleId="post-timestamp">
    <w:name w:val="post-timestamp"/>
    <w:rsid w:val="00F340EB"/>
  </w:style>
  <w:style w:type="character" w:customStyle="1" w:styleId="mw-headline">
    <w:name w:val="mw-headline"/>
    <w:rsid w:val="00F340EB"/>
  </w:style>
  <w:style w:type="character" w:customStyle="1" w:styleId="month">
    <w:name w:val="month"/>
    <w:rsid w:val="00F340EB"/>
  </w:style>
  <w:style w:type="character" w:customStyle="1" w:styleId="2xBoldUnderline">
    <w:name w:val="2x_Bold_Underline"/>
    <w:rsid w:val="00F340EB"/>
  </w:style>
  <w:style w:type="character" w:customStyle="1" w:styleId="texttitlebigred">
    <w:name w:val="texttitlebigred"/>
    <w:rsid w:val="00F340EB"/>
  </w:style>
  <w:style w:type="character" w:customStyle="1" w:styleId="subtitles">
    <w:name w:val="subtitles"/>
    <w:rsid w:val="00F340EB"/>
  </w:style>
  <w:style w:type="character" w:customStyle="1" w:styleId="UnderlineCharChar1">
    <w:name w:val="Underline Char Char1"/>
    <w:rsid w:val="00F340EB"/>
  </w:style>
  <w:style w:type="character" w:customStyle="1" w:styleId="CiteCardChar1">
    <w:name w:val="Cite_Card Char1"/>
    <w:rsid w:val="00F340EB"/>
  </w:style>
  <w:style w:type="character" w:customStyle="1" w:styleId="ptitleinside">
    <w:name w:val="p_title_inside"/>
    <w:rsid w:val="00F340EB"/>
  </w:style>
  <w:style w:type="character" w:customStyle="1" w:styleId="paramv">
    <w:name w:val="paramv"/>
    <w:rsid w:val="00F340EB"/>
  </w:style>
  <w:style w:type="character" w:customStyle="1" w:styleId="quotepeekbase">
    <w:name w:val="quotepeekbase"/>
    <w:rsid w:val="00F340EB"/>
  </w:style>
  <w:style w:type="character" w:customStyle="1" w:styleId="symbol">
    <w:name w:val="symbol"/>
    <w:rsid w:val="00F340EB"/>
  </w:style>
  <w:style w:type="character" w:customStyle="1" w:styleId="data">
    <w:name w:val="data"/>
    <w:rsid w:val="00F340EB"/>
  </w:style>
  <w:style w:type="character" w:customStyle="1" w:styleId="cross-head">
    <w:name w:val="cross-head"/>
    <w:rsid w:val="00F340EB"/>
  </w:style>
  <w:style w:type="character" w:customStyle="1" w:styleId="scaps">
    <w:name w:val="scaps"/>
    <w:rsid w:val="00F340EB"/>
  </w:style>
  <w:style w:type="character" w:customStyle="1" w:styleId="pub-date">
    <w:name w:val="pub-date"/>
    <w:rsid w:val="00F340EB"/>
  </w:style>
  <w:style w:type="character" w:customStyle="1" w:styleId="StyleTimesNewRoman12ptBold">
    <w:name w:val="Style Times New Roman 12 pt Bold"/>
    <w:rsid w:val="00F340EB"/>
  </w:style>
  <w:style w:type="character" w:customStyle="1" w:styleId="AuthorDateF4">
    <w:name w:val="Author Date (F4)"/>
    <w:rsid w:val="00F340EB"/>
  </w:style>
  <w:style w:type="character" w:customStyle="1" w:styleId="BoldUnderlineF6">
    <w:name w:val="Bold Underline (F6)"/>
    <w:rsid w:val="00F340EB"/>
  </w:style>
  <w:style w:type="character" w:customStyle="1" w:styleId="grouptext">
    <w:name w:val="group_text"/>
    <w:rsid w:val="00F340EB"/>
  </w:style>
  <w:style w:type="character" w:customStyle="1" w:styleId="authors">
    <w:name w:val="authors"/>
    <w:rsid w:val="00F340EB"/>
  </w:style>
  <w:style w:type="character" w:customStyle="1" w:styleId="StyleArial12ptBoldItalic">
    <w:name w:val="Style Arial 12 pt Bold Italic"/>
    <w:rsid w:val="00F340EB"/>
  </w:style>
  <w:style w:type="character" w:customStyle="1" w:styleId="verdana12grey1">
    <w:name w:val="verdana12grey1"/>
    <w:rsid w:val="00F340EB"/>
  </w:style>
  <w:style w:type="character" w:customStyle="1" w:styleId="verdana9grey1a">
    <w:name w:val="verdana9grey1a"/>
    <w:rsid w:val="00F340EB"/>
  </w:style>
  <w:style w:type="character" w:customStyle="1" w:styleId="nn-twttr-share-btn">
    <w:name w:val="nn-twttr-share-btn"/>
    <w:rsid w:val="00F340EB"/>
  </w:style>
  <w:style w:type="character" w:customStyle="1" w:styleId="count">
    <w:name w:val="count"/>
    <w:rsid w:val="00F340EB"/>
  </w:style>
  <w:style w:type="character" w:customStyle="1" w:styleId="fbbuttontext">
    <w:name w:val="fb_button_text"/>
    <w:rsid w:val="00F340EB"/>
  </w:style>
  <w:style w:type="character" w:customStyle="1" w:styleId="comment-count">
    <w:name w:val="comment-count"/>
    <w:rsid w:val="00F340EB"/>
  </w:style>
  <w:style w:type="character" w:customStyle="1" w:styleId="comment-count-text">
    <w:name w:val="comment-count-text"/>
    <w:rsid w:val="00F340EB"/>
  </w:style>
  <w:style w:type="character" w:customStyle="1" w:styleId="author-name">
    <w:name w:val="author-name"/>
    <w:rsid w:val="00F340EB"/>
  </w:style>
  <w:style w:type="character" w:customStyle="1" w:styleId="lightheader">
    <w:name w:val="lightheader"/>
    <w:rsid w:val="00F340EB"/>
  </w:style>
  <w:style w:type="character" w:customStyle="1" w:styleId="CiteCardCharCharCharCharChar">
    <w:name w:val="Cite_Card Char Char Char Char Char"/>
    <w:rsid w:val="00F340EB"/>
  </w:style>
  <w:style w:type="character" w:customStyle="1" w:styleId="CiteCardCharCharCharCharCharChar">
    <w:name w:val="Cite_Card Char Char Char Char Char Char"/>
    <w:rsid w:val="00F340EB"/>
  </w:style>
  <w:style w:type="character" w:customStyle="1" w:styleId="yahoobuzzbadge">
    <w:name w:val="yahoobuzzbadge"/>
    <w:rsid w:val="00F340EB"/>
  </w:style>
  <w:style w:type="character" w:customStyle="1" w:styleId="fbsharecountinner">
    <w:name w:val="fb_share_count_inner"/>
    <w:rsid w:val="00F340EB"/>
  </w:style>
  <w:style w:type="character" w:customStyle="1" w:styleId="fbconnectbuttontext">
    <w:name w:val="fbconnectbutton_text"/>
    <w:rsid w:val="00F340EB"/>
  </w:style>
  <w:style w:type="paragraph" w:customStyle="1" w:styleId="Sourcename">
    <w:name w:val="Source name"/>
    <w:basedOn w:val="Normal"/>
    <w:qFormat/>
    <w:rsid w:val="00F340EB"/>
    <w:pPr>
      <w:spacing w:after="0" w:line="240" w:lineRule="auto"/>
    </w:pPr>
  </w:style>
  <w:style w:type="character" w:customStyle="1" w:styleId="SourcenameChar">
    <w:name w:val="Source name Char"/>
    <w:locked/>
    <w:rsid w:val="00F340EB"/>
  </w:style>
  <w:style w:type="character" w:customStyle="1" w:styleId="StrongEmphasis">
    <w:name w:val="Strong Emphasis"/>
    <w:rsid w:val="00F340EB"/>
  </w:style>
  <w:style w:type="character" w:customStyle="1" w:styleId="Caption2">
    <w:name w:val="Caption2"/>
    <w:rsid w:val="00F340EB"/>
  </w:style>
  <w:style w:type="character" w:customStyle="1" w:styleId="Style11ptItalicUnderline">
    <w:name w:val="Style 11 pt Italic Underline"/>
    <w:rsid w:val="00F340EB"/>
  </w:style>
  <w:style w:type="character" w:customStyle="1" w:styleId="Style11ptItalic">
    <w:name w:val="Style 11 pt Italic"/>
    <w:rsid w:val="00F340EB"/>
  </w:style>
  <w:style w:type="character" w:customStyle="1" w:styleId="Style6pt">
    <w:name w:val="Style 6 pt"/>
    <w:qFormat/>
    <w:rsid w:val="00F340EB"/>
  </w:style>
  <w:style w:type="character" w:customStyle="1" w:styleId="article-articlebody">
    <w:name w:val="article-articlebody"/>
    <w:basedOn w:val="DefaultParagraphFont"/>
    <w:rsid w:val="00F340EB"/>
  </w:style>
  <w:style w:type="character" w:customStyle="1" w:styleId="pageheader0">
    <w:name w:val="pageheader"/>
    <w:basedOn w:val="DefaultParagraphFont"/>
    <w:rsid w:val="00F340EB"/>
  </w:style>
  <w:style w:type="character" w:customStyle="1" w:styleId="AuthorCharChar">
    <w:name w:val="Author Char Char"/>
    <w:rsid w:val="00F340EB"/>
  </w:style>
  <w:style w:type="character" w:customStyle="1" w:styleId="smallchar0">
    <w:name w:val="smallchar"/>
    <w:basedOn w:val="DefaultParagraphFont"/>
    <w:rsid w:val="00F340EB"/>
  </w:style>
  <w:style w:type="character" w:customStyle="1" w:styleId="Shortcite">
    <w:name w:val="Shortcite"/>
    <w:rsid w:val="00F340EB"/>
  </w:style>
  <w:style w:type="character" w:customStyle="1" w:styleId="Longcite">
    <w:name w:val="Longcite"/>
    <w:rsid w:val="00F340EB"/>
  </w:style>
  <w:style w:type="character" w:customStyle="1" w:styleId="StyleStyle7pt8pt">
    <w:name w:val="Style Style 7 pt + 8 pt"/>
    <w:rsid w:val="00F340EB"/>
  </w:style>
  <w:style w:type="character" w:customStyle="1" w:styleId="StyleStyleThickunderlineBold1">
    <w:name w:val="Style Style Thick underline + Bold1"/>
    <w:rsid w:val="00F340EB"/>
  </w:style>
  <w:style w:type="character" w:customStyle="1" w:styleId="StyleUnderline2">
    <w:name w:val="Style Underline2"/>
    <w:rsid w:val="00F340EB"/>
  </w:style>
  <w:style w:type="character" w:customStyle="1" w:styleId="tagchar">
    <w:name w:val="tagchar"/>
    <w:basedOn w:val="DefaultParagraphFont"/>
    <w:rsid w:val="00F340EB"/>
  </w:style>
  <w:style w:type="character" w:customStyle="1" w:styleId="address">
    <w:name w:val="address"/>
    <w:rsid w:val="00F340EB"/>
  </w:style>
  <w:style w:type="character" w:customStyle="1" w:styleId="NormalizationChar">
    <w:name w:val="Normalization Char"/>
    <w:rsid w:val="00F340EB"/>
  </w:style>
  <w:style w:type="character" w:customStyle="1" w:styleId="maintextbldleft">
    <w:name w:val="maintextbldleft"/>
    <w:basedOn w:val="DefaultParagraphFont"/>
    <w:rsid w:val="00F340EB"/>
  </w:style>
  <w:style w:type="character" w:customStyle="1" w:styleId="maintextleft">
    <w:name w:val="maintextleft"/>
    <w:basedOn w:val="DefaultParagraphFont"/>
    <w:rsid w:val="00F340EB"/>
  </w:style>
  <w:style w:type="character" w:customStyle="1" w:styleId="highlight1">
    <w:name w:val="highlight"/>
    <w:rsid w:val="00F340EB"/>
  </w:style>
  <w:style w:type="character" w:customStyle="1" w:styleId="Shrinker">
    <w:name w:val="Shrinker"/>
    <w:rsid w:val="00F340EB"/>
  </w:style>
  <w:style w:type="character" w:customStyle="1" w:styleId="heading2char1">
    <w:name w:val="heading2char"/>
    <w:basedOn w:val="DefaultParagraphFont"/>
    <w:rsid w:val="00F340EB"/>
  </w:style>
  <w:style w:type="character" w:customStyle="1" w:styleId="heading3char1">
    <w:name w:val="heading3char1"/>
    <w:basedOn w:val="DefaultParagraphFont"/>
    <w:rsid w:val="00F340EB"/>
  </w:style>
  <w:style w:type="character" w:customStyle="1" w:styleId="underlinea">
    <w:name w:val="underlinea"/>
    <w:basedOn w:val="DefaultParagraphFont"/>
    <w:rsid w:val="00F340EB"/>
  </w:style>
  <w:style w:type="character" w:customStyle="1" w:styleId="StyleUnderlineChar9pt2">
    <w:name w:val="Style Underline Char + 9 pt2"/>
    <w:rsid w:val="00F340EB"/>
  </w:style>
  <w:style w:type="character" w:customStyle="1" w:styleId="StyleUnderlineChar9ptBold1">
    <w:name w:val="Style Underline Char + 9 pt Bold1"/>
    <w:rsid w:val="00F340EB"/>
  </w:style>
  <w:style w:type="character" w:customStyle="1" w:styleId="FontStyle329">
    <w:name w:val="Font Style329"/>
    <w:uiPriority w:val="99"/>
    <w:rsid w:val="00F340EB"/>
  </w:style>
  <w:style w:type="character" w:customStyle="1" w:styleId="styleboldunderline">
    <w:name w:val="styleboldunderline"/>
    <w:rsid w:val="00F340EB"/>
  </w:style>
  <w:style w:type="character" w:customStyle="1" w:styleId="FontStyle291">
    <w:name w:val="Font Style291"/>
    <w:uiPriority w:val="99"/>
    <w:rsid w:val="00F340EB"/>
  </w:style>
  <w:style w:type="character" w:customStyle="1" w:styleId="FontStyle232">
    <w:name w:val="Font Style232"/>
    <w:uiPriority w:val="99"/>
    <w:rsid w:val="00F340EB"/>
  </w:style>
  <w:style w:type="character" w:customStyle="1" w:styleId="MicroTextCharChar">
    <w:name w:val="MicroText Char Char"/>
    <w:rsid w:val="00F340EB"/>
  </w:style>
  <w:style w:type="character" w:customStyle="1" w:styleId="Hyperlink6">
    <w:name w:val="Hyperlink6"/>
    <w:rsid w:val="00F340EB"/>
  </w:style>
  <w:style w:type="character" w:customStyle="1" w:styleId="pmterms11">
    <w:name w:val="pmterms11"/>
    <w:rsid w:val="00F340EB"/>
  </w:style>
  <w:style w:type="character" w:customStyle="1" w:styleId="style61">
    <w:name w:val="style6"/>
    <w:rsid w:val="00F340EB"/>
  </w:style>
  <w:style w:type="character" w:customStyle="1" w:styleId="Title2">
    <w:name w:val="Title2"/>
    <w:basedOn w:val="DefaultParagraphFont"/>
    <w:rsid w:val="00F340EB"/>
  </w:style>
  <w:style w:type="character" w:customStyle="1" w:styleId="pmterms12">
    <w:name w:val="pmterms12"/>
    <w:basedOn w:val="DefaultParagraphFont"/>
    <w:rsid w:val="00F340EB"/>
  </w:style>
  <w:style w:type="character" w:customStyle="1" w:styleId="BoldandUnderlineChar1Char2Char">
    <w:name w:val="Bold and Underline Char1 Char2 Char"/>
    <w:basedOn w:val="DefaultParagraphFont"/>
    <w:rsid w:val="00F340EB"/>
  </w:style>
  <w:style w:type="character" w:customStyle="1" w:styleId="cardtextsmallCharCharCharCharCharCharCharCharCharCharCharChar">
    <w:name w:val="card text small Char Char Char Char Char Char Char Char Char Char Char Char"/>
    <w:basedOn w:val="DefaultParagraphFont"/>
    <w:rsid w:val="00F340E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340EB"/>
  </w:style>
  <w:style w:type="character" w:customStyle="1" w:styleId="pmterms2">
    <w:name w:val="pmterms2"/>
    <w:basedOn w:val="DefaultParagraphFont"/>
    <w:rsid w:val="00F340EB"/>
  </w:style>
  <w:style w:type="character" w:customStyle="1" w:styleId="BoldandUnderlineChar1Char2CharChar">
    <w:name w:val="Bold and Underline Char1 Char2 Char Char"/>
    <w:basedOn w:val="DefaultParagraphFont"/>
    <w:rsid w:val="00F340EB"/>
  </w:style>
  <w:style w:type="character" w:customStyle="1" w:styleId="UnderlineChar1Char1">
    <w:name w:val="Underline Char1 Char1"/>
    <w:basedOn w:val="DefaultParagraphFont"/>
    <w:rsid w:val="00F340EB"/>
  </w:style>
  <w:style w:type="character" w:customStyle="1" w:styleId="UnderlineChar6CharCharCharCharCharCharCharChar">
    <w:name w:val="Underline Char6 Char Char Char Char Char Char Char Char"/>
    <w:basedOn w:val="DefaultParagraphFont"/>
    <w:rsid w:val="00F340EB"/>
  </w:style>
  <w:style w:type="character" w:customStyle="1" w:styleId="BoldText12pt">
    <w:name w:val="Bold Text 12 pt"/>
    <w:autoRedefine/>
    <w:rsid w:val="00F340EB"/>
  </w:style>
  <w:style w:type="paragraph" w:styleId="BodyTextIndent2">
    <w:name w:val="Body Text Indent 2"/>
    <w:basedOn w:val="Normal"/>
    <w:link w:val="BodyTextIndent2Char1"/>
    <w:unhideWhenUsed/>
    <w:rsid w:val="00F340EB"/>
    <w:pPr>
      <w:spacing w:after="120" w:line="480" w:lineRule="auto"/>
      <w:ind w:left="360"/>
    </w:pPr>
  </w:style>
  <w:style w:type="character" w:customStyle="1" w:styleId="BodyTextIndent2Char1">
    <w:name w:val="Body Text Indent 2 Char1"/>
    <w:basedOn w:val="DefaultParagraphFont"/>
    <w:link w:val="BodyTextIndent2"/>
    <w:rsid w:val="00F340EB"/>
    <w:rPr>
      <w:rFonts w:ascii="Calibri" w:hAnsi="Calibri"/>
    </w:rPr>
  </w:style>
  <w:style w:type="character" w:customStyle="1" w:styleId="Style2CharChar">
    <w:name w:val="Style2 Char Char"/>
    <w:basedOn w:val="DefaultParagraphFont"/>
    <w:rsid w:val="00F340EB"/>
  </w:style>
  <w:style w:type="character" w:customStyle="1" w:styleId="DebateCiteCharCharChar">
    <w:name w:val="Debate Cite Char Char Char"/>
    <w:basedOn w:val="DefaultParagraphFont"/>
    <w:rsid w:val="00F340EB"/>
  </w:style>
  <w:style w:type="paragraph" w:styleId="BodyTextFirstIndent">
    <w:name w:val="Body Text First Indent"/>
    <w:basedOn w:val="BodyText"/>
    <w:link w:val="BodyTextFirstIndentChar1"/>
    <w:rsid w:val="00F340EB"/>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F340EB"/>
    <w:rPr>
      <w:rFonts w:ascii="Georgia" w:hAnsi="Georgia"/>
    </w:rPr>
  </w:style>
  <w:style w:type="character" w:customStyle="1" w:styleId="Style10ptBold">
    <w:name w:val="Style 10 pt Bold"/>
    <w:basedOn w:val="DefaultParagraphFont"/>
    <w:rsid w:val="00F340EB"/>
  </w:style>
  <w:style w:type="character" w:customStyle="1" w:styleId="text9">
    <w:name w:val="text9"/>
    <w:basedOn w:val="DefaultParagraphFont"/>
    <w:rsid w:val="00F340EB"/>
  </w:style>
  <w:style w:type="character" w:customStyle="1" w:styleId="text21">
    <w:name w:val="text21"/>
    <w:basedOn w:val="DefaultParagraphFont"/>
    <w:rsid w:val="00F340EB"/>
  </w:style>
  <w:style w:type="character" w:customStyle="1" w:styleId="text19">
    <w:name w:val="text19"/>
    <w:basedOn w:val="DefaultParagraphFont"/>
    <w:rsid w:val="00F340EB"/>
  </w:style>
  <w:style w:type="character" w:customStyle="1" w:styleId="term2">
    <w:name w:val="term2"/>
    <w:basedOn w:val="DefaultParagraphFont"/>
    <w:rsid w:val="00F340EB"/>
  </w:style>
  <w:style w:type="character" w:customStyle="1" w:styleId="ToReadChar">
    <w:name w:val="To Read Char"/>
    <w:basedOn w:val="DefaultParagraphFont"/>
    <w:rsid w:val="00F340EB"/>
  </w:style>
  <w:style w:type="character" w:customStyle="1" w:styleId="ToReadCharChar">
    <w:name w:val="To Read Char Char"/>
    <w:basedOn w:val="DefaultParagraphFont"/>
    <w:rsid w:val="00F340EB"/>
  </w:style>
  <w:style w:type="character" w:customStyle="1" w:styleId="storytextstyle">
    <w:name w:val="storytextstyle"/>
    <w:basedOn w:val="DefaultParagraphFont"/>
    <w:rsid w:val="00F340EB"/>
  </w:style>
  <w:style w:type="character" w:customStyle="1" w:styleId="cardunderlinedCharChar">
    <w:name w:val="card underlined Char Char"/>
    <w:basedOn w:val="DefaultParagraphFont"/>
    <w:rsid w:val="00F340EB"/>
  </w:style>
  <w:style w:type="character" w:customStyle="1" w:styleId="articlehead21">
    <w:name w:val="articlehead21"/>
    <w:basedOn w:val="DefaultParagraphFont"/>
    <w:rsid w:val="00F340EB"/>
  </w:style>
  <w:style w:type="character" w:customStyle="1" w:styleId="BoldandUnderlineChar2Char1">
    <w:name w:val="Bold and Underline Char2 Char1"/>
    <w:basedOn w:val="DefaultParagraphFont"/>
    <w:rsid w:val="00F340EB"/>
  </w:style>
  <w:style w:type="character" w:customStyle="1" w:styleId="TagCiteChar10">
    <w:name w:val="Tag/Cite Char1"/>
    <w:basedOn w:val="DefaultParagraphFont"/>
    <w:rsid w:val="00F340EB"/>
  </w:style>
  <w:style w:type="character" w:customStyle="1" w:styleId="CardCharChar0">
    <w:name w:val="Card Char Char"/>
    <w:basedOn w:val="DefaultParagraphFont"/>
    <w:rsid w:val="00F340EB"/>
  </w:style>
  <w:style w:type="character" w:customStyle="1" w:styleId="BriefTitle1Char">
    <w:name w:val="Brief Title 1 Char"/>
    <w:basedOn w:val="DefaultParagraphFont"/>
    <w:rsid w:val="00F340EB"/>
  </w:style>
  <w:style w:type="character" w:customStyle="1" w:styleId="TagCiteCharChar">
    <w:name w:val="Tag/Cite Char Char"/>
    <w:basedOn w:val="DefaultParagraphFont"/>
    <w:rsid w:val="00F340EB"/>
  </w:style>
  <w:style w:type="character" w:customStyle="1" w:styleId="prodgeneral1">
    <w:name w:val="prodgeneral1"/>
    <w:basedOn w:val="DefaultParagraphFont"/>
    <w:rsid w:val="00F340EB"/>
  </w:style>
  <w:style w:type="character" w:customStyle="1" w:styleId="texto11">
    <w:name w:val="texto11"/>
    <w:basedOn w:val="DefaultParagraphFont"/>
    <w:rsid w:val="00F340EB"/>
  </w:style>
  <w:style w:type="character" w:customStyle="1" w:styleId="date10">
    <w:name w:val="date1"/>
    <w:basedOn w:val="DefaultParagraphFont"/>
    <w:rsid w:val="00F340EB"/>
  </w:style>
  <w:style w:type="character" w:customStyle="1" w:styleId="summary1">
    <w:name w:val="summary1"/>
    <w:basedOn w:val="DefaultParagraphFont"/>
    <w:rsid w:val="00F340EB"/>
  </w:style>
  <w:style w:type="character" w:customStyle="1" w:styleId="text3">
    <w:name w:val="text3"/>
    <w:basedOn w:val="DefaultParagraphFont"/>
    <w:rsid w:val="00F340EB"/>
  </w:style>
  <w:style w:type="character" w:customStyle="1" w:styleId="featurecontentgray1">
    <w:name w:val="featurecontentgray1"/>
    <w:basedOn w:val="DefaultParagraphFont"/>
    <w:rsid w:val="00F340EB"/>
  </w:style>
  <w:style w:type="character" w:customStyle="1" w:styleId="CardCharCharChar0">
    <w:name w:val="Card Char Char Char"/>
    <w:basedOn w:val="DefaultParagraphFont"/>
    <w:rsid w:val="00F340EB"/>
  </w:style>
  <w:style w:type="character" w:customStyle="1" w:styleId="big1">
    <w:name w:val="big1"/>
    <w:basedOn w:val="DefaultParagraphFont"/>
    <w:rsid w:val="00F340EB"/>
  </w:style>
  <w:style w:type="character" w:customStyle="1" w:styleId="articletitle1">
    <w:name w:val="articletitle1"/>
    <w:basedOn w:val="DefaultParagraphFont"/>
    <w:rsid w:val="00F340EB"/>
  </w:style>
  <w:style w:type="character" w:customStyle="1" w:styleId="prodgeneral">
    <w:name w:val="prodgeneral"/>
    <w:basedOn w:val="DefaultParagraphFont"/>
    <w:rsid w:val="00F340EB"/>
  </w:style>
  <w:style w:type="character" w:customStyle="1" w:styleId="Style10pt">
    <w:name w:val="Style 10 pt"/>
    <w:basedOn w:val="DefaultParagraphFont"/>
    <w:rsid w:val="00F340EB"/>
  </w:style>
  <w:style w:type="character" w:customStyle="1" w:styleId="StyleUnderlineChar0">
    <w:name w:val="Style Underline + Char"/>
    <w:basedOn w:val="DefaultParagraphFont"/>
    <w:rsid w:val="00F340EB"/>
  </w:style>
  <w:style w:type="character" w:customStyle="1" w:styleId="highlightChar">
    <w:name w:val="highlight Char"/>
    <w:basedOn w:val="DefaultParagraphFont"/>
    <w:rsid w:val="00F340EB"/>
  </w:style>
  <w:style w:type="character" w:customStyle="1" w:styleId="citeChar">
    <w:name w:val="cite Char"/>
    <w:basedOn w:val="DefaultParagraphFont"/>
    <w:rsid w:val="00F340EB"/>
  </w:style>
  <w:style w:type="character" w:customStyle="1" w:styleId="OffensiveLanguageChar">
    <w:name w:val="Offensive Language Char"/>
    <w:rsid w:val="00F340EB"/>
  </w:style>
  <w:style w:type="character" w:customStyle="1" w:styleId="yellowfadeinnerspan">
    <w:name w:val="yellowfadeinnerspan"/>
    <w:rsid w:val="00F340EB"/>
  </w:style>
  <w:style w:type="character" w:customStyle="1" w:styleId="ipa">
    <w:name w:val="ipa"/>
    <w:basedOn w:val="DefaultParagraphFont"/>
    <w:rsid w:val="00F340EB"/>
  </w:style>
  <w:style w:type="table" w:customStyle="1" w:styleId="TableGrid1">
    <w:name w:val="Table Grid1"/>
    <w:basedOn w:val="TableNormal"/>
    <w:rsid w:val="00F340EB"/>
    <w:pPr>
      <w:spacing w:after="200" w:line="276" w:lineRule="auto"/>
    </w:pPr>
    <w:tblPr/>
  </w:style>
  <w:style w:type="character" w:customStyle="1" w:styleId="StyleciteChar">
    <w:name w:val="Style cite + Char"/>
    <w:basedOn w:val="DefaultParagraphFont"/>
    <w:rsid w:val="00F340EB"/>
  </w:style>
  <w:style w:type="character" w:customStyle="1" w:styleId="H4TagChar1">
    <w:name w:val="H4 (Tag) Char1"/>
    <w:locked/>
    <w:rsid w:val="00F340EB"/>
  </w:style>
  <w:style w:type="paragraph" w:customStyle="1" w:styleId="description">
    <w:name w:val="description"/>
    <w:basedOn w:val="Normal"/>
    <w:uiPriority w:val="99"/>
    <w:qFormat/>
    <w:rsid w:val="00F340EB"/>
    <w:pPr>
      <w:spacing w:after="0" w:line="240" w:lineRule="auto"/>
    </w:pPr>
  </w:style>
  <w:style w:type="paragraph" w:customStyle="1" w:styleId="credit">
    <w:name w:val="credit"/>
    <w:basedOn w:val="Normal"/>
    <w:next w:val="BodyText5"/>
    <w:qFormat/>
    <w:rsid w:val="00F340EB"/>
    <w:pPr>
      <w:spacing w:after="0" w:line="240" w:lineRule="auto"/>
    </w:pPr>
  </w:style>
  <w:style w:type="character" w:customStyle="1" w:styleId="DebateUnderlinedChar">
    <w:name w:val="Debate Underlined Char"/>
    <w:locked/>
    <w:rsid w:val="00F340EB"/>
  </w:style>
  <w:style w:type="paragraph" w:customStyle="1" w:styleId="DebateUnderlined">
    <w:name w:val="Debate Underlined"/>
    <w:basedOn w:val="Normal"/>
    <w:next w:val="about"/>
    <w:qFormat/>
    <w:rsid w:val="00F340EB"/>
    <w:pPr>
      <w:spacing w:after="0" w:line="240" w:lineRule="auto"/>
    </w:pPr>
  </w:style>
  <w:style w:type="character" w:customStyle="1" w:styleId="Card10f2Char">
    <w:name w:val="Card.10.f2 Char"/>
    <w:locked/>
    <w:rsid w:val="00F340EB"/>
  </w:style>
  <w:style w:type="paragraph" w:customStyle="1" w:styleId="Card10f2">
    <w:name w:val="Card.10.f2"/>
    <w:basedOn w:val="Normal"/>
    <w:next w:val="thumbnail"/>
    <w:autoRedefine/>
    <w:qFormat/>
    <w:rsid w:val="00F340EB"/>
    <w:pPr>
      <w:spacing w:after="0" w:line="240" w:lineRule="auto"/>
    </w:pPr>
  </w:style>
  <w:style w:type="character" w:customStyle="1" w:styleId="Bodytext6">
    <w:name w:val="Body text_"/>
    <w:basedOn w:val="DefaultParagraphFont"/>
    <w:link w:val="BodyText20"/>
    <w:locked/>
    <w:rsid w:val="00F340EB"/>
    <w:rPr>
      <w:shd w:val="clear" w:color="auto" w:fill="FFFFFF"/>
    </w:rPr>
  </w:style>
  <w:style w:type="paragraph" w:customStyle="1" w:styleId="BodyText5">
    <w:name w:val="Body Text5"/>
    <w:basedOn w:val="Normal"/>
    <w:next w:val="wallacepara"/>
    <w:qFormat/>
    <w:rsid w:val="00F340EB"/>
    <w:pPr>
      <w:spacing w:after="0" w:line="240" w:lineRule="auto"/>
    </w:pPr>
  </w:style>
  <w:style w:type="paragraph" w:customStyle="1" w:styleId="user">
    <w:name w:val="user"/>
    <w:basedOn w:val="Normal"/>
    <w:next w:val="morelink"/>
    <w:qFormat/>
    <w:rsid w:val="00F340EB"/>
    <w:pPr>
      <w:spacing w:after="0" w:line="240" w:lineRule="auto"/>
    </w:pPr>
  </w:style>
  <w:style w:type="paragraph" w:customStyle="1" w:styleId="about">
    <w:name w:val="about"/>
    <w:basedOn w:val="Normal"/>
    <w:next w:val="audiolink"/>
    <w:qFormat/>
    <w:rsid w:val="00F340EB"/>
    <w:pPr>
      <w:spacing w:after="0" w:line="240" w:lineRule="auto"/>
    </w:pPr>
  </w:style>
  <w:style w:type="paragraph" w:customStyle="1" w:styleId="t6">
    <w:name w:val="t6"/>
    <w:basedOn w:val="Normal"/>
    <w:next w:val="nav1"/>
    <w:qFormat/>
    <w:rsid w:val="00F340EB"/>
    <w:pPr>
      <w:spacing w:after="0" w:line="240" w:lineRule="auto"/>
    </w:pPr>
  </w:style>
  <w:style w:type="paragraph" w:customStyle="1" w:styleId="thumbnail">
    <w:name w:val="thumbnail"/>
    <w:basedOn w:val="Normal"/>
    <w:next w:val="nav2"/>
    <w:qFormat/>
    <w:rsid w:val="00F340EB"/>
    <w:pPr>
      <w:spacing w:after="0" w:line="240" w:lineRule="auto"/>
    </w:pPr>
  </w:style>
  <w:style w:type="paragraph" w:customStyle="1" w:styleId="stand-first-alone">
    <w:name w:val="stand-first-alone"/>
    <w:basedOn w:val="Normal"/>
    <w:next w:val="Pa0"/>
    <w:qFormat/>
    <w:rsid w:val="00F340EB"/>
    <w:pPr>
      <w:spacing w:after="0" w:line="240" w:lineRule="auto"/>
    </w:pPr>
  </w:style>
  <w:style w:type="paragraph" w:customStyle="1" w:styleId="wallacepara">
    <w:name w:val="wallacepara"/>
    <w:basedOn w:val="Normal"/>
    <w:next w:val="CM45"/>
    <w:qFormat/>
    <w:rsid w:val="00F340EB"/>
    <w:pPr>
      <w:spacing w:after="0" w:line="240" w:lineRule="auto"/>
    </w:pPr>
  </w:style>
  <w:style w:type="paragraph" w:customStyle="1" w:styleId="morelink">
    <w:name w:val="morelink"/>
    <w:basedOn w:val="Normal"/>
    <w:next w:val="CM46"/>
    <w:qFormat/>
    <w:rsid w:val="00F340EB"/>
    <w:pPr>
      <w:spacing w:after="0" w:line="240" w:lineRule="auto"/>
    </w:pPr>
  </w:style>
  <w:style w:type="paragraph" w:customStyle="1" w:styleId="audiolink">
    <w:name w:val="audiolink"/>
    <w:basedOn w:val="Normal"/>
    <w:next w:val="F4-NormalText"/>
    <w:qFormat/>
    <w:rsid w:val="00F340EB"/>
    <w:pPr>
      <w:spacing w:after="0" w:line="240" w:lineRule="auto"/>
    </w:pPr>
  </w:style>
  <w:style w:type="paragraph" w:customStyle="1" w:styleId="titlestyle1">
    <w:name w:val="titlestyle1"/>
    <w:basedOn w:val="Normal"/>
    <w:next w:val="FullText"/>
    <w:qFormat/>
    <w:rsid w:val="00F340EB"/>
    <w:pPr>
      <w:spacing w:after="0" w:line="240" w:lineRule="auto"/>
    </w:pPr>
  </w:style>
  <w:style w:type="paragraph" w:customStyle="1" w:styleId="nav1">
    <w:name w:val="nav1"/>
    <w:basedOn w:val="Normal"/>
    <w:next w:val="TagLine"/>
    <w:qFormat/>
    <w:rsid w:val="00F340EB"/>
    <w:pPr>
      <w:spacing w:after="0" w:line="240" w:lineRule="auto"/>
    </w:pPr>
  </w:style>
  <w:style w:type="paragraph" w:customStyle="1" w:styleId="nav2">
    <w:name w:val="nav2"/>
    <w:basedOn w:val="Normal"/>
    <w:qFormat/>
    <w:rsid w:val="00F340EB"/>
    <w:pPr>
      <w:spacing w:after="0" w:line="240" w:lineRule="auto"/>
    </w:pPr>
  </w:style>
  <w:style w:type="paragraph" w:customStyle="1" w:styleId="Pa0">
    <w:name w:val="Pa0"/>
    <w:basedOn w:val="Normal"/>
    <w:uiPriority w:val="99"/>
    <w:qFormat/>
    <w:rsid w:val="00F340EB"/>
    <w:pPr>
      <w:spacing w:after="0" w:line="240" w:lineRule="auto"/>
    </w:pPr>
  </w:style>
  <w:style w:type="paragraph" w:customStyle="1" w:styleId="CM45">
    <w:name w:val="CM45"/>
    <w:basedOn w:val="Normal"/>
    <w:uiPriority w:val="99"/>
    <w:qFormat/>
    <w:rsid w:val="00F340EB"/>
    <w:pPr>
      <w:spacing w:after="0" w:line="240" w:lineRule="auto"/>
    </w:pPr>
  </w:style>
  <w:style w:type="paragraph" w:customStyle="1" w:styleId="CM46">
    <w:name w:val="CM46"/>
    <w:basedOn w:val="Normal"/>
    <w:uiPriority w:val="99"/>
    <w:qFormat/>
    <w:rsid w:val="00F340EB"/>
    <w:pPr>
      <w:spacing w:after="0" w:line="240" w:lineRule="auto"/>
    </w:pPr>
  </w:style>
  <w:style w:type="paragraph" w:customStyle="1" w:styleId="F4-NormalText">
    <w:name w:val="F4 - Normal Text"/>
    <w:basedOn w:val="Normal"/>
    <w:uiPriority w:val="99"/>
    <w:qFormat/>
    <w:rsid w:val="00F340EB"/>
    <w:pPr>
      <w:spacing w:after="0" w:line="240" w:lineRule="auto"/>
    </w:pPr>
  </w:style>
  <w:style w:type="character" w:customStyle="1" w:styleId="Heading18">
    <w:name w:val="Heading #18_"/>
    <w:basedOn w:val="DefaultParagraphFont"/>
    <w:locked/>
    <w:rsid w:val="00F340EB"/>
  </w:style>
  <w:style w:type="paragraph" w:customStyle="1" w:styleId="Heading180">
    <w:name w:val="Heading #18"/>
    <w:basedOn w:val="Normal"/>
    <w:qFormat/>
    <w:rsid w:val="00F340EB"/>
    <w:pPr>
      <w:spacing w:after="0" w:line="240" w:lineRule="auto"/>
    </w:pPr>
  </w:style>
  <w:style w:type="character" w:customStyle="1" w:styleId="Picturecaption2">
    <w:name w:val="Picture caption (2)_"/>
    <w:basedOn w:val="DefaultParagraphFont"/>
    <w:locked/>
    <w:rsid w:val="00F340EB"/>
  </w:style>
  <w:style w:type="paragraph" w:customStyle="1" w:styleId="Picturecaption20">
    <w:name w:val="Picture caption (2)"/>
    <w:basedOn w:val="Normal"/>
    <w:qFormat/>
    <w:rsid w:val="00F340EB"/>
    <w:pPr>
      <w:spacing w:after="0" w:line="240" w:lineRule="auto"/>
    </w:pPr>
  </w:style>
  <w:style w:type="character" w:customStyle="1" w:styleId="Picturecaption">
    <w:name w:val="Picture caption_"/>
    <w:basedOn w:val="DefaultParagraphFont"/>
    <w:locked/>
    <w:rsid w:val="00F340EB"/>
  </w:style>
  <w:style w:type="paragraph" w:customStyle="1" w:styleId="Picturecaption0">
    <w:name w:val="Picture caption"/>
    <w:basedOn w:val="Normal"/>
    <w:qFormat/>
    <w:rsid w:val="00F340EB"/>
    <w:pPr>
      <w:spacing w:after="0" w:line="240" w:lineRule="auto"/>
    </w:pPr>
  </w:style>
  <w:style w:type="character" w:customStyle="1" w:styleId="Bodytext31">
    <w:name w:val="Body text (31)_"/>
    <w:basedOn w:val="DefaultParagraphFont"/>
    <w:locked/>
    <w:rsid w:val="00F340EB"/>
  </w:style>
  <w:style w:type="paragraph" w:customStyle="1" w:styleId="Bodytext310">
    <w:name w:val="Body text (31)"/>
    <w:basedOn w:val="Normal"/>
    <w:qFormat/>
    <w:rsid w:val="00F340EB"/>
    <w:pPr>
      <w:spacing w:after="0" w:line="240" w:lineRule="auto"/>
    </w:pPr>
  </w:style>
  <w:style w:type="character" w:customStyle="1" w:styleId="Heading22">
    <w:name w:val="Heading #22_"/>
    <w:basedOn w:val="DefaultParagraphFont"/>
    <w:locked/>
    <w:rsid w:val="00F340EB"/>
  </w:style>
  <w:style w:type="paragraph" w:customStyle="1" w:styleId="Heading220">
    <w:name w:val="Heading #22"/>
    <w:basedOn w:val="Normal"/>
    <w:qFormat/>
    <w:rsid w:val="00F340EB"/>
    <w:pPr>
      <w:spacing w:after="0" w:line="240" w:lineRule="auto"/>
    </w:pPr>
  </w:style>
  <w:style w:type="character" w:customStyle="1" w:styleId="Bodytext131">
    <w:name w:val="Body text (131)_"/>
    <w:basedOn w:val="DefaultParagraphFont"/>
    <w:locked/>
    <w:rsid w:val="00F340EB"/>
  </w:style>
  <w:style w:type="paragraph" w:customStyle="1" w:styleId="Bodytext1310">
    <w:name w:val="Body text (131)"/>
    <w:basedOn w:val="Normal"/>
    <w:qFormat/>
    <w:rsid w:val="00F340EB"/>
    <w:pPr>
      <w:spacing w:after="0" w:line="240" w:lineRule="auto"/>
    </w:pPr>
  </w:style>
  <w:style w:type="character" w:customStyle="1" w:styleId="Bodytext140">
    <w:name w:val="Body text (140)_"/>
    <w:basedOn w:val="DefaultParagraphFont"/>
    <w:locked/>
    <w:rsid w:val="00F340EB"/>
  </w:style>
  <w:style w:type="paragraph" w:customStyle="1" w:styleId="Bodytext1400">
    <w:name w:val="Body text (140)"/>
    <w:basedOn w:val="Normal"/>
    <w:qFormat/>
    <w:rsid w:val="00F340EB"/>
    <w:pPr>
      <w:spacing w:after="0" w:line="240" w:lineRule="auto"/>
    </w:pPr>
  </w:style>
  <w:style w:type="character" w:customStyle="1" w:styleId="Bodytext141">
    <w:name w:val="Body text (141)_"/>
    <w:basedOn w:val="DefaultParagraphFont"/>
    <w:locked/>
    <w:rsid w:val="00F340EB"/>
  </w:style>
  <w:style w:type="paragraph" w:customStyle="1" w:styleId="Bodytext1410">
    <w:name w:val="Body text (141)"/>
    <w:basedOn w:val="Normal"/>
    <w:qFormat/>
    <w:rsid w:val="00F340EB"/>
    <w:pPr>
      <w:spacing w:after="0" w:line="240" w:lineRule="auto"/>
    </w:pPr>
  </w:style>
  <w:style w:type="character" w:customStyle="1" w:styleId="Tableofcontents20">
    <w:name w:val="Table of contents (20)_"/>
    <w:basedOn w:val="DefaultParagraphFont"/>
    <w:locked/>
    <w:rsid w:val="00F340EB"/>
  </w:style>
  <w:style w:type="paragraph" w:customStyle="1" w:styleId="Tableofcontents200">
    <w:name w:val="Table of contents (20)"/>
    <w:basedOn w:val="Normal"/>
    <w:qFormat/>
    <w:rsid w:val="00F340EB"/>
    <w:pPr>
      <w:spacing w:after="0" w:line="240" w:lineRule="auto"/>
    </w:pPr>
  </w:style>
  <w:style w:type="character" w:customStyle="1" w:styleId="Tableofcontents21">
    <w:name w:val="Table of contents (21)_"/>
    <w:basedOn w:val="DefaultParagraphFont"/>
    <w:locked/>
    <w:rsid w:val="00F340EB"/>
  </w:style>
  <w:style w:type="paragraph" w:customStyle="1" w:styleId="Tableofcontents210">
    <w:name w:val="Table of contents (21)"/>
    <w:basedOn w:val="Normal"/>
    <w:qFormat/>
    <w:rsid w:val="00F340EB"/>
    <w:pPr>
      <w:spacing w:after="0" w:line="240" w:lineRule="auto"/>
    </w:pPr>
  </w:style>
  <w:style w:type="character" w:customStyle="1" w:styleId="Tableofcontents22">
    <w:name w:val="Table of contents (22)_"/>
    <w:basedOn w:val="DefaultParagraphFont"/>
    <w:locked/>
    <w:rsid w:val="00F340EB"/>
  </w:style>
  <w:style w:type="paragraph" w:customStyle="1" w:styleId="Tableofcontents220">
    <w:name w:val="Table of contents (22)"/>
    <w:basedOn w:val="Normal"/>
    <w:qFormat/>
    <w:rsid w:val="00F340EB"/>
    <w:pPr>
      <w:spacing w:after="0" w:line="240" w:lineRule="auto"/>
    </w:pPr>
  </w:style>
  <w:style w:type="character" w:customStyle="1" w:styleId="Bodytext142">
    <w:name w:val="Body text (142)_"/>
    <w:basedOn w:val="DefaultParagraphFont"/>
    <w:locked/>
    <w:rsid w:val="00F340EB"/>
  </w:style>
  <w:style w:type="paragraph" w:customStyle="1" w:styleId="Bodytext1420">
    <w:name w:val="Body text (142)"/>
    <w:basedOn w:val="Normal"/>
    <w:qFormat/>
    <w:rsid w:val="00F340EB"/>
    <w:pPr>
      <w:spacing w:after="0" w:line="240" w:lineRule="auto"/>
    </w:pPr>
  </w:style>
  <w:style w:type="character" w:customStyle="1" w:styleId="Bodytext143">
    <w:name w:val="Body text (143)_"/>
    <w:basedOn w:val="DefaultParagraphFont"/>
    <w:locked/>
    <w:rsid w:val="00F340EB"/>
  </w:style>
  <w:style w:type="paragraph" w:customStyle="1" w:styleId="Bodytext1430">
    <w:name w:val="Body text (143)"/>
    <w:basedOn w:val="Normal"/>
    <w:qFormat/>
    <w:rsid w:val="00F340EB"/>
    <w:pPr>
      <w:spacing w:after="0" w:line="240" w:lineRule="auto"/>
    </w:pPr>
  </w:style>
  <w:style w:type="character" w:customStyle="1" w:styleId="Bodytext144Exact">
    <w:name w:val="Body text (144) Exact"/>
    <w:basedOn w:val="DefaultParagraphFont"/>
    <w:locked/>
    <w:rsid w:val="00F340EB"/>
  </w:style>
  <w:style w:type="paragraph" w:customStyle="1" w:styleId="Bodytext144">
    <w:name w:val="Body text (144)"/>
    <w:basedOn w:val="Normal"/>
    <w:qFormat/>
    <w:rsid w:val="00F340EB"/>
    <w:pPr>
      <w:spacing w:after="0" w:line="240" w:lineRule="auto"/>
    </w:pPr>
  </w:style>
  <w:style w:type="character" w:customStyle="1" w:styleId="Bodytext145Exact">
    <w:name w:val="Body text (145) Exact"/>
    <w:basedOn w:val="DefaultParagraphFont"/>
    <w:locked/>
    <w:rsid w:val="00F340EB"/>
  </w:style>
  <w:style w:type="paragraph" w:customStyle="1" w:styleId="Bodytext145">
    <w:name w:val="Body text (145)"/>
    <w:basedOn w:val="Normal"/>
    <w:qFormat/>
    <w:rsid w:val="00F340EB"/>
    <w:pPr>
      <w:spacing w:after="0" w:line="240" w:lineRule="auto"/>
    </w:pPr>
  </w:style>
  <w:style w:type="character" w:customStyle="1" w:styleId="Bodytext146">
    <w:name w:val="Body text (146)_"/>
    <w:basedOn w:val="DefaultParagraphFont"/>
    <w:locked/>
    <w:rsid w:val="00F340EB"/>
  </w:style>
  <w:style w:type="paragraph" w:customStyle="1" w:styleId="Bodytext1460">
    <w:name w:val="Body text (146)"/>
    <w:basedOn w:val="Normal"/>
    <w:qFormat/>
    <w:rsid w:val="00F340EB"/>
    <w:pPr>
      <w:spacing w:after="0" w:line="240" w:lineRule="auto"/>
    </w:pPr>
  </w:style>
  <w:style w:type="character" w:customStyle="1" w:styleId="Heading23">
    <w:name w:val="Heading #23_"/>
    <w:basedOn w:val="DefaultParagraphFont"/>
    <w:locked/>
    <w:rsid w:val="00F340EB"/>
  </w:style>
  <w:style w:type="paragraph" w:customStyle="1" w:styleId="Heading230">
    <w:name w:val="Heading #23"/>
    <w:basedOn w:val="Normal"/>
    <w:qFormat/>
    <w:rsid w:val="00F340EB"/>
    <w:pPr>
      <w:spacing w:after="0" w:line="240" w:lineRule="auto"/>
    </w:pPr>
  </w:style>
  <w:style w:type="character" w:customStyle="1" w:styleId="Picturecaption36">
    <w:name w:val="Picture caption (36)_"/>
    <w:basedOn w:val="DefaultParagraphFont"/>
    <w:locked/>
    <w:rsid w:val="00F340EB"/>
  </w:style>
  <w:style w:type="paragraph" w:customStyle="1" w:styleId="Picturecaption360">
    <w:name w:val="Picture caption (36)"/>
    <w:basedOn w:val="Normal"/>
    <w:qFormat/>
    <w:rsid w:val="00F340EB"/>
    <w:pPr>
      <w:spacing w:after="0" w:line="240" w:lineRule="auto"/>
    </w:pPr>
  </w:style>
  <w:style w:type="character" w:customStyle="1" w:styleId="Picturecaption42">
    <w:name w:val="Picture caption (42)_"/>
    <w:basedOn w:val="DefaultParagraphFont"/>
    <w:locked/>
    <w:rsid w:val="00F340EB"/>
  </w:style>
  <w:style w:type="paragraph" w:customStyle="1" w:styleId="Picturecaption420">
    <w:name w:val="Picture caption (42)"/>
    <w:basedOn w:val="Normal"/>
    <w:qFormat/>
    <w:rsid w:val="00F340EB"/>
    <w:pPr>
      <w:spacing w:after="0" w:line="240" w:lineRule="auto"/>
    </w:pPr>
  </w:style>
  <w:style w:type="character" w:customStyle="1" w:styleId="Bodytext154">
    <w:name w:val="Body text (154)_"/>
    <w:basedOn w:val="DefaultParagraphFont"/>
    <w:locked/>
    <w:rsid w:val="00F340EB"/>
  </w:style>
  <w:style w:type="paragraph" w:customStyle="1" w:styleId="Bodytext1540">
    <w:name w:val="Body text (154)"/>
    <w:basedOn w:val="Normal"/>
    <w:qFormat/>
    <w:rsid w:val="00F340EB"/>
    <w:pPr>
      <w:spacing w:after="0" w:line="240" w:lineRule="auto"/>
    </w:pPr>
  </w:style>
  <w:style w:type="character" w:customStyle="1" w:styleId="Bodytext155">
    <w:name w:val="Body text (155)_"/>
    <w:basedOn w:val="DefaultParagraphFont"/>
    <w:locked/>
    <w:rsid w:val="00F340EB"/>
  </w:style>
  <w:style w:type="paragraph" w:customStyle="1" w:styleId="Bodytext1550">
    <w:name w:val="Body text (155)"/>
    <w:basedOn w:val="Normal"/>
    <w:qFormat/>
    <w:rsid w:val="00F340EB"/>
    <w:pPr>
      <w:spacing w:after="0" w:line="240" w:lineRule="auto"/>
    </w:pPr>
  </w:style>
  <w:style w:type="character" w:customStyle="1" w:styleId="Bodytext156">
    <w:name w:val="Body text (156)_"/>
    <w:basedOn w:val="DefaultParagraphFont"/>
    <w:locked/>
    <w:rsid w:val="00F340EB"/>
  </w:style>
  <w:style w:type="paragraph" w:customStyle="1" w:styleId="Bodytext1560">
    <w:name w:val="Body text (156)"/>
    <w:basedOn w:val="Normal"/>
    <w:qFormat/>
    <w:rsid w:val="00F340EB"/>
    <w:pPr>
      <w:spacing w:after="0" w:line="240" w:lineRule="auto"/>
    </w:pPr>
  </w:style>
  <w:style w:type="character" w:customStyle="1" w:styleId="Bodytext60">
    <w:name w:val="Body text (60)_"/>
    <w:basedOn w:val="DefaultParagraphFont"/>
    <w:locked/>
    <w:rsid w:val="00F340EB"/>
  </w:style>
  <w:style w:type="paragraph" w:customStyle="1" w:styleId="Bodytext600">
    <w:name w:val="Body text (60)"/>
    <w:basedOn w:val="Normal"/>
    <w:qFormat/>
    <w:rsid w:val="00F340EB"/>
    <w:pPr>
      <w:spacing w:after="0" w:line="240" w:lineRule="auto"/>
    </w:pPr>
  </w:style>
  <w:style w:type="character" w:customStyle="1" w:styleId="Bodytext158">
    <w:name w:val="Body text (158)_"/>
    <w:basedOn w:val="DefaultParagraphFont"/>
    <w:locked/>
    <w:rsid w:val="00F340EB"/>
  </w:style>
  <w:style w:type="paragraph" w:customStyle="1" w:styleId="Bodytext1580">
    <w:name w:val="Body text (158)"/>
    <w:basedOn w:val="Normal"/>
    <w:qFormat/>
    <w:rsid w:val="00F340EB"/>
    <w:pPr>
      <w:spacing w:after="0" w:line="240" w:lineRule="auto"/>
    </w:pPr>
  </w:style>
  <w:style w:type="character" w:customStyle="1" w:styleId="Bodytext159">
    <w:name w:val="Body text (159)_"/>
    <w:basedOn w:val="DefaultParagraphFont"/>
    <w:locked/>
    <w:rsid w:val="00F340EB"/>
  </w:style>
  <w:style w:type="paragraph" w:customStyle="1" w:styleId="Bodytext1590">
    <w:name w:val="Body text (159)"/>
    <w:basedOn w:val="Normal"/>
    <w:qFormat/>
    <w:rsid w:val="00F340EB"/>
    <w:pPr>
      <w:spacing w:after="0" w:line="240" w:lineRule="auto"/>
    </w:pPr>
  </w:style>
  <w:style w:type="character" w:customStyle="1" w:styleId="Bodytext160">
    <w:name w:val="Body text (160)_"/>
    <w:basedOn w:val="DefaultParagraphFont"/>
    <w:locked/>
    <w:rsid w:val="00F340EB"/>
  </w:style>
  <w:style w:type="paragraph" w:customStyle="1" w:styleId="Bodytext1600">
    <w:name w:val="Body text (160)"/>
    <w:basedOn w:val="Normal"/>
    <w:qFormat/>
    <w:rsid w:val="00F340EB"/>
    <w:pPr>
      <w:spacing w:after="0" w:line="240" w:lineRule="auto"/>
    </w:pPr>
  </w:style>
  <w:style w:type="character" w:customStyle="1" w:styleId="Picturecaption4">
    <w:name w:val="Picture caption (4)_"/>
    <w:basedOn w:val="DefaultParagraphFont"/>
    <w:locked/>
    <w:rsid w:val="00F340EB"/>
  </w:style>
  <w:style w:type="paragraph" w:customStyle="1" w:styleId="Picturecaption40">
    <w:name w:val="Picture caption (4)"/>
    <w:basedOn w:val="Normal"/>
    <w:qFormat/>
    <w:rsid w:val="00F340EB"/>
    <w:pPr>
      <w:spacing w:after="0" w:line="240" w:lineRule="auto"/>
    </w:pPr>
  </w:style>
  <w:style w:type="character" w:customStyle="1" w:styleId="Heading10">
    <w:name w:val="Heading #10_"/>
    <w:basedOn w:val="DefaultParagraphFont"/>
    <w:locked/>
    <w:rsid w:val="00F340EB"/>
  </w:style>
  <w:style w:type="paragraph" w:customStyle="1" w:styleId="Heading100">
    <w:name w:val="Heading #10"/>
    <w:basedOn w:val="Normal"/>
    <w:qFormat/>
    <w:rsid w:val="00F340EB"/>
    <w:pPr>
      <w:spacing w:after="0" w:line="240" w:lineRule="auto"/>
    </w:pPr>
  </w:style>
  <w:style w:type="character" w:customStyle="1" w:styleId="Picturecaption3">
    <w:name w:val="Picture caption (3)_"/>
    <w:basedOn w:val="DefaultParagraphFont"/>
    <w:locked/>
    <w:rsid w:val="00F340EB"/>
  </w:style>
  <w:style w:type="paragraph" w:customStyle="1" w:styleId="Picturecaption30">
    <w:name w:val="Picture caption (3)"/>
    <w:basedOn w:val="Normal"/>
    <w:qFormat/>
    <w:rsid w:val="00F340EB"/>
    <w:pPr>
      <w:spacing w:after="0" w:line="240" w:lineRule="auto"/>
    </w:pPr>
  </w:style>
  <w:style w:type="character" w:customStyle="1" w:styleId="Heading13">
    <w:name w:val="Heading #13_"/>
    <w:basedOn w:val="DefaultParagraphFont"/>
    <w:locked/>
    <w:rsid w:val="00F340EB"/>
  </w:style>
  <w:style w:type="paragraph" w:customStyle="1" w:styleId="Heading130">
    <w:name w:val="Heading #13"/>
    <w:basedOn w:val="Normal"/>
    <w:qFormat/>
    <w:rsid w:val="00F340EB"/>
    <w:pPr>
      <w:spacing w:after="0" w:line="240" w:lineRule="auto"/>
    </w:pPr>
  </w:style>
  <w:style w:type="character" w:customStyle="1" w:styleId="Heading92">
    <w:name w:val="Heading #9 (2)_"/>
    <w:basedOn w:val="DefaultParagraphFont"/>
    <w:locked/>
    <w:rsid w:val="00F340EB"/>
  </w:style>
  <w:style w:type="paragraph" w:customStyle="1" w:styleId="Heading920">
    <w:name w:val="Heading #9 (2)"/>
    <w:basedOn w:val="Normal"/>
    <w:qFormat/>
    <w:rsid w:val="00F340EB"/>
    <w:pPr>
      <w:spacing w:after="0" w:line="240" w:lineRule="auto"/>
    </w:pPr>
  </w:style>
  <w:style w:type="character" w:customStyle="1" w:styleId="Heading15">
    <w:name w:val="Heading #15_"/>
    <w:basedOn w:val="DefaultParagraphFont"/>
    <w:locked/>
    <w:rsid w:val="00F340EB"/>
  </w:style>
  <w:style w:type="paragraph" w:customStyle="1" w:styleId="Heading150">
    <w:name w:val="Heading #15"/>
    <w:basedOn w:val="Normal"/>
    <w:qFormat/>
    <w:rsid w:val="00F340EB"/>
    <w:pPr>
      <w:spacing w:after="0" w:line="240" w:lineRule="auto"/>
    </w:pPr>
  </w:style>
  <w:style w:type="character" w:customStyle="1" w:styleId="Bodytext38">
    <w:name w:val="Body text (38)_"/>
    <w:basedOn w:val="DefaultParagraphFont"/>
    <w:locked/>
    <w:rsid w:val="00F340EB"/>
  </w:style>
  <w:style w:type="paragraph" w:customStyle="1" w:styleId="Bodytext380">
    <w:name w:val="Body text (38)"/>
    <w:basedOn w:val="Normal"/>
    <w:qFormat/>
    <w:rsid w:val="00F340EB"/>
    <w:pPr>
      <w:spacing w:after="0" w:line="240" w:lineRule="auto"/>
    </w:pPr>
  </w:style>
  <w:style w:type="character" w:customStyle="1" w:styleId="Heading17">
    <w:name w:val="Heading #17_"/>
    <w:basedOn w:val="DefaultParagraphFont"/>
    <w:locked/>
    <w:rsid w:val="00F340EB"/>
  </w:style>
  <w:style w:type="paragraph" w:customStyle="1" w:styleId="Heading170">
    <w:name w:val="Heading #17"/>
    <w:basedOn w:val="Normal"/>
    <w:qFormat/>
    <w:rsid w:val="00F340EB"/>
    <w:pPr>
      <w:spacing w:after="0" w:line="240" w:lineRule="auto"/>
    </w:pPr>
  </w:style>
  <w:style w:type="character" w:customStyle="1" w:styleId="Bodytext97Exact">
    <w:name w:val="Body text (97) Exact"/>
    <w:basedOn w:val="DefaultParagraphFont"/>
    <w:locked/>
    <w:rsid w:val="00F340EB"/>
  </w:style>
  <w:style w:type="paragraph" w:customStyle="1" w:styleId="Bodytext97">
    <w:name w:val="Body text (97)"/>
    <w:basedOn w:val="Normal"/>
    <w:qFormat/>
    <w:rsid w:val="00F340EB"/>
    <w:pPr>
      <w:spacing w:after="0" w:line="240" w:lineRule="auto"/>
    </w:pPr>
  </w:style>
  <w:style w:type="character" w:customStyle="1" w:styleId="Bodytext42">
    <w:name w:val="Body text (42)_"/>
    <w:basedOn w:val="DefaultParagraphFont"/>
    <w:locked/>
    <w:rsid w:val="00F340EB"/>
  </w:style>
  <w:style w:type="paragraph" w:customStyle="1" w:styleId="Bodytext420">
    <w:name w:val="Body text (42)"/>
    <w:basedOn w:val="Normal"/>
    <w:qFormat/>
    <w:rsid w:val="00F340EB"/>
    <w:pPr>
      <w:spacing w:after="0" w:line="240" w:lineRule="auto"/>
    </w:pPr>
  </w:style>
  <w:style w:type="character" w:customStyle="1" w:styleId="Picturecaption9">
    <w:name w:val="Picture caption (9)_"/>
    <w:basedOn w:val="DefaultParagraphFont"/>
    <w:locked/>
    <w:rsid w:val="00F340EB"/>
  </w:style>
  <w:style w:type="paragraph" w:customStyle="1" w:styleId="Picturecaption90">
    <w:name w:val="Picture caption (9)"/>
    <w:basedOn w:val="Normal"/>
    <w:qFormat/>
    <w:rsid w:val="00F340EB"/>
    <w:pPr>
      <w:spacing w:after="0" w:line="240" w:lineRule="auto"/>
    </w:pPr>
  </w:style>
  <w:style w:type="character" w:customStyle="1" w:styleId="Bodytext96Exact">
    <w:name w:val="Body text (96) Exact"/>
    <w:basedOn w:val="DefaultParagraphFont"/>
    <w:locked/>
    <w:rsid w:val="00F340EB"/>
  </w:style>
  <w:style w:type="paragraph" w:customStyle="1" w:styleId="Bodytext96">
    <w:name w:val="Body text (96)"/>
    <w:basedOn w:val="Normal"/>
    <w:qFormat/>
    <w:rsid w:val="00F340EB"/>
    <w:pPr>
      <w:spacing w:after="0" w:line="240" w:lineRule="auto"/>
    </w:pPr>
  </w:style>
  <w:style w:type="character" w:customStyle="1" w:styleId="Heading142">
    <w:name w:val="Heading #14 (2)_"/>
    <w:basedOn w:val="DefaultParagraphFont"/>
    <w:locked/>
    <w:rsid w:val="00F340EB"/>
  </w:style>
  <w:style w:type="paragraph" w:customStyle="1" w:styleId="Heading1420">
    <w:name w:val="Heading #14 (2)"/>
    <w:basedOn w:val="Normal"/>
    <w:qFormat/>
    <w:rsid w:val="00F340EB"/>
    <w:pPr>
      <w:spacing w:after="0" w:line="240" w:lineRule="auto"/>
    </w:pPr>
  </w:style>
  <w:style w:type="character" w:customStyle="1" w:styleId="Picturecaption31">
    <w:name w:val="Picture caption (31)_"/>
    <w:basedOn w:val="DefaultParagraphFont"/>
    <w:locked/>
    <w:rsid w:val="00F340EB"/>
  </w:style>
  <w:style w:type="paragraph" w:customStyle="1" w:styleId="Picturecaption310">
    <w:name w:val="Picture caption (31)"/>
    <w:basedOn w:val="Normal"/>
    <w:qFormat/>
    <w:rsid w:val="00F340EB"/>
    <w:pPr>
      <w:spacing w:after="0" w:line="240" w:lineRule="auto"/>
    </w:pPr>
  </w:style>
  <w:style w:type="character" w:customStyle="1" w:styleId="Picturecaption27">
    <w:name w:val="Picture caption (27)_"/>
    <w:basedOn w:val="DefaultParagraphFont"/>
    <w:locked/>
    <w:rsid w:val="00F340EB"/>
  </w:style>
  <w:style w:type="paragraph" w:customStyle="1" w:styleId="Picturecaption270">
    <w:name w:val="Picture caption (27)"/>
    <w:basedOn w:val="Normal"/>
    <w:qFormat/>
    <w:rsid w:val="00F340EB"/>
    <w:pPr>
      <w:spacing w:after="0" w:line="240" w:lineRule="auto"/>
    </w:pPr>
  </w:style>
  <w:style w:type="character" w:customStyle="1" w:styleId="Bodytext43Exact">
    <w:name w:val="Body text (43) Exact"/>
    <w:basedOn w:val="DefaultParagraphFont"/>
    <w:locked/>
    <w:rsid w:val="00F340EB"/>
  </w:style>
  <w:style w:type="paragraph" w:customStyle="1" w:styleId="Bodytext43">
    <w:name w:val="Body text (43)"/>
    <w:basedOn w:val="Normal"/>
    <w:qFormat/>
    <w:rsid w:val="00F340EB"/>
    <w:pPr>
      <w:spacing w:after="0" w:line="240" w:lineRule="auto"/>
    </w:pPr>
  </w:style>
  <w:style w:type="character" w:customStyle="1" w:styleId="Bodytext109">
    <w:name w:val="Body text (109)_"/>
    <w:basedOn w:val="DefaultParagraphFont"/>
    <w:locked/>
    <w:rsid w:val="00F340EB"/>
  </w:style>
  <w:style w:type="paragraph" w:customStyle="1" w:styleId="Bodytext1090">
    <w:name w:val="Body text (109)"/>
    <w:basedOn w:val="Normal"/>
    <w:qFormat/>
    <w:rsid w:val="00F340EB"/>
    <w:pPr>
      <w:spacing w:after="0" w:line="240" w:lineRule="auto"/>
    </w:pPr>
  </w:style>
  <w:style w:type="character" w:customStyle="1" w:styleId="Bodytext110">
    <w:name w:val="Body text (110)_"/>
    <w:basedOn w:val="DefaultParagraphFont"/>
    <w:locked/>
    <w:rsid w:val="00F340EB"/>
  </w:style>
  <w:style w:type="paragraph" w:customStyle="1" w:styleId="Bodytext1100">
    <w:name w:val="Body text (110)"/>
    <w:basedOn w:val="Normal"/>
    <w:qFormat/>
    <w:rsid w:val="00F340EB"/>
    <w:pPr>
      <w:spacing w:after="0" w:line="240" w:lineRule="auto"/>
    </w:pPr>
  </w:style>
  <w:style w:type="character" w:customStyle="1" w:styleId="Bodytext111">
    <w:name w:val="Body text (111)_"/>
    <w:basedOn w:val="DefaultParagraphFont"/>
    <w:locked/>
    <w:rsid w:val="00F340EB"/>
  </w:style>
  <w:style w:type="paragraph" w:customStyle="1" w:styleId="Bodytext1110">
    <w:name w:val="Body text (111)"/>
    <w:basedOn w:val="Normal"/>
    <w:qFormat/>
    <w:rsid w:val="00F340EB"/>
    <w:pPr>
      <w:spacing w:after="0" w:line="240" w:lineRule="auto"/>
    </w:pPr>
  </w:style>
  <w:style w:type="character" w:customStyle="1" w:styleId="Tablecaption7">
    <w:name w:val="Table caption (7)_"/>
    <w:basedOn w:val="DefaultParagraphFont"/>
    <w:locked/>
    <w:rsid w:val="00F340EB"/>
  </w:style>
  <w:style w:type="paragraph" w:customStyle="1" w:styleId="Tablecaption70">
    <w:name w:val="Table caption (7)"/>
    <w:basedOn w:val="Normal"/>
    <w:qFormat/>
    <w:rsid w:val="00F340EB"/>
    <w:pPr>
      <w:spacing w:after="0" w:line="240" w:lineRule="auto"/>
    </w:pPr>
  </w:style>
  <w:style w:type="character" w:customStyle="1" w:styleId="Bodytext112">
    <w:name w:val="Body text (112)_"/>
    <w:basedOn w:val="DefaultParagraphFont"/>
    <w:locked/>
    <w:rsid w:val="00F340EB"/>
  </w:style>
  <w:style w:type="paragraph" w:customStyle="1" w:styleId="Bodytext1120">
    <w:name w:val="Body text (112)"/>
    <w:basedOn w:val="Normal"/>
    <w:qFormat/>
    <w:rsid w:val="00F340EB"/>
    <w:pPr>
      <w:spacing w:after="0" w:line="240" w:lineRule="auto"/>
    </w:pPr>
  </w:style>
  <w:style w:type="character" w:customStyle="1" w:styleId="Bodytext113">
    <w:name w:val="Body text (113)_"/>
    <w:basedOn w:val="DefaultParagraphFont"/>
    <w:locked/>
    <w:rsid w:val="00F340EB"/>
  </w:style>
  <w:style w:type="paragraph" w:customStyle="1" w:styleId="Bodytext1130">
    <w:name w:val="Body text (113)"/>
    <w:basedOn w:val="Normal"/>
    <w:qFormat/>
    <w:rsid w:val="00F340EB"/>
    <w:pPr>
      <w:spacing w:after="0" w:line="240" w:lineRule="auto"/>
    </w:pPr>
  </w:style>
  <w:style w:type="character" w:customStyle="1" w:styleId="Tableofcontents10">
    <w:name w:val="Table of contents (10)_"/>
    <w:basedOn w:val="DefaultParagraphFont"/>
    <w:locked/>
    <w:rsid w:val="00F340EB"/>
  </w:style>
  <w:style w:type="paragraph" w:customStyle="1" w:styleId="Tableofcontents100">
    <w:name w:val="Table of contents (10)"/>
    <w:basedOn w:val="Normal"/>
    <w:qFormat/>
    <w:rsid w:val="00F340EB"/>
    <w:pPr>
      <w:spacing w:after="0" w:line="240" w:lineRule="auto"/>
    </w:pPr>
  </w:style>
  <w:style w:type="character" w:customStyle="1" w:styleId="Tableofcontents12">
    <w:name w:val="Table of contents (12)_"/>
    <w:basedOn w:val="DefaultParagraphFont"/>
    <w:locked/>
    <w:rsid w:val="00F340EB"/>
  </w:style>
  <w:style w:type="paragraph" w:customStyle="1" w:styleId="Tableofcontents120">
    <w:name w:val="Table of contents (12)"/>
    <w:basedOn w:val="Normal"/>
    <w:qFormat/>
    <w:rsid w:val="00F340EB"/>
    <w:pPr>
      <w:spacing w:after="0" w:line="240" w:lineRule="auto"/>
    </w:pPr>
  </w:style>
  <w:style w:type="character" w:customStyle="1" w:styleId="Tableofcontents14">
    <w:name w:val="Table of contents (14)_"/>
    <w:basedOn w:val="DefaultParagraphFont"/>
    <w:locked/>
    <w:rsid w:val="00F340EB"/>
  </w:style>
  <w:style w:type="paragraph" w:customStyle="1" w:styleId="Tableofcontents140">
    <w:name w:val="Table of contents (14)"/>
    <w:basedOn w:val="Normal"/>
    <w:qFormat/>
    <w:rsid w:val="00F340EB"/>
    <w:pPr>
      <w:spacing w:after="0" w:line="240" w:lineRule="auto"/>
    </w:pPr>
  </w:style>
  <w:style w:type="character" w:customStyle="1" w:styleId="Heading162">
    <w:name w:val="Heading #16 (2)_"/>
    <w:basedOn w:val="DefaultParagraphFont"/>
    <w:locked/>
    <w:rsid w:val="00F340EB"/>
  </w:style>
  <w:style w:type="paragraph" w:customStyle="1" w:styleId="Heading1620">
    <w:name w:val="Heading #16 (2)"/>
    <w:basedOn w:val="Normal"/>
    <w:qFormat/>
    <w:rsid w:val="00F340EB"/>
    <w:pPr>
      <w:spacing w:after="0" w:line="240" w:lineRule="auto"/>
    </w:pPr>
  </w:style>
  <w:style w:type="character" w:customStyle="1" w:styleId="StyleStyle4LatinTimesNewRomanAsianSimSunChar">
    <w:name w:val="Style Style4 + (Latin) Times New Roman (Asian) SimSun Char"/>
    <w:locked/>
    <w:rsid w:val="00F340EB"/>
  </w:style>
  <w:style w:type="paragraph" w:customStyle="1" w:styleId="StyleStyle4LatinTimesNewRomanAsianSimSun">
    <w:name w:val="Style Style4 + (Latin) Times New Roman (Asian) SimSun"/>
    <w:basedOn w:val="medium-normal"/>
    <w:qFormat/>
    <w:rsid w:val="00F340EB"/>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F340EB"/>
  </w:style>
  <w:style w:type="paragraph" w:customStyle="1" w:styleId="StyleUnderlineCharLatinTimesNewRomanAsianSimSun">
    <w:name w:val="Style Underline Char + (Latin) Times New Roman (Asian) SimSun"/>
    <w:basedOn w:val="Normal"/>
    <w:qFormat/>
    <w:rsid w:val="00F340EB"/>
    <w:pPr>
      <w:spacing w:after="0" w:line="240" w:lineRule="auto"/>
    </w:pPr>
  </w:style>
  <w:style w:type="character" w:customStyle="1" w:styleId="StyleUnderlineCharLatinTimesNewRomanAsianSimSunBoldChar">
    <w:name w:val="Style Underline Char + (Latin) Times New Roman (Asian) SimSun Bold Char"/>
    <w:locked/>
    <w:rsid w:val="00F340EB"/>
  </w:style>
  <w:style w:type="paragraph" w:customStyle="1" w:styleId="StyleUnderlineCharLatinTimesNewRomanAsianSimSunBold">
    <w:name w:val="Style Underline Char + (Latin) Times New Roman (Asian) SimSun Bold"/>
    <w:basedOn w:val="Normal"/>
    <w:qFormat/>
    <w:rsid w:val="00F340EB"/>
    <w:pPr>
      <w:spacing w:after="0" w:line="240" w:lineRule="auto"/>
    </w:pPr>
  </w:style>
  <w:style w:type="character" w:customStyle="1" w:styleId="StyleStyle1BoldChar">
    <w:name w:val="Style Style1 + Bold Char"/>
    <w:locked/>
    <w:rsid w:val="00F340EB"/>
  </w:style>
  <w:style w:type="paragraph" w:customStyle="1" w:styleId="StyleStyle1Bold">
    <w:name w:val="Style Style1 + Bold"/>
    <w:basedOn w:val="Cites"/>
    <w:qFormat/>
    <w:rsid w:val="00F340EB"/>
    <w:pPr>
      <w:widowControl/>
    </w:pPr>
    <w:rPr>
      <w:noProof/>
      <w:szCs w:val="20"/>
    </w:rPr>
  </w:style>
  <w:style w:type="character" w:customStyle="1" w:styleId="StyleBoldandUnderlineChar11ptChar">
    <w:name w:val="Style Bold and Underline Char + 11 pt Char"/>
    <w:locked/>
    <w:rsid w:val="00F340EB"/>
  </w:style>
  <w:style w:type="paragraph" w:customStyle="1" w:styleId="StyleBoldandUnderlineChar11pt">
    <w:name w:val="Style Bold and Underline Char + 11 pt"/>
    <w:basedOn w:val="UnreadText"/>
    <w:qFormat/>
    <w:rsid w:val="00F340EB"/>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F340EB"/>
  </w:style>
  <w:style w:type="paragraph" w:customStyle="1" w:styleId="StyleStyleStyle4LatinTimesNewRomanAsianSimSunBold">
    <w:name w:val="Style Style Style4 + (Latin) Times New Roman (Asian) SimSun Bold +"/>
    <w:basedOn w:val="Normal"/>
    <w:qFormat/>
    <w:rsid w:val="00F340EB"/>
    <w:pPr>
      <w:spacing w:after="0" w:line="240" w:lineRule="auto"/>
    </w:pPr>
  </w:style>
  <w:style w:type="character" w:customStyle="1" w:styleId="StyleStyle4BoldChar">
    <w:name w:val="Style Style4 + Bold Char"/>
    <w:locked/>
    <w:rsid w:val="00F340EB"/>
  </w:style>
  <w:style w:type="paragraph" w:customStyle="1" w:styleId="StyleStyle4Bold">
    <w:name w:val="Style Style4 + Bold"/>
    <w:basedOn w:val="medium-normal"/>
    <w:qFormat/>
    <w:rsid w:val="00F340EB"/>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F340EB"/>
  </w:style>
  <w:style w:type="paragraph" w:customStyle="1" w:styleId="StyleStyle411ptBorderSinglesolidlineAuto05ptL">
    <w:name w:val="Style Style4 + 11 pt Border: : (Single solid line Auto  0.5 pt L..."/>
    <w:basedOn w:val="medium-normal"/>
    <w:qFormat/>
    <w:rsid w:val="00F340EB"/>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F340EB"/>
  </w:style>
  <w:style w:type="paragraph" w:customStyle="1" w:styleId="StyleStyle49ptBoldBorderSinglesolidlineAuto05">
    <w:name w:val="Style Style4 + 9 pt Bold Border: : (Single solid line Auto  0.5..."/>
    <w:basedOn w:val="medium-normal"/>
    <w:qFormat/>
    <w:rsid w:val="00F340EB"/>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F340EB"/>
  </w:style>
  <w:style w:type="paragraph" w:customStyle="1" w:styleId="StyleStyle49ptBorderSinglesolidlineAuto05ptLi">
    <w:name w:val="Style Style4 + 9 pt Border: : (Single solid line Auto  0.5 pt Li..."/>
    <w:basedOn w:val="medium-normal"/>
    <w:next w:val="hotroute1"/>
    <w:qFormat/>
    <w:rsid w:val="00F340EB"/>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F340EB"/>
  </w:style>
  <w:style w:type="paragraph" w:customStyle="1" w:styleId="UnderlineCharCharCharCharChar">
    <w:name w:val="Underline Char Char Char Char Char"/>
    <w:basedOn w:val="Normal"/>
    <w:next w:val="BlockHeaderHidden"/>
    <w:qFormat/>
    <w:rsid w:val="00F340EB"/>
    <w:pPr>
      <w:spacing w:after="0" w:line="240" w:lineRule="auto"/>
    </w:pPr>
  </w:style>
  <w:style w:type="character" w:customStyle="1" w:styleId="TextsmallChar">
    <w:name w:val="Textsmall Char"/>
    <w:locked/>
    <w:rsid w:val="00F340EB"/>
  </w:style>
  <w:style w:type="paragraph" w:customStyle="1" w:styleId="Textsmall0">
    <w:name w:val="Textsmall"/>
    <w:basedOn w:val="Normal"/>
    <w:next w:val="Normal"/>
    <w:qFormat/>
    <w:rsid w:val="00F340EB"/>
    <w:pPr>
      <w:spacing w:after="0" w:line="240" w:lineRule="auto"/>
    </w:pPr>
  </w:style>
  <w:style w:type="paragraph" w:customStyle="1" w:styleId="hotroute1">
    <w:name w:val="hot route!"/>
    <w:basedOn w:val="Normal"/>
    <w:next w:val="UnderlinePara"/>
    <w:qFormat/>
    <w:rsid w:val="00F340EB"/>
    <w:pPr>
      <w:spacing w:after="0" w:line="240" w:lineRule="auto"/>
    </w:pPr>
  </w:style>
  <w:style w:type="character" w:customStyle="1" w:styleId="BlockHeaderHiddenChar">
    <w:name w:val="Block Header Hidden Char"/>
    <w:basedOn w:val="DefaultParagraphFont"/>
    <w:locked/>
    <w:rsid w:val="00F340EB"/>
  </w:style>
  <w:style w:type="paragraph" w:customStyle="1" w:styleId="BlockHeaderHidden">
    <w:name w:val="Block Header Hidden"/>
    <w:basedOn w:val="Normal"/>
    <w:next w:val="Stylecardtext8pt"/>
    <w:autoRedefine/>
    <w:qFormat/>
    <w:rsid w:val="00F340EB"/>
    <w:pPr>
      <w:spacing w:after="0" w:line="240" w:lineRule="auto"/>
    </w:pPr>
  </w:style>
  <w:style w:type="paragraph" w:customStyle="1" w:styleId="txgreen">
    <w:name w:val="txgreen"/>
    <w:basedOn w:val="Normal"/>
    <w:uiPriority w:val="99"/>
    <w:qFormat/>
    <w:rsid w:val="00F340EB"/>
    <w:pPr>
      <w:spacing w:after="0" w:line="240" w:lineRule="auto"/>
    </w:pPr>
  </w:style>
  <w:style w:type="paragraph" w:customStyle="1" w:styleId="rtecenter">
    <w:name w:val="rtecenter"/>
    <w:basedOn w:val="Normal"/>
    <w:uiPriority w:val="99"/>
    <w:qFormat/>
    <w:rsid w:val="00F340EB"/>
    <w:pPr>
      <w:spacing w:after="0" w:line="240" w:lineRule="auto"/>
    </w:pPr>
  </w:style>
  <w:style w:type="paragraph" w:customStyle="1" w:styleId="StyleHeading4TagBigcardNotBold">
    <w:name w:val="Style Heading 4TagBig card + Not Bold"/>
    <w:basedOn w:val="Heading4"/>
    <w:qFormat/>
    <w:rsid w:val="00F340EB"/>
    <w:pPr>
      <w:spacing w:before="200" w:line="240" w:lineRule="auto"/>
    </w:pPr>
    <w:rPr>
      <w:iCs w:val="0"/>
      <w:sz w:val="22"/>
    </w:rPr>
  </w:style>
  <w:style w:type="paragraph" w:customStyle="1" w:styleId="Stylecardtext5pt">
    <w:name w:val="Style card text + 5 pt"/>
    <w:basedOn w:val="Normal"/>
    <w:qFormat/>
    <w:rsid w:val="00F340EB"/>
    <w:pPr>
      <w:spacing w:after="0" w:line="240" w:lineRule="auto"/>
    </w:pPr>
  </w:style>
  <w:style w:type="character" w:customStyle="1" w:styleId="F7-SmallFont">
    <w:name w:val="F7 - Small Font"/>
    <w:rsid w:val="00F340EB"/>
  </w:style>
  <w:style w:type="character" w:customStyle="1" w:styleId="StyleLatinGaramond9ptUnderline">
    <w:name w:val="Style (Latin) Garamond 9 pt Underline"/>
    <w:rsid w:val="00F340EB"/>
  </w:style>
  <w:style w:type="character" w:customStyle="1" w:styleId="tkrname">
    <w:name w:val="tkrname"/>
    <w:basedOn w:val="DefaultParagraphFont"/>
    <w:rsid w:val="00F340EB"/>
  </w:style>
  <w:style w:type="character" w:customStyle="1" w:styleId="tkrchange">
    <w:name w:val="tkrchange"/>
    <w:basedOn w:val="DefaultParagraphFont"/>
    <w:rsid w:val="00F340EB"/>
  </w:style>
  <w:style w:type="character" w:customStyle="1" w:styleId="l9">
    <w:name w:val="l9"/>
    <w:basedOn w:val="DefaultParagraphFont"/>
    <w:rsid w:val="00F340EB"/>
  </w:style>
  <w:style w:type="character" w:customStyle="1" w:styleId="l8">
    <w:name w:val="l8"/>
    <w:basedOn w:val="DefaultParagraphFont"/>
    <w:rsid w:val="00F340EB"/>
  </w:style>
  <w:style w:type="character" w:customStyle="1" w:styleId="l6">
    <w:name w:val="l6"/>
    <w:basedOn w:val="DefaultParagraphFont"/>
    <w:rsid w:val="00F340EB"/>
  </w:style>
  <w:style w:type="character" w:customStyle="1" w:styleId="l7">
    <w:name w:val="l7"/>
    <w:basedOn w:val="DefaultParagraphFont"/>
    <w:rsid w:val="00F340EB"/>
  </w:style>
  <w:style w:type="character" w:customStyle="1" w:styleId="ellipsistext">
    <w:name w:val="ellipsis_text"/>
    <w:basedOn w:val="DefaultParagraphFont"/>
    <w:rsid w:val="00F340EB"/>
  </w:style>
  <w:style w:type="character" w:customStyle="1" w:styleId="referencediv">
    <w:name w:val="referencediv"/>
    <w:basedOn w:val="DefaultParagraphFont"/>
    <w:rsid w:val="00F340EB"/>
  </w:style>
  <w:style w:type="character" w:customStyle="1" w:styleId="A3">
    <w:name w:val="A3"/>
    <w:uiPriority w:val="99"/>
    <w:rsid w:val="00F340EB"/>
  </w:style>
  <w:style w:type="character" w:customStyle="1" w:styleId="cite0">
    <w:name w:val="cite0"/>
    <w:rsid w:val="00F340EB"/>
  </w:style>
  <w:style w:type="character" w:customStyle="1" w:styleId="hilite1">
    <w:name w:val="hilite1"/>
    <w:rsid w:val="00F340EB"/>
  </w:style>
  <w:style w:type="character" w:customStyle="1" w:styleId="Style8pt1">
    <w:name w:val="Style 8 pt1"/>
    <w:basedOn w:val="DefaultParagraphFont"/>
    <w:rsid w:val="00F340EB"/>
  </w:style>
  <w:style w:type="character" w:customStyle="1" w:styleId="qlabel">
    <w:name w:val="q_label"/>
    <w:rsid w:val="00F340EB"/>
  </w:style>
  <w:style w:type="character" w:customStyle="1" w:styleId="alabel">
    <w:name w:val="a_label"/>
    <w:rsid w:val="00F340EB"/>
  </w:style>
  <w:style w:type="character" w:customStyle="1" w:styleId="StyleStyle4CharTimesNewRoman11pt">
    <w:name w:val="Style Style4 Char + Times New Roman 11 pt"/>
    <w:rsid w:val="00F340EB"/>
  </w:style>
  <w:style w:type="character" w:customStyle="1" w:styleId="Aunderline">
    <w:name w:val="Aunderline"/>
    <w:qFormat/>
    <w:rsid w:val="00F340EB"/>
  </w:style>
  <w:style w:type="character" w:customStyle="1" w:styleId="desc">
    <w:name w:val="desc"/>
    <w:basedOn w:val="DefaultParagraphFont"/>
    <w:rsid w:val="00F340EB"/>
  </w:style>
  <w:style w:type="character" w:customStyle="1" w:styleId="titleauthoretc">
    <w:name w:val="titleauthoretc"/>
    <w:rsid w:val="00F340EB"/>
  </w:style>
  <w:style w:type="character" w:customStyle="1" w:styleId="in-top">
    <w:name w:val="in-top"/>
    <w:rsid w:val="00F340EB"/>
  </w:style>
  <w:style w:type="character" w:customStyle="1" w:styleId="nukeled">
    <w:name w:val="nukeled"/>
    <w:rsid w:val="00F340EB"/>
  </w:style>
  <w:style w:type="character" w:customStyle="1" w:styleId="contextlyrelated">
    <w:name w:val="contextly_related"/>
    <w:rsid w:val="00F340EB"/>
  </w:style>
  <w:style w:type="character" w:customStyle="1" w:styleId="in-right">
    <w:name w:val="in-right"/>
    <w:rsid w:val="00F340EB"/>
  </w:style>
  <w:style w:type="character" w:customStyle="1" w:styleId="adtext">
    <w:name w:val="ad_text"/>
    <w:rsid w:val="00F340EB"/>
  </w:style>
  <w:style w:type="character" w:customStyle="1" w:styleId="linkrow">
    <w:name w:val="link_row"/>
    <w:rsid w:val="00F340EB"/>
  </w:style>
  <w:style w:type="character" w:customStyle="1" w:styleId="revision-date">
    <w:name w:val="revision-date"/>
    <w:rsid w:val="00F340EB"/>
  </w:style>
  <w:style w:type="character" w:customStyle="1" w:styleId="facebook-share">
    <w:name w:val="facebook-share"/>
    <w:rsid w:val="00F340EB"/>
  </w:style>
  <w:style w:type="character" w:customStyle="1" w:styleId="facebook-share-label">
    <w:name w:val="facebook-share-label"/>
    <w:rsid w:val="00F340EB"/>
  </w:style>
  <w:style w:type="character" w:customStyle="1" w:styleId="cap">
    <w:name w:val="cap"/>
    <w:rsid w:val="00F340EB"/>
  </w:style>
  <w:style w:type="character" w:customStyle="1" w:styleId="share">
    <w:name w:val="share"/>
    <w:rsid w:val="00F340EB"/>
  </w:style>
  <w:style w:type="character" w:customStyle="1" w:styleId="ata11y">
    <w:name w:val="at_a11y"/>
    <w:rsid w:val="00F340EB"/>
  </w:style>
  <w:style w:type="character" w:customStyle="1" w:styleId="tpk">
    <w:name w:val="tpk"/>
    <w:rsid w:val="00F340EB"/>
  </w:style>
  <w:style w:type="character" w:customStyle="1" w:styleId="A24">
    <w:name w:val="A24"/>
    <w:uiPriority w:val="99"/>
    <w:rsid w:val="00F340EB"/>
  </w:style>
  <w:style w:type="character" w:customStyle="1" w:styleId="A25">
    <w:name w:val="A25"/>
    <w:uiPriority w:val="99"/>
    <w:rsid w:val="00F340EB"/>
  </w:style>
  <w:style w:type="character" w:customStyle="1" w:styleId="Headerorfooter">
    <w:name w:val="Header or footer_"/>
    <w:basedOn w:val="DefaultParagraphFont"/>
    <w:rsid w:val="00F340EB"/>
  </w:style>
  <w:style w:type="character" w:customStyle="1" w:styleId="Bodytext21">
    <w:name w:val="Body text (2)_"/>
    <w:basedOn w:val="DefaultParagraphFont"/>
    <w:rsid w:val="00F340EB"/>
  </w:style>
  <w:style w:type="character" w:customStyle="1" w:styleId="Bodytext22">
    <w:name w:val="Body text (2)"/>
    <w:basedOn w:val="Bodytext30"/>
    <w:rsid w:val="00F340EB"/>
  </w:style>
  <w:style w:type="character" w:customStyle="1" w:styleId="Headerorfooter0">
    <w:name w:val="Header or footer"/>
    <w:basedOn w:val="Bodytext100"/>
    <w:rsid w:val="00F340EB"/>
    <w:rPr>
      <w:shd w:val="clear" w:color="auto" w:fill="FFFFFF"/>
    </w:rPr>
  </w:style>
  <w:style w:type="character" w:customStyle="1" w:styleId="Bodytext32">
    <w:name w:val="Body text (3)_"/>
    <w:basedOn w:val="DefaultParagraphFont"/>
    <w:rsid w:val="00F340EB"/>
  </w:style>
  <w:style w:type="character" w:customStyle="1" w:styleId="Bodytext31Exact">
    <w:name w:val="Body text (31) Exact"/>
    <w:basedOn w:val="DefaultParagraphFont"/>
    <w:rsid w:val="00F340EB"/>
  </w:style>
  <w:style w:type="character" w:customStyle="1" w:styleId="Bodytext100">
    <w:name w:val="Body text (10)_"/>
    <w:basedOn w:val="DefaultParagraphFont"/>
    <w:link w:val="Bodytext101"/>
    <w:uiPriority w:val="99"/>
    <w:rsid w:val="00F340EB"/>
    <w:rPr>
      <w:shd w:val="clear" w:color="auto" w:fill="FFFFFF"/>
    </w:rPr>
  </w:style>
  <w:style w:type="character" w:customStyle="1" w:styleId="Bodytext30">
    <w:name w:val="Body text (3)"/>
    <w:basedOn w:val="Bodytext3Spacing0ptExact"/>
    <w:rsid w:val="00F340EB"/>
  </w:style>
  <w:style w:type="character" w:customStyle="1" w:styleId="Bodytext46">
    <w:name w:val="Body text (46)_"/>
    <w:basedOn w:val="DefaultParagraphFont"/>
    <w:rsid w:val="00F340EB"/>
  </w:style>
  <w:style w:type="character" w:customStyle="1" w:styleId="Bodytext51">
    <w:name w:val="Body text (51)_"/>
    <w:basedOn w:val="DefaultParagraphFont"/>
    <w:rsid w:val="00F340EB"/>
  </w:style>
  <w:style w:type="character" w:customStyle="1" w:styleId="Bodytext34">
    <w:name w:val="Body text (34)_"/>
    <w:basedOn w:val="DefaultParagraphFont"/>
    <w:rsid w:val="00F340EB"/>
  </w:style>
  <w:style w:type="character" w:customStyle="1" w:styleId="Bodytext3Spacing0ptExact">
    <w:name w:val="Body text (3) + Spacing 0 pt Exact"/>
    <w:rsid w:val="00F340EB"/>
  </w:style>
  <w:style w:type="character" w:customStyle="1" w:styleId="Bodytext82">
    <w:name w:val="Body text (82)_"/>
    <w:basedOn w:val="DefaultParagraphFont"/>
    <w:rsid w:val="00F340EB"/>
  </w:style>
  <w:style w:type="character" w:customStyle="1" w:styleId="PicturecaptionSpacing0ptExact">
    <w:name w:val="Picture caption + Spacing 0 pt Exact"/>
    <w:basedOn w:val="DefaultParagraphFont"/>
    <w:rsid w:val="00F340EB"/>
  </w:style>
  <w:style w:type="character" w:customStyle="1" w:styleId="Tableofcontents13">
    <w:name w:val="Table of contents (13)_"/>
    <w:basedOn w:val="DefaultParagraphFont"/>
    <w:rsid w:val="00F340EB"/>
  </w:style>
  <w:style w:type="character" w:customStyle="1" w:styleId="Bodytext114">
    <w:name w:val="Body text (114)_"/>
    <w:basedOn w:val="DefaultParagraphFont"/>
    <w:rsid w:val="00F340EB"/>
  </w:style>
  <w:style w:type="character" w:customStyle="1" w:styleId="Bodytext115">
    <w:name w:val="Body text (115)_"/>
    <w:basedOn w:val="DefaultParagraphFont"/>
    <w:rsid w:val="00F340EB"/>
  </w:style>
  <w:style w:type="character" w:customStyle="1" w:styleId="BodyText40">
    <w:name w:val="Body Text4"/>
    <w:basedOn w:val="DefaultParagraphFont"/>
    <w:rsid w:val="00F340EB"/>
  </w:style>
  <w:style w:type="character" w:customStyle="1" w:styleId="Bodytext1150">
    <w:name w:val="Body text (115)"/>
    <w:basedOn w:val="Picturecaption2Spacing0ptExact"/>
    <w:rsid w:val="00F340EB"/>
  </w:style>
  <w:style w:type="character" w:customStyle="1" w:styleId="Bodytext820">
    <w:name w:val="Body text (82)"/>
    <w:rsid w:val="00F340EB"/>
  </w:style>
  <w:style w:type="character" w:customStyle="1" w:styleId="Bodytext102">
    <w:name w:val="Body text (10)"/>
    <w:basedOn w:val="PicturecaptionSpacing0ptExact"/>
    <w:rsid w:val="00F340EB"/>
  </w:style>
  <w:style w:type="character" w:customStyle="1" w:styleId="Bodytext82Spacing0ptExact">
    <w:name w:val="Body text (82) + Spacing 0 pt Exact"/>
    <w:basedOn w:val="Bodytext820"/>
    <w:rsid w:val="00F340EB"/>
  </w:style>
  <w:style w:type="character" w:customStyle="1" w:styleId="Bodytext131Exact">
    <w:name w:val="Body text (131) Exact"/>
    <w:basedOn w:val="DefaultParagraphFont"/>
    <w:rsid w:val="00F340EB"/>
  </w:style>
  <w:style w:type="character" w:customStyle="1" w:styleId="Picturecaption2Spacing0ptExact">
    <w:name w:val="Picture caption (2) + Spacing 0 pt Exact"/>
    <w:basedOn w:val="DefaultParagraphFont"/>
    <w:rsid w:val="00F340EB"/>
  </w:style>
  <w:style w:type="character" w:customStyle="1" w:styleId="Bodytext114Exact">
    <w:name w:val="Body text (114) Exact"/>
    <w:basedOn w:val="Bodytext131Exact"/>
    <w:rsid w:val="00F340EB"/>
  </w:style>
  <w:style w:type="character" w:customStyle="1" w:styleId="Bodytext340">
    <w:name w:val="Body text (34)"/>
    <w:basedOn w:val="BodyText40"/>
    <w:rsid w:val="00F340EB"/>
  </w:style>
  <w:style w:type="character" w:customStyle="1" w:styleId="Bodytext1409pt">
    <w:name w:val="Body text (140) + 9 pt"/>
    <w:aliases w:val="Not Italic,Table of contents (12) + FrankRuehl,11 pt"/>
    <w:basedOn w:val="DefaultParagraphFont"/>
    <w:rsid w:val="00F340EB"/>
  </w:style>
  <w:style w:type="character" w:customStyle="1" w:styleId="Bodytext510">
    <w:name w:val="Body text (51)"/>
    <w:basedOn w:val="Bodytext115"/>
    <w:rsid w:val="00F340EB"/>
  </w:style>
  <w:style w:type="character" w:customStyle="1" w:styleId="Bodytext1140">
    <w:name w:val="Body text (114)"/>
    <w:basedOn w:val="Bodytext131Exact"/>
    <w:rsid w:val="00F340EB"/>
  </w:style>
  <w:style w:type="character" w:customStyle="1" w:styleId="Tableofcontents130">
    <w:name w:val="Table of contents (13)"/>
    <w:basedOn w:val="Bodytext82Spacing0ptExact"/>
    <w:rsid w:val="00F340E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F340EB"/>
  </w:style>
  <w:style w:type="character" w:customStyle="1" w:styleId="Bodytext460">
    <w:name w:val="Body text (46)"/>
    <w:basedOn w:val="Bodytext114"/>
    <w:rsid w:val="00F340EB"/>
  </w:style>
  <w:style w:type="character" w:customStyle="1" w:styleId="Bodytext46NotBold">
    <w:name w:val="Body text (46) + Not Bold"/>
    <w:basedOn w:val="Bodytext114"/>
    <w:rsid w:val="00F340EB"/>
  </w:style>
  <w:style w:type="character" w:customStyle="1" w:styleId="Bodytext46SegoeUI">
    <w:name w:val="Body text (46) + Segoe UI"/>
    <w:basedOn w:val="Bodytext114"/>
    <w:rsid w:val="00F340EB"/>
  </w:style>
  <w:style w:type="character" w:customStyle="1" w:styleId="Bodytext115Spacing0ptExact">
    <w:name w:val="Body text (115) + Spacing 0 pt Exact"/>
    <w:basedOn w:val="Picturecaption2Spacing0ptExact"/>
    <w:rsid w:val="00F340EB"/>
  </w:style>
  <w:style w:type="character" w:customStyle="1" w:styleId="Picturecaption42SmallCaps">
    <w:name w:val="Picture caption (42) + Small Caps"/>
    <w:basedOn w:val="DefaultParagraphFont"/>
    <w:rsid w:val="00F340EB"/>
  </w:style>
  <w:style w:type="character" w:customStyle="1" w:styleId="Bodytext155Exact">
    <w:name w:val="Body text (155) Exact"/>
    <w:basedOn w:val="DefaultParagraphFont"/>
    <w:rsid w:val="00F340EB"/>
  </w:style>
  <w:style w:type="character" w:customStyle="1" w:styleId="Bodytext157">
    <w:name w:val="Body text (157)_"/>
    <w:basedOn w:val="DefaultParagraphFont"/>
    <w:rsid w:val="00F340EB"/>
  </w:style>
  <w:style w:type="character" w:customStyle="1" w:styleId="Bodytext157Spacing0pt">
    <w:name w:val="Body text (157) + Spacing 0 pt"/>
    <w:basedOn w:val="Bodytext39"/>
    <w:rsid w:val="00F340EB"/>
  </w:style>
  <w:style w:type="character" w:customStyle="1" w:styleId="Bodytext1570">
    <w:name w:val="Body text (157)"/>
    <w:basedOn w:val="Bodytext39"/>
    <w:rsid w:val="00F340EB"/>
  </w:style>
  <w:style w:type="character" w:customStyle="1" w:styleId="Heading2213pt">
    <w:name w:val="Heading #22 + 13 pt"/>
    <w:basedOn w:val="DefaultParagraphFont"/>
    <w:rsid w:val="00F340EB"/>
  </w:style>
  <w:style w:type="character" w:customStyle="1" w:styleId="Heading22125pt">
    <w:name w:val="Heading #22 + 12.5 pt"/>
    <w:basedOn w:val="DefaultParagraphFont"/>
    <w:rsid w:val="00F340EB"/>
  </w:style>
  <w:style w:type="character" w:customStyle="1" w:styleId="Bodytext300">
    <w:name w:val="Body text (30)_"/>
    <w:basedOn w:val="DefaultParagraphFont"/>
    <w:rsid w:val="00F340EB"/>
  </w:style>
  <w:style w:type="character" w:customStyle="1" w:styleId="Bodytext301">
    <w:name w:val="Body text (30)"/>
    <w:basedOn w:val="Bodytext3TimesNewRoman"/>
    <w:rsid w:val="00F340EB"/>
  </w:style>
  <w:style w:type="character" w:customStyle="1" w:styleId="Bodytext39">
    <w:name w:val="Body text (39)_"/>
    <w:basedOn w:val="DefaultParagraphFont"/>
    <w:rsid w:val="00F340EB"/>
  </w:style>
  <w:style w:type="character" w:customStyle="1" w:styleId="Bodytext390">
    <w:name w:val="Body text (39)"/>
    <w:basedOn w:val="BodytextExact"/>
    <w:rsid w:val="00F340EB"/>
  </w:style>
  <w:style w:type="character" w:customStyle="1" w:styleId="Bodytext159Exact">
    <w:name w:val="Body text (159) Exact"/>
    <w:basedOn w:val="DefaultParagraphFont"/>
    <w:rsid w:val="00F340EB"/>
  </w:style>
  <w:style w:type="character" w:customStyle="1" w:styleId="Bodytext60Spacing0pt">
    <w:name w:val="Body text (60) + Spacing 0 pt"/>
    <w:basedOn w:val="DefaultParagraphFont"/>
    <w:rsid w:val="00F340EB"/>
  </w:style>
  <w:style w:type="character" w:customStyle="1" w:styleId="Bodytext3Spacing-1pt">
    <w:name w:val="Body text (3) + Spacing -1 pt"/>
    <w:basedOn w:val="Bodytext3Spacing0ptExact"/>
    <w:rsid w:val="00F340EB"/>
  </w:style>
  <w:style w:type="character" w:customStyle="1" w:styleId="Bodytext3TimesNewRoman">
    <w:name w:val="Body text (3) + Times New Roman"/>
    <w:aliases w:val="11.5 pt"/>
    <w:basedOn w:val="Bodytext3Spacing0ptExact"/>
    <w:rsid w:val="00F340EB"/>
  </w:style>
  <w:style w:type="character" w:customStyle="1" w:styleId="Bodytext2NotBold">
    <w:name w:val="Body text (2) + Not Bold"/>
    <w:basedOn w:val="Bodytext30"/>
    <w:rsid w:val="00F340EB"/>
  </w:style>
  <w:style w:type="character" w:customStyle="1" w:styleId="BodytextExact">
    <w:name w:val="Body text Exact"/>
    <w:basedOn w:val="DefaultParagraphFont"/>
    <w:rsid w:val="00F340EB"/>
  </w:style>
  <w:style w:type="character" w:customStyle="1" w:styleId="Heading13Italic">
    <w:name w:val="Heading #13 + Italic"/>
    <w:basedOn w:val="DefaultParagraphFont"/>
    <w:rsid w:val="00F340EB"/>
  </w:style>
  <w:style w:type="character" w:customStyle="1" w:styleId="Heading92Spacing2pt">
    <w:name w:val="Heading #9 (2) + Spacing 2 pt"/>
    <w:basedOn w:val="DefaultParagraphFont"/>
    <w:rsid w:val="00F340EB"/>
  </w:style>
  <w:style w:type="character" w:customStyle="1" w:styleId="Bodytext38Spacing0pt">
    <w:name w:val="Body text (38) + Spacing 0 pt"/>
    <w:basedOn w:val="DefaultParagraphFont"/>
    <w:rsid w:val="00F340EB"/>
  </w:style>
  <w:style w:type="character" w:customStyle="1" w:styleId="Bodytext42Spacing-1pt">
    <w:name w:val="Body text (42) + Spacing -1 pt"/>
    <w:basedOn w:val="DefaultParagraphFont"/>
    <w:rsid w:val="00F340EB"/>
  </w:style>
  <w:style w:type="character" w:customStyle="1" w:styleId="Bodytext35">
    <w:name w:val="Body text (35)_"/>
    <w:basedOn w:val="DefaultParagraphFont"/>
    <w:rsid w:val="00F340EB"/>
  </w:style>
  <w:style w:type="character" w:customStyle="1" w:styleId="Picturecaption19">
    <w:name w:val="Picture caption (19)_"/>
    <w:basedOn w:val="DefaultParagraphFont"/>
    <w:rsid w:val="00F340EB"/>
  </w:style>
  <w:style w:type="character" w:customStyle="1" w:styleId="Picturecaption9Exact">
    <w:name w:val="Picture caption (9) Exact"/>
    <w:basedOn w:val="DefaultParagraphFont"/>
    <w:rsid w:val="00F340EB"/>
  </w:style>
  <w:style w:type="character" w:customStyle="1" w:styleId="Bodytext87">
    <w:name w:val="Body text (87)_"/>
    <w:basedOn w:val="DefaultParagraphFont"/>
    <w:rsid w:val="00F340EB"/>
  </w:style>
  <w:style w:type="character" w:customStyle="1" w:styleId="Bodytext61">
    <w:name w:val="Body text (6)_"/>
    <w:basedOn w:val="DefaultParagraphFont"/>
    <w:rsid w:val="00F340EB"/>
  </w:style>
  <w:style w:type="character" w:customStyle="1" w:styleId="Heading142SmallCaps">
    <w:name w:val="Heading #14 (2) + Small Caps"/>
    <w:basedOn w:val="DefaultParagraphFont"/>
    <w:rsid w:val="00F340EB"/>
  </w:style>
  <w:style w:type="character" w:customStyle="1" w:styleId="Bodytext350">
    <w:name w:val="Body text (35)"/>
    <w:basedOn w:val="Picturecaption190"/>
    <w:rsid w:val="00F340EB"/>
  </w:style>
  <w:style w:type="character" w:customStyle="1" w:styleId="Picturecaption190">
    <w:name w:val="Picture caption (19)"/>
    <w:basedOn w:val="Picturecaption27Spacing0pt"/>
    <w:rsid w:val="00F340EB"/>
  </w:style>
  <w:style w:type="character" w:customStyle="1" w:styleId="Picturecaption27Spacing0pt">
    <w:name w:val="Picture caption (27) + Spacing 0 pt"/>
    <w:basedOn w:val="DefaultParagraphFont"/>
    <w:rsid w:val="00F340EB"/>
  </w:style>
  <w:style w:type="character" w:customStyle="1" w:styleId="Bodytext43Spacing0ptExact">
    <w:name w:val="Body text (43) + Spacing 0 pt Exact"/>
    <w:basedOn w:val="DefaultParagraphFont"/>
    <w:rsid w:val="00F340EB"/>
  </w:style>
  <w:style w:type="character" w:customStyle="1" w:styleId="Bodytext62">
    <w:name w:val="Body text (6)"/>
    <w:basedOn w:val="Bodytext870"/>
    <w:rsid w:val="00F340EB"/>
  </w:style>
  <w:style w:type="character" w:customStyle="1" w:styleId="Bodytext870">
    <w:name w:val="Body text (87)"/>
    <w:basedOn w:val="DefaultParagraphFont"/>
    <w:rsid w:val="00F340EB"/>
  </w:style>
  <w:style w:type="character" w:customStyle="1" w:styleId="BodytextSegoeUI">
    <w:name w:val="Body text + Segoe UI"/>
    <w:aliases w:val="21.5 pt"/>
    <w:basedOn w:val="DefaultParagraphFont"/>
    <w:rsid w:val="00F340EB"/>
  </w:style>
  <w:style w:type="character" w:customStyle="1" w:styleId="Bodytext68">
    <w:name w:val="Body text (68)_"/>
    <w:basedOn w:val="DefaultParagraphFont"/>
    <w:rsid w:val="00F340EB"/>
  </w:style>
  <w:style w:type="character" w:customStyle="1" w:styleId="Bodytext112SmallCaps">
    <w:name w:val="Body text (112) + Small Caps"/>
    <w:basedOn w:val="DefaultParagraphFont"/>
    <w:rsid w:val="00F340EB"/>
  </w:style>
  <w:style w:type="character" w:customStyle="1" w:styleId="Bodytext680">
    <w:name w:val="Body text (68)"/>
    <w:basedOn w:val="Heading162SmallCaps"/>
    <w:rsid w:val="00F340EB"/>
  </w:style>
  <w:style w:type="character" w:customStyle="1" w:styleId="Tableofcontents11">
    <w:name w:val="Table of contents (11)_"/>
    <w:basedOn w:val="DefaultParagraphFont"/>
    <w:rsid w:val="00F340EB"/>
  </w:style>
  <w:style w:type="character" w:customStyle="1" w:styleId="Tableofcontents110">
    <w:name w:val="Table of contents (11)"/>
    <w:basedOn w:val="article-quote-right"/>
    <w:rsid w:val="00F340EB"/>
  </w:style>
  <w:style w:type="character" w:customStyle="1" w:styleId="Tableofcontents15">
    <w:name w:val="Table of contents (15)_"/>
    <w:basedOn w:val="DefaultParagraphFont"/>
    <w:rsid w:val="00F340EB"/>
  </w:style>
  <w:style w:type="character" w:customStyle="1" w:styleId="Tableofcontents150">
    <w:name w:val="Table of contents (15)"/>
    <w:basedOn w:val="StyleBox12pt"/>
    <w:rsid w:val="00F340EB"/>
  </w:style>
  <w:style w:type="character" w:customStyle="1" w:styleId="Heading162SmallCaps">
    <w:name w:val="Heading #16 (2) + Small Caps"/>
    <w:basedOn w:val="DefaultParagraphFont"/>
    <w:rsid w:val="00F340EB"/>
  </w:style>
  <w:style w:type="character" w:customStyle="1" w:styleId="ft6">
    <w:name w:val="ft6"/>
    <w:basedOn w:val="DefaultParagraphFont"/>
    <w:rsid w:val="00F340EB"/>
  </w:style>
  <w:style w:type="character" w:customStyle="1" w:styleId="amp">
    <w:name w:val="amp"/>
    <w:basedOn w:val="DefaultParagraphFont"/>
    <w:rsid w:val="00F340EB"/>
  </w:style>
  <w:style w:type="character" w:customStyle="1" w:styleId="article-quote-right">
    <w:name w:val="article-quote-right"/>
    <w:basedOn w:val="DefaultParagraphFont"/>
    <w:rsid w:val="00F340EB"/>
  </w:style>
  <w:style w:type="character" w:customStyle="1" w:styleId="StyleBox12ptBold">
    <w:name w:val="Style Box + 12 pt Bold"/>
    <w:basedOn w:val="DefaultParagraphFont"/>
    <w:rsid w:val="00F340EB"/>
  </w:style>
  <w:style w:type="character" w:customStyle="1" w:styleId="StyleBox12pt">
    <w:name w:val="Style Box + 12 pt"/>
    <w:basedOn w:val="DefaultParagraphFont"/>
    <w:rsid w:val="00F340EB"/>
  </w:style>
  <w:style w:type="character" w:customStyle="1" w:styleId="BoldandUnderlineCharCharCharChar">
    <w:name w:val="Bold and Underline Char Char Char Char"/>
    <w:rsid w:val="00F340EB"/>
  </w:style>
  <w:style w:type="character" w:customStyle="1" w:styleId="BoldandUnderlineCharChar">
    <w:name w:val="Bold and Underline Char Char"/>
    <w:rsid w:val="00F340EB"/>
  </w:style>
  <w:style w:type="character" w:customStyle="1" w:styleId="commentstext">
    <w:name w:val="commentstext"/>
    <w:rsid w:val="00F340EB"/>
  </w:style>
  <w:style w:type="character" w:customStyle="1" w:styleId="dd">
    <w:name w:val="dd"/>
    <w:rsid w:val="00F340EB"/>
  </w:style>
  <w:style w:type="character" w:customStyle="1" w:styleId="underLight">
    <w:name w:val="underLight"/>
    <w:uiPriority w:val="1"/>
    <w:qFormat/>
    <w:rsid w:val="00F340EB"/>
  </w:style>
  <w:style w:type="character" w:customStyle="1" w:styleId="author-rss">
    <w:name w:val="author-rss"/>
    <w:rsid w:val="00F340EB"/>
  </w:style>
  <w:style w:type="character" w:customStyle="1" w:styleId="at">
    <w:name w:val="at"/>
    <w:basedOn w:val="DefaultParagraphFont"/>
    <w:rsid w:val="00F340EB"/>
  </w:style>
  <w:style w:type="character" w:customStyle="1" w:styleId="source">
    <w:name w:val="source"/>
    <w:rsid w:val="00F340EB"/>
  </w:style>
  <w:style w:type="character" w:customStyle="1" w:styleId="bioline">
    <w:name w:val="bioline"/>
    <w:rsid w:val="00F340EB"/>
  </w:style>
  <w:style w:type="character" w:customStyle="1" w:styleId="wikicreatelink">
    <w:name w:val="wikicreatelink"/>
    <w:basedOn w:val="DefaultParagraphFont"/>
    <w:rsid w:val="00F340EB"/>
  </w:style>
  <w:style w:type="character" w:customStyle="1" w:styleId="facebook-share-count">
    <w:name w:val="facebook-share-count"/>
    <w:basedOn w:val="DefaultParagraphFont"/>
    <w:rsid w:val="00F340EB"/>
  </w:style>
  <w:style w:type="character" w:customStyle="1" w:styleId="tickerwrap">
    <w:name w:val="ticker_wrap"/>
    <w:basedOn w:val="DefaultParagraphFont"/>
    <w:rsid w:val="00F340EB"/>
  </w:style>
  <w:style w:type="character" w:customStyle="1" w:styleId="smallcaps0">
    <w:name w:val="small_caps"/>
    <w:basedOn w:val="DefaultParagraphFont"/>
    <w:rsid w:val="00F340EB"/>
  </w:style>
  <w:style w:type="character" w:customStyle="1" w:styleId="bodycopy">
    <w:name w:val="bodycopy"/>
    <w:basedOn w:val="DefaultParagraphFont"/>
    <w:rsid w:val="00F340E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F340EB"/>
  </w:style>
  <w:style w:type="character" w:customStyle="1" w:styleId="StyleGaramondText1">
    <w:name w:val="Style Garamond Text 1"/>
    <w:basedOn w:val="DefaultParagraphFont"/>
    <w:rsid w:val="00F340EB"/>
  </w:style>
  <w:style w:type="character" w:customStyle="1" w:styleId="StyleGaramondText1Underline">
    <w:name w:val="Style Garamond Text 1 Underline"/>
    <w:basedOn w:val="DefaultParagraphFont"/>
    <w:rsid w:val="00F340EB"/>
  </w:style>
  <w:style w:type="character" w:customStyle="1" w:styleId="StyleBoldUnderlineBorderSinglesolidlineAuto05pt">
    <w:name w:val="Style Bold Underline Border: : (Single solid line Auto  0.5 pt ..."/>
    <w:basedOn w:val="DefaultParagraphFont"/>
    <w:rsid w:val="00F340EB"/>
  </w:style>
  <w:style w:type="character" w:customStyle="1" w:styleId="StyleStyleBoldUnderlineUnderlineIntenseEmphasisIntenseEmpha">
    <w:name w:val="Style Style Bold UnderlineUnderlineIntense EmphasisIntense Empha..."/>
    <w:basedOn w:val="DefaultParagraphFont"/>
    <w:rsid w:val="00F340EB"/>
  </w:style>
  <w:style w:type="character" w:customStyle="1" w:styleId="Style7ptBold">
    <w:name w:val="Style 7 pt Bold"/>
    <w:basedOn w:val="DefaultParagraphFont"/>
    <w:rsid w:val="00F340EB"/>
  </w:style>
  <w:style w:type="character" w:styleId="HTMLAcronym">
    <w:name w:val="HTML Acronym"/>
    <w:basedOn w:val="DefaultParagraphFont"/>
    <w:unhideWhenUsed/>
    <w:rsid w:val="00F340EB"/>
  </w:style>
  <w:style w:type="paragraph" w:styleId="BlockText">
    <w:name w:val="Block Text"/>
    <w:basedOn w:val="Normal"/>
    <w:unhideWhenUsed/>
    <w:rsid w:val="00F340E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F340EB"/>
    <w:pPr>
      <w:spacing w:after="0" w:line="240" w:lineRule="auto"/>
      <w:ind w:left="720"/>
    </w:pPr>
  </w:style>
  <w:style w:type="paragraph" w:styleId="EnvelopeReturn">
    <w:name w:val="envelope return"/>
    <w:basedOn w:val="Normal"/>
    <w:unhideWhenUsed/>
    <w:rsid w:val="00F340EB"/>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F340EB"/>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F340EB"/>
    <w:pPr>
      <w:spacing w:after="0" w:line="240" w:lineRule="auto"/>
    </w:pPr>
    <w:rPr>
      <w:i/>
      <w:iCs/>
    </w:rPr>
  </w:style>
  <w:style w:type="character" w:customStyle="1" w:styleId="HTMLAddressChar">
    <w:name w:val="HTML Address Char"/>
    <w:basedOn w:val="DefaultParagraphFont"/>
    <w:link w:val="HTMLAddress"/>
    <w:uiPriority w:val="99"/>
    <w:rsid w:val="00F340EB"/>
    <w:rPr>
      <w:rFonts w:ascii="Calibri" w:hAnsi="Calibri"/>
      <w:i/>
      <w:iCs/>
    </w:rPr>
  </w:style>
  <w:style w:type="paragraph" w:styleId="Index1">
    <w:name w:val="index 1"/>
    <w:basedOn w:val="Normal"/>
    <w:next w:val="Normal"/>
    <w:autoRedefine/>
    <w:unhideWhenUsed/>
    <w:rsid w:val="00F340EB"/>
    <w:pPr>
      <w:spacing w:after="0" w:line="240" w:lineRule="auto"/>
      <w:ind w:left="220" w:hanging="220"/>
    </w:pPr>
  </w:style>
  <w:style w:type="character" w:customStyle="1" w:styleId="BodyTextIndent3Char">
    <w:name w:val="Body Text Indent 3 Char"/>
    <w:basedOn w:val="DefaultParagraphFont"/>
    <w:uiPriority w:val="99"/>
    <w:locked/>
    <w:rsid w:val="00F340EB"/>
  </w:style>
  <w:style w:type="character" w:customStyle="1" w:styleId="cardunderlineChar">
    <w:name w:val="card underline Char"/>
    <w:locked/>
    <w:rsid w:val="00F340EB"/>
  </w:style>
  <w:style w:type="paragraph" w:customStyle="1" w:styleId="cardunderline">
    <w:name w:val="card underline"/>
    <w:basedOn w:val="Normal"/>
    <w:next w:val="GAUnderline"/>
    <w:qFormat/>
    <w:rsid w:val="00F340EB"/>
    <w:pPr>
      <w:spacing w:after="0" w:line="240" w:lineRule="auto"/>
    </w:pPr>
  </w:style>
  <w:style w:type="character" w:customStyle="1" w:styleId="StyleHeading4UnderlinedsmalltextGaramondChar">
    <w:name w:val="Style Heading 4Underlinedsmall text + Garamond Char"/>
    <w:locked/>
    <w:rsid w:val="00F340EB"/>
  </w:style>
  <w:style w:type="paragraph" w:customStyle="1" w:styleId="StyleHeading4UnderlinedsmalltextGaramond">
    <w:name w:val="Style Heading 4Underlinedsmall text + Garamond"/>
    <w:basedOn w:val="Heading4"/>
    <w:qFormat/>
    <w:rsid w:val="00F340EB"/>
    <w:pPr>
      <w:spacing w:before="200" w:line="240" w:lineRule="auto"/>
    </w:pPr>
    <w:rPr>
      <w:iCs w:val="0"/>
      <w:sz w:val="22"/>
    </w:rPr>
  </w:style>
  <w:style w:type="paragraph" w:customStyle="1" w:styleId="Heading2-NotBold">
    <w:name w:val="Heading 2 - Not Bold"/>
    <w:basedOn w:val="Heading2"/>
    <w:autoRedefine/>
    <w:uiPriority w:val="99"/>
    <w:qFormat/>
    <w:rsid w:val="00F340EB"/>
    <w:pPr>
      <w:spacing w:before="480" w:line="240" w:lineRule="auto"/>
    </w:pPr>
  </w:style>
  <w:style w:type="paragraph" w:customStyle="1" w:styleId="Heading2-Bold">
    <w:name w:val="Heading 2 - Bold"/>
    <w:basedOn w:val="Normal"/>
    <w:next w:val="Micro"/>
    <w:autoRedefine/>
    <w:uiPriority w:val="99"/>
    <w:qFormat/>
    <w:rsid w:val="00F340EB"/>
    <w:pPr>
      <w:spacing w:after="0" w:line="240" w:lineRule="auto"/>
    </w:pPr>
  </w:style>
  <w:style w:type="paragraph" w:customStyle="1" w:styleId="tag">
    <w:name w:val="%tag"/>
    <w:basedOn w:val="Normal"/>
    <w:next w:val="Normal"/>
    <w:link w:val="tagChar0"/>
    <w:uiPriority w:val="99"/>
    <w:qFormat/>
    <w:rsid w:val="00F340EB"/>
    <w:pPr>
      <w:spacing w:after="0" w:line="240" w:lineRule="auto"/>
    </w:pPr>
  </w:style>
  <w:style w:type="character" w:customStyle="1" w:styleId="Style2Char0">
    <w:name w:val="Style 2 Char"/>
    <w:uiPriority w:val="99"/>
    <w:locked/>
    <w:rsid w:val="00F340EB"/>
  </w:style>
  <w:style w:type="character" w:customStyle="1" w:styleId="GAUnderlineChar">
    <w:name w:val="GA Underline Char"/>
    <w:locked/>
    <w:rsid w:val="00F340EB"/>
  </w:style>
  <w:style w:type="paragraph" w:customStyle="1" w:styleId="GAUnderline">
    <w:name w:val="GA Underline"/>
    <w:basedOn w:val="Normal"/>
    <w:next w:val="StyleHeading2TagHEADING2TagCite11pt"/>
    <w:qFormat/>
    <w:rsid w:val="00F340EB"/>
    <w:pPr>
      <w:spacing w:after="0" w:line="240" w:lineRule="auto"/>
    </w:pPr>
  </w:style>
  <w:style w:type="character" w:customStyle="1" w:styleId="textsmallChar0">
    <w:name w:val="textsmall Char"/>
    <w:locked/>
    <w:rsid w:val="00F340EB"/>
  </w:style>
  <w:style w:type="character" w:customStyle="1" w:styleId="cardtextChar3">
    <w:name w:val="cardtext Char"/>
    <w:locked/>
    <w:rsid w:val="00F340EB"/>
  </w:style>
  <w:style w:type="paragraph" w:customStyle="1" w:styleId="h-lead">
    <w:name w:val="h-lead"/>
    <w:basedOn w:val="Normal"/>
    <w:next w:val="Brief"/>
    <w:uiPriority w:val="99"/>
    <w:qFormat/>
    <w:rsid w:val="00F340EB"/>
    <w:pPr>
      <w:spacing w:after="0" w:line="240" w:lineRule="auto"/>
    </w:pPr>
  </w:style>
  <w:style w:type="paragraph" w:customStyle="1" w:styleId="intro">
    <w:name w:val="intro"/>
    <w:basedOn w:val="Normal"/>
    <w:next w:val="CM2"/>
    <w:uiPriority w:val="99"/>
    <w:qFormat/>
    <w:rsid w:val="00F340EB"/>
    <w:pPr>
      <w:spacing w:after="0" w:line="240" w:lineRule="auto"/>
    </w:pPr>
  </w:style>
  <w:style w:type="character" w:customStyle="1" w:styleId="StyleHeading2TagHEADING2TagCite11ptChar">
    <w:name w:val="Style Heading 2TagHEADING 2Tag&amp;Cite + 11 pt Char"/>
    <w:locked/>
    <w:rsid w:val="00F340EB"/>
  </w:style>
  <w:style w:type="paragraph" w:customStyle="1" w:styleId="StyleHeading2TagHEADING2TagCite11pt">
    <w:name w:val="Style Heading 2TagHEADING 2Tag&amp;Cite + 11 pt"/>
    <w:basedOn w:val="Heading2"/>
    <w:next w:val="CM16"/>
    <w:qFormat/>
    <w:rsid w:val="00F340EB"/>
    <w:pPr>
      <w:spacing w:before="480" w:line="240" w:lineRule="auto"/>
    </w:pPr>
  </w:style>
  <w:style w:type="paragraph" w:customStyle="1" w:styleId="F3-TagAuthor">
    <w:name w:val="F3 - Tag/Author"/>
    <w:basedOn w:val="Normal"/>
    <w:next w:val="CM19"/>
    <w:uiPriority w:val="99"/>
    <w:qFormat/>
    <w:rsid w:val="00F340EB"/>
    <w:pPr>
      <w:spacing w:after="0" w:line="240" w:lineRule="auto"/>
    </w:pPr>
  </w:style>
  <w:style w:type="paragraph" w:customStyle="1" w:styleId="F5-UnderlineNormal">
    <w:name w:val="F5 - Underline Normal"/>
    <w:basedOn w:val="Normal"/>
    <w:next w:val="CM34"/>
    <w:uiPriority w:val="99"/>
    <w:qFormat/>
    <w:rsid w:val="00F340EB"/>
    <w:pPr>
      <w:spacing w:after="0" w:line="240" w:lineRule="auto"/>
    </w:pPr>
  </w:style>
  <w:style w:type="paragraph" w:customStyle="1" w:styleId="Brief-PrimarySource">
    <w:name w:val="Brief - Primary Source"/>
    <w:basedOn w:val="Normal"/>
    <w:next w:val="CM56"/>
    <w:uiPriority w:val="99"/>
    <w:qFormat/>
    <w:rsid w:val="00F340EB"/>
    <w:pPr>
      <w:spacing w:after="0" w:line="240" w:lineRule="auto"/>
    </w:pPr>
  </w:style>
  <w:style w:type="paragraph" w:customStyle="1" w:styleId="Brief-Underline">
    <w:name w:val="Brief - Underline"/>
    <w:basedOn w:val="Normal"/>
    <w:next w:val="CM58"/>
    <w:uiPriority w:val="99"/>
    <w:qFormat/>
    <w:rsid w:val="00F340EB"/>
    <w:pPr>
      <w:spacing w:after="0" w:line="240" w:lineRule="auto"/>
    </w:pPr>
  </w:style>
  <w:style w:type="paragraph" w:customStyle="1" w:styleId="Brief">
    <w:name w:val="Brief"/>
    <w:basedOn w:val="CM56"/>
    <w:next w:val="CM57"/>
    <w:uiPriority w:val="99"/>
    <w:qFormat/>
    <w:rsid w:val="00F340EB"/>
  </w:style>
  <w:style w:type="paragraph" w:customStyle="1" w:styleId="CM2">
    <w:name w:val="CM2"/>
    <w:basedOn w:val="Normal"/>
    <w:next w:val="Normal"/>
    <w:uiPriority w:val="99"/>
    <w:qFormat/>
    <w:rsid w:val="00F340EB"/>
    <w:pPr>
      <w:spacing w:after="0" w:line="240" w:lineRule="auto"/>
    </w:pPr>
  </w:style>
  <w:style w:type="paragraph" w:customStyle="1" w:styleId="CM11">
    <w:name w:val="CM11"/>
    <w:basedOn w:val="Normal"/>
    <w:next w:val="Normal"/>
    <w:uiPriority w:val="99"/>
    <w:qFormat/>
    <w:rsid w:val="00F340EB"/>
    <w:pPr>
      <w:spacing w:after="0" w:line="240" w:lineRule="auto"/>
    </w:pPr>
  </w:style>
  <w:style w:type="paragraph" w:customStyle="1" w:styleId="CM16">
    <w:name w:val="CM16"/>
    <w:basedOn w:val="Normal"/>
    <w:next w:val="Normal"/>
    <w:uiPriority w:val="99"/>
    <w:qFormat/>
    <w:rsid w:val="00F340EB"/>
    <w:pPr>
      <w:spacing w:after="0" w:line="240" w:lineRule="auto"/>
    </w:pPr>
  </w:style>
  <w:style w:type="paragraph" w:customStyle="1" w:styleId="CM19">
    <w:name w:val="CM19"/>
    <w:basedOn w:val="Normal"/>
    <w:uiPriority w:val="99"/>
    <w:qFormat/>
    <w:rsid w:val="00F340EB"/>
    <w:pPr>
      <w:spacing w:after="0" w:line="240" w:lineRule="auto"/>
    </w:pPr>
  </w:style>
  <w:style w:type="paragraph" w:customStyle="1" w:styleId="CM34">
    <w:name w:val="CM34"/>
    <w:basedOn w:val="Normal"/>
    <w:uiPriority w:val="99"/>
    <w:qFormat/>
    <w:rsid w:val="00F340EB"/>
    <w:pPr>
      <w:spacing w:after="0" w:line="240" w:lineRule="auto"/>
    </w:pPr>
  </w:style>
  <w:style w:type="paragraph" w:customStyle="1" w:styleId="CM56">
    <w:name w:val="CM56"/>
    <w:basedOn w:val="Normal"/>
    <w:uiPriority w:val="99"/>
    <w:qFormat/>
    <w:rsid w:val="00F340EB"/>
    <w:pPr>
      <w:spacing w:after="0" w:line="240" w:lineRule="auto"/>
    </w:pPr>
  </w:style>
  <w:style w:type="paragraph" w:customStyle="1" w:styleId="CM58">
    <w:name w:val="CM58"/>
    <w:basedOn w:val="Normal"/>
    <w:uiPriority w:val="99"/>
    <w:qFormat/>
    <w:rsid w:val="00F340EB"/>
    <w:pPr>
      <w:spacing w:after="0" w:line="240" w:lineRule="auto"/>
    </w:pPr>
  </w:style>
  <w:style w:type="paragraph" w:customStyle="1" w:styleId="CM57">
    <w:name w:val="CM57"/>
    <w:basedOn w:val="Normal"/>
    <w:uiPriority w:val="99"/>
    <w:qFormat/>
    <w:rsid w:val="00F340EB"/>
    <w:pPr>
      <w:spacing w:after="0" w:line="240" w:lineRule="auto"/>
    </w:pPr>
  </w:style>
  <w:style w:type="paragraph" w:customStyle="1" w:styleId="CM1">
    <w:name w:val="CM1"/>
    <w:basedOn w:val="Normal"/>
    <w:uiPriority w:val="99"/>
    <w:qFormat/>
    <w:rsid w:val="00F340EB"/>
    <w:pPr>
      <w:spacing w:after="0" w:line="240" w:lineRule="auto"/>
    </w:pPr>
  </w:style>
  <w:style w:type="paragraph" w:customStyle="1" w:styleId="CM49">
    <w:name w:val="CM49"/>
    <w:basedOn w:val="Normal"/>
    <w:uiPriority w:val="99"/>
    <w:qFormat/>
    <w:rsid w:val="00F340EB"/>
    <w:pPr>
      <w:spacing w:after="0" w:line="240" w:lineRule="auto"/>
    </w:pPr>
  </w:style>
  <w:style w:type="paragraph" w:customStyle="1" w:styleId="CM41">
    <w:name w:val="CM41"/>
    <w:basedOn w:val="Normal"/>
    <w:uiPriority w:val="99"/>
    <w:qFormat/>
    <w:rsid w:val="00F340EB"/>
    <w:pPr>
      <w:spacing w:after="0" w:line="240" w:lineRule="auto"/>
    </w:pPr>
  </w:style>
  <w:style w:type="paragraph" w:customStyle="1" w:styleId="3rdOrderPara">
    <w:name w:val="3rd Order Para"/>
    <w:basedOn w:val="Normal"/>
    <w:qFormat/>
    <w:rsid w:val="00F340EB"/>
    <w:pPr>
      <w:spacing w:after="0" w:line="240" w:lineRule="auto"/>
    </w:pPr>
  </w:style>
  <w:style w:type="paragraph" w:customStyle="1" w:styleId="2ndOrderPara">
    <w:name w:val="2nd Order Para"/>
    <w:basedOn w:val="Normal"/>
    <w:qFormat/>
    <w:rsid w:val="00F340EB"/>
    <w:pPr>
      <w:spacing w:after="0" w:line="240" w:lineRule="auto"/>
    </w:pPr>
  </w:style>
  <w:style w:type="paragraph" w:customStyle="1" w:styleId="Normal-SIGN2">
    <w:name w:val="Normal-SIGN2"/>
    <w:basedOn w:val="Normal"/>
    <w:qFormat/>
    <w:rsid w:val="00F340EB"/>
    <w:pPr>
      <w:spacing w:after="0" w:line="240" w:lineRule="auto"/>
    </w:pPr>
  </w:style>
  <w:style w:type="paragraph" w:customStyle="1" w:styleId="Normal-SIGN1">
    <w:name w:val="Normal-SIGN1"/>
    <w:basedOn w:val="Normal"/>
    <w:uiPriority w:val="99"/>
    <w:qFormat/>
    <w:rsid w:val="00F340EB"/>
    <w:pPr>
      <w:spacing w:after="0" w:line="240" w:lineRule="auto"/>
    </w:pPr>
  </w:style>
  <w:style w:type="paragraph" w:customStyle="1" w:styleId="CM3">
    <w:name w:val="CM3"/>
    <w:basedOn w:val="Normal"/>
    <w:uiPriority w:val="99"/>
    <w:qFormat/>
    <w:rsid w:val="00F340EB"/>
    <w:pPr>
      <w:spacing w:after="0" w:line="240" w:lineRule="auto"/>
    </w:pPr>
  </w:style>
  <w:style w:type="paragraph" w:customStyle="1" w:styleId="CM33">
    <w:name w:val="CM33"/>
    <w:basedOn w:val="Normal"/>
    <w:uiPriority w:val="99"/>
    <w:qFormat/>
    <w:rsid w:val="00F340EB"/>
    <w:pPr>
      <w:spacing w:after="0" w:line="240" w:lineRule="auto"/>
    </w:pPr>
  </w:style>
  <w:style w:type="paragraph" w:customStyle="1" w:styleId="CM37">
    <w:name w:val="CM37"/>
    <w:basedOn w:val="Normal"/>
    <w:uiPriority w:val="99"/>
    <w:qFormat/>
    <w:rsid w:val="00F340EB"/>
    <w:pPr>
      <w:spacing w:after="0" w:line="240" w:lineRule="auto"/>
    </w:pPr>
  </w:style>
  <w:style w:type="paragraph" w:customStyle="1" w:styleId="CM7">
    <w:name w:val="CM7"/>
    <w:basedOn w:val="Normal"/>
    <w:uiPriority w:val="99"/>
    <w:qFormat/>
    <w:rsid w:val="00F340EB"/>
    <w:pPr>
      <w:spacing w:after="0" w:line="240" w:lineRule="auto"/>
    </w:pPr>
  </w:style>
  <w:style w:type="paragraph" w:customStyle="1" w:styleId="Brief-SecondarySource">
    <w:name w:val="Brief - Secondary Source"/>
    <w:basedOn w:val="Normal"/>
    <w:next w:val="ReportDate"/>
    <w:qFormat/>
    <w:rsid w:val="00F340EB"/>
    <w:pPr>
      <w:spacing w:after="0" w:line="240" w:lineRule="auto"/>
    </w:pPr>
  </w:style>
  <w:style w:type="paragraph" w:customStyle="1" w:styleId="Brief-Card">
    <w:name w:val="Brief - Card"/>
    <w:basedOn w:val="Normal"/>
    <w:next w:val="Pa11"/>
    <w:uiPriority w:val="99"/>
    <w:qFormat/>
    <w:rsid w:val="00F340EB"/>
    <w:pPr>
      <w:spacing w:after="0" w:line="240" w:lineRule="auto"/>
    </w:pPr>
  </w:style>
  <w:style w:type="paragraph" w:customStyle="1" w:styleId="Normal3">
    <w:name w:val="Normal+3"/>
    <w:basedOn w:val="Normal"/>
    <w:next w:val="Normal"/>
    <w:uiPriority w:val="99"/>
    <w:qFormat/>
    <w:rsid w:val="00F340EB"/>
    <w:pPr>
      <w:spacing w:after="0" w:line="240" w:lineRule="auto"/>
    </w:pPr>
  </w:style>
  <w:style w:type="paragraph" w:customStyle="1" w:styleId="Normal11">
    <w:name w:val="Normal+1"/>
    <w:basedOn w:val="Normal"/>
    <w:next w:val="Normal"/>
    <w:uiPriority w:val="99"/>
    <w:qFormat/>
    <w:rsid w:val="00F340EB"/>
    <w:pPr>
      <w:spacing w:after="0" w:line="240" w:lineRule="auto"/>
    </w:pPr>
  </w:style>
  <w:style w:type="paragraph" w:customStyle="1" w:styleId="Heading231">
    <w:name w:val="Heading 2+3"/>
    <w:basedOn w:val="Normal"/>
    <w:next w:val="Normal"/>
    <w:uiPriority w:val="99"/>
    <w:qFormat/>
    <w:rsid w:val="00F340EB"/>
    <w:pPr>
      <w:spacing w:after="0" w:line="240" w:lineRule="auto"/>
    </w:pPr>
  </w:style>
  <w:style w:type="paragraph" w:customStyle="1" w:styleId="Normal5">
    <w:name w:val="Normal+5"/>
    <w:basedOn w:val="Normal"/>
    <w:uiPriority w:val="99"/>
    <w:qFormat/>
    <w:rsid w:val="00F340EB"/>
    <w:pPr>
      <w:spacing w:after="0" w:line="240" w:lineRule="auto"/>
    </w:pPr>
  </w:style>
  <w:style w:type="paragraph" w:customStyle="1" w:styleId="Cover1">
    <w:name w:val="Cover 1"/>
    <w:basedOn w:val="Normal"/>
    <w:next w:val="Normal"/>
    <w:uiPriority w:val="99"/>
    <w:qFormat/>
    <w:rsid w:val="00F340EB"/>
    <w:pPr>
      <w:spacing w:after="0" w:line="240" w:lineRule="auto"/>
    </w:pPr>
  </w:style>
  <w:style w:type="paragraph" w:customStyle="1" w:styleId="Cover2">
    <w:name w:val="Cover 2"/>
    <w:basedOn w:val="Normal"/>
    <w:next w:val="Normal"/>
    <w:uiPriority w:val="99"/>
    <w:qFormat/>
    <w:rsid w:val="00F340EB"/>
    <w:pPr>
      <w:spacing w:after="0" w:line="240" w:lineRule="auto"/>
    </w:pPr>
  </w:style>
  <w:style w:type="paragraph" w:customStyle="1" w:styleId="ReportDate">
    <w:name w:val="ReportDate"/>
    <w:basedOn w:val="Normal"/>
    <w:uiPriority w:val="99"/>
    <w:qFormat/>
    <w:rsid w:val="00F340EB"/>
    <w:pPr>
      <w:spacing w:after="0" w:line="240" w:lineRule="auto"/>
    </w:pPr>
  </w:style>
  <w:style w:type="paragraph" w:customStyle="1" w:styleId="Pa11">
    <w:name w:val="Pa11"/>
    <w:basedOn w:val="Normal"/>
    <w:next w:val="Normal"/>
    <w:uiPriority w:val="99"/>
    <w:qFormat/>
    <w:rsid w:val="00F340EB"/>
    <w:pPr>
      <w:spacing w:after="0" w:line="240" w:lineRule="auto"/>
    </w:pPr>
  </w:style>
  <w:style w:type="paragraph" w:customStyle="1" w:styleId="CM30">
    <w:name w:val="CM30"/>
    <w:basedOn w:val="Normal"/>
    <w:uiPriority w:val="99"/>
    <w:qFormat/>
    <w:rsid w:val="00F340EB"/>
    <w:pPr>
      <w:spacing w:after="0" w:line="240" w:lineRule="auto"/>
    </w:pPr>
  </w:style>
  <w:style w:type="paragraph" w:customStyle="1" w:styleId="CM28">
    <w:name w:val="CM28"/>
    <w:basedOn w:val="Normal"/>
    <w:uiPriority w:val="99"/>
    <w:qFormat/>
    <w:rsid w:val="00F340EB"/>
    <w:pPr>
      <w:spacing w:after="0" w:line="240" w:lineRule="auto"/>
    </w:pPr>
  </w:style>
  <w:style w:type="paragraph" w:customStyle="1" w:styleId="CM8">
    <w:name w:val="CM8"/>
    <w:basedOn w:val="Normal"/>
    <w:uiPriority w:val="99"/>
    <w:qFormat/>
    <w:rsid w:val="00F340EB"/>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F340EB"/>
    <w:pPr>
      <w:spacing w:before="480" w:line="240" w:lineRule="auto"/>
    </w:pPr>
  </w:style>
  <w:style w:type="paragraph" w:customStyle="1" w:styleId="IndexFixer">
    <w:name w:val="Index Fixer"/>
    <w:basedOn w:val="Heading1"/>
    <w:next w:val="StyleBoldUnderliningKernat16pt"/>
    <w:uiPriority w:val="99"/>
    <w:qFormat/>
    <w:rsid w:val="00F340EB"/>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F340EB"/>
    <w:pPr>
      <w:spacing w:after="0" w:line="240" w:lineRule="auto"/>
    </w:pPr>
  </w:style>
  <w:style w:type="paragraph" w:customStyle="1" w:styleId="PageHeader-Underline18pt">
    <w:name w:val="Page Header - Underline 18 pt"/>
    <w:next w:val="TxBr6p1"/>
    <w:uiPriority w:val="99"/>
    <w:qFormat/>
    <w:rsid w:val="00F340EB"/>
    <w:pPr>
      <w:spacing w:after="200" w:line="276" w:lineRule="auto"/>
    </w:pPr>
  </w:style>
  <w:style w:type="paragraph" w:customStyle="1" w:styleId="ArgumentTags">
    <w:name w:val="Argument Tags"/>
    <w:basedOn w:val="Heading2"/>
    <w:next w:val="cardCharCharCharCharCharCharCharCharCharCharCharCharCharCharChar"/>
    <w:uiPriority w:val="99"/>
    <w:qFormat/>
    <w:rsid w:val="00F340EB"/>
    <w:pPr>
      <w:spacing w:before="480" w:line="240" w:lineRule="auto"/>
    </w:pPr>
  </w:style>
  <w:style w:type="paragraph" w:customStyle="1" w:styleId="subhead">
    <w:name w:val="subhead"/>
    <w:basedOn w:val="Normal"/>
    <w:qFormat/>
    <w:rsid w:val="00F340EB"/>
    <w:pPr>
      <w:spacing w:after="0" w:line="240" w:lineRule="auto"/>
    </w:pPr>
  </w:style>
  <w:style w:type="paragraph" w:customStyle="1" w:styleId="boldy">
    <w:name w:val="boldy"/>
    <w:basedOn w:val="Heading2"/>
    <w:next w:val="Card1"/>
    <w:uiPriority w:val="99"/>
    <w:qFormat/>
    <w:rsid w:val="00F340EB"/>
    <w:pPr>
      <w:spacing w:before="480" w:line="240" w:lineRule="auto"/>
    </w:pPr>
  </w:style>
  <w:style w:type="paragraph" w:customStyle="1" w:styleId="TxBr6p1">
    <w:name w:val="TxBr_6p1"/>
    <w:basedOn w:val="Normal"/>
    <w:next w:val="Cite21"/>
    <w:uiPriority w:val="99"/>
    <w:qFormat/>
    <w:rsid w:val="00F340EB"/>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F340EB"/>
    <w:pPr>
      <w:spacing w:after="0" w:line="240" w:lineRule="auto"/>
    </w:pPr>
  </w:style>
  <w:style w:type="character" w:customStyle="1" w:styleId="UnderlineStyleChar">
    <w:name w:val="Underline Style Char"/>
    <w:link w:val="UnderlineStyle0"/>
    <w:locked/>
    <w:rsid w:val="00F340EB"/>
  </w:style>
  <w:style w:type="paragraph" w:customStyle="1" w:styleId="Normalization">
    <w:name w:val="Normalization"/>
    <w:basedOn w:val="Normal"/>
    <w:next w:val="articletext"/>
    <w:uiPriority w:val="99"/>
    <w:qFormat/>
    <w:rsid w:val="00F340EB"/>
    <w:pPr>
      <w:spacing w:after="0" w:line="240" w:lineRule="auto"/>
    </w:pPr>
  </w:style>
  <w:style w:type="paragraph" w:customStyle="1" w:styleId="listlevel1">
    <w:name w:val="list level 1"/>
    <w:basedOn w:val="Normal"/>
    <w:next w:val="cardtextsmall"/>
    <w:uiPriority w:val="99"/>
    <w:qFormat/>
    <w:rsid w:val="00F340EB"/>
    <w:pPr>
      <w:spacing w:after="0" w:line="240" w:lineRule="auto"/>
    </w:pPr>
  </w:style>
  <w:style w:type="paragraph" w:customStyle="1" w:styleId="listlevel2">
    <w:name w:val="list level 2"/>
    <w:basedOn w:val="Normal"/>
    <w:next w:val="CaseListNormal"/>
    <w:uiPriority w:val="99"/>
    <w:qFormat/>
    <w:rsid w:val="00F340EB"/>
    <w:pPr>
      <w:spacing w:after="0" w:line="240" w:lineRule="auto"/>
    </w:pPr>
  </w:style>
  <w:style w:type="paragraph" w:customStyle="1" w:styleId="listlevel3">
    <w:name w:val="list level 3"/>
    <w:basedOn w:val="CaseListNormal"/>
    <w:next w:val="Body"/>
    <w:uiPriority w:val="99"/>
    <w:qFormat/>
    <w:rsid w:val="00F340EB"/>
  </w:style>
  <w:style w:type="paragraph" w:customStyle="1" w:styleId="PageNumber1">
    <w:name w:val="Page Number1"/>
    <w:basedOn w:val="Normal"/>
    <w:next w:val="Normal"/>
    <w:uiPriority w:val="99"/>
    <w:qFormat/>
    <w:rsid w:val="00F340EB"/>
    <w:pPr>
      <w:spacing w:after="0" w:line="240" w:lineRule="auto"/>
    </w:pPr>
  </w:style>
  <w:style w:type="paragraph" w:customStyle="1" w:styleId="Card1">
    <w:name w:val="Card1"/>
    <w:next w:val="TimesNewRoman12"/>
    <w:uiPriority w:val="99"/>
    <w:qFormat/>
    <w:rsid w:val="00F340EB"/>
    <w:pPr>
      <w:spacing w:after="200" w:line="276" w:lineRule="auto"/>
    </w:pPr>
  </w:style>
  <w:style w:type="paragraph" w:customStyle="1" w:styleId="Cite21">
    <w:name w:val="Cite2"/>
    <w:next w:val="htmlbody"/>
    <w:uiPriority w:val="99"/>
    <w:qFormat/>
    <w:rsid w:val="00F340E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F340EB"/>
    <w:pPr>
      <w:spacing w:after="0" w:line="240" w:lineRule="auto"/>
    </w:pPr>
  </w:style>
  <w:style w:type="paragraph" w:customStyle="1" w:styleId="articletext">
    <w:name w:val="articletext"/>
    <w:basedOn w:val="Normal"/>
    <w:next w:val="story-headline"/>
    <w:qFormat/>
    <w:rsid w:val="00F340EB"/>
    <w:pPr>
      <w:spacing w:after="0" w:line="240" w:lineRule="auto"/>
    </w:pPr>
  </w:style>
  <w:style w:type="paragraph" w:customStyle="1" w:styleId="cardtextsmall">
    <w:name w:val="card text small"/>
    <w:basedOn w:val="Normal"/>
    <w:next w:val="story-body"/>
    <w:qFormat/>
    <w:rsid w:val="00F340EB"/>
    <w:pPr>
      <w:spacing w:after="0" w:line="240" w:lineRule="auto"/>
    </w:pPr>
  </w:style>
  <w:style w:type="paragraph" w:customStyle="1" w:styleId="CaseListNormal">
    <w:name w:val="Case List Normal"/>
    <w:basedOn w:val="Normal"/>
    <w:next w:val="story-dateline"/>
    <w:uiPriority w:val="99"/>
    <w:qFormat/>
    <w:rsid w:val="00F340EB"/>
    <w:pPr>
      <w:spacing w:after="0" w:line="240" w:lineRule="auto"/>
    </w:pPr>
  </w:style>
  <w:style w:type="paragraph" w:customStyle="1" w:styleId="3text">
    <w:name w:val="3text"/>
    <w:basedOn w:val="Normal"/>
    <w:next w:val="Corpotesto"/>
    <w:uiPriority w:val="99"/>
    <w:qFormat/>
    <w:rsid w:val="00F340EB"/>
    <w:pPr>
      <w:spacing w:after="0" w:line="240" w:lineRule="auto"/>
    </w:pPr>
  </w:style>
  <w:style w:type="paragraph" w:customStyle="1" w:styleId="TimesNewRoman12">
    <w:name w:val="TimesNewRoman12"/>
    <w:next w:val="tagCharChar1Char"/>
    <w:uiPriority w:val="99"/>
    <w:qFormat/>
    <w:rsid w:val="00F340EB"/>
    <w:pPr>
      <w:spacing w:after="200" w:line="276" w:lineRule="auto"/>
    </w:pPr>
  </w:style>
  <w:style w:type="paragraph" w:customStyle="1" w:styleId="htmlbody">
    <w:name w:val="htmlbody"/>
    <w:basedOn w:val="Normal"/>
    <w:next w:val="OmniPage1"/>
    <w:uiPriority w:val="99"/>
    <w:qFormat/>
    <w:rsid w:val="00F340EB"/>
    <w:pPr>
      <w:spacing w:after="0" w:line="240" w:lineRule="auto"/>
    </w:pPr>
  </w:style>
  <w:style w:type="paragraph" w:customStyle="1" w:styleId="textChar">
    <w:name w:val="text Char"/>
    <w:basedOn w:val="Normal"/>
    <w:next w:val="TitlePageCenter"/>
    <w:autoRedefine/>
    <w:uiPriority w:val="99"/>
    <w:qFormat/>
    <w:rsid w:val="00F340EB"/>
    <w:pPr>
      <w:spacing w:after="0" w:line="240" w:lineRule="auto"/>
    </w:pPr>
  </w:style>
  <w:style w:type="paragraph" w:customStyle="1" w:styleId="story-headline">
    <w:name w:val="story-headline"/>
    <w:basedOn w:val="Normal"/>
    <w:next w:val="ProjectTitleLine"/>
    <w:uiPriority w:val="99"/>
    <w:qFormat/>
    <w:rsid w:val="00F340EB"/>
    <w:pPr>
      <w:spacing w:after="0" w:line="240" w:lineRule="auto"/>
    </w:pPr>
  </w:style>
  <w:style w:type="paragraph" w:customStyle="1" w:styleId="story-dateline">
    <w:name w:val="story-dateline"/>
    <w:basedOn w:val="Normal"/>
    <w:next w:val="cardChar1Char"/>
    <w:uiPriority w:val="99"/>
    <w:qFormat/>
    <w:rsid w:val="00F340EB"/>
    <w:pPr>
      <w:spacing w:after="0" w:line="240" w:lineRule="auto"/>
    </w:pPr>
  </w:style>
  <w:style w:type="paragraph" w:customStyle="1" w:styleId="TextofCards">
    <w:name w:val="Text of Cards"/>
    <w:basedOn w:val="Normal"/>
    <w:next w:val="CM12"/>
    <w:uiPriority w:val="99"/>
    <w:qFormat/>
    <w:rsid w:val="00F340EB"/>
    <w:pPr>
      <w:spacing w:after="0" w:line="240" w:lineRule="auto"/>
    </w:pPr>
  </w:style>
  <w:style w:type="paragraph" w:customStyle="1" w:styleId="Corpotesto">
    <w:name w:val="Corpo testo"/>
    <w:basedOn w:val="Normal"/>
    <w:next w:val="CM44"/>
    <w:uiPriority w:val="99"/>
    <w:qFormat/>
    <w:rsid w:val="00F340EB"/>
    <w:pPr>
      <w:spacing w:after="0" w:line="240" w:lineRule="auto"/>
    </w:pPr>
  </w:style>
  <w:style w:type="paragraph" w:customStyle="1" w:styleId="tagCharChar1Char">
    <w:name w:val="tag Char Char1 Char"/>
    <w:uiPriority w:val="99"/>
    <w:qFormat/>
    <w:rsid w:val="00F340EB"/>
    <w:pPr>
      <w:spacing w:after="200" w:line="276" w:lineRule="auto"/>
    </w:pPr>
  </w:style>
  <w:style w:type="paragraph" w:customStyle="1" w:styleId="OmniPage1">
    <w:name w:val="OmniPage #1"/>
    <w:basedOn w:val="Normal"/>
    <w:next w:val="StrikeThrough"/>
    <w:uiPriority w:val="99"/>
    <w:qFormat/>
    <w:rsid w:val="00F340EB"/>
    <w:pPr>
      <w:spacing w:after="0" w:line="240" w:lineRule="auto"/>
    </w:pPr>
  </w:style>
  <w:style w:type="paragraph" w:customStyle="1" w:styleId="TitlePageCenter">
    <w:name w:val="Title Page Center"/>
    <w:basedOn w:val="Normal"/>
    <w:next w:val="textbodyblack"/>
    <w:autoRedefine/>
    <w:uiPriority w:val="99"/>
    <w:qFormat/>
    <w:rsid w:val="00F340EB"/>
    <w:pPr>
      <w:spacing w:after="0" w:line="240" w:lineRule="auto"/>
    </w:pPr>
  </w:style>
  <w:style w:type="paragraph" w:customStyle="1" w:styleId="TitlePageBy">
    <w:name w:val="Title Page By"/>
    <w:basedOn w:val="textbodyblack"/>
    <w:next w:val="Normal"/>
    <w:autoRedefine/>
    <w:uiPriority w:val="99"/>
    <w:qFormat/>
    <w:rsid w:val="00F340EB"/>
  </w:style>
  <w:style w:type="paragraph" w:customStyle="1" w:styleId="ProjectTitleLine">
    <w:name w:val="Project Title Line"/>
    <w:basedOn w:val="Normal"/>
    <w:next w:val="Normal"/>
    <w:autoRedefine/>
    <w:uiPriority w:val="99"/>
    <w:qFormat/>
    <w:rsid w:val="00F340EB"/>
    <w:pPr>
      <w:spacing w:after="0" w:line="240" w:lineRule="auto"/>
    </w:pPr>
  </w:style>
  <w:style w:type="paragraph" w:customStyle="1" w:styleId="NormalVerdana">
    <w:name w:val="Normal + Verdana"/>
    <w:aliases w:val="White,Normal + Arial,10 pt"/>
    <w:basedOn w:val="Normal"/>
    <w:next w:val="CiteCorrected"/>
    <w:uiPriority w:val="99"/>
    <w:qFormat/>
    <w:rsid w:val="00F340EB"/>
    <w:pPr>
      <w:spacing w:after="0" w:line="240" w:lineRule="auto"/>
    </w:pPr>
  </w:style>
  <w:style w:type="paragraph" w:customStyle="1" w:styleId="cardChar1Char">
    <w:name w:val="card Char1 Char"/>
    <w:basedOn w:val="Normal"/>
    <w:next w:val="StyleLeft02"/>
    <w:uiPriority w:val="99"/>
    <w:qFormat/>
    <w:rsid w:val="00F340EB"/>
    <w:pPr>
      <w:spacing w:after="0" w:line="240" w:lineRule="auto"/>
    </w:pPr>
  </w:style>
  <w:style w:type="paragraph" w:customStyle="1" w:styleId="CM12">
    <w:name w:val="CM12"/>
    <w:basedOn w:val="Normal"/>
    <w:uiPriority w:val="99"/>
    <w:qFormat/>
    <w:rsid w:val="00F340EB"/>
    <w:pPr>
      <w:spacing w:after="0" w:line="240" w:lineRule="auto"/>
    </w:pPr>
  </w:style>
  <w:style w:type="paragraph" w:customStyle="1" w:styleId="CM44">
    <w:name w:val="CM44"/>
    <w:basedOn w:val="Normal"/>
    <w:uiPriority w:val="99"/>
    <w:qFormat/>
    <w:rsid w:val="00F340EB"/>
    <w:pPr>
      <w:spacing w:after="0" w:line="240" w:lineRule="auto"/>
    </w:pPr>
  </w:style>
  <w:style w:type="paragraph" w:customStyle="1" w:styleId="StrikeThrough">
    <w:name w:val="Strike Through"/>
    <w:basedOn w:val="Normal"/>
    <w:next w:val="Normal"/>
    <w:uiPriority w:val="99"/>
    <w:qFormat/>
    <w:rsid w:val="00F340EB"/>
    <w:pPr>
      <w:spacing w:after="0" w:line="240" w:lineRule="auto"/>
    </w:pPr>
  </w:style>
  <w:style w:type="paragraph" w:customStyle="1" w:styleId="textbodyblack">
    <w:name w:val="textbodyblack"/>
    <w:basedOn w:val="Normal"/>
    <w:next w:val="Pa5"/>
    <w:uiPriority w:val="99"/>
    <w:qFormat/>
    <w:rsid w:val="00F340EB"/>
    <w:pPr>
      <w:spacing w:after="0" w:line="240" w:lineRule="auto"/>
    </w:pPr>
  </w:style>
  <w:style w:type="character" w:customStyle="1" w:styleId="CiteCorrectedChar">
    <w:name w:val="Cite Corrected Char"/>
    <w:locked/>
    <w:rsid w:val="00F340EB"/>
  </w:style>
  <w:style w:type="paragraph" w:customStyle="1" w:styleId="CiteCorrected">
    <w:name w:val="Cite Corrected"/>
    <w:basedOn w:val="Normal"/>
    <w:next w:val="tagline1"/>
    <w:qFormat/>
    <w:rsid w:val="00F340EB"/>
    <w:pPr>
      <w:spacing w:after="0" w:line="240" w:lineRule="auto"/>
    </w:pPr>
  </w:style>
  <w:style w:type="paragraph" w:customStyle="1" w:styleId="StyleLeft02">
    <w:name w:val="Style Left:  0.2&quot;"/>
    <w:basedOn w:val="Normal"/>
    <w:next w:val="Block1"/>
    <w:uiPriority w:val="99"/>
    <w:qFormat/>
    <w:rsid w:val="00F340EB"/>
    <w:pPr>
      <w:spacing w:after="0" w:line="240" w:lineRule="auto"/>
    </w:pPr>
  </w:style>
  <w:style w:type="paragraph" w:customStyle="1" w:styleId="Hat1">
    <w:name w:val="Hat1"/>
    <w:basedOn w:val="Normal"/>
    <w:next w:val="Normal"/>
    <w:uiPriority w:val="2"/>
    <w:qFormat/>
    <w:rsid w:val="00F340EB"/>
    <w:pPr>
      <w:spacing w:after="0" w:line="240" w:lineRule="auto"/>
    </w:pPr>
  </w:style>
  <w:style w:type="paragraph" w:customStyle="1" w:styleId="post-subtitle">
    <w:name w:val="post-subtitle"/>
    <w:basedOn w:val="Normal"/>
    <w:qFormat/>
    <w:rsid w:val="00F340EB"/>
    <w:pPr>
      <w:spacing w:after="0" w:line="240" w:lineRule="auto"/>
    </w:pPr>
  </w:style>
  <w:style w:type="paragraph" w:customStyle="1" w:styleId="Pa5">
    <w:name w:val="Pa5"/>
    <w:basedOn w:val="Normal"/>
    <w:uiPriority w:val="99"/>
    <w:qFormat/>
    <w:rsid w:val="00F340EB"/>
    <w:pPr>
      <w:spacing w:after="0" w:line="240" w:lineRule="auto"/>
    </w:pPr>
  </w:style>
  <w:style w:type="paragraph" w:customStyle="1" w:styleId="Pa6">
    <w:name w:val="Pa6"/>
    <w:basedOn w:val="Normal"/>
    <w:uiPriority w:val="99"/>
    <w:qFormat/>
    <w:rsid w:val="00F340EB"/>
    <w:pPr>
      <w:spacing w:after="0" w:line="240" w:lineRule="auto"/>
    </w:pPr>
  </w:style>
  <w:style w:type="paragraph" w:customStyle="1" w:styleId="noindent0">
    <w:name w:val="no_indent"/>
    <w:basedOn w:val="Normal"/>
    <w:next w:val="NormalWeb3"/>
    <w:qFormat/>
    <w:rsid w:val="00F340EB"/>
    <w:pPr>
      <w:spacing w:after="0" w:line="240" w:lineRule="auto"/>
    </w:pPr>
  </w:style>
  <w:style w:type="paragraph" w:customStyle="1" w:styleId="tagline1">
    <w:name w:val="tagline"/>
    <w:basedOn w:val="Normal"/>
    <w:next w:val="cardCharCharCharCharChar"/>
    <w:qFormat/>
    <w:rsid w:val="00F340EB"/>
    <w:pPr>
      <w:spacing w:after="0" w:line="240" w:lineRule="auto"/>
    </w:pPr>
  </w:style>
  <w:style w:type="paragraph" w:customStyle="1" w:styleId="Block1">
    <w:name w:val="Block1"/>
    <w:basedOn w:val="Normal"/>
    <w:next w:val="Normal"/>
    <w:uiPriority w:val="3"/>
    <w:qFormat/>
    <w:rsid w:val="00F340EB"/>
    <w:pPr>
      <w:spacing w:after="0" w:line="240" w:lineRule="auto"/>
    </w:pPr>
  </w:style>
  <w:style w:type="paragraph" w:customStyle="1" w:styleId="TOCHeading1">
    <w:name w:val="TOC Heading1"/>
    <w:basedOn w:val="Heading1"/>
    <w:next w:val="Normal"/>
    <w:uiPriority w:val="39"/>
    <w:qFormat/>
    <w:rsid w:val="00F340EB"/>
    <w:pPr>
      <w:spacing w:before="480" w:line="240" w:lineRule="auto"/>
    </w:pPr>
  </w:style>
  <w:style w:type="paragraph" w:customStyle="1" w:styleId="NoteLevel11">
    <w:name w:val="Note Level 11"/>
    <w:basedOn w:val="Normal"/>
    <w:next w:val="HeaderFooter"/>
    <w:uiPriority w:val="99"/>
    <w:qFormat/>
    <w:rsid w:val="00F340EB"/>
    <w:pPr>
      <w:spacing w:after="0" w:line="240" w:lineRule="auto"/>
    </w:pPr>
  </w:style>
  <w:style w:type="character" w:customStyle="1" w:styleId="ReallySamllTextChar">
    <w:name w:val="ReallySamllText Char"/>
    <w:locked/>
    <w:rsid w:val="00F340EB"/>
  </w:style>
  <w:style w:type="paragraph" w:customStyle="1" w:styleId="ReallySamllText">
    <w:name w:val="ReallySamllText"/>
    <w:basedOn w:val="Normal"/>
    <w:next w:val="CardTextUnderlined"/>
    <w:autoRedefine/>
    <w:qFormat/>
    <w:rsid w:val="00F340EB"/>
    <w:pPr>
      <w:spacing w:after="0" w:line="240" w:lineRule="auto"/>
    </w:pPr>
  </w:style>
  <w:style w:type="paragraph" w:customStyle="1" w:styleId="Card6pt">
    <w:name w:val="Card 6pt"/>
    <w:basedOn w:val="Normal"/>
    <w:next w:val="HeaderDebate"/>
    <w:uiPriority w:val="99"/>
    <w:qFormat/>
    <w:rsid w:val="00F340EB"/>
    <w:pPr>
      <w:spacing w:after="0" w:line="240" w:lineRule="auto"/>
    </w:pPr>
  </w:style>
  <w:style w:type="paragraph" w:customStyle="1" w:styleId="NormalWeb3">
    <w:name w:val="Normal (Web)3"/>
    <w:basedOn w:val="Normal"/>
    <w:next w:val="CardTagCharChar"/>
    <w:qFormat/>
    <w:rsid w:val="00F340EB"/>
    <w:pPr>
      <w:spacing w:after="0" w:line="240" w:lineRule="auto"/>
    </w:pPr>
  </w:style>
  <w:style w:type="paragraph" w:customStyle="1" w:styleId="cardCharCharCharCharChar">
    <w:name w:val="card Char Char Char Char Char"/>
    <w:basedOn w:val="Normal"/>
    <w:next w:val="fixed"/>
    <w:qFormat/>
    <w:rsid w:val="00F340EB"/>
    <w:pPr>
      <w:spacing w:after="0" w:line="240" w:lineRule="auto"/>
    </w:pPr>
  </w:style>
  <w:style w:type="paragraph" w:customStyle="1" w:styleId="TagCiteChar2">
    <w:name w:val="Tag / Cite Char"/>
    <w:basedOn w:val="Normal"/>
    <w:next w:val="textonormal"/>
    <w:qFormat/>
    <w:rsid w:val="00F340EB"/>
    <w:pPr>
      <w:spacing w:after="0" w:line="240" w:lineRule="auto"/>
    </w:pPr>
  </w:style>
  <w:style w:type="paragraph" w:customStyle="1" w:styleId="PageNumber2">
    <w:name w:val="Page Number2"/>
    <w:basedOn w:val="Normal"/>
    <w:next w:val="Normal"/>
    <w:qFormat/>
    <w:rsid w:val="00F340EB"/>
    <w:pPr>
      <w:spacing w:after="0" w:line="240" w:lineRule="auto"/>
    </w:pPr>
  </w:style>
  <w:style w:type="paragraph" w:customStyle="1" w:styleId="HeaderFooter">
    <w:name w:val="Header &amp; Footer"/>
    <w:next w:val="ExecutiveSummarytext"/>
    <w:qFormat/>
    <w:rsid w:val="00F340EB"/>
    <w:pPr>
      <w:spacing w:after="200" w:line="276" w:lineRule="auto"/>
    </w:pPr>
  </w:style>
  <w:style w:type="paragraph" w:customStyle="1" w:styleId="CardTextSmall0">
    <w:name w:val="Card Text Small"/>
    <w:basedOn w:val="Normal"/>
    <w:qFormat/>
    <w:rsid w:val="00F340EB"/>
    <w:pPr>
      <w:spacing w:after="0" w:line="240" w:lineRule="auto"/>
    </w:pPr>
  </w:style>
  <w:style w:type="paragraph" w:customStyle="1" w:styleId="CardTextUnderlined">
    <w:name w:val="Card Text Underlined"/>
    <w:basedOn w:val="Normal"/>
    <w:next w:val="NormalUnderline"/>
    <w:qFormat/>
    <w:rsid w:val="00F340EB"/>
    <w:pPr>
      <w:spacing w:after="0" w:line="240" w:lineRule="auto"/>
    </w:pPr>
  </w:style>
  <w:style w:type="paragraph" w:customStyle="1" w:styleId="HeaderDebate">
    <w:name w:val="Header Debate"/>
    <w:basedOn w:val="Normal"/>
    <w:next w:val="byline1"/>
    <w:qFormat/>
    <w:rsid w:val="00F340EB"/>
    <w:pPr>
      <w:spacing w:after="0" w:line="240" w:lineRule="auto"/>
    </w:pPr>
  </w:style>
  <w:style w:type="paragraph" w:customStyle="1" w:styleId="NormalWeb1">
    <w:name w:val="Normal (Web)1"/>
    <w:basedOn w:val="Normal"/>
    <w:next w:val="PlaceholderText1"/>
    <w:qFormat/>
    <w:rsid w:val="00F340EB"/>
    <w:pPr>
      <w:spacing w:after="0" w:line="240" w:lineRule="auto"/>
    </w:pPr>
  </w:style>
  <w:style w:type="paragraph" w:customStyle="1" w:styleId="CardTagCharChar">
    <w:name w:val="Card Tag Char Char"/>
    <w:basedOn w:val="Normal"/>
    <w:next w:val="NoteLevel31"/>
    <w:qFormat/>
    <w:rsid w:val="00F340EB"/>
    <w:pPr>
      <w:spacing w:after="0" w:line="240" w:lineRule="auto"/>
    </w:pPr>
  </w:style>
  <w:style w:type="paragraph" w:customStyle="1" w:styleId="fixed">
    <w:name w:val="fixed"/>
    <w:basedOn w:val="Normal"/>
    <w:next w:val="NoteLevel41"/>
    <w:qFormat/>
    <w:rsid w:val="00F340EB"/>
    <w:pPr>
      <w:spacing w:after="0" w:line="240" w:lineRule="auto"/>
    </w:pPr>
  </w:style>
  <w:style w:type="paragraph" w:customStyle="1" w:styleId="textonormal">
    <w:name w:val="textonormal"/>
    <w:basedOn w:val="Normal"/>
    <w:next w:val="NoteLevel51"/>
    <w:qFormat/>
    <w:rsid w:val="00F340EB"/>
    <w:pPr>
      <w:spacing w:after="0" w:line="240" w:lineRule="auto"/>
    </w:pPr>
  </w:style>
  <w:style w:type="paragraph" w:customStyle="1" w:styleId="Subtitle10">
    <w:name w:val="Subtitle1"/>
    <w:basedOn w:val="Normal"/>
    <w:next w:val="NoteLevel61"/>
    <w:qFormat/>
    <w:rsid w:val="00F340EB"/>
    <w:pPr>
      <w:spacing w:after="0" w:line="240" w:lineRule="auto"/>
    </w:pPr>
  </w:style>
  <w:style w:type="paragraph" w:customStyle="1" w:styleId="ExecutiveSummarytext">
    <w:name w:val="Executive Summary text"/>
    <w:basedOn w:val="Normal"/>
    <w:next w:val="Normal"/>
    <w:qFormat/>
    <w:rsid w:val="00F340EB"/>
    <w:pPr>
      <w:spacing w:after="0" w:line="240" w:lineRule="auto"/>
    </w:pPr>
  </w:style>
  <w:style w:type="character" w:customStyle="1" w:styleId="NormalUnderlineChar1">
    <w:name w:val="Normal Underline Char1"/>
    <w:locked/>
    <w:rsid w:val="00F340EB"/>
  </w:style>
  <w:style w:type="paragraph" w:customStyle="1" w:styleId="NormalUnderline">
    <w:name w:val="Normal Underline"/>
    <w:basedOn w:val="Normal"/>
    <w:next w:val="NoteLevel91"/>
    <w:qFormat/>
    <w:rsid w:val="00F340EB"/>
    <w:pPr>
      <w:spacing w:after="0" w:line="240" w:lineRule="auto"/>
    </w:pPr>
  </w:style>
  <w:style w:type="paragraph" w:customStyle="1" w:styleId="byline1">
    <w:name w:val="byline1"/>
    <w:basedOn w:val="Normal"/>
    <w:qFormat/>
    <w:rsid w:val="00F340EB"/>
    <w:pPr>
      <w:spacing w:after="0" w:line="240" w:lineRule="auto"/>
    </w:pPr>
  </w:style>
  <w:style w:type="paragraph" w:customStyle="1" w:styleId="PlaceholderText1">
    <w:name w:val="Placeholder Text1"/>
    <w:basedOn w:val="Normal"/>
    <w:next w:val="ImportantText"/>
    <w:qFormat/>
    <w:rsid w:val="00F340EB"/>
    <w:pPr>
      <w:spacing w:after="0" w:line="240" w:lineRule="auto"/>
    </w:pPr>
  </w:style>
  <w:style w:type="paragraph" w:customStyle="1" w:styleId="NoteLevel31">
    <w:name w:val="Note Level 31"/>
    <w:basedOn w:val="Normal"/>
    <w:qFormat/>
    <w:rsid w:val="00F340EB"/>
    <w:pPr>
      <w:spacing w:after="0" w:line="240" w:lineRule="auto"/>
    </w:pPr>
  </w:style>
  <w:style w:type="paragraph" w:customStyle="1" w:styleId="NoteLevel41">
    <w:name w:val="Note Level 41"/>
    <w:basedOn w:val="Normal"/>
    <w:next w:val="StyleBodyText11ptBlackUnderline"/>
    <w:qFormat/>
    <w:rsid w:val="00F340EB"/>
    <w:pPr>
      <w:spacing w:after="0" w:line="240" w:lineRule="auto"/>
    </w:pPr>
  </w:style>
  <w:style w:type="paragraph" w:customStyle="1" w:styleId="NoteLevel51">
    <w:name w:val="Note Level 51"/>
    <w:basedOn w:val="Normal"/>
    <w:qFormat/>
    <w:rsid w:val="00F340EB"/>
    <w:pPr>
      <w:spacing w:after="0" w:line="240" w:lineRule="auto"/>
    </w:pPr>
  </w:style>
  <w:style w:type="paragraph" w:customStyle="1" w:styleId="NoteLevel61">
    <w:name w:val="Note Level 61"/>
    <w:basedOn w:val="Normal"/>
    <w:next w:val="StyleBodyText11ptBoldBlack"/>
    <w:qFormat/>
    <w:rsid w:val="00F340EB"/>
    <w:pPr>
      <w:spacing w:after="0" w:line="240" w:lineRule="auto"/>
    </w:pPr>
  </w:style>
  <w:style w:type="paragraph" w:customStyle="1" w:styleId="NoteLevel71">
    <w:name w:val="Note Level 71"/>
    <w:basedOn w:val="Normal"/>
    <w:qFormat/>
    <w:rsid w:val="00F340EB"/>
    <w:pPr>
      <w:spacing w:after="0" w:line="240" w:lineRule="auto"/>
    </w:pPr>
  </w:style>
  <w:style w:type="paragraph" w:customStyle="1" w:styleId="NoteLevel81">
    <w:name w:val="Note Level 81"/>
    <w:basedOn w:val="Normal"/>
    <w:next w:val="StyletinyBold"/>
    <w:qFormat/>
    <w:rsid w:val="00F340EB"/>
    <w:pPr>
      <w:spacing w:after="0" w:line="240" w:lineRule="auto"/>
    </w:pPr>
  </w:style>
  <w:style w:type="paragraph" w:customStyle="1" w:styleId="NoteLevel91">
    <w:name w:val="Note Level 91"/>
    <w:basedOn w:val="Normal"/>
    <w:qFormat/>
    <w:rsid w:val="00F340EB"/>
    <w:pPr>
      <w:spacing w:after="0" w:line="240" w:lineRule="auto"/>
    </w:pPr>
  </w:style>
  <w:style w:type="character" w:customStyle="1" w:styleId="ImportantTextChar">
    <w:name w:val="Important Text Char"/>
    <w:locked/>
    <w:rsid w:val="00F340EB"/>
  </w:style>
  <w:style w:type="paragraph" w:customStyle="1" w:styleId="ImportantText">
    <w:name w:val="Important Text"/>
    <w:basedOn w:val="Normal"/>
    <w:next w:val="Normal"/>
    <w:qFormat/>
    <w:rsid w:val="00F340EB"/>
    <w:pPr>
      <w:spacing w:after="0" w:line="240" w:lineRule="auto"/>
    </w:pPr>
  </w:style>
  <w:style w:type="character" w:customStyle="1" w:styleId="StyleBodyText11ptBlackUnderlineChar">
    <w:name w:val="Style Body Text + 11 pt Black Underline Char"/>
    <w:locked/>
    <w:rsid w:val="00F340EB"/>
  </w:style>
  <w:style w:type="paragraph" w:customStyle="1" w:styleId="StyleBodyText11ptBlackUnderline">
    <w:name w:val="Style Body Text + 11 pt Black Underline"/>
    <w:basedOn w:val="Normal"/>
    <w:next w:val="ListContents"/>
    <w:qFormat/>
    <w:rsid w:val="00F340EB"/>
    <w:pPr>
      <w:spacing w:after="0" w:line="240" w:lineRule="auto"/>
    </w:pPr>
  </w:style>
  <w:style w:type="character" w:customStyle="1" w:styleId="StyleBodyText11ptBoldBlackChar">
    <w:name w:val="Style Body Text + 11 pt Bold Black Char"/>
    <w:locked/>
    <w:rsid w:val="00F340EB"/>
  </w:style>
  <w:style w:type="paragraph" w:customStyle="1" w:styleId="StyleBodyText11ptBoldBlack">
    <w:name w:val="Style Body Text + 11 pt Bold Black"/>
    <w:basedOn w:val="Normal"/>
    <w:next w:val="StyleListContents11ptCustomColorRGB353132Underline"/>
    <w:qFormat/>
    <w:rsid w:val="00F340EB"/>
    <w:pPr>
      <w:spacing w:after="0" w:line="240" w:lineRule="auto"/>
    </w:pPr>
  </w:style>
  <w:style w:type="character" w:customStyle="1" w:styleId="StyletinyBoldChar">
    <w:name w:val="Style tiny + Bold Char"/>
    <w:locked/>
    <w:rsid w:val="00F340EB"/>
  </w:style>
  <w:style w:type="paragraph" w:customStyle="1" w:styleId="StyletinyBold">
    <w:name w:val="Style tiny + Bold"/>
    <w:basedOn w:val="TagF3"/>
    <w:qFormat/>
    <w:rsid w:val="00F340EB"/>
  </w:style>
  <w:style w:type="character" w:customStyle="1" w:styleId="Heading5SizeDownChar">
    <w:name w:val="Heading 5 Size Down Char"/>
    <w:locked/>
    <w:rsid w:val="00F340EB"/>
  </w:style>
  <w:style w:type="character" w:customStyle="1" w:styleId="Normal2BoldChar">
    <w:name w:val="Normal2 + Bold Char"/>
    <w:locked/>
    <w:rsid w:val="00F340EB"/>
  </w:style>
  <w:style w:type="paragraph" w:customStyle="1" w:styleId="Normal2Bold">
    <w:name w:val="Normal2 + Bold"/>
    <w:basedOn w:val="Normal"/>
    <w:next w:val="Unimportant"/>
    <w:qFormat/>
    <w:rsid w:val="00F340EB"/>
    <w:pPr>
      <w:spacing w:after="0" w:line="240" w:lineRule="auto"/>
    </w:pPr>
  </w:style>
  <w:style w:type="character" w:customStyle="1" w:styleId="ListContentsChar">
    <w:name w:val="List Contents Char"/>
    <w:locked/>
    <w:rsid w:val="00F340EB"/>
  </w:style>
  <w:style w:type="paragraph" w:customStyle="1" w:styleId="ListContents">
    <w:name w:val="List Contents"/>
    <w:basedOn w:val="Normal"/>
    <w:next w:val="Ununderlined"/>
    <w:qFormat/>
    <w:rsid w:val="00F340EB"/>
    <w:pPr>
      <w:spacing w:after="0" w:line="240" w:lineRule="auto"/>
    </w:pPr>
  </w:style>
  <w:style w:type="character" w:customStyle="1" w:styleId="StyleListContents11ptCustomColorRGB353132UnderlineChar">
    <w:name w:val="Style List Contents + 11 pt Custom Color(RGB(353132)) Underline Char"/>
    <w:locked/>
    <w:rsid w:val="00F340EB"/>
  </w:style>
  <w:style w:type="paragraph" w:customStyle="1" w:styleId="StyleListContents11ptCustomColorRGB353132Underline">
    <w:name w:val="Style List Contents + 11 pt Custom Color(RGB(353132)) Underline"/>
    <w:basedOn w:val="Ununderlined"/>
    <w:qFormat/>
    <w:rsid w:val="00F340EB"/>
  </w:style>
  <w:style w:type="character" w:customStyle="1" w:styleId="StyleCards12ptThickunderlineChar2">
    <w:name w:val="Style Cards + 12 pt Thick underline Char2"/>
    <w:locked/>
    <w:rsid w:val="00F340EB"/>
  </w:style>
  <w:style w:type="paragraph" w:customStyle="1" w:styleId="StyleCards12ptThickunderline">
    <w:name w:val="Style Cards + 12 pt Thick underline"/>
    <w:basedOn w:val="Normal"/>
    <w:qFormat/>
    <w:rsid w:val="00F340EB"/>
    <w:pPr>
      <w:spacing w:after="0" w:line="240" w:lineRule="auto"/>
    </w:pPr>
  </w:style>
  <w:style w:type="character" w:customStyle="1" w:styleId="UnimportantCharChar">
    <w:name w:val="Unimportant Char Char"/>
    <w:locked/>
    <w:rsid w:val="00F340EB"/>
  </w:style>
  <w:style w:type="paragraph" w:customStyle="1" w:styleId="Unimportant">
    <w:name w:val="Unimportant"/>
    <w:basedOn w:val="Normal"/>
    <w:next w:val="DebateCite"/>
    <w:qFormat/>
    <w:rsid w:val="00F340EB"/>
    <w:pPr>
      <w:spacing w:after="0" w:line="240" w:lineRule="auto"/>
    </w:pPr>
  </w:style>
  <w:style w:type="character" w:customStyle="1" w:styleId="UnunderlinedChar">
    <w:name w:val="Ununderlined Char"/>
    <w:locked/>
    <w:rsid w:val="00F340EB"/>
  </w:style>
  <w:style w:type="paragraph" w:customStyle="1" w:styleId="Ununderlined">
    <w:name w:val="Ununderlined"/>
    <w:basedOn w:val="Normal"/>
    <w:next w:val="PreformattedText"/>
    <w:qFormat/>
    <w:rsid w:val="00F340EB"/>
    <w:pPr>
      <w:spacing w:after="0" w:line="240" w:lineRule="auto"/>
    </w:pPr>
  </w:style>
  <w:style w:type="paragraph" w:customStyle="1" w:styleId="StyleHeading1Justified">
    <w:name w:val="Style Heading 1 + Justified"/>
    <w:basedOn w:val="Normal"/>
    <w:next w:val="Normal"/>
    <w:qFormat/>
    <w:rsid w:val="00F340EB"/>
    <w:pPr>
      <w:spacing w:after="0" w:line="240" w:lineRule="auto"/>
    </w:pPr>
  </w:style>
  <w:style w:type="character" w:customStyle="1" w:styleId="textunderlineChar0">
    <w:name w:val="text underline Char"/>
    <w:locked/>
    <w:rsid w:val="00F340EB"/>
  </w:style>
  <w:style w:type="paragraph" w:customStyle="1" w:styleId="textunderline0">
    <w:name w:val="text underline"/>
    <w:basedOn w:val="Normal"/>
    <w:next w:val="Heading4Cite"/>
    <w:autoRedefine/>
    <w:qFormat/>
    <w:rsid w:val="00F340EB"/>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F340EB"/>
  </w:style>
  <w:style w:type="paragraph" w:customStyle="1" w:styleId="DebateTag">
    <w:name w:val="Debate Tag"/>
    <w:basedOn w:val="Normal"/>
    <w:autoRedefine/>
    <w:qFormat/>
    <w:rsid w:val="00F340EB"/>
    <w:pPr>
      <w:spacing w:after="0" w:line="240" w:lineRule="auto"/>
    </w:pPr>
  </w:style>
  <w:style w:type="paragraph" w:customStyle="1" w:styleId="DebateCite">
    <w:name w:val="Debate Cite"/>
    <w:basedOn w:val="Normal"/>
    <w:next w:val="Normaltag"/>
    <w:autoRedefine/>
    <w:qFormat/>
    <w:rsid w:val="00F340EB"/>
    <w:pPr>
      <w:spacing w:after="0" w:line="240" w:lineRule="auto"/>
    </w:pPr>
  </w:style>
  <w:style w:type="paragraph" w:customStyle="1" w:styleId="PreformattedText">
    <w:name w:val="Preformatted Text"/>
    <w:basedOn w:val="Normal"/>
    <w:next w:val="Cardnon-underlined"/>
    <w:qFormat/>
    <w:rsid w:val="00F340EB"/>
    <w:pPr>
      <w:spacing w:after="0" w:line="240" w:lineRule="auto"/>
    </w:pPr>
  </w:style>
  <w:style w:type="paragraph" w:customStyle="1" w:styleId="MaggieTag">
    <w:name w:val="MaggieTag"/>
    <w:basedOn w:val="Heading2"/>
    <w:next w:val="BlockTitle4"/>
    <w:qFormat/>
    <w:rsid w:val="00F340EB"/>
    <w:pPr>
      <w:spacing w:before="480" w:line="240" w:lineRule="auto"/>
    </w:pPr>
  </w:style>
  <w:style w:type="paragraph" w:customStyle="1" w:styleId="NoteLevel21">
    <w:name w:val="Note Level 21"/>
    <w:basedOn w:val="Normal"/>
    <w:next w:val="CARD0"/>
    <w:uiPriority w:val="99"/>
    <w:qFormat/>
    <w:rsid w:val="00F340EB"/>
    <w:pPr>
      <w:spacing w:after="0" w:line="240" w:lineRule="auto"/>
    </w:pPr>
  </w:style>
  <w:style w:type="paragraph" w:customStyle="1" w:styleId="4">
    <w:name w:val="4"/>
    <w:basedOn w:val="Normal"/>
    <w:next w:val="DottedUnderline0"/>
    <w:qFormat/>
    <w:rsid w:val="00F340EB"/>
    <w:pPr>
      <w:spacing w:after="0" w:line="240" w:lineRule="auto"/>
    </w:pPr>
  </w:style>
  <w:style w:type="character" w:customStyle="1" w:styleId="Cardnon-underlinedChar">
    <w:name w:val="Card non-underlined Char"/>
    <w:uiPriority w:val="99"/>
    <w:locked/>
    <w:rsid w:val="00F340EB"/>
  </w:style>
  <w:style w:type="paragraph" w:customStyle="1" w:styleId="BlockTitle4">
    <w:name w:val="%Block Title"/>
    <w:basedOn w:val="Heading1"/>
    <w:next w:val="PageNumber4"/>
    <w:qFormat/>
    <w:rsid w:val="00F340EB"/>
    <w:pPr>
      <w:spacing w:before="480" w:line="240" w:lineRule="auto"/>
    </w:pPr>
  </w:style>
  <w:style w:type="paragraph" w:customStyle="1" w:styleId="CARD0">
    <w:name w:val="CARD"/>
    <w:basedOn w:val="Normal"/>
    <w:next w:val="PageNumber5"/>
    <w:link w:val="CARDChar2"/>
    <w:qFormat/>
    <w:rsid w:val="00F340EB"/>
    <w:pPr>
      <w:spacing w:after="0" w:line="240" w:lineRule="auto"/>
    </w:pPr>
  </w:style>
  <w:style w:type="paragraph" w:customStyle="1" w:styleId="HiddenBlockHeader">
    <w:name w:val="Hidden Block Header"/>
    <w:basedOn w:val="Normal"/>
    <w:next w:val="Cardtext0"/>
    <w:link w:val="HiddenBlockHeaderChar"/>
    <w:qFormat/>
    <w:rsid w:val="00F340EB"/>
    <w:pPr>
      <w:spacing w:after="0" w:line="240" w:lineRule="auto"/>
    </w:pPr>
  </w:style>
  <w:style w:type="paragraph" w:customStyle="1" w:styleId="ThickUnderline">
    <w:name w:val="ThickUnderline"/>
    <w:qFormat/>
    <w:rsid w:val="00F340EB"/>
    <w:pPr>
      <w:spacing w:after="200" w:line="276" w:lineRule="auto"/>
    </w:pPr>
  </w:style>
  <w:style w:type="paragraph" w:customStyle="1" w:styleId="DottedUnderline0">
    <w:name w:val="DottedUnderline"/>
    <w:basedOn w:val="Normal"/>
    <w:qFormat/>
    <w:rsid w:val="00F340EB"/>
    <w:pPr>
      <w:spacing w:after="0" w:line="240" w:lineRule="auto"/>
    </w:pPr>
  </w:style>
  <w:style w:type="paragraph" w:customStyle="1" w:styleId="AAAcard">
    <w:name w:val="AAAcard"/>
    <w:basedOn w:val="Normal"/>
    <w:next w:val="citeunread"/>
    <w:link w:val="AAAcardChar"/>
    <w:uiPriority w:val="99"/>
    <w:qFormat/>
    <w:rsid w:val="00F340EB"/>
    <w:pPr>
      <w:spacing w:after="0" w:line="240" w:lineRule="auto"/>
    </w:pPr>
  </w:style>
  <w:style w:type="character" w:customStyle="1" w:styleId="Card-UnderlineChar">
    <w:name w:val="Card-Underline Char"/>
    <w:locked/>
    <w:rsid w:val="00F340EB"/>
  </w:style>
  <w:style w:type="paragraph" w:customStyle="1" w:styleId="Card-Underline">
    <w:name w:val="Card-Underline"/>
    <w:basedOn w:val="Normal"/>
    <w:next w:val="read"/>
    <w:qFormat/>
    <w:rsid w:val="00F340EB"/>
    <w:pPr>
      <w:spacing w:after="0" w:line="240" w:lineRule="auto"/>
    </w:pPr>
  </w:style>
  <w:style w:type="paragraph" w:customStyle="1" w:styleId="PageNumber3">
    <w:name w:val="Page Number3"/>
    <w:basedOn w:val="Normal"/>
    <w:next w:val="Normal"/>
    <w:qFormat/>
    <w:rsid w:val="00F340EB"/>
    <w:pPr>
      <w:spacing w:after="0" w:line="240" w:lineRule="auto"/>
    </w:pPr>
  </w:style>
  <w:style w:type="paragraph" w:customStyle="1" w:styleId="PageNumber4">
    <w:name w:val="Page Number4"/>
    <w:basedOn w:val="Normal"/>
    <w:next w:val="Normal"/>
    <w:qFormat/>
    <w:rsid w:val="00F340EB"/>
    <w:pPr>
      <w:spacing w:after="0" w:line="240" w:lineRule="auto"/>
    </w:pPr>
  </w:style>
  <w:style w:type="paragraph" w:customStyle="1" w:styleId="PageNumber5">
    <w:name w:val="Page Number5"/>
    <w:basedOn w:val="Normal"/>
    <w:next w:val="Normal"/>
    <w:qFormat/>
    <w:rsid w:val="00F340EB"/>
    <w:pPr>
      <w:spacing w:after="0" w:line="240" w:lineRule="auto"/>
    </w:pPr>
  </w:style>
  <w:style w:type="paragraph" w:customStyle="1" w:styleId="smalltext1">
    <w:name w:val="small text1"/>
    <w:basedOn w:val="Normal"/>
    <w:next w:val="Normal"/>
    <w:uiPriority w:val="4"/>
    <w:qFormat/>
    <w:rsid w:val="00F340EB"/>
    <w:pPr>
      <w:spacing w:after="0" w:line="240" w:lineRule="auto"/>
    </w:pPr>
  </w:style>
  <w:style w:type="character" w:customStyle="1" w:styleId="CircleChar">
    <w:name w:val="Circle Char"/>
    <w:locked/>
    <w:rsid w:val="00F340EB"/>
  </w:style>
  <w:style w:type="character" w:customStyle="1" w:styleId="citeunreadChar">
    <w:name w:val="cite unread Char"/>
    <w:locked/>
    <w:rsid w:val="00F340EB"/>
  </w:style>
  <w:style w:type="paragraph" w:customStyle="1" w:styleId="citeunread">
    <w:name w:val="cite unread"/>
    <w:basedOn w:val="Normal"/>
    <w:next w:val="StyleStyle16pt"/>
    <w:qFormat/>
    <w:rsid w:val="00F340EB"/>
    <w:pPr>
      <w:spacing w:after="0" w:line="240" w:lineRule="auto"/>
    </w:pPr>
  </w:style>
  <w:style w:type="character" w:customStyle="1" w:styleId="readCharChar">
    <w:name w:val="read Char Char"/>
    <w:locked/>
    <w:rsid w:val="00F340EB"/>
  </w:style>
  <w:style w:type="paragraph" w:customStyle="1" w:styleId="read">
    <w:name w:val="read"/>
    <w:basedOn w:val="Normal"/>
    <w:next w:val="Normal"/>
    <w:qFormat/>
    <w:rsid w:val="00F340EB"/>
    <w:pPr>
      <w:spacing w:after="0" w:line="240" w:lineRule="auto"/>
    </w:pPr>
  </w:style>
  <w:style w:type="paragraph" w:customStyle="1" w:styleId="CiteReal0">
    <w:name w:val="Cite Real"/>
    <w:basedOn w:val="Normal"/>
    <w:next w:val="Normal"/>
    <w:qFormat/>
    <w:rsid w:val="00F340EB"/>
    <w:pPr>
      <w:spacing w:after="0" w:line="240" w:lineRule="auto"/>
    </w:pPr>
  </w:style>
  <w:style w:type="paragraph" w:customStyle="1" w:styleId="PageNumber6">
    <w:name w:val="Page Number6"/>
    <w:basedOn w:val="Normal"/>
    <w:next w:val="Normal"/>
    <w:qFormat/>
    <w:rsid w:val="00F340EB"/>
    <w:pPr>
      <w:spacing w:after="0" w:line="240" w:lineRule="auto"/>
    </w:pPr>
  </w:style>
  <w:style w:type="paragraph" w:customStyle="1" w:styleId="lastupdated">
    <w:name w:val="lastupdated"/>
    <w:basedOn w:val="Normal"/>
    <w:next w:val="Subtitle2"/>
    <w:qFormat/>
    <w:rsid w:val="00F340EB"/>
    <w:pPr>
      <w:spacing w:after="0" w:line="240" w:lineRule="auto"/>
    </w:pPr>
  </w:style>
  <w:style w:type="paragraph" w:customStyle="1" w:styleId="hn-byline">
    <w:name w:val="hn-byline"/>
    <w:basedOn w:val="Normal"/>
    <w:next w:val="bodyintro"/>
    <w:qFormat/>
    <w:rsid w:val="00F340EB"/>
    <w:pPr>
      <w:spacing w:after="0" w:line="240" w:lineRule="auto"/>
    </w:pPr>
  </w:style>
  <w:style w:type="paragraph" w:customStyle="1" w:styleId="articleinfo">
    <w:name w:val="articleinfo"/>
    <w:basedOn w:val="Normal"/>
    <w:next w:val="indent"/>
    <w:qFormat/>
    <w:rsid w:val="00F340EB"/>
    <w:pPr>
      <w:spacing w:after="0" w:line="240" w:lineRule="auto"/>
    </w:pPr>
  </w:style>
  <w:style w:type="character" w:customStyle="1" w:styleId="StyleStyle16ptChar">
    <w:name w:val="Style Style1 + 6 pt Char"/>
    <w:locked/>
    <w:rsid w:val="00F340EB"/>
  </w:style>
  <w:style w:type="paragraph" w:customStyle="1" w:styleId="StyleStyle16pt">
    <w:name w:val="Style Style1 + 6 pt"/>
    <w:basedOn w:val="Normal"/>
    <w:qFormat/>
    <w:rsid w:val="00F340EB"/>
    <w:pPr>
      <w:spacing w:after="0" w:line="240" w:lineRule="auto"/>
    </w:pPr>
  </w:style>
  <w:style w:type="paragraph" w:customStyle="1" w:styleId="PageNumber7">
    <w:name w:val="Page Number7"/>
    <w:basedOn w:val="Normal"/>
    <w:next w:val="Normal"/>
    <w:qFormat/>
    <w:rsid w:val="00F340EB"/>
    <w:pPr>
      <w:spacing w:after="0" w:line="240" w:lineRule="auto"/>
    </w:pPr>
  </w:style>
  <w:style w:type="paragraph" w:customStyle="1" w:styleId="OmniPage4">
    <w:name w:val="OmniPage #4"/>
    <w:basedOn w:val="Normal"/>
    <w:qFormat/>
    <w:rsid w:val="00F340EB"/>
    <w:pPr>
      <w:spacing w:after="0" w:line="240" w:lineRule="auto"/>
    </w:pPr>
  </w:style>
  <w:style w:type="paragraph" w:customStyle="1" w:styleId="OmniPage10">
    <w:name w:val="OmniPage #10"/>
    <w:basedOn w:val="Normal"/>
    <w:qFormat/>
    <w:rsid w:val="00F340EB"/>
    <w:pPr>
      <w:spacing w:after="0" w:line="240" w:lineRule="auto"/>
    </w:pPr>
  </w:style>
  <w:style w:type="paragraph" w:customStyle="1" w:styleId="PageNumber8">
    <w:name w:val="Page Number8"/>
    <w:basedOn w:val="Normal"/>
    <w:next w:val="Normal"/>
    <w:uiPriority w:val="99"/>
    <w:qFormat/>
    <w:rsid w:val="00F340EB"/>
    <w:pPr>
      <w:spacing w:after="0" w:line="240" w:lineRule="auto"/>
    </w:pPr>
  </w:style>
  <w:style w:type="paragraph" w:customStyle="1" w:styleId="Subtitle2">
    <w:name w:val="Subtitle2"/>
    <w:basedOn w:val="Normal"/>
    <w:qFormat/>
    <w:rsid w:val="00F340EB"/>
    <w:pPr>
      <w:spacing w:after="0" w:line="240" w:lineRule="auto"/>
    </w:pPr>
  </w:style>
  <w:style w:type="paragraph" w:customStyle="1" w:styleId="bodyintro">
    <w:name w:val="bodyintro"/>
    <w:basedOn w:val="Normal"/>
    <w:uiPriority w:val="99"/>
    <w:qFormat/>
    <w:rsid w:val="00F340EB"/>
    <w:pPr>
      <w:spacing w:after="0" w:line="240" w:lineRule="auto"/>
    </w:pPr>
  </w:style>
  <w:style w:type="paragraph" w:customStyle="1" w:styleId="indent">
    <w:name w:val="indent"/>
    <w:basedOn w:val="Normal"/>
    <w:qFormat/>
    <w:rsid w:val="00F340EB"/>
    <w:pPr>
      <w:spacing w:after="0" w:line="240" w:lineRule="auto"/>
    </w:pPr>
  </w:style>
  <w:style w:type="paragraph" w:customStyle="1" w:styleId="center">
    <w:name w:val="center"/>
    <w:basedOn w:val="Normal"/>
    <w:uiPriority w:val="99"/>
    <w:qFormat/>
    <w:rsid w:val="00F340EB"/>
    <w:pPr>
      <w:spacing w:after="0" w:line="240" w:lineRule="auto"/>
    </w:pPr>
  </w:style>
  <w:style w:type="character" w:customStyle="1" w:styleId="tagChar2">
    <w:name w:val="tag Char2"/>
    <w:qFormat/>
    <w:rsid w:val="00F340EB"/>
  </w:style>
  <w:style w:type="character" w:customStyle="1" w:styleId="cardchar00">
    <w:name w:val="cardchar0"/>
    <w:basedOn w:val="DefaultParagraphFont"/>
    <w:rsid w:val="00F340EB"/>
  </w:style>
  <w:style w:type="character" w:customStyle="1" w:styleId="UnderlineNon-bold">
    <w:name w:val="Underline Non - bold"/>
    <w:rsid w:val="00F340EB"/>
  </w:style>
  <w:style w:type="character" w:customStyle="1" w:styleId="UnderlineBold0">
    <w:name w:val="Underline Bold"/>
    <w:uiPriority w:val="6"/>
    <w:qFormat/>
    <w:rsid w:val="00F340EB"/>
  </w:style>
  <w:style w:type="character" w:customStyle="1" w:styleId="Heading5Char2">
    <w:name w:val="Heading 5 Char2"/>
    <w:rsid w:val="00F340EB"/>
  </w:style>
  <w:style w:type="character" w:customStyle="1" w:styleId="underlinechar0">
    <w:name w:val="underlinechar"/>
    <w:rsid w:val="00F340EB"/>
  </w:style>
  <w:style w:type="character" w:customStyle="1" w:styleId="authordate2">
    <w:name w:val="authordate"/>
    <w:rsid w:val="00F340EB"/>
  </w:style>
  <w:style w:type="character" w:customStyle="1" w:styleId="underline4">
    <w:name w:val="%underline"/>
    <w:qFormat/>
    <w:rsid w:val="00F340EB"/>
  </w:style>
  <w:style w:type="character" w:customStyle="1" w:styleId="AUNDERLINE0">
    <w:name w:val="AUNDERLINE"/>
    <w:qFormat/>
    <w:rsid w:val="00F340EB"/>
  </w:style>
  <w:style w:type="character" w:customStyle="1" w:styleId="slug-doi">
    <w:name w:val="slug-doi"/>
    <w:basedOn w:val="DefaultParagraphFont"/>
    <w:rsid w:val="00F340EB"/>
  </w:style>
  <w:style w:type="character" w:customStyle="1" w:styleId="af">
    <w:name w:val="af"/>
    <w:basedOn w:val="DefaultParagraphFont"/>
    <w:rsid w:val="00F340EB"/>
  </w:style>
  <w:style w:type="character" w:customStyle="1" w:styleId="ab">
    <w:name w:val="ab"/>
    <w:basedOn w:val="DefaultParagraphFont"/>
    <w:rsid w:val="00F340EB"/>
  </w:style>
  <w:style w:type="character" w:customStyle="1" w:styleId="em">
    <w:name w:val="em"/>
    <w:basedOn w:val="DefaultParagraphFont"/>
    <w:rsid w:val="00F340EB"/>
  </w:style>
  <w:style w:type="character" w:customStyle="1" w:styleId="au">
    <w:name w:val="au"/>
    <w:basedOn w:val="DefaultParagraphFont"/>
    <w:rsid w:val="00F340EB"/>
  </w:style>
  <w:style w:type="character" w:customStyle="1" w:styleId="ti">
    <w:name w:val="ti"/>
    <w:basedOn w:val="DefaultParagraphFont"/>
    <w:rsid w:val="00F340EB"/>
  </w:style>
  <w:style w:type="character" w:customStyle="1" w:styleId="subheadblue">
    <w:name w:val="subhead_blue"/>
    <w:basedOn w:val="DefaultParagraphFont"/>
    <w:rsid w:val="00F340EB"/>
  </w:style>
  <w:style w:type="character" w:customStyle="1" w:styleId="affiliation">
    <w:name w:val="affiliation"/>
    <w:basedOn w:val="DefaultParagraphFont"/>
    <w:rsid w:val="00F340EB"/>
  </w:style>
  <w:style w:type="character" w:customStyle="1" w:styleId="slug-doi-wrapper">
    <w:name w:val="slug-doi-wrapper"/>
    <w:basedOn w:val="DefaultParagraphFont"/>
    <w:rsid w:val="00F340EB"/>
  </w:style>
  <w:style w:type="character" w:customStyle="1" w:styleId="slug-metadata-noteahead-of-print">
    <w:name w:val="slug-metadata-note ahead-of-print"/>
    <w:basedOn w:val="DefaultParagraphFont"/>
    <w:rsid w:val="00F340EB"/>
  </w:style>
  <w:style w:type="character" w:customStyle="1" w:styleId="slug-ahead-of-print-date">
    <w:name w:val="slug-ahead-of-print-date"/>
    <w:basedOn w:val="DefaultParagraphFont"/>
    <w:rsid w:val="00F340EB"/>
  </w:style>
  <w:style w:type="character" w:customStyle="1" w:styleId="medium-bold">
    <w:name w:val="medium-bold"/>
    <w:basedOn w:val="DefaultParagraphFont"/>
    <w:rsid w:val="00F340EB"/>
  </w:style>
  <w:style w:type="character" w:customStyle="1" w:styleId="updated-short-citation">
    <w:name w:val="updated-short-citation"/>
    <w:basedOn w:val="DefaultParagraphFont"/>
    <w:rsid w:val="00F340EB"/>
  </w:style>
  <w:style w:type="character" w:customStyle="1" w:styleId="TagCharChar1">
    <w:name w:val="Tag Char Char1"/>
    <w:rsid w:val="00F340EB"/>
  </w:style>
  <w:style w:type="character" w:customStyle="1" w:styleId="berief">
    <w:name w:val="berief"/>
    <w:rsid w:val="00F340EB"/>
  </w:style>
  <w:style w:type="character" w:customStyle="1" w:styleId="Brief-Smalltext">
    <w:name w:val="Brief - Small text"/>
    <w:rsid w:val="00F340EB"/>
  </w:style>
  <w:style w:type="character" w:customStyle="1" w:styleId="F8-UnderlineBold">
    <w:name w:val="F8 - Underline/Bold"/>
    <w:rsid w:val="00F340EB"/>
  </w:style>
  <w:style w:type="character" w:customStyle="1" w:styleId="Brief-Bold">
    <w:name w:val="Brief - Bold"/>
    <w:rsid w:val="00F340EB"/>
  </w:style>
  <w:style w:type="character" w:customStyle="1" w:styleId="Card-Underline0">
    <w:name w:val="Card - Underline"/>
    <w:rsid w:val="00F340EB"/>
  </w:style>
  <w:style w:type="character" w:customStyle="1" w:styleId="beriefunderline">
    <w:name w:val="berief = underline"/>
    <w:rsid w:val="00F340EB"/>
  </w:style>
  <w:style w:type="character" w:customStyle="1" w:styleId="BoldText10pt">
    <w:name w:val="Bold Text 10 pt"/>
    <w:rsid w:val="00F340EB"/>
  </w:style>
  <w:style w:type="character" w:customStyle="1" w:styleId="eoeaheader">
    <w:name w:val="eoea_header"/>
    <w:basedOn w:val="DefaultParagraphFont"/>
    <w:rsid w:val="00F340EB"/>
  </w:style>
  <w:style w:type="character" w:customStyle="1" w:styleId="SC4208902">
    <w:name w:val="SC.4.208902"/>
    <w:rsid w:val="00F340EB"/>
  </w:style>
  <w:style w:type="character" w:customStyle="1" w:styleId="SC4208915">
    <w:name w:val="SC.4.208915"/>
    <w:rsid w:val="00F340EB"/>
  </w:style>
  <w:style w:type="character" w:customStyle="1" w:styleId="SC273764">
    <w:name w:val="SC.2.73764"/>
    <w:rsid w:val="00F340EB"/>
  </w:style>
  <w:style w:type="character" w:customStyle="1" w:styleId="SC273779">
    <w:name w:val="SC.2.73779"/>
    <w:rsid w:val="00F340EB"/>
  </w:style>
  <w:style w:type="character" w:customStyle="1" w:styleId="SC273763">
    <w:name w:val="SC.2.73763"/>
    <w:rsid w:val="00F340EB"/>
  </w:style>
  <w:style w:type="character" w:customStyle="1" w:styleId="SC4208910">
    <w:name w:val="SC.4.208910"/>
    <w:rsid w:val="00F340EB"/>
  </w:style>
  <w:style w:type="character" w:customStyle="1" w:styleId="SC4208911">
    <w:name w:val="SC.4.208911"/>
    <w:rsid w:val="00F340EB"/>
  </w:style>
  <w:style w:type="character" w:customStyle="1" w:styleId="articlesubtitle">
    <w:name w:val="article_sub_title"/>
    <w:basedOn w:val="DefaultParagraphFont"/>
    <w:rsid w:val="00F340EB"/>
  </w:style>
  <w:style w:type="character" w:customStyle="1" w:styleId="newsdate2">
    <w:name w:val="news_date2"/>
    <w:basedOn w:val="DefaultParagraphFont"/>
    <w:rsid w:val="00F340EB"/>
  </w:style>
  <w:style w:type="character" w:customStyle="1" w:styleId="readarticleheader">
    <w:name w:val="readarticleheader"/>
    <w:basedOn w:val="DefaultParagraphFont"/>
    <w:rsid w:val="00F340EB"/>
  </w:style>
  <w:style w:type="character" w:customStyle="1" w:styleId="char">
    <w:name w:val="char"/>
    <w:basedOn w:val="DefaultParagraphFont"/>
    <w:rsid w:val="00F340EB"/>
  </w:style>
  <w:style w:type="character" w:customStyle="1" w:styleId="hdr">
    <w:name w:val="hdr"/>
    <w:basedOn w:val="DefaultParagraphFont"/>
    <w:rsid w:val="00F340EB"/>
  </w:style>
  <w:style w:type="character" w:customStyle="1" w:styleId="bolding1">
    <w:name w:val="bolding1"/>
    <w:rsid w:val="00F340EB"/>
  </w:style>
  <w:style w:type="character" w:customStyle="1" w:styleId="bookoptions1">
    <w:name w:val="book_options1"/>
    <w:rsid w:val="00F340EB"/>
  </w:style>
  <w:style w:type="character" w:customStyle="1" w:styleId="descriptionblock">
    <w:name w:val="description block"/>
    <w:basedOn w:val="DefaultParagraphFont"/>
    <w:rsid w:val="00F340EB"/>
  </w:style>
  <w:style w:type="character" w:customStyle="1" w:styleId="detailsboxblock">
    <w:name w:val="detailsbox block"/>
    <w:basedOn w:val="DefaultParagraphFont"/>
    <w:rsid w:val="00F340EB"/>
  </w:style>
  <w:style w:type="character" w:customStyle="1" w:styleId="CardTextUnderlinedChar">
    <w:name w:val="Card Text Underlined Char"/>
    <w:rsid w:val="00F340EB"/>
  </w:style>
  <w:style w:type="character" w:customStyle="1" w:styleId="cardtextsmallChar">
    <w:name w:val="card text small Char"/>
    <w:rsid w:val="00F340EB"/>
  </w:style>
  <w:style w:type="character" w:customStyle="1" w:styleId="countrytitle1">
    <w:name w:val="countrytitle1"/>
    <w:rsid w:val="00F340EB"/>
  </w:style>
  <w:style w:type="character" w:customStyle="1" w:styleId="storyheader1">
    <w:name w:val="storyheader1"/>
    <w:rsid w:val="00F340EB"/>
  </w:style>
  <w:style w:type="character" w:customStyle="1" w:styleId="cardunderlinedChar1">
    <w:name w:val="card underlined Char"/>
    <w:rsid w:val="00F340EB"/>
  </w:style>
  <w:style w:type="character" w:customStyle="1" w:styleId="article1">
    <w:name w:val="article1"/>
    <w:rsid w:val="00F340EB"/>
  </w:style>
  <w:style w:type="character" w:customStyle="1" w:styleId="story-posted-date1">
    <w:name w:val="story-posted-date1"/>
    <w:rsid w:val="00F340EB"/>
  </w:style>
  <w:style w:type="character" w:customStyle="1" w:styleId="Heading2CharCharCharCharCharCharCharCharCharCharCharCharCharChar">
    <w:name w:val="Heading 2 Char Char Char Char Char Char Char Char Char Char Char Char Char Char"/>
    <w:rsid w:val="00F340EB"/>
  </w:style>
  <w:style w:type="character" w:customStyle="1" w:styleId="citation1">
    <w:name w:val="citation1"/>
    <w:rsid w:val="00F340EB"/>
  </w:style>
  <w:style w:type="character" w:customStyle="1" w:styleId="hithighlite">
    <w:name w:val="hithighlite"/>
    <w:basedOn w:val="DefaultParagraphFont"/>
    <w:rsid w:val="00F340EB"/>
  </w:style>
  <w:style w:type="character" w:customStyle="1" w:styleId="articlecontent">
    <w:name w:val="articlecontent"/>
    <w:basedOn w:val="DefaultParagraphFont"/>
    <w:rsid w:val="00F340EB"/>
  </w:style>
  <w:style w:type="character" w:customStyle="1" w:styleId="fource1">
    <w:name w:val="fource1"/>
    <w:rsid w:val="00F340EB"/>
  </w:style>
  <w:style w:type="character" w:customStyle="1" w:styleId="ds">
    <w:name w:val="ds"/>
    <w:basedOn w:val="DefaultParagraphFont"/>
    <w:rsid w:val="00F340EB"/>
  </w:style>
  <w:style w:type="character" w:customStyle="1" w:styleId="MicroTextChar1">
    <w:name w:val="MicroText Char1"/>
    <w:rsid w:val="00F340EB"/>
  </w:style>
  <w:style w:type="character" w:customStyle="1" w:styleId="DefaultPara">
    <w:name w:val="Default Para"/>
    <w:rsid w:val="00F340EB"/>
  </w:style>
  <w:style w:type="character" w:customStyle="1" w:styleId="SYSHYPERTEXT">
    <w:name w:val="SYS_HYPERTEXT"/>
    <w:rsid w:val="00F340EB"/>
  </w:style>
  <w:style w:type="character" w:customStyle="1" w:styleId="BlockHeading1Char">
    <w:name w:val="Block Heading 1 Char"/>
    <w:rsid w:val="00F340EB"/>
  </w:style>
  <w:style w:type="character" w:customStyle="1" w:styleId="StyleTagTimesNewRomanChar">
    <w:name w:val="Style Tag + Times New Roman Char"/>
    <w:rsid w:val="00F340E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340EB"/>
  </w:style>
  <w:style w:type="character" w:customStyle="1" w:styleId="StyleArialNarrow12ptBold">
    <w:name w:val="Style Arial Narrow 12 pt Bold"/>
    <w:rsid w:val="00F340EB"/>
  </w:style>
  <w:style w:type="character" w:customStyle="1" w:styleId="UnderlinedCharChar1">
    <w:name w:val="Underlined Char Char1"/>
    <w:rsid w:val="00F340EB"/>
  </w:style>
  <w:style w:type="character" w:customStyle="1" w:styleId="Heading2CharChar2">
    <w:name w:val="Heading 2 Char Char2"/>
    <w:rsid w:val="00F340EB"/>
  </w:style>
  <w:style w:type="character" w:customStyle="1" w:styleId="doctitle">
    <w:name w:val="doctitle"/>
    <w:rsid w:val="00F340EB"/>
  </w:style>
  <w:style w:type="character" w:customStyle="1" w:styleId="cardtext-underlined0">
    <w:name w:val="card text- underlined"/>
    <w:rsid w:val="00F340EB"/>
  </w:style>
  <w:style w:type="character" w:customStyle="1" w:styleId="Style8ptChar">
    <w:name w:val="Style 8 pt Char"/>
    <w:rsid w:val="00F340EB"/>
  </w:style>
  <w:style w:type="character" w:customStyle="1" w:styleId="message-item">
    <w:name w:val="message-item"/>
    <w:rsid w:val="00F340EB"/>
  </w:style>
  <w:style w:type="character" w:customStyle="1" w:styleId="A0">
    <w:name w:val="A0"/>
    <w:uiPriority w:val="99"/>
    <w:rsid w:val="00F340EB"/>
  </w:style>
  <w:style w:type="character" w:customStyle="1" w:styleId="datestamp">
    <w:name w:val="datestamp"/>
    <w:rsid w:val="00F340EB"/>
  </w:style>
  <w:style w:type="character" w:customStyle="1" w:styleId="i">
    <w:name w:val="i"/>
    <w:uiPriority w:val="99"/>
    <w:rsid w:val="00F340EB"/>
  </w:style>
  <w:style w:type="character" w:customStyle="1" w:styleId="name">
    <w:name w:val="name"/>
    <w:rsid w:val="00F340EB"/>
  </w:style>
  <w:style w:type="character" w:customStyle="1" w:styleId="forenames">
    <w:name w:val="forenames"/>
    <w:rsid w:val="00F340EB"/>
  </w:style>
  <w:style w:type="character" w:customStyle="1" w:styleId="surname">
    <w:name w:val="surname"/>
    <w:rsid w:val="00F340EB"/>
  </w:style>
  <w:style w:type="character" w:customStyle="1" w:styleId="sifr-alternate">
    <w:name w:val="sifr-alternate"/>
    <w:rsid w:val="00F340EB"/>
  </w:style>
  <w:style w:type="character" w:customStyle="1" w:styleId="medium-font">
    <w:name w:val="medium-font"/>
    <w:rsid w:val="00F340EB"/>
  </w:style>
  <w:style w:type="character" w:customStyle="1" w:styleId="title-link-wrapper">
    <w:name w:val="title-link-wrapper"/>
    <w:rsid w:val="00F340EB"/>
  </w:style>
  <w:style w:type="character" w:customStyle="1" w:styleId="A7">
    <w:name w:val="A7"/>
    <w:uiPriority w:val="99"/>
    <w:rsid w:val="00F340EB"/>
  </w:style>
  <w:style w:type="character" w:customStyle="1" w:styleId="refpreview">
    <w:name w:val="refpreview"/>
    <w:rsid w:val="00F340EB"/>
  </w:style>
  <w:style w:type="character" w:customStyle="1" w:styleId="loose1">
    <w:name w:val="loose1"/>
    <w:rsid w:val="00F340EB"/>
  </w:style>
  <w:style w:type="character" w:customStyle="1" w:styleId="email">
    <w:name w:val="email"/>
    <w:rsid w:val="00F340EB"/>
  </w:style>
  <w:style w:type="character" w:customStyle="1" w:styleId="gsa">
    <w:name w:val="gs_a"/>
    <w:rsid w:val="00F340EB"/>
  </w:style>
  <w:style w:type="character" w:customStyle="1" w:styleId="mainarttitle">
    <w:name w:val="mainarttitle"/>
    <w:rsid w:val="00F340EB"/>
  </w:style>
  <w:style w:type="character" w:customStyle="1" w:styleId="mainartauthor">
    <w:name w:val="mainartauthor"/>
    <w:rsid w:val="00F340EB"/>
  </w:style>
  <w:style w:type="character" w:customStyle="1" w:styleId="mainartdate">
    <w:name w:val="mainartdate"/>
    <w:rsid w:val="00F340EB"/>
  </w:style>
  <w:style w:type="character" w:customStyle="1" w:styleId="gsggs">
    <w:name w:val="gs_ggs"/>
    <w:rsid w:val="00F340EB"/>
  </w:style>
  <w:style w:type="character" w:customStyle="1" w:styleId="ahead">
    <w:name w:val="a_head"/>
    <w:rsid w:val="00F340EB"/>
  </w:style>
  <w:style w:type="character" w:customStyle="1" w:styleId="footnote1">
    <w:name w:val="footnote"/>
    <w:rsid w:val="00F340EB"/>
  </w:style>
  <w:style w:type="character" w:customStyle="1" w:styleId="docbody">
    <w:name w:val="docbody"/>
    <w:rsid w:val="00F340EB"/>
  </w:style>
  <w:style w:type="paragraph" w:styleId="BodyTextIndent3">
    <w:name w:val="Body Text Indent 3"/>
    <w:basedOn w:val="Normal"/>
    <w:link w:val="BodyTextIndent3Char1"/>
    <w:uiPriority w:val="99"/>
    <w:unhideWhenUsed/>
    <w:rsid w:val="00F340EB"/>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F340EB"/>
    <w:rPr>
      <w:rFonts w:ascii="Calibri" w:hAnsi="Calibri"/>
      <w:szCs w:val="16"/>
    </w:rPr>
  </w:style>
  <w:style w:type="character" w:customStyle="1" w:styleId="superscript">
    <w:name w:val="superscript"/>
    <w:rsid w:val="00F340EB"/>
  </w:style>
  <w:style w:type="character" w:customStyle="1" w:styleId="bwxsm">
    <w:name w:val="b w xsm"/>
    <w:rsid w:val="00F340EB"/>
  </w:style>
  <w:style w:type="character" w:customStyle="1" w:styleId="fstd">
    <w:name w:val="f std"/>
    <w:rsid w:val="00F340EB"/>
  </w:style>
  <w:style w:type="character" w:customStyle="1" w:styleId="gl">
    <w:name w:val="gl"/>
    <w:rsid w:val="00F340EB"/>
  </w:style>
  <w:style w:type="character" w:customStyle="1" w:styleId="bio1">
    <w:name w:val="bio1"/>
    <w:rsid w:val="00F340EB"/>
  </w:style>
  <w:style w:type="character" w:customStyle="1" w:styleId="BoldChar">
    <w:name w:val="Bold Char"/>
    <w:rsid w:val="00F340EB"/>
  </w:style>
  <w:style w:type="character" w:customStyle="1" w:styleId="cardCharCharCharCharCharChar">
    <w:name w:val="card Char Char Char Char Char Char"/>
    <w:rsid w:val="00F340EB"/>
  </w:style>
  <w:style w:type="character" w:customStyle="1" w:styleId="Style24ptBoldUnderlineCenteredCharChar">
    <w:name w:val="Style 24 pt Bold Underline Centered Char Char"/>
    <w:rsid w:val="00F340EB"/>
  </w:style>
  <w:style w:type="character" w:customStyle="1" w:styleId="TagCiteCharChar0">
    <w:name w:val="Tag / Cite Char Char"/>
    <w:rsid w:val="00F340EB"/>
  </w:style>
  <w:style w:type="character" w:customStyle="1" w:styleId="CardTextChar10">
    <w:name w:val="Card Text Char1"/>
    <w:rsid w:val="00F340EB"/>
  </w:style>
  <w:style w:type="character" w:customStyle="1" w:styleId="CardTextUnderlinedCharChar">
    <w:name w:val="Card Text Underlined Char Char"/>
    <w:rsid w:val="00F340EB"/>
  </w:style>
  <w:style w:type="character" w:customStyle="1" w:styleId="CardTagCharCharChar">
    <w:name w:val="Card Tag Char Char Char"/>
    <w:rsid w:val="00F340EB"/>
  </w:style>
  <w:style w:type="character" w:customStyle="1" w:styleId="mainbody">
    <w:name w:val="mainbody"/>
    <w:basedOn w:val="DefaultParagraphFont"/>
    <w:rsid w:val="00F340EB"/>
  </w:style>
  <w:style w:type="character" w:customStyle="1" w:styleId="UnderlineStyleChar2">
    <w:name w:val="Underline Style Char2"/>
    <w:rsid w:val="00F340EB"/>
  </w:style>
  <w:style w:type="character" w:customStyle="1" w:styleId="t13">
    <w:name w:val="t13"/>
    <w:basedOn w:val="DefaultParagraphFont"/>
    <w:rsid w:val="00F340EB"/>
  </w:style>
  <w:style w:type="character" w:customStyle="1" w:styleId="SmallFont7pt">
    <w:name w:val="Small Font (7 pt)"/>
    <w:qFormat/>
    <w:rsid w:val="00F340EB"/>
  </w:style>
  <w:style w:type="character" w:customStyle="1" w:styleId="timestamp">
    <w:name w:val="timestamp"/>
    <w:basedOn w:val="DefaultParagraphFont"/>
    <w:rsid w:val="00F340EB"/>
  </w:style>
  <w:style w:type="character" w:customStyle="1" w:styleId="CharChar17">
    <w:name w:val="Char Char17"/>
    <w:locked/>
    <w:rsid w:val="00F340EB"/>
  </w:style>
  <w:style w:type="character" w:customStyle="1" w:styleId="ilspan">
    <w:name w:val="il_span"/>
    <w:basedOn w:val="DefaultParagraphFont"/>
    <w:rsid w:val="00F340EB"/>
  </w:style>
  <w:style w:type="character" w:customStyle="1" w:styleId="leftidx1">
    <w:name w:val="leftidx1"/>
    <w:rsid w:val="00F340EB"/>
  </w:style>
  <w:style w:type="character" w:customStyle="1" w:styleId="blue1">
    <w:name w:val="blue1"/>
    <w:rsid w:val="00F340EB"/>
  </w:style>
  <w:style w:type="character" w:customStyle="1" w:styleId="author-link1">
    <w:name w:val="author-link1"/>
    <w:rsid w:val="00F340EB"/>
  </w:style>
  <w:style w:type="character" w:customStyle="1" w:styleId="black1">
    <w:name w:val="black1"/>
    <w:rsid w:val="00F340EB"/>
  </w:style>
  <w:style w:type="character" w:customStyle="1" w:styleId="StyleunderlinedCharBold">
    <w:name w:val="Style underlined Char + Bold"/>
    <w:rsid w:val="00F340EB"/>
  </w:style>
  <w:style w:type="character" w:customStyle="1" w:styleId="CardUnderline0">
    <w:name w:val="Card Underline"/>
    <w:rsid w:val="00F340EB"/>
  </w:style>
  <w:style w:type="character" w:customStyle="1" w:styleId="lingoregion">
    <w:name w:val="lingo_region"/>
    <w:basedOn w:val="DefaultParagraphFont"/>
    <w:rsid w:val="00F340EB"/>
  </w:style>
  <w:style w:type="character" w:customStyle="1" w:styleId="cite">
    <w:name w:val="%cite"/>
    <w:rsid w:val="00F340EB"/>
  </w:style>
  <w:style w:type="character" w:customStyle="1" w:styleId="Emphasis21">
    <w:name w:val="%Emphasis2"/>
    <w:rsid w:val="00F340EB"/>
  </w:style>
  <w:style w:type="character" w:customStyle="1" w:styleId="bodycontentlink">
    <w:name w:val="bodycontentlink"/>
    <w:basedOn w:val="DefaultParagraphFont"/>
    <w:rsid w:val="00F340EB"/>
  </w:style>
  <w:style w:type="character" w:customStyle="1" w:styleId="AAAcite">
    <w:name w:val="AAAcite"/>
    <w:rsid w:val="00F340EB"/>
  </w:style>
  <w:style w:type="character" w:customStyle="1" w:styleId="tmplheaderlink">
    <w:name w:val="tmplheaderlink"/>
    <w:rsid w:val="00F340EB"/>
  </w:style>
  <w:style w:type="character" w:customStyle="1" w:styleId="SubtleEmphasis1">
    <w:name w:val="Subtle Emphasis1"/>
    <w:uiPriority w:val="19"/>
    <w:qFormat/>
    <w:rsid w:val="00F340EB"/>
  </w:style>
  <w:style w:type="table" w:styleId="ColorfulGrid-Accent1">
    <w:name w:val="Colorful Grid Accent 1"/>
    <w:basedOn w:val="TableNormal"/>
    <w:uiPriority w:val="29"/>
    <w:unhideWhenUsed/>
    <w:rsid w:val="00F340EB"/>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F340EB"/>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F340EB"/>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340EB"/>
    <w:rPr>
      <w:b w:val="0"/>
      <w:sz w:val="24"/>
      <w:u w:val="single"/>
      <w:bdr w:val="none" w:sz="0" w:space="0" w:color="auto"/>
    </w:rPr>
  </w:style>
  <w:style w:type="character" w:customStyle="1" w:styleId="Bodytext11">
    <w:name w:val="Body text (11)"/>
    <w:rsid w:val="00F340E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340E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340EB"/>
  </w:style>
  <w:style w:type="paragraph" w:customStyle="1" w:styleId="Style5">
    <w:name w:val="Style5"/>
    <w:basedOn w:val="Normal"/>
    <w:link w:val="Style5Char"/>
    <w:uiPriority w:val="4"/>
    <w:qFormat/>
    <w:rsid w:val="00F340EB"/>
    <w:pPr>
      <w:spacing w:after="0" w:line="240" w:lineRule="auto"/>
      <w:ind w:left="432" w:right="432"/>
      <w:jc w:val="both"/>
    </w:pPr>
    <w:rPr>
      <w:rFonts w:eastAsia="Times New Roman"/>
      <w:sz w:val="20"/>
    </w:rPr>
  </w:style>
  <w:style w:type="character" w:customStyle="1" w:styleId="Style5Char">
    <w:name w:val="Style5 Char"/>
    <w:link w:val="Style5"/>
    <w:uiPriority w:val="4"/>
    <w:rsid w:val="00F340EB"/>
    <w:rPr>
      <w:rFonts w:ascii="Calibri" w:eastAsia="Times New Roman" w:hAnsi="Calibri"/>
      <w:sz w:val="20"/>
    </w:rPr>
  </w:style>
  <w:style w:type="paragraph" w:customStyle="1" w:styleId="Style100">
    <w:name w:val="Style10"/>
    <w:basedOn w:val="Normal"/>
    <w:link w:val="Style10Char"/>
    <w:qFormat/>
    <w:rsid w:val="00F340EB"/>
    <w:pPr>
      <w:spacing w:after="0" w:line="240" w:lineRule="auto"/>
      <w:ind w:right="432"/>
    </w:pPr>
    <w:rPr>
      <w:rFonts w:eastAsia="Times New Roman"/>
      <w:b/>
      <w:sz w:val="24"/>
    </w:rPr>
  </w:style>
  <w:style w:type="character" w:customStyle="1" w:styleId="Style10Char">
    <w:name w:val="Style10 Char"/>
    <w:link w:val="Style100"/>
    <w:rsid w:val="00F340EB"/>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F340EB"/>
    <w:rPr>
      <w:b w:val="0"/>
      <w:bCs w:val="0"/>
      <w:sz w:val="22"/>
      <w:u w:val="single"/>
      <w:bdr w:val="none" w:sz="0" w:space="0" w:color="auto"/>
    </w:rPr>
  </w:style>
  <w:style w:type="paragraph" w:customStyle="1" w:styleId="UnderlinedEv">
    <w:name w:val="Underlined Ev"/>
    <w:basedOn w:val="Normal"/>
    <w:next w:val="Normal"/>
    <w:link w:val="UnderlinedEvChar"/>
    <w:qFormat/>
    <w:rsid w:val="00F340EB"/>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F340EB"/>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F340EB"/>
    <w:rPr>
      <w:u w:val="single"/>
      <w:bdr w:val="none" w:sz="0" w:space="0" w:color="auto"/>
    </w:rPr>
  </w:style>
  <w:style w:type="paragraph" w:customStyle="1" w:styleId="BodyText20">
    <w:name w:val="Body Text2"/>
    <w:basedOn w:val="Normal"/>
    <w:link w:val="Bodytext6"/>
    <w:rsid w:val="00F340EB"/>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F340E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F340EB"/>
    <w:rPr>
      <w:rFonts w:ascii="Verdana" w:hAnsi="Verdana" w:hint="default"/>
      <w:sz w:val="21"/>
      <w:szCs w:val="21"/>
      <w:u w:val="thick"/>
      <w:lang w:val="en-US" w:eastAsia="en-US" w:bidi="ar-SA"/>
    </w:rPr>
  </w:style>
  <w:style w:type="character" w:customStyle="1" w:styleId="role">
    <w:name w:val="role"/>
    <w:rsid w:val="00F340EB"/>
  </w:style>
  <w:style w:type="character" w:customStyle="1" w:styleId="pagination0">
    <w:name w:val="pagination"/>
    <w:basedOn w:val="DefaultParagraphFont"/>
    <w:rsid w:val="00F340EB"/>
  </w:style>
  <w:style w:type="character" w:customStyle="1" w:styleId="doi">
    <w:name w:val="doi"/>
    <w:basedOn w:val="DefaultParagraphFont"/>
    <w:rsid w:val="00F340EB"/>
  </w:style>
  <w:style w:type="character" w:customStyle="1" w:styleId="bodycontents">
    <w:name w:val="bodycontents"/>
    <w:basedOn w:val="DefaultParagraphFont"/>
    <w:rsid w:val="00F340EB"/>
  </w:style>
  <w:style w:type="character" w:customStyle="1" w:styleId="comma">
    <w:name w:val="comma"/>
    <w:basedOn w:val="DefaultParagraphFont"/>
    <w:rsid w:val="00F340EB"/>
  </w:style>
  <w:style w:type="character" w:customStyle="1" w:styleId="pad5right">
    <w:name w:val="pad5right"/>
    <w:basedOn w:val="DefaultParagraphFont"/>
    <w:rsid w:val="00F340EB"/>
  </w:style>
  <w:style w:type="character" w:customStyle="1" w:styleId="pnumber">
    <w:name w:val="pnumber"/>
    <w:rsid w:val="00F340EB"/>
  </w:style>
  <w:style w:type="character" w:customStyle="1" w:styleId="ital">
    <w:name w:val="ital"/>
    <w:rsid w:val="00F340EB"/>
  </w:style>
  <w:style w:type="character" w:customStyle="1" w:styleId="orgdiv">
    <w:name w:val="orgdiv"/>
    <w:rsid w:val="00F340EB"/>
  </w:style>
  <w:style w:type="character" w:customStyle="1" w:styleId="orgname">
    <w:name w:val="orgname"/>
    <w:rsid w:val="00F340EB"/>
  </w:style>
  <w:style w:type="character" w:customStyle="1" w:styleId="city">
    <w:name w:val="city"/>
    <w:rsid w:val="00F340EB"/>
  </w:style>
  <w:style w:type="character" w:customStyle="1" w:styleId="state">
    <w:name w:val="state"/>
    <w:rsid w:val="00F340EB"/>
  </w:style>
  <w:style w:type="character" w:customStyle="1" w:styleId="country">
    <w:name w:val="country"/>
    <w:rsid w:val="00F340EB"/>
  </w:style>
  <w:style w:type="character" w:customStyle="1" w:styleId="readChar">
    <w:name w:val="read Char"/>
    <w:rsid w:val="00F340EB"/>
    <w:rPr>
      <w:szCs w:val="22"/>
      <w:u w:val="single"/>
      <w:lang w:val="en-US" w:eastAsia="en-US" w:bidi="ar-SA"/>
    </w:rPr>
  </w:style>
  <w:style w:type="character" w:customStyle="1" w:styleId="divider">
    <w:name w:val="divider"/>
    <w:basedOn w:val="DefaultParagraphFont"/>
    <w:rsid w:val="00F340EB"/>
  </w:style>
  <w:style w:type="character" w:customStyle="1" w:styleId="blogdate">
    <w:name w:val="blogdate"/>
    <w:basedOn w:val="DefaultParagraphFont"/>
    <w:rsid w:val="00F340EB"/>
  </w:style>
  <w:style w:type="character" w:customStyle="1" w:styleId="ticker">
    <w:name w:val="ticker"/>
    <w:basedOn w:val="DefaultParagraphFont"/>
    <w:rsid w:val="00F340EB"/>
  </w:style>
  <w:style w:type="character" w:customStyle="1" w:styleId="posted">
    <w:name w:val="posted"/>
    <w:basedOn w:val="DefaultParagraphFont"/>
    <w:rsid w:val="00F340EB"/>
  </w:style>
  <w:style w:type="character" w:customStyle="1" w:styleId="time">
    <w:name w:val="time"/>
    <w:basedOn w:val="DefaultParagraphFont"/>
    <w:rsid w:val="00F340EB"/>
  </w:style>
  <w:style w:type="character" w:customStyle="1" w:styleId="dot">
    <w:name w:val="dot"/>
    <w:basedOn w:val="DefaultParagraphFont"/>
    <w:rsid w:val="00F340EB"/>
  </w:style>
  <w:style w:type="character" w:customStyle="1" w:styleId="hn-date">
    <w:name w:val="hn-date"/>
    <w:basedOn w:val="DefaultParagraphFont"/>
    <w:rsid w:val="00F340EB"/>
  </w:style>
  <w:style w:type="character" w:customStyle="1" w:styleId="location">
    <w:name w:val="location"/>
    <w:basedOn w:val="DefaultParagraphFont"/>
    <w:rsid w:val="00F340EB"/>
  </w:style>
  <w:style w:type="character" w:customStyle="1" w:styleId="dropcap-letter">
    <w:name w:val="dropcap-letter"/>
    <w:basedOn w:val="DefaultParagraphFont"/>
    <w:rsid w:val="00F340EB"/>
  </w:style>
  <w:style w:type="character" w:customStyle="1" w:styleId="offscreen">
    <w:name w:val="offscreen"/>
    <w:basedOn w:val="DefaultParagraphFont"/>
    <w:rsid w:val="00F340EB"/>
  </w:style>
  <w:style w:type="character" w:customStyle="1" w:styleId="linked-in">
    <w:name w:val="linked-in"/>
    <w:basedOn w:val="DefaultParagraphFont"/>
    <w:rsid w:val="00F340EB"/>
  </w:style>
  <w:style w:type="character" w:customStyle="1" w:styleId="divs">
    <w:name w:val="divs"/>
    <w:basedOn w:val="DefaultParagraphFont"/>
    <w:rsid w:val="00F340EB"/>
  </w:style>
  <w:style w:type="character" w:customStyle="1" w:styleId="CardUnderlineChar0">
    <w:name w:val="Card Underline Char"/>
    <w:locked/>
    <w:rsid w:val="00F340EB"/>
    <w:rPr>
      <w:szCs w:val="24"/>
      <w:u w:val="single"/>
    </w:rPr>
  </w:style>
  <w:style w:type="character" w:customStyle="1" w:styleId="h4">
    <w:name w:val="h4"/>
    <w:rsid w:val="00F340EB"/>
  </w:style>
  <w:style w:type="character" w:customStyle="1" w:styleId="Date2">
    <w:name w:val="Date2"/>
    <w:rsid w:val="00F340EB"/>
  </w:style>
  <w:style w:type="character" w:customStyle="1" w:styleId="entry-title">
    <w:name w:val="entry-title"/>
    <w:basedOn w:val="DefaultParagraphFont"/>
    <w:rsid w:val="00F340EB"/>
  </w:style>
  <w:style w:type="character" w:customStyle="1" w:styleId="postheader">
    <w:name w:val="postheader"/>
    <w:basedOn w:val="DefaultParagraphFont"/>
    <w:rsid w:val="00F340EB"/>
  </w:style>
  <w:style w:type="numbering" w:customStyle="1" w:styleId="1ai1">
    <w:name w:val="1 / a / i1"/>
    <w:rsid w:val="00F340EB"/>
    <w:pPr>
      <w:numPr>
        <w:numId w:val="22"/>
      </w:numPr>
    </w:pPr>
  </w:style>
  <w:style w:type="numbering" w:styleId="1ai">
    <w:name w:val="Outline List 1"/>
    <w:basedOn w:val="NoList"/>
    <w:unhideWhenUsed/>
    <w:rsid w:val="00F340EB"/>
    <w:pPr>
      <w:numPr>
        <w:numId w:val="23"/>
      </w:numPr>
    </w:pPr>
  </w:style>
  <w:style w:type="numbering" w:customStyle="1" w:styleId="NoList6">
    <w:name w:val="No List6"/>
    <w:next w:val="NoList"/>
    <w:uiPriority w:val="99"/>
    <w:semiHidden/>
    <w:unhideWhenUsed/>
    <w:rsid w:val="00F340EB"/>
  </w:style>
  <w:style w:type="numbering" w:customStyle="1" w:styleId="NoList7">
    <w:name w:val="No List7"/>
    <w:next w:val="NoList"/>
    <w:semiHidden/>
    <w:unhideWhenUsed/>
    <w:rsid w:val="00F340EB"/>
  </w:style>
  <w:style w:type="paragraph" w:styleId="Index2">
    <w:name w:val="index 2"/>
    <w:basedOn w:val="Normal"/>
    <w:next w:val="Normal"/>
    <w:autoRedefine/>
    <w:rsid w:val="00F340EB"/>
    <w:pPr>
      <w:spacing w:after="200" w:line="276" w:lineRule="auto"/>
      <w:ind w:left="400" w:hanging="200"/>
    </w:pPr>
    <w:rPr>
      <w:bCs/>
    </w:rPr>
  </w:style>
  <w:style w:type="paragraph" w:styleId="Index3">
    <w:name w:val="index 3"/>
    <w:basedOn w:val="Normal"/>
    <w:next w:val="Normal"/>
    <w:autoRedefine/>
    <w:rsid w:val="00F340EB"/>
    <w:pPr>
      <w:spacing w:after="200" w:line="276" w:lineRule="auto"/>
      <w:ind w:left="600" w:hanging="200"/>
    </w:pPr>
    <w:rPr>
      <w:bCs/>
    </w:rPr>
  </w:style>
  <w:style w:type="paragraph" w:styleId="Index4">
    <w:name w:val="index 4"/>
    <w:basedOn w:val="Normal"/>
    <w:next w:val="Normal"/>
    <w:autoRedefine/>
    <w:rsid w:val="00F340EB"/>
    <w:pPr>
      <w:spacing w:after="200" w:line="276" w:lineRule="auto"/>
      <w:ind w:left="800" w:hanging="200"/>
    </w:pPr>
    <w:rPr>
      <w:bCs/>
    </w:rPr>
  </w:style>
  <w:style w:type="paragraph" w:styleId="Index5">
    <w:name w:val="index 5"/>
    <w:basedOn w:val="Normal"/>
    <w:next w:val="Normal"/>
    <w:autoRedefine/>
    <w:rsid w:val="00F340EB"/>
    <w:pPr>
      <w:spacing w:after="200" w:line="276" w:lineRule="auto"/>
      <w:ind w:left="1000" w:hanging="200"/>
    </w:pPr>
    <w:rPr>
      <w:bCs/>
    </w:rPr>
  </w:style>
  <w:style w:type="paragraph" w:styleId="Index6">
    <w:name w:val="index 6"/>
    <w:basedOn w:val="Normal"/>
    <w:next w:val="Normal"/>
    <w:autoRedefine/>
    <w:rsid w:val="00F340EB"/>
    <w:pPr>
      <w:spacing w:after="200" w:line="276" w:lineRule="auto"/>
      <w:ind w:left="1200" w:hanging="200"/>
    </w:pPr>
    <w:rPr>
      <w:bCs/>
    </w:rPr>
  </w:style>
  <w:style w:type="paragraph" w:styleId="Index7">
    <w:name w:val="index 7"/>
    <w:basedOn w:val="Normal"/>
    <w:next w:val="Normal"/>
    <w:autoRedefine/>
    <w:rsid w:val="00F340EB"/>
    <w:pPr>
      <w:spacing w:after="200" w:line="276" w:lineRule="auto"/>
      <w:ind w:left="1400" w:hanging="200"/>
    </w:pPr>
    <w:rPr>
      <w:bCs/>
    </w:rPr>
  </w:style>
  <w:style w:type="paragraph" w:styleId="Index8">
    <w:name w:val="index 8"/>
    <w:basedOn w:val="Normal"/>
    <w:next w:val="Normal"/>
    <w:autoRedefine/>
    <w:rsid w:val="00F340EB"/>
    <w:pPr>
      <w:spacing w:after="200" w:line="276" w:lineRule="auto"/>
      <w:ind w:left="1600" w:hanging="200"/>
    </w:pPr>
    <w:rPr>
      <w:bCs/>
    </w:rPr>
  </w:style>
  <w:style w:type="paragraph" w:styleId="Index9">
    <w:name w:val="index 9"/>
    <w:basedOn w:val="Normal"/>
    <w:next w:val="Normal"/>
    <w:autoRedefine/>
    <w:rsid w:val="00F340EB"/>
    <w:pPr>
      <w:spacing w:after="200" w:line="276" w:lineRule="auto"/>
      <w:ind w:left="1800" w:hanging="200"/>
    </w:pPr>
    <w:rPr>
      <w:bCs/>
    </w:rPr>
  </w:style>
  <w:style w:type="paragraph" w:styleId="IndexHeading">
    <w:name w:val="index heading"/>
    <w:basedOn w:val="Normal"/>
    <w:next w:val="Index1"/>
    <w:rsid w:val="00F340EB"/>
    <w:pPr>
      <w:spacing w:after="200" w:line="276" w:lineRule="auto"/>
    </w:pPr>
    <w:rPr>
      <w:bCs/>
    </w:rPr>
  </w:style>
  <w:style w:type="numbering" w:customStyle="1" w:styleId="NoList8">
    <w:name w:val="No List8"/>
    <w:next w:val="NoList"/>
    <w:semiHidden/>
    <w:unhideWhenUsed/>
    <w:rsid w:val="00F340EB"/>
  </w:style>
  <w:style w:type="numbering" w:customStyle="1" w:styleId="NoList9">
    <w:name w:val="No List9"/>
    <w:next w:val="NoList"/>
    <w:semiHidden/>
    <w:unhideWhenUsed/>
    <w:rsid w:val="00F340EB"/>
  </w:style>
  <w:style w:type="numbering" w:customStyle="1" w:styleId="NoList10">
    <w:name w:val="No List10"/>
    <w:next w:val="NoList"/>
    <w:semiHidden/>
    <w:unhideWhenUsed/>
    <w:rsid w:val="00F340EB"/>
  </w:style>
  <w:style w:type="numbering" w:customStyle="1" w:styleId="NoList13">
    <w:name w:val="No List13"/>
    <w:next w:val="NoList"/>
    <w:semiHidden/>
    <w:unhideWhenUsed/>
    <w:rsid w:val="00F340EB"/>
  </w:style>
  <w:style w:type="numbering" w:customStyle="1" w:styleId="NoList14">
    <w:name w:val="No List14"/>
    <w:next w:val="NoList"/>
    <w:semiHidden/>
    <w:unhideWhenUsed/>
    <w:rsid w:val="00F340EB"/>
  </w:style>
  <w:style w:type="numbering" w:customStyle="1" w:styleId="NoList15">
    <w:name w:val="No List15"/>
    <w:next w:val="NoList"/>
    <w:uiPriority w:val="99"/>
    <w:semiHidden/>
    <w:unhideWhenUsed/>
    <w:rsid w:val="00F340EB"/>
  </w:style>
  <w:style w:type="numbering" w:customStyle="1" w:styleId="NoList16">
    <w:name w:val="No List16"/>
    <w:next w:val="NoList"/>
    <w:uiPriority w:val="99"/>
    <w:semiHidden/>
    <w:unhideWhenUsed/>
    <w:rsid w:val="00F340EB"/>
  </w:style>
  <w:style w:type="numbering" w:customStyle="1" w:styleId="NoList17">
    <w:name w:val="No List17"/>
    <w:next w:val="NoList"/>
    <w:semiHidden/>
    <w:unhideWhenUsed/>
    <w:rsid w:val="00F340EB"/>
  </w:style>
  <w:style w:type="numbering" w:customStyle="1" w:styleId="NoList18">
    <w:name w:val="No List18"/>
    <w:next w:val="NoList"/>
    <w:uiPriority w:val="99"/>
    <w:semiHidden/>
    <w:unhideWhenUsed/>
    <w:rsid w:val="00F340EB"/>
  </w:style>
  <w:style w:type="numbering" w:customStyle="1" w:styleId="NoList19">
    <w:name w:val="No List19"/>
    <w:next w:val="NoList"/>
    <w:uiPriority w:val="99"/>
    <w:semiHidden/>
    <w:unhideWhenUsed/>
    <w:rsid w:val="00F340EB"/>
  </w:style>
  <w:style w:type="numbering" w:customStyle="1" w:styleId="NoList20">
    <w:name w:val="No List20"/>
    <w:next w:val="NoList"/>
    <w:semiHidden/>
    <w:unhideWhenUsed/>
    <w:rsid w:val="00F340EB"/>
  </w:style>
  <w:style w:type="numbering" w:customStyle="1" w:styleId="NoList31">
    <w:name w:val="No List31"/>
    <w:next w:val="NoList"/>
    <w:semiHidden/>
    <w:unhideWhenUsed/>
    <w:rsid w:val="00F340EB"/>
  </w:style>
  <w:style w:type="numbering" w:customStyle="1" w:styleId="NoList41">
    <w:name w:val="No List41"/>
    <w:next w:val="NoList"/>
    <w:semiHidden/>
    <w:unhideWhenUsed/>
    <w:rsid w:val="00F340EB"/>
  </w:style>
  <w:style w:type="numbering" w:customStyle="1" w:styleId="NoList51">
    <w:name w:val="No List51"/>
    <w:next w:val="NoList"/>
    <w:semiHidden/>
    <w:unhideWhenUsed/>
    <w:rsid w:val="00F340EB"/>
  </w:style>
  <w:style w:type="numbering" w:customStyle="1" w:styleId="NoList61">
    <w:name w:val="No List61"/>
    <w:next w:val="NoList"/>
    <w:semiHidden/>
    <w:unhideWhenUsed/>
    <w:rsid w:val="00F340EB"/>
  </w:style>
  <w:style w:type="numbering" w:customStyle="1" w:styleId="NoList71">
    <w:name w:val="No List71"/>
    <w:next w:val="NoList"/>
    <w:semiHidden/>
    <w:unhideWhenUsed/>
    <w:rsid w:val="00F340EB"/>
  </w:style>
  <w:style w:type="numbering" w:customStyle="1" w:styleId="NoList81">
    <w:name w:val="No List81"/>
    <w:next w:val="NoList"/>
    <w:semiHidden/>
    <w:unhideWhenUsed/>
    <w:rsid w:val="00F340EB"/>
  </w:style>
  <w:style w:type="numbering" w:customStyle="1" w:styleId="NoList91">
    <w:name w:val="No List91"/>
    <w:next w:val="NoList"/>
    <w:semiHidden/>
    <w:unhideWhenUsed/>
    <w:rsid w:val="00F340EB"/>
  </w:style>
  <w:style w:type="numbering" w:customStyle="1" w:styleId="NoList101">
    <w:name w:val="No List101"/>
    <w:next w:val="NoList"/>
    <w:uiPriority w:val="99"/>
    <w:semiHidden/>
    <w:unhideWhenUsed/>
    <w:rsid w:val="00F340EB"/>
  </w:style>
  <w:style w:type="numbering" w:customStyle="1" w:styleId="NoList121">
    <w:name w:val="No List121"/>
    <w:next w:val="NoList"/>
    <w:semiHidden/>
    <w:unhideWhenUsed/>
    <w:rsid w:val="00F340EB"/>
  </w:style>
  <w:style w:type="numbering" w:customStyle="1" w:styleId="NoList131">
    <w:name w:val="No List131"/>
    <w:next w:val="NoList"/>
    <w:semiHidden/>
    <w:unhideWhenUsed/>
    <w:rsid w:val="00F340EB"/>
  </w:style>
  <w:style w:type="numbering" w:customStyle="1" w:styleId="NoList141">
    <w:name w:val="No List141"/>
    <w:next w:val="NoList"/>
    <w:semiHidden/>
    <w:unhideWhenUsed/>
    <w:rsid w:val="00F340EB"/>
  </w:style>
  <w:style w:type="paragraph" w:customStyle="1" w:styleId="Quote20">
    <w:name w:val="Quote2"/>
    <w:basedOn w:val="Default"/>
    <w:next w:val="Default"/>
    <w:qFormat/>
    <w:rsid w:val="00F340EB"/>
    <w:rPr>
      <w:rFonts w:eastAsia="Calibri"/>
      <w:color w:val="auto"/>
      <w:szCs w:val="22"/>
    </w:rPr>
  </w:style>
  <w:style w:type="character" w:customStyle="1" w:styleId="StyleLatinBaskervilleUnderline">
    <w:name w:val="Style (Latin) Baskerville Underline"/>
    <w:rsid w:val="00F340EB"/>
    <w:rPr>
      <w:rFonts w:ascii="Baskerville" w:hAnsi="Baskerville"/>
      <w:sz w:val="26"/>
      <w:u w:val="single"/>
    </w:rPr>
  </w:style>
  <w:style w:type="numbering" w:customStyle="1" w:styleId="NoList22">
    <w:name w:val="No List22"/>
    <w:next w:val="NoList"/>
    <w:semiHidden/>
    <w:unhideWhenUsed/>
    <w:rsid w:val="00F340EB"/>
  </w:style>
  <w:style w:type="numbering" w:customStyle="1" w:styleId="NoList23">
    <w:name w:val="No List23"/>
    <w:next w:val="NoList"/>
    <w:semiHidden/>
    <w:unhideWhenUsed/>
    <w:rsid w:val="00F340EB"/>
  </w:style>
  <w:style w:type="numbering" w:customStyle="1" w:styleId="NoList24">
    <w:name w:val="No List24"/>
    <w:next w:val="NoList"/>
    <w:semiHidden/>
    <w:unhideWhenUsed/>
    <w:rsid w:val="00F340EB"/>
  </w:style>
  <w:style w:type="numbering" w:customStyle="1" w:styleId="NoList25">
    <w:name w:val="No List25"/>
    <w:next w:val="NoList"/>
    <w:semiHidden/>
    <w:unhideWhenUsed/>
    <w:rsid w:val="00F340EB"/>
  </w:style>
  <w:style w:type="character" w:customStyle="1" w:styleId="StyleStyleUnderline411pt">
    <w:name w:val="Style Style Underline4 + 11 pt"/>
    <w:basedOn w:val="DefaultParagraphFont"/>
    <w:rsid w:val="00F340EB"/>
    <w:rPr>
      <w:sz w:val="20"/>
      <w:u w:val="single"/>
    </w:rPr>
  </w:style>
  <w:style w:type="character" w:customStyle="1" w:styleId="StyleStyleUnderline411ptBold">
    <w:name w:val="Style Style Underline4 + 11 pt Bold"/>
    <w:basedOn w:val="DefaultParagraphFont"/>
    <w:rsid w:val="00F340EB"/>
    <w:rPr>
      <w:b/>
      <w:bCs/>
      <w:sz w:val="20"/>
      <w:u w:val="single"/>
    </w:rPr>
  </w:style>
  <w:style w:type="character" w:customStyle="1" w:styleId="StyleStyleUnderline311pt">
    <w:name w:val="Style Style Underline3 + 11 pt"/>
    <w:basedOn w:val="DefaultParagraphFont"/>
    <w:rsid w:val="00F340EB"/>
    <w:rPr>
      <w:sz w:val="20"/>
      <w:u w:val="single"/>
    </w:rPr>
  </w:style>
  <w:style w:type="character" w:customStyle="1" w:styleId="StyleStyleUnderline311ptBold">
    <w:name w:val="Style Style Underline3 + 11 pt Bold"/>
    <w:basedOn w:val="DefaultParagraphFont"/>
    <w:rsid w:val="00F340EB"/>
    <w:rPr>
      <w:b/>
      <w:bCs/>
      <w:sz w:val="20"/>
      <w:u w:val="single"/>
    </w:rPr>
  </w:style>
  <w:style w:type="character" w:customStyle="1" w:styleId="dropcap1">
    <w:name w:val="dropcap1"/>
    <w:rsid w:val="00F340EB"/>
  </w:style>
  <w:style w:type="character" w:customStyle="1" w:styleId="HighlightedUnderlineEmphasis">
    <w:name w:val="Highlighted Underline Emphasis"/>
    <w:rsid w:val="00F340EB"/>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F340E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340E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340EB"/>
    <w:rPr>
      <w:rFonts w:ascii="Georgia" w:hAnsi="Georgia"/>
      <w:u w:val="single"/>
    </w:rPr>
  </w:style>
  <w:style w:type="paragraph" w:customStyle="1" w:styleId="StyleCardsGeorgia12ptBoldThickunderlineBorderSin">
    <w:name w:val="Style Cards + Georgia 12 pt Bold Thick underline Border: : (Sin..."/>
    <w:basedOn w:val="Normal"/>
    <w:qFormat/>
    <w:rsid w:val="00F340EB"/>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340EB"/>
    <w:rPr>
      <w:rFonts w:ascii="Georgia" w:hAnsi="Georgia"/>
      <w:sz w:val="24"/>
      <w:u w:val="single"/>
    </w:rPr>
  </w:style>
  <w:style w:type="paragraph" w:customStyle="1" w:styleId="StyleCardsGeorgia">
    <w:name w:val="Style Cards + Georgia"/>
    <w:basedOn w:val="Normal"/>
    <w:qFormat/>
    <w:rsid w:val="00F340EB"/>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F340EB"/>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F340EB"/>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F340EB"/>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F340EB"/>
    <w:rPr>
      <w:b w:val="0"/>
      <w:bCs w:val="0"/>
      <w:sz w:val="22"/>
      <w:u w:val="single"/>
      <w:bdr w:val="none" w:sz="0" w:space="0" w:color="auto"/>
    </w:rPr>
  </w:style>
  <w:style w:type="character" w:customStyle="1" w:styleId="maintitle">
    <w:name w:val="maintitle"/>
    <w:basedOn w:val="DefaultParagraphFont"/>
    <w:rsid w:val="00F340EB"/>
  </w:style>
  <w:style w:type="character" w:customStyle="1" w:styleId="cit-title">
    <w:name w:val="cit-title"/>
    <w:basedOn w:val="DefaultParagraphFont"/>
    <w:rsid w:val="00F340EB"/>
  </w:style>
  <w:style w:type="paragraph" w:customStyle="1" w:styleId="txttitle">
    <w:name w:val="txttitle"/>
    <w:basedOn w:val="Normal"/>
    <w:rsid w:val="00F340EB"/>
    <w:pPr>
      <w:spacing w:before="100" w:beforeAutospacing="1" w:after="100" w:afterAutospacing="1" w:line="240" w:lineRule="auto"/>
    </w:pPr>
    <w:rPr>
      <w:sz w:val="24"/>
    </w:rPr>
  </w:style>
  <w:style w:type="character" w:customStyle="1" w:styleId="volume">
    <w:name w:val="volume"/>
    <w:basedOn w:val="DefaultParagraphFont"/>
    <w:rsid w:val="00F340EB"/>
  </w:style>
  <w:style w:type="character" w:customStyle="1" w:styleId="z3988">
    <w:name w:val="z3988"/>
    <w:basedOn w:val="DefaultParagraphFont"/>
    <w:rsid w:val="00F340EB"/>
  </w:style>
  <w:style w:type="paragraph" w:customStyle="1" w:styleId="SmallCards">
    <w:name w:val="Small Cards"/>
    <w:basedOn w:val="Normal"/>
    <w:autoRedefine/>
    <w:rsid w:val="00F340EB"/>
    <w:pPr>
      <w:spacing w:after="0" w:line="240" w:lineRule="auto"/>
    </w:pPr>
    <w:rPr>
      <w:rFonts w:eastAsia="Times New Roman"/>
      <w:szCs w:val="20"/>
    </w:rPr>
  </w:style>
  <w:style w:type="character" w:customStyle="1" w:styleId="freeaccess">
    <w:name w:val="freeaccess"/>
    <w:basedOn w:val="DefaultParagraphFont"/>
    <w:rsid w:val="00F340EB"/>
  </w:style>
  <w:style w:type="character" w:customStyle="1" w:styleId="person-name">
    <w:name w:val="person-name"/>
    <w:basedOn w:val="DefaultParagraphFont"/>
    <w:rsid w:val="00F340EB"/>
  </w:style>
  <w:style w:type="character" w:customStyle="1" w:styleId="articoloinside">
    <w:name w:val="articolo_inside"/>
    <w:rsid w:val="00F340EB"/>
  </w:style>
  <w:style w:type="paragraph" w:customStyle="1" w:styleId="pagetools">
    <w:name w:val="pagetools"/>
    <w:basedOn w:val="Normal"/>
    <w:qFormat/>
    <w:rsid w:val="00F340EB"/>
    <w:pPr>
      <w:spacing w:before="100" w:beforeAutospacing="1" w:after="100" w:afterAutospacing="1" w:line="240" w:lineRule="auto"/>
    </w:pPr>
    <w:rPr>
      <w:rFonts w:eastAsia="Times New Roman"/>
      <w:sz w:val="24"/>
    </w:rPr>
  </w:style>
  <w:style w:type="character" w:customStyle="1" w:styleId="job">
    <w:name w:val="job"/>
    <w:basedOn w:val="DefaultParagraphFont"/>
    <w:rsid w:val="00F340EB"/>
  </w:style>
  <w:style w:type="character" w:customStyle="1" w:styleId="company">
    <w:name w:val="company"/>
    <w:basedOn w:val="DefaultParagraphFont"/>
    <w:rsid w:val="00F340EB"/>
  </w:style>
  <w:style w:type="character" w:customStyle="1" w:styleId="publisher">
    <w:name w:val="publisher"/>
    <w:basedOn w:val="DefaultParagraphFont"/>
    <w:rsid w:val="00F340EB"/>
  </w:style>
  <w:style w:type="character" w:customStyle="1" w:styleId="pubyear">
    <w:name w:val="pubyear"/>
    <w:basedOn w:val="DefaultParagraphFont"/>
    <w:rsid w:val="00F340EB"/>
  </w:style>
  <w:style w:type="character" w:customStyle="1" w:styleId="pubcity">
    <w:name w:val="pubcity"/>
    <w:basedOn w:val="DefaultParagraphFont"/>
    <w:rsid w:val="00F340EB"/>
  </w:style>
  <w:style w:type="paragraph" w:customStyle="1" w:styleId="C-Text">
    <w:name w:val="C-Text"/>
    <w:basedOn w:val="Normal"/>
    <w:qFormat/>
    <w:rsid w:val="00F340E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F340EB"/>
    <w:pPr>
      <w:spacing w:before="100" w:beforeAutospacing="1" w:after="100" w:afterAutospacing="1" w:line="240" w:lineRule="auto"/>
    </w:pPr>
    <w:rPr>
      <w:sz w:val="24"/>
    </w:rPr>
  </w:style>
  <w:style w:type="character" w:customStyle="1" w:styleId="ecdate">
    <w:name w:val="ec_date"/>
    <w:basedOn w:val="DefaultParagraphFont"/>
    <w:rsid w:val="00F340EB"/>
    <w:rPr>
      <w:rFonts w:ascii="Verdana" w:hAnsi="Verdana" w:hint="default"/>
      <w:sz w:val="20"/>
      <w:szCs w:val="20"/>
      <w:shd w:val="clear" w:color="auto" w:fill="FFFFFF"/>
    </w:rPr>
  </w:style>
  <w:style w:type="paragraph" w:customStyle="1" w:styleId="ecmsonormal">
    <w:name w:val="ec_msonormal"/>
    <w:basedOn w:val="Normal"/>
    <w:qFormat/>
    <w:rsid w:val="00F340EB"/>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F340EB"/>
  </w:style>
  <w:style w:type="character" w:customStyle="1" w:styleId="hittermhilite">
    <w:name w:val="hittermhilite"/>
    <w:basedOn w:val="DefaultParagraphFont"/>
    <w:rsid w:val="00F340EB"/>
  </w:style>
  <w:style w:type="character" w:customStyle="1" w:styleId="articleheadline">
    <w:name w:val="articleheadline"/>
    <w:basedOn w:val="DefaultParagraphFont"/>
    <w:rsid w:val="00F340EB"/>
  </w:style>
  <w:style w:type="paragraph" w:customStyle="1" w:styleId="u-intro">
    <w:name w:val="u-intro"/>
    <w:basedOn w:val="Normal"/>
    <w:qFormat/>
    <w:rsid w:val="00F340EB"/>
    <w:pPr>
      <w:spacing w:before="100" w:beforeAutospacing="1" w:after="100" w:afterAutospacing="1" w:line="240" w:lineRule="auto"/>
    </w:pPr>
    <w:rPr>
      <w:sz w:val="24"/>
    </w:rPr>
  </w:style>
  <w:style w:type="character" w:customStyle="1" w:styleId="u-byline">
    <w:name w:val="u-byline"/>
    <w:basedOn w:val="DefaultParagraphFont"/>
    <w:rsid w:val="00F340EB"/>
  </w:style>
  <w:style w:type="character" w:customStyle="1" w:styleId="articlebya">
    <w:name w:val="articleby_a"/>
    <w:basedOn w:val="DefaultParagraphFont"/>
    <w:rsid w:val="00F340EB"/>
  </w:style>
  <w:style w:type="character" w:customStyle="1" w:styleId="popupwinby">
    <w:name w:val="popupwinby"/>
    <w:basedOn w:val="DefaultParagraphFont"/>
    <w:rsid w:val="00F340EB"/>
  </w:style>
  <w:style w:type="character" w:customStyle="1" w:styleId="storyheader">
    <w:name w:val="storyheader"/>
    <w:basedOn w:val="DefaultParagraphFont"/>
    <w:rsid w:val="00F340EB"/>
  </w:style>
  <w:style w:type="character" w:customStyle="1" w:styleId="marron">
    <w:name w:val="marron"/>
    <w:basedOn w:val="DefaultParagraphFont"/>
    <w:rsid w:val="00F340EB"/>
  </w:style>
  <w:style w:type="character" w:customStyle="1" w:styleId="UnderlineChar4Char">
    <w:name w:val="Underline Char4 Char"/>
    <w:basedOn w:val="DefaultParagraphFont"/>
    <w:link w:val="UnderlineChar4"/>
    <w:rsid w:val="00F340EB"/>
    <w:rPr>
      <w:u w:val="single"/>
    </w:rPr>
  </w:style>
  <w:style w:type="character" w:customStyle="1" w:styleId="BoldandUnderlineChar3Char2">
    <w:name w:val="Bold and Underline Char3 Char2"/>
    <w:basedOn w:val="DefaultParagraphFont"/>
    <w:link w:val="BoldandUnderlineChar3"/>
    <w:rsid w:val="00F340EB"/>
    <w:rPr>
      <w:b/>
      <w:u w:val="single"/>
    </w:rPr>
  </w:style>
  <w:style w:type="character" w:customStyle="1" w:styleId="LanguageChar">
    <w:name w:val="Language Char"/>
    <w:basedOn w:val="DefaultParagraphFont"/>
    <w:link w:val="Language"/>
    <w:rsid w:val="00F340EB"/>
    <w:rPr>
      <w:strike/>
      <w:sz w:val="16"/>
      <w:szCs w:val="16"/>
    </w:rPr>
  </w:style>
  <w:style w:type="character" w:customStyle="1" w:styleId="StyleNormalWeb10ptChar">
    <w:name w:val="Style Normal (Web) + 10 pt Char"/>
    <w:basedOn w:val="DefaultParagraphFont"/>
    <w:rsid w:val="00F340EB"/>
    <w:rPr>
      <w:szCs w:val="24"/>
      <w:lang w:val="en-US" w:eastAsia="en-US" w:bidi="ar-SA"/>
    </w:rPr>
  </w:style>
  <w:style w:type="paragraph" w:customStyle="1" w:styleId="TagCiteShells">
    <w:name w:val="Tag/Cite/Shells"/>
    <w:basedOn w:val="Normal"/>
    <w:qFormat/>
    <w:rsid w:val="00F340EB"/>
    <w:pPr>
      <w:spacing w:after="0" w:line="240" w:lineRule="auto"/>
    </w:pPr>
    <w:rPr>
      <w:b/>
    </w:rPr>
  </w:style>
  <w:style w:type="paragraph" w:customStyle="1" w:styleId="DefinitionTerm">
    <w:name w:val="Definition Term"/>
    <w:basedOn w:val="Normal"/>
    <w:next w:val="Normal"/>
    <w:qFormat/>
    <w:rsid w:val="00F340EB"/>
    <w:pPr>
      <w:spacing w:after="0" w:line="240" w:lineRule="auto"/>
    </w:pPr>
    <w:rPr>
      <w:snapToGrid w:val="0"/>
      <w:sz w:val="24"/>
    </w:rPr>
  </w:style>
  <w:style w:type="character" w:customStyle="1" w:styleId="Style3CharChar">
    <w:name w:val="Style3 Char Char"/>
    <w:basedOn w:val="DefaultParagraphFont"/>
    <w:rsid w:val="00F340E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F340EB"/>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F340EB"/>
    <w:rPr>
      <w:lang w:eastAsia="en-US"/>
    </w:rPr>
  </w:style>
  <w:style w:type="character" w:customStyle="1" w:styleId="BoldUnderlineChar3">
    <w:name w:val="Bold + Underline Char"/>
    <w:basedOn w:val="DefaultParagraphFont"/>
    <w:rsid w:val="00F340EB"/>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F340EB"/>
  </w:style>
  <w:style w:type="character" w:customStyle="1" w:styleId="CharacterStyle7">
    <w:name w:val="Character Style 7"/>
    <w:rsid w:val="00F340EB"/>
    <w:rPr>
      <w:rFonts w:ascii="Arial Narrow" w:hAnsi="Arial Narrow" w:cs="Arial Narrow"/>
      <w:sz w:val="20"/>
      <w:szCs w:val="20"/>
      <w:u w:val="single"/>
    </w:rPr>
  </w:style>
  <w:style w:type="character" w:customStyle="1" w:styleId="StyleStyle4Char">
    <w:name w:val="Style Style4 + Char"/>
    <w:basedOn w:val="DefaultParagraphFont"/>
    <w:rsid w:val="00F340E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340E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F340EB"/>
    <w:pPr>
      <w:spacing w:after="0" w:line="240" w:lineRule="auto"/>
    </w:pPr>
    <w:rPr>
      <w:rFonts w:ascii="Verdana" w:hAnsi="Verdana"/>
      <w:sz w:val="21"/>
      <w:szCs w:val="21"/>
      <w:u w:val="thick"/>
    </w:rPr>
  </w:style>
  <w:style w:type="character" w:styleId="PlaceholderText">
    <w:name w:val="Placeholder Text"/>
    <w:basedOn w:val="DefaultParagraphFont"/>
    <w:uiPriority w:val="99"/>
    <w:rsid w:val="00F340EB"/>
    <w:rPr>
      <w:color w:val="808080"/>
    </w:rPr>
  </w:style>
  <w:style w:type="paragraph" w:customStyle="1" w:styleId="Cite8">
    <w:name w:val="Cite8"/>
    <w:basedOn w:val="Normal"/>
    <w:autoRedefine/>
    <w:qFormat/>
    <w:rsid w:val="00F340EB"/>
    <w:pPr>
      <w:spacing w:after="0" w:line="240" w:lineRule="auto"/>
    </w:pPr>
    <w:rPr>
      <w:rFonts w:ascii="Arial Narrow" w:eastAsia="Calibri" w:hAnsi="Arial Narrow"/>
    </w:rPr>
  </w:style>
  <w:style w:type="character" w:customStyle="1" w:styleId="BoxX2">
    <w:name w:val="BoxX2"/>
    <w:qFormat/>
    <w:rsid w:val="00F340EB"/>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F340EB"/>
    <w:rPr>
      <w:rFonts w:ascii="Garamond" w:hAnsi="Garamond" w:hint="default"/>
      <w:sz w:val="16"/>
    </w:rPr>
  </w:style>
  <w:style w:type="paragraph" w:customStyle="1" w:styleId="StyleStyle49pt9">
    <w:name w:val="Style Style4 + 9 pt9"/>
    <w:basedOn w:val="Style4"/>
    <w:link w:val="StyleStyle49pt9Char"/>
    <w:rsid w:val="00F340EB"/>
    <w:pPr>
      <w:numPr>
        <w:numId w:val="0"/>
      </w:numPr>
    </w:pPr>
    <w:rPr>
      <w:rFonts w:eastAsia="SimSun"/>
      <w:lang w:eastAsia="zh-CN"/>
    </w:rPr>
  </w:style>
  <w:style w:type="character" w:customStyle="1" w:styleId="StyleStyle49pt9Char">
    <w:name w:val="Style Style4 + 9 pt9 Char"/>
    <w:link w:val="StyleStyle49pt9"/>
    <w:rsid w:val="00F340EB"/>
    <w:rPr>
      <w:rFonts w:ascii="Arial Narrow" w:eastAsia="SimSun" w:hAnsi="Arial Narrow"/>
      <w:szCs w:val="24"/>
      <w:u w:val="single"/>
      <w:lang w:eastAsia="zh-CN"/>
    </w:rPr>
  </w:style>
  <w:style w:type="character" w:customStyle="1" w:styleId="UnderlineCard1">
    <w:name w:val="Underline Card"/>
    <w:uiPriority w:val="6"/>
    <w:qFormat/>
    <w:rsid w:val="00F340EB"/>
    <w:rPr>
      <w:rFonts w:ascii="Arial" w:hAnsi="Arial"/>
      <w:b w:val="0"/>
      <w:bCs/>
      <w:sz w:val="20"/>
      <w:u w:val="single"/>
    </w:rPr>
  </w:style>
  <w:style w:type="paragraph" w:customStyle="1" w:styleId="2ndLevel-TAG">
    <w:name w:val="2nd Level - TAG"/>
    <w:basedOn w:val="Normal"/>
    <w:next w:val="Normal"/>
    <w:uiPriority w:val="99"/>
    <w:qFormat/>
    <w:rsid w:val="00F340EB"/>
    <w:pPr>
      <w:spacing w:after="0" w:line="240" w:lineRule="auto"/>
    </w:pPr>
  </w:style>
  <w:style w:type="character" w:customStyle="1" w:styleId="underlining0">
    <w:name w:val="underlining"/>
    <w:rsid w:val="00F340EB"/>
  </w:style>
  <w:style w:type="character" w:customStyle="1" w:styleId="btitle">
    <w:name w:val="btitle"/>
    <w:rsid w:val="00F340EB"/>
  </w:style>
  <w:style w:type="character" w:customStyle="1" w:styleId="green">
    <w:name w:val="green"/>
    <w:rsid w:val="00F340EB"/>
  </w:style>
  <w:style w:type="paragraph" w:customStyle="1" w:styleId="CM14">
    <w:name w:val="CM14"/>
    <w:basedOn w:val="Normal"/>
    <w:uiPriority w:val="99"/>
    <w:qFormat/>
    <w:rsid w:val="00F340EB"/>
    <w:pPr>
      <w:spacing w:after="0" w:line="240" w:lineRule="auto"/>
    </w:pPr>
  </w:style>
  <w:style w:type="character" w:customStyle="1" w:styleId="BodyText33">
    <w:name w:val="Body Text3"/>
    <w:rsid w:val="00F340EB"/>
  </w:style>
  <w:style w:type="character" w:customStyle="1" w:styleId="BodytextBold">
    <w:name w:val="Body text + Bold"/>
    <w:rsid w:val="00F340EB"/>
  </w:style>
  <w:style w:type="character" w:customStyle="1" w:styleId="Bodytext6pt">
    <w:name w:val="Body text + 6 pt"/>
    <w:rsid w:val="00F340EB"/>
  </w:style>
  <w:style w:type="paragraph" w:customStyle="1" w:styleId="DebateBlocking">
    <w:name w:val="DebateBlocking"/>
    <w:basedOn w:val="Normal"/>
    <w:next w:val="Nothing"/>
    <w:uiPriority w:val="99"/>
    <w:qFormat/>
    <w:rsid w:val="00F340EB"/>
    <w:pPr>
      <w:spacing w:after="0" w:line="240" w:lineRule="auto"/>
    </w:pPr>
  </w:style>
  <w:style w:type="character" w:customStyle="1" w:styleId="BodytextItalic1">
    <w:name w:val="Body text + Italic1"/>
    <w:aliases w:val="Spacing 0 pt1"/>
    <w:uiPriority w:val="99"/>
    <w:rsid w:val="00F340EB"/>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F340EB"/>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340EB"/>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F340EB"/>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F340EB"/>
  </w:style>
  <w:style w:type="paragraph" w:customStyle="1" w:styleId="8font">
    <w:name w:val="8font"/>
    <w:basedOn w:val="Normal"/>
    <w:next w:val="Normal"/>
    <w:autoRedefine/>
    <w:qFormat/>
    <w:rsid w:val="00F340EB"/>
    <w:pPr>
      <w:spacing w:after="0" w:line="240" w:lineRule="auto"/>
    </w:pPr>
    <w:rPr>
      <w:rFonts w:eastAsia="Cambria"/>
      <w:szCs w:val="16"/>
    </w:rPr>
  </w:style>
  <w:style w:type="paragraph" w:customStyle="1" w:styleId="CiteLittle">
    <w:name w:val="Cite Little"/>
    <w:next w:val="Normal"/>
    <w:qFormat/>
    <w:rsid w:val="00F340EB"/>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F340EB"/>
    <w:rPr>
      <w:rFonts w:ascii="Times New Roman" w:eastAsia="MS Mincho" w:hAnsi="Times New Roman"/>
      <w:b/>
      <w:bCs/>
      <w:u w:val="thick"/>
    </w:rPr>
  </w:style>
  <w:style w:type="character" w:customStyle="1" w:styleId="StyleAsianMSMincho">
    <w:name w:val="Style (Asian) MS Mincho"/>
    <w:rsid w:val="00F340EB"/>
    <w:rPr>
      <w:rFonts w:ascii="Times New Roman" w:eastAsia="MS Mincho" w:hAnsi="Times New Roman"/>
      <w:u w:val="thick"/>
    </w:rPr>
  </w:style>
  <w:style w:type="paragraph" w:customStyle="1" w:styleId="docheader">
    <w:name w:val="doc header"/>
    <w:autoRedefine/>
    <w:qFormat/>
    <w:rsid w:val="00F340E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F340EB"/>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F340EB"/>
  </w:style>
  <w:style w:type="character" w:customStyle="1" w:styleId="CardCharChar1">
    <w:name w:val="Card Char Char1"/>
    <w:rsid w:val="00F340EB"/>
    <w:rPr>
      <w:b/>
      <w:bCs/>
      <w:sz w:val="28"/>
      <w:szCs w:val="28"/>
    </w:rPr>
  </w:style>
  <w:style w:type="character" w:customStyle="1" w:styleId="CharacterStyle3">
    <w:name w:val="Character Style 3"/>
    <w:uiPriority w:val="99"/>
    <w:rsid w:val="00F340EB"/>
    <w:rPr>
      <w:sz w:val="18"/>
      <w:szCs w:val="18"/>
    </w:rPr>
  </w:style>
  <w:style w:type="paragraph" w:customStyle="1" w:styleId="bloctitles">
    <w:name w:val="bloc titles"/>
    <w:basedOn w:val="Heading1"/>
    <w:next w:val="Normal"/>
    <w:link w:val="bloctitlesChar"/>
    <w:autoRedefine/>
    <w:qFormat/>
    <w:rsid w:val="00F340E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F340EB"/>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F340E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F340EB"/>
    <w:rPr>
      <w:rFonts w:ascii="Calibri" w:eastAsia="Times New Roman" w:hAnsi="Calibri" w:cs="Times New Roman"/>
      <w:b/>
      <w:sz w:val="4"/>
      <w:szCs w:val="32"/>
      <w:u w:val="single"/>
    </w:rPr>
  </w:style>
  <w:style w:type="character" w:customStyle="1" w:styleId="UnderlineBoldChar">
    <w:name w:val="Underline Bold Char"/>
    <w:locked/>
    <w:rsid w:val="00F340EB"/>
    <w:rPr>
      <w:rFonts w:ascii="Times New Roman" w:eastAsia="Times New Roman" w:hAnsi="Times New Roman" w:cs="Calibri"/>
      <w:b/>
      <w:sz w:val="24"/>
      <w:szCs w:val="20"/>
      <w:u w:val="single"/>
    </w:rPr>
  </w:style>
  <w:style w:type="character" w:customStyle="1" w:styleId="tagChar0">
    <w:name w:val="%tag Char"/>
    <w:link w:val="tag"/>
    <w:uiPriority w:val="99"/>
    <w:rsid w:val="00F340EB"/>
    <w:rPr>
      <w:rFonts w:ascii="Calibri" w:hAnsi="Calibri"/>
    </w:rPr>
  </w:style>
  <w:style w:type="character" w:customStyle="1" w:styleId="AAAcardChar">
    <w:name w:val="AAAcard Char"/>
    <w:link w:val="AAAcard"/>
    <w:uiPriority w:val="99"/>
    <w:rsid w:val="00F340EB"/>
    <w:rPr>
      <w:rFonts w:ascii="Calibri" w:hAnsi="Calibri"/>
    </w:rPr>
  </w:style>
  <w:style w:type="character" w:customStyle="1" w:styleId="underlineCharChar0">
    <w:name w:val="underline Char Char"/>
    <w:rsid w:val="00F340EB"/>
    <w:rPr>
      <w:rFonts w:ascii="Arial Narrow" w:eastAsia="Times New Roman" w:hAnsi="Arial Narrow" w:cs="Calibri"/>
      <w:sz w:val="24"/>
      <w:u w:val="single"/>
    </w:rPr>
  </w:style>
  <w:style w:type="paragraph" w:customStyle="1" w:styleId="tagstyle0">
    <w:name w:val="tagstyle"/>
    <w:basedOn w:val="Normal"/>
    <w:rsid w:val="00F340EB"/>
    <w:pPr>
      <w:spacing w:before="100" w:beforeAutospacing="1" w:after="100" w:afterAutospacing="1" w:line="240" w:lineRule="auto"/>
    </w:pPr>
    <w:rPr>
      <w:rFonts w:eastAsia="Times New Roman"/>
      <w:sz w:val="24"/>
    </w:rPr>
  </w:style>
  <w:style w:type="character" w:customStyle="1" w:styleId="newsstorytitle">
    <w:name w:val="news_story_title"/>
    <w:rsid w:val="00F340EB"/>
  </w:style>
  <w:style w:type="character" w:customStyle="1" w:styleId="yqlink">
    <w:name w:val="yqlink"/>
    <w:rsid w:val="00F340EB"/>
  </w:style>
  <w:style w:type="character" w:customStyle="1" w:styleId="clbody">
    <w:name w:val="clbody"/>
    <w:rsid w:val="00F340EB"/>
  </w:style>
  <w:style w:type="character" w:customStyle="1" w:styleId="Boxing">
    <w:name w:val="Boxing"/>
    <w:rsid w:val="00F340EB"/>
    <w:rPr>
      <w:rFonts w:ascii="Arial Narrow" w:hAnsi="Arial Narrow"/>
      <w:dstrike w:val="0"/>
      <w:sz w:val="20"/>
      <w:bdr w:val="single" w:sz="2" w:space="0" w:color="auto"/>
      <w:vertAlign w:val="baseline"/>
    </w:rPr>
  </w:style>
  <w:style w:type="paragraph" w:customStyle="1" w:styleId="Analyticals">
    <w:name w:val="Analyticals"/>
    <w:basedOn w:val="Normal"/>
    <w:rsid w:val="00F340EB"/>
    <w:pPr>
      <w:spacing w:after="0" w:line="240" w:lineRule="auto"/>
    </w:pPr>
    <w:rPr>
      <w:rFonts w:eastAsia="Times New Roman"/>
      <w:sz w:val="24"/>
    </w:rPr>
  </w:style>
  <w:style w:type="character" w:customStyle="1" w:styleId="norm">
    <w:name w:val="norm"/>
    <w:rsid w:val="00F340EB"/>
  </w:style>
  <w:style w:type="character" w:customStyle="1" w:styleId="boldandunderlinecharcharcharcharcharcharcharcharcharcharcharcharcharcharcharchar0">
    <w:name w:val="boldandunderlinecharcharcharcharcharcharcharcharcharcharcharcharcharcharcharchar"/>
    <w:rsid w:val="00F340EB"/>
  </w:style>
  <w:style w:type="character" w:customStyle="1" w:styleId="underlinecharcharcharcharcharcharcharcharcharcharcharcharcharchar0">
    <w:name w:val="underlinecharcharcharcharcharcharcharcharcharcharcharcharcharchar"/>
    <w:rsid w:val="00F340EB"/>
  </w:style>
  <w:style w:type="character" w:customStyle="1" w:styleId="CharCharCharCharCharChar1Char">
    <w:name w:val="Char Char Char Char Char Char1 Char"/>
    <w:rsid w:val="00F340EB"/>
    <w:rPr>
      <w:rFonts w:ascii="Times New Roman" w:eastAsia="Times New Roman" w:hAnsi="Times New Roman" w:cs="Times New Roman"/>
      <w:b/>
      <w:sz w:val="24"/>
      <w:szCs w:val="24"/>
    </w:rPr>
  </w:style>
  <w:style w:type="character" w:customStyle="1" w:styleId="Taggin-New">
    <w:name w:val="Taggin - New"/>
    <w:rsid w:val="00F340EB"/>
    <w:rPr>
      <w:rFonts w:ascii="Arial Narrow" w:hAnsi="Arial Narrow"/>
      <w:b/>
      <w:sz w:val="22"/>
    </w:rPr>
  </w:style>
  <w:style w:type="character" w:customStyle="1" w:styleId="emphasis22">
    <w:name w:val="emphasis2"/>
    <w:rsid w:val="00F340EB"/>
  </w:style>
  <w:style w:type="character" w:customStyle="1" w:styleId="citechar0">
    <w:name w:val="citechar"/>
    <w:rsid w:val="00F340E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340EB"/>
    <w:rPr>
      <w:sz w:val="24"/>
      <w:szCs w:val="24"/>
      <w:lang w:val="en-US" w:eastAsia="en-US" w:bidi="ar-SA"/>
    </w:rPr>
  </w:style>
  <w:style w:type="character" w:customStyle="1" w:styleId="NewTag">
    <w:name w:val="NewTag"/>
    <w:uiPriority w:val="1"/>
    <w:qFormat/>
    <w:rsid w:val="00F340EB"/>
    <w:rPr>
      <w:rFonts w:ascii="Georgia" w:hAnsi="Georgia"/>
      <w:b/>
      <w:sz w:val="24"/>
    </w:rPr>
  </w:style>
  <w:style w:type="character" w:customStyle="1" w:styleId="searchtools-record-title">
    <w:name w:val="searchtools-record-title"/>
    <w:basedOn w:val="DefaultParagraphFont"/>
    <w:rsid w:val="00F340EB"/>
  </w:style>
  <w:style w:type="character" w:customStyle="1" w:styleId="HighlightedUnderline0">
    <w:name w:val="Highlighted Underline"/>
    <w:basedOn w:val="DefaultParagraphFont"/>
    <w:uiPriority w:val="1"/>
    <w:qFormat/>
    <w:rsid w:val="00F340EB"/>
    <w:rPr>
      <w:rFonts w:ascii="Arial Narrow" w:hAnsi="Arial Narrow"/>
      <w:b w:val="0"/>
      <w:sz w:val="22"/>
      <w:u w:val="single"/>
      <w:bdr w:val="none" w:sz="0" w:space="0" w:color="auto"/>
      <w:shd w:val="clear" w:color="auto" w:fill="C76361"/>
    </w:rPr>
  </w:style>
  <w:style w:type="character" w:customStyle="1" w:styleId="rightside">
    <w:name w:val="rightside"/>
    <w:rsid w:val="00F340EB"/>
  </w:style>
  <w:style w:type="character" w:customStyle="1" w:styleId="flourish">
    <w:name w:val="flourish"/>
    <w:rsid w:val="00F340EB"/>
  </w:style>
  <w:style w:type="character" w:customStyle="1" w:styleId="style150">
    <w:name w:val="style150"/>
    <w:rsid w:val="00F340EB"/>
  </w:style>
  <w:style w:type="character" w:customStyle="1" w:styleId="head">
    <w:name w:val="head"/>
    <w:rsid w:val="00F340EB"/>
  </w:style>
  <w:style w:type="character" w:customStyle="1" w:styleId="first-letter">
    <w:name w:val="first-letter"/>
    <w:rsid w:val="00F340EB"/>
  </w:style>
  <w:style w:type="character" w:customStyle="1" w:styleId="focusparagraph">
    <w:name w:val="focusparagraph"/>
    <w:rsid w:val="00F340EB"/>
  </w:style>
  <w:style w:type="character" w:customStyle="1" w:styleId="StyleUnderlineCharChar111pt">
    <w:name w:val="Style Underline Char Char1 + 11 pt"/>
    <w:rsid w:val="00F340EB"/>
    <w:rPr>
      <w:rFonts w:ascii="Times New Roman" w:hAnsi="Times New Roman"/>
      <w:sz w:val="20"/>
      <w:u w:val="single"/>
      <w:lang w:val="en-US" w:eastAsia="en-US" w:bidi="ar-SA"/>
    </w:rPr>
  </w:style>
  <w:style w:type="character" w:customStyle="1" w:styleId="CharChar31">
    <w:name w:val="Char Char31"/>
    <w:rsid w:val="00F340EB"/>
    <w:rPr>
      <w:rFonts w:cs="Arial"/>
      <w:b/>
      <w:bCs/>
      <w:szCs w:val="32"/>
      <w:lang w:val="en-US" w:eastAsia="en-US" w:bidi="ar-SA"/>
    </w:rPr>
  </w:style>
  <w:style w:type="character" w:customStyle="1" w:styleId="citationgenerated">
    <w:name w:val="citation generated"/>
    <w:rsid w:val="00F340EB"/>
  </w:style>
  <w:style w:type="character" w:customStyle="1" w:styleId="commentstext0">
    <w:name w:val="comments_text"/>
    <w:uiPriority w:val="99"/>
    <w:rsid w:val="00F340EB"/>
    <w:rPr>
      <w:rFonts w:cs="Times New Roman"/>
    </w:rPr>
  </w:style>
  <w:style w:type="paragraph" w:customStyle="1" w:styleId="CM25">
    <w:name w:val="CM25"/>
    <w:basedOn w:val="Default"/>
    <w:next w:val="Default"/>
    <w:qFormat/>
    <w:rsid w:val="00F340EB"/>
    <w:pPr>
      <w:spacing w:after="233" w:line="276" w:lineRule="auto"/>
    </w:pPr>
    <w:rPr>
      <w:rFonts w:ascii="Georgia" w:eastAsia="Calibri" w:hAnsi="Georgia"/>
      <w:color w:val="auto"/>
      <w:sz w:val="22"/>
    </w:rPr>
  </w:style>
  <w:style w:type="character" w:customStyle="1" w:styleId="FontStyle29">
    <w:name w:val="Font Style29"/>
    <w:uiPriority w:val="99"/>
    <w:rsid w:val="00F340EB"/>
    <w:rPr>
      <w:rFonts w:ascii="Arial" w:hAnsi="Arial" w:cs="Arial"/>
      <w:sz w:val="14"/>
      <w:szCs w:val="14"/>
    </w:rPr>
  </w:style>
  <w:style w:type="character" w:customStyle="1" w:styleId="A8">
    <w:name w:val="A8"/>
    <w:rsid w:val="00F340EB"/>
    <w:rPr>
      <w:color w:val="000000"/>
      <w:sz w:val="12"/>
      <w:szCs w:val="12"/>
    </w:rPr>
  </w:style>
  <w:style w:type="character" w:customStyle="1" w:styleId="apturelink">
    <w:name w:val="apturelink"/>
    <w:rsid w:val="00F340EB"/>
  </w:style>
  <w:style w:type="character" w:customStyle="1" w:styleId="apturelinkicon">
    <w:name w:val="apturelinkicon"/>
    <w:rsid w:val="00F340EB"/>
  </w:style>
  <w:style w:type="character" w:customStyle="1" w:styleId="titletxt">
    <w:name w:val="titletxt"/>
    <w:rsid w:val="00F340EB"/>
  </w:style>
  <w:style w:type="character" w:customStyle="1" w:styleId="colbcopy">
    <w:name w:val="colbcopy"/>
    <w:rsid w:val="00F340EB"/>
  </w:style>
  <w:style w:type="character" w:customStyle="1" w:styleId="hcard">
    <w:name w:val="hcard"/>
    <w:rsid w:val="00F340EB"/>
  </w:style>
  <w:style w:type="table" w:styleId="MediumGrid2">
    <w:name w:val="Medium Grid 2"/>
    <w:basedOn w:val="TableNormal"/>
    <w:uiPriority w:val="68"/>
    <w:rsid w:val="00F340E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F340EB"/>
    <w:rPr>
      <w:rFonts w:ascii="Courier" w:eastAsia="Cambria" w:hAnsi="Courier"/>
      <w:sz w:val="21"/>
      <w:szCs w:val="21"/>
    </w:rPr>
  </w:style>
  <w:style w:type="paragraph" w:customStyle="1" w:styleId="hotroute2">
    <w:name w:val="hotroute"/>
    <w:basedOn w:val="Normal"/>
    <w:qFormat/>
    <w:rsid w:val="00F340EB"/>
    <w:pPr>
      <w:spacing w:after="0" w:line="240" w:lineRule="auto"/>
      <w:ind w:left="288"/>
    </w:pPr>
  </w:style>
  <w:style w:type="paragraph" w:customStyle="1" w:styleId="DeleteAnalytics">
    <w:name w:val="Delete Analytics"/>
    <w:basedOn w:val="Heading4"/>
    <w:qFormat/>
    <w:rsid w:val="00F340EB"/>
    <w:pPr>
      <w:spacing w:before="200" w:line="240" w:lineRule="auto"/>
    </w:pPr>
    <w:rPr>
      <w:iCs w:val="0"/>
      <w:color w:val="800000"/>
      <w:sz w:val="22"/>
    </w:rPr>
  </w:style>
  <w:style w:type="paragraph" w:customStyle="1" w:styleId="ReallyFuckingSmall0">
    <w:name w:val="Really Fucking Small"/>
    <w:basedOn w:val="Normal"/>
    <w:link w:val="ReallyFuckingSmallChar0"/>
    <w:rsid w:val="00F340EB"/>
    <w:pPr>
      <w:spacing w:after="0" w:line="240" w:lineRule="auto"/>
      <w:ind w:left="144"/>
    </w:pPr>
    <w:rPr>
      <w:rFonts w:eastAsia="Times New Roman"/>
      <w:sz w:val="12"/>
    </w:rPr>
  </w:style>
  <w:style w:type="character" w:customStyle="1" w:styleId="ReallyFuckingSmallChar0">
    <w:name w:val="Really Fucking Small Char"/>
    <w:link w:val="ReallyFuckingSmall0"/>
    <w:rsid w:val="00F340EB"/>
    <w:rPr>
      <w:rFonts w:ascii="Calibri" w:eastAsia="Times New Roman" w:hAnsi="Calibri"/>
      <w:sz w:val="12"/>
    </w:rPr>
  </w:style>
  <w:style w:type="paragraph" w:customStyle="1" w:styleId="Boxempahsis">
    <w:name w:val="Box empahsis"/>
    <w:basedOn w:val="Normal"/>
    <w:link w:val="BoxempahsisChar"/>
    <w:qFormat/>
    <w:rsid w:val="00F340EB"/>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F340EB"/>
    <w:rPr>
      <w:rFonts w:ascii="Franklin Gothic Heavy" w:hAnsi="Franklin Gothic Heavy"/>
      <w:sz w:val="24"/>
      <w:u w:val="single"/>
      <w:bdr w:val="single" w:sz="4" w:space="0" w:color="auto"/>
    </w:rPr>
  </w:style>
  <w:style w:type="character" w:customStyle="1" w:styleId="Qualified">
    <w:name w:val="Qualified"/>
    <w:rsid w:val="00F340EB"/>
    <w:rPr>
      <w:rFonts w:asciiTheme="majorHAnsi" w:hAnsiTheme="majorHAnsi"/>
      <w:b/>
      <w:bCs/>
      <w:sz w:val="16"/>
    </w:rPr>
  </w:style>
  <w:style w:type="character" w:customStyle="1" w:styleId="Underline-Highlighted-WFU">
    <w:name w:val="Underline-Highlighted-WFU"/>
    <w:basedOn w:val="DefaultParagraphFont"/>
    <w:uiPriority w:val="1"/>
    <w:qFormat/>
    <w:rsid w:val="00F340E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F340EB"/>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F340EB"/>
    <w:rPr>
      <w:rFonts w:ascii="Arial" w:eastAsia="Times New Roman" w:hAnsi="Arial" w:cs="Arial"/>
      <w:b/>
      <w:bCs/>
      <w:kern w:val="32"/>
      <w:sz w:val="28"/>
      <w:szCs w:val="32"/>
    </w:rPr>
  </w:style>
  <w:style w:type="character" w:customStyle="1" w:styleId="columntexthead">
    <w:name w:val="columntexthead"/>
    <w:rsid w:val="00F340EB"/>
  </w:style>
  <w:style w:type="character" w:customStyle="1" w:styleId="instruction">
    <w:name w:val="instruction"/>
    <w:rsid w:val="00F340EB"/>
  </w:style>
  <w:style w:type="character" w:customStyle="1" w:styleId="listpipe">
    <w:name w:val="listpipe"/>
    <w:rsid w:val="00F340EB"/>
  </w:style>
  <w:style w:type="character" w:customStyle="1" w:styleId="imagelink">
    <w:name w:val="imagelink"/>
    <w:rsid w:val="00F340EB"/>
  </w:style>
  <w:style w:type="character" w:customStyle="1" w:styleId="leadin">
    <w:name w:val="leadin"/>
    <w:rsid w:val="00F340EB"/>
  </w:style>
  <w:style w:type="character" w:customStyle="1" w:styleId="A4">
    <w:name w:val="A4"/>
    <w:uiPriority w:val="99"/>
    <w:rsid w:val="00F340EB"/>
    <w:rPr>
      <w:rFonts w:ascii="Baskerville" w:hAnsi="Baskerville" w:cs="Baskerville"/>
      <w:b/>
      <w:bCs/>
      <w:color w:val="000000"/>
      <w:sz w:val="22"/>
      <w:szCs w:val="22"/>
    </w:rPr>
  </w:style>
  <w:style w:type="character" w:customStyle="1" w:styleId="noticiabyline">
    <w:name w:val="noticia_byline"/>
    <w:rsid w:val="00F340EB"/>
  </w:style>
  <w:style w:type="character" w:customStyle="1" w:styleId="sep">
    <w:name w:val="sep"/>
    <w:rsid w:val="00F340EB"/>
  </w:style>
  <w:style w:type="character" w:customStyle="1" w:styleId="rightnowyahoo">
    <w:name w:val="right_now_yahoo"/>
    <w:rsid w:val="00F340EB"/>
  </w:style>
  <w:style w:type="character" w:customStyle="1" w:styleId="submittedmeta">
    <w:name w:val="submitted meta"/>
    <w:rsid w:val="00F340EB"/>
  </w:style>
  <w:style w:type="character" w:customStyle="1" w:styleId="A10">
    <w:name w:val="A10"/>
    <w:uiPriority w:val="99"/>
    <w:rsid w:val="00F340EB"/>
    <w:rPr>
      <w:color w:val="000000"/>
      <w:sz w:val="12"/>
      <w:szCs w:val="12"/>
    </w:rPr>
  </w:style>
  <w:style w:type="paragraph" w:customStyle="1" w:styleId="Pa7">
    <w:name w:val="Pa7"/>
    <w:basedOn w:val="Default"/>
    <w:next w:val="Default"/>
    <w:uiPriority w:val="99"/>
    <w:qFormat/>
    <w:rsid w:val="00F340EB"/>
    <w:pPr>
      <w:spacing w:before="280" w:line="221" w:lineRule="atLeast"/>
    </w:pPr>
    <w:rPr>
      <w:rFonts w:ascii="Baskerville" w:eastAsia="Times New Roman" w:hAnsi="Baskerville"/>
      <w:color w:val="auto"/>
    </w:rPr>
  </w:style>
  <w:style w:type="character" w:customStyle="1" w:styleId="AAAunderline">
    <w:name w:val="AAAunderline"/>
    <w:qFormat/>
    <w:rsid w:val="00F340EB"/>
    <w:rPr>
      <w:b/>
      <w:u w:val="single"/>
    </w:rPr>
  </w:style>
  <w:style w:type="paragraph" w:customStyle="1" w:styleId="IndexHeader">
    <w:name w:val="Index Header"/>
    <w:basedOn w:val="Normal"/>
    <w:rsid w:val="00F340EB"/>
    <w:pPr>
      <w:spacing w:after="0" w:line="240" w:lineRule="auto"/>
      <w:ind w:left="-720"/>
      <w:outlineLvl w:val="0"/>
    </w:pPr>
    <w:rPr>
      <w:rFonts w:eastAsia="Times New Roman"/>
      <w:b/>
      <w:bCs/>
      <w:sz w:val="36"/>
      <w:szCs w:val="20"/>
    </w:rPr>
  </w:style>
  <w:style w:type="character" w:customStyle="1" w:styleId="IndexHeaderChar">
    <w:name w:val="Index Header Char"/>
    <w:rsid w:val="00F340EB"/>
    <w:rPr>
      <w:rFonts w:ascii="Times New Roman" w:eastAsia="Times New Roman" w:hAnsi="Times New Roman"/>
      <w:b/>
      <w:bCs/>
      <w:sz w:val="36"/>
    </w:rPr>
  </w:style>
  <w:style w:type="paragraph" w:customStyle="1" w:styleId="CardRead">
    <w:name w:val="Card_Read"/>
    <w:basedOn w:val="Normal"/>
    <w:rsid w:val="00F340EB"/>
    <w:pPr>
      <w:spacing w:after="0" w:line="240" w:lineRule="auto"/>
    </w:pPr>
    <w:rPr>
      <w:rFonts w:ascii="Times" w:eastAsia="Times" w:hAnsi="Times"/>
      <w:szCs w:val="20"/>
    </w:rPr>
  </w:style>
  <w:style w:type="paragraph" w:customStyle="1" w:styleId="CardNU">
    <w:name w:val="CardNU"/>
    <w:basedOn w:val="Normal"/>
    <w:rsid w:val="00F340EB"/>
    <w:pPr>
      <w:spacing w:after="0" w:line="240" w:lineRule="auto"/>
    </w:pPr>
    <w:rPr>
      <w:rFonts w:ascii="Times" w:eastAsia="Times" w:hAnsi="Times"/>
      <w:sz w:val="14"/>
      <w:szCs w:val="20"/>
    </w:rPr>
  </w:style>
  <w:style w:type="paragraph" w:customStyle="1" w:styleId="StyleHeading310pt">
    <w:name w:val="Style Heading 3 + 10 pt"/>
    <w:basedOn w:val="Heading3"/>
    <w:rsid w:val="00F340EB"/>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F340EB"/>
    <w:rPr>
      <w:rFonts w:ascii="Times New Roman" w:eastAsia="Times New Roman" w:hAnsi="Times New Roman" w:cs="Arial"/>
      <w:b/>
      <w:bCs/>
      <w:sz w:val="26"/>
      <w:szCs w:val="26"/>
    </w:rPr>
  </w:style>
  <w:style w:type="paragraph" w:customStyle="1" w:styleId="Style30">
    <w:name w:val="Style 3"/>
    <w:basedOn w:val="Normal"/>
    <w:rsid w:val="00F340EB"/>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F340EB"/>
    <w:rPr>
      <w:b/>
      <w:sz w:val="22"/>
      <w:szCs w:val="24"/>
      <w:u w:val="single"/>
      <w:lang w:val="en-US" w:eastAsia="en-US" w:bidi="ar-SA"/>
    </w:rPr>
  </w:style>
  <w:style w:type="paragraph" w:customStyle="1" w:styleId="CardText-NotUnderlined">
    <w:name w:val="Card Text - Not Underlined"/>
    <w:basedOn w:val="Normal"/>
    <w:rsid w:val="00F340EB"/>
    <w:pPr>
      <w:spacing w:after="60" w:line="240" w:lineRule="auto"/>
    </w:pPr>
    <w:rPr>
      <w:rFonts w:eastAsia="Times New Roman"/>
      <w:sz w:val="18"/>
    </w:rPr>
  </w:style>
  <w:style w:type="paragraph" w:customStyle="1" w:styleId="OmniPage8">
    <w:name w:val="OmniPage #8"/>
    <w:basedOn w:val="Normal"/>
    <w:rsid w:val="00F340EB"/>
    <w:pPr>
      <w:spacing w:after="0" w:line="240" w:lineRule="auto"/>
    </w:pPr>
    <w:rPr>
      <w:rFonts w:eastAsia="Times New Roman"/>
      <w:color w:val="000000"/>
      <w:sz w:val="20"/>
      <w:szCs w:val="20"/>
    </w:rPr>
  </w:style>
  <w:style w:type="paragraph" w:customStyle="1" w:styleId="OmniPage2">
    <w:name w:val="OmniPage #2"/>
    <w:basedOn w:val="Normal"/>
    <w:rsid w:val="00F340EB"/>
    <w:pPr>
      <w:spacing w:after="0" w:line="240" w:lineRule="auto"/>
    </w:pPr>
    <w:rPr>
      <w:rFonts w:eastAsia="Times New Roman"/>
      <w:color w:val="000000"/>
      <w:sz w:val="20"/>
      <w:szCs w:val="20"/>
    </w:rPr>
  </w:style>
  <w:style w:type="paragraph" w:customStyle="1" w:styleId="OmniPage6">
    <w:name w:val="OmniPage #6"/>
    <w:basedOn w:val="Normal"/>
    <w:rsid w:val="00F340EB"/>
    <w:pPr>
      <w:spacing w:after="0" w:line="240" w:lineRule="auto"/>
    </w:pPr>
    <w:rPr>
      <w:rFonts w:eastAsia="Times New Roman"/>
      <w:color w:val="000000"/>
      <w:sz w:val="20"/>
      <w:szCs w:val="20"/>
    </w:rPr>
  </w:style>
  <w:style w:type="paragraph" w:customStyle="1" w:styleId="OmniPage7">
    <w:name w:val="OmniPage #7"/>
    <w:basedOn w:val="Normal"/>
    <w:rsid w:val="00F340EB"/>
    <w:pPr>
      <w:spacing w:after="0" w:line="240" w:lineRule="auto"/>
    </w:pPr>
    <w:rPr>
      <w:rFonts w:eastAsia="Times New Roman"/>
      <w:color w:val="000000"/>
      <w:sz w:val="20"/>
      <w:szCs w:val="20"/>
    </w:rPr>
  </w:style>
  <w:style w:type="paragraph" w:customStyle="1" w:styleId="OmniPage11">
    <w:name w:val="OmniPage #11"/>
    <w:basedOn w:val="Normal"/>
    <w:rsid w:val="00F340EB"/>
    <w:pPr>
      <w:spacing w:after="0" w:line="240" w:lineRule="auto"/>
    </w:pPr>
    <w:rPr>
      <w:rFonts w:eastAsia="Times New Roman"/>
      <w:color w:val="000000"/>
      <w:sz w:val="20"/>
      <w:szCs w:val="20"/>
    </w:rPr>
  </w:style>
  <w:style w:type="paragraph" w:customStyle="1" w:styleId="OmniPage12">
    <w:name w:val="OmniPage #12"/>
    <w:basedOn w:val="Normal"/>
    <w:rsid w:val="00F340EB"/>
    <w:pPr>
      <w:spacing w:after="0" w:line="240" w:lineRule="auto"/>
    </w:pPr>
    <w:rPr>
      <w:rFonts w:eastAsia="Times New Roman"/>
      <w:color w:val="000000"/>
      <w:sz w:val="20"/>
      <w:szCs w:val="20"/>
    </w:rPr>
  </w:style>
  <w:style w:type="paragraph" w:customStyle="1" w:styleId="OmniPage13">
    <w:name w:val="OmniPage #13"/>
    <w:basedOn w:val="Normal"/>
    <w:rsid w:val="00F340EB"/>
    <w:pPr>
      <w:spacing w:after="0" w:line="240" w:lineRule="auto"/>
    </w:pPr>
    <w:rPr>
      <w:rFonts w:eastAsia="Times New Roman"/>
      <w:color w:val="000000"/>
      <w:sz w:val="20"/>
      <w:szCs w:val="20"/>
    </w:rPr>
  </w:style>
  <w:style w:type="paragraph" w:customStyle="1" w:styleId="OmniPage14">
    <w:name w:val="OmniPage #14"/>
    <w:basedOn w:val="Normal"/>
    <w:rsid w:val="00F340EB"/>
    <w:pPr>
      <w:spacing w:after="0" w:line="240" w:lineRule="auto"/>
    </w:pPr>
    <w:rPr>
      <w:rFonts w:eastAsia="Times New Roman"/>
      <w:color w:val="000000"/>
      <w:sz w:val="20"/>
      <w:szCs w:val="20"/>
    </w:rPr>
  </w:style>
  <w:style w:type="paragraph" w:customStyle="1" w:styleId="OmniPage15">
    <w:name w:val="OmniPage #15"/>
    <w:basedOn w:val="Normal"/>
    <w:rsid w:val="00F340EB"/>
    <w:pPr>
      <w:spacing w:after="0" w:line="240" w:lineRule="auto"/>
    </w:pPr>
    <w:rPr>
      <w:rFonts w:eastAsia="Times New Roman"/>
      <w:color w:val="000000"/>
      <w:sz w:val="20"/>
      <w:szCs w:val="20"/>
    </w:rPr>
  </w:style>
  <w:style w:type="paragraph" w:customStyle="1" w:styleId="OmniPage17">
    <w:name w:val="OmniPage #17"/>
    <w:basedOn w:val="Normal"/>
    <w:rsid w:val="00F340EB"/>
    <w:pPr>
      <w:spacing w:after="0" w:line="240" w:lineRule="auto"/>
    </w:pPr>
    <w:rPr>
      <w:rFonts w:eastAsia="Times New Roman"/>
      <w:color w:val="000000"/>
      <w:sz w:val="20"/>
      <w:szCs w:val="20"/>
    </w:rPr>
  </w:style>
  <w:style w:type="paragraph" w:customStyle="1" w:styleId="OmniPage19">
    <w:name w:val="OmniPage #19"/>
    <w:basedOn w:val="Normal"/>
    <w:rsid w:val="00F340EB"/>
    <w:pPr>
      <w:spacing w:after="0" w:line="240" w:lineRule="auto"/>
    </w:pPr>
    <w:rPr>
      <w:rFonts w:eastAsia="Times New Roman"/>
      <w:color w:val="000000"/>
      <w:sz w:val="20"/>
      <w:szCs w:val="20"/>
    </w:rPr>
  </w:style>
  <w:style w:type="paragraph" w:customStyle="1" w:styleId="OmniPage20">
    <w:name w:val="OmniPage #20"/>
    <w:basedOn w:val="Normal"/>
    <w:rsid w:val="00F340EB"/>
    <w:pPr>
      <w:spacing w:after="0" w:line="240" w:lineRule="auto"/>
    </w:pPr>
    <w:rPr>
      <w:rFonts w:eastAsia="Times New Roman"/>
      <w:color w:val="000000"/>
      <w:sz w:val="20"/>
      <w:szCs w:val="20"/>
    </w:rPr>
  </w:style>
  <w:style w:type="paragraph" w:customStyle="1" w:styleId="OmniPage21">
    <w:name w:val="OmniPage #21"/>
    <w:basedOn w:val="Normal"/>
    <w:rsid w:val="00F340EB"/>
    <w:pPr>
      <w:spacing w:after="0" w:line="240" w:lineRule="auto"/>
    </w:pPr>
    <w:rPr>
      <w:rFonts w:eastAsia="Times New Roman"/>
      <w:color w:val="000000"/>
      <w:sz w:val="20"/>
      <w:szCs w:val="20"/>
    </w:rPr>
  </w:style>
  <w:style w:type="paragraph" w:customStyle="1" w:styleId="OmniPage22">
    <w:name w:val="OmniPage #22"/>
    <w:basedOn w:val="Normal"/>
    <w:rsid w:val="00F340EB"/>
    <w:pPr>
      <w:spacing w:after="0" w:line="240" w:lineRule="auto"/>
    </w:pPr>
    <w:rPr>
      <w:rFonts w:eastAsia="Times New Roman"/>
      <w:color w:val="000000"/>
      <w:sz w:val="20"/>
      <w:szCs w:val="20"/>
    </w:rPr>
  </w:style>
  <w:style w:type="paragraph" w:customStyle="1" w:styleId="OmniPage25">
    <w:name w:val="OmniPage #25"/>
    <w:basedOn w:val="Normal"/>
    <w:rsid w:val="00F340EB"/>
    <w:pPr>
      <w:spacing w:after="0" w:line="240" w:lineRule="auto"/>
    </w:pPr>
    <w:rPr>
      <w:rFonts w:eastAsia="Times New Roman"/>
      <w:color w:val="000000"/>
      <w:sz w:val="20"/>
      <w:szCs w:val="20"/>
    </w:rPr>
  </w:style>
  <w:style w:type="paragraph" w:customStyle="1" w:styleId="OmniPage18">
    <w:name w:val="OmniPage #18"/>
    <w:basedOn w:val="Normal"/>
    <w:rsid w:val="00F340EB"/>
    <w:pPr>
      <w:spacing w:after="0" w:line="240" w:lineRule="auto"/>
    </w:pPr>
    <w:rPr>
      <w:rFonts w:eastAsia="Times New Roman"/>
      <w:color w:val="000000"/>
      <w:sz w:val="20"/>
      <w:szCs w:val="20"/>
    </w:rPr>
  </w:style>
  <w:style w:type="paragraph" w:customStyle="1" w:styleId="OmniPage26">
    <w:name w:val="OmniPage #26"/>
    <w:basedOn w:val="Normal"/>
    <w:rsid w:val="00F340EB"/>
    <w:pPr>
      <w:spacing w:after="0" w:line="240" w:lineRule="auto"/>
    </w:pPr>
    <w:rPr>
      <w:rFonts w:eastAsia="Times New Roman"/>
      <w:color w:val="000000"/>
      <w:sz w:val="20"/>
      <w:szCs w:val="20"/>
    </w:rPr>
  </w:style>
  <w:style w:type="character" w:customStyle="1" w:styleId="iagsheaderlarge">
    <w:name w:val="iags_header_large"/>
    <w:rsid w:val="00F340EB"/>
  </w:style>
  <w:style w:type="paragraph" w:customStyle="1" w:styleId="OmniPage9">
    <w:name w:val="OmniPage #9"/>
    <w:basedOn w:val="Normal"/>
    <w:rsid w:val="00F340EB"/>
    <w:pPr>
      <w:spacing w:after="0" w:line="240" w:lineRule="auto"/>
    </w:pPr>
    <w:rPr>
      <w:rFonts w:eastAsia="Times New Roman"/>
      <w:color w:val="000000"/>
      <w:sz w:val="20"/>
      <w:szCs w:val="20"/>
    </w:rPr>
  </w:style>
  <w:style w:type="paragraph" w:customStyle="1" w:styleId="OmniPage5">
    <w:name w:val="OmniPage #5"/>
    <w:basedOn w:val="Normal"/>
    <w:rsid w:val="00F340EB"/>
    <w:pPr>
      <w:spacing w:after="0" w:line="240" w:lineRule="auto"/>
    </w:pPr>
    <w:rPr>
      <w:rFonts w:eastAsia="Times New Roman"/>
      <w:color w:val="000000"/>
      <w:sz w:val="20"/>
      <w:szCs w:val="20"/>
    </w:rPr>
  </w:style>
  <w:style w:type="character" w:customStyle="1" w:styleId="style12char0">
    <w:name w:val="style12char"/>
    <w:rsid w:val="00F340EB"/>
  </w:style>
  <w:style w:type="character" w:customStyle="1" w:styleId="charchar2">
    <w:name w:val="charchar2"/>
    <w:rsid w:val="00F340EB"/>
  </w:style>
  <w:style w:type="character" w:customStyle="1" w:styleId="style11char0">
    <w:name w:val="style11char"/>
    <w:rsid w:val="00F340EB"/>
  </w:style>
  <w:style w:type="paragraph" w:customStyle="1" w:styleId="CitesandCardText">
    <w:name w:val="Cites and Card Text"/>
    <w:basedOn w:val="Normal"/>
    <w:rsid w:val="00F340EB"/>
    <w:pPr>
      <w:spacing w:after="0" w:line="240" w:lineRule="auto"/>
    </w:pPr>
    <w:rPr>
      <w:rFonts w:eastAsia="Times New Roman"/>
      <w:sz w:val="20"/>
    </w:rPr>
  </w:style>
  <w:style w:type="paragraph" w:styleId="List2">
    <w:name w:val="List 2"/>
    <w:basedOn w:val="Default"/>
    <w:next w:val="Default"/>
    <w:rsid w:val="00F340EB"/>
    <w:rPr>
      <w:rFonts w:eastAsia="Times New Roman"/>
      <w:color w:val="auto"/>
    </w:rPr>
  </w:style>
  <w:style w:type="paragraph" w:customStyle="1" w:styleId="Style16">
    <w:name w:val="Style 16"/>
    <w:basedOn w:val="Normal"/>
    <w:rsid w:val="00F340EB"/>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F340EB"/>
    <w:pPr>
      <w:spacing w:after="0" w:line="240" w:lineRule="auto"/>
    </w:pPr>
    <w:rPr>
      <w:rFonts w:eastAsia="Times New Roman"/>
    </w:rPr>
  </w:style>
  <w:style w:type="character" w:customStyle="1" w:styleId="smalltextChar0">
    <w:name w:val="smalltext Char"/>
    <w:link w:val="smalltext2"/>
    <w:rsid w:val="00F340EB"/>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F340EB"/>
    <w:pPr>
      <w:spacing w:after="120"/>
    </w:pPr>
    <w:rPr>
      <w:rFonts w:eastAsia="Times New Roman"/>
      <w:color w:val="auto"/>
    </w:rPr>
  </w:style>
  <w:style w:type="paragraph" w:customStyle="1" w:styleId="headingChar">
    <w:name w:val="heading Char"/>
    <w:basedOn w:val="Normal"/>
    <w:rsid w:val="00F340EB"/>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F340EB"/>
    <w:rPr>
      <w:b/>
      <w:sz w:val="22"/>
      <w:szCs w:val="24"/>
      <w:u w:val="single"/>
      <w:lang w:val="en-US" w:eastAsia="en-US" w:bidi="ar-SA"/>
    </w:rPr>
  </w:style>
  <w:style w:type="paragraph" w:customStyle="1" w:styleId="Bullets-squares">
    <w:name w:val="Bullets - squares"/>
    <w:basedOn w:val="Normal"/>
    <w:next w:val="Normal"/>
    <w:rsid w:val="00F340EB"/>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F340EB"/>
    <w:pPr>
      <w:spacing w:after="0" w:line="240" w:lineRule="auto"/>
      <w:ind w:left="288"/>
    </w:pPr>
    <w:rPr>
      <w:rFonts w:asciiTheme="minorHAnsi" w:hAnsiTheme="minorHAnsi"/>
      <w:u w:val="single"/>
    </w:rPr>
  </w:style>
  <w:style w:type="paragraph" w:customStyle="1" w:styleId="Size8">
    <w:name w:val="Size 8"/>
    <w:link w:val="Size8Char"/>
    <w:rsid w:val="00F340EB"/>
    <w:pPr>
      <w:spacing w:after="0" w:line="240" w:lineRule="auto"/>
    </w:pPr>
    <w:rPr>
      <w:rFonts w:ascii="Times New Roman" w:eastAsia="Times New Roman" w:hAnsi="Times New Roman" w:cs="Times New Roman"/>
      <w:sz w:val="16"/>
    </w:rPr>
  </w:style>
  <w:style w:type="character" w:customStyle="1" w:styleId="Size8Char">
    <w:name w:val="Size 8 Char"/>
    <w:link w:val="Size8"/>
    <w:rsid w:val="00F340EB"/>
    <w:rPr>
      <w:rFonts w:ascii="Times New Roman" w:eastAsia="Times New Roman" w:hAnsi="Times New Roman" w:cs="Times New Roman"/>
      <w:sz w:val="16"/>
    </w:rPr>
  </w:style>
  <w:style w:type="paragraph" w:customStyle="1" w:styleId="RegularCite">
    <w:name w:val="Regular Cite"/>
    <w:qFormat/>
    <w:rsid w:val="00F340EB"/>
    <w:pPr>
      <w:spacing w:after="0" w:line="240" w:lineRule="auto"/>
    </w:pPr>
    <w:rPr>
      <w:rFonts w:ascii="Times New Roman" w:eastAsia="Times New Roman" w:hAnsi="Times New Roman" w:cs="Times New Roman"/>
      <w:sz w:val="20"/>
    </w:rPr>
  </w:style>
  <w:style w:type="character" w:customStyle="1" w:styleId="eudoraheader">
    <w:name w:val="eudoraheader"/>
    <w:rsid w:val="00F340EB"/>
  </w:style>
  <w:style w:type="character" w:customStyle="1" w:styleId="emailstyle26">
    <w:name w:val="emailstyle26"/>
    <w:rsid w:val="00F340EB"/>
  </w:style>
  <w:style w:type="paragraph" w:customStyle="1" w:styleId="context">
    <w:name w:val="context"/>
    <w:basedOn w:val="Normal"/>
    <w:rsid w:val="00F340EB"/>
    <w:pPr>
      <w:spacing w:before="100" w:beforeAutospacing="1" w:after="100" w:afterAutospacing="1" w:line="240" w:lineRule="auto"/>
    </w:pPr>
    <w:rPr>
      <w:rFonts w:eastAsia="Times New Roman"/>
      <w:sz w:val="24"/>
    </w:rPr>
  </w:style>
  <w:style w:type="character" w:customStyle="1" w:styleId="newstitle1">
    <w:name w:val="newstitle1"/>
    <w:rsid w:val="00F340EB"/>
  </w:style>
  <w:style w:type="character" w:customStyle="1" w:styleId="dateline">
    <w:name w:val="dateline"/>
    <w:rsid w:val="00F340EB"/>
  </w:style>
  <w:style w:type="character" w:customStyle="1" w:styleId="sendtofriend">
    <w:name w:val="sendtofriend"/>
    <w:rsid w:val="00F340EB"/>
  </w:style>
  <w:style w:type="character" w:customStyle="1" w:styleId="pagetype">
    <w:name w:val="pagetype"/>
    <w:rsid w:val="00F340EB"/>
  </w:style>
  <w:style w:type="character" w:customStyle="1" w:styleId="byl">
    <w:name w:val="byl"/>
    <w:rsid w:val="00F340EB"/>
  </w:style>
  <w:style w:type="character" w:customStyle="1" w:styleId="byd">
    <w:name w:val="byd"/>
    <w:rsid w:val="00F340EB"/>
  </w:style>
  <w:style w:type="paragraph" w:customStyle="1" w:styleId="Size6">
    <w:name w:val="Size 6"/>
    <w:link w:val="Size6Char"/>
    <w:qFormat/>
    <w:rsid w:val="00F340EB"/>
    <w:pPr>
      <w:spacing w:after="0" w:line="240" w:lineRule="auto"/>
    </w:pPr>
    <w:rPr>
      <w:rFonts w:ascii="Times New Roman" w:eastAsia="Times New Roman" w:hAnsi="Times New Roman" w:cs="Times New Roman"/>
      <w:sz w:val="16"/>
    </w:rPr>
  </w:style>
  <w:style w:type="character" w:customStyle="1" w:styleId="Size6Char">
    <w:name w:val="Size 6 Char"/>
    <w:link w:val="Size6"/>
    <w:rsid w:val="00F340EB"/>
    <w:rPr>
      <w:rFonts w:ascii="Times New Roman" w:eastAsia="Times New Roman" w:hAnsi="Times New Roman" w:cs="Times New Roman"/>
      <w:sz w:val="16"/>
    </w:rPr>
  </w:style>
  <w:style w:type="character" w:customStyle="1" w:styleId="underliningchar0">
    <w:name w:val="underliningchar"/>
    <w:rsid w:val="00F340EB"/>
  </w:style>
  <w:style w:type="paragraph" w:customStyle="1" w:styleId="TxBrp11">
    <w:name w:val="TxBr_p11"/>
    <w:basedOn w:val="Normal"/>
    <w:rsid w:val="00F340EB"/>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F340EB"/>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F340EB"/>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F340EB"/>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F340EB"/>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F340EB"/>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F340EB"/>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F340EB"/>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F340EB"/>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F340EB"/>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F340EB"/>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F340EB"/>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F340EB"/>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F340EB"/>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F340EB"/>
    <w:rPr>
      <w:vanish w:val="0"/>
      <w:webHidden w:val="0"/>
      <w:color w:val="999999"/>
      <w:sz w:val="12"/>
      <w:szCs w:val="12"/>
      <w:specVanish/>
    </w:rPr>
  </w:style>
  <w:style w:type="paragraph" w:customStyle="1" w:styleId="CardsFont8pt">
    <w:name w:val="Cards + Font: 8 pt"/>
    <w:basedOn w:val="Normal"/>
    <w:rsid w:val="00F340EB"/>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F340EB"/>
    <w:rPr>
      <w:sz w:val="16"/>
    </w:rPr>
  </w:style>
  <w:style w:type="character" w:customStyle="1" w:styleId="TagLineCharChar">
    <w:name w:val="Tag Line Char Char"/>
    <w:rsid w:val="00F340EB"/>
    <w:rPr>
      <w:rFonts w:cs="Arial"/>
      <w:b/>
      <w:bCs/>
      <w:iCs/>
      <w:sz w:val="24"/>
      <w:szCs w:val="28"/>
      <w:lang w:val="en-US" w:eastAsia="en-US" w:bidi="ar-SA"/>
    </w:rPr>
  </w:style>
  <w:style w:type="paragraph" w:customStyle="1" w:styleId="published">
    <w:name w:val="published"/>
    <w:basedOn w:val="Normal"/>
    <w:rsid w:val="00F340EB"/>
    <w:pPr>
      <w:spacing w:before="100" w:beforeAutospacing="1" w:after="100" w:afterAutospacing="1" w:line="240" w:lineRule="auto"/>
    </w:pPr>
    <w:rPr>
      <w:rFonts w:eastAsia="Times New Roman"/>
      <w:sz w:val="24"/>
    </w:rPr>
  </w:style>
  <w:style w:type="paragraph" w:customStyle="1" w:styleId="updated">
    <w:name w:val="updated"/>
    <w:basedOn w:val="Normal"/>
    <w:rsid w:val="00F340EB"/>
    <w:pPr>
      <w:spacing w:before="100" w:beforeAutospacing="1" w:after="100" w:afterAutospacing="1" w:line="240" w:lineRule="auto"/>
    </w:pPr>
    <w:rPr>
      <w:rFonts w:eastAsia="Times New Roman"/>
      <w:sz w:val="24"/>
    </w:rPr>
  </w:style>
  <w:style w:type="character" w:customStyle="1" w:styleId="articlecommentcount">
    <w:name w:val="article_comment_count"/>
    <w:rsid w:val="00F340EB"/>
  </w:style>
  <w:style w:type="character" w:customStyle="1" w:styleId="articlerecommendcount">
    <w:name w:val="article_recommend_count"/>
    <w:rsid w:val="00F340EB"/>
  </w:style>
  <w:style w:type="character" w:customStyle="1" w:styleId="normaltext1">
    <w:name w:val="normal_text"/>
    <w:rsid w:val="00F340EB"/>
  </w:style>
  <w:style w:type="paragraph" w:customStyle="1" w:styleId="storytimestamp">
    <w:name w:val="storytimestamp"/>
    <w:basedOn w:val="Normal"/>
    <w:rsid w:val="00F340EB"/>
    <w:pPr>
      <w:spacing w:before="100" w:beforeAutospacing="1" w:after="100" w:afterAutospacing="1" w:line="240" w:lineRule="auto"/>
    </w:pPr>
    <w:rPr>
      <w:rFonts w:eastAsia="Times New Roman"/>
      <w:sz w:val="24"/>
    </w:rPr>
  </w:style>
  <w:style w:type="character" w:customStyle="1" w:styleId="story-byline">
    <w:name w:val="story-byline"/>
    <w:rsid w:val="00F340EB"/>
  </w:style>
  <w:style w:type="character" w:customStyle="1" w:styleId="story-titleline">
    <w:name w:val="story-titleline"/>
    <w:rsid w:val="00F340EB"/>
  </w:style>
  <w:style w:type="paragraph" w:styleId="ListBullet2">
    <w:name w:val="List Bullet 2"/>
    <w:basedOn w:val="Normal"/>
    <w:rsid w:val="00F340EB"/>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F340EB"/>
    <w:pPr>
      <w:spacing w:after="0" w:line="240" w:lineRule="auto"/>
    </w:pPr>
    <w:rPr>
      <w:rFonts w:eastAsia="Times New Roman"/>
      <w:color w:val="000000"/>
      <w:sz w:val="10"/>
    </w:rPr>
  </w:style>
  <w:style w:type="character" w:customStyle="1" w:styleId="UnderlineCardChar1">
    <w:name w:val="Underline Card Char"/>
    <w:rsid w:val="00F340EB"/>
    <w:rPr>
      <w:sz w:val="22"/>
      <w:szCs w:val="24"/>
      <w:u w:val="single"/>
      <w:lang w:val="en-US" w:eastAsia="en-US" w:bidi="ar-SA"/>
    </w:rPr>
  </w:style>
  <w:style w:type="character" w:customStyle="1" w:styleId="SourcesCharChar1">
    <w:name w:val="Sources Char Char1"/>
    <w:rsid w:val="00F340EB"/>
    <w:rPr>
      <w:rFonts w:cs="Arial"/>
      <w:b/>
      <w:bCs/>
      <w:iCs/>
      <w:sz w:val="24"/>
      <w:szCs w:val="28"/>
      <w:lang w:val="en-US" w:eastAsia="en-US" w:bidi="ar-SA"/>
    </w:rPr>
  </w:style>
  <w:style w:type="character" w:customStyle="1" w:styleId="UnderlinesCharChar">
    <w:name w:val="Underlines Char Char"/>
    <w:rsid w:val="00F340EB"/>
    <w:rPr>
      <w:rFonts w:cs="Arial"/>
      <w:b/>
      <w:bCs/>
      <w:sz w:val="22"/>
      <w:szCs w:val="26"/>
      <w:u w:val="single"/>
      <w:lang w:val="en-US" w:eastAsia="en-US" w:bidi="ar-SA"/>
    </w:rPr>
  </w:style>
  <w:style w:type="paragraph" w:customStyle="1" w:styleId="OmniPage3">
    <w:name w:val="OmniPage #3"/>
    <w:basedOn w:val="Normal"/>
    <w:rsid w:val="00F340EB"/>
    <w:pPr>
      <w:spacing w:after="0" w:line="240" w:lineRule="auto"/>
    </w:pPr>
    <w:rPr>
      <w:rFonts w:eastAsia="Times New Roman"/>
      <w:color w:val="000000"/>
      <w:sz w:val="20"/>
      <w:szCs w:val="20"/>
    </w:rPr>
  </w:style>
  <w:style w:type="paragraph" w:customStyle="1" w:styleId="OmniPage16">
    <w:name w:val="OmniPage #16"/>
    <w:basedOn w:val="Normal"/>
    <w:rsid w:val="00F340EB"/>
    <w:pPr>
      <w:spacing w:after="0" w:line="240" w:lineRule="auto"/>
    </w:pPr>
    <w:rPr>
      <w:rFonts w:eastAsia="Times New Roman"/>
      <w:color w:val="000000"/>
      <w:sz w:val="20"/>
      <w:szCs w:val="20"/>
    </w:rPr>
  </w:style>
  <w:style w:type="paragraph" w:customStyle="1" w:styleId="OmniPage23">
    <w:name w:val="OmniPage #23"/>
    <w:basedOn w:val="Normal"/>
    <w:rsid w:val="00F340EB"/>
    <w:pPr>
      <w:spacing w:after="0" w:line="240" w:lineRule="auto"/>
    </w:pPr>
    <w:rPr>
      <w:rFonts w:eastAsia="Times New Roman"/>
      <w:color w:val="000000"/>
      <w:sz w:val="20"/>
      <w:szCs w:val="20"/>
    </w:rPr>
  </w:style>
  <w:style w:type="paragraph" w:customStyle="1" w:styleId="OmniPage24">
    <w:name w:val="OmniPage #24"/>
    <w:basedOn w:val="Normal"/>
    <w:rsid w:val="00F340EB"/>
    <w:pPr>
      <w:spacing w:after="0" w:line="240" w:lineRule="auto"/>
    </w:pPr>
    <w:rPr>
      <w:rFonts w:eastAsia="Times New Roman"/>
      <w:color w:val="000000"/>
      <w:sz w:val="20"/>
      <w:szCs w:val="20"/>
    </w:rPr>
  </w:style>
  <w:style w:type="paragraph" w:customStyle="1" w:styleId="OmniPage27">
    <w:name w:val="OmniPage #27"/>
    <w:basedOn w:val="Normal"/>
    <w:rsid w:val="00F340EB"/>
    <w:pPr>
      <w:spacing w:after="0" w:line="240" w:lineRule="auto"/>
    </w:pPr>
    <w:rPr>
      <w:rFonts w:eastAsia="Times New Roman"/>
      <w:color w:val="000000"/>
      <w:sz w:val="20"/>
      <w:szCs w:val="20"/>
    </w:rPr>
  </w:style>
  <w:style w:type="paragraph" w:customStyle="1" w:styleId="OmniPage28">
    <w:name w:val="OmniPage #28"/>
    <w:basedOn w:val="Normal"/>
    <w:rsid w:val="00F340EB"/>
    <w:pPr>
      <w:spacing w:after="0" w:line="240" w:lineRule="auto"/>
    </w:pPr>
    <w:rPr>
      <w:rFonts w:eastAsia="Times New Roman"/>
      <w:color w:val="000000"/>
      <w:sz w:val="20"/>
      <w:szCs w:val="20"/>
    </w:rPr>
  </w:style>
  <w:style w:type="paragraph" w:customStyle="1" w:styleId="OmniPage29">
    <w:name w:val="OmniPage #29"/>
    <w:basedOn w:val="Normal"/>
    <w:rsid w:val="00F340EB"/>
    <w:pPr>
      <w:spacing w:after="0" w:line="240" w:lineRule="auto"/>
    </w:pPr>
    <w:rPr>
      <w:rFonts w:eastAsia="Times New Roman"/>
      <w:color w:val="000000"/>
      <w:sz w:val="20"/>
      <w:szCs w:val="20"/>
    </w:rPr>
  </w:style>
  <w:style w:type="paragraph" w:customStyle="1" w:styleId="OmniPage30">
    <w:name w:val="OmniPage #30"/>
    <w:basedOn w:val="Normal"/>
    <w:rsid w:val="00F340EB"/>
    <w:pPr>
      <w:spacing w:after="0" w:line="240" w:lineRule="auto"/>
    </w:pPr>
    <w:rPr>
      <w:rFonts w:eastAsia="Times New Roman"/>
      <w:color w:val="000000"/>
      <w:sz w:val="20"/>
      <w:szCs w:val="20"/>
    </w:rPr>
  </w:style>
  <w:style w:type="paragraph" w:customStyle="1" w:styleId="OmniPage31">
    <w:name w:val="OmniPage #31"/>
    <w:basedOn w:val="Normal"/>
    <w:rsid w:val="00F340EB"/>
    <w:pPr>
      <w:spacing w:after="0" w:line="240" w:lineRule="auto"/>
    </w:pPr>
    <w:rPr>
      <w:rFonts w:eastAsia="Times New Roman"/>
      <w:color w:val="000000"/>
      <w:sz w:val="20"/>
      <w:szCs w:val="20"/>
    </w:rPr>
  </w:style>
  <w:style w:type="paragraph" w:customStyle="1" w:styleId="OmniPage32">
    <w:name w:val="OmniPage #32"/>
    <w:basedOn w:val="Normal"/>
    <w:rsid w:val="00F340EB"/>
    <w:pPr>
      <w:spacing w:after="0" w:line="240" w:lineRule="auto"/>
    </w:pPr>
    <w:rPr>
      <w:rFonts w:eastAsia="Times New Roman"/>
      <w:color w:val="000000"/>
      <w:sz w:val="20"/>
      <w:szCs w:val="20"/>
    </w:rPr>
  </w:style>
  <w:style w:type="paragraph" w:customStyle="1" w:styleId="OmniPage33">
    <w:name w:val="OmniPage #33"/>
    <w:basedOn w:val="Normal"/>
    <w:rsid w:val="00F340EB"/>
    <w:pPr>
      <w:spacing w:after="0" w:line="240" w:lineRule="auto"/>
    </w:pPr>
    <w:rPr>
      <w:rFonts w:eastAsia="Times New Roman"/>
      <w:color w:val="000000"/>
      <w:sz w:val="20"/>
      <w:szCs w:val="20"/>
    </w:rPr>
  </w:style>
  <w:style w:type="paragraph" w:customStyle="1" w:styleId="OmniPage34">
    <w:name w:val="OmniPage #34"/>
    <w:basedOn w:val="Normal"/>
    <w:rsid w:val="00F340EB"/>
    <w:pPr>
      <w:spacing w:after="0" w:line="240" w:lineRule="auto"/>
    </w:pPr>
    <w:rPr>
      <w:rFonts w:eastAsia="Times New Roman"/>
      <w:color w:val="000000"/>
      <w:sz w:val="20"/>
      <w:szCs w:val="20"/>
    </w:rPr>
  </w:style>
  <w:style w:type="paragraph" w:customStyle="1" w:styleId="OmniPage35">
    <w:name w:val="OmniPage #35"/>
    <w:basedOn w:val="Normal"/>
    <w:rsid w:val="00F340EB"/>
    <w:pPr>
      <w:spacing w:after="0" w:line="240" w:lineRule="auto"/>
    </w:pPr>
    <w:rPr>
      <w:rFonts w:eastAsia="Times New Roman"/>
      <w:color w:val="000000"/>
      <w:sz w:val="20"/>
      <w:szCs w:val="20"/>
    </w:rPr>
  </w:style>
  <w:style w:type="paragraph" w:customStyle="1" w:styleId="OmniPage36">
    <w:name w:val="OmniPage #36"/>
    <w:basedOn w:val="Normal"/>
    <w:rsid w:val="00F340EB"/>
    <w:pPr>
      <w:spacing w:after="0" w:line="240" w:lineRule="auto"/>
    </w:pPr>
    <w:rPr>
      <w:rFonts w:eastAsia="Times New Roman"/>
      <w:color w:val="000000"/>
      <w:sz w:val="20"/>
      <w:szCs w:val="20"/>
    </w:rPr>
  </w:style>
  <w:style w:type="paragraph" w:customStyle="1" w:styleId="OmniPage37">
    <w:name w:val="OmniPage #37"/>
    <w:basedOn w:val="Normal"/>
    <w:rsid w:val="00F340EB"/>
    <w:pPr>
      <w:spacing w:after="0" w:line="240" w:lineRule="auto"/>
    </w:pPr>
    <w:rPr>
      <w:rFonts w:eastAsia="Times New Roman"/>
      <w:color w:val="000000"/>
      <w:sz w:val="20"/>
      <w:szCs w:val="20"/>
    </w:rPr>
  </w:style>
  <w:style w:type="paragraph" w:customStyle="1" w:styleId="OmniPage38">
    <w:name w:val="OmniPage #38"/>
    <w:basedOn w:val="Normal"/>
    <w:rsid w:val="00F340EB"/>
    <w:pPr>
      <w:spacing w:after="0" w:line="240" w:lineRule="auto"/>
    </w:pPr>
    <w:rPr>
      <w:rFonts w:eastAsia="Times New Roman"/>
      <w:color w:val="000000"/>
      <w:sz w:val="20"/>
      <w:szCs w:val="20"/>
    </w:rPr>
  </w:style>
  <w:style w:type="paragraph" w:customStyle="1" w:styleId="OmniPage39">
    <w:name w:val="OmniPage #39"/>
    <w:basedOn w:val="Normal"/>
    <w:rsid w:val="00F340EB"/>
    <w:pPr>
      <w:spacing w:after="0" w:line="240" w:lineRule="auto"/>
    </w:pPr>
    <w:rPr>
      <w:rFonts w:eastAsia="Times New Roman"/>
      <w:color w:val="000000"/>
      <w:sz w:val="20"/>
      <w:szCs w:val="20"/>
    </w:rPr>
  </w:style>
  <w:style w:type="paragraph" w:customStyle="1" w:styleId="OmniPage40">
    <w:name w:val="OmniPage #40"/>
    <w:basedOn w:val="Normal"/>
    <w:rsid w:val="00F340EB"/>
    <w:pPr>
      <w:spacing w:after="0" w:line="240" w:lineRule="auto"/>
    </w:pPr>
    <w:rPr>
      <w:rFonts w:eastAsia="Times New Roman"/>
      <w:color w:val="000000"/>
      <w:sz w:val="20"/>
      <w:szCs w:val="20"/>
    </w:rPr>
  </w:style>
  <w:style w:type="paragraph" w:customStyle="1" w:styleId="OmniPage41">
    <w:name w:val="OmniPage #41"/>
    <w:basedOn w:val="Normal"/>
    <w:rsid w:val="00F340EB"/>
    <w:pPr>
      <w:spacing w:after="0" w:line="240" w:lineRule="auto"/>
    </w:pPr>
    <w:rPr>
      <w:rFonts w:eastAsia="Times New Roman"/>
      <w:color w:val="000000"/>
      <w:sz w:val="20"/>
      <w:szCs w:val="20"/>
    </w:rPr>
  </w:style>
  <w:style w:type="paragraph" w:customStyle="1" w:styleId="OmniPage42">
    <w:name w:val="OmniPage #42"/>
    <w:basedOn w:val="Normal"/>
    <w:rsid w:val="00F340EB"/>
    <w:pPr>
      <w:spacing w:after="0" w:line="240" w:lineRule="auto"/>
    </w:pPr>
    <w:rPr>
      <w:rFonts w:eastAsia="Times New Roman"/>
      <w:color w:val="000000"/>
      <w:sz w:val="20"/>
      <w:szCs w:val="20"/>
    </w:rPr>
  </w:style>
  <w:style w:type="paragraph" w:customStyle="1" w:styleId="OmniPage43">
    <w:name w:val="OmniPage #43"/>
    <w:basedOn w:val="Normal"/>
    <w:rsid w:val="00F340EB"/>
    <w:pPr>
      <w:spacing w:after="0" w:line="240" w:lineRule="auto"/>
    </w:pPr>
    <w:rPr>
      <w:rFonts w:eastAsia="Times New Roman"/>
      <w:color w:val="000000"/>
      <w:sz w:val="20"/>
      <w:szCs w:val="20"/>
    </w:rPr>
  </w:style>
  <w:style w:type="paragraph" w:customStyle="1" w:styleId="OmniPage44">
    <w:name w:val="OmniPage #44"/>
    <w:basedOn w:val="Normal"/>
    <w:rsid w:val="00F340EB"/>
    <w:pPr>
      <w:spacing w:after="0" w:line="240" w:lineRule="auto"/>
    </w:pPr>
    <w:rPr>
      <w:rFonts w:eastAsia="Times New Roman"/>
      <w:color w:val="000000"/>
      <w:sz w:val="20"/>
      <w:szCs w:val="20"/>
    </w:rPr>
  </w:style>
  <w:style w:type="paragraph" w:customStyle="1" w:styleId="OmniPage45">
    <w:name w:val="OmniPage #45"/>
    <w:basedOn w:val="Normal"/>
    <w:rsid w:val="00F340EB"/>
    <w:pPr>
      <w:spacing w:after="0" w:line="240" w:lineRule="auto"/>
    </w:pPr>
    <w:rPr>
      <w:rFonts w:eastAsia="Times New Roman"/>
      <w:color w:val="000000"/>
      <w:sz w:val="20"/>
      <w:szCs w:val="20"/>
    </w:rPr>
  </w:style>
  <w:style w:type="paragraph" w:customStyle="1" w:styleId="OmniPage46">
    <w:name w:val="OmniPage #46"/>
    <w:basedOn w:val="Normal"/>
    <w:rsid w:val="00F340EB"/>
    <w:pPr>
      <w:spacing w:after="0" w:line="240" w:lineRule="auto"/>
    </w:pPr>
    <w:rPr>
      <w:rFonts w:eastAsia="Times New Roman"/>
      <w:color w:val="000000"/>
      <w:sz w:val="20"/>
      <w:szCs w:val="20"/>
    </w:rPr>
  </w:style>
  <w:style w:type="paragraph" w:customStyle="1" w:styleId="OmniPage47">
    <w:name w:val="OmniPage #47"/>
    <w:basedOn w:val="Normal"/>
    <w:rsid w:val="00F340EB"/>
    <w:pPr>
      <w:spacing w:after="0" w:line="240" w:lineRule="auto"/>
    </w:pPr>
    <w:rPr>
      <w:rFonts w:eastAsia="Times New Roman"/>
      <w:color w:val="000000"/>
      <w:sz w:val="20"/>
      <w:szCs w:val="20"/>
    </w:rPr>
  </w:style>
  <w:style w:type="paragraph" w:customStyle="1" w:styleId="OmniPage48">
    <w:name w:val="OmniPage #48"/>
    <w:basedOn w:val="Normal"/>
    <w:rsid w:val="00F340EB"/>
    <w:pPr>
      <w:spacing w:after="0" w:line="240" w:lineRule="auto"/>
    </w:pPr>
    <w:rPr>
      <w:rFonts w:eastAsia="Times New Roman"/>
      <w:color w:val="000000"/>
      <w:sz w:val="20"/>
      <w:szCs w:val="20"/>
    </w:rPr>
  </w:style>
  <w:style w:type="paragraph" w:customStyle="1" w:styleId="OmniPage49">
    <w:name w:val="OmniPage #49"/>
    <w:basedOn w:val="Normal"/>
    <w:rsid w:val="00F340EB"/>
    <w:pPr>
      <w:spacing w:after="0" w:line="240" w:lineRule="auto"/>
    </w:pPr>
    <w:rPr>
      <w:rFonts w:eastAsia="Times New Roman"/>
      <w:color w:val="000000"/>
      <w:sz w:val="20"/>
      <w:szCs w:val="20"/>
    </w:rPr>
  </w:style>
  <w:style w:type="paragraph" w:customStyle="1" w:styleId="OmniPage50">
    <w:name w:val="OmniPage #50"/>
    <w:basedOn w:val="Normal"/>
    <w:rsid w:val="00F340EB"/>
    <w:pPr>
      <w:spacing w:after="0" w:line="240" w:lineRule="auto"/>
    </w:pPr>
    <w:rPr>
      <w:rFonts w:eastAsia="Times New Roman"/>
      <w:color w:val="000000"/>
      <w:sz w:val="20"/>
      <w:szCs w:val="20"/>
    </w:rPr>
  </w:style>
  <w:style w:type="paragraph" w:customStyle="1" w:styleId="OmniPage51">
    <w:name w:val="OmniPage #51"/>
    <w:basedOn w:val="Normal"/>
    <w:rsid w:val="00F340EB"/>
    <w:pPr>
      <w:spacing w:after="0" w:line="240" w:lineRule="auto"/>
    </w:pPr>
    <w:rPr>
      <w:rFonts w:eastAsia="Times New Roman"/>
      <w:color w:val="000000"/>
      <w:sz w:val="20"/>
      <w:szCs w:val="20"/>
    </w:rPr>
  </w:style>
  <w:style w:type="paragraph" w:customStyle="1" w:styleId="OmniPage52">
    <w:name w:val="OmniPage #52"/>
    <w:basedOn w:val="Normal"/>
    <w:rsid w:val="00F340EB"/>
    <w:pPr>
      <w:spacing w:after="0" w:line="240" w:lineRule="auto"/>
    </w:pPr>
    <w:rPr>
      <w:rFonts w:eastAsia="Times New Roman"/>
      <w:color w:val="000000"/>
      <w:sz w:val="20"/>
      <w:szCs w:val="20"/>
    </w:rPr>
  </w:style>
  <w:style w:type="paragraph" w:customStyle="1" w:styleId="OmniPage53">
    <w:name w:val="OmniPage #53"/>
    <w:basedOn w:val="Normal"/>
    <w:rsid w:val="00F340EB"/>
    <w:pPr>
      <w:spacing w:after="0" w:line="240" w:lineRule="auto"/>
    </w:pPr>
    <w:rPr>
      <w:rFonts w:eastAsia="Times New Roman"/>
      <w:color w:val="000000"/>
      <w:sz w:val="20"/>
      <w:szCs w:val="20"/>
    </w:rPr>
  </w:style>
  <w:style w:type="paragraph" w:customStyle="1" w:styleId="OmniPage54">
    <w:name w:val="OmniPage #54"/>
    <w:basedOn w:val="Normal"/>
    <w:rsid w:val="00F340EB"/>
    <w:pPr>
      <w:spacing w:after="0" w:line="240" w:lineRule="auto"/>
    </w:pPr>
    <w:rPr>
      <w:rFonts w:eastAsia="Times New Roman"/>
      <w:color w:val="000000"/>
      <w:sz w:val="20"/>
      <w:szCs w:val="20"/>
    </w:rPr>
  </w:style>
  <w:style w:type="paragraph" w:customStyle="1" w:styleId="OmniPage55">
    <w:name w:val="OmniPage #55"/>
    <w:basedOn w:val="Normal"/>
    <w:rsid w:val="00F340EB"/>
    <w:pPr>
      <w:spacing w:after="0" w:line="240" w:lineRule="auto"/>
    </w:pPr>
    <w:rPr>
      <w:rFonts w:eastAsia="Times New Roman"/>
      <w:color w:val="000000"/>
      <w:sz w:val="20"/>
      <w:szCs w:val="20"/>
    </w:rPr>
  </w:style>
  <w:style w:type="paragraph" w:customStyle="1" w:styleId="OmniPage56">
    <w:name w:val="OmniPage #56"/>
    <w:basedOn w:val="Normal"/>
    <w:rsid w:val="00F340EB"/>
    <w:pPr>
      <w:spacing w:after="0" w:line="240" w:lineRule="auto"/>
    </w:pPr>
    <w:rPr>
      <w:rFonts w:eastAsia="Times New Roman"/>
      <w:color w:val="000000"/>
      <w:sz w:val="20"/>
      <w:szCs w:val="20"/>
    </w:rPr>
  </w:style>
  <w:style w:type="paragraph" w:customStyle="1" w:styleId="OmniPage57">
    <w:name w:val="OmniPage #57"/>
    <w:basedOn w:val="Normal"/>
    <w:rsid w:val="00F340EB"/>
    <w:pPr>
      <w:spacing w:after="0" w:line="240" w:lineRule="auto"/>
    </w:pPr>
    <w:rPr>
      <w:rFonts w:eastAsia="Times New Roman"/>
      <w:color w:val="000000"/>
      <w:sz w:val="20"/>
      <w:szCs w:val="20"/>
    </w:rPr>
  </w:style>
  <w:style w:type="paragraph" w:customStyle="1" w:styleId="OmniPage58">
    <w:name w:val="OmniPage #58"/>
    <w:basedOn w:val="Normal"/>
    <w:rsid w:val="00F340EB"/>
    <w:pPr>
      <w:spacing w:after="0" w:line="240" w:lineRule="auto"/>
    </w:pPr>
    <w:rPr>
      <w:rFonts w:eastAsia="Times New Roman"/>
      <w:color w:val="000000"/>
      <w:sz w:val="20"/>
      <w:szCs w:val="20"/>
    </w:rPr>
  </w:style>
  <w:style w:type="paragraph" w:customStyle="1" w:styleId="OmniPage59">
    <w:name w:val="OmniPage #59"/>
    <w:basedOn w:val="Normal"/>
    <w:rsid w:val="00F340EB"/>
    <w:pPr>
      <w:spacing w:after="0" w:line="240" w:lineRule="auto"/>
    </w:pPr>
    <w:rPr>
      <w:rFonts w:eastAsia="Times New Roman"/>
      <w:color w:val="000000"/>
      <w:sz w:val="20"/>
      <w:szCs w:val="20"/>
    </w:rPr>
  </w:style>
  <w:style w:type="paragraph" w:customStyle="1" w:styleId="OmniPage60">
    <w:name w:val="OmniPage #60"/>
    <w:basedOn w:val="Normal"/>
    <w:rsid w:val="00F340EB"/>
    <w:pPr>
      <w:spacing w:after="0" w:line="240" w:lineRule="auto"/>
    </w:pPr>
    <w:rPr>
      <w:rFonts w:eastAsia="Times New Roman"/>
      <w:color w:val="000000"/>
      <w:sz w:val="20"/>
      <w:szCs w:val="20"/>
    </w:rPr>
  </w:style>
  <w:style w:type="paragraph" w:customStyle="1" w:styleId="OmniPage61">
    <w:name w:val="OmniPage #61"/>
    <w:basedOn w:val="Normal"/>
    <w:rsid w:val="00F340EB"/>
    <w:pPr>
      <w:spacing w:after="0" w:line="240" w:lineRule="auto"/>
    </w:pPr>
    <w:rPr>
      <w:rFonts w:eastAsia="Times New Roman"/>
      <w:color w:val="000000"/>
      <w:sz w:val="20"/>
      <w:szCs w:val="20"/>
    </w:rPr>
  </w:style>
  <w:style w:type="paragraph" w:customStyle="1" w:styleId="OmniPage62">
    <w:name w:val="OmniPage #62"/>
    <w:basedOn w:val="Normal"/>
    <w:rsid w:val="00F340EB"/>
    <w:pPr>
      <w:spacing w:after="0" w:line="240" w:lineRule="auto"/>
    </w:pPr>
    <w:rPr>
      <w:rFonts w:eastAsia="Times New Roman"/>
      <w:color w:val="000000"/>
      <w:sz w:val="20"/>
      <w:szCs w:val="20"/>
    </w:rPr>
  </w:style>
  <w:style w:type="paragraph" w:customStyle="1" w:styleId="OmniPage63">
    <w:name w:val="OmniPage #63"/>
    <w:basedOn w:val="Normal"/>
    <w:rsid w:val="00F340EB"/>
    <w:pPr>
      <w:spacing w:after="0" w:line="240" w:lineRule="auto"/>
    </w:pPr>
    <w:rPr>
      <w:rFonts w:eastAsia="Times New Roman"/>
      <w:color w:val="000000"/>
      <w:sz w:val="20"/>
      <w:szCs w:val="20"/>
    </w:rPr>
  </w:style>
  <w:style w:type="paragraph" w:customStyle="1" w:styleId="OmniPage64">
    <w:name w:val="OmniPage #64"/>
    <w:basedOn w:val="Normal"/>
    <w:rsid w:val="00F340EB"/>
    <w:pPr>
      <w:spacing w:after="0" w:line="240" w:lineRule="auto"/>
    </w:pPr>
    <w:rPr>
      <w:rFonts w:eastAsia="Times New Roman"/>
      <w:color w:val="000000"/>
      <w:sz w:val="20"/>
      <w:szCs w:val="20"/>
    </w:rPr>
  </w:style>
  <w:style w:type="paragraph" w:customStyle="1" w:styleId="OmniPage65">
    <w:name w:val="OmniPage #65"/>
    <w:basedOn w:val="Normal"/>
    <w:rsid w:val="00F340EB"/>
    <w:pPr>
      <w:spacing w:after="0" w:line="240" w:lineRule="auto"/>
    </w:pPr>
    <w:rPr>
      <w:rFonts w:eastAsia="Times New Roman"/>
      <w:color w:val="000000"/>
      <w:sz w:val="20"/>
      <w:szCs w:val="20"/>
    </w:rPr>
  </w:style>
  <w:style w:type="paragraph" w:customStyle="1" w:styleId="OmniPage66">
    <w:name w:val="OmniPage #66"/>
    <w:basedOn w:val="Normal"/>
    <w:rsid w:val="00F340EB"/>
    <w:pPr>
      <w:spacing w:after="0" w:line="240" w:lineRule="auto"/>
    </w:pPr>
    <w:rPr>
      <w:rFonts w:eastAsia="Times New Roman"/>
      <w:color w:val="000000"/>
      <w:sz w:val="20"/>
      <w:szCs w:val="20"/>
    </w:rPr>
  </w:style>
  <w:style w:type="paragraph" w:customStyle="1" w:styleId="OmniPage67">
    <w:name w:val="OmniPage #67"/>
    <w:basedOn w:val="Normal"/>
    <w:rsid w:val="00F340EB"/>
    <w:pPr>
      <w:spacing w:after="0" w:line="240" w:lineRule="auto"/>
    </w:pPr>
    <w:rPr>
      <w:rFonts w:eastAsia="Times New Roman"/>
      <w:color w:val="000000"/>
      <w:sz w:val="20"/>
      <w:szCs w:val="20"/>
    </w:rPr>
  </w:style>
  <w:style w:type="paragraph" w:customStyle="1" w:styleId="OmniPage68">
    <w:name w:val="OmniPage #68"/>
    <w:basedOn w:val="Normal"/>
    <w:rsid w:val="00F340EB"/>
    <w:pPr>
      <w:spacing w:after="0" w:line="240" w:lineRule="auto"/>
    </w:pPr>
    <w:rPr>
      <w:rFonts w:eastAsia="Times New Roman"/>
      <w:color w:val="000000"/>
      <w:sz w:val="20"/>
      <w:szCs w:val="20"/>
    </w:rPr>
  </w:style>
  <w:style w:type="paragraph" w:customStyle="1" w:styleId="OmniPage69">
    <w:name w:val="OmniPage #69"/>
    <w:basedOn w:val="Normal"/>
    <w:rsid w:val="00F340EB"/>
    <w:pPr>
      <w:spacing w:after="0" w:line="240" w:lineRule="auto"/>
    </w:pPr>
    <w:rPr>
      <w:rFonts w:eastAsia="Times New Roman"/>
      <w:color w:val="000000"/>
      <w:sz w:val="20"/>
      <w:szCs w:val="20"/>
    </w:rPr>
  </w:style>
  <w:style w:type="paragraph" w:customStyle="1" w:styleId="OmniPage70">
    <w:name w:val="OmniPage #70"/>
    <w:basedOn w:val="Normal"/>
    <w:rsid w:val="00F340EB"/>
    <w:pPr>
      <w:spacing w:after="0" w:line="240" w:lineRule="auto"/>
    </w:pPr>
    <w:rPr>
      <w:rFonts w:eastAsia="Times New Roman"/>
      <w:color w:val="000000"/>
      <w:sz w:val="20"/>
      <w:szCs w:val="20"/>
    </w:rPr>
  </w:style>
  <w:style w:type="paragraph" w:customStyle="1" w:styleId="OmniPage71">
    <w:name w:val="OmniPage #71"/>
    <w:basedOn w:val="Normal"/>
    <w:rsid w:val="00F340EB"/>
    <w:pPr>
      <w:spacing w:after="0" w:line="240" w:lineRule="auto"/>
    </w:pPr>
    <w:rPr>
      <w:rFonts w:eastAsia="Times New Roman"/>
      <w:color w:val="000000"/>
      <w:sz w:val="20"/>
      <w:szCs w:val="20"/>
    </w:rPr>
  </w:style>
  <w:style w:type="table" w:customStyle="1" w:styleId="MediumGrid22">
    <w:name w:val="Medium Grid 22"/>
    <w:basedOn w:val="TableNormal"/>
    <w:uiPriority w:val="68"/>
    <w:rsid w:val="00F340EB"/>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F340EB"/>
    <w:rPr>
      <w:rFonts w:ascii="Times New Roman" w:eastAsia="Times New Roman" w:hAnsi="Times New Roman" w:cs="Calibri"/>
      <w:sz w:val="16"/>
      <w:szCs w:val="20"/>
    </w:rPr>
  </w:style>
  <w:style w:type="character" w:customStyle="1" w:styleId="createby">
    <w:name w:val="createby"/>
    <w:rsid w:val="00F340EB"/>
  </w:style>
  <w:style w:type="character" w:customStyle="1" w:styleId="quote-right">
    <w:name w:val="quote-right"/>
    <w:rsid w:val="00F340EB"/>
  </w:style>
  <w:style w:type="character" w:customStyle="1" w:styleId="smallcase">
    <w:name w:val="smallcase"/>
    <w:rsid w:val="00F340EB"/>
  </w:style>
  <w:style w:type="character" w:customStyle="1" w:styleId="ft0">
    <w:name w:val="ft0"/>
    <w:rsid w:val="00F340EB"/>
  </w:style>
  <w:style w:type="character" w:customStyle="1" w:styleId="ft2">
    <w:name w:val="ft2"/>
    <w:rsid w:val="00F340EB"/>
  </w:style>
  <w:style w:type="character" w:customStyle="1" w:styleId="ft1">
    <w:name w:val="ft1"/>
    <w:rsid w:val="00F340EB"/>
  </w:style>
  <w:style w:type="character" w:customStyle="1" w:styleId="ft3">
    <w:name w:val="ft3"/>
    <w:rsid w:val="00F340EB"/>
  </w:style>
  <w:style w:type="character" w:customStyle="1" w:styleId="StyleTimesNewRoman12ptBold1">
    <w:name w:val="Style Times New Roman 12 pt Bold1"/>
    <w:rsid w:val="00F340EB"/>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F340EB"/>
    <w:rPr>
      <w:rFonts w:eastAsia="MS Mincho"/>
      <w:szCs w:val="24"/>
      <w:u w:val="single"/>
      <w:lang w:val="en-US" w:eastAsia="ja-JP" w:bidi="ar-SA"/>
    </w:rPr>
  </w:style>
  <w:style w:type="character" w:customStyle="1" w:styleId="CircledChar2">
    <w:name w:val="Circled Char2"/>
    <w:rsid w:val="00F340EB"/>
    <w:rPr>
      <w:rFonts w:eastAsia="MS Mincho"/>
      <w:b/>
      <w:szCs w:val="24"/>
      <w:u w:val="single"/>
      <w:lang w:val="en-US" w:eastAsia="ja-JP" w:bidi="ar-SA"/>
    </w:rPr>
  </w:style>
  <w:style w:type="character" w:customStyle="1" w:styleId="SmallTextChar2">
    <w:name w:val="Small Text Char2"/>
    <w:rsid w:val="00F340EB"/>
    <w:rPr>
      <w:rFonts w:eastAsia="MS Mincho"/>
      <w:sz w:val="15"/>
      <w:szCs w:val="24"/>
      <w:lang w:val="en-US" w:eastAsia="ja-JP" w:bidi="ar-SA"/>
    </w:rPr>
  </w:style>
  <w:style w:type="character" w:customStyle="1" w:styleId="BoldandUnderlineCharCharCharCharChar1">
    <w:name w:val="Bold and Underline Char Char Char Char Char1"/>
    <w:rsid w:val="00F340EB"/>
    <w:rPr>
      <w:b/>
      <w:szCs w:val="24"/>
      <w:u w:val="single"/>
      <w:lang w:val="en-US" w:eastAsia="en-US" w:bidi="ar-SA"/>
    </w:rPr>
  </w:style>
  <w:style w:type="character" w:customStyle="1" w:styleId="SmallCardChar">
    <w:name w:val="Small Card Char"/>
    <w:rsid w:val="00F340EB"/>
    <w:rPr>
      <w:rFonts w:ascii="Palatino Linotype" w:eastAsia="Times New Roman" w:hAnsi="Palatino Linotype"/>
      <w:sz w:val="12"/>
      <w:szCs w:val="24"/>
    </w:rPr>
  </w:style>
  <w:style w:type="character" w:customStyle="1" w:styleId="StyleBoldUnderline10ptBold">
    <w:name w:val="Style Bold Underline + 10 pt Bold"/>
    <w:rsid w:val="00F340EB"/>
    <w:rPr>
      <w:b/>
      <w:bCs/>
      <w:sz w:val="20"/>
      <w:u w:val="thick"/>
    </w:rPr>
  </w:style>
  <w:style w:type="character" w:customStyle="1" w:styleId="separator">
    <w:name w:val="separator"/>
    <w:rsid w:val="00F340EB"/>
  </w:style>
  <w:style w:type="character" w:customStyle="1" w:styleId="PageHeaderChar">
    <w:name w:val="Page Header Char"/>
    <w:link w:val="PageHeader"/>
    <w:rsid w:val="00F340EB"/>
    <w:rPr>
      <w:rFonts w:ascii="Calibri" w:hAnsi="Calibri"/>
    </w:rPr>
  </w:style>
  <w:style w:type="paragraph" w:customStyle="1" w:styleId="NormalUnderline0">
    <w:name w:val="Normal + Underline"/>
    <w:basedOn w:val="Normal"/>
    <w:link w:val="NormalUnderlineChar0"/>
    <w:qFormat/>
    <w:rsid w:val="00F340EB"/>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F340EB"/>
    <w:pPr>
      <w:spacing w:after="0" w:line="240" w:lineRule="auto"/>
      <w:ind w:left="720"/>
    </w:pPr>
    <w:rPr>
      <w:rFonts w:eastAsia="Times New Roman"/>
      <w:sz w:val="12"/>
    </w:rPr>
  </w:style>
  <w:style w:type="character" w:customStyle="1" w:styleId="NormalUnderlineChar0">
    <w:name w:val="Normal + Underline Char"/>
    <w:link w:val="NormalUnderline0"/>
    <w:rsid w:val="00F340EB"/>
    <w:rPr>
      <w:rFonts w:ascii="Calibri" w:eastAsia="Times New Roman" w:hAnsi="Calibri"/>
      <w:b/>
      <w:sz w:val="24"/>
      <w:u w:val="single"/>
    </w:rPr>
  </w:style>
  <w:style w:type="character" w:customStyle="1" w:styleId="NormalNoUnderlineChar">
    <w:name w:val="Normal + No Underline Char"/>
    <w:link w:val="NormalNoUnderline"/>
    <w:rsid w:val="00F340EB"/>
    <w:rPr>
      <w:rFonts w:ascii="Calibri" w:eastAsia="Times New Roman" w:hAnsi="Calibri"/>
      <w:sz w:val="12"/>
    </w:rPr>
  </w:style>
  <w:style w:type="paragraph" w:customStyle="1" w:styleId="TagCite3">
    <w:name w:val="Tag Cite"/>
    <w:basedOn w:val="PageHeader"/>
    <w:link w:val="TagCiteChar3"/>
    <w:qFormat/>
    <w:rsid w:val="00F340EB"/>
    <w:rPr>
      <w:rFonts w:ascii="Arial Narrow" w:eastAsia="SimSun" w:hAnsi="Arial Narrow"/>
      <w:b/>
      <w:sz w:val="24"/>
      <w:lang w:eastAsia="zh-CN"/>
    </w:rPr>
  </w:style>
  <w:style w:type="character" w:customStyle="1" w:styleId="TagCiteChar3">
    <w:name w:val="Tag Cite Char"/>
    <w:link w:val="TagCite3"/>
    <w:rsid w:val="00F340EB"/>
    <w:rPr>
      <w:rFonts w:ascii="Arial Narrow" w:eastAsia="SimSun" w:hAnsi="Arial Narrow"/>
      <w:b/>
      <w:sz w:val="24"/>
      <w:lang w:eastAsia="zh-CN"/>
    </w:rPr>
  </w:style>
  <w:style w:type="character" w:customStyle="1" w:styleId="smalllink">
    <w:name w:val="smalllink"/>
    <w:rsid w:val="00F340EB"/>
  </w:style>
  <w:style w:type="character" w:customStyle="1" w:styleId="bighead1">
    <w:name w:val="bighead1"/>
    <w:rsid w:val="00F340EB"/>
    <w:rPr>
      <w:rFonts w:ascii="Verdana" w:hAnsi="Verdana" w:hint="default"/>
      <w:b/>
      <w:bCs/>
      <w:sz w:val="27"/>
      <w:szCs w:val="27"/>
    </w:rPr>
  </w:style>
  <w:style w:type="character" w:customStyle="1" w:styleId="Underline-WFU">
    <w:name w:val="Underline-WFU"/>
    <w:uiPriority w:val="1"/>
    <w:qFormat/>
    <w:rsid w:val="00F340EB"/>
    <w:rPr>
      <w:rFonts w:ascii="Cambria" w:hAnsi="Cambria"/>
      <w:sz w:val="21"/>
      <w:u w:val="single"/>
    </w:rPr>
  </w:style>
  <w:style w:type="paragraph" w:customStyle="1" w:styleId="Tiny-WFU">
    <w:name w:val="Tiny-WFU"/>
    <w:basedOn w:val="Normal"/>
    <w:qFormat/>
    <w:rsid w:val="00F340EB"/>
    <w:pPr>
      <w:spacing w:after="0" w:line="240" w:lineRule="auto"/>
    </w:pPr>
    <w:rPr>
      <w:rFonts w:eastAsia="Malgun Gothic"/>
      <w:sz w:val="12"/>
      <w:lang w:eastAsia="ko-KR"/>
    </w:rPr>
  </w:style>
  <w:style w:type="character" w:customStyle="1" w:styleId="b">
    <w:name w:val="b"/>
    <w:rsid w:val="00F340EB"/>
  </w:style>
  <w:style w:type="paragraph" w:customStyle="1" w:styleId="Indentation">
    <w:name w:val="Indentation"/>
    <w:basedOn w:val="Normal"/>
    <w:uiPriority w:val="99"/>
    <w:qFormat/>
    <w:rsid w:val="00F340EB"/>
    <w:pPr>
      <w:spacing w:after="0" w:line="240" w:lineRule="auto"/>
      <w:ind w:left="288" w:right="288"/>
    </w:pPr>
    <w:rPr>
      <w:rFonts w:eastAsia="Calibri"/>
    </w:rPr>
  </w:style>
  <w:style w:type="paragraph" w:customStyle="1" w:styleId="departments">
    <w:name w:val="departments"/>
    <w:basedOn w:val="Normal"/>
    <w:uiPriority w:val="99"/>
    <w:qFormat/>
    <w:rsid w:val="00F340EB"/>
    <w:pPr>
      <w:spacing w:before="100" w:beforeAutospacing="1" w:after="100" w:afterAutospacing="1" w:line="240" w:lineRule="auto"/>
    </w:pPr>
    <w:rPr>
      <w:rFonts w:eastAsia="Times New Roman"/>
      <w:sz w:val="24"/>
    </w:rPr>
  </w:style>
  <w:style w:type="character" w:customStyle="1" w:styleId="left-date1">
    <w:name w:val="left-date1"/>
    <w:rsid w:val="00F340EB"/>
    <w:rPr>
      <w:rFonts w:ascii="Verdana" w:hAnsi="Verdana" w:hint="default"/>
      <w:color w:val="666666"/>
      <w:sz w:val="14"/>
      <w:szCs w:val="14"/>
    </w:rPr>
  </w:style>
  <w:style w:type="character" w:customStyle="1" w:styleId="org">
    <w:name w:val="org"/>
    <w:basedOn w:val="DefaultParagraphFont"/>
    <w:rsid w:val="00F340EB"/>
  </w:style>
  <w:style w:type="paragraph" w:customStyle="1" w:styleId="seeall">
    <w:name w:val="seeall"/>
    <w:basedOn w:val="Normal"/>
    <w:rsid w:val="00F340EB"/>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F340EB"/>
  </w:style>
  <w:style w:type="character" w:customStyle="1" w:styleId="livefyre-commentcount">
    <w:name w:val="livefyre-commentcount"/>
    <w:basedOn w:val="DefaultParagraphFont"/>
    <w:rsid w:val="00F340EB"/>
  </w:style>
  <w:style w:type="character" w:customStyle="1" w:styleId="rednegchange">
    <w:name w:val="red_neg_change"/>
    <w:basedOn w:val="DefaultParagraphFont"/>
    <w:rsid w:val="00F340EB"/>
  </w:style>
  <w:style w:type="character" w:customStyle="1" w:styleId="wsodqchgshow">
    <w:name w:val="wsodq_chgshow"/>
    <w:basedOn w:val="DefaultParagraphFont"/>
    <w:rsid w:val="00F340EB"/>
  </w:style>
  <w:style w:type="character" w:customStyle="1" w:styleId="greenposchange">
    <w:name w:val="green_pos_change"/>
    <w:basedOn w:val="DefaultParagraphFont"/>
    <w:rsid w:val="00F340EB"/>
  </w:style>
  <w:style w:type="paragraph" w:customStyle="1" w:styleId="image-caption">
    <w:name w:val="image-caption"/>
    <w:basedOn w:val="Normal"/>
    <w:uiPriority w:val="99"/>
    <w:qFormat/>
    <w:rsid w:val="00F340EB"/>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F340EB"/>
  </w:style>
  <w:style w:type="paragraph" w:customStyle="1" w:styleId="gascontcredit">
    <w:name w:val="gas_cont_credit"/>
    <w:basedOn w:val="Normal"/>
    <w:rsid w:val="00F340EB"/>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F340EB"/>
    <w:rPr>
      <w:b/>
      <w:szCs w:val="24"/>
      <w:u w:val="single"/>
      <w:lang w:val="en-US" w:eastAsia="en-US" w:bidi="ar-SA"/>
    </w:rPr>
  </w:style>
  <w:style w:type="paragraph" w:customStyle="1" w:styleId="endarticle">
    <w:name w:val="endarticle"/>
    <w:basedOn w:val="Normal"/>
    <w:uiPriority w:val="99"/>
    <w:qFormat/>
    <w:rsid w:val="00F340EB"/>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F340EB"/>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F340EB"/>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F340EB"/>
  </w:style>
  <w:style w:type="character" w:customStyle="1" w:styleId="honorific-prefix">
    <w:name w:val="honorific-prefix"/>
    <w:basedOn w:val="DefaultParagraphFont"/>
    <w:rsid w:val="00F340EB"/>
  </w:style>
  <w:style w:type="character" w:customStyle="1" w:styleId="given-name">
    <w:name w:val="given-name"/>
    <w:basedOn w:val="DefaultParagraphFont"/>
    <w:rsid w:val="00F340EB"/>
  </w:style>
  <w:style w:type="character" w:customStyle="1" w:styleId="family-name">
    <w:name w:val="family-name"/>
    <w:basedOn w:val="DefaultParagraphFont"/>
    <w:rsid w:val="00F340EB"/>
  </w:style>
  <w:style w:type="character" w:customStyle="1" w:styleId="chead">
    <w:name w:val="chead"/>
    <w:basedOn w:val="DefaultParagraphFont"/>
    <w:rsid w:val="00F340EB"/>
  </w:style>
  <w:style w:type="character" w:customStyle="1" w:styleId="obgcapsstart">
    <w:name w:val="obg_caps_start"/>
    <w:basedOn w:val="DefaultParagraphFont"/>
    <w:rsid w:val="00F340EB"/>
  </w:style>
  <w:style w:type="character" w:customStyle="1" w:styleId="underlinedCharChar0">
    <w:name w:val="underlined Char Char"/>
    <w:basedOn w:val="DefaultParagraphFont"/>
    <w:rsid w:val="00F340EB"/>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F340EB"/>
    <w:pPr>
      <w:spacing w:after="0" w:line="240" w:lineRule="auto"/>
    </w:pPr>
    <w:rPr>
      <w:strike/>
      <w:sz w:val="16"/>
      <w:szCs w:val="16"/>
    </w:rPr>
  </w:style>
  <w:style w:type="paragraph" w:customStyle="1" w:styleId="Pa4">
    <w:name w:val="Pa4"/>
    <w:basedOn w:val="Normal"/>
    <w:next w:val="Normal"/>
    <w:uiPriority w:val="99"/>
    <w:qFormat/>
    <w:rsid w:val="00F340EB"/>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F340EB"/>
  </w:style>
  <w:style w:type="paragraph" w:customStyle="1" w:styleId="attribution">
    <w:name w:val="attribution"/>
    <w:basedOn w:val="Normal"/>
    <w:uiPriority w:val="99"/>
    <w:qFormat/>
    <w:rsid w:val="00F340E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F340E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F340EB"/>
    <w:pPr>
      <w:spacing w:before="100" w:beforeAutospacing="1" w:after="100" w:afterAutospacing="1" w:line="240" w:lineRule="auto"/>
    </w:pPr>
    <w:rPr>
      <w:rFonts w:eastAsia="Times New Roman"/>
      <w:sz w:val="24"/>
    </w:rPr>
  </w:style>
  <w:style w:type="character" w:customStyle="1" w:styleId="text2">
    <w:name w:val="text2"/>
    <w:basedOn w:val="DefaultParagraphFont"/>
    <w:rsid w:val="00F340EB"/>
  </w:style>
  <w:style w:type="paragraph" w:customStyle="1" w:styleId="msolistparagraph0">
    <w:name w:val="msolistparagraph"/>
    <w:basedOn w:val="Normal"/>
    <w:uiPriority w:val="99"/>
    <w:qFormat/>
    <w:rsid w:val="00F340E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F340EB"/>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F340EB"/>
  </w:style>
  <w:style w:type="character" w:customStyle="1" w:styleId="StyleUnderlineChar2CharChar11pt">
    <w:name w:val="Style Underline Char2 Char Char + 11 pt"/>
    <w:basedOn w:val="Style11pt"/>
    <w:rsid w:val="00F340EB"/>
    <w:rPr>
      <w:rFonts w:ascii="Times New Roman" w:hAnsi="Times New Roman"/>
      <w:sz w:val="20"/>
      <w:u w:val="single"/>
    </w:rPr>
  </w:style>
  <w:style w:type="character" w:customStyle="1" w:styleId="StyleStyleBoldUnderline11pt">
    <w:name w:val="Style Style Bold Underline + 11 pt"/>
    <w:basedOn w:val="DefaultParagraphFont"/>
    <w:rsid w:val="00F340EB"/>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340EB"/>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F340EB"/>
    <w:rPr>
      <w:rFonts w:ascii="Arial Narrow" w:eastAsia="SimSun" w:hAnsi="Arial Narrow"/>
      <w:b/>
      <w:bCs/>
      <w:sz w:val="20"/>
      <w:szCs w:val="24"/>
      <w:u w:val="single"/>
      <w:lang w:eastAsia="zh-CN"/>
    </w:rPr>
  </w:style>
  <w:style w:type="character" w:customStyle="1" w:styleId="Styleunderline11pt">
    <w:name w:val="Style underline + 11 pt"/>
    <w:basedOn w:val="underline"/>
    <w:rsid w:val="00F340EB"/>
    <w:rPr>
      <w:u w:val="single"/>
      <w:lang w:val="en-US" w:eastAsia="en-US" w:bidi="ar-SA"/>
    </w:rPr>
  </w:style>
  <w:style w:type="character" w:customStyle="1" w:styleId="Styleunderline11ptBold">
    <w:name w:val="Style underline + 11 pt Bold"/>
    <w:basedOn w:val="underline"/>
    <w:rsid w:val="00F340EB"/>
    <w:rPr>
      <w:u w:val="single"/>
      <w:lang w:val="en-US" w:eastAsia="en-US" w:bidi="ar-SA"/>
    </w:rPr>
  </w:style>
  <w:style w:type="paragraph" w:customStyle="1" w:styleId="StyleStyle49pt10">
    <w:name w:val="Style Style4 + 9 pt10"/>
    <w:basedOn w:val="Style4"/>
    <w:link w:val="StyleStyle49pt10Char"/>
    <w:qFormat/>
    <w:rsid w:val="00F340EB"/>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F340EB"/>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F340EB"/>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F340EB"/>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F340EB"/>
  </w:style>
  <w:style w:type="character" w:customStyle="1" w:styleId="pronset">
    <w:name w:val="pronset"/>
    <w:basedOn w:val="DefaultParagraphFont"/>
    <w:rsid w:val="00F340EB"/>
  </w:style>
  <w:style w:type="character" w:customStyle="1" w:styleId="showipapr">
    <w:name w:val="show_ipapr"/>
    <w:basedOn w:val="DefaultParagraphFont"/>
    <w:rsid w:val="00F340EB"/>
  </w:style>
  <w:style w:type="character" w:customStyle="1" w:styleId="prondelim">
    <w:name w:val="prondelim"/>
    <w:basedOn w:val="DefaultParagraphFont"/>
    <w:rsid w:val="00F340EB"/>
  </w:style>
  <w:style w:type="character" w:customStyle="1" w:styleId="pron">
    <w:name w:val="pron"/>
    <w:basedOn w:val="DefaultParagraphFont"/>
    <w:rsid w:val="00F340EB"/>
  </w:style>
  <w:style w:type="character" w:customStyle="1" w:styleId="prontoggle">
    <w:name w:val="pron_toggle"/>
    <w:basedOn w:val="DefaultParagraphFont"/>
    <w:rsid w:val="00F340EB"/>
  </w:style>
  <w:style w:type="character" w:customStyle="1" w:styleId="showspellpr">
    <w:name w:val="show_spellpr"/>
    <w:basedOn w:val="DefaultParagraphFont"/>
    <w:rsid w:val="00F340EB"/>
  </w:style>
  <w:style w:type="character" w:customStyle="1" w:styleId="boldface">
    <w:name w:val="boldface"/>
    <w:basedOn w:val="DefaultParagraphFont"/>
    <w:rsid w:val="00F340EB"/>
  </w:style>
  <w:style w:type="character" w:customStyle="1" w:styleId="pg">
    <w:name w:val="pg"/>
    <w:basedOn w:val="DefaultParagraphFont"/>
    <w:rsid w:val="00F340EB"/>
  </w:style>
  <w:style w:type="character" w:customStyle="1" w:styleId="secondary-bf">
    <w:name w:val="secondary-bf"/>
    <w:basedOn w:val="DefaultParagraphFont"/>
    <w:rsid w:val="00F340EB"/>
  </w:style>
  <w:style w:type="character" w:customStyle="1" w:styleId="dnindex">
    <w:name w:val="dnindex"/>
    <w:basedOn w:val="DefaultParagraphFont"/>
    <w:rsid w:val="00F340EB"/>
  </w:style>
  <w:style w:type="character" w:customStyle="1" w:styleId="ital-inline">
    <w:name w:val="ital-inline"/>
    <w:basedOn w:val="DefaultParagraphFont"/>
    <w:rsid w:val="00F340EB"/>
  </w:style>
  <w:style w:type="character" w:customStyle="1" w:styleId="Styleterm111ptUnderline">
    <w:name w:val="Style term1 + 11 pt Underline"/>
    <w:basedOn w:val="term1"/>
    <w:rsid w:val="00F340EB"/>
    <w:rPr>
      <w:b/>
      <w:bCs/>
      <w:sz w:val="20"/>
      <w:u w:val="single"/>
    </w:rPr>
  </w:style>
  <w:style w:type="paragraph" w:customStyle="1" w:styleId="StyleMinimizedTextArialNarrow10pt">
    <w:name w:val="Style Minimized Text + Arial Narrow 10 pt"/>
    <w:basedOn w:val="MinimizedText"/>
    <w:link w:val="StyleMinimizedTextArialNarrow10ptChar"/>
    <w:qFormat/>
    <w:rsid w:val="00F340EB"/>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F340EB"/>
    <w:rPr>
      <w:rFonts w:ascii="Georgia" w:eastAsia="Times New Roman" w:hAnsi="Georgia"/>
      <w:sz w:val="20"/>
    </w:rPr>
  </w:style>
  <w:style w:type="paragraph" w:customStyle="1" w:styleId="StyleStyle49pt3">
    <w:name w:val="Style Style4 + 9 pt3"/>
    <w:basedOn w:val="Style4"/>
    <w:link w:val="StyleStyle49pt3Char"/>
    <w:qFormat/>
    <w:rsid w:val="00F340EB"/>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F340EB"/>
    <w:rPr>
      <w:rFonts w:ascii="Arial Narrow" w:eastAsia="Times New Roman" w:hAnsi="Arial Narrow"/>
      <w:sz w:val="20"/>
      <w:szCs w:val="24"/>
      <w:u w:val="single"/>
      <w:lang w:eastAsia="zh-CN"/>
    </w:rPr>
  </w:style>
  <w:style w:type="character" w:customStyle="1" w:styleId="ct-with-fmlt">
    <w:name w:val="ct-with-fmlt"/>
    <w:basedOn w:val="DefaultParagraphFont"/>
    <w:rsid w:val="00F340EB"/>
  </w:style>
  <w:style w:type="character" w:customStyle="1" w:styleId="althead">
    <w:name w:val="althead"/>
    <w:basedOn w:val="DefaultParagraphFont"/>
    <w:rsid w:val="00F340EB"/>
  </w:style>
  <w:style w:type="character" w:customStyle="1" w:styleId="arbd1">
    <w:name w:val="arbd1"/>
    <w:basedOn w:val="DefaultParagraphFont"/>
    <w:rsid w:val="00F340EB"/>
  </w:style>
  <w:style w:type="character" w:customStyle="1" w:styleId="unx">
    <w:name w:val="unx"/>
    <w:basedOn w:val="DefaultParagraphFont"/>
    <w:rsid w:val="00F340EB"/>
  </w:style>
  <w:style w:type="character" w:customStyle="1" w:styleId="lrdctph">
    <w:name w:val="lr_dct_ph"/>
    <w:basedOn w:val="DefaultParagraphFont"/>
    <w:rsid w:val="00F340EB"/>
  </w:style>
  <w:style w:type="character" w:customStyle="1" w:styleId="tagciteChar4">
    <w:name w:val="tag/cite Char"/>
    <w:basedOn w:val="DefaultParagraphFont"/>
    <w:rsid w:val="00F340EB"/>
    <w:rPr>
      <w:b/>
      <w:sz w:val="24"/>
      <w:lang w:val="en-US" w:eastAsia="en-US" w:bidi="ar-SA"/>
    </w:rPr>
  </w:style>
  <w:style w:type="paragraph" w:customStyle="1" w:styleId="TxBr41p1">
    <w:name w:val="TxBr_41p1"/>
    <w:basedOn w:val="Normal"/>
    <w:qFormat/>
    <w:rsid w:val="00F340EB"/>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F340EB"/>
    <w:rPr>
      <w:sz w:val="18"/>
      <w:szCs w:val="24"/>
      <w:lang w:val="en-US" w:eastAsia="en-US" w:bidi="ar-SA"/>
    </w:rPr>
  </w:style>
  <w:style w:type="paragraph" w:customStyle="1" w:styleId="003Cite">
    <w:name w:val="003Cite"/>
    <w:basedOn w:val="Normal"/>
    <w:qFormat/>
    <w:rsid w:val="00F340EB"/>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F340EB"/>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F340EB"/>
    <w:rPr>
      <w:rFonts w:ascii="Calibri" w:hAnsi="Calibri"/>
      <w:b/>
      <w:color w:val="000000"/>
      <w:u w:val="single"/>
    </w:rPr>
  </w:style>
  <w:style w:type="character" w:customStyle="1" w:styleId="StyleBold1">
    <w:name w:val="Style Bold1"/>
    <w:rsid w:val="00F340EB"/>
    <w:rPr>
      <w:rFonts w:ascii="Georgia" w:hAnsi="Georgia"/>
      <w:b/>
      <w:bCs/>
      <w:sz w:val="22"/>
    </w:rPr>
  </w:style>
  <w:style w:type="character" w:customStyle="1" w:styleId="BlockHeadingsChar1">
    <w:name w:val="Block Headings Char1"/>
    <w:rsid w:val="00F340EB"/>
    <w:rPr>
      <w:b/>
      <w:caps/>
    </w:rPr>
  </w:style>
  <w:style w:type="character" w:customStyle="1" w:styleId="CARDChar2">
    <w:name w:val="CARD Char"/>
    <w:link w:val="CARD0"/>
    <w:rsid w:val="00F340EB"/>
    <w:rPr>
      <w:rFonts w:ascii="Calibri" w:hAnsi="Calibri"/>
    </w:rPr>
  </w:style>
  <w:style w:type="character" w:customStyle="1" w:styleId="FontStyle170">
    <w:name w:val="Font Style170"/>
    <w:uiPriority w:val="99"/>
    <w:rsid w:val="00F340EB"/>
    <w:rPr>
      <w:rFonts w:ascii="Bookman Old Style" w:hAnsi="Bookman Old Style" w:cs="Bookman Old Style"/>
      <w:sz w:val="16"/>
      <w:szCs w:val="16"/>
    </w:rPr>
  </w:style>
  <w:style w:type="character" w:customStyle="1" w:styleId="label">
    <w:name w:val="label"/>
    <w:rsid w:val="00F340EB"/>
  </w:style>
  <w:style w:type="character" w:customStyle="1" w:styleId="Styleunderline12pt">
    <w:name w:val="Style underline + 12 pt"/>
    <w:rsid w:val="00F340EB"/>
    <w:rPr>
      <w:rFonts w:ascii="Times New Roman" w:hAnsi="Times New Roman"/>
      <w:bCs/>
      <w:sz w:val="20"/>
      <w:u w:val="single"/>
    </w:rPr>
  </w:style>
  <w:style w:type="character" w:customStyle="1" w:styleId="StyleUnderlineChar19pt">
    <w:name w:val="Style Underline Char1 + 9 pt"/>
    <w:basedOn w:val="UnderlineChar1"/>
    <w:rsid w:val="00F340EB"/>
    <w:rPr>
      <w:rFonts w:ascii="Times New Roman" w:hAnsi="Times New Roman"/>
      <w:sz w:val="20"/>
      <w:szCs w:val="24"/>
      <w:u w:val="single"/>
      <w:lang w:val="en-US" w:eastAsia="en-US" w:bidi="ar-SA"/>
    </w:rPr>
  </w:style>
  <w:style w:type="character" w:customStyle="1" w:styleId="StyleUnderlineChar1Bold">
    <w:name w:val="Style Underline Char1 + Bold"/>
    <w:rsid w:val="00F340EB"/>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F340E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340EB"/>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F340EB"/>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F340EB"/>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F340E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F340EB"/>
    <w:rPr>
      <w:rFonts w:ascii="Times New Roman" w:hAnsi="Times New Roman"/>
      <w:sz w:val="20"/>
      <w:u w:val="single"/>
      <w:lang w:val="en-US" w:eastAsia="en-US" w:bidi="ar-SA"/>
    </w:rPr>
  </w:style>
  <w:style w:type="paragraph" w:customStyle="1" w:styleId="StyleUnderline9pt1">
    <w:name w:val="Style Underline + 9 pt1"/>
    <w:rsid w:val="00F340EB"/>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F340EB"/>
    <w:rPr>
      <w:sz w:val="20"/>
      <w:u w:val="single"/>
    </w:rPr>
  </w:style>
  <w:style w:type="character" w:customStyle="1" w:styleId="StyleUnderlineChar19pt2">
    <w:name w:val="Style Underline Char1 + 9 pt2"/>
    <w:basedOn w:val="UnderlineChar1"/>
    <w:rsid w:val="00F340EB"/>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F340E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F340E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340EB"/>
    <w:rPr>
      <w:rFonts w:ascii="Times New Roman" w:hAnsi="Times New Roman"/>
      <w:b/>
      <w:bCs/>
      <w:sz w:val="20"/>
      <w:szCs w:val="24"/>
      <w:u w:val="single"/>
      <w:lang w:val="en-US" w:eastAsia="en-US" w:bidi="ar-SA"/>
    </w:rPr>
  </w:style>
  <w:style w:type="character" w:customStyle="1" w:styleId="content">
    <w:name w:val="content"/>
    <w:basedOn w:val="DefaultParagraphFont"/>
    <w:rsid w:val="00F340EB"/>
  </w:style>
  <w:style w:type="character" w:customStyle="1" w:styleId="Style9ptBoldUnderline1">
    <w:name w:val="Style 9 pt Bold Underline1"/>
    <w:rsid w:val="00F340EB"/>
    <w:rPr>
      <w:b/>
      <w:bCs/>
      <w:sz w:val="20"/>
      <w:u w:val="single"/>
    </w:rPr>
  </w:style>
  <w:style w:type="character" w:customStyle="1" w:styleId="tagCharCharCharChar">
    <w:name w:val="tag Char Char Char Char"/>
    <w:rsid w:val="00F340EB"/>
    <w:rPr>
      <w:rFonts w:ascii="Georgia" w:eastAsia="Calibri" w:hAnsi="Georgia" w:cs="Calibri"/>
      <w:b/>
      <w:sz w:val="24"/>
    </w:rPr>
  </w:style>
  <w:style w:type="character" w:customStyle="1" w:styleId="3">
    <w:name w:val="3"/>
    <w:rsid w:val="00F340EB"/>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F340EB"/>
    <w:rPr>
      <w:rFonts w:cs="Arial"/>
      <w:b/>
      <w:bCs/>
      <w:iCs/>
      <w:szCs w:val="28"/>
      <w:lang w:val="en-US" w:eastAsia="en-US" w:bidi="ar-SA"/>
    </w:rPr>
  </w:style>
  <w:style w:type="paragraph" w:customStyle="1" w:styleId="EmphasisText">
    <w:name w:val="Emphasis Text"/>
    <w:basedOn w:val="UnderlinedText"/>
    <w:link w:val="EmphasisTextChar"/>
    <w:rsid w:val="00F340EB"/>
    <w:rPr>
      <w:rFonts w:eastAsia="SimSun"/>
      <w:sz w:val="24"/>
      <w:u w:val="single"/>
    </w:rPr>
  </w:style>
  <w:style w:type="character" w:customStyle="1" w:styleId="EmphasisTextChar">
    <w:name w:val="Emphasis Text Char"/>
    <w:link w:val="EmphasisText"/>
    <w:rsid w:val="00F340EB"/>
    <w:rPr>
      <w:rFonts w:ascii="Calibri" w:eastAsia="SimSun" w:hAnsi="Calibri"/>
      <w:b/>
      <w:sz w:val="24"/>
      <w:u w:val="single"/>
    </w:rPr>
  </w:style>
  <w:style w:type="character" w:customStyle="1" w:styleId="featuretitle">
    <w:name w:val="feature_title"/>
    <w:basedOn w:val="DefaultParagraphFont"/>
    <w:rsid w:val="00F340EB"/>
  </w:style>
  <w:style w:type="character" w:customStyle="1" w:styleId="6">
    <w:name w:val="6"/>
    <w:rsid w:val="00F340EB"/>
    <w:rPr>
      <w:rFonts w:cs="Arial"/>
      <w:bCs/>
      <w:sz w:val="20"/>
      <w:u w:val="single"/>
      <w:lang w:val="en-US" w:eastAsia="en-US" w:bidi="ar-SA"/>
    </w:rPr>
  </w:style>
  <w:style w:type="character" w:customStyle="1" w:styleId="7">
    <w:name w:val="7"/>
    <w:rsid w:val="00F340EB"/>
    <w:rPr>
      <w:rFonts w:cs="Arial"/>
      <w:bCs/>
      <w:sz w:val="20"/>
      <w:u w:val="single"/>
      <w:lang w:val="en-US" w:eastAsia="en-US" w:bidi="ar-SA"/>
    </w:rPr>
  </w:style>
  <w:style w:type="character" w:customStyle="1" w:styleId="StyleUnderlineChar19pt4">
    <w:name w:val="Style Underline Char1 + 9 pt4"/>
    <w:basedOn w:val="UnderlineChar1"/>
    <w:rsid w:val="00F340EB"/>
    <w:rPr>
      <w:rFonts w:ascii="Times New Roman" w:hAnsi="Times New Roman"/>
      <w:sz w:val="20"/>
      <w:szCs w:val="24"/>
      <w:u w:val="single"/>
      <w:lang w:val="en-US" w:eastAsia="en-US" w:bidi="ar-SA"/>
    </w:rPr>
  </w:style>
  <w:style w:type="character" w:customStyle="1" w:styleId="StyleUnderlineChar19ptBold1">
    <w:name w:val="Style Underline Char1 + 9 pt Bold1"/>
    <w:rsid w:val="00F340EB"/>
    <w:rPr>
      <w:rFonts w:ascii="Times New Roman" w:hAnsi="Times New Roman"/>
      <w:b/>
      <w:bCs/>
      <w:sz w:val="20"/>
      <w:szCs w:val="24"/>
      <w:u w:val="single"/>
      <w:lang w:val="en-US" w:eastAsia="en-US" w:bidi="ar-SA"/>
    </w:rPr>
  </w:style>
  <w:style w:type="character" w:customStyle="1" w:styleId="Style9ptUnderline3">
    <w:name w:val="Style 9 pt Underline3"/>
    <w:rsid w:val="00F340EB"/>
    <w:rPr>
      <w:sz w:val="20"/>
      <w:u w:val="single"/>
    </w:rPr>
  </w:style>
  <w:style w:type="paragraph" w:customStyle="1" w:styleId="Stylecard9pt">
    <w:name w:val="Style card + 9 pt"/>
    <w:basedOn w:val="Normal"/>
    <w:link w:val="Stylecard9ptChar"/>
    <w:qFormat/>
    <w:rsid w:val="00F340EB"/>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F340EB"/>
    <w:rPr>
      <w:rFonts w:ascii="Calibri" w:eastAsia="Calibri" w:hAnsi="Calibri" w:cs="Times New Roman"/>
      <w:sz w:val="20"/>
      <w:szCs w:val="20"/>
      <w:u w:val="single"/>
    </w:rPr>
  </w:style>
  <w:style w:type="character" w:customStyle="1" w:styleId="Styleunderline9pt0">
    <w:name w:val="Style underline + 9 pt"/>
    <w:basedOn w:val="underline"/>
    <w:rsid w:val="00F340EB"/>
    <w:rPr>
      <w:u w:val="single"/>
      <w:lang w:val="en-US" w:eastAsia="en-US" w:bidi="ar-SA"/>
    </w:rPr>
  </w:style>
  <w:style w:type="character" w:customStyle="1" w:styleId="Style9ptUnderline4">
    <w:name w:val="Style 9 pt Underline4"/>
    <w:rsid w:val="00F340EB"/>
    <w:rPr>
      <w:sz w:val="20"/>
      <w:u w:val="single"/>
    </w:rPr>
  </w:style>
  <w:style w:type="character" w:customStyle="1" w:styleId="55">
    <w:name w:val="55"/>
    <w:rsid w:val="00F340EB"/>
    <w:rPr>
      <w:rFonts w:cs="Arial"/>
      <w:bCs/>
      <w:sz w:val="20"/>
      <w:u w:val="single"/>
      <w:lang w:val="en-US" w:eastAsia="en-US" w:bidi="ar-SA"/>
    </w:rPr>
  </w:style>
  <w:style w:type="paragraph" w:customStyle="1" w:styleId="CardBody">
    <w:name w:val="Card Body"/>
    <w:basedOn w:val="Normal"/>
    <w:link w:val="CardBodyChar"/>
    <w:qFormat/>
    <w:rsid w:val="00F340EB"/>
    <w:pPr>
      <w:spacing w:after="0" w:line="240" w:lineRule="auto"/>
    </w:pPr>
    <w:rPr>
      <w:rFonts w:eastAsia="Calibri"/>
    </w:rPr>
  </w:style>
  <w:style w:type="character" w:customStyle="1" w:styleId="CardBodyChar">
    <w:name w:val="Card Body Char"/>
    <w:link w:val="CardBody"/>
    <w:rsid w:val="00F340EB"/>
    <w:rPr>
      <w:rFonts w:ascii="Calibri" w:eastAsia="Calibri" w:hAnsi="Calibri"/>
    </w:rPr>
  </w:style>
  <w:style w:type="character" w:customStyle="1" w:styleId="Styleunderline9pt10">
    <w:name w:val="Style underline + 9 pt1"/>
    <w:basedOn w:val="underline"/>
    <w:rsid w:val="00F340EB"/>
    <w:rPr>
      <w:u w:val="single"/>
      <w:lang w:val="en-US" w:eastAsia="en-US" w:bidi="ar-SA"/>
    </w:rPr>
  </w:style>
  <w:style w:type="character" w:customStyle="1" w:styleId="Styleunderline9ptBold">
    <w:name w:val="Style underline + 9 pt Bold"/>
    <w:rsid w:val="00F340EB"/>
    <w:rPr>
      <w:b/>
      <w:bCs/>
      <w:sz w:val="20"/>
      <w:u w:val="single"/>
    </w:rPr>
  </w:style>
  <w:style w:type="character" w:customStyle="1" w:styleId="StyleUnderliningChar9ptBold">
    <w:name w:val="Style Underlining Char + 9 pt Bold"/>
    <w:rsid w:val="00F340EB"/>
    <w:rPr>
      <w:rFonts w:ascii="Times New Roman" w:hAnsi="Times New Roman"/>
      <w:b/>
      <w:bCs/>
      <w:sz w:val="20"/>
      <w:szCs w:val="24"/>
      <w:u w:val="single"/>
      <w:lang w:val="en-US" w:eastAsia="en-US" w:bidi="ar-SA"/>
    </w:rPr>
  </w:style>
  <w:style w:type="character" w:customStyle="1" w:styleId="StyleUnderliningChar9pt">
    <w:name w:val="Style Underlining Char + 9 pt"/>
    <w:rsid w:val="00F340EB"/>
    <w:rPr>
      <w:rFonts w:ascii="Times New Roman" w:hAnsi="Times New Roman"/>
      <w:sz w:val="20"/>
      <w:szCs w:val="24"/>
      <w:u w:val="single"/>
      <w:lang w:val="en-US" w:eastAsia="en-US" w:bidi="ar-SA"/>
    </w:rPr>
  </w:style>
  <w:style w:type="character" w:customStyle="1" w:styleId="34">
    <w:name w:val="34"/>
    <w:rsid w:val="00F340EB"/>
    <w:rPr>
      <w:rFonts w:ascii="Times New Roman" w:hAnsi="Times New Roman" w:cs="Arial"/>
      <w:bCs/>
      <w:sz w:val="20"/>
      <w:u w:val="single"/>
      <w:lang w:val="en-US" w:eastAsia="en-US" w:bidi="ar-SA"/>
    </w:rPr>
  </w:style>
  <w:style w:type="character" w:customStyle="1" w:styleId="45">
    <w:name w:val="45"/>
    <w:rsid w:val="00F340EB"/>
    <w:rPr>
      <w:rFonts w:ascii="Times New Roman" w:hAnsi="Times New Roman" w:cs="Arial"/>
      <w:b/>
      <w:bCs/>
      <w:sz w:val="20"/>
      <w:u w:val="single"/>
      <w:lang w:val="en-US" w:eastAsia="en-US" w:bidi="ar-SA"/>
    </w:rPr>
  </w:style>
  <w:style w:type="character" w:customStyle="1" w:styleId="Style9ptUnderline5">
    <w:name w:val="Style 9 pt Underline5"/>
    <w:rsid w:val="00F340EB"/>
    <w:rPr>
      <w:rFonts w:ascii="Times New Roman" w:hAnsi="Times New Roman"/>
      <w:sz w:val="20"/>
      <w:u w:val="single"/>
    </w:rPr>
  </w:style>
  <w:style w:type="character" w:customStyle="1" w:styleId="Style9ptBoldUnderline2">
    <w:name w:val="Style 9 pt Bold Underline2"/>
    <w:rsid w:val="00F340E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340E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F340EB"/>
    <w:pPr>
      <w:numPr>
        <w:numId w:val="0"/>
      </w:numPr>
    </w:pPr>
    <w:rPr>
      <w:sz w:val="20"/>
      <w:lang w:eastAsia="zh-CN"/>
    </w:rPr>
  </w:style>
  <w:style w:type="character" w:customStyle="1" w:styleId="StyleStyle49pt1Char">
    <w:name w:val="Style Style4 + 9 pt1 Char"/>
    <w:basedOn w:val="Style4Char"/>
    <w:link w:val="StyleStyle49pt1"/>
    <w:rsid w:val="00F340EB"/>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F340EB"/>
    <w:pPr>
      <w:numPr>
        <w:numId w:val="0"/>
      </w:numPr>
    </w:pPr>
    <w:rPr>
      <w:b/>
      <w:bCs/>
    </w:rPr>
  </w:style>
  <w:style w:type="character" w:customStyle="1" w:styleId="StyleStyle49ptBold1Char">
    <w:name w:val="Style Style4 + 9 pt Bold1 Char"/>
    <w:link w:val="StyleStyle49ptBold1"/>
    <w:rsid w:val="00F340EB"/>
    <w:rPr>
      <w:rFonts w:ascii="Arial Narrow" w:hAnsi="Arial Narrow"/>
      <w:b/>
      <w:bCs/>
      <w:szCs w:val="24"/>
      <w:u w:val="single"/>
    </w:rPr>
  </w:style>
  <w:style w:type="paragraph" w:customStyle="1" w:styleId="StyleStyle49pt2">
    <w:name w:val="Style Style4 + 9 pt2"/>
    <w:basedOn w:val="Style4"/>
    <w:link w:val="StyleStyle49pt2Char"/>
    <w:rsid w:val="00F340EB"/>
    <w:pPr>
      <w:numPr>
        <w:numId w:val="0"/>
      </w:numPr>
    </w:pPr>
    <w:rPr>
      <w:sz w:val="20"/>
      <w:lang w:eastAsia="zh-CN"/>
    </w:rPr>
  </w:style>
  <w:style w:type="character" w:customStyle="1" w:styleId="StyleStyle49pt2Char">
    <w:name w:val="Style Style4 + 9 pt2 Char"/>
    <w:basedOn w:val="Style4Char"/>
    <w:link w:val="StyleStyle49pt2"/>
    <w:rsid w:val="00F340EB"/>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F340EB"/>
    <w:pPr>
      <w:numPr>
        <w:numId w:val="0"/>
      </w:numPr>
    </w:pPr>
    <w:rPr>
      <w:b/>
      <w:bCs/>
    </w:rPr>
  </w:style>
  <w:style w:type="character" w:customStyle="1" w:styleId="StyleStyle49ptBold2Char">
    <w:name w:val="Style Style4 + 9 pt Bold2 Char"/>
    <w:link w:val="StyleStyle49ptBold2"/>
    <w:rsid w:val="00F340EB"/>
    <w:rPr>
      <w:rFonts w:ascii="Arial Narrow" w:hAnsi="Arial Narrow"/>
      <w:b/>
      <w:bCs/>
      <w:szCs w:val="24"/>
      <w:u w:val="single"/>
    </w:rPr>
  </w:style>
  <w:style w:type="character" w:customStyle="1" w:styleId="23">
    <w:name w:val="23"/>
    <w:rsid w:val="00F340EB"/>
    <w:rPr>
      <w:rFonts w:ascii="Times New Roman" w:hAnsi="Times New Roman" w:cs="Arial"/>
      <w:bCs/>
      <w:sz w:val="20"/>
      <w:u w:val="single"/>
      <w:lang w:val="en-US" w:eastAsia="en-US" w:bidi="ar-SA"/>
    </w:rPr>
  </w:style>
  <w:style w:type="character" w:customStyle="1" w:styleId="33">
    <w:name w:val="33"/>
    <w:rsid w:val="00F340EB"/>
    <w:rPr>
      <w:rFonts w:ascii="Times New Roman" w:hAnsi="Times New Roman" w:cs="Arial"/>
      <w:b/>
      <w:bCs/>
      <w:sz w:val="20"/>
      <w:u w:val="single"/>
      <w:lang w:val="en-US" w:eastAsia="en-US" w:bidi="ar-SA"/>
    </w:rPr>
  </w:style>
  <w:style w:type="character" w:customStyle="1" w:styleId="27">
    <w:name w:val="27"/>
    <w:rsid w:val="00F340EB"/>
    <w:rPr>
      <w:rFonts w:cs="Arial"/>
      <w:bCs/>
      <w:sz w:val="20"/>
      <w:u w:val="single"/>
      <w:lang w:val="en-US" w:eastAsia="en-US" w:bidi="ar-SA"/>
    </w:rPr>
  </w:style>
  <w:style w:type="character" w:customStyle="1" w:styleId="StyleArialNarrow9pt">
    <w:name w:val="Style Arial Narrow 9 pt"/>
    <w:rsid w:val="00F340EB"/>
    <w:rPr>
      <w:rFonts w:ascii="Times New Roman" w:hAnsi="Times New Roman"/>
      <w:sz w:val="20"/>
    </w:rPr>
  </w:style>
  <w:style w:type="paragraph" w:customStyle="1" w:styleId="CiteBody">
    <w:name w:val="Cite Body"/>
    <w:basedOn w:val="Normal"/>
    <w:link w:val="CiteBodyChar"/>
    <w:qFormat/>
    <w:rsid w:val="00F340EB"/>
    <w:pPr>
      <w:spacing w:after="0" w:line="240" w:lineRule="auto"/>
    </w:pPr>
    <w:rPr>
      <w:rFonts w:eastAsia="Calibri"/>
      <w:szCs w:val="16"/>
    </w:rPr>
  </w:style>
  <w:style w:type="paragraph" w:customStyle="1" w:styleId="CiteBold">
    <w:name w:val="Cite Bold"/>
    <w:basedOn w:val="CiteBody"/>
    <w:link w:val="CiteBoldChar"/>
    <w:qFormat/>
    <w:rsid w:val="00F340EB"/>
    <w:rPr>
      <w:b/>
    </w:rPr>
  </w:style>
  <w:style w:type="character" w:customStyle="1" w:styleId="CiteBodyChar">
    <w:name w:val="Cite Body Char"/>
    <w:link w:val="CiteBody"/>
    <w:rsid w:val="00F340EB"/>
    <w:rPr>
      <w:rFonts w:ascii="Calibri" w:eastAsia="Calibri" w:hAnsi="Calibri"/>
      <w:szCs w:val="16"/>
    </w:rPr>
  </w:style>
  <w:style w:type="character" w:customStyle="1" w:styleId="CiteBoldChar">
    <w:name w:val="Cite Bold Char"/>
    <w:link w:val="CiteBold"/>
    <w:rsid w:val="00F340EB"/>
    <w:rPr>
      <w:rFonts w:ascii="Calibri" w:eastAsia="Calibri" w:hAnsi="Calibri"/>
      <w:b/>
      <w:szCs w:val="16"/>
    </w:rPr>
  </w:style>
  <w:style w:type="paragraph" w:customStyle="1" w:styleId="StyleCardBody11ptUnderline">
    <w:name w:val="Style Card Body + 11 pt Underline"/>
    <w:basedOn w:val="CardBody"/>
    <w:link w:val="StyleCardBody11ptUnderlineChar"/>
    <w:rsid w:val="00F340EB"/>
    <w:rPr>
      <w:sz w:val="20"/>
      <w:u w:val="single"/>
    </w:rPr>
  </w:style>
  <w:style w:type="character" w:customStyle="1" w:styleId="StyleCardBody11ptUnderlineChar">
    <w:name w:val="Style Card Body + 11 pt Underline Char"/>
    <w:link w:val="StyleCardBody11ptUnderline"/>
    <w:rsid w:val="00F340EB"/>
    <w:rPr>
      <w:rFonts w:ascii="Calibri" w:eastAsia="Calibri" w:hAnsi="Calibri"/>
      <w:sz w:val="20"/>
      <w:u w:val="single"/>
    </w:rPr>
  </w:style>
  <w:style w:type="paragraph" w:customStyle="1" w:styleId="StyleStyle49pt4">
    <w:name w:val="Style Style4 + 9 pt4"/>
    <w:basedOn w:val="Style4"/>
    <w:link w:val="StyleStyle49pt4Char"/>
    <w:rsid w:val="00F340EB"/>
    <w:pPr>
      <w:numPr>
        <w:numId w:val="0"/>
      </w:numPr>
    </w:pPr>
    <w:rPr>
      <w:sz w:val="20"/>
      <w:lang w:eastAsia="zh-CN"/>
    </w:rPr>
  </w:style>
  <w:style w:type="character" w:customStyle="1" w:styleId="StyleStyle49pt4Char">
    <w:name w:val="Style Style4 + 9 pt4 Char"/>
    <w:basedOn w:val="Style4Char"/>
    <w:link w:val="StyleStyle49pt4"/>
    <w:rsid w:val="00F340EB"/>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F340EB"/>
    <w:pPr>
      <w:numPr>
        <w:numId w:val="0"/>
      </w:numPr>
    </w:pPr>
    <w:rPr>
      <w:b/>
      <w:bCs/>
    </w:rPr>
  </w:style>
  <w:style w:type="character" w:customStyle="1" w:styleId="StyleStyle49ptBold4Char">
    <w:name w:val="Style Style4 + 9 pt Bold4 Char"/>
    <w:link w:val="StyleStyle49ptBold4"/>
    <w:rsid w:val="00F340EB"/>
    <w:rPr>
      <w:rFonts w:ascii="Arial Narrow" w:hAnsi="Arial Narrow"/>
      <w:b/>
      <w:bCs/>
      <w:szCs w:val="24"/>
      <w:u w:val="single"/>
    </w:rPr>
  </w:style>
  <w:style w:type="character" w:customStyle="1" w:styleId="StyleUnderlineCharChar9pt2">
    <w:name w:val="Style Underline Char Char + 9 pt2"/>
    <w:basedOn w:val="DefaultParagraphFont"/>
    <w:rsid w:val="00F340EB"/>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340EB"/>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340EB"/>
    <w:rPr>
      <w:b/>
      <w:bCs/>
      <w:sz w:val="20"/>
      <w:u w:val="single"/>
      <w:bdr w:val="single" w:sz="4" w:space="0" w:color="auto"/>
    </w:rPr>
  </w:style>
  <w:style w:type="character" w:customStyle="1" w:styleId="Style9ptUnderline7">
    <w:name w:val="Style 9 pt Underline7"/>
    <w:rsid w:val="00F340EB"/>
    <w:rPr>
      <w:sz w:val="20"/>
      <w:u w:val="single"/>
    </w:rPr>
  </w:style>
  <w:style w:type="character" w:customStyle="1" w:styleId="Style9ptBoldUnderline3">
    <w:name w:val="Style 9 pt Bold Underline3"/>
    <w:rsid w:val="00F340EB"/>
    <w:rPr>
      <w:b/>
      <w:bCs/>
      <w:sz w:val="20"/>
      <w:u w:val="single"/>
    </w:rPr>
  </w:style>
  <w:style w:type="character" w:customStyle="1" w:styleId="Style9ptUnderline8">
    <w:name w:val="Style 9 pt Underline8"/>
    <w:rsid w:val="00F340EB"/>
    <w:rPr>
      <w:sz w:val="20"/>
      <w:u w:val="single"/>
    </w:rPr>
  </w:style>
  <w:style w:type="paragraph" w:customStyle="1" w:styleId="StyleStyle49pt5">
    <w:name w:val="Style Style4 + 9 pt5"/>
    <w:basedOn w:val="Style4"/>
    <w:link w:val="StyleStyle49pt5Char"/>
    <w:rsid w:val="00F340EB"/>
    <w:pPr>
      <w:numPr>
        <w:numId w:val="0"/>
      </w:numPr>
    </w:pPr>
    <w:rPr>
      <w:sz w:val="20"/>
      <w:lang w:eastAsia="zh-CN"/>
    </w:rPr>
  </w:style>
  <w:style w:type="character" w:customStyle="1" w:styleId="StyleStyle49pt5Char">
    <w:name w:val="Style Style4 + 9 pt5 Char"/>
    <w:basedOn w:val="Style4Char"/>
    <w:link w:val="StyleStyle49pt5"/>
    <w:rsid w:val="00F340EB"/>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F340EB"/>
    <w:pPr>
      <w:numPr>
        <w:numId w:val="0"/>
      </w:numPr>
    </w:pPr>
    <w:rPr>
      <w:sz w:val="20"/>
      <w:lang w:eastAsia="zh-CN"/>
    </w:rPr>
  </w:style>
  <w:style w:type="character" w:customStyle="1" w:styleId="StyleStyle49pt6Char">
    <w:name w:val="Style Style4 + 9 pt6 Char"/>
    <w:basedOn w:val="Style4Char"/>
    <w:link w:val="StyleStyle49pt6"/>
    <w:rsid w:val="00F340EB"/>
    <w:rPr>
      <w:rFonts w:ascii="Arial Narrow" w:hAnsi="Arial Narrow"/>
      <w:sz w:val="20"/>
      <w:szCs w:val="24"/>
      <w:u w:val="single"/>
      <w:lang w:eastAsia="zh-CN"/>
    </w:rPr>
  </w:style>
  <w:style w:type="character" w:customStyle="1" w:styleId="66">
    <w:name w:val="66"/>
    <w:rsid w:val="00F340EB"/>
    <w:rPr>
      <w:rFonts w:cs="Arial"/>
      <w:bCs/>
      <w:sz w:val="20"/>
      <w:u w:val="single"/>
      <w:lang w:val="en-US" w:eastAsia="en-US" w:bidi="ar-SA"/>
    </w:rPr>
  </w:style>
  <w:style w:type="character" w:customStyle="1" w:styleId="Style9ptUnderline9">
    <w:name w:val="Style 9 pt Underline9"/>
    <w:rsid w:val="00F340EB"/>
    <w:rPr>
      <w:sz w:val="20"/>
      <w:u w:val="single"/>
    </w:rPr>
  </w:style>
  <w:style w:type="paragraph" w:customStyle="1" w:styleId="StyleStyle49ptBold5">
    <w:name w:val="Style Style4 + 9 pt Bold5"/>
    <w:basedOn w:val="Style4"/>
    <w:link w:val="StyleStyle49ptBold5Char"/>
    <w:rsid w:val="00F340EB"/>
    <w:pPr>
      <w:numPr>
        <w:numId w:val="0"/>
      </w:numPr>
    </w:pPr>
    <w:rPr>
      <w:b/>
      <w:bCs/>
    </w:rPr>
  </w:style>
  <w:style w:type="character" w:customStyle="1" w:styleId="StyleStyle49ptBold5Char">
    <w:name w:val="Style Style4 + 9 pt Bold5 Char"/>
    <w:link w:val="StyleStyle49ptBold5"/>
    <w:rsid w:val="00F340EB"/>
    <w:rPr>
      <w:rFonts w:ascii="Arial Narrow" w:hAnsi="Arial Narrow"/>
      <w:b/>
      <w:bCs/>
      <w:szCs w:val="24"/>
      <w:u w:val="single"/>
    </w:rPr>
  </w:style>
  <w:style w:type="character" w:customStyle="1" w:styleId="Style9ptBoldUnderline4">
    <w:name w:val="Style 9 pt Bold Underline4"/>
    <w:rsid w:val="00F340EB"/>
    <w:rPr>
      <w:b/>
      <w:bCs/>
      <w:sz w:val="20"/>
      <w:u w:val="single"/>
    </w:rPr>
  </w:style>
  <w:style w:type="paragraph" w:customStyle="1" w:styleId="StyleStyle49pt7">
    <w:name w:val="Style Style4 + 9 pt7"/>
    <w:basedOn w:val="Style4"/>
    <w:link w:val="StyleStyle49pt7Char"/>
    <w:rsid w:val="00F340EB"/>
    <w:pPr>
      <w:numPr>
        <w:numId w:val="0"/>
      </w:numPr>
    </w:pPr>
    <w:rPr>
      <w:sz w:val="20"/>
      <w:lang w:eastAsia="zh-CN"/>
    </w:rPr>
  </w:style>
  <w:style w:type="character" w:customStyle="1" w:styleId="StyleStyle49pt7Char">
    <w:name w:val="Style Style4 + 9 pt7 Char"/>
    <w:basedOn w:val="Style4Char"/>
    <w:link w:val="StyleStyle49pt7"/>
    <w:rsid w:val="00F340EB"/>
    <w:rPr>
      <w:rFonts w:ascii="Arial Narrow" w:hAnsi="Arial Narrow"/>
      <w:sz w:val="20"/>
      <w:szCs w:val="24"/>
      <w:u w:val="single"/>
      <w:lang w:eastAsia="zh-CN"/>
    </w:rPr>
  </w:style>
  <w:style w:type="character" w:customStyle="1" w:styleId="titleblue14">
    <w:name w:val="titleblue14"/>
    <w:basedOn w:val="DefaultParagraphFont"/>
    <w:rsid w:val="00F340EB"/>
  </w:style>
  <w:style w:type="paragraph" w:customStyle="1" w:styleId="FONT7">
    <w:name w:val="FONT 7"/>
    <w:qFormat/>
    <w:rsid w:val="00F340E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F340EB"/>
    <w:pPr>
      <w:numPr>
        <w:numId w:val="0"/>
      </w:numPr>
    </w:pPr>
  </w:style>
  <w:style w:type="paragraph" w:customStyle="1" w:styleId="StyleHeading2Underline">
    <w:name w:val="Style Heading 2 + Underline"/>
    <w:basedOn w:val="Heading2"/>
    <w:link w:val="StyleHeading2UnderlineChar"/>
    <w:rsid w:val="00F340EB"/>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F340EB"/>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F340EB"/>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F340EB"/>
    <w:rPr>
      <w:rFonts w:eastAsia="Calibri"/>
      <w:szCs w:val="24"/>
      <w:u w:val="single"/>
    </w:rPr>
  </w:style>
  <w:style w:type="paragraph" w:customStyle="1" w:styleId="StyleCardText11ptBoldUnderline">
    <w:name w:val="Style Card Text + 11 pt Bold Underline"/>
    <w:link w:val="StyleCardText11ptBoldUnderlineChar"/>
    <w:rsid w:val="00F340EB"/>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F340EB"/>
    <w:rPr>
      <w:rFonts w:eastAsia="Calibri"/>
      <w:b/>
      <w:bCs/>
      <w:szCs w:val="24"/>
      <w:u w:val="single"/>
    </w:rPr>
  </w:style>
  <w:style w:type="paragraph" w:customStyle="1" w:styleId="StyleStyle49ptBold6">
    <w:name w:val="Style Style4 + 9 pt Bold6"/>
    <w:basedOn w:val="Style4"/>
    <w:link w:val="StyleStyle49ptBold6Char"/>
    <w:rsid w:val="00F340EB"/>
    <w:pPr>
      <w:numPr>
        <w:numId w:val="0"/>
      </w:numPr>
    </w:pPr>
    <w:rPr>
      <w:b/>
      <w:bCs/>
    </w:rPr>
  </w:style>
  <w:style w:type="character" w:customStyle="1" w:styleId="StyleStyle49ptBold6Char">
    <w:name w:val="Style Style4 + 9 pt Bold6 Char"/>
    <w:link w:val="StyleStyle49ptBold6"/>
    <w:rsid w:val="00F340EB"/>
    <w:rPr>
      <w:rFonts w:ascii="Arial Narrow" w:hAnsi="Arial Narrow"/>
      <w:b/>
      <w:bCs/>
      <w:szCs w:val="24"/>
      <w:u w:val="single"/>
    </w:rPr>
  </w:style>
  <w:style w:type="paragraph" w:customStyle="1" w:styleId="StyleUnderlined11pt">
    <w:name w:val="Style Underlined + 11 pt"/>
    <w:link w:val="StyleUnderlined11ptChar"/>
    <w:qFormat/>
    <w:rsid w:val="00F340EB"/>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F340EB"/>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F340EB"/>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F340EB"/>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F340EB"/>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F340EB"/>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F340EB"/>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F340EB"/>
    <w:rPr>
      <w:rFonts w:ascii="Times New Roman" w:eastAsia="Calibri" w:hAnsi="Times New Roman" w:cs="Times New Roman"/>
      <w:sz w:val="16"/>
    </w:rPr>
  </w:style>
  <w:style w:type="paragraph" w:customStyle="1" w:styleId="Underlinestyle1">
    <w:name w:val="Underline style"/>
    <w:basedOn w:val="Normal"/>
    <w:qFormat/>
    <w:rsid w:val="00F340EB"/>
    <w:pPr>
      <w:spacing w:after="0" w:line="240" w:lineRule="auto"/>
    </w:pPr>
    <w:rPr>
      <w:rFonts w:eastAsia="Calibri"/>
      <w:u w:val="single"/>
    </w:rPr>
  </w:style>
  <w:style w:type="character" w:customStyle="1" w:styleId="Style11ptUnderline3">
    <w:name w:val="Style 11 pt Underline3"/>
    <w:rsid w:val="00F340EB"/>
    <w:rPr>
      <w:sz w:val="20"/>
      <w:u w:val="single"/>
    </w:rPr>
  </w:style>
  <w:style w:type="character" w:customStyle="1" w:styleId="StyleUnderlineCharChar9pt3">
    <w:name w:val="Style Underline Char Char + 9 pt3"/>
    <w:basedOn w:val="DefaultParagraphFont"/>
    <w:rsid w:val="00F340E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340EB"/>
    <w:rPr>
      <w:sz w:val="20"/>
      <w:u w:val="single"/>
    </w:rPr>
  </w:style>
  <w:style w:type="character" w:customStyle="1" w:styleId="Style9ptUnderline11">
    <w:name w:val="Style 9 pt Underline11"/>
    <w:rsid w:val="00F340EB"/>
    <w:rPr>
      <w:sz w:val="20"/>
      <w:u w:val="single"/>
    </w:rPr>
  </w:style>
  <w:style w:type="character" w:customStyle="1" w:styleId="Style9ptBoldUnderline5">
    <w:name w:val="Style 9 pt Bold Underline5"/>
    <w:rsid w:val="00F340EB"/>
    <w:rPr>
      <w:b/>
      <w:bCs/>
      <w:sz w:val="20"/>
      <w:u w:val="single"/>
    </w:rPr>
  </w:style>
  <w:style w:type="character" w:customStyle="1" w:styleId="UnderlineChar2CharChar">
    <w:name w:val="Underline Char2 Char Char"/>
    <w:rsid w:val="00F340EB"/>
    <w:rPr>
      <w:szCs w:val="24"/>
      <w:u w:val="single"/>
      <w:lang w:val="en-US" w:eastAsia="en-US" w:bidi="ar-SA"/>
    </w:rPr>
  </w:style>
  <w:style w:type="character" w:customStyle="1" w:styleId="BoldandUnderlineChar2CharCharChar">
    <w:name w:val="Bold and Underline Char2 Char Char Char"/>
    <w:link w:val="BoldandUnderlineChar2CharChar"/>
    <w:rsid w:val="00F340EB"/>
    <w:rPr>
      <w:b/>
      <w:u w:val="single"/>
    </w:rPr>
  </w:style>
  <w:style w:type="paragraph" w:customStyle="1" w:styleId="textboldChar">
    <w:name w:val="text bold Char"/>
    <w:basedOn w:val="Normal"/>
    <w:link w:val="textboldCharChar"/>
    <w:rsid w:val="00F340EB"/>
    <w:pPr>
      <w:spacing w:after="0" w:line="240" w:lineRule="auto"/>
      <w:ind w:left="720"/>
    </w:pPr>
    <w:rPr>
      <w:rFonts w:eastAsia="Calibri"/>
      <w:b/>
      <w:sz w:val="24"/>
      <w:u w:val="thick"/>
    </w:rPr>
  </w:style>
  <w:style w:type="character" w:customStyle="1" w:styleId="textboldCharChar">
    <w:name w:val="text bold Char Char"/>
    <w:link w:val="textboldChar"/>
    <w:rsid w:val="00F340EB"/>
    <w:rPr>
      <w:rFonts w:ascii="Calibri" w:eastAsia="Calibri" w:hAnsi="Calibri"/>
      <w:b/>
      <w:sz w:val="24"/>
      <w:u w:val="thick"/>
    </w:rPr>
  </w:style>
  <w:style w:type="character" w:customStyle="1" w:styleId="snapnoshots">
    <w:name w:val="snap_noshots"/>
    <w:basedOn w:val="DefaultParagraphFont"/>
    <w:rsid w:val="00F340EB"/>
  </w:style>
  <w:style w:type="character" w:customStyle="1" w:styleId="cnbcsbhdcomp">
    <w:name w:val="cnbc_sbhd_comp"/>
    <w:rsid w:val="00F340EB"/>
  </w:style>
  <w:style w:type="character" w:customStyle="1" w:styleId="blox-headline">
    <w:name w:val="blox-headline"/>
    <w:rsid w:val="00F340EB"/>
  </w:style>
  <w:style w:type="character" w:customStyle="1" w:styleId="Heading2CharCharCharCharCharChar1CharChar">
    <w:name w:val="Heading 2 Char Char Char Char Char Char1 Char Char"/>
    <w:basedOn w:val="DefaultParagraphFont"/>
    <w:uiPriority w:val="99"/>
    <w:rsid w:val="00F340EB"/>
    <w:rPr>
      <w:rFonts w:cs="Arial"/>
      <w:b/>
      <w:bCs/>
      <w:iCs/>
      <w:sz w:val="28"/>
      <w:lang w:val="en-US" w:eastAsia="en-US"/>
    </w:rPr>
  </w:style>
  <w:style w:type="character" w:customStyle="1" w:styleId="postsubtitle">
    <w:name w:val="post_subtitle"/>
    <w:basedOn w:val="DefaultParagraphFont"/>
    <w:rsid w:val="00F340EB"/>
  </w:style>
  <w:style w:type="character" w:customStyle="1" w:styleId="NoterefInText">
    <w:name w:val="_NoterefInText"/>
    <w:uiPriority w:val="99"/>
    <w:rsid w:val="00F340EB"/>
    <w:rPr>
      <w:rFonts w:cs="New Baskerville"/>
      <w:color w:val="000000"/>
    </w:rPr>
  </w:style>
  <w:style w:type="character" w:customStyle="1" w:styleId="postauthor">
    <w:name w:val="postauthor"/>
    <w:basedOn w:val="DefaultParagraphFont"/>
    <w:rsid w:val="00F340EB"/>
  </w:style>
  <w:style w:type="paragraph" w:customStyle="1" w:styleId="notes-source-hasnotes">
    <w:name w:val="notes-source-hasnotes"/>
    <w:basedOn w:val="Normal"/>
    <w:qFormat/>
    <w:rsid w:val="00F340EB"/>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F340EB"/>
  </w:style>
  <w:style w:type="character" w:customStyle="1" w:styleId="thirdparty-logo">
    <w:name w:val="thirdparty-logo"/>
    <w:basedOn w:val="DefaultParagraphFont"/>
    <w:rsid w:val="00F340EB"/>
  </w:style>
  <w:style w:type="paragraph" w:customStyle="1" w:styleId="articlemeta">
    <w:name w:val="articlemeta"/>
    <w:basedOn w:val="Normal"/>
    <w:qFormat/>
    <w:rsid w:val="00F340EB"/>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F340EB"/>
  </w:style>
  <w:style w:type="character" w:customStyle="1" w:styleId="print-footnote">
    <w:name w:val="print-footnote"/>
    <w:basedOn w:val="DefaultParagraphFont"/>
    <w:rsid w:val="00F340EB"/>
  </w:style>
  <w:style w:type="character" w:customStyle="1" w:styleId="datestring">
    <w:name w:val="datestring"/>
    <w:basedOn w:val="DefaultParagraphFont"/>
    <w:rsid w:val="00F340EB"/>
  </w:style>
  <w:style w:type="paragraph" w:customStyle="1" w:styleId="left">
    <w:name w:val="left"/>
    <w:basedOn w:val="Normal"/>
    <w:qFormat/>
    <w:rsid w:val="00F340EB"/>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F340EB"/>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F340EB"/>
  </w:style>
  <w:style w:type="paragraph" w:customStyle="1" w:styleId="creditpostedmodified">
    <w:name w:val="credit_posted_modified"/>
    <w:basedOn w:val="Normal"/>
    <w:qFormat/>
    <w:rsid w:val="00F340EB"/>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F340EB"/>
  </w:style>
  <w:style w:type="character" w:customStyle="1" w:styleId="grd">
    <w:name w:val="grd"/>
    <w:basedOn w:val="DefaultParagraphFont"/>
    <w:rsid w:val="00F340EB"/>
  </w:style>
  <w:style w:type="paragraph" w:customStyle="1" w:styleId="hs-text-container">
    <w:name w:val="hs-text-container"/>
    <w:basedOn w:val="Normal"/>
    <w:qFormat/>
    <w:rsid w:val="00F340EB"/>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F340EB"/>
  </w:style>
  <w:style w:type="character" w:customStyle="1" w:styleId="article-author-name">
    <w:name w:val="article-author-name"/>
    <w:basedOn w:val="DefaultParagraphFont"/>
    <w:rsid w:val="00F340EB"/>
  </w:style>
  <w:style w:type="character" w:customStyle="1" w:styleId="bioexcerpt">
    <w:name w:val="bio_excerpt"/>
    <w:basedOn w:val="DefaultParagraphFont"/>
    <w:rsid w:val="00F340EB"/>
  </w:style>
  <w:style w:type="character" w:customStyle="1" w:styleId="commentcount">
    <w:name w:val="comment_count"/>
    <w:basedOn w:val="DefaultParagraphFont"/>
    <w:rsid w:val="00F340EB"/>
  </w:style>
  <w:style w:type="character" w:customStyle="1" w:styleId="searchtermshighlighted">
    <w:name w:val="searchtermshighlighted"/>
    <w:basedOn w:val="DefaultParagraphFont"/>
    <w:rsid w:val="00F340EB"/>
  </w:style>
  <w:style w:type="character" w:customStyle="1" w:styleId="contributornametrigger">
    <w:name w:val="contributornametrigger"/>
    <w:basedOn w:val="DefaultParagraphFont"/>
    <w:rsid w:val="00F340EB"/>
  </w:style>
  <w:style w:type="character" w:customStyle="1" w:styleId="bylinepipe">
    <w:name w:val="bylinepipe"/>
    <w:basedOn w:val="DefaultParagraphFont"/>
    <w:rsid w:val="00F340EB"/>
  </w:style>
  <w:style w:type="character" w:customStyle="1" w:styleId="lucenesearchresulturlb">
    <w:name w:val="lucene_search_result_url_b"/>
    <w:basedOn w:val="DefaultParagraphFont"/>
    <w:rsid w:val="00F340EB"/>
  </w:style>
  <w:style w:type="character" w:customStyle="1" w:styleId="faculty-title">
    <w:name w:val="faculty-title"/>
    <w:basedOn w:val="DefaultParagraphFont"/>
    <w:rsid w:val="00F340EB"/>
  </w:style>
  <w:style w:type="character" w:customStyle="1" w:styleId="issue">
    <w:name w:val="issue"/>
    <w:basedOn w:val="DefaultParagraphFont"/>
    <w:rsid w:val="00F340EB"/>
  </w:style>
  <w:style w:type="character" w:customStyle="1" w:styleId="pages">
    <w:name w:val="pages"/>
    <w:basedOn w:val="DefaultParagraphFont"/>
    <w:rsid w:val="00F340EB"/>
  </w:style>
  <w:style w:type="character" w:customStyle="1" w:styleId="person">
    <w:name w:val="person"/>
    <w:basedOn w:val="DefaultParagraphFont"/>
    <w:rsid w:val="00F340EB"/>
  </w:style>
  <w:style w:type="character" w:customStyle="1" w:styleId="corresponding">
    <w:name w:val="corresponding"/>
    <w:basedOn w:val="DefaultParagraphFont"/>
    <w:rsid w:val="00F340EB"/>
  </w:style>
  <w:style w:type="paragraph" w:customStyle="1" w:styleId="entry-meta">
    <w:name w:val="entry-meta"/>
    <w:basedOn w:val="Normal"/>
    <w:qFormat/>
    <w:rsid w:val="00F340EB"/>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F340EB"/>
  </w:style>
  <w:style w:type="character" w:customStyle="1" w:styleId="post-category">
    <w:name w:val="post-category"/>
    <w:basedOn w:val="DefaultParagraphFont"/>
    <w:rsid w:val="00F340EB"/>
  </w:style>
  <w:style w:type="paragraph" w:customStyle="1" w:styleId="articledetails">
    <w:name w:val="articledetails"/>
    <w:basedOn w:val="Normal"/>
    <w:qFormat/>
    <w:rsid w:val="00F340EB"/>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F340EB"/>
  </w:style>
  <w:style w:type="paragraph" w:customStyle="1" w:styleId="aff">
    <w:name w:val="aff"/>
    <w:basedOn w:val="Normal"/>
    <w:qFormat/>
    <w:rsid w:val="00F340EB"/>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F340EB"/>
  </w:style>
  <w:style w:type="character" w:customStyle="1" w:styleId="entry-author-name">
    <w:name w:val="entry-author-name"/>
    <w:basedOn w:val="DefaultParagraphFont"/>
    <w:rsid w:val="00F340EB"/>
  </w:style>
  <w:style w:type="character" w:customStyle="1" w:styleId="contrib-degrees">
    <w:name w:val="contrib-degrees"/>
    <w:basedOn w:val="DefaultParagraphFont"/>
    <w:rsid w:val="00F340EB"/>
  </w:style>
  <w:style w:type="character" w:customStyle="1" w:styleId="contrib-on-behalf-of">
    <w:name w:val="contrib-on-behalf-of"/>
    <w:basedOn w:val="DefaultParagraphFont"/>
    <w:rsid w:val="00F340EB"/>
  </w:style>
  <w:style w:type="character" w:customStyle="1" w:styleId="pubtime">
    <w:name w:val="pubtime"/>
    <w:basedOn w:val="DefaultParagraphFont"/>
    <w:rsid w:val="00F340EB"/>
  </w:style>
  <w:style w:type="character" w:customStyle="1" w:styleId="fbcommentscount">
    <w:name w:val="fb_comments_count"/>
    <w:basedOn w:val="DefaultParagraphFont"/>
    <w:rsid w:val="00F340EB"/>
  </w:style>
  <w:style w:type="character" w:customStyle="1" w:styleId="stsharethiscustom">
    <w:name w:val="st_sharethis_custom"/>
    <w:basedOn w:val="DefaultParagraphFont"/>
    <w:rsid w:val="00F340EB"/>
  </w:style>
  <w:style w:type="paragraph" w:customStyle="1" w:styleId="permalinkable">
    <w:name w:val="permalinkable"/>
    <w:basedOn w:val="Normal"/>
    <w:qFormat/>
    <w:rsid w:val="00F340EB"/>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F340EB"/>
  </w:style>
  <w:style w:type="character" w:customStyle="1" w:styleId="articleauthor0">
    <w:name w:val="article_author"/>
    <w:basedOn w:val="DefaultParagraphFont"/>
    <w:rsid w:val="00F340EB"/>
  </w:style>
  <w:style w:type="character" w:customStyle="1" w:styleId="articleissue">
    <w:name w:val="article_issue"/>
    <w:basedOn w:val="DefaultParagraphFont"/>
    <w:rsid w:val="00F340EB"/>
  </w:style>
  <w:style w:type="character" w:customStyle="1" w:styleId="a-size-large">
    <w:name w:val="a-size-large"/>
    <w:basedOn w:val="DefaultParagraphFont"/>
    <w:rsid w:val="00F340EB"/>
  </w:style>
  <w:style w:type="character" w:customStyle="1" w:styleId="a-size-medium">
    <w:name w:val="a-size-medium"/>
    <w:basedOn w:val="DefaultParagraphFont"/>
    <w:rsid w:val="00F340EB"/>
  </w:style>
  <w:style w:type="character" w:customStyle="1" w:styleId="contribution">
    <w:name w:val="contribution"/>
    <w:basedOn w:val="DefaultParagraphFont"/>
    <w:rsid w:val="00F340EB"/>
  </w:style>
  <w:style w:type="character" w:customStyle="1" w:styleId="a-color-secondary">
    <w:name w:val="a-color-secondary"/>
    <w:basedOn w:val="DefaultParagraphFont"/>
    <w:rsid w:val="00F340EB"/>
  </w:style>
  <w:style w:type="paragraph" w:customStyle="1" w:styleId="sbyline">
    <w:name w:val="sbyline"/>
    <w:basedOn w:val="Normal"/>
    <w:qFormat/>
    <w:rsid w:val="00F340EB"/>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F340EB"/>
  </w:style>
  <w:style w:type="character" w:customStyle="1" w:styleId="ui-staffline">
    <w:name w:val="ui-staffline"/>
    <w:basedOn w:val="DefaultParagraphFont"/>
    <w:rsid w:val="00F340EB"/>
  </w:style>
  <w:style w:type="paragraph" w:customStyle="1" w:styleId="promotion-tag-p">
    <w:name w:val="promotion-tag-p"/>
    <w:basedOn w:val="Normal"/>
    <w:qFormat/>
    <w:rsid w:val="00F340EB"/>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F340EB"/>
  </w:style>
  <w:style w:type="character" w:customStyle="1" w:styleId="specialissuelabel">
    <w:name w:val="specialissuelabel"/>
    <w:basedOn w:val="DefaultParagraphFont"/>
    <w:rsid w:val="00F340EB"/>
  </w:style>
  <w:style w:type="character" w:customStyle="1" w:styleId="wp-smiley">
    <w:name w:val="wp-smiley"/>
    <w:basedOn w:val="DefaultParagraphFont"/>
    <w:rsid w:val="00F340EB"/>
  </w:style>
  <w:style w:type="character" w:customStyle="1" w:styleId="artjournal">
    <w:name w:val="art_journal"/>
    <w:basedOn w:val="DefaultParagraphFont"/>
    <w:rsid w:val="00F340EB"/>
  </w:style>
  <w:style w:type="character" w:customStyle="1" w:styleId="artdatevolumeissuepart">
    <w:name w:val="art_datevolumeissuepart"/>
    <w:basedOn w:val="DefaultParagraphFont"/>
    <w:rsid w:val="00F340EB"/>
  </w:style>
  <w:style w:type="character" w:customStyle="1" w:styleId="artpages">
    <w:name w:val="art_pages"/>
    <w:basedOn w:val="DefaultParagraphFont"/>
    <w:rsid w:val="00F340EB"/>
  </w:style>
  <w:style w:type="paragraph" w:customStyle="1" w:styleId="lede">
    <w:name w:val="lede"/>
    <w:basedOn w:val="Normal"/>
    <w:qFormat/>
    <w:rsid w:val="00F340EB"/>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F340EB"/>
  </w:style>
  <w:style w:type="character" w:customStyle="1" w:styleId="degree">
    <w:name w:val="degree"/>
    <w:basedOn w:val="DefaultParagraphFont"/>
    <w:rsid w:val="00F340EB"/>
  </w:style>
  <w:style w:type="character" w:customStyle="1" w:styleId="major">
    <w:name w:val="major"/>
    <w:basedOn w:val="DefaultParagraphFont"/>
    <w:rsid w:val="00F340EB"/>
  </w:style>
  <w:style w:type="character" w:customStyle="1" w:styleId="views">
    <w:name w:val="views"/>
    <w:basedOn w:val="DefaultParagraphFont"/>
    <w:rsid w:val="00F340EB"/>
  </w:style>
  <w:style w:type="character" w:customStyle="1" w:styleId="stmainservices">
    <w:name w:val="stmainservices"/>
    <w:basedOn w:val="DefaultParagraphFont"/>
    <w:rsid w:val="00F340EB"/>
  </w:style>
  <w:style w:type="character" w:customStyle="1" w:styleId="stbubblehcount">
    <w:name w:val="stbubble_hcount"/>
    <w:basedOn w:val="DefaultParagraphFont"/>
    <w:rsid w:val="00F340EB"/>
  </w:style>
  <w:style w:type="paragraph" w:customStyle="1" w:styleId="Document">
    <w:name w:val="_Document"/>
    <w:basedOn w:val="Default"/>
    <w:next w:val="Default"/>
    <w:uiPriority w:val="99"/>
    <w:qFormat/>
    <w:rsid w:val="00F340EB"/>
    <w:rPr>
      <w:rFonts w:ascii="New Baskerville" w:eastAsiaTheme="minorEastAsia" w:hAnsi="New Baskerville"/>
      <w:color w:val="auto"/>
    </w:rPr>
  </w:style>
  <w:style w:type="paragraph" w:customStyle="1" w:styleId="SubHead1">
    <w:name w:val="_SubHead1"/>
    <w:basedOn w:val="Default"/>
    <w:next w:val="Default"/>
    <w:uiPriority w:val="99"/>
    <w:qFormat/>
    <w:rsid w:val="00F340EB"/>
    <w:rPr>
      <w:rFonts w:ascii="New Baskerville" w:eastAsiaTheme="minorEastAsia" w:hAnsi="New Baskerville"/>
      <w:color w:val="auto"/>
    </w:rPr>
  </w:style>
  <w:style w:type="paragraph" w:customStyle="1" w:styleId="SubHead2">
    <w:name w:val="_SubHead2"/>
    <w:basedOn w:val="Default"/>
    <w:next w:val="Default"/>
    <w:uiPriority w:val="99"/>
    <w:qFormat/>
    <w:rsid w:val="00F340EB"/>
    <w:rPr>
      <w:rFonts w:ascii="New Baskerville" w:eastAsiaTheme="minorEastAsia" w:hAnsi="New Baskerville"/>
      <w:color w:val="auto"/>
    </w:rPr>
  </w:style>
  <w:style w:type="paragraph" w:customStyle="1" w:styleId="collapsed-hide">
    <w:name w:val="collapsed-hide"/>
    <w:basedOn w:val="Normal"/>
    <w:qFormat/>
    <w:rsid w:val="00F340EB"/>
    <w:pPr>
      <w:spacing w:before="100" w:beforeAutospacing="1" w:after="100" w:afterAutospacing="1" w:line="240" w:lineRule="auto"/>
    </w:pPr>
    <w:rPr>
      <w:rFonts w:ascii="Times" w:hAnsi="Times"/>
      <w:sz w:val="20"/>
      <w:szCs w:val="20"/>
    </w:rPr>
  </w:style>
  <w:style w:type="paragraph" w:customStyle="1" w:styleId="odd">
    <w:name w:val="odd"/>
    <w:basedOn w:val="Normal"/>
    <w:qFormat/>
    <w:rsid w:val="00F340EB"/>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F340EB"/>
  </w:style>
  <w:style w:type="character" w:customStyle="1" w:styleId="tolocaltime">
    <w:name w:val="tolocaltime"/>
    <w:basedOn w:val="DefaultParagraphFont"/>
    <w:rsid w:val="00F340EB"/>
  </w:style>
  <w:style w:type="character" w:customStyle="1" w:styleId="pb-byline">
    <w:name w:val="pb-byline"/>
    <w:basedOn w:val="DefaultParagraphFont"/>
    <w:rsid w:val="00F340EB"/>
  </w:style>
  <w:style w:type="character" w:customStyle="1" w:styleId="pb-timestamp">
    <w:name w:val="pb-timestamp"/>
    <w:basedOn w:val="DefaultParagraphFont"/>
    <w:rsid w:val="00F340EB"/>
  </w:style>
  <w:style w:type="character" w:customStyle="1" w:styleId="posted-on">
    <w:name w:val="posted-on"/>
    <w:basedOn w:val="DefaultParagraphFont"/>
    <w:rsid w:val="00F340EB"/>
  </w:style>
  <w:style w:type="character" w:customStyle="1" w:styleId="even">
    <w:name w:val="even"/>
    <w:basedOn w:val="DefaultParagraphFont"/>
    <w:rsid w:val="00F340EB"/>
  </w:style>
  <w:style w:type="character" w:customStyle="1" w:styleId="foreground">
    <w:name w:val="foreground"/>
    <w:basedOn w:val="DefaultParagraphFont"/>
    <w:rsid w:val="00F340EB"/>
  </w:style>
  <w:style w:type="paragraph" w:customStyle="1" w:styleId="volissue">
    <w:name w:val="volissue"/>
    <w:basedOn w:val="Normal"/>
    <w:qFormat/>
    <w:rsid w:val="00F340EB"/>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F340EB"/>
  </w:style>
  <w:style w:type="character" w:customStyle="1" w:styleId="articledate">
    <w:name w:val="articledate"/>
    <w:basedOn w:val="DefaultParagraphFont"/>
    <w:rsid w:val="00F340EB"/>
  </w:style>
  <w:style w:type="character" w:customStyle="1" w:styleId="post-byline">
    <w:name w:val="post-byline"/>
    <w:basedOn w:val="DefaultParagraphFont"/>
    <w:rsid w:val="00F340EB"/>
  </w:style>
  <w:style w:type="character" w:customStyle="1" w:styleId="upper">
    <w:name w:val="upper"/>
    <w:basedOn w:val="DefaultParagraphFont"/>
    <w:rsid w:val="00F340EB"/>
  </w:style>
  <w:style w:type="character" w:customStyle="1" w:styleId="metadate">
    <w:name w:val="meta_date"/>
    <w:basedOn w:val="DefaultParagraphFont"/>
    <w:rsid w:val="00F340EB"/>
  </w:style>
  <w:style w:type="character" w:customStyle="1" w:styleId="fa">
    <w:name w:val="fa"/>
    <w:basedOn w:val="DefaultParagraphFont"/>
    <w:rsid w:val="00F340EB"/>
  </w:style>
  <w:style w:type="character" w:customStyle="1" w:styleId="longname">
    <w:name w:val="longname"/>
    <w:basedOn w:val="DefaultParagraphFont"/>
    <w:rsid w:val="00F340EB"/>
  </w:style>
  <w:style w:type="character" w:customStyle="1" w:styleId="echocontainer">
    <w:name w:val="echo_container"/>
    <w:basedOn w:val="DefaultParagraphFont"/>
    <w:rsid w:val="00F340EB"/>
  </w:style>
  <w:style w:type="character" w:customStyle="1" w:styleId="comment-display">
    <w:name w:val="comment-display"/>
    <w:basedOn w:val="DefaultParagraphFont"/>
    <w:rsid w:val="00F340EB"/>
  </w:style>
  <w:style w:type="paragraph" w:customStyle="1" w:styleId="comment-count-label">
    <w:name w:val="comment-count-label"/>
    <w:basedOn w:val="Normal"/>
    <w:rsid w:val="00F340EB"/>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F340EB"/>
  </w:style>
  <w:style w:type="character" w:customStyle="1" w:styleId="discussion-policy">
    <w:name w:val="discussion-policy"/>
    <w:basedOn w:val="DefaultParagraphFont"/>
    <w:rsid w:val="00F340EB"/>
  </w:style>
  <w:style w:type="character" w:customStyle="1" w:styleId="echo-apps-conversations-streamcaption">
    <w:name w:val="echo-apps-conversations-streamcaption"/>
    <w:basedOn w:val="DefaultParagraphFont"/>
    <w:rsid w:val="00F340EB"/>
  </w:style>
  <w:style w:type="character" w:customStyle="1" w:styleId="echo-streamserver-controls-stream-item-text">
    <w:name w:val="echo-streamserver-controls-stream-item-text"/>
    <w:basedOn w:val="DefaultParagraphFont"/>
    <w:rsid w:val="00F340EB"/>
  </w:style>
  <w:style w:type="character" w:customStyle="1" w:styleId="echo-streamserver-controls-facepile-more">
    <w:name w:val="echo-streamserver-controls-facepile-more"/>
    <w:basedOn w:val="DefaultParagraphFont"/>
    <w:rsid w:val="00F340EB"/>
  </w:style>
  <w:style w:type="character" w:customStyle="1" w:styleId="echo-primaryfont">
    <w:name w:val="echo-primaryfont"/>
    <w:basedOn w:val="DefaultParagraphFont"/>
    <w:rsid w:val="00F340EB"/>
  </w:style>
  <w:style w:type="character" w:customStyle="1" w:styleId="section">
    <w:name w:val="section"/>
    <w:basedOn w:val="DefaultParagraphFont"/>
    <w:rsid w:val="00F340EB"/>
  </w:style>
  <w:style w:type="character" w:customStyle="1" w:styleId="wpsr-txt-headline">
    <w:name w:val="wpsr-txt-headline"/>
    <w:basedOn w:val="DefaultParagraphFont"/>
    <w:rsid w:val="00F340EB"/>
  </w:style>
  <w:style w:type="character" w:customStyle="1" w:styleId="asset-metabar-author">
    <w:name w:val="asset-metabar-author"/>
    <w:basedOn w:val="DefaultParagraphFont"/>
    <w:rsid w:val="00F340EB"/>
  </w:style>
  <w:style w:type="character" w:customStyle="1" w:styleId="asset-metabar-time">
    <w:name w:val="asset-metabar-time"/>
    <w:basedOn w:val="DefaultParagraphFont"/>
    <w:rsid w:val="00F340EB"/>
  </w:style>
  <w:style w:type="character" w:customStyle="1" w:styleId="eza-dateline">
    <w:name w:val="eza-dateline"/>
    <w:basedOn w:val="DefaultParagraphFont"/>
    <w:rsid w:val="00F340EB"/>
  </w:style>
  <w:style w:type="character" w:customStyle="1" w:styleId="eza-authors">
    <w:name w:val="eza-authors"/>
    <w:basedOn w:val="DefaultParagraphFont"/>
    <w:rsid w:val="00F340EB"/>
  </w:style>
  <w:style w:type="character" w:customStyle="1" w:styleId="csmstaff">
    <w:name w:val="csm_staff"/>
    <w:basedOn w:val="DefaultParagraphFont"/>
    <w:rsid w:val="00F340EB"/>
  </w:style>
  <w:style w:type="paragraph" w:customStyle="1" w:styleId="mol-para-with-font">
    <w:name w:val="mol-para-with-font"/>
    <w:basedOn w:val="Normal"/>
    <w:rsid w:val="00F340EB"/>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F340EB"/>
  </w:style>
  <w:style w:type="character" w:customStyle="1" w:styleId="byline-text">
    <w:name w:val="byline-text"/>
    <w:basedOn w:val="DefaultParagraphFont"/>
    <w:rsid w:val="00F340EB"/>
  </w:style>
  <w:style w:type="character" w:customStyle="1" w:styleId="itemauthor">
    <w:name w:val="itemauthor"/>
    <w:basedOn w:val="DefaultParagraphFont"/>
    <w:rsid w:val="00F340EB"/>
  </w:style>
  <w:style w:type="character" w:customStyle="1" w:styleId="itemdatecreated">
    <w:name w:val="itemdatecreated"/>
    <w:basedOn w:val="DefaultParagraphFont"/>
    <w:rsid w:val="00F340EB"/>
  </w:style>
  <w:style w:type="character" w:customStyle="1" w:styleId="slug-metadata-note">
    <w:name w:val="slug-metadata-note"/>
    <w:basedOn w:val="DefaultParagraphFont"/>
    <w:rsid w:val="00F340EB"/>
  </w:style>
  <w:style w:type="character" w:customStyle="1" w:styleId="drop-capped">
    <w:name w:val="drop-capped"/>
    <w:basedOn w:val="DefaultParagraphFont"/>
    <w:rsid w:val="00F340EB"/>
  </w:style>
  <w:style w:type="paragraph" w:customStyle="1" w:styleId="articleopinion-standfirst">
    <w:name w:val="articleopinion-standfirst"/>
    <w:basedOn w:val="Normal"/>
    <w:rsid w:val="00F340EB"/>
    <w:pPr>
      <w:spacing w:before="100" w:beforeAutospacing="1" w:after="100" w:afterAutospacing="1" w:line="240" w:lineRule="auto"/>
    </w:pPr>
    <w:rPr>
      <w:rFonts w:ascii="Times" w:hAnsi="Times"/>
      <w:sz w:val="20"/>
      <w:szCs w:val="20"/>
    </w:rPr>
  </w:style>
  <w:style w:type="paragraph" w:customStyle="1" w:styleId="snippet">
    <w:name w:val="snippet"/>
    <w:basedOn w:val="Normal"/>
    <w:rsid w:val="00F340EB"/>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F340EB"/>
  </w:style>
  <w:style w:type="character" w:customStyle="1" w:styleId="view-count">
    <w:name w:val="view-count"/>
    <w:basedOn w:val="DefaultParagraphFont"/>
    <w:rsid w:val="00F340EB"/>
  </w:style>
  <w:style w:type="character" w:customStyle="1" w:styleId="rupee">
    <w:name w:val="rupee"/>
    <w:basedOn w:val="DefaultParagraphFont"/>
    <w:rsid w:val="00F340EB"/>
  </w:style>
  <w:style w:type="character" w:customStyle="1" w:styleId="grey1">
    <w:name w:val="grey1"/>
    <w:basedOn w:val="DefaultParagraphFont"/>
    <w:rsid w:val="00F340EB"/>
  </w:style>
  <w:style w:type="paragraph" w:customStyle="1" w:styleId="Pa13">
    <w:name w:val="Pa13"/>
    <w:basedOn w:val="Default"/>
    <w:next w:val="Default"/>
    <w:uiPriority w:val="99"/>
    <w:rsid w:val="00F340EB"/>
    <w:pPr>
      <w:spacing w:line="201" w:lineRule="atLeast"/>
    </w:pPr>
    <w:rPr>
      <w:rFonts w:eastAsiaTheme="minorEastAsia"/>
      <w:color w:val="auto"/>
    </w:rPr>
  </w:style>
  <w:style w:type="paragraph" w:customStyle="1" w:styleId="Pa14">
    <w:name w:val="Pa14"/>
    <w:basedOn w:val="Default"/>
    <w:next w:val="Default"/>
    <w:uiPriority w:val="99"/>
    <w:qFormat/>
    <w:rsid w:val="00F340EB"/>
    <w:pPr>
      <w:spacing w:line="241" w:lineRule="atLeast"/>
    </w:pPr>
    <w:rPr>
      <w:rFonts w:eastAsiaTheme="minorEastAsia"/>
      <w:color w:val="auto"/>
    </w:rPr>
  </w:style>
  <w:style w:type="paragraph" w:customStyle="1" w:styleId="Pa9">
    <w:name w:val="Pa9"/>
    <w:basedOn w:val="Default"/>
    <w:next w:val="Default"/>
    <w:uiPriority w:val="99"/>
    <w:rsid w:val="00F340EB"/>
    <w:pPr>
      <w:spacing w:line="241" w:lineRule="atLeast"/>
    </w:pPr>
    <w:rPr>
      <w:rFonts w:ascii="Gill Sans" w:eastAsiaTheme="minorEastAsia" w:hAnsi="Gill Sans"/>
      <w:color w:val="auto"/>
    </w:rPr>
  </w:style>
  <w:style w:type="character" w:customStyle="1" w:styleId="bureau">
    <w:name w:val="bureau"/>
    <w:basedOn w:val="DefaultParagraphFont"/>
    <w:rsid w:val="00F340EB"/>
  </w:style>
  <w:style w:type="character" w:customStyle="1" w:styleId="reporttitle">
    <w:name w:val="report_title"/>
    <w:basedOn w:val="DefaultParagraphFont"/>
    <w:rsid w:val="00F340EB"/>
  </w:style>
  <w:style w:type="character" w:customStyle="1" w:styleId="documenttype-longreleases">
    <w:name w:val="document_type_-_long_releases"/>
    <w:basedOn w:val="DefaultParagraphFont"/>
    <w:rsid w:val="00F340EB"/>
  </w:style>
  <w:style w:type="character" w:customStyle="1" w:styleId="alt-date">
    <w:name w:val="alt-date"/>
    <w:basedOn w:val="DefaultParagraphFont"/>
    <w:rsid w:val="00F340EB"/>
  </w:style>
  <w:style w:type="character" w:customStyle="1" w:styleId="entry-byline">
    <w:name w:val="entry-byline"/>
    <w:basedOn w:val="DefaultParagraphFont"/>
    <w:rsid w:val="00F340EB"/>
  </w:style>
  <w:style w:type="character" w:customStyle="1" w:styleId="taglinecontrib">
    <w:name w:val="tagline_contrib"/>
    <w:basedOn w:val="DefaultParagraphFont"/>
    <w:rsid w:val="00F340EB"/>
  </w:style>
  <w:style w:type="character" w:customStyle="1" w:styleId="articledate0">
    <w:name w:val="article_date"/>
    <w:basedOn w:val="DefaultParagraphFont"/>
    <w:rsid w:val="00F340EB"/>
  </w:style>
  <w:style w:type="paragraph" w:customStyle="1" w:styleId="hg-daily">
    <w:name w:val="hg-daily"/>
    <w:basedOn w:val="Normal"/>
    <w:rsid w:val="00F340EB"/>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F340EB"/>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F340EB"/>
  </w:style>
  <w:style w:type="character" w:customStyle="1" w:styleId="text-label">
    <w:name w:val="text-label"/>
    <w:basedOn w:val="DefaultParagraphFont"/>
    <w:rsid w:val="00F340EB"/>
  </w:style>
  <w:style w:type="character" w:customStyle="1" w:styleId="metad">
    <w:name w:val="metad"/>
    <w:rsid w:val="00F340EB"/>
  </w:style>
  <w:style w:type="character" w:customStyle="1" w:styleId="justify1">
    <w:name w:val="justify1"/>
    <w:rsid w:val="00F340EB"/>
  </w:style>
  <w:style w:type="paragraph" w:customStyle="1" w:styleId="TOC3Char">
    <w:name w:val="TOC 3 Char"/>
    <w:basedOn w:val="Normal"/>
    <w:next w:val="Normal"/>
    <w:rsid w:val="00F340EB"/>
    <w:pPr>
      <w:spacing w:after="0" w:line="240" w:lineRule="auto"/>
    </w:pPr>
    <w:rPr>
      <w:rFonts w:eastAsia="Times New Roman"/>
      <w:sz w:val="24"/>
      <w:szCs w:val="20"/>
    </w:rPr>
  </w:style>
  <w:style w:type="paragraph" w:customStyle="1" w:styleId="TOC1Char">
    <w:name w:val="TOC 1 Char"/>
    <w:basedOn w:val="Normal"/>
    <w:next w:val="Normal"/>
    <w:rsid w:val="00F340E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F340EB"/>
    <w:pPr>
      <w:spacing w:after="0" w:line="240" w:lineRule="auto"/>
      <w:jc w:val="both"/>
    </w:pPr>
    <w:rPr>
      <w:rFonts w:eastAsia="Times New Roman"/>
      <w:i/>
      <w:iCs/>
      <w:color w:val="000000"/>
    </w:rPr>
  </w:style>
  <w:style w:type="character" w:customStyle="1" w:styleId="MediumGrid11">
    <w:name w:val="Medium Grid 11"/>
    <w:uiPriority w:val="99"/>
    <w:rsid w:val="00F340EB"/>
    <w:rPr>
      <w:color w:val="808080"/>
    </w:rPr>
  </w:style>
  <w:style w:type="paragraph" w:customStyle="1" w:styleId="PlaceholderText2">
    <w:name w:val="Placeholder Text2"/>
    <w:basedOn w:val="Normal"/>
    <w:uiPriority w:val="99"/>
    <w:rsid w:val="00F340EB"/>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F340E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F340E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F340E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F340E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F340E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F340E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F340E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F340EB"/>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F340EB"/>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F340EB"/>
  </w:style>
  <w:style w:type="character" w:customStyle="1" w:styleId="s2">
    <w:name w:val="s2"/>
    <w:basedOn w:val="DefaultParagraphFont"/>
    <w:rsid w:val="00F340EB"/>
  </w:style>
  <w:style w:type="character" w:customStyle="1" w:styleId="s1">
    <w:name w:val="s1"/>
    <w:basedOn w:val="DefaultParagraphFont"/>
    <w:rsid w:val="00F340EB"/>
  </w:style>
  <w:style w:type="paragraph" w:customStyle="1" w:styleId="LanguageEditing">
    <w:name w:val="Language Editing"/>
    <w:basedOn w:val="Normal"/>
    <w:link w:val="LanguageEditingChar"/>
    <w:qFormat/>
    <w:rsid w:val="00F340EB"/>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F340EB"/>
    <w:rPr>
      <w:rFonts w:ascii="Calibri" w:eastAsia="Times New Roman" w:hAnsi="Calibri"/>
      <w:strike/>
    </w:rPr>
  </w:style>
  <w:style w:type="character" w:customStyle="1" w:styleId="action-menu-toggled-item">
    <w:name w:val="action-menu-toggled-item"/>
    <w:basedOn w:val="DefaultParagraphFont"/>
    <w:rsid w:val="00F340EB"/>
    <w:rPr>
      <w:rFonts w:ascii="Times New Roman" w:hAnsi="Times New Roman"/>
    </w:rPr>
  </w:style>
  <w:style w:type="character" w:customStyle="1" w:styleId="1Tag">
    <w:name w:val="1) Tag"/>
    <w:rsid w:val="00F340E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340E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340E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340E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340E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F340EB"/>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F340EB"/>
    <w:rPr>
      <w:rFonts w:ascii="Calibri" w:eastAsia="Times New Roman" w:hAnsi="Calibri"/>
      <w:b/>
      <w:caps/>
      <w:sz w:val="40"/>
      <w:szCs w:val="40"/>
    </w:rPr>
  </w:style>
  <w:style w:type="paragraph" w:customStyle="1" w:styleId="Strikethrough0">
    <w:name w:val="Strikethrough"/>
    <w:basedOn w:val="Normal"/>
    <w:link w:val="StrikethroughChar"/>
    <w:qFormat/>
    <w:rsid w:val="00F340EB"/>
    <w:pPr>
      <w:spacing w:after="0" w:line="240" w:lineRule="auto"/>
    </w:pPr>
    <w:rPr>
      <w:strike/>
    </w:rPr>
  </w:style>
  <w:style w:type="character" w:customStyle="1" w:styleId="StrikethroughChar">
    <w:name w:val="Strikethrough Char"/>
    <w:basedOn w:val="DefaultParagraphFont"/>
    <w:link w:val="Strikethrough0"/>
    <w:rsid w:val="00F340EB"/>
    <w:rPr>
      <w:rFonts w:ascii="Calibri" w:hAnsi="Calibri"/>
      <w:strike/>
    </w:rPr>
  </w:style>
  <w:style w:type="character" w:styleId="SubtleReference">
    <w:name w:val="Subtle Reference"/>
    <w:basedOn w:val="DefaultParagraphFont"/>
    <w:uiPriority w:val="31"/>
    <w:rsid w:val="00F340EB"/>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F340EB"/>
    <w:pPr>
      <w:spacing w:after="0" w:line="240" w:lineRule="auto"/>
    </w:pPr>
    <w:rPr>
      <w:rFonts w:asciiTheme="minorHAnsi" w:hAnsiTheme="minorHAnsi"/>
      <w:bCs/>
    </w:rPr>
  </w:style>
  <w:style w:type="character" w:customStyle="1" w:styleId="BoxBoldUnderline">
    <w:name w:val="Box Bold Underline"/>
    <w:rsid w:val="00F340E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F340EB"/>
    <w:pPr>
      <w:spacing w:after="0" w:line="240" w:lineRule="auto"/>
    </w:pPr>
    <w:rPr>
      <w:rFonts w:eastAsia="Times New Roman"/>
      <w:sz w:val="24"/>
    </w:rPr>
  </w:style>
  <w:style w:type="character" w:customStyle="1" w:styleId="NormalF6Char">
    <w:name w:val="Normal F6 Char"/>
    <w:link w:val="NormalF6"/>
    <w:rsid w:val="00F340EB"/>
    <w:rPr>
      <w:rFonts w:ascii="Calibri" w:eastAsia="Times New Roman" w:hAnsi="Calibri"/>
      <w:sz w:val="24"/>
    </w:rPr>
  </w:style>
  <w:style w:type="paragraph" w:customStyle="1" w:styleId="TagNew">
    <w:name w:val="Tag New"/>
    <w:qFormat/>
    <w:rsid w:val="00F340EB"/>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F340EB"/>
    <w:rPr>
      <w:b/>
      <w:bCs/>
      <w:sz w:val="20"/>
      <w:u w:val="single"/>
      <w:bdr w:val="single" w:sz="4" w:space="0" w:color="auto"/>
    </w:rPr>
  </w:style>
  <w:style w:type="character" w:customStyle="1" w:styleId="postby">
    <w:name w:val="post_by"/>
    <w:rsid w:val="00F340EB"/>
  </w:style>
  <w:style w:type="character" w:customStyle="1" w:styleId="postdate">
    <w:name w:val="post_date"/>
    <w:rsid w:val="00F340EB"/>
  </w:style>
  <w:style w:type="character" w:customStyle="1" w:styleId="moretop">
    <w:name w:val="more_top"/>
    <w:rsid w:val="00F340EB"/>
  </w:style>
  <w:style w:type="paragraph" w:customStyle="1" w:styleId="TagNew0">
    <w:name w:val="Tag_New"/>
    <w:qFormat/>
    <w:rsid w:val="00F340E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F340E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F340EB"/>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F340EB"/>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F340EB"/>
    <w:rPr>
      <w:rFonts w:ascii="Times New Roman" w:hAnsi="Times New Roman"/>
      <w:sz w:val="20"/>
      <w:szCs w:val="20"/>
      <w:u w:val="single"/>
    </w:rPr>
  </w:style>
  <w:style w:type="character" w:customStyle="1" w:styleId="allocatoragentsleft">
    <w:name w:val="al_locatoragentsleft"/>
    <w:basedOn w:val="DefaultParagraphFont"/>
    <w:rsid w:val="00F340EB"/>
  </w:style>
  <w:style w:type="character" w:customStyle="1" w:styleId="Style12ptBoldUnderline1">
    <w:name w:val="Style 12 pt Bold Underline1"/>
    <w:rsid w:val="00F340EB"/>
    <w:rPr>
      <w:b/>
      <w:bCs/>
      <w:sz w:val="24"/>
      <w:u w:val="single"/>
    </w:rPr>
  </w:style>
  <w:style w:type="paragraph" w:customStyle="1" w:styleId="Carding">
    <w:name w:val="Carding"/>
    <w:basedOn w:val="Normal"/>
    <w:uiPriority w:val="99"/>
    <w:qFormat/>
    <w:rsid w:val="00F340EB"/>
    <w:pPr>
      <w:spacing w:after="0" w:line="240" w:lineRule="auto"/>
    </w:pPr>
    <w:rPr>
      <w:rFonts w:eastAsia="Times New Roman"/>
      <w:sz w:val="18"/>
    </w:rPr>
  </w:style>
  <w:style w:type="character" w:customStyle="1" w:styleId="aunderline1">
    <w:name w:val="aunderline"/>
    <w:qFormat/>
    <w:rsid w:val="00F340EB"/>
    <w:rPr>
      <w:rFonts w:ascii="Times New Roman" w:hAnsi="Times New Roman"/>
      <w:sz w:val="20"/>
      <w:szCs w:val="24"/>
      <w:u w:val="thick"/>
    </w:rPr>
  </w:style>
  <w:style w:type="character" w:customStyle="1" w:styleId="StyleStyle4CharTimesNewRoman11ptBold">
    <w:name w:val="Style Style4 Char + Times New Roman 11 pt Bold"/>
    <w:rsid w:val="00F340EB"/>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F340EB"/>
  </w:style>
  <w:style w:type="character" w:customStyle="1" w:styleId="sensecontent">
    <w:name w:val="sense_content"/>
    <w:basedOn w:val="DefaultParagraphFont"/>
    <w:rsid w:val="00F340EB"/>
  </w:style>
  <w:style w:type="character" w:customStyle="1" w:styleId="vi">
    <w:name w:val="vi"/>
    <w:basedOn w:val="DefaultParagraphFont"/>
    <w:rsid w:val="00F340EB"/>
  </w:style>
  <w:style w:type="character" w:customStyle="1" w:styleId="pagetitle0">
    <w:name w:val="pagetitle"/>
    <w:basedOn w:val="DefaultParagraphFont"/>
    <w:rsid w:val="00F340EB"/>
  </w:style>
  <w:style w:type="paragraph" w:customStyle="1" w:styleId="NormalWeb8">
    <w:name w:val="Normal (Web)8"/>
    <w:basedOn w:val="Normal"/>
    <w:uiPriority w:val="99"/>
    <w:qFormat/>
    <w:rsid w:val="00F340EB"/>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F340EB"/>
    <w:rPr>
      <w:rFonts w:cs="Arial"/>
      <w:b/>
      <w:bCs/>
      <w:iCs/>
      <w:sz w:val="24"/>
      <w:szCs w:val="28"/>
      <w:lang w:val="en-US" w:eastAsia="en-US" w:bidi="ar-SA"/>
    </w:rPr>
  </w:style>
  <w:style w:type="character" w:customStyle="1" w:styleId="StyleUnderlineCharTimesBold">
    <w:name w:val="Style Underline Char + Times Bold"/>
    <w:rsid w:val="00F340EB"/>
    <w:rPr>
      <w:rFonts w:ascii="Times" w:hAnsi="Times"/>
      <w:b w:val="0"/>
      <w:bCs/>
      <w:sz w:val="20"/>
      <w:u w:val="single"/>
    </w:rPr>
  </w:style>
  <w:style w:type="character" w:customStyle="1" w:styleId="blubigktbiz">
    <w:name w:val="blubigktbiz"/>
    <w:rsid w:val="00F340EB"/>
  </w:style>
  <w:style w:type="character" w:customStyle="1" w:styleId="Style4CharChar">
    <w:name w:val="Style4 Char Char"/>
    <w:rsid w:val="00F340EB"/>
    <w:rPr>
      <w:rFonts w:ascii="Arial Narrow" w:hAnsi="Arial Narrow"/>
      <w:noProof w:val="0"/>
      <w:szCs w:val="24"/>
      <w:u w:val="single"/>
      <w:lang w:val="en-US" w:eastAsia="en-US" w:bidi="ar-SA"/>
    </w:rPr>
  </w:style>
  <w:style w:type="character" w:customStyle="1" w:styleId="StyleEmphasisArial12ptBold">
    <w:name w:val="Style Emphasis + Arial 12 pt Bold"/>
    <w:rsid w:val="00F340EB"/>
    <w:rPr>
      <w:rFonts w:ascii="Arial" w:hAnsi="Arial"/>
      <w:b/>
      <w:bCs/>
      <w:i/>
      <w:iCs/>
      <w:sz w:val="24"/>
    </w:rPr>
  </w:style>
  <w:style w:type="character" w:customStyle="1" w:styleId="super">
    <w:name w:val="super"/>
    <w:rsid w:val="00F340EB"/>
  </w:style>
  <w:style w:type="character" w:customStyle="1" w:styleId="text30">
    <w:name w:val="text30"/>
    <w:rsid w:val="00F340EB"/>
  </w:style>
  <w:style w:type="character" w:customStyle="1" w:styleId="uppercase">
    <w:name w:val="uppercase"/>
    <w:rsid w:val="00F340EB"/>
  </w:style>
  <w:style w:type="character" w:customStyle="1" w:styleId="mainbody1">
    <w:name w:val="mainbody1"/>
    <w:rsid w:val="00F340EB"/>
    <w:rPr>
      <w:rFonts w:ascii="Verdana" w:hAnsi="Verdana" w:hint="default"/>
      <w:color w:val="000000"/>
      <w:sz w:val="22"/>
      <w:szCs w:val="22"/>
    </w:rPr>
  </w:style>
  <w:style w:type="paragraph" w:customStyle="1" w:styleId="author-credentials">
    <w:name w:val="author-credentials"/>
    <w:basedOn w:val="Normal"/>
    <w:qFormat/>
    <w:rsid w:val="00F340E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F340E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F340EB"/>
    <w:rPr>
      <w:b/>
      <w:bCs/>
      <w:u w:val="single"/>
    </w:rPr>
  </w:style>
  <w:style w:type="paragraph" w:customStyle="1" w:styleId="StyleUnderlined11ptBold">
    <w:name w:val="Style Underlined + 11 pt Bold"/>
    <w:basedOn w:val="underlined"/>
    <w:link w:val="StyleUnderlined11ptBoldChar"/>
    <w:qFormat/>
    <w:rsid w:val="00F340EB"/>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F340E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F340EB"/>
    <w:rPr>
      <w:rFonts w:cs="Arial"/>
      <w:bCs/>
      <w:szCs w:val="26"/>
      <w:u w:val="single"/>
      <w:lang w:val="en-US" w:eastAsia="en-US" w:bidi="ar-SA"/>
    </w:rPr>
  </w:style>
  <w:style w:type="character" w:customStyle="1" w:styleId="StyleUnderlinePatternClearYellow">
    <w:name w:val="Style Underline Pattern: Clear (Yellow)"/>
    <w:basedOn w:val="DefaultParagraphFont"/>
    <w:rsid w:val="00F340EB"/>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F340EB"/>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F340EB"/>
    <w:rPr>
      <w:rFonts w:eastAsia="Calibri"/>
      <w:u w:val="single"/>
    </w:rPr>
  </w:style>
  <w:style w:type="paragraph" w:customStyle="1" w:styleId="StyleStyleStyleCNA9ptBefore1pt8ptPatternClear">
    <w:name w:val="Style Style Style CN A + 9 pt Before:  1 pt + 8 pt + Pattern: Clear..."/>
    <w:basedOn w:val="Normal"/>
    <w:autoRedefine/>
    <w:rsid w:val="00F340EB"/>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F340EB"/>
    <w:rPr>
      <w:b w:val="0"/>
      <w:bCs/>
      <w:u w:val="single"/>
    </w:rPr>
  </w:style>
  <w:style w:type="character" w:customStyle="1" w:styleId="formatp">
    <w:name w:val="formatp"/>
    <w:rsid w:val="00F340EB"/>
  </w:style>
  <w:style w:type="character" w:customStyle="1" w:styleId="yshortcutscs4-ndcor">
    <w:name w:val="yshortcuts cs4-ndcor"/>
    <w:rsid w:val="00F340EB"/>
  </w:style>
  <w:style w:type="character" w:customStyle="1" w:styleId="price">
    <w:name w:val="price"/>
    <w:rsid w:val="00F340EB"/>
  </w:style>
  <w:style w:type="character" w:customStyle="1" w:styleId="price-change">
    <w:name w:val="price-change"/>
    <w:rsid w:val="00F340EB"/>
  </w:style>
  <w:style w:type="character" w:customStyle="1" w:styleId="percent-change">
    <w:name w:val="percent-change"/>
    <w:rsid w:val="00F340EB"/>
  </w:style>
  <w:style w:type="character" w:customStyle="1" w:styleId="bibfont">
    <w:name w:val="bibfont"/>
    <w:rsid w:val="00F340EB"/>
    <w:rPr>
      <w:rFonts w:cs="Times New Roman"/>
    </w:rPr>
  </w:style>
  <w:style w:type="paragraph" w:customStyle="1" w:styleId="underlined1">
    <w:name w:val="underlined1"/>
    <w:next w:val="Normal"/>
    <w:autoRedefine/>
    <w:rsid w:val="00F340EB"/>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F340EB"/>
    <w:rPr>
      <w:rFonts w:eastAsia="Times New Roman"/>
      <w:b/>
      <w:sz w:val="24"/>
      <w:lang w:val="x-none" w:eastAsia="x-none"/>
    </w:rPr>
  </w:style>
  <w:style w:type="character" w:customStyle="1" w:styleId="SourceBoldedChar">
    <w:name w:val="Source Bolded Char"/>
    <w:link w:val="SourceBolded"/>
    <w:rsid w:val="00F340EB"/>
    <w:rPr>
      <w:rFonts w:ascii="Calibri" w:eastAsia="Times New Roman" w:hAnsi="Calibri"/>
      <w:b/>
      <w:sz w:val="24"/>
      <w:lang w:val="x-none" w:eastAsia="x-none"/>
    </w:rPr>
  </w:style>
  <w:style w:type="paragraph" w:customStyle="1" w:styleId="CardDownSize">
    <w:name w:val="CardDownSize"/>
    <w:basedOn w:val="Normal"/>
    <w:link w:val="CardDownSizeChar"/>
    <w:rsid w:val="00F340EB"/>
    <w:pPr>
      <w:spacing w:after="0" w:line="240" w:lineRule="auto"/>
    </w:pPr>
    <w:rPr>
      <w:rFonts w:eastAsia="Calibri"/>
      <w:szCs w:val="20"/>
      <w:lang w:val="x-none" w:eastAsia="x-none"/>
    </w:rPr>
  </w:style>
  <w:style w:type="character" w:customStyle="1" w:styleId="CardDownSizeChar">
    <w:name w:val="CardDownSize Char"/>
    <w:link w:val="CardDownSize"/>
    <w:rsid w:val="00F340EB"/>
    <w:rPr>
      <w:rFonts w:ascii="Calibri" w:eastAsia="Calibri" w:hAnsi="Calibri"/>
      <w:szCs w:val="20"/>
      <w:lang w:val="x-none" w:eastAsia="x-none"/>
    </w:rPr>
  </w:style>
  <w:style w:type="paragraph" w:customStyle="1" w:styleId="Citation10">
    <w:name w:val="Citation1"/>
    <w:basedOn w:val="Normal"/>
    <w:link w:val="Citation1Char"/>
    <w:qFormat/>
    <w:rsid w:val="00F340EB"/>
    <w:pPr>
      <w:spacing w:after="0" w:line="240" w:lineRule="auto"/>
    </w:pPr>
    <w:rPr>
      <w:rFonts w:eastAsia="Calibri"/>
      <w:b/>
      <w:sz w:val="24"/>
      <w:u w:val="single"/>
      <w:lang w:val="x-none" w:eastAsia="x-none"/>
    </w:rPr>
  </w:style>
  <w:style w:type="character" w:customStyle="1" w:styleId="Citation1Char">
    <w:name w:val="Citation1 Char"/>
    <w:link w:val="Citation10"/>
    <w:rsid w:val="00F340EB"/>
    <w:rPr>
      <w:rFonts w:ascii="Calibri" w:eastAsia="Calibri" w:hAnsi="Calibri"/>
      <w:b/>
      <w:sz w:val="24"/>
      <w:u w:val="single"/>
      <w:lang w:val="x-none" w:eastAsia="x-none"/>
    </w:rPr>
  </w:style>
  <w:style w:type="character" w:customStyle="1" w:styleId="TaglineChar">
    <w:name w:val="Tagline Char"/>
    <w:link w:val="Tagline0"/>
    <w:rsid w:val="00F340EB"/>
    <w:rPr>
      <w:rFonts w:ascii="Calibri" w:hAnsi="Calibri"/>
      <w:b/>
    </w:rPr>
  </w:style>
  <w:style w:type="character" w:customStyle="1" w:styleId="boldciteChar1">
    <w:name w:val="bold cite Char1"/>
    <w:rsid w:val="00F340EB"/>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F340EB"/>
  </w:style>
  <w:style w:type="character" w:customStyle="1" w:styleId="leveluptitle">
    <w:name w:val="leveluptitle"/>
    <w:basedOn w:val="DefaultParagraphFont"/>
    <w:rsid w:val="00F340EB"/>
  </w:style>
  <w:style w:type="character" w:customStyle="1" w:styleId="Irrelevant6fontChar">
    <w:name w:val="Irrelevant (6 font) Char"/>
    <w:basedOn w:val="DefaultParagraphFont"/>
    <w:link w:val="Irrelevant6font"/>
    <w:rsid w:val="00F340EB"/>
    <w:rPr>
      <w:rFonts w:ascii="Calibri" w:eastAsia="Calibri" w:hAnsi="Calibri"/>
      <w:sz w:val="12"/>
      <w:szCs w:val="12"/>
    </w:rPr>
  </w:style>
  <w:style w:type="numbering" w:customStyle="1" w:styleId="NoList11111">
    <w:name w:val="No List11111"/>
    <w:next w:val="NoList"/>
    <w:uiPriority w:val="99"/>
    <w:semiHidden/>
    <w:unhideWhenUsed/>
    <w:rsid w:val="00F340EB"/>
  </w:style>
  <w:style w:type="paragraph" w:customStyle="1" w:styleId="Non-NavPanelTag">
    <w:name w:val="Non-Nav Panel Tag"/>
    <w:basedOn w:val="Normal"/>
    <w:qFormat/>
    <w:rsid w:val="00F340EB"/>
    <w:pPr>
      <w:spacing w:after="0" w:line="240" w:lineRule="auto"/>
    </w:pPr>
    <w:rPr>
      <w:b/>
    </w:rPr>
  </w:style>
  <w:style w:type="character" w:customStyle="1" w:styleId="Hyperlink3">
    <w:name w:val="Hyperlink.3"/>
    <w:basedOn w:val="DefaultParagraphFont"/>
    <w:rsid w:val="00F340EB"/>
    <w:rPr>
      <w:sz w:val="18"/>
      <w:szCs w:val="18"/>
    </w:rPr>
  </w:style>
  <w:style w:type="character" w:customStyle="1" w:styleId="Hyperlink40">
    <w:name w:val="Hyperlink.4"/>
    <w:basedOn w:val="DefaultParagraphFont"/>
    <w:rsid w:val="00F340EB"/>
    <w:rPr>
      <w:sz w:val="18"/>
      <w:szCs w:val="18"/>
    </w:rPr>
  </w:style>
  <w:style w:type="character" w:customStyle="1" w:styleId="SmallCharChar">
    <w:name w:val="Small Char Char"/>
    <w:basedOn w:val="DefaultParagraphFont"/>
    <w:rsid w:val="00F340EB"/>
    <w:rPr>
      <w:sz w:val="17"/>
      <w:szCs w:val="24"/>
      <w:lang w:val="en-US" w:eastAsia="en-US" w:bidi="ar-SA"/>
    </w:rPr>
  </w:style>
  <w:style w:type="paragraph" w:customStyle="1" w:styleId="TagsFutura">
    <w:name w:val="TagsFutura"/>
    <w:basedOn w:val="Normal"/>
    <w:next w:val="Cites"/>
    <w:rsid w:val="00F340EB"/>
    <w:pPr>
      <w:spacing w:after="0" w:line="240" w:lineRule="auto"/>
    </w:pPr>
    <w:rPr>
      <w:rFonts w:ascii="Futura" w:eastAsia="Times" w:hAnsi="Futura"/>
      <w:b/>
      <w:caps/>
      <w:sz w:val="18"/>
      <w:szCs w:val="20"/>
    </w:rPr>
  </w:style>
  <w:style w:type="paragraph" w:customStyle="1" w:styleId="DebateTag0">
    <w:name w:val="DebateTag"/>
    <w:basedOn w:val="Normal"/>
    <w:qFormat/>
    <w:rsid w:val="00F340EB"/>
    <w:pPr>
      <w:spacing w:after="0" w:line="240" w:lineRule="auto"/>
    </w:pPr>
    <w:rPr>
      <w:rFonts w:eastAsia="Calibri"/>
      <w:b/>
    </w:rPr>
  </w:style>
  <w:style w:type="character" w:customStyle="1" w:styleId="Intemphasis">
    <w:name w:val="Intemphasis"/>
    <w:uiPriority w:val="1"/>
    <w:qFormat/>
    <w:rsid w:val="00F340EB"/>
    <w:rPr>
      <w:rFonts w:ascii="Cambria" w:hAnsi="Cambria"/>
      <w:b/>
      <w:sz w:val="20"/>
      <w:u w:val="single"/>
      <w:bdr w:val="single" w:sz="4" w:space="0" w:color="auto"/>
      <w:shd w:val="pct25" w:color="auto" w:fill="auto"/>
    </w:rPr>
  </w:style>
  <w:style w:type="paragraph" w:customStyle="1" w:styleId="Heading42">
    <w:name w:val="Heading 42"/>
    <w:basedOn w:val="Normal"/>
    <w:qFormat/>
    <w:rsid w:val="00F340EB"/>
    <w:pPr>
      <w:spacing w:after="0" w:line="240" w:lineRule="auto"/>
    </w:pPr>
    <w:rPr>
      <w:rFonts w:eastAsia="Times New Roman"/>
    </w:rPr>
  </w:style>
  <w:style w:type="paragraph" w:customStyle="1" w:styleId="DebateNormal">
    <w:name w:val="DebateNormal"/>
    <w:basedOn w:val="Normal"/>
    <w:link w:val="DebateNormalChar"/>
    <w:qFormat/>
    <w:rsid w:val="00F340EB"/>
    <w:pPr>
      <w:spacing w:after="0" w:line="276" w:lineRule="auto"/>
    </w:pPr>
    <w:rPr>
      <w:rFonts w:eastAsia="Calibri"/>
      <w:szCs w:val="20"/>
    </w:rPr>
  </w:style>
  <w:style w:type="character" w:customStyle="1" w:styleId="DebateNormalChar">
    <w:name w:val="DebateNormal Char"/>
    <w:basedOn w:val="DefaultParagraphFont"/>
    <w:link w:val="DebateNormal"/>
    <w:rsid w:val="00F340EB"/>
    <w:rPr>
      <w:rFonts w:ascii="Calibri" w:eastAsia="Calibri" w:hAnsi="Calibri"/>
      <w:szCs w:val="20"/>
    </w:rPr>
  </w:style>
  <w:style w:type="paragraph" w:customStyle="1" w:styleId="DebateEmphasis">
    <w:name w:val="DebateEmphasis"/>
    <w:basedOn w:val="Normal"/>
    <w:link w:val="DebateEmphasisChar"/>
    <w:qFormat/>
    <w:rsid w:val="00F340EB"/>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F340EB"/>
    <w:rPr>
      <w:rFonts w:ascii="Calibri" w:eastAsia="Calibri" w:hAnsi="Calibri"/>
      <w:b/>
      <w:szCs w:val="20"/>
      <w:u w:val="single"/>
    </w:rPr>
  </w:style>
  <w:style w:type="paragraph" w:customStyle="1" w:styleId="NormalCite">
    <w:name w:val="NormalCite"/>
    <w:link w:val="NormalCiteChar"/>
    <w:qFormat/>
    <w:rsid w:val="00F340E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340EB"/>
    <w:rPr>
      <w:rFonts w:ascii="Times New Roman" w:hAnsi="Times New Roman" w:cs="Times New Roman"/>
      <w:sz w:val="18"/>
    </w:rPr>
  </w:style>
  <w:style w:type="paragraph" w:customStyle="1" w:styleId="StyleUnderlineChar11pt2">
    <w:name w:val="Style Underline Char + 11 pt2"/>
    <w:link w:val="StyleUnderlineChar11pt2Char"/>
    <w:qFormat/>
    <w:rsid w:val="00F340EB"/>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F340EB"/>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F340EB"/>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340EB"/>
    <w:rPr>
      <w:rFonts w:eastAsia="Times New Roman" w:cs="Calibri"/>
      <w:szCs w:val="24"/>
      <w:u w:val="single"/>
      <w:bdr w:val="single" w:sz="4" w:space="0" w:color="auto"/>
    </w:rPr>
  </w:style>
  <w:style w:type="character" w:customStyle="1" w:styleId="Style9pt">
    <w:name w:val="Style 9 pt"/>
    <w:basedOn w:val="DefaultParagraphFont"/>
    <w:rsid w:val="00F340EB"/>
    <w:rPr>
      <w:rFonts w:ascii="Times New Roman" w:hAnsi="Times New Roman"/>
      <w:sz w:val="20"/>
    </w:rPr>
  </w:style>
  <w:style w:type="character" w:customStyle="1" w:styleId="StyleunderlineArialNarrow9ptBold">
    <w:name w:val="Style underline + Arial Narrow 9 pt Bold"/>
    <w:basedOn w:val="underline"/>
    <w:rsid w:val="00F340EB"/>
    <w:rPr>
      <w:u w:val="single"/>
      <w:lang w:val="en-US" w:eastAsia="en-US" w:bidi="ar-SA"/>
    </w:rPr>
  </w:style>
  <w:style w:type="paragraph" w:customStyle="1" w:styleId="StylecardCharCharArialNarrow9pt">
    <w:name w:val="Style card Char Char + Arial Narrow 9 pt"/>
    <w:link w:val="StylecardCharCharArialNarrow9ptChar"/>
    <w:qFormat/>
    <w:rsid w:val="00F340EB"/>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F340EB"/>
    <w:rPr>
      <w:rFonts w:eastAsia="Times New Roman"/>
      <w:szCs w:val="20"/>
    </w:rPr>
  </w:style>
  <w:style w:type="paragraph" w:customStyle="1" w:styleId="StyleCardTextArialNarrow9pt">
    <w:name w:val="Style Card Text + Arial Narrow 9 pt"/>
    <w:link w:val="StyleCardTextArialNarrow9ptChar"/>
    <w:qFormat/>
    <w:rsid w:val="00F340EB"/>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F340EB"/>
    <w:rPr>
      <w:rFonts w:eastAsia="Times New Roman"/>
      <w:szCs w:val="24"/>
    </w:rPr>
  </w:style>
  <w:style w:type="character" w:customStyle="1" w:styleId="StyleBoldandUnderlineCharCharCharChar9pt">
    <w:name w:val="Style Bold and Underline Char Char Char Char + 9 pt"/>
    <w:basedOn w:val="DefaultParagraphFont"/>
    <w:rsid w:val="00F340E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340E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340E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340EB"/>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F340EB"/>
    <w:rPr>
      <w:rFonts w:eastAsia="Times New Roman"/>
      <w:szCs w:val="24"/>
    </w:rPr>
  </w:style>
  <w:style w:type="paragraph" w:customStyle="1" w:styleId="StyleMinimizedTextArialNarrow9pt">
    <w:name w:val="Style Minimized Text + Arial Narrow 9 pt"/>
    <w:basedOn w:val="Normal"/>
    <w:link w:val="StyleMinimizedTextArialNarrow9ptChar"/>
    <w:qFormat/>
    <w:rsid w:val="00F340EB"/>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F340EB"/>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F340EB"/>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340EB"/>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F340EB"/>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F340EB"/>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F340EB"/>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F340EB"/>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340EB"/>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F340EB"/>
    <w:rPr>
      <w:rFonts w:cs="Arial"/>
      <w:bCs/>
      <w:szCs w:val="26"/>
      <w:u w:val="single"/>
      <w:lang w:val="en-US" w:eastAsia="en-US" w:bidi="ar-SA"/>
    </w:rPr>
  </w:style>
  <w:style w:type="character" w:customStyle="1" w:styleId="AUnterdline">
    <w:name w:val="AUnterdline"/>
    <w:qFormat/>
    <w:rsid w:val="00F340EB"/>
    <w:rPr>
      <w:rFonts w:ascii="Times New Roman" w:hAnsi="Times New Roman"/>
      <w:sz w:val="20"/>
      <w:u w:val="single"/>
    </w:rPr>
  </w:style>
  <w:style w:type="character" w:customStyle="1" w:styleId="DontRead">
    <w:name w:val="Don't Read"/>
    <w:qFormat/>
    <w:rsid w:val="00F340EB"/>
    <w:rPr>
      <w:rFonts w:ascii="Times New Roman" w:hAnsi="Times New Roman"/>
      <w:sz w:val="16"/>
    </w:rPr>
  </w:style>
  <w:style w:type="character" w:customStyle="1" w:styleId="CharChar113">
    <w:name w:val="Char Char113"/>
    <w:basedOn w:val="DefaultParagraphFont"/>
    <w:rsid w:val="00F340EB"/>
    <w:rPr>
      <w:rFonts w:cs="Arial"/>
      <w:bCs/>
      <w:szCs w:val="26"/>
      <w:u w:val="single"/>
      <w:lang w:val="en-US" w:eastAsia="en-US" w:bidi="ar-SA"/>
    </w:rPr>
  </w:style>
  <w:style w:type="character" w:customStyle="1" w:styleId="StyleunderlineBold0">
    <w:name w:val="Style underline + Bold"/>
    <w:basedOn w:val="underline"/>
    <w:rsid w:val="00F340EB"/>
    <w:rPr>
      <w:u w:val="single"/>
      <w:lang w:val="en-US" w:eastAsia="en-US" w:bidi="ar-SA"/>
    </w:rPr>
  </w:style>
  <w:style w:type="character" w:customStyle="1" w:styleId="StyleunderlineCharNotBold">
    <w:name w:val="Style underline Char + Not Bold"/>
    <w:basedOn w:val="underlineChar"/>
    <w:rsid w:val="00F340EB"/>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F340EB"/>
    <w:pPr>
      <w:spacing w:after="0" w:line="240" w:lineRule="auto"/>
    </w:pPr>
    <w:rPr>
      <w:rFonts w:eastAsia="Times New Roman"/>
      <w:b/>
      <w:u w:val="single"/>
    </w:rPr>
  </w:style>
  <w:style w:type="character" w:customStyle="1" w:styleId="UnderlineChar5Char">
    <w:name w:val="Underline Char5 Char"/>
    <w:basedOn w:val="DefaultParagraphFont"/>
    <w:rsid w:val="00F340EB"/>
    <w:rPr>
      <w:szCs w:val="24"/>
      <w:u w:val="single"/>
      <w:lang w:val="en-US" w:eastAsia="en-US" w:bidi="ar-SA"/>
    </w:rPr>
  </w:style>
  <w:style w:type="paragraph" w:customStyle="1" w:styleId="UnderlineChar4">
    <w:name w:val="Underline Char4"/>
    <w:basedOn w:val="Normal"/>
    <w:link w:val="UnderlineChar4Char"/>
    <w:qFormat/>
    <w:rsid w:val="00F340EB"/>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F340EB"/>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F340EB"/>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F340EB"/>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F340EB"/>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F340EB"/>
    <w:rPr>
      <w:rFonts w:ascii="Calibri" w:eastAsia="Times New Roman" w:hAnsi="Calibri"/>
      <w:b/>
      <w:u w:val="single"/>
    </w:rPr>
  </w:style>
  <w:style w:type="character" w:customStyle="1" w:styleId="base">
    <w:name w:val="base"/>
    <w:basedOn w:val="DefaultParagraphFont"/>
    <w:rsid w:val="00F340EB"/>
  </w:style>
  <w:style w:type="character" w:customStyle="1" w:styleId="part-of-speech">
    <w:name w:val="part-of-speech"/>
    <w:basedOn w:val="DefaultParagraphFont"/>
    <w:rsid w:val="00F340EB"/>
  </w:style>
  <w:style w:type="paragraph" w:customStyle="1" w:styleId="UnderlineBoldIndent">
    <w:name w:val="Underline + Bold Indent"/>
    <w:basedOn w:val="Normal"/>
    <w:link w:val="UnderlineBoldIndentCharChar"/>
    <w:qFormat/>
    <w:rsid w:val="00F340E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340EB"/>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F340EB"/>
    <w:rPr>
      <w:u w:val="single"/>
    </w:rPr>
  </w:style>
  <w:style w:type="character" w:customStyle="1" w:styleId="StyleUnderlineBoldIndent11ptChar">
    <w:name w:val="Style Underline + Bold Indent + 11 pt Char"/>
    <w:link w:val="StyleUnderlineBoldIndent11pt"/>
    <w:rsid w:val="00F340EB"/>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F340EB"/>
    <w:rPr>
      <w:b/>
      <w:bCs/>
      <w:u w:val="single"/>
    </w:rPr>
  </w:style>
  <w:style w:type="character" w:customStyle="1" w:styleId="StyleUnderlineBoldIndent11ptBoldChar">
    <w:name w:val="Style Underline + Bold Indent + 11 pt Bold Char"/>
    <w:link w:val="StyleUnderlineBoldIndent11ptBold"/>
    <w:rsid w:val="00F340EB"/>
    <w:rPr>
      <w:rFonts w:ascii="Calibri" w:eastAsia="Times New Roman" w:hAnsi="Calibri"/>
      <w:b/>
      <w:bCs/>
      <w:szCs w:val="20"/>
      <w:u w:val="single"/>
    </w:rPr>
  </w:style>
  <w:style w:type="character" w:customStyle="1" w:styleId="FontStyle177">
    <w:name w:val="Font Style177"/>
    <w:basedOn w:val="DefaultParagraphFont"/>
    <w:uiPriority w:val="99"/>
    <w:rsid w:val="00F340EB"/>
    <w:rPr>
      <w:rFonts w:ascii="Times New Roman" w:hAnsi="Times New Roman" w:cs="Times New Roman"/>
      <w:sz w:val="20"/>
      <w:szCs w:val="20"/>
    </w:rPr>
  </w:style>
  <w:style w:type="character" w:customStyle="1" w:styleId="FontStyle173">
    <w:name w:val="Font Style173"/>
    <w:basedOn w:val="DefaultParagraphFont"/>
    <w:uiPriority w:val="99"/>
    <w:rsid w:val="00F340EB"/>
    <w:rPr>
      <w:rFonts w:ascii="Times New Roman" w:hAnsi="Times New Roman" w:cs="Times New Roman"/>
      <w:sz w:val="14"/>
      <w:szCs w:val="14"/>
    </w:rPr>
  </w:style>
  <w:style w:type="character" w:customStyle="1" w:styleId="FontStyle151">
    <w:name w:val="Font Style151"/>
    <w:basedOn w:val="DefaultParagraphFont"/>
    <w:uiPriority w:val="99"/>
    <w:rsid w:val="00F340EB"/>
    <w:rPr>
      <w:rFonts w:ascii="Arial Narrow" w:hAnsi="Arial Narrow" w:cs="Arial Narrow"/>
      <w:b/>
      <w:bCs/>
      <w:sz w:val="12"/>
      <w:szCs w:val="12"/>
    </w:rPr>
  </w:style>
  <w:style w:type="character" w:customStyle="1" w:styleId="FontStyle156">
    <w:name w:val="Font Style156"/>
    <w:basedOn w:val="DefaultParagraphFont"/>
    <w:uiPriority w:val="99"/>
    <w:rsid w:val="00F340EB"/>
    <w:rPr>
      <w:rFonts w:ascii="Arial Narrow" w:hAnsi="Arial Narrow" w:cs="Arial Narrow"/>
      <w:sz w:val="8"/>
      <w:szCs w:val="8"/>
    </w:rPr>
  </w:style>
  <w:style w:type="character" w:customStyle="1" w:styleId="FontStyle160">
    <w:name w:val="Font Style160"/>
    <w:basedOn w:val="DefaultParagraphFont"/>
    <w:uiPriority w:val="99"/>
    <w:rsid w:val="00F340EB"/>
    <w:rPr>
      <w:rFonts w:ascii="Times New Roman" w:hAnsi="Times New Roman" w:cs="Times New Roman"/>
      <w:b/>
      <w:bCs/>
      <w:sz w:val="20"/>
      <w:szCs w:val="20"/>
    </w:rPr>
  </w:style>
  <w:style w:type="character" w:customStyle="1" w:styleId="FontStyle178">
    <w:name w:val="Font Style178"/>
    <w:basedOn w:val="DefaultParagraphFont"/>
    <w:uiPriority w:val="99"/>
    <w:rsid w:val="00F340EB"/>
    <w:rPr>
      <w:rFonts w:ascii="Times New Roman" w:hAnsi="Times New Roman" w:cs="Times New Roman"/>
      <w:sz w:val="18"/>
      <w:szCs w:val="18"/>
    </w:rPr>
  </w:style>
  <w:style w:type="paragraph" w:customStyle="1" w:styleId="Style140">
    <w:name w:val="Style14"/>
    <w:basedOn w:val="Normal"/>
    <w:uiPriority w:val="99"/>
    <w:qFormat/>
    <w:rsid w:val="00F340E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F340EB"/>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F340EB"/>
    <w:rPr>
      <w:rFonts w:ascii="Times New Roman" w:hAnsi="Times New Roman" w:cs="Times New Roman"/>
      <w:sz w:val="12"/>
      <w:szCs w:val="12"/>
    </w:rPr>
  </w:style>
  <w:style w:type="paragraph" w:customStyle="1" w:styleId="Style90">
    <w:name w:val="Style9"/>
    <w:basedOn w:val="Normal"/>
    <w:uiPriority w:val="99"/>
    <w:qFormat/>
    <w:rsid w:val="00F340E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F340E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F340EB"/>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F340EB"/>
    <w:rPr>
      <w:rFonts w:ascii="Times New Roman" w:hAnsi="Times New Roman" w:cs="Times New Roman"/>
      <w:sz w:val="16"/>
      <w:szCs w:val="16"/>
    </w:rPr>
  </w:style>
  <w:style w:type="paragraph" w:customStyle="1" w:styleId="Stylecard11pt">
    <w:name w:val="Style card + 11 pt"/>
    <w:basedOn w:val="Normal"/>
    <w:link w:val="Stylecard11ptChar"/>
    <w:qFormat/>
    <w:rsid w:val="00F340EB"/>
    <w:pPr>
      <w:spacing w:after="0" w:line="240" w:lineRule="auto"/>
      <w:ind w:left="288" w:right="288"/>
    </w:pPr>
    <w:rPr>
      <w:rFonts w:eastAsia="SimSun"/>
      <w:sz w:val="20"/>
      <w:lang w:eastAsia="zh-CN"/>
    </w:rPr>
  </w:style>
  <w:style w:type="character" w:customStyle="1" w:styleId="Stylecard11ptChar">
    <w:name w:val="Style card + 11 pt Char"/>
    <w:link w:val="Stylecard11pt"/>
    <w:rsid w:val="00F340EB"/>
    <w:rPr>
      <w:rFonts w:ascii="Calibri" w:eastAsia="SimSun" w:hAnsi="Calibri"/>
      <w:sz w:val="20"/>
      <w:lang w:eastAsia="zh-CN"/>
    </w:rPr>
  </w:style>
  <w:style w:type="character" w:customStyle="1" w:styleId="globalcontentbody">
    <w:name w:val="globalcontentbody"/>
    <w:basedOn w:val="DefaultParagraphFont"/>
    <w:rsid w:val="00F340EB"/>
  </w:style>
  <w:style w:type="character" w:customStyle="1" w:styleId="authorbio">
    <w:name w:val="authorbio"/>
    <w:basedOn w:val="DefaultParagraphFont"/>
    <w:rsid w:val="00F340EB"/>
  </w:style>
  <w:style w:type="character" w:customStyle="1" w:styleId="StyleBoldandUnderlineCharChar11pt">
    <w:name w:val="Style Bold and Underline Char Char + 11 pt"/>
    <w:basedOn w:val="DefaultParagraphFont"/>
    <w:rsid w:val="00F340EB"/>
    <w:rPr>
      <w:b/>
      <w:bCs/>
      <w:noProof w:val="0"/>
      <w:sz w:val="20"/>
      <w:u w:val="single"/>
      <w:lang w:val="en-US" w:eastAsia="en-US" w:bidi="ar-SA"/>
    </w:rPr>
  </w:style>
  <w:style w:type="character" w:customStyle="1" w:styleId="Hyperlink23">
    <w:name w:val="Hyperlink23"/>
    <w:basedOn w:val="DefaultParagraphFont"/>
    <w:rsid w:val="00F340EB"/>
    <w:rPr>
      <w:color w:val="3300CC"/>
      <w:u w:val="single"/>
    </w:rPr>
  </w:style>
  <w:style w:type="character" w:customStyle="1" w:styleId="CharChar114">
    <w:name w:val="Char Char114"/>
    <w:basedOn w:val="DefaultParagraphFont"/>
    <w:rsid w:val="00F340EB"/>
    <w:rPr>
      <w:rFonts w:cs="Arial"/>
      <w:bCs/>
      <w:szCs w:val="26"/>
      <w:u w:val="single"/>
      <w:lang w:val="en-US" w:eastAsia="en-US" w:bidi="ar-SA"/>
    </w:rPr>
  </w:style>
  <w:style w:type="character" w:customStyle="1" w:styleId="CharChar112">
    <w:name w:val="Char Char112"/>
    <w:basedOn w:val="DefaultParagraphFont"/>
    <w:rsid w:val="00F340EB"/>
    <w:rPr>
      <w:rFonts w:cs="Arial"/>
      <w:bCs/>
      <w:szCs w:val="26"/>
      <w:u w:val="single"/>
      <w:lang w:val="en-US" w:eastAsia="en-US" w:bidi="ar-SA"/>
    </w:rPr>
  </w:style>
  <w:style w:type="paragraph" w:customStyle="1" w:styleId="WW-Default1">
    <w:name w:val="WW-Default1"/>
    <w:basedOn w:val="Normal"/>
    <w:qFormat/>
    <w:rsid w:val="00F340EB"/>
    <w:pPr>
      <w:suppressAutoHyphens/>
      <w:spacing w:after="0" w:line="240" w:lineRule="auto"/>
    </w:pPr>
    <w:rPr>
      <w:rFonts w:eastAsia="Times New Roman"/>
      <w:b/>
      <w:bCs/>
      <w:szCs w:val="20"/>
      <w:lang w:eastAsia="ar-SA"/>
    </w:rPr>
  </w:style>
  <w:style w:type="character" w:customStyle="1" w:styleId="zoomme">
    <w:name w:val="zoomme"/>
    <w:basedOn w:val="DefaultParagraphFont"/>
    <w:rsid w:val="00F340EB"/>
  </w:style>
  <w:style w:type="character" w:customStyle="1" w:styleId="classauthor">
    <w:name w:val="class=&quot;author&quot;"/>
    <w:basedOn w:val="DefaultParagraphFont"/>
    <w:rsid w:val="00F340EB"/>
  </w:style>
  <w:style w:type="paragraph" w:customStyle="1" w:styleId="Stylecard11ptUnderline">
    <w:name w:val="Style card + 11 pt Underline"/>
    <w:basedOn w:val="Normal"/>
    <w:link w:val="Stylecard11ptUnderlineChar"/>
    <w:qFormat/>
    <w:rsid w:val="00F340EB"/>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F340EB"/>
    <w:rPr>
      <w:rFonts w:ascii="Calibri" w:eastAsia="SimSun" w:hAnsi="Calibri"/>
      <w:sz w:val="20"/>
      <w:u w:val="single"/>
      <w:lang w:eastAsia="zh-CN"/>
    </w:rPr>
  </w:style>
  <w:style w:type="character" w:customStyle="1" w:styleId="officialstitle-">
    <w:name w:val="official_s_title-"/>
    <w:basedOn w:val="DefaultParagraphFont"/>
    <w:rsid w:val="00F340EB"/>
  </w:style>
  <w:style w:type="character" w:customStyle="1" w:styleId="officialsbureau">
    <w:name w:val="official_s_bureau"/>
    <w:basedOn w:val="DefaultParagraphFont"/>
    <w:rsid w:val="00F340E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340EB"/>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340EB"/>
    <w:rPr>
      <w:rFonts w:ascii="Calibri" w:eastAsia="Times New Roman" w:hAnsi="Calibri" w:cs="Arial"/>
      <w:b/>
      <w:bCs/>
      <w:sz w:val="24"/>
      <w:szCs w:val="28"/>
    </w:rPr>
  </w:style>
  <w:style w:type="character" w:customStyle="1" w:styleId="gray">
    <w:name w:val="gray"/>
    <w:basedOn w:val="DefaultParagraphFont"/>
    <w:rsid w:val="00F340EB"/>
  </w:style>
  <w:style w:type="character" w:customStyle="1" w:styleId="Styleunderline11ptBorderSinglesolidlineAuto05p">
    <w:name w:val="Style underline + 11 pt Border: : (Single solid line Auto  0.5 p..."/>
    <w:rsid w:val="00F340EB"/>
    <w:rPr>
      <w:sz w:val="20"/>
      <w:u w:val="single"/>
      <w:bdr w:val="single" w:sz="4" w:space="0" w:color="auto"/>
    </w:rPr>
  </w:style>
  <w:style w:type="character" w:customStyle="1" w:styleId="Citation-CompleteChar">
    <w:name w:val="Citation - Complete Char"/>
    <w:basedOn w:val="DefaultParagraphFont"/>
    <w:link w:val="Citation-Complete"/>
    <w:locked/>
    <w:rsid w:val="00F340EB"/>
    <w:rPr>
      <w:rFonts w:ascii="Calibri" w:hAnsi="Calibri"/>
    </w:rPr>
  </w:style>
  <w:style w:type="paragraph" w:customStyle="1" w:styleId="StyleStyle49ptBoldItalic">
    <w:name w:val="Style Style4 + 9 pt Bold Italic"/>
    <w:basedOn w:val="Normal"/>
    <w:link w:val="StyleStyle49ptBoldItalicChar"/>
    <w:qFormat/>
    <w:rsid w:val="00F340EB"/>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340EB"/>
    <w:rPr>
      <w:rFonts w:ascii="Calibri" w:eastAsia="Times New Roman" w:hAnsi="Calibri"/>
      <w:b/>
      <w:bCs/>
      <w:i/>
      <w:iCs/>
      <w:u w:val="single"/>
    </w:rPr>
  </w:style>
  <w:style w:type="character" w:customStyle="1" w:styleId="newscontent">
    <w:name w:val="newscontent"/>
    <w:rsid w:val="00F340EB"/>
  </w:style>
  <w:style w:type="character" w:customStyle="1" w:styleId="FontStyle172">
    <w:name w:val="Font Style172"/>
    <w:basedOn w:val="DefaultParagraphFont"/>
    <w:uiPriority w:val="99"/>
    <w:rsid w:val="00F340EB"/>
    <w:rPr>
      <w:rFonts w:ascii="Times New Roman" w:hAnsi="Times New Roman" w:cs="Times New Roman"/>
      <w:b/>
      <w:bCs/>
      <w:sz w:val="16"/>
      <w:szCs w:val="16"/>
    </w:rPr>
  </w:style>
  <w:style w:type="paragraph" w:customStyle="1" w:styleId="Style180">
    <w:name w:val="Style18"/>
    <w:basedOn w:val="Normal"/>
    <w:uiPriority w:val="99"/>
    <w:qFormat/>
    <w:rsid w:val="00F340EB"/>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F340EB"/>
    <w:rPr>
      <w:rFonts w:ascii="Times New Roman" w:hAnsi="Times New Roman" w:cs="Times New Roman"/>
      <w:i/>
      <w:iCs/>
      <w:sz w:val="16"/>
      <w:szCs w:val="16"/>
    </w:rPr>
  </w:style>
  <w:style w:type="character" w:customStyle="1" w:styleId="FontStyle162">
    <w:name w:val="Font Style162"/>
    <w:basedOn w:val="DefaultParagraphFont"/>
    <w:uiPriority w:val="99"/>
    <w:rsid w:val="00F340EB"/>
    <w:rPr>
      <w:rFonts w:ascii="Times New Roman" w:hAnsi="Times New Roman" w:cs="Times New Roman"/>
      <w:b/>
      <w:bCs/>
      <w:sz w:val="18"/>
      <w:szCs w:val="18"/>
    </w:rPr>
  </w:style>
  <w:style w:type="character" w:customStyle="1" w:styleId="FontStyle167">
    <w:name w:val="Font Style167"/>
    <w:basedOn w:val="DefaultParagraphFont"/>
    <w:uiPriority w:val="99"/>
    <w:rsid w:val="00F340EB"/>
    <w:rPr>
      <w:rFonts w:ascii="Times New Roman" w:hAnsi="Times New Roman" w:cs="Times New Roman"/>
      <w:sz w:val="10"/>
      <w:szCs w:val="10"/>
    </w:rPr>
  </w:style>
  <w:style w:type="character" w:customStyle="1" w:styleId="FontStyle174">
    <w:name w:val="Font Style174"/>
    <w:basedOn w:val="DefaultParagraphFont"/>
    <w:uiPriority w:val="99"/>
    <w:rsid w:val="00F340EB"/>
    <w:rPr>
      <w:rFonts w:ascii="Arial Narrow" w:hAnsi="Arial Narrow" w:cs="Arial Narrow"/>
      <w:b/>
      <w:bCs/>
      <w:sz w:val="18"/>
      <w:szCs w:val="18"/>
    </w:rPr>
  </w:style>
  <w:style w:type="paragraph" w:customStyle="1" w:styleId="Style47">
    <w:name w:val="Style47"/>
    <w:basedOn w:val="Normal"/>
    <w:uiPriority w:val="99"/>
    <w:qFormat/>
    <w:rsid w:val="00F340EB"/>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F340EB"/>
    <w:rPr>
      <w:rFonts w:ascii="Times New Roman" w:hAnsi="Times New Roman" w:cs="Times New Roman"/>
      <w:sz w:val="12"/>
      <w:szCs w:val="12"/>
    </w:rPr>
  </w:style>
  <w:style w:type="paragraph" w:customStyle="1" w:styleId="Style24">
    <w:name w:val="Style24"/>
    <w:basedOn w:val="Normal"/>
    <w:uiPriority w:val="99"/>
    <w:qFormat/>
    <w:rsid w:val="00F340E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F340E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F340EB"/>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F340EB"/>
    <w:rPr>
      <w:rFonts w:ascii="Times New Roman" w:hAnsi="Times New Roman" w:cs="Times New Roman"/>
      <w:b/>
      <w:bCs/>
      <w:sz w:val="18"/>
      <w:szCs w:val="18"/>
    </w:rPr>
  </w:style>
  <w:style w:type="paragraph" w:customStyle="1" w:styleId="Style210">
    <w:name w:val="Style21"/>
    <w:basedOn w:val="Normal"/>
    <w:uiPriority w:val="99"/>
    <w:qFormat/>
    <w:rsid w:val="00F340E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F340EB"/>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F340EB"/>
    <w:pPr>
      <w:spacing w:before="200" w:line="240" w:lineRule="auto"/>
    </w:pPr>
    <w:rPr>
      <w:bCs/>
      <w:sz w:val="22"/>
    </w:rPr>
  </w:style>
  <w:style w:type="paragraph" w:customStyle="1" w:styleId="Aa">
    <w:name w:val="A"/>
    <w:basedOn w:val="Default"/>
    <w:next w:val="Default"/>
    <w:rsid w:val="00F340EB"/>
    <w:rPr>
      <w:rFonts w:eastAsia="Times New Roman"/>
      <w:color w:val="auto"/>
      <w:lang w:bidi="en-US"/>
    </w:rPr>
  </w:style>
  <w:style w:type="character" w:customStyle="1" w:styleId="ac">
    <w:name w:val="••••"/>
    <w:rsid w:val="00F340EB"/>
    <w:rPr>
      <w:color w:val="000000"/>
    </w:rPr>
  </w:style>
  <w:style w:type="character" w:customStyle="1" w:styleId="UL-Bold">
    <w:name w:val="UL-Bold"/>
    <w:basedOn w:val="DefaultParagraphFont"/>
    <w:rsid w:val="00F340EB"/>
    <w:rPr>
      <w:u w:val="thick"/>
    </w:rPr>
  </w:style>
  <w:style w:type="character" w:customStyle="1" w:styleId="UL-None">
    <w:name w:val="UL-None"/>
    <w:basedOn w:val="DefaultParagraphFont"/>
    <w:rsid w:val="00F340EB"/>
    <w:rPr>
      <w:u w:val="none"/>
    </w:rPr>
  </w:style>
  <w:style w:type="character" w:customStyle="1" w:styleId="styletimesnewroman12ptbold0">
    <w:name w:val="styletimesnewroman12ptbold"/>
    <w:basedOn w:val="DefaultParagraphFont"/>
    <w:rsid w:val="00F340EB"/>
  </w:style>
  <w:style w:type="character" w:customStyle="1" w:styleId="FontStyle19">
    <w:name w:val="Font Style19"/>
    <w:basedOn w:val="DefaultParagraphFont"/>
    <w:uiPriority w:val="99"/>
    <w:rsid w:val="00F340EB"/>
    <w:rPr>
      <w:rFonts w:ascii="Times New Roman" w:hAnsi="Times New Roman" w:cs="Times New Roman"/>
      <w:sz w:val="18"/>
      <w:szCs w:val="18"/>
    </w:rPr>
  </w:style>
  <w:style w:type="character" w:customStyle="1" w:styleId="UnderlineBox">
    <w:name w:val="Underline + Box"/>
    <w:uiPriority w:val="1"/>
    <w:qFormat/>
    <w:rsid w:val="00F340EB"/>
    <w:rPr>
      <w:rFonts w:ascii="Georgia" w:hAnsi="Georgia"/>
      <w:b w:val="0"/>
      <w:sz w:val="22"/>
      <w:u w:val="single"/>
      <w:bdr w:val="single" w:sz="4" w:space="0" w:color="auto"/>
    </w:rPr>
  </w:style>
  <w:style w:type="character" w:customStyle="1" w:styleId="10ptnotbold">
    <w:name w:val="10ptnotbold"/>
    <w:basedOn w:val="DefaultParagraphFont"/>
    <w:rsid w:val="00F340EB"/>
    <w:rPr>
      <w:sz w:val="20"/>
    </w:rPr>
  </w:style>
  <w:style w:type="paragraph" w:customStyle="1" w:styleId="ALLCAPS">
    <w:name w:val="ALL CAPS"/>
    <w:basedOn w:val="Normal"/>
    <w:link w:val="ALLCAPSChar"/>
    <w:qFormat/>
    <w:rsid w:val="00F340EB"/>
    <w:pPr>
      <w:spacing w:after="0" w:line="240" w:lineRule="auto"/>
    </w:pPr>
    <w:rPr>
      <w:rFonts w:eastAsia="Times New Roman"/>
      <w:b/>
      <w:caps/>
      <w:szCs w:val="20"/>
    </w:rPr>
  </w:style>
  <w:style w:type="character" w:customStyle="1" w:styleId="kn">
    <w:name w:val="kn"/>
    <w:basedOn w:val="DefaultParagraphFont"/>
    <w:rsid w:val="00F340EB"/>
  </w:style>
  <w:style w:type="paragraph" w:customStyle="1" w:styleId="StyleCardworksLinespacingsingle">
    <w:name w:val="Style Card works + Line spacing:  single"/>
    <w:basedOn w:val="Normal"/>
    <w:link w:val="StyleCardworksLinespacingsingleChar"/>
    <w:qFormat/>
    <w:rsid w:val="00F340EB"/>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F340EB"/>
    <w:rPr>
      <w:rFonts w:ascii="Calibri" w:eastAsia="Times New Roman" w:hAnsi="Calibri"/>
      <w:spacing w:val="-3"/>
      <w:szCs w:val="20"/>
    </w:rPr>
  </w:style>
  <w:style w:type="paragraph" w:customStyle="1" w:styleId="BriefTitleWorks">
    <w:name w:val="Brief Title Works"/>
    <w:basedOn w:val="Heading1"/>
    <w:link w:val="BriefTitleWorksChar"/>
    <w:qFormat/>
    <w:rsid w:val="00F340E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F340EB"/>
    <w:rPr>
      <w:rFonts w:ascii="Calibri" w:eastAsia="Times New Roman" w:hAnsi="Calibri" w:cs="Arial"/>
      <w:b/>
      <w:kern w:val="32"/>
      <w:sz w:val="24"/>
      <w:szCs w:val="32"/>
      <w:u w:val="single"/>
    </w:rPr>
  </w:style>
  <w:style w:type="character" w:customStyle="1" w:styleId="twelptblackblack1">
    <w:name w:val="twelptblackblack1"/>
    <w:basedOn w:val="DefaultParagraphFont"/>
    <w:rsid w:val="00F340EB"/>
    <w:rPr>
      <w:rFonts w:ascii="Verdana" w:hAnsi="Verdana" w:hint="default"/>
      <w:color w:val="000000"/>
      <w:sz w:val="16"/>
      <w:szCs w:val="16"/>
    </w:rPr>
  </w:style>
  <w:style w:type="character" w:customStyle="1" w:styleId="TagCharCharCharChar0">
    <w:name w:val="Tag Char Char Char Char"/>
    <w:basedOn w:val="DefaultParagraphFont"/>
    <w:rsid w:val="00F340EB"/>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F340E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F340EB"/>
    <w:rPr>
      <w:sz w:val="30"/>
      <w:szCs w:val="30"/>
    </w:rPr>
  </w:style>
  <w:style w:type="character" w:customStyle="1" w:styleId="CharacterStyle13">
    <w:name w:val="Character Style 13"/>
    <w:rsid w:val="00F340EB"/>
    <w:rPr>
      <w:i/>
      <w:iCs/>
      <w:sz w:val="17"/>
      <w:szCs w:val="17"/>
    </w:rPr>
  </w:style>
  <w:style w:type="character" w:customStyle="1" w:styleId="CardsNotUnderlined">
    <w:name w:val="Cards Not Underlined"/>
    <w:rsid w:val="00F340EB"/>
    <w:rPr>
      <w:rFonts w:ascii="Times New Roman" w:hAnsi="Times New Roman"/>
      <w:sz w:val="16"/>
    </w:rPr>
  </w:style>
  <w:style w:type="character" w:customStyle="1" w:styleId="a13">
    <w:name w:val="a1"/>
    <w:rsid w:val="00F340EB"/>
    <w:rPr>
      <w:color w:val="008000"/>
    </w:rPr>
  </w:style>
  <w:style w:type="paragraph" w:customStyle="1" w:styleId="Fifth">
    <w:name w:val="Fifth"/>
    <w:basedOn w:val="Normal"/>
    <w:link w:val="FifthChar"/>
    <w:qFormat/>
    <w:rsid w:val="00F340EB"/>
    <w:pPr>
      <w:spacing w:after="0" w:line="240" w:lineRule="auto"/>
    </w:pPr>
    <w:rPr>
      <w:rFonts w:eastAsia="Times New Roman"/>
      <w:sz w:val="20"/>
      <w:lang w:val="x-none" w:eastAsia="x-none"/>
    </w:rPr>
  </w:style>
  <w:style w:type="character" w:customStyle="1" w:styleId="FifthChar">
    <w:name w:val="Fifth Char"/>
    <w:link w:val="Fifth"/>
    <w:rsid w:val="00F340EB"/>
    <w:rPr>
      <w:rFonts w:ascii="Calibri" w:eastAsia="Times New Roman" w:hAnsi="Calibri"/>
      <w:sz w:val="20"/>
      <w:lang w:val="x-none" w:eastAsia="x-none"/>
    </w:rPr>
  </w:style>
  <w:style w:type="paragraph" w:customStyle="1" w:styleId="Repeatblockheading0">
    <w:name w:val="Repeat block heading"/>
    <w:basedOn w:val="Normal"/>
    <w:rsid w:val="00F340EB"/>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F340EB"/>
  </w:style>
  <w:style w:type="character" w:customStyle="1" w:styleId="imgcreditcaption">
    <w:name w:val="imgcreditcaption"/>
    <w:rsid w:val="00F340EB"/>
  </w:style>
  <w:style w:type="character" w:customStyle="1" w:styleId="current-article">
    <w:name w:val="current-article"/>
    <w:rsid w:val="00F340EB"/>
  </w:style>
  <w:style w:type="character" w:customStyle="1" w:styleId="hps">
    <w:name w:val="hps"/>
    <w:rsid w:val="00F340EB"/>
  </w:style>
  <w:style w:type="paragraph" w:customStyle="1" w:styleId="introduction">
    <w:name w:val="introduction"/>
    <w:basedOn w:val="Normal"/>
    <w:uiPriority w:val="99"/>
    <w:qFormat/>
    <w:rsid w:val="00F340EB"/>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F340E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F340E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F340EB"/>
    <w:rPr>
      <w:rFonts w:cs="Calibri"/>
    </w:rPr>
  </w:style>
  <w:style w:type="paragraph" w:customStyle="1" w:styleId="CitationCharCharCharCharCharCharChar">
    <w:name w:val="Citation Char Char Char Char Char Char Char"/>
    <w:basedOn w:val="Normal"/>
    <w:link w:val="CitationCharCharCharCharCharCharCharChar"/>
    <w:rsid w:val="00F340EB"/>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F340EB"/>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F340EB"/>
    <w:pPr>
      <w:spacing w:before="100" w:beforeAutospacing="1" w:after="100" w:afterAutospacing="1" w:line="240" w:lineRule="auto"/>
    </w:pPr>
    <w:rPr>
      <w:rFonts w:eastAsia="Times New Roman"/>
      <w:sz w:val="24"/>
    </w:rPr>
  </w:style>
  <w:style w:type="character" w:customStyle="1" w:styleId="source-org">
    <w:name w:val="source-org"/>
    <w:rsid w:val="00F340EB"/>
  </w:style>
  <w:style w:type="paragraph" w:customStyle="1" w:styleId="BodyText311">
    <w:name w:val="Body Text 31"/>
    <w:basedOn w:val="Normal"/>
    <w:next w:val="BodyText3"/>
    <w:unhideWhenUsed/>
    <w:rsid w:val="00F340EB"/>
    <w:pPr>
      <w:spacing w:after="120" w:line="240" w:lineRule="auto"/>
    </w:pPr>
    <w:rPr>
      <w:bCs/>
      <w:color w:val="000000"/>
    </w:rPr>
  </w:style>
  <w:style w:type="paragraph" w:customStyle="1" w:styleId="BodyText210">
    <w:name w:val="Body Text 21"/>
    <w:basedOn w:val="Normal"/>
    <w:next w:val="BodyText2"/>
    <w:unhideWhenUsed/>
    <w:rsid w:val="00F340EB"/>
    <w:pPr>
      <w:spacing w:after="120" w:line="480" w:lineRule="auto"/>
    </w:pPr>
    <w:rPr>
      <w:sz w:val="12"/>
    </w:rPr>
  </w:style>
  <w:style w:type="paragraph" w:customStyle="1" w:styleId="BodyTextIndent1">
    <w:name w:val="Body Text Indent1"/>
    <w:basedOn w:val="Normal"/>
    <w:next w:val="BodyTextIndent"/>
    <w:unhideWhenUsed/>
    <w:rsid w:val="00F340EB"/>
    <w:pPr>
      <w:spacing w:after="120" w:line="240" w:lineRule="auto"/>
      <w:ind w:left="360"/>
    </w:pPr>
  </w:style>
  <w:style w:type="paragraph" w:customStyle="1" w:styleId="BodyTextIndent31">
    <w:name w:val="Body Text Indent 31"/>
    <w:basedOn w:val="Normal"/>
    <w:next w:val="BodyTextIndent3"/>
    <w:semiHidden/>
    <w:unhideWhenUsed/>
    <w:rsid w:val="00F340EB"/>
    <w:pPr>
      <w:spacing w:after="120" w:line="240" w:lineRule="auto"/>
      <w:ind w:left="360"/>
    </w:pPr>
    <w:rPr>
      <w:sz w:val="14"/>
    </w:rPr>
  </w:style>
  <w:style w:type="paragraph" w:customStyle="1" w:styleId="BodyTextIndent21">
    <w:name w:val="Body Text Indent 21"/>
    <w:basedOn w:val="Normal"/>
    <w:next w:val="BodyTextIndent2"/>
    <w:unhideWhenUsed/>
    <w:rsid w:val="00F340EB"/>
    <w:pPr>
      <w:spacing w:after="120" w:line="480" w:lineRule="auto"/>
      <w:ind w:left="360"/>
    </w:pPr>
  </w:style>
  <w:style w:type="character" w:customStyle="1" w:styleId="Caption11">
    <w:name w:val="Caption11"/>
    <w:rsid w:val="00F340EB"/>
  </w:style>
  <w:style w:type="paragraph" w:customStyle="1" w:styleId="z-BottomofForm1">
    <w:name w:val="z-Bottom of Form1"/>
    <w:basedOn w:val="Normal"/>
    <w:next w:val="Normal"/>
    <w:hidden/>
    <w:unhideWhenUsed/>
    <w:rsid w:val="00F340E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F340EB"/>
    <w:pPr>
      <w:spacing w:before="100" w:beforeAutospacing="1" w:after="100" w:afterAutospacing="1" w:line="240" w:lineRule="auto"/>
    </w:pPr>
    <w:rPr>
      <w:rFonts w:eastAsia="Times New Roman"/>
      <w:sz w:val="24"/>
    </w:rPr>
  </w:style>
  <w:style w:type="paragraph" w:customStyle="1" w:styleId="cptchblock">
    <w:name w:val="cptch_block"/>
    <w:basedOn w:val="Normal"/>
    <w:rsid w:val="00F340EB"/>
    <w:pPr>
      <w:spacing w:before="100" w:beforeAutospacing="1" w:after="100" w:afterAutospacing="1" w:line="240" w:lineRule="auto"/>
    </w:pPr>
    <w:rPr>
      <w:rFonts w:eastAsia="Times New Roman"/>
      <w:sz w:val="24"/>
    </w:rPr>
  </w:style>
  <w:style w:type="paragraph" w:customStyle="1" w:styleId="publisheddate">
    <w:name w:val="published_date"/>
    <w:basedOn w:val="Normal"/>
    <w:rsid w:val="00F340EB"/>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F340EB"/>
    <w:pPr>
      <w:spacing w:before="100" w:beforeAutospacing="1" w:after="100" w:afterAutospacing="1" w:line="240" w:lineRule="auto"/>
    </w:pPr>
    <w:rPr>
      <w:rFonts w:eastAsia="Times New Roman"/>
      <w:sz w:val="24"/>
    </w:rPr>
  </w:style>
  <w:style w:type="character" w:customStyle="1" w:styleId="mainheading">
    <w:name w:val="mainheading"/>
    <w:rsid w:val="00F340EB"/>
  </w:style>
  <w:style w:type="character" w:customStyle="1" w:styleId="StyleStyleunderlineBold11pt">
    <w:name w:val="Style Style underline + Bold + 11 pt"/>
    <w:rsid w:val="00F340EB"/>
    <w:rPr>
      <w:bCs/>
      <w:sz w:val="20"/>
      <w:u w:val="single"/>
    </w:rPr>
  </w:style>
  <w:style w:type="character" w:customStyle="1" w:styleId="StyleunderlineAsianTimesNewRomanBold">
    <w:name w:val="Style underline + (Asian) Times New Roman Bold"/>
    <w:rsid w:val="00F340EB"/>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F340EB"/>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F340EB"/>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F340EB"/>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F340EB"/>
    <w:rPr>
      <w:b/>
      <w:bCs/>
      <w:sz w:val="20"/>
      <w:u w:val="single"/>
      <w:bdr w:val="single" w:sz="4" w:space="0" w:color="auto"/>
    </w:rPr>
  </w:style>
  <w:style w:type="paragraph" w:customStyle="1" w:styleId="emactive">
    <w:name w:val="emactive"/>
    <w:basedOn w:val="Normal"/>
    <w:uiPriority w:val="99"/>
    <w:qFormat/>
    <w:rsid w:val="00F340E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F340E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F340EB"/>
    <w:rPr>
      <w:rFonts w:cs="Calibri"/>
      <w:u w:val="single"/>
      <w:shd w:val="clear" w:color="auto" w:fill="66FFFF"/>
    </w:rPr>
  </w:style>
  <w:style w:type="paragraph" w:customStyle="1" w:styleId="CardHighlight">
    <w:name w:val="Card Highlight"/>
    <w:basedOn w:val="Normal"/>
    <w:link w:val="CardHighlightChar"/>
    <w:qFormat/>
    <w:rsid w:val="00F340EB"/>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F340EB"/>
    <w:pPr>
      <w:spacing w:before="200" w:line="240" w:lineRule="auto"/>
    </w:pPr>
    <w:rPr>
      <w:rFonts w:eastAsia="MS Gothic" w:cs="Arial"/>
      <w:bCs/>
      <w:sz w:val="24"/>
      <w:lang w:eastAsia="zh-CN"/>
    </w:rPr>
  </w:style>
  <w:style w:type="character" w:customStyle="1" w:styleId="metaorigin">
    <w:name w:val="meta_origin"/>
    <w:rsid w:val="00F340EB"/>
  </w:style>
  <w:style w:type="character" w:customStyle="1" w:styleId="eminfo">
    <w:name w:val="eminfo"/>
    <w:rsid w:val="00F340EB"/>
  </w:style>
  <w:style w:type="character" w:customStyle="1" w:styleId="emhighlight">
    <w:name w:val="emhighlight"/>
    <w:rsid w:val="00F340EB"/>
  </w:style>
  <w:style w:type="character" w:customStyle="1" w:styleId="last">
    <w:name w:val="last"/>
    <w:rsid w:val="00F340EB"/>
  </w:style>
  <w:style w:type="character" w:customStyle="1" w:styleId="institution">
    <w:name w:val="institution"/>
    <w:rsid w:val="00F340EB"/>
  </w:style>
  <w:style w:type="character" w:customStyle="1" w:styleId="NormalCard">
    <w:name w:val="Normal Card"/>
    <w:uiPriority w:val="1"/>
    <w:qFormat/>
    <w:rsid w:val="00F340EB"/>
    <w:rPr>
      <w:rFonts w:ascii="Times New Roman" w:hAnsi="Times New Roman" w:cs="Times New Roman" w:hint="default"/>
      <w:sz w:val="24"/>
    </w:rPr>
  </w:style>
  <w:style w:type="character" w:customStyle="1" w:styleId="timebox">
    <w:name w:val="timebox"/>
    <w:rsid w:val="00F340EB"/>
  </w:style>
  <w:style w:type="character" w:customStyle="1" w:styleId="Heading2Subtext">
    <w:name w:val="Heading 2 Subtext"/>
    <w:rsid w:val="00F340EB"/>
    <w:rPr>
      <w:rFonts w:ascii="Times New Roman" w:hAnsi="Times New Roman" w:cs="Times New Roman" w:hint="default"/>
      <w:sz w:val="16"/>
    </w:rPr>
  </w:style>
  <w:style w:type="table" w:styleId="MediumGrid1">
    <w:name w:val="Medium Grid 1"/>
    <w:basedOn w:val="TableNormal"/>
    <w:uiPriority w:val="67"/>
    <w:rsid w:val="00F340E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F340EB"/>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F340E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F340E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F340EB"/>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F340EB"/>
    <w:rPr>
      <w:rFonts w:ascii="Calibri" w:hAnsi="Calibri"/>
      <w:b/>
    </w:rPr>
  </w:style>
  <w:style w:type="character" w:customStyle="1" w:styleId="caps-label">
    <w:name w:val="caps-label"/>
    <w:rsid w:val="00F340EB"/>
  </w:style>
  <w:style w:type="paragraph" w:customStyle="1" w:styleId="firstletter">
    <w:name w:val="firstletter"/>
    <w:basedOn w:val="Normal"/>
    <w:uiPriority w:val="99"/>
    <w:qFormat/>
    <w:rsid w:val="00F340EB"/>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F340EB"/>
    <w:pPr>
      <w:spacing w:before="100" w:beforeAutospacing="1" w:after="100" w:afterAutospacing="1" w:line="240" w:lineRule="auto"/>
    </w:pPr>
    <w:rPr>
      <w:rFonts w:eastAsia="Times New Roman"/>
      <w:sz w:val="24"/>
    </w:rPr>
  </w:style>
  <w:style w:type="character" w:customStyle="1" w:styleId="cardshighlight0">
    <w:name w:val="cardshighlight"/>
    <w:rsid w:val="00F340EB"/>
  </w:style>
  <w:style w:type="character" w:customStyle="1" w:styleId="cardsfont12pt1">
    <w:name w:val="cardsfont12pt"/>
    <w:rsid w:val="00F340EB"/>
  </w:style>
  <w:style w:type="paragraph" w:customStyle="1" w:styleId="H1numbered">
    <w:name w:val="H1 numbered"/>
    <w:basedOn w:val="Normal"/>
    <w:uiPriority w:val="99"/>
    <w:qFormat/>
    <w:rsid w:val="00F340EB"/>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F340EB"/>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F340EB"/>
  </w:style>
  <w:style w:type="character" w:customStyle="1" w:styleId="backcontent">
    <w:name w:val="backcontent"/>
    <w:rsid w:val="00F340EB"/>
  </w:style>
  <w:style w:type="character" w:customStyle="1" w:styleId="daystmp">
    <w:name w:val="daystmp"/>
    <w:rsid w:val="00F340EB"/>
  </w:style>
  <w:style w:type="paragraph" w:customStyle="1" w:styleId="in">
    <w:name w:val="in"/>
    <w:basedOn w:val="Normal"/>
    <w:uiPriority w:val="99"/>
    <w:qFormat/>
    <w:rsid w:val="00F340EB"/>
    <w:pPr>
      <w:spacing w:before="100" w:beforeAutospacing="1" w:after="100" w:afterAutospacing="1" w:line="240" w:lineRule="auto"/>
    </w:pPr>
    <w:rPr>
      <w:rFonts w:eastAsia="Times New Roman"/>
      <w:sz w:val="24"/>
    </w:rPr>
  </w:style>
  <w:style w:type="character" w:customStyle="1" w:styleId="cardsfont12ptchar">
    <w:name w:val="cardsfont12ptchar"/>
    <w:rsid w:val="00F340EB"/>
  </w:style>
  <w:style w:type="character" w:customStyle="1" w:styleId="gal">
    <w:name w:val="gal"/>
    <w:rsid w:val="00F340EB"/>
  </w:style>
  <w:style w:type="paragraph" w:customStyle="1" w:styleId="imagecontain">
    <w:name w:val="imagecontain"/>
    <w:basedOn w:val="Normal"/>
    <w:uiPriority w:val="99"/>
    <w:qFormat/>
    <w:rsid w:val="00F340EB"/>
    <w:pPr>
      <w:spacing w:before="100" w:beforeAutospacing="1" w:after="100" w:afterAutospacing="1" w:line="240" w:lineRule="auto"/>
    </w:pPr>
    <w:rPr>
      <w:rFonts w:eastAsia="Times New Roman"/>
      <w:sz w:val="24"/>
    </w:rPr>
  </w:style>
  <w:style w:type="character" w:customStyle="1" w:styleId="imagedateline">
    <w:name w:val="image_dateline"/>
    <w:rsid w:val="00F340EB"/>
  </w:style>
  <w:style w:type="character" w:customStyle="1" w:styleId="authordatecharchar">
    <w:name w:val="authordatecharchar"/>
    <w:rsid w:val="00F340EB"/>
  </w:style>
  <w:style w:type="character" w:customStyle="1" w:styleId="style1char0">
    <w:name w:val="style1char"/>
    <w:rsid w:val="00F340EB"/>
  </w:style>
  <w:style w:type="character" w:customStyle="1" w:styleId="tagcharchar0">
    <w:name w:val="tagcharchar"/>
    <w:rsid w:val="00F340EB"/>
  </w:style>
  <w:style w:type="character" w:customStyle="1" w:styleId="underlinedcharchar2">
    <w:name w:val="underlinedcharchar"/>
    <w:rsid w:val="00F340EB"/>
  </w:style>
  <w:style w:type="paragraph" w:customStyle="1" w:styleId="CM62">
    <w:name w:val="CM62"/>
    <w:basedOn w:val="Normal"/>
    <w:next w:val="Normal"/>
    <w:uiPriority w:val="99"/>
    <w:qFormat/>
    <w:rsid w:val="00F340E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F340E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F340EB"/>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F340E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F340EB"/>
    <w:pPr>
      <w:spacing w:line="228" w:lineRule="atLeast"/>
    </w:pPr>
    <w:rPr>
      <w:rFonts w:ascii="Showcard Gothic" w:eastAsia="Times New Roman" w:hAnsi="Showcard Gothic"/>
      <w:color w:val="auto"/>
      <w:lang w:eastAsia="zh-CN"/>
    </w:rPr>
  </w:style>
  <w:style w:type="character" w:customStyle="1" w:styleId="BoxedChar">
    <w:name w:val="Boxed Char"/>
    <w:rsid w:val="00F340EB"/>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F340EB"/>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F340EB"/>
    <w:rPr>
      <w:rFonts w:ascii="Calibri" w:eastAsia="Times New Roman" w:hAnsi="Calibri" w:cs="Times New Roman"/>
    </w:rPr>
  </w:style>
  <w:style w:type="paragraph" w:customStyle="1" w:styleId="StyleCards11pt">
    <w:name w:val="Style Cards + 11 pt"/>
    <w:basedOn w:val="Cards"/>
    <w:link w:val="StyleCards11ptChar"/>
    <w:qFormat/>
    <w:rsid w:val="00F340EB"/>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F340EB"/>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F340E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F340EB"/>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F340E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F340EB"/>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340EB"/>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F340EB"/>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F340EB"/>
    <w:pPr>
      <w:ind w:left="288" w:right="288"/>
    </w:pPr>
    <w:rPr>
      <w:rFonts w:eastAsia="Times New Roman"/>
      <w:sz w:val="20"/>
      <w:szCs w:val="20"/>
      <w:lang w:val="x-none" w:eastAsia="x-none"/>
    </w:rPr>
  </w:style>
  <w:style w:type="character" w:customStyle="1" w:styleId="cardCharCharChar1">
    <w:name w:val="card Char Char Char1"/>
    <w:rsid w:val="00F340EB"/>
    <w:rPr>
      <w:lang w:val="en-US" w:eastAsia="en-US" w:bidi="ar-SA"/>
    </w:rPr>
  </w:style>
  <w:style w:type="character" w:customStyle="1" w:styleId="StylecardCharChar11ptChar">
    <w:name w:val="Style card Char Char + 11 pt Char"/>
    <w:link w:val="StylecardCharChar11pt"/>
    <w:rsid w:val="00F340EB"/>
    <w:rPr>
      <w:rFonts w:eastAsia="Times New Roman"/>
      <w:sz w:val="20"/>
      <w:szCs w:val="20"/>
      <w:lang w:val="x-none" w:eastAsia="x-none"/>
    </w:rPr>
  </w:style>
  <w:style w:type="paragraph" w:customStyle="1" w:styleId="NormalFont">
    <w:name w:val="Normal Font"/>
    <w:link w:val="NormalFontChar"/>
    <w:qFormat/>
    <w:rsid w:val="00F340E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340EB"/>
    <w:pPr>
      <w:spacing w:after="200" w:line="276" w:lineRule="auto"/>
    </w:pPr>
    <w:rPr>
      <w:rFonts w:ascii="Times" w:eastAsia="Times New Roman" w:hAnsi="Times" w:cs="Times New Roman"/>
      <w:sz w:val="20"/>
    </w:rPr>
  </w:style>
  <w:style w:type="character" w:customStyle="1" w:styleId="Style11ptThickunderline">
    <w:name w:val="Style 11 pt Thick underline"/>
    <w:rsid w:val="00F340EB"/>
    <w:rPr>
      <w:sz w:val="20"/>
      <w:u w:val="thick"/>
    </w:rPr>
  </w:style>
  <w:style w:type="character" w:customStyle="1" w:styleId="Style11ptBoldThickunderline">
    <w:name w:val="Style 11 pt Bold Thick underline"/>
    <w:rsid w:val="00F340EB"/>
    <w:rPr>
      <w:b/>
      <w:bCs/>
      <w:sz w:val="20"/>
      <w:u w:val="thick"/>
    </w:rPr>
  </w:style>
  <w:style w:type="paragraph" w:customStyle="1" w:styleId="StyleNormalFont11ptUnderline">
    <w:name w:val="Style Normal Font + 11 pt Underline"/>
    <w:basedOn w:val="NormalFont"/>
    <w:link w:val="StyleNormalFont11ptUnderlineChar"/>
    <w:qFormat/>
    <w:rsid w:val="00F340EB"/>
    <w:rPr>
      <w:u w:val="single"/>
      <w:lang w:val="x-none" w:eastAsia="x-none"/>
    </w:rPr>
  </w:style>
  <w:style w:type="character" w:customStyle="1" w:styleId="NormalFontChar">
    <w:name w:val="Normal Font Char"/>
    <w:link w:val="NormalFont"/>
    <w:rsid w:val="00F340EB"/>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F340EB"/>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340EB"/>
    <w:rPr>
      <w:b/>
      <w:bCs/>
      <w:u w:val="single"/>
      <w:lang w:val="x-none" w:eastAsia="x-none"/>
    </w:rPr>
  </w:style>
  <w:style w:type="character" w:customStyle="1" w:styleId="StyleNormalFont11ptBoldUnderlineChar">
    <w:name w:val="Style Normal Font + 11 pt Bold Underline Char"/>
    <w:link w:val="StyleNormalFont11ptBoldUnderline"/>
    <w:rsid w:val="00F340EB"/>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F340E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F340EB"/>
    <w:pPr>
      <w:spacing w:after="0" w:line="240" w:lineRule="auto"/>
    </w:pPr>
    <w:rPr>
      <w:rFonts w:eastAsia="Times New Roman"/>
      <w:sz w:val="15"/>
    </w:rPr>
  </w:style>
  <w:style w:type="character" w:customStyle="1" w:styleId="authors1">
    <w:name w:val="authors1"/>
    <w:rsid w:val="00F340EB"/>
    <w:rPr>
      <w:rFonts w:ascii="Verdana" w:hAnsi="Verdana" w:hint="default"/>
      <w:b/>
      <w:bCs/>
      <w:color w:val="006699"/>
      <w:sz w:val="20"/>
      <w:szCs w:val="20"/>
    </w:rPr>
  </w:style>
  <w:style w:type="character" w:customStyle="1" w:styleId="headlinesectionlarge">
    <w:name w:val="headline_section_large"/>
    <w:rsid w:val="00F340EB"/>
  </w:style>
  <w:style w:type="paragraph" w:customStyle="1" w:styleId="formatvorlage2">
    <w:name w:val="formatvorlage2"/>
    <w:basedOn w:val="Normal"/>
    <w:uiPriority w:val="99"/>
    <w:qFormat/>
    <w:rsid w:val="00F340EB"/>
    <w:pPr>
      <w:spacing w:before="100" w:beforeAutospacing="1" w:after="100" w:afterAutospacing="1" w:line="240" w:lineRule="auto"/>
    </w:pPr>
    <w:rPr>
      <w:sz w:val="24"/>
    </w:rPr>
  </w:style>
  <w:style w:type="character" w:customStyle="1" w:styleId="Styleunderline11ptBlack">
    <w:name w:val="Style underline + 11 pt Black"/>
    <w:rsid w:val="00F340EB"/>
    <w:rPr>
      <w:color w:val="000000"/>
      <w:sz w:val="20"/>
      <w:u w:val="single"/>
    </w:rPr>
  </w:style>
  <w:style w:type="character" w:customStyle="1" w:styleId="Styleunderline11ptBoldBlack">
    <w:name w:val="Style underline + 11 pt Bold Black"/>
    <w:rsid w:val="00F340EB"/>
    <w:rPr>
      <w:b/>
      <w:bCs/>
      <w:color w:val="000000"/>
      <w:sz w:val="20"/>
      <w:u w:val="single"/>
    </w:rPr>
  </w:style>
  <w:style w:type="paragraph" w:customStyle="1" w:styleId="StyleTitle11ptNotBold">
    <w:name w:val="Style Title + 11 pt Not Bold"/>
    <w:basedOn w:val="Title"/>
    <w:link w:val="StyleTitle11ptNotBoldChar"/>
    <w:qFormat/>
    <w:rsid w:val="00F340EB"/>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F340EB"/>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F340EB"/>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F340EB"/>
    <w:rPr>
      <w:rFonts w:ascii="Georgia" w:eastAsia="Times New Roman" w:hAnsi="Georgia"/>
      <w:u w:val="single"/>
      <w:lang w:val="x-none" w:eastAsia="x-none"/>
    </w:rPr>
  </w:style>
  <w:style w:type="character" w:customStyle="1" w:styleId="Style11ptBoldBlackUnderline">
    <w:name w:val="Style 11 pt Bold Black Underline"/>
    <w:rsid w:val="00F340EB"/>
    <w:rPr>
      <w:b/>
      <w:bCs/>
      <w:color w:val="000000"/>
      <w:sz w:val="20"/>
      <w:u w:val="single"/>
    </w:rPr>
  </w:style>
  <w:style w:type="character" w:customStyle="1" w:styleId="Style11ptBoldBlackUnderlineBorderSinglesolidline">
    <w:name w:val="Style 11 pt Bold Black Underline Border: : (Single solid line ..."/>
    <w:rsid w:val="00F340EB"/>
    <w:rPr>
      <w:b/>
      <w:bCs/>
      <w:color w:val="000000"/>
      <w:sz w:val="20"/>
      <w:u w:val="single"/>
      <w:bdr w:val="single" w:sz="4" w:space="0" w:color="auto"/>
    </w:rPr>
  </w:style>
  <w:style w:type="character" w:customStyle="1" w:styleId="StyleLatinMeridien-Italic11ptItalicUnderline">
    <w:name w:val="Style (Latin) Meridien-Italic 11 pt Italic Underline"/>
    <w:rsid w:val="00F340EB"/>
    <w:rPr>
      <w:rFonts w:ascii="Meridien-Italic" w:hAnsi="Meridien-Italic"/>
      <w:i/>
      <w:iCs/>
      <w:sz w:val="20"/>
      <w:u w:val="single"/>
    </w:rPr>
  </w:style>
  <w:style w:type="character" w:customStyle="1" w:styleId="underlinestylechar0">
    <w:name w:val="underlinestylechar"/>
    <w:rsid w:val="00F340EB"/>
  </w:style>
  <w:style w:type="character" w:customStyle="1" w:styleId="StyleCards12ptThickunderlineChar1">
    <w:name w:val="Style Cards + 12 pt Thick underline Char1"/>
    <w:rsid w:val="00F340EB"/>
    <w:rPr>
      <w:sz w:val="24"/>
      <w:szCs w:val="24"/>
      <w:u w:val="thick"/>
    </w:rPr>
  </w:style>
  <w:style w:type="character" w:customStyle="1" w:styleId="BodyTextIndentChar2">
    <w:name w:val="Body Text Indent Char2"/>
    <w:basedOn w:val="DefaultParagraphFont"/>
    <w:uiPriority w:val="99"/>
    <w:semiHidden/>
    <w:rsid w:val="00F340EB"/>
    <w:rPr>
      <w:rFonts w:ascii="Georgia" w:hAnsi="Georgia"/>
      <w:sz w:val="22"/>
      <w:szCs w:val="22"/>
    </w:rPr>
  </w:style>
  <w:style w:type="character" w:customStyle="1" w:styleId="BodyText2Char2">
    <w:name w:val="Body Text 2 Char2"/>
    <w:basedOn w:val="DefaultParagraphFont"/>
    <w:uiPriority w:val="99"/>
    <w:semiHidden/>
    <w:rsid w:val="00F340EB"/>
    <w:rPr>
      <w:rFonts w:ascii="Georgia" w:hAnsi="Georgia"/>
      <w:sz w:val="22"/>
      <w:szCs w:val="22"/>
    </w:rPr>
  </w:style>
  <w:style w:type="character" w:customStyle="1" w:styleId="BodyText3Char2">
    <w:name w:val="Body Text 3 Char2"/>
    <w:basedOn w:val="DefaultParagraphFont"/>
    <w:uiPriority w:val="99"/>
    <w:semiHidden/>
    <w:rsid w:val="00F340EB"/>
    <w:rPr>
      <w:rFonts w:ascii="Georgia" w:hAnsi="Georgia"/>
      <w:sz w:val="16"/>
      <w:szCs w:val="16"/>
    </w:rPr>
  </w:style>
  <w:style w:type="character" w:customStyle="1" w:styleId="BodyTextIndent2Char2">
    <w:name w:val="Body Text Indent 2 Char2"/>
    <w:basedOn w:val="DefaultParagraphFont"/>
    <w:uiPriority w:val="99"/>
    <w:semiHidden/>
    <w:rsid w:val="00F340EB"/>
    <w:rPr>
      <w:rFonts w:ascii="Georgia" w:hAnsi="Georgia"/>
      <w:sz w:val="22"/>
      <w:szCs w:val="22"/>
    </w:rPr>
  </w:style>
  <w:style w:type="character" w:customStyle="1" w:styleId="BodyTextIndent3Char2">
    <w:name w:val="Body Text Indent 3 Char2"/>
    <w:basedOn w:val="DefaultParagraphFont"/>
    <w:uiPriority w:val="99"/>
    <w:semiHidden/>
    <w:rsid w:val="00F340EB"/>
    <w:rPr>
      <w:rFonts w:ascii="Georgia" w:hAnsi="Georgia"/>
      <w:sz w:val="16"/>
      <w:szCs w:val="16"/>
    </w:rPr>
  </w:style>
  <w:style w:type="character" w:customStyle="1" w:styleId="z-BottomofFormChar2">
    <w:name w:val="z-Bottom of Form Char2"/>
    <w:basedOn w:val="DefaultParagraphFont"/>
    <w:uiPriority w:val="99"/>
    <w:semiHidden/>
    <w:rsid w:val="00F340EB"/>
    <w:rPr>
      <w:rFonts w:ascii="Arial" w:hAnsi="Arial" w:cs="Arial"/>
      <w:vanish/>
      <w:sz w:val="16"/>
      <w:szCs w:val="16"/>
    </w:rPr>
  </w:style>
  <w:style w:type="paragraph" w:customStyle="1" w:styleId="BodyA">
    <w:name w:val="Body A"/>
    <w:autoRedefine/>
    <w:uiPriority w:val="99"/>
    <w:qFormat/>
    <w:rsid w:val="00F340EB"/>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F340EB"/>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F340EB"/>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F340EB"/>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F340EB"/>
    <w:rPr>
      <w:rFonts w:ascii="Garamond" w:eastAsia="Cambria" w:hAnsi="Garamond"/>
      <w:sz w:val="20"/>
      <w:u w:val="single"/>
    </w:rPr>
  </w:style>
  <w:style w:type="character" w:customStyle="1" w:styleId="m5686307894942199640gmail-style13ptbold">
    <w:name w:val="m_5686307894942199640gmail-style13ptbold"/>
    <w:basedOn w:val="DefaultParagraphFont"/>
    <w:rsid w:val="00F340EB"/>
  </w:style>
  <w:style w:type="character" w:customStyle="1" w:styleId="m5686307894942199640gmail-styleunderline">
    <w:name w:val="m_5686307894942199640gmail-styleunderline"/>
    <w:basedOn w:val="DefaultParagraphFont"/>
    <w:rsid w:val="00F340EB"/>
  </w:style>
  <w:style w:type="character" w:customStyle="1" w:styleId="UnderlineCharCharChar">
    <w:name w:val="Underline Char Char Char"/>
    <w:rsid w:val="00F340EB"/>
    <w:rPr>
      <w:noProof w:val="0"/>
      <w:u w:val="single"/>
      <w:lang w:val="en-US" w:eastAsia="en-US" w:bidi="ar-SA"/>
    </w:rPr>
  </w:style>
  <w:style w:type="paragraph" w:customStyle="1" w:styleId="PageHeading">
    <w:name w:val="Page Heading"/>
    <w:basedOn w:val="Heading2"/>
    <w:uiPriority w:val="99"/>
    <w:qFormat/>
    <w:rsid w:val="00F340EB"/>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F340E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F340EB"/>
    <w:pPr>
      <w:spacing w:after="0" w:line="240" w:lineRule="auto"/>
    </w:pPr>
    <w:rPr>
      <w:rFonts w:ascii="Arial" w:eastAsia="Calibri" w:hAnsi="Arial" w:cs="Arial"/>
      <w:color w:val="00B0F0"/>
      <w:sz w:val="20"/>
      <w:u w:val="single" w:color="00B0F0"/>
    </w:rPr>
  </w:style>
  <w:style w:type="character" w:customStyle="1" w:styleId="messagecontent">
    <w:name w:val="message_content"/>
    <w:rsid w:val="00F340EB"/>
  </w:style>
  <w:style w:type="paragraph" w:customStyle="1" w:styleId="UnderlineCharCharCharCharCharCharCharCharChar">
    <w:name w:val="Underline Char Char Char Char Char Char Char Char Char"/>
    <w:link w:val="UnderlineCharCharCharCharCharCharCharCharCharChar"/>
    <w:rsid w:val="00F340EB"/>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F340EB"/>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F340EB"/>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F340EB"/>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340EB"/>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F340EB"/>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F340EB"/>
  </w:style>
  <w:style w:type="character" w:customStyle="1" w:styleId="CitationChar">
    <w:name w:val="Citation Char"/>
    <w:rsid w:val="00F340EB"/>
    <w:rPr>
      <w:bCs/>
      <w:u w:val="single"/>
    </w:rPr>
  </w:style>
  <w:style w:type="paragraph" w:customStyle="1" w:styleId="Style31">
    <w:name w:val="Style31"/>
    <w:basedOn w:val="Normal"/>
    <w:uiPriority w:val="99"/>
    <w:qFormat/>
    <w:rsid w:val="00F340EB"/>
    <w:pPr>
      <w:spacing w:after="0" w:line="197" w:lineRule="exact"/>
      <w:jc w:val="both"/>
    </w:pPr>
    <w:rPr>
      <w:rFonts w:ascii="Arial" w:hAnsi="Arial" w:cs="Arial"/>
    </w:rPr>
  </w:style>
  <w:style w:type="paragraph" w:customStyle="1" w:styleId="Style42">
    <w:name w:val="Style42"/>
    <w:basedOn w:val="Normal"/>
    <w:uiPriority w:val="99"/>
    <w:qFormat/>
    <w:rsid w:val="00F340EB"/>
    <w:pPr>
      <w:spacing w:after="0" w:line="202" w:lineRule="exact"/>
      <w:jc w:val="both"/>
    </w:pPr>
    <w:rPr>
      <w:rFonts w:ascii="Arial" w:hAnsi="Arial" w:cs="Arial"/>
    </w:rPr>
  </w:style>
  <w:style w:type="paragraph" w:customStyle="1" w:styleId="Style51">
    <w:name w:val="Style51"/>
    <w:basedOn w:val="Normal"/>
    <w:uiPriority w:val="99"/>
    <w:qFormat/>
    <w:rsid w:val="00F340EB"/>
    <w:pPr>
      <w:spacing w:after="0" w:line="200" w:lineRule="exact"/>
      <w:jc w:val="both"/>
    </w:pPr>
    <w:rPr>
      <w:rFonts w:ascii="Arial" w:hAnsi="Arial" w:cs="Arial"/>
    </w:rPr>
  </w:style>
  <w:style w:type="character" w:customStyle="1" w:styleId="FontStyle72">
    <w:name w:val="Font Style72"/>
    <w:uiPriority w:val="99"/>
    <w:rsid w:val="00F340EB"/>
    <w:rPr>
      <w:rFonts w:ascii="Times New Roman" w:hAnsi="Times New Roman" w:cs="Times New Roman" w:hint="default"/>
      <w:sz w:val="16"/>
      <w:szCs w:val="16"/>
    </w:rPr>
  </w:style>
  <w:style w:type="character" w:customStyle="1" w:styleId="FontStyle73">
    <w:name w:val="Font Style73"/>
    <w:uiPriority w:val="99"/>
    <w:rsid w:val="00F340EB"/>
    <w:rPr>
      <w:rFonts w:ascii="Times New Roman" w:hAnsi="Times New Roman" w:cs="Times New Roman" w:hint="default"/>
      <w:i/>
      <w:iCs/>
      <w:sz w:val="16"/>
      <w:szCs w:val="16"/>
    </w:rPr>
  </w:style>
  <w:style w:type="character" w:customStyle="1" w:styleId="UnderlinestyleChar20">
    <w:name w:val="Underline style Char2"/>
    <w:rsid w:val="00F340EB"/>
    <w:rPr>
      <w:sz w:val="22"/>
      <w:szCs w:val="24"/>
      <w:u w:val="single"/>
      <w:lang w:val="en-US" w:eastAsia="en-US" w:bidi="ar-SA"/>
    </w:rPr>
  </w:style>
  <w:style w:type="character" w:customStyle="1" w:styleId="FontStyle49">
    <w:name w:val="Font Style49"/>
    <w:uiPriority w:val="99"/>
    <w:rsid w:val="00F340EB"/>
    <w:rPr>
      <w:rFonts w:ascii="Times New Roman" w:hAnsi="Times New Roman" w:cs="Times New Roman"/>
      <w:sz w:val="20"/>
      <w:szCs w:val="20"/>
    </w:rPr>
  </w:style>
  <w:style w:type="character" w:customStyle="1" w:styleId="FontStyle50">
    <w:name w:val="Font Style50"/>
    <w:uiPriority w:val="99"/>
    <w:rsid w:val="00F340EB"/>
    <w:rPr>
      <w:rFonts w:ascii="Times New Roman" w:hAnsi="Times New Roman" w:cs="Times New Roman"/>
      <w:b/>
      <w:bCs/>
      <w:sz w:val="20"/>
      <w:szCs w:val="20"/>
    </w:rPr>
  </w:style>
  <w:style w:type="character" w:customStyle="1" w:styleId="ListBulletChar">
    <w:name w:val="List Bullet Char"/>
    <w:link w:val="ListBullet"/>
    <w:uiPriority w:val="99"/>
    <w:locked/>
    <w:rsid w:val="00F340EB"/>
    <w:rPr>
      <w:rFonts w:ascii="Calibri" w:hAnsi="Calibri"/>
    </w:rPr>
  </w:style>
  <w:style w:type="character" w:customStyle="1" w:styleId="BoldUnderlineChar2Char">
    <w:name w:val="BoldUnderline Char2 Char"/>
    <w:link w:val="BoldUnderlineChar20"/>
    <w:locked/>
    <w:rsid w:val="00F340EB"/>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F340E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F340EB"/>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F340EB"/>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F340EB"/>
    <w:rPr>
      <w:rFonts w:eastAsia="Times New Roman"/>
      <w:u w:val="single"/>
      <w:lang w:val="en-GB"/>
    </w:rPr>
  </w:style>
  <w:style w:type="paragraph" w:customStyle="1" w:styleId="StyleUnderlining11pt">
    <w:name w:val="Style Underlining + 11 pt"/>
    <w:basedOn w:val="Normal"/>
    <w:link w:val="StyleUnderlining11ptChar"/>
    <w:qFormat/>
    <w:rsid w:val="00F340EB"/>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F340EB"/>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F340EB"/>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F340EB"/>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F340EB"/>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F340EB"/>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F340EB"/>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F340EB"/>
    <w:pPr>
      <w:spacing w:line="256" w:lineRule="auto"/>
    </w:pPr>
    <w:rPr>
      <w:rFonts w:ascii="Georgia" w:hAnsi="Georgia"/>
      <w:b/>
    </w:rPr>
  </w:style>
  <w:style w:type="paragraph" w:customStyle="1" w:styleId="Normal20pt">
    <w:name w:val="Normal  + 20 pt"/>
    <w:basedOn w:val="Normal"/>
    <w:uiPriority w:val="6"/>
    <w:qFormat/>
    <w:rsid w:val="00F340EB"/>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F340EB"/>
    <w:rPr>
      <w:rFonts w:eastAsia="Calibri"/>
      <w:u w:val="single"/>
    </w:rPr>
  </w:style>
  <w:style w:type="paragraph" w:customStyle="1" w:styleId="StyleNormalWeb11ptUnderline">
    <w:name w:val="Style Normal (Web) + 11 pt Underline"/>
    <w:basedOn w:val="NormalWeb"/>
    <w:link w:val="StyleNormalWeb11ptUnderlineChar"/>
    <w:qFormat/>
    <w:rsid w:val="00F340EB"/>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F340EB"/>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340EB"/>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340EB"/>
    <w:pPr>
      <w:spacing w:after="0" w:line="256" w:lineRule="auto"/>
    </w:pPr>
    <w:rPr>
      <w:rFonts w:ascii="MS Mincho" w:eastAsia="MS Mincho" w:hAnsiTheme="minorHAnsi"/>
      <w:b/>
      <w:u w:val="single"/>
    </w:rPr>
  </w:style>
  <w:style w:type="paragraph" w:customStyle="1" w:styleId="assert">
    <w:name w:val="assert"/>
    <w:basedOn w:val="Normal"/>
    <w:uiPriority w:val="99"/>
    <w:qFormat/>
    <w:rsid w:val="00F340EB"/>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340EB"/>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340EB"/>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340EB"/>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340EB"/>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F340EB"/>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340EB"/>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340EB"/>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F340E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340E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F340EB"/>
    <w:rPr>
      <w:rFonts w:eastAsia="Times New Roman"/>
      <w:u w:val="single"/>
    </w:rPr>
  </w:style>
  <w:style w:type="paragraph" w:customStyle="1" w:styleId="StyleStyle4ArialNarrow9pt">
    <w:name w:val="Style Style4 + Arial Narrow 9 pt"/>
    <w:basedOn w:val="Normal"/>
    <w:link w:val="StyleStyle4ArialNarrow9ptChar"/>
    <w:qFormat/>
    <w:rsid w:val="00F340EB"/>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F340EB"/>
    <w:rPr>
      <w:rFonts w:eastAsia="Times New Roman"/>
      <w:b/>
      <w:bCs/>
      <w:u w:val="single"/>
    </w:rPr>
  </w:style>
  <w:style w:type="paragraph" w:customStyle="1" w:styleId="StyleStyle4ArialNarrow9ptBold">
    <w:name w:val="Style Style4 + Arial Narrow 9 pt Bold"/>
    <w:basedOn w:val="Normal"/>
    <w:link w:val="StyleStyle4ArialNarrow9ptBoldChar"/>
    <w:qFormat/>
    <w:rsid w:val="00F340EB"/>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F340EB"/>
    <w:rPr>
      <w:rFonts w:eastAsia="Times New Roman"/>
      <w:b/>
      <w:smallCaps/>
      <w:sz w:val="24"/>
      <w:szCs w:val="24"/>
      <w:u w:val="single"/>
    </w:rPr>
  </w:style>
  <w:style w:type="character" w:customStyle="1" w:styleId="HiddenBlockHeaderChar">
    <w:name w:val="Hidden Block Header Char"/>
    <w:link w:val="HiddenBlockHeader"/>
    <w:locked/>
    <w:rsid w:val="00F340EB"/>
    <w:rPr>
      <w:rFonts w:ascii="Calibri" w:hAnsi="Calibri"/>
    </w:rPr>
  </w:style>
  <w:style w:type="character" w:customStyle="1" w:styleId="ThirdChar">
    <w:name w:val="Third Char"/>
    <w:link w:val="Third"/>
    <w:locked/>
    <w:rsid w:val="00F340EB"/>
    <w:rPr>
      <w:rFonts w:eastAsia="Times New Roman"/>
      <w:b/>
      <w:u w:val="single"/>
      <w:lang w:val="x-none" w:eastAsia="x-none"/>
    </w:rPr>
  </w:style>
  <w:style w:type="paragraph" w:customStyle="1" w:styleId="Third">
    <w:name w:val="Third"/>
    <w:basedOn w:val="Normal"/>
    <w:link w:val="ThirdChar"/>
    <w:qFormat/>
    <w:rsid w:val="00F340EB"/>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F340E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F340EB"/>
    <w:rPr>
      <w:rFonts w:eastAsia="Times New Roman"/>
      <w:b/>
      <w:szCs w:val="24"/>
      <w:u w:val="thick"/>
    </w:rPr>
  </w:style>
  <w:style w:type="paragraph" w:customStyle="1" w:styleId="SynergyTag">
    <w:name w:val="SynergyTag"/>
    <w:basedOn w:val="Normal"/>
    <w:uiPriority w:val="99"/>
    <w:qFormat/>
    <w:rsid w:val="00F340EB"/>
    <w:pPr>
      <w:spacing w:after="0" w:line="256" w:lineRule="auto"/>
    </w:pPr>
    <w:rPr>
      <w:b/>
    </w:rPr>
  </w:style>
  <w:style w:type="paragraph" w:customStyle="1" w:styleId="CiteSmallText">
    <w:name w:val="Cite Small Text"/>
    <w:basedOn w:val="Normal"/>
    <w:uiPriority w:val="99"/>
    <w:qFormat/>
    <w:rsid w:val="00F340EB"/>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F340EB"/>
    <w:rPr>
      <w:lang w:val="x-none"/>
    </w:rPr>
  </w:style>
  <w:style w:type="paragraph" w:customStyle="1" w:styleId="Cards1CharChar">
    <w:name w:val="Cards1 Char Char"/>
    <w:basedOn w:val="Normal"/>
    <w:link w:val="Cards1CharCharChar"/>
    <w:qFormat/>
    <w:rsid w:val="00F340EB"/>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F340EB"/>
    <w:rPr>
      <w:color w:val="0000FF"/>
      <w:sz w:val="12"/>
      <w:u w:val="single"/>
    </w:rPr>
  </w:style>
  <w:style w:type="paragraph" w:customStyle="1" w:styleId="Swag">
    <w:name w:val="Swag"/>
    <w:basedOn w:val="Normal"/>
    <w:link w:val="SwagChar"/>
    <w:qFormat/>
    <w:rsid w:val="00F340EB"/>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F340E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F340E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F340E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F340E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F340EB"/>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F340EB"/>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F340EB"/>
    <w:rPr>
      <w:rFonts w:eastAsia="Times New Roman"/>
      <w:b/>
      <w:bCs/>
      <w:u w:val="single"/>
    </w:rPr>
  </w:style>
  <w:style w:type="paragraph" w:customStyle="1" w:styleId="StyleUnderlineChar11ptBold2">
    <w:name w:val="Style Underline Char + 11 pt Bold2"/>
    <w:basedOn w:val="Normal"/>
    <w:link w:val="StyleUnderlineChar11ptBold2Char"/>
    <w:qFormat/>
    <w:rsid w:val="00F340EB"/>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F340EB"/>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F340EB"/>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F340EB"/>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340EB"/>
    <w:pPr>
      <w:spacing w:after="0" w:line="256" w:lineRule="auto"/>
    </w:pPr>
    <w:rPr>
      <w:rFonts w:asciiTheme="minorHAnsi" w:eastAsia="Times New Roman" w:hAnsiTheme="minorHAnsi"/>
      <w:u w:val="single"/>
    </w:rPr>
  </w:style>
  <w:style w:type="character" w:customStyle="1" w:styleId="TagsCharCharCharChar">
    <w:name w:val="Tags Char Char Char Char"/>
    <w:locked/>
    <w:rsid w:val="00F340EB"/>
    <w:rPr>
      <w:rFonts w:ascii="Times New Roman" w:eastAsia="Times New Roman" w:hAnsi="Times New Roman" w:cs="Times New Roman"/>
      <w:b/>
      <w:sz w:val="24"/>
      <w:szCs w:val="24"/>
    </w:rPr>
  </w:style>
  <w:style w:type="character" w:customStyle="1" w:styleId="NothingCharChar">
    <w:name w:val="Nothing Char Char"/>
    <w:link w:val="NothingCharCharChar"/>
    <w:locked/>
    <w:rsid w:val="00F340EB"/>
  </w:style>
  <w:style w:type="paragraph" w:customStyle="1" w:styleId="NothingCharCharChar">
    <w:name w:val="Nothing Char Char Char"/>
    <w:link w:val="NothingCharChar"/>
    <w:qFormat/>
    <w:rsid w:val="00F340EB"/>
    <w:pPr>
      <w:spacing w:after="0" w:line="240" w:lineRule="auto"/>
      <w:jc w:val="both"/>
    </w:pPr>
  </w:style>
  <w:style w:type="paragraph" w:customStyle="1" w:styleId="StyleLeft021">
    <w:name w:val="Style Left:  0.2&quot;1"/>
    <w:basedOn w:val="Normal"/>
    <w:uiPriority w:val="99"/>
    <w:qFormat/>
    <w:rsid w:val="00F340EB"/>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F340EB"/>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340E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340EB"/>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340E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F340EB"/>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F340EB"/>
    <w:pPr>
      <w:spacing w:after="0" w:line="256" w:lineRule="auto"/>
    </w:pPr>
    <w:rPr>
      <w:b/>
    </w:rPr>
  </w:style>
  <w:style w:type="paragraph" w:customStyle="1" w:styleId="CM27">
    <w:name w:val="CM27"/>
    <w:basedOn w:val="Normal"/>
    <w:next w:val="Normal"/>
    <w:qFormat/>
    <w:rsid w:val="00F340EB"/>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F340E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F340EB"/>
    <w:rPr>
      <w:szCs w:val="24"/>
      <w:u w:val="single"/>
      <w:lang w:val="en-US" w:eastAsia="en-US" w:bidi="ar-SA"/>
    </w:rPr>
  </w:style>
  <w:style w:type="character" w:customStyle="1" w:styleId="BoldUnderlineCharChar3">
    <w:name w:val="BoldUnderline Char Char3"/>
    <w:rsid w:val="00F340EB"/>
    <w:rPr>
      <w:b/>
      <w:bCs w:val="0"/>
      <w:szCs w:val="24"/>
      <w:u w:val="single"/>
      <w:lang w:val="en-US" w:eastAsia="en-US" w:bidi="ar-SA"/>
    </w:rPr>
  </w:style>
  <w:style w:type="character" w:customStyle="1" w:styleId="UnderlineCharChar3">
    <w:name w:val="Underline Char Char3"/>
    <w:rsid w:val="00F340EB"/>
    <w:rPr>
      <w:szCs w:val="24"/>
      <w:u w:val="single"/>
      <w:lang w:val="en-US" w:eastAsia="en-US" w:bidi="ar-SA"/>
    </w:rPr>
  </w:style>
  <w:style w:type="character" w:customStyle="1" w:styleId="BoldUnderlineCharChar2">
    <w:name w:val="BoldUnderline Char Char2"/>
    <w:rsid w:val="00F340EB"/>
    <w:rPr>
      <w:b/>
      <w:bCs w:val="0"/>
      <w:szCs w:val="24"/>
      <w:u w:val="single"/>
      <w:lang w:val="en-US" w:eastAsia="en-US" w:bidi="ar-SA"/>
    </w:rPr>
  </w:style>
  <w:style w:type="character" w:customStyle="1" w:styleId="volume-issue">
    <w:name w:val="volume-issue"/>
    <w:rsid w:val="00F340EB"/>
    <w:rPr>
      <w:rFonts w:ascii="Times New Roman" w:hAnsi="Times New Roman" w:cs="Times New Roman" w:hint="default"/>
    </w:rPr>
  </w:style>
  <w:style w:type="character" w:customStyle="1" w:styleId="boldness1">
    <w:name w:val="boldness1"/>
    <w:rsid w:val="00F340EB"/>
  </w:style>
  <w:style w:type="character" w:customStyle="1" w:styleId="story-author">
    <w:name w:val="story-author"/>
    <w:basedOn w:val="DefaultParagraphFont"/>
    <w:rsid w:val="00F340EB"/>
  </w:style>
  <w:style w:type="character" w:customStyle="1" w:styleId="Heading3CharCharCharChar">
    <w:name w:val="Heading 3 Char Char Char Char"/>
    <w:basedOn w:val="DefaultParagraphFont"/>
    <w:rsid w:val="00F340E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F340EB"/>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F340EB"/>
  </w:style>
  <w:style w:type="character" w:customStyle="1" w:styleId="StyleStyle4CharTimesNewRoman11ptItalic">
    <w:name w:val="Style Style4 Char + Times New Roman 11 pt Italic"/>
    <w:basedOn w:val="DefaultParagraphFont"/>
    <w:rsid w:val="00F340E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F340EB"/>
  </w:style>
  <w:style w:type="character" w:customStyle="1" w:styleId="ad">
    <w:name w:val="_"/>
    <w:basedOn w:val="DefaultParagraphFont"/>
    <w:rsid w:val="00F340EB"/>
  </w:style>
  <w:style w:type="character" w:customStyle="1" w:styleId="Heading3CharCharCharChar1">
    <w:name w:val="Heading 3 Char Char Char Char1"/>
    <w:rsid w:val="00F340EB"/>
    <w:rPr>
      <w:rFonts w:ascii="Arial" w:hAnsi="Arial" w:cs="Arial" w:hint="default"/>
      <w:bCs/>
      <w:szCs w:val="26"/>
      <w:u w:val="single"/>
      <w:lang w:val="en-US" w:eastAsia="en-US" w:bidi="ar-SA"/>
    </w:rPr>
  </w:style>
  <w:style w:type="character" w:customStyle="1" w:styleId="comment-body">
    <w:name w:val="comment-body"/>
    <w:rsid w:val="00F340EB"/>
  </w:style>
  <w:style w:type="character" w:customStyle="1" w:styleId="UnderlineCharCharChar1">
    <w:name w:val="Underline Char Char Char1"/>
    <w:rsid w:val="00F340EB"/>
    <w:rPr>
      <w:u w:val="single"/>
      <w:lang w:val="en-US" w:eastAsia="en-US" w:bidi="ar-SA"/>
    </w:rPr>
  </w:style>
  <w:style w:type="character" w:customStyle="1" w:styleId="reality">
    <w:name w:val="reality"/>
    <w:rsid w:val="00F340EB"/>
  </w:style>
  <w:style w:type="character" w:customStyle="1" w:styleId="UnderlineChar1Char">
    <w:name w:val="Underline Char1 Char"/>
    <w:rsid w:val="00F340EB"/>
    <w:rPr>
      <w:rFonts w:ascii="Calibri" w:eastAsia="MS Mincho" w:hAnsi="Calibri" w:cs="Calibri" w:hint="default"/>
      <w:szCs w:val="20"/>
      <w:u w:val="single"/>
    </w:rPr>
  </w:style>
  <w:style w:type="character" w:customStyle="1" w:styleId="StyleBoldandUnderlineCharChar29pt">
    <w:name w:val="Style Bold and Underline Char Char2 + 9 pt"/>
    <w:rsid w:val="00F340EB"/>
    <w:rPr>
      <w:rFonts w:ascii="Times New Roman" w:hAnsi="Times New Roman" w:cs="Times New Roman" w:hint="default"/>
      <w:b/>
      <w:bCs/>
      <w:noProof w:val="0"/>
      <w:sz w:val="20"/>
      <w:u w:val="single"/>
    </w:rPr>
  </w:style>
  <w:style w:type="character" w:customStyle="1" w:styleId="StyleUnderlineCharChar19pt">
    <w:name w:val="Style Underline Char Char1 + 9 pt"/>
    <w:rsid w:val="00F340E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340E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F340E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F340EB"/>
    <w:rPr>
      <w:rFonts w:ascii="Times New Roman" w:hAnsi="Times New Roman" w:cs="Times New Roman" w:hint="default"/>
      <w:sz w:val="20"/>
      <w:u w:val="dottedHeavy"/>
    </w:rPr>
  </w:style>
  <w:style w:type="character" w:customStyle="1" w:styleId="article-record-publication-volume-issue">
    <w:name w:val="article-record-publication-volume-issue"/>
    <w:rsid w:val="00F340EB"/>
  </w:style>
  <w:style w:type="character" w:customStyle="1" w:styleId="resultbodyblack">
    <w:name w:val="resultbodyblack"/>
    <w:rsid w:val="00F340EB"/>
    <w:rPr>
      <w:rFonts w:ascii="Times New Roman" w:hAnsi="Times New Roman" w:cs="Times New Roman" w:hint="default"/>
    </w:rPr>
  </w:style>
  <w:style w:type="character" w:customStyle="1" w:styleId="quotechar0">
    <w:name w:val="quotechar"/>
    <w:rsid w:val="00F340EB"/>
  </w:style>
  <w:style w:type="character" w:customStyle="1" w:styleId="3TagCite">
    <w:name w:val="3 Tag/Cite"/>
    <w:rsid w:val="00F340EB"/>
    <w:rPr>
      <w:rFonts w:ascii="Times New Roman" w:hAnsi="Times New Roman" w:cs="Times New Roman" w:hint="default"/>
      <w:b/>
      <w:bCs w:val="0"/>
    </w:rPr>
  </w:style>
  <w:style w:type="character" w:customStyle="1" w:styleId="4Qualifications">
    <w:name w:val="4 Qualifications"/>
    <w:rsid w:val="00F340EB"/>
    <w:rPr>
      <w:rFonts w:ascii="Times New Roman" w:hAnsi="Times New Roman" w:cs="Times New Roman" w:hint="default"/>
      <w:sz w:val="19"/>
    </w:rPr>
  </w:style>
  <w:style w:type="character" w:customStyle="1" w:styleId="6Underlined">
    <w:name w:val="6 Underlined"/>
    <w:rsid w:val="00F340EB"/>
    <w:rPr>
      <w:rFonts w:ascii="Times New Roman" w:hAnsi="Times New Roman" w:cs="Times New Roman" w:hint="default"/>
      <w:b/>
      <w:bCs w:val="0"/>
      <w:sz w:val="21"/>
      <w:u w:val="single"/>
    </w:rPr>
  </w:style>
  <w:style w:type="character" w:customStyle="1" w:styleId="nohighlighting">
    <w:name w:val="no highlighting"/>
    <w:rsid w:val="00F340EB"/>
    <w:rPr>
      <w:rFonts w:ascii="Times New Roman" w:hAnsi="Times New Roman" w:cs="Times New Roman" w:hint="default"/>
      <w:color w:val="auto"/>
      <w:sz w:val="20"/>
      <w:u w:val="thick"/>
      <w:bdr w:val="none" w:sz="0" w:space="0" w:color="auto" w:frame="1"/>
    </w:rPr>
  </w:style>
  <w:style w:type="character" w:customStyle="1" w:styleId="CharChar61">
    <w:name w:val="Char Char61"/>
    <w:rsid w:val="00F340EB"/>
    <w:rPr>
      <w:rFonts w:ascii="Arial" w:hAnsi="Arial" w:cs="Arial" w:hint="default"/>
      <w:bCs/>
      <w:sz w:val="16"/>
      <w:szCs w:val="26"/>
      <w:lang w:val="en-US" w:eastAsia="en-US" w:bidi="ar-SA"/>
    </w:rPr>
  </w:style>
  <w:style w:type="character" w:customStyle="1" w:styleId="styledate">
    <w:name w:val="styledate"/>
    <w:rsid w:val="00F340EB"/>
  </w:style>
  <w:style w:type="character" w:customStyle="1" w:styleId="StyleUnderlineChar9ptChar">
    <w:name w:val="Style Underline Char + 9 pt Char"/>
    <w:rsid w:val="00F340E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F340E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F340EB"/>
    <w:rPr>
      <w:b/>
      <w:bCs w:val="0"/>
      <w:szCs w:val="24"/>
      <w:u w:val="single"/>
      <w:lang w:val="en-US" w:eastAsia="en-US" w:bidi="ar-SA"/>
    </w:rPr>
  </w:style>
  <w:style w:type="character" w:customStyle="1" w:styleId="BoldandUnderlineChar1Char2">
    <w:name w:val="Bold and Underline Char1 Char2"/>
    <w:rsid w:val="00F340EB"/>
    <w:rPr>
      <w:b/>
      <w:bCs w:val="0"/>
      <w:szCs w:val="24"/>
      <w:u w:val="single"/>
      <w:lang w:val="en-US" w:eastAsia="en-US" w:bidi="ar-SA"/>
    </w:rPr>
  </w:style>
  <w:style w:type="character" w:customStyle="1" w:styleId="BoldandUnderlineCharChar1">
    <w:name w:val="Bold and Underline Char Char1"/>
    <w:rsid w:val="00F340EB"/>
    <w:rPr>
      <w:b/>
      <w:bCs w:val="0"/>
      <w:szCs w:val="24"/>
      <w:u w:val="single"/>
      <w:lang w:val="en-US" w:eastAsia="en-US" w:bidi="ar-SA"/>
    </w:rPr>
  </w:style>
  <w:style w:type="character" w:customStyle="1" w:styleId="authoraffil">
    <w:name w:val="authoraffil"/>
    <w:rsid w:val="00F340EB"/>
  </w:style>
  <w:style w:type="character" w:customStyle="1" w:styleId="CharChar8">
    <w:name w:val="Char Char8"/>
    <w:rsid w:val="00F340EB"/>
    <w:rPr>
      <w:rFonts w:ascii="Georgia" w:eastAsia="Times New Roman" w:hAnsi="Georgia" w:hint="default"/>
      <w:b/>
      <w:bCs/>
      <w:sz w:val="30"/>
      <w:szCs w:val="28"/>
      <w:u w:val="single"/>
    </w:rPr>
  </w:style>
  <w:style w:type="character" w:customStyle="1" w:styleId="StyleArial6ptBold">
    <w:name w:val="Style Arial 6 pt Bold"/>
    <w:rsid w:val="00F340EB"/>
    <w:rPr>
      <w:rFonts w:ascii="Arial" w:hAnsi="Arial" w:cs="Arial" w:hint="default"/>
      <w:bCs/>
      <w:sz w:val="12"/>
    </w:rPr>
  </w:style>
  <w:style w:type="character" w:customStyle="1" w:styleId="Heading2Char5">
    <w:name w:val="Heading 2 Char5"/>
    <w:rsid w:val="00F340EB"/>
    <w:rPr>
      <w:rFonts w:ascii="Garamond" w:hAnsi="Garamond" w:cs="Arial" w:hint="default"/>
      <w:b/>
      <w:bCs/>
      <w:iCs/>
      <w:sz w:val="24"/>
      <w:szCs w:val="28"/>
      <w:lang w:val="en-US" w:eastAsia="en-US" w:bidi="ar-SA"/>
    </w:rPr>
  </w:style>
  <w:style w:type="character" w:customStyle="1" w:styleId="boldcitationChar">
    <w:name w:val="bold citation Char"/>
    <w:rsid w:val="00F340EB"/>
    <w:rPr>
      <w:rFonts w:ascii="Arial" w:hAnsi="Arial" w:cs="Arial" w:hint="default"/>
      <w:b/>
      <w:bCs w:val="0"/>
      <w:sz w:val="28"/>
      <w:szCs w:val="24"/>
      <w:u w:val="thick"/>
      <w:lang w:val="en-US" w:eastAsia="en-US" w:bidi="ar-SA"/>
    </w:rPr>
  </w:style>
  <w:style w:type="character" w:customStyle="1" w:styleId="BoldunderlineChar4">
    <w:name w:val="Bold/underline Char"/>
    <w:rsid w:val="00F340E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340EB"/>
  </w:style>
  <w:style w:type="character" w:customStyle="1" w:styleId="tagCharCharChar1">
    <w:name w:val="tag Char Char Char1"/>
    <w:rsid w:val="00F340EB"/>
    <w:rPr>
      <w:b/>
      <w:bCs w:val="0"/>
      <w:sz w:val="24"/>
      <w:lang w:val="en-US" w:eastAsia="en-US" w:bidi="ar-SA"/>
    </w:rPr>
  </w:style>
  <w:style w:type="character" w:customStyle="1" w:styleId="bylines">
    <w:name w:val="bylines"/>
    <w:basedOn w:val="DefaultParagraphFont"/>
    <w:rsid w:val="00F340EB"/>
  </w:style>
  <w:style w:type="character" w:customStyle="1" w:styleId="StyleStyleBoldUnderlineUnderlineIntenseEmphasis1apple-style-2">
    <w:name w:val="Style Style Bold UnderlineUnderlineIntense Emphasis1apple-style-...2"/>
    <w:basedOn w:val="DefaultParagraphFont"/>
    <w:rsid w:val="00F340EB"/>
    <w:rPr>
      <w:b w:val="0"/>
      <w:bCs/>
      <w:sz w:val="22"/>
      <w:u w:val="single"/>
    </w:rPr>
  </w:style>
  <w:style w:type="character" w:customStyle="1" w:styleId="FontStyle57">
    <w:name w:val="Font Style57"/>
    <w:rsid w:val="00F340EB"/>
    <w:rPr>
      <w:rFonts w:ascii="Georgia" w:hAnsi="Georgia" w:cs="Georgia" w:hint="default"/>
      <w:b/>
      <w:bCs/>
      <w:sz w:val="14"/>
      <w:szCs w:val="14"/>
    </w:rPr>
  </w:style>
  <w:style w:type="character" w:customStyle="1" w:styleId="FontStyle89">
    <w:name w:val="Font Style89"/>
    <w:rsid w:val="00F340EB"/>
    <w:rPr>
      <w:rFonts w:ascii="Times New Roman" w:hAnsi="Times New Roman" w:cs="Times New Roman" w:hint="default"/>
      <w:b/>
      <w:bCs/>
      <w:smallCaps/>
      <w:spacing w:val="40"/>
      <w:sz w:val="16"/>
      <w:szCs w:val="16"/>
    </w:rPr>
  </w:style>
  <w:style w:type="character" w:customStyle="1" w:styleId="hvr">
    <w:name w:val="hvr"/>
    <w:basedOn w:val="DefaultParagraphFont"/>
    <w:rsid w:val="00F340EB"/>
  </w:style>
  <w:style w:type="paragraph" w:customStyle="1" w:styleId="svarticle">
    <w:name w:val="svarticle"/>
    <w:basedOn w:val="Normal"/>
    <w:uiPriority w:val="99"/>
    <w:qFormat/>
    <w:rsid w:val="00F340EB"/>
    <w:pPr>
      <w:spacing w:before="100" w:beforeAutospacing="1" w:after="100" w:afterAutospacing="1" w:line="240" w:lineRule="auto"/>
    </w:pPr>
    <w:rPr>
      <w:rFonts w:eastAsia="Times New Roman"/>
    </w:rPr>
  </w:style>
  <w:style w:type="character" w:customStyle="1" w:styleId="cardChar20">
    <w:name w:val="card Char2"/>
    <w:basedOn w:val="DefaultParagraphFont"/>
    <w:rsid w:val="00F340EB"/>
    <w:rPr>
      <w:rFonts w:ascii="Times New Roman" w:hAnsi="Times New Roman" w:cs="Calibri"/>
      <w:szCs w:val="20"/>
    </w:rPr>
  </w:style>
  <w:style w:type="paragraph" w:customStyle="1" w:styleId="Pol">
    <w:name w:val="Pol"/>
    <w:basedOn w:val="Heading2"/>
    <w:uiPriority w:val="99"/>
    <w:qFormat/>
    <w:rsid w:val="00F340EB"/>
    <w:pPr>
      <w:spacing w:before="480" w:line="240" w:lineRule="auto"/>
    </w:pPr>
    <w:rPr>
      <w:bCs/>
      <w:caps/>
    </w:rPr>
  </w:style>
  <w:style w:type="paragraph" w:customStyle="1" w:styleId="Style70">
    <w:name w:val="Style7"/>
    <w:basedOn w:val="Normal"/>
    <w:uiPriority w:val="99"/>
    <w:qFormat/>
    <w:rsid w:val="00F340EB"/>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F340EB"/>
  </w:style>
  <w:style w:type="character" w:customStyle="1" w:styleId="Footnote2Char">
    <w:name w:val="Footnote2 Char"/>
    <w:link w:val="Footnote2"/>
    <w:locked/>
    <w:rsid w:val="00F340EB"/>
  </w:style>
  <w:style w:type="paragraph" w:customStyle="1" w:styleId="Footnote2">
    <w:name w:val="Footnote2"/>
    <w:basedOn w:val="Normal"/>
    <w:next w:val="Normal"/>
    <w:link w:val="Footnote2Char"/>
    <w:autoRedefine/>
    <w:qFormat/>
    <w:rsid w:val="00F340EB"/>
    <w:pPr>
      <w:spacing w:after="120" w:line="480" w:lineRule="auto"/>
    </w:pPr>
    <w:rPr>
      <w:rFonts w:asciiTheme="minorHAnsi" w:hAnsiTheme="minorHAnsi"/>
    </w:rPr>
  </w:style>
  <w:style w:type="paragraph" w:customStyle="1" w:styleId="xhead">
    <w:name w:val="xhead"/>
    <w:basedOn w:val="Normal"/>
    <w:uiPriority w:val="99"/>
    <w:qFormat/>
    <w:rsid w:val="00F340EB"/>
    <w:pPr>
      <w:spacing w:before="100" w:beforeAutospacing="1" w:after="100" w:afterAutospacing="1" w:line="240" w:lineRule="auto"/>
    </w:pPr>
  </w:style>
  <w:style w:type="character" w:customStyle="1" w:styleId="Heading5Char1">
    <w:name w:val="Heading 5 Char1"/>
    <w:aliases w:val="Text Char1"/>
    <w:basedOn w:val="DefaultParagraphFont"/>
    <w:semiHidden/>
    <w:rsid w:val="00F340EB"/>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F340E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F340E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F340E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F340E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F340E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F340E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F340EB"/>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F340EB"/>
    <w:pPr>
      <w:spacing w:after="0" w:line="240" w:lineRule="auto"/>
    </w:pPr>
    <w:rPr>
      <w:rFonts w:asciiTheme="minorHAnsi" w:hAnsiTheme="minorHAnsi"/>
    </w:rPr>
  </w:style>
  <w:style w:type="paragraph" w:customStyle="1" w:styleId="ReadCharCh1">
    <w:name w:val="Read Char Ch1"/>
    <w:basedOn w:val="Normal"/>
    <w:next w:val="Normal"/>
    <w:uiPriority w:val="3"/>
    <w:qFormat/>
    <w:rsid w:val="00F340EB"/>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F340EB"/>
    <w:pPr>
      <w:spacing w:after="0" w:line="240" w:lineRule="auto"/>
    </w:pPr>
    <w:rPr>
      <w:rFonts w:ascii="Lucida Grande" w:eastAsia="Cambria" w:hAnsi="Lucida Grande"/>
    </w:rPr>
  </w:style>
  <w:style w:type="paragraph" w:customStyle="1" w:styleId="Pa16">
    <w:name w:val="Pa16"/>
    <w:basedOn w:val="Default"/>
    <w:next w:val="Default"/>
    <w:uiPriority w:val="99"/>
    <w:qFormat/>
    <w:rsid w:val="00F340E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F340EB"/>
    <w:pPr>
      <w:spacing w:before="100" w:beforeAutospacing="1" w:after="100" w:afterAutospacing="1" w:line="240" w:lineRule="auto"/>
    </w:pPr>
  </w:style>
  <w:style w:type="paragraph" w:customStyle="1" w:styleId="Pa22">
    <w:name w:val="Pa2+2"/>
    <w:basedOn w:val="Default"/>
    <w:next w:val="Default"/>
    <w:uiPriority w:val="99"/>
    <w:qFormat/>
    <w:rsid w:val="00F340E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F340E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F340EB"/>
    <w:pPr>
      <w:spacing w:before="100" w:beforeAutospacing="1" w:after="100" w:afterAutospacing="1" w:line="240" w:lineRule="auto"/>
    </w:pPr>
  </w:style>
  <w:style w:type="paragraph" w:customStyle="1" w:styleId="Number">
    <w:name w:val="Number"/>
    <w:basedOn w:val="Heading2"/>
    <w:qFormat/>
    <w:rsid w:val="00F340E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F340EB"/>
    <w:rPr>
      <w:rFonts w:ascii="Calibri" w:eastAsia="Times New Roman" w:hAnsi="Calibri" w:cs="Arial"/>
      <w:bCs/>
      <w:iCs/>
      <w:sz w:val="20"/>
      <w:szCs w:val="20"/>
    </w:rPr>
  </w:style>
  <w:style w:type="paragraph" w:customStyle="1" w:styleId="CITEF3">
    <w:name w:val="CITE F3"/>
    <w:uiPriority w:val="99"/>
    <w:qFormat/>
    <w:rsid w:val="00F340EB"/>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F340EB"/>
  </w:style>
  <w:style w:type="character" w:customStyle="1" w:styleId="meta-sep">
    <w:name w:val="meta-sep"/>
    <w:basedOn w:val="DefaultParagraphFont"/>
    <w:rsid w:val="00F340EB"/>
  </w:style>
  <w:style w:type="character" w:customStyle="1" w:styleId="A19">
    <w:name w:val="A19"/>
    <w:uiPriority w:val="99"/>
    <w:rsid w:val="00F340EB"/>
    <w:rPr>
      <w:rFonts w:ascii="Georgia" w:hAnsi="Georgia" w:cs="Georgia" w:hint="default"/>
      <w:color w:val="000000"/>
      <w:sz w:val="20"/>
      <w:szCs w:val="20"/>
      <w:u w:val="single"/>
    </w:rPr>
  </w:style>
  <w:style w:type="character" w:customStyle="1" w:styleId="A130">
    <w:name w:val="A13"/>
    <w:rsid w:val="00F340EB"/>
    <w:rPr>
      <w:rFonts w:ascii="Georgia" w:hAnsi="Georgia" w:cs="Georgia" w:hint="default"/>
      <w:color w:val="000000"/>
      <w:sz w:val="11"/>
      <w:szCs w:val="11"/>
    </w:rPr>
  </w:style>
  <w:style w:type="character" w:customStyle="1" w:styleId="ontext">
    <w:name w:val="ontext"/>
    <w:basedOn w:val="DefaultParagraphFont"/>
    <w:rsid w:val="00F340EB"/>
  </w:style>
  <w:style w:type="character" w:customStyle="1" w:styleId="archive-title">
    <w:name w:val="archive-title"/>
    <w:basedOn w:val="DefaultParagraphFont"/>
    <w:rsid w:val="00F340EB"/>
  </w:style>
  <w:style w:type="character" w:customStyle="1" w:styleId="imgleft">
    <w:name w:val="imgleft"/>
    <w:basedOn w:val="DefaultParagraphFont"/>
    <w:rsid w:val="00F340EB"/>
  </w:style>
  <w:style w:type="character" w:customStyle="1" w:styleId="imgcenter">
    <w:name w:val="imgcenter"/>
    <w:basedOn w:val="DefaultParagraphFont"/>
    <w:rsid w:val="00F340EB"/>
  </w:style>
  <w:style w:type="character" w:customStyle="1" w:styleId="A42">
    <w:name w:val="A4+2"/>
    <w:uiPriority w:val="99"/>
    <w:rsid w:val="00F340EB"/>
    <w:rPr>
      <w:rFonts w:ascii="Helvetica LT Std" w:hAnsi="Helvetica LT Std" w:cs="Helvetica LT Std" w:hint="default"/>
      <w:color w:val="000000"/>
      <w:sz w:val="11"/>
      <w:szCs w:val="11"/>
    </w:rPr>
  </w:style>
  <w:style w:type="character" w:customStyle="1" w:styleId="fstitle">
    <w:name w:val="fs_title"/>
    <w:basedOn w:val="DefaultParagraphFont"/>
    <w:rsid w:val="00F340EB"/>
  </w:style>
  <w:style w:type="character" w:customStyle="1" w:styleId="reportbody1">
    <w:name w:val="reportbody1"/>
    <w:basedOn w:val="DefaultParagraphFont"/>
    <w:rsid w:val="00F340EB"/>
    <w:rPr>
      <w:rFonts w:ascii="Tahoma" w:hAnsi="Tahoma" w:cs="Tahoma" w:hint="default"/>
      <w:color w:val="000000"/>
      <w:sz w:val="14"/>
      <w:szCs w:val="14"/>
    </w:rPr>
  </w:style>
  <w:style w:type="character" w:customStyle="1" w:styleId="dateday">
    <w:name w:val="date_day"/>
    <w:basedOn w:val="DefaultParagraphFont"/>
    <w:rsid w:val="00F340EB"/>
  </w:style>
  <w:style w:type="character" w:customStyle="1" w:styleId="datemonth">
    <w:name w:val="date_month"/>
    <w:basedOn w:val="DefaultParagraphFont"/>
    <w:rsid w:val="00F340EB"/>
  </w:style>
  <w:style w:type="character" w:customStyle="1" w:styleId="dateyear">
    <w:name w:val="date_year"/>
    <w:basedOn w:val="DefaultParagraphFont"/>
    <w:rsid w:val="00F340EB"/>
  </w:style>
  <w:style w:type="character" w:customStyle="1" w:styleId="Heading3CharCharCharCharCharChar">
    <w:name w:val="Heading 3 Char Char Char Char Char Char"/>
    <w:basedOn w:val="DefaultParagraphFont"/>
    <w:rsid w:val="00F340E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F340E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340EB"/>
    <w:rPr>
      <w:sz w:val="24"/>
      <w:szCs w:val="24"/>
      <w:lang w:val="en-US" w:eastAsia="en-US" w:bidi="ar-SA"/>
    </w:rPr>
  </w:style>
  <w:style w:type="character" w:customStyle="1" w:styleId="insideitro">
    <w:name w:val="insideitro"/>
    <w:basedOn w:val="DefaultParagraphFont"/>
    <w:rsid w:val="00F340EB"/>
  </w:style>
  <w:style w:type="character" w:customStyle="1" w:styleId="wcfont">
    <w:name w:val="wcfont"/>
    <w:basedOn w:val="DefaultParagraphFont"/>
    <w:rsid w:val="00F340EB"/>
  </w:style>
  <w:style w:type="character" w:customStyle="1" w:styleId="qftext">
    <w:name w:val="qftext"/>
    <w:basedOn w:val="DefaultParagraphFont"/>
    <w:rsid w:val="00F340EB"/>
  </w:style>
  <w:style w:type="character" w:customStyle="1" w:styleId="leftidx">
    <w:name w:val="leftidx"/>
    <w:basedOn w:val="DefaultParagraphFont"/>
    <w:rsid w:val="00F340EB"/>
  </w:style>
  <w:style w:type="paragraph" w:customStyle="1" w:styleId="NotUnderlined">
    <w:name w:val="Not Underlined"/>
    <w:basedOn w:val="Normal"/>
    <w:uiPriority w:val="99"/>
    <w:qFormat/>
    <w:rsid w:val="00F340EB"/>
    <w:pPr>
      <w:spacing w:after="0" w:line="240" w:lineRule="auto"/>
    </w:pPr>
    <w:rPr>
      <w:rFonts w:ascii="Century Gothic" w:hAnsi="Century Gothic"/>
      <w:szCs w:val="20"/>
    </w:rPr>
  </w:style>
  <w:style w:type="paragraph" w:customStyle="1" w:styleId="width100">
    <w:name w:val="width100"/>
    <w:basedOn w:val="Normal"/>
    <w:uiPriority w:val="99"/>
    <w:qFormat/>
    <w:rsid w:val="00F340EB"/>
    <w:pPr>
      <w:spacing w:before="100" w:beforeAutospacing="1" w:after="100" w:afterAutospacing="1" w:line="240" w:lineRule="auto"/>
    </w:pPr>
  </w:style>
  <w:style w:type="character" w:customStyle="1" w:styleId="eventtitle">
    <w:name w:val="eventtitle"/>
    <w:basedOn w:val="DefaultParagraphFont"/>
    <w:rsid w:val="00F340EB"/>
  </w:style>
  <w:style w:type="character" w:customStyle="1" w:styleId="eventsubtitle">
    <w:name w:val="eventsubtitle"/>
    <w:basedOn w:val="DefaultParagraphFont"/>
    <w:rsid w:val="00F340EB"/>
  </w:style>
  <w:style w:type="character" w:customStyle="1" w:styleId="eventdate">
    <w:name w:val="eventdate"/>
    <w:basedOn w:val="DefaultParagraphFont"/>
    <w:rsid w:val="00F340EB"/>
  </w:style>
  <w:style w:type="character" w:customStyle="1" w:styleId="legend">
    <w:name w:val="legend"/>
    <w:basedOn w:val="DefaultParagraphFont"/>
    <w:rsid w:val="00F340EB"/>
  </w:style>
  <w:style w:type="character" w:customStyle="1" w:styleId="slug-elocation">
    <w:name w:val="slug-elocation"/>
    <w:basedOn w:val="DefaultParagraphFont"/>
    <w:rsid w:val="00F340EB"/>
  </w:style>
  <w:style w:type="character" w:customStyle="1" w:styleId="fu-autorenangabe-fu-beschreibung">
    <w:name w:val="fu-autorenangabe-fu-beschreibung"/>
    <w:rsid w:val="00F340EB"/>
  </w:style>
  <w:style w:type="paragraph" w:customStyle="1" w:styleId="introshadow">
    <w:name w:val="intro_shadow"/>
    <w:basedOn w:val="Normal"/>
    <w:uiPriority w:val="99"/>
    <w:qFormat/>
    <w:rsid w:val="00F340EB"/>
    <w:pPr>
      <w:spacing w:before="100" w:beforeAutospacing="1" w:after="100" w:afterAutospacing="1" w:line="240" w:lineRule="auto"/>
    </w:pPr>
  </w:style>
  <w:style w:type="paragraph" w:customStyle="1" w:styleId="articleintro">
    <w:name w:val="articleintro"/>
    <w:basedOn w:val="Normal"/>
    <w:uiPriority w:val="99"/>
    <w:qFormat/>
    <w:rsid w:val="00F340EB"/>
    <w:pPr>
      <w:spacing w:before="100" w:beforeAutospacing="1" w:after="100" w:afterAutospacing="1" w:line="240" w:lineRule="auto"/>
    </w:pPr>
  </w:style>
  <w:style w:type="character" w:customStyle="1" w:styleId="commentscontainer">
    <w:name w:val="comments_container"/>
    <w:basedOn w:val="DefaultParagraphFont"/>
    <w:rsid w:val="00F340EB"/>
  </w:style>
  <w:style w:type="paragraph" w:customStyle="1" w:styleId="Caption40">
    <w:name w:val="Caption4"/>
    <w:basedOn w:val="Normal"/>
    <w:uiPriority w:val="99"/>
    <w:qFormat/>
    <w:rsid w:val="00F340EB"/>
    <w:pPr>
      <w:spacing w:before="100" w:beforeAutospacing="1" w:after="100" w:afterAutospacing="1" w:line="240" w:lineRule="auto"/>
    </w:pPr>
  </w:style>
  <w:style w:type="paragraph" w:customStyle="1" w:styleId="publishedon">
    <w:name w:val="published_on"/>
    <w:basedOn w:val="Normal"/>
    <w:uiPriority w:val="99"/>
    <w:qFormat/>
    <w:rsid w:val="00F340EB"/>
    <w:pPr>
      <w:spacing w:before="100" w:beforeAutospacing="1" w:after="100" w:afterAutospacing="1" w:line="240" w:lineRule="auto"/>
    </w:pPr>
  </w:style>
  <w:style w:type="character" w:customStyle="1" w:styleId="hparticlefooter">
    <w:name w:val="hparticlefooter"/>
    <w:basedOn w:val="DefaultParagraphFont"/>
    <w:rsid w:val="00F340EB"/>
  </w:style>
  <w:style w:type="table" w:customStyle="1" w:styleId="TableGrid2">
    <w:name w:val="Table Grid2"/>
    <w:basedOn w:val="TableNormal"/>
    <w:next w:val="TableGrid"/>
    <w:rsid w:val="00F340E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F340EB"/>
  </w:style>
  <w:style w:type="character" w:customStyle="1" w:styleId="BlockCharCharCharCharChar">
    <w:name w:val="Block Char Char Char Char Char"/>
    <w:aliases w:val="Block Char Char Char Char Char Char Char Char,Block Char Char Char Char Char Char Char1"/>
    <w:basedOn w:val="DefaultParagraphFont"/>
    <w:rsid w:val="00F340EB"/>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F340EB"/>
    <w:pPr>
      <w:spacing w:after="0" w:line="240" w:lineRule="auto"/>
    </w:pPr>
    <w:rPr>
      <w:b/>
      <w:color w:val="000000"/>
      <w:u w:val="single"/>
    </w:rPr>
  </w:style>
  <w:style w:type="character" w:customStyle="1" w:styleId="CiteEmphasisChar">
    <w:name w:val="Cite/Emphasis Char"/>
    <w:basedOn w:val="DefaultParagraphFont"/>
    <w:link w:val="CiteEmphasis"/>
    <w:rsid w:val="00F340EB"/>
    <w:rPr>
      <w:rFonts w:ascii="Calibri" w:hAnsi="Calibri"/>
      <w:b/>
      <w:color w:val="000000"/>
      <w:u w:val="single"/>
    </w:rPr>
  </w:style>
  <w:style w:type="character" w:customStyle="1" w:styleId="ReadText">
    <w:name w:val="Read Text"/>
    <w:basedOn w:val="DefaultParagraphFont"/>
    <w:rsid w:val="00F340EB"/>
    <w:rPr>
      <w:rFonts w:ascii="Times New Roman" w:hAnsi="Times New Roman"/>
      <w:b/>
      <w:bCs/>
      <w:sz w:val="24"/>
      <w:u w:val="single"/>
    </w:rPr>
  </w:style>
  <w:style w:type="paragraph" w:customStyle="1" w:styleId="Styleunread8pt">
    <w:name w:val="Style unread + 8 pt"/>
    <w:basedOn w:val="Normal"/>
    <w:link w:val="Styleunread8ptChar"/>
    <w:qFormat/>
    <w:rsid w:val="00F340EB"/>
    <w:pPr>
      <w:spacing w:after="0" w:line="240" w:lineRule="auto"/>
    </w:pPr>
    <w:rPr>
      <w:color w:val="000000"/>
    </w:rPr>
  </w:style>
  <w:style w:type="character" w:customStyle="1" w:styleId="Styleunread8ptChar">
    <w:name w:val="Style unread + 8 pt Char"/>
    <w:basedOn w:val="DefaultParagraphFont"/>
    <w:link w:val="Styleunread8pt"/>
    <w:rsid w:val="00F340EB"/>
    <w:rPr>
      <w:rFonts w:ascii="Calibri" w:hAnsi="Calibri"/>
      <w:color w:val="000000"/>
    </w:rPr>
  </w:style>
  <w:style w:type="character" w:customStyle="1" w:styleId="main">
    <w:name w:val="main"/>
    <w:basedOn w:val="DefaultParagraphFont"/>
    <w:rsid w:val="00F340EB"/>
  </w:style>
  <w:style w:type="character" w:customStyle="1" w:styleId="textunderlineCharChar">
    <w:name w:val="text underline Char Char"/>
    <w:basedOn w:val="DefaultParagraphFont"/>
    <w:rsid w:val="00F340EB"/>
    <w:rPr>
      <w:rFonts w:ascii="Garamond" w:hAnsi="Garamond"/>
      <w:color w:val="000000"/>
      <w:u w:val="single"/>
    </w:rPr>
  </w:style>
  <w:style w:type="paragraph" w:customStyle="1" w:styleId="ekprop-p">
    <w:name w:val="ekprop-p"/>
    <w:basedOn w:val="Normal"/>
    <w:uiPriority w:val="99"/>
    <w:qFormat/>
    <w:rsid w:val="00F340EB"/>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F340EB"/>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F340EB"/>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F340EB"/>
    <w:pPr>
      <w:spacing w:after="0" w:line="240" w:lineRule="auto"/>
    </w:pPr>
    <w:rPr>
      <w:color w:val="000000"/>
    </w:rPr>
  </w:style>
  <w:style w:type="character" w:customStyle="1" w:styleId="SmalltextCharChar">
    <w:name w:val="Smalltext Char Char"/>
    <w:basedOn w:val="DefaultParagraphFont"/>
    <w:link w:val="SmalltextChar1"/>
    <w:rsid w:val="00F340EB"/>
    <w:rPr>
      <w:rFonts w:ascii="Calibri" w:hAnsi="Calibri"/>
      <w:color w:val="000000"/>
    </w:rPr>
  </w:style>
  <w:style w:type="character" w:customStyle="1" w:styleId="FullCiteCharChar">
    <w:name w:val="Full Cite Char Char"/>
    <w:basedOn w:val="DefaultParagraphFont"/>
    <w:rsid w:val="00F340EB"/>
    <w:rPr>
      <w:rFonts w:ascii="Georgia" w:hAnsi="Georgia" w:cs="Calibri"/>
      <w:color w:val="000000"/>
      <w:sz w:val="20"/>
      <w:szCs w:val="24"/>
    </w:rPr>
  </w:style>
  <w:style w:type="character" w:customStyle="1" w:styleId="submitted-wrapper">
    <w:name w:val="submitted-wrapper"/>
    <w:basedOn w:val="DefaultParagraphFont"/>
    <w:rsid w:val="00F340EB"/>
  </w:style>
  <w:style w:type="paragraph" w:customStyle="1" w:styleId="Spacer">
    <w:name w:val="Spacer"/>
    <w:basedOn w:val="Heading1"/>
    <w:link w:val="SpacerChar"/>
    <w:autoRedefine/>
    <w:uiPriority w:val="4"/>
    <w:qFormat/>
    <w:rsid w:val="00F340EB"/>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F340EB"/>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F340EB"/>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F340EB"/>
  </w:style>
  <w:style w:type="character" w:customStyle="1" w:styleId="top-publish">
    <w:name w:val="top-publish"/>
    <w:basedOn w:val="DefaultParagraphFont"/>
    <w:rsid w:val="00F340EB"/>
  </w:style>
  <w:style w:type="character" w:customStyle="1" w:styleId="byline-italic">
    <w:name w:val="byline-italic"/>
    <w:basedOn w:val="DefaultParagraphFont"/>
    <w:rsid w:val="00F340EB"/>
  </w:style>
  <w:style w:type="paragraph" w:customStyle="1" w:styleId="infuse">
    <w:name w:val="infuse"/>
    <w:basedOn w:val="Normal"/>
    <w:uiPriority w:val="99"/>
    <w:qFormat/>
    <w:rsid w:val="00F340EB"/>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F340EB"/>
    <w:rPr>
      <w:rFonts w:ascii="Arial Narrow" w:hAnsi="Arial Narrow"/>
      <w:sz w:val="22"/>
      <w:szCs w:val="24"/>
      <w:u w:val="single"/>
      <w:lang w:val="en-US" w:eastAsia="en-US" w:bidi="ar-SA"/>
    </w:rPr>
  </w:style>
  <w:style w:type="character" w:customStyle="1" w:styleId="gd">
    <w:name w:val="gd"/>
    <w:basedOn w:val="DefaultParagraphFont"/>
    <w:rsid w:val="00F340EB"/>
  </w:style>
  <w:style w:type="character" w:customStyle="1" w:styleId="g3">
    <w:name w:val="g3"/>
    <w:basedOn w:val="DefaultParagraphFont"/>
    <w:rsid w:val="00F340EB"/>
  </w:style>
  <w:style w:type="character" w:customStyle="1" w:styleId="hb">
    <w:name w:val="hb"/>
    <w:basedOn w:val="DefaultParagraphFont"/>
    <w:rsid w:val="00F340EB"/>
  </w:style>
  <w:style w:type="character" w:customStyle="1" w:styleId="g2">
    <w:name w:val="g2"/>
    <w:basedOn w:val="DefaultParagraphFont"/>
    <w:rsid w:val="00F340EB"/>
  </w:style>
  <w:style w:type="character" w:customStyle="1" w:styleId="nameplatehead">
    <w:name w:val="nameplatehead"/>
    <w:basedOn w:val="DefaultParagraphFont"/>
    <w:rsid w:val="00F340EB"/>
  </w:style>
  <w:style w:type="character" w:customStyle="1" w:styleId="nameplatelink">
    <w:name w:val="nameplatelink"/>
    <w:basedOn w:val="DefaultParagraphFont"/>
    <w:rsid w:val="00F340EB"/>
  </w:style>
  <w:style w:type="paragraph" w:customStyle="1" w:styleId="calibre8">
    <w:name w:val="calibre8"/>
    <w:basedOn w:val="Normal"/>
    <w:uiPriority w:val="99"/>
    <w:qFormat/>
    <w:rsid w:val="00F340EB"/>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F340EB"/>
  </w:style>
  <w:style w:type="character" w:customStyle="1" w:styleId="djhat-arrow">
    <w:name w:val="djhat-arrow"/>
    <w:basedOn w:val="DefaultParagraphFont"/>
    <w:rsid w:val="00F340EB"/>
  </w:style>
  <w:style w:type="character" w:customStyle="1" w:styleId="mname">
    <w:name w:val="mname"/>
    <w:basedOn w:val="DefaultParagraphFont"/>
    <w:rsid w:val="00F340EB"/>
  </w:style>
  <w:style w:type="character" w:customStyle="1" w:styleId="mvalue">
    <w:name w:val="mvalue"/>
    <w:basedOn w:val="DefaultParagraphFont"/>
    <w:rsid w:val="00F340EB"/>
  </w:style>
  <w:style w:type="character" w:customStyle="1" w:styleId="mchange">
    <w:name w:val="mchange"/>
    <w:basedOn w:val="DefaultParagraphFont"/>
    <w:rsid w:val="00F340EB"/>
  </w:style>
  <w:style w:type="character" w:customStyle="1" w:styleId="categoryaside">
    <w:name w:val="category__aside"/>
    <w:basedOn w:val="DefaultParagraphFont"/>
    <w:rsid w:val="00F340EB"/>
  </w:style>
  <w:style w:type="character" w:customStyle="1" w:styleId="article-breadcrumb-wrapper">
    <w:name w:val="article-breadcrumb-wrapper"/>
    <w:basedOn w:val="DefaultParagraphFont"/>
    <w:rsid w:val="00F340EB"/>
  </w:style>
  <w:style w:type="character" w:customStyle="1" w:styleId="wsj-article-caption-content">
    <w:name w:val="wsj-article-caption-content"/>
    <w:basedOn w:val="DefaultParagraphFont"/>
    <w:rsid w:val="00F340EB"/>
  </w:style>
  <w:style w:type="character" w:customStyle="1" w:styleId="wsj-article-credit">
    <w:name w:val="wsj-article-credit"/>
    <w:basedOn w:val="DefaultParagraphFont"/>
    <w:rsid w:val="00F340EB"/>
  </w:style>
  <w:style w:type="character" w:customStyle="1" w:styleId="wsj-article-credit-tag">
    <w:name w:val="wsj-article-credit-tag"/>
    <w:basedOn w:val="DefaultParagraphFont"/>
    <w:rsid w:val="00F340EB"/>
  </w:style>
  <w:style w:type="character" w:customStyle="1" w:styleId="commentscounticon">
    <w:name w:val="comments_count_icon"/>
    <w:basedOn w:val="DefaultParagraphFont"/>
    <w:rsid w:val="00F340EB"/>
  </w:style>
  <w:style w:type="character" w:customStyle="1" w:styleId="comments-count-word">
    <w:name w:val="comments-count-word"/>
    <w:basedOn w:val="DefaultParagraphFont"/>
    <w:rsid w:val="00F340EB"/>
  </w:style>
  <w:style w:type="character" w:customStyle="1" w:styleId="company-name-type">
    <w:name w:val="company-name-type"/>
    <w:basedOn w:val="DefaultParagraphFont"/>
    <w:rsid w:val="00F340EB"/>
  </w:style>
  <w:style w:type="character" w:customStyle="1" w:styleId="nav-prevnext-lbl">
    <w:name w:val="nav-prevnext-lbl"/>
    <w:basedOn w:val="DefaultParagraphFont"/>
    <w:rsid w:val="00F340EB"/>
  </w:style>
  <w:style w:type="character" w:customStyle="1" w:styleId="nav-prevnext-hed">
    <w:name w:val="nav-prevnext-hed"/>
    <w:basedOn w:val="DefaultParagraphFont"/>
    <w:rsid w:val="00F340EB"/>
  </w:style>
  <w:style w:type="character" w:customStyle="1" w:styleId="readcomments">
    <w:name w:val="readcomments"/>
    <w:basedOn w:val="DefaultParagraphFont"/>
    <w:rsid w:val="00F340EB"/>
  </w:style>
  <w:style w:type="character" w:customStyle="1" w:styleId="selected-edition">
    <w:name w:val="selected-edition"/>
    <w:basedOn w:val="DefaultParagraphFont"/>
    <w:rsid w:val="00F340EB"/>
  </w:style>
  <w:style w:type="character" w:customStyle="1" w:styleId="rotate">
    <w:name w:val="rotate"/>
    <w:basedOn w:val="DefaultParagraphFont"/>
    <w:rsid w:val="00F340EB"/>
  </w:style>
  <w:style w:type="paragraph" w:customStyle="1" w:styleId="column-name">
    <w:name w:val="column-name"/>
    <w:basedOn w:val="Normal"/>
    <w:rsid w:val="00F340EB"/>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F340EB"/>
  </w:style>
  <w:style w:type="character" w:customStyle="1" w:styleId="tl8wme">
    <w:name w:val="tl8wme"/>
    <w:basedOn w:val="DefaultParagraphFont"/>
    <w:rsid w:val="00F340EB"/>
  </w:style>
  <w:style w:type="character" w:customStyle="1" w:styleId="CardStyleChar">
    <w:name w:val="Card Style Char"/>
    <w:link w:val="CardStyle"/>
    <w:locked/>
    <w:rsid w:val="00F340EB"/>
    <w:rPr>
      <w:rFonts w:ascii="Calibri" w:eastAsia="Times New Roman" w:hAnsi="Calibri"/>
      <w:sz w:val="20"/>
    </w:rPr>
  </w:style>
  <w:style w:type="character" w:customStyle="1" w:styleId="SmallSizeParagraphChar">
    <w:name w:val="Small Size Paragraph Char"/>
    <w:link w:val="SmallSizeParagraph"/>
    <w:locked/>
    <w:rsid w:val="00F340EB"/>
    <w:rPr>
      <w:rFonts w:eastAsia="Calibri"/>
      <w:sz w:val="16"/>
      <w:szCs w:val="16"/>
    </w:rPr>
  </w:style>
  <w:style w:type="paragraph" w:customStyle="1" w:styleId="SmallSizeParagraph">
    <w:name w:val="Small Size Paragraph"/>
    <w:basedOn w:val="Normal"/>
    <w:link w:val="SmallSizeParagraphChar"/>
    <w:qFormat/>
    <w:rsid w:val="00F340EB"/>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F340EB"/>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F340EB"/>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F340EB"/>
    <w:rPr>
      <w:rFonts w:eastAsia="Calibri"/>
    </w:rPr>
  </w:style>
  <w:style w:type="paragraph" w:customStyle="1" w:styleId="StyleCardText9pt">
    <w:name w:val="Style Card Text + 9 pt"/>
    <w:basedOn w:val="Normal"/>
    <w:link w:val="StyleCardText9ptChar"/>
    <w:qFormat/>
    <w:rsid w:val="00F340EB"/>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F340EB"/>
    <w:rPr>
      <w:rFonts w:eastAsia="Calibri"/>
      <w:u w:val="single"/>
      <w:lang w:val="x-none" w:eastAsia="zh-CN"/>
    </w:rPr>
  </w:style>
  <w:style w:type="paragraph" w:customStyle="1" w:styleId="UnderlineS">
    <w:name w:val="Underline S"/>
    <w:basedOn w:val="Normal"/>
    <w:link w:val="UnderlineSChar"/>
    <w:qFormat/>
    <w:rsid w:val="00F340EB"/>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F340EB"/>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F340EB"/>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F340EB"/>
    <w:rPr>
      <w:rFonts w:ascii="Times New Roman" w:hAnsi="Times New Roman" w:cs="Times New Roman"/>
    </w:rPr>
  </w:style>
  <w:style w:type="paragraph" w:customStyle="1" w:styleId="Debatenoraml">
    <w:name w:val="Debatenoraml"/>
    <w:basedOn w:val="NoSpacing"/>
    <w:link w:val="DebatenoramlChar"/>
    <w:qFormat/>
    <w:rsid w:val="00F340EB"/>
    <w:pPr>
      <w:spacing w:line="240" w:lineRule="auto"/>
    </w:pPr>
    <w:rPr>
      <w:rFonts w:ascii="Times New Roman" w:hAnsi="Times New Roman" w:cs="Times New Roman"/>
    </w:rPr>
  </w:style>
  <w:style w:type="character" w:customStyle="1" w:styleId="QualsChar">
    <w:name w:val="Quals Char"/>
    <w:link w:val="Quals"/>
    <w:locked/>
    <w:rsid w:val="00F340EB"/>
    <w:rPr>
      <w:rFonts w:eastAsia="Calibri"/>
      <w:sz w:val="18"/>
    </w:rPr>
  </w:style>
  <w:style w:type="paragraph" w:customStyle="1" w:styleId="Quals">
    <w:name w:val="Quals"/>
    <w:basedOn w:val="Normal"/>
    <w:link w:val="QualsChar"/>
    <w:qFormat/>
    <w:rsid w:val="00F340EB"/>
    <w:pPr>
      <w:spacing w:after="0" w:line="240" w:lineRule="auto"/>
    </w:pPr>
    <w:rPr>
      <w:rFonts w:asciiTheme="minorHAnsi" w:eastAsia="Calibri" w:hAnsiTheme="minorHAnsi"/>
      <w:sz w:val="18"/>
    </w:rPr>
  </w:style>
  <w:style w:type="character" w:customStyle="1" w:styleId="StarredChar">
    <w:name w:val="Starred Char"/>
    <w:link w:val="Starred"/>
    <w:locked/>
    <w:rsid w:val="00F340EB"/>
    <w:rPr>
      <w:rFonts w:eastAsia="Times New Roman"/>
      <w:b/>
      <w:caps/>
      <w:szCs w:val="28"/>
      <w:u w:val="single"/>
    </w:rPr>
  </w:style>
  <w:style w:type="paragraph" w:customStyle="1" w:styleId="Starred">
    <w:name w:val="Starred"/>
    <w:basedOn w:val="Normal"/>
    <w:link w:val="StarredChar"/>
    <w:qFormat/>
    <w:rsid w:val="00F340EB"/>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F340EB"/>
    <w:rPr>
      <w:rFonts w:eastAsia="Times New Roman"/>
      <w:b/>
      <w:caps/>
      <w:szCs w:val="28"/>
      <w:u w:val="single"/>
    </w:rPr>
  </w:style>
  <w:style w:type="paragraph" w:customStyle="1" w:styleId="NotStarred">
    <w:name w:val="NotStarred"/>
    <w:basedOn w:val="Normal"/>
    <w:link w:val="NotStarredChar"/>
    <w:qFormat/>
    <w:rsid w:val="00F340EB"/>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F340EB"/>
    <w:rPr>
      <w:rFonts w:eastAsia="Times New Roman"/>
      <w:b/>
      <w:szCs w:val="28"/>
      <w:u w:val="single"/>
    </w:rPr>
  </w:style>
  <w:style w:type="paragraph" w:customStyle="1" w:styleId="NewHeading2">
    <w:name w:val="NewHeading2"/>
    <w:basedOn w:val="Normal"/>
    <w:link w:val="NewHeading2Char"/>
    <w:qFormat/>
    <w:rsid w:val="00F340EB"/>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F340EB"/>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F340EB"/>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F340EB"/>
    <w:rPr>
      <w:rFonts w:eastAsia="SimSun"/>
      <w:u w:val="single"/>
      <w:lang w:eastAsia="zh-CN"/>
    </w:rPr>
  </w:style>
  <w:style w:type="paragraph" w:customStyle="1" w:styleId="StylecardThickunderline">
    <w:name w:val="Style card + Thick underline"/>
    <w:basedOn w:val="Normal"/>
    <w:link w:val="StylecardThickunderlineChar"/>
    <w:qFormat/>
    <w:rsid w:val="00F340EB"/>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F340EB"/>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F340EB"/>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F340EB"/>
    <w:rPr>
      <w:rFonts w:eastAsia="Times New Roman"/>
      <w:bCs/>
      <w:lang w:bidi="he-IL"/>
    </w:rPr>
  </w:style>
  <w:style w:type="paragraph" w:customStyle="1" w:styleId="MTDisplayEquation">
    <w:name w:val="MTDisplayEquation"/>
    <w:basedOn w:val="Normal"/>
    <w:next w:val="Normal"/>
    <w:link w:val="MTDisplayEquationChar"/>
    <w:qFormat/>
    <w:rsid w:val="00F340EB"/>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F340E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340E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340E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340EB"/>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F340EB"/>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F340E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F340E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F340E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F340E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F340EB"/>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F340E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F340E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F340E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F340EB"/>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F340E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F340E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F340E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F340EB"/>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F340E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F340E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F340E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F340EB"/>
    <w:pPr>
      <w:keepNext/>
      <w:spacing w:after="0" w:line="240" w:lineRule="auto"/>
      <w:ind w:left="288" w:right="288"/>
    </w:pPr>
    <w:rPr>
      <w:rFonts w:eastAsia="MS Gothic"/>
      <w:szCs w:val="20"/>
    </w:rPr>
  </w:style>
  <w:style w:type="paragraph" w:customStyle="1" w:styleId="canvas-atom">
    <w:name w:val="canvas-atom"/>
    <w:basedOn w:val="Normal"/>
    <w:uiPriority w:val="99"/>
    <w:qFormat/>
    <w:rsid w:val="00F340EB"/>
    <w:pPr>
      <w:spacing w:before="100" w:beforeAutospacing="1" w:after="100" w:afterAutospacing="1" w:line="240" w:lineRule="auto"/>
    </w:pPr>
    <w:rPr>
      <w:sz w:val="24"/>
    </w:rPr>
  </w:style>
  <w:style w:type="paragraph" w:customStyle="1" w:styleId="tweet-text">
    <w:name w:val="tweet-text"/>
    <w:basedOn w:val="Normal"/>
    <w:uiPriority w:val="99"/>
    <w:qFormat/>
    <w:rsid w:val="00F340EB"/>
    <w:pPr>
      <w:spacing w:before="100" w:beforeAutospacing="1" w:after="100" w:afterAutospacing="1" w:line="240" w:lineRule="auto"/>
    </w:pPr>
  </w:style>
  <w:style w:type="paragraph" w:customStyle="1" w:styleId="graf">
    <w:name w:val="graf"/>
    <w:basedOn w:val="Normal"/>
    <w:uiPriority w:val="99"/>
    <w:qFormat/>
    <w:rsid w:val="00F340EB"/>
    <w:pPr>
      <w:spacing w:before="100" w:beforeAutospacing="1" w:after="100" w:afterAutospacing="1" w:line="240" w:lineRule="auto"/>
    </w:pPr>
  </w:style>
  <w:style w:type="paragraph" w:customStyle="1" w:styleId="column">
    <w:name w:val="column"/>
    <w:basedOn w:val="Normal"/>
    <w:uiPriority w:val="99"/>
    <w:qFormat/>
    <w:rsid w:val="00F340EB"/>
    <w:pPr>
      <w:spacing w:before="100" w:beforeAutospacing="1" w:after="100" w:afterAutospacing="1" w:line="240" w:lineRule="auto"/>
    </w:pPr>
  </w:style>
  <w:style w:type="paragraph" w:customStyle="1" w:styleId="recirc-container">
    <w:name w:val="recirc-container"/>
    <w:basedOn w:val="Normal"/>
    <w:uiPriority w:val="99"/>
    <w:qFormat/>
    <w:rsid w:val="00F340E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F340EB"/>
    <w:pPr>
      <w:spacing w:before="100" w:beforeAutospacing="1" w:after="100" w:afterAutospacing="1" w:line="240" w:lineRule="auto"/>
    </w:pPr>
    <w:rPr>
      <w:sz w:val="24"/>
    </w:rPr>
  </w:style>
  <w:style w:type="paragraph" w:customStyle="1" w:styleId="see-also">
    <w:name w:val="see-also"/>
    <w:basedOn w:val="Normal"/>
    <w:uiPriority w:val="99"/>
    <w:qFormat/>
    <w:rsid w:val="00F340EB"/>
    <w:pPr>
      <w:spacing w:before="100" w:beforeAutospacing="1" w:after="100" w:afterAutospacing="1" w:line="240" w:lineRule="auto"/>
    </w:pPr>
    <w:rPr>
      <w:sz w:val="24"/>
    </w:rPr>
  </w:style>
  <w:style w:type="character" w:customStyle="1" w:styleId="BriefTitleChar">
    <w:name w:val="Brief Title Char"/>
    <w:basedOn w:val="DefaultParagraphFont"/>
    <w:rsid w:val="00F340EB"/>
    <w:rPr>
      <w:b/>
      <w:bCs w:val="0"/>
      <w:sz w:val="24"/>
      <w:szCs w:val="24"/>
      <w:u w:val="single"/>
      <w:lang w:val="en-US" w:eastAsia="en-US" w:bidi="ar-SA"/>
    </w:rPr>
  </w:style>
  <w:style w:type="character" w:customStyle="1" w:styleId="BriefTitle2Char">
    <w:name w:val="Brief Title 2 Char"/>
    <w:basedOn w:val="BriefTitleChar"/>
    <w:rsid w:val="00F340EB"/>
    <w:rPr>
      <w:b/>
      <w:bCs w:val="0"/>
      <w:sz w:val="24"/>
      <w:szCs w:val="24"/>
      <w:u w:val="single"/>
      <w:lang w:val="en-US" w:eastAsia="en-US" w:bidi="ar-SA"/>
    </w:rPr>
  </w:style>
  <w:style w:type="character" w:customStyle="1" w:styleId="FontStyle477">
    <w:name w:val="Font Style477"/>
    <w:basedOn w:val="DefaultParagraphFont"/>
    <w:uiPriority w:val="99"/>
    <w:rsid w:val="00F340EB"/>
    <w:rPr>
      <w:rFonts w:ascii="Times New Roman" w:hAnsi="Times New Roman" w:cs="Times New Roman" w:hint="default"/>
      <w:sz w:val="18"/>
      <w:szCs w:val="18"/>
    </w:rPr>
  </w:style>
  <w:style w:type="character" w:customStyle="1" w:styleId="FontStyle514">
    <w:name w:val="Font Style514"/>
    <w:basedOn w:val="DefaultParagraphFont"/>
    <w:uiPriority w:val="99"/>
    <w:rsid w:val="00F340EB"/>
    <w:rPr>
      <w:rFonts w:ascii="Times New Roman" w:hAnsi="Times New Roman" w:cs="Times New Roman" w:hint="default"/>
      <w:sz w:val="14"/>
      <w:szCs w:val="14"/>
    </w:rPr>
  </w:style>
  <w:style w:type="character" w:customStyle="1" w:styleId="FontStyle500">
    <w:name w:val="Font Style500"/>
    <w:basedOn w:val="DefaultParagraphFont"/>
    <w:uiPriority w:val="99"/>
    <w:rsid w:val="00F340E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F340E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340EB"/>
    <w:rPr>
      <w:rFonts w:ascii="Times New Roman" w:hAnsi="Times New Roman" w:cs="Times New Roman" w:hint="default"/>
      <w:b/>
      <w:bCs/>
      <w:sz w:val="22"/>
      <w:szCs w:val="22"/>
    </w:rPr>
  </w:style>
  <w:style w:type="character" w:customStyle="1" w:styleId="UnderlineStyleChar7">
    <w:name w:val="Underline Style Char7"/>
    <w:rsid w:val="00F340EB"/>
    <w:rPr>
      <w:rFonts w:ascii="Garamond" w:hAnsi="Garamond" w:hint="default"/>
      <w:sz w:val="22"/>
      <w:szCs w:val="24"/>
      <w:u w:val="single"/>
      <w:lang w:val="en-US" w:eastAsia="en-US" w:bidi="ar-SA"/>
    </w:rPr>
  </w:style>
  <w:style w:type="character" w:customStyle="1" w:styleId="s4">
    <w:name w:val="s4"/>
    <w:rsid w:val="00F340EB"/>
  </w:style>
  <w:style w:type="character" w:customStyle="1" w:styleId="s5">
    <w:name w:val="s5"/>
    <w:rsid w:val="00F340EB"/>
  </w:style>
  <w:style w:type="character" w:customStyle="1" w:styleId="rightsnotice">
    <w:name w:val="rightsnotice"/>
    <w:rsid w:val="00F340EB"/>
  </w:style>
  <w:style w:type="character" w:customStyle="1" w:styleId="related-current-indicator">
    <w:name w:val="related-current-indicator"/>
    <w:rsid w:val="00F340EB"/>
  </w:style>
  <w:style w:type="character" w:customStyle="1" w:styleId="bylclear">
    <w:name w:val="bylclear"/>
    <w:rsid w:val="00F340EB"/>
  </w:style>
  <w:style w:type="character" w:customStyle="1" w:styleId="essaytext">
    <w:name w:val="essaytext"/>
    <w:rsid w:val="00F340EB"/>
  </w:style>
  <w:style w:type="character" w:customStyle="1" w:styleId="username">
    <w:name w:val="username"/>
    <w:rsid w:val="00F340EB"/>
  </w:style>
  <w:style w:type="character" w:customStyle="1" w:styleId="toplinks">
    <w:name w:val="toplinks"/>
    <w:rsid w:val="00F340EB"/>
  </w:style>
  <w:style w:type="character" w:customStyle="1" w:styleId="titles">
    <w:name w:val="titles"/>
    <w:rsid w:val="00F340EB"/>
  </w:style>
  <w:style w:type="character" w:customStyle="1" w:styleId="contentauthor">
    <w:name w:val="contentauthor"/>
    <w:rsid w:val="00F340EB"/>
  </w:style>
  <w:style w:type="character" w:customStyle="1" w:styleId="subarticleheader">
    <w:name w:val="subarticleheader"/>
    <w:rsid w:val="00F340EB"/>
  </w:style>
  <w:style w:type="character" w:customStyle="1" w:styleId="copy">
    <w:name w:val="copy"/>
    <w:rsid w:val="00F340EB"/>
  </w:style>
  <w:style w:type="character" w:customStyle="1" w:styleId="topheadline">
    <w:name w:val="topheadline"/>
    <w:rsid w:val="00F340EB"/>
  </w:style>
  <w:style w:type="character" w:customStyle="1" w:styleId="Stylereduce27pt">
    <w:name w:val="Style reduce2 + 7 pt"/>
    <w:rsid w:val="00F340EB"/>
    <w:rPr>
      <w:rFonts w:ascii="Times New Roman" w:hAnsi="Times New Roman" w:cs="Arial" w:hint="default"/>
      <w:color w:val="000000"/>
      <w:sz w:val="14"/>
      <w:szCs w:val="22"/>
    </w:rPr>
  </w:style>
  <w:style w:type="character" w:customStyle="1" w:styleId="srtitle">
    <w:name w:val="srtitle"/>
    <w:rsid w:val="00F340EB"/>
  </w:style>
  <w:style w:type="character" w:customStyle="1" w:styleId="st1">
    <w:name w:val="st1"/>
    <w:rsid w:val="00F340EB"/>
  </w:style>
  <w:style w:type="character" w:customStyle="1" w:styleId="StyleStyleGaramond">
    <w:name w:val="Style Style Garamond +"/>
    <w:rsid w:val="00F340EB"/>
    <w:rPr>
      <w:rFonts w:ascii="Garamond" w:hAnsi="Garamond" w:cs="Times New Roman" w:hint="default"/>
      <w:sz w:val="20"/>
    </w:rPr>
  </w:style>
  <w:style w:type="character" w:customStyle="1" w:styleId="boldunderline2">
    <w:name w:val="boldunderline"/>
    <w:rsid w:val="00F340EB"/>
  </w:style>
  <w:style w:type="character" w:customStyle="1" w:styleId="Date11">
    <w:name w:val="Date11"/>
    <w:rsid w:val="00F340EB"/>
  </w:style>
  <w:style w:type="character" w:customStyle="1" w:styleId="artbody1">
    <w:name w:val="art_body1"/>
    <w:rsid w:val="00F340EB"/>
    <w:rPr>
      <w:rFonts w:ascii="Arial" w:hAnsi="Arial" w:cs="Arial" w:hint="default"/>
    </w:rPr>
  </w:style>
  <w:style w:type="character" w:customStyle="1" w:styleId="Boxout0">
    <w:name w:val="Boxout"/>
    <w:uiPriority w:val="1"/>
    <w:qFormat/>
    <w:rsid w:val="00F340E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F340EB"/>
  </w:style>
  <w:style w:type="character" w:customStyle="1" w:styleId="preloadwrap">
    <w:name w:val="preloadwrap"/>
    <w:rsid w:val="00F340EB"/>
  </w:style>
  <w:style w:type="character" w:customStyle="1" w:styleId="creditwrap">
    <w:name w:val="creditwrap"/>
    <w:rsid w:val="00F340EB"/>
  </w:style>
  <w:style w:type="character" w:customStyle="1" w:styleId="DefaultChar1">
    <w:name w:val="Default Char1"/>
    <w:rsid w:val="00F340EB"/>
    <w:rPr>
      <w:noProof w:val="0"/>
      <w:color w:val="000000"/>
      <w:lang w:val="en-US" w:eastAsia="en-US" w:bidi="ar-SA"/>
    </w:rPr>
  </w:style>
  <w:style w:type="character" w:customStyle="1" w:styleId="pmterms31">
    <w:name w:val="pmterms31"/>
    <w:rsid w:val="00F340EB"/>
    <w:rPr>
      <w:b/>
      <w:bCs/>
      <w:i w:val="0"/>
      <w:iCs w:val="0"/>
      <w:color w:val="000000"/>
    </w:rPr>
  </w:style>
  <w:style w:type="character" w:customStyle="1" w:styleId="copyrightdescription">
    <w:name w:val="copyrightdescription"/>
    <w:rsid w:val="00F340EB"/>
  </w:style>
  <w:style w:type="character" w:customStyle="1" w:styleId="ft01">
    <w:name w:val="ft01"/>
    <w:rsid w:val="00F340EB"/>
    <w:rPr>
      <w:rFonts w:ascii="Times" w:hAnsi="Times" w:cs="Times" w:hint="default"/>
      <w:color w:val="000000"/>
      <w:sz w:val="14"/>
      <w:szCs w:val="14"/>
    </w:rPr>
  </w:style>
  <w:style w:type="character" w:customStyle="1" w:styleId="ft11">
    <w:name w:val="ft11"/>
    <w:rsid w:val="00F340EB"/>
    <w:rPr>
      <w:rFonts w:ascii="Times" w:hAnsi="Times" w:cs="Times" w:hint="default"/>
      <w:color w:val="000000"/>
      <w:sz w:val="17"/>
      <w:szCs w:val="17"/>
    </w:rPr>
  </w:style>
  <w:style w:type="character" w:customStyle="1" w:styleId="ft21">
    <w:name w:val="ft21"/>
    <w:rsid w:val="00F340EB"/>
    <w:rPr>
      <w:rFonts w:ascii="Times" w:hAnsi="Times" w:cs="Times" w:hint="default"/>
      <w:color w:val="000000"/>
      <w:sz w:val="15"/>
      <w:szCs w:val="15"/>
    </w:rPr>
  </w:style>
  <w:style w:type="character" w:customStyle="1" w:styleId="ft31">
    <w:name w:val="ft31"/>
    <w:rsid w:val="00F340EB"/>
    <w:rPr>
      <w:rFonts w:ascii="Times" w:hAnsi="Times" w:cs="Times" w:hint="default"/>
      <w:color w:val="000000"/>
      <w:sz w:val="15"/>
      <w:szCs w:val="15"/>
    </w:rPr>
  </w:style>
  <w:style w:type="character" w:customStyle="1" w:styleId="dquo">
    <w:name w:val="dquo"/>
    <w:rsid w:val="00F340EB"/>
  </w:style>
  <w:style w:type="character" w:customStyle="1" w:styleId="caps2">
    <w:name w:val="caps2"/>
    <w:rsid w:val="00F340EB"/>
  </w:style>
  <w:style w:type="character" w:customStyle="1" w:styleId="ccs">
    <w:name w:val="c cs"/>
    <w:rsid w:val="00F340EB"/>
  </w:style>
  <w:style w:type="character" w:customStyle="1" w:styleId="dropshadow">
    <w:name w:val="dropshadow"/>
    <w:rsid w:val="00F340EB"/>
  </w:style>
  <w:style w:type="character" w:customStyle="1" w:styleId="d05ws">
    <w:name w:val="d05ws"/>
    <w:rsid w:val="00F340EB"/>
  </w:style>
  <w:style w:type="character" w:customStyle="1" w:styleId="rzibod">
    <w:name w:val="rzibod"/>
    <w:rsid w:val="00F340EB"/>
  </w:style>
  <w:style w:type="character" w:customStyle="1" w:styleId="headertext">
    <w:name w:val="headertext"/>
    <w:rsid w:val="00F340EB"/>
  </w:style>
  <w:style w:type="character" w:customStyle="1" w:styleId="endnote-reference">
    <w:name w:val="endnote-reference"/>
    <w:rsid w:val="00F340EB"/>
  </w:style>
  <w:style w:type="character" w:customStyle="1" w:styleId="officialsname">
    <w:name w:val="official_s_name"/>
    <w:rsid w:val="00F340EB"/>
  </w:style>
  <w:style w:type="character" w:customStyle="1" w:styleId="audience">
    <w:name w:val="audience"/>
    <w:rsid w:val="00F340EB"/>
  </w:style>
  <w:style w:type="character" w:customStyle="1" w:styleId="normalchar0">
    <w:name w:val="normal__char"/>
    <w:rsid w:val="00F340EB"/>
  </w:style>
  <w:style w:type="character" w:customStyle="1" w:styleId="hyperlink002cheading0020100200028block0020title0029char">
    <w:name w:val="hyperlink_002cheading_00201_0020_0028block_0020title_0029__char"/>
    <w:rsid w:val="00F340EB"/>
  </w:style>
  <w:style w:type="character" w:customStyle="1" w:styleId="underline002cstyle0020bold0020underlinechar">
    <w:name w:val="underline_002cstyle_0020bold_0020underline__char"/>
    <w:rsid w:val="00F340EB"/>
  </w:style>
  <w:style w:type="character" w:customStyle="1" w:styleId="copyboldblack">
    <w:name w:val="copyboldblack"/>
    <w:rsid w:val="00F340EB"/>
  </w:style>
  <w:style w:type="character" w:customStyle="1" w:styleId="copybold">
    <w:name w:val="copybold"/>
    <w:rsid w:val="00F340EB"/>
  </w:style>
  <w:style w:type="character" w:customStyle="1" w:styleId="author-date0">
    <w:name w:val="author-date"/>
    <w:rsid w:val="00F340EB"/>
  </w:style>
  <w:style w:type="character" w:customStyle="1" w:styleId="articlebegin">
    <w:name w:val="articlebegin"/>
    <w:rsid w:val="00F340EB"/>
  </w:style>
  <w:style w:type="character" w:customStyle="1" w:styleId="mediaoverlay">
    <w:name w:val="mediaoverlay"/>
    <w:rsid w:val="00F340EB"/>
  </w:style>
  <w:style w:type="character" w:customStyle="1" w:styleId="blogcaption">
    <w:name w:val="blog_caption"/>
    <w:rsid w:val="00F340EB"/>
  </w:style>
  <w:style w:type="character" w:customStyle="1" w:styleId="commnet-abuzz">
    <w:name w:val="commnet-abuzz"/>
    <w:rsid w:val="00F340EB"/>
  </w:style>
  <w:style w:type="character" w:customStyle="1" w:styleId="stbuttontext">
    <w:name w:val="stbuttontext"/>
    <w:rsid w:val="00F340EB"/>
  </w:style>
  <w:style w:type="character" w:customStyle="1" w:styleId="grey">
    <w:name w:val="grey"/>
    <w:rsid w:val="00F340EB"/>
  </w:style>
  <w:style w:type="character" w:customStyle="1" w:styleId="bdx">
    <w:name w:val="bdx"/>
    <w:rsid w:val="00F340EB"/>
  </w:style>
  <w:style w:type="character" w:customStyle="1" w:styleId="bdl">
    <w:name w:val="bdl"/>
    <w:rsid w:val="00F340EB"/>
  </w:style>
  <w:style w:type="character" w:customStyle="1" w:styleId="breadcrumbitemcurrent">
    <w:name w:val="breadcrumbitemcurrent"/>
    <w:rsid w:val="00F340EB"/>
  </w:style>
  <w:style w:type="character" w:customStyle="1" w:styleId="bbl">
    <w:name w:val="bbl"/>
    <w:rsid w:val="00F340EB"/>
  </w:style>
  <w:style w:type="character" w:customStyle="1" w:styleId="itxtnewhookspan">
    <w:name w:val="itxtnewhookspan"/>
    <w:rsid w:val="00F340EB"/>
  </w:style>
  <w:style w:type="character" w:customStyle="1" w:styleId="gstxthlt">
    <w:name w:val="gstxt_hlt"/>
    <w:rsid w:val="00F340EB"/>
  </w:style>
  <w:style w:type="character" w:customStyle="1" w:styleId="StyleBoldRed">
    <w:name w:val="Style Bold Red"/>
    <w:rsid w:val="00F340EB"/>
    <w:rPr>
      <w:b/>
      <w:bCs/>
      <w:color w:val="auto"/>
    </w:rPr>
  </w:style>
  <w:style w:type="character" w:customStyle="1" w:styleId="StyleTimesNewRoman8pt">
    <w:name w:val="Style Times New Roman 8 pt"/>
    <w:rsid w:val="00F340EB"/>
    <w:rPr>
      <w:rFonts w:ascii="Georgia" w:hAnsi="Georgia" w:hint="default"/>
      <w:sz w:val="16"/>
    </w:rPr>
  </w:style>
  <w:style w:type="character" w:customStyle="1" w:styleId="goldbldtext">
    <w:name w:val="goldbldtext"/>
    <w:rsid w:val="00F340EB"/>
  </w:style>
  <w:style w:type="character" w:customStyle="1" w:styleId="labeltext">
    <w:name w:val="labeltext"/>
    <w:rsid w:val="00F340EB"/>
  </w:style>
  <w:style w:type="character" w:customStyle="1" w:styleId="viewlink">
    <w:name w:val="viewlink"/>
    <w:rsid w:val="00F340EB"/>
  </w:style>
  <w:style w:type="character" w:customStyle="1" w:styleId="inlinkchart">
    <w:name w:val="inlink_chart"/>
    <w:rsid w:val="00F340EB"/>
  </w:style>
  <w:style w:type="character" w:customStyle="1" w:styleId="fbsharecountwrapper">
    <w:name w:val="fb_share_count_wrapper"/>
    <w:rsid w:val="00F340EB"/>
  </w:style>
  <w:style w:type="character" w:customStyle="1" w:styleId="hw">
    <w:name w:val="hw"/>
    <w:rsid w:val="00F340EB"/>
  </w:style>
  <w:style w:type="character" w:customStyle="1" w:styleId="linktotop">
    <w:name w:val="linktotop"/>
    <w:rsid w:val="00F340EB"/>
  </w:style>
  <w:style w:type="character" w:customStyle="1" w:styleId="descriptionstyle1block">
    <w:name w:val="description style1 block"/>
    <w:rsid w:val="00F340EB"/>
  </w:style>
  <w:style w:type="character" w:customStyle="1" w:styleId="gutter-right-1">
    <w:name w:val="gutter-right-1"/>
    <w:basedOn w:val="DefaultParagraphFont"/>
    <w:rsid w:val="00F340EB"/>
  </w:style>
  <w:style w:type="character" w:customStyle="1" w:styleId="Header11">
    <w:name w:val="Header11"/>
    <w:rsid w:val="00F340EB"/>
  </w:style>
  <w:style w:type="character" w:customStyle="1" w:styleId="posa">
    <w:name w:val="pos(a)"/>
    <w:basedOn w:val="DefaultParagraphFont"/>
    <w:rsid w:val="00F340EB"/>
  </w:style>
  <w:style w:type="character" w:customStyle="1" w:styleId="u-hiddeninnarrowenv">
    <w:name w:val="u-hiddeninnarrowenv"/>
    <w:basedOn w:val="DefaultParagraphFont"/>
    <w:rsid w:val="00F340EB"/>
  </w:style>
  <w:style w:type="character" w:customStyle="1" w:styleId="followbutton-bird">
    <w:name w:val="followbutton-bird"/>
    <w:basedOn w:val="DefaultParagraphFont"/>
    <w:rsid w:val="00F340EB"/>
  </w:style>
  <w:style w:type="character" w:customStyle="1" w:styleId="tweetauthor-name">
    <w:name w:val="tweetauthor-name"/>
    <w:basedOn w:val="DefaultParagraphFont"/>
    <w:rsid w:val="00F340EB"/>
  </w:style>
  <w:style w:type="character" w:customStyle="1" w:styleId="tweetauthor-verifiedbadge">
    <w:name w:val="tweetauthor-verifiedbadge"/>
    <w:basedOn w:val="DefaultParagraphFont"/>
    <w:rsid w:val="00F340EB"/>
  </w:style>
  <w:style w:type="character" w:customStyle="1" w:styleId="tweetauthor-screenname">
    <w:name w:val="tweetauthor-screenname"/>
    <w:basedOn w:val="DefaultParagraphFont"/>
    <w:rsid w:val="00F340EB"/>
  </w:style>
  <w:style w:type="character" w:customStyle="1" w:styleId="u-hiddenvisually">
    <w:name w:val="u-hiddenvisually"/>
    <w:basedOn w:val="DefaultParagraphFont"/>
    <w:rsid w:val="00F340EB"/>
  </w:style>
  <w:style w:type="character" w:customStyle="1" w:styleId="tweetaction-stat">
    <w:name w:val="tweetaction-stat"/>
    <w:basedOn w:val="DefaultParagraphFont"/>
    <w:rsid w:val="00F340EB"/>
  </w:style>
  <w:style w:type="character" w:customStyle="1" w:styleId="related">
    <w:name w:val="related"/>
    <w:basedOn w:val="DefaultParagraphFont"/>
    <w:rsid w:val="00F340EB"/>
  </w:style>
  <w:style w:type="character" w:customStyle="1" w:styleId="related-content">
    <w:name w:val="related-content"/>
    <w:basedOn w:val="DefaultParagraphFont"/>
    <w:rsid w:val="00F340EB"/>
  </w:style>
  <w:style w:type="character" w:customStyle="1" w:styleId="name-of-author">
    <w:name w:val="name-of-author"/>
    <w:basedOn w:val="DefaultParagraphFont"/>
    <w:rsid w:val="00F340EB"/>
  </w:style>
  <w:style w:type="character" w:customStyle="1" w:styleId="first-name">
    <w:name w:val="first-name"/>
    <w:basedOn w:val="DefaultParagraphFont"/>
    <w:rsid w:val="00F340EB"/>
  </w:style>
  <w:style w:type="character" w:customStyle="1" w:styleId="last-name">
    <w:name w:val="last-name"/>
    <w:basedOn w:val="DefaultParagraphFont"/>
    <w:rsid w:val="00F340EB"/>
  </w:style>
  <w:style w:type="character" w:customStyle="1" w:styleId="recirc-text">
    <w:name w:val="&quot;recirc-text”"/>
    <w:basedOn w:val="DefaultParagraphFont"/>
    <w:rsid w:val="00F340EB"/>
  </w:style>
  <w:style w:type="character" w:customStyle="1" w:styleId="video-icon">
    <w:name w:val="video-icon"/>
    <w:basedOn w:val="DefaultParagraphFont"/>
    <w:rsid w:val="00F340EB"/>
  </w:style>
  <w:style w:type="character" w:customStyle="1" w:styleId="powa-shot-play-btn-text">
    <w:name w:val="powa-shot-play-btn-text"/>
    <w:basedOn w:val="DefaultParagraphFont"/>
    <w:rsid w:val="00F340EB"/>
  </w:style>
  <w:style w:type="character" w:customStyle="1" w:styleId="powa-shot-click">
    <w:name w:val="powa-shot-click"/>
    <w:basedOn w:val="DefaultParagraphFont"/>
    <w:rsid w:val="00F340EB"/>
  </w:style>
  <w:style w:type="character" w:customStyle="1" w:styleId="wpv-blurb">
    <w:name w:val="wpv-blurb"/>
    <w:basedOn w:val="DefaultParagraphFont"/>
    <w:rsid w:val="00F340EB"/>
  </w:style>
  <w:style w:type="character" w:customStyle="1" w:styleId="pb-caption">
    <w:name w:val="pb-caption"/>
    <w:basedOn w:val="DefaultParagraphFont"/>
    <w:rsid w:val="00F340EB"/>
  </w:style>
  <w:style w:type="paragraph" w:customStyle="1" w:styleId="NoteLevel23">
    <w:name w:val="Note Level 23"/>
    <w:basedOn w:val="Normal"/>
    <w:next w:val="Normal"/>
    <w:uiPriority w:val="99"/>
    <w:qFormat/>
    <w:rsid w:val="00F340EB"/>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F340EB"/>
  </w:style>
  <w:style w:type="character" w:customStyle="1" w:styleId="m-2745674872889869693gmail-styleunderline">
    <w:name w:val="m_-2745674872889869693gmail-styleunderline"/>
    <w:basedOn w:val="DefaultParagraphFont"/>
    <w:rsid w:val="00F340EB"/>
  </w:style>
  <w:style w:type="character" w:customStyle="1" w:styleId="HeaderChar3">
    <w:name w:val="Header Char3"/>
    <w:basedOn w:val="DefaultParagraphFont"/>
    <w:uiPriority w:val="99"/>
    <w:semiHidden/>
    <w:rsid w:val="00F340EB"/>
    <w:rPr>
      <w:rFonts w:ascii="Georgia" w:hAnsi="Georgia"/>
    </w:rPr>
  </w:style>
  <w:style w:type="paragraph" w:customStyle="1" w:styleId="NoteLevel24">
    <w:name w:val="Note Level 24"/>
    <w:basedOn w:val="Normal"/>
    <w:next w:val="Normal"/>
    <w:uiPriority w:val="99"/>
    <w:qFormat/>
    <w:rsid w:val="00F340E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F340EB"/>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F340EB"/>
  </w:style>
  <w:style w:type="character" w:customStyle="1" w:styleId="UnresolvedMention31">
    <w:name w:val="Unresolved Mention31"/>
    <w:basedOn w:val="DefaultParagraphFont"/>
    <w:uiPriority w:val="99"/>
    <w:semiHidden/>
    <w:unhideWhenUsed/>
    <w:rsid w:val="00F340EB"/>
    <w:rPr>
      <w:color w:val="808080"/>
      <w:shd w:val="clear" w:color="auto" w:fill="E6E6E6"/>
    </w:rPr>
  </w:style>
  <w:style w:type="paragraph" w:customStyle="1" w:styleId="po-hr-cndek">
    <w:name w:val="po-hr-cn__dek"/>
    <w:basedOn w:val="Normal"/>
    <w:rsid w:val="00F340EB"/>
    <w:pPr>
      <w:spacing w:before="100" w:beforeAutospacing="1" w:after="100" w:afterAutospacing="1"/>
    </w:pPr>
  </w:style>
  <w:style w:type="character" w:customStyle="1" w:styleId="publication-date">
    <w:name w:val="publication-date"/>
    <w:basedOn w:val="DefaultParagraphFont"/>
    <w:rsid w:val="00F340EB"/>
  </w:style>
  <w:style w:type="character" w:customStyle="1" w:styleId="m4481627234786388783gmail-style13ptbold">
    <w:name w:val="m_4481627234786388783gmail-style13ptbold"/>
    <w:basedOn w:val="DefaultParagraphFont"/>
    <w:rsid w:val="00F340EB"/>
  </w:style>
  <w:style w:type="character" w:customStyle="1" w:styleId="m4481627234786388783gmail-styleunderline">
    <w:name w:val="m_4481627234786388783gmail-styleunderline"/>
    <w:basedOn w:val="DefaultParagraphFont"/>
    <w:rsid w:val="00F340EB"/>
  </w:style>
  <w:style w:type="character" w:customStyle="1" w:styleId="m4481627234786388783gmail-apple-converted-space">
    <w:name w:val="m_4481627234786388783gmail-apple-converted-space"/>
    <w:basedOn w:val="DefaultParagraphFont"/>
    <w:rsid w:val="00F340EB"/>
  </w:style>
  <w:style w:type="character" w:customStyle="1" w:styleId="m4481627234786388783gmail-grame">
    <w:name w:val="m_4481627234786388783gmail-grame"/>
    <w:basedOn w:val="DefaultParagraphFont"/>
    <w:rsid w:val="00F340EB"/>
  </w:style>
  <w:style w:type="character" w:customStyle="1" w:styleId="m4481627234786388783gmail-underline">
    <w:name w:val="m_4481627234786388783gmail-underline"/>
    <w:basedOn w:val="DefaultParagraphFont"/>
    <w:rsid w:val="00F340EB"/>
  </w:style>
  <w:style w:type="paragraph" w:customStyle="1" w:styleId="m4481627234786388783gmail-card">
    <w:name w:val="m_4481627234786388783gmail-card"/>
    <w:basedOn w:val="Normal"/>
    <w:rsid w:val="00F340EB"/>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F340EB"/>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F340EB"/>
  </w:style>
  <w:style w:type="paragraph" w:customStyle="1" w:styleId="m-2671184907397832551gmail-p2">
    <w:name w:val="m_-2671184907397832551gmail-p2"/>
    <w:basedOn w:val="Normal"/>
    <w:rsid w:val="00F340EB"/>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F340EB"/>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F340EB"/>
  </w:style>
  <w:style w:type="character" w:customStyle="1" w:styleId="m-4364835325198423527gmail-m-487226309709519571m8778339509743264076gmail-style13ptbold">
    <w:name w:val="m_-4364835325198423527gmail-m_-487226309709519571m_8778339509743264076gmail-style13ptbold"/>
    <w:basedOn w:val="DefaultParagraphFont"/>
    <w:rsid w:val="00F340E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F340EB"/>
  </w:style>
  <w:style w:type="character" w:customStyle="1" w:styleId="m-4886631745483256254gmail-style13ptbold">
    <w:name w:val="m_-4886631745483256254gmail-style13ptbold"/>
    <w:basedOn w:val="DefaultParagraphFont"/>
    <w:rsid w:val="00F340EB"/>
  </w:style>
  <w:style w:type="character" w:customStyle="1" w:styleId="m8525170829296705783gmail-style13ptbold">
    <w:name w:val="m_8525170829296705783gmail-style13ptbold"/>
    <w:basedOn w:val="DefaultParagraphFont"/>
    <w:rsid w:val="00F340EB"/>
  </w:style>
  <w:style w:type="character" w:customStyle="1" w:styleId="m8525170829296705783gmail-styleunderline">
    <w:name w:val="m_8525170829296705783gmail-styleunderline"/>
    <w:basedOn w:val="DefaultParagraphFont"/>
    <w:rsid w:val="00F340EB"/>
  </w:style>
  <w:style w:type="character" w:customStyle="1" w:styleId="m113202149284569794gmail-style13ptbold">
    <w:name w:val="m_113202149284569794gmail-style13ptbold"/>
    <w:basedOn w:val="DefaultParagraphFont"/>
    <w:rsid w:val="00F340EB"/>
  </w:style>
  <w:style w:type="character" w:customStyle="1" w:styleId="m113202149284569794gmail-styleunderline">
    <w:name w:val="m_113202149284569794gmail-styleunderline"/>
    <w:basedOn w:val="DefaultParagraphFont"/>
    <w:rsid w:val="00F340EB"/>
  </w:style>
  <w:style w:type="character" w:customStyle="1" w:styleId="m-5741597242490756161gmail-field-content">
    <w:name w:val="m_-5741597242490756161gmail-field-content"/>
    <w:basedOn w:val="DefaultParagraphFont"/>
    <w:rsid w:val="00F340EB"/>
  </w:style>
  <w:style w:type="paragraph" w:customStyle="1" w:styleId="FUCKTHISFONT">
    <w:name w:val="FUCK THIS FONT"/>
    <w:basedOn w:val="Normal"/>
    <w:rsid w:val="00F340EB"/>
    <w:pPr>
      <w:autoSpaceDE w:val="0"/>
      <w:autoSpaceDN w:val="0"/>
      <w:adjustRightInd w:val="0"/>
      <w:jc w:val="both"/>
    </w:pPr>
    <w:rPr>
      <w:u w:val="single"/>
    </w:rPr>
  </w:style>
  <w:style w:type="paragraph" w:customStyle="1" w:styleId="TagChar1CharCharCharChar">
    <w:name w:val="Tag Char1 Char Char Char Char"/>
    <w:basedOn w:val="Normal"/>
    <w:rsid w:val="00F340EB"/>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F340EB"/>
    <w:rPr>
      <w:rFonts w:ascii="Arial Narrow" w:hAnsi="Arial Narrow"/>
      <w:szCs w:val="24"/>
      <w:u w:val="single"/>
    </w:rPr>
  </w:style>
  <w:style w:type="character" w:customStyle="1" w:styleId="hyperlink60">
    <w:name w:val="hyperlink6"/>
    <w:basedOn w:val="DefaultParagraphFont"/>
    <w:rsid w:val="00F340EB"/>
  </w:style>
  <w:style w:type="character" w:customStyle="1" w:styleId="heading2char2charchar">
    <w:name w:val="heading2char2charchar"/>
    <w:basedOn w:val="DefaultParagraphFont"/>
    <w:rsid w:val="00F340EB"/>
  </w:style>
  <w:style w:type="character" w:customStyle="1" w:styleId="heading2char10">
    <w:name w:val="heading2char1"/>
    <w:basedOn w:val="DefaultParagraphFont"/>
    <w:rsid w:val="00F340EB"/>
  </w:style>
  <w:style w:type="character" w:customStyle="1" w:styleId="CiteChar2">
    <w:name w:val="Cite Char"/>
    <w:basedOn w:val="DefaultParagraphFont"/>
    <w:rsid w:val="00F340EB"/>
    <w:rPr>
      <w:rFonts w:ascii="Garamond" w:hAnsi="Garamond"/>
      <w:b/>
      <w:sz w:val="20"/>
      <w:szCs w:val="22"/>
      <w:u w:val="none"/>
    </w:rPr>
  </w:style>
  <w:style w:type="character" w:customStyle="1" w:styleId="StyleUnderlineCharTitleCharBold">
    <w:name w:val="Style Underline CharTitle Char + Bold"/>
    <w:basedOn w:val="DefaultParagraphFont"/>
    <w:rsid w:val="00F340EB"/>
    <w:rPr>
      <w:rFonts w:ascii="Garamond" w:hAnsi="Garamond"/>
      <w:b/>
      <w:bCs/>
      <w:color w:val="000000"/>
      <w:sz w:val="22"/>
      <w:szCs w:val="22"/>
    </w:rPr>
  </w:style>
  <w:style w:type="character" w:customStyle="1" w:styleId="bnp-articles-title1">
    <w:name w:val="bnp-articles-title1"/>
    <w:basedOn w:val="DefaultParagraphFont"/>
    <w:rsid w:val="00F340EB"/>
    <w:rPr>
      <w:rFonts w:ascii="Verdana" w:hAnsi="Verdana" w:hint="default"/>
      <w:b/>
      <w:bCs/>
      <w:color w:val="545454"/>
      <w:sz w:val="12"/>
      <w:szCs w:val="12"/>
    </w:rPr>
  </w:style>
  <w:style w:type="character" w:customStyle="1" w:styleId="featuretext">
    <w:name w:val="featuretext"/>
    <w:basedOn w:val="DefaultParagraphFont"/>
    <w:rsid w:val="00F340EB"/>
  </w:style>
  <w:style w:type="character" w:customStyle="1" w:styleId="relatedtext">
    <w:name w:val="related_text"/>
    <w:basedOn w:val="DefaultParagraphFont"/>
    <w:rsid w:val="00F340EB"/>
  </w:style>
  <w:style w:type="character" w:customStyle="1" w:styleId="fullpost">
    <w:name w:val="fullpost"/>
    <w:basedOn w:val="DefaultParagraphFont"/>
    <w:rsid w:val="00F340EB"/>
  </w:style>
  <w:style w:type="character" w:customStyle="1" w:styleId="bcktital">
    <w:name w:val="bcktital"/>
    <w:basedOn w:val="DefaultParagraphFont"/>
    <w:rsid w:val="00F340EB"/>
  </w:style>
  <w:style w:type="character" w:customStyle="1" w:styleId="bcktital0">
    <w:name w:val="bckt_ital"/>
    <w:basedOn w:val="DefaultParagraphFont"/>
    <w:rsid w:val="00F340EB"/>
  </w:style>
  <w:style w:type="paragraph" w:styleId="TOAHeading">
    <w:name w:val="toa heading"/>
    <w:basedOn w:val="Normal"/>
    <w:next w:val="Normal"/>
    <w:semiHidden/>
    <w:rsid w:val="00F340EB"/>
    <w:pPr>
      <w:spacing w:before="120"/>
    </w:pPr>
    <w:rPr>
      <w:rFonts w:eastAsia="Calibri"/>
    </w:rPr>
  </w:style>
  <w:style w:type="character" w:customStyle="1" w:styleId="fwanimclass">
    <w:name w:val="fwanim_class"/>
    <w:basedOn w:val="DefaultParagraphFont"/>
    <w:rsid w:val="00F340EB"/>
  </w:style>
  <w:style w:type="paragraph" w:customStyle="1" w:styleId="DebateUnderline0">
    <w:name w:val="DebateUnderline"/>
    <w:basedOn w:val="DebateNormal"/>
    <w:qFormat/>
    <w:rsid w:val="00F340EB"/>
    <w:pPr>
      <w:spacing w:after="160"/>
    </w:pPr>
    <w:rPr>
      <w:sz w:val="24"/>
      <w:szCs w:val="24"/>
      <w:u w:val="single"/>
    </w:rPr>
  </w:style>
  <w:style w:type="character" w:customStyle="1" w:styleId="DebateUnderlineChar">
    <w:name w:val="DebateUnderline Char"/>
    <w:basedOn w:val="DebateNormalChar"/>
    <w:rsid w:val="00F340EB"/>
    <w:rPr>
      <w:rFonts w:ascii="Calibri" w:eastAsia="Calibri" w:hAnsi="Calibri"/>
      <w:sz w:val="24"/>
      <w:szCs w:val="24"/>
      <w:u w:val="single"/>
      <w:lang w:val="en-US" w:eastAsia="en-US" w:bidi="ar-SA"/>
    </w:rPr>
  </w:style>
  <w:style w:type="character" w:customStyle="1" w:styleId="DebateTagChar0">
    <w:name w:val="DebateTag Char"/>
    <w:basedOn w:val="DefaultParagraphFont"/>
    <w:rsid w:val="00F340EB"/>
    <w:rPr>
      <w:rFonts w:eastAsia="Calibri"/>
      <w:b/>
      <w:sz w:val="24"/>
      <w:szCs w:val="24"/>
      <w:lang w:val="en-US" w:eastAsia="en-US" w:bidi="ar-SA"/>
    </w:rPr>
  </w:style>
  <w:style w:type="paragraph" w:customStyle="1" w:styleId="DebateHeaderFinal">
    <w:name w:val="DebateHeaderFinal"/>
    <w:basedOn w:val="Heading1"/>
    <w:qFormat/>
    <w:rsid w:val="00F340EB"/>
    <w:pPr>
      <w:spacing w:line="276" w:lineRule="auto"/>
      <w:jc w:val="left"/>
    </w:pPr>
    <w:rPr>
      <w:rFonts w:eastAsia="Times New Roman" w:cs="Times New Roman"/>
      <w:bCs/>
      <w:caps/>
      <w:sz w:val="36"/>
      <w:szCs w:val="36"/>
    </w:rPr>
  </w:style>
  <w:style w:type="character" w:customStyle="1" w:styleId="DebateHeaderFinalChar">
    <w:name w:val="DebateHeaderFinal Char"/>
    <w:rsid w:val="00F340EB"/>
    <w:rPr>
      <w:b/>
      <w:bCs/>
      <w:sz w:val="36"/>
      <w:szCs w:val="36"/>
      <w:u w:val="single"/>
      <w:lang w:val="en-US" w:eastAsia="en-US" w:bidi="ar-SA"/>
    </w:rPr>
  </w:style>
  <w:style w:type="paragraph" w:customStyle="1" w:styleId="HeaderInitial0">
    <w:name w:val="HeaderInitial"/>
    <w:basedOn w:val="Normal"/>
    <w:rsid w:val="00F340EB"/>
    <w:pPr>
      <w:jc w:val="center"/>
      <w:outlineLvl w:val="0"/>
    </w:pPr>
    <w:rPr>
      <w:rFonts w:eastAsia="Calibri"/>
      <w:b/>
      <w:caps/>
      <w:sz w:val="28"/>
    </w:rPr>
  </w:style>
  <w:style w:type="character" w:customStyle="1" w:styleId="FooterChar2">
    <w:name w:val="Footer Char2"/>
    <w:basedOn w:val="DefaultParagraphFont"/>
    <w:rsid w:val="00F340EB"/>
    <w:rPr>
      <w:rFonts w:eastAsia="MS Mincho"/>
      <w:sz w:val="24"/>
      <w:szCs w:val="24"/>
      <w:lang w:val="en-US" w:eastAsia="ja-JP" w:bidi="ar-SA"/>
    </w:rPr>
  </w:style>
  <w:style w:type="character" w:customStyle="1" w:styleId="BalloonTextChar2">
    <w:name w:val="Balloon Text Char2"/>
    <w:basedOn w:val="DefaultParagraphFont"/>
    <w:rsid w:val="00F340EB"/>
    <w:rPr>
      <w:rFonts w:ascii="Tahoma" w:eastAsia="MS Mincho" w:hAnsi="Tahoma" w:cs="Tahoma"/>
      <w:sz w:val="16"/>
      <w:szCs w:val="16"/>
      <w:lang w:val="en-US" w:eastAsia="ja-JP" w:bidi="ar-SA"/>
    </w:rPr>
  </w:style>
  <w:style w:type="paragraph" w:customStyle="1" w:styleId="StyleLinespacingDouble">
    <w:name w:val="Style Line spacing:  Double"/>
    <w:basedOn w:val="Normal"/>
    <w:rsid w:val="00F340EB"/>
    <w:pPr>
      <w:spacing w:after="240" w:line="480" w:lineRule="auto"/>
    </w:pPr>
    <w:rPr>
      <w:rFonts w:eastAsia="Calibri"/>
      <w:sz w:val="24"/>
      <w:szCs w:val="20"/>
    </w:rPr>
  </w:style>
  <w:style w:type="character" w:customStyle="1" w:styleId="StyleLinespacingDoubleChar">
    <w:name w:val="Style Line spacing:  Double Char"/>
    <w:basedOn w:val="DefaultParagraphFont"/>
    <w:rsid w:val="00F340EB"/>
    <w:rPr>
      <w:rFonts w:ascii="Cambria" w:hAnsi="Cambria"/>
      <w:sz w:val="24"/>
      <w:lang w:val="en-US" w:eastAsia="en-US" w:bidi="ar-SA"/>
    </w:rPr>
  </w:style>
  <w:style w:type="paragraph" w:customStyle="1" w:styleId="Normalspacing">
    <w:name w:val="Normal + spacing"/>
    <w:basedOn w:val="StyleLinespacingDouble"/>
    <w:qFormat/>
    <w:rsid w:val="00F340EB"/>
  </w:style>
  <w:style w:type="character" w:customStyle="1" w:styleId="NormalspacingChar">
    <w:name w:val="Normal + spacing Char"/>
    <w:basedOn w:val="StyleLinespacingDoubleChar"/>
    <w:rsid w:val="00F340EB"/>
    <w:rPr>
      <w:rFonts w:ascii="Cambria" w:hAnsi="Cambria"/>
      <w:sz w:val="24"/>
      <w:lang w:val="en-US" w:eastAsia="en-US" w:bidi="ar-SA"/>
    </w:rPr>
  </w:style>
  <w:style w:type="character" w:customStyle="1" w:styleId="textbold0">
    <w:name w:val="textbold"/>
    <w:basedOn w:val="DefaultParagraphFont"/>
    <w:rsid w:val="00F340EB"/>
  </w:style>
  <w:style w:type="character" w:customStyle="1" w:styleId="textitalics">
    <w:name w:val="textitalics"/>
    <w:basedOn w:val="DefaultParagraphFont"/>
    <w:rsid w:val="00F340EB"/>
  </w:style>
  <w:style w:type="paragraph" w:customStyle="1" w:styleId="lastpar">
    <w:name w:val="lastpar"/>
    <w:basedOn w:val="Normal"/>
    <w:rsid w:val="00F340EB"/>
    <w:pPr>
      <w:spacing w:before="100" w:beforeAutospacing="1" w:after="100" w:afterAutospacing="1"/>
    </w:pPr>
    <w:rPr>
      <w:rFonts w:eastAsia="Calibri"/>
      <w:sz w:val="24"/>
    </w:rPr>
  </w:style>
  <w:style w:type="table" w:styleId="TableClassic1">
    <w:name w:val="Table Classic 1"/>
    <w:basedOn w:val="TableNormal"/>
    <w:rsid w:val="00F340EB"/>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340EB"/>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F340EB"/>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F340EB"/>
    <w:pPr>
      <w:tabs>
        <w:tab w:val="left" w:pos="9450"/>
      </w:tabs>
      <w:spacing w:before="100" w:beforeAutospacing="1" w:after="100" w:afterAutospacing="1"/>
    </w:pPr>
    <w:rPr>
      <w:rFonts w:eastAsia="Calibri"/>
    </w:rPr>
  </w:style>
  <w:style w:type="character" w:customStyle="1" w:styleId="CharacterStyle8">
    <w:name w:val="Character Style 8"/>
    <w:rsid w:val="00F340EB"/>
    <w:rPr>
      <w:sz w:val="22"/>
      <w:szCs w:val="22"/>
    </w:rPr>
  </w:style>
  <w:style w:type="paragraph" w:customStyle="1" w:styleId="Style110">
    <w:name w:val="Style 11"/>
    <w:rsid w:val="00F340E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F340E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F340EB"/>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F340EB"/>
    <w:rPr>
      <w:rFonts w:ascii="Arial Narrow" w:hAnsi="Arial Narrow"/>
      <w:color w:val="000000"/>
      <w:sz w:val="22"/>
      <w:szCs w:val="22"/>
      <w:u w:val="single"/>
      <w:lang w:val="en-US" w:eastAsia="en-US" w:bidi="ar-SA"/>
    </w:rPr>
  </w:style>
  <w:style w:type="paragraph" w:customStyle="1" w:styleId="Style52">
    <w:name w:val="Style 5"/>
    <w:rsid w:val="00F340E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340EB"/>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F340EB"/>
    <w:pPr>
      <w:tabs>
        <w:tab w:val="left" w:pos="9450"/>
      </w:tabs>
    </w:pPr>
    <w:rPr>
      <w:rFonts w:eastAsia="SimSun"/>
      <w:b/>
      <w:sz w:val="24"/>
    </w:rPr>
  </w:style>
  <w:style w:type="paragraph" w:customStyle="1" w:styleId="TableContents">
    <w:name w:val="Table Contents"/>
    <w:basedOn w:val="Normal"/>
    <w:rsid w:val="00F340EB"/>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F340EB"/>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F340EB"/>
    <w:pPr>
      <w:tabs>
        <w:tab w:val="left" w:pos="9450"/>
      </w:tabs>
      <w:jc w:val="center"/>
    </w:pPr>
    <w:rPr>
      <w:rFonts w:ascii="Verdana" w:eastAsia="Calibri" w:hAnsi="Verdana"/>
      <w:sz w:val="24"/>
    </w:rPr>
  </w:style>
  <w:style w:type="paragraph" w:customStyle="1" w:styleId="heading1fake0">
    <w:name w:val="heading 1 fake"/>
    <w:basedOn w:val="Heading1"/>
    <w:autoRedefine/>
    <w:rsid w:val="00F340EB"/>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F340EB"/>
    <w:pPr>
      <w:tabs>
        <w:tab w:val="left" w:pos="9450"/>
      </w:tabs>
    </w:pPr>
    <w:rPr>
      <w:rFonts w:eastAsia="Calibri"/>
      <w:szCs w:val="20"/>
    </w:rPr>
  </w:style>
  <w:style w:type="character" w:customStyle="1" w:styleId="textCharChar1">
    <w:name w:val="text Char Char1"/>
    <w:basedOn w:val="DefaultParagraphFont"/>
    <w:rsid w:val="00F340EB"/>
    <w:rPr>
      <w:sz w:val="18"/>
      <w:szCs w:val="24"/>
      <w:lang w:val="en-US" w:eastAsia="en-US" w:bidi="ar-SA"/>
    </w:rPr>
  </w:style>
  <w:style w:type="character" w:customStyle="1" w:styleId="text1CharChar">
    <w:name w:val="text1 Char Char"/>
    <w:basedOn w:val="DefaultParagraphFont"/>
    <w:rsid w:val="00F340EB"/>
    <w:rPr>
      <w:lang w:val="en-US" w:eastAsia="en-US" w:bidi="ar-SA"/>
    </w:rPr>
  </w:style>
  <w:style w:type="character" w:customStyle="1" w:styleId="textCharChar">
    <w:name w:val="text Char Char"/>
    <w:basedOn w:val="DefaultParagraphFont"/>
    <w:rsid w:val="00F340EB"/>
    <w:rPr>
      <w:sz w:val="18"/>
      <w:szCs w:val="24"/>
      <w:lang w:val="en-US" w:eastAsia="en-US" w:bidi="ar-SA"/>
    </w:rPr>
  </w:style>
  <w:style w:type="character" w:customStyle="1" w:styleId="normalloose1">
    <w:name w:val="normalloose1"/>
    <w:basedOn w:val="DefaultParagraphFont"/>
    <w:rsid w:val="00F340EB"/>
    <w:rPr>
      <w:sz w:val="20"/>
      <w:szCs w:val="20"/>
    </w:rPr>
  </w:style>
  <w:style w:type="paragraph" w:customStyle="1" w:styleId="printerheadline">
    <w:name w:val="printer_headline"/>
    <w:basedOn w:val="Normal"/>
    <w:rsid w:val="00F340EB"/>
    <w:pPr>
      <w:tabs>
        <w:tab w:val="left" w:pos="9450"/>
      </w:tabs>
      <w:spacing w:before="100" w:beforeAutospacing="1" w:after="100" w:afterAutospacing="1"/>
    </w:pPr>
    <w:rPr>
      <w:rFonts w:eastAsia="Calibri"/>
      <w:sz w:val="24"/>
    </w:rPr>
  </w:style>
  <w:style w:type="paragraph" w:customStyle="1" w:styleId="help">
    <w:name w:val="help"/>
    <w:basedOn w:val="Normal"/>
    <w:rsid w:val="00F340EB"/>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F340EB"/>
  </w:style>
  <w:style w:type="character" w:customStyle="1" w:styleId="georgia">
    <w:name w:val="georgia"/>
    <w:basedOn w:val="DefaultParagraphFont"/>
    <w:rsid w:val="00F340EB"/>
  </w:style>
  <w:style w:type="character" w:customStyle="1" w:styleId="isdefault">
    <w:name w:val="isdefault"/>
    <w:basedOn w:val="DefaultParagraphFont"/>
    <w:rsid w:val="00F340EB"/>
  </w:style>
  <w:style w:type="character" w:customStyle="1" w:styleId="arial">
    <w:name w:val="arial"/>
    <w:basedOn w:val="DefaultParagraphFont"/>
    <w:rsid w:val="00F340EB"/>
  </w:style>
  <w:style w:type="character" w:customStyle="1" w:styleId="pipe">
    <w:name w:val="pipe"/>
    <w:basedOn w:val="DefaultParagraphFont"/>
    <w:rsid w:val="00F340EB"/>
  </w:style>
  <w:style w:type="paragraph" w:customStyle="1" w:styleId="dtlcomment">
    <w:name w:val="dtlcomment"/>
    <w:basedOn w:val="Normal"/>
    <w:rsid w:val="00F340EB"/>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F340EB"/>
  </w:style>
  <w:style w:type="character" w:customStyle="1" w:styleId="CharChar18">
    <w:name w:val="Char Char18"/>
    <w:basedOn w:val="DefaultParagraphFont"/>
    <w:rsid w:val="00F340EB"/>
    <w:rPr>
      <w:sz w:val="16"/>
      <w:szCs w:val="24"/>
      <w:lang w:val="en-US" w:eastAsia="en-US" w:bidi="ar-SA"/>
    </w:rPr>
  </w:style>
  <w:style w:type="character" w:customStyle="1" w:styleId="CharChar24">
    <w:name w:val="Char Char24"/>
    <w:basedOn w:val="DefaultParagraphFont"/>
    <w:rsid w:val="00F340EB"/>
    <w:rPr>
      <w:b/>
      <w:bCs/>
      <w:sz w:val="28"/>
      <w:szCs w:val="28"/>
      <w:lang w:val="en-US" w:eastAsia="en-US" w:bidi="ar-SA"/>
    </w:rPr>
  </w:style>
  <w:style w:type="character" w:customStyle="1" w:styleId="ln2">
    <w:name w:val="ln2"/>
    <w:basedOn w:val="DefaultParagraphFont"/>
    <w:rsid w:val="00F340EB"/>
  </w:style>
  <w:style w:type="paragraph" w:customStyle="1" w:styleId="StyleStyle1">
    <w:name w:val="Style Style1 +"/>
    <w:basedOn w:val="Normal"/>
    <w:rsid w:val="00F340EB"/>
    <w:rPr>
      <w:rFonts w:eastAsia="Calibri"/>
      <w:sz w:val="24"/>
    </w:rPr>
  </w:style>
  <w:style w:type="character" w:customStyle="1" w:styleId="StyleStyle1Char">
    <w:name w:val="Style Style1 + Char"/>
    <w:basedOn w:val="Style1Char"/>
    <w:rsid w:val="00F340E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F340EB"/>
  </w:style>
  <w:style w:type="character" w:customStyle="1" w:styleId="CharChar16">
    <w:name w:val="Char Char16"/>
    <w:basedOn w:val="DefaultParagraphFont"/>
    <w:rsid w:val="00F340EB"/>
    <w:rPr>
      <w:rFonts w:ascii="Cambria" w:hAnsi="Cambria"/>
      <w:lang w:val="en-US" w:eastAsia="en-US" w:bidi="ar-SA"/>
    </w:rPr>
  </w:style>
  <w:style w:type="character" w:customStyle="1" w:styleId="CharChar15">
    <w:name w:val="Char Char15"/>
    <w:basedOn w:val="CharChar16"/>
    <w:rsid w:val="00F340EB"/>
    <w:rPr>
      <w:rFonts w:ascii="Cambria" w:hAnsi="Cambria"/>
      <w:b/>
      <w:bCs/>
      <w:lang w:val="en-US" w:eastAsia="en-US" w:bidi="ar-SA"/>
    </w:rPr>
  </w:style>
  <w:style w:type="character" w:customStyle="1" w:styleId="CharChar14">
    <w:name w:val="Char Char14"/>
    <w:basedOn w:val="DefaultParagraphFont"/>
    <w:rsid w:val="00F340EB"/>
    <w:rPr>
      <w:rFonts w:ascii="Tahoma" w:hAnsi="Tahoma" w:cs="Tahoma"/>
      <w:sz w:val="16"/>
      <w:szCs w:val="16"/>
      <w:lang w:val="en-US" w:eastAsia="en-US" w:bidi="ar-SA"/>
    </w:rPr>
  </w:style>
  <w:style w:type="character" w:customStyle="1" w:styleId="CharChar13">
    <w:name w:val="Char Char13"/>
    <w:basedOn w:val="DefaultParagraphFont"/>
    <w:rsid w:val="00F340EB"/>
    <w:rPr>
      <w:rFonts w:ascii="Cambria" w:hAnsi="Cambria"/>
      <w:lang w:val="en-US" w:eastAsia="en-US" w:bidi="ar-SA"/>
    </w:rPr>
  </w:style>
  <w:style w:type="paragraph" w:customStyle="1" w:styleId="normalChar1">
    <w:name w:val="normal Char"/>
    <w:basedOn w:val="Normal"/>
    <w:rsid w:val="00F340EB"/>
    <w:rPr>
      <w:rFonts w:eastAsia="Calibri"/>
    </w:rPr>
  </w:style>
  <w:style w:type="character" w:customStyle="1" w:styleId="cardtextsmallCharChar">
    <w:name w:val="card text small Char Char"/>
    <w:basedOn w:val="DefaultParagraphFont"/>
    <w:rsid w:val="00F340EB"/>
    <w:rPr>
      <w:rFonts w:ascii="Arial Narrow" w:hAnsi="Arial Narrow" w:cs="Times New Roman"/>
      <w:sz w:val="16"/>
    </w:rPr>
  </w:style>
  <w:style w:type="character" w:customStyle="1" w:styleId="TagChar4">
    <w:name w:val="Tag Char4"/>
    <w:basedOn w:val="DefaultParagraphFont"/>
    <w:rsid w:val="00F340EB"/>
    <w:rPr>
      <w:b/>
      <w:sz w:val="26"/>
      <w:szCs w:val="24"/>
      <w:lang w:val="en-US" w:eastAsia="en-US" w:bidi="ar-SA"/>
    </w:rPr>
  </w:style>
  <w:style w:type="paragraph" w:customStyle="1" w:styleId="SmallTextGaramond">
    <w:name w:val="Small Text Garamond"/>
    <w:basedOn w:val="Normal"/>
    <w:rsid w:val="00F340EB"/>
    <w:pPr>
      <w:widowControl w:val="0"/>
      <w:suppressAutoHyphens/>
      <w:contextualSpacing/>
    </w:pPr>
    <w:rPr>
      <w:rFonts w:eastAsia="Calibri"/>
      <w:szCs w:val="18"/>
    </w:rPr>
  </w:style>
  <w:style w:type="paragraph" w:customStyle="1" w:styleId="Taglines">
    <w:name w:val="Taglines"/>
    <w:basedOn w:val="Heading2"/>
    <w:rsid w:val="00F340EB"/>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F340EB"/>
    <w:rPr>
      <w:rFonts w:cs="Arial"/>
      <w:bCs/>
      <w:iCs/>
      <w:szCs w:val="22"/>
      <w:lang w:val="en-US" w:eastAsia="en-US" w:bidi="ar-SA"/>
    </w:rPr>
  </w:style>
  <w:style w:type="paragraph" w:customStyle="1" w:styleId="listterm">
    <w:name w:val="listterm"/>
    <w:basedOn w:val="Normal"/>
    <w:rsid w:val="00F340EB"/>
    <w:pPr>
      <w:spacing w:before="100" w:beforeAutospacing="1" w:after="100" w:afterAutospacing="1"/>
    </w:pPr>
    <w:rPr>
      <w:rFonts w:eastAsia="Calibri"/>
      <w:sz w:val="24"/>
    </w:rPr>
  </w:style>
  <w:style w:type="character" w:customStyle="1" w:styleId="WW8Num2z0">
    <w:name w:val="WW8Num2z0"/>
    <w:rsid w:val="00F340EB"/>
    <w:rPr>
      <w:rFonts w:ascii="Garamond" w:hAnsi="Garamond"/>
    </w:rPr>
  </w:style>
  <w:style w:type="character" w:customStyle="1" w:styleId="WW8Num3z0">
    <w:name w:val="WW8Num3z0"/>
    <w:rsid w:val="00F340EB"/>
    <w:rPr>
      <w:rFonts w:ascii="Garamond" w:hAnsi="Garamond"/>
    </w:rPr>
  </w:style>
  <w:style w:type="character" w:customStyle="1" w:styleId="WW8Num4z1">
    <w:name w:val="WW8Num4z1"/>
    <w:rsid w:val="00F340EB"/>
    <w:rPr>
      <w:rFonts w:ascii="Garamond" w:hAnsi="Garamond"/>
    </w:rPr>
  </w:style>
  <w:style w:type="character" w:customStyle="1" w:styleId="WW8Num5z0">
    <w:name w:val="WW8Num5z0"/>
    <w:rsid w:val="00F340EB"/>
    <w:rPr>
      <w:rFonts w:ascii="Garamond" w:hAnsi="Garamond"/>
    </w:rPr>
  </w:style>
  <w:style w:type="character" w:customStyle="1" w:styleId="WW8Num6z0">
    <w:name w:val="WW8Num6z0"/>
    <w:rsid w:val="00F340EB"/>
    <w:rPr>
      <w:rFonts w:ascii="Symbol" w:hAnsi="Symbol"/>
    </w:rPr>
  </w:style>
  <w:style w:type="character" w:customStyle="1" w:styleId="WW8Num7z0">
    <w:name w:val="WW8Num7z0"/>
    <w:rsid w:val="00F340EB"/>
    <w:rPr>
      <w:rFonts w:ascii="Symbol" w:hAnsi="Symbol"/>
    </w:rPr>
  </w:style>
  <w:style w:type="character" w:customStyle="1" w:styleId="WW8Num8z0">
    <w:name w:val="WW8Num8z0"/>
    <w:rsid w:val="00F340EB"/>
    <w:rPr>
      <w:rFonts w:ascii="Symbol" w:hAnsi="Symbol"/>
    </w:rPr>
  </w:style>
  <w:style w:type="character" w:customStyle="1" w:styleId="WW8Num9z0">
    <w:name w:val="WW8Num9z0"/>
    <w:rsid w:val="00F340EB"/>
    <w:rPr>
      <w:rFonts w:ascii="Symbol" w:hAnsi="Symbol"/>
    </w:rPr>
  </w:style>
  <w:style w:type="character" w:customStyle="1" w:styleId="WW8Num10z0">
    <w:name w:val="WW8Num10z0"/>
    <w:rsid w:val="00F340EB"/>
    <w:rPr>
      <w:rFonts w:ascii="Garamond" w:hAnsi="Garamond"/>
    </w:rPr>
  </w:style>
  <w:style w:type="character" w:customStyle="1" w:styleId="WW8Num11z1">
    <w:name w:val="WW8Num11z1"/>
    <w:rsid w:val="00F340EB"/>
    <w:rPr>
      <w:rFonts w:ascii="Garamond" w:hAnsi="Garamond"/>
    </w:rPr>
  </w:style>
  <w:style w:type="character" w:customStyle="1" w:styleId="Absatz-Standardschriftart">
    <w:name w:val="Absatz-Standardschriftart"/>
    <w:rsid w:val="00F340EB"/>
  </w:style>
  <w:style w:type="character" w:customStyle="1" w:styleId="WW-Absatz-Standardschriftart">
    <w:name w:val="WW-Absatz-Standardschriftart"/>
    <w:rsid w:val="00F340EB"/>
  </w:style>
  <w:style w:type="character" w:customStyle="1" w:styleId="WW-Absatz-Standardschriftart1">
    <w:name w:val="WW-Absatz-Standardschriftart1"/>
    <w:rsid w:val="00F340EB"/>
  </w:style>
  <w:style w:type="character" w:customStyle="1" w:styleId="EndnoteCharacters">
    <w:name w:val="Endnote Characters"/>
    <w:basedOn w:val="DefaultParagraphFont"/>
    <w:rsid w:val="00F340EB"/>
    <w:rPr>
      <w:position w:val="0"/>
      <w:sz w:val="24"/>
      <w:vertAlign w:val="baseline"/>
    </w:rPr>
  </w:style>
  <w:style w:type="character" w:customStyle="1" w:styleId="WW8Num1z0">
    <w:name w:val="WW8Num1z0"/>
    <w:rsid w:val="00F340EB"/>
    <w:rPr>
      <w:rFonts w:ascii="Symbol" w:hAnsi="Symbol"/>
    </w:rPr>
  </w:style>
  <w:style w:type="character" w:customStyle="1" w:styleId="WW8Num1z2">
    <w:name w:val="WW8Num1z2"/>
    <w:rsid w:val="00F340EB"/>
    <w:rPr>
      <w:rFonts w:ascii="Courier New" w:hAnsi="Courier New"/>
    </w:rPr>
  </w:style>
  <w:style w:type="character" w:customStyle="1" w:styleId="WW8Num1z3">
    <w:name w:val="WW8Num1z3"/>
    <w:rsid w:val="00F340EB"/>
    <w:rPr>
      <w:rFonts w:ascii="Wingdings" w:hAnsi="Wingdings"/>
    </w:rPr>
  </w:style>
  <w:style w:type="character" w:customStyle="1" w:styleId="WW8Num11z0">
    <w:name w:val="WW8Num11z0"/>
    <w:rsid w:val="00F340EB"/>
    <w:rPr>
      <w:rFonts w:ascii="Symbol" w:hAnsi="Symbol"/>
    </w:rPr>
  </w:style>
  <w:style w:type="character" w:customStyle="1" w:styleId="WW8Num83z0">
    <w:name w:val="WW8Num83z0"/>
    <w:rsid w:val="00F340EB"/>
    <w:rPr>
      <w:rFonts w:ascii="Symbol" w:hAnsi="Symbol"/>
    </w:rPr>
  </w:style>
  <w:style w:type="character" w:customStyle="1" w:styleId="WW8Num83z1">
    <w:name w:val="WW8Num83z1"/>
    <w:rsid w:val="00F340EB"/>
    <w:rPr>
      <w:rFonts w:ascii="Courier New" w:hAnsi="Courier New"/>
    </w:rPr>
  </w:style>
  <w:style w:type="character" w:customStyle="1" w:styleId="WW8Num83z2">
    <w:name w:val="WW8Num83z2"/>
    <w:rsid w:val="00F340EB"/>
    <w:rPr>
      <w:rFonts w:ascii="Wingdings" w:hAnsi="Wingdings"/>
    </w:rPr>
  </w:style>
  <w:style w:type="character" w:customStyle="1" w:styleId="WW8Num89z0">
    <w:name w:val="WW8Num89z0"/>
    <w:rsid w:val="00F340EB"/>
    <w:rPr>
      <w:rFonts w:ascii="Symbol" w:hAnsi="Symbol"/>
      <w:sz w:val="20"/>
    </w:rPr>
  </w:style>
  <w:style w:type="character" w:customStyle="1" w:styleId="WW8Num90z0">
    <w:name w:val="WW8Num90z0"/>
    <w:rsid w:val="00F340EB"/>
    <w:rPr>
      <w:rFonts w:ascii="Times New Roman" w:eastAsia="Times New Roman" w:hAnsi="Times New Roman" w:cs="Times New Roman"/>
    </w:rPr>
  </w:style>
  <w:style w:type="character" w:customStyle="1" w:styleId="WW8Num92z0">
    <w:name w:val="WW8Num92z0"/>
    <w:rsid w:val="00F340EB"/>
    <w:rPr>
      <w:rFonts w:ascii="Symbol" w:eastAsia="Times New Roman" w:hAnsi="Symbol"/>
    </w:rPr>
  </w:style>
  <w:style w:type="character" w:customStyle="1" w:styleId="WW8Num92z1">
    <w:name w:val="WW8Num92z1"/>
    <w:rsid w:val="00F340EB"/>
    <w:rPr>
      <w:rFonts w:ascii="Courier New" w:hAnsi="Courier New"/>
    </w:rPr>
  </w:style>
  <w:style w:type="character" w:customStyle="1" w:styleId="WW8Num92z2">
    <w:name w:val="WW8Num92z2"/>
    <w:rsid w:val="00F340EB"/>
    <w:rPr>
      <w:rFonts w:ascii="Wingdings" w:hAnsi="Wingdings"/>
    </w:rPr>
  </w:style>
  <w:style w:type="character" w:customStyle="1" w:styleId="WW8Num92z3">
    <w:name w:val="WW8Num92z3"/>
    <w:rsid w:val="00F340EB"/>
    <w:rPr>
      <w:rFonts w:ascii="Symbol" w:hAnsi="Symbol"/>
    </w:rPr>
  </w:style>
  <w:style w:type="character" w:customStyle="1" w:styleId="WW8Num96z0">
    <w:name w:val="WW8Num96z0"/>
    <w:rsid w:val="00F340EB"/>
    <w:rPr>
      <w:rFonts w:ascii="Symbol" w:hAnsi="Symbol"/>
      <w:sz w:val="20"/>
    </w:rPr>
  </w:style>
  <w:style w:type="character" w:customStyle="1" w:styleId="WW8Num96z1">
    <w:name w:val="WW8Num96z1"/>
    <w:rsid w:val="00F340EB"/>
    <w:rPr>
      <w:rFonts w:ascii="Courier New" w:hAnsi="Courier New"/>
      <w:sz w:val="20"/>
    </w:rPr>
  </w:style>
  <w:style w:type="character" w:customStyle="1" w:styleId="WW8Num96z2">
    <w:name w:val="WW8Num96z2"/>
    <w:rsid w:val="00F340EB"/>
    <w:rPr>
      <w:rFonts w:ascii="Wingdings" w:hAnsi="Wingdings"/>
      <w:sz w:val="20"/>
    </w:rPr>
  </w:style>
  <w:style w:type="character" w:customStyle="1" w:styleId="WW8Num103z0">
    <w:name w:val="WW8Num103z0"/>
    <w:rsid w:val="00F340EB"/>
    <w:rPr>
      <w:rFonts w:ascii="Symbol" w:hAnsi="Symbol"/>
      <w:sz w:val="20"/>
    </w:rPr>
  </w:style>
  <w:style w:type="character" w:customStyle="1" w:styleId="WW8Num103z1">
    <w:name w:val="WW8Num103z1"/>
    <w:rsid w:val="00F340EB"/>
    <w:rPr>
      <w:rFonts w:ascii="Courier New" w:hAnsi="Courier New"/>
      <w:sz w:val="20"/>
    </w:rPr>
  </w:style>
  <w:style w:type="character" w:customStyle="1" w:styleId="WW8Num103z2">
    <w:name w:val="WW8Num103z2"/>
    <w:rsid w:val="00F340EB"/>
    <w:rPr>
      <w:rFonts w:ascii="Wingdings" w:hAnsi="Wingdings"/>
      <w:sz w:val="20"/>
    </w:rPr>
  </w:style>
  <w:style w:type="character" w:customStyle="1" w:styleId="WW8Num108z0">
    <w:name w:val="WW8Num108z0"/>
    <w:rsid w:val="00F340EB"/>
    <w:rPr>
      <w:rFonts w:ascii="Symbol" w:hAnsi="Symbol"/>
      <w:sz w:val="20"/>
    </w:rPr>
  </w:style>
  <w:style w:type="character" w:customStyle="1" w:styleId="WW8Num108z1">
    <w:name w:val="WW8Num108z1"/>
    <w:rsid w:val="00F340EB"/>
    <w:rPr>
      <w:rFonts w:ascii="Courier New" w:hAnsi="Courier New"/>
      <w:sz w:val="20"/>
    </w:rPr>
  </w:style>
  <w:style w:type="character" w:customStyle="1" w:styleId="WW8Num108z2">
    <w:name w:val="WW8Num108z2"/>
    <w:rsid w:val="00F340EB"/>
    <w:rPr>
      <w:rFonts w:ascii="Wingdings" w:hAnsi="Wingdings"/>
      <w:sz w:val="20"/>
    </w:rPr>
  </w:style>
  <w:style w:type="character" w:customStyle="1" w:styleId="WW8Num109z0">
    <w:name w:val="WW8Num109z0"/>
    <w:rsid w:val="00F340EB"/>
    <w:rPr>
      <w:rFonts w:ascii="Symbol" w:eastAsia="Times New Roman" w:hAnsi="Symbol"/>
    </w:rPr>
  </w:style>
  <w:style w:type="character" w:customStyle="1" w:styleId="WW8Num109z1">
    <w:name w:val="WW8Num109z1"/>
    <w:rsid w:val="00F340EB"/>
    <w:rPr>
      <w:rFonts w:ascii="Courier New" w:hAnsi="Courier New"/>
    </w:rPr>
  </w:style>
  <w:style w:type="character" w:customStyle="1" w:styleId="WW8Num109z2">
    <w:name w:val="WW8Num109z2"/>
    <w:rsid w:val="00F340EB"/>
    <w:rPr>
      <w:rFonts w:ascii="Wingdings" w:hAnsi="Wingdings"/>
    </w:rPr>
  </w:style>
  <w:style w:type="character" w:customStyle="1" w:styleId="WW8Num109z3">
    <w:name w:val="WW8Num109z3"/>
    <w:rsid w:val="00F340EB"/>
    <w:rPr>
      <w:rFonts w:ascii="Symbol" w:hAnsi="Symbol"/>
    </w:rPr>
  </w:style>
  <w:style w:type="character" w:customStyle="1" w:styleId="WW8Num111z0">
    <w:name w:val="WW8Num111z0"/>
    <w:rsid w:val="00F340EB"/>
    <w:rPr>
      <w:rFonts w:ascii="Symbol" w:hAnsi="Symbol"/>
      <w:sz w:val="20"/>
    </w:rPr>
  </w:style>
  <w:style w:type="character" w:customStyle="1" w:styleId="WW8Num111z1">
    <w:name w:val="WW8Num111z1"/>
    <w:rsid w:val="00F340EB"/>
    <w:rPr>
      <w:rFonts w:ascii="Courier New" w:hAnsi="Courier New"/>
      <w:sz w:val="20"/>
    </w:rPr>
  </w:style>
  <w:style w:type="character" w:customStyle="1" w:styleId="WW8Num111z2">
    <w:name w:val="WW8Num111z2"/>
    <w:rsid w:val="00F340EB"/>
    <w:rPr>
      <w:rFonts w:ascii="Wingdings" w:hAnsi="Wingdings"/>
      <w:sz w:val="20"/>
    </w:rPr>
  </w:style>
  <w:style w:type="character" w:customStyle="1" w:styleId="WW8Num117z0">
    <w:name w:val="WW8Num117z0"/>
    <w:rsid w:val="00F340EB"/>
    <w:rPr>
      <w:rFonts w:ascii="Symbol" w:eastAsia="Times New Roman" w:hAnsi="Symbol"/>
    </w:rPr>
  </w:style>
  <w:style w:type="character" w:customStyle="1" w:styleId="WW8Num117z1">
    <w:name w:val="WW8Num117z1"/>
    <w:rsid w:val="00F340EB"/>
    <w:rPr>
      <w:rFonts w:ascii="Courier New" w:hAnsi="Courier New"/>
    </w:rPr>
  </w:style>
  <w:style w:type="character" w:customStyle="1" w:styleId="WW8Num117z2">
    <w:name w:val="WW8Num117z2"/>
    <w:rsid w:val="00F340EB"/>
    <w:rPr>
      <w:rFonts w:ascii="Wingdings" w:hAnsi="Wingdings"/>
    </w:rPr>
  </w:style>
  <w:style w:type="character" w:customStyle="1" w:styleId="WW8Num117z3">
    <w:name w:val="WW8Num117z3"/>
    <w:rsid w:val="00F340EB"/>
    <w:rPr>
      <w:rFonts w:ascii="Symbol" w:hAnsi="Symbol"/>
    </w:rPr>
  </w:style>
  <w:style w:type="character" w:customStyle="1" w:styleId="WW8Num126z0">
    <w:name w:val="WW8Num126z0"/>
    <w:rsid w:val="00F340EB"/>
    <w:rPr>
      <w:rFonts w:ascii="Symbol" w:eastAsia="SimSun" w:hAnsi="Symbol"/>
    </w:rPr>
  </w:style>
  <w:style w:type="character" w:customStyle="1" w:styleId="WW8Num126z1">
    <w:name w:val="WW8Num126z1"/>
    <w:rsid w:val="00F340EB"/>
    <w:rPr>
      <w:rFonts w:ascii="Courier New" w:hAnsi="Courier New"/>
    </w:rPr>
  </w:style>
  <w:style w:type="character" w:customStyle="1" w:styleId="WW8Num126z2">
    <w:name w:val="WW8Num126z2"/>
    <w:rsid w:val="00F340EB"/>
    <w:rPr>
      <w:rFonts w:ascii="Wingdings" w:hAnsi="Wingdings"/>
    </w:rPr>
  </w:style>
  <w:style w:type="character" w:customStyle="1" w:styleId="WW8Num126z3">
    <w:name w:val="WW8Num126z3"/>
    <w:rsid w:val="00F340EB"/>
    <w:rPr>
      <w:rFonts w:ascii="Symbol" w:hAnsi="Symbol"/>
    </w:rPr>
  </w:style>
  <w:style w:type="character" w:customStyle="1" w:styleId="WW8Num128z0">
    <w:name w:val="WW8Num128z0"/>
    <w:rsid w:val="00F340EB"/>
    <w:rPr>
      <w:rFonts w:ascii="Symbol" w:eastAsia="Times New Roman" w:hAnsi="Symbol"/>
    </w:rPr>
  </w:style>
  <w:style w:type="character" w:customStyle="1" w:styleId="WW8Num128z1">
    <w:name w:val="WW8Num128z1"/>
    <w:rsid w:val="00F340EB"/>
    <w:rPr>
      <w:rFonts w:ascii="Courier New" w:hAnsi="Courier New"/>
    </w:rPr>
  </w:style>
  <w:style w:type="character" w:customStyle="1" w:styleId="WW8Num128z2">
    <w:name w:val="WW8Num128z2"/>
    <w:rsid w:val="00F340EB"/>
    <w:rPr>
      <w:rFonts w:ascii="Wingdings" w:hAnsi="Wingdings"/>
    </w:rPr>
  </w:style>
  <w:style w:type="character" w:customStyle="1" w:styleId="WW8Num128z3">
    <w:name w:val="WW8Num128z3"/>
    <w:rsid w:val="00F340EB"/>
    <w:rPr>
      <w:rFonts w:ascii="Symbol" w:hAnsi="Symbol"/>
    </w:rPr>
  </w:style>
  <w:style w:type="character" w:customStyle="1" w:styleId="WW8Num138z0">
    <w:name w:val="WW8Num138z0"/>
    <w:rsid w:val="00F340EB"/>
    <w:rPr>
      <w:rFonts w:ascii="Times-Italic" w:eastAsia="Times New Roman" w:hAnsi="Times-Italic"/>
    </w:rPr>
  </w:style>
  <w:style w:type="character" w:customStyle="1" w:styleId="WW8Num138z1">
    <w:name w:val="WW8Num138z1"/>
    <w:rsid w:val="00F340EB"/>
    <w:rPr>
      <w:rFonts w:ascii="Courier New" w:hAnsi="Courier New"/>
    </w:rPr>
  </w:style>
  <w:style w:type="character" w:customStyle="1" w:styleId="WW8Num138z2">
    <w:name w:val="WW8Num138z2"/>
    <w:rsid w:val="00F340EB"/>
    <w:rPr>
      <w:rFonts w:ascii="Wingdings" w:hAnsi="Wingdings"/>
    </w:rPr>
  </w:style>
  <w:style w:type="character" w:customStyle="1" w:styleId="WW8Num138z3">
    <w:name w:val="WW8Num138z3"/>
    <w:rsid w:val="00F340EB"/>
    <w:rPr>
      <w:rFonts w:ascii="Symbol" w:hAnsi="Symbol"/>
    </w:rPr>
  </w:style>
  <w:style w:type="character" w:customStyle="1" w:styleId="WW8Num143z0">
    <w:name w:val="WW8Num143z0"/>
    <w:rsid w:val="00F340EB"/>
    <w:rPr>
      <w:rFonts w:ascii="Times New Roman" w:eastAsia="Times New Roman" w:hAnsi="Times New Roman" w:cs="Times New Roman"/>
    </w:rPr>
  </w:style>
  <w:style w:type="character" w:customStyle="1" w:styleId="WW8Num148z0">
    <w:name w:val="WW8Num148z0"/>
    <w:rsid w:val="00F340EB"/>
    <w:rPr>
      <w:rFonts w:ascii="Symbol" w:hAnsi="Symbol"/>
      <w:sz w:val="20"/>
    </w:rPr>
  </w:style>
  <w:style w:type="character" w:customStyle="1" w:styleId="WW8Num148z1">
    <w:name w:val="WW8Num148z1"/>
    <w:rsid w:val="00F340EB"/>
    <w:rPr>
      <w:rFonts w:ascii="Courier New" w:hAnsi="Courier New"/>
      <w:sz w:val="20"/>
    </w:rPr>
  </w:style>
  <w:style w:type="character" w:customStyle="1" w:styleId="WW8Num148z2">
    <w:name w:val="WW8Num148z2"/>
    <w:rsid w:val="00F340EB"/>
    <w:rPr>
      <w:rFonts w:ascii="Wingdings" w:hAnsi="Wingdings"/>
      <w:sz w:val="20"/>
    </w:rPr>
  </w:style>
  <w:style w:type="character" w:customStyle="1" w:styleId="WW8Num151z0">
    <w:name w:val="WW8Num151z0"/>
    <w:rsid w:val="00F340EB"/>
    <w:rPr>
      <w:rFonts w:ascii="Times New Roman" w:eastAsia="Times New Roman" w:hAnsi="Times New Roman" w:cs="Times New Roman"/>
    </w:rPr>
  </w:style>
  <w:style w:type="character" w:customStyle="1" w:styleId="WW8Num152z0">
    <w:name w:val="WW8Num152z0"/>
    <w:rsid w:val="00F340EB"/>
    <w:rPr>
      <w:rFonts w:ascii="Symbol" w:hAnsi="Symbol"/>
      <w:sz w:val="20"/>
    </w:rPr>
  </w:style>
  <w:style w:type="character" w:customStyle="1" w:styleId="WW8Num152z1">
    <w:name w:val="WW8Num152z1"/>
    <w:rsid w:val="00F340EB"/>
    <w:rPr>
      <w:rFonts w:ascii="Courier New" w:hAnsi="Courier New"/>
      <w:sz w:val="20"/>
    </w:rPr>
  </w:style>
  <w:style w:type="character" w:customStyle="1" w:styleId="WW8Num152z2">
    <w:name w:val="WW8Num152z2"/>
    <w:rsid w:val="00F340EB"/>
    <w:rPr>
      <w:rFonts w:ascii="Wingdings" w:hAnsi="Wingdings"/>
      <w:sz w:val="20"/>
    </w:rPr>
  </w:style>
  <w:style w:type="character" w:customStyle="1" w:styleId="WW8Num153z0">
    <w:name w:val="WW8Num153z0"/>
    <w:rsid w:val="00F340EB"/>
    <w:rPr>
      <w:sz w:val="24"/>
    </w:rPr>
  </w:style>
  <w:style w:type="character" w:customStyle="1" w:styleId="WW8Num155z0">
    <w:name w:val="WW8Num155z0"/>
    <w:rsid w:val="00F340EB"/>
    <w:rPr>
      <w:rFonts w:ascii="Times New Roman" w:eastAsia="Times New Roman" w:hAnsi="Times New Roman" w:cs="Times New Roman"/>
    </w:rPr>
  </w:style>
  <w:style w:type="character" w:customStyle="1" w:styleId="WW8Num157z0">
    <w:name w:val="WW8Num157z0"/>
    <w:rsid w:val="00F340EB"/>
    <w:rPr>
      <w:rFonts w:ascii="Symbol" w:hAnsi="Symbol"/>
      <w:sz w:val="20"/>
    </w:rPr>
  </w:style>
  <w:style w:type="character" w:customStyle="1" w:styleId="WW8Num157z1">
    <w:name w:val="WW8Num157z1"/>
    <w:rsid w:val="00F340EB"/>
    <w:rPr>
      <w:rFonts w:ascii="Courier New" w:hAnsi="Courier New"/>
      <w:sz w:val="20"/>
    </w:rPr>
  </w:style>
  <w:style w:type="character" w:customStyle="1" w:styleId="WW8Num157z2">
    <w:name w:val="WW8Num157z2"/>
    <w:rsid w:val="00F340EB"/>
    <w:rPr>
      <w:rFonts w:ascii="Wingdings" w:hAnsi="Wingdings"/>
      <w:sz w:val="20"/>
    </w:rPr>
  </w:style>
  <w:style w:type="character" w:customStyle="1" w:styleId="WW8Num163z0">
    <w:name w:val="WW8Num163z0"/>
    <w:rsid w:val="00F340EB"/>
    <w:rPr>
      <w:rFonts w:ascii="Symbol" w:hAnsi="Symbol"/>
      <w:sz w:val="20"/>
    </w:rPr>
  </w:style>
  <w:style w:type="character" w:customStyle="1" w:styleId="WW8Num163z1">
    <w:name w:val="WW8Num163z1"/>
    <w:rsid w:val="00F340EB"/>
    <w:rPr>
      <w:rFonts w:ascii="Courier New" w:hAnsi="Courier New"/>
      <w:sz w:val="20"/>
    </w:rPr>
  </w:style>
  <w:style w:type="character" w:customStyle="1" w:styleId="WW8Num163z2">
    <w:name w:val="WW8Num163z2"/>
    <w:rsid w:val="00F340EB"/>
    <w:rPr>
      <w:rFonts w:ascii="Wingdings" w:hAnsi="Wingdings"/>
      <w:sz w:val="20"/>
    </w:rPr>
  </w:style>
  <w:style w:type="character" w:customStyle="1" w:styleId="WW8Num170z0">
    <w:name w:val="WW8Num170z0"/>
    <w:rsid w:val="00F340EB"/>
    <w:rPr>
      <w:rFonts w:ascii="Symbol" w:eastAsia="Times New Roman" w:hAnsi="Symbol"/>
    </w:rPr>
  </w:style>
  <w:style w:type="character" w:customStyle="1" w:styleId="WW8Num170z1">
    <w:name w:val="WW8Num170z1"/>
    <w:rsid w:val="00F340EB"/>
    <w:rPr>
      <w:rFonts w:ascii="Courier New" w:hAnsi="Courier New"/>
    </w:rPr>
  </w:style>
  <w:style w:type="character" w:customStyle="1" w:styleId="WW8Num170z2">
    <w:name w:val="WW8Num170z2"/>
    <w:rsid w:val="00F340EB"/>
    <w:rPr>
      <w:rFonts w:ascii="Wingdings" w:hAnsi="Wingdings"/>
    </w:rPr>
  </w:style>
  <w:style w:type="character" w:customStyle="1" w:styleId="WW8Num170z3">
    <w:name w:val="WW8Num170z3"/>
    <w:rsid w:val="00F340EB"/>
    <w:rPr>
      <w:rFonts w:ascii="Symbol" w:hAnsi="Symbol"/>
    </w:rPr>
  </w:style>
  <w:style w:type="character" w:customStyle="1" w:styleId="WW8Num177z0">
    <w:name w:val="WW8Num177z0"/>
    <w:rsid w:val="00F340EB"/>
    <w:rPr>
      <w:rFonts w:ascii="Symbol" w:hAnsi="Symbol"/>
      <w:sz w:val="20"/>
    </w:rPr>
  </w:style>
  <w:style w:type="character" w:customStyle="1" w:styleId="WW8Num177z1">
    <w:name w:val="WW8Num177z1"/>
    <w:rsid w:val="00F340EB"/>
    <w:rPr>
      <w:rFonts w:ascii="Courier New" w:hAnsi="Courier New"/>
      <w:sz w:val="20"/>
    </w:rPr>
  </w:style>
  <w:style w:type="character" w:customStyle="1" w:styleId="WW8Num177z2">
    <w:name w:val="WW8Num177z2"/>
    <w:rsid w:val="00F340EB"/>
    <w:rPr>
      <w:rFonts w:ascii="Wingdings" w:hAnsi="Wingdings"/>
      <w:sz w:val="20"/>
    </w:rPr>
  </w:style>
  <w:style w:type="character" w:customStyle="1" w:styleId="WW8Num181z0">
    <w:name w:val="WW8Num181z0"/>
    <w:rsid w:val="00F340EB"/>
    <w:rPr>
      <w:rFonts w:ascii="Symbol" w:eastAsia="Times New Roman" w:hAnsi="Symbol"/>
    </w:rPr>
  </w:style>
  <w:style w:type="character" w:customStyle="1" w:styleId="WW8Num181z1">
    <w:name w:val="WW8Num181z1"/>
    <w:rsid w:val="00F340EB"/>
    <w:rPr>
      <w:rFonts w:ascii="Courier New" w:hAnsi="Courier New"/>
    </w:rPr>
  </w:style>
  <w:style w:type="character" w:customStyle="1" w:styleId="WW8Num181z2">
    <w:name w:val="WW8Num181z2"/>
    <w:rsid w:val="00F340EB"/>
    <w:rPr>
      <w:rFonts w:ascii="Wingdings" w:hAnsi="Wingdings"/>
    </w:rPr>
  </w:style>
  <w:style w:type="character" w:customStyle="1" w:styleId="WW8Num181z3">
    <w:name w:val="WW8Num181z3"/>
    <w:rsid w:val="00F340EB"/>
    <w:rPr>
      <w:rFonts w:ascii="Symbol" w:hAnsi="Symbol"/>
    </w:rPr>
  </w:style>
  <w:style w:type="character" w:customStyle="1" w:styleId="WW8Num185z0">
    <w:name w:val="WW8Num185z0"/>
    <w:rsid w:val="00F340EB"/>
    <w:rPr>
      <w:rFonts w:ascii="Symbol" w:eastAsia="Times New Roman" w:hAnsi="Symbol"/>
    </w:rPr>
  </w:style>
  <w:style w:type="character" w:customStyle="1" w:styleId="WW8Num185z1">
    <w:name w:val="WW8Num185z1"/>
    <w:rsid w:val="00F340EB"/>
    <w:rPr>
      <w:rFonts w:ascii="Courier New" w:hAnsi="Courier New"/>
    </w:rPr>
  </w:style>
  <w:style w:type="character" w:customStyle="1" w:styleId="WW8Num185z2">
    <w:name w:val="WW8Num185z2"/>
    <w:rsid w:val="00F340EB"/>
    <w:rPr>
      <w:rFonts w:ascii="Wingdings" w:hAnsi="Wingdings"/>
    </w:rPr>
  </w:style>
  <w:style w:type="character" w:customStyle="1" w:styleId="WW8Num185z3">
    <w:name w:val="WW8Num185z3"/>
    <w:rsid w:val="00F340EB"/>
    <w:rPr>
      <w:rFonts w:ascii="Symbol" w:hAnsi="Symbol"/>
    </w:rPr>
  </w:style>
  <w:style w:type="character" w:customStyle="1" w:styleId="WW8Num186z0">
    <w:name w:val="WW8Num186z0"/>
    <w:rsid w:val="00F340EB"/>
    <w:rPr>
      <w:rFonts w:ascii="Symbol" w:hAnsi="Symbol"/>
      <w:sz w:val="20"/>
    </w:rPr>
  </w:style>
  <w:style w:type="character" w:customStyle="1" w:styleId="WW8Num186z1">
    <w:name w:val="WW8Num186z1"/>
    <w:rsid w:val="00F340EB"/>
    <w:rPr>
      <w:rFonts w:ascii="Courier New" w:hAnsi="Courier New"/>
      <w:sz w:val="20"/>
    </w:rPr>
  </w:style>
  <w:style w:type="character" w:customStyle="1" w:styleId="WW8Num186z2">
    <w:name w:val="WW8Num186z2"/>
    <w:rsid w:val="00F340EB"/>
    <w:rPr>
      <w:rFonts w:ascii="Wingdings" w:hAnsi="Wingdings"/>
      <w:sz w:val="20"/>
    </w:rPr>
  </w:style>
  <w:style w:type="character" w:customStyle="1" w:styleId="WW8Num192z0">
    <w:name w:val="WW8Num192z0"/>
    <w:rsid w:val="00F340EB"/>
    <w:rPr>
      <w:rFonts w:ascii="Symbol" w:hAnsi="Symbol"/>
    </w:rPr>
  </w:style>
  <w:style w:type="character" w:customStyle="1" w:styleId="WW8Num192z1">
    <w:name w:val="WW8Num192z1"/>
    <w:rsid w:val="00F340EB"/>
    <w:rPr>
      <w:rFonts w:ascii="Courier New" w:hAnsi="Courier New"/>
    </w:rPr>
  </w:style>
  <w:style w:type="character" w:customStyle="1" w:styleId="WW8Num192z2">
    <w:name w:val="WW8Num192z2"/>
    <w:rsid w:val="00F340EB"/>
    <w:rPr>
      <w:rFonts w:ascii="Wingdings" w:hAnsi="Wingdings"/>
    </w:rPr>
  </w:style>
  <w:style w:type="character" w:customStyle="1" w:styleId="WW8Num194z0">
    <w:name w:val="WW8Num194z0"/>
    <w:rsid w:val="00F340EB"/>
    <w:rPr>
      <w:rFonts w:ascii="Times-Roman" w:eastAsia="Times New Roman" w:hAnsi="Times-Roman"/>
      <w:i w:val="0"/>
    </w:rPr>
  </w:style>
  <w:style w:type="character" w:customStyle="1" w:styleId="WW8Num194z1">
    <w:name w:val="WW8Num194z1"/>
    <w:rsid w:val="00F340EB"/>
    <w:rPr>
      <w:rFonts w:ascii="Courier New" w:hAnsi="Courier New"/>
    </w:rPr>
  </w:style>
  <w:style w:type="character" w:customStyle="1" w:styleId="WW8Num194z2">
    <w:name w:val="WW8Num194z2"/>
    <w:rsid w:val="00F340EB"/>
    <w:rPr>
      <w:rFonts w:ascii="Wingdings" w:hAnsi="Wingdings"/>
    </w:rPr>
  </w:style>
  <w:style w:type="character" w:customStyle="1" w:styleId="WW8Num194z3">
    <w:name w:val="WW8Num194z3"/>
    <w:rsid w:val="00F340EB"/>
    <w:rPr>
      <w:rFonts w:ascii="Symbol" w:hAnsi="Symbol"/>
    </w:rPr>
  </w:style>
  <w:style w:type="character" w:customStyle="1" w:styleId="WW8Num203z0">
    <w:name w:val="WW8Num203z0"/>
    <w:rsid w:val="00F340EB"/>
    <w:rPr>
      <w:rFonts w:ascii="Wingdings" w:eastAsia="Times New Roman" w:hAnsi="Wingdings"/>
    </w:rPr>
  </w:style>
  <w:style w:type="character" w:customStyle="1" w:styleId="WW8Num203z1">
    <w:name w:val="WW8Num203z1"/>
    <w:rsid w:val="00F340EB"/>
    <w:rPr>
      <w:rFonts w:ascii="Courier New" w:hAnsi="Courier New"/>
    </w:rPr>
  </w:style>
  <w:style w:type="character" w:customStyle="1" w:styleId="WW8Num203z2">
    <w:name w:val="WW8Num203z2"/>
    <w:rsid w:val="00F340EB"/>
    <w:rPr>
      <w:rFonts w:ascii="Wingdings" w:hAnsi="Wingdings"/>
    </w:rPr>
  </w:style>
  <w:style w:type="character" w:customStyle="1" w:styleId="WW8Num203z3">
    <w:name w:val="WW8Num203z3"/>
    <w:rsid w:val="00F340EB"/>
    <w:rPr>
      <w:rFonts w:ascii="Symbol" w:hAnsi="Symbol"/>
    </w:rPr>
  </w:style>
  <w:style w:type="character" w:customStyle="1" w:styleId="WW8Num204z1">
    <w:name w:val="WW8Num204z1"/>
    <w:rsid w:val="00F340EB"/>
    <w:rPr>
      <w:b/>
    </w:rPr>
  </w:style>
  <w:style w:type="character" w:customStyle="1" w:styleId="WW8Num206z0">
    <w:name w:val="WW8Num206z0"/>
    <w:rsid w:val="00F340EB"/>
    <w:rPr>
      <w:rFonts w:ascii="Symbol" w:eastAsia="Times New Roman" w:hAnsi="Symbol"/>
    </w:rPr>
  </w:style>
  <w:style w:type="character" w:customStyle="1" w:styleId="WW8Num206z1">
    <w:name w:val="WW8Num206z1"/>
    <w:rsid w:val="00F340EB"/>
    <w:rPr>
      <w:rFonts w:ascii="Courier New" w:hAnsi="Courier New"/>
    </w:rPr>
  </w:style>
  <w:style w:type="character" w:customStyle="1" w:styleId="WW8Num206z2">
    <w:name w:val="WW8Num206z2"/>
    <w:rsid w:val="00F340EB"/>
    <w:rPr>
      <w:rFonts w:ascii="Wingdings" w:hAnsi="Wingdings"/>
    </w:rPr>
  </w:style>
  <w:style w:type="character" w:customStyle="1" w:styleId="WW8Num206z3">
    <w:name w:val="WW8Num206z3"/>
    <w:rsid w:val="00F340EB"/>
    <w:rPr>
      <w:rFonts w:ascii="Symbol" w:hAnsi="Symbol"/>
    </w:rPr>
  </w:style>
  <w:style w:type="character" w:customStyle="1" w:styleId="WW8Num207z0">
    <w:name w:val="WW8Num207z0"/>
    <w:rsid w:val="00F340EB"/>
    <w:rPr>
      <w:rFonts w:ascii="Symbol" w:hAnsi="Symbol"/>
      <w:sz w:val="20"/>
    </w:rPr>
  </w:style>
  <w:style w:type="character" w:customStyle="1" w:styleId="WW8Num213z0">
    <w:name w:val="WW8Num213z0"/>
    <w:rsid w:val="00F340EB"/>
    <w:rPr>
      <w:rFonts w:ascii="Symbol" w:hAnsi="Symbol"/>
      <w:sz w:val="20"/>
    </w:rPr>
  </w:style>
  <w:style w:type="character" w:customStyle="1" w:styleId="WW8Num214z0">
    <w:name w:val="WW8Num214z0"/>
    <w:rsid w:val="00F340EB"/>
    <w:rPr>
      <w:rFonts w:ascii="Symbol" w:hAnsi="Symbol"/>
    </w:rPr>
  </w:style>
  <w:style w:type="character" w:customStyle="1" w:styleId="WW8Num214z1">
    <w:name w:val="WW8Num214z1"/>
    <w:rsid w:val="00F340EB"/>
    <w:rPr>
      <w:rFonts w:ascii="Courier New" w:hAnsi="Courier New"/>
    </w:rPr>
  </w:style>
  <w:style w:type="character" w:customStyle="1" w:styleId="WW8Num220z0">
    <w:name w:val="WW8Num220z0"/>
    <w:rsid w:val="00F340EB"/>
    <w:rPr>
      <w:u w:val="single"/>
    </w:rPr>
  </w:style>
  <w:style w:type="character" w:customStyle="1" w:styleId="WW8Num228z0">
    <w:name w:val="WW8Num228z0"/>
    <w:rsid w:val="00F340EB"/>
    <w:rPr>
      <w:rFonts w:ascii="Symbol" w:hAnsi="Symbol"/>
      <w:sz w:val="20"/>
    </w:rPr>
  </w:style>
  <w:style w:type="character" w:customStyle="1" w:styleId="WW8Num228z1">
    <w:name w:val="WW8Num228z1"/>
    <w:rsid w:val="00F340EB"/>
    <w:rPr>
      <w:rFonts w:ascii="Courier New" w:hAnsi="Courier New"/>
      <w:sz w:val="20"/>
    </w:rPr>
  </w:style>
  <w:style w:type="character" w:customStyle="1" w:styleId="WW8Num228z2">
    <w:name w:val="WW8Num228z2"/>
    <w:rsid w:val="00F340EB"/>
    <w:rPr>
      <w:rFonts w:ascii="Wingdings" w:hAnsi="Wingdings"/>
      <w:sz w:val="20"/>
    </w:rPr>
  </w:style>
  <w:style w:type="character" w:customStyle="1" w:styleId="WW8Num236z0">
    <w:name w:val="WW8Num236z0"/>
    <w:rsid w:val="00F340EB"/>
    <w:rPr>
      <w:rFonts w:ascii="Symbol" w:eastAsia="Times New Roman" w:hAnsi="Symbol"/>
    </w:rPr>
  </w:style>
  <w:style w:type="character" w:customStyle="1" w:styleId="WW8Num236z1">
    <w:name w:val="WW8Num236z1"/>
    <w:rsid w:val="00F340EB"/>
    <w:rPr>
      <w:rFonts w:ascii="Courier New" w:hAnsi="Courier New"/>
    </w:rPr>
  </w:style>
  <w:style w:type="character" w:customStyle="1" w:styleId="WW8Num236z2">
    <w:name w:val="WW8Num236z2"/>
    <w:rsid w:val="00F340EB"/>
    <w:rPr>
      <w:rFonts w:ascii="Wingdings" w:hAnsi="Wingdings"/>
    </w:rPr>
  </w:style>
  <w:style w:type="character" w:customStyle="1" w:styleId="WW8Num236z3">
    <w:name w:val="WW8Num236z3"/>
    <w:rsid w:val="00F340EB"/>
    <w:rPr>
      <w:rFonts w:ascii="Symbol" w:hAnsi="Symbol"/>
    </w:rPr>
  </w:style>
  <w:style w:type="character" w:customStyle="1" w:styleId="WW8Num239z0">
    <w:name w:val="WW8Num239z0"/>
    <w:rsid w:val="00F340EB"/>
    <w:rPr>
      <w:rFonts w:ascii="Times New Roman" w:eastAsia="Times New Roman" w:hAnsi="Times New Roman" w:cs="Times New Roman"/>
    </w:rPr>
  </w:style>
  <w:style w:type="character" w:customStyle="1" w:styleId="WW8Num239z1">
    <w:name w:val="WW8Num239z1"/>
    <w:rsid w:val="00F340EB"/>
    <w:rPr>
      <w:rFonts w:ascii="Courier New" w:hAnsi="Courier New"/>
    </w:rPr>
  </w:style>
  <w:style w:type="character" w:customStyle="1" w:styleId="WW8Num239z2">
    <w:name w:val="WW8Num239z2"/>
    <w:rsid w:val="00F340EB"/>
    <w:rPr>
      <w:rFonts w:ascii="Wingdings" w:hAnsi="Wingdings"/>
    </w:rPr>
  </w:style>
  <w:style w:type="character" w:customStyle="1" w:styleId="WW8Num239z3">
    <w:name w:val="WW8Num239z3"/>
    <w:rsid w:val="00F340EB"/>
    <w:rPr>
      <w:rFonts w:ascii="Symbol" w:hAnsi="Symbol"/>
    </w:rPr>
  </w:style>
  <w:style w:type="character" w:customStyle="1" w:styleId="NumberingSymbols">
    <w:name w:val="Numbering Symbols"/>
    <w:rsid w:val="00F340EB"/>
    <w:rPr>
      <w:rFonts w:ascii="Garamond" w:hAnsi="Garamond"/>
    </w:rPr>
  </w:style>
  <w:style w:type="character" w:customStyle="1" w:styleId="Bullets">
    <w:name w:val="Bullets"/>
    <w:rsid w:val="00F340EB"/>
    <w:rPr>
      <w:rFonts w:ascii="StarSymbol" w:eastAsia="StarSymbol" w:hAnsi="StarSymbol" w:cs="StarSymbol"/>
      <w:sz w:val="18"/>
      <w:szCs w:val="18"/>
    </w:rPr>
  </w:style>
  <w:style w:type="paragraph" w:customStyle="1" w:styleId="NoteLevel1">
    <w:name w:val="Note Level 1"/>
    <w:basedOn w:val="Normal"/>
    <w:rsid w:val="00F340EB"/>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F340EB"/>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F340EB"/>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F340EB"/>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F340EB"/>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F340EB"/>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F340EB"/>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F340EB"/>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F340EB"/>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F340EB"/>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F340EB"/>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F340EB"/>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F340EB"/>
  </w:style>
  <w:style w:type="character" w:customStyle="1" w:styleId="quotedtooltip">
    <w:name w:val="quotedtooltip"/>
    <w:basedOn w:val="DefaultParagraphFont"/>
    <w:rsid w:val="00F340EB"/>
  </w:style>
  <w:style w:type="character" w:customStyle="1" w:styleId="quotedtooltipbox">
    <w:name w:val="quotedtooltipbox"/>
    <w:basedOn w:val="DefaultParagraphFont"/>
    <w:rsid w:val="00F340EB"/>
  </w:style>
  <w:style w:type="character" w:customStyle="1" w:styleId="mwlivequotes">
    <w:name w:val="mwlivequotes"/>
    <w:basedOn w:val="DefaultParagraphFont"/>
    <w:rsid w:val="00F340EB"/>
  </w:style>
  <w:style w:type="character" w:customStyle="1" w:styleId="lastlabel">
    <w:name w:val="lastlabel"/>
    <w:basedOn w:val="DefaultParagraphFont"/>
    <w:rsid w:val="00F340EB"/>
  </w:style>
  <w:style w:type="character" w:customStyle="1" w:styleId="lb07">
    <w:name w:val="lb07"/>
    <w:basedOn w:val="DefaultParagraphFont"/>
    <w:rsid w:val="00F340EB"/>
  </w:style>
  <w:style w:type="character" w:customStyle="1" w:styleId="qted">
    <w:name w:val="qted"/>
    <w:basedOn w:val="DefaultParagraphFont"/>
    <w:rsid w:val="00F340EB"/>
  </w:style>
  <w:style w:type="character" w:customStyle="1" w:styleId="t14">
    <w:name w:val="t14"/>
    <w:basedOn w:val="DefaultParagraphFont"/>
    <w:rsid w:val="00F340EB"/>
  </w:style>
  <w:style w:type="paragraph" w:customStyle="1" w:styleId="format-body">
    <w:name w:val="format-body"/>
    <w:basedOn w:val="Normal"/>
    <w:rsid w:val="00F340EB"/>
    <w:pPr>
      <w:spacing w:before="100" w:beforeAutospacing="1" w:after="100" w:afterAutospacing="1"/>
    </w:pPr>
    <w:rPr>
      <w:rFonts w:eastAsia="Calibri"/>
      <w:sz w:val="24"/>
    </w:rPr>
  </w:style>
  <w:style w:type="character" w:customStyle="1" w:styleId="nfakpe">
    <w:name w:val="nfakpe"/>
    <w:basedOn w:val="DefaultParagraphFont"/>
    <w:rsid w:val="00F340EB"/>
  </w:style>
  <w:style w:type="character" w:customStyle="1" w:styleId="DebateBlockCharChar">
    <w:name w:val="Debate Block Char Char"/>
    <w:basedOn w:val="DefaultParagraphFont"/>
    <w:rsid w:val="00F340EB"/>
    <w:rPr>
      <w:rFonts w:cs="Arial"/>
      <w:b/>
      <w:bCs/>
      <w:kern w:val="32"/>
      <w:sz w:val="36"/>
      <w:szCs w:val="32"/>
      <w:u w:val="single"/>
    </w:rPr>
  </w:style>
  <w:style w:type="character" w:customStyle="1" w:styleId="citsource">
    <w:name w:val="citsource"/>
    <w:basedOn w:val="DefaultParagraphFont"/>
    <w:rsid w:val="00F340EB"/>
  </w:style>
  <w:style w:type="character" w:customStyle="1" w:styleId="sc">
    <w:name w:val="sc"/>
    <w:basedOn w:val="DefaultParagraphFont"/>
    <w:rsid w:val="00F340EB"/>
  </w:style>
  <w:style w:type="character" w:customStyle="1" w:styleId="atime">
    <w:name w:val="atime"/>
    <w:basedOn w:val="DefaultParagraphFont"/>
    <w:rsid w:val="00F340EB"/>
  </w:style>
  <w:style w:type="paragraph" w:customStyle="1" w:styleId="unread">
    <w:name w:val="unread"/>
    <w:basedOn w:val="Normal"/>
    <w:rsid w:val="00F340EB"/>
    <w:rPr>
      <w:rFonts w:eastAsia="Calibri"/>
    </w:rPr>
  </w:style>
  <w:style w:type="character" w:customStyle="1" w:styleId="unreadChar">
    <w:name w:val="unread Char"/>
    <w:basedOn w:val="DefaultParagraphFont"/>
    <w:rsid w:val="00F340EB"/>
    <w:rPr>
      <w:szCs w:val="24"/>
      <w:lang w:val="en-US" w:eastAsia="en-US" w:bidi="ar-SA"/>
    </w:rPr>
  </w:style>
  <w:style w:type="paragraph" w:customStyle="1" w:styleId="cardunderlined0">
    <w:name w:val="card underlined"/>
    <w:basedOn w:val="Normal"/>
    <w:rsid w:val="00F340EB"/>
    <w:rPr>
      <w:rFonts w:ascii="Arial" w:eastAsia="Calibri" w:hAnsi="Arial"/>
      <w:u w:val="single"/>
    </w:rPr>
  </w:style>
  <w:style w:type="character" w:customStyle="1" w:styleId="Internetlink1">
    <w:name w:val="Internet link1"/>
    <w:rsid w:val="00F340EB"/>
    <w:rPr>
      <w:color w:val="000080"/>
      <w:u w:val="single"/>
    </w:rPr>
  </w:style>
  <w:style w:type="character" w:customStyle="1" w:styleId="underliningChar3">
    <w:name w:val="underlining Char"/>
    <w:basedOn w:val="DefaultParagraphFont"/>
    <w:rsid w:val="00F340EB"/>
    <w:rPr>
      <w:b/>
      <w:szCs w:val="24"/>
      <w:u w:val="single"/>
      <w:lang w:val="en-US" w:eastAsia="en-US" w:bidi="ar-SA"/>
    </w:rPr>
  </w:style>
  <w:style w:type="character" w:customStyle="1" w:styleId="notreadChar">
    <w:name w:val="not read Char"/>
    <w:basedOn w:val="DefaultParagraphFont"/>
    <w:rsid w:val="00F340EB"/>
    <w:rPr>
      <w:sz w:val="18"/>
      <w:szCs w:val="24"/>
      <w:lang w:val="en-US" w:eastAsia="en-US" w:bidi="ar-SA"/>
    </w:rPr>
  </w:style>
  <w:style w:type="character" w:customStyle="1" w:styleId="journalname">
    <w:name w:val="journalname"/>
    <w:basedOn w:val="DefaultParagraphFont"/>
    <w:rsid w:val="00F340EB"/>
  </w:style>
  <w:style w:type="character" w:customStyle="1" w:styleId="insideheadline">
    <w:name w:val="insideheadline"/>
    <w:basedOn w:val="DefaultParagraphFont"/>
    <w:rsid w:val="00F340EB"/>
  </w:style>
  <w:style w:type="paragraph" w:customStyle="1" w:styleId="article-text">
    <w:name w:val="article-text"/>
    <w:basedOn w:val="Normal"/>
    <w:rsid w:val="00F340EB"/>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F340EB"/>
  </w:style>
  <w:style w:type="character" w:customStyle="1" w:styleId="mwlivequotesdowndelayed">
    <w:name w:val="mwlivequotes down delayed"/>
    <w:basedOn w:val="DefaultParagraphFont"/>
    <w:rsid w:val="00F340EB"/>
  </w:style>
  <w:style w:type="character" w:customStyle="1" w:styleId="shirttail">
    <w:name w:val="shirttail"/>
    <w:basedOn w:val="DefaultParagraphFont"/>
    <w:rsid w:val="00F340EB"/>
  </w:style>
  <w:style w:type="character" w:customStyle="1" w:styleId="definition">
    <w:name w:val="definition"/>
    <w:basedOn w:val="DefaultParagraphFont"/>
    <w:rsid w:val="00F340EB"/>
  </w:style>
  <w:style w:type="character" w:customStyle="1" w:styleId="CardTextCharCharChar">
    <w:name w:val="Card Text Char Char Char"/>
    <w:basedOn w:val="DefaultParagraphFont"/>
    <w:rsid w:val="00F340E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F340EB"/>
    <w:rPr>
      <w:rFonts w:ascii="Arial Narrow" w:hAnsi="Arial Narrow"/>
      <w:sz w:val="18"/>
      <w:u w:val="single"/>
    </w:rPr>
  </w:style>
  <w:style w:type="character" w:customStyle="1" w:styleId="UnderlineStyleCharCharChar">
    <w:name w:val="Underline Style Char Char Char"/>
    <w:basedOn w:val="DefaultParagraphFont"/>
    <w:rsid w:val="00F340E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F340E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F340EB"/>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F340EB"/>
    <w:rPr>
      <w:rFonts w:ascii="Arial" w:hAnsi="Arial" w:cs="Arial" w:hint="default"/>
      <w:b/>
      <w:bCs/>
      <w:color w:val="990000"/>
      <w:sz w:val="26"/>
      <w:szCs w:val="26"/>
    </w:rPr>
  </w:style>
  <w:style w:type="character" w:customStyle="1" w:styleId="bodytitle1">
    <w:name w:val="bodytitle1"/>
    <w:basedOn w:val="DefaultParagraphFont"/>
    <w:rsid w:val="00F340EB"/>
    <w:rPr>
      <w:rFonts w:ascii="Arial" w:hAnsi="Arial" w:cs="Arial" w:hint="default"/>
      <w:b/>
      <w:bCs/>
      <w:smallCaps w:val="0"/>
      <w:color w:val="000000"/>
      <w:sz w:val="28"/>
      <w:szCs w:val="28"/>
    </w:rPr>
  </w:style>
  <w:style w:type="paragraph" w:customStyle="1" w:styleId="style109">
    <w:name w:val="style109"/>
    <w:basedOn w:val="Normal"/>
    <w:rsid w:val="00F340EB"/>
    <w:pPr>
      <w:spacing w:before="100" w:beforeAutospacing="1" w:after="100" w:afterAutospacing="1"/>
    </w:pPr>
    <w:rPr>
      <w:rFonts w:eastAsia="Calibri"/>
      <w:sz w:val="24"/>
    </w:rPr>
  </w:style>
  <w:style w:type="paragraph" w:customStyle="1" w:styleId="style1100">
    <w:name w:val="style110"/>
    <w:basedOn w:val="Normal"/>
    <w:rsid w:val="00F340EB"/>
    <w:pPr>
      <w:spacing w:before="100" w:beforeAutospacing="1" w:after="100" w:afterAutospacing="1"/>
    </w:pPr>
    <w:rPr>
      <w:rFonts w:eastAsia="Calibri"/>
      <w:sz w:val="24"/>
    </w:rPr>
  </w:style>
  <w:style w:type="paragraph" w:customStyle="1" w:styleId="captionpaddingstyle114">
    <w:name w:val="captionpadding style114"/>
    <w:basedOn w:val="Normal"/>
    <w:rsid w:val="00F340EB"/>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F340EB"/>
  </w:style>
  <w:style w:type="character" w:customStyle="1" w:styleId="style114style118">
    <w:name w:val="style114 style118"/>
    <w:basedOn w:val="DefaultParagraphFont"/>
    <w:rsid w:val="00F340EB"/>
  </w:style>
  <w:style w:type="paragraph" w:customStyle="1" w:styleId="mainstorybody">
    <w:name w:val="mainstorybody"/>
    <w:basedOn w:val="Normal"/>
    <w:rsid w:val="00F340EB"/>
    <w:pPr>
      <w:spacing w:before="100" w:beforeAutospacing="1" w:after="100" w:afterAutospacing="1"/>
    </w:pPr>
    <w:rPr>
      <w:rFonts w:eastAsia="Calibri"/>
      <w:sz w:val="24"/>
    </w:rPr>
  </w:style>
  <w:style w:type="character" w:customStyle="1" w:styleId="hint">
    <w:name w:val="hint"/>
    <w:basedOn w:val="DefaultParagraphFont"/>
    <w:rsid w:val="00F340EB"/>
  </w:style>
  <w:style w:type="character" w:customStyle="1" w:styleId="flw">
    <w:name w:val="flw"/>
    <w:basedOn w:val="DefaultParagraphFont"/>
    <w:rsid w:val="00F340EB"/>
  </w:style>
  <w:style w:type="character" w:customStyle="1" w:styleId="illustration">
    <w:name w:val="illustration"/>
    <w:basedOn w:val="DefaultParagraphFont"/>
    <w:rsid w:val="00F340EB"/>
  </w:style>
  <w:style w:type="paragraph" w:customStyle="1" w:styleId="ga">
    <w:name w:val="ga"/>
    <w:basedOn w:val="Normal"/>
    <w:rsid w:val="00F340EB"/>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F340EB"/>
    <w:rPr>
      <w:rFonts w:ascii="Arial Narrow" w:hAnsi="Arial Narrow"/>
      <w:b/>
      <w:bCs/>
      <w:u w:val="thick"/>
    </w:rPr>
  </w:style>
  <w:style w:type="character" w:customStyle="1" w:styleId="subtitlesarticles1">
    <w:name w:val="subtitles_articles1"/>
    <w:basedOn w:val="DefaultParagraphFont"/>
    <w:rsid w:val="00F340EB"/>
    <w:rPr>
      <w:rFonts w:ascii="Verdana" w:hAnsi="Verdana" w:cs="Times New Roman"/>
      <w:b/>
      <w:bCs/>
      <w:color w:val="000000"/>
      <w:sz w:val="20"/>
      <w:szCs w:val="20"/>
    </w:rPr>
  </w:style>
  <w:style w:type="character" w:customStyle="1" w:styleId="fulstoryreporter">
    <w:name w:val="ful_storyreporter"/>
    <w:basedOn w:val="DefaultParagraphFont"/>
    <w:rsid w:val="00F340EB"/>
  </w:style>
  <w:style w:type="character" w:customStyle="1" w:styleId="editsection">
    <w:name w:val="editsection"/>
    <w:basedOn w:val="DefaultParagraphFont"/>
    <w:rsid w:val="00F340EB"/>
  </w:style>
  <w:style w:type="paragraph" w:customStyle="1" w:styleId="body-indent-60">
    <w:name w:val="body-indent-60"/>
    <w:basedOn w:val="Normal"/>
    <w:rsid w:val="00F340EB"/>
    <w:pPr>
      <w:spacing w:before="100" w:beforeAutospacing="1" w:after="100" w:afterAutospacing="1"/>
    </w:pPr>
    <w:rPr>
      <w:rFonts w:eastAsia="Calibri"/>
      <w:sz w:val="24"/>
    </w:rPr>
  </w:style>
  <w:style w:type="paragraph" w:customStyle="1" w:styleId="body-indent-60-start">
    <w:name w:val="body-indent-60-start"/>
    <w:basedOn w:val="Normal"/>
    <w:rsid w:val="00F340EB"/>
    <w:pPr>
      <w:spacing w:before="100" w:beforeAutospacing="1" w:after="100" w:afterAutospacing="1"/>
    </w:pPr>
    <w:rPr>
      <w:rFonts w:eastAsia="Calibri"/>
      <w:sz w:val="24"/>
    </w:rPr>
  </w:style>
  <w:style w:type="character" w:customStyle="1" w:styleId="StyleArial12ptBlack">
    <w:name w:val="Style Arial 12 pt Black"/>
    <w:basedOn w:val="DefaultParagraphFont"/>
    <w:rsid w:val="00F340EB"/>
    <w:rPr>
      <w:rFonts w:ascii="Garamond" w:hAnsi="Garamond"/>
      <w:color w:val="000000"/>
      <w:sz w:val="20"/>
      <w:u w:val="single"/>
    </w:rPr>
  </w:style>
  <w:style w:type="character" w:customStyle="1" w:styleId="StyleArialBlack">
    <w:name w:val="Style Arial Black"/>
    <w:basedOn w:val="DefaultParagraphFont"/>
    <w:rsid w:val="00F340EB"/>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F340EB"/>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F340EB"/>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F340EB"/>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F340EB"/>
    <w:rPr>
      <w:rFonts w:eastAsia="Times New Roman"/>
      <w:b/>
      <w:bCs/>
      <w:szCs w:val="24"/>
      <w:u w:val="thick"/>
    </w:rPr>
  </w:style>
  <w:style w:type="paragraph" w:customStyle="1" w:styleId="StyleSmallTimesNewRoman11pt">
    <w:name w:val="Style Small + Times New Roman 11 pt"/>
    <w:link w:val="StyleSmallTimesNewRoman11ptChar"/>
    <w:rsid w:val="00F340EB"/>
    <w:rPr>
      <w:rFonts w:eastAsia="Times New Roman"/>
      <w:szCs w:val="24"/>
    </w:rPr>
  </w:style>
  <w:style w:type="character" w:customStyle="1" w:styleId="StyleSmallTimesNewRoman11ptChar">
    <w:name w:val="Style Small + Times New Roman 11 pt Char"/>
    <w:basedOn w:val="DefaultParagraphFont"/>
    <w:link w:val="StyleSmallTimesNewRoman11pt"/>
    <w:rsid w:val="00F340EB"/>
    <w:rPr>
      <w:rFonts w:eastAsia="Times New Roman"/>
      <w:szCs w:val="24"/>
    </w:rPr>
  </w:style>
  <w:style w:type="paragraph" w:customStyle="1" w:styleId="StyleSmallTimesNewRoman11ptThickunderline">
    <w:name w:val="Style Small + Times New Roman 11 pt Thick underline"/>
    <w:link w:val="StyleSmallTimesNewRoman11ptThickunderlineChar"/>
    <w:rsid w:val="00F340EB"/>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F340EB"/>
    <w:rPr>
      <w:rFonts w:eastAsia="Times New Roman"/>
      <w:szCs w:val="24"/>
      <w:u w:val="thick"/>
    </w:rPr>
  </w:style>
  <w:style w:type="character" w:customStyle="1" w:styleId="Style11ptBorderSinglesolidlineAuto05ptLinewidth">
    <w:name w:val="Style 11 pt Border: : (Single solid line Auto  0.5 pt Line width)"/>
    <w:rsid w:val="00F340EB"/>
    <w:rPr>
      <w:sz w:val="20"/>
      <w:bdr w:val="single" w:sz="4" w:space="0" w:color="auto" w:frame="1"/>
    </w:rPr>
  </w:style>
  <w:style w:type="character" w:customStyle="1" w:styleId="StyleUnderlineChar6CharCharCharCharCharCharCharChar11">
    <w:name w:val="Style Underline Char6 Char Char Char Char Char Char Char Char + 11 ..."/>
    <w:rsid w:val="00F340E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340E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340E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340EB"/>
    <w:rPr>
      <w:sz w:val="20"/>
      <w:szCs w:val="24"/>
      <w:u w:val="single"/>
      <w:bdr w:val="single" w:sz="4" w:space="0" w:color="auto"/>
      <w:lang w:val="en-US" w:eastAsia="en-US" w:bidi="ar-SA"/>
    </w:rPr>
  </w:style>
  <w:style w:type="character" w:customStyle="1" w:styleId="StyleLatinGaramondUnderline">
    <w:name w:val="Style (Latin) Garamond Underline"/>
    <w:rsid w:val="00F340EB"/>
    <w:rPr>
      <w:rFonts w:ascii="Times New Roman" w:hAnsi="Times New Roman"/>
      <w:sz w:val="20"/>
      <w:u w:val="single"/>
    </w:rPr>
  </w:style>
  <w:style w:type="character" w:customStyle="1" w:styleId="StyleLatinGaramond">
    <w:name w:val="Style (Latin) Garamond"/>
    <w:rsid w:val="00F340EB"/>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F340EB"/>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F340EB"/>
    <w:rPr>
      <w:rFonts w:ascii="Times" w:eastAsia="Times New Roman" w:hAnsi="Times" w:cs="Arial"/>
      <w:szCs w:val="28"/>
      <w:u w:val="single"/>
    </w:rPr>
  </w:style>
  <w:style w:type="paragraph" w:customStyle="1" w:styleId="HeaderStyle">
    <w:name w:val="Header Style"/>
    <w:basedOn w:val="Normal"/>
    <w:rsid w:val="00F340EB"/>
    <w:pPr>
      <w:jc w:val="center"/>
    </w:pPr>
    <w:rPr>
      <w:rFonts w:eastAsia="Times New Roman"/>
      <w:b/>
      <w:sz w:val="24"/>
      <w:szCs w:val="20"/>
      <w:u w:val="single"/>
    </w:rPr>
  </w:style>
  <w:style w:type="character" w:customStyle="1" w:styleId="CardChar21">
    <w:name w:val="Card Char2"/>
    <w:basedOn w:val="DefaultParagraphFont"/>
    <w:rsid w:val="00F340EB"/>
    <w:rPr>
      <w:rFonts w:ascii="Times New Roman" w:eastAsia="Times New Roman" w:hAnsi="Times New Roman" w:cs="Times New Roman"/>
      <w:bCs/>
      <w:color w:val="000000"/>
      <w:sz w:val="20"/>
      <w:szCs w:val="20"/>
    </w:rPr>
  </w:style>
  <w:style w:type="character" w:customStyle="1" w:styleId="A17">
    <w:name w:val="A17"/>
    <w:rsid w:val="00F340EB"/>
    <w:rPr>
      <w:rFonts w:cs="Baskerville"/>
      <w:color w:val="000000"/>
      <w:sz w:val="12"/>
      <w:szCs w:val="12"/>
    </w:rPr>
  </w:style>
  <w:style w:type="paragraph" w:customStyle="1" w:styleId="Pa19">
    <w:name w:val="Pa19"/>
    <w:basedOn w:val="Normal"/>
    <w:next w:val="Normal"/>
    <w:rsid w:val="00F340E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F340EB"/>
    <w:pPr>
      <w:autoSpaceDE w:val="0"/>
      <w:autoSpaceDN w:val="0"/>
      <w:adjustRightInd w:val="0"/>
      <w:spacing w:line="441" w:lineRule="atLeast"/>
    </w:pPr>
    <w:rPr>
      <w:rFonts w:ascii="Baskerville" w:eastAsia="Times New Roman" w:hAnsi="Baskerville"/>
      <w:sz w:val="24"/>
    </w:rPr>
  </w:style>
  <w:style w:type="character" w:customStyle="1" w:styleId="A14">
    <w:name w:val="A14"/>
    <w:rsid w:val="00F340EB"/>
    <w:rPr>
      <w:rFonts w:ascii="Frutiger 45 Light" w:hAnsi="Frutiger 45 Light" w:cs="Frutiger 45 Light"/>
      <w:b/>
      <w:bCs/>
      <w:i/>
      <w:iCs/>
      <w:color w:val="000000"/>
      <w:sz w:val="36"/>
      <w:szCs w:val="36"/>
    </w:rPr>
  </w:style>
  <w:style w:type="character" w:customStyle="1" w:styleId="A20">
    <w:name w:val="A20"/>
    <w:rsid w:val="00F340EB"/>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F340EB"/>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340EB"/>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F340EB"/>
    <w:rPr>
      <w:rFonts w:cs="Arial"/>
      <w:b/>
      <w:bCs/>
      <w:sz w:val="24"/>
      <w:szCs w:val="26"/>
      <w:lang w:val="en-US" w:eastAsia="en-US" w:bidi="ar-SA"/>
    </w:rPr>
  </w:style>
  <w:style w:type="character" w:customStyle="1" w:styleId="brief-smalltext0">
    <w:name w:val="brief-smalltext"/>
    <w:basedOn w:val="DefaultParagraphFont"/>
    <w:rsid w:val="00F340EB"/>
  </w:style>
  <w:style w:type="paragraph" w:customStyle="1" w:styleId="Coverintroduction">
    <w:name w:val="Cover introduction"/>
    <w:basedOn w:val="Default"/>
    <w:next w:val="Default"/>
    <w:rsid w:val="00F340EB"/>
    <w:rPr>
      <w:rFonts w:ascii="Arial" w:eastAsia="Times New Roman" w:hAnsi="Arial"/>
      <w:color w:val="auto"/>
    </w:rPr>
  </w:style>
  <w:style w:type="character" w:customStyle="1" w:styleId="style53">
    <w:name w:val="style5"/>
    <w:basedOn w:val="DefaultParagraphFont"/>
    <w:rsid w:val="00F340EB"/>
  </w:style>
  <w:style w:type="character" w:customStyle="1" w:styleId="TagCharCharCharCharCharChar">
    <w:name w:val="Tag Char Char Char Char Char Char"/>
    <w:rsid w:val="00F340EB"/>
    <w:rPr>
      <w:rFonts w:cs="Arial"/>
      <w:b/>
      <w:bCs/>
      <w:sz w:val="24"/>
      <w:szCs w:val="26"/>
      <w:lang w:val="en-US" w:eastAsia="en-US" w:bidi="ar-SA"/>
    </w:rPr>
  </w:style>
  <w:style w:type="character" w:customStyle="1" w:styleId="pmterms3">
    <w:name w:val="pmterms3"/>
    <w:basedOn w:val="DefaultParagraphFont"/>
    <w:rsid w:val="00F340EB"/>
  </w:style>
  <w:style w:type="character" w:customStyle="1" w:styleId="interiorheadline">
    <w:name w:val="interiorheadline"/>
    <w:basedOn w:val="DefaultParagraphFont"/>
    <w:rsid w:val="00F340EB"/>
  </w:style>
  <w:style w:type="character" w:customStyle="1" w:styleId="Heading31CharCharCharChar1">
    <w:name w:val="Heading 31 Char Char Char Char1"/>
    <w:rsid w:val="00F340EB"/>
    <w:rPr>
      <w:rFonts w:cs="Arial"/>
      <w:b/>
      <w:bCs/>
      <w:sz w:val="24"/>
      <w:szCs w:val="26"/>
      <w:lang w:val="en-US" w:eastAsia="en-US" w:bidi="ar-SA"/>
    </w:rPr>
  </w:style>
  <w:style w:type="character" w:customStyle="1" w:styleId="Heading31CharCharChar">
    <w:name w:val="Heading 31 Char Char Char"/>
    <w:rsid w:val="00F340EB"/>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F340EB"/>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F340EB"/>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F340EB"/>
    <w:rPr>
      <w:rFonts w:eastAsia="MS Mincho"/>
      <w:b/>
      <w:u w:val="single"/>
    </w:rPr>
  </w:style>
  <w:style w:type="character" w:customStyle="1" w:styleId="BoldandUnderlineCharChar1CharChar">
    <w:name w:val="Bold and Underline Char Char1 Char Char"/>
    <w:basedOn w:val="DefaultParagraphFont"/>
    <w:link w:val="BoldandUnderlineCharChar1Char"/>
    <w:rsid w:val="00F340EB"/>
    <w:rPr>
      <w:rFonts w:ascii="Calibri" w:eastAsia="MS Mincho" w:hAnsi="Calibri"/>
      <w:b/>
      <w:u w:val="single"/>
    </w:rPr>
  </w:style>
  <w:style w:type="character" w:customStyle="1" w:styleId="author-bio-box">
    <w:name w:val="author-bio-box"/>
    <w:basedOn w:val="DefaultParagraphFont"/>
    <w:rsid w:val="00F340EB"/>
  </w:style>
  <w:style w:type="character" w:customStyle="1" w:styleId="CharCharCharCharChar">
    <w:name w:val="Char Char Char Char Char"/>
    <w:aliases w:val="Char Char Char Char,Char Char Char Char Char Char Char1,Heading 2 Char1 Char Char Char Char Char Char"/>
    <w:basedOn w:val="DefaultParagraphFont"/>
    <w:rsid w:val="00F340EB"/>
    <w:rPr>
      <w:rFonts w:cs="Arial"/>
      <w:b/>
      <w:bCs/>
      <w:iCs/>
      <w:sz w:val="24"/>
      <w:szCs w:val="28"/>
      <w:lang w:val="en-US" w:eastAsia="en-US" w:bidi="ar-SA"/>
    </w:rPr>
  </w:style>
  <w:style w:type="character" w:customStyle="1" w:styleId="SmalltextChar">
    <w:name w:val="Small text Char"/>
    <w:aliases w:val="Quote1 Char1"/>
    <w:link w:val="Smalltext"/>
    <w:rsid w:val="00F340EB"/>
    <w:rPr>
      <w:rFonts w:ascii="Calibri" w:eastAsia="Times New Roman" w:hAnsi="Calibri"/>
      <w:color w:val="000000"/>
    </w:rPr>
  </w:style>
  <w:style w:type="character" w:customStyle="1" w:styleId="SubtitleChar2">
    <w:name w:val="Subtitle Char2"/>
    <w:basedOn w:val="DefaultParagraphFont"/>
    <w:uiPriority w:val="11"/>
    <w:rsid w:val="00F340EB"/>
    <w:rPr>
      <w:rFonts w:eastAsiaTheme="minorEastAsia"/>
      <w:color w:val="5A5A5A" w:themeColor="text1" w:themeTint="A5"/>
      <w:spacing w:val="15"/>
    </w:rPr>
  </w:style>
  <w:style w:type="paragraph" w:customStyle="1" w:styleId="blocktitle5">
    <w:name w:val="block title"/>
    <w:basedOn w:val="Normal"/>
    <w:autoRedefine/>
    <w:qFormat/>
    <w:rsid w:val="00F340EB"/>
    <w:pPr>
      <w:spacing w:after="240"/>
      <w:jc w:val="center"/>
      <w:outlineLvl w:val="0"/>
    </w:pPr>
    <w:rPr>
      <w:rFonts w:eastAsia="Calibri"/>
      <w:b/>
      <w:caps/>
      <w:sz w:val="28"/>
      <w:szCs w:val="28"/>
      <w:lang w:val="es-ES"/>
    </w:rPr>
  </w:style>
  <w:style w:type="paragraph" w:customStyle="1" w:styleId="type">
    <w:name w:val="type"/>
    <w:basedOn w:val="Normal"/>
    <w:qFormat/>
    <w:rsid w:val="00F340EB"/>
    <w:pPr>
      <w:spacing w:before="100" w:beforeAutospacing="1" w:after="100" w:afterAutospacing="1"/>
    </w:pPr>
    <w:rPr>
      <w:rFonts w:eastAsia="Times New Roman"/>
    </w:rPr>
  </w:style>
  <w:style w:type="character" w:customStyle="1" w:styleId="abodyblack3">
    <w:name w:val="abodyblack3"/>
    <w:basedOn w:val="DefaultParagraphFont"/>
    <w:rsid w:val="00F340EB"/>
  </w:style>
  <w:style w:type="character" w:customStyle="1" w:styleId="cit-first-element">
    <w:name w:val="cit-first-element"/>
    <w:basedOn w:val="DefaultParagraphFont"/>
    <w:rsid w:val="00F340EB"/>
  </w:style>
  <w:style w:type="character" w:customStyle="1" w:styleId="StyleThickunderline1">
    <w:name w:val="Style Thick underline1"/>
    <w:basedOn w:val="DefaultParagraphFont"/>
    <w:rsid w:val="00F340EB"/>
    <w:rPr>
      <w:u w:val="single"/>
    </w:rPr>
  </w:style>
  <w:style w:type="character" w:customStyle="1" w:styleId="UnderlineChar5">
    <w:name w:val="UnderlineChar"/>
    <w:rsid w:val="00F340EB"/>
    <w:rPr>
      <w:sz w:val="24"/>
      <w:u w:val="single"/>
      <w:shd w:val="clear" w:color="auto" w:fill="auto"/>
    </w:rPr>
  </w:style>
  <w:style w:type="paragraph" w:customStyle="1" w:styleId="Tag21">
    <w:name w:val="Tag21"/>
    <w:basedOn w:val="Normal"/>
    <w:qFormat/>
    <w:rsid w:val="00F340EB"/>
    <w:rPr>
      <w:rFonts w:ascii="Arial" w:eastAsia="Times New Roman" w:hAnsi="Arial" w:cs="Arial"/>
      <w:b/>
      <w:sz w:val="24"/>
    </w:rPr>
  </w:style>
  <w:style w:type="character" w:customStyle="1" w:styleId="Bodytext10NotItalic">
    <w:name w:val="Body text (10) + Not Italic"/>
    <w:basedOn w:val="Bodytext100"/>
    <w:uiPriority w:val="99"/>
    <w:rsid w:val="00F340EB"/>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F340EB"/>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F340EB"/>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F340EB"/>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F340EB"/>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F340EB"/>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F340E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F340EB"/>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F340EB"/>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F340EB"/>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F340EB"/>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F340EB"/>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F340EB"/>
  </w:style>
  <w:style w:type="paragraph" w:customStyle="1" w:styleId="leader">
    <w:name w:val="leader"/>
    <w:basedOn w:val="Normal"/>
    <w:rsid w:val="00F340EB"/>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F340EB"/>
  </w:style>
  <w:style w:type="character" w:customStyle="1" w:styleId="m5776082503052064917gmail-style13ptbold">
    <w:name w:val="m_5776082503052064917gmail-style13ptbold"/>
    <w:basedOn w:val="DefaultParagraphFont"/>
    <w:rsid w:val="00F340EB"/>
  </w:style>
  <w:style w:type="character" w:customStyle="1" w:styleId="m5776082503052064917gmail-styleunderline">
    <w:name w:val="m_5776082503052064917gmail-styleunderline"/>
    <w:basedOn w:val="DefaultParagraphFont"/>
    <w:rsid w:val="00F340EB"/>
  </w:style>
  <w:style w:type="paragraph" w:customStyle="1" w:styleId="DateTime0">
    <w:name w:val="DateTime"/>
    <w:basedOn w:val="Normal"/>
    <w:link w:val="DateTimeChar"/>
    <w:autoRedefine/>
    <w:uiPriority w:val="4"/>
    <w:qFormat/>
    <w:rsid w:val="00F340EB"/>
    <w:rPr>
      <w:rFonts w:ascii="Arial" w:hAnsi="Arial" w:cs="Arial"/>
    </w:rPr>
  </w:style>
  <w:style w:type="character" w:customStyle="1" w:styleId="DateTimeChar">
    <w:name w:val="DateTime Char"/>
    <w:basedOn w:val="DefaultParagraphFont"/>
    <w:link w:val="DateTime0"/>
    <w:uiPriority w:val="4"/>
    <w:rsid w:val="00F340EB"/>
    <w:rPr>
      <w:rFonts w:ascii="Arial" w:hAnsi="Arial" w:cs="Arial"/>
    </w:rPr>
  </w:style>
  <w:style w:type="paragraph" w:customStyle="1" w:styleId="Lecture">
    <w:name w:val="Lecture"/>
    <w:next w:val="BodyText"/>
    <w:link w:val="LectureChar"/>
    <w:autoRedefine/>
    <w:uiPriority w:val="4"/>
    <w:qFormat/>
    <w:rsid w:val="00F340EB"/>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F340EB"/>
    <w:rPr>
      <w:rFonts w:ascii="Arial" w:hAnsi="Arial" w:cs="Arial"/>
      <w:spacing w:val="-10"/>
      <w:sz w:val="16"/>
    </w:rPr>
  </w:style>
  <w:style w:type="paragraph" w:customStyle="1" w:styleId="BreakTag">
    <w:name w:val="Break Tag"/>
    <w:basedOn w:val="Normal"/>
    <w:autoRedefine/>
    <w:uiPriority w:val="4"/>
    <w:qFormat/>
    <w:rsid w:val="00F340EB"/>
    <w:pPr>
      <w:spacing w:before="240"/>
    </w:pPr>
    <w:rPr>
      <w:rFonts w:ascii="Arial" w:hAnsi="Arial" w:cs="Arial"/>
      <w:b/>
    </w:rPr>
  </w:style>
  <w:style w:type="paragraph" w:customStyle="1" w:styleId="BreakBlock">
    <w:name w:val="Break Block"/>
    <w:basedOn w:val="Normal"/>
    <w:link w:val="BreakBlockChar"/>
    <w:autoRedefine/>
    <w:qFormat/>
    <w:rsid w:val="00F340E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340EB"/>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F340EB"/>
    <w:rPr>
      <w:rFonts w:asciiTheme="minorHAnsi" w:hAnsiTheme="minorHAnsi"/>
      <w:b/>
      <w:u w:val="single"/>
    </w:rPr>
  </w:style>
  <w:style w:type="character" w:customStyle="1" w:styleId="Reduce8ptCharChar">
    <w:name w:val="Reduce 8pt Char Char"/>
    <w:basedOn w:val="DefaultParagraphFont"/>
    <w:link w:val="Reduce8pt"/>
    <w:rsid w:val="00F340EB"/>
    <w:rPr>
      <w:sz w:val="16"/>
    </w:rPr>
  </w:style>
  <w:style w:type="paragraph" w:customStyle="1" w:styleId="Reduce8pt">
    <w:name w:val="Reduce 8pt"/>
    <w:basedOn w:val="Normal"/>
    <w:link w:val="Reduce8ptCharChar"/>
    <w:qFormat/>
    <w:rsid w:val="00F340EB"/>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F340EB"/>
    <w:rPr>
      <w:color w:val="2B579A"/>
      <w:shd w:val="clear" w:color="auto" w:fill="E6E6E6"/>
    </w:rPr>
  </w:style>
  <w:style w:type="character" w:customStyle="1" w:styleId="m6370699461968006786gmail-styleunderline">
    <w:name w:val="m_6370699461968006786gmail-styleunderline"/>
    <w:basedOn w:val="DefaultParagraphFont"/>
    <w:rsid w:val="00F340EB"/>
  </w:style>
  <w:style w:type="character" w:customStyle="1" w:styleId="Mention2">
    <w:name w:val="Mention2"/>
    <w:basedOn w:val="DefaultParagraphFont"/>
    <w:uiPriority w:val="99"/>
    <w:semiHidden/>
    <w:unhideWhenUsed/>
    <w:rsid w:val="00F340EB"/>
    <w:rPr>
      <w:color w:val="2B579A"/>
      <w:shd w:val="clear" w:color="auto" w:fill="E6E6E6"/>
    </w:rPr>
  </w:style>
  <w:style w:type="paragraph" w:customStyle="1" w:styleId="FlashTag">
    <w:name w:val="FlashTag"/>
    <w:basedOn w:val="Normal"/>
    <w:link w:val="FlashTagChar"/>
    <w:autoRedefine/>
    <w:uiPriority w:val="4"/>
    <w:qFormat/>
    <w:rsid w:val="00F340EB"/>
    <w:rPr>
      <w:rFonts w:asciiTheme="majorHAnsi" w:hAnsiTheme="majorHAnsi" w:cs="Arial"/>
      <w:b/>
      <w:sz w:val="28"/>
    </w:rPr>
  </w:style>
  <w:style w:type="character" w:customStyle="1" w:styleId="FlashTagChar">
    <w:name w:val="FlashTag Char"/>
    <w:basedOn w:val="DefaultParagraphFont"/>
    <w:link w:val="FlashTag"/>
    <w:uiPriority w:val="4"/>
    <w:rsid w:val="00F340EB"/>
    <w:rPr>
      <w:rFonts w:asciiTheme="majorHAnsi" w:hAnsiTheme="majorHAnsi" w:cs="Arial"/>
      <w:b/>
      <w:sz w:val="28"/>
    </w:rPr>
  </w:style>
  <w:style w:type="paragraph" w:customStyle="1" w:styleId="Warrant">
    <w:name w:val="Warrant"/>
    <w:autoRedefine/>
    <w:uiPriority w:val="4"/>
    <w:qFormat/>
    <w:rsid w:val="00F340EB"/>
    <w:pPr>
      <w:ind w:left="720"/>
    </w:pPr>
    <w:rPr>
      <w:rFonts w:ascii="Calibri" w:hAnsi="Calibri" w:cs="Arial"/>
    </w:rPr>
  </w:style>
  <w:style w:type="character" w:customStyle="1" w:styleId="m-8793234324905335251gmail-style13ptbold">
    <w:name w:val="m_-8793234324905335251gmail-style13ptbold"/>
    <w:basedOn w:val="DefaultParagraphFont"/>
    <w:rsid w:val="00F340EB"/>
  </w:style>
  <w:style w:type="character" w:customStyle="1" w:styleId="m3965771245576658108gmail-styleunderline">
    <w:name w:val="m_3965771245576658108gmail-styleunderline"/>
    <w:basedOn w:val="DefaultParagraphFont"/>
    <w:rsid w:val="00F340EB"/>
  </w:style>
  <w:style w:type="character" w:customStyle="1" w:styleId="BodytextItalic">
    <w:name w:val="Body text + Italic"/>
    <w:aliases w:val="Body text + CordiaUPC,12 pt,Body text + 9 pt"/>
    <w:uiPriority w:val="99"/>
    <w:rsid w:val="00F340E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F340E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F340EB"/>
  </w:style>
  <w:style w:type="numbering" w:customStyle="1" w:styleId="NoList1111111">
    <w:name w:val="No List1111111"/>
    <w:next w:val="NoList"/>
    <w:uiPriority w:val="99"/>
    <w:semiHidden/>
    <w:unhideWhenUsed/>
    <w:rsid w:val="00F340EB"/>
  </w:style>
  <w:style w:type="numbering" w:customStyle="1" w:styleId="NoList11111111">
    <w:name w:val="No List11111111"/>
    <w:next w:val="NoList"/>
    <w:uiPriority w:val="99"/>
    <w:semiHidden/>
    <w:unhideWhenUsed/>
    <w:rsid w:val="00F340EB"/>
  </w:style>
  <w:style w:type="numbering" w:customStyle="1" w:styleId="NoList111111111">
    <w:name w:val="No List111111111"/>
    <w:next w:val="NoList"/>
    <w:uiPriority w:val="99"/>
    <w:semiHidden/>
    <w:unhideWhenUsed/>
    <w:rsid w:val="00F340EB"/>
  </w:style>
  <w:style w:type="numbering" w:customStyle="1" w:styleId="NoList1111111111">
    <w:name w:val="No List1111111111"/>
    <w:next w:val="NoList"/>
    <w:uiPriority w:val="99"/>
    <w:semiHidden/>
    <w:unhideWhenUsed/>
    <w:rsid w:val="00F340EB"/>
  </w:style>
  <w:style w:type="numbering" w:customStyle="1" w:styleId="NoList11111111111">
    <w:name w:val="No List11111111111"/>
    <w:next w:val="NoList"/>
    <w:uiPriority w:val="99"/>
    <w:semiHidden/>
    <w:unhideWhenUsed/>
    <w:rsid w:val="00F340EB"/>
  </w:style>
  <w:style w:type="numbering" w:customStyle="1" w:styleId="NoList111111111111">
    <w:name w:val="No List111111111111"/>
    <w:next w:val="NoList"/>
    <w:uiPriority w:val="99"/>
    <w:semiHidden/>
    <w:unhideWhenUsed/>
    <w:rsid w:val="00F340EB"/>
  </w:style>
  <w:style w:type="numbering" w:customStyle="1" w:styleId="NoList1111111111111">
    <w:name w:val="No List1111111111111"/>
    <w:next w:val="NoList"/>
    <w:uiPriority w:val="99"/>
    <w:semiHidden/>
    <w:unhideWhenUsed/>
    <w:rsid w:val="00F340EB"/>
  </w:style>
  <w:style w:type="numbering" w:customStyle="1" w:styleId="NoList11111111111111">
    <w:name w:val="No List11111111111111"/>
    <w:next w:val="NoList"/>
    <w:uiPriority w:val="99"/>
    <w:semiHidden/>
    <w:unhideWhenUsed/>
    <w:rsid w:val="00F340EB"/>
  </w:style>
  <w:style w:type="numbering" w:customStyle="1" w:styleId="NoList111111111111111">
    <w:name w:val="No List111111111111111"/>
    <w:next w:val="NoList"/>
    <w:uiPriority w:val="99"/>
    <w:semiHidden/>
    <w:unhideWhenUsed/>
    <w:rsid w:val="00F340EB"/>
  </w:style>
  <w:style w:type="numbering" w:customStyle="1" w:styleId="NoList1111111111111111">
    <w:name w:val="No List1111111111111111"/>
    <w:next w:val="NoList"/>
    <w:uiPriority w:val="99"/>
    <w:semiHidden/>
    <w:unhideWhenUsed/>
    <w:rsid w:val="00F340EB"/>
  </w:style>
  <w:style w:type="numbering" w:customStyle="1" w:styleId="NoList11111111111111111">
    <w:name w:val="No List11111111111111111"/>
    <w:next w:val="NoList"/>
    <w:uiPriority w:val="99"/>
    <w:semiHidden/>
    <w:unhideWhenUsed/>
    <w:rsid w:val="00F340EB"/>
  </w:style>
  <w:style w:type="character" w:customStyle="1" w:styleId="FontStyle220">
    <w:name w:val="Font Style220"/>
    <w:basedOn w:val="DefaultParagraphFont"/>
    <w:uiPriority w:val="99"/>
    <w:rsid w:val="00F340EB"/>
    <w:rPr>
      <w:rFonts w:ascii="Candara" w:hAnsi="Candara" w:cs="Candara" w:hint="default"/>
      <w:i/>
      <w:iCs/>
      <w:sz w:val="18"/>
      <w:szCs w:val="18"/>
    </w:rPr>
  </w:style>
  <w:style w:type="character" w:customStyle="1" w:styleId="FontStyle290">
    <w:name w:val="Font Style290"/>
    <w:basedOn w:val="DefaultParagraphFont"/>
    <w:uiPriority w:val="99"/>
    <w:rsid w:val="00F340E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340EB"/>
    <w:rPr>
      <w:rFonts w:ascii="Arial" w:hAnsi="Arial" w:cs="Arial"/>
      <w:b/>
      <w:bCs/>
      <w:sz w:val="16"/>
      <w:szCs w:val="16"/>
    </w:rPr>
  </w:style>
  <w:style w:type="character" w:customStyle="1" w:styleId="m-5498913268213319940gmail-styleunderline">
    <w:name w:val="m_-5498913268213319940gmail-styleunderline"/>
    <w:basedOn w:val="DefaultParagraphFont"/>
    <w:rsid w:val="00F340EB"/>
  </w:style>
  <w:style w:type="paragraph" w:customStyle="1" w:styleId="speakable">
    <w:name w:val="speakable"/>
    <w:basedOn w:val="Normal"/>
    <w:uiPriority w:val="99"/>
    <w:qFormat/>
    <w:rsid w:val="00F340EB"/>
    <w:pPr>
      <w:spacing w:before="100" w:beforeAutospacing="1" w:after="100" w:afterAutospacing="1"/>
    </w:pPr>
    <w:rPr>
      <w:rFonts w:eastAsia="Times New Roman"/>
      <w:sz w:val="24"/>
    </w:rPr>
  </w:style>
  <w:style w:type="character" w:customStyle="1" w:styleId="overlay">
    <w:name w:val="overlay"/>
    <w:basedOn w:val="DefaultParagraphFont"/>
    <w:rsid w:val="00F340EB"/>
  </w:style>
  <w:style w:type="paragraph" w:customStyle="1" w:styleId="g-body">
    <w:name w:val="g-body"/>
    <w:basedOn w:val="Normal"/>
    <w:uiPriority w:val="99"/>
    <w:qFormat/>
    <w:rsid w:val="00F340EB"/>
    <w:pPr>
      <w:spacing w:before="100" w:beforeAutospacing="1" w:after="100" w:afterAutospacing="1"/>
    </w:pPr>
    <w:rPr>
      <w:rFonts w:eastAsia="Times New Roman"/>
      <w:sz w:val="24"/>
    </w:rPr>
  </w:style>
  <w:style w:type="paragraph" w:customStyle="1" w:styleId="g-pstyle0">
    <w:name w:val="g-pstyle0"/>
    <w:basedOn w:val="Normal"/>
    <w:uiPriority w:val="99"/>
    <w:qFormat/>
    <w:rsid w:val="00F340EB"/>
    <w:pPr>
      <w:spacing w:before="100" w:beforeAutospacing="1" w:after="100" w:afterAutospacing="1"/>
    </w:pPr>
    <w:rPr>
      <w:rFonts w:eastAsia="Times New Roman"/>
      <w:sz w:val="24"/>
    </w:rPr>
  </w:style>
  <w:style w:type="paragraph" w:customStyle="1" w:styleId="g-pstyle1">
    <w:name w:val="g-pstyle1"/>
    <w:basedOn w:val="Normal"/>
    <w:uiPriority w:val="99"/>
    <w:qFormat/>
    <w:rsid w:val="00F340EB"/>
    <w:pPr>
      <w:spacing w:before="100" w:beforeAutospacing="1" w:after="100" w:afterAutospacing="1"/>
    </w:pPr>
    <w:rPr>
      <w:rFonts w:eastAsia="Times New Roman"/>
      <w:sz w:val="24"/>
    </w:rPr>
  </w:style>
  <w:style w:type="paragraph" w:customStyle="1" w:styleId="g-asset-hed">
    <w:name w:val="g-asset-hed"/>
    <w:basedOn w:val="Normal"/>
    <w:uiPriority w:val="99"/>
    <w:qFormat/>
    <w:rsid w:val="00F340E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340EB"/>
    <w:pPr>
      <w:spacing w:before="100" w:beforeAutospacing="1" w:after="100" w:afterAutospacing="1"/>
    </w:pPr>
    <w:rPr>
      <w:rFonts w:ascii="Arial" w:hAnsi="Arial" w:cs="Arial"/>
      <w:sz w:val="24"/>
    </w:rPr>
  </w:style>
  <w:style w:type="paragraph" w:customStyle="1" w:styleId="style41">
    <w:name w:val="style4"/>
    <w:basedOn w:val="Normal"/>
    <w:uiPriority w:val="99"/>
    <w:qFormat/>
    <w:rsid w:val="00F340EB"/>
    <w:pPr>
      <w:spacing w:before="100" w:beforeAutospacing="1" w:after="100" w:afterAutospacing="1"/>
    </w:pPr>
    <w:rPr>
      <w:rFonts w:cs="Arial"/>
      <w:sz w:val="24"/>
    </w:rPr>
  </w:style>
  <w:style w:type="paragraph" w:customStyle="1" w:styleId="speech">
    <w:name w:val="speech"/>
    <w:basedOn w:val="Normal"/>
    <w:uiPriority w:val="99"/>
    <w:qFormat/>
    <w:rsid w:val="00F340EB"/>
    <w:pPr>
      <w:spacing w:before="100" w:beforeAutospacing="1" w:after="100" w:afterAutospacing="1"/>
    </w:pPr>
    <w:rPr>
      <w:rFonts w:cs="Arial"/>
      <w:sz w:val="24"/>
    </w:rPr>
  </w:style>
  <w:style w:type="character" w:customStyle="1" w:styleId="adtext0">
    <w:name w:val="adtext"/>
    <w:basedOn w:val="DefaultParagraphFont"/>
    <w:rsid w:val="00F340EB"/>
  </w:style>
  <w:style w:type="character" w:customStyle="1" w:styleId="qu730rj69h">
    <w:name w:val="qu730rj69h"/>
    <w:basedOn w:val="DefaultParagraphFont"/>
    <w:rsid w:val="00F340EB"/>
  </w:style>
  <w:style w:type="paragraph" w:customStyle="1" w:styleId="optext">
    <w:name w:val="optext"/>
    <w:basedOn w:val="Normal"/>
    <w:uiPriority w:val="99"/>
    <w:qFormat/>
    <w:rsid w:val="00F340EB"/>
    <w:pPr>
      <w:spacing w:before="100" w:beforeAutospacing="1" w:after="100" w:afterAutospacing="1"/>
    </w:pPr>
    <w:rPr>
      <w:rFonts w:cs="Arial"/>
      <w:sz w:val="24"/>
    </w:rPr>
  </w:style>
  <w:style w:type="character" w:customStyle="1" w:styleId="lmy74qr12z">
    <w:name w:val="lmy74qr12z"/>
    <w:basedOn w:val="DefaultParagraphFont"/>
    <w:rsid w:val="00F340EB"/>
  </w:style>
  <w:style w:type="character" w:customStyle="1" w:styleId="icr880">
    <w:name w:val="icr880"/>
    <w:basedOn w:val="DefaultParagraphFont"/>
    <w:rsid w:val="00F340EB"/>
  </w:style>
  <w:style w:type="character" w:customStyle="1" w:styleId="hx23q54">
    <w:name w:val="hx23q54"/>
    <w:basedOn w:val="DefaultParagraphFont"/>
    <w:rsid w:val="00F340EB"/>
  </w:style>
  <w:style w:type="character" w:customStyle="1" w:styleId="m-5348258726587825636gmail-style13ptbold">
    <w:name w:val="m_-5348258726587825636gmail-style13ptbold"/>
    <w:basedOn w:val="DefaultParagraphFont"/>
    <w:rsid w:val="00F340EB"/>
  </w:style>
  <w:style w:type="character" w:customStyle="1" w:styleId="m-5348258726587825636gmail-styleunderline">
    <w:name w:val="m_-5348258726587825636gmail-styleunderline"/>
    <w:basedOn w:val="DefaultParagraphFont"/>
    <w:rsid w:val="00F340EB"/>
  </w:style>
  <w:style w:type="paragraph" w:customStyle="1" w:styleId="useless">
    <w:name w:val="useless"/>
    <w:basedOn w:val="Normal"/>
    <w:uiPriority w:val="99"/>
    <w:qFormat/>
    <w:rsid w:val="00F340EB"/>
    <w:rPr>
      <w:rFonts w:eastAsia="Times New Roman" w:cs="Arial"/>
      <w:sz w:val="12"/>
    </w:rPr>
  </w:style>
  <w:style w:type="character" w:customStyle="1" w:styleId="ALLCAPSChar">
    <w:name w:val="ALL CAPS Char"/>
    <w:basedOn w:val="DefaultParagraphFont"/>
    <w:link w:val="ALLCAPS"/>
    <w:rsid w:val="00F340EB"/>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F340EB"/>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F340EB"/>
    <w:rPr>
      <w:rFonts w:ascii="Calibri" w:eastAsia="Times New Roman" w:hAnsi="Calibri" w:cs="Arial"/>
      <w:b/>
      <w:sz w:val="24"/>
    </w:rPr>
  </w:style>
  <w:style w:type="character" w:customStyle="1" w:styleId="m489902567989944824gmail-style13ptbold">
    <w:name w:val="m_489902567989944824gmail-style13ptbold"/>
    <w:basedOn w:val="DefaultParagraphFont"/>
    <w:rsid w:val="00F340EB"/>
  </w:style>
  <w:style w:type="character" w:customStyle="1" w:styleId="m489902567989944824gmail-styleunderline">
    <w:name w:val="m_489902567989944824gmail-styleunderline"/>
    <w:basedOn w:val="DefaultParagraphFont"/>
    <w:rsid w:val="00F340EB"/>
  </w:style>
  <w:style w:type="character" w:customStyle="1" w:styleId="Mention3">
    <w:name w:val="Mention3"/>
    <w:basedOn w:val="DefaultParagraphFont"/>
    <w:uiPriority w:val="99"/>
    <w:semiHidden/>
    <w:unhideWhenUsed/>
    <w:rsid w:val="00F340EB"/>
    <w:rPr>
      <w:color w:val="2B579A"/>
      <w:shd w:val="clear" w:color="auto" w:fill="E6E6E6"/>
    </w:rPr>
  </w:style>
  <w:style w:type="character" w:customStyle="1" w:styleId="m-5251091010484660064gmail-style13ptbold">
    <w:name w:val="m_-5251091010484660064gmail-style13ptbold"/>
    <w:basedOn w:val="DefaultParagraphFont"/>
    <w:rsid w:val="00F340EB"/>
  </w:style>
  <w:style w:type="character" w:customStyle="1" w:styleId="m-5251091010484660064gmail-styleunderline">
    <w:name w:val="m_-5251091010484660064gmail-styleunderline"/>
    <w:basedOn w:val="DefaultParagraphFont"/>
    <w:rsid w:val="00F340EB"/>
  </w:style>
  <w:style w:type="character" w:customStyle="1" w:styleId="tablecaption1">
    <w:name w:val="tablecaption"/>
    <w:basedOn w:val="DefaultParagraphFont"/>
    <w:rsid w:val="00F340EB"/>
  </w:style>
  <w:style w:type="character" w:customStyle="1" w:styleId="StyleLatinHelvetica105ptBlack">
    <w:name w:val="Style (Latin) Helvetica 10.5 pt Black"/>
    <w:basedOn w:val="DefaultParagraphFont"/>
    <w:rsid w:val="00F340EB"/>
    <w:rPr>
      <w:rFonts w:ascii="Times New Roman" w:hAnsi="Times New Roman"/>
      <w:color w:val="000000"/>
      <w:sz w:val="21"/>
    </w:rPr>
  </w:style>
  <w:style w:type="character" w:customStyle="1" w:styleId="m-413333960618644972gmail-style13ptbold">
    <w:name w:val="m_-413333960618644972gmail-style13ptbold"/>
    <w:basedOn w:val="DefaultParagraphFont"/>
    <w:rsid w:val="00F340EB"/>
  </w:style>
  <w:style w:type="character" w:customStyle="1" w:styleId="m-413333960618644972gmail-styleunderline">
    <w:name w:val="m_-413333960618644972gmail-styleunderline"/>
    <w:basedOn w:val="DefaultParagraphFont"/>
    <w:rsid w:val="00F340EB"/>
  </w:style>
  <w:style w:type="character" w:customStyle="1" w:styleId="m8314098763611656848gmail-stylestylebold12pt">
    <w:name w:val="m_8314098763611656848gmail-stylestylebold12pt"/>
    <w:basedOn w:val="DefaultParagraphFont"/>
    <w:rsid w:val="00F340EB"/>
  </w:style>
  <w:style w:type="character" w:customStyle="1" w:styleId="m8314098763611656848gmail-styleboldunderline">
    <w:name w:val="m_8314098763611656848gmail-styleboldunderline"/>
    <w:basedOn w:val="DefaultParagraphFont"/>
    <w:rsid w:val="00F340EB"/>
  </w:style>
  <w:style w:type="character" w:customStyle="1" w:styleId="tChar">
    <w:name w:val="t Char"/>
    <w:rsid w:val="00F340EB"/>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F340EB"/>
    <w:rPr>
      <w:color w:val="2B579A"/>
      <w:shd w:val="clear" w:color="auto" w:fill="E6E6E6"/>
    </w:rPr>
  </w:style>
  <w:style w:type="character" w:customStyle="1" w:styleId="m-895152127622952443gmail-style13ptbold">
    <w:name w:val="m_-895152127622952443gmail-style13ptbold"/>
    <w:basedOn w:val="DefaultParagraphFont"/>
    <w:rsid w:val="00F340EB"/>
  </w:style>
  <w:style w:type="character" w:customStyle="1" w:styleId="m4133802843404377303gmail-style13ptbold">
    <w:name w:val="m_4133802843404377303gmail-style13ptbold"/>
    <w:basedOn w:val="DefaultParagraphFont"/>
    <w:rsid w:val="00F340EB"/>
  </w:style>
  <w:style w:type="character" w:customStyle="1" w:styleId="m4133802843404377303gmail-styleunderline">
    <w:name w:val="m_4133802843404377303gmail-styleunderline"/>
    <w:basedOn w:val="DefaultParagraphFont"/>
    <w:rsid w:val="00F340EB"/>
  </w:style>
  <w:style w:type="character" w:customStyle="1" w:styleId="m1864609289044096952gmail-style13ptbold">
    <w:name w:val="m_1864609289044096952gmail-style13ptbold"/>
    <w:basedOn w:val="DefaultParagraphFont"/>
    <w:rsid w:val="00F340EB"/>
  </w:style>
  <w:style w:type="character" w:customStyle="1" w:styleId="m-2434640214339110092gmail-style13ptbold">
    <w:name w:val="m_-2434640214339110092gmail-style13ptbold"/>
    <w:basedOn w:val="DefaultParagraphFont"/>
    <w:rsid w:val="00F340EB"/>
  </w:style>
  <w:style w:type="character" w:customStyle="1" w:styleId="m-2434640214339110092gmail-styleunderline">
    <w:name w:val="m_-2434640214339110092gmail-styleunderline"/>
    <w:basedOn w:val="DefaultParagraphFont"/>
    <w:rsid w:val="00F340EB"/>
  </w:style>
  <w:style w:type="character" w:customStyle="1" w:styleId="m-3350902899047358468gmail-styleunderline">
    <w:name w:val="m_-3350902899047358468gmail-styleunderline"/>
    <w:basedOn w:val="DefaultParagraphFont"/>
    <w:rsid w:val="00F340EB"/>
  </w:style>
  <w:style w:type="paragraph" w:customStyle="1" w:styleId="Style5pt">
    <w:name w:val="Style 5 pt"/>
    <w:basedOn w:val="Normal"/>
    <w:link w:val="Style5ptChar"/>
    <w:rsid w:val="00F340EB"/>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F340EB"/>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F340EB"/>
  </w:style>
  <w:style w:type="paragraph" w:customStyle="1" w:styleId="m462447500549623171gmail-msonormal">
    <w:name w:val="m_462447500549623171gmail-msonormal"/>
    <w:basedOn w:val="Normal"/>
    <w:uiPriority w:val="99"/>
    <w:rsid w:val="00F340EB"/>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F340EB"/>
  </w:style>
  <w:style w:type="paragraph" w:customStyle="1" w:styleId="dek">
    <w:name w:val="dek"/>
    <w:basedOn w:val="Normal"/>
    <w:uiPriority w:val="99"/>
    <w:rsid w:val="00F340EB"/>
    <w:pPr>
      <w:spacing w:before="100" w:beforeAutospacing="1" w:after="100" w:afterAutospacing="1"/>
    </w:pPr>
    <w:rPr>
      <w:rFonts w:eastAsia="Times New Roman"/>
      <w:sz w:val="24"/>
    </w:rPr>
  </w:style>
  <w:style w:type="character" w:customStyle="1" w:styleId="arttitle">
    <w:name w:val="art_title"/>
    <w:basedOn w:val="DefaultParagraphFont"/>
    <w:rsid w:val="00F340EB"/>
  </w:style>
  <w:style w:type="character" w:customStyle="1" w:styleId="serialtitle">
    <w:name w:val="serial_title"/>
    <w:basedOn w:val="DefaultParagraphFont"/>
    <w:rsid w:val="00F340EB"/>
  </w:style>
  <w:style w:type="character" w:customStyle="1" w:styleId="volumeissue">
    <w:name w:val="volume_issue"/>
    <w:basedOn w:val="DefaultParagraphFont"/>
    <w:rsid w:val="00F340EB"/>
  </w:style>
  <w:style w:type="character" w:customStyle="1" w:styleId="pagerange">
    <w:name w:val="page_range"/>
    <w:basedOn w:val="DefaultParagraphFont"/>
    <w:rsid w:val="00F340EB"/>
  </w:style>
  <w:style w:type="character" w:customStyle="1" w:styleId="doilink">
    <w:name w:val="doi_link"/>
    <w:basedOn w:val="DefaultParagraphFont"/>
    <w:rsid w:val="00F340EB"/>
  </w:style>
  <w:style w:type="character" w:customStyle="1" w:styleId="headingnumber">
    <w:name w:val="headingnumber"/>
    <w:basedOn w:val="DefaultParagraphFont"/>
    <w:rsid w:val="00F340EB"/>
  </w:style>
  <w:style w:type="character" w:customStyle="1" w:styleId="internalref">
    <w:name w:val="internalref"/>
    <w:basedOn w:val="DefaultParagraphFont"/>
    <w:rsid w:val="00F340EB"/>
  </w:style>
  <w:style w:type="character" w:customStyle="1" w:styleId="articlepage-articlebody-firstletter">
    <w:name w:val="articlepage-articlebody-firstletter"/>
    <w:basedOn w:val="DefaultParagraphFont"/>
    <w:rsid w:val="00F340EB"/>
  </w:style>
  <w:style w:type="character" w:customStyle="1" w:styleId="hubidentifier">
    <w:name w:val="hub_identifier"/>
    <w:basedOn w:val="DefaultParagraphFont"/>
    <w:rsid w:val="00F340EB"/>
  </w:style>
  <w:style w:type="paragraph" w:customStyle="1" w:styleId="standardeinzug">
    <w:name w:val="standardeinzug"/>
    <w:basedOn w:val="Normal"/>
    <w:rsid w:val="00F340EB"/>
    <w:pPr>
      <w:spacing w:before="100" w:beforeAutospacing="1" w:after="100" w:afterAutospacing="1"/>
    </w:pPr>
    <w:rPr>
      <w:rFonts w:eastAsia="Times New Roman"/>
      <w:sz w:val="24"/>
    </w:rPr>
  </w:style>
  <w:style w:type="paragraph" w:customStyle="1" w:styleId="aufzhlungnormal">
    <w:name w:val="aufzhlungnormal"/>
    <w:basedOn w:val="Normal"/>
    <w:rsid w:val="00F340EB"/>
    <w:pPr>
      <w:spacing w:before="100" w:beforeAutospacing="1" w:after="100" w:afterAutospacing="1"/>
    </w:pPr>
    <w:rPr>
      <w:rFonts w:eastAsia="Times New Roman"/>
      <w:sz w:val="24"/>
    </w:rPr>
  </w:style>
  <w:style w:type="character" w:customStyle="1" w:styleId="auszeichnungkursiv">
    <w:name w:val="auszeichnungkursiv"/>
    <w:basedOn w:val="DefaultParagraphFont"/>
    <w:rsid w:val="00F340EB"/>
  </w:style>
  <w:style w:type="paragraph" w:customStyle="1" w:styleId="entrefilet">
    <w:name w:val="entrefilet"/>
    <w:basedOn w:val="Normal"/>
    <w:rsid w:val="00F340EB"/>
    <w:pPr>
      <w:spacing w:before="100" w:beforeAutospacing="1" w:after="100" w:afterAutospacing="1"/>
    </w:pPr>
    <w:rPr>
      <w:rFonts w:eastAsia="Times New Roman"/>
      <w:sz w:val="24"/>
    </w:rPr>
  </w:style>
  <w:style w:type="paragraph" w:customStyle="1" w:styleId="kapitelreferenzkopf">
    <w:name w:val="kapitelreferenzkopf"/>
    <w:basedOn w:val="Normal"/>
    <w:rsid w:val="00F340EB"/>
    <w:pPr>
      <w:spacing w:before="100" w:beforeAutospacing="1" w:after="100" w:afterAutospacing="1"/>
    </w:pPr>
    <w:rPr>
      <w:rFonts w:eastAsia="Times New Roman"/>
      <w:sz w:val="24"/>
    </w:rPr>
  </w:style>
  <w:style w:type="paragraph" w:customStyle="1" w:styleId="tabberschrift">
    <w:name w:val="tabberschrift"/>
    <w:basedOn w:val="Normal"/>
    <w:rsid w:val="00F340EB"/>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F340EB"/>
  </w:style>
  <w:style w:type="character" w:customStyle="1" w:styleId="m-268162420547309261gmail-stylestylebold12pt">
    <w:name w:val="m_-268162420547309261gmail-stylestylebold12pt"/>
    <w:basedOn w:val="DefaultParagraphFont"/>
    <w:rsid w:val="00F340EB"/>
  </w:style>
  <w:style w:type="character" w:customStyle="1" w:styleId="m-268162420547309261gmail-styleboldunderline">
    <w:name w:val="m_-268162420547309261gmail-styleboldunderline"/>
    <w:basedOn w:val="DefaultParagraphFont"/>
    <w:rsid w:val="00F340EB"/>
  </w:style>
  <w:style w:type="character" w:customStyle="1" w:styleId="m-5621139387307470627gmail-style13ptbold">
    <w:name w:val="m_-5621139387307470627gmail-style13ptbold"/>
    <w:basedOn w:val="DefaultParagraphFont"/>
    <w:rsid w:val="00F340EB"/>
  </w:style>
  <w:style w:type="character" w:customStyle="1" w:styleId="m-5621139387307470627gmail-styleunderline">
    <w:name w:val="m_-5621139387307470627gmail-styleunderline"/>
    <w:basedOn w:val="DefaultParagraphFont"/>
    <w:rsid w:val="00F340EB"/>
  </w:style>
  <w:style w:type="character" w:customStyle="1" w:styleId="m-4930835733434609408gmail-style13ptbold">
    <w:name w:val="m_-4930835733434609408gmail-style13ptbold"/>
    <w:basedOn w:val="DefaultParagraphFont"/>
    <w:rsid w:val="00F340EB"/>
  </w:style>
  <w:style w:type="character" w:customStyle="1" w:styleId="m-4930835733434609408gmail-styleunderline">
    <w:name w:val="m_-4930835733434609408gmail-styleunderline"/>
    <w:basedOn w:val="DefaultParagraphFont"/>
    <w:rsid w:val="00F340EB"/>
  </w:style>
  <w:style w:type="character" w:customStyle="1" w:styleId="m-2456650549122369157gmail-style13ptbold">
    <w:name w:val="m_-2456650549122369157gmail-style13ptbold"/>
    <w:basedOn w:val="DefaultParagraphFont"/>
    <w:rsid w:val="00F340EB"/>
  </w:style>
  <w:style w:type="character" w:customStyle="1" w:styleId="m-2456650549122369157gmail-styleunderline">
    <w:name w:val="m_-2456650549122369157gmail-styleunderline"/>
    <w:basedOn w:val="DefaultParagraphFont"/>
    <w:rsid w:val="00F340EB"/>
  </w:style>
  <w:style w:type="character" w:customStyle="1" w:styleId="mdash">
    <w:name w:val="mdash"/>
    <w:basedOn w:val="DefaultParagraphFont"/>
    <w:rsid w:val="00F340EB"/>
  </w:style>
  <w:style w:type="character" w:customStyle="1" w:styleId="untext">
    <w:name w:val="untext"/>
    <w:basedOn w:val="DefaultParagraphFont"/>
    <w:rsid w:val="00F340EB"/>
  </w:style>
  <w:style w:type="character" w:customStyle="1" w:styleId="css-1ly73wi">
    <w:name w:val="css-1ly73wi"/>
    <w:basedOn w:val="DefaultParagraphFont"/>
    <w:rsid w:val="00F340EB"/>
  </w:style>
  <w:style w:type="paragraph" w:customStyle="1" w:styleId="e-navigation-primary-iteme-navigation-primary-item--first">
    <w:name w:val="e-navigation-primary-item&#10;     &#10;     &#10;     &#10;     e-navigation-primary-item--first"/>
    <w:basedOn w:val="Normal"/>
    <w:rsid w:val="00F340EB"/>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F340EB"/>
  </w:style>
  <w:style w:type="paragraph" w:customStyle="1" w:styleId="e-navigation-primary-iteme-navigation-primary-item--current">
    <w:name w:val="e-navigation-primary-item&#10;     e-navigation-primary-item--current"/>
    <w:basedOn w:val="Normal"/>
    <w:rsid w:val="00F340EB"/>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F340EB"/>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F340EB"/>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F340EB"/>
  </w:style>
  <w:style w:type="paragraph" w:customStyle="1" w:styleId="e-navigation-secondary-iteme-navigation-secondary-item--has-children">
    <w:name w:val="e-navigation-secondary-item&#10;     &#10;     e-navigation-secondary-item--has-children"/>
    <w:basedOn w:val="Normal"/>
    <w:rsid w:val="00F340E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F340EB"/>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F340EB"/>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F340E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F340EB"/>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F340EB"/>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F340EB"/>
    <w:pPr>
      <w:spacing w:before="100" w:beforeAutospacing="1" w:after="100" w:afterAutospacing="1" w:line="240" w:lineRule="auto"/>
    </w:pPr>
    <w:rPr>
      <w:rFonts w:eastAsia="Times New Roman"/>
      <w:sz w:val="24"/>
    </w:rPr>
  </w:style>
  <w:style w:type="paragraph" w:customStyle="1" w:styleId="bylineauthor">
    <w:name w:val="byline__author"/>
    <w:basedOn w:val="Normal"/>
    <w:rsid w:val="00F340EB"/>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F340EB"/>
  </w:style>
  <w:style w:type="character" w:customStyle="1" w:styleId="component-content">
    <w:name w:val="component-content"/>
    <w:basedOn w:val="DefaultParagraphFont"/>
    <w:rsid w:val="00F340EB"/>
  </w:style>
  <w:style w:type="paragraph" w:customStyle="1" w:styleId="social-shareitem">
    <w:name w:val="social-share__item"/>
    <w:basedOn w:val="Normal"/>
    <w:rsid w:val="00F340EB"/>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F340EB"/>
  </w:style>
  <w:style w:type="character" w:customStyle="1" w:styleId="lead-asset-caption">
    <w:name w:val="lead-asset-caption"/>
    <w:basedOn w:val="DefaultParagraphFont"/>
    <w:rsid w:val="00F340EB"/>
  </w:style>
  <w:style w:type="character" w:customStyle="1" w:styleId="lead-asset-copyright">
    <w:name w:val="lead-asset-copyright"/>
    <w:basedOn w:val="DefaultParagraphFont"/>
    <w:rsid w:val="00F340EB"/>
  </w:style>
  <w:style w:type="character" w:customStyle="1" w:styleId="lead-asset-copyright-label">
    <w:name w:val="lead-asset-copyright-label"/>
    <w:basedOn w:val="DefaultParagraphFont"/>
    <w:rsid w:val="00F340EB"/>
  </w:style>
  <w:style w:type="character" w:customStyle="1" w:styleId="mfirst-letter">
    <w:name w:val="m_first-letter"/>
    <w:basedOn w:val="DefaultParagraphFont"/>
    <w:rsid w:val="00F340EB"/>
  </w:style>
  <w:style w:type="paragraph" w:customStyle="1" w:styleId="list-of-tagsitem">
    <w:name w:val="list-of-tags__item"/>
    <w:basedOn w:val="Normal"/>
    <w:rsid w:val="00F340EB"/>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F340EB"/>
  </w:style>
  <w:style w:type="paragraph" w:customStyle="1" w:styleId="social-followitem">
    <w:name w:val="social-follow__item"/>
    <w:basedOn w:val="Normal"/>
    <w:rsid w:val="00F340EB"/>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F340EB"/>
  </w:style>
  <w:style w:type="paragraph" w:customStyle="1" w:styleId="recommended-articlesitem">
    <w:name w:val="recommended-articles__item"/>
    <w:basedOn w:val="Normal"/>
    <w:rsid w:val="00F340EB"/>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F340EB"/>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F340EB"/>
  </w:style>
  <w:style w:type="character" w:customStyle="1" w:styleId="mmeta-propertydate-date">
    <w:name w:val="m_meta-property__date-date"/>
    <w:basedOn w:val="DefaultParagraphFont"/>
    <w:rsid w:val="00F340EB"/>
  </w:style>
  <w:style w:type="character" w:customStyle="1" w:styleId="mmeta-propertydate-separator">
    <w:name w:val="m_meta-property__date-separator"/>
    <w:basedOn w:val="DefaultParagraphFont"/>
    <w:rsid w:val="00F340EB"/>
  </w:style>
  <w:style w:type="character" w:customStyle="1" w:styleId="mmeta-propertydate-time">
    <w:name w:val="m_meta-property__date-time"/>
    <w:basedOn w:val="DefaultParagraphFont"/>
    <w:rsid w:val="00F340EB"/>
  </w:style>
  <w:style w:type="character" w:customStyle="1" w:styleId="live-indicatortext">
    <w:name w:val="live-indicator__text"/>
    <w:basedOn w:val="DefaultParagraphFont"/>
    <w:rsid w:val="00F340EB"/>
  </w:style>
  <w:style w:type="character" w:customStyle="1" w:styleId="sr-only">
    <w:name w:val="sr-only"/>
    <w:basedOn w:val="DefaultParagraphFont"/>
    <w:rsid w:val="00F340EB"/>
  </w:style>
  <w:style w:type="character" w:customStyle="1" w:styleId="site-footerback-to-top-text">
    <w:name w:val="site-footer__back-to-top-text"/>
    <w:basedOn w:val="DefaultParagraphFont"/>
    <w:rsid w:val="00F340EB"/>
  </w:style>
  <w:style w:type="character" w:customStyle="1" w:styleId="site-footersocial-description">
    <w:name w:val="site-footer__social-description"/>
    <w:basedOn w:val="DefaultParagraphFont"/>
    <w:rsid w:val="00F340EB"/>
  </w:style>
  <w:style w:type="paragraph" w:customStyle="1" w:styleId="site-footersocial-item">
    <w:name w:val="site-footer__social-item"/>
    <w:basedOn w:val="Normal"/>
    <w:rsid w:val="00F340EB"/>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F340EB"/>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F340EB"/>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F340EB"/>
  </w:style>
  <w:style w:type="character" w:customStyle="1" w:styleId="hgkelc">
    <w:name w:val="hgkelc"/>
    <w:basedOn w:val="DefaultParagraphFont"/>
    <w:rsid w:val="00F340EB"/>
  </w:style>
  <w:style w:type="character" w:customStyle="1" w:styleId="TagsChar">
    <w:name w:val="Tags Char"/>
    <w:locked/>
    <w:rsid w:val="00F340EB"/>
    <w:rPr>
      <w:b/>
    </w:rPr>
  </w:style>
  <w:style w:type="paragraph" w:customStyle="1" w:styleId="SmallText3">
    <w:name w:val="Small Text"/>
    <w:next w:val="Normal"/>
    <w:link w:val="SmallTextChar3"/>
    <w:qFormat/>
    <w:rsid w:val="00F340EB"/>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F340EB"/>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F340EB"/>
    <w:pPr>
      <w:ind w:left="720"/>
      <w:outlineLvl w:val="0"/>
    </w:pPr>
    <w:rPr>
      <w:b/>
      <w:bCs/>
      <w:u w:val="single"/>
    </w:rPr>
  </w:style>
  <w:style w:type="character" w:customStyle="1" w:styleId="m-3219784662334730384gmail-style13ptbold">
    <w:name w:val="m_-3219784662334730384gmail-style13ptbold"/>
    <w:basedOn w:val="DefaultParagraphFont"/>
    <w:rsid w:val="00F340EB"/>
  </w:style>
  <w:style w:type="character" w:customStyle="1" w:styleId="crosshead">
    <w:name w:val="crosshead"/>
    <w:basedOn w:val="DefaultParagraphFont"/>
    <w:rsid w:val="00F340EB"/>
  </w:style>
  <w:style w:type="paragraph" w:customStyle="1" w:styleId="REALCARD">
    <w:name w:val="REAL CARD"/>
    <w:basedOn w:val="Normal"/>
    <w:link w:val="REALCARDChar"/>
    <w:qFormat/>
    <w:rsid w:val="00F340EB"/>
    <w:pPr>
      <w:ind w:left="288" w:right="288"/>
    </w:pPr>
    <w:rPr>
      <w:sz w:val="16"/>
    </w:rPr>
  </w:style>
  <w:style w:type="character" w:customStyle="1" w:styleId="REALCARDChar">
    <w:name w:val="REAL CARD Char"/>
    <w:basedOn w:val="DefaultParagraphFont"/>
    <w:link w:val="REALCARD"/>
    <w:rsid w:val="00F340EB"/>
    <w:rPr>
      <w:rFonts w:ascii="Calibri" w:hAnsi="Calibri"/>
      <w:sz w:val="16"/>
    </w:rPr>
  </w:style>
  <w:style w:type="character" w:customStyle="1" w:styleId="Underline5">
    <w:name w:val="Underline!!"/>
    <w:basedOn w:val="DefaultParagraphFont"/>
    <w:uiPriority w:val="1"/>
    <w:qFormat/>
    <w:rsid w:val="00F340EB"/>
    <w:rPr>
      <w:b w:val="0"/>
      <w:bCs/>
      <w:sz w:val="20"/>
      <w:u w:val="single"/>
    </w:rPr>
  </w:style>
  <w:style w:type="character" w:customStyle="1" w:styleId="m3000812295800329957gmail-style13ptbold">
    <w:name w:val="m_3000812295800329957gmail-style13ptbold"/>
    <w:basedOn w:val="DefaultParagraphFont"/>
    <w:rsid w:val="00F340EB"/>
  </w:style>
  <w:style w:type="character" w:customStyle="1" w:styleId="m3000812295800329957gmail-styleunderline">
    <w:name w:val="m_3000812295800329957gmail-styleunderline"/>
    <w:basedOn w:val="DefaultParagraphFont"/>
    <w:rsid w:val="00F340EB"/>
  </w:style>
  <w:style w:type="character" w:customStyle="1" w:styleId="m-1980040478036286082gmail-styleunderline">
    <w:name w:val="m_-1980040478036286082gmail-styleunderline"/>
    <w:basedOn w:val="DefaultParagraphFont"/>
    <w:rsid w:val="00F340EB"/>
  </w:style>
  <w:style w:type="character" w:customStyle="1" w:styleId="m-7861393314226884088gmail-style13ptbold">
    <w:name w:val="m_-7861393314226884088gmail-style13ptbold"/>
    <w:basedOn w:val="DefaultParagraphFont"/>
    <w:rsid w:val="00F340EB"/>
  </w:style>
  <w:style w:type="character" w:customStyle="1" w:styleId="m-7861393314226884088gmail-styleunderline">
    <w:name w:val="m_-7861393314226884088gmail-styleunderline"/>
    <w:basedOn w:val="DefaultParagraphFont"/>
    <w:rsid w:val="00F340EB"/>
  </w:style>
  <w:style w:type="character" w:customStyle="1" w:styleId="m9157140472398192259gmail-style13ptbold">
    <w:name w:val="m_9157140472398192259gmail-style13ptbold"/>
    <w:basedOn w:val="DefaultParagraphFont"/>
    <w:rsid w:val="00F340EB"/>
  </w:style>
  <w:style w:type="character" w:customStyle="1" w:styleId="m9157140472398192259gmail-msohyperlink">
    <w:name w:val="m_9157140472398192259gmail-msohyperlink"/>
    <w:basedOn w:val="DefaultParagraphFont"/>
    <w:rsid w:val="00F340EB"/>
  </w:style>
  <w:style w:type="character" w:customStyle="1" w:styleId="m9157140472398192259gmail-styleunderline">
    <w:name w:val="m_9157140472398192259gmail-styleunderline"/>
    <w:basedOn w:val="DefaultParagraphFont"/>
    <w:rsid w:val="00F340EB"/>
  </w:style>
  <w:style w:type="character" w:customStyle="1" w:styleId="Heading1Char3">
    <w:name w:val="Heading 1 Char3"/>
    <w:basedOn w:val="DefaultParagraphFont"/>
    <w:rsid w:val="00F340EB"/>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F340EB"/>
    <w:pPr>
      <w:keepNext/>
      <w:ind w:left="288" w:right="288"/>
    </w:pPr>
    <w:rPr>
      <w:rFonts w:ascii="Georgia" w:eastAsia="MS Gothic" w:hAnsi="Georgia"/>
      <w:szCs w:val="20"/>
    </w:rPr>
  </w:style>
  <w:style w:type="character" w:customStyle="1" w:styleId="Heading1CharChar1">
    <w:name w:val="Heading 1 Char Char1"/>
    <w:rsid w:val="00F340EB"/>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fo.com/resources/labor-law/teachers-unions-collective-bargaining.html" TargetMode="External"/><Relationship Id="rId13" Type="http://schemas.openxmlformats.org/officeDocument/2006/relationships/hyperlink" Target="https://www.cnbc.com/abigail-hess/" TargetMode="External"/><Relationship Id="rId18" Type="http://schemas.openxmlformats.org/officeDocument/2006/relationships/hyperlink" Target="https://www.bls.gov/oes/current/oes_ok.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dissentmagazine.org/online_articles/the-teacher-strike-conditions-for-success" TargetMode="External"/><Relationship Id="rId12" Type="http://schemas.openxmlformats.org/officeDocument/2006/relationships/hyperlink" Target="https://networks.h-net.org/node/28443/discussions/4846080/h-diploissf-state-field-essay-unreality-realism-international" TargetMode="External"/><Relationship Id="rId17" Type="http://schemas.openxmlformats.org/officeDocument/2006/relationships/hyperlink" Target="https://www.bls.gov/oes/current/oes252031.htm" TargetMode="External"/><Relationship Id="rId2" Type="http://schemas.openxmlformats.org/officeDocument/2006/relationships/numbering" Target="numbering.xml"/><Relationship Id="rId16" Type="http://schemas.openxmlformats.org/officeDocument/2006/relationships/hyperlink" Target="https://www.cnbc.com/make-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orksinprogress.co/issue/securing-posterity/" TargetMode="External"/><Relationship Id="rId5" Type="http://schemas.openxmlformats.org/officeDocument/2006/relationships/webSettings" Target="webSettings.xml"/><Relationship Id="rId15" Type="http://schemas.openxmlformats.org/officeDocument/2006/relationships/hyperlink" Target="https://www.cnbc.com/2019/08/09/50percent-of-teachers-surveyed-say-theyve-considered-quitting-teaching.html" TargetMode="External"/><Relationship Id="rId10" Type="http://schemas.openxmlformats.org/officeDocument/2006/relationships/hyperlink" Target="https://www.mdpi.com/2071-1050/13/11/6437" TargetMode="External"/><Relationship Id="rId19" Type="http://schemas.openxmlformats.org/officeDocument/2006/relationships/hyperlink" Target="https://www.weforum.org/agenda/2015/05/why-education-is-the-key-to-sustainable-development/" TargetMode="External"/><Relationship Id="rId4" Type="http://schemas.openxmlformats.org/officeDocument/2006/relationships/settings" Target="settings.xml"/><Relationship Id="rId9" Type="http://schemas.openxmlformats.org/officeDocument/2006/relationships/hyperlink" Target="https://www.lawinfo.com/resources/employment-law-employee/unions/" TargetMode="External"/><Relationship Id="rId14" Type="http://schemas.openxmlformats.org/officeDocument/2006/relationships/hyperlink" Target="https://www.cnbc.com/make-it/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1A8C8-CB67-4697-A7CC-801A21BDB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24</Pages>
  <Words>16272</Words>
  <Characters>92757</Characters>
  <Application>Microsoft Office Word</Application>
  <DocSecurity>0</DocSecurity>
  <Lines>772</Lines>
  <Paragraphs>217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Framing</vt:lpstr>
      <vt:lpstr>        Advocacy</vt:lpstr>
      <vt:lpstr>        Advantage</vt:lpstr>
    </vt:vector>
  </TitlesOfParts>
  <Company/>
  <LinksUpToDate>false</LinksUpToDate>
  <CharactersWithSpaces>108812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User</cp:lastModifiedBy>
  <cp:revision>3</cp:revision>
  <dcterms:created xsi:type="dcterms:W3CDTF">2021-11-20T14:13:00Z</dcterms:created>
  <dcterms:modified xsi:type="dcterms:W3CDTF">2021-11-20T20:18:00Z</dcterms:modified>
</cp:coreProperties>
</file>