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2F6" w:rsidRDefault="009902F6" w:rsidP="009902F6">
      <w:pPr>
        <w:pStyle w:val="Heading1"/>
      </w:pPr>
      <w:r>
        <w:t xml:space="preserve">Teacher </w:t>
      </w:r>
      <w:proofErr w:type="spellStart"/>
      <w:r>
        <w:t>aff</w:t>
      </w:r>
      <w:proofErr w:type="spellEnd"/>
    </w:p>
    <w:p w:rsidR="009902F6" w:rsidRDefault="009902F6" w:rsidP="009902F6">
      <w:pPr>
        <w:pStyle w:val="Heading3"/>
      </w:pPr>
      <w:bookmarkStart w:id="0" w:name="_GoBack"/>
      <w:bookmarkEnd w:id="0"/>
      <w:r>
        <w:lastRenderedPageBreak/>
        <w:t>Advantage</w:t>
      </w:r>
    </w:p>
    <w:p w:rsidR="009902F6" w:rsidRPr="00104199" w:rsidRDefault="009902F6" w:rsidP="009902F6">
      <w:pPr>
        <w:pStyle w:val="Heading4"/>
      </w:pPr>
      <w:r>
        <w:t xml:space="preserve">Current quality of education is sharply decreasing through teacher shortages </w:t>
      </w:r>
    </w:p>
    <w:p w:rsidR="009902F6" w:rsidRPr="00104199" w:rsidRDefault="009902F6" w:rsidP="009902F6">
      <w:r w:rsidRPr="00104199">
        <w:rPr>
          <w:rFonts w:eastAsiaTheme="majorEastAsia" w:cstheme="majorBidi"/>
          <w:b/>
          <w:iCs/>
          <w:sz w:val="26"/>
        </w:rPr>
        <w:t>Boyce 19</w:t>
      </w:r>
      <w:r>
        <w:t xml:space="preserve"> Paul Boyce, 9-17-2019, "The Teacher Shortage Is Real and about to Get Much Worse. Here's </w:t>
      </w:r>
      <w:proofErr w:type="gramStart"/>
      <w:r>
        <w:t>Why</w:t>
      </w:r>
      <w:proofErr w:type="gramEnd"/>
      <w:r>
        <w:t>," No Publication, https://fee.org/articles/the-teacher-shortage-is-real-and-about-to-get-much-worse-heres-why/</w:t>
      </w:r>
    </w:p>
    <w:p w:rsidR="009902F6" w:rsidRDefault="009902F6" w:rsidP="009902F6">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xml:space="preserve">, causing a detrimental effect on these outcomes. As the number of available </w:t>
      </w:r>
      <w:proofErr w:type="gramStart"/>
      <w:r w:rsidRPr="00104199">
        <w:rPr>
          <w:rStyle w:val="StyleUnderline"/>
        </w:rPr>
        <w:t>teachers</w:t>
      </w:r>
      <w:proofErr w:type="gramEnd"/>
      <w:r w:rsidRPr="00104199">
        <w:rPr>
          <w:rStyle w:val="StyleUnderline"/>
        </w:rPr>
        <w:t xml:space="preserve">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w:t>
      </w:r>
      <w:proofErr w:type="gramStart"/>
      <w:r w:rsidRPr="00104199">
        <w:rPr>
          <w:sz w:val="16"/>
        </w:rPr>
        <w:t>students are being taught by teachers who lack sufficient skills and knowledge</w:t>
      </w:r>
      <w:proofErr w:type="gramEnd"/>
      <w:r w:rsidRPr="00104199">
        <w:rPr>
          <w:sz w:val="16"/>
        </w:rPr>
        <w:t xml:space="preserv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rsidR="009902F6" w:rsidRPr="00487FB9" w:rsidRDefault="009902F6" w:rsidP="009902F6">
      <w:pPr>
        <w:rPr>
          <w:sz w:val="16"/>
        </w:rPr>
      </w:pPr>
    </w:p>
    <w:p w:rsidR="009902F6" w:rsidRPr="006F5F63" w:rsidRDefault="009902F6" w:rsidP="009902F6">
      <w:pPr>
        <w:pStyle w:val="Heading4"/>
      </w:pPr>
      <w:r>
        <w:t>Status Quo policies make the opportunity cost for teacher strikes too high</w:t>
      </w:r>
    </w:p>
    <w:p w:rsidR="009902F6" w:rsidRDefault="009902F6" w:rsidP="009902F6">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5" w:history="1">
        <w:r w:rsidRPr="00644108">
          <w:rPr>
            <w:rStyle w:val="Hyperlink"/>
          </w:rPr>
          <w:t>https://www.dissentmagazine.org/online_articles/the-teacher-strike-conditions-for-success</w:t>
        </w:r>
      </w:hyperlink>
    </w:p>
    <w:p w:rsidR="009902F6" w:rsidRDefault="009902F6" w:rsidP="009902F6">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w:t>
      </w:r>
      <w:proofErr w:type="gramStart"/>
      <w:r w:rsidRPr="00F42AF8">
        <w:rPr>
          <w:rStyle w:val="StyleUnderline"/>
        </w:rPr>
        <w:t>understand full well</w:t>
      </w:r>
      <w:proofErr w:type="gramEnd"/>
      <w:r w:rsidRPr="00F42AF8">
        <w:rPr>
          <w:rStyle w:val="StyleUnderline"/>
        </w:rPr>
        <w:t xml:space="preserve">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proofErr w:type="gramStart"/>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proofErr w:type="gramEnd"/>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rsidR="009902F6" w:rsidRDefault="009902F6" w:rsidP="009902F6"/>
    <w:p w:rsidR="009902F6" w:rsidRPr="00104199" w:rsidRDefault="009902F6" w:rsidP="009902F6">
      <w:pPr>
        <w:pStyle w:val="Heading4"/>
      </w:pPr>
      <w:r>
        <w:t xml:space="preserve">That causes teachers uproot and quitting through </w:t>
      </w:r>
      <w:proofErr w:type="spellStart"/>
      <w:r>
        <w:t>unsatisfaction</w:t>
      </w:r>
      <w:proofErr w:type="spellEnd"/>
    </w:p>
    <w:p w:rsidR="009902F6" w:rsidRDefault="009902F6" w:rsidP="009902F6">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rsidR="009902F6" w:rsidRPr="00D42AB3" w:rsidRDefault="009902F6" w:rsidP="009902F6">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w:t>
      </w:r>
      <w:proofErr w:type="gramStart"/>
      <w:r w:rsidRPr="00D42AB3">
        <w:rPr>
          <w:rStyle w:val="StyleUnderline"/>
        </w:rPr>
        <w:t>families which</w:t>
      </w:r>
      <w:proofErr w:type="gramEnd"/>
      <w:r w:rsidRPr="00D42AB3">
        <w:rPr>
          <w:rStyle w:val="StyleUnderline"/>
        </w:rPr>
        <w:t xml:space="preserve">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w:t>
      </w:r>
      <w:proofErr w:type="gramStart"/>
      <w:r w:rsidRPr="00104199">
        <w:rPr>
          <w:sz w:val="16"/>
        </w:rPr>
        <w:t>have been exposed</w:t>
      </w:r>
      <w:proofErr w:type="gramEnd"/>
      <w:r w:rsidRPr="00104199">
        <w:rPr>
          <w:sz w:val="16"/>
        </w:rPr>
        <w:t xml:space="preserve">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proofErr w:type="gramStart"/>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as it would have meant dismantling most aspects of the curriculum that would render the students to be competitive for college and in the workforce, as the cuts were too severe of an impact on the school programs to justify sending anyone there.</w:t>
      </w:r>
      <w:proofErr w:type="gramEnd"/>
      <w:r w:rsidRPr="00104199">
        <w:rPr>
          <w:sz w:val="16"/>
        </w:rPr>
        <w:t xml:space="preserv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rsidR="009902F6" w:rsidRPr="001D09FC" w:rsidRDefault="009902F6" w:rsidP="009902F6"/>
    <w:p w:rsidR="009902F6" w:rsidRDefault="009902F6" w:rsidP="009902F6">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rsidR="009902F6" w:rsidRPr="00E75B57" w:rsidRDefault="009902F6" w:rsidP="009902F6">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w:t>
      </w:r>
      <w:r w:rsidRPr="00610AEB">
        <w:t>Pete</w:t>
      </w:r>
      <w:r>
        <w:t xml:space="preserve">r </w:t>
      </w:r>
      <w:proofErr w:type="spellStart"/>
      <w:r>
        <w:t>Serdyukov</w:t>
      </w:r>
      <w:proofErr w:type="spellEnd"/>
      <w:r>
        <w:t>,</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6" w:history="1">
        <w:r w:rsidRPr="00AD5787">
          <w:rPr>
            <w:rStyle w:val="Hyperlink"/>
          </w:rPr>
          <w:t>https://www.lawinfo.com/resources/labor-law/teachers-unions-collective-bargaining.html</w:t>
        </w:r>
      </w:hyperlink>
      <w:r>
        <w:t>] // SC SD</w:t>
      </w:r>
    </w:p>
    <w:p w:rsidR="009902F6" w:rsidRPr="00950B4A" w:rsidRDefault="009902F6" w:rsidP="009902F6">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rsidR="009902F6" w:rsidRPr="00950B4A" w:rsidRDefault="009902F6" w:rsidP="009902F6">
      <w:r w:rsidRPr="00950B4A">
        <w:t xml:space="preserve">What Teachers' Unions Bargain </w:t>
      </w:r>
      <w:proofErr w:type="gramStart"/>
      <w:r w:rsidRPr="00950B4A">
        <w:t>For</w:t>
      </w:r>
      <w:proofErr w:type="gramEnd"/>
    </w:p>
    <w:p w:rsidR="009902F6" w:rsidRPr="00950B4A" w:rsidRDefault="009902F6" w:rsidP="009902F6">
      <w:pPr>
        <w:rPr>
          <w:b/>
          <w:u w:val="single"/>
        </w:rPr>
      </w:pPr>
      <w:r w:rsidRPr="00950B4A">
        <w:rPr>
          <w:b/>
          <w:u w:val="single"/>
        </w:rPr>
        <w:t>Like other types of </w:t>
      </w:r>
      <w:hyperlink r:id="rId7"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xml:space="preserve">, </w:t>
      </w:r>
      <w:proofErr w:type="gramStart"/>
      <w:r w:rsidRPr="00950B4A">
        <w:rPr>
          <w:b/>
          <w:u w:val="single"/>
        </w:rPr>
        <w:t>such as</w:t>
      </w:r>
      <w:proofErr w:type="gramEnd"/>
      <w:r w:rsidRPr="00950B4A">
        <w:rPr>
          <w:b/>
          <w:u w:val="single"/>
        </w:rPr>
        <w:t>:</w:t>
      </w:r>
    </w:p>
    <w:p w:rsidR="009902F6" w:rsidRPr="00950B4A" w:rsidRDefault="009902F6" w:rsidP="009902F6">
      <w:pPr>
        <w:rPr>
          <w:b/>
          <w:u w:val="single"/>
        </w:rPr>
      </w:pPr>
      <w:r w:rsidRPr="00E75B57">
        <w:rPr>
          <w:b/>
          <w:highlight w:val="green"/>
          <w:u w:val="single"/>
        </w:rPr>
        <w:t>Fair working conditions, compensation, and pay equality</w:t>
      </w:r>
    </w:p>
    <w:p w:rsidR="009902F6" w:rsidRPr="00950B4A" w:rsidRDefault="009902F6" w:rsidP="009902F6">
      <w:pPr>
        <w:rPr>
          <w:b/>
          <w:u w:val="single"/>
        </w:rPr>
      </w:pPr>
      <w:r w:rsidRPr="00950B4A">
        <w:rPr>
          <w:b/>
          <w:u w:val="single"/>
        </w:rPr>
        <w:t xml:space="preserve">Tenure mechanisms that prevented qualified educators from </w:t>
      </w:r>
      <w:proofErr w:type="gramStart"/>
      <w:r w:rsidRPr="00950B4A">
        <w:rPr>
          <w:b/>
          <w:u w:val="single"/>
        </w:rPr>
        <w:t>being punished</w:t>
      </w:r>
      <w:proofErr w:type="gramEnd"/>
      <w:r w:rsidRPr="00950B4A">
        <w:rPr>
          <w:b/>
          <w:u w:val="single"/>
        </w:rPr>
        <w:t xml:space="preserve"> for their personal biases, political beliefs, or other unfair reasons</w:t>
      </w:r>
    </w:p>
    <w:p w:rsidR="009902F6" w:rsidRPr="00950B4A" w:rsidRDefault="009902F6" w:rsidP="009902F6">
      <w:pPr>
        <w:rPr>
          <w:b/>
          <w:u w:val="single"/>
        </w:rPr>
      </w:pPr>
      <w:r w:rsidRPr="00950B4A">
        <w:rPr>
          <w:b/>
          <w:u w:val="single"/>
        </w:rPr>
        <w:t>Access to various benefits</w:t>
      </w:r>
    </w:p>
    <w:p w:rsidR="009902F6" w:rsidRPr="00950B4A" w:rsidRDefault="009902F6" w:rsidP="009902F6">
      <w:r w:rsidRPr="00950B4A">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w:t>
      </w:r>
      <w:proofErr w:type="gramStart"/>
      <w:r w:rsidRPr="00950B4A">
        <w:t>Behind</w:t>
      </w:r>
      <w:proofErr w:type="gramEnd"/>
      <w:r w:rsidRPr="00950B4A">
        <w:t xml:space="preserve"> Act, towards alternatives like the Every Student Succeeds Act of 2015. At the same time, education policy is a </w:t>
      </w:r>
      <w:proofErr w:type="gramStart"/>
      <w:r w:rsidRPr="00950B4A">
        <w:t>very</w:t>
      </w:r>
      <w:proofErr w:type="gramEnd"/>
      <w:r w:rsidRPr="00950B4A">
        <w:t xml:space="preserve"> politicized issue, and not every lawmaker is onboard with the kinds of changes that teachers seek. These differences of opinion mean that individual educators may be subject to a variety of laws depending on where they are in their careers.</w:t>
      </w:r>
    </w:p>
    <w:p w:rsidR="009902F6" w:rsidRPr="00950B4A" w:rsidRDefault="009902F6" w:rsidP="009902F6">
      <w:r w:rsidRPr="00950B4A">
        <w:t>State Laws and the NLRA</w:t>
      </w:r>
    </w:p>
    <w:p w:rsidR="009902F6" w:rsidRPr="00950B4A" w:rsidRDefault="009902F6" w:rsidP="009902F6">
      <w:pPr>
        <w:rPr>
          <w:b/>
          <w:u w:val="single"/>
        </w:rPr>
      </w:pPr>
      <w:r w:rsidRPr="00950B4A">
        <w:rPr>
          <w:b/>
          <w:u w:val="single"/>
        </w:rPr>
        <w:t xml:space="preserve">Some </w:t>
      </w:r>
      <w:r w:rsidRPr="00E75B57">
        <w:rPr>
          <w:b/>
          <w:highlight w:val="green"/>
          <w:u w:val="single"/>
        </w:rPr>
        <w:t xml:space="preserve">states prohibit certain types of collective </w:t>
      </w:r>
      <w:proofErr w:type="gramStart"/>
      <w:r w:rsidRPr="00E75B57">
        <w:rPr>
          <w:b/>
          <w:highlight w:val="green"/>
          <w:u w:val="single"/>
        </w:rPr>
        <w:t>bargaining</w:t>
      </w:r>
      <w:r w:rsidRPr="00950B4A">
        <w:rPr>
          <w:b/>
          <w:u w:val="single"/>
        </w:rPr>
        <w:t xml:space="preserve"> for certain</w:t>
      </w:r>
      <w:proofErr w:type="gramEnd"/>
      <w:r w:rsidRPr="00950B4A">
        <w:rPr>
          <w:b/>
          <w:u w:val="single"/>
        </w:rPr>
        <w:t xml:space="preserve"> workers. For teachers, such restrictions usually come into effect in public schools, where educators </w:t>
      </w:r>
      <w:proofErr w:type="gramStart"/>
      <w:r w:rsidRPr="00950B4A">
        <w:rPr>
          <w:b/>
          <w:u w:val="single"/>
        </w:rPr>
        <w:t>are classified</w:t>
      </w:r>
      <w:proofErr w:type="gramEnd"/>
      <w:r w:rsidRPr="00950B4A">
        <w:rPr>
          <w:b/>
          <w:u w:val="single"/>
        </w:rPr>
        <w:t xml:space="preserve"> as public employees.</w:t>
      </w:r>
    </w:p>
    <w:p w:rsidR="009902F6" w:rsidRPr="00950B4A" w:rsidRDefault="009902F6" w:rsidP="009902F6">
      <w:r w:rsidRPr="00E75B57">
        <w:rPr>
          <w:b/>
          <w:highlight w:val="green"/>
          <w:u w:val="single"/>
        </w:rPr>
        <w:t>In Texas, Georgia</w:t>
      </w:r>
      <w:r w:rsidRPr="00950B4A">
        <w:rPr>
          <w:b/>
          <w:u w:val="single"/>
        </w:rPr>
        <w:t xml:space="preserve">, North Carolina, Virginia, </w:t>
      </w:r>
      <w:r w:rsidRPr="00E75B57">
        <w:rPr>
          <w:b/>
          <w:highlight w:val="green"/>
          <w:u w:val="single"/>
        </w:rPr>
        <w:t xml:space="preserve">and South Carolina, collective bargaining </w:t>
      </w:r>
      <w:proofErr w:type="gramStart"/>
      <w:r w:rsidRPr="00E75B57">
        <w:rPr>
          <w:b/>
          <w:highlight w:val="green"/>
          <w:u w:val="single"/>
        </w:rPr>
        <w:t>was entirely prohibited</w:t>
      </w:r>
      <w:proofErr w:type="gramEnd"/>
      <w:r w:rsidRPr="00E75B57">
        <w:rPr>
          <w:b/>
          <w:highlight w:val="green"/>
          <w:u w:val="single"/>
        </w:rPr>
        <w:t xml:space="preserve">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 xml:space="preserve">states make it </w:t>
      </w:r>
      <w:proofErr w:type="gramStart"/>
      <w:r w:rsidRPr="00E75B57">
        <w:rPr>
          <w:b/>
          <w:highlight w:val="green"/>
          <w:u w:val="single"/>
        </w:rPr>
        <w:t>completely illegal</w:t>
      </w:r>
      <w:proofErr w:type="gramEnd"/>
      <w:r w:rsidRPr="00E75B57">
        <w:rPr>
          <w:b/>
          <w:highlight w:val="green"/>
          <w:u w:val="single"/>
        </w:rPr>
        <w:t xml:space="preserve"> for public employees to strike</w:t>
      </w:r>
      <w:r w:rsidRPr="00950B4A">
        <w:rPr>
          <w:b/>
          <w:u w:val="single"/>
        </w:rPr>
        <w:t xml:space="preserve">. In some right-to-work states, these employees </w:t>
      </w:r>
      <w:proofErr w:type="gramStart"/>
      <w:r w:rsidRPr="00950B4A">
        <w:rPr>
          <w:b/>
          <w:u w:val="single"/>
        </w:rPr>
        <w:t>may be allowed</w:t>
      </w:r>
      <w:proofErr w:type="gramEnd"/>
      <w:r w:rsidRPr="00950B4A">
        <w:rPr>
          <w:b/>
          <w:u w:val="single"/>
        </w:rPr>
        <w:t xml:space="preserve"> to strike, but the power of unions to compel them to join is often significantly limited</w:t>
      </w:r>
      <w:r w:rsidRPr="00950B4A">
        <w:t xml:space="preserve">. As major walkouts and strikes over low pay have shown, these rules </w:t>
      </w:r>
      <w:proofErr w:type="gramStart"/>
      <w:r w:rsidRPr="00950B4A">
        <w:t>aren't</w:t>
      </w:r>
      <w:proofErr w:type="gramEnd"/>
      <w:r w:rsidRPr="00950B4A">
        <w:t xml:space="preserve"> always successful at stopping collective action, and public opinion may be evolving about educators' rights as employees.</w:t>
      </w:r>
    </w:p>
    <w:p w:rsidR="009902F6" w:rsidRPr="00950B4A" w:rsidRDefault="009902F6" w:rsidP="009902F6">
      <w:r w:rsidRPr="00950B4A">
        <w:t xml:space="preserve">How </w:t>
      </w:r>
      <w:proofErr w:type="gramStart"/>
      <w:r w:rsidRPr="00950B4A">
        <w:t>are states allowed</w:t>
      </w:r>
      <w:proofErr w:type="gramEnd"/>
      <w:r w:rsidRPr="00950B4A">
        <w:t xml:space="preserve"> to prohibit teachers from doing something that many workers view as a fundamental freedom? </w:t>
      </w:r>
      <w:r w:rsidRPr="00950B4A">
        <w:rPr>
          <w:b/>
          <w:u w:val="single"/>
        </w:rPr>
        <w:t xml:space="preserve">The right to form unions, strike, bargain collectively, and take other actions </w:t>
      </w:r>
      <w:proofErr w:type="gramStart"/>
      <w:r w:rsidRPr="00950B4A">
        <w:rPr>
          <w:b/>
          <w:u w:val="single"/>
        </w:rPr>
        <w:t>are laid out</w:t>
      </w:r>
      <w:proofErr w:type="gramEnd"/>
      <w:r w:rsidRPr="00950B4A">
        <w:rPr>
          <w:b/>
          <w:u w:val="single"/>
        </w:rPr>
        <w:t xml:space="preserve">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rsidR="009902F6" w:rsidRPr="00950B4A" w:rsidRDefault="009902F6" w:rsidP="009902F6">
      <w:r w:rsidRPr="00950B4A">
        <w:t xml:space="preserve">Teachers' </w:t>
      </w:r>
      <w:r w:rsidRPr="00950B4A">
        <w:rPr>
          <w:u w:val="single"/>
        </w:rPr>
        <w:t>Unions</w:t>
      </w:r>
      <w:r w:rsidRPr="00950B4A">
        <w:t xml:space="preserve"> and the U.S. Constitution</w:t>
      </w:r>
    </w:p>
    <w:p w:rsidR="009902F6" w:rsidRPr="00950B4A" w:rsidRDefault="009902F6" w:rsidP="009902F6">
      <w:pPr>
        <w:rPr>
          <w:b/>
          <w:u w:val="single"/>
        </w:rPr>
      </w:pPr>
      <w:r w:rsidRPr="00950B4A">
        <w:t xml:space="preserve">Labor unions </w:t>
      </w:r>
      <w:proofErr w:type="gramStart"/>
      <w:r w:rsidRPr="00950B4A">
        <w:t>aren't</w:t>
      </w:r>
      <w:proofErr w:type="gramEnd"/>
      <w:r w:rsidRPr="00950B4A">
        <w:t xml:space="preserve">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rsidR="009902F6" w:rsidRPr="00950B4A" w:rsidRDefault="009902F6" w:rsidP="009902F6">
      <w:r w:rsidRPr="00950B4A">
        <w:t>Bargaining Units</w:t>
      </w:r>
    </w:p>
    <w:p w:rsidR="009902F6" w:rsidRPr="00950B4A" w:rsidRDefault="009902F6" w:rsidP="009902F6">
      <w:pPr>
        <w:rPr>
          <w:b/>
          <w:u w:val="single"/>
        </w:rPr>
      </w:pPr>
      <w:r w:rsidRPr="00950B4A">
        <w:t xml:space="preserve">Bargaining units are groups of workers who </w:t>
      </w:r>
      <w:proofErr w:type="gramStart"/>
      <w:r w:rsidRPr="00950B4A">
        <w:t>are represented</w:t>
      </w:r>
      <w:proofErr w:type="gramEnd"/>
      <w:r w:rsidRPr="00950B4A">
        <w:t xml:space="preserve"> by a common labor union when it comes to collective bargaining and negotiation. Employers or official bodies, such as the Indiana Education Employment Relations Board, recognize bargaining unit groups as </w:t>
      </w:r>
      <w:proofErr w:type="gramStart"/>
      <w:r w:rsidRPr="00950B4A">
        <w:t>being represented</w:t>
      </w:r>
      <w:proofErr w:type="gramEnd"/>
      <w:r w:rsidRPr="00950B4A">
        <w:t xml:space="preserve">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rsidR="009902F6" w:rsidRPr="00950B4A" w:rsidRDefault="009902F6" w:rsidP="009902F6">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rsidR="009902F6" w:rsidRPr="00950B4A" w:rsidRDefault="009902F6" w:rsidP="009902F6">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rsidR="009902F6" w:rsidRPr="00950B4A" w:rsidRDefault="009902F6" w:rsidP="009902F6">
      <w:r w:rsidRPr="00950B4A">
        <w:t>Teachers' Unions and Charter Schools</w:t>
      </w:r>
    </w:p>
    <w:p w:rsidR="009902F6" w:rsidRPr="00950B4A" w:rsidRDefault="009902F6" w:rsidP="009902F6">
      <w:r w:rsidRPr="00950B4A">
        <w:t xml:space="preserve">As in many other labor fields, unions sometimes clash with employers, such as schools. Notably, these disputes have come into the public eye as certain states move towards voucher and </w:t>
      </w:r>
      <w:proofErr w:type="gramStart"/>
      <w:r w:rsidRPr="00950B4A">
        <w:t>charter school education models</w:t>
      </w:r>
      <w:proofErr w:type="gramEnd"/>
      <w:r w:rsidRPr="00950B4A">
        <w:t>.</w:t>
      </w:r>
    </w:p>
    <w:p w:rsidR="009902F6" w:rsidRPr="00950B4A" w:rsidRDefault="009902F6" w:rsidP="009902F6">
      <w:r w:rsidRPr="00950B4A">
        <w:t xml:space="preserve">One key distinction in such battles is the fact that although charter schools receive funds from the government, </w:t>
      </w:r>
      <w:proofErr w:type="gramStart"/>
      <w:r w:rsidRPr="00950B4A">
        <w:t>they're</w:t>
      </w:r>
      <w:proofErr w:type="gramEnd"/>
      <w:r w:rsidRPr="00950B4A">
        <w:t xml:space="preserv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w:t>
      </w:r>
      <w:proofErr w:type="gramStart"/>
      <w:r w:rsidRPr="00950B4A">
        <w:t>don't</w:t>
      </w:r>
      <w:proofErr w:type="gramEnd"/>
      <w:r w:rsidRPr="00950B4A">
        <w:t xml:space="preserve"> count as employers under the NLRA.</w:t>
      </w:r>
    </w:p>
    <w:p w:rsidR="009902F6" w:rsidRPr="00950B4A" w:rsidRDefault="009902F6" w:rsidP="009902F6">
      <w:r w:rsidRPr="00950B4A">
        <w:t>Other Teachers’ Union Benefits</w:t>
      </w:r>
    </w:p>
    <w:p w:rsidR="009902F6" w:rsidRPr="00950B4A" w:rsidRDefault="009902F6" w:rsidP="009902F6">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w:t>
      </w:r>
      <w:proofErr w:type="gramStart"/>
      <w:r w:rsidRPr="00950B4A">
        <w:rPr>
          <w:b/>
          <w:u w:val="single"/>
        </w:rPr>
        <w:t>above and beyond</w:t>
      </w:r>
      <w:proofErr w:type="gramEnd"/>
      <w:r w:rsidRPr="00950B4A">
        <w:rPr>
          <w:b/>
          <w:u w:val="single"/>
        </w:rPr>
        <w:t xml:space="preserve">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rsidR="009902F6" w:rsidRPr="00950B4A" w:rsidRDefault="009902F6" w:rsidP="009902F6">
      <w:r w:rsidRPr="00950B4A">
        <w:t>Prescription medication benefits</w:t>
      </w:r>
    </w:p>
    <w:p w:rsidR="009902F6" w:rsidRPr="00950B4A" w:rsidRDefault="009902F6" w:rsidP="009902F6">
      <w:r w:rsidRPr="00950B4A">
        <w:t>Consumer discounts</w:t>
      </w:r>
    </w:p>
    <w:p w:rsidR="009902F6" w:rsidRPr="00950B4A" w:rsidRDefault="009902F6" w:rsidP="009902F6">
      <w:r w:rsidRPr="00950B4A">
        <w:t>Dental and vision health benefits</w:t>
      </w:r>
    </w:p>
    <w:p w:rsidR="009902F6" w:rsidRPr="00950B4A" w:rsidRDefault="009902F6" w:rsidP="009902F6">
      <w:r w:rsidRPr="00950B4A">
        <w:t>Pension plans</w:t>
      </w:r>
    </w:p>
    <w:p w:rsidR="009902F6" w:rsidRPr="00950B4A" w:rsidRDefault="009902F6" w:rsidP="009902F6">
      <w:r w:rsidRPr="00950B4A">
        <w:t>For teachers, the decision whether to join a union is a personal matter. Those who want to keep their options open, however, may benefit from learning about what kinds of allowances they enjoy in different states and distinct employment positions.</w:t>
      </w:r>
    </w:p>
    <w:p w:rsidR="009902F6" w:rsidRDefault="009902F6" w:rsidP="009902F6"/>
    <w:p w:rsidR="009902F6" w:rsidRDefault="009902F6" w:rsidP="009902F6"/>
    <w:p w:rsidR="009902F6" w:rsidRDefault="009902F6" w:rsidP="009902F6">
      <w:pPr>
        <w:pStyle w:val="Heading4"/>
        <w:rPr>
          <w:rFonts w:eastAsia="Times New Roman"/>
        </w:rPr>
      </w:pPr>
      <w:r>
        <w:rPr>
          <w:rFonts w:eastAsia="Times New Roman"/>
        </w:rPr>
        <w:t xml:space="preserve">Only strikes have proven </w:t>
      </w:r>
      <w:r w:rsidRPr="00A07782">
        <w:rPr>
          <w:rFonts w:eastAsia="Times New Roman"/>
          <w:u w:val="single"/>
        </w:rPr>
        <w:t>successful</w:t>
      </w:r>
      <w:r>
        <w:rPr>
          <w:rFonts w:eastAsia="Times New Roman"/>
        </w:rPr>
        <w:t xml:space="preserve"> in </w:t>
      </w:r>
      <w:r w:rsidRPr="00A07782">
        <w:rPr>
          <w:rFonts w:eastAsia="Times New Roman"/>
          <w:u w:val="single"/>
        </w:rPr>
        <w:t>raising wages</w:t>
      </w:r>
      <w:r>
        <w:rPr>
          <w:rFonts w:eastAsia="Times New Roman"/>
        </w:rPr>
        <w:t>.</w:t>
      </w:r>
    </w:p>
    <w:p w:rsidR="009902F6" w:rsidRPr="00A07782" w:rsidRDefault="009902F6" w:rsidP="009902F6">
      <w:pPr>
        <w:rPr>
          <w:color w:val="303030"/>
        </w:rPr>
      </w:pPr>
      <w:r w:rsidRPr="00A07782">
        <w:rPr>
          <w:b/>
          <w:sz w:val="28"/>
          <w:szCs w:val="28"/>
        </w:rPr>
        <w:t>Richards 19</w:t>
      </w:r>
      <w:r w:rsidRPr="00A07782">
        <w:t xml:space="preserve">, </w:t>
      </w:r>
      <w:r>
        <w:t>[</w:t>
      </w:r>
      <w:hyperlink r:id="rId8" w:history="1">
        <w:r w:rsidRPr="00A07782">
          <w:rPr>
            <w:rStyle w:val="Hyperlink"/>
            <w:rFonts w:ascii="Helvetica Neue" w:hAnsi="Helvetica Neue"/>
            <w:bCs/>
            <w:color w:val="000000"/>
            <w:shd w:val="clear" w:color="auto" w:fill="FFFFFF"/>
          </w:rPr>
          <w:t>Erin Richards</w:t>
        </w:r>
      </w:hyperlink>
      <w:r w:rsidRPr="00A07782">
        <w:t xml:space="preserve">, 6-18-19, </w:t>
      </w:r>
      <w:r>
        <w:t>“</w:t>
      </w:r>
      <w:r w:rsidRPr="00A07782">
        <w:rPr>
          <w:color w:val="303030"/>
        </w:rPr>
        <w:t>Strikes, pay raises &amp; charter protests: America's teachers' exhausting, exhilarating year</w:t>
      </w:r>
      <w:r>
        <w:rPr>
          <w:color w:val="303030"/>
        </w:rPr>
        <w:t>”</w:t>
      </w:r>
      <w:r w:rsidRPr="00A07782">
        <w:t xml:space="preserve"> </w:t>
      </w:r>
      <w:hyperlink r:id="rId9" w:history="1">
        <w:r w:rsidRPr="00AD5787">
          <w:rPr>
            <w:rStyle w:val="Hyperlink"/>
          </w:rPr>
          <w:t>https://www.usatoday.com/story/news/education/2019/06/18/teacher-pay-raises-strike-last-day-of-school-summer/1437210001/</w:t>
        </w:r>
      </w:hyperlink>
      <w:r>
        <w:rPr>
          <w:color w:val="303030"/>
        </w:rPr>
        <w:t>] // SC SD</w:t>
      </w:r>
    </w:p>
    <w:p w:rsidR="009902F6" w:rsidRPr="00CC366D" w:rsidRDefault="009902F6" w:rsidP="009902F6">
      <w:pPr>
        <w:rPr>
          <w:rFonts w:asciiTheme="minorHAnsi" w:hAnsiTheme="minorHAnsi" w:cstheme="minorHAnsi"/>
        </w:rPr>
      </w:pPr>
      <w:r w:rsidRPr="00CC366D">
        <w:rPr>
          <w:rFonts w:asciiTheme="minorHAnsi" w:hAnsiTheme="minorHAnsi" w:cstheme="minorHAnsi"/>
        </w:rPr>
        <w:t>"Oh, the places you'll go!" the popular Dr. Seuss book promises to new graduates.</w:t>
      </w:r>
    </w:p>
    <w:p w:rsidR="009902F6" w:rsidRPr="00CC366D" w:rsidRDefault="009902F6" w:rsidP="009902F6">
      <w:pPr>
        <w:rPr>
          <w:rFonts w:asciiTheme="minorHAnsi" w:hAnsiTheme="minorHAnsi" w:cstheme="minorHAnsi"/>
        </w:rPr>
      </w:pPr>
      <w:proofErr w:type="gramStart"/>
      <w:r w:rsidRPr="00CC366D">
        <w:rPr>
          <w:rFonts w:asciiTheme="minorHAnsi" w:hAnsiTheme="minorHAnsi" w:cstheme="minorHAnsi"/>
        </w:rPr>
        <w:t>And</w:t>
      </w:r>
      <w:proofErr w:type="gramEnd"/>
      <w:r w:rsidRPr="00CC366D">
        <w:rPr>
          <w:rFonts w:asciiTheme="minorHAnsi" w:hAnsiTheme="minorHAnsi" w:cstheme="minorHAnsi"/>
        </w:rPr>
        <w:t>, this past year, to their teachers.</w:t>
      </w:r>
    </w:p>
    <w:p w:rsidR="009902F6" w:rsidRPr="00CC366D" w:rsidRDefault="009902F6" w:rsidP="009902F6">
      <w:pPr>
        <w:rPr>
          <w:rFonts w:asciiTheme="minorHAnsi" w:hAnsiTheme="minorHAnsi" w:cstheme="minorHAnsi"/>
        </w:rPr>
      </w:pPr>
      <w:r w:rsidRPr="00CC366D">
        <w:rPr>
          <w:rFonts w:asciiTheme="minorHAnsi" w:hAnsiTheme="minorHAnsi" w:cstheme="minorHAnsi"/>
        </w:rPr>
        <w:t>America's educators have survived a rollicking year in the public spotlight — and no slowdown is in sight.</w:t>
      </w:r>
    </w:p>
    <w:p w:rsidR="009902F6" w:rsidRPr="00CC366D" w:rsidRDefault="009902F6" w:rsidP="009902F6">
      <w:pPr>
        <w:rPr>
          <w:rFonts w:asciiTheme="minorHAnsi" w:hAnsiTheme="minorHAnsi" w:cstheme="minorHAnsi"/>
        </w:rPr>
      </w:pPr>
      <w:r w:rsidRPr="00CC366D">
        <w:rPr>
          <w:rFonts w:asciiTheme="minorHAnsi" w:hAnsiTheme="minorHAnsi" w:cstheme="minorHAnsi"/>
        </w:rPr>
        <w:t xml:space="preserve">In the last 18 months, </w:t>
      </w:r>
      <w:proofErr w:type="gramStart"/>
      <w:r w:rsidRPr="00CC366D">
        <w:rPr>
          <w:rFonts w:asciiTheme="minorHAnsi" w:hAnsiTheme="minorHAnsi" w:cstheme="minorHAnsi"/>
        </w:rPr>
        <w:t>we've</w:t>
      </w:r>
      <w:proofErr w:type="gramEnd"/>
      <w:r w:rsidRPr="00CC366D">
        <w:rPr>
          <w:rFonts w:asciiTheme="minorHAnsi" w:hAnsiTheme="minorHAnsi" w:cstheme="minorHAnsi"/>
        </w:rPr>
        <w:t xml:space="preserve"> seen </w:t>
      </w:r>
      <w:r w:rsidRPr="00CC366D">
        <w:rPr>
          <w:rFonts w:asciiTheme="minorHAnsi" w:hAnsiTheme="minorHAnsi" w:cstheme="minorHAnsi"/>
          <w:b/>
          <w:highlight w:val="green"/>
          <w:u w:val="single"/>
        </w:rPr>
        <w:t>teachers striking for higher pay</w:t>
      </w:r>
      <w:r w:rsidRPr="00CC366D">
        <w:rPr>
          <w:rFonts w:asciiTheme="minorHAnsi" w:hAnsiTheme="minorHAnsi" w:cstheme="minorHAnsi"/>
          <w:u w:val="single"/>
        </w:rPr>
        <w:t>, teachers running for political office, teachers protesting charter schools, teachers organizing insurgent groups within their unions and teachers broadcasting the state of their under-resourced classrooms.</w:t>
      </w:r>
    </w:p>
    <w:p w:rsidR="009902F6" w:rsidRPr="00CC366D" w:rsidRDefault="009902F6" w:rsidP="009902F6">
      <w:pPr>
        <w:rPr>
          <w:rFonts w:asciiTheme="minorHAnsi" w:hAnsiTheme="minorHAnsi" w:cstheme="minorHAnsi"/>
        </w:rPr>
      </w:pPr>
      <w:r w:rsidRPr="00CC366D">
        <w:rPr>
          <w:rFonts w:asciiTheme="minorHAnsi" w:hAnsiTheme="minorHAnsi" w:cstheme="minorHAnsi"/>
        </w:rPr>
        <w:t>USA TODAY tracked the pressures on America's teachers with a school-year-long series of stories, capped by a </w:t>
      </w:r>
      <w:hyperlink r:id="rId10" w:tgtFrame="_blank" w:history="1">
        <w:r w:rsidRPr="00CC366D">
          <w:rPr>
            <w:rStyle w:val="Hyperlink"/>
            <w:rFonts w:asciiTheme="minorHAnsi" w:hAnsiTheme="minorHAnsi" w:cstheme="minorHAnsi"/>
            <w:color w:val="303030"/>
          </w:rPr>
          <w:t>nationwide analysis of teacher pay and housing costs</w:t>
        </w:r>
      </w:hyperlink>
      <w:r w:rsidRPr="00CC366D">
        <w:rPr>
          <w:rFonts w:asciiTheme="minorHAnsi" w:hAnsiTheme="minorHAnsi" w:cstheme="minorHAnsi"/>
        </w:rPr>
        <w:t>.</w:t>
      </w:r>
    </w:p>
    <w:p w:rsidR="009902F6" w:rsidRPr="00CC366D" w:rsidRDefault="009902F6" w:rsidP="009902F6">
      <w:pPr>
        <w:rPr>
          <w:rFonts w:asciiTheme="minorHAnsi" w:hAnsiTheme="minorHAnsi" w:cstheme="minorHAnsi"/>
        </w:rPr>
      </w:pPr>
      <w:proofErr w:type="gramStart"/>
      <w:r w:rsidRPr="00CC366D">
        <w:rPr>
          <w:rFonts w:asciiTheme="minorHAnsi" w:hAnsiTheme="minorHAnsi" w:cstheme="minorHAnsi"/>
        </w:rPr>
        <w:t>Here's</w:t>
      </w:r>
      <w:proofErr w:type="gramEnd"/>
      <w:r w:rsidRPr="00CC366D">
        <w:rPr>
          <w:rFonts w:asciiTheme="minorHAnsi" w:hAnsiTheme="minorHAnsi" w:cstheme="minorHAnsi"/>
        </w:rPr>
        <w:t xml:space="preserve"> what happened.</w:t>
      </w:r>
    </w:p>
    <w:p w:rsidR="009902F6" w:rsidRPr="00CC366D" w:rsidRDefault="009902F6" w:rsidP="009902F6">
      <w:pPr>
        <w:rPr>
          <w:rFonts w:asciiTheme="minorHAnsi" w:hAnsiTheme="minorHAnsi" w:cstheme="minorHAnsi"/>
          <w:b/>
          <w:u w:val="single"/>
        </w:rPr>
      </w:pPr>
      <w:proofErr w:type="gramStart"/>
      <w:r w:rsidRPr="00CC366D">
        <w:rPr>
          <w:rFonts w:asciiTheme="minorHAnsi" w:hAnsiTheme="minorHAnsi" w:cstheme="minorHAnsi"/>
          <w:b/>
          <w:highlight w:val="green"/>
          <w:u w:val="single"/>
        </w:rPr>
        <w:t>It's</w:t>
      </w:r>
      <w:proofErr w:type="gramEnd"/>
      <w:r w:rsidRPr="00CC366D">
        <w:rPr>
          <w:rFonts w:asciiTheme="minorHAnsi" w:hAnsiTheme="minorHAnsi" w:cstheme="minorHAnsi"/>
          <w:b/>
          <w:highlight w:val="green"/>
          <w:u w:val="single"/>
        </w:rPr>
        <w:t xml:space="preserve"> working</w:t>
      </w:r>
      <w:r w:rsidRPr="00CC366D">
        <w:rPr>
          <w:rFonts w:asciiTheme="minorHAnsi" w:hAnsiTheme="minorHAnsi" w:cstheme="minorHAnsi"/>
          <w:b/>
          <w:u w:val="single"/>
        </w:rPr>
        <w:t>: Teachers are pushing policy changes</w:t>
      </w:r>
    </w:p>
    <w:p w:rsidR="009902F6" w:rsidRPr="00CC366D" w:rsidRDefault="009902F6" w:rsidP="009902F6">
      <w:pPr>
        <w:rPr>
          <w:rFonts w:asciiTheme="minorHAnsi" w:hAnsiTheme="minorHAnsi" w:cstheme="minorHAnsi"/>
        </w:rPr>
      </w:pPr>
      <w:r w:rsidRPr="00CC366D">
        <w:rPr>
          <w:rFonts w:asciiTheme="minorHAnsi" w:hAnsiTheme="minorHAnsi" w:cstheme="minorHAnsi"/>
        </w:rPr>
        <w:t>Starting last summer, it was front-line teachers rather than policymakers driving the national discussion over how best to educate children and compensate educators.</w:t>
      </w:r>
    </w:p>
    <w:p w:rsidR="009902F6" w:rsidRPr="00CC366D" w:rsidRDefault="009902F6" w:rsidP="009902F6">
      <w:pPr>
        <w:rPr>
          <w:rFonts w:asciiTheme="minorHAnsi" w:hAnsiTheme="minorHAnsi" w:cstheme="minorHAnsi"/>
        </w:rPr>
      </w:pPr>
      <w:r w:rsidRPr="00CC366D">
        <w:rPr>
          <w:rStyle w:val="Strong"/>
          <w:rFonts w:asciiTheme="minorHAnsi" w:hAnsiTheme="minorHAnsi" w:cstheme="minorHAnsi"/>
          <w:color w:val="303030"/>
        </w:rPr>
        <w:t xml:space="preserve">How the movement </w:t>
      </w:r>
      <w:proofErr w:type="gramStart"/>
      <w:r w:rsidRPr="00CC366D">
        <w:rPr>
          <w:rStyle w:val="Strong"/>
          <w:rFonts w:asciiTheme="minorHAnsi" w:hAnsiTheme="minorHAnsi" w:cstheme="minorHAnsi"/>
          <w:color w:val="303030"/>
        </w:rPr>
        <w:t>started:</w:t>
      </w:r>
      <w:proofErr w:type="gramEnd"/>
      <w:r>
        <w:rPr>
          <w:rStyle w:val="Strong"/>
          <w:rFonts w:asciiTheme="minorHAnsi" w:hAnsiTheme="minorHAnsi" w:cstheme="minorHAnsi"/>
          <w:color w:val="303030"/>
        </w:rPr>
        <w:t xml:space="preserve"> </w:t>
      </w:r>
      <w:hyperlink r:id="rId11" w:tgtFrame="_blank" w:history="1">
        <w:r w:rsidRPr="00CC366D">
          <w:rPr>
            <w:rStyle w:val="Hyperlink"/>
            <w:rFonts w:asciiTheme="minorHAnsi" w:hAnsiTheme="minorHAnsi" w:cstheme="minorHAnsi"/>
            <w:color w:val="303030"/>
          </w:rPr>
          <w:t>‘Any talks of striking?’ A West Virginia teacher’s Facebook post started a national wave</w:t>
        </w:r>
      </w:hyperlink>
    </w:p>
    <w:p w:rsidR="009902F6" w:rsidRPr="00CC366D" w:rsidRDefault="009902F6" w:rsidP="009902F6">
      <w:pPr>
        <w:rPr>
          <w:rFonts w:asciiTheme="minorHAnsi" w:hAnsiTheme="minorHAnsi" w:cstheme="minorHAnsi"/>
        </w:rPr>
      </w:pPr>
      <w:r w:rsidRPr="00CC366D">
        <w:rPr>
          <w:rFonts w:asciiTheme="minorHAnsi" w:hAnsiTheme="minorHAnsi" w:cstheme="minorHAnsi"/>
          <w:u w:val="single"/>
        </w:rPr>
        <w:t xml:space="preserve">Their actions are helping to change the narrative. </w:t>
      </w:r>
      <w:r w:rsidRPr="00A07782">
        <w:rPr>
          <w:rFonts w:asciiTheme="minorHAnsi" w:hAnsiTheme="minorHAnsi" w:cstheme="minorHAnsi"/>
          <w:highlight w:val="green"/>
          <w:u w:val="single"/>
        </w:rPr>
        <w:t>Red-state governors</w:t>
      </w:r>
      <w:r w:rsidRPr="00CC366D">
        <w:rPr>
          <w:rFonts w:asciiTheme="minorHAnsi" w:hAnsiTheme="minorHAnsi" w:cstheme="minorHAnsi"/>
          <w:u w:val="single"/>
        </w:rPr>
        <w:t xml:space="preserve"> who cracked down on teachers unions a decade ago and trimmed education budgets are </w:t>
      </w:r>
      <w:r w:rsidRPr="00A07782">
        <w:rPr>
          <w:rFonts w:asciiTheme="minorHAnsi" w:hAnsiTheme="minorHAnsi" w:cstheme="minorHAnsi"/>
          <w:highlight w:val="green"/>
          <w:u w:val="single"/>
        </w:rPr>
        <w:t>now adding money to education efforts</w:t>
      </w:r>
      <w:r w:rsidRPr="00CC366D">
        <w:rPr>
          <w:rFonts w:asciiTheme="minorHAnsi" w:hAnsiTheme="minorHAnsi" w:cstheme="minorHAnsi"/>
          <w:u w:val="single"/>
        </w:rPr>
        <w:t>.</w:t>
      </w:r>
      <w:r w:rsidRPr="00CC366D">
        <w:rPr>
          <w:rFonts w:asciiTheme="minorHAnsi" w:hAnsiTheme="minorHAnsi" w:cstheme="minorHAnsi"/>
        </w:rPr>
        <w:t xml:space="preserve"> In Texas, state Gov. Greg Abbott, a Republican, just signed into law </w:t>
      </w:r>
      <w:hyperlink r:id="rId12" w:tgtFrame="_blank" w:history="1">
        <w:r w:rsidRPr="00CC366D">
          <w:rPr>
            <w:rStyle w:val="Hyperlink"/>
            <w:rFonts w:asciiTheme="minorHAnsi" w:hAnsiTheme="minorHAnsi" w:cstheme="minorHAnsi"/>
            <w:color w:val="303030"/>
          </w:rPr>
          <w:t>a $5 billion school finance package</w:t>
        </w:r>
      </w:hyperlink>
      <w:r w:rsidRPr="00CC366D">
        <w:rPr>
          <w:rFonts w:asciiTheme="minorHAnsi" w:hAnsiTheme="minorHAnsi" w:cstheme="minorHAnsi"/>
        </w:rPr>
        <w:t>, with much of the money slated for teacher raises.</w:t>
      </w:r>
    </w:p>
    <w:p w:rsidR="009902F6" w:rsidRPr="00CC366D" w:rsidRDefault="009902F6" w:rsidP="009902F6">
      <w:pPr>
        <w:rPr>
          <w:rFonts w:asciiTheme="minorHAnsi" w:hAnsiTheme="minorHAnsi" w:cstheme="minorHAnsi"/>
        </w:rPr>
      </w:pPr>
      <w:r w:rsidRPr="00CC366D">
        <w:rPr>
          <w:rFonts w:asciiTheme="minorHAnsi" w:hAnsiTheme="minorHAnsi" w:cstheme="minorHAnsi"/>
        </w:rPr>
        <w:t>In Oklahoma, home to </w:t>
      </w:r>
      <w:hyperlink r:id="rId13" w:tgtFrame="_blank" w:history="1">
        <w:r w:rsidRPr="00CC366D">
          <w:rPr>
            <w:rStyle w:val="Hyperlink"/>
            <w:rFonts w:asciiTheme="minorHAnsi" w:hAnsiTheme="minorHAnsi" w:cstheme="minorHAnsi"/>
            <w:color w:val="303030"/>
          </w:rPr>
          <w:t>one of the first statewide teacher strikes</w:t>
        </w:r>
      </w:hyperlink>
      <w:r w:rsidRPr="00CC366D">
        <w:rPr>
          <w:rFonts w:asciiTheme="minorHAnsi" w:hAnsiTheme="minorHAnsi" w:cstheme="minorHAnsi"/>
        </w:rPr>
        <w:t> in 2018, Republicans passed a budget that offers about $200 million in new education spending, partly to fund teacher raises.</w:t>
      </w:r>
    </w:p>
    <w:p w:rsidR="009902F6" w:rsidRPr="00CC366D" w:rsidRDefault="009902F6" w:rsidP="009902F6">
      <w:pPr>
        <w:rPr>
          <w:rFonts w:asciiTheme="minorHAnsi" w:hAnsiTheme="minorHAnsi" w:cstheme="minorHAnsi"/>
          <w:u w:val="single"/>
        </w:rPr>
      </w:pPr>
      <w:r w:rsidRPr="00CC366D">
        <w:rPr>
          <w:rFonts w:asciiTheme="minorHAnsi" w:hAnsiTheme="minorHAnsi" w:cstheme="minorHAnsi"/>
        </w:rPr>
        <w:t xml:space="preserve">On the Democratic side, presidential candidates Kamala Harris, a senator from California, and Joe Biden, former vice president, </w:t>
      </w:r>
      <w:r w:rsidRPr="00A07782">
        <w:rPr>
          <w:rFonts w:asciiTheme="minorHAnsi" w:hAnsiTheme="minorHAnsi" w:cstheme="minorHAnsi"/>
          <w:highlight w:val="green"/>
          <w:u w:val="single"/>
        </w:rPr>
        <w:t xml:space="preserve">have both made pay raises for </w:t>
      </w:r>
      <w:proofErr w:type="gramStart"/>
      <w:r w:rsidRPr="00A07782">
        <w:rPr>
          <w:rFonts w:asciiTheme="minorHAnsi" w:hAnsiTheme="minorHAnsi" w:cstheme="minorHAnsi"/>
          <w:highlight w:val="green"/>
          <w:u w:val="single"/>
        </w:rPr>
        <w:t>teachers</w:t>
      </w:r>
      <w:proofErr w:type="gramEnd"/>
      <w:r w:rsidRPr="00A07782">
        <w:rPr>
          <w:rFonts w:asciiTheme="minorHAnsi" w:hAnsiTheme="minorHAnsi" w:cstheme="minorHAnsi"/>
          <w:highlight w:val="green"/>
          <w:u w:val="single"/>
        </w:rPr>
        <w:t xml:space="preserve"> part of their platforms.</w:t>
      </w:r>
    </w:p>
    <w:p w:rsidR="009902F6" w:rsidRPr="00CC366D" w:rsidRDefault="009902F6" w:rsidP="009902F6">
      <w:pPr>
        <w:rPr>
          <w:rFonts w:asciiTheme="minorHAnsi" w:hAnsiTheme="minorHAnsi" w:cstheme="minorHAnsi"/>
        </w:rPr>
      </w:pPr>
      <w:r w:rsidRPr="00CC366D">
        <w:rPr>
          <w:rFonts w:asciiTheme="minorHAnsi" w:hAnsiTheme="minorHAnsi" w:cstheme="minorHAnsi"/>
        </w:rPr>
        <w:t xml:space="preserve">In general, </w:t>
      </w:r>
      <w:r w:rsidRPr="00A07782">
        <w:rPr>
          <w:rFonts w:asciiTheme="minorHAnsi" w:hAnsiTheme="minorHAnsi" w:cstheme="minorHAnsi"/>
          <w:highlight w:val="green"/>
          <w:u w:val="single"/>
        </w:rPr>
        <w:t>the public has backed the idea.</w:t>
      </w:r>
      <w:r w:rsidRPr="00CC366D">
        <w:rPr>
          <w:rFonts w:asciiTheme="minorHAnsi" w:hAnsiTheme="minorHAnsi" w:cstheme="minorHAnsi"/>
        </w:rPr>
        <w:t> </w:t>
      </w:r>
    </w:p>
    <w:p w:rsidR="009902F6" w:rsidRPr="00CC366D" w:rsidRDefault="009902F6" w:rsidP="009902F6">
      <w:pPr>
        <w:rPr>
          <w:rFonts w:asciiTheme="minorHAnsi" w:hAnsiTheme="minorHAnsi" w:cstheme="minorHAnsi"/>
        </w:rPr>
      </w:pPr>
      <w:r w:rsidRPr="00CC366D">
        <w:rPr>
          <w:rFonts w:asciiTheme="minorHAnsi" w:hAnsiTheme="minorHAnsi" w:cstheme="minorHAnsi"/>
        </w:rPr>
        <w:t xml:space="preserve">In a national poll from USA TODAY and </w:t>
      </w:r>
      <w:proofErr w:type="spellStart"/>
      <w:r w:rsidRPr="00CC366D">
        <w:rPr>
          <w:rFonts w:asciiTheme="minorHAnsi" w:hAnsiTheme="minorHAnsi" w:cstheme="minorHAnsi"/>
        </w:rPr>
        <w:t>Ipsos</w:t>
      </w:r>
      <w:proofErr w:type="spellEnd"/>
      <w:r w:rsidRPr="00CC366D">
        <w:rPr>
          <w:rFonts w:asciiTheme="minorHAnsi" w:hAnsiTheme="minorHAnsi" w:cstheme="minorHAnsi"/>
        </w:rPr>
        <w:t xml:space="preserve"> Public Affairs, a majority of people said teachers </w:t>
      </w:r>
      <w:hyperlink r:id="rId14" w:tgtFrame="_blank" w:history="1">
        <w:r w:rsidRPr="00CC366D">
          <w:rPr>
            <w:rStyle w:val="Hyperlink"/>
            <w:rFonts w:asciiTheme="minorHAnsi" w:hAnsiTheme="minorHAnsi" w:cstheme="minorHAnsi"/>
            <w:color w:val="303030"/>
          </w:rPr>
          <w:t>had the right to strike</w:t>
        </w:r>
      </w:hyperlink>
      <w:r w:rsidRPr="00CC366D">
        <w:rPr>
          <w:rFonts w:asciiTheme="minorHAnsi" w:hAnsiTheme="minorHAnsi" w:cstheme="minorHAnsi"/>
        </w:rPr>
        <w:t>, a view held even by the parents whose lives were most disrupted when teachers walked off the job.</w:t>
      </w:r>
    </w:p>
    <w:p w:rsidR="009902F6" w:rsidRDefault="009902F6" w:rsidP="009902F6">
      <w:pPr>
        <w:pStyle w:val="Heading4"/>
      </w:pPr>
      <w:r>
        <w:t xml:space="preserve">Teacher strikes affect politics at the </w:t>
      </w:r>
      <w:r w:rsidRPr="003C3CC8">
        <w:rPr>
          <w:u w:val="single"/>
        </w:rPr>
        <w:t>national level</w:t>
      </w:r>
      <w:r>
        <w:t xml:space="preserve"> - increases </w:t>
      </w:r>
      <w:r w:rsidRPr="00EF50AA">
        <w:rPr>
          <w:u w:val="single"/>
        </w:rPr>
        <w:t>educational</w:t>
      </w:r>
      <w:r>
        <w:t xml:space="preserve"> focus.</w:t>
      </w:r>
    </w:p>
    <w:p w:rsidR="009902F6" w:rsidRPr="003C3CC8" w:rsidRDefault="009902F6" w:rsidP="009902F6">
      <w:pPr>
        <w:rPr>
          <w:sz w:val="16"/>
        </w:rPr>
      </w:pPr>
      <w:r w:rsidRPr="003C3CC8">
        <w:rPr>
          <w:rStyle w:val="Style13ptBold"/>
        </w:rPr>
        <w:t>Will 10/27</w:t>
      </w:r>
      <w:r w:rsidRPr="003C3CC8">
        <w:rPr>
          <w:sz w:val="16"/>
        </w:rPr>
        <w:t xml:space="preserve"> (Madeline, citing working study by two Brown professors, 10-27-2021, "When Teachers Strike, Education Becomes More Prevalent in Political Campaigns, Study Finds," Education Week, https://www.edweek.org/teaching-learning/when-teachers-strike-education-becomes-more-prevalent-in-political-campaigns-study-finds/2021/10)</w:t>
      </w:r>
    </w:p>
    <w:p w:rsidR="009902F6" w:rsidRDefault="009902F6" w:rsidP="009902F6">
      <w:pPr>
        <w:rPr>
          <w:rStyle w:val="StyleUnderline"/>
        </w:rPr>
      </w:pPr>
      <w:r w:rsidRPr="00E84049">
        <w:rPr>
          <w:rStyle w:val="Emphasis"/>
          <w:highlight w:val="green"/>
        </w:rPr>
        <w:t>Teacher strikes have</w:t>
      </w:r>
      <w:r w:rsidRPr="003C3CC8">
        <w:rPr>
          <w:rStyle w:val="Emphasis"/>
        </w:rPr>
        <w:t xml:space="preserve"> a </w:t>
      </w:r>
      <w:r w:rsidRPr="00E84049">
        <w:rPr>
          <w:rStyle w:val="Emphasis"/>
          <w:highlight w:val="green"/>
        </w:rPr>
        <w:t>profound</w:t>
      </w:r>
      <w:r w:rsidRPr="003C3CC8">
        <w:rPr>
          <w:sz w:val="16"/>
        </w:rPr>
        <w:t xml:space="preserve"> and often unrecognized </w:t>
      </w:r>
      <w:r w:rsidRPr="00E84049">
        <w:rPr>
          <w:rStyle w:val="Emphasis"/>
          <w:highlight w:val="green"/>
        </w:rPr>
        <w:t>role in national politics</w:t>
      </w:r>
      <w:r w:rsidRPr="003C3CC8">
        <w:rPr>
          <w:rStyle w:val="StyleUnderline"/>
        </w:rPr>
        <w:t xml:space="preserve">, a new working paper </w:t>
      </w:r>
      <w:proofErr w:type="gramStart"/>
      <w:r w:rsidRPr="003C3CC8">
        <w:rPr>
          <w:rStyle w:val="StyleUnderline"/>
        </w:rPr>
        <w:t>suggests:</w:t>
      </w:r>
      <w:proofErr w:type="gramEnd"/>
      <w:r w:rsidRPr="003C3CC8">
        <w:rPr>
          <w:rStyle w:val="StyleUnderline"/>
        </w:rPr>
        <w:t xml:space="preserve"> They put education front and center in Congressional campaigns and ad</w:t>
      </w:r>
      <w:r w:rsidRPr="003C3CC8">
        <w:rPr>
          <w:sz w:val="16"/>
        </w:rPr>
        <w:t>vertisement</w:t>
      </w:r>
      <w:r w:rsidRPr="003C3CC8">
        <w:rPr>
          <w:rStyle w:val="StyleUnderline"/>
        </w:rPr>
        <w:t>s.</w:t>
      </w:r>
      <w:r>
        <w:rPr>
          <w:rStyle w:val="StyleUnderline"/>
        </w:rPr>
        <w:t xml:space="preserve"> </w:t>
      </w:r>
      <w:r w:rsidRPr="003C3CC8">
        <w:rPr>
          <w:rStyle w:val="Emphasis"/>
        </w:rPr>
        <w:t xml:space="preserve">Holding </w:t>
      </w:r>
      <w:r w:rsidRPr="00E84049">
        <w:rPr>
          <w:rStyle w:val="Emphasis"/>
          <w:highlight w:val="green"/>
        </w:rPr>
        <w:t>a strike more than doubles</w:t>
      </w:r>
      <w:r w:rsidRPr="003C3CC8">
        <w:rPr>
          <w:rStyle w:val="Emphasis"/>
        </w:rPr>
        <w:t xml:space="preserve"> the </w:t>
      </w:r>
      <w:r w:rsidRPr="00E84049">
        <w:rPr>
          <w:rStyle w:val="Emphasis"/>
          <w:highlight w:val="green"/>
        </w:rPr>
        <w:t>likelihood</w:t>
      </w:r>
      <w:r w:rsidRPr="003C3CC8">
        <w:rPr>
          <w:rStyle w:val="Emphasis"/>
        </w:rPr>
        <w:t xml:space="preserve"> that </w:t>
      </w:r>
      <w:r w:rsidRPr="00E84049">
        <w:rPr>
          <w:rStyle w:val="Emphasis"/>
          <w:highlight w:val="green"/>
        </w:rPr>
        <w:t>a Congressional candidate will air an education ad</w:t>
      </w:r>
      <w:r w:rsidRPr="003C3CC8">
        <w:rPr>
          <w:rStyle w:val="Emphasis"/>
        </w:rPr>
        <w:t xml:space="preserve"> </w:t>
      </w:r>
      <w:r w:rsidRPr="003C3CC8">
        <w:rPr>
          <w:rStyle w:val="StyleUnderline"/>
        </w:rPr>
        <w:t>in the area where the labor action occurred</w:t>
      </w:r>
      <w:r w:rsidRPr="003C3CC8">
        <w:rPr>
          <w:sz w:val="16"/>
        </w:rPr>
        <w:t>, write the authors of the paper, which has not yet been peer reviewed. The upshot is that despite the risky nature of shutting down schools</w:t>
      </w:r>
      <w:r w:rsidRPr="00E84049">
        <w:rPr>
          <w:rStyle w:val="StyleUnderline"/>
          <w:highlight w:val="green"/>
        </w:rPr>
        <w:t>, strikes</w:t>
      </w:r>
      <w:r w:rsidRPr="003C3CC8">
        <w:rPr>
          <w:rStyle w:val="StyleUnderline"/>
        </w:rPr>
        <w:t xml:space="preserve"> may </w:t>
      </w:r>
      <w:r w:rsidRPr="00E84049">
        <w:rPr>
          <w:rStyle w:val="StyleUnderline"/>
          <w:highlight w:val="green"/>
        </w:rPr>
        <w:t>elevate</w:t>
      </w:r>
      <w:r w:rsidRPr="003C3CC8">
        <w:rPr>
          <w:rStyle w:val="StyleUnderline"/>
        </w:rPr>
        <w:t xml:space="preserve"> the </w:t>
      </w:r>
      <w:r w:rsidRPr="00E84049">
        <w:rPr>
          <w:rStyle w:val="StyleUnderline"/>
          <w:highlight w:val="green"/>
        </w:rPr>
        <w:t>importance of education issues</w:t>
      </w:r>
      <w:r w:rsidRPr="003C3CC8">
        <w:rPr>
          <w:rStyle w:val="StyleUnderline"/>
        </w:rPr>
        <w:t>, and ultimately could give teachers’ unions more power in the national arena.</w:t>
      </w:r>
      <w:r>
        <w:rPr>
          <w:rStyle w:val="StyleUnderline"/>
        </w:rPr>
        <w:t xml:space="preserve"> </w:t>
      </w:r>
      <w:r w:rsidRPr="003C3CC8">
        <w:rPr>
          <w:sz w:val="16"/>
        </w:rPr>
        <w:t>“We were really interested in some of these broader political effects of teacher strikes,” said Melissa Arnold Lyon, a co-author of the study and a postdoctoral research associate at the Annenberg Institute at Brown University. “</w:t>
      </w:r>
      <w:r w:rsidRPr="003C3CC8">
        <w:rPr>
          <w:rStyle w:val="StyleUnderline"/>
        </w:rPr>
        <w:t>Teachers’ unions have increasing prominence as national actors in education politics.”</w:t>
      </w:r>
      <w:r>
        <w:rPr>
          <w:u w:val="single"/>
        </w:rPr>
        <w:t xml:space="preserve"> </w:t>
      </w:r>
      <w:r w:rsidRPr="003C3CC8">
        <w:rPr>
          <w:sz w:val="16"/>
        </w:rPr>
        <w:t>Teacher strikes are generally rare, but in 2018, a surge of activism—deemed the #</w:t>
      </w:r>
      <w:proofErr w:type="spellStart"/>
      <w:r w:rsidRPr="003C3CC8">
        <w:rPr>
          <w:sz w:val="16"/>
        </w:rPr>
        <w:t>RedforEd</w:t>
      </w:r>
      <w:proofErr w:type="spellEnd"/>
      <w:r w:rsidRPr="003C3CC8">
        <w:rPr>
          <w:sz w:val="16"/>
        </w:rPr>
        <w:t xml:space="preserve"> movement—led to teachers across entire states walking out of their classrooms to call for higher wages and more school funding. There were statewide strikes or walkouts that year in West Virginia, Oklahoma, and Arizona, as well as large-scale protests that shut down schools in North Carolina, Kentucky, and Colorado. That level of activism helped boost support for raising teacher salaries and triggered sympathetic media attention to the plight of teachers. Still, the working paper found that the statewide strikes were not necessarily driving the overall findings—</w:t>
      </w:r>
      <w:r w:rsidRPr="003C3CC8">
        <w:rPr>
          <w:rStyle w:val="StyleUnderline"/>
        </w:rPr>
        <w:t xml:space="preserve">even </w:t>
      </w:r>
      <w:r w:rsidRPr="00E84049">
        <w:rPr>
          <w:rStyle w:val="StyleUnderline"/>
          <w:highlight w:val="green"/>
        </w:rPr>
        <w:t>individual strikes increase the probability of education-focused ad</w:t>
      </w:r>
      <w:r w:rsidRPr="00E84049">
        <w:rPr>
          <w:rStyle w:val="StyleUnderline"/>
        </w:rPr>
        <w:t>vertisement</w:t>
      </w:r>
      <w:r w:rsidRPr="00E84049">
        <w:rPr>
          <w:rStyle w:val="StyleUnderline"/>
          <w:highlight w:val="green"/>
        </w:rPr>
        <w:t>s</w:t>
      </w:r>
      <w:r w:rsidRPr="003C3CC8">
        <w:rPr>
          <w:rStyle w:val="StyleUnderline"/>
        </w:rPr>
        <w:t xml:space="preserve"> </w:t>
      </w:r>
      <w:proofErr w:type="gramStart"/>
      <w:r w:rsidRPr="003C3CC8">
        <w:rPr>
          <w:rStyle w:val="StyleUnderline"/>
        </w:rPr>
        <w:t>being aired</w:t>
      </w:r>
      <w:proofErr w:type="gramEnd"/>
      <w:r w:rsidRPr="003C3CC8">
        <w:rPr>
          <w:rStyle w:val="StyleUnderline"/>
        </w:rPr>
        <w:t>.</w:t>
      </w:r>
      <w:r>
        <w:rPr>
          <w:rStyle w:val="StyleUnderline"/>
        </w:rPr>
        <w:t xml:space="preserve"> </w:t>
      </w:r>
      <w:r w:rsidRPr="003C3CC8">
        <w:rPr>
          <w:rStyle w:val="StyleUnderline"/>
        </w:rPr>
        <w:t>Lyon and</w:t>
      </w:r>
      <w:r w:rsidRPr="003C3CC8">
        <w:rPr>
          <w:sz w:val="16"/>
        </w:rPr>
        <w:t xml:space="preserve"> Brown professor Matthew </w:t>
      </w:r>
      <w:r w:rsidRPr="003C3CC8">
        <w:rPr>
          <w:rStyle w:val="StyleUnderline"/>
        </w:rPr>
        <w:t xml:space="preserve">Kraft created a dataset of all </w:t>
      </w:r>
      <w:r w:rsidRPr="003C3CC8">
        <w:rPr>
          <w:sz w:val="16"/>
        </w:rPr>
        <w:t xml:space="preserve">U.S. teacher strikes between July 2007 and November 2018—totaling </w:t>
      </w:r>
      <w:r w:rsidRPr="003C3CC8">
        <w:rPr>
          <w:rStyle w:val="StyleUnderline"/>
        </w:rPr>
        <w:t>540 district strikes</w:t>
      </w:r>
      <w:r w:rsidRPr="003C3CC8">
        <w:rPr>
          <w:sz w:val="16"/>
        </w:rPr>
        <w:t>, many of which were part of coordinated efforts in a single state—</w:t>
      </w:r>
      <w:r w:rsidRPr="003C3CC8">
        <w:rPr>
          <w:rStyle w:val="StyleUnderline"/>
        </w:rPr>
        <w:t>and analyzed that alongside databases of TV political ads</w:t>
      </w:r>
      <w:r w:rsidRPr="003C3CC8">
        <w:rPr>
          <w:sz w:val="16"/>
        </w:rPr>
        <w:t xml:space="preserve"> for U.S. House of Representatives elections. The researchers compared election ads in media markets where strikes occurred and in markets that </w:t>
      </w:r>
      <w:proofErr w:type="gramStart"/>
      <w:r w:rsidRPr="003C3CC8">
        <w:rPr>
          <w:sz w:val="16"/>
        </w:rPr>
        <w:t>didn’t</w:t>
      </w:r>
      <w:proofErr w:type="gramEnd"/>
      <w:r w:rsidRPr="003C3CC8">
        <w:rPr>
          <w:sz w:val="16"/>
        </w:rPr>
        <w:t xml:space="preserve"> experience strikes. </w:t>
      </w:r>
      <w:r w:rsidRPr="003C3CC8">
        <w:rPr>
          <w:rStyle w:val="StyleUnderline"/>
        </w:rPr>
        <w:t xml:space="preserve">The researchers focused on ads from House of Representatives campaigns to show how the </w:t>
      </w:r>
      <w:r w:rsidRPr="00E84049">
        <w:rPr>
          <w:rStyle w:val="Emphasis"/>
          <w:highlight w:val="green"/>
        </w:rPr>
        <w:t>effects of teacher strikes reverberate beyond</w:t>
      </w:r>
      <w:r w:rsidRPr="003C3CC8">
        <w:rPr>
          <w:rStyle w:val="Emphasis"/>
        </w:rPr>
        <w:t xml:space="preserve"> local or </w:t>
      </w:r>
      <w:r w:rsidRPr="00E84049">
        <w:rPr>
          <w:rStyle w:val="Emphasis"/>
          <w:highlight w:val="green"/>
        </w:rPr>
        <w:t>state politics</w:t>
      </w:r>
      <w:r w:rsidRPr="003C3CC8">
        <w:rPr>
          <w:rStyle w:val="StyleUnderline"/>
        </w:rPr>
        <w:t>.</w:t>
      </w:r>
      <w:r w:rsidRPr="003C3CC8">
        <w:rPr>
          <w:sz w:val="16"/>
        </w:rPr>
        <w:t xml:space="preserve"> </w:t>
      </w:r>
      <w:proofErr w:type="gramStart"/>
      <w:r w:rsidRPr="003C3CC8">
        <w:rPr>
          <w:sz w:val="16"/>
        </w:rPr>
        <w:t>Also</w:t>
      </w:r>
      <w:proofErr w:type="gramEnd"/>
      <w:r w:rsidRPr="003C3CC8">
        <w:rPr>
          <w:sz w:val="16"/>
        </w:rPr>
        <w:t xml:space="preserve">, </w:t>
      </w:r>
      <w:r w:rsidRPr="003C3CC8">
        <w:rPr>
          <w:rStyle w:val="StyleUnderline"/>
        </w:rPr>
        <w:t>campaign ads are expensive and represent a significant investment from a candidate</w:t>
      </w:r>
      <w:r w:rsidRPr="003C3CC8">
        <w:rPr>
          <w:sz w:val="16"/>
        </w:rPr>
        <w:t xml:space="preserve">—and past </w:t>
      </w:r>
      <w:r w:rsidRPr="003C3CC8">
        <w:rPr>
          <w:rStyle w:val="StyleUnderline"/>
        </w:rPr>
        <w:t xml:space="preserve">research has shown that </w:t>
      </w:r>
      <w:r w:rsidRPr="00E84049">
        <w:rPr>
          <w:rStyle w:val="Emphasis"/>
          <w:highlight w:val="green"/>
        </w:rPr>
        <w:t>political ads can affect</w:t>
      </w:r>
      <w:r w:rsidRPr="003C3CC8">
        <w:rPr>
          <w:rStyle w:val="StyleUnderline"/>
        </w:rPr>
        <w:t xml:space="preserve"> voter preferences, election turnout, and </w:t>
      </w:r>
      <w:r w:rsidRPr="00E84049">
        <w:rPr>
          <w:rStyle w:val="Emphasis"/>
          <w:highlight w:val="green"/>
        </w:rPr>
        <w:t>future legislative agendas</w:t>
      </w:r>
      <w:r w:rsidRPr="003C3CC8">
        <w:rPr>
          <w:rStyle w:val="StyleUnderline"/>
        </w:rPr>
        <w:t>.</w:t>
      </w:r>
      <w:r>
        <w:rPr>
          <w:rStyle w:val="StyleUnderline"/>
        </w:rPr>
        <w:t xml:space="preserve"> </w:t>
      </w:r>
      <w:r w:rsidRPr="003C3CC8">
        <w:rPr>
          <w:sz w:val="16"/>
        </w:rPr>
        <w:t xml:space="preserve">The researchers found that </w:t>
      </w:r>
      <w:r w:rsidRPr="003C3CC8">
        <w:rPr>
          <w:rStyle w:val="StyleUnderline"/>
        </w:rPr>
        <w:t>most of the ads were positive</w:t>
      </w:r>
      <w:r w:rsidRPr="003C3CC8">
        <w:rPr>
          <w:sz w:val="16"/>
        </w:rPr>
        <w:t xml:space="preserve">: They promoted a candidate (instead of attacking them) and had uplifting music. Although teacher strikes have negative consequences on parents and students in the form of lost instruction time and child care, </w:t>
      </w:r>
      <w:r w:rsidRPr="003C3CC8">
        <w:rPr>
          <w:rStyle w:val="StyleUnderline"/>
        </w:rPr>
        <w:t>few ads disparaged teachers’ unions or called for stricter laws against striking</w:t>
      </w:r>
      <w:r w:rsidRPr="003C3CC8">
        <w:rPr>
          <w:sz w:val="16"/>
        </w:rPr>
        <w:t>, Lyon said. That effect holds true for both political parties. “</w:t>
      </w:r>
      <w:r w:rsidRPr="003C3CC8">
        <w:rPr>
          <w:rStyle w:val="StyleUnderline"/>
        </w:rPr>
        <w:t xml:space="preserve">Republicans just as much as Democrats are </w:t>
      </w:r>
      <w:r w:rsidRPr="003C3CC8">
        <w:rPr>
          <w:rStyle w:val="Emphasis"/>
        </w:rPr>
        <w:t>talking about education more as a result of teacher strikes</w:t>
      </w:r>
      <w:r w:rsidRPr="003C3CC8">
        <w:rPr>
          <w:rStyle w:val="StyleUnderline"/>
        </w:rPr>
        <w:t xml:space="preserve">, and they’re doing so </w:t>
      </w:r>
      <w:r w:rsidRPr="003C3CC8">
        <w:rPr>
          <w:rStyle w:val="Emphasis"/>
        </w:rPr>
        <w:t>in largely positive ways</w:t>
      </w:r>
      <w:r w:rsidRPr="003C3CC8">
        <w:rPr>
          <w:sz w:val="16"/>
        </w:rPr>
        <w:t xml:space="preserve">,” she said. The study also found that the </w:t>
      </w:r>
      <w:r w:rsidRPr="003C3CC8">
        <w:rPr>
          <w:rStyle w:val="StyleUnderline"/>
        </w:rPr>
        <w:t>effects of strikes on political ads are strongest in political battleground areas, where candidates are appealing to swing voters</w:t>
      </w:r>
      <w:r w:rsidRPr="003C3CC8">
        <w:rPr>
          <w:sz w:val="16"/>
        </w:rPr>
        <w:t>. “</w:t>
      </w:r>
      <w:r w:rsidRPr="003C3CC8">
        <w:rPr>
          <w:rStyle w:val="StyleUnderline"/>
        </w:rPr>
        <w:t>These findings highlight how candidates with the greatest concern for their election prospects are the most reactive to strikes</w:t>
      </w:r>
      <w:r w:rsidRPr="003C3CC8">
        <w:rPr>
          <w:sz w:val="16"/>
        </w:rPr>
        <w:t xml:space="preserve">,” the researchers wrote. “This implies that </w:t>
      </w:r>
      <w:r w:rsidRPr="003C3CC8">
        <w:rPr>
          <w:rStyle w:val="Emphasis"/>
        </w:rPr>
        <w:t xml:space="preserve">strikes lead </w:t>
      </w:r>
      <w:r w:rsidRPr="00E84049">
        <w:rPr>
          <w:rStyle w:val="Emphasis"/>
          <w:highlight w:val="green"/>
        </w:rPr>
        <w:t>political elites</w:t>
      </w:r>
      <w:r w:rsidRPr="003C3CC8">
        <w:rPr>
          <w:rStyle w:val="Emphasis"/>
        </w:rPr>
        <w:t xml:space="preserve"> to </w:t>
      </w:r>
      <w:r w:rsidRPr="00E84049">
        <w:rPr>
          <w:rStyle w:val="Emphasis"/>
          <w:highlight w:val="green"/>
        </w:rPr>
        <w:t>believe that they have something to gain from discussing education issues</w:t>
      </w:r>
      <w:r w:rsidRPr="003C3CC8">
        <w:rPr>
          <w:sz w:val="16"/>
        </w:rPr>
        <w:t xml:space="preserve">.” </w:t>
      </w:r>
      <w:r w:rsidRPr="003C3CC8">
        <w:rPr>
          <w:rStyle w:val="Emphasis"/>
        </w:rPr>
        <w:t>Teacher strikes often have the public’s support</w:t>
      </w:r>
      <w:r>
        <w:rPr>
          <w:rStyle w:val="Emphasis"/>
        </w:rPr>
        <w:t xml:space="preserve"> </w:t>
      </w:r>
      <w:proofErr w:type="gramStart"/>
      <w:r w:rsidRPr="003C3CC8">
        <w:rPr>
          <w:sz w:val="16"/>
        </w:rPr>
        <w:t>The</w:t>
      </w:r>
      <w:proofErr w:type="gramEnd"/>
      <w:r w:rsidRPr="003C3CC8">
        <w:rPr>
          <w:sz w:val="16"/>
        </w:rPr>
        <w:t xml:space="preserve"> statewide strikes and those that happened in big cities in 2018 and 2019 were notable for going beyond the bread-and-butter issues typical in labor disputes. While </w:t>
      </w:r>
      <w:r w:rsidRPr="003C3CC8">
        <w:rPr>
          <w:rStyle w:val="StyleUnderline"/>
        </w:rPr>
        <w:t>teachers</w:t>
      </w:r>
      <w:r w:rsidRPr="003C3CC8">
        <w:rPr>
          <w:sz w:val="16"/>
        </w:rPr>
        <w:t xml:space="preserve"> were fighting for salary increases, they </w:t>
      </w:r>
      <w:r w:rsidRPr="003C3CC8">
        <w:rPr>
          <w:rStyle w:val="StyleUnderline"/>
        </w:rPr>
        <w:t>framed</w:t>
      </w:r>
      <w:r w:rsidRPr="003C3CC8">
        <w:rPr>
          <w:sz w:val="16"/>
        </w:rPr>
        <w:t xml:space="preserve"> the </w:t>
      </w:r>
      <w:r w:rsidRPr="003C3CC8">
        <w:rPr>
          <w:rStyle w:val="StyleUnderline"/>
        </w:rPr>
        <w:t xml:space="preserve">strikes as efforts to do </w:t>
      </w:r>
      <w:proofErr w:type="gramStart"/>
      <w:r w:rsidRPr="003C3CC8">
        <w:rPr>
          <w:rStyle w:val="StyleUnderline"/>
        </w:rPr>
        <w:t>what’s</w:t>
      </w:r>
      <w:proofErr w:type="gramEnd"/>
      <w:r w:rsidRPr="003C3CC8">
        <w:rPr>
          <w:rStyle w:val="StyleUnderline"/>
        </w:rPr>
        <w:t xml:space="preserve"> best for their students. They pointed to sparsely resourced classrooms, shoddy school infrastructure, and gaps in available student supports. That framing—that teachers were on the picket lines, sometimes risking their jobs, in order to provide what’s best for their students—helped galvanize public support.</w:t>
      </w:r>
    </w:p>
    <w:p w:rsidR="009902F6" w:rsidRDefault="009902F6" w:rsidP="009902F6">
      <w:pPr>
        <w:rPr>
          <w:rStyle w:val="StyleUnderline"/>
        </w:rPr>
      </w:pPr>
    </w:p>
    <w:p w:rsidR="009902F6" w:rsidRPr="00487FB9" w:rsidRDefault="009902F6" w:rsidP="009902F6">
      <w:pPr>
        <w:pStyle w:val="Heading4"/>
      </w:pPr>
      <w:r w:rsidRPr="00487FB9">
        <w:t>Quality of education is key for innovation to stop climate change</w:t>
      </w:r>
    </w:p>
    <w:p w:rsidR="009902F6" w:rsidRPr="0007077F" w:rsidRDefault="009902F6" w:rsidP="009902F6">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15" w:history="1">
        <w:r w:rsidRPr="0014138C">
          <w:rPr>
            <w:rStyle w:val="Hyperlink"/>
          </w:rPr>
          <w:t>https://www.brookings.edu/research/unleashing-the-creativity-of-teachers-and-students-to-combat-climate-change-an-opportunity-for-global-leadership/</w:t>
        </w:r>
      </w:hyperlink>
      <w:r>
        <w:t>]</w:t>
      </w:r>
    </w:p>
    <w:p w:rsidR="009902F6" w:rsidRDefault="009902F6" w:rsidP="009902F6">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683D68">
        <w:rPr>
          <w:rStyle w:val="Emphasis"/>
          <w:highlight w:val="green"/>
        </w:rPr>
        <w:t>we</w:t>
      </w:r>
      <w:r w:rsidRPr="00D345BC">
        <w:rPr>
          <w:rStyle w:val="Emphasis"/>
        </w:rPr>
        <w:t xml:space="preserve"> could </w:t>
      </w:r>
      <w:r w:rsidRPr="00683D68">
        <w:rPr>
          <w:rStyle w:val="Emphasis"/>
          <w:highlight w:val="green"/>
        </w:rPr>
        <w:t>see a</w:t>
      </w:r>
      <w:r w:rsidRPr="00D345BC">
        <w:rPr>
          <w:rStyle w:val="Emphasis"/>
        </w:rPr>
        <w:t xml:space="preserve"> nearly </w:t>
      </w:r>
      <w:r w:rsidRPr="00683D68">
        <w:rPr>
          <w:rStyle w:val="Emphasis"/>
          <w:highlight w:val="green"/>
        </w:rPr>
        <w:t xml:space="preserve">19 </w:t>
      </w:r>
      <w:proofErr w:type="spellStart"/>
      <w:r w:rsidRPr="00683D68">
        <w:rPr>
          <w:rStyle w:val="Emphasis"/>
          <w:highlight w:val="green"/>
        </w:rPr>
        <w:t>gigaton</w:t>
      </w:r>
      <w:proofErr w:type="spellEnd"/>
      <w:r w:rsidRPr="00683D68">
        <w:rPr>
          <w:rStyle w:val="Emphasis"/>
          <w:highlight w:val="green"/>
        </w:rPr>
        <w:t xml:space="preserve"> reduction of</w:t>
      </w:r>
      <w:r w:rsidRPr="00D345BC">
        <w:rPr>
          <w:rStyle w:val="Emphasis"/>
        </w:rPr>
        <w:t xml:space="preserve"> </w:t>
      </w:r>
      <w:r w:rsidRPr="00683D68">
        <w:rPr>
          <w:rStyle w:val="Emphasis"/>
          <w:highlight w:val="green"/>
        </w:rPr>
        <w:t>carbon dioxide</w:t>
      </w:r>
      <w:r w:rsidRPr="00D345BC">
        <w:rPr>
          <w:rStyle w:val="Emphasis"/>
        </w:rPr>
        <w:t xml:space="preserve"> by 2050.</w:t>
      </w:r>
      <w:r w:rsidRPr="0007077F">
        <w:rPr>
          <w:sz w:val="12"/>
        </w:rPr>
        <w:t xml:space="preserve"> </w:t>
      </w:r>
      <w:r w:rsidRPr="00D345BC">
        <w:rPr>
          <w:rStyle w:val="Emphasis"/>
        </w:rPr>
        <w:t xml:space="preserve">When </w:t>
      </w:r>
      <w:r w:rsidRPr="00683D68">
        <w:rPr>
          <w:rStyle w:val="Emphasis"/>
          <w:highlight w:val="green"/>
        </w:rPr>
        <w:t>education helps students develop</w:t>
      </w:r>
      <w:r w:rsidRPr="00D345BC">
        <w:rPr>
          <w:rStyle w:val="Emphasis"/>
        </w:rPr>
        <w:t xml:space="preserve"> a </w:t>
      </w:r>
      <w:r w:rsidRPr="00683D68">
        <w:rPr>
          <w:rStyle w:val="Emphasis"/>
          <w:highlight w:val="green"/>
        </w:rPr>
        <w:t>strong</w:t>
      </w:r>
      <w:r w:rsidRPr="00D345BC">
        <w:rPr>
          <w:rStyle w:val="Emphasis"/>
        </w:rPr>
        <w:t xml:space="preserve"> personal </w:t>
      </w:r>
      <w:r w:rsidRPr="00683D68">
        <w:rPr>
          <w:rStyle w:val="Emphasis"/>
          <w:highlight w:val="green"/>
        </w:rPr>
        <w:t>connection to climate solutions</w:t>
      </w:r>
      <w:r w:rsidRPr="00D345BC">
        <w:rPr>
          <w:rStyle w:val="Emphasis"/>
        </w:rPr>
        <w:t xml:space="preserve">, </w:t>
      </w:r>
      <w:r w:rsidRPr="00683D68">
        <w:rPr>
          <w:rStyle w:val="Emphasis"/>
          <w:highlight w:val="green"/>
        </w:rPr>
        <w:t>as well as</w:t>
      </w:r>
      <w:r w:rsidRPr="00D345BC">
        <w:rPr>
          <w:rStyle w:val="Emphasis"/>
        </w:rPr>
        <w:t xml:space="preserve"> a sense of </w:t>
      </w:r>
      <w:r w:rsidRPr="00683D68">
        <w:rPr>
          <w:rStyle w:val="Emphasis"/>
          <w:highlight w:val="green"/>
        </w:rPr>
        <w:t>personal agency and empowerment</w:t>
      </w:r>
      <w:r w:rsidRPr="00D345BC">
        <w:rPr>
          <w:rStyle w:val="Emphasis"/>
        </w:rPr>
        <w:t xml:space="preserve">, it can have consequential impact on students’ daily behaviors and </w:t>
      </w:r>
      <w:proofErr w:type="spellStart"/>
      <w:r w:rsidRPr="00D345BC">
        <w:rPr>
          <w:rStyle w:val="Emphasis"/>
        </w:rPr>
        <w:t>decisionmaking</w:t>
      </w:r>
      <w:proofErr w:type="spellEnd"/>
      <w:r w:rsidRPr="00D345BC">
        <w:rPr>
          <w:rStyle w:val="Emphasis"/>
        </w:rPr>
        <w:t xml:space="preserve">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683D68">
        <w:rPr>
          <w:rStyle w:val="Emphasis"/>
          <w:highlight w:val="green"/>
        </w:rPr>
        <w:t>combination of women’s empowerment and education</w:t>
      </w:r>
      <w:r w:rsidRPr="00D345BC">
        <w:rPr>
          <w:rStyle w:val="Emphasis"/>
        </w:rPr>
        <w:t xml:space="preserve"> that includes everyone—especially the 132 million out-of-school girls across the developing world—</w:t>
      </w:r>
      <w:r w:rsidRPr="00683D68">
        <w:rPr>
          <w:rStyle w:val="Emphasis"/>
          <w:highlight w:val="green"/>
        </w:rPr>
        <w:t>could result in an</w:t>
      </w:r>
      <w:r w:rsidRPr="00D345BC">
        <w:rPr>
          <w:rStyle w:val="Emphasis"/>
        </w:rPr>
        <w:t xml:space="preserve"> </w:t>
      </w:r>
      <w:r w:rsidRPr="00683D68">
        <w:rPr>
          <w:rStyle w:val="Emphasis"/>
          <w:highlight w:val="green"/>
        </w:rPr>
        <w:t xml:space="preserve">85 </w:t>
      </w:r>
      <w:proofErr w:type="spellStart"/>
      <w:r w:rsidRPr="00683D68">
        <w:rPr>
          <w:rStyle w:val="Emphasis"/>
          <w:highlight w:val="green"/>
        </w:rPr>
        <w:t>gigaton</w:t>
      </w:r>
      <w:proofErr w:type="spellEnd"/>
      <w:r w:rsidRPr="00683D68">
        <w:rPr>
          <w:rStyle w:val="Emphasis"/>
          <w:highlight w:val="green"/>
        </w:rPr>
        <w:t xml:space="preserve"> reduction of carbon dioxide by 2050</w:t>
      </w:r>
      <w:r w:rsidRPr="00D345BC">
        <w:rPr>
          <w:rStyle w:val="Emphasis"/>
        </w:rPr>
        <w:t xml:space="preserve">. By these estimates, leveraging the power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investments in onshore wind</w:t>
      </w:r>
      <w:r w:rsidRPr="00D345BC">
        <w:rPr>
          <w:rStyle w:val="Emphasis"/>
        </w:rPr>
        <w:t xml:space="preserve"> </w:t>
      </w:r>
      <w:r w:rsidRPr="00683D68">
        <w:rPr>
          <w:rStyle w:val="Emphasis"/>
          <w:highlight w:val="green"/>
        </w:rPr>
        <w:t>turbines</w:t>
      </w:r>
      <w:r w:rsidRPr="00D345BC">
        <w:rPr>
          <w:rStyle w:val="Emphasis"/>
        </w:rPr>
        <w:t xml:space="preserve"> (</w:t>
      </w:r>
      <w:proofErr w:type="gramStart"/>
      <w:r w:rsidRPr="00D345BC">
        <w:rPr>
          <w:rStyle w:val="Emphasis"/>
        </w:rPr>
        <w:t xml:space="preserve">47 </w:t>
      </w:r>
      <w:proofErr w:type="spellStart"/>
      <w:r w:rsidRPr="00D345BC">
        <w:rPr>
          <w:rStyle w:val="Emphasis"/>
        </w:rPr>
        <w:t>gigaton</w:t>
      </w:r>
      <w:proofErr w:type="spellEnd"/>
      <w:proofErr w:type="gramEnd"/>
      <w:r w:rsidRPr="00D345BC">
        <w:rPr>
          <w:rStyle w:val="Emphasis"/>
        </w:rPr>
        <w:t xml:space="preserve"> reduction) </w:t>
      </w:r>
      <w:r w:rsidRPr="00683D68">
        <w:rPr>
          <w:rStyle w:val="Emphasis"/>
          <w:highlight w:val="green"/>
        </w:rPr>
        <w:t>or</w:t>
      </w:r>
      <w:r w:rsidRPr="00D345BC">
        <w:rPr>
          <w:rStyle w:val="Emphasis"/>
        </w:rPr>
        <w:t xml:space="preserve"> concentrated </w:t>
      </w:r>
      <w:r w:rsidRPr="00683D68">
        <w:rPr>
          <w:rStyle w:val="Emphasis"/>
          <w:highlight w:val="green"/>
        </w:rPr>
        <w:t>solar power (</w:t>
      </w:r>
      <w:r w:rsidRPr="00D345BC">
        <w:rPr>
          <w:rStyle w:val="Emphasis"/>
        </w:rPr>
        <w:t xml:space="preserve">19 </w:t>
      </w:r>
      <w:proofErr w:type="spellStart"/>
      <w:r w:rsidRPr="00D345BC">
        <w:rPr>
          <w:rStyle w:val="Emphasis"/>
        </w:rPr>
        <w:t>gigaton</w:t>
      </w:r>
      <w:proofErr w:type="spellEnd"/>
      <w:r w:rsidRPr="00D345BC">
        <w:rPr>
          <w:rStyle w:val="Emphasis"/>
        </w:rPr>
        <w:t xml:space="preserve"> reduction) alone.</w:t>
      </w:r>
      <w:r w:rsidRPr="0007077F">
        <w:rPr>
          <w:sz w:val="12"/>
        </w:rPr>
        <w:t xml:space="preserve"> When we say that all climate solutions are needed to draw down greenhouse gases, we </w:t>
      </w:r>
      <w:proofErr w:type="gramStart"/>
      <w:r w:rsidRPr="0007077F">
        <w:rPr>
          <w:sz w:val="12"/>
        </w:rPr>
        <w:t>must also</w:t>
      </w:r>
      <w:proofErr w:type="gramEnd"/>
      <w:r w:rsidRPr="0007077F">
        <w:rPr>
          <w:sz w:val="12"/>
        </w:rPr>
        <w:t xml:space="preserve"> mean education solutions, too. When we say that all climate solutions are needed to draw down greenhouse gases, </w:t>
      </w:r>
      <w:r w:rsidRPr="00D345BC">
        <w:rPr>
          <w:rStyle w:val="Emphasis"/>
        </w:rPr>
        <w:t xml:space="preserve">we </w:t>
      </w:r>
      <w:proofErr w:type="gramStart"/>
      <w:r w:rsidRPr="00D345BC">
        <w:rPr>
          <w:rStyle w:val="Emphasis"/>
        </w:rPr>
        <w:t>must also</w:t>
      </w:r>
      <w:proofErr w:type="gramEnd"/>
      <w:r w:rsidRPr="00D345BC">
        <w:rPr>
          <w:rStyle w:val="Emphasis"/>
        </w:rPr>
        <w:t xml:space="preserve"> mean education solutions, too. </w:t>
      </w:r>
      <w:proofErr w:type="gramStart"/>
      <w:r w:rsidRPr="00D345BC">
        <w:rPr>
          <w:rStyle w:val="Emphasis"/>
        </w:rPr>
        <w:t>But</w:t>
      </w:r>
      <w:proofErr w:type="gramEnd"/>
      <w:r w:rsidRPr="00D345BC">
        <w:rPr>
          <w:rStyle w:val="Emphasis"/>
        </w:rPr>
        <w:t xml:space="preserve"> beyond education’s potential impact on reducing carbon emissions, </w:t>
      </w:r>
      <w:r w:rsidRPr="00683D68">
        <w:rPr>
          <w:rStyle w:val="Emphasis"/>
          <w:highlight w:val="green"/>
        </w:rPr>
        <w:t>education</w:t>
      </w:r>
      <w:r w:rsidRPr="00D345BC">
        <w:rPr>
          <w:rStyle w:val="Emphasis"/>
        </w:rPr>
        <w:t>—especially for girls—</w:t>
      </w:r>
      <w:r w:rsidRPr="00683D68">
        <w:rPr>
          <w:rStyle w:val="Emphasis"/>
          <w:highlight w:val="green"/>
        </w:rPr>
        <w:t>can</w:t>
      </w:r>
      <w:r w:rsidRPr="00D345BC">
        <w:rPr>
          <w:rStyle w:val="Emphasis"/>
        </w:rPr>
        <w:t xml:space="preserve"> </w:t>
      </w:r>
      <w:r w:rsidRPr="00683D68">
        <w:rPr>
          <w:rStyle w:val="Emphasis"/>
          <w:highlight w:val="green"/>
        </w:rPr>
        <w:t>save lives in</w:t>
      </w:r>
      <w:r w:rsidRPr="00D345BC">
        <w:rPr>
          <w:rStyle w:val="Emphasis"/>
        </w:rPr>
        <w:t xml:space="preserve"> the context of </w:t>
      </w:r>
      <w:r w:rsidRPr="00683D68">
        <w:rPr>
          <w:rStyle w:val="Emphasis"/>
          <w:highlight w:val="green"/>
        </w:rPr>
        <w:t>natural disasters exacerbated by climate</w:t>
      </w:r>
      <w:r w:rsidRPr="00D345BC">
        <w:rPr>
          <w:rStyle w:val="Emphasis"/>
        </w:rPr>
        <w:t xml:space="preserve"> change by reducing climate risk vulnerability. </w:t>
      </w:r>
      <w:r w:rsidRPr="00683D68">
        <w:rPr>
          <w:rStyle w:val="Emphasis"/>
          <w:highlight w:val="green"/>
        </w:rPr>
        <w:t xml:space="preserve">In a study of 125 countries, </w:t>
      </w:r>
      <w:r w:rsidRPr="0007077F">
        <w:rPr>
          <w:rStyle w:val="Emphasis"/>
        </w:rPr>
        <w:t>researchers found</w:t>
      </w:r>
      <w:r w:rsidRPr="00D345BC">
        <w:rPr>
          <w:rStyle w:val="Emphasis"/>
        </w:rPr>
        <w:t xml:space="preserve"> that the </w:t>
      </w:r>
      <w:r w:rsidRPr="00683D68">
        <w:rPr>
          <w:rStyle w:val="Emphasis"/>
          <w:highlight w:val="green"/>
        </w:rPr>
        <w:t>death toll</w:t>
      </w:r>
      <w:r w:rsidRPr="00D345BC">
        <w:rPr>
          <w:rStyle w:val="Emphasis"/>
        </w:rPr>
        <w:t xml:space="preserve"> caused </w:t>
      </w:r>
      <w:r w:rsidRPr="00683D68">
        <w:rPr>
          <w:rStyle w:val="Emphasis"/>
          <w:highlight w:val="green"/>
        </w:rPr>
        <w:t>by</w:t>
      </w:r>
      <w:r w:rsidRPr="00D345BC">
        <w:rPr>
          <w:rStyle w:val="Emphasis"/>
        </w:rPr>
        <w:t xml:space="preserve"> floods, droughts, wildfires, extreme temperature events, and </w:t>
      </w:r>
      <w:r w:rsidRPr="00683D68">
        <w:rPr>
          <w:rStyle w:val="Emphasis"/>
          <w:highlight w:val="green"/>
        </w:rPr>
        <w:t>extreme weather events could be 60 percent lower by 2050 if 70 percent of women</w:t>
      </w:r>
      <w:r w:rsidRPr="00D345BC">
        <w:rPr>
          <w:rStyle w:val="Emphasis"/>
        </w:rPr>
        <w:t xml:space="preserve"> were able to </w:t>
      </w:r>
      <w:r w:rsidRPr="00683D68">
        <w:rPr>
          <w:rStyle w:val="Emphasis"/>
          <w:highlight w:val="green"/>
        </w:rPr>
        <w:t>achieve</w:t>
      </w:r>
      <w:r w:rsidRPr="00D345BC">
        <w:rPr>
          <w:rStyle w:val="Emphasis"/>
        </w:rPr>
        <w:t xml:space="preserve"> a </w:t>
      </w:r>
      <w:r w:rsidRPr="00683D68">
        <w:rPr>
          <w:rStyle w:val="Emphasis"/>
          <w:highlight w:val="green"/>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increase young people’s capacity to adapt</w:t>
      </w:r>
      <w:r w:rsidRPr="00D345BC">
        <w:rPr>
          <w:rStyle w:val="Emphasis"/>
        </w:rPr>
        <w:t xml:space="preserve"> to the harsh impacts of climate change </w:t>
      </w:r>
      <w:r w:rsidRPr="00683D68">
        <w:rPr>
          <w:rStyle w:val="Emphasis"/>
          <w:highlight w:val="green"/>
        </w:rPr>
        <w:t>by building</w:t>
      </w:r>
      <w:r w:rsidRPr="00D345BC">
        <w:rPr>
          <w:rStyle w:val="Emphasis"/>
        </w:rPr>
        <w:t xml:space="preserve"> important knowledge and a breadth of “</w:t>
      </w:r>
      <w:r w:rsidRPr="00683D68">
        <w:rPr>
          <w:rStyle w:val="Emphasis"/>
          <w:highlight w:val="green"/>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w:t>
      </w:r>
      <w:proofErr w:type="gramStart"/>
      <w:r w:rsidRPr="0007077F">
        <w:rPr>
          <w:sz w:val="12"/>
        </w:rPr>
        <w:t>are needed</w:t>
      </w:r>
      <w:proofErr w:type="gramEnd"/>
      <w:r w:rsidRPr="0007077F">
        <w:rPr>
          <w:sz w:val="12"/>
        </w:rPr>
        <w:t xml:space="preserve">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w:t>
      </w:r>
      <w:proofErr w:type="gramStart"/>
      <w:r w:rsidRPr="0007077F">
        <w:rPr>
          <w:sz w:val="12"/>
        </w:rPr>
        <w:t>2013</w:t>
      </w:r>
      <w:proofErr w:type="gramEnd"/>
      <w:r w:rsidRPr="0007077F">
        <w:rPr>
          <w:sz w:val="12"/>
        </w:rPr>
        <w:t xml:space="preserve"> Super Typhoon Haiyan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at risk of sex trafficking due to their displacement in crowded and unsafe shelters</w:t>
      </w:r>
      <w:r w:rsidRPr="0007077F">
        <w:rPr>
          <w:rStyle w:val="Emphasis"/>
        </w:rPr>
        <w:t xml:space="preserve">. For these communities, climate change is an unchecked threat multiplier. </w:t>
      </w:r>
      <w:r w:rsidRPr="00683D68">
        <w:rPr>
          <w:rStyle w:val="Emphasis"/>
          <w:highlight w:val="green"/>
        </w:rPr>
        <w:t xml:space="preserve">Combating climate change is a move toward climate </w:t>
      </w:r>
      <w:r w:rsidRPr="0007077F">
        <w:rPr>
          <w:rStyle w:val="Emphasis"/>
        </w:rPr>
        <w:t xml:space="preserve">justice </w:t>
      </w:r>
      <w:r w:rsidRPr="00683D68">
        <w:rPr>
          <w:rStyle w:val="Emphasis"/>
          <w:highlight w:val="green"/>
        </w:rPr>
        <w:t>and gender justice</w:t>
      </w:r>
      <w:r w:rsidRPr="0007077F">
        <w:rPr>
          <w:rStyle w:val="Emphasis"/>
        </w:rPr>
        <w:t xml:space="preserve">. </w:t>
      </w:r>
      <w:proofErr w:type="gramStart"/>
      <w:r w:rsidRPr="0007077F">
        <w:rPr>
          <w:rStyle w:val="Emphasis"/>
        </w:rPr>
        <w:t>And</w:t>
      </w:r>
      <w:proofErr w:type="gramEnd"/>
      <w:r w:rsidRPr="0007077F">
        <w:rPr>
          <w:rStyle w:val="Emphasis"/>
        </w:rPr>
        <w:t xml:space="preserve"> education has a role to play. High quality climate-change education can also help empower girls and youth to become powerful change agents for sustainability in their communities, charting new paths forward for what life can and should be like.</w:t>
      </w:r>
    </w:p>
    <w:p w:rsidR="009902F6" w:rsidRPr="0007077F" w:rsidRDefault="009902F6" w:rsidP="009902F6">
      <w:pPr>
        <w:rPr>
          <w:sz w:val="12"/>
        </w:rPr>
      </w:pPr>
    </w:p>
    <w:p w:rsidR="009902F6" w:rsidRPr="008C74CB" w:rsidRDefault="009902F6" w:rsidP="009902F6">
      <w:pPr>
        <w:pStyle w:val="Heading4"/>
        <w:rPr>
          <w:rFonts w:cs="Calibri"/>
          <w:iCs w:val="0"/>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rsidR="009902F6" w:rsidRPr="00DB16C2" w:rsidRDefault="009902F6" w:rsidP="009902F6">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6"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rsidR="009902F6" w:rsidRDefault="009902F6" w:rsidP="009902F6">
      <w:pPr>
        <w:rPr>
          <w:color w:val="000000" w:themeColor="text1"/>
          <w:u w:val="single"/>
        </w:rPr>
      </w:pPr>
      <w:r w:rsidRPr="00FA36D7">
        <w:rPr>
          <w:color w:val="000000" w:themeColor="text1"/>
          <w:sz w:val="16"/>
        </w:rPr>
        <w:t xml:space="preserve">The current climate crisis, they say, is larger and more complex than any humans have ever dealt with before. </w:t>
      </w:r>
      <w:proofErr w:type="gramStart"/>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7"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as such, they fail to adequately predict the scale of the potential consequences.</w:t>
      </w:r>
      <w:proofErr w:type="gramEnd"/>
      <w:r w:rsidRPr="00FA36D7">
        <w:rPr>
          <w:color w:val="000000" w:themeColor="text1"/>
          <w:sz w:val="16"/>
        </w:rPr>
        <w:t xml:space="preserve"> The truth, the authors wrote, is probably far worse than any models can fathom. How the world ends </w:t>
      </w:r>
      <w:proofErr w:type="gramStart"/>
      <w:r w:rsidRPr="00FA36D7">
        <w:rPr>
          <w:color w:val="000000" w:themeColor="text1"/>
          <w:sz w:val="16"/>
        </w:rPr>
        <w:t>What</w:t>
      </w:r>
      <w:proofErr w:type="gramEnd"/>
      <w:r w:rsidRPr="00FA36D7">
        <w:rPr>
          <w:color w:val="000000" w:themeColor="text1"/>
          <w:sz w:val="16"/>
        </w:rPr>
        <w:t xml:space="preserve">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8"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w:t>
      </w:r>
      <w:proofErr w:type="gramStart"/>
      <w:r w:rsidRPr="00FA36D7">
        <w:rPr>
          <w:color w:val="000000" w:themeColor="text1"/>
          <w:sz w:val="16"/>
        </w:rPr>
        <w:t>;</w:t>
      </w:r>
      <w:proofErr w:type="gramEnd"/>
      <w:r w:rsidRPr="00FA36D7">
        <w:rPr>
          <w:color w:val="000000" w:themeColor="text1"/>
          <w:sz w:val="16"/>
        </w:rPr>
        <w:t xml:space="preserve">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9" w:history="1">
        <w:r w:rsidRPr="00FA36D7">
          <w:rPr>
            <w:rStyle w:val="Hyperlink"/>
            <w:color w:val="000000" w:themeColor="text1"/>
            <w:highlight w:val="green"/>
            <w:u w:val="single"/>
          </w:rPr>
          <w:t>lethal heat</w:t>
        </w:r>
        <w:r w:rsidRPr="00FA36D7">
          <w:rPr>
            <w:rStyle w:val="Hyperlink"/>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w:t>
      </w:r>
      <w:proofErr w:type="gramStart"/>
      <w:r w:rsidRPr="00FA36D7">
        <w:rPr>
          <w:color w:val="000000" w:themeColor="text1"/>
          <w:sz w:val="16"/>
        </w:rPr>
        <w:t>are hit</w:t>
      </w:r>
      <w:proofErr w:type="gramEnd"/>
      <w:r w:rsidRPr="00FA36D7">
        <w:rPr>
          <w:color w:val="000000" w:themeColor="text1"/>
          <w:sz w:val="16"/>
        </w:rPr>
        <w:t xml:space="preserve">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20"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proofErr w:type="gramStart"/>
      <w:r w:rsidRPr="00FA36D7">
        <w:rPr>
          <w:color w:val="000000" w:themeColor="text1"/>
          <w:highlight w:val="green"/>
          <w:u w:val="single"/>
        </w:rPr>
        <w:t>civilization</w:t>
      </w:r>
      <w:proofErr w:type="gramEnd"/>
      <w:r w:rsidRPr="00FA36D7">
        <w:rPr>
          <w:color w:val="000000" w:themeColor="text1"/>
          <w:u w:val="single"/>
        </w:rPr>
        <w:t xml:space="preserve"> as we know it."</w:t>
      </w:r>
    </w:p>
    <w:p w:rsidR="009902F6" w:rsidRDefault="009902F6" w:rsidP="009902F6">
      <w:pPr>
        <w:rPr>
          <w:color w:val="000000" w:themeColor="text1"/>
          <w:u w:val="single"/>
        </w:rPr>
      </w:pPr>
    </w:p>
    <w:p w:rsidR="009902F6" w:rsidRDefault="009902F6" w:rsidP="009902F6">
      <w:pPr>
        <w:pStyle w:val="Heading4"/>
      </w:pPr>
      <w:r>
        <w:t xml:space="preserve">Educational innovation solves extinction. </w:t>
      </w:r>
    </w:p>
    <w:p w:rsidR="009902F6" w:rsidRDefault="009902F6" w:rsidP="009902F6">
      <w:proofErr w:type="spellStart"/>
      <w:r w:rsidRPr="00775765">
        <w:rPr>
          <w:rFonts w:eastAsiaTheme="majorEastAsia" w:cstheme="majorBidi"/>
          <w:b/>
          <w:iCs/>
          <w:sz w:val="26"/>
        </w:rPr>
        <w:t>Serdyukov</w:t>
      </w:r>
      <w:proofErr w:type="spellEnd"/>
      <w:r w:rsidRPr="00775765">
        <w:rPr>
          <w:rFonts w:eastAsiaTheme="majorEastAsia" w:cstheme="majorBidi"/>
          <w:b/>
          <w:iCs/>
          <w:sz w:val="26"/>
        </w:rPr>
        <w:t xml:space="preserve"> 17</w:t>
      </w:r>
      <w:r>
        <w:t xml:space="preserve"> </w:t>
      </w:r>
      <w:r w:rsidRPr="00610AEB">
        <w:t>Pete</w:t>
      </w:r>
      <w:r>
        <w:t xml:space="preserve">r </w:t>
      </w:r>
      <w:proofErr w:type="spellStart"/>
      <w:r>
        <w:t>Serdyukov</w:t>
      </w:r>
      <w:proofErr w:type="spellEnd"/>
      <w:r>
        <w:t>,</w:t>
      </w:r>
      <w:r w:rsidRPr="00610AEB">
        <w:t xml:space="preserve"> National University, La Jolla, California. 03/27/2017. “Innovation in Education: What Works, What Doesn’t, and What to Do about It?” Journal of Research in Innovative Teaching &amp; Learning, vol. 10, no. 1, pp. 4–33.</w:t>
      </w:r>
    </w:p>
    <w:p w:rsidR="009902F6" w:rsidRPr="00B030E3" w:rsidRDefault="009902F6" w:rsidP="009902F6">
      <w:pPr>
        <w:rPr>
          <w:color w:val="000000" w:themeColor="text1"/>
          <w:u w:val="single"/>
        </w:rPr>
      </w:pPr>
      <w:r w:rsidRPr="00B60D37">
        <w:rPr>
          <w:sz w:val="16"/>
        </w:rPr>
        <w:t xml:space="preserve">Introduction </w:t>
      </w:r>
      <w:r w:rsidRPr="00683D68">
        <w:rPr>
          <w:rStyle w:val="TitleChar"/>
          <w:highlight w:val="green"/>
        </w:rPr>
        <w:t>Education</w:t>
      </w:r>
      <w:r w:rsidRPr="002F6F02">
        <w:rPr>
          <w:rStyle w:val="TitleChar"/>
        </w:rPr>
        <w:t xml:space="preserve">, being a social institution serving the needs of society, </w:t>
      </w:r>
      <w:r w:rsidRPr="00683D68">
        <w:rPr>
          <w:rStyle w:val="TitleChar"/>
          <w:highlight w:val="green"/>
        </w:rPr>
        <w:t>is</w:t>
      </w:r>
      <w:r w:rsidRPr="00683D68">
        <w:rPr>
          <w:sz w:val="16"/>
          <w:highlight w:val="green"/>
        </w:rPr>
        <w:t xml:space="preserve"> </w:t>
      </w:r>
      <w:r w:rsidRPr="00683D68">
        <w:rPr>
          <w:rStyle w:val="Emphasis"/>
          <w:highlight w:val="green"/>
        </w:rPr>
        <w:t>indispensable for society to survive</w:t>
      </w:r>
      <w:r w:rsidRPr="00B60D37">
        <w:rPr>
          <w:sz w:val="16"/>
        </w:rPr>
        <w:t xml:space="preserve"> and thrive. </w:t>
      </w:r>
      <w:r w:rsidRPr="00683D68">
        <w:rPr>
          <w:rStyle w:val="TitleChar"/>
          <w:highlight w:val="green"/>
        </w:rPr>
        <w:t>It</w:t>
      </w:r>
      <w:r w:rsidRPr="004950BB">
        <w:rPr>
          <w:rStyle w:val="TitleChar"/>
        </w:rPr>
        <w:t xml:space="preserve"> should be</w:t>
      </w:r>
      <w:r w:rsidRPr="002F6F02">
        <w:rPr>
          <w:rStyle w:val="TitleChar"/>
        </w:rPr>
        <w:t xml:space="preserve"> not only comprehensive, sustainable, and superb, but </w:t>
      </w:r>
      <w:r w:rsidRPr="00683D68">
        <w:rPr>
          <w:rStyle w:val="TitleChar"/>
          <w:highlight w:val="green"/>
        </w:rPr>
        <w:t xml:space="preserve">must </w:t>
      </w:r>
      <w:r w:rsidRPr="00683D68">
        <w:rPr>
          <w:rStyle w:val="Emphasis"/>
          <w:highlight w:val="green"/>
        </w:rPr>
        <w:t>continuously evolve</w:t>
      </w:r>
      <w:r w:rsidRPr="00683D68">
        <w:rPr>
          <w:sz w:val="16"/>
          <w:highlight w:val="green"/>
        </w:rPr>
        <w:t xml:space="preserve"> </w:t>
      </w:r>
      <w:r w:rsidRPr="00683D68">
        <w:rPr>
          <w:rStyle w:val="TitleChar"/>
          <w:highlight w:val="green"/>
        </w:rPr>
        <w:t>to meet</w:t>
      </w:r>
      <w:r w:rsidRPr="002F6F02">
        <w:rPr>
          <w:rStyle w:val="TitleChar"/>
        </w:rPr>
        <w:t xml:space="preserve"> the </w:t>
      </w:r>
      <w:r w:rsidRPr="002F6F02">
        <w:rPr>
          <w:rStyle w:val="Emphasis"/>
        </w:rPr>
        <w:t>challenges</w:t>
      </w:r>
      <w:r w:rsidRPr="00B60D37">
        <w:rPr>
          <w:sz w:val="16"/>
        </w:rPr>
        <w:t xml:space="preserve"> </w:t>
      </w:r>
      <w:r w:rsidRPr="002F6F02">
        <w:rPr>
          <w:rStyle w:val="TitleChar"/>
        </w:rPr>
        <w:t xml:space="preserve">of </w:t>
      </w:r>
      <w:r w:rsidRPr="00683D68">
        <w:rPr>
          <w:rStyle w:val="TitleChar"/>
          <w:highlight w:val="green"/>
        </w:rPr>
        <w:t xml:space="preserve">the </w:t>
      </w:r>
      <w:r w:rsidRPr="00683D68">
        <w:rPr>
          <w:rStyle w:val="Emphasis"/>
          <w:highlight w:val="green"/>
        </w:rPr>
        <w:t>fast-changing</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unpredictable</w:t>
      </w:r>
      <w:r w:rsidRPr="00C05F24">
        <w:rPr>
          <w:rStyle w:val="Emphasis"/>
        </w:rPr>
        <w:t xml:space="preserve"> globalized </w:t>
      </w:r>
      <w:r w:rsidRPr="00683D68">
        <w:rPr>
          <w:rStyle w:val="Emphasis"/>
          <w:highlight w:val="green"/>
        </w:rPr>
        <w:t>world</w:t>
      </w:r>
      <w:r w:rsidRPr="004950BB">
        <w:rPr>
          <w:rStyle w:val="Emphasis"/>
        </w:rPr>
        <w:t>.</w:t>
      </w:r>
      <w:r w:rsidRPr="004950BB">
        <w:rPr>
          <w:sz w:val="16"/>
        </w:rPr>
        <w:t xml:space="preserve"> </w:t>
      </w:r>
      <w:r w:rsidRPr="004950BB">
        <w:rPr>
          <w:rStyle w:val="TitleChar"/>
        </w:rPr>
        <w:t>This</w:t>
      </w:r>
      <w:r w:rsidRPr="002F6F02">
        <w:rPr>
          <w:rStyle w:val="TitleChar"/>
        </w:rPr>
        <w:t xml:space="preserve"> </w:t>
      </w:r>
      <w:r w:rsidRPr="00C05F24">
        <w:rPr>
          <w:rStyle w:val="TitleChar"/>
        </w:rPr>
        <w:t>evolution must be</w:t>
      </w:r>
      <w:r w:rsidRPr="00C05F24">
        <w:rPr>
          <w:sz w:val="16"/>
        </w:rPr>
        <w:t xml:space="preserve"> </w:t>
      </w:r>
      <w:r w:rsidRPr="00C05F24">
        <w:rPr>
          <w:rStyle w:val="Emphasis"/>
        </w:rPr>
        <w:t>systemic</w:t>
      </w:r>
      <w:r w:rsidRPr="00C05F24">
        <w:rPr>
          <w:rStyle w:val="TitleChar"/>
        </w:rPr>
        <w:t xml:space="preserve">, </w:t>
      </w:r>
      <w:r w:rsidRPr="00C05F24">
        <w:rPr>
          <w:rStyle w:val="Emphasis"/>
        </w:rPr>
        <w:t>consistent</w:t>
      </w:r>
      <w:r w:rsidRPr="00C05F24">
        <w:rPr>
          <w:rStyle w:val="TitleChar"/>
        </w:rPr>
        <w:t>, and</w:t>
      </w:r>
      <w:r w:rsidRPr="00C05F24">
        <w:rPr>
          <w:sz w:val="16"/>
        </w:rPr>
        <w:t xml:space="preserve"> </w:t>
      </w:r>
      <w:r w:rsidRPr="00C05F24">
        <w:rPr>
          <w:rStyle w:val="Emphasis"/>
        </w:rPr>
        <w:t>scalable</w:t>
      </w:r>
      <w:r w:rsidRPr="00C05F24">
        <w:rPr>
          <w:rStyle w:val="TitleChar"/>
        </w:rPr>
        <w:t>; therefore</w:t>
      </w:r>
      <w:r w:rsidRPr="00C05F24">
        <w:rPr>
          <w:sz w:val="16"/>
        </w:rPr>
        <w:t xml:space="preserve">, </w:t>
      </w:r>
      <w:proofErr w:type="gramStart"/>
      <w:r w:rsidRPr="00C05F24">
        <w:rPr>
          <w:sz w:val="16"/>
        </w:rPr>
        <w:t xml:space="preserve">school </w:t>
      </w:r>
      <w:r w:rsidRPr="00C05F24">
        <w:rPr>
          <w:rStyle w:val="TitleChar"/>
        </w:rPr>
        <w:t>teachers</w:t>
      </w:r>
      <w:proofErr w:type="gramEnd"/>
      <w:r w:rsidRPr="00C05F24">
        <w:rPr>
          <w:sz w:val="16"/>
        </w:rPr>
        <w:t xml:space="preserve">, college </w:t>
      </w:r>
      <w:r w:rsidRPr="00C05F24">
        <w:rPr>
          <w:rStyle w:val="TitleChar"/>
        </w:rPr>
        <w:t>professors, administrators, researchers</w:t>
      </w:r>
      <w:r w:rsidRPr="002F6F02">
        <w:rPr>
          <w:rStyle w:val="TitleChar"/>
        </w:rPr>
        <w:t xml:space="preserve">, and </w:t>
      </w:r>
      <w:r w:rsidRPr="00683D68">
        <w:rPr>
          <w:rStyle w:val="Emphasis"/>
          <w:highlight w:val="green"/>
        </w:rPr>
        <w:t>policy makers</w:t>
      </w:r>
      <w:r w:rsidRPr="00C05F24">
        <w:rPr>
          <w:rStyle w:val="TitleChar"/>
        </w:rPr>
        <w:t xml:space="preserve"> are expected to </w:t>
      </w:r>
      <w:r w:rsidRPr="00683D68">
        <w:rPr>
          <w:rStyle w:val="TitleChar"/>
          <w:highlight w:val="green"/>
        </w:rPr>
        <w:t>innovate</w:t>
      </w:r>
      <w:r w:rsidRPr="002F6F02">
        <w:rPr>
          <w:rStyle w:val="TitleChar"/>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TitleChar"/>
        </w:rPr>
        <w:t>of</w:t>
      </w:r>
      <w:r w:rsidRPr="00B60D37">
        <w:rPr>
          <w:sz w:val="16"/>
        </w:rPr>
        <w:t xml:space="preserve"> </w:t>
      </w:r>
      <w:r w:rsidRPr="00683D68">
        <w:rPr>
          <w:rStyle w:val="Emphasis"/>
          <w:highlight w:val="green"/>
        </w:rPr>
        <w:t>teaching</w:t>
      </w:r>
      <w:r w:rsidRPr="002F6F02">
        <w:rPr>
          <w:rStyle w:val="Emphasis"/>
        </w:rPr>
        <w:t xml:space="preserve"> and learning</w:t>
      </w:r>
      <w:r w:rsidRPr="002F6F02">
        <w:rPr>
          <w:rStyle w:val="TitleChar"/>
        </w:rPr>
        <w:t xml:space="preserve">, as well as all other aspects of this complex organization </w:t>
      </w:r>
      <w:r w:rsidRPr="00683D68">
        <w:rPr>
          <w:rStyle w:val="TitleChar"/>
          <w:highlight w:val="green"/>
        </w:rPr>
        <w:t xml:space="preserve">to ensure </w:t>
      </w:r>
      <w:r w:rsidRPr="00683D68">
        <w:rPr>
          <w:rStyle w:val="Emphasis"/>
          <w:highlight w:val="gree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w:t>
      </w:r>
      <w:proofErr w:type="gramStart"/>
      <w:r w:rsidRPr="00B60D37">
        <w:rPr>
          <w:sz w:val="16"/>
        </w:rPr>
        <w:t>current status</w:t>
      </w:r>
      <w:proofErr w:type="gramEnd"/>
      <w:r w:rsidRPr="00B60D37">
        <w:rPr>
          <w:sz w:val="16"/>
        </w:rPr>
        <w:t xml:space="preserve">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sidRPr="00683D68">
        <w:rPr>
          <w:rStyle w:val="TitleChar"/>
          <w:highlight w:val="green"/>
        </w:rPr>
        <w:t>For</w:t>
      </w:r>
      <w:proofErr w:type="gramEnd"/>
      <w:r w:rsidRPr="00B60D37">
        <w:rPr>
          <w:sz w:val="16"/>
        </w:rPr>
        <w:t xml:space="preserve"> an individual, a nation, and </w:t>
      </w:r>
      <w:r w:rsidRPr="00683D68">
        <w:rPr>
          <w:rStyle w:val="Emphasis"/>
          <w:highlight w:val="green"/>
        </w:rPr>
        <w:t>humankind</w:t>
      </w:r>
      <w:r w:rsidRPr="00683D68">
        <w:rPr>
          <w:sz w:val="16"/>
          <w:highlight w:val="green"/>
        </w:rPr>
        <w:t xml:space="preserve"> </w:t>
      </w:r>
      <w:r w:rsidRPr="00683D68">
        <w:rPr>
          <w:rStyle w:val="TitleChar"/>
          <w:highlight w:val="green"/>
        </w:rPr>
        <w:t>to</w:t>
      </w:r>
      <w:r w:rsidRPr="00683D68">
        <w:rPr>
          <w:sz w:val="16"/>
          <w:highlight w:val="green"/>
        </w:rPr>
        <w:t xml:space="preserve"> </w:t>
      </w:r>
      <w:r w:rsidRPr="00683D68">
        <w:rPr>
          <w:rStyle w:val="Emphasis"/>
          <w:highlight w:val="green"/>
        </w:rPr>
        <w:t>survive</w:t>
      </w:r>
      <w:r w:rsidRPr="002F6F02">
        <w:rPr>
          <w:rStyle w:val="Emphasis"/>
        </w:rPr>
        <w:t xml:space="preserve"> and progress</w:t>
      </w:r>
      <w:r w:rsidRPr="00B60D37">
        <w:rPr>
          <w:sz w:val="16"/>
        </w:rPr>
        <w:t xml:space="preserve">, </w:t>
      </w:r>
      <w:r w:rsidRPr="00683D68">
        <w:rPr>
          <w:rStyle w:val="Emphasis"/>
          <w:highlight w:val="green"/>
        </w:rPr>
        <w:t>innovation</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evolution</w:t>
      </w:r>
      <w:r w:rsidRPr="00683D68">
        <w:rPr>
          <w:sz w:val="16"/>
          <w:highlight w:val="green"/>
        </w:rPr>
        <w:t xml:space="preserve"> </w:t>
      </w:r>
      <w:r w:rsidRPr="00683D68">
        <w:rPr>
          <w:rStyle w:val="TitleChar"/>
          <w:highlight w:val="green"/>
        </w:rPr>
        <w:t xml:space="preserve">are </w:t>
      </w:r>
      <w:r w:rsidRPr="00683D68">
        <w:rPr>
          <w:rStyle w:val="Emphasis"/>
          <w:highlight w:val="green"/>
        </w:rPr>
        <w:t>essential</w:t>
      </w:r>
      <w:r w:rsidRPr="002F6F02">
        <w:rPr>
          <w:rStyle w:val="TitleChar"/>
        </w:rPr>
        <w:t>. Innovations in</w:t>
      </w:r>
      <w:r w:rsidRPr="00B60D37">
        <w:rPr>
          <w:sz w:val="16"/>
        </w:rPr>
        <w:t xml:space="preserve"> </w:t>
      </w:r>
      <w:r w:rsidRPr="00C05F24">
        <w:rPr>
          <w:rStyle w:val="Emphasis"/>
        </w:rPr>
        <w:t>education</w:t>
      </w:r>
      <w:r w:rsidRPr="00C05F24">
        <w:rPr>
          <w:sz w:val="16"/>
        </w:rPr>
        <w:t xml:space="preserve"> </w:t>
      </w:r>
      <w:r w:rsidRPr="00C05F24">
        <w:rPr>
          <w:rStyle w:val="TitleChar"/>
        </w:rPr>
        <w:t xml:space="preserve">are of </w:t>
      </w:r>
      <w:r w:rsidRPr="00C05F24">
        <w:rPr>
          <w:rStyle w:val="Emphasis"/>
        </w:rPr>
        <w:t>particular importance</w:t>
      </w:r>
      <w:r w:rsidRPr="00B60D37">
        <w:rPr>
          <w:sz w:val="16"/>
        </w:rPr>
        <w:t xml:space="preserve"> </w:t>
      </w:r>
      <w:r w:rsidRPr="002F6F02">
        <w:rPr>
          <w:rStyle w:val="TitleChar"/>
        </w:rPr>
        <w:t xml:space="preserve">because </w:t>
      </w:r>
      <w:r w:rsidRPr="00683D68">
        <w:rPr>
          <w:rStyle w:val="TitleChar"/>
          <w:highlight w:val="green"/>
        </w:rPr>
        <w:t xml:space="preserve">education plays a </w:t>
      </w:r>
      <w:r w:rsidRPr="00683D68">
        <w:rPr>
          <w:rStyle w:val="Emphasis"/>
          <w:highlight w:val="green"/>
        </w:rPr>
        <w:t>crucial role</w:t>
      </w:r>
      <w:r w:rsidRPr="00683D68">
        <w:rPr>
          <w:sz w:val="16"/>
          <w:highlight w:val="green"/>
        </w:rPr>
        <w:t xml:space="preserve"> </w:t>
      </w:r>
      <w:r w:rsidRPr="00683D68">
        <w:rPr>
          <w:rStyle w:val="TitleChar"/>
          <w:highlight w:val="green"/>
        </w:rPr>
        <w:t>in</w:t>
      </w:r>
      <w:r w:rsidRPr="002F6F02">
        <w:rPr>
          <w:rStyle w:val="TitleChar"/>
        </w:rPr>
        <w:t xml:space="preserve"> creating </w:t>
      </w:r>
      <w:r w:rsidRPr="00683D68">
        <w:rPr>
          <w:rStyle w:val="TitleChar"/>
          <w:highlight w:val="green"/>
        </w:rPr>
        <w:t xml:space="preserve">a </w:t>
      </w:r>
      <w:r w:rsidRPr="00683D68">
        <w:rPr>
          <w:rStyle w:val="Emphasis"/>
          <w:highlight w:val="green"/>
        </w:rPr>
        <w:t>sustainable future</w:t>
      </w:r>
      <w:r w:rsidRPr="00683D68">
        <w:rPr>
          <w:rStyle w:val="TitleChar"/>
          <w:highlight w:val="green"/>
        </w:rPr>
        <w:t>. “Innovation</w:t>
      </w:r>
      <w:r w:rsidRPr="004950BB">
        <w:rPr>
          <w:rStyle w:val="TitleChar"/>
        </w:rPr>
        <w:t xml:space="preserve"> resembles</w:t>
      </w:r>
      <w:r w:rsidRPr="002F6F02">
        <w:rPr>
          <w:rStyle w:val="TitleChar"/>
        </w:rPr>
        <w:t xml:space="preserve"> mutation, </w:t>
      </w:r>
      <w:r w:rsidRPr="004950BB">
        <w:rPr>
          <w:rStyle w:val="TitleChar"/>
        </w:rPr>
        <w:t>the biological process</w:t>
      </w:r>
      <w:r w:rsidRPr="002F6F02">
        <w:rPr>
          <w:rStyle w:val="TitleChar"/>
        </w:rPr>
        <w:t xml:space="preserve"> that </w:t>
      </w:r>
      <w:r w:rsidRPr="00683D68">
        <w:rPr>
          <w:rStyle w:val="TitleChar"/>
          <w:highlight w:val="green"/>
        </w:rPr>
        <w:t xml:space="preserve">keeps species evolving so they can </w:t>
      </w:r>
      <w:r w:rsidRPr="00683D68">
        <w:rPr>
          <w:rStyle w:val="Emphasis"/>
          <w:highlight w:val="green"/>
        </w:rPr>
        <w:t>better compete for survival</w:t>
      </w:r>
      <w:r w:rsidRPr="002F6F02">
        <w:rPr>
          <w:rStyle w:val="TitleChar"/>
        </w:rPr>
        <w:t>”</w:t>
      </w:r>
      <w:r w:rsidRPr="00B60D37">
        <w:rPr>
          <w:sz w:val="16"/>
        </w:rPr>
        <w:t xml:space="preserve"> (Hoffman and </w:t>
      </w:r>
      <w:proofErr w:type="spellStart"/>
      <w:r w:rsidRPr="00B60D37">
        <w:rPr>
          <w:sz w:val="16"/>
        </w:rPr>
        <w:t>Holzhuter</w:t>
      </w:r>
      <w:proofErr w:type="spellEnd"/>
      <w:r w:rsidRPr="00B60D37">
        <w:rPr>
          <w:sz w:val="16"/>
        </w:rPr>
        <w:t xml:space="preserve">, 2012, p. 3). </w:t>
      </w:r>
      <w:r w:rsidRPr="002F6F02">
        <w:rPr>
          <w:rStyle w:val="TitleChar"/>
        </w:rPr>
        <w:t xml:space="preserve">Innovation, </w:t>
      </w:r>
      <w:r w:rsidRPr="00C05F24">
        <w:rPr>
          <w:rStyle w:val="TitleChar"/>
        </w:rPr>
        <w:t xml:space="preserve">therefore, is to </w:t>
      </w:r>
      <w:proofErr w:type="gramStart"/>
      <w:r w:rsidRPr="00C05F24">
        <w:rPr>
          <w:rStyle w:val="TitleChar"/>
        </w:rPr>
        <w:t>be regarded</w:t>
      </w:r>
      <w:proofErr w:type="gramEnd"/>
      <w:r w:rsidRPr="00C05F24">
        <w:rPr>
          <w:rStyle w:val="TitleChar"/>
        </w:rPr>
        <w:t xml:space="preserve">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TitleChar"/>
        </w:rPr>
        <w:t xml:space="preserve">(e.g. industrial, business, or educational) needs constant innovation to remain </w:t>
      </w:r>
      <w:r w:rsidRPr="00C05F24">
        <w:rPr>
          <w:rStyle w:val="Emphasis"/>
        </w:rPr>
        <w:t>sustainable</w:t>
      </w:r>
      <w:r w:rsidRPr="00C05F24">
        <w:rPr>
          <w:rStyle w:val="TitleChar"/>
        </w:rPr>
        <w:t>.</w:t>
      </w:r>
      <w:r w:rsidRPr="00C05F24">
        <w:rPr>
          <w:sz w:val="16"/>
        </w:rPr>
        <w:t xml:space="preserve"> </w:t>
      </w:r>
      <w:r w:rsidRPr="00C05F24">
        <w:rPr>
          <w:rStyle w:val="TitleChar"/>
        </w:rPr>
        <w:t xml:space="preserve">The need for educational innovations has become </w:t>
      </w:r>
      <w:r w:rsidRPr="00C05F24">
        <w:rPr>
          <w:rStyle w:val="Emphasis"/>
        </w:rPr>
        <w:t>acute</w:t>
      </w:r>
      <w:r w:rsidRPr="00C05F24">
        <w:rPr>
          <w:sz w:val="16"/>
        </w:rPr>
        <w:t xml:space="preserve">. “It is widely believed that </w:t>
      </w:r>
      <w:r w:rsidRPr="00C05F24">
        <w:rPr>
          <w:rStyle w:val="TitleChar"/>
        </w:rPr>
        <w:t>countries’</w:t>
      </w:r>
      <w:r w:rsidRPr="00C05F24">
        <w:rPr>
          <w:sz w:val="16"/>
        </w:rPr>
        <w:t xml:space="preserve"> </w:t>
      </w:r>
      <w:r w:rsidRPr="00C05F24">
        <w:rPr>
          <w:rStyle w:val="Emphasis"/>
        </w:rPr>
        <w:t>social and economic</w:t>
      </w:r>
      <w:r w:rsidRPr="002F6F02">
        <w:rPr>
          <w:rStyle w:val="Emphasis"/>
        </w:rPr>
        <w:t xml:space="preserve"> </w:t>
      </w:r>
      <w:r w:rsidRPr="00683D68">
        <w:rPr>
          <w:rStyle w:val="Emphasis"/>
          <w:highlight w:val="green"/>
        </w:rPr>
        <w:t>well-being</w:t>
      </w:r>
      <w:r w:rsidRPr="00683D68">
        <w:rPr>
          <w:sz w:val="16"/>
          <w:highlight w:val="green"/>
        </w:rPr>
        <w:t xml:space="preserve"> </w:t>
      </w:r>
      <w:r w:rsidRPr="00683D68">
        <w:rPr>
          <w:rStyle w:val="TitleChar"/>
          <w:highlight w:val="green"/>
        </w:rPr>
        <w:t>will</w:t>
      </w:r>
      <w:r w:rsidRPr="00683D68">
        <w:rPr>
          <w:sz w:val="16"/>
          <w:highlight w:val="green"/>
        </w:rPr>
        <w:t xml:space="preserve"> </w:t>
      </w:r>
      <w:r w:rsidRPr="00683D68">
        <w:rPr>
          <w:rStyle w:val="Emphasis"/>
          <w:highlight w:val="green"/>
        </w:rPr>
        <w:t>depend</w:t>
      </w:r>
      <w:r w:rsidRPr="00B60D37">
        <w:rPr>
          <w:sz w:val="16"/>
        </w:rPr>
        <w:t xml:space="preserve"> </w:t>
      </w:r>
      <w:r w:rsidRPr="002F6F02">
        <w:rPr>
          <w:rStyle w:val="TitleChar"/>
        </w:rPr>
        <w:t xml:space="preserve">to an ever greater extent </w:t>
      </w:r>
      <w:r w:rsidRPr="00683D68">
        <w:rPr>
          <w:rStyle w:val="TitleChar"/>
          <w:highlight w:val="green"/>
        </w:rPr>
        <w:t>on</w:t>
      </w:r>
      <w:r w:rsidRPr="002F6F02">
        <w:rPr>
          <w:rStyle w:val="TitleChar"/>
        </w:rPr>
        <w:t xml:space="preserve"> the quality of </w:t>
      </w:r>
      <w:r w:rsidRPr="00C05F24">
        <w:rPr>
          <w:rStyle w:val="TitleChar"/>
        </w:rPr>
        <w:t xml:space="preserve">their citizens’ </w:t>
      </w:r>
      <w:r w:rsidRPr="00683D68">
        <w:rPr>
          <w:rStyle w:val="TitleChar"/>
          <w:highlight w:val="green"/>
        </w:rPr>
        <w:t>education</w:t>
      </w:r>
      <w:r w:rsidRPr="002F6F02">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TitleChar"/>
        </w:rPr>
        <w:t>, or in other words, to reach the goals set for them while making the best use of available resources”</w:t>
      </w:r>
      <w:r w:rsidRPr="00B60D37">
        <w:rPr>
          <w:sz w:val="16"/>
        </w:rPr>
        <w:t xml:space="preserve"> (</w:t>
      </w:r>
      <w:proofErr w:type="spellStart"/>
      <w:r w:rsidRPr="00B60D37">
        <w:rPr>
          <w:sz w:val="16"/>
        </w:rPr>
        <w:t>Cornali</w:t>
      </w:r>
      <w:proofErr w:type="spellEnd"/>
      <w:r w:rsidRPr="00B60D37">
        <w:rPr>
          <w:sz w:val="16"/>
        </w:rPr>
        <w:t>, 2012, p. 255). According to an Organization for Economic Cooperation and Development (OECD) report, “</w:t>
      </w:r>
      <w:r w:rsidRPr="002F6F02">
        <w:rPr>
          <w:rStyle w:val="TitleChar"/>
        </w:rPr>
        <w:t>the pressure to increase equity and improve educational outcomes for students is growing around the world</w:t>
      </w:r>
      <w:r w:rsidRPr="00B60D37">
        <w:rPr>
          <w:sz w:val="16"/>
        </w:rPr>
        <w:t>” (</w:t>
      </w:r>
      <w:proofErr w:type="spellStart"/>
      <w:r w:rsidRPr="00B60D37">
        <w:rPr>
          <w:sz w:val="16"/>
        </w:rPr>
        <w:t>Vieluf</w:t>
      </w:r>
      <w:proofErr w:type="spellEnd"/>
      <w:r w:rsidRPr="00B60D37">
        <w:rPr>
          <w:sz w:val="16"/>
        </w:rPr>
        <w:t xml:space="preserve"> et al., 2012, p. 3). </w:t>
      </w:r>
      <w:r w:rsidRPr="002F6F02">
        <w:rPr>
          <w:rStyle w:val="TitleChar"/>
        </w:rPr>
        <w:t>In the USA, underlying pressure to innovate comes from political, economic, demographic, and technological forces from both inside and outside the nation.</w:t>
      </w:r>
      <w:r>
        <w:rPr>
          <w:rStyle w:val="TitleChar"/>
        </w:rPr>
        <w:t xml:space="preserve"> </w:t>
      </w:r>
      <w:r w:rsidRPr="002F6F02">
        <w:rPr>
          <w:rStyle w:val="TitleChar"/>
        </w:rPr>
        <w:t xml:space="preserve">Many </w:t>
      </w:r>
      <w:r w:rsidRPr="00683D68">
        <w:rPr>
          <w:rStyle w:val="TitleChar"/>
          <w:highlight w:val="green"/>
        </w:rPr>
        <w:t>in the US</w:t>
      </w:r>
      <w:r w:rsidRPr="00552CBF">
        <w:rPr>
          <w:rStyle w:val="TitleChar"/>
        </w:rPr>
        <w:t>A</w:t>
      </w:r>
      <w:r w:rsidRPr="002F6F02">
        <w:rPr>
          <w:rStyle w:val="TitleChar"/>
        </w:rPr>
        <w:t xml:space="preserve"> seem to recognize that </w:t>
      </w:r>
      <w:r w:rsidRPr="00683D68">
        <w:rPr>
          <w:rStyle w:val="TitleChar"/>
          <w:highlight w:val="green"/>
        </w:rPr>
        <w:t>education</w:t>
      </w:r>
      <w:r w:rsidRPr="002F6F02">
        <w:rPr>
          <w:rStyle w:val="TitleChar"/>
        </w:rPr>
        <w:t xml:space="preserve"> at all levels </w:t>
      </w:r>
      <w:r w:rsidRPr="00683D68">
        <w:rPr>
          <w:rStyle w:val="Emphasis"/>
          <w:highlight w:val="green"/>
        </w:rPr>
        <w:t>critically needs renewal</w:t>
      </w:r>
      <w:r w:rsidRPr="00B60D37">
        <w:rPr>
          <w:sz w:val="16"/>
        </w:rPr>
        <w:t>: “Higher education has to change. It needs more innovation” (</w:t>
      </w:r>
      <w:proofErr w:type="spellStart"/>
      <w:r w:rsidRPr="00B60D37">
        <w:rPr>
          <w:sz w:val="16"/>
        </w:rPr>
        <w:t>Wildavsky</w:t>
      </w:r>
      <w:proofErr w:type="spellEnd"/>
      <w:r w:rsidRPr="00B60D37">
        <w:rPr>
          <w:sz w:val="16"/>
        </w:rPr>
        <w:t xml:space="preserve"> et al., 2012, p. 1). This message, however, is not new – in the foreword to the 1964 book entitled Innovation in Education, Arthur </w:t>
      </w:r>
      <w:proofErr w:type="spellStart"/>
      <w:r w:rsidRPr="00B60D37">
        <w:rPr>
          <w:sz w:val="16"/>
        </w:rPr>
        <w:t>Foshay</w:t>
      </w:r>
      <w:proofErr w:type="spellEnd"/>
      <w:r w:rsidRPr="00B60D37">
        <w:rPr>
          <w:sz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p>
    <w:p w:rsidR="009902F6" w:rsidRPr="003446C4" w:rsidRDefault="009902F6" w:rsidP="009902F6">
      <w:pPr>
        <w:pStyle w:val="Heading4"/>
      </w:pPr>
      <w:r>
        <w:t xml:space="preserve">The teacher activism movement is a </w:t>
      </w:r>
      <w:r w:rsidRPr="003446C4">
        <w:rPr>
          <w:u w:val="single"/>
        </w:rPr>
        <w:t>nation-wide force</w:t>
      </w:r>
      <w:r>
        <w:t xml:space="preserve"> for </w:t>
      </w:r>
      <w:r w:rsidRPr="003446C4">
        <w:rPr>
          <w:u w:val="single"/>
        </w:rPr>
        <w:t>social change</w:t>
      </w:r>
      <w:r>
        <w:t xml:space="preserve">. </w:t>
      </w:r>
      <w:proofErr w:type="gramStart"/>
      <w:r>
        <w:t>It’s</w:t>
      </w:r>
      <w:proofErr w:type="gramEnd"/>
      <w:r>
        <w:t xml:space="preserve"> successfully deconstructing </w:t>
      </w:r>
      <w:r>
        <w:rPr>
          <w:u w:val="single"/>
        </w:rPr>
        <w:t>privatization</w:t>
      </w:r>
      <w:r>
        <w:t xml:space="preserve">, </w:t>
      </w:r>
      <w:r>
        <w:rPr>
          <w:u w:val="single"/>
        </w:rPr>
        <w:t>inequality</w:t>
      </w:r>
      <w:r>
        <w:t xml:space="preserve">, and </w:t>
      </w:r>
      <w:r>
        <w:rPr>
          <w:u w:val="single"/>
        </w:rPr>
        <w:t>charter schools</w:t>
      </w:r>
      <w:r>
        <w:t xml:space="preserve">. </w:t>
      </w:r>
    </w:p>
    <w:p w:rsidR="009902F6" w:rsidRPr="003446C4" w:rsidRDefault="009902F6" w:rsidP="009902F6">
      <w:pPr>
        <w:rPr>
          <w:sz w:val="16"/>
        </w:rPr>
      </w:pPr>
      <w:r w:rsidRPr="003446C4">
        <w:rPr>
          <w:rStyle w:val="Style13ptBold"/>
        </w:rPr>
        <w:t>Will 19</w:t>
      </w:r>
      <w:r w:rsidRPr="003446C4">
        <w:rPr>
          <w:sz w:val="16"/>
        </w:rPr>
        <w:t xml:space="preserve"> (Madeline, 3-5-2019, "How Teacher Strikes Are Changing," Education Week, </w:t>
      </w:r>
      <w:hyperlink r:id="rId21" w:history="1">
        <w:r w:rsidRPr="003446C4">
          <w:rPr>
            <w:rStyle w:val="Hyperlink"/>
            <w:sz w:val="16"/>
          </w:rPr>
          <w:t>https://www.edweek.org/teaching-learning/how-teacher-strikes-are-changing/2019/03</w:t>
        </w:r>
      </w:hyperlink>
      <w:r w:rsidRPr="003446C4">
        <w:rPr>
          <w:sz w:val="16"/>
        </w:rPr>
        <w:t>) AG</w:t>
      </w:r>
    </w:p>
    <w:p w:rsidR="009902F6" w:rsidRPr="003446C4" w:rsidRDefault="009902F6" w:rsidP="009902F6">
      <w:pPr>
        <w:rPr>
          <w:sz w:val="16"/>
        </w:rPr>
      </w:pPr>
      <w:proofErr w:type="gramStart"/>
      <w:r w:rsidRPr="003446C4">
        <w:rPr>
          <w:sz w:val="16"/>
        </w:rPr>
        <w:t>But</w:t>
      </w:r>
      <w:proofErr w:type="gramEnd"/>
      <w:r w:rsidRPr="003446C4">
        <w:rPr>
          <w:sz w:val="16"/>
        </w:rPr>
        <w:t xml:space="preserve"> </w:t>
      </w:r>
      <w:r w:rsidRPr="009A256D">
        <w:rPr>
          <w:rStyle w:val="StyleUnderline"/>
        </w:rPr>
        <w:t>this time, teachers’ demands were different, a</w:t>
      </w:r>
      <w:r>
        <w:rPr>
          <w:rStyle w:val="StyleUnderline"/>
        </w:rPr>
        <w:t xml:space="preserve"> </w:t>
      </w:r>
      <w:r w:rsidRPr="009A256D">
        <w:rPr>
          <w:rStyle w:val="StyleUnderline"/>
        </w:rPr>
        <w:t xml:space="preserve">reflection of </w:t>
      </w:r>
      <w:r w:rsidRPr="009A256D">
        <w:rPr>
          <w:rStyle w:val="Emphasis"/>
        </w:rPr>
        <w:t>the changing flavor of strikes nationwide</w:t>
      </w:r>
      <w:r w:rsidRPr="003446C4">
        <w:rPr>
          <w:sz w:val="16"/>
        </w:rPr>
        <w:t xml:space="preserve">. While </w:t>
      </w:r>
      <w:r w:rsidRPr="009A256D">
        <w:rPr>
          <w:rStyle w:val="StyleUnderline"/>
        </w:rPr>
        <w:t xml:space="preserve">last year’s teacher walkouts </w:t>
      </w:r>
      <w:proofErr w:type="gramStart"/>
      <w:r w:rsidRPr="009A256D">
        <w:rPr>
          <w:rStyle w:val="StyleUnderline"/>
        </w:rPr>
        <w:t>were focused</w:t>
      </w:r>
      <w:proofErr w:type="gramEnd"/>
      <w:r w:rsidRPr="009A256D">
        <w:rPr>
          <w:rStyle w:val="StyleUnderline"/>
        </w:rPr>
        <w:t xml:space="preserve"> primarily on stagnant wages</w:t>
      </w:r>
      <w:r w:rsidRPr="003446C4">
        <w:rPr>
          <w:sz w:val="16"/>
        </w:rPr>
        <w:t xml:space="preserve"> and crumbling classrooms, </w:t>
      </w:r>
      <w:r w:rsidRPr="009A256D">
        <w:rPr>
          <w:rStyle w:val="StyleUnderline"/>
        </w:rPr>
        <w:t>the</w:t>
      </w:r>
      <w:r w:rsidRPr="009A256D">
        <w:rPr>
          <w:rStyle w:val="Emphasis"/>
        </w:rPr>
        <w:t xml:space="preserve"> </w:t>
      </w:r>
      <w:r w:rsidRPr="00E84049">
        <w:rPr>
          <w:rStyle w:val="Emphasis"/>
          <w:highlight w:val="green"/>
        </w:rPr>
        <w:t>strike demands</w:t>
      </w:r>
      <w:r w:rsidRPr="009A256D">
        <w:rPr>
          <w:rStyle w:val="Emphasis"/>
        </w:rPr>
        <w:t xml:space="preserve"> now are more </w:t>
      </w:r>
      <w:r w:rsidRPr="00E84049">
        <w:rPr>
          <w:rStyle w:val="Emphasis"/>
          <w:highlight w:val="green"/>
        </w:rPr>
        <w:t>far-reaching</w:t>
      </w:r>
      <w:r w:rsidRPr="00E84049">
        <w:rPr>
          <w:rStyle w:val="StyleUnderline"/>
          <w:highlight w:val="green"/>
        </w:rPr>
        <w:t>.</w:t>
      </w:r>
      <w:r w:rsidRPr="009A256D">
        <w:rPr>
          <w:rStyle w:val="StyleUnderline"/>
        </w:rPr>
        <w:t xml:space="preserve"> Teachers are pushing back against education reform </w:t>
      </w:r>
      <w:r w:rsidRPr="003446C4">
        <w:rPr>
          <w:rStyle w:val="StyleUnderline"/>
        </w:rPr>
        <w:t xml:space="preserve">policies such as charter schools and performance-based pay. </w:t>
      </w:r>
      <w:proofErr w:type="gramStart"/>
      <w:r w:rsidRPr="003446C4">
        <w:rPr>
          <w:rStyle w:val="StyleUnderline"/>
        </w:rPr>
        <w:t>They’re</w:t>
      </w:r>
      <w:proofErr w:type="gramEnd"/>
      <w:r w:rsidRPr="009A256D">
        <w:rPr>
          <w:rStyle w:val="StyleUnderline"/>
        </w:rPr>
        <w:t xml:space="preserve"> also fighting for </w:t>
      </w:r>
      <w:r w:rsidRPr="009A256D">
        <w:rPr>
          <w:rStyle w:val="Emphasis"/>
        </w:rPr>
        <w:t>social-justice initiatives</w:t>
      </w:r>
      <w:r w:rsidRPr="009A256D">
        <w:rPr>
          <w:rStyle w:val="StyleUnderline"/>
        </w:rPr>
        <w:t xml:space="preserve"> like sanctuary protections for undocumented students.</w:t>
      </w:r>
      <w:r>
        <w:rPr>
          <w:rStyle w:val="StyleUnderline"/>
        </w:rPr>
        <w:t xml:space="preserve"> </w:t>
      </w:r>
      <w:r w:rsidRPr="003446C4">
        <w:rPr>
          <w:sz w:val="16"/>
        </w:rPr>
        <w:t xml:space="preserve">Although some experts </w:t>
      </w:r>
      <w:proofErr w:type="gramStart"/>
      <w:r w:rsidRPr="003446C4">
        <w:rPr>
          <w:sz w:val="16"/>
        </w:rPr>
        <w:t>say</w:t>
      </w:r>
      <w:proofErr w:type="gramEnd"/>
      <w:r w:rsidRPr="003446C4">
        <w:rPr>
          <w:sz w:val="16"/>
        </w:rPr>
        <w:t xml:space="preserve"> there’s a risk of losing public support as teachers become more political in their demands, the </w:t>
      </w:r>
      <w:r w:rsidRPr="009A256D">
        <w:rPr>
          <w:rStyle w:val="StyleUnderline"/>
        </w:rPr>
        <w:t xml:space="preserve">strikes so far have retained </w:t>
      </w:r>
      <w:r w:rsidRPr="009A256D">
        <w:rPr>
          <w:rStyle w:val="Emphasis"/>
        </w:rPr>
        <w:t>community involvement</w:t>
      </w:r>
      <w:r w:rsidRPr="009A256D">
        <w:rPr>
          <w:rStyle w:val="StyleUnderline"/>
        </w:rPr>
        <w:t xml:space="preserve"> and have all been relatively </w:t>
      </w:r>
      <w:r w:rsidRPr="009A256D">
        <w:rPr>
          <w:rStyle w:val="Emphasis"/>
        </w:rPr>
        <w:t>successful</w:t>
      </w:r>
      <w:r w:rsidRPr="009A256D">
        <w:rPr>
          <w:rStyle w:val="StyleUnderline"/>
        </w:rPr>
        <w:t>.</w:t>
      </w:r>
      <w:r w:rsidRPr="003446C4">
        <w:rPr>
          <w:sz w:val="16"/>
        </w:rPr>
        <w:t xml:space="preserve"> Even as the protests move from red states to blue cities, there is still a coherent narrative in place: Teachers </w:t>
      </w:r>
      <w:proofErr w:type="gramStart"/>
      <w:r w:rsidRPr="003446C4">
        <w:rPr>
          <w:sz w:val="16"/>
        </w:rPr>
        <w:t>are underpaid, asked to do more with less, and fed up</w:t>
      </w:r>
      <w:proofErr w:type="gramEnd"/>
      <w:r w:rsidRPr="003446C4">
        <w:rPr>
          <w:sz w:val="16"/>
        </w:rPr>
        <w:t xml:space="preserve">. These </w:t>
      </w:r>
      <w:r w:rsidRPr="009A256D">
        <w:rPr>
          <w:rStyle w:val="Emphasis"/>
        </w:rPr>
        <w:t xml:space="preserve">strikes are </w:t>
      </w:r>
      <w:r w:rsidRPr="00E84049">
        <w:rPr>
          <w:rStyle w:val="Emphasis"/>
          <w:highlight w:val="green"/>
        </w:rPr>
        <w:t>not independent and isolated efforts</w:t>
      </w:r>
      <w:r w:rsidRPr="009A256D">
        <w:rPr>
          <w:rStyle w:val="Emphasis"/>
        </w:rPr>
        <w:t>,</w:t>
      </w:r>
      <w:r w:rsidRPr="003446C4">
        <w:rPr>
          <w:sz w:val="16"/>
        </w:rPr>
        <w:t xml:space="preserve"> said Rebecca </w:t>
      </w:r>
      <w:proofErr w:type="spellStart"/>
      <w:r w:rsidRPr="003446C4">
        <w:rPr>
          <w:sz w:val="16"/>
        </w:rPr>
        <w:t>Tarlau</w:t>
      </w:r>
      <w:proofErr w:type="spellEnd"/>
      <w:r w:rsidRPr="003446C4">
        <w:rPr>
          <w:sz w:val="16"/>
        </w:rPr>
        <w:t>, an assistant professor of education and labor and employment relations at Pennsylvania State University’s College of Education. “</w:t>
      </w:r>
      <w:r w:rsidRPr="009A256D">
        <w:rPr>
          <w:rStyle w:val="StyleUnderline"/>
        </w:rPr>
        <w:t xml:space="preserve">It’s a </w:t>
      </w:r>
      <w:r w:rsidRPr="009A256D">
        <w:rPr>
          <w:rStyle w:val="Emphasis"/>
        </w:rPr>
        <w:t xml:space="preserve">wave of </w:t>
      </w:r>
      <w:r w:rsidRPr="00E84049">
        <w:rPr>
          <w:rStyle w:val="Emphasis"/>
          <w:highlight w:val="green"/>
        </w:rPr>
        <w:t>different activists</w:t>
      </w:r>
      <w:r w:rsidRPr="009A256D">
        <w:rPr>
          <w:rStyle w:val="Emphasis"/>
        </w:rPr>
        <w:t xml:space="preserve"> who are in conversation and connection and </w:t>
      </w:r>
      <w:r w:rsidRPr="00E84049">
        <w:rPr>
          <w:rStyle w:val="Emphasis"/>
          <w:highlight w:val="green"/>
        </w:rPr>
        <w:t>trying to transform their unions</w:t>
      </w:r>
      <w:r w:rsidRPr="009A256D">
        <w:rPr>
          <w:rStyle w:val="Emphasis"/>
        </w:rPr>
        <w:t xml:space="preserve"> </w:t>
      </w:r>
      <w:r w:rsidRPr="009A256D">
        <w:rPr>
          <w:rStyle w:val="StyleUnderline"/>
        </w:rPr>
        <w:t>in really interesting and important ways</w:t>
      </w:r>
      <w:r w:rsidRPr="003446C4">
        <w:rPr>
          <w:sz w:val="16"/>
        </w:rPr>
        <w:t xml:space="preserve">,” she said. So far this year, </w:t>
      </w:r>
      <w:r w:rsidRPr="00E84049">
        <w:rPr>
          <w:rStyle w:val="StyleUnderline"/>
          <w:highlight w:val="green"/>
        </w:rPr>
        <w:t>teachers in</w:t>
      </w:r>
      <w:r w:rsidRPr="003446C4">
        <w:rPr>
          <w:rStyle w:val="StyleUnderline"/>
        </w:rPr>
        <w:t xml:space="preserve"> </w:t>
      </w:r>
      <w:r w:rsidRPr="00E84049">
        <w:rPr>
          <w:rStyle w:val="StyleUnderline"/>
          <w:highlight w:val="green"/>
        </w:rPr>
        <w:t>L</w:t>
      </w:r>
      <w:r w:rsidRPr="003446C4">
        <w:rPr>
          <w:sz w:val="16"/>
        </w:rPr>
        <w:t xml:space="preserve">os </w:t>
      </w:r>
      <w:r w:rsidRPr="00E84049">
        <w:rPr>
          <w:rStyle w:val="StyleUnderline"/>
          <w:highlight w:val="green"/>
        </w:rPr>
        <w:t>A</w:t>
      </w:r>
      <w:r w:rsidRPr="003446C4">
        <w:rPr>
          <w:sz w:val="16"/>
        </w:rPr>
        <w:t>ngeles w</w:t>
      </w:r>
      <w:r w:rsidRPr="003446C4">
        <w:rPr>
          <w:rStyle w:val="StyleUnderline"/>
        </w:rPr>
        <w:t xml:space="preserve">ent on a six-day </w:t>
      </w:r>
      <w:r w:rsidRPr="00E84049">
        <w:rPr>
          <w:rStyle w:val="StyleUnderline"/>
          <w:highlight w:val="green"/>
        </w:rPr>
        <w:t>strike</w:t>
      </w:r>
      <w:r w:rsidRPr="003446C4">
        <w:rPr>
          <w:rStyle w:val="StyleUnderline"/>
        </w:rPr>
        <w:t xml:space="preserve"> that</w:t>
      </w:r>
      <w:r>
        <w:rPr>
          <w:rStyle w:val="StyleUnderline"/>
        </w:rPr>
        <w:t xml:space="preserve"> </w:t>
      </w:r>
      <w:r w:rsidRPr="00E84049">
        <w:rPr>
          <w:rStyle w:val="StyleUnderline"/>
          <w:highlight w:val="green"/>
        </w:rPr>
        <w:t>ended with</w:t>
      </w:r>
      <w:r w:rsidRPr="003446C4">
        <w:rPr>
          <w:rStyle w:val="StyleUnderline"/>
        </w:rPr>
        <w:t xml:space="preserve"> a host of union victories, including smaller class sizes, more support staff, and other </w:t>
      </w:r>
      <w:r w:rsidRPr="00E84049">
        <w:rPr>
          <w:rStyle w:val="StyleUnderline"/>
          <w:highlight w:val="green"/>
        </w:rPr>
        <w:t>socially minded initiatives, like legal support for immigrant students.</w:t>
      </w:r>
      <w:r>
        <w:rPr>
          <w:rStyle w:val="StyleUnderline"/>
        </w:rPr>
        <w:t xml:space="preserve"> </w:t>
      </w:r>
      <w:r w:rsidRPr="003446C4">
        <w:rPr>
          <w:rStyle w:val="StyleUnderline"/>
        </w:rPr>
        <w:t>Teachers in Denver went on a three-day strike</w:t>
      </w:r>
      <w:r w:rsidRPr="003446C4">
        <w:rPr>
          <w:sz w:val="16"/>
        </w:rPr>
        <w:t xml:space="preserve"> last month over the district’s performance-based compensation model. </w:t>
      </w:r>
      <w:r w:rsidRPr="003446C4">
        <w:rPr>
          <w:rStyle w:val="StyleUnderline"/>
        </w:rPr>
        <w:t>Then, West Virginia teachers walked out in protest of a bill that would have established charter schools</w:t>
      </w:r>
      <w:r w:rsidRPr="003446C4">
        <w:rPr>
          <w:sz w:val="16"/>
        </w:rPr>
        <w:t xml:space="preserve"> in the state, along with up to 1,000 education savings accounts that allow certain parents to use public money to pay for private school. </w:t>
      </w:r>
      <w:r w:rsidRPr="003446C4">
        <w:rPr>
          <w:rStyle w:val="StyleUnderline"/>
        </w:rPr>
        <w:t>Teachers in Oakland, Calif., went on strike</w:t>
      </w:r>
      <w:r w:rsidRPr="003446C4">
        <w:rPr>
          <w:sz w:val="16"/>
        </w:rPr>
        <w:t xml:space="preserve"> for two weeks in February over pay, class sizes, and the cash-strapped district’s proposal to close schools. </w:t>
      </w:r>
      <w:r w:rsidRPr="003446C4">
        <w:rPr>
          <w:rStyle w:val="StyleUnderline"/>
        </w:rPr>
        <w:t xml:space="preserve">As the </w:t>
      </w:r>
      <w:r w:rsidRPr="003446C4">
        <w:rPr>
          <w:rStyle w:val="Emphasis"/>
        </w:rPr>
        <w:t xml:space="preserve">teacher-activism movement </w:t>
      </w:r>
      <w:r w:rsidRPr="003446C4">
        <w:rPr>
          <w:rStyle w:val="StyleUnderline"/>
        </w:rPr>
        <w:t xml:space="preserve">spreads, it emphasizes the “point that </w:t>
      </w:r>
      <w:r w:rsidRPr="003446C4">
        <w:rPr>
          <w:rStyle w:val="Emphasis"/>
        </w:rPr>
        <w:t>teachers’ concerns are national and not simply a product of big-city unions</w:t>
      </w:r>
      <w:r w:rsidRPr="003446C4">
        <w:rPr>
          <w:sz w:val="16"/>
        </w:rPr>
        <w:t xml:space="preserve">,” said Jeffrey Henig, the director of the politics and education program at Teachers College, Columbia University. Now, he said, “we’re seeing that played back in places like West Virginia, where the </w:t>
      </w:r>
      <w:r w:rsidRPr="003446C4">
        <w:rPr>
          <w:rStyle w:val="StyleUnderline"/>
        </w:rPr>
        <w:t xml:space="preserve">local actors without the strong historical unions ... are now </w:t>
      </w:r>
      <w:r w:rsidRPr="00E84049">
        <w:rPr>
          <w:rStyle w:val="Emphasis"/>
          <w:highlight w:val="green"/>
        </w:rPr>
        <w:t>breathing the fumes of national issues</w:t>
      </w:r>
      <w:r w:rsidRPr="00E84049">
        <w:rPr>
          <w:rStyle w:val="StyleUnderline"/>
          <w:highlight w:val="green"/>
        </w:rPr>
        <w:t xml:space="preserve"> like </w:t>
      </w:r>
      <w:r w:rsidRPr="00E84049">
        <w:rPr>
          <w:rStyle w:val="Emphasis"/>
          <w:highlight w:val="green"/>
        </w:rPr>
        <w:t>privatization</w:t>
      </w:r>
      <w:r w:rsidRPr="003446C4">
        <w:rPr>
          <w:rStyle w:val="StyleUnderline"/>
        </w:rPr>
        <w:t xml:space="preserve"> and </w:t>
      </w:r>
      <w:r w:rsidRPr="003446C4">
        <w:rPr>
          <w:rStyle w:val="Emphasis"/>
        </w:rPr>
        <w:t>school choice</w:t>
      </w:r>
      <w:r w:rsidRPr="003446C4">
        <w:rPr>
          <w:rStyle w:val="StyleUnderline"/>
        </w:rPr>
        <w:t xml:space="preserve"> and </w:t>
      </w:r>
      <w:r w:rsidRPr="00E84049">
        <w:rPr>
          <w:rStyle w:val="StyleUnderline"/>
          <w:highlight w:val="green"/>
        </w:rPr>
        <w:t>are broadening</w:t>
      </w:r>
      <w:r w:rsidRPr="003446C4">
        <w:rPr>
          <w:rStyle w:val="StyleUnderline"/>
        </w:rPr>
        <w:t xml:space="preserve"> their scope as a result</w:t>
      </w:r>
      <w:r w:rsidRPr="003446C4">
        <w:rPr>
          <w:sz w:val="16"/>
        </w:rPr>
        <w:t xml:space="preserve">.” In some ways, the strike in Oakland embodied what the movement has become, experts say. At the center of the contract dispute was the union’s demand for a 12 percent pay raise. </w:t>
      </w:r>
      <w:proofErr w:type="gramStart"/>
      <w:r w:rsidRPr="003446C4">
        <w:rPr>
          <w:sz w:val="16"/>
        </w:rPr>
        <w:t>But</w:t>
      </w:r>
      <w:proofErr w:type="gramEnd"/>
      <w:r w:rsidRPr="003446C4">
        <w:rPr>
          <w:sz w:val="16"/>
        </w:rPr>
        <w:t xml:space="preserve"> Oakland Education Association President Keith Brown framed the strike as a “fight for the soul of public education” in the city. In addition to pushing for student supports, teachers are fighting against the proposed closures of up to 24 regular public schools and the growth of charter schools. “</w:t>
      </w:r>
      <w:r w:rsidRPr="003446C4">
        <w:rPr>
          <w:rStyle w:val="StyleUnderline"/>
        </w:rPr>
        <w:t xml:space="preserve">No one thinks of the Oakland strike as a strike that’s about salary,” </w:t>
      </w:r>
      <w:proofErr w:type="spellStart"/>
      <w:r w:rsidRPr="003446C4">
        <w:rPr>
          <w:rStyle w:val="StyleUnderline"/>
        </w:rPr>
        <w:t>Tarlau</w:t>
      </w:r>
      <w:proofErr w:type="spellEnd"/>
      <w:r w:rsidRPr="003446C4">
        <w:rPr>
          <w:rStyle w:val="StyleUnderline"/>
        </w:rPr>
        <w:t xml:space="preserve"> said. “</w:t>
      </w:r>
      <w:r w:rsidRPr="003446C4">
        <w:rPr>
          <w:rStyle w:val="Emphasis"/>
        </w:rPr>
        <w:t>It is part of the big picture: What is the future of our schools? What is the future of public education?”</w:t>
      </w:r>
    </w:p>
    <w:p w:rsidR="009902F6" w:rsidRPr="009A256D" w:rsidRDefault="009902F6" w:rsidP="009902F6"/>
    <w:p w:rsidR="009902F6" w:rsidRPr="003C3CC8" w:rsidRDefault="009902F6" w:rsidP="009902F6">
      <w:pPr>
        <w:rPr>
          <w:u w:val="single"/>
        </w:rPr>
      </w:pPr>
    </w:p>
    <w:p w:rsidR="009902F6" w:rsidRDefault="009902F6" w:rsidP="009902F6">
      <w:pPr>
        <w:pStyle w:val="Heading3"/>
      </w:pPr>
      <w:r>
        <w:t>Solvency</w:t>
      </w:r>
    </w:p>
    <w:p w:rsidR="009902F6" w:rsidRDefault="009902F6" w:rsidP="009902F6">
      <w:pPr>
        <w:pStyle w:val="Heading4"/>
      </w:pPr>
      <w:r>
        <w:t xml:space="preserve">Plan text: A just government ought to recognize an unconditional right of teachers to strike. </w:t>
      </w:r>
    </w:p>
    <w:p w:rsidR="009902F6" w:rsidRDefault="009902F6" w:rsidP="009902F6"/>
    <w:p w:rsidR="009902F6" w:rsidRDefault="009902F6" w:rsidP="009902F6">
      <w:pPr>
        <w:pStyle w:val="Heading4"/>
      </w:pPr>
      <w:r>
        <w:t xml:space="preserve">Definition of </w:t>
      </w:r>
      <w:r w:rsidRPr="0026026A">
        <w:rPr>
          <w:u w:val="single"/>
        </w:rPr>
        <w:t>unconditional right to strike</w:t>
      </w:r>
      <w:r>
        <w:t>:</w:t>
      </w:r>
    </w:p>
    <w:p w:rsidR="009902F6" w:rsidRDefault="009902F6" w:rsidP="009902F6">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22" w:history="1">
        <w:r w:rsidRPr="00540FF3">
          <w:rPr>
            <w:rStyle w:val="Hyperlink"/>
          </w:rPr>
          <w:t>https://play.google.com/store/books/details?id=7o1tA__v4xwC&amp;rdid=book-7o1tA__v4xwC&amp;rdot=1</w:t>
        </w:r>
      </w:hyperlink>
      <w:r>
        <w:t>] Justin</w:t>
      </w:r>
    </w:p>
    <w:p w:rsidR="009902F6" w:rsidRPr="0026026A" w:rsidRDefault="009902F6" w:rsidP="009902F6">
      <w:r>
        <w:t>**Edited for gendered language</w:t>
      </w:r>
    </w:p>
    <w:p w:rsidR="009902F6" w:rsidRDefault="009902F6" w:rsidP="009902F6">
      <w:pPr>
        <w:rPr>
          <w:u w:val="single"/>
        </w:rPr>
      </w:pPr>
      <w:proofErr w:type="gramStart"/>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w:t>
      </w:r>
      <w:proofErr w:type="gramEnd"/>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rsidR="009902F6" w:rsidRDefault="009902F6" w:rsidP="009902F6">
      <w:pPr>
        <w:rPr>
          <w:u w:val="single"/>
        </w:rPr>
      </w:pPr>
    </w:p>
    <w:p w:rsidR="009902F6" w:rsidRPr="00C23242" w:rsidRDefault="009902F6" w:rsidP="009902F6">
      <w:pPr>
        <w:pStyle w:val="Heading4"/>
      </w:pPr>
      <w:r>
        <w:t>Amendment is normal means</w:t>
      </w:r>
    </w:p>
    <w:p w:rsidR="009902F6" w:rsidRPr="00C23242" w:rsidRDefault="009902F6" w:rsidP="009902F6">
      <w:proofErr w:type="spellStart"/>
      <w:r w:rsidRPr="00C23242">
        <w:rPr>
          <w:rStyle w:val="Style13ptBold"/>
        </w:rPr>
        <w:t>Brudney</w:t>
      </w:r>
      <w:proofErr w:type="spellEnd"/>
      <w:r w:rsidRPr="00C23242">
        <w:rPr>
          <w:rStyle w:val="Style13ptBold"/>
        </w:rPr>
        <w:t xml:space="preserve"> 20</w:t>
      </w:r>
      <w:r>
        <w:t xml:space="preserve"> </w:t>
      </w:r>
      <w:proofErr w:type="spellStart"/>
      <w:r w:rsidRPr="00C23242">
        <w:t>Brudney</w:t>
      </w:r>
      <w:proofErr w:type="spellEnd"/>
      <w:r w:rsidRPr="00C23242">
        <w:t xml:space="preserve">, J. J. (2020). The Right to Strike is </w:t>
      </w:r>
      <w:proofErr w:type="spellStart"/>
      <w:proofErr w:type="gramStart"/>
      <w:r w:rsidRPr="00C23242">
        <w:t>Recognised</w:t>
      </w:r>
      <w:proofErr w:type="spellEnd"/>
      <w:proofErr w:type="gramEnd"/>
      <w:r w:rsidRPr="00C23242">
        <w:t xml:space="preserve"> as Customary International Law. </w:t>
      </w:r>
      <w:r w:rsidRPr="00C23242">
        <w:rPr>
          <w:i/>
          <w:iCs/>
        </w:rPr>
        <w:t>Yale Law</w:t>
      </w:r>
      <w:r w:rsidRPr="00C23242">
        <w:t>, 10–11. https://doi.org/10.5040/9781509933587.ch-011</w:t>
      </w:r>
      <w:r>
        <w:t>/SJKS</w:t>
      </w:r>
    </w:p>
    <w:p w:rsidR="009902F6" w:rsidRPr="00C23242" w:rsidRDefault="009902F6" w:rsidP="009902F6">
      <w:pPr>
        <w:rPr>
          <w:sz w:val="16"/>
        </w:rPr>
      </w:pPr>
      <w:r w:rsidRPr="00683D68">
        <w:rPr>
          <w:rStyle w:val="Emphasis"/>
          <w:highlight w:val="green"/>
        </w:rPr>
        <w:t>Recognition of the right to strike</w:t>
      </w:r>
      <w:r w:rsidRPr="00C23242">
        <w:rPr>
          <w:rStyle w:val="Emphasis"/>
        </w:rPr>
        <w:t xml:space="preserve"> as fundamental by two key ILO supervisory bodies </w:t>
      </w:r>
      <w:proofErr w:type="gramStart"/>
      <w:r w:rsidRPr="00683D68">
        <w:rPr>
          <w:rStyle w:val="Emphasis"/>
          <w:highlight w:val="green"/>
        </w:rPr>
        <w:t>is reinforced</w:t>
      </w:r>
      <w:proofErr w:type="gramEnd"/>
      <w:r w:rsidRPr="00683D68">
        <w:rPr>
          <w:rStyle w:val="Emphasis"/>
          <w:highlight w:val="green"/>
        </w:rPr>
        <w:t xml:space="preserve">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w:t>
      </w:r>
      <w:proofErr w:type="gramStart"/>
      <w:r w:rsidRPr="00C23242">
        <w:rPr>
          <w:sz w:val="16"/>
        </w:rPr>
        <w:t>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w:t>
      </w:r>
      <w:proofErr w:type="gramEnd"/>
      <w:r w:rsidRPr="00C23242">
        <w:rPr>
          <w:sz w:val="16"/>
        </w:rPr>
        <w:t xml:space="preserv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rsidR="009902F6" w:rsidRDefault="009902F6" w:rsidP="009902F6">
      <w:pPr>
        <w:rPr>
          <w:u w:val="single"/>
        </w:rPr>
      </w:pPr>
    </w:p>
    <w:p w:rsidR="009902F6" w:rsidRDefault="009902F6" w:rsidP="009902F6">
      <w:pPr>
        <w:pStyle w:val="Heading3"/>
      </w:pPr>
      <w:r>
        <w:t>Framing</w:t>
      </w:r>
    </w:p>
    <w:p w:rsidR="009902F6" w:rsidRPr="00192D33" w:rsidRDefault="009902F6" w:rsidP="009902F6">
      <w:pPr>
        <w:pStyle w:val="Heading4"/>
      </w:pPr>
      <w:r>
        <w:t>The standard is maximizing expected well-being, or hedonistic act utilitarianism.</w:t>
      </w:r>
    </w:p>
    <w:p w:rsidR="009902F6" w:rsidRPr="00A3034A" w:rsidRDefault="009902F6" w:rsidP="009902F6">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9902F6" w:rsidRPr="00192D33" w:rsidRDefault="009902F6" w:rsidP="009902F6">
      <w:pPr>
        <w:rPr>
          <w:b/>
          <w:bCs/>
          <w:sz w:val="26"/>
        </w:rPr>
      </w:pPr>
      <w:proofErr w:type="gramStart"/>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w:t>
      </w:r>
      <w:proofErr w:type="gramEnd"/>
      <w:r w:rsidRPr="00192D33">
        <w:rPr>
          <w:rFonts w:asciiTheme="minorHAnsi" w:hAnsiTheme="minorHAnsi" w:cstheme="minorHAnsi"/>
        </w:rPr>
        <w:t xml:space="preserve"> </w:t>
      </w:r>
      <w:proofErr w:type="gramStart"/>
      <w:r w:rsidRPr="00192D33">
        <w:rPr>
          <w:rFonts w:asciiTheme="minorHAnsi" w:hAnsiTheme="minorHAnsi" w:cstheme="minorHAnsi"/>
        </w:rPr>
        <w:t xml:space="preserve">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roofErr w:type="gramEnd"/>
    </w:p>
    <w:p w:rsidR="009902F6" w:rsidRPr="00A3034A" w:rsidRDefault="009902F6" w:rsidP="009902F6">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w:t>
      </w:r>
      <w:proofErr w:type="gramStart"/>
      <w:r w:rsidRPr="00A3034A">
        <w:rPr>
          <w:rFonts w:asciiTheme="minorHAnsi" w:hAnsiTheme="minorHAnsi" w:cstheme="minorHAnsi"/>
          <w:sz w:val="16"/>
        </w:rPr>
        <w:t>decision making</w:t>
      </w:r>
      <w:proofErr w:type="gramEnd"/>
      <w:r w:rsidRPr="00A3034A">
        <w:rPr>
          <w:rFonts w:asciiTheme="minorHAnsi" w:hAnsiTheme="minorHAnsi" w:cstheme="minorHAnsi"/>
          <w:sz w:val="16"/>
        </w:rPr>
        <w:t xml:space="preserve">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w:t>
      </w:r>
      <w:proofErr w:type="gramStart"/>
      <w:r w:rsidRPr="00A3034A">
        <w:rPr>
          <w:rFonts w:asciiTheme="minorHAnsi" w:hAnsiTheme="minorHAnsi" w:cstheme="minorHAnsi"/>
          <w:u w:val="single"/>
        </w:rPr>
        <w:t>are attracted</w:t>
      </w:r>
      <w:proofErr w:type="gramEnd"/>
      <w:r w:rsidRPr="00A3034A">
        <w:rPr>
          <w:rFonts w:asciiTheme="minorHAnsi" w:hAnsiTheme="minorHAnsi" w:cstheme="minorHAnsi"/>
          <w:u w:val="single"/>
        </w:rPr>
        <w:t xml:space="preserve">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A3034A">
        <w:rPr>
          <w:rFonts w:asciiTheme="minorHAnsi" w:hAnsiTheme="minorHAnsi" w:cstheme="minorHAnsi"/>
          <w:sz w:val="16"/>
        </w:rPr>
        <w:t>allostasis</w:t>
      </w:r>
      <w:proofErr w:type="spellEnd"/>
      <w:r w:rsidRPr="00A3034A">
        <w:rPr>
          <w:rFonts w:asciiTheme="minorHAnsi" w:hAnsiTheme="minorHAnsi" w:cstheme="min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Evolutionary theories of pleasure: The love connection BO</w:t>
      </w:r>
      <w:proofErr w:type="gramStart"/>
      <w:r w:rsidRPr="00A3034A">
        <w:rPr>
          <w:rFonts w:asciiTheme="minorHAnsi" w:hAnsiTheme="minorHAnsi" w:cstheme="minorHAnsi"/>
          <w:sz w:val="16"/>
        </w:rPr>
        <w:t>:D</w:t>
      </w:r>
      <w:proofErr w:type="gramEnd"/>
      <w:r w:rsidRPr="00A3034A">
        <w:rPr>
          <w:rFonts w:asciiTheme="minorHAnsi" w:hAnsiTheme="minorHAnsi" w:cstheme="minorHAnsi"/>
          <w:sz w:val="16"/>
        </w:rPr>
        <w:t xml:space="preserve">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It </w:t>
      </w:r>
      <w:proofErr w:type="gramStart"/>
      <w:r w:rsidRPr="00A3034A">
        <w:rPr>
          <w:rFonts w:asciiTheme="minorHAnsi" w:hAnsiTheme="minorHAnsi" w:cstheme="minorHAnsi"/>
          <w:sz w:val="16"/>
        </w:rPr>
        <w:t>is well established</w:t>
      </w:r>
      <w:proofErr w:type="gramEnd"/>
      <w:r w:rsidRPr="00A3034A">
        <w:rPr>
          <w:rFonts w:asciiTheme="minorHAnsi" w:hAnsiTheme="minorHAnsi" w:cstheme="minorHAnsi"/>
          <w:sz w:val="16"/>
        </w:rPr>
        <w:t xml:space="preserve">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w:t>
      </w:r>
      <w:proofErr w:type="gramStart"/>
      <w:r w:rsidRPr="00A3034A">
        <w:rPr>
          <w:rFonts w:asciiTheme="minorHAnsi" w:hAnsiTheme="minorHAnsi" w:cstheme="minorHAnsi"/>
          <w:sz w:val="16"/>
        </w:rPr>
        <w:t>competitors</w:t>
      </w:r>
      <w:proofErr w:type="gramEnd"/>
      <w:r w:rsidRPr="00A3034A">
        <w:rPr>
          <w:rFonts w:asciiTheme="minorHAnsi" w:hAnsiTheme="minorHAnsi" w:cstheme="minorHAnsi"/>
          <w:sz w:val="16"/>
        </w:rPr>
        <w:t xml:space="preserve">.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w:t>
      </w:r>
      <w:proofErr w:type="gramStart"/>
      <w:r w:rsidRPr="00A3034A">
        <w:rPr>
          <w:rFonts w:asciiTheme="minorHAnsi" w:hAnsiTheme="minorHAnsi" w:cstheme="minorHAnsi"/>
          <w:sz w:val="16"/>
        </w:rPr>
        <w:t>is agreed</w:t>
      </w:r>
      <w:proofErr w:type="gramEnd"/>
      <w:r w:rsidRPr="00A3034A">
        <w:rPr>
          <w:rFonts w:asciiTheme="minorHAnsi" w:hAnsiTheme="minorHAnsi" w:cstheme="minorHAnsi"/>
          <w:sz w:val="16"/>
        </w:rPr>
        <w:t xml:space="preserve"> that learning, approach, economic decisions, and positive emotions are the proximal functions through which phenotypes obtain other necessary nutrients for survival, mating, and care for offspring. </w:t>
      </w:r>
    </w:p>
    <w:p w:rsidR="009902F6" w:rsidRPr="00A3034A" w:rsidRDefault="009902F6" w:rsidP="009902F6">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3034A">
        <w:rPr>
          <w:rFonts w:asciiTheme="minorHAnsi" w:hAnsiTheme="minorHAnsi" w:cstheme="minorHAnsi"/>
          <w:sz w:val="16"/>
        </w:rPr>
        <w:t>is supported</w:t>
      </w:r>
      <w:proofErr w:type="gramEnd"/>
      <w:r w:rsidRPr="00A3034A">
        <w:rPr>
          <w:rFonts w:asciiTheme="minorHAnsi" w:hAnsiTheme="minorHAnsi" w:cstheme="minorHAnsi"/>
          <w:sz w:val="16"/>
        </w:rPr>
        <w:t xml:space="preserve"> by powerful sexual attraction. Additional properties, like body form, augment the chance to mate and nourish and defend offspring and are </w:t>
      </w:r>
      <w:proofErr w:type="gramStart"/>
      <w:r w:rsidRPr="00A3034A">
        <w:rPr>
          <w:rFonts w:asciiTheme="minorHAnsi" w:hAnsiTheme="minorHAnsi" w:cstheme="minorHAnsi"/>
          <w:sz w:val="16"/>
        </w:rPr>
        <w:t>therefore also</w:t>
      </w:r>
      <w:proofErr w:type="gramEnd"/>
      <w:r w:rsidRPr="00A3034A">
        <w:rPr>
          <w:rFonts w:asciiTheme="minorHAnsi" w:hAnsiTheme="minorHAnsi" w:cstheme="minorHAnsi"/>
          <w:sz w:val="16"/>
        </w:rPr>
        <w:t xml:space="preserve">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 xml:space="preserve">pleasure </w:t>
      </w:r>
      <w:proofErr w:type="gramStart"/>
      <w:r w:rsidRPr="00A3034A">
        <w:rPr>
          <w:rFonts w:asciiTheme="minorHAnsi" w:hAnsiTheme="minorHAnsi" w:cstheme="minorHAnsi"/>
          <w:u w:val="single"/>
        </w:rPr>
        <w:t>is described</w:t>
      </w:r>
      <w:proofErr w:type="gramEnd"/>
      <w:r w:rsidRPr="00A3034A">
        <w:rPr>
          <w:rFonts w:asciiTheme="minorHAnsi" w:hAnsiTheme="minorHAnsi" w:cstheme="minorHAnsi"/>
          <w:u w:val="single"/>
        </w:rPr>
        <w:t xml:space="preserve">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w:t>
      </w:r>
      <w:proofErr w:type="gramStart"/>
      <w:r w:rsidRPr="00A3034A">
        <w:rPr>
          <w:rFonts w:asciiTheme="minorHAnsi" w:hAnsiTheme="minorHAnsi" w:cstheme="minorHAnsi"/>
          <w:sz w:val="16"/>
        </w:rPr>
        <w:t>But on</w:t>
      </w:r>
      <w:proofErr w:type="gramEnd"/>
      <w:r w:rsidRPr="00A3034A">
        <w:rPr>
          <w:rFonts w:asciiTheme="minorHAnsi" w:hAnsiTheme="minorHAnsi" w:cstheme="minorHAnsi"/>
          <w:sz w:val="16"/>
        </w:rPr>
        <w:t xml:space="preserve">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w:t>
      </w:r>
      <w:proofErr w:type="gramStart"/>
      <w:r w:rsidRPr="00A3034A">
        <w:rPr>
          <w:rFonts w:asciiTheme="minorHAnsi" w:hAnsiTheme="minorHAnsi" w:cstheme="minorHAnsi"/>
          <w:sz w:val="16"/>
        </w:rPr>
        <w:t>to further facilitate</w:t>
      </w:r>
      <w:proofErr w:type="gramEnd"/>
      <w:r w:rsidRPr="00A3034A">
        <w:rPr>
          <w:rFonts w:asciiTheme="minorHAnsi" w:hAnsiTheme="minorHAnsi" w:cstheme="minorHAnsi"/>
          <w:sz w:val="16"/>
        </w:rPr>
        <w:t xml:space="preserv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u w:val="single"/>
        </w:rPr>
        <w:t>is organized</w:t>
      </w:r>
      <w:proofErr w:type="gramEnd"/>
      <w:r w:rsidRPr="00A3034A">
        <w:rPr>
          <w:rFonts w:asciiTheme="minorHAnsi" w:hAnsiTheme="minorHAnsi" w:cstheme="minorHAnsi"/>
          <w:u w:val="single"/>
        </w:rPr>
        <w:t xml:space="preserve">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w:t>
      </w:r>
      <w:proofErr w:type="gramStart"/>
      <w:r w:rsidRPr="00A3034A">
        <w:rPr>
          <w:rFonts w:asciiTheme="minorHAnsi" w:hAnsiTheme="minorHAnsi" w:cstheme="minorHAnsi"/>
          <w:sz w:val="16"/>
        </w:rPr>
        <w:t>are just being uncovered</w:t>
      </w:r>
      <w:proofErr w:type="gramEnd"/>
      <w:r w:rsidRPr="00A3034A">
        <w:rPr>
          <w:rFonts w:asciiTheme="minorHAnsi" w:hAnsiTheme="minorHAnsi" w:cstheme="minorHAnsi"/>
          <w:sz w:val="16"/>
        </w:rPr>
        <w:t xml:space="preserve">.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w:t>
      </w:r>
      <w:proofErr w:type="gramStart"/>
      <w:r w:rsidRPr="00A3034A">
        <w:rPr>
          <w:rFonts w:asciiTheme="minorHAnsi" w:hAnsiTheme="minorHAnsi" w:cstheme="minorHAnsi"/>
          <w:sz w:val="16"/>
        </w:rPr>
        <w:t>is encompassed</w:t>
      </w:r>
      <w:proofErr w:type="gramEnd"/>
      <w:r w:rsidRPr="00A3034A">
        <w:rPr>
          <w:rFonts w:asciiTheme="minorHAnsi" w:hAnsiTheme="minorHAnsi" w:cstheme="minorHAnsi"/>
          <w:sz w:val="16"/>
        </w:rPr>
        <w:t xml:space="preserve">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w:t>
      </w:r>
      <w:proofErr w:type="gramStart"/>
      <w:r w:rsidRPr="00A3034A">
        <w:rPr>
          <w:rFonts w:asciiTheme="minorHAnsi" w:hAnsiTheme="minorHAnsi" w:cstheme="minorHAnsi"/>
          <w:sz w:val="16"/>
        </w:rPr>
        <w:t>is divided</w:t>
      </w:r>
      <w:proofErr w:type="gramEnd"/>
      <w:r w:rsidRPr="00A3034A">
        <w:rPr>
          <w:rFonts w:asciiTheme="minorHAnsi" w:hAnsiTheme="minorHAnsi" w:cstheme="minorHAnsi"/>
          <w:sz w:val="16"/>
        </w:rPr>
        <w:t xml:space="preserve">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t>
      </w:r>
      <w:proofErr w:type="gramStart"/>
      <w:r w:rsidRPr="00A3034A">
        <w:rPr>
          <w:rFonts w:asciiTheme="minorHAnsi" w:hAnsiTheme="minorHAnsi" w:cstheme="minorHAnsi"/>
          <w:sz w:val="16"/>
        </w:rPr>
        <w:t>with more complex emotions involving morals, aesthetics, and social interactions</w:t>
      </w:r>
      <w:proofErr w:type="gramEnd"/>
      <w:r w:rsidRPr="00A3034A">
        <w:rPr>
          <w:rFonts w:asciiTheme="minorHAnsi" w:hAnsiTheme="minorHAnsi" w:cstheme="minorHAnsi"/>
          <w:sz w:val="16"/>
        </w:rPr>
        <w:t xml:space="preserve">. The capacity to have pleasure is part of being healthy and may even extend life, especially if linked to optimism as a dopaminergic response [42].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w:t>
      </w:r>
      <w:proofErr w:type="gramStart"/>
      <w:r w:rsidRPr="00A3034A">
        <w:rPr>
          <w:rFonts w:asciiTheme="minorHAnsi" w:hAnsiTheme="minorHAnsi" w:cstheme="minorHAnsi"/>
          <w:sz w:val="16"/>
        </w:rPr>
        <w:t>is called</w:t>
      </w:r>
      <w:proofErr w:type="gramEnd"/>
      <w:r w:rsidRPr="00A3034A">
        <w:rPr>
          <w:rFonts w:asciiTheme="minorHAnsi" w:hAnsiTheme="minorHAnsi" w:cstheme="minorHAnsi"/>
          <w:sz w:val="16"/>
        </w:rPr>
        <w:t xml:space="preserve">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w:t>
      </w:r>
      <w:proofErr w:type="gramStart"/>
      <w:r w:rsidRPr="00A3034A">
        <w:rPr>
          <w:rFonts w:asciiTheme="minorHAnsi" w:hAnsiTheme="minorHAnsi" w:cstheme="minorHAnsi"/>
          <w:sz w:val="16"/>
        </w:rPr>
        <w:t>has been derived</w:t>
      </w:r>
      <w:proofErr w:type="gramEnd"/>
      <w:r w:rsidRPr="00A3034A">
        <w:rPr>
          <w:rFonts w:asciiTheme="minorHAnsi" w:hAnsiTheme="minorHAnsi" w:cstheme="minorHAnsi"/>
          <w:sz w:val="16"/>
        </w:rPr>
        <w:t xml:space="preserve"> from invasive studies of animals, these cannot be directly compared with subjective states experienced by humans.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w:t>
      </w:r>
      <w:proofErr w:type="gramStart"/>
      <w:r w:rsidRPr="00A3034A">
        <w:rPr>
          <w:rFonts w:asciiTheme="minorHAnsi" w:hAnsiTheme="minorHAnsi" w:cstheme="minorHAnsi"/>
          <w:sz w:val="16"/>
        </w:rPr>
        <w:t>(c) wanting:</w:t>
      </w:r>
      <w:proofErr w:type="gramEnd"/>
      <w:r w:rsidRPr="00A3034A">
        <w:rPr>
          <w:rFonts w:asciiTheme="minorHAnsi" w:hAnsiTheme="minorHAnsi" w:cstheme="minorHAnsi"/>
          <w:sz w:val="16"/>
        </w:rPr>
        <w:t xml:space="preserve">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w:t>
      </w:r>
      <w:proofErr w:type="gramStart"/>
      <w:r w:rsidRPr="00A3034A">
        <w:rPr>
          <w:rFonts w:asciiTheme="minorHAnsi" w:hAnsiTheme="minorHAnsi" w:cstheme="minorHAnsi"/>
          <w:sz w:val="16"/>
        </w:rPr>
        <w:t>to be far</w:t>
      </w:r>
      <w:proofErr w:type="gramEnd"/>
      <w:r w:rsidRPr="00A3034A">
        <w:rPr>
          <w:rFonts w:asciiTheme="minorHAnsi" w:hAnsiTheme="minorHAnsi" w:cstheme="minorHAnsi"/>
          <w:sz w:val="16"/>
        </w:rPr>
        <w:t xml:space="preserve">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w:t>
      </w:r>
      <w:proofErr w:type="gramStart"/>
      <w:r w:rsidRPr="00A3034A">
        <w:rPr>
          <w:rFonts w:asciiTheme="minorHAnsi" w:hAnsiTheme="minorHAnsi" w:cstheme="minorHAnsi"/>
          <w:sz w:val="16"/>
        </w:rPr>
        <w:t>is grounded in genetic theory and supported by data identifying common sources of variation in the risk for specific addictions (e.g., RDS)</w:t>
      </w:r>
      <w:proofErr w:type="gramEnd"/>
      <w:r w:rsidRPr="00A3034A">
        <w:rPr>
          <w:rFonts w:asciiTheme="minorHAnsi" w:hAnsiTheme="minorHAnsi" w:cstheme="minorHAnsi"/>
          <w:sz w:val="16"/>
        </w:rPr>
        <w:t xml:space="preserve">. This commonality has identifiable neurobiological substrate and plausible evolutionary explanations.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Over many </w:t>
      </w:r>
      <w:proofErr w:type="gramStart"/>
      <w:r w:rsidRPr="00A3034A">
        <w:rPr>
          <w:rFonts w:asciiTheme="minorHAnsi" w:hAnsiTheme="minorHAnsi" w:cstheme="minorHAnsi"/>
          <w:sz w:val="16"/>
        </w:rPr>
        <w:t>years</w:t>
      </w:r>
      <w:proofErr w:type="gramEnd"/>
      <w:r w:rsidRPr="00A3034A">
        <w:rPr>
          <w:rFonts w:asciiTheme="minorHAnsi" w:hAnsiTheme="minorHAnsi" w:cstheme="minorHAnsi"/>
          <w:sz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w:t>
      </w:r>
      <w:proofErr w:type="gramStart"/>
      <w:r w:rsidRPr="00A3034A">
        <w:rPr>
          <w:rFonts w:asciiTheme="minorHAnsi" w:hAnsiTheme="minorHAnsi" w:cstheme="minorHAnsi"/>
          <w:sz w:val="16"/>
        </w:rPr>
        <w:t>self-reports</w:t>
      </w:r>
      <w:proofErr w:type="gramEnd"/>
      <w:r w:rsidRPr="00A3034A">
        <w:rPr>
          <w:rFonts w:asciiTheme="minorHAnsi" w:hAnsiTheme="minorHAnsi" w:cstheme="minorHAnsi"/>
          <w:sz w:val="16"/>
        </w:rPr>
        <w:t xml:space="preserve"> in humans. As mentioned earlier and in the abstract, on November </w:t>
      </w:r>
      <w:proofErr w:type="gramStart"/>
      <w:r w:rsidRPr="00A3034A">
        <w:rPr>
          <w:rFonts w:asciiTheme="minorHAnsi" w:hAnsiTheme="minorHAnsi" w:cstheme="minorHAnsi"/>
          <w:sz w:val="16"/>
        </w:rPr>
        <w:t>23rd</w:t>
      </w:r>
      <w:proofErr w:type="gramEnd"/>
      <w:r w:rsidRPr="00A3034A">
        <w:rPr>
          <w:rFonts w:asciiTheme="minorHAnsi" w:hAnsiTheme="minorHAnsi" w:cstheme="minorHAnsi"/>
          <w:sz w:val="16"/>
        </w:rPr>
        <w:t xml:space="preserve">, 2017, evidence for our concerns was discovered [50]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9902F6" w:rsidRPr="00A3034A" w:rsidRDefault="009902F6" w:rsidP="009902F6">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w:t>
      </w:r>
      <w:proofErr w:type="gramStart"/>
      <w:r w:rsidRPr="00A3034A">
        <w:rPr>
          <w:rFonts w:asciiTheme="minorHAnsi" w:hAnsiTheme="minorHAnsi" w:cstheme="minorHAnsi"/>
          <w:sz w:val="16"/>
        </w:rPr>
        <w:t>stated:</w:t>
      </w:r>
      <w:proofErr w:type="gramEnd"/>
      <w:r w:rsidRPr="00A3034A">
        <w:rPr>
          <w:rFonts w:asciiTheme="minorHAnsi" w:hAnsiTheme="minorHAnsi" w:cstheme="minorHAnsi"/>
          <w:sz w:val="16"/>
        </w:rPr>
        <w:t xml:space="preserve">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sz w:val="16"/>
        </w:rPr>
        <w:t>said:</w:t>
      </w:r>
      <w:proofErr w:type="gramEnd"/>
      <w:r w:rsidRPr="00A3034A">
        <w:rPr>
          <w:rFonts w:asciiTheme="minorHAnsi" w:hAnsiTheme="minorHAnsi" w:cstheme="minorHAnsi"/>
          <w:sz w:val="16"/>
        </w:rPr>
        <w:t xml:space="preserve">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w:t>
      </w:r>
      <w:proofErr w:type="gramStart"/>
      <w:r w:rsidRPr="00A3034A">
        <w:rPr>
          <w:rFonts w:asciiTheme="minorHAnsi" w:hAnsiTheme="minorHAnsi" w:cstheme="minorHAnsi"/>
          <w:u w:val="single"/>
        </w:rPr>
        <w:t xml:space="preserve">is much </w:t>
      </w:r>
      <w:r w:rsidRPr="00A3034A">
        <w:rPr>
          <w:rFonts w:asciiTheme="minorHAnsi" w:hAnsiTheme="minorHAnsi" w:cstheme="minorHAnsi"/>
          <w:highlight w:val="green"/>
          <w:u w:val="single"/>
        </w:rPr>
        <w:t>more developed</w:t>
      </w:r>
      <w:proofErr w:type="gramEnd"/>
      <w:r w:rsidRPr="00A3034A">
        <w:rPr>
          <w:rFonts w:asciiTheme="minorHAnsi" w:hAnsiTheme="minorHAnsi" w:cstheme="minorHAnsi"/>
          <w:highlight w:val="green"/>
          <w:u w:val="single"/>
        </w:rPr>
        <w:t xml:space="preserve">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t>
      </w:r>
      <w:proofErr w:type="gramStart"/>
      <w:r w:rsidRPr="00A3034A">
        <w:rPr>
          <w:rFonts w:asciiTheme="minorHAnsi" w:hAnsiTheme="minorHAnsi" w:cstheme="minorHAnsi"/>
          <w:sz w:val="16"/>
        </w:rPr>
        <w:t xml:space="preserve">was </w:t>
      </w:r>
      <w:r w:rsidRPr="00A3034A">
        <w:rPr>
          <w:rFonts w:asciiTheme="minorHAnsi" w:hAnsiTheme="minorHAnsi" w:cstheme="minorHAnsi"/>
          <w:u w:val="single"/>
        </w:rPr>
        <w:t>expressed</w:t>
      </w:r>
      <w:proofErr w:type="gramEnd"/>
      <w:r w:rsidRPr="00A3034A">
        <w:rPr>
          <w:rFonts w:asciiTheme="minorHAnsi" w:hAnsiTheme="minorHAnsi" w:cstheme="minorHAnsi"/>
          <w:u w:val="single"/>
        </w:rPr>
        <w:t xml:space="preserve">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w:t>
      </w:r>
      <w:proofErr w:type="gramStart"/>
      <w:r w:rsidRPr="00A3034A">
        <w:rPr>
          <w:rFonts w:asciiTheme="minorHAnsi" w:hAnsiTheme="minorHAnsi" w:cstheme="minorHAnsi"/>
          <w:u w:val="single"/>
        </w:rPr>
        <w:t>;</w:t>
      </w:r>
      <w:proofErr w:type="gramEnd"/>
      <w:r w:rsidRPr="00A3034A">
        <w:rPr>
          <w:rFonts w:asciiTheme="minorHAnsi" w:hAnsiTheme="minorHAnsi" w:cstheme="minorHAnsi"/>
          <w:u w:val="single"/>
        </w:rPr>
        <w:t xml:space="preserve">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w:t>
      </w:r>
      <w:proofErr w:type="gramStart"/>
      <w:r w:rsidRPr="00A3034A">
        <w:rPr>
          <w:rFonts w:asciiTheme="minorHAnsi" w:hAnsiTheme="minorHAnsi" w:cstheme="minorHAnsi"/>
          <w:sz w:val="16"/>
        </w:rPr>
        <w:t>have been linked</w:t>
      </w:r>
      <w:proofErr w:type="gramEnd"/>
      <w:r w:rsidRPr="00A3034A">
        <w:rPr>
          <w:rFonts w:asciiTheme="minorHAnsi" w:hAnsiTheme="minorHAnsi" w:cstheme="minorHAnsi"/>
          <w:sz w:val="16"/>
        </w:rPr>
        <w:t xml:space="preserve"> to disorders including Parkinson’s, schizophrenia and spectrum disorders such as autism and addiction or RDS. </w:t>
      </w:r>
    </w:p>
    <w:p w:rsidR="009902F6" w:rsidRDefault="009902F6" w:rsidP="009902F6">
      <w:pPr>
        <w:rPr>
          <w:rFonts w:asciiTheme="minorHAnsi" w:hAnsiTheme="minorHAnsi" w:cstheme="minorHAnsi"/>
          <w:sz w:val="16"/>
        </w:rPr>
      </w:pPr>
      <w:r w:rsidRPr="00A3034A">
        <w:rPr>
          <w:rFonts w:asciiTheme="minorHAnsi" w:hAnsiTheme="minorHAnsi" w:cstheme="minorHAnsi"/>
          <w:sz w:val="16"/>
        </w:rPr>
        <w:t xml:space="preserve">Nora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w:t>
      </w:r>
      <w:proofErr w:type="gramStart"/>
      <w:r w:rsidRPr="00A3034A">
        <w:rPr>
          <w:rFonts w:asciiTheme="minorHAnsi" w:hAnsiTheme="minorHAnsi" w:cstheme="minorHAnsi"/>
          <w:sz w:val="16"/>
        </w:rPr>
        <w:t xml:space="preserve">This same idea has been suggested by Dr. Robert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a professor of biology and neurology at Stanford University</w:t>
      </w:r>
      <w:proofErr w:type="gramEnd"/>
      <w:r w:rsidRPr="00A3034A">
        <w:rPr>
          <w:rFonts w:asciiTheme="minorHAnsi" w:hAnsiTheme="minorHAnsi" w:cstheme="minorHAnsi"/>
          <w:sz w:val="16"/>
        </w:rPr>
        <w:t xml:space="preserve">. Dr.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w:t>
      </w:r>
      <w:proofErr w:type="spellStart"/>
      <w:r w:rsidRPr="00A3034A">
        <w:rPr>
          <w:rFonts w:asciiTheme="minorHAnsi" w:hAnsiTheme="minorHAnsi" w:cstheme="minorHAnsi"/>
          <w:sz w:val="16"/>
        </w:rPr>
        <w:t>interoceptive</w:t>
      </w:r>
      <w:proofErr w:type="spellEnd"/>
      <w:r w:rsidRPr="00A3034A">
        <w:rPr>
          <w:rFonts w:asciiTheme="minorHAnsi" w:hAnsiTheme="minorHAnsi" w:cstheme="min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9902F6" w:rsidRDefault="009902F6" w:rsidP="009902F6">
      <w:pPr>
        <w:pStyle w:val="Heading4"/>
        <w:rPr>
          <w:rFonts w:cs="Calibri"/>
        </w:rPr>
      </w:pPr>
      <w:r>
        <w:t xml:space="preserve">2]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proofErr w:type="gramStart"/>
      <w:r w:rsidRPr="00C77255">
        <w:rPr>
          <w:rFonts w:cs="Calibri"/>
          <w:u w:val="single"/>
        </w:rPr>
        <w:t>don’t</w:t>
      </w:r>
      <w:proofErr w:type="gramEnd"/>
      <w:r w:rsidRPr="00C77255">
        <w:rPr>
          <w:rFonts w:cs="Calibri"/>
          <w:u w:val="single"/>
        </w:rPr>
        <w:t xml:space="preserve">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r>
        <w:rPr>
          <w:rFonts w:cs="Calibri"/>
        </w:rPr>
        <w:t xml:space="preserve"> </w:t>
      </w:r>
    </w:p>
    <w:p w:rsidR="009902F6" w:rsidRPr="00EC75BB" w:rsidRDefault="009902F6" w:rsidP="009902F6">
      <w:pPr>
        <w:pStyle w:val="Heading4"/>
        <w:rPr>
          <w:rFonts w:cs="Calibri"/>
        </w:rPr>
      </w:pPr>
      <w:r>
        <w:rPr>
          <w:rFonts w:cs="Calibri"/>
        </w:rPr>
        <w:t xml:space="preserve">3] </w:t>
      </w:r>
      <w:r w:rsidRPr="00EC75BB">
        <w:rPr>
          <w:rFonts w:cs="Calibri"/>
        </w:rPr>
        <w:t xml:space="preserve">Extinction is a distinct phenomenon that requires prior consideration </w:t>
      </w:r>
    </w:p>
    <w:p w:rsidR="009902F6" w:rsidRPr="00EC75BB" w:rsidRDefault="009902F6" w:rsidP="009902F6">
      <w:pPr>
        <w:rPr>
          <w:rFonts w:cs="Calibri"/>
        </w:rPr>
      </w:pPr>
      <w:proofErr w:type="gramStart"/>
      <w:r w:rsidRPr="00EC75BB">
        <w:rPr>
          <w:rFonts w:cs="Calibri"/>
          <w:b/>
          <w:bCs/>
          <w:sz w:val="26"/>
        </w:rPr>
        <w:t>Burke et al 16</w:t>
      </w:r>
      <w:r w:rsidRPr="00EC75BB">
        <w:rPr>
          <w:rFonts w:cs="Calibri"/>
        </w:rPr>
        <w:t xml:space="preserve"> Associate Professor of International and Political Studies @ UNSW, Australia, 2016 (Anthony, Stefanie </w:t>
      </w:r>
      <w:proofErr w:type="spellStart"/>
      <w:r w:rsidRPr="00EC75BB">
        <w:rPr>
          <w:rFonts w:cs="Calibri"/>
        </w:rPr>
        <w:t>Fishel</w:t>
      </w:r>
      <w:proofErr w:type="spellEnd"/>
      <w:r w:rsidRPr="00EC75BB">
        <w:rPr>
          <w:rFonts w:cs="Calibri"/>
        </w:rPr>
        <w:t xml:space="preserve"> is Assistant Professor, Department of Gender and Race Studies at the University of Alabama, Audra Mitchell is CIGI Chair in Global Governance and Ethics at the </w:t>
      </w:r>
      <w:proofErr w:type="spellStart"/>
      <w:r w:rsidRPr="00EC75BB">
        <w:rPr>
          <w:rFonts w:cs="Calibri"/>
        </w:rPr>
        <w:t>Balsillie</w:t>
      </w:r>
      <w:proofErr w:type="spellEnd"/>
      <w:r w:rsidRPr="00EC75BB">
        <w:rPr>
          <w:rFonts w:cs="Calibri"/>
        </w:rPr>
        <w:t xml:space="preserve"> School of International Affairs, Simon Dalby is CIGI Chair in the Political Economy of Climate Change at the </w:t>
      </w:r>
      <w:proofErr w:type="spellStart"/>
      <w:r w:rsidRPr="00EC75BB">
        <w:rPr>
          <w:rFonts w:cs="Calibri"/>
        </w:rPr>
        <w:t>Balsillie</w:t>
      </w:r>
      <w:proofErr w:type="spellEnd"/>
      <w:r w:rsidRPr="00EC75BB">
        <w:rPr>
          <w:rFonts w:cs="Calibri"/>
        </w:rPr>
        <w:t xml:space="preserve"> School of International Affairs, and, Daniel J. Levine is Assistant Professor of Political Science at the University of Alabama, “Planet Politics: Manifesto from the End of IR,” Millennium: Journal of International Studies 1–25)</w:t>
      </w:r>
      <w:proofErr w:type="gramEnd"/>
      <w:r w:rsidRPr="00EC75BB">
        <w:rPr>
          <w:rFonts w:cs="Calibri"/>
        </w:rPr>
        <w:t xml:space="preserve"> </w:t>
      </w:r>
    </w:p>
    <w:p w:rsidR="009902F6" w:rsidRPr="00EC75BB" w:rsidRDefault="009902F6" w:rsidP="009902F6">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w:t>
      </w:r>
      <w:proofErr w:type="gramStart"/>
      <w:r w:rsidRPr="00EC75BB">
        <w:rPr>
          <w:rFonts w:cs="Calibri"/>
          <w:szCs w:val="26"/>
        </w:rPr>
        <w:t xml:space="preserve">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it could threaten the practical possibility of the survival of earthly life.</w:t>
      </w:r>
      <w:proofErr w:type="gramEnd"/>
      <w:r w:rsidRPr="00EC75BB">
        <w:rPr>
          <w:rFonts w:cs="Calibri"/>
          <w:sz w:val="26"/>
          <w:szCs w:val="26"/>
          <w:u w:val="single"/>
        </w:rPr>
        <w:t xml:space="preserv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proofErr w:type="gramStart"/>
      <w:r w:rsidRPr="00EC75BB">
        <w:rPr>
          <w:rFonts w:cs="Calibri"/>
          <w:b/>
          <w:iCs/>
          <w:sz w:val="26"/>
          <w:szCs w:val="26"/>
          <w:highlight w:val="green"/>
          <w:u w:val="single"/>
          <w:bdr w:val="single" w:sz="8" w:space="0" w:color="auto"/>
        </w:rPr>
        <w:t>phenomena</w:t>
      </w:r>
      <w:proofErr w:type="gramEnd"/>
      <w:r w:rsidRPr="00EC75BB">
        <w:rPr>
          <w:rFonts w:cs="Calibri"/>
          <w:b/>
          <w:iCs/>
          <w:sz w:val="26"/>
          <w:szCs w:val="26"/>
          <w:highlight w:val="green"/>
          <w:u w:val="single"/>
          <w:bdr w:val="single" w:sz="8" w:space="0" w:color="auto"/>
        </w:rPr>
        <w:t xml:space="preserve">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 xml:space="preserve">It </w:t>
      </w:r>
      <w:proofErr w:type="gramStart"/>
      <w:r w:rsidRPr="00EC75BB">
        <w:rPr>
          <w:rFonts w:cs="Calibri"/>
          <w:sz w:val="26"/>
          <w:szCs w:val="26"/>
          <w:u w:val="single"/>
        </w:rPr>
        <w:t>cannot be grasped</w:t>
      </w:r>
      <w:proofErr w:type="gramEnd"/>
      <w:r w:rsidRPr="00EC75BB">
        <w:rPr>
          <w:rFonts w:cs="Calibri"/>
          <w:sz w:val="26"/>
          <w:szCs w:val="26"/>
          <w:u w:val="single"/>
        </w:rPr>
        <w:t xml:space="preserve">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w:t>
      </w:r>
      <w:proofErr w:type="gramStart"/>
      <w:r w:rsidRPr="00EC75BB">
        <w:rPr>
          <w:rFonts w:cs="Calibri"/>
          <w:sz w:val="26"/>
          <w:szCs w:val="26"/>
          <w:highlight w:val="green"/>
          <w:u w:val="single"/>
        </w:rPr>
        <w:t>but</w:t>
      </w:r>
      <w:proofErr w:type="gramEnd"/>
      <w:r w:rsidRPr="00EC75BB">
        <w:rPr>
          <w:rFonts w:cs="Calibri"/>
          <w:sz w:val="26"/>
          <w:szCs w:val="26"/>
          <w:highlight w:val="green"/>
          <w:u w:val="single"/>
        </w:rPr>
        <w:t xml:space="preserve">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rsidR="009902F6" w:rsidRPr="00EC75BB" w:rsidRDefault="009902F6" w:rsidP="009902F6">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w:t>
      </w:r>
      <w:proofErr w:type="gramStart"/>
      <w:r w:rsidRPr="00EC75BB">
        <w:rPr>
          <w:rFonts w:cs="Calibri"/>
          <w:szCs w:val="26"/>
        </w:rPr>
        <w:t>It</w:t>
      </w:r>
      <w:proofErr w:type="gramEnd"/>
      <w:r w:rsidRPr="00EC75BB">
        <w:rPr>
          <w:rFonts w:cs="Calibri"/>
          <w:szCs w:val="26"/>
        </w:rPr>
        <w:t xml:space="preserve">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w:t>
      </w:r>
      <w:proofErr w:type="spellStart"/>
      <w:r w:rsidRPr="00EC75BB">
        <w:rPr>
          <w:rFonts w:cs="Calibri"/>
          <w:sz w:val="26"/>
          <w:szCs w:val="26"/>
          <w:u w:val="single"/>
        </w:rPr>
        <w:t>omnicide</w:t>
      </w:r>
      <w:proofErr w:type="spellEnd"/>
      <w:r w:rsidRPr="00EC75BB">
        <w:rPr>
          <w:rFonts w:cs="Calibri"/>
          <w:sz w:val="26"/>
          <w:szCs w:val="26"/>
          <w:u w:val="single"/>
        </w:rPr>
        <w:t>’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w:t>
      </w:r>
      <w:proofErr w:type="spellStart"/>
      <w:r w:rsidRPr="00EC75BB">
        <w:rPr>
          <w:rFonts w:cs="Calibri"/>
          <w:szCs w:val="26"/>
        </w:rPr>
        <w:t>biopolitical</w:t>
      </w:r>
      <w:proofErr w:type="spellEnd"/>
      <w:r w:rsidRPr="00EC75BB">
        <w:rPr>
          <w:rFonts w:cs="Calibri"/>
          <w:szCs w:val="26"/>
        </w:rPr>
        <w:t xml:space="preserve">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 xml:space="preserve">fails to </w:t>
      </w:r>
      <w:proofErr w:type="spellStart"/>
      <w:r w:rsidRPr="00EC75BB">
        <w:rPr>
          <w:rFonts w:cs="Calibri"/>
          <w:sz w:val="26"/>
          <w:szCs w:val="26"/>
          <w:highlight w:val="green"/>
          <w:u w:val="single"/>
        </w:rPr>
        <w:t>recognise</w:t>
      </w:r>
      <w:proofErr w:type="spellEnd"/>
      <w:r w:rsidRPr="00EC75BB">
        <w:rPr>
          <w:rFonts w:cs="Calibri"/>
          <w:sz w:val="26"/>
          <w:szCs w:val="26"/>
          <w:highlight w:val="green"/>
          <w:u w:val="single"/>
        </w:rPr>
        <w:t xml:space="preserv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rsidR="009902F6" w:rsidRPr="00EC75BB" w:rsidRDefault="009902F6" w:rsidP="009902F6">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w:t>
      </w:r>
      <w:proofErr w:type="spellStart"/>
      <w:r w:rsidRPr="00EC75BB">
        <w:rPr>
          <w:rFonts w:cs="Calibri"/>
        </w:rPr>
        <w:t>homogenising</w:t>
      </w:r>
      <w:proofErr w:type="spellEnd"/>
      <w:r w:rsidRPr="00EC75BB">
        <w:rPr>
          <w:rFonts w:cs="Calibri"/>
        </w:rPr>
        <w:t xml:space="preserve">,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w:t>
      </w:r>
      <w:proofErr w:type="spellStart"/>
      <w:r w:rsidRPr="00EC75BB">
        <w:rPr>
          <w:rFonts w:cs="Calibri"/>
        </w:rPr>
        <w:t>mobilise</w:t>
      </w:r>
      <w:proofErr w:type="spellEnd"/>
      <w:r w:rsidRPr="00EC75BB">
        <w:rPr>
          <w:rFonts w:cs="Calibri"/>
        </w:rPr>
        <w:t xml:space="preserve"> multiple worldviews and lifeways – including those emerging from indigenous and </w:t>
      </w:r>
      <w:proofErr w:type="spellStart"/>
      <w:r w:rsidRPr="00EC75BB">
        <w:rPr>
          <w:rFonts w:cs="Calibri"/>
        </w:rPr>
        <w:t>marginalised</w:t>
      </w:r>
      <w:proofErr w:type="spellEnd"/>
      <w:r w:rsidRPr="00EC75BB">
        <w:rPr>
          <w:rFonts w:cs="Calibri"/>
        </w:rPr>
        <w:t xml:space="preserve"> cosmologies. Above all, </w:t>
      </w:r>
      <w:r w:rsidRPr="00EC75BB">
        <w:rPr>
          <w:rFonts w:cs="Calibri"/>
          <w:u w:val="single"/>
        </w:rPr>
        <w:t xml:space="preserve">it is crucial and urgent to </w:t>
      </w:r>
      <w:proofErr w:type="spellStart"/>
      <w:r w:rsidRPr="00EC75BB">
        <w:rPr>
          <w:rFonts w:cs="Calibri"/>
          <w:u w:val="single"/>
        </w:rPr>
        <w:t>realise</w:t>
      </w:r>
      <w:proofErr w:type="spellEnd"/>
      <w:r w:rsidRPr="00EC75BB">
        <w:rPr>
          <w:rFonts w:cs="Calibri"/>
          <w:u w:val="single"/>
        </w:rPr>
        <w:t xml:space="preserv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 xml:space="preserve">Instead, it is about staking a claim as to the goodness of life itself. If it does not fit within the existing parameters of global ethics, then </w:t>
      </w:r>
      <w:proofErr w:type="gramStart"/>
      <w:r w:rsidRPr="00EC75BB">
        <w:rPr>
          <w:rFonts w:cs="Calibri"/>
          <w:u w:val="single"/>
        </w:rPr>
        <w:t>it is these boundaries that</w:t>
      </w:r>
      <w:proofErr w:type="gramEnd"/>
      <w:r w:rsidRPr="00EC75BB">
        <w:rPr>
          <w:rFonts w:cs="Calibri"/>
          <w:u w:val="single"/>
        </w:rPr>
        <w:t xml:space="preserve"> need to change</w:t>
      </w:r>
      <w:r w:rsidRPr="00EC75BB">
        <w:rPr>
          <w:rFonts w:cs="Calibri"/>
        </w:rPr>
        <w:t>.</w:t>
      </w:r>
    </w:p>
    <w:p w:rsidR="009902F6" w:rsidRPr="00EC75BB" w:rsidRDefault="009902F6" w:rsidP="009902F6">
      <w:pPr>
        <w:rPr>
          <w:rFonts w:cs="Calibri"/>
          <w:szCs w:val="16"/>
        </w:rPr>
      </w:pPr>
      <w:r w:rsidRPr="00EC75BB">
        <w:rPr>
          <w:rFonts w:cs="Calibri"/>
          <w:szCs w:val="16"/>
        </w:rPr>
        <w:t xml:space="preserve">9. An Earth-worldly politics. Humans are worldly – that is, we are fundamentally </w:t>
      </w:r>
      <w:proofErr w:type="spellStart"/>
      <w:r w:rsidRPr="00EC75BB">
        <w:rPr>
          <w:rFonts w:cs="Calibri"/>
          <w:szCs w:val="16"/>
        </w:rPr>
        <w:t>worldforming</w:t>
      </w:r>
      <w:proofErr w:type="spellEnd"/>
      <w:r w:rsidRPr="00EC75BB">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proofErr w:type="gramStart"/>
      <w:r w:rsidRPr="00EC75BB">
        <w:rPr>
          <w:rFonts w:cs="Calibri"/>
          <w:szCs w:val="16"/>
        </w:rPr>
        <w:t>instrumentalised</w:t>
      </w:r>
      <w:proofErr w:type="spellEnd"/>
      <w:proofErr w:type="gramEnd"/>
      <w:r w:rsidRPr="00EC75BB">
        <w:rPr>
          <w:rFonts w:cs="Calibri"/>
          <w:szCs w:val="16"/>
        </w:rPr>
        <w:t xml:space="preserve"> and englobed.65 Rather, it is a complex of worlds that we share, co-constitute, create, destroy and inhabit with countless other life forms and beings.</w:t>
      </w:r>
    </w:p>
    <w:p w:rsidR="009902F6" w:rsidRPr="00EC75BB" w:rsidRDefault="009902F6" w:rsidP="009902F6">
      <w:pPr>
        <w:rPr>
          <w:rFonts w:cs="Calibri"/>
          <w:u w:val="single"/>
        </w:rPr>
      </w:pPr>
      <w:r w:rsidRPr="00EC75BB">
        <w:rPr>
          <w:rFonts w:cs="Calibri"/>
        </w:rPr>
        <w:t xml:space="preserve">The formation of the Anthropocene reflects a particular type of </w:t>
      </w:r>
      <w:proofErr w:type="spellStart"/>
      <w:r w:rsidRPr="00EC75BB">
        <w:rPr>
          <w:rFonts w:cs="Calibri"/>
        </w:rPr>
        <w:t>worlding</w:t>
      </w:r>
      <w:proofErr w:type="spellEnd"/>
      <w:r w:rsidRPr="00EC75BB">
        <w:rPr>
          <w:rFonts w:cs="Calibri"/>
        </w:rPr>
        <w:t xml:space="preserve">,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t>
      </w:r>
      <w:proofErr w:type="spellStart"/>
      <w:r w:rsidRPr="00EC75BB">
        <w:rPr>
          <w:rFonts w:cs="Calibri"/>
        </w:rPr>
        <w:t>worlding</w:t>
      </w:r>
      <w:proofErr w:type="spellEnd"/>
      <w:r w:rsidRPr="00EC75BB">
        <w:rPr>
          <w:rFonts w:cs="Calibri"/>
        </w:rPr>
        <w:t xml:space="preserve"> so far to one extreme that it has become almost entirely detached from the conditions of the Earth. Planet Politics calls, instead, for a mode of </w:t>
      </w:r>
      <w:proofErr w:type="spellStart"/>
      <w:r w:rsidRPr="00EC75BB">
        <w:rPr>
          <w:rFonts w:cs="Calibri"/>
        </w:rPr>
        <w:t>worlding</w:t>
      </w:r>
      <w:proofErr w:type="spellEnd"/>
      <w:r w:rsidRPr="00EC75BB">
        <w:rPr>
          <w:rFonts w:cs="Calibri"/>
        </w:rPr>
        <w:t xml:space="preserve"> that is responsive to, and grounded in, the Earth. One of these ways of being Earth-worldly is to embrace the condition of </w:t>
      </w:r>
      <w:proofErr w:type="gramStart"/>
      <w:r w:rsidRPr="00EC75BB">
        <w:rPr>
          <w:rFonts w:cs="Calibri"/>
        </w:rPr>
        <w:t>being entangled</w:t>
      </w:r>
      <w:proofErr w:type="gramEnd"/>
      <w:r w:rsidRPr="00EC75BB">
        <w:rPr>
          <w:rFonts w:cs="Calibri"/>
        </w:rPr>
        <w:t xml:space="preserve">. We can interpret this term in the way that Heidegger66 did, as the condition of </w:t>
      </w:r>
      <w:proofErr w:type="gramStart"/>
      <w:r w:rsidRPr="00EC75BB">
        <w:rPr>
          <w:rFonts w:cs="Calibri"/>
        </w:rPr>
        <w:t>being mired</w:t>
      </w:r>
      <w:proofErr w:type="gramEnd"/>
      <w:r w:rsidRPr="00EC75BB">
        <w:rPr>
          <w:rFonts w:cs="Calibri"/>
        </w:rPr>
        <w:t xml:space="preserve"> in everyday human concerns, worries, and anxiety, to prolong existence. </w:t>
      </w:r>
      <w:proofErr w:type="gramStart"/>
      <w:r w:rsidRPr="00EC75BB">
        <w:rPr>
          <w:rFonts w:cs="Calibri"/>
        </w:rPr>
        <w:t>But</w:t>
      </w:r>
      <w:proofErr w:type="gramEnd"/>
      <w:r w:rsidRPr="00EC75BB">
        <w:rPr>
          <w:rFonts w:cs="Calibri"/>
        </w:rPr>
        <w:t xml:space="preserve">,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rsidR="009902F6" w:rsidRPr="00EC75BB" w:rsidRDefault="009902F6" w:rsidP="009902F6">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w:t>
      </w:r>
      <w:proofErr w:type="gramStart"/>
      <w:r w:rsidRPr="00EC75BB">
        <w:rPr>
          <w:rFonts w:cs="Calibri"/>
          <w:sz w:val="26"/>
          <w:szCs w:val="26"/>
          <w:u w:val="single"/>
        </w:rPr>
        <w:t xml:space="preserve">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and, of course, destroyed</w:t>
      </w:r>
      <w:proofErr w:type="gramEnd"/>
      <w:r w:rsidRPr="00EC75BB">
        <w:rPr>
          <w:rFonts w:cs="Calibri"/>
          <w:sz w:val="26"/>
          <w:szCs w:val="26"/>
          <w:u w:val="single"/>
        </w:rPr>
        <w:t xml:space="preserve">.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rsidR="009902F6" w:rsidRPr="009902F6" w:rsidRDefault="009902F6" w:rsidP="009902F6"/>
    <w:p w:rsidR="009902F6" w:rsidRPr="009902F6" w:rsidRDefault="006A03AF" w:rsidP="009902F6">
      <w:pPr>
        <w:pStyle w:val="Heading3"/>
        <w:rPr>
          <w:rStyle w:val="StyleUnderline"/>
          <w:sz w:val="32"/>
        </w:rPr>
      </w:pPr>
      <w:r>
        <w:t>UV</w:t>
      </w:r>
    </w:p>
    <w:p w:rsidR="009902F6" w:rsidRDefault="009902F6" w:rsidP="009902F6">
      <w:pPr>
        <w:rPr>
          <w:b/>
          <w:bCs/>
          <w:sz w:val="26"/>
          <w:szCs w:val="26"/>
        </w:rPr>
      </w:pPr>
      <w:r>
        <w:rPr>
          <w:b/>
          <w:bCs/>
          <w:sz w:val="26"/>
          <w:szCs w:val="26"/>
        </w:rPr>
        <w:t>The role of the ballot is to determine the desirability of the world of the affirmative’s advocacy against the world of the negative’s advocacy. Prefer:</w:t>
      </w:r>
    </w:p>
    <w:p w:rsidR="009902F6" w:rsidRPr="00EA6547" w:rsidRDefault="009902F6" w:rsidP="009902F6">
      <w:pPr>
        <w:rPr>
          <w:b/>
          <w:bCs/>
          <w:sz w:val="26"/>
          <w:szCs w:val="26"/>
        </w:rPr>
      </w:pPr>
      <w:r>
        <w:rPr>
          <w:b/>
          <w:bCs/>
          <w:sz w:val="26"/>
          <w:szCs w:val="26"/>
        </w:rPr>
        <w:t xml:space="preserve">[1] </w:t>
      </w:r>
      <w:r w:rsidRPr="00EA6547">
        <w:rPr>
          <w:b/>
          <w:bCs/>
          <w:sz w:val="26"/>
          <w:szCs w:val="26"/>
        </w:rPr>
        <w:t xml:space="preserve">Reciprocity – Comparative worlds is intrinsically reciprocal because it is the only role of the ballot that allows equal access to the advocacies of both sides while ROBs like truth testing have NIBs and a </w:t>
      </w:r>
      <w:proofErr w:type="spellStart"/>
      <w:proofErr w:type="gramStart"/>
      <w:r w:rsidRPr="00EA6547">
        <w:rPr>
          <w:b/>
          <w:bCs/>
          <w:sz w:val="26"/>
          <w:szCs w:val="26"/>
        </w:rPr>
        <w:t>prioris</w:t>
      </w:r>
      <w:proofErr w:type="spellEnd"/>
      <w:r w:rsidRPr="00EA6547">
        <w:rPr>
          <w:b/>
          <w:bCs/>
          <w:sz w:val="26"/>
          <w:szCs w:val="26"/>
        </w:rPr>
        <w:t xml:space="preserve"> which creates a prep skew that comes first as it</w:t>
      </w:r>
      <w:proofErr w:type="gramEnd"/>
      <w:r w:rsidRPr="00EA6547">
        <w:rPr>
          <w:b/>
          <w:bCs/>
          <w:sz w:val="26"/>
          <w:szCs w:val="26"/>
        </w:rPr>
        <w:t xml:space="preserve"> is a structural skew that controls access to the ballot.</w:t>
      </w:r>
    </w:p>
    <w:p w:rsidR="009902F6" w:rsidRPr="00EA6547" w:rsidRDefault="009902F6" w:rsidP="009902F6">
      <w:pPr>
        <w:rPr>
          <w:b/>
          <w:bCs/>
          <w:sz w:val="26"/>
          <w:szCs w:val="26"/>
        </w:rPr>
      </w:pPr>
      <w:proofErr w:type="gramStart"/>
      <w:r>
        <w:rPr>
          <w:b/>
          <w:bCs/>
          <w:sz w:val="26"/>
          <w:szCs w:val="26"/>
        </w:rPr>
        <w:t xml:space="preserve">[2] </w:t>
      </w:r>
      <w:r w:rsidRPr="00EA6547">
        <w:rPr>
          <w:b/>
          <w:bCs/>
          <w:sz w:val="26"/>
          <w:szCs w:val="26"/>
        </w:rPr>
        <w:t>All other ROBs don’t take both substance and reps into account which makes comparative worlds a prerequisite to any other ROB as a) reps are a prerequisite to engaging in debate because toleration of bad discourse allows racism and threatening language which decreases participation and b) substance is the goal of debate – its why we have any post fiat offense and topics in the first place.</w:t>
      </w:r>
      <w:proofErr w:type="gramEnd"/>
    </w:p>
    <w:p w:rsidR="006A03AF" w:rsidRDefault="006A03AF" w:rsidP="006A03AF">
      <w:pPr>
        <w:rPr>
          <w:rFonts w:asciiTheme="minorHAnsi" w:hAnsiTheme="minorHAnsi" w:cstheme="minorHAnsi"/>
        </w:rPr>
      </w:pPr>
      <w:r w:rsidRPr="0024263F">
        <w:rPr>
          <w:rFonts w:asciiTheme="minorHAnsi" w:hAnsiTheme="minorHAnsi" w:cstheme="minorHAnsi"/>
        </w:rPr>
        <w:t xml:space="preserve">Use reasonability: competing </w:t>
      </w:r>
      <w:proofErr w:type="spellStart"/>
      <w:r w:rsidRPr="0024263F">
        <w:rPr>
          <w:rFonts w:asciiTheme="minorHAnsi" w:hAnsiTheme="minorHAnsi" w:cstheme="minorHAnsi"/>
        </w:rPr>
        <w:t>interps</w:t>
      </w:r>
      <w:proofErr w:type="spellEnd"/>
      <w:r w:rsidRPr="0024263F">
        <w:rPr>
          <w:rFonts w:asciiTheme="minorHAnsi" w:hAnsiTheme="minorHAnsi" w:cstheme="minorHAnsi"/>
        </w:rPr>
        <w:t xml:space="preserve"> causes a substance </w:t>
      </w:r>
      <w:proofErr w:type="spellStart"/>
      <w:r w:rsidRPr="0024263F">
        <w:rPr>
          <w:rFonts w:asciiTheme="minorHAnsi" w:hAnsiTheme="minorHAnsi" w:cstheme="minorHAnsi"/>
        </w:rPr>
        <w:t>crowdout</w:t>
      </w:r>
      <w:proofErr w:type="spellEnd"/>
      <w:r w:rsidRPr="0024263F">
        <w:rPr>
          <w:rFonts w:asciiTheme="minorHAnsi" w:hAnsiTheme="minorHAnsi" w:cstheme="minorHAnsi"/>
        </w:rPr>
        <w:t xml:space="preserve"> because people are </w:t>
      </w:r>
      <w:proofErr w:type="spellStart"/>
      <w:r w:rsidRPr="0024263F">
        <w:rPr>
          <w:rFonts w:asciiTheme="minorHAnsi" w:hAnsiTheme="minorHAnsi" w:cstheme="minorHAnsi"/>
        </w:rPr>
        <w:t>incentvized</w:t>
      </w:r>
      <w:proofErr w:type="spellEnd"/>
      <w:r w:rsidRPr="0024263F">
        <w:rPr>
          <w:rFonts w:asciiTheme="minorHAnsi" w:hAnsiTheme="minorHAnsi" w:cstheme="minorHAnsi"/>
        </w:rPr>
        <w:t xml:space="preserve"> to go for theory when they can win offense on it. Substance </w:t>
      </w:r>
      <w:proofErr w:type="spellStart"/>
      <w:proofErr w:type="gramStart"/>
      <w:r w:rsidRPr="0024263F">
        <w:rPr>
          <w:rFonts w:asciiTheme="minorHAnsi" w:hAnsiTheme="minorHAnsi" w:cstheme="minorHAnsi"/>
        </w:rPr>
        <w:t>ed</w:t>
      </w:r>
      <w:proofErr w:type="spellEnd"/>
      <w:proofErr w:type="gramEnd"/>
      <w:r w:rsidRPr="0024263F">
        <w:rPr>
          <w:rFonts w:asciiTheme="minorHAnsi" w:hAnsiTheme="minorHAnsi" w:cstheme="minorHAnsi"/>
        </w:rPr>
        <w:t xml:space="preserve"> </w:t>
      </w:r>
      <w:proofErr w:type="spellStart"/>
      <w:r w:rsidRPr="0024263F">
        <w:rPr>
          <w:rFonts w:asciiTheme="minorHAnsi" w:hAnsiTheme="minorHAnsi" w:cstheme="minorHAnsi"/>
        </w:rPr>
        <w:t>ow’s</w:t>
      </w:r>
      <w:proofErr w:type="spellEnd"/>
      <w:r w:rsidRPr="0024263F">
        <w:rPr>
          <w:rFonts w:asciiTheme="minorHAnsi" w:hAnsiTheme="minorHAnsi" w:cstheme="minorHAnsi"/>
        </w:rPr>
        <w:t xml:space="preserve"> we only have 2 months to learn about the topic. Judge intervention is inevitable on </w:t>
      </w:r>
      <w:proofErr w:type="gramStart"/>
      <w:r w:rsidRPr="0024263F">
        <w:rPr>
          <w:rFonts w:asciiTheme="minorHAnsi" w:hAnsiTheme="minorHAnsi" w:cstheme="minorHAnsi"/>
        </w:rPr>
        <w:t>theory,</w:t>
      </w:r>
      <w:proofErr w:type="gramEnd"/>
      <w:r w:rsidRPr="0024263F">
        <w:rPr>
          <w:rFonts w:asciiTheme="minorHAnsi" w:hAnsiTheme="minorHAnsi" w:cstheme="minorHAnsi"/>
        </w:rPr>
        <w:t xml:space="preserve"> judges always will have biases when evaluating </w:t>
      </w:r>
      <w:proofErr w:type="spellStart"/>
      <w:r w:rsidRPr="0024263F">
        <w:rPr>
          <w:rFonts w:asciiTheme="minorHAnsi" w:hAnsiTheme="minorHAnsi" w:cstheme="minorHAnsi"/>
        </w:rPr>
        <w:t>agruments</w:t>
      </w:r>
      <w:proofErr w:type="spellEnd"/>
      <w:r w:rsidRPr="0024263F">
        <w:rPr>
          <w:rFonts w:asciiTheme="minorHAnsi" w:hAnsiTheme="minorHAnsi" w:cstheme="minorHAnsi"/>
        </w:rPr>
        <w:t xml:space="preserve"> and intervention when checking back against the asinine nature of LD theory is good. </w:t>
      </w:r>
    </w:p>
    <w:p w:rsidR="006A03AF" w:rsidRPr="00FB72FC" w:rsidRDefault="006A03AF" w:rsidP="006A03AF">
      <w:pPr>
        <w:pStyle w:val="Heading4"/>
        <w:rPr>
          <w:bCs/>
        </w:rPr>
      </w:pPr>
      <w:r w:rsidRPr="00FB72FC">
        <w:rPr>
          <w:bCs/>
        </w:rPr>
        <w:t xml:space="preserve">1AR theory is legit – anything else means </w:t>
      </w:r>
      <w:r w:rsidRPr="00FB72FC">
        <w:rPr>
          <w:bCs/>
          <w:u w:val="single"/>
        </w:rPr>
        <w:t>infinite abuse</w:t>
      </w:r>
    </w:p>
    <w:p w:rsidR="006A03AF" w:rsidRDefault="006A03AF" w:rsidP="006A03AF"/>
    <w:p w:rsidR="006A03AF" w:rsidRDefault="00F618B6" w:rsidP="006A03AF">
      <w:pPr>
        <w:pStyle w:val="Heading4"/>
      </w:pPr>
      <w:r>
        <w:t>1</w:t>
      </w:r>
      <w:r w:rsidR="006A03AF">
        <w:t>] Permissibility and presumption affirm.</w:t>
      </w:r>
    </w:p>
    <w:p w:rsidR="006A03AF" w:rsidRDefault="006A03AF" w:rsidP="006A03AF">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xml:space="preserve">- otherwise we would not be able to justify morally neutral actions since there </w:t>
      </w:r>
      <w:proofErr w:type="gramStart"/>
      <w:r>
        <w:rPr>
          <w:rFonts w:eastAsiaTheme="majorEastAsia"/>
          <w:b/>
          <w:bCs/>
          <w:sz w:val="26"/>
          <w:szCs w:val="26"/>
        </w:rPr>
        <w:t>isn’t</w:t>
      </w:r>
      <w:proofErr w:type="gramEnd"/>
      <w:r>
        <w:rPr>
          <w:rFonts w:eastAsiaTheme="majorEastAsia"/>
          <w:b/>
          <w:bCs/>
          <w:sz w:val="26"/>
          <w:szCs w:val="26"/>
        </w:rPr>
        <w:t xml:space="preserve"> a prohibition and we would have to prove an obligation.</w:t>
      </w:r>
    </w:p>
    <w:p w:rsidR="006A03AF" w:rsidRDefault="006A03AF" w:rsidP="006A03AF">
      <w:pPr>
        <w:keepNext/>
        <w:keepLines/>
        <w:spacing w:before="40" w:after="0"/>
        <w:outlineLvl w:val="3"/>
        <w:rPr>
          <w:rFonts w:eastAsiaTheme="majorEastAsia"/>
          <w:b/>
          <w:bCs/>
          <w:sz w:val="26"/>
          <w:szCs w:val="26"/>
        </w:rPr>
      </w:pPr>
      <w:r>
        <w:rPr>
          <w:rFonts w:eastAsiaTheme="majorEastAsia"/>
          <w:b/>
          <w:bCs/>
          <w:sz w:val="26"/>
          <w:szCs w:val="26"/>
        </w:rPr>
        <w:t xml:space="preserve">B] </w:t>
      </w:r>
      <w:proofErr w:type="spellStart"/>
      <w:r>
        <w:rPr>
          <w:rFonts w:eastAsiaTheme="majorEastAsia"/>
          <w:b/>
          <w:bCs/>
          <w:sz w:val="26"/>
          <w:szCs w:val="26"/>
          <w:u w:val="single"/>
        </w:rPr>
        <w:t>Trivialism</w:t>
      </w:r>
      <w:proofErr w:type="spellEnd"/>
      <w:r>
        <w:rPr>
          <w:rFonts w:eastAsiaTheme="majorEastAsia"/>
          <w:b/>
          <w:bCs/>
          <w:sz w:val="26"/>
          <w:szCs w:val="26"/>
        </w:rPr>
        <w:t xml:space="preserve">- statements are true until proven </w:t>
      </w:r>
      <w:proofErr w:type="gramStart"/>
      <w:r>
        <w:rPr>
          <w:rFonts w:eastAsiaTheme="majorEastAsia"/>
          <w:b/>
          <w:bCs/>
          <w:sz w:val="26"/>
          <w:szCs w:val="26"/>
        </w:rPr>
        <w:t>false,</w:t>
      </w:r>
      <w:proofErr w:type="gramEnd"/>
      <w:r>
        <w:rPr>
          <w:rFonts w:eastAsiaTheme="majorEastAsia"/>
          <w:b/>
          <w:bCs/>
          <w:sz w:val="26"/>
          <w:szCs w:val="26"/>
        </w:rPr>
        <w:t xml:space="preserve"> if I told you my name you’d believe me.</w:t>
      </w:r>
    </w:p>
    <w:p w:rsidR="006A03AF" w:rsidRPr="006A03AF" w:rsidRDefault="006A03AF" w:rsidP="006A03AF">
      <w:pPr>
        <w:pStyle w:val="Heading4"/>
        <w:rPr>
          <w:rStyle w:val="Emphasis"/>
          <w:b/>
          <w:iCs/>
          <w:sz w:val="26"/>
          <w:u w:val="none"/>
        </w:rPr>
      </w:pPr>
      <w:r w:rsidRPr="00B40916">
        <w:t xml:space="preserve">C] </w:t>
      </w:r>
      <w:r w:rsidRPr="00B40916">
        <w:rPr>
          <w:u w:val="single"/>
        </w:rPr>
        <w:t>Negation Theory</w:t>
      </w:r>
      <w:r w:rsidRPr="00B40916">
        <w:t>- Negating requires a complete absence of an existing obligation</w:t>
      </w:r>
      <w:r>
        <w:t xml:space="preserve">. </w:t>
      </w:r>
    </w:p>
    <w:p w:rsidR="006A03AF" w:rsidRDefault="006A03AF"/>
    <w:sectPr w:rsidR="006A03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2F6"/>
    <w:rsid w:val="006A03AF"/>
    <w:rsid w:val="00832ACD"/>
    <w:rsid w:val="00880B91"/>
    <w:rsid w:val="009902F6"/>
    <w:rsid w:val="00D9181A"/>
    <w:rsid w:val="00F618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8EC6B"/>
  <w15:chartTrackingRefBased/>
  <w15:docId w15:val="{6316C046-A231-47F3-9FA2-9EFA57029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902F6"/>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9902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02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9902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9902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02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02F6"/>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9902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902F6"/>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9902F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9902F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s"/>
    <w:basedOn w:val="DefaultParagraphFont"/>
    <w:link w:val="textbold"/>
    <w:uiPriority w:val="7"/>
    <w:qFormat/>
    <w:rsid w:val="009902F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902F6"/>
    <w:rPr>
      <w:b/>
      <w:bCs/>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6"/>
    <w:qFormat/>
    <w:rsid w:val="009902F6"/>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9902F6"/>
    <w:rPr>
      <w:color w:val="auto"/>
      <w:u w:val="none"/>
    </w:rPr>
  </w:style>
  <w:style w:type="character" w:styleId="FollowedHyperlink">
    <w:name w:val="FollowedHyperlink"/>
    <w:basedOn w:val="DefaultParagraphFont"/>
    <w:uiPriority w:val="99"/>
    <w:semiHidden/>
    <w:unhideWhenUsed/>
    <w:rsid w:val="009902F6"/>
    <w:rPr>
      <w:color w:val="auto"/>
      <w:u w:val="none"/>
    </w:rPr>
  </w:style>
  <w:style w:type="paragraph" w:customStyle="1" w:styleId="textbold">
    <w:name w:val="text bold"/>
    <w:basedOn w:val="Normal"/>
    <w:link w:val="Emphasis"/>
    <w:uiPriority w:val="7"/>
    <w:qFormat/>
    <w:rsid w:val="009902F6"/>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9902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9902F6"/>
    <w:rPr>
      <w:u w:val="single"/>
    </w:rPr>
  </w:style>
  <w:style w:type="paragraph" w:styleId="Title">
    <w:name w:val="Title"/>
    <w:aliases w:val="title,UNDERLINE,Cites and Cards,Bold Underlined,Block Heading,Read This,Non Read Text,Debate Normal"/>
    <w:basedOn w:val="Normal"/>
    <w:link w:val="TitleChar"/>
    <w:uiPriority w:val="6"/>
    <w:qFormat/>
    <w:rsid w:val="009902F6"/>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9902F6"/>
    <w:rPr>
      <w:rFonts w:asciiTheme="majorHAnsi" w:eastAsiaTheme="majorEastAsia" w:hAnsiTheme="majorHAnsi" w:cstheme="majorBidi"/>
      <w:spacing w:val="-10"/>
      <w:kern w:val="28"/>
      <w:sz w:val="56"/>
      <w:szCs w:val="56"/>
    </w:rPr>
  </w:style>
  <w:style w:type="character" w:styleId="Strong">
    <w:name w:val="Strong"/>
    <w:aliases w:val="8 pt font,Citation Char Char1 Char Char Char Char Char,Cut,Small 1,Read Char Char Char,Citation Char Char Char1,Read Char Char1"/>
    <w:basedOn w:val="DefaultParagraphFont"/>
    <w:uiPriority w:val="22"/>
    <w:qFormat/>
    <w:rsid w:val="009902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atoday.com/staff/2647805001/erin-richards/" TargetMode="External"/><Relationship Id="rId13" Type="http://schemas.openxmlformats.org/officeDocument/2006/relationships/hyperlink" Target="https://www.usatoday.com/story/news/nation/2018/04/02/teacher-strikes-shut-down-schools-across-oklahoma-kentucky/478102002/" TargetMode="External"/><Relationship Id="rId18" Type="http://schemas.openxmlformats.org/officeDocument/2006/relationships/hyperlink" Target="https://www.livescience.com/57266-amazon-river.html" TargetMode="External"/><Relationship Id="rId3" Type="http://schemas.openxmlformats.org/officeDocument/2006/relationships/settings" Target="settings.xml"/><Relationship Id="rId21" Type="http://schemas.openxmlformats.org/officeDocument/2006/relationships/hyperlink" Target="https://www.edweek.org/teaching-learning/how-teacher-strikes-are-changing/2019/03" TargetMode="External"/><Relationship Id="rId7" Type="http://schemas.openxmlformats.org/officeDocument/2006/relationships/hyperlink" Target="https://www.lawinfo.com/resources/employment-law-employee/unions/" TargetMode="External"/><Relationship Id="rId12" Type="http://schemas.openxmlformats.org/officeDocument/2006/relationships/hyperlink" Target="https://bit.ly/2Y3pFuk" TargetMode="External"/><Relationship Id="rId17" Type="http://schemas.openxmlformats.org/officeDocument/2006/relationships/hyperlink" Target="https://www.ipcc.ch/sr15/"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1" Type="http://schemas.openxmlformats.org/officeDocument/2006/relationships/numbering" Target="numbering.xml"/><Relationship Id="rId6" Type="http://schemas.openxmlformats.org/officeDocument/2006/relationships/hyperlink" Target="https://www.lawinfo.com/resources/labor-law/teachers-unions-collective-bargaining.html" TargetMode="External"/><Relationship Id="rId11" Type="http://schemas.openxmlformats.org/officeDocument/2006/relationships/hyperlink" Target="https://www.usatoday.com/story/news/education/2019/02/20/teacher-strike-west-virginia-school-closings-education-bill/2848476002/" TargetMode="External"/><Relationship Id="rId24" Type="http://schemas.openxmlformats.org/officeDocument/2006/relationships/fontTable" Target="fontTable.xml"/><Relationship Id="rId5" Type="http://schemas.openxmlformats.org/officeDocument/2006/relationships/hyperlink" Target="https://www.dissentmagazine.org/online_articles/the-teacher-strike-conditions-for-success" TargetMode="External"/><Relationship Id="rId15" Type="http://schemas.openxmlformats.org/officeDocument/2006/relationships/hyperlink" Target="https://www.brookings.edu/research/unleashing-the-creativity-of-teachers-and-students-to-combat-climate-change-an-opportunity-for-global-leadership/"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s://www.usatoday.com/in-depth/news/education/2019/06/05/teachers-pay-cost-of-living-teaching-jobs/3449428002/" TargetMode="External"/><Relationship Id="rId19" Type="http://schemas.openxmlformats.org/officeDocument/2006/relationships/hyperlink" Target="https://www.livescience.com/55129-how-heat-waves-kill-so-quickly.html" TargetMode="External"/><Relationship Id="rId4" Type="http://schemas.openxmlformats.org/officeDocument/2006/relationships/webSettings" Target="webSettings.xml"/><Relationship Id="rId9" Type="http://schemas.openxmlformats.org/officeDocument/2006/relationships/hyperlink" Target="https://www.usatoday.com/story/news/education/2019/06/18/teacher-pay-raises-strike-last-day-of-school-summer/1437210001/" TargetMode="External"/><Relationship Id="rId14" Type="http://schemas.openxmlformats.org/officeDocument/2006/relationships/hyperlink" Target="https://www.usatoday.com/story/news/2018/09/12/teachers-union-strike-pay/1227089002/" TargetMode="External"/><Relationship Id="rId22" Type="http://schemas.openxmlformats.org/officeDocument/2006/relationships/hyperlink" Target="https://play.google.com/store/books/details?id=7o1tA__v4xwC&amp;rdid=book-7o1tA__v4xwC&amp;rdot=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21</TotalTime>
  <Pages>18</Pages>
  <Words>10431</Words>
  <Characters>59459</Characters>
  <Application>Microsoft Office Word</Application>
  <DocSecurity>0</DocSecurity>
  <Lines>495</Lines>
  <Paragraphs>139</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Teacher aff</vt:lpstr>
      <vt:lpstr>        Advantage</vt:lpstr>
      <vt:lpstr>        Solvency</vt:lpstr>
      <vt:lpstr>        Framing</vt:lpstr>
      <vt:lpstr>        UV</vt:lpstr>
    </vt:vector>
  </TitlesOfParts>
  <Company>CISD</Company>
  <LinksUpToDate>false</LinksUpToDate>
  <CharactersWithSpaces>69751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2021-10-30T15:35:00Z</dcterms:created>
  <dcterms:modified xsi:type="dcterms:W3CDTF">2021-10-30T20:08:00Z</dcterms:modified>
</cp:coreProperties>
</file>