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7FB" w:rsidRDefault="008B67FB" w:rsidP="008B67FB">
      <w:pPr>
        <w:pStyle w:val="Heading1"/>
      </w:pPr>
      <w:r>
        <w:t xml:space="preserve">Teacher </w:t>
      </w:r>
      <w:proofErr w:type="spellStart"/>
      <w:r>
        <w:t>aff</w:t>
      </w:r>
      <w:proofErr w:type="spellEnd"/>
    </w:p>
    <w:p w:rsidR="008B67FB" w:rsidRDefault="008B67FB" w:rsidP="008B67FB">
      <w:pPr>
        <w:pStyle w:val="Heading3"/>
      </w:pPr>
      <w:r>
        <w:lastRenderedPageBreak/>
        <w:t>Advantage</w:t>
      </w:r>
    </w:p>
    <w:p w:rsidR="008B67FB" w:rsidRPr="00104199" w:rsidRDefault="008B67FB" w:rsidP="008B67FB">
      <w:pPr>
        <w:pStyle w:val="Heading4"/>
      </w:pPr>
      <w:r>
        <w:t xml:space="preserve">Current quality of education is sharply decreasing through teacher shortages </w:t>
      </w:r>
    </w:p>
    <w:p w:rsidR="008B67FB" w:rsidRPr="00104199" w:rsidRDefault="008B67FB" w:rsidP="008B67FB">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rsidR="008B67FB" w:rsidRDefault="008B67FB" w:rsidP="008B67FB">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8B67FB" w:rsidRPr="00487FB9" w:rsidRDefault="008B67FB" w:rsidP="008B67FB">
      <w:pPr>
        <w:rPr>
          <w:sz w:val="16"/>
        </w:rPr>
      </w:pPr>
    </w:p>
    <w:p w:rsidR="008B67FB" w:rsidRPr="006F5F63" w:rsidRDefault="008B67FB" w:rsidP="008B67FB">
      <w:pPr>
        <w:pStyle w:val="Heading4"/>
      </w:pPr>
      <w:r>
        <w:t>Status Quo policies make the opportunity cost for teacher strikes too high</w:t>
      </w:r>
    </w:p>
    <w:p w:rsidR="008B67FB" w:rsidRDefault="008B67FB" w:rsidP="008B67FB">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8B67FB" w:rsidRDefault="008B67FB" w:rsidP="008B67FB">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8B67FB" w:rsidRDefault="008B67FB" w:rsidP="008B67FB"/>
    <w:p w:rsidR="008B67FB" w:rsidRPr="00104199" w:rsidRDefault="008B67FB" w:rsidP="008B67FB">
      <w:pPr>
        <w:pStyle w:val="Heading4"/>
      </w:pPr>
      <w:r>
        <w:t xml:space="preserve">That causes teachers uproot and quitting through </w:t>
      </w:r>
      <w:proofErr w:type="spellStart"/>
      <w:r>
        <w:t>unsatisfaction</w:t>
      </w:r>
      <w:proofErr w:type="spellEnd"/>
    </w:p>
    <w:p w:rsidR="008B67FB" w:rsidRDefault="008B67FB" w:rsidP="008B67FB">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rsidR="008B67FB" w:rsidRPr="00D42AB3" w:rsidRDefault="008B67FB" w:rsidP="008B67FB">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8B67FB" w:rsidRPr="001D09FC" w:rsidRDefault="008B67FB" w:rsidP="008B67FB"/>
    <w:p w:rsidR="008B67FB" w:rsidRDefault="008B67FB" w:rsidP="008B67FB">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8B67FB" w:rsidRPr="00E75B57" w:rsidRDefault="008B67FB" w:rsidP="008B67FB">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8B67FB" w:rsidRPr="00950B4A" w:rsidRDefault="008B67FB" w:rsidP="008B67FB">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8B67FB" w:rsidRPr="00950B4A" w:rsidRDefault="008B67FB" w:rsidP="008B67FB">
      <w:r w:rsidRPr="00950B4A">
        <w:t>What Teachers' Unions Bargain For</w:t>
      </w:r>
    </w:p>
    <w:p w:rsidR="008B67FB" w:rsidRPr="00950B4A" w:rsidRDefault="008B67FB" w:rsidP="008B67FB">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rsidR="008B67FB" w:rsidRPr="00950B4A" w:rsidRDefault="008B67FB" w:rsidP="008B67FB">
      <w:pPr>
        <w:rPr>
          <w:b/>
          <w:u w:val="single"/>
        </w:rPr>
      </w:pPr>
      <w:r w:rsidRPr="00E75B57">
        <w:rPr>
          <w:b/>
          <w:highlight w:val="green"/>
          <w:u w:val="single"/>
        </w:rPr>
        <w:t>Fair working conditions, compensation, and pay equality</w:t>
      </w:r>
    </w:p>
    <w:p w:rsidR="008B67FB" w:rsidRPr="00950B4A" w:rsidRDefault="008B67FB" w:rsidP="008B67FB">
      <w:pPr>
        <w:rPr>
          <w:b/>
          <w:u w:val="single"/>
        </w:rPr>
      </w:pPr>
      <w:r w:rsidRPr="00950B4A">
        <w:rPr>
          <w:b/>
          <w:u w:val="single"/>
        </w:rPr>
        <w:t>Tenure mechanisms that prevented qualified educators from being punished for their personal biases, political beliefs, or other unfair reasons</w:t>
      </w:r>
    </w:p>
    <w:p w:rsidR="008B67FB" w:rsidRPr="00950B4A" w:rsidRDefault="008B67FB" w:rsidP="008B67FB">
      <w:pPr>
        <w:rPr>
          <w:b/>
          <w:u w:val="single"/>
        </w:rPr>
      </w:pPr>
      <w:r w:rsidRPr="00950B4A">
        <w:rPr>
          <w:b/>
          <w:u w:val="single"/>
        </w:rPr>
        <w:t>Access to various benefits</w:t>
      </w:r>
    </w:p>
    <w:p w:rsidR="008B67FB" w:rsidRPr="00950B4A" w:rsidRDefault="008B67FB" w:rsidP="008B67FB">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rsidR="008B67FB" w:rsidRPr="00950B4A" w:rsidRDefault="008B67FB" w:rsidP="008B67FB">
      <w:r w:rsidRPr="00950B4A">
        <w:t>State Laws and the NLRA</w:t>
      </w:r>
    </w:p>
    <w:p w:rsidR="008B67FB" w:rsidRPr="00950B4A" w:rsidRDefault="008B67FB" w:rsidP="008B67FB">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rsidR="008B67FB" w:rsidRPr="00950B4A" w:rsidRDefault="008B67FB" w:rsidP="008B67FB">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rsidR="008B67FB" w:rsidRPr="00950B4A" w:rsidRDefault="008B67FB" w:rsidP="008B67FB">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8B67FB" w:rsidRPr="00950B4A" w:rsidRDefault="008B67FB" w:rsidP="008B67FB">
      <w:r w:rsidRPr="00950B4A">
        <w:t xml:space="preserve">Teachers' </w:t>
      </w:r>
      <w:r w:rsidRPr="00950B4A">
        <w:rPr>
          <w:u w:val="single"/>
        </w:rPr>
        <w:t>Unions</w:t>
      </w:r>
      <w:r w:rsidRPr="00950B4A">
        <w:t xml:space="preserve"> and the U.S. Constitution</w:t>
      </w:r>
    </w:p>
    <w:p w:rsidR="008B67FB" w:rsidRPr="00950B4A" w:rsidRDefault="008B67FB" w:rsidP="008B67FB">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8B67FB" w:rsidRPr="00950B4A" w:rsidRDefault="008B67FB" w:rsidP="008B67FB">
      <w:r w:rsidRPr="00950B4A">
        <w:t>Bargaining Units</w:t>
      </w:r>
    </w:p>
    <w:p w:rsidR="008B67FB" w:rsidRPr="00950B4A" w:rsidRDefault="008B67FB" w:rsidP="008B67FB">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8B67FB" w:rsidRPr="00950B4A" w:rsidRDefault="008B67FB" w:rsidP="008B67FB">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8B67FB" w:rsidRPr="00950B4A" w:rsidRDefault="008B67FB" w:rsidP="008B67FB">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8B67FB" w:rsidRPr="00950B4A" w:rsidRDefault="008B67FB" w:rsidP="008B67FB">
      <w:r w:rsidRPr="00950B4A">
        <w:t>Teachers' Unions and Charter Schools</w:t>
      </w:r>
    </w:p>
    <w:p w:rsidR="008B67FB" w:rsidRPr="00950B4A" w:rsidRDefault="008B67FB" w:rsidP="008B67FB">
      <w:r w:rsidRPr="00950B4A">
        <w:t>As in many other labor fields, unions sometimes clash with employers, such as schools. Notably, these disputes have come into the public eye as certain states move towards voucher and charter school education models.</w:t>
      </w:r>
    </w:p>
    <w:p w:rsidR="008B67FB" w:rsidRPr="00950B4A" w:rsidRDefault="008B67FB" w:rsidP="008B67FB">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rsidR="008B67FB" w:rsidRPr="00950B4A" w:rsidRDefault="008B67FB" w:rsidP="008B67FB">
      <w:r w:rsidRPr="00950B4A">
        <w:t>Other Teachers’ Union Benefits</w:t>
      </w:r>
    </w:p>
    <w:p w:rsidR="008B67FB" w:rsidRPr="00950B4A" w:rsidRDefault="008B67FB" w:rsidP="008B67FB">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8B67FB" w:rsidRPr="00950B4A" w:rsidRDefault="008B67FB" w:rsidP="008B67FB">
      <w:r w:rsidRPr="00950B4A">
        <w:t>Prescription medication benefits</w:t>
      </w:r>
    </w:p>
    <w:p w:rsidR="008B67FB" w:rsidRPr="00950B4A" w:rsidRDefault="008B67FB" w:rsidP="008B67FB">
      <w:r w:rsidRPr="00950B4A">
        <w:t>Consumer discounts</w:t>
      </w:r>
    </w:p>
    <w:p w:rsidR="008B67FB" w:rsidRPr="00950B4A" w:rsidRDefault="008B67FB" w:rsidP="008B67FB">
      <w:r w:rsidRPr="00950B4A">
        <w:t>Dental and vision health benefits</w:t>
      </w:r>
    </w:p>
    <w:p w:rsidR="008B67FB" w:rsidRPr="00950B4A" w:rsidRDefault="008B67FB" w:rsidP="008B67FB">
      <w:r w:rsidRPr="00950B4A">
        <w:t>Pension plans</w:t>
      </w:r>
    </w:p>
    <w:p w:rsidR="008B67FB" w:rsidRPr="00950B4A" w:rsidRDefault="008B67FB" w:rsidP="008B67FB">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8B67FB" w:rsidRDefault="008B67FB" w:rsidP="008B67FB"/>
    <w:p w:rsidR="008B67FB" w:rsidRDefault="008B67FB" w:rsidP="008B67FB"/>
    <w:p w:rsidR="008B67FB" w:rsidRDefault="008B67FB" w:rsidP="008B67FB">
      <w:pPr>
        <w:pStyle w:val="Heading4"/>
        <w:rPr>
          <w:rFonts w:eastAsia="Times New Roman"/>
        </w:rPr>
      </w:pPr>
      <w:r>
        <w:rPr>
          <w:rFonts w:eastAsia="Times New Roman"/>
        </w:rPr>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rsidR="008B67FB" w:rsidRPr="00A07782" w:rsidRDefault="008B67FB" w:rsidP="008B67FB">
      <w:pPr>
        <w:rPr>
          <w:color w:val="303030"/>
        </w:rPr>
      </w:pPr>
      <w:r w:rsidRPr="00A07782">
        <w:rPr>
          <w:b/>
          <w:sz w:val="28"/>
          <w:szCs w:val="28"/>
        </w:rPr>
        <w:t>Richards 19</w:t>
      </w:r>
      <w:r w:rsidRPr="00A07782">
        <w:t xml:space="preserve">, </w:t>
      </w:r>
      <w:r>
        <w:t>[</w:t>
      </w:r>
      <w:hyperlink r:id="rId8"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9" w:history="1">
        <w:r w:rsidRPr="00AD5787">
          <w:rPr>
            <w:rStyle w:val="Hyperlink"/>
          </w:rPr>
          <w:t>https://www.usatoday.com/story/news/education/2019/06/18/teacher-pay-raises-strike-last-day-of-school-summer/1437210001/</w:t>
        </w:r>
      </w:hyperlink>
      <w:r>
        <w:rPr>
          <w:color w:val="303030"/>
        </w:rPr>
        <w:t>] // SC SD</w:t>
      </w:r>
    </w:p>
    <w:p w:rsidR="008B67FB" w:rsidRPr="00CC366D" w:rsidRDefault="008B67FB" w:rsidP="008B67FB">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rsidR="008B67FB" w:rsidRPr="00CC366D" w:rsidRDefault="008B67FB" w:rsidP="008B67FB">
      <w:pPr>
        <w:rPr>
          <w:rFonts w:asciiTheme="minorHAnsi" w:hAnsiTheme="minorHAnsi" w:cstheme="minorHAnsi"/>
        </w:rPr>
      </w:pPr>
      <w:r w:rsidRPr="00CC366D">
        <w:rPr>
          <w:rFonts w:asciiTheme="minorHAnsi" w:hAnsiTheme="minorHAnsi" w:cstheme="minorHAnsi"/>
        </w:rPr>
        <w:t>And, this past year, to their teachers.</w:t>
      </w:r>
    </w:p>
    <w:p w:rsidR="008B67FB" w:rsidRPr="00CC366D" w:rsidRDefault="008B67FB" w:rsidP="008B67FB">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rsidR="008B67FB" w:rsidRPr="00CC366D" w:rsidRDefault="008B67FB" w:rsidP="008B67FB">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rsidR="008B67FB" w:rsidRPr="00CC366D" w:rsidRDefault="008B67FB" w:rsidP="008B67FB">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0"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rsidR="008B67FB" w:rsidRPr="00CC366D" w:rsidRDefault="008B67FB" w:rsidP="008B67FB">
      <w:pPr>
        <w:rPr>
          <w:rFonts w:asciiTheme="minorHAnsi" w:hAnsiTheme="minorHAnsi" w:cstheme="minorHAnsi"/>
        </w:rPr>
      </w:pPr>
      <w:r w:rsidRPr="00CC366D">
        <w:rPr>
          <w:rFonts w:asciiTheme="minorHAnsi" w:hAnsiTheme="minorHAnsi" w:cstheme="minorHAnsi"/>
        </w:rPr>
        <w:t>Here's what happened.</w:t>
      </w:r>
    </w:p>
    <w:p w:rsidR="008B67FB" w:rsidRPr="00CC366D" w:rsidRDefault="008B67FB" w:rsidP="008B67FB">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rsidR="008B67FB" w:rsidRPr="00CC366D" w:rsidRDefault="008B67FB" w:rsidP="008B67FB">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rsidR="008B67FB" w:rsidRPr="00CC366D" w:rsidRDefault="008B67FB" w:rsidP="008B67FB">
      <w:pPr>
        <w:rPr>
          <w:rFonts w:asciiTheme="minorHAnsi" w:hAnsiTheme="minorHAnsi" w:cstheme="minorHAnsi"/>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1" w:tgtFrame="_blank" w:history="1">
        <w:r w:rsidRPr="00CC366D">
          <w:rPr>
            <w:rStyle w:val="Hyperlink"/>
            <w:rFonts w:asciiTheme="minorHAnsi" w:hAnsiTheme="minorHAnsi" w:cstheme="minorHAnsi"/>
            <w:color w:val="303030"/>
          </w:rPr>
          <w:t>‘Any talks of striking?’ A West Virginia teacher’s Facebook post started a national wave</w:t>
        </w:r>
      </w:hyperlink>
    </w:p>
    <w:p w:rsidR="008B67FB" w:rsidRPr="00CC366D" w:rsidRDefault="008B67FB" w:rsidP="008B67FB">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2"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rsidR="008B67FB" w:rsidRPr="00CC366D" w:rsidRDefault="008B67FB" w:rsidP="008B67FB">
      <w:pPr>
        <w:rPr>
          <w:rFonts w:asciiTheme="minorHAnsi" w:hAnsiTheme="minorHAnsi" w:cstheme="minorHAnsi"/>
        </w:rPr>
      </w:pPr>
      <w:r w:rsidRPr="00CC366D">
        <w:rPr>
          <w:rFonts w:asciiTheme="minorHAnsi" w:hAnsiTheme="minorHAnsi" w:cstheme="minorHAnsi"/>
        </w:rPr>
        <w:t>In Oklahoma, home to </w:t>
      </w:r>
      <w:hyperlink r:id="rId13"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rsidR="008B67FB" w:rsidRPr="00CC366D" w:rsidRDefault="008B67FB" w:rsidP="008B67FB">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have both made pay raises for teachers part of their platforms.</w:t>
      </w:r>
    </w:p>
    <w:p w:rsidR="008B67FB" w:rsidRPr="00CC366D" w:rsidRDefault="008B67FB" w:rsidP="008B67FB">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rsidR="008B67FB" w:rsidRPr="00CC366D" w:rsidRDefault="008B67FB" w:rsidP="008B67FB">
      <w:pPr>
        <w:rPr>
          <w:rFonts w:asciiTheme="minorHAnsi" w:hAnsiTheme="minorHAnsi" w:cstheme="minorHAnsi"/>
        </w:rPr>
      </w:pPr>
      <w:r w:rsidRPr="00CC366D">
        <w:rPr>
          <w:rFonts w:asciiTheme="minorHAnsi" w:hAnsiTheme="minorHAnsi" w:cstheme="minorHAnsi"/>
        </w:rPr>
        <w:t xml:space="preserve">In a national poll from USA TODAY and </w:t>
      </w:r>
      <w:proofErr w:type="spellStart"/>
      <w:r w:rsidRPr="00CC366D">
        <w:rPr>
          <w:rFonts w:asciiTheme="minorHAnsi" w:hAnsiTheme="minorHAnsi" w:cstheme="minorHAnsi"/>
        </w:rPr>
        <w:t>Ipsos</w:t>
      </w:r>
      <w:proofErr w:type="spellEnd"/>
      <w:r w:rsidRPr="00CC366D">
        <w:rPr>
          <w:rFonts w:asciiTheme="minorHAnsi" w:hAnsiTheme="minorHAnsi" w:cstheme="minorHAnsi"/>
        </w:rPr>
        <w:t xml:space="preserve"> Public Affairs, a majority of people said teachers </w:t>
      </w:r>
      <w:hyperlink r:id="rId14"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rsidR="008B67FB" w:rsidRDefault="008B67FB" w:rsidP="008B67FB">
      <w:pPr>
        <w:pStyle w:val="Heading4"/>
      </w:pPr>
      <w:r>
        <w:t xml:space="preserve">Teacher strikes affect politics at the </w:t>
      </w:r>
      <w:r w:rsidRPr="003C3CC8">
        <w:rPr>
          <w:u w:val="single"/>
        </w:rPr>
        <w:t>national level</w:t>
      </w:r>
      <w:r>
        <w:t xml:space="preserve"> - increases </w:t>
      </w:r>
      <w:r w:rsidRPr="00EF50AA">
        <w:rPr>
          <w:u w:val="single"/>
        </w:rPr>
        <w:t>educational</w:t>
      </w:r>
      <w:r>
        <w:t xml:space="preserve"> focus.</w:t>
      </w:r>
    </w:p>
    <w:p w:rsidR="008B67FB" w:rsidRPr="003C3CC8" w:rsidRDefault="008B67FB" w:rsidP="008B67FB">
      <w:pPr>
        <w:rPr>
          <w:sz w:val="16"/>
        </w:rPr>
      </w:pP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rsidR="008B67FB" w:rsidRDefault="008B67FB" w:rsidP="008B67FB">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a new working paper suggests: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Teacher strikes are generally rare, but in 2018, a surge of activism—deemed the #</w:t>
      </w:r>
      <w:proofErr w:type="spellStart"/>
      <w:r w:rsidRPr="003C3CC8">
        <w:rPr>
          <w:sz w:val="16"/>
        </w:rPr>
        <w:t>RedforEd</w:t>
      </w:r>
      <w:proofErr w:type="spellEnd"/>
      <w:r w:rsidRPr="003C3CC8">
        <w:rPr>
          <w:sz w:val="16"/>
        </w:rPr>
        <w:t xml:space="preserve">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being aired.</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didn’t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Also,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effects of strikes on political ads are strongest in political battleground areas, where 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r w:rsidRPr="003C3CC8">
        <w:rPr>
          <w:sz w:val="16"/>
        </w:rPr>
        <w:t xml:space="preserve">The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strikes as efforts to do what’s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rsidR="008B67FB" w:rsidRDefault="008B67FB" w:rsidP="008B67FB">
      <w:pPr>
        <w:rPr>
          <w:rStyle w:val="StyleUnderline"/>
        </w:rPr>
      </w:pPr>
    </w:p>
    <w:p w:rsidR="008B67FB" w:rsidRPr="003446C4" w:rsidRDefault="008B67FB" w:rsidP="008B67FB">
      <w:pPr>
        <w:pStyle w:val="Heading4"/>
      </w:pPr>
      <w:r>
        <w:t xml:space="preserve">The teacher activism movement is a </w:t>
      </w:r>
      <w:r w:rsidRPr="003446C4">
        <w:rPr>
          <w:u w:val="single"/>
        </w:rPr>
        <w:t>nation-wide force</w:t>
      </w:r>
      <w:r>
        <w:t xml:space="preserve"> for </w:t>
      </w:r>
      <w:r w:rsidRPr="003446C4">
        <w:rPr>
          <w:u w:val="single"/>
        </w:rPr>
        <w:t>social change</w:t>
      </w:r>
      <w:r>
        <w:t xml:space="preserve">. It’s successfully deconstructing </w:t>
      </w:r>
      <w:r>
        <w:rPr>
          <w:u w:val="single"/>
        </w:rPr>
        <w:t>privatization</w:t>
      </w:r>
      <w:r>
        <w:t xml:space="preserve">, </w:t>
      </w:r>
      <w:r>
        <w:rPr>
          <w:u w:val="single"/>
        </w:rPr>
        <w:t>inequality</w:t>
      </w:r>
      <w:r>
        <w:t xml:space="preserve">, and </w:t>
      </w:r>
      <w:r>
        <w:rPr>
          <w:u w:val="single"/>
        </w:rPr>
        <w:t>charter schools</w:t>
      </w:r>
      <w:r>
        <w:t xml:space="preserve">. </w:t>
      </w:r>
    </w:p>
    <w:p w:rsidR="008B67FB" w:rsidRPr="003446C4" w:rsidRDefault="008B67FB" w:rsidP="008B67FB">
      <w:pPr>
        <w:rPr>
          <w:sz w:val="16"/>
        </w:rPr>
      </w:pPr>
      <w:r w:rsidRPr="003446C4">
        <w:rPr>
          <w:rStyle w:val="Style13ptBold"/>
        </w:rPr>
        <w:t>Will 19</w:t>
      </w:r>
      <w:r w:rsidRPr="003446C4">
        <w:rPr>
          <w:sz w:val="16"/>
        </w:rPr>
        <w:t xml:space="preserve"> (Madeline, 3-5-2019, "How Teacher Strikes Are Changing," Education Week, </w:t>
      </w:r>
      <w:hyperlink r:id="rId15" w:history="1">
        <w:r w:rsidRPr="003446C4">
          <w:rPr>
            <w:rStyle w:val="Hyperlink"/>
            <w:sz w:val="16"/>
          </w:rPr>
          <w:t>https://www.edweek.org/teaching-learning/how-teacher-strikes-are-changing/2019/03</w:t>
        </w:r>
      </w:hyperlink>
      <w:r w:rsidRPr="003446C4">
        <w:rPr>
          <w:sz w:val="16"/>
        </w:rPr>
        <w:t>) AG</w:t>
      </w:r>
    </w:p>
    <w:p w:rsidR="008B67FB" w:rsidRPr="003446C4" w:rsidRDefault="008B67FB" w:rsidP="008B67FB">
      <w:pPr>
        <w:rPr>
          <w:sz w:val="16"/>
        </w:rPr>
      </w:pPr>
      <w:r w:rsidRPr="003446C4">
        <w:rPr>
          <w:sz w:val="16"/>
        </w:rPr>
        <w:t xml:space="preserve">But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last year’s teacher walkouts were focused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policies such as charter schools and performance-based pay. They’re</w:t>
      </w:r>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say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are underpaid, asked to do more with less, and fed up.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w:t>
      </w:r>
      <w:proofErr w:type="spellStart"/>
      <w:r w:rsidRPr="003446C4">
        <w:rPr>
          <w:sz w:val="16"/>
        </w:rPr>
        <w:t>Tarlau</w:t>
      </w:r>
      <w:proofErr w:type="spellEnd"/>
      <w:r w:rsidRPr="003446C4">
        <w:rPr>
          <w:sz w:val="16"/>
        </w:rPr>
        <w:t>,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 xml:space="preserve">No one thinks of the Oakland strike as a strike that’s about salary,” </w:t>
      </w:r>
      <w:proofErr w:type="spellStart"/>
      <w:r w:rsidRPr="003446C4">
        <w:rPr>
          <w:rStyle w:val="StyleUnderline"/>
        </w:rPr>
        <w:t>Tarlau</w:t>
      </w:r>
      <w:proofErr w:type="spellEnd"/>
      <w:r w:rsidRPr="003446C4">
        <w:rPr>
          <w:rStyle w:val="StyleUnderline"/>
        </w:rPr>
        <w:t xml:space="preserve"> said. “</w:t>
      </w:r>
      <w:r w:rsidRPr="003446C4">
        <w:rPr>
          <w:rStyle w:val="Emphasis"/>
        </w:rPr>
        <w:t>It is part of the big picture: What is the future of our schools? What is the future of public education?”</w:t>
      </w:r>
    </w:p>
    <w:p w:rsidR="008B67FB" w:rsidRPr="009A256D" w:rsidRDefault="008B67FB" w:rsidP="008B67FB"/>
    <w:p w:rsidR="008B67FB" w:rsidRPr="003C3CC8" w:rsidRDefault="008B67FB" w:rsidP="008B67FB">
      <w:pPr>
        <w:rPr>
          <w:u w:val="single"/>
        </w:rPr>
      </w:pPr>
    </w:p>
    <w:p w:rsidR="008B67FB" w:rsidRPr="00487FB9" w:rsidRDefault="008B67FB" w:rsidP="008B67FB">
      <w:pPr>
        <w:pStyle w:val="Heading4"/>
      </w:pPr>
      <w:r w:rsidRPr="00487FB9">
        <w:t>Quality of education is key for innovation to stop climate change</w:t>
      </w:r>
    </w:p>
    <w:p w:rsidR="008B67FB" w:rsidRPr="0007077F" w:rsidRDefault="008B67FB" w:rsidP="008B67FB">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6" w:history="1">
        <w:r w:rsidRPr="0014138C">
          <w:rPr>
            <w:rStyle w:val="Hyperlink"/>
          </w:rPr>
          <w:t>https://www.brookings.edu/research/unleashing-the-creativity-of-teachers-and-students-to-combat-climate-change-an-opportunity-for-global-leadership/</w:t>
        </w:r>
      </w:hyperlink>
      <w:r>
        <w:t>]</w:t>
      </w:r>
    </w:p>
    <w:p w:rsidR="008B67FB" w:rsidRDefault="008B67FB" w:rsidP="008B67FB">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 xml:space="preserve">19 </w:t>
      </w:r>
      <w:proofErr w:type="spellStart"/>
      <w:r w:rsidRPr="00683D68">
        <w:rPr>
          <w:rStyle w:val="Emphasis"/>
          <w:highlight w:val="green"/>
        </w:rPr>
        <w:t>gigaton</w:t>
      </w:r>
      <w:proofErr w:type="spellEnd"/>
      <w:r w:rsidRPr="00683D68">
        <w:rPr>
          <w:rStyle w:val="Emphasis"/>
          <w:highlight w:val="green"/>
        </w:rPr>
        <w:t xml:space="preserve">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683D68">
        <w:rPr>
          <w:rStyle w:val="Emphasis"/>
          <w:highlight w:val="green"/>
        </w:rPr>
        <w:t>personal 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683D68">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683D68">
        <w:rPr>
          <w:rStyle w:val="Emphasis"/>
          <w:highlight w:val="green"/>
        </w:rPr>
        <w:t>could result in an</w:t>
      </w:r>
      <w:r w:rsidRPr="00D345BC">
        <w:rPr>
          <w:rStyle w:val="Emphasis"/>
        </w:rPr>
        <w:t xml:space="preserve"> </w:t>
      </w:r>
      <w:r w:rsidRPr="00683D68">
        <w:rPr>
          <w:rStyle w:val="Emphasis"/>
          <w:highlight w:val="green"/>
        </w:rPr>
        <w:t xml:space="preserve">85 </w:t>
      </w:r>
      <w:proofErr w:type="spellStart"/>
      <w:r w:rsidRPr="00683D68">
        <w:rPr>
          <w:rStyle w:val="Emphasis"/>
          <w:highlight w:val="green"/>
        </w:rPr>
        <w:t>gigaton</w:t>
      </w:r>
      <w:proofErr w:type="spellEnd"/>
      <w:r w:rsidRPr="00683D68">
        <w:rPr>
          <w:rStyle w:val="Emphasis"/>
          <w:highlight w:val="green"/>
        </w:rPr>
        <w:t xml:space="preserve">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w:t>
      </w:r>
      <w:proofErr w:type="spellStart"/>
      <w:r w:rsidRPr="00D345BC">
        <w:rPr>
          <w:rStyle w:val="Emphasis"/>
        </w:rPr>
        <w:t>gigaton</w:t>
      </w:r>
      <w:proofErr w:type="spellEnd"/>
      <w:r w:rsidRPr="00D345BC">
        <w:rPr>
          <w:rStyle w:val="Emphasis"/>
        </w:rPr>
        <w:t xml:space="preserve"> reduction) </w:t>
      </w:r>
      <w:r w:rsidRPr="00683D68">
        <w:rPr>
          <w:rStyle w:val="Emphasis"/>
          <w:highlight w:val="green"/>
        </w:rPr>
        <w:t>or</w:t>
      </w:r>
      <w:r w:rsidRPr="00D345BC">
        <w:rPr>
          <w:rStyle w:val="Emphasis"/>
        </w:rPr>
        <w:t xml:space="preserve"> concentrated </w:t>
      </w:r>
      <w:r w:rsidRPr="00683D68">
        <w:rPr>
          <w:rStyle w:val="Emphasis"/>
          <w:highlight w:val="green"/>
        </w:rPr>
        <w:t>solar power (</w:t>
      </w:r>
      <w:r w:rsidRPr="00D345BC">
        <w:rPr>
          <w:rStyle w:val="Emphasis"/>
        </w:rPr>
        <w:t xml:space="preserve">19 </w:t>
      </w:r>
      <w:proofErr w:type="spellStart"/>
      <w:r w:rsidRPr="00D345BC">
        <w:rPr>
          <w:rStyle w:val="Emphasis"/>
        </w:rPr>
        <w:t>gigaton</w:t>
      </w:r>
      <w:proofErr w:type="spellEnd"/>
      <w:r w:rsidRPr="00D345BC">
        <w:rPr>
          <w:rStyle w:val="Emphasis"/>
        </w:rPr>
        <w:t xml:space="preserve">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683D68">
        <w:rPr>
          <w:rStyle w:val="Emphasis"/>
          <w:highlight w:val="green"/>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natural disasters exacerbated by climate</w:t>
      </w:r>
      <w:r w:rsidRPr="00D345BC">
        <w:rPr>
          <w:rStyle w:val="Emphasis"/>
        </w:rPr>
        <w:t xml:space="preserve"> change by reducing climate risk vulnerability. </w:t>
      </w:r>
      <w:r w:rsidRPr="00683D68">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683D68">
        <w:rPr>
          <w:rStyle w:val="Emphasis"/>
          <w:highlight w:val="green"/>
        </w:rPr>
        <w:t>extreme weather events could be 60 percent lower by 2050 if 70 percent of women</w:t>
      </w:r>
      <w:r w:rsidRPr="00D345BC">
        <w:rPr>
          <w:rStyle w:val="Emphasis"/>
        </w:rPr>
        <w:t xml:space="preserve"> were able to </w:t>
      </w:r>
      <w:r w:rsidRPr="00683D68">
        <w:rPr>
          <w:rStyle w:val="Emphasis"/>
          <w:highlight w:val="green"/>
        </w:rPr>
        <w:t>achieve</w:t>
      </w:r>
      <w:r w:rsidRPr="00D345BC">
        <w:rPr>
          <w:rStyle w:val="Emphasis"/>
        </w:rPr>
        <w:t xml:space="preserve"> a </w:t>
      </w:r>
      <w:r w:rsidRPr="00683D68">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683D68">
        <w:rPr>
          <w:rStyle w:val="Emphasis"/>
          <w:highlight w:val="green"/>
        </w:rPr>
        <w:t xml:space="preserve">Combating climate change is a move toward climate </w:t>
      </w:r>
      <w:r w:rsidRPr="0007077F">
        <w:rPr>
          <w:rStyle w:val="Emphasis"/>
        </w:rPr>
        <w:t xml:space="preserve">justice </w:t>
      </w:r>
      <w:r w:rsidRPr="00683D68">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rsidR="008B67FB" w:rsidRPr="0007077F" w:rsidRDefault="008B67FB" w:rsidP="008B67FB">
      <w:pPr>
        <w:rPr>
          <w:sz w:val="12"/>
        </w:rPr>
      </w:pPr>
    </w:p>
    <w:p w:rsidR="008B67FB" w:rsidRPr="008C74CB" w:rsidRDefault="008B67FB" w:rsidP="008B67FB">
      <w:pPr>
        <w:pStyle w:val="Heading4"/>
        <w:rPr>
          <w:rFonts w:cs="Calibri"/>
          <w:iCs w:val="0"/>
          <w:color w:val="000000" w:themeColor="text1"/>
        </w:rPr>
      </w:pPr>
      <w:bookmarkStart w:id="0" w:name="_GoBack"/>
      <w:bookmarkEnd w:id="0"/>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rsidR="008B67FB" w:rsidRPr="00DB16C2" w:rsidRDefault="008B67FB" w:rsidP="008B67FB">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7"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rsidR="008B67FB" w:rsidRDefault="008B67FB" w:rsidP="008B67FB">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8"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9"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20" w:history="1">
        <w:r w:rsidRPr="00FA36D7">
          <w:rPr>
            <w:rStyle w:val="Hyperlink"/>
            <w:color w:val="000000" w:themeColor="text1"/>
            <w:highlight w:val="green"/>
            <w:u w:val="single"/>
          </w:rPr>
          <w:t>lethal heat</w:t>
        </w:r>
        <w:r w:rsidRPr="00FA36D7">
          <w:rPr>
            <w:rStyle w:val="Hyperlink"/>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1"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rsidR="008B67FB" w:rsidRDefault="008B67FB" w:rsidP="008B67FB">
      <w:pPr>
        <w:rPr>
          <w:color w:val="000000" w:themeColor="text1"/>
          <w:u w:val="single"/>
        </w:rPr>
      </w:pPr>
    </w:p>
    <w:p w:rsidR="008B67FB" w:rsidRDefault="008B67FB" w:rsidP="008B67FB">
      <w:pPr>
        <w:pStyle w:val="Heading4"/>
      </w:pPr>
      <w:r>
        <w:t xml:space="preserve">Educational innovation solves extinction. </w:t>
      </w:r>
    </w:p>
    <w:p w:rsidR="008B67FB" w:rsidRDefault="008B67FB" w:rsidP="008B67FB">
      <w:proofErr w:type="spellStart"/>
      <w:r w:rsidRPr="00775765">
        <w:rPr>
          <w:rFonts w:eastAsiaTheme="majorEastAsia" w:cstheme="majorBidi"/>
          <w:b/>
          <w:iCs/>
          <w:sz w:val="26"/>
        </w:rPr>
        <w:t>Serdyukov</w:t>
      </w:r>
      <w:proofErr w:type="spellEnd"/>
      <w:r w:rsidRPr="00775765">
        <w:rPr>
          <w:rFonts w:eastAsiaTheme="majorEastAsia" w:cstheme="majorBidi"/>
          <w:b/>
          <w:iCs/>
          <w:sz w:val="26"/>
        </w:rPr>
        <w:t xml:space="preserve"> 17</w:t>
      </w:r>
      <w:r>
        <w:t xml:space="preserve"> </w:t>
      </w:r>
      <w:r w:rsidRPr="00610AEB">
        <w:t>Pete</w:t>
      </w:r>
      <w:r>
        <w:t xml:space="preserve">r </w:t>
      </w:r>
      <w:proofErr w:type="spellStart"/>
      <w:r>
        <w:t>Serdyukov</w:t>
      </w:r>
      <w:proofErr w:type="spellEnd"/>
      <w:r>
        <w:t>,</w:t>
      </w:r>
      <w:r w:rsidRPr="00610AEB">
        <w:t xml:space="preserve"> National University, La Jolla, California. 03/27/2017. “Innovation in Education: What Works, What Doesn’t, and What to Do about It?” Journal of Research in Innovative Teaching &amp; Learning, vol. 10, no. 1, pp. 4–33.</w:t>
      </w:r>
    </w:p>
    <w:p w:rsidR="008B67FB" w:rsidRPr="00B030E3" w:rsidRDefault="008B67FB" w:rsidP="008B67FB">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school </w:t>
      </w:r>
      <w:r w:rsidRPr="00C05F24">
        <w:rPr>
          <w:rStyle w:val="TitleChar"/>
        </w:rPr>
        <w:t>teachers</w:t>
      </w:r>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683D68">
        <w:rPr>
          <w:rStyle w:val="TitleChar"/>
          <w:highlight w:val="green"/>
        </w:rPr>
        <w:t>For</w:t>
      </w:r>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ever greater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rsidR="008B67FB" w:rsidRDefault="008B67FB" w:rsidP="008B67FB">
      <w:pPr>
        <w:pStyle w:val="Heading3"/>
      </w:pPr>
      <w:r>
        <w:t>Solvency</w:t>
      </w:r>
    </w:p>
    <w:p w:rsidR="008B67FB" w:rsidRDefault="008B67FB" w:rsidP="008B67FB">
      <w:pPr>
        <w:pStyle w:val="Heading4"/>
      </w:pPr>
      <w:r>
        <w:t xml:space="preserve">Plan text: A just government ought to recognize an unconditional right of teachers to strike. </w:t>
      </w:r>
    </w:p>
    <w:p w:rsidR="008B67FB" w:rsidRDefault="008B67FB" w:rsidP="008B67FB"/>
    <w:p w:rsidR="008B67FB" w:rsidRDefault="008B67FB" w:rsidP="008B67FB">
      <w:pPr>
        <w:pStyle w:val="Heading4"/>
      </w:pPr>
      <w:r>
        <w:t xml:space="preserve">Definition of </w:t>
      </w:r>
      <w:r w:rsidRPr="0026026A">
        <w:rPr>
          <w:u w:val="single"/>
        </w:rPr>
        <w:t>unconditional right to strike</w:t>
      </w:r>
      <w:r>
        <w:t>:</w:t>
      </w:r>
    </w:p>
    <w:p w:rsidR="008B67FB" w:rsidRDefault="008B67FB" w:rsidP="008B67FB">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2" w:history="1">
        <w:r w:rsidRPr="00540FF3">
          <w:rPr>
            <w:rStyle w:val="Hyperlink"/>
          </w:rPr>
          <w:t>https://play.google.com/store/books/details?id=7o1tA__v4xwC&amp;rdid=book-7o1tA__v4xwC&amp;rdot=1</w:t>
        </w:r>
      </w:hyperlink>
      <w:r>
        <w:t>] Justin</w:t>
      </w:r>
    </w:p>
    <w:p w:rsidR="008B67FB" w:rsidRPr="0026026A" w:rsidRDefault="008B67FB" w:rsidP="008B67FB">
      <w:r>
        <w:t>**Edited for gendered language</w:t>
      </w:r>
    </w:p>
    <w:p w:rsidR="008B67FB" w:rsidRDefault="008B67FB" w:rsidP="008B67FB">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rsidR="008B67FB" w:rsidRDefault="008B67FB" w:rsidP="008B67FB">
      <w:pPr>
        <w:rPr>
          <w:u w:val="single"/>
        </w:rPr>
      </w:pPr>
    </w:p>
    <w:p w:rsidR="008B67FB" w:rsidRPr="00C23242" w:rsidRDefault="008B67FB" w:rsidP="008B67FB">
      <w:pPr>
        <w:pStyle w:val="Heading4"/>
      </w:pPr>
      <w:r>
        <w:t>Amendment is normal means</w:t>
      </w:r>
    </w:p>
    <w:p w:rsidR="008B67FB" w:rsidRPr="00C23242" w:rsidRDefault="008B67FB" w:rsidP="008B67FB">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r w:rsidRPr="00C23242">
        <w:t>Recognised</w:t>
      </w:r>
      <w:proofErr w:type="spellEnd"/>
      <w:r w:rsidRPr="00C23242">
        <w:t xml:space="preserve"> as Customary International Law. </w:t>
      </w:r>
      <w:r w:rsidRPr="00C23242">
        <w:rPr>
          <w:i/>
          <w:iCs/>
        </w:rPr>
        <w:t>Yale Law</w:t>
      </w:r>
      <w:r w:rsidRPr="00C23242">
        <w:t>, 10–11. https://doi.org/10.5040/9781509933587.ch-011</w:t>
      </w:r>
      <w:r>
        <w:t>/SJKS</w:t>
      </w:r>
    </w:p>
    <w:p w:rsidR="008B67FB" w:rsidRPr="00C23242" w:rsidRDefault="008B67FB" w:rsidP="008B67FB">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8B67FB" w:rsidRDefault="008B67FB" w:rsidP="008B67FB">
      <w:pPr>
        <w:rPr>
          <w:u w:val="single"/>
        </w:rPr>
      </w:pPr>
    </w:p>
    <w:p w:rsidR="008B67FB" w:rsidRDefault="008B67FB" w:rsidP="008B67FB">
      <w:pPr>
        <w:pStyle w:val="Heading3"/>
      </w:pPr>
      <w:r>
        <w:t>Framing</w:t>
      </w:r>
    </w:p>
    <w:p w:rsidR="008B67FB" w:rsidRPr="00192D33" w:rsidRDefault="008B67FB" w:rsidP="008B67FB">
      <w:pPr>
        <w:pStyle w:val="Heading4"/>
      </w:pPr>
      <w:r>
        <w:t>The standard is maximizing expected well-being, or hedonistic act utilitarianism.</w:t>
      </w:r>
    </w:p>
    <w:p w:rsidR="008B67FB" w:rsidRPr="00A3034A" w:rsidRDefault="008B67FB" w:rsidP="008B67FB">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8B67FB" w:rsidRPr="00192D33" w:rsidRDefault="008B67FB" w:rsidP="008B67FB">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8B67FB" w:rsidRPr="00A3034A" w:rsidRDefault="008B67FB" w:rsidP="008B67FB">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8B67FB" w:rsidRPr="00A3034A" w:rsidRDefault="008B67FB" w:rsidP="008B67FB">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8B67FB" w:rsidRDefault="008B67FB" w:rsidP="008B67FB">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a professor of biology and neurology at Stanford University.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8B67FB" w:rsidRDefault="008B67FB" w:rsidP="008B67FB">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rsidR="008B67FB" w:rsidRPr="00730CE9" w:rsidRDefault="008B67FB" w:rsidP="008B67FB">
      <w:pPr>
        <w:pStyle w:val="Heading4"/>
        <w:rPr>
          <w:rFonts w:cs="Arial"/>
          <w:szCs w:val="26"/>
        </w:rPr>
      </w:pPr>
      <w:r>
        <w:rPr>
          <w:rFonts w:cs="Arial"/>
          <w:szCs w:val="26"/>
        </w:rPr>
        <w:t>4] Extinction</w:t>
      </w:r>
      <w:r w:rsidRPr="00730CE9">
        <w:rPr>
          <w:rFonts w:cs="Arial"/>
          <w:szCs w:val="26"/>
        </w:rPr>
        <w:t xml:space="preserve"> outweighs---it’s the upmost moral evil and disavowal of the risk makes it more likely.</w:t>
      </w:r>
    </w:p>
    <w:p w:rsidR="008B67FB" w:rsidRPr="00AE4834" w:rsidRDefault="008B67FB" w:rsidP="008B67FB">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2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8B67FB" w:rsidRPr="00AE4834" w:rsidRDefault="008B67FB" w:rsidP="008B67FB">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8B67FB" w:rsidRPr="00730CE9" w:rsidRDefault="008B67FB" w:rsidP="008B67FB">
      <w:pPr>
        <w:pStyle w:val="Heading4"/>
        <w:rPr>
          <w:rFonts w:cs="Arial"/>
          <w:szCs w:val="26"/>
        </w:rPr>
      </w:pPr>
      <w:r>
        <w:rPr>
          <w:rFonts w:cs="Arial"/>
          <w:szCs w:val="26"/>
        </w:rPr>
        <w:t xml:space="preserve">5]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8B67FB" w:rsidRPr="00AE4834" w:rsidRDefault="008B67FB" w:rsidP="008B67FB">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8B67FB" w:rsidRPr="00AE4834" w:rsidRDefault="008B67FB" w:rsidP="008B67FB">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8B67FB" w:rsidRDefault="008B67FB" w:rsidP="008B67FB"/>
    <w:p w:rsidR="008B67FB" w:rsidRPr="0056695D" w:rsidRDefault="008B67FB" w:rsidP="008B67FB">
      <w:pPr>
        <w:pStyle w:val="Heading4"/>
        <w:spacing w:line="276" w:lineRule="auto"/>
        <w:rPr>
          <w:rFonts w:asciiTheme="minorHAnsi" w:hAnsiTheme="minorHAnsi" w:cstheme="minorHAnsi"/>
        </w:rPr>
      </w:pPr>
      <w:r>
        <w:rPr>
          <w:rFonts w:asciiTheme="minorHAnsi" w:hAnsiTheme="minorHAnsi" w:cstheme="minorHAnsi"/>
        </w:rPr>
        <w:t xml:space="preserve">6]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8B67FB" w:rsidRPr="0056695D" w:rsidRDefault="008B67FB" w:rsidP="008B67FB">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25"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8B67FB" w:rsidRPr="0056695D" w:rsidRDefault="008B67FB" w:rsidP="008B67FB">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r w:rsidRPr="0056695D">
        <w:rPr>
          <w:rStyle w:val="StyleUnderline"/>
          <w:rFonts w:asciiTheme="minorHAnsi" w:hAnsiTheme="minorHAnsi" w:cstheme="minorHAnsi"/>
        </w:rPr>
        <w:t>There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The benefits of existential risk reduction are widely and indivisibly dispersed around the globe from the countries responsible for taking action.</w:t>
      </w:r>
      <w:r w:rsidRPr="0056695D">
        <w:rPr>
          <w:rFonts w:asciiTheme="minorHAnsi" w:hAnsiTheme="minorHAnsi"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existential risk reduction is an intergenerational public good: most of the benefits are enjoyed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charset w:val="00"/>
    <w:family w:val="roman"/>
    <w:pitch w:val="variable"/>
    <w:sig w:usb0="00000287" w:usb1="00000000" w:usb2="00000000" w:usb3="00000000" w:csb0="0000009F" w:csb1="00000000"/>
  </w:font>
  <w:font w:name="Showcard Gothic">
    <w:panose1 w:val="04020904020102020604"/>
    <w:charset w:val="4D"/>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roman"/>
    <w:notTrueType/>
    <w:pitch w:val="default"/>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7"/>
  </w:num>
  <w:num w:numId="13">
    <w:abstractNumId w:val="16"/>
  </w:num>
  <w:num w:numId="14">
    <w:abstractNumId w:val="14"/>
  </w:num>
  <w:num w:numId="15">
    <w:abstractNumId w:val="11"/>
  </w:num>
  <w:num w:numId="16">
    <w:abstractNumId w:val="22"/>
  </w:num>
  <w:num w:numId="17">
    <w:abstractNumId w:val="30"/>
  </w:num>
  <w:num w:numId="18">
    <w:abstractNumId w:val="25"/>
  </w:num>
  <w:num w:numId="19">
    <w:abstractNumId w:val="17"/>
  </w:num>
  <w:num w:numId="20">
    <w:abstractNumId w:val="18"/>
  </w:num>
  <w:num w:numId="21">
    <w:abstractNumId w:val="12"/>
  </w:num>
  <w:num w:numId="22">
    <w:abstractNumId w:val="19"/>
  </w:num>
  <w:num w:numId="23">
    <w:abstractNumId w:val="29"/>
  </w:num>
  <w:num w:numId="24">
    <w:abstractNumId w:val="15"/>
  </w:num>
  <w:num w:numId="25">
    <w:abstractNumId w:val="23"/>
  </w:num>
  <w:num w:numId="26">
    <w:abstractNumId w:val="26"/>
  </w:num>
  <w:num w:numId="27">
    <w:abstractNumId w:val="10"/>
  </w:num>
  <w:num w:numId="28">
    <w:abstractNumId w:val="20"/>
  </w:num>
  <w:num w:numId="29">
    <w:abstractNumId w:val="21"/>
  </w:num>
  <w:num w:numId="30">
    <w:abstractNumId w:val="24"/>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7FB"/>
    <w:rsid w:val="004B74B6"/>
    <w:rsid w:val="0069735C"/>
    <w:rsid w:val="00832ACD"/>
    <w:rsid w:val="00880B91"/>
    <w:rsid w:val="008B67FB"/>
    <w:rsid w:val="00A409D5"/>
    <w:rsid w:val="00A6157A"/>
    <w:rsid w:val="00D9181A"/>
    <w:rsid w:val="00E50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AE9C5"/>
  <w15:chartTrackingRefBased/>
  <w15:docId w15:val="{61055465-DA0A-404B-B0F1-79DA8381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6157A"/>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A615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A615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A615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A6157A"/>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8B67FB"/>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8B67FB"/>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8B67F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B67FB"/>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8B67FB"/>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A615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57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A6157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A6157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6157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A6157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A6157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157A"/>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A6157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6157A"/>
    <w:rPr>
      <w:color w:val="auto"/>
      <w:u w:val="none"/>
    </w:rPr>
  </w:style>
  <w:style w:type="character" w:styleId="FollowedHyperlink">
    <w:name w:val="FollowedHyperlink"/>
    <w:basedOn w:val="DefaultParagraphFont"/>
    <w:uiPriority w:val="99"/>
    <w:unhideWhenUsed/>
    <w:rsid w:val="00A6157A"/>
    <w:rPr>
      <w:color w:val="auto"/>
      <w:u w:val="none"/>
    </w:rPr>
  </w:style>
  <w:style w:type="character" w:customStyle="1" w:styleId="Heading5Char">
    <w:name w:val="Heading 5 Char"/>
    <w:aliases w:val="Blocks Char"/>
    <w:basedOn w:val="DefaultParagraphFont"/>
    <w:link w:val="Heading5"/>
    <w:rsid w:val="008B67FB"/>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8B67FB"/>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8B67F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8B67F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8B67FB"/>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8B67FB"/>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8B67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8B67FB"/>
    <w:rPr>
      <w:u w:val="single"/>
    </w:rPr>
  </w:style>
  <w:style w:type="paragraph" w:styleId="Title">
    <w:name w:val="Title"/>
    <w:aliases w:val="title,UNDERLINE,Cites and Cards,Bold Underlined,Block Heading,Read This,Non Read Text,Debate Normal"/>
    <w:basedOn w:val="Normal"/>
    <w:link w:val="TitleChar"/>
    <w:uiPriority w:val="6"/>
    <w:qFormat/>
    <w:rsid w:val="008B67F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8B67FB"/>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B67F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8B67FB"/>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8B67FB"/>
    <w:rPr>
      <w:b/>
      <w:bCs/>
    </w:rPr>
  </w:style>
  <w:style w:type="paragraph" w:customStyle="1" w:styleId="gntarbp">
    <w:name w:val="gnt_ar_b_p"/>
    <w:basedOn w:val="Normal"/>
    <w:rsid w:val="008B67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8B67FB"/>
    <w:rPr>
      <w:color w:val="605E5C"/>
      <w:shd w:val="clear" w:color="auto" w:fill="E1DFDD"/>
    </w:rPr>
  </w:style>
  <w:style w:type="paragraph" w:styleId="DocumentMap">
    <w:name w:val="Document Map"/>
    <w:basedOn w:val="Normal"/>
    <w:link w:val="DocumentMapChar"/>
    <w:uiPriority w:val="99"/>
    <w:unhideWhenUsed/>
    <w:rsid w:val="008B67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B67FB"/>
    <w:rPr>
      <w:rFonts w:ascii="Lucida Grande" w:hAnsi="Lucida Grande" w:cs="Lucida Grande"/>
      <w:sz w:val="24"/>
    </w:rPr>
  </w:style>
  <w:style w:type="paragraph" w:customStyle="1" w:styleId="UnderlinePara">
    <w:name w:val="Underline Para"/>
    <w:basedOn w:val="Normal"/>
    <w:uiPriority w:val="6"/>
    <w:qFormat/>
    <w:rsid w:val="008B67FB"/>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8B67FB"/>
    <w:rPr>
      <w:b/>
      <w:u w:val="single"/>
    </w:rPr>
  </w:style>
  <w:style w:type="character" w:customStyle="1" w:styleId="Minimize">
    <w:name w:val="Minimize"/>
    <w:uiPriority w:val="1"/>
    <w:qFormat/>
    <w:rsid w:val="008B67FB"/>
    <w:rPr>
      <w:rFonts w:asciiTheme="minorHAnsi" w:hAnsiTheme="minorHAnsi"/>
      <w:sz w:val="16"/>
    </w:rPr>
  </w:style>
  <w:style w:type="paragraph" w:customStyle="1" w:styleId="Underline2">
    <w:name w:val="Underline2"/>
    <w:basedOn w:val="Normal"/>
    <w:link w:val="Underline2Char"/>
    <w:autoRedefine/>
    <w:uiPriority w:val="4"/>
    <w:qFormat/>
    <w:rsid w:val="008B67FB"/>
    <w:rPr>
      <w:b/>
      <w:u w:val="single"/>
    </w:rPr>
  </w:style>
  <w:style w:type="character" w:customStyle="1" w:styleId="Underline2Char">
    <w:name w:val="Underline2 Char"/>
    <w:basedOn w:val="DefaultParagraphFont"/>
    <w:link w:val="Underline2"/>
    <w:uiPriority w:val="4"/>
    <w:rsid w:val="008B67FB"/>
    <w:rPr>
      <w:rFonts w:ascii="Calibri" w:hAnsi="Calibri"/>
      <w:b/>
      <w:u w:val="single"/>
    </w:rPr>
  </w:style>
  <w:style w:type="character" w:customStyle="1" w:styleId="BoldUnderline0">
    <w:name w:val="BoldUnderline"/>
    <w:basedOn w:val="DefaultParagraphFont"/>
    <w:uiPriority w:val="1"/>
    <w:qFormat/>
    <w:rsid w:val="008B67FB"/>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8B67FB"/>
    <w:rPr>
      <w:vertAlign w:val="superscript"/>
    </w:rPr>
  </w:style>
  <w:style w:type="paragraph" w:styleId="FootnoteText">
    <w:name w:val="footnote text"/>
    <w:basedOn w:val="Normal"/>
    <w:link w:val="FootnoteTextChar"/>
    <w:unhideWhenUsed/>
    <w:qFormat/>
    <w:rsid w:val="008B67FB"/>
    <w:pPr>
      <w:spacing w:line="256" w:lineRule="auto"/>
    </w:pPr>
    <w:rPr>
      <w:sz w:val="20"/>
      <w:szCs w:val="20"/>
    </w:rPr>
  </w:style>
  <w:style w:type="character" w:customStyle="1" w:styleId="FootnoteTextChar">
    <w:name w:val="Footnote Text Char"/>
    <w:basedOn w:val="DefaultParagraphFont"/>
    <w:link w:val="FootnoteText"/>
    <w:rsid w:val="008B67FB"/>
    <w:rPr>
      <w:rFonts w:ascii="Calibri" w:hAnsi="Calibri"/>
      <w:sz w:val="20"/>
      <w:szCs w:val="20"/>
    </w:rPr>
  </w:style>
  <w:style w:type="paragraph" w:customStyle="1" w:styleId="clay-paragraph">
    <w:name w:val="clay-paragraph"/>
    <w:basedOn w:val="Normal"/>
    <w:rsid w:val="008B67FB"/>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8B67FB"/>
  </w:style>
  <w:style w:type="character" w:customStyle="1" w:styleId="gmail-styleunderline">
    <w:name w:val="gmail-styleunderline"/>
    <w:basedOn w:val="DefaultParagraphFont"/>
    <w:rsid w:val="008B67FB"/>
  </w:style>
  <w:style w:type="paragraph" w:customStyle="1" w:styleId="css-182kmce">
    <w:name w:val="css-182kmce"/>
    <w:basedOn w:val="Normal"/>
    <w:rsid w:val="008B67FB"/>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8B67FB"/>
  </w:style>
  <w:style w:type="paragraph" w:customStyle="1" w:styleId="pullquote-paragraph">
    <w:name w:val="pullquote-paragraph"/>
    <w:basedOn w:val="Normal"/>
    <w:rsid w:val="008B67FB"/>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8B67FB"/>
    <w:rPr>
      <w:i/>
      <w:iCs/>
    </w:rPr>
  </w:style>
  <w:style w:type="paragraph" w:customStyle="1" w:styleId="font--body">
    <w:name w:val="font--body"/>
    <w:basedOn w:val="Normal"/>
    <w:uiPriority w:val="99"/>
    <w:rsid w:val="008B67FB"/>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8B67FB"/>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8B67FB"/>
  </w:style>
  <w:style w:type="paragraph" w:customStyle="1" w:styleId="endmarkenabled">
    <w:name w:val="endmarkenabled"/>
    <w:basedOn w:val="Normal"/>
    <w:rsid w:val="008B67FB"/>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8B67FB"/>
  </w:style>
  <w:style w:type="paragraph" w:customStyle="1" w:styleId="css-exrw3m">
    <w:name w:val="css-exrw3m"/>
    <w:basedOn w:val="Normal"/>
    <w:uiPriority w:val="99"/>
    <w:rsid w:val="008B67FB"/>
    <w:pPr>
      <w:spacing w:before="100" w:beforeAutospacing="1" w:after="100" w:afterAutospacing="1" w:line="240" w:lineRule="auto"/>
    </w:pPr>
    <w:rPr>
      <w:rFonts w:eastAsia="Times New Roman"/>
    </w:rPr>
  </w:style>
  <w:style w:type="character" w:customStyle="1" w:styleId="css-8l6xbc">
    <w:name w:val="css-8l6xbc"/>
    <w:basedOn w:val="DefaultParagraphFont"/>
    <w:rsid w:val="008B67FB"/>
  </w:style>
  <w:style w:type="paragraph" w:customStyle="1" w:styleId="t-body-text">
    <w:name w:val="t-body-text"/>
    <w:basedOn w:val="Normal"/>
    <w:uiPriority w:val="99"/>
    <w:rsid w:val="008B67FB"/>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8B6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B67FB"/>
    <w:rPr>
      <w:rFonts w:ascii="Segoe UI" w:hAnsi="Segoe UI" w:cs="Segoe UI"/>
      <w:sz w:val="18"/>
      <w:szCs w:val="18"/>
    </w:rPr>
  </w:style>
  <w:style w:type="character" w:customStyle="1" w:styleId="caps">
    <w:name w:val="caps"/>
    <w:basedOn w:val="DefaultParagraphFont"/>
    <w:rsid w:val="008B67FB"/>
  </w:style>
  <w:style w:type="paragraph" w:customStyle="1" w:styleId="c-user-cardbio">
    <w:name w:val="c-user-card__bio"/>
    <w:basedOn w:val="Normal"/>
    <w:uiPriority w:val="99"/>
    <w:rsid w:val="008B67FB"/>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8B67FB"/>
    <w:pPr>
      <w:spacing w:before="100" w:beforeAutospacing="1" w:after="100" w:afterAutospacing="1" w:line="240" w:lineRule="auto"/>
    </w:pPr>
    <w:rPr>
      <w:rFonts w:eastAsia="Times New Roman"/>
    </w:rPr>
  </w:style>
  <w:style w:type="character" w:customStyle="1" w:styleId="3oh-">
    <w:name w:val="_3oh-"/>
    <w:basedOn w:val="DefaultParagraphFont"/>
    <w:rsid w:val="008B67FB"/>
  </w:style>
  <w:style w:type="paragraph" w:customStyle="1" w:styleId="normal1">
    <w:name w:val="normal1"/>
    <w:basedOn w:val="Normal"/>
    <w:rsid w:val="008B67FB"/>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8B67FB"/>
  </w:style>
  <w:style w:type="character" w:customStyle="1" w:styleId="c-messagelistunreaddividerlabel">
    <w:name w:val="c-message_list__unread_divider__label"/>
    <w:basedOn w:val="DefaultParagraphFont"/>
    <w:rsid w:val="008B67FB"/>
  </w:style>
  <w:style w:type="character" w:customStyle="1" w:styleId="c-messagesender">
    <w:name w:val="c-message__sender"/>
    <w:basedOn w:val="DefaultParagraphFont"/>
    <w:rsid w:val="008B67FB"/>
  </w:style>
  <w:style w:type="character" w:customStyle="1" w:styleId="c-reactioncount">
    <w:name w:val="c-reaction__count"/>
    <w:basedOn w:val="DefaultParagraphFont"/>
    <w:rsid w:val="008B67FB"/>
  </w:style>
  <w:style w:type="paragraph" w:customStyle="1" w:styleId="Analytic">
    <w:name w:val="Analytic"/>
    <w:basedOn w:val="Normal"/>
    <w:link w:val="AnalyticChar"/>
    <w:autoRedefine/>
    <w:uiPriority w:val="4"/>
    <w:qFormat/>
    <w:rsid w:val="008B67FB"/>
    <w:rPr>
      <w:color w:val="44546A" w:themeColor="text2"/>
    </w:rPr>
  </w:style>
  <w:style w:type="character" w:customStyle="1" w:styleId="AnalyticChar">
    <w:name w:val="Analytic Char"/>
    <w:basedOn w:val="DefaultParagraphFont"/>
    <w:link w:val="Analytic"/>
    <w:uiPriority w:val="4"/>
    <w:rsid w:val="008B67FB"/>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8B67FB"/>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8B67FB"/>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8B67FB"/>
    <w:rPr>
      <w:rFonts w:ascii="Calibri" w:hAnsi="Calibri"/>
    </w:rPr>
  </w:style>
  <w:style w:type="paragraph" w:styleId="Footer">
    <w:name w:val="footer"/>
    <w:basedOn w:val="Normal"/>
    <w:link w:val="FooterChar"/>
    <w:uiPriority w:val="99"/>
    <w:unhideWhenUsed/>
    <w:rsid w:val="008B67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7FB"/>
    <w:rPr>
      <w:rFonts w:ascii="Calibri" w:hAnsi="Calibri"/>
    </w:rPr>
  </w:style>
  <w:style w:type="paragraph" w:customStyle="1" w:styleId="Emphasis1">
    <w:name w:val="Emphasis1"/>
    <w:basedOn w:val="Normal"/>
    <w:autoRedefine/>
    <w:uiPriority w:val="7"/>
    <w:qFormat/>
    <w:rsid w:val="008B67F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8B67FB"/>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8B67F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8B67FB"/>
    <w:rPr>
      <w:rFonts w:ascii="Arial" w:hAnsi="Arial" w:cs="Arial"/>
      <w:vanish/>
      <w:sz w:val="16"/>
      <w:szCs w:val="16"/>
    </w:rPr>
  </w:style>
  <w:style w:type="character" w:customStyle="1" w:styleId="z-BottomofFormChar">
    <w:name w:val="z-Bottom of Form Char"/>
    <w:basedOn w:val="DefaultParagraphFont"/>
    <w:link w:val="z-BottomofForm"/>
    <w:uiPriority w:val="99"/>
    <w:rsid w:val="008B67F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8B67F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8B67FB"/>
    <w:rPr>
      <w:rFonts w:ascii="Arial" w:hAnsi="Arial" w:cs="Arial"/>
      <w:vanish/>
      <w:sz w:val="16"/>
      <w:szCs w:val="16"/>
    </w:rPr>
  </w:style>
  <w:style w:type="paragraph" w:customStyle="1" w:styleId="Emphasize">
    <w:name w:val="Emphasize"/>
    <w:basedOn w:val="Normal"/>
    <w:uiPriority w:val="7"/>
    <w:qFormat/>
    <w:rsid w:val="008B67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8B67FB"/>
  </w:style>
  <w:style w:type="character" w:customStyle="1" w:styleId="UnderlineBold">
    <w:name w:val="Underline + Bold"/>
    <w:uiPriority w:val="1"/>
    <w:qFormat/>
    <w:rsid w:val="008B67FB"/>
    <w:rPr>
      <w:b/>
      <w:sz w:val="20"/>
      <w:u w:val="single"/>
    </w:rPr>
  </w:style>
  <w:style w:type="paragraph" w:customStyle="1" w:styleId="8MIn">
    <w:name w:val="8 MIn"/>
    <w:basedOn w:val="Normal"/>
    <w:link w:val="8MInChar"/>
    <w:uiPriority w:val="4"/>
    <w:qFormat/>
    <w:rsid w:val="008B67FB"/>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8B67FB"/>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8B67FB"/>
  </w:style>
  <w:style w:type="character" w:customStyle="1" w:styleId="c-messagekittext">
    <w:name w:val="c-message_kit__text"/>
    <w:basedOn w:val="DefaultParagraphFont"/>
    <w:rsid w:val="008B67FB"/>
  </w:style>
  <w:style w:type="character" w:customStyle="1" w:styleId="cardChar">
    <w:name w:val="card Char"/>
    <w:aliases w:val="Bold Cite Char Char,Speed Cite Char"/>
    <w:basedOn w:val="DefaultParagraphFont"/>
    <w:rsid w:val="008B67FB"/>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8B67FB"/>
    <w:rPr>
      <w:color w:val="605E5C"/>
      <w:shd w:val="clear" w:color="auto" w:fill="E1DFDD"/>
    </w:rPr>
  </w:style>
  <w:style w:type="character" w:customStyle="1" w:styleId="expertise">
    <w:name w:val="expertise"/>
    <w:basedOn w:val="DefaultParagraphFont"/>
    <w:rsid w:val="008B67FB"/>
  </w:style>
  <w:style w:type="character" w:customStyle="1" w:styleId="education">
    <w:name w:val="education"/>
    <w:basedOn w:val="DefaultParagraphFont"/>
    <w:rsid w:val="008B67FB"/>
  </w:style>
  <w:style w:type="character" w:customStyle="1" w:styleId="rollover-people">
    <w:name w:val="rollover-people"/>
    <w:basedOn w:val="DefaultParagraphFont"/>
    <w:rsid w:val="008B67FB"/>
  </w:style>
  <w:style w:type="character" w:customStyle="1" w:styleId="UnresolvedMention2">
    <w:name w:val="Unresolved Mention2"/>
    <w:basedOn w:val="DefaultParagraphFont"/>
    <w:uiPriority w:val="99"/>
    <w:unhideWhenUsed/>
    <w:rsid w:val="008B67FB"/>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8B67FB"/>
    <w:rPr>
      <w:b/>
      <w:bCs w:val="0"/>
      <w:sz w:val="26"/>
      <w:u w:val="single"/>
    </w:rPr>
  </w:style>
  <w:style w:type="character" w:customStyle="1" w:styleId="UnresolvedMention3">
    <w:name w:val="Unresolved Mention3"/>
    <w:basedOn w:val="DefaultParagraphFont"/>
    <w:uiPriority w:val="99"/>
    <w:rsid w:val="008B67FB"/>
    <w:rPr>
      <w:color w:val="605E5C"/>
      <w:shd w:val="clear" w:color="auto" w:fill="E1DFDD"/>
    </w:rPr>
  </w:style>
  <w:style w:type="paragraph" w:customStyle="1" w:styleId="Body">
    <w:name w:val="Body"/>
    <w:link w:val="BodyChar"/>
    <w:autoRedefine/>
    <w:uiPriority w:val="99"/>
    <w:qFormat/>
    <w:rsid w:val="008B67FB"/>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8B67FB"/>
    <w:rPr>
      <w:rFonts w:ascii="Calibri" w:eastAsiaTheme="majorEastAsia" w:hAnsi="Calibri" w:cstheme="majorBidi"/>
      <w:iCs/>
      <w:color w:val="000000" w:themeColor="text1"/>
      <w:sz w:val="8"/>
    </w:rPr>
  </w:style>
  <w:style w:type="character" w:customStyle="1" w:styleId="url">
    <w:name w:val="url"/>
    <w:basedOn w:val="DefaultParagraphFont"/>
    <w:rsid w:val="008B67FB"/>
  </w:style>
  <w:style w:type="character" w:customStyle="1" w:styleId="ellip">
    <w:name w:val="ellip"/>
    <w:basedOn w:val="DefaultParagraphFont"/>
    <w:rsid w:val="008B67FB"/>
  </w:style>
  <w:style w:type="character" w:customStyle="1" w:styleId="nowrap">
    <w:name w:val="nowrap"/>
    <w:basedOn w:val="DefaultParagraphFont"/>
    <w:rsid w:val="008B67FB"/>
  </w:style>
  <w:style w:type="paragraph" w:customStyle="1" w:styleId="msonormal0">
    <w:name w:val="msonormal"/>
    <w:basedOn w:val="Normal"/>
    <w:qFormat/>
    <w:rsid w:val="008B67FB"/>
    <w:pPr>
      <w:spacing w:before="100" w:beforeAutospacing="1" w:after="100" w:afterAutospacing="1" w:line="256" w:lineRule="auto"/>
    </w:pPr>
  </w:style>
  <w:style w:type="paragraph" w:styleId="Revision">
    <w:name w:val="Revision"/>
    <w:uiPriority w:val="99"/>
    <w:semiHidden/>
    <w:rsid w:val="008B67FB"/>
    <w:pPr>
      <w:spacing w:after="0" w:line="240" w:lineRule="auto"/>
    </w:pPr>
    <w:rPr>
      <w:rFonts w:ascii="Calibri" w:eastAsiaTheme="minorEastAsia" w:hAnsi="Calibri" w:cs="Arial"/>
      <w:szCs w:val="24"/>
    </w:rPr>
  </w:style>
  <w:style w:type="paragraph" w:customStyle="1" w:styleId="Tag2">
    <w:name w:val="Tag2"/>
    <w:basedOn w:val="Normal"/>
    <w:qFormat/>
    <w:rsid w:val="008B67FB"/>
    <w:pPr>
      <w:spacing w:line="256" w:lineRule="auto"/>
    </w:pPr>
    <w:rPr>
      <w:b/>
    </w:rPr>
  </w:style>
  <w:style w:type="paragraph" w:customStyle="1" w:styleId="megaarticlebodyfirst-p2htdt">
    <w:name w:val="megaarticlebody_first-p_2htdt"/>
    <w:basedOn w:val="Normal"/>
    <w:uiPriority w:val="99"/>
    <w:semiHidden/>
    <w:rsid w:val="008B67FB"/>
    <w:pPr>
      <w:spacing w:before="100" w:beforeAutospacing="1" w:after="100" w:afterAutospacing="1" w:line="256" w:lineRule="auto"/>
    </w:pPr>
  </w:style>
  <w:style w:type="paragraph" w:customStyle="1" w:styleId="p1">
    <w:name w:val="p1"/>
    <w:basedOn w:val="Normal"/>
    <w:uiPriority w:val="99"/>
    <w:qFormat/>
    <w:rsid w:val="008B67FB"/>
    <w:pPr>
      <w:spacing w:line="256" w:lineRule="auto"/>
    </w:pPr>
    <w:rPr>
      <w:sz w:val="20"/>
      <w:szCs w:val="20"/>
    </w:rPr>
  </w:style>
  <w:style w:type="character" w:customStyle="1" w:styleId="underlinedChar">
    <w:name w:val="underlined Char"/>
    <w:link w:val="underlined"/>
    <w:locked/>
    <w:rsid w:val="008B67F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B67FB"/>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8B67FB"/>
    <w:pPr>
      <w:spacing w:line="256" w:lineRule="auto"/>
    </w:pPr>
    <w:rPr>
      <w:rFonts w:ascii="Georgia" w:eastAsia="Calibri" w:hAnsi="Georgia"/>
      <w:sz w:val="12"/>
    </w:rPr>
  </w:style>
  <w:style w:type="paragraph" w:customStyle="1" w:styleId="Scrunched">
    <w:name w:val="Scrunched"/>
    <w:basedOn w:val="Normal"/>
    <w:next w:val="Normal"/>
    <w:uiPriority w:val="99"/>
    <w:qFormat/>
    <w:rsid w:val="008B67FB"/>
    <w:pPr>
      <w:spacing w:line="256" w:lineRule="auto"/>
    </w:pPr>
  </w:style>
  <w:style w:type="character" w:styleId="EndnoteReference">
    <w:name w:val="endnote reference"/>
    <w:basedOn w:val="DefaultParagraphFont"/>
    <w:unhideWhenUsed/>
    <w:rsid w:val="008B67FB"/>
    <w:rPr>
      <w:vertAlign w:val="superscript"/>
    </w:rPr>
  </w:style>
  <w:style w:type="character" w:customStyle="1" w:styleId="Emph">
    <w:name w:val="Emph"/>
    <w:basedOn w:val="DefaultParagraphFont"/>
    <w:uiPriority w:val="1"/>
    <w:qFormat/>
    <w:rsid w:val="008B67F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B67FB"/>
    <w:rPr>
      <w:u w:val="single"/>
    </w:rPr>
  </w:style>
  <w:style w:type="character" w:customStyle="1" w:styleId="BoldUnderlineChar">
    <w:name w:val="Bold Underline Char"/>
    <w:basedOn w:val="DefaultParagraphFont"/>
    <w:rsid w:val="008B67FB"/>
    <w:rPr>
      <w:rFonts w:ascii="Arial" w:hAnsi="Arial" w:cs="Arial" w:hint="default"/>
      <w:b/>
      <w:bCs w:val="0"/>
      <w:u w:val="single"/>
    </w:rPr>
  </w:style>
  <w:style w:type="character" w:customStyle="1" w:styleId="ReadCard">
    <w:name w:val="ReadCard"/>
    <w:uiPriority w:val="1"/>
    <w:qFormat/>
    <w:rsid w:val="008B67F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B67FB"/>
    <w:pPr>
      <w:spacing w:before="60" w:after="60"/>
    </w:pPr>
  </w:style>
  <w:style w:type="character" w:customStyle="1" w:styleId="FooterChar1">
    <w:name w:val="Footer Char1"/>
    <w:basedOn w:val="DefaultParagraphFont"/>
    <w:uiPriority w:val="99"/>
    <w:semiHidden/>
    <w:rsid w:val="008B67FB"/>
    <w:rPr>
      <w:rFonts w:ascii="Calibri" w:eastAsiaTheme="minorHAnsi" w:hAnsi="Calibri" w:cs="Calibri"/>
      <w:sz w:val="16"/>
      <w:szCs w:val="22"/>
    </w:rPr>
  </w:style>
  <w:style w:type="paragraph" w:customStyle="1" w:styleId="Cards">
    <w:name w:val="Cards"/>
    <w:next w:val="Normal"/>
    <w:link w:val="CardsChar"/>
    <w:qFormat/>
    <w:rsid w:val="008B67F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8B67FB"/>
    <w:rPr>
      <w:rFonts w:ascii="Times New Roman" w:eastAsia="Times New Roman" w:hAnsi="Times New Roman" w:cs="Times New Roman"/>
      <w:sz w:val="20"/>
      <w:szCs w:val="24"/>
    </w:rPr>
  </w:style>
  <w:style w:type="character" w:customStyle="1" w:styleId="DebateUnderline">
    <w:name w:val="Debate Underline"/>
    <w:qFormat/>
    <w:rsid w:val="008B67FB"/>
    <w:rPr>
      <w:rFonts w:ascii="Times New Roman" w:hAnsi="Times New Roman"/>
      <w:sz w:val="20"/>
      <w:u w:val="thick"/>
    </w:rPr>
  </w:style>
  <w:style w:type="paragraph" w:customStyle="1" w:styleId="Nothing">
    <w:name w:val="Nothing"/>
    <w:link w:val="NothingChar"/>
    <w:qFormat/>
    <w:rsid w:val="008B67FB"/>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8B67FB"/>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8B67FB"/>
    <w:rPr>
      <w:rFonts w:ascii="Calibri" w:eastAsiaTheme="minorHAnsi" w:hAnsi="Calibri" w:cs="Calibri"/>
      <w:sz w:val="16"/>
      <w:szCs w:val="22"/>
    </w:rPr>
  </w:style>
  <w:style w:type="paragraph" w:customStyle="1" w:styleId="cardtext">
    <w:name w:val="card text"/>
    <w:basedOn w:val="Normal"/>
    <w:link w:val="cardtextChar"/>
    <w:qFormat/>
    <w:rsid w:val="008B67FB"/>
    <w:pPr>
      <w:ind w:left="288" w:right="288"/>
    </w:pPr>
    <w:rPr>
      <w:rFonts w:ascii="Book Antiqua" w:hAnsi="Book Antiqua" w:cs="Lucida Grande"/>
    </w:rPr>
  </w:style>
  <w:style w:type="character" w:customStyle="1" w:styleId="cardtextChar">
    <w:name w:val="card text Char"/>
    <w:basedOn w:val="DefaultParagraphFont"/>
    <w:link w:val="cardtext"/>
    <w:rsid w:val="008B67FB"/>
    <w:rPr>
      <w:rFonts w:ascii="Book Antiqua" w:hAnsi="Book Antiqua" w:cs="Lucida Grande"/>
    </w:rPr>
  </w:style>
  <w:style w:type="paragraph" w:customStyle="1" w:styleId="TagText">
    <w:name w:val="TagText"/>
    <w:basedOn w:val="Normal"/>
    <w:uiPriority w:val="99"/>
    <w:qFormat/>
    <w:rsid w:val="008B67FB"/>
    <w:rPr>
      <w:rFonts w:eastAsia="Calibri"/>
      <w:b/>
    </w:rPr>
  </w:style>
  <w:style w:type="paragraph" w:customStyle="1" w:styleId="UnderlineEmphasis">
    <w:name w:val="Underline + Emphasis"/>
    <w:basedOn w:val="Normal"/>
    <w:next w:val="Normal"/>
    <w:link w:val="UnderlineEmphasisChar"/>
    <w:autoRedefine/>
    <w:qFormat/>
    <w:rsid w:val="008B67FB"/>
    <w:rPr>
      <w:rFonts w:eastAsia="Calibri"/>
      <w:b/>
      <w:color w:val="000000"/>
      <w:u w:val="single"/>
    </w:rPr>
  </w:style>
  <w:style w:type="character" w:customStyle="1" w:styleId="UnderlineEmphasisChar">
    <w:name w:val="Underline + Emphasis Char"/>
    <w:basedOn w:val="DefaultParagraphFont"/>
    <w:link w:val="UnderlineEmphasis"/>
    <w:rsid w:val="008B67FB"/>
    <w:rPr>
      <w:rFonts w:ascii="Calibri" w:eastAsia="Calibri" w:hAnsi="Calibri"/>
      <w:b/>
      <w:color w:val="000000"/>
      <w:u w:val="single"/>
    </w:rPr>
  </w:style>
  <w:style w:type="character" w:customStyle="1" w:styleId="BoldUnderlineUNDO">
    <w:name w:val="Bold.Underline.UNDO"/>
    <w:uiPriority w:val="1"/>
    <w:qFormat/>
    <w:rsid w:val="008B67FB"/>
    <w:rPr>
      <w:b w:val="0"/>
    </w:rPr>
  </w:style>
  <w:style w:type="character" w:customStyle="1" w:styleId="LinedDown">
    <w:name w:val="Lined Down"/>
    <w:qFormat/>
    <w:rsid w:val="008B67FB"/>
    <w:rPr>
      <w:rFonts w:ascii="Times New Roman" w:hAnsi="Times New Roman" w:cs="Times New Roman"/>
      <w:b w:val="0"/>
      <w:bCs w:val="0"/>
      <w:i w:val="0"/>
      <w:iCs w:val="0"/>
      <w:color w:val="000000"/>
      <w:sz w:val="12"/>
      <w:szCs w:val="12"/>
      <w:u w:val="none"/>
    </w:rPr>
  </w:style>
  <w:style w:type="character" w:customStyle="1" w:styleId="Carded">
    <w:name w:val="Carded"/>
    <w:qFormat/>
    <w:rsid w:val="008B67FB"/>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8B67FB"/>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8B67FB"/>
    <w:rPr>
      <w:bCs/>
      <w:sz w:val="20"/>
      <w:u w:val="single"/>
    </w:rPr>
  </w:style>
  <w:style w:type="character" w:customStyle="1" w:styleId="LDAnalytics">
    <w:name w:val="LD Analytics"/>
    <w:basedOn w:val="DefaultParagraphFont"/>
    <w:autoRedefine/>
    <w:uiPriority w:val="1"/>
    <w:qFormat/>
    <w:rsid w:val="008B67FB"/>
  </w:style>
  <w:style w:type="paragraph" w:customStyle="1" w:styleId="evidencetext">
    <w:name w:val="evidence text"/>
    <w:basedOn w:val="Normal"/>
    <w:next w:val="Normal"/>
    <w:link w:val="evidencetextChar1"/>
    <w:qFormat/>
    <w:rsid w:val="008B67FB"/>
    <w:pPr>
      <w:ind w:left="432" w:right="432"/>
    </w:pPr>
    <w:rPr>
      <w:rFonts w:eastAsia="Times New Roman"/>
      <w:color w:val="000000"/>
    </w:rPr>
  </w:style>
  <w:style w:type="character" w:customStyle="1" w:styleId="evidencetextChar1">
    <w:name w:val="evidence text Char1"/>
    <w:basedOn w:val="DefaultParagraphFont"/>
    <w:link w:val="evidencetext"/>
    <w:rsid w:val="008B67FB"/>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8B67FB"/>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8B67FB"/>
    <w:rPr>
      <w:rFonts w:ascii="Calibri" w:hAnsi="Calibri"/>
      <w:color w:val="5A5A5A" w:themeColor="text1" w:themeTint="A5"/>
      <w:spacing w:val="15"/>
    </w:rPr>
  </w:style>
  <w:style w:type="paragraph" w:customStyle="1" w:styleId="Citation">
    <w:name w:val="Citation"/>
    <w:basedOn w:val="Normal"/>
    <w:autoRedefine/>
    <w:uiPriority w:val="1"/>
    <w:qFormat/>
    <w:rsid w:val="008B67FB"/>
    <w:rPr>
      <w:rFonts w:eastAsia="Times New Roman" w:cs="Garamond"/>
      <w:bCs/>
      <w:u w:val="single"/>
    </w:rPr>
  </w:style>
  <w:style w:type="paragraph" w:styleId="BodyText">
    <w:name w:val="Body Text"/>
    <w:aliases w:val="BT"/>
    <w:basedOn w:val="Normal"/>
    <w:link w:val="BodyTextChar"/>
    <w:uiPriority w:val="99"/>
    <w:unhideWhenUsed/>
    <w:qFormat/>
    <w:rsid w:val="008B67FB"/>
    <w:pPr>
      <w:spacing w:after="120"/>
    </w:pPr>
  </w:style>
  <w:style w:type="character" w:customStyle="1" w:styleId="BodyTextChar">
    <w:name w:val="Body Text Char"/>
    <w:aliases w:val="BT Char"/>
    <w:basedOn w:val="DefaultParagraphFont"/>
    <w:link w:val="BodyText"/>
    <w:uiPriority w:val="99"/>
    <w:rsid w:val="008B67FB"/>
    <w:rPr>
      <w:rFonts w:ascii="Calibri" w:hAnsi="Calibri"/>
    </w:rPr>
  </w:style>
  <w:style w:type="paragraph" w:customStyle="1" w:styleId="tiny">
    <w:name w:val="tiny"/>
    <w:next w:val="Normal"/>
    <w:link w:val="tinyChar"/>
    <w:autoRedefine/>
    <w:qFormat/>
    <w:rsid w:val="008B67F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8B67FB"/>
    <w:rPr>
      <w:rFonts w:ascii="Times New Roman" w:eastAsia="Malgun Gothic" w:hAnsi="Times New Roman" w:cs="Times New Roman"/>
      <w:sz w:val="12"/>
      <w:szCs w:val="24"/>
    </w:rPr>
  </w:style>
  <w:style w:type="character" w:customStyle="1" w:styleId="LDCut">
    <w:name w:val="LD Cut"/>
    <w:basedOn w:val="DefaultParagraphFont"/>
    <w:uiPriority w:val="1"/>
    <w:qFormat/>
    <w:rsid w:val="008B67FB"/>
    <w:rPr>
      <w:rFonts w:ascii="Times New Roman" w:hAnsi="Times New Roman"/>
      <w:b w:val="0"/>
      <w:color w:val="auto"/>
      <w:sz w:val="12"/>
    </w:rPr>
  </w:style>
  <w:style w:type="character" w:customStyle="1" w:styleId="LDUnderline">
    <w:name w:val="LD Underline"/>
    <w:basedOn w:val="DefaultParagraphFont"/>
    <w:uiPriority w:val="1"/>
    <w:qFormat/>
    <w:rsid w:val="008B67FB"/>
    <w:rPr>
      <w:rFonts w:ascii="Times New Roman" w:hAnsi="Times New Roman" w:cs="Times New Roman"/>
      <w:b/>
      <w:color w:val="auto"/>
      <w:sz w:val="24"/>
      <w:u w:val="single"/>
    </w:rPr>
  </w:style>
  <w:style w:type="character" w:customStyle="1" w:styleId="Style4Char">
    <w:name w:val="Style4 Char"/>
    <w:link w:val="Style4"/>
    <w:rsid w:val="008B67FB"/>
    <w:rPr>
      <w:rFonts w:ascii="Arial Narrow" w:hAnsi="Arial Narrow"/>
      <w:szCs w:val="24"/>
      <w:u w:val="single"/>
    </w:rPr>
  </w:style>
  <w:style w:type="character" w:customStyle="1" w:styleId="Style1Char">
    <w:name w:val="Style1 Char"/>
    <w:locked/>
    <w:rsid w:val="008B67FB"/>
    <w:rPr>
      <w:rFonts w:ascii="Times New Roman" w:eastAsia="SimSun" w:hAnsi="Times New Roman"/>
      <w:szCs w:val="24"/>
      <w:u w:val="single"/>
      <w:lang w:eastAsia="zh-CN"/>
    </w:rPr>
  </w:style>
  <w:style w:type="character" w:customStyle="1" w:styleId="Style11pt">
    <w:name w:val="Style 11 pt"/>
    <w:basedOn w:val="DefaultParagraphFont"/>
    <w:rsid w:val="008B67FB"/>
    <w:rPr>
      <w:sz w:val="20"/>
    </w:rPr>
  </w:style>
  <w:style w:type="character" w:customStyle="1" w:styleId="DebateHighlighted">
    <w:name w:val="Debate Highlighted"/>
    <w:qFormat/>
    <w:rsid w:val="008B67FB"/>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8B67FB"/>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8B67FB"/>
    <w:rPr>
      <w:b/>
      <w:sz w:val="24"/>
    </w:rPr>
  </w:style>
  <w:style w:type="character" w:customStyle="1" w:styleId="regtext">
    <w:name w:val="regtext"/>
    <w:uiPriority w:val="99"/>
    <w:rsid w:val="008B67FB"/>
  </w:style>
  <w:style w:type="character" w:customStyle="1" w:styleId="Dottedunderline">
    <w:name w:val="Dotted underline"/>
    <w:rsid w:val="008B67FB"/>
    <w:rPr>
      <w:u w:val="dotted"/>
    </w:rPr>
  </w:style>
  <w:style w:type="character" w:customStyle="1" w:styleId="slug-pub-date">
    <w:name w:val="slug-pub-date"/>
    <w:rsid w:val="008B67FB"/>
  </w:style>
  <w:style w:type="character" w:customStyle="1" w:styleId="slug-vol">
    <w:name w:val="slug-vol"/>
    <w:rsid w:val="008B67FB"/>
  </w:style>
  <w:style w:type="character" w:customStyle="1" w:styleId="slug-issue">
    <w:name w:val="slug-issue"/>
    <w:rsid w:val="008B67FB"/>
  </w:style>
  <w:style w:type="character" w:customStyle="1" w:styleId="slug-pages">
    <w:name w:val="slug-pages"/>
    <w:rsid w:val="008B67FB"/>
  </w:style>
  <w:style w:type="character" w:customStyle="1" w:styleId="DDIUnderline">
    <w:name w:val="DDI Underline"/>
    <w:qFormat/>
    <w:rsid w:val="008B67FB"/>
    <w:rPr>
      <w:sz w:val="20"/>
      <w:u w:val="thick"/>
    </w:rPr>
  </w:style>
  <w:style w:type="character" w:customStyle="1" w:styleId="CardsChar1">
    <w:name w:val="Cards Char1"/>
    <w:locked/>
    <w:rsid w:val="008B67FB"/>
    <w:rPr>
      <w:rFonts w:ascii="Times New Roman" w:eastAsia="Times New Roman" w:hAnsi="Times New Roman" w:cs="Times New Roman"/>
    </w:rPr>
  </w:style>
  <w:style w:type="character" w:customStyle="1" w:styleId="DocumentMapChar1">
    <w:name w:val="Document Map Char1"/>
    <w:basedOn w:val="DefaultParagraphFont"/>
    <w:uiPriority w:val="99"/>
    <w:rsid w:val="008B67FB"/>
    <w:rPr>
      <w:rFonts w:ascii="Segoe UI" w:hAnsi="Segoe UI" w:cs="Segoe UI"/>
      <w:sz w:val="16"/>
      <w:szCs w:val="16"/>
    </w:rPr>
  </w:style>
  <w:style w:type="character" w:customStyle="1" w:styleId="CardTextChar0">
    <w:name w:val="Card Text Char"/>
    <w:locked/>
    <w:rsid w:val="008B67FB"/>
    <w:rPr>
      <w:rFonts w:ascii="Georgia" w:hAnsi="Georgia"/>
      <w:sz w:val="18"/>
      <w:u w:val="single"/>
    </w:rPr>
  </w:style>
  <w:style w:type="character" w:customStyle="1" w:styleId="normaltextrun">
    <w:name w:val="normaltextrun"/>
    <w:basedOn w:val="DefaultParagraphFont"/>
    <w:rsid w:val="008B67FB"/>
  </w:style>
  <w:style w:type="character" w:customStyle="1" w:styleId="eop">
    <w:name w:val="eop"/>
    <w:basedOn w:val="DefaultParagraphFont"/>
    <w:rsid w:val="008B67FB"/>
  </w:style>
  <w:style w:type="character" w:customStyle="1" w:styleId="spellingerror">
    <w:name w:val="spellingerror"/>
    <w:basedOn w:val="DefaultParagraphFont"/>
    <w:rsid w:val="008B67FB"/>
  </w:style>
  <w:style w:type="paragraph" w:customStyle="1" w:styleId="m-2839544472620372085msonospacing">
    <w:name w:val="m_-2839544472620372085msonospacing"/>
    <w:basedOn w:val="Normal"/>
    <w:uiPriority w:val="99"/>
    <w:rsid w:val="008B67FB"/>
    <w:pPr>
      <w:spacing w:before="100" w:beforeAutospacing="1" w:after="100" w:afterAutospacing="1"/>
    </w:pPr>
  </w:style>
  <w:style w:type="paragraph" w:customStyle="1" w:styleId="franklin-light1">
    <w:name w:val="franklin-light1"/>
    <w:basedOn w:val="Normal"/>
    <w:uiPriority w:val="99"/>
    <w:rsid w:val="008B67FB"/>
    <w:pPr>
      <w:spacing w:before="100" w:beforeAutospacing="1" w:after="100" w:afterAutospacing="1"/>
    </w:pPr>
  </w:style>
  <w:style w:type="character" w:customStyle="1" w:styleId="powa-tease">
    <w:name w:val="powa-tease"/>
    <w:basedOn w:val="DefaultParagraphFont"/>
    <w:rsid w:val="008B67FB"/>
  </w:style>
  <w:style w:type="character" w:customStyle="1" w:styleId="powa-byline">
    <w:name w:val="powa-byline"/>
    <w:basedOn w:val="DefaultParagraphFont"/>
    <w:rsid w:val="008B67FB"/>
  </w:style>
  <w:style w:type="character" w:customStyle="1" w:styleId="apple-style-span">
    <w:name w:val="apple-style-span"/>
    <w:basedOn w:val="DefaultParagraphFont"/>
    <w:rsid w:val="008B67FB"/>
    <w:rPr>
      <w:rFonts w:cs="Times New Roman"/>
    </w:rPr>
  </w:style>
  <w:style w:type="paragraph" w:customStyle="1" w:styleId="noindent">
    <w:name w:val="noindent"/>
    <w:basedOn w:val="Normal"/>
    <w:uiPriority w:val="99"/>
    <w:qFormat/>
    <w:rsid w:val="008B67FB"/>
    <w:pPr>
      <w:spacing w:before="100" w:beforeAutospacing="1" w:after="100" w:afterAutospacing="1"/>
    </w:pPr>
    <w:rPr>
      <w:rFonts w:eastAsia="Times New Roman"/>
    </w:rPr>
  </w:style>
  <w:style w:type="character" w:customStyle="1" w:styleId="st">
    <w:name w:val="st"/>
    <w:rsid w:val="008B67FB"/>
  </w:style>
  <w:style w:type="character" w:customStyle="1" w:styleId="highlight2">
    <w:name w:val="highlight2"/>
    <w:basedOn w:val="DefaultParagraphFont"/>
    <w:rsid w:val="008B67FB"/>
    <w:rPr>
      <w:rFonts w:ascii="Arial" w:hAnsi="Arial"/>
      <w:b/>
      <w:sz w:val="19"/>
      <w:u w:val="thick"/>
      <w:bdr w:val="none" w:sz="0" w:space="0" w:color="auto"/>
      <w:shd w:val="clear" w:color="auto" w:fill="auto"/>
    </w:rPr>
  </w:style>
  <w:style w:type="character" w:customStyle="1" w:styleId="Emphasis2">
    <w:name w:val="Emphasis2"/>
    <w:basedOn w:val="DefaultParagraphFont"/>
    <w:rsid w:val="008B67FB"/>
    <w:rPr>
      <w:rFonts w:ascii="Franklin Gothic Heavy" w:hAnsi="Franklin Gothic Heavy" w:hint="default"/>
      <w:iCs/>
      <w:u w:val="single"/>
    </w:rPr>
  </w:style>
  <w:style w:type="character" w:customStyle="1" w:styleId="EmphasizeThis">
    <w:name w:val="EmphasizeThis"/>
    <w:rsid w:val="008B67FB"/>
    <w:rPr>
      <w:rFonts w:ascii="Georgia" w:hAnsi="Georgia" w:hint="default"/>
      <w:b/>
      <w:bCs w:val="0"/>
      <w:iCs/>
      <w:sz w:val="24"/>
      <w:u w:val="thick"/>
    </w:rPr>
  </w:style>
  <w:style w:type="character" w:customStyle="1" w:styleId="Style3Char">
    <w:name w:val="Style3 Char"/>
    <w:link w:val="Style3"/>
    <w:rsid w:val="008B67FB"/>
    <w:rPr>
      <w:rFonts w:ascii="Arial Narrow" w:hAnsi="Arial Narrow"/>
      <w:b/>
      <w:szCs w:val="24"/>
    </w:rPr>
  </w:style>
  <w:style w:type="character" w:styleId="CommentReference">
    <w:name w:val="annotation reference"/>
    <w:basedOn w:val="DefaultParagraphFont"/>
    <w:uiPriority w:val="99"/>
    <w:unhideWhenUsed/>
    <w:rsid w:val="008B67FB"/>
    <w:rPr>
      <w:sz w:val="16"/>
      <w:szCs w:val="16"/>
    </w:rPr>
  </w:style>
  <w:style w:type="paragraph" w:styleId="CommentText">
    <w:name w:val="annotation text"/>
    <w:basedOn w:val="Normal"/>
    <w:link w:val="CommentTextChar"/>
    <w:uiPriority w:val="99"/>
    <w:unhideWhenUsed/>
    <w:rsid w:val="008B67FB"/>
    <w:rPr>
      <w:sz w:val="20"/>
      <w:szCs w:val="20"/>
    </w:rPr>
  </w:style>
  <w:style w:type="character" w:customStyle="1" w:styleId="CommentTextChar">
    <w:name w:val="Comment Text Char"/>
    <w:basedOn w:val="DefaultParagraphFont"/>
    <w:link w:val="CommentText"/>
    <w:uiPriority w:val="99"/>
    <w:rsid w:val="008B67FB"/>
    <w:rPr>
      <w:rFonts w:ascii="Calibri" w:hAnsi="Calibri"/>
      <w:sz w:val="20"/>
      <w:szCs w:val="20"/>
    </w:rPr>
  </w:style>
  <w:style w:type="character" w:customStyle="1" w:styleId="balancedheadline">
    <w:name w:val="balancedheadline"/>
    <w:basedOn w:val="DefaultParagraphFont"/>
    <w:rsid w:val="008B67FB"/>
  </w:style>
  <w:style w:type="paragraph" w:customStyle="1" w:styleId="analytic0">
    <w:name w:val="analytic"/>
    <w:basedOn w:val="Analytic"/>
    <w:link w:val="analyticChar0"/>
    <w:autoRedefine/>
    <w:uiPriority w:val="4"/>
    <w:qFormat/>
    <w:rsid w:val="008B67FB"/>
    <w:rPr>
      <w:i/>
      <w:color w:val="2D72B1"/>
    </w:rPr>
  </w:style>
  <w:style w:type="character" w:customStyle="1" w:styleId="analyticChar0">
    <w:name w:val="analytic Char"/>
    <w:basedOn w:val="DefaultParagraphFont"/>
    <w:link w:val="analytic0"/>
    <w:uiPriority w:val="4"/>
    <w:rsid w:val="008B67FB"/>
    <w:rPr>
      <w:rFonts w:ascii="Calibri" w:hAnsi="Calibri"/>
      <w:i/>
      <w:color w:val="2D72B1"/>
    </w:rPr>
  </w:style>
  <w:style w:type="paragraph" w:customStyle="1" w:styleId="ColorfulList-Accent11">
    <w:name w:val="Colorful List - Accent 11"/>
    <w:basedOn w:val="Normal"/>
    <w:uiPriority w:val="34"/>
    <w:qFormat/>
    <w:rsid w:val="008B67FB"/>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8B67FB"/>
    <w:rPr>
      <w:color w:val="605E5C"/>
      <w:shd w:val="clear" w:color="auto" w:fill="E1DFDD"/>
    </w:rPr>
  </w:style>
  <w:style w:type="character" w:customStyle="1" w:styleId="m-4339160018974791352style13ptbold">
    <w:name w:val="m_-4339160018974791352style13ptbold"/>
    <w:basedOn w:val="DefaultParagraphFont"/>
    <w:rsid w:val="008B67FB"/>
  </w:style>
  <w:style w:type="character" w:customStyle="1" w:styleId="m-4339160018974791352styleunderline">
    <w:name w:val="m_-4339160018974791352styleunderline"/>
    <w:basedOn w:val="DefaultParagraphFont"/>
    <w:rsid w:val="008B67FB"/>
  </w:style>
  <w:style w:type="character" w:customStyle="1" w:styleId="m8622195508348221850gmail-msohyperlink">
    <w:name w:val="m_8622195508348221850gmail-msohyperlink"/>
    <w:basedOn w:val="DefaultParagraphFont"/>
    <w:rsid w:val="008B67FB"/>
  </w:style>
  <w:style w:type="character" w:customStyle="1" w:styleId="UnresolvedMention4">
    <w:name w:val="Unresolved Mention4"/>
    <w:basedOn w:val="DefaultParagraphFont"/>
    <w:uiPriority w:val="99"/>
    <w:semiHidden/>
    <w:unhideWhenUsed/>
    <w:rsid w:val="008B67FB"/>
    <w:rPr>
      <w:color w:val="605E5C"/>
      <w:shd w:val="clear" w:color="auto" w:fill="E1DFDD"/>
    </w:rPr>
  </w:style>
  <w:style w:type="character" w:customStyle="1" w:styleId="longbio">
    <w:name w:val="long_bio"/>
    <w:basedOn w:val="DefaultParagraphFont"/>
    <w:rsid w:val="008B67FB"/>
  </w:style>
  <w:style w:type="paragraph" w:customStyle="1" w:styleId="css-1ygdjhk">
    <w:name w:val="css-1ygdjhk"/>
    <w:basedOn w:val="Normal"/>
    <w:uiPriority w:val="99"/>
    <w:rsid w:val="008B67FB"/>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8B67FB"/>
    <w:rPr>
      <w:color w:val="605E5C"/>
      <w:shd w:val="clear" w:color="auto" w:fill="E1DFDD"/>
    </w:rPr>
  </w:style>
  <w:style w:type="table" w:styleId="TableGrid">
    <w:name w:val="Table Grid"/>
    <w:basedOn w:val="TableNormal"/>
    <w:rsid w:val="008B67FB"/>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8B67FB"/>
    <w:rPr>
      <w:color w:val="605E5C"/>
      <w:shd w:val="clear" w:color="auto" w:fill="E1DFDD"/>
    </w:rPr>
  </w:style>
  <w:style w:type="character" w:customStyle="1" w:styleId="UnresolvedMention7">
    <w:name w:val="Unresolved Mention7"/>
    <w:basedOn w:val="DefaultParagraphFont"/>
    <w:uiPriority w:val="99"/>
    <w:semiHidden/>
    <w:unhideWhenUsed/>
    <w:rsid w:val="008B67FB"/>
    <w:rPr>
      <w:color w:val="605E5C"/>
      <w:shd w:val="clear" w:color="auto" w:fill="E1DFDD"/>
    </w:rPr>
  </w:style>
  <w:style w:type="character" w:customStyle="1" w:styleId="UnresolvedMention8">
    <w:name w:val="Unresolved Mention8"/>
    <w:basedOn w:val="DefaultParagraphFont"/>
    <w:uiPriority w:val="99"/>
    <w:semiHidden/>
    <w:unhideWhenUsed/>
    <w:rsid w:val="008B67FB"/>
    <w:rPr>
      <w:color w:val="605E5C"/>
      <w:shd w:val="clear" w:color="auto" w:fill="E1DFDD"/>
    </w:rPr>
  </w:style>
  <w:style w:type="paragraph" w:customStyle="1" w:styleId="CardText2">
    <w:name w:val="Card Text 2"/>
    <w:basedOn w:val="Normal"/>
    <w:link w:val="CardText2Char"/>
    <w:qFormat/>
    <w:rsid w:val="008B67FB"/>
    <w:rPr>
      <w:rFonts w:eastAsia="Calibri"/>
      <w:b/>
      <w:color w:val="000000"/>
      <w:u w:val="single"/>
      <w:lang w:val="x-none" w:eastAsia="x-none"/>
    </w:rPr>
  </w:style>
  <w:style w:type="character" w:customStyle="1" w:styleId="CardText2Char">
    <w:name w:val="Card Text 2 Char"/>
    <w:link w:val="CardText2"/>
    <w:rsid w:val="008B67FB"/>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8B67FB"/>
  </w:style>
  <w:style w:type="character" w:customStyle="1" w:styleId="UnresolvedMention9">
    <w:name w:val="Unresolved Mention9"/>
    <w:basedOn w:val="DefaultParagraphFont"/>
    <w:uiPriority w:val="99"/>
    <w:semiHidden/>
    <w:unhideWhenUsed/>
    <w:rsid w:val="008B67FB"/>
    <w:rPr>
      <w:color w:val="605E5C"/>
      <w:shd w:val="clear" w:color="auto" w:fill="E1DFDD"/>
    </w:rPr>
  </w:style>
  <w:style w:type="character" w:customStyle="1" w:styleId="UnresolvedMention100">
    <w:name w:val="Unresolved Mention100"/>
    <w:basedOn w:val="DefaultParagraphFont"/>
    <w:uiPriority w:val="99"/>
    <w:semiHidden/>
    <w:unhideWhenUsed/>
    <w:rsid w:val="008B67FB"/>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8B67FB"/>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8B67FB"/>
    <w:rPr>
      <w:color w:val="605E5C"/>
      <w:shd w:val="clear" w:color="auto" w:fill="E1DFDD"/>
    </w:rPr>
  </w:style>
  <w:style w:type="paragraph" w:customStyle="1" w:styleId="flashline">
    <w:name w:val="flashline"/>
    <w:basedOn w:val="Normal"/>
    <w:uiPriority w:val="99"/>
    <w:rsid w:val="008B67FB"/>
    <w:pPr>
      <w:spacing w:before="100" w:beforeAutospacing="1" w:after="100" w:afterAutospacing="1"/>
    </w:pPr>
    <w:rPr>
      <w:rFonts w:eastAsia="Times New Roman"/>
    </w:rPr>
  </w:style>
  <w:style w:type="paragraph" w:customStyle="1" w:styleId="lbexhangwithmargin">
    <w:name w:val="lbexhangwithmargin"/>
    <w:basedOn w:val="Normal"/>
    <w:uiPriority w:val="99"/>
    <w:rsid w:val="008B67FB"/>
    <w:pPr>
      <w:spacing w:before="100" w:beforeAutospacing="1" w:after="100" w:afterAutospacing="1"/>
    </w:pPr>
    <w:rPr>
      <w:rFonts w:eastAsia="Times New Roman"/>
    </w:rPr>
  </w:style>
  <w:style w:type="character" w:customStyle="1" w:styleId="lbexsectionlevelolc">
    <w:name w:val="lbexsectionlevelolc"/>
    <w:basedOn w:val="DefaultParagraphFont"/>
    <w:rsid w:val="008B67FB"/>
  </w:style>
  <w:style w:type="character" w:customStyle="1" w:styleId="lbexallcap">
    <w:name w:val="lbexallcap"/>
    <w:basedOn w:val="DefaultParagraphFont"/>
    <w:rsid w:val="008B67FB"/>
  </w:style>
  <w:style w:type="paragraph" w:customStyle="1" w:styleId="lbexindent">
    <w:name w:val="lbexindent"/>
    <w:basedOn w:val="Normal"/>
    <w:uiPriority w:val="99"/>
    <w:rsid w:val="008B67FB"/>
    <w:pPr>
      <w:spacing w:before="100" w:beforeAutospacing="1" w:after="100" w:afterAutospacing="1"/>
    </w:pPr>
    <w:rPr>
      <w:rFonts w:eastAsia="Times New Roman"/>
    </w:rPr>
  </w:style>
  <w:style w:type="paragraph" w:customStyle="1" w:styleId="lbexindentparagraph">
    <w:name w:val="lbexindentparagraph"/>
    <w:basedOn w:val="Normal"/>
    <w:uiPriority w:val="99"/>
    <w:rsid w:val="008B67FB"/>
    <w:pPr>
      <w:spacing w:before="100" w:beforeAutospacing="1" w:after="100" w:afterAutospacing="1"/>
    </w:pPr>
    <w:rPr>
      <w:rFonts w:eastAsia="Times New Roman"/>
    </w:rPr>
  </w:style>
  <w:style w:type="paragraph" w:customStyle="1" w:styleId="zn-bodyparagraph">
    <w:name w:val="zn-body__paragraph"/>
    <w:basedOn w:val="Normal"/>
    <w:uiPriority w:val="99"/>
    <w:rsid w:val="008B67FB"/>
    <w:pPr>
      <w:spacing w:before="100" w:beforeAutospacing="1" w:after="100" w:afterAutospacing="1"/>
    </w:pPr>
    <w:rPr>
      <w:rFonts w:eastAsia="Times New Roman"/>
    </w:rPr>
  </w:style>
  <w:style w:type="character" w:customStyle="1" w:styleId="c-messagebody">
    <w:name w:val="c-message__body"/>
    <w:basedOn w:val="DefaultParagraphFont"/>
    <w:rsid w:val="008B67FB"/>
  </w:style>
  <w:style w:type="character" w:customStyle="1" w:styleId="m7735155540857680774gmail-style13ptbold">
    <w:name w:val="m_7735155540857680774gmail-style13ptbold"/>
    <w:basedOn w:val="DefaultParagraphFont"/>
    <w:rsid w:val="008B67FB"/>
  </w:style>
  <w:style w:type="character" w:customStyle="1" w:styleId="style65">
    <w:name w:val="style65"/>
    <w:basedOn w:val="DefaultParagraphFont"/>
    <w:rsid w:val="008B67FB"/>
  </w:style>
  <w:style w:type="character" w:customStyle="1" w:styleId="bodytext0">
    <w:name w:val="body_text"/>
    <w:basedOn w:val="DefaultParagraphFont"/>
    <w:rsid w:val="008B67FB"/>
  </w:style>
  <w:style w:type="character" w:customStyle="1" w:styleId="bio">
    <w:name w:val="bio"/>
    <w:basedOn w:val="DefaultParagraphFont"/>
    <w:rsid w:val="008B67FB"/>
  </w:style>
  <w:style w:type="paragraph" w:customStyle="1" w:styleId="cites0">
    <w:name w:val="cites"/>
    <w:next w:val="Normal"/>
    <w:autoRedefine/>
    <w:qFormat/>
    <w:rsid w:val="008B67FB"/>
    <w:pPr>
      <w:spacing w:after="0" w:line="240" w:lineRule="auto"/>
      <w:contextualSpacing/>
    </w:pPr>
    <w:rPr>
      <w:rFonts w:eastAsia="SimSun"/>
      <w:b/>
      <w:lang w:eastAsia="zh-CN"/>
    </w:rPr>
  </w:style>
  <w:style w:type="character" w:customStyle="1" w:styleId="5yl5">
    <w:name w:val="_5yl5"/>
    <w:basedOn w:val="DefaultParagraphFont"/>
    <w:rsid w:val="008B67FB"/>
  </w:style>
  <w:style w:type="character" w:customStyle="1" w:styleId="text">
    <w:name w:val="text"/>
    <w:basedOn w:val="DefaultParagraphFont"/>
    <w:rsid w:val="008B67FB"/>
  </w:style>
  <w:style w:type="paragraph" w:customStyle="1" w:styleId="generic-articlebody">
    <w:name w:val="generic-article__body"/>
    <w:basedOn w:val="Normal"/>
    <w:uiPriority w:val="99"/>
    <w:rsid w:val="008B67FB"/>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8B67FB"/>
    <w:pPr>
      <w:spacing w:line="240" w:lineRule="auto"/>
    </w:pPr>
    <w:rPr>
      <w:b/>
      <w:bCs/>
    </w:rPr>
  </w:style>
  <w:style w:type="character" w:customStyle="1" w:styleId="CommentSubjectChar">
    <w:name w:val="Comment Subject Char"/>
    <w:basedOn w:val="CommentTextChar"/>
    <w:link w:val="CommentSubject"/>
    <w:rsid w:val="008B67FB"/>
    <w:rPr>
      <w:rFonts w:ascii="Calibri" w:hAnsi="Calibri"/>
      <w:b/>
      <w:bCs/>
      <w:sz w:val="20"/>
      <w:szCs w:val="20"/>
    </w:rPr>
  </w:style>
  <w:style w:type="character" w:customStyle="1" w:styleId="UnresolvedMention12">
    <w:name w:val="Unresolved Mention12"/>
    <w:basedOn w:val="DefaultParagraphFont"/>
    <w:uiPriority w:val="99"/>
    <w:rsid w:val="008B67FB"/>
    <w:rPr>
      <w:color w:val="605E5C"/>
      <w:shd w:val="clear" w:color="auto" w:fill="E1DFDD"/>
    </w:rPr>
  </w:style>
  <w:style w:type="paragraph" w:customStyle="1" w:styleId="CardNotUnderlined">
    <w:name w:val="Card Not Underlined"/>
    <w:basedOn w:val="Normal"/>
    <w:link w:val="CardNotUnderlinedChar1"/>
    <w:autoRedefine/>
    <w:qFormat/>
    <w:rsid w:val="008B67FB"/>
    <w:rPr>
      <w:rFonts w:eastAsia="Times New Roman"/>
      <w:sz w:val="12"/>
      <w:szCs w:val="20"/>
    </w:rPr>
  </w:style>
  <w:style w:type="character" w:customStyle="1" w:styleId="UnresolvedMention13">
    <w:name w:val="Unresolved Mention13"/>
    <w:basedOn w:val="DefaultParagraphFont"/>
    <w:uiPriority w:val="99"/>
    <w:rsid w:val="008B67FB"/>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B67FB"/>
    <w:rPr>
      <w:rFonts w:ascii="Times New Roman" w:eastAsia="Times New Roman" w:hAnsi="Times New Roman" w:cs="Times New Roman"/>
      <w:sz w:val="24"/>
      <w:szCs w:val="24"/>
    </w:rPr>
  </w:style>
  <w:style w:type="character" w:customStyle="1" w:styleId="blast">
    <w:name w:val="blast"/>
    <w:basedOn w:val="DefaultParagraphFont"/>
    <w:rsid w:val="008B67FB"/>
  </w:style>
  <w:style w:type="paragraph" w:customStyle="1" w:styleId="paragraph">
    <w:name w:val="paragraph"/>
    <w:basedOn w:val="Normal"/>
    <w:uiPriority w:val="99"/>
    <w:qFormat/>
    <w:rsid w:val="008B67FB"/>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8B67FB"/>
  </w:style>
  <w:style w:type="character" w:customStyle="1" w:styleId="UnresolvedMention">
    <w:name w:val="Unresolved Mention"/>
    <w:basedOn w:val="DefaultParagraphFont"/>
    <w:uiPriority w:val="99"/>
    <w:rsid w:val="008B67FB"/>
    <w:rPr>
      <w:color w:val="605E5C"/>
      <w:shd w:val="clear" w:color="auto" w:fill="E1DFDD"/>
    </w:rPr>
  </w:style>
  <w:style w:type="character" w:customStyle="1" w:styleId="ata-controlscomplain-btn">
    <w:name w:val="ata-controls__complain-btn"/>
    <w:basedOn w:val="DefaultParagraphFont"/>
    <w:rsid w:val="008B67FB"/>
  </w:style>
  <w:style w:type="character" w:customStyle="1" w:styleId="u-tcgraydarker">
    <w:name w:val="u-tcgraydarker"/>
    <w:basedOn w:val="DefaultParagraphFont"/>
    <w:rsid w:val="008B67FB"/>
  </w:style>
  <w:style w:type="paragraph" w:customStyle="1" w:styleId="stcontent-block">
    <w:name w:val="st__content-block"/>
    <w:basedOn w:val="Normal"/>
    <w:rsid w:val="008B67FB"/>
    <w:pPr>
      <w:spacing w:before="100" w:beforeAutospacing="1" w:after="100" w:afterAutospacing="1"/>
    </w:pPr>
  </w:style>
  <w:style w:type="character" w:customStyle="1" w:styleId="drop">
    <w:name w:val="drop"/>
    <w:basedOn w:val="DefaultParagraphFont"/>
    <w:rsid w:val="008B67FB"/>
  </w:style>
  <w:style w:type="paragraph" w:customStyle="1" w:styleId="pullquote">
    <w:name w:val="pullquote"/>
    <w:basedOn w:val="Normal"/>
    <w:rsid w:val="008B67FB"/>
    <w:pPr>
      <w:spacing w:before="100" w:beforeAutospacing="1" w:after="100" w:afterAutospacing="1"/>
    </w:pPr>
  </w:style>
  <w:style w:type="paragraph" w:customStyle="1" w:styleId="TableParagraph">
    <w:name w:val="Table Paragraph"/>
    <w:basedOn w:val="Normal"/>
    <w:uiPriority w:val="1"/>
    <w:qFormat/>
    <w:rsid w:val="008B67FB"/>
    <w:pPr>
      <w:widowControl w:val="0"/>
      <w:autoSpaceDE w:val="0"/>
      <w:autoSpaceDN w:val="0"/>
      <w:adjustRightInd w:val="0"/>
    </w:pPr>
    <w:rPr>
      <w:rFonts w:eastAsiaTheme="minorEastAsia"/>
    </w:rPr>
  </w:style>
  <w:style w:type="paragraph" w:customStyle="1" w:styleId="p">
    <w:name w:val="p"/>
    <w:basedOn w:val="Normal"/>
    <w:qFormat/>
    <w:rsid w:val="008B67FB"/>
    <w:pPr>
      <w:spacing w:before="100" w:beforeAutospacing="1" w:after="100" w:afterAutospacing="1"/>
    </w:pPr>
  </w:style>
  <w:style w:type="character" w:customStyle="1" w:styleId="figpopup-sensitive-area">
    <w:name w:val="figpopup-sensitive-area"/>
    <w:basedOn w:val="DefaultParagraphFont"/>
    <w:rsid w:val="008B67FB"/>
  </w:style>
  <w:style w:type="paragraph" w:customStyle="1" w:styleId="css-qckjh9">
    <w:name w:val="css-qckjh9"/>
    <w:basedOn w:val="Normal"/>
    <w:rsid w:val="008B67FB"/>
    <w:pPr>
      <w:spacing w:before="100" w:beforeAutospacing="1" w:after="100" w:afterAutospacing="1" w:line="240" w:lineRule="auto"/>
    </w:pPr>
    <w:rPr>
      <w:rFonts w:eastAsia="Times New Roman"/>
      <w:sz w:val="24"/>
    </w:rPr>
  </w:style>
  <w:style w:type="paragraph" w:customStyle="1" w:styleId="css-158dogj">
    <w:name w:val="css-158dogj"/>
    <w:basedOn w:val="Normal"/>
    <w:rsid w:val="008B67FB"/>
    <w:pPr>
      <w:spacing w:before="100" w:beforeAutospacing="1" w:after="100" w:afterAutospacing="1" w:line="240" w:lineRule="auto"/>
    </w:pPr>
    <w:rPr>
      <w:rFonts w:eastAsia="Times New Roman"/>
      <w:sz w:val="24"/>
    </w:rPr>
  </w:style>
  <w:style w:type="character" w:customStyle="1" w:styleId="num">
    <w:name w:val="num"/>
    <w:basedOn w:val="DefaultParagraphFont"/>
    <w:rsid w:val="008B67FB"/>
  </w:style>
  <w:style w:type="character" w:customStyle="1" w:styleId="letter">
    <w:name w:val="letter"/>
    <w:basedOn w:val="DefaultParagraphFont"/>
    <w:rsid w:val="008B67FB"/>
  </w:style>
  <w:style w:type="character" w:customStyle="1" w:styleId="dttext">
    <w:name w:val="dttext"/>
    <w:basedOn w:val="DefaultParagraphFont"/>
    <w:rsid w:val="008B67FB"/>
  </w:style>
  <w:style w:type="character" w:customStyle="1" w:styleId="sdsense">
    <w:name w:val="sdsense"/>
    <w:basedOn w:val="DefaultParagraphFont"/>
    <w:rsid w:val="008B67FB"/>
  </w:style>
  <w:style w:type="character" w:customStyle="1" w:styleId="sd">
    <w:name w:val="sd"/>
    <w:basedOn w:val="DefaultParagraphFont"/>
    <w:rsid w:val="008B67FB"/>
  </w:style>
  <w:style w:type="paragraph" w:customStyle="1" w:styleId="flfc">
    <w:name w:val="flfc"/>
    <w:basedOn w:val="Normal"/>
    <w:uiPriority w:val="99"/>
    <w:rsid w:val="008B67FB"/>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8B67FB"/>
  </w:style>
  <w:style w:type="paragraph" w:customStyle="1" w:styleId="story-body-text">
    <w:name w:val="story-body-text"/>
    <w:basedOn w:val="Normal"/>
    <w:uiPriority w:val="99"/>
    <w:qFormat/>
    <w:rsid w:val="008B67FB"/>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8B67FB"/>
  </w:style>
  <w:style w:type="paragraph" w:customStyle="1" w:styleId="CardText1">
    <w:name w:val="Card Text 1"/>
    <w:link w:val="CardText1Char"/>
    <w:qFormat/>
    <w:rsid w:val="008B67FB"/>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8B67FB"/>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8B67FB"/>
  </w:style>
  <w:style w:type="paragraph" w:customStyle="1" w:styleId="Analytic2">
    <w:name w:val="Analytic2"/>
    <w:basedOn w:val="Heading4"/>
    <w:link w:val="Analytic2Char"/>
    <w:uiPriority w:val="4"/>
    <w:rsid w:val="008B67FB"/>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8B67FB"/>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8B67FB"/>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8B67FB"/>
  </w:style>
  <w:style w:type="character" w:customStyle="1" w:styleId="AnalyticsPipChar">
    <w:name w:val="AnalyticsPip Char"/>
    <w:basedOn w:val="DefaultParagraphFont"/>
    <w:link w:val="AnalyticsPip"/>
    <w:uiPriority w:val="4"/>
    <w:rsid w:val="008B67FB"/>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8B67FB"/>
  </w:style>
  <w:style w:type="character" w:customStyle="1" w:styleId="AnalyticsGBNChar">
    <w:name w:val="AnalyticsGBN Char"/>
    <w:basedOn w:val="DefaultParagraphFont"/>
    <w:link w:val="AnalyticsGBN"/>
    <w:uiPriority w:val="4"/>
    <w:rsid w:val="008B67FB"/>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8B67FB"/>
    <w:pPr>
      <w:spacing w:after="0" w:line="240" w:lineRule="auto"/>
    </w:pPr>
    <w:rPr>
      <w:i/>
      <w:iCs/>
      <w:color w:val="000000" w:themeColor="text1"/>
    </w:rPr>
  </w:style>
  <w:style w:type="character" w:customStyle="1" w:styleId="QuoteChar">
    <w:name w:val="Quote Char"/>
    <w:basedOn w:val="DefaultParagraphFont"/>
    <w:link w:val="Quote"/>
    <w:uiPriority w:val="29"/>
    <w:rsid w:val="008B67FB"/>
    <w:rPr>
      <w:rFonts w:ascii="Calibri" w:hAnsi="Calibri"/>
      <w:i/>
      <w:iCs/>
      <w:color w:val="000000" w:themeColor="text1"/>
    </w:rPr>
  </w:style>
  <w:style w:type="paragraph" w:styleId="TOCHeading">
    <w:name w:val="TOC Heading"/>
    <w:basedOn w:val="Heading1"/>
    <w:next w:val="Normal"/>
    <w:uiPriority w:val="39"/>
    <w:unhideWhenUsed/>
    <w:qFormat/>
    <w:rsid w:val="008B67F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8B67FB"/>
  </w:style>
  <w:style w:type="character" w:customStyle="1" w:styleId="ref-overlay">
    <w:name w:val="ref-overlay"/>
    <w:basedOn w:val="DefaultParagraphFont"/>
    <w:rsid w:val="008B67FB"/>
  </w:style>
  <w:style w:type="character" w:customStyle="1" w:styleId="ref-fn-p">
    <w:name w:val="ref-fn-p"/>
    <w:basedOn w:val="DefaultParagraphFont"/>
    <w:rsid w:val="008B67FB"/>
  </w:style>
  <w:style w:type="character" w:customStyle="1" w:styleId="opinion-articlebody">
    <w:name w:val="opinion-article__body"/>
    <w:basedOn w:val="DefaultParagraphFont"/>
    <w:rsid w:val="008B67FB"/>
  </w:style>
  <w:style w:type="paragraph" w:customStyle="1" w:styleId="opinion-articlebody1">
    <w:name w:val="opinion-article__body1"/>
    <w:basedOn w:val="Normal"/>
    <w:rsid w:val="008B67FB"/>
    <w:pPr>
      <w:spacing w:before="100" w:beforeAutospacing="1" w:after="100" w:afterAutospacing="1" w:line="240" w:lineRule="auto"/>
    </w:pPr>
    <w:rPr>
      <w:rFonts w:eastAsia="Times New Roman"/>
      <w:sz w:val="24"/>
    </w:rPr>
  </w:style>
  <w:style w:type="paragraph" w:customStyle="1" w:styleId="para">
    <w:name w:val="para"/>
    <w:basedOn w:val="Normal"/>
    <w:qFormat/>
    <w:rsid w:val="008B67FB"/>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8B67FB"/>
  </w:style>
  <w:style w:type="character" w:customStyle="1" w:styleId="journaltitle">
    <w:name w:val="journaltitle"/>
    <w:basedOn w:val="DefaultParagraphFont"/>
    <w:rsid w:val="008B67FB"/>
  </w:style>
  <w:style w:type="character" w:customStyle="1" w:styleId="hit">
    <w:name w:val="hit"/>
    <w:basedOn w:val="DefaultParagraphFont"/>
    <w:rsid w:val="008B67FB"/>
  </w:style>
  <w:style w:type="paragraph" w:customStyle="1" w:styleId="wp-caption-text">
    <w:name w:val="wp-caption-text"/>
    <w:basedOn w:val="Normal"/>
    <w:qFormat/>
    <w:rsid w:val="008B67FB"/>
    <w:pPr>
      <w:spacing w:before="100" w:beforeAutospacing="1" w:after="100" w:afterAutospacing="1" w:line="240" w:lineRule="auto"/>
    </w:pPr>
    <w:rPr>
      <w:rFonts w:eastAsia="Times New Roman"/>
      <w:sz w:val="24"/>
    </w:rPr>
  </w:style>
  <w:style w:type="paragraph" w:customStyle="1" w:styleId="css-utmy9y">
    <w:name w:val="css-utmy9y"/>
    <w:basedOn w:val="Normal"/>
    <w:rsid w:val="008B67FB"/>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8B67FB"/>
    <w:rPr>
      <w:sz w:val="20"/>
      <w:u w:val="single"/>
    </w:rPr>
  </w:style>
  <w:style w:type="character" w:customStyle="1" w:styleId="Style11ptBoldUnderlineBorderSinglesolidlineAuto">
    <w:name w:val="Style 11 pt Bold Underline Border: : (Single solid line Auto  ..."/>
    <w:basedOn w:val="DefaultParagraphFont"/>
    <w:rsid w:val="008B67FB"/>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8B67FB"/>
  </w:style>
  <w:style w:type="paragraph" w:customStyle="1" w:styleId="Small">
    <w:name w:val="Small"/>
    <w:basedOn w:val="Normal"/>
    <w:next w:val="Normal"/>
    <w:uiPriority w:val="99"/>
    <w:qFormat/>
    <w:rsid w:val="008B67FB"/>
    <w:pPr>
      <w:jc w:val="both"/>
    </w:pPr>
    <w:rPr>
      <w:rFonts w:ascii="Arial" w:eastAsia="Calibri" w:hAnsi="Arial" w:cs="Arial"/>
    </w:rPr>
  </w:style>
  <w:style w:type="character" w:customStyle="1" w:styleId="Footnote">
    <w:name w:val="Footnote_"/>
    <w:basedOn w:val="DefaultParagraphFont"/>
    <w:link w:val="Footnote0"/>
    <w:rsid w:val="008B67FB"/>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8B67FB"/>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8B67FB"/>
    <w:rPr>
      <w:rFonts w:ascii="Arial Narrow" w:hAnsi="Arial Narrow"/>
      <w:b/>
      <w:color w:val="000000"/>
      <w:sz w:val="26"/>
    </w:rPr>
  </w:style>
  <w:style w:type="paragraph" w:customStyle="1" w:styleId="CardTagandCite">
    <w:name w:val="Card Tag and Cite"/>
    <w:basedOn w:val="Normal"/>
    <w:next w:val="Normal"/>
    <w:link w:val="CardTagandCiteChar"/>
    <w:qFormat/>
    <w:rsid w:val="008B67FB"/>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8B67FB"/>
    <w:rPr>
      <w:b/>
      <w:bCs/>
    </w:rPr>
  </w:style>
  <w:style w:type="paragraph" w:customStyle="1" w:styleId="Cite2">
    <w:name w:val="Cite 2"/>
    <w:basedOn w:val="Normal"/>
    <w:qFormat/>
    <w:rsid w:val="008B67FB"/>
    <w:pPr>
      <w:spacing w:after="0" w:line="240" w:lineRule="auto"/>
    </w:pPr>
    <w:rPr>
      <w:rFonts w:ascii="Arial" w:eastAsia="Calibri" w:hAnsi="Arial" w:cs="Arial"/>
      <w:b/>
      <w:sz w:val="24"/>
      <w:u w:val="single"/>
    </w:rPr>
  </w:style>
  <w:style w:type="character" w:customStyle="1" w:styleId="aqj">
    <w:name w:val="aqj"/>
    <w:basedOn w:val="DefaultParagraphFont"/>
    <w:rsid w:val="008B67FB"/>
  </w:style>
  <w:style w:type="paragraph" w:customStyle="1" w:styleId="StyleJustified">
    <w:name w:val="Style Justified"/>
    <w:basedOn w:val="Normal"/>
    <w:qFormat/>
    <w:rsid w:val="008B67FB"/>
    <w:pPr>
      <w:spacing w:after="0" w:line="240" w:lineRule="auto"/>
    </w:pPr>
    <w:rPr>
      <w:rFonts w:eastAsia="Times New Roman"/>
      <w:szCs w:val="20"/>
    </w:rPr>
  </w:style>
  <w:style w:type="paragraph" w:customStyle="1" w:styleId="AuthorDate">
    <w:name w:val="AuthorDate"/>
    <w:next w:val="Normal"/>
    <w:link w:val="AuthorDateChar"/>
    <w:qFormat/>
    <w:rsid w:val="008B67F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B67FB"/>
    <w:rPr>
      <w:rFonts w:ascii="Times New Roman" w:eastAsia="Calibri" w:hAnsi="Times New Roman" w:cs="Times New Roman"/>
      <w:b/>
      <w:sz w:val="24"/>
      <w:szCs w:val="20"/>
      <w:u w:val="single"/>
    </w:rPr>
  </w:style>
  <w:style w:type="character" w:customStyle="1" w:styleId="maintext">
    <w:name w:val="maintext"/>
    <w:basedOn w:val="DefaultParagraphFont"/>
    <w:rsid w:val="008B67FB"/>
  </w:style>
  <w:style w:type="paragraph" w:customStyle="1" w:styleId="Stylecardtext8pt">
    <w:name w:val="Style card text + 8 pt"/>
    <w:basedOn w:val="Normal"/>
    <w:qFormat/>
    <w:rsid w:val="008B67FB"/>
    <w:pPr>
      <w:spacing w:after="0" w:line="240" w:lineRule="auto"/>
      <w:ind w:right="288"/>
    </w:pPr>
  </w:style>
  <w:style w:type="character" w:customStyle="1" w:styleId="NotBold10Final">
    <w:name w:val="NotBold10Final"/>
    <w:uiPriority w:val="1"/>
    <w:qFormat/>
    <w:rsid w:val="008B67FB"/>
    <w:rPr>
      <w:rFonts w:ascii="Times New Roman" w:hAnsi="Times New Roman"/>
      <w:b w:val="0"/>
      <w:i w:val="0"/>
      <w:sz w:val="20"/>
    </w:rPr>
  </w:style>
  <w:style w:type="character" w:customStyle="1" w:styleId="Bold12">
    <w:name w:val="Bold12"/>
    <w:uiPriority w:val="1"/>
    <w:qFormat/>
    <w:rsid w:val="008B67FB"/>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8B67FB"/>
    <w:pPr>
      <w:spacing w:after="0" w:line="240" w:lineRule="auto"/>
      <w:ind w:left="288" w:right="288"/>
    </w:pPr>
    <w:rPr>
      <w:rFonts w:eastAsia="Times New Roman"/>
      <w:sz w:val="20"/>
      <w:szCs w:val="20"/>
    </w:rPr>
  </w:style>
  <w:style w:type="character" w:customStyle="1" w:styleId="CardtextChar1">
    <w:name w:val="Card text Char"/>
    <w:link w:val="Cardtext0"/>
    <w:locked/>
    <w:rsid w:val="008B67FB"/>
    <w:rPr>
      <w:rFonts w:ascii="Arial Narrow" w:hAnsi="Arial Narrow"/>
      <w:u w:val="single"/>
    </w:rPr>
  </w:style>
  <w:style w:type="paragraph" w:customStyle="1" w:styleId="Cardtext0">
    <w:name w:val="Card text"/>
    <w:link w:val="CardtextChar1"/>
    <w:qFormat/>
    <w:rsid w:val="008B67FB"/>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8B67FB"/>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8B67FB"/>
    <w:rPr>
      <w:rFonts w:ascii="Calibri" w:eastAsia="Times New Roman" w:hAnsi="Calibri"/>
      <w:sz w:val="24"/>
      <w:lang w:val="x-none" w:eastAsia="ar-SA"/>
    </w:rPr>
  </w:style>
  <w:style w:type="paragraph" w:customStyle="1" w:styleId="Default">
    <w:name w:val="Default"/>
    <w:qFormat/>
    <w:rsid w:val="008B67FB"/>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8B67FB"/>
    <w:pPr>
      <w:spacing w:after="0" w:line="240" w:lineRule="auto"/>
    </w:pPr>
    <w:rPr>
      <w:rFonts w:eastAsia="Calibri"/>
    </w:rPr>
  </w:style>
  <w:style w:type="paragraph" w:customStyle="1" w:styleId="newpage">
    <w:name w:val="new page"/>
    <w:basedOn w:val="Heading4"/>
    <w:rsid w:val="008B67FB"/>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8B67FB"/>
    <w:pPr>
      <w:spacing w:after="0" w:line="240" w:lineRule="auto"/>
    </w:pPr>
    <w:rPr>
      <w:rFonts w:eastAsia="Times"/>
      <w:sz w:val="18"/>
      <w:szCs w:val="20"/>
    </w:rPr>
  </w:style>
  <w:style w:type="character" w:customStyle="1" w:styleId="textexposedshow">
    <w:name w:val="text_exposed_show"/>
    <w:basedOn w:val="DefaultParagraphFont"/>
    <w:rsid w:val="008B67FB"/>
  </w:style>
  <w:style w:type="paragraph" w:customStyle="1" w:styleId="Heading">
    <w:name w:val="Heading"/>
    <w:basedOn w:val="Normal"/>
    <w:next w:val="BodyText"/>
    <w:rsid w:val="008B67FB"/>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8B67FB"/>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8B67FB"/>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8B67FB"/>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8B67F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8B67FB"/>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8B67FB"/>
    <w:rPr>
      <w:rFonts w:ascii="Arial" w:hAnsi="Arial"/>
      <w:b/>
      <w:sz w:val="24"/>
    </w:rPr>
  </w:style>
  <w:style w:type="character" w:customStyle="1" w:styleId="Style11ptBlackUnderline">
    <w:name w:val="Style 11 pt Black Underline"/>
    <w:rsid w:val="008B67FB"/>
    <w:rPr>
      <w:color w:val="000000"/>
      <w:sz w:val="20"/>
      <w:u w:val="single"/>
    </w:rPr>
  </w:style>
  <w:style w:type="character" w:customStyle="1" w:styleId="Style11ptBlack">
    <w:name w:val="Style 11 pt Black"/>
    <w:rsid w:val="008B67FB"/>
    <w:rPr>
      <w:color w:val="000000"/>
      <w:sz w:val="20"/>
    </w:rPr>
  </w:style>
  <w:style w:type="paragraph" w:customStyle="1" w:styleId="CardsHighlighted">
    <w:name w:val="Cards Highlighted"/>
    <w:basedOn w:val="Normal"/>
    <w:link w:val="CardsHighlightedChar"/>
    <w:autoRedefine/>
    <w:qFormat/>
    <w:rsid w:val="008B67FB"/>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8B67FB"/>
    <w:rPr>
      <w:rFonts w:ascii="Calibri" w:eastAsia="Calibri" w:hAnsi="Calibri"/>
      <w:sz w:val="24"/>
      <w:u w:val="single"/>
      <w:shd w:val="clear" w:color="auto" w:fill="00FFFF"/>
    </w:rPr>
  </w:style>
  <w:style w:type="character" w:customStyle="1" w:styleId="CitesChar">
    <w:name w:val="Cites Char"/>
    <w:basedOn w:val="DefaultParagraphFont"/>
    <w:link w:val="Cites"/>
    <w:rsid w:val="008B67FB"/>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8B67FB"/>
    <w:pPr>
      <w:spacing w:after="0" w:line="240" w:lineRule="auto"/>
    </w:pPr>
    <w:rPr>
      <w:b/>
      <w:color w:val="C00000"/>
    </w:rPr>
  </w:style>
  <w:style w:type="character" w:customStyle="1" w:styleId="analyticsChar0">
    <w:name w:val="analytics Char"/>
    <w:basedOn w:val="DefaultParagraphFont"/>
    <w:link w:val="analytics0"/>
    <w:uiPriority w:val="4"/>
    <w:rsid w:val="008B67FB"/>
    <w:rPr>
      <w:rFonts w:ascii="Calibri" w:hAnsi="Calibri"/>
      <w:b/>
      <w:color w:val="C00000"/>
    </w:rPr>
  </w:style>
  <w:style w:type="character" w:customStyle="1" w:styleId="swauthor">
    <w:name w:val="sw_author"/>
    <w:rsid w:val="008B67FB"/>
  </w:style>
  <w:style w:type="character" w:customStyle="1" w:styleId="Mention1">
    <w:name w:val="Mention1"/>
    <w:basedOn w:val="DefaultParagraphFont"/>
    <w:uiPriority w:val="99"/>
    <w:semiHidden/>
    <w:unhideWhenUsed/>
    <w:rsid w:val="008B67FB"/>
    <w:rPr>
      <w:color w:val="2B579A"/>
      <w:shd w:val="clear" w:color="auto" w:fill="E6E6E6"/>
    </w:rPr>
  </w:style>
  <w:style w:type="paragraph" w:customStyle="1" w:styleId="citenon-bold">
    <w:name w:val="cite non-bold"/>
    <w:basedOn w:val="Normal"/>
    <w:link w:val="citenon-boldChar"/>
    <w:qFormat/>
    <w:rsid w:val="008B67FB"/>
    <w:pPr>
      <w:spacing w:after="0" w:line="240" w:lineRule="auto"/>
    </w:pPr>
    <w:rPr>
      <w:rFonts w:eastAsia="Calibri"/>
      <w:sz w:val="20"/>
      <w:szCs w:val="20"/>
      <w:lang w:val="x-none" w:eastAsia="x-none"/>
    </w:rPr>
  </w:style>
  <w:style w:type="character" w:customStyle="1" w:styleId="citenon-boldChar">
    <w:name w:val="cite non-bold Char"/>
    <w:link w:val="citenon-bold"/>
    <w:rsid w:val="008B67FB"/>
    <w:rPr>
      <w:rFonts w:ascii="Calibri" w:eastAsia="Calibri" w:hAnsi="Calibri"/>
      <w:sz w:val="20"/>
      <w:szCs w:val="20"/>
      <w:lang w:val="x-none" w:eastAsia="x-none"/>
    </w:rPr>
  </w:style>
  <w:style w:type="paragraph" w:customStyle="1" w:styleId="HotRoute">
    <w:name w:val="Hot Route!"/>
    <w:basedOn w:val="Normal"/>
    <w:link w:val="HotRouteChar"/>
    <w:qFormat/>
    <w:rsid w:val="008B67FB"/>
    <w:pPr>
      <w:spacing w:after="0" w:line="240" w:lineRule="auto"/>
      <w:ind w:left="144"/>
    </w:pPr>
    <w:rPr>
      <w:rFonts w:eastAsia="Calibri"/>
      <w:color w:val="000000"/>
    </w:rPr>
  </w:style>
  <w:style w:type="character" w:customStyle="1" w:styleId="HotRouteChar">
    <w:name w:val="Hot Route! Char"/>
    <w:link w:val="HotRoute"/>
    <w:rsid w:val="008B67FB"/>
    <w:rPr>
      <w:rFonts w:ascii="Calibri" w:eastAsia="Calibri" w:hAnsi="Calibri"/>
      <w:color w:val="000000"/>
    </w:rPr>
  </w:style>
  <w:style w:type="paragraph" w:customStyle="1" w:styleId="CardIndented">
    <w:name w:val="Card (Indented)"/>
    <w:basedOn w:val="Normal"/>
    <w:link w:val="CardIndentedChar"/>
    <w:qFormat/>
    <w:rsid w:val="008B67FB"/>
    <w:pPr>
      <w:spacing w:after="0" w:line="240" w:lineRule="auto"/>
      <w:ind w:left="288"/>
    </w:pPr>
  </w:style>
  <w:style w:type="paragraph" w:customStyle="1" w:styleId="PhoTag">
    <w:name w:val="PhoTag"/>
    <w:basedOn w:val="Normal"/>
    <w:next w:val="Normal"/>
    <w:autoRedefine/>
    <w:qFormat/>
    <w:rsid w:val="008B67FB"/>
    <w:pPr>
      <w:spacing w:after="0" w:line="240" w:lineRule="auto"/>
    </w:pPr>
    <w:rPr>
      <w:b/>
    </w:rPr>
  </w:style>
  <w:style w:type="character" w:customStyle="1" w:styleId="BoldUnderlineChar0">
    <w:name w:val="BoldUnderline Char"/>
    <w:uiPriority w:val="99"/>
    <w:rsid w:val="008B67FB"/>
    <w:rPr>
      <w:rFonts w:ascii="Times New Roman" w:eastAsia="Times New Roman" w:hAnsi="Times New Roman" w:cs="Times New Roman"/>
      <w:b/>
      <w:sz w:val="20"/>
      <w:u w:val="single"/>
    </w:rPr>
  </w:style>
  <w:style w:type="character" w:customStyle="1" w:styleId="wikiexternallink">
    <w:name w:val="wikiexternallink"/>
    <w:basedOn w:val="DefaultParagraphFont"/>
    <w:rsid w:val="008B67FB"/>
  </w:style>
  <w:style w:type="character" w:customStyle="1" w:styleId="wikigeneratedlinkcontent">
    <w:name w:val="wikigeneratedlinkcontent"/>
    <w:basedOn w:val="DefaultParagraphFont"/>
    <w:rsid w:val="008B67FB"/>
  </w:style>
  <w:style w:type="character" w:customStyle="1" w:styleId="boldunderlineChar1">
    <w:name w:val="bold underline Char"/>
    <w:basedOn w:val="DefaultParagraphFont"/>
    <w:rsid w:val="008B67FB"/>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8B67FB"/>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8B67FB"/>
    <w:pPr>
      <w:spacing w:after="0" w:line="240" w:lineRule="auto"/>
      <w:jc w:val="both"/>
    </w:pPr>
    <w:rPr>
      <w:rFonts w:eastAsia="Calibri"/>
      <w:sz w:val="20"/>
      <w:szCs w:val="26"/>
    </w:rPr>
  </w:style>
  <w:style w:type="character" w:customStyle="1" w:styleId="Author">
    <w:name w:val="Author"/>
    <w:aliases w:val="Style Date"/>
    <w:basedOn w:val="DefaultParagraphFont"/>
    <w:qFormat/>
    <w:rsid w:val="008B67FB"/>
    <w:rPr>
      <w:sz w:val="24"/>
    </w:rPr>
  </w:style>
  <w:style w:type="character" w:customStyle="1" w:styleId="box">
    <w:name w:val="box"/>
    <w:basedOn w:val="DefaultParagraphFont"/>
    <w:rsid w:val="008B67FB"/>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8B67FB"/>
    <w:pPr>
      <w:spacing w:after="0" w:line="240" w:lineRule="auto"/>
    </w:pPr>
    <w:rPr>
      <w:rFonts w:eastAsia="Times New Roman"/>
      <w:szCs w:val="20"/>
    </w:rPr>
  </w:style>
  <w:style w:type="character" w:customStyle="1" w:styleId="ReallySmallChar">
    <w:name w:val="Really Small Char"/>
    <w:basedOn w:val="DefaultParagraphFont"/>
    <w:link w:val="ReallySmall"/>
    <w:rsid w:val="008B67FB"/>
    <w:rPr>
      <w:rFonts w:ascii="Calibri" w:eastAsia="Times New Roman" w:hAnsi="Calibri"/>
      <w:szCs w:val="20"/>
    </w:rPr>
  </w:style>
  <w:style w:type="paragraph" w:customStyle="1" w:styleId="PageHeaderLine1">
    <w:name w:val="PageHeaderLine1"/>
    <w:basedOn w:val="Normal"/>
    <w:qFormat/>
    <w:rsid w:val="008B67FB"/>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8B67FB"/>
    <w:pPr>
      <w:tabs>
        <w:tab w:val="right" w:pos="10800"/>
      </w:tabs>
      <w:spacing w:after="0" w:line="480" w:lineRule="auto"/>
    </w:pPr>
    <w:rPr>
      <w:b/>
    </w:rPr>
  </w:style>
  <w:style w:type="paragraph" w:styleId="TOC4">
    <w:name w:val="toc 4"/>
    <w:basedOn w:val="Normal"/>
    <w:next w:val="Normal"/>
    <w:autoRedefine/>
    <w:unhideWhenUsed/>
    <w:rsid w:val="008B67FB"/>
    <w:pPr>
      <w:spacing w:before="240" w:after="0" w:line="240" w:lineRule="auto"/>
    </w:pPr>
    <w:rPr>
      <w:b/>
      <w:u w:val="single"/>
    </w:rPr>
  </w:style>
  <w:style w:type="paragraph" w:customStyle="1" w:styleId="BlockTitle2">
    <w:name w:val="Block Title2"/>
    <w:basedOn w:val="Normal"/>
    <w:next w:val="Normal"/>
    <w:link w:val="BlockTitle2Char"/>
    <w:qFormat/>
    <w:rsid w:val="008B67F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8B67F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8B67FB"/>
    <w:pPr>
      <w:spacing w:after="0" w:line="240" w:lineRule="auto"/>
      <w:ind w:left="200"/>
    </w:pPr>
    <w:rPr>
      <w:rFonts w:eastAsia="Calibri"/>
      <w:color w:val="000000"/>
    </w:rPr>
  </w:style>
  <w:style w:type="paragraph" w:styleId="TOC3">
    <w:name w:val="toc 3"/>
    <w:basedOn w:val="Normal"/>
    <w:next w:val="Normal"/>
    <w:autoRedefine/>
    <w:rsid w:val="008B67FB"/>
    <w:pPr>
      <w:spacing w:after="0" w:line="240" w:lineRule="auto"/>
      <w:ind w:left="400"/>
    </w:pPr>
    <w:rPr>
      <w:rFonts w:eastAsia="Calibri"/>
      <w:color w:val="000000"/>
    </w:rPr>
  </w:style>
  <w:style w:type="paragraph" w:styleId="TOC5">
    <w:name w:val="toc 5"/>
    <w:basedOn w:val="Normal"/>
    <w:next w:val="Normal"/>
    <w:autoRedefine/>
    <w:rsid w:val="008B67FB"/>
    <w:pPr>
      <w:spacing w:after="0" w:line="240" w:lineRule="auto"/>
      <w:ind w:left="800"/>
    </w:pPr>
    <w:rPr>
      <w:rFonts w:eastAsia="Calibri"/>
      <w:color w:val="000000"/>
    </w:rPr>
  </w:style>
  <w:style w:type="paragraph" w:styleId="TOC6">
    <w:name w:val="toc 6"/>
    <w:basedOn w:val="Normal"/>
    <w:next w:val="Normal"/>
    <w:autoRedefine/>
    <w:rsid w:val="008B67FB"/>
    <w:pPr>
      <w:spacing w:after="0" w:line="240" w:lineRule="auto"/>
      <w:ind w:left="1000"/>
    </w:pPr>
    <w:rPr>
      <w:rFonts w:eastAsia="Calibri"/>
      <w:color w:val="000000"/>
    </w:rPr>
  </w:style>
  <w:style w:type="paragraph" w:styleId="TOC7">
    <w:name w:val="toc 7"/>
    <w:basedOn w:val="Normal"/>
    <w:next w:val="Normal"/>
    <w:autoRedefine/>
    <w:rsid w:val="008B67FB"/>
    <w:pPr>
      <w:spacing w:after="0" w:line="240" w:lineRule="auto"/>
      <w:ind w:left="1200"/>
    </w:pPr>
    <w:rPr>
      <w:rFonts w:eastAsia="Calibri"/>
      <w:color w:val="000000"/>
    </w:rPr>
  </w:style>
  <w:style w:type="paragraph" w:styleId="TOC8">
    <w:name w:val="toc 8"/>
    <w:basedOn w:val="Normal"/>
    <w:next w:val="Normal"/>
    <w:autoRedefine/>
    <w:rsid w:val="008B67FB"/>
    <w:pPr>
      <w:spacing w:after="0" w:line="240" w:lineRule="auto"/>
      <w:ind w:left="1400"/>
    </w:pPr>
    <w:rPr>
      <w:rFonts w:eastAsia="Calibri"/>
      <w:color w:val="000000"/>
    </w:rPr>
  </w:style>
  <w:style w:type="paragraph" w:styleId="TOC9">
    <w:name w:val="toc 9"/>
    <w:basedOn w:val="Normal"/>
    <w:next w:val="Normal"/>
    <w:autoRedefine/>
    <w:rsid w:val="008B67FB"/>
    <w:pPr>
      <w:spacing w:after="0" w:line="240" w:lineRule="auto"/>
      <w:ind w:left="1600"/>
    </w:pPr>
    <w:rPr>
      <w:rFonts w:eastAsia="Calibri"/>
      <w:color w:val="000000"/>
    </w:rPr>
  </w:style>
  <w:style w:type="paragraph" w:customStyle="1" w:styleId="TxBrp1">
    <w:name w:val="TxBr_p1"/>
    <w:basedOn w:val="Normal"/>
    <w:qFormat/>
    <w:rsid w:val="008B67F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8B67FB"/>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8B67FB"/>
    <w:pPr>
      <w:spacing w:before="240" w:after="240" w:line="240" w:lineRule="auto"/>
      <w:jc w:val="center"/>
      <w:outlineLvl w:val="0"/>
    </w:pPr>
    <w:rPr>
      <w:rFonts w:eastAsia="Calibri"/>
      <w:b/>
      <w:bCs/>
      <w:color w:val="000000"/>
      <w:sz w:val="32"/>
      <w:u w:val="single"/>
    </w:rPr>
  </w:style>
  <w:style w:type="character" w:customStyle="1" w:styleId="Style8pt">
    <w:name w:val="Style 8 pt"/>
    <w:rsid w:val="008B67FB"/>
    <w:rPr>
      <w:rFonts w:ascii="Times New Roman" w:hAnsi="Times New Roman"/>
      <w:sz w:val="16"/>
      <w:u w:val="none"/>
    </w:rPr>
  </w:style>
  <w:style w:type="paragraph" w:customStyle="1" w:styleId="cards0">
    <w:name w:val="cards"/>
    <w:basedOn w:val="Normal"/>
    <w:qFormat/>
    <w:rsid w:val="008B67FB"/>
    <w:pPr>
      <w:spacing w:after="0" w:line="240" w:lineRule="auto"/>
    </w:pPr>
    <w:rPr>
      <w:rFonts w:eastAsia="Calibri"/>
      <w:color w:val="000000"/>
    </w:rPr>
  </w:style>
  <w:style w:type="character" w:customStyle="1" w:styleId="7TimesNewRoman">
    <w:name w:val="7 Times New Roman"/>
    <w:rsid w:val="008B67F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8B67FB"/>
    <w:pPr>
      <w:spacing w:after="0" w:line="240" w:lineRule="auto"/>
    </w:pPr>
    <w:rPr>
      <w:rFonts w:eastAsia="Calibri"/>
      <w:color w:val="000000"/>
    </w:rPr>
  </w:style>
  <w:style w:type="character" w:customStyle="1" w:styleId="Heading4CiteChar">
    <w:name w:val="Heading 4 Cite Char"/>
    <w:link w:val="Heading4Cite"/>
    <w:rsid w:val="008B67FB"/>
    <w:rPr>
      <w:rFonts w:ascii="Calibri" w:eastAsia="Calibri" w:hAnsi="Calibri"/>
      <w:color w:val="000000"/>
    </w:rPr>
  </w:style>
  <w:style w:type="character" w:customStyle="1" w:styleId="BoldUnderlineCharChar">
    <w:name w:val="BoldUnderline Char Char"/>
    <w:rsid w:val="008B67FB"/>
    <w:rPr>
      <w:rFonts w:ascii="Calibri" w:hAnsi="Calibri"/>
      <w:b/>
      <w:szCs w:val="24"/>
      <w:u w:val="single"/>
      <w:lang w:val="en-US" w:eastAsia="en-US" w:bidi="ar-SA"/>
    </w:rPr>
  </w:style>
  <w:style w:type="paragraph" w:customStyle="1" w:styleId="Underlining">
    <w:name w:val="Underlining"/>
    <w:basedOn w:val="Normal"/>
    <w:link w:val="UnderliningChar"/>
    <w:qFormat/>
    <w:rsid w:val="008B67FB"/>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8B67FB"/>
    <w:rPr>
      <w:rFonts w:ascii="Arial Narrow" w:eastAsia="Calibri" w:hAnsi="Arial Narrow"/>
      <w:color w:val="000000"/>
      <w:u w:val="single"/>
    </w:rPr>
  </w:style>
  <w:style w:type="character" w:customStyle="1" w:styleId="UnderlinedCharChar">
    <w:name w:val="Underlined Char Char"/>
    <w:rsid w:val="008B67FB"/>
    <w:rPr>
      <w:szCs w:val="28"/>
      <w:u w:val="single"/>
      <w:lang w:val="en-US" w:eastAsia="en-US" w:bidi="ar-SA"/>
    </w:rPr>
  </w:style>
  <w:style w:type="paragraph" w:customStyle="1" w:styleId="Microtext">
    <w:name w:val="Microtext"/>
    <w:basedOn w:val="Normal"/>
    <w:next w:val="Normal"/>
    <w:link w:val="MicrotextChar"/>
    <w:qFormat/>
    <w:rsid w:val="008B67FB"/>
    <w:pPr>
      <w:spacing w:after="0" w:line="240" w:lineRule="auto"/>
    </w:pPr>
    <w:rPr>
      <w:rFonts w:eastAsia="Calibri"/>
      <w:color w:val="000000"/>
      <w:sz w:val="12"/>
    </w:rPr>
  </w:style>
  <w:style w:type="character" w:customStyle="1" w:styleId="MicrotextChar">
    <w:name w:val="Microtext Char"/>
    <w:link w:val="Microtext"/>
    <w:rsid w:val="008B67FB"/>
    <w:rPr>
      <w:rFonts w:ascii="Calibri" w:eastAsia="Calibri" w:hAnsi="Calibri"/>
      <w:color w:val="000000"/>
      <w:sz w:val="12"/>
    </w:rPr>
  </w:style>
  <w:style w:type="paragraph" w:customStyle="1" w:styleId="PageTitle">
    <w:name w:val="Page Title"/>
    <w:basedOn w:val="Normal"/>
    <w:next w:val="Normal"/>
    <w:qFormat/>
    <w:rsid w:val="008B67FB"/>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8B67FB"/>
    <w:rPr>
      <w:sz w:val="20"/>
      <w:u w:val="single"/>
    </w:rPr>
  </w:style>
  <w:style w:type="character" w:customStyle="1" w:styleId="StyleTimesNewRoman9pt">
    <w:name w:val="Style Times New Roman 9 pt"/>
    <w:rsid w:val="008B67FB"/>
    <w:rPr>
      <w:sz w:val="20"/>
    </w:rPr>
  </w:style>
  <w:style w:type="character" w:customStyle="1" w:styleId="Style9ptItalicUnderline">
    <w:name w:val="Style 9 pt Italic Underline"/>
    <w:rsid w:val="008B67FB"/>
    <w:rPr>
      <w:i/>
      <w:iCs/>
      <w:sz w:val="20"/>
      <w:u w:val="single"/>
    </w:rPr>
  </w:style>
  <w:style w:type="paragraph" w:customStyle="1" w:styleId="Style4">
    <w:name w:val="Style4"/>
    <w:basedOn w:val="Normal"/>
    <w:link w:val="Style4Char"/>
    <w:qFormat/>
    <w:rsid w:val="008B67FB"/>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8B67FB"/>
  </w:style>
  <w:style w:type="character" w:customStyle="1" w:styleId="StyleStyle49ptChar">
    <w:name w:val="Style Style4 + 9 pt Char"/>
    <w:link w:val="StyleStyle49pt"/>
    <w:rsid w:val="008B67FB"/>
    <w:rPr>
      <w:rFonts w:ascii="Arial Narrow" w:hAnsi="Arial Narrow"/>
      <w:szCs w:val="24"/>
      <w:u w:val="single"/>
    </w:rPr>
  </w:style>
  <w:style w:type="paragraph" w:customStyle="1" w:styleId="StyleStyle49ptBold">
    <w:name w:val="Style Style4 + 9 pt Bold"/>
    <w:basedOn w:val="Style4"/>
    <w:link w:val="StyleStyle49ptBoldChar"/>
    <w:qFormat/>
    <w:rsid w:val="008B67FB"/>
    <w:rPr>
      <w:b/>
      <w:bCs/>
    </w:rPr>
  </w:style>
  <w:style w:type="character" w:customStyle="1" w:styleId="StyleStyle49ptBoldChar">
    <w:name w:val="Style Style4 + 9 pt Bold Char"/>
    <w:link w:val="StyleStyle49ptBold"/>
    <w:rsid w:val="008B67FB"/>
    <w:rPr>
      <w:rFonts w:ascii="Arial Narrow" w:hAnsi="Arial Narrow"/>
      <w:b/>
      <w:bCs/>
      <w:szCs w:val="24"/>
      <w:u w:val="single"/>
    </w:rPr>
  </w:style>
  <w:style w:type="character" w:customStyle="1" w:styleId="Style9ptBoldUnderline">
    <w:name w:val="Style 9 pt Bold Underline"/>
    <w:rsid w:val="008B67FB"/>
    <w:rPr>
      <w:b/>
      <w:bCs/>
      <w:sz w:val="20"/>
      <w:u w:val="single"/>
    </w:rPr>
  </w:style>
  <w:style w:type="paragraph" w:customStyle="1" w:styleId="Style3">
    <w:name w:val="Style3"/>
    <w:basedOn w:val="Normal"/>
    <w:link w:val="Style3Char"/>
    <w:qFormat/>
    <w:rsid w:val="008B67FB"/>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8B67FB"/>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8B67FB"/>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8B67FB"/>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8B67FB"/>
    <w:rPr>
      <w:rFonts w:ascii="Calibri" w:eastAsia="Times New Roman" w:hAnsi="Calibri" w:cs="Times New Roman"/>
      <w:iCs/>
      <w:color w:val="000000"/>
      <w:sz w:val="16"/>
      <w:szCs w:val="28"/>
    </w:rPr>
  </w:style>
  <w:style w:type="paragraph" w:customStyle="1" w:styleId="Style1">
    <w:name w:val="Style 1"/>
    <w:uiPriority w:val="99"/>
    <w:qFormat/>
    <w:rsid w:val="008B67F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8B67FB"/>
  </w:style>
  <w:style w:type="character" w:customStyle="1" w:styleId="Style9ptUnderline2">
    <w:name w:val="Style 9 pt Underline2"/>
    <w:rsid w:val="008B67FB"/>
    <w:rPr>
      <w:sz w:val="20"/>
      <w:u w:val="single"/>
    </w:rPr>
  </w:style>
  <w:style w:type="paragraph" w:customStyle="1" w:styleId="StyleUnderline9pt2">
    <w:name w:val="Style Underline + 9 pt2"/>
    <w:basedOn w:val="Normal"/>
    <w:link w:val="StyleUnderline9pt2Char"/>
    <w:rsid w:val="008B67FB"/>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8B67FB"/>
    <w:rPr>
      <w:rFonts w:ascii="Calibri" w:eastAsia="Times New Roman" w:hAnsi="Calibri"/>
      <w:color w:val="000000"/>
      <w:sz w:val="20"/>
      <w:szCs w:val="20"/>
      <w:u w:val="single"/>
    </w:rPr>
  </w:style>
  <w:style w:type="character" w:customStyle="1" w:styleId="CharChar11">
    <w:name w:val="Char Char11"/>
    <w:rsid w:val="008B67FB"/>
    <w:rPr>
      <w:rFonts w:cs="Arial"/>
      <w:bCs/>
      <w:szCs w:val="26"/>
      <w:u w:val="single"/>
      <w:lang w:val="en-US" w:eastAsia="en-US" w:bidi="ar-SA"/>
    </w:rPr>
  </w:style>
  <w:style w:type="paragraph" w:customStyle="1" w:styleId="cardCharCharChar">
    <w:name w:val="card Char Char Char"/>
    <w:basedOn w:val="Normal"/>
    <w:link w:val="cardCharCharCharChar"/>
    <w:rsid w:val="008B67FB"/>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8B67FB"/>
    <w:rPr>
      <w:rFonts w:ascii="Calibri" w:eastAsia="Times New Roman" w:hAnsi="Calibri"/>
      <w:color w:val="000000"/>
      <w:sz w:val="20"/>
      <w:szCs w:val="20"/>
    </w:rPr>
  </w:style>
  <w:style w:type="paragraph" w:customStyle="1" w:styleId="TxBr5p1">
    <w:name w:val="TxBr_5p1"/>
    <w:basedOn w:val="Normal"/>
    <w:rsid w:val="008B67F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8B67FB"/>
    <w:pPr>
      <w:spacing w:after="0" w:line="240" w:lineRule="auto"/>
      <w:ind w:left="400"/>
    </w:pPr>
    <w:rPr>
      <w:rFonts w:eastAsia="Calibri"/>
      <w:color w:val="000000"/>
    </w:rPr>
  </w:style>
  <w:style w:type="character" w:customStyle="1" w:styleId="12TimesNewRoman">
    <w:name w:val="12 Times New Roman"/>
    <w:rsid w:val="008B67FB"/>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8B67FB"/>
    <w:pPr>
      <w:spacing w:after="0" w:line="240" w:lineRule="auto"/>
      <w:ind w:left="144"/>
    </w:pPr>
    <w:rPr>
      <w:rFonts w:eastAsia="Calibri"/>
      <w:color w:val="000000"/>
    </w:rPr>
  </w:style>
  <w:style w:type="character" w:customStyle="1" w:styleId="StyleUnderlineChar">
    <w:name w:val="Style Underline Char"/>
    <w:rsid w:val="008B67FB"/>
    <w:rPr>
      <w:u w:val="single"/>
      <w:lang w:val="en-US" w:eastAsia="en-US" w:bidi="ar-SA"/>
    </w:rPr>
  </w:style>
  <w:style w:type="paragraph" w:customStyle="1" w:styleId="Smalltext">
    <w:name w:val="Small text"/>
    <w:aliases w:val="Quote1,Quote11"/>
    <w:basedOn w:val="Normal"/>
    <w:link w:val="SmalltextChar"/>
    <w:qFormat/>
    <w:rsid w:val="008B67FB"/>
    <w:pPr>
      <w:spacing w:after="0" w:line="240" w:lineRule="auto"/>
    </w:pPr>
    <w:rPr>
      <w:rFonts w:eastAsia="Times New Roman"/>
      <w:color w:val="000000"/>
    </w:rPr>
  </w:style>
  <w:style w:type="character" w:customStyle="1" w:styleId="Highlightedunderline">
    <w:name w:val="Highlighted underline"/>
    <w:qFormat/>
    <w:rsid w:val="008B67FB"/>
    <w:rPr>
      <w:rFonts w:ascii="Times New Roman" w:hAnsi="Times New Roman"/>
      <w:sz w:val="20"/>
      <w:u w:val="single"/>
      <w:bdr w:val="none" w:sz="0" w:space="0" w:color="auto"/>
      <w:shd w:val="clear" w:color="auto" w:fill="C0C0C0"/>
    </w:rPr>
  </w:style>
  <w:style w:type="character" w:customStyle="1" w:styleId="cardChar1">
    <w:name w:val="card Char1"/>
    <w:rsid w:val="008B67FB"/>
    <w:rPr>
      <w:rFonts w:ascii="Times New Roman" w:hAnsi="Times New Roman"/>
      <w:sz w:val="22"/>
    </w:rPr>
  </w:style>
  <w:style w:type="paragraph" w:customStyle="1" w:styleId="Paste">
    <w:name w:val="Paste"/>
    <w:basedOn w:val="Normal"/>
    <w:qFormat/>
    <w:rsid w:val="008B67FB"/>
    <w:pPr>
      <w:spacing w:after="0" w:line="240" w:lineRule="auto"/>
    </w:pPr>
    <w:rPr>
      <w:rFonts w:ascii="Arial Narrow" w:eastAsia="Calibri" w:hAnsi="Arial Narrow"/>
      <w:color w:val="000000"/>
      <w:szCs w:val="20"/>
    </w:rPr>
  </w:style>
  <w:style w:type="character" w:customStyle="1" w:styleId="pubdate">
    <w:name w:val="pubdate"/>
    <w:rsid w:val="008B67FB"/>
  </w:style>
  <w:style w:type="character" w:customStyle="1" w:styleId="UnderlineChar1">
    <w:name w:val="Underline Char1"/>
    <w:aliases w:val="Cards + Font: 12 pt Char1"/>
    <w:rsid w:val="008B67FB"/>
    <w:rPr>
      <w:rFonts w:ascii="Garamond" w:hAnsi="Garamond"/>
      <w:sz w:val="22"/>
      <w:szCs w:val="24"/>
      <w:u w:val="single"/>
      <w:lang w:val="en-US" w:eastAsia="en-US" w:bidi="ar-SA"/>
    </w:rPr>
  </w:style>
  <w:style w:type="character" w:customStyle="1" w:styleId="Box0">
    <w:name w:val="Box!"/>
    <w:rsid w:val="008B67FB"/>
    <w:rPr>
      <w:rFonts w:ascii="Times New Roman" w:hAnsi="Times New Roman"/>
      <w:sz w:val="20"/>
      <w:u w:val="thick"/>
      <w:bdr w:val="single" w:sz="4" w:space="0" w:color="auto"/>
    </w:rPr>
  </w:style>
  <w:style w:type="character" w:customStyle="1" w:styleId="CharacterStyle1">
    <w:name w:val="Character Style 1"/>
    <w:rsid w:val="008B67FB"/>
    <w:rPr>
      <w:sz w:val="20"/>
      <w:szCs w:val="20"/>
    </w:rPr>
  </w:style>
  <w:style w:type="character" w:customStyle="1" w:styleId="ReallyfuckingsmallChar">
    <w:name w:val="Really fucking small Char"/>
    <w:rsid w:val="008B67FB"/>
    <w:rPr>
      <w:sz w:val="10"/>
      <w:szCs w:val="24"/>
      <w:lang w:val="en-US" w:eastAsia="en-US" w:bidi="ar-SA"/>
    </w:rPr>
  </w:style>
  <w:style w:type="numbering" w:customStyle="1" w:styleId="NoList1">
    <w:name w:val="No List1"/>
    <w:next w:val="NoList"/>
    <w:semiHidden/>
    <w:unhideWhenUsed/>
    <w:rsid w:val="008B67FB"/>
  </w:style>
  <w:style w:type="paragraph" w:customStyle="1" w:styleId="Normaltag">
    <w:name w:val="Normal tag"/>
    <w:basedOn w:val="Normal"/>
    <w:link w:val="NormaltagChar"/>
    <w:uiPriority w:val="99"/>
    <w:qFormat/>
    <w:rsid w:val="008B67FB"/>
    <w:pPr>
      <w:spacing w:after="0" w:line="240" w:lineRule="auto"/>
    </w:pPr>
    <w:rPr>
      <w:rFonts w:eastAsia="Times New Roman"/>
      <w:b/>
      <w:color w:val="000000"/>
      <w:szCs w:val="20"/>
    </w:rPr>
  </w:style>
  <w:style w:type="character" w:customStyle="1" w:styleId="SmallText-New">
    <w:name w:val="Small Text - New"/>
    <w:rsid w:val="008B67FB"/>
    <w:rPr>
      <w:rFonts w:ascii="Arial Narrow" w:hAnsi="Arial Narrow"/>
      <w:sz w:val="14"/>
    </w:rPr>
  </w:style>
  <w:style w:type="character" w:customStyle="1" w:styleId="Underlined-New">
    <w:name w:val="Underlined - New"/>
    <w:rsid w:val="008B67FB"/>
    <w:rPr>
      <w:rFonts w:ascii="Arial Narrow" w:hAnsi="Arial Narrow"/>
      <w:sz w:val="16"/>
      <w:u w:val="single"/>
    </w:rPr>
  </w:style>
  <w:style w:type="character" w:customStyle="1" w:styleId="NormalTextChar">
    <w:name w:val="Normal Text Char"/>
    <w:link w:val="NormalText"/>
    <w:rsid w:val="008B67FB"/>
    <w:rPr>
      <w:rFonts w:ascii="Calibri" w:eastAsia="Calibri" w:hAnsi="Calibri"/>
      <w:sz w:val="20"/>
      <w:szCs w:val="26"/>
    </w:rPr>
  </w:style>
  <w:style w:type="numbering" w:customStyle="1" w:styleId="NoList2">
    <w:name w:val="No List2"/>
    <w:next w:val="NoList"/>
    <w:uiPriority w:val="99"/>
    <w:semiHidden/>
    <w:unhideWhenUsed/>
    <w:rsid w:val="008B67FB"/>
  </w:style>
  <w:style w:type="numbering" w:customStyle="1" w:styleId="NoList11">
    <w:name w:val="No List11"/>
    <w:next w:val="NoList"/>
    <w:uiPriority w:val="99"/>
    <w:semiHidden/>
    <w:unhideWhenUsed/>
    <w:rsid w:val="008B67FB"/>
  </w:style>
  <w:style w:type="numbering" w:customStyle="1" w:styleId="NoList3">
    <w:name w:val="No List3"/>
    <w:next w:val="NoList"/>
    <w:uiPriority w:val="99"/>
    <w:semiHidden/>
    <w:unhideWhenUsed/>
    <w:rsid w:val="008B67FB"/>
  </w:style>
  <w:style w:type="numbering" w:customStyle="1" w:styleId="NoList12">
    <w:name w:val="No List12"/>
    <w:next w:val="NoList"/>
    <w:semiHidden/>
    <w:unhideWhenUsed/>
    <w:rsid w:val="008B67FB"/>
  </w:style>
  <w:style w:type="numbering" w:customStyle="1" w:styleId="NoList21">
    <w:name w:val="No List21"/>
    <w:next w:val="NoList"/>
    <w:semiHidden/>
    <w:unhideWhenUsed/>
    <w:rsid w:val="008B67FB"/>
  </w:style>
  <w:style w:type="numbering" w:customStyle="1" w:styleId="NoList111">
    <w:name w:val="No List111"/>
    <w:next w:val="NoList"/>
    <w:uiPriority w:val="99"/>
    <w:semiHidden/>
    <w:unhideWhenUsed/>
    <w:rsid w:val="008B67FB"/>
  </w:style>
  <w:style w:type="numbering" w:customStyle="1" w:styleId="NoList211">
    <w:name w:val="No List211"/>
    <w:next w:val="NoList"/>
    <w:uiPriority w:val="99"/>
    <w:semiHidden/>
    <w:unhideWhenUsed/>
    <w:rsid w:val="008B67FB"/>
  </w:style>
  <w:style w:type="numbering" w:customStyle="1" w:styleId="NoList1111">
    <w:name w:val="No List1111"/>
    <w:next w:val="NoList"/>
    <w:uiPriority w:val="99"/>
    <w:semiHidden/>
    <w:unhideWhenUsed/>
    <w:rsid w:val="008B67FB"/>
  </w:style>
  <w:style w:type="numbering" w:customStyle="1" w:styleId="NoList4">
    <w:name w:val="No List4"/>
    <w:next w:val="NoList"/>
    <w:uiPriority w:val="99"/>
    <w:semiHidden/>
    <w:unhideWhenUsed/>
    <w:rsid w:val="008B67FB"/>
  </w:style>
  <w:style w:type="numbering" w:customStyle="1" w:styleId="NoList5">
    <w:name w:val="No List5"/>
    <w:next w:val="NoList"/>
    <w:semiHidden/>
    <w:unhideWhenUsed/>
    <w:rsid w:val="008B67FB"/>
  </w:style>
  <w:style w:type="character" w:customStyle="1" w:styleId="BoldUnderlining">
    <w:name w:val="Bold Underlining"/>
    <w:rsid w:val="008B67FB"/>
    <w:rPr>
      <w:b/>
      <w:u w:val="single"/>
    </w:rPr>
  </w:style>
  <w:style w:type="character" w:customStyle="1" w:styleId="cardCharChar">
    <w:name w:val="card Char Char"/>
    <w:rsid w:val="008B67FB"/>
    <w:rPr>
      <w:szCs w:val="24"/>
      <w:lang w:val="en-US" w:eastAsia="en-US" w:bidi="ar-SA"/>
    </w:rPr>
  </w:style>
  <w:style w:type="character" w:customStyle="1" w:styleId="flagicon">
    <w:name w:val="flagicon"/>
    <w:basedOn w:val="DefaultParagraphFont"/>
    <w:rsid w:val="008B67FB"/>
  </w:style>
  <w:style w:type="character" w:customStyle="1" w:styleId="Style11ptUnderline2">
    <w:name w:val="Style 11 pt Underline2"/>
    <w:rsid w:val="008B67FB"/>
    <w:rPr>
      <w:sz w:val="20"/>
      <w:u w:val="single"/>
    </w:rPr>
  </w:style>
  <w:style w:type="character" w:customStyle="1" w:styleId="Style11ptBoldUnderline2">
    <w:name w:val="Style 11 pt Bold Underline2"/>
    <w:rsid w:val="008B67FB"/>
    <w:rPr>
      <w:b/>
      <w:bCs/>
      <w:sz w:val="20"/>
      <w:u w:val="single"/>
    </w:rPr>
  </w:style>
  <w:style w:type="character" w:customStyle="1" w:styleId="MicroChar">
    <w:name w:val="Micro Char"/>
    <w:link w:val="Micro"/>
    <w:rsid w:val="008B67FB"/>
    <w:rPr>
      <w:rFonts w:ascii="Arial" w:hAnsi="Arial"/>
      <w:sz w:val="12"/>
    </w:rPr>
  </w:style>
  <w:style w:type="paragraph" w:customStyle="1" w:styleId="Micro">
    <w:name w:val="Micro"/>
    <w:basedOn w:val="Normal"/>
    <w:next w:val="Normal"/>
    <w:link w:val="MicroChar"/>
    <w:qFormat/>
    <w:rsid w:val="008B67FB"/>
    <w:pPr>
      <w:spacing w:after="0" w:line="240" w:lineRule="auto"/>
    </w:pPr>
    <w:rPr>
      <w:rFonts w:ascii="Arial" w:hAnsi="Arial"/>
      <w:sz w:val="12"/>
    </w:rPr>
  </w:style>
  <w:style w:type="character" w:customStyle="1" w:styleId="Style11ptUnderline1">
    <w:name w:val="Style 11 pt Underline1"/>
    <w:rsid w:val="008B67FB"/>
    <w:rPr>
      <w:sz w:val="20"/>
      <w:u w:val="single"/>
    </w:rPr>
  </w:style>
  <w:style w:type="character" w:customStyle="1" w:styleId="Style11ptBoldUnderline1">
    <w:name w:val="Style 11 pt Bold Underline1"/>
    <w:rsid w:val="008B67FB"/>
    <w:rPr>
      <w:b/>
      <w:bCs/>
      <w:sz w:val="20"/>
      <w:u w:val="single"/>
    </w:rPr>
  </w:style>
  <w:style w:type="character" w:customStyle="1" w:styleId="1">
    <w:name w:val="1"/>
    <w:rsid w:val="008B67FB"/>
    <w:rPr>
      <w:rFonts w:cs="Arial"/>
      <w:bCs/>
      <w:sz w:val="20"/>
      <w:u w:val="single"/>
      <w:lang w:val="en-US" w:eastAsia="en-US" w:bidi="ar-SA"/>
    </w:rPr>
  </w:style>
  <w:style w:type="character" w:customStyle="1" w:styleId="StyleStyle49ptBold3Char">
    <w:name w:val="Style Style4 + 9 pt Bold3 Char"/>
    <w:link w:val="StyleStyle49ptBold3"/>
    <w:locked/>
    <w:rsid w:val="008B67FB"/>
    <w:rPr>
      <w:b/>
      <w:bCs/>
      <w:u w:val="single"/>
    </w:rPr>
  </w:style>
  <w:style w:type="paragraph" w:customStyle="1" w:styleId="StyleStyle49ptBold3">
    <w:name w:val="Style Style4 + 9 pt Bold3"/>
    <w:basedOn w:val="Normal"/>
    <w:link w:val="StyleStyle49ptBold3Char"/>
    <w:qFormat/>
    <w:rsid w:val="008B67FB"/>
    <w:pPr>
      <w:spacing w:after="0" w:line="256" w:lineRule="auto"/>
    </w:pPr>
    <w:rPr>
      <w:rFonts w:asciiTheme="minorHAnsi" w:hAnsiTheme="minorHAnsi"/>
      <w:b/>
      <w:bCs/>
      <w:u w:val="single"/>
    </w:rPr>
  </w:style>
  <w:style w:type="character" w:customStyle="1" w:styleId="Style9ptUnderline6">
    <w:name w:val="Style 9 pt Underline6"/>
    <w:rsid w:val="008B67FB"/>
    <w:rPr>
      <w:sz w:val="20"/>
      <w:u w:val="single"/>
    </w:rPr>
  </w:style>
  <w:style w:type="paragraph" w:styleId="ListBullet">
    <w:name w:val="List Bullet"/>
    <w:basedOn w:val="Normal"/>
    <w:link w:val="ListBulletChar"/>
    <w:uiPriority w:val="99"/>
    <w:unhideWhenUsed/>
    <w:rsid w:val="008B67FB"/>
    <w:pPr>
      <w:tabs>
        <w:tab w:val="num" w:pos="360"/>
      </w:tabs>
      <w:spacing w:after="0" w:line="240" w:lineRule="auto"/>
      <w:ind w:left="360" w:hanging="360"/>
      <w:contextualSpacing/>
    </w:pPr>
  </w:style>
  <w:style w:type="character" w:customStyle="1" w:styleId="CardUnderlined">
    <w:name w:val="Card Underlined"/>
    <w:rsid w:val="008B67FB"/>
    <w:rPr>
      <w:rFonts w:ascii="Garamond" w:hAnsi="Garamond"/>
      <w:sz w:val="22"/>
      <w:szCs w:val="24"/>
      <w:u w:val="single"/>
      <w:lang w:val="en-US" w:eastAsia="en-US" w:bidi="ar-SA"/>
    </w:rPr>
  </w:style>
  <w:style w:type="character" w:customStyle="1" w:styleId="StyleUnderline1">
    <w:name w:val="Style Underline1"/>
    <w:rsid w:val="008B67FB"/>
    <w:rPr>
      <w:u w:val="single"/>
    </w:rPr>
  </w:style>
  <w:style w:type="character" w:customStyle="1" w:styleId="A6">
    <w:name w:val="A6"/>
    <w:uiPriority w:val="99"/>
    <w:rsid w:val="008B67FB"/>
    <w:rPr>
      <w:rFonts w:ascii="Minion Pro" w:hAnsi="Minion Pro" w:cs="Minion Pro" w:hint="default"/>
      <w:color w:val="211D1E"/>
      <w:sz w:val="21"/>
      <w:szCs w:val="21"/>
    </w:rPr>
  </w:style>
  <w:style w:type="character" w:customStyle="1" w:styleId="A11">
    <w:name w:val="A11"/>
    <w:uiPriority w:val="99"/>
    <w:rsid w:val="008B67FB"/>
    <w:rPr>
      <w:rFonts w:ascii="Minion Pro" w:hAnsi="Minion Pro" w:cs="Minion Pro" w:hint="default"/>
      <w:color w:val="211D1E"/>
      <w:sz w:val="12"/>
      <w:szCs w:val="12"/>
    </w:rPr>
  </w:style>
  <w:style w:type="character" w:customStyle="1" w:styleId="A12">
    <w:name w:val="A12"/>
    <w:uiPriority w:val="99"/>
    <w:rsid w:val="008B67FB"/>
    <w:rPr>
      <w:rFonts w:ascii="Minion Pro" w:hAnsi="Minion Pro" w:cs="Minion Pro" w:hint="default"/>
      <w:color w:val="211D1E"/>
      <w:sz w:val="22"/>
      <w:szCs w:val="22"/>
    </w:rPr>
  </w:style>
  <w:style w:type="character" w:customStyle="1" w:styleId="CardsCharChar">
    <w:name w:val="Cards Char Char"/>
    <w:rsid w:val="008B67FB"/>
    <w:rPr>
      <w:szCs w:val="24"/>
      <w:lang w:val="en-US" w:eastAsia="en-US" w:bidi="ar-SA"/>
    </w:rPr>
  </w:style>
  <w:style w:type="character" w:customStyle="1" w:styleId="CitationChar1">
    <w:name w:val="Citation Char1"/>
    <w:basedOn w:val="DefaultParagraphFont"/>
    <w:rsid w:val="008B67FB"/>
    <w:rPr>
      <w:rFonts w:ascii="Times New Roman" w:eastAsia="Times New Roman" w:hAnsi="Times New Roman" w:cs="Arial"/>
      <w:b/>
      <w:sz w:val="20"/>
      <w:szCs w:val="36"/>
    </w:rPr>
  </w:style>
  <w:style w:type="character" w:customStyle="1" w:styleId="bold-italic-sub-c">
    <w:name w:val="bold-italic-sub-c"/>
    <w:basedOn w:val="DefaultParagraphFont"/>
    <w:rsid w:val="008B67FB"/>
  </w:style>
  <w:style w:type="character" w:customStyle="1" w:styleId="charoverride-4">
    <w:name w:val="charoverride-4"/>
    <w:basedOn w:val="DefaultParagraphFont"/>
    <w:rsid w:val="008B67FB"/>
  </w:style>
  <w:style w:type="character" w:customStyle="1" w:styleId="charoverride-3">
    <w:name w:val="charoverride-3"/>
    <w:basedOn w:val="DefaultParagraphFont"/>
    <w:rsid w:val="008B67FB"/>
  </w:style>
  <w:style w:type="paragraph" w:customStyle="1" w:styleId="body-text">
    <w:name w:val="body-text"/>
    <w:basedOn w:val="Normal"/>
    <w:rsid w:val="008B67FB"/>
    <w:pPr>
      <w:spacing w:before="100" w:beforeAutospacing="1" w:after="100" w:afterAutospacing="1" w:line="240" w:lineRule="auto"/>
    </w:pPr>
    <w:rPr>
      <w:rFonts w:eastAsia="Times New Roman"/>
    </w:rPr>
  </w:style>
  <w:style w:type="character" w:customStyle="1" w:styleId="f">
    <w:name w:val="f"/>
    <w:rsid w:val="008B67FB"/>
  </w:style>
  <w:style w:type="character" w:customStyle="1" w:styleId="BodyTextChar1">
    <w:name w:val="Body Text Char1"/>
    <w:aliases w:val="BT Char1,Very Small Text Char1"/>
    <w:basedOn w:val="DefaultParagraphFont"/>
    <w:uiPriority w:val="99"/>
    <w:rsid w:val="008B67FB"/>
    <w:rPr>
      <w:rFonts w:ascii="Times New Roman" w:hAnsi="Times New Roman" w:cs="Times New Roman"/>
    </w:rPr>
  </w:style>
  <w:style w:type="character" w:customStyle="1" w:styleId="DateChar1">
    <w:name w:val="Date Char1"/>
    <w:aliases w:val="date Char1"/>
    <w:basedOn w:val="DefaultParagraphFont"/>
    <w:uiPriority w:val="99"/>
    <w:rsid w:val="008B67FB"/>
    <w:rPr>
      <w:rFonts w:ascii="Georgia" w:hAnsi="Georgia"/>
    </w:rPr>
  </w:style>
  <w:style w:type="character" w:customStyle="1" w:styleId="BlockTitle2Char">
    <w:name w:val="Block Title2 Char"/>
    <w:link w:val="BlockTitle2"/>
    <w:rsid w:val="008B67FB"/>
    <w:rPr>
      <w:rFonts w:ascii="Calibri" w:eastAsia="Calibri" w:hAnsi="Calibri"/>
      <w:b/>
      <w:color w:val="000000"/>
      <w:sz w:val="32"/>
      <w:u w:val="single"/>
    </w:rPr>
  </w:style>
  <w:style w:type="paragraph" w:customStyle="1" w:styleId="TagCite">
    <w:name w:val="TagCite"/>
    <w:basedOn w:val="Normal"/>
    <w:qFormat/>
    <w:rsid w:val="008B67FB"/>
    <w:pPr>
      <w:spacing w:after="0" w:line="240" w:lineRule="auto"/>
    </w:pPr>
    <w:rPr>
      <w:rFonts w:eastAsia="Times New Roman"/>
      <w:b/>
    </w:rPr>
  </w:style>
  <w:style w:type="paragraph" w:customStyle="1" w:styleId="SmallNormal">
    <w:name w:val="Small Normal"/>
    <w:basedOn w:val="Normal"/>
    <w:uiPriority w:val="99"/>
    <w:qFormat/>
    <w:rsid w:val="008B67FB"/>
    <w:pPr>
      <w:suppressAutoHyphens/>
      <w:spacing w:after="0" w:line="240" w:lineRule="auto"/>
      <w:contextualSpacing/>
    </w:pPr>
    <w:rPr>
      <w:rFonts w:eastAsia="Times New Roman"/>
      <w:sz w:val="18"/>
      <w:szCs w:val="18"/>
    </w:rPr>
  </w:style>
  <w:style w:type="paragraph" w:customStyle="1" w:styleId="Shrink">
    <w:name w:val="Shrink"/>
    <w:qFormat/>
    <w:rsid w:val="008B67FB"/>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8B67FB"/>
    <w:pPr>
      <w:spacing w:after="0" w:line="240" w:lineRule="auto"/>
    </w:pPr>
    <w:rPr>
      <w:rFonts w:eastAsia="Times New Roman"/>
      <w:b/>
      <w:szCs w:val="20"/>
    </w:rPr>
  </w:style>
  <w:style w:type="paragraph" w:customStyle="1" w:styleId="tagcite0">
    <w:name w:val="tagcite"/>
    <w:basedOn w:val="Normal"/>
    <w:qFormat/>
    <w:rsid w:val="008B67FB"/>
    <w:pPr>
      <w:spacing w:after="0" w:line="240" w:lineRule="auto"/>
    </w:pPr>
    <w:rPr>
      <w:rFonts w:eastAsia="Times New Roman"/>
      <w:b/>
    </w:rPr>
  </w:style>
  <w:style w:type="paragraph" w:customStyle="1" w:styleId="SmallFont">
    <w:name w:val="Small Font"/>
    <w:basedOn w:val="Normal"/>
    <w:qFormat/>
    <w:rsid w:val="008B67FB"/>
    <w:pPr>
      <w:spacing w:after="200" w:line="240" w:lineRule="auto"/>
      <w:contextualSpacing/>
    </w:pPr>
    <w:rPr>
      <w:rFonts w:eastAsia="Calibri"/>
      <w:sz w:val="12"/>
    </w:rPr>
  </w:style>
  <w:style w:type="paragraph" w:customStyle="1" w:styleId="SmallFontCharCharChar">
    <w:name w:val="Small Font Char Char Char"/>
    <w:basedOn w:val="Normal"/>
    <w:qFormat/>
    <w:rsid w:val="008B67FB"/>
    <w:pPr>
      <w:spacing w:after="0" w:line="240" w:lineRule="auto"/>
    </w:pPr>
    <w:rPr>
      <w:rFonts w:eastAsia="Times New Roman"/>
      <w:sz w:val="12"/>
    </w:rPr>
  </w:style>
  <w:style w:type="character" w:customStyle="1" w:styleId="CardNotUnderlinedChar1">
    <w:name w:val="Card Not Underlined Char1"/>
    <w:link w:val="CardNotUnderlined"/>
    <w:rsid w:val="008B67FB"/>
    <w:rPr>
      <w:rFonts w:ascii="Calibri" w:eastAsia="Times New Roman" w:hAnsi="Calibri"/>
      <w:sz w:val="12"/>
      <w:szCs w:val="20"/>
    </w:rPr>
  </w:style>
  <w:style w:type="paragraph" w:customStyle="1" w:styleId="CardStyle">
    <w:name w:val="Card Style"/>
    <w:basedOn w:val="Normal"/>
    <w:link w:val="CardStyleChar"/>
    <w:qFormat/>
    <w:rsid w:val="008B67FB"/>
    <w:pPr>
      <w:spacing w:after="0" w:line="240" w:lineRule="auto"/>
    </w:pPr>
    <w:rPr>
      <w:rFonts w:eastAsia="Times New Roman"/>
      <w:sz w:val="20"/>
    </w:rPr>
  </w:style>
  <w:style w:type="paragraph" w:customStyle="1" w:styleId="loose">
    <w:name w:val="loose"/>
    <w:basedOn w:val="Normal"/>
    <w:qFormat/>
    <w:rsid w:val="008B67FB"/>
    <w:pPr>
      <w:spacing w:beforeLines="1" w:after="0" w:line="240" w:lineRule="auto"/>
    </w:pPr>
    <w:rPr>
      <w:rFonts w:ascii="Times" w:eastAsia="Times New Roman" w:hAnsi="Times"/>
      <w:sz w:val="20"/>
      <w:szCs w:val="20"/>
    </w:rPr>
  </w:style>
  <w:style w:type="paragraph" w:customStyle="1" w:styleId="Regular">
    <w:name w:val="Regular"/>
    <w:qFormat/>
    <w:rsid w:val="008B67FB"/>
    <w:pPr>
      <w:spacing w:after="0" w:line="240" w:lineRule="auto"/>
    </w:pPr>
    <w:rPr>
      <w:rFonts w:ascii="Garamond" w:eastAsia="Times New Roman" w:hAnsi="Garamond" w:cs="Arial"/>
      <w:bCs/>
      <w:kern w:val="20"/>
      <w:sz w:val="20"/>
      <w:szCs w:val="32"/>
    </w:rPr>
  </w:style>
  <w:style w:type="character" w:customStyle="1" w:styleId="CharChar6">
    <w:name w:val="Char Char6"/>
    <w:rsid w:val="008B67FB"/>
    <w:rPr>
      <w:rFonts w:ascii="Arial" w:hAnsi="Arial" w:cs="Arial" w:hint="default"/>
      <w:b/>
      <w:bCs/>
      <w:kern w:val="32"/>
      <w:sz w:val="28"/>
      <w:szCs w:val="32"/>
      <w:lang w:val="en-US" w:eastAsia="en-US" w:bidi="ar-SA"/>
    </w:rPr>
  </w:style>
  <w:style w:type="character" w:customStyle="1" w:styleId="standardcontent">
    <w:name w:val="standardcontent"/>
    <w:rsid w:val="008B67FB"/>
  </w:style>
  <w:style w:type="character" w:customStyle="1" w:styleId="storyby">
    <w:name w:val="storyby"/>
    <w:rsid w:val="008B67FB"/>
  </w:style>
  <w:style w:type="character" w:customStyle="1" w:styleId="Boxed">
    <w:name w:val="Boxed"/>
    <w:qFormat/>
    <w:rsid w:val="008B67FB"/>
    <w:rPr>
      <w:rFonts w:ascii="Garamond" w:hAnsi="Garamond" w:hint="default"/>
      <w:sz w:val="20"/>
      <w:bdr w:val="single" w:sz="6" w:space="0" w:color="auto" w:frame="1"/>
    </w:rPr>
  </w:style>
  <w:style w:type="character" w:customStyle="1" w:styleId="ShrinkChar">
    <w:name w:val="Shrink Char"/>
    <w:rsid w:val="008B67FB"/>
    <w:rPr>
      <w:rFonts w:ascii="Garamond" w:hAnsi="Garamond" w:hint="default"/>
      <w:sz w:val="12"/>
      <w:lang w:val="en-US" w:eastAsia="en-US" w:bidi="ar-SA"/>
    </w:rPr>
  </w:style>
  <w:style w:type="character" w:customStyle="1" w:styleId="CitesChar2">
    <w:name w:val="Cites Char2"/>
    <w:rsid w:val="008B67FB"/>
    <w:rPr>
      <w:b/>
      <w:bCs/>
    </w:rPr>
  </w:style>
  <w:style w:type="character" w:customStyle="1" w:styleId="CardsFont12ptCharCharCharCharCharCharCharCharCharCharChar">
    <w:name w:val="Cards + Font: 12 pt Char Char Char Char Char Char Char Char Char Char Char"/>
    <w:aliases w:val="Cards + Font: 12 pt1,Thick Underline1"/>
    <w:rsid w:val="008B67FB"/>
    <w:rPr>
      <w:sz w:val="24"/>
      <w:szCs w:val="24"/>
      <w:u w:val="thick"/>
    </w:rPr>
  </w:style>
  <w:style w:type="character" w:customStyle="1" w:styleId="CharChar3">
    <w:name w:val="Char Char3"/>
    <w:rsid w:val="008B67FB"/>
    <w:rPr>
      <w:rFonts w:ascii="Arial" w:hAnsi="Arial" w:cs="Arial" w:hint="default"/>
      <w:bCs/>
      <w:szCs w:val="26"/>
      <w:u w:val="single"/>
      <w:lang w:val="en-US" w:eastAsia="en-US" w:bidi="ar-SA"/>
    </w:rPr>
  </w:style>
  <w:style w:type="character" w:customStyle="1" w:styleId="UNDERLINECharChar">
    <w:name w:val="UNDERLINE Char Char"/>
    <w:rsid w:val="008B67FB"/>
    <w:rPr>
      <w:bCs/>
      <w:kern w:val="28"/>
      <w:szCs w:val="32"/>
      <w:u w:val="single"/>
    </w:rPr>
  </w:style>
  <w:style w:type="character" w:customStyle="1" w:styleId="tag1Char">
    <w:name w:val="tag1 Char"/>
    <w:rsid w:val="008B67FB"/>
    <w:rPr>
      <w:b/>
      <w:bCs w:val="0"/>
      <w:sz w:val="24"/>
    </w:rPr>
  </w:style>
  <w:style w:type="character" w:customStyle="1" w:styleId="SmallFontChar">
    <w:name w:val="Small Font Char"/>
    <w:rsid w:val="008B67FB"/>
    <w:rPr>
      <w:rFonts w:ascii="Arial" w:eastAsia="Calibri" w:hAnsi="Arial" w:cs="Arial" w:hint="default"/>
      <w:sz w:val="12"/>
      <w:szCs w:val="22"/>
    </w:rPr>
  </w:style>
  <w:style w:type="character" w:customStyle="1" w:styleId="CardUnderlinedChar">
    <w:name w:val="Card Underlined Char"/>
    <w:rsid w:val="008B67FB"/>
    <w:rPr>
      <w:rFonts w:ascii="Tahoma" w:hAnsi="Tahoma" w:cs="Tahoma"/>
      <w:sz w:val="18"/>
      <w:u w:val="single"/>
    </w:rPr>
  </w:style>
  <w:style w:type="character" w:customStyle="1" w:styleId="SmallFontCharCharCharChar">
    <w:name w:val="Small Font Char Char Char Char"/>
    <w:rsid w:val="008B67FB"/>
    <w:rPr>
      <w:rFonts w:ascii="Arial" w:hAnsi="Arial" w:cs="Arial" w:hint="default"/>
      <w:sz w:val="12"/>
      <w:szCs w:val="24"/>
    </w:rPr>
  </w:style>
  <w:style w:type="character" w:customStyle="1" w:styleId="Style2Char">
    <w:name w:val="Style2 Char"/>
    <w:link w:val="Style2"/>
    <w:rsid w:val="008B67FB"/>
    <w:rPr>
      <w:rFonts w:ascii="Times New Roman" w:hAnsi="Times New Roman" w:cs="Times New Roman"/>
      <w:sz w:val="16"/>
      <w:szCs w:val="16"/>
    </w:rPr>
  </w:style>
  <w:style w:type="paragraph" w:customStyle="1" w:styleId="Style2">
    <w:name w:val="Style2"/>
    <w:basedOn w:val="Normal"/>
    <w:link w:val="Style2Char"/>
    <w:qFormat/>
    <w:rsid w:val="008B67FB"/>
    <w:pPr>
      <w:spacing w:after="0" w:line="240" w:lineRule="auto"/>
    </w:pPr>
    <w:rPr>
      <w:rFonts w:ascii="Times New Roman" w:hAnsi="Times New Roman" w:cs="Times New Roman"/>
      <w:sz w:val="16"/>
      <w:szCs w:val="16"/>
    </w:rPr>
  </w:style>
  <w:style w:type="character" w:customStyle="1" w:styleId="TagCiteChar">
    <w:name w:val="TagCite Char"/>
    <w:rsid w:val="008B67FB"/>
    <w:rPr>
      <w:rFonts w:ascii="Garamond" w:hAnsi="Garamond" w:hint="default"/>
      <w:b/>
      <w:bCs w:val="0"/>
      <w:sz w:val="24"/>
      <w:szCs w:val="24"/>
    </w:rPr>
  </w:style>
  <w:style w:type="character" w:customStyle="1" w:styleId="CharChar4">
    <w:name w:val="Char Char4"/>
    <w:rsid w:val="008B67FB"/>
    <w:rPr>
      <w:b/>
      <w:bCs/>
      <w:sz w:val="28"/>
      <w:szCs w:val="28"/>
    </w:rPr>
  </w:style>
  <w:style w:type="character" w:customStyle="1" w:styleId="Text0">
    <w:name w:val="Text"/>
    <w:qFormat/>
    <w:rsid w:val="008B67FB"/>
    <w:rPr>
      <w:rFonts w:ascii="Times New Roman" w:hAnsi="Times New Roman" w:cs="Times New Roman" w:hint="default"/>
      <w:sz w:val="20"/>
    </w:rPr>
  </w:style>
  <w:style w:type="character" w:customStyle="1" w:styleId="CharChar5">
    <w:name w:val="Char Char5"/>
    <w:rsid w:val="008B67FB"/>
    <w:rPr>
      <w:rFonts w:ascii="Arial" w:hAnsi="Arial" w:cs="Arial" w:hint="default"/>
      <w:b/>
      <w:bCs/>
      <w:sz w:val="26"/>
      <w:szCs w:val="26"/>
    </w:rPr>
  </w:style>
  <w:style w:type="character" w:customStyle="1" w:styleId="heading2char2charchar1">
    <w:name w:val="heading2char2charchar1"/>
    <w:rsid w:val="008B67FB"/>
  </w:style>
  <w:style w:type="character" w:customStyle="1" w:styleId="charchar60">
    <w:name w:val="charchar6"/>
    <w:rsid w:val="008B67FB"/>
  </w:style>
  <w:style w:type="character" w:customStyle="1" w:styleId="yshortcuts">
    <w:name w:val="yshortcuts"/>
    <w:rsid w:val="008B67FB"/>
  </w:style>
  <w:style w:type="character" w:customStyle="1" w:styleId="term1">
    <w:name w:val="term1"/>
    <w:rsid w:val="008B67FB"/>
    <w:rPr>
      <w:b/>
      <w:bCs/>
    </w:rPr>
  </w:style>
  <w:style w:type="character" w:customStyle="1" w:styleId="verdana">
    <w:name w:val="verdana"/>
    <w:rsid w:val="008B67FB"/>
  </w:style>
  <w:style w:type="character" w:customStyle="1" w:styleId="searchtermbold">
    <w:name w:val="searchtermbold"/>
    <w:rsid w:val="008B67FB"/>
  </w:style>
  <w:style w:type="character" w:customStyle="1" w:styleId="ssl0">
    <w:name w:val="ss_l0"/>
    <w:rsid w:val="008B67FB"/>
  </w:style>
  <w:style w:type="character" w:customStyle="1" w:styleId="vitstoryheadline">
    <w:name w:val="vitstoryheadline"/>
    <w:rsid w:val="008B67FB"/>
  </w:style>
  <w:style w:type="character" w:customStyle="1" w:styleId="bps-topic-ident">
    <w:name w:val="bps-topic-ident"/>
    <w:rsid w:val="008B67FB"/>
  </w:style>
  <w:style w:type="character" w:customStyle="1" w:styleId="byline">
    <w:name w:val="byline"/>
    <w:rsid w:val="008B67FB"/>
  </w:style>
  <w:style w:type="character" w:customStyle="1" w:styleId="TextUnderlineChar">
    <w:name w:val="Text Underline Char"/>
    <w:rsid w:val="008B67FB"/>
    <w:rPr>
      <w:rFonts w:ascii="Garamond" w:hAnsi="Garamond" w:cs="Arial" w:hint="default"/>
      <w:bCs/>
      <w:kern w:val="20"/>
      <w:szCs w:val="32"/>
      <w:u w:val="single"/>
      <w:lang w:val="en-US" w:eastAsia="en-US" w:bidi="ar-SA"/>
    </w:rPr>
  </w:style>
  <w:style w:type="character" w:customStyle="1" w:styleId="RegularChar">
    <w:name w:val="Regular Char"/>
    <w:rsid w:val="008B67FB"/>
    <w:rPr>
      <w:rFonts w:ascii="Garamond" w:hAnsi="Garamond" w:cs="Arial" w:hint="default"/>
      <w:bCs/>
      <w:kern w:val="20"/>
      <w:szCs w:val="32"/>
      <w:lang w:val="en-US" w:eastAsia="en-US" w:bidi="ar-SA"/>
    </w:rPr>
  </w:style>
  <w:style w:type="character" w:customStyle="1" w:styleId="BoldunderlineChar2">
    <w:name w:val="Bold underline Char"/>
    <w:rsid w:val="008B67FB"/>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8B67FB"/>
    <w:rPr>
      <w:u w:val="single"/>
    </w:rPr>
  </w:style>
  <w:style w:type="paragraph" w:customStyle="1" w:styleId="Boldunderline1">
    <w:name w:val="Bold underline"/>
    <w:basedOn w:val="TextUnderline"/>
    <w:qFormat/>
    <w:rsid w:val="008B67FB"/>
    <w:rPr>
      <w:b/>
    </w:rPr>
  </w:style>
  <w:style w:type="paragraph" w:customStyle="1" w:styleId="FullText">
    <w:name w:val="Full Text"/>
    <w:basedOn w:val="Normal"/>
    <w:uiPriority w:val="99"/>
    <w:qFormat/>
    <w:rsid w:val="008B67FB"/>
    <w:pPr>
      <w:spacing w:after="0" w:line="240" w:lineRule="auto"/>
    </w:pPr>
    <w:rPr>
      <w:rFonts w:ascii="Arial Narrow" w:eastAsia="Times New Roman" w:hAnsi="Arial Narrow"/>
    </w:rPr>
  </w:style>
  <w:style w:type="character" w:customStyle="1" w:styleId="UnderlinedCard">
    <w:name w:val="Underlined Card"/>
    <w:rsid w:val="008B67FB"/>
    <w:rPr>
      <w:rFonts w:ascii="Arial Narrow" w:hAnsi="Arial Narrow"/>
      <w:sz w:val="22"/>
      <w:u w:val="single"/>
    </w:rPr>
  </w:style>
  <w:style w:type="paragraph" w:customStyle="1" w:styleId="TagLine">
    <w:name w:val="Tag Line"/>
    <w:basedOn w:val="Normal"/>
    <w:next w:val="FullText"/>
    <w:uiPriority w:val="99"/>
    <w:qFormat/>
    <w:rsid w:val="008B67FB"/>
    <w:pPr>
      <w:spacing w:after="0" w:line="240" w:lineRule="auto"/>
    </w:pPr>
    <w:rPr>
      <w:rFonts w:ascii="Arial Narrow" w:eastAsia="Times New Roman" w:hAnsi="Arial Narrow"/>
      <w:b/>
      <w:sz w:val="28"/>
    </w:rPr>
  </w:style>
  <w:style w:type="character" w:customStyle="1" w:styleId="SourceBold">
    <w:name w:val="Source Bold"/>
    <w:rsid w:val="008B67FB"/>
    <w:rPr>
      <w:rFonts w:ascii="Arial Narrow" w:hAnsi="Arial Narrow"/>
      <w:b/>
      <w:sz w:val="24"/>
      <w:u w:val="none"/>
    </w:rPr>
  </w:style>
  <w:style w:type="paragraph" w:customStyle="1" w:styleId="FreeForm">
    <w:name w:val="Free Form"/>
    <w:qFormat/>
    <w:rsid w:val="008B67FB"/>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8B67FB"/>
    <w:rPr>
      <w:color w:val="002FF6"/>
      <w:sz w:val="24"/>
      <w:u w:val="single"/>
    </w:rPr>
  </w:style>
  <w:style w:type="character" w:customStyle="1" w:styleId="CardsFont12pt0">
    <w:name w:val="Cards + Font 12pt"/>
    <w:rsid w:val="008B67FB"/>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8B67FB"/>
    <w:rPr>
      <w:rFonts w:cs="Calibri"/>
      <w:b/>
      <w:u w:val="single"/>
    </w:rPr>
  </w:style>
  <w:style w:type="paragraph" w:customStyle="1" w:styleId="AuthorDate0">
    <w:name w:val="Author/Date"/>
    <w:basedOn w:val="Normal"/>
    <w:link w:val="AuthorDateChar0"/>
    <w:qFormat/>
    <w:rsid w:val="008B67FB"/>
    <w:pPr>
      <w:spacing w:after="0" w:line="240" w:lineRule="auto"/>
    </w:pPr>
    <w:rPr>
      <w:rFonts w:asciiTheme="minorHAnsi" w:hAnsiTheme="minorHAnsi" w:cs="Calibri"/>
      <w:b/>
      <w:u w:val="single"/>
    </w:rPr>
  </w:style>
  <w:style w:type="character" w:customStyle="1" w:styleId="HilightChar">
    <w:name w:val="Hilight Char"/>
    <w:rsid w:val="008B67FB"/>
    <w:rPr>
      <w:rFonts w:eastAsia="Calibri"/>
      <w:b/>
      <w:noProof w:val="0"/>
      <w:sz w:val="22"/>
      <w:szCs w:val="22"/>
      <w:u w:val="single"/>
      <w:lang w:val="en-US" w:eastAsia="ar-SA" w:bidi="ar-SA"/>
    </w:rPr>
  </w:style>
  <w:style w:type="paragraph" w:customStyle="1" w:styleId="TagCite1">
    <w:name w:val="Tag &amp; Cite"/>
    <w:basedOn w:val="Normal"/>
    <w:link w:val="TagCiteChar0"/>
    <w:qFormat/>
    <w:rsid w:val="008B67FB"/>
    <w:pPr>
      <w:spacing w:after="0" w:line="240" w:lineRule="auto"/>
      <w:jc w:val="both"/>
    </w:pPr>
    <w:rPr>
      <w:rFonts w:ascii="Arial Narrow" w:eastAsia="Times New Roman" w:hAnsi="Arial Narrow"/>
      <w:b/>
    </w:rPr>
  </w:style>
  <w:style w:type="character" w:customStyle="1" w:styleId="TagCiteChar0">
    <w:name w:val="Tag &amp; Cite Char"/>
    <w:link w:val="TagCite1"/>
    <w:rsid w:val="008B67FB"/>
    <w:rPr>
      <w:rFonts w:ascii="Arial Narrow" w:eastAsia="Times New Roman" w:hAnsi="Arial Narrow"/>
      <w:b/>
    </w:rPr>
  </w:style>
  <w:style w:type="paragraph" w:customStyle="1" w:styleId="HighlightedText">
    <w:name w:val="Highlighted Text"/>
    <w:basedOn w:val="Normal"/>
    <w:link w:val="HighlightedTextChar"/>
    <w:qFormat/>
    <w:rsid w:val="008B67FB"/>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8B67FB"/>
    <w:rPr>
      <w:rFonts w:ascii="Arial Narrow" w:eastAsia="Times New Roman" w:hAnsi="Arial Narrow"/>
      <w:u w:val="thick"/>
    </w:rPr>
  </w:style>
  <w:style w:type="character" w:customStyle="1" w:styleId="StyleUnderlineCharChar">
    <w:name w:val="Style Underline Char Char"/>
    <w:rsid w:val="008B67FB"/>
    <w:rPr>
      <w:rFonts w:ascii="Times New Roman" w:eastAsia="Times New Roman" w:hAnsi="Times New Roman" w:cs="Times New Roman"/>
      <w:sz w:val="20"/>
      <w:szCs w:val="20"/>
      <w:u w:val="single"/>
    </w:rPr>
  </w:style>
  <w:style w:type="character" w:customStyle="1" w:styleId="c1">
    <w:name w:val="c1"/>
    <w:rsid w:val="008B67FB"/>
  </w:style>
  <w:style w:type="paragraph" w:customStyle="1" w:styleId="TagStyle">
    <w:name w:val="Tag Style"/>
    <w:basedOn w:val="Normal"/>
    <w:qFormat/>
    <w:rsid w:val="008B67FB"/>
    <w:pPr>
      <w:spacing w:after="0" w:line="240" w:lineRule="auto"/>
    </w:pPr>
    <w:rPr>
      <w:rFonts w:eastAsia="Times New Roman"/>
      <w:b/>
    </w:rPr>
  </w:style>
  <w:style w:type="character" w:customStyle="1" w:styleId="author0">
    <w:name w:val="author"/>
    <w:rsid w:val="008B67FB"/>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8B67FB"/>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8B67FB"/>
  </w:style>
  <w:style w:type="character" w:customStyle="1" w:styleId="AuthorYear">
    <w:name w:val="AuthorYear"/>
    <w:uiPriority w:val="1"/>
    <w:qFormat/>
    <w:rsid w:val="008B67FB"/>
    <w:rPr>
      <w:rFonts w:ascii="Georgia" w:hAnsi="Georgia"/>
      <w:b/>
      <w:sz w:val="24"/>
    </w:rPr>
  </w:style>
  <w:style w:type="character" w:customStyle="1" w:styleId="Highlight">
    <w:name w:val="Highlight"/>
    <w:uiPriority w:val="1"/>
    <w:qFormat/>
    <w:rsid w:val="008B67FB"/>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8B67FB"/>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8B67FB"/>
    <w:rPr>
      <w:rFonts w:ascii="Arial Narrow" w:hAnsi="Arial Narrow"/>
      <w:sz w:val="12"/>
    </w:rPr>
  </w:style>
  <w:style w:type="paragraph" w:customStyle="1" w:styleId="MicroText0">
    <w:name w:val="MicroText"/>
    <w:basedOn w:val="Normal"/>
    <w:next w:val="Normal"/>
    <w:link w:val="MicroTextChar0"/>
    <w:qFormat/>
    <w:rsid w:val="008B67FB"/>
    <w:pPr>
      <w:spacing w:after="0" w:line="240" w:lineRule="auto"/>
    </w:pPr>
    <w:rPr>
      <w:rFonts w:ascii="Arial Narrow" w:hAnsi="Arial Narrow"/>
      <w:sz w:val="12"/>
    </w:rPr>
  </w:style>
  <w:style w:type="character" w:customStyle="1" w:styleId="reduce2">
    <w:name w:val="reduce2"/>
    <w:basedOn w:val="DefaultParagraphFont"/>
    <w:rsid w:val="008B67FB"/>
    <w:rPr>
      <w:rFonts w:ascii="Arial" w:hAnsi="Arial" w:cs="Arial" w:hint="default"/>
      <w:color w:val="000000"/>
      <w:sz w:val="12"/>
      <w:szCs w:val="22"/>
    </w:rPr>
  </w:style>
  <w:style w:type="character" w:customStyle="1" w:styleId="Emphasis20">
    <w:name w:val="Emphasis 2"/>
    <w:basedOn w:val="Emphasis"/>
    <w:uiPriority w:val="1"/>
    <w:qFormat/>
    <w:rsid w:val="008B67FB"/>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8B67FB"/>
    <w:rPr>
      <w:rFonts w:ascii="Calibri" w:eastAsia="Calibri" w:hAnsi="Calibri"/>
      <w:sz w:val="15"/>
    </w:rPr>
  </w:style>
  <w:style w:type="paragraph" w:customStyle="1" w:styleId="UnreadText">
    <w:name w:val="Unread Text"/>
    <w:basedOn w:val="Normal"/>
    <w:link w:val="UnreadTextChar"/>
    <w:autoRedefine/>
    <w:qFormat/>
    <w:rsid w:val="008B67FB"/>
    <w:pPr>
      <w:spacing w:after="0" w:line="256" w:lineRule="auto"/>
    </w:pPr>
    <w:rPr>
      <w:rFonts w:eastAsia="Calibri"/>
      <w:sz w:val="15"/>
    </w:rPr>
  </w:style>
  <w:style w:type="character" w:customStyle="1" w:styleId="CircledChar">
    <w:name w:val="Circled Char"/>
    <w:link w:val="Circled"/>
    <w:locked/>
    <w:rsid w:val="008B67FB"/>
    <w:rPr>
      <w:rFonts w:ascii="Calibri" w:eastAsia="Calibri" w:hAnsi="Calibri"/>
      <w:b/>
      <w:szCs w:val="20"/>
      <w:u w:val="thick"/>
    </w:rPr>
  </w:style>
  <w:style w:type="paragraph" w:customStyle="1" w:styleId="Circled">
    <w:name w:val="Circled"/>
    <w:basedOn w:val="Normal"/>
    <w:link w:val="CircledChar"/>
    <w:qFormat/>
    <w:rsid w:val="008B67FB"/>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8B67F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8B67FB"/>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8B67FB"/>
    <w:rPr>
      <w:b/>
      <w:bCs w:val="0"/>
      <w:u w:val="thick"/>
      <w:lang w:val="en-US" w:eastAsia="en-US" w:bidi="ar-SA"/>
    </w:rPr>
  </w:style>
  <w:style w:type="paragraph" w:customStyle="1" w:styleId="Tagtemplate">
    <w:name w:val="Tagtemplate"/>
    <w:basedOn w:val="Normal"/>
    <w:link w:val="TagtemplateChar"/>
    <w:autoRedefine/>
    <w:qFormat/>
    <w:rsid w:val="008B67FB"/>
    <w:pPr>
      <w:keepNext/>
      <w:keepLines/>
      <w:spacing w:after="0" w:line="240" w:lineRule="auto"/>
    </w:pPr>
    <w:rPr>
      <w:b/>
    </w:rPr>
  </w:style>
  <w:style w:type="character" w:customStyle="1" w:styleId="TagtemplateChar">
    <w:name w:val="Tagtemplate Char"/>
    <w:link w:val="Tagtemplate"/>
    <w:rsid w:val="008B67FB"/>
    <w:rPr>
      <w:rFonts w:ascii="Calibri" w:hAnsi="Calibri"/>
      <w:b/>
    </w:rPr>
  </w:style>
  <w:style w:type="character" w:customStyle="1" w:styleId="citation0">
    <w:name w:val="citation"/>
    <w:rsid w:val="008B67FB"/>
  </w:style>
  <w:style w:type="character" w:customStyle="1" w:styleId="Underline0">
    <w:name w:val="*Underline*"/>
    <w:rsid w:val="008B67FB"/>
    <w:rPr>
      <w:rFonts w:ascii="Times New Roman" w:hAnsi="Times New Roman"/>
      <w:b/>
      <w:sz w:val="24"/>
      <w:u w:val="single"/>
    </w:rPr>
  </w:style>
  <w:style w:type="paragraph" w:customStyle="1" w:styleId="TxBr33p1">
    <w:name w:val="TxBr_33p1"/>
    <w:basedOn w:val="Normal"/>
    <w:uiPriority w:val="99"/>
    <w:qFormat/>
    <w:rsid w:val="008B67FB"/>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8B67FB"/>
    <w:rPr>
      <w:b/>
      <w:bCs w:val="0"/>
      <w:sz w:val="24"/>
      <w:u w:val="thick"/>
    </w:rPr>
  </w:style>
  <w:style w:type="paragraph" w:customStyle="1" w:styleId="StyleStyle411pt">
    <w:name w:val="Style Style4 + 11 pt"/>
    <w:basedOn w:val="Normal"/>
    <w:link w:val="StyleStyle411ptChar"/>
    <w:qFormat/>
    <w:rsid w:val="008B67FB"/>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8B67FB"/>
    <w:rPr>
      <w:rFonts w:ascii="Calibri" w:eastAsia="Times New Roman" w:hAnsi="Calibri"/>
      <w:u w:val="single"/>
    </w:rPr>
  </w:style>
  <w:style w:type="paragraph" w:customStyle="1" w:styleId="StyleStyle411ptBold">
    <w:name w:val="Style Style4 + 11 pt Bold"/>
    <w:basedOn w:val="Normal"/>
    <w:link w:val="StyleStyle411ptBoldChar"/>
    <w:qFormat/>
    <w:rsid w:val="008B67FB"/>
    <w:pPr>
      <w:spacing w:after="0" w:line="240" w:lineRule="auto"/>
    </w:pPr>
    <w:rPr>
      <w:rFonts w:eastAsia="Times New Roman"/>
      <w:b/>
      <w:bCs/>
      <w:u w:val="single"/>
    </w:rPr>
  </w:style>
  <w:style w:type="character" w:customStyle="1" w:styleId="StyleStyle411ptBoldChar">
    <w:name w:val="Style Style4 + 11 pt Bold Char"/>
    <w:link w:val="StyleStyle411ptBold"/>
    <w:rsid w:val="008B67FB"/>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8B67FB"/>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B67FB"/>
    <w:rPr>
      <w:rFonts w:ascii="Calibri" w:eastAsia="Times New Roman" w:hAnsi="Calibri"/>
      <w:b/>
      <w:bCs/>
      <w:u w:val="single"/>
      <w:bdr w:val="single" w:sz="4" w:space="0" w:color="auto"/>
    </w:rPr>
  </w:style>
  <w:style w:type="character" w:customStyle="1" w:styleId="UnderlineChar2">
    <w:name w:val="Underline Char2"/>
    <w:rsid w:val="008B67FB"/>
    <w:rPr>
      <w:rFonts w:ascii="Trebuchet MS" w:hAnsi="Trebuchet MS"/>
      <w:u w:val="thick"/>
      <w:lang w:val="en-US" w:eastAsia="zh-CN" w:bidi="ar-SA"/>
    </w:rPr>
  </w:style>
  <w:style w:type="character" w:customStyle="1" w:styleId="Style1Char1">
    <w:name w:val="Style1 Char1"/>
    <w:rsid w:val="008B67FB"/>
    <w:rPr>
      <w:rFonts w:ascii="Book Antiqua" w:hAnsi="Book Antiqua"/>
      <w:sz w:val="16"/>
      <w:szCs w:val="16"/>
      <w:lang w:val="en-US" w:eastAsia="en-US" w:bidi="ar-SA"/>
    </w:rPr>
  </w:style>
  <w:style w:type="character" w:customStyle="1" w:styleId="NothingChar1">
    <w:name w:val="Nothing Char1"/>
    <w:rsid w:val="008B67FB"/>
    <w:rPr>
      <w:rFonts w:ascii="Times New Roman" w:eastAsia="Calibri" w:hAnsi="Times New Roman" w:cs="Times New Roman"/>
      <w:sz w:val="24"/>
      <w:szCs w:val="20"/>
    </w:rPr>
  </w:style>
  <w:style w:type="character" w:customStyle="1" w:styleId="Style2Char1">
    <w:name w:val="Style2 Char1"/>
    <w:rsid w:val="008B67FB"/>
    <w:rPr>
      <w:rFonts w:ascii="Book Antiqua" w:hAnsi="Book Antiqua"/>
      <w:szCs w:val="24"/>
      <w:u w:val="thick"/>
      <w:lang w:val="en-US" w:eastAsia="en-US" w:bidi="ar-SA"/>
    </w:rPr>
  </w:style>
  <w:style w:type="character" w:customStyle="1" w:styleId="NormalUnderlineChar">
    <w:name w:val="Normal Underline Char"/>
    <w:rsid w:val="008B67FB"/>
    <w:rPr>
      <w:szCs w:val="24"/>
      <w:u w:val="single"/>
    </w:rPr>
  </w:style>
  <w:style w:type="paragraph" w:customStyle="1" w:styleId="Stylecites10ptNotBold">
    <w:name w:val="Style cites + 10 pt Not Bold"/>
    <w:basedOn w:val="Normal"/>
    <w:uiPriority w:val="99"/>
    <w:qFormat/>
    <w:rsid w:val="008B67FB"/>
    <w:pPr>
      <w:spacing w:after="0" w:line="240" w:lineRule="auto"/>
    </w:pPr>
    <w:rPr>
      <w:rFonts w:eastAsia="SimSun"/>
      <w:lang w:eastAsia="zh-CN"/>
    </w:rPr>
  </w:style>
  <w:style w:type="character" w:customStyle="1" w:styleId="heading3char0">
    <w:name w:val="heading3char"/>
    <w:rsid w:val="008B67FB"/>
  </w:style>
  <w:style w:type="paragraph" w:customStyle="1" w:styleId="BlockHeadings">
    <w:name w:val="Block Headings"/>
    <w:basedOn w:val="Normal"/>
    <w:link w:val="BlockHeadingsChar"/>
    <w:qFormat/>
    <w:rsid w:val="008B67F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8B67FB"/>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8B67FB"/>
    <w:rPr>
      <w:rFonts w:ascii="Times New Roman" w:eastAsia="Times New Roman" w:hAnsi="Times New Roman" w:cs="Times New Roman"/>
      <w:b/>
      <w:sz w:val="24"/>
      <w:szCs w:val="20"/>
    </w:rPr>
  </w:style>
  <w:style w:type="paragraph" w:styleId="PlainText">
    <w:name w:val="Plain Text"/>
    <w:basedOn w:val="Normal"/>
    <w:link w:val="PlainTextChar"/>
    <w:rsid w:val="008B67FB"/>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8B67FB"/>
    <w:rPr>
      <w:rFonts w:ascii="Courier New" w:eastAsia="Calibri" w:hAnsi="Courier New"/>
      <w:szCs w:val="20"/>
    </w:rPr>
  </w:style>
  <w:style w:type="character" w:customStyle="1" w:styleId="Heading51">
    <w:name w:val="Heading 51"/>
    <w:aliases w:val="Heading 5 Char Char Char"/>
    <w:rsid w:val="008B67FB"/>
    <w:rPr>
      <w:b/>
      <w:bCs/>
      <w:iCs/>
      <w:szCs w:val="26"/>
      <w:lang w:val="en-US" w:eastAsia="en-US" w:bidi="ar-SA"/>
    </w:rPr>
  </w:style>
  <w:style w:type="paragraph" w:styleId="BodyText2">
    <w:name w:val="Body Text 2"/>
    <w:basedOn w:val="Normal"/>
    <w:link w:val="BodyText2Char"/>
    <w:rsid w:val="008B67FB"/>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8B67FB"/>
    <w:rPr>
      <w:rFonts w:ascii="Calibri" w:eastAsia="Times New Roman" w:hAnsi="Calibri"/>
      <w:b/>
      <w:szCs w:val="20"/>
    </w:rPr>
  </w:style>
  <w:style w:type="character" w:customStyle="1" w:styleId="comments-post">
    <w:name w:val="comments-post"/>
    <w:rsid w:val="008B67FB"/>
  </w:style>
  <w:style w:type="paragraph" w:customStyle="1" w:styleId="boldcite">
    <w:name w:val="bold cite"/>
    <w:basedOn w:val="Normal"/>
    <w:link w:val="boldciteChar4"/>
    <w:qFormat/>
    <w:rsid w:val="008B67FB"/>
    <w:pPr>
      <w:spacing w:after="0" w:line="240" w:lineRule="auto"/>
    </w:pPr>
    <w:rPr>
      <w:rFonts w:eastAsia="Calibri"/>
      <w:b/>
      <w:color w:val="000000"/>
      <w:sz w:val="28"/>
      <w:u w:val="thick" w:color="000000"/>
    </w:rPr>
  </w:style>
  <w:style w:type="character" w:customStyle="1" w:styleId="boldciteChar4">
    <w:name w:val="bold cite Char4"/>
    <w:link w:val="boldcite"/>
    <w:locked/>
    <w:rsid w:val="008B67FB"/>
    <w:rPr>
      <w:rFonts w:ascii="Calibri" w:eastAsia="Calibri" w:hAnsi="Calibri"/>
      <w:b/>
      <w:color w:val="000000"/>
      <w:sz w:val="28"/>
      <w:u w:val="thick" w:color="000000"/>
    </w:rPr>
  </w:style>
  <w:style w:type="character" w:customStyle="1" w:styleId="underlinecardChar">
    <w:name w:val="underline card Char"/>
    <w:rsid w:val="008B67FB"/>
    <w:rPr>
      <w:rFonts w:ascii="Arial" w:hAnsi="Arial"/>
      <w:sz w:val="18"/>
      <w:szCs w:val="24"/>
      <w:u w:val="single"/>
      <w:lang w:val="en-US" w:eastAsia="en-US" w:bidi="ar-SA"/>
    </w:rPr>
  </w:style>
  <w:style w:type="paragraph" w:customStyle="1" w:styleId="Normal10">
    <w:name w:val="Normal1"/>
    <w:basedOn w:val="Normal"/>
    <w:qFormat/>
    <w:rsid w:val="008B67FB"/>
    <w:pPr>
      <w:spacing w:after="0" w:line="240" w:lineRule="auto"/>
    </w:pPr>
    <w:rPr>
      <w:rFonts w:eastAsia="Calibri"/>
    </w:rPr>
  </w:style>
  <w:style w:type="paragraph" w:customStyle="1" w:styleId="Irrelevant6font">
    <w:name w:val="Irrelevant (6 font)"/>
    <w:basedOn w:val="Normal"/>
    <w:link w:val="Irrelevant6fontChar"/>
    <w:qFormat/>
    <w:rsid w:val="008B67FB"/>
    <w:pPr>
      <w:spacing w:after="0" w:line="240" w:lineRule="auto"/>
      <w:ind w:left="547" w:right="648"/>
      <w:jc w:val="both"/>
    </w:pPr>
    <w:rPr>
      <w:rFonts w:eastAsia="Calibri"/>
      <w:sz w:val="12"/>
      <w:szCs w:val="12"/>
    </w:rPr>
  </w:style>
  <w:style w:type="character" w:customStyle="1" w:styleId="Irrelevant5fontChar">
    <w:name w:val="Irrelevant (5 font) Char"/>
    <w:rsid w:val="008B67FB"/>
    <w:rPr>
      <w:sz w:val="10"/>
      <w:szCs w:val="10"/>
      <w:lang w:val="en-US" w:eastAsia="en-US" w:bidi="ar-SA"/>
    </w:rPr>
  </w:style>
  <w:style w:type="character" w:customStyle="1" w:styleId="TagsCharCharChar">
    <w:name w:val="Tags Char Char Char"/>
    <w:rsid w:val="008B67FB"/>
    <w:rPr>
      <w:b/>
      <w:lang w:val="en-US" w:eastAsia="en-US" w:bidi="ar-SA"/>
    </w:rPr>
  </w:style>
  <w:style w:type="character" w:customStyle="1" w:styleId="CitesChar1">
    <w:name w:val="Cites Char1"/>
    <w:rsid w:val="008B67FB"/>
    <w:rPr>
      <w:b/>
      <w:bCs/>
      <w:lang w:val="en-US" w:eastAsia="en-US" w:bidi="ar-SA"/>
    </w:rPr>
  </w:style>
  <w:style w:type="paragraph" w:customStyle="1" w:styleId="CardsFont6pt">
    <w:name w:val="Cards + Font: 6 pt"/>
    <w:basedOn w:val="Cards"/>
    <w:link w:val="CardsFont6ptChar1"/>
    <w:autoRedefine/>
    <w:qFormat/>
    <w:rsid w:val="008B67FB"/>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8B67FB"/>
    <w:rPr>
      <w:rFonts w:ascii="Georgia" w:eastAsia="Times New Roman" w:hAnsi="Georgia"/>
      <w:sz w:val="12"/>
      <w:szCs w:val="24"/>
    </w:rPr>
  </w:style>
  <w:style w:type="character" w:customStyle="1" w:styleId="Hyperlink13">
    <w:name w:val="Hyperlink13"/>
    <w:rsid w:val="008B67FB"/>
    <w:rPr>
      <w:b w:val="0"/>
      <w:bCs w:val="0"/>
      <w:strike w:val="0"/>
      <w:dstrike w:val="0"/>
      <w:color w:val="008000"/>
      <w:sz w:val="20"/>
      <w:szCs w:val="20"/>
      <w:u w:val="none"/>
      <w:effect w:val="none"/>
    </w:rPr>
  </w:style>
  <w:style w:type="character" w:customStyle="1" w:styleId="standardcontent1">
    <w:name w:val="standardcontent1"/>
    <w:rsid w:val="008B67FB"/>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8B67FB"/>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8B67FB"/>
    <w:rPr>
      <w:rFonts w:ascii="Calibri" w:eastAsia="Calibri" w:hAnsi="Calibri"/>
      <w:szCs w:val="20"/>
    </w:rPr>
  </w:style>
  <w:style w:type="character" w:customStyle="1" w:styleId="Hyperlink4">
    <w:name w:val="Hyperlink4"/>
    <w:rsid w:val="008B67FB"/>
    <w:rPr>
      <w:color w:val="000066"/>
      <w:u w:val="single"/>
    </w:rPr>
  </w:style>
  <w:style w:type="paragraph" w:customStyle="1" w:styleId="rddateline">
    <w:name w:val="rddateline"/>
    <w:basedOn w:val="Normal"/>
    <w:uiPriority w:val="99"/>
    <w:qFormat/>
    <w:rsid w:val="008B67FB"/>
    <w:pPr>
      <w:spacing w:after="0" w:line="240" w:lineRule="auto"/>
    </w:pPr>
    <w:rPr>
      <w:rFonts w:eastAsia="Calibri"/>
      <w:szCs w:val="20"/>
    </w:rPr>
  </w:style>
  <w:style w:type="paragraph" w:customStyle="1" w:styleId="rdheadline">
    <w:name w:val="rdheadline"/>
    <w:basedOn w:val="Normal"/>
    <w:uiPriority w:val="99"/>
    <w:qFormat/>
    <w:rsid w:val="008B67F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8B67FB"/>
    <w:pPr>
      <w:spacing w:after="100" w:afterAutospacing="1" w:line="240" w:lineRule="auto"/>
    </w:pPr>
    <w:rPr>
      <w:rFonts w:ascii="Verdana" w:eastAsia="Calibri" w:hAnsi="Verdana"/>
      <w:szCs w:val="20"/>
    </w:rPr>
  </w:style>
  <w:style w:type="character" w:customStyle="1" w:styleId="rddeckline1">
    <w:name w:val="rddeckline1"/>
    <w:rsid w:val="008B67FB"/>
    <w:rPr>
      <w:rFonts w:ascii="Verdana" w:hAnsi="Verdana" w:hint="default"/>
      <w:b/>
      <w:bCs/>
      <w:sz w:val="22"/>
      <w:szCs w:val="22"/>
    </w:rPr>
  </w:style>
  <w:style w:type="character" w:customStyle="1" w:styleId="link-external">
    <w:name w:val="link-external"/>
    <w:rsid w:val="008B67FB"/>
  </w:style>
  <w:style w:type="character" w:customStyle="1" w:styleId="contact1">
    <w:name w:val="contact1"/>
    <w:rsid w:val="008B67FB"/>
    <w:rPr>
      <w:rFonts w:ascii="Tahoma" w:hAnsi="Tahoma" w:cs="Tahoma" w:hint="default"/>
      <w:color w:val="999999"/>
      <w:sz w:val="20"/>
      <w:szCs w:val="20"/>
    </w:rPr>
  </w:style>
  <w:style w:type="character" w:customStyle="1" w:styleId="credits1">
    <w:name w:val="credits1"/>
    <w:rsid w:val="008B67FB"/>
    <w:rPr>
      <w:rFonts w:ascii="Tahoma" w:hAnsi="Tahoma" w:cs="Tahoma" w:hint="default"/>
      <w:color w:val="999999"/>
      <w:sz w:val="16"/>
      <w:szCs w:val="16"/>
    </w:rPr>
  </w:style>
  <w:style w:type="paragraph" w:customStyle="1" w:styleId="Heading20">
    <w:name w:val="Heading2"/>
    <w:basedOn w:val="Normal"/>
    <w:link w:val="Heading2Char0"/>
    <w:qFormat/>
    <w:rsid w:val="008B67FB"/>
    <w:pPr>
      <w:spacing w:after="0" w:line="240" w:lineRule="auto"/>
      <w:jc w:val="center"/>
    </w:pPr>
    <w:rPr>
      <w:rFonts w:eastAsia="Times New Roman"/>
      <w:b/>
      <w:caps/>
    </w:rPr>
  </w:style>
  <w:style w:type="character" w:customStyle="1" w:styleId="Heading2Char0">
    <w:name w:val="Heading2 Char"/>
    <w:link w:val="Heading20"/>
    <w:rsid w:val="008B67FB"/>
    <w:rPr>
      <w:rFonts w:ascii="Calibri" w:eastAsia="Times New Roman" w:hAnsi="Calibri"/>
      <w:b/>
      <w:caps/>
    </w:rPr>
  </w:style>
  <w:style w:type="paragraph" w:customStyle="1" w:styleId="Header2">
    <w:name w:val="Header2"/>
    <w:basedOn w:val="Heading20"/>
    <w:link w:val="Header2Char"/>
    <w:qFormat/>
    <w:rsid w:val="008B67FB"/>
  </w:style>
  <w:style w:type="character" w:customStyle="1" w:styleId="Header2Char">
    <w:name w:val="Header2 Char"/>
    <w:link w:val="Header2"/>
    <w:rsid w:val="008B67FB"/>
    <w:rPr>
      <w:rFonts w:ascii="Calibri" w:eastAsia="Times New Roman" w:hAnsi="Calibri"/>
      <w:b/>
      <w:caps/>
    </w:rPr>
  </w:style>
  <w:style w:type="paragraph" w:customStyle="1" w:styleId="Underlinedcard0">
    <w:name w:val="Underlined card"/>
    <w:basedOn w:val="Normal"/>
    <w:link w:val="UnderlinedcardChar"/>
    <w:autoRedefine/>
    <w:qFormat/>
    <w:rsid w:val="008B67FB"/>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8B67FB"/>
    <w:rPr>
      <w:rFonts w:ascii="Calibri" w:eastAsia="Times New Roman" w:hAnsi="Calibri"/>
      <w:u w:val="thick"/>
    </w:rPr>
  </w:style>
  <w:style w:type="paragraph" w:styleId="HTMLPreformatted">
    <w:name w:val="HTML Preformatted"/>
    <w:basedOn w:val="Normal"/>
    <w:link w:val="HTMLPreformattedChar"/>
    <w:rsid w:val="008B6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8B67FB"/>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8B67FB"/>
    <w:rPr>
      <w:bCs/>
    </w:rPr>
  </w:style>
  <w:style w:type="character" w:customStyle="1" w:styleId="StyleHeading212ptChar">
    <w:name w:val="Style Heading2 + 12 pt Char"/>
    <w:link w:val="StyleHeading212pt"/>
    <w:rsid w:val="008B67FB"/>
    <w:rPr>
      <w:rFonts w:ascii="Calibri" w:eastAsia="Times New Roman" w:hAnsi="Calibri"/>
      <w:b/>
      <w:bCs/>
      <w:caps/>
    </w:rPr>
  </w:style>
  <w:style w:type="paragraph" w:customStyle="1" w:styleId="Heading212pt">
    <w:name w:val="Heading2 + 12 pt"/>
    <w:basedOn w:val="StyleHeading212pt"/>
    <w:link w:val="Heading212ptChar"/>
    <w:qFormat/>
    <w:rsid w:val="008B67FB"/>
  </w:style>
  <w:style w:type="character" w:customStyle="1" w:styleId="Heading212ptChar">
    <w:name w:val="Heading2 + 12 pt Char"/>
    <w:link w:val="Heading212pt"/>
    <w:rsid w:val="008B67FB"/>
    <w:rPr>
      <w:rFonts w:ascii="Calibri" w:eastAsia="Times New Roman" w:hAnsi="Calibri"/>
      <w:b/>
      <w:bCs/>
      <w:caps/>
    </w:rPr>
  </w:style>
  <w:style w:type="character" w:customStyle="1" w:styleId="underline20">
    <w:name w:val="underline2"/>
    <w:rsid w:val="008B67FB"/>
    <w:rPr>
      <w:u w:val="single"/>
    </w:rPr>
  </w:style>
  <w:style w:type="character" w:customStyle="1" w:styleId="CardsFont12ptCharCharCharChar">
    <w:name w:val="Cards + Font: 12 pt Char Char Char Char"/>
    <w:rsid w:val="008B67FB"/>
    <w:rPr>
      <w:sz w:val="24"/>
      <w:szCs w:val="24"/>
      <w:u w:val="thick"/>
      <w:lang w:val="en-US" w:eastAsia="en-US" w:bidi="ar-SA"/>
    </w:rPr>
  </w:style>
  <w:style w:type="character" w:customStyle="1" w:styleId="UnderlinedCardChar0">
    <w:name w:val="Underlined Card Char"/>
    <w:rsid w:val="008B67FB"/>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8B67F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8B67FB"/>
  </w:style>
  <w:style w:type="paragraph" w:customStyle="1" w:styleId="StyleUnderliningTimesNewRomanBoldNounderlineKernat16">
    <w:name w:val="Style Underlining + Times New Roman Bold No underline Kern at 16..."/>
    <w:basedOn w:val="Normal"/>
    <w:uiPriority w:val="99"/>
    <w:qFormat/>
    <w:rsid w:val="008B67F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B67F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8B67FB"/>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8B67FB"/>
    <w:rPr>
      <w:sz w:val="32"/>
      <w:szCs w:val="32"/>
      <w:u w:val="single"/>
    </w:rPr>
  </w:style>
  <w:style w:type="character" w:customStyle="1" w:styleId="StyleBoldText12pt10ptNotBoldKernat16pt">
    <w:name w:val="Style Bold Text 12 pt + 10 pt Not Bold Kern at 16 pt"/>
    <w:rsid w:val="008B67FB"/>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8B67FB"/>
  </w:style>
  <w:style w:type="paragraph" w:customStyle="1" w:styleId="highlightcardtext">
    <w:name w:val="highlight card text"/>
    <w:basedOn w:val="evidencetext"/>
    <w:uiPriority w:val="99"/>
    <w:qFormat/>
    <w:rsid w:val="008B67FB"/>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8B67FB"/>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8B67FB"/>
    <w:pPr>
      <w:spacing w:after="0" w:line="240" w:lineRule="auto"/>
    </w:pPr>
    <w:rPr>
      <w:rFonts w:eastAsia="Calibri"/>
      <w:bCs/>
      <w:color w:val="000000"/>
    </w:rPr>
  </w:style>
  <w:style w:type="character" w:customStyle="1" w:styleId="BodyText3Char">
    <w:name w:val="Body Text 3 Char"/>
    <w:basedOn w:val="DefaultParagraphFont"/>
    <w:link w:val="BodyText3"/>
    <w:rsid w:val="008B67FB"/>
    <w:rPr>
      <w:rFonts w:ascii="Calibri" w:eastAsia="Calibri" w:hAnsi="Calibri"/>
      <w:bCs/>
      <w:color w:val="000000"/>
    </w:rPr>
  </w:style>
  <w:style w:type="paragraph" w:customStyle="1" w:styleId="underlinecard">
    <w:name w:val="underline card"/>
    <w:basedOn w:val="Normal"/>
    <w:uiPriority w:val="99"/>
    <w:qFormat/>
    <w:rsid w:val="008B67FB"/>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8B67FB"/>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8B67FB"/>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8B67FB"/>
    <w:rPr>
      <w:rFonts w:eastAsia="Times New Roman"/>
      <w:sz w:val="12"/>
      <w:szCs w:val="24"/>
    </w:rPr>
  </w:style>
  <w:style w:type="character" w:customStyle="1" w:styleId="CardsFont6ptCharChar">
    <w:name w:val="Cards + Font: 6 pt Char Char"/>
    <w:link w:val="CardsFont6ptChar"/>
    <w:rsid w:val="008B67FB"/>
    <w:rPr>
      <w:rFonts w:ascii="Calibri" w:eastAsia="Times New Roman" w:hAnsi="Calibri"/>
      <w:sz w:val="12"/>
      <w:szCs w:val="24"/>
    </w:rPr>
  </w:style>
  <w:style w:type="paragraph" w:customStyle="1" w:styleId="CitesCharChar">
    <w:name w:val="Cites Char Char"/>
    <w:basedOn w:val="Normal"/>
    <w:link w:val="CitesCharCharChar"/>
    <w:qFormat/>
    <w:rsid w:val="008B67FB"/>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8B67FB"/>
    <w:rPr>
      <w:rFonts w:ascii="Calibri" w:eastAsia="Times New Roman" w:hAnsi="Calibri"/>
      <w:b/>
      <w:bCs/>
    </w:rPr>
  </w:style>
  <w:style w:type="paragraph" w:customStyle="1" w:styleId="TagsCharChar">
    <w:name w:val="Tags Char Char"/>
    <w:basedOn w:val="Normal"/>
    <w:uiPriority w:val="99"/>
    <w:qFormat/>
    <w:rsid w:val="008B67FB"/>
    <w:pPr>
      <w:autoSpaceDE w:val="0"/>
      <w:autoSpaceDN w:val="0"/>
      <w:adjustRightInd w:val="0"/>
      <w:spacing w:after="0" w:line="240" w:lineRule="auto"/>
      <w:jc w:val="both"/>
      <w:outlineLvl w:val="1"/>
    </w:pPr>
    <w:rPr>
      <w:rFonts w:eastAsia="Calibri"/>
      <w:b/>
      <w:szCs w:val="20"/>
    </w:rPr>
  </w:style>
  <w:style w:type="character" w:customStyle="1" w:styleId="Char3">
    <w:name w:val="Char3"/>
    <w:rsid w:val="008B67FB"/>
    <w:rPr>
      <w:rFonts w:ascii="Arial Narrow" w:eastAsia="Batang" w:hAnsi="Arial Narrow" w:cs="Arial"/>
      <w:b/>
      <w:bCs/>
      <w:iCs/>
      <w:sz w:val="24"/>
      <w:szCs w:val="28"/>
      <w:lang w:val="en-US" w:eastAsia="en-US" w:bidi="ar-SA"/>
    </w:rPr>
  </w:style>
  <w:style w:type="character" w:customStyle="1" w:styleId="UnderlinedCards">
    <w:name w:val="Underlined Cards"/>
    <w:rsid w:val="008B67FB"/>
    <w:rPr>
      <w:sz w:val="24"/>
      <w:szCs w:val="24"/>
      <w:u w:val="thick"/>
      <w:lang w:val="en-US" w:eastAsia="en-US" w:bidi="ar-SA"/>
    </w:rPr>
  </w:style>
  <w:style w:type="paragraph" w:customStyle="1" w:styleId="story-body">
    <w:name w:val="story-body"/>
    <w:basedOn w:val="Normal"/>
    <w:uiPriority w:val="99"/>
    <w:qFormat/>
    <w:rsid w:val="008B67FB"/>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8B67FB"/>
    <w:rPr>
      <w:sz w:val="24"/>
      <w:szCs w:val="24"/>
      <w:u w:val="thick"/>
      <w:lang w:val="en-US" w:eastAsia="en-US" w:bidi="ar-SA"/>
    </w:rPr>
  </w:style>
  <w:style w:type="character" w:customStyle="1" w:styleId="highlightcardtextChar">
    <w:name w:val="highlight card text Char"/>
    <w:rsid w:val="008B67FB"/>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8B67FB"/>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8B67FB"/>
    <w:rPr>
      <w:rFonts w:ascii="Calibri" w:eastAsia="Times New Roman" w:hAnsi="Calibri"/>
      <w:sz w:val="18"/>
    </w:rPr>
  </w:style>
  <w:style w:type="character" w:customStyle="1" w:styleId="TagsChar4">
    <w:name w:val="Tags Char4"/>
    <w:rsid w:val="008B67FB"/>
    <w:rPr>
      <w:b/>
      <w:lang w:val="en-US" w:eastAsia="en-US" w:bidi="ar-SA"/>
    </w:rPr>
  </w:style>
  <w:style w:type="character" w:customStyle="1" w:styleId="hit1">
    <w:name w:val="hit1"/>
    <w:rsid w:val="008B67FB"/>
    <w:rPr>
      <w:rFonts w:ascii="Verdana" w:hAnsi="Verdana" w:hint="default"/>
      <w:b/>
      <w:bCs/>
      <w:vanish w:val="0"/>
      <w:webHidden w:val="0"/>
      <w:color w:val="CC0033"/>
      <w:sz w:val="20"/>
      <w:szCs w:val="20"/>
      <w:specVanish w:val="0"/>
    </w:rPr>
  </w:style>
  <w:style w:type="character" w:customStyle="1" w:styleId="ssl01">
    <w:name w:val="ss_l01"/>
    <w:rsid w:val="008B67FB"/>
    <w:rPr>
      <w:rFonts w:ascii="Verdana" w:hAnsi="Verdana" w:hint="default"/>
      <w:color w:val="000000"/>
      <w:sz w:val="20"/>
      <w:szCs w:val="20"/>
    </w:rPr>
  </w:style>
  <w:style w:type="character" w:customStyle="1" w:styleId="tightinline1">
    <w:name w:val="tightinline1"/>
    <w:rsid w:val="008B67FB"/>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8B67FB"/>
    <w:pPr>
      <w:spacing w:after="0" w:line="240" w:lineRule="auto"/>
      <w:ind w:left="1728" w:right="1728"/>
    </w:pPr>
    <w:rPr>
      <w:rFonts w:eastAsia="Calibri"/>
      <w:sz w:val="18"/>
    </w:rPr>
  </w:style>
  <w:style w:type="paragraph" w:customStyle="1" w:styleId="boldciteChar">
    <w:name w:val="bold cite Char"/>
    <w:basedOn w:val="Heading1"/>
    <w:uiPriority w:val="99"/>
    <w:qFormat/>
    <w:rsid w:val="008B67F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8B67FB"/>
    <w:rPr>
      <w:rFonts w:ascii="Calibri" w:eastAsia="Times New Roman" w:hAnsi="Calibri"/>
      <w:b/>
      <w:color w:val="000000"/>
      <w:szCs w:val="20"/>
    </w:rPr>
  </w:style>
  <w:style w:type="paragraph" w:customStyle="1" w:styleId="Cardnon-underlined">
    <w:name w:val="Card non-underlined"/>
    <w:basedOn w:val="Normal"/>
    <w:uiPriority w:val="99"/>
    <w:qFormat/>
    <w:rsid w:val="008B67FB"/>
    <w:pPr>
      <w:spacing w:after="0" w:line="240" w:lineRule="auto"/>
    </w:pPr>
    <w:rPr>
      <w:rFonts w:eastAsia="Calibri"/>
      <w:szCs w:val="20"/>
    </w:rPr>
  </w:style>
  <w:style w:type="paragraph" w:customStyle="1" w:styleId="CardCites">
    <w:name w:val="Card Cites"/>
    <w:basedOn w:val="Normal"/>
    <w:next w:val="Normal"/>
    <w:qFormat/>
    <w:rsid w:val="008B67FB"/>
    <w:pPr>
      <w:spacing w:after="0" w:line="240" w:lineRule="auto"/>
    </w:pPr>
    <w:rPr>
      <w:rFonts w:eastAsia="Calibri"/>
      <w:b/>
    </w:rPr>
  </w:style>
  <w:style w:type="character" w:customStyle="1" w:styleId="blsp-spelling-corrected">
    <w:name w:val="blsp-spelling-corrected"/>
    <w:rsid w:val="008B67FB"/>
  </w:style>
  <w:style w:type="character" w:customStyle="1" w:styleId="blsp-spelling-error">
    <w:name w:val="blsp-spelling-error"/>
    <w:rsid w:val="008B67FB"/>
  </w:style>
  <w:style w:type="character" w:customStyle="1" w:styleId="sup">
    <w:name w:val="sup"/>
    <w:rsid w:val="008B67FB"/>
  </w:style>
  <w:style w:type="character" w:customStyle="1" w:styleId="pgnum">
    <w:name w:val="pgnum"/>
    <w:rsid w:val="008B67FB"/>
  </w:style>
  <w:style w:type="character" w:customStyle="1" w:styleId="SmallFontCharChar">
    <w:name w:val="Small Font Char Char"/>
    <w:rsid w:val="008B67FB"/>
    <w:rPr>
      <w:rFonts w:ascii="Arial" w:hAnsi="Arial"/>
      <w:sz w:val="12"/>
      <w:szCs w:val="24"/>
      <w:lang w:val="en-US" w:eastAsia="en-US" w:bidi="ar-SA"/>
    </w:rPr>
  </w:style>
  <w:style w:type="paragraph" w:customStyle="1" w:styleId="textmargin">
    <w:name w:val="textmargin"/>
    <w:basedOn w:val="Normal"/>
    <w:uiPriority w:val="99"/>
    <w:qFormat/>
    <w:rsid w:val="008B67F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8B67F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8B67F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8B67FB"/>
    <w:pPr>
      <w:spacing w:after="0" w:line="240" w:lineRule="auto"/>
    </w:pPr>
    <w:rPr>
      <w:rFonts w:ascii="Verdana" w:eastAsia="Calibri" w:hAnsi="Verdana"/>
      <w:szCs w:val="20"/>
    </w:rPr>
  </w:style>
  <w:style w:type="character" w:customStyle="1" w:styleId="BoldUnderliningChar">
    <w:name w:val="Bold Underlining Char"/>
    <w:rsid w:val="008B67FB"/>
    <w:rPr>
      <w:rFonts w:ascii="Arial Narrow" w:eastAsia="Calibri" w:hAnsi="Arial Narrow" w:cs="Times New Roman"/>
      <w:b/>
      <w:sz w:val="20"/>
      <w:u w:val="single"/>
    </w:rPr>
  </w:style>
  <w:style w:type="paragraph" w:customStyle="1" w:styleId="correctindex">
    <w:name w:val="correct index"/>
    <w:basedOn w:val="Normal"/>
    <w:uiPriority w:val="99"/>
    <w:qFormat/>
    <w:rsid w:val="008B67FB"/>
    <w:pPr>
      <w:spacing w:after="0" w:line="240" w:lineRule="auto"/>
    </w:pPr>
    <w:rPr>
      <w:rFonts w:ascii="Arial Narrow" w:eastAsia="Calibri" w:hAnsi="Arial Narrow"/>
      <w:color w:val="000000"/>
    </w:rPr>
  </w:style>
  <w:style w:type="paragraph" w:customStyle="1" w:styleId="bc2">
    <w:name w:val="bc_2"/>
    <w:basedOn w:val="Normal"/>
    <w:uiPriority w:val="99"/>
    <w:qFormat/>
    <w:rsid w:val="008B67FB"/>
    <w:pPr>
      <w:spacing w:before="100" w:beforeAutospacing="1" w:after="100" w:afterAutospacing="1" w:line="240" w:lineRule="auto"/>
    </w:pPr>
    <w:rPr>
      <w:rFonts w:eastAsia="Calibri"/>
      <w:color w:val="000000"/>
    </w:rPr>
  </w:style>
  <w:style w:type="character" w:customStyle="1" w:styleId="bc21">
    <w:name w:val="bc_21"/>
    <w:rsid w:val="008B67FB"/>
  </w:style>
  <w:style w:type="paragraph" w:customStyle="1" w:styleId="inside-copy">
    <w:name w:val="inside-copy"/>
    <w:basedOn w:val="Normal"/>
    <w:uiPriority w:val="99"/>
    <w:qFormat/>
    <w:rsid w:val="008B67F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8B67FB"/>
    <w:pPr>
      <w:spacing w:after="0" w:line="240" w:lineRule="auto"/>
    </w:pPr>
    <w:rPr>
      <w:rFonts w:ascii="Verdana" w:eastAsia="Calibri" w:hAnsi="Verdana"/>
      <w:szCs w:val="20"/>
    </w:rPr>
  </w:style>
  <w:style w:type="paragraph" w:customStyle="1" w:styleId="quote2">
    <w:name w:val="quote2"/>
    <w:basedOn w:val="Normal"/>
    <w:uiPriority w:val="99"/>
    <w:qFormat/>
    <w:rsid w:val="008B67FB"/>
    <w:pPr>
      <w:spacing w:after="0" w:line="240" w:lineRule="auto"/>
    </w:pPr>
    <w:rPr>
      <w:rFonts w:ascii="Verdana" w:eastAsia="Calibri" w:hAnsi="Verdana"/>
      <w:szCs w:val="20"/>
    </w:rPr>
  </w:style>
  <w:style w:type="character" w:customStyle="1" w:styleId="copystyle">
    <w:name w:val="copystyle"/>
    <w:rsid w:val="008B67FB"/>
  </w:style>
  <w:style w:type="paragraph" w:customStyle="1" w:styleId="BlockTitle1">
    <w:name w:val="Block Title #1"/>
    <w:basedOn w:val="Heading1"/>
    <w:qFormat/>
    <w:rsid w:val="008B67F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8B67FB"/>
    <w:rPr>
      <w:rFonts w:ascii="Arial" w:hAnsi="Arial" w:cs="Arial"/>
      <w:b/>
      <w:bCs/>
      <w:kern w:val="32"/>
      <w:sz w:val="24"/>
      <w:szCs w:val="24"/>
      <w:lang w:val="en-US" w:eastAsia="en-US" w:bidi="ar-SA"/>
    </w:rPr>
  </w:style>
  <w:style w:type="character" w:customStyle="1" w:styleId="ReadUnderline">
    <w:name w:val="Read Underline"/>
    <w:rsid w:val="008B67FB"/>
    <w:rPr>
      <w:rFonts w:ascii="Arial" w:hAnsi="Arial"/>
      <w:b/>
      <w:sz w:val="18"/>
      <w:u w:val="thick"/>
    </w:rPr>
  </w:style>
  <w:style w:type="character" w:customStyle="1" w:styleId="ShrinkText">
    <w:name w:val="Shrink Text"/>
    <w:rsid w:val="008B67FB"/>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8B67F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8B67FB"/>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8B67FB"/>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8B67FB"/>
  </w:style>
  <w:style w:type="paragraph" w:customStyle="1" w:styleId="body-paragraph">
    <w:name w:val="body-paragraph"/>
    <w:basedOn w:val="Normal"/>
    <w:uiPriority w:val="99"/>
    <w:qFormat/>
    <w:rsid w:val="008B67F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8B67F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8B67FB"/>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8B67FB"/>
    <w:pPr>
      <w:spacing w:after="0" w:line="240" w:lineRule="auto"/>
    </w:pPr>
    <w:rPr>
      <w:rFonts w:ascii="Arial Narrow" w:eastAsia="Times New Roman" w:hAnsi="Arial Narrow"/>
      <w:b/>
    </w:rPr>
  </w:style>
  <w:style w:type="character" w:customStyle="1" w:styleId="TagCiteChar1">
    <w:name w:val="Tag/Cite Char"/>
    <w:link w:val="TagCite2"/>
    <w:rsid w:val="008B67FB"/>
    <w:rPr>
      <w:rFonts w:ascii="Arial Narrow" w:eastAsia="Times New Roman" w:hAnsi="Arial Narrow"/>
      <w:b/>
    </w:rPr>
  </w:style>
  <w:style w:type="paragraph" w:customStyle="1" w:styleId="F4">
    <w:name w:val="F4"/>
    <w:basedOn w:val="Normal"/>
    <w:link w:val="F4Char"/>
    <w:qFormat/>
    <w:rsid w:val="008B67FB"/>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8B67FB"/>
    <w:rPr>
      <w:rFonts w:ascii="Arial Narrow" w:eastAsia="Times New Roman" w:hAnsi="Arial Narrow"/>
      <w:szCs w:val="20"/>
      <w:u w:val="single"/>
    </w:rPr>
  </w:style>
  <w:style w:type="paragraph" w:customStyle="1" w:styleId="StyleCARD">
    <w:name w:val="Style CARD +"/>
    <w:basedOn w:val="Normal"/>
    <w:link w:val="StyleCARDChar"/>
    <w:qFormat/>
    <w:rsid w:val="008B67FB"/>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8B67FB"/>
    <w:rPr>
      <w:rFonts w:ascii="Arial Narrow" w:eastAsia="Times New Roman" w:hAnsi="Arial Narrow"/>
      <w:szCs w:val="20"/>
    </w:rPr>
  </w:style>
  <w:style w:type="paragraph" w:customStyle="1" w:styleId="UnderlinedText">
    <w:name w:val="Underlined Text"/>
    <w:basedOn w:val="Normal"/>
    <w:autoRedefine/>
    <w:qFormat/>
    <w:rsid w:val="008B67FB"/>
    <w:pPr>
      <w:spacing w:after="0" w:line="240" w:lineRule="auto"/>
    </w:pPr>
    <w:rPr>
      <w:b/>
    </w:rPr>
  </w:style>
  <w:style w:type="character" w:customStyle="1" w:styleId="noiconheadline">
    <w:name w:val="noicon_headline"/>
    <w:rsid w:val="008B67FB"/>
  </w:style>
  <w:style w:type="character" w:customStyle="1" w:styleId="CommentSubjectChar1">
    <w:name w:val="Comment Subject Char1"/>
    <w:basedOn w:val="CommentTextChar"/>
    <w:uiPriority w:val="99"/>
    <w:rsid w:val="008B67FB"/>
    <w:rPr>
      <w:rFonts w:ascii="Calibri" w:eastAsia="Calibri" w:hAnsi="Calibri" w:cs="Calibri"/>
      <w:b/>
      <w:bCs/>
      <w:sz w:val="16"/>
      <w:szCs w:val="20"/>
    </w:rPr>
  </w:style>
  <w:style w:type="paragraph" w:customStyle="1" w:styleId="tagCharChar">
    <w:name w:val="tag Char Char"/>
    <w:basedOn w:val="Normal"/>
    <w:link w:val="tagCharCharChar"/>
    <w:qFormat/>
    <w:rsid w:val="008B67FB"/>
    <w:pPr>
      <w:spacing w:after="0" w:line="240" w:lineRule="auto"/>
    </w:pPr>
    <w:rPr>
      <w:rFonts w:eastAsia="Times New Roman"/>
      <w:b/>
      <w:szCs w:val="20"/>
    </w:rPr>
  </w:style>
  <w:style w:type="character" w:customStyle="1" w:styleId="tagCharCharChar">
    <w:name w:val="tag Char Char Char"/>
    <w:link w:val="tagCharChar"/>
    <w:rsid w:val="008B67FB"/>
    <w:rPr>
      <w:rFonts w:ascii="Calibri" w:eastAsia="Times New Roman" w:hAnsi="Calibri"/>
      <w:b/>
      <w:szCs w:val="20"/>
    </w:rPr>
  </w:style>
  <w:style w:type="character" w:customStyle="1" w:styleId="BlockTitleCharChar">
    <w:name w:val="Block Title Char Char"/>
    <w:rsid w:val="008B67FB"/>
    <w:rPr>
      <w:rFonts w:ascii="Georgia" w:hAnsi="Georgia" w:cs="Arial"/>
      <w:b/>
      <w:bCs/>
      <w:kern w:val="32"/>
      <w:sz w:val="28"/>
      <w:szCs w:val="32"/>
      <w:lang w:val="en-US" w:eastAsia="en-US" w:bidi="ar-SA"/>
    </w:rPr>
  </w:style>
  <w:style w:type="paragraph" w:styleId="MacroText">
    <w:name w:val="macro"/>
    <w:link w:val="MacroTextChar"/>
    <w:rsid w:val="008B67F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8B67FB"/>
    <w:rPr>
      <w:rFonts w:ascii="Courier New" w:eastAsia="Times New Roman" w:hAnsi="Courier New" w:cs="Courier New"/>
      <w:sz w:val="20"/>
      <w:szCs w:val="20"/>
    </w:rPr>
  </w:style>
  <w:style w:type="character" w:customStyle="1" w:styleId="pp1">
    <w:name w:val="pp1"/>
    <w:rsid w:val="008B67FB"/>
    <w:rPr>
      <w:rFonts w:ascii="Times New Roman" w:hAnsi="Times New Roman" w:cs="Times New Roman" w:hint="default"/>
      <w:i w:val="0"/>
      <w:iCs w:val="0"/>
      <w:smallCaps w:val="0"/>
      <w:sz w:val="30"/>
      <w:szCs w:val="30"/>
    </w:rPr>
  </w:style>
  <w:style w:type="character" w:customStyle="1" w:styleId="prbodytext1">
    <w:name w:val="pr_bodytext1"/>
    <w:rsid w:val="008B67FB"/>
    <w:rPr>
      <w:rFonts w:ascii="Arial" w:hAnsi="Arial" w:cs="Arial" w:hint="default"/>
      <w:sz w:val="20"/>
      <w:szCs w:val="20"/>
    </w:rPr>
  </w:style>
  <w:style w:type="character" w:customStyle="1" w:styleId="italic">
    <w:name w:val="italic"/>
    <w:rsid w:val="008B67FB"/>
  </w:style>
  <w:style w:type="character" w:customStyle="1" w:styleId="marrontitulobig">
    <w:name w:val="marron_titulo_big"/>
    <w:rsid w:val="008B67FB"/>
  </w:style>
  <w:style w:type="character" w:customStyle="1" w:styleId="articlehead">
    <w:name w:val="articlehead"/>
    <w:rsid w:val="008B67FB"/>
  </w:style>
  <w:style w:type="character" w:customStyle="1" w:styleId="lead">
    <w:name w:val="lead"/>
    <w:rsid w:val="008B67FB"/>
  </w:style>
  <w:style w:type="character" w:customStyle="1" w:styleId="manchettebig2">
    <w:name w:val="manchettebig2"/>
    <w:rsid w:val="008B67FB"/>
  </w:style>
  <w:style w:type="character" w:customStyle="1" w:styleId="blue3">
    <w:name w:val="blue3"/>
    <w:rsid w:val="008B67FB"/>
  </w:style>
  <w:style w:type="paragraph" w:customStyle="1" w:styleId="issuedetails">
    <w:name w:val="issue_details"/>
    <w:basedOn w:val="Normal"/>
    <w:uiPriority w:val="99"/>
    <w:qFormat/>
    <w:rsid w:val="008B67FB"/>
    <w:pPr>
      <w:spacing w:before="100" w:beforeAutospacing="1" w:after="100" w:afterAutospacing="1" w:line="240" w:lineRule="auto"/>
    </w:pPr>
    <w:rPr>
      <w:rFonts w:eastAsia="Times New Roman"/>
    </w:rPr>
  </w:style>
  <w:style w:type="character" w:customStyle="1" w:styleId="over-title">
    <w:name w:val="over-title"/>
    <w:rsid w:val="008B67FB"/>
  </w:style>
  <w:style w:type="character" w:customStyle="1" w:styleId="contentheader">
    <w:name w:val="contentheader"/>
    <w:rsid w:val="008B67FB"/>
  </w:style>
  <w:style w:type="paragraph" w:customStyle="1" w:styleId="TxBrp2">
    <w:name w:val="TxBr_p2"/>
    <w:basedOn w:val="Normal"/>
    <w:qFormat/>
    <w:rsid w:val="008B67FB"/>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8B67FB"/>
    <w:rPr>
      <w:rFonts w:eastAsia="SimSun"/>
      <w:szCs w:val="24"/>
      <w:lang w:val="en-US" w:eastAsia="zh-CN" w:bidi="ar-SA"/>
    </w:rPr>
  </w:style>
  <w:style w:type="character" w:customStyle="1" w:styleId="tagscharchar0">
    <w:name w:val="tagscharchar"/>
    <w:rsid w:val="008B67FB"/>
  </w:style>
  <w:style w:type="paragraph" w:customStyle="1" w:styleId="cite20">
    <w:name w:val="cite2"/>
    <w:basedOn w:val="Normal"/>
    <w:uiPriority w:val="99"/>
    <w:qFormat/>
    <w:rsid w:val="008B67FB"/>
    <w:pPr>
      <w:spacing w:after="0" w:line="240" w:lineRule="auto"/>
    </w:pPr>
    <w:rPr>
      <w:rFonts w:eastAsia="Times New Roman"/>
      <w:color w:val="000000"/>
      <w:szCs w:val="20"/>
    </w:rPr>
  </w:style>
  <w:style w:type="character" w:customStyle="1" w:styleId="btx">
    <w:name w:val="btx"/>
    <w:rsid w:val="008B67FB"/>
  </w:style>
  <w:style w:type="character" w:customStyle="1" w:styleId="bhl">
    <w:name w:val="bhl"/>
    <w:rsid w:val="008B67FB"/>
  </w:style>
  <w:style w:type="character" w:customStyle="1" w:styleId="FontStyle13">
    <w:name w:val="Font Style13"/>
    <w:uiPriority w:val="99"/>
    <w:rsid w:val="008B67FB"/>
    <w:rPr>
      <w:rFonts w:ascii="Times New Roman" w:hAnsi="Times New Roman" w:cs="Times New Roman"/>
      <w:sz w:val="18"/>
      <w:szCs w:val="18"/>
    </w:rPr>
  </w:style>
  <w:style w:type="character" w:customStyle="1" w:styleId="FontStyle11">
    <w:name w:val="Font Style11"/>
    <w:uiPriority w:val="99"/>
    <w:rsid w:val="008B67FB"/>
    <w:rPr>
      <w:rFonts w:ascii="Times New Roman" w:hAnsi="Times New Roman" w:cs="Times New Roman"/>
      <w:b/>
      <w:bCs/>
      <w:sz w:val="24"/>
      <w:szCs w:val="24"/>
    </w:rPr>
  </w:style>
  <w:style w:type="character" w:customStyle="1" w:styleId="FontStyle12">
    <w:name w:val="Font Style12"/>
    <w:uiPriority w:val="99"/>
    <w:rsid w:val="008B67FB"/>
    <w:rPr>
      <w:rFonts w:ascii="Times New Roman" w:hAnsi="Times New Roman" w:cs="Times New Roman"/>
      <w:sz w:val="24"/>
      <w:szCs w:val="24"/>
    </w:rPr>
  </w:style>
  <w:style w:type="character" w:customStyle="1" w:styleId="FontStyle14">
    <w:name w:val="Font Style14"/>
    <w:uiPriority w:val="99"/>
    <w:rsid w:val="008B67FB"/>
    <w:rPr>
      <w:rFonts w:ascii="Times New Roman" w:hAnsi="Times New Roman" w:cs="Times New Roman"/>
      <w:i/>
      <w:iCs/>
      <w:sz w:val="18"/>
      <w:szCs w:val="18"/>
    </w:rPr>
  </w:style>
  <w:style w:type="character" w:customStyle="1" w:styleId="FontStyle15">
    <w:name w:val="Font Style15"/>
    <w:uiPriority w:val="99"/>
    <w:rsid w:val="008B67FB"/>
    <w:rPr>
      <w:rFonts w:ascii="Times New Roman" w:hAnsi="Times New Roman" w:cs="Times New Roman"/>
      <w:b/>
      <w:bCs/>
      <w:sz w:val="18"/>
      <w:szCs w:val="18"/>
    </w:rPr>
  </w:style>
  <w:style w:type="character" w:customStyle="1" w:styleId="FontStyle16">
    <w:name w:val="Font Style16"/>
    <w:uiPriority w:val="99"/>
    <w:rsid w:val="008B67FB"/>
    <w:rPr>
      <w:rFonts w:ascii="Times New Roman" w:hAnsi="Times New Roman" w:cs="Times New Roman"/>
      <w:b/>
      <w:bCs/>
      <w:spacing w:val="-20"/>
      <w:sz w:val="16"/>
      <w:szCs w:val="16"/>
    </w:rPr>
  </w:style>
  <w:style w:type="character" w:customStyle="1" w:styleId="FontStyle17">
    <w:name w:val="Font Style17"/>
    <w:uiPriority w:val="99"/>
    <w:rsid w:val="008B67FB"/>
    <w:rPr>
      <w:rFonts w:ascii="Times New Roman" w:hAnsi="Times New Roman" w:cs="Times New Roman"/>
      <w:b/>
      <w:bCs/>
      <w:sz w:val="10"/>
      <w:szCs w:val="10"/>
    </w:rPr>
  </w:style>
  <w:style w:type="character" w:customStyle="1" w:styleId="in-widget">
    <w:name w:val="in-widget"/>
    <w:rsid w:val="008B67FB"/>
  </w:style>
  <w:style w:type="paragraph" w:customStyle="1" w:styleId="bodycopyindent">
    <w:name w:val="bodycopyindent"/>
    <w:basedOn w:val="Normal"/>
    <w:uiPriority w:val="99"/>
    <w:qFormat/>
    <w:rsid w:val="008B67FB"/>
    <w:pPr>
      <w:spacing w:before="100" w:beforeAutospacing="1" w:after="100" w:afterAutospacing="1" w:line="240" w:lineRule="auto"/>
    </w:pPr>
    <w:rPr>
      <w:rFonts w:eastAsia="Times New Roman"/>
    </w:rPr>
  </w:style>
  <w:style w:type="character" w:customStyle="1" w:styleId="copyright">
    <w:name w:val="copyright"/>
    <w:rsid w:val="008B67FB"/>
  </w:style>
  <w:style w:type="character" w:customStyle="1" w:styleId="spanstyle">
    <w:name w:val="spanstyle"/>
    <w:rsid w:val="008B67FB"/>
  </w:style>
  <w:style w:type="character" w:customStyle="1" w:styleId="ssl3">
    <w:name w:val="ss_l3"/>
    <w:rsid w:val="008B67FB"/>
  </w:style>
  <w:style w:type="character" w:customStyle="1" w:styleId="bold">
    <w:name w:val="bold"/>
    <w:rsid w:val="008B67FB"/>
  </w:style>
  <w:style w:type="paragraph" w:customStyle="1" w:styleId="StyleUnderlineChar11pt3">
    <w:name w:val="Style Underline Char + 11 pt3"/>
    <w:link w:val="StyleUnderlineChar11pt3Char"/>
    <w:qFormat/>
    <w:rsid w:val="008B67FB"/>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8B67FB"/>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8B67FB"/>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8B67FB"/>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8B67FB"/>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8B67FB"/>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8B67FB"/>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8B67FB"/>
    <w:rPr>
      <w:rFonts w:ascii="Arial Narrow" w:eastAsia="Times New Roman" w:hAnsi="Arial Narrow"/>
      <w:b/>
      <w:bCs/>
      <w:szCs w:val="24"/>
      <w:u w:val="single"/>
    </w:rPr>
  </w:style>
  <w:style w:type="paragraph" w:customStyle="1" w:styleId="tussenkop">
    <w:name w:val="tussenkop"/>
    <w:basedOn w:val="Normal"/>
    <w:uiPriority w:val="99"/>
    <w:qFormat/>
    <w:rsid w:val="008B67FB"/>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8B67FB"/>
    <w:pPr>
      <w:spacing w:after="0" w:line="240" w:lineRule="auto"/>
    </w:pPr>
    <w:rPr>
      <w:rFonts w:eastAsia="Times New Roman"/>
      <w:szCs w:val="20"/>
    </w:rPr>
  </w:style>
  <w:style w:type="character" w:customStyle="1" w:styleId="docnumbertitle">
    <w:name w:val="doc_number_title"/>
    <w:basedOn w:val="DefaultParagraphFont"/>
    <w:rsid w:val="008B67FB"/>
  </w:style>
  <w:style w:type="character" w:customStyle="1" w:styleId="HotRouteChar0">
    <w:name w:val="Hot Route Char"/>
    <w:link w:val="HotRoute0"/>
    <w:rsid w:val="008B67FB"/>
    <w:rPr>
      <w:rFonts w:ascii="Calibri" w:eastAsia="Calibri" w:hAnsi="Calibri"/>
      <w:color w:val="000000"/>
    </w:rPr>
  </w:style>
  <w:style w:type="paragraph" w:customStyle="1" w:styleId="Style6">
    <w:name w:val="Style6"/>
    <w:basedOn w:val="Normal"/>
    <w:link w:val="Style6Char"/>
    <w:autoRedefine/>
    <w:qFormat/>
    <w:rsid w:val="008B67FB"/>
    <w:pPr>
      <w:spacing w:after="0" w:line="240" w:lineRule="auto"/>
    </w:pPr>
    <w:rPr>
      <w:b/>
    </w:rPr>
  </w:style>
  <w:style w:type="character" w:customStyle="1" w:styleId="Style6Char">
    <w:name w:val="Style6 Char"/>
    <w:basedOn w:val="DefaultParagraphFont"/>
    <w:link w:val="Style6"/>
    <w:rsid w:val="008B67FB"/>
    <w:rPr>
      <w:rFonts w:ascii="Calibri" w:hAnsi="Calibri"/>
      <w:b/>
    </w:rPr>
  </w:style>
  <w:style w:type="paragraph" w:customStyle="1" w:styleId="Style11">
    <w:name w:val="Style11"/>
    <w:basedOn w:val="Normal"/>
    <w:link w:val="Style11Char"/>
    <w:qFormat/>
    <w:rsid w:val="008B67FB"/>
    <w:pPr>
      <w:spacing w:after="0" w:line="240" w:lineRule="auto"/>
    </w:pPr>
    <w:rPr>
      <w:rFonts w:eastAsia="Times New Roman"/>
      <w:b/>
      <w:szCs w:val="20"/>
      <w:u w:val="thick"/>
    </w:rPr>
  </w:style>
  <w:style w:type="character" w:customStyle="1" w:styleId="Style11Char">
    <w:name w:val="Style11 Char"/>
    <w:basedOn w:val="DefaultParagraphFont"/>
    <w:link w:val="Style11"/>
    <w:rsid w:val="008B67FB"/>
    <w:rPr>
      <w:rFonts w:ascii="Calibri" w:eastAsia="Times New Roman" w:hAnsi="Calibri"/>
      <w:b/>
      <w:szCs w:val="20"/>
      <w:u w:val="thick"/>
    </w:rPr>
  </w:style>
  <w:style w:type="paragraph" w:customStyle="1" w:styleId="Style12">
    <w:name w:val="Style12"/>
    <w:basedOn w:val="Normal"/>
    <w:link w:val="Style12Char"/>
    <w:qFormat/>
    <w:rsid w:val="008B67FB"/>
    <w:pPr>
      <w:spacing w:after="0" w:line="240" w:lineRule="auto"/>
    </w:pPr>
    <w:rPr>
      <w:rFonts w:eastAsia="Times New Roman"/>
      <w:b/>
      <w:u w:val="thick"/>
    </w:rPr>
  </w:style>
  <w:style w:type="character" w:customStyle="1" w:styleId="Style12Char">
    <w:name w:val="Style12 Char"/>
    <w:basedOn w:val="DefaultParagraphFont"/>
    <w:link w:val="Style12"/>
    <w:rsid w:val="008B67FB"/>
    <w:rPr>
      <w:rFonts w:ascii="Calibri" w:eastAsia="Times New Roman" w:hAnsi="Calibri"/>
      <w:b/>
      <w:u w:val="thick"/>
    </w:rPr>
  </w:style>
  <w:style w:type="character" w:customStyle="1" w:styleId="StyleUnderlineChar9pt">
    <w:name w:val="Style Underline Char + 9 pt"/>
    <w:basedOn w:val="DefaultParagraphFont"/>
    <w:rsid w:val="008B67FB"/>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8B67FB"/>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8B67FB"/>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8B67F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8B67FB"/>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8B67F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8B67FB"/>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8B67FB"/>
    <w:rPr>
      <w:b w:val="0"/>
      <w:bCs w:val="0"/>
      <w:sz w:val="22"/>
      <w:u w:val="single"/>
      <w:bdr w:val="none" w:sz="0" w:space="0" w:color="auto"/>
    </w:rPr>
  </w:style>
  <w:style w:type="character" w:customStyle="1" w:styleId="pmterms1">
    <w:name w:val="pmterms1"/>
    <w:rsid w:val="008B67FB"/>
  </w:style>
  <w:style w:type="character" w:customStyle="1" w:styleId="title1">
    <w:name w:val="title1"/>
    <w:basedOn w:val="DefaultParagraphFont"/>
    <w:rsid w:val="008B67FB"/>
  </w:style>
  <w:style w:type="paragraph" w:customStyle="1" w:styleId="Cardd">
    <w:name w:val="Cardd"/>
    <w:basedOn w:val="Normal"/>
    <w:uiPriority w:val="4"/>
    <w:qFormat/>
    <w:rsid w:val="008B67FB"/>
    <w:pPr>
      <w:spacing w:after="0" w:line="240" w:lineRule="auto"/>
      <w:ind w:left="288" w:right="288"/>
    </w:pPr>
  </w:style>
  <w:style w:type="character" w:customStyle="1" w:styleId="2">
    <w:name w:val="2"/>
    <w:rsid w:val="008B67FB"/>
    <w:rPr>
      <w:rFonts w:cs="Arial"/>
      <w:bCs/>
      <w:sz w:val="20"/>
      <w:u w:val="single"/>
      <w:lang w:val="en-US" w:eastAsia="en-US" w:bidi="ar-SA"/>
    </w:rPr>
  </w:style>
  <w:style w:type="paragraph" w:customStyle="1" w:styleId="MinimizedText">
    <w:name w:val="Minimized Text"/>
    <w:link w:val="MinimizedTextChar"/>
    <w:qFormat/>
    <w:rsid w:val="008B67FB"/>
    <w:rPr>
      <w:sz w:val="16"/>
    </w:rPr>
  </w:style>
  <w:style w:type="character" w:customStyle="1" w:styleId="MinimizedTextChar">
    <w:name w:val="Minimized Text Char"/>
    <w:link w:val="MinimizedText"/>
    <w:rsid w:val="008B67FB"/>
    <w:rPr>
      <w:sz w:val="16"/>
    </w:rPr>
  </w:style>
  <w:style w:type="paragraph" w:customStyle="1" w:styleId="StyleMinimizedText11pt">
    <w:name w:val="Style Minimized Text + 11 pt"/>
    <w:basedOn w:val="MinimizedText"/>
    <w:link w:val="StyleMinimizedText11ptChar"/>
    <w:qFormat/>
    <w:rsid w:val="008B67FB"/>
    <w:rPr>
      <w:sz w:val="20"/>
    </w:rPr>
  </w:style>
  <w:style w:type="character" w:customStyle="1" w:styleId="StyleMinimizedText11ptChar">
    <w:name w:val="Style Minimized Text + 11 pt Char"/>
    <w:basedOn w:val="MinimizedTextChar"/>
    <w:link w:val="StyleMinimizedText11pt"/>
    <w:rsid w:val="008B67FB"/>
    <w:rPr>
      <w:sz w:val="20"/>
    </w:rPr>
  </w:style>
  <w:style w:type="character" w:customStyle="1" w:styleId="SubtitleChar1">
    <w:name w:val="Subtitle Char1"/>
    <w:aliases w:val="Underlined card text Char1"/>
    <w:basedOn w:val="DefaultParagraphFont"/>
    <w:rsid w:val="008B67FB"/>
    <w:rPr>
      <w:rFonts w:eastAsiaTheme="minorEastAsia"/>
      <w:color w:val="5A5A5A" w:themeColor="text1" w:themeTint="A5"/>
      <w:spacing w:val="15"/>
    </w:rPr>
  </w:style>
  <w:style w:type="character" w:customStyle="1" w:styleId="Style11ptBoldUnderline">
    <w:name w:val="Style 11 pt Bold Underline"/>
    <w:rsid w:val="008B67FB"/>
    <w:rPr>
      <w:b/>
      <w:bCs/>
      <w:sz w:val="20"/>
      <w:u w:val="single"/>
    </w:rPr>
  </w:style>
  <w:style w:type="character" w:customStyle="1" w:styleId="erasure">
    <w:name w:val="erasure"/>
    <w:rsid w:val="008B67FB"/>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8B67FB"/>
    <w:rPr>
      <w:rFonts w:ascii="Georgia" w:hAnsi="Georgia" w:cs="Verdana"/>
      <w:u w:val="single"/>
    </w:rPr>
  </w:style>
  <w:style w:type="paragraph" w:customStyle="1" w:styleId="Debate-EmphasizedText-F5">
    <w:name w:val="Debate- Emphasized Text- F5"/>
    <w:basedOn w:val="Normal"/>
    <w:link w:val="Debate-EmphasizedText-F5Char"/>
    <w:qFormat/>
    <w:rsid w:val="008B67FB"/>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8B67F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8B67FB"/>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8B67FB"/>
    <w:pPr>
      <w:spacing w:after="0" w:line="240" w:lineRule="auto"/>
      <w:jc w:val="both"/>
    </w:pPr>
    <w:rPr>
      <w:rFonts w:eastAsia="Calibri"/>
      <w:kern w:val="2"/>
      <w:sz w:val="14"/>
      <w:szCs w:val="14"/>
      <w:lang w:eastAsia="zh-TW"/>
    </w:rPr>
  </w:style>
  <w:style w:type="character" w:customStyle="1" w:styleId="CardT1Char">
    <w:name w:val="CardT1 Char"/>
    <w:link w:val="CardT1"/>
    <w:rsid w:val="008B67FB"/>
    <w:rPr>
      <w:rFonts w:ascii="Calibri" w:eastAsia="Calibri" w:hAnsi="Calibri"/>
      <w:kern w:val="2"/>
      <w:sz w:val="14"/>
      <w:szCs w:val="14"/>
      <w:lang w:eastAsia="zh-TW"/>
    </w:rPr>
  </w:style>
  <w:style w:type="character" w:customStyle="1" w:styleId="CardCite1">
    <w:name w:val="CardCite1"/>
    <w:qFormat/>
    <w:rsid w:val="008B67FB"/>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8B67FB"/>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8B67FB"/>
    <w:rPr>
      <w:rFonts w:ascii="Calibri" w:eastAsia="Times New Roman" w:hAnsi="Calibri"/>
      <w:szCs w:val="20"/>
    </w:rPr>
  </w:style>
  <w:style w:type="character" w:customStyle="1" w:styleId="CardIndentedChar">
    <w:name w:val="Card (Indented) Char"/>
    <w:basedOn w:val="DefaultParagraphFont"/>
    <w:link w:val="CardIndented"/>
    <w:rsid w:val="008B67FB"/>
    <w:rPr>
      <w:rFonts w:ascii="Calibri" w:hAnsi="Calibri"/>
    </w:rPr>
  </w:style>
  <w:style w:type="character" w:customStyle="1" w:styleId="StyleUnderline3">
    <w:name w:val="Style Underline3"/>
    <w:basedOn w:val="DefaultParagraphFont"/>
    <w:rsid w:val="008B67FB"/>
    <w:rPr>
      <w:u w:val="single"/>
    </w:rPr>
  </w:style>
  <w:style w:type="character" w:customStyle="1" w:styleId="addmd">
    <w:name w:val="addmd"/>
    <w:basedOn w:val="DefaultParagraphFont"/>
    <w:rsid w:val="008B67FB"/>
  </w:style>
  <w:style w:type="character" w:customStyle="1" w:styleId="MinimizeChar">
    <w:name w:val="Minimize Char"/>
    <w:basedOn w:val="cardChar"/>
    <w:locked/>
    <w:rsid w:val="008B67FB"/>
    <w:rPr>
      <w:rFonts w:ascii="Calibri" w:eastAsiaTheme="minorHAnsi" w:hAnsi="Calibri" w:cs="Calibri"/>
      <w:sz w:val="24"/>
      <w:lang w:eastAsia="en-US"/>
    </w:rPr>
  </w:style>
  <w:style w:type="character" w:customStyle="1" w:styleId="StyleUnderline4">
    <w:name w:val="Style Underline4"/>
    <w:basedOn w:val="DefaultParagraphFont"/>
    <w:rsid w:val="008B67FB"/>
    <w:rPr>
      <w:u w:val="single"/>
    </w:rPr>
  </w:style>
  <w:style w:type="character" w:customStyle="1" w:styleId="Heading6Char1">
    <w:name w:val="Heading 6 Char1"/>
    <w:aliases w:val="Title (no index) Char1"/>
    <w:basedOn w:val="DefaultParagraphFont"/>
    <w:uiPriority w:val="9"/>
    <w:semiHidden/>
    <w:rsid w:val="008B67FB"/>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8B67FB"/>
    <w:rPr>
      <w:rFonts w:ascii="Times New Roman" w:hAnsi="Times New Roman" w:cs="Times New Roman"/>
      <w:sz w:val="20"/>
      <w:szCs w:val="20"/>
    </w:rPr>
  </w:style>
  <w:style w:type="character" w:customStyle="1" w:styleId="HTMLPreformattedChar1">
    <w:name w:val="HTML Preformatted Char1"/>
    <w:basedOn w:val="DefaultParagraphFont"/>
    <w:uiPriority w:val="99"/>
    <w:rsid w:val="008B67FB"/>
    <w:rPr>
      <w:rFonts w:ascii="Consolas" w:hAnsi="Consolas" w:cs="Consolas" w:hint="default"/>
      <w:sz w:val="20"/>
      <w:szCs w:val="20"/>
    </w:rPr>
  </w:style>
  <w:style w:type="character" w:customStyle="1" w:styleId="MacroTextChar1">
    <w:name w:val="Macro Text Char1"/>
    <w:basedOn w:val="DefaultParagraphFont"/>
    <w:semiHidden/>
    <w:rsid w:val="008B67FB"/>
    <w:rPr>
      <w:rFonts w:ascii="Consolas" w:hAnsi="Consolas" w:cs="Consolas"/>
      <w:sz w:val="20"/>
      <w:szCs w:val="20"/>
    </w:rPr>
  </w:style>
  <w:style w:type="character" w:customStyle="1" w:styleId="BodyTextIndentChar1">
    <w:name w:val="Body Text Indent Char1"/>
    <w:basedOn w:val="DefaultParagraphFont"/>
    <w:uiPriority w:val="99"/>
    <w:rsid w:val="008B67FB"/>
    <w:rPr>
      <w:rFonts w:ascii="Times New Roman" w:hAnsi="Times New Roman" w:cs="Times New Roman"/>
    </w:rPr>
  </w:style>
  <w:style w:type="character" w:customStyle="1" w:styleId="BodyText2Char1">
    <w:name w:val="Body Text 2 Char1"/>
    <w:basedOn w:val="DefaultParagraphFont"/>
    <w:rsid w:val="008B67FB"/>
    <w:rPr>
      <w:rFonts w:ascii="Times New Roman" w:hAnsi="Times New Roman" w:cs="Times New Roman"/>
    </w:rPr>
  </w:style>
  <w:style w:type="character" w:customStyle="1" w:styleId="BodyText3Char1">
    <w:name w:val="Body Text 3 Char1"/>
    <w:basedOn w:val="DefaultParagraphFont"/>
    <w:rsid w:val="008B67FB"/>
    <w:rPr>
      <w:rFonts w:ascii="Times New Roman" w:hAnsi="Times New Roman" w:cs="Times New Roman"/>
      <w:sz w:val="16"/>
      <w:szCs w:val="16"/>
    </w:rPr>
  </w:style>
  <w:style w:type="character" w:customStyle="1" w:styleId="PlainTextChar1">
    <w:name w:val="Plain Text Char1"/>
    <w:basedOn w:val="DefaultParagraphFont"/>
    <w:rsid w:val="008B67FB"/>
    <w:rPr>
      <w:rFonts w:ascii="Consolas" w:hAnsi="Consolas" w:cs="Consolas"/>
      <w:sz w:val="21"/>
      <w:szCs w:val="21"/>
    </w:rPr>
  </w:style>
  <w:style w:type="paragraph" w:customStyle="1" w:styleId="Tagline0">
    <w:name w:val="Tagline"/>
    <w:basedOn w:val="Normal"/>
    <w:link w:val="TaglineChar"/>
    <w:qFormat/>
    <w:rsid w:val="008B67FB"/>
    <w:pPr>
      <w:spacing w:after="0" w:line="256" w:lineRule="auto"/>
    </w:pPr>
    <w:rPr>
      <w:b/>
    </w:rPr>
  </w:style>
  <w:style w:type="character" w:customStyle="1" w:styleId="FontStyle39">
    <w:name w:val="Font Style39"/>
    <w:uiPriority w:val="99"/>
    <w:rsid w:val="008B67FB"/>
    <w:rPr>
      <w:rFonts w:ascii="Constantia" w:hAnsi="Constantia" w:cs="Constantia"/>
      <w:b/>
      <w:bCs/>
      <w:sz w:val="18"/>
      <w:szCs w:val="18"/>
    </w:rPr>
  </w:style>
  <w:style w:type="character" w:customStyle="1" w:styleId="hidden">
    <w:name w:val="hidden"/>
    <w:basedOn w:val="DefaultParagraphFont"/>
    <w:rsid w:val="008B67FB"/>
  </w:style>
  <w:style w:type="paragraph" w:customStyle="1" w:styleId="StyleHeading3BlockLatinBodyCalibri">
    <w:name w:val="Style Heading 3Block + (Latin) +Body (Calibri)"/>
    <w:basedOn w:val="Heading3"/>
    <w:rsid w:val="008B67FB"/>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8B67FB"/>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8B67FB"/>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8B67FB"/>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8B67FB"/>
    <w:rPr>
      <w:rFonts w:ascii="Garamond" w:hAnsi="Garamond"/>
      <w:iCs/>
      <w:color w:val="auto"/>
      <w:spacing w:val="0"/>
      <w:sz w:val="22"/>
      <w:u w:val="single"/>
      <w:bdr w:val="none" w:sz="0" w:space="0" w:color="auto"/>
    </w:rPr>
  </w:style>
  <w:style w:type="character" w:customStyle="1" w:styleId="arial11">
    <w:name w:val="arial_11"/>
    <w:basedOn w:val="DefaultParagraphFont"/>
    <w:rsid w:val="008B67FB"/>
  </w:style>
  <w:style w:type="character" w:customStyle="1" w:styleId="dropcap">
    <w:name w:val="dropcap"/>
    <w:basedOn w:val="DefaultParagraphFont"/>
    <w:rsid w:val="008B67FB"/>
  </w:style>
  <w:style w:type="character" w:customStyle="1" w:styleId="articleauthor">
    <w:name w:val="articleauthor"/>
    <w:basedOn w:val="DefaultParagraphFont"/>
    <w:rsid w:val="008B67FB"/>
  </w:style>
  <w:style w:type="character" w:customStyle="1" w:styleId="article-date">
    <w:name w:val="article-date"/>
    <w:basedOn w:val="DefaultParagraphFont"/>
    <w:rsid w:val="008B67FB"/>
  </w:style>
  <w:style w:type="paragraph" w:customStyle="1" w:styleId="bodytext4">
    <w:name w:val="bodytext"/>
    <w:basedOn w:val="Normal"/>
    <w:qFormat/>
    <w:rsid w:val="008B67FB"/>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8B67FB"/>
  </w:style>
  <w:style w:type="character" w:customStyle="1" w:styleId="bodysubtoc">
    <w:name w:val="bodysubtoc"/>
    <w:basedOn w:val="DefaultParagraphFont"/>
    <w:rsid w:val="008B67FB"/>
  </w:style>
  <w:style w:type="character" w:customStyle="1" w:styleId="lefttitlesmaller">
    <w:name w:val="lefttitlesmaller"/>
    <w:basedOn w:val="DefaultParagraphFont"/>
    <w:rsid w:val="008B67FB"/>
  </w:style>
  <w:style w:type="character" w:customStyle="1" w:styleId="mb">
    <w:name w:val="mb"/>
    <w:basedOn w:val="DefaultParagraphFont"/>
    <w:rsid w:val="008B67FB"/>
  </w:style>
  <w:style w:type="character" w:customStyle="1" w:styleId="fn">
    <w:name w:val="fn"/>
    <w:basedOn w:val="DefaultParagraphFont"/>
    <w:rsid w:val="008B67FB"/>
  </w:style>
  <w:style w:type="character" w:customStyle="1" w:styleId="smallcaps">
    <w:name w:val="smallcaps"/>
    <w:basedOn w:val="DefaultParagraphFont"/>
    <w:rsid w:val="008B67FB"/>
  </w:style>
  <w:style w:type="character" w:customStyle="1" w:styleId="field-content">
    <w:name w:val="field-content"/>
    <w:basedOn w:val="DefaultParagraphFont"/>
    <w:rsid w:val="008B67FB"/>
  </w:style>
  <w:style w:type="character" w:customStyle="1" w:styleId="submitted">
    <w:name w:val="submitted"/>
    <w:basedOn w:val="DefaultParagraphFont"/>
    <w:rsid w:val="008B67FB"/>
  </w:style>
  <w:style w:type="character" w:customStyle="1" w:styleId="submitted-date">
    <w:name w:val="submitted-date"/>
    <w:basedOn w:val="DefaultParagraphFont"/>
    <w:rsid w:val="008B67FB"/>
  </w:style>
  <w:style w:type="character" w:customStyle="1" w:styleId="submitted-time">
    <w:name w:val="submitted-time"/>
    <w:basedOn w:val="DefaultParagraphFont"/>
    <w:rsid w:val="008B67FB"/>
  </w:style>
  <w:style w:type="paragraph" w:customStyle="1" w:styleId="date-comments">
    <w:name w:val="date-comments"/>
    <w:basedOn w:val="Normal"/>
    <w:uiPriority w:val="99"/>
    <w:qFormat/>
    <w:rsid w:val="008B67FB"/>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8B67FB"/>
    <w:pPr>
      <w:spacing w:line="181" w:lineRule="atLeast"/>
    </w:pPr>
    <w:rPr>
      <w:rFonts w:ascii="Sabon LT Std" w:eastAsia="MS Mincho" w:hAnsi="Sabon LT Std"/>
      <w:color w:val="auto"/>
      <w:sz w:val="22"/>
    </w:rPr>
  </w:style>
  <w:style w:type="character" w:customStyle="1" w:styleId="A2">
    <w:name w:val="A2"/>
    <w:uiPriority w:val="99"/>
    <w:rsid w:val="008B67FB"/>
    <w:rPr>
      <w:rFonts w:cs="Sabon LT Std"/>
      <w:color w:val="000000"/>
      <w:sz w:val="15"/>
      <w:szCs w:val="15"/>
    </w:rPr>
  </w:style>
  <w:style w:type="paragraph" w:customStyle="1" w:styleId="Pa15">
    <w:name w:val="Pa15"/>
    <w:basedOn w:val="Default"/>
    <w:next w:val="Default"/>
    <w:uiPriority w:val="99"/>
    <w:qFormat/>
    <w:rsid w:val="008B67FB"/>
    <w:pPr>
      <w:spacing w:line="241" w:lineRule="atLeast"/>
    </w:pPr>
    <w:rPr>
      <w:rFonts w:ascii="Sabon LT Std" w:eastAsia="MS Mincho" w:hAnsi="Sabon LT Std"/>
      <w:color w:val="auto"/>
      <w:sz w:val="22"/>
    </w:rPr>
  </w:style>
  <w:style w:type="character" w:customStyle="1" w:styleId="searchword">
    <w:name w:val="searchword"/>
    <w:basedOn w:val="DefaultParagraphFont"/>
    <w:rsid w:val="008B67FB"/>
  </w:style>
  <w:style w:type="character" w:customStyle="1" w:styleId="meta-prep">
    <w:name w:val="meta-prep"/>
    <w:basedOn w:val="DefaultParagraphFont"/>
    <w:rsid w:val="008B67FB"/>
  </w:style>
  <w:style w:type="character" w:customStyle="1" w:styleId="entry-date">
    <w:name w:val="entry-date"/>
    <w:basedOn w:val="DefaultParagraphFont"/>
    <w:rsid w:val="008B67FB"/>
  </w:style>
  <w:style w:type="paragraph" w:customStyle="1" w:styleId="Header10">
    <w:name w:val="Header1"/>
    <w:aliases w:val="Header Char Char Char Char Char Char Char Cha,Char Char Char Cha"/>
    <w:basedOn w:val="Normal"/>
    <w:qFormat/>
    <w:rsid w:val="008B67FB"/>
    <w:pPr>
      <w:spacing w:before="100" w:beforeAutospacing="1" w:after="100" w:afterAutospacing="1" w:line="240" w:lineRule="auto"/>
    </w:pPr>
    <w:rPr>
      <w:rFonts w:eastAsia="Times New Roman"/>
    </w:rPr>
  </w:style>
  <w:style w:type="character" w:customStyle="1" w:styleId="Date1">
    <w:name w:val="Date1"/>
    <w:basedOn w:val="DefaultParagraphFont"/>
    <w:rsid w:val="008B67FB"/>
  </w:style>
  <w:style w:type="character" w:customStyle="1" w:styleId="CiteReal">
    <w:name w:val="CiteReal"/>
    <w:uiPriority w:val="1"/>
    <w:qFormat/>
    <w:rsid w:val="008B67FB"/>
    <w:rPr>
      <w:rFonts w:ascii="Arial" w:hAnsi="Arial"/>
      <w:b/>
      <w:sz w:val="24"/>
      <w:u w:val="single"/>
    </w:rPr>
  </w:style>
  <w:style w:type="character" w:customStyle="1" w:styleId="articletitle">
    <w:name w:val="articletitle"/>
    <w:rsid w:val="008B67FB"/>
    <w:rPr>
      <w:rFonts w:cs="Times New Roman"/>
    </w:rPr>
  </w:style>
  <w:style w:type="character" w:customStyle="1" w:styleId="6pointChar">
    <w:name w:val="6 point Char"/>
    <w:rsid w:val="008B67FB"/>
    <w:rPr>
      <w:rFonts w:cs="Times New Roman"/>
      <w:sz w:val="12"/>
      <w:lang w:val="en-US" w:eastAsia="en-US"/>
    </w:rPr>
  </w:style>
  <w:style w:type="character" w:customStyle="1" w:styleId="StyleThickunderline">
    <w:name w:val="Style Thick underline"/>
    <w:qFormat/>
    <w:rsid w:val="008B67FB"/>
    <w:rPr>
      <w:u w:val="thick"/>
    </w:rPr>
  </w:style>
  <w:style w:type="character" w:customStyle="1" w:styleId="UnderlineTextChar">
    <w:name w:val="Underline Text Char"/>
    <w:link w:val="UnderlineText"/>
    <w:rsid w:val="008B67FB"/>
    <w:rPr>
      <w:u w:val="single"/>
    </w:rPr>
  </w:style>
  <w:style w:type="character" w:customStyle="1" w:styleId="SmallText0">
    <w:name w:val="SmallText"/>
    <w:rsid w:val="008B67FB"/>
    <w:rPr>
      <w:color w:val="000000"/>
    </w:rPr>
  </w:style>
  <w:style w:type="paragraph" w:customStyle="1" w:styleId="HeadingsBase">
    <w:name w:val="Headings Base"/>
    <w:basedOn w:val="Normal"/>
    <w:link w:val="HeadingsBaseChar"/>
    <w:qFormat/>
    <w:rsid w:val="008B67FB"/>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8B67FB"/>
    <w:rPr>
      <w:rFonts w:ascii="Calibri" w:eastAsia="Times New Roman" w:hAnsi="Calibri"/>
      <w:b/>
      <w:kern w:val="32"/>
      <w:sz w:val="32"/>
      <w:szCs w:val="20"/>
    </w:rPr>
  </w:style>
  <w:style w:type="character" w:customStyle="1" w:styleId="underline3">
    <w:name w:val="underline3"/>
    <w:basedOn w:val="underline20"/>
    <w:rsid w:val="008B67FB"/>
    <w:rPr>
      <w:u w:val="single"/>
      <w:bdr w:val="none" w:sz="0" w:space="0" w:color="auto"/>
      <w:shd w:val="clear" w:color="auto" w:fill="FFFF00"/>
    </w:rPr>
  </w:style>
  <w:style w:type="paragraph" w:customStyle="1" w:styleId="HeadingFake">
    <w:name w:val="Heading Fake"/>
    <w:basedOn w:val="Heading3"/>
    <w:qFormat/>
    <w:rsid w:val="008B67FB"/>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8B67F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8B67FB"/>
  </w:style>
  <w:style w:type="paragraph" w:customStyle="1" w:styleId="SchoolWorksCited">
    <w:name w:val="School Works Cited"/>
    <w:basedOn w:val="SchoolPaper"/>
    <w:qFormat/>
    <w:rsid w:val="008B67FB"/>
  </w:style>
  <w:style w:type="paragraph" w:customStyle="1" w:styleId="BlockQuote">
    <w:name w:val="Block Quote"/>
    <w:basedOn w:val="Normal"/>
    <w:qFormat/>
    <w:rsid w:val="008B67FB"/>
    <w:pPr>
      <w:spacing w:after="0" w:line="240" w:lineRule="auto"/>
      <w:ind w:left="720" w:right="720"/>
    </w:pPr>
    <w:rPr>
      <w:rFonts w:eastAsia="Times New Roman"/>
      <w:kern w:val="32"/>
      <w:szCs w:val="20"/>
    </w:rPr>
  </w:style>
  <w:style w:type="character" w:customStyle="1" w:styleId="menu">
    <w:name w:val="menu"/>
    <w:basedOn w:val="DefaultParagraphFont"/>
    <w:rsid w:val="008B67FB"/>
  </w:style>
  <w:style w:type="paragraph" w:customStyle="1" w:styleId="PaperBody">
    <w:name w:val="Paper Body"/>
    <w:basedOn w:val="Normal"/>
    <w:qFormat/>
    <w:rsid w:val="008B67FB"/>
    <w:pPr>
      <w:spacing w:after="0" w:line="480" w:lineRule="auto"/>
      <w:ind w:firstLine="720"/>
    </w:pPr>
    <w:rPr>
      <w:rFonts w:eastAsia="Times New Roman"/>
      <w:kern w:val="32"/>
    </w:rPr>
  </w:style>
  <w:style w:type="paragraph" w:customStyle="1" w:styleId="PaperCitation">
    <w:name w:val="Paper Citation"/>
    <w:basedOn w:val="Normal"/>
    <w:qFormat/>
    <w:rsid w:val="008B67FB"/>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8B67FB"/>
    <w:rPr>
      <w:rFonts w:ascii="Calibri" w:eastAsia="Calibri" w:hAnsi="Calibri"/>
      <w:b/>
      <w:bCs/>
      <w:color w:val="000000"/>
      <w:sz w:val="32"/>
      <w:u w:val="single"/>
    </w:rPr>
  </w:style>
  <w:style w:type="paragraph" w:customStyle="1" w:styleId="WW-Default">
    <w:name w:val="WW-Default"/>
    <w:qFormat/>
    <w:rsid w:val="008B67FB"/>
    <w:pPr>
      <w:suppressAutoHyphens/>
      <w:spacing w:after="0" w:line="240" w:lineRule="auto"/>
    </w:pPr>
    <w:rPr>
      <w:rFonts w:ascii="Georgia" w:eastAsia="Calibri" w:hAnsi="Georgia" w:cs="Calibri"/>
      <w:lang w:eastAsia="ar-SA"/>
    </w:rPr>
  </w:style>
  <w:style w:type="paragraph" w:customStyle="1" w:styleId="Standard">
    <w:name w:val="Standard"/>
    <w:qFormat/>
    <w:rsid w:val="008B67F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8B67FB"/>
  </w:style>
  <w:style w:type="character" w:customStyle="1" w:styleId="A-Underlining">
    <w:name w:val="A-Underlining"/>
    <w:basedOn w:val="DefaultParagraphFont"/>
    <w:rsid w:val="008B67FB"/>
    <w:rPr>
      <w:rFonts w:ascii="Garamond" w:hAnsi="Garamond"/>
      <w:color w:val="auto"/>
      <w:sz w:val="24"/>
      <w:u w:val="single"/>
    </w:rPr>
  </w:style>
  <w:style w:type="paragraph" w:customStyle="1" w:styleId="B-TagCite">
    <w:name w:val="B-TagCite"/>
    <w:qFormat/>
    <w:rsid w:val="008B67F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8B67FB"/>
    <w:rPr>
      <w:rFonts w:ascii="Times New Roman" w:eastAsia="Times New Roman" w:hAnsi="Times New Roman" w:cs="Times New Roman"/>
      <w:b/>
      <w:szCs w:val="20"/>
    </w:rPr>
  </w:style>
  <w:style w:type="character" w:customStyle="1" w:styleId="StyleUnderlineBold">
    <w:name w:val="Style Underline + Bold"/>
    <w:rsid w:val="008B67FB"/>
    <w:rPr>
      <w:b/>
      <w:bCs/>
      <w:u w:val="single"/>
    </w:rPr>
  </w:style>
  <w:style w:type="character" w:customStyle="1" w:styleId="smallChar">
    <w:name w:val="small Char"/>
    <w:rsid w:val="008B67FB"/>
    <w:rPr>
      <w:rFonts w:eastAsia="Calibri"/>
      <w:sz w:val="16"/>
      <w:szCs w:val="22"/>
      <w:lang w:val="en-US" w:eastAsia="en-US" w:bidi="ar-SA"/>
    </w:rPr>
  </w:style>
  <w:style w:type="character" w:customStyle="1" w:styleId="Underline-Highlighted">
    <w:name w:val="Underline-Highlighted"/>
    <w:uiPriority w:val="1"/>
    <w:qFormat/>
    <w:rsid w:val="008B67FB"/>
    <w:rPr>
      <w:rFonts w:ascii="Cambria" w:hAnsi="Cambria"/>
      <w:sz w:val="24"/>
      <w:u w:val="single"/>
      <w:bdr w:val="none" w:sz="0" w:space="0" w:color="auto"/>
      <w:shd w:val="clear" w:color="auto" w:fill="99FF66"/>
    </w:rPr>
  </w:style>
  <w:style w:type="character" w:customStyle="1" w:styleId="newsmain">
    <w:name w:val="news_main"/>
    <w:basedOn w:val="DefaultParagraphFont"/>
    <w:rsid w:val="008B67FB"/>
  </w:style>
  <w:style w:type="character" w:customStyle="1" w:styleId="UnderlinedTextCharChar">
    <w:name w:val="Underlined Text Char Char"/>
    <w:basedOn w:val="DefaultParagraphFont"/>
    <w:rsid w:val="008B67FB"/>
    <w:rPr>
      <w:rFonts w:cs="Arial"/>
      <w:bCs/>
      <w:noProof w:val="0"/>
      <w:szCs w:val="26"/>
      <w:u w:val="single"/>
      <w:lang w:val="en-US" w:eastAsia="en-US" w:bidi="ar-SA"/>
    </w:rPr>
  </w:style>
  <w:style w:type="character" w:customStyle="1" w:styleId="il">
    <w:name w:val="il"/>
    <w:rsid w:val="008B67FB"/>
  </w:style>
  <w:style w:type="character" w:customStyle="1" w:styleId="BodyText10">
    <w:name w:val="Body Text1"/>
    <w:rsid w:val="008B67F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8B67FB"/>
  </w:style>
  <w:style w:type="paragraph" w:customStyle="1" w:styleId="10ptfont">
    <w:name w:val="10pt font"/>
    <w:basedOn w:val="Normal"/>
    <w:link w:val="10ptfontChar"/>
    <w:autoRedefine/>
    <w:rsid w:val="008B67FB"/>
    <w:pPr>
      <w:spacing w:after="0" w:line="240" w:lineRule="auto"/>
    </w:pPr>
    <w:rPr>
      <w:rFonts w:eastAsia="Times New Roman"/>
      <w:sz w:val="20"/>
    </w:rPr>
  </w:style>
  <w:style w:type="character" w:customStyle="1" w:styleId="10ptfontChar">
    <w:name w:val="10pt font Char"/>
    <w:link w:val="10ptfont"/>
    <w:rsid w:val="008B67FB"/>
    <w:rPr>
      <w:rFonts w:ascii="Calibri" w:eastAsia="Times New Roman" w:hAnsi="Calibri"/>
      <w:sz w:val="20"/>
    </w:rPr>
  </w:style>
  <w:style w:type="character" w:customStyle="1" w:styleId="HIGHLIGHT0">
    <w:name w:val="HIGHLIGHT"/>
    <w:uiPriority w:val="1"/>
    <w:rsid w:val="008B67FB"/>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8B67FB"/>
    <w:rPr>
      <w:rFonts w:ascii="Georgia" w:eastAsia="Calibri" w:hAnsi="Georgia"/>
      <w:iCs/>
      <w:sz w:val="16"/>
    </w:rPr>
  </w:style>
  <w:style w:type="paragraph" w:customStyle="1" w:styleId="Shrink8">
    <w:name w:val="Shrink8"/>
    <w:basedOn w:val="Normal"/>
    <w:qFormat/>
    <w:rsid w:val="008B67FB"/>
    <w:pPr>
      <w:spacing w:after="0" w:line="240" w:lineRule="auto"/>
    </w:pPr>
    <w:rPr>
      <w:rFonts w:eastAsia="Cambria"/>
    </w:rPr>
  </w:style>
  <w:style w:type="character" w:customStyle="1" w:styleId="StyleUnderlineCharChar9pt">
    <w:name w:val="Style Underline Char Char + 9 pt"/>
    <w:rsid w:val="008B67F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8B67FB"/>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8B67FB"/>
    <w:pPr>
      <w:suppressAutoHyphens/>
      <w:spacing w:before="280" w:after="280" w:line="240" w:lineRule="auto"/>
    </w:pPr>
    <w:rPr>
      <w:color w:val="000000"/>
    </w:rPr>
  </w:style>
  <w:style w:type="character" w:customStyle="1" w:styleId="StyleIntenseReferenceGaramond">
    <w:name w:val="Style Intense Reference + Garamond"/>
    <w:rsid w:val="008B67FB"/>
    <w:rPr>
      <w:rFonts w:ascii="Garamond" w:hAnsi="Garamond"/>
      <w:bCs/>
      <w:color w:val="auto"/>
      <w:spacing w:val="5"/>
      <w:sz w:val="20"/>
      <w:u w:val="single"/>
    </w:rPr>
  </w:style>
  <w:style w:type="character" w:customStyle="1" w:styleId="StyleIntenseReferenceGaramondBold">
    <w:name w:val="Style Intense Reference + Garamond Bold"/>
    <w:rsid w:val="008B67FB"/>
    <w:rPr>
      <w:rFonts w:ascii="Garamond" w:hAnsi="Garamond"/>
      <w:b/>
      <w:bCs/>
      <w:color w:val="auto"/>
      <w:spacing w:val="5"/>
      <w:sz w:val="20"/>
      <w:u w:val="single"/>
    </w:rPr>
  </w:style>
  <w:style w:type="character" w:customStyle="1" w:styleId="detailtitle">
    <w:name w:val="detailtitle"/>
    <w:basedOn w:val="DefaultParagraphFont"/>
    <w:rsid w:val="008B67FB"/>
  </w:style>
  <w:style w:type="character" w:customStyle="1" w:styleId="a">
    <w:name w:val="a"/>
    <w:basedOn w:val="DefaultParagraphFont"/>
    <w:rsid w:val="008B67FB"/>
  </w:style>
  <w:style w:type="character" w:customStyle="1" w:styleId="newstime">
    <w:name w:val="newstime"/>
    <w:basedOn w:val="DefaultParagraphFont"/>
    <w:rsid w:val="008B67FB"/>
  </w:style>
  <w:style w:type="character" w:customStyle="1" w:styleId="IntenseReference1">
    <w:name w:val="Intense Reference1"/>
    <w:qFormat/>
    <w:rsid w:val="008B67FB"/>
    <w:rPr>
      <w:rFonts w:ascii="Arial" w:hAnsi="Arial"/>
      <w:bCs/>
      <w:color w:val="auto"/>
      <w:spacing w:val="5"/>
      <w:sz w:val="20"/>
      <w:u w:val="thick"/>
    </w:rPr>
  </w:style>
  <w:style w:type="character" w:customStyle="1" w:styleId="TagChar3">
    <w:name w:val="Tag Char3"/>
    <w:rsid w:val="008B67FB"/>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8B67FB"/>
    <w:rPr>
      <w:rFonts w:ascii="Garamond" w:hAnsi="Garamond"/>
      <w:b/>
      <w:sz w:val="24"/>
      <w:szCs w:val="26"/>
      <w:bdr w:val="none" w:sz="0" w:space="0" w:color="auto"/>
      <w:shd w:val="clear" w:color="auto" w:fill="FFFF00"/>
    </w:rPr>
  </w:style>
  <w:style w:type="character" w:customStyle="1" w:styleId="texto1">
    <w:name w:val="texto1"/>
    <w:basedOn w:val="DefaultParagraphFont"/>
    <w:rsid w:val="008B67FB"/>
  </w:style>
  <w:style w:type="character" w:customStyle="1" w:styleId="ilad1">
    <w:name w:val="il_ad1"/>
    <w:rsid w:val="008B67FB"/>
    <w:rPr>
      <w:vanish/>
      <w:webHidden w:val="0"/>
      <w:color w:val="000000"/>
      <w:u w:val="single"/>
      <w:specVanish/>
    </w:rPr>
  </w:style>
  <w:style w:type="character" w:customStyle="1" w:styleId="ThickUnderlineCharChar">
    <w:name w:val="Thick Underline Char Char"/>
    <w:rsid w:val="008B67FB"/>
    <w:rPr>
      <w:sz w:val="24"/>
      <w:szCs w:val="24"/>
      <w:u w:val="thick"/>
      <w:lang w:val="en-US" w:eastAsia="en-US" w:bidi="ar-SA"/>
    </w:rPr>
  </w:style>
  <w:style w:type="character" w:customStyle="1" w:styleId="Underline21">
    <w:name w:val="Underline 2"/>
    <w:basedOn w:val="DefaultParagraphFont"/>
    <w:uiPriority w:val="1"/>
    <w:qFormat/>
    <w:rsid w:val="008B67FB"/>
    <w:rPr>
      <w:b/>
      <w:u w:val="single"/>
    </w:rPr>
  </w:style>
  <w:style w:type="paragraph" w:customStyle="1" w:styleId="first">
    <w:name w:val="first"/>
    <w:basedOn w:val="Normal"/>
    <w:qFormat/>
    <w:rsid w:val="008B67FB"/>
    <w:pPr>
      <w:spacing w:before="100" w:beforeAutospacing="1" w:after="100" w:afterAutospacing="1" w:line="240" w:lineRule="auto"/>
    </w:pPr>
    <w:rPr>
      <w:rFonts w:eastAsia="Times New Roman"/>
      <w:sz w:val="24"/>
    </w:rPr>
  </w:style>
  <w:style w:type="character" w:customStyle="1" w:styleId="tx">
    <w:name w:val="tx"/>
    <w:basedOn w:val="DefaultParagraphFont"/>
    <w:rsid w:val="008B67FB"/>
  </w:style>
  <w:style w:type="character" w:customStyle="1" w:styleId="oneclick-link">
    <w:name w:val="oneclick-link"/>
    <w:basedOn w:val="DefaultParagraphFont"/>
    <w:rsid w:val="008B67FB"/>
  </w:style>
  <w:style w:type="paragraph" w:customStyle="1" w:styleId="StyleHeading4TagsmalltextBigcardbodyNormalTagNotBold">
    <w:name w:val="Style Heading 4Tagsmall textBig cardbodyNormal Tag + Not Bold"/>
    <w:basedOn w:val="Heading4"/>
    <w:next w:val="loose"/>
    <w:qFormat/>
    <w:rsid w:val="008B67FB"/>
    <w:pPr>
      <w:spacing w:before="200" w:line="240" w:lineRule="auto"/>
    </w:pPr>
    <w:rPr>
      <w:iCs w:val="0"/>
      <w:sz w:val="22"/>
    </w:rPr>
  </w:style>
  <w:style w:type="character" w:styleId="HTMLTypewriter">
    <w:name w:val="HTML Typewriter"/>
    <w:basedOn w:val="DefaultParagraphFont"/>
    <w:unhideWhenUsed/>
    <w:rsid w:val="008B67FB"/>
    <w:rPr>
      <w:rFonts w:ascii="Consolas" w:hAnsi="Consolas" w:cs="Consolas"/>
      <w:sz w:val="20"/>
      <w:szCs w:val="20"/>
    </w:rPr>
  </w:style>
  <w:style w:type="character" w:customStyle="1" w:styleId="EndnoteTextChar">
    <w:name w:val="Endnote Text Char"/>
    <w:basedOn w:val="DefaultParagraphFont"/>
    <w:locked/>
    <w:rsid w:val="008B67FB"/>
  </w:style>
  <w:style w:type="character" w:customStyle="1" w:styleId="BodyTextFirstIndentChar">
    <w:name w:val="Body Text First Indent Char"/>
    <w:basedOn w:val="Heading8Char"/>
    <w:locked/>
    <w:rsid w:val="008B67FB"/>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8B67FB"/>
  </w:style>
  <w:style w:type="character" w:customStyle="1" w:styleId="BlockHeadingsCharCharChar">
    <w:name w:val="Block Headings Char Char Char"/>
    <w:locked/>
    <w:rsid w:val="008B67FB"/>
  </w:style>
  <w:style w:type="paragraph" w:customStyle="1" w:styleId="BlockHeadingsCharChar">
    <w:name w:val="Block Headings Char Char"/>
    <w:basedOn w:val="Normal"/>
    <w:qFormat/>
    <w:rsid w:val="008B67FB"/>
    <w:pPr>
      <w:spacing w:after="0" w:line="240" w:lineRule="auto"/>
    </w:pPr>
  </w:style>
  <w:style w:type="character" w:customStyle="1" w:styleId="CitesCharCharCharChar">
    <w:name w:val="Cites Char Char Char Char"/>
    <w:locked/>
    <w:rsid w:val="008B67FB"/>
  </w:style>
  <w:style w:type="character" w:customStyle="1" w:styleId="TagsChar1CharChar">
    <w:name w:val="Tags Char1 Char Char"/>
    <w:locked/>
    <w:rsid w:val="008B67FB"/>
  </w:style>
  <w:style w:type="paragraph" w:customStyle="1" w:styleId="TagsChar1Char">
    <w:name w:val="Tags Char1 Char"/>
    <w:basedOn w:val="Normal"/>
    <w:qFormat/>
    <w:rsid w:val="008B67FB"/>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8B67FB"/>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8B67FB"/>
    <w:pPr>
      <w:spacing w:after="0" w:line="240" w:lineRule="auto"/>
    </w:pPr>
  </w:style>
  <w:style w:type="character" w:customStyle="1" w:styleId="CardsFont6ptCharCharChar">
    <w:name w:val="Cards + Font: 6 pt Char Char Char"/>
    <w:locked/>
    <w:rsid w:val="008B67FB"/>
  </w:style>
  <w:style w:type="character" w:customStyle="1" w:styleId="blocktitleChar">
    <w:name w:val="block title Char"/>
    <w:locked/>
    <w:rsid w:val="008B67FB"/>
  </w:style>
  <w:style w:type="character" w:customStyle="1" w:styleId="Cards1Char">
    <w:name w:val="Cards1 Char"/>
    <w:locked/>
    <w:rsid w:val="008B67FB"/>
  </w:style>
  <w:style w:type="paragraph" w:customStyle="1" w:styleId="Cards1">
    <w:name w:val="Cards1"/>
    <w:basedOn w:val="Normal"/>
    <w:qFormat/>
    <w:rsid w:val="008B67FB"/>
    <w:pPr>
      <w:spacing w:after="0" w:line="240" w:lineRule="auto"/>
    </w:pPr>
  </w:style>
  <w:style w:type="character" w:customStyle="1" w:styleId="CardsUnderlineChar">
    <w:name w:val="Cards + Underline Char"/>
    <w:locked/>
    <w:rsid w:val="008B67FB"/>
  </w:style>
  <w:style w:type="paragraph" w:customStyle="1" w:styleId="CardsUnderline">
    <w:name w:val="Cards + Underline"/>
    <w:basedOn w:val="Normal"/>
    <w:next w:val="Style3"/>
    <w:qFormat/>
    <w:rsid w:val="008B67FB"/>
    <w:pPr>
      <w:spacing w:after="0" w:line="240" w:lineRule="auto"/>
    </w:pPr>
  </w:style>
  <w:style w:type="paragraph" w:customStyle="1" w:styleId="StyleNormalWebNormalWebChar1CharNormalWebCharCharC">
    <w:name w:val="Style Normal (Web)Normal (Web) Char1 CharNormal (Web) Char Char C..."/>
    <w:basedOn w:val="Title"/>
    <w:qFormat/>
    <w:rsid w:val="008B67FB"/>
    <w:pPr>
      <w:spacing w:before="0" w:after="0" w:line="240" w:lineRule="auto"/>
      <w:ind w:left="0" w:right="0"/>
      <w:jc w:val="left"/>
      <w:outlineLvl w:val="9"/>
    </w:pPr>
    <w:rPr>
      <w:rFonts w:ascii="Georgia" w:hAnsi="Georgia"/>
      <w:u w:val="none"/>
    </w:rPr>
  </w:style>
  <w:style w:type="paragraph" w:customStyle="1" w:styleId="Reference">
    <w:name w:val="Reference"/>
    <w:qFormat/>
    <w:rsid w:val="008B67FB"/>
    <w:pPr>
      <w:spacing w:after="200" w:line="276" w:lineRule="auto"/>
    </w:pPr>
  </w:style>
  <w:style w:type="character" w:customStyle="1" w:styleId="Debate-CardSmalltextF2Char">
    <w:name w:val="Debate- Card Small text F2 Char"/>
    <w:locked/>
    <w:rsid w:val="008B67FB"/>
  </w:style>
  <w:style w:type="paragraph" w:customStyle="1" w:styleId="Debate-CardSmalltextF2">
    <w:name w:val="Debate- Card Small text F2"/>
    <w:basedOn w:val="Normal"/>
    <w:next w:val="Normal"/>
    <w:qFormat/>
    <w:rsid w:val="008B67FB"/>
    <w:pPr>
      <w:spacing w:after="0" w:line="240" w:lineRule="auto"/>
    </w:pPr>
  </w:style>
  <w:style w:type="paragraph" w:customStyle="1" w:styleId="StyleHeading2Heading2Char2CharHeading2Char1CharCharHead">
    <w:name w:val="Style Heading 2Heading 2 Char2 CharHeading 2 Char1 Char CharHead..."/>
    <w:basedOn w:val="Heading2"/>
    <w:qFormat/>
    <w:rsid w:val="008B67FB"/>
    <w:pPr>
      <w:spacing w:before="480" w:line="240" w:lineRule="auto"/>
    </w:pPr>
  </w:style>
  <w:style w:type="paragraph" w:customStyle="1" w:styleId="Blocktitle0">
    <w:name w:val="Block title"/>
    <w:basedOn w:val="Heading1"/>
    <w:next w:val="Debate-EmphasizedText-F5"/>
    <w:autoRedefine/>
    <w:qFormat/>
    <w:rsid w:val="008B67FB"/>
    <w:pPr>
      <w:spacing w:before="480" w:line="240" w:lineRule="auto"/>
    </w:pPr>
  </w:style>
  <w:style w:type="paragraph" w:customStyle="1" w:styleId="BlockHeading1">
    <w:name w:val="Block Heading 1"/>
    <w:basedOn w:val="Normal"/>
    <w:uiPriority w:val="99"/>
    <w:qFormat/>
    <w:rsid w:val="008B67FB"/>
    <w:pPr>
      <w:spacing w:after="0" w:line="240" w:lineRule="auto"/>
    </w:pPr>
  </w:style>
  <w:style w:type="paragraph" w:customStyle="1" w:styleId="RepeatBlockHeading">
    <w:name w:val="Repeat Block Heading"/>
    <w:basedOn w:val="Normal"/>
    <w:next w:val="Underlining"/>
    <w:uiPriority w:val="99"/>
    <w:qFormat/>
    <w:rsid w:val="008B67FB"/>
    <w:pPr>
      <w:spacing w:after="0" w:line="240" w:lineRule="auto"/>
    </w:pPr>
  </w:style>
  <w:style w:type="character" w:customStyle="1" w:styleId="CardTagChar">
    <w:name w:val="Card Tag Char"/>
    <w:locked/>
    <w:rsid w:val="008B67FB"/>
  </w:style>
  <w:style w:type="paragraph" w:customStyle="1" w:styleId="CardTag">
    <w:name w:val="Card Tag"/>
    <w:next w:val="CardNotUnderlined"/>
    <w:qFormat/>
    <w:rsid w:val="008B67FB"/>
    <w:pPr>
      <w:spacing w:after="200" w:line="276" w:lineRule="auto"/>
    </w:pPr>
  </w:style>
  <w:style w:type="paragraph" w:customStyle="1" w:styleId="textsmall">
    <w:name w:val="textsmall"/>
    <w:basedOn w:val="Normal"/>
    <w:next w:val="MicroText0"/>
    <w:qFormat/>
    <w:rsid w:val="008B67FB"/>
    <w:pPr>
      <w:spacing w:after="0" w:line="240" w:lineRule="auto"/>
    </w:pPr>
  </w:style>
  <w:style w:type="paragraph" w:customStyle="1" w:styleId="SmallCite">
    <w:name w:val="Small Cite"/>
    <w:basedOn w:val="Normal"/>
    <w:next w:val="BlockHeading1"/>
    <w:qFormat/>
    <w:rsid w:val="008B67FB"/>
    <w:pPr>
      <w:spacing w:after="0" w:line="240" w:lineRule="auto"/>
    </w:pPr>
  </w:style>
  <w:style w:type="paragraph" w:customStyle="1" w:styleId="links1">
    <w:name w:val="links1"/>
    <w:basedOn w:val="Normal"/>
    <w:qFormat/>
    <w:rsid w:val="008B67FB"/>
    <w:pPr>
      <w:spacing w:after="0" w:line="240" w:lineRule="auto"/>
    </w:pPr>
  </w:style>
  <w:style w:type="paragraph" w:customStyle="1" w:styleId="endtext">
    <w:name w:val="endtext"/>
    <w:basedOn w:val="Normal"/>
    <w:next w:val="CardTag"/>
    <w:qFormat/>
    <w:rsid w:val="008B67FB"/>
    <w:pPr>
      <w:spacing w:after="0" w:line="240" w:lineRule="auto"/>
    </w:pPr>
  </w:style>
  <w:style w:type="paragraph" w:customStyle="1" w:styleId="g">
    <w:name w:val="g"/>
    <w:basedOn w:val="Normal"/>
    <w:next w:val="Paste"/>
    <w:qFormat/>
    <w:rsid w:val="008B67FB"/>
    <w:pPr>
      <w:spacing w:after="0" w:line="240" w:lineRule="auto"/>
    </w:pPr>
  </w:style>
  <w:style w:type="paragraph" w:customStyle="1" w:styleId="Repeatheader">
    <w:name w:val="Repeat header"/>
    <w:basedOn w:val="Normal"/>
    <w:next w:val="noindent"/>
    <w:autoRedefine/>
    <w:qFormat/>
    <w:rsid w:val="008B67FB"/>
    <w:pPr>
      <w:spacing w:after="0" w:line="240" w:lineRule="auto"/>
    </w:pPr>
  </w:style>
  <w:style w:type="paragraph" w:customStyle="1" w:styleId="StyleCardNotUnderlined8pt">
    <w:name w:val="Style Card Not Underlined + 8 pt"/>
    <w:basedOn w:val="Debate-CardTextUnderlined-F3"/>
    <w:next w:val="endtext"/>
    <w:qFormat/>
    <w:rsid w:val="008B67FB"/>
    <w:pPr>
      <w:spacing w:after="0"/>
      <w:contextualSpacing w:val="0"/>
    </w:pPr>
    <w:rPr>
      <w:rFonts w:cstheme="minorBidi"/>
      <w:u w:val="none"/>
    </w:rPr>
  </w:style>
  <w:style w:type="paragraph" w:customStyle="1" w:styleId="CardNotUnderlined3">
    <w:name w:val="Card Not Underlined 3"/>
    <w:basedOn w:val="Debate-CardTextUnderlined-F3"/>
    <w:qFormat/>
    <w:rsid w:val="008B67FB"/>
    <w:pPr>
      <w:spacing w:after="0"/>
      <w:contextualSpacing w:val="0"/>
    </w:pPr>
    <w:rPr>
      <w:rFonts w:cstheme="minorBidi"/>
      <w:u w:val="none"/>
    </w:rPr>
  </w:style>
  <w:style w:type="paragraph" w:customStyle="1" w:styleId="CardNotUnderlinedFinal">
    <w:name w:val="Card Not Underlined Final"/>
    <w:next w:val="g"/>
    <w:qFormat/>
    <w:rsid w:val="008B67FB"/>
  </w:style>
  <w:style w:type="paragraph" w:customStyle="1" w:styleId="Numbering">
    <w:name w:val="Numbering"/>
    <w:basedOn w:val="Normal"/>
    <w:next w:val="Normal"/>
    <w:qFormat/>
    <w:rsid w:val="008B67FB"/>
    <w:pPr>
      <w:spacing w:after="0" w:line="240" w:lineRule="auto"/>
    </w:pPr>
  </w:style>
  <w:style w:type="paragraph" w:customStyle="1" w:styleId="Un-IndexedHeading">
    <w:name w:val="Un-Indexed Heading"/>
    <w:basedOn w:val="Heading1"/>
    <w:next w:val="Normal"/>
    <w:qFormat/>
    <w:rsid w:val="008B67FB"/>
    <w:pPr>
      <w:spacing w:before="480" w:line="240" w:lineRule="auto"/>
    </w:pPr>
  </w:style>
  <w:style w:type="paragraph" w:customStyle="1" w:styleId="Circle">
    <w:name w:val="Circle"/>
    <w:basedOn w:val="Normal"/>
    <w:next w:val="Normal"/>
    <w:qFormat/>
    <w:rsid w:val="008B67FB"/>
    <w:pPr>
      <w:spacing w:after="0" w:line="240" w:lineRule="auto"/>
    </w:pPr>
  </w:style>
  <w:style w:type="paragraph" w:customStyle="1" w:styleId="PageHeader">
    <w:name w:val="Page Header"/>
    <w:basedOn w:val="Normal"/>
    <w:next w:val="CardNotUnderlined3"/>
    <w:link w:val="PageHeaderChar"/>
    <w:qFormat/>
    <w:rsid w:val="008B67FB"/>
    <w:pPr>
      <w:spacing w:after="0" w:line="240" w:lineRule="auto"/>
    </w:pPr>
  </w:style>
  <w:style w:type="paragraph" w:customStyle="1" w:styleId="IndentedLettering">
    <w:name w:val="Indented Lettering"/>
    <w:next w:val="Normal"/>
    <w:qFormat/>
    <w:rsid w:val="008B67FB"/>
  </w:style>
  <w:style w:type="paragraph" w:customStyle="1" w:styleId="Lettering">
    <w:name w:val="Lettering"/>
    <w:next w:val="Normal"/>
    <w:qFormat/>
    <w:rsid w:val="008B67FB"/>
  </w:style>
  <w:style w:type="paragraph" w:customStyle="1" w:styleId="FileName">
    <w:name w:val="File Name"/>
    <w:basedOn w:val="Normal"/>
    <w:next w:val="Normal"/>
    <w:qFormat/>
    <w:rsid w:val="008B67FB"/>
    <w:pPr>
      <w:spacing w:after="0" w:line="240" w:lineRule="auto"/>
    </w:pPr>
  </w:style>
  <w:style w:type="paragraph" w:customStyle="1" w:styleId="Pagination">
    <w:name w:val="Pagination"/>
    <w:basedOn w:val="Normal"/>
    <w:next w:val="Normal"/>
    <w:qFormat/>
    <w:rsid w:val="008B67FB"/>
    <w:pPr>
      <w:spacing w:after="0" w:line="240" w:lineRule="auto"/>
    </w:pPr>
  </w:style>
  <w:style w:type="paragraph" w:customStyle="1" w:styleId="IndentedNumbering">
    <w:name w:val="Indented Numbering"/>
    <w:basedOn w:val="CardNotUnderlinedFinal"/>
    <w:next w:val="Normal"/>
    <w:qFormat/>
    <w:rsid w:val="008B67FB"/>
  </w:style>
  <w:style w:type="paragraph" w:customStyle="1" w:styleId="CardContinued1">
    <w:name w:val="Card Continued 1"/>
    <w:basedOn w:val="Normal"/>
    <w:next w:val="Normal"/>
    <w:qFormat/>
    <w:rsid w:val="008B67FB"/>
    <w:pPr>
      <w:spacing w:after="0" w:line="240" w:lineRule="auto"/>
    </w:pPr>
  </w:style>
  <w:style w:type="paragraph" w:customStyle="1" w:styleId="CardContinued2">
    <w:name w:val="Card Continued 2"/>
    <w:basedOn w:val="Circle"/>
    <w:next w:val="Normal"/>
    <w:qFormat/>
    <w:rsid w:val="008B67FB"/>
  </w:style>
  <w:style w:type="paragraph" w:customStyle="1" w:styleId="Clearformatting">
    <w:name w:val="Clear formatting"/>
    <w:basedOn w:val="Normal"/>
    <w:next w:val="IndentedLettering"/>
    <w:qFormat/>
    <w:rsid w:val="008B67FB"/>
    <w:pPr>
      <w:spacing w:after="0" w:line="240" w:lineRule="auto"/>
    </w:pPr>
  </w:style>
  <w:style w:type="paragraph" w:customStyle="1" w:styleId="SmallCardText">
    <w:name w:val="Small Card Text"/>
    <w:basedOn w:val="Lettering"/>
    <w:next w:val="FileName"/>
    <w:qFormat/>
    <w:rsid w:val="008B67FB"/>
  </w:style>
  <w:style w:type="paragraph" w:customStyle="1" w:styleId="TAGFONT">
    <w:name w:val="TAG FONT"/>
    <w:basedOn w:val="Normal"/>
    <w:next w:val="Pagination"/>
    <w:autoRedefine/>
    <w:qFormat/>
    <w:rsid w:val="008B67FB"/>
    <w:pPr>
      <w:spacing w:after="0" w:line="240" w:lineRule="auto"/>
    </w:pPr>
  </w:style>
  <w:style w:type="character" w:customStyle="1" w:styleId="LanguageStrikeChar">
    <w:name w:val="Language Strike Char"/>
    <w:locked/>
    <w:rsid w:val="008B67FB"/>
  </w:style>
  <w:style w:type="paragraph" w:customStyle="1" w:styleId="LanguageStrike">
    <w:name w:val="Language Strike"/>
    <w:basedOn w:val="Normal"/>
    <w:next w:val="Normal"/>
    <w:uiPriority w:val="99"/>
    <w:qFormat/>
    <w:rsid w:val="008B67FB"/>
    <w:pPr>
      <w:spacing w:after="0" w:line="240" w:lineRule="auto"/>
    </w:pPr>
  </w:style>
  <w:style w:type="character" w:customStyle="1" w:styleId="8pointChar">
    <w:name w:val="8 point Char"/>
    <w:locked/>
    <w:rsid w:val="008B67FB"/>
  </w:style>
  <w:style w:type="paragraph" w:customStyle="1" w:styleId="8point">
    <w:name w:val="8 point"/>
    <w:basedOn w:val="Normal"/>
    <w:next w:val="fullstory"/>
    <w:qFormat/>
    <w:rsid w:val="008B67FB"/>
    <w:pPr>
      <w:spacing w:after="0" w:line="240" w:lineRule="auto"/>
    </w:pPr>
  </w:style>
  <w:style w:type="character" w:customStyle="1" w:styleId="citationunderlineChar">
    <w:name w:val="citation/underline Char"/>
    <w:locked/>
    <w:rsid w:val="008B67FB"/>
  </w:style>
  <w:style w:type="paragraph" w:customStyle="1" w:styleId="citationunderline">
    <w:name w:val="citation/underline"/>
    <w:autoRedefine/>
    <w:qFormat/>
    <w:rsid w:val="008B67FB"/>
    <w:pPr>
      <w:spacing w:after="200" w:line="276" w:lineRule="auto"/>
    </w:pPr>
  </w:style>
  <w:style w:type="paragraph" w:customStyle="1" w:styleId="Style60">
    <w:name w:val="Style 6"/>
    <w:next w:val="8point"/>
    <w:qFormat/>
    <w:rsid w:val="008B67FB"/>
    <w:pPr>
      <w:spacing w:after="200" w:line="276" w:lineRule="auto"/>
    </w:pPr>
  </w:style>
  <w:style w:type="paragraph" w:customStyle="1" w:styleId="Citation-Complete">
    <w:name w:val="Citation - Complete"/>
    <w:basedOn w:val="Normal"/>
    <w:next w:val="Lettering"/>
    <w:link w:val="Citation-CompleteChar"/>
    <w:autoRedefine/>
    <w:qFormat/>
    <w:rsid w:val="008B67FB"/>
    <w:pPr>
      <w:spacing w:after="0" w:line="240" w:lineRule="auto"/>
    </w:pPr>
  </w:style>
  <w:style w:type="paragraph" w:customStyle="1" w:styleId="Citation-FirstLine">
    <w:name w:val="Citation - First Line"/>
    <w:basedOn w:val="Normal"/>
    <w:next w:val="Style4"/>
    <w:autoRedefine/>
    <w:qFormat/>
    <w:rsid w:val="008B67FB"/>
    <w:pPr>
      <w:spacing w:after="0" w:line="240" w:lineRule="auto"/>
    </w:pPr>
  </w:style>
  <w:style w:type="character" w:customStyle="1" w:styleId="DateCitesAuthorCharChar">
    <w:name w:val="DateCitesAuthor Char Char"/>
    <w:locked/>
    <w:rsid w:val="008B67FB"/>
  </w:style>
  <w:style w:type="paragraph" w:customStyle="1" w:styleId="DateCitesAuthorChar">
    <w:name w:val="DateCitesAuthor Char"/>
    <w:basedOn w:val="Normal"/>
    <w:qFormat/>
    <w:rsid w:val="008B67FB"/>
    <w:pPr>
      <w:spacing w:after="0" w:line="240" w:lineRule="auto"/>
    </w:pPr>
  </w:style>
  <w:style w:type="paragraph" w:customStyle="1" w:styleId="articlebodynormaltext">
    <w:name w:val="articlebody_normaltext"/>
    <w:basedOn w:val="Normal"/>
    <w:next w:val="Citation-Complete"/>
    <w:qFormat/>
    <w:rsid w:val="008B67FB"/>
    <w:pPr>
      <w:spacing w:after="0" w:line="240" w:lineRule="auto"/>
    </w:pPr>
  </w:style>
  <w:style w:type="paragraph" w:customStyle="1" w:styleId="2909F619802848F09E01365C32F34654">
    <w:name w:val="2909F619802848F09E01365C32F34654"/>
    <w:next w:val="Citation-FirstLine"/>
    <w:uiPriority w:val="99"/>
    <w:qFormat/>
    <w:rsid w:val="008B67FB"/>
    <w:pPr>
      <w:spacing w:after="200" w:line="276" w:lineRule="auto"/>
    </w:pPr>
  </w:style>
  <w:style w:type="paragraph" w:customStyle="1" w:styleId="D345FF3D873148C5AE3FBF3267827368">
    <w:name w:val="D345FF3D873148C5AE3FBF3267827368"/>
    <w:uiPriority w:val="99"/>
    <w:qFormat/>
    <w:rsid w:val="008B67FB"/>
    <w:pPr>
      <w:spacing w:after="200" w:line="276" w:lineRule="auto"/>
    </w:pPr>
  </w:style>
  <w:style w:type="paragraph" w:customStyle="1" w:styleId="targetcaption">
    <w:name w:val="targetcaption"/>
    <w:basedOn w:val="Normal"/>
    <w:next w:val="2909F619802848F09E01365C32F34654"/>
    <w:qFormat/>
    <w:rsid w:val="008B67FB"/>
    <w:pPr>
      <w:spacing w:after="0" w:line="240" w:lineRule="auto"/>
    </w:pPr>
  </w:style>
  <w:style w:type="paragraph" w:customStyle="1" w:styleId="Tag12">
    <w:name w:val="Tag12"/>
    <w:basedOn w:val="Normal"/>
    <w:next w:val="Smalltext"/>
    <w:qFormat/>
    <w:rsid w:val="008B67FB"/>
    <w:pPr>
      <w:spacing w:after="0" w:line="240" w:lineRule="auto"/>
    </w:pPr>
  </w:style>
  <w:style w:type="character" w:customStyle="1" w:styleId="StyleStyle411pt1Char">
    <w:name w:val="Style Style4 + 11 pt1 Char"/>
    <w:locked/>
    <w:rsid w:val="008B67FB"/>
  </w:style>
  <w:style w:type="paragraph" w:customStyle="1" w:styleId="StyleStyle411pt1">
    <w:name w:val="Style Style4 + 11 pt1"/>
    <w:basedOn w:val="Normal"/>
    <w:next w:val="cards0"/>
    <w:qFormat/>
    <w:rsid w:val="008B67FB"/>
    <w:pPr>
      <w:spacing w:after="0" w:line="240" w:lineRule="auto"/>
    </w:pPr>
  </w:style>
  <w:style w:type="paragraph" w:customStyle="1" w:styleId="CM5">
    <w:name w:val="CM5"/>
    <w:basedOn w:val="Normal"/>
    <w:qFormat/>
    <w:rsid w:val="008B67FB"/>
    <w:pPr>
      <w:spacing w:after="0" w:line="240" w:lineRule="auto"/>
    </w:pPr>
  </w:style>
  <w:style w:type="paragraph" w:customStyle="1" w:styleId="CM9">
    <w:name w:val="CM9"/>
    <w:basedOn w:val="Normal"/>
    <w:uiPriority w:val="99"/>
    <w:qFormat/>
    <w:rsid w:val="008B67FB"/>
    <w:pPr>
      <w:spacing w:after="0" w:line="240" w:lineRule="auto"/>
    </w:pPr>
  </w:style>
  <w:style w:type="paragraph" w:customStyle="1" w:styleId="CM6">
    <w:name w:val="CM6"/>
    <w:basedOn w:val="Normal"/>
    <w:uiPriority w:val="99"/>
    <w:qFormat/>
    <w:rsid w:val="008B67FB"/>
    <w:pPr>
      <w:spacing w:after="0" w:line="240" w:lineRule="auto"/>
    </w:pPr>
  </w:style>
  <w:style w:type="paragraph" w:customStyle="1" w:styleId="boldness">
    <w:name w:val="boldness"/>
    <w:basedOn w:val="Normal"/>
    <w:next w:val="TagCite"/>
    <w:qFormat/>
    <w:rsid w:val="008B67FB"/>
    <w:pPr>
      <w:spacing w:after="0" w:line="240" w:lineRule="auto"/>
    </w:pPr>
  </w:style>
  <w:style w:type="character" w:customStyle="1" w:styleId="UnderlineCardChar0">
    <w:name w:val="UnderlineCard Char"/>
    <w:locked/>
    <w:rsid w:val="008B67FB"/>
  </w:style>
  <w:style w:type="paragraph" w:customStyle="1" w:styleId="UnderlineCard0">
    <w:name w:val="UnderlineCard"/>
    <w:basedOn w:val="Heading4"/>
    <w:next w:val="CM6"/>
    <w:qFormat/>
    <w:rsid w:val="008B67FB"/>
    <w:pPr>
      <w:spacing w:before="200" w:line="240" w:lineRule="auto"/>
    </w:pPr>
    <w:rPr>
      <w:iCs w:val="0"/>
      <w:sz w:val="22"/>
    </w:rPr>
  </w:style>
  <w:style w:type="paragraph" w:customStyle="1" w:styleId="CM21">
    <w:name w:val="CM21"/>
    <w:basedOn w:val="Normal"/>
    <w:uiPriority w:val="99"/>
    <w:qFormat/>
    <w:rsid w:val="008B67FB"/>
    <w:pPr>
      <w:spacing w:after="0" w:line="240" w:lineRule="auto"/>
    </w:pPr>
  </w:style>
  <w:style w:type="paragraph" w:customStyle="1" w:styleId="CM22">
    <w:name w:val="CM22"/>
    <w:basedOn w:val="Normal"/>
    <w:uiPriority w:val="99"/>
    <w:qFormat/>
    <w:rsid w:val="008B67FB"/>
    <w:pPr>
      <w:spacing w:after="0" w:line="240" w:lineRule="auto"/>
    </w:pPr>
  </w:style>
  <w:style w:type="paragraph" w:customStyle="1" w:styleId="CM4">
    <w:name w:val="CM4"/>
    <w:basedOn w:val="Normal"/>
    <w:uiPriority w:val="99"/>
    <w:qFormat/>
    <w:rsid w:val="008B67FB"/>
    <w:pPr>
      <w:spacing w:after="0" w:line="240" w:lineRule="auto"/>
    </w:pPr>
  </w:style>
  <w:style w:type="paragraph" w:customStyle="1" w:styleId="Pa10">
    <w:name w:val="Pa10"/>
    <w:basedOn w:val="Normal"/>
    <w:uiPriority w:val="99"/>
    <w:qFormat/>
    <w:rsid w:val="008B67FB"/>
    <w:pPr>
      <w:spacing w:after="0" w:line="240" w:lineRule="auto"/>
    </w:pPr>
  </w:style>
  <w:style w:type="paragraph" w:customStyle="1" w:styleId="Pa31">
    <w:name w:val="Pa3+1"/>
    <w:basedOn w:val="Normal"/>
    <w:uiPriority w:val="99"/>
    <w:qFormat/>
    <w:rsid w:val="008B67FB"/>
    <w:pPr>
      <w:spacing w:after="0" w:line="240" w:lineRule="auto"/>
    </w:pPr>
  </w:style>
  <w:style w:type="paragraph" w:customStyle="1" w:styleId="Pa1">
    <w:name w:val="Pa1"/>
    <w:basedOn w:val="Normal"/>
    <w:qFormat/>
    <w:rsid w:val="008B67FB"/>
    <w:pPr>
      <w:spacing w:after="0" w:line="240" w:lineRule="auto"/>
    </w:pPr>
  </w:style>
  <w:style w:type="paragraph" w:customStyle="1" w:styleId="Pa2">
    <w:name w:val="Pa2"/>
    <w:basedOn w:val="Normal"/>
    <w:uiPriority w:val="99"/>
    <w:qFormat/>
    <w:rsid w:val="008B67FB"/>
    <w:pPr>
      <w:spacing w:after="0" w:line="240" w:lineRule="auto"/>
    </w:pPr>
  </w:style>
  <w:style w:type="paragraph" w:customStyle="1" w:styleId="FreeFormA">
    <w:name w:val="Free Form A"/>
    <w:next w:val="Pa10"/>
    <w:uiPriority w:val="99"/>
    <w:qFormat/>
    <w:rsid w:val="008B67FB"/>
    <w:pPr>
      <w:spacing w:after="200" w:line="276" w:lineRule="auto"/>
    </w:pPr>
  </w:style>
  <w:style w:type="paragraph" w:customStyle="1" w:styleId="H4Tag">
    <w:name w:val="H4 (Tag)"/>
    <w:basedOn w:val="Normal"/>
    <w:next w:val="Pa31"/>
    <w:qFormat/>
    <w:rsid w:val="008B67FB"/>
    <w:pPr>
      <w:spacing w:after="0" w:line="240" w:lineRule="auto"/>
    </w:pPr>
  </w:style>
  <w:style w:type="character" w:customStyle="1" w:styleId="CardUpSize-LightChar">
    <w:name w:val="CardUpSize - Light Char"/>
    <w:basedOn w:val="DefaultParagraphFont"/>
    <w:locked/>
    <w:rsid w:val="008B67FB"/>
  </w:style>
  <w:style w:type="paragraph" w:customStyle="1" w:styleId="CardUpSize-Light">
    <w:name w:val="CardUpSize - Light"/>
    <w:basedOn w:val="Normal"/>
    <w:next w:val="Pa2"/>
    <w:qFormat/>
    <w:rsid w:val="008B67FB"/>
    <w:pPr>
      <w:spacing w:after="0" w:line="240" w:lineRule="auto"/>
    </w:pPr>
  </w:style>
  <w:style w:type="character" w:customStyle="1" w:styleId="CiteCardUpSize-HeavyChar">
    <w:name w:val="Cite // CardUpSize - Heavy Char"/>
    <w:basedOn w:val="DefaultParagraphFont"/>
    <w:locked/>
    <w:rsid w:val="008B67FB"/>
  </w:style>
  <w:style w:type="paragraph" w:customStyle="1" w:styleId="CiteCardUpSize-Heavy">
    <w:name w:val="Cite // CardUpSize - Heavy"/>
    <w:basedOn w:val="Normal"/>
    <w:next w:val="H4Tag"/>
    <w:qFormat/>
    <w:rsid w:val="008B67FB"/>
    <w:pPr>
      <w:spacing w:after="0" w:line="240" w:lineRule="auto"/>
    </w:pPr>
  </w:style>
  <w:style w:type="character" w:customStyle="1" w:styleId="HotRouteCharCharCharCharCharChar">
    <w:name w:val="Hot Route! Char Char Char Char Char Char"/>
    <w:locked/>
    <w:rsid w:val="008B67FB"/>
  </w:style>
  <w:style w:type="paragraph" w:customStyle="1" w:styleId="HotRouteCharCharCharCharChar">
    <w:name w:val="Hot Route! Char Char Char Char Char"/>
    <w:basedOn w:val="Normal"/>
    <w:next w:val="CardUpSize-Light"/>
    <w:qFormat/>
    <w:rsid w:val="008B67FB"/>
    <w:pPr>
      <w:spacing w:after="0" w:line="240" w:lineRule="auto"/>
    </w:pPr>
  </w:style>
  <w:style w:type="character" w:customStyle="1" w:styleId="SmallTextCharCharCharChar">
    <w:name w:val="Small Text Char Char Char Char"/>
    <w:locked/>
    <w:rsid w:val="008B67FB"/>
  </w:style>
  <w:style w:type="paragraph" w:customStyle="1" w:styleId="SmallTextCharCharChar">
    <w:name w:val="Small Text Char Char Char"/>
    <w:basedOn w:val="Normal"/>
    <w:next w:val="CiteCardUpSize-Heavy"/>
    <w:qFormat/>
    <w:rsid w:val="008B67FB"/>
    <w:pPr>
      <w:spacing w:after="0" w:line="240" w:lineRule="auto"/>
    </w:pPr>
  </w:style>
  <w:style w:type="character" w:customStyle="1" w:styleId="UnderlineCharCharCharCharCharCharCharChar">
    <w:name w:val="Underline Char Char Char Char Char Char Char Char"/>
    <w:basedOn w:val="DefaultParagraphFont"/>
    <w:locked/>
    <w:rsid w:val="008B67FB"/>
  </w:style>
  <w:style w:type="paragraph" w:customStyle="1" w:styleId="UnderlineCharCharCharCharCharCharChar">
    <w:name w:val="Underline Char Char Char Char Char Char Char"/>
    <w:basedOn w:val="Normal"/>
    <w:qFormat/>
    <w:rsid w:val="008B67FB"/>
    <w:pPr>
      <w:spacing w:after="0" w:line="240" w:lineRule="auto"/>
    </w:pPr>
  </w:style>
  <w:style w:type="character" w:customStyle="1" w:styleId="SmalltextCharCharCharChar0">
    <w:name w:val="Small text Char Char Char Char"/>
    <w:basedOn w:val="DefaultParagraphFont"/>
    <w:locked/>
    <w:rsid w:val="008B67FB"/>
  </w:style>
  <w:style w:type="paragraph" w:customStyle="1" w:styleId="SmalltextCharCharChar0">
    <w:name w:val="Small text Char Char Char"/>
    <w:basedOn w:val="Normal"/>
    <w:next w:val="Analytics"/>
    <w:qFormat/>
    <w:rsid w:val="008B67FB"/>
    <w:pPr>
      <w:spacing w:after="0" w:line="240" w:lineRule="auto"/>
    </w:pPr>
  </w:style>
  <w:style w:type="paragraph" w:customStyle="1" w:styleId="Tagandcite">
    <w:name w:val="Tag and cite"/>
    <w:basedOn w:val="Normal"/>
    <w:uiPriority w:val="99"/>
    <w:qFormat/>
    <w:rsid w:val="008B67FB"/>
    <w:pPr>
      <w:spacing w:after="0" w:line="240" w:lineRule="auto"/>
    </w:pPr>
  </w:style>
  <w:style w:type="paragraph" w:customStyle="1" w:styleId="Textbody">
    <w:name w:val="Text body"/>
    <w:basedOn w:val="SmalltextCharCharChar0"/>
    <w:next w:val="WW-Default"/>
    <w:qFormat/>
    <w:rsid w:val="008B67FB"/>
  </w:style>
  <w:style w:type="paragraph" w:customStyle="1" w:styleId="comments">
    <w:name w:val="comments"/>
    <w:basedOn w:val="Normal"/>
    <w:next w:val="Standard"/>
    <w:qFormat/>
    <w:rsid w:val="008B67FB"/>
    <w:pPr>
      <w:spacing w:after="0" w:line="240" w:lineRule="auto"/>
    </w:pPr>
  </w:style>
  <w:style w:type="paragraph" w:customStyle="1" w:styleId="Default1">
    <w:name w:val="Default1"/>
    <w:basedOn w:val="Normal"/>
    <w:uiPriority w:val="99"/>
    <w:qFormat/>
    <w:rsid w:val="008B67FB"/>
    <w:pPr>
      <w:spacing w:after="0" w:line="240" w:lineRule="auto"/>
    </w:pPr>
  </w:style>
  <w:style w:type="paragraph" w:customStyle="1" w:styleId="NFAPWPheader">
    <w:name w:val="NFAP WP header"/>
    <w:basedOn w:val="Normal"/>
    <w:uiPriority w:val="99"/>
    <w:qFormat/>
    <w:rsid w:val="008B67FB"/>
    <w:pPr>
      <w:spacing w:after="0" w:line="240" w:lineRule="auto"/>
    </w:pPr>
  </w:style>
  <w:style w:type="character" w:customStyle="1" w:styleId="UnderlinedCardTextChar">
    <w:name w:val="Underlined Card Text Char"/>
    <w:locked/>
    <w:rsid w:val="008B67FB"/>
  </w:style>
  <w:style w:type="paragraph" w:customStyle="1" w:styleId="UnderlinedCardText">
    <w:name w:val="Underlined Card Text"/>
    <w:basedOn w:val="Normal"/>
    <w:next w:val="Circled"/>
    <w:qFormat/>
    <w:rsid w:val="008B67FB"/>
    <w:pPr>
      <w:spacing w:after="0" w:line="240" w:lineRule="auto"/>
    </w:pPr>
  </w:style>
  <w:style w:type="character" w:customStyle="1" w:styleId="cardtextemphasisChar">
    <w:name w:val="card text emphasis Char"/>
    <w:locked/>
    <w:rsid w:val="008B67FB"/>
  </w:style>
  <w:style w:type="paragraph" w:customStyle="1" w:styleId="cardtextemphasis">
    <w:name w:val="card text emphasis"/>
    <w:basedOn w:val="Circled"/>
    <w:next w:val="MinimizedText"/>
    <w:qFormat/>
    <w:rsid w:val="008B67FB"/>
    <w:pPr>
      <w:spacing w:line="240" w:lineRule="auto"/>
    </w:pPr>
    <w:rPr>
      <w:rFonts w:eastAsiaTheme="minorHAnsi"/>
      <w:b w:val="0"/>
      <w:szCs w:val="22"/>
      <w:u w:val="none"/>
    </w:rPr>
  </w:style>
  <w:style w:type="character" w:customStyle="1" w:styleId="CiteCharCharChar">
    <w:name w:val="Cite Char Char Char"/>
    <w:locked/>
    <w:rsid w:val="008B67FB"/>
  </w:style>
  <w:style w:type="paragraph" w:customStyle="1" w:styleId="CiteCharChar">
    <w:name w:val="Cite Char Char"/>
    <w:basedOn w:val="Normal"/>
    <w:next w:val="Normal"/>
    <w:qFormat/>
    <w:rsid w:val="008B67FB"/>
    <w:pPr>
      <w:spacing w:after="0" w:line="240" w:lineRule="auto"/>
    </w:pPr>
  </w:style>
  <w:style w:type="character" w:customStyle="1" w:styleId="CiteCardChar">
    <w:name w:val="Cite_Card Char"/>
    <w:locked/>
    <w:rsid w:val="008B67FB"/>
  </w:style>
  <w:style w:type="paragraph" w:customStyle="1" w:styleId="CiteCard">
    <w:name w:val="Cite_Card"/>
    <w:next w:val="CiteCharChar"/>
    <w:qFormat/>
    <w:rsid w:val="008B67FB"/>
    <w:pPr>
      <w:spacing w:after="200" w:line="276" w:lineRule="auto"/>
    </w:pPr>
  </w:style>
  <w:style w:type="character" w:customStyle="1" w:styleId="BoldandUnderlineCharChar2">
    <w:name w:val="Bold and Underline Char Char2"/>
    <w:locked/>
    <w:rsid w:val="008B67FB"/>
  </w:style>
  <w:style w:type="paragraph" w:customStyle="1" w:styleId="BoldandUnderlineChar">
    <w:name w:val="Bold and Underline Char"/>
    <w:basedOn w:val="Normal"/>
    <w:next w:val="UnreadText"/>
    <w:qFormat/>
    <w:rsid w:val="008B67FB"/>
    <w:pPr>
      <w:spacing w:after="0" w:line="240" w:lineRule="auto"/>
    </w:pPr>
  </w:style>
  <w:style w:type="paragraph" w:customStyle="1" w:styleId="CiteCardCharChar">
    <w:name w:val="Cite_Card Char Char"/>
    <w:autoRedefine/>
    <w:qFormat/>
    <w:rsid w:val="008B67FB"/>
    <w:pPr>
      <w:spacing w:after="200" w:line="276" w:lineRule="auto"/>
    </w:pPr>
  </w:style>
  <w:style w:type="character" w:customStyle="1" w:styleId="CiteCardCharCharCharChar">
    <w:name w:val="Cite_Card Char Char Char Char"/>
    <w:locked/>
    <w:rsid w:val="008B67FB"/>
  </w:style>
  <w:style w:type="paragraph" w:customStyle="1" w:styleId="CiteCardCharCharChar">
    <w:name w:val="Cite_Card Char Char Char"/>
    <w:qFormat/>
    <w:rsid w:val="008B67FB"/>
    <w:pPr>
      <w:spacing w:after="200" w:line="276" w:lineRule="auto"/>
    </w:pPr>
  </w:style>
  <w:style w:type="paragraph" w:customStyle="1" w:styleId="heading0">
    <w:name w:val="heading"/>
    <w:basedOn w:val="Normal"/>
    <w:next w:val="BoldandUnderlineChar"/>
    <w:qFormat/>
    <w:rsid w:val="008B67FB"/>
    <w:pPr>
      <w:spacing w:after="0" w:line="240" w:lineRule="auto"/>
    </w:pPr>
  </w:style>
  <w:style w:type="character" w:customStyle="1" w:styleId="LittleChar">
    <w:name w:val="Little Char"/>
    <w:locked/>
    <w:rsid w:val="008B67FB"/>
  </w:style>
  <w:style w:type="paragraph" w:customStyle="1" w:styleId="Little">
    <w:name w:val="Little"/>
    <w:basedOn w:val="Normal"/>
    <w:qFormat/>
    <w:rsid w:val="008B67FB"/>
    <w:pPr>
      <w:spacing w:after="0" w:line="240" w:lineRule="auto"/>
    </w:pPr>
  </w:style>
  <w:style w:type="character" w:customStyle="1" w:styleId="DebateHeaderChar">
    <w:name w:val="Debate Header Char"/>
    <w:locked/>
    <w:rsid w:val="008B67FB"/>
  </w:style>
  <w:style w:type="paragraph" w:customStyle="1" w:styleId="DebateHeader">
    <w:name w:val="Debate Header"/>
    <w:basedOn w:val="Normal"/>
    <w:next w:val="Normal"/>
    <w:autoRedefine/>
    <w:uiPriority w:val="99"/>
    <w:qFormat/>
    <w:rsid w:val="008B67FB"/>
    <w:pPr>
      <w:spacing w:after="0" w:line="240" w:lineRule="auto"/>
    </w:pPr>
  </w:style>
  <w:style w:type="paragraph" w:customStyle="1" w:styleId="articletitle0">
    <w:name w:val="article_title"/>
    <w:basedOn w:val="Normal"/>
    <w:qFormat/>
    <w:rsid w:val="008B67FB"/>
    <w:pPr>
      <w:spacing w:after="0" w:line="240" w:lineRule="auto"/>
    </w:pPr>
  </w:style>
  <w:style w:type="character" w:customStyle="1" w:styleId="UnhighlightedChar">
    <w:name w:val="Unhighlighted Char"/>
    <w:locked/>
    <w:rsid w:val="008B67FB"/>
  </w:style>
  <w:style w:type="paragraph" w:customStyle="1" w:styleId="Unhighlighted">
    <w:name w:val="Unhighlighted"/>
    <w:basedOn w:val="Normal"/>
    <w:next w:val="TagCite1"/>
    <w:autoRedefine/>
    <w:qFormat/>
    <w:rsid w:val="008B67FB"/>
    <w:pPr>
      <w:spacing w:after="0" w:line="240" w:lineRule="auto"/>
    </w:pPr>
  </w:style>
  <w:style w:type="paragraph" w:customStyle="1" w:styleId="Caption1">
    <w:name w:val="Caption1"/>
    <w:basedOn w:val="Normal"/>
    <w:qFormat/>
    <w:rsid w:val="008B67FB"/>
    <w:pPr>
      <w:spacing w:after="0" w:line="240" w:lineRule="auto"/>
    </w:pPr>
  </w:style>
  <w:style w:type="character" w:customStyle="1" w:styleId="StylecardUnderlineChar">
    <w:name w:val="Style card + Underline Char"/>
    <w:locked/>
    <w:rsid w:val="008B67FB"/>
  </w:style>
  <w:style w:type="paragraph" w:customStyle="1" w:styleId="StylecardUnderline">
    <w:name w:val="Style card + Underline"/>
    <w:basedOn w:val="CiteSpacing"/>
    <w:next w:val="Unhighlighted"/>
    <w:qFormat/>
    <w:rsid w:val="008B67FB"/>
    <w:pPr>
      <w:spacing w:line="240" w:lineRule="auto"/>
    </w:pPr>
  </w:style>
  <w:style w:type="paragraph" w:customStyle="1" w:styleId="TagF3">
    <w:name w:val="Tag (F3)"/>
    <w:next w:val="Caption1"/>
    <w:qFormat/>
    <w:rsid w:val="008B67FB"/>
    <w:pPr>
      <w:spacing w:after="200" w:line="276" w:lineRule="auto"/>
    </w:pPr>
  </w:style>
  <w:style w:type="paragraph" w:customStyle="1" w:styleId="i1">
    <w:name w:val="i1"/>
    <w:basedOn w:val="Normal"/>
    <w:uiPriority w:val="99"/>
    <w:qFormat/>
    <w:rsid w:val="008B67FB"/>
    <w:pPr>
      <w:spacing w:after="0" w:line="240" w:lineRule="auto"/>
    </w:pPr>
  </w:style>
  <w:style w:type="paragraph" w:customStyle="1" w:styleId="style14">
    <w:name w:val="style14"/>
    <w:basedOn w:val="Normal"/>
    <w:next w:val="Heading1"/>
    <w:qFormat/>
    <w:rsid w:val="008B67FB"/>
    <w:pPr>
      <w:spacing w:after="0" w:line="240" w:lineRule="auto"/>
    </w:pPr>
  </w:style>
  <w:style w:type="paragraph" w:customStyle="1" w:styleId="CardTagCite1Char">
    <w:name w:val="Card Tag + Cite #1 Char"/>
    <w:basedOn w:val="Normal"/>
    <w:qFormat/>
    <w:rsid w:val="008B67FB"/>
    <w:pPr>
      <w:spacing w:after="0" w:line="240" w:lineRule="auto"/>
    </w:pPr>
  </w:style>
  <w:style w:type="paragraph" w:customStyle="1" w:styleId="articlebody">
    <w:name w:val="articlebody"/>
    <w:basedOn w:val="Normal"/>
    <w:next w:val="i1"/>
    <w:qFormat/>
    <w:rsid w:val="008B67FB"/>
    <w:pPr>
      <w:spacing w:after="0" w:line="240" w:lineRule="auto"/>
    </w:pPr>
  </w:style>
  <w:style w:type="character" w:customStyle="1" w:styleId="CiteCardCharCharCharCharCharCharCharChar">
    <w:name w:val="Cite_Card Char Char Char Char Char Char Char Char"/>
    <w:locked/>
    <w:rsid w:val="008B67FB"/>
  </w:style>
  <w:style w:type="paragraph" w:customStyle="1" w:styleId="CiteCardCharCharCharCharCharCharChar">
    <w:name w:val="Cite_Card Char Char Char Char Char Char Char"/>
    <w:next w:val="CardTagCite1Char"/>
    <w:autoRedefine/>
    <w:qFormat/>
    <w:rsid w:val="008B67FB"/>
    <w:pPr>
      <w:spacing w:after="200" w:line="276" w:lineRule="auto"/>
    </w:pPr>
  </w:style>
  <w:style w:type="paragraph" w:customStyle="1" w:styleId="foldie">
    <w:name w:val="foldie"/>
    <w:basedOn w:val="BoldandUnderlineChar"/>
    <w:next w:val="HotRoute0"/>
    <w:qFormat/>
    <w:rsid w:val="008B67FB"/>
  </w:style>
  <w:style w:type="paragraph" w:customStyle="1" w:styleId="billtextsection">
    <w:name w:val="bill_text_section"/>
    <w:basedOn w:val="Normal"/>
    <w:next w:val="articlebody"/>
    <w:qFormat/>
    <w:rsid w:val="008B67FB"/>
    <w:pPr>
      <w:spacing w:after="0" w:line="240" w:lineRule="auto"/>
    </w:pPr>
  </w:style>
  <w:style w:type="character" w:customStyle="1" w:styleId="CiteNormalChar">
    <w:name w:val="Cite Normal Char"/>
    <w:locked/>
    <w:rsid w:val="008B67FB"/>
  </w:style>
  <w:style w:type="paragraph" w:customStyle="1" w:styleId="Pa3">
    <w:name w:val="Pa3"/>
    <w:basedOn w:val="Normal"/>
    <w:uiPriority w:val="99"/>
    <w:qFormat/>
    <w:rsid w:val="008B67FB"/>
    <w:pPr>
      <w:spacing w:after="0" w:line="240" w:lineRule="auto"/>
    </w:pPr>
  </w:style>
  <w:style w:type="character" w:customStyle="1" w:styleId="NormaltextCharChar">
    <w:name w:val="Normal text Char Char"/>
    <w:locked/>
    <w:rsid w:val="008B67FB"/>
  </w:style>
  <w:style w:type="paragraph" w:customStyle="1" w:styleId="Normaltext0">
    <w:name w:val="Normal text"/>
    <w:basedOn w:val="Normal"/>
    <w:autoRedefine/>
    <w:qFormat/>
    <w:rsid w:val="008B67FB"/>
    <w:pPr>
      <w:spacing w:after="0" w:line="240" w:lineRule="auto"/>
    </w:pPr>
  </w:style>
  <w:style w:type="character" w:customStyle="1" w:styleId="underlinedcardChar1">
    <w:name w:val="underlined card Char"/>
    <w:locked/>
    <w:rsid w:val="008B67FB"/>
  </w:style>
  <w:style w:type="paragraph" w:customStyle="1" w:styleId="underlinedcard1">
    <w:name w:val="underlined card"/>
    <w:basedOn w:val="Normal"/>
    <w:next w:val="Pa3"/>
    <w:autoRedefine/>
    <w:qFormat/>
    <w:rsid w:val="008B67FB"/>
    <w:pPr>
      <w:spacing w:after="0" w:line="240" w:lineRule="auto"/>
    </w:pPr>
  </w:style>
  <w:style w:type="character" w:customStyle="1" w:styleId="Debate-CardTagandCite-F6Char">
    <w:name w:val="Debate- Card Tag and Cite- F6 Char"/>
    <w:locked/>
    <w:rsid w:val="008B67FB"/>
  </w:style>
  <w:style w:type="paragraph" w:customStyle="1" w:styleId="Debate-CardTagandCite-F6">
    <w:name w:val="Debate- Card Tag and Cite- F6"/>
    <w:basedOn w:val="Normal"/>
    <w:next w:val="Normaltext0"/>
    <w:qFormat/>
    <w:rsid w:val="008B67FB"/>
    <w:pPr>
      <w:spacing w:after="0" w:line="240" w:lineRule="auto"/>
    </w:pPr>
  </w:style>
  <w:style w:type="paragraph" w:customStyle="1" w:styleId="BLOCKTITLE3">
    <w:name w:val="BLOCK TITLE"/>
    <w:basedOn w:val="Normal"/>
    <w:uiPriority w:val="99"/>
    <w:qFormat/>
    <w:rsid w:val="008B67FB"/>
    <w:pPr>
      <w:spacing w:after="0" w:line="240" w:lineRule="auto"/>
    </w:pPr>
  </w:style>
  <w:style w:type="paragraph" w:customStyle="1" w:styleId="StyleNormalWeb10pt">
    <w:name w:val="Style Normal (Web) + 10 pt"/>
    <w:basedOn w:val="Title"/>
    <w:next w:val="Boldunderline1"/>
    <w:qFormat/>
    <w:rsid w:val="008B67FB"/>
    <w:pPr>
      <w:spacing w:before="0" w:after="0" w:line="240" w:lineRule="auto"/>
      <w:ind w:left="0" w:right="0"/>
      <w:jc w:val="left"/>
      <w:outlineLvl w:val="9"/>
    </w:pPr>
    <w:rPr>
      <w:rFonts w:ascii="Georgia" w:hAnsi="Georgia"/>
      <w:u w:val="none"/>
    </w:rPr>
  </w:style>
  <w:style w:type="character" w:customStyle="1" w:styleId="cardChar0">
    <w:name w:val="%card Char"/>
    <w:locked/>
    <w:rsid w:val="008B67FB"/>
  </w:style>
  <w:style w:type="paragraph" w:customStyle="1" w:styleId="card">
    <w:name w:val="%card"/>
    <w:basedOn w:val="Normal"/>
    <w:next w:val="BLOCKTITLE3"/>
    <w:qFormat/>
    <w:rsid w:val="008B67FB"/>
    <w:pPr>
      <w:spacing w:after="0" w:line="240" w:lineRule="auto"/>
    </w:pPr>
  </w:style>
  <w:style w:type="character" w:customStyle="1" w:styleId="UnunderlinedTextChar">
    <w:name w:val="Ununderlined Text Char"/>
    <w:locked/>
    <w:rsid w:val="008B67FB"/>
  </w:style>
  <w:style w:type="paragraph" w:customStyle="1" w:styleId="UnunderlinedText">
    <w:name w:val="Ununderlined Text"/>
    <w:basedOn w:val="Normal"/>
    <w:next w:val="card"/>
    <w:autoRedefine/>
    <w:qFormat/>
    <w:rsid w:val="008B67FB"/>
    <w:pPr>
      <w:spacing w:after="0" w:line="240" w:lineRule="auto"/>
    </w:pPr>
  </w:style>
  <w:style w:type="character" w:customStyle="1" w:styleId="ReallyfuckingsmallCharCharCharChar">
    <w:name w:val="Really fucking small Char Char Char Char"/>
    <w:locked/>
    <w:rsid w:val="008B67FB"/>
  </w:style>
  <w:style w:type="paragraph" w:customStyle="1" w:styleId="ReallyfuckingsmallCharCharChar">
    <w:name w:val="Really fucking small Char Char Char"/>
    <w:basedOn w:val="Normal"/>
    <w:next w:val="NoSpacing"/>
    <w:qFormat/>
    <w:rsid w:val="008B67FB"/>
    <w:pPr>
      <w:spacing w:after="0" w:line="240" w:lineRule="auto"/>
    </w:pPr>
  </w:style>
  <w:style w:type="character" w:customStyle="1" w:styleId="CardDownx1Char">
    <w:name w:val="CardDown x1 Char"/>
    <w:locked/>
    <w:rsid w:val="008B67FB"/>
  </w:style>
  <w:style w:type="paragraph" w:customStyle="1" w:styleId="CardDownx1">
    <w:name w:val="CardDown x1"/>
    <w:basedOn w:val="Normal"/>
    <w:next w:val="Regular"/>
    <w:qFormat/>
    <w:rsid w:val="008B67FB"/>
    <w:pPr>
      <w:spacing w:after="0" w:line="240" w:lineRule="auto"/>
    </w:pPr>
  </w:style>
  <w:style w:type="paragraph" w:customStyle="1" w:styleId="CardDownx15">
    <w:name w:val="CardDown x1.5"/>
    <w:basedOn w:val="Normal"/>
    <w:qFormat/>
    <w:rsid w:val="008B67FB"/>
    <w:pPr>
      <w:spacing w:after="0" w:line="240" w:lineRule="auto"/>
    </w:pPr>
  </w:style>
  <w:style w:type="paragraph" w:customStyle="1" w:styleId="Reallyfuckingsmall">
    <w:name w:val="Really fucking small"/>
    <w:basedOn w:val="Normal"/>
    <w:qFormat/>
    <w:rsid w:val="008B67FB"/>
    <w:pPr>
      <w:spacing w:after="0" w:line="240" w:lineRule="auto"/>
    </w:pPr>
  </w:style>
  <w:style w:type="character" w:customStyle="1" w:styleId="FullCiteChar">
    <w:name w:val="Full Cite Char"/>
    <w:locked/>
    <w:rsid w:val="008B67FB"/>
  </w:style>
  <w:style w:type="paragraph" w:customStyle="1" w:styleId="FullCite">
    <w:name w:val="Full Cite"/>
    <w:basedOn w:val="Normal"/>
    <w:next w:val="Normal"/>
    <w:qFormat/>
    <w:rsid w:val="008B67FB"/>
    <w:pPr>
      <w:spacing w:after="0" w:line="240" w:lineRule="auto"/>
    </w:pPr>
  </w:style>
  <w:style w:type="paragraph" w:customStyle="1" w:styleId="CiteTag">
    <w:name w:val="Cite/Tag"/>
    <w:basedOn w:val="Normal"/>
    <w:uiPriority w:val="99"/>
    <w:qFormat/>
    <w:rsid w:val="008B67FB"/>
    <w:pPr>
      <w:spacing w:after="0" w:line="240" w:lineRule="auto"/>
    </w:pPr>
  </w:style>
  <w:style w:type="paragraph" w:customStyle="1" w:styleId="cardtext4">
    <w:name w:val="cardtext"/>
    <w:basedOn w:val="Normal"/>
    <w:next w:val="Reallyfuckingsmall"/>
    <w:qFormat/>
    <w:rsid w:val="008B67FB"/>
    <w:pPr>
      <w:spacing w:after="0" w:line="240" w:lineRule="auto"/>
    </w:pPr>
  </w:style>
  <w:style w:type="paragraph" w:customStyle="1" w:styleId="Heading5SizeDown">
    <w:name w:val="Heading 5 Size Down"/>
    <w:basedOn w:val="Normal"/>
    <w:autoRedefine/>
    <w:qFormat/>
    <w:rsid w:val="008B67FB"/>
    <w:pPr>
      <w:spacing w:after="0" w:line="240" w:lineRule="auto"/>
    </w:pPr>
  </w:style>
  <w:style w:type="character" w:customStyle="1" w:styleId="evidencetextChar">
    <w:name w:val="evidence text Char"/>
    <w:locked/>
    <w:rsid w:val="008B67FB"/>
  </w:style>
  <w:style w:type="character" w:customStyle="1" w:styleId="StyleStyleArialNarrow9ptLeft-075ArialNarrowChar">
    <w:name w:val="Style Style Arial Narrow 9 pt Left:  -0.75&quot; + Arial Narrow Char"/>
    <w:locked/>
    <w:rsid w:val="008B67FB"/>
  </w:style>
  <w:style w:type="paragraph" w:customStyle="1" w:styleId="StyleStyleArialNarrow9ptLeft-075ArialNarrow">
    <w:name w:val="Style Style Arial Narrow 9 pt Left:  -0.75&quot; + Arial Narrow"/>
    <w:basedOn w:val="Normal"/>
    <w:next w:val="Heading5SizeDown"/>
    <w:qFormat/>
    <w:rsid w:val="008B67FB"/>
    <w:pPr>
      <w:spacing w:after="0" w:line="240" w:lineRule="auto"/>
    </w:pPr>
  </w:style>
  <w:style w:type="character" w:customStyle="1" w:styleId="StyleStyleCardTextLeft-075Right0Char">
    <w:name w:val="Style Style Card Text + Left:  -0.75&quot; + Right:  0&quot; Char"/>
    <w:locked/>
    <w:rsid w:val="008B67FB"/>
  </w:style>
  <w:style w:type="paragraph" w:customStyle="1" w:styleId="StyleStyleCardTextLeft-075Right0">
    <w:name w:val="Style Style Card Text + Left:  -0.75&quot; + Right:  0&quot;"/>
    <w:basedOn w:val="Normal"/>
    <w:next w:val="evidencetext"/>
    <w:autoRedefine/>
    <w:qFormat/>
    <w:rsid w:val="008B67FB"/>
    <w:pPr>
      <w:spacing w:after="0" w:line="240" w:lineRule="auto"/>
    </w:pPr>
  </w:style>
  <w:style w:type="paragraph" w:customStyle="1" w:styleId="ecxmsonormal">
    <w:name w:val="ecxmsonormal"/>
    <w:basedOn w:val="Normal"/>
    <w:qFormat/>
    <w:rsid w:val="008B67FB"/>
    <w:pPr>
      <w:spacing w:after="0" w:line="240" w:lineRule="auto"/>
    </w:pPr>
  </w:style>
  <w:style w:type="character" w:customStyle="1" w:styleId="DebateUnderlineBoldChar">
    <w:name w:val="Debate Underline Bold Char"/>
    <w:locked/>
    <w:rsid w:val="008B67FB"/>
  </w:style>
  <w:style w:type="paragraph" w:customStyle="1" w:styleId="DebateUnderlineBold">
    <w:name w:val="Debate Underline Bold"/>
    <w:basedOn w:val="Cardtext0"/>
    <w:qFormat/>
    <w:rsid w:val="008B67FB"/>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8B67FB"/>
  </w:style>
  <w:style w:type="paragraph" w:customStyle="1" w:styleId="StyleArialNarrow12ptBoldLeft-075">
    <w:name w:val="Style Arial Narrow 12 pt Bold Left:  -0.75&quot;"/>
    <w:basedOn w:val="Normal"/>
    <w:next w:val="ecxmsonormal"/>
    <w:qFormat/>
    <w:rsid w:val="008B67FB"/>
    <w:pPr>
      <w:spacing w:after="0" w:line="240" w:lineRule="auto"/>
    </w:pPr>
  </w:style>
  <w:style w:type="character" w:customStyle="1" w:styleId="StyleStyleevidencetextBorderSinglesolidlineAuto05Char">
    <w:name w:val="Style Style evidence text + Border: : (Single solid line Auto  0.5 ... Char"/>
    <w:locked/>
    <w:rsid w:val="008B67FB"/>
  </w:style>
  <w:style w:type="paragraph" w:customStyle="1" w:styleId="StyleStyleevidencetextBorderSinglesolidlineAuto05">
    <w:name w:val="Style Style evidence text + Border: : (Single solid line Auto  0.5 ..."/>
    <w:basedOn w:val="Normal"/>
    <w:next w:val="DebateUnderlineBold"/>
    <w:qFormat/>
    <w:rsid w:val="008B67FB"/>
    <w:pPr>
      <w:spacing w:after="0" w:line="240" w:lineRule="auto"/>
    </w:pPr>
  </w:style>
  <w:style w:type="character" w:customStyle="1" w:styleId="StyleevidencetextBorderSinglesolidlineAuto05ptLChar">
    <w:name w:val="Style evidence text + Border: : (Single solid line Auto  0.5 pt L... Char"/>
    <w:locked/>
    <w:rsid w:val="008B67FB"/>
  </w:style>
  <w:style w:type="paragraph" w:customStyle="1" w:styleId="StyleevidencetextBorderSinglesolidlineAuto05ptL">
    <w:name w:val="Style evidence text + Border: : (Single solid line Auto  0.5 pt L..."/>
    <w:basedOn w:val="CiteTag"/>
    <w:next w:val="StyleArialNarrow12ptBoldLeft-075"/>
    <w:qFormat/>
    <w:rsid w:val="008B67FB"/>
  </w:style>
  <w:style w:type="character" w:customStyle="1" w:styleId="HighlightingChar">
    <w:name w:val="Highlighting Char"/>
    <w:locked/>
    <w:rsid w:val="008B67FB"/>
  </w:style>
  <w:style w:type="paragraph" w:customStyle="1" w:styleId="Highlighting">
    <w:name w:val="Highlighting"/>
    <w:basedOn w:val="Normal"/>
    <w:next w:val="StyleStyleevidencetextBorderSinglesolidlineAuto05"/>
    <w:autoRedefine/>
    <w:qFormat/>
    <w:rsid w:val="008B67FB"/>
    <w:pPr>
      <w:spacing w:after="0" w:line="240" w:lineRule="auto"/>
    </w:pPr>
  </w:style>
  <w:style w:type="paragraph" w:customStyle="1" w:styleId="CiteCharCharCharChar">
    <w:name w:val="Cite Char Char Char Char"/>
    <w:basedOn w:val="Normal"/>
    <w:next w:val="Normal"/>
    <w:qFormat/>
    <w:rsid w:val="008B67FB"/>
    <w:pPr>
      <w:spacing w:after="0" w:line="240" w:lineRule="auto"/>
    </w:pPr>
  </w:style>
  <w:style w:type="character" w:customStyle="1" w:styleId="UnderliningCharChar1CharCharChar">
    <w:name w:val="Underlining Char Char1 Char Char Char"/>
    <w:locked/>
    <w:rsid w:val="008B67FB"/>
  </w:style>
  <w:style w:type="paragraph" w:customStyle="1" w:styleId="UnderliningCharChar1CharChar">
    <w:name w:val="Underlining Char Char1 Char Char"/>
    <w:basedOn w:val="Normal"/>
    <w:next w:val="Normal"/>
    <w:qFormat/>
    <w:rsid w:val="008B67FB"/>
    <w:pPr>
      <w:spacing w:after="0" w:line="240" w:lineRule="auto"/>
    </w:pPr>
  </w:style>
  <w:style w:type="character" w:customStyle="1" w:styleId="CiteCharCharCharCharCharChar">
    <w:name w:val="Cite Char Char Char Char Char Char"/>
    <w:locked/>
    <w:rsid w:val="008B67FB"/>
  </w:style>
  <w:style w:type="paragraph" w:customStyle="1" w:styleId="CiteCharCharCharCharChar">
    <w:name w:val="Cite Char Char Char Char Char"/>
    <w:basedOn w:val="Normal"/>
    <w:next w:val="Normal"/>
    <w:qFormat/>
    <w:rsid w:val="008B67FB"/>
    <w:pPr>
      <w:spacing w:after="0" w:line="240" w:lineRule="auto"/>
    </w:pPr>
  </w:style>
  <w:style w:type="character" w:customStyle="1" w:styleId="UnderliningCharCharChar">
    <w:name w:val="Underlining Char Char Char"/>
    <w:locked/>
    <w:rsid w:val="008B67FB"/>
  </w:style>
  <w:style w:type="paragraph" w:customStyle="1" w:styleId="UnderliningCharChar">
    <w:name w:val="Underlining Char Char"/>
    <w:basedOn w:val="Normal"/>
    <w:next w:val="Normal"/>
    <w:qFormat/>
    <w:rsid w:val="008B67FB"/>
    <w:pPr>
      <w:spacing w:after="0" w:line="240" w:lineRule="auto"/>
    </w:pPr>
  </w:style>
  <w:style w:type="paragraph" w:customStyle="1" w:styleId="Style120">
    <w:name w:val="Style 12"/>
    <w:qFormat/>
    <w:rsid w:val="008B67FB"/>
    <w:pPr>
      <w:spacing w:after="200" w:line="276" w:lineRule="auto"/>
    </w:pPr>
  </w:style>
  <w:style w:type="paragraph" w:customStyle="1" w:styleId="Style7">
    <w:name w:val="Style 7"/>
    <w:next w:val="CiteCharCharCharCharChar"/>
    <w:qFormat/>
    <w:rsid w:val="008B67FB"/>
    <w:pPr>
      <w:spacing w:after="200" w:line="276" w:lineRule="auto"/>
    </w:pPr>
  </w:style>
  <w:style w:type="paragraph" w:customStyle="1" w:styleId="Style9">
    <w:name w:val="Style 9"/>
    <w:qFormat/>
    <w:rsid w:val="008B67FB"/>
    <w:pPr>
      <w:spacing w:after="200" w:line="276" w:lineRule="auto"/>
    </w:pPr>
  </w:style>
  <w:style w:type="paragraph" w:customStyle="1" w:styleId="Emphasis3">
    <w:name w:val="Emphasis3"/>
    <w:next w:val="UnderliningCharChar"/>
    <w:qFormat/>
    <w:rsid w:val="008B67FB"/>
    <w:pPr>
      <w:spacing w:after="200" w:line="276" w:lineRule="auto"/>
    </w:pPr>
  </w:style>
  <w:style w:type="paragraph" w:customStyle="1" w:styleId="SmallCard">
    <w:name w:val="Small Card"/>
    <w:basedOn w:val="Normal"/>
    <w:next w:val="Style7"/>
    <w:uiPriority w:val="99"/>
    <w:qFormat/>
    <w:rsid w:val="008B67FB"/>
    <w:pPr>
      <w:spacing w:after="0" w:line="240" w:lineRule="auto"/>
    </w:pPr>
  </w:style>
  <w:style w:type="paragraph" w:customStyle="1" w:styleId="BreifTitle">
    <w:name w:val="Breif Title"/>
    <w:basedOn w:val="Normal"/>
    <w:next w:val="Style9"/>
    <w:autoRedefine/>
    <w:uiPriority w:val="99"/>
    <w:qFormat/>
    <w:rsid w:val="008B67FB"/>
    <w:pPr>
      <w:spacing w:after="0" w:line="240" w:lineRule="auto"/>
    </w:pPr>
  </w:style>
  <w:style w:type="paragraph" w:customStyle="1" w:styleId="Normal10pt">
    <w:name w:val="Normal + 10 pt"/>
    <w:basedOn w:val="Normal"/>
    <w:next w:val="Emphasis3"/>
    <w:uiPriority w:val="99"/>
    <w:qFormat/>
    <w:rsid w:val="008B67FB"/>
    <w:pPr>
      <w:spacing w:after="0" w:line="240" w:lineRule="auto"/>
    </w:pPr>
  </w:style>
  <w:style w:type="paragraph" w:customStyle="1" w:styleId="formfldssel">
    <w:name w:val="formfldssel"/>
    <w:basedOn w:val="Normal"/>
    <w:qFormat/>
    <w:rsid w:val="008B67FB"/>
    <w:pPr>
      <w:spacing w:after="0" w:line="240" w:lineRule="auto"/>
    </w:pPr>
  </w:style>
  <w:style w:type="paragraph" w:customStyle="1" w:styleId="hpleftlk">
    <w:name w:val="hpleftlk"/>
    <w:basedOn w:val="Normal"/>
    <w:next w:val="SmallCard"/>
    <w:qFormat/>
    <w:rsid w:val="008B67FB"/>
    <w:pPr>
      <w:spacing w:after="0" w:line="240" w:lineRule="auto"/>
    </w:pPr>
  </w:style>
  <w:style w:type="paragraph" w:customStyle="1" w:styleId="lblu">
    <w:name w:val="lblu"/>
    <w:basedOn w:val="Normal"/>
    <w:next w:val="BreifTitle"/>
    <w:qFormat/>
    <w:rsid w:val="008B67FB"/>
    <w:pPr>
      <w:spacing w:after="0" w:line="240" w:lineRule="auto"/>
    </w:pPr>
  </w:style>
  <w:style w:type="paragraph" w:customStyle="1" w:styleId="Underlinestyle">
    <w:name w:val="Underlinestyle"/>
    <w:basedOn w:val="Normal"/>
    <w:next w:val="Normal10pt"/>
    <w:qFormat/>
    <w:rsid w:val="008B67FB"/>
    <w:pPr>
      <w:spacing w:after="0" w:line="240" w:lineRule="auto"/>
    </w:pPr>
  </w:style>
  <w:style w:type="paragraph" w:customStyle="1" w:styleId="DebateCiteCharChar">
    <w:name w:val="Debate Cite Char Char"/>
    <w:basedOn w:val="Normal"/>
    <w:next w:val="formfldssel"/>
    <w:autoRedefine/>
    <w:qFormat/>
    <w:rsid w:val="008B67FB"/>
    <w:pPr>
      <w:spacing w:after="0" w:line="240" w:lineRule="auto"/>
    </w:pPr>
  </w:style>
  <w:style w:type="paragraph" w:customStyle="1" w:styleId="StyleTagandCiteFranklinGothicDemi">
    <w:name w:val="Style Tag and Cite + Franklin Gothic Demi"/>
    <w:basedOn w:val="HotRoute"/>
    <w:next w:val="lblu"/>
    <w:autoRedefine/>
    <w:uiPriority w:val="99"/>
    <w:qFormat/>
    <w:rsid w:val="008B67F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8B67FB"/>
  </w:style>
  <w:style w:type="paragraph" w:customStyle="1" w:styleId="CiteCard0">
    <w:name w:val="Cite/Card"/>
    <w:basedOn w:val="Normal"/>
    <w:next w:val="StyleTagandCiteFranklinGothicDemi"/>
    <w:qFormat/>
    <w:rsid w:val="008B67FB"/>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8B67FB"/>
    <w:pPr>
      <w:spacing w:after="0" w:line="240" w:lineRule="auto"/>
    </w:pPr>
  </w:style>
  <w:style w:type="paragraph" w:customStyle="1" w:styleId="title-bold-medium">
    <w:name w:val="title-bold-medium"/>
    <w:basedOn w:val="Normal"/>
    <w:next w:val="TagCite2"/>
    <w:uiPriority w:val="99"/>
    <w:qFormat/>
    <w:rsid w:val="008B67FB"/>
    <w:pPr>
      <w:spacing w:after="0" w:line="240" w:lineRule="auto"/>
    </w:pPr>
  </w:style>
  <w:style w:type="paragraph" w:customStyle="1" w:styleId="lact">
    <w:name w:val="lact"/>
    <w:basedOn w:val="Normal"/>
    <w:next w:val="CiteCard0"/>
    <w:uiPriority w:val="99"/>
    <w:qFormat/>
    <w:rsid w:val="008B67FB"/>
    <w:pPr>
      <w:spacing w:after="0" w:line="240" w:lineRule="auto"/>
    </w:pPr>
  </w:style>
  <w:style w:type="paragraph" w:customStyle="1" w:styleId="shellscontentions">
    <w:name w:val="shells/contentions"/>
    <w:basedOn w:val="DebateCiteCharChar"/>
    <w:next w:val="tagCharCharCharCharCharCharChar"/>
    <w:uiPriority w:val="99"/>
    <w:qFormat/>
    <w:rsid w:val="008B67FB"/>
  </w:style>
  <w:style w:type="paragraph" w:customStyle="1" w:styleId="BriefTitle1">
    <w:name w:val="Brief Title 1"/>
    <w:basedOn w:val="Normal"/>
    <w:next w:val="title-bold-medium"/>
    <w:uiPriority w:val="99"/>
    <w:qFormat/>
    <w:rsid w:val="008B67FB"/>
    <w:pPr>
      <w:spacing w:after="0" w:line="240" w:lineRule="auto"/>
    </w:pPr>
  </w:style>
  <w:style w:type="paragraph" w:customStyle="1" w:styleId="ShellTitles">
    <w:name w:val="ShellTitles"/>
    <w:basedOn w:val="Normal"/>
    <w:next w:val="shellscontentions"/>
    <w:uiPriority w:val="99"/>
    <w:qFormat/>
    <w:rsid w:val="008B67FB"/>
    <w:pPr>
      <w:spacing w:after="0" w:line="240" w:lineRule="auto"/>
    </w:pPr>
  </w:style>
  <w:style w:type="paragraph" w:customStyle="1" w:styleId="ToRead">
    <w:name w:val="To Read"/>
    <w:basedOn w:val="Normal"/>
    <w:uiPriority w:val="99"/>
    <w:qFormat/>
    <w:rsid w:val="008B67FB"/>
    <w:pPr>
      <w:spacing w:after="0" w:line="240" w:lineRule="auto"/>
    </w:pPr>
  </w:style>
  <w:style w:type="paragraph" w:customStyle="1" w:styleId="Style21">
    <w:name w:val="Style 2"/>
    <w:basedOn w:val="Normal"/>
    <w:next w:val="ShellTitles"/>
    <w:uiPriority w:val="99"/>
    <w:qFormat/>
    <w:rsid w:val="008B67FB"/>
    <w:pPr>
      <w:spacing w:after="0" w:line="240" w:lineRule="auto"/>
    </w:pPr>
  </w:style>
  <w:style w:type="paragraph" w:customStyle="1" w:styleId="Style40">
    <w:name w:val="Style 4"/>
    <w:basedOn w:val="Normal"/>
    <w:uiPriority w:val="99"/>
    <w:qFormat/>
    <w:rsid w:val="008B67FB"/>
    <w:pPr>
      <w:spacing w:after="0" w:line="240" w:lineRule="auto"/>
    </w:pPr>
  </w:style>
  <w:style w:type="paragraph" w:customStyle="1" w:styleId="CM10">
    <w:name w:val="CM10"/>
    <w:basedOn w:val="Normal"/>
    <w:uiPriority w:val="99"/>
    <w:qFormat/>
    <w:rsid w:val="008B67FB"/>
    <w:pPr>
      <w:spacing w:after="0" w:line="240" w:lineRule="auto"/>
    </w:pPr>
  </w:style>
  <w:style w:type="paragraph" w:customStyle="1" w:styleId="OffensiveLanguage">
    <w:name w:val="Offensive Language"/>
    <w:basedOn w:val="Normal"/>
    <w:next w:val="Normal"/>
    <w:qFormat/>
    <w:rsid w:val="008B67FB"/>
    <w:pPr>
      <w:spacing w:after="0" w:line="240" w:lineRule="auto"/>
    </w:pPr>
  </w:style>
  <w:style w:type="paragraph" w:customStyle="1" w:styleId="clearformatting0">
    <w:name w:val="clear formatting"/>
    <w:basedOn w:val="Normal"/>
    <w:next w:val="Style40"/>
    <w:qFormat/>
    <w:rsid w:val="008B67FB"/>
    <w:pPr>
      <w:spacing w:after="0" w:line="240" w:lineRule="auto"/>
    </w:pPr>
  </w:style>
  <w:style w:type="paragraph" w:customStyle="1" w:styleId="Style18">
    <w:name w:val="Style 18"/>
    <w:next w:val="CM10"/>
    <w:uiPriority w:val="99"/>
    <w:qFormat/>
    <w:rsid w:val="008B67FB"/>
    <w:pPr>
      <w:spacing w:after="200" w:line="276" w:lineRule="auto"/>
    </w:pPr>
  </w:style>
  <w:style w:type="paragraph" w:customStyle="1" w:styleId="formfld">
    <w:name w:val="formfld"/>
    <w:basedOn w:val="Normal"/>
    <w:next w:val="OffensiveLanguage"/>
    <w:qFormat/>
    <w:rsid w:val="008B67FB"/>
    <w:pPr>
      <w:spacing w:after="0" w:line="240" w:lineRule="auto"/>
    </w:pPr>
  </w:style>
  <w:style w:type="paragraph" w:customStyle="1" w:styleId="Caption3">
    <w:name w:val="Caption3"/>
    <w:basedOn w:val="Normal"/>
    <w:next w:val="clearformatting0"/>
    <w:uiPriority w:val="99"/>
    <w:qFormat/>
    <w:rsid w:val="008B67FB"/>
    <w:pPr>
      <w:spacing w:after="0" w:line="240" w:lineRule="auto"/>
    </w:pPr>
  </w:style>
  <w:style w:type="paragraph" w:customStyle="1" w:styleId="teaserpermalink">
    <w:name w:val="teaser_permalink"/>
    <w:basedOn w:val="Normal"/>
    <w:next w:val="Style18"/>
    <w:uiPriority w:val="99"/>
    <w:qFormat/>
    <w:rsid w:val="008B67FB"/>
    <w:pPr>
      <w:spacing w:after="0" w:line="240" w:lineRule="auto"/>
    </w:pPr>
  </w:style>
  <w:style w:type="character" w:styleId="BookTitle">
    <w:name w:val="Book Title"/>
    <w:basedOn w:val="DefaultParagraphFont"/>
    <w:qFormat/>
    <w:rsid w:val="008B67FB"/>
    <w:rPr>
      <w:b/>
      <w:bCs/>
      <w:i/>
      <w:iCs/>
      <w:spacing w:val="5"/>
    </w:rPr>
  </w:style>
  <w:style w:type="character" w:customStyle="1" w:styleId="Heading7Char1">
    <w:name w:val="Heading 7 Char1"/>
    <w:basedOn w:val="DefaultParagraphFont"/>
    <w:semiHidden/>
    <w:rsid w:val="008B67FB"/>
  </w:style>
  <w:style w:type="character" w:customStyle="1" w:styleId="Heading8Char1">
    <w:name w:val="Heading 8 Char1"/>
    <w:basedOn w:val="DefaultParagraphFont"/>
    <w:semiHidden/>
    <w:rsid w:val="008B67FB"/>
  </w:style>
  <w:style w:type="character" w:customStyle="1" w:styleId="Heading9Char1">
    <w:name w:val="Heading 9 Char1"/>
    <w:basedOn w:val="DefaultParagraphFont"/>
    <w:semiHidden/>
    <w:rsid w:val="008B67FB"/>
  </w:style>
  <w:style w:type="character" w:customStyle="1" w:styleId="sup1">
    <w:name w:val="sup1"/>
    <w:rsid w:val="008B67FB"/>
  </w:style>
  <w:style w:type="character" w:customStyle="1" w:styleId="pgnum1">
    <w:name w:val="pgnum1"/>
    <w:rsid w:val="008B67FB"/>
  </w:style>
  <w:style w:type="character" w:customStyle="1" w:styleId="nw">
    <w:name w:val="nw"/>
    <w:rsid w:val="008B67FB"/>
  </w:style>
  <w:style w:type="character" w:customStyle="1" w:styleId="CardsHighlight">
    <w:name w:val="Cards Highlight"/>
    <w:uiPriority w:val="1"/>
    <w:rsid w:val="008B67FB"/>
  </w:style>
  <w:style w:type="character" w:customStyle="1" w:styleId="apple">
    <w:name w:val="apple"/>
    <w:rsid w:val="008B67FB"/>
  </w:style>
  <w:style w:type="character" w:customStyle="1" w:styleId="inhoud">
    <w:name w:val="inhoud"/>
    <w:rsid w:val="008B67FB"/>
  </w:style>
  <w:style w:type="character" w:customStyle="1" w:styleId="CardsUnderlined">
    <w:name w:val="Cards Underlined"/>
    <w:qFormat/>
    <w:rsid w:val="008B67FB"/>
  </w:style>
  <w:style w:type="character" w:customStyle="1" w:styleId="Cites-AuthorDate">
    <w:name w:val="Cites-Author/Date"/>
    <w:qFormat/>
    <w:rsid w:val="008B67FB"/>
  </w:style>
  <w:style w:type="character" w:customStyle="1" w:styleId="StyleCardtextChar10pt">
    <w:name w:val="Style Card text Char + 10 pt"/>
    <w:rsid w:val="008B67FB"/>
  </w:style>
  <w:style w:type="character" w:customStyle="1" w:styleId="UnderliningChar2">
    <w:name w:val="Underlining Char2"/>
    <w:rsid w:val="008B67FB"/>
  </w:style>
  <w:style w:type="character" w:customStyle="1" w:styleId="UnderliningChar1">
    <w:name w:val="Underlining Char1"/>
    <w:rsid w:val="008B67FB"/>
  </w:style>
  <w:style w:type="character" w:customStyle="1" w:styleId="smcaps">
    <w:name w:val="smcaps"/>
    <w:rsid w:val="008B67FB"/>
  </w:style>
  <w:style w:type="character" w:customStyle="1" w:styleId="Style1Char2">
    <w:name w:val="Style1 Char2"/>
    <w:rsid w:val="008B67FB"/>
  </w:style>
  <w:style w:type="character" w:customStyle="1" w:styleId="inside-head1">
    <w:name w:val="inside-head1"/>
    <w:rsid w:val="008B67FB"/>
  </w:style>
  <w:style w:type="character" w:customStyle="1" w:styleId="datestamp1">
    <w:name w:val="datestamp1"/>
    <w:rsid w:val="008B67FB"/>
  </w:style>
  <w:style w:type="character" w:customStyle="1" w:styleId="pagetools1">
    <w:name w:val="pagetools1"/>
    <w:rsid w:val="008B67FB"/>
  </w:style>
  <w:style w:type="character" w:customStyle="1" w:styleId="smallredtext">
    <w:name w:val="smallredtext"/>
    <w:rsid w:val="008B67FB"/>
  </w:style>
  <w:style w:type="character" w:customStyle="1" w:styleId="storyheading31">
    <w:name w:val="storyheading31"/>
    <w:rsid w:val="008B67FB"/>
  </w:style>
  <w:style w:type="character" w:customStyle="1" w:styleId="storydeck31">
    <w:name w:val="storydeck31"/>
    <w:rsid w:val="008B67FB"/>
  </w:style>
  <w:style w:type="character" w:customStyle="1" w:styleId="subtitle1">
    <w:name w:val="subtitle1"/>
    <w:rsid w:val="008B67FB"/>
  </w:style>
  <w:style w:type="character" w:customStyle="1" w:styleId="Title10">
    <w:name w:val="Title1"/>
    <w:rsid w:val="008B67FB"/>
  </w:style>
  <w:style w:type="character" w:customStyle="1" w:styleId="clsbiolink">
    <w:name w:val="clsbiolink"/>
    <w:rsid w:val="008B67FB"/>
  </w:style>
  <w:style w:type="character" w:customStyle="1" w:styleId="clssmaller">
    <w:name w:val="clssmaller"/>
    <w:rsid w:val="008B67FB"/>
  </w:style>
  <w:style w:type="character" w:customStyle="1" w:styleId="sm1">
    <w:name w:val="sm1"/>
    <w:rsid w:val="008B67FB"/>
  </w:style>
  <w:style w:type="character" w:customStyle="1" w:styleId="noindentChar">
    <w:name w:val="noindent Char"/>
    <w:rsid w:val="008B67FB"/>
  </w:style>
  <w:style w:type="character" w:customStyle="1" w:styleId="SmallChar1">
    <w:name w:val="Small Char1"/>
    <w:rsid w:val="008B67FB"/>
  </w:style>
  <w:style w:type="character" w:customStyle="1" w:styleId="fullcite0">
    <w:name w:val="fullcite"/>
    <w:rsid w:val="008B67FB"/>
  </w:style>
  <w:style w:type="character" w:customStyle="1" w:styleId="Style9ptThickunderline">
    <w:name w:val="Style 9 pt Thick underline"/>
    <w:rsid w:val="008B67FB"/>
  </w:style>
  <w:style w:type="character" w:customStyle="1" w:styleId="CardNotUnderlinedChar">
    <w:name w:val="Card Not Underlined Char"/>
    <w:rsid w:val="008B67FB"/>
  </w:style>
  <w:style w:type="character" w:customStyle="1" w:styleId="IndexHeadersCharChar">
    <w:name w:val="Index Headers Char Char"/>
    <w:rsid w:val="008B67FB"/>
  </w:style>
  <w:style w:type="character" w:customStyle="1" w:styleId="CircleChar1">
    <w:name w:val="Circle Char1"/>
    <w:rsid w:val="008B67FB"/>
  </w:style>
  <w:style w:type="character" w:customStyle="1" w:styleId="textmedium">
    <w:name w:val="textmedium"/>
    <w:rsid w:val="008B67FB"/>
  </w:style>
  <w:style w:type="character" w:customStyle="1" w:styleId="justify">
    <w:name w:val="justify"/>
    <w:rsid w:val="008B67FB"/>
  </w:style>
  <w:style w:type="character" w:customStyle="1" w:styleId="SmallCardTextChar">
    <w:name w:val="Small Card Text Char"/>
    <w:rsid w:val="008B67FB"/>
  </w:style>
  <w:style w:type="character" w:customStyle="1" w:styleId="tagChar30">
    <w:name w:val="tag Char3"/>
    <w:rsid w:val="008B67FB"/>
  </w:style>
  <w:style w:type="character" w:customStyle="1" w:styleId="medium-normal1">
    <w:name w:val="medium-normal1"/>
    <w:rsid w:val="008B67FB"/>
  </w:style>
  <w:style w:type="character" w:customStyle="1" w:styleId="inside-head">
    <w:name w:val="inside-head"/>
    <w:rsid w:val="008B67FB"/>
  </w:style>
  <w:style w:type="character" w:customStyle="1" w:styleId="awtw">
    <w:name w:val="awtw"/>
    <w:rsid w:val="008B67FB"/>
  </w:style>
  <w:style w:type="character" w:customStyle="1" w:styleId="CardText-Underlined">
    <w:name w:val="Card Text - Underlined"/>
    <w:rsid w:val="008B67FB"/>
  </w:style>
  <w:style w:type="character" w:customStyle="1" w:styleId="Citation-AuthorDate">
    <w:name w:val="Citation - Author/Date"/>
    <w:rsid w:val="008B67FB"/>
  </w:style>
  <w:style w:type="character" w:customStyle="1" w:styleId="ld3">
    <w:name w:val="ld3"/>
    <w:rsid w:val="008B67FB"/>
  </w:style>
  <w:style w:type="character" w:customStyle="1" w:styleId="5Notunderlined">
    <w:name w:val="5 Not underlined"/>
    <w:rsid w:val="008B67FB"/>
  </w:style>
  <w:style w:type="character" w:customStyle="1" w:styleId="postbody">
    <w:name w:val="postbody"/>
    <w:rsid w:val="008B67FB"/>
  </w:style>
  <w:style w:type="paragraph" w:styleId="EndnoteText">
    <w:name w:val="endnote text"/>
    <w:basedOn w:val="Normal"/>
    <w:link w:val="EndnoteTextChar1"/>
    <w:unhideWhenUsed/>
    <w:rsid w:val="008B67FB"/>
    <w:pPr>
      <w:spacing w:after="0" w:line="240" w:lineRule="auto"/>
    </w:pPr>
    <w:rPr>
      <w:sz w:val="20"/>
      <w:szCs w:val="20"/>
    </w:rPr>
  </w:style>
  <w:style w:type="character" w:customStyle="1" w:styleId="EndnoteTextChar1">
    <w:name w:val="Endnote Text Char1"/>
    <w:basedOn w:val="DefaultParagraphFont"/>
    <w:link w:val="EndnoteText"/>
    <w:rsid w:val="008B67FB"/>
    <w:rPr>
      <w:rFonts w:ascii="Calibri" w:hAnsi="Calibri"/>
      <w:sz w:val="20"/>
      <w:szCs w:val="20"/>
    </w:rPr>
  </w:style>
  <w:style w:type="character" w:customStyle="1" w:styleId="ssl4">
    <w:name w:val="ss_l4"/>
    <w:rsid w:val="008B67FB"/>
  </w:style>
  <w:style w:type="character" w:customStyle="1" w:styleId="stylestylebold12pt">
    <w:name w:val="stylestylebold12pt"/>
    <w:rsid w:val="008B67FB"/>
  </w:style>
  <w:style w:type="character" w:customStyle="1" w:styleId="externaledithide">
    <w:name w:val="external_edit_hide"/>
    <w:rsid w:val="008B67FB"/>
  </w:style>
  <w:style w:type="character" w:customStyle="1" w:styleId="grey10">
    <w:name w:val="grey10"/>
    <w:rsid w:val="008B67FB"/>
  </w:style>
  <w:style w:type="character" w:customStyle="1" w:styleId="CharacterStyle20">
    <w:name w:val="Character Style 20"/>
    <w:rsid w:val="008B67FB"/>
  </w:style>
  <w:style w:type="character" w:customStyle="1" w:styleId="Style11ptUnderlineBorderSinglesolidlineAuto05pt">
    <w:name w:val="Style 11 pt Underline Border: : (Single solid line Auto  0.5 pt..."/>
    <w:rsid w:val="008B67FB"/>
  </w:style>
  <w:style w:type="character" w:customStyle="1" w:styleId="A9">
    <w:name w:val="A9"/>
    <w:uiPriority w:val="99"/>
    <w:rsid w:val="008B67FB"/>
  </w:style>
  <w:style w:type="character" w:customStyle="1" w:styleId="A5">
    <w:name w:val="A5"/>
    <w:uiPriority w:val="99"/>
    <w:rsid w:val="008B67FB"/>
  </w:style>
  <w:style w:type="character" w:customStyle="1" w:styleId="underline1">
    <w:name w:val="underline1"/>
    <w:rsid w:val="008B67FB"/>
  </w:style>
  <w:style w:type="character" w:customStyle="1" w:styleId="see">
    <w:name w:val="see"/>
    <w:rsid w:val="008B67FB"/>
  </w:style>
  <w:style w:type="character" w:customStyle="1" w:styleId="CharacterStyle2">
    <w:name w:val="Character Style 2"/>
    <w:uiPriority w:val="99"/>
    <w:rsid w:val="008B67FB"/>
  </w:style>
  <w:style w:type="character" w:customStyle="1" w:styleId="lightblue">
    <w:name w:val="lightblue"/>
    <w:rsid w:val="008B67FB"/>
  </w:style>
  <w:style w:type="character" w:customStyle="1" w:styleId="centerheadlines">
    <w:name w:val="centerheadlines"/>
    <w:rsid w:val="008B67FB"/>
  </w:style>
  <w:style w:type="character" w:customStyle="1" w:styleId="datetime">
    <w:name w:val="datetime"/>
    <w:rsid w:val="008B67FB"/>
  </w:style>
  <w:style w:type="character" w:customStyle="1" w:styleId="info">
    <w:name w:val="info"/>
    <w:rsid w:val="008B67FB"/>
  </w:style>
  <w:style w:type="character" w:customStyle="1" w:styleId="datestory">
    <w:name w:val="datestory"/>
    <w:rsid w:val="008B67FB"/>
  </w:style>
  <w:style w:type="character" w:customStyle="1" w:styleId="A1">
    <w:name w:val="A1"/>
    <w:uiPriority w:val="99"/>
    <w:rsid w:val="008B67FB"/>
  </w:style>
  <w:style w:type="character" w:customStyle="1" w:styleId="-SmallText-">
    <w:name w:val="-Small Text-"/>
    <w:rsid w:val="008B67FB"/>
  </w:style>
  <w:style w:type="character" w:customStyle="1" w:styleId="goohl1">
    <w:name w:val="goohl1"/>
    <w:rsid w:val="008B67FB"/>
  </w:style>
  <w:style w:type="character" w:customStyle="1" w:styleId="goohl2">
    <w:name w:val="goohl2"/>
    <w:rsid w:val="008B67FB"/>
  </w:style>
  <w:style w:type="character" w:customStyle="1" w:styleId="goohl0">
    <w:name w:val="goohl0"/>
    <w:rsid w:val="008B67FB"/>
  </w:style>
  <w:style w:type="character" w:customStyle="1" w:styleId="StyleUnderlineBorderSinglesolidlineAuto05ptLinew">
    <w:name w:val="Style Underline Border: : (Single solid line Auto  0.5 pt Line w..."/>
    <w:basedOn w:val="DefaultParagraphFont"/>
    <w:rsid w:val="008B67FB"/>
  </w:style>
  <w:style w:type="character" w:customStyle="1" w:styleId="citeschar10">
    <w:name w:val="citeschar1"/>
    <w:basedOn w:val="DefaultParagraphFont"/>
    <w:rsid w:val="008B67FB"/>
  </w:style>
  <w:style w:type="character" w:customStyle="1" w:styleId="cardunderlinedchar0">
    <w:name w:val="cardunderlinedchar"/>
    <w:basedOn w:val="DefaultParagraphFont"/>
    <w:rsid w:val="008B67FB"/>
  </w:style>
  <w:style w:type="paragraph" w:customStyle="1" w:styleId="Style1CharChar">
    <w:name w:val="Style1 Char Char"/>
    <w:basedOn w:val="Normal"/>
    <w:qFormat/>
    <w:rsid w:val="008B67FB"/>
    <w:pPr>
      <w:spacing w:after="0" w:line="240" w:lineRule="auto"/>
    </w:pPr>
  </w:style>
  <w:style w:type="character" w:customStyle="1" w:styleId="Style1CharCharChar">
    <w:name w:val="Style1 Char Char Char"/>
    <w:locked/>
    <w:rsid w:val="008B67FB"/>
  </w:style>
  <w:style w:type="character" w:customStyle="1" w:styleId="FootnoteTextChar1">
    <w:name w:val="Footnote Text Char1"/>
    <w:basedOn w:val="DefaultParagraphFont"/>
    <w:rsid w:val="008B67FB"/>
    <w:rPr>
      <w:rFonts w:ascii="Georgia" w:hAnsi="Georgia"/>
      <w:sz w:val="20"/>
      <w:szCs w:val="20"/>
    </w:rPr>
  </w:style>
  <w:style w:type="character" w:customStyle="1" w:styleId="headline">
    <w:name w:val="headline"/>
    <w:rsid w:val="008B67FB"/>
  </w:style>
  <w:style w:type="character" w:customStyle="1" w:styleId="provider">
    <w:name w:val="provider"/>
    <w:basedOn w:val="DefaultParagraphFont"/>
    <w:rsid w:val="008B67FB"/>
  </w:style>
  <w:style w:type="character" w:customStyle="1" w:styleId="ilad">
    <w:name w:val="il_ad"/>
    <w:rsid w:val="008B67FB"/>
  </w:style>
  <w:style w:type="character" w:customStyle="1" w:styleId="grame">
    <w:name w:val="grame"/>
    <w:rsid w:val="008B67FB"/>
  </w:style>
  <w:style w:type="character" w:customStyle="1" w:styleId="spelle">
    <w:name w:val="spelle"/>
    <w:rsid w:val="008B67FB"/>
  </w:style>
  <w:style w:type="character" w:customStyle="1" w:styleId="vitstorybyline">
    <w:name w:val="vitstorybyline"/>
    <w:rsid w:val="008B67FB"/>
  </w:style>
  <w:style w:type="character" w:customStyle="1" w:styleId="yahoobuzzbadge-form">
    <w:name w:val="yahoobuzzbadge-form"/>
    <w:rsid w:val="008B67FB"/>
  </w:style>
  <w:style w:type="character" w:customStyle="1" w:styleId="tickerlinx">
    <w:name w:val="tickerlinx"/>
    <w:rsid w:val="008B67FB"/>
  </w:style>
  <w:style w:type="character" w:customStyle="1" w:styleId="post-author">
    <w:name w:val="post-author"/>
    <w:rsid w:val="008B67FB"/>
  </w:style>
  <w:style w:type="character" w:customStyle="1" w:styleId="post-timestamp">
    <w:name w:val="post-timestamp"/>
    <w:rsid w:val="008B67FB"/>
  </w:style>
  <w:style w:type="character" w:customStyle="1" w:styleId="mw-headline">
    <w:name w:val="mw-headline"/>
    <w:rsid w:val="008B67FB"/>
  </w:style>
  <w:style w:type="character" w:customStyle="1" w:styleId="month">
    <w:name w:val="month"/>
    <w:rsid w:val="008B67FB"/>
  </w:style>
  <w:style w:type="character" w:customStyle="1" w:styleId="2xBoldUnderline">
    <w:name w:val="2x_Bold_Underline"/>
    <w:rsid w:val="008B67FB"/>
  </w:style>
  <w:style w:type="character" w:customStyle="1" w:styleId="texttitlebigred">
    <w:name w:val="texttitlebigred"/>
    <w:rsid w:val="008B67FB"/>
  </w:style>
  <w:style w:type="character" w:customStyle="1" w:styleId="subtitles">
    <w:name w:val="subtitles"/>
    <w:rsid w:val="008B67FB"/>
  </w:style>
  <w:style w:type="character" w:customStyle="1" w:styleId="UnderlineCharChar1">
    <w:name w:val="Underline Char Char1"/>
    <w:rsid w:val="008B67FB"/>
  </w:style>
  <w:style w:type="character" w:customStyle="1" w:styleId="CiteCardChar1">
    <w:name w:val="Cite_Card Char1"/>
    <w:rsid w:val="008B67FB"/>
  </w:style>
  <w:style w:type="character" w:customStyle="1" w:styleId="ptitleinside">
    <w:name w:val="p_title_inside"/>
    <w:rsid w:val="008B67FB"/>
  </w:style>
  <w:style w:type="character" w:customStyle="1" w:styleId="paramv">
    <w:name w:val="paramv"/>
    <w:rsid w:val="008B67FB"/>
  </w:style>
  <w:style w:type="character" w:customStyle="1" w:styleId="quotepeekbase">
    <w:name w:val="quotepeekbase"/>
    <w:rsid w:val="008B67FB"/>
  </w:style>
  <w:style w:type="character" w:customStyle="1" w:styleId="symbol">
    <w:name w:val="symbol"/>
    <w:rsid w:val="008B67FB"/>
  </w:style>
  <w:style w:type="character" w:customStyle="1" w:styleId="data">
    <w:name w:val="data"/>
    <w:rsid w:val="008B67FB"/>
  </w:style>
  <w:style w:type="character" w:customStyle="1" w:styleId="cross-head">
    <w:name w:val="cross-head"/>
    <w:rsid w:val="008B67FB"/>
  </w:style>
  <w:style w:type="character" w:customStyle="1" w:styleId="scaps">
    <w:name w:val="scaps"/>
    <w:rsid w:val="008B67FB"/>
  </w:style>
  <w:style w:type="character" w:customStyle="1" w:styleId="pub-date">
    <w:name w:val="pub-date"/>
    <w:rsid w:val="008B67FB"/>
  </w:style>
  <w:style w:type="character" w:customStyle="1" w:styleId="StyleTimesNewRoman12ptBold">
    <w:name w:val="Style Times New Roman 12 pt Bold"/>
    <w:rsid w:val="008B67FB"/>
  </w:style>
  <w:style w:type="character" w:customStyle="1" w:styleId="AuthorDateF4">
    <w:name w:val="Author Date (F4)"/>
    <w:rsid w:val="008B67FB"/>
  </w:style>
  <w:style w:type="character" w:customStyle="1" w:styleId="BoldUnderlineF6">
    <w:name w:val="Bold Underline (F6)"/>
    <w:rsid w:val="008B67FB"/>
  </w:style>
  <w:style w:type="character" w:customStyle="1" w:styleId="grouptext">
    <w:name w:val="group_text"/>
    <w:rsid w:val="008B67FB"/>
  </w:style>
  <w:style w:type="character" w:customStyle="1" w:styleId="authors">
    <w:name w:val="authors"/>
    <w:rsid w:val="008B67FB"/>
  </w:style>
  <w:style w:type="character" w:customStyle="1" w:styleId="StyleArial12ptBoldItalic">
    <w:name w:val="Style Arial 12 pt Bold Italic"/>
    <w:rsid w:val="008B67FB"/>
  </w:style>
  <w:style w:type="character" w:customStyle="1" w:styleId="verdana12grey1">
    <w:name w:val="verdana12grey1"/>
    <w:rsid w:val="008B67FB"/>
  </w:style>
  <w:style w:type="character" w:customStyle="1" w:styleId="verdana9grey1a">
    <w:name w:val="verdana9grey1a"/>
    <w:rsid w:val="008B67FB"/>
  </w:style>
  <w:style w:type="character" w:customStyle="1" w:styleId="nn-twttr-share-btn">
    <w:name w:val="nn-twttr-share-btn"/>
    <w:rsid w:val="008B67FB"/>
  </w:style>
  <w:style w:type="character" w:customStyle="1" w:styleId="count">
    <w:name w:val="count"/>
    <w:rsid w:val="008B67FB"/>
  </w:style>
  <w:style w:type="character" w:customStyle="1" w:styleId="fbbuttontext">
    <w:name w:val="fb_button_text"/>
    <w:rsid w:val="008B67FB"/>
  </w:style>
  <w:style w:type="character" w:customStyle="1" w:styleId="comment-count">
    <w:name w:val="comment-count"/>
    <w:rsid w:val="008B67FB"/>
  </w:style>
  <w:style w:type="character" w:customStyle="1" w:styleId="comment-count-text">
    <w:name w:val="comment-count-text"/>
    <w:rsid w:val="008B67FB"/>
  </w:style>
  <w:style w:type="character" w:customStyle="1" w:styleId="author-name">
    <w:name w:val="author-name"/>
    <w:rsid w:val="008B67FB"/>
  </w:style>
  <w:style w:type="character" w:customStyle="1" w:styleId="lightheader">
    <w:name w:val="lightheader"/>
    <w:rsid w:val="008B67FB"/>
  </w:style>
  <w:style w:type="character" w:customStyle="1" w:styleId="CiteCardCharCharCharCharChar">
    <w:name w:val="Cite_Card Char Char Char Char Char"/>
    <w:rsid w:val="008B67FB"/>
  </w:style>
  <w:style w:type="character" w:customStyle="1" w:styleId="CiteCardCharCharCharCharCharChar">
    <w:name w:val="Cite_Card Char Char Char Char Char Char"/>
    <w:rsid w:val="008B67FB"/>
  </w:style>
  <w:style w:type="character" w:customStyle="1" w:styleId="yahoobuzzbadge">
    <w:name w:val="yahoobuzzbadge"/>
    <w:rsid w:val="008B67FB"/>
  </w:style>
  <w:style w:type="character" w:customStyle="1" w:styleId="fbsharecountinner">
    <w:name w:val="fb_share_count_inner"/>
    <w:rsid w:val="008B67FB"/>
  </w:style>
  <w:style w:type="character" w:customStyle="1" w:styleId="fbconnectbuttontext">
    <w:name w:val="fbconnectbutton_text"/>
    <w:rsid w:val="008B67FB"/>
  </w:style>
  <w:style w:type="paragraph" w:customStyle="1" w:styleId="Sourcename">
    <w:name w:val="Source name"/>
    <w:basedOn w:val="Normal"/>
    <w:qFormat/>
    <w:rsid w:val="008B67FB"/>
    <w:pPr>
      <w:spacing w:after="0" w:line="240" w:lineRule="auto"/>
    </w:pPr>
  </w:style>
  <w:style w:type="character" w:customStyle="1" w:styleId="SourcenameChar">
    <w:name w:val="Source name Char"/>
    <w:locked/>
    <w:rsid w:val="008B67FB"/>
  </w:style>
  <w:style w:type="character" w:customStyle="1" w:styleId="StrongEmphasis">
    <w:name w:val="Strong Emphasis"/>
    <w:rsid w:val="008B67FB"/>
  </w:style>
  <w:style w:type="character" w:customStyle="1" w:styleId="Caption2">
    <w:name w:val="Caption2"/>
    <w:rsid w:val="008B67FB"/>
  </w:style>
  <w:style w:type="character" w:customStyle="1" w:styleId="Style11ptItalicUnderline">
    <w:name w:val="Style 11 pt Italic Underline"/>
    <w:rsid w:val="008B67FB"/>
  </w:style>
  <w:style w:type="character" w:customStyle="1" w:styleId="Style11ptItalic">
    <w:name w:val="Style 11 pt Italic"/>
    <w:rsid w:val="008B67FB"/>
  </w:style>
  <w:style w:type="character" w:customStyle="1" w:styleId="Style6pt">
    <w:name w:val="Style 6 pt"/>
    <w:qFormat/>
    <w:rsid w:val="008B67FB"/>
  </w:style>
  <w:style w:type="character" w:customStyle="1" w:styleId="article-articlebody">
    <w:name w:val="article-articlebody"/>
    <w:basedOn w:val="DefaultParagraphFont"/>
    <w:rsid w:val="008B67FB"/>
  </w:style>
  <w:style w:type="character" w:customStyle="1" w:styleId="pageheader0">
    <w:name w:val="pageheader"/>
    <w:basedOn w:val="DefaultParagraphFont"/>
    <w:rsid w:val="008B67FB"/>
  </w:style>
  <w:style w:type="character" w:customStyle="1" w:styleId="AuthorCharChar">
    <w:name w:val="Author Char Char"/>
    <w:rsid w:val="008B67FB"/>
  </w:style>
  <w:style w:type="character" w:customStyle="1" w:styleId="smallchar0">
    <w:name w:val="smallchar"/>
    <w:basedOn w:val="DefaultParagraphFont"/>
    <w:rsid w:val="008B67FB"/>
  </w:style>
  <w:style w:type="character" w:customStyle="1" w:styleId="Shortcite">
    <w:name w:val="Shortcite"/>
    <w:rsid w:val="008B67FB"/>
  </w:style>
  <w:style w:type="character" w:customStyle="1" w:styleId="Longcite">
    <w:name w:val="Longcite"/>
    <w:rsid w:val="008B67FB"/>
  </w:style>
  <w:style w:type="character" w:customStyle="1" w:styleId="StyleStyle7pt8pt">
    <w:name w:val="Style Style 7 pt + 8 pt"/>
    <w:rsid w:val="008B67FB"/>
  </w:style>
  <w:style w:type="character" w:customStyle="1" w:styleId="StyleStyleThickunderlineBold1">
    <w:name w:val="Style Style Thick underline + Bold1"/>
    <w:rsid w:val="008B67FB"/>
  </w:style>
  <w:style w:type="character" w:customStyle="1" w:styleId="StyleUnderline2">
    <w:name w:val="Style Underline2"/>
    <w:rsid w:val="008B67FB"/>
  </w:style>
  <w:style w:type="character" w:customStyle="1" w:styleId="tagchar">
    <w:name w:val="tagchar"/>
    <w:basedOn w:val="DefaultParagraphFont"/>
    <w:rsid w:val="008B67FB"/>
  </w:style>
  <w:style w:type="character" w:customStyle="1" w:styleId="address">
    <w:name w:val="address"/>
    <w:rsid w:val="008B67FB"/>
  </w:style>
  <w:style w:type="character" w:customStyle="1" w:styleId="NormalizationChar">
    <w:name w:val="Normalization Char"/>
    <w:rsid w:val="008B67FB"/>
  </w:style>
  <w:style w:type="character" w:customStyle="1" w:styleId="maintextbldleft">
    <w:name w:val="maintextbldleft"/>
    <w:basedOn w:val="DefaultParagraphFont"/>
    <w:rsid w:val="008B67FB"/>
  </w:style>
  <w:style w:type="character" w:customStyle="1" w:styleId="maintextleft">
    <w:name w:val="maintextleft"/>
    <w:basedOn w:val="DefaultParagraphFont"/>
    <w:rsid w:val="008B67FB"/>
  </w:style>
  <w:style w:type="character" w:customStyle="1" w:styleId="highlight1">
    <w:name w:val="highlight"/>
    <w:rsid w:val="008B67FB"/>
  </w:style>
  <w:style w:type="character" w:customStyle="1" w:styleId="Shrinker">
    <w:name w:val="Shrinker"/>
    <w:rsid w:val="008B67FB"/>
  </w:style>
  <w:style w:type="character" w:customStyle="1" w:styleId="heading2char1">
    <w:name w:val="heading2char"/>
    <w:basedOn w:val="DefaultParagraphFont"/>
    <w:rsid w:val="008B67FB"/>
  </w:style>
  <w:style w:type="character" w:customStyle="1" w:styleId="heading3char1">
    <w:name w:val="heading3char1"/>
    <w:basedOn w:val="DefaultParagraphFont"/>
    <w:rsid w:val="008B67FB"/>
  </w:style>
  <w:style w:type="character" w:customStyle="1" w:styleId="underlinea">
    <w:name w:val="underlinea"/>
    <w:basedOn w:val="DefaultParagraphFont"/>
    <w:rsid w:val="008B67FB"/>
  </w:style>
  <w:style w:type="character" w:customStyle="1" w:styleId="StyleUnderlineChar9pt2">
    <w:name w:val="Style Underline Char + 9 pt2"/>
    <w:rsid w:val="008B67FB"/>
  </w:style>
  <w:style w:type="character" w:customStyle="1" w:styleId="StyleUnderlineChar9ptBold1">
    <w:name w:val="Style Underline Char + 9 pt Bold1"/>
    <w:rsid w:val="008B67FB"/>
  </w:style>
  <w:style w:type="character" w:customStyle="1" w:styleId="FontStyle329">
    <w:name w:val="Font Style329"/>
    <w:uiPriority w:val="99"/>
    <w:rsid w:val="008B67FB"/>
  </w:style>
  <w:style w:type="character" w:customStyle="1" w:styleId="styleboldunderline">
    <w:name w:val="styleboldunderline"/>
    <w:rsid w:val="008B67FB"/>
  </w:style>
  <w:style w:type="character" w:customStyle="1" w:styleId="FontStyle291">
    <w:name w:val="Font Style291"/>
    <w:uiPriority w:val="99"/>
    <w:rsid w:val="008B67FB"/>
  </w:style>
  <w:style w:type="character" w:customStyle="1" w:styleId="FontStyle232">
    <w:name w:val="Font Style232"/>
    <w:uiPriority w:val="99"/>
    <w:rsid w:val="008B67FB"/>
  </w:style>
  <w:style w:type="character" w:customStyle="1" w:styleId="MicroTextCharChar">
    <w:name w:val="MicroText Char Char"/>
    <w:rsid w:val="008B67FB"/>
  </w:style>
  <w:style w:type="character" w:customStyle="1" w:styleId="Hyperlink6">
    <w:name w:val="Hyperlink6"/>
    <w:rsid w:val="008B67FB"/>
  </w:style>
  <w:style w:type="character" w:customStyle="1" w:styleId="pmterms11">
    <w:name w:val="pmterms11"/>
    <w:rsid w:val="008B67FB"/>
  </w:style>
  <w:style w:type="character" w:customStyle="1" w:styleId="style61">
    <w:name w:val="style6"/>
    <w:rsid w:val="008B67FB"/>
  </w:style>
  <w:style w:type="character" w:customStyle="1" w:styleId="Title2">
    <w:name w:val="Title2"/>
    <w:basedOn w:val="DefaultParagraphFont"/>
    <w:rsid w:val="008B67FB"/>
  </w:style>
  <w:style w:type="character" w:customStyle="1" w:styleId="pmterms12">
    <w:name w:val="pmterms12"/>
    <w:basedOn w:val="DefaultParagraphFont"/>
    <w:rsid w:val="008B67FB"/>
  </w:style>
  <w:style w:type="character" w:customStyle="1" w:styleId="BoldandUnderlineChar1Char2Char">
    <w:name w:val="Bold and Underline Char1 Char2 Char"/>
    <w:basedOn w:val="DefaultParagraphFont"/>
    <w:rsid w:val="008B67FB"/>
  </w:style>
  <w:style w:type="character" w:customStyle="1" w:styleId="cardtextsmallCharCharCharCharCharCharCharCharCharCharCharChar">
    <w:name w:val="card text small Char Char Char Char Char Char Char Char Char Char Char Char"/>
    <w:basedOn w:val="DefaultParagraphFont"/>
    <w:rsid w:val="008B67F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8B67FB"/>
  </w:style>
  <w:style w:type="character" w:customStyle="1" w:styleId="pmterms2">
    <w:name w:val="pmterms2"/>
    <w:basedOn w:val="DefaultParagraphFont"/>
    <w:rsid w:val="008B67FB"/>
  </w:style>
  <w:style w:type="character" w:customStyle="1" w:styleId="BoldandUnderlineChar1Char2CharChar">
    <w:name w:val="Bold and Underline Char1 Char2 Char Char"/>
    <w:basedOn w:val="DefaultParagraphFont"/>
    <w:rsid w:val="008B67FB"/>
  </w:style>
  <w:style w:type="character" w:customStyle="1" w:styleId="UnderlineChar1Char1">
    <w:name w:val="Underline Char1 Char1"/>
    <w:basedOn w:val="DefaultParagraphFont"/>
    <w:rsid w:val="008B67FB"/>
  </w:style>
  <w:style w:type="character" w:customStyle="1" w:styleId="UnderlineChar6CharCharCharCharCharCharCharChar">
    <w:name w:val="Underline Char6 Char Char Char Char Char Char Char Char"/>
    <w:basedOn w:val="DefaultParagraphFont"/>
    <w:rsid w:val="008B67FB"/>
  </w:style>
  <w:style w:type="character" w:customStyle="1" w:styleId="BoldText12pt">
    <w:name w:val="Bold Text 12 pt"/>
    <w:autoRedefine/>
    <w:rsid w:val="008B67FB"/>
  </w:style>
  <w:style w:type="paragraph" w:styleId="BodyTextIndent2">
    <w:name w:val="Body Text Indent 2"/>
    <w:basedOn w:val="Normal"/>
    <w:link w:val="BodyTextIndent2Char1"/>
    <w:unhideWhenUsed/>
    <w:rsid w:val="008B67FB"/>
    <w:pPr>
      <w:spacing w:after="120" w:line="480" w:lineRule="auto"/>
      <w:ind w:left="360"/>
    </w:pPr>
  </w:style>
  <w:style w:type="character" w:customStyle="1" w:styleId="BodyTextIndent2Char1">
    <w:name w:val="Body Text Indent 2 Char1"/>
    <w:basedOn w:val="DefaultParagraphFont"/>
    <w:link w:val="BodyTextIndent2"/>
    <w:rsid w:val="008B67FB"/>
    <w:rPr>
      <w:rFonts w:ascii="Calibri" w:hAnsi="Calibri"/>
    </w:rPr>
  </w:style>
  <w:style w:type="character" w:customStyle="1" w:styleId="Style2CharChar">
    <w:name w:val="Style2 Char Char"/>
    <w:basedOn w:val="DefaultParagraphFont"/>
    <w:rsid w:val="008B67FB"/>
  </w:style>
  <w:style w:type="character" w:customStyle="1" w:styleId="DebateCiteCharCharChar">
    <w:name w:val="Debate Cite Char Char Char"/>
    <w:basedOn w:val="DefaultParagraphFont"/>
    <w:rsid w:val="008B67FB"/>
  </w:style>
  <w:style w:type="paragraph" w:styleId="BodyTextFirstIndent">
    <w:name w:val="Body Text First Indent"/>
    <w:basedOn w:val="BodyText"/>
    <w:link w:val="BodyTextFirstIndentChar1"/>
    <w:rsid w:val="008B67FB"/>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8B67FB"/>
    <w:rPr>
      <w:rFonts w:ascii="Georgia" w:hAnsi="Georgia"/>
    </w:rPr>
  </w:style>
  <w:style w:type="character" w:customStyle="1" w:styleId="Style10ptBold">
    <w:name w:val="Style 10 pt Bold"/>
    <w:basedOn w:val="DefaultParagraphFont"/>
    <w:rsid w:val="008B67FB"/>
  </w:style>
  <w:style w:type="character" w:customStyle="1" w:styleId="text9">
    <w:name w:val="text9"/>
    <w:basedOn w:val="DefaultParagraphFont"/>
    <w:rsid w:val="008B67FB"/>
  </w:style>
  <w:style w:type="character" w:customStyle="1" w:styleId="text21">
    <w:name w:val="text21"/>
    <w:basedOn w:val="DefaultParagraphFont"/>
    <w:rsid w:val="008B67FB"/>
  </w:style>
  <w:style w:type="character" w:customStyle="1" w:styleId="text19">
    <w:name w:val="text19"/>
    <w:basedOn w:val="DefaultParagraphFont"/>
    <w:rsid w:val="008B67FB"/>
  </w:style>
  <w:style w:type="character" w:customStyle="1" w:styleId="term2">
    <w:name w:val="term2"/>
    <w:basedOn w:val="DefaultParagraphFont"/>
    <w:rsid w:val="008B67FB"/>
  </w:style>
  <w:style w:type="character" w:customStyle="1" w:styleId="ToReadChar">
    <w:name w:val="To Read Char"/>
    <w:basedOn w:val="DefaultParagraphFont"/>
    <w:rsid w:val="008B67FB"/>
  </w:style>
  <w:style w:type="character" w:customStyle="1" w:styleId="ToReadCharChar">
    <w:name w:val="To Read Char Char"/>
    <w:basedOn w:val="DefaultParagraphFont"/>
    <w:rsid w:val="008B67FB"/>
  </w:style>
  <w:style w:type="character" w:customStyle="1" w:styleId="storytextstyle">
    <w:name w:val="storytextstyle"/>
    <w:basedOn w:val="DefaultParagraphFont"/>
    <w:rsid w:val="008B67FB"/>
  </w:style>
  <w:style w:type="character" w:customStyle="1" w:styleId="cardunderlinedCharChar">
    <w:name w:val="card underlined Char Char"/>
    <w:basedOn w:val="DefaultParagraphFont"/>
    <w:rsid w:val="008B67FB"/>
  </w:style>
  <w:style w:type="character" w:customStyle="1" w:styleId="articlehead21">
    <w:name w:val="articlehead21"/>
    <w:basedOn w:val="DefaultParagraphFont"/>
    <w:rsid w:val="008B67FB"/>
  </w:style>
  <w:style w:type="character" w:customStyle="1" w:styleId="BoldandUnderlineChar2Char1">
    <w:name w:val="Bold and Underline Char2 Char1"/>
    <w:basedOn w:val="DefaultParagraphFont"/>
    <w:rsid w:val="008B67FB"/>
  </w:style>
  <w:style w:type="character" w:customStyle="1" w:styleId="TagCiteChar10">
    <w:name w:val="Tag/Cite Char1"/>
    <w:basedOn w:val="DefaultParagraphFont"/>
    <w:rsid w:val="008B67FB"/>
  </w:style>
  <w:style w:type="character" w:customStyle="1" w:styleId="CardCharChar0">
    <w:name w:val="Card Char Char"/>
    <w:basedOn w:val="DefaultParagraphFont"/>
    <w:rsid w:val="008B67FB"/>
  </w:style>
  <w:style w:type="character" w:customStyle="1" w:styleId="BriefTitle1Char">
    <w:name w:val="Brief Title 1 Char"/>
    <w:basedOn w:val="DefaultParagraphFont"/>
    <w:rsid w:val="008B67FB"/>
  </w:style>
  <w:style w:type="character" w:customStyle="1" w:styleId="TagCiteCharChar">
    <w:name w:val="Tag/Cite Char Char"/>
    <w:basedOn w:val="DefaultParagraphFont"/>
    <w:rsid w:val="008B67FB"/>
  </w:style>
  <w:style w:type="character" w:customStyle="1" w:styleId="prodgeneral1">
    <w:name w:val="prodgeneral1"/>
    <w:basedOn w:val="DefaultParagraphFont"/>
    <w:rsid w:val="008B67FB"/>
  </w:style>
  <w:style w:type="character" w:customStyle="1" w:styleId="texto11">
    <w:name w:val="texto11"/>
    <w:basedOn w:val="DefaultParagraphFont"/>
    <w:rsid w:val="008B67FB"/>
  </w:style>
  <w:style w:type="character" w:customStyle="1" w:styleId="date10">
    <w:name w:val="date1"/>
    <w:basedOn w:val="DefaultParagraphFont"/>
    <w:rsid w:val="008B67FB"/>
  </w:style>
  <w:style w:type="character" w:customStyle="1" w:styleId="summary1">
    <w:name w:val="summary1"/>
    <w:basedOn w:val="DefaultParagraphFont"/>
    <w:rsid w:val="008B67FB"/>
  </w:style>
  <w:style w:type="character" w:customStyle="1" w:styleId="text3">
    <w:name w:val="text3"/>
    <w:basedOn w:val="DefaultParagraphFont"/>
    <w:rsid w:val="008B67FB"/>
  </w:style>
  <w:style w:type="character" w:customStyle="1" w:styleId="featurecontentgray1">
    <w:name w:val="featurecontentgray1"/>
    <w:basedOn w:val="DefaultParagraphFont"/>
    <w:rsid w:val="008B67FB"/>
  </w:style>
  <w:style w:type="character" w:customStyle="1" w:styleId="CardCharCharChar0">
    <w:name w:val="Card Char Char Char"/>
    <w:basedOn w:val="DefaultParagraphFont"/>
    <w:rsid w:val="008B67FB"/>
  </w:style>
  <w:style w:type="character" w:customStyle="1" w:styleId="big1">
    <w:name w:val="big1"/>
    <w:basedOn w:val="DefaultParagraphFont"/>
    <w:rsid w:val="008B67FB"/>
  </w:style>
  <w:style w:type="character" w:customStyle="1" w:styleId="articletitle1">
    <w:name w:val="articletitle1"/>
    <w:basedOn w:val="DefaultParagraphFont"/>
    <w:rsid w:val="008B67FB"/>
  </w:style>
  <w:style w:type="character" w:customStyle="1" w:styleId="prodgeneral">
    <w:name w:val="prodgeneral"/>
    <w:basedOn w:val="DefaultParagraphFont"/>
    <w:rsid w:val="008B67FB"/>
  </w:style>
  <w:style w:type="character" w:customStyle="1" w:styleId="Style10pt">
    <w:name w:val="Style 10 pt"/>
    <w:basedOn w:val="DefaultParagraphFont"/>
    <w:rsid w:val="008B67FB"/>
  </w:style>
  <w:style w:type="character" w:customStyle="1" w:styleId="StyleUnderlineChar0">
    <w:name w:val="Style Underline + Char"/>
    <w:basedOn w:val="DefaultParagraphFont"/>
    <w:rsid w:val="008B67FB"/>
  </w:style>
  <w:style w:type="character" w:customStyle="1" w:styleId="highlightChar">
    <w:name w:val="highlight Char"/>
    <w:basedOn w:val="DefaultParagraphFont"/>
    <w:rsid w:val="008B67FB"/>
  </w:style>
  <w:style w:type="character" w:customStyle="1" w:styleId="citeChar">
    <w:name w:val="cite Char"/>
    <w:basedOn w:val="DefaultParagraphFont"/>
    <w:rsid w:val="008B67FB"/>
  </w:style>
  <w:style w:type="character" w:customStyle="1" w:styleId="OffensiveLanguageChar">
    <w:name w:val="Offensive Language Char"/>
    <w:rsid w:val="008B67FB"/>
  </w:style>
  <w:style w:type="character" w:customStyle="1" w:styleId="yellowfadeinnerspan">
    <w:name w:val="yellowfadeinnerspan"/>
    <w:rsid w:val="008B67FB"/>
  </w:style>
  <w:style w:type="character" w:customStyle="1" w:styleId="ipa">
    <w:name w:val="ipa"/>
    <w:basedOn w:val="DefaultParagraphFont"/>
    <w:rsid w:val="008B67FB"/>
  </w:style>
  <w:style w:type="table" w:customStyle="1" w:styleId="TableGrid1">
    <w:name w:val="Table Grid1"/>
    <w:basedOn w:val="TableNormal"/>
    <w:rsid w:val="008B67FB"/>
    <w:pPr>
      <w:spacing w:after="200" w:line="276" w:lineRule="auto"/>
    </w:pPr>
    <w:tblPr/>
  </w:style>
  <w:style w:type="character" w:customStyle="1" w:styleId="StyleciteChar">
    <w:name w:val="Style cite + Char"/>
    <w:basedOn w:val="DefaultParagraphFont"/>
    <w:rsid w:val="008B67FB"/>
  </w:style>
  <w:style w:type="character" w:customStyle="1" w:styleId="H4TagChar1">
    <w:name w:val="H4 (Tag) Char1"/>
    <w:locked/>
    <w:rsid w:val="008B67FB"/>
  </w:style>
  <w:style w:type="paragraph" w:customStyle="1" w:styleId="description">
    <w:name w:val="description"/>
    <w:basedOn w:val="Normal"/>
    <w:uiPriority w:val="99"/>
    <w:qFormat/>
    <w:rsid w:val="008B67FB"/>
    <w:pPr>
      <w:spacing w:after="0" w:line="240" w:lineRule="auto"/>
    </w:pPr>
  </w:style>
  <w:style w:type="paragraph" w:customStyle="1" w:styleId="credit">
    <w:name w:val="credit"/>
    <w:basedOn w:val="Normal"/>
    <w:next w:val="BodyText5"/>
    <w:qFormat/>
    <w:rsid w:val="008B67FB"/>
    <w:pPr>
      <w:spacing w:after="0" w:line="240" w:lineRule="auto"/>
    </w:pPr>
  </w:style>
  <w:style w:type="character" w:customStyle="1" w:styleId="DebateUnderlinedChar">
    <w:name w:val="Debate Underlined Char"/>
    <w:locked/>
    <w:rsid w:val="008B67FB"/>
  </w:style>
  <w:style w:type="paragraph" w:customStyle="1" w:styleId="DebateUnderlined">
    <w:name w:val="Debate Underlined"/>
    <w:basedOn w:val="Normal"/>
    <w:next w:val="about"/>
    <w:qFormat/>
    <w:rsid w:val="008B67FB"/>
    <w:pPr>
      <w:spacing w:after="0" w:line="240" w:lineRule="auto"/>
    </w:pPr>
  </w:style>
  <w:style w:type="character" w:customStyle="1" w:styleId="Card10f2Char">
    <w:name w:val="Card.10.f2 Char"/>
    <w:locked/>
    <w:rsid w:val="008B67FB"/>
  </w:style>
  <w:style w:type="paragraph" w:customStyle="1" w:styleId="Card10f2">
    <w:name w:val="Card.10.f2"/>
    <w:basedOn w:val="Normal"/>
    <w:next w:val="thumbnail"/>
    <w:autoRedefine/>
    <w:qFormat/>
    <w:rsid w:val="008B67FB"/>
    <w:pPr>
      <w:spacing w:after="0" w:line="240" w:lineRule="auto"/>
    </w:pPr>
  </w:style>
  <w:style w:type="character" w:customStyle="1" w:styleId="Bodytext6">
    <w:name w:val="Body text_"/>
    <w:basedOn w:val="DefaultParagraphFont"/>
    <w:link w:val="BodyText20"/>
    <w:locked/>
    <w:rsid w:val="008B67FB"/>
    <w:rPr>
      <w:shd w:val="clear" w:color="auto" w:fill="FFFFFF"/>
    </w:rPr>
  </w:style>
  <w:style w:type="paragraph" w:customStyle="1" w:styleId="BodyText5">
    <w:name w:val="Body Text5"/>
    <w:basedOn w:val="Normal"/>
    <w:next w:val="wallacepara"/>
    <w:qFormat/>
    <w:rsid w:val="008B67FB"/>
    <w:pPr>
      <w:spacing w:after="0" w:line="240" w:lineRule="auto"/>
    </w:pPr>
  </w:style>
  <w:style w:type="paragraph" w:customStyle="1" w:styleId="user">
    <w:name w:val="user"/>
    <w:basedOn w:val="Normal"/>
    <w:next w:val="morelink"/>
    <w:qFormat/>
    <w:rsid w:val="008B67FB"/>
    <w:pPr>
      <w:spacing w:after="0" w:line="240" w:lineRule="auto"/>
    </w:pPr>
  </w:style>
  <w:style w:type="paragraph" w:customStyle="1" w:styleId="about">
    <w:name w:val="about"/>
    <w:basedOn w:val="Normal"/>
    <w:next w:val="audiolink"/>
    <w:qFormat/>
    <w:rsid w:val="008B67FB"/>
    <w:pPr>
      <w:spacing w:after="0" w:line="240" w:lineRule="auto"/>
    </w:pPr>
  </w:style>
  <w:style w:type="paragraph" w:customStyle="1" w:styleId="t6">
    <w:name w:val="t6"/>
    <w:basedOn w:val="Normal"/>
    <w:next w:val="nav1"/>
    <w:qFormat/>
    <w:rsid w:val="008B67FB"/>
    <w:pPr>
      <w:spacing w:after="0" w:line="240" w:lineRule="auto"/>
    </w:pPr>
  </w:style>
  <w:style w:type="paragraph" w:customStyle="1" w:styleId="thumbnail">
    <w:name w:val="thumbnail"/>
    <w:basedOn w:val="Normal"/>
    <w:next w:val="nav2"/>
    <w:qFormat/>
    <w:rsid w:val="008B67FB"/>
    <w:pPr>
      <w:spacing w:after="0" w:line="240" w:lineRule="auto"/>
    </w:pPr>
  </w:style>
  <w:style w:type="paragraph" w:customStyle="1" w:styleId="stand-first-alone">
    <w:name w:val="stand-first-alone"/>
    <w:basedOn w:val="Normal"/>
    <w:next w:val="Pa0"/>
    <w:qFormat/>
    <w:rsid w:val="008B67FB"/>
    <w:pPr>
      <w:spacing w:after="0" w:line="240" w:lineRule="auto"/>
    </w:pPr>
  </w:style>
  <w:style w:type="paragraph" w:customStyle="1" w:styleId="wallacepara">
    <w:name w:val="wallacepara"/>
    <w:basedOn w:val="Normal"/>
    <w:next w:val="CM45"/>
    <w:qFormat/>
    <w:rsid w:val="008B67FB"/>
    <w:pPr>
      <w:spacing w:after="0" w:line="240" w:lineRule="auto"/>
    </w:pPr>
  </w:style>
  <w:style w:type="paragraph" w:customStyle="1" w:styleId="morelink">
    <w:name w:val="morelink"/>
    <w:basedOn w:val="Normal"/>
    <w:next w:val="CM46"/>
    <w:qFormat/>
    <w:rsid w:val="008B67FB"/>
    <w:pPr>
      <w:spacing w:after="0" w:line="240" w:lineRule="auto"/>
    </w:pPr>
  </w:style>
  <w:style w:type="paragraph" w:customStyle="1" w:styleId="audiolink">
    <w:name w:val="audiolink"/>
    <w:basedOn w:val="Normal"/>
    <w:next w:val="F4-NormalText"/>
    <w:qFormat/>
    <w:rsid w:val="008B67FB"/>
    <w:pPr>
      <w:spacing w:after="0" w:line="240" w:lineRule="auto"/>
    </w:pPr>
  </w:style>
  <w:style w:type="paragraph" w:customStyle="1" w:styleId="titlestyle1">
    <w:name w:val="titlestyle1"/>
    <w:basedOn w:val="Normal"/>
    <w:next w:val="FullText"/>
    <w:qFormat/>
    <w:rsid w:val="008B67FB"/>
    <w:pPr>
      <w:spacing w:after="0" w:line="240" w:lineRule="auto"/>
    </w:pPr>
  </w:style>
  <w:style w:type="paragraph" w:customStyle="1" w:styleId="nav1">
    <w:name w:val="nav1"/>
    <w:basedOn w:val="Normal"/>
    <w:next w:val="TagLine"/>
    <w:qFormat/>
    <w:rsid w:val="008B67FB"/>
    <w:pPr>
      <w:spacing w:after="0" w:line="240" w:lineRule="auto"/>
    </w:pPr>
  </w:style>
  <w:style w:type="paragraph" w:customStyle="1" w:styleId="nav2">
    <w:name w:val="nav2"/>
    <w:basedOn w:val="Normal"/>
    <w:qFormat/>
    <w:rsid w:val="008B67FB"/>
    <w:pPr>
      <w:spacing w:after="0" w:line="240" w:lineRule="auto"/>
    </w:pPr>
  </w:style>
  <w:style w:type="paragraph" w:customStyle="1" w:styleId="Pa0">
    <w:name w:val="Pa0"/>
    <w:basedOn w:val="Normal"/>
    <w:uiPriority w:val="99"/>
    <w:qFormat/>
    <w:rsid w:val="008B67FB"/>
    <w:pPr>
      <w:spacing w:after="0" w:line="240" w:lineRule="auto"/>
    </w:pPr>
  </w:style>
  <w:style w:type="paragraph" w:customStyle="1" w:styleId="CM45">
    <w:name w:val="CM45"/>
    <w:basedOn w:val="Normal"/>
    <w:uiPriority w:val="99"/>
    <w:qFormat/>
    <w:rsid w:val="008B67FB"/>
    <w:pPr>
      <w:spacing w:after="0" w:line="240" w:lineRule="auto"/>
    </w:pPr>
  </w:style>
  <w:style w:type="paragraph" w:customStyle="1" w:styleId="CM46">
    <w:name w:val="CM46"/>
    <w:basedOn w:val="Normal"/>
    <w:uiPriority w:val="99"/>
    <w:qFormat/>
    <w:rsid w:val="008B67FB"/>
    <w:pPr>
      <w:spacing w:after="0" w:line="240" w:lineRule="auto"/>
    </w:pPr>
  </w:style>
  <w:style w:type="paragraph" w:customStyle="1" w:styleId="F4-NormalText">
    <w:name w:val="F4 - Normal Text"/>
    <w:basedOn w:val="Normal"/>
    <w:uiPriority w:val="99"/>
    <w:qFormat/>
    <w:rsid w:val="008B67FB"/>
    <w:pPr>
      <w:spacing w:after="0" w:line="240" w:lineRule="auto"/>
    </w:pPr>
  </w:style>
  <w:style w:type="character" w:customStyle="1" w:styleId="Heading18">
    <w:name w:val="Heading #18_"/>
    <w:basedOn w:val="DefaultParagraphFont"/>
    <w:locked/>
    <w:rsid w:val="008B67FB"/>
  </w:style>
  <w:style w:type="paragraph" w:customStyle="1" w:styleId="Heading180">
    <w:name w:val="Heading #18"/>
    <w:basedOn w:val="Normal"/>
    <w:qFormat/>
    <w:rsid w:val="008B67FB"/>
    <w:pPr>
      <w:spacing w:after="0" w:line="240" w:lineRule="auto"/>
    </w:pPr>
  </w:style>
  <w:style w:type="character" w:customStyle="1" w:styleId="Picturecaption2">
    <w:name w:val="Picture caption (2)_"/>
    <w:basedOn w:val="DefaultParagraphFont"/>
    <w:locked/>
    <w:rsid w:val="008B67FB"/>
  </w:style>
  <w:style w:type="paragraph" w:customStyle="1" w:styleId="Picturecaption20">
    <w:name w:val="Picture caption (2)"/>
    <w:basedOn w:val="Normal"/>
    <w:qFormat/>
    <w:rsid w:val="008B67FB"/>
    <w:pPr>
      <w:spacing w:after="0" w:line="240" w:lineRule="auto"/>
    </w:pPr>
  </w:style>
  <w:style w:type="character" w:customStyle="1" w:styleId="Picturecaption">
    <w:name w:val="Picture caption_"/>
    <w:basedOn w:val="DefaultParagraphFont"/>
    <w:locked/>
    <w:rsid w:val="008B67FB"/>
  </w:style>
  <w:style w:type="paragraph" w:customStyle="1" w:styleId="Picturecaption0">
    <w:name w:val="Picture caption"/>
    <w:basedOn w:val="Normal"/>
    <w:qFormat/>
    <w:rsid w:val="008B67FB"/>
    <w:pPr>
      <w:spacing w:after="0" w:line="240" w:lineRule="auto"/>
    </w:pPr>
  </w:style>
  <w:style w:type="character" w:customStyle="1" w:styleId="Bodytext31">
    <w:name w:val="Body text (31)_"/>
    <w:basedOn w:val="DefaultParagraphFont"/>
    <w:locked/>
    <w:rsid w:val="008B67FB"/>
  </w:style>
  <w:style w:type="paragraph" w:customStyle="1" w:styleId="Bodytext310">
    <w:name w:val="Body text (31)"/>
    <w:basedOn w:val="Normal"/>
    <w:qFormat/>
    <w:rsid w:val="008B67FB"/>
    <w:pPr>
      <w:spacing w:after="0" w:line="240" w:lineRule="auto"/>
    </w:pPr>
  </w:style>
  <w:style w:type="character" w:customStyle="1" w:styleId="Heading22">
    <w:name w:val="Heading #22_"/>
    <w:basedOn w:val="DefaultParagraphFont"/>
    <w:locked/>
    <w:rsid w:val="008B67FB"/>
  </w:style>
  <w:style w:type="paragraph" w:customStyle="1" w:styleId="Heading220">
    <w:name w:val="Heading #22"/>
    <w:basedOn w:val="Normal"/>
    <w:qFormat/>
    <w:rsid w:val="008B67FB"/>
    <w:pPr>
      <w:spacing w:after="0" w:line="240" w:lineRule="auto"/>
    </w:pPr>
  </w:style>
  <w:style w:type="character" w:customStyle="1" w:styleId="Bodytext131">
    <w:name w:val="Body text (131)_"/>
    <w:basedOn w:val="DefaultParagraphFont"/>
    <w:locked/>
    <w:rsid w:val="008B67FB"/>
  </w:style>
  <w:style w:type="paragraph" w:customStyle="1" w:styleId="Bodytext1310">
    <w:name w:val="Body text (131)"/>
    <w:basedOn w:val="Normal"/>
    <w:qFormat/>
    <w:rsid w:val="008B67FB"/>
    <w:pPr>
      <w:spacing w:after="0" w:line="240" w:lineRule="auto"/>
    </w:pPr>
  </w:style>
  <w:style w:type="character" w:customStyle="1" w:styleId="Bodytext140">
    <w:name w:val="Body text (140)_"/>
    <w:basedOn w:val="DefaultParagraphFont"/>
    <w:locked/>
    <w:rsid w:val="008B67FB"/>
  </w:style>
  <w:style w:type="paragraph" w:customStyle="1" w:styleId="Bodytext1400">
    <w:name w:val="Body text (140)"/>
    <w:basedOn w:val="Normal"/>
    <w:qFormat/>
    <w:rsid w:val="008B67FB"/>
    <w:pPr>
      <w:spacing w:after="0" w:line="240" w:lineRule="auto"/>
    </w:pPr>
  </w:style>
  <w:style w:type="character" w:customStyle="1" w:styleId="Bodytext141">
    <w:name w:val="Body text (141)_"/>
    <w:basedOn w:val="DefaultParagraphFont"/>
    <w:locked/>
    <w:rsid w:val="008B67FB"/>
  </w:style>
  <w:style w:type="paragraph" w:customStyle="1" w:styleId="Bodytext1410">
    <w:name w:val="Body text (141)"/>
    <w:basedOn w:val="Normal"/>
    <w:qFormat/>
    <w:rsid w:val="008B67FB"/>
    <w:pPr>
      <w:spacing w:after="0" w:line="240" w:lineRule="auto"/>
    </w:pPr>
  </w:style>
  <w:style w:type="character" w:customStyle="1" w:styleId="Tableofcontents20">
    <w:name w:val="Table of contents (20)_"/>
    <w:basedOn w:val="DefaultParagraphFont"/>
    <w:locked/>
    <w:rsid w:val="008B67FB"/>
  </w:style>
  <w:style w:type="paragraph" w:customStyle="1" w:styleId="Tableofcontents200">
    <w:name w:val="Table of contents (20)"/>
    <w:basedOn w:val="Normal"/>
    <w:qFormat/>
    <w:rsid w:val="008B67FB"/>
    <w:pPr>
      <w:spacing w:after="0" w:line="240" w:lineRule="auto"/>
    </w:pPr>
  </w:style>
  <w:style w:type="character" w:customStyle="1" w:styleId="Tableofcontents21">
    <w:name w:val="Table of contents (21)_"/>
    <w:basedOn w:val="DefaultParagraphFont"/>
    <w:locked/>
    <w:rsid w:val="008B67FB"/>
  </w:style>
  <w:style w:type="paragraph" w:customStyle="1" w:styleId="Tableofcontents210">
    <w:name w:val="Table of contents (21)"/>
    <w:basedOn w:val="Normal"/>
    <w:qFormat/>
    <w:rsid w:val="008B67FB"/>
    <w:pPr>
      <w:spacing w:after="0" w:line="240" w:lineRule="auto"/>
    </w:pPr>
  </w:style>
  <w:style w:type="character" w:customStyle="1" w:styleId="Tableofcontents22">
    <w:name w:val="Table of contents (22)_"/>
    <w:basedOn w:val="DefaultParagraphFont"/>
    <w:locked/>
    <w:rsid w:val="008B67FB"/>
  </w:style>
  <w:style w:type="paragraph" w:customStyle="1" w:styleId="Tableofcontents220">
    <w:name w:val="Table of contents (22)"/>
    <w:basedOn w:val="Normal"/>
    <w:qFormat/>
    <w:rsid w:val="008B67FB"/>
    <w:pPr>
      <w:spacing w:after="0" w:line="240" w:lineRule="auto"/>
    </w:pPr>
  </w:style>
  <w:style w:type="character" w:customStyle="1" w:styleId="Bodytext142">
    <w:name w:val="Body text (142)_"/>
    <w:basedOn w:val="DefaultParagraphFont"/>
    <w:locked/>
    <w:rsid w:val="008B67FB"/>
  </w:style>
  <w:style w:type="paragraph" w:customStyle="1" w:styleId="Bodytext1420">
    <w:name w:val="Body text (142)"/>
    <w:basedOn w:val="Normal"/>
    <w:qFormat/>
    <w:rsid w:val="008B67FB"/>
    <w:pPr>
      <w:spacing w:after="0" w:line="240" w:lineRule="auto"/>
    </w:pPr>
  </w:style>
  <w:style w:type="character" w:customStyle="1" w:styleId="Bodytext143">
    <w:name w:val="Body text (143)_"/>
    <w:basedOn w:val="DefaultParagraphFont"/>
    <w:locked/>
    <w:rsid w:val="008B67FB"/>
  </w:style>
  <w:style w:type="paragraph" w:customStyle="1" w:styleId="Bodytext1430">
    <w:name w:val="Body text (143)"/>
    <w:basedOn w:val="Normal"/>
    <w:qFormat/>
    <w:rsid w:val="008B67FB"/>
    <w:pPr>
      <w:spacing w:after="0" w:line="240" w:lineRule="auto"/>
    </w:pPr>
  </w:style>
  <w:style w:type="character" w:customStyle="1" w:styleId="Bodytext144Exact">
    <w:name w:val="Body text (144) Exact"/>
    <w:basedOn w:val="DefaultParagraphFont"/>
    <w:locked/>
    <w:rsid w:val="008B67FB"/>
  </w:style>
  <w:style w:type="paragraph" w:customStyle="1" w:styleId="Bodytext144">
    <w:name w:val="Body text (144)"/>
    <w:basedOn w:val="Normal"/>
    <w:qFormat/>
    <w:rsid w:val="008B67FB"/>
    <w:pPr>
      <w:spacing w:after="0" w:line="240" w:lineRule="auto"/>
    </w:pPr>
  </w:style>
  <w:style w:type="character" w:customStyle="1" w:styleId="Bodytext145Exact">
    <w:name w:val="Body text (145) Exact"/>
    <w:basedOn w:val="DefaultParagraphFont"/>
    <w:locked/>
    <w:rsid w:val="008B67FB"/>
  </w:style>
  <w:style w:type="paragraph" w:customStyle="1" w:styleId="Bodytext145">
    <w:name w:val="Body text (145)"/>
    <w:basedOn w:val="Normal"/>
    <w:qFormat/>
    <w:rsid w:val="008B67FB"/>
    <w:pPr>
      <w:spacing w:after="0" w:line="240" w:lineRule="auto"/>
    </w:pPr>
  </w:style>
  <w:style w:type="character" w:customStyle="1" w:styleId="Bodytext146">
    <w:name w:val="Body text (146)_"/>
    <w:basedOn w:val="DefaultParagraphFont"/>
    <w:locked/>
    <w:rsid w:val="008B67FB"/>
  </w:style>
  <w:style w:type="paragraph" w:customStyle="1" w:styleId="Bodytext1460">
    <w:name w:val="Body text (146)"/>
    <w:basedOn w:val="Normal"/>
    <w:qFormat/>
    <w:rsid w:val="008B67FB"/>
    <w:pPr>
      <w:spacing w:after="0" w:line="240" w:lineRule="auto"/>
    </w:pPr>
  </w:style>
  <w:style w:type="character" w:customStyle="1" w:styleId="Heading23">
    <w:name w:val="Heading #23_"/>
    <w:basedOn w:val="DefaultParagraphFont"/>
    <w:locked/>
    <w:rsid w:val="008B67FB"/>
  </w:style>
  <w:style w:type="paragraph" w:customStyle="1" w:styleId="Heading230">
    <w:name w:val="Heading #23"/>
    <w:basedOn w:val="Normal"/>
    <w:qFormat/>
    <w:rsid w:val="008B67FB"/>
    <w:pPr>
      <w:spacing w:after="0" w:line="240" w:lineRule="auto"/>
    </w:pPr>
  </w:style>
  <w:style w:type="character" w:customStyle="1" w:styleId="Picturecaption36">
    <w:name w:val="Picture caption (36)_"/>
    <w:basedOn w:val="DefaultParagraphFont"/>
    <w:locked/>
    <w:rsid w:val="008B67FB"/>
  </w:style>
  <w:style w:type="paragraph" w:customStyle="1" w:styleId="Picturecaption360">
    <w:name w:val="Picture caption (36)"/>
    <w:basedOn w:val="Normal"/>
    <w:qFormat/>
    <w:rsid w:val="008B67FB"/>
    <w:pPr>
      <w:spacing w:after="0" w:line="240" w:lineRule="auto"/>
    </w:pPr>
  </w:style>
  <w:style w:type="character" w:customStyle="1" w:styleId="Picturecaption42">
    <w:name w:val="Picture caption (42)_"/>
    <w:basedOn w:val="DefaultParagraphFont"/>
    <w:locked/>
    <w:rsid w:val="008B67FB"/>
  </w:style>
  <w:style w:type="paragraph" w:customStyle="1" w:styleId="Picturecaption420">
    <w:name w:val="Picture caption (42)"/>
    <w:basedOn w:val="Normal"/>
    <w:qFormat/>
    <w:rsid w:val="008B67FB"/>
    <w:pPr>
      <w:spacing w:after="0" w:line="240" w:lineRule="auto"/>
    </w:pPr>
  </w:style>
  <w:style w:type="character" w:customStyle="1" w:styleId="Bodytext154">
    <w:name w:val="Body text (154)_"/>
    <w:basedOn w:val="DefaultParagraphFont"/>
    <w:locked/>
    <w:rsid w:val="008B67FB"/>
  </w:style>
  <w:style w:type="paragraph" w:customStyle="1" w:styleId="Bodytext1540">
    <w:name w:val="Body text (154)"/>
    <w:basedOn w:val="Normal"/>
    <w:qFormat/>
    <w:rsid w:val="008B67FB"/>
    <w:pPr>
      <w:spacing w:after="0" w:line="240" w:lineRule="auto"/>
    </w:pPr>
  </w:style>
  <w:style w:type="character" w:customStyle="1" w:styleId="Bodytext155">
    <w:name w:val="Body text (155)_"/>
    <w:basedOn w:val="DefaultParagraphFont"/>
    <w:locked/>
    <w:rsid w:val="008B67FB"/>
  </w:style>
  <w:style w:type="paragraph" w:customStyle="1" w:styleId="Bodytext1550">
    <w:name w:val="Body text (155)"/>
    <w:basedOn w:val="Normal"/>
    <w:qFormat/>
    <w:rsid w:val="008B67FB"/>
    <w:pPr>
      <w:spacing w:after="0" w:line="240" w:lineRule="auto"/>
    </w:pPr>
  </w:style>
  <w:style w:type="character" w:customStyle="1" w:styleId="Bodytext156">
    <w:name w:val="Body text (156)_"/>
    <w:basedOn w:val="DefaultParagraphFont"/>
    <w:locked/>
    <w:rsid w:val="008B67FB"/>
  </w:style>
  <w:style w:type="paragraph" w:customStyle="1" w:styleId="Bodytext1560">
    <w:name w:val="Body text (156)"/>
    <w:basedOn w:val="Normal"/>
    <w:qFormat/>
    <w:rsid w:val="008B67FB"/>
    <w:pPr>
      <w:spacing w:after="0" w:line="240" w:lineRule="auto"/>
    </w:pPr>
  </w:style>
  <w:style w:type="character" w:customStyle="1" w:styleId="Bodytext60">
    <w:name w:val="Body text (60)_"/>
    <w:basedOn w:val="DefaultParagraphFont"/>
    <w:locked/>
    <w:rsid w:val="008B67FB"/>
  </w:style>
  <w:style w:type="paragraph" w:customStyle="1" w:styleId="Bodytext600">
    <w:name w:val="Body text (60)"/>
    <w:basedOn w:val="Normal"/>
    <w:qFormat/>
    <w:rsid w:val="008B67FB"/>
    <w:pPr>
      <w:spacing w:after="0" w:line="240" w:lineRule="auto"/>
    </w:pPr>
  </w:style>
  <w:style w:type="character" w:customStyle="1" w:styleId="Bodytext158">
    <w:name w:val="Body text (158)_"/>
    <w:basedOn w:val="DefaultParagraphFont"/>
    <w:locked/>
    <w:rsid w:val="008B67FB"/>
  </w:style>
  <w:style w:type="paragraph" w:customStyle="1" w:styleId="Bodytext1580">
    <w:name w:val="Body text (158)"/>
    <w:basedOn w:val="Normal"/>
    <w:qFormat/>
    <w:rsid w:val="008B67FB"/>
    <w:pPr>
      <w:spacing w:after="0" w:line="240" w:lineRule="auto"/>
    </w:pPr>
  </w:style>
  <w:style w:type="character" w:customStyle="1" w:styleId="Bodytext159">
    <w:name w:val="Body text (159)_"/>
    <w:basedOn w:val="DefaultParagraphFont"/>
    <w:locked/>
    <w:rsid w:val="008B67FB"/>
  </w:style>
  <w:style w:type="paragraph" w:customStyle="1" w:styleId="Bodytext1590">
    <w:name w:val="Body text (159)"/>
    <w:basedOn w:val="Normal"/>
    <w:qFormat/>
    <w:rsid w:val="008B67FB"/>
    <w:pPr>
      <w:spacing w:after="0" w:line="240" w:lineRule="auto"/>
    </w:pPr>
  </w:style>
  <w:style w:type="character" w:customStyle="1" w:styleId="Bodytext160">
    <w:name w:val="Body text (160)_"/>
    <w:basedOn w:val="DefaultParagraphFont"/>
    <w:locked/>
    <w:rsid w:val="008B67FB"/>
  </w:style>
  <w:style w:type="paragraph" w:customStyle="1" w:styleId="Bodytext1600">
    <w:name w:val="Body text (160)"/>
    <w:basedOn w:val="Normal"/>
    <w:qFormat/>
    <w:rsid w:val="008B67FB"/>
    <w:pPr>
      <w:spacing w:after="0" w:line="240" w:lineRule="auto"/>
    </w:pPr>
  </w:style>
  <w:style w:type="character" w:customStyle="1" w:styleId="Picturecaption4">
    <w:name w:val="Picture caption (4)_"/>
    <w:basedOn w:val="DefaultParagraphFont"/>
    <w:locked/>
    <w:rsid w:val="008B67FB"/>
  </w:style>
  <w:style w:type="paragraph" w:customStyle="1" w:styleId="Picturecaption40">
    <w:name w:val="Picture caption (4)"/>
    <w:basedOn w:val="Normal"/>
    <w:qFormat/>
    <w:rsid w:val="008B67FB"/>
    <w:pPr>
      <w:spacing w:after="0" w:line="240" w:lineRule="auto"/>
    </w:pPr>
  </w:style>
  <w:style w:type="character" w:customStyle="1" w:styleId="Heading10">
    <w:name w:val="Heading #10_"/>
    <w:basedOn w:val="DefaultParagraphFont"/>
    <w:locked/>
    <w:rsid w:val="008B67FB"/>
  </w:style>
  <w:style w:type="paragraph" w:customStyle="1" w:styleId="Heading100">
    <w:name w:val="Heading #10"/>
    <w:basedOn w:val="Normal"/>
    <w:qFormat/>
    <w:rsid w:val="008B67FB"/>
    <w:pPr>
      <w:spacing w:after="0" w:line="240" w:lineRule="auto"/>
    </w:pPr>
  </w:style>
  <w:style w:type="character" w:customStyle="1" w:styleId="Picturecaption3">
    <w:name w:val="Picture caption (3)_"/>
    <w:basedOn w:val="DefaultParagraphFont"/>
    <w:locked/>
    <w:rsid w:val="008B67FB"/>
  </w:style>
  <w:style w:type="paragraph" w:customStyle="1" w:styleId="Picturecaption30">
    <w:name w:val="Picture caption (3)"/>
    <w:basedOn w:val="Normal"/>
    <w:qFormat/>
    <w:rsid w:val="008B67FB"/>
    <w:pPr>
      <w:spacing w:after="0" w:line="240" w:lineRule="auto"/>
    </w:pPr>
  </w:style>
  <w:style w:type="character" w:customStyle="1" w:styleId="Heading13">
    <w:name w:val="Heading #13_"/>
    <w:basedOn w:val="DefaultParagraphFont"/>
    <w:locked/>
    <w:rsid w:val="008B67FB"/>
  </w:style>
  <w:style w:type="paragraph" w:customStyle="1" w:styleId="Heading130">
    <w:name w:val="Heading #13"/>
    <w:basedOn w:val="Normal"/>
    <w:qFormat/>
    <w:rsid w:val="008B67FB"/>
    <w:pPr>
      <w:spacing w:after="0" w:line="240" w:lineRule="auto"/>
    </w:pPr>
  </w:style>
  <w:style w:type="character" w:customStyle="1" w:styleId="Heading92">
    <w:name w:val="Heading #9 (2)_"/>
    <w:basedOn w:val="DefaultParagraphFont"/>
    <w:locked/>
    <w:rsid w:val="008B67FB"/>
  </w:style>
  <w:style w:type="paragraph" w:customStyle="1" w:styleId="Heading920">
    <w:name w:val="Heading #9 (2)"/>
    <w:basedOn w:val="Normal"/>
    <w:qFormat/>
    <w:rsid w:val="008B67FB"/>
    <w:pPr>
      <w:spacing w:after="0" w:line="240" w:lineRule="auto"/>
    </w:pPr>
  </w:style>
  <w:style w:type="character" w:customStyle="1" w:styleId="Heading15">
    <w:name w:val="Heading #15_"/>
    <w:basedOn w:val="DefaultParagraphFont"/>
    <w:locked/>
    <w:rsid w:val="008B67FB"/>
  </w:style>
  <w:style w:type="paragraph" w:customStyle="1" w:styleId="Heading150">
    <w:name w:val="Heading #15"/>
    <w:basedOn w:val="Normal"/>
    <w:qFormat/>
    <w:rsid w:val="008B67FB"/>
    <w:pPr>
      <w:spacing w:after="0" w:line="240" w:lineRule="auto"/>
    </w:pPr>
  </w:style>
  <w:style w:type="character" w:customStyle="1" w:styleId="Bodytext38">
    <w:name w:val="Body text (38)_"/>
    <w:basedOn w:val="DefaultParagraphFont"/>
    <w:locked/>
    <w:rsid w:val="008B67FB"/>
  </w:style>
  <w:style w:type="paragraph" w:customStyle="1" w:styleId="Bodytext380">
    <w:name w:val="Body text (38)"/>
    <w:basedOn w:val="Normal"/>
    <w:qFormat/>
    <w:rsid w:val="008B67FB"/>
    <w:pPr>
      <w:spacing w:after="0" w:line="240" w:lineRule="auto"/>
    </w:pPr>
  </w:style>
  <w:style w:type="character" w:customStyle="1" w:styleId="Heading17">
    <w:name w:val="Heading #17_"/>
    <w:basedOn w:val="DefaultParagraphFont"/>
    <w:locked/>
    <w:rsid w:val="008B67FB"/>
  </w:style>
  <w:style w:type="paragraph" w:customStyle="1" w:styleId="Heading170">
    <w:name w:val="Heading #17"/>
    <w:basedOn w:val="Normal"/>
    <w:qFormat/>
    <w:rsid w:val="008B67FB"/>
    <w:pPr>
      <w:spacing w:after="0" w:line="240" w:lineRule="auto"/>
    </w:pPr>
  </w:style>
  <w:style w:type="character" w:customStyle="1" w:styleId="Bodytext97Exact">
    <w:name w:val="Body text (97) Exact"/>
    <w:basedOn w:val="DefaultParagraphFont"/>
    <w:locked/>
    <w:rsid w:val="008B67FB"/>
  </w:style>
  <w:style w:type="paragraph" w:customStyle="1" w:styleId="Bodytext97">
    <w:name w:val="Body text (97)"/>
    <w:basedOn w:val="Normal"/>
    <w:qFormat/>
    <w:rsid w:val="008B67FB"/>
    <w:pPr>
      <w:spacing w:after="0" w:line="240" w:lineRule="auto"/>
    </w:pPr>
  </w:style>
  <w:style w:type="character" w:customStyle="1" w:styleId="Bodytext42">
    <w:name w:val="Body text (42)_"/>
    <w:basedOn w:val="DefaultParagraphFont"/>
    <w:locked/>
    <w:rsid w:val="008B67FB"/>
  </w:style>
  <w:style w:type="paragraph" w:customStyle="1" w:styleId="Bodytext420">
    <w:name w:val="Body text (42)"/>
    <w:basedOn w:val="Normal"/>
    <w:qFormat/>
    <w:rsid w:val="008B67FB"/>
    <w:pPr>
      <w:spacing w:after="0" w:line="240" w:lineRule="auto"/>
    </w:pPr>
  </w:style>
  <w:style w:type="character" w:customStyle="1" w:styleId="Picturecaption9">
    <w:name w:val="Picture caption (9)_"/>
    <w:basedOn w:val="DefaultParagraphFont"/>
    <w:locked/>
    <w:rsid w:val="008B67FB"/>
  </w:style>
  <w:style w:type="paragraph" w:customStyle="1" w:styleId="Picturecaption90">
    <w:name w:val="Picture caption (9)"/>
    <w:basedOn w:val="Normal"/>
    <w:qFormat/>
    <w:rsid w:val="008B67FB"/>
    <w:pPr>
      <w:spacing w:after="0" w:line="240" w:lineRule="auto"/>
    </w:pPr>
  </w:style>
  <w:style w:type="character" w:customStyle="1" w:styleId="Bodytext96Exact">
    <w:name w:val="Body text (96) Exact"/>
    <w:basedOn w:val="DefaultParagraphFont"/>
    <w:locked/>
    <w:rsid w:val="008B67FB"/>
  </w:style>
  <w:style w:type="paragraph" w:customStyle="1" w:styleId="Bodytext96">
    <w:name w:val="Body text (96)"/>
    <w:basedOn w:val="Normal"/>
    <w:qFormat/>
    <w:rsid w:val="008B67FB"/>
    <w:pPr>
      <w:spacing w:after="0" w:line="240" w:lineRule="auto"/>
    </w:pPr>
  </w:style>
  <w:style w:type="character" w:customStyle="1" w:styleId="Heading142">
    <w:name w:val="Heading #14 (2)_"/>
    <w:basedOn w:val="DefaultParagraphFont"/>
    <w:locked/>
    <w:rsid w:val="008B67FB"/>
  </w:style>
  <w:style w:type="paragraph" w:customStyle="1" w:styleId="Heading1420">
    <w:name w:val="Heading #14 (2)"/>
    <w:basedOn w:val="Normal"/>
    <w:qFormat/>
    <w:rsid w:val="008B67FB"/>
    <w:pPr>
      <w:spacing w:after="0" w:line="240" w:lineRule="auto"/>
    </w:pPr>
  </w:style>
  <w:style w:type="character" w:customStyle="1" w:styleId="Picturecaption31">
    <w:name w:val="Picture caption (31)_"/>
    <w:basedOn w:val="DefaultParagraphFont"/>
    <w:locked/>
    <w:rsid w:val="008B67FB"/>
  </w:style>
  <w:style w:type="paragraph" w:customStyle="1" w:styleId="Picturecaption310">
    <w:name w:val="Picture caption (31)"/>
    <w:basedOn w:val="Normal"/>
    <w:qFormat/>
    <w:rsid w:val="008B67FB"/>
    <w:pPr>
      <w:spacing w:after="0" w:line="240" w:lineRule="auto"/>
    </w:pPr>
  </w:style>
  <w:style w:type="character" w:customStyle="1" w:styleId="Picturecaption27">
    <w:name w:val="Picture caption (27)_"/>
    <w:basedOn w:val="DefaultParagraphFont"/>
    <w:locked/>
    <w:rsid w:val="008B67FB"/>
  </w:style>
  <w:style w:type="paragraph" w:customStyle="1" w:styleId="Picturecaption270">
    <w:name w:val="Picture caption (27)"/>
    <w:basedOn w:val="Normal"/>
    <w:qFormat/>
    <w:rsid w:val="008B67FB"/>
    <w:pPr>
      <w:spacing w:after="0" w:line="240" w:lineRule="auto"/>
    </w:pPr>
  </w:style>
  <w:style w:type="character" w:customStyle="1" w:styleId="Bodytext43Exact">
    <w:name w:val="Body text (43) Exact"/>
    <w:basedOn w:val="DefaultParagraphFont"/>
    <w:locked/>
    <w:rsid w:val="008B67FB"/>
  </w:style>
  <w:style w:type="paragraph" w:customStyle="1" w:styleId="Bodytext43">
    <w:name w:val="Body text (43)"/>
    <w:basedOn w:val="Normal"/>
    <w:qFormat/>
    <w:rsid w:val="008B67FB"/>
    <w:pPr>
      <w:spacing w:after="0" w:line="240" w:lineRule="auto"/>
    </w:pPr>
  </w:style>
  <w:style w:type="character" w:customStyle="1" w:styleId="Bodytext109">
    <w:name w:val="Body text (109)_"/>
    <w:basedOn w:val="DefaultParagraphFont"/>
    <w:locked/>
    <w:rsid w:val="008B67FB"/>
  </w:style>
  <w:style w:type="paragraph" w:customStyle="1" w:styleId="Bodytext1090">
    <w:name w:val="Body text (109)"/>
    <w:basedOn w:val="Normal"/>
    <w:qFormat/>
    <w:rsid w:val="008B67FB"/>
    <w:pPr>
      <w:spacing w:after="0" w:line="240" w:lineRule="auto"/>
    </w:pPr>
  </w:style>
  <w:style w:type="character" w:customStyle="1" w:styleId="Bodytext110">
    <w:name w:val="Body text (110)_"/>
    <w:basedOn w:val="DefaultParagraphFont"/>
    <w:locked/>
    <w:rsid w:val="008B67FB"/>
  </w:style>
  <w:style w:type="paragraph" w:customStyle="1" w:styleId="Bodytext1100">
    <w:name w:val="Body text (110)"/>
    <w:basedOn w:val="Normal"/>
    <w:qFormat/>
    <w:rsid w:val="008B67FB"/>
    <w:pPr>
      <w:spacing w:after="0" w:line="240" w:lineRule="auto"/>
    </w:pPr>
  </w:style>
  <w:style w:type="character" w:customStyle="1" w:styleId="Bodytext111">
    <w:name w:val="Body text (111)_"/>
    <w:basedOn w:val="DefaultParagraphFont"/>
    <w:locked/>
    <w:rsid w:val="008B67FB"/>
  </w:style>
  <w:style w:type="paragraph" w:customStyle="1" w:styleId="Bodytext1110">
    <w:name w:val="Body text (111)"/>
    <w:basedOn w:val="Normal"/>
    <w:qFormat/>
    <w:rsid w:val="008B67FB"/>
    <w:pPr>
      <w:spacing w:after="0" w:line="240" w:lineRule="auto"/>
    </w:pPr>
  </w:style>
  <w:style w:type="character" w:customStyle="1" w:styleId="Tablecaption7">
    <w:name w:val="Table caption (7)_"/>
    <w:basedOn w:val="DefaultParagraphFont"/>
    <w:locked/>
    <w:rsid w:val="008B67FB"/>
  </w:style>
  <w:style w:type="paragraph" w:customStyle="1" w:styleId="Tablecaption70">
    <w:name w:val="Table caption (7)"/>
    <w:basedOn w:val="Normal"/>
    <w:qFormat/>
    <w:rsid w:val="008B67FB"/>
    <w:pPr>
      <w:spacing w:after="0" w:line="240" w:lineRule="auto"/>
    </w:pPr>
  </w:style>
  <w:style w:type="character" w:customStyle="1" w:styleId="Bodytext112">
    <w:name w:val="Body text (112)_"/>
    <w:basedOn w:val="DefaultParagraphFont"/>
    <w:locked/>
    <w:rsid w:val="008B67FB"/>
  </w:style>
  <w:style w:type="paragraph" w:customStyle="1" w:styleId="Bodytext1120">
    <w:name w:val="Body text (112)"/>
    <w:basedOn w:val="Normal"/>
    <w:qFormat/>
    <w:rsid w:val="008B67FB"/>
    <w:pPr>
      <w:spacing w:after="0" w:line="240" w:lineRule="auto"/>
    </w:pPr>
  </w:style>
  <w:style w:type="character" w:customStyle="1" w:styleId="Bodytext113">
    <w:name w:val="Body text (113)_"/>
    <w:basedOn w:val="DefaultParagraphFont"/>
    <w:locked/>
    <w:rsid w:val="008B67FB"/>
  </w:style>
  <w:style w:type="paragraph" w:customStyle="1" w:styleId="Bodytext1130">
    <w:name w:val="Body text (113)"/>
    <w:basedOn w:val="Normal"/>
    <w:qFormat/>
    <w:rsid w:val="008B67FB"/>
    <w:pPr>
      <w:spacing w:after="0" w:line="240" w:lineRule="auto"/>
    </w:pPr>
  </w:style>
  <w:style w:type="character" w:customStyle="1" w:styleId="Tableofcontents10">
    <w:name w:val="Table of contents (10)_"/>
    <w:basedOn w:val="DefaultParagraphFont"/>
    <w:locked/>
    <w:rsid w:val="008B67FB"/>
  </w:style>
  <w:style w:type="paragraph" w:customStyle="1" w:styleId="Tableofcontents100">
    <w:name w:val="Table of contents (10)"/>
    <w:basedOn w:val="Normal"/>
    <w:qFormat/>
    <w:rsid w:val="008B67FB"/>
    <w:pPr>
      <w:spacing w:after="0" w:line="240" w:lineRule="auto"/>
    </w:pPr>
  </w:style>
  <w:style w:type="character" w:customStyle="1" w:styleId="Tableofcontents12">
    <w:name w:val="Table of contents (12)_"/>
    <w:basedOn w:val="DefaultParagraphFont"/>
    <w:locked/>
    <w:rsid w:val="008B67FB"/>
  </w:style>
  <w:style w:type="paragraph" w:customStyle="1" w:styleId="Tableofcontents120">
    <w:name w:val="Table of contents (12)"/>
    <w:basedOn w:val="Normal"/>
    <w:qFormat/>
    <w:rsid w:val="008B67FB"/>
    <w:pPr>
      <w:spacing w:after="0" w:line="240" w:lineRule="auto"/>
    </w:pPr>
  </w:style>
  <w:style w:type="character" w:customStyle="1" w:styleId="Tableofcontents14">
    <w:name w:val="Table of contents (14)_"/>
    <w:basedOn w:val="DefaultParagraphFont"/>
    <w:locked/>
    <w:rsid w:val="008B67FB"/>
  </w:style>
  <w:style w:type="paragraph" w:customStyle="1" w:styleId="Tableofcontents140">
    <w:name w:val="Table of contents (14)"/>
    <w:basedOn w:val="Normal"/>
    <w:qFormat/>
    <w:rsid w:val="008B67FB"/>
    <w:pPr>
      <w:spacing w:after="0" w:line="240" w:lineRule="auto"/>
    </w:pPr>
  </w:style>
  <w:style w:type="character" w:customStyle="1" w:styleId="Heading162">
    <w:name w:val="Heading #16 (2)_"/>
    <w:basedOn w:val="DefaultParagraphFont"/>
    <w:locked/>
    <w:rsid w:val="008B67FB"/>
  </w:style>
  <w:style w:type="paragraph" w:customStyle="1" w:styleId="Heading1620">
    <w:name w:val="Heading #16 (2)"/>
    <w:basedOn w:val="Normal"/>
    <w:qFormat/>
    <w:rsid w:val="008B67FB"/>
    <w:pPr>
      <w:spacing w:after="0" w:line="240" w:lineRule="auto"/>
    </w:pPr>
  </w:style>
  <w:style w:type="character" w:customStyle="1" w:styleId="StyleStyle4LatinTimesNewRomanAsianSimSunChar">
    <w:name w:val="Style Style4 + (Latin) Times New Roman (Asian) SimSun Char"/>
    <w:locked/>
    <w:rsid w:val="008B67FB"/>
  </w:style>
  <w:style w:type="paragraph" w:customStyle="1" w:styleId="StyleStyle4LatinTimesNewRomanAsianSimSun">
    <w:name w:val="Style Style4 + (Latin) Times New Roman (Asian) SimSun"/>
    <w:basedOn w:val="medium-normal"/>
    <w:qFormat/>
    <w:rsid w:val="008B67FB"/>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8B67FB"/>
  </w:style>
  <w:style w:type="paragraph" w:customStyle="1" w:styleId="StyleUnderlineCharLatinTimesNewRomanAsianSimSun">
    <w:name w:val="Style Underline Char + (Latin) Times New Roman (Asian) SimSun"/>
    <w:basedOn w:val="Normal"/>
    <w:qFormat/>
    <w:rsid w:val="008B67FB"/>
    <w:pPr>
      <w:spacing w:after="0" w:line="240" w:lineRule="auto"/>
    </w:pPr>
  </w:style>
  <w:style w:type="character" w:customStyle="1" w:styleId="StyleUnderlineCharLatinTimesNewRomanAsianSimSunBoldChar">
    <w:name w:val="Style Underline Char + (Latin) Times New Roman (Asian) SimSun Bold Char"/>
    <w:locked/>
    <w:rsid w:val="008B67FB"/>
  </w:style>
  <w:style w:type="paragraph" w:customStyle="1" w:styleId="StyleUnderlineCharLatinTimesNewRomanAsianSimSunBold">
    <w:name w:val="Style Underline Char + (Latin) Times New Roman (Asian) SimSun Bold"/>
    <w:basedOn w:val="Normal"/>
    <w:qFormat/>
    <w:rsid w:val="008B67FB"/>
    <w:pPr>
      <w:spacing w:after="0" w:line="240" w:lineRule="auto"/>
    </w:pPr>
  </w:style>
  <w:style w:type="character" w:customStyle="1" w:styleId="StyleStyle1BoldChar">
    <w:name w:val="Style Style1 + Bold Char"/>
    <w:locked/>
    <w:rsid w:val="008B67FB"/>
  </w:style>
  <w:style w:type="paragraph" w:customStyle="1" w:styleId="StyleStyle1Bold">
    <w:name w:val="Style Style1 + Bold"/>
    <w:basedOn w:val="Cites"/>
    <w:qFormat/>
    <w:rsid w:val="008B67FB"/>
    <w:pPr>
      <w:widowControl/>
    </w:pPr>
    <w:rPr>
      <w:noProof/>
      <w:szCs w:val="20"/>
    </w:rPr>
  </w:style>
  <w:style w:type="character" w:customStyle="1" w:styleId="StyleBoldandUnderlineChar11ptChar">
    <w:name w:val="Style Bold and Underline Char + 11 pt Char"/>
    <w:locked/>
    <w:rsid w:val="008B67FB"/>
  </w:style>
  <w:style w:type="paragraph" w:customStyle="1" w:styleId="StyleBoldandUnderlineChar11pt">
    <w:name w:val="Style Bold and Underline Char + 11 pt"/>
    <w:basedOn w:val="UnreadText"/>
    <w:qFormat/>
    <w:rsid w:val="008B67FB"/>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8B67FB"/>
  </w:style>
  <w:style w:type="paragraph" w:customStyle="1" w:styleId="StyleStyleStyle4LatinTimesNewRomanAsianSimSunBold">
    <w:name w:val="Style Style Style4 + (Latin) Times New Roman (Asian) SimSun Bold +"/>
    <w:basedOn w:val="Normal"/>
    <w:qFormat/>
    <w:rsid w:val="008B67FB"/>
    <w:pPr>
      <w:spacing w:after="0" w:line="240" w:lineRule="auto"/>
    </w:pPr>
  </w:style>
  <w:style w:type="character" w:customStyle="1" w:styleId="StyleStyle4BoldChar">
    <w:name w:val="Style Style4 + Bold Char"/>
    <w:locked/>
    <w:rsid w:val="008B67FB"/>
  </w:style>
  <w:style w:type="paragraph" w:customStyle="1" w:styleId="StyleStyle4Bold">
    <w:name w:val="Style Style4 + Bold"/>
    <w:basedOn w:val="medium-normal"/>
    <w:qFormat/>
    <w:rsid w:val="008B67FB"/>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8B67FB"/>
  </w:style>
  <w:style w:type="paragraph" w:customStyle="1" w:styleId="StyleStyle411ptBorderSinglesolidlineAuto05ptL">
    <w:name w:val="Style Style4 + 11 pt Border: : (Single solid line Auto  0.5 pt L..."/>
    <w:basedOn w:val="medium-normal"/>
    <w:qFormat/>
    <w:rsid w:val="008B67FB"/>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8B67FB"/>
  </w:style>
  <w:style w:type="paragraph" w:customStyle="1" w:styleId="StyleStyle49ptBoldBorderSinglesolidlineAuto05">
    <w:name w:val="Style Style4 + 9 pt Bold Border: : (Single solid line Auto  0.5..."/>
    <w:basedOn w:val="medium-normal"/>
    <w:qFormat/>
    <w:rsid w:val="008B67FB"/>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8B67FB"/>
  </w:style>
  <w:style w:type="paragraph" w:customStyle="1" w:styleId="StyleStyle49ptBorderSinglesolidlineAuto05ptLi">
    <w:name w:val="Style Style4 + 9 pt Border: : (Single solid line Auto  0.5 pt Li..."/>
    <w:basedOn w:val="medium-normal"/>
    <w:next w:val="hotroute1"/>
    <w:qFormat/>
    <w:rsid w:val="008B67FB"/>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8B67FB"/>
  </w:style>
  <w:style w:type="paragraph" w:customStyle="1" w:styleId="UnderlineCharCharCharCharChar">
    <w:name w:val="Underline Char Char Char Char Char"/>
    <w:basedOn w:val="Normal"/>
    <w:next w:val="BlockHeaderHidden"/>
    <w:qFormat/>
    <w:rsid w:val="008B67FB"/>
    <w:pPr>
      <w:spacing w:after="0" w:line="240" w:lineRule="auto"/>
    </w:pPr>
  </w:style>
  <w:style w:type="character" w:customStyle="1" w:styleId="TextsmallChar">
    <w:name w:val="Textsmall Char"/>
    <w:locked/>
    <w:rsid w:val="008B67FB"/>
  </w:style>
  <w:style w:type="paragraph" w:customStyle="1" w:styleId="Textsmall0">
    <w:name w:val="Textsmall"/>
    <w:basedOn w:val="Normal"/>
    <w:next w:val="Normal"/>
    <w:qFormat/>
    <w:rsid w:val="008B67FB"/>
    <w:pPr>
      <w:spacing w:after="0" w:line="240" w:lineRule="auto"/>
    </w:pPr>
  </w:style>
  <w:style w:type="paragraph" w:customStyle="1" w:styleId="hotroute1">
    <w:name w:val="hot route!"/>
    <w:basedOn w:val="Normal"/>
    <w:next w:val="UnderlinePara"/>
    <w:qFormat/>
    <w:rsid w:val="008B67FB"/>
    <w:pPr>
      <w:spacing w:after="0" w:line="240" w:lineRule="auto"/>
    </w:pPr>
  </w:style>
  <w:style w:type="character" w:customStyle="1" w:styleId="BlockHeaderHiddenChar">
    <w:name w:val="Block Header Hidden Char"/>
    <w:basedOn w:val="DefaultParagraphFont"/>
    <w:locked/>
    <w:rsid w:val="008B67FB"/>
  </w:style>
  <w:style w:type="paragraph" w:customStyle="1" w:styleId="BlockHeaderHidden">
    <w:name w:val="Block Header Hidden"/>
    <w:basedOn w:val="Normal"/>
    <w:next w:val="Stylecardtext8pt"/>
    <w:autoRedefine/>
    <w:qFormat/>
    <w:rsid w:val="008B67FB"/>
    <w:pPr>
      <w:spacing w:after="0" w:line="240" w:lineRule="auto"/>
    </w:pPr>
  </w:style>
  <w:style w:type="paragraph" w:customStyle="1" w:styleId="txgreen">
    <w:name w:val="txgreen"/>
    <w:basedOn w:val="Normal"/>
    <w:uiPriority w:val="99"/>
    <w:qFormat/>
    <w:rsid w:val="008B67FB"/>
    <w:pPr>
      <w:spacing w:after="0" w:line="240" w:lineRule="auto"/>
    </w:pPr>
  </w:style>
  <w:style w:type="paragraph" w:customStyle="1" w:styleId="rtecenter">
    <w:name w:val="rtecenter"/>
    <w:basedOn w:val="Normal"/>
    <w:uiPriority w:val="99"/>
    <w:qFormat/>
    <w:rsid w:val="008B67FB"/>
    <w:pPr>
      <w:spacing w:after="0" w:line="240" w:lineRule="auto"/>
    </w:pPr>
  </w:style>
  <w:style w:type="paragraph" w:customStyle="1" w:styleId="StyleHeading4TagBigcardNotBold">
    <w:name w:val="Style Heading 4TagBig card + Not Bold"/>
    <w:basedOn w:val="Heading4"/>
    <w:qFormat/>
    <w:rsid w:val="008B67FB"/>
    <w:pPr>
      <w:spacing w:before="200" w:line="240" w:lineRule="auto"/>
    </w:pPr>
    <w:rPr>
      <w:iCs w:val="0"/>
      <w:sz w:val="22"/>
    </w:rPr>
  </w:style>
  <w:style w:type="paragraph" w:customStyle="1" w:styleId="Stylecardtext5pt">
    <w:name w:val="Style card text + 5 pt"/>
    <w:basedOn w:val="Normal"/>
    <w:qFormat/>
    <w:rsid w:val="008B67FB"/>
    <w:pPr>
      <w:spacing w:after="0" w:line="240" w:lineRule="auto"/>
    </w:pPr>
  </w:style>
  <w:style w:type="character" w:customStyle="1" w:styleId="F7-SmallFont">
    <w:name w:val="F7 - Small Font"/>
    <w:rsid w:val="008B67FB"/>
  </w:style>
  <w:style w:type="character" w:customStyle="1" w:styleId="StyleLatinGaramond9ptUnderline">
    <w:name w:val="Style (Latin) Garamond 9 pt Underline"/>
    <w:rsid w:val="008B67FB"/>
  </w:style>
  <w:style w:type="character" w:customStyle="1" w:styleId="tkrname">
    <w:name w:val="tkrname"/>
    <w:basedOn w:val="DefaultParagraphFont"/>
    <w:rsid w:val="008B67FB"/>
  </w:style>
  <w:style w:type="character" w:customStyle="1" w:styleId="tkrchange">
    <w:name w:val="tkrchange"/>
    <w:basedOn w:val="DefaultParagraphFont"/>
    <w:rsid w:val="008B67FB"/>
  </w:style>
  <w:style w:type="character" w:customStyle="1" w:styleId="l9">
    <w:name w:val="l9"/>
    <w:basedOn w:val="DefaultParagraphFont"/>
    <w:rsid w:val="008B67FB"/>
  </w:style>
  <w:style w:type="character" w:customStyle="1" w:styleId="l8">
    <w:name w:val="l8"/>
    <w:basedOn w:val="DefaultParagraphFont"/>
    <w:rsid w:val="008B67FB"/>
  </w:style>
  <w:style w:type="character" w:customStyle="1" w:styleId="l6">
    <w:name w:val="l6"/>
    <w:basedOn w:val="DefaultParagraphFont"/>
    <w:rsid w:val="008B67FB"/>
  </w:style>
  <w:style w:type="character" w:customStyle="1" w:styleId="l7">
    <w:name w:val="l7"/>
    <w:basedOn w:val="DefaultParagraphFont"/>
    <w:rsid w:val="008B67FB"/>
  </w:style>
  <w:style w:type="character" w:customStyle="1" w:styleId="ellipsistext">
    <w:name w:val="ellipsis_text"/>
    <w:basedOn w:val="DefaultParagraphFont"/>
    <w:rsid w:val="008B67FB"/>
  </w:style>
  <w:style w:type="character" w:customStyle="1" w:styleId="referencediv">
    <w:name w:val="referencediv"/>
    <w:basedOn w:val="DefaultParagraphFont"/>
    <w:rsid w:val="008B67FB"/>
  </w:style>
  <w:style w:type="character" w:customStyle="1" w:styleId="A3">
    <w:name w:val="A3"/>
    <w:uiPriority w:val="99"/>
    <w:rsid w:val="008B67FB"/>
  </w:style>
  <w:style w:type="character" w:customStyle="1" w:styleId="cite0">
    <w:name w:val="cite0"/>
    <w:rsid w:val="008B67FB"/>
  </w:style>
  <w:style w:type="character" w:customStyle="1" w:styleId="hilite1">
    <w:name w:val="hilite1"/>
    <w:rsid w:val="008B67FB"/>
  </w:style>
  <w:style w:type="character" w:customStyle="1" w:styleId="Style8pt1">
    <w:name w:val="Style 8 pt1"/>
    <w:basedOn w:val="DefaultParagraphFont"/>
    <w:rsid w:val="008B67FB"/>
  </w:style>
  <w:style w:type="character" w:customStyle="1" w:styleId="qlabel">
    <w:name w:val="q_label"/>
    <w:rsid w:val="008B67FB"/>
  </w:style>
  <w:style w:type="character" w:customStyle="1" w:styleId="alabel">
    <w:name w:val="a_label"/>
    <w:rsid w:val="008B67FB"/>
  </w:style>
  <w:style w:type="character" w:customStyle="1" w:styleId="StyleStyle4CharTimesNewRoman11pt">
    <w:name w:val="Style Style4 Char + Times New Roman 11 pt"/>
    <w:rsid w:val="008B67FB"/>
  </w:style>
  <w:style w:type="character" w:customStyle="1" w:styleId="Aunderline">
    <w:name w:val="Aunderline"/>
    <w:qFormat/>
    <w:rsid w:val="008B67FB"/>
  </w:style>
  <w:style w:type="character" w:customStyle="1" w:styleId="desc">
    <w:name w:val="desc"/>
    <w:basedOn w:val="DefaultParagraphFont"/>
    <w:rsid w:val="008B67FB"/>
  </w:style>
  <w:style w:type="character" w:customStyle="1" w:styleId="titleauthoretc">
    <w:name w:val="titleauthoretc"/>
    <w:rsid w:val="008B67FB"/>
  </w:style>
  <w:style w:type="character" w:customStyle="1" w:styleId="in-top">
    <w:name w:val="in-top"/>
    <w:rsid w:val="008B67FB"/>
  </w:style>
  <w:style w:type="character" w:customStyle="1" w:styleId="nukeled">
    <w:name w:val="nukeled"/>
    <w:rsid w:val="008B67FB"/>
  </w:style>
  <w:style w:type="character" w:customStyle="1" w:styleId="contextlyrelated">
    <w:name w:val="contextly_related"/>
    <w:rsid w:val="008B67FB"/>
  </w:style>
  <w:style w:type="character" w:customStyle="1" w:styleId="in-right">
    <w:name w:val="in-right"/>
    <w:rsid w:val="008B67FB"/>
  </w:style>
  <w:style w:type="character" w:customStyle="1" w:styleId="adtext">
    <w:name w:val="ad_text"/>
    <w:rsid w:val="008B67FB"/>
  </w:style>
  <w:style w:type="character" w:customStyle="1" w:styleId="linkrow">
    <w:name w:val="link_row"/>
    <w:rsid w:val="008B67FB"/>
  </w:style>
  <w:style w:type="character" w:customStyle="1" w:styleId="revision-date">
    <w:name w:val="revision-date"/>
    <w:rsid w:val="008B67FB"/>
  </w:style>
  <w:style w:type="character" w:customStyle="1" w:styleId="facebook-share">
    <w:name w:val="facebook-share"/>
    <w:rsid w:val="008B67FB"/>
  </w:style>
  <w:style w:type="character" w:customStyle="1" w:styleId="facebook-share-label">
    <w:name w:val="facebook-share-label"/>
    <w:rsid w:val="008B67FB"/>
  </w:style>
  <w:style w:type="character" w:customStyle="1" w:styleId="cap">
    <w:name w:val="cap"/>
    <w:rsid w:val="008B67FB"/>
  </w:style>
  <w:style w:type="character" w:customStyle="1" w:styleId="share">
    <w:name w:val="share"/>
    <w:rsid w:val="008B67FB"/>
  </w:style>
  <w:style w:type="character" w:customStyle="1" w:styleId="ata11y">
    <w:name w:val="at_a11y"/>
    <w:rsid w:val="008B67FB"/>
  </w:style>
  <w:style w:type="character" w:customStyle="1" w:styleId="tpk">
    <w:name w:val="tpk"/>
    <w:rsid w:val="008B67FB"/>
  </w:style>
  <w:style w:type="character" w:customStyle="1" w:styleId="A24">
    <w:name w:val="A24"/>
    <w:uiPriority w:val="99"/>
    <w:rsid w:val="008B67FB"/>
  </w:style>
  <w:style w:type="character" w:customStyle="1" w:styleId="A25">
    <w:name w:val="A25"/>
    <w:uiPriority w:val="99"/>
    <w:rsid w:val="008B67FB"/>
  </w:style>
  <w:style w:type="character" w:customStyle="1" w:styleId="Headerorfooter">
    <w:name w:val="Header or footer_"/>
    <w:basedOn w:val="DefaultParagraphFont"/>
    <w:rsid w:val="008B67FB"/>
  </w:style>
  <w:style w:type="character" w:customStyle="1" w:styleId="Bodytext21">
    <w:name w:val="Body text (2)_"/>
    <w:basedOn w:val="DefaultParagraphFont"/>
    <w:rsid w:val="008B67FB"/>
  </w:style>
  <w:style w:type="character" w:customStyle="1" w:styleId="Bodytext22">
    <w:name w:val="Body text (2)"/>
    <w:basedOn w:val="Bodytext30"/>
    <w:rsid w:val="008B67FB"/>
  </w:style>
  <w:style w:type="character" w:customStyle="1" w:styleId="Headerorfooter0">
    <w:name w:val="Header or footer"/>
    <w:basedOn w:val="Bodytext100"/>
    <w:rsid w:val="008B67FB"/>
    <w:rPr>
      <w:shd w:val="clear" w:color="auto" w:fill="FFFFFF"/>
    </w:rPr>
  </w:style>
  <w:style w:type="character" w:customStyle="1" w:styleId="Bodytext32">
    <w:name w:val="Body text (3)_"/>
    <w:basedOn w:val="DefaultParagraphFont"/>
    <w:rsid w:val="008B67FB"/>
  </w:style>
  <w:style w:type="character" w:customStyle="1" w:styleId="Bodytext31Exact">
    <w:name w:val="Body text (31) Exact"/>
    <w:basedOn w:val="DefaultParagraphFont"/>
    <w:rsid w:val="008B67FB"/>
  </w:style>
  <w:style w:type="character" w:customStyle="1" w:styleId="Bodytext100">
    <w:name w:val="Body text (10)_"/>
    <w:basedOn w:val="DefaultParagraphFont"/>
    <w:link w:val="Bodytext101"/>
    <w:uiPriority w:val="99"/>
    <w:rsid w:val="008B67FB"/>
    <w:rPr>
      <w:shd w:val="clear" w:color="auto" w:fill="FFFFFF"/>
    </w:rPr>
  </w:style>
  <w:style w:type="character" w:customStyle="1" w:styleId="Bodytext30">
    <w:name w:val="Body text (3)"/>
    <w:basedOn w:val="Bodytext3Spacing0ptExact"/>
    <w:rsid w:val="008B67FB"/>
  </w:style>
  <w:style w:type="character" w:customStyle="1" w:styleId="Bodytext46">
    <w:name w:val="Body text (46)_"/>
    <w:basedOn w:val="DefaultParagraphFont"/>
    <w:rsid w:val="008B67FB"/>
  </w:style>
  <w:style w:type="character" w:customStyle="1" w:styleId="Bodytext51">
    <w:name w:val="Body text (51)_"/>
    <w:basedOn w:val="DefaultParagraphFont"/>
    <w:rsid w:val="008B67FB"/>
  </w:style>
  <w:style w:type="character" w:customStyle="1" w:styleId="Bodytext34">
    <w:name w:val="Body text (34)_"/>
    <w:basedOn w:val="DefaultParagraphFont"/>
    <w:rsid w:val="008B67FB"/>
  </w:style>
  <w:style w:type="character" w:customStyle="1" w:styleId="Bodytext3Spacing0ptExact">
    <w:name w:val="Body text (3) + Spacing 0 pt Exact"/>
    <w:rsid w:val="008B67FB"/>
  </w:style>
  <w:style w:type="character" w:customStyle="1" w:styleId="Bodytext82">
    <w:name w:val="Body text (82)_"/>
    <w:basedOn w:val="DefaultParagraphFont"/>
    <w:rsid w:val="008B67FB"/>
  </w:style>
  <w:style w:type="character" w:customStyle="1" w:styleId="PicturecaptionSpacing0ptExact">
    <w:name w:val="Picture caption + Spacing 0 pt Exact"/>
    <w:basedOn w:val="DefaultParagraphFont"/>
    <w:rsid w:val="008B67FB"/>
  </w:style>
  <w:style w:type="character" w:customStyle="1" w:styleId="Tableofcontents13">
    <w:name w:val="Table of contents (13)_"/>
    <w:basedOn w:val="DefaultParagraphFont"/>
    <w:rsid w:val="008B67FB"/>
  </w:style>
  <w:style w:type="character" w:customStyle="1" w:styleId="Bodytext114">
    <w:name w:val="Body text (114)_"/>
    <w:basedOn w:val="DefaultParagraphFont"/>
    <w:rsid w:val="008B67FB"/>
  </w:style>
  <w:style w:type="character" w:customStyle="1" w:styleId="Bodytext115">
    <w:name w:val="Body text (115)_"/>
    <w:basedOn w:val="DefaultParagraphFont"/>
    <w:rsid w:val="008B67FB"/>
  </w:style>
  <w:style w:type="character" w:customStyle="1" w:styleId="BodyText40">
    <w:name w:val="Body Text4"/>
    <w:basedOn w:val="DefaultParagraphFont"/>
    <w:rsid w:val="008B67FB"/>
  </w:style>
  <w:style w:type="character" w:customStyle="1" w:styleId="Bodytext1150">
    <w:name w:val="Body text (115)"/>
    <w:basedOn w:val="Picturecaption2Spacing0ptExact"/>
    <w:rsid w:val="008B67FB"/>
  </w:style>
  <w:style w:type="character" w:customStyle="1" w:styleId="Bodytext820">
    <w:name w:val="Body text (82)"/>
    <w:rsid w:val="008B67FB"/>
  </w:style>
  <w:style w:type="character" w:customStyle="1" w:styleId="Bodytext102">
    <w:name w:val="Body text (10)"/>
    <w:basedOn w:val="PicturecaptionSpacing0ptExact"/>
    <w:rsid w:val="008B67FB"/>
  </w:style>
  <w:style w:type="character" w:customStyle="1" w:styleId="Bodytext82Spacing0ptExact">
    <w:name w:val="Body text (82) + Spacing 0 pt Exact"/>
    <w:basedOn w:val="Bodytext820"/>
    <w:rsid w:val="008B67FB"/>
  </w:style>
  <w:style w:type="character" w:customStyle="1" w:styleId="Bodytext131Exact">
    <w:name w:val="Body text (131) Exact"/>
    <w:basedOn w:val="DefaultParagraphFont"/>
    <w:rsid w:val="008B67FB"/>
  </w:style>
  <w:style w:type="character" w:customStyle="1" w:styleId="Picturecaption2Spacing0ptExact">
    <w:name w:val="Picture caption (2) + Spacing 0 pt Exact"/>
    <w:basedOn w:val="DefaultParagraphFont"/>
    <w:rsid w:val="008B67FB"/>
  </w:style>
  <w:style w:type="character" w:customStyle="1" w:styleId="Bodytext114Exact">
    <w:name w:val="Body text (114) Exact"/>
    <w:basedOn w:val="Bodytext131Exact"/>
    <w:rsid w:val="008B67FB"/>
  </w:style>
  <w:style w:type="character" w:customStyle="1" w:styleId="Bodytext340">
    <w:name w:val="Body text (34)"/>
    <w:basedOn w:val="BodyText40"/>
    <w:rsid w:val="008B67FB"/>
  </w:style>
  <w:style w:type="character" w:customStyle="1" w:styleId="Bodytext1409pt">
    <w:name w:val="Body text (140) + 9 pt"/>
    <w:aliases w:val="Not Italic,Table of contents (12) + FrankRuehl,11 pt"/>
    <w:basedOn w:val="DefaultParagraphFont"/>
    <w:rsid w:val="008B67FB"/>
  </w:style>
  <w:style w:type="character" w:customStyle="1" w:styleId="Bodytext510">
    <w:name w:val="Body text (51)"/>
    <w:basedOn w:val="Bodytext115"/>
    <w:rsid w:val="008B67FB"/>
  </w:style>
  <w:style w:type="character" w:customStyle="1" w:styleId="Bodytext1140">
    <w:name w:val="Body text (114)"/>
    <w:basedOn w:val="Bodytext131Exact"/>
    <w:rsid w:val="008B67FB"/>
  </w:style>
  <w:style w:type="character" w:customStyle="1" w:styleId="Tableofcontents130">
    <w:name w:val="Table of contents (13)"/>
    <w:basedOn w:val="Bodytext82Spacing0ptExact"/>
    <w:rsid w:val="008B67F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8B67FB"/>
  </w:style>
  <w:style w:type="character" w:customStyle="1" w:styleId="Bodytext460">
    <w:name w:val="Body text (46)"/>
    <w:basedOn w:val="Bodytext114"/>
    <w:rsid w:val="008B67FB"/>
  </w:style>
  <w:style w:type="character" w:customStyle="1" w:styleId="Bodytext46NotBold">
    <w:name w:val="Body text (46) + Not Bold"/>
    <w:basedOn w:val="Bodytext114"/>
    <w:rsid w:val="008B67FB"/>
  </w:style>
  <w:style w:type="character" w:customStyle="1" w:styleId="Bodytext46SegoeUI">
    <w:name w:val="Body text (46) + Segoe UI"/>
    <w:basedOn w:val="Bodytext114"/>
    <w:rsid w:val="008B67FB"/>
  </w:style>
  <w:style w:type="character" w:customStyle="1" w:styleId="Bodytext115Spacing0ptExact">
    <w:name w:val="Body text (115) + Spacing 0 pt Exact"/>
    <w:basedOn w:val="Picturecaption2Spacing0ptExact"/>
    <w:rsid w:val="008B67FB"/>
  </w:style>
  <w:style w:type="character" w:customStyle="1" w:styleId="Picturecaption42SmallCaps">
    <w:name w:val="Picture caption (42) + Small Caps"/>
    <w:basedOn w:val="DefaultParagraphFont"/>
    <w:rsid w:val="008B67FB"/>
  </w:style>
  <w:style w:type="character" w:customStyle="1" w:styleId="Bodytext155Exact">
    <w:name w:val="Body text (155) Exact"/>
    <w:basedOn w:val="DefaultParagraphFont"/>
    <w:rsid w:val="008B67FB"/>
  </w:style>
  <w:style w:type="character" w:customStyle="1" w:styleId="Bodytext157">
    <w:name w:val="Body text (157)_"/>
    <w:basedOn w:val="DefaultParagraphFont"/>
    <w:rsid w:val="008B67FB"/>
  </w:style>
  <w:style w:type="character" w:customStyle="1" w:styleId="Bodytext157Spacing0pt">
    <w:name w:val="Body text (157) + Spacing 0 pt"/>
    <w:basedOn w:val="Bodytext39"/>
    <w:rsid w:val="008B67FB"/>
  </w:style>
  <w:style w:type="character" w:customStyle="1" w:styleId="Bodytext1570">
    <w:name w:val="Body text (157)"/>
    <w:basedOn w:val="Bodytext39"/>
    <w:rsid w:val="008B67FB"/>
  </w:style>
  <w:style w:type="character" w:customStyle="1" w:styleId="Heading2213pt">
    <w:name w:val="Heading #22 + 13 pt"/>
    <w:basedOn w:val="DefaultParagraphFont"/>
    <w:rsid w:val="008B67FB"/>
  </w:style>
  <w:style w:type="character" w:customStyle="1" w:styleId="Heading22125pt">
    <w:name w:val="Heading #22 + 12.5 pt"/>
    <w:basedOn w:val="DefaultParagraphFont"/>
    <w:rsid w:val="008B67FB"/>
  </w:style>
  <w:style w:type="character" w:customStyle="1" w:styleId="Bodytext300">
    <w:name w:val="Body text (30)_"/>
    <w:basedOn w:val="DefaultParagraphFont"/>
    <w:rsid w:val="008B67FB"/>
  </w:style>
  <w:style w:type="character" w:customStyle="1" w:styleId="Bodytext301">
    <w:name w:val="Body text (30)"/>
    <w:basedOn w:val="Bodytext3TimesNewRoman"/>
    <w:rsid w:val="008B67FB"/>
  </w:style>
  <w:style w:type="character" w:customStyle="1" w:styleId="Bodytext39">
    <w:name w:val="Body text (39)_"/>
    <w:basedOn w:val="DefaultParagraphFont"/>
    <w:rsid w:val="008B67FB"/>
  </w:style>
  <w:style w:type="character" w:customStyle="1" w:styleId="Bodytext390">
    <w:name w:val="Body text (39)"/>
    <w:basedOn w:val="BodytextExact"/>
    <w:rsid w:val="008B67FB"/>
  </w:style>
  <w:style w:type="character" w:customStyle="1" w:styleId="Bodytext159Exact">
    <w:name w:val="Body text (159) Exact"/>
    <w:basedOn w:val="DefaultParagraphFont"/>
    <w:rsid w:val="008B67FB"/>
  </w:style>
  <w:style w:type="character" w:customStyle="1" w:styleId="Bodytext60Spacing0pt">
    <w:name w:val="Body text (60) + Spacing 0 pt"/>
    <w:basedOn w:val="DefaultParagraphFont"/>
    <w:rsid w:val="008B67FB"/>
  </w:style>
  <w:style w:type="character" w:customStyle="1" w:styleId="Bodytext3Spacing-1pt">
    <w:name w:val="Body text (3) + Spacing -1 pt"/>
    <w:basedOn w:val="Bodytext3Spacing0ptExact"/>
    <w:rsid w:val="008B67FB"/>
  </w:style>
  <w:style w:type="character" w:customStyle="1" w:styleId="Bodytext3TimesNewRoman">
    <w:name w:val="Body text (3) + Times New Roman"/>
    <w:aliases w:val="11.5 pt"/>
    <w:basedOn w:val="Bodytext3Spacing0ptExact"/>
    <w:rsid w:val="008B67FB"/>
  </w:style>
  <w:style w:type="character" w:customStyle="1" w:styleId="Bodytext2NotBold">
    <w:name w:val="Body text (2) + Not Bold"/>
    <w:basedOn w:val="Bodytext30"/>
    <w:rsid w:val="008B67FB"/>
  </w:style>
  <w:style w:type="character" w:customStyle="1" w:styleId="BodytextExact">
    <w:name w:val="Body text Exact"/>
    <w:basedOn w:val="DefaultParagraphFont"/>
    <w:rsid w:val="008B67FB"/>
  </w:style>
  <w:style w:type="character" w:customStyle="1" w:styleId="Heading13Italic">
    <w:name w:val="Heading #13 + Italic"/>
    <w:basedOn w:val="DefaultParagraphFont"/>
    <w:rsid w:val="008B67FB"/>
  </w:style>
  <w:style w:type="character" w:customStyle="1" w:styleId="Heading92Spacing2pt">
    <w:name w:val="Heading #9 (2) + Spacing 2 pt"/>
    <w:basedOn w:val="DefaultParagraphFont"/>
    <w:rsid w:val="008B67FB"/>
  </w:style>
  <w:style w:type="character" w:customStyle="1" w:styleId="Bodytext38Spacing0pt">
    <w:name w:val="Body text (38) + Spacing 0 pt"/>
    <w:basedOn w:val="DefaultParagraphFont"/>
    <w:rsid w:val="008B67FB"/>
  </w:style>
  <w:style w:type="character" w:customStyle="1" w:styleId="Bodytext42Spacing-1pt">
    <w:name w:val="Body text (42) + Spacing -1 pt"/>
    <w:basedOn w:val="DefaultParagraphFont"/>
    <w:rsid w:val="008B67FB"/>
  </w:style>
  <w:style w:type="character" w:customStyle="1" w:styleId="Bodytext35">
    <w:name w:val="Body text (35)_"/>
    <w:basedOn w:val="DefaultParagraphFont"/>
    <w:rsid w:val="008B67FB"/>
  </w:style>
  <w:style w:type="character" w:customStyle="1" w:styleId="Picturecaption19">
    <w:name w:val="Picture caption (19)_"/>
    <w:basedOn w:val="DefaultParagraphFont"/>
    <w:rsid w:val="008B67FB"/>
  </w:style>
  <w:style w:type="character" w:customStyle="1" w:styleId="Picturecaption9Exact">
    <w:name w:val="Picture caption (9) Exact"/>
    <w:basedOn w:val="DefaultParagraphFont"/>
    <w:rsid w:val="008B67FB"/>
  </w:style>
  <w:style w:type="character" w:customStyle="1" w:styleId="Bodytext87">
    <w:name w:val="Body text (87)_"/>
    <w:basedOn w:val="DefaultParagraphFont"/>
    <w:rsid w:val="008B67FB"/>
  </w:style>
  <w:style w:type="character" w:customStyle="1" w:styleId="Bodytext61">
    <w:name w:val="Body text (6)_"/>
    <w:basedOn w:val="DefaultParagraphFont"/>
    <w:rsid w:val="008B67FB"/>
  </w:style>
  <w:style w:type="character" w:customStyle="1" w:styleId="Heading142SmallCaps">
    <w:name w:val="Heading #14 (2) + Small Caps"/>
    <w:basedOn w:val="DefaultParagraphFont"/>
    <w:rsid w:val="008B67FB"/>
  </w:style>
  <w:style w:type="character" w:customStyle="1" w:styleId="Bodytext350">
    <w:name w:val="Body text (35)"/>
    <w:basedOn w:val="Picturecaption190"/>
    <w:rsid w:val="008B67FB"/>
  </w:style>
  <w:style w:type="character" w:customStyle="1" w:styleId="Picturecaption190">
    <w:name w:val="Picture caption (19)"/>
    <w:basedOn w:val="Picturecaption27Spacing0pt"/>
    <w:rsid w:val="008B67FB"/>
  </w:style>
  <w:style w:type="character" w:customStyle="1" w:styleId="Picturecaption27Spacing0pt">
    <w:name w:val="Picture caption (27) + Spacing 0 pt"/>
    <w:basedOn w:val="DefaultParagraphFont"/>
    <w:rsid w:val="008B67FB"/>
  </w:style>
  <w:style w:type="character" w:customStyle="1" w:styleId="Bodytext43Spacing0ptExact">
    <w:name w:val="Body text (43) + Spacing 0 pt Exact"/>
    <w:basedOn w:val="DefaultParagraphFont"/>
    <w:rsid w:val="008B67FB"/>
  </w:style>
  <w:style w:type="character" w:customStyle="1" w:styleId="Bodytext62">
    <w:name w:val="Body text (6)"/>
    <w:basedOn w:val="Bodytext870"/>
    <w:rsid w:val="008B67FB"/>
  </w:style>
  <w:style w:type="character" w:customStyle="1" w:styleId="Bodytext870">
    <w:name w:val="Body text (87)"/>
    <w:basedOn w:val="DefaultParagraphFont"/>
    <w:rsid w:val="008B67FB"/>
  </w:style>
  <w:style w:type="character" w:customStyle="1" w:styleId="BodytextSegoeUI">
    <w:name w:val="Body text + Segoe UI"/>
    <w:aliases w:val="21.5 pt"/>
    <w:basedOn w:val="DefaultParagraphFont"/>
    <w:rsid w:val="008B67FB"/>
  </w:style>
  <w:style w:type="character" w:customStyle="1" w:styleId="Bodytext68">
    <w:name w:val="Body text (68)_"/>
    <w:basedOn w:val="DefaultParagraphFont"/>
    <w:rsid w:val="008B67FB"/>
  </w:style>
  <w:style w:type="character" w:customStyle="1" w:styleId="Bodytext112SmallCaps">
    <w:name w:val="Body text (112) + Small Caps"/>
    <w:basedOn w:val="DefaultParagraphFont"/>
    <w:rsid w:val="008B67FB"/>
  </w:style>
  <w:style w:type="character" w:customStyle="1" w:styleId="Bodytext680">
    <w:name w:val="Body text (68)"/>
    <w:basedOn w:val="Heading162SmallCaps"/>
    <w:rsid w:val="008B67FB"/>
  </w:style>
  <w:style w:type="character" w:customStyle="1" w:styleId="Tableofcontents11">
    <w:name w:val="Table of contents (11)_"/>
    <w:basedOn w:val="DefaultParagraphFont"/>
    <w:rsid w:val="008B67FB"/>
  </w:style>
  <w:style w:type="character" w:customStyle="1" w:styleId="Tableofcontents110">
    <w:name w:val="Table of contents (11)"/>
    <w:basedOn w:val="article-quote-right"/>
    <w:rsid w:val="008B67FB"/>
  </w:style>
  <w:style w:type="character" w:customStyle="1" w:styleId="Tableofcontents15">
    <w:name w:val="Table of contents (15)_"/>
    <w:basedOn w:val="DefaultParagraphFont"/>
    <w:rsid w:val="008B67FB"/>
  </w:style>
  <w:style w:type="character" w:customStyle="1" w:styleId="Tableofcontents150">
    <w:name w:val="Table of contents (15)"/>
    <w:basedOn w:val="StyleBox12pt"/>
    <w:rsid w:val="008B67FB"/>
  </w:style>
  <w:style w:type="character" w:customStyle="1" w:styleId="Heading162SmallCaps">
    <w:name w:val="Heading #16 (2) + Small Caps"/>
    <w:basedOn w:val="DefaultParagraphFont"/>
    <w:rsid w:val="008B67FB"/>
  </w:style>
  <w:style w:type="character" w:customStyle="1" w:styleId="ft6">
    <w:name w:val="ft6"/>
    <w:basedOn w:val="DefaultParagraphFont"/>
    <w:rsid w:val="008B67FB"/>
  </w:style>
  <w:style w:type="character" w:customStyle="1" w:styleId="amp">
    <w:name w:val="amp"/>
    <w:basedOn w:val="DefaultParagraphFont"/>
    <w:rsid w:val="008B67FB"/>
  </w:style>
  <w:style w:type="character" w:customStyle="1" w:styleId="article-quote-right">
    <w:name w:val="article-quote-right"/>
    <w:basedOn w:val="DefaultParagraphFont"/>
    <w:rsid w:val="008B67FB"/>
  </w:style>
  <w:style w:type="character" w:customStyle="1" w:styleId="StyleBox12ptBold">
    <w:name w:val="Style Box + 12 pt Bold"/>
    <w:basedOn w:val="DefaultParagraphFont"/>
    <w:rsid w:val="008B67FB"/>
  </w:style>
  <w:style w:type="character" w:customStyle="1" w:styleId="StyleBox12pt">
    <w:name w:val="Style Box + 12 pt"/>
    <w:basedOn w:val="DefaultParagraphFont"/>
    <w:rsid w:val="008B67FB"/>
  </w:style>
  <w:style w:type="character" w:customStyle="1" w:styleId="BoldandUnderlineCharCharCharChar">
    <w:name w:val="Bold and Underline Char Char Char Char"/>
    <w:rsid w:val="008B67FB"/>
  </w:style>
  <w:style w:type="character" w:customStyle="1" w:styleId="BoldandUnderlineCharChar">
    <w:name w:val="Bold and Underline Char Char"/>
    <w:rsid w:val="008B67FB"/>
  </w:style>
  <w:style w:type="character" w:customStyle="1" w:styleId="commentstext">
    <w:name w:val="commentstext"/>
    <w:rsid w:val="008B67FB"/>
  </w:style>
  <w:style w:type="character" w:customStyle="1" w:styleId="dd">
    <w:name w:val="dd"/>
    <w:rsid w:val="008B67FB"/>
  </w:style>
  <w:style w:type="character" w:customStyle="1" w:styleId="underLight">
    <w:name w:val="underLight"/>
    <w:uiPriority w:val="1"/>
    <w:qFormat/>
    <w:rsid w:val="008B67FB"/>
  </w:style>
  <w:style w:type="character" w:customStyle="1" w:styleId="author-rss">
    <w:name w:val="author-rss"/>
    <w:rsid w:val="008B67FB"/>
  </w:style>
  <w:style w:type="character" w:customStyle="1" w:styleId="at">
    <w:name w:val="at"/>
    <w:basedOn w:val="DefaultParagraphFont"/>
    <w:rsid w:val="008B67FB"/>
  </w:style>
  <w:style w:type="character" w:customStyle="1" w:styleId="source">
    <w:name w:val="source"/>
    <w:rsid w:val="008B67FB"/>
  </w:style>
  <w:style w:type="character" w:customStyle="1" w:styleId="bioline">
    <w:name w:val="bioline"/>
    <w:rsid w:val="008B67FB"/>
  </w:style>
  <w:style w:type="character" w:customStyle="1" w:styleId="wikicreatelink">
    <w:name w:val="wikicreatelink"/>
    <w:basedOn w:val="DefaultParagraphFont"/>
    <w:rsid w:val="008B67FB"/>
  </w:style>
  <w:style w:type="character" w:customStyle="1" w:styleId="facebook-share-count">
    <w:name w:val="facebook-share-count"/>
    <w:basedOn w:val="DefaultParagraphFont"/>
    <w:rsid w:val="008B67FB"/>
  </w:style>
  <w:style w:type="character" w:customStyle="1" w:styleId="tickerwrap">
    <w:name w:val="ticker_wrap"/>
    <w:basedOn w:val="DefaultParagraphFont"/>
    <w:rsid w:val="008B67FB"/>
  </w:style>
  <w:style w:type="character" w:customStyle="1" w:styleId="smallcaps0">
    <w:name w:val="small_caps"/>
    <w:basedOn w:val="DefaultParagraphFont"/>
    <w:rsid w:val="008B67FB"/>
  </w:style>
  <w:style w:type="character" w:customStyle="1" w:styleId="bodycopy">
    <w:name w:val="bodycopy"/>
    <w:basedOn w:val="DefaultParagraphFont"/>
    <w:rsid w:val="008B67F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8B67FB"/>
  </w:style>
  <w:style w:type="character" w:customStyle="1" w:styleId="StyleGaramondText1">
    <w:name w:val="Style Garamond Text 1"/>
    <w:basedOn w:val="DefaultParagraphFont"/>
    <w:rsid w:val="008B67FB"/>
  </w:style>
  <w:style w:type="character" w:customStyle="1" w:styleId="StyleGaramondText1Underline">
    <w:name w:val="Style Garamond Text 1 Underline"/>
    <w:basedOn w:val="DefaultParagraphFont"/>
    <w:rsid w:val="008B67FB"/>
  </w:style>
  <w:style w:type="character" w:customStyle="1" w:styleId="StyleBoldUnderlineBorderSinglesolidlineAuto05pt">
    <w:name w:val="Style Bold Underline Border: : (Single solid line Auto  0.5 pt ..."/>
    <w:basedOn w:val="DefaultParagraphFont"/>
    <w:rsid w:val="008B67FB"/>
  </w:style>
  <w:style w:type="character" w:customStyle="1" w:styleId="StyleStyleBoldUnderlineUnderlineIntenseEmphasisIntenseEmpha">
    <w:name w:val="Style Style Bold UnderlineUnderlineIntense EmphasisIntense Empha..."/>
    <w:basedOn w:val="DefaultParagraphFont"/>
    <w:rsid w:val="008B67FB"/>
  </w:style>
  <w:style w:type="character" w:customStyle="1" w:styleId="Style7ptBold">
    <w:name w:val="Style 7 pt Bold"/>
    <w:basedOn w:val="DefaultParagraphFont"/>
    <w:rsid w:val="008B67FB"/>
  </w:style>
  <w:style w:type="character" w:styleId="HTMLAcronym">
    <w:name w:val="HTML Acronym"/>
    <w:basedOn w:val="DefaultParagraphFont"/>
    <w:unhideWhenUsed/>
    <w:rsid w:val="008B67FB"/>
  </w:style>
  <w:style w:type="paragraph" w:styleId="BlockText">
    <w:name w:val="Block Text"/>
    <w:basedOn w:val="Normal"/>
    <w:unhideWhenUsed/>
    <w:rsid w:val="008B67FB"/>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8B67FB"/>
    <w:pPr>
      <w:spacing w:after="0" w:line="240" w:lineRule="auto"/>
      <w:ind w:left="720"/>
    </w:pPr>
  </w:style>
  <w:style w:type="paragraph" w:styleId="EnvelopeReturn">
    <w:name w:val="envelope return"/>
    <w:basedOn w:val="Normal"/>
    <w:unhideWhenUsed/>
    <w:rsid w:val="008B67FB"/>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8B67FB"/>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8B67FB"/>
    <w:pPr>
      <w:spacing w:after="0" w:line="240" w:lineRule="auto"/>
    </w:pPr>
    <w:rPr>
      <w:i/>
      <w:iCs/>
    </w:rPr>
  </w:style>
  <w:style w:type="character" w:customStyle="1" w:styleId="HTMLAddressChar">
    <w:name w:val="HTML Address Char"/>
    <w:basedOn w:val="DefaultParagraphFont"/>
    <w:link w:val="HTMLAddress"/>
    <w:uiPriority w:val="99"/>
    <w:rsid w:val="008B67FB"/>
    <w:rPr>
      <w:rFonts w:ascii="Calibri" w:hAnsi="Calibri"/>
      <w:i/>
      <w:iCs/>
    </w:rPr>
  </w:style>
  <w:style w:type="paragraph" w:styleId="Index1">
    <w:name w:val="index 1"/>
    <w:basedOn w:val="Normal"/>
    <w:next w:val="Normal"/>
    <w:autoRedefine/>
    <w:unhideWhenUsed/>
    <w:rsid w:val="008B67FB"/>
    <w:pPr>
      <w:spacing w:after="0" w:line="240" w:lineRule="auto"/>
      <w:ind w:left="220" w:hanging="220"/>
    </w:pPr>
  </w:style>
  <w:style w:type="character" w:customStyle="1" w:styleId="BodyTextIndent3Char">
    <w:name w:val="Body Text Indent 3 Char"/>
    <w:basedOn w:val="DefaultParagraphFont"/>
    <w:uiPriority w:val="99"/>
    <w:locked/>
    <w:rsid w:val="008B67FB"/>
  </w:style>
  <w:style w:type="character" w:customStyle="1" w:styleId="cardunderlineChar">
    <w:name w:val="card underline Char"/>
    <w:locked/>
    <w:rsid w:val="008B67FB"/>
  </w:style>
  <w:style w:type="paragraph" w:customStyle="1" w:styleId="cardunderline">
    <w:name w:val="card underline"/>
    <w:basedOn w:val="Normal"/>
    <w:next w:val="GAUnderline"/>
    <w:qFormat/>
    <w:rsid w:val="008B67FB"/>
    <w:pPr>
      <w:spacing w:after="0" w:line="240" w:lineRule="auto"/>
    </w:pPr>
  </w:style>
  <w:style w:type="character" w:customStyle="1" w:styleId="StyleHeading4UnderlinedsmalltextGaramondChar">
    <w:name w:val="Style Heading 4Underlinedsmall text + Garamond Char"/>
    <w:locked/>
    <w:rsid w:val="008B67FB"/>
  </w:style>
  <w:style w:type="paragraph" w:customStyle="1" w:styleId="StyleHeading4UnderlinedsmalltextGaramond">
    <w:name w:val="Style Heading 4Underlinedsmall text + Garamond"/>
    <w:basedOn w:val="Heading4"/>
    <w:qFormat/>
    <w:rsid w:val="008B67FB"/>
    <w:pPr>
      <w:spacing w:before="200" w:line="240" w:lineRule="auto"/>
    </w:pPr>
    <w:rPr>
      <w:iCs w:val="0"/>
      <w:sz w:val="22"/>
    </w:rPr>
  </w:style>
  <w:style w:type="paragraph" w:customStyle="1" w:styleId="Heading2-NotBold">
    <w:name w:val="Heading 2 - Not Bold"/>
    <w:basedOn w:val="Heading2"/>
    <w:autoRedefine/>
    <w:uiPriority w:val="99"/>
    <w:qFormat/>
    <w:rsid w:val="008B67FB"/>
    <w:pPr>
      <w:spacing w:before="480" w:line="240" w:lineRule="auto"/>
    </w:pPr>
  </w:style>
  <w:style w:type="paragraph" w:customStyle="1" w:styleId="Heading2-Bold">
    <w:name w:val="Heading 2 - Bold"/>
    <w:basedOn w:val="Normal"/>
    <w:next w:val="Micro"/>
    <w:autoRedefine/>
    <w:uiPriority w:val="99"/>
    <w:qFormat/>
    <w:rsid w:val="008B67FB"/>
    <w:pPr>
      <w:spacing w:after="0" w:line="240" w:lineRule="auto"/>
    </w:pPr>
  </w:style>
  <w:style w:type="paragraph" w:customStyle="1" w:styleId="tag">
    <w:name w:val="%tag"/>
    <w:basedOn w:val="Normal"/>
    <w:next w:val="Normal"/>
    <w:link w:val="tagChar0"/>
    <w:uiPriority w:val="99"/>
    <w:qFormat/>
    <w:rsid w:val="008B67FB"/>
    <w:pPr>
      <w:spacing w:after="0" w:line="240" w:lineRule="auto"/>
    </w:pPr>
  </w:style>
  <w:style w:type="character" w:customStyle="1" w:styleId="Style2Char0">
    <w:name w:val="Style 2 Char"/>
    <w:uiPriority w:val="99"/>
    <w:locked/>
    <w:rsid w:val="008B67FB"/>
  </w:style>
  <w:style w:type="character" w:customStyle="1" w:styleId="GAUnderlineChar">
    <w:name w:val="GA Underline Char"/>
    <w:locked/>
    <w:rsid w:val="008B67FB"/>
  </w:style>
  <w:style w:type="paragraph" w:customStyle="1" w:styleId="GAUnderline">
    <w:name w:val="GA Underline"/>
    <w:basedOn w:val="Normal"/>
    <w:next w:val="StyleHeading2TagHEADING2TagCite11pt"/>
    <w:qFormat/>
    <w:rsid w:val="008B67FB"/>
    <w:pPr>
      <w:spacing w:after="0" w:line="240" w:lineRule="auto"/>
    </w:pPr>
  </w:style>
  <w:style w:type="character" w:customStyle="1" w:styleId="textsmallChar0">
    <w:name w:val="textsmall Char"/>
    <w:locked/>
    <w:rsid w:val="008B67FB"/>
  </w:style>
  <w:style w:type="character" w:customStyle="1" w:styleId="cardtextChar3">
    <w:name w:val="cardtext Char"/>
    <w:locked/>
    <w:rsid w:val="008B67FB"/>
  </w:style>
  <w:style w:type="paragraph" w:customStyle="1" w:styleId="h-lead">
    <w:name w:val="h-lead"/>
    <w:basedOn w:val="Normal"/>
    <w:next w:val="Brief"/>
    <w:uiPriority w:val="99"/>
    <w:qFormat/>
    <w:rsid w:val="008B67FB"/>
    <w:pPr>
      <w:spacing w:after="0" w:line="240" w:lineRule="auto"/>
    </w:pPr>
  </w:style>
  <w:style w:type="paragraph" w:customStyle="1" w:styleId="intro">
    <w:name w:val="intro"/>
    <w:basedOn w:val="Normal"/>
    <w:next w:val="CM2"/>
    <w:uiPriority w:val="99"/>
    <w:qFormat/>
    <w:rsid w:val="008B67FB"/>
    <w:pPr>
      <w:spacing w:after="0" w:line="240" w:lineRule="auto"/>
    </w:pPr>
  </w:style>
  <w:style w:type="character" w:customStyle="1" w:styleId="StyleHeading2TagHEADING2TagCite11ptChar">
    <w:name w:val="Style Heading 2TagHEADING 2Tag&amp;Cite + 11 pt Char"/>
    <w:locked/>
    <w:rsid w:val="008B67FB"/>
  </w:style>
  <w:style w:type="paragraph" w:customStyle="1" w:styleId="StyleHeading2TagHEADING2TagCite11pt">
    <w:name w:val="Style Heading 2TagHEADING 2Tag&amp;Cite + 11 pt"/>
    <w:basedOn w:val="Heading2"/>
    <w:next w:val="CM16"/>
    <w:qFormat/>
    <w:rsid w:val="008B67FB"/>
    <w:pPr>
      <w:spacing w:before="480" w:line="240" w:lineRule="auto"/>
    </w:pPr>
  </w:style>
  <w:style w:type="paragraph" w:customStyle="1" w:styleId="F3-TagAuthor">
    <w:name w:val="F3 - Tag/Author"/>
    <w:basedOn w:val="Normal"/>
    <w:next w:val="CM19"/>
    <w:uiPriority w:val="99"/>
    <w:qFormat/>
    <w:rsid w:val="008B67FB"/>
    <w:pPr>
      <w:spacing w:after="0" w:line="240" w:lineRule="auto"/>
    </w:pPr>
  </w:style>
  <w:style w:type="paragraph" w:customStyle="1" w:styleId="F5-UnderlineNormal">
    <w:name w:val="F5 - Underline Normal"/>
    <w:basedOn w:val="Normal"/>
    <w:next w:val="CM34"/>
    <w:uiPriority w:val="99"/>
    <w:qFormat/>
    <w:rsid w:val="008B67FB"/>
    <w:pPr>
      <w:spacing w:after="0" w:line="240" w:lineRule="auto"/>
    </w:pPr>
  </w:style>
  <w:style w:type="paragraph" w:customStyle="1" w:styleId="Brief-PrimarySource">
    <w:name w:val="Brief - Primary Source"/>
    <w:basedOn w:val="Normal"/>
    <w:next w:val="CM56"/>
    <w:uiPriority w:val="99"/>
    <w:qFormat/>
    <w:rsid w:val="008B67FB"/>
    <w:pPr>
      <w:spacing w:after="0" w:line="240" w:lineRule="auto"/>
    </w:pPr>
  </w:style>
  <w:style w:type="paragraph" w:customStyle="1" w:styleId="Brief-Underline">
    <w:name w:val="Brief - Underline"/>
    <w:basedOn w:val="Normal"/>
    <w:next w:val="CM58"/>
    <w:uiPriority w:val="99"/>
    <w:qFormat/>
    <w:rsid w:val="008B67FB"/>
    <w:pPr>
      <w:spacing w:after="0" w:line="240" w:lineRule="auto"/>
    </w:pPr>
  </w:style>
  <w:style w:type="paragraph" w:customStyle="1" w:styleId="Brief">
    <w:name w:val="Brief"/>
    <w:basedOn w:val="CM56"/>
    <w:next w:val="CM57"/>
    <w:uiPriority w:val="99"/>
    <w:qFormat/>
    <w:rsid w:val="008B67FB"/>
  </w:style>
  <w:style w:type="paragraph" w:customStyle="1" w:styleId="CM2">
    <w:name w:val="CM2"/>
    <w:basedOn w:val="Normal"/>
    <w:next w:val="Normal"/>
    <w:uiPriority w:val="99"/>
    <w:qFormat/>
    <w:rsid w:val="008B67FB"/>
    <w:pPr>
      <w:spacing w:after="0" w:line="240" w:lineRule="auto"/>
    </w:pPr>
  </w:style>
  <w:style w:type="paragraph" w:customStyle="1" w:styleId="CM11">
    <w:name w:val="CM11"/>
    <w:basedOn w:val="Normal"/>
    <w:next w:val="Normal"/>
    <w:uiPriority w:val="99"/>
    <w:qFormat/>
    <w:rsid w:val="008B67FB"/>
    <w:pPr>
      <w:spacing w:after="0" w:line="240" w:lineRule="auto"/>
    </w:pPr>
  </w:style>
  <w:style w:type="paragraph" w:customStyle="1" w:styleId="CM16">
    <w:name w:val="CM16"/>
    <w:basedOn w:val="Normal"/>
    <w:next w:val="Normal"/>
    <w:uiPriority w:val="99"/>
    <w:qFormat/>
    <w:rsid w:val="008B67FB"/>
    <w:pPr>
      <w:spacing w:after="0" w:line="240" w:lineRule="auto"/>
    </w:pPr>
  </w:style>
  <w:style w:type="paragraph" w:customStyle="1" w:styleId="CM19">
    <w:name w:val="CM19"/>
    <w:basedOn w:val="Normal"/>
    <w:uiPriority w:val="99"/>
    <w:qFormat/>
    <w:rsid w:val="008B67FB"/>
    <w:pPr>
      <w:spacing w:after="0" w:line="240" w:lineRule="auto"/>
    </w:pPr>
  </w:style>
  <w:style w:type="paragraph" w:customStyle="1" w:styleId="CM34">
    <w:name w:val="CM34"/>
    <w:basedOn w:val="Normal"/>
    <w:uiPriority w:val="99"/>
    <w:qFormat/>
    <w:rsid w:val="008B67FB"/>
    <w:pPr>
      <w:spacing w:after="0" w:line="240" w:lineRule="auto"/>
    </w:pPr>
  </w:style>
  <w:style w:type="paragraph" w:customStyle="1" w:styleId="CM56">
    <w:name w:val="CM56"/>
    <w:basedOn w:val="Normal"/>
    <w:uiPriority w:val="99"/>
    <w:qFormat/>
    <w:rsid w:val="008B67FB"/>
    <w:pPr>
      <w:spacing w:after="0" w:line="240" w:lineRule="auto"/>
    </w:pPr>
  </w:style>
  <w:style w:type="paragraph" w:customStyle="1" w:styleId="CM58">
    <w:name w:val="CM58"/>
    <w:basedOn w:val="Normal"/>
    <w:uiPriority w:val="99"/>
    <w:qFormat/>
    <w:rsid w:val="008B67FB"/>
    <w:pPr>
      <w:spacing w:after="0" w:line="240" w:lineRule="auto"/>
    </w:pPr>
  </w:style>
  <w:style w:type="paragraph" w:customStyle="1" w:styleId="CM57">
    <w:name w:val="CM57"/>
    <w:basedOn w:val="Normal"/>
    <w:uiPriority w:val="99"/>
    <w:qFormat/>
    <w:rsid w:val="008B67FB"/>
    <w:pPr>
      <w:spacing w:after="0" w:line="240" w:lineRule="auto"/>
    </w:pPr>
  </w:style>
  <w:style w:type="paragraph" w:customStyle="1" w:styleId="CM1">
    <w:name w:val="CM1"/>
    <w:basedOn w:val="Normal"/>
    <w:uiPriority w:val="99"/>
    <w:qFormat/>
    <w:rsid w:val="008B67FB"/>
    <w:pPr>
      <w:spacing w:after="0" w:line="240" w:lineRule="auto"/>
    </w:pPr>
  </w:style>
  <w:style w:type="paragraph" w:customStyle="1" w:styleId="CM49">
    <w:name w:val="CM49"/>
    <w:basedOn w:val="Normal"/>
    <w:uiPriority w:val="99"/>
    <w:qFormat/>
    <w:rsid w:val="008B67FB"/>
    <w:pPr>
      <w:spacing w:after="0" w:line="240" w:lineRule="auto"/>
    </w:pPr>
  </w:style>
  <w:style w:type="paragraph" w:customStyle="1" w:styleId="CM41">
    <w:name w:val="CM41"/>
    <w:basedOn w:val="Normal"/>
    <w:uiPriority w:val="99"/>
    <w:qFormat/>
    <w:rsid w:val="008B67FB"/>
    <w:pPr>
      <w:spacing w:after="0" w:line="240" w:lineRule="auto"/>
    </w:pPr>
  </w:style>
  <w:style w:type="paragraph" w:customStyle="1" w:styleId="3rdOrderPara">
    <w:name w:val="3rd Order Para"/>
    <w:basedOn w:val="Normal"/>
    <w:qFormat/>
    <w:rsid w:val="008B67FB"/>
    <w:pPr>
      <w:spacing w:after="0" w:line="240" w:lineRule="auto"/>
    </w:pPr>
  </w:style>
  <w:style w:type="paragraph" w:customStyle="1" w:styleId="2ndOrderPara">
    <w:name w:val="2nd Order Para"/>
    <w:basedOn w:val="Normal"/>
    <w:qFormat/>
    <w:rsid w:val="008B67FB"/>
    <w:pPr>
      <w:spacing w:after="0" w:line="240" w:lineRule="auto"/>
    </w:pPr>
  </w:style>
  <w:style w:type="paragraph" w:customStyle="1" w:styleId="Normal-SIGN2">
    <w:name w:val="Normal-SIGN2"/>
    <w:basedOn w:val="Normal"/>
    <w:qFormat/>
    <w:rsid w:val="008B67FB"/>
    <w:pPr>
      <w:spacing w:after="0" w:line="240" w:lineRule="auto"/>
    </w:pPr>
  </w:style>
  <w:style w:type="paragraph" w:customStyle="1" w:styleId="Normal-SIGN1">
    <w:name w:val="Normal-SIGN1"/>
    <w:basedOn w:val="Normal"/>
    <w:uiPriority w:val="99"/>
    <w:qFormat/>
    <w:rsid w:val="008B67FB"/>
    <w:pPr>
      <w:spacing w:after="0" w:line="240" w:lineRule="auto"/>
    </w:pPr>
  </w:style>
  <w:style w:type="paragraph" w:customStyle="1" w:styleId="CM3">
    <w:name w:val="CM3"/>
    <w:basedOn w:val="Normal"/>
    <w:uiPriority w:val="99"/>
    <w:qFormat/>
    <w:rsid w:val="008B67FB"/>
    <w:pPr>
      <w:spacing w:after="0" w:line="240" w:lineRule="auto"/>
    </w:pPr>
  </w:style>
  <w:style w:type="paragraph" w:customStyle="1" w:styleId="CM33">
    <w:name w:val="CM33"/>
    <w:basedOn w:val="Normal"/>
    <w:uiPriority w:val="99"/>
    <w:qFormat/>
    <w:rsid w:val="008B67FB"/>
    <w:pPr>
      <w:spacing w:after="0" w:line="240" w:lineRule="auto"/>
    </w:pPr>
  </w:style>
  <w:style w:type="paragraph" w:customStyle="1" w:styleId="CM37">
    <w:name w:val="CM37"/>
    <w:basedOn w:val="Normal"/>
    <w:uiPriority w:val="99"/>
    <w:qFormat/>
    <w:rsid w:val="008B67FB"/>
    <w:pPr>
      <w:spacing w:after="0" w:line="240" w:lineRule="auto"/>
    </w:pPr>
  </w:style>
  <w:style w:type="paragraph" w:customStyle="1" w:styleId="CM7">
    <w:name w:val="CM7"/>
    <w:basedOn w:val="Normal"/>
    <w:uiPriority w:val="99"/>
    <w:qFormat/>
    <w:rsid w:val="008B67FB"/>
    <w:pPr>
      <w:spacing w:after="0" w:line="240" w:lineRule="auto"/>
    </w:pPr>
  </w:style>
  <w:style w:type="paragraph" w:customStyle="1" w:styleId="Brief-SecondarySource">
    <w:name w:val="Brief - Secondary Source"/>
    <w:basedOn w:val="Normal"/>
    <w:next w:val="ReportDate"/>
    <w:qFormat/>
    <w:rsid w:val="008B67FB"/>
    <w:pPr>
      <w:spacing w:after="0" w:line="240" w:lineRule="auto"/>
    </w:pPr>
  </w:style>
  <w:style w:type="paragraph" w:customStyle="1" w:styleId="Brief-Card">
    <w:name w:val="Brief - Card"/>
    <w:basedOn w:val="Normal"/>
    <w:next w:val="Pa11"/>
    <w:uiPriority w:val="99"/>
    <w:qFormat/>
    <w:rsid w:val="008B67FB"/>
    <w:pPr>
      <w:spacing w:after="0" w:line="240" w:lineRule="auto"/>
    </w:pPr>
  </w:style>
  <w:style w:type="paragraph" w:customStyle="1" w:styleId="Normal3">
    <w:name w:val="Normal+3"/>
    <w:basedOn w:val="Normal"/>
    <w:next w:val="Normal"/>
    <w:uiPriority w:val="99"/>
    <w:qFormat/>
    <w:rsid w:val="008B67FB"/>
    <w:pPr>
      <w:spacing w:after="0" w:line="240" w:lineRule="auto"/>
    </w:pPr>
  </w:style>
  <w:style w:type="paragraph" w:customStyle="1" w:styleId="Normal11">
    <w:name w:val="Normal+1"/>
    <w:basedOn w:val="Normal"/>
    <w:next w:val="Normal"/>
    <w:uiPriority w:val="99"/>
    <w:qFormat/>
    <w:rsid w:val="008B67FB"/>
    <w:pPr>
      <w:spacing w:after="0" w:line="240" w:lineRule="auto"/>
    </w:pPr>
  </w:style>
  <w:style w:type="paragraph" w:customStyle="1" w:styleId="Heading231">
    <w:name w:val="Heading 2+3"/>
    <w:basedOn w:val="Normal"/>
    <w:next w:val="Normal"/>
    <w:uiPriority w:val="99"/>
    <w:qFormat/>
    <w:rsid w:val="008B67FB"/>
    <w:pPr>
      <w:spacing w:after="0" w:line="240" w:lineRule="auto"/>
    </w:pPr>
  </w:style>
  <w:style w:type="paragraph" w:customStyle="1" w:styleId="Normal5">
    <w:name w:val="Normal+5"/>
    <w:basedOn w:val="Normal"/>
    <w:uiPriority w:val="99"/>
    <w:qFormat/>
    <w:rsid w:val="008B67FB"/>
    <w:pPr>
      <w:spacing w:after="0" w:line="240" w:lineRule="auto"/>
    </w:pPr>
  </w:style>
  <w:style w:type="paragraph" w:customStyle="1" w:styleId="Cover1">
    <w:name w:val="Cover 1"/>
    <w:basedOn w:val="Normal"/>
    <w:next w:val="Normal"/>
    <w:uiPriority w:val="99"/>
    <w:qFormat/>
    <w:rsid w:val="008B67FB"/>
    <w:pPr>
      <w:spacing w:after="0" w:line="240" w:lineRule="auto"/>
    </w:pPr>
  </w:style>
  <w:style w:type="paragraph" w:customStyle="1" w:styleId="Cover2">
    <w:name w:val="Cover 2"/>
    <w:basedOn w:val="Normal"/>
    <w:next w:val="Normal"/>
    <w:uiPriority w:val="99"/>
    <w:qFormat/>
    <w:rsid w:val="008B67FB"/>
    <w:pPr>
      <w:spacing w:after="0" w:line="240" w:lineRule="auto"/>
    </w:pPr>
  </w:style>
  <w:style w:type="paragraph" w:customStyle="1" w:styleId="ReportDate">
    <w:name w:val="ReportDate"/>
    <w:basedOn w:val="Normal"/>
    <w:uiPriority w:val="99"/>
    <w:qFormat/>
    <w:rsid w:val="008B67FB"/>
    <w:pPr>
      <w:spacing w:after="0" w:line="240" w:lineRule="auto"/>
    </w:pPr>
  </w:style>
  <w:style w:type="paragraph" w:customStyle="1" w:styleId="Pa11">
    <w:name w:val="Pa11"/>
    <w:basedOn w:val="Normal"/>
    <w:next w:val="Normal"/>
    <w:uiPriority w:val="99"/>
    <w:qFormat/>
    <w:rsid w:val="008B67FB"/>
    <w:pPr>
      <w:spacing w:after="0" w:line="240" w:lineRule="auto"/>
    </w:pPr>
  </w:style>
  <w:style w:type="paragraph" w:customStyle="1" w:styleId="CM30">
    <w:name w:val="CM30"/>
    <w:basedOn w:val="Normal"/>
    <w:uiPriority w:val="99"/>
    <w:qFormat/>
    <w:rsid w:val="008B67FB"/>
    <w:pPr>
      <w:spacing w:after="0" w:line="240" w:lineRule="auto"/>
    </w:pPr>
  </w:style>
  <w:style w:type="paragraph" w:customStyle="1" w:styleId="CM28">
    <w:name w:val="CM28"/>
    <w:basedOn w:val="Normal"/>
    <w:uiPriority w:val="99"/>
    <w:qFormat/>
    <w:rsid w:val="008B67FB"/>
    <w:pPr>
      <w:spacing w:after="0" w:line="240" w:lineRule="auto"/>
    </w:pPr>
  </w:style>
  <w:style w:type="paragraph" w:customStyle="1" w:styleId="CM8">
    <w:name w:val="CM8"/>
    <w:basedOn w:val="Normal"/>
    <w:uiPriority w:val="99"/>
    <w:qFormat/>
    <w:rsid w:val="008B67FB"/>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8B67FB"/>
    <w:pPr>
      <w:spacing w:before="480" w:line="240" w:lineRule="auto"/>
    </w:pPr>
  </w:style>
  <w:style w:type="paragraph" w:customStyle="1" w:styleId="IndexFixer">
    <w:name w:val="Index Fixer"/>
    <w:basedOn w:val="Heading1"/>
    <w:next w:val="StyleBoldUnderliningKernat16pt"/>
    <w:uiPriority w:val="99"/>
    <w:qFormat/>
    <w:rsid w:val="008B67FB"/>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8B67FB"/>
    <w:pPr>
      <w:spacing w:after="0" w:line="240" w:lineRule="auto"/>
    </w:pPr>
  </w:style>
  <w:style w:type="paragraph" w:customStyle="1" w:styleId="PageHeader-Underline18pt">
    <w:name w:val="Page Header - Underline 18 pt"/>
    <w:next w:val="TxBr6p1"/>
    <w:uiPriority w:val="99"/>
    <w:qFormat/>
    <w:rsid w:val="008B67FB"/>
    <w:pPr>
      <w:spacing w:after="200" w:line="276" w:lineRule="auto"/>
    </w:pPr>
  </w:style>
  <w:style w:type="paragraph" w:customStyle="1" w:styleId="ArgumentTags">
    <w:name w:val="Argument Tags"/>
    <w:basedOn w:val="Heading2"/>
    <w:next w:val="cardCharCharCharCharCharCharCharCharCharCharCharCharCharCharChar"/>
    <w:uiPriority w:val="99"/>
    <w:qFormat/>
    <w:rsid w:val="008B67FB"/>
    <w:pPr>
      <w:spacing w:before="480" w:line="240" w:lineRule="auto"/>
    </w:pPr>
  </w:style>
  <w:style w:type="paragraph" w:customStyle="1" w:styleId="subhead">
    <w:name w:val="subhead"/>
    <w:basedOn w:val="Normal"/>
    <w:qFormat/>
    <w:rsid w:val="008B67FB"/>
    <w:pPr>
      <w:spacing w:after="0" w:line="240" w:lineRule="auto"/>
    </w:pPr>
  </w:style>
  <w:style w:type="paragraph" w:customStyle="1" w:styleId="boldy">
    <w:name w:val="boldy"/>
    <w:basedOn w:val="Heading2"/>
    <w:next w:val="Card1"/>
    <w:uiPriority w:val="99"/>
    <w:qFormat/>
    <w:rsid w:val="008B67FB"/>
    <w:pPr>
      <w:spacing w:before="480" w:line="240" w:lineRule="auto"/>
    </w:pPr>
  </w:style>
  <w:style w:type="paragraph" w:customStyle="1" w:styleId="TxBr6p1">
    <w:name w:val="TxBr_6p1"/>
    <w:basedOn w:val="Normal"/>
    <w:next w:val="Cite21"/>
    <w:uiPriority w:val="99"/>
    <w:qFormat/>
    <w:rsid w:val="008B67FB"/>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8B67FB"/>
    <w:pPr>
      <w:spacing w:after="0" w:line="240" w:lineRule="auto"/>
    </w:pPr>
  </w:style>
  <w:style w:type="character" w:customStyle="1" w:styleId="UnderlineStyleChar">
    <w:name w:val="Underline Style Char"/>
    <w:link w:val="UnderlineStyle0"/>
    <w:locked/>
    <w:rsid w:val="008B67FB"/>
  </w:style>
  <w:style w:type="paragraph" w:customStyle="1" w:styleId="Normalization">
    <w:name w:val="Normalization"/>
    <w:basedOn w:val="Normal"/>
    <w:next w:val="articletext"/>
    <w:uiPriority w:val="99"/>
    <w:qFormat/>
    <w:rsid w:val="008B67FB"/>
    <w:pPr>
      <w:spacing w:after="0" w:line="240" w:lineRule="auto"/>
    </w:pPr>
  </w:style>
  <w:style w:type="paragraph" w:customStyle="1" w:styleId="listlevel1">
    <w:name w:val="list level 1"/>
    <w:basedOn w:val="Normal"/>
    <w:next w:val="cardtextsmall"/>
    <w:uiPriority w:val="99"/>
    <w:qFormat/>
    <w:rsid w:val="008B67FB"/>
    <w:pPr>
      <w:spacing w:after="0" w:line="240" w:lineRule="auto"/>
    </w:pPr>
  </w:style>
  <w:style w:type="paragraph" w:customStyle="1" w:styleId="listlevel2">
    <w:name w:val="list level 2"/>
    <w:basedOn w:val="Normal"/>
    <w:next w:val="CaseListNormal"/>
    <w:uiPriority w:val="99"/>
    <w:qFormat/>
    <w:rsid w:val="008B67FB"/>
    <w:pPr>
      <w:spacing w:after="0" w:line="240" w:lineRule="auto"/>
    </w:pPr>
  </w:style>
  <w:style w:type="paragraph" w:customStyle="1" w:styleId="listlevel3">
    <w:name w:val="list level 3"/>
    <w:basedOn w:val="CaseListNormal"/>
    <w:next w:val="Body"/>
    <w:uiPriority w:val="99"/>
    <w:qFormat/>
    <w:rsid w:val="008B67FB"/>
  </w:style>
  <w:style w:type="paragraph" w:customStyle="1" w:styleId="PageNumber1">
    <w:name w:val="Page Number1"/>
    <w:basedOn w:val="Normal"/>
    <w:next w:val="Normal"/>
    <w:uiPriority w:val="99"/>
    <w:qFormat/>
    <w:rsid w:val="008B67FB"/>
    <w:pPr>
      <w:spacing w:after="0" w:line="240" w:lineRule="auto"/>
    </w:pPr>
  </w:style>
  <w:style w:type="paragraph" w:customStyle="1" w:styleId="Card1">
    <w:name w:val="Card1"/>
    <w:next w:val="TimesNewRoman12"/>
    <w:uiPriority w:val="99"/>
    <w:qFormat/>
    <w:rsid w:val="008B67FB"/>
    <w:pPr>
      <w:spacing w:after="200" w:line="276" w:lineRule="auto"/>
    </w:pPr>
  </w:style>
  <w:style w:type="paragraph" w:customStyle="1" w:styleId="Cite21">
    <w:name w:val="Cite2"/>
    <w:next w:val="htmlbody"/>
    <w:uiPriority w:val="99"/>
    <w:qFormat/>
    <w:rsid w:val="008B67FB"/>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8B67FB"/>
    <w:pPr>
      <w:spacing w:after="0" w:line="240" w:lineRule="auto"/>
    </w:pPr>
  </w:style>
  <w:style w:type="paragraph" w:customStyle="1" w:styleId="articletext">
    <w:name w:val="articletext"/>
    <w:basedOn w:val="Normal"/>
    <w:next w:val="story-headline"/>
    <w:qFormat/>
    <w:rsid w:val="008B67FB"/>
    <w:pPr>
      <w:spacing w:after="0" w:line="240" w:lineRule="auto"/>
    </w:pPr>
  </w:style>
  <w:style w:type="paragraph" w:customStyle="1" w:styleId="cardtextsmall">
    <w:name w:val="card text small"/>
    <w:basedOn w:val="Normal"/>
    <w:next w:val="story-body"/>
    <w:qFormat/>
    <w:rsid w:val="008B67FB"/>
    <w:pPr>
      <w:spacing w:after="0" w:line="240" w:lineRule="auto"/>
    </w:pPr>
  </w:style>
  <w:style w:type="paragraph" w:customStyle="1" w:styleId="CaseListNormal">
    <w:name w:val="Case List Normal"/>
    <w:basedOn w:val="Normal"/>
    <w:next w:val="story-dateline"/>
    <w:uiPriority w:val="99"/>
    <w:qFormat/>
    <w:rsid w:val="008B67FB"/>
    <w:pPr>
      <w:spacing w:after="0" w:line="240" w:lineRule="auto"/>
    </w:pPr>
  </w:style>
  <w:style w:type="paragraph" w:customStyle="1" w:styleId="3text">
    <w:name w:val="3text"/>
    <w:basedOn w:val="Normal"/>
    <w:next w:val="Corpotesto"/>
    <w:uiPriority w:val="99"/>
    <w:qFormat/>
    <w:rsid w:val="008B67FB"/>
    <w:pPr>
      <w:spacing w:after="0" w:line="240" w:lineRule="auto"/>
    </w:pPr>
  </w:style>
  <w:style w:type="paragraph" w:customStyle="1" w:styleId="TimesNewRoman12">
    <w:name w:val="TimesNewRoman12"/>
    <w:next w:val="tagCharChar1Char"/>
    <w:uiPriority w:val="99"/>
    <w:qFormat/>
    <w:rsid w:val="008B67FB"/>
    <w:pPr>
      <w:spacing w:after="200" w:line="276" w:lineRule="auto"/>
    </w:pPr>
  </w:style>
  <w:style w:type="paragraph" w:customStyle="1" w:styleId="htmlbody">
    <w:name w:val="htmlbody"/>
    <w:basedOn w:val="Normal"/>
    <w:next w:val="OmniPage1"/>
    <w:uiPriority w:val="99"/>
    <w:qFormat/>
    <w:rsid w:val="008B67FB"/>
    <w:pPr>
      <w:spacing w:after="0" w:line="240" w:lineRule="auto"/>
    </w:pPr>
  </w:style>
  <w:style w:type="paragraph" w:customStyle="1" w:styleId="textChar">
    <w:name w:val="text Char"/>
    <w:basedOn w:val="Normal"/>
    <w:next w:val="TitlePageCenter"/>
    <w:autoRedefine/>
    <w:uiPriority w:val="99"/>
    <w:qFormat/>
    <w:rsid w:val="008B67FB"/>
    <w:pPr>
      <w:spacing w:after="0" w:line="240" w:lineRule="auto"/>
    </w:pPr>
  </w:style>
  <w:style w:type="paragraph" w:customStyle="1" w:styleId="story-headline">
    <w:name w:val="story-headline"/>
    <w:basedOn w:val="Normal"/>
    <w:next w:val="ProjectTitleLine"/>
    <w:uiPriority w:val="99"/>
    <w:qFormat/>
    <w:rsid w:val="008B67FB"/>
    <w:pPr>
      <w:spacing w:after="0" w:line="240" w:lineRule="auto"/>
    </w:pPr>
  </w:style>
  <w:style w:type="paragraph" w:customStyle="1" w:styleId="story-dateline">
    <w:name w:val="story-dateline"/>
    <w:basedOn w:val="Normal"/>
    <w:next w:val="cardChar1Char"/>
    <w:uiPriority w:val="99"/>
    <w:qFormat/>
    <w:rsid w:val="008B67FB"/>
    <w:pPr>
      <w:spacing w:after="0" w:line="240" w:lineRule="auto"/>
    </w:pPr>
  </w:style>
  <w:style w:type="paragraph" w:customStyle="1" w:styleId="TextofCards">
    <w:name w:val="Text of Cards"/>
    <w:basedOn w:val="Normal"/>
    <w:next w:val="CM12"/>
    <w:uiPriority w:val="99"/>
    <w:qFormat/>
    <w:rsid w:val="008B67FB"/>
    <w:pPr>
      <w:spacing w:after="0" w:line="240" w:lineRule="auto"/>
    </w:pPr>
  </w:style>
  <w:style w:type="paragraph" w:customStyle="1" w:styleId="Corpotesto">
    <w:name w:val="Corpo testo"/>
    <w:basedOn w:val="Normal"/>
    <w:next w:val="CM44"/>
    <w:uiPriority w:val="99"/>
    <w:qFormat/>
    <w:rsid w:val="008B67FB"/>
    <w:pPr>
      <w:spacing w:after="0" w:line="240" w:lineRule="auto"/>
    </w:pPr>
  </w:style>
  <w:style w:type="paragraph" w:customStyle="1" w:styleId="tagCharChar1Char">
    <w:name w:val="tag Char Char1 Char"/>
    <w:uiPriority w:val="99"/>
    <w:qFormat/>
    <w:rsid w:val="008B67FB"/>
    <w:pPr>
      <w:spacing w:after="200" w:line="276" w:lineRule="auto"/>
    </w:pPr>
  </w:style>
  <w:style w:type="paragraph" w:customStyle="1" w:styleId="OmniPage1">
    <w:name w:val="OmniPage #1"/>
    <w:basedOn w:val="Normal"/>
    <w:next w:val="StrikeThrough"/>
    <w:uiPriority w:val="99"/>
    <w:qFormat/>
    <w:rsid w:val="008B67FB"/>
    <w:pPr>
      <w:spacing w:after="0" w:line="240" w:lineRule="auto"/>
    </w:pPr>
  </w:style>
  <w:style w:type="paragraph" w:customStyle="1" w:styleId="TitlePageCenter">
    <w:name w:val="Title Page Center"/>
    <w:basedOn w:val="Normal"/>
    <w:next w:val="textbodyblack"/>
    <w:autoRedefine/>
    <w:uiPriority w:val="99"/>
    <w:qFormat/>
    <w:rsid w:val="008B67FB"/>
    <w:pPr>
      <w:spacing w:after="0" w:line="240" w:lineRule="auto"/>
    </w:pPr>
  </w:style>
  <w:style w:type="paragraph" w:customStyle="1" w:styleId="TitlePageBy">
    <w:name w:val="Title Page By"/>
    <w:basedOn w:val="textbodyblack"/>
    <w:next w:val="Normal"/>
    <w:autoRedefine/>
    <w:uiPriority w:val="99"/>
    <w:qFormat/>
    <w:rsid w:val="008B67FB"/>
  </w:style>
  <w:style w:type="paragraph" w:customStyle="1" w:styleId="ProjectTitleLine">
    <w:name w:val="Project Title Line"/>
    <w:basedOn w:val="Normal"/>
    <w:next w:val="Normal"/>
    <w:autoRedefine/>
    <w:uiPriority w:val="99"/>
    <w:qFormat/>
    <w:rsid w:val="008B67FB"/>
    <w:pPr>
      <w:spacing w:after="0" w:line="240" w:lineRule="auto"/>
    </w:pPr>
  </w:style>
  <w:style w:type="paragraph" w:customStyle="1" w:styleId="NormalVerdana">
    <w:name w:val="Normal + Verdana"/>
    <w:aliases w:val="White,Normal + Arial,10 pt"/>
    <w:basedOn w:val="Normal"/>
    <w:next w:val="CiteCorrected"/>
    <w:uiPriority w:val="99"/>
    <w:qFormat/>
    <w:rsid w:val="008B67FB"/>
    <w:pPr>
      <w:spacing w:after="0" w:line="240" w:lineRule="auto"/>
    </w:pPr>
  </w:style>
  <w:style w:type="paragraph" w:customStyle="1" w:styleId="cardChar1Char">
    <w:name w:val="card Char1 Char"/>
    <w:basedOn w:val="Normal"/>
    <w:next w:val="StyleLeft02"/>
    <w:uiPriority w:val="99"/>
    <w:qFormat/>
    <w:rsid w:val="008B67FB"/>
    <w:pPr>
      <w:spacing w:after="0" w:line="240" w:lineRule="auto"/>
    </w:pPr>
  </w:style>
  <w:style w:type="paragraph" w:customStyle="1" w:styleId="CM12">
    <w:name w:val="CM12"/>
    <w:basedOn w:val="Normal"/>
    <w:uiPriority w:val="99"/>
    <w:qFormat/>
    <w:rsid w:val="008B67FB"/>
    <w:pPr>
      <w:spacing w:after="0" w:line="240" w:lineRule="auto"/>
    </w:pPr>
  </w:style>
  <w:style w:type="paragraph" w:customStyle="1" w:styleId="CM44">
    <w:name w:val="CM44"/>
    <w:basedOn w:val="Normal"/>
    <w:uiPriority w:val="99"/>
    <w:qFormat/>
    <w:rsid w:val="008B67FB"/>
    <w:pPr>
      <w:spacing w:after="0" w:line="240" w:lineRule="auto"/>
    </w:pPr>
  </w:style>
  <w:style w:type="paragraph" w:customStyle="1" w:styleId="StrikeThrough">
    <w:name w:val="Strike Through"/>
    <w:basedOn w:val="Normal"/>
    <w:next w:val="Normal"/>
    <w:uiPriority w:val="99"/>
    <w:qFormat/>
    <w:rsid w:val="008B67FB"/>
    <w:pPr>
      <w:spacing w:after="0" w:line="240" w:lineRule="auto"/>
    </w:pPr>
  </w:style>
  <w:style w:type="paragraph" w:customStyle="1" w:styleId="textbodyblack">
    <w:name w:val="textbodyblack"/>
    <w:basedOn w:val="Normal"/>
    <w:next w:val="Pa5"/>
    <w:uiPriority w:val="99"/>
    <w:qFormat/>
    <w:rsid w:val="008B67FB"/>
    <w:pPr>
      <w:spacing w:after="0" w:line="240" w:lineRule="auto"/>
    </w:pPr>
  </w:style>
  <w:style w:type="character" w:customStyle="1" w:styleId="CiteCorrectedChar">
    <w:name w:val="Cite Corrected Char"/>
    <w:locked/>
    <w:rsid w:val="008B67FB"/>
  </w:style>
  <w:style w:type="paragraph" w:customStyle="1" w:styleId="CiteCorrected">
    <w:name w:val="Cite Corrected"/>
    <w:basedOn w:val="Normal"/>
    <w:next w:val="tagline1"/>
    <w:qFormat/>
    <w:rsid w:val="008B67FB"/>
    <w:pPr>
      <w:spacing w:after="0" w:line="240" w:lineRule="auto"/>
    </w:pPr>
  </w:style>
  <w:style w:type="paragraph" w:customStyle="1" w:styleId="StyleLeft02">
    <w:name w:val="Style Left:  0.2&quot;"/>
    <w:basedOn w:val="Normal"/>
    <w:next w:val="Block1"/>
    <w:uiPriority w:val="99"/>
    <w:qFormat/>
    <w:rsid w:val="008B67FB"/>
    <w:pPr>
      <w:spacing w:after="0" w:line="240" w:lineRule="auto"/>
    </w:pPr>
  </w:style>
  <w:style w:type="paragraph" w:customStyle="1" w:styleId="Hat1">
    <w:name w:val="Hat1"/>
    <w:basedOn w:val="Normal"/>
    <w:next w:val="Normal"/>
    <w:uiPriority w:val="2"/>
    <w:qFormat/>
    <w:rsid w:val="008B67FB"/>
    <w:pPr>
      <w:spacing w:after="0" w:line="240" w:lineRule="auto"/>
    </w:pPr>
  </w:style>
  <w:style w:type="paragraph" w:customStyle="1" w:styleId="post-subtitle">
    <w:name w:val="post-subtitle"/>
    <w:basedOn w:val="Normal"/>
    <w:qFormat/>
    <w:rsid w:val="008B67FB"/>
    <w:pPr>
      <w:spacing w:after="0" w:line="240" w:lineRule="auto"/>
    </w:pPr>
  </w:style>
  <w:style w:type="paragraph" w:customStyle="1" w:styleId="Pa5">
    <w:name w:val="Pa5"/>
    <w:basedOn w:val="Normal"/>
    <w:uiPriority w:val="99"/>
    <w:qFormat/>
    <w:rsid w:val="008B67FB"/>
    <w:pPr>
      <w:spacing w:after="0" w:line="240" w:lineRule="auto"/>
    </w:pPr>
  </w:style>
  <w:style w:type="paragraph" w:customStyle="1" w:styleId="Pa6">
    <w:name w:val="Pa6"/>
    <w:basedOn w:val="Normal"/>
    <w:uiPriority w:val="99"/>
    <w:qFormat/>
    <w:rsid w:val="008B67FB"/>
    <w:pPr>
      <w:spacing w:after="0" w:line="240" w:lineRule="auto"/>
    </w:pPr>
  </w:style>
  <w:style w:type="paragraph" w:customStyle="1" w:styleId="noindent0">
    <w:name w:val="no_indent"/>
    <w:basedOn w:val="Normal"/>
    <w:next w:val="NormalWeb3"/>
    <w:qFormat/>
    <w:rsid w:val="008B67FB"/>
    <w:pPr>
      <w:spacing w:after="0" w:line="240" w:lineRule="auto"/>
    </w:pPr>
  </w:style>
  <w:style w:type="paragraph" w:customStyle="1" w:styleId="tagline1">
    <w:name w:val="tagline"/>
    <w:basedOn w:val="Normal"/>
    <w:next w:val="cardCharCharCharCharChar"/>
    <w:qFormat/>
    <w:rsid w:val="008B67FB"/>
    <w:pPr>
      <w:spacing w:after="0" w:line="240" w:lineRule="auto"/>
    </w:pPr>
  </w:style>
  <w:style w:type="paragraph" w:customStyle="1" w:styleId="Block1">
    <w:name w:val="Block1"/>
    <w:basedOn w:val="Normal"/>
    <w:next w:val="Normal"/>
    <w:uiPriority w:val="3"/>
    <w:qFormat/>
    <w:rsid w:val="008B67FB"/>
    <w:pPr>
      <w:spacing w:after="0" w:line="240" w:lineRule="auto"/>
    </w:pPr>
  </w:style>
  <w:style w:type="paragraph" w:customStyle="1" w:styleId="TOCHeading1">
    <w:name w:val="TOC Heading1"/>
    <w:basedOn w:val="Heading1"/>
    <w:next w:val="Normal"/>
    <w:uiPriority w:val="39"/>
    <w:qFormat/>
    <w:rsid w:val="008B67FB"/>
    <w:pPr>
      <w:spacing w:before="480" w:line="240" w:lineRule="auto"/>
    </w:pPr>
  </w:style>
  <w:style w:type="paragraph" w:customStyle="1" w:styleId="NoteLevel11">
    <w:name w:val="Note Level 11"/>
    <w:basedOn w:val="Normal"/>
    <w:next w:val="HeaderFooter"/>
    <w:uiPriority w:val="99"/>
    <w:qFormat/>
    <w:rsid w:val="008B67FB"/>
    <w:pPr>
      <w:spacing w:after="0" w:line="240" w:lineRule="auto"/>
    </w:pPr>
  </w:style>
  <w:style w:type="character" w:customStyle="1" w:styleId="ReallySamllTextChar">
    <w:name w:val="ReallySamllText Char"/>
    <w:locked/>
    <w:rsid w:val="008B67FB"/>
  </w:style>
  <w:style w:type="paragraph" w:customStyle="1" w:styleId="ReallySamllText">
    <w:name w:val="ReallySamllText"/>
    <w:basedOn w:val="Normal"/>
    <w:next w:val="CardTextUnderlined"/>
    <w:autoRedefine/>
    <w:qFormat/>
    <w:rsid w:val="008B67FB"/>
    <w:pPr>
      <w:spacing w:after="0" w:line="240" w:lineRule="auto"/>
    </w:pPr>
  </w:style>
  <w:style w:type="paragraph" w:customStyle="1" w:styleId="Card6pt">
    <w:name w:val="Card 6pt"/>
    <w:basedOn w:val="Normal"/>
    <w:next w:val="HeaderDebate"/>
    <w:uiPriority w:val="99"/>
    <w:qFormat/>
    <w:rsid w:val="008B67FB"/>
    <w:pPr>
      <w:spacing w:after="0" w:line="240" w:lineRule="auto"/>
    </w:pPr>
  </w:style>
  <w:style w:type="paragraph" w:customStyle="1" w:styleId="NormalWeb3">
    <w:name w:val="Normal (Web)3"/>
    <w:basedOn w:val="Normal"/>
    <w:next w:val="CardTagCharChar"/>
    <w:qFormat/>
    <w:rsid w:val="008B67FB"/>
    <w:pPr>
      <w:spacing w:after="0" w:line="240" w:lineRule="auto"/>
    </w:pPr>
  </w:style>
  <w:style w:type="paragraph" w:customStyle="1" w:styleId="cardCharCharCharCharChar">
    <w:name w:val="card Char Char Char Char Char"/>
    <w:basedOn w:val="Normal"/>
    <w:next w:val="fixed"/>
    <w:qFormat/>
    <w:rsid w:val="008B67FB"/>
    <w:pPr>
      <w:spacing w:after="0" w:line="240" w:lineRule="auto"/>
    </w:pPr>
  </w:style>
  <w:style w:type="paragraph" w:customStyle="1" w:styleId="TagCiteChar2">
    <w:name w:val="Tag / Cite Char"/>
    <w:basedOn w:val="Normal"/>
    <w:next w:val="textonormal"/>
    <w:qFormat/>
    <w:rsid w:val="008B67FB"/>
    <w:pPr>
      <w:spacing w:after="0" w:line="240" w:lineRule="auto"/>
    </w:pPr>
  </w:style>
  <w:style w:type="paragraph" w:customStyle="1" w:styleId="PageNumber2">
    <w:name w:val="Page Number2"/>
    <w:basedOn w:val="Normal"/>
    <w:next w:val="Normal"/>
    <w:qFormat/>
    <w:rsid w:val="008B67FB"/>
    <w:pPr>
      <w:spacing w:after="0" w:line="240" w:lineRule="auto"/>
    </w:pPr>
  </w:style>
  <w:style w:type="paragraph" w:customStyle="1" w:styleId="HeaderFooter">
    <w:name w:val="Header &amp; Footer"/>
    <w:next w:val="ExecutiveSummarytext"/>
    <w:qFormat/>
    <w:rsid w:val="008B67FB"/>
    <w:pPr>
      <w:spacing w:after="200" w:line="276" w:lineRule="auto"/>
    </w:pPr>
  </w:style>
  <w:style w:type="paragraph" w:customStyle="1" w:styleId="CardTextSmall0">
    <w:name w:val="Card Text Small"/>
    <w:basedOn w:val="Normal"/>
    <w:qFormat/>
    <w:rsid w:val="008B67FB"/>
    <w:pPr>
      <w:spacing w:after="0" w:line="240" w:lineRule="auto"/>
    </w:pPr>
  </w:style>
  <w:style w:type="paragraph" w:customStyle="1" w:styleId="CardTextUnderlined">
    <w:name w:val="Card Text Underlined"/>
    <w:basedOn w:val="Normal"/>
    <w:next w:val="NormalUnderline"/>
    <w:qFormat/>
    <w:rsid w:val="008B67FB"/>
    <w:pPr>
      <w:spacing w:after="0" w:line="240" w:lineRule="auto"/>
    </w:pPr>
  </w:style>
  <w:style w:type="paragraph" w:customStyle="1" w:styleId="HeaderDebate">
    <w:name w:val="Header Debate"/>
    <w:basedOn w:val="Normal"/>
    <w:next w:val="byline1"/>
    <w:qFormat/>
    <w:rsid w:val="008B67FB"/>
    <w:pPr>
      <w:spacing w:after="0" w:line="240" w:lineRule="auto"/>
    </w:pPr>
  </w:style>
  <w:style w:type="paragraph" w:customStyle="1" w:styleId="NormalWeb1">
    <w:name w:val="Normal (Web)1"/>
    <w:basedOn w:val="Normal"/>
    <w:next w:val="PlaceholderText1"/>
    <w:qFormat/>
    <w:rsid w:val="008B67FB"/>
    <w:pPr>
      <w:spacing w:after="0" w:line="240" w:lineRule="auto"/>
    </w:pPr>
  </w:style>
  <w:style w:type="paragraph" w:customStyle="1" w:styleId="CardTagCharChar">
    <w:name w:val="Card Tag Char Char"/>
    <w:basedOn w:val="Normal"/>
    <w:next w:val="NoteLevel31"/>
    <w:qFormat/>
    <w:rsid w:val="008B67FB"/>
    <w:pPr>
      <w:spacing w:after="0" w:line="240" w:lineRule="auto"/>
    </w:pPr>
  </w:style>
  <w:style w:type="paragraph" w:customStyle="1" w:styleId="fixed">
    <w:name w:val="fixed"/>
    <w:basedOn w:val="Normal"/>
    <w:next w:val="NoteLevel41"/>
    <w:qFormat/>
    <w:rsid w:val="008B67FB"/>
    <w:pPr>
      <w:spacing w:after="0" w:line="240" w:lineRule="auto"/>
    </w:pPr>
  </w:style>
  <w:style w:type="paragraph" w:customStyle="1" w:styleId="textonormal">
    <w:name w:val="textonormal"/>
    <w:basedOn w:val="Normal"/>
    <w:next w:val="NoteLevel51"/>
    <w:qFormat/>
    <w:rsid w:val="008B67FB"/>
    <w:pPr>
      <w:spacing w:after="0" w:line="240" w:lineRule="auto"/>
    </w:pPr>
  </w:style>
  <w:style w:type="paragraph" w:customStyle="1" w:styleId="Subtitle10">
    <w:name w:val="Subtitle1"/>
    <w:basedOn w:val="Normal"/>
    <w:next w:val="NoteLevel61"/>
    <w:qFormat/>
    <w:rsid w:val="008B67FB"/>
    <w:pPr>
      <w:spacing w:after="0" w:line="240" w:lineRule="auto"/>
    </w:pPr>
  </w:style>
  <w:style w:type="paragraph" w:customStyle="1" w:styleId="ExecutiveSummarytext">
    <w:name w:val="Executive Summary text"/>
    <w:basedOn w:val="Normal"/>
    <w:next w:val="Normal"/>
    <w:qFormat/>
    <w:rsid w:val="008B67FB"/>
    <w:pPr>
      <w:spacing w:after="0" w:line="240" w:lineRule="auto"/>
    </w:pPr>
  </w:style>
  <w:style w:type="character" w:customStyle="1" w:styleId="NormalUnderlineChar1">
    <w:name w:val="Normal Underline Char1"/>
    <w:locked/>
    <w:rsid w:val="008B67FB"/>
  </w:style>
  <w:style w:type="paragraph" w:customStyle="1" w:styleId="NormalUnderline">
    <w:name w:val="Normal Underline"/>
    <w:basedOn w:val="Normal"/>
    <w:next w:val="NoteLevel91"/>
    <w:qFormat/>
    <w:rsid w:val="008B67FB"/>
    <w:pPr>
      <w:spacing w:after="0" w:line="240" w:lineRule="auto"/>
    </w:pPr>
  </w:style>
  <w:style w:type="paragraph" w:customStyle="1" w:styleId="byline1">
    <w:name w:val="byline1"/>
    <w:basedOn w:val="Normal"/>
    <w:qFormat/>
    <w:rsid w:val="008B67FB"/>
    <w:pPr>
      <w:spacing w:after="0" w:line="240" w:lineRule="auto"/>
    </w:pPr>
  </w:style>
  <w:style w:type="paragraph" w:customStyle="1" w:styleId="PlaceholderText1">
    <w:name w:val="Placeholder Text1"/>
    <w:basedOn w:val="Normal"/>
    <w:next w:val="ImportantText"/>
    <w:qFormat/>
    <w:rsid w:val="008B67FB"/>
    <w:pPr>
      <w:spacing w:after="0" w:line="240" w:lineRule="auto"/>
    </w:pPr>
  </w:style>
  <w:style w:type="paragraph" w:customStyle="1" w:styleId="NoteLevel31">
    <w:name w:val="Note Level 31"/>
    <w:basedOn w:val="Normal"/>
    <w:qFormat/>
    <w:rsid w:val="008B67FB"/>
    <w:pPr>
      <w:spacing w:after="0" w:line="240" w:lineRule="auto"/>
    </w:pPr>
  </w:style>
  <w:style w:type="paragraph" w:customStyle="1" w:styleId="NoteLevel41">
    <w:name w:val="Note Level 41"/>
    <w:basedOn w:val="Normal"/>
    <w:next w:val="StyleBodyText11ptBlackUnderline"/>
    <w:qFormat/>
    <w:rsid w:val="008B67FB"/>
    <w:pPr>
      <w:spacing w:after="0" w:line="240" w:lineRule="auto"/>
    </w:pPr>
  </w:style>
  <w:style w:type="paragraph" w:customStyle="1" w:styleId="NoteLevel51">
    <w:name w:val="Note Level 51"/>
    <w:basedOn w:val="Normal"/>
    <w:qFormat/>
    <w:rsid w:val="008B67FB"/>
    <w:pPr>
      <w:spacing w:after="0" w:line="240" w:lineRule="auto"/>
    </w:pPr>
  </w:style>
  <w:style w:type="paragraph" w:customStyle="1" w:styleId="NoteLevel61">
    <w:name w:val="Note Level 61"/>
    <w:basedOn w:val="Normal"/>
    <w:next w:val="StyleBodyText11ptBoldBlack"/>
    <w:qFormat/>
    <w:rsid w:val="008B67FB"/>
    <w:pPr>
      <w:spacing w:after="0" w:line="240" w:lineRule="auto"/>
    </w:pPr>
  </w:style>
  <w:style w:type="paragraph" w:customStyle="1" w:styleId="NoteLevel71">
    <w:name w:val="Note Level 71"/>
    <w:basedOn w:val="Normal"/>
    <w:qFormat/>
    <w:rsid w:val="008B67FB"/>
    <w:pPr>
      <w:spacing w:after="0" w:line="240" w:lineRule="auto"/>
    </w:pPr>
  </w:style>
  <w:style w:type="paragraph" w:customStyle="1" w:styleId="NoteLevel81">
    <w:name w:val="Note Level 81"/>
    <w:basedOn w:val="Normal"/>
    <w:next w:val="StyletinyBold"/>
    <w:qFormat/>
    <w:rsid w:val="008B67FB"/>
    <w:pPr>
      <w:spacing w:after="0" w:line="240" w:lineRule="auto"/>
    </w:pPr>
  </w:style>
  <w:style w:type="paragraph" w:customStyle="1" w:styleId="NoteLevel91">
    <w:name w:val="Note Level 91"/>
    <w:basedOn w:val="Normal"/>
    <w:qFormat/>
    <w:rsid w:val="008B67FB"/>
    <w:pPr>
      <w:spacing w:after="0" w:line="240" w:lineRule="auto"/>
    </w:pPr>
  </w:style>
  <w:style w:type="character" w:customStyle="1" w:styleId="ImportantTextChar">
    <w:name w:val="Important Text Char"/>
    <w:locked/>
    <w:rsid w:val="008B67FB"/>
  </w:style>
  <w:style w:type="paragraph" w:customStyle="1" w:styleId="ImportantText">
    <w:name w:val="Important Text"/>
    <w:basedOn w:val="Normal"/>
    <w:next w:val="Normal"/>
    <w:qFormat/>
    <w:rsid w:val="008B67FB"/>
    <w:pPr>
      <w:spacing w:after="0" w:line="240" w:lineRule="auto"/>
    </w:pPr>
  </w:style>
  <w:style w:type="character" w:customStyle="1" w:styleId="StyleBodyText11ptBlackUnderlineChar">
    <w:name w:val="Style Body Text + 11 pt Black Underline Char"/>
    <w:locked/>
    <w:rsid w:val="008B67FB"/>
  </w:style>
  <w:style w:type="paragraph" w:customStyle="1" w:styleId="StyleBodyText11ptBlackUnderline">
    <w:name w:val="Style Body Text + 11 pt Black Underline"/>
    <w:basedOn w:val="Normal"/>
    <w:next w:val="ListContents"/>
    <w:qFormat/>
    <w:rsid w:val="008B67FB"/>
    <w:pPr>
      <w:spacing w:after="0" w:line="240" w:lineRule="auto"/>
    </w:pPr>
  </w:style>
  <w:style w:type="character" w:customStyle="1" w:styleId="StyleBodyText11ptBoldBlackChar">
    <w:name w:val="Style Body Text + 11 pt Bold Black Char"/>
    <w:locked/>
    <w:rsid w:val="008B67FB"/>
  </w:style>
  <w:style w:type="paragraph" w:customStyle="1" w:styleId="StyleBodyText11ptBoldBlack">
    <w:name w:val="Style Body Text + 11 pt Bold Black"/>
    <w:basedOn w:val="Normal"/>
    <w:next w:val="StyleListContents11ptCustomColorRGB353132Underline"/>
    <w:qFormat/>
    <w:rsid w:val="008B67FB"/>
    <w:pPr>
      <w:spacing w:after="0" w:line="240" w:lineRule="auto"/>
    </w:pPr>
  </w:style>
  <w:style w:type="character" w:customStyle="1" w:styleId="StyletinyBoldChar">
    <w:name w:val="Style tiny + Bold Char"/>
    <w:locked/>
    <w:rsid w:val="008B67FB"/>
  </w:style>
  <w:style w:type="paragraph" w:customStyle="1" w:styleId="StyletinyBold">
    <w:name w:val="Style tiny + Bold"/>
    <w:basedOn w:val="TagF3"/>
    <w:qFormat/>
    <w:rsid w:val="008B67FB"/>
  </w:style>
  <w:style w:type="character" w:customStyle="1" w:styleId="Heading5SizeDownChar">
    <w:name w:val="Heading 5 Size Down Char"/>
    <w:locked/>
    <w:rsid w:val="008B67FB"/>
  </w:style>
  <w:style w:type="character" w:customStyle="1" w:styleId="Normal2BoldChar">
    <w:name w:val="Normal2 + Bold Char"/>
    <w:locked/>
    <w:rsid w:val="008B67FB"/>
  </w:style>
  <w:style w:type="paragraph" w:customStyle="1" w:styleId="Normal2Bold">
    <w:name w:val="Normal2 + Bold"/>
    <w:basedOn w:val="Normal"/>
    <w:next w:val="Unimportant"/>
    <w:qFormat/>
    <w:rsid w:val="008B67FB"/>
    <w:pPr>
      <w:spacing w:after="0" w:line="240" w:lineRule="auto"/>
    </w:pPr>
  </w:style>
  <w:style w:type="character" w:customStyle="1" w:styleId="ListContentsChar">
    <w:name w:val="List Contents Char"/>
    <w:locked/>
    <w:rsid w:val="008B67FB"/>
  </w:style>
  <w:style w:type="paragraph" w:customStyle="1" w:styleId="ListContents">
    <w:name w:val="List Contents"/>
    <w:basedOn w:val="Normal"/>
    <w:next w:val="Ununderlined"/>
    <w:qFormat/>
    <w:rsid w:val="008B67FB"/>
    <w:pPr>
      <w:spacing w:after="0" w:line="240" w:lineRule="auto"/>
    </w:pPr>
  </w:style>
  <w:style w:type="character" w:customStyle="1" w:styleId="StyleListContents11ptCustomColorRGB353132UnderlineChar">
    <w:name w:val="Style List Contents + 11 pt Custom Color(RGB(353132)) Underline Char"/>
    <w:locked/>
    <w:rsid w:val="008B67FB"/>
  </w:style>
  <w:style w:type="paragraph" w:customStyle="1" w:styleId="StyleListContents11ptCustomColorRGB353132Underline">
    <w:name w:val="Style List Contents + 11 pt Custom Color(RGB(353132)) Underline"/>
    <w:basedOn w:val="Ununderlined"/>
    <w:qFormat/>
    <w:rsid w:val="008B67FB"/>
  </w:style>
  <w:style w:type="character" w:customStyle="1" w:styleId="StyleCards12ptThickunderlineChar2">
    <w:name w:val="Style Cards + 12 pt Thick underline Char2"/>
    <w:locked/>
    <w:rsid w:val="008B67FB"/>
  </w:style>
  <w:style w:type="paragraph" w:customStyle="1" w:styleId="StyleCards12ptThickunderline">
    <w:name w:val="Style Cards + 12 pt Thick underline"/>
    <w:basedOn w:val="Normal"/>
    <w:qFormat/>
    <w:rsid w:val="008B67FB"/>
    <w:pPr>
      <w:spacing w:after="0" w:line="240" w:lineRule="auto"/>
    </w:pPr>
  </w:style>
  <w:style w:type="character" w:customStyle="1" w:styleId="UnimportantCharChar">
    <w:name w:val="Unimportant Char Char"/>
    <w:locked/>
    <w:rsid w:val="008B67FB"/>
  </w:style>
  <w:style w:type="paragraph" w:customStyle="1" w:styleId="Unimportant">
    <w:name w:val="Unimportant"/>
    <w:basedOn w:val="Normal"/>
    <w:next w:val="DebateCite"/>
    <w:qFormat/>
    <w:rsid w:val="008B67FB"/>
    <w:pPr>
      <w:spacing w:after="0" w:line="240" w:lineRule="auto"/>
    </w:pPr>
  </w:style>
  <w:style w:type="character" w:customStyle="1" w:styleId="UnunderlinedChar">
    <w:name w:val="Ununderlined Char"/>
    <w:locked/>
    <w:rsid w:val="008B67FB"/>
  </w:style>
  <w:style w:type="paragraph" w:customStyle="1" w:styleId="Ununderlined">
    <w:name w:val="Ununderlined"/>
    <w:basedOn w:val="Normal"/>
    <w:next w:val="PreformattedText"/>
    <w:qFormat/>
    <w:rsid w:val="008B67FB"/>
    <w:pPr>
      <w:spacing w:after="0" w:line="240" w:lineRule="auto"/>
    </w:pPr>
  </w:style>
  <w:style w:type="paragraph" w:customStyle="1" w:styleId="StyleHeading1Justified">
    <w:name w:val="Style Heading 1 + Justified"/>
    <w:basedOn w:val="Normal"/>
    <w:next w:val="Normal"/>
    <w:qFormat/>
    <w:rsid w:val="008B67FB"/>
    <w:pPr>
      <w:spacing w:after="0" w:line="240" w:lineRule="auto"/>
    </w:pPr>
  </w:style>
  <w:style w:type="character" w:customStyle="1" w:styleId="textunderlineChar0">
    <w:name w:val="text underline Char"/>
    <w:locked/>
    <w:rsid w:val="008B67FB"/>
  </w:style>
  <w:style w:type="paragraph" w:customStyle="1" w:styleId="textunderline0">
    <w:name w:val="text underline"/>
    <w:basedOn w:val="Normal"/>
    <w:next w:val="Heading4Cite"/>
    <w:autoRedefine/>
    <w:qFormat/>
    <w:rsid w:val="008B67FB"/>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8B67FB"/>
  </w:style>
  <w:style w:type="paragraph" w:customStyle="1" w:styleId="DebateTag">
    <w:name w:val="Debate Tag"/>
    <w:basedOn w:val="Normal"/>
    <w:autoRedefine/>
    <w:qFormat/>
    <w:rsid w:val="008B67FB"/>
    <w:pPr>
      <w:spacing w:after="0" w:line="240" w:lineRule="auto"/>
    </w:pPr>
  </w:style>
  <w:style w:type="paragraph" w:customStyle="1" w:styleId="DebateCite">
    <w:name w:val="Debate Cite"/>
    <w:basedOn w:val="Normal"/>
    <w:next w:val="Normaltag"/>
    <w:autoRedefine/>
    <w:qFormat/>
    <w:rsid w:val="008B67FB"/>
    <w:pPr>
      <w:spacing w:after="0" w:line="240" w:lineRule="auto"/>
    </w:pPr>
  </w:style>
  <w:style w:type="paragraph" w:customStyle="1" w:styleId="PreformattedText">
    <w:name w:val="Preformatted Text"/>
    <w:basedOn w:val="Normal"/>
    <w:next w:val="Cardnon-underlined"/>
    <w:qFormat/>
    <w:rsid w:val="008B67FB"/>
    <w:pPr>
      <w:spacing w:after="0" w:line="240" w:lineRule="auto"/>
    </w:pPr>
  </w:style>
  <w:style w:type="paragraph" w:customStyle="1" w:styleId="MaggieTag">
    <w:name w:val="MaggieTag"/>
    <w:basedOn w:val="Heading2"/>
    <w:next w:val="BlockTitle4"/>
    <w:qFormat/>
    <w:rsid w:val="008B67FB"/>
    <w:pPr>
      <w:spacing w:before="480" w:line="240" w:lineRule="auto"/>
    </w:pPr>
  </w:style>
  <w:style w:type="paragraph" w:customStyle="1" w:styleId="NoteLevel21">
    <w:name w:val="Note Level 21"/>
    <w:basedOn w:val="Normal"/>
    <w:next w:val="CARD0"/>
    <w:uiPriority w:val="99"/>
    <w:qFormat/>
    <w:rsid w:val="008B67FB"/>
    <w:pPr>
      <w:spacing w:after="0" w:line="240" w:lineRule="auto"/>
    </w:pPr>
  </w:style>
  <w:style w:type="paragraph" w:customStyle="1" w:styleId="4">
    <w:name w:val="4"/>
    <w:basedOn w:val="Normal"/>
    <w:next w:val="DottedUnderline0"/>
    <w:qFormat/>
    <w:rsid w:val="008B67FB"/>
    <w:pPr>
      <w:spacing w:after="0" w:line="240" w:lineRule="auto"/>
    </w:pPr>
  </w:style>
  <w:style w:type="character" w:customStyle="1" w:styleId="Cardnon-underlinedChar">
    <w:name w:val="Card non-underlined Char"/>
    <w:uiPriority w:val="99"/>
    <w:locked/>
    <w:rsid w:val="008B67FB"/>
  </w:style>
  <w:style w:type="paragraph" w:customStyle="1" w:styleId="BlockTitle4">
    <w:name w:val="%Block Title"/>
    <w:basedOn w:val="Heading1"/>
    <w:next w:val="PageNumber4"/>
    <w:qFormat/>
    <w:rsid w:val="008B67FB"/>
    <w:pPr>
      <w:spacing w:before="480" w:line="240" w:lineRule="auto"/>
    </w:pPr>
  </w:style>
  <w:style w:type="paragraph" w:customStyle="1" w:styleId="CARD0">
    <w:name w:val="CARD"/>
    <w:basedOn w:val="Normal"/>
    <w:next w:val="PageNumber5"/>
    <w:link w:val="CARDChar2"/>
    <w:qFormat/>
    <w:rsid w:val="008B67FB"/>
    <w:pPr>
      <w:spacing w:after="0" w:line="240" w:lineRule="auto"/>
    </w:pPr>
  </w:style>
  <w:style w:type="paragraph" w:customStyle="1" w:styleId="HiddenBlockHeader">
    <w:name w:val="Hidden Block Header"/>
    <w:basedOn w:val="Normal"/>
    <w:next w:val="Cardtext0"/>
    <w:link w:val="HiddenBlockHeaderChar"/>
    <w:qFormat/>
    <w:rsid w:val="008B67FB"/>
    <w:pPr>
      <w:spacing w:after="0" w:line="240" w:lineRule="auto"/>
    </w:pPr>
  </w:style>
  <w:style w:type="paragraph" w:customStyle="1" w:styleId="ThickUnderline">
    <w:name w:val="ThickUnderline"/>
    <w:qFormat/>
    <w:rsid w:val="008B67FB"/>
    <w:pPr>
      <w:spacing w:after="200" w:line="276" w:lineRule="auto"/>
    </w:pPr>
  </w:style>
  <w:style w:type="paragraph" w:customStyle="1" w:styleId="DottedUnderline0">
    <w:name w:val="DottedUnderline"/>
    <w:basedOn w:val="Normal"/>
    <w:qFormat/>
    <w:rsid w:val="008B67FB"/>
    <w:pPr>
      <w:spacing w:after="0" w:line="240" w:lineRule="auto"/>
    </w:pPr>
  </w:style>
  <w:style w:type="paragraph" w:customStyle="1" w:styleId="AAAcard">
    <w:name w:val="AAAcard"/>
    <w:basedOn w:val="Normal"/>
    <w:next w:val="citeunread"/>
    <w:link w:val="AAAcardChar"/>
    <w:uiPriority w:val="99"/>
    <w:qFormat/>
    <w:rsid w:val="008B67FB"/>
    <w:pPr>
      <w:spacing w:after="0" w:line="240" w:lineRule="auto"/>
    </w:pPr>
  </w:style>
  <w:style w:type="character" w:customStyle="1" w:styleId="Card-UnderlineChar">
    <w:name w:val="Card-Underline Char"/>
    <w:locked/>
    <w:rsid w:val="008B67FB"/>
  </w:style>
  <w:style w:type="paragraph" w:customStyle="1" w:styleId="Card-Underline">
    <w:name w:val="Card-Underline"/>
    <w:basedOn w:val="Normal"/>
    <w:next w:val="read"/>
    <w:qFormat/>
    <w:rsid w:val="008B67FB"/>
    <w:pPr>
      <w:spacing w:after="0" w:line="240" w:lineRule="auto"/>
    </w:pPr>
  </w:style>
  <w:style w:type="paragraph" w:customStyle="1" w:styleId="PageNumber3">
    <w:name w:val="Page Number3"/>
    <w:basedOn w:val="Normal"/>
    <w:next w:val="Normal"/>
    <w:qFormat/>
    <w:rsid w:val="008B67FB"/>
    <w:pPr>
      <w:spacing w:after="0" w:line="240" w:lineRule="auto"/>
    </w:pPr>
  </w:style>
  <w:style w:type="paragraph" w:customStyle="1" w:styleId="PageNumber4">
    <w:name w:val="Page Number4"/>
    <w:basedOn w:val="Normal"/>
    <w:next w:val="Normal"/>
    <w:qFormat/>
    <w:rsid w:val="008B67FB"/>
    <w:pPr>
      <w:spacing w:after="0" w:line="240" w:lineRule="auto"/>
    </w:pPr>
  </w:style>
  <w:style w:type="paragraph" w:customStyle="1" w:styleId="PageNumber5">
    <w:name w:val="Page Number5"/>
    <w:basedOn w:val="Normal"/>
    <w:next w:val="Normal"/>
    <w:qFormat/>
    <w:rsid w:val="008B67FB"/>
    <w:pPr>
      <w:spacing w:after="0" w:line="240" w:lineRule="auto"/>
    </w:pPr>
  </w:style>
  <w:style w:type="paragraph" w:customStyle="1" w:styleId="smalltext1">
    <w:name w:val="small text1"/>
    <w:basedOn w:val="Normal"/>
    <w:next w:val="Normal"/>
    <w:uiPriority w:val="4"/>
    <w:qFormat/>
    <w:rsid w:val="008B67FB"/>
    <w:pPr>
      <w:spacing w:after="0" w:line="240" w:lineRule="auto"/>
    </w:pPr>
  </w:style>
  <w:style w:type="character" w:customStyle="1" w:styleId="CircleChar">
    <w:name w:val="Circle Char"/>
    <w:locked/>
    <w:rsid w:val="008B67FB"/>
  </w:style>
  <w:style w:type="character" w:customStyle="1" w:styleId="citeunreadChar">
    <w:name w:val="cite unread Char"/>
    <w:locked/>
    <w:rsid w:val="008B67FB"/>
  </w:style>
  <w:style w:type="paragraph" w:customStyle="1" w:styleId="citeunread">
    <w:name w:val="cite unread"/>
    <w:basedOn w:val="Normal"/>
    <w:next w:val="StyleStyle16pt"/>
    <w:qFormat/>
    <w:rsid w:val="008B67FB"/>
    <w:pPr>
      <w:spacing w:after="0" w:line="240" w:lineRule="auto"/>
    </w:pPr>
  </w:style>
  <w:style w:type="character" w:customStyle="1" w:styleId="readCharChar">
    <w:name w:val="read Char Char"/>
    <w:locked/>
    <w:rsid w:val="008B67FB"/>
  </w:style>
  <w:style w:type="paragraph" w:customStyle="1" w:styleId="read">
    <w:name w:val="read"/>
    <w:basedOn w:val="Normal"/>
    <w:next w:val="Normal"/>
    <w:qFormat/>
    <w:rsid w:val="008B67FB"/>
    <w:pPr>
      <w:spacing w:after="0" w:line="240" w:lineRule="auto"/>
    </w:pPr>
  </w:style>
  <w:style w:type="paragraph" w:customStyle="1" w:styleId="CiteReal0">
    <w:name w:val="Cite Real"/>
    <w:basedOn w:val="Normal"/>
    <w:next w:val="Normal"/>
    <w:qFormat/>
    <w:rsid w:val="008B67FB"/>
    <w:pPr>
      <w:spacing w:after="0" w:line="240" w:lineRule="auto"/>
    </w:pPr>
  </w:style>
  <w:style w:type="paragraph" w:customStyle="1" w:styleId="PageNumber6">
    <w:name w:val="Page Number6"/>
    <w:basedOn w:val="Normal"/>
    <w:next w:val="Normal"/>
    <w:qFormat/>
    <w:rsid w:val="008B67FB"/>
    <w:pPr>
      <w:spacing w:after="0" w:line="240" w:lineRule="auto"/>
    </w:pPr>
  </w:style>
  <w:style w:type="paragraph" w:customStyle="1" w:styleId="lastupdated">
    <w:name w:val="lastupdated"/>
    <w:basedOn w:val="Normal"/>
    <w:next w:val="Subtitle2"/>
    <w:qFormat/>
    <w:rsid w:val="008B67FB"/>
    <w:pPr>
      <w:spacing w:after="0" w:line="240" w:lineRule="auto"/>
    </w:pPr>
  </w:style>
  <w:style w:type="paragraph" w:customStyle="1" w:styleId="hn-byline">
    <w:name w:val="hn-byline"/>
    <w:basedOn w:val="Normal"/>
    <w:next w:val="bodyintro"/>
    <w:qFormat/>
    <w:rsid w:val="008B67FB"/>
    <w:pPr>
      <w:spacing w:after="0" w:line="240" w:lineRule="auto"/>
    </w:pPr>
  </w:style>
  <w:style w:type="paragraph" w:customStyle="1" w:styleId="articleinfo">
    <w:name w:val="articleinfo"/>
    <w:basedOn w:val="Normal"/>
    <w:next w:val="indent"/>
    <w:qFormat/>
    <w:rsid w:val="008B67FB"/>
    <w:pPr>
      <w:spacing w:after="0" w:line="240" w:lineRule="auto"/>
    </w:pPr>
  </w:style>
  <w:style w:type="character" w:customStyle="1" w:styleId="StyleStyle16ptChar">
    <w:name w:val="Style Style1 + 6 pt Char"/>
    <w:locked/>
    <w:rsid w:val="008B67FB"/>
  </w:style>
  <w:style w:type="paragraph" w:customStyle="1" w:styleId="StyleStyle16pt">
    <w:name w:val="Style Style1 + 6 pt"/>
    <w:basedOn w:val="Normal"/>
    <w:qFormat/>
    <w:rsid w:val="008B67FB"/>
    <w:pPr>
      <w:spacing w:after="0" w:line="240" w:lineRule="auto"/>
    </w:pPr>
  </w:style>
  <w:style w:type="paragraph" w:customStyle="1" w:styleId="PageNumber7">
    <w:name w:val="Page Number7"/>
    <w:basedOn w:val="Normal"/>
    <w:next w:val="Normal"/>
    <w:qFormat/>
    <w:rsid w:val="008B67FB"/>
    <w:pPr>
      <w:spacing w:after="0" w:line="240" w:lineRule="auto"/>
    </w:pPr>
  </w:style>
  <w:style w:type="paragraph" w:customStyle="1" w:styleId="OmniPage4">
    <w:name w:val="OmniPage #4"/>
    <w:basedOn w:val="Normal"/>
    <w:qFormat/>
    <w:rsid w:val="008B67FB"/>
    <w:pPr>
      <w:spacing w:after="0" w:line="240" w:lineRule="auto"/>
    </w:pPr>
  </w:style>
  <w:style w:type="paragraph" w:customStyle="1" w:styleId="OmniPage10">
    <w:name w:val="OmniPage #10"/>
    <w:basedOn w:val="Normal"/>
    <w:qFormat/>
    <w:rsid w:val="008B67FB"/>
    <w:pPr>
      <w:spacing w:after="0" w:line="240" w:lineRule="auto"/>
    </w:pPr>
  </w:style>
  <w:style w:type="paragraph" w:customStyle="1" w:styleId="PageNumber8">
    <w:name w:val="Page Number8"/>
    <w:basedOn w:val="Normal"/>
    <w:next w:val="Normal"/>
    <w:uiPriority w:val="99"/>
    <w:qFormat/>
    <w:rsid w:val="008B67FB"/>
    <w:pPr>
      <w:spacing w:after="0" w:line="240" w:lineRule="auto"/>
    </w:pPr>
  </w:style>
  <w:style w:type="paragraph" w:customStyle="1" w:styleId="Subtitle2">
    <w:name w:val="Subtitle2"/>
    <w:basedOn w:val="Normal"/>
    <w:qFormat/>
    <w:rsid w:val="008B67FB"/>
    <w:pPr>
      <w:spacing w:after="0" w:line="240" w:lineRule="auto"/>
    </w:pPr>
  </w:style>
  <w:style w:type="paragraph" w:customStyle="1" w:styleId="bodyintro">
    <w:name w:val="bodyintro"/>
    <w:basedOn w:val="Normal"/>
    <w:uiPriority w:val="99"/>
    <w:qFormat/>
    <w:rsid w:val="008B67FB"/>
    <w:pPr>
      <w:spacing w:after="0" w:line="240" w:lineRule="auto"/>
    </w:pPr>
  </w:style>
  <w:style w:type="paragraph" w:customStyle="1" w:styleId="indent">
    <w:name w:val="indent"/>
    <w:basedOn w:val="Normal"/>
    <w:qFormat/>
    <w:rsid w:val="008B67FB"/>
    <w:pPr>
      <w:spacing w:after="0" w:line="240" w:lineRule="auto"/>
    </w:pPr>
  </w:style>
  <w:style w:type="paragraph" w:customStyle="1" w:styleId="center">
    <w:name w:val="center"/>
    <w:basedOn w:val="Normal"/>
    <w:uiPriority w:val="99"/>
    <w:qFormat/>
    <w:rsid w:val="008B67FB"/>
    <w:pPr>
      <w:spacing w:after="0" w:line="240" w:lineRule="auto"/>
    </w:pPr>
  </w:style>
  <w:style w:type="character" w:customStyle="1" w:styleId="tagChar2">
    <w:name w:val="tag Char2"/>
    <w:qFormat/>
    <w:rsid w:val="008B67FB"/>
  </w:style>
  <w:style w:type="character" w:customStyle="1" w:styleId="cardchar00">
    <w:name w:val="cardchar0"/>
    <w:basedOn w:val="DefaultParagraphFont"/>
    <w:rsid w:val="008B67FB"/>
  </w:style>
  <w:style w:type="character" w:customStyle="1" w:styleId="UnderlineNon-bold">
    <w:name w:val="Underline Non - bold"/>
    <w:rsid w:val="008B67FB"/>
  </w:style>
  <w:style w:type="character" w:customStyle="1" w:styleId="UnderlineBold0">
    <w:name w:val="Underline Bold"/>
    <w:uiPriority w:val="6"/>
    <w:qFormat/>
    <w:rsid w:val="008B67FB"/>
  </w:style>
  <w:style w:type="character" w:customStyle="1" w:styleId="Heading5Char2">
    <w:name w:val="Heading 5 Char2"/>
    <w:rsid w:val="008B67FB"/>
  </w:style>
  <w:style w:type="character" w:customStyle="1" w:styleId="underlinechar0">
    <w:name w:val="underlinechar"/>
    <w:rsid w:val="008B67FB"/>
  </w:style>
  <w:style w:type="character" w:customStyle="1" w:styleId="authordate2">
    <w:name w:val="authordate"/>
    <w:rsid w:val="008B67FB"/>
  </w:style>
  <w:style w:type="character" w:customStyle="1" w:styleId="underline4">
    <w:name w:val="%underline"/>
    <w:qFormat/>
    <w:rsid w:val="008B67FB"/>
  </w:style>
  <w:style w:type="character" w:customStyle="1" w:styleId="AUNDERLINE0">
    <w:name w:val="AUNDERLINE"/>
    <w:qFormat/>
    <w:rsid w:val="008B67FB"/>
  </w:style>
  <w:style w:type="character" w:customStyle="1" w:styleId="slug-doi">
    <w:name w:val="slug-doi"/>
    <w:basedOn w:val="DefaultParagraphFont"/>
    <w:rsid w:val="008B67FB"/>
  </w:style>
  <w:style w:type="character" w:customStyle="1" w:styleId="af">
    <w:name w:val="af"/>
    <w:basedOn w:val="DefaultParagraphFont"/>
    <w:rsid w:val="008B67FB"/>
  </w:style>
  <w:style w:type="character" w:customStyle="1" w:styleId="ab">
    <w:name w:val="ab"/>
    <w:basedOn w:val="DefaultParagraphFont"/>
    <w:rsid w:val="008B67FB"/>
  </w:style>
  <w:style w:type="character" w:customStyle="1" w:styleId="em">
    <w:name w:val="em"/>
    <w:basedOn w:val="DefaultParagraphFont"/>
    <w:rsid w:val="008B67FB"/>
  </w:style>
  <w:style w:type="character" w:customStyle="1" w:styleId="au">
    <w:name w:val="au"/>
    <w:basedOn w:val="DefaultParagraphFont"/>
    <w:rsid w:val="008B67FB"/>
  </w:style>
  <w:style w:type="character" w:customStyle="1" w:styleId="ti">
    <w:name w:val="ti"/>
    <w:basedOn w:val="DefaultParagraphFont"/>
    <w:rsid w:val="008B67FB"/>
  </w:style>
  <w:style w:type="character" w:customStyle="1" w:styleId="subheadblue">
    <w:name w:val="subhead_blue"/>
    <w:basedOn w:val="DefaultParagraphFont"/>
    <w:rsid w:val="008B67FB"/>
  </w:style>
  <w:style w:type="character" w:customStyle="1" w:styleId="affiliation">
    <w:name w:val="affiliation"/>
    <w:basedOn w:val="DefaultParagraphFont"/>
    <w:rsid w:val="008B67FB"/>
  </w:style>
  <w:style w:type="character" w:customStyle="1" w:styleId="slug-doi-wrapper">
    <w:name w:val="slug-doi-wrapper"/>
    <w:basedOn w:val="DefaultParagraphFont"/>
    <w:rsid w:val="008B67FB"/>
  </w:style>
  <w:style w:type="character" w:customStyle="1" w:styleId="slug-metadata-noteahead-of-print">
    <w:name w:val="slug-metadata-note ahead-of-print"/>
    <w:basedOn w:val="DefaultParagraphFont"/>
    <w:rsid w:val="008B67FB"/>
  </w:style>
  <w:style w:type="character" w:customStyle="1" w:styleId="slug-ahead-of-print-date">
    <w:name w:val="slug-ahead-of-print-date"/>
    <w:basedOn w:val="DefaultParagraphFont"/>
    <w:rsid w:val="008B67FB"/>
  </w:style>
  <w:style w:type="character" w:customStyle="1" w:styleId="medium-bold">
    <w:name w:val="medium-bold"/>
    <w:basedOn w:val="DefaultParagraphFont"/>
    <w:rsid w:val="008B67FB"/>
  </w:style>
  <w:style w:type="character" w:customStyle="1" w:styleId="updated-short-citation">
    <w:name w:val="updated-short-citation"/>
    <w:basedOn w:val="DefaultParagraphFont"/>
    <w:rsid w:val="008B67FB"/>
  </w:style>
  <w:style w:type="character" w:customStyle="1" w:styleId="TagCharChar1">
    <w:name w:val="Tag Char Char1"/>
    <w:rsid w:val="008B67FB"/>
  </w:style>
  <w:style w:type="character" w:customStyle="1" w:styleId="berief">
    <w:name w:val="berief"/>
    <w:rsid w:val="008B67FB"/>
  </w:style>
  <w:style w:type="character" w:customStyle="1" w:styleId="Brief-Smalltext">
    <w:name w:val="Brief - Small text"/>
    <w:rsid w:val="008B67FB"/>
  </w:style>
  <w:style w:type="character" w:customStyle="1" w:styleId="F8-UnderlineBold">
    <w:name w:val="F8 - Underline/Bold"/>
    <w:rsid w:val="008B67FB"/>
  </w:style>
  <w:style w:type="character" w:customStyle="1" w:styleId="Brief-Bold">
    <w:name w:val="Brief - Bold"/>
    <w:rsid w:val="008B67FB"/>
  </w:style>
  <w:style w:type="character" w:customStyle="1" w:styleId="Card-Underline0">
    <w:name w:val="Card - Underline"/>
    <w:rsid w:val="008B67FB"/>
  </w:style>
  <w:style w:type="character" w:customStyle="1" w:styleId="beriefunderline">
    <w:name w:val="berief = underline"/>
    <w:rsid w:val="008B67FB"/>
  </w:style>
  <w:style w:type="character" w:customStyle="1" w:styleId="BoldText10pt">
    <w:name w:val="Bold Text 10 pt"/>
    <w:rsid w:val="008B67FB"/>
  </w:style>
  <w:style w:type="character" w:customStyle="1" w:styleId="eoeaheader">
    <w:name w:val="eoea_header"/>
    <w:basedOn w:val="DefaultParagraphFont"/>
    <w:rsid w:val="008B67FB"/>
  </w:style>
  <w:style w:type="character" w:customStyle="1" w:styleId="SC4208902">
    <w:name w:val="SC.4.208902"/>
    <w:rsid w:val="008B67FB"/>
  </w:style>
  <w:style w:type="character" w:customStyle="1" w:styleId="SC4208915">
    <w:name w:val="SC.4.208915"/>
    <w:rsid w:val="008B67FB"/>
  </w:style>
  <w:style w:type="character" w:customStyle="1" w:styleId="SC273764">
    <w:name w:val="SC.2.73764"/>
    <w:rsid w:val="008B67FB"/>
  </w:style>
  <w:style w:type="character" w:customStyle="1" w:styleId="SC273779">
    <w:name w:val="SC.2.73779"/>
    <w:rsid w:val="008B67FB"/>
  </w:style>
  <w:style w:type="character" w:customStyle="1" w:styleId="SC273763">
    <w:name w:val="SC.2.73763"/>
    <w:rsid w:val="008B67FB"/>
  </w:style>
  <w:style w:type="character" w:customStyle="1" w:styleId="SC4208910">
    <w:name w:val="SC.4.208910"/>
    <w:rsid w:val="008B67FB"/>
  </w:style>
  <w:style w:type="character" w:customStyle="1" w:styleId="SC4208911">
    <w:name w:val="SC.4.208911"/>
    <w:rsid w:val="008B67FB"/>
  </w:style>
  <w:style w:type="character" w:customStyle="1" w:styleId="articlesubtitle">
    <w:name w:val="article_sub_title"/>
    <w:basedOn w:val="DefaultParagraphFont"/>
    <w:rsid w:val="008B67FB"/>
  </w:style>
  <w:style w:type="character" w:customStyle="1" w:styleId="newsdate2">
    <w:name w:val="news_date2"/>
    <w:basedOn w:val="DefaultParagraphFont"/>
    <w:rsid w:val="008B67FB"/>
  </w:style>
  <w:style w:type="character" w:customStyle="1" w:styleId="readarticleheader">
    <w:name w:val="readarticleheader"/>
    <w:basedOn w:val="DefaultParagraphFont"/>
    <w:rsid w:val="008B67FB"/>
  </w:style>
  <w:style w:type="character" w:customStyle="1" w:styleId="char">
    <w:name w:val="char"/>
    <w:basedOn w:val="DefaultParagraphFont"/>
    <w:rsid w:val="008B67FB"/>
  </w:style>
  <w:style w:type="character" w:customStyle="1" w:styleId="hdr">
    <w:name w:val="hdr"/>
    <w:basedOn w:val="DefaultParagraphFont"/>
    <w:rsid w:val="008B67FB"/>
  </w:style>
  <w:style w:type="character" w:customStyle="1" w:styleId="bolding1">
    <w:name w:val="bolding1"/>
    <w:rsid w:val="008B67FB"/>
  </w:style>
  <w:style w:type="character" w:customStyle="1" w:styleId="bookoptions1">
    <w:name w:val="book_options1"/>
    <w:rsid w:val="008B67FB"/>
  </w:style>
  <w:style w:type="character" w:customStyle="1" w:styleId="descriptionblock">
    <w:name w:val="description block"/>
    <w:basedOn w:val="DefaultParagraphFont"/>
    <w:rsid w:val="008B67FB"/>
  </w:style>
  <w:style w:type="character" w:customStyle="1" w:styleId="detailsboxblock">
    <w:name w:val="detailsbox block"/>
    <w:basedOn w:val="DefaultParagraphFont"/>
    <w:rsid w:val="008B67FB"/>
  </w:style>
  <w:style w:type="character" w:customStyle="1" w:styleId="CardTextUnderlinedChar">
    <w:name w:val="Card Text Underlined Char"/>
    <w:rsid w:val="008B67FB"/>
  </w:style>
  <w:style w:type="character" w:customStyle="1" w:styleId="cardtextsmallChar">
    <w:name w:val="card text small Char"/>
    <w:rsid w:val="008B67FB"/>
  </w:style>
  <w:style w:type="character" w:customStyle="1" w:styleId="countrytitle1">
    <w:name w:val="countrytitle1"/>
    <w:rsid w:val="008B67FB"/>
  </w:style>
  <w:style w:type="character" w:customStyle="1" w:styleId="storyheader1">
    <w:name w:val="storyheader1"/>
    <w:rsid w:val="008B67FB"/>
  </w:style>
  <w:style w:type="character" w:customStyle="1" w:styleId="cardunderlinedChar1">
    <w:name w:val="card underlined Char"/>
    <w:rsid w:val="008B67FB"/>
  </w:style>
  <w:style w:type="character" w:customStyle="1" w:styleId="article1">
    <w:name w:val="article1"/>
    <w:rsid w:val="008B67FB"/>
  </w:style>
  <w:style w:type="character" w:customStyle="1" w:styleId="story-posted-date1">
    <w:name w:val="story-posted-date1"/>
    <w:rsid w:val="008B67FB"/>
  </w:style>
  <w:style w:type="character" w:customStyle="1" w:styleId="Heading2CharCharCharCharCharCharCharCharCharCharCharCharCharChar">
    <w:name w:val="Heading 2 Char Char Char Char Char Char Char Char Char Char Char Char Char Char"/>
    <w:rsid w:val="008B67FB"/>
  </w:style>
  <w:style w:type="character" w:customStyle="1" w:styleId="citation1">
    <w:name w:val="citation1"/>
    <w:rsid w:val="008B67FB"/>
  </w:style>
  <w:style w:type="character" w:customStyle="1" w:styleId="hithighlite">
    <w:name w:val="hithighlite"/>
    <w:basedOn w:val="DefaultParagraphFont"/>
    <w:rsid w:val="008B67FB"/>
  </w:style>
  <w:style w:type="character" w:customStyle="1" w:styleId="articlecontent">
    <w:name w:val="articlecontent"/>
    <w:basedOn w:val="DefaultParagraphFont"/>
    <w:rsid w:val="008B67FB"/>
  </w:style>
  <w:style w:type="character" w:customStyle="1" w:styleId="fource1">
    <w:name w:val="fource1"/>
    <w:rsid w:val="008B67FB"/>
  </w:style>
  <w:style w:type="character" w:customStyle="1" w:styleId="ds">
    <w:name w:val="ds"/>
    <w:basedOn w:val="DefaultParagraphFont"/>
    <w:rsid w:val="008B67FB"/>
  </w:style>
  <w:style w:type="character" w:customStyle="1" w:styleId="MicroTextChar1">
    <w:name w:val="MicroText Char1"/>
    <w:rsid w:val="008B67FB"/>
  </w:style>
  <w:style w:type="character" w:customStyle="1" w:styleId="DefaultPara">
    <w:name w:val="Default Para"/>
    <w:rsid w:val="008B67FB"/>
  </w:style>
  <w:style w:type="character" w:customStyle="1" w:styleId="SYSHYPERTEXT">
    <w:name w:val="SYS_HYPERTEXT"/>
    <w:rsid w:val="008B67FB"/>
  </w:style>
  <w:style w:type="character" w:customStyle="1" w:styleId="BlockHeading1Char">
    <w:name w:val="Block Heading 1 Char"/>
    <w:rsid w:val="008B67FB"/>
  </w:style>
  <w:style w:type="character" w:customStyle="1" w:styleId="StyleTagTimesNewRomanChar">
    <w:name w:val="Style Tag + Times New Roman Char"/>
    <w:rsid w:val="008B67F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B67FB"/>
  </w:style>
  <w:style w:type="character" w:customStyle="1" w:styleId="StyleArialNarrow12ptBold">
    <w:name w:val="Style Arial Narrow 12 pt Bold"/>
    <w:rsid w:val="008B67FB"/>
  </w:style>
  <w:style w:type="character" w:customStyle="1" w:styleId="UnderlinedCharChar1">
    <w:name w:val="Underlined Char Char1"/>
    <w:rsid w:val="008B67FB"/>
  </w:style>
  <w:style w:type="character" w:customStyle="1" w:styleId="Heading2CharChar2">
    <w:name w:val="Heading 2 Char Char2"/>
    <w:rsid w:val="008B67FB"/>
  </w:style>
  <w:style w:type="character" w:customStyle="1" w:styleId="doctitle">
    <w:name w:val="doctitle"/>
    <w:rsid w:val="008B67FB"/>
  </w:style>
  <w:style w:type="character" w:customStyle="1" w:styleId="cardtext-underlined0">
    <w:name w:val="card text- underlined"/>
    <w:rsid w:val="008B67FB"/>
  </w:style>
  <w:style w:type="character" w:customStyle="1" w:styleId="Style8ptChar">
    <w:name w:val="Style 8 pt Char"/>
    <w:rsid w:val="008B67FB"/>
  </w:style>
  <w:style w:type="character" w:customStyle="1" w:styleId="message-item">
    <w:name w:val="message-item"/>
    <w:rsid w:val="008B67FB"/>
  </w:style>
  <w:style w:type="character" w:customStyle="1" w:styleId="A0">
    <w:name w:val="A0"/>
    <w:uiPriority w:val="99"/>
    <w:rsid w:val="008B67FB"/>
  </w:style>
  <w:style w:type="character" w:customStyle="1" w:styleId="datestamp">
    <w:name w:val="datestamp"/>
    <w:rsid w:val="008B67FB"/>
  </w:style>
  <w:style w:type="character" w:customStyle="1" w:styleId="i">
    <w:name w:val="i"/>
    <w:uiPriority w:val="99"/>
    <w:rsid w:val="008B67FB"/>
  </w:style>
  <w:style w:type="character" w:customStyle="1" w:styleId="name">
    <w:name w:val="name"/>
    <w:rsid w:val="008B67FB"/>
  </w:style>
  <w:style w:type="character" w:customStyle="1" w:styleId="forenames">
    <w:name w:val="forenames"/>
    <w:rsid w:val="008B67FB"/>
  </w:style>
  <w:style w:type="character" w:customStyle="1" w:styleId="surname">
    <w:name w:val="surname"/>
    <w:rsid w:val="008B67FB"/>
  </w:style>
  <w:style w:type="character" w:customStyle="1" w:styleId="sifr-alternate">
    <w:name w:val="sifr-alternate"/>
    <w:rsid w:val="008B67FB"/>
  </w:style>
  <w:style w:type="character" w:customStyle="1" w:styleId="medium-font">
    <w:name w:val="medium-font"/>
    <w:rsid w:val="008B67FB"/>
  </w:style>
  <w:style w:type="character" w:customStyle="1" w:styleId="title-link-wrapper">
    <w:name w:val="title-link-wrapper"/>
    <w:rsid w:val="008B67FB"/>
  </w:style>
  <w:style w:type="character" w:customStyle="1" w:styleId="A7">
    <w:name w:val="A7"/>
    <w:uiPriority w:val="99"/>
    <w:rsid w:val="008B67FB"/>
  </w:style>
  <w:style w:type="character" w:customStyle="1" w:styleId="refpreview">
    <w:name w:val="refpreview"/>
    <w:rsid w:val="008B67FB"/>
  </w:style>
  <w:style w:type="character" w:customStyle="1" w:styleId="loose1">
    <w:name w:val="loose1"/>
    <w:rsid w:val="008B67FB"/>
  </w:style>
  <w:style w:type="character" w:customStyle="1" w:styleId="email">
    <w:name w:val="email"/>
    <w:rsid w:val="008B67FB"/>
  </w:style>
  <w:style w:type="character" w:customStyle="1" w:styleId="gsa">
    <w:name w:val="gs_a"/>
    <w:rsid w:val="008B67FB"/>
  </w:style>
  <w:style w:type="character" w:customStyle="1" w:styleId="mainarttitle">
    <w:name w:val="mainarttitle"/>
    <w:rsid w:val="008B67FB"/>
  </w:style>
  <w:style w:type="character" w:customStyle="1" w:styleId="mainartauthor">
    <w:name w:val="mainartauthor"/>
    <w:rsid w:val="008B67FB"/>
  </w:style>
  <w:style w:type="character" w:customStyle="1" w:styleId="mainartdate">
    <w:name w:val="mainartdate"/>
    <w:rsid w:val="008B67FB"/>
  </w:style>
  <w:style w:type="character" w:customStyle="1" w:styleId="gsggs">
    <w:name w:val="gs_ggs"/>
    <w:rsid w:val="008B67FB"/>
  </w:style>
  <w:style w:type="character" w:customStyle="1" w:styleId="ahead">
    <w:name w:val="a_head"/>
    <w:rsid w:val="008B67FB"/>
  </w:style>
  <w:style w:type="character" w:customStyle="1" w:styleId="footnote1">
    <w:name w:val="footnote"/>
    <w:rsid w:val="008B67FB"/>
  </w:style>
  <w:style w:type="character" w:customStyle="1" w:styleId="docbody">
    <w:name w:val="docbody"/>
    <w:rsid w:val="008B67FB"/>
  </w:style>
  <w:style w:type="paragraph" w:styleId="BodyTextIndent3">
    <w:name w:val="Body Text Indent 3"/>
    <w:basedOn w:val="Normal"/>
    <w:link w:val="BodyTextIndent3Char1"/>
    <w:uiPriority w:val="99"/>
    <w:unhideWhenUsed/>
    <w:rsid w:val="008B67FB"/>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8B67FB"/>
    <w:rPr>
      <w:rFonts w:ascii="Calibri" w:hAnsi="Calibri"/>
      <w:szCs w:val="16"/>
    </w:rPr>
  </w:style>
  <w:style w:type="character" w:customStyle="1" w:styleId="superscript">
    <w:name w:val="superscript"/>
    <w:rsid w:val="008B67FB"/>
  </w:style>
  <w:style w:type="character" w:customStyle="1" w:styleId="bwxsm">
    <w:name w:val="b w xsm"/>
    <w:rsid w:val="008B67FB"/>
  </w:style>
  <w:style w:type="character" w:customStyle="1" w:styleId="fstd">
    <w:name w:val="f std"/>
    <w:rsid w:val="008B67FB"/>
  </w:style>
  <w:style w:type="character" w:customStyle="1" w:styleId="gl">
    <w:name w:val="gl"/>
    <w:rsid w:val="008B67FB"/>
  </w:style>
  <w:style w:type="character" w:customStyle="1" w:styleId="bio1">
    <w:name w:val="bio1"/>
    <w:rsid w:val="008B67FB"/>
  </w:style>
  <w:style w:type="character" w:customStyle="1" w:styleId="BoldChar">
    <w:name w:val="Bold Char"/>
    <w:rsid w:val="008B67FB"/>
  </w:style>
  <w:style w:type="character" w:customStyle="1" w:styleId="cardCharCharCharCharCharChar">
    <w:name w:val="card Char Char Char Char Char Char"/>
    <w:rsid w:val="008B67FB"/>
  </w:style>
  <w:style w:type="character" w:customStyle="1" w:styleId="Style24ptBoldUnderlineCenteredCharChar">
    <w:name w:val="Style 24 pt Bold Underline Centered Char Char"/>
    <w:rsid w:val="008B67FB"/>
  </w:style>
  <w:style w:type="character" w:customStyle="1" w:styleId="TagCiteCharChar0">
    <w:name w:val="Tag / Cite Char Char"/>
    <w:rsid w:val="008B67FB"/>
  </w:style>
  <w:style w:type="character" w:customStyle="1" w:styleId="CardTextChar10">
    <w:name w:val="Card Text Char1"/>
    <w:rsid w:val="008B67FB"/>
  </w:style>
  <w:style w:type="character" w:customStyle="1" w:styleId="CardTextUnderlinedCharChar">
    <w:name w:val="Card Text Underlined Char Char"/>
    <w:rsid w:val="008B67FB"/>
  </w:style>
  <w:style w:type="character" w:customStyle="1" w:styleId="CardTagCharCharChar">
    <w:name w:val="Card Tag Char Char Char"/>
    <w:rsid w:val="008B67FB"/>
  </w:style>
  <w:style w:type="character" w:customStyle="1" w:styleId="mainbody">
    <w:name w:val="mainbody"/>
    <w:basedOn w:val="DefaultParagraphFont"/>
    <w:rsid w:val="008B67FB"/>
  </w:style>
  <w:style w:type="character" w:customStyle="1" w:styleId="UnderlineStyleChar2">
    <w:name w:val="Underline Style Char2"/>
    <w:rsid w:val="008B67FB"/>
  </w:style>
  <w:style w:type="character" w:customStyle="1" w:styleId="t13">
    <w:name w:val="t13"/>
    <w:basedOn w:val="DefaultParagraphFont"/>
    <w:rsid w:val="008B67FB"/>
  </w:style>
  <w:style w:type="character" w:customStyle="1" w:styleId="SmallFont7pt">
    <w:name w:val="Small Font (7 pt)"/>
    <w:qFormat/>
    <w:rsid w:val="008B67FB"/>
  </w:style>
  <w:style w:type="character" w:customStyle="1" w:styleId="timestamp">
    <w:name w:val="timestamp"/>
    <w:basedOn w:val="DefaultParagraphFont"/>
    <w:rsid w:val="008B67FB"/>
  </w:style>
  <w:style w:type="character" w:customStyle="1" w:styleId="CharChar17">
    <w:name w:val="Char Char17"/>
    <w:locked/>
    <w:rsid w:val="008B67FB"/>
  </w:style>
  <w:style w:type="character" w:customStyle="1" w:styleId="ilspan">
    <w:name w:val="il_span"/>
    <w:basedOn w:val="DefaultParagraphFont"/>
    <w:rsid w:val="008B67FB"/>
  </w:style>
  <w:style w:type="character" w:customStyle="1" w:styleId="leftidx1">
    <w:name w:val="leftidx1"/>
    <w:rsid w:val="008B67FB"/>
  </w:style>
  <w:style w:type="character" w:customStyle="1" w:styleId="blue1">
    <w:name w:val="blue1"/>
    <w:rsid w:val="008B67FB"/>
  </w:style>
  <w:style w:type="character" w:customStyle="1" w:styleId="author-link1">
    <w:name w:val="author-link1"/>
    <w:rsid w:val="008B67FB"/>
  </w:style>
  <w:style w:type="character" w:customStyle="1" w:styleId="black1">
    <w:name w:val="black1"/>
    <w:rsid w:val="008B67FB"/>
  </w:style>
  <w:style w:type="character" w:customStyle="1" w:styleId="StyleunderlinedCharBold">
    <w:name w:val="Style underlined Char + Bold"/>
    <w:rsid w:val="008B67FB"/>
  </w:style>
  <w:style w:type="character" w:customStyle="1" w:styleId="CardUnderline0">
    <w:name w:val="Card Underline"/>
    <w:rsid w:val="008B67FB"/>
  </w:style>
  <w:style w:type="character" w:customStyle="1" w:styleId="lingoregion">
    <w:name w:val="lingo_region"/>
    <w:basedOn w:val="DefaultParagraphFont"/>
    <w:rsid w:val="008B67FB"/>
  </w:style>
  <w:style w:type="character" w:customStyle="1" w:styleId="cite">
    <w:name w:val="%cite"/>
    <w:rsid w:val="008B67FB"/>
  </w:style>
  <w:style w:type="character" w:customStyle="1" w:styleId="Emphasis21">
    <w:name w:val="%Emphasis2"/>
    <w:rsid w:val="008B67FB"/>
  </w:style>
  <w:style w:type="character" w:customStyle="1" w:styleId="bodycontentlink">
    <w:name w:val="bodycontentlink"/>
    <w:basedOn w:val="DefaultParagraphFont"/>
    <w:rsid w:val="008B67FB"/>
  </w:style>
  <w:style w:type="character" w:customStyle="1" w:styleId="AAAcite">
    <w:name w:val="AAAcite"/>
    <w:rsid w:val="008B67FB"/>
  </w:style>
  <w:style w:type="character" w:customStyle="1" w:styleId="tmplheaderlink">
    <w:name w:val="tmplheaderlink"/>
    <w:rsid w:val="008B67FB"/>
  </w:style>
  <w:style w:type="character" w:customStyle="1" w:styleId="SubtleEmphasis1">
    <w:name w:val="Subtle Emphasis1"/>
    <w:uiPriority w:val="19"/>
    <w:qFormat/>
    <w:rsid w:val="008B67FB"/>
  </w:style>
  <w:style w:type="table" w:styleId="ColorfulGrid-Accent1">
    <w:name w:val="Colorful Grid Accent 1"/>
    <w:basedOn w:val="TableNormal"/>
    <w:uiPriority w:val="29"/>
    <w:unhideWhenUsed/>
    <w:rsid w:val="008B67FB"/>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8B67FB"/>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8B67FB"/>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8B67FB"/>
    <w:rPr>
      <w:b w:val="0"/>
      <w:sz w:val="24"/>
      <w:u w:val="single"/>
      <w:bdr w:val="none" w:sz="0" w:space="0" w:color="auto"/>
    </w:rPr>
  </w:style>
  <w:style w:type="character" w:customStyle="1" w:styleId="Bodytext11">
    <w:name w:val="Body text (11)"/>
    <w:rsid w:val="008B67F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8B67F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8B67FB"/>
  </w:style>
  <w:style w:type="paragraph" w:customStyle="1" w:styleId="Style5">
    <w:name w:val="Style5"/>
    <w:basedOn w:val="Normal"/>
    <w:link w:val="Style5Char"/>
    <w:uiPriority w:val="4"/>
    <w:qFormat/>
    <w:rsid w:val="008B67FB"/>
    <w:pPr>
      <w:spacing w:after="0" w:line="240" w:lineRule="auto"/>
      <w:ind w:left="432" w:right="432"/>
      <w:jc w:val="both"/>
    </w:pPr>
    <w:rPr>
      <w:rFonts w:eastAsia="Times New Roman"/>
      <w:sz w:val="20"/>
    </w:rPr>
  </w:style>
  <w:style w:type="character" w:customStyle="1" w:styleId="Style5Char">
    <w:name w:val="Style5 Char"/>
    <w:link w:val="Style5"/>
    <w:uiPriority w:val="4"/>
    <w:rsid w:val="008B67FB"/>
    <w:rPr>
      <w:rFonts w:ascii="Calibri" w:eastAsia="Times New Roman" w:hAnsi="Calibri"/>
      <w:sz w:val="20"/>
    </w:rPr>
  </w:style>
  <w:style w:type="paragraph" w:customStyle="1" w:styleId="Style100">
    <w:name w:val="Style10"/>
    <w:basedOn w:val="Normal"/>
    <w:link w:val="Style10Char"/>
    <w:qFormat/>
    <w:rsid w:val="008B67FB"/>
    <w:pPr>
      <w:spacing w:after="0" w:line="240" w:lineRule="auto"/>
      <w:ind w:right="432"/>
    </w:pPr>
    <w:rPr>
      <w:rFonts w:eastAsia="Times New Roman"/>
      <w:b/>
      <w:sz w:val="24"/>
    </w:rPr>
  </w:style>
  <w:style w:type="character" w:customStyle="1" w:styleId="Style10Char">
    <w:name w:val="Style10 Char"/>
    <w:link w:val="Style100"/>
    <w:rsid w:val="008B67FB"/>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8B67FB"/>
    <w:rPr>
      <w:b w:val="0"/>
      <w:bCs w:val="0"/>
      <w:sz w:val="22"/>
      <w:u w:val="single"/>
      <w:bdr w:val="none" w:sz="0" w:space="0" w:color="auto"/>
    </w:rPr>
  </w:style>
  <w:style w:type="paragraph" w:customStyle="1" w:styleId="UnderlinedEv">
    <w:name w:val="Underlined Ev"/>
    <w:basedOn w:val="Normal"/>
    <w:next w:val="Normal"/>
    <w:link w:val="UnderlinedEvChar"/>
    <w:qFormat/>
    <w:rsid w:val="008B67FB"/>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8B67FB"/>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8B67FB"/>
    <w:rPr>
      <w:u w:val="single"/>
      <w:bdr w:val="none" w:sz="0" w:space="0" w:color="auto"/>
    </w:rPr>
  </w:style>
  <w:style w:type="paragraph" w:customStyle="1" w:styleId="BodyText20">
    <w:name w:val="Body Text2"/>
    <w:basedOn w:val="Normal"/>
    <w:link w:val="Bodytext6"/>
    <w:rsid w:val="008B67FB"/>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8B67F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8B67FB"/>
    <w:rPr>
      <w:rFonts w:ascii="Verdana" w:hAnsi="Verdana" w:hint="default"/>
      <w:sz w:val="21"/>
      <w:szCs w:val="21"/>
      <w:u w:val="thick"/>
      <w:lang w:val="en-US" w:eastAsia="en-US" w:bidi="ar-SA"/>
    </w:rPr>
  </w:style>
  <w:style w:type="character" w:customStyle="1" w:styleId="role">
    <w:name w:val="role"/>
    <w:rsid w:val="008B67FB"/>
  </w:style>
  <w:style w:type="character" w:customStyle="1" w:styleId="pagination0">
    <w:name w:val="pagination"/>
    <w:basedOn w:val="DefaultParagraphFont"/>
    <w:rsid w:val="008B67FB"/>
  </w:style>
  <w:style w:type="character" w:customStyle="1" w:styleId="doi">
    <w:name w:val="doi"/>
    <w:basedOn w:val="DefaultParagraphFont"/>
    <w:rsid w:val="008B67FB"/>
  </w:style>
  <w:style w:type="character" w:customStyle="1" w:styleId="bodycontents">
    <w:name w:val="bodycontents"/>
    <w:basedOn w:val="DefaultParagraphFont"/>
    <w:rsid w:val="008B67FB"/>
  </w:style>
  <w:style w:type="character" w:customStyle="1" w:styleId="comma">
    <w:name w:val="comma"/>
    <w:basedOn w:val="DefaultParagraphFont"/>
    <w:rsid w:val="008B67FB"/>
  </w:style>
  <w:style w:type="character" w:customStyle="1" w:styleId="pad5right">
    <w:name w:val="pad5right"/>
    <w:basedOn w:val="DefaultParagraphFont"/>
    <w:rsid w:val="008B67FB"/>
  </w:style>
  <w:style w:type="character" w:customStyle="1" w:styleId="pnumber">
    <w:name w:val="pnumber"/>
    <w:rsid w:val="008B67FB"/>
  </w:style>
  <w:style w:type="character" w:customStyle="1" w:styleId="ital">
    <w:name w:val="ital"/>
    <w:rsid w:val="008B67FB"/>
  </w:style>
  <w:style w:type="character" w:customStyle="1" w:styleId="orgdiv">
    <w:name w:val="orgdiv"/>
    <w:rsid w:val="008B67FB"/>
  </w:style>
  <w:style w:type="character" w:customStyle="1" w:styleId="orgname">
    <w:name w:val="orgname"/>
    <w:rsid w:val="008B67FB"/>
  </w:style>
  <w:style w:type="character" w:customStyle="1" w:styleId="city">
    <w:name w:val="city"/>
    <w:rsid w:val="008B67FB"/>
  </w:style>
  <w:style w:type="character" w:customStyle="1" w:styleId="state">
    <w:name w:val="state"/>
    <w:rsid w:val="008B67FB"/>
  </w:style>
  <w:style w:type="character" w:customStyle="1" w:styleId="country">
    <w:name w:val="country"/>
    <w:rsid w:val="008B67FB"/>
  </w:style>
  <w:style w:type="character" w:customStyle="1" w:styleId="readChar">
    <w:name w:val="read Char"/>
    <w:rsid w:val="008B67FB"/>
    <w:rPr>
      <w:szCs w:val="22"/>
      <w:u w:val="single"/>
      <w:lang w:val="en-US" w:eastAsia="en-US" w:bidi="ar-SA"/>
    </w:rPr>
  </w:style>
  <w:style w:type="character" w:customStyle="1" w:styleId="divider">
    <w:name w:val="divider"/>
    <w:basedOn w:val="DefaultParagraphFont"/>
    <w:rsid w:val="008B67FB"/>
  </w:style>
  <w:style w:type="character" w:customStyle="1" w:styleId="blogdate">
    <w:name w:val="blogdate"/>
    <w:basedOn w:val="DefaultParagraphFont"/>
    <w:rsid w:val="008B67FB"/>
  </w:style>
  <w:style w:type="character" w:customStyle="1" w:styleId="ticker">
    <w:name w:val="ticker"/>
    <w:basedOn w:val="DefaultParagraphFont"/>
    <w:rsid w:val="008B67FB"/>
  </w:style>
  <w:style w:type="character" w:customStyle="1" w:styleId="posted">
    <w:name w:val="posted"/>
    <w:basedOn w:val="DefaultParagraphFont"/>
    <w:rsid w:val="008B67FB"/>
  </w:style>
  <w:style w:type="character" w:customStyle="1" w:styleId="time">
    <w:name w:val="time"/>
    <w:basedOn w:val="DefaultParagraphFont"/>
    <w:rsid w:val="008B67FB"/>
  </w:style>
  <w:style w:type="character" w:customStyle="1" w:styleId="dot">
    <w:name w:val="dot"/>
    <w:basedOn w:val="DefaultParagraphFont"/>
    <w:rsid w:val="008B67FB"/>
  </w:style>
  <w:style w:type="character" w:customStyle="1" w:styleId="hn-date">
    <w:name w:val="hn-date"/>
    <w:basedOn w:val="DefaultParagraphFont"/>
    <w:rsid w:val="008B67FB"/>
  </w:style>
  <w:style w:type="character" w:customStyle="1" w:styleId="location">
    <w:name w:val="location"/>
    <w:basedOn w:val="DefaultParagraphFont"/>
    <w:rsid w:val="008B67FB"/>
  </w:style>
  <w:style w:type="character" w:customStyle="1" w:styleId="dropcap-letter">
    <w:name w:val="dropcap-letter"/>
    <w:basedOn w:val="DefaultParagraphFont"/>
    <w:rsid w:val="008B67FB"/>
  </w:style>
  <w:style w:type="character" w:customStyle="1" w:styleId="offscreen">
    <w:name w:val="offscreen"/>
    <w:basedOn w:val="DefaultParagraphFont"/>
    <w:rsid w:val="008B67FB"/>
  </w:style>
  <w:style w:type="character" w:customStyle="1" w:styleId="linked-in">
    <w:name w:val="linked-in"/>
    <w:basedOn w:val="DefaultParagraphFont"/>
    <w:rsid w:val="008B67FB"/>
  </w:style>
  <w:style w:type="character" w:customStyle="1" w:styleId="divs">
    <w:name w:val="divs"/>
    <w:basedOn w:val="DefaultParagraphFont"/>
    <w:rsid w:val="008B67FB"/>
  </w:style>
  <w:style w:type="character" w:customStyle="1" w:styleId="CardUnderlineChar0">
    <w:name w:val="Card Underline Char"/>
    <w:locked/>
    <w:rsid w:val="008B67FB"/>
    <w:rPr>
      <w:szCs w:val="24"/>
      <w:u w:val="single"/>
    </w:rPr>
  </w:style>
  <w:style w:type="character" w:customStyle="1" w:styleId="h4">
    <w:name w:val="h4"/>
    <w:rsid w:val="008B67FB"/>
  </w:style>
  <w:style w:type="character" w:customStyle="1" w:styleId="Date2">
    <w:name w:val="Date2"/>
    <w:rsid w:val="008B67FB"/>
  </w:style>
  <w:style w:type="character" w:customStyle="1" w:styleId="entry-title">
    <w:name w:val="entry-title"/>
    <w:basedOn w:val="DefaultParagraphFont"/>
    <w:rsid w:val="008B67FB"/>
  </w:style>
  <w:style w:type="character" w:customStyle="1" w:styleId="postheader">
    <w:name w:val="postheader"/>
    <w:basedOn w:val="DefaultParagraphFont"/>
    <w:rsid w:val="008B67FB"/>
  </w:style>
  <w:style w:type="numbering" w:customStyle="1" w:styleId="1ai1">
    <w:name w:val="1 / a / i1"/>
    <w:rsid w:val="008B67FB"/>
    <w:pPr>
      <w:numPr>
        <w:numId w:val="22"/>
      </w:numPr>
    </w:pPr>
  </w:style>
  <w:style w:type="numbering" w:styleId="1ai">
    <w:name w:val="Outline List 1"/>
    <w:basedOn w:val="NoList"/>
    <w:unhideWhenUsed/>
    <w:rsid w:val="008B67FB"/>
    <w:pPr>
      <w:numPr>
        <w:numId w:val="23"/>
      </w:numPr>
    </w:pPr>
  </w:style>
  <w:style w:type="numbering" w:customStyle="1" w:styleId="NoList6">
    <w:name w:val="No List6"/>
    <w:next w:val="NoList"/>
    <w:uiPriority w:val="99"/>
    <w:semiHidden/>
    <w:unhideWhenUsed/>
    <w:rsid w:val="008B67FB"/>
  </w:style>
  <w:style w:type="numbering" w:customStyle="1" w:styleId="NoList7">
    <w:name w:val="No List7"/>
    <w:next w:val="NoList"/>
    <w:semiHidden/>
    <w:unhideWhenUsed/>
    <w:rsid w:val="008B67FB"/>
  </w:style>
  <w:style w:type="paragraph" w:styleId="Index2">
    <w:name w:val="index 2"/>
    <w:basedOn w:val="Normal"/>
    <w:next w:val="Normal"/>
    <w:autoRedefine/>
    <w:rsid w:val="008B67FB"/>
    <w:pPr>
      <w:spacing w:after="200" w:line="276" w:lineRule="auto"/>
      <w:ind w:left="400" w:hanging="200"/>
    </w:pPr>
    <w:rPr>
      <w:bCs/>
    </w:rPr>
  </w:style>
  <w:style w:type="paragraph" w:styleId="Index3">
    <w:name w:val="index 3"/>
    <w:basedOn w:val="Normal"/>
    <w:next w:val="Normal"/>
    <w:autoRedefine/>
    <w:rsid w:val="008B67FB"/>
    <w:pPr>
      <w:spacing w:after="200" w:line="276" w:lineRule="auto"/>
      <w:ind w:left="600" w:hanging="200"/>
    </w:pPr>
    <w:rPr>
      <w:bCs/>
    </w:rPr>
  </w:style>
  <w:style w:type="paragraph" w:styleId="Index4">
    <w:name w:val="index 4"/>
    <w:basedOn w:val="Normal"/>
    <w:next w:val="Normal"/>
    <w:autoRedefine/>
    <w:rsid w:val="008B67FB"/>
    <w:pPr>
      <w:spacing w:after="200" w:line="276" w:lineRule="auto"/>
      <w:ind w:left="800" w:hanging="200"/>
    </w:pPr>
    <w:rPr>
      <w:bCs/>
    </w:rPr>
  </w:style>
  <w:style w:type="paragraph" w:styleId="Index5">
    <w:name w:val="index 5"/>
    <w:basedOn w:val="Normal"/>
    <w:next w:val="Normal"/>
    <w:autoRedefine/>
    <w:rsid w:val="008B67FB"/>
    <w:pPr>
      <w:spacing w:after="200" w:line="276" w:lineRule="auto"/>
      <w:ind w:left="1000" w:hanging="200"/>
    </w:pPr>
    <w:rPr>
      <w:bCs/>
    </w:rPr>
  </w:style>
  <w:style w:type="paragraph" w:styleId="Index6">
    <w:name w:val="index 6"/>
    <w:basedOn w:val="Normal"/>
    <w:next w:val="Normal"/>
    <w:autoRedefine/>
    <w:rsid w:val="008B67FB"/>
    <w:pPr>
      <w:spacing w:after="200" w:line="276" w:lineRule="auto"/>
      <w:ind w:left="1200" w:hanging="200"/>
    </w:pPr>
    <w:rPr>
      <w:bCs/>
    </w:rPr>
  </w:style>
  <w:style w:type="paragraph" w:styleId="Index7">
    <w:name w:val="index 7"/>
    <w:basedOn w:val="Normal"/>
    <w:next w:val="Normal"/>
    <w:autoRedefine/>
    <w:rsid w:val="008B67FB"/>
    <w:pPr>
      <w:spacing w:after="200" w:line="276" w:lineRule="auto"/>
      <w:ind w:left="1400" w:hanging="200"/>
    </w:pPr>
    <w:rPr>
      <w:bCs/>
    </w:rPr>
  </w:style>
  <w:style w:type="paragraph" w:styleId="Index8">
    <w:name w:val="index 8"/>
    <w:basedOn w:val="Normal"/>
    <w:next w:val="Normal"/>
    <w:autoRedefine/>
    <w:rsid w:val="008B67FB"/>
    <w:pPr>
      <w:spacing w:after="200" w:line="276" w:lineRule="auto"/>
      <w:ind w:left="1600" w:hanging="200"/>
    </w:pPr>
    <w:rPr>
      <w:bCs/>
    </w:rPr>
  </w:style>
  <w:style w:type="paragraph" w:styleId="Index9">
    <w:name w:val="index 9"/>
    <w:basedOn w:val="Normal"/>
    <w:next w:val="Normal"/>
    <w:autoRedefine/>
    <w:rsid w:val="008B67FB"/>
    <w:pPr>
      <w:spacing w:after="200" w:line="276" w:lineRule="auto"/>
      <w:ind w:left="1800" w:hanging="200"/>
    </w:pPr>
    <w:rPr>
      <w:bCs/>
    </w:rPr>
  </w:style>
  <w:style w:type="paragraph" w:styleId="IndexHeading">
    <w:name w:val="index heading"/>
    <w:basedOn w:val="Normal"/>
    <w:next w:val="Index1"/>
    <w:rsid w:val="008B67FB"/>
    <w:pPr>
      <w:spacing w:after="200" w:line="276" w:lineRule="auto"/>
    </w:pPr>
    <w:rPr>
      <w:bCs/>
    </w:rPr>
  </w:style>
  <w:style w:type="numbering" w:customStyle="1" w:styleId="NoList8">
    <w:name w:val="No List8"/>
    <w:next w:val="NoList"/>
    <w:semiHidden/>
    <w:unhideWhenUsed/>
    <w:rsid w:val="008B67FB"/>
  </w:style>
  <w:style w:type="numbering" w:customStyle="1" w:styleId="NoList9">
    <w:name w:val="No List9"/>
    <w:next w:val="NoList"/>
    <w:semiHidden/>
    <w:unhideWhenUsed/>
    <w:rsid w:val="008B67FB"/>
  </w:style>
  <w:style w:type="numbering" w:customStyle="1" w:styleId="NoList10">
    <w:name w:val="No List10"/>
    <w:next w:val="NoList"/>
    <w:semiHidden/>
    <w:unhideWhenUsed/>
    <w:rsid w:val="008B67FB"/>
  </w:style>
  <w:style w:type="numbering" w:customStyle="1" w:styleId="NoList13">
    <w:name w:val="No List13"/>
    <w:next w:val="NoList"/>
    <w:semiHidden/>
    <w:unhideWhenUsed/>
    <w:rsid w:val="008B67FB"/>
  </w:style>
  <w:style w:type="numbering" w:customStyle="1" w:styleId="NoList14">
    <w:name w:val="No List14"/>
    <w:next w:val="NoList"/>
    <w:semiHidden/>
    <w:unhideWhenUsed/>
    <w:rsid w:val="008B67FB"/>
  </w:style>
  <w:style w:type="numbering" w:customStyle="1" w:styleId="NoList15">
    <w:name w:val="No List15"/>
    <w:next w:val="NoList"/>
    <w:uiPriority w:val="99"/>
    <w:semiHidden/>
    <w:unhideWhenUsed/>
    <w:rsid w:val="008B67FB"/>
  </w:style>
  <w:style w:type="numbering" w:customStyle="1" w:styleId="NoList16">
    <w:name w:val="No List16"/>
    <w:next w:val="NoList"/>
    <w:uiPriority w:val="99"/>
    <w:semiHidden/>
    <w:unhideWhenUsed/>
    <w:rsid w:val="008B67FB"/>
  </w:style>
  <w:style w:type="numbering" w:customStyle="1" w:styleId="NoList17">
    <w:name w:val="No List17"/>
    <w:next w:val="NoList"/>
    <w:semiHidden/>
    <w:unhideWhenUsed/>
    <w:rsid w:val="008B67FB"/>
  </w:style>
  <w:style w:type="numbering" w:customStyle="1" w:styleId="NoList18">
    <w:name w:val="No List18"/>
    <w:next w:val="NoList"/>
    <w:uiPriority w:val="99"/>
    <w:semiHidden/>
    <w:unhideWhenUsed/>
    <w:rsid w:val="008B67FB"/>
  </w:style>
  <w:style w:type="numbering" w:customStyle="1" w:styleId="NoList19">
    <w:name w:val="No List19"/>
    <w:next w:val="NoList"/>
    <w:uiPriority w:val="99"/>
    <w:semiHidden/>
    <w:unhideWhenUsed/>
    <w:rsid w:val="008B67FB"/>
  </w:style>
  <w:style w:type="numbering" w:customStyle="1" w:styleId="NoList20">
    <w:name w:val="No List20"/>
    <w:next w:val="NoList"/>
    <w:semiHidden/>
    <w:unhideWhenUsed/>
    <w:rsid w:val="008B67FB"/>
  </w:style>
  <w:style w:type="numbering" w:customStyle="1" w:styleId="NoList31">
    <w:name w:val="No List31"/>
    <w:next w:val="NoList"/>
    <w:semiHidden/>
    <w:unhideWhenUsed/>
    <w:rsid w:val="008B67FB"/>
  </w:style>
  <w:style w:type="numbering" w:customStyle="1" w:styleId="NoList41">
    <w:name w:val="No List41"/>
    <w:next w:val="NoList"/>
    <w:semiHidden/>
    <w:unhideWhenUsed/>
    <w:rsid w:val="008B67FB"/>
  </w:style>
  <w:style w:type="numbering" w:customStyle="1" w:styleId="NoList51">
    <w:name w:val="No List51"/>
    <w:next w:val="NoList"/>
    <w:semiHidden/>
    <w:unhideWhenUsed/>
    <w:rsid w:val="008B67FB"/>
  </w:style>
  <w:style w:type="numbering" w:customStyle="1" w:styleId="NoList61">
    <w:name w:val="No List61"/>
    <w:next w:val="NoList"/>
    <w:semiHidden/>
    <w:unhideWhenUsed/>
    <w:rsid w:val="008B67FB"/>
  </w:style>
  <w:style w:type="numbering" w:customStyle="1" w:styleId="NoList71">
    <w:name w:val="No List71"/>
    <w:next w:val="NoList"/>
    <w:semiHidden/>
    <w:unhideWhenUsed/>
    <w:rsid w:val="008B67FB"/>
  </w:style>
  <w:style w:type="numbering" w:customStyle="1" w:styleId="NoList81">
    <w:name w:val="No List81"/>
    <w:next w:val="NoList"/>
    <w:semiHidden/>
    <w:unhideWhenUsed/>
    <w:rsid w:val="008B67FB"/>
  </w:style>
  <w:style w:type="numbering" w:customStyle="1" w:styleId="NoList91">
    <w:name w:val="No List91"/>
    <w:next w:val="NoList"/>
    <w:semiHidden/>
    <w:unhideWhenUsed/>
    <w:rsid w:val="008B67FB"/>
  </w:style>
  <w:style w:type="numbering" w:customStyle="1" w:styleId="NoList101">
    <w:name w:val="No List101"/>
    <w:next w:val="NoList"/>
    <w:uiPriority w:val="99"/>
    <w:semiHidden/>
    <w:unhideWhenUsed/>
    <w:rsid w:val="008B67FB"/>
  </w:style>
  <w:style w:type="numbering" w:customStyle="1" w:styleId="NoList121">
    <w:name w:val="No List121"/>
    <w:next w:val="NoList"/>
    <w:semiHidden/>
    <w:unhideWhenUsed/>
    <w:rsid w:val="008B67FB"/>
  </w:style>
  <w:style w:type="numbering" w:customStyle="1" w:styleId="NoList131">
    <w:name w:val="No List131"/>
    <w:next w:val="NoList"/>
    <w:semiHidden/>
    <w:unhideWhenUsed/>
    <w:rsid w:val="008B67FB"/>
  </w:style>
  <w:style w:type="numbering" w:customStyle="1" w:styleId="NoList141">
    <w:name w:val="No List141"/>
    <w:next w:val="NoList"/>
    <w:semiHidden/>
    <w:unhideWhenUsed/>
    <w:rsid w:val="008B67FB"/>
  </w:style>
  <w:style w:type="paragraph" w:customStyle="1" w:styleId="Quote20">
    <w:name w:val="Quote2"/>
    <w:basedOn w:val="Default"/>
    <w:next w:val="Default"/>
    <w:qFormat/>
    <w:rsid w:val="008B67FB"/>
    <w:rPr>
      <w:rFonts w:eastAsia="Calibri"/>
      <w:color w:val="auto"/>
      <w:szCs w:val="22"/>
    </w:rPr>
  </w:style>
  <w:style w:type="character" w:customStyle="1" w:styleId="StyleLatinBaskervilleUnderline">
    <w:name w:val="Style (Latin) Baskerville Underline"/>
    <w:rsid w:val="008B67FB"/>
    <w:rPr>
      <w:rFonts w:ascii="Baskerville" w:hAnsi="Baskerville"/>
      <w:sz w:val="26"/>
      <w:u w:val="single"/>
    </w:rPr>
  </w:style>
  <w:style w:type="numbering" w:customStyle="1" w:styleId="NoList22">
    <w:name w:val="No List22"/>
    <w:next w:val="NoList"/>
    <w:semiHidden/>
    <w:unhideWhenUsed/>
    <w:rsid w:val="008B67FB"/>
  </w:style>
  <w:style w:type="numbering" w:customStyle="1" w:styleId="NoList23">
    <w:name w:val="No List23"/>
    <w:next w:val="NoList"/>
    <w:semiHidden/>
    <w:unhideWhenUsed/>
    <w:rsid w:val="008B67FB"/>
  </w:style>
  <w:style w:type="numbering" w:customStyle="1" w:styleId="NoList24">
    <w:name w:val="No List24"/>
    <w:next w:val="NoList"/>
    <w:semiHidden/>
    <w:unhideWhenUsed/>
    <w:rsid w:val="008B67FB"/>
  </w:style>
  <w:style w:type="numbering" w:customStyle="1" w:styleId="NoList25">
    <w:name w:val="No List25"/>
    <w:next w:val="NoList"/>
    <w:semiHidden/>
    <w:unhideWhenUsed/>
    <w:rsid w:val="008B67FB"/>
  </w:style>
  <w:style w:type="character" w:customStyle="1" w:styleId="StyleStyleUnderline411pt">
    <w:name w:val="Style Style Underline4 + 11 pt"/>
    <w:basedOn w:val="DefaultParagraphFont"/>
    <w:rsid w:val="008B67FB"/>
    <w:rPr>
      <w:sz w:val="20"/>
      <w:u w:val="single"/>
    </w:rPr>
  </w:style>
  <w:style w:type="character" w:customStyle="1" w:styleId="StyleStyleUnderline411ptBold">
    <w:name w:val="Style Style Underline4 + 11 pt Bold"/>
    <w:basedOn w:val="DefaultParagraphFont"/>
    <w:rsid w:val="008B67FB"/>
    <w:rPr>
      <w:b/>
      <w:bCs/>
      <w:sz w:val="20"/>
      <w:u w:val="single"/>
    </w:rPr>
  </w:style>
  <w:style w:type="character" w:customStyle="1" w:styleId="StyleStyleUnderline311pt">
    <w:name w:val="Style Style Underline3 + 11 pt"/>
    <w:basedOn w:val="DefaultParagraphFont"/>
    <w:rsid w:val="008B67FB"/>
    <w:rPr>
      <w:sz w:val="20"/>
      <w:u w:val="single"/>
    </w:rPr>
  </w:style>
  <w:style w:type="character" w:customStyle="1" w:styleId="StyleStyleUnderline311ptBold">
    <w:name w:val="Style Style Underline3 + 11 pt Bold"/>
    <w:basedOn w:val="DefaultParagraphFont"/>
    <w:rsid w:val="008B67FB"/>
    <w:rPr>
      <w:b/>
      <w:bCs/>
      <w:sz w:val="20"/>
      <w:u w:val="single"/>
    </w:rPr>
  </w:style>
  <w:style w:type="character" w:customStyle="1" w:styleId="dropcap1">
    <w:name w:val="dropcap1"/>
    <w:rsid w:val="008B67FB"/>
  </w:style>
  <w:style w:type="character" w:customStyle="1" w:styleId="HighlightedUnderlineEmphasis">
    <w:name w:val="Highlighted Underline Emphasis"/>
    <w:rsid w:val="008B67FB"/>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8B67F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B67F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B67FB"/>
    <w:rPr>
      <w:rFonts w:ascii="Georgia" w:hAnsi="Georgia"/>
      <w:u w:val="single"/>
    </w:rPr>
  </w:style>
  <w:style w:type="paragraph" w:customStyle="1" w:styleId="StyleCardsGeorgia12ptBoldThickunderlineBorderSin">
    <w:name w:val="Style Cards + Georgia 12 pt Bold Thick underline Border: : (Sin..."/>
    <w:basedOn w:val="Normal"/>
    <w:qFormat/>
    <w:rsid w:val="008B67FB"/>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B67FB"/>
    <w:rPr>
      <w:rFonts w:ascii="Georgia" w:hAnsi="Georgia"/>
      <w:sz w:val="24"/>
      <w:u w:val="single"/>
    </w:rPr>
  </w:style>
  <w:style w:type="paragraph" w:customStyle="1" w:styleId="StyleCardsGeorgia">
    <w:name w:val="Style Cards + Georgia"/>
    <w:basedOn w:val="Normal"/>
    <w:qFormat/>
    <w:rsid w:val="008B67FB"/>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8B67FB"/>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8B67FB"/>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8B67FB"/>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8B67FB"/>
    <w:rPr>
      <w:b w:val="0"/>
      <w:bCs w:val="0"/>
      <w:sz w:val="22"/>
      <w:u w:val="single"/>
      <w:bdr w:val="none" w:sz="0" w:space="0" w:color="auto"/>
    </w:rPr>
  </w:style>
  <w:style w:type="character" w:customStyle="1" w:styleId="maintitle">
    <w:name w:val="maintitle"/>
    <w:basedOn w:val="DefaultParagraphFont"/>
    <w:rsid w:val="008B67FB"/>
  </w:style>
  <w:style w:type="character" w:customStyle="1" w:styleId="cit-title">
    <w:name w:val="cit-title"/>
    <w:basedOn w:val="DefaultParagraphFont"/>
    <w:rsid w:val="008B67FB"/>
  </w:style>
  <w:style w:type="paragraph" w:customStyle="1" w:styleId="txttitle">
    <w:name w:val="txttitle"/>
    <w:basedOn w:val="Normal"/>
    <w:rsid w:val="008B67FB"/>
    <w:pPr>
      <w:spacing w:before="100" w:beforeAutospacing="1" w:after="100" w:afterAutospacing="1" w:line="240" w:lineRule="auto"/>
    </w:pPr>
    <w:rPr>
      <w:sz w:val="24"/>
    </w:rPr>
  </w:style>
  <w:style w:type="character" w:customStyle="1" w:styleId="volume">
    <w:name w:val="volume"/>
    <w:basedOn w:val="DefaultParagraphFont"/>
    <w:rsid w:val="008B67FB"/>
  </w:style>
  <w:style w:type="character" w:customStyle="1" w:styleId="z3988">
    <w:name w:val="z3988"/>
    <w:basedOn w:val="DefaultParagraphFont"/>
    <w:rsid w:val="008B67FB"/>
  </w:style>
  <w:style w:type="paragraph" w:customStyle="1" w:styleId="SmallCards">
    <w:name w:val="Small Cards"/>
    <w:basedOn w:val="Normal"/>
    <w:autoRedefine/>
    <w:rsid w:val="008B67FB"/>
    <w:pPr>
      <w:spacing w:after="0" w:line="240" w:lineRule="auto"/>
    </w:pPr>
    <w:rPr>
      <w:rFonts w:eastAsia="Times New Roman"/>
      <w:szCs w:val="20"/>
    </w:rPr>
  </w:style>
  <w:style w:type="character" w:customStyle="1" w:styleId="freeaccess">
    <w:name w:val="freeaccess"/>
    <w:basedOn w:val="DefaultParagraphFont"/>
    <w:rsid w:val="008B67FB"/>
  </w:style>
  <w:style w:type="character" w:customStyle="1" w:styleId="person-name">
    <w:name w:val="person-name"/>
    <w:basedOn w:val="DefaultParagraphFont"/>
    <w:rsid w:val="008B67FB"/>
  </w:style>
  <w:style w:type="character" w:customStyle="1" w:styleId="articoloinside">
    <w:name w:val="articolo_inside"/>
    <w:rsid w:val="008B67FB"/>
  </w:style>
  <w:style w:type="paragraph" w:customStyle="1" w:styleId="pagetools">
    <w:name w:val="pagetools"/>
    <w:basedOn w:val="Normal"/>
    <w:qFormat/>
    <w:rsid w:val="008B67FB"/>
    <w:pPr>
      <w:spacing w:before="100" w:beforeAutospacing="1" w:after="100" w:afterAutospacing="1" w:line="240" w:lineRule="auto"/>
    </w:pPr>
    <w:rPr>
      <w:rFonts w:eastAsia="Times New Roman"/>
      <w:sz w:val="24"/>
    </w:rPr>
  </w:style>
  <w:style w:type="character" w:customStyle="1" w:styleId="job">
    <w:name w:val="job"/>
    <w:basedOn w:val="DefaultParagraphFont"/>
    <w:rsid w:val="008B67FB"/>
  </w:style>
  <w:style w:type="character" w:customStyle="1" w:styleId="company">
    <w:name w:val="company"/>
    <w:basedOn w:val="DefaultParagraphFont"/>
    <w:rsid w:val="008B67FB"/>
  </w:style>
  <w:style w:type="character" w:customStyle="1" w:styleId="publisher">
    <w:name w:val="publisher"/>
    <w:basedOn w:val="DefaultParagraphFont"/>
    <w:rsid w:val="008B67FB"/>
  </w:style>
  <w:style w:type="character" w:customStyle="1" w:styleId="pubyear">
    <w:name w:val="pubyear"/>
    <w:basedOn w:val="DefaultParagraphFont"/>
    <w:rsid w:val="008B67FB"/>
  </w:style>
  <w:style w:type="character" w:customStyle="1" w:styleId="pubcity">
    <w:name w:val="pubcity"/>
    <w:basedOn w:val="DefaultParagraphFont"/>
    <w:rsid w:val="008B67FB"/>
  </w:style>
  <w:style w:type="paragraph" w:customStyle="1" w:styleId="C-Text">
    <w:name w:val="C-Text"/>
    <w:basedOn w:val="Normal"/>
    <w:qFormat/>
    <w:rsid w:val="008B67F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8B67FB"/>
    <w:pPr>
      <w:spacing w:before="100" w:beforeAutospacing="1" w:after="100" w:afterAutospacing="1" w:line="240" w:lineRule="auto"/>
    </w:pPr>
    <w:rPr>
      <w:sz w:val="24"/>
    </w:rPr>
  </w:style>
  <w:style w:type="character" w:customStyle="1" w:styleId="ecdate">
    <w:name w:val="ec_date"/>
    <w:basedOn w:val="DefaultParagraphFont"/>
    <w:rsid w:val="008B67FB"/>
    <w:rPr>
      <w:rFonts w:ascii="Verdana" w:hAnsi="Verdana" w:hint="default"/>
      <w:sz w:val="20"/>
      <w:szCs w:val="20"/>
      <w:shd w:val="clear" w:color="auto" w:fill="FFFFFF"/>
    </w:rPr>
  </w:style>
  <w:style w:type="paragraph" w:customStyle="1" w:styleId="ecmsonormal">
    <w:name w:val="ec_msonormal"/>
    <w:basedOn w:val="Normal"/>
    <w:qFormat/>
    <w:rsid w:val="008B67FB"/>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8B67FB"/>
  </w:style>
  <w:style w:type="character" w:customStyle="1" w:styleId="hittermhilite">
    <w:name w:val="hittermhilite"/>
    <w:basedOn w:val="DefaultParagraphFont"/>
    <w:rsid w:val="008B67FB"/>
  </w:style>
  <w:style w:type="character" w:customStyle="1" w:styleId="articleheadline">
    <w:name w:val="articleheadline"/>
    <w:basedOn w:val="DefaultParagraphFont"/>
    <w:rsid w:val="008B67FB"/>
  </w:style>
  <w:style w:type="paragraph" w:customStyle="1" w:styleId="u-intro">
    <w:name w:val="u-intro"/>
    <w:basedOn w:val="Normal"/>
    <w:qFormat/>
    <w:rsid w:val="008B67FB"/>
    <w:pPr>
      <w:spacing w:before="100" w:beforeAutospacing="1" w:after="100" w:afterAutospacing="1" w:line="240" w:lineRule="auto"/>
    </w:pPr>
    <w:rPr>
      <w:sz w:val="24"/>
    </w:rPr>
  </w:style>
  <w:style w:type="character" w:customStyle="1" w:styleId="u-byline">
    <w:name w:val="u-byline"/>
    <w:basedOn w:val="DefaultParagraphFont"/>
    <w:rsid w:val="008B67FB"/>
  </w:style>
  <w:style w:type="character" w:customStyle="1" w:styleId="articlebya">
    <w:name w:val="articleby_a"/>
    <w:basedOn w:val="DefaultParagraphFont"/>
    <w:rsid w:val="008B67FB"/>
  </w:style>
  <w:style w:type="character" w:customStyle="1" w:styleId="popupwinby">
    <w:name w:val="popupwinby"/>
    <w:basedOn w:val="DefaultParagraphFont"/>
    <w:rsid w:val="008B67FB"/>
  </w:style>
  <w:style w:type="character" w:customStyle="1" w:styleId="storyheader">
    <w:name w:val="storyheader"/>
    <w:basedOn w:val="DefaultParagraphFont"/>
    <w:rsid w:val="008B67FB"/>
  </w:style>
  <w:style w:type="character" w:customStyle="1" w:styleId="marron">
    <w:name w:val="marron"/>
    <w:basedOn w:val="DefaultParagraphFont"/>
    <w:rsid w:val="008B67FB"/>
  </w:style>
  <w:style w:type="character" w:customStyle="1" w:styleId="UnderlineChar4Char">
    <w:name w:val="Underline Char4 Char"/>
    <w:basedOn w:val="DefaultParagraphFont"/>
    <w:link w:val="UnderlineChar4"/>
    <w:rsid w:val="008B67FB"/>
    <w:rPr>
      <w:u w:val="single"/>
    </w:rPr>
  </w:style>
  <w:style w:type="character" w:customStyle="1" w:styleId="BoldandUnderlineChar3Char2">
    <w:name w:val="Bold and Underline Char3 Char2"/>
    <w:basedOn w:val="DefaultParagraphFont"/>
    <w:link w:val="BoldandUnderlineChar3"/>
    <w:rsid w:val="008B67FB"/>
    <w:rPr>
      <w:b/>
      <w:u w:val="single"/>
    </w:rPr>
  </w:style>
  <w:style w:type="character" w:customStyle="1" w:styleId="LanguageChar">
    <w:name w:val="Language Char"/>
    <w:basedOn w:val="DefaultParagraphFont"/>
    <w:link w:val="Language"/>
    <w:rsid w:val="008B67FB"/>
    <w:rPr>
      <w:strike/>
      <w:sz w:val="16"/>
      <w:szCs w:val="16"/>
    </w:rPr>
  </w:style>
  <w:style w:type="character" w:customStyle="1" w:styleId="StyleNormalWeb10ptChar">
    <w:name w:val="Style Normal (Web) + 10 pt Char"/>
    <w:basedOn w:val="DefaultParagraphFont"/>
    <w:rsid w:val="008B67FB"/>
    <w:rPr>
      <w:szCs w:val="24"/>
      <w:lang w:val="en-US" w:eastAsia="en-US" w:bidi="ar-SA"/>
    </w:rPr>
  </w:style>
  <w:style w:type="paragraph" w:customStyle="1" w:styleId="TagCiteShells">
    <w:name w:val="Tag/Cite/Shells"/>
    <w:basedOn w:val="Normal"/>
    <w:qFormat/>
    <w:rsid w:val="008B67FB"/>
    <w:pPr>
      <w:spacing w:after="0" w:line="240" w:lineRule="auto"/>
    </w:pPr>
    <w:rPr>
      <w:b/>
    </w:rPr>
  </w:style>
  <w:style w:type="paragraph" w:customStyle="1" w:styleId="DefinitionTerm">
    <w:name w:val="Definition Term"/>
    <w:basedOn w:val="Normal"/>
    <w:next w:val="Normal"/>
    <w:qFormat/>
    <w:rsid w:val="008B67FB"/>
    <w:pPr>
      <w:spacing w:after="0" w:line="240" w:lineRule="auto"/>
    </w:pPr>
    <w:rPr>
      <w:snapToGrid w:val="0"/>
      <w:sz w:val="24"/>
    </w:rPr>
  </w:style>
  <w:style w:type="character" w:customStyle="1" w:styleId="Style3CharChar">
    <w:name w:val="Style3 Char Char"/>
    <w:basedOn w:val="DefaultParagraphFont"/>
    <w:rsid w:val="008B67F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8B67FB"/>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8B67FB"/>
    <w:rPr>
      <w:lang w:eastAsia="en-US"/>
    </w:rPr>
  </w:style>
  <w:style w:type="character" w:customStyle="1" w:styleId="BoldUnderlineChar3">
    <w:name w:val="Bold + Underline Char"/>
    <w:basedOn w:val="DefaultParagraphFont"/>
    <w:rsid w:val="008B67FB"/>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8B67FB"/>
  </w:style>
  <w:style w:type="character" w:customStyle="1" w:styleId="CharacterStyle7">
    <w:name w:val="Character Style 7"/>
    <w:rsid w:val="008B67FB"/>
    <w:rPr>
      <w:rFonts w:ascii="Arial Narrow" w:hAnsi="Arial Narrow" w:cs="Arial Narrow"/>
      <w:sz w:val="20"/>
      <w:szCs w:val="20"/>
      <w:u w:val="single"/>
    </w:rPr>
  </w:style>
  <w:style w:type="character" w:customStyle="1" w:styleId="StyleStyle4Char">
    <w:name w:val="Style Style4 + Char"/>
    <w:basedOn w:val="DefaultParagraphFont"/>
    <w:rsid w:val="008B67F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8B67F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8B67FB"/>
    <w:pPr>
      <w:spacing w:after="0" w:line="240" w:lineRule="auto"/>
    </w:pPr>
    <w:rPr>
      <w:rFonts w:ascii="Verdana" w:hAnsi="Verdana"/>
      <w:sz w:val="21"/>
      <w:szCs w:val="21"/>
      <w:u w:val="thick"/>
    </w:rPr>
  </w:style>
  <w:style w:type="character" w:styleId="PlaceholderText">
    <w:name w:val="Placeholder Text"/>
    <w:basedOn w:val="DefaultParagraphFont"/>
    <w:uiPriority w:val="99"/>
    <w:rsid w:val="008B67FB"/>
    <w:rPr>
      <w:color w:val="808080"/>
    </w:rPr>
  </w:style>
  <w:style w:type="paragraph" w:customStyle="1" w:styleId="Cite8">
    <w:name w:val="Cite8"/>
    <w:basedOn w:val="Normal"/>
    <w:autoRedefine/>
    <w:qFormat/>
    <w:rsid w:val="008B67FB"/>
    <w:pPr>
      <w:spacing w:after="0" w:line="240" w:lineRule="auto"/>
    </w:pPr>
    <w:rPr>
      <w:rFonts w:ascii="Arial Narrow" w:eastAsia="Calibri" w:hAnsi="Arial Narrow"/>
    </w:rPr>
  </w:style>
  <w:style w:type="character" w:customStyle="1" w:styleId="BoxX2">
    <w:name w:val="BoxX2"/>
    <w:qFormat/>
    <w:rsid w:val="008B67FB"/>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8B67FB"/>
    <w:rPr>
      <w:rFonts w:ascii="Garamond" w:hAnsi="Garamond" w:hint="default"/>
      <w:sz w:val="16"/>
    </w:rPr>
  </w:style>
  <w:style w:type="paragraph" w:customStyle="1" w:styleId="StyleStyle49pt9">
    <w:name w:val="Style Style4 + 9 pt9"/>
    <w:basedOn w:val="Style4"/>
    <w:link w:val="StyleStyle49pt9Char"/>
    <w:rsid w:val="008B67FB"/>
    <w:pPr>
      <w:numPr>
        <w:numId w:val="0"/>
      </w:numPr>
    </w:pPr>
    <w:rPr>
      <w:rFonts w:eastAsia="SimSun"/>
      <w:lang w:eastAsia="zh-CN"/>
    </w:rPr>
  </w:style>
  <w:style w:type="character" w:customStyle="1" w:styleId="StyleStyle49pt9Char">
    <w:name w:val="Style Style4 + 9 pt9 Char"/>
    <w:link w:val="StyleStyle49pt9"/>
    <w:rsid w:val="008B67FB"/>
    <w:rPr>
      <w:rFonts w:ascii="Arial Narrow" w:eastAsia="SimSun" w:hAnsi="Arial Narrow"/>
      <w:szCs w:val="24"/>
      <w:u w:val="single"/>
      <w:lang w:eastAsia="zh-CN"/>
    </w:rPr>
  </w:style>
  <w:style w:type="character" w:customStyle="1" w:styleId="UnderlineCard1">
    <w:name w:val="Underline Card"/>
    <w:uiPriority w:val="6"/>
    <w:qFormat/>
    <w:rsid w:val="008B67FB"/>
    <w:rPr>
      <w:rFonts w:ascii="Arial" w:hAnsi="Arial"/>
      <w:b w:val="0"/>
      <w:bCs/>
      <w:sz w:val="20"/>
      <w:u w:val="single"/>
    </w:rPr>
  </w:style>
  <w:style w:type="paragraph" w:customStyle="1" w:styleId="2ndLevel-TAG">
    <w:name w:val="2nd Level - TAG"/>
    <w:basedOn w:val="Normal"/>
    <w:next w:val="Normal"/>
    <w:uiPriority w:val="99"/>
    <w:qFormat/>
    <w:rsid w:val="008B67FB"/>
    <w:pPr>
      <w:spacing w:after="0" w:line="240" w:lineRule="auto"/>
    </w:pPr>
  </w:style>
  <w:style w:type="character" w:customStyle="1" w:styleId="underlining0">
    <w:name w:val="underlining"/>
    <w:rsid w:val="008B67FB"/>
  </w:style>
  <w:style w:type="character" w:customStyle="1" w:styleId="btitle">
    <w:name w:val="btitle"/>
    <w:rsid w:val="008B67FB"/>
  </w:style>
  <w:style w:type="character" w:customStyle="1" w:styleId="green">
    <w:name w:val="green"/>
    <w:rsid w:val="008B67FB"/>
  </w:style>
  <w:style w:type="paragraph" w:customStyle="1" w:styleId="CM14">
    <w:name w:val="CM14"/>
    <w:basedOn w:val="Normal"/>
    <w:uiPriority w:val="99"/>
    <w:qFormat/>
    <w:rsid w:val="008B67FB"/>
    <w:pPr>
      <w:spacing w:after="0" w:line="240" w:lineRule="auto"/>
    </w:pPr>
  </w:style>
  <w:style w:type="character" w:customStyle="1" w:styleId="BodyText33">
    <w:name w:val="Body Text3"/>
    <w:rsid w:val="008B67FB"/>
  </w:style>
  <w:style w:type="character" w:customStyle="1" w:styleId="BodytextBold">
    <w:name w:val="Body text + Bold"/>
    <w:rsid w:val="008B67FB"/>
  </w:style>
  <w:style w:type="character" w:customStyle="1" w:styleId="Bodytext6pt">
    <w:name w:val="Body text + 6 pt"/>
    <w:rsid w:val="008B67FB"/>
  </w:style>
  <w:style w:type="paragraph" w:customStyle="1" w:styleId="DebateBlocking">
    <w:name w:val="DebateBlocking"/>
    <w:basedOn w:val="Normal"/>
    <w:next w:val="Nothing"/>
    <w:uiPriority w:val="99"/>
    <w:qFormat/>
    <w:rsid w:val="008B67FB"/>
    <w:pPr>
      <w:spacing w:after="0" w:line="240" w:lineRule="auto"/>
    </w:pPr>
  </w:style>
  <w:style w:type="character" w:customStyle="1" w:styleId="BodytextItalic1">
    <w:name w:val="Body text + Italic1"/>
    <w:aliases w:val="Spacing 0 pt1"/>
    <w:uiPriority w:val="99"/>
    <w:rsid w:val="008B67FB"/>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8B67FB"/>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8B67FB"/>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8B67FB"/>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8B67FB"/>
  </w:style>
  <w:style w:type="paragraph" w:customStyle="1" w:styleId="8font">
    <w:name w:val="8font"/>
    <w:basedOn w:val="Normal"/>
    <w:next w:val="Normal"/>
    <w:autoRedefine/>
    <w:qFormat/>
    <w:rsid w:val="008B67FB"/>
    <w:pPr>
      <w:spacing w:after="0" w:line="240" w:lineRule="auto"/>
    </w:pPr>
    <w:rPr>
      <w:rFonts w:eastAsia="Cambria"/>
      <w:szCs w:val="16"/>
    </w:rPr>
  </w:style>
  <w:style w:type="paragraph" w:customStyle="1" w:styleId="CiteLittle">
    <w:name w:val="Cite Little"/>
    <w:next w:val="Normal"/>
    <w:qFormat/>
    <w:rsid w:val="008B67FB"/>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8B67FB"/>
    <w:rPr>
      <w:rFonts w:ascii="Times New Roman" w:eastAsia="MS Mincho" w:hAnsi="Times New Roman"/>
      <w:b/>
      <w:bCs/>
      <w:u w:val="thick"/>
    </w:rPr>
  </w:style>
  <w:style w:type="character" w:customStyle="1" w:styleId="StyleAsianMSMincho">
    <w:name w:val="Style (Asian) MS Mincho"/>
    <w:rsid w:val="008B67FB"/>
    <w:rPr>
      <w:rFonts w:ascii="Times New Roman" w:eastAsia="MS Mincho" w:hAnsi="Times New Roman"/>
      <w:u w:val="thick"/>
    </w:rPr>
  </w:style>
  <w:style w:type="paragraph" w:customStyle="1" w:styleId="docheader">
    <w:name w:val="doc header"/>
    <w:autoRedefine/>
    <w:qFormat/>
    <w:rsid w:val="008B67F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8B67FB"/>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8B67FB"/>
  </w:style>
  <w:style w:type="character" w:customStyle="1" w:styleId="CardCharChar1">
    <w:name w:val="Card Char Char1"/>
    <w:rsid w:val="008B67FB"/>
    <w:rPr>
      <w:b/>
      <w:bCs/>
      <w:sz w:val="28"/>
      <w:szCs w:val="28"/>
    </w:rPr>
  </w:style>
  <w:style w:type="character" w:customStyle="1" w:styleId="CharacterStyle3">
    <w:name w:val="Character Style 3"/>
    <w:uiPriority w:val="99"/>
    <w:rsid w:val="008B67FB"/>
    <w:rPr>
      <w:sz w:val="18"/>
      <w:szCs w:val="18"/>
    </w:rPr>
  </w:style>
  <w:style w:type="paragraph" w:customStyle="1" w:styleId="bloctitles">
    <w:name w:val="bloc titles"/>
    <w:basedOn w:val="Heading1"/>
    <w:next w:val="Normal"/>
    <w:link w:val="bloctitlesChar"/>
    <w:autoRedefine/>
    <w:qFormat/>
    <w:rsid w:val="008B67F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8B67FB"/>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8B67F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8B67FB"/>
    <w:rPr>
      <w:rFonts w:ascii="Calibri" w:eastAsia="Times New Roman" w:hAnsi="Calibri" w:cs="Times New Roman"/>
      <w:b/>
      <w:sz w:val="4"/>
      <w:szCs w:val="32"/>
      <w:u w:val="single"/>
    </w:rPr>
  </w:style>
  <w:style w:type="character" w:customStyle="1" w:styleId="UnderlineBoldChar">
    <w:name w:val="Underline Bold Char"/>
    <w:locked/>
    <w:rsid w:val="008B67FB"/>
    <w:rPr>
      <w:rFonts w:ascii="Times New Roman" w:eastAsia="Times New Roman" w:hAnsi="Times New Roman" w:cs="Calibri"/>
      <w:b/>
      <w:sz w:val="24"/>
      <w:szCs w:val="20"/>
      <w:u w:val="single"/>
    </w:rPr>
  </w:style>
  <w:style w:type="character" w:customStyle="1" w:styleId="tagChar0">
    <w:name w:val="%tag Char"/>
    <w:link w:val="tag"/>
    <w:uiPriority w:val="99"/>
    <w:rsid w:val="008B67FB"/>
    <w:rPr>
      <w:rFonts w:ascii="Calibri" w:hAnsi="Calibri"/>
    </w:rPr>
  </w:style>
  <w:style w:type="character" w:customStyle="1" w:styleId="AAAcardChar">
    <w:name w:val="AAAcard Char"/>
    <w:link w:val="AAAcard"/>
    <w:uiPriority w:val="99"/>
    <w:rsid w:val="008B67FB"/>
    <w:rPr>
      <w:rFonts w:ascii="Calibri" w:hAnsi="Calibri"/>
    </w:rPr>
  </w:style>
  <w:style w:type="character" w:customStyle="1" w:styleId="underlineCharChar0">
    <w:name w:val="underline Char Char"/>
    <w:rsid w:val="008B67FB"/>
    <w:rPr>
      <w:rFonts w:ascii="Arial Narrow" w:eastAsia="Times New Roman" w:hAnsi="Arial Narrow" w:cs="Calibri"/>
      <w:sz w:val="24"/>
      <w:u w:val="single"/>
    </w:rPr>
  </w:style>
  <w:style w:type="paragraph" w:customStyle="1" w:styleId="tagstyle0">
    <w:name w:val="tagstyle"/>
    <w:basedOn w:val="Normal"/>
    <w:rsid w:val="008B67FB"/>
    <w:pPr>
      <w:spacing w:before="100" w:beforeAutospacing="1" w:after="100" w:afterAutospacing="1" w:line="240" w:lineRule="auto"/>
    </w:pPr>
    <w:rPr>
      <w:rFonts w:eastAsia="Times New Roman"/>
      <w:sz w:val="24"/>
    </w:rPr>
  </w:style>
  <w:style w:type="character" w:customStyle="1" w:styleId="newsstorytitle">
    <w:name w:val="news_story_title"/>
    <w:rsid w:val="008B67FB"/>
  </w:style>
  <w:style w:type="character" w:customStyle="1" w:styleId="yqlink">
    <w:name w:val="yqlink"/>
    <w:rsid w:val="008B67FB"/>
  </w:style>
  <w:style w:type="character" w:customStyle="1" w:styleId="clbody">
    <w:name w:val="clbody"/>
    <w:rsid w:val="008B67FB"/>
  </w:style>
  <w:style w:type="character" w:customStyle="1" w:styleId="Boxing">
    <w:name w:val="Boxing"/>
    <w:rsid w:val="008B67FB"/>
    <w:rPr>
      <w:rFonts w:ascii="Arial Narrow" w:hAnsi="Arial Narrow"/>
      <w:dstrike w:val="0"/>
      <w:sz w:val="20"/>
      <w:bdr w:val="single" w:sz="2" w:space="0" w:color="auto"/>
      <w:vertAlign w:val="baseline"/>
    </w:rPr>
  </w:style>
  <w:style w:type="paragraph" w:customStyle="1" w:styleId="Analyticals">
    <w:name w:val="Analyticals"/>
    <w:basedOn w:val="Normal"/>
    <w:rsid w:val="008B67FB"/>
    <w:pPr>
      <w:spacing w:after="0" w:line="240" w:lineRule="auto"/>
    </w:pPr>
    <w:rPr>
      <w:rFonts w:eastAsia="Times New Roman"/>
      <w:sz w:val="24"/>
    </w:rPr>
  </w:style>
  <w:style w:type="character" w:customStyle="1" w:styleId="norm">
    <w:name w:val="norm"/>
    <w:rsid w:val="008B67FB"/>
  </w:style>
  <w:style w:type="character" w:customStyle="1" w:styleId="boldandunderlinecharcharcharcharcharcharcharcharcharcharcharcharcharcharcharchar0">
    <w:name w:val="boldandunderlinecharcharcharcharcharcharcharcharcharcharcharcharcharcharcharchar"/>
    <w:rsid w:val="008B67FB"/>
  </w:style>
  <w:style w:type="character" w:customStyle="1" w:styleId="underlinecharcharcharcharcharcharcharcharcharcharcharcharcharchar0">
    <w:name w:val="underlinecharcharcharcharcharcharcharcharcharcharcharcharcharchar"/>
    <w:rsid w:val="008B67FB"/>
  </w:style>
  <w:style w:type="character" w:customStyle="1" w:styleId="CharCharCharCharCharChar1Char">
    <w:name w:val="Char Char Char Char Char Char1 Char"/>
    <w:rsid w:val="008B67FB"/>
    <w:rPr>
      <w:rFonts w:ascii="Times New Roman" w:eastAsia="Times New Roman" w:hAnsi="Times New Roman" w:cs="Times New Roman"/>
      <w:b/>
      <w:sz w:val="24"/>
      <w:szCs w:val="24"/>
    </w:rPr>
  </w:style>
  <w:style w:type="character" w:customStyle="1" w:styleId="Taggin-New">
    <w:name w:val="Taggin - New"/>
    <w:rsid w:val="008B67FB"/>
    <w:rPr>
      <w:rFonts w:ascii="Arial Narrow" w:hAnsi="Arial Narrow"/>
      <w:b/>
      <w:sz w:val="22"/>
    </w:rPr>
  </w:style>
  <w:style w:type="character" w:customStyle="1" w:styleId="emphasis22">
    <w:name w:val="emphasis2"/>
    <w:rsid w:val="008B67FB"/>
  </w:style>
  <w:style w:type="character" w:customStyle="1" w:styleId="citechar0">
    <w:name w:val="citechar"/>
    <w:rsid w:val="008B67F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8B67FB"/>
    <w:rPr>
      <w:sz w:val="24"/>
      <w:szCs w:val="24"/>
      <w:lang w:val="en-US" w:eastAsia="en-US" w:bidi="ar-SA"/>
    </w:rPr>
  </w:style>
  <w:style w:type="character" w:customStyle="1" w:styleId="NewTag">
    <w:name w:val="NewTag"/>
    <w:uiPriority w:val="1"/>
    <w:qFormat/>
    <w:rsid w:val="008B67FB"/>
    <w:rPr>
      <w:rFonts w:ascii="Georgia" w:hAnsi="Georgia"/>
      <w:b/>
      <w:sz w:val="24"/>
    </w:rPr>
  </w:style>
  <w:style w:type="character" w:customStyle="1" w:styleId="searchtools-record-title">
    <w:name w:val="searchtools-record-title"/>
    <w:basedOn w:val="DefaultParagraphFont"/>
    <w:rsid w:val="008B67FB"/>
  </w:style>
  <w:style w:type="character" w:customStyle="1" w:styleId="HighlightedUnderline0">
    <w:name w:val="Highlighted Underline"/>
    <w:basedOn w:val="DefaultParagraphFont"/>
    <w:uiPriority w:val="1"/>
    <w:qFormat/>
    <w:rsid w:val="008B67FB"/>
    <w:rPr>
      <w:rFonts w:ascii="Arial Narrow" w:hAnsi="Arial Narrow"/>
      <w:b w:val="0"/>
      <w:sz w:val="22"/>
      <w:u w:val="single"/>
      <w:bdr w:val="none" w:sz="0" w:space="0" w:color="auto"/>
      <w:shd w:val="clear" w:color="auto" w:fill="C76361"/>
    </w:rPr>
  </w:style>
  <w:style w:type="character" w:customStyle="1" w:styleId="rightside">
    <w:name w:val="rightside"/>
    <w:rsid w:val="008B67FB"/>
  </w:style>
  <w:style w:type="character" w:customStyle="1" w:styleId="flourish">
    <w:name w:val="flourish"/>
    <w:rsid w:val="008B67FB"/>
  </w:style>
  <w:style w:type="character" w:customStyle="1" w:styleId="style150">
    <w:name w:val="style150"/>
    <w:rsid w:val="008B67FB"/>
  </w:style>
  <w:style w:type="character" w:customStyle="1" w:styleId="head">
    <w:name w:val="head"/>
    <w:rsid w:val="008B67FB"/>
  </w:style>
  <w:style w:type="character" w:customStyle="1" w:styleId="first-letter">
    <w:name w:val="first-letter"/>
    <w:rsid w:val="008B67FB"/>
  </w:style>
  <w:style w:type="character" w:customStyle="1" w:styleId="focusparagraph">
    <w:name w:val="focusparagraph"/>
    <w:rsid w:val="008B67FB"/>
  </w:style>
  <w:style w:type="character" w:customStyle="1" w:styleId="StyleUnderlineCharChar111pt">
    <w:name w:val="Style Underline Char Char1 + 11 pt"/>
    <w:rsid w:val="008B67FB"/>
    <w:rPr>
      <w:rFonts w:ascii="Times New Roman" w:hAnsi="Times New Roman"/>
      <w:sz w:val="20"/>
      <w:u w:val="single"/>
      <w:lang w:val="en-US" w:eastAsia="en-US" w:bidi="ar-SA"/>
    </w:rPr>
  </w:style>
  <w:style w:type="character" w:customStyle="1" w:styleId="CharChar31">
    <w:name w:val="Char Char31"/>
    <w:rsid w:val="008B67FB"/>
    <w:rPr>
      <w:rFonts w:cs="Arial"/>
      <w:b/>
      <w:bCs/>
      <w:szCs w:val="32"/>
      <w:lang w:val="en-US" w:eastAsia="en-US" w:bidi="ar-SA"/>
    </w:rPr>
  </w:style>
  <w:style w:type="character" w:customStyle="1" w:styleId="citationgenerated">
    <w:name w:val="citation generated"/>
    <w:rsid w:val="008B67FB"/>
  </w:style>
  <w:style w:type="character" w:customStyle="1" w:styleId="commentstext0">
    <w:name w:val="comments_text"/>
    <w:uiPriority w:val="99"/>
    <w:rsid w:val="008B67FB"/>
    <w:rPr>
      <w:rFonts w:cs="Times New Roman"/>
    </w:rPr>
  </w:style>
  <w:style w:type="paragraph" w:customStyle="1" w:styleId="CM25">
    <w:name w:val="CM25"/>
    <w:basedOn w:val="Default"/>
    <w:next w:val="Default"/>
    <w:qFormat/>
    <w:rsid w:val="008B67FB"/>
    <w:pPr>
      <w:spacing w:after="233" w:line="276" w:lineRule="auto"/>
    </w:pPr>
    <w:rPr>
      <w:rFonts w:ascii="Georgia" w:eastAsia="Calibri" w:hAnsi="Georgia"/>
      <w:color w:val="auto"/>
      <w:sz w:val="22"/>
    </w:rPr>
  </w:style>
  <w:style w:type="character" w:customStyle="1" w:styleId="FontStyle29">
    <w:name w:val="Font Style29"/>
    <w:uiPriority w:val="99"/>
    <w:rsid w:val="008B67FB"/>
    <w:rPr>
      <w:rFonts w:ascii="Arial" w:hAnsi="Arial" w:cs="Arial"/>
      <w:sz w:val="14"/>
      <w:szCs w:val="14"/>
    </w:rPr>
  </w:style>
  <w:style w:type="character" w:customStyle="1" w:styleId="A8">
    <w:name w:val="A8"/>
    <w:rsid w:val="008B67FB"/>
    <w:rPr>
      <w:color w:val="000000"/>
      <w:sz w:val="12"/>
      <w:szCs w:val="12"/>
    </w:rPr>
  </w:style>
  <w:style w:type="character" w:customStyle="1" w:styleId="apturelink">
    <w:name w:val="apturelink"/>
    <w:rsid w:val="008B67FB"/>
  </w:style>
  <w:style w:type="character" w:customStyle="1" w:styleId="apturelinkicon">
    <w:name w:val="apturelinkicon"/>
    <w:rsid w:val="008B67FB"/>
  </w:style>
  <w:style w:type="character" w:customStyle="1" w:styleId="titletxt">
    <w:name w:val="titletxt"/>
    <w:rsid w:val="008B67FB"/>
  </w:style>
  <w:style w:type="character" w:customStyle="1" w:styleId="colbcopy">
    <w:name w:val="colbcopy"/>
    <w:rsid w:val="008B67FB"/>
  </w:style>
  <w:style w:type="character" w:customStyle="1" w:styleId="hcard">
    <w:name w:val="hcard"/>
    <w:rsid w:val="008B67FB"/>
  </w:style>
  <w:style w:type="table" w:styleId="MediumGrid2">
    <w:name w:val="Medium Grid 2"/>
    <w:basedOn w:val="TableNormal"/>
    <w:uiPriority w:val="68"/>
    <w:rsid w:val="008B67F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8B67FB"/>
    <w:rPr>
      <w:rFonts w:ascii="Courier" w:eastAsia="Cambria" w:hAnsi="Courier"/>
      <w:sz w:val="21"/>
      <w:szCs w:val="21"/>
    </w:rPr>
  </w:style>
  <w:style w:type="paragraph" w:customStyle="1" w:styleId="hotroute2">
    <w:name w:val="hotroute"/>
    <w:basedOn w:val="Normal"/>
    <w:qFormat/>
    <w:rsid w:val="008B67FB"/>
    <w:pPr>
      <w:spacing w:after="0" w:line="240" w:lineRule="auto"/>
      <w:ind w:left="288"/>
    </w:pPr>
  </w:style>
  <w:style w:type="paragraph" w:customStyle="1" w:styleId="DeleteAnalytics">
    <w:name w:val="Delete Analytics"/>
    <w:basedOn w:val="Heading4"/>
    <w:qFormat/>
    <w:rsid w:val="008B67FB"/>
    <w:pPr>
      <w:spacing w:before="200" w:line="240" w:lineRule="auto"/>
    </w:pPr>
    <w:rPr>
      <w:iCs w:val="0"/>
      <w:color w:val="800000"/>
      <w:sz w:val="22"/>
    </w:rPr>
  </w:style>
  <w:style w:type="paragraph" w:customStyle="1" w:styleId="ReallyFuckingSmall0">
    <w:name w:val="Really Fucking Small"/>
    <w:basedOn w:val="Normal"/>
    <w:link w:val="ReallyFuckingSmallChar0"/>
    <w:rsid w:val="008B67FB"/>
    <w:pPr>
      <w:spacing w:after="0" w:line="240" w:lineRule="auto"/>
      <w:ind w:left="144"/>
    </w:pPr>
    <w:rPr>
      <w:rFonts w:eastAsia="Times New Roman"/>
      <w:sz w:val="12"/>
    </w:rPr>
  </w:style>
  <w:style w:type="character" w:customStyle="1" w:styleId="ReallyFuckingSmallChar0">
    <w:name w:val="Really Fucking Small Char"/>
    <w:link w:val="ReallyFuckingSmall0"/>
    <w:rsid w:val="008B67FB"/>
    <w:rPr>
      <w:rFonts w:ascii="Calibri" w:eastAsia="Times New Roman" w:hAnsi="Calibri"/>
      <w:sz w:val="12"/>
    </w:rPr>
  </w:style>
  <w:style w:type="paragraph" w:customStyle="1" w:styleId="Boxempahsis">
    <w:name w:val="Box empahsis"/>
    <w:basedOn w:val="Normal"/>
    <w:link w:val="BoxempahsisChar"/>
    <w:qFormat/>
    <w:rsid w:val="008B67FB"/>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8B67FB"/>
    <w:rPr>
      <w:rFonts w:ascii="Franklin Gothic Heavy" w:hAnsi="Franklin Gothic Heavy"/>
      <w:sz w:val="24"/>
      <w:u w:val="single"/>
      <w:bdr w:val="single" w:sz="4" w:space="0" w:color="auto"/>
    </w:rPr>
  </w:style>
  <w:style w:type="character" w:customStyle="1" w:styleId="Qualified">
    <w:name w:val="Qualified"/>
    <w:rsid w:val="008B67FB"/>
    <w:rPr>
      <w:rFonts w:asciiTheme="majorHAnsi" w:hAnsiTheme="majorHAnsi"/>
      <w:b/>
      <w:bCs/>
      <w:sz w:val="16"/>
    </w:rPr>
  </w:style>
  <w:style w:type="character" w:customStyle="1" w:styleId="Underline-Highlighted-WFU">
    <w:name w:val="Underline-Highlighted-WFU"/>
    <w:basedOn w:val="DefaultParagraphFont"/>
    <w:uiPriority w:val="1"/>
    <w:qFormat/>
    <w:rsid w:val="008B67F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8B67FB"/>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8B67FB"/>
    <w:rPr>
      <w:rFonts w:ascii="Arial" w:eastAsia="Times New Roman" w:hAnsi="Arial" w:cs="Arial"/>
      <w:b/>
      <w:bCs/>
      <w:kern w:val="32"/>
      <w:sz w:val="28"/>
      <w:szCs w:val="32"/>
    </w:rPr>
  </w:style>
  <w:style w:type="character" w:customStyle="1" w:styleId="columntexthead">
    <w:name w:val="columntexthead"/>
    <w:rsid w:val="008B67FB"/>
  </w:style>
  <w:style w:type="character" w:customStyle="1" w:styleId="instruction">
    <w:name w:val="instruction"/>
    <w:rsid w:val="008B67FB"/>
  </w:style>
  <w:style w:type="character" w:customStyle="1" w:styleId="listpipe">
    <w:name w:val="listpipe"/>
    <w:rsid w:val="008B67FB"/>
  </w:style>
  <w:style w:type="character" w:customStyle="1" w:styleId="imagelink">
    <w:name w:val="imagelink"/>
    <w:rsid w:val="008B67FB"/>
  </w:style>
  <w:style w:type="character" w:customStyle="1" w:styleId="leadin">
    <w:name w:val="leadin"/>
    <w:rsid w:val="008B67FB"/>
  </w:style>
  <w:style w:type="character" w:customStyle="1" w:styleId="A4">
    <w:name w:val="A4"/>
    <w:uiPriority w:val="99"/>
    <w:rsid w:val="008B67FB"/>
    <w:rPr>
      <w:rFonts w:ascii="Baskerville" w:hAnsi="Baskerville" w:cs="Baskerville"/>
      <w:b/>
      <w:bCs/>
      <w:color w:val="000000"/>
      <w:sz w:val="22"/>
      <w:szCs w:val="22"/>
    </w:rPr>
  </w:style>
  <w:style w:type="character" w:customStyle="1" w:styleId="noticiabyline">
    <w:name w:val="noticia_byline"/>
    <w:rsid w:val="008B67FB"/>
  </w:style>
  <w:style w:type="character" w:customStyle="1" w:styleId="sep">
    <w:name w:val="sep"/>
    <w:rsid w:val="008B67FB"/>
  </w:style>
  <w:style w:type="character" w:customStyle="1" w:styleId="rightnowyahoo">
    <w:name w:val="right_now_yahoo"/>
    <w:rsid w:val="008B67FB"/>
  </w:style>
  <w:style w:type="character" w:customStyle="1" w:styleId="submittedmeta">
    <w:name w:val="submitted meta"/>
    <w:rsid w:val="008B67FB"/>
  </w:style>
  <w:style w:type="character" w:customStyle="1" w:styleId="A10">
    <w:name w:val="A10"/>
    <w:uiPriority w:val="99"/>
    <w:rsid w:val="008B67FB"/>
    <w:rPr>
      <w:color w:val="000000"/>
      <w:sz w:val="12"/>
      <w:szCs w:val="12"/>
    </w:rPr>
  </w:style>
  <w:style w:type="paragraph" w:customStyle="1" w:styleId="Pa7">
    <w:name w:val="Pa7"/>
    <w:basedOn w:val="Default"/>
    <w:next w:val="Default"/>
    <w:uiPriority w:val="99"/>
    <w:qFormat/>
    <w:rsid w:val="008B67FB"/>
    <w:pPr>
      <w:spacing w:before="280" w:line="221" w:lineRule="atLeast"/>
    </w:pPr>
    <w:rPr>
      <w:rFonts w:ascii="Baskerville" w:eastAsia="Times New Roman" w:hAnsi="Baskerville"/>
      <w:color w:val="auto"/>
    </w:rPr>
  </w:style>
  <w:style w:type="character" w:customStyle="1" w:styleId="AAAunderline">
    <w:name w:val="AAAunderline"/>
    <w:qFormat/>
    <w:rsid w:val="008B67FB"/>
    <w:rPr>
      <w:b/>
      <w:u w:val="single"/>
    </w:rPr>
  </w:style>
  <w:style w:type="paragraph" w:customStyle="1" w:styleId="IndexHeader">
    <w:name w:val="Index Header"/>
    <w:basedOn w:val="Normal"/>
    <w:rsid w:val="008B67FB"/>
    <w:pPr>
      <w:spacing w:after="0" w:line="240" w:lineRule="auto"/>
      <w:ind w:left="-720"/>
      <w:outlineLvl w:val="0"/>
    </w:pPr>
    <w:rPr>
      <w:rFonts w:eastAsia="Times New Roman"/>
      <w:b/>
      <w:bCs/>
      <w:sz w:val="36"/>
      <w:szCs w:val="20"/>
    </w:rPr>
  </w:style>
  <w:style w:type="character" w:customStyle="1" w:styleId="IndexHeaderChar">
    <w:name w:val="Index Header Char"/>
    <w:rsid w:val="008B67FB"/>
    <w:rPr>
      <w:rFonts w:ascii="Times New Roman" w:eastAsia="Times New Roman" w:hAnsi="Times New Roman"/>
      <w:b/>
      <w:bCs/>
      <w:sz w:val="36"/>
    </w:rPr>
  </w:style>
  <w:style w:type="paragraph" w:customStyle="1" w:styleId="CardRead">
    <w:name w:val="Card_Read"/>
    <w:basedOn w:val="Normal"/>
    <w:rsid w:val="008B67FB"/>
    <w:pPr>
      <w:spacing w:after="0" w:line="240" w:lineRule="auto"/>
    </w:pPr>
    <w:rPr>
      <w:rFonts w:ascii="Times" w:eastAsia="Times" w:hAnsi="Times"/>
      <w:szCs w:val="20"/>
    </w:rPr>
  </w:style>
  <w:style w:type="paragraph" w:customStyle="1" w:styleId="CardNU">
    <w:name w:val="CardNU"/>
    <w:basedOn w:val="Normal"/>
    <w:rsid w:val="008B67FB"/>
    <w:pPr>
      <w:spacing w:after="0" w:line="240" w:lineRule="auto"/>
    </w:pPr>
    <w:rPr>
      <w:rFonts w:ascii="Times" w:eastAsia="Times" w:hAnsi="Times"/>
      <w:sz w:val="14"/>
      <w:szCs w:val="20"/>
    </w:rPr>
  </w:style>
  <w:style w:type="paragraph" w:customStyle="1" w:styleId="StyleHeading310pt">
    <w:name w:val="Style Heading 3 + 10 pt"/>
    <w:basedOn w:val="Heading3"/>
    <w:rsid w:val="008B67FB"/>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8B67FB"/>
    <w:rPr>
      <w:rFonts w:ascii="Times New Roman" w:eastAsia="Times New Roman" w:hAnsi="Times New Roman" w:cs="Arial"/>
      <w:b/>
      <w:bCs/>
      <w:sz w:val="26"/>
      <w:szCs w:val="26"/>
    </w:rPr>
  </w:style>
  <w:style w:type="paragraph" w:customStyle="1" w:styleId="Style30">
    <w:name w:val="Style 3"/>
    <w:basedOn w:val="Normal"/>
    <w:rsid w:val="008B67FB"/>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8B67FB"/>
    <w:rPr>
      <w:b/>
      <w:sz w:val="22"/>
      <w:szCs w:val="24"/>
      <w:u w:val="single"/>
      <w:lang w:val="en-US" w:eastAsia="en-US" w:bidi="ar-SA"/>
    </w:rPr>
  </w:style>
  <w:style w:type="paragraph" w:customStyle="1" w:styleId="CardText-NotUnderlined">
    <w:name w:val="Card Text - Not Underlined"/>
    <w:basedOn w:val="Normal"/>
    <w:rsid w:val="008B67FB"/>
    <w:pPr>
      <w:spacing w:after="60" w:line="240" w:lineRule="auto"/>
    </w:pPr>
    <w:rPr>
      <w:rFonts w:eastAsia="Times New Roman"/>
      <w:sz w:val="18"/>
    </w:rPr>
  </w:style>
  <w:style w:type="paragraph" w:customStyle="1" w:styleId="OmniPage8">
    <w:name w:val="OmniPage #8"/>
    <w:basedOn w:val="Normal"/>
    <w:rsid w:val="008B67FB"/>
    <w:pPr>
      <w:spacing w:after="0" w:line="240" w:lineRule="auto"/>
    </w:pPr>
    <w:rPr>
      <w:rFonts w:eastAsia="Times New Roman"/>
      <w:color w:val="000000"/>
      <w:sz w:val="20"/>
      <w:szCs w:val="20"/>
    </w:rPr>
  </w:style>
  <w:style w:type="paragraph" w:customStyle="1" w:styleId="OmniPage2">
    <w:name w:val="OmniPage #2"/>
    <w:basedOn w:val="Normal"/>
    <w:rsid w:val="008B67FB"/>
    <w:pPr>
      <w:spacing w:after="0" w:line="240" w:lineRule="auto"/>
    </w:pPr>
    <w:rPr>
      <w:rFonts w:eastAsia="Times New Roman"/>
      <w:color w:val="000000"/>
      <w:sz w:val="20"/>
      <w:szCs w:val="20"/>
    </w:rPr>
  </w:style>
  <w:style w:type="paragraph" w:customStyle="1" w:styleId="OmniPage6">
    <w:name w:val="OmniPage #6"/>
    <w:basedOn w:val="Normal"/>
    <w:rsid w:val="008B67FB"/>
    <w:pPr>
      <w:spacing w:after="0" w:line="240" w:lineRule="auto"/>
    </w:pPr>
    <w:rPr>
      <w:rFonts w:eastAsia="Times New Roman"/>
      <w:color w:val="000000"/>
      <w:sz w:val="20"/>
      <w:szCs w:val="20"/>
    </w:rPr>
  </w:style>
  <w:style w:type="paragraph" w:customStyle="1" w:styleId="OmniPage7">
    <w:name w:val="OmniPage #7"/>
    <w:basedOn w:val="Normal"/>
    <w:rsid w:val="008B67FB"/>
    <w:pPr>
      <w:spacing w:after="0" w:line="240" w:lineRule="auto"/>
    </w:pPr>
    <w:rPr>
      <w:rFonts w:eastAsia="Times New Roman"/>
      <w:color w:val="000000"/>
      <w:sz w:val="20"/>
      <w:szCs w:val="20"/>
    </w:rPr>
  </w:style>
  <w:style w:type="paragraph" w:customStyle="1" w:styleId="OmniPage11">
    <w:name w:val="OmniPage #11"/>
    <w:basedOn w:val="Normal"/>
    <w:rsid w:val="008B67FB"/>
    <w:pPr>
      <w:spacing w:after="0" w:line="240" w:lineRule="auto"/>
    </w:pPr>
    <w:rPr>
      <w:rFonts w:eastAsia="Times New Roman"/>
      <w:color w:val="000000"/>
      <w:sz w:val="20"/>
      <w:szCs w:val="20"/>
    </w:rPr>
  </w:style>
  <w:style w:type="paragraph" w:customStyle="1" w:styleId="OmniPage12">
    <w:name w:val="OmniPage #12"/>
    <w:basedOn w:val="Normal"/>
    <w:rsid w:val="008B67FB"/>
    <w:pPr>
      <w:spacing w:after="0" w:line="240" w:lineRule="auto"/>
    </w:pPr>
    <w:rPr>
      <w:rFonts w:eastAsia="Times New Roman"/>
      <w:color w:val="000000"/>
      <w:sz w:val="20"/>
      <w:szCs w:val="20"/>
    </w:rPr>
  </w:style>
  <w:style w:type="paragraph" w:customStyle="1" w:styleId="OmniPage13">
    <w:name w:val="OmniPage #13"/>
    <w:basedOn w:val="Normal"/>
    <w:rsid w:val="008B67FB"/>
    <w:pPr>
      <w:spacing w:after="0" w:line="240" w:lineRule="auto"/>
    </w:pPr>
    <w:rPr>
      <w:rFonts w:eastAsia="Times New Roman"/>
      <w:color w:val="000000"/>
      <w:sz w:val="20"/>
      <w:szCs w:val="20"/>
    </w:rPr>
  </w:style>
  <w:style w:type="paragraph" w:customStyle="1" w:styleId="OmniPage14">
    <w:name w:val="OmniPage #14"/>
    <w:basedOn w:val="Normal"/>
    <w:rsid w:val="008B67FB"/>
    <w:pPr>
      <w:spacing w:after="0" w:line="240" w:lineRule="auto"/>
    </w:pPr>
    <w:rPr>
      <w:rFonts w:eastAsia="Times New Roman"/>
      <w:color w:val="000000"/>
      <w:sz w:val="20"/>
      <w:szCs w:val="20"/>
    </w:rPr>
  </w:style>
  <w:style w:type="paragraph" w:customStyle="1" w:styleId="OmniPage15">
    <w:name w:val="OmniPage #15"/>
    <w:basedOn w:val="Normal"/>
    <w:rsid w:val="008B67FB"/>
    <w:pPr>
      <w:spacing w:after="0" w:line="240" w:lineRule="auto"/>
    </w:pPr>
    <w:rPr>
      <w:rFonts w:eastAsia="Times New Roman"/>
      <w:color w:val="000000"/>
      <w:sz w:val="20"/>
      <w:szCs w:val="20"/>
    </w:rPr>
  </w:style>
  <w:style w:type="paragraph" w:customStyle="1" w:styleId="OmniPage17">
    <w:name w:val="OmniPage #17"/>
    <w:basedOn w:val="Normal"/>
    <w:rsid w:val="008B67FB"/>
    <w:pPr>
      <w:spacing w:after="0" w:line="240" w:lineRule="auto"/>
    </w:pPr>
    <w:rPr>
      <w:rFonts w:eastAsia="Times New Roman"/>
      <w:color w:val="000000"/>
      <w:sz w:val="20"/>
      <w:szCs w:val="20"/>
    </w:rPr>
  </w:style>
  <w:style w:type="paragraph" w:customStyle="1" w:styleId="OmniPage19">
    <w:name w:val="OmniPage #19"/>
    <w:basedOn w:val="Normal"/>
    <w:rsid w:val="008B67FB"/>
    <w:pPr>
      <w:spacing w:after="0" w:line="240" w:lineRule="auto"/>
    </w:pPr>
    <w:rPr>
      <w:rFonts w:eastAsia="Times New Roman"/>
      <w:color w:val="000000"/>
      <w:sz w:val="20"/>
      <w:szCs w:val="20"/>
    </w:rPr>
  </w:style>
  <w:style w:type="paragraph" w:customStyle="1" w:styleId="OmniPage20">
    <w:name w:val="OmniPage #20"/>
    <w:basedOn w:val="Normal"/>
    <w:rsid w:val="008B67FB"/>
    <w:pPr>
      <w:spacing w:after="0" w:line="240" w:lineRule="auto"/>
    </w:pPr>
    <w:rPr>
      <w:rFonts w:eastAsia="Times New Roman"/>
      <w:color w:val="000000"/>
      <w:sz w:val="20"/>
      <w:szCs w:val="20"/>
    </w:rPr>
  </w:style>
  <w:style w:type="paragraph" w:customStyle="1" w:styleId="OmniPage21">
    <w:name w:val="OmniPage #21"/>
    <w:basedOn w:val="Normal"/>
    <w:rsid w:val="008B67FB"/>
    <w:pPr>
      <w:spacing w:after="0" w:line="240" w:lineRule="auto"/>
    </w:pPr>
    <w:rPr>
      <w:rFonts w:eastAsia="Times New Roman"/>
      <w:color w:val="000000"/>
      <w:sz w:val="20"/>
      <w:szCs w:val="20"/>
    </w:rPr>
  </w:style>
  <w:style w:type="paragraph" w:customStyle="1" w:styleId="OmniPage22">
    <w:name w:val="OmniPage #22"/>
    <w:basedOn w:val="Normal"/>
    <w:rsid w:val="008B67FB"/>
    <w:pPr>
      <w:spacing w:after="0" w:line="240" w:lineRule="auto"/>
    </w:pPr>
    <w:rPr>
      <w:rFonts w:eastAsia="Times New Roman"/>
      <w:color w:val="000000"/>
      <w:sz w:val="20"/>
      <w:szCs w:val="20"/>
    </w:rPr>
  </w:style>
  <w:style w:type="paragraph" w:customStyle="1" w:styleId="OmniPage25">
    <w:name w:val="OmniPage #25"/>
    <w:basedOn w:val="Normal"/>
    <w:rsid w:val="008B67FB"/>
    <w:pPr>
      <w:spacing w:after="0" w:line="240" w:lineRule="auto"/>
    </w:pPr>
    <w:rPr>
      <w:rFonts w:eastAsia="Times New Roman"/>
      <w:color w:val="000000"/>
      <w:sz w:val="20"/>
      <w:szCs w:val="20"/>
    </w:rPr>
  </w:style>
  <w:style w:type="paragraph" w:customStyle="1" w:styleId="OmniPage18">
    <w:name w:val="OmniPage #18"/>
    <w:basedOn w:val="Normal"/>
    <w:rsid w:val="008B67FB"/>
    <w:pPr>
      <w:spacing w:after="0" w:line="240" w:lineRule="auto"/>
    </w:pPr>
    <w:rPr>
      <w:rFonts w:eastAsia="Times New Roman"/>
      <w:color w:val="000000"/>
      <w:sz w:val="20"/>
      <w:szCs w:val="20"/>
    </w:rPr>
  </w:style>
  <w:style w:type="paragraph" w:customStyle="1" w:styleId="OmniPage26">
    <w:name w:val="OmniPage #26"/>
    <w:basedOn w:val="Normal"/>
    <w:rsid w:val="008B67FB"/>
    <w:pPr>
      <w:spacing w:after="0" w:line="240" w:lineRule="auto"/>
    </w:pPr>
    <w:rPr>
      <w:rFonts w:eastAsia="Times New Roman"/>
      <w:color w:val="000000"/>
      <w:sz w:val="20"/>
      <w:szCs w:val="20"/>
    </w:rPr>
  </w:style>
  <w:style w:type="character" w:customStyle="1" w:styleId="iagsheaderlarge">
    <w:name w:val="iags_header_large"/>
    <w:rsid w:val="008B67FB"/>
  </w:style>
  <w:style w:type="paragraph" w:customStyle="1" w:styleId="OmniPage9">
    <w:name w:val="OmniPage #9"/>
    <w:basedOn w:val="Normal"/>
    <w:rsid w:val="008B67FB"/>
    <w:pPr>
      <w:spacing w:after="0" w:line="240" w:lineRule="auto"/>
    </w:pPr>
    <w:rPr>
      <w:rFonts w:eastAsia="Times New Roman"/>
      <w:color w:val="000000"/>
      <w:sz w:val="20"/>
      <w:szCs w:val="20"/>
    </w:rPr>
  </w:style>
  <w:style w:type="paragraph" w:customStyle="1" w:styleId="OmniPage5">
    <w:name w:val="OmniPage #5"/>
    <w:basedOn w:val="Normal"/>
    <w:rsid w:val="008B67FB"/>
    <w:pPr>
      <w:spacing w:after="0" w:line="240" w:lineRule="auto"/>
    </w:pPr>
    <w:rPr>
      <w:rFonts w:eastAsia="Times New Roman"/>
      <w:color w:val="000000"/>
      <w:sz w:val="20"/>
      <w:szCs w:val="20"/>
    </w:rPr>
  </w:style>
  <w:style w:type="character" w:customStyle="1" w:styleId="style12char0">
    <w:name w:val="style12char"/>
    <w:rsid w:val="008B67FB"/>
  </w:style>
  <w:style w:type="character" w:customStyle="1" w:styleId="charchar2">
    <w:name w:val="charchar2"/>
    <w:rsid w:val="008B67FB"/>
  </w:style>
  <w:style w:type="character" w:customStyle="1" w:styleId="style11char0">
    <w:name w:val="style11char"/>
    <w:rsid w:val="008B67FB"/>
  </w:style>
  <w:style w:type="paragraph" w:customStyle="1" w:styleId="CitesandCardText">
    <w:name w:val="Cites and Card Text"/>
    <w:basedOn w:val="Normal"/>
    <w:rsid w:val="008B67FB"/>
    <w:pPr>
      <w:spacing w:after="0" w:line="240" w:lineRule="auto"/>
    </w:pPr>
    <w:rPr>
      <w:rFonts w:eastAsia="Times New Roman"/>
      <w:sz w:val="20"/>
    </w:rPr>
  </w:style>
  <w:style w:type="paragraph" w:styleId="List2">
    <w:name w:val="List 2"/>
    <w:basedOn w:val="Default"/>
    <w:next w:val="Default"/>
    <w:rsid w:val="008B67FB"/>
    <w:rPr>
      <w:rFonts w:eastAsia="Times New Roman"/>
      <w:color w:val="auto"/>
    </w:rPr>
  </w:style>
  <w:style w:type="paragraph" w:customStyle="1" w:styleId="Style16">
    <w:name w:val="Style 16"/>
    <w:basedOn w:val="Normal"/>
    <w:rsid w:val="008B67FB"/>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8B67FB"/>
    <w:pPr>
      <w:spacing w:after="0" w:line="240" w:lineRule="auto"/>
    </w:pPr>
    <w:rPr>
      <w:rFonts w:eastAsia="Times New Roman"/>
    </w:rPr>
  </w:style>
  <w:style w:type="character" w:customStyle="1" w:styleId="smalltextChar0">
    <w:name w:val="smalltext Char"/>
    <w:link w:val="smalltext2"/>
    <w:rsid w:val="008B67FB"/>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8B67FB"/>
    <w:pPr>
      <w:spacing w:after="120"/>
    </w:pPr>
    <w:rPr>
      <w:rFonts w:eastAsia="Times New Roman"/>
      <w:color w:val="auto"/>
    </w:rPr>
  </w:style>
  <w:style w:type="paragraph" w:customStyle="1" w:styleId="headingChar">
    <w:name w:val="heading Char"/>
    <w:basedOn w:val="Normal"/>
    <w:rsid w:val="008B67FB"/>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8B67FB"/>
    <w:rPr>
      <w:b/>
      <w:sz w:val="22"/>
      <w:szCs w:val="24"/>
      <w:u w:val="single"/>
      <w:lang w:val="en-US" w:eastAsia="en-US" w:bidi="ar-SA"/>
    </w:rPr>
  </w:style>
  <w:style w:type="paragraph" w:customStyle="1" w:styleId="Bullets-squares">
    <w:name w:val="Bullets - squares"/>
    <w:basedOn w:val="Normal"/>
    <w:next w:val="Normal"/>
    <w:rsid w:val="008B67FB"/>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8B67FB"/>
    <w:pPr>
      <w:spacing w:after="0" w:line="240" w:lineRule="auto"/>
      <w:ind w:left="288"/>
    </w:pPr>
    <w:rPr>
      <w:rFonts w:asciiTheme="minorHAnsi" w:hAnsiTheme="minorHAnsi"/>
      <w:u w:val="single"/>
    </w:rPr>
  </w:style>
  <w:style w:type="paragraph" w:customStyle="1" w:styleId="Size8">
    <w:name w:val="Size 8"/>
    <w:link w:val="Size8Char"/>
    <w:rsid w:val="008B67FB"/>
    <w:pPr>
      <w:spacing w:after="0" w:line="240" w:lineRule="auto"/>
    </w:pPr>
    <w:rPr>
      <w:rFonts w:ascii="Times New Roman" w:eastAsia="Times New Roman" w:hAnsi="Times New Roman" w:cs="Times New Roman"/>
      <w:sz w:val="16"/>
    </w:rPr>
  </w:style>
  <w:style w:type="character" w:customStyle="1" w:styleId="Size8Char">
    <w:name w:val="Size 8 Char"/>
    <w:link w:val="Size8"/>
    <w:rsid w:val="008B67FB"/>
    <w:rPr>
      <w:rFonts w:ascii="Times New Roman" w:eastAsia="Times New Roman" w:hAnsi="Times New Roman" w:cs="Times New Roman"/>
      <w:sz w:val="16"/>
    </w:rPr>
  </w:style>
  <w:style w:type="paragraph" w:customStyle="1" w:styleId="RegularCite">
    <w:name w:val="Regular Cite"/>
    <w:qFormat/>
    <w:rsid w:val="008B67FB"/>
    <w:pPr>
      <w:spacing w:after="0" w:line="240" w:lineRule="auto"/>
    </w:pPr>
    <w:rPr>
      <w:rFonts w:ascii="Times New Roman" w:eastAsia="Times New Roman" w:hAnsi="Times New Roman" w:cs="Times New Roman"/>
      <w:sz w:val="20"/>
    </w:rPr>
  </w:style>
  <w:style w:type="character" w:customStyle="1" w:styleId="eudoraheader">
    <w:name w:val="eudoraheader"/>
    <w:rsid w:val="008B67FB"/>
  </w:style>
  <w:style w:type="character" w:customStyle="1" w:styleId="emailstyle26">
    <w:name w:val="emailstyle26"/>
    <w:rsid w:val="008B67FB"/>
  </w:style>
  <w:style w:type="paragraph" w:customStyle="1" w:styleId="context">
    <w:name w:val="context"/>
    <w:basedOn w:val="Normal"/>
    <w:rsid w:val="008B67FB"/>
    <w:pPr>
      <w:spacing w:before="100" w:beforeAutospacing="1" w:after="100" w:afterAutospacing="1" w:line="240" w:lineRule="auto"/>
    </w:pPr>
    <w:rPr>
      <w:rFonts w:eastAsia="Times New Roman"/>
      <w:sz w:val="24"/>
    </w:rPr>
  </w:style>
  <w:style w:type="character" w:customStyle="1" w:styleId="newstitle1">
    <w:name w:val="newstitle1"/>
    <w:rsid w:val="008B67FB"/>
  </w:style>
  <w:style w:type="character" w:customStyle="1" w:styleId="dateline">
    <w:name w:val="dateline"/>
    <w:rsid w:val="008B67FB"/>
  </w:style>
  <w:style w:type="character" w:customStyle="1" w:styleId="sendtofriend">
    <w:name w:val="sendtofriend"/>
    <w:rsid w:val="008B67FB"/>
  </w:style>
  <w:style w:type="character" w:customStyle="1" w:styleId="pagetype">
    <w:name w:val="pagetype"/>
    <w:rsid w:val="008B67FB"/>
  </w:style>
  <w:style w:type="character" w:customStyle="1" w:styleId="byl">
    <w:name w:val="byl"/>
    <w:rsid w:val="008B67FB"/>
  </w:style>
  <w:style w:type="character" w:customStyle="1" w:styleId="byd">
    <w:name w:val="byd"/>
    <w:rsid w:val="008B67FB"/>
  </w:style>
  <w:style w:type="paragraph" w:customStyle="1" w:styleId="Size6">
    <w:name w:val="Size 6"/>
    <w:link w:val="Size6Char"/>
    <w:qFormat/>
    <w:rsid w:val="008B67FB"/>
    <w:pPr>
      <w:spacing w:after="0" w:line="240" w:lineRule="auto"/>
    </w:pPr>
    <w:rPr>
      <w:rFonts w:ascii="Times New Roman" w:eastAsia="Times New Roman" w:hAnsi="Times New Roman" w:cs="Times New Roman"/>
      <w:sz w:val="16"/>
    </w:rPr>
  </w:style>
  <w:style w:type="character" w:customStyle="1" w:styleId="Size6Char">
    <w:name w:val="Size 6 Char"/>
    <w:link w:val="Size6"/>
    <w:rsid w:val="008B67FB"/>
    <w:rPr>
      <w:rFonts w:ascii="Times New Roman" w:eastAsia="Times New Roman" w:hAnsi="Times New Roman" w:cs="Times New Roman"/>
      <w:sz w:val="16"/>
    </w:rPr>
  </w:style>
  <w:style w:type="character" w:customStyle="1" w:styleId="underliningchar0">
    <w:name w:val="underliningchar"/>
    <w:rsid w:val="008B67FB"/>
  </w:style>
  <w:style w:type="paragraph" w:customStyle="1" w:styleId="TxBrp11">
    <w:name w:val="TxBr_p11"/>
    <w:basedOn w:val="Normal"/>
    <w:rsid w:val="008B67FB"/>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8B67FB"/>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8B67FB"/>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8B67FB"/>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8B67FB"/>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8B67FB"/>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8B67FB"/>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8B67FB"/>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8B67FB"/>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8B67FB"/>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8B67FB"/>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8B67FB"/>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8B67FB"/>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8B67FB"/>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8B67FB"/>
    <w:rPr>
      <w:vanish w:val="0"/>
      <w:webHidden w:val="0"/>
      <w:color w:val="999999"/>
      <w:sz w:val="12"/>
      <w:szCs w:val="12"/>
      <w:specVanish/>
    </w:rPr>
  </w:style>
  <w:style w:type="paragraph" w:customStyle="1" w:styleId="CardsFont8pt">
    <w:name w:val="Cards + Font: 8 pt"/>
    <w:basedOn w:val="Normal"/>
    <w:rsid w:val="008B67FB"/>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8B67FB"/>
    <w:rPr>
      <w:sz w:val="16"/>
    </w:rPr>
  </w:style>
  <w:style w:type="character" w:customStyle="1" w:styleId="TagLineCharChar">
    <w:name w:val="Tag Line Char Char"/>
    <w:rsid w:val="008B67FB"/>
    <w:rPr>
      <w:rFonts w:cs="Arial"/>
      <w:b/>
      <w:bCs/>
      <w:iCs/>
      <w:sz w:val="24"/>
      <w:szCs w:val="28"/>
      <w:lang w:val="en-US" w:eastAsia="en-US" w:bidi="ar-SA"/>
    </w:rPr>
  </w:style>
  <w:style w:type="paragraph" w:customStyle="1" w:styleId="published">
    <w:name w:val="published"/>
    <w:basedOn w:val="Normal"/>
    <w:rsid w:val="008B67FB"/>
    <w:pPr>
      <w:spacing w:before="100" w:beforeAutospacing="1" w:after="100" w:afterAutospacing="1" w:line="240" w:lineRule="auto"/>
    </w:pPr>
    <w:rPr>
      <w:rFonts w:eastAsia="Times New Roman"/>
      <w:sz w:val="24"/>
    </w:rPr>
  </w:style>
  <w:style w:type="paragraph" w:customStyle="1" w:styleId="updated">
    <w:name w:val="updated"/>
    <w:basedOn w:val="Normal"/>
    <w:rsid w:val="008B67FB"/>
    <w:pPr>
      <w:spacing w:before="100" w:beforeAutospacing="1" w:after="100" w:afterAutospacing="1" w:line="240" w:lineRule="auto"/>
    </w:pPr>
    <w:rPr>
      <w:rFonts w:eastAsia="Times New Roman"/>
      <w:sz w:val="24"/>
    </w:rPr>
  </w:style>
  <w:style w:type="character" w:customStyle="1" w:styleId="articlecommentcount">
    <w:name w:val="article_comment_count"/>
    <w:rsid w:val="008B67FB"/>
  </w:style>
  <w:style w:type="character" w:customStyle="1" w:styleId="articlerecommendcount">
    <w:name w:val="article_recommend_count"/>
    <w:rsid w:val="008B67FB"/>
  </w:style>
  <w:style w:type="character" w:customStyle="1" w:styleId="normaltext1">
    <w:name w:val="normal_text"/>
    <w:rsid w:val="008B67FB"/>
  </w:style>
  <w:style w:type="paragraph" w:customStyle="1" w:styleId="storytimestamp">
    <w:name w:val="storytimestamp"/>
    <w:basedOn w:val="Normal"/>
    <w:rsid w:val="008B67FB"/>
    <w:pPr>
      <w:spacing w:before="100" w:beforeAutospacing="1" w:after="100" w:afterAutospacing="1" w:line="240" w:lineRule="auto"/>
    </w:pPr>
    <w:rPr>
      <w:rFonts w:eastAsia="Times New Roman"/>
      <w:sz w:val="24"/>
    </w:rPr>
  </w:style>
  <w:style w:type="character" w:customStyle="1" w:styleId="story-byline">
    <w:name w:val="story-byline"/>
    <w:rsid w:val="008B67FB"/>
  </w:style>
  <w:style w:type="character" w:customStyle="1" w:styleId="story-titleline">
    <w:name w:val="story-titleline"/>
    <w:rsid w:val="008B67FB"/>
  </w:style>
  <w:style w:type="paragraph" w:styleId="ListBullet2">
    <w:name w:val="List Bullet 2"/>
    <w:basedOn w:val="Normal"/>
    <w:rsid w:val="008B67FB"/>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8B67FB"/>
    <w:pPr>
      <w:spacing w:after="0" w:line="240" w:lineRule="auto"/>
    </w:pPr>
    <w:rPr>
      <w:rFonts w:eastAsia="Times New Roman"/>
      <w:color w:val="000000"/>
      <w:sz w:val="10"/>
    </w:rPr>
  </w:style>
  <w:style w:type="character" w:customStyle="1" w:styleId="UnderlineCardChar1">
    <w:name w:val="Underline Card Char"/>
    <w:rsid w:val="008B67FB"/>
    <w:rPr>
      <w:sz w:val="22"/>
      <w:szCs w:val="24"/>
      <w:u w:val="single"/>
      <w:lang w:val="en-US" w:eastAsia="en-US" w:bidi="ar-SA"/>
    </w:rPr>
  </w:style>
  <w:style w:type="character" w:customStyle="1" w:styleId="SourcesCharChar1">
    <w:name w:val="Sources Char Char1"/>
    <w:rsid w:val="008B67FB"/>
    <w:rPr>
      <w:rFonts w:cs="Arial"/>
      <w:b/>
      <w:bCs/>
      <w:iCs/>
      <w:sz w:val="24"/>
      <w:szCs w:val="28"/>
      <w:lang w:val="en-US" w:eastAsia="en-US" w:bidi="ar-SA"/>
    </w:rPr>
  </w:style>
  <w:style w:type="character" w:customStyle="1" w:styleId="UnderlinesCharChar">
    <w:name w:val="Underlines Char Char"/>
    <w:rsid w:val="008B67FB"/>
    <w:rPr>
      <w:rFonts w:cs="Arial"/>
      <w:b/>
      <w:bCs/>
      <w:sz w:val="22"/>
      <w:szCs w:val="26"/>
      <w:u w:val="single"/>
      <w:lang w:val="en-US" w:eastAsia="en-US" w:bidi="ar-SA"/>
    </w:rPr>
  </w:style>
  <w:style w:type="paragraph" w:customStyle="1" w:styleId="OmniPage3">
    <w:name w:val="OmniPage #3"/>
    <w:basedOn w:val="Normal"/>
    <w:rsid w:val="008B67FB"/>
    <w:pPr>
      <w:spacing w:after="0" w:line="240" w:lineRule="auto"/>
    </w:pPr>
    <w:rPr>
      <w:rFonts w:eastAsia="Times New Roman"/>
      <w:color w:val="000000"/>
      <w:sz w:val="20"/>
      <w:szCs w:val="20"/>
    </w:rPr>
  </w:style>
  <w:style w:type="paragraph" w:customStyle="1" w:styleId="OmniPage16">
    <w:name w:val="OmniPage #16"/>
    <w:basedOn w:val="Normal"/>
    <w:rsid w:val="008B67FB"/>
    <w:pPr>
      <w:spacing w:after="0" w:line="240" w:lineRule="auto"/>
    </w:pPr>
    <w:rPr>
      <w:rFonts w:eastAsia="Times New Roman"/>
      <w:color w:val="000000"/>
      <w:sz w:val="20"/>
      <w:szCs w:val="20"/>
    </w:rPr>
  </w:style>
  <w:style w:type="paragraph" w:customStyle="1" w:styleId="OmniPage23">
    <w:name w:val="OmniPage #23"/>
    <w:basedOn w:val="Normal"/>
    <w:rsid w:val="008B67FB"/>
    <w:pPr>
      <w:spacing w:after="0" w:line="240" w:lineRule="auto"/>
    </w:pPr>
    <w:rPr>
      <w:rFonts w:eastAsia="Times New Roman"/>
      <w:color w:val="000000"/>
      <w:sz w:val="20"/>
      <w:szCs w:val="20"/>
    </w:rPr>
  </w:style>
  <w:style w:type="paragraph" w:customStyle="1" w:styleId="OmniPage24">
    <w:name w:val="OmniPage #24"/>
    <w:basedOn w:val="Normal"/>
    <w:rsid w:val="008B67FB"/>
    <w:pPr>
      <w:spacing w:after="0" w:line="240" w:lineRule="auto"/>
    </w:pPr>
    <w:rPr>
      <w:rFonts w:eastAsia="Times New Roman"/>
      <w:color w:val="000000"/>
      <w:sz w:val="20"/>
      <w:szCs w:val="20"/>
    </w:rPr>
  </w:style>
  <w:style w:type="paragraph" w:customStyle="1" w:styleId="OmniPage27">
    <w:name w:val="OmniPage #27"/>
    <w:basedOn w:val="Normal"/>
    <w:rsid w:val="008B67FB"/>
    <w:pPr>
      <w:spacing w:after="0" w:line="240" w:lineRule="auto"/>
    </w:pPr>
    <w:rPr>
      <w:rFonts w:eastAsia="Times New Roman"/>
      <w:color w:val="000000"/>
      <w:sz w:val="20"/>
      <w:szCs w:val="20"/>
    </w:rPr>
  </w:style>
  <w:style w:type="paragraph" w:customStyle="1" w:styleId="OmniPage28">
    <w:name w:val="OmniPage #28"/>
    <w:basedOn w:val="Normal"/>
    <w:rsid w:val="008B67FB"/>
    <w:pPr>
      <w:spacing w:after="0" w:line="240" w:lineRule="auto"/>
    </w:pPr>
    <w:rPr>
      <w:rFonts w:eastAsia="Times New Roman"/>
      <w:color w:val="000000"/>
      <w:sz w:val="20"/>
      <w:szCs w:val="20"/>
    </w:rPr>
  </w:style>
  <w:style w:type="paragraph" w:customStyle="1" w:styleId="OmniPage29">
    <w:name w:val="OmniPage #29"/>
    <w:basedOn w:val="Normal"/>
    <w:rsid w:val="008B67FB"/>
    <w:pPr>
      <w:spacing w:after="0" w:line="240" w:lineRule="auto"/>
    </w:pPr>
    <w:rPr>
      <w:rFonts w:eastAsia="Times New Roman"/>
      <w:color w:val="000000"/>
      <w:sz w:val="20"/>
      <w:szCs w:val="20"/>
    </w:rPr>
  </w:style>
  <w:style w:type="paragraph" w:customStyle="1" w:styleId="OmniPage30">
    <w:name w:val="OmniPage #30"/>
    <w:basedOn w:val="Normal"/>
    <w:rsid w:val="008B67FB"/>
    <w:pPr>
      <w:spacing w:after="0" w:line="240" w:lineRule="auto"/>
    </w:pPr>
    <w:rPr>
      <w:rFonts w:eastAsia="Times New Roman"/>
      <w:color w:val="000000"/>
      <w:sz w:val="20"/>
      <w:szCs w:val="20"/>
    </w:rPr>
  </w:style>
  <w:style w:type="paragraph" w:customStyle="1" w:styleId="OmniPage31">
    <w:name w:val="OmniPage #31"/>
    <w:basedOn w:val="Normal"/>
    <w:rsid w:val="008B67FB"/>
    <w:pPr>
      <w:spacing w:after="0" w:line="240" w:lineRule="auto"/>
    </w:pPr>
    <w:rPr>
      <w:rFonts w:eastAsia="Times New Roman"/>
      <w:color w:val="000000"/>
      <w:sz w:val="20"/>
      <w:szCs w:val="20"/>
    </w:rPr>
  </w:style>
  <w:style w:type="paragraph" w:customStyle="1" w:styleId="OmniPage32">
    <w:name w:val="OmniPage #32"/>
    <w:basedOn w:val="Normal"/>
    <w:rsid w:val="008B67FB"/>
    <w:pPr>
      <w:spacing w:after="0" w:line="240" w:lineRule="auto"/>
    </w:pPr>
    <w:rPr>
      <w:rFonts w:eastAsia="Times New Roman"/>
      <w:color w:val="000000"/>
      <w:sz w:val="20"/>
      <w:szCs w:val="20"/>
    </w:rPr>
  </w:style>
  <w:style w:type="paragraph" w:customStyle="1" w:styleId="OmniPage33">
    <w:name w:val="OmniPage #33"/>
    <w:basedOn w:val="Normal"/>
    <w:rsid w:val="008B67FB"/>
    <w:pPr>
      <w:spacing w:after="0" w:line="240" w:lineRule="auto"/>
    </w:pPr>
    <w:rPr>
      <w:rFonts w:eastAsia="Times New Roman"/>
      <w:color w:val="000000"/>
      <w:sz w:val="20"/>
      <w:szCs w:val="20"/>
    </w:rPr>
  </w:style>
  <w:style w:type="paragraph" w:customStyle="1" w:styleId="OmniPage34">
    <w:name w:val="OmniPage #34"/>
    <w:basedOn w:val="Normal"/>
    <w:rsid w:val="008B67FB"/>
    <w:pPr>
      <w:spacing w:after="0" w:line="240" w:lineRule="auto"/>
    </w:pPr>
    <w:rPr>
      <w:rFonts w:eastAsia="Times New Roman"/>
      <w:color w:val="000000"/>
      <w:sz w:val="20"/>
      <w:szCs w:val="20"/>
    </w:rPr>
  </w:style>
  <w:style w:type="paragraph" w:customStyle="1" w:styleId="OmniPage35">
    <w:name w:val="OmniPage #35"/>
    <w:basedOn w:val="Normal"/>
    <w:rsid w:val="008B67FB"/>
    <w:pPr>
      <w:spacing w:after="0" w:line="240" w:lineRule="auto"/>
    </w:pPr>
    <w:rPr>
      <w:rFonts w:eastAsia="Times New Roman"/>
      <w:color w:val="000000"/>
      <w:sz w:val="20"/>
      <w:szCs w:val="20"/>
    </w:rPr>
  </w:style>
  <w:style w:type="paragraph" w:customStyle="1" w:styleId="OmniPage36">
    <w:name w:val="OmniPage #36"/>
    <w:basedOn w:val="Normal"/>
    <w:rsid w:val="008B67FB"/>
    <w:pPr>
      <w:spacing w:after="0" w:line="240" w:lineRule="auto"/>
    </w:pPr>
    <w:rPr>
      <w:rFonts w:eastAsia="Times New Roman"/>
      <w:color w:val="000000"/>
      <w:sz w:val="20"/>
      <w:szCs w:val="20"/>
    </w:rPr>
  </w:style>
  <w:style w:type="paragraph" w:customStyle="1" w:styleId="OmniPage37">
    <w:name w:val="OmniPage #37"/>
    <w:basedOn w:val="Normal"/>
    <w:rsid w:val="008B67FB"/>
    <w:pPr>
      <w:spacing w:after="0" w:line="240" w:lineRule="auto"/>
    </w:pPr>
    <w:rPr>
      <w:rFonts w:eastAsia="Times New Roman"/>
      <w:color w:val="000000"/>
      <w:sz w:val="20"/>
      <w:szCs w:val="20"/>
    </w:rPr>
  </w:style>
  <w:style w:type="paragraph" w:customStyle="1" w:styleId="OmniPage38">
    <w:name w:val="OmniPage #38"/>
    <w:basedOn w:val="Normal"/>
    <w:rsid w:val="008B67FB"/>
    <w:pPr>
      <w:spacing w:after="0" w:line="240" w:lineRule="auto"/>
    </w:pPr>
    <w:rPr>
      <w:rFonts w:eastAsia="Times New Roman"/>
      <w:color w:val="000000"/>
      <w:sz w:val="20"/>
      <w:szCs w:val="20"/>
    </w:rPr>
  </w:style>
  <w:style w:type="paragraph" w:customStyle="1" w:styleId="OmniPage39">
    <w:name w:val="OmniPage #39"/>
    <w:basedOn w:val="Normal"/>
    <w:rsid w:val="008B67FB"/>
    <w:pPr>
      <w:spacing w:after="0" w:line="240" w:lineRule="auto"/>
    </w:pPr>
    <w:rPr>
      <w:rFonts w:eastAsia="Times New Roman"/>
      <w:color w:val="000000"/>
      <w:sz w:val="20"/>
      <w:szCs w:val="20"/>
    </w:rPr>
  </w:style>
  <w:style w:type="paragraph" w:customStyle="1" w:styleId="OmniPage40">
    <w:name w:val="OmniPage #40"/>
    <w:basedOn w:val="Normal"/>
    <w:rsid w:val="008B67FB"/>
    <w:pPr>
      <w:spacing w:after="0" w:line="240" w:lineRule="auto"/>
    </w:pPr>
    <w:rPr>
      <w:rFonts w:eastAsia="Times New Roman"/>
      <w:color w:val="000000"/>
      <w:sz w:val="20"/>
      <w:szCs w:val="20"/>
    </w:rPr>
  </w:style>
  <w:style w:type="paragraph" w:customStyle="1" w:styleId="OmniPage41">
    <w:name w:val="OmniPage #41"/>
    <w:basedOn w:val="Normal"/>
    <w:rsid w:val="008B67FB"/>
    <w:pPr>
      <w:spacing w:after="0" w:line="240" w:lineRule="auto"/>
    </w:pPr>
    <w:rPr>
      <w:rFonts w:eastAsia="Times New Roman"/>
      <w:color w:val="000000"/>
      <w:sz w:val="20"/>
      <w:szCs w:val="20"/>
    </w:rPr>
  </w:style>
  <w:style w:type="paragraph" w:customStyle="1" w:styleId="OmniPage42">
    <w:name w:val="OmniPage #42"/>
    <w:basedOn w:val="Normal"/>
    <w:rsid w:val="008B67FB"/>
    <w:pPr>
      <w:spacing w:after="0" w:line="240" w:lineRule="auto"/>
    </w:pPr>
    <w:rPr>
      <w:rFonts w:eastAsia="Times New Roman"/>
      <w:color w:val="000000"/>
      <w:sz w:val="20"/>
      <w:szCs w:val="20"/>
    </w:rPr>
  </w:style>
  <w:style w:type="paragraph" w:customStyle="1" w:styleId="OmniPage43">
    <w:name w:val="OmniPage #43"/>
    <w:basedOn w:val="Normal"/>
    <w:rsid w:val="008B67FB"/>
    <w:pPr>
      <w:spacing w:after="0" w:line="240" w:lineRule="auto"/>
    </w:pPr>
    <w:rPr>
      <w:rFonts w:eastAsia="Times New Roman"/>
      <w:color w:val="000000"/>
      <w:sz w:val="20"/>
      <w:szCs w:val="20"/>
    </w:rPr>
  </w:style>
  <w:style w:type="paragraph" w:customStyle="1" w:styleId="OmniPage44">
    <w:name w:val="OmniPage #44"/>
    <w:basedOn w:val="Normal"/>
    <w:rsid w:val="008B67FB"/>
    <w:pPr>
      <w:spacing w:after="0" w:line="240" w:lineRule="auto"/>
    </w:pPr>
    <w:rPr>
      <w:rFonts w:eastAsia="Times New Roman"/>
      <w:color w:val="000000"/>
      <w:sz w:val="20"/>
      <w:szCs w:val="20"/>
    </w:rPr>
  </w:style>
  <w:style w:type="paragraph" w:customStyle="1" w:styleId="OmniPage45">
    <w:name w:val="OmniPage #45"/>
    <w:basedOn w:val="Normal"/>
    <w:rsid w:val="008B67FB"/>
    <w:pPr>
      <w:spacing w:after="0" w:line="240" w:lineRule="auto"/>
    </w:pPr>
    <w:rPr>
      <w:rFonts w:eastAsia="Times New Roman"/>
      <w:color w:val="000000"/>
      <w:sz w:val="20"/>
      <w:szCs w:val="20"/>
    </w:rPr>
  </w:style>
  <w:style w:type="paragraph" w:customStyle="1" w:styleId="OmniPage46">
    <w:name w:val="OmniPage #46"/>
    <w:basedOn w:val="Normal"/>
    <w:rsid w:val="008B67FB"/>
    <w:pPr>
      <w:spacing w:after="0" w:line="240" w:lineRule="auto"/>
    </w:pPr>
    <w:rPr>
      <w:rFonts w:eastAsia="Times New Roman"/>
      <w:color w:val="000000"/>
      <w:sz w:val="20"/>
      <w:szCs w:val="20"/>
    </w:rPr>
  </w:style>
  <w:style w:type="paragraph" w:customStyle="1" w:styleId="OmniPage47">
    <w:name w:val="OmniPage #47"/>
    <w:basedOn w:val="Normal"/>
    <w:rsid w:val="008B67FB"/>
    <w:pPr>
      <w:spacing w:after="0" w:line="240" w:lineRule="auto"/>
    </w:pPr>
    <w:rPr>
      <w:rFonts w:eastAsia="Times New Roman"/>
      <w:color w:val="000000"/>
      <w:sz w:val="20"/>
      <w:szCs w:val="20"/>
    </w:rPr>
  </w:style>
  <w:style w:type="paragraph" w:customStyle="1" w:styleId="OmniPage48">
    <w:name w:val="OmniPage #48"/>
    <w:basedOn w:val="Normal"/>
    <w:rsid w:val="008B67FB"/>
    <w:pPr>
      <w:spacing w:after="0" w:line="240" w:lineRule="auto"/>
    </w:pPr>
    <w:rPr>
      <w:rFonts w:eastAsia="Times New Roman"/>
      <w:color w:val="000000"/>
      <w:sz w:val="20"/>
      <w:szCs w:val="20"/>
    </w:rPr>
  </w:style>
  <w:style w:type="paragraph" w:customStyle="1" w:styleId="OmniPage49">
    <w:name w:val="OmniPage #49"/>
    <w:basedOn w:val="Normal"/>
    <w:rsid w:val="008B67FB"/>
    <w:pPr>
      <w:spacing w:after="0" w:line="240" w:lineRule="auto"/>
    </w:pPr>
    <w:rPr>
      <w:rFonts w:eastAsia="Times New Roman"/>
      <w:color w:val="000000"/>
      <w:sz w:val="20"/>
      <w:szCs w:val="20"/>
    </w:rPr>
  </w:style>
  <w:style w:type="paragraph" w:customStyle="1" w:styleId="OmniPage50">
    <w:name w:val="OmniPage #50"/>
    <w:basedOn w:val="Normal"/>
    <w:rsid w:val="008B67FB"/>
    <w:pPr>
      <w:spacing w:after="0" w:line="240" w:lineRule="auto"/>
    </w:pPr>
    <w:rPr>
      <w:rFonts w:eastAsia="Times New Roman"/>
      <w:color w:val="000000"/>
      <w:sz w:val="20"/>
      <w:szCs w:val="20"/>
    </w:rPr>
  </w:style>
  <w:style w:type="paragraph" w:customStyle="1" w:styleId="OmniPage51">
    <w:name w:val="OmniPage #51"/>
    <w:basedOn w:val="Normal"/>
    <w:rsid w:val="008B67FB"/>
    <w:pPr>
      <w:spacing w:after="0" w:line="240" w:lineRule="auto"/>
    </w:pPr>
    <w:rPr>
      <w:rFonts w:eastAsia="Times New Roman"/>
      <w:color w:val="000000"/>
      <w:sz w:val="20"/>
      <w:szCs w:val="20"/>
    </w:rPr>
  </w:style>
  <w:style w:type="paragraph" w:customStyle="1" w:styleId="OmniPage52">
    <w:name w:val="OmniPage #52"/>
    <w:basedOn w:val="Normal"/>
    <w:rsid w:val="008B67FB"/>
    <w:pPr>
      <w:spacing w:after="0" w:line="240" w:lineRule="auto"/>
    </w:pPr>
    <w:rPr>
      <w:rFonts w:eastAsia="Times New Roman"/>
      <w:color w:val="000000"/>
      <w:sz w:val="20"/>
      <w:szCs w:val="20"/>
    </w:rPr>
  </w:style>
  <w:style w:type="paragraph" w:customStyle="1" w:styleId="OmniPage53">
    <w:name w:val="OmniPage #53"/>
    <w:basedOn w:val="Normal"/>
    <w:rsid w:val="008B67FB"/>
    <w:pPr>
      <w:spacing w:after="0" w:line="240" w:lineRule="auto"/>
    </w:pPr>
    <w:rPr>
      <w:rFonts w:eastAsia="Times New Roman"/>
      <w:color w:val="000000"/>
      <w:sz w:val="20"/>
      <w:szCs w:val="20"/>
    </w:rPr>
  </w:style>
  <w:style w:type="paragraph" w:customStyle="1" w:styleId="OmniPage54">
    <w:name w:val="OmniPage #54"/>
    <w:basedOn w:val="Normal"/>
    <w:rsid w:val="008B67FB"/>
    <w:pPr>
      <w:spacing w:after="0" w:line="240" w:lineRule="auto"/>
    </w:pPr>
    <w:rPr>
      <w:rFonts w:eastAsia="Times New Roman"/>
      <w:color w:val="000000"/>
      <w:sz w:val="20"/>
      <w:szCs w:val="20"/>
    </w:rPr>
  </w:style>
  <w:style w:type="paragraph" w:customStyle="1" w:styleId="OmniPage55">
    <w:name w:val="OmniPage #55"/>
    <w:basedOn w:val="Normal"/>
    <w:rsid w:val="008B67FB"/>
    <w:pPr>
      <w:spacing w:after="0" w:line="240" w:lineRule="auto"/>
    </w:pPr>
    <w:rPr>
      <w:rFonts w:eastAsia="Times New Roman"/>
      <w:color w:val="000000"/>
      <w:sz w:val="20"/>
      <w:szCs w:val="20"/>
    </w:rPr>
  </w:style>
  <w:style w:type="paragraph" w:customStyle="1" w:styleId="OmniPage56">
    <w:name w:val="OmniPage #56"/>
    <w:basedOn w:val="Normal"/>
    <w:rsid w:val="008B67FB"/>
    <w:pPr>
      <w:spacing w:after="0" w:line="240" w:lineRule="auto"/>
    </w:pPr>
    <w:rPr>
      <w:rFonts w:eastAsia="Times New Roman"/>
      <w:color w:val="000000"/>
      <w:sz w:val="20"/>
      <w:szCs w:val="20"/>
    </w:rPr>
  </w:style>
  <w:style w:type="paragraph" w:customStyle="1" w:styleId="OmniPage57">
    <w:name w:val="OmniPage #57"/>
    <w:basedOn w:val="Normal"/>
    <w:rsid w:val="008B67FB"/>
    <w:pPr>
      <w:spacing w:after="0" w:line="240" w:lineRule="auto"/>
    </w:pPr>
    <w:rPr>
      <w:rFonts w:eastAsia="Times New Roman"/>
      <w:color w:val="000000"/>
      <w:sz w:val="20"/>
      <w:szCs w:val="20"/>
    </w:rPr>
  </w:style>
  <w:style w:type="paragraph" w:customStyle="1" w:styleId="OmniPage58">
    <w:name w:val="OmniPage #58"/>
    <w:basedOn w:val="Normal"/>
    <w:rsid w:val="008B67FB"/>
    <w:pPr>
      <w:spacing w:after="0" w:line="240" w:lineRule="auto"/>
    </w:pPr>
    <w:rPr>
      <w:rFonts w:eastAsia="Times New Roman"/>
      <w:color w:val="000000"/>
      <w:sz w:val="20"/>
      <w:szCs w:val="20"/>
    </w:rPr>
  </w:style>
  <w:style w:type="paragraph" w:customStyle="1" w:styleId="OmniPage59">
    <w:name w:val="OmniPage #59"/>
    <w:basedOn w:val="Normal"/>
    <w:rsid w:val="008B67FB"/>
    <w:pPr>
      <w:spacing w:after="0" w:line="240" w:lineRule="auto"/>
    </w:pPr>
    <w:rPr>
      <w:rFonts w:eastAsia="Times New Roman"/>
      <w:color w:val="000000"/>
      <w:sz w:val="20"/>
      <w:szCs w:val="20"/>
    </w:rPr>
  </w:style>
  <w:style w:type="paragraph" w:customStyle="1" w:styleId="OmniPage60">
    <w:name w:val="OmniPage #60"/>
    <w:basedOn w:val="Normal"/>
    <w:rsid w:val="008B67FB"/>
    <w:pPr>
      <w:spacing w:after="0" w:line="240" w:lineRule="auto"/>
    </w:pPr>
    <w:rPr>
      <w:rFonts w:eastAsia="Times New Roman"/>
      <w:color w:val="000000"/>
      <w:sz w:val="20"/>
      <w:szCs w:val="20"/>
    </w:rPr>
  </w:style>
  <w:style w:type="paragraph" w:customStyle="1" w:styleId="OmniPage61">
    <w:name w:val="OmniPage #61"/>
    <w:basedOn w:val="Normal"/>
    <w:rsid w:val="008B67FB"/>
    <w:pPr>
      <w:spacing w:after="0" w:line="240" w:lineRule="auto"/>
    </w:pPr>
    <w:rPr>
      <w:rFonts w:eastAsia="Times New Roman"/>
      <w:color w:val="000000"/>
      <w:sz w:val="20"/>
      <w:szCs w:val="20"/>
    </w:rPr>
  </w:style>
  <w:style w:type="paragraph" w:customStyle="1" w:styleId="OmniPage62">
    <w:name w:val="OmniPage #62"/>
    <w:basedOn w:val="Normal"/>
    <w:rsid w:val="008B67FB"/>
    <w:pPr>
      <w:spacing w:after="0" w:line="240" w:lineRule="auto"/>
    </w:pPr>
    <w:rPr>
      <w:rFonts w:eastAsia="Times New Roman"/>
      <w:color w:val="000000"/>
      <w:sz w:val="20"/>
      <w:szCs w:val="20"/>
    </w:rPr>
  </w:style>
  <w:style w:type="paragraph" w:customStyle="1" w:styleId="OmniPage63">
    <w:name w:val="OmniPage #63"/>
    <w:basedOn w:val="Normal"/>
    <w:rsid w:val="008B67FB"/>
    <w:pPr>
      <w:spacing w:after="0" w:line="240" w:lineRule="auto"/>
    </w:pPr>
    <w:rPr>
      <w:rFonts w:eastAsia="Times New Roman"/>
      <w:color w:val="000000"/>
      <w:sz w:val="20"/>
      <w:szCs w:val="20"/>
    </w:rPr>
  </w:style>
  <w:style w:type="paragraph" w:customStyle="1" w:styleId="OmniPage64">
    <w:name w:val="OmniPage #64"/>
    <w:basedOn w:val="Normal"/>
    <w:rsid w:val="008B67FB"/>
    <w:pPr>
      <w:spacing w:after="0" w:line="240" w:lineRule="auto"/>
    </w:pPr>
    <w:rPr>
      <w:rFonts w:eastAsia="Times New Roman"/>
      <w:color w:val="000000"/>
      <w:sz w:val="20"/>
      <w:szCs w:val="20"/>
    </w:rPr>
  </w:style>
  <w:style w:type="paragraph" w:customStyle="1" w:styleId="OmniPage65">
    <w:name w:val="OmniPage #65"/>
    <w:basedOn w:val="Normal"/>
    <w:rsid w:val="008B67FB"/>
    <w:pPr>
      <w:spacing w:after="0" w:line="240" w:lineRule="auto"/>
    </w:pPr>
    <w:rPr>
      <w:rFonts w:eastAsia="Times New Roman"/>
      <w:color w:val="000000"/>
      <w:sz w:val="20"/>
      <w:szCs w:val="20"/>
    </w:rPr>
  </w:style>
  <w:style w:type="paragraph" w:customStyle="1" w:styleId="OmniPage66">
    <w:name w:val="OmniPage #66"/>
    <w:basedOn w:val="Normal"/>
    <w:rsid w:val="008B67FB"/>
    <w:pPr>
      <w:spacing w:after="0" w:line="240" w:lineRule="auto"/>
    </w:pPr>
    <w:rPr>
      <w:rFonts w:eastAsia="Times New Roman"/>
      <w:color w:val="000000"/>
      <w:sz w:val="20"/>
      <w:szCs w:val="20"/>
    </w:rPr>
  </w:style>
  <w:style w:type="paragraph" w:customStyle="1" w:styleId="OmniPage67">
    <w:name w:val="OmniPage #67"/>
    <w:basedOn w:val="Normal"/>
    <w:rsid w:val="008B67FB"/>
    <w:pPr>
      <w:spacing w:after="0" w:line="240" w:lineRule="auto"/>
    </w:pPr>
    <w:rPr>
      <w:rFonts w:eastAsia="Times New Roman"/>
      <w:color w:val="000000"/>
      <w:sz w:val="20"/>
      <w:szCs w:val="20"/>
    </w:rPr>
  </w:style>
  <w:style w:type="paragraph" w:customStyle="1" w:styleId="OmniPage68">
    <w:name w:val="OmniPage #68"/>
    <w:basedOn w:val="Normal"/>
    <w:rsid w:val="008B67FB"/>
    <w:pPr>
      <w:spacing w:after="0" w:line="240" w:lineRule="auto"/>
    </w:pPr>
    <w:rPr>
      <w:rFonts w:eastAsia="Times New Roman"/>
      <w:color w:val="000000"/>
      <w:sz w:val="20"/>
      <w:szCs w:val="20"/>
    </w:rPr>
  </w:style>
  <w:style w:type="paragraph" w:customStyle="1" w:styleId="OmniPage69">
    <w:name w:val="OmniPage #69"/>
    <w:basedOn w:val="Normal"/>
    <w:rsid w:val="008B67FB"/>
    <w:pPr>
      <w:spacing w:after="0" w:line="240" w:lineRule="auto"/>
    </w:pPr>
    <w:rPr>
      <w:rFonts w:eastAsia="Times New Roman"/>
      <w:color w:val="000000"/>
      <w:sz w:val="20"/>
      <w:szCs w:val="20"/>
    </w:rPr>
  </w:style>
  <w:style w:type="paragraph" w:customStyle="1" w:styleId="OmniPage70">
    <w:name w:val="OmniPage #70"/>
    <w:basedOn w:val="Normal"/>
    <w:rsid w:val="008B67FB"/>
    <w:pPr>
      <w:spacing w:after="0" w:line="240" w:lineRule="auto"/>
    </w:pPr>
    <w:rPr>
      <w:rFonts w:eastAsia="Times New Roman"/>
      <w:color w:val="000000"/>
      <w:sz w:val="20"/>
      <w:szCs w:val="20"/>
    </w:rPr>
  </w:style>
  <w:style w:type="paragraph" w:customStyle="1" w:styleId="OmniPage71">
    <w:name w:val="OmniPage #71"/>
    <w:basedOn w:val="Normal"/>
    <w:rsid w:val="008B67FB"/>
    <w:pPr>
      <w:spacing w:after="0" w:line="240" w:lineRule="auto"/>
    </w:pPr>
    <w:rPr>
      <w:rFonts w:eastAsia="Times New Roman"/>
      <w:color w:val="000000"/>
      <w:sz w:val="20"/>
      <w:szCs w:val="20"/>
    </w:rPr>
  </w:style>
  <w:style w:type="table" w:customStyle="1" w:styleId="MediumGrid22">
    <w:name w:val="Medium Grid 22"/>
    <w:basedOn w:val="TableNormal"/>
    <w:uiPriority w:val="68"/>
    <w:rsid w:val="008B67FB"/>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8B67FB"/>
    <w:rPr>
      <w:rFonts w:ascii="Times New Roman" w:eastAsia="Times New Roman" w:hAnsi="Times New Roman" w:cs="Calibri"/>
      <w:sz w:val="16"/>
      <w:szCs w:val="20"/>
    </w:rPr>
  </w:style>
  <w:style w:type="character" w:customStyle="1" w:styleId="createby">
    <w:name w:val="createby"/>
    <w:rsid w:val="008B67FB"/>
  </w:style>
  <w:style w:type="character" w:customStyle="1" w:styleId="quote-right">
    <w:name w:val="quote-right"/>
    <w:rsid w:val="008B67FB"/>
  </w:style>
  <w:style w:type="character" w:customStyle="1" w:styleId="smallcase">
    <w:name w:val="smallcase"/>
    <w:rsid w:val="008B67FB"/>
  </w:style>
  <w:style w:type="character" w:customStyle="1" w:styleId="ft0">
    <w:name w:val="ft0"/>
    <w:rsid w:val="008B67FB"/>
  </w:style>
  <w:style w:type="character" w:customStyle="1" w:styleId="ft2">
    <w:name w:val="ft2"/>
    <w:rsid w:val="008B67FB"/>
  </w:style>
  <w:style w:type="character" w:customStyle="1" w:styleId="ft1">
    <w:name w:val="ft1"/>
    <w:rsid w:val="008B67FB"/>
  </w:style>
  <w:style w:type="character" w:customStyle="1" w:styleId="ft3">
    <w:name w:val="ft3"/>
    <w:rsid w:val="008B67FB"/>
  </w:style>
  <w:style w:type="character" w:customStyle="1" w:styleId="StyleTimesNewRoman12ptBold1">
    <w:name w:val="Style Times New Roman 12 pt Bold1"/>
    <w:rsid w:val="008B67FB"/>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8B67FB"/>
    <w:rPr>
      <w:rFonts w:eastAsia="MS Mincho"/>
      <w:szCs w:val="24"/>
      <w:u w:val="single"/>
      <w:lang w:val="en-US" w:eastAsia="ja-JP" w:bidi="ar-SA"/>
    </w:rPr>
  </w:style>
  <w:style w:type="character" w:customStyle="1" w:styleId="CircledChar2">
    <w:name w:val="Circled Char2"/>
    <w:rsid w:val="008B67FB"/>
    <w:rPr>
      <w:rFonts w:eastAsia="MS Mincho"/>
      <w:b/>
      <w:szCs w:val="24"/>
      <w:u w:val="single"/>
      <w:lang w:val="en-US" w:eastAsia="ja-JP" w:bidi="ar-SA"/>
    </w:rPr>
  </w:style>
  <w:style w:type="character" w:customStyle="1" w:styleId="SmallTextChar2">
    <w:name w:val="Small Text Char2"/>
    <w:rsid w:val="008B67FB"/>
    <w:rPr>
      <w:rFonts w:eastAsia="MS Mincho"/>
      <w:sz w:val="15"/>
      <w:szCs w:val="24"/>
      <w:lang w:val="en-US" w:eastAsia="ja-JP" w:bidi="ar-SA"/>
    </w:rPr>
  </w:style>
  <w:style w:type="character" w:customStyle="1" w:styleId="BoldandUnderlineCharCharCharCharChar1">
    <w:name w:val="Bold and Underline Char Char Char Char Char1"/>
    <w:rsid w:val="008B67FB"/>
    <w:rPr>
      <w:b/>
      <w:szCs w:val="24"/>
      <w:u w:val="single"/>
      <w:lang w:val="en-US" w:eastAsia="en-US" w:bidi="ar-SA"/>
    </w:rPr>
  </w:style>
  <w:style w:type="character" w:customStyle="1" w:styleId="SmallCardChar">
    <w:name w:val="Small Card Char"/>
    <w:rsid w:val="008B67FB"/>
    <w:rPr>
      <w:rFonts w:ascii="Palatino Linotype" w:eastAsia="Times New Roman" w:hAnsi="Palatino Linotype"/>
      <w:sz w:val="12"/>
      <w:szCs w:val="24"/>
    </w:rPr>
  </w:style>
  <w:style w:type="character" w:customStyle="1" w:styleId="StyleBoldUnderline10ptBold">
    <w:name w:val="Style Bold Underline + 10 pt Bold"/>
    <w:rsid w:val="008B67FB"/>
    <w:rPr>
      <w:b/>
      <w:bCs/>
      <w:sz w:val="20"/>
      <w:u w:val="thick"/>
    </w:rPr>
  </w:style>
  <w:style w:type="character" w:customStyle="1" w:styleId="separator">
    <w:name w:val="separator"/>
    <w:rsid w:val="008B67FB"/>
  </w:style>
  <w:style w:type="character" w:customStyle="1" w:styleId="PageHeaderChar">
    <w:name w:val="Page Header Char"/>
    <w:link w:val="PageHeader"/>
    <w:rsid w:val="008B67FB"/>
    <w:rPr>
      <w:rFonts w:ascii="Calibri" w:hAnsi="Calibri"/>
    </w:rPr>
  </w:style>
  <w:style w:type="paragraph" w:customStyle="1" w:styleId="NormalUnderline0">
    <w:name w:val="Normal + Underline"/>
    <w:basedOn w:val="Normal"/>
    <w:link w:val="NormalUnderlineChar0"/>
    <w:qFormat/>
    <w:rsid w:val="008B67FB"/>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8B67FB"/>
    <w:pPr>
      <w:spacing w:after="0" w:line="240" w:lineRule="auto"/>
      <w:ind w:left="720"/>
    </w:pPr>
    <w:rPr>
      <w:rFonts w:eastAsia="Times New Roman"/>
      <w:sz w:val="12"/>
    </w:rPr>
  </w:style>
  <w:style w:type="character" w:customStyle="1" w:styleId="NormalUnderlineChar0">
    <w:name w:val="Normal + Underline Char"/>
    <w:link w:val="NormalUnderline0"/>
    <w:rsid w:val="008B67FB"/>
    <w:rPr>
      <w:rFonts w:ascii="Calibri" w:eastAsia="Times New Roman" w:hAnsi="Calibri"/>
      <w:b/>
      <w:sz w:val="24"/>
      <w:u w:val="single"/>
    </w:rPr>
  </w:style>
  <w:style w:type="character" w:customStyle="1" w:styleId="NormalNoUnderlineChar">
    <w:name w:val="Normal + No Underline Char"/>
    <w:link w:val="NormalNoUnderline"/>
    <w:rsid w:val="008B67FB"/>
    <w:rPr>
      <w:rFonts w:ascii="Calibri" w:eastAsia="Times New Roman" w:hAnsi="Calibri"/>
      <w:sz w:val="12"/>
    </w:rPr>
  </w:style>
  <w:style w:type="paragraph" w:customStyle="1" w:styleId="TagCite3">
    <w:name w:val="Tag Cite"/>
    <w:basedOn w:val="PageHeader"/>
    <w:link w:val="TagCiteChar3"/>
    <w:qFormat/>
    <w:rsid w:val="008B67FB"/>
    <w:rPr>
      <w:rFonts w:ascii="Arial Narrow" w:eastAsia="SimSun" w:hAnsi="Arial Narrow"/>
      <w:b/>
      <w:sz w:val="24"/>
      <w:lang w:eastAsia="zh-CN"/>
    </w:rPr>
  </w:style>
  <w:style w:type="character" w:customStyle="1" w:styleId="TagCiteChar3">
    <w:name w:val="Tag Cite Char"/>
    <w:link w:val="TagCite3"/>
    <w:rsid w:val="008B67FB"/>
    <w:rPr>
      <w:rFonts w:ascii="Arial Narrow" w:eastAsia="SimSun" w:hAnsi="Arial Narrow"/>
      <w:b/>
      <w:sz w:val="24"/>
      <w:lang w:eastAsia="zh-CN"/>
    </w:rPr>
  </w:style>
  <w:style w:type="character" w:customStyle="1" w:styleId="smalllink">
    <w:name w:val="smalllink"/>
    <w:rsid w:val="008B67FB"/>
  </w:style>
  <w:style w:type="character" w:customStyle="1" w:styleId="bighead1">
    <w:name w:val="bighead1"/>
    <w:rsid w:val="008B67FB"/>
    <w:rPr>
      <w:rFonts w:ascii="Verdana" w:hAnsi="Verdana" w:hint="default"/>
      <w:b/>
      <w:bCs/>
      <w:sz w:val="27"/>
      <w:szCs w:val="27"/>
    </w:rPr>
  </w:style>
  <w:style w:type="character" w:customStyle="1" w:styleId="Underline-WFU">
    <w:name w:val="Underline-WFU"/>
    <w:uiPriority w:val="1"/>
    <w:qFormat/>
    <w:rsid w:val="008B67FB"/>
    <w:rPr>
      <w:rFonts w:ascii="Cambria" w:hAnsi="Cambria"/>
      <w:sz w:val="21"/>
      <w:u w:val="single"/>
    </w:rPr>
  </w:style>
  <w:style w:type="paragraph" w:customStyle="1" w:styleId="Tiny-WFU">
    <w:name w:val="Tiny-WFU"/>
    <w:basedOn w:val="Normal"/>
    <w:qFormat/>
    <w:rsid w:val="008B67FB"/>
    <w:pPr>
      <w:spacing w:after="0" w:line="240" w:lineRule="auto"/>
    </w:pPr>
    <w:rPr>
      <w:rFonts w:eastAsia="Malgun Gothic"/>
      <w:sz w:val="12"/>
      <w:lang w:eastAsia="ko-KR"/>
    </w:rPr>
  </w:style>
  <w:style w:type="character" w:customStyle="1" w:styleId="b">
    <w:name w:val="b"/>
    <w:rsid w:val="008B67FB"/>
  </w:style>
  <w:style w:type="paragraph" w:customStyle="1" w:styleId="Indentation">
    <w:name w:val="Indentation"/>
    <w:basedOn w:val="Normal"/>
    <w:uiPriority w:val="99"/>
    <w:qFormat/>
    <w:rsid w:val="008B67FB"/>
    <w:pPr>
      <w:spacing w:after="0" w:line="240" w:lineRule="auto"/>
      <w:ind w:left="288" w:right="288"/>
    </w:pPr>
    <w:rPr>
      <w:rFonts w:eastAsia="Calibri"/>
    </w:rPr>
  </w:style>
  <w:style w:type="paragraph" w:customStyle="1" w:styleId="departments">
    <w:name w:val="departments"/>
    <w:basedOn w:val="Normal"/>
    <w:uiPriority w:val="99"/>
    <w:qFormat/>
    <w:rsid w:val="008B67FB"/>
    <w:pPr>
      <w:spacing w:before="100" w:beforeAutospacing="1" w:after="100" w:afterAutospacing="1" w:line="240" w:lineRule="auto"/>
    </w:pPr>
    <w:rPr>
      <w:rFonts w:eastAsia="Times New Roman"/>
      <w:sz w:val="24"/>
    </w:rPr>
  </w:style>
  <w:style w:type="character" w:customStyle="1" w:styleId="left-date1">
    <w:name w:val="left-date1"/>
    <w:rsid w:val="008B67FB"/>
    <w:rPr>
      <w:rFonts w:ascii="Verdana" w:hAnsi="Verdana" w:hint="default"/>
      <w:color w:val="666666"/>
      <w:sz w:val="14"/>
      <w:szCs w:val="14"/>
    </w:rPr>
  </w:style>
  <w:style w:type="character" w:customStyle="1" w:styleId="org">
    <w:name w:val="org"/>
    <w:basedOn w:val="DefaultParagraphFont"/>
    <w:rsid w:val="008B67FB"/>
  </w:style>
  <w:style w:type="paragraph" w:customStyle="1" w:styleId="seeall">
    <w:name w:val="seeall"/>
    <w:basedOn w:val="Normal"/>
    <w:rsid w:val="008B67FB"/>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8B67FB"/>
  </w:style>
  <w:style w:type="character" w:customStyle="1" w:styleId="livefyre-commentcount">
    <w:name w:val="livefyre-commentcount"/>
    <w:basedOn w:val="DefaultParagraphFont"/>
    <w:rsid w:val="008B67FB"/>
  </w:style>
  <w:style w:type="character" w:customStyle="1" w:styleId="rednegchange">
    <w:name w:val="red_neg_change"/>
    <w:basedOn w:val="DefaultParagraphFont"/>
    <w:rsid w:val="008B67FB"/>
  </w:style>
  <w:style w:type="character" w:customStyle="1" w:styleId="wsodqchgshow">
    <w:name w:val="wsodq_chgshow"/>
    <w:basedOn w:val="DefaultParagraphFont"/>
    <w:rsid w:val="008B67FB"/>
  </w:style>
  <w:style w:type="character" w:customStyle="1" w:styleId="greenposchange">
    <w:name w:val="green_pos_change"/>
    <w:basedOn w:val="DefaultParagraphFont"/>
    <w:rsid w:val="008B67FB"/>
  </w:style>
  <w:style w:type="paragraph" w:customStyle="1" w:styleId="image-caption">
    <w:name w:val="image-caption"/>
    <w:basedOn w:val="Normal"/>
    <w:uiPriority w:val="99"/>
    <w:qFormat/>
    <w:rsid w:val="008B67FB"/>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8B67FB"/>
  </w:style>
  <w:style w:type="paragraph" w:customStyle="1" w:styleId="gascontcredit">
    <w:name w:val="gas_cont_credit"/>
    <w:basedOn w:val="Normal"/>
    <w:rsid w:val="008B67FB"/>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8B67FB"/>
    <w:rPr>
      <w:b/>
      <w:szCs w:val="24"/>
      <w:u w:val="single"/>
      <w:lang w:val="en-US" w:eastAsia="en-US" w:bidi="ar-SA"/>
    </w:rPr>
  </w:style>
  <w:style w:type="paragraph" w:customStyle="1" w:styleId="endarticle">
    <w:name w:val="endarticle"/>
    <w:basedOn w:val="Normal"/>
    <w:uiPriority w:val="99"/>
    <w:qFormat/>
    <w:rsid w:val="008B67FB"/>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8B67FB"/>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8B67FB"/>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8B67FB"/>
  </w:style>
  <w:style w:type="character" w:customStyle="1" w:styleId="honorific-prefix">
    <w:name w:val="honorific-prefix"/>
    <w:basedOn w:val="DefaultParagraphFont"/>
    <w:rsid w:val="008B67FB"/>
  </w:style>
  <w:style w:type="character" w:customStyle="1" w:styleId="given-name">
    <w:name w:val="given-name"/>
    <w:basedOn w:val="DefaultParagraphFont"/>
    <w:rsid w:val="008B67FB"/>
  </w:style>
  <w:style w:type="character" w:customStyle="1" w:styleId="family-name">
    <w:name w:val="family-name"/>
    <w:basedOn w:val="DefaultParagraphFont"/>
    <w:rsid w:val="008B67FB"/>
  </w:style>
  <w:style w:type="character" w:customStyle="1" w:styleId="chead">
    <w:name w:val="chead"/>
    <w:basedOn w:val="DefaultParagraphFont"/>
    <w:rsid w:val="008B67FB"/>
  </w:style>
  <w:style w:type="character" w:customStyle="1" w:styleId="obgcapsstart">
    <w:name w:val="obg_caps_start"/>
    <w:basedOn w:val="DefaultParagraphFont"/>
    <w:rsid w:val="008B67FB"/>
  </w:style>
  <w:style w:type="character" w:customStyle="1" w:styleId="underlinedCharChar0">
    <w:name w:val="underlined Char Char"/>
    <w:basedOn w:val="DefaultParagraphFont"/>
    <w:rsid w:val="008B67FB"/>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8B67FB"/>
    <w:pPr>
      <w:spacing w:after="0" w:line="240" w:lineRule="auto"/>
    </w:pPr>
    <w:rPr>
      <w:strike/>
      <w:sz w:val="16"/>
      <w:szCs w:val="16"/>
    </w:rPr>
  </w:style>
  <w:style w:type="paragraph" w:customStyle="1" w:styleId="Pa4">
    <w:name w:val="Pa4"/>
    <w:basedOn w:val="Normal"/>
    <w:next w:val="Normal"/>
    <w:uiPriority w:val="99"/>
    <w:qFormat/>
    <w:rsid w:val="008B67FB"/>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8B67FB"/>
  </w:style>
  <w:style w:type="paragraph" w:customStyle="1" w:styleId="attribution">
    <w:name w:val="attribution"/>
    <w:basedOn w:val="Normal"/>
    <w:uiPriority w:val="99"/>
    <w:qFormat/>
    <w:rsid w:val="008B67F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8B67F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8B67FB"/>
    <w:pPr>
      <w:spacing w:before="100" w:beforeAutospacing="1" w:after="100" w:afterAutospacing="1" w:line="240" w:lineRule="auto"/>
    </w:pPr>
    <w:rPr>
      <w:rFonts w:eastAsia="Times New Roman"/>
      <w:sz w:val="24"/>
    </w:rPr>
  </w:style>
  <w:style w:type="character" w:customStyle="1" w:styleId="text2">
    <w:name w:val="text2"/>
    <w:basedOn w:val="DefaultParagraphFont"/>
    <w:rsid w:val="008B67FB"/>
  </w:style>
  <w:style w:type="paragraph" w:customStyle="1" w:styleId="msolistparagraph0">
    <w:name w:val="msolistparagraph"/>
    <w:basedOn w:val="Normal"/>
    <w:uiPriority w:val="99"/>
    <w:qFormat/>
    <w:rsid w:val="008B67F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8B67FB"/>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8B67FB"/>
  </w:style>
  <w:style w:type="character" w:customStyle="1" w:styleId="StyleUnderlineChar2CharChar11pt">
    <w:name w:val="Style Underline Char2 Char Char + 11 pt"/>
    <w:basedOn w:val="Style11pt"/>
    <w:rsid w:val="008B67FB"/>
    <w:rPr>
      <w:rFonts w:ascii="Times New Roman" w:hAnsi="Times New Roman"/>
      <w:sz w:val="20"/>
      <w:u w:val="single"/>
    </w:rPr>
  </w:style>
  <w:style w:type="character" w:customStyle="1" w:styleId="StyleStyleBoldUnderline11pt">
    <w:name w:val="Style Style Bold Underline + 11 pt"/>
    <w:basedOn w:val="DefaultParagraphFont"/>
    <w:rsid w:val="008B67FB"/>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B67FB"/>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8B67FB"/>
    <w:rPr>
      <w:rFonts w:ascii="Arial Narrow" w:eastAsia="SimSun" w:hAnsi="Arial Narrow"/>
      <w:b/>
      <w:bCs/>
      <w:sz w:val="20"/>
      <w:szCs w:val="24"/>
      <w:u w:val="single"/>
      <w:lang w:eastAsia="zh-CN"/>
    </w:rPr>
  </w:style>
  <w:style w:type="character" w:customStyle="1" w:styleId="Styleunderline11pt">
    <w:name w:val="Style underline + 11 pt"/>
    <w:basedOn w:val="underline"/>
    <w:rsid w:val="008B67FB"/>
    <w:rPr>
      <w:u w:val="single"/>
      <w:lang w:val="en-US" w:eastAsia="en-US" w:bidi="ar-SA"/>
    </w:rPr>
  </w:style>
  <w:style w:type="character" w:customStyle="1" w:styleId="Styleunderline11ptBold">
    <w:name w:val="Style underline + 11 pt Bold"/>
    <w:basedOn w:val="underline"/>
    <w:rsid w:val="008B67FB"/>
    <w:rPr>
      <w:u w:val="single"/>
      <w:lang w:val="en-US" w:eastAsia="en-US" w:bidi="ar-SA"/>
    </w:rPr>
  </w:style>
  <w:style w:type="paragraph" w:customStyle="1" w:styleId="StyleStyle49pt10">
    <w:name w:val="Style Style4 + 9 pt10"/>
    <w:basedOn w:val="Style4"/>
    <w:link w:val="StyleStyle49pt10Char"/>
    <w:qFormat/>
    <w:rsid w:val="008B67FB"/>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8B67FB"/>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8B67FB"/>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8B67FB"/>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8B67FB"/>
  </w:style>
  <w:style w:type="character" w:customStyle="1" w:styleId="pronset">
    <w:name w:val="pronset"/>
    <w:basedOn w:val="DefaultParagraphFont"/>
    <w:rsid w:val="008B67FB"/>
  </w:style>
  <w:style w:type="character" w:customStyle="1" w:styleId="showipapr">
    <w:name w:val="show_ipapr"/>
    <w:basedOn w:val="DefaultParagraphFont"/>
    <w:rsid w:val="008B67FB"/>
  </w:style>
  <w:style w:type="character" w:customStyle="1" w:styleId="prondelim">
    <w:name w:val="prondelim"/>
    <w:basedOn w:val="DefaultParagraphFont"/>
    <w:rsid w:val="008B67FB"/>
  </w:style>
  <w:style w:type="character" w:customStyle="1" w:styleId="pron">
    <w:name w:val="pron"/>
    <w:basedOn w:val="DefaultParagraphFont"/>
    <w:rsid w:val="008B67FB"/>
  </w:style>
  <w:style w:type="character" w:customStyle="1" w:styleId="prontoggle">
    <w:name w:val="pron_toggle"/>
    <w:basedOn w:val="DefaultParagraphFont"/>
    <w:rsid w:val="008B67FB"/>
  </w:style>
  <w:style w:type="character" w:customStyle="1" w:styleId="showspellpr">
    <w:name w:val="show_spellpr"/>
    <w:basedOn w:val="DefaultParagraphFont"/>
    <w:rsid w:val="008B67FB"/>
  </w:style>
  <w:style w:type="character" w:customStyle="1" w:styleId="boldface">
    <w:name w:val="boldface"/>
    <w:basedOn w:val="DefaultParagraphFont"/>
    <w:rsid w:val="008B67FB"/>
  </w:style>
  <w:style w:type="character" w:customStyle="1" w:styleId="pg">
    <w:name w:val="pg"/>
    <w:basedOn w:val="DefaultParagraphFont"/>
    <w:rsid w:val="008B67FB"/>
  </w:style>
  <w:style w:type="character" w:customStyle="1" w:styleId="secondary-bf">
    <w:name w:val="secondary-bf"/>
    <w:basedOn w:val="DefaultParagraphFont"/>
    <w:rsid w:val="008B67FB"/>
  </w:style>
  <w:style w:type="character" w:customStyle="1" w:styleId="dnindex">
    <w:name w:val="dnindex"/>
    <w:basedOn w:val="DefaultParagraphFont"/>
    <w:rsid w:val="008B67FB"/>
  </w:style>
  <w:style w:type="character" w:customStyle="1" w:styleId="ital-inline">
    <w:name w:val="ital-inline"/>
    <w:basedOn w:val="DefaultParagraphFont"/>
    <w:rsid w:val="008B67FB"/>
  </w:style>
  <w:style w:type="character" w:customStyle="1" w:styleId="Styleterm111ptUnderline">
    <w:name w:val="Style term1 + 11 pt Underline"/>
    <w:basedOn w:val="term1"/>
    <w:rsid w:val="008B67FB"/>
    <w:rPr>
      <w:b/>
      <w:bCs/>
      <w:sz w:val="20"/>
      <w:u w:val="single"/>
    </w:rPr>
  </w:style>
  <w:style w:type="paragraph" w:customStyle="1" w:styleId="StyleMinimizedTextArialNarrow10pt">
    <w:name w:val="Style Minimized Text + Arial Narrow 10 pt"/>
    <w:basedOn w:val="MinimizedText"/>
    <w:link w:val="StyleMinimizedTextArialNarrow10ptChar"/>
    <w:qFormat/>
    <w:rsid w:val="008B67FB"/>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8B67FB"/>
    <w:rPr>
      <w:rFonts w:ascii="Georgia" w:eastAsia="Times New Roman" w:hAnsi="Georgia"/>
      <w:sz w:val="20"/>
    </w:rPr>
  </w:style>
  <w:style w:type="paragraph" w:customStyle="1" w:styleId="StyleStyle49pt3">
    <w:name w:val="Style Style4 + 9 pt3"/>
    <w:basedOn w:val="Style4"/>
    <w:link w:val="StyleStyle49pt3Char"/>
    <w:qFormat/>
    <w:rsid w:val="008B67FB"/>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8B67FB"/>
    <w:rPr>
      <w:rFonts w:ascii="Arial Narrow" w:eastAsia="Times New Roman" w:hAnsi="Arial Narrow"/>
      <w:sz w:val="20"/>
      <w:szCs w:val="24"/>
      <w:u w:val="single"/>
      <w:lang w:eastAsia="zh-CN"/>
    </w:rPr>
  </w:style>
  <w:style w:type="character" w:customStyle="1" w:styleId="ct-with-fmlt">
    <w:name w:val="ct-with-fmlt"/>
    <w:basedOn w:val="DefaultParagraphFont"/>
    <w:rsid w:val="008B67FB"/>
  </w:style>
  <w:style w:type="character" w:customStyle="1" w:styleId="althead">
    <w:name w:val="althead"/>
    <w:basedOn w:val="DefaultParagraphFont"/>
    <w:rsid w:val="008B67FB"/>
  </w:style>
  <w:style w:type="character" w:customStyle="1" w:styleId="arbd1">
    <w:name w:val="arbd1"/>
    <w:basedOn w:val="DefaultParagraphFont"/>
    <w:rsid w:val="008B67FB"/>
  </w:style>
  <w:style w:type="character" w:customStyle="1" w:styleId="unx">
    <w:name w:val="unx"/>
    <w:basedOn w:val="DefaultParagraphFont"/>
    <w:rsid w:val="008B67FB"/>
  </w:style>
  <w:style w:type="character" w:customStyle="1" w:styleId="lrdctph">
    <w:name w:val="lr_dct_ph"/>
    <w:basedOn w:val="DefaultParagraphFont"/>
    <w:rsid w:val="008B67FB"/>
  </w:style>
  <w:style w:type="character" w:customStyle="1" w:styleId="tagciteChar4">
    <w:name w:val="tag/cite Char"/>
    <w:basedOn w:val="DefaultParagraphFont"/>
    <w:rsid w:val="008B67FB"/>
    <w:rPr>
      <w:b/>
      <w:sz w:val="24"/>
      <w:lang w:val="en-US" w:eastAsia="en-US" w:bidi="ar-SA"/>
    </w:rPr>
  </w:style>
  <w:style w:type="paragraph" w:customStyle="1" w:styleId="TxBr41p1">
    <w:name w:val="TxBr_41p1"/>
    <w:basedOn w:val="Normal"/>
    <w:qFormat/>
    <w:rsid w:val="008B67FB"/>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8B67FB"/>
    <w:rPr>
      <w:sz w:val="18"/>
      <w:szCs w:val="24"/>
      <w:lang w:val="en-US" w:eastAsia="en-US" w:bidi="ar-SA"/>
    </w:rPr>
  </w:style>
  <w:style w:type="paragraph" w:customStyle="1" w:styleId="003Cite">
    <w:name w:val="003Cite"/>
    <w:basedOn w:val="Normal"/>
    <w:qFormat/>
    <w:rsid w:val="008B67FB"/>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8B67FB"/>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8B67FB"/>
    <w:rPr>
      <w:rFonts w:ascii="Calibri" w:hAnsi="Calibri"/>
      <w:b/>
      <w:color w:val="000000"/>
      <w:u w:val="single"/>
    </w:rPr>
  </w:style>
  <w:style w:type="character" w:customStyle="1" w:styleId="StyleBold1">
    <w:name w:val="Style Bold1"/>
    <w:rsid w:val="008B67FB"/>
    <w:rPr>
      <w:rFonts w:ascii="Georgia" w:hAnsi="Georgia"/>
      <w:b/>
      <w:bCs/>
      <w:sz w:val="22"/>
    </w:rPr>
  </w:style>
  <w:style w:type="character" w:customStyle="1" w:styleId="BlockHeadingsChar1">
    <w:name w:val="Block Headings Char1"/>
    <w:rsid w:val="008B67FB"/>
    <w:rPr>
      <w:b/>
      <w:caps/>
    </w:rPr>
  </w:style>
  <w:style w:type="character" w:customStyle="1" w:styleId="CARDChar2">
    <w:name w:val="CARD Char"/>
    <w:link w:val="CARD0"/>
    <w:rsid w:val="008B67FB"/>
    <w:rPr>
      <w:rFonts w:ascii="Calibri" w:hAnsi="Calibri"/>
    </w:rPr>
  </w:style>
  <w:style w:type="character" w:customStyle="1" w:styleId="FontStyle170">
    <w:name w:val="Font Style170"/>
    <w:uiPriority w:val="99"/>
    <w:rsid w:val="008B67FB"/>
    <w:rPr>
      <w:rFonts w:ascii="Bookman Old Style" w:hAnsi="Bookman Old Style" w:cs="Bookman Old Style"/>
      <w:sz w:val="16"/>
      <w:szCs w:val="16"/>
    </w:rPr>
  </w:style>
  <w:style w:type="character" w:customStyle="1" w:styleId="label">
    <w:name w:val="label"/>
    <w:rsid w:val="008B67FB"/>
  </w:style>
  <w:style w:type="character" w:customStyle="1" w:styleId="Styleunderline12pt">
    <w:name w:val="Style underline + 12 pt"/>
    <w:rsid w:val="008B67FB"/>
    <w:rPr>
      <w:rFonts w:ascii="Times New Roman" w:hAnsi="Times New Roman"/>
      <w:bCs/>
      <w:sz w:val="20"/>
      <w:u w:val="single"/>
    </w:rPr>
  </w:style>
  <w:style w:type="character" w:customStyle="1" w:styleId="StyleUnderlineChar19pt">
    <w:name w:val="Style Underline Char1 + 9 pt"/>
    <w:basedOn w:val="UnderlineChar1"/>
    <w:rsid w:val="008B67FB"/>
    <w:rPr>
      <w:rFonts w:ascii="Times New Roman" w:hAnsi="Times New Roman"/>
      <w:sz w:val="20"/>
      <w:szCs w:val="24"/>
      <w:u w:val="single"/>
      <w:lang w:val="en-US" w:eastAsia="en-US" w:bidi="ar-SA"/>
    </w:rPr>
  </w:style>
  <w:style w:type="character" w:customStyle="1" w:styleId="StyleUnderlineChar1Bold">
    <w:name w:val="Style Underline Char1 + Bold"/>
    <w:rsid w:val="008B67FB"/>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8B67F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B67FB"/>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8B67FB"/>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8B67FB"/>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8B67F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8B67FB"/>
    <w:rPr>
      <w:rFonts w:ascii="Times New Roman" w:hAnsi="Times New Roman"/>
      <w:sz w:val="20"/>
      <w:u w:val="single"/>
      <w:lang w:val="en-US" w:eastAsia="en-US" w:bidi="ar-SA"/>
    </w:rPr>
  </w:style>
  <w:style w:type="paragraph" w:customStyle="1" w:styleId="StyleUnderline9pt1">
    <w:name w:val="Style Underline + 9 pt1"/>
    <w:rsid w:val="008B67FB"/>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8B67FB"/>
    <w:rPr>
      <w:sz w:val="20"/>
      <w:u w:val="single"/>
    </w:rPr>
  </w:style>
  <w:style w:type="character" w:customStyle="1" w:styleId="StyleUnderlineChar19pt2">
    <w:name w:val="Style Underline Char1 + 9 pt2"/>
    <w:basedOn w:val="UnderlineChar1"/>
    <w:rsid w:val="008B67FB"/>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8B67F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8B67F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8B67FB"/>
    <w:rPr>
      <w:rFonts w:ascii="Times New Roman" w:hAnsi="Times New Roman"/>
      <w:b/>
      <w:bCs/>
      <w:sz w:val="20"/>
      <w:szCs w:val="24"/>
      <w:u w:val="single"/>
      <w:lang w:val="en-US" w:eastAsia="en-US" w:bidi="ar-SA"/>
    </w:rPr>
  </w:style>
  <w:style w:type="character" w:customStyle="1" w:styleId="content">
    <w:name w:val="content"/>
    <w:basedOn w:val="DefaultParagraphFont"/>
    <w:rsid w:val="008B67FB"/>
  </w:style>
  <w:style w:type="character" w:customStyle="1" w:styleId="Style9ptBoldUnderline1">
    <w:name w:val="Style 9 pt Bold Underline1"/>
    <w:rsid w:val="008B67FB"/>
    <w:rPr>
      <w:b/>
      <w:bCs/>
      <w:sz w:val="20"/>
      <w:u w:val="single"/>
    </w:rPr>
  </w:style>
  <w:style w:type="character" w:customStyle="1" w:styleId="tagCharCharCharChar">
    <w:name w:val="tag Char Char Char Char"/>
    <w:rsid w:val="008B67FB"/>
    <w:rPr>
      <w:rFonts w:ascii="Georgia" w:eastAsia="Calibri" w:hAnsi="Georgia" w:cs="Calibri"/>
      <w:b/>
      <w:sz w:val="24"/>
    </w:rPr>
  </w:style>
  <w:style w:type="character" w:customStyle="1" w:styleId="3">
    <w:name w:val="3"/>
    <w:rsid w:val="008B67FB"/>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8B67FB"/>
    <w:rPr>
      <w:rFonts w:cs="Arial"/>
      <w:b/>
      <w:bCs/>
      <w:iCs/>
      <w:szCs w:val="28"/>
      <w:lang w:val="en-US" w:eastAsia="en-US" w:bidi="ar-SA"/>
    </w:rPr>
  </w:style>
  <w:style w:type="paragraph" w:customStyle="1" w:styleId="EmphasisText">
    <w:name w:val="Emphasis Text"/>
    <w:basedOn w:val="UnderlinedText"/>
    <w:link w:val="EmphasisTextChar"/>
    <w:rsid w:val="008B67FB"/>
    <w:rPr>
      <w:rFonts w:eastAsia="SimSun"/>
      <w:sz w:val="24"/>
      <w:u w:val="single"/>
    </w:rPr>
  </w:style>
  <w:style w:type="character" w:customStyle="1" w:styleId="EmphasisTextChar">
    <w:name w:val="Emphasis Text Char"/>
    <w:link w:val="EmphasisText"/>
    <w:rsid w:val="008B67FB"/>
    <w:rPr>
      <w:rFonts w:ascii="Calibri" w:eastAsia="SimSun" w:hAnsi="Calibri"/>
      <w:b/>
      <w:sz w:val="24"/>
      <w:u w:val="single"/>
    </w:rPr>
  </w:style>
  <w:style w:type="character" w:customStyle="1" w:styleId="featuretitle">
    <w:name w:val="feature_title"/>
    <w:basedOn w:val="DefaultParagraphFont"/>
    <w:rsid w:val="008B67FB"/>
  </w:style>
  <w:style w:type="character" w:customStyle="1" w:styleId="6">
    <w:name w:val="6"/>
    <w:rsid w:val="008B67FB"/>
    <w:rPr>
      <w:rFonts w:cs="Arial"/>
      <w:bCs/>
      <w:sz w:val="20"/>
      <w:u w:val="single"/>
      <w:lang w:val="en-US" w:eastAsia="en-US" w:bidi="ar-SA"/>
    </w:rPr>
  </w:style>
  <w:style w:type="character" w:customStyle="1" w:styleId="7">
    <w:name w:val="7"/>
    <w:rsid w:val="008B67FB"/>
    <w:rPr>
      <w:rFonts w:cs="Arial"/>
      <w:bCs/>
      <w:sz w:val="20"/>
      <w:u w:val="single"/>
      <w:lang w:val="en-US" w:eastAsia="en-US" w:bidi="ar-SA"/>
    </w:rPr>
  </w:style>
  <w:style w:type="character" w:customStyle="1" w:styleId="StyleUnderlineChar19pt4">
    <w:name w:val="Style Underline Char1 + 9 pt4"/>
    <w:basedOn w:val="UnderlineChar1"/>
    <w:rsid w:val="008B67FB"/>
    <w:rPr>
      <w:rFonts w:ascii="Times New Roman" w:hAnsi="Times New Roman"/>
      <w:sz w:val="20"/>
      <w:szCs w:val="24"/>
      <w:u w:val="single"/>
      <w:lang w:val="en-US" w:eastAsia="en-US" w:bidi="ar-SA"/>
    </w:rPr>
  </w:style>
  <w:style w:type="character" w:customStyle="1" w:styleId="StyleUnderlineChar19ptBold1">
    <w:name w:val="Style Underline Char1 + 9 pt Bold1"/>
    <w:rsid w:val="008B67FB"/>
    <w:rPr>
      <w:rFonts w:ascii="Times New Roman" w:hAnsi="Times New Roman"/>
      <w:b/>
      <w:bCs/>
      <w:sz w:val="20"/>
      <w:szCs w:val="24"/>
      <w:u w:val="single"/>
      <w:lang w:val="en-US" w:eastAsia="en-US" w:bidi="ar-SA"/>
    </w:rPr>
  </w:style>
  <w:style w:type="character" w:customStyle="1" w:styleId="Style9ptUnderline3">
    <w:name w:val="Style 9 pt Underline3"/>
    <w:rsid w:val="008B67FB"/>
    <w:rPr>
      <w:sz w:val="20"/>
      <w:u w:val="single"/>
    </w:rPr>
  </w:style>
  <w:style w:type="paragraph" w:customStyle="1" w:styleId="Stylecard9pt">
    <w:name w:val="Style card + 9 pt"/>
    <w:basedOn w:val="Normal"/>
    <w:link w:val="Stylecard9ptChar"/>
    <w:qFormat/>
    <w:rsid w:val="008B67FB"/>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8B67FB"/>
    <w:rPr>
      <w:rFonts w:ascii="Calibri" w:eastAsia="Calibri" w:hAnsi="Calibri" w:cs="Times New Roman"/>
      <w:sz w:val="20"/>
      <w:szCs w:val="20"/>
      <w:u w:val="single"/>
    </w:rPr>
  </w:style>
  <w:style w:type="character" w:customStyle="1" w:styleId="Styleunderline9pt0">
    <w:name w:val="Style underline + 9 pt"/>
    <w:basedOn w:val="underline"/>
    <w:rsid w:val="008B67FB"/>
    <w:rPr>
      <w:u w:val="single"/>
      <w:lang w:val="en-US" w:eastAsia="en-US" w:bidi="ar-SA"/>
    </w:rPr>
  </w:style>
  <w:style w:type="character" w:customStyle="1" w:styleId="Style9ptUnderline4">
    <w:name w:val="Style 9 pt Underline4"/>
    <w:rsid w:val="008B67FB"/>
    <w:rPr>
      <w:sz w:val="20"/>
      <w:u w:val="single"/>
    </w:rPr>
  </w:style>
  <w:style w:type="character" w:customStyle="1" w:styleId="55">
    <w:name w:val="55"/>
    <w:rsid w:val="008B67FB"/>
    <w:rPr>
      <w:rFonts w:cs="Arial"/>
      <w:bCs/>
      <w:sz w:val="20"/>
      <w:u w:val="single"/>
      <w:lang w:val="en-US" w:eastAsia="en-US" w:bidi="ar-SA"/>
    </w:rPr>
  </w:style>
  <w:style w:type="paragraph" w:customStyle="1" w:styleId="CardBody">
    <w:name w:val="Card Body"/>
    <w:basedOn w:val="Normal"/>
    <w:link w:val="CardBodyChar"/>
    <w:qFormat/>
    <w:rsid w:val="008B67FB"/>
    <w:pPr>
      <w:spacing w:after="0" w:line="240" w:lineRule="auto"/>
    </w:pPr>
    <w:rPr>
      <w:rFonts w:eastAsia="Calibri"/>
    </w:rPr>
  </w:style>
  <w:style w:type="character" w:customStyle="1" w:styleId="CardBodyChar">
    <w:name w:val="Card Body Char"/>
    <w:link w:val="CardBody"/>
    <w:rsid w:val="008B67FB"/>
    <w:rPr>
      <w:rFonts w:ascii="Calibri" w:eastAsia="Calibri" w:hAnsi="Calibri"/>
    </w:rPr>
  </w:style>
  <w:style w:type="character" w:customStyle="1" w:styleId="Styleunderline9pt10">
    <w:name w:val="Style underline + 9 pt1"/>
    <w:basedOn w:val="underline"/>
    <w:rsid w:val="008B67FB"/>
    <w:rPr>
      <w:u w:val="single"/>
      <w:lang w:val="en-US" w:eastAsia="en-US" w:bidi="ar-SA"/>
    </w:rPr>
  </w:style>
  <w:style w:type="character" w:customStyle="1" w:styleId="Styleunderline9ptBold">
    <w:name w:val="Style underline + 9 pt Bold"/>
    <w:rsid w:val="008B67FB"/>
    <w:rPr>
      <w:b/>
      <w:bCs/>
      <w:sz w:val="20"/>
      <w:u w:val="single"/>
    </w:rPr>
  </w:style>
  <w:style w:type="character" w:customStyle="1" w:styleId="StyleUnderliningChar9ptBold">
    <w:name w:val="Style Underlining Char + 9 pt Bold"/>
    <w:rsid w:val="008B67FB"/>
    <w:rPr>
      <w:rFonts w:ascii="Times New Roman" w:hAnsi="Times New Roman"/>
      <w:b/>
      <w:bCs/>
      <w:sz w:val="20"/>
      <w:szCs w:val="24"/>
      <w:u w:val="single"/>
      <w:lang w:val="en-US" w:eastAsia="en-US" w:bidi="ar-SA"/>
    </w:rPr>
  </w:style>
  <w:style w:type="character" w:customStyle="1" w:styleId="StyleUnderliningChar9pt">
    <w:name w:val="Style Underlining Char + 9 pt"/>
    <w:rsid w:val="008B67FB"/>
    <w:rPr>
      <w:rFonts w:ascii="Times New Roman" w:hAnsi="Times New Roman"/>
      <w:sz w:val="20"/>
      <w:szCs w:val="24"/>
      <w:u w:val="single"/>
      <w:lang w:val="en-US" w:eastAsia="en-US" w:bidi="ar-SA"/>
    </w:rPr>
  </w:style>
  <w:style w:type="character" w:customStyle="1" w:styleId="34">
    <w:name w:val="34"/>
    <w:rsid w:val="008B67FB"/>
    <w:rPr>
      <w:rFonts w:ascii="Times New Roman" w:hAnsi="Times New Roman" w:cs="Arial"/>
      <w:bCs/>
      <w:sz w:val="20"/>
      <w:u w:val="single"/>
      <w:lang w:val="en-US" w:eastAsia="en-US" w:bidi="ar-SA"/>
    </w:rPr>
  </w:style>
  <w:style w:type="character" w:customStyle="1" w:styleId="45">
    <w:name w:val="45"/>
    <w:rsid w:val="008B67FB"/>
    <w:rPr>
      <w:rFonts w:ascii="Times New Roman" w:hAnsi="Times New Roman" w:cs="Arial"/>
      <w:b/>
      <w:bCs/>
      <w:sz w:val="20"/>
      <w:u w:val="single"/>
      <w:lang w:val="en-US" w:eastAsia="en-US" w:bidi="ar-SA"/>
    </w:rPr>
  </w:style>
  <w:style w:type="character" w:customStyle="1" w:styleId="Style9ptUnderline5">
    <w:name w:val="Style 9 pt Underline5"/>
    <w:rsid w:val="008B67FB"/>
    <w:rPr>
      <w:rFonts w:ascii="Times New Roman" w:hAnsi="Times New Roman"/>
      <w:sz w:val="20"/>
      <w:u w:val="single"/>
    </w:rPr>
  </w:style>
  <w:style w:type="character" w:customStyle="1" w:styleId="Style9ptBoldUnderline2">
    <w:name w:val="Style 9 pt Bold Underline2"/>
    <w:rsid w:val="008B67F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8B67F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8B67FB"/>
    <w:pPr>
      <w:numPr>
        <w:numId w:val="0"/>
      </w:numPr>
    </w:pPr>
    <w:rPr>
      <w:sz w:val="20"/>
      <w:lang w:eastAsia="zh-CN"/>
    </w:rPr>
  </w:style>
  <w:style w:type="character" w:customStyle="1" w:styleId="StyleStyle49pt1Char">
    <w:name w:val="Style Style4 + 9 pt1 Char"/>
    <w:basedOn w:val="Style4Char"/>
    <w:link w:val="StyleStyle49pt1"/>
    <w:rsid w:val="008B67FB"/>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8B67FB"/>
    <w:pPr>
      <w:numPr>
        <w:numId w:val="0"/>
      </w:numPr>
    </w:pPr>
    <w:rPr>
      <w:b/>
      <w:bCs/>
    </w:rPr>
  </w:style>
  <w:style w:type="character" w:customStyle="1" w:styleId="StyleStyle49ptBold1Char">
    <w:name w:val="Style Style4 + 9 pt Bold1 Char"/>
    <w:link w:val="StyleStyle49ptBold1"/>
    <w:rsid w:val="008B67FB"/>
    <w:rPr>
      <w:rFonts w:ascii="Arial Narrow" w:hAnsi="Arial Narrow"/>
      <w:b/>
      <w:bCs/>
      <w:szCs w:val="24"/>
      <w:u w:val="single"/>
    </w:rPr>
  </w:style>
  <w:style w:type="paragraph" w:customStyle="1" w:styleId="StyleStyle49pt2">
    <w:name w:val="Style Style4 + 9 pt2"/>
    <w:basedOn w:val="Style4"/>
    <w:link w:val="StyleStyle49pt2Char"/>
    <w:rsid w:val="008B67FB"/>
    <w:pPr>
      <w:numPr>
        <w:numId w:val="0"/>
      </w:numPr>
    </w:pPr>
    <w:rPr>
      <w:sz w:val="20"/>
      <w:lang w:eastAsia="zh-CN"/>
    </w:rPr>
  </w:style>
  <w:style w:type="character" w:customStyle="1" w:styleId="StyleStyle49pt2Char">
    <w:name w:val="Style Style4 + 9 pt2 Char"/>
    <w:basedOn w:val="Style4Char"/>
    <w:link w:val="StyleStyle49pt2"/>
    <w:rsid w:val="008B67FB"/>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8B67FB"/>
    <w:pPr>
      <w:numPr>
        <w:numId w:val="0"/>
      </w:numPr>
    </w:pPr>
    <w:rPr>
      <w:b/>
      <w:bCs/>
    </w:rPr>
  </w:style>
  <w:style w:type="character" w:customStyle="1" w:styleId="StyleStyle49ptBold2Char">
    <w:name w:val="Style Style4 + 9 pt Bold2 Char"/>
    <w:link w:val="StyleStyle49ptBold2"/>
    <w:rsid w:val="008B67FB"/>
    <w:rPr>
      <w:rFonts w:ascii="Arial Narrow" w:hAnsi="Arial Narrow"/>
      <w:b/>
      <w:bCs/>
      <w:szCs w:val="24"/>
      <w:u w:val="single"/>
    </w:rPr>
  </w:style>
  <w:style w:type="character" w:customStyle="1" w:styleId="23">
    <w:name w:val="23"/>
    <w:rsid w:val="008B67FB"/>
    <w:rPr>
      <w:rFonts w:ascii="Times New Roman" w:hAnsi="Times New Roman" w:cs="Arial"/>
      <w:bCs/>
      <w:sz w:val="20"/>
      <w:u w:val="single"/>
      <w:lang w:val="en-US" w:eastAsia="en-US" w:bidi="ar-SA"/>
    </w:rPr>
  </w:style>
  <w:style w:type="character" w:customStyle="1" w:styleId="33">
    <w:name w:val="33"/>
    <w:rsid w:val="008B67FB"/>
    <w:rPr>
      <w:rFonts w:ascii="Times New Roman" w:hAnsi="Times New Roman" w:cs="Arial"/>
      <w:b/>
      <w:bCs/>
      <w:sz w:val="20"/>
      <w:u w:val="single"/>
      <w:lang w:val="en-US" w:eastAsia="en-US" w:bidi="ar-SA"/>
    </w:rPr>
  </w:style>
  <w:style w:type="character" w:customStyle="1" w:styleId="27">
    <w:name w:val="27"/>
    <w:rsid w:val="008B67FB"/>
    <w:rPr>
      <w:rFonts w:cs="Arial"/>
      <w:bCs/>
      <w:sz w:val="20"/>
      <w:u w:val="single"/>
      <w:lang w:val="en-US" w:eastAsia="en-US" w:bidi="ar-SA"/>
    </w:rPr>
  </w:style>
  <w:style w:type="character" w:customStyle="1" w:styleId="StyleArialNarrow9pt">
    <w:name w:val="Style Arial Narrow 9 pt"/>
    <w:rsid w:val="008B67FB"/>
    <w:rPr>
      <w:rFonts w:ascii="Times New Roman" w:hAnsi="Times New Roman"/>
      <w:sz w:val="20"/>
    </w:rPr>
  </w:style>
  <w:style w:type="paragraph" w:customStyle="1" w:styleId="CiteBody">
    <w:name w:val="Cite Body"/>
    <w:basedOn w:val="Normal"/>
    <w:link w:val="CiteBodyChar"/>
    <w:qFormat/>
    <w:rsid w:val="008B67FB"/>
    <w:pPr>
      <w:spacing w:after="0" w:line="240" w:lineRule="auto"/>
    </w:pPr>
    <w:rPr>
      <w:rFonts w:eastAsia="Calibri"/>
      <w:szCs w:val="16"/>
    </w:rPr>
  </w:style>
  <w:style w:type="paragraph" w:customStyle="1" w:styleId="CiteBold">
    <w:name w:val="Cite Bold"/>
    <w:basedOn w:val="CiteBody"/>
    <w:link w:val="CiteBoldChar"/>
    <w:qFormat/>
    <w:rsid w:val="008B67FB"/>
    <w:rPr>
      <w:b/>
    </w:rPr>
  </w:style>
  <w:style w:type="character" w:customStyle="1" w:styleId="CiteBodyChar">
    <w:name w:val="Cite Body Char"/>
    <w:link w:val="CiteBody"/>
    <w:rsid w:val="008B67FB"/>
    <w:rPr>
      <w:rFonts w:ascii="Calibri" w:eastAsia="Calibri" w:hAnsi="Calibri"/>
      <w:szCs w:val="16"/>
    </w:rPr>
  </w:style>
  <w:style w:type="character" w:customStyle="1" w:styleId="CiteBoldChar">
    <w:name w:val="Cite Bold Char"/>
    <w:link w:val="CiteBold"/>
    <w:rsid w:val="008B67FB"/>
    <w:rPr>
      <w:rFonts w:ascii="Calibri" w:eastAsia="Calibri" w:hAnsi="Calibri"/>
      <w:b/>
      <w:szCs w:val="16"/>
    </w:rPr>
  </w:style>
  <w:style w:type="paragraph" w:customStyle="1" w:styleId="StyleCardBody11ptUnderline">
    <w:name w:val="Style Card Body + 11 pt Underline"/>
    <w:basedOn w:val="CardBody"/>
    <w:link w:val="StyleCardBody11ptUnderlineChar"/>
    <w:rsid w:val="008B67FB"/>
    <w:rPr>
      <w:sz w:val="20"/>
      <w:u w:val="single"/>
    </w:rPr>
  </w:style>
  <w:style w:type="character" w:customStyle="1" w:styleId="StyleCardBody11ptUnderlineChar">
    <w:name w:val="Style Card Body + 11 pt Underline Char"/>
    <w:link w:val="StyleCardBody11ptUnderline"/>
    <w:rsid w:val="008B67FB"/>
    <w:rPr>
      <w:rFonts w:ascii="Calibri" w:eastAsia="Calibri" w:hAnsi="Calibri"/>
      <w:sz w:val="20"/>
      <w:u w:val="single"/>
    </w:rPr>
  </w:style>
  <w:style w:type="paragraph" w:customStyle="1" w:styleId="StyleStyle49pt4">
    <w:name w:val="Style Style4 + 9 pt4"/>
    <w:basedOn w:val="Style4"/>
    <w:link w:val="StyleStyle49pt4Char"/>
    <w:rsid w:val="008B67FB"/>
    <w:pPr>
      <w:numPr>
        <w:numId w:val="0"/>
      </w:numPr>
    </w:pPr>
    <w:rPr>
      <w:sz w:val="20"/>
      <w:lang w:eastAsia="zh-CN"/>
    </w:rPr>
  </w:style>
  <w:style w:type="character" w:customStyle="1" w:styleId="StyleStyle49pt4Char">
    <w:name w:val="Style Style4 + 9 pt4 Char"/>
    <w:basedOn w:val="Style4Char"/>
    <w:link w:val="StyleStyle49pt4"/>
    <w:rsid w:val="008B67FB"/>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8B67FB"/>
    <w:pPr>
      <w:numPr>
        <w:numId w:val="0"/>
      </w:numPr>
    </w:pPr>
    <w:rPr>
      <w:b/>
      <w:bCs/>
    </w:rPr>
  </w:style>
  <w:style w:type="character" w:customStyle="1" w:styleId="StyleStyle49ptBold4Char">
    <w:name w:val="Style Style4 + 9 pt Bold4 Char"/>
    <w:link w:val="StyleStyle49ptBold4"/>
    <w:rsid w:val="008B67FB"/>
    <w:rPr>
      <w:rFonts w:ascii="Arial Narrow" w:hAnsi="Arial Narrow"/>
      <w:b/>
      <w:bCs/>
      <w:szCs w:val="24"/>
      <w:u w:val="single"/>
    </w:rPr>
  </w:style>
  <w:style w:type="character" w:customStyle="1" w:styleId="StyleUnderlineCharChar9pt2">
    <w:name w:val="Style Underline Char Char + 9 pt2"/>
    <w:basedOn w:val="DefaultParagraphFont"/>
    <w:rsid w:val="008B67FB"/>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8B67FB"/>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8B67FB"/>
    <w:rPr>
      <w:b/>
      <w:bCs/>
      <w:sz w:val="20"/>
      <w:u w:val="single"/>
      <w:bdr w:val="single" w:sz="4" w:space="0" w:color="auto"/>
    </w:rPr>
  </w:style>
  <w:style w:type="character" w:customStyle="1" w:styleId="Style9ptUnderline7">
    <w:name w:val="Style 9 pt Underline7"/>
    <w:rsid w:val="008B67FB"/>
    <w:rPr>
      <w:sz w:val="20"/>
      <w:u w:val="single"/>
    </w:rPr>
  </w:style>
  <w:style w:type="character" w:customStyle="1" w:styleId="Style9ptBoldUnderline3">
    <w:name w:val="Style 9 pt Bold Underline3"/>
    <w:rsid w:val="008B67FB"/>
    <w:rPr>
      <w:b/>
      <w:bCs/>
      <w:sz w:val="20"/>
      <w:u w:val="single"/>
    </w:rPr>
  </w:style>
  <w:style w:type="character" w:customStyle="1" w:styleId="Style9ptUnderline8">
    <w:name w:val="Style 9 pt Underline8"/>
    <w:rsid w:val="008B67FB"/>
    <w:rPr>
      <w:sz w:val="20"/>
      <w:u w:val="single"/>
    </w:rPr>
  </w:style>
  <w:style w:type="paragraph" w:customStyle="1" w:styleId="StyleStyle49pt5">
    <w:name w:val="Style Style4 + 9 pt5"/>
    <w:basedOn w:val="Style4"/>
    <w:link w:val="StyleStyle49pt5Char"/>
    <w:rsid w:val="008B67FB"/>
    <w:pPr>
      <w:numPr>
        <w:numId w:val="0"/>
      </w:numPr>
    </w:pPr>
    <w:rPr>
      <w:sz w:val="20"/>
      <w:lang w:eastAsia="zh-CN"/>
    </w:rPr>
  </w:style>
  <w:style w:type="character" w:customStyle="1" w:styleId="StyleStyle49pt5Char">
    <w:name w:val="Style Style4 + 9 pt5 Char"/>
    <w:basedOn w:val="Style4Char"/>
    <w:link w:val="StyleStyle49pt5"/>
    <w:rsid w:val="008B67FB"/>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8B67FB"/>
    <w:pPr>
      <w:numPr>
        <w:numId w:val="0"/>
      </w:numPr>
    </w:pPr>
    <w:rPr>
      <w:sz w:val="20"/>
      <w:lang w:eastAsia="zh-CN"/>
    </w:rPr>
  </w:style>
  <w:style w:type="character" w:customStyle="1" w:styleId="StyleStyle49pt6Char">
    <w:name w:val="Style Style4 + 9 pt6 Char"/>
    <w:basedOn w:val="Style4Char"/>
    <w:link w:val="StyleStyle49pt6"/>
    <w:rsid w:val="008B67FB"/>
    <w:rPr>
      <w:rFonts w:ascii="Arial Narrow" w:hAnsi="Arial Narrow"/>
      <w:sz w:val="20"/>
      <w:szCs w:val="24"/>
      <w:u w:val="single"/>
      <w:lang w:eastAsia="zh-CN"/>
    </w:rPr>
  </w:style>
  <w:style w:type="character" w:customStyle="1" w:styleId="66">
    <w:name w:val="66"/>
    <w:rsid w:val="008B67FB"/>
    <w:rPr>
      <w:rFonts w:cs="Arial"/>
      <w:bCs/>
      <w:sz w:val="20"/>
      <w:u w:val="single"/>
      <w:lang w:val="en-US" w:eastAsia="en-US" w:bidi="ar-SA"/>
    </w:rPr>
  </w:style>
  <w:style w:type="character" w:customStyle="1" w:styleId="Style9ptUnderline9">
    <w:name w:val="Style 9 pt Underline9"/>
    <w:rsid w:val="008B67FB"/>
    <w:rPr>
      <w:sz w:val="20"/>
      <w:u w:val="single"/>
    </w:rPr>
  </w:style>
  <w:style w:type="paragraph" w:customStyle="1" w:styleId="StyleStyle49ptBold5">
    <w:name w:val="Style Style4 + 9 pt Bold5"/>
    <w:basedOn w:val="Style4"/>
    <w:link w:val="StyleStyle49ptBold5Char"/>
    <w:rsid w:val="008B67FB"/>
    <w:pPr>
      <w:numPr>
        <w:numId w:val="0"/>
      </w:numPr>
    </w:pPr>
    <w:rPr>
      <w:b/>
      <w:bCs/>
    </w:rPr>
  </w:style>
  <w:style w:type="character" w:customStyle="1" w:styleId="StyleStyle49ptBold5Char">
    <w:name w:val="Style Style4 + 9 pt Bold5 Char"/>
    <w:link w:val="StyleStyle49ptBold5"/>
    <w:rsid w:val="008B67FB"/>
    <w:rPr>
      <w:rFonts w:ascii="Arial Narrow" w:hAnsi="Arial Narrow"/>
      <w:b/>
      <w:bCs/>
      <w:szCs w:val="24"/>
      <w:u w:val="single"/>
    </w:rPr>
  </w:style>
  <w:style w:type="character" w:customStyle="1" w:styleId="Style9ptBoldUnderline4">
    <w:name w:val="Style 9 pt Bold Underline4"/>
    <w:rsid w:val="008B67FB"/>
    <w:rPr>
      <w:b/>
      <w:bCs/>
      <w:sz w:val="20"/>
      <w:u w:val="single"/>
    </w:rPr>
  </w:style>
  <w:style w:type="paragraph" w:customStyle="1" w:styleId="StyleStyle49pt7">
    <w:name w:val="Style Style4 + 9 pt7"/>
    <w:basedOn w:val="Style4"/>
    <w:link w:val="StyleStyle49pt7Char"/>
    <w:rsid w:val="008B67FB"/>
    <w:pPr>
      <w:numPr>
        <w:numId w:val="0"/>
      </w:numPr>
    </w:pPr>
    <w:rPr>
      <w:sz w:val="20"/>
      <w:lang w:eastAsia="zh-CN"/>
    </w:rPr>
  </w:style>
  <w:style w:type="character" w:customStyle="1" w:styleId="StyleStyle49pt7Char">
    <w:name w:val="Style Style4 + 9 pt7 Char"/>
    <w:basedOn w:val="Style4Char"/>
    <w:link w:val="StyleStyle49pt7"/>
    <w:rsid w:val="008B67FB"/>
    <w:rPr>
      <w:rFonts w:ascii="Arial Narrow" w:hAnsi="Arial Narrow"/>
      <w:sz w:val="20"/>
      <w:szCs w:val="24"/>
      <w:u w:val="single"/>
      <w:lang w:eastAsia="zh-CN"/>
    </w:rPr>
  </w:style>
  <w:style w:type="character" w:customStyle="1" w:styleId="titleblue14">
    <w:name w:val="titleblue14"/>
    <w:basedOn w:val="DefaultParagraphFont"/>
    <w:rsid w:val="008B67FB"/>
  </w:style>
  <w:style w:type="paragraph" w:customStyle="1" w:styleId="FONT7">
    <w:name w:val="FONT 7"/>
    <w:qFormat/>
    <w:rsid w:val="008B67F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8B67FB"/>
    <w:pPr>
      <w:numPr>
        <w:numId w:val="0"/>
      </w:numPr>
    </w:pPr>
  </w:style>
  <w:style w:type="paragraph" w:customStyle="1" w:styleId="StyleHeading2Underline">
    <w:name w:val="Style Heading 2 + Underline"/>
    <w:basedOn w:val="Heading2"/>
    <w:link w:val="StyleHeading2UnderlineChar"/>
    <w:rsid w:val="008B67FB"/>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8B67FB"/>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8B67FB"/>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8B67FB"/>
    <w:rPr>
      <w:rFonts w:eastAsia="Calibri"/>
      <w:szCs w:val="24"/>
      <w:u w:val="single"/>
    </w:rPr>
  </w:style>
  <w:style w:type="paragraph" w:customStyle="1" w:styleId="StyleCardText11ptBoldUnderline">
    <w:name w:val="Style Card Text + 11 pt Bold Underline"/>
    <w:link w:val="StyleCardText11ptBoldUnderlineChar"/>
    <w:rsid w:val="008B67FB"/>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8B67FB"/>
    <w:rPr>
      <w:rFonts w:eastAsia="Calibri"/>
      <w:b/>
      <w:bCs/>
      <w:szCs w:val="24"/>
      <w:u w:val="single"/>
    </w:rPr>
  </w:style>
  <w:style w:type="paragraph" w:customStyle="1" w:styleId="StyleStyle49ptBold6">
    <w:name w:val="Style Style4 + 9 pt Bold6"/>
    <w:basedOn w:val="Style4"/>
    <w:link w:val="StyleStyle49ptBold6Char"/>
    <w:rsid w:val="008B67FB"/>
    <w:pPr>
      <w:numPr>
        <w:numId w:val="0"/>
      </w:numPr>
    </w:pPr>
    <w:rPr>
      <w:b/>
      <w:bCs/>
    </w:rPr>
  </w:style>
  <w:style w:type="character" w:customStyle="1" w:styleId="StyleStyle49ptBold6Char">
    <w:name w:val="Style Style4 + 9 pt Bold6 Char"/>
    <w:link w:val="StyleStyle49ptBold6"/>
    <w:rsid w:val="008B67FB"/>
    <w:rPr>
      <w:rFonts w:ascii="Arial Narrow" w:hAnsi="Arial Narrow"/>
      <w:b/>
      <w:bCs/>
      <w:szCs w:val="24"/>
      <w:u w:val="single"/>
    </w:rPr>
  </w:style>
  <w:style w:type="paragraph" w:customStyle="1" w:styleId="StyleUnderlined11pt">
    <w:name w:val="Style Underlined + 11 pt"/>
    <w:link w:val="StyleUnderlined11ptChar"/>
    <w:qFormat/>
    <w:rsid w:val="008B67FB"/>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8B67FB"/>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8B67FB"/>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8B67FB"/>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8B67FB"/>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8B67FB"/>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8B67FB"/>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8B67FB"/>
    <w:rPr>
      <w:rFonts w:ascii="Times New Roman" w:eastAsia="Calibri" w:hAnsi="Times New Roman" w:cs="Times New Roman"/>
      <w:sz w:val="16"/>
    </w:rPr>
  </w:style>
  <w:style w:type="paragraph" w:customStyle="1" w:styleId="Underlinestyle1">
    <w:name w:val="Underline style"/>
    <w:basedOn w:val="Normal"/>
    <w:qFormat/>
    <w:rsid w:val="008B67FB"/>
    <w:pPr>
      <w:spacing w:after="0" w:line="240" w:lineRule="auto"/>
    </w:pPr>
    <w:rPr>
      <w:rFonts w:eastAsia="Calibri"/>
      <w:u w:val="single"/>
    </w:rPr>
  </w:style>
  <w:style w:type="character" w:customStyle="1" w:styleId="Style11ptUnderline3">
    <w:name w:val="Style 11 pt Underline3"/>
    <w:rsid w:val="008B67FB"/>
    <w:rPr>
      <w:sz w:val="20"/>
      <w:u w:val="single"/>
    </w:rPr>
  </w:style>
  <w:style w:type="character" w:customStyle="1" w:styleId="StyleUnderlineCharChar9pt3">
    <w:name w:val="Style Underline Char Char + 9 pt3"/>
    <w:basedOn w:val="DefaultParagraphFont"/>
    <w:rsid w:val="008B67F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8B67FB"/>
    <w:rPr>
      <w:sz w:val="20"/>
      <w:u w:val="single"/>
    </w:rPr>
  </w:style>
  <w:style w:type="character" w:customStyle="1" w:styleId="Style9ptUnderline11">
    <w:name w:val="Style 9 pt Underline11"/>
    <w:rsid w:val="008B67FB"/>
    <w:rPr>
      <w:sz w:val="20"/>
      <w:u w:val="single"/>
    </w:rPr>
  </w:style>
  <w:style w:type="character" w:customStyle="1" w:styleId="Style9ptBoldUnderline5">
    <w:name w:val="Style 9 pt Bold Underline5"/>
    <w:rsid w:val="008B67FB"/>
    <w:rPr>
      <w:b/>
      <w:bCs/>
      <w:sz w:val="20"/>
      <w:u w:val="single"/>
    </w:rPr>
  </w:style>
  <w:style w:type="character" w:customStyle="1" w:styleId="UnderlineChar2CharChar">
    <w:name w:val="Underline Char2 Char Char"/>
    <w:rsid w:val="008B67FB"/>
    <w:rPr>
      <w:szCs w:val="24"/>
      <w:u w:val="single"/>
      <w:lang w:val="en-US" w:eastAsia="en-US" w:bidi="ar-SA"/>
    </w:rPr>
  </w:style>
  <w:style w:type="character" w:customStyle="1" w:styleId="BoldandUnderlineChar2CharCharChar">
    <w:name w:val="Bold and Underline Char2 Char Char Char"/>
    <w:link w:val="BoldandUnderlineChar2CharChar"/>
    <w:rsid w:val="008B67FB"/>
    <w:rPr>
      <w:b/>
      <w:u w:val="single"/>
    </w:rPr>
  </w:style>
  <w:style w:type="paragraph" w:customStyle="1" w:styleId="textboldChar">
    <w:name w:val="text bold Char"/>
    <w:basedOn w:val="Normal"/>
    <w:link w:val="textboldCharChar"/>
    <w:rsid w:val="008B67FB"/>
    <w:pPr>
      <w:spacing w:after="0" w:line="240" w:lineRule="auto"/>
      <w:ind w:left="720"/>
    </w:pPr>
    <w:rPr>
      <w:rFonts w:eastAsia="Calibri"/>
      <w:b/>
      <w:sz w:val="24"/>
      <w:u w:val="thick"/>
    </w:rPr>
  </w:style>
  <w:style w:type="character" w:customStyle="1" w:styleId="textboldCharChar">
    <w:name w:val="text bold Char Char"/>
    <w:link w:val="textboldChar"/>
    <w:rsid w:val="008B67FB"/>
    <w:rPr>
      <w:rFonts w:ascii="Calibri" w:eastAsia="Calibri" w:hAnsi="Calibri"/>
      <w:b/>
      <w:sz w:val="24"/>
      <w:u w:val="thick"/>
    </w:rPr>
  </w:style>
  <w:style w:type="character" w:customStyle="1" w:styleId="snapnoshots">
    <w:name w:val="snap_noshots"/>
    <w:basedOn w:val="DefaultParagraphFont"/>
    <w:rsid w:val="008B67FB"/>
  </w:style>
  <w:style w:type="character" w:customStyle="1" w:styleId="cnbcsbhdcomp">
    <w:name w:val="cnbc_sbhd_comp"/>
    <w:rsid w:val="008B67FB"/>
  </w:style>
  <w:style w:type="character" w:customStyle="1" w:styleId="blox-headline">
    <w:name w:val="blox-headline"/>
    <w:rsid w:val="008B67FB"/>
  </w:style>
  <w:style w:type="character" w:customStyle="1" w:styleId="Heading2CharCharCharCharCharChar1CharChar">
    <w:name w:val="Heading 2 Char Char Char Char Char Char1 Char Char"/>
    <w:basedOn w:val="DefaultParagraphFont"/>
    <w:uiPriority w:val="99"/>
    <w:rsid w:val="008B67FB"/>
    <w:rPr>
      <w:rFonts w:cs="Arial"/>
      <w:b/>
      <w:bCs/>
      <w:iCs/>
      <w:sz w:val="28"/>
      <w:lang w:val="en-US" w:eastAsia="en-US"/>
    </w:rPr>
  </w:style>
  <w:style w:type="character" w:customStyle="1" w:styleId="postsubtitle">
    <w:name w:val="post_subtitle"/>
    <w:basedOn w:val="DefaultParagraphFont"/>
    <w:rsid w:val="008B67FB"/>
  </w:style>
  <w:style w:type="character" w:customStyle="1" w:styleId="NoterefInText">
    <w:name w:val="_NoterefInText"/>
    <w:uiPriority w:val="99"/>
    <w:rsid w:val="008B67FB"/>
    <w:rPr>
      <w:rFonts w:cs="New Baskerville"/>
      <w:color w:val="000000"/>
    </w:rPr>
  </w:style>
  <w:style w:type="character" w:customStyle="1" w:styleId="postauthor">
    <w:name w:val="postauthor"/>
    <w:basedOn w:val="DefaultParagraphFont"/>
    <w:rsid w:val="008B67FB"/>
  </w:style>
  <w:style w:type="paragraph" w:customStyle="1" w:styleId="notes-source-hasnotes">
    <w:name w:val="notes-source-hasnotes"/>
    <w:basedOn w:val="Normal"/>
    <w:qFormat/>
    <w:rsid w:val="008B67FB"/>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8B67FB"/>
  </w:style>
  <w:style w:type="character" w:customStyle="1" w:styleId="thirdparty-logo">
    <w:name w:val="thirdparty-logo"/>
    <w:basedOn w:val="DefaultParagraphFont"/>
    <w:rsid w:val="008B67FB"/>
  </w:style>
  <w:style w:type="paragraph" w:customStyle="1" w:styleId="articlemeta">
    <w:name w:val="articlemeta"/>
    <w:basedOn w:val="Normal"/>
    <w:qFormat/>
    <w:rsid w:val="008B67FB"/>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8B67FB"/>
  </w:style>
  <w:style w:type="character" w:customStyle="1" w:styleId="print-footnote">
    <w:name w:val="print-footnote"/>
    <w:basedOn w:val="DefaultParagraphFont"/>
    <w:rsid w:val="008B67FB"/>
  </w:style>
  <w:style w:type="character" w:customStyle="1" w:styleId="datestring">
    <w:name w:val="datestring"/>
    <w:basedOn w:val="DefaultParagraphFont"/>
    <w:rsid w:val="008B67FB"/>
  </w:style>
  <w:style w:type="paragraph" w:customStyle="1" w:styleId="left">
    <w:name w:val="left"/>
    <w:basedOn w:val="Normal"/>
    <w:qFormat/>
    <w:rsid w:val="008B67FB"/>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8B67FB"/>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8B67FB"/>
  </w:style>
  <w:style w:type="paragraph" w:customStyle="1" w:styleId="creditpostedmodified">
    <w:name w:val="credit_posted_modified"/>
    <w:basedOn w:val="Normal"/>
    <w:qFormat/>
    <w:rsid w:val="008B67FB"/>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8B67FB"/>
  </w:style>
  <w:style w:type="character" w:customStyle="1" w:styleId="grd">
    <w:name w:val="grd"/>
    <w:basedOn w:val="DefaultParagraphFont"/>
    <w:rsid w:val="008B67FB"/>
  </w:style>
  <w:style w:type="paragraph" w:customStyle="1" w:styleId="hs-text-container">
    <w:name w:val="hs-text-container"/>
    <w:basedOn w:val="Normal"/>
    <w:qFormat/>
    <w:rsid w:val="008B67FB"/>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8B67FB"/>
  </w:style>
  <w:style w:type="character" w:customStyle="1" w:styleId="article-author-name">
    <w:name w:val="article-author-name"/>
    <w:basedOn w:val="DefaultParagraphFont"/>
    <w:rsid w:val="008B67FB"/>
  </w:style>
  <w:style w:type="character" w:customStyle="1" w:styleId="bioexcerpt">
    <w:name w:val="bio_excerpt"/>
    <w:basedOn w:val="DefaultParagraphFont"/>
    <w:rsid w:val="008B67FB"/>
  </w:style>
  <w:style w:type="character" w:customStyle="1" w:styleId="commentcount">
    <w:name w:val="comment_count"/>
    <w:basedOn w:val="DefaultParagraphFont"/>
    <w:rsid w:val="008B67FB"/>
  </w:style>
  <w:style w:type="character" w:customStyle="1" w:styleId="searchtermshighlighted">
    <w:name w:val="searchtermshighlighted"/>
    <w:basedOn w:val="DefaultParagraphFont"/>
    <w:rsid w:val="008B67FB"/>
  </w:style>
  <w:style w:type="character" w:customStyle="1" w:styleId="contributornametrigger">
    <w:name w:val="contributornametrigger"/>
    <w:basedOn w:val="DefaultParagraphFont"/>
    <w:rsid w:val="008B67FB"/>
  </w:style>
  <w:style w:type="character" w:customStyle="1" w:styleId="bylinepipe">
    <w:name w:val="bylinepipe"/>
    <w:basedOn w:val="DefaultParagraphFont"/>
    <w:rsid w:val="008B67FB"/>
  </w:style>
  <w:style w:type="character" w:customStyle="1" w:styleId="lucenesearchresulturlb">
    <w:name w:val="lucene_search_result_url_b"/>
    <w:basedOn w:val="DefaultParagraphFont"/>
    <w:rsid w:val="008B67FB"/>
  </w:style>
  <w:style w:type="character" w:customStyle="1" w:styleId="faculty-title">
    <w:name w:val="faculty-title"/>
    <w:basedOn w:val="DefaultParagraphFont"/>
    <w:rsid w:val="008B67FB"/>
  </w:style>
  <w:style w:type="character" w:customStyle="1" w:styleId="issue">
    <w:name w:val="issue"/>
    <w:basedOn w:val="DefaultParagraphFont"/>
    <w:rsid w:val="008B67FB"/>
  </w:style>
  <w:style w:type="character" w:customStyle="1" w:styleId="pages">
    <w:name w:val="pages"/>
    <w:basedOn w:val="DefaultParagraphFont"/>
    <w:rsid w:val="008B67FB"/>
  </w:style>
  <w:style w:type="character" w:customStyle="1" w:styleId="person">
    <w:name w:val="person"/>
    <w:basedOn w:val="DefaultParagraphFont"/>
    <w:rsid w:val="008B67FB"/>
  </w:style>
  <w:style w:type="character" w:customStyle="1" w:styleId="corresponding">
    <w:name w:val="corresponding"/>
    <w:basedOn w:val="DefaultParagraphFont"/>
    <w:rsid w:val="008B67FB"/>
  </w:style>
  <w:style w:type="paragraph" w:customStyle="1" w:styleId="entry-meta">
    <w:name w:val="entry-meta"/>
    <w:basedOn w:val="Normal"/>
    <w:qFormat/>
    <w:rsid w:val="008B67FB"/>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8B67FB"/>
  </w:style>
  <w:style w:type="character" w:customStyle="1" w:styleId="post-category">
    <w:name w:val="post-category"/>
    <w:basedOn w:val="DefaultParagraphFont"/>
    <w:rsid w:val="008B67FB"/>
  </w:style>
  <w:style w:type="paragraph" w:customStyle="1" w:styleId="articledetails">
    <w:name w:val="articledetails"/>
    <w:basedOn w:val="Normal"/>
    <w:qFormat/>
    <w:rsid w:val="008B67FB"/>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8B67FB"/>
  </w:style>
  <w:style w:type="paragraph" w:customStyle="1" w:styleId="aff">
    <w:name w:val="aff"/>
    <w:basedOn w:val="Normal"/>
    <w:qFormat/>
    <w:rsid w:val="008B67FB"/>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8B67FB"/>
  </w:style>
  <w:style w:type="character" w:customStyle="1" w:styleId="entry-author-name">
    <w:name w:val="entry-author-name"/>
    <w:basedOn w:val="DefaultParagraphFont"/>
    <w:rsid w:val="008B67FB"/>
  </w:style>
  <w:style w:type="character" w:customStyle="1" w:styleId="contrib-degrees">
    <w:name w:val="contrib-degrees"/>
    <w:basedOn w:val="DefaultParagraphFont"/>
    <w:rsid w:val="008B67FB"/>
  </w:style>
  <w:style w:type="character" w:customStyle="1" w:styleId="contrib-on-behalf-of">
    <w:name w:val="contrib-on-behalf-of"/>
    <w:basedOn w:val="DefaultParagraphFont"/>
    <w:rsid w:val="008B67FB"/>
  </w:style>
  <w:style w:type="character" w:customStyle="1" w:styleId="pubtime">
    <w:name w:val="pubtime"/>
    <w:basedOn w:val="DefaultParagraphFont"/>
    <w:rsid w:val="008B67FB"/>
  </w:style>
  <w:style w:type="character" w:customStyle="1" w:styleId="fbcommentscount">
    <w:name w:val="fb_comments_count"/>
    <w:basedOn w:val="DefaultParagraphFont"/>
    <w:rsid w:val="008B67FB"/>
  </w:style>
  <w:style w:type="character" w:customStyle="1" w:styleId="stsharethiscustom">
    <w:name w:val="st_sharethis_custom"/>
    <w:basedOn w:val="DefaultParagraphFont"/>
    <w:rsid w:val="008B67FB"/>
  </w:style>
  <w:style w:type="paragraph" w:customStyle="1" w:styleId="permalinkable">
    <w:name w:val="permalinkable"/>
    <w:basedOn w:val="Normal"/>
    <w:qFormat/>
    <w:rsid w:val="008B67FB"/>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8B67FB"/>
  </w:style>
  <w:style w:type="character" w:customStyle="1" w:styleId="articleauthor0">
    <w:name w:val="article_author"/>
    <w:basedOn w:val="DefaultParagraphFont"/>
    <w:rsid w:val="008B67FB"/>
  </w:style>
  <w:style w:type="character" w:customStyle="1" w:styleId="articleissue">
    <w:name w:val="article_issue"/>
    <w:basedOn w:val="DefaultParagraphFont"/>
    <w:rsid w:val="008B67FB"/>
  </w:style>
  <w:style w:type="character" w:customStyle="1" w:styleId="a-size-large">
    <w:name w:val="a-size-large"/>
    <w:basedOn w:val="DefaultParagraphFont"/>
    <w:rsid w:val="008B67FB"/>
  </w:style>
  <w:style w:type="character" w:customStyle="1" w:styleId="a-size-medium">
    <w:name w:val="a-size-medium"/>
    <w:basedOn w:val="DefaultParagraphFont"/>
    <w:rsid w:val="008B67FB"/>
  </w:style>
  <w:style w:type="character" w:customStyle="1" w:styleId="contribution">
    <w:name w:val="contribution"/>
    <w:basedOn w:val="DefaultParagraphFont"/>
    <w:rsid w:val="008B67FB"/>
  </w:style>
  <w:style w:type="character" w:customStyle="1" w:styleId="a-color-secondary">
    <w:name w:val="a-color-secondary"/>
    <w:basedOn w:val="DefaultParagraphFont"/>
    <w:rsid w:val="008B67FB"/>
  </w:style>
  <w:style w:type="paragraph" w:customStyle="1" w:styleId="sbyline">
    <w:name w:val="sbyline"/>
    <w:basedOn w:val="Normal"/>
    <w:qFormat/>
    <w:rsid w:val="008B67FB"/>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8B67FB"/>
  </w:style>
  <w:style w:type="character" w:customStyle="1" w:styleId="ui-staffline">
    <w:name w:val="ui-staffline"/>
    <w:basedOn w:val="DefaultParagraphFont"/>
    <w:rsid w:val="008B67FB"/>
  </w:style>
  <w:style w:type="paragraph" w:customStyle="1" w:styleId="promotion-tag-p">
    <w:name w:val="promotion-tag-p"/>
    <w:basedOn w:val="Normal"/>
    <w:qFormat/>
    <w:rsid w:val="008B67FB"/>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8B67FB"/>
  </w:style>
  <w:style w:type="character" w:customStyle="1" w:styleId="specialissuelabel">
    <w:name w:val="specialissuelabel"/>
    <w:basedOn w:val="DefaultParagraphFont"/>
    <w:rsid w:val="008B67FB"/>
  </w:style>
  <w:style w:type="character" w:customStyle="1" w:styleId="wp-smiley">
    <w:name w:val="wp-smiley"/>
    <w:basedOn w:val="DefaultParagraphFont"/>
    <w:rsid w:val="008B67FB"/>
  </w:style>
  <w:style w:type="character" w:customStyle="1" w:styleId="artjournal">
    <w:name w:val="art_journal"/>
    <w:basedOn w:val="DefaultParagraphFont"/>
    <w:rsid w:val="008B67FB"/>
  </w:style>
  <w:style w:type="character" w:customStyle="1" w:styleId="artdatevolumeissuepart">
    <w:name w:val="art_datevolumeissuepart"/>
    <w:basedOn w:val="DefaultParagraphFont"/>
    <w:rsid w:val="008B67FB"/>
  </w:style>
  <w:style w:type="character" w:customStyle="1" w:styleId="artpages">
    <w:name w:val="art_pages"/>
    <w:basedOn w:val="DefaultParagraphFont"/>
    <w:rsid w:val="008B67FB"/>
  </w:style>
  <w:style w:type="paragraph" w:customStyle="1" w:styleId="lede">
    <w:name w:val="lede"/>
    <w:basedOn w:val="Normal"/>
    <w:qFormat/>
    <w:rsid w:val="008B67FB"/>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8B67FB"/>
  </w:style>
  <w:style w:type="character" w:customStyle="1" w:styleId="degree">
    <w:name w:val="degree"/>
    <w:basedOn w:val="DefaultParagraphFont"/>
    <w:rsid w:val="008B67FB"/>
  </w:style>
  <w:style w:type="character" w:customStyle="1" w:styleId="major">
    <w:name w:val="major"/>
    <w:basedOn w:val="DefaultParagraphFont"/>
    <w:rsid w:val="008B67FB"/>
  </w:style>
  <w:style w:type="character" w:customStyle="1" w:styleId="views">
    <w:name w:val="views"/>
    <w:basedOn w:val="DefaultParagraphFont"/>
    <w:rsid w:val="008B67FB"/>
  </w:style>
  <w:style w:type="character" w:customStyle="1" w:styleId="stmainservices">
    <w:name w:val="stmainservices"/>
    <w:basedOn w:val="DefaultParagraphFont"/>
    <w:rsid w:val="008B67FB"/>
  </w:style>
  <w:style w:type="character" w:customStyle="1" w:styleId="stbubblehcount">
    <w:name w:val="stbubble_hcount"/>
    <w:basedOn w:val="DefaultParagraphFont"/>
    <w:rsid w:val="008B67FB"/>
  </w:style>
  <w:style w:type="paragraph" w:customStyle="1" w:styleId="Document">
    <w:name w:val="_Document"/>
    <w:basedOn w:val="Default"/>
    <w:next w:val="Default"/>
    <w:uiPriority w:val="99"/>
    <w:qFormat/>
    <w:rsid w:val="008B67FB"/>
    <w:rPr>
      <w:rFonts w:ascii="New Baskerville" w:eastAsiaTheme="minorEastAsia" w:hAnsi="New Baskerville"/>
      <w:color w:val="auto"/>
    </w:rPr>
  </w:style>
  <w:style w:type="paragraph" w:customStyle="1" w:styleId="SubHead1">
    <w:name w:val="_SubHead1"/>
    <w:basedOn w:val="Default"/>
    <w:next w:val="Default"/>
    <w:uiPriority w:val="99"/>
    <w:qFormat/>
    <w:rsid w:val="008B67FB"/>
    <w:rPr>
      <w:rFonts w:ascii="New Baskerville" w:eastAsiaTheme="minorEastAsia" w:hAnsi="New Baskerville"/>
      <w:color w:val="auto"/>
    </w:rPr>
  </w:style>
  <w:style w:type="paragraph" w:customStyle="1" w:styleId="SubHead2">
    <w:name w:val="_SubHead2"/>
    <w:basedOn w:val="Default"/>
    <w:next w:val="Default"/>
    <w:uiPriority w:val="99"/>
    <w:qFormat/>
    <w:rsid w:val="008B67FB"/>
    <w:rPr>
      <w:rFonts w:ascii="New Baskerville" w:eastAsiaTheme="minorEastAsia" w:hAnsi="New Baskerville"/>
      <w:color w:val="auto"/>
    </w:rPr>
  </w:style>
  <w:style w:type="paragraph" w:customStyle="1" w:styleId="collapsed-hide">
    <w:name w:val="collapsed-hide"/>
    <w:basedOn w:val="Normal"/>
    <w:qFormat/>
    <w:rsid w:val="008B67FB"/>
    <w:pPr>
      <w:spacing w:before="100" w:beforeAutospacing="1" w:after="100" w:afterAutospacing="1" w:line="240" w:lineRule="auto"/>
    </w:pPr>
    <w:rPr>
      <w:rFonts w:ascii="Times" w:hAnsi="Times"/>
      <w:sz w:val="20"/>
      <w:szCs w:val="20"/>
    </w:rPr>
  </w:style>
  <w:style w:type="paragraph" w:customStyle="1" w:styleId="odd">
    <w:name w:val="odd"/>
    <w:basedOn w:val="Normal"/>
    <w:qFormat/>
    <w:rsid w:val="008B67FB"/>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8B67FB"/>
  </w:style>
  <w:style w:type="character" w:customStyle="1" w:styleId="tolocaltime">
    <w:name w:val="tolocaltime"/>
    <w:basedOn w:val="DefaultParagraphFont"/>
    <w:rsid w:val="008B67FB"/>
  </w:style>
  <w:style w:type="character" w:customStyle="1" w:styleId="pb-byline">
    <w:name w:val="pb-byline"/>
    <w:basedOn w:val="DefaultParagraphFont"/>
    <w:rsid w:val="008B67FB"/>
  </w:style>
  <w:style w:type="character" w:customStyle="1" w:styleId="pb-timestamp">
    <w:name w:val="pb-timestamp"/>
    <w:basedOn w:val="DefaultParagraphFont"/>
    <w:rsid w:val="008B67FB"/>
  </w:style>
  <w:style w:type="character" w:customStyle="1" w:styleId="posted-on">
    <w:name w:val="posted-on"/>
    <w:basedOn w:val="DefaultParagraphFont"/>
    <w:rsid w:val="008B67FB"/>
  </w:style>
  <w:style w:type="character" w:customStyle="1" w:styleId="even">
    <w:name w:val="even"/>
    <w:basedOn w:val="DefaultParagraphFont"/>
    <w:rsid w:val="008B67FB"/>
  </w:style>
  <w:style w:type="character" w:customStyle="1" w:styleId="foreground">
    <w:name w:val="foreground"/>
    <w:basedOn w:val="DefaultParagraphFont"/>
    <w:rsid w:val="008B67FB"/>
  </w:style>
  <w:style w:type="paragraph" w:customStyle="1" w:styleId="volissue">
    <w:name w:val="volissue"/>
    <w:basedOn w:val="Normal"/>
    <w:qFormat/>
    <w:rsid w:val="008B67FB"/>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8B67FB"/>
  </w:style>
  <w:style w:type="character" w:customStyle="1" w:styleId="articledate">
    <w:name w:val="articledate"/>
    <w:basedOn w:val="DefaultParagraphFont"/>
    <w:rsid w:val="008B67FB"/>
  </w:style>
  <w:style w:type="character" w:customStyle="1" w:styleId="post-byline">
    <w:name w:val="post-byline"/>
    <w:basedOn w:val="DefaultParagraphFont"/>
    <w:rsid w:val="008B67FB"/>
  </w:style>
  <w:style w:type="character" w:customStyle="1" w:styleId="upper">
    <w:name w:val="upper"/>
    <w:basedOn w:val="DefaultParagraphFont"/>
    <w:rsid w:val="008B67FB"/>
  </w:style>
  <w:style w:type="character" w:customStyle="1" w:styleId="metadate">
    <w:name w:val="meta_date"/>
    <w:basedOn w:val="DefaultParagraphFont"/>
    <w:rsid w:val="008B67FB"/>
  </w:style>
  <w:style w:type="character" w:customStyle="1" w:styleId="fa">
    <w:name w:val="fa"/>
    <w:basedOn w:val="DefaultParagraphFont"/>
    <w:rsid w:val="008B67FB"/>
  </w:style>
  <w:style w:type="character" w:customStyle="1" w:styleId="longname">
    <w:name w:val="longname"/>
    <w:basedOn w:val="DefaultParagraphFont"/>
    <w:rsid w:val="008B67FB"/>
  </w:style>
  <w:style w:type="character" w:customStyle="1" w:styleId="echocontainer">
    <w:name w:val="echo_container"/>
    <w:basedOn w:val="DefaultParagraphFont"/>
    <w:rsid w:val="008B67FB"/>
  </w:style>
  <w:style w:type="character" w:customStyle="1" w:styleId="comment-display">
    <w:name w:val="comment-display"/>
    <w:basedOn w:val="DefaultParagraphFont"/>
    <w:rsid w:val="008B67FB"/>
  </w:style>
  <w:style w:type="paragraph" w:customStyle="1" w:styleId="comment-count-label">
    <w:name w:val="comment-count-label"/>
    <w:basedOn w:val="Normal"/>
    <w:rsid w:val="008B67FB"/>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8B67FB"/>
  </w:style>
  <w:style w:type="character" w:customStyle="1" w:styleId="discussion-policy">
    <w:name w:val="discussion-policy"/>
    <w:basedOn w:val="DefaultParagraphFont"/>
    <w:rsid w:val="008B67FB"/>
  </w:style>
  <w:style w:type="character" w:customStyle="1" w:styleId="echo-apps-conversations-streamcaption">
    <w:name w:val="echo-apps-conversations-streamcaption"/>
    <w:basedOn w:val="DefaultParagraphFont"/>
    <w:rsid w:val="008B67FB"/>
  </w:style>
  <w:style w:type="character" w:customStyle="1" w:styleId="echo-streamserver-controls-stream-item-text">
    <w:name w:val="echo-streamserver-controls-stream-item-text"/>
    <w:basedOn w:val="DefaultParagraphFont"/>
    <w:rsid w:val="008B67FB"/>
  </w:style>
  <w:style w:type="character" w:customStyle="1" w:styleId="echo-streamserver-controls-facepile-more">
    <w:name w:val="echo-streamserver-controls-facepile-more"/>
    <w:basedOn w:val="DefaultParagraphFont"/>
    <w:rsid w:val="008B67FB"/>
  </w:style>
  <w:style w:type="character" w:customStyle="1" w:styleId="echo-primaryfont">
    <w:name w:val="echo-primaryfont"/>
    <w:basedOn w:val="DefaultParagraphFont"/>
    <w:rsid w:val="008B67FB"/>
  </w:style>
  <w:style w:type="character" w:customStyle="1" w:styleId="section">
    <w:name w:val="section"/>
    <w:basedOn w:val="DefaultParagraphFont"/>
    <w:rsid w:val="008B67FB"/>
  </w:style>
  <w:style w:type="character" w:customStyle="1" w:styleId="wpsr-txt-headline">
    <w:name w:val="wpsr-txt-headline"/>
    <w:basedOn w:val="DefaultParagraphFont"/>
    <w:rsid w:val="008B67FB"/>
  </w:style>
  <w:style w:type="character" w:customStyle="1" w:styleId="asset-metabar-author">
    <w:name w:val="asset-metabar-author"/>
    <w:basedOn w:val="DefaultParagraphFont"/>
    <w:rsid w:val="008B67FB"/>
  </w:style>
  <w:style w:type="character" w:customStyle="1" w:styleId="asset-metabar-time">
    <w:name w:val="asset-metabar-time"/>
    <w:basedOn w:val="DefaultParagraphFont"/>
    <w:rsid w:val="008B67FB"/>
  </w:style>
  <w:style w:type="character" w:customStyle="1" w:styleId="eza-dateline">
    <w:name w:val="eza-dateline"/>
    <w:basedOn w:val="DefaultParagraphFont"/>
    <w:rsid w:val="008B67FB"/>
  </w:style>
  <w:style w:type="character" w:customStyle="1" w:styleId="eza-authors">
    <w:name w:val="eza-authors"/>
    <w:basedOn w:val="DefaultParagraphFont"/>
    <w:rsid w:val="008B67FB"/>
  </w:style>
  <w:style w:type="character" w:customStyle="1" w:styleId="csmstaff">
    <w:name w:val="csm_staff"/>
    <w:basedOn w:val="DefaultParagraphFont"/>
    <w:rsid w:val="008B67FB"/>
  </w:style>
  <w:style w:type="paragraph" w:customStyle="1" w:styleId="mol-para-with-font">
    <w:name w:val="mol-para-with-font"/>
    <w:basedOn w:val="Normal"/>
    <w:rsid w:val="008B67FB"/>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8B67FB"/>
  </w:style>
  <w:style w:type="character" w:customStyle="1" w:styleId="byline-text">
    <w:name w:val="byline-text"/>
    <w:basedOn w:val="DefaultParagraphFont"/>
    <w:rsid w:val="008B67FB"/>
  </w:style>
  <w:style w:type="character" w:customStyle="1" w:styleId="itemauthor">
    <w:name w:val="itemauthor"/>
    <w:basedOn w:val="DefaultParagraphFont"/>
    <w:rsid w:val="008B67FB"/>
  </w:style>
  <w:style w:type="character" w:customStyle="1" w:styleId="itemdatecreated">
    <w:name w:val="itemdatecreated"/>
    <w:basedOn w:val="DefaultParagraphFont"/>
    <w:rsid w:val="008B67FB"/>
  </w:style>
  <w:style w:type="character" w:customStyle="1" w:styleId="slug-metadata-note">
    <w:name w:val="slug-metadata-note"/>
    <w:basedOn w:val="DefaultParagraphFont"/>
    <w:rsid w:val="008B67FB"/>
  </w:style>
  <w:style w:type="character" w:customStyle="1" w:styleId="drop-capped">
    <w:name w:val="drop-capped"/>
    <w:basedOn w:val="DefaultParagraphFont"/>
    <w:rsid w:val="008B67FB"/>
  </w:style>
  <w:style w:type="paragraph" w:customStyle="1" w:styleId="articleopinion-standfirst">
    <w:name w:val="articleopinion-standfirst"/>
    <w:basedOn w:val="Normal"/>
    <w:rsid w:val="008B67FB"/>
    <w:pPr>
      <w:spacing w:before="100" w:beforeAutospacing="1" w:after="100" w:afterAutospacing="1" w:line="240" w:lineRule="auto"/>
    </w:pPr>
    <w:rPr>
      <w:rFonts w:ascii="Times" w:hAnsi="Times"/>
      <w:sz w:val="20"/>
      <w:szCs w:val="20"/>
    </w:rPr>
  </w:style>
  <w:style w:type="paragraph" w:customStyle="1" w:styleId="snippet">
    <w:name w:val="snippet"/>
    <w:basedOn w:val="Normal"/>
    <w:rsid w:val="008B67FB"/>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8B67FB"/>
  </w:style>
  <w:style w:type="character" w:customStyle="1" w:styleId="view-count">
    <w:name w:val="view-count"/>
    <w:basedOn w:val="DefaultParagraphFont"/>
    <w:rsid w:val="008B67FB"/>
  </w:style>
  <w:style w:type="character" w:customStyle="1" w:styleId="rupee">
    <w:name w:val="rupee"/>
    <w:basedOn w:val="DefaultParagraphFont"/>
    <w:rsid w:val="008B67FB"/>
  </w:style>
  <w:style w:type="character" w:customStyle="1" w:styleId="grey1">
    <w:name w:val="grey1"/>
    <w:basedOn w:val="DefaultParagraphFont"/>
    <w:rsid w:val="008B67FB"/>
  </w:style>
  <w:style w:type="paragraph" w:customStyle="1" w:styleId="Pa13">
    <w:name w:val="Pa13"/>
    <w:basedOn w:val="Default"/>
    <w:next w:val="Default"/>
    <w:uiPriority w:val="99"/>
    <w:rsid w:val="008B67FB"/>
    <w:pPr>
      <w:spacing w:line="201" w:lineRule="atLeast"/>
    </w:pPr>
    <w:rPr>
      <w:rFonts w:eastAsiaTheme="minorEastAsia"/>
      <w:color w:val="auto"/>
    </w:rPr>
  </w:style>
  <w:style w:type="paragraph" w:customStyle="1" w:styleId="Pa14">
    <w:name w:val="Pa14"/>
    <w:basedOn w:val="Default"/>
    <w:next w:val="Default"/>
    <w:uiPriority w:val="99"/>
    <w:qFormat/>
    <w:rsid w:val="008B67FB"/>
    <w:pPr>
      <w:spacing w:line="241" w:lineRule="atLeast"/>
    </w:pPr>
    <w:rPr>
      <w:rFonts w:eastAsiaTheme="minorEastAsia"/>
      <w:color w:val="auto"/>
    </w:rPr>
  </w:style>
  <w:style w:type="paragraph" w:customStyle="1" w:styleId="Pa9">
    <w:name w:val="Pa9"/>
    <w:basedOn w:val="Default"/>
    <w:next w:val="Default"/>
    <w:uiPriority w:val="99"/>
    <w:rsid w:val="008B67FB"/>
    <w:pPr>
      <w:spacing w:line="241" w:lineRule="atLeast"/>
    </w:pPr>
    <w:rPr>
      <w:rFonts w:ascii="Gill Sans" w:eastAsiaTheme="minorEastAsia" w:hAnsi="Gill Sans"/>
      <w:color w:val="auto"/>
    </w:rPr>
  </w:style>
  <w:style w:type="character" w:customStyle="1" w:styleId="bureau">
    <w:name w:val="bureau"/>
    <w:basedOn w:val="DefaultParagraphFont"/>
    <w:rsid w:val="008B67FB"/>
  </w:style>
  <w:style w:type="character" w:customStyle="1" w:styleId="reporttitle">
    <w:name w:val="report_title"/>
    <w:basedOn w:val="DefaultParagraphFont"/>
    <w:rsid w:val="008B67FB"/>
  </w:style>
  <w:style w:type="character" w:customStyle="1" w:styleId="documenttype-longreleases">
    <w:name w:val="document_type_-_long_releases"/>
    <w:basedOn w:val="DefaultParagraphFont"/>
    <w:rsid w:val="008B67FB"/>
  </w:style>
  <w:style w:type="character" w:customStyle="1" w:styleId="alt-date">
    <w:name w:val="alt-date"/>
    <w:basedOn w:val="DefaultParagraphFont"/>
    <w:rsid w:val="008B67FB"/>
  </w:style>
  <w:style w:type="character" w:customStyle="1" w:styleId="entry-byline">
    <w:name w:val="entry-byline"/>
    <w:basedOn w:val="DefaultParagraphFont"/>
    <w:rsid w:val="008B67FB"/>
  </w:style>
  <w:style w:type="character" w:customStyle="1" w:styleId="taglinecontrib">
    <w:name w:val="tagline_contrib"/>
    <w:basedOn w:val="DefaultParagraphFont"/>
    <w:rsid w:val="008B67FB"/>
  </w:style>
  <w:style w:type="character" w:customStyle="1" w:styleId="articledate0">
    <w:name w:val="article_date"/>
    <w:basedOn w:val="DefaultParagraphFont"/>
    <w:rsid w:val="008B67FB"/>
  </w:style>
  <w:style w:type="paragraph" w:customStyle="1" w:styleId="hg-daily">
    <w:name w:val="hg-daily"/>
    <w:basedOn w:val="Normal"/>
    <w:rsid w:val="008B67FB"/>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8B67FB"/>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8B67FB"/>
  </w:style>
  <w:style w:type="character" w:customStyle="1" w:styleId="text-label">
    <w:name w:val="text-label"/>
    <w:basedOn w:val="DefaultParagraphFont"/>
    <w:rsid w:val="008B67FB"/>
  </w:style>
  <w:style w:type="character" w:customStyle="1" w:styleId="metad">
    <w:name w:val="metad"/>
    <w:rsid w:val="008B67FB"/>
  </w:style>
  <w:style w:type="character" w:customStyle="1" w:styleId="justify1">
    <w:name w:val="justify1"/>
    <w:rsid w:val="008B67FB"/>
  </w:style>
  <w:style w:type="paragraph" w:customStyle="1" w:styleId="TOC3Char">
    <w:name w:val="TOC 3 Char"/>
    <w:basedOn w:val="Normal"/>
    <w:next w:val="Normal"/>
    <w:rsid w:val="008B67FB"/>
    <w:pPr>
      <w:spacing w:after="0" w:line="240" w:lineRule="auto"/>
    </w:pPr>
    <w:rPr>
      <w:rFonts w:eastAsia="Times New Roman"/>
      <w:sz w:val="24"/>
      <w:szCs w:val="20"/>
    </w:rPr>
  </w:style>
  <w:style w:type="paragraph" w:customStyle="1" w:styleId="TOC1Char">
    <w:name w:val="TOC 1 Char"/>
    <w:basedOn w:val="Normal"/>
    <w:next w:val="Normal"/>
    <w:rsid w:val="008B67F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8B67FB"/>
    <w:pPr>
      <w:spacing w:after="0" w:line="240" w:lineRule="auto"/>
      <w:jc w:val="both"/>
    </w:pPr>
    <w:rPr>
      <w:rFonts w:eastAsia="Times New Roman"/>
      <w:i/>
      <w:iCs/>
      <w:color w:val="000000"/>
    </w:rPr>
  </w:style>
  <w:style w:type="character" w:customStyle="1" w:styleId="MediumGrid11">
    <w:name w:val="Medium Grid 11"/>
    <w:uiPriority w:val="99"/>
    <w:rsid w:val="008B67FB"/>
    <w:rPr>
      <w:color w:val="808080"/>
    </w:rPr>
  </w:style>
  <w:style w:type="paragraph" w:customStyle="1" w:styleId="PlaceholderText2">
    <w:name w:val="Placeholder Text2"/>
    <w:basedOn w:val="Normal"/>
    <w:uiPriority w:val="99"/>
    <w:rsid w:val="008B67FB"/>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8B67F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8B67F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8B67F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8B67F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8B67F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8B67F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8B67F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8B67FB"/>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8B67FB"/>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8B67FB"/>
  </w:style>
  <w:style w:type="character" w:customStyle="1" w:styleId="s2">
    <w:name w:val="s2"/>
    <w:basedOn w:val="DefaultParagraphFont"/>
    <w:rsid w:val="008B67FB"/>
  </w:style>
  <w:style w:type="character" w:customStyle="1" w:styleId="s1">
    <w:name w:val="s1"/>
    <w:basedOn w:val="DefaultParagraphFont"/>
    <w:rsid w:val="008B67FB"/>
  </w:style>
  <w:style w:type="paragraph" w:customStyle="1" w:styleId="LanguageEditing">
    <w:name w:val="Language Editing"/>
    <w:basedOn w:val="Normal"/>
    <w:link w:val="LanguageEditingChar"/>
    <w:qFormat/>
    <w:rsid w:val="008B67FB"/>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8B67FB"/>
    <w:rPr>
      <w:rFonts w:ascii="Calibri" w:eastAsia="Times New Roman" w:hAnsi="Calibri"/>
      <w:strike/>
    </w:rPr>
  </w:style>
  <w:style w:type="character" w:customStyle="1" w:styleId="action-menu-toggled-item">
    <w:name w:val="action-menu-toggled-item"/>
    <w:basedOn w:val="DefaultParagraphFont"/>
    <w:rsid w:val="008B67FB"/>
    <w:rPr>
      <w:rFonts w:ascii="Times New Roman" w:hAnsi="Times New Roman"/>
    </w:rPr>
  </w:style>
  <w:style w:type="character" w:customStyle="1" w:styleId="1Tag">
    <w:name w:val="1) Tag"/>
    <w:rsid w:val="008B67FB"/>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8B67FB"/>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8B67F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8B67F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8B67FB"/>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8B67FB"/>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8B67FB"/>
    <w:rPr>
      <w:rFonts w:ascii="Calibri" w:eastAsia="Times New Roman" w:hAnsi="Calibri"/>
      <w:b/>
      <w:caps/>
      <w:sz w:val="40"/>
      <w:szCs w:val="40"/>
    </w:rPr>
  </w:style>
  <w:style w:type="paragraph" w:customStyle="1" w:styleId="Strikethrough0">
    <w:name w:val="Strikethrough"/>
    <w:basedOn w:val="Normal"/>
    <w:link w:val="StrikethroughChar"/>
    <w:qFormat/>
    <w:rsid w:val="008B67FB"/>
    <w:pPr>
      <w:spacing w:after="0" w:line="240" w:lineRule="auto"/>
    </w:pPr>
    <w:rPr>
      <w:strike/>
    </w:rPr>
  </w:style>
  <w:style w:type="character" w:customStyle="1" w:styleId="StrikethroughChar">
    <w:name w:val="Strikethrough Char"/>
    <w:basedOn w:val="DefaultParagraphFont"/>
    <w:link w:val="Strikethrough0"/>
    <w:rsid w:val="008B67FB"/>
    <w:rPr>
      <w:rFonts w:ascii="Calibri" w:hAnsi="Calibri"/>
      <w:strike/>
    </w:rPr>
  </w:style>
  <w:style w:type="character" w:styleId="SubtleReference">
    <w:name w:val="Subtle Reference"/>
    <w:basedOn w:val="DefaultParagraphFont"/>
    <w:uiPriority w:val="31"/>
    <w:rsid w:val="008B67FB"/>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8B67FB"/>
    <w:pPr>
      <w:spacing w:after="0" w:line="240" w:lineRule="auto"/>
    </w:pPr>
    <w:rPr>
      <w:rFonts w:asciiTheme="minorHAnsi" w:hAnsiTheme="minorHAnsi"/>
      <w:bCs/>
    </w:rPr>
  </w:style>
  <w:style w:type="character" w:customStyle="1" w:styleId="BoxBoldUnderline">
    <w:name w:val="Box Bold Underline"/>
    <w:rsid w:val="008B67FB"/>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8B67FB"/>
    <w:pPr>
      <w:spacing w:after="0" w:line="240" w:lineRule="auto"/>
    </w:pPr>
    <w:rPr>
      <w:rFonts w:eastAsia="Times New Roman"/>
      <w:sz w:val="24"/>
    </w:rPr>
  </w:style>
  <w:style w:type="character" w:customStyle="1" w:styleId="NormalF6Char">
    <w:name w:val="Normal F6 Char"/>
    <w:link w:val="NormalF6"/>
    <w:rsid w:val="008B67FB"/>
    <w:rPr>
      <w:rFonts w:ascii="Calibri" w:eastAsia="Times New Roman" w:hAnsi="Calibri"/>
      <w:sz w:val="24"/>
    </w:rPr>
  </w:style>
  <w:style w:type="paragraph" w:customStyle="1" w:styleId="TagNew">
    <w:name w:val="Tag New"/>
    <w:qFormat/>
    <w:rsid w:val="008B67FB"/>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8B67FB"/>
    <w:rPr>
      <w:b/>
      <w:bCs/>
      <w:sz w:val="20"/>
      <w:u w:val="single"/>
      <w:bdr w:val="single" w:sz="4" w:space="0" w:color="auto"/>
    </w:rPr>
  </w:style>
  <w:style w:type="character" w:customStyle="1" w:styleId="postby">
    <w:name w:val="post_by"/>
    <w:rsid w:val="008B67FB"/>
  </w:style>
  <w:style w:type="character" w:customStyle="1" w:styleId="postdate">
    <w:name w:val="post_date"/>
    <w:rsid w:val="008B67FB"/>
  </w:style>
  <w:style w:type="character" w:customStyle="1" w:styleId="moretop">
    <w:name w:val="more_top"/>
    <w:rsid w:val="008B67FB"/>
  </w:style>
  <w:style w:type="paragraph" w:customStyle="1" w:styleId="TagNew0">
    <w:name w:val="Tag_New"/>
    <w:qFormat/>
    <w:rsid w:val="008B67F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8B67FB"/>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8B67FB"/>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8B67FB"/>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8B67FB"/>
    <w:rPr>
      <w:rFonts w:ascii="Times New Roman" w:hAnsi="Times New Roman"/>
      <w:sz w:val="20"/>
      <w:szCs w:val="20"/>
      <w:u w:val="single"/>
    </w:rPr>
  </w:style>
  <w:style w:type="character" w:customStyle="1" w:styleId="allocatoragentsleft">
    <w:name w:val="al_locatoragentsleft"/>
    <w:basedOn w:val="DefaultParagraphFont"/>
    <w:rsid w:val="008B67FB"/>
  </w:style>
  <w:style w:type="character" w:customStyle="1" w:styleId="Style12ptBoldUnderline1">
    <w:name w:val="Style 12 pt Bold Underline1"/>
    <w:rsid w:val="008B67FB"/>
    <w:rPr>
      <w:b/>
      <w:bCs/>
      <w:sz w:val="24"/>
      <w:u w:val="single"/>
    </w:rPr>
  </w:style>
  <w:style w:type="paragraph" w:customStyle="1" w:styleId="Carding">
    <w:name w:val="Carding"/>
    <w:basedOn w:val="Normal"/>
    <w:uiPriority w:val="99"/>
    <w:qFormat/>
    <w:rsid w:val="008B67FB"/>
    <w:pPr>
      <w:spacing w:after="0" w:line="240" w:lineRule="auto"/>
    </w:pPr>
    <w:rPr>
      <w:rFonts w:eastAsia="Times New Roman"/>
      <w:sz w:val="18"/>
    </w:rPr>
  </w:style>
  <w:style w:type="character" w:customStyle="1" w:styleId="aunderline1">
    <w:name w:val="aunderline"/>
    <w:qFormat/>
    <w:rsid w:val="008B67FB"/>
    <w:rPr>
      <w:rFonts w:ascii="Times New Roman" w:hAnsi="Times New Roman"/>
      <w:sz w:val="20"/>
      <w:szCs w:val="24"/>
      <w:u w:val="thick"/>
    </w:rPr>
  </w:style>
  <w:style w:type="character" w:customStyle="1" w:styleId="StyleStyle4CharTimesNewRoman11ptBold">
    <w:name w:val="Style Style4 Char + Times New Roman 11 pt Bold"/>
    <w:rsid w:val="008B67FB"/>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8B67FB"/>
  </w:style>
  <w:style w:type="character" w:customStyle="1" w:styleId="sensecontent">
    <w:name w:val="sense_content"/>
    <w:basedOn w:val="DefaultParagraphFont"/>
    <w:rsid w:val="008B67FB"/>
  </w:style>
  <w:style w:type="character" w:customStyle="1" w:styleId="vi">
    <w:name w:val="vi"/>
    <w:basedOn w:val="DefaultParagraphFont"/>
    <w:rsid w:val="008B67FB"/>
  </w:style>
  <w:style w:type="character" w:customStyle="1" w:styleId="pagetitle0">
    <w:name w:val="pagetitle"/>
    <w:basedOn w:val="DefaultParagraphFont"/>
    <w:rsid w:val="008B67FB"/>
  </w:style>
  <w:style w:type="paragraph" w:customStyle="1" w:styleId="NormalWeb8">
    <w:name w:val="Normal (Web)8"/>
    <w:basedOn w:val="Normal"/>
    <w:uiPriority w:val="99"/>
    <w:qFormat/>
    <w:rsid w:val="008B67FB"/>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8B67FB"/>
    <w:rPr>
      <w:rFonts w:cs="Arial"/>
      <w:b/>
      <w:bCs/>
      <w:iCs/>
      <w:sz w:val="24"/>
      <w:szCs w:val="28"/>
      <w:lang w:val="en-US" w:eastAsia="en-US" w:bidi="ar-SA"/>
    </w:rPr>
  </w:style>
  <w:style w:type="character" w:customStyle="1" w:styleId="StyleUnderlineCharTimesBold">
    <w:name w:val="Style Underline Char + Times Bold"/>
    <w:rsid w:val="008B67FB"/>
    <w:rPr>
      <w:rFonts w:ascii="Times" w:hAnsi="Times"/>
      <w:b w:val="0"/>
      <w:bCs/>
      <w:sz w:val="20"/>
      <w:u w:val="single"/>
    </w:rPr>
  </w:style>
  <w:style w:type="character" w:customStyle="1" w:styleId="blubigktbiz">
    <w:name w:val="blubigktbiz"/>
    <w:rsid w:val="008B67FB"/>
  </w:style>
  <w:style w:type="character" w:customStyle="1" w:styleId="Style4CharChar">
    <w:name w:val="Style4 Char Char"/>
    <w:rsid w:val="008B67FB"/>
    <w:rPr>
      <w:rFonts w:ascii="Arial Narrow" w:hAnsi="Arial Narrow"/>
      <w:noProof w:val="0"/>
      <w:szCs w:val="24"/>
      <w:u w:val="single"/>
      <w:lang w:val="en-US" w:eastAsia="en-US" w:bidi="ar-SA"/>
    </w:rPr>
  </w:style>
  <w:style w:type="character" w:customStyle="1" w:styleId="StyleEmphasisArial12ptBold">
    <w:name w:val="Style Emphasis + Arial 12 pt Bold"/>
    <w:rsid w:val="008B67FB"/>
    <w:rPr>
      <w:rFonts w:ascii="Arial" w:hAnsi="Arial"/>
      <w:b/>
      <w:bCs/>
      <w:i/>
      <w:iCs/>
      <w:sz w:val="24"/>
    </w:rPr>
  </w:style>
  <w:style w:type="character" w:customStyle="1" w:styleId="super">
    <w:name w:val="super"/>
    <w:rsid w:val="008B67FB"/>
  </w:style>
  <w:style w:type="character" w:customStyle="1" w:styleId="text30">
    <w:name w:val="text30"/>
    <w:rsid w:val="008B67FB"/>
  </w:style>
  <w:style w:type="character" w:customStyle="1" w:styleId="uppercase">
    <w:name w:val="uppercase"/>
    <w:rsid w:val="008B67FB"/>
  </w:style>
  <w:style w:type="character" w:customStyle="1" w:styleId="mainbody1">
    <w:name w:val="mainbody1"/>
    <w:rsid w:val="008B67FB"/>
    <w:rPr>
      <w:rFonts w:ascii="Verdana" w:hAnsi="Verdana" w:hint="default"/>
      <w:color w:val="000000"/>
      <w:sz w:val="22"/>
      <w:szCs w:val="22"/>
    </w:rPr>
  </w:style>
  <w:style w:type="paragraph" w:customStyle="1" w:styleId="author-credentials">
    <w:name w:val="author-credentials"/>
    <w:basedOn w:val="Normal"/>
    <w:qFormat/>
    <w:rsid w:val="008B67F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8B67F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8B67FB"/>
    <w:rPr>
      <w:b/>
      <w:bCs/>
      <w:u w:val="single"/>
    </w:rPr>
  </w:style>
  <w:style w:type="paragraph" w:customStyle="1" w:styleId="StyleUnderlined11ptBold">
    <w:name w:val="Style Underlined + 11 pt Bold"/>
    <w:basedOn w:val="underlined"/>
    <w:link w:val="StyleUnderlined11ptBoldChar"/>
    <w:qFormat/>
    <w:rsid w:val="008B67FB"/>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8B67F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8B67FB"/>
    <w:rPr>
      <w:rFonts w:cs="Arial"/>
      <w:bCs/>
      <w:szCs w:val="26"/>
      <w:u w:val="single"/>
      <w:lang w:val="en-US" w:eastAsia="en-US" w:bidi="ar-SA"/>
    </w:rPr>
  </w:style>
  <w:style w:type="character" w:customStyle="1" w:styleId="StyleUnderlinePatternClearYellow">
    <w:name w:val="Style Underline Pattern: Clear (Yellow)"/>
    <w:basedOn w:val="DefaultParagraphFont"/>
    <w:rsid w:val="008B67FB"/>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8B67FB"/>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8B67FB"/>
    <w:rPr>
      <w:rFonts w:eastAsia="Calibri"/>
      <w:u w:val="single"/>
    </w:rPr>
  </w:style>
  <w:style w:type="paragraph" w:customStyle="1" w:styleId="StyleStyleStyleCNA9ptBefore1pt8ptPatternClear">
    <w:name w:val="Style Style Style CN A + 9 pt Before:  1 pt + 8 pt + Pattern: Clear..."/>
    <w:basedOn w:val="Normal"/>
    <w:autoRedefine/>
    <w:rsid w:val="008B67FB"/>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8B67FB"/>
    <w:rPr>
      <w:b w:val="0"/>
      <w:bCs/>
      <w:u w:val="single"/>
    </w:rPr>
  </w:style>
  <w:style w:type="character" w:customStyle="1" w:styleId="formatp">
    <w:name w:val="formatp"/>
    <w:rsid w:val="008B67FB"/>
  </w:style>
  <w:style w:type="character" w:customStyle="1" w:styleId="yshortcutscs4-ndcor">
    <w:name w:val="yshortcuts cs4-ndcor"/>
    <w:rsid w:val="008B67FB"/>
  </w:style>
  <w:style w:type="character" w:customStyle="1" w:styleId="price">
    <w:name w:val="price"/>
    <w:rsid w:val="008B67FB"/>
  </w:style>
  <w:style w:type="character" w:customStyle="1" w:styleId="price-change">
    <w:name w:val="price-change"/>
    <w:rsid w:val="008B67FB"/>
  </w:style>
  <w:style w:type="character" w:customStyle="1" w:styleId="percent-change">
    <w:name w:val="percent-change"/>
    <w:rsid w:val="008B67FB"/>
  </w:style>
  <w:style w:type="character" w:customStyle="1" w:styleId="bibfont">
    <w:name w:val="bibfont"/>
    <w:rsid w:val="008B67FB"/>
    <w:rPr>
      <w:rFonts w:cs="Times New Roman"/>
    </w:rPr>
  </w:style>
  <w:style w:type="paragraph" w:customStyle="1" w:styleId="underlined1">
    <w:name w:val="underlined1"/>
    <w:next w:val="Normal"/>
    <w:autoRedefine/>
    <w:rsid w:val="008B67FB"/>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8B67FB"/>
    <w:rPr>
      <w:rFonts w:eastAsia="Times New Roman"/>
      <w:b/>
      <w:sz w:val="24"/>
      <w:lang w:val="x-none" w:eastAsia="x-none"/>
    </w:rPr>
  </w:style>
  <w:style w:type="character" w:customStyle="1" w:styleId="SourceBoldedChar">
    <w:name w:val="Source Bolded Char"/>
    <w:link w:val="SourceBolded"/>
    <w:rsid w:val="008B67FB"/>
    <w:rPr>
      <w:rFonts w:ascii="Calibri" w:eastAsia="Times New Roman" w:hAnsi="Calibri"/>
      <w:b/>
      <w:sz w:val="24"/>
      <w:lang w:val="x-none" w:eastAsia="x-none"/>
    </w:rPr>
  </w:style>
  <w:style w:type="paragraph" w:customStyle="1" w:styleId="CardDownSize">
    <w:name w:val="CardDownSize"/>
    <w:basedOn w:val="Normal"/>
    <w:link w:val="CardDownSizeChar"/>
    <w:rsid w:val="008B67FB"/>
    <w:pPr>
      <w:spacing w:after="0" w:line="240" w:lineRule="auto"/>
    </w:pPr>
    <w:rPr>
      <w:rFonts w:eastAsia="Calibri"/>
      <w:szCs w:val="20"/>
      <w:lang w:val="x-none" w:eastAsia="x-none"/>
    </w:rPr>
  </w:style>
  <w:style w:type="character" w:customStyle="1" w:styleId="CardDownSizeChar">
    <w:name w:val="CardDownSize Char"/>
    <w:link w:val="CardDownSize"/>
    <w:rsid w:val="008B67FB"/>
    <w:rPr>
      <w:rFonts w:ascii="Calibri" w:eastAsia="Calibri" w:hAnsi="Calibri"/>
      <w:szCs w:val="20"/>
      <w:lang w:val="x-none" w:eastAsia="x-none"/>
    </w:rPr>
  </w:style>
  <w:style w:type="paragraph" w:customStyle="1" w:styleId="Citation10">
    <w:name w:val="Citation1"/>
    <w:basedOn w:val="Normal"/>
    <w:link w:val="Citation1Char"/>
    <w:qFormat/>
    <w:rsid w:val="008B67FB"/>
    <w:pPr>
      <w:spacing w:after="0" w:line="240" w:lineRule="auto"/>
    </w:pPr>
    <w:rPr>
      <w:rFonts w:eastAsia="Calibri"/>
      <w:b/>
      <w:sz w:val="24"/>
      <w:u w:val="single"/>
      <w:lang w:val="x-none" w:eastAsia="x-none"/>
    </w:rPr>
  </w:style>
  <w:style w:type="character" w:customStyle="1" w:styleId="Citation1Char">
    <w:name w:val="Citation1 Char"/>
    <w:link w:val="Citation10"/>
    <w:rsid w:val="008B67FB"/>
    <w:rPr>
      <w:rFonts w:ascii="Calibri" w:eastAsia="Calibri" w:hAnsi="Calibri"/>
      <w:b/>
      <w:sz w:val="24"/>
      <w:u w:val="single"/>
      <w:lang w:val="x-none" w:eastAsia="x-none"/>
    </w:rPr>
  </w:style>
  <w:style w:type="character" w:customStyle="1" w:styleId="TaglineChar">
    <w:name w:val="Tagline Char"/>
    <w:link w:val="Tagline0"/>
    <w:rsid w:val="008B67FB"/>
    <w:rPr>
      <w:rFonts w:ascii="Calibri" w:hAnsi="Calibri"/>
      <w:b/>
    </w:rPr>
  </w:style>
  <w:style w:type="character" w:customStyle="1" w:styleId="boldciteChar1">
    <w:name w:val="bold cite Char1"/>
    <w:rsid w:val="008B67FB"/>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8B67FB"/>
  </w:style>
  <w:style w:type="character" w:customStyle="1" w:styleId="leveluptitle">
    <w:name w:val="leveluptitle"/>
    <w:basedOn w:val="DefaultParagraphFont"/>
    <w:rsid w:val="008B67FB"/>
  </w:style>
  <w:style w:type="character" w:customStyle="1" w:styleId="Irrelevant6fontChar">
    <w:name w:val="Irrelevant (6 font) Char"/>
    <w:basedOn w:val="DefaultParagraphFont"/>
    <w:link w:val="Irrelevant6font"/>
    <w:rsid w:val="008B67FB"/>
    <w:rPr>
      <w:rFonts w:ascii="Calibri" w:eastAsia="Calibri" w:hAnsi="Calibri"/>
      <w:sz w:val="12"/>
      <w:szCs w:val="12"/>
    </w:rPr>
  </w:style>
  <w:style w:type="numbering" w:customStyle="1" w:styleId="NoList11111">
    <w:name w:val="No List11111"/>
    <w:next w:val="NoList"/>
    <w:uiPriority w:val="99"/>
    <w:semiHidden/>
    <w:unhideWhenUsed/>
    <w:rsid w:val="008B67FB"/>
  </w:style>
  <w:style w:type="paragraph" w:customStyle="1" w:styleId="Non-NavPanelTag">
    <w:name w:val="Non-Nav Panel Tag"/>
    <w:basedOn w:val="Normal"/>
    <w:qFormat/>
    <w:rsid w:val="008B67FB"/>
    <w:pPr>
      <w:spacing w:after="0" w:line="240" w:lineRule="auto"/>
    </w:pPr>
    <w:rPr>
      <w:b/>
    </w:rPr>
  </w:style>
  <w:style w:type="character" w:customStyle="1" w:styleId="Hyperlink3">
    <w:name w:val="Hyperlink.3"/>
    <w:basedOn w:val="DefaultParagraphFont"/>
    <w:rsid w:val="008B67FB"/>
    <w:rPr>
      <w:sz w:val="18"/>
      <w:szCs w:val="18"/>
    </w:rPr>
  </w:style>
  <w:style w:type="character" w:customStyle="1" w:styleId="Hyperlink40">
    <w:name w:val="Hyperlink.4"/>
    <w:basedOn w:val="DefaultParagraphFont"/>
    <w:rsid w:val="008B67FB"/>
    <w:rPr>
      <w:sz w:val="18"/>
      <w:szCs w:val="18"/>
    </w:rPr>
  </w:style>
  <w:style w:type="character" w:customStyle="1" w:styleId="SmallCharChar">
    <w:name w:val="Small Char Char"/>
    <w:basedOn w:val="DefaultParagraphFont"/>
    <w:rsid w:val="008B67FB"/>
    <w:rPr>
      <w:sz w:val="17"/>
      <w:szCs w:val="24"/>
      <w:lang w:val="en-US" w:eastAsia="en-US" w:bidi="ar-SA"/>
    </w:rPr>
  </w:style>
  <w:style w:type="paragraph" w:customStyle="1" w:styleId="TagsFutura">
    <w:name w:val="TagsFutura"/>
    <w:basedOn w:val="Normal"/>
    <w:next w:val="Cites"/>
    <w:rsid w:val="008B67FB"/>
    <w:pPr>
      <w:spacing w:after="0" w:line="240" w:lineRule="auto"/>
    </w:pPr>
    <w:rPr>
      <w:rFonts w:ascii="Futura" w:eastAsia="Times" w:hAnsi="Futura"/>
      <w:b/>
      <w:caps/>
      <w:sz w:val="18"/>
      <w:szCs w:val="20"/>
    </w:rPr>
  </w:style>
  <w:style w:type="paragraph" w:customStyle="1" w:styleId="DebateTag0">
    <w:name w:val="DebateTag"/>
    <w:basedOn w:val="Normal"/>
    <w:qFormat/>
    <w:rsid w:val="008B67FB"/>
    <w:pPr>
      <w:spacing w:after="0" w:line="240" w:lineRule="auto"/>
    </w:pPr>
    <w:rPr>
      <w:rFonts w:eastAsia="Calibri"/>
      <w:b/>
    </w:rPr>
  </w:style>
  <w:style w:type="character" w:customStyle="1" w:styleId="Intemphasis">
    <w:name w:val="Intemphasis"/>
    <w:uiPriority w:val="1"/>
    <w:qFormat/>
    <w:rsid w:val="008B67FB"/>
    <w:rPr>
      <w:rFonts w:ascii="Cambria" w:hAnsi="Cambria"/>
      <w:b/>
      <w:sz w:val="20"/>
      <w:u w:val="single"/>
      <w:bdr w:val="single" w:sz="4" w:space="0" w:color="auto"/>
      <w:shd w:val="pct25" w:color="auto" w:fill="auto"/>
    </w:rPr>
  </w:style>
  <w:style w:type="paragraph" w:customStyle="1" w:styleId="Heading42">
    <w:name w:val="Heading 42"/>
    <w:basedOn w:val="Normal"/>
    <w:qFormat/>
    <w:rsid w:val="008B67FB"/>
    <w:pPr>
      <w:spacing w:after="0" w:line="240" w:lineRule="auto"/>
    </w:pPr>
    <w:rPr>
      <w:rFonts w:eastAsia="Times New Roman"/>
    </w:rPr>
  </w:style>
  <w:style w:type="paragraph" w:customStyle="1" w:styleId="DebateNormal">
    <w:name w:val="DebateNormal"/>
    <w:basedOn w:val="Normal"/>
    <w:link w:val="DebateNormalChar"/>
    <w:qFormat/>
    <w:rsid w:val="008B67FB"/>
    <w:pPr>
      <w:spacing w:after="0" w:line="276" w:lineRule="auto"/>
    </w:pPr>
    <w:rPr>
      <w:rFonts w:eastAsia="Calibri"/>
      <w:szCs w:val="20"/>
    </w:rPr>
  </w:style>
  <w:style w:type="character" w:customStyle="1" w:styleId="DebateNormalChar">
    <w:name w:val="DebateNormal Char"/>
    <w:basedOn w:val="DefaultParagraphFont"/>
    <w:link w:val="DebateNormal"/>
    <w:rsid w:val="008B67FB"/>
    <w:rPr>
      <w:rFonts w:ascii="Calibri" w:eastAsia="Calibri" w:hAnsi="Calibri"/>
      <w:szCs w:val="20"/>
    </w:rPr>
  </w:style>
  <w:style w:type="paragraph" w:customStyle="1" w:styleId="DebateEmphasis">
    <w:name w:val="DebateEmphasis"/>
    <w:basedOn w:val="Normal"/>
    <w:link w:val="DebateEmphasisChar"/>
    <w:qFormat/>
    <w:rsid w:val="008B67FB"/>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8B67FB"/>
    <w:rPr>
      <w:rFonts w:ascii="Calibri" w:eastAsia="Calibri" w:hAnsi="Calibri"/>
      <w:b/>
      <w:szCs w:val="20"/>
      <w:u w:val="single"/>
    </w:rPr>
  </w:style>
  <w:style w:type="paragraph" w:customStyle="1" w:styleId="NormalCite">
    <w:name w:val="NormalCite"/>
    <w:link w:val="NormalCiteChar"/>
    <w:qFormat/>
    <w:rsid w:val="008B67F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B67FB"/>
    <w:rPr>
      <w:rFonts w:ascii="Times New Roman" w:hAnsi="Times New Roman" w:cs="Times New Roman"/>
      <w:sz w:val="18"/>
    </w:rPr>
  </w:style>
  <w:style w:type="paragraph" w:customStyle="1" w:styleId="StyleUnderlineChar11pt2">
    <w:name w:val="Style Underline Char + 11 pt2"/>
    <w:link w:val="StyleUnderlineChar11pt2Char"/>
    <w:qFormat/>
    <w:rsid w:val="008B67FB"/>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8B67FB"/>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8B67FB"/>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B67FB"/>
    <w:rPr>
      <w:rFonts w:eastAsia="Times New Roman" w:cs="Calibri"/>
      <w:szCs w:val="24"/>
      <w:u w:val="single"/>
      <w:bdr w:val="single" w:sz="4" w:space="0" w:color="auto"/>
    </w:rPr>
  </w:style>
  <w:style w:type="character" w:customStyle="1" w:styleId="Style9pt">
    <w:name w:val="Style 9 pt"/>
    <w:basedOn w:val="DefaultParagraphFont"/>
    <w:rsid w:val="008B67FB"/>
    <w:rPr>
      <w:rFonts w:ascii="Times New Roman" w:hAnsi="Times New Roman"/>
      <w:sz w:val="20"/>
    </w:rPr>
  </w:style>
  <w:style w:type="character" w:customStyle="1" w:styleId="StyleunderlineArialNarrow9ptBold">
    <w:name w:val="Style underline + Arial Narrow 9 pt Bold"/>
    <w:basedOn w:val="underline"/>
    <w:rsid w:val="008B67FB"/>
    <w:rPr>
      <w:u w:val="single"/>
      <w:lang w:val="en-US" w:eastAsia="en-US" w:bidi="ar-SA"/>
    </w:rPr>
  </w:style>
  <w:style w:type="paragraph" w:customStyle="1" w:styleId="StylecardCharCharArialNarrow9pt">
    <w:name w:val="Style card Char Char + Arial Narrow 9 pt"/>
    <w:link w:val="StylecardCharCharArialNarrow9ptChar"/>
    <w:qFormat/>
    <w:rsid w:val="008B67FB"/>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8B67FB"/>
    <w:rPr>
      <w:rFonts w:eastAsia="Times New Roman"/>
      <w:szCs w:val="20"/>
    </w:rPr>
  </w:style>
  <w:style w:type="paragraph" w:customStyle="1" w:styleId="StyleCardTextArialNarrow9pt">
    <w:name w:val="Style Card Text + Arial Narrow 9 pt"/>
    <w:link w:val="StyleCardTextArialNarrow9ptChar"/>
    <w:qFormat/>
    <w:rsid w:val="008B67FB"/>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8B67FB"/>
    <w:rPr>
      <w:rFonts w:eastAsia="Times New Roman"/>
      <w:szCs w:val="24"/>
    </w:rPr>
  </w:style>
  <w:style w:type="character" w:customStyle="1" w:styleId="StyleBoldandUnderlineCharCharCharChar9pt">
    <w:name w:val="Style Bold and Underline Char Char Char Char + 9 pt"/>
    <w:basedOn w:val="DefaultParagraphFont"/>
    <w:rsid w:val="008B67F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8B67F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8B67F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B67FB"/>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8B67FB"/>
    <w:rPr>
      <w:rFonts w:eastAsia="Times New Roman"/>
      <w:szCs w:val="24"/>
    </w:rPr>
  </w:style>
  <w:style w:type="paragraph" w:customStyle="1" w:styleId="StyleMinimizedTextArialNarrow9pt">
    <w:name w:val="Style Minimized Text + Arial Narrow 9 pt"/>
    <w:basedOn w:val="Normal"/>
    <w:link w:val="StyleMinimizedTextArialNarrow9ptChar"/>
    <w:qFormat/>
    <w:rsid w:val="008B67FB"/>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8B67FB"/>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8B67FB"/>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B67FB"/>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8B67FB"/>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8B67FB"/>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8B67FB"/>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8B67FB"/>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B67FB"/>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8B67FB"/>
    <w:rPr>
      <w:rFonts w:cs="Arial"/>
      <w:bCs/>
      <w:szCs w:val="26"/>
      <w:u w:val="single"/>
      <w:lang w:val="en-US" w:eastAsia="en-US" w:bidi="ar-SA"/>
    </w:rPr>
  </w:style>
  <w:style w:type="character" w:customStyle="1" w:styleId="AUnterdline">
    <w:name w:val="AUnterdline"/>
    <w:qFormat/>
    <w:rsid w:val="008B67FB"/>
    <w:rPr>
      <w:rFonts w:ascii="Times New Roman" w:hAnsi="Times New Roman"/>
      <w:sz w:val="20"/>
      <w:u w:val="single"/>
    </w:rPr>
  </w:style>
  <w:style w:type="character" w:customStyle="1" w:styleId="DontRead">
    <w:name w:val="Don't Read"/>
    <w:qFormat/>
    <w:rsid w:val="008B67FB"/>
    <w:rPr>
      <w:rFonts w:ascii="Times New Roman" w:hAnsi="Times New Roman"/>
      <w:sz w:val="16"/>
    </w:rPr>
  </w:style>
  <w:style w:type="character" w:customStyle="1" w:styleId="CharChar113">
    <w:name w:val="Char Char113"/>
    <w:basedOn w:val="DefaultParagraphFont"/>
    <w:rsid w:val="008B67FB"/>
    <w:rPr>
      <w:rFonts w:cs="Arial"/>
      <w:bCs/>
      <w:szCs w:val="26"/>
      <w:u w:val="single"/>
      <w:lang w:val="en-US" w:eastAsia="en-US" w:bidi="ar-SA"/>
    </w:rPr>
  </w:style>
  <w:style w:type="character" w:customStyle="1" w:styleId="StyleunderlineBold0">
    <w:name w:val="Style underline + Bold"/>
    <w:basedOn w:val="underline"/>
    <w:rsid w:val="008B67FB"/>
    <w:rPr>
      <w:u w:val="single"/>
      <w:lang w:val="en-US" w:eastAsia="en-US" w:bidi="ar-SA"/>
    </w:rPr>
  </w:style>
  <w:style w:type="character" w:customStyle="1" w:styleId="StyleunderlineCharNotBold">
    <w:name w:val="Style underline Char + Not Bold"/>
    <w:basedOn w:val="underlineChar"/>
    <w:rsid w:val="008B67FB"/>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8B67FB"/>
    <w:pPr>
      <w:spacing w:after="0" w:line="240" w:lineRule="auto"/>
    </w:pPr>
    <w:rPr>
      <w:rFonts w:eastAsia="Times New Roman"/>
      <w:b/>
      <w:u w:val="single"/>
    </w:rPr>
  </w:style>
  <w:style w:type="character" w:customStyle="1" w:styleId="UnderlineChar5Char">
    <w:name w:val="Underline Char5 Char"/>
    <w:basedOn w:val="DefaultParagraphFont"/>
    <w:rsid w:val="008B67FB"/>
    <w:rPr>
      <w:szCs w:val="24"/>
      <w:u w:val="single"/>
      <w:lang w:val="en-US" w:eastAsia="en-US" w:bidi="ar-SA"/>
    </w:rPr>
  </w:style>
  <w:style w:type="paragraph" w:customStyle="1" w:styleId="UnderlineChar4">
    <w:name w:val="Underline Char4"/>
    <w:basedOn w:val="Normal"/>
    <w:link w:val="UnderlineChar4Char"/>
    <w:qFormat/>
    <w:rsid w:val="008B67FB"/>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8B67FB"/>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8B67FB"/>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8B67FB"/>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8B67FB"/>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8B67FB"/>
    <w:rPr>
      <w:rFonts w:ascii="Calibri" w:eastAsia="Times New Roman" w:hAnsi="Calibri"/>
      <w:b/>
      <w:u w:val="single"/>
    </w:rPr>
  </w:style>
  <w:style w:type="character" w:customStyle="1" w:styleId="base">
    <w:name w:val="base"/>
    <w:basedOn w:val="DefaultParagraphFont"/>
    <w:rsid w:val="008B67FB"/>
  </w:style>
  <w:style w:type="character" w:customStyle="1" w:styleId="part-of-speech">
    <w:name w:val="part-of-speech"/>
    <w:basedOn w:val="DefaultParagraphFont"/>
    <w:rsid w:val="008B67FB"/>
  </w:style>
  <w:style w:type="paragraph" w:customStyle="1" w:styleId="UnderlineBoldIndent">
    <w:name w:val="Underline + Bold Indent"/>
    <w:basedOn w:val="Normal"/>
    <w:link w:val="UnderlineBoldIndentCharChar"/>
    <w:qFormat/>
    <w:rsid w:val="008B67F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B67FB"/>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8B67FB"/>
    <w:rPr>
      <w:u w:val="single"/>
    </w:rPr>
  </w:style>
  <w:style w:type="character" w:customStyle="1" w:styleId="StyleUnderlineBoldIndent11ptChar">
    <w:name w:val="Style Underline + Bold Indent + 11 pt Char"/>
    <w:link w:val="StyleUnderlineBoldIndent11pt"/>
    <w:rsid w:val="008B67FB"/>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8B67FB"/>
    <w:rPr>
      <w:b/>
      <w:bCs/>
      <w:u w:val="single"/>
    </w:rPr>
  </w:style>
  <w:style w:type="character" w:customStyle="1" w:styleId="StyleUnderlineBoldIndent11ptBoldChar">
    <w:name w:val="Style Underline + Bold Indent + 11 pt Bold Char"/>
    <w:link w:val="StyleUnderlineBoldIndent11ptBold"/>
    <w:rsid w:val="008B67FB"/>
    <w:rPr>
      <w:rFonts w:ascii="Calibri" w:eastAsia="Times New Roman" w:hAnsi="Calibri"/>
      <w:b/>
      <w:bCs/>
      <w:szCs w:val="20"/>
      <w:u w:val="single"/>
    </w:rPr>
  </w:style>
  <w:style w:type="character" w:customStyle="1" w:styleId="FontStyle177">
    <w:name w:val="Font Style177"/>
    <w:basedOn w:val="DefaultParagraphFont"/>
    <w:uiPriority w:val="99"/>
    <w:rsid w:val="008B67FB"/>
    <w:rPr>
      <w:rFonts w:ascii="Times New Roman" w:hAnsi="Times New Roman" w:cs="Times New Roman"/>
      <w:sz w:val="20"/>
      <w:szCs w:val="20"/>
    </w:rPr>
  </w:style>
  <w:style w:type="character" w:customStyle="1" w:styleId="FontStyle173">
    <w:name w:val="Font Style173"/>
    <w:basedOn w:val="DefaultParagraphFont"/>
    <w:uiPriority w:val="99"/>
    <w:rsid w:val="008B67FB"/>
    <w:rPr>
      <w:rFonts w:ascii="Times New Roman" w:hAnsi="Times New Roman" w:cs="Times New Roman"/>
      <w:sz w:val="14"/>
      <w:szCs w:val="14"/>
    </w:rPr>
  </w:style>
  <w:style w:type="character" w:customStyle="1" w:styleId="FontStyle151">
    <w:name w:val="Font Style151"/>
    <w:basedOn w:val="DefaultParagraphFont"/>
    <w:uiPriority w:val="99"/>
    <w:rsid w:val="008B67FB"/>
    <w:rPr>
      <w:rFonts w:ascii="Arial Narrow" w:hAnsi="Arial Narrow" w:cs="Arial Narrow"/>
      <w:b/>
      <w:bCs/>
      <w:sz w:val="12"/>
      <w:szCs w:val="12"/>
    </w:rPr>
  </w:style>
  <w:style w:type="character" w:customStyle="1" w:styleId="FontStyle156">
    <w:name w:val="Font Style156"/>
    <w:basedOn w:val="DefaultParagraphFont"/>
    <w:uiPriority w:val="99"/>
    <w:rsid w:val="008B67FB"/>
    <w:rPr>
      <w:rFonts w:ascii="Arial Narrow" w:hAnsi="Arial Narrow" w:cs="Arial Narrow"/>
      <w:sz w:val="8"/>
      <w:szCs w:val="8"/>
    </w:rPr>
  </w:style>
  <w:style w:type="character" w:customStyle="1" w:styleId="FontStyle160">
    <w:name w:val="Font Style160"/>
    <w:basedOn w:val="DefaultParagraphFont"/>
    <w:uiPriority w:val="99"/>
    <w:rsid w:val="008B67FB"/>
    <w:rPr>
      <w:rFonts w:ascii="Times New Roman" w:hAnsi="Times New Roman" w:cs="Times New Roman"/>
      <w:b/>
      <w:bCs/>
      <w:sz w:val="20"/>
      <w:szCs w:val="20"/>
    </w:rPr>
  </w:style>
  <w:style w:type="character" w:customStyle="1" w:styleId="FontStyle178">
    <w:name w:val="Font Style178"/>
    <w:basedOn w:val="DefaultParagraphFont"/>
    <w:uiPriority w:val="99"/>
    <w:rsid w:val="008B67FB"/>
    <w:rPr>
      <w:rFonts w:ascii="Times New Roman" w:hAnsi="Times New Roman" w:cs="Times New Roman"/>
      <w:sz w:val="18"/>
      <w:szCs w:val="18"/>
    </w:rPr>
  </w:style>
  <w:style w:type="paragraph" w:customStyle="1" w:styleId="Style140">
    <w:name w:val="Style14"/>
    <w:basedOn w:val="Normal"/>
    <w:uiPriority w:val="99"/>
    <w:qFormat/>
    <w:rsid w:val="008B67F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8B67FB"/>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8B67FB"/>
    <w:rPr>
      <w:rFonts w:ascii="Times New Roman" w:hAnsi="Times New Roman" w:cs="Times New Roman"/>
      <w:sz w:val="12"/>
      <w:szCs w:val="12"/>
    </w:rPr>
  </w:style>
  <w:style w:type="paragraph" w:customStyle="1" w:styleId="Style90">
    <w:name w:val="Style9"/>
    <w:basedOn w:val="Normal"/>
    <w:uiPriority w:val="99"/>
    <w:qFormat/>
    <w:rsid w:val="008B67F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8B67F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8B67FB"/>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8B67FB"/>
    <w:rPr>
      <w:rFonts w:ascii="Times New Roman" w:hAnsi="Times New Roman" w:cs="Times New Roman"/>
      <w:sz w:val="16"/>
      <w:szCs w:val="16"/>
    </w:rPr>
  </w:style>
  <w:style w:type="paragraph" w:customStyle="1" w:styleId="Stylecard11pt">
    <w:name w:val="Style card + 11 pt"/>
    <w:basedOn w:val="Normal"/>
    <w:link w:val="Stylecard11ptChar"/>
    <w:qFormat/>
    <w:rsid w:val="008B67FB"/>
    <w:pPr>
      <w:spacing w:after="0" w:line="240" w:lineRule="auto"/>
      <w:ind w:left="288" w:right="288"/>
    </w:pPr>
    <w:rPr>
      <w:rFonts w:eastAsia="SimSun"/>
      <w:sz w:val="20"/>
      <w:lang w:eastAsia="zh-CN"/>
    </w:rPr>
  </w:style>
  <w:style w:type="character" w:customStyle="1" w:styleId="Stylecard11ptChar">
    <w:name w:val="Style card + 11 pt Char"/>
    <w:link w:val="Stylecard11pt"/>
    <w:rsid w:val="008B67FB"/>
    <w:rPr>
      <w:rFonts w:ascii="Calibri" w:eastAsia="SimSun" w:hAnsi="Calibri"/>
      <w:sz w:val="20"/>
      <w:lang w:eastAsia="zh-CN"/>
    </w:rPr>
  </w:style>
  <w:style w:type="character" w:customStyle="1" w:styleId="globalcontentbody">
    <w:name w:val="globalcontentbody"/>
    <w:basedOn w:val="DefaultParagraphFont"/>
    <w:rsid w:val="008B67FB"/>
  </w:style>
  <w:style w:type="character" w:customStyle="1" w:styleId="authorbio">
    <w:name w:val="authorbio"/>
    <w:basedOn w:val="DefaultParagraphFont"/>
    <w:rsid w:val="008B67FB"/>
  </w:style>
  <w:style w:type="character" w:customStyle="1" w:styleId="StyleBoldandUnderlineCharChar11pt">
    <w:name w:val="Style Bold and Underline Char Char + 11 pt"/>
    <w:basedOn w:val="DefaultParagraphFont"/>
    <w:rsid w:val="008B67FB"/>
    <w:rPr>
      <w:b/>
      <w:bCs/>
      <w:noProof w:val="0"/>
      <w:sz w:val="20"/>
      <w:u w:val="single"/>
      <w:lang w:val="en-US" w:eastAsia="en-US" w:bidi="ar-SA"/>
    </w:rPr>
  </w:style>
  <w:style w:type="character" w:customStyle="1" w:styleId="Hyperlink23">
    <w:name w:val="Hyperlink23"/>
    <w:basedOn w:val="DefaultParagraphFont"/>
    <w:rsid w:val="008B67FB"/>
    <w:rPr>
      <w:color w:val="3300CC"/>
      <w:u w:val="single"/>
    </w:rPr>
  </w:style>
  <w:style w:type="character" w:customStyle="1" w:styleId="CharChar114">
    <w:name w:val="Char Char114"/>
    <w:basedOn w:val="DefaultParagraphFont"/>
    <w:rsid w:val="008B67FB"/>
    <w:rPr>
      <w:rFonts w:cs="Arial"/>
      <w:bCs/>
      <w:szCs w:val="26"/>
      <w:u w:val="single"/>
      <w:lang w:val="en-US" w:eastAsia="en-US" w:bidi="ar-SA"/>
    </w:rPr>
  </w:style>
  <w:style w:type="character" w:customStyle="1" w:styleId="CharChar112">
    <w:name w:val="Char Char112"/>
    <w:basedOn w:val="DefaultParagraphFont"/>
    <w:rsid w:val="008B67FB"/>
    <w:rPr>
      <w:rFonts w:cs="Arial"/>
      <w:bCs/>
      <w:szCs w:val="26"/>
      <w:u w:val="single"/>
      <w:lang w:val="en-US" w:eastAsia="en-US" w:bidi="ar-SA"/>
    </w:rPr>
  </w:style>
  <w:style w:type="paragraph" w:customStyle="1" w:styleId="WW-Default1">
    <w:name w:val="WW-Default1"/>
    <w:basedOn w:val="Normal"/>
    <w:qFormat/>
    <w:rsid w:val="008B67FB"/>
    <w:pPr>
      <w:suppressAutoHyphens/>
      <w:spacing w:after="0" w:line="240" w:lineRule="auto"/>
    </w:pPr>
    <w:rPr>
      <w:rFonts w:eastAsia="Times New Roman"/>
      <w:b/>
      <w:bCs/>
      <w:szCs w:val="20"/>
      <w:lang w:eastAsia="ar-SA"/>
    </w:rPr>
  </w:style>
  <w:style w:type="character" w:customStyle="1" w:styleId="zoomme">
    <w:name w:val="zoomme"/>
    <w:basedOn w:val="DefaultParagraphFont"/>
    <w:rsid w:val="008B67FB"/>
  </w:style>
  <w:style w:type="character" w:customStyle="1" w:styleId="classauthor">
    <w:name w:val="class=&quot;author&quot;"/>
    <w:basedOn w:val="DefaultParagraphFont"/>
    <w:rsid w:val="008B67FB"/>
  </w:style>
  <w:style w:type="paragraph" w:customStyle="1" w:styleId="Stylecard11ptUnderline">
    <w:name w:val="Style card + 11 pt Underline"/>
    <w:basedOn w:val="Normal"/>
    <w:link w:val="Stylecard11ptUnderlineChar"/>
    <w:qFormat/>
    <w:rsid w:val="008B67FB"/>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8B67FB"/>
    <w:rPr>
      <w:rFonts w:ascii="Calibri" w:eastAsia="SimSun" w:hAnsi="Calibri"/>
      <w:sz w:val="20"/>
      <w:u w:val="single"/>
      <w:lang w:eastAsia="zh-CN"/>
    </w:rPr>
  </w:style>
  <w:style w:type="character" w:customStyle="1" w:styleId="officialstitle-">
    <w:name w:val="official_s_title-"/>
    <w:basedOn w:val="DefaultParagraphFont"/>
    <w:rsid w:val="008B67FB"/>
  </w:style>
  <w:style w:type="character" w:customStyle="1" w:styleId="officialsbureau">
    <w:name w:val="official_s_bureau"/>
    <w:basedOn w:val="DefaultParagraphFont"/>
    <w:rsid w:val="008B67F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B67FB"/>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B67FB"/>
    <w:rPr>
      <w:rFonts w:ascii="Calibri" w:eastAsia="Times New Roman" w:hAnsi="Calibri" w:cs="Arial"/>
      <w:b/>
      <w:bCs/>
      <w:sz w:val="24"/>
      <w:szCs w:val="28"/>
    </w:rPr>
  </w:style>
  <w:style w:type="character" w:customStyle="1" w:styleId="gray">
    <w:name w:val="gray"/>
    <w:basedOn w:val="DefaultParagraphFont"/>
    <w:rsid w:val="008B67FB"/>
  </w:style>
  <w:style w:type="character" w:customStyle="1" w:styleId="Styleunderline11ptBorderSinglesolidlineAuto05p">
    <w:name w:val="Style underline + 11 pt Border: : (Single solid line Auto  0.5 p..."/>
    <w:rsid w:val="008B67FB"/>
    <w:rPr>
      <w:sz w:val="20"/>
      <w:u w:val="single"/>
      <w:bdr w:val="single" w:sz="4" w:space="0" w:color="auto"/>
    </w:rPr>
  </w:style>
  <w:style w:type="character" w:customStyle="1" w:styleId="Citation-CompleteChar">
    <w:name w:val="Citation - Complete Char"/>
    <w:basedOn w:val="DefaultParagraphFont"/>
    <w:link w:val="Citation-Complete"/>
    <w:locked/>
    <w:rsid w:val="008B67FB"/>
    <w:rPr>
      <w:rFonts w:ascii="Calibri" w:hAnsi="Calibri"/>
    </w:rPr>
  </w:style>
  <w:style w:type="paragraph" w:customStyle="1" w:styleId="StyleStyle49ptBoldItalic">
    <w:name w:val="Style Style4 + 9 pt Bold Italic"/>
    <w:basedOn w:val="Normal"/>
    <w:link w:val="StyleStyle49ptBoldItalicChar"/>
    <w:qFormat/>
    <w:rsid w:val="008B67FB"/>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B67FB"/>
    <w:rPr>
      <w:rFonts w:ascii="Calibri" w:eastAsia="Times New Roman" w:hAnsi="Calibri"/>
      <w:b/>
      <w:bCs/>
      <w:i/>
      <w:iCs/>
      <w:u w:val="single"/>
    </w:rPr>
  </w:style>
  <w:style w:type="character" w:customStyle="1" w:styleId="newscontent">
    <w:name w:val="newscontent"/>
    <w:rsid w:val="008B67FB"/>
  </w:style>
  <w:style w:type="character" w:customStyle="1" w:styleId="FontStyle172">
    <w:name w:val="Font Style172"/>
    <w:basedOn w:val="DefaultParagraphFont"/>
    <w:uiPriority w:val="99"/>
    <w:rsid w:val="008B67FB"/>
    <w:rPr>
      <w:rFonts w:ascii="Times New Roman" w:hAnsi="Times New Roman" w:cs="Times New Roman"/>
      <w:b/>
      <w:bCs/>
      <w:sz w:val="16"/>
      <w:szCs w:val="16"/>
    </w:rPr>
  </w:style>
  <w:style w:type="paragraph" w:customStyle="1" w:styleId="Style180">
    <w:name w:val="Style18"/>
    <w:basedOn w:val="Normal"/>
    <w:uiPriority w:val="99"/>
    <w:qFormat/>
    <w:rsid w:val="008B67FB"/>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8B67FB"/>
    <w:rPr>
      <w:rFonts w:ascii="Times New Roman" w:hAnsi="Times New Roman" w:cs="Times New Roman"/>
      <w:i/>
      <w:iCs/>
      <w:sz w:val="16"/>
      <w:szCs w:val="16"/>
    </w:rPr>
  </w:style>
  <w:style w:type="character" w:customStyle="1" w:styleId="FontStyle162">
    <w:name w:val="Font Style162"/>
    <w:basedOn w:val="DefaultParagraphFont"/>
    <w:uiPriority w:val="99"/>
    <w:rsid w:val="008B67FB"/>
    <w:rPr>
      <w:rFonts w:ascii="Times New Roman" w:hAnsi="Times New Roman" w:cs="Times New Roman"/>
      <w:b/>
      <w:bCs/>
      <w:sz w:val="18"/>
      <w:szCs w:val="18"/>
    </w:rPr>
  </w:style>
  <w:style w:type="character" w:customStyle="1" w:styleId="FontStyle167">
    <w:name w:val="Font Style167"/>
    <w:basedOn w:val="DefaultParagraphFont"/>
    <w:uiPriority w:val="99"/>
    <w:rsid w:val="008B67FB"/>
    <w:rPr>
      <w:rFonts w:ascii="Times New Roman" w:hAnsi="Times New Roman" w:cs="Times New Roman"/>
      <w:sz w:val="10"/>
      <w:szCs w:val="10"/>
    </w:rPr>
  </w:style>
  <w:style w:type="character" w:customStyle="1" w:styleId="FontStyle174">
    <w:name w:val="Font Style174"/>
    <w:basedOn w:val="DefaultParagraphFont"/>
    <w:uiPriority w:val="99"/>
    <w:rsid w:val="008B67FB"/>
    <w:rPr>
      <w:rFonts w:ascii="Arial Narrow" w:hAnsi="Arial Narrow" w:cs="Arial Narrow"/>
      <w:b/>
      <w:bCs/>
      <w:sz w:val="18"/>
      <w:szCs w:val="18"/>
    </w:rPr>
  </w:style>
  <w:style w:type="paragraph" w:customStyle="1" w:styleId="Style47">
    <w:name w:val="Style47"/>
    <w:basedOn w:val="Normal"/>
    <w:uiPriority w:val="99"/>
    <w:qFormat/>
    <w:rsid w:val="008B67FB"/>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8B67FB"/>
    <w:rPr>
      <w:rFonts w:ascii="Times New Roman" w:hAnsi="Times New Roman" w:cs="Times New Roman"/>
      <w:sz w:val="12"/>
      <w:szCs w:val="12"/>
    </w:rPr>
  </w:style>
  <w:style w:type="paragraph" w:customStyle="1" w:styleId="Style24">
    <w:name w:val="Style24"/>
    <w:basedOn w:val="Normal"/>
    <w:uiPriority w:val="99"/>
    <w:qFormat/>
    <w:rsid w:val="008B67F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8B67F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8B67FB"/>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8B67FB"/>
    <w:rPr>
      <w:rFonts w:ascii="Times New Roman" w:hAnsi="Times New Roman" w:cs="Times New Roman"/>
      <w:b/>
      <w:bCs/>
      <w:sz w:val="18"/>
      <w:szCs w:val="18"/>
    </w:rPr>
  </w:style>
  <w:style w:type="paragraph" w:customStyle="1" w:styleId="Style210">
    <w:name w:val="Style21"/>
    <w:basedOn w:val="Normal"/>
    <w:uiPriority w:val="99"/>
    <w:qFormat/>
    <w:rsid w:val="008B67F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8B67FB"/>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8B67FB"/>
    <w:pPr>
      <w:spacing w:before="200" w:line="240" w:lineRule="auto"/>
    </w:pPr>
    <w:rPr>
      <w:bCs/>
      <w:sz w:val="22"/>
    </w:rPr>
  </w:style>
  <w:style w:type="paragraph" w:customStyle="1" w:styleId="Aa">
    <w:name w:val="A"/>
    <w:basedOn w:val="Default"/>
    <w:next w:val="Default"/>
    <w:rsid w:val="008B67FB"/>
    <w:rPr>
      <w:rFonts w:eastAsia="Times New Roman"/>
      <w:color w:val="auto"/>
      <w:lang w:bidi="en-US"/>
    </w:rPr>
  </w:style>
  <w:style w:type="character" w:customStyle="1" w:styleId="ac">
    <w:name w:val="••••"/>
    <w:rsid w:val="008B67FB"/>
    <w:rPr>
      <w:color w:val="000000"/>
    </w:rPr>
  </w:style>
  <w:style w:type="character" w:customStyle="1" w:styleId="UL-Bold">
    <w:name w:val="UL-Bold"/>
    <w:basedOn w:val="DefaultParagraphFont"/>
    <w:rsid w:val="008B67FB"/>
    <w:rPr>
      <w:u w:val="thick"/>
    </w:rPr>
  </w:style>
  <w:style w:type="character" w:customStyle="1" w:styleId="UL-None">
    <w:name w:val="UL-None"/>
    <w:basedOn w:val="DefaultParagraphFont"/>
    <w:rsid w:val="008B67FB"/>
    <w:rPr>
      <w:u w:val="none"/>
    </w:rPr>
  </w:style>
  <w:style w:type="character" w:customStyle="1" w:styleId="styletimesnewroman12ptbold0">
    <w:name w:val="styletimesnewroman12ptbold"/>
    <w:basedOn w:val="DefaultParagraphFont"/>
    <w:rsid w:val="008B67FB"/>
  </w:style>
  <w:style w:type="character" w:customStyle="1" w:styleId="FontStyle19">
    <w:name w:val="Font Style19"/>
    <w:basedOn w:val="DefaultParagraphFont"/>
    <w:uiPriority w:val="99"/>
    <w:rsid w:val="008B67FB"/>
    <w:rPr>
      <w:rFonts w:ascii="Times New Roman" w:hAnsi="Times New Roman" w:cs="Times New Roman"/>
      <w:sz w:val="18"/>
      <w:szCs w:val="18"/>
    </w:rPr>
  </w:style>
  <w:style w:type="character" w:customStyle="1" w:styleId="UnderlineBox">
    <w:name w:val="Underline + Box"/>
    <w:uiPriority w:val="1"/>
    <w:qFormat/>
    <w:rsid w:val="008B67FB"/>
    <w:rPr>
      <w:rFonts w:ascii="Georgia" w:hAnsi="Georgia"/>
      <w:b w:val="0"/>
      <w:sz w:val="22"/>
      <w:u w:val="single"/>
      <w:bdr w:val="single" w:sz="4" w:space="0" w:color="auto"/>
    </w:rPr>
  </w:style>
  <w:style w:type="character" w:customStyle="1" w:styleId="10ptnotbold">
    <w:name w:val="10ptnotbold"/>
    <w:basedOn w:val="DefaultParagraphFont"/>
    <w:rsid w:val="008B67FB"/>
    <w:rPr>
      <w:sz w:val="20"/>
    </w:rPr>
  </w:style>
  <w:style w:type="paragraph" w:customStyle="1" w:styleId="ALLCAPS">
    <w:name w:val="ALL CAPS"/>
    <w:basedOn w:val="Normal"/>
    <w:link w:val="ALLCAPSChar"/>
    <w:qFormat/>
    <w:rsid w:val="008B67FB"/>
    <w:pPr>
      <w:spacing w:after="0" w:line="240" w:lineRule="auto"/>
    </w:pPr>
    <w:rPr>
      <w:rFonts w:eastAsia="Times New Roman"/>
      <w:b/>
      <w:caps/>
      <w:szCs w:val="20"/>
    </w:rPr>
  </w:style>
  <w:style w:type="character" w:customStyle="1" w:styleId="kn">
    <w:name w:val="kn"/>
    <w:basedOn w:val="DefaultParagraphFont"/>
    <w:rsid w:val="008B67FB"/>
  </w:style>
  <w:style w:type="paragraph" w:customStyle="1" w:styleId="StyleCardworksLinespacingsingle">
    <w:name w:val="Style Card works + Line spacing:  single"/>
    <w:basedOn w:val="Normal"/>
    <w:link w:val="StyleCardworksLinespacingsingleChar"/>
    <w:qFormat/>
    <w:rsid w:val="008B67FB"/>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8B67FB"/>
    <w:rPr>
      <w:rFonts w:ascii="Calibri" w:eastAsia="Times New Roman" w:hAnsi="Calibri"/>
      <w:spacing w:val="-3"/>
      <w:szCs w:val="20"/>
    </w:rPr>
  </w:style>
  <w:style w:type="paragraph" w:customStyle="1" w:styleId="BriefTitleWorks">
    <w:name w:val="Brief Title Works"/>
    <w:basedOn w:val="Heading1"/>
    <w:link w:val="BriefTitleWorksChar"/>
    <w:qFormat/>
    <w:rsid w:val="008B67F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8B67FB"/>
    <w:rPr>
      <w:rFonts w:ascii="Calibri" w:eastAsia="Times New Roman" w:hAnsi="Calibri" w:cs="Arial"/>
      <w:b/>
      <w:kern w:val="32"/>
      <w:sz w:val="24"/>
      <w:szCs w:val="32"/>
      <w:u w:val="single"/>
    </w:rPr>
  </w:style>
  <w:style w:type="character" w:customStyle="1" w:styleId="twelptblackblack1">
    <w:name w:val="twelptblackblack1"/>
    <w:basedOn w:val="DefaultParagraphFont"/>
    <w:rsid w:val="008B67FB"/>
    <w:rPr>
      <w:rFonts w:ascii="Verdana" w:hAnsi="Verdana" w:hint="default"/>
      <w:color w:val="000000"/>
      <w:sz w:val="16"/>
      <w:szCs w:val="16"/>
    </w:rPr>
  </w:style>
  <w:style w:type="character" w:customStyle="1" w:styleId="TagCharCharCharChar0">
    <w:name w:val="Tag Char Char Char Char"/>
    <w:basedOn w:val="DefaultParagraphFont"/>
    <w:rsid w:val="008B67FB"/>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8B67FB"/>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8B67FB"/>
    <w:rPr>
      <w:sz w:val="30"/>
      <w:szCs w:val="30"/>
    </w:rPr>
  </w:style>
  <w:style w:type="character" w:customStyle="1" w:styleId="CharacterStyle13">
    <w:name w:val="Character Style 13"/>
    <w:rsid w:val="008B67FB"/>
    <w:rPr>
      <w:i/>
      <w:iCs/>
      <w:sz w:val="17"/>
      <w:szCs w:val="17"/>
    </w:rPr>
  </w:style>
  <w:style w:type="character" w:customStyle="1" w:styleId="CardsNotUnderlined">
    <w:name w:val="Cards Not Underlined"/>
    <w:rsid w:val="008B67FB"/>
    <w:rPr>
      <w:rFonts w:ascii="Times New Roman" w:hAnsi="Times New Roman"/>
      <w:sz w:val="16"/>
    </w:rPr>
  </w:style>
  <w:style w:type="character" w:customStyle="1" w:styleId="a13">
    <w:name w:val="a1"/>
    <w:rsid w:val="008B67FB"/>
    <w:rPr>
      <w:color w:val="008000"/>
    </w:rPr>
  </w:style>
  <w:style w:type="paragraph" w:customStyle="1" w:styleId="Fifth">
    <w:name w:val="Fifth"/>
    <w:basedOn w:val="Normal"/>
    <w:link w:val="FifthChar"/>
    <w:qFormat/>
    <w:rsid w:val="008B67FB"/>
    <w:pPr>
      <w:spacing w:after="0" w:line="240" w:lineRule="auto"/>
    </w:pPr>
    <w:rPr>
      <w:rFonts w:eastAsia="Times New Roman"/>
      <w:sz w:val="20"/>
      <w:lang w:val="x-none" w:eastAsia="x-none"/>
    </w:rPr>
  </w:style>
  <w:style w:type="character" w:customStyle="1" w:styleId="FifthChar">
    <w:name w:val="Fifth Char"/>
    <w:link w:val="Fifth"/>
    <w:rsid w:val="008B67FB"/>
    <w:rPr>
      <w:rFonts w:ascii="Calibri" w:eastAsia="Times New Roman" w:hAnsi="Calibri"/>
      <w:sz w:val="20"/>
      <w:lang w:val="x-none" w:eastAsia="x-none"/>
    </w:rPr>
  </w:style>
  <w:style w:type="paragraph" w:customStyle="1" w:styleId="Repeatblockheading0">
    <w:name w:val="Repeat block heading"/>
    <w:basedOn w:val="Normal"/>
    <w:rsid w:val="008B67FB"/>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8B67FB"/>
  </w:style>
  <w:style w:type="character" w:customStyle="1" w:styleId="imgcreditcaption">
    <w:name w:val="imgcreditcaption"/>
    <w:rsid w:val="008B67FB"/>
  </w:style>
  <w:style w:type="character" w:customStyle="1" w:styleId="current-article">
    <w:name w:val="current-article"/>
    <w:rsid w:val="008B67FB"/>
  </w:style>
  <w:style w:type="character" w:customStyle="1" w:styleId="hps">
    <w:name w:val="hps"/>
    <w:rsid w:val="008B67FB"/>
  </w:style>
  <w:style w:type="paragraph" w:customStyle="1" w:styleId="introduction">
    <w:name w:val="introduction"/>
    <w:basedOn w:val="Normal"/>
    <w:uiPriority w:val="99"/>
    <w:qFormat/>
    <w:rsid w:val="008B67FB"/>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8B67FB"/>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8B67FB"/>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8B67FB"/>
    <w:rPr>
      <w:rFonts w:cs="Calibri"/>
    </w:rPr>
  </w:style>
  <w:style w:type="paragraph" w:customStyle="1" w:styleId="CitationCharCharCharCharCharCharChar">
    <w:name w:val="Citation Char Char Char Char Char Char Char"/>
    <w:basedOn w:val="Normal"/>
    <w:link w:val="CitationCharCharCharCharCharCharCharChar"/>
    <w:rsid w:val="008B67FB"/>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8B67FB"/>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8B67FB"/>
    <w:pPr>
      <w:spacing w:before="100" w:beforeAutospacing="1" w:after="100" w:afterAutospacing="1" w:line="240" w:lineRule="auto"/>
    </w:pPr>
    <w:rPr>
      <w:rFonts w:eastAsia="Times New Roman"/>
      <w:sz w:val="24"/>
    </w:rPr>
  </w:style>
  <w:style w:type="character" w:customStyle="1" w:styleId="source-org">
    <w:name w:val="source-org"/>
    <w:rsid w:val="008B67FB"/>
  </w:style>
  <w:style w:type="paragraph" w:customStyle="1" w:styleId="BodyText311">
    <w:name w:val="Body Text 31"/>
    <w:basedOn w:val="Normal"/>
    <w:next w:val="BodyText3"/>
    <w:unhideWhenUsed/>
    <w:rsid w:val="008B67FB"/>
    <w:pPr>
      <w:spacing w:after="120" w:line="240" w:lineRule="auto"/>
    </w:pPr>
    <w:rPr>
      <w:bCs/>
      <w:color w:val="000000"/>
    </w:rPr>
  </w:style>
  <w:style w:type="paragraph" w:customStyle="1" w:styleId="BodyText210">
    <w:name w:val="Body Text 21"/>
    <w:basedOn w:val="Normal"/>
    <w:next w:val="BodyText2"/>
    <w:unhideWhenUsed/>
    <w:rsid w:val="008B67FB"/>
    <w:pPr>
      <w:spacing w:after="120" w:line="480" w:lineRule="auto"/>
    </w:pPr>
    <w:rPr>
      <w:sz w:val="12"/>
    </w:rPr>
  </w:style>
  <w:style w:type="paragraph" w:customStyle="1" w:styleId="BodyTextIndent1">
    <w:name w:val="Body Text Indent1"/>
    <w:basedOn w:val="Normal"/>
    <w:next w:val="BodyTextIndent"/>
    <w:unhideWhenUsed/>
    <w:rsid w:val="008B67FB"/>
    <w:pPr>
      <w:spacing w:after="120" w:line="240" w:lineRule="auto"/>
      <w:ind w:left="360"/>
    </w:pPr>
  </w:style>
  <w:style w:type="paragraph" w:customStyle="1" w:styleId="BodyTextIndent31">
    <w:name w:val="Body Text Indent 31"/>
    <w:basedOn w:val="Normal"/>
    <w:next w:val="BodyTextIndent3"/>
    <w:semiHidden/>
    <w:unhideWhenUsed/>
    <w:rsid w:val="008B67FB"/>
    <w:pPr>
      <w:spacing w:after="120" w:line="240" w:lineRule="auto"/>
      <w:ind w:left="360"/>
    </w:pPr>
    <w:rPr>
      <w:sz w:val="14"/>
    </w:rPr>
  </w:style>
  <w:style w:type="paragraph" w:customStyle="1" w:styleId="BodyTextIndent21">
    <w:name w:val="Body Text Indent 21"/>
    <w:basedOn w:val="Normal"/>
    <w:next w:val="BodyTextIndent2"/>
    <w:unhideWhenUsed/>
    <w:rsid w:val="008B67FB"/>
    <w:pPr>
      <w:spacing w:after="120" w:line="480" w:lineRule="auto"/>
      <w:ind w:left="360"/>
    </w:pPr>
  </w:style>
  <w:style w:type="character" w:customStyle="1" w:styleId="Caption11">
    <w:name w:val="Caption11"/>
    <w:rsid w:val="008B67FB"/>
  </w:style>
  <w:style w:type="paragraph" w:customStyle="1" w:styleId="z-BottomofForm1">
    <w:name w:val="z-Bottom of Form1"/>
    <w:basedOn w:val="Normal"/>
    <w:next w:val="Normal"/>
    <w:hidden/>
    <w:unhideWhenUsed/>
    <w:rsid w:val="008B67F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8B67FB"/>
    <w:pPr>
      <w:spacing w:before="100" w:beforeAutospacing="1" w:after="100" w:afterAutospacing="1" w:line="240" w:lineRule="auto"/>
    </w:pPr>
    <w:rPr>
      <w:rFonts w:eastAsia="Times New Roman"/>
      <w:sz w:val="24"/>
    </w:rPr>
  </w:style>
  <w:style w:type="paragraph" w:customStyle="1" w:styleId="cptchblock">
    <w:name w:val="cptch_block"/>
    <w:basedOn w:val="Normal"/>
    <w:rsid w:val="008B67FB"/>
    <w:pPr>
      <w:spacing w:before="100" w:beforeAutospacing="1" w:after="100" w:afterAutospacing="1" w:line="240" w:lineRule="auto"/>
    </w:pPr>
    <w:rPr>
      <w:rFonts w:eastAsia="Times New Roman"/>
      <w:sz w:val="24"/>
    </w:rPr>
  </w:style>
  <w:style w:type="paragraph" w:customStyle="1" w:styleId="publisheddate">
    <w:name w:val="published_date"/>
    <w:basedOn w:val="Normal"/>
    <w:rsid w:val="008B67FB"/>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8B67FB"/>
    <w:pPr>
      <w:spacing w:before="100" w:beforeAutospacing="1" w:after="100" w:afterAutospacing="1" w:line="240" w:lineRule="auto"/>
    </w:pPr>
    <w:rPr>
      <w:rFonts w:eastAsia="Times New Roman"/>
      <w:sz w:val="24"/>
    </w:rPr>
  </w:style>
  <w:style w:type="character" w:customStyle="1" w:styleId="mainheading">
    <w:name w:val="mainheading"/>
    <w:rsid w:val="008B67FB"/>
  </w:style>
  <w:style w:type="character" w:customStyle="1" w:styleId="StyleStyleunderlineBold11pt">
    <w:name w:val="Style Style underline + Bold + 11 pt"/>
    <w:rsid w:val="008B67FB"/>
    <w:rPr>
      <w:bCs/>
      <w:sz w:val="20"/>
      <w:u w:val="single"/>
    </w:rPr>
  </w:style>
  <w:style w:type="character" w:customStyle="1" w:styleId="StyleunderlineAsianTimesNewRomanBold">
    <w:name w:val="Style underline + (Asian) Times New Roman Bold"/>
    <w:rsid w:val="008B67FB"/>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8B67FB"/>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8B67FB"/>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8B67FB"/>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8B67FB"/>
    <w:rPr>
      <w:b/>
      <w:bCs/>
      <w:sz w:val="20"/>
      <w:u w:val="single"/>
      <w:bdr w:val="single" w:sz="4" w:space="0" w:color="auto"/>
    </w:rPr>
  </w:style>
  <w:style w:type="paragraph" w:customStyle="1" w:styleId="emactive">
    <w:name w:val="emactive"/>
    <w:basedOn w:val="Normal"/>
    <w:uiPriority w:val="99"/>
    <w:qFormat/>
    <w:rsid w:val="008B67F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8B67F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8B67FB"/>
    <w:rPr>
      <w:rFonts w:cs="Calibri"/>
      <w:u w:val="single"/>
      <w:shd w:val="clear" w:color="auto" w:fill="66FFFF"/>
    </w:rPr>
  </w:style>
  <w:style w:type="paragraph" w:customStyle="1" w:styleId="CardHighlight">
    <w:name w:val="Card Highlight"/>
    <w:basedOn w:val="Normal"/>
    <w:link w:val="CardHighlightChar"/>
    <w:qFormat/>
    <w:rsid w:val="008B67FB"/>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8B67FB"/>
    <w:pPr>
      <w:spacing w:before="200" w:line="240" w:lineRule="auto"/>
    </w:pPr>
    <w:rPr>
      <w:rFonts w:eastAsia="MS Gothic" w:cs="Arial"/>
      <w:bCs/>
      <w:sz w:val="24"/>
      <w:lang w:eastAsia="zh-CN"/>
    </w:rPr>
  </w:style>
  <w:style w:type="character" w:customStyle="1" w:styleId="metaorigin">
    <w:name w:val="meta_origin"/>
    <w:rsid w:val="008B67FB"/>
  </w:style>
  <w:style w:type="character" w:customStyle="1" w:styleId="eminfo">
    <w:name w:val="eminfo"/>
    <w:rsid w:val="008B67FB"/>
  </w:style>
  <w:style w:type="character" w:customStyle="1" w:styleId="emhighlight">
    <w:name w:val="emhighlight"/>
    <w:rsid w:val="008B67FB"/>
  </w:style>
  <w:style w:type="character" w:customStyle="1" w:styleId="last">
    <w:name w:val="last"/>
    <w:rsid w:val="008B67FB"/>
  </w:style>
  <w:style w:type="character" w:customStyle="1" w:styleId="institution">
    <w:name w:val="institution"/>
    <w:rsid w:val="008B67FB"/>
  </w:style>
  <w:style w:type="character" w:customStyle="1" w:styleId="NormalCard">
    <w:name w:val="Normal Card"/>
    <w:uiPriority w:val="1"/>
    <w:qFormat/>
    <w:rsid w:val="008B67FB"/>
    <w:rPr>
      <w:rFonts w:ascii="Times New Roman" w:hAnsi="Times New Roman" w:cs="Times New Roman" w:hint="default"/>
      <w:sz w:val="24"/>
    </w:rPr>
  </w:style>
  <w:style w:type="character" w:customStyle="1" w:styleId="timebox">
    <w:name w:val="timebox"/>
    <w:rsid w:val="008B67FB"/>
  </w:style>
  <w:style w:type="character" w:customStyle="1" w:styleId="Heading2Subtext">
    <w:name w:val="Heading 2 Subtext"/>
    <w:rsid w:val="008B67FB"/>
    <w:rPr>
      <w:rFonts w:ascii="Times New Roman" w:hAnsi="Times New Roman" w:cs="Times New Roman" w:hint="default"/>
      <w:sz w:val="16"/>
    </w:rPr>
  </w:style>
  <w:style w:type="table" w:styleId="MediumGrid1">
    <w:name w:val="Medium Grid 1"/>
    <w:basedOn w:val="TableNormal"/>
    <w:uiPriority w:val="67"/>
    <w:rsid w:val="008B67F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8B67FB"/>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8B67F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8B67F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8B67FB"/>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8B67FB"/>
    <w:rPr>
      <w:rFonts w:ascii="Calibri" w:hAnsi="Calibri"/>
      <w:b/>
    </w:rPr>
  </w:style>
  <w:style w:type="character" w:customStyle="1" w:styleId="caps-label">
    <w:name w:val="caps-label"/>
    <w:rsid w:val="008B67FB"/>
  </w:style>
  <w:style w:type="paragraph" w:customStyle="1" w:styleId="firstletter">
    <w:name w:val="firstletter"/>
    <w:basedOn w:val="Normal"/>
    <w:uiPriority w:val="99"/>
    <w:qFormat/>
    <w:rsid w:val="008B67FB"/>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8B67FB"/>
    <w:pPr>
      <w:spacing w:before="100" w:beforeAutospacing="1" w:after="100" w:afterAutospacing="1" w:line="240" w:lineRule="auto"/>
    </w:pPr>
    <w:rPr>
      <w:rFonts w:eastAsia="Times New Roman"/>
      <w:sz w:val="24"/>
    </w:rPr>
  </w:style>
  <w:style w:type="character" w:customStyle="1" w:styleId="cardshighlight0">
    <w:name w:val="cardshighlight"/>
    <w:rsid w:val="008B67FB"/>
  </w:style>
  <w:style w:type="character" w:customStyle="1" w:styleId="cardsfont12pt1">
    <w:name w:val="cardsfont12pt"/>
    <w:rsid w:val="008B67FB"/>
  </w:style>
  <w:style w:type="paragraph" w:customStyle="1" w:styleId="H1numbered">
    <w:name w:val="H1 numbered"/>
    <w:basedOn w:val="Normal"/>
    <w:uiPriority w:val="99"/>
    <w:qFormat/>
    <w:rsid w:val="008B67FB"/>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8B67FB"/>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8B67FB"/>
  </w:style>
  <w:style w:type="character" w:customStyle="1" w:styleId="backcontent">
    <w:name w:val="backcontent"/>
    <w:rsid w:val="008B67FB"/>
  </w:style>
  <w:style w:type="character" w:customStyle="1" w:styleId="daystmp">
    <w:name w:val="daystmp"/>
    <w:rsid w:val="008B67FB"/>
  </w:style>
  <w:style w:type="paragraph" w:customStyle="1" w:styleId="in">
    <w:name w:val="in"/>
    <w:basedOn w:val="Normal"/>
    <w:uiPriority w:val="99"/>
    <w:qFormat/>
    <w:rsid w:val="008B67FB"/>
    <w:pPr>
      <w:spacing w:before="100" w:beforeAutospacing="1" w:after="100" w:afterAutospacing="1" w:line="240" w:lineRule="auto"/>
    </w:pPr>
    <w:rPr>
      <w:rFonts w:eastAsia="Times New Roman"/>
      <w:sz w:val="24"/>
    </w:rPr>
  </w:style>
  <w:style w:type="character" w:customStyle="1" w:styleId="cardsfont12ptchar">
    <w:name w:val="cardsfont12ptchar"/>
    <w:rsid w:val="008B67FB"/>
  </w:style>
  <w:style w:type="character" w:customStyle="1" w:styleId="gal">
    <w:name w:val="gal"/>
    <w:rsid w:val="008B67FB"/>
  </w:style>
  <w:style w:type="paragraph" w:customStyle="1" w:styleId="imagecontain">
    <w:name w:val="imagecontain"/>
    <w:basedOn w:val="Normal"/>
    <w:uiPriority w:val="99"/>
    <w:qFormat/>
    <w:rsid w:val="008B67FB"/>
    <w:pPr>
      <w:spacing w:before="100" w:beforeAutospacing="1" w:after="100" w:afterAutospacing="1" w:line="240" w:lineRule="auto"/>
    </w:pPr>
    <w:rPr>
      <w:rFonts w:eastAsia="Times New Roman"/>
      <w:sz w:val="24"/>
    </w:rPr>
  </w:style>
  <w:style w:type="character" w:customStyle="1" w:styleId="imagedateline">
    <w:name w:val="image_dateline"/>
    <w:rsid w:val="008B67FB"/>
  </w:style>
  <w:style w:type="character" w:customStyle="1" w:styleId="authordatecharchar">
    <w:name w:val="authordatecharchar"/>
    <w:rsid w:val="008B67FB"/>
  </w:style>
  <w:style w:type="character" w:customStyle="1" w:styleId="style1char0">
    <w:name w:val="style1char"/>
    <w:rsid w:val="008B67FB"/>
  </w:style>
  <w:style w:type="character" w:customStyle="1" w:styleId="tagcharchar0">
    <w:name w:val="tagcharchar"/>
    <w:rsid w:val="008B67FB"/>
  </w:style>
  <w:style w:type="character" w:customStyle="1" w:styleId="underlinedcharchar2">
    <w:name w:val="underlinedcharchar"/>
    <w:rsid w:val="008B67FB"/>
  </w:style>
  <w:style w:type="paragraph" w:customStyle="1" w:styleId="CM62">
    <w:name w:val="CM62"/>
    <w:basedOn w:val="Normal"/>
    <w:next w:val="Normal"/>
    <w:uiPriority w:val="99"/>
    <w:qFormat/>
    <w:rsid w:val="008B67F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8B67F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8B67FB"/>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8B67F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8B67FB"/>
    <w:pPr>
      <w:spacing w:line="228" w:lineRule="atLeast"/>
    </w:pPr>
    <w:rPr>
      <w:rFonts w:ascii="Showcard Gothic" w:eastAsia="Times New Roman" w:hAnsi="Showcard Gothic"/>
      <w:color w:val="auto"/>
      <w:lang w:eastAsia="zh-CN"/>
    </w:rPr>
  </w:style>
  <w:style w:type="character" w:customStyle="1" w:styleId="BoxedChar">
    <w:name w:val="Boxed Char"/>
    <w:rsid w:val="008B67FB"/>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8B67FB"/>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8B67FB"/>
    <w:rPr>
      <w:rFonts w:ascii="Calibri" w:eastAsia="Times New Roman" w:hAnsi="Calibri" w:cs="Times New Roman"/>
    </w:rPr>
  </w:style>
  <w:style w:type="paragraph" w:customStyle="1" w:styleId="StyleCards11pt">
    <w:name w:val="Style Cards + 11 pt"/>
    <w:basedOn w:val="Cards"/>
    <w:link w:val="StyleCards11ptChar"/>
    <w:qFormat/>
    <w:rsid w:val="008B67FB"/>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8B67FB"/>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8B67F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8B67FB"/>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8B67F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8B67FB"/>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B67FB"/>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8B67FB"/>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8B67FB"/>
    <w:pPr>
      <w:ind w:left="288" w:right="288"/>
    </w:pPr>
    <w:rPr>
      <w:rFonts w:eastAsia="Times New Roman"/>
      <w:sz w:val="20"/>
      <w:szCs w:val="20"/>
      <w:lang w:val="x-none" w:eastAsia="x-none"/>
    </w:rPr>
  </w:style>
  <w:style w:type="character" w:customStyle="1" w:styleId="cardCharCharChar1">
    <w:name w:val="card Char Char Char1"/>
    <w:rsid w:val="008B67FB"/>
    <w:rPr>
      <w:lang w:val="en-US" w:eastAsia="en-US" w:bidi="ar-SA"/>
    </w:rPr>
  </w:style>
  <w:style w:type="character" w:customStyle="1" w:styleId="StylecardCharChar11ptChar">
    <w:name w:val="Style card Char Char + 11 pt Char"/>
    <w:link w:val="StylecardCharChar11pt"/>
    <w:rsid w:val="008B67FB"/>
    <w:rPr>
      <w:rFonts w:eastAsia="Times New Roman"/>
      <w:sz w:val="20"/>
      <w:szCs w:val="20"/>
      <w:lang w:val="x-none" w:eastAsia="x-none"/>
    </w:rPr>
  </w:style>
  <w:style w:type="paragraph" w:customStyle="1" w:styleId="NormalFont">
    <w:name w:val="Normal Font"/>
    <w:link w:val="NormalFontChar"/>
    <w:qFormat/>
    <w:rsid w:val="008B67F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B67FB"/>
    <w:pPr>
      <w:spacing w:after="200" w:line="276" w:lineRule="auto"/>
    </w:pPr>
    <w:rPr>
      <w:rFonts w:ascii="Times" w:eastAsia="Times New Roman" w:hAnsi="Times" w:cs="Times New Roman"/>
      <w:sz w:val="20"/>
    </w:rPr>
  </w:style>
  <w:style w:type="character" w:customStyle="1" w:styleId="Style11ptThickunderline">
    <w:name w:val="Style 11 pt Thick underline"/>
    <w:rsid w:val="008B67FB"/>
    <w:rPr>
      <w:sz w:val="20"/>
      <w:u w:val="thick"/>
    </w:rPr>
  </w:style>
  <w:style w:type="character" w:customStyle="1" w:styleId="Style11ptBoldThickunderline">
    <w:name w:val="Style 11 pt Bold Thick underline"/>
    <w:rsid w:val="008B67FB"/>
    <w:rPr>
      <w:b/>
      <w:bCs/>
      <w:sz w:val="20"/>
      <w:u w:val="thick"/>
    </w:rPr>
  </w:style>
  <w:style w:type="paragraph" w:customStyle="1" w:styleId="StyleNormalFont11ptUnderline">
    <w:name w:val="Style Normal Font + 11 pt Underline"/>
    <w:basedOn w:val="NormalFont"/>
    <w:link w:val="StyleNormalFont11ptUnderlineChar"/>
    <w:qFormat/>
    <w:rsid w:val="008B67FB"/>
    <w:rPr>
      <w:u w:val="single"/>
      <w:lang w:val="x-none" w:eastAsia="x-none"/>
    </w:rPr>
  </w:style>
  <w:style w:type="character" w:customStyle="1" w:styleId="NormalFontChar">
    <w:name w:val="Normal Font Char"/>
    <w:link w:val="NormalFont"/>
    <w:rsid w:val="008B67FB"/>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8B67FB"/>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B67FB"/>
    <w:rPr>
      <w:b/>
      <w:bCs/>
      <w:u w:val="single"/>
      <w:lang w:val="x-none" w:eastAsia="x-none"/>
    </w:rPr>
  </w:style>
  <w:style w:type="character" w:customStyle="1" w:styleId="StyleNormalFont11ptBoldUnderlineChar">
    <w:name w:val="Style Normal Font + 11 pt Bold Underline Char"/>
    <w:link w:val="StyleNormalFont11ptBoldUnderline"/>
    <w:rsid w:val="008B67FB"/>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8B67FB"/>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8B67FB"/>
    <w:pPr>
      <w:spacing w:after="0" w:line="240" w:lineRule="auto"/>
    </w:pPr>
    <w:rPr>
      <w:rFonts w:eastAsia="Times New Roman"/>
      <w:sz w:val="15"/>
    </w:rPr>
  </w:style>
  <w:style w:type="character" w:customStyle="1" w:styleId="authors1">
    <w:name w:val="authors1"/>
    <w:rsid w:val="008B67FB"/>
    <w:rPr>
      <w:rFonts w:ascii="Verdana" w:hAnsi="Verdana" w:hint="default"/>
      <w:b/>
      <w:bCs/>
      <w:color w:val="006699"/>
      <w:sz w:val="20"/>
      <w:szCs w:val="20"/>
    </w:rPr>
  </w:style>
  <w:style w:type="character" w:customStyle="1" w:styleId="headlinesectionlarge">
    <w:name w:val="headline_section_large"/>
    <w:rsid w:val="008B67FB"/>
  </w:style>
  <w:style w:type="paragraph" w:customStyle="1" w:styleId="formatvorlage2">
    <w:name w:val="formatvorlage2"/>
    <w:basedOn w:val="Normal"/>
    <w:uiPriority w:val="99"/>
    <w:qFormat/>
    <w:rsid w:val="008B67FB"/>
    <w:pPr>
      <w:spacing w:before="100" w:beforeAutospacing="1" w:after="100" w:afterAutospacing="1" w:line="240" w:lineRule="auto"/>
    </w:pPr>
    <w:rPr>
      <w:sz w:val="24"/>
    </w:rPr>
  </w:style>
  <w:style w:type="character" w:customStyle="1" w:styleId="Styleunderline11ptBlack">
    <w:name w:val="Style underline + 11 pt Black"/>
    <w:rsid w:val="008B67FB"/>
    <w:rPr>
      <w:color w:val="000000"/>
      <w:sz w:val="20"/>
      <w:u w:val="single"/>
    </w:rPr>
  </w:style>
  <w:style w:type="character" w:customStyle="1" w:styleId="Styleunderline11ptBoldBlack">
    <w:name w:val="Style underline + 11 pt Bold Black"/>
    <w:rsid w:val="008B67FB"/>
    <w:rPr>
      <w:b/>
      <w:bCs/>
      <w:color w:val="000000"/>
      <w:sz w:val="20"/>
      <w:u w:val="single"/>
    </w:rPr>
  </w:style>
  <w:style w:type="paragraph" w:customStyle="1" w:styleId="StyleTitle11ptNotBold">
    <w:name w:val="Style Title + 11 pt Not Bold"/>
    <w:basedOn w:val="Title"/>
    <w:link w:val="StyleTitle11ptNotBoldChar"/>
    <w:qFormat/>
    <w:rsid w:val="008B67FB"/>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8B67FB"/>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8B67FB"/>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8B67FB"/>
    <w:rPr>
      <w:rFonts w:ascii="Georgia" w:eastAsia="Times New Roman" w:hAnsi="Georgia"/>
      <w:u w:val="single"/>
      <w:lang w:val="x-none" w:eastAsia="x-none"/>
    </w:rPr>
  </w:style>
  <w:style w:type="character" w:customStyle="1" w:styleId="Style11ptBoldBlackUnderline">
    <w:name w:val="Style 11 pt Bold Black Underline"/>
    <w:rsid w:val="008B67FB"/>
    <w:rPr>
      <w:b/>
      <w:bCs/>
      <w:color w:val="000000"/>
      <w:sz w:val="20"/>
      <w:u w:val="single"/>
    </w:rPr>
  </w:style>
  <w:style w:type="character" w:customStyle="1" w:styleId="Style11ptBoldBlackUnderlineBorderSinglesolidline">
    <w:name w:val="Style 11 pt Bold Black Underline Border: : (Single solid line ..."/>
    <w:rsid w:val="008B67FB"/>
    <w:rPr>
      <w:b/>
      <w:bCs/>
      <w:color w:val="000000"/>
      <w:sz w:val="20"/>
      <w:u w:val="single"/>
      <w:bdr w:val="single" w:sz="4" w:space="0" w:color="auto"/>
    </w:rPr>
  </w:style>
  <w:style w:type="character" w:customStyle="1" w:styleId="StyleLatinMeridien-Italic11ptItalicUnderline">
    <w:name w:val="Style (Latin) Meridien-Italic 11 pt Italic Underline"/>
    <w:rsid w:val="008B67FB"/>
    <w:rPr>
      <w:rFonts w:ascii="Meridien-Italic" w:hAnsi="Meridien-Italic"/>
      <w:i/>
      <w:iCs/>
      <w:sz w:val="20"/>
      <w:u w:val="single"/>
    </w:rPr>
  </w:style>
  <w:style w:type="character" w:customStyle="1" w:styleId="underlinestylechar0">
    <w:name w:val="underlinestylechar"/>
    <w:rsid w:val="008B67FB"/>
  </w:style>
  <w:style w:type="character" w:customStyle="1" w:styleId="StyleCards12ptThickunderlineChar1">
    <w:name w:val="Style Cards + 12 pt Thick underline Char1"/>
    <w:rsid w:val="008B67FB"/>
    <w:rPr>
      <w:sz w:val="24"/>
      <w:szCs w:val="24"/>
      <w:u w:val="thick"/>
    </w:rPr>
  </w:style>
  <w:style w:type="character" w:customStyle="1" w:styleId="BodyTextIndentChar2">
    <w:name w:val="Body Text Indent Char2"/>
    <w:basedOn w:val="DefaultParagraphFont"/>
    <w:uiPriority w:val="99"/>
    <w:semiHidden/>
    <w:rsid w:val="008B67FB"/>
    <w:rPr>
      <w:rFonts w:ascii="Georgia" w:hAnsi="Georgia"/>
      <w:sz w:val="22"/>
      <w:szCs w:val="22"/>
    </w:rPr>
  </w:style>
  <w:style w:type="character" w:customStyle="1" w:styleId="BodyText2Char2">
    <w:name w:val="Body Text 2 Char2"/>
    <w:basedOn w:val="DefaultParagraphFont"/>
    <w:uiPriority w:val="99"/>
    <w:semiHidden/>
    <w:rsid w:val="008B67FB"/>
    <w:rPr>
      <w:rFonts w:ascii="Georgia" w:hAnsi="Georgia"/>
      <w:sz w:val="22"/>
      <w:szCs w:val="22"/>
    </w:rPr>
  </w:style>
  <w:style w:type="character" w:customStyle="1" w:styleId="BodyText3Char2">
    <w:name w:val="Body Text 3 Char2"/>
    <w:basedOn w:val="DefaultParagraphFont"/>
    <w:uiPriority w:val="99"/>
    <w:semiHidden/>
    <w:rsid w:val="008B67FB"/>
    <w:rPr>
      <w:rFonts w:ascii="Georgia" w:hAnsi="Georgia"/>
      <w:sz w:val="16"/>
      <w:szCs w:val="16"/>
    </w:rPr>
  </w:style>
  <w:style w:type="character" w:customStyle="1" w:styleId="BodyTextIndent2Char2">
    <w:name w:val="Body Text Indent 2 Char2"/>
    <w:basedOn w:val="DefaultParagraphFont"/>
    <w:uiPriority w:val="99"/>
    <w:semiHidden/>
    <w:rsid w:val="008B67FB"/>
    <w:rPr>
      <w:rFonts w:ascii="Georgia" w:hAnsi="Georgia"/>
      <w:sz w:val="22"/>
      <w:szCs w:val="22"/>
    </w:rPr>
  </w:style>
  <w:style w:type="character" w:customStyle="1" w:styleId="BodyTextIndent3Char2">
    <w:name w:val="Body Text Indent 3 Char2"/>
    <w:basedOn w:val="DefaultParagraphFont"/>
    <w:uiPriority w:val="99"/>
    <w:semiHidden/>
    <w:rsid w:val="008B67FB"/>
    <w:rPr>
      <w:rFonts w:ascii="Georgia" w:hAnsi="Georgia"/>
      <w:sz w:val="16"/>
      <w:szCs w:val="16"/>
    </w:rPr>
  </w:style>
  <w:style w:type="character" w:customStyle="1" w:styleId="z-BottomofFormChar2">
    <w:name w:val="z-Bottom of Form Char2"/>
    <w:basedOn w:val="DefaultParagraphFont"/>
    <w:uiPriority w:val="99"/>
    <w:semiHidden/>
    <w:rsid w:val="008B67FB"/>
    <w:rPr>
      <w:rFonts w:ascii="Arial" w:hAnsi="Arial" w:cs="Arial"/>
      <w:vanish/>
      <w:sz w:val="16"/>
      <w:szCs w:val="16"/>
    </w:rPr>
  </w:style>
  <w:style w:type="paragraph" w:customStyle="1" w:styleId="BodyA">
    <w:name w:val="Body A"/>
    <w:autoRedefine/>
    <w:uiPriority w:val="99"/>
    <w:qFormat/>
    <w:rsid w:val="008B67FB"/>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8B67FB"/>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8B67FB"/>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8B67FB"/>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8B67FB"/>
    <w:rPr>
      <w:rFonts w:ascii="Garamond" w:eastAsia="Cambria" w:hAnsi="Garamond"/>
      <w:sz w:val="20"/>
      <w:u w:val="single"/>
    </w:rPr>
  </w:style>
  <w:style w:type="character" w:customStyle="1" w:styleId="m5686307894942199640gmail-style13ptbold">
    <w:name w:val="m_5686307894942199640gmail-style13ptbold"/>
    <w:basedOn w:val="DefaultParagraphFont"/>
    <w:rsid w:val="008B67FB"/>
  </w:style>
  <w:style w:type="character" w:customStyle="1" w:styleId="m5686307894942199640gmail-styleunderline">
    <w:name w:val="m_5686307894942199640gmail-styleunderline"/>
    <w:basedOn w:val="DefaultParagraphFont"/>
    <w:rsid w:val="008B67FB"/>
  </w:style>
  <w:style w:type="character" w:customStyle="1" w:styleId="UnderlineCharCharChar">
    <w:name w:val="Underline Char Char Char"/>
    <w:rsid w:val="008B67FB"/>
    <w:rPr>
      <w:noProof w:val="0"/>
      <w:u w:val="single"/>
      <w:lang w:val="en-US" w:eastAsia="en-US" w:bidi="ar-SA"/>
    </w:rPr>
  </w:style>
  <w:style w:type="paragraph" w:customStyle="1" w:styleId="PageHeading">
    <w:name w:val="Page Heading"/>
    <w:basedOn w:val="Heading2"/>
    <w:uiPriority w:val="99"/>
    <w:qFormat/>
    <w:rsid w:val="008B67FB"/>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8B67F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8B67FB"/>
    <w:pPr>
      <w:spacing w:after="0" w:line="240" w:lineRule="auto"/>
    </w:pPr>
    <w:rPr>
      <w:rFonts w:ascii="Arial" w:eastAsia="Calibri" w:hAnsi="Arial" w:cs="Arial"/>
      <w:color w:val="00B0F0"/>
      <w:sz w:val="20"/>
      <w:u w:val="single" w:color="00B0F0"/>
    </w:rPr>
  </w:style>
  <w:style w:type="character" w:customStyle="1" w:styleId="messagecontent">
    <w:name w:val="message_content"/>
    <w:rsid w:val="008B67FB"/>
  </w:style>
  <w:style w:type="paragraph" w:customStyle="1" w:styleId="UnderlineCharCharCharCharCharCharCharCharChar">
    <w:name w:val="Underline Char Char Char Char Char Char Char Char Char"/>
    <w:link w:val="UnderlineCharCharCharCharCharCharCharCharCharChar"/>
    <w:rsid w:val="008B67FB"/>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8B67FB"/>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8B67FB"/>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8B67FB"/>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8B67FB"/>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8B67FB"/>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8B67FB"/>
  </w:style>
  <w:style w:type="character" w:customStyle="1" w:styleId="CitationChar">
    <w:name w:val="Citation Char"/>
    <w:rsid w:val="008B67FB"/>
    <w:rPr>
      <w:bCs/>
      <w:u w:val="single"/>
    </w:rPr>
  </w:style>
  <w:style w:type="paragraph" w:customStyle="1" w:styleId="Style31">
    <w:name w:val="Style31"/>
    <w:basedOn w:val="Normal"/>
    <w:uiPriority w:val="99"/>
    <w:qFormat/>
    <w:rsid w:val="008B67FB"/>
    <w:pPr>
      <w:spacing w:after="0" w:line="197" w:lineRule="exact"/>
      <w:jc w:val="both"/>
    </w:pPr>
    <w:rPr>
      <w:rFonts w:ascii="Arial" w:hAnsi="Arial" w:cs="Arial"/>
    </w:rPr>
  </w:style>
  <w:style w:type="paragraph" w:customStyle="1" w:styleId="Style42">
    <w:name w:val="Style42"/>
    <w:basedOn w:val="Normal"/>
    <w:uiPriority w:val="99"/>
    <w:qFormat/>
    <w:rsid w:val="008B67FB"/>
    <w:pPr>
      <w:spacing w:after="0" w:line="202" w:lineRule="exact"/>
      <w:jc w:val="both"/>
    </w:pPr>
    <w:rPr>
      <w:rFonts w:ascii="Arial" w:hAnsi="Arial" w:cs="Arial"/>
    </w:rPr>
  </w:style>
  <w:style w:type="paragraph" w:customStyle="1" w:styleId="Style51">
    <w:name w:val="Style51"/>
    <w:basedOn w:val="Normal"/>
    <w:uiPriority w:val="99"/>
    <w:qFormat/>
    <w:rsid w:val="008B67FB"/>
    <w:pPr>
      <w:spacing w:after="0" w:line="200" w:lineRule="exact"/>
      <w:jc w:val="both"/>
    </w:pPr>
    <w:rPr>
      <w:rFonts w:ascii="Arial" w:hAnsi="Arial" w:cs="Arial"/>
    </w:rPr>
  </w:style>
  <w:style w:type="character" w:customStyle="1" w:styleId="FontStyle72">
    <w:name w:val="Font Style72"/>
    <w:uiPriority w:val="99"/>
    <w:rsid w:val="008B67FB"/>
    <w:rPr>
      <w:rFonts w:ascii="Times New Roman" w:hAnsi="Times New Roman" w:cs="Times New Roman" w:hint="default"/>
      <w:sz w:val="16"/>
      <w:szCs w:val="16"/>
    </w:rPr>
  </w:style>
  <w:style w:type="character" w:customStyle="1" w:styleId="FontStyle73">
    <w:name w:val="Font Style73"/>
    <w:uiPriority w:val="99"/>
    <w:rsid w:val="008B67FB"/>
    <w:rPr>
      <w:rFonts w:ascii="Times New Roman" w:hAnsi="Times New Roman" w:cs="Times New Roman" w:hint="default"/>
      <w:i/>
      <w:iCs/>
      <w:sz w:val="16"/>
      <w:szCs w:val="16"/>
    </w:rPr>
  </w:style>
  <w:style w:type="character" w:customStyle="1" w:styleId="UnderlinestyleChar20">
    <w:name w:val="Underline style Char2"/>
    <w:rsid w:val="008B67FB"/>
    <w:rPr>
      <w:sz w:val="22"/>
      <w:szCs w:val="24"/>
      <w:u w:val="single"/>
      <w:lang w:val="en-US" w:eastAsia="en-US" w:bidi="ar-SA"/>
    </w:rPr>
  </w:style>
  <w:style w:type="character" w:customStyle="1" w:styleId="FontStyle49">
    <w:name w:val="Font Style49"/>
    <w:uiPriority w:val="99"/>
    <w:rsid w:val="008B67FB"/>
    <w:rPr>
      <w:rFonts w:ascii="Times New Roman" w:hAnsi="Times New Roman" w:cs="Times New Roman"/>
      <w:sz w:val="20"/>
      <w:szCs w:val="20"/>
    </w:rPr>
  </w:style>
  <w:style w:type="character" w:customStyle="1" w:styleId="FontStyle50">
    <w:name w:val="Font Style50"/>
    <w:uiPriority w:val="99"/>
    <w:rsid w:val="008B67FB"/>
    <w:rPr>
      <w:rFonts w:ascii="Times New Roman" w:hAnsi="Times New Roman" w:cs="Times New Roman"/>
      <w:b/>
      <w:bCs/>
      <w:sz w:val="20"/>
      <w:szCs w:val="20"/>
    </w:rPr>
  </w:style>
  <w:style w:type="character" w:customStyle="1" w:styleId="ListBulletChar">
    <w:name w:val="List Bullet Char"/>
    <w:link w:val="ListBullet"/>
    <w:uiPriority w:val="99"/>
    <w:locked/>
    <w:rsid w:val="008B67FB"/>
    <w:rPr>
      <w:rFonts w:ascii="Calibri" w:hAnsi="Calibri"/>
    </w:rPr>
  </w:style>
  <w:style w:type="character" w:customStyle="1" w:styleId="BoldUnderlineChar2Char">
    <w:name w:val="BoldUnderline Char2 Char"/>
    <w:link w:val="BoldUnderlineChar20"/>
    <w:locked/>
    <w:rsid w:val="008B67FB"/>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8B67FB"/>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8B67FB"/>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8B67FB"/>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8B67FB"/>
    <w:rPr>
      <w:rFonts w:eastAsia="Times New Roman"/>
      <w:u w:val="single"/>
      <w:lang w:val="en-GB"/>
    </w:rPr>
  </w:style>
  <w:style w:type="paragraph" w:customStyle="1" w:styleId="StyleUnderlining11pt">
    <w:name w:val="Style Underlining + 11 pt"/>
    <w:basedOn w:val="Normal"/>
    <w:link w:val="StyleUnderlining11ptChar"/>
    <w:qFormat/>
    <w:rsid w:val="008B67FB"/>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8B67FB"/>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8B67FB"/>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8B67FB"/>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8B67FB"/>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8B67FB"/>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8B67FB"/>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8B67FB"/>
    <w:pPr>
      <w:spacing w:line="256" w:lineRule="auto"/>
    </w:pPr>
    <w:rPr>
      <w:rFonts w:ascii="Georgia" w:hAnsi="Georgia"/>
      <w:b/>
    </w:rPr>
  </w:style>
  <w:style w:type="paragraph" w:customStyle="1" w:styleId="Normal20pt">
    <w:name w:val="Normal  + 20 pt"/>
    <w:basedOn w:val="Normal"/>
    <w:uiPriority w:val="6"/>
    <w:qFormat/>
    <w:rsid w:val="008B67FB"/>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8B67FB"/>
    <w:rPr>
      <w:rFonts w:eastAsia="Calibri"/>
      <w:u w:val="single"/>
    </w:rPr>
  </w:style>
  <w:style w:type="paragraph" w:customStyle="1" w:styleId="StyleNormalWeb11ptUnderline">
    <w:name w:val="Style Normal (Web) + 11 pt Underline"/>
    <w:basedOn w:val="NormalWeb"/>
    <w:link w:val="StyleNormalWeb11ptUnderlineChar"/>
    <w:qFormat/>
    <w:rsid w:val="008B67FB"/>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8B67FB"/>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8B67FB"/>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B67FB"/>
    <w:pPr>
      <w:spacing w:after="0" w:line="256" w:lineRule="auto"/>
    </w:pPr>
    <w:rPr>
      <w:rFonts w:ascii="MS Mincho" w:eastAsia="MS Mincho" w:hAnsiTheme="minorHAnsi"/>
      <w:b/>
      <w:u w:val="single"/>
    </w:rPr>
  </w:style>
  <w:style w:type="paragraph" w:customStyle="1" w:styleId="assert">
    <w:name w:val="assert"/>
    <w:basedOn w:val="Normal"/>
    <w:uiPriority w:val="99"/>
    <w:qFormat/>
    <w:rsid w:val="008B67FB"/>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8B67FB"/>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B67FB"/>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8B67FB"/>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B67FB"/>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8B67FB"/>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8B67FB"/>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B67FB"/>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8B67F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8B67F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8B67FB"/>
    <w:rPr>
      <w:rFonts w:eastAsia="Times New Roman"/>
      <w:u w:val="single"/>
    </w:rPr>
  </w:style>
  <w:style w:type="paragraph" w:customStyle="1" w:styleId="StyleStyle4ArialNarrow9pt">
    <w:name w:val="Style Style4 + Arial Narrow 9 pt"/>
    <w:basedOn w:val="Normal"/>
    <w:link w:val="StyleStyle4ArialNarrow9ptChar"/>
    <w:qFormat/>
    <w:rsid w:val="008B67FB"/>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8B67FB"/>
    <w:rPr>
      <w:rFonts w:eastAsia="Times New Roman"/>
      <w:b/>
      <w:bCs/>
      <w:u w:val="single"/>
    </w:rPr>
  </w:style>
  <w:style w:type="paragraph" w:customStyle="1" w:styleId="StyleStyle4ArialNarrow9ptBold">
    <w:name w:val="Style Style4 + Arial Narrow 9 pt Bold"/>
    <w:basedOn w:val="Normal"/>
    <w:link w:val="StyleStyle4ArialNarrow9ptBoldChar"/>
    <w:qFormat/>
    <w:rsid w:val="008B67FB"/>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8B67FB"/>
    <w:rPr>
      <w:rFonts w:eastAsia="Times New Roman"/>
      <w:b/>
      <w:smallCaps/>
      <w:sz w:val="24"/>
      <w:szCs w:val="24"/>
      <w:u w:val="single"/>
    </w:rPr>
  </w:style>
  <w:style w:type="character" w:customStyle="1" w:styleId="HiddenBlockHeaderChar">
    <w:name w:val="Hidden Block Header Char"/>
    <w:link w:val="HiddenBlockHeader"/>
    <w:locked/>
    <w:rsid w:val="008B67FB"/>
    <w:rPr>
      <w:rFonts w:ascii="Calibri" w:hAnsi="Calibri"/>
    </w:rPr>
  </w:style>
  <w:style w:type="character" w:customStyle="1" w:styleId="ThirdChar">
    <w:name w:val="Third Char"/>
    <w:link w:val="Third"/>
    <w:locked/>
    <w:rsid w:val="008B67FB"/>
    <w:rPr>
      <w:rFonts w:eastAsia="Times New Roman"/>
      <w:b/>
      <w:u w:val="single"/>
      <w:lang w:val="x-none" w:eastAsia="x-none"/>
    </w:rPr>
  </w:style>
  <w:style w:type="paragraph" w:customStyle="1" w:styleId="Third">
    <w:name w:val="Third"/>
    <w:basedOn w:val="Normal"/>
    <w:link w:val="ThirdChar"/>
    <w:qFormat/>
    <w:rsid w:val="008B67FB"/>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8B67F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8B67FB"/>
    <w:rPr>
      <w:rFonts w:eastAsia="Times New Roman"/>
      <w:b/>
      <w:szCs w:val="24"/>
      <w:u w:val="thick"/>
    </w:rPr>
  </w:style>
  <w:style w:type="paragraph" w:customStyle="1" w:styleId="SynergyTag">
    <w:name w:val="SynergyTag"/>
    <w:basedOn w:val="Normal"/>
    <w:uiPriority w:val="99"/>
    <w:qFormat/>
    <w:rsid w:val="008B67FB"/>
    <w:pPr>
      <w:spacing w:after="0" w:line="256" w:lineRule="auto"/>
    </w:pPr>
    <w:rPr>
      <w:b/>
    </w:rPr>
  </w:style>
  <w:style w:type="paragraph" w:customStyle="1" w:styleId="CiteSmallText">
    <w:name w:val="Cite Small Text"/>
    <w:basedOn w:val="Normal"/>
    <w:uiPriority w:val="99"/>
    <w:qFormat/>
    <w:rsid w:val="008B67FB"/>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8B67FB"/>
    <w:rPr>
      <w:lang w:val="x-none"/>
    </w:rPr>
  </w:style>
  <w:style w:type="paragraph" w:customStyle="1" w:styleId="Cards1CharChar">
    <w:name w:val="Cards1 Char Char"/>
    <w:basedOn w:val="Normal"/>
    <w:link w:val="Cards1CharCharChar"/>
    <w:qFormat/>
    <w:rsid w:val="008B67FB"/>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8B67FB"/>
    <w:rPr>
      <w:color w:val="0000FF"/>
      <w:sz w:val="12"/>
      <w:u w:val="single"/>
    </w:rPr>
  </w:style>
  <w:style w:type="paragraph" w:customStyle="1" w:styleId="Swag">
    <w:name w:val="Swag"/>
    <w:basedOn w:val="Normal"/>
    <w:link w:val="SwagChar"/>
    <w:qFormat/>
    <w:rsid w:val="008B67FB"/>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8B67F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8B67F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8B67F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8B67F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8B67FB"/>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8B67FB"/>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8B67FB"/>
    <w:rPr>
      <w:rFonts w:eastAsia="Times New Roman"/>
      <w:b/>
      <w:bCs/>
      <w:u w:val="single"/>
    </w:rPr>
  </w:style>
  <w:style w:type="paragraph" w:customStyle="1" w:styleId="StyleUnderlineChar11ptBold2">
    <w:name w:val="Style Underline Char + 11 pt Bold2"/>
    <w:basedOn w:val="Normal"/>
    <w:link w:val="StyleUnderlineChar11ptBold2Char"/>
    <w:qFormat/>
    <w:rsid w:val="008B67FB"/>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8B67FB"/>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8B67FB"/>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8B67FB"/>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8B67FB"/>
    <w:pPr>
      <w:spacing w:after="0" w:line="256" w:lineRule="auto"/>
    </w:pPr>
    <w:rPr>
      <w:rFonts w:asciiTheme="minorHAnsi" w:eastAsia="Times New Roman" w:hAnsiTheme="minorHAnsi"/>
      <w:u w:val="single"/>
    </w:rPr>
  </w:style>
  <w:style w:type="character" w:customStyle="1" w:styleId="TagsCharCharCharChar">
    <w:name w:val="Tags Char Char Char Char"/>
    <w:locked/>
    <w:rsid w:val="008B67FB"/>
    <w:rPr>
      <w:rFonts w:ascii="Times New Roman" w:eastAsia="Times New Roman" w:hAnsi="Times New Roman" w:cs="Times New Roman"/>
      <w:b/>
      <w:sz w:val="24"/>
      <w:szCs w:val="24"/>
    </w:rPr>
  </w:style>
  <w:style w:type="character" w:customStyle="1" w:styleId="NothingCharChar">
    <w:name w:val="Nothing Char Char"/>
    <w:link w:val="NothingCharCharChar"/>
    <w:locked/>
    <w:rsid w:val="008B67FB"/>
  </w:style>
  <w:style w:type="paragraph" w:customStyle="1" w:styleId="NothingCharCharChar">
    <w:name w:val="Nothing Char Char Char"/>
    <w:link w:val="NothingCharChar"/>
    <w:qFormat/>
    <w:rsid w:val="008B67FB"/>
    <w:pPr>
      <w:spacing w:after="0" w:line="240" w:lineRule="auto"/>
      <w:jc w:val="both"/>
    </w:pPr>
  </w:style>
  <w:style w:type="paragraph" w:customStyle="1" w:styleId="StyleLeft021">
    <w:name w:val="Style Left:  0.2&quot;1"/>
    <w:basedOn w:val="Normal"/>
    <w:uiPriority w:val="99"/>
    <w:qFormat/>
    <w:rsid w:val="008B67FB"/>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8B67FB"/>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8B67F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8B67FB"/>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8B67F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8B67FB"/>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8B67FB"/>
    <w:pPr>
      <w:spacing w:after="0" w:line="256" w:lineRule="auto"/>
    </w:pPr>
    <w:rPr>
      <w:b/>
    </w:rPr>
  </w:style>
  <w:style w:type="paragraph" w:customStyle="1" w:styleId="CM27">
    <w:name w:val="CM27"/>
    <w:basedOn w:val="Normal"/>
    <w:next w:val="Normal"/>
    <w:qFormat/>
    <w:rsid w:val="008B67FB"/>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8B67F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8B67FB"/>
    <w:rPr>
      <w:szCs w:val="24"/>
      <w:u w:val="single"/>
      <w:lang w:val="en-US" w:eastAsia="en-US" w:bidi="ar-SA"/>
    </w:rPr>
  </w:style>
  <w:style w:type="character" w:customStyle="1" w:styleId="BoldUnderlineCharChar3">
    <w:name w:val="BoldUnderline Char Char3"/>
    <w:rsid w:val="008B67FB"/>
    <w:rPr>
      <w:b/>
      <w:bCs w:val="0"/>
      <w:szCs w:val="24"/>
      <w:u w:val="single"/>
      <w:lang w:val="en-US" w:eastAsia="en-US" w:bidi="ar-SA"/>
    </w:rPr>
  </w:style>
  <w:style w:type="character" w:customStyle="1" w:styleId="UnderlineCharChar3">
    <w:name w:val="Underline Char Char3"/>
    <w:rsid w:val="008B67FB"/>
    <w:rPr>
      <w:szCs w:val="24"/>
      <w:u w:val="single"/>
      <w:lang w:val="en-US" w:eastAsia="en-US" w:bidi="ar-SA"/>
    </w:rPr>
  </w:style>
  <w:style w:type="character" w:customStyle="1" w:styleId="BoldUnderlineCharChar2">
    <w:name w:val="BoldUnderline Char Char2"/>
    <w:rsid w:val="008B67FB"/>
    <w:rPr>
      <w:b/>
      <w:bCs w:val="0"/>
      <w:szCs w:val="24"/>
      <w:u w:val="single"/>
      <w:lang w:val="en-US" w:eastAsia="en-US" w:bidi="ar-SA"/>
    </w:rPr>
  </w:style>
  <w:style w:type="character" w:customStyle="1" w:styleId="volume-issue">
    <w:name w:val="volume-issue"/>
    <w:rsid w:val="008B67FB"/>
    <w:rPr>
      <w:rFonts w:ascii="Times New Roman" w:hAnsi="Times New Roman" w:cs="Times New Roman" w:hint="default"/>
    </w:rPr>
  </w:style>
  <w:style w:type="character" w:customStyle="1" w:styleId="boldness1">
    <w:name w:val="boldness1"/>
    <w:rsid w:val="008B67FB"/>
  </w:style>
  <w:style w:type="character" w:customStyle="1" w:styleId="story-author">
    <w:name w:val="story-author"/>
    <w:basedOn w:val="DefaultParagraphFont"/>
    <w:rsid w:val="008B67FB"/>
  </w:style>
  <w:style w:type="character" w:customStyle="1" w:styleId="Heading3CharCharCharChar">
    <w:name w:val="Heading 3 Char Char Char Char"/>
    <w:basedOn w:val="DefaultParagraphFont"/>
    <w:rsid w:val="008B67F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8B67FB"/>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8B67FB"/>
  </w:style>
  <w:style w:type="character" w:customStyle="1" w:styleId="StyleStyle4CharTimesNewRoman11ptItalic">
    <w:name w:val="Style Style4 Char + Times New Roman 11 pt Italic"/>
    <w:basedOn w:val="DefaultParagraphFont"/>
    <w:rsid w:val="008B67F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8B67FB"/>
  </w:style>
  <w:style w:type="character" w:customStyle="1" w:styleId="ad">
    <w:name w:val="_"/>
    <w:basedOn w:val="DefaultParagraphFont"/>
    <w:rsid w:val="008B67FB"/>
  </w:style>
  <w:style w:type="character" w:customStyle="1" w:styleId="Heading3CharCharCharChar1">
    <w:name w:val="Heading 3 Char Char Char Char1"/>
    <w:rsid w:val="008B67FB"/>
    <w:rPr>
      <w:rFonts w:ascii="Arial" w:hAnsi="Arial" w:cs="Arial" w:hint="default"/>
      <w:bCs/>
      <w:szCs w:val="26"/>
      <w:u w:val="single"/>
      <w:lang w:val="en-US" w:eastAsia="en-US" w:bidi="ar-SA"/>
    </w:rPr>
  </w:style>
  <w:style w:type="character" w:customStyle="1" w:styleId="comment-body">
    <w:name w:val="comment-body"/>
    <w:rsid w:val="008B67FB"/>
  </w:style>
  <w:style w:type="character" w:customStyle="1" w:styleId="UnderlineCharCharChar1">
    <w:name w:val="Underline Char Char Char1"/>
    <w:rsid w:val="008B67FB"/>
    <w:rPr>
      <w:u w:val="single"/>
      <w:lang w:val="en-US" w:eastAsia="en-US" w:bidi="ar-SA"/>
    </w:rPr>
  </w:style>
  <w:style w:type="character" w:customStyle="1" w:styleId="reality">
    <w:name w:val="reality"/>
    <w:rsid w:val="008B67FB"/>
  </w:style>
  <w:style w:type="character" w:customStyle="1" w:styleId="UnderlineChar1Char">
    <w:name w:val="Underline Char1 Char"/>
    <w:rsid w:val="008B67FB"/>
    <w:rPr>
      <w:rFonts w:ascii="Calibri" w:eastAsia="MS Mincho" w:hAnsi="Calibri" w:cs="Calibri" w:hint="default"/>
      <w:szCs w:val="20"/>
      <w:u w:val="single"/>
    </w:rPr>
  </w:style>
  <w:style w:type="character" w:customStyle="1" w:styleId="StyleBoldandUnderlineCharChar29pt">
    <w:name w:val="Style Bold and Underline Char Char2 + 9 pt"/>
    <w:rsid w:val="008B67FB"/>
    <w:rPr>
      <w:rFonts w:ascii="Times New Roman" w:hAnsi="Times New Roman" w:cs="Times New Roman" w:hint="default"/>
      <w:b/>
      <w:bCs/>
      <w:noProof w:val="0"/>
      <w:sz w:val="20"/>
      <w:u w:val="single"/>
    </w:rPr>
  </w:style>
  <w:style w:type="character" w:customStyle="1" w:styleId="StyleUnderlineCharChar19pt">
    <w:name w:val="Style Underline Char Char1 + 9 pt"/>
    <w:rsid w:val="008B67F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8B67F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8B67F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8B67FB"/>
    <w:rPr>
      <w:rFonts w:ascii="Times New Roman" w:hAnsi="Times New Roman" w:cs="Times New Roman" w:hint="default"/>
      <w:sz w:val="20"/>
      <w:u w:val="dottedHeavy"/>
    </w:rPr>
  </w:style>
  <w:style w:type="character" w:customStyle="1" w:styleId="article-record-publication-volume-issue">
    <w:name w:val="article-record-publication-volume-issue"/>
    <w:rsid w:val="008B67FB"/>
  </w:style>
  <w:style w:type="character" w:customStyle="1" w:styleId="resultbodyblack">
    <w:name w:val="resultbodyblack"/>
    <w:rsid w:val="008B67FB"/>
    <w:rPr>
      <w:rFonts w:ascii="Times New Roman" w:hAnsi="Times New Roman" w:cs="Times New Roman" w:hint="default"/>
    </w:rPr>
  </w:style>
  <w:style w:type="character" w:customStyle="1" w:styleId="quotechar0">
    <w:name w:val="quotechar"/>
    <w:rsid w:val="008B67FB"/>
  </w:style>
  <w:style w:type="character" w:customStyle="1" w:styleId="3TagCite">
    <w:name w:val="3 Tag/Cite"/>
    <w:rsid w:val="008B67FB"/>
    <w:rPr>
      <w:rFonts w:ascii="Times New Roman" w:hAnsi="Times New Roman" w:cs="Times New Roman" w:hint="default"/>
      <w:b/>
      <w:bCs w:val="0"/>
    </w:rPr>
  </w:style>
  <w:style w:type="character" w:customStyle="1" w:styleId="4Qualifications">
    <w:name w:val="4 Qualifications"/>
    <w:rsid w:val="008B67FB"/>
    <w:rPr>
      <w:rFonts w:ascii="Times New Roman" w:hAnsi="Times New Roman" w:cs="Times New Roman" w:hint="default"/>
      <w:sz w:val="19"/>
    </w:rPr>
  </w:style>
  <w:style w:type="character" w:customStyle="1" w:styleId="6Underlined">
    <w:name w:val="6 Underlined"/>
    <w:rsid w:val="008B67FB"/>
    <w:rPr>
      <w:rFonts w:ascii="Times New Roman" w:hAnsi="Times New Roman" w:cs="Times New Roman" w:hint="default"/>
      <w:b/>
      <w:bCs w:val="0"/>
      <w:sz w:val="21"/>
      <w:u w:val="single"/>
    </w:rPr>
  </w:style>
  <w:style w:type="character" w:customStyle="1" w:styleId="nohighlighting">
    <w:name w:val="no highlighting"/>
    <w:rsid w:val="008B67FB"/>
    <w:rPr>
      <w:rFonts w:ascii="Times New Roman" w:hAnsi="Times New Roman" w:cs="Times New Roman" w:hint="default"/>
      <w:color w:val="auto"/>
      <w:sz w:val="20"/>
      <w:u w:val="thick"/>
      <w:bdr w:val="none" w:sz="0" w:space="0" w:color="auto" w:frame="1"/>
    </w:rPr>
  </w:style>
  <w:style w:type="character" w:customStyle="1" w:styleId="CharChar61">
    <w:name w:val="Char Char61"/>
    <w:rsid w:val="008B67FB"/>
    <w:rPr>
      <w:rFonts w:ascii="Arial" w:hAnsi="Arial" w:cs="Arial" w:hint="default"/>
      <w:bCs/>
      <w:sz w:val="16"/>
      <w:szCs w:val="26"/>
      <w:lang w:val="en-US" w:eastAsia="en-US" w:bidi="ar-SA"/>
    </w:rPr>
  </w:style>
  <w:style w:type="character" w:customStyle="1" w:styleId="styledate">
    <w:name w:val="styledate"/>
    <w:rsid w:val="008B67FB"/>
  </w:style>
  <w:style w:type="character" w:customStyle="1" w:styleId="StyleUnderlineChar9ptChar">
    <w:name w:val="Style Underline Char + 9 pt Char"/>
    <w:rsid w:val="008B67F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8B67F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8B67FB"/>
    <w:rPr>
      <w:b/>
      <w:bCs w:val="0"/>
      <w:szCs w:val="24"/>
      <w:u w:val="single"/>
      <w:lang w:val="en-US" w:eastAsia="en-US" w:bidi="ar-SA"/>
    </w:rPr>
  </w:style>
  <w:style w:type="character" w:customStyle="1" w:styleId="BoldandUnderlineChar1Char2">
    <w:name w:val="Bold and Underline Char1 Char2"/>
    <w:rsid w:val="008B67FB"/>
    <w:rPr>
      <w:b/>
      <w:bCs w:val="0"/>
      <w:szCs w:val="24"/>
      <w:u w:val="single"/>
      <w:lang w:val="en-US" w:eastAsia="en-US" w:bidi="ar-SA"/>
    </w:rPr>
  </w:style>
  <w:style w:type="character" w:customStyle="1" w:styleId="BoldandUnderlineCharChar1">
    <w:name w:val="Bold and Underline Char Char1"/>
    <w:rsid w:val="008B67FB"/>
    <w:rPr>
      <w:b/>
      <w:bCs w:val="0"/>
      <w:szCs w:val="24"/>
      <w:u w:val="single"/>
      <w:lang w:val="en-US" w:eastAsia="en-US" w:bidi="ar-SA"/>
    </w:rPr>
  </w:style>
  <w:style w:type="character" w:customStyle="1" w:styleId="authoraffil">
    <w:name w:val="authoraffil"/>
    <w:rsid w:val="008B67FB"/>
  </w:style>
  <w:style w:type="character" w:customStyle="1" w:styleId="CharChar8">
    <w:name w:val="Char Char8"/>
    <w:rsid w:val="008B67FB"/>
    <w:rPr>
      <w:rFonts w:ascii="Georgia" w:eastAsia="Times New Roman" w:hAnsi="Georgia" w:hint="default"/>
      <w:b/>
      <w:bCs/>
      <w:sz w:val="30"/>
      <w:szCs w:val="28"/>
      <w:u w:val="single"/>
    </w:rPr>
  </w:style>
  <w:style w:type="character" w:customStyle="1" w:styleId="StyleArial6ptBold">
    <w:name w:val="Style Arial 6 pt Bold"/>
    <w:rsid w:val="008B67FB"/>
    <w:rPr>
      <w:rFonts w:ascii="Arial" w:hAnsi="Arial" w:cs="Arial" w:hint="default"/>
      <w:bCs/>
      <w:sz w:val="12"/>
    </w:rPr>
  </w:style>
  <w:style w:type="character" w:customStyle="1" w:styleId="Heading2Char5">
    <w:name w:val="Heading 2 Char5"/>
    <w:rsid w:val="008B67FB"/>
    <w:rPr>
      <w:rFonts w:ascii="Garamond" w:hAnsi="Garamond" w:cs="Arial" w:hint="default"/>
      <w:b/>
      <w:bCs/>
      <w:iCs/>
      <w:sz w:val="24"/>
      <w:szCs w:val="28"/>
      <w:lang w:val="en-US" w:eastAsia="en-US" w:bidi="ar-SA"/>
    </w:rPr>
  </w:style>
  <w:style w:type="character" w:customStyle="1" w:styleId="boldcitationChar">
    <w:name w:val="bold citation Char"/>
    <w:rsid w:val="008B67FB"/>
    <w:rPr>
      <w:rFonts w:ascii="Arial" w:hAnsi="Arial" w:cs="Arial" w:hint="default"/>
      <w:b/>
      <w:bCs w:val="0"/>
      <w:sz w:val="28"/>
      <w:szCs w:val="24"/>
      <w:u w:val="thick"/>
      <w:lang w:val="en-US" w:eastAsia="en-US" w:bidi="ar-SA"/>
    </w:rPr>
  </w:style>
  <w:style w:type="character" w:customStyle="1" w:styleId="BoldunderlineChar4">
    <w:name w:val="Bold/underline Char"/>
    <w:rsid w:val="008B67F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8B67FB"/>
  </w:style>
  <w:style w:type="character" w:customStyle="1" w:styleId="tagCharCharChar1">
    <w:name w:val="tag Char Char Char1"/>
    <w:rsid w:val="008B67FB"/>
    <w:rPr>
      <w:b/>
      <w:bCs w:val="0"/>
      <w:sz w:val="24"/>
      <w:lang w:val="en-US" w:eastAsia="en-US" w:bidi="ar-SA"/>
    </w:rPr>
  </w:style>
  <w:style w:type="character" w:customStyle="1" w:styleId="bylines">
    <w:name w:val="bylines"/>
    <w:basedOn w:val="DefaultParagraphFont"/>
    <w:rsid w:val="008B67FB"/>
  </w:style>
  <w:style w:type="character" w:customStyle="1" w:styleId="StyleStyleBoldUnderlineUnderlineIntenseEmphasis1apple-style-2">
    <w:name w:val="Style Style Bold UnderlineUnderlineIntense Emphasis1apple-style-...2"/>
    <w:basedOn w:val="DefaultParagraphFont"/>
    <w:rsid w:val="008B67FB"/>
    <w:rPr>
      <w:b w:val="0"/>
      <w:bCs/>
      <w:sz w:val="22"/>
      <w:u w:val="single"/>
    </w:rPr>
  </w:style>
  <w:style w:type="character" w:customStyle="1" w:styleId="FontStyle57">
    <w:name w:val="Font Style57"/>
    <w:rsid w:val="008B67FB"/>
    <w:rPr>
      <w:rFonts w:ascii="Georgia" w:hAnsi="Georgia" w:cs="Georgia" w:hint="default"/>
      <w:b/>
      <w:bCs/>
      <w:sz w:val="14"/>
      <w:szCs w:val="14"/>
    </w:rPr>
  </w:style>
  <w:style w:type="character" w:customStyle="1" w:styleId="FontStyle89">
    <w:name w:val="Font Style89"/>
    <w:rsid w:val="008B67FB"/>
    <w:rPr>
      <w:rFonts w:ascii="Times New Roman" w:hAnsi="Times New Roman" w:cs="Times New Roman" w:hint="default"/>
      <w:b/>
      <w:bCs/>
      <w:smallCaps/>
      <w:spacing w:val="40"/>
      <w:sz w:val="16"/>
      <w:szCs w:val="16"/>
    </w:rPr>
  </w:style>
  <w:style w:type="character" w:customStyle="1" w:styleId="hvr">
    <w:name w:val="hvr"/>
    <w:basedOn w:val="DefaultParagraphFont"/>
    <w:rsid w:val="008B67FB"/>
  </w:style>
  <w:style w:type="paragraph" w:customStyle="1" w:styleId="svarticle">
    <w:name w:val="svarticle"/>
    <w:basedOn w:val="Normal"/>
    <w:uiPriority w:val="99"/>
    <w:qFormat/>
    <w:rsid w:val="008B67FB"/>
    <w:pPr>
      <w:spacing w:before="100" w:beforeAutospacing="1" w:after="100" w:afterAutospacing="1" w:line="240" w:lineRule="auto"/>
    </w:pPr>
    <w:rPr>
      <w:rFonts w:eastAsia="Times New Roman"/>
    </w:rPr>
  </w:style>
  <w:style w:type="character" w:customStyle="1" w:styleId="cardChar20">
    <w:name w:val="card Char2"/>
    <w:basedOn w:val="DefaultParagraphFont"/>
    <w:rsid w:val="008B67FB"/>
    <w:rPr>
      <w:rFonts w:ascii="Times New Roman" w:hAnsi="Times New Roman" w:cs="Calibri"/>
      <w:szCs w:val="20"/>
    </w:rPr>
  </w:style>
  <w:style w:type="paragraph" w:customStyle="1" w:styleId="Pol">
    <w:name w:val="Pol"/>
    <w:basedOn w:val="Heading2"/>
    <w:uiPriority w:val="99"/>
    <w:qFormat/>
    <w:rsid w:val="008B67FB"/>
    <w:pPr>
      <w:spacing w:before="480" w:line="240" w:lineRule="auto"/>
    </w:pPr>
    <w:rPr>
      <w:bCs/>
      <w:caps/>
    </w:rPr>
  </w:style>
  <w:style w:type="paragraph" w:customStyle="1" w:styleId="Style70">
    <w:name w:val="Style7"/>
    <w:basedOn w:val="Normal"/>
    <w:uiPriority w:val="99"/>
    <w:qFormat/>
    <w:rsid w:val="008B67FB"/>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8B67FB"/>
  </w:style>
  <w:style w:type="character" w:customStyle="1" w:styleId="Footnote2Char">
    <w:name w:val="Footnote2 Char"/>
    <w:link w:val="Footnote2"/>
    <w:locked/>
    <w:rsid w:val="008B67FB"/>
  </w:style>
  <w:style w:type="paragraph" w:customStyle="1" w:styleId="Footnote2">
    <w:name w:val="Footnote2"/>
    <w:basedOn w:val="Normal"/>
    <w:next w:val="Normal"/>
    <w:link w:val="Footnote2Char"/>
    <w:autoRedefine/>
    <w:qFormat/>
    <w:rsid w:val="008B67FB"/>
    <w:pPr>
      <w:spacing w:after="120" w:line="480" w:lineRule="auto"/>
    </w:pPr>
    <w:rPr>
      <w:rFonts w:asciiTheme="minorHAnsi" w:hAnsiTheme="minorHAnsi"/>
    </w:rPr>
  </w:style>
  <w:style w:type="paragraph" w:customStyle="1" w:styleId="xhead">
    <w:name w:val="xhead"/>
    <w:basedOn w:val="Normal"/>
    <w:uiPriority w:val="99"/>
    <w:qFormat/>
    <w:rsid w:val="008B67FB"/>
    <w:pPr>
      <w:spacing w:before="100" w:beforeAutospacing="1" w:after="100" w:afterAutospacing="1" w:line="240" w:lineRule="auto"/>
    </w:pPr>
  </w:style>
  <w:style w:type="character" w:customStyle="1" w:styleId="Heading5Char1">
    <w:name w:val="Heading 5 Char1"/>
    <w:aliases w:val="Text Char1"/>
    <w:basedOn w:val="DefaultParagraphFont"/>
    <w:semiHidden/>
    <w:rsid w:val="008B67FB"/>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8B67F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8B67F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8B67F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8B67F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8B67F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8B67F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8B67FB"/>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8B67FB"/>
    <w:pPr>
      <w:spacing w:after="0" w:line="240" w:lineRule="auto"/>
    </w:pPr>
    <w:rPr>
      <w:rFonts w:asciiTheme="minorHAnsi" w:hAnsiTheme="minorHAnsi"/>
    </w:rPr>
  </w:style>
  <w:style w:type="paragraph" w:customStyle="1" w:styleId="ReadCharCh1">
    <w:name w:val="Read Char Ch1"/>
    <w:basedOn w:val="Normal"/>
    <w:next w:val="Normal"/>
    <w:uiPriority w:val="3"/>
    <w:qFormat/>
    <w:rsid w:val="008B67FB"/>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8B67FB"/>
    <w:pPr>
      <w:spacing w:after="0" w:line="240" w:lineRule="auto"/>
    </w:pPr>
    <w:rPr>
      <w:rFonts w:ascii="Lucida Grande" w:eastAsia="Cambria" w:hAnsi="Lucida Grande"/>
    </w:rPr>
  </w:style>
  <w:style w:type="paragraph" w:customStyle="1" w:styleId="Pa16">
    <w:name w:val="Pa16"/>
    <w:basedOn w:val="Default"/>
    <w:next w:val="Default"/>
    <w:uiPriority w:val="99"/>
    <w:qFormat/>
    <w:rsid w:val="008B67F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8B67FB"/>
    <w:pPr>
      <w:spacing w:before="100" w:beforeAutospacing="1" w:after="100" w:afterAutospacing="1" w:line="240" w:lineRule="auto"/>
    </w:pPr>
  </w:style>
  <w:style w:type="paragraph" w:customStyle="1" w:styleId="Pa22">
    <w:name w:val="Pa2+2"/>
    <w:basedOn w:val="Default"/>
    <w:next w:val="Default"/>
    <w:uiPriority w:val="99"/>
    <w:qFormat/>
    <w:rsid w:val="008B67F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8B67F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8B67FB"/>
    <w:pPr>
      <w:spacing w:before="100" w:beforeAutospacing="1" w:after="100" w:afterAutospacing="1" w:line="240" w:lineRule="auto"/>
    </w:pPr>
  </w:style>
  <w:style w:type="paragraph" w:customStyle="1" w:styleId="Number">
    <w:name w:val="Number"/>
    <w:basedOn w:val="Heading2"/>
    <w:qFormat/>
    <w:rsid w:val="008B67FB"/>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8B67FB"/>
    <w:rPr>
      <w:rFonts w:ascii="Calibri" w:eastAsia="Times New Roman" w:hAnsi="Calibri" w:cs="Arial"/>
      <w:bCs/>
      <w:iCs/>
      <w:sz w:val="20"/>
      <w:szCs w:val="20"/>
    </w:rPr>
  </w:style>
  <w:style w:type="paragraph" w:customStyle="1" w:styleId="CITEF3">
    <w:name w:val="CITE F3"/>
    <w:uiPriority w:val="99"/>
    <w:qFormat/>
    <w:rsid w:val="008B67FB"/>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8B67FB"/>
  </w:style>
  <w:style w:type="character" w:customStyle="1" w:styleId="meta-sep">
    <w:name w:val="meta-sep"/>
    <w:basedOn w:val="DefaultParagraphFont"/>
    <w:rsid w:val="008B67FB"/>
  </w:style>
  <w:style w:type="character" w:customStyle="1" w:styleId="A19">
    <w:name w:val="A19"/>
    <w:uiPriority w:val="99"/>
    <w:rsid w:val="008B67FB"/>
    <w:rPr>
      <w:rFonts w:ascii="Georgia" w:hAnsi="Georgia" w:cs="Georgia" w:hint="default"/>
      <w:color w:val="000000"/>
      <w:sz w:val="20"/>
      <w:szCs w:val="20"/>
      <w:u w:val="single"/>
    </w:rPr>
  </w:style>
  <w:style w:type="character" w:customStyle="1" w:styleId="A130">
    <w:name w:val="A13"/>
    <w:rsid w:val="008B67FB"/>
    <w:rPr>
      <w:rFonts w:ascii="Georgia" w:hAnsi="Georgia" w:cs="Georgia" w:hint="default"/>
      <w:color w:val="000000"/>
      <w:sz w:val="11"/>
      <w:szCs w:val="11"/>
    </w:rPr>
  </w:style>
  <w:style w:type="character" w:customStyle="1" w:styleId="ontext">
    <w:name w:val="ontext"/>
    <w:basedOn w:val="DefaultParagraphFont"/>
    <w:rsid w:val="008B67FB"/>
  </w:style>
  <w:style w:type="character" w:customStyle="1" w:styleId="archive-title">
    <w:name w:val="archive-title"/>
    <w:basedOn w:val="DefaultParagraphFont"/>
    <w:rsid w:val="008B67FB"/>
  </w:style>
  <w:style w:type="character" w:customStyle="1" w:styleId="imgleft">
    <w:name w:val="imgleft"/>
    <w:basedOn w:val="DefaultParagraphFont"/>
    <w:rsid w:val="008B67FB"/>
  </w:style>
  <w:style w:type="character" w:customStyle="1" w:styleId="imgcenter">
    <w:name w:val="imgcenter"/>
    <w:basedOn w:val="DefaultParagraphFont"/>
    <w:rsid w:val="008B67FB"/>
  </w:style>
  <w:style w:type="character" w:customStyle="1" w:styleId="A42">
    <w:name w:val="A4+2"/>
    <w:uiPriority w:val="99"/>
    <w:rsid w:val="008B67FB"/>
    <w:rPr>
      <w:rFonts w:ascii="Helvetica LT Std" w:hAnsi="Helvetica LT Std" w:cs="Helvetica LT Std" w:hint="default"/>
      <w:color w:val="000000"/>
      <w:sz w:val="11"/>
      <w:szCs w:val="11"/>
    </w:rPr>
  </w:style>
  <w:style w:type="character" w:customStyle="1" w:styleId="fstitle">
    <w:name w:val="fs_title"/>
    <w:basedOn w:val="DefaultParagraphFont"/>
    <w:rsid w:val="008B67FB"/>
  </w:style>
  <w:style w:type="character" w:customStyle="1" w:styleId="reportbody1">
    <w:name w:val="reportbody1"/>
    <w:basedOn w:val="DefaultParagraphFont"/>
    <w:rsid w:val="008B67FB"/>
    <w:rPr>
      <w:rFonts w:ascii="Tahoma" w:hAnsi="Tahoma" w:cs="Tahoma" w:hint="default"/>
      <w:color w:val="000000"/>
      <w:sz w:val="14"/>
      <w:szCs w:val="14"/>
    </w:rPr>
  </w:style>
  <w:style w:type="character" w:customStyle="1" w:styleId="dateday">
    <w:name w:val="date_day"/>
    <w:basedOn w:val="DefaultParagraphFont"/>
    <w:rsid w:val="008B67FB"/>
  </w:style>
  <w:style w:type="character" w:customStyle="1" w:styleId="datemonth">
    <w:name w:val="date_month"/>
    <w:basedOn w:val="DefaultParagraphFont"/>
    <w:rsid w:val="008B67FB"/>
  </w:style>
  <w:style w:type="character" w:customStyle="1" w:styleId="dateyear">
    <w:name w:val="date_year"/>
    <w:basedOn w:val="DefaultParagraphFont"/>
    <w:rsid w:val="008B67FB"/>
  </w:style>
  <w:style w:type="character" w:customStyle="1" w:styleId="Heading3CharCharCharCharCharChar">
    <w:name w:val="Heading 3 Char Char Char Char Char Char"/>
    <w:basedOn w:val="DefaultParagraphFont"/>
    <w:rsid w:val="008B67F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8B67F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8B67FB"/>
    <w:rPr>
      <w:sz w:val="24"/>
      <w:szCs w:val="24"/>
      <w:lang w:val="en-US" w:eastAsia="en-US" w:bidi="ar-SA"/>
    </w:rPr>
  </w:style>
  <w:style w:type="character" w:customStyle="1" w:styleId="insideitro">
    <w:name w:val="insideitro"/>
    <w:basedOn w:val="DefaultParagraphFont"/>
    <w:rsid w:val="008B67FB"/>
  </w:style>
  <w:style w:type="character" w:customStyle="1" w:styleId="wcfont">
    <w:name w:val="wcfont"/>
    <w:basedOn w:val="DefaultParagraphFont"/>
    <w:rsid w:val="008B67FB"/>
  </w:style>
  <w:style w:type="character" w:customStyle="1" w:styleId="qftext">
    <w:name w:val="qftext"/>
    <w:basedOn w:val="DefaultParagraphFont"/>
    <w:rsid w:val="008B67FB"/>
  </w:style>
  <w:style w:type="character" w:customStyle="1" w:styleId="leftidx">
    <w:name w:val="leftidx"/>
    <w:basedOn w:val="DefaultParagraphFont"/>
    <w:rsid w:val="008B67FB"/>
  </w:style>
  <w:style w:type="paragraph" w:customStyle="1" w:styleId="NotUnderlined">
    <w:name w:val="Not Underlined"/>
    <w:basedOn w:val="Normal"/>
    <w:uiPriority w:val="99"/>
    <w:qFormat/>
    <w:rsid w:val="008B67FB"/>
    <w:pPr>
      <w:spacing w:after="0" w:line="240" w:lineRule="auto"/>
    </w:pPr>
    <w:rPr>
      <w:rFonts w:ascii="Century Gothic" w:hAnsi="Century Gothic"/>
      <w:szCs w:val="20"/>
    </w:rPr>
  </w:style>
  <w:style w:type="paragraph" w:customStyle="1" w:styleId="width100">
    <w:name w:val="width100"/>
    <w:basedOn w:val="Normal"/>
    <w:uiPriority w:val="99"/>
    <w:qFormat/>
    <w:rsid w:val="008B67FB"/>
    <w:pPr>
      <w:spacing w:before="100" w:beforeAutospacing="1" w:after="100" w:afterAutospacing="1" w:line="240" w:lineRule="auto"/>
    </w:pPr>
  </w:style>
  <w:style w:type="character" w:customStyle="1" w:styleId="eventtitle">
    <w:name w:val="eventtitle"/>
    <w:basedOn w:val="DefaultParagraphFont"/>
    <w:rsid w:val="008B67FB"/>
  </w:style>
  <w:style w:type="character" w:customStyle="1" w:styleId="eventsubtitle">
    <w:name w:val="eventsubtitle"/>
    <w:basedOn w:val="DefaultParagraphFont"/>
    <w:rsid w:val="008B67FB"/>
  </w:style>
  <w:style w:type="character" w:customStyle="1" w:styleId="eventdate">
    <w:name w:val="eventdate"/>
    <w:basedOn w:val="DefaultParagraphFont"/>
    <w:rsid w:val="008B67FB"/>
  </w:style>
  <w:style w:type="character" w:customStyle="1" w:styleId="legend">
    <w:name w:val="legend"/>
    <w:basedOn w:val="DefaultParagraphFont"/>
    <w:rsid w:val="008B67FB"/>
  </w:style>
  <w:style w:type="character" w:customStyle="1" w:styleId="slug-elocation">
    <w:name w:val="slug-elocation"/>
    <w:basedOn w:val="DefaultParagraphFont"/>
    <w:rsid w:val="008B67FB"/>
  </w:style>
  <w:style w:type="character" w:customStyle="1" w:styleId="fu-autorenangabe-fu-beschreibung">
    <w:name w:val="fu-autorenangabe-fu-beschreibung"/>
    <w:rsid w:val="008B67FB"/>
  </w:style>
  <w:style w:type="paragraph" w:customStyle="1" w:styleId="introshadow">
    <w:name w:val="intro_shadow"/>
    <w:basedOn w:val="Normal"/>
    <w:uiPriority w:val="99"/>
    <w:qFormat/>
    <w:rsid w:val="008B67FB"/>
    <w:pPr>
      <w:spacing w:before="100" w:beforeAutospacing="1" w:after="100" w:afterAutospacing="1" w:line="240" w:lineRule="auto"/>
    </w:pPr>
  </w:style>
  <w:style w:type="paragraph" w:customStyle="1" w:styleId="articleintro">
    <w:name w:val="articleintro"/>
    <w:basedOn w:val="Normal"/>
    <w:uiPriority w:val="99"/>
    <w:qFormat/>
    <w:rsid w:val="008B67FB"/>
    <w:pPr>
      <w:spacing w:before="100" w:beforeAutospacing="1" w:after="100" w:afterAutospacing="1" w:line="240" w:lineRule="auto"/>
    </w:pPr>
  </w:style>
  <w:style w:type="character" w:customStyle="1" w:styleId="commentscontainer">
    <w:name w:val="comments_container"/>
    <w:basedOn w:val="DefaultParagraphFont"/>
    <w:rsid w:val="008B67FB"/>
  </w:style>
  <w:style w:type="paragraph" w:customStyle="1" w:styleId="Caption40">
    <w:name w:val="Caption4"/>
    <w:basedOn w:val="Normal"/>
    <w:uiPriority w:val="99"/>
    <w:qFormat/>
    <w:rsid w:val="008B67FB"/>
    <w:pPr>
      <w:spacing w:before="100" w:beforeAutospacing="1" w:after="100" w:afterAutospacing="1" w:line="240" w:lineRule="auto"/>
    </w:pPr>
  </w:style>
  <w:style w:type="paragraph" w:customStyle="1" w:styleId="publishedon">
    <w:name w:val="published_on"/>
    <w:basedOn w:val="Normal"/>
    <w:uiPriority w:val="99"/>
    <w:qFormat/>
    <w:rsid w:val="008B67FB"/>
    <w:pPr>
      <w:spacing w:before="100" w:beforeAutospacing="1" w:after="100" w:afterAutospacing="1" w:line="240" w:lineRule="auto"/>
    </w:pPr>
  </w:style>
  <w:style w:type="character" w:customStyle="1" w:styleId="hparticlefooter">
    <w:name w:val="hparticlefooter"/>
    <w:basedOn w:val="DefaultParagraphFont"/>
    <w:rsid w:val="008B67FB"/>
  </w:style>
  <w:style w:type="table" w:customStyle="1" w:styleId="TableGrid2">
    <w:name w:val="Table Grid2"/>
    <w:basedOn w:val="TableNormal"/>
    <w:next w:val="TableGrid"/>
    <w:rsid w:val="008B67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8B67FB"/>
  </w:style>
  <w:style w:type="character" w:customStyle="1" w:styleId="BlockCharCharCharCharChar">
    <w:name w:val="Block Char Char Char Char Char"/>
    <w:aliases w:val="Block Char Char Char Char Char Char Char Char,Block Char Char Char Char Char Char Char1"/>
    <w:basedOn w:val="DefaultParagraphFont"/>
    <w:rsid w:val="008B67FB"/>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8B67FB"/>
    <w:pPr>
      <w:spacing w:after="0" w:line="240" w:lineRule="auto"/>
    </w:pPr>
    <w:rPr>
      <w:b/>
      <w:color w:val="000000"/>
      <w:u w:val="single"/>
    </w:rPr>
  </w:style>
  <w:style w:type="character" w:customStyle="1" w:styleId="CiteEmphasisChar">
    <w:name w:val="Cite/Emphasis Char"/>
    <w:basedOn w:val="DefaultParagraphFont"/>
    <w:link w:val="CiteEmphasis"/>
    <w:rsid w:val="008B67FB"/>
    <w:rPr>
      <w:rFonts w:ascii="Calibri" w:hAnsi="Calibri"/>
      <w:b/>
      <w:color w:val="000000"/>
      <w:u w:val="single"/>
    </w:rPr>
  </w:style>
  <w:style w:type="character" w:customStyle="1" w:styleId="ReadText">
    <w:name w:val="Read Text"/>
    <w:basedOn w:val="DefaultParagraphFont"/>
    <w:rsid w:val="008B67FB"/>
    <w:rPr>
      <w:rFonts w:ascii="Times New Roman" w:hAnsi="Times New Roman"/>
      <w:b/>
      <w:bCs/>
      <w:sz w:val="24"/>
      <w:u w:val="single"/>
    </w:rPr>
  </w:style>
  <w:style w:type="paragraph" w:customStyle="1" w:styleId="Styleunread8pt">
    <w:name w:val="Style unread + 8 pt"/>
    <w:basedOn w:val="Normal"/>
    <w:link w:val="Styleunread8ptChar"/>
    <w:qFormat/>
    <w:rsid w:val="008B67FB"/>
    <w:pPr>
      <w:spacing w:after="0" w:line="240" w:lineRule="auto"/>
    </w:pPr>
    <w:rPr>
      <w:color w:val="000000"/>
    </w:rPr>
  </w:style>
  <w:style w:type="character" w:customStyle="1" w:styleId="Styleunread8ptChar">
    <w:name w:val="Style unread + 8 pt Char"/>
    <w:basedOn w:val="DefaultParagraphFont"/>
    <w:link w:val="Styleunread8pt"/>
    <w:rsid w:val="008B67FB"/>
    <w:rPr>
      <w:rFonts w:ascii="Calibri" w:hAnsi="Calibri"/>
      <w:color w:val="000000"/>
    </w:rPr>
  </w:style>
  <w:style w:type="character" w:customStyle="1" w:styleId="main">
    <w:name w:val="main"/>
    <w:basedOn w:val="DefaultParagraphFont"/>
    <w:rsid w:val="008B67FB"/>
  </w:style>
  <w:style w:type="character" w:customStyle="1" w:styleId="textunderlineCharChar">
    <w:name w:val="text underline Char Char"/>
    <w:basedOn w:val="DefaultParagraphFont"/>
    <w:rsid w:val="008B67FB"/>
    <w:rPr>
      <w:rFonts w:ascii="Garamond" w:hAnsi="Garamond"/>
      <w:color w:val="000000"/>
      <w:u w:val="single"/>
    </w:rPr>
  </w:style>
  <w:style w:type="paragraph" w:customStyle="1" w:styleId="ekprop-p">
    <w:name w:val="ekprop-p"/>
    <w:basedOn w:val="Normal"/>
    <w:uiPriority w:val="99"/>
    <w:qFormat/>
    <w:rsid w:val="008B67FB"/>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8B67FB"/>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8B67FB"/>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8B67FB"/>
    <w:pPr>
      <w:spacing w:after="0" w:line="240" w:lineRule="auto"/>
    </w:pPr>
    <w:rPr>
      <w:color w:val="000000"/>
    </w:rPr>
  </w:style>
  <w:style w:type="character" w:customStyle="1" w:styleId="SmalltextCharChar">
    <w:name w:val="Smalltext Char Char"/>
    <w:basedOn w:val="DefaultParagraphFont"/>
    <w:link w:val="SmalltextChar1"/>
    <w:rsid w:val="008B67FB"/>
    <w:rPr>
      <w:rFonts w:ascii="Calibri" w:hAnsi="Calibri"/>
      <w:color w:val="000000"/>
    </w:rPr>
  </w:style>
  <w:style w:type="character" w:customStyle="1" w:styleId="FullCiteCharChar">
    <w:name w:val="Full Cite Char Char"/>
    <w:basedOn w:val="DefaultParagraphFont"/>
    <w:rsid w:val="008B67FB"/>
    <w:rPr>
      <w:rFonts w:ascii="Georgia" w:hAnsi="Georgia" w:cs="Calibri"/>
      <w:color w:val="000000"/>
      <w:sz w:val="20"/>
      <w:szCs w:val="24"/>
    </w:rPr>
  </w:style>
  <w:style w:type="character" w:customStyle="1" w:styleId="submitted-wrapper">
    <w:name w:val="submitted-wrapper"/>
    <w:basedOn w:val="DefaultParagraphFont"/>
    <w:rsid w:val="008B67FB"/>
  </w:style>
  <w:style w:type="paragraph" w:customStyle="1" w:styleId="Spacer">
    <w:name w:val="Spacer"/>
    <w:basedOn w:val="Heading1"/>
    <w:link w:val="SpacerChar"/>
    <w:autoRedefine/>
    <w:uiPriority w:val="4"/>
    <w:qFormat/>
    <w:rsid w:val="008B67FB"/>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8B67FB"/>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8B67FB"/>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8B67FB"/>
  </w:style>
  <w:style w:type="character" w:customStyle="1" w:styleId="top-publish">
    <w:name w:val="top-publish"/>
    <w:basedOn w:val="DefaultParagraphFont"/>
    <w:rsid w:val="008B67FB"/>
  </w:style>
  <w:style w:type="character" w:customStyle="1" w:styleId="byline-italic">
    <w:name w:val="byline-italic"/>
    <w:basedOn w:val="DefaultParagraphFont"/>
    <w:rsid w:val="008B67FB"/>
  </w:style>
  <w:style w:type="paragraph" w:customStyle="1" w:styleId="infuse">
    <w:name w:val="infuse"/>
    <w:basedOn w:val="Normal"/>
    <w:uiPriority w:val="99"/>
    <w:qFormat/>
    <w:rsid w:val="008B67FB"/>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8B67FB"/>
    <w:rPr>
      <w:rFonts w:ascii="Arial Narrow" w:hAnsi="Arial Narrow"/>
      <w:sz w:val="22"/>
      <w:szCs w:val="24"/>
      <w:u w:val="single"/>
      <w:lang w:val="en-US" w:eastAsia="en-US" w:bidi="ar-SA"/>
    </w:rPr>
  </w:style>
  <w:style w:type="character" w:customStyle="1" w:styleId="gd">
    <w:name w:val="gd"/>
    <w:basedOn w:val="DefaultParagraphFont"/>
    <w:rsid w:val="008B67FB"/>
  </w:style>
  <w:style w:type="character" w:customStyle="1" w:styleId="g3">
    <w:name w:val="g3"/>
    <w:basedOn w:val="DefaultParagraphFont"/>
    <w:rsid w:val="008B67FB"/>
  </w:style>
  <w:style w:type="character" w:customStyle="1" w:styleId="hb">
    <w:name w:val="hb"/>
    <w:basedOn w:val="DefaultParagraphFont"/>
    <w:rsid w:val="008B67FB"/>
  </w:style>
  <w:style w:type="character" w:customStyle="1" w:styleId="g2">
    <w:name w:val="g2"/>
    <w:basedOn w:val="DefaultParagraphFont"/>
    <w:rsid w:val="008B67FB"/>
  </w:style>
  <w:style w:type="character" w:customStyle="1" w:styleId="nameplatehead">
    <w:name w:val="nameplatehead"/>
    <w:basedOn w:val="DefaultParagraphFont"/>
    <w:rsid w:val="008B67FB"/>
  </w:style>
  <w:style w:type="character" w:customStyle="1" w:styleId="nameplatelink">
    <w:name w:val="nameplatelink"/>
    <w:basedOn w:val="DefaultParagraphFont"/>
    <w:rsid w:val="008B67FB"/>
  </w:style>
  <w:style w:type="paragraph" w:customStyle="1" w:styleId="calibre8">
    <w:name w:val="calibre8"/>
    <w:basedOn w:val="Normal"/>
    <w:uiPriority w:val="99"/>
    <w:qFormat/>
    <w:rsid w:val="008B67FB"/>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8B67FB"/>
  </w:style>
  <w:style w:type="character" w:customStyle="1" w:styleId="djhat-arrow">
    <w:name w:val="djhat-arrow"/>
    <w:basedOn w:val="DefaultParagraphFont"/>
    <w:rsid w:val="008B67FB"/>
  </w:style>
  <w:style w:type="character" w:customStyle="1" w:styleId="mname">
    <w:name w:val="mname"/>
    <w:basedOn w:val="DefaultParagraphFont"/>
    <w:rsid w:val="008B67FB"/>
  </w:style>
  <w:style w:type="character" w:customStyle="1" w:styleId="mvalue">
    <w:name w:val="mvalue"/>
    <w:basedOn w:val="DefaultParagraphFont"/>
    <w:rsid w:val="008B67FB"/>
  </w:style>
  <w:style w:type="character" w:customStyle="1" w:styleId="mchange">
    <w:name w:val="mchange"/>
    <w:basedOn w:val="DefaultParagraphFont"/>
    <w:rsid w:val="008B67FB"/>
  </w:style>
  <w:style w:type="character" w:customStyle="1" w:styleId="categoryaside">
    <w:name w:val="category__aside"/>
    <w:basedOn w:val="DefaultParagraphFont"/>
    <w:rsid w:val="008B67FB"/>
  </w:style>
  <w:style w:type="character" w:customStyle="1" w:styleId="article-breadcrumb-wrapper">
    <w:name w:val="article-breadcrumb-wrapper"/>
    <w:basedOn w:val="DefaultParagraphFont"/>
    <w:rsid w:val="008B67FB"/>
  </w:style>
  <w:style w:type="character" w:customStyle="1" w:styleId="wsj-article-caption-content">
    <w:name w:val="wsj-article-caption-content"/>
    <w:basedOn w:val="DefaultParagraphFont"/>
    <w:rsid w:val="008B67FB"/>
  </w:style>
  <w:style w:type="character" w:customStyle="1" w:styleId="wsj-article-credit">
    <w:name w:val="wsj-article-credit"/>
    <w:basedOn w:val="DefaultParagraphFont"/>
    <w:rsid w:val="008B67FB"/>
  </w:style>
  <w:style w:type="character" w:customStyle="1" w:styleId="wsj-article-credit-tag">
    <w:name w:val="wsj-article-credit-tag"/>
    <w:basedOn w:val="DefaultParagraphFont"/>
    <w:rsid w:val="008B67FB"/>
  </w:style>
  <w:style w:type="character" w:customStyle="1" w:styleId="commentscounticon">
    <w:name w:val="comments_count_icon"/>
    <w:basedOn w:val="DefaultParagraphFont"/>
    <w:rsid w:val="008B67FB"/>
  </w:style>
  <w:style w:type="character" w:customStyle="1" w:styleId="comments-count-word">
    <w:name w:val="comments-count-word"/>
    <w:basedOn w:val="DefaultParagraphFont"/>
    <w:rsid w:val="008B67FB"/>
  </w:style>
  <w:style w:type="character" w:customStyle="1" w:styleId="company-name-type">
    <w:name w:val="company-name-type"/>
    <w:basedOn w:val="DefaultParagraphFont"/>
    <w:rsid w:val="008B67FB"/>
  </w:style>
  <w:style w:type="character" w:customStyle="1" w:styleId="nav-prevnext-lbl">
    <w:name w:val="nav-prevnext-lbl"/>
    <w:basedOn w:val="DefaultParagraphFont"/>
    <w:rsid w:val="008B67FB"/>
  </w:style>
  <w:style w:type="character" w:customStyle="1" w:styleId="nav-prevnext-hed">
    <w:name w:val="nav-prevnext-hed"/>
    <w:basedOn w:val="DefaultParagraphFont"/>
    <w:rsid w:val="008B67FB"/>
  </w:style>
  <w:style w:type="character" w:customStyle="1" w:styleId="readcomments">
    <w:name w:val="readcomments"/>
    <w:basedOn w:val="DefaultParagraphFont"/>
    <w:rsid w:val="008B67FB"/>
  </w:style>
  <w:style w:type="character" w:customStyle="1" w:styleId="selected-edition">
    <w:name w:val="selected-edition"/>
    <w:basedOn w:val="DefaultParagraphFont"/>
    <w:rsid w:val="008B67FB"/>
  </w:style>
  <w:style w:type="character" w:customStyle="1" w:styleId="rotate">
    <w:name w:val="rotate"/>
    <w:basedOn w:val="DefaultParagraphFont"/>
    <w:rsid w:val="008B67FB"/>
  </w:style>
  <w:style w:type="paragraph" w:customStyle="1" w:styleId="column-name">
    <w:name w:val="column-name"/>
    <w:basedOn w:val="Normal"/>
    <w:rsid w:val="008B67FB"/>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8B67FB"/>
  </w:style>
  <w:style w:type="character" w:customStyle="1" w:styleId="tl8wme">
    <w:name w:val="tl8wme"/>
    <w:basedOn w:val="DefaultParagraphFont"/>
    <w:rsid w:val="008B67FB"/>
  </w:style>
  <w:style w:type="character" w:customStyle="1" w:styleId="CardStyleChar">
    <w:name w:val="Card Style Char"/>
    <w:link w:val="CardStyle"/>
    <w:locked/>
    <w:rsid w:val="008B67FB"/>
    <w:rPr>
      <w:rFonts w:ascii="Calibri" w:eastAsia="Times New Roman" w:hAnsi="Calibri"/>
      <w:sz w:val="20"/>
    </w:rPr>
  </w:style>
  <w:style w:type="character" w:customStyle="1" w:styleId="SmallSizeParagraphChar">
    <w:name w:val="Small Size Paragraph Char"/>
    <w:link w:val="SmallSizeParagraph"/>
    <w:locked/>
    <w:rsid w:val="008B67FB"/>
    <w:rPr>
      <w:rFonts w:eastAsia="Calibri"/>
      <w:sz w:val="16"/>
      <w:szCs w:val="16"/>
    </w:rPr>
  </w:style>
  <w:style w:type="paragraph" w:customStyle="1" w:styleId="SmallSizeParagraph">
    <w:name w:val="Small Size Paragraph"/>
    <w:basedOn w:val="Normal"/>
    <w:link w:val="SmallSizeParagraphChar"/>
    <w:qFormat/>
    <w:rsid w:val="008B67FB"/>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8B67FB"/>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8B67FB"/>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8B67FB"/>
    <w:rPr>
      <w:rFonts w:eastAsia="Calibri"/>
    </w:rPr>
  </w:style>
  <w:style w:type="paragraph" w:customStyle="1" w:styleId="StyleCardText9pt">
    <w:name w:val="Style Card Text + 9 pt"/>
    <w:basedOn w:val="Normal"/>
    <w:link w:val="StyleCardText9ptChar"/>
    <w:qFormat/>
    <w:rsid w:val="008B67FB"/>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8B67FB"/>
    <w:rPr>
      <w:rFonts w:eastAsia="Calibri"/>
      <w:u w:val="single"/>
      <w:lang w:val="x-none" w:eastAsia="zh-CN"/>
    </w:rPr>
  </w:style>
  <w:style w:type="paragraph" w:customStyle="1" w:styleId="UnderlineS">
    <w:name w:val="Underline S"/>
    <w:basedOn w:val="Normal"/>
    <w:link w:val="UnderlineSChar"/>
    <w:qFormat/>
    <w:rsid w:val="008B67FB"/>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8B67FB"/>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8B67FB"/>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8B67FB"/>
    <w:rPr>
      <w:rFonts w:ascii="Times New Roman" w:hAnsi="Times New Roman" w:cs="Times New Roman"/>
    </w:rPr>
  </w:style>
  <w:style w:type="paragraph" w:customStyle="1" w:styleId="Debatenoraml">
    <w:name w:val="Debatenoraml"/>
    <w:basedOn w:val="NoSpacing"/>
    <w:link w:val="DebatenoramlChar"/>
    <w:qFormat/>
    <w:rsid w:val="008B67FB"/>
    <w:pPr>
      <w:spacing w:line="240" w:lineRule="auto"/>
    </w:pPr>
    <w:rPr>
      <w:rFonts w:ascii="Times New Roman" w:hAnsi="Times New Roman" w:cs="Times New Roman"/>
    </w:rPr>
  </w:style>
  <w:style w:type="character" w:customStyle="1" w:styleId="QualsChar">
    <w:name w:val="Quals Char"/>
    <w:link w:val="Quals"/>
    <w:locked/>
    <w:rsid w:val="008B67FB"/>
    <w:rPr>
      <w:rFonts w:eastAsia="Calibri"/>
      <w:sz w:val="18"/>
    </w:rPr>
  </w:style>
  <w:style w:type="paragraph" w:customStyle="1" w:styleId="Quals">
    <w:name w:val="Quals"/>
    <w:basedOn w:val="Normal"/>
    <w:link w:val="QualsChar"/>
    <w:qFormat/>
    <w:rsid w:val="008B67FB"/>
    <w:pPr>
      <w:spacing w:after="0" w:line="240" w:lineRule="auto"/>
    </w:pPr>
    <w:rPr>
      <w:rFonts w:asciiTheme="minorHAnsi" w:eastAsia="Calibri" w:hAnsiTheme="minorHAnsi"/>
      <w:sz w:val="18"/>
    </w:rPr>
  </w:style>
  <w:style w:type="character" w:customStyle="1" w:styleId="StarredChar">
    <w:name w:val="Starred Char"/>
    <w:link w:val="Starred"/>
    <w:locked/>
    <w:rsid w:val="008B67FB"/>
    <w:rPr>
      <w:rFonts w:eastAsia="Times New Roman"/>
      <w:b/>
      <w:caps/>
      <w:szCs w:val="28"/>
      <w:u w:val="single"/>
    </w:rPr>
  </w:style>
  <w:style w:type="paragraph" w:customStyle="1" w:styleId="Starred">
    <w:name w:val="Starred"/>
    <w:basedOn w:val="Normal"/>
    <w:link w:val="StarredChar"/>
    <w:qFormat/>
    <w:rsid w:val="008B67FB"/>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8B67FB"/>
    <w:rPr>
      <w:rFonts w:eastAsia="Times New Roman"/>
      <w:b/>
      <w:caps/>
      <w:szCs w:val="28"/>
      <w:u w:val="single"/>
    </w:rPr>
  </w:style>
  <w:style w:type="paragraph" w:customStyle="1" w:styleId="NotStarred">
    <w:name w:val="NotStarred"/>
    <w:basedOn w:val="Normal"/>
    <w:link w:val="NotStarredChar"/>
    <w:qFormat/>
    <w:rsid w:val="008B67FB"/>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8B67FB"/>
    <w:rPr>
      <w:rFonts w:eastAsia="Times New Roman"/>
      <w:b/>
      <w:szCs w:val="28"/>
      <w:u w:val="single"/>
    </w:rPr>
  </w:style>
  <w:style w:type="paragraph" w:customStyle="1" w:styleId="NewHeading2">
    <w:name w:val="NewHeading2"/>
    <w:basedOn w:val="Normal"/>
    <w:link w:val="NewHeading2Char"/>
    <w:qFormat/>
    <w:rsid w:val="008B67FB"/>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8B67FB"/>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8B67FB"/>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8B67FB"/>
    <w:rPr>
      <w:rFonts w:eastAsia="SimSun"/>
      <w:u w:val="single"/>
      <w:lang w:eastAsia="zh-CN"/>
    </w:rPr>
  </w:style>
  <w:style w:type="paragraph" w:customStyle="1" w:styleId="StylecardThickunderline">
    <w:name w:val="Style card + Thick underline"/>
    <w:basedOn w:val="Normal"/>
    <w:link w:val="StylecardThickunderlineChar"/>
    <w:qFormat/>
    <w:rsid w:val="008B67FB"/>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8B67FB"/>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8B67FB"/>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8B67FB"/>
    <w:rPr>
      <w:rFonts w:eastAsia="Times New Roman"/>
      <w:bCs/>
      <w:lang w:bidi="he-IL"/>
    </w:rPr>
  </w:style>
  <w:style w:type="paragraph" w:customStyle="1" w:styleId="MTDisplayEquation">
    <w:name w:val="MTDisplayEquation"/>
    <w:basedOn w:val="Normal"/>
    <w:next w:val="Normal"/>
    <w:link w:val="MTDisplayEquationChar"/>
    <w:qFormat/>
    <w:rsid w:val="008B67FB"/>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8B67F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B67F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B67F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B67FB"/>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8B67FB"/>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8B67F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8B67F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8B67F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8B67F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8B67FB"/>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8B67F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8B67F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8B67F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8B67FB"/>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8B67F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8B67F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8B67F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8B67FB"/>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8B67F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8B67F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8B67F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8B67FB"/>
    <w:pPr>
      <w:keepNext/>
      <w:spacing w:after="0" w:line="240" w:lineRule="auto"/>
      <w:ind w:left="288" w:right="288"/>
    </w:pPr>
    <w:rPr>
      <w:rFonts w:eastAsia="MS Gothic"/>
      <w:szCs w:val="20"/>
    </w:rPr>
  </w:style>
  <w:style w:type="paragraph" w:customStyle="1" w:styleId="canvas-atom">
    <w:name w:val="canvas-atom"/>
    <w:basedOn w:val="Normal"/>
    <w:uiPriority w:val="99"/>
    <w:qFormat/>
    <w:rsid w:val="008B67FB"/>
    <w:pPr>
      <w:spacing w:before="100" w:beforeAutospacing="1" w:after="100" w:afterAutospacing="1" w:line="240" w:lineRule="auto"/>
    </w:pPr>
    <w:rPr>
      <w:sz w:val="24"/>
    </w:rPr>
  </w:style>
  <w:style w:type="paragraph" w:customStyle="1" w:styleId="tweet-text">
    <w:name w:val="tweet-text"/>
    <w:basedOn w:val="Normal"/>
    <w:uiPriority w:val="99"/>
    <w:qFormat/>
    <w:rsid w:val="008B67FB"/>
    <w:pPr>
      <w:spacing w:before="100" w:beforeAutospacing="1" w:after="100" w:afterAutospacing="1" w:line="240" w:lineRule="auto"/>
    </w:pPr>
  </w:style>
  <w:style w:type="paragraph" w:customStyle="1" w:styleId="graf">
    <w:name w:val="graf"/>
    <w:basedOn w:val="Normal"/>
    <w:uiPriority w:val="99"/>
    <w:qFormat/>
    <w:rsid w:val="008B67FB"/>
    <w:pPr>
      <w:spacing w:before="100" w:beforeAutospacing="1" w:after="100" w:afterAutospacing="1" w:line="240" w:lineRule="auto"/>
    </w:pPr>
  </w:style>
  <w:style w:type="paragraph" w:customStyle="1" w:styleId="column">
    <w:name w:val="column"/>
    <w:basedOn w:val="Normal"/>
    <w:uiPriority w:val="99"/>
    <w:qFormat/>
    <w:rsid w:val="008B67FB"/>
    <w:pPr>
      <w:spacing w:before="100" w:beforeAutospacing="1" w:after="100" w:afterAutospacing="1" w:line="240" w:lineRule="auto"/>
    </w:pPr>
  </w:style>
  <w:style w:type="paragraph" w:customStyle="1" w:styleId="recirc-container">
    <w:name w:val="recirc-container"/>
    <w:basedOn w:val="Normal"/>
    <w:uiPriority w:val="99"/>
    <w:qFormat/>
    <w:rsid w:val="008B67F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8B67FB"/>
    <w:pPr>
      <w:spacing w:before="100" w:beforeAutospacing="1" w:after="100" w:afterAutospacing="1" w:line="240" w:lineRule="auto"/>
    </w:pPr>
    <w:rPr>
      <w:sz w:val="24"/>
    </w:rPr>
  </w:style>
  <w:style w:type="paragraph" w:customStyle="1" w:styleId="see-also">
    <w:name w:val="see-also"/>
    <w:basedOn w:val="Normal"/>
    <w:uiPriority w:val="99"/>
    <w:qFormat/>
    <w:rsid w:val="008B67FB"/>
    <w:pPr>
      <w:spacing w:before="100" w:beforeAutospacing="1" w:after="100" w:afterAutospacing="1" w:line="240" w:lineRule="auto"/>
    </w:pPr>
    <w:rPr>
      <w:sz w:val="24"/>
    </w:rPr>
  </w:style>
  <w:style w:type="character" w:customStyle="1" w:styleId="BriefTitleChar">
    <w:name w:val="Brief Title Char"/>
    <w:basedOn w:val="DefaultParagraphFont"/>
    <w:rsid w:val="008B67FB"/>
    <w:rPr>
      <w:b/>
      <w:bCs w:val="0"/>
      <w:sz w:val="24"/>
      <w:szCs w:val="24"/>
      <w:u w:val="single"/>
      <w:lang w:val="en-US" w:eastAsia="en-US" w:bidi="ar-SA"/>
    </w:rPr>
  </w:style>
  <w:style w:type="character" w:customStyle="1" w:styleId="BriefTitle2Char">
    <w:name w:val="Brief Title 2 Char"/>
    <w:basedOn w:val="BriefTitleChar"/>
    <w:rsid w:val="008B67FB"/>
    <w:rPr>
      <w:b/>
      <w:bCs w:val="0"/>
      <w:sz w:val="24"/>
      <w:szCs w:val="24"/>
      <w:u w:val="single"/>
      <w:lang w:val="en-US" w:eastAsia="en-US" w:bidi="ar-SA"/>
    </w:rPr>
  </w:style>
  <w:style w:type="character" w:customStyle="1" w:styleId="FontStyle477">
    <w:name w:val="Font Style477"/>
    <w:basedOn w:val="DefaultParagraphFont"/>
    <w:uiPriority w:val="99"/>
    <w:rsid w:val="008B67FB"/>
    <w:rPr>
      <w:rFonts w:ascii="Times New Roman" w:hAnsi="Times New Roman" w:cs="Times New Roman" w:hint="default"/>
      <w:sz w:val="18"/>
      <w:szCs w:val="18"/>
    </w:rPr>
  </w:style>
  <w:style w:type="character" w:customStyle="1" w:styleId="FontStyle514">
    <w:name w:val="Font Style514"/>
    <w:basedOn w:val="DefaultParagraphFont"/>
    <w:uiPriority w:val="99"/>
    <w:rsid w:val="008B67FB"/>
    <w:rPr>
      <w:rFonts w:ascii="Times New Roman" w:hAnsi="Times New Roman" w:cs="Times New Roman" w:hint="default"/>
      <w:sz w:val="14"/>
      <w:szCs w:val="14"/>
    </w:rPr>
  </w:style>
  <w:style w:type="character" w:customStyle="1" w:styleId="FontStyle500">
    <w:name w:val="Font Style500"/>
    <w:basedOn w:val="DefaultParagraphFont"/>
    <w:uiPriority w:val="99"/>
    <w:rsid w:val="008B67F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8B67F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B67FB"/>
    <w:rPr>
      <w:rFonts w:ascii="Times New Roman" w:hAnsi="Times New Roman" w:cs="Times New Roman" w:hint="default"/>
      <w:b/>
      <w:bCs/>
      <w:sz w:val="22"/>
      <w:szCs w:val="22"/>
    </w:rPr>
  </w:style>
  <w:style w:type="character" w:customStyle="1" w:styleId="UnderlineStyleChar7">
    <w:name w:val="Underline Style Char7"/>
    <w:rsid w:val="008B67FB"/>
    <w:rPr>
      <w:rFonts w:ascii="Garamond" w:hAnsi="Garamond" w:hint="default"/>
      <w:sz w:val="22"/>
      <w:szCs w:val="24"/>
      <w:u w:val="single"/>
      <w:lang w:val="en-US" w:eastAsia="en-US" w:bidi="ar-SA"/>
    </w:rPr>
  </w:style>
  <w:style w:type="character" w:customStyle="1" w:styleId="s4">
    <w:name w:val="s4"/>
    <w:rsid w:val="008B67FB"/>
  </w:style>
  <w:style w:type="character" w:customStyle="1" w:styleId="s5">
    <w:name w:val="s5"/>
    <w:rsid w:val="008B67FB"/>
  </w:style>
  <w:style w:type="character" w:customStyle="1" w:styleId="rightsnotice">
    <w:name w:val="rightsnotice"/>
    <w:rsid w:val="008B67FB"/>
  </w:style>
  <w:style w:type="character" w:customStyle="1" w:styleId="related-current-indicator">
    <w:name w:val="related-current-indicator"/>
    <w:rsid w:val="008B67FB"/>
  </w:style>
  <w:style w:type="character" w:customStyle="1" w:styleId="bylclear">
    <w:name w:val="bylclear"/>
    <w:rsid w:val="008B67FB"/>
  </w:style>
  <w:style w:type="character" w:customStyle="1" w:styleId="essaytext">
    <w:name w:val="essaytext"/>
    <w:rsid w:val="008B67FB"/>
  </w:style>
  <w:style w:type="character" w:customStyle="1" w:styleId="username">
    <w:name w:val="username"/>
    <w:rsid w:val="008B67FB"/>
  </w:style>
  <w:style w:type="character" w:customStyle="1" w:styleId="toplinks">
    <w:name w:val="toplinks"/>
    <w:rsid w:val="008B67FB"/>
  </w:style>
  <w:style w:type="character" w:customStyle="1" w:styleId="titles">
    <w:name w:val="titles"/>
    <w:rsid w:val="008B67FB"/>
  </w:style>
  <w:style w:type="character" w:customStyle="1" w:styleId="contentauthor">
    <w:name w:val="contentauthor"/>
    <w:rsid w:val="008B67FB"/>
  </w:style>
  <w:style w:type="character" w:customStyle="1" w:styleId="subarticleheader">
    <w:name w:val="subarticleheader"/>
    <w:rsid w:val="008B67FB"/>
  </w:style>
  <w:style w:type="character" w:customStyle="1" w:styleId="copy">
    <w:name w:val="copy"/>
    <w:rsid w:val="008B67FB"/>
  </w:style>
  <w:style w:type="character" w:customStyle="1" w:styleId="topheadline">
    <w:name w:val="topheadline"/>
    <w:rsid w:val="008B67FB"/>
  </w:style>
  <w:style w:type="character" w:customStyle="1" w:styleId="Stylereduce27pt">
    <w:name w:val="Style reduce2 + 7 pt"/>
    <w:rsid w:val="008B67FB"/>
    <w:rPr>
      <w:rFonts w:ascii="Times New Roman" w:hAnsi="Times New Roman" w:cs="Arial" w:hint="default"/>
      <w:color w:val="000000"/>
      <w:sz w:val="14"/>
      <w:szCs w:val="22"/>
    </w:rPr>
  </w:style>
  <w:style w:type="character" w:customStyle="1" w:styleId="srtitle">
    <w:name w:val="srtitle"/>
    <w:rsid w:val="008B67FB"/>
  </w:style>
  <w:style w:type="character" w:customStyle="1" w:styleId="st1">
    <w:name w:val="st1"/>
    <w:rsid w:val="008B67FB"/>
  </w:style>
  <w:style w:type="character" w:customStyle="1" w:styleId="StyleStyleGaramond">
    <w:name w:val="Style Style Garamond +"/>
    <w:rsid w:val="008B67FB"/>
    <w:rPr>
      <w:rFonts w:ascii="Garamond" w:hAnsi="Garamond" w:cs="Times New Roman" w:hint="default"/>
      <w:sz w:val="20"/>
    </w:rPr>
  </w:style>
  <w:style w:type="character" w:customStyle="1" w:styleId="boldunderline2">
    <w:name w:val="boldunderline"/>
    <w:rsid w:val="008B67FB"/>
  </w:style>
  <w:style w:type="character" w:customStyle="1" w:styleId="Date11">
    <w:name w:val="Date11"/>
    <w:rsid w:val="008B67FB"/>
  </w:style>
  <w:style w:type="character" w:customStyle="1" w:styleId="artbody1">
    <w:name w:val="art_body1"/>
    <w:rsid w:val="008B67FB"/>
    <w:rPr>
      <w:rFonts w:ascii="Arial" w:hAnsi="Arial" w:cs="Arial" w:hint="default"/>
    </w:rPr>
  </w:style>
  <w:style w:type="character" w:customStyle="1" w:styleId="Boxout0">
    <w:name w:val="Boxout"/>
    <w:uiPriority w:val="1"/>
    <w:qFormat/>
    <w:rsid w:val="008B67F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8B67FB"/>
  </w:style>
  <w:style w:type="character" w:customStyle="1" w:styleId="preloadwrap">
    <w:name w:val="preloadwrap"/>
    <w:rsid w:val="008B67FB"/>
  </w:style>
  <w:style w:type="character" w:customStyle="1" w:styleId="creditwrap">
    <w:name w:val="creditwrap"/>
    <w:rsid w:val="008B67FB"/>
  </w:style>
  <w:style w:type="character" w:customStyle="1" w:styleId="DefaultChar1">
    <w:name w:val="Default Char1"/>
    <w:rsid w:val="008B67FB"/>
    <w:rPr>
      <w:noProof w:val="0"/>
      <w:color w:val="000000"/>
      <w:lang w:val="en-US" w:eastAsia="en-US" w:bidi="ar-SA"/>
    </w:rPr>
  </w:style>
  <w:style w:type="character" w:customStyle="1" w:styleId="pmterms31">
    <w:name w:val="pmterms31"/>
    <w:rsid w:val="008B67FB"/>
    <w:rPr>
      <w:b/>
      <w:bCs/>
      <w:i w:val="0"/>
      <w:iCs w:val="0"/>
      <w:color w:val="000000"/>
    </w:rPr>
  </w:style>
  <w:style w:type="character" w:customStyle="1" w:styleId="copyrightdescription">
    <w:name w:val="copyrightdescription"/>
    <w:rsid w:val="008B67FB"/>
  </w:style>
  <w:style w:type="character" w:customStyle="1" w:styleId="ft01">
    <w:name w:val="ft01"/>
    <w:rsid w:val="008B67FB"/>
    <w:rPr>
      <w:rFonts w:ascii="Times" w:hAnsi="Times" w:cs="Times" w:hint="default"/>
      <w:color w:val="000000"/>
      <w:sz w:val="14"/>
      <w:szCs w:val="14"/>
    </w:rPr>
  </w:style>
  <w:style w:type="character" w:customStyle="1" w:styleId="ft11">
    <w:name w:val="ft11"/>
    <w:rsid w:val="008B67FB"/>
    <w:rPr>
      <w:rFonts w:ascii="Times" w:hAnsi="Times" w:cs="Times" w:hint="default"/>
      <w:color w:val="000000"/>
      <w:sz w:val="17"/>
      <w:szCs w:val="17"/>
    </w:rPr>
  </w:style>
  <w:style w:type="character" w:customStyle="1" w:styleId="ft21">
    <w:name w:val="ft21"/>
    <w:rsid w:val="008B67FB"/>
    <w:rPr>
      <w:rFonts w:ascii="Times" w:hAnsi="Times" w:cs="Times" w:hint="default"/>
      <w:color w:val="000000"/>
      <w:sz w:val="15"/>
      <w:szCs w:val="15"/>
    </w:rPr>
  </w:style>
  <w:style w:type="character" w:customStyle="1" w:styleId="ft31">
    <w:name w:val="ft31"/>
    <w:rsid w:val="008B67FB"/>
    <w:rPr>
      <w:rFonts w:ascii="Times" w:hAnsi="Times" w:cs="Times" w:hint="default"/>
      <w:color w:val="000000"/>
      <w:sz w:val="15"/>
      <w:szCs w:val="15"/>
    </w:rPr>
  </w:style>
  <w:style w:type="character" w:customStyle="1" w:styleId="dquo">
    <w:name w:val="dquo"/>
    <w:rsid w:val="008B67FB"/>
  </w:style>
  <w:style w:type="character" w:customStyle="1" w:styleId="caps2">
    <w:name w:val="caps2"/>
    <w:rsid w:val="008B67FB"/>
  </w:style>
  <w:style w:type="character" w:customStyle="1" w:styleId="ccs">
    <w:name w:val="c cs"/>
    <w:rsid w:val="008B67FB"/>
  </w:style>
  <w:style w:type="character" w:customStyle="1" w:styleId="dropshadow">
    <w:name w:val="dropshadow"/>
    <w:rsid w:val="008B67FB"/>
  </w:style>
  <w:style w:type="character" w:customStyle="1" w:styleId="d05ws">
    <w:name w:val="d05ws"/>
    <w:rsid w:val="008B67FB"/>
  </w:style>
  <w:style w:type="character" w:customStyle="1" w:styleId="rzibod">
    <w:name w:val="rzibod"/>
    <w:rsid w:val="008B67FB"/>
  </w:style>
  <w:style w:type="character" w:customStyle="1" w:styleId="headertext">
    <w:name w:val="headertext"/>
    <w:rsid w:val="008B67FB"/>
  </w:style>
  <w:style w:type="character" w:customStyle="1" w:styleId="endnote-reference">
    <w:name w:val="endnote-reference"/>
    <w:rsid w:val="008B67FB"/>
  </w:style>
  <w:style w:type="character" w:customStyle="1" w:styleId="officialsname">
    <w:name w:val="official_s_name"/>
    <w:rsid w:val="008B67FB"/>
  </w:style>
  <w:style w:type="character" w:customStyle="1" w:styleId="audience">
    <w:name w:val="audience"/>
    <w:rsid w:val="008B67FB"/>
  </w:style>
  <w:style w:type="character" w:customStyle="1" w:styleId="normalchar0">
    <w:name w:val="normal__char"/>
    <w:rsid w:val="008B67FB"/>
  </w:style>
  <w:style w:type="character" w:customStyle="1" w:styleId="hyperlink002cheading0020100200028block0020title0029char">
    <w:name w:val="hyperlink_002cheading_00201_0020_0028block_0020title_0029__char"/>
    <w:rsid w:val="008B67FB"/>
  </w:style>
  <w:style w:type="character" w:customStyle="1" w:styleId="underline002cstyle0020bold0020underlinechar">
    <w:name w:val="underline_002cstyle_0020bold_0020underline__char"/>
    <w:rsid w:val="008B67FB"/>
  </w:style>
  <w:style w:type="character" w:customStyle="1" w:styleId="copyboldblack">
    <w:name w:val="copyboldblack"/>
    <w:rsid w:val="008B67FB"/>
  </w:style>
  <w:style w:type="character" w:customStyle="1" w:styleId="copybold">
    <w:name w:val="copybold"/>
    <w:rsid w:val="008B67FB"/>
  </w:style>
  <w:style w:type="character" w:customStyle="1" w:styleId="author-date0">
    <w:name w:val="author-date"/>
    <w:rsid w:val="008B67FB"/>
  </w:style>
  <w:style w:type="character" w:customStyle="1" w:styleId="articlebegin">
    <w:name w:val="articlebegin"/>
    <w:rsid w:val="008B67FB"/>
  </w:style>
  <w:style w:type="character" w:customStyle="1" w:styleId="mediaoverlay">
    <w:name w:val="mediaoverlay"/>
    <w:rsid w:val="008B67FB"/>
  </w:style>
  <w:style w:type="character" w:customStyle="1" w:styleId="blogcaption">
    <w:name w:val="blog_caption"/>
    <w:rsid w:val="008B67FB"/>
  </w:style>
  <w:style w:type="character" w:customStyle="1" w:styleId="commnet-abuzz">
    <w:name w:val="commnet-abuzz"/>
    <w:rsid w:val="008B67FB"/>
  </w:style>
  <w:style w:type="character" w:customStyle="1" w:styleId="stbuttontext">
    <w:name w:val="stbuttontext"/>
    <w:rsid w:val="008B67FB"/>
  </w:style>
  <w:style w:type="character" w:customStyle="1" w:styleId="grey">
    <w:name w:val="grey"/>
    <w:rsid w:val="008B67FB"/>
  </w:style>
  <w:style w:type="character" w:customStyle="1" w:styleId="bdx">
    <w:name w:val="bdx"/>
    <w:rsid w:val="008B67FB"/>
  </w:style>
  <w:style w:type="character" w:customStyle="1" w:styleId="bdl">
    <w:name w:val="bdl"/>
    <w:rsid w:val="008B67FB"/>
  </w:style>
  <w:style w:type="character" w:customStyle="1" w:styleId="breadcrumbitemcurrent">
    <w:name w:val="breadcrumbitemcurrent"/>
    <w:rsid w:val="008B67FB"/>
  </w:style>
  <w:style w:type="character" w:customStyle="1" w:styleId="bbl">
    <w:name w:val="bbl"/>
    <w:rsid w:val="008B67FB"/>
  </w:style>
  <w:style w:type="character" w:customStyle="1" w:styleId="itxtnewhookspan">
    <w:name w:val="itxtnewhookspan"/>
    <w:rsid w:val="008B67FB"/>
  </w:style>
  <w:style w:type="character" w:customStyle="1" w:styleId="gstxthlt">
    <w:name w:val="gstxt_hlt"/>
    <w:rsid w:val="008B67FB"/>
  </w:style>
  <w:style w:type="character" w:customStyle="1" w:styleId="StyleBoldRed">
    <w:name w:val="Style Bold Red"/>
    <w:rsid w:val="008B67FB"/>
    <w:rPr>
      <w:b/>
      <w:bCs/>
      <w:color w:val="auto"/>
    </w:rPr>
  </w:style>
  <w:style w:type="character" w:customStyle="1" w:styleId="StyleTimesNewRoman8pt">
    <w:name w:val="Style Times New Roman 8 pt"/>
    <w:rsid w:val="008B67FB"/>
    <w:rPr>
      <w:rFonts w:ascii="Georgia" w:hAnsi="Georgia" w:hint="default"/>
      <w:sz w:val="16"/>
    </w:rPr>
  </w:style>
  <w:style w:type="character" w:customStyle="1" w:styleId="goldbldtext">
    <w:name w:val="goldbldtext"/>
    <w:rsid w:val="008B67FB"/>
  </w:style>
  <w:style w:type="character" w:customStyle="1" w:styleId="labeltext">
    <w:name w:val="labeltext"/>
    <w:rsid w:val="008B67FB"/>
  </w:style>
  <w:style w:type="character" w:customStyle="1" w:styleId="viewlink">
    <w:name w:val="viewlink"/>
    <w:rsid w:val="008B67FB"/>
  </w:style>
  <w:style w:type="character" w:customStyle="1" w:styleId="inlinkchart">
    <w:name w:val="inlink_chart"/>
    <w:rsid w:val="008B67FB"/>
  </w:style>
  <w:style w:type="character" w:customStyle="1" w:styleId="fbsharecountwrapper">
    <w:name w:val="fb_share_count_wrapper"/>
    <w:rsid w:val="008B67FB"/>
  </w:style>
  <w:style w:type="character" w:customStyle="1" w:styleId="hw">
    <w:name w:val="hw"/>
    <w:rsid w:val="008B67FB"/>
  </w:style>
  <w:style w:type="character" w:customStyle="1" w:styleId="linktotop">
    <w:name w:val="linktotop"/>
    <w:rsid w:val="008B67FB"/>
  </w:style>
  <w:style w:type="character" w:customStyle="1" w:styleId="descriptionstyle1block">
    <w:name w:val="description style1 block"/>
    <w:rsid w:val="008B67FB"/>
  </w:style>
  <w:style w:type="character" w:customStyle="1" w:styleId="gutter-right-1">
    <w:name w:val="gutter-right-1"/>
    <w:basedOn w:val="DefaultParagraphFont"/>
    <w:rsid w:val="008B67FB"/>
  </w:style>
  <w:style w:type="character" w:customStyle="1" w:styleId="Header11">
    <w:name w:val="Header11"/>
    <w:rsid w:val="008B67FB"/>
  </w:style>
  <w:style w:type="character" w:customStyle="1" w:styleId="posa">
    <w:name w:val="pos(a)"/>
    <w:basedOn w:val="DefaultParagraphFont"/>
    <w:rsid w:val="008B67FB"/>
  </w:style>
  <w:style w:type="character" w:customStyle="1" w:styleId="u-hiddeninnarrowenv">
    <w:name w:val="u-hiddeninnarrowenv"/>
    <w:basedOn w:val="DefaultParagraphFont"/>
    <w:rsid w:val="008B67FB"/>
  </w:style>
  <w:style w:type="character" w:customStyle="1" w:styleId="followbutton-bird">
    <w:name w:val="followbutton-bird"/>
    <w:basedOn w:val="DefaultParagraphFont"/>
    <w:rsid w:val="008B67FB"/>
  </w:style>
  <w:style w:type="character" w:customStyle="1" w:styleId="tweetauthor-name">
    <w:name w:val="tweetauthor-name"/>
    <w:basedOn w:val="DefaultParagraphFont"/>
    <w:rsid w:val="008B67FB"/>
  </w:style>
  <w:style w:type="character" w:customStyle="1" w:styleId="tweetauthor-verifiedbadge">
    <w:name w:val="tweetauthor-verifiedbadge"/>
    <w:basedOn w:val="DefaultParagraphFont"/>
    <w:rsid w:val="008B67FB"/>
  </w:style>
  <w:style w:type="character" w:customStyle="1" w:styleId="tweetauthor-screenname">
    <w:name w:val="tweetauthor-screenname"/>
    <w:basedOn w:val="DefaultParagraphFont"/>
    <w:rsid w:val="008B67FB"/>
  </w:style>
  <w:style w:type="character" w:customStyle="1" w:styleId="u-hiddenvisually">
    <w:name w:val="u-hiddenvisually"/>
    <w:basedOn w:val="DefaultParagraphFont"/>
    <w:rsid w:val="008B67FB"/>
  </w:style>
  <w:style w:type="character" w:customStyle="1" w:styleId="tweetaction-stat">
    <w:name w:val="tweetaction-stat"/>
    <w:basedOn w:val="DefaultParagraphFont"/>
    <w:rsid w:val="008B67FB"/>
  </w:style>
  <w:style w:type="character" w:customStyle="1" w:styleId="related">
    <w:name w:val="related"/>
    <w:basedOn w:val="DefaultParagraphFont"/>
    <w:rsid w:val="008B67FB"/>
  </w:style>
  <w:style w:type="character" w:customStyle="1" w:styleId="related-content">
    <w:name w:val="related-content"/>
    <w:basedOn w:val="DefaultParagraphFont"/>
    <w:rsid w:val="008B67FB"/>
  </w:style>
  <w:style w:type="character" w:customStyle="1" w:styleId="name-of-author">
    <w:name w:val="name-of-author"/>
    <w:basedOn w:val="DefaultParagraphFont"/>
    <w:rsid w:val="008B67FB"/>
  </w:style>
  <w:style w:type="character" w:customStyle="1" w:styleId="first-name">
    <w:name w:val="first-name"/>
    <w:basedOn w:val="DefaultParagraphFont"/>
    <w:rsid w:val="008B67FB"/>
  </w:style>
  <w:style w:type="character" w:customStyle="1" w:styleId="last-name">
    <w:name w:val="last-name"/>
    <w:basedOn w:val="DefaultParagraphFont"/>
    <w:rsid w:val="008B67FB"/>
  </w:style>
  <w:style w:type="character" w:customStyle="1" w:styleId="recirc-text">
    <w:name w:val="&quot;recirc-text”"/>
    <w:basedOn w:val="DefaultParagraphFont"/>
    <w:rsid w:val="008B67FB"/>
  </w:style>
  <w:style w:type="character" w:customStyle="1" w:styleId="video-icon">
    <w:name w:val="video-icon"/>
    <w:basedOn w:val="DefaultParagraphFont"/>
    <w:rsid w:val="008B67FB"/>
  </w:style>
  <w:style w:type="character" w:customStyle="1" w:styleId="powa-shot-play-btn-text">
    <w:name w:val="powa-shot-play-btn-text"/>
    <w:basedOn w:val="DefaultParagraphFont"/>
    <w:rsid w:val="008B67FB"/>
  </w:style>
  <w:style w:type="character" w:customStyle="1" w:styleId="powa-shot-click">
    <w:name w:val="powa-shot-click"/>
    <w:basedOn w:val="DefaultParagraphFont"/>
    <w:rsid w:val="008B67FB"/>
  </w:style>
  <w:style w:type="character" w:customStyle="1" w:styleId="wpv-blurb">
    <w:name w:val="wpv-blurb"/>
    <w:basedOn w:val="DefaultParagraphFont"/>
    <w:rsid w:val="008B67FB"/>
  </w:style>
  <w:style w:type="character" w:customStyle="1" w:styleId="pb-caption">
    <w:name w:val="pb-caption"/>
    <w:basedOn w:val="DefaultParagraphFont"/>
    <w:rsid w:val="008B67FB"/>
  </w:style>
  <w:style w:type="paragraph" w:customStyle="1" w:styleId="NoteLevel23">
    <w:name w:val="Note Level 23"/>
    <w:basedOn w:val="Normal"/>
    <w:next w:val="Normal"/>
    <w:uiPriority w:val="99"/>
    <w:qFormat/>
    <w:rsid w:val="008B67FB"/>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8B67FB"/>
  </w:style>
  <w:style w:type="character" w:customStyle="1" w:styleId="m-2745674872889869693gmail-styleunderline">
    <w:name w:val="m_-2745674872889869693gmail-styleunderline"/>
    <w:basedOn w:val="DefaultParagraphFont"/>
    <w:rsid w:val="008B67FB"/>
  </w:style>
  <w:style w:type="character" w:customStyle="1" w:styleId="HeaderChar3">
    <w:name w:val="Header Char3"/>
    <w:basedOn w:val="DefaultParagraphFont"/>
    <w:uiPriority w:val="99"/>
    <w:semiHidden/>
    <w:rsid w:val="008B67FB"/>
    <w:rPr>
      <w:rFonts w:ascii="Georgia" w:hAnsi="Georgia"/>
    </w:rPr>
  </w:style>
  <w:style w:type="paragraph" w:customStyle="1" w:styleId="NoteLevel24">
    <w:name w:val="Note Level 24"/>
    <w:basedOn w:val="Normal"/>
    <w:next w:val="Normal"/>
    <w:uiPriority w:val="99"/>
    <w:qFormat/>
    <w:rsid w:val="008B67F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8B67FB"/>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8B67FB"/>
  </w:style>
  <w:style w:type="character" w:customStyle="1" w:styleId="UnresolvedMention31">
    <w:name w:val="Unresolved Mention31"/>
    <w:basedOn w:val="DefaultParagraphFont"/>
    <w:uiPriority w:val="99"/>
    <w:semiHidden/>
    <w:unhideWhenUsed/>
    <w:rsid w:val="008B67FB"/>
    <w:rPr>
      <w:color w:val="808080"/>
      <w:shd w:val="clear" w:color="auto" w:fill="E6E6E6"/>
    </w:rPr>
  </w:style>
  <w:style w:type="paragraph" w:customStyle="1" w:styleId="po-hr-cndek">
    <w:name w:val="po-hr-cn__dek"/>
    <w:basedOn w:val="Normal"/>
    <w:rsid w:val="008B67FB"/>
    <w:pPr>
      <w:spacing w:before="100" w:beforeAutospacing="1" w:after="100" w:afterAutospacing="1"/>
    </w:pPr>
  </w:style>
  <w:style w:type="character" w:customStyle="1" w:styleId="publication-date">
    <w:name w:val="publication-date"/>
    <w:basedOn w:val="DefaultParagraphFont"/>
    <w:rsid w:val="008B67FB"/>
  </w:style>
  <w:style w:type="character" w:customStyle="1" w:styleId="m4481627234786388783gmail-style13ptbold">
    <w:name w:val="m_4481627234786388783gmail-style13ptbold"/>
    <w:basedOn w:val="DefaultParagraphFont"/>
    <w:rsid w:val="008B67FB"/>
  </w:style>
  <w:style w:type="character" w:customStyle="1" w:styleId="m4481627234786388783gmail-styleunderline">
    <w:name w:val="m_4481627234786388783gmail-styleunderline"/>
    <w:basedOn w:val="DefaultParagraphFont"/>
    <w:rsid w:val="008B67FB"/>
  </w:style>
  <w:style w:type="character" w:customStyle="1" w:styleId="m4481627234786388783gmail-apple-converted-space">
    <w:name w:val="m_4481627234786388783gmail-apple-converted-space"/>
    <w:basedOn w:val="DefaultParagraphFont"/>
    <w:rsid w:val="008B67FB"/>
  </w:style>
  <w:style w:type="character" w:customStyle="1" w:styleId="m4481627234786388783gmail-grame">
    <w:name w:val="m_4481627234786388783gmail-grame"/>
    <w:basedOn w:val="DefaultParagraphFont"/>
    <w:rsid w:val="008B67FB"/>
  </w:style>
  <w:style w:type="character" w:customStyle="1" w:styleId="m4481627234786388783gmail-underline">
    <w:name w:val="m_4481627234786388783gmail-underline"/>
    <w:basedOn w:val="DefaultParagraphFont"/>
    <w:rsid w:val="008B67FB"/>
  </w:style>
  <w:style w:type="paragraph" w:customStyle="1" w:styleId="m4481627234786388783gmail-card">
    <w:name w:val="m_4481627234786388783gmail-card"/>
    <w:basedOn w:val="Normal"/>
    <w:rsid w:val="008B67FB"/>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8B67FB"/>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8B67FB"/>
  </w:style>
  <w:style w:type="paragraph" w:customStyle="1" w:styleId="m-2671184907397832551gmail-p2">
    <w:name w:val="m_-2671184907397832551gmail-p2"/>
    <w:basedOn w:val="Normal"/>
    <w:rsid w:val="008B67FB"/>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8B67FB"/>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8B67FB"/>
  </w:style>
  <w:style w:type="character" w:customStyle="1" w:styleId="m-4364835325198423527gmail-m-487226309709519571m8778339509743264076gmail-style13ptbold">
    <w:name w:val="m_-4364835325198423527gmail-m_-487226309709519571m_8778339509743264076gmail-style13ptbold"/>
    <w:basedOn w:val="DefaultParagraphFont"/>
    <w:rsid w:val="008B67F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8B67FB"/>
  </w:style>
  <w:style w:type="character" w:customStyle="1" w:styleId="m-4886631745483256254gmail-style13ptbold">
    <w:name w:val="m_-4886631745483256254gmail-style13ptbold"/>
    <w:basedOn w:val="DefaultParagraphFont"/>
    <w:rsid w:val="008B67FB"/>
  </w:style>
  <w:style w:type="character" w:customStyle="1" w:styleId="m8525170829296705783gmail-style13ptbold">
    <w:name w:val="m_8525170829296705783gmail-style13ptbold"/>
    <w:basedOn w:val="DefaultParagraphFont"/>
    <w:rsid w:val="008B67FB"/>
  </w:style>
  <w:style w:type="character" w:customStyle="1" w:styleId="m8525170829296705783gmail-styleunderline">
    <w:name w:val="m_8525170829296705783gmail-styleunderline"/>
    <w:basedOn w:val="DefaultParagraphFont"/>
    <w:rsid w:val="008B67FB"/>
  </w:style>
  <w:style w:type="character" w:customStyle="1" w:styleId="m113202149284569794gmail-style13ptbold">
    <w:name w:val="m_113202149284569794gmail-style13ptbold"/>
    <w:basedOn w:val="DefaultParagraphFont"/>
    <w:rsid w:val="008B67FB"/>
  </w:style>
  <w:style w:type="character" w:customStyle="1" w:styleId="m113202149284569794gmail-styleunderline">
    <w:name w:val="m_113202149284569794gmail-styleunderline"/>
    <w:basedOn w:val="DefaultParagraphFont"/>
    <w:rsid w:val="008B67FB"/>
  </w:style>
  <w:style w:type="character" w:customStyle="1" w:styleId="m-5741597242490756161gmail-field-content">
    <w:name w:val="m_-5741597242490756161gmail-field-content"/>
    <w:basedOn w:val="DefaultParagraphFont"/>
    <w:rsid w:val="008B67FB"/>
  </w:style>
  <w:style w:type="paragraph" w:customStyle="1" w:styleId="FUCKTHISFONT">
    <w:name w:val="FUCK THIS FONT"/>
    <w:basedOn w:val="Normal"/>
    <w:rsid w:val="008B67FB"/>
    <w:pPr>
      <w:autoSpaceDE w:val="0"/>
      <w:autoSpaceDN w:val="0"/>
      <w:adjustRightInd w:val="0"/>
      <w:jc w:val="both"/>
    </w:pPr>
    <w:rPr>
      <w:u w:val="single"/>
    </w:rPr>
  </w:style>
  <w:style w:type="paragraph" w:customStyle="1" w:styleId="TagChar1CharCharCharChar">
    <w:name w:val="Tag Char1 Char Char Char Char"/>
    <w:basedOn w:val="Normal"/>
    <w:rsid w:val="008B67FB"/>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8B67FB"/>
    <w:rPr>
      <w:rFonts w:ascii="Arial Narrow" w:hAnsi="Arial Narrow"/>
      <w:szCs w:val="24"/>
      <w:u w:val="single"/>
    </w:rPr>
  </w:style>
  <w:style w:type="character" w:customStyle="1" w:styleId="hyperlink60">
    <w:name w:val="hyperlink6"/>
    <w:basedOn w:val="DefaultParagraphFont"/>
    <w:rsid w:val="008B67FB"/>
  </w:style>
  <w:style w:type="character" w:customStyle="1" w:styleId="heading2char2charchar">
    <w:name w:val="heading2char2charchar"/>
    <w:basedOn w:val="DefaultParagraphFont"/>
    <w:rsid w:val="008B67FB"/>
  </w:style>
  <w:style w:type="character" w:customStyle="1" w:styleId="heading2char10">
    <w:name w:val="heading2char1"/>
    <w:basedOn w:val="DefaultParagraphFont"/>
    <w:rsid w:val="008B67FB"/>
  </w:style>
  <w:style w:type="character" w:customStyle="1" w:styleId="CiteChar2">
    <w:name w:val="Cite Char"/>
    <w:basedOn w:val="DefaultParagraphFont"/>
    <w:rsid w:val="008B67FB"/>
    <w:rPr>
      <w:rFonts w:ascii="Garamond" w:hAnsi="Garamond"/>
      <w:b/>
      <w:sz w:val="20"/>
      <w:szCs w:val="22"/>
      <w:u w:val="none"/>
    </w:rPr>
  </w:style>
  <w:style w:type="character" w:customStyle="1" w:styleId="StyleUnderlineCharTitleCharBold">
    <w:name w:val="Style Underline CharTitle Char + Bold"/>
    <w:basedOn w:val="DefaultParagraphFont"/>
    <w:rsid w:val="008B67FB"/>
    <w:rPr>
      <w:rFonts w:ascii="Garamond" w:hAnsi="Garamond"/>
      <w:b/>
      <w:bCs/>
      <w:color w:val="000000"/>
      <w:sz w:val="22"/>
      <w:szCs w:val="22"/>
    </w:rPr>
  </w:style>
  <w:style w:type="character" w:customStyle="1" w:styleId="bnp-articles-title1">
    <w:name w:val="bnp-articles-title1"/>
    <w:basedOn w:val="DefaultParagraphFont"/>
    <w:rsid w:val="008B67FB"/>
    <w:rPr>
      <w:rFonts w:ascii="Verdana" w:hAnsi="Verdana" w:hint="default"/>
      <w:b/>
      <w:bCs/>
      <w:color w:val="545454"/>
      <w:sz w:val="12"/>
      <w:szCs w:val="12"/>
    </w:rPr>
  </w:style>
  <w:style w:type="character" w:customStyle="1" w:styleId="featuretext">
    <w:name w:val="featuretext"/>
    <w:basedOn w:val="DefaultParagraphFont"/>
    <w:rsid w:val="008B67FB"/>
  </w:style>
  <w:style w:type="character" w:customStyle="1" w:styleId="relatedtext">
    <w:name w:val="related_text"/>
    <w:basedOn w:val="DefaultParagraphFont"/>
    <w:rsid w:val="008B67FB"/>
  </w:style>
  <w:style w:type="character" w:customStyle="1" w:styleId="fullpost">
    <w:name w:val="fullpost"/>
    <w:basedOn w:val="DefaultParagraphFont"/>
    <w:rsid w:val="008B67FB"/>
  </w:style>
  <w:style w:type="character" w:customStyle="1" w:styleId="bcktital">
    <w:name w:val="bcktital"/>
    <w:basedOn w:val="DefaultParagraphFont"/>
    <w:rsid w:val="008B67FB"/>
  </w:style>
  <w:style w:type="character" w:customStyle="1" w:styleId="bcktital0">
    <w:name w:val="bckt_ital"/>
    <w:basedOn w:val="DefaultParagraphFont"/>
    <w:rsid w:val="008B67FB"/>
  </w:style>
  <w:style w:type="paragraph" w:styleId="TOAHeading">
    <w:name w:val="toa heading"/>
    <w:basedOn w:val="Normal"/>
    <w:next w:val="Normal"/>
    <w:semiHidden/>
    <w:rsid w:val="008B67FB"/>
    <w:pPr>
      <w:spacing w:before="120"/>
    </w:pPr>
    <w:rPr>
      <w:rFonts w:eastAsia="Calibri"/>
    </w:rPr>
  </w:style>
  <w:style w:type="character" w:customStyle="1" w:styleId="fwanimclass">
    <w:name w:val="fwanim_class"/>
    <w:basedOn w:val="DefaultParagraphFont"/>
    <w:rsid w:val="008B67FB"/>
  </w:style>
  <w:style w:type="paragraph" w:customStyle="1" w:styleId="DebateUnderline0">
    <w:name w:val="DebateUnderline"/>
    <w:basedOn w:val="DebateNormal"/>
    <w:qFormat/>
    <w:rsid w:val="008B67FB"/>
    <w:pPr>
      <w:spacing w:after="160"/>
    </w:pPr>
    <w:rPr>
      <w:sz w:val="24"/>
      <w:szCs w:val="24"/>
      <w:u w:val="single"/>
    </w:rPr>
  </w:style>
  <w:style w:type="character" w:customStyle="1" w:styleId="DebateUnderlineChar">
    <w:name w:val="DebateUnderline Char"/>
    <w:basedOn w:val="DebateNormalChar"/>
    <w:rsid w:val="008B67FB"/>
    <w:rPr>
      <w:rFonts w:ascii="Calibri" w:eastAsia="Calibri" w:hAnsi="Calibri"/>
      <w:sz w:val="24"/>
      <w:szCs w:val="24"/>
      <w:u w:val="single"/>
      <w:lang w:val="en-US" w:eastAsia="en-US" w:bidi="ar-SA"/>
    </w:rPr>
  </w:style>
  <w:style w:type="character" w:customStyle="1" w:styleId="DebateTagChar0">
    <w:name w:val="DebateTag Char"/>
    <w:basedOn w:val="DefaultParagraphFont"/>
    <w:rsid w:val="008B67FB"/>
    <w:rPr>
      <w:rFonts w:eastAsia="Calibri"/>
      <w:b/>
      <w:sz w:val="24"/>
      <w:szCs w:val="24"/>
      <w:lang w:val="en-US" w:eastAsia="en-US" w:bidi="ar-SA"/>
    </w:rPr>
  </w:style>
  <w:style w:type="paragraph" w:customStyle="1" w:styleId="DebateHeaderFinal">
    <w:name w:val="DebateHeaderFinal"/>
    <w:basedOn w:val="Heading1"/>
    <w:qFormat/>
    <w:rsid w:val="008B67FB"/>
    <w:pPr>
      <w:spacing w:line="276" w:lineRule="auto"/>
      <w:jc w:val="left"/>
    </w:pPr>
    <w:rPr>
      <w:rFonts w:eastAsia="Times New Roman" w:cs="Times New Roman"/>
      <w:bCs/>
      <w:caps/>
      <w:sz w:val="36"/>
      <w:szCs w:val="36"/>
    </w:rPr>
  </w:style>
  <w:style w:type="character" w:customStyle="1" w:styleId="DebateHeaderFinalChar">
    <w:name w:val="DebateHeaderFinal Char"/>
    <w:rsid w:val="008B67FB"/>
    <w:rPr>
      <w:b/>
      <w:bCs/>
      <w:sz w:val="36"/>
      <w:szCs w:val="36"/>
      <w:u w:val="single"/>
      <w:lang w:val="en-US" w:eastAsia="en-US" w:bidi="ar-SA"/>
    </w:rPr>
  </w:style>
  <w:style w:type="paragraph" w:customStyle="1" w:styleId="HeaderInitial0">
    <w:name w:val="HeaderInitial"/>
    <w:basedOn w:val="Normal"/>
    <w:rsid w:val="008B67FB"/>
    <w:pPr>
      <w:jc w:val="center"/>
      <w:outlineLvl w:val="0"/>
    </w:pPr>
    <w:rPr>
      <w:rFonts w:eastAsia="Calibri"/>
      <w:b/>
      <w:caps/>
      <w:sz w:val="28"/>
    </w:rPr>
  </w:style>
  <w:style w:type="character" w:customStyle="1" w:styleId="FooterChar2">
    <w:name w:val="Footer Char2"/>
    <w:basedOn w:val="DefaultParagraphFont"/>
    <w:rsid w:val="008B67FB"/>
    <w:rPr>
      <w:rFonts w:eastAsia="MS Mincho"/>
      <w:sz w:val="24"/>
      <w:szCs w:val="24"/>
      <w:lang w:val="en-US" w:eastAsia="ja-JP" w:bidi="ar-SA"/>
    </w:rPr>
  </w:style>
  <w:style w:type="character" w:customStyle="1" w:styleId="BalloonTextChar2">
    <w:name w:val="Balloon Text Char2"/>
    <w:basedOn w:val="DefaultParagraphFont"/>
    <w:rsid w:val="008B67FB"/>
    <w:rPr>
      <w:rFonts w:ascii="Tahoma" w:eastAsia="MS Mincho" w:hAnsi="Tahoma" w:cs="Tahoma"/>
      <w:sz w:val="16"/>
      <w:szCs w:val="16"/>
      <w:lang w:val="en-US" w:eastAsia="ja-JP" w:bidi="ar-SA"/>
    </w:rPr>
  </w:style>
  <w:style w:type="paragraph" w:customStyle="1" w:styleId="StyleLinespacingDouble">
    <w:name w:val="Style Line spacing:  Double"/>
    <w:basedOn w:val="Normal"/>
    <w:rsid w:val="008B67FB"/>
    <w:pPr>
      <w:spacing w:after="240" w:line="480" w:lineRule="auto"/>
    </w:pPr>
    <w:rPr>
      <w:rFonts w:eastAsia="Calibri"/>
      <w:sz w:val="24"/>
      <w:szCs w:val="20"/>
    </w:rPr>
  </w:style>
  <w:style w:type="character" w:customStyle="1" w:styleId="StyleLinespacingDoubleChar">
    <w:name w:val="Style Line spacing:  Double Char"/>
    <w:basedOn w:val="DefaultParagraphFont"/>
    <w:rsid w:val="008B67FB"/>
    <w:rPr>
      <w:rFonts w:ascii="Cambria" w:hAnsi="Cambria"/>
      <w:sz w:val="24"/>
      <w:lang w:val="en-US" w:eastAsia="en-US" w:bidi="ar-SA"/>
    </w:rPr>
  </w:style>
  <w:style w:type="paragraph" w:customStyle="1" w:styleId="Normalspacing">
    <w:name w:val="Normal + spacing"/>
    <w:basedOn w:val="StyleLinespacingDouble"/>
    <w:qFormat/>
    <w:rsid w:val="008B67FB"/>
  </w:style>
  <w:style w:type="character" w:customStyle="1" w:styleId="NormalspacingChar">
    <w:name w:val="Normal + spacing Char"/>
    <w:basedOn w:val="StyleLinespacingDoubleChar"/>
    <w:rsid w:val="008B67FB"/>
    <w:rPr>
      <w:rFonts w:ascii="Cambria" w:hAnsi="Cambria"/>
      <w:sz w:val="24"/>
      <w:lang w:val="en-US" w:eastAsia="en-US" w:bidi="ar-SA"/>
    </w:rPr>
  </w:style>
  <w:style w:type="character" w:customStyle="1" w:styleId="textbold0">
    <w:name w:val="textbold"/>
    <w:basedOn w:val="DefaultParagraphFont"/>
    <w:rsid w:val="008B67FB"/>
  </w:style>
  <w:style w:type="character" w:customStyle="1" w:styleId="textitalics">
    <w:name w:val="textitalics"/>
    <w:basedOn w:val="DefaultParagraphFont"/>
    <w:rsid w:val="008B67FB"/>
  </w:style>
  <w:style w:type="paragraph" w:customStyle="1" w:styleId="lastpar">
    <w:name w:val="lastpar"/>
    <w:basedOn w:val="Normal"/>
    <w:rsid w:val="008B67FB"/>
    <w:pPr>
      <w:spacing w:before="100" w:beforeAutospacing="1" w:after="100" w:afterAutospacing="1"/>
    </w:pPr>
    <w:rPr>
      <w:rFonts w:eastAsia="Calibri"/>
      <w:sz w:val="24"/>
    </w:rPr>
  </w:style>
  <w:style w:type="table" w:styleId="TableClassic1">
    <w:name w:val="Table Classic 1"/>
    <w:basedOn w:val="TableNormal"/>
    <w:rsid w:val="008B67FB"/>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B67FB"/>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8B67FB"/>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8B67FB"/>
    <w:pPr>
      <w:tabs>
        <w:tab w:val="left" w:pos="9450"/>
      </w:tabs>
      <w:spacing w:before="100" w:beforeAutospacing="1" w:after="100" w:afterAutospacing="1"/>
    </w:pPr>
    <w:rPr>
      <w:rFonts w:eastAsia="Calibri"/>
    </w:rPr>
  </w:style>
  <w:style w:type="character" w:customStyle="1" w:styleId="CharacterStyle8">
    <w:name w:val="Character Style 8"/>
    <w:rsid w:val="008B67FB"/>
    <w:rPr>
      <w:sz w:val="22"/>
      <w:szCs w:val="22"/>
    </w:rPr>
  </w:style>
  <w:style w:type="paragraph" w:customStyle="1" w:styleId="Style110">
    <w:name w:val="Style 11"/>
    <w:rsid w:val="008B67F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8B67F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8B67FB"/>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8B67FB"/>
    <w:rPr>
      <w:rFonts w:ascii="Arial Narrow" w:hAnsi="Arial Narrow"/>
      <w:color w:val="000000"/>
      <w:sz w:val="22"/>
      <w:szCs w:val="22"/>
      <w:u w:val="single"/>
      <w:lang w:val="en-US" w:eastAsia="en-US" w:bidi="ar-SA"/>
    </w:rPr>
  </w:style>
  <w:style w:type="paragraph" w:customStyle="1" w:styleId="Style52">
    <w:name w:val="Style 5"/>
    <w:rsid w:val="008B67F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8B67FB"/>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8B67FB"/>
    <w:pPr>
      <w:tabs>
        <w:tab w:val="left" w:pos="9450"/>
      </w:tabs>
    </w:pPr>
    <w:rPr>
      <w:rFonts w:eastAsia="SimSun"/>
      <w:b/>
      <w:sz w:val="24"/>
    </w:rPr>
  </w:style>
  <w:style w:type="paragraph" w:customStyle="1" w:styleId="TableContents">
    <w:name w:val="Table Contents"/>
    <w:basedOn w:val="Normal"/>
    <w:rsid w:val="008B67FB"/>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8B67FB"/>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8B67FB"/>
    <w:pPr>
      <w:tabs>
        <w:tab w:val="left" w:pos="9450"/>
      </w:tabs>
      <w:jc w:val="center"/>
    </w:pPr>
    <w:rPr>
      <w:rFonts w:ascii="Verdana" w:eastAsia="Calibri" w:hAnsi="Verdana"/>
      <w:sz w:val="24"/>
    </w:rPr>
  </w:style>
  <w:style w:type="paragraph" w:customStyle="1" w:styleId="heading1fake0">
    <w:name w:val="heading 1 fake"/>
    <w:basedOn w:val="Heading1"/>
    <w:autoRedefine/>
    <w:rsid w:val="008B67FB"/>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8B67FB"/>
    <w:pPr>
      <w:tabs>
        <w:tab w:val="left" w:pos="9450"/>
      </w:tabs>
    </w:pPr>
    <w:rPr>
      <w:rFonts w:eastAsia="Calibri"/>
      <w:szCs w:val="20"/>
    </w:rPr>
  </w:style>
  <w:style w:type="character" w:customStyle="1" w:styleId="textCharChar1">
    <w:name w:val="text Char Char1"/>
    <w:basedOn w:val="DefaultParagraphFont"/>
    <w:rsid w:val="008B67FB"/>
    <w:rPr>
      <w:sz w:val="18"/>
      <w:szCs w:val="24"/>
      <w:lang w:val="en-US" w:eastAsia="en-US" w:bidi="ar-SA"/>
    </w:rPr>
  </w:style>
  <w:style w:type="character" w:customStyle="1" w:styleId="text1CharChar">
    <w:name w:val="text1 Char Char"/>
    <w:basedOn w:val="DefaultParagraphFont"/>
    <w:rsid w:val="008B67FB"/>
    <w:rPr>
      <w:lang w:val="en-US" w:eastAsia="en-US" w:bidi="ar-SA"/>
    </w:rPr>
  </w:style>
  <w:style w:type="character" w:customStyle="1" w:styleId="textCharChar">
    <w:name w:val="text Char Char"/>
    <w:basedOn w:val="DefaultParagraphFont"/>
    <w:rsid w:val="008B67FB"/>
    <w:rPr>
      <w:sz w:val="18"/>
      <w:szCs w:val="24"/>
      <w:lang w:val="en-US" w:eastAsia="en-US" w:bidi="ar-SA"/>
    </w:rPr>
  </w:style>
  <w:style w:type="character" w:customStyle="1" w:styleId="normalloose1">
    <w:name w:val="normalloose1"/>
    <w:basedOn w:val="DefaultParagraphFont"/>
    <w:rsid w:val="008B67FB"/>
    <w:rPr>
      <w:sz w:val="20"/>
      <w:szCs w:val="20"/>
    </w:rPr>
  </w:style>
  <w:style w:type="paragraph" w:customStyle="1" w:styleId="printerheadline">
    <w:name w:val="printer_headline"/>
    <w:basedOn w:val="Normal"/>
    <w:rsid w:val="008B67FB"/>
    <w:pPr>
      <w:tabs>
        <w:tab w:val="left" w:pos="9450"/>
      </w:tabs>
      <w:spacing w:before="100" w:beforeAutospacing="1" w:after="100" w:afterAutospacing="1"/>
    </w:pPr>
    <w:rPr>
      <w:rFonts w:eastAsia="Calibri"/>
      <w:sz w:val="24"/>
    </w:rPr>
  </w:style>
  <w:style w:type="paragraph" w:customStyle="1" w:styleId="help">
    <w:name w:val="help"/>
    <w:basedOn w:val="Normal"/>
    <w:rsid w:val="008B67FB"/>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8B67FB"/>
  </w:style>
  <w:style w:type="character" w:customStyle="1" w:styleId="georgia">
    <w:name w:val="georgia"/>
    <w:basedOn w:val="DefaultParagraphFont"/>
    <w:rsid w:val="008B67FB"/>
  </w:style>
  <w:style w:type="character" w:customStyle="1" w:styleId="isdefault">
    <w:name w:val="isdefault"/>
    <w:basedOn w:val="DefaultParagraphFont"/>
    <w:rsid w:val="008B67FB"/>
  </w:style>
  <w:style w:type="character" w:customStyle="1" w:styleId="arial">
    <w:name w:val="arial"/>
    <w:basedOn w:val="DefaultParagraphFont"/>
    <w:rsid w:val="008B67FB"/>
  </w:style>
  <w:style w:type="character" w:customStyle="1" w:styleId="pipe">
    <w:name w:val="pipe"/>
    <w:basedOn w:val="DefaultParagraphFont"/>
    <w:rsid w:val="008B67FB"/>
  </w:style>
  <w:style w:type="paragraph" w:customStyle="1" w:styleId="dtlcomment">
    <w:name w:val="dtlcomment"/>
    <w:basedOn w:val="Normal"/>
    <w:rsid w:val="008B67FB"/>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8B67FB"/>
  </w:style>
  <w:style w:type="character" w:customStyle="1" w:styleId="CharChar18">
    <w:name w:val="Char Char18"/>
    <w:basedOn w:val="DefaultParagraphFont"/>
    <w:rsid w:val="008B67FB"/>
    <w:rPr>
      <w:sz w:val="16"/>
      <w:szCs w:val="24"/>
      <w:lang w:val="en-US" w:eastAsia="en-US" w:bidi="ar-SA"/>
    </w:rPr>
  </w:style>
  <w:style w:type="character" w:customStyle="1" w:styleId="CharChar24">
    <w:name w:val="Char Char24"/>
    <w:basedOn w:val="DefaultParagraphFont"/>
    <w:rsid w:val="008B67FB"/>
    <w:rPr>
      <w:b/>
      <w:bCs/>
      <w:sz w:val="28"/>
      <w:szCs w:val="28"/>
      <w:lang w:val="en-US" w:eastAsia="en-US" w:bidi="ar-SA"/>
    </w:rPr>
  </w:style>
  <w:style w:type="character" w:customStyle="1" w:styleId="ln2">
    <w:name w:val="ln2"/>
    <w:basedOn w:val="DefaultParagraphFont"/>
    <w:rsid w:val="008B67FB"/>
  </w:style>
  <w:style w:type="paragraph" w:customStyle="1" w:styleId="StyleStyle1">
    <w:name w:val="Style Style1 +"/>
    <w:basedOn w:val="Normal"/>
    <w:rsid w:val="008B67FB"/>
    <w:rPr>
      <w:rFonts w:eastAsia="Calibri"/>
      <w:sz w:val="24"/>
    </w:rPr>
  </w:style>
  <w:style w:type="character" w:customStyle="1" w:styleId="StyleStyle1Char">
    <w:name w:val="Style Style1 + Char"/>
    <w:basedOn w:val="Style1Char"/>
    <w:rsid w:val="008B67FB"/>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8B67FB"/>
  </w:style>
  <w:style w:type="character" w:customStyle="1" w:styleId="CharChar16">
    <w:name w:val="Char Char16"/>
    <w:basedOn w:val="DefaultParagraphFont"/>
    <w:rsid w:val="008B67FB"/>
    <w:rPr>
      <w:rFonts w:ascii="Cambria" w:hAnsi="Cambria"/>
      <w:lang w:val="en-US" w:eastAsia="en-US" w:bidi="ar-SA"/>
    </w:rPr>
  </w:style>
  <w:style w:type="character" w:customStyle="1" w:styleId="CharChar15">
    <w:name w:val="Char Char15"/>
    <w:basedOn w:val="CharChar16"/>
    <w:rsid w:val="008B67FB"/>
    <w:rPr>
      <w:rFonts w:ascii="Cambria" w:hAnsi="Cambria"/>
      <w:b/>
      <w:bCs/>
      <w:lang w:val="en-US" w:eastAsia="en-US" w:bidi="ar-SA"/>
    </w:rPr>
  </w:style>
  <w:style w:type="character" w:customStyle="1" w:styleId="CharChar14">
    <w:name w:val="Char Char14"/>
    <w:basedOn w:val="DefaultParagraphFont"/>
    <w:rsid w:val="008B67FB"/>
    <w:rPr>
      <w:rFonts w:ascii="Tahoma" w:hAnsi="Tahoma" w:cs="Tahoma"/>
      <w:sz w:val="16"/>
      <w:szCs w:val="16"/>
      <w:lang w:val="en-US" w:eastAsia="en-US" w:bidi="ar-SA"/>
    </w:rPr>
  </w:style>
  <w:style w:type="character" w:customStyle="1" w:styleId="CharChar13">
    <w:name w:val="Char Char13"/>
    <w:basedOn w:val="DefaultParagraphFont"/>
    <w:rsid w:val="008B67FB"/>
    <w:rPr>
      <w:rFonts w:ascii="Cambria" w:hAnsi="Cambria"/>
      <w:lang w:val="en-US" w:eastAsia="en-US" w:bidi="ar-SA"/>
    </w:rPr>
  </w:style>
  <w:style w:type="paragraph" w:customStyle="1" w:styleId="normalChar1">
    <w:name w:val="normal Char"/>
    <w:basedOn w:val="Normal"/>
    <w:rsid w:val="008B67FB"/>
    <w:rPr>
      <w:rFonts w:eastAsia="Calibri"/>
    </w:rPr>
  </w:style>
  <w:style w:type="character" w:customStyle="1" w:styleId="cardtextsmallCharChar">
    <w:name w:val="card text small Char Char"/>
    <w:basedOn w:val="DefaultParagraphFont"/>
    <w:rsid w:val="008B67FB"/>
    <w:rPr>
      <w:rFonts w:ascii="Arial Narrow" w:hAnsi="Arial Narrow" w:cs="Times New Roman"/>
      <w:sz w:val="16"/>
    </w:rPr>
  </w:style>
  <w:style w:type="character" w:customStyle="1" w:styleId="TagChar4">
    <w:name w:val="Tag Char4"/>
    <w:basedOn w:val="DefaultParagraphFont"/>
    <w:rsid w:val="008B67FB"/>
    <w:rPr>
      <w:b/>
      <w:sz w:val="26"/>
      <w:szCs w:val="24"/>
      <w:lang w:val="en-US" w:eastAsia="en-US" w:bidi="ar-SA"/>
    </w:rPr>
  </w:style>
  <w:style w:type="paragraph" w:customStyle="1" w:styleId="SmallTextGaramond">
    <w:name w:val="Small Text Garamond"/>
    <w:basedOn w:val="Normal"/>
    <w:rsid w:val="008B67FB"/>
    <w:pPr>
      <w:widowControl w:val="0"/>
      <w:suppressAutoHyphens/>
      <w:contextualSpacing/>
    </w:pPr>
    <w:rPr>
      <w:rFonts w:eastAsia="Calibri"/>
      <w:szCs w:val="18"/>
    </w:rPr>
  </w:style>
  <w:style w:type="paragraph" w:customStyle="1" w:styleId="Taglines">
    <w:name w:val="Taglines"/>
    <w:basedOn w:val="Heading2"/>
    <w:rsid w:val="008B67FB"/>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8B67FB"/>
    <w:rPr>
      <w:rFonts w:cs="Arial"/>
      <w:bCs/>
      <w:iCs/>
      <w:szCs w:val="22"/>
      <w:lang w:val="en-US" w:eastAsia="en-US" w:bidi="ar-SA"/>
    </w:rPr>
  </w:style>
  <w:style w:type="paragraph" w:customStyle="1" w:styleId="listterm">
    <w:name w:val="listterm"/>
    <w:basedOn w:val="Normal"/>
    <w:rsid w:val="008B67FB"/>
    <w:pPr>
      <w:spacing w:before="100" w:beforeAutospacing="1" w:after="100" w:afterAutospacing="1"/>
    </w:pPr>
    <w:rPr>
      <w:rFonts w:eastAsia="Calibri"/>
      <w:sz w:val="24"/>
    </w:rPr>
  </w:style>
  <w:style w:type="character" w:customStyle="1" w:styleId="WW8Num2z0">
    <w:name w:val="WW8Num2z0"/>
    <w:rsid w:val="008B67FB"/>
    <w:rPr>
      <w:rFonts w:ascii="Garamond" w:hAnsi="Garamond"/>
    </w:rPr>
  </w:style>
  <w:style w:type="character" w:customStyle="1" w:styleId="WW8Num3z0">
    <w:name w:val="WW8Num3z0"/>
    <w:rsid w:val="008B67FB"/>
    <w:rPr>
      <w:rFonts w:ascii="Garamond" w:hAnsi="Garamond"/>
    </w:rPr>
  </w:style>
  <w:style w:type="character" w:customStyle="1" w:styleId="WW8Num4z1">
    <w:name w:val="WW8Num4z1"/>
    <w:rsid w:val="008B67FB"/>
    <w:rPr>
      <w:rFonts w:ascii="Garamond" w:hAnsi="Garamond"/>
    </w:rPr>
  </w:style>
  <w:style w:type="character" w:customStyle="1" w:styleId="WW8Num5z0">
    <w:name w:val="WW8Num5z0"/>
    <w:rsid w:val="008B67FB"/>
    <w:rPr>
      <w:rFonts w:ascii="Garamond" w:hAnsi="Garamond"/>
    </w:rPr>
  </w:style>
  <w:style w:type="character" w:customStyle="1" w:styleId="WW8Num6z0">
    <w:name w:val="WW8Num6z0"/>
    <w:rsid w:val="008B67FB"/>
    <w:rPr>
      <w:rFonts w:ascii="Symbol" w:hAnsi="Symbol"/>
    </w:rPr>
  </w:style>
  <w:style w:type="character" w:customStyle="1" w:styleId="WW8Num7z0">
    <w:name w:val="WW8Num7z0"/>
    <w:rsid w:val="008B67FB"/>
    <w:rPr>
      <w:rFonts w:ascii="Symbol" w:hAnsi="Symbol"/>
    </w:rPr>
  </w:style>
  <w:style w:type="character" w:customStyle="1" w:styleId="WW8Num8z0">
    <w:name w:val="WW8Num8z0"/>
    <w:rsid w:val="008B67FB"/>
    <w:rPr>
      <w:rFonts w:ascii="Symbol" w:hAnsi="Symbol"/>
    </w:rPr>
  </w:style>
  <w:style w:type="character" w:customStyle="1" w:styleId="WW8Num9z0">
    <w:name w:val="WW8Num9z0"/>
    <w:rsid w:val="008B67FB"/>
    <w:rPr>
      <w:rFonts w:ascii="Symbol" w:hAnsi="Symbol"/>
    </w:rPr>
  </w:style>
  <w:style w:type="character" w:customStyle="1" w:styleId="WW8Num10z0">
    <w:name w:val="WW8Num10z0"/>
    <w:rsid w:val="008B67FB"/>
    <w:rPr>
      <w:rFonts w:ascii="Garamond" w:hAnsi="Garamond"/>
    </w:rPr>
  </w:style>
  <w:style w:type="character" w:customStyle="1" w:styleId="WW8Num11z1">
    <w:name w:val="WW8Num11z1"/>
    <w:rsid w:val="008B67FB"/>
    <w:rPr>
      <w:rFonts w:ascii="Garamond" w:hAnsi="Garamond"/>
    </w:rPr>
  </w:style>
  <w:style w:type="character" w:customStyle="1" w:styleId="Absatz-Standardschriftart">
    <w:name w:val="Absatz-Standardschriftart"/>
    <w:rsid w:val="008B67FB"/>
  </w:style>
  <w:style w:type="character" w:customStyle="1" w:styleId="WW-Absatz-Standardschriftart">
    <w:name w:val="WW-Absatz-Standardschriftart"/>
    <w:rsid w:val="008B67FB"/>
  </w:style>
  <w:style w:type="character" w:customStyle="1" w:styleId="WW-Absatz-Standardschriftart1">
    <w:name w:val="WW-Absatz-Standardschriftart1"/>
    <w:rsid w:val="008B67FB"/>
  </w:style>
  <w:style w:type="character" w:customStyle="1" w:styleId="EndnoteCharacters">
    <w:name w:val="Endnote Characters"/>
    <w:basedOn w:val="DefaultParagraphFont"/>
    <w:rsid w:val="008B67FB"/>
    <w:rPr>
      <w:position w:val="0"/>
      <w:sz w:val="24"/>
      <w:vertAlign w:val="baseline"/>
    </w:rPr>
  </w:style>
  <w:style w:type="character" w:customStyle="1" w:styleId="WW8Num1z0">
    <w:name w:val="WW8Num1z0"/>
    <w:rsid w:val="008B67FB"/>
    <w:rPr>
      <w:rFonts w:ascii="Symbol" w:hAnsi="Symbol"/>
    </w:rPr>
  </w:style>
  <w:style w:type="character" w:customStyle="1" w:styleId="WW8Num1z2">
    <w:name w:val="WW8Num1z2"/>
    <w:rsid w:val="008B67FB"/>
    <w:rPr>
      <w:rFonts w:ascii="Courier New" w:hAnsi="Courier New"/>
    </w:rPr>
  </w:style>
  <w:style w:type="character" w:customStyle="1" w:styleId="WW8Num1z3">
    <w:name w:val="WW8Num1z3"/>
    <w:rsid w:val="008B67FB"/>
    <w:rPr>
      <w:rFonts w:ascii="Wingdings" w:hAnsi="Wingdings"/>
    </w:rPr>
  </w:style>
  <w:style w:type="character" w:customStyle="1" w:styleId="WW8Num11z0">
    <w:name w:val="WW8Num11z0"/>
    <w:rsid w:val="008B67FB"/>
    <w:rPr>
      <w:rFonts w:ascii="Symbol" w:hAnsi="Symbol"/>
    </w:rPr>
  </w:style>
  <w:style w:type="character" w:customStyle="1" w:styleId="WW8Num83z0">
    <w:name w:val="WW8Num83z0"/>
    <w:rsid w:val="008B67FB"/>
    <w:rPr>
      <w:rFonts w:ascii="Symbol" w:hAnsi="Symbol"/>
    </w:rPr>
  </w:style>
  <w:style w:type="character" w:customStyle="1" w:styleId="WW8Num83z1">
    <w:name w:val="WW8Num83z1"/>
    <w:rsid w:val="008B67FB"/>
    <w:rPr>
      <w:rFonts w:ascii="Courier New" w:hAnsi="Courier New"/>
    </w:rPr>
  </w:style>
  <w:style w:type="character" w:customStyle="1" w:styleId="WW8Num83z2">
    <w:name w:val="WW8Num83z2"/>
    <w:rsid w:val="008B67FB"/>
    <w:rPr>
      <w:rFonts w:ascii="Wingdings" w:hAnsi="Wingdings"/>
    </w:rPr>
  </w:style>
  <w:style w:type="character" w:customStyle="1" w:styleId="WW8Num89z0">
    <w:name w:val="WW8Num89z0"/>
    <w:rsid w:val="008B67FB"/>
    <w:rPr>
      <w:rFonts w:ascii="Symbol" w:hAnsi="Symbol"/>
      <w:sz w:val="20"/>
    </w:rPr>
  </w:style>
  <w:style w:type="character" w:customStyle="1" w:styleId="WW8Num90z0">
    <w:name w:val="WW8Num90z0"/>
    <w:rsid w:val="008B67FB"/>
    <w:rPr>
      <w:rFonts w:ascii="Times New Roman" w:eastAsia="Times New Roman" w:hAnsi="Times New Roman" w:cs="Times New Roman"/>
    </w:rPr>
  </w:style>
  <w:style w:type="character" w:customStyle="1" w:styleId="WW8Num92z0">
    <w:name w:val="WW8Num92z0"/>
    <w:rsid w:val="008B67FB"/>
    <w:rPr>
      <w:rFonts w:ascii="Symbol" w:eastAsia="Times New Roman" w:hAnsi="Symbol"/>
    </w:rPr>
  </w:style>
  <w:style w:type="character" w:customStyle="1" w:styleId="WW8Num92z1">
    <w:name w:val="WW8Num92z1"/>
    <w:rsid w:val="008B67FB"/>
    <w:rPr>
      <w:rFonts w:ascii="Courier New" w:hAnsi="Courier New"/>
    </w:rPr>
  </w:style>
  <w:style w:type="character" w:customStyle="1" w:styleId="WW8Num92z2">
    <w:name w:val="WW8Num92z2"/>
    <w:rsid w:val="008B67FB"/>
    <w:rPr>
      <w:rFonts w:ascii="Wingdings" w:hAnsi="Wingdings"/>
    </w:rPr>
  </w:style>
  <w:style w:type="character" w:customStyle="1" w:styleId="WW8Num92z3">
    <w:name w:val="WW8Num92z3"/>
    <w:rsid w:val="008B67FB"/>
    <w:rPr>
      <w:rFonts w:ascii="Symbol" w:hAnsi="Symbol"/>
    </w:rPr>
  </w:style>
  <w:style w:type="character" w:customStyle="1" w:styleId="WW8Num96z0">
    <w:name w:val="WW8Num96z0"/>
    <w:rsid w:val="008B67FB"/>
    <w:rPr>
      <w:rFonts w:ascii="Symbol" w:hAnsi="Symbol"/>
      <w:sz w:val="20"/>
    </w:rPr>
  </w:style>
  <w:style w:type="character" w:customStyle="1" w:styleId="WW8Num96z1">
    <w:name w:val="WW8Num96z1"/>
    <w:rsid w:val="008B67FB"/>
    <w:rPr>
      <w:rFonts w:ascii="Courier New" w:hAnsi="Courier New"/>
      <w:sz w:val="20"/>
    </w:rPr>
  </w:style>
  <w:style w:type="character" w:customStyle="1" w:styleId="WW8Num96z2">
    <w:name w:val="WW8Num96z2"/>
    <w:rsid w:val="008B67FB"/>
    <w:rPr>
      <w:rFonts w:ascii="Wingdings" w:hAnsi="Wingdings"/>
      <w:sz w:val="20"/>
    </w:rPr>
  </w:style>
  <w:style w:type="character" w:customStyle="1" w:styleId="WW8Num103z0">
    <w:name w:val="WW8Num103z0"/>
    <w:rsid w:val="008B67FB"/>
    <w:rPr>
      <w:rFonts w:ascii="Symbol" w:hAnsi="Symbol"/>
      <w:sz w:val="20"/>
    </w:rPr>
  </w:style>
  <w:style w:type="character" w:customStyle="1" w:styleId="WW8Num103z1">
    <w:name w:val="WW8Num103z1"/>
    <w:rsid w:val="008B67FB"/>
    <w:rPr>
      <w:rFonts w:ascii="Courier New" w:hAnsi="Courier New"/>
      <w:sz w:val="20"/>
    </w:rPr>
  </w:style>
  <w:style w:type="character" w:customStyle="1" w:styleId="WW8Num103z2">
    <w:name w:val="WW8Num103z2"/>
    <w:rsid w:val="008B67FB"/>
    <w:rPr>
      <w:rFonts w:ascii="Wingdings" w:hAnsi="Wingdings"/>
      <w:sz w:val="20"/>
    </w:rPr>
  </w:style>
  <w:style w:type="character" w:customStyle="1" w:styleId="WW8Num108z0">
    <w:name w:val="WW8Num108z0"/>
    <w:rsid w:val="008B67FB"/>
    <w:rPr>
      <w:rFonts w:ascii="Symbol" w:hAnsi="Symbol"/>
      <w:sz w:val="20"/>
    </w:rPr>
  </w:style>
  <w:style w:type="character" w:customStyle="1" w:styleId="WW8Num108z1">
    <w:name w:val="WW8Num108z1"/>
    <w:rsid w:val="008B67FB"/>
    <w:rPr>
      <w:rFonts w:ascii="Courier New" w:hAnsi="Courier New"/>
      <w:sz w:val="20"/>
    </w:rPr>
  </w:style>
  <w:style w:type="character" w:customStyle="1" w:styleId="WW8Num108z2">
    <w:name w:val="WW8Num108z2"/>
    <w:rsid w:val="008B67FB"/>
    <w:rPr>
      <w:rFonts w:ascii="Wingdings" w:hAnsi="Wingdings"/>
      <w:sz w:val="20"/>
    </w:rPr>
  </w:style>
  <w:style w:type="character" w:customStyle="1" w:styleId="WW8Num109z0">
    <w:name w:val="WW8Num109z0"/>
    <w:rsid w:val="008B67FB"/>
    <w:rPr>
      <w:rFonts w:ascii="Symbol" w:eastAsia="Times New Roman" w:hAnsi="Symbol"/>
    </w:rPr>
  </w:style>
  <w:style w:type="character" w:customStyle="1" w:styleId="WW8Num109z1">
    <w:name w:val="WW8Num109z1"/>
    <w:rsid w:val="008B67FB"/>
    <w:rPr>
      <w:rFonts w:ascii="Courier New" w:hAnsi="Courier New"/>
    </w:rPr>
  </w:style>
  <w:style w:type="character" w:customStyle="1" w:styleId="WW8Num109z2">
    <w:name w:val="WW8Num109z2"/>
    <w:rsid w:val="008B67FB"/>
    <w:rPr>
      <w:rFonts w:ascii="Wingdings" w:hAnsi="Wingdings"/>
    </w:rPr>
  </w:style>
  <w:style w:type="character" w:customStyle="1" w:styleId="WW8Num109z3">
    <w:name w:val="WW8Num109z3"/>
    <w:rsid w:val="008B67FB"/>
    <w:rPr>
      <w:rFonts w:ascii="Symbol" w:hAnsi="Symbol"/>
    </w:rPr>
  </w:style>
  <w:style w:type="character" w:customStyle="1" w:styleId="WW8Num111z0">
    <w:name w:val="WW8Num111z0"/>
    <w:rsid w:val="008B67FB"/>
    <w:rPr>
      <w:rFonts w:ascii="Symbol" w:hAnsi="Symbol"/>
      <w:sz w:val="20"/>
    </w:rPr>
  </w:style>
  <w:style w:type="character" w:customStyle="1" w:styleId="WW8Num111z1">
    <w:name w:val="WW8Num111z1"/>
    <w:rsid w:val="008B67FB"/>
    <w:rPr>
      <w:rFonts w:ascii="Courier New" w:hAnsi="Courier New"/>
      <w:sz w:val="20"/>
    </w:rPr>
  </w:style>
  <w:style w:type="character" w:customStyle="1" w:styleId="WW8Num111z2">
    <w:name w:val="WW8Num111z2"/>
    <w:rsid w:val="008B67FB"/>
    <w:rPr>
      <w:rFonts w:ascii="Wingdings" w:hAnsi="Wingdings"/>
      <w:sz w:val="20"/>
    </w:rPr>
  </w:style>
  <w:style w:type="character" w:customStyle="1" w:styleId="WW8Num117z0">
    <w:name w:val="WW8Num117z0"/>
    <w:rsid w:val="008B67FB"/>
    <w:rPr>
      <w:rFonts w:ascii="Symbol" w:eastAsia="Times New Roman" w:hAnsi="Symbol"/>
    </w:rPr>
  </w:style>
  <w:style w:type="character" w:customStyle="1" w:styleId="WW8Num117z1">
    <w:name w:val="WW8Num117z1"/>
    <w:rsid w:val="008B67FB"/>
    <w:rPr>
      <w:rFonts w:ascii="Courier New" w:hAnsi="Courier New"/>
    </w:rPr>
  </w:style>
  <w:style w:type="character" w:customStyle="1" w:styleId="WW8Num117z2">
    <w:name w:val="WW8Num117z2"/>
    <w:rsid w:val="008B67FB"/>
    <w:rPr>
      <w:rFonts w:ascii="Wingdings" w:hAnsi="Wingdings"/>
    </w:rPr>
  </w:style>
  <w:style w:type="character" w:customStyle="1" w:styleId="WW8Num117z3">
    <w:name w:val="WW8Num117z3"/>
    <w:rsid w:val="008B67FB"/>
    <w:rPr>
      <w:rFonts w:ascii="Symbol" w:hAnsi="Symbol"/>
    </w:rPr>
  </w:style>
  <w:style w:type="character" w:customStyle="1" w:styleId="WW8Num126z0">
    <w:name w:val="WW8Num126z0"/>
    <w:rsid w:val="008B67FB"/>
    <w:rPr>
      <w:rFonts w:ascii="Symbol" w:eastAsia="SimSun" w:hAnsi="Symbol"/>
    </w:rPr>
  </w:style>
  <w:style w:type="character" w:customStyle="1" w:styleId="WW8Num126z1">
    <w:name w:val="WW8Num126z1"/>
    <w:rsid w:val="008B67FB"/>
    <w:rPr>
      <w:rFonts w:ascii="Courier New" w:hAnsi="Courier New"/>
    </w:rPr>
  </w:style>
  <w:style w:type="character" w:customStyle="1" w:styleId="WW8Num126z2">
    <w:name w:val="WW8Num126z2"/>
    <w:rsid w:val="008B67FB"/>
    <w:rPr>
      <w:rFonts w:ascii="Wingdings" w:hAnsi="Wingdings"/>
    </w:rPr>
  </w:style>
  <w:style w:type="character" w:customStyle="1" w:styleId="WW8Num126z3">
    <w:name w:val="WW8Num126z3"/>
    <w:rsid w:val="008B67FB"/>
    <w:rPr>
      <w:rFonts w:ascii="Symbol" w:hAnsi="Symbol"/>
    </w:rPr>
  </w:style>
  <w:style w:type="character" w:customStyle="1" w:styleId="WW8Num128z0">
    <w:name w:val="WW8Num128z0"/>
    <w:rsid w:val="008B67FB"/>
    <w:rPr>
      <w:rFonts w:ascii="Symbol" w:eastAsia="Times New Roman" w:hAnsi="Symbol"/>
    </w:rPr>
  </w:style>
  <w:style w:type="character" w:customStyle="1" w:styleId="WW8Num128z1">
    <w:name w:val="WW8Num128z1"/>
    <w:rsid w:val="008B67FB"/>
    <w:rPr>
      <w:rFonts w:ascii="Courier New" w:hAnsi="Courier New"/>
    </w:rPr>
  </w:style>
  <w:style w:type="character" w:customStyle="1" w:styleId="WW8Num128z2">
    <w:name w:val="WW8Num128z2"/>
    <w:rsid w:val="008B67FB"/>
    <w:rPr>
      <w:rFonts w:ascii="Wingdings" w:hAnsi="Wingdings"/>
    </w:rPr>
  </w:style>
  <w:style w:type="character" w:customStyle="1" w:styleId="WW8Num128z3">
    <w:name w:val="WW8Num128z3"/>
    <w:rsid w:val="008B67FB"/>
    <w:rPr>
      <w:rFonts w:ascii="Symbol" w:hAnsi="Symbol"/>
    </w:rPr>
  </w:style>
  <w:style w:type="character" w:customStyle="1" w:styleId="WW8Num138z0">
    <w:name w:val="WW8Num138z0"/>
    <w:rsid w:val="008B67FB"/>
    <w:rPr>
      <w:rFonts w:ascii="Times-Italic" w:eastAsia="Times New Roman" w:hAnsi="Times-Italic"/>
    </w:rPr>
  </w:style>
  <w:style w:type="character" w:customStyle="1" w:styleId="WW8Num138z1">
    <w:name w:val="WW8Num138z1"/>
    <w:rsid w:val="008B67FB"/>
    <w:rPr>
      <w:rFonts w:ascii="Courier New" w:hAnsi="Courier New"/>
    </w:rPr>
  </w:style>
  <w:style w:type="character" w:customStyle="1" w:styleId="WW8Num138z2">
    <w:name w:val="WW8Num138z2"/>
    <w:rsid w:val="008B67FB"/>
    <w:rPr>
      <w:rFonts w:ascii="Wingdings" w:hAnsi="Wingdings"/>
    </w:rPr>
  </w:style>
  <w:style w:type="character" w:customStyle="1" w:styleId="WW8Num138z3">
    <w:name w:val="WW8Num138z3"/>
    <w:rsid w:val="008B67FB"/>
    <w:rPr>
      <w:rFonts w:ascii="Symbol" w:hAnsi="Symbol"/>
    </w:rPr>
  </w:style>
  <w:style w:type="character" w:customStyle="1" w:styleId="WW8Num143z0">
    <w:name w:val="WW8Num143z0"/>
    <w:rsid w:val="008B67FB"/>
    <w:rPr>
      <w:rFonts w:ascii="Times New Roman" w:eastAsia="Times New Roman" w:hAnsi="Times New Roman" w:cs="Times New Roman"/>
    </w:rPr>
  </w:style>
  <w:style w:type="character" w:customStyle="1" w:styleId="WW8Num148z0">
    <w:name w:val="WW8Num148z0"/>
    <w:rsid w:val="008B67FB"/>
    <w:rPr>
      <w:rFonts w:ascii="Symbol" w:hAnsi="Symbol"/>
      <w:sz w:val="20"/>
    </w:rPr>
  </w:style>
  <w:style w:type="character" w:customStyle="1" w:styleId="WW8Num148z1">
    <w:name w:val="WW8Num148z1"/>
    <w:rsid w:val="008B67FB"/>
    <w:rPr>
      <w:rFonts w:ascii="Courier New" w:hAnsi="Courier New"/>
      <w:sz w:val="20"/>
    </w:rPr>
  </w:style>
  <w:style w:type="character" w:customStyle="1" w:styleId="WW8Num148z2">
    <w:name w:val="WW8Num148z2"/>
    <w:rsid w:val="008B67FB"/>
    <w:rPr>
      <w:rFonts w:ascii="Wingdings" w:hAnsi="Wingdings"/>
      <w:sz w:val="20"/>
    </w:rPr>
  </w:style>
  <w:style w:type="character" w:customStyle="1" w:styleId="WW8Num151z0">
    <w:name w:val="WW8Num151z0"/>
    <w:rsid w:val="008B67FB"/>
    <w:rPr>
      <w:rFonts w:ascii="Times New Roman" w:eastAsia="Times New Roman" w:hAnsi="Times New Roman" w:cs="Times New Roman"/>
    </w:rPr>
  </w:style>
  <w:style w:type="character" w:customStyle="1" w:styleId="WW8Num152z0">
    <w:name w:val="WW8Num152z0"/>
    <w:rsid w:val="008B67FB"/>
    <w:rPr>
      <w:rFonts w:ascii="Symbol" w:hAnsi="Symbol"/>
      <w:sz w:val="20"/>
    </w:rPr>
  </w:style>
  <w:style w:type="character" w:customStyle="1" w:styleId="WW8Num152z1">
    <w:name w:val="WW8Num152z1"/>
    <w:rsid w:val="008B67FB"/>
    <w:rPr>
      <w:rFonts w:ascii="Courier New" w:hAnsi="Courier New"/>
      <w:sz w:val="20"/>
    </w:rPr>
  </w:style>
  <w:style w:type="character" w:customStyle="1" w:styleId="WW8Num152z2">
    <w:name w:val="WW8Num152z2"/>
    <w:rsid w:val="008B67FB"/>
    <w:rPr>
      <w:rFonts w:ascii="Wingdings" w:hAnsi="Wingdings"/>
      <w:sz w:val="20"/>
    </w:rPr>
  </w:style>
  <w:style w:type="character" w:customStyle="1" w:styleId="WW8Num153z0">
    <w:name w:val="WW8Num153z0"/>
    <w:rsid w:val="008B67FB"/>
    <w:rPr>
      <w:sz w:val="24"/>
    </w:rPr>
  </w:style>
  <w:style w:type="character" w:customStyle="1" w:styleId="WW8Num155z0">
    <w:name w:val="WW8Num155z0"/>
    <w:rsid w:val="008B67FB"/>
    <w:rPr>
      <w:rFonts w:ascii="Times New Roman" w:eastAsia="Times New Roman" w:hAnsi="Times New Roman" w:cs="Times New Roman"/>
    </w:rPr>
  </w:style>
  <w:style w:type="character" w:customStyle="1" w:styleId="WW8Num157z0">
    <w:name w:val="WW8Num157z0"/>
    <w:rsid w:val="008B67FB"/>
    <w:rPr>
      <w:rFonts w:ascii="Symbol" w:hAnsi="Symbol"/>
      <w:sz w:val="20"/>
    </w:rPr>
  </w:style>
  <w:style w:type="character" w:customStyle="1" w:styleId="WW8Num157z1">
    <w:name w:val="WW8Num157z1"/>
    <w:rsid w:val="008B67FB"/>
    <w:rPr>
      <w:rFonts w:ascii="Courier New" w:hAnsi="Courier New"/>
      <w:sz w:val="20"/>
    </w:rPr>
  </w:style>
  <w:style w:type="character" w:customStyle="1" w:styleId="WW8Num157z2">
    <w:name w:val="WW8Num157z2"/>
    <w:rsid w:val="008B67FB"/>
    <w:rPr>
      <w:rFonts w:ascii="Wingdings" w:hAnsi="Wingdings"/>
      <w:sz w:val="20"/>
    </w:rPr>
  </w:style>
  <w:style w:type="character" w:customStyle="1" w:styleId="WW8Num163z0">
    <w:name w:val="WW8Num163z0"/>
    <w:rsid w:val="008B67FB"/>
    <w:rPr>
      <w:rFonts w:ascii="Symbol" w:hAnsi="Symbol"/>
      <w:sz w:val="20"/>
    </w:rPr>
  </w:style>
  <w:style w:type="character" w:customStyle="1" w:styleId="WW8Num163z1">
    <w:name w:val="WW8Num163z1"/>
    <w:rsid w:val="008B67FB"/>
    <w:rPr>
      <w:rFonts w:ascii="Courier New" w:hAnsi="Courier New"/>
      <w:sz w:val="20"/>
    </w:rPr>
  </w:style>
  <w:style w:type="character" w:customStyle="1" w:styleId="WW8Num163z2">
    <w:name w:val="WW8Num163z2"/>
    <w:rsid w:val="008B67FB"/>
    <w:rPr>
      <w:rFonts w:ascii="Wingdings" w:hAnsi="Wingdings"/>
      <w:sz w:val="20"/>
    </w:rPr>
  </w:style>
  <w:style w:type="character" w:customStyle="1" w:styleId="WW8Num170z0">
    <w:name w:val="WW8Num170z0"/>
    <w:rsid w:val="008B67FB"/>
    <w:rPr>
      <w:rFonts w:ascii="Symbol" w:eastAsia="Times New Roman" w:hAnsi="Symbol"/>
    </w:rPr>
  </w:style>
  <w:style w:type="character" w:customStyle="1" w:styleId="WW8Num170z1">
    <w:name w:val="WW8Num170z1"/>
    <w:rsid w:val="008B67FB"/>
    <w:rPr>
      <w:rFonts w:ascii="Courier New" w:hAnsi="Courier New"/>
    </w:rPr>
  </w:style>
  <w:style w:type="character" w:customStyle="1" w:styleId="WW8Num170z2">
    <w:name w:val="WW8Num170z2"/>
    <w:rsid w:val="008B67FB"/>
    <w:rPr>
      <w:rFonts w:ascii="Wingdings" w:hAnsi="Wingdings"/>
    </w:rPr>
  </w:style>
  <w:style w:type="character" w:customStyle="1" w:styleId="WW8Num170z3">
    <w:name w:val="WW8Num170z3"/>
    <w:rsid w:val="008B67FB"/>
    <w:rPr>
      <w:rFonts w:ascii="Symbol" w:hAnsi="Symbol"/>
    </w:rPr>
  </w:style>
  <w:style w:type="character" w:customStyle="1" w:styleId="WW8Num177z0">
    <w:name w:val="WW8Num177z0"/>
    <w:rsid w:val="008B67FB"/>
    <w:rPr>
      <w:rFonts w:ascii="Symbol" w:hAnsi="Symbol"/>
      <w:sz w:val="20"/>
    </w:rPr>
  </w:style>
  <w:style w:type="character" w:customStyle="1" w:styleId="WW8Num177z1">
    <w:name w:val="WW8Num177z1"/>
    <w:rsid w:val="008B67FB"/>
    <w:rPr>
      <w:rFonts w:ascii="Courier New" w:hAnsi="Courier New"/>
      <w:sz w:val="20"/>
    </w:rPr>
  </w:style>
  <w:style w:type="character" w:customStyle="1" w:styleId="WW8Num177z2">
    <w:name w:val="WW8Num177z2"/>
    <w:rsid w:val="008B67FB"/>
    <w:rPr>
      <w:rFonts w:ascii="Wingdings" w:hAnsi="Wingdings"/>
      <w:sz w:val="20"/>
    </w:rPr>
  </w:style>
  <w:style w:type="character" w:customStyle="1" w:styleId="WW8Num181z0">
    <w:name w:val="WW8Num181z0"/>
    <w:rsid w:val="008B67FB"/>
    <w:rPr>
      <w:rFonts w:ascii="Symbol" w:eastAsia="Times New Roman" w:hAnsi="Symbol"/>
    </w:rPr>
  </w:style>
  <w:style w:type="character" w:customStyle="1" w:styleId="WW8Num181z1">
    <w:name w:val="WW8Num181z1"/>
    <w:rsid w:val="008B67FB"/>
    <w:rPr>
      <w:rFonts w:ascii="Courier New" w:hAnsi="Courier New"/>
    </w:rPr>
  </w:style>
  <w:style w:type="character" w:customStyle="1" w:styleId="WW8Num181z2">
    <w:name w:val="WW8Num181z2"/>
    <w:rsid w:val="008B67FB"/>
    <w:rPr>
      <w:rFonts w:ascii="Wingdings" w:hAnsi="Wingdings"/>
    </w:rPr>
  </w:style>
  <w:style w:type="character" w:customStyle="1" w:styleId="WW8Num181z3">
    <w:name w:val="WW8Num181z3"/>
    <w:rsid w:val="008B67FB"/>
    <w:rPr>
      <w:rFonts w:ascii="Symbol" w:hAnsi="Symbol"/>
    </w:rPr>
  </w:style>
  <w:style w:type="character" w:customStyle="1" w:styleId="WW8Num185z0">
    <w:name w:val="WW8Num185z0"/>
    <w:rsid w:val="008B67FB"/>
    <w:rPr>
      <w:rFonts w:ascii="Symbol" w:eastAsia="Times New Roman" w:hAnsi="Symbol"/>
    </w:rPr>
  </w:style>
  <w:style w:type="character" w:customStyle="1" w:styleId="WW8Num185z1">
    <w:name w:val="WW8Num185z1"/>
    <w:rsid w:val="008B67FB"/>
    <w:rPr>
      <w:rFonts w:ascii="Courier New" w:hAnsi="Courier New"/>
    </w:rPr>
  </w:style>
  <w:style w:type="character" w:customStyle="1" w:styleId="WW8Num185z2">
    <w:name w:val="WW8Num185z2"/>
    <w:rsid w:val="008B67FB"/>
    <w:rPr>
      <w:rFonts w:ascii="Wingdings" w:hAnsi="Wingdings"/>
    </w:rPr>
  </w:style>
  <w:style w:type="character" w:customStyle="1" w:styleId="WW8Num185z3">
    <w:name w:val="WW8Num185z3"/>
    <w:rsid w:val="008B67FB"/>
    <w:rPr>
      <w:rFonts w:ascii="Symbol" w:hAnsi="Symbol"/>
    </w:rPr>
  </w:style>
  <w:style w:type="character" w:customStyle="1" w:styleId="WW8Num186z0">
    <w:name w:val="WW8Num186z0"/>
    <w:rsid w:val="008B67FB"/>
    <w:rPr>
      <w:rFonts w:ascii="Symbol" w:hAnsi="Symbol"/>
      <w:sz w:val="20"/>
    </w:rPr>
  </w:style>
  <w:style w:type="character" w:customStyle="1" w:styleId="WW8Num186z1">
    <w:name w:val="WW8Num186z1"/>
    <w:rsid w:val="008B67FB"/>
    <w:rPr>
      <w:rFonts w:ascii="Courier New" w:hAnsi="Courier New"/>
      <w:sz w:val="20"/>
    </w:rPr>
  </w:style>
  <w:style w:type="character" w:customStyle="1" w:styleId="WW8Num186z2">
    <w:name w:val="WW8Num186z2"/>
    <w:rsid w:val="008B67FB"/>
    <w:rPr>
      <w:rFonts w:ascii="Wingdings" w:hAnsi="Wingdings"/>
      <w:sz w:val="20"/>
    </w:rPr>
  </w:style>
  <w:style w:type="character" w:customStyle="1" w:styleId="WW8Num192z0">
    <w:name w:val="WW8Num192z0"/>
    <w:rsid w:val="008B67FB"/>
    <w:rPr>
      <w:rFonts w:ascii="Symbol" w:hAnsi="Symbol"/>
    </w:rPr>
  </w:style>
  <w:style w:type="character" w:customStyle="1" w:styleId="WW8Num192z1">
    <w:name w:val="WW8Num192z1"/>
    <w:rsid w:val="008B67FB"/>
    <w:rPr>
      <w:rFonts w:ascii="Courier New" w:hAnsi="Courier New"/>
    </w:rPr>
  </w:style>
  <w:style w:type="character" w:customStyle="1" w:styleId="WW8Num192z2">
    <w:name w:val="WW8Num192z2"/>
    <w:rsid w:val="008B67FB"/>
    <w:rPr>
      <w:rFonts w:ascii="Wingdings" w:hAnsi="Wingdings"/>
    </w:rPr>
  </w:style>
  <w:style w:type="character" w:customStyle="1" w:styleId="WW8Num194z0">
    <w:name w:val="WW8Num194z0"/>
    <w:rsid w:val="008B67FB"/>
    <w:rPr>
      <w:rFonts w:ascii="Times-Roman" w:eastAsia="Times New Roman" w:hAnsi="Times-Roman"/>
      <w:i w:val="0"/>
    </w:rPr>
  </w:style>
  <w:style w:type="character" w:customStyle="1" w:styleId="WW8Num194z1">
    <w:name w:val="WW8Num194z1"/>
    <w:rsid w:val="008B67FB"/>
    <w:rPr>
      <w:rFonts w:ascii="Courier New" w:hAnsi="Courier New"/>
    </w:rPr>
  </w:style>
  <w:style w:type="character" w:customStyle="1" w:styleId="WW8Num194z2">
    <w:name w:val="WW8Num194z2"/>
    <w:rsid w:val="008B67FB"/>
    <w:rPr>
      <w:rFonts w:ascii="Wingdings" w:hAnsi="Wingdings"/>
    </w:rPr>
  </w:style>
  <w:style w:type="character" w:customStyle="1" w:styleId="WW8Num194z3">
    <w:name w:val="WW8Num194z3"/>
    <w:rsid w:val="008B67FB"/>
    <w:rPr>
      <w:rFonts w:ascii="Symbol" w:hAnsi="Symbol"/>
    </w:rPr>
  </w:style>
  <w:style w:type="character" w:customStyle="1" w:styleId="WW8Num203z0">
    <w:name w:val="WW8Num203z0"/>
    <w:rsid w:val="008B67FB"/>
    <w:rPr>
      <w:rFonts w:ascii="Wingdings" w:eastAsia="Times New Roman" w:hAnsi="Wingdings"/>
    </w:rPr>
  </w:style>
  <w:style w:type="character" w:customStyle="1" w:styleId="WW8Num203z1">
    <w:name w:val="WW8Num203z1"/>
    <w:rsid w:val="008B67FB"/>
    <w:rPr>
      <w:rFonts w:ascii="Courier New" w:hAnsi="Courier New"/>
    </w:rPr>
  </w:style>
  <w:style w:type="character" w:customStyle="1" w:styleId="WW8Num203z2">
    <w:name w:val="WW8Num203z2"/>
    <w:rsid w:val="008B67FB"/>
    <w:rPr>
      <w:rFonts w:ascii="Wingdings" w:hAnsi="Wingdings"/>
    </w:rPr>
  </w:style>
  <w:style w:type="character" w:customStyle="1" w:styleId="WW8Num203z3">
    <w:name w:val="WW8Num203z3"/>
    <w:rsid w:val="008B67FB"/>
    <w:rPr>
      <w:rFonts w:ascii="Symbol" w:hAnsi="Symbol"/>
    </w:rPr>
  </w:style>
  <w:style w:type="character" w:customStyle="1" w:styleId="WW8Num204z1">
    <w:name w:val="WW8Num204z1"/>
    <w:rsid w:val="008B67FB"/>
    <w:rPr>
      <w:b/>
    </w:rPr>
  </w:style>
  <w:style w:type="character" w:customStyle="1" w:styleId="WW8Num206z0">
    <w:name w:val="WW8Num206z0"/>
    <w:rsid w:val="008B67FB"/>
    <w:rPr>
      <w:rFonts w:ascii="Symbol" w:eastAsia="Times New Roman" w:hAnsi="Symbol"/>
    </w:rPr>
  </w:style>
  <w:style w:type="character" w:customStyle="1" w:styleId="WW8Num206z1">
    <w:name w:val="WW8Num206z1"/>
    <w:rsid w:val="008B67FB"/>
    <w:rPr>
      <w:rFonts w:ascii="Courier New" w:hAnsi="Courier New"/>
    </w:rPr>
  </w:style>
  <w:style w:type="character" w:customStyle="1" w:styleId="WW8Num206z2">
    <w:name w:val="WW8Num206z2"/>
    <w:rsid w:val="008B67FB"/>
    <w:rPr>
      <w:rFonts w:ascii="Wingdings" w:hAnsi="Wingdings"/>
    </w:rPr>
  </w:style>
  <w:style w:type="character" w:customStyle="1" w:styleId="WW8Num206z3">
    <w:name w:val="WW8Num206z3"/>
    <w:rsid w:val="008B67FB"/>
    <w:rPr>
      <w:rFonts w:ascii="Symbol" w:hAnsi="Symbol"/>
    </w:rPr>
  </w:style>
  <w:style w:type="character" w:customStyle="1" w:styleId="WW8Num207z0">
    <w:name w:val="WW8Num207z0"/>
    <w:rsid w:val="008B67FB"/>
    <w:rPr>
      <w:rFonts w:ascii="Symbol" w:hAnsi="Symbol"/>
      <w:sz w:val="20"/>
    </w:rPr>
  </w:style>
  <w:style w:type="character" w:customStyle="1" w:styleId="WW8Num213z0">
    <w:name w:val="WW8Num213z0"/>
    <w:rsid w:val="008B67FB"/>
    <w:rPr>
      <w:rFonts w:ascii="Symbol" w:hAnsi="Symbol"/>
      <w:sz w:val="20"/>
    </w:rPr>
  </w:style>
  <w:style w:type="character" w:customStyle="1" w:styleId="WW8Num214z0">
    <w:name w:val="WW8Num214z0"/>
    <w:rsid w:val="008B67FB"/>
    <w:rPr>
      <w:rFonts w:ascii="Symbol" w:hAnsi="Symbol"/>
    </w:rPr>
  </w:style>
  <w:style w:type="character" w:customStyle="1" w:styleId="WW8Num214z1">
    <w:name w:val="WW8Num214z1"/>
    <w:rsid w:val="008B67FB"/>
    <w:rPr>
      <w:rFonts w:ascii="Courier New" w:hAnsi="Courier New"/>
    </w:rPr>
  </w:style>
  <w:style w:type="character" w:customStyle="1" w:styleId="WW8Num220z0">
    <w:name w:val="WW8Num220z0"/>
    <w:rsid w:val="008B67FB"/>
    <w:rPr>
      <w:u w:val="single"/>
    </w:rPr>
  </w:style>
  <w:style w:type="character" w:customStyle="1" w:styleId="WW8Num228z0">
    <w:name w:val="WW8Num228z0"/>
    <w:rsid w:val="008B67FB"/>
    <w:rPr>
      <w:rFonts w:ascii="Symbol" w:hAnsi="Symbol"/>
      <w:sz w:val="20"/>
    </w:rPr>
  </w:style>
  <w:style w:type="character" w:customStyle="1" w:styleId="WW8Num228z1">
    <w:name w:val="WW8Num228z1"/>
    <w:rsid w:val="008B67FB"/>
    <w:rPr>
      <w:rFonts w:ascii="Courier New" w:hAnsi="Courier New"/>
      <w:sz w:val="20"/>
    </w:rPr>
  </w:style>
  <w:style w:type="character" w:customStyle="1" w:styleId="WW8Num228z2">
    <w:name w:val="WW8Num228z2"/>
    <w:rsid w:val="008B67FB"/>
    <w:rPr>
      <w:rFonts w:ascii="Wingdings" w:hAnsi="Wingdings"/>
      <w:sz w:val="20"/>
    </w:rPr>
  </w:style>
  <w:style w:type="character" w:customStyle="1" w:styleId="WW8Num236z0">
    <w:name w:val="WW8Num236z0"/>
    <w:rsid w:val="008B67FB"/>
    <w:rPr>
      <w:rFonts w:ascii="Symbol" w:eastAsia="Times New Roman" w:hAnsi="Symbol"/>
    </w:rPr>
  </w:style>
  <w:style w:type="character" w:customStyle="1" w:styleId="WW8Num236z1">
    <w:name w:val="WW8Num236z1"/>
    <w:rsid w:val="008B67FB"/>
    <w:rPr>
      <w:rFonts w:ascii="Courier New" w:hAnsi="Courier New"/>
    </w:rPr>
  </w:style>
  <w:style w:type="character" w:customStyle="1" w:styleId="WW8Num236z2">
    <w:name w:val="WW8Num236z2"/>
    <w:rsid w:val="008B67FB"/>
    <w:rPr>
      <w:rFonts w:ascii="Wingdings" w:hAnsi="Wingdings"/>
    </w:rPr>
  </w:style>
  <w:style w:type="character" w:customStyle="1" w:styleId="WW8Num236z3">
    <w:name w:val="WW8Num236z3"/>
    <w:rsid w:val="008B67FB"/>
    <w:rPr>
      <w:rFonts w:ascii="Symbol" w:hAnsi="Symbol"/>
    </w:rPr>
  </w:style>
  <w:style w:type="character" w:customStyle="1" w:styleId="WW8Num239z0">
    <w:name w:val="WW8Num239z0"/>
    <w:rsid w:val="008B67FB"/>
    <w:rPr>
      <w:rFonts w:ascii="Times New Roman" w:eastAsia="Times New Roman" w:hAnsi="Times New Roman" w:cs="Times New Roman"/>
    </w:rPr>
  </w:style>
  <w:style w:type="character" w:customStyle="1" w:styleId="WW8Num239z1">
    <w:name w:val="WW8Num239z1"/>
    <w:rsid w:val="008B67FB"/>
    <w:rPr>
      <w:rFonts w:ascii="Courier New" w:hAnsi="Courier New"/>
    </w:rPr>
  </w:style>
  <w:style w:type="character" w:customStyle="1" w:styleId="WW8Num239z2">
    <w:name w:val="WW8Num239z2"/>
    <w:rsid w:val="008B67FB"/>
    <w:rPr>
      <w:rFonts w:ascii="Wingdings" w:hAnsi="Wingdings"/>
    </w:rPr>
  </w:style>
  <w:style w:type="character" w:customStyle="1" w:styleId="WW8Num239z3">
    <w:name w:val="WW8Num239z3"/>
    <w:rsid w:val="008B67FB"/>
    <w:rPr>
      <w:rFonts w:ascii="Symbol" w:hAnsi="Symbol"/>
    </w:rPr>
  </w:style>
  <w:style w:type="character" w:customStyle="1" w:styleId="NumberingSymbols">
    <w:name w:val="Numbering Symbols"/>
    <w:rsid w:val="008B67FB"/>
    <w:rPr>
      <w:rFonts w:ascii="Garamond" w:hAnsi="Garamond"/>
    </w:rPr>
  </w:style>
  <w:style w:type="character" w:customStyle="1" w:styleId="Bullets">
    <w:name w:val="Bullets"/>
    <w:rsid w:val="008B67FB"/>
    <w:rPr>
      <w:rFonts w:ascii="StarSymbol" w:eastAsia="StarSymbol" w:hAnsi="StarSymbol" w:cs="StarSymbol"/>
      <w:sz w:val="18"/>
      <w:szCs w:val="18"/>
    </w:rPr>
  </w:style>
  <w:style w:type="paragraph" w:customStyle="1" w:styleId="NoteLevel1">
    <w:name w:val="Note Level 1"/>
    <w:basedOn w:val="Normal"/>
    <w:rsid w:val="008B67FB"/>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8B67FB"/>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8B67FB"/>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8B67FB"/>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8B67FB"/>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8B67FB"/>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8B67FB"/>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8B67FB"/>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8B67FB"/>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8B67FB"/>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8B67FB"/>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8B67FB"/>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8B67FB"/>
  </w:style>
  <w:style w:type="character" w:customStyle="1" w:styleId="quotedtooltip">
    <w:name w:val="quotedtooltip"/>
    <w:basedOn w:val="DefaultParagraphFont"/>
    <w:rsid w:val="008B67FB"/>
  </w:style>
  <w:style w:type="character" w:customStyle="1" w:styleId="quotedtooltipbox">
    <w:name w:val="quotedtooltipbox"/>
    <w:basedOn w:val="DefaultParagraphFont"/>
    <w:rsid w:val="008B67FB"/>
  </w:style>
  <w:style w:type="character" w:customStyle="1" w:styleId="mwlivequotes">
    <w:name w:val="mwlivequotes"/>
    <w:basedOn w:val="DefaultParagraphFont"/>
    <w:rsid w:val="008B67FB"/>
  </w:style>
  <w:style w:type="character" w:customStyle="1" w:styleId="lastlabel">
    <w:name w:val="lastlabel"/>
    <w:basedOn w:val="DefaultParagraphFont"/>
    <w:rsid w:val="008B67FB"/>
  </w:style>
  <w:style w:type="character" w:customStyle="1" w:styleId="lb07">
    <w:name w:val="lb07"/>
    <w:basedOn w:val="DefaultParagraphFont"/>
    <w:rsid w:val="008B67FB"/>
  </w:style>
  <w:style w:type="character" w:customStyle="1" w:styleId="qted">
    <w:name w:val="qted"/>
    <w:basedOn w:val="DefaultParagraphFont"/>
    <w:rsid w:val="008B67FB"/>
  </w:style>
  <w:style w:type="character" w:customStyle="1" w:styleId="t14">
    <w:name w:val="t14"/>
    <w:basedOn w:val="DefaultParagraphFont"/>
    <w:rsid w:val="008B67FB"/>
  </w:style>
  <w:style w:type="paragraph" w:customStyle="1" w:styleId="format-body">
    <w:name w:val="format-body"/>
    <w:basedOn w:val="Normal"/>
    <w:rsid w:val="008B67FB"/>
    <w:pPr>
      <w:spacing w:before="100" w:beforeAutospacing="1" w:after="100" w:afterAutospacing="1"/>
    </w:pPr>
    <w:rPr>
      <w:rFonts w:eastAsia="Calibri"/>
      <w:sz w:val="24"/>
    </w:rPr>
  </w:style>
  <w:style w:type="character" w:customStyle="1" w:styleId="nfakpe">
    <w:name w:val="nfakpe"/>
    <w:basedOn w:val="DefaultParagraphFont"/>
    <w:rsid w:val="008B67FB"/>
  </w:style>
  <w:style w:type="character" w:customStyle="1" w:styleId="DebateBlockCharChar">
    <w:name w:val="Debate Block Char Char"/>
    <w:basedOn w:val="DefaultParagraphFont"/>
    <w:rsid w:val="008B67FB"/>
    <w:rPr>
      <w:rFonts w:cs="Arial"/>
      <w:b/>
      <w:bCs/>
      <w:kern w:val="32"/>
      <w:sz w:val="36"/>
      <w:szCs w:val="32"/>
      <w:u w:val="single"/>
    </w:rPr>
  </w:style>
  <w:style w:type="character" w:customStyle="1" w:styleId="citsource">
    <w:name w:val="citsource"/>
    <w:basedOn w:val="DefaultParagraphFont"/>
    <w:rsid w:val="008B67FB"/>
  </w:style>
  <w:style w:type="character" w:customStyle="1" w:styleId="sc">
    <w:name w:val="sc"/>
    <w:basedOn w:val="DefaultParagraphFont"/>
    <w:rsid w:val="008B67FB"/>
  </w:style>
  <w:style w:type="character" w:customStyle="1" w:styleId="atime">
    <w:name w:val="atime"/>
    <w:basedOn w:val="DefaultParagraphFont"/>
    <w:rsid w:val="008B67FB"/>
  </w:style>
  <w:style w:type="paragraph" w:customStyle="1" w:styleId="unread">
    <w:name w:val="unread"/>
    <w:basedOn w:val="Normal"/>
    <w:rsid w:val="008B67FB"/>
    <w:rPr>
      <w:rFonts w:eastAsia="Calibri"/>
    </w:rPr>
  </w:style>
  <w:style w:type="character" w:customStyle="1" w:styleId="unreadChar">
    <w:name w:val="unread Char"/>
    <w:basedOn w:val="DefaultParagraphFont"/>
    <w:rsid w:val="008B67FB"/>
    <w:rPr>
      <w:szCs w:val="24"/>
      <w:lang w:val="en-US" w:eastAsia="en-US" w:bidi="ar-SA"/>
    </w:rPr>
  </w:style>
  <w:style w:type="paragraph" w:customStyle="1" w:styleId="cardunderlined0">
    <w:name w:val="card underlined"/>
    <w:basedOn w:val="Normal"/>
    <w:rsid w:val="008B67FB"/>
    <w:rPr>
      <w:rFonts w:ascii="Arial" w:eastAsia="Calibri" w:hAnsi="Arial"/>
      <w:u w:val="single"/>
    </w:rPr>
  </w:style>
  <w:style w:type="character" w:customStyle="1" w:styleId="Internetlink1">
    <w:name w:val="Internet link1"/>
    <w:rsid w:val="008B67FB"/>
    <w:rPr>
      <w:color w:val="000080"/>
      <w:u w:val="single"/>
    </w:rPr>
  </w:style>
  <w:style w:type="character" w:customStyle="1" w:styleId="underliningChar3">
    <w:name w:val="underlining Char"/>
    <w:basedOn w:val="DefaultParagraphFont"/>
    <w:rsid w:val="008B67FB"/>
    <w:rPr>
      <w:b/>
      <w:szCs w:val="24"/>
      <w:u w:val="single"/>
      <w:lang w:val="en-US" w:eastAsia="en-US" w:bidi="ar-SA"/>
    </w:rPr>
  </w:style>
  <w:style w:type="character" w:customStyle="1" w:styleId="notreadChar">
    <w:name w:val="not read Char"/>
    <w:basedOn w:val="DefaultParagraphFont"/>
    <w:rsid w:val="008B67FB"/>
    <w:rPr>
      <w:sz w:val="18"/>
      <w:szCs w:val="24"/>
      <w:lang w:val="en-US" w:eastAsia="en-US" w:bidi="ar-SA"/>
    </w:rPr>
  </w:style>
  <w:style w:type="character" w:customStyle="1" w:styleId="journalname">
    <w:name w:val="journalname"/>
    <w:basedOn w:val="DefaultParagraphFont"/>
    <w:rsid w:val="008B67FB"/>
  </w:style>
  <w:style w:type="character" w:customStyle="1" w:styleId="insideheadline">
    <w:name w:val="insideheadline"/>
    <w:basedOn w:val="DefaultParagraphFont"/>
    <w:rsid w:val="008B67FB"/>
  </w:style>
  <w:style w:type="paragraph" w:customStyle="1" w:styleId="article-text">
    <w:name w:val="article-text"/>
    <w:basedOn w:val="Normal"/>
    <w:rsid w:val="008B67FB"/>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8B67FB"/>
  </w:style>
  <w:style w:type="character" w:customStyle="1" w:styleId="mwlivequotesdowndelayed">
    <w:name w:val="mwlivequotes down delayed"/>
    <w:basedOn w:val="DefaultParagraphFont"/>
    <w:rsid w:val="008B67FB"/>
  </w:style>
  <w:style w:type="character" w:customStyle="1" w:styleId="shirttail">
    <w:name w:val="shirttail"/>
    <w:basedOn w:val="DefaultParagraphFont"/>
    <w:rsid w:val="008B67FB"/>
  </w:style>
  <w:style w:type="character" w:customStyle="1" w:styleId="definition">
    <w:name w:val="definition"/>
    <w:basedOn w:val="DefaultParagraphFont"/>
    <w:rsid w:val="008B67FB"/>
  </w:style>
  <w:style w:type="character" w:customStyle="1" w:styleId="CardTextCharCharChar">
    <w:name w:val="Card Text Char Char Char"/>
    <w:basedOn w:val="DefaultParagraphFont"/>
    <w:rsid w:val="008B67FB"/>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8B67FB"/>
    <w:rPr>
      <w:rFonts w:ascii="Arial Narrow" w:hAnsi="Arial Narrow"/>
      <w:sz w:val="18"/>
      <w:u w:val="single"/>
    </w:rPr>
  </w:style>
  <w:style w:type="character" w:customStyle="1" w:styleId="UnderlineStyleCharCharChar">
    <w:name w:val="Underline Style Char Char Char"/>
    <w:basedOn w:val="DefaultParagraphFont"/>
    <w:rsid w:val="008B67FB"/>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8B67FB"/>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8B67FB"/>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8B67FB"/>
    <w:rPr>
      <w:rFonts w:ascii="Arial" w:hAnsi="Arial" w:cs="Arial" w:hint="default"/>
      <w:b/>
      <w:bCs/>
      <w:color w:val="990000"/>
      <w:sz w:val="26"/>
      <w:szCs w:val="26"/>
    </w:rPr>
  </w:style>
  <w:style w:type="character" w:customStyle="1" w:styleId="bodytitle1">
    <w:name w:val="bodytitle1"/>
    <w:basedOn w:val="DefaultParagraphFont"/>
    <w:rsid w:val="008B67FB"/>
    <w:rPr>
      <w:rFonts w:ascii="Arial" w:hAnsi="Arial" w:cs="Arial" w:hint="default"/>
      <w:b/>
      <w:bCs/>
      <w:smallCaps w:val="0"/>
      <w:color w:val="000000"/>
      <w:sz w:val="28"/>
      <w:szCs w:val="28"/>
    </w:rPr>
  </w:style>
  <w:style w:type="paragraph" w:customStyle="1" w:styleId="style109">
    <w:name w:val="style109"/>
    <w:basedOn w:val="Normal"/>
    <w:rsid w:val="008B67FB"/>
    <w:pPr>
      <w:spacing w:before="100" w:beforeAutospacing="1" w:after="100" w:afterAutospacing="1"/>
    </w:pPr>
    <w:rPr>
      <w:rFonts w:eastAsia="Calibri"/>
      <w:sz w:val="24"/>
    </w:rPr>
  </w:style>
  <w:style w:type="paragraph" w:customStyle="1" w:styleId="style1100">
    <w:name w:val="style110"/>
    <w:basedOn w:val="Normal"/>
    <w:rsid w:val="008B67FB"/>
    <w:pPr>
      <w:spacing w:before="100" w:beforeAutospacing="1" w:after="100" w:afterAutospacing="1"/>
    </w:pPr>
    <w:rPr>
      <w:rFonts w:eastAsia="Calibri"/>
      <w:sz w:val="24"/>
    </w:rPr>
  </w:style>
  <w:style w:type="paragraph" w:customStyle="1" w:styleId="captionpaddingstyle114">
    <w:name w:val="captionpadding style114"/>
    <w:basedOn w:val="Normal"/>
    <w:rsid w:val="008B67FB"/>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8B67FB"/>
  </w:style>
  <w:style w:type="character" w:customStyle="1" w:styleId="style114style118">
    <w:name w:val="style114 style118"/>
    <w:basedOn w:val="DefaultParagraphFont"/>
    <w:rsid w:val="008B67FB"/>
  </w:style>
  <w:style w:type="paragraph" w:customStyle="1" w:styleId="mainstorybody">
    <w:name w:val="mainstorybody"/>
    <w:basedOn w:val="Normal"/>
    <w:rsid w:val="008B67FB"/>
    <w:pPr>
      <w:spacing w:before="100" w:beforeAutospacing="1" w:after="100" w:afterAutospacing="1"/>
    </w:pPr>
    <w:rPr>
      <w:rFonts w:eastAsia="Calibri"/>
      <w:sz w:val="24"/>
    </w:rPr>
  </w:style>
  <w:style w:type="character" w:customStyle="1" w:styleId="hint">
    <w:name w:val="hint"/>
    <w:basedOn w:val="DefaultParagraphFont"/>
    <w:rsid w:val="008B67FB"/>
  </w:style>
  <w:style w:type="character" w:customStyle="1" w:styleId="flw">
    <w:name w:val="flw"/>
    <w:basedOn w:val="DefaultParagraphFont"/>
    <w:rsid w:val="008B67FB"/>
  </w:style>
  <w:style w:type="character" w:customStyle="1" w:styleId="illustration">
    <w:name w:val="illustration"/>
    <w:basedOn w:val="DefaultParagraphFont"/>
    <w:rsid w:val="008B67FB"/>
  </w:style>
  <w:style w:type="paragraph" w:customStyle="1" w:styleId="ga">
    <w:name w:val="ga"/>
    <w:basedOn w:val="Normal"/>
    <w:rsid w:val="008B67FB"/>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8B67FB"/>
    <w:rPr>
      <w:rFonts w:ascii="Arial Narrow" w:hAnsi="Arial Narrow"/>
      <w:b/>
      <w:bCs/>
      <w:u w:val="thick"/>
    </w:rPr>
  </w:style>
  <w:style w:type="character" w:customStyle="1" w:styleId="subtitlesarticles1">
    <w:name w:val="subtitles_articles1"/>
    <w:basedOn w:val="DefaultParagraphFont"/>
    <w:rsid w:val="008B67FB"/>
    <w:rPr>
      <w:rFonts w:ascii="Verdana" w:hAnsi="Verdana" w:cs="Times New Roman"/>
      <w:b/>
      <w:bCs/>
      <w:color w:val="000000"/>
      <w:sz w:val="20"/>
      <w:szCs w:val="20"/>
    </w:rPr>
  </w:style>
  <w:style w:type="character" w:customStyle="1" w:styleId="fulstoryreporter">
    <w:name w:val="ful_storyreporter"/>
    <w:basedOn w:val="DefaultParagraphFont"/>
    <w:rsid w:val="008B67FB"/>
  </w:style>
  <w:style w:type="character" w:customStyle="1" w:styleId="editsection">
    <w:name w:val="editsection"/>
    <w:basedOn w:val="DefaultParagraphFont"/>
    <w:rsid w:val="008B67FB"/>
  </w:style>
  <w:style w:type="paragraph" w:customStyle="1" w:styleId="body-indent-60">
    <w:name w:val="body-indent-60"/>
    <w:basedOn w:val="Normal"/>
    <w:rsid w:val="008B67FB"/>
    <w:pPr>
      <w:spacing w:before="100" w:beforeAutospacing="1" w:after="100" w:afterAutospacing="1"/>
    </w:pPr>
    <w:rPr>
      <w:rFonts w:eastAsia="Calibri"/>
      <w:sz w:val="24"/>
    </w:rPr>
  </w:style>
  <w:style w:type="paragraph" w:customStyle="1" w:styleId="body-indent-60-start">
    <w:name w:val="body-indent-60-start"/>
    <w:basedOn w:val="Normal"/>
    <w:rsid w:val="008B67FB"/>
    <w:pPr>
      <w:spacing w:before="100" w:beforeAutospacing="1" w:after="100" w:afterAutospacing="1"/>
    </w:pPr>
    <w:rPr>
      <w:rFonts w:eastAsia="Calibri"/>
      <w:sz w:val="24"/>
    </w:rPr>
  </w:style>
  <w:style w:type="character" w:customStyle="1" w:styleId="StyleArial12ptBlack">
    <w:name w:val="Style Arial 12 pt Black"/>
    <w:basedOn w:val="DefaultParagraphFont"/>
    <w:rsid w:val="008B67FB"/>
    <w:rPr>
      <w:rFonts w:ascii="Garamond" w:hAnsi="Garamond"/>
      <w:color w:val="000000"/>
      <w:sz w:val="20"/>
      <w:u w:val="single"/>
    </w:rPr>
  </w:style>
  <w:style w:type="character" w:customStyle="1" w:styleId="StyleArialBlack">
    <w:name w:val="Style Arial Black"/>
    <w:basedOn w:val="DefaultParagraphFont"/>
    <w:rsid w:val="008B67FB"/>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8B67FB"/>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8B67FB"/>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8B67FB"/>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8B67FB"/>
    <w:rPr>
      <w:rFonts w:eastAsia="Times New Roman"/>
      <w:b/>
      <w:bCs/>
      <w:szCs w:val="24"/>
      <w:u w:val="thick"/>
    </w:rPr>
  </w:style>
  <w:style w:type="paragraph" w:customStyle="1" w:styleId="StyleSmallTimesNewRoman11pt">
    <w:name w:val="Style Small + Times New Roman 11 pt"/>
    <w:link w:val="StyleSmallTimesNewRoman11ptChar"/>
    <w:rsid w:val="008B67FB"/>
    <w:rPr>
      <w:rFonts w:eastAsia="Times New Roman"/>
      <w:szCs w:val="24"/>
    </w:rPr>
  </w:style>
  <w:style w:type="character" w:customStyle="1" w:styleId="StyleSmallTimesNewRoman11ptChar">
    <w:name w:val="Style Small + Times New Roman 11 pt Char"/>
    <w:basedOn w:val="DefaultParagraphFont"/>
    <w:link w:val="StyleSmallTimesNewRoman11pt"/>
    <w:rsid w:val="008B67FB"/>
    <w:rPr>
      <w:rFonts w:eastAsia="Times New Roman"/>
      <w:szCs w:val="24"/>
    </w:rPr>
  </w:style>
  <w:style w:type="paragraph" w:customStyle="1" w:styleId="StyleSmallTimesNewRoman11ptThickunderline">
    <w:name w:val="Style Small + Times New Roman 11 pt Thick underline"/>
    <w:link w:val="StyleSmallTimesNewRoman11ptThickunderlineChar"/>
    <w:rsid w:val="008B67FB"/>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8B67FB"/>
    <w:rPr>
      <w:rFonts w:eastAsia="Times New Roman"/>
      <w:szCs w:val="24"/>
      <w:u w:val="thick"/>
    </w:rPr>
  </w:style>
  <w:style w:type="character" w:customStyle="1" w:styleId="Style11ptBorderSinglesolidlineAuto05ptLinewidth">
    <w:name w:val="Style 11 pt Border: : (Single solid line Auto  0.5 pt Line width)"/>
    <w:rsid w:val="008B67FB"/>
    <w:rPr>
      <w:sz w:val="20"/>
      <w:bdr w:val="single" w:sz="4" w:space="0" w:color="auto" w:frame="1"/>
    </w:rPr>
  </w:style>
  <w:style w:type="character" w:customStyle="1" w:styleId="StyleUnderlineChar6CharCharCharCharCharCharCharChar11">
    <w:name w:val="Style Underline Char6 Char Char Char Char Char Char Char Char + 11 ..."/>
    <w:rsid w:val="008B67F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B67F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B67F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B67FB"/>
    <w:rPr>
      <w:sz w:val="20"/>
      <w:szCs w:val="24"/>
      <w:u w:val="single"/>
      <w:bdr w:val="single" w:sz="4" w:space="0" w:color="auto"/>
      <w:lang w:val="en-US" w:eastAsia="en-US" w:bidi="ar-SA"/>
    </w:rPr>
  </w:style>
  <w:style w:type="character" w:customStyle="1" w:styleId="StyleLatinGaramondUnderline">
    <w:name w:val="Style (Latin) Garamond Underline"/>
    <w:rsid w:val="008B67FB"/>
    <w:rPr>
      <w:rFonts w:ascii="Times New Roman" w:hAnsi="Times New Roman"/>
      <w:sz w:val="20"/>
      <w:u w:val="single"/>
    </w:rPr>
  </w:style>
  <w:style w:type="character" w:customStyle="1" w:styleId="StyleLatinGaramond">
    <w:name w:val="Style (Latin) Garamond"/>
    <w:rsid w:val="008B67FB"/>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8B67FB"/>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8B67FB"/>
    <w:rPr>
      <w:rFonts w:ascii="Times" w:eastAsia="Times New Roman" w:hAnsi="Times" w:cs="Arial"/>
      <w:szCs w:val="28"/>
      <w:u w:val="single"/>
    </w:rPr>
  </w:style>
  <w:style w:type="paragraph" w:customStyle="1" w:styleId="HeaderStyle">
    <w:name w:val="Header Style"/>
    <w:basedOn w:val="Normal"/>
    <w:rsid w:val="008B67FB"/>
    <w:pPr>
      <w:jc w:val="center"/>
    </w:pPr>
    <w:rPr>
      <w:rFonts w:eastAsia="Times New Roman"/>
      <w:b/>
      <w:sz w:val="24"/>
      <w:szCs w:val="20"/>
      <w:u w:val="single"/>
    </w:rPr>
  </w:style>
  <w:style w:type="character" w:customStyle="1" w:styleId="CardChar21">
    <w:name w:val="Card Char2"/>
    <w:basedOn w:val="DefaultParagraphFont"/>
    <w:rsid w:val="008B67FB"/>
    <w:rPr>
      <w:rFonts w:ascii="Times New Roman" w:eastAsia="Times New Roman" w:hAnsi="Times New Roman" w:cs="Times New Roman"/>
      <w:bCs/>
      <w:color w:val="000000"/>
      <w:sz w:val="20"/>
      <w:szCs w:val="20"/>
    </w:rPr>
  </w:style>
  <w:style w:type="character" w:customStyle="1" w:styleId="A17">
    <w:name w:val="A17"/>
    <w:rsid w:val="008B67FB"/>
    <w:rPr>
      <w:rFonts w:cs="Baskerville"/>
      <w:color w:val="000000"/>
      <w:sz w:val="12"/>
      <w:szCs w:val="12"/>
    </w:rPr>
  </w:style>
  <w:style w:type="paragraph" w:customStyle="1" w:styleId="Pa19">
    <w:name w:val="Pa19"/>
    <w:basedOn w:val="Normal"/>
    <w:next w:val="Normal"/>
    <w:rsid w:val="008B67F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8B67FB"/>
    <w:pPr>
      <w:autoSpaceDE w:val="0"/>
      <w:autoSpaceDN w:val="0"/>
      <w:adjustRightInd w:val="0"/>
      <w:spacing w:line="441" w:lineRule="atLeast"/>
    </w:pPr>
    <w:rPr>
      <w:rFonts w:ascii="Baskerville" w:eastAsia="Times New Roman" w:hAnsi="Baskerville"/>
      <w:sz w:val="24"/>
    </w:rPr>
  </w:style>
  <w:style w:type="character" w:customStyle="1" w:styleId="A14">
    <w:name w:val="A14"/>
    <w:rsid w:val="008B67FB"/>
    <w:rPr>
      <w:rFonts w:ascii="Frutiger 45 Light" w:hAnsi="Frutiger 45 Light" w:cs="Frutiger 45 Light"/>
      <w:b/>
      <w:bCs/>
      <w:i/>
      <w:iCs/>
      <w:color w:val="000000"/>
      <w:sz w:val="36"/>
      <w:szCs w:val="36"/>
    </w:rPr>
  </w:style>
  <w:style w:type="character" w:customStyle="1" w:styleId="A20">
    <w:name w:val="A20"/>
    <w:rsid w:val="008B67FB"/>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8B67FB"/>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8B67FB"/>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8B67FB"/>
    <w:rPr>
      <w:rFonts w:cs="Arial"/>
      <w:b/>
      <w:bCs/>
      <w:sz w:val="24"/>
      <w:szCs w:val="26"/>
      <w:lang w:val="en-US" w:eastAsia="en-US" w:bidi="ar-SA"/>
    </w:rPr>
  </w:style>
  <w:style w:type="character" w:customStyle="1" w:styleId="brief-smalltext0">
    <w:name w:val="brief-smalltext"/>
    <w:basedOn w:val="DefaultParagraphFont"/>
    <w:rsid w:val="008B67FB"/>
  </w:style>
  <w:style w:type="paragraph" w:customStyle="1" w:styleId="Coverintroduction">
    <w:name w:val="Cover introduction"/>
    <w:basedOn w:val="Default"/>
    <w:next w:val="Default"/>
    <w:rsid w:val="008B67FB"/>
    <w:rPr>
      <w:rFonts w:ascii="Arial" w:eastAsia="Times New Roman" w:hAnsi="Arial"/>
      <w:color w:val="auto"/>
    </w:rPr>
  </w:style>
  <w:style w:type="character" w:customStyle="1" w:styleId="style53">
    <w:name w:val="style5"/>
    <w:basedOn w:val="DefaultParagraphFont"/>
    <w:rsid w:val="008B67FB"/>
  </w:style>
  <w:style w:type="character" w:customStyle="1" w:styleId="TagCharCharCharCharCharChar">
    <w:name w:val="Tag Char Char Char Char Char Char"/>
    <w:rsid w:val="008B67FB"/>
    <w:rPr>
      <w:rFonts w:cs="Arial"/>
      <w:b/>
      <w:bCs/>
      <w:sz w:val="24"/>
      <w:szCs w:val="26"/>
      <w:lang w:val="en-US" w:eastAsia="en-US" w:bidi="ar-SA"/>
    </w:rPr>
  </w:style>
  <w:style w:type="character" w:customStyle="1" w:styleId="pmterms3">
    <w:name w:val="pmterms3"/>
    <w:basedOn w:val="DefaultParagraphFont"/>
    <w:rsid w:val="008B67FB"/>
  </w:style>
  <w:style w:type="character" w:customStyle="1" w:styleId="interiorheadline">
    <w:name w:val="interiorheadline"/>
    <w:basedOn w:val="DefaultParagraphFont"/>
    <w:rsid w:val="008B67FB"/>
  </w:style>
  <w:style w:type="character" w:customStyle="1" w:styleId="Heading31CharCharCharChar1">
    <w:name w:val="Heading 31 Char Char Char Char1"/>
    <w:rsid w:val="008B67FB"/>
    <w:rPr>
      <w:rFonts w:cs="Arial"/>
      <w:b/>
      <w:bCs/>
      <w:sz w:val="24"/>
      <w:szCs w:val="26"/>
      <w:lang w:val="en-US" w:eastAsia="en-US" w:bidi="ar-SA"/>
    </w:rPr>
  </w:style>
  <w:style w:type="character" w:customStyle="1" w:styleId="Heading31CharCharChar">
    <w:name w:val="Heading 31 Char Char Char"/>
    <w:rsid w:val="008B67FB"/>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8B67FB"/>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8B67FB"/>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8B67FB"/>
    <w:rPr>
      <w:rFonts w:eastAsia="MS Mincho"/>
      <w:b/>
      <w:u w:val="single"/>
    </w:rPr>
  </w:style>
  <w:style w:type="character" w:customStyle="1" w:styleId="BoldandUnderlineCharChar1CharChar">
    <w:name w:val="Bold and Underline Char Char1 Char Char"/>
    <w:basedOn w:val="DefaultParagraphFont"/>
    <w:link w:val="BoldandUnderlineCharChar1Char"/>
    <w:rsid w:val="008B67FB"/>
    <w:rPr>
      <w:rFonts w:ascii="Calibri" w:eastAsia="MS Mincho" w:hAnsi="Calibri"/>
      <w:b/>
      <w:u w:val="single"/>
    </w:rPr>
  </w:style>
  <w:style w:type="character" w:customStyle="1" w:styleId="author-bio-box">
    <w:name w:val="author-bio-box"/>
    <w:basedOn w:val="DefaultParagraphFont"/>
    <w:rsid w:val="008B67FB"/>
  </w:style>
  <w:style w:type="character" w:customStyle="1" w:styleId="CharCharCharCharChar">
    <w:name w:val="Char Char Char Char Char"/>
    <w:aliases w:val="Char Char Char Char,Char Char Char Char Char Char Char1,Heading 2 Char1 Char Char Char Char Char Char"/>
    <w:basedOn w:val="DefaultParagraphFont"/>
    <w:rsid w:val="008B67FB"/>
    <w:rPr>
      <w:rFonts w:cs="Arial"/>
      <w:b/>
      <w:bCs/>
      <w:iCs/>
      <w:sz w:val="24"/>
      <w:szCs w:val="28"/>
      <w:lang w:val="en-US" w:eastAsia="en-US" w:bidi="ar-SA"/>
    </w:rPr>
  </w:style>
  <w:style w:type="character" w:customStyle="1" w:styleId="SmalltextChar">
    <w:name w:val="Small text Char"/>
    <w:aliases w:val="Quote1 Char1"/>
    <w:link w:val="Smalltext"/>
    <w:rsid w:val="008B67FB"/>
    <w:rPr>
      <w:rFonts w:ascii="Calibri" w:eastAsia="Times New Roman" w:hAnsi="Calibri"/>
      <w:color w:val="000000"/>
    </w:rPr>
  </w:style>
  <w:style w:type="character" w:customStyle="1" w:styleId="SubtitleChar2">
    <w:name w:val="Subtitle Char2"/>
    <w:basedOn w:val="DefaultParagraphFont"/>
    <w:uiPriority w:val="11"/>
    <w:rsid w:val="008B67FB"/>
    <w:rPr>
      <w:rFonts w:eastAsiaTheme="minorEastAsia"/>
      <w:color w:val="5A5A5A" w:themeColor="text1" w:themeTint="A5"/>
      <w:spacing w:val="15"/>
    </w:rPr>
  </w:style>
  <w:style w:type="paragraph" w:customStyle="1" w:styleId="blocktitle5">
    <w:name w:val="block title"/>
    <w:basedOn w:val="Normal"/>
    <w:autoRedefine/>
    <w:qFormat/>
    <w:rsid w:val="008B67FB"/>
    <w:pPr>
      <w:spacing w:after="240"/>
      <w:jc w:val="center"/>
      <w:outlineLvl w:val="0"/>
    </w:pPr>
    <w:rPr>
      <w:rFonts w:eastAsia="Calibri"/>
      <w:b/>
      <w:caps/>
      <w:sz w:val="28"/>
      <w:szCs w:val="28"/>
      <w:lang w:val="es-ES"/>
    </w:rPr>
  </w:style>
  <w:style w:type="paragraph" w:customStyle="1" w:styleId="type">
    <w:name w:val="type"/>
    <w:basedOn w:val="Normal"/>
    <w:qFormat/>
    <w:rsid w:val="008B67FB"/>
    <w:pPr>
      <w:spacing w:before="100" w:beforeAutospacing="1" w:after="100" w:afterAutospacing="1"/>
    </w:pPr>
    <w:rPr>
      <w:rFonts w:eastAsia="Times New Roman"/>
    </w:rPr>
  </w:style>
  <w:style w:type="character" w:customStyle="1" w:styleId="abodyblack3">
    <w:name w:val="abodyblack3"/>
    <w:basedOn w:val="DefaultParagraphFont"/>
    <w:rsid w:val="008B67FB"/>
  </w:style>
  <w:style w:type="character" w:customStyle="1" w:styleId="cit-first-element">
    <w:name w:val="cit-first-element"/>
    <w:basedOn w:val="DefaultParagraphFont"/>
    <w:rsid w:val="008B67FB"/>
  </w:style>
  <w:style w:type="character" w:customStyle="1" w:styleId="StyleThickunderline1">
    <w:name w:val="Style Thick underline1"/>
    <w:basedOn w:val="DefaultParagraphFont"/>
    <w:rsid w:val="008B67FB"/>
    <w:rPr>
      <w:u w:val="single"/>
    </w:rPr>
  </w:style>
  <w:style w:type="character" w:customStyle="1" w:styleId="UnderlineChar5">
    <w:name w:val="UnderlineChar"/>
    <w:rsid w:val="008B67FB"/>
    <w:rPr>
      <w:sz w:val="24"/>
      <w:u w:val="single"/>
      <w:shd w:val="clear" w:color="auto" w:fill="auto"/>
    </w:rPr>
  </w:style>
  <w:style w:type="paragraph" w:customStyle="1" w:styleId="Tag21">
    <w:name w:val="Tag21"/>
    <w:basedOn w:val="Normal"/>
    <w:qFormat/>
    <w:rsid w:val="008B67FB"/>
    <w:rPr>
      <w:rFonts w:ascii="Arial" w:eastAsia="Times New Roman" w:hAnsi="Arial" w:cs="Arial"/>
      <w:b/>
      <w:sz w:val="24"/>
    </w:rPr>
  </w:style>
  <w:style w:type="character" w:customStyle="1" w:styleId="Bodytext10NotItalic">
    <w:name w:val="Body text (10) + Not Italic"/>
    <w:basedOn w:val="Bodytext100"/>
    <w:uiPriority w:val="99"/>
    <w:rsid w:val="008B67FB"/>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8B67FB"/>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8B67FB"/>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8B67FB"/>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8B67FB"/>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8B67FB"/>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8B67F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8B67FB"/>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8B67FB"/>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8B67FB"/>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8B67FB"/>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8B67FB"/>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8B67FB"/>
  </w:style>
  <w:style w:type="paragraph" w:customStyle="1" w:styleId="leader">
    <w:name w:val="leader"/>
    <w:basedOn w:val="Normal"/>
    <w:rsid w:val="008B67FB"/>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8B67FB"/>
  </w:style>
  <w:style w:type="character" w:customStyle="1" w:styleId="m5776082503052064917gmail-style13ptbold">
    <w:name w:val="m_5776082503052064917gmail-style13ptbold"/>
    <w:basedOn w:val="DefaultParagraphFont"/>
    <w:rsid w:val="008B67FB"/>
  </w:style>
  <w:style w:type="character" w:customStyle="1" w:styleId="m5776082503052064917gmail-styleunderline">
    <w:name w:val="m_5776082503052064917gmail-styleunderline"/>
    <w:basedOn w:val="DefaultParagraphFont"/>
    <w:rsid w:val="008B67FB"/>
  </w:style>
  <w:style w:type="paragraph" w:customStyle="1" w:styleId="DateTime0">
    <w:name w:val="DateTime"/>
    <w:basedOn w:val="Normal"/>
    <w:link w:val="DateTimeChar"/>
    <w:autoRedefine/>
    <w:uiPriority w:val="4"/>
    <w:qFormat/>
    <w:rsid w:val="008B67FB"/>
    <w:rPr>
      <w:rFonts w:ascii="Arial" w:hAnsi="Arial" w:cs="Arial"/>
    </w:rPr>
  </w:style>
  <w:style w:type="character" w:customStyle="1" w:styleId="DateTimeChar">
    <w:name w:val="DateTime Char"/>
    <w:basedOn w:val="DefaultParagraphFont"/>
    <w:link w:val="DateTime0"/>
    <w:uiPriority w:val="4"/>
    <w:rsid w:val="008B67FB"/>
    <w:rPr>
      <w:rFonts w:ascii="Arial" w:hAnsi="Arial" w:cs="Arial"/>
    </w:rPr>
  </w:style>
  <w:style w:type="paragraph" w:customStyle="1" w:styleId="Lecture">
    <w:name w:val="Lecture"/>
    <w:next w:val="BodyText"/>
    <w:link w:val="LectureChar"/>
    <w:autoRedefine/>
    <w:uiPriority w:val="4"/>
    <w:qFormat/>
    <w:rsid w:val="008B67FB"/>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8B67FB"/>
    <w:rPr>
      <w:rFonts w:ascii="Arial" w:hAnsi="Arial" w:cs="Arial"/>
      <w:spacing w:val="-10"/>
      <w:sz w:val="16"/>
    </w:rPr>
  </w:style>
  <w:style w:type="paragraph" w:customStyle="1" w:styleId="BreakTag">
    <w:name w:val="Break Tag"/>
    <w:basedOn w:val="Normal"/>
    <w:autoRedefine/>
    <w:uiPriority w:val="4"/>
    <w:qFormat/>
    <w:rsid w:val="008B67FB"/>
    <w:pPr>
      <w:spacing w:before="240"/>
    </w:pPr>
    <w:rPr>
      <w:rFonts w:ascii="Arial" w:hAnsi="Arial" w:cs="Arial"/>
      <w:b/>
    </w:rPr>
  </w:style>
  <w:style w:type="paragraph" w:customStyle="1" w:styleId="BreakBlock">
    <w:name w:val="Break Block"/>
    <w:basedOn w:val="Normal"/>
    <w:link w:val="BreakBlockChar"/>
    <w:autoRedefine/>
    <w:qFormat/>
    <w:rsid w:val="008B67F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B67FB"/>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8B67FB"/>
    <w:rPr>
      <w:rFonts w:asciiTheme="minorHAnsi" w:hAnsiTheme="minorHAnsi"/>
      <w:b/>
      <w:u w:val="single"/>
    </w:rPr>
  </w:style>
  <w:style w:type="character" w:customStyle="1" w:styleId="Reduce8ptCharChar">
    <w:name w:val="Reduce 8pt Char Char"/>
    <w:basedOn w:val="DefaultParagraphFont"/>
    <w:link w:val="Reduce8pt"/>
    <w:rsid w:val="008B67FB"/>
    <w:rPr>
      <w:sz w:val="16"/>
    </w:rPr>
  </w:style>
  <w:style w:type="paragraph" w:customStyle="1" w:styleId="Reduce8pt">
    <w:name w:val="Reduce 8pt"/>
    <w:basedOn w:val="Normal"/>
    <w:link w:val="Reduce8ptCharChar"/>
    <w:qFormat/>
    <w:rsid w:val="008B67FB"/>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8B67FB"/>
    <w:rPr>
      <w:color w:val="2B579A"/>
      <w:shd w:val="clear" w:color="auto" w:fill="E6E6E6"/>
    </w:rPr>
  </w:style>
  <w:style w:type="character" w:customStyle="1" w:styleId="m6370699461968006786gmail-styleunderline">
    <w:name w:val="m_6370699461968006786gmail-styleunderline"/>
    <w:basedOn w:val="DefaultParagraphFont"/>
    <w:rsid w:val="008B67FB"/>
  </w:style>
  <w:style w:type="character" w:customStyle="1" w:styleId="Mention2">
    <w:name w:val="Mention2"/>
    <w:basedOn w:val="DefaultParagraphFont"/>
    <w:uiPriority w:val="99"/>
    <w:semiHidden/>
    <w:unhideWhenUsed/>
    <w:rsid w:val="008B67FB"/>
    <w:rPr>
      <w:color w:val="2B579A"/>
      <w:shd w:val="clear" w:color="auto" w:fill="E6E6E6"/>
    </w:rPr>
  </w:style>
  <w:style w:type="paragraph" w:customStyle="1" w:styleId="FlashTag">
    <w:name w:val="FlashTag"/>
    <w:basedOn w:val="Normal"/>
    <w:link w:val="FlashTagChar"/>
    <w:autoRedefine/>
    <w:uiPriority w:val="4"/>
    <w:qFormat/>
    <w:rsid w:val="008B67FB"/>
    <w:rPr>
      <w:rFonts w:asciiTheme="majorHAnsi" w:hAnsiTheme="majorHAnsi" w:cs="Arial"/>
      <w:b/>
      <w:sz w:val="28"/>
    </w:rPr>
  </w:style>
  <w:style w:type="character" w:customStyle="1" w:styleId="FlashTagChar">
    <w:name w:val="FlashTag Char"/>
    <w:basedOn w:val="DefaultParagraphFont"/>
    <w:link w:val="FlashTag"/>
    <w:uiPriority w:val="4"/>
    <w:rsid w:val="008B67FB"/>
    <w:rPr>
      <w:rFonts w:asciiTheme="majorHAnsi" w:hAnsiTheme="majorHAnsi" w:cs="Arial"/>
      <w:b/>
      <w:sz w:val="28"/>
    </w:rPr>
  </w:style>
  <w:style w:type="paragraph" w:customStyle="1" w:styleId="Warrant">
    <w:name w:val="Warrant"/>
    <w:autoRedefine/>
    <w:uiPriority w:val="4"/>
    <w:qFormat/>
    <w:rsid w:val="008B67FB"/>
    <w:pPr>
      <w:ind w:left="720"/>
    </w:pPr>
    <w:rPr>
      <w:rFonts w:ascii="Calibri" w:hAnsi="Calibri" w:cs="Arial"/>
    </w:rPr>
  </w:style>
  <w:style w:type="character" w:customStyle="1" w:styleId="m-8793234324905335251gmail-style13ptbold">
    <w:name w:val="m_-8793234324905335251gmail-style13ptbold"/>
    <w:basedOn w:val="DefaultParagraphFont"/>
    <w:rsid w:val="008B67FB"/>
  </w:style>
  <w:style w:type="character" w:customStyle="1" w:styleId="m3965771245576658108gmail-styleunderline">
    <w:name w:val="m_3965771245576658108gmail-styleunderline"/>
    <w:basedOn w:val="DefaultParagraphFont"/>
    <w:rsid w:val="008B67FB"/>
  </w:style>
  <w:style w:type="character" w:customStyle="1" w:styleId="BodytextItalic">
    <w:name w:val="Body text + Italic"/>
    <w:aliases w:val="Body text + CordiaUPC,12 pt,Body text + 9 pt"/>
    <w:uiPriority w:val="99"/>
    <w:rsid w:val="008B67F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8B67F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8B67FB"/>
  </w:style>
  <w:style w:type="numbering" w:customStyle="1" w:styleId="NoList1111111">
    <w:name w:val="No List1111111"/>
    <w:next w:val="NoList"/>
    <w:uiPriority w:val="99"/>
    <w:semiHidden/>
    <w:unhideWhenUsed/>
    <w:rsid w:val="008B67FB"/>
  </w:style>
  <w:style w:type="numbering" w:customStyle="1" w:styleId="NoList11111111">
    <w:name w:val="No List11111111"/>
    <w:next w:val="NoList"/>
    <w:uiPriority w:val="99"/>
    <w:semiHidden/>
    <w:unhideWhenUsed/>
    <w:rsid w:val="008B67FB"/>
  </w:style>
  <w:style w:type="numbering" w:customStyle="1" w:styleId="NoList111111111">
    <w:name w:val="No List111111111"/>
    <w:next w:val="NoList"/>
    <w:uiPriority w:val="99"/>
    <w:semiHidden/>
    <w:unhideWhenUsed/>
    <w:rsid w:val="008B67FB"/>
  </w:style>
  <w:style w:type="numbering" w:customStyle="1" w:styleId="NoList1111111111">
    <w:name w:val="No List1111111111"/>
    <w:next w:val="NoList"/>
    <w:uiPriority w:val="99"/>
    <w:semiHidden/>
    <w:unhideWhenUsed/>
    <w:rsid w:val="008B67FB"/>
  </w:style>
  <w:style w:type="numbering" w:customStyle="1" w:styleId="NoList11111111111">
    <w:name w:val="No List11111111111"/>
    <w:next w:val="NoList"/>
    <w:uiPriority w:val="99"/>
    <w:semiHidden/>
    <w:unhideWhenUsed/>
    <w:rsid w:val="008B67FB"/>
  </w:style>
  <w:style w:type="numbering" w:customStyle="1" w:styleId="NoList111111111111">
    <w:name w:val="No List111111111111"/>
    <w:next w:val="NoList"/>
    <w:uiPriority w:val="99"/>
    <w:semiHidden/>
    <w:unhideWhenUsed/>
    <w:rsid w:val="008B67FB"/>
  </w:style>
  <w:style w:type="numbering" w:customStyle="1" w:styleId="NoList1111111111111">
    <w:name w:val="No List1111111111111"/>
    <w:next w:val="NoList"/>
    <w:uiPriority w:val="99"/>
    <w:semiHidden/>
    <w:unhideWhenUsed/>
    <w:rsid w:val="008B67FB"/>
  </w:style>
  <w:style w:type="numbering" w:customStyle="1" w:styleId="NoList11111111111111">
    <w:name w:val="No List11111111111111"/>
    <w:next w:val="NoList"/>
    <w:uiPriority w:val="99"/>
    <w:semiHidden/>
    <w:unhideWhenUsed/>
    <w:rsid w:val="008B67FB"/>
  </w:style>
  <w:style w:type="numbering" w:customStyle="1" w:styleId="NoList111111111111111">
    <w:name w:val="No List111111111111111"/>
    <w:next w:val="NoList"/>
    <w:uiPriority w:val="99"/>
    <w:semiHidden/>
    <w:unhideWhenUsed/>
    <w:rsid w:val="008B67FB"/>
  </w:style>
  <w:style w:type="numbering" w:customStyle="1" w:styleId="NoList1111111111111111">
    <w:name w:val="No List1111111111111111"/>
    <w:next w:val="NoList"/>
    <w:uiPriority w:val="99"/>
    <w:semiHidden/>
    <w:unhideWhenUsed/>
    <w:rsid w:val="008B67FB"/>
  </w:style>
  <w:style w:type="numbering" w:customStyle="1" w:styleId="NoList11111111111111111">
    <w:name w:val="No List11111111111111111"/>
    <w:next w:val="NoList"/>
    <w:uiPriority w:val="99"/>
    <w:semiHidden/>
    <w:unhideWhenUsed/>
    <w:rsid w:val="008B67FB"/>
  </w:style>
  <w:style w:type="character" w:customStyle="1" w:styleId="FontStyle220">
    <w:name w:val="Font Style220"/>
    <w:basedOn w:val="DefaultParagraphFont"/>
    <w:uiPriority w:val="99"/>
    <w:rsid w:val="008B67FB"/>
    <w:rPr>
      <w:rFonts w:ascii="Candara" w:hAnsi="Candara" w:cs="Candara" w:hint="default"/>
      <w:i/>
      <w:iCs/>
      <w:sz w:val="18"/>
      <w:szCs w:val="18"/>
    </w:rPr>
  </w:style>
  <w:style w:type="character" w:customStyle="1" w:styleId="FontStyle290">
    <w:name w:val="Font Style290"/>
    <w:basedOn w:val="DefaultParagraphFont"/>
    <w:uiPriority w:val="99"/>
    <w:rsid w:val="008B67F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B67FB"/>
    <w:rPr>
      <w:rFonts w:ascii="Arial" w:hAnsi="Arial" w:cs="Arial"/>
      <w:b/>
      <w:bCs/>
      <w:sz w:val="16"/>
      <w:szCs w:val="16"/>
    </w:rPr>
  </w:style>
  <w:style w:type="character" w:customStyle="1" w:styleId="m-5498913268213319940gmail-styleunderline">
    <w:name w:val="m_-5498913268213319940gmail-styleunderline"/>
    <w:basedOn w:val="DefaultParagraphFont"/>
    <w:rsid w:val="008B67FB"/>
  </w:style>
  <w:style w:type="paragraph" w:customStyle="1" w:styleId="speakable">
    <w:name w:val="speakable"/>
    <w:basedOn w:val="Normal"/>
    <w:uiPriority w:val="99"/>
    <w:qFormat/>
    <w:rsid w:val="008B67FB"/>
    <w:pPr>
      <w:spacing w:before="100" w:beforeAutospacing="1" w:after="100" w:afterAutospacing="1"/>
    </w:pPr>
    <w:rPr>
      <w:rFonts w:eastAsia="Times New Roman"/>
      <w:sz w:val="24"/>
    </w:rPr>
  </w:style>
  <w:style w:type="character" w:customStyle="1" w:styleId="overlay">
    <w:name w:val="overlay"/>
    <w:basedOn w:val="DefaultParagraphFont"/>
    <w:rsid w:val="008B67FB"/>
  </w:style>
  <w:style w:type="paragraph" w:customStyle="1" w:styleId="g-body">
    <w:name w:val="g-body"/>
    <w:basedOn w:val="Normal"/>
    <w:uiPriority w:val="99"/>
    <w:qFormat/>
    <w:rsid w:val="008B67FB"/>
    <w:pPr>
      <w:spacing w:before="100" w:beforeAutospacing="1" w:after="100" w:afterAutospacing="1"/>
    </w:pPr>
    <w:rPr>
      <w:rFonts w:eastAsia="Times New Roman"/>
      <w:sz w:val="24"/>
    </w:rPr>
  </w:style>
  <w:style w:type="paragraph" w:customStyle="1" w:styleId="g-pstyle0">
    <w:name w:val="g-pstyle0"/>
    <w:basedOn w:val="Normal"/>
    <w:uiPriority w:val="99"/>
    <w:qFormat/>
    <w:rsid w:val="008B67FB"/>
    <w:pPr>
      <w:spacing w:before="100" w:beforeAutospacing="1" w:after="100" w:afterAutospacing="1"/>
    </w:pPr>
    <w:rPr>
      <w:rFonts w:eastAsia="Times New Roman"/>
      <w:sz w:val="24"/>
    </w:rPr>
  </w:style>
  <w:style w:type="paragraph" w:customStyle="1" w:styleId="g-pstyle1">
    <w:name w:val="g-pstyle1"/>
    <w:basedOn w:val="Normal"/>
    <w:uiPriority w:val="99"/>
    <w:qFormat/>
    <w:rsid w:val="008B67FB"/>
    <w:pPr>
      <w:spacing w:before="100" w:beforeAutospacing="1" w:after="100" w:afterAutospacing="1"/>
    </w:pPr>
    <w:rPr>
      <w:rFonts w:eastAsia="Times New Roman"/>
      <w:sz w:val="24"/>
    </w:rPr>
  </w:style>
  <w:style w:type="paragraph" w:customStyle="1" w:styleId="g-asset-hed">
    <w:name w:val="g-asset-hed"/>
    <w:basedOn w:val="Normal"/>
    <w:uiPriority w:val="99"/>
    <w:qFormat/>
    <w:rsid w:val="008B67F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8B67FB"/>
    <w:pPr>
      <w:spacing w:before="100" w:beforeAutospacing="1" w:after="100" w:afterAutospacing="1"/>
    </w:pPr>
    <w:rPr>
      <w:rFonts w:ascii="Arial" w:hAnsi="Arial" w:cs="Arial"/>
      <w:sz w:val="24"/>
    </w:rPr>
  </w:style>
  <w:style w:type="paragraph" w:customStyle="1" w:styleId="style41">
    <w:name w:val="style4"/>
    <w:basedOn w:val="Normal"/>
    <w:uiPriority w:val="99"/>
    <w:qFormat/>
    <w:rsid w:val="008B67FB"/>
    <w:pPr>
      <w:spacing w:before="100" w:beforeAutospacing="1" w:after="100" w:afterAutospacing="1"/>
    </w:pPr>
    <w:rPr>
      <w:rFonts w:cs="Arial"/>
      <w:sz w:val="24"/>
    </w:rPr>
  </w:style>
  <w:style w:type="paragraph" w:customStyle="1" w:styleId="speech">
    <w:name w:val="speech"/>
    <w:basedOn w:val="Normal"/>
    <w:uiPriority w:val="99"/>
    <w:qFormat/>
    <w:rsid w:val="008B67FB"/>
    <w:pPr>
      <w:spacing w:before="100" w:beforeAutospacing="1" w:after="100" w:afterAutospacing="1"/>
    </w:pPr>
    <w:rPr>
      <w:rFonts w:cs="Arial"/>
      <w:sz w:val="24"/>
    </w:rPr>
  </w:style>
  <w:style w:type="character" w:customStyle="1" w:styleId="adtext0">
    <w:name w:val="adtext"/>
    <w:basedOn w:val="DefaultParagraphFont"/>
    <w:rsid w:val="008B67FB"/>
  </w:style>
  <w:style w:type="character" w:customStyle="1" w:styleId="qu730rj69h">
    <w:name w:val="qu730rj69h"/>
    <w:basedOn w:val="DefaultParagraphFont"/>
    <w:rsid w:val="008B67FB"/>
  </w:style>
  <w:style w:type="paragraph" w:customStyle="1" w:styleId="optext">
    <w:name w:val="optext"/>
    <w:basedOn w:val="Normal"/>
    <w:uiPriority w:val="99"/>
    <w:qFormat/>
    <w:rsid w:val="008B67FB"/>
    <w:pPr>
      <w:spacing w:before="100" w:beforeAutospacing="1" w:after="100" w:afterAutospacing="1"/>
    </w:pPr>
    <w:rPr>
      <w:rFonts w:cs="Arial"/>
      <w:sz w:val="24"/>
    </w:rPr>
  </w:style>
  <w:style w:type="character" w:customStyle="1" w:styleId="lmy74qr12z">
    <w:name w:val="lmy74qr12z"/>
    <w:basedOn w:val="DefaultParagraphFont"/>
    <w:rsid w:val="008B67FB"/>
  </w:style>
  <w:style w:type="character" w:customStyle="1" w:styleId="icr880">
    <w:name w:val="icr880"/>
    <w:basedOn w:val="DefaultParagraphFont"/>
    <w:rsid w:val="008B67FB"/>
  </w:style>
  <w:style w:type="character" w:customStyle="1" w:styleId="hx23q54">
    <w:name w:val="hx23q54"/>
    <w:basedOn w:val="DefaultParagraphFont"/>
    <w:rsid w:val="008B67FB"/>
  </w:style>
  <w:style w:type="character" w:customStyle="1" w:styleId="m-5348258726587825636gmail-style13ptbold">
    <w:name w:val="m_-5348258726587825636gmail-style13ptbold"/>
    <w:basedOn w:val="DefaultParagraphFont"/>
    <w:rsid w:val="008B67FB"/>
  </w:style>
  <w:style w:type="character" w:customStyle="1" w:styleId="m-5348258726587825636gmail-styleunderline">
    <w:name w:val="m_-5348258726587825636gmail-styleunderline"/>
    <w:basedOn w:val="DefaultParagraphFont"/>
    <w:rsid w:val="008B67FB"/>
  </w:style>
  <w:style w:type="paragraph" w:customStyle="1" w:styleId="useless">
    <w:name w:val="useless"/>
    <w:basedOn w:val="Normal"/>
    <w:uiPriority w:val="99"/>
    <w:qFormat/>
    <w:rsid w:val="008B67FB"/>
    <w:rPr>
      <w:rFonts w:eastAsia="Times New Roman" w:cs="Arial"/>
      <w:sz w:val="12"/>
    </w:rPr>
  </w:style>
  <w:style w:type="character" w:customStyle="1" w:styleId="ALLCAPSChar">
    <w:name w:val="ALL CAPS Char"/>
    <w:basedOn w:val="DefaultParagraphFont"/>
    <w:link w:val="ALLCAPS"/>
    <w:rsid w:val="008B67FB"/>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8B67FB"/>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8B67FB"/>
    <w:rPr>
      <w:rFonts w:ascii="Calibri" w:eastAsia="Times New Roman" w:hAnsi="Calibri" w:cs="Arial"/>
      <w:b/>
      <w:sz w:val="24"/>
    </w:rPr>
  </w:style>
  <w:style w:type="character" w:customStyle="1" w:styleId="m489902567989944824gmail-style13ptbold">
    <w:name w:val="m_489902567989944824gmail-style13ptbold"/>
    <w:basedOn w:val="DefaultParagraphFont"/>
    <w:rsid w:val="008B67FB"/>
  </w:style>
  <w:style w:type="character" w:customStyle="1" w:styleId="m489902567989944824gmail-styleunderline">
    <w:name w:val="m_489902567989944824gmail-styleunderline"/>
    <w:basedOn w:val="DefaultParagraphFont"/>
    <w:rsid w:val="008B67FB"/>
  </w:style>
  <w:style w:type="character" w:customStyle="1" w:styleId="Mention3">
    <w:name w:val="Mention3"/>
    <w:basedOn w:val="DefaultParagraphFont"/>
    <w:uiPriority w:val="99"/>
    <w:semiHidden/>
    <w:unhideWhenUsed/>
    <w:rsid w:val="008B67FB"/>
    <w:rPr>
      <w:color w:val="2B579A"/>
      <w:shd w:val="clear" w:color="auto" w:fill="E6E6E6"/>
    </w:rPr>
  </w:style>
  <w:style w:type="character" w:customStyle="1" w:styleId="m-5251091010484660064gmail-style13ptbold">
    <w:name w:val="m_-5251091010484660064gmail-style13ptbold"/>
    <w:basedOn w:val="DefaultParagraphFont"/>
    <w:rsid w:val="008B67FB"/>
  </w:style>
  <w:style w:type="character" w:customStyle="1" w:styleId="m-5251091010484660064gmail-styleunderline">
    <w:name w:val="m_-5251091010484660064gmail-styleunderline"/>
    <w:basedOn w:val="DefaultParagraphFont"/>
    <w:rsid w:val="008B67FB"/>
  </w:style>
  <w:style w:type="character" w:customStyle="1" w:styleId="tablecaption1">
    <w:name w:val="tablecaption"/>
    <w:basedOn w:val="DefaultParagraphFont"/>
    <w:rsid w:val="008B67FB"/>
  </w:style>
  <w:style w:type="character" w:customStyle="1" w:styleId="StyleLatinHelvetica105ptBlack">
    <w:name w:val="Style (Latin) Helvetica 10.5 pt Black"/>
    <w:basedOn w:val="DefaultParagraphFont"/>
    <w:rsid w:val="008B67FB"/>
    <w:rPr>
      <w:rFonts w:ascii="Times New Roman" w:hAnsi="Times New Roman"/>
      <w:color w:val="000000"/>
      <w:sz w:val="21"/>
    </w:rPr>
  </w:style>
  <w:style w:type="character" w:customStyle="1" w:styleId="m-413333960618644972gmail-style13ptbold">
    <w:name w:val="m_-413333960618644972gmail-style13ptbold"/>
    <w:basedOn w:val="DefaultParagraphFont"/>
    <w:rsid w:val="008B67FB"/>
  </w:style>
  <w:style w:type="character" w:customStyle="1" w:styleId="m-413333960618644972gmail-styleunderline">
    <w:name w:val="m_-413333960618644972gmail-styleunderline"/>
    <w:basedOn w:val="DefaultParagraphFont"/>
    <w:rsid w:val="008B67FB"/>
  </w:style>
  <w:style w:type="character" w:customStyle="1" w:styleId="m8314098763611656848gmail-stylestylebold12pt">
    <w:name w:val="m_8314098763611656848gmail-stylestylebold12pt"/>
    <w:basedOn w:val="DefaultParagraphFont"/>
    <w:rsid w:val="008B67FB"/>
  </w:style>
  <w:style w:type="character" w:customStyle="1" w:styleId="m8314098763611656848gmail-styleboldunderline">
    <w:name w:val="m_8314098763611656848gmail-styleboldunderline"/>
    <w:basedOn w:val="DefaultParagraphFont"/>
    <w:rsid w:val="008B67FB"/>
  </w:style>
  <w:style w:type="character" w:customStyle="1" w:styleId="tChar">
    <w:name w:val="t Char"/>
    <w:rsid w:val="008B67FB"/>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8B67FB"/>
    <w:rPr>
      <w:color w:val="2B579A"/>
      <w:shd w:val="clear" w:color="auto" w:fill="E6E6E6"/>
    </w:rPr>
  </w:style>
  <w:style w:type="character" w:customStyle="1" w:styleId="m-895152127622952443gmail-style13ptbold">
    <w:name w:val="m_-895152127622952443gmail-style13ptbold"/>
    <w:basedOn w:val="DefaultParagraphFont"/>
    <w:rsid w:val="008B67FB"/>
  </w:style>
  <w:style w:type="character" w:customStyle="1" w:styleId="m4133802843404377303gmail-style13ptbold">
    <w:name w:val="m_4133802843404377303gmail-style13ptbold"/>
    <w:basedOn w:val="DefaultParagraphFont"/>
    <w:rsid w:val="008B67FB"/>
  </w:style>
  <w:style w:type="character" w:customStyle="1" w:styleId="m4133802843404377303gmail-styleunderline">
    <w:name w:val="m_4133802843404377303gmail-styleunderline"/>
    <w:basedOn w:val="DefaultParagraphFont"/>
    <w:rsid w:val="008B67FB"/>
  </w:style>
  <w:style w:type="character" w:customStyle="1" w:styleId="m1864609289044096952gmail-style13ptbold">
    <w:name w:val="m_1864609289044096952gmail-style13ptbold"/>
    <w:basedOn w:val="DefaultParagraphFont"/>
    <w:rsid w:val="008B67FB"/>
  </w:style>
  <w:style w:type="character" w:customStyle="1" w:styleId="m-2434640214339110092gmail-style13ptbold">
    <w:name w:val="m_-2434640214339110092gmail-style13ptbold"/>
    <w:basedOn w:val="DefaultParagraphFont"/>
    <w:rsid w:val="008B67FB"/>
  </w:style>
  <w:style w:type="character" w:customStyle="1" w:styleId="m-2434640214339110092gmail-styleunderline">
    <w:name w:val="m_-2434640214339110092gmail-styleunderline"/>
    <w:basedOn w:val="DefaultParagraphFont"/>
    <w:rsid w:val="008B67FB"/>
  </w:style>
  <w:style w:type="character" w:customStyle="1" w:styleId="m-3350902899047358468gmail-styleunderline">
    <w:name w:val="m_-3350902899047358468gmail-styleunderline"/>
    <w:basedOn w:val="DefaultParagraphFont"/>
    <w:rsid w:val="008B67FB"/>
  </w:style>
  <w:style w:type="paragraph" w:customStyle="1" w:styleId="Style5pt">
    <w:name w:val="Style 5 pt"/>
    <w:basedOn w:val="Normal"/>
    <w:link w:val="Style5ptChar"/>
    <w:rsid w:val="008B67FB"/>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8B67FB"/>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8B67FB"/>
  </w:style>
  <w:style w:type="paragraph" w:customStyle="1" w:styleId="m462447500549623171gmail-msonormal">
    <w:name w:val="m_462447500549623171gmail-msonormal"/>
    <w:basedOn w:val="Normal"/>
    <w:uiPriority w:val="99"/>
    <w:rsid w:val="008B67FB"/>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8B67FB"/>
  </w:style>
  <w:style w:type="paragraph" w:customStyle="1" w:styleId="dek">
    <w:name w:val="dek"/>
    <w:basedOn w:val="Normal"/>
    <w:uiPriority w:val="99"/>
    <w:rsid w:val="008B67FB"/>
    <w:pPr>
      <w:spacing w:before="100" w:beforeAutospacing="1" w:after="100" w:afterAutospacing="1"/>
    </w:pPr>
    <w:rPr>
      <w:rFonts w:eastAsia="Times New Roman"/>
      <w:sz w:val="24"/>
    </w:rPr>
  </w:style>
  <w:style w:type="character" w:customStyle="1" w:styleId="arttitle">
    <w:name w:val="art_title"/>
    <w:basedOn w:val="DefaultParagraphFont"/>
    <w:rsid w:val="008B67FB"/>
  </w:style>
  <w:style w:type="character" w:customStyle="1" w:styleId="serialtitle">
    <w:name w:val="serial_title"/>
    <w:basedOn w:val="DefaultParagraphFont"/>
    <w:rsid w:val="008B67FB"/>
  </w:style>
  <w:style w:type="character" w:customStyle="1" w:styleId="volumeissue">
    <w:name w:val="volume_issue"/>
    <w:basedOn w:val="DefaultParagraphFont"/>
    <w:rsid w:val="008B67FB"/>
  </w:style>
  <w:style w:type="character" w:customStyle="1" w:styleId="pagerange">
    <w:name w:val="page_range"/>
    <w:basedOn w:val="DefaultParagraphFont"/>
    <w:rsid w:val="008B67FB"/>
  </w:style>
  <w:style w:type="character" w:customStyle="1" w:styleId="doilink">
    <w:name w:val="doi_link"/>
    <w:basedOn w:val="DefaultParagraphFont"/>
    <w:rsid w:val="008B67FB"/>
  </w:style>
  <w:style w:type="character" w:customStyle="1" w:styleId="headingnumber">
    <w:name w:val="headingnumber"/>
    <w:basedOn w:val="DefaultParagraphFont"/>
    <w:rsid w:val="008B67FB"/>
  </w:style>
  <w:style w:type="character" w:customStyle="1" w:styleId="internalref">
    <w:name w:val="internalref"/>
    <w:basedOn w:val="DefaultParagraphFont"/>
    <w:rsid w:val="008B67FB"/>
  </w:style>
  <w:style w:type="character" w:customStyle="1" w:styleId="articlepage-articlebody-firstletter">
    <w:name w:val="articlepage-articlebody-firstletter"/>
    <w:basedOn w:val="DefaultParagraphFont"/>
    <w:rsid w:val="008B67FB"/>
  </w:style>
  <w:style w:type="character" w:customStyle="1" w:styleId="hubidentifier">
    <w:name w:val="hub_identifier"/>
    <w:basedOn w:val="DefaultParagraphFont"/>
    <w:rsid w:val="008B67FB"/>
  </w:style>
  <w:style w:type="paragraph" w:customStyle="1" w:styleId="standardeinzug">
    <w:name w:val="standardeinzug"/>
    <w:basedOn w:val="Normal"/>
    <w:rsid w:val="008B67FB"/>
    <w:pPr>
      <w:spacing w:before="100" w:beforeAutospacing="1" w:after="100" w:afterAutospacing="1"/>
    </w:pPr>
    <w:rPr>
      <w:rFonts w:eastAsia="Times New Roman"/>
      <w:sz w:val="24"/>
    </w:rPr>
  </w:style>
  <w:style w:type="paragraph" w:customStyle="1" w:styleId="aufzhlungnormal">
    <w:name w:val="aufzhlungnormal"/>
    <w:basedOn w:val="Normal"/>
    <w:rsid w:val="008B67FB"/>
    <w:pPr>
      <w:spacing w:before="100" w:beforeAutospacing="1" w:after="100" w:afterAutospacing="1"/>
    </w:pPr>
    <w:rPr>
      <w:rFonts w:eastAsia="Times New Roman"/>
      <w:sz w:val="24"/>
    </w:rPr>
  </w:style>
  <w:style w:type="character" w:customStyle="1" w:styleId="auszeichnungkursiv">
    <w:name w:val="auszeichnungkursiv"/>
    <w:basedOn w:val="DefaultParagraphFont"/>
    <w:rsid w:val="008B67FB"/>
  </w:style>
  <w:style w:type="paragraph" w:customStyle="1" w:styleId="entrefilet">
    <w:name w:val="entrefilet"/>
    <w:basedOn w:val="Normal"/>
    <w:rsid w:val="008B67FB"/>
    <w:pPr>
      <w:spacing w:before="100" w:beforeAutospacing="1" w:after="100" w:afterAutospacing="1"/>
    </w:pPr>
    <w:rPr>
      <w:rFonts w:eastAsia="Times New Roman"/>
      <w:sz w:val="24"/>
    </w:rPr>
  </w:style>
  <w:style w:type="paragraph" w:customStyle="1" w:styleId="kapitelreferenzkopf">
    <w:name w:val="kapitelreferenzkopf"/>
    <w:basedOn w:val="Normal"/>
    <w:rsid w:val="008B67FB"/>
    <w:pPr>
      <w:spacing w:before="100" w:beforeAutospacing="1" w:after="100" w:afterAutospacing="1"/>
    </w:pPr>
    <w:rPr>
      <w:rFonts w:eastAsia="Times New Roman"/>
      <w:sz w:val="24"/>
    </w:rPr>
  </w:style>
  <w:style w:type="paragraph" w:customStyle="1" w:styleId="tabberschrift">
    <w:name w:val="tabberschrift"/>
    <w:basedOn w:val="Normal"/>
    <w:rsid w:val="008B67FB"/>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8B67FB"/>
  </w:style>
  <w:style w:type="character" w:customStyle="1" w:styleId="m-268162420547309261gmail-stylestylebold12pt">
    <w:name w:val="m_-268162420547309261gmail-stylestylebold12pt"/>
    <w:basedOn w:val="DefaultParagraphFont"/>
    <w:rsid w:val="008B67FB"/>
  </w:style>
  <w:style w:type="character" w:customStyle="1" w:styleId="m-268162420547309261gmail-styleboldunderline">
    <w:name w:val="m_-268162420547309261gmail-styleboldunderline"/>
    <w:basedOn w:val="DefaultParagraphFont"/>
    <w:rsid w:val="008B67FB"/>
  </w:style>
  <w:style w:type="character" w:customStyle="1" w:styleId="m-5621139387307470627gmail-style13ptbold">
    <w:name w:val="m_-5621139387307470627gmail-style13ptbold"/>
    <w:basedOn w:val="DefaultParagraphFont"/>
    <w:rsid w:val="008B67FB"/>
  </w:style>
  <w:style w:type="character" w:customStyle="1" w:styleId="m-5621139387307470627gmail-styleunderline">
    <w:name w:val="m_-5621139387307470627gmail-styleunderline"/>
    <w:basedOn w:val="DefaultParagraphFont"/>
    <w:rsid w:val="008B67FB"/>
  </w:style>
  <w:style w:type="character" w:customStyle="1" w:styleId="m-4930835733434609408gmail-style13ptbold">
    <w:name w:val="m_-4930835733434609408gmail-style13ptbold"/>
    <w:basedOn w:val="DefaultParagraphFont"/>
    <w:rsid w:val="008B67FB"/>
  </w:style>
  <w:style w:type="character" w:customStyle="1" w:styleId="m-4930835733434609408gmail-styleunderline">
    <w:name w:val="m_-4930835733434609408gmail-styleunderline"/>
    <w:basedOn w:val="DefaultParagraphFont"/>
    <w:rsid w:val="008B67FB"/>
  </w:style>
  <w:style w:type="character" w:customStyle="1" w:styleId="m-2456650549122369157gmail-style13ptbold">
    <w:name w:val="m_-2456650549122369157gmail-style13ptbold"/>
    <w:basedOn w:val="DefaultParagraphFont"/>
    <w:rsid w:val="008B67FB"/>
  </w:style>
  <w:style w:type="character" w:customStyle="1" w:styleId="m-2456650549122369157gmail-styleunderline">
    <w:name w:val="m_-2456650549122369157gmail-styleunderline"/>
    <w:basedOn w:val="DefaultParagraphFont"/>
    <w:rsid w:val="008B67FB"/>
  </w:style>
  <w:style w:type="character" w:customStyle="1" w:styleId="mdash">
    <w:name w:val="mdash"/>
    <w:basedOn w:val="DefaultParagraphFont"/>
    <w:rsid w:val="008B67FB"/>
  </w:style>
  <w:style w:type="character" w:customStyle="1" w:styleId="untext">
    <w:name w:val="untext"/>
    <w:basedOn w:val="DefaultParagraphFont"/>
    <w:rsid w:val="008B67FB"/>
  </w:style>
  <w:style w:type="character" w:customStyle="1" w:styleId="css-1ly73wi">
    <w:name w:val="css-1ly73wi"/>
    <w:basedOn w:val="DefaultParagraphFont"/>
    <w:rsid w:val="008B67FB"/>
  </w:style>
  <w:style w:type="paragraph" w:customStyle="1" w:styleId="e-navigation-primary-iteme-navigation-primary-item--first">
    <w:name w:val="e-navigation-primary-item&#10;     &#10;     &#10;     &#10;     e-navigation-primary-item--first"/>
    <w:basedOn w:val="Normal"/>
    <w:rsid w:val="008B67FB"/>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8B67FB"/>
  </w:style>
  <w:style w:type="paragraph" w:customStyle="1" w:styleId="e-navigation-primary-iteme-navigation-primary-item--current">
    <w:name w:val="e-navigation-primary-item&#10;     e-navigation-primary-item--current"/>
    <w:basedOn w:val="Normal"/>
    <w:rsid w:val="008B67FB"/>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8B67FB"/>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8B67FB"/>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8B67FB"/>
  </w:style>
  <w:style w:type="paragraph" w:customStyle="1" w:styleId="e-navigation-secondary-iteme-navigation-secondary-item--has-children">
    <w:name w:val="e-navigation-secondary-item&#10;     &#10;     e-navigation-secondary-item--has-children"/>
    <w:basedOn w:val="Normal"/>
    <w:rsid w:val="008B67F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8B67FB"/>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8B67FB"/>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8B67F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8B67FB"/>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8B67FB"/>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8B67FB"/>
    <w:pPr>
      <w:spacing w:before="100" w:beforeAutospacing="1" w:after="100" w:afterAutospacing="1" w:line="240" w:lineRule="auto"/>
    </w:pPr>
    <w:rPr>
      <w:rFonts w:eastAsia="Times New Roman"/>
      <w:sz w:val="24"/>
    </w:rPr>
  </w:style>
  <w:style w:type="paragraph" w:customStyle="1" w:styleId="bylineauthor">
    <w:name w:val="byline__author"/>
    <w:basedOn w:val="Normal"/>
    <w:rsid w:val="008B67FB"/>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8B67FB"/>
  </w:style>
  <w:style w:type="character" w:customStyle="1" w:styleId="component-content">
    <w:name w:val="component-content"/>
    <w:basedOn w:val="DefaultParagraphFont"/>
    <w:rsid w:val="008B67FB"/>
  </w:style>
  <w:style w:type="paragraph" w:customStyle="1" w:styleId="social-shareitem">
    <w:name w:val="social-share__item"/>
    <w:basedOn w:val="Normal"/>
    <w:rsid w:val="008B67FB"/>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8B67FB"/>
  </w:style>
  <w:style w:type="character" w:customStyle="1" w:styleId="lead-asset-caption">
    <w:name w:val="lead-asset-caption"/>
    <w:basedOn w:val="DefaultParagraphFont"/>
    <w:rsid w:val="008B67FB"/>
  </w:style>
  <w:style w:type="character" w:customStyle="1" w:styleId="lead-asset-copyright">
    <w:name w:val="lead-asset-copyright"/>
    <w:basedOn w:val="DefaultParagraphFont"/>
    <w:rsid w:val="008B67FB"/>
  </w:style>
  <w:style w:type="character" w:customStyle="1" w:styleId="lead-asset-copyright-label">
    <w:name w:val="lead-asset-copyright-label"/>
    <w:basedOn w:val="DefaultParagraphFont"/>
    <w:rsid w:val="008B67FB"/>
  </w:style>
  <w:style w:type="character" w:customStyle="1" w:styleId="mfirst-letter">
    <w:name w:val="m_first-letter"/>
    <w:basedOn w:val="DefaultParagraphFont"/>
    <w:rsid w:val="008B67FB"/>
  </w:style>
  <w:style w:type="paragraph" w:customStyle="1" w:styleId="list-of-tagsitem">
    <w:name w:val="list-of-tags__item"/>
    <w:basedOn w:val="Normal"/>
    <w:rsid w:val="008B67FB"/>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8B67FB"/>
  </w:style>
  <w:style w:type="paragraph" w:customStyle="1" w:styleId="social-followitem">
    <w:name w:val="social-follow__item"/>
    <w:basedOn w:val="Normal"/>
    <w:rsid w:val="008B67FB"/>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8B67FB"/>
  </w:style>
  <w:style w:type="paragraph" w:customStyle="1" w:styleId="recommended-articlesitem">
    <w:name w:val="recommended-articles__item"/>
    <w:basedOn w:val="Normal"/>
    <w:rsid w:val="008B67FB"/>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8B67FB"/>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8B67FB"/>
  </w:style>
  <w:style w:type="character" w:customStyle="1" w:styleId="mmeta-propertydate-date">
    <w:name w:val="m_meta-property__date-date"/>
    <w:basedOn w:val="DefaultParagraphFont"/>
    <w:rsid w:val="008B67FB"/>
  </w:style>
  <w:style w:type="character" w:customStyle="1" w:styleId="mmeta-propertydate-separator">
    <w:name w:val="m_meta-property__date-separator"/>
    <w:basedOn w:val="DefaultParagraphFont"/>
    <w:rsid w:val="008B67FB"/>
  </w:style>
  <w:style w:type="character" w:customStyle="1" w:styleId="mmeta-propertydate-time">
    <w:name w:val="m_meta-property__date-time"/>
    <w:basedOn w:val="DefaultParagraphFont"/>
    <w:rsid w:val="008B67FB"/>
  </w:style>
  <w:style w:type="character" w:customStyle="1" w:styleId="live-indicatortext">
    <w:name w:val="live-indicator__text"/>
    <w:basedOn w:val="DefaultParagraphFont"/>
    <w:rsid w:val="008B67FB"/>
  </w:style>
  <w:style w:type="character" w:customStyle="1" w:styleId="sr-only">
    <w:name w:val="sr-only"/>
    <w:basedOn w:val="DefaultParagraphFont"/>
    <w:rsid w:val="008B67FB"/>
  </w:style>
  <w:style w:type="character" w:customStyle="1" w:styleId="site-footerback-to-top-text">
    <w:name w:val="site-footer__back-to-top-text"/>
    <w:basedOn w:val="DefaultParagraphFont"/>
    <w:rsid w:val="008B67FB"/>
  </w:style>
  <w:style w:type="character" w:customStyle="1" w:styleId="site-footersocial-description">
    <w:name w:val="site-footer__social-description"/>
    <w:basedOn w:val="DefaultParagraphFont"/>
    <w:rsid w:val="008B67FB"/>
  </w:style>
  <w:style w:type="paragraph" w:customStyle="1" w:styleId="site-footersocial-item">
    <w:name w:val="site-footer__social-item"/>
    <w:basedOn w:val="Normal"/>
    <w:rsid w:val="008B67FB"/>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8B67FB"/>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8B67FB"/>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8B67FB"/>
  </w:style>
  <w:style w:type="character" w:customStyle="1" w:styleId="hgkelc">
    <w:name w:val="hgkelc"/>
    <w:basedOn w:val="DefaultParagraphFont"/>
    <w:rsid w:val="008B67FB"/>
  </w:style>
  <w:style w:type="character" w:customStyle="1" w:styleId="TagsChar">
    <w:name w:val="Tags Char"/>
    <w:locked/>
    <w:rsid w:val="008B67FB"/>
    <w:rPr>
      <w:b/>
    </w:rPr>
  </w:style>
  <w:style w:type="paragraph" w:customStyle="1" w:styleId="SmallText3">
    <w:name w:val="Small Text"/>
    <w:next w:val="Normal"/>
    <w:link w:val="SmallTextChar3"/>
    <w:qFormat/>
    <w:rsid w:val="008B67FB"/>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8B67FB"/>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8B67FB"/>
    <w:pPr>
      <w:ind w:left="720"/>
      <w:outlineLvl w:val="0"/>
    </w:pPr>
    <w:rPr>
      <w:b/>
      <w:bCs/>
      <w:u w:val="single"/>
    </w:rPr>
  </w:style>
  <w:style w:type="character" w:customStyle="1" w:styleId="m-3219784662334730384gmail-style13ptbold">
    <w:name w:val="m_-3219784662334730384gmail-style13ptbold"/>
    <w:basedOn w:val="DefaultParagraphFont"/>
    <w:rsid w:val="008B67FB"/>
  </w:style>
  <w:style w:type="character" w:customStyle="1" w:styleId="crosshead">
    <w:name w:val="crosshead"/>
    <w:basedOn w:val="DefaultParagraphFont"/>
    <w:rsid w:val="008B67FB"/>
  </w:style>
  <w:style w:type="paragraph" w:customStyle="1" w:styleId="REALCARD">
    <w:name w:val="REAL CARD"/>
    <w:basedOn w:val="Normal"/>
    <w:link w:val="REALCARDChar"/>
    <w:qFormat/>
    <w:rsid w:val="008B67FB"/>
    <w:pPr>
      <w:ind w:left="288" w:right="288"/>
    </w:pPr>
    <w:rPr>
      <w:sz w:val="16"/>
    </w:rPr>
  </w:style>
  <w:style w:type="character" w:customStyle="1" w:styleId="REALCARDChar">
    <w:name w:val="REAL CARD Char"/>
    <w:basedOn w:val="DefaultParagraphFont"/>
    <w:link w:val="REALCARD"/>
    <w:rsid w:val="008B67FB"/>
    <w:rPr>
      <w:rFonts w:ascii="Calibri" w:hAnsi="Calibri"/>
      <w:sz w:val="16"/>
    </w:rPr>
  </w:style>
  <w:style w:type="character" w:customStyle="1" w:styleId="Underline5">
    <w:name w:val="Underline!!"/>
    <w:basedOn w:val="DefaultParagraphFont"/>
    <w:uiPriority w:val="1"/>
    <w:qFormat/>
    <w:rsid w:val="008B67FB"/>
    <w:rPr>
      <w:b w:val="0"/>
      <w:bCs/>
      <w:sz w:val="20"/>
      <w:u w:val="single"/>
    </w:rPr>
  </w:style>
  <w:style w:type="character" w:customStyle="1" w:styleId="m3000812295800329957gmail-style13ptbold">
    <w:name w:val="m_3000812295800329957gmail-style13ptbold"/>
    <w:basedOn w:val="DefaultParagraphFont"/>
    <w:rsid w:val="008B67FB"/>
  </w:style>
  <w:style w:type="character" w:customStyle="1" w:styleId="m3000812295800329957gmail-styleunderline">
    <w:name w:val="m_3000812295800329957gmail-styleunderline"/>
    <w:basedOn w:val="DefaultParagraphFont"/>
    <w:rsid w:val="008B67FB"/>
  </w:style>
  <w:style w:type="character" w:customStyle="1" w:styleId="m-1980040478036286082gmail-styleunderline">
    <w:name w:val="m_-1980040478036286082gmail-styleunderline"/>
    <w:basedOn w:val="DefaultParagraphFont"/>
    <w:rsid w:val="008B67FB"/>
  </w:style>
  <w:style w:type="character" w:customStyle="1" w:styleId="m-7861393314226884088gmail-style13ptbold">
    <w:name w:val="m_-7861393314226884088gmail-style13ptbold"/>
    <w:basedOn w:val="DefaultParagraphFont"/>
    <w:rsid w:val="008B67FB"/>
  </w:style>
  <w:style w:type="character" w:customStyle="1" w:styleId="m-7861393314226884088gmail-styleunderline">
    <w:name w:val="m_-7861393314226884088gmail-styleunderline"/>
    <w:basedOn w:val="DefaultParagraphFont"/>
    <w:rsid w:val="008B67FB"/>
  </w:style>
  <w:style w:type="character" w:customStyle="1" w:styleId="m9157140472398192259gmail-style13ptbold">
    <w:name w:val="m_9157140472398192259gmail-style13ptbold"/>
    <w:basedOn w:val="DefaultParagraphFont"/>
    <w:rsid w:val="008B67FB"/>
  </w:style>
  <w:style w:type="character" w:customStyle="1" w:styleId="m9157140472398192259gmail-msohyperlink">
    <w:name w:val="m_9157140472398192259gmail-msohyperlink"/>
    <w:basedOn w:val="DefaultParagraphFont"/>
    <w:rsid w:val="008B67FB"/>
  </w:style>
  <w:style w:type="character" w:customStyle="1" w:styleId="m9157140472398192259gmail-styleunderline">
    <w:name w:val="m_9157140472398192259gmail-styleunderline"/>
    <w:basedOn w:val="DefaultParagraphFont"/>
    <w:rsid w:val="008B67FB"/>
  </w:style>
  <w:style w:type="character" w:customStyle="1" w:styleId="Heading1Char3">
    <w:name w:val="Heading 1 Char3"/>
    <w:basedOn w:val="DefaultParagraphFont"/>
    <w:rsid w:val="008B67FB"/>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8B67FB"/>
    <w:pPr>
      <w:keepNext/>
      <w:ind w:left="288" w:right="288"/>
    </w:pPr>
    <w:rPr>
      <w:rFonts w:ascii="Georgia" w:eastAsia="MS Gothic" w:hAnsi="Georgia"/>
      <w:szCs w:val="20"/>
    </w:rPr>
  </w:style>
  <w:style w:type="character" w:customStyle="1" w:styleId="Heading1CharChar1">
    <w:name w:val="Heading 1 Char Char1"/>
    <w:rsid w:val="008B67FB"/>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today.com/staff/2647805001/erin-richards/" TargetMode="External"/><Relationship Id="rId13" Type="http://schemas.openxmlformats.org/officeDocument/2006/relationships/hyperlink" Target="https://www.usatoday.com/story/news/nation/2018/04/02/teacher-strikes-shut-down-schools-across-oklahoma-kentucky/478102002/" TargetMode="External"/><Relationship Id="rId18" Type="http://schemas.openxmlformats.org/officeDocument/2006/relationships/hyperlink" Target="https://www.ipcc.ch/sr1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ivescience.com/51990-sea-level-rise-unknowns.html" TargetMode="External"/><Relationship Id="rId7" Type="http://schemas.openxmlformats.org/officeDocument/2006/relationships/hyperlink" Target="https://www.lawinfo.com/resources/employment-law-employee/unions/" TargetMode="External"/><Relationship Id="rId12" Type="http://schemas.openxmlformats.org/officeDocument/2006/relationships/hyperlink" Target="https://bit.ly/2Y3pFuk"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hyperlink" Target="https://www.fhi.ox.ac.uk/wp-content/uploads/Existential-Risks-2017-01-23.pdf" TargetMode="External"/><Relationship Id="rId2" Type="http://schemas.openxmlformats.org/officeDocument/2006/relationships/styles" Target="styles.xml"/><Relationship Id="rId16" Type="http://schemas.openxmlformats.org/officeDocument/2006/relationships/hyperlink" Target="https://www.brookings.edu/research/unleashing-the-creativity-of-teachers-and-students-to-combat-climate-change-an-opportunity-for-global-leadership/" TargetMode="External"/><Relationship Id="rId20" Type="http://schemas.openxmlformats.org/officeDocument/2006/relationships/hyperlink" Target="https://www.livescience.com/55129-how-heat-waves-kill-so-quickly.html" TargetMode="Externa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www.usatoday.com/story/news/education/2019/02/20/teacher-strike-west-virginia-school-closings-education-bill/2848476002/" TargetMode="External"/><Relationship Id="rId24" Type="http://schemas.openxmlformats.org/officeDocument/2006/relationships/hyperlink" Target="http://www.tandfonline.com/doi/pdf/10.1080/00455091.2016.1278150?needAccess=true" TargetMode="External"/><Relationship Id="rId5" Type="http://schemas.openxmlformats.org/officeDocument/2006/relationships/hyperlink" Target="https://www.dissentmagazine.org/online_articles/the-teacher-strike-conditions-for-success" TargetMode="External"/><Relationship Id="rId15" Type="http://schemas.openxmlformats.org/officeDocument/2006/relationships/hyperlink" Target="https://www.edweek.org/teaching-learning/how-teacher-strikes-are-changing/2019/03"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usatoday.com/in-depth/news/education/2019/06/05/teachers-pay-cost-of-living-teaching-jobs/3449428002/" TargetMode="External"/><Relationship Id="rId19" Type="http://schemas.openxmlformats.org/officeDocument/2006/relationships/hyperlink" Target="https://www.livescience.com/57266-amazon-river.html" TargetMode="External"/><Relationship Id="rId4" Type="http://schemas.openxmlformats.org/officeDocument/2006/relationships/webSettings" Target="webSettings.xml"/><Relationship Id="rId9" Type="http://schemas.openxmlformats.org/officeDocument/2006/relationships/hyperlink" Target="https://www.usatoday.com/story/news/education/2019/06/18/teacher-pay-raises-strike-last-day-of-school-summer/1437210001/" TargetMode="External"/><Relationship Id="rId14" Type="http://schemas.openxmlformats.org/officeDocument/2006/relationships/hyperlink" Target="https://www.usatoday.com/story/news/2018/09/12/teachers-union-strike-pay/1227089002/" TargetMode="External"/><Relationship Id="rId22" Type="http://schemas.openxmlformats.org/officeDocument/2006/relationships/hyperlink" Target="https://play.google.com/store/books/details?id=7o1tA__v4xwC&amp;rdid=book-7o1tA__v4xwC&amp;rdot=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16</TotalTime>
  <Pages>19</Pages>
  <Words>14630</Words>
  <Characters>83393</Characters>
  <Application>Microsoft Office Word</Application>
  <DocSecurity>0</DocSecurity>
  <Lines>694</Lines>
  <Paragraphs>195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Advantage</vt:lpstr>
      <vt:lpstr>        Solvency</vt:lpstr>
      <vt:lpstr>        Framing</vt:lpstr>
    </vt:vector>
  </TitlesOfParts>
  <Company>CISD</Company>
  <LinksUpToDate>false</LinksUpToDate>
  <CharactersWithSpaces>97828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2021-10-29T20:16:00Z</dcterms:created>
  <dcterms:modified xsi:type="dcterms:W3CDTF">2021-10-30T13:17:00Z</dcterms:modified>
</cp:coreProperties>
</file>