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BB7" w:rsidRDefault="001B0BB7" w:rsidP="001B0BB7">
      <w:pPr>
        <w:pStyle w:val="Heading1"/>
      </w:pPr>
      <w:r>
        <w:t>Teacher aff</w:t>
      </w:r>
    </w:p>
    <w:p w:rsidR="001B0BB7" w:rsidRDefault="001B0BB7" w:rsidP="001B0BB7">
      <w:pPr>
        <w:pStyle w:val="Heading3"/>
      </w:pPr>
      <w:bookmarkStart w:id="0" w:name="_GoBack"/>
      <w:bookmarkEnd w:id="0"/>
      <w:r>
        <w:lastRenderedPageBreak/>
        <w:t>Advantage</w:t>
      </w:r>
    </w:p>
    <w:p w:rsidR="001B0BB7" w:rsidRPr="00104199" w:rsidRDefault="001B0BB7" w:rsidP="001B0BB7">
      <w:pPr>
        <w:pStyle w:val="Heading4"/>
      </w:pPr>
      <w:r>
        <w:t xml:space="preserve">Current quality of education is sharply decreasing through teacher shortages </w:t>
      </w:r>
    </w:p>
    <w:p w:rsidR="001B0BB7" w:rsidRPr="00104199" w:rsidRDefault="001B0BB7" w:rsidP="001B0BB7">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rsidR="001B0BB7" w:rsidRDefault="001B0BB7" w:rsidP="001B0BB7">
      <w:pPr>
        <w:rPr>
          <w:sz w:val="16"/>
        </w:rPr>
      </w:pPr>
      <w:r w:rsidRPr="00104199">
        <w:rPr>
          <w:sz w:val="16"/>
        </w:rPr>
        <w:t xml:space="preserve">Teacher Shortage </w:t>
      </w:r>
      <w:r w:rsidRPr="00683D68">
        <w:rPr>
          <w:rStyle w:val="StyleUnderline"/>
          <w:highlight w:val="green"/>
        </w:rPr>
        <w:t>According to research by the</w:t>
      </w:r>
      <w:r w:rsidRPr="00104199">
        <w:rPr>
          <w:rStyle w:val="StyleUnderline"/>
        </w:rPr>
        <w:t xml:space="preserve"> Economic Policy Institute (</w:t>
      </w:r>
      <w:r w:rsidRPr="00683D68">
        <w:rPr>
          <w:rStyle w:val="StyleUnderline"/>
          <w:highlight w:val="green"/>
        </w:rPr>
        <w:t>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causing a detrimental effect on these outcomes. As the number of available teachers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set to increase unless something changes.</w:t>
      </w:r>
      <w:r>
        <w:rPr>
          <w:rStyle w:val="StyleUnderline"/>
        </w:rPr>
        <w:t xml:space="preserve"> </w:t>
      </w:r>
      <w:r w:rsidRPr="00104199">
        <w:rPr>
          <w:sz w:val="16"/>
        </w:rPr>
        <w:t xml:space="preserve">Impact on Quality </w:t>
      </w:r>
      <w:r w:rsidRPr="00683D68">
        <w:rPr>
          <w:rStyle w:val="StyleUnderline"/>
          <w:highlight w:val="green"/>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683D68">
        <w:rPr>
          <w:rStyle w:val="StyleUnderline"/>
          <w:highlight w:val="green"/>
        </w:rPr>
        <w:t>Studies discover again and again 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In fact, research by Chlotfelter, Ladd, &amp; Vigdor states that teacher qualifications predict more of the difference in educational gains than race and parent education combined.</w:t>
      </w:r>
    </w:p>
    <w:p w:rsidR="001B0BB7" w:rsidRPr="00487FB9" w:rsidRDefault="001B0BB7" w:rsidP="001B0BB7">
      <w:pPr>
        <w:rPr>
          <w:sz w:val="16"/>
        </w:rPr>
      </w:pPr>
    </w:p>
    <w:p w:rsidR="001B0BB7" w:rsidRPr="006F5F63" w:rsidRDefault="001B0BB7" w:rsidP="001B0BB7">
      <w:pPr>
        <w:pStyle w:val="Heading4"/>
      </w:pPr>
      <w:r>
        <w:t>Status Quo policies make the opportunity cost for teacher strikes too high</w:t>
      </w:r>
    </w:p>
    <w:p w:rsidR="001B0BB7" w:rsidRDefault="001B0BB7" w:rsidP="001B0BB7">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5" w:history="1">
        <w:r w:rsidRPr="00644108">
          <w:rPr>
            <w:rStyle w:val="Hyperlink"/>
          </w:rPr>
          <w:t>https://www.dissentmagazine.org/online_articles/the-teacher-strike-conditions-for-success</w:t>
        </w:r>
      </w:hyperlink>
    </w:p>
    <w:p w:rsidR="001B0BB7" w:rsidRDefault="001B0BB7" w:rsidP="001B0BB7">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rsidR="001B0BB7" w:rsidRDefault="001B0BB7" w:rsidP="001B0BB7"/>
    <w:p w:rsidR="001B0BB7" w:rsidRPr="00104199" w:rsidRDefault="001B0BB7" w:rsidP="001B0BB7">
      <w:pPr>
        <w:pStyle w:val="Heading4"/>
      </w:pPr>
      <w:r>
        <w:t>That causes teachers uproot and quitting through unsatisfaction</w:t>
      </w:r>
    </w:p>
    <w:p w:rsidR="001B0BB7" w:rsidRDefault="001B0BB7" w:rsidP="001B0BB7">
      <w:r>
        <w:rPr>
          <w:rFonts w:eastAsiaTheme="majorEastAsia" w:cstheme="majorBidi"/>
          <w:b/>
          <w:iCs/>
          <w:sz w:val="26"/>
        </w:rPr>
        <w:t>Carpenter 17</w:t>
      </w:r>
      <w:r>
        <w:t xml:space="preserve"> Jennifer Carpenter., 05-17-21, "Opinion: Protect local control for schools," Burlington Free Press, https://www.burlingtonfreepress.com/story/opinion/my-turn/2017/05/17/opinion-protect-local-control-schools/101726614/</w:t>
      </w:r>
    </w:p>
    <w:p w:rsidR="001B0BB7" w:rsidRPr="00D42AB3" w:rsidRDefault="001B0BB7" w:rsidP="001B0BB7">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Tem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683D68">
        <w:rPr>
          <w:rStyle w:val="StyleUnderline"/>
          <w:highlight w:val="green"/>
        </w:rPr>
        <w:t>would have removed teachers’ right to strike</w:t>
      </w:r>
      <w:r w:rsidRPr="00104199">
        <w:rPr>
          <w:sz w:val="16"/>
        </w:rPr>
        <w:t xml:space="preserve">. That shows their true intentions. </w:t>
      </w:r>
      <w:r w:rsidRPr="00683D68">
        <w:rPr>
          <w:rStyle w:val="StyleUnderline"/>
          <w:highlight w:val="green"/>
        </w:rPr>
        <w:t>When teachers’ needs are not met, students’ needs will not be met, and we will be unable to retain and attract a workforce</w:t>
      </w:r>
      <w:r w:rsidRPr="00D42AB3">
        <w:rPr>
          <w:rStyle w:val="StyleUnderline"/>
        </w:rPr>
        <w:t xml:space="preserve"> of young families which is critical to the revitalization of our state’s economy. </w:t>
      </w:r>
      <w:r w:rsidRPr="00683D68">
        <w:rPr>
          <w:rStyle w:val="StyleUnderline"/>
          <w:highlight w:val="green"/>
        </w:rPr>
        <w:t>There will be no incentive for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Teachers 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683D68">
        <w:rPr>
          <w:rStyle w:val="StyleUnderline"/>
          <w:highlight w:val="green"/>
        </w:rPr>
        <w:t>Had the administration and teachers not</w:t>
      </w:r>
      <w:r w:rsidRPr="00D42AB3">
        <w:rPr>
          <w:rStyle w:val="StyleUnderline"/>
        </w:rPr>
        <w:t xml:space="preserve"> pulled together to discuss and </w:t>
      </w:r>
      <w:r w:rsidRPr="00683D68">
        <w:rPr>
          <w:rStyle w:val="StyleUnderline"/>
          <w:highlight w:val="green"/>
        </w:rPr>
        <w:t>demand more for their programs and allowed</w:t>
      </w:r>
      <w:r w:rsidRPr="00D42AB3">
        <w:rPr>
          <w:rStyle w:val="StyleUnderline"/>
        </w:rPr>
        <w:t xml:space="preserve"> a </w:t>
      </w:r>
      <w:r w:rsidRPr="00683D68">
        <w:rPr>
          <w:rStyle w:val="StyleUnderline"/>
          <w:highlight w:val="green"/>
        </w:rPr>
        <w:t>reckless</w:t>
      </w:r>
      <w:r w:rsidRPr="00D42AB3">
        <w:rPr>
          <w:rStyle w:val="StyleUnderline"/>
        </w:rPr>
        <w:t xml:space="preserve"> centralized </w:t>
      </w:r>
      <w:r w:rsidRPr="00683D68">
        <w:rPr>
          <w:rStyle w:val="StyleUnderline"/>
          <w:highlight w:val="green"/>
        </w:rPr>
        <w:t>decision to go forth</w:t>
      </w:r>
      <w:r w:rsidRPr="00D42AB3">
        <w:rPr>
          <w:rStyle w:val="StyleUnderline"/>
        </w:rPr>
        <w:t xml:space="preserve">, to paraphrase one of the teachers present at this meeting, the initial </w:t>
      </w:r>
      <w:r w:rsidRPr="00683D68">
        <w:rPr>
          <w:rStyle w:val="StyleUnderline"/>
          <w:highlight w:val="green"/>
        </w:rPr>
        <w:t>Act 46</w:t>
      </w:r>
      <w:r w:rsidRPr="00D42AB3">
        <w:rPr>
          <w:rStyle w:val="StyleUnderline"/>
        </w:rPr>
        <w:t xml:space="preserve"> proposal </w:t>
      </w:r>
      <w:r w:rsidRPr="00683D68">
        <w:rPr>
          <w:rStyle w:val="StyleUnderline"/>
          <w:highlight w:val="green"/>
        </w:rPr>
        <w:t>would</w:t>
      </w:r>
      <w:r w:rsidRPr="00D42AB3">
        <w:rPr>
          <w:rStyle w:val="StyleUnderline"/>
        </w:rPr>
        <w:t xml:space="preserve"> have </w:t>
      </w:r>
      <w:r w:rsidRPr="00683D68">
        <w:rPr>
          <w:rStyle w:val="StyleUnderline"/>
          <w:highlight w:val="green"/>
        </w:rPr>
        <w:t>destroyed the institution</w:t>
      </w:r>
      <w:r w:rsidRPr="00104199">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allowing </w:t>
      </w:r>
      <w:r w:rsidRPr="00683D68">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rsidR="001B0BB7" w:rsidRPr="001D09FC" w:rsidRDefault="001B0BB7" w:rsidP="001B0BB7"/>
    <w:p w:rsidR="001B0BB7" w:rsidRDefault="001B0BB7" w:rsidP="001B0BB7">
      <w:pPr>
        <w:pStyle w:val="Heading4"/>
      </w:pPr>
      <w:r>
        <w:t xml:space="preserve">Strikes </w:t>
      </w:r>
      <w:r w:rsidRPr="00950B4A">
        <w:rPr>
          <w:u w:val="single"/>
        </w:rPr>
        <w:t>empower</w:t>
      </w:r>
      <w:r>
        <w:t xml:space="preserve"> unions and are successful achieving </w:t>
      </w:r>
      <w:r w:rsidRPr="00950B4A">
        <w:rPr>
          <w:u w:val="single"/>
        </w:rPr>
        <w:t>bargaining power</w:t>
      </w:r>
      <w:r>
        <w:t xml:space="preserve">, which keeps them in education. </w:t>
      </w:r>
    </w:p>
    <w:p w:rsidR="001B0BB7" w:rsidRPr="00E75B57" w:rsidRDefault="001B0BB7" w:rsidP="001B0BB7">
      <w:r>
        <w:rPr>
          <w:rFonts w:eastAsiaTheme="majorEastAsia" w:cstheme="majorBidi"/>
          <w:b/>
          <w:iCs/>
          <w:sz w:val="26"/>
        </w:rPr>
        <w:t>LawInfo 20</w:t>
      </w:r>
      <w:r>
        <w:t xml:space="preserve"> [</w:t>
      </w:r>
      <w:r w:rsidRPr="00610AEB">
        <w:t>Pete</w:t>
      </w:r>
      <w:r>
        <w:t>r Serdyukov,</w:t>
      </w:r>
      <w:r w:rsidRPr="00610AEB">
        <w:t xml:space="preserve"> National University, La Jolla, California. </w:t>
      </w:r>
      <w:r>
        <w:t xml:space="preserve">05/18/20, </w:t>
      </w:r>
      <w:r w:rsidRPr="00E75B57">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6" w:history="1">
        <w:r w:rsidRPr="00AD5787">
          <w:rPr>
            <w:rStyle w:val="Hyperlink"/>
          </w:rPr>
          <w:t>https://www.lawinfo.com/resources/labor-law/teachers-unions-collective-bargaining.html</w:t>
        </w:r>
      </w:hyperlink>
      <w:r>
        <w:t>] // SC SD</w:t>
      </w:r>
    </w:p>
    <w:p w:rsidR="001B0BB7" w:rsidRPr="00950B4A" w:rsidRDefault="001B0BB7" w:rsidP="001B0BB7">
      <w:pPr>
        <w:rPr>
          <w:b/>
          <w:u w:val="single"/>
        </w:rPr>
      </w:pPr>
      <w:r w:rsidRPr="00950B4A">
        <w:t xml:space="preserve">A </w:t>
      </w:r>
      <w:r w:rsidRPr="00E75B57">
        <w:rPr>
          <w:b/>
          <w:highlight w:val="green"/>
          <w:u w:val="single"/>
        </w:rPr>
        <w:t>teachers' union</w:t>
      </w:r>
      <w:r w:rsidRPr="00950B4A">
        <w:t xml:space="preserve"> is a special type of labor union designed to fight for the rights of educators. With roots dating back more than 150 years in the U.S., these organizations </w:t>
      </w:r>
      <w:r w:rsidRPr="00E75B57">
        <w:rPr>
          <w:b/>
          <w:highlight w:val="green"/>
          <w:u w:val="single"/>
        </w:rPr>
        <w:t>play critical role</w:t>
      </w:r>
      <w:r w:rsidRPr="00950B4A">
        <w:rPr>
          <w:b/>
          <w:u w:val="single"/>
        </w:rPr>
        <w:t xml:space="preserve">s not only </w:t>
      </w:r>
      <w:r w:rsidRPr="00E75B57">
        <w:rPr>
          <w:b/>
          <w:highlight w:val="green"/>
          <w:u w:val="single"/>
        </w:rPr>
        <w:t>in securing benefits for teachers</w:t>
      </w:r>
      <w:r w:rsidRPr="00950B4A">
        <w:rPr>
          <w:b/>
          <w:u w:val="single"/>
        </w:rPr>
        <w:t xml:space="preserve"> but also shaping the way education works. For instance, thanks to lobbying by the National Education Association, or NEA, in the late 1860s, Congress created the Department of Education.</w:t>
      </w:r>
    </w:p>
    <w:p w:rsidR="001B0BB7" w:rsidRPr="00950B4A" w:rsidRDefault="001B0BB7" w:rsidP="001B0BB7">
      <w:r w:rsidRPr="00950B4A">
        <w:t>What Teachers' Unions Bargain For</w:t>
      </w:r>
    </w:p>
    <w:p w:rsidR="001B0BB7" w:rsidRPr="00950B4A" w:rsidRDefault="001B0BB7" w:rsidP="001B0BB7">
      <w:pPr>
        <w:rPr>
          <w:b/>
          <w:u w:val="single"/>
        </w:rPr>
      </w:pPr>
      <w:r w:rsidRPr="00950B4A">
        <w:rPr>
          <w:b/>
          <w:u w:val="single"/>
        </w:rPr>
        <w:t>Like other types of </w:t>
      </w:r>
      <w:hyperlink r:id="rId7" w:history="1">
        <w:r w:rsidRPr="00950B4A">
          <w:rPr>
            <w:rStyle w:val="Hyperlink"/>
            <w:rFonts w:asciiTheme="minorHAnsi" w:hAnsiTheme="minorHAnsi" w:cstheme="minorHAnsi"/>
            <w:b/>
            <w:u w:val="single"/>
          </w:rPr>
          <w:t>trade unions</w:t>
        </w:r>
      </w:hyperlink>
      <w:r w:rsidRPr="00950B4A">
        <w:rPr>
          <w:b/>
          <w:u w:val="single"/>
        </w:rPr>
        <w:t xml:space="preserve">, teachers' </w:t>
      </w:r>
      <w:r w:rsidRPr="00E75B57">
        <w:rPr>
          <w:b/>
          <w:highlight w:val="green"/>
          <w:u w:val="single"/>
        </w:rPr>
        <w:t>unions use collective bargaining agreements</w:t>
      </w:r>
      <w:r w:rsidRPr="00950B4A">
        <w:rPr>
          <w:b/>
          <w:u w:val="single"/>
        </w:rPr>
        <w:t xml:space="preserve">, or CBAs, to protect their members. Over the years, collective bargaining has </w:t>
      </w:r>
      <w:r w:rsidRPr="00E75B57">
        <w:rPr>
          <w:b/>
          <w:highlight w:val="green"/>
          <w:u w:val="single"/>
        </w:rPr>
        <w:t>helped educators gain many rights</w:t>
      </w:r>
      <w:r w:rsidRPr="00950B4A">
        <w:rPr>
          <w:b/>
          <w:u w:val="single"/>
        </w:rPr>
        <w:t>, such as:</w:t>
      </w:r>
    </w:p>
    <w:p w:rsidR="001B0BB7" w:rsidRPr="00950B4A" w:rsidRDefault="001B0BB7" w:rsidP="001B0BB7">
      <w:pPr>
        <w:rPr>
          <w:b/>
          <w:u w:val="single"/>
        </w:rPr>
      </w:pPr>
      <w:r w:rsidRPr="00E75B57">
        <w:rPr>
          <w:b/>
          <w:highlight w:val="green"/>
          <w:u w:val="single"/>
        </w:rPr>
        <w:t>Fair working conditions, compensation, and pay equality</w:t>
      </w:r>
    </w:p>
    <w:p w:rsidR="001B0BB7" w:rsidRPr="00950B4A" w:rsidRDefault="001B0BB7" w:rsidP="001B0BB7">
      <w:pPr>
        <w:rPr>
          <w:b/>
          <w:u w:val="single"/>
        </w:rPr>
      </w:pPr>
      <w:r w:rsidRPr="00950B4A">
        <w:rPr>
          <w:b/>
          <w:u w:val="single"/>
        </w:rPr>
        <w:t>Tenure mechanisms that prevented qualified educators from being punished for their personal biases, political beliefs, or other unfair reasons</w:t>
      </w:r>
    </w:p>
    <w:p w:rsidR="001B0BB7" w:rsidRPr="00950B4A" w:rsidRDefault="001B0BB7" w:rsidP="001B0BB7">
      <w:pPr>
        <w:rPr>
          <w:b/>
          <w:u w:val="single"/>
        </w:rPr>
      </w:pPr>
      <w:r w:rsidRPr="00950B4A">
        <w:rPr>
          <w:b/>
          <w:u w:val="single"/>
        </w:rPr>
        <w:t>Access to various benefits</w:t>
      </w:r>
    </w:p>
    <w:p w:rsidR="001B0BB7" w:rsidRPr="00950B4A" w:rsidRDefault="001B0BB7" w:rsidP="001B0BB7">
      <w:r w:rsidRPr="00950B4A">
        <w:t>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Behind Act, towards alternatives like the Every Student Succeeds Act of 2015. At the same time, education policy is a very politicized issue, and not every lawmaker is onboard with the kinds of changes that teachers seek. These differences of opinion mean that individual educators may be subject to a variety of laws depending on where they are in their careers.</w:t>
      </w:r>
    </w:p>
    <w:p w:rsidR="001B0BB7" w:rsidRPr="00950B4A" w:rsidRDefault="001B0BB7" w:rsidP="001B0BB7">
      <w:r w:rsidRPr="00950B4A">
        <w:t>State Laws and the NLRA</w:t>
      </w:r>
    </w:p>
    <w:p w:rsidR="001B0BB7" w:rsidRPr="00950B4A" w:rsidRDefault="001B0BB7" w:rsidP="001B0BB7">
      <w:pPr>
        <w:rPr>
          <w:b/>
          <w:u w:val="single"/>
        </w:rPr>
      </w:pPr>
      <w:r w:rsidRPr="00950B4A">
        <w:rPr>
          <w:b/>
          <w:u w:val="single"/>
        </w:rPr>
        <w:t xml:space="preserve">Some </w:t>
      </w:r>
      <w:r w:rsidRPr="00E75B57">
        <w:rPr>
          <w:b/>
          <w:highlight w:val="green"/>
          <w:u w:val="single"/>
        </w:rPr>
        <w:t>states prohibit certain types of collective bargaining</w:t>
      </w:r>
      <w:r w:rsidRPr="00950B4A">
        <w:rPr>
          <w:b/>
          <w:u w:val="single"/>
        </w:rPr>
        <w:t xml:space="preserve"> for certain workers. For teachers, such restrictions usually come into effect in public schools, where educators are classified as public employees.</w:t>
      </w:r>
    </w:p>
    <w:p w:rsidR="001B0BB7" w:rsidRPr="00950B4A" w:rsidRDefault="001B0BB7" w:rsidP="001B0BB7">
      <w:r w:rsidRPr="00E75B57">
        <w:rPr>
          <w:b/>
          <w:highlight w:val="green"/>
          <w:u w:val="single"/>
        </w:rPr>
        <w:t>In Texas, Georgia</w:t>
      </w:r>
      <w:r w:rsidRPr="00950B4A">
        <w:rPr>
          <w:b/>
          <w:u w:val="single"/>
        </w:rPr>
        <w:t xml:space="preserve">, North Carolina, Virginia, </w:t>
      </w:r>
      <w:r w:rsidRPr="00E75B57">
        <w:rPr>
          <w:b/>
          <w:highlight w:val="green"/>
          <w:u w:val="single"/>
        </w:rPr>
        <w:t>and South Carolina, collective bargaining was entirely prohibited for</w:t>
      </w:r>
      <w:r w:rsidRPr="00950B4A">
        <w:rPr>
          <w:b/>
          <w:u w:val="single"/>
        </w:rPr>
        <w:t xml:space="preserve"> public employees as of 2014. Only 11 states explicitly give </w:t>
      </w:r>
      <w:r w:rsidRPr="00E75B57">
        <w:rPr>
          <w:b/>
          <w:highlight w:val="green"/>
          <w:u w:val="single"/>
        </w:rPr>
        <w:t>teachers</w:t>
      </w:r>
      <w:r w:rsidRPr="00950B4A">
        <w:rPr>
          <w:b/>
          <w:u w:val="single"/>
        </w:rPr>
        <w:t xml:space="preserve"> the right to do things like going on strike, and many </w:t>
      </w:r>
      <w:r w:rsidRPr="00E75B57">
        <w:rPr>
          <w:b/>
          <w:highlight w:val="green"/>
          <w:u w:val="single"/>
        </w:rPr>
        <w:t>states make it completely illegal for public employees to strike</w:t>
      </w:r>
      <w:r w:rsidRPr="00950B4A">
        <w:rPr>
          <w:b/>
          <w:u w:val="single"/>
        </w:rPr>
        <w:t>. In some right-to-work states, these employees may be allowed to strike, but the power of unions to compel them to join is often significantly limited</w:t>
      </w:r>
      <w:r w:rsidRPr="00950B4A">
        <w:t>. As major walkouts and strikes over low pay have shown, these rules aren't always successful at stopping collective action, and public opinion may be evolving about educators' rights as employees.</w:t>
      </w:r>
    </w:p>
    <w:p w:rsidR="001B0BB7" w:rsidRPr="00950B4A" w:rsidRDefault="001B0BB7" w:rsidP="001B0BB7">
      <w:r w:rsidRPr="00950B4A">
        <w:t xml:space="preserve">How are states allowed to prohibit teachers from doing something that many workers view as a fundamental freedom? </w:t>
      </w:r>
      <w:r w:rsidRPr="00950B4A">
        <w:rPr>
          <w:b/>
          <w:u w:val="single"/>
        </w:rPr>
        <w:t>The right to form unions, strike, bargain collectively, and take other actions are laid out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rsidR="001B0BB7" w:rsidRPr="00950B4A" w:rsidRDefault="001B0BB7" w:rsidP="001B0BB7">
      <w:r w:rsidRPr="00950B4A">
        <w:t xml:space="preserve">Teachers' </w:t>
      </w:r>
      <w:r w:rsidRPr="00950B4A">
        <w:rPr>
          <w:u w:val="single"/>
        </w:rPr>
        <w:t>Unions</w:t>
      </w:r>
      <w:r w:rsidRPr="00950B4A">
        <w:t xml:space="preserve"> and the U.S. Constitution</w:t>
      </w:r>
    </w:p>
    <w:p w:rsidR="001B0BB7" w:rsidRPr="00950B4A" w:rsidRDefault="001B0BB7" w:rsidP="001B0BB7">
      <w:pPr>
        <w:rPr>
          <w:b/>
          <w:u w:val="single"/>
        </w:rPr>
      </w:pPr>
      <w:r w:rsidRPr="00950B4A">
        <w:t xml:space="preserve">Labor unions aren't mentioned anywhere in the U.S. Constitution. At the same time, however, </w:t>
      </w:r>
      <w:r w:rsidRPr="00950B4A">
        <w:rPr>
          <w:b/>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rsidR="001B0BB7" w:rsidRPr="00950B4A" w:rsidRDefault="001B0BB7" w:rsidP="001B0BB7">
      <w:r w:rsidRPr="00950B4A">
        <w:t>Bargaining Units</w:t>
      </w:r>
    </w:p>
    <w:p w:rsidR="001B0BB7" w:rsidRPr="00950B4A" w:rsidRDefault="001B0BB7" w:rsidP="001B0BB7">
      <w:pPr>
        <w:rPr>
          <w:b/>
          <w:u w:val="single"/>
        </w:rPr>
      </w:pPr>
      <w:r w:rsidRPr="00950B4A">
        <w:t xml:space="preserve">Bargaining units are groups of workers who are represented by a common labor union when it comes to collective bargaining and negotiation. Employers or official bodies, such as the Indiana Education Employment Relations Board, recognize bargaining unit groups as being represented by labor unions. </w:t>
      </w:r>
      <w:r w:rsidRPr="00950B4A">
        <w:rPr>
          <w:b/>
          <w:u w:val="single"/>
        </w:rPr>
        <w:t>States that allow teachers to participate in collective bargaining may also mandate that schools clearly specify to which bargaining units they belong so that employees can take advantage of their rights.</w:t>
      </w:r>
    </w:p>
    <w:p w:rsidR="001B0BB7" w:rsidRPr="00950B4A" w:rsidRDefault="001B0BB7" w:rsidP="001B0BB7">
      <w:pPr>
        <w:rPr>
          <w:b/>
          <w:u w:val="single"/>
        </w:rPr>
      </w:pPr>
      <w:r w:rsidRPr="00950B4A">
        <w:rPr>
          <w:b/>
          <w:u w:val="single"/>
        </w:rPr>
        <w:t xml:space="preserve">Bargaining unit positions are jobs that receive labor union representation. Although all employees can hold these jobs regardless of their union membership status, only those who hold </w:t>
      </w:r>
      <w:r w:rsidRPr="00E75B57">
        <w:rPr>
          <w:b/>
          <w:highlight w:val="green"/>
          <w:u w:val="single"/>
        </w:rPr>
        <w:t>bargaining unit jobs gain the full benefits of being in unions.</w:t>
      </w:r>
    </w:p>
    <w:p w:rsidR="001B0BB7" w:rsidRPr="00950B4A" w:rsidRDefault="001B0BB7" w:rsidP="001B0BB7">
      <w:r w:rsidRPr="00950B4A">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rsidR="001B0BB7" w:rsidRPr="00950B4A" w:rsidRDefault="001B0BB7" w:rsidP="001B0BB7">
      <w:r w:rsidRPr="00950B4A">
        <w:t>Teachers' Unions and Charter Schools</w:t>
      </w:r>
    </w:p>
    <w:p w:rsidR="001B0BB7" w:rsidRPr="00950B4A" w:rsidRDefault="001B0BB7" w:rsidP="001B0BB7">
      <w:r w:rsidRPr="00950B4A">
        <w:t>As in many other labor fields, unions sometimes clash with employers, such as schools. Notably, these disputes have come into the public eye as certain states move towards voucher and charter school education models.</w:t>
      </w:r>
    </w:p>
    <w:p w:rsidR="001B0BB7" w:rsidRPr="00950B4A" w:rsidRDefault="001B0BB7" w:rsidP="001B0BB7">
      <w:r w:rsidRPr="00950B4A">
        <w:t>One key distinction in such battles is the fact that although charter schools receive funds from the government, they're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don't count as employers under the NLRA.</w:t>
      </w:r>
    </w:p>
    <w:p w:rsidR="001B0BB7" w:rsidRPr="00950B4A" w:rsidRDefault="001B0BB7" w:rsidP="001B0BB7">
      <w:r w:rsidRPr="00950B4A">
        <w:t>Other Teachers’ Union Benefits</w:t>
      </w:r>
    </w:p>
    <w:p w:rsidR="001B0BB7" w:rsidRPr="00950B4A" w:rsidRDefault="001B0BB7" w:rsidP="001B0BB7">
      <w:r w:rsidRPr="00950B4A">
        <w:rPr>
          <w:b/>
          <w:u w:val="single"/>
        </w:rPr>
        <w:t xml:space="preserve">Joining a union might </w:t>
      </w:r>
      <w:r w:rsidRPr="00E75B57">
        <w:rPr>
          <w:b/>
          <w:highlight w:val="green"/>
          <w:u w:val="single"/>
        </w:rPr>
        <w:t>give certain teachers more control over their futures</w:t>
      </w:r>
      <w:r w:rsidRPr="00950B4A">
        <w:rPr>
          <w:b/>
          <w:u w:val="single"/>
        </w:rPr>
        <w:t xml:space="preserve">. Since the benefits they receive go above and beyond what many school districts would provide of their own accord, these teachers may enjoy heightened access to vital resources that </w:t>
      </w:r>
      <w:r w:rsidRPr="00E75B57">
        <w:rPr>
          <w:b/>
          <w:highlight w:val="green"/>
          <w:u w:val="single"/>
        </w:rPr>
        <w:t>make it easier to focus on their career development</w:t>
      </w:r>
      <w:r w:rsidRPr="00E75B57">
        <w:rPr>
          <w:highlight w:val="green"/>
        </w:rPr>
        <w:t>.</w:t>
      </w:r>
      <w:r w:rsidRPr="00950B4A">
        <w:t xml:space="preserve"> Union members may receive:</w:t>
      </w:r>
    </w:p>
    <w:p w:rsidR="001B0BB7" w:rsidRPr="00950B4A" w:rsidRDefault="001B0BB7" w:rsidP="001B0BB7">
      <w:r w:rsidRPr="00950B4A">
        <w:t>Prescription medication benefits</w:t>
      </w:r>
    </w:p>
    <w:p w:rsidR="001B0BB7" w:rsidRPr="00950B4A" w:rsidRDefault="001B0BB7" w:rsidP="001B0BB7">
      <w:r w:rsidRPr="00950B4A">
        <w:t>Consumer discounts</w:t>
      </w:r>
    </w:p>
    <w:p w:rsidR="001B0BB7" w:rsidRPr="00950B4A" w:rsidRDefault="001B0BB7" w:rsidP="001B0BB7">
      <w:r w:rsidRPr="00950B4A">
        <w:t>Dental and vision health benefits</w:t>
      </w:r>
    </w:p>
    <w:p w:rsidR="001B0BB7" w:rsidRPr="00950B4A" w:rsidRDefault="001B0BB7" w:rsidP="001B0BB7">
      <w:r w:rsidRPr="00950B4A">
        <w:t>Pension plans</w:t>
      </w:r>
    </w:p>
    <w:p w:rsidR="001B0BB7" w:rsidRPr="00950B4A" w:rsidRDefault="001B0BB7" w:rsidP="001B0BB7">
      <w:r w:rsidRPr="00950B4A">
        <w:t>For teachers, the decision whether to join a union is a personal matter. Those who want to keep their options open, however, may benefit from learning about what kinds of allowances they enjoy in different states and distinct employment positions.</w:t>
      </w:r>
    </w:p>
    <w:p w:rsidR="001B0BB7" w:rsidRDefault="001B0BB7" w:rsidP="001B0BB7"/>
    <w:p w:rsidR="001B0BB7" w:rsidRDefault="001B0BB7" w:rsidP="001B0BB7"/>
    <w:p w:rsidR="001B0BB7" w:rsidRDefault="001B0BB7" w:rsidP="001B0BB7">
      <w:pPr>
        <w:rPr>
          <w:rStyle w:val="StyleUnderline"/>
        </w:rPr>
      </w:pPr>
    </w:p>
    <w:p w:rsidR="001B0BB7" w:rsidRDefault="001B0BB7" w:rsidP="001B0BB7">
      <w:pPr>
        <w:pStyle w:val="Heading4"/>
      </w:pPr>
      <w:r>
        <w:t xml:space="preserve">The pandemic slowed growth, but it’s </w:t>
      </w:r>
      <w:r w:rsidRPr="000E0C2F">
        <w:rPr>
          <w:u w:val="single"/>
        </w:rPr>
        <w:t>not irreversible</w:t>
      </w:r>
      <w:r>
        <w:t xml:space="preserve"> – </w:t>
      </w:r>
      <w:r>
        <w:rPr>
          <w:u w:val="single"/>
        </w:rPr>
        <w:t>education improvement</w:t>
      </w:r>
      <w:r>
        <w:t xml:space="preserve"> can turn the tide.</w:t>
      </w:r>
    </w:p>
    <w:p w:rsidR="001B0BB7" w:rsidRPr="0029595D" w:rsidRDefault="001B0BB7" w:rsidP="001B0BB7">
      <w:pPr>
        <w:rPr>
          <w:sz w:val="16"/>
        </w:rPr>
      </w:pPr>
      <w:r>
        <w:rPr>
          <w:rStyle w:val="Style13ptBold"/>
        </w:rPr>
        <w:t>Hanushek and Woessmann 20</w:t>
      </w:r>
      <w:r w:rsidRPr="007E3211">
        <w:rPr>
          <w:sz w:val="16"/>
        </w:rPr>
        <w:t xml:space="preserve"> (</w:t>
      </w:r>
      <w:r>
        <w:rPr>
          <w:sz w:val="16"/>
        </w:rPr>
        <w:t>Eric, award-winning economist and PhD Economics @ MIT, and Ludger,</w:t>
      </w:r>
      <w:r w:rsidRPr="007E3211">
        <w:rPr>
          <w:sz w:val="16"/>
        </w:rPr>
        <w:t xml:space="preserve"> </w:t>
      </w:r>
      <w:r>
        <w:rPr>
          <w:sz w:val="16"/>
        </w:rPr>
        <w:t xml:space="preserve">Prof. Economics @ Ludwig Maximillian University of Munich, September 2021, </w:t>
      </w:r>
      <w:r w:rsidRPr="007E3211">
        <w:rPr>
          <w:sz w:val="16"/>
        </w:rPr>
        <w:t>"</w:t>
      </w:r>
      <w:r>
        <w:rPr>
          <w:sz w:val="16"/>
        </w:rPr>
        <w:t>The Economic Impact of Learning Losses,”</w:t>
      </w:r>
      <w:r w:rsidRPr="007E3211">
        <w:rPr>
          <w:sz w:val="16"/>
        </w:rPr>
        <w:t xml:space="preserve"> </w:t>
      </w:r>
      <w:r w:rsidRPr="0029595D">
        <w:rPr>
          <w:sz w:val="16"/>
        </w:rPr>
        <w:t>https://www.oecd.org/education/The-economic-impacts-of-coronavirus-covid-19-learning-losses.pdf</w:t>
      </w:r>
      <w:r w:rsidRPr="007E3211">
        <w:rPr>
          <w:sz w:val="16"/>
        </w:rPr>
        <w:t>) AG</w:t>
      </w:r>
    </w:p>
    <w:p w:rsidR="001B0BB7" w:rsidRPr="0029595D" w:rsidRDefault="001B0BB7" w:rsidP="001B0BB7">
      <w:pPr>
        <w:rPr>
          <w:rStyle w:val="Emphasis"/>
        </w:rPr>
      </w:pPr>
      <w:r w:rsidRPr="0029595D">
        <w:rPr>
          <w:rStyle w:val="StyleUnderline"/>
        </w:rPr>
        <w:t xml:space="preserve">As a </w:t>
      </w:r>
      <w:r w:rsidRPr="004E3C0F">
        <w:rPr>
          <w:rStyle w:val="StyleUnderline"/>
          <w:highlight w:val="green"/>
        </w:rPr>
        <w:t>result of</w:t>
      </w:r>
      <w:r w:rsidRPr="0029595D">
        <w:rPr>
          <w:sz w:val="16"/>
        </w:rPr>
        <w:t xml:space="preserve"> the schools being closed due to the </w:t>
      </w:r>
      <w:r w:rsidRPr="004E3C0F">
        <w:rPr>
          <w:rStyle w:val="StyleUnderline"/>
          <w:highlight w:val="green"/>
        </w:rPr>
        <w:t>COVID</w:t>
      </w:r>
      <w:r w:rsidRPr="0029595D">
        <w:rPr>
          <w:sz w:val="16"/>
        </w:rPr>
        <w:t xml:space="preserve">-19 pandemic, </w:t>
      </w:r>
      <w:r w:rsidRPr="004E3C0F">
        <w:rPr>
          <w:rStyle w:val="StyleUnderline"/>
          <w:highlight w:val="green"/>
        </w:rPr>
        <w:t>classes were</w:t>
      </w:r>
      <w:r w:rsidRPr="0029595D">
        <w:rPr>
          <w:rStyle w:val="StyleUnderline"/>
        </w:rPr>
        <w:t xml:space="preserve"> almost universally </w:t>
      </w:r>
      <w:r w:rsidRPr="004E3C0F">
        <w:rPr>
          <w:rStyle w:val="StyleUnderline"/>
          <w:highlight w:val="green"/>
        </w:rPr>
        <w:t>disrupted</w:t>
      </w:r>
      <w:r w:rsidRPr="0029595D">
        <w:rPr>
          <w:sz w:val="16"/>
        </w:rPr>
        <w:t xml:space="preserve"> for months in the first half of 2020. </w:t>
      </w:r>
      <w:r w:rsidRPr="0029595D">
        <w:rPr>
          <w:rStyle w:val="StyleUnderline"/>
        </w:rPr>
        <w:t>As pupils gradually return</w:t>
      </w:r>
      <w:r w:rsidRPr="0029595D">
        <w:rPr>
          <w:sz w:val="16"/>
        </w:rPr>
        <w:t xml:space="preserve"> to school, the </w:t>
      </w:r>
      <w:r w:rsidRPr="0029595D">
        <w:rPr>
          <w:rStyle w:val="StyleUnderline"/>
        </w:rPr>
        <w:t xml:space="preserve">high costs of not learning should be taken into account. The future impact of </w:t>
      </w:r>
      <w:r w:rsidRPr="0029595D">
        <w:rPr>
          <w:sz w:val="16"/>
        </w:rPr>
        <w:t xml:space="preserve">past and future </w:t>
      </w:r>
      <w:r w:rsidRPr="0029595D">
        <w:rPr>
          <w:rStyle w:val="StyleUnderline"/>
        </w:rPr>
        <w:t>learning losses need to be considered when it comes to</w:t>
      </w:r>
      <w:r w:rsidRPr="0029595D">
        <w:rPr>
          <w:sz w:val="16"/>
        </w:rPr>
        <w:t xml:space="preserve"> the </w:t>
      </w:r>
      <w:r w:rsidRPr="0029595D">
        <w:rPr>
          <w:rStyle w:val="StyleUnderline"/>
        </w:rPr>
        <w:t xml:space="preserve">design of </w:t>
      </w:r>
      <w:r w:rsidRPr="0029595D">
        <w:rPr>
          <w:sz w:val="16"/>
        </w:rPr>
        <w:t xml:space="preserve">mixed in-person and home </w:t>
      </w:r>
      <w:r w:rsidRPr="0029595D">
        <w:rPr>
          <w:rStyle w:val="StyleUnderline"/>
        </w:rPr>
        <w:t>learning</w:t>
      </w:r>
      <w:r w:rsidRPr="0029595D">
        <w:rPr>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year’s worth of learning would reduce the subsequent earned income of the pupils concerned by about 3%. Beyond crudely measured school attainment, the </w:t>
      </w:r>
      <w:r w:rsidRPr="004E3C0F">
        <w:rPr>
          <w:rStyle w:val="StyleUnderline"/>
          <w:highlight w:val="green"/>
        </w:rPr>
        <w:t>loss in cognitive skills</w:t>
      </w:r>
      <w:r w:rsidRPr="0029595D">
        <w:rPr>
          <w:rStyle w:val="StyleUnderline"/>
        </w:rPr>
        <w:t xml:space="preserve"> resulting from school closures </w:t>
      </w:r>
      <w:r w:rsidRPr="0029595D">
        <w:rPr>
          <w:sz w:val="16"/>
        </w:rPr>
        <w:t xml:space="preserve">and the untested ways of re-opening </w:t>
      </w:r>
      <w:r w:rsidRPr="0029595D">
        <w:rPr>
          <w:rStyle w:val="StyleUnderline"/>
        </w:rPr>
        <w:t>is the larger issue</w:t>
      </w:r>
      <w:r w:rsidRPr="0029595D">
        <w:rPr>
          <w:sz w:val="16"/>
        </w:rPr>
        <w:t xml:space="preserve">. The different ways of estimating the economic costs of the pandemic for current students provide consistent estimates of today’s learning challenges. The costs of school closure and the associated learning losses go beyond the lower incomes that this cohort of students can expect. </w:t>
      </w:r>
      <w:r w:rsidRPr="0029595D">
        <w:rPr>
          <w:rStyle w:val="StyleUnderline"/>
        </w:rPr>
        <w:t xml:space="preserve">A less skilled work force also </w:t>
      </w:r>
      <w:r w:rsidRPr="004E3C0F">
        <w:rPr>
          <w:rStyle w:val="StyleUnderline"/>
          <w:highlight w:val="green"/>
        </w:rPr>
        <w:t xml:space="preserve">implies </w:t>
      </w:r>
      <w:r w:rsidRPr="004E3C0F">
        <w:rPr>
          <w:rStyle w:val="Emphasis"/>
          <w:highlight w:val="green"/>
        </w:rPr>
        <w:t>lower rates of</w:t>
      </w:r>
      <w:r w:rsidRPr="0029595D">
        <w:rPr>
          <w:rStyle w:val="Emphasis"/>
        </w:rPr>
        <w:t xml:space="preserve"> </w:t>
      </w:r>
      <w:r w:rsidRPr="0029595D">
        <w:rPr>
          <w:sz w:val="16"/>
        </w:rPr>
        <w:t>national</w:t>
      </w:r>
      <w:r w:rsidRPr="0029595D">
        <w:rPr>
          <w:rStyle w:val="Emphasis"/>
        </w:rPr>
        <w:t xml:space="preserve"> </w:t>
      </w:r>
      <w:r w:rsidRPr="004E3C0F">
        <w:rPr>
          <w:rStyle w:val="Emphasis"/>
          <w:highlight w:val="green"/>
        </w:rPr>
        <w:t>economic growth</w:t>
      </w:r>
      <w:r w:rsidRPr="0029595D">
        <w:rPr>
          <w:rStyle w:val="StyleUnderline"/>
        </w:rPr>
        <w:t>. A loss of one-third of a year in effective learning</w:t>
      </w:r>
      <w:r w:rsidRPr="0029595D">
        <w:rPr>
          <w:sz w:val="16"/>
        </w:rPr>
        <w:t xml:space="preserve"> for just the students affected by the closures of early 2020 The Economic Impacts of Learning Losses | © OECD 2020 13 </w:t>
      </w:r>
      <w:r w:rsidRPr="0029595D">
        <w:rPr>
          <w:rStyle w:val="StyleUnderline"/>
        </w:rPr>
        <w:t>will</w:t>
      </w:r>
      <w:r w:rsidRPr="0029595D">
        <w:rPr>
          <w:sz w:val="16"/>
        </w:rPr>
        <w:t xml:space="preserve">, by historical data, </w:t>
      </w:r>
      <w:r w:rsidRPr="004E3C0F">
        <w:rPr>
          <w:rStyle w:val="StyleUnderline"/>
          <w:highlight w:val="green"/>
        </w:rPr>
        <w:t>lower a country’s GDP</w:t>
      </w:r>
      <w:r w:rsidRPr="0029595D">
        <w:rPr>
          <w:rStyle w:val="StyleUnderline"/>
        </w:rPr>
        <w:t xml:space="preserve"> by an average of 1.5%</w:t>
      </w:r>
      <w:r w:rsidRPr="0029595D">
        <w:rPr>
          <w:sz w:val="16"/>
        </w:rPr>
        <w:t xml:space="preserve"> over the remainder of the century</w:t>
      </w:r>
      <w:r w:rsidRPr="004E3C0F">
        <w:rPr>
          <w:sz w:val="16"/>
          <w:highlight w:val="green"/>
        </w:rPr>
        <w:t xml:space="preserve">. </w:t>
      </w:r>
      <w:r w:rsidRPr="004E3C0F">
        <w:rPr>
          <w:rStyle w:val="Emphasis"/>
          <w:highlight w:val="green"/>
        </w:rPr>
        <w:t>If</w:t>
      </w:r>
      <w:r w:rsidRPr="0029595D">
        <w:rPr>
          <w:rStyle w:val="Emphasis"/>
        </w:rPr>
        <w:t xml:space="preserve"> the </w:t>
      </w:r>
      <w:r w:rsidRPr="004E3C0F">
        <w:rPr>
          <w:rStyle w:val="Emphasis"/>
          <w:highlight w:val="green"/>
        </w:rPr>
        <w:t>re-opened schools</w:t>
      </w:r>
      <w:r w:rsidRPr="0029595D">
        <w:rPr>
          <w:sz w:val="16"/>
        </w:rPr>
        <w:t xml:space="preserve"> (which also involve new students) </w:t>
      </w:r>
      <w:r w:rsidRPr="0029595D">
        <w:rPr>
          <w:rStyle w:val="Emphasis"/>
        </w:rPr>
        <w:t xml:space="preserve">are </w:t>
      </w:r>
      <w:r w:rsidRPr="004E3C0F">
        <w:rPr>
          <w:rStyle w:val="Emphasis"/>
          <w:highlight w:val="green"/>
        </w:rPr>
        <w:t>not up to the same standard</w:t>
      </w:r>
      <w:r w:rsidRPr="0029595D">
        <w:rPr>
          <w:rStyle w:val="StyleUnderline"/>
        </w:rPr>
        <w:t xml:space="preserve"> as before the pandemic, the </w:t>
      </w:r>
      <w:r w:rsidRPr="004E3C0F">
        <w:rPr>
          <w:rStyle w:val="StyleUnderline"/>
          <w:highlight w:val="green"/>
        </w:rPr>
        <w:t>impacts on</w:t>
      </w:r>
      <w:r w:rsidRPr="0029595D">
        <w:rPr>
          <w:rStyle w:val="StyleUnderline"/>
        </w:rPr>
        <w:t xml:space="preserve"> future </w:t>
      </w:r>
      <w:r w:rsidRPr="004E3C0F">
        <w:rPr>
          <w:rStyle w:val="StyleUnderline"/>
          <w:highlight w:val="green"/>
        </w:rPr>
        <w:t>economic well-being</w:t>
      </w:r>
      <w:r w:rsidRPr="0029595D">
        <w:rPr>
          <w:rStyle w:val="StyleUnderline"/>
        </w:rPr>
        <w:t xml:space="preserve"> will be proportionately </w:t>
      </w:r>
      <w:r w:rsidRPr="004E3C0F">
        <w:rPr>
          <w:rStyle w:val="StyleUnderline"/>
          <w:highlight w:val="green"/>
        </w:rPr>
        <w:t>larger.</w:t>
      </w:r>
      <w:r w:rsidRPr="0029595D">
        <w:rPr>
          <w:sz w:val="16"/>
        </w:rPr>
        <w:t xml:space="preserve"> In addition to the economic effects of the cognitive skill losses emphasised here, there are other potentially important costs due to losses in social-emotional development of children, although neither the magnitude nor the economic impact of these are currently known.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must be considered and comprehensive measures must be taken to ensure that learning takes place everywhere again. Indeed, as described, </w:t>
      </w:r>
      <w:r w:rsidRPr="0029595D">
        <w:rPr>
          <w:rStyle w:val="StyleUnderline"/>
        </w:rPr>
        <w:t xml:space="preserve">it is </w:t>
      </w:r>
      <w:r w:rsidRPr="004E3C0F">
        <w:rPr>
          <w:rStyle w:val="Emphasis"/>
          <w:highlight w:val="green"/>
        </w:rPr>
        <w:t>possible</w:t>
      </w:r>
      <w:r w:rsidRPr="0029595D">
        <w:rPr>
          <w:rStyle w:val="Emphasis"/>
        </w:rPr>
        <w:t xml:space="preserve"> and important</w:t>
      </w:r>
      <w:r w:rsidRPr="0029595D">
        <w:rPr>
          <w:rStyle w:val="StyleUnderline"/>
        </w:rPr>
        <w:t xml:space="preserve"> </w:t>
      </w:r>
      <w:r w:rsidRPr="004E3C0F">
        <w:rPr>
          <w:rStyle w:val="StyleUnderline"/>
          <w:highlight w:val="green"/>
        </w:rPr>
        <w:t xml:space="preserve">to </w:t>
      </w:r>
      <w:r w:rsidRPr="004E3C0F">
        <w:rPr>
          <w:rStyle w:val="Emphasis"/>
          <w:highlight w:val="green"/>
        </w:rPr>
        <w:t>build upon the new organisation of schools</w:t>
      </w:r>
      <w:r w:rsidRPr="0029595D">
        <w:rPr>
          <w:rStyle w:val="StyleUnderline"/>
        </w:rPr>
        <w:t xml:space="preserve"> to ensure that the schools are actually </w:t>
      </w:r>
      <w:r w:rsidRPr="0029595D">
        <w:rPr>
          <w:rStyle w:val="Emphasis"/>
        </w:rPr>
        <w:t>superior to the pre-COVID schools</w:t>
      </w:r>
      <w:r w:rsidRPr="0029595D">
        <w:rPr>
          <w:rStyle w:val="StyleUnderline"/>
        </w:rPr>
        <w:t xml:space="preserve">. </w:t>
      </w:r>
      <w:r w:rsidRPr="004E3C0F">
        <w:rPr>
          <w:rStyle w:val="Emphasis"/>
          <w:highlight w:val="green"/>
        </w:rPr>
        <w:t>Unless schools get better</w:t>
      </w:r>
      <w:r w:rsidRPr="0029595D">
        <w:rPr>
          <w:rStyle w:val="Emphasis"/>
        </w:rPr>
        <w:t xml:space="preserve">, the current </w:t>
      </w:r>
      <w:r w:rsidRPr="004E3C0F">
        <w:rPr>
          <w:rStyle w:val="Emphasis"/>
          <w:highlight w:val="green"/>
        </w:rPr>
        <w:t>students will be</w:t>
      </w:r>
      <w:r w:rsidRPr="0029595D">
        <w:rPr>
          <w:rStyle w:val="Emphasis"/>
        </w:rPr>
        <w:t xml:space="preserve"> significantly </w:t>
      </w:r>
      <w:r w:rsidRPr="004E3C0F">
        <w:rPr>
          <w:rStyle w:val="Emphasis"/>
          <w:highlight w:val="green"/>
        </w:rPr>
        <w:t>harmed.</w:t>
      </w:r>
      <w:r w:rsidRPr="0029595D">
        <w:rPr>
          <w:rStyle w:val="StyleUnderline"/>
        </w:rPr>
        <w:t xml:space="preserve"> </w:t>
      </w:r>
      <w:r w:rsidRPr="0029595D">
        <w:rPr>
          <w:sz w:val="16"/>
        </w:rPr>
        <w:t xml:space="preserve">Moreover, </w:t>
      </w:r>
      <w:r w:rsidRPr="0029595D">
        <w:rPr>
          <w:rStyle w:val="StyleUnderline"/>
        </w:rPr>
        <w:t xml:space="preserve">the harm will disproportionately fall on disadvantaged students. Substantial learning differences across countries, closely related to institutional structures of their school systems, indicate that </w:t>
      </w:r>
      <w:r w:rsidRPr="0029595D">
        <w:rPr>
          <w:rStyle w:val="Emphasis"/>
        </w:rPr>
        <w:t>improvements are possible</w:t>
      </w:r>
      <w:r w:rsidRPr="0029595D">
        <w:rPr>
          <w:sz w:val="16"/>
        </w:rPr>
        <w:t xml:space="preserve"> (Hanushek and Woessmann, 2011[12]; Woessmann, 2016[11]). Therefore, </w:t>
      </w:r>
      <w:r w:rsidRPr="004E3C0F">
        <w:rPr>
          <w:rStyle w:val="Emphasis"/>
          <w:highlight w:val="green"/>
        </w:rPr>
        <w:t>permanent learning losses</w:t>
      </w:r>
      <w:r w:rsidRPr="0029595D">
        <w:rPr>
          <w:rStyle w:val="Emphasis"/>
        </w:rPr>
        <w:t xml:space="preserve"> are </w:t>
      </w:r>
      <w:r w:rsidRPr="004E3C0F">
        <w:rPr>
          <w:rStyle w:val="Emphasis"/>
          <w:highlight w:val="green"/>
        </w:rPr>
        <w:t>not inevitable if countries improve</w:t>
      </w:r>
      <w:r w:rsidRPr="0029595D">
        <w:rPr>
          <w:rStyle w:val="Emphasis"/>
        </w:rPr>
        <w:t xml:space="preserve"> the </w:t>
      </w:r>
      <w:r w:rsidRPr="004E3C0F">
        <w:rPr>
          <w:rStyle w:val="Emphasis"/>
          <w:highlight w:val="green"/>
        </w:rPr>
        <w:t>learning gains of</w:t>
      </w:r>
      <w:r w:rsidRPr="0029595D">
        <w:rPr>
          <w:rStyle w:val="Emphasis"/>
        </w:rPr>
        <w:t xml:space="preserve"> their </w:t>
      </w:r>
      <w:r w:rsidRPr="004E3C0F">
        <w:rPr>
          <w:rStyle w:val="Emphasis"/>
          <w:highlight w:val="green"/>
        </w:rPr>
        <w:t>students</w:t>
      </w:r>
      <w:r w:rsidRPr="0029595D">
        <w:rPr>
          <w:rStyle w:val="Emphasis"/>
        </w:rPr>
        <w:t xml:space="preserve"> </w:t>
      </w:r>
      <w:r w:rsidRPr="0029595D">
        <w:rPr>
          <w:sz w:val="16"/>
        </w:rPr>
        <w:t>in the future.</w:t>
      </w:r>
    </w:p>
    <w:p w:rsidR="001B0BB7" w:rsidRDefault="001B0BB7" w:rsidP="001B0BB7">
      <w:pPr>
        <w:pStyle w:val="Heading4"/>
      </w:pPr>
      <w:r>
        <w:t xml:space="preserve">COVID put education funding </w:t>
      </w:r>
      <w:r w:rsidRPr="00873A4F">
        <w:t>on the</w:t>
      </w:r>
      <w:r w:rsidRPr="00DE6887">
        <w:rPr>
          <w:u w:val="single"/>
        </w:rPr>
        <w:t xml:space="preserve"> brink</w:t>
      </w:r>
      <w:r>
        <w:t xml:space="preserve">. Kills </w:t>
      </w:r>
      <w:r w:rsidRPr="00873A4F">
        <w:t>growth</w:t>
      </w:r>
      <w:r>
        <w:t xml:space="preserve"> and </w:t>
      </w:r>
      <w:r w:rsidRPr="00873A4F">
        <w:t>democracy</w:t>
      </w:r>
      <w:r>
        <w:t xml:space="preserve">. </w:t>
      </w:r>
    </w:p>
    <w:p w:rsidR="001B0BB7" w:rsidRPr="007E3211" w:rsidRDefault="001B0BB7" w:rsidP="001B0BB7">
      <w:pPr>
        <w:rPr>
          <w:sz w:val="16"/>
        </w:rPr>
      </w:pPr>
      <w:r w:rsidRPr="007E3211">
        <w:rPr>
          <w:rStyle w:val="Style13ptBold"/>
        </w:rPr>
        <w:t>Goczek et al 21</w:t>
      </w:r>
      <w:r w:rsidRPr="007E3211">
        <w:rPr>
          <w:sz w:val="16"/>
        </w:rPr>
        <w:t xml:space="preserve"> (Lukasz, Professor of Macroeconomics @ University of Warsaw, Ewa Witkowska, and Bartosz Witkowski, </w:t>
      </w:r>
      <w:r>
        <w:rPr>
          <w:sz w:val="16"/>
        </w:rPr>
        <w:t xml:space="preserve">6/5/21, </w:t>
      </w:r>
      <w:r w:rsidRPr="007E3211">
        <w:rPr>
          <w:sz w:val="16"/>
        </w:rPr>
        <w:t xml:space="preserve">"How Does Education Quality Affect Economic Growth?" </w:t>
      </w:r>
      <w:hyperlink r:id="rId8" w:history="1">
        <w:r w:rsidRPr="007E3211">
          <w:rPr>
            <w:rStyle w:val="Hyperlink"/>
            <w:sz w:val="16"/>
          </w:rPr>
          <w:t>https://www.mdpi.com/2071-1050/13/11/6437</w:t>
        </w:r>
      </w:hyperlink>
      <w:r w:rsidRPr="007E3211">
        <w:rPr>
          <w:sz w:val="16"/>
        </w:rPr>
        <w:t>) AG</w:t>
      </w:r>
    </w:p>
    <w:p w:rsidR="001B0BB7" w:rsidRPr="00745D70" w:rsidRDefault="001B0BB7" w:rsidP="001B0BB7">
      <w:pPr>
        <w:rPr>
          <w:rStyle w:val="StyleUnderline"/>
        </w:rPr>
      </w:pPr>
      <w:r w:rsidRPr="00745D70">
        <w:rPr>
          <w:rStyle w:val="StyleUnderline"/>
        </w:rPr>
        <w:t xml:space="preserve">It is common knowledge that education is important, and there is </w:t>
      </w:r>
      <w:r w:rsidRPr="004E3C0F">
        <w:rPr>
          <w:rStyle w:val="Emphasis"/>
          <w:highlight w:val="green"/>
        </w:rPr>
        <w:t>overwhelming evidence</w:t>
      </w:r>
      <w:r w:rsidRPr="00745D70">
        <w:rPr>
          <w:rStyle w:val="StyleUnderline"/>
        </w:rPr>
        <w:t xml:space="preserve"> that </w:t>
      </w:r>
      <w:r w:rsidRPr="00745D70">
        <w:rPr>
          <w:rStyle w:val="Emphasis"/>
        </w:rPr>
        <w:t xml:space="preserve">better </w:t>
      </w:r>
      <w:r w:rsidRPr="004E3C0F">
        <w:rPr>
          <w:rStyle w:val="Emphasis"/>
          <w:highlight w:val="green"/>
        </w:rPr>
        <w:t>education gives great returns</w:t>
      </w:r>
      <w:r w:rsidRPr="00745D70">
        <w:rPr>
          <w:rStyle w:val="Emphasis"/>
        </w:rPr>
        <w:t xml:space="preserve"> to individuals</w:t>
      </w:r>
      <w:r w:rsidRPr="00745D70">
        <w:rPr>
          <w:rStyle w:val="StyleUnderline"/>
        </w:rPr>
        <w:t>.</w:t>
      </w:r>
      <w:r w:rsidRPr="007E3211">
        <w:rPr>
          <w:sz w:val="14"/>
        </w:rPr>
        <w:t xml:space="preserve"> Oreopoulos and Salvanes [53] suggest that better </w:t>
      </w:r>
      <w:r w:rsidRPr="00745D70">
        <w:rPr>
          <w:rStyle w:val="StyleUnderline"/>
        </w:rPr>
        <w:t>education</w:t>
      </w:r>
      <w:r w:rsidRPr="007E3211">
        <w:rPr>
          <w:sz w:val="14"/>
        </w:rPr>
        <w:t xml:space="preserve"> might </w:t>
      </w:r>
      <w:r w:rsidRPr="00745D70">
        <w:rPr>
          <w:rStyle w:val="StyleUnderline"/>
        </w:rPr>
        <w:t>lead individuals to make better decisions about health, marriage, and parenting</w:t>
      </w:r>
      <w:r w:rsidRPr="007E3211">
        <w:rPr>
          <w:sz w:val="14"/>
        </w:rPr>
        <w:t xml:space="preserve"> style. It is also believed that </w:t>
      </w:r>
      <w:r w:rsidRPr="00745D70">
        <w:rPr>
          <w:rStyle w:val="StyleUnderline"/>
        </w:rPr>
        <w:t>schooling improves patience, making individuals more goal-oriented and less likely to engage in risky behavior</w:t>
      </w:r>
      <w:r w:rsidRPr="007E3211">
        <w:rPr>
          <w:sz w:val="14"/>
        </w:rPr>
        <w:t xml:space="preserve">. Yet, at the macroeconomic level, there is little empirical evidence that better education in a given country translates into better economic results. This can be mostly attributed to the quantitative, not qualitative, data on education available across countries. While Hanushek and Woessmann [6] published evidence of the importance of education quality as a factor of GDP growth, their results might cause some doubts, mostly because they investigated the contemporaneous relationship between the two—or, to be more accurate, the correlation between the 1960–2010 GDP growth and the available PISA scores (from the beginning of the current century). As a result, their research confirms the existence of the relation itself; however, its direction is most likely opposite to the claim of the authors—or at least it is difficult to identify the direction of the relation. A possible solution would be to use properly lagged PISA results and include them in the GDP growth regression. An obvious problem is the lack of the lagged PISA results given that the tests started at the beginning of the current century. As a partial solution to this problem, we suggested estimating a model that explains the results of PISA as a function of educational expenditures. The model would then been used to provide backward predictions of PISA scores, and the final model of GDP growth could be estimated with the use of adequately lagged PISA scores in the role of input. The resulting model seems to be rational from the economic and the educational point of view. Although the results are in line with earlier claims by the cited authors, it provides stronger evidence for the relevance of the quality of education as it is statistically more robust, and the properties of the applied estimator are generally better. As a result, applying the alternative technique should be viewed as an important value-add of </w:t>
      </w:r>
      <w:r w:rsidRPr="00745D70">
        <w:rPr>
          <w:rStyle w:val="StyleUnderline"/>
        </w:rPr>
        <w:t>this research</w:t>
      </w:r>
      <w:r w:rsidRPr="007E3211">
        <w:rPr>
          <w:sz w:val="14"/>
        </w:rPr>
        <w:t xml:space="preserve">. Justifying the value of a good education is of double importance. In practical Sustainability 2021, 13, 6437 18 of 22 terms, it </w:t>
      </w:r>
      <w:r w:rsidRPr="00745D70">
        <w:rPr>
          <w:rStyle w:val="StyleUnderline"/>
        </w:rPr>
        <w:t xml:space="preserve">is an important voice in the discussion and provides an additional argument for </w:t>
      </w:r>
      <w:r w:rsidRPr="00745D70">
        <w:rPr>
          <w:rStyle w:val="Emphasis"/>
        </w:rPr>
        <w:t>directing a stream of investment in education</w:t>
      </w:r>
      <w:r w:rsidRPr="00745D70">
        <w:rPr>
          <w:rStyle w:val="StyleUnderline"/>
        </w:rPr>
        <w:t xml:space="preserve">, which is </w:t>
      </w:r>
      <w:r w:rsidRPr="00745D70">
        <w:rPr>
          <w:rStyle w:val="Emphasis"/>
        </w:rPr>
        <w:t>particularly important while governments might start searching for savings</w:t>
      </w:r>
      <w:r w:rsidRPr="00745D70">
        <w:rPr>
          <w:rStyle w:val="StyleUnderline"/>
        </w:rPr>
        <w:t xml:space="preserve"> if global markets fall </w:t>
      </w:r>
      <w:r w:rsidRPr="00745D70">
        <w:rPr>
          <w:rStyle w:val="Emphasis"/>
        </w:rPr>
        <w:t>in</w:t>
      </w:r>
      <w:r w:rsidRPr="00745D70">
        <w:rPr>
          <w:rStyle w:val="StyleUnderline"/>
        </w:rPr>
        <w:t xml:space="preserve">to the </w:t>
      </w:r>
      <w:r w:rsidRPr="00745D70">
        <w:rPr>
          <w:rStyle w:val="Emphasis"/>
        </w:rPr>
        <w:t>recession</w:t>
      </w:r>
      <w:r w:rsidRPr="00745D70">
        <w:rPr>
          <w:rStyle w:val="StyleUnderline"/>
        </w:rPr>
        <w:t xml:space="preserve"> phase of the economic cycle. </w:t>
      </w:r>
      <w:r w:rsidRPr="007E3211">
        <w:rPr>
          <w:sz w:val="14"/>
        </w:rPr>
        <w:t xml:space="preserve">One might wonder why the different types of skills have such a similar influence on the performance of the economies. Certainly, a few reasons could be given. Firstly, each of them should be viewed as a proxy for the general quality of education in a given school, district, or even country—probably more than the indicator of the level of teaching of a particular class. Secondly, the final PISA scores in different areas are in some cases constructed with the use of their values (or actually, their components) in various areas. As a result, the distributions of different PISA scores are not fully independent, which can be partly reflected in the above-described similarities between the three different models presented in Table 2. In any case, it can be believed that the methodology discussed here should be viewed as a formal confirmation that expenditures on education, which result in higher education quality, just pay back. The return is not immediate, but </w:t>
      </w:r>
      <w:r w:rsidRPr="004E3C0F">
        <w:rPr>
          <w:rStyle w:val="StyleUnderline"/>
          <w:highlight w:val="green"/>
        </w:rPr>
        <w:t>some years after the graduates enter the labor market, the quality of the education that they attained at the age of 15 begins to matter</w:t>
      </w:r>
      <w:r w:rsidRPr="00745D70">
        <w:rPr>
          <w:rStyle w:val="StyleUnderline"/>
        </w:rPr>
        <w:t>.</w:t>
      </w:r>
      <w:r w:rsidRPr="007E3211">
        <w:rPr>
          <w:sz w:val="14"/>
        </w:rPr>
        <w:t xml:space="preserve"> Several elements are crucial for the properly constructed model and for trustworthy conclusions. </w:t>
      </w:r>
      <w:r w:rsidRPr="00745D70">
        <w:rPr>
          <w:rStyle w:val="StyleUnderline"/>
        </w:rPr>
        <w:t xml:space="preserve">An important question is how long after graduation the employees have the greatest impact on </w:t>
      </w:r>
      <w:r w:rsidRPr="007E3211">
        <w:rPr>
          <w:sz w:val="14"/>
        </w:rPr>
        <w:t xml:space="preserve">the total productivity in the economy and contribute the most to the </w:t>
      </w:r>
      <w:r w:rsidRPr="00745D70">
        <w:rPr>
          <w:rStyle w:val="StyleUnderline"/>
        </w:rPr>
        <w:t>GDP</w:t>
      </w:r>
      <w:r w:rsidRPr="007E3211">
        <w:rPr>
          <w:sz w:val="14"/>
        </w:rPr>
        <w:t xml:space="preserve"> growth. While answering this question would suggest the adequate lag length for the models analyzed in the study, it is not simple to do so. It seems rational to assume that the employees of crucial significance should obtain better remuneration. This process, however, exhibits little stability: while in 1975 they were the 29-year-olds who had the highest average wages, recently, the peak is observed in the cohort of 40-year-olds. That could be attributed to the increasing professionalization and an increasing role of knowledge and experience in the labor market, which suggests that the significance of the quality of education has increased and might be expected to further increase in the future. However, such a result makes it more challenging to properly lag the regressors in the model equations. Still, the robustness analysis partly described in this paper and delivered by Witkowska and Witkowski [54] leaves no doubts: </w:t>
      </w:r>
      <w:r w:rsidRPr="00745D70">
        <w:rPr>
          <w:rStyle w:val="StyleUnderline"/>
        </w:rPr>
        <w:t>while the results are observed most clearly with</w:t>
      </w:r>
      <w:r w:rsidRPr="007E3211">
        <w:rPr>
          <w:sz w:val="14"/>
        </w:rPr>
        <w:t xml:space="preserve"> lags of 15 years, which means considering the education quality of today’s </w:t>
      </w:r>
      <w:r w:rsidRPr="00745D70">
        <w:rPr>
          <w:rStyle w:val="StyleUnderline"/>
        </w:rPr>
        <w:t>30-year-olds</w:t>
      </w:r>
      <w:r w:rsidRPr="007E3211">
        <w:rPr>
          <w:sz w:val="14"/>
        </w:rPr>
        <w:t xml:space="preserve">, the </w:t>
      </w:r>
      <w:r w:rsidRPr="00745D70">
        <w:rPr>
          <w:rStyle w:val="StyleUnderline"/>
        </w:rPr>
        <w:t>figures are very similar for the 25</w:t>
      </w:r>
      <w:r w:rsidRPr="007E3211">
        <w:rPr>
          <w:sz w:val="14"/>
        </w:rPr>
        <w:t>- as well as the 40-</w:t>
      </w:r>
      <w:r w:rsidRPr="00745D70">
        <w:rPr>
          <w:rStyle w:val="StyleUnderline"/>
        </w:rPr>
        <w:t>year-olds</w:t>
      </w:r>
      <w:r w:rsidRPr="007E3211">
        <w:rPr>
          <w:sz w:val="14"/>
        </w:rPr>
        <w:t xml:space="preserve">. The transmission channel in the analyzed phenomenon is interesting. While in the theoretical model we concentrated on the economic aspects of education quality, those are not limited to these. Authors in [4,55] have pointed out that, </w:t>
      </w:r>
      <w:r w:rsidRPr="00745D70">
        <w:rPr>
          <w:rStyle w:val="StyleUnderline"/>
        </w:rPr>
        <w:t xml:space="preserve">on the individual level, expenditures on education </w:t>
      </w:r>
      <w:r w:rsidRPr="007E3211">
        <w:rPr>
          <w:sz w:val="14"/>
        </w:rPr>
        <w:t>as well health</w:t>
      </w:r>
      <w:r w:rsidRPr="00745D70">
        <w:rPr>
          <w:rStyle w:val="StyleUnderline"/>
        </w:rPr>
        <w:t xml:space="preserve"> will develop adequate competencies and improve the state of health so that the </w:t>
      </w:r>
      <w:r w:rsidRPr="004E3C0F">
        <w:rPr>
          <w:rStyle w:val="StyleUnderline"/>
          <w:highlight w:val="green"/>
        </w:rPr>
        <w:t>productivity and income of that person will increase in the future</w:t>
      </w:r>
      <w:r w:rsidRPr="007E3211">
        <w:rPr>
          <w:sz w:val="14"/>
        </w:rPr>
        <w:t xml:space="preserve">. These two factors, </w:t>
      </w:r>
      <w:r w:rsidRPr="00745D70">
        <w:rPr>
          <w:rStyle w:val="StyleUnderline"/>
        </w:rPr>
        <w:t xml:space="preserve">education and health, have an impact on human productivity, which has an impact on production, and with an increase in production, </w:t>
      </w:r>
      <w:r w:rsidRPr="004E3C0F">
        <w:rPr>
          <w:rStyle w:val="StyleUnderline"/>
          <w:highlight w:val="green"/>
        </w:rPr>
        <w:t>economic growth will also increase</w:t>
      </w:r>
      <w:r w:rsidRPr="007E3211">
        <w:rPr>
          <w:sz w:val="14"/>
        </w:rPr>
        <w:t xml:space="preserve">. Therefore, education and health, which are important components of human capital, have an impact on economic growth. A study on economic growth in Korea and Japan by Han and Lee [56] provides empirical arguments that </w:t>
      </w:r>
      <w:r w:rsidRPr="00745D70">
        <w:rPr>
          <w:rStyle w:val="StyleUnderline"/>
        </w:rPr>
        <w:t>there is strong cointegration between health services and education</w:t>
      </w:r>
      <w:r w:rsidRPr="007E3211">
        <w:rPr>
          <w:sz w:val="14"/>
        </w:rPr>
        <w:t xml:space="preserve"> in improving the quality of human resources and economic growth. Yet another transmission channel to be taken into consideration is </w:t>
      </w:r>
      <w:r w:rsidRPr="00745D70">
        <w:rPr>
          <w:rStyle w:val="StyleUnderline"/>
        </w:rPr>
        <w:t>the democracy– education nexus</w:t>
      </w:r>
      <w:r w:rsidRPr="007E3211">
        <w:rPr>
          <w:sz w:val="14"/>
        </w:rPr>
        <w:t xml:space="preserve">. While most of the highest-developed countries in the world are adult democracies, </w:t>
      </w:r>
      <w:r w:rsidRPr="00745D70">
        <w:rPr>
          <w:rStyle w:val="StyleUnderline"/>
        </w:rPr>
        <w:t xml:space="preserve">there is </w:t>
      </w:r>
      <w:r w:rsidRPr="004E3C0F">
        <w:rPr>
          <w:rStyle w:val="StyleUnderline"/>
          <w:highlight w:val="green"/>
        </w:rPr>
        <w:t>a clear</w:t>
      </w:r>
      <w:r w:rsidRPr="00745D70">
        <w:rPr>
          <w:rStyle w:val="StyleUnderline"/>
        </w:rPr>
        <w:t xml:space="preserve"> </w:t>
      </w:r>
      <w:r w:rsidRPr="004E3C0F">
        <w:rPr>
          <w:rStyle w:val="StyleUnderline"/>
          <w:highlight w:val="green"/>
        </w:rPr>
        <w:t>relationship between education and democracy across countries</w:t>
      </w:r>
      <w:r w:rsidRPr="007E3211">
        <w:rPr>
          <w:sz w:val="14"/>
        </w:rPr>
        <w:t xml:space="preserve"> [57,58]; however, the reason for this remains unclear. In their study [59], they proposed </w:t>
      </w:r>
      <w:r w:rsidRPr="00745D70">
        <w:rPr>
          <w:rStyle w:val="StyleUnderline"/>
        </w:rPr>
        <w:t>the explanation</w:t>
      </w:r>
      <w:r w:rsidRPr="007E3211">
        <w:rPr>
          <w:sz w:val="14"/>
        </w:rPr>
        <w:t xml:space="preserve"> hinging on </w:t>
      </w:r>
      <w:r w:rsidRPr="00745D70">
        <w:rPr>
          <w:rStyle w:val="StyleUnderline"/>
        </w:rPr>
        <w:t xml:space="preserve">the connection between education and the costs and benefits of political engagement. Schools not only educate but also socialize young people, and political involvement is a form of the latter. There is numerous evidence showing a </w:t>
      </w:r>
      <w:r w:rsidRPr="004E3C0F">
        <w:rPr>
          <w:rStyle w:val="StyleUnderline"/>
          <w:highlight w:val="green"/>
        </w:rPr>
        <w:t xml:space="preserve">positive connection between </w:t>
      </w:r>
      <w:r w:rsidRPr="004E3C0F">
        <w:rPr>
          <w:rStyle w:val="Emphasis"/>
          <w:highlight w:val="green"/>
        </w:rPr>
        <w:t>education and civic engagement</w:t>
      </w:r>
      <w:r w:rsidRPr="00745D70">
        <w:rPr>
          <w:rStyle w:val="StyleUnderline"/>
        </w:rPr>
        <w:t>.</w:t>
      </w:r>
      <w:r w:rsidRPr="007E3211">
        <w:rPr>
          <w:sz w:val="14"/>
        </w:rPr>
        <w:t xml:space="preserve"> Ref. [59] models education as raising the benefits of political action when individuals choose to support a more or less democratic Sustainability 2021, 13, 6437 19 of 22 regime. In this model, democratic regimes offer weak incentives to a wide base of potential supporters, whereas dictatorships offer strong incentives to a narrower base. </w:t>
      </w:r>
      <w:r w:rsidRPr="00745D70">
        <w:rPr>
          <w:rStyle w:val="StyleUnderline"/>
        </w:rPr>
        <w:t>Education increases the society-wide support for democracy because democracy relies on people with high participation benefits for its support</w:t>
      </w:r>
      <w:r w:rsidRPr="007E3211">
        <w:rPr>
          <w:sz w:val="14"/>
        </w:rPr>
        <w:t xml:space="preserve">. The authors showed that </w:t>
      </w:r>
      <w:r w:rsidRPr="004E3C0F">
        <w:rPr>
          <w:rStyle w:val="Emphasis"/>
          <w:highlight w:val="green"/>
        </w:rPr>
        <w:t>better-educated nations</w:t>
      </w:r>
      <w:r w:rsidRPr="00745D70">
        <w:rPr>
          <w:rStyle w:val="StyleUnderline"/>
        </w:rPr>
        <w:t xml:space="preserve"> are more likely both to </w:t>
      </w:r>
      <w:r w:rsidRPr="004E3C0F">
        <w:rPr>
          <w:rStyle w:val="Emphasis"/>
          <w:highlight w:val="green"/>
        </w:rPr>
        <w:t>protect democracy</w:t>
      </w:r>
      <w:r w:rsidRPr="00745D70">
        <w:rPr>
          <w:rStyle w:val="StyleUnderline"/>
        </w:rPr>
        <w:t xml:space="preserve"> and to </w:t>
      </w:r>
      <w:r w:rsidRPr="00745D70">
        <w:rPr>
          <w:rStyle w:val="Emphasis"/>
        </w:rPr>
        <w:t>undertake effective efforts to prevent coups</w:t>
      </w:r>
      <w:r w:rsidRPr="00745D70">
        <w:rPr>
          <w:rStyle w:val="StyleUnderline"/>
        </w:rPr>
        <w:t>.</w:t>
      </w:r>
      <w:r w:rsidRPr="007E3211">
        <w:rPr>
          <w:sz w:val="14"/>
        </w:rPr>
        <w:t xml:space="preserve"> The performed analysis additionally raised two broader questions. First, whereas the model itself focused on the effects of education on participation, the analysis applied to 32 all social glues that encourage collective action; so, perhaps the analysis suggests a solution to Olson’s free-rider problem in all organizations, and not just in political regimes—namely, human capital or other kinds of social glue as a motivation to participate. Secondly, the results shed a light on the problem of why some dictators invest in education that might be a threat to them. One of the possible answers is that many dictators face an external threat and, therefore, must grow their economies and their armies (including investing in human capital) to counter these threats even if this raises the risk of democratization. A second answer is that, even with a lack of external threats, dictators might benefit from economic growth, and, therefore, they might promote education to become richer. A third idea is that all dictators face significant ouster risks and that it is much better for the dictator’s life for him to be replaced by democracy in an educated country than by another dictator in an uneducated one. Fortunato &amp; Panizza [57] in their study on the interaction between democracy and education and its impact on the quality of government, draw three important conclusions. Firstly, the interaction between democracy and education is always positively and significantly correlated with the quality of government. Secondly, the correlation between democracy and quality of government is statistically significant only in countries with high levels of education. Thirdly, the marginal effect of education is positive and statistically significant in countries with high levels of democracy. In their model [57], they synthesized, in one framework, the stance emphasizing the importance of political institutions as a fundamental factor explaining cross-country differences in income per capita with the stance that institutional improvements and development is driven by social and human capital. The most important empirical finding from this work is the conclusion that democratic institutions and education complement each other, but they argue that democracy leads to the election of better candidates only in the situation where the level of education is above a certain threshold. Simultaneously, amelioration of education can affect the quality of the elected officials but only if the cost of entry into politics is not prohibitive. The authors ran a set of Monte Carlo simulations to show that these results were not driven by reverse causality. By looking explicitly at the interaction between </w:t>
      </w:r>
      <w:r w:rsidRPr="00745D70">
        <w:rPr>
          <w:rStyle w:val="StyleUnderline"/>
        </w:rPr>
        <w:t xml:space="preserve">democracy and </w:t>
      </w:r>
      <w:r w:rsidRPr="004E3C0F">
        <w:rPr>
          <w:rStyle w:val="StyleUnderline"/>
          <w:highlight w:val="green"/>
        </w:rPr>
        <w:t>education</w:t>
      </w:r>
      <w:r w:rsidRPr="007E3211">
        <w:rPr>
          <w:sz w:val="14"/>
        </w:rPr>
        <w:t xml:space="preserve">, they demonstrated how these two variables </w:t>
      </w:r>
      <w:r w:rsidRPr="00745D70">
        <w:rPr>
          <w:rStyle w:val="StyleUnderline"/>
        </w:rPr>
        <w:t xml:space="preserve">complement each other in the selection of high-quality policymakers, which </w:t>
      </w:r>
      <w:r w:rsidRPr="004E3C0F">
        <w:rPr>
          <w:rStyle w:val="StyleUnderline"/>
          <w:highlight w:val="green"/>
        </w:rPr>
        <w:t xml:space="preserve">guarantees </w:t>
      </w:r>
      <w:r w:rsidRPr="004E3C0F">
        <w:rPr>
          <w:rStyle w:val="Emphasis"/>
          <w:highlight w:val="green"/>
        </w:rPr>
        <w:t>good governance</w:t>
      </w:r>
      <w:r w:rsidRPr="007E3211">
        <w:rPr>
          <w:sz w:val="14"/>
        </w:rPr>
        <w:t xml:space="preserve">. In addition, we should bear in mind that economic growth is an important facet, but just one of many, of country development. </w:t>
      </w:r>
      <w:r w:rsidRPr="00745D70">
        <w:rPr>
          <w:rStyle w:val="StyleUnderline"/>
        </w:rPr>
        <w:t xml:space="preserve">We can expect </w:t>
      </w:r>
      <w:r w:rsidRPr="004E3C0F">
        <w:rPr>
          <w:rStyle w:val="StyleUnderline"/>
          <w:highlight w:val="green"/>
        </w:rPr>
        <w:t>societies</w:t>
      </w:r>
      <w:r w:rsidRPr="00745D70">
        <w:rPr>
          <w:rStyle w:val="StyleUnderline"/>
        </w:rPr>
        <w:t xml:space="preserve"> with higher education quality to be </w:t>
      </w:r>
      <w:r w:rsidRPr="004E3C0F">
        <w:rPr>
          <w:rStyle w:val="StyleUnderline"/>
          <w:highlight w:val="green"/>
        </w:rPr>
        <w:t>more</w:t>
      </w:r>
      <w:r w:rsidRPr="00745D70">
        <w:rPr>
          <w:rStyle w:val="StyleUnderline"/>
        </w:rPr>
        <w:t xml:space="preserve"> democratic and </w:t>
      </w:r>
      <w:r w:rsidRPr="004E3C0F">
        <w:rPr>
          <w:rStyle w:val="StyleUnderline"/>
          <w:highlight w:val="green"/>
        </w:rPr>
        <w:t>politically stable</w:t>
      </w:r>
      <w:r w:rsidRPr="00745D70">
        <w:rPr>
          <w:rStyle w:val="StyleUnderline"/>
        </w:rPr>
        <w:t xml:space="preserve">, to exhibit </w:t>
      </w:r>
      <w:r w:rsidRPr="00745D70">
        <w:rPr>
          <w:rStyle w:val="Emphasis"/>
        </w:rPr>
        <w:t>less violence,</w:t>
      </w:r>
      <w:r w:rsidRPr="00745D70">
        <w:rPr>
          <w:rStyle w:val="StyleUnderline"/>
        </w:rPr>
        <w:t xml:space="preserve"> </w:t>
      </w:r>
      <w:r w:rsidRPr="00745D70">
        <w:rPr>
          <w:rStyle w:val="Emphasis"/>
        </w:rPr>
        <w:t>poverty</w:t>
      </w:r>
      <w:r w:rsidRPr="00745D70">
        <w:rPr>
          <w:rStyle w:val="StyleUnderline"/>
        </w:rPr>
        <w:t xml:space="preserve"> and </w:t>
      </w:r>
      <w:r w:rsidRPr="00745D70">
        <w:rPr>
          <w:rStyle w:val="Emphasis"/>
        </w:rPr>
        <w:t>inequality</w:t>
      </w:r>
      <w:r w:rsidRPr="00745D70">
        <w:rPr>
          <w:rStyle w:val="StyleUnderline"/>
        </w:rPr>
        <w:t xml:space="preserve">, and to enjoy a higher </w:t>
      </w:r>
      <w:r w:rsidRPr="00745D70">
        <w:rPr>
          <w:rStyle w:val="Emphasis"/>
        </w:rPr>
        <w:t>quality of governance</w:t>
      </w:r>
      <w:r w:rsidRPr="00745D70">
        <w:rPr>
          <w:rStyle w:val="StyleUnderline"/>
        </w:rPr>
        <w:t xml:space="preserve">. All of these additional factors associated clearly with higher education quality can have a noteworthy positive impact on both economic growth and </w:t>
      </w:r>
      <w:r w:rsidRPr="00745D70">
        <w:rPr>
          <w:rStyle w:val="Emphasis"/>
        </w:rPr>
        <w:t>society’s welfare</w:t>
      </w:r>
      <w:r w:rsidRPr="00745D70">
        <w:rPr>
          <w:rStyle w:val="StyleUnderline"/>
        </w:rPr>
        <w:t>, going far beyond simple economic calculation</w:t>
      </w:r>
      <w:r w:rsidRPr="007E3211">
        <w:rPr>
          <w:sz w:val="14"/>
        </w:rPr>
        <w:t xml:space="preserve">. The development of a knowledgeable population does not only contribute to economic growth itself but also might contribute to such aspects of national well-being as welfare and poverty reduction [3]. The authors in [58] also agree that the development of economic growth analysis provides a basis for the role of human capital as an important part of increasing economic growth. Wensley and Evans [60] are convincing that the higher the quality of human capital, the higher its effect on economic growth, and there are numerous studies stating that </w:t>
      </w:r>
      <w:r w:rsidRPr="00745D70">
        <w:rPr>
          <w:rStyle w:val="StyleUnderline"/>
        </w:rPr>
        <w:t>education is of particular importance for growth in developing countries</w:t>
      </w:r>
      <w:r w:rsidRPr="007E3211">
        <w:rPr>
          <w:sz w:val="14"/>
        </w:rPr>
        <w:t xml:space="preserve"> [2,61–63]. Sustainability 2021, 13, 6437 20 of 22 The </w:t>
      </w:r>
      <w:r w:rsidRPr="00745D70">
        <w:rPr>
          <w:rStyle w:val="StyleUnderline"/>
        </w:rPr>
        <w:t xml:space="preserve">above results seem to be an important confirmation of the role of education not just for the well-being of individuals but also for the </w:t>
      </w:r>
      <w:r w:rsidRPr="00745D70">
        <w:rPr>
          <w:rStyle w:val="Emphasis"/>
        </w:rPr>
        <w:t>well-being of entire societies</w:t>
      </w:r>
      <w:r w:rsidRPr="007E3211">
        <w:rPr>
          <w:sz w:val="14"/>
        </w:rPr>
        <w:t xml:space="preserve">. Of course, the milestone study [6] and the earlier analysis of Hanushek and Woessmann suggested the existence of such a relation. However, we believe that this study is the first to confirm them with the use of modern econometric tools that include not just the dynamic panel data models but also the BMA approach. Its strength consists in the elimination of a vast amount of subjectivity that accompanies the construction of a single model. Instead, a number of models were analyzed and averaged, confirming the validity of the results. They seem </w:t>
      </w:r>
      <w:r w:rsidRPr="00745D70">
        <w:rPr>
          <w:rStyle w:val="StyleUnderline"/>
        </w:rPr>
        <w:t xml:space="preserve">vital, especially in the pandemic era when numerous </w:t>
      </w:r>
      <w:r w:rsidRPr="00745D70">
        <w:rPr>
          <w:rStyle w:val="Emphasis"/>
        </w:rPr>
        <w:t xml:space="preserve">governments will be looking for various areas in which the costs can be cut </w:t>
      </w:r>
      <w:r w:rsidRPr="007E3211">
        <w:rPr>
          <w:sz w:val="14"/>
        </w:rPr>
        <w:t xml:space="preserve">to compensate for the recent excessive expenditures on healthcare and lockdown support. </w:t>
      </w:r>
      <w:r w:rsidRPr="00745D70">
        <w:rPr>
          <w:rStyle w:val="StyleUnderline"/>
        </w:rPr>
        <w:t>The decision of where to cut costs will be challenging; however, the conclusions of this study are clear: saving on the quality of education</w:t>
      </w:r>
      <w:r w:rsidRPr="007E3211">
        <w:rPr>
          <w:sz w:val="14"/>
        </w:rPr>
        <w:t xml:space="preserve"> in the middle and long time horizon </w:t>
      </w:r>
      <w:r w:rsidRPr="00745D70">
        <w:rPr>
          <w:rStyle w:val="StyleUnderline"/>
        </w:rPr>
        <w:t>will not pay off</w:t>
      </w:r>
      <w:r w:rsidRPr="007E3211">
        <w:rPr>
          <w:sz w:val="14"/>
        </w:rPr>
        <w:t xml:space="preserve"> in terms of economic growth and should not be considered as a profitable solution. On the other hand, our study has natural limitations. The crucial one is the limited number of lagged PISA scores due to the relatively short history of this tool. Secondly, although the number of countries that participate is quite large today, initially, it was notably lower. These shortcomings simply require more time. Secondly, while we believe that the PISA scores are the most adequate measure of quality of education, they are not perfect either. </w:t>
      </w:r>
      <w:r w:rsidRPr="00745D70">
        <w:rPr>
          <w:rStyle w:val="StyleUnderline"/>
        </w:rPr>
        <w:t xml:space="preserve">Providing high-quality education for humankind is of </w:t>
      </w:r>
      <w:r w:rsidRPr="00745D70">
        <w:rPr>
          <w:rStyle w:val="Emphasis"/>
        </w:rPr>
        <w:t>crucial importance</w:t>
      </w:r>
      <w:r w:rsidRPr="00745D70">
        <w:rPr>
          <w:rStyle w:val="StyleUnderline"/>
        </w:rPr>
        <w:t xml:space="preserve"> </w:t>
      </w:r>
      <w:r w:rsidRPr="007E3211">
        <w:rPr>
          <w:sz w:val="14"/>
        </w:rPr>
        <w:t xml:space="preserve">and, as such, has been listed as one of the priorities on various global development agendas, such as the United Nations’ Sustainable Development Goals (SDGs) of the 2030 Agenda for Sustainable Development [64]. </w:t>
      </w:r>
      <w:r w:rsidRPr="004E3C0F">
        <w:rPr>
          <w:rStyle w:val="StyleUnderline"/>
          <w:highlight w:val="green"/>
        </w:rPr>
        <w:t>Education is crucial</w:t>
      </w:r>
      <w:r w:rsidRPr="00745D70">
        <w:rPr>
          <w:rStyle w:val="StyleUnderline"/>
        </w:rPr>
        <w:t xml:space="preserve"> for individual and social development given that it allows for the transmission of knowledge and facilitates the ability to understand and cope with the surrounding world in addition </w:t>
      </w:r>
      <w:r w:rsidRPr="004E3C0F">
        <w:rPr>
          <w:rStyle w:val="StyleUnderline"/>
          <w:highlight w:val="green"/>
        </w:rPr>
        <w:t>to inspiring innovation</w:t>
      </w:r>
      <w:r w:rsidRPr="007E3211">
        <w:rPr>
          <w:sz w:val="14"/>
        </w:rPr>
        <w:t xml:space="preserve"> [65]. </w:t>
      </w:r>
      <w:r w:rsidRPr="00745D70">
        <w:rPr>
          <w:rStyle w:val="StyleUnderline"/>
        </w:rPr>
        <w:t>Good education reduces poverty and promotes prosperity.</w:t>
      </w:r>
    </w:p>
    <w:p w:rsidR="001B0BB7" w:rsidRPr="00534271" w:rsidRDefault="001B0BB7" w:rsidP="001B0BB7">
      <w:pPr>
        <w:pStyle w:val="Heading4"/>
      </w:pPr>
      <w:r>
        <w:t xml:space="preserve">Growth solves </w:t>
      </w:r>
      <w:r w:rsidRPr="0041744C">
        <w:rPr>
          <w:u w:val="single"/>
        </w:rPr>
        <w:t>extinction</w:t>
      </w:r>
      <w:r>
        <w:t>.</w:t>
      </w:r>
    </w:p>
    <w:p w:rsidR="001B0BB7" w:rsidRPr="00534271" w:rsidRDefault="001B0BB7" w:rsidP="001B0BB7">
      <w:r w:rsidRPr="00534271">
        <w:rPr>
          <w:rStyle w:val="Style13ptBold"/>
        </w:rPr>
        <w:t xml:space="preserve">Aschenbrenner </w:t>
      </w:r>
      <w:r>
        <w:rPr>
          <w:rStyle w:val="Style13ptBold"/>
        </w:rPr>
        <w:t>20</w:t>
      </w:r>
      <w:r w:rsidRPr="00534271">
        <w:t xml:space="preserve"> [Leopold Aschenbrenner</w:t>
      </w:r>
      <w:r>
        <w:t>; S</w:t>
      </w:r>
      <w:r w:rsidRPr="00534271">
        <w:t>tudent in economics at Columbia University and research affiliate at the University of Oxford’s Global Priorities Institute; "Securing posterity," Works in Progress</w:t>
      </w:r>
      <w:r>
        <w:t>; 10/19/20;</w:t>
      </w:r>
      <w:r w:rsidRPr="00534271">
        <w:t xml:space="preserve"> </w:t>
      </w:r>
      <w:hyperlink r:id="rId9" w:history="1">
        <w:r w:rsidRPr="00534271">
          <w:rPr>
            <w:rStyle w:val="Hyperlink"/>
          </w:rPr>
          <w:t>https://worksinprogress.co/issue/securing-posterity/</w:t>
        </w:r>
      </w:hyperlink>
      <w:r w:rsidRPr="00534271">
        <w:t xml:space="preserve">] </w:t>
      </w:r>
      <w:r>
        <w:t>julian // Re-Cut Justin</w:t>
      </w:r>
    </w:p>
    <w:p w:rsidR="001B0BB7" w:rsidRDefault="001B0BB7" w:rsidP="001B0BB7">
      <w:pPr>
        <w:rPr>
          <w:sz w:val="12"/>
        </w:rPr>
      </w:pPr>
      <w:r w:rsidRPr="00CE1C85">
        <w:rPr>
          <w:sz w:val="12"/>
        </w:rPr>
        <w:t xml:space="preserve">I argue that the opposite is the case. It is not safe stagnation and risky growth that we must choose between; rather, </w:t>
      </w:r>
      <w:r w:rsidRPr="006C7CA6">
        <w:rPr>
          <w:rStyle w:val="StyleUnderline"/>
        </w:rPr>
        <w:t xml:space="preserve">it is </w:t>
      </w:r>
      <w:r w:rsidRPr="000A13BD">
        <w:rPr>
          <w:rStyle w:val="StyleUnderline"/>
          <w:highlight w:val="green"/>
        </w:rPr>
        <w:t xml:space="preserve">stagnation </w:t>
      </w:r>
      <w:r w:rsidRPr="00F94329">
        <w:rPr>
          <w:rStyle w:val="StyleUnderline"/>
        </w:rPr>
        <w:t xml:space="preserve">that </w:t>
      </w:r>
      <w:r w:rsidRPr="000A13BD">
        <w:rPr>
          <w:rStyle w:val="StyleUnderline"/>
          <w:highlight w:val="green"/>
        </w:rPr>
        <w:t>is risky</w:t>
      </w:r>
      <w:r w:rsidRPr="006C7CA6">
        <w:rPr>
          <w:rStyle w:val="StyleUnderline"/>
        </w:rPr>
        <w:t xml:space="preserve"> and </w:t>
      </w:r>
      <w:r w:rsidRPr="00F60881">
        <w:rPr>
          <w:rStyle w:val="StyleUnderline"/>
        </w:rPr>
        <w:t xml:space="preserve">it is </w:t>
      </w:r>
      <w:r w:rsidRPr="0041744C">
        <w:rPr>
          <w:rStyle w:val="Emphasis"/>
          <w:highlight w:val="green"/>
        </w:rPr>
        <w:t xml:space="preserve">growth </w:t>
      </w:r>
      <w:r w:rsidRPr="00F60881">
        <w:rPr>
          <w:rStyle w:val="Emphasis"/>
        </w:rPr>
        <w:t xml:space="preserve">that </w:t>
      </w:r>
      <w:r w:rsidRPr="0041744C">
        <w:rPr>
          <w:rStyle w:val="Emphasis"/>
          <w:highlight w:val="green"/>
        </w:rPr>
        <w:t>leads to safety</w:t>
      </w:r>
      <w:r w:rsidRPr="00CE1C85">
        <w:rPr>
          <w:sz w:val="12"/>
        </w:rPr>
        <w:t xml:space="preserve">. We might indeed be in “time of perils”: we might be advanced enough to have developed the means for our destruction, but not advanced enough to care sufficiently about safety. But </w:t>
      </w:r>
      <w:r w:rsidRPr="006C7CA6">
        <w:rPr>
          <w:rStyle w:val="StyleUnderline"/>
        </w:rPr>
        <w:t>stagnation does not solve the problem</w:t>
      </w:r>
      <w:r w:rsidRPr="00CE1C85">
        <w:rPr>
          <w:sz w:val="12"/>
        </w:rPr>
        <w:t xml:space="preserve">: </w:t>
      </w:r>
      <w:r w:rsidRPr="00CA3601">
        <w:rPr>
          <w:rStyle w:val="StyleUnderline"/>
        </w:rPr>
        <w:t xml:space="preserve">we would </w:t>
      </w:r>
      <w:r w:rsidRPr="00CA3601">
        <w:rPr>
          <w:rStyle w:val="Emphasis"/>
        </w:rPr>
        <w:t>simply stagnate at this high level of risk</w:t>
      </w:r>
      <w:r w:rsidRPr="00CE1C85">
        <w:rPr>
          <w:sz w:val="12"/>
        </w:rPr>
        <w:t xml:space="preserve">. </w:t>
      </w:r>
      <w:r w:rsidRPr="00CA3601">
        <w:rPr>
          <w:rStyle w:val="StyleUnderline"/>
        </w:rPr>
        <w:t>Eventually</w:t>
      </w:r>
      <w:r w:rsidRPr="00CE1C85">
        <w:rPr>
          <w:sz w:val="12"/>
        </w:rPr>
        <w:t xml:space="preserve">, </w:t>
      </w:r>
      <w:r w:rsidRPr="006C7CA6">
        <w:rPr>
          <w:rStyle w:val="StyleUnderline"/>
        </w:rPr>
        <w:t>a nuclear war or environmental catastrophe would doom humanity regardless</w:t>
      </w:r>
      <w:r w:rsidRPr="00CE1C85">
        <w:rPr>
          <w:sz w:val="12"/>
        </w:rPr>
        <w:t xml:space="preserve">. </w:t>
      </w:r>
      <w:r w:rsidRPr="00CA3601">
        <w:rPr>
          <w:rStyle w:val="StyleUnderline"/>
        </w:rPr>
        <w:t xml:space="preserve">Faster economic </w:t>
      </w:r>
      <w:r w:rsidRPr="0041744C">
        <w:rPr>
          <w:rStyle w:val="StyleUnderline"/>
          <w:highlight w:val="green"/>
        </w:rPr>
        <w:t>growth</w:t>
      </w:r>
      <w:r w:rsidRPr="00CE1C85">
        <w:rPr>
          <w:sz w:val="12"/>
        </w:rPr>
        <w:t xml:space="preserve"> could initially increase risk, as feared. But it </w:t>
      </w:r>
      <w:r w:rsidRPr="0041744C">
        <w:rPr>
          <w:rStyle w:val="StyleUnderline"/>
          <w:highlight w:val="green"/>
        </w:rPr>
        <w:t>will</w:t>
      </w:r>
      <w:r w:rsidRPr="00CE1C85">
        <w:rPr>
          <w:sz w:val="12"/>
        </w:rPr>
        <w:t xml:space="preserve"> also </w:t>
      </w:r>
      <w:r w:rsidRPr="00CA3601">
        <w:rPr>
          <w:rStyle w:val="StyleUnderline"/>
        </w:rPr>
        <w:t xml:space="preserve">help us </w:t>
      </w:r>
      <w:r w:rsidRPr="0041744C">
        <w:rPr>
          <w:rStyle w:val="StyleUnderline"/>
          <w:highlight w:val="green"/>
        </w:rPr>
        <w:t>get past</w:t>
      </w:r>
      <w:r w:rsidRPr="006C7CA6">
        <w:rPr>
          <w:rStyle w:val="StyleUnderline"/>
        </w:rPr>
        <w:t xml:space="preserve"> this time of </w:t>
      </w:r>
      <w:r w:rsidRPr="0041744C">
        <w:rPr>
          <w:rStyle w:val="StyleUnderline"/>
          <w:highlight w:val="green"/>
        </w:rPr>
        <w:t xml:space="preserve">perils </w:t>
      </w:r>
      <w:r w:rsidRPr="00CA3601">
        <w:rPr>
          <w:rStyle w:val="StyleUnderline"/>
        </w:rPr>
        <w:t xml:space="preserve">more </w:t>
      </w:r>
      <w:r w:rsidRPr="0041744C">
        <w:rPr>
          <w:rStyle w:val="StyleUnderline"/>
          <w:highlight w:val="green"/>
        </w:rPr>
        <w:t>quickly</w:t>
      </w:r>
      <w:r w:rsidRPr="00CE1C85">
        <w:rPr>
          <w:sz w:val="12"/>
        </w:rPr>
        <w:t xml:space="preserve">. When people are poor, they can’t focus on much beyond ensuring their own livelihoods. But </w:t>
      </w:r>
      <w:r w:rsidRPr="00CE1C85">
        <w:rPr>
          <w:rStyle w:val="StyleUnderline"/>
        </w:rPr>
        <w:t xml:space="preserve">as people grow </w:t>
      </w:r>
      <w:r w:rsidRPr="0041744C">
        <w:rPr>
          <w:rStyle w:val="StyleUnderline"/>
          <w:highlight w:val="green"/>
        </w:rPr>
        <w:t>richer</w:t>
      </w:r>
      <w:r w:rsidRPr="00CE1C85">
        <w:rPr>
          <w:sz w:val="12"/>
        </w:rPr>
        <w:t xml:space="preserve">, </w:t>
      </w:r>
      <w:r w:rsidRPr="00CE1C85">
        <w:rPr>
          <w:rStyle w:val="StyleUnderline"/>
        </w:rPr>
        <w:t xml:space="preserve">they start </w:t>
      </w:r>
      <w:r w:rsidRPr="0041744C">
        <w:rPr>
          <w:rStyle w:val="StyleUnderline"/>
          <w:highlight w:val="green"/>
        </w:rPr>
        <w:t xml:space="preserve">caring </w:t>
      </w:r>
      <w:r w:rsidRPr="00CA3601">
        <w:rPr>
          <w:rStyle w:val="StyleUnderline"/>
        </w:rPr>
        <w:t xml:space="preserve">more </w:t>
      </w:r>
      <w:r w:rsidRPr="0041744C">
        <w:rPr>
          <w:rStyle w:val="StyleUnderline"/>
          <w:highlight w:val="green"/>
        </w:rPr>
        <w:t xml:space="preserve">about </w:t>
      </w:r>
      <w:r w:rsidRPr="00CA3601">
        <w:rPr>
          <w:rStyle w:val="StyleUnderline"/>
        </w:rPr>
        <w:t xml:space="preserve">things like </w:t>
      </w:r>
      <w:r w:rsidRPr="00CE1C85">
        <w:rPr>
          <w:rStyle w:val="StyleUnderline"/>
        </w:rPr>
        <w:t xml:space="preserve">the environment and </w:t>
      </w:r>
      <w:r w:rsidRPr="0041744C">
        <w:rPr>
          <w:rStyle w:val="StyleUnderline"/>
          <w:highlight w:val="green"/>
        </w:rPr>
        <w:t xml:space="preserve">protecting </w:t>
      </w:r>
      <w:r w:rsidRPr="00CA3601">
        <w:rPr>
          <w:rStyle w:val="StyleUnderline"/>
        </w:rPr>
        <w:t xml:space="preserve">against risks to </w:t>
      </w:r>
      <w:r w:rsidRPr="0041744C">
        <w:rPr>
          <w:rStyle w:val="StyleUnderline"/>
          <w:highlight w:val="green"/>
        </w:rPr>
        <w:t>life</w:t>
      </w:r>
      <w:r w:rsidRPr="00CE1C85">
        <w:rPr>
          <w:sz w:val="12"/>
        </w:rPr>
        <w:t xml:space="preserve">. And so, as economic growth makes people richer, </w:t>
      </w:r>
      <w:r w:rsidRPr="00CE1C85">
        <w:rPr>
          <w:rStyle w:val="StyleUnderline"/>
        </w:rPr>
        <w:t xml:space="preserve">they will </w:t>
      </w:r>
      <w:r w:rsidRPr="0041744C">
        <w:rPr>
          <w:rStyle w:val="StyleUnderline"/>
          <w:highlight w:val="green"/>
        </w:rPr>
        <w:t xml:space="preserve">invest </w:t>
      </w:r>
      <w:r w:rsidRPr="00CA3601">
        <w:rPr>
          <w:rStyle w:val="StyleUnderline"/>
        </w:rPr>
        <w:t xml:space="preserve">more </w:t>
      </w:r>
      <w:r w:rsidRPr="0041744C">
        <w:rPr>
          <w:rStyle w:val="StyleUnderline"/>
          <w:highlight w:val="green"/>
        </w:rPr>
        <w:t xml:space="preserve">in </w:t>
      </w:r>
      <w:r w:rsidRPr="00CA3601">
        <w:rPr>
          <w:rStyle w:val="StyleUnderline"/>
        </w:rPr>
        <w:t>safety</w:t>
      </w:r>
      <w:r w:rsidRPr="00CE1C85">
        <w:rPr>
          <w:sz w:val="12"/>
        </w:rPr>
        <w:t xml:space="preserve">, </w:t>
      </w:r>
      <w:r w:rsidRPr="00CA3601">
        <w:rPr>
          <w:rStyle w:val="Emphasis"/>
        </w:rPr>
        <w:t xml:space="preserve">protecting against existential </w:t>
      </w:r>
      <w:r w:rsidRPr="0041744C">
        <w:rPr>
          <w:rStyle w:val="Emphasis"/>
          <w:highlight w:val="green"/>
        </w:rPr>
        <w:t>catastrophes</w:t>
      </w:r>
      <w:r w:rsidRPr="00CE1C85">
        <w:rPr>
          <w:sz w:val="12"/>
        </w:rPr>
        <w:t xml:space="preserve">. </w:t>
      </w:r>
      <w:r w:rsidRPr="006C7CA6">
        <w:rPr>
          <w:rStyle w:val="StyleUnderline"/>
        </w:rPr>
        <w:t>As technological innovation and our growing wealth has allowed us to conquer past threats to human life like smallpox</w:t>
      </w:r>
      <w:r w:rsidRPr="00CE1C85">
        <w:rPr>
          <w:sz w:val="12"/>
        </w:rPr>
        <w:t xml:space="preserve">, </w:t>
      </w:r>
      <w:r w:rsidRPr="006C7CA6">
        <w:rPr>
          <w:rStyle w:val="StyleUnderline"/>
        </w:rPr>
        <w:t>so can faster economic growth</w:t>
      </w:r>
      <w:r w:rsidRPr="00CE1C85">
        <w:rPr>
          <w:sz w:val="12"/>
        </w:rPr>
        <w:t xml:space="preserve">, in the long run, </w:t>
      </w:r>
      <w:r w:rsidRPr="006C7CA6">
        <w:rPr>
          <w:rStyle w:val="StyleUnderline"/>
        </w:rPr>
        <w:t>increase the overall chances of humanity’s survival</w:t>
      </w:r>
      <w:r w:rsidRPr="00CE1C85">
        <w:rPr>
          <w:sz w:val="12"/>
        </w:rPr>
        <w:t xml:space="preserve">. This argument is based on a recent paper of mine, in which I use the tools of economic theory—in particular, the standard models economists use to analyze economic growth—to examine the interaction between economic growth and the risks engendered by human activity. In this model, society must choose how much of its resources to allocate to consumption and how much to safety efforts. Consumption makes us happy, but also creates risks of catastrophe. Investing in safety can in turn help mitigate that risk. For example, consuming fossil fuels can engender great prosperity, but also increases the risk of tail-end climate change. </w:t>
      </w:r>
      <w:r w:rsidRPr="00CA3601">
        <w:rPr>
          <w:rStyle w:val="StyleUnderline"/>
        </w:rPr>
        <w:t xml:space="preserve">We can spend money on </w:t>
      </w:r>
      <w:r w:rsidRPr="0041744C">
        <w:rPr>
          <w:rStyle w:val="Emphasis"/>
          <w:highlight w:val="green"/>
        </w:rPr>
        <w:t>carbon abatement</w:t>
      </w:r>
      <w:r w:rsidRPr="008A76CE">
        <w:rPr>
          <w:rStyle w:val="StyleUnderline"/>
        </w:rPr>
        <w:t xml:space="preserve"> to reduce this risk</w:t>
      </w:r>
      <w:r w:rsidRPr="00CE1C85">
        <w:rPr>
          <w:sz w:val="12"/>
        </w:rPr>
        <w:t xml:space="preserve">. Or consider air travel. It’s very useful as well, but also facilitates the spread of infectious diseases, including potentially a pandemic that could wipe out the human race. </w:t>
      </w:r>
      <w:r w:rsidRPr="00CA3601">
        <w:rPr>
          <w:rStyle w:val="StyleUnderline"/>
        </w:rPr>
        <w:t xml:space="preserve">We can spend money on </w:t>
      </w:r>
      <w:r w:rsidRPr="0041744C">
        <w:rPr>
          <w:rStyle w:val="Emphasis"/>
          <w:highlight w:val="green"/>
        </w:rPr>
        <w:t>pandemic preparedness</w:t>
      </w:r>
      <w:r w:rsidRPr="006C7CA6">
        <w:rPr>
          <w:rStyle w:val="StyleUnderline"/>
        </w:rPr>
        <w:t xml:space="preserve"> to mitigate that risk</w:t>
      </w:r>
      <w:r w:rsidRPr="00CE1C85">
        <w:rPr>
          <w:sz w:val="12"/>
        </w:rPr>
        <w:t xml:space="preserve">. Crucially, society is impatient; it discounts the future. People generally care most about their more immediate well-being. Although they may care about their kids and grandkids, they are certainly not particularly concerned about the trillions of potential lives billions of years in the future that the aforementioned philosophers appeal to. However, an impatient society does care about not getting wiped out. Therefore, what fraction of its resources this impatient society will allocate to safety depends on how much the people in this society value their own lives. As it turns out, under the standard preferences used in economic theory, </w:t>
      </w:r>
      <w:r w:rsidRPr="00CA3601">
        <w:rPr>
          <w:rStyle w:val="StyleUnderline"/>
        </w:rPr>
        <w:t>people value life more and more as they grow richer</w:t>
      </w:r>
      <w:r w:rsidRPr="00CE1C85">
        <w:rPr>
          <w:sz w:val="12"/>
        </w:rPr>
        <w:t xml:space="preserve">. </w:t>
      </w:r>
      <w:r w:rsidRPr="00CA3601">
        <w:rPr>
          <w:rStyle w:val="StyleUnderline"/>
        </w:rPr>
        <w:t>This is because of the</w:t>
      </w:r>
      <w:r w:rsidRPr="006C7CA6">
        <w:rPr>
          <w:rStyle w:val="StyleUnderline"/>
        </w:rPr>
        <w:t xml:space="preserve"> </w:t>
      </w:r>
      <w:r w:rsidRPr="00CE1C85">
        <w:rPr>
          <w:rStyle w:val="StyleUnderline"/>
        </w:rPr>
        <w:t>diminishing marginal returns of consumption</w:t>
      </w:r>
      <w:r w:rsidRPr="00CE1C85">
        <w:rPr>
          <w:sz w:val="12"/>
        </w:rPr>
        <w:t xml:space="preserve">. As you grow richer, </w:t>
      </w:r>
      <w:r w:rsidRPr="006C7CA6">
        <w:rPr>
          <w:rStyle w:val="StyleUnderline"/>
        </w:rPr>
        <w:t>using an extra dollar to purchase more consumption goods gives you less and less additional utility</w:t>
      </w:r>
      <w:r w:rsidRPr="00CE1C85">
        <w:rPr>
          <w:sz w:val="12"/>
        </w:rPr>
        <w:t xml:space="preserve">; meanwhile, as your life becomes better and better, </w:t>
      </w:r>
      <w:r w:rsidRPr="006C7CA6">
        <w:rPr>
          <w:rStyle w:val="StyleUnderline"/>
        </w:rPr>
        <w:t>you stand to lose more and more if you die</w:t>
      </w:r>
      <w:r w:rsidRPr="00CE1C85">
        <w:rPr>
          <w:sz w:val="12"/>
        </w:rPr>
        <w:t xml:space="preserve">. </w:t>
      </w:r>
      <w:r w:rsidRPr="006C7CA6">
        <w:rPr>
          <w:rStyle w:val="StyleUnderline"/>
        </w:rPr>
        <w:t>As a result</w:t>
      </w:r>
      <w:r w:rsidRPr="00CE1C85">
        <w:rPr>
          <w:sz w:val="12"/>
        </w:rPr>
        <w:t xml:space="preserve">, </w:t>
      </w:r>
      <w:r w:rsidRPr="0041744C">
        <w:rPr>
          <w:rStyle w:val="StyleUnderline"/>
          <w:highlight w:val="green"/>
        </w:rPr>
        <w:t xml:space="preserve">the richer </w:t>
      </w:r>
      <w:r w:rsidRPr="00CA3601">
        <w:rPr>
          <w:rStyle w:val="StyleUnderline"/>
        </w:rPr>
        <w:t>people are</w:t>
      </w:r>
      <w:r w:rsidRPr="00CE1C85">
        <w:rPr>
          <w:sz w:val="12"/>
        </w:rPr>
        <w:t xml:space="preserve">, </w:t>
      </w:r>
      <w:r w:rsidRPr="0041744C">
        <w:rPr>
          <w:rStyle w:val="StyleUnderline"/>
          <w:highlight w:val="green"/>
        </w:rPr>
        <w:t xml:space="preserve">the greater </w:t>
      </w:r>
      <w:r w:rsidRPr="00CA3601">
        <w:rPr>
          <w:rStyle w:val="StyleUnderline"/>
        </w:rPr>
        <w:t xml:space="preserve">the fraction of their </w:t>
      </w:r>
      <w:r w:rsidRPr="00CE1C85">
        <w:rPr>
          <w:rStyle w:val="StyleUnderline"/>
        </w:rPr>
        <w:t xml:space="preserve">income </w:t>
      </w:r>
      <w:r w:rsidRPr="0041744C">
        <w:rPr>
          <w:rStyle w:val="StyleUnderline"/>
          <w:highlight w:val="green"/>
        </w:rPr>
        <w:t xml:space="preserve">they </w:t>
      </w:r>
      <w:r w:rsidRPr="00CE1C85">
        <w:rPr>
          <w:rStyle w:val="StyleUnderline"/>
        </w:rPr>
        <w:t xml:space="preserve">are willing to </w:t>
      </w:r>
      <w:r w:rsidRPr="0041744C">
        <w:rPr>
          <w:rStyle w:val="StyleUnderline"/>
          <w:highlight w:val="green"/>
        </w:rPr>
        <w:t xml:space="preserve">sacrifice </w:t>
      </w:r>
      <w:r w:rsidRPr="00CA3601">
        <w:rPr>
          <w:rStyle w:val="StyleUnderline"/>
        </w:rPr>
        <w:t>to protect their lives</w:t>
      </w:r>
      <w:r w:rsidRPr="00CE1C85">
        <w:rPr>
          <w:sz w:val="12"/>
        </w:rPr>
        <w:t xml:space="preserve">. Comparing the current pandemic to the 1918 pandemic illustrates this phenomenon. Today, we are putting much of life on hold to minimize deaths. By contrast, in 1918, nonpharmaceutical interventions were milder and went on only for a month on average in the U.S., even though the Spanish Flu was arguably deadlier and claimed younger victims. We are willing to sacrifice much more today than a hundred years ago to prevent deaths because we are richer and thus value life much more. What does this mean for our model? Initially, a poor society will start out by allocating nearly all of its resources to consumption. And so as the economy grows, so does risk. However, as people grow richer, they start valuing life more. </w:t>
      </w:r>
      <w:r w:rsidRPr="0041744C">
        <w:rPr>
          <w:rStyle w:val="StyleUnderline"/>
          <w:highlight w:val="green"/>
        </w:rPr>
        <w:t xml:space="preserve">They </w:t>
      </w:r>
      <w:r w:rsidRPr="00CA3601">
        <w:rPr>
          <w:rStyle w:val="StyleUnderline"/>
        </w:rPr>
        <w:t xml:space="preserve">start </w:t>
      </w:r>
      <w:r w:rsidRPr="0041744C">
        <w:rPr>
          <w:rStyle w:val="StyleUnderline"/>
          <w:highlight w:val="green"/>
        </w:rPr>
        <w:t>invest</w:t>
      </w:r>
      <w:r w:rsidRPr="00CA3601">
        <w:rPr>
          <w:rStyle w:val="StyleUnderline"/>
        </w:rPr>
        <w:t>in</w:t>
      </w:r>
      <w:r w:rsidRPr="00CE1C85">
        <w:rPr>
          <w:rStyle w:val="StyleUnderline"/>
        </w:rPr>
        <w:t>g in safety to mitigate risk</w:t>
      </w:r>
      <w:r w:rsidRPr="00CE1C85">
        <w:rPr>
          <w:sz w:val="12"/>
        </w:rPr>
        <w:t xml:space="preserve">, </w:t>
      </w:r>
      <w:r w:rsidRPr="00CE1C85">
        <w:rPr>
          <w:rStyle w:val="StyleUnderline"/>
        </w:rPr>
        <w:t xml:space="preserve">shifting more and more resources </w:t>
      </w:r>
      <w:r w:rsidRPr="00CE1C85">
        <w:rPr>
          <w:rStyle w:val="Emphasis"/>
        </w:rPr>
        <w:t>from consumption to safety</w:t>
      </w:r>
      <w:r w:rsidRPr="00CE1C85">
        <w:rPr>
          <w:sz w:val="12"/>
        </w:rPr>
        <w:t xml:space="preserve">. At this point, </w:t>
      </w:r>
      <w:r w:rsidRPr="00CE1C85">
        <w:rPr>
          <w:rStyle w:val="Emphasis"/>
        </w:rPr>
        <w:t>as the economy grows</w:t>
      </w:r>
      <w:r w:rsidRPr="00CE1C85">
        <w:rPr>
          <w:sz w:val="12"/>
        </w:rPr>
        <w:t xml:space="preserve">, </w:t>
      </w:r>
      <w:r w:rsidRPr="00CE1C85">
        <w:rPr>
          <w:rStyle w:val="Emphasis"/>
        </w:rPr>
        <w:t>risk begins to fall</w:t>
      </w:r>
      <w:r w:rsidRPr="00CE1C85">
        <w:rPr>
          <w:sz w:val="12"/>
        </w:rPr>
        <w:t xml:space="preserve">. The risk of a existential catastrophe then looks like an inverted U-shape over time: The dot represents where we might be right now. Over the past centuries, as we have grown out of poverty, we have overwhelmingly focused on consumption. As a result, risk is growing. But as we are growing richer, we are beginning to value life more, and are slowly investing more in safety. Eventually, </w:t>
      </w:r>
      <w:r w:rsidRPr="006C7CA6">
        <w:rPr>
          <w:rStyle w:val="StyleUnderline"/>
        </w:rPr>
        <w:t>we will have shifted enough resources to safety such that risk begins to fall</w:t>
      </w:r>
      <w:r w:rsidRPr="00CE1C85">
        <w:rPr>
          <w:sz w:val="12"/>
        </w:rPr>
        <w:t>—</w:t>
      </w:r>
      <w:r w:rsidRPr="006C7CA6">
        <w:rPr>
          <w:rStyle w:val="StyleUnderline"/>
        </w:rPr>
        <w:t>fall exponentially to zero</w:t>
      </w:r>
      <w:r w:rsidRPr="00CE1C85">
        <w:rPr>
          <w:sz w:val="12"/>
        </w:rPr>
        <w:t xml:space="preserve">, in fact, </w:t>
      </w:r>
      <w:r w:rsidRPr="006C7CA6">
        <w:rPr>
          <w:rStyle w:val="StyleUnderline"/>
        </w:rPr>
        <w:t>such that there is a positive probability of humanity surviving to reach a grand future</w:t>
      </w:r>
      <w:r w:rsidRPr="00CE1C85">
        <w:rPr>
          <w:sz w:val="12"/>
        </w:rPr>
        <w:t xml:space="preserve">. And all of this occurs despite our society’s impatience. There is an analog to this in environmental economics, called the “environmental Kuznets curve.” It was theorized that pollution initially rises as countries develop, but, </w:t>
      </w:r>
      <w:r w:rsidRPr="006C7CA6">
        <w:rPr>
          <w:rStyle w:val="StyleUnderline"/>
        </w:rPr>
        <w:t>as people grow richer and begin to value a clean environment more</w:t>
      </w:r>
      <w:r w:rsidRPr="00CE1C85">
        <w:rPr>
          <w:sz w:val="12"/>
        </w:rPr>
        <w:t xml:space="preserve">, </w:t>
      </w:r>
      <w:r w:rsidRPr="006C7CA6">
        <w:rPr>
          <w:rStyle w:val="StyleUnderline"/>
        </w:rPr>
        <w:t>they will work to reduce pollution again</w:t>
      </w:r>
      <w:r w:rsidRPr="00CE1C85">
        <w:rPr>
          <w:sz w:val="12"/>
        </w:rPr>
        <w:t xml:space="preserve">. </w:t>
      </w:r>
      <w:r w:rsidRPr="006C7CA6">
        <w:rPr>
          <w:rStyle w:val="StyleUnderline"/>
        </w:rPr>
        <w:t>That theory has arguably been vindicated by the path that Western countries have taken with regard to water and air pollution</w:t>
      </w:r>
      <w:r w:rsidRPr="00CE1C85">
        <w:rPr>
          <w:sz w:val="12"/>
        </w:rPr>
        <w:t xml:space="preserve">, for example, over the past century. The idea that we are in a unique time in history in which we are facing an elevated risk of existential catastrophe is not new either. Carl Sagan was the one who coined the term “time of perils.” Derek Parfit called it the “hinge of history.” They argue that the discoveries of the last centuries have granted humanity immense power, and so we are in a most “dangerous and decisive” period. But if we manage to survive, </w:t>
      </w:r>
      <w:r w:rsidRPr="00CE1C85">
        <w:rPr>
          <w:rStyle w:val="StyleUnderline"/>
        </w:rPr>
        <w:t xml:space="preserve">our </w:t>
      </w:r>
      <w:r w:rsidRPr="0041744C">
        <w:rPr>
          <w:rStyle w:val="StyleUnderline"/>
          <w:highlight w:val="green"/>
        </w:rPr>
        <w:t xml:space="preserve">descendants </w:t>
      </w:r>
      <w:r w:rsidRPr="00CA3601">
        <w:rPr>
          <w:rStyle w:val="StyleUnderline"/>
        </w:rPr>
        <w:t xml:space="preserve">will be able to </w:t>
      </w:r>
      <w:r w:rsidRPr="0041744C">
        <w:rPr>
          <w:rStyle w:val="Emphasis"/>
          <w:highlight w:val="green"/>
        </w:rPr>
        <w:t xml:space="preserve">spread throughout </w:t>
      </w:r>
      <w:r w:rsidRPr="00CE1C85">
        <w:rPr>
          <w:rStyle w:val="Emphasis"/>
        </w:rPr>
        <w:t xml:space="preserve">the </w:t>
      </w:r>
      <w:r w:rsidRPr="0041744C">
        <w:rPr>
          <w:rStyle w:val="Emphasis"/>
          <w:highlight w:val="green"/>
        </w:rPr>
        <w:t>galaxy</w:t>
      </w:r>
      <w:r w:rsidRPr="00CE1C85">
        <w:rPr>
          <w:sz w:val="12"/>
        </w:rPr>
        <w:t xml:space="preserve">, </w:t>
      </w:r>
      <w:r w:rsidRPr="00CA3601">
        <w:rPr>
          <w:rStyle w:val="StyleUnderline"/>
        </w:rPr>
        <w:t>making us much less vulnerable</w:t>
      </w:r>
      <w:r w:rsidRPr="00CE1C85">
        <w:rPr>
          <w:sz w:val="12"/>
        </w:rPr>
        <w:t xml:space="preserve">. </w:t>
      </w:r>
      <w:r w:rsidRPr="00CA3601">
        <w:rPr>
          <w:rStyle w:val="StyleUnderline"/>
        </w:rPr>
        <w:t xml:space="preserve">They will have </w:t>
      </w:r>
      <w:r w:rsidRPr="0041744C">
        <w:rPr>
          <w:rStyle w:val="StyleUnderline"/>
          <w:highlight w:val="green"/>
        </w:rPr>
        <w:t>mastered new tech</w:t>
      </w:r>
      <w:r w:rsidRPr="006C7CA6">
        <w:rPr>
          <w:rStyle w:val="StyleUnderline"/>
        </w:rPr>
        <w:t xml:space="preserve">nologies </w:t>
      </w:r>
      <w:r w:rsidRPr="00CA3601">
        <w:rPr>
          <w:rStyle w:val="StyleUnderline"/>
        </w:rPr>
        <w:t xml:space="preserve">that </w:t>
      </w:r>
      <w:r w:rsidRPr="0041744C">
        <w:rPr>
          <w:rStyle w:val="StyleUnderline"/>
          <w:highlight w:val="green"/>
        </w:rPr>
        <w:t xml:space="preserve">make us </w:t>
      </w:r>
      <w:r w:rsidRPr="0041744C">
        <w:rPr>
          <w:rStyle w:val="Emphasis"/>
          <w:highlight w:val="green"/>
        </w:rPr>
        <w:t xml:space="preserve">immune to </w:t>
      </w:r>
      <w:r w:rsidRPr="00CA3601">
        <w:rPr>
          <w:rStyle w:val="Emphasis"/>
        </w:rPr>
        <w:t xml:space="preserve">bioengineered </w:t>
      </w:r>
      <w:r w:rsidRPr="0041744C">
        <w:rPr>
          <w:rStyle w:val="Emphasis"/>
          <w:highlight w:val="green"/>
        </w:rPr>
        <w:t>pathogens</w:t>
      </w:r>
      <w:r w:rsidRPr="00CE1C85">
        <w:rPr>
          <w:sz w:val="12"/>
        </w:rPr>
        <w:t xml:space="preserve">, </w:t>
      </w:r>
      <w:r w:rsidRPr="0041744C">
        <w:rPr>
          <w:rStyle w:val="Emphasis"/>
          <w:highlight w:val="green"/>
        </w:rPr>
        <w:t xml:space="preserve">neutralize </w:t>
      </w:r>
      <w:r w:rsidRPr="00CA3601">
        <w:rPr>
          <w:rStyle w:val="Emphasis"/>
        </w:rPr>
        <w:t xml:space="preserve">the threat from </w:t>
      </w:r>
      <w:r w:rsidRPr="0041744C">
        <w:rPr>
          <w:rStyle w:val="Emphasis"/>
          <w:highlight w:val="green"/>
        </w:rPr>
        <w:t>atomic bombs</w:t>
      </w:r>
      <w:r w:rsidRPr="00CE1C85">
        <w:rPr>
          <w:sz w:val="12"/>
        </w:rPr>
        <w:t xml:space="preserve">, </w:t>
      </w:r>
      <w:r w:rsidRPr="0041744C">
        <w:rPr>
          <w:rStyle w:val="Emphasis"/>
          <w:highlight w:val="green"/>
        </w:rPr>
        <w:t xml:space="preserve">provide </w:t>
      </w:r>
      <w:r w:rsidRPr="00CE1C85">
        <w:rPr>
          <w:rStyle w:val="Emphasis"/>
        </w:rPr>
        <w:t xml:space="preserve">plentiful </w:t>
      </w:r>
      <w:r w:rsidRPr="0041744C">
        <w:rPr>
          <w:rStyle w:val="Emphasis"/>
          <w:highlight w:val="green"/>
        </w:rPr>
        <w:t>energy</w:t>
      </w:r>
      <w:r w:rsidRPr="0041744C">
        <w:rPr>
          <w:rStyle w:val="StyleUnderline"/>
          <w:highlight w:val="green"/>
        </w:rPr>
        <w:t xml:space="preserve"> </w:t>
      </w:r>
      <w:r w:rsidRPr="00CA3601">
        <w:rPr>
          <w:rStyle w:val="StyleUnderline"/>
        </w:rPr>
        <w:t>without destroying the environment</w:t>
      </w:r>
      <w:r w:rsidRPr="00CE1C85">
        <w:rPr>
          <w:sz w:val="12"/>
        </w:rPr>
        <w:t xml:space="preserve">, </w:t>
      </w:r>
      <w:r w:rsidRPr="0041744C">
        <w:rPr>
          <w:rStyle w:val="StyleUnderline"/>
          <w:highlight w:val="green"/>
        </w:rPr>
        <w:t xml:space="preserve">and </w:t>
      </w:r>
      <w:r w:rsidRPr="0041744C">
        <w:rPr>
          <w:rStyle w:val="Emphasis"/>
          <w:highlight w:val="green"/>
        </w:rPr>
        <w:t>keep a</w:t>
      </w:r>
      <w:r w:rsidRPr="008A76CE">
        <w:rPr>
          <w:rStyle w:val="Emphasis"/>
        </w:rPr>
        <w:t xml:space="preserve">rtificial </w:t>
      </w:r>
      <w:r w:rsidRPr="0041744C">
        <w:rPr>
          <w:rStyle w:val="Emphasis"/>
          <w:highlight w:val="green"/>
        </w:rPr>
        <w:t>i</w:t>
      </w:r>
      <w:r w:rsidRPr="008A76CE">
        <w:rPr>
          <w:rStyle w:val="Emphasis"/>
        </w:rPr>
        <w:t xml:space="preserve">ntelligence </w:t>
      </w:r>
      <w:r w:rsidRPr="0041744C">
        <w:rPr>
          <w:rStyle w:val="Emphasis"/>
          <w:highlight w:val="green"/>
        </w:rPr>
        <w:t>in check</w:t>
      </w:r>
      <w:r w:rsidRPr="006C7CA6">
        <w:rPr>
          <w:rStyle w:val="StyleUnderline"/>
        </w:rPr>
        <w:t xml:space="preserve"> so it faithfully serves human needs</w:t>
      </w:r>
      <w:r w:rsidRPr="00CE1C85">
        <w:rPr>
          <w:sz w:val="12"/>
        </w:rPr>
        <w:t xml:space="preserve">. With their technology and wisdom, our descendants will be able to secure a long and safe future. Our challenge, then, is to make it through this unique perilous period. Seeing the rising levels of existential risk over the past centuries, some might call for an end to economic growth. They might argue, rightfully so, that economic growth has only led to rising risk in the past. Indeed, a period of accelerated economic growth would initially also accelerate the rise in risk. The level of risk might look something like this, where the lighter line is the path with accelerated growth: </w:t>
      </w:r>
      <w:r w:rsidRPr="00CE1C85">
        <w:rPr>
          <w:sz w:val="12"/>
          <w:szCs w:val="16"/>
        </w:rPr>
        <w:t xml:space="preserve">Even a few hundred years later, the critics of growth would seem to be vindicated! Faster growth just increased the risk! Except that they are missing the whole picture: </w:t>
      </w:r>
      <w:r w:rsidRPr="00CE1C85">
        <w:rPr>
          <w:sz w:val="12"/>
        </w:rPr>
        <w:t xml:space="preserve">The accelerated economic growth also accelerated our path along the inverted-U shape of risk. </w:t>
      </w:r>
      <w:r w:rsidRPr="00CA3601">
        <w:rPr>
          <w:rStyle w:val="StyleUnderline"/>
        </w:rPr>
        <w:t>Faster growth means people are richer sooner</w:t>
      </w:r>
      <w:r w:rsidRPr="00CE1C85">
        <w:rPr>
          <w:sz w:val="12"/>
        </w:rPr>
        <w:t xml:space="preserve">, </w:t>
      </w:r>
      <w:r w:rsidRPr="00CA3601">
        <w:rPr>
          <w:rStyle w:val="StyleUnderline"/>
        </w:rPr>
        <w:t>so they value life more sooner</w:t>
      </w:r>
      <w:r w:rsidRPr="00CE1C85">
        <w:rPr>
          <w:sz w:val="12"/>
        </w:rPr>
        <w:t xml:space="preserve">, </w:t>
      </w:r>
      <w:r w:rsidRPr="00CA3601">
        <w:rPr>
          <w:rStyle w:val="StyleUnderline"/>
        </w:rPr>
        <w:t>so society shifts resources to safety sooner</w:t>
      </w:r>
      <w:r w:rsidRPr="00CE1C85">
        <w:rPr>
          <w:sz w:val="12"/>
        </w:rPr>
        <w:t>—</w:t>
      </w:r>
      <w:r w:rsidRPr="00CA3601">
        <w:rPr>
          <w:rStyle w:val="StyleUnderline"/>
        </w:rPr>
        <w:t>and ultimately we will begin the decline in risk sooner</w:t>
      </w:r>
      <w:r w:rsidRPr="00CE1C85">
        <w:rPr>
          <w:sz w:val="12"/>
        </w:rPr>
        <w:t xml:space="preserve">. As a result, </w:t>
      </w:r>
      <w:r w:rsidRPr="00CA3601">
        <w:rPr>
          <w:rStyle w:val="StyleUnderline"/>
        </w:rPr>
        <w:t xml:space="preserve">the </w:t>
      </w:r>
      <w:r w:rsidRPr="00CA3601">
        <w:rPr>
          <w:rStyle w:val="Emphasis"/>
        </w:rPr>
        <w:t xml:space="preserve">overall probability of an </w:t>
      </w:r>
      <w:r w:rsidRPr="00CE1C85">
        <w:rPr>
          <w:rStyle w:val="Emphasis"/>
        </w:rPr>
        <w:t>existential catastrophe</w:t>
      </w:r>
      <w:r w:rsidRPr="00CE1C85">
        <w:rPr>
          <w:sz w:val="12"/>
        </w:rPr>
        <w:t>—the area under the risk curve—</w:t>
      </w:r>
      <w:r w:rsidRPr="00CE1C85">
        <w:rPr>
          <w:rStyle w:val="Emphasis"/>
        </w:rPr>
        <w:t>declines</w:t>
      </w:r>
      <w:r w:rsidRPr="00CE1C85">
        <w:rPr>
          <w:sz w:val="12"/>
        </w:rPr>
        <w:t xml:space="preserve">! Faster growth means we get through the “time of perils” more quickly. Indeed, </w:t>
      </w:r>
      <w:r w:rsidRPr="0041744C">
        <w:rPr>
          <w:rStyle w:val="Emphasis"/>
          <w:highlight w:val="green"/>
        </w:rPr>
        <w:t xml:space="preserve">stagnation </w:t>
      </w:r>
      <w:r w:rsidRPr="00CA3601">
        <w:rPr>
          <w:rStyle w:val="Emphasis"/>
        </w:rPr>
        <w:t xml:space="preserve">would be the most </w:t>
      </w:r>
      <w:r w:rsidRPr="0041744C">
        <w:rPr>
          <w:rStyle w:val="Emphasis"/>
          <w:highlight w:val="green"/>
        </w:rPr>
        <w:t xml:space="preserve">dangerous </w:t>
      </w:r>
      <w:r w:rsidRPr="00CE1C85">
        <w:rPr>
          <w:rStyle w:val="Emphasis"/>
        </w:rPr>
        <w:t>choice</w:t>
      </w:r>
      <w:r w:rsidRPr="006C7CA6">
        <w:rPr>
          <w:rStyle w:val="StyleUnderline"/>
        </w:rPr>
        <w:t xml:space="preserve"> of all</w:t>
      </w:r>
      <w:r w:rsidRPr="00CE1C85">
        <w:rPr>
          <w:sz w:val="12"/>
        </w:rPr>
        <w:t xml:space="preserve">: </w:t>
      </w:r>
      <w:r w:rsidRPr="006C7CA6">
        <w:rPr>
          <w:rStyle w:val="StyleUnderline"/>
        </w:rPr>
        <w:t>we would be stuck at an elevated level of risk</w:t>
      </w:r>
      <w:r w:rsidRPr="00CE1C85">
        <w:rPr>
          <w:sz w:val="12"/>
        </w:rPr>
        <w:t xml:space="preserve">, </w:t>
      </w:r>
      <w:r w:rsidRPr="006C7CA6">
        <w:rPr>
          <w:rStyle w:val="StyleUnderline"/>
        </w:rPr>
        <w:t xml:space="preserve">meaning </w:t>
      </w:r>
      <w:r w:rsidRPr="0041744C">
        <w:rPr>
          <w:rStyle w:val="Emphasis"/>
          <w:highlight w:val="green"/>
        </w:rPr>
        <w:t xml:space="preserve">an eventual </w:t>
      </w:r>
      <w:r w:rsidRPr="00CE1C85">
        <w:rPr>
          <w:rStyle w:val="Emphasis"/>
        </w:rPr>
        <w:t xml:space="preserve">existential </w:t>
      </w:r>
      <w:r w:rsidRPr="0041744C">
        <w:rPr>
          <w:rStyle w:val="Emphasis"/>
          <w:highlight w:val="green"/>
        </w:rPr>
        <w:t xml:space="preserve">catastrophe </w:t>
      </w:r>
      <w:r w:rsidRPr="00CA3601">
        <w:rPr>
          <w:rStyle w:val="Emphasis"/>
        </w:rPr>
        <w:t xml:space="preserve">would be </w:t>
      </w:r>
      <w:r w:rsidRPr="0041744C">
        <w:rPr>
          <w:rStyle w:val="Emphasis"/>
          <w:highlight w:val="green"/>
        </w:rPr>
        <w:t>inevitable</w:t>
      </w:r>
      <w:r w:rsidRPr="00CE1C85">
        <w:rPr>
          <w:sz w:val="12"/>
        </w:rPr>
        <w:t xml:space="preserve">. </w:t>
      </w:r>
    </w:p>
    <w:p w:rsidR="001B0BB7" w:rsidRDefault="001B0BB7" w:rsidP="001B0BB7">
      <w:pPr>
        <w:pStyle w:val="Heading4"/>
      </w:pPr>
      <w:r>
        <w:t>DPT is empirically robust. Every counterexample crumbles under better historical analysis.</w:t>
      </w:r>
    </w:p>
    <w:p w:rsidR="001B0BB7" w:rsidRPr="00982109" w:rsidRDefault="001B0BB7" w:rsidP="001B0BB7">
      <w:pPr>
        <w:rPr>
          <w:rStyle w:val="Style13ptBold"/>
        </w:rPr>
      </w:pPr>
      <w:r w:rsidRPr="00982109">
        <w:rPr>
          <w:rStyle w:val="Style13ptBold"/>
        </w:rPr>
        <w:t>Miller, PhD in IR, 19</w:t>
      </w:r>
    </w:p>
    <w:p w:rsidR="001B0BB7" w:rsidRPr="002302F3" w:rsidRDefault="001B0BB7" w:rsidP="001B0BB7">
      <w:pPr>
        <w:rPr>
          <w:szCs w:val="16"/>
        </w:rPr>
      </w:pPr>
      <w:r w:rsidRPr="002302F3">
        <w:rPr>
          <w:szCs w:val="16"/>
        </w:rPr>
        <w:t>(Paul D.,</w:t>
      </w:r>
      <w:r>
        <w:rPr>
          <w:szCs w:val="16"/>
        </w:rPr>
        <w:t xml:space="preserve"> Georgetown, </w:t>
      </w:r>
      <w:r w:rsidRPr="00982109">
        <w:rPr>
          <w:szCs w:val="16"/>
        </w:rPr>
        <w:t>Professor of the Practice of International Affairs at Georgetown</w:t>
      </w:r>
      <w:r>
        <w:rPr>
          <w:szCs w:val="16"/>
        </w:rPr>
        <w:t>,</w:t>
      </w:r>
      <w:r w:rsidRPr="002302F3">
        <w:rPr>
          <w:szCs w:val="16"/>
        </w:rPr>
        <w:t xml:space="preserve"> </w:t>
      </w:r>
      <w:hyperlink r:id="rId10" w:history="1">
        <w:r w:rsidRPr="002302F3">
          <w:rPr>
            <w:rStyle w:val="Hyperlink"/>
            <w:szCs w:val="16"/>
          </w:rPr>
          <w:t>https://networks.h-net.org/node/28443/discussions/4846080/h-diploissf-state-field-essay-unreality-realism-international</w:t>
        </w:r>
      </w:hyperlink>
      <w:r w:rsidRPr="002302F3">
        <w:rPr>
          <w:szCs w:val="16"/>
        </w:rPr>
        <w:t>) BW</w:t>
      </w:r>
    </w:p>
    <w:p w:rsidR="001B0BB7" w:rsidRDefault="001B0BB7" w:rsidP="001B0BB7">
      <w:pPr>
        <w:rPr>
          <w:sz w:val="16"/>
        </w:rPr>
      </w:pPr>
      <w:r w:rsidRPr="00CA3586">
        <w:rPr>
          <w:sz w:val="16"/>
        </w:rPr>
        <w:t xml:space="preserve">That, of course, is anathema to the foreign policy that realists prefer. The idea that liberalism might lead to world peace is a cornerstone of liberalism, one of its strongest selling points to scholars and practitioners, and a potential death-blow to realism. The idea of a liberal or democratic peace is almost as old as liberalism itself, having first been outlined by Immanuel Kant in Perpetual Peace: A Philosophical Sketch (1795). Kant argued with remarkable prescience that a confederation of republican governments could be the anchor of world peace. Two centuries later, Jack </w:t>
      </w:r>
      <w:r w:rsidRPr="0099396C">
        <w:rPr>
          <w:rStyle w:val="StyleUnderline"/>
        </w:rPr>
        <w:t>Levy</w:t>
      </w:r>
      <w:r w:rsidRPr="00CA3586">
        <w:rPr>
          <w:sz w:val="16"/>
        </w:rPr>
        <w:t xml:space="preserve"> famously </w:t>
      </w:r>
      <w:r w:rsidRPr="0099396C">
        <w:rPr>
          <w:rStyle w:val="StyleUnderline"/>
        </w:rPr>
        <w:t xml:space="preserve">would observe that </w:t>
      </w:r>
      <w:r>
        <w:rPr>
          <w:rStyle w:val="StyleUnderline"/>
        </w:rPr>
        <w:t>“</w:t>
      </w:r>
      <w:r w:rsidRPr="00741FDA">
        <w:rPr>
          <w:rStyle w:val="StyleUnderline"/>
          <w:highlight w:val="green"/>
        </w:rPr>
        <w:t>the absence of war between democracies comes</w:t>
      </w:r>
      <w:r w:rsidRPr="0099396C">
        <w:rPr>
          <w:rStyle w:val="StyleUnderline"/>
        </w:rPr>
        <w:t xml:space="preserve"> as </w:t>
      </w:r>
      <w:r w:rsidRPr="00741FDA">
        <w:rPr>
          <w:rStyle w:val="StyleUnderline"/>
          <w:highlight w:val="green"/>
        </w:rPr>
        <w:t>close</w:t>
      </w:r>
      <w:r w:rsidRPr="0099396C">
        <w:rPr>
          <w:rStyle w:val="StyleUnderline"/>
        </w:rPr>
        <w:t xml:space="preserve"> as anything we have </w:t>
      </w:r>
      <w:r w:rsidRPr="00741FDA">
        <w:rPr>
          <w:rStyle w:val="StyleUnderline"/>
          <w:highlight w:val="green"/>
        </w:rPr>
        <w:t xml:space="preserve">to an </w:t>
      </w:r>
      <w:r w:rsidRPr="00741FDA">
        <w:rPr>
          <w:rStyle w:val="Emphasis"/>
          <w:highlight w:val="green"/>
        </w:rPr>
        <w:t>empirical law</w:t>
      </w:r>
      <w:r w:rsidRPr="0099396C">
        <w:rPr>
          <w:rStyle w:val="Emphasis"/>
        </w:rPr>
        <w:t xml:space="preserve"> in international relations.</w:t>
      </w:r>
      <w:r>
        <w:rPr>
          <w:rStyle w:val="Emphasis"/>
        </w:rPr>
        <w:t>”</w:t>
      </w:r>
      <w:r w:rsidRPr="00CA3586">
        <w:rPr>
          <w:sz w:val="16"/>
        </w:rPr>
        <w:t xml:space="preserve">[14] Despite the initial failure of the Wilsonian project, subsequent decades have gradually vindicated much of it through the spread of democracy and international cooperation. </w:t>
      </w:r>
      <w:r w:rsidRPr="0099396C">
        <w:rPr>
          <w:rStyle w:val="StyleUnderline"/>
        </w:rPr>
        <w:t>If</w:t>
      </w:r>
      <w:r w:rsidRPr="00CA3586">
        <w:rPr>
          <w:sz w:val="16"/>
        </w:rPr>
        <w:t xml:space="preserve"> it is true that </w:t>
      </w:r>
      <w:r w:rsidRPr="0099396C">
        <w:rPr>
          <w:rStyle w:val="StyleUnderline"/>
        </w:rPr>
        <w:t>liberal democracies do not fight</w:t>
      </w:r>
      <w:r w:rsidRPr="00CA3586">
        <w:rPr>
          <w:sz w:val="16"/>
        </w:rPr>
        <w:t xml:space="preserve"> each other, </w:t>
      </w:r>
      <w:r w:rsidRPr="0099396C">
        <w:rPr>
          <w:rStyle w:val="StyleUnderline"/>
        </w:rPr>
        <w:t>then a foreign policy that champions and encourages democracy abroad holds out the promise of</w:t>
      </w:r>
      <w:r w:rsidRPr="00CA3586">
        <w:rPr>
          <w:sz w:val="16"/>
        </w:rPr>
        <w:t xml:space="preserve"> spreading </w:t>
      </w:r>
      <w:r w:rsidRPr="0099396C">
        <w:rPr>
          <w:rStyle w:val="StyleUnderline"/>
        </w:rPr>
        <w:t>peace,</w:t>
      </w:r>
      <w:r w:rsidRPr="00CA3586">
        <w:rPr>
          <w:sz w:val="16"/>
        </w:rPr>
        <w:t xml:space="preserve"> stability, and prosperity—and to do so </w:t>
      </w:r>
      <w:r w:rsidRPr="0099396C">
        <w:rPr>
          <w:rStyle w:val="StyleUnderline"/>
        </w:rPr>
        <w:t>on grounds antithetical to realism.</w:t>
      </w:r>
      <w:r w:rsidRPr="00CA3586">
        <w:rPr>
          <w:sz w:val="16"/>
        </w:rPr>
        <w:t xml:space="preserve"> If the democratic peace theory is true, realism is not only false, it is basically immoral for leading humanity away from its best hope for peace. Given the challenge that the democratic peace theory presents to realism, it is striking how rarely realists engage with it. In research for my last book, I found almost no effort to rebut it in the major recent works advocating for restraint or retrenchment. </w:t>
      </w:r>
      <w:r w:rsidRPr="0099396C">
        <w:rPr>
          <w:rStyle w:val="StyleUnderline"/>
        </w:rPr>
        <w:t>Mearsheimer</w:t>
      </w:r>
      <w:r w:rsidRPr="00CA3586">
        <w:rPr>
          <w:sz w:val="16"/>
        </w:rPr>
        <w:t xml:space="preserve"> commendably tries to fill the gap. He </w:t>
      </w:r>
      <w:r w:rsidRPr="0099396C">
        <w:rPr>
          <w:rStyle w:val="StyleUnderline"/>
        </w:rPr>
        <w:t>argues</w:t>
      </w:r>
      <w:r w:rsidRPr="00CA3586">
        <w:rPr>
          <w:sz w:val="16"/>
        </w:rPr>
        <w:t xml:space="preserve"> that for the </w:t>
      </w:r>
      <w:r w:rsidRPr="0099396C">
        <w:rPr>
          <w:rStyle w:val="StyleUnderline"/>
        </w:rPr>
        <w:t>democratic peace theory</w:t>
      </w:r>
      <w:r w:rsidRPr="00CA3586">
        <w:rPr>
          <w:sz w:val="16"/>
        </w:rPr>
        <w:t xml:space="preserve"> to be relevant, it </w:t>
      </w:r>
      <w:r w:rsidRPr="0099396C">
        <w:rPr>
          <w:rStyle w:val="StyleUnderline"/>
        </w:rPr>
        <w:t>has to trump concerns about survival.</w:t>
      </w:r>
      <w:r w:rsidRPr="00CA3586">
        <w:rPr>
          <w:sz w:val="16"/>
        </w:rPr>
        <w:t xml:space="preserve"> Clearly it does not; states and people care more about survival than about freedom, Mearsheimer claims, and so the theory is of limited applicability. Mearsheimer seemingly argues that this scope condition is a weakness of the democratic peace theory: “These conditions do not always exist. The world has never been populated with democracies alone, which significantly restricts the scope of democratic peace theory” (3579). Democracies will always have to live by realist logic, like the balance of power, when dealing with non-democratic powers. He later notes that democracies can backslide, making the democratic peace not apply to them anymore. </w:t>
      </w:r>
      <w:r w:rsidRPr="0099396C">
        <w:rPr>
          <w:rStyle w:val="Emphasis"/>
        </w:rPr>
        <w:t>Mearsheimer’s argument is a non-sequitur;</w:t>
      </w:r>
      <w:r w:rsidRPr="00CA3586">
        <w:rPr>
          <w:sz w:val="16"/>
        </w:rPr>
        <w:t xml:space="preserve"> he is refuting an argument no one makes. </w:t>
      </w:r>
      <w:r w:rsidRPr="0099396C">
        <w:rPr>
          <w:rStyle w:val="StyleUnderline"/>
        </w:rPr>
        <w:t>Advocates of</w:t>
      </w:r>
      <w:r w:rsidRPr="00CA3586">
        <w:rPr>
          <w:sz w:val="16"/>
        </w:rPr>
        <w:t xml:space="preserve"> the </w:t>
      </w:r>
      <w:r w:rsidRPr="0099396C">
        <w:rPr>
          <w:rStyle w:val="StyleUnderline"/>
        </w:rPr>
        <w:t>d</w:t>
      </w:r>
      <w:r w:rsidRPr="00CA3586">
        <w:rPr>
          <w:sz w:val="16"/>
        </w:rPr>
        <w:t xml:space="preserve">emocratic </w:t>
      </w:r>
      <w:r w:rsidRPr="0099396C">
        <w:rPr>
          <w:rStyle w:val="StyleUnderline"/>
        </w:rPr>
        <w:t>p</w:t>
      </w:r>
      <w:r w:rsidRPr="00CA3586">
        <w:rPr>
          <w:sz w:val="16"/>
        </w:rPr>
        <w:t xml:space="preserve">eace </w:t>
      </w:r>
      <w:r w:rsidRPr="0099396C">
        <w:rPr>
          <w:rStyle w:val="StyleUnderline"/>
        </w:rPr>
        <w:t>t</w:t>
      </w:r>
      <w:r w:rsidRPr="00CA3586">
        <w:rPr>
          <w:sz w:val="16"/>
        </w:rPr>
        <w:t xml:space="preserve">heory </w:t>
      </w:r>
      <w:r w:rsidRPr="0099396C">
        <w:rPr>
          <w:rStyle w:val="StyleUnderline"/>
        </w:rPr>
        <w:t>do not argue that democracy</w:t>
      </w:r>
      <w:r w:rsidRPr="00CA3586">
        <w:rPr>
          <w:sz w:val="16"/>
        </w:rPr>
        <w:t xml:space="preserve"> is or </w:t>
      </w:r>
      <w:r w:rsidRPr="0099396C">
        <w:rPr>
          <w:rStyle w:val="StyleUnderline"/>
        </w:rPr>
        <w:t>will be global,</w:t>
      </w:r>
      <w:r w:rsidRPr="00CA3586">
        <w:rPr>
          <w:sz w:val="16"/>
        </w:rPr>
        <w:t xml:space="preserve"> or that it </w:t>
      </w:r>
      <w:r w:rsidRPr="0099396C">
        <w:rPr>
          <w:rStyle w:val="StyleUnderline"/>
        </w:rPr>
        <w:t>must become global</w:t>
      </w:r>
      <w:r w:rsidRPr="00CA3586">
        <w:rPr>
          <w:sz w:val="16"/>
        </w:rPr>
        <w:t xml:space="preserve"> for the democratic peace theory </w:t>
      </w:r>
      <w:r w:rsidRPr="0099396C">
        <w:rPr>
          <w:rStyle w:val="StyleUnderline"/>
        </w:rPr>
        <w:t>to be relevant. We do not claim that democracy is more important than survival or</w:t>
      </w:r>
      <w:r w:rsidRPr="00CA3586">
        <w:rPr>
          <w:sz w:val="16"/>
        </w:rPr>
        <w:t xml:space="preserve"> that it </w:t>
      </w:r>
      <w:r w:rsidRPr="0099396C">
        <w:rPr>
          <w:rStyle w:val="StyleUnderline"/>
        </w:rPr>
        <w:t>exempts democracies from</w:t>
      </w:r>
      <w:r w:rsidRPr="00CA3586">
        <w:rPr>
          <w:sz w:val="16"/>
        </w:rPr>
        <w:t xml:space="preserve"> acting according to </w:t>
      </w:r>
      <w:r w:rsidRPr="0099396C">
        <w:rPr>
          <w:rStyle w:val="StyleUnderline"/>
        </w:rPr>
        <w:t>realist logic in relation to non-democratic powers.</w:t>
      </w:r>
      <w:r w:rsidRPr="00CA3586">
        <w:rPr>
          <w:sz w:val="16"/>
        </w:rPr>
        <w:t xml:space="preserve"> (In my book I specifically argue that the two logics operate in tandem). We claim that </w:t>
      </w:r>
      <w:r w:rsidRPr="0099396C">
        <w:rPr>
          <w:rStyle w:val="Emphasis"/>
        </w:rPr>
        <w:t>the question of survival does not arise in the first place between two liberal democracies,</w:t>
      </w:r>
      <w:r w:rsidRPr="00CA3586">
        <w:rPr>
          <w:sz w:val="16"/>
        </w:rPr>
        <w:t xml:space="preserve"> and thus does not have to be trumped. And I was taught in graduate school that </w:t>
      </w:r>
      <w:r w:rsidRPr="0099396C">
        <w:rPr>
          <w:rStyle w:val="StyleUnderline"/>
        </w:rPr>
        <w:t>specifying</w:t>
      </w:r>
      <w:r w:rsidRPr="00CA3586">
        <w:rPr>
          <w:sz w:val="16"/>
        </w:rPr>
        <w:t xml:space="preserve"> your theory’s </w:t>
      </w:r>
      <w:r w:rsidRPr="0099396C">
        <w:rPr>
          <w:rStyle w:val="StyleUnderline"/>
        </w:rPr>
        <w:t>scope</w:t>
      </w:r>
      <w:r w:rsidRPr="00CA3586">
        <w:rPr>
          <w:sz w:val="16"/>
        </w:rPr>
        <w:t xml:space="preserve"> conditions </w:t>
      </w:r>
      <w:r w:rsidRPr="0099396C">
        <w:rPr>
          <w:rStyle w:val="StyleUnderline"/>
        </w:rPr>
        <w:t>strengthens your case;</w:t>
      </w:r>
      <w:r w:rsidRPr="00CA3586">
        <w:rPr>
          <w:sz w:val="16"/>
        </w:rPr>
        <w:t xml:space="preserve"> it does not weaken it. By contrast, Mearsheimer claims “Realism is a timeless theory,” (2551) which is simply false, arising as it did in the unique conditions of post-Westphalian Europe to explain the era’s new interpretation of sovereignty. In any case, if it were timeless, </w:t>
      </w:r>
      <w:r w:rsidRPr="00753A39">
        <w:rPr>
          <w:rStyle w:val="StyleUnderline"/>
          <w:highlight w:val="green"/>
        </w:rPr>
        <w:t>realists</w:t>
      </w:r>
      <w:r w:rsidRPr="0099396C">
        <w:rPr>
          <w:rStyle w:val="StyleUnderline"/>
        </w:rPr>
        <w:t xml:space="preserve"> would be </w:t>
      </w:r>
      <w:r w:rsidRPr="00753A39">
        <w:rPr>
          <w:rStyle w:val="StyleUnderline"/>
          <w:highlight w:val="green"/>
        </w:rPr>
        <w:t>unable to explain</w:t>
      </w:r>
      <w:r w:rsidRPr="0099396C">
        <w:rPr>
          <w:rStyle w:val="StyleUnderline"/>
        </w:rPr>
        <w:t xml:space="preserve"> variance across </w:t>
      </w:r>
      <w:r w:rsidRPr="00753A39">
        <w:rPr>
          <w:rStyle w:val="StyleUnderline"/>
          <w:highlight w:val="green"/>
        </w:rPr>
        <w:t>history</w:t>
      </w:r>
      <w:r w:rsidRPr="0099396C">
        <w:rPr>
          <w:rStyle w:val="StyleUnderline"/>
        </w:rPr>
        <w:t>.</w:t>
      </w:r>
      <w:r w:rsidRPr="00CA3586">
        <w:rPr>
          <w:sz w:val="16"/>
        </w:rPr>
        <w:t xml:space="preserve"> </w:t>
      </w:r>
      <w:r w:rsidRPr="0099396C">
        <w:rPr>
          <w:rStyle w:val="StyleUnderline"/>
        </w:rPr>
        <w:t>Mearsheimer is not engaging with</w:t>
      </w:r>
      <w:r w:rsidRPr="00CA3586">
        <w:rPr>
          <w:sz w:val="16"/>
        </w:rPr>
        <w:t xml:space="preserve"> a fair version of </w:t>
      </w:r>
      <w:r w:rsidRPr="0099396C">
        <w:rPr>
          <w:rStyle w:val="StyleUnderline"/>
        </w:rPr>
        <w:t>his critics’ arguments.</w:t>
      </w:r>
      <w:r w:rsidRPr="00CA3586">
        <w:rPr>
          <w:sz w:val="16"/>
        </w:rPr>
        <w:t xml:space="preserve"> This is particularly on display with his treatment of Francis Fukuyama, whose arguments he repeatedly mischaracterizes. Fukuyama’s “End of History” essay is essentially a restatement of the democratic peace theory, resting as it does on the potent idea that liberal democracy and capitalism are superior to their alternatives and that their spread will also spread peace, liberty, and human flourishing. But in his critique of liberalism, </w:t>
      </w:r>
      <w:r w:rsidRPr="0099396C">
        <w:rPr>
          <w:rStyle w:val="StyleUnderline"/>
        </w:rPr>
        <w:t>Mearsheimer returns</w:t>
      </w:r>
      <w:r w:rsidRPr="00CA3586">
        <w:rPr>
          <w:sz w:val="16"/>
        </w:rPr>
        <w:t xml:space="preserve"> several times </w:t>
      </w:r>
      <w:r w:rsidRPr="0099396C">
        <w:rPr>
          <w:rStyle w:val="StyleUnderline"/>
        </w:rPr>
        <w:t>to Fukuyama and uses a caricatured version of it as a foil for himself.</w:t>
      </w:r>
      <w:r w:rsidRPr="00CA3586">
        <w:rPr>
          <w:sz w:val="16"/>
        </w:rPr>
        <w:t xml:space="preserve"> “According to Fukuyama, [democratic] nations would have virtually no meaningful disputes, and wars between great powers would cease,” Mearsheimer argues (165). In his reading, Fukuyama believed “liberal democracy would steadily sweep across the globe, spreading peace everywhere” (3635). What Fukuyama actually wrote was very different from what Mearsheimer recounts. Fukuyama wrote in his original essay that the ‘end of history’ does not mean “there will no longer be events to fill the pages of Foreign Affairs' yearly summaries of international relations.” </w:t>
      </w:r>
      <w:r w:rsidRPr="0099396C">
        <w:rPr>
          <w:rStyle w:val="StyleUnderline"/>
        </w:rPr>
        <w:t>Fukuyama did not suggest that every state would immediately convert</w:t>
      </w:r>
      <w:r w:rsidRPr="00CA3586">
        <w:rPr>
          <w:sz w:val="16"/>
        </w:rPr>
        <w:t xml:space="preserve"> to liberal democracy. “At the end of history, it is not necessary that all societies become successful liberal societies, merely that they end their ideological pretensions of representing different and higher forms of human society.” </w:t>
      </w:r>
      <w:r w:rsidRPr="0099396C">
        <w:rPr>
          <w:rStyle w:val="StyleUnderline"/>
        </w:rPr>
        <w:t>Nor does the End of History mean the end of war</w:t>
      </w:r>
      <w:r w:rsidRPr="00CA3586">
        <w:rPr>
          <w:sz w:val="16"/>
        </w:rPr>
        <w:t xml:space="preserve">: “This does not by any means imply the end of international conflict per se… terrorism and wars of national liberation will continue to be an important item on the international agenda.” Conflict would continue and many states would remain within “History” for the foreseeable future. “Russia and China are not likely to join the developed nations of the West as liberal societies any time in the foreseeable future,” he wrote.[15] More positively, in contrast to his discussion of nationalism and liberalism, Mearsheimer’s treatment of the democratic peace theory does engage with some of the empirical data. </w:t>
      </w:r>
      <w:r w:rsidRPr="00753A39">
        <w:rPr>
          <w:rStyle w:val="StyleUnderline"/>
          <w:highlight w:val="green"/>
        </w:rPr>
        <w:t>Mearsheimer argues there are four</w:t>
      </w:r>
      <w:r w:rsidRPr="00381B34">
        <w:rPr>
          <w:rStyle w:val="StyleUnderline"/>
        </w:rPr>
        <w:t xml:space="preserve"> clear-cut </w:t>
      </w:r>
      <w:r w:rsidRPr="00753A39">
        <w:rPr>
          <w:rStyle w:val="StyleUnderline"/>
          <w:highlight w:val="green"/>
        </w:rPr>
        <w:t>cases of democracies fighting</w:t>
      </w:r>
      <w:r w:rsidRPr="00CA3586">
        <w:rPr>
          <w:sz w:val="16"/>
        </w:rPr>
        <w:t xml:space="preserve"> against each other: </w:t>
      </w:r>
      <w:r w:rsidRPr="00381B34">
        <w:rPr>
          <w:rStyle w:val="StyleUnderline"/>
        </w:rPr>
        <w:t>Germany against the Allies in</w:t>
      </w:r>
      <w:r w:rsidRPr="00CA3586">
        <w:rPr>
          <w:sz w:val="16"/>
        </w:rPr>
        <w:t xml:space="preserve"> </w:t>
      </w:r>
      <w:r w:rsidRPr="00381B34">
        <w:rPr>
          <w:rStyle w:val="StyleUnderline"/>
        </w:rPr>
        <w:t>W</w:t>
      </w:r>
      <w:r w:rsidRPr="00CA3586">
        <w:rPr>
          <w:sz w:val="16"/>
        </w:rPr>
        <w:t xml:space="preserve">orld </w:t>
      </w:r>
      <w:r w:rsidRPr="00381B34">
        <w:rPr>
          <w:rStyle w:val="StyleUnderline"/>
        </w:rPr>
        <w:t>W</w:t>
      </w:r>
      <w:r w:rsidRPr="00CA3586">
        <w:rPr>
          <w:sz w:val="16"/>
        </w:rPr>
        <w:t xml:space="preserve">ar </w:t>
      </w:r>
      <w:r w:rsidRPr="00381B34">
        <w:rPr>
          <w:rStyle w:val="StyleUnderline"/>
        </w:rPr>
        <w:t>I; the Boer War</w:t>
      </w:r>
      <w:r w:rsidRPr="00CA3586">
        <w:rPr>
          <w:sz w:val="16"/>
        </w:rPr>
        <w:t xml:space="preserve"> (1899-1902); </w:t>
      </w:r>
      <w:r w:rsidRPr="00381B34">
        <w:rPr>
          <w:rStyle w:val="StyleUnderline"/>
        </w:rPr>
        <w:t>the Spanish-American War</w:t>
      </w:r>
      <w:r w:rsidRPr="00CA3586">
        <w:rPr>
          <w:sz w:val="16"/>
        </w:rPr>
        <w:t xml:space="preserve"> of 1898; </w:t>
      </w:r>
      <w:r w:rsidRPr="00381B34">
        <w:rPr>
          <w:rStyle w:val="StyleUnderline"/>
        </w:rPr>
        <w:t>and the Kargil War</w:t>
      </w:r>
      <w:r w:rsidRPr="00CA3586">
        <w:rPr>
          <w:sz w:val="16"/>
        </w:rPr>
        <w:t xml:space="preserve"> between India and Pakistan in 1999. Along the same lines, </w:t>
      </w:r>
      <w:r w:rsidRPr="00381B34">
        <w:rPr>
          <w:rStyle w:val="StyleUnderline"/>
        </w:rPr>
        <w:t>he also claims that the</w:t>
      </w:r>
      <w:r w:rsidRPr="00CA3586">
        <w:rPr>
          <w:sz w:val="16"/>
        </w:rPr>
        <w:t xml:space="preserve"> </w:t>
      </w:r>
      <w:r w:rsidRPr="00381B34">
        <w:rPr>
          <w:rStyle w:val="StyleUnderline"/>
        </w:rPr>
        <w:t>U</w:t>
      </w:r>
      <w:r w:rsidRPr="00CA3586">
        <w:rPr>
          <w:sz w:val="16"/>
        </w:rPr>
        <w:t xml:space="preserve">nited </w:t>
      </w:r>
      <w:r w:rsidRPr="00381B34">
        <w:rPr>
          <w:rStyle w:val="StyleUnderline"/>
        </w:rPr>
        <w:t>S</w:t>
      </w:r>
      <w:r w:rsidRPr="00CA3586">
        <w:rPr>
          <w:sz w:val="16"/>
        </w:rPr>
        <w:t xml:space="preserve">tates </w:t>
      </w:r>
      <w:r>
        <w:rPr>
          <w:rStyle w:val="StyleUnderline"/>
        </w:rPr>
        <w:t>“</w:t>
      </w:r>
      <w:r w:rsidRPr="00381B34">
        <w:rPr>
          <w:rStyle w:val="StyleUnderline"/>
        </w:rPr>
        <w:t>has a rich history of toppling democrat</w:t>
      </w:r>
      <w:r w:rsidRPr="00CA3586">
        <w:rPr>
          <w:sz w:val="16"/>
        </w:rPr>
        <w:t xml:space="preserve">ically elected </w:t>
      </w:r>
      <w:r w:rsidRPr="00381B34">
        <w:rPr>
          <w:rStyle w:val="StyleUnderline"/>
        </w:rPr>
        <w:t>governments,</w:t>
      </w:r>
      <w:r>
        <w:rPr>
          <w:rStyle w:val="StyleUnderline"/>
        </w:rPr>
        <w:t>”</w:t>
      </w:r>
      <w:r w:rsidRPr="00CA3586">
        <w:rPr>
          <w:sz w:val="16"/>
        </w:rPr>
        <w:t xml:space="preserve"> further disproving the democratic peace theory. </w:t>
      </w:r>
      <w:r w:rsidRPr="00381B34">
        <w:rPr>
          <w:rStyle w:val="StyleUnderline"/>
        </w:rPr>
        <w:t>He cites</w:t>
      </w:r>
      <w:r w:rsidRPr="00CA3586">
        <w:rPr>
          <w:sz w:val="16"/>
        </w:rPr>
        <w:t xml:space="preserve"> </w:t>
      </w:r>
      <w:r w:rsidRPr="00381B34">
        <w:rPr>
          <w:rStyle w:val="StyleUnderline"/>
        </w:rPr>
        <w:t>Guatemala</w:t>
      </w:r>
      <w:r w:rsidRPr="00CA3586">
        <w:rPr>
          <w:sz w:val="16"/>
        </w:rPr>
        <w:t xml:space="preserve"> in 1954, </w:t>
      </w:r>
      <w:r w:rsidRPr="00381B34">
        <w:rPr>
          <w:rStyle w:val="StyleUnderline"/>
        </w:rPr>
        <w:t>Iran</w:t>
      </w:r>
      <w:r w:rsidRPr="00CA3586">
        <w:rPr>
          <w:sz w:val="16"/>
        </w:rPr>
        <w:t xml:space="preserve"> in 1953, </w:t>
      </w:r>
      <w:r w:rsidRPr="00381B34">
        <w:rPr>
          <w:rStyle w:val="StyleUnderline"/>
        </w:rPr>
        <w:t>Brazil</w:t>
      </w:r>
      <w:r w:rsidRPr="00CA3586">
        <w:rPr>
          <w:sz w:val="16"/>
        </w:rPr>
        <w:t xml:space="preserve"> in 1964, and </w:t>
      </w:r>
      <w:r w:rsidRPr="00381B34">
        <w:rPr>
          <w:rStyle w:val="StyleUnderline"/>
        </w:rPr>
        <w:t>Chile</w:t>
      </w:r>
      <w:r w:rsidRPr="00CA3586">
        <w:rPr>
          <w:sz w:val="16"/>
        </w:rPr>
        <w:t xml:space="preserve"> in 1973 as examples. </w:t>
      </w:r>
      <w:r w:rsidRPr="00753A39">
        <w:rPr>
          <w:rStyle w:val="Emphasis"/>
          <w:highlight w:val="green"/>
        </w:rPr>
        <w:t>None</w:t>
      </w:r>
      <w:r w:rsidRPr="00CA3586">
        <w:rPr>
          <w:sz w:val="16"/>
        </w:rPr>
        <w:t xml:space="preserve"> of these cases </w:t>
      </w:r>
      <w:r w:rsidRPr="00753A39">
        <w:rPr>
          <w:rStyle w:val="Emphasis"/>
          <w:highlight w:val="green"/>
        </w:rPr>
        <w:t>hold up.</w:t>
      </w:r>
      <w:r w:rsidRPr="00CA3586">
        <w:rPr>
          <w:sz w:val="16"/>
          <w:highlight w:val="green"/>
        </w:rPr>
        <w:t xml:space="preserve"> </w:t>
      </w:r>
      <w:r w:rsidRPr="00E73F25">
        <w:rPr>
          <w:rStyle w:val="StyleUnderline"/>
        </w:rPr>
        <w:t>Mearsheimer gives prominent place to his claim that Wilhelmine Germany was a liberal democracy,</w:t>
      </w:r>
      <w:r w:rsidRPr="00CA3586">
        <w:rPr>
          <w:sz w:val="16"/>
        </w:rPr>
        <w:t xml:space="preserve"> and thus that World War I falsifies the democratic peace theory. (Christopher Layne makes the same argument in Peace of Illusions).[16] </w:t>
      </w:r>
      <w:r w:rsidRPr="00E73F25">
        <w:rPr>
          <w:rStyle w:val="StyleUnderline"/>
        </w:rPr>
        <w:t xml:space="preserve">The claim is false. The Polity IV project gives Germany in 1914 a </w:t>
      </w:r>
      <w:r w:rsidRPr="00E73F25">
        <w:rPr>
          <w:rStyle w:val="Emphasis"/>
        </w:rPr>
        <w:t>score of 2</w:t>
      </w:r>
      <w:r w:rsidRPr="00E73F25">
        <w:rPr>
          <w:rStyle w:val="StyleUnderline"/>
        </w:rPr>
        <w:t xml:space="preserve"> on</w:t>
      </w:r>
      <w:r w:rsidRPr="00CA3586">
        <w:rPr>
          <w:sz w:val="16"/>
        </w:rPr>
        <w:t xml:space="preserve"> its scale of </w:t>
      </w:r>
      <w:r w:rsidRPr="00E73F25">
        <w:rPr>
          <w:rStyle w:val="StyleUnderline"/>
        </w:rPr>
        <w:t>-10</w:t>
      </w:r>
      <w:r w:rsidRPr="00CA3586">
        <w:rPr>
          <w:sz w:val="16"/>
        </w:rPr>
        <w:t xml:space="preserve"> (full autocracy) </w:t>
      </w:r>
      <w:r w:rsidRPr="00E73F25">
        <w:rPr>
          <w:rStyle w:val="StyleUnderline"/>
        </w:rPr>
        <w:t>to 10</w:t>
      </w:r>
      <w:r w:rsidRPr="00CA3586">
        <w:rPr>
          <w:sz w:val="16"/>
        </w:rPr>
        <w:t xml:space="preserve"> (full democracy). Like many hybrid, transitional, or incomplete democracies, Wilhelmine Germany blended traits of democracy and autocracy. It held elections and had a parliament; </w:t>
      </w:r>
      <w:r w:rsidRPr="00381B34">
        <w:rPr>
          <w:rStyle w:val="StyleUnderline"/>
        </w:rPr>
        <w:t>it</w:t>
      </w:r>
      <w:r w:rsidRPr="00CA3586">
        <w:rPr>
          <w:sz w:val="16"/>
        </w:rPr>
        <w:t xml:space="preserve"> also </w:t>
      </w:r>
      <w:r w:rsidRPr="00381B34">
        <w:rPr>
          <w:rStyle w:val="StyleUnderline"/>
        </w:rPr>
        <w:t>censored the press and established a military dictatorship over foreign</w:t>
      </w:r>
      <w:r w:rsidRPr="00CA3586">
        <w:rPr>
          <w:sz w:val="16"/>
        </w:rPr>
        <w:t xml:space="preserve"> and defense </w:t>
      </w:r>
      <w:r w:rsidRPr="00381B34">
        <w:rPr>
          <w:rStyle w:val="StyleUnderline"/>
        </w:rPr>
        <w:t>policy with no democratic checks</w:t>
      </w:r>
      <w:r w:rsidRPr="00CA3586">
        <w:rPr>
          <w:sz w:val="16"/>
        </w:rPr>
        <w:t xml:space="preserve"> on war-making powers. This is not the kind of regime that scholars of the democratic peace have in mind. </w:t>
      </w:r>
      <w:r w:rsidRPr="00381B34">
        <w:rPr>
          <w:rStyle w:val="StyleUnderline"/>
        </w:rPr>
        <w:t>The Boer War and Spanish-American War and coups in Guatemala, Iran, and Brazil fail</w:t>
      </w:r>
      <w:r w:rsidRPr="00CA3586">
        <w:rPr>
          <w:sz w:val="16"/>
        </w:rPr>
        <w:t xml:space="preserve"> by the same measures. </w:t>
      </w:r>
      <w:r w:rsidRPr="00753A39">
        <w:rPr>
          <w:rStyle w:val="Emphasis"/>
          <w:highlight w:val="green"/>
        </w:rPr>
        <w:t>One or the other party in the war</w:t>
      </w:r>
      <w:r w:rsidRPr="00381B34">
        <w:rPr>
          <w:rStyle w:val="Emphasis"/>
        </w:rPr>
        <w:t xml:space="preserve"> or coup </w:t>
      </w:r>
      <w:r w:rsidRPr="00753A39">
        <w:rPr>
          <w:rStyle w:val="Emphasis"/>
          <w:highlight w:val="green"/>
        </w:rPr>
        <w:t>simply were not full democracies</w:t>
      </w:r>
      <w:r w:rsidRPr="00381B34">
        <w:rPr>
          <w:rStyle w:val="Emphasis"/>
        </w:rPr>
        <w:t>.</w:t>
      </w:r>
      <w:r w:rsidRPr="00CA3586">
        <w:rPr>
          <w:sz w:val="16"/>
        </w:rPr>
        <w:t xml:space="preserve"> As importantly, </w:t>
      </w:r>
      <w:r w:rsidRPr="00381B34">
        <w:rPr>
          <w:rStyle w:val="Emphasis"/>
        </w:rPr>
        <w:t>Mearsheimer does not engage with more recent historiography</w:t>
      </w:r>
      <w:r w:rsidRPr="00CA3586">
        <w:rPr>
          <w:sz w:val="16"/>
        </w:rPr>
        <w:t xml:space="preserve"> on these cases; he is recycling old talking points by critics of U.S. foreign policy.[17] Suffice to say, the coups are more complicated than Mearsheimer’s single sentence makes them out to be. (</w:t>
      </w:r>
      <w:r w:rsidRPr="00381B34">
        <w:rPr>
          <w:rStyle w:val="StyleUnderline"/>
        </w:rPr>
        <w:t>Chile, in particular, was</w:t>
      </w:r>
      <w:r w:rsidRPr="00CA3586">
        <w:rPr>
          <w:sz w:val="16"/>
        </w:rPr>
        <w:t xml:space="preserve"> emphatically </w:t>
      </w:r>
      <w:r w:rsidRPr="00381B34">
        <w:rPr>
          <w:rStyle w:val="StyleUnderline"/>
        </w:rPr>
        <w:t>not</w:t>
      </w:r>
      <w:r w:rsidRPr="00CA3586">
        <w:rPr>
          <w:sz w:val="16"/>
        </w:rPr>
        <w:t xml:space="preserve"> a </w:t>
      </w:r>
      <w:r w:rsidRPr="00381B34">
        <w:rPr>
          <w:rStyle w:val="StyleUnderline"/>
        </w:rPr>
        <w:t>U.S.-sponsored</w:t>
      </w:r>
      <w:r w:rsidRPr="00CA3586">
        <w:rPr>
          <w:sz w:val="16"/>
        </w:rPr>
        <w:t xml:space="preserve"> coup, despite what your college professor told you). If these cases are to be used to disprove the democratic peace theory, more is needed. </w:t>
      </w:r>
      <w:r w:rsidRPr="00381B34">
        <w:rPr>
          <w:rStyle w:val="StyleUnderline"/>
        </w:rPr>
        <w:t>Mearsheimer’s discussion</w:t>
      </w:r>
      <w:r w:rsidRPr="00CA3586">
        <w:rPr>
          <w:sz w:val="16"/>
        </w:rPr>
        <w:t xml:space="preserve"> of the democratic peace theory </w:t>
      </w:r>
      <w:r w:rsidRPr="00381B34">
        <w:rPr>
          <w:rStyle w:val="StyleUnderline"/>
        </w:rPr>
        <w:t xml:space="preserve">has more problems. </w:t>
      </w:r>
      <w:r>
        <w:rPr>
          <w:rStyle w:val="StyleUnderline"/>
        </w:rPr>
        <w:t>“</w:t>
      </w:r>
      <w:r w:rsidRPr="00381B34">
        <w:rPr>
          <w:rStyle w:val="StyleUnderline"/>
        </w:rPr>
        <w:t>Perhaps the most damning evidence</w:t>
      </w:r>
      <w:r w:rsidRPr="00CA3586">
        <w:rPr>
          <w:sz w:val="16"/>
        </w:rPr>
        <w:t xml:space="preserve"> against the case for liberal democratic norms </w:t>
      </w:r>
      <w:r w:rsidRPr="00381B34">
        <w:rPr>
          <w:rStyle w:val="StyleUnderline"/>
        </w:rPr>
        <w:t>is</w:t>
      </w:r>
      <w:r w:rsidRPr="00CA3586">
        <w:rPr>
          <w:sz w:val="16"/>
        </w:rPr>
        <w:t xml:space="preserve"> found in Christopher </w:t>
      </w:r>
      <w:r w:rsidRPr="00381B34">
        <w:rPr>
          <w:rStyle w:val="StyleUnderline"/>
        </w:rPr>
        <w:t>Layne’s</w:t>
      </w:r>
      <w:r w:rsidRPr="00CA3586">
        <w:rPr>
          <w:sz w:val="16"/>
        </w:rPr>
        <w:t xml:space="preserve"> careful </w:t>
      </w:r>
      <w:r w:rsidRPr="00381B34">
        <w:rPr>
          <w:rStyle w:val="StyleUnderline"/>
        </w:rPr>
        <w:t xml:space="preserve">examination of four </w:t>
      </w:r>
      <w:r w:rsidRPr="00753A39">
        <w:rPr>
          <w:rStyle w:val="StyleUnderline"/>
          <w:highlight w:val="green"/>
        </w:rPr>
        <w:t>cases where</w:t>
      </w:r>
      <w:r w:rsidRPr="00CA3586">
        <w:rPr>
          <w:sz w:val="16"/>
        </w:rPr>
        <w:t xml:space="preserve"> a pair of </w:t>
      </w:r>
      <w:r w:rsidRPr="00381B34">
        <w:rPr>
          <w:rStyle w:val="StyleUnderline"/>
        </w:rPr>
        <w:t xml:space="preserve">liberal </w:t>
      </w:r>
      <w:r w:rsidRPr="00753A39">
        <w:rPr>
          <w:rStyle w:val="StyleUnderline"/>
          <w:highlight w:val="green"/>
        </w:rPr>
        <w:t>democracies marched to the brink of war</w:t>
      </w:r>
      <w:r w:rsidRPr="00381B34">
        <w:rPr>
          <w:rStyle w:val="StyleUnderline"/>
        </w:rPr>
        <w:t>, but one side pulled back</w:t>
      </w:r>
      <w:r w:rsidRPr="00CA3586">
        <w:rPr>
          <w:sz w:val="16"/>
        </w:rPr>
        <w:t xml:space="preserve"> and ended the crisis,” (3772) he writes. </w:t>
      </w:r>
      <w:r w:rsidRPr="00381B34">
        <w:rPr>
          <w:rStyle w:val="Emphasis"/>
        </w:rPr>
        <w:t>No, in fact these cases</w:t>
      </w:r>
      <w:r w:rsidRPr="00CA3586">
        <w:rPr>
          <w:sz w:val="16"/>
        </w:rPr>
        <w:t xml:space="preserve"> are not evidence against the democratic peace theory; if anything, they </w:t>
      </w:r>
      <w:r w:rsidRPr="00381B34">
        <w:rPr>
          <w:rStyle w:val="Emphasis"/>
        </w:rPr>
        <w:t xml:space="preserve">could be </w:t>
      </w:r>
      <w:r w:rsidRPr="00753A39">
        <w:rPr>
          <w:rStyle w:val="Emphasis"/>
          <w:highlight w:val="green"/>
        </w:rPr>
        <w:t xml:space="preserve">seen as evidence </w:t>
      </w:r>
      <w:r w:rsidRPr="00753A39">
        <w:rPr>
          <w:rStyle w:val="Emphasis"/>
        </w:rPr>
        <w:t>for i</w:t>
      </w:r>
      <w:r w:rsidRPr="00381B34">
        <w:rPr>
          <w:rStyle w:val="Emphasis"/>
        </w:rPr>
        <w:t>t</w:t>
      </w:r>
      <w:r w:rsidRPr="00381B34">
        <w:rPr>
          <w:rStyle w:val="StyleUnderline"/>
        </w:rPr>
        <w:t xml:space="preserve"> </w:t>
      </w:r>
      <w:r w:rsidRPr="00753A39">
        <w:rPr>
          <w:rStyle w:val="StyleUnderline"/>
          <w:highlight w:val="green"/>
        </w:rPr>
        <w:t>because the democracies</w:t>
      </w:r>
      <w:r w:rsidRPr="00381B34">
        <w:rPr>
          <w:rStyle w:val="StyleUnderline"/>
        </w:rPr>
        <w:t xml:space="preserve"> in question </w:t>
      </w:r>
      <w:r w:rsidRPr="00753A39">
        <w:rPr>
          <w:rStyle w:val="StyleUnderline"/>
          <w:highlight w:val="green"/>
        </w:rPr>
        <w:t>did not go to war</w:t>
      </w:r>
      <w:r w:rsidRPr="00381B34">
        <w:rPr>
          <w:rStyle w:val="StyleUnderline"/>
        </w:rPr>
        <w:t>. Whatever the causal mechanism</w:t>
      </w:r>
      <w:r w:rsidRPr="00CA3586">
        <w:rPr>
          <w:sz w:val="16"/>
        </w:rPr>
        <w:t xml:space="preserve"> at work, the cases simply do not comment on the democratic peace theory because </w:t>
      </w:r>
      <w:r w:rsidRPr="00381B34">
        <w:rPr>
          <w:rStyle w:val="StyleUnderline"/>
        </w:rPr>
        <w:t>they do not include examples of</w:t>
      </w:r>
      <w:r w:rsidRPr="00CA3586">
        <w:rPr>
          <w:sz w:val="16"/>
        </w:rPr>
        <w:t xml:space="preserve"> democracies going to </w:t>
      </w:r>
      <w:r w:rsidRPr="00381B34">
        <w:rPr>
          <w:rStyle w:val="StyleUnderline"/>
        </w:rPr>
        <w:t>war</w:t>
      </w:r>
      <w:r w:rsidRPr="00CA3586">
        <w:rPr>
          <w:sz w:val="16"/>
        </w:rPr>
        <w:t xml:space="preserve"> against each other. </w:t>
      </w:r>
      <w:r w:rsidRPr="00753A39">
        <w:rPr>
          <w:rStyle w:val="StyleUnderline"/>
          <w:highlight w:val="green"/>
        </w:rPr>
        <w:t>The Kargil War</w:t>
      </w:r>
      <w:r w:rsidRPr="00381B34">
        <w:rPr>
          <w:rStyle w:val="StyleUnderline"/>
        </w:rPr>
        <w:t xml:space="preserve"> is</w:t>
      </w:r>
      <w:r w:rsidRPr="00CA3586">
        <w:rPr>
          <w:sz w:val="16"/>
        </w:rPr>
        <w:t xml:space="preserve"> perhaps </w:t>
      </w:r>
      <w:r w:rsidRPr="00381B34">
        <w:rPr>
          <w:rStyle w:val="StyleUnderline"/>
        </w:rPr>
        <w:t>the single case of a militarized crisis between two democracies</w:t>
      </w:r>
      <w:r w:rsidRPr="00CA3586">
        <w:rPr>
          <w:sz w:val="16"/>
        </w:rPr>
        <w:t xml:space="preserve"> (Pervez Musharraf overthrew the Pakistani democracy months later), </w:t>
      </w:r>
      <w:r w:rsidRPr="00381B34">
        <w:rPr>
          <w:rStyle w:val="StyleUnderline"/>
        </w:rPr>
        <w:t>though</w:t>
      </w:r>
      <w:r w:rsidRPr="00CA3586">
        <w:rPr>
          <w:sz w:val="16"/>
        </w:rPr>
        <w:t xml:space="preserve"> one that </w:t>
      </w:r>
      <w:r w:rsidRPr="00753A39">
        <w:rPr>
          <w:rStyle w:val="StyleUnderline"/>
          <w:highlight w:val="green"/>
        </w:rPr>
        <w:t xml:space="preserve">was </w:t>
      </w:r>
      <w:r w:rsidRPr="00753A39">
        <w:rPr>
          <w:rStyle w:val="Emphasis"/>
          <w:highlight w:val="green"/>
        </w:rPr>
        <w:t>so small and brief</w:t>
      </w:r>
      <w:r w:rsidRPr="00381B34">
        <w:rPr>
          <w:rStyle w:val="Emphasis"/>
        </w:rPr>
        <w:t xml:space="preserve">, and killed so few people, </w:t>
      </w:r>
      <w:r w:rsidRPr="00753A39">
        <w:rPr>
          <w:rStyle w:val="Emphasis"/>
          <w:highlight w:val="green"/>
        </w:rPr>
        <w:t>that the</w:t>
      </w:r>
      <w:r w:rsidRPr="00CA3586">
        <w:rPr>
          <w:sz w:val="16"/>
        </w:rPr>
        <w:t xml:space="preserve"> Uppsala Data Conflict Program (</w:t>
      </w:r>
      <w:r w:rsidRPr="00753A39">
        <w:rPr>
          <w:rStyle w:val="Emphasis"/>
          <w:highlight w:val="green"/>
        </w:rPr>
        <w:t>UDCP</w:t>
      </w:r>
      <w:r w:rsidRPr="00CA3586">
        <w:rPr>
          <w:sz w:val="16"/>
          <w:highlight w:val="green"/>
        </w:rPr>
        <w:t xml:space="preserve">) </w:t>
      </w:r>
      <w:r w:rsidRPr="00753A39">
        <w:rPr>
          <w:rStyle w:val="Emphasis"/>
          <w:highlight w:val="green"/>
        </w:rPr>
        <w:t>codes it</w:t>
      </w:r>
      <w:r w:rsidRPr="00381B34">
        <w:rPr>
          <w:rStyle w:val="Emphasis"/>
        </w:rPr>
        <w:t xml:space="preserve"> as</w:t>
      </w:r>
      <w:r w:rsidRPr="00CA3586">
        <w:rPr>
          <w:sz w:val="16"/>
        </w:rPr>
        <w:t xml:space="preserve"> falling </w:t>
      </w:r>
      <w:r w:rsidRPr="00753A39">
        <w:rPr>
          <w:rStyle w:val="Emphasis"/>
          <w:highlight w:val="green"/>
        </w:rPr>
        <w:t>below</w:t>
      </w:r>
      <w:r w:rsidRPr="00381B34">
        <w:rPr>
          <w:rStyle w:val="Emphasis"/>
        </w:rPr>
        <w:t xml:space="preserve"> the</w:t>
      </w:r>
      <w:r w:rsidRPr="00CA3586">
        <w:rPr>
          <w:sz w:val="16"/>
        </w:rPr>
        <w:t xml:space="preserve"> conventional </w:t>
      </w:r>
      <w:r w:rsidRPr="00381B34">
        <w:rPr>
          <w:rStyle w:val="Emphasis"/>
        </w:rPr>
        <w:t xml:space="preserve">threshold of 1,000 battle deaths that political scientists use to define </w:t>
      </w:r>
      <w:r>
        <w:rPr>
          <w:rStyle w:val="Emphasis"/>
        </w:rPr>
        <w:t>“</w:t>
      </w:r>
      <w:r w:rsidRPr="00753A39">
        <w:rPr>
          <w:rStyle w:val="Emphasis"/>
          <w:highlight w:val="green"/>
        </w:rPr>
        <w:t>war</w:t>
      </w:r>
      <w:r>
        <w:rPr>
          <w:rStyle w:val="Emphasis"/>
        </w:rPr>
        <w:t>”</w:t>
      </w:r>
      <w:r w:rsidRPr="00CA3586">
        <w:rPr>
          <w:sz w:val="16"/>
        </w:rPr>
        <w:t xml:space="preserve"> (UDCP estimates 886 battle deaths).[18] </w:t>
      </w:r>
      <w:r w:rsidRPr="00381B34">
        <w:rPr>
          <w:rStyle w:val="StyleUnderline"/>
        </w:rPr>
        <w:t>That is a technicality, however,</w:t>
      </w:r>
      <w:r w:rsidRPr="00CA3586">
        <w:rPr>
          <w:sz w:val="16"/>
        </w:rPr>
        <w:t xml:space="preserve"> and the case does raise a potential problem for the democratic peace theory. </w:t>
      </w:r>
      <w:r w:rsidRPr="00381B34">
        <w:rPr>
          <w:rStyle w:val="StyleUnderline"/>
        </w:rPr>
        <w:t>But</w:t>
      </w:r>
      <w:r w:rsidRPr="00CA3586">
        <w:rPr>
          <w:sz w:val="16"/>
        </w:rPr>
        <w:t xml:space="preserve"> not a large one. As I often tell my students, </w:t>
      </w:r>
      <w:r w:rsidRPr="00381B34">
        <w:rPr>
          <w:rStyle w:val="StyleUnderline"/>
        </w:rPr>
        <w:t>the fact that scholars have spent so much time debating the marginal cases proves that</w:t>
      </w:r>
      <w:r w:rsidRPr="00CA3586">
        <w:rPr>
          <w:sz w:val="16"/>
        </w:rPr>
        <w:t xml:space="preserve"> the </w:t>
      </w:r>
      <w:r w:rsidRPr="00753A39">
        <w:rPr>
          <w:rStyle w:val="StyleUnderline"/>
          <w:highlight w:val="green"/>
        </w:rPr>
        <w:t>d</w:t>
      </w:r>
      <w:r w:rsidRPr="00CA3586">
        <w:rPr>
          <w:sz w:val="16"/>
        </w:rPr>
        <w:t xml:space="preserve">emocratic </w:t>
      </w:r>
      <w:r w:rsidRPr="00753A39">
        <w:rPr>
          <w:rStyle w:val="StyleUnderline"/>
          <w:highlight w:val="green"/>
        </w:rPr>
        <w:t>p</w:t>
      </w:r>
      <w:r w:rsidRPr="00CA3586">
        <w:rPr>
          <w:sz w:val="16"/>
        </w:rPr>
        <w:t xml:space="preserve">eace </w:t>
      </w:r>
      <w:r w:rsidRPr="00753A39">
        <w:rPr>
          <w:rStyle w:val="StyleUnderline"/>
          <w:highlight w:val="green"/>
        </w:rPr>
        <w:t>t</w:t>
      </w:r>
      <w:r w:rsidRPr="00CA3586">
        <w:rPr>
          <w:sz w:val="16"/>
        </w:rPr>
        <w:t xml:space="preserve">heory </w:t>
      </w:r>
      <w:r w:rsidRPr="00381B34">
        <w:rPr>
          <w:rStyle w:val="StyleUnderline"/>
        </w:rPr>
        <w:t>is true the rest of the time</w:t>
      </w:r>
      <w:r w:rsidRPr="00CA3586">
        <w:rPr>
          <w:sz w:val="16"/>
        </w:rPr>
        <w:t xml:space="preserve">—which is to say, </w:t>
      </w:r>
      <w:r w:rsidRPr="00381B34">
        <w:rPr>
          <w:rStyle w:val="Emphasis"/>
        </w:rPr>
        <w:t xml:space="preserve">it </w:t>
      </w:r>
      <w:r w:rsidRPr="00753A39">
        <w:rPr>
          <w:rStyle w:val="Emphasis"/>
          <w:highlight w:val="green"/>
        </w:rPr>
        <w:t>is true for</w:t>
      </w:r>
      <w:r w:rsidRPr="00381B34">
        <w:rPr>
          <w:rStyle w:val="Emphasis"/>
        </w:rPr>
        <w:t xml:space="preserve"> the other </w:t>
      </w:r>
      <w:r w:rsidRPr="00753A39">
        <w:rPr>
          <w:rStyle w:val="Emphasis"/>
          <w:highlight w:val="green"/>
        </w:rPr>
        <w:t>99.9 percent of cases</w:t>
      </w:r>
      <w:r w:rsidRPr="00381B34">
        <w:rPr>
          <w:rStyle w:val="Emphasis"/>
        </w:rPr>
        <w:t>.</w:t>
      </w:r>
      <w:r w:rsidRPr="00CA3586">
        <w:rPr>
          <w:sz w:val="16"/>
        </w:rPr>
        <w:t xml:space="preserve"> It is true </w:t>
      </w:r>
      <w:r w:rsidRPr="00381B34">
        <w:rPr>
          <w:rStyle w:val="StyleUnderline"/>
        </w:rPr>
        <w:t>enough for policymaking: scholars can reliably trust that democracies virtually never go to war</w:t>
      </w:r>
      <w:r w:rsidRPr="00CA3586">
        <w:rPr>
          <w:sz w:val="16"/>
        </w:rPr>
        <w:t xml:space="preserve"> against each other. And if it is true, </w:t>
      </w:r>
      <w:r w:rsidRPr="00381B34">
        <w:rPr>
          <w:rStyle w:val="StyleUnderline"/>
        </w:rPr>
        <w:t>realism</w:t>
      </w:r>
      <w:r w:rsidRPr="00CA3586">
        <w:rPr>
          <w:sz w:val="16"/>
        </w:rPr>
        <w:t xml:space="preserve"> is not just a faulty guide; it </w:t>
      </w:r>
      <w:r w:rsidRPr="00381B34">
        <w:rPr>
          <w:rStyle w:val="StyleUnderline"/>
        </w:rPr>
        <w:t>is</w:t>
      </w:r>
      <w:r w:rsidRPr="00CA3586">
        <w:rPr>
          <w:sz w:val="16"/>
        </w:rPr>
        <w:t xml:space="preserve"> a </w:t>
      </w:r>
      <w:r w:rsidRPr="00381B34">
        <w:rPr>
          <w:rStyle w:val="StyleUnderline"/>
        </w:rPr>
        <w:t>treacherous</w:t>
      </w:r>
      <w:r w:rsidRPr="00CA3586">
        <w:rPr>
          <w:sz w:val="16"/>
        </w:rPr>
        <w:t xml:space="preserve"> one, leading us in exactly the opposite direction we should go.</w:t>
      </w:r>
    </w:p>
    <w:p w:rsidR="001B0BB7" w:rsidRDefault="001B0BB7" w:rsidP="001B0BB7">
      <w:pPr>
        <w:pStyle w:val="Heading4"/>
      </w:pPr>
      <w:r>
        <w:t>High-quality education solves sustainable development.</w:t>
      </w:r>
    </w:p>
    <w:p w:rsidR="001B0BB7" w:rsidRPr="00A968C3" w:rsidRDefault="001B0BB7" w:rsidP="001B0BB7">
      <w:pPr>
        <w:rPr>
          <w:b/>
          <w:sz w:val="26"/>
          <w:u w:val="single"/>
        </w:rPr>
      </w:pPr>
      <w:r>
        <w:rPr>
          <w:rStyle w:val="Style13ptBold"/>
        </w:rPr>
        <w:t xml:space="preserve">WEF 15 </w:t>
      </w:r>
      <w:r>
        <w:rPr>
          <w:sz w:val="16"/>
        </w:rPr>
        <w:t xml:space="preserve">(World Economic Forum, world-renowned economic/leadership organization, </w:t>
      </w:r>
      <w:r w:rsidRPr="00A968C3">
        <w:rPr>
          <w:sz w:val="16"/>
        </w:rPr>
        <w:t xml:space="preserve">5-19-2015, "Why education is the key to sustainable development," World Economic Forum, </w:t>
      </w:r>
      <w:hyperlink r:id="rId11" w:history="1">
        <w:r w:rsidRPr="00A968C3">
          <w:rPr>
            <w:rStyle w:val="Hyperlink"/>
            <w:sz w:val="16"/>
          </w:rPr>
          <w:t>https://www.weforum.org/agenda/2015/05/why-education-is-the-key-to-sustainable-development/</w:t>
        </w:r>
      </w:hyperlink>
      <w:r w:rsidRPr="00A968C3">
        <w:rPr>
          <w:sz w:val="16"/>
        </w:rPr>
        <w:t>) AG</w:t>
      </w:r>
    </w:p>
    <w:p w:rsidR="001B0BB7" w:rsidRPr="00A968C3" w:rsidRDefault="001B0BB7" w:rsidP="001B0BB7">
      <w:pPr>
        <w:rPr>
          <w:sz w:val="16"/>
        </w:rPr>
      </w:pPr>
      <w:r w:rsidRPr="00873A4F">
        <w:rPr>
          <w:rStyle w:val="StyleUnderline"/>
        </w:rPr>
        <w:t>A strong education system broadens access to opportunities, improves health, and bolsters the resilience of communities – all while fueling economic growth</w:t>
      </w:r>
      <w:r w:rsidRPr="00A968C3">
        <w:rPr>
          <w:sz w:val="16"/>
        </w:rPr>
        <w:t xml:space="preserve"> in a way that can reinforce and accelerate these processes. Moreover, </w:t>
      </w:r>
      <w:r w:rsidRPr="00333D73">
        <w:rPr>
          <w:rStyle w:val="Emphasis"/>
          <w:highlight w:val="green"/>
        </w:rPr>
        <w:t>education provides</w:t>
      </w:r>
      <w:r w:rsidRPr="00873A4F">
        <w:rPr>
          <w:rStyle w:val="Emphasis"/>
        </w:rPr>
        <w:t xml:space="preserve"> the </w:t>
      </w:r>
      <w:r w:rsidRPr="00333D73">
        <w:rPr>
          <w:rStyle w:val="Emphasis"/>
          <w:highlight w:val="green"/>
        </w:rPr>
        <w:t>skills</w:t>
      </w:r>
      <w:r w:rsidRPr="00873A4F">
        <w:rPr>
          <w:rStyle w:val="Emphasis"/>
        </w:rPr>
        <w:t xml:space="preserve"> people need </w:t>
      </w:r>
      <w:r w:rsidRPr="00333D73">
        <w:rPr>
          <w:rStyle w:val="Emphasis"/>
          <w:highlight w:val="green"/>
        </w:rPr>
        <w:t>to thrive in</w:t>
      </w:r>
      <w:r w:rsidRPr="00873A4F">
        <w:rPr>
          <w:rStyle w:val="Emphasis"/>
        </w:rPr>
        <w:t xml:space="preserve"> the new </w:t>
      </w:r>
      <w:r w:rsidRPr="00333D73">
        <w:rPr>
          <w:rStyle w:val="Emphasis"/>
          <w:highlight w:val="green"/>
        </w:rPr>
        <w:t>sustainable economy</w:t>
      </w:r>
      <w:r w:rsidRPr="00873A4F">
        <w:rPr>
          <w:rStyle w:val="StyleUnderline"/>
        </w:rPr>
        <w:t>, working in areas such as renewable energy, smart ag</w:t>
      </w:r>
      <w:r w:rsidRPr="00A968C3">
        <w:rPr>
          <w:sz w:val="16"/>
        </w:rPr>
        <w:t xml:space="preserve">riculture, forest rehabilitation, </w:t>
      </w:r>
      <w:r w:rsidRPr="00873A4F">
        <w:rPr>
          <w:rStyle w:val="StyleUnderline"/>
        </w:rPr>
        <w:t>the design of resource-efficient cities, and</w:t>
      </w:r>
      <w:r w:rsidRPr="00A968C3">
        <w:rPr>
          <w:sz w:val="16"/>
        </w:rPr>
        <w:t xml:space="preserve"> sound </w:t>
      </w:r>
      <w:r w:rsidRPr="00873A4F">
        <w:rPr>
          <w:rStyle w:val="StyleUnderline"/>
        </w:rPr>
        <w:t>management of</w:t>
      </w:r>
      <w:r w:rsidRPr="00A968C3">
        <w:rPr>
          <w:sz w:val="16"/>
        </w:rPr>
        <w:t xml:space="preserve"> healthy </w:t>
      </w:r>
      <w:r w:rsidRPr="00873A4F">
        <w:rPr>
          <w:rStyle w:val="StyleUnderline"/>
        </w:rPr>
        <w:t>ecosystems</w:t>
      </w:r>
      <w:r w:rsidRPr="00A968C3">
        <w:rPr>
          <w:sz w:val="16"/>
        </w:rPr>
        <w:t>.</w:t>
      </w:r>
    </w:p>
    <w:p w:rsidR="001B0BB7" w:rsidRPr="00873A4F" w:rsidRDefault="001B0BB7" w:rsidP="001B0BB7">
      <w:pPr>
        <w:rPr>
          <w:rStyle w:val="StyleUnderline"/>
        </w:rPr>
      </w:pPr>
      <w:r w:rsidRPr="00A968C3">
        <w:rPr>
          <w:sz w:val="16"/>
        </w:rPr>
        <w:t xml:space="preserve">Perhaps </w:t>
      </w:r>
      <w:r w:rsidRPr="00873A4F">
        <w:rPr>
          <w:rStyle w:val="StyleUnderline"/>
        </w:rPr>
        <w:t xml:space="preserve">most important, education can bring about a </w:t>
      </w:r>
      <w:r w:rsidRPr="00333D73">
        <w:rPr>
          <w:rStyle w:val="Emphasis"/>
          <w:highlight w:val="green"/>
        </w:rPr>
        <w:t>fundamental shift</w:t>
      </w:r>
      <w:r w:rsidRPr="00873A4F">
        <w:rPr>
          <w:rStyle w:val="StyleUnderline"/>
        </w:rPr>
        <w:t xml:space="preserve"> in how we think, act, and discharge our responsibilities toward one another and the planet</w:t>
      </w:r>
      <w:r w:rsidRPr="00A968C3">
        <w:rPr>
          <w:sz w:val="16"/>
        </w:rPr>
        <w:t xml:space="preserve">. After all, </w:t>
      </w:r>
      <w:r w:rsidRPr="00873A4F">
        <w:rPr>
          <w:rStyle w:val="StyleUnderline"/>
        </w:rPr>
        <w:t>while financial incentives, targeted policies, and technological innovation are needed</w:t>
      </w:r>
      <w:r w:rsidRPr="00A968C3">
        <w:rPr>
          <w:sz w:val="16"/>
        </w:rPr>
        <w:t xml:space="preserve"> to catalyze new ways of producing and consuming, </w:t>
      </w:r>
      <w:r w:rsidRPr="00873A4F">
        <w:rPr>
          <w:rStyle w:val="StyleUnderline"/>
        </w:rPr>
        <w:t xml:space="preserve">they cannot </w:t>
      </w:r>
      <w:r w:rsidRPr="00873A4F">
        <w:rPr>
          <w:rStyle w:val="Emphasis"/>
        </w:rPr>
        <w:t>reshape people’s value systems</w:t>
      </w:r>
      <w:r w:rsidRPr="00873A4F">
        <w:rPr>
          <w:rStyle w:val="StyleUnderline"/>
        </w:rPr>
        <w:t xml:space="preserve"> so </w:t>
      </w:r>
      <w:r w:rsidRPr="00333D73">
        <w:rPr>
          <w:rStyle w:val="StyleUnderline"/>
          <w:highlight w:val="green"/>
        </w:rPr>
        <w:t>that</w:t>
      </w:r>
      <w:r w:rsidRPr="00873A4F">
        <w:rPr>
          <w:rStyle w:val="StyleUnderline"/>
        </w:rPr>
        <w:t xml:space="preserve"> they willingly uphold and advance the principles of sustainable development. Schools</w:t>
      </w:r>
      <w:r w:rsidRPr="00A968C3">
        <w:rPr>
          <w:sz w:val="16"/>
        </w:rPr>
        <w:t xml:space="preserve">, however, </w:t>
      </w:r>
      <w:r w:rsidRPr="00333D73">
        <w:rPr>
          <w:rStyle w:val="StyleUnderline"/>
          <w:highlight w:val="green"/>
        </w:rPr>
        <w:t>can</w:t>
      </w:r>
      <w:r w:rsidRPr="00333D73">
        <w:rPr>
          <w:rStyle w:val="Emphasis"/>
          <w:highlight w:val="green"/>
        </w:rPr>
        <w:t xml:space="preserve"> nurture a new generation of environmentally savvy citizens</w:t>
      </w:r>
      <w:r w:rsidRPr="00873A4F">
        <w:rPr>
          <w:rStyle w:val="Emphasis"/>
        </w:rPr>
        <w:t xml:space="preserve"> </w:t>
      </w:r>
      <w:r w:rsidRPr="00873A4F">
        <w:rPr>
          <w:rStyle w:val="StyleUnderline"/>
        </w:rPr>
        <w:t>to support the transition to a prosperous and sustainable future.</w:t>
      </w:r>
    </w:p>
    <w:p w:rsidR="001B0BB7" w:rsidRPr="00A968C3" w:rsidRDefault="001B0BB7" w:rsidP="001B0BB7">
      <w:pPr>
        <w:rPr>
          <w:sz w:val="16"/>
        </w:rPr>
      </w:pPr>
      <w:r w:rsidRPr="00873A4F">
        <w:rPr>
          <w:rStyle w:val="StyleUnderline"/>
        </w:rPr>
        <w:t>Some schools are already becoming learning labs for sustainable development</w:t>
      </w:r>
      <w:r w:rsidRPr="00A968C3">
        <w:rPr>
          <w:sz w:val="16"/>
        </w:rPr>
        <w:t xml:space="preserve">, where young students are being prepared to adapt to and help mitigate the consequences of climate change. </w:t>
      </w:r>
      <w:r w:rsidRPr="00873A4F">
        <w:rPr>
          <w:rStyle w:val="StyleUnderline"/>
        </w:rPr>
        <w:t>Guided by the UNFCCC</w:t>
      </w:r>
      <w:r w:rsidRPr="00A968C3">
        <w:rPr>
          <w:sz w:val="16"/>
        </w:rPr>
        <w:t xml:space="preserve"> – as well as related initiatives like the UN Alliance on Climate Change Education, Training, and Public Awareness – governments are increasingly integrating education strategies, tools, and targets into national development policies. The UNESCO-led UN Decade of Education for Sustainable Development, which began in 2005, was explicitly intended to instill in every human being “the knowledge, skills, attitudes, and values necessary to shape a sustainable future.”</w:t>
      </w:r>
    </w:p>
    <w:p w:rsidR="001B0BB7" w:rsidRPr="00A968C3" w:rsidRDefault="001B0BB7" w:rsidP="001B0BB7">
      <w:pPr>
        <w:rPr>
          <w:sz w:val="16"/>
          <w:szCs w:val="16"/>
        </w:rPr>
      </w:pPr>
      <w:r w:rsidRPr="00A968C3">
        <w:rPr>
          <w:sz w:val="16"/>
          <w:szCs w:val="16"/>
        </w:rPr>
        <w:t>Together, UNESCO and the UNFCCC are not only promoting climate-change education in schools; they are also giving teachers the tools and knowledge they need to provide that education through online courses. Already, more than 14 million students and 1.2 million teachers in 58 countries have been engaged in such learning, and 550 business schools have signed on to the Principles for Responsible Management Education, developed by the UN Global Compact.</w:t>
      </w:r>
    </w:p>
    <w:p w:rsidR="001B0BB7" w:rsidRPr="00A968C3" w:rsidRDefault="001B0BB7" w:rsidP="001B0BB7">
      <w:pPr>
        <w:rPr>
          <w:sz w:val="16"/>
        </w:rPr>
      </w:pPr>
      <w:r w:rsidRPr="00873A4F">
        <w:rPr>
          <w:rStyle w:val="StyleUnderline"/>
        </w:rPr>
        <w:t>This progress</w:t>
      </w:r>
      <w:r w:rsidRPr="00A968C3">
        <w:rPr>
          <w:sz w:val="16"/>
        </w:rPr>
        <w:t xml:space="preserve">, though important, </w:t>
      </w:r>
      <w:r w:rsidRPr="00873A4F">
        <w:rPr>
          <w:rStyle w:val="StyleUnderline"/>
        </w:rPr>
        <w:t xml:space="preserve">is just the beginning. What is needed now is a global movement, with every student in every country learning about sustainable development from </w:t>
      </w:r>
      <w:r w:rsidRPr="00333D73">
        <w:rPr>
          <w:rStyle w:val="Emphasis"/>
          <w:highlight w:val="green"/>
        </w:rPr>
        <w:t>well-trained teachers</w:t>
      </w:r>
      <w:r w:rsidRPr="00873A4F">
        <w:rPr>
          <w:rStyle w:val="StyleUnderline"/>
        </w:rPr>
        <w:t xml:space="preserve">, </w:t>
      </w:r>
      <w:r w:rsidRPr="00873A4F">
        <w:rPr>
          <w:rStyle w:val="Emphasis"/>
        </w:rPr>
        <w:t>equipped with the appropriate curricula and resources</w:t>
      </w:r>
      <w:r w:rsidRPr="00A968C3">
        <w:rPr>
          <w:sz w:val="16"/>
        </w:rPr>
        <w:t>. An ambitious sustainable development agenda, together with a legally binding global climate deal, could go a long way toward catalyzing such a movement.</w:t>
      </w:r>
    </w:p>
    <w:p w:rsidR="001B0BB7" w:rsidRDefault="001B0BB7" w:rsidP="001B0BB7">
      <w:pPr>
        <w:rPr>
          <w:rStyle w:val="Emphasis"/>
        </w:rPr>
      </w:pPr>
      <w:r w:rsidRPr="00A968C3">
        <w:rPr>
          <w:sz w:val="16"/>
        </w:rPr>
        <w:t xml:space="preserve">Of course, we cannot secure a sustainable future in a matter of months. But, with a well-designed set of commitments and targets, we can move onto the right path. And, </w:t>
      </w:r>
      <w:r w:rsidRPr="00333D73">
        <w:rPr>
          <w:rStyle w:val="Emphasis"/>
          <w:highlight w:val="green"/>
        </w:rPr>
        <w:t>with</w:t>
      </w:r>
      <w:r w:rsidRPr="00333D73">
        <w:rPr>
          <w:rStyle w:val="StyleUnderline"/>
          <w:highlight w:val="green"/>
        </w:rPr>
        <w:t xml:space="preserve"> </w:t>
      </w:r>
      <w:r w:rsidRPr="00333D73">
        <w:rPr>
          <w:rStyle w:val="Emphasis"/>
          <w:highlight w:val="green"/>
        </w:rPr>
        <w:t>effective educational programs</w:t>
      </w:r>
      <w:r w:rsidRPr="00A968C3">
        <w:rPr>
          <w:sz w:val="16"/>
        </w:rPr>
        <w:t xml:space="preserve"> that instill in future generations the importance of restoring Earth’s balance and delivering a prosperous future for the many, rather than the few, </w:t>
      </w:r>
      <w:r w:rsidRPr="00333D73">
        <w:rPr>
          <w:rStyle w:val="Emphasis"/>
          <w:highlight w:val="green"/>
        </w:rPr>
        <w:t>we can stay on that path.</w:t>
      </w:r>
    </w:p>
    <w:p w:rsidR="001B0BB7" w:rsidRPr="00594ADE" w:rsidRDefault="001B0BB7" w:rsidP="001B0BB7">
      <w:pPr>
        <w:pStyle w:val="Heading4"/>
      </w:pPr>
      <w:r>
        <w:t>Solves a laundry list of existential threats.</w:t>
      </w:r>
    </w:p>
    <w:p w:rsidR="001B0BB7" w:rsidRPr="00594ADE" w:rsidRDefault="001B0BB7" w:rsidP="001B0BB7">
      <w:r w:rsidRPr="00594ADE">
        <w:t xml:space="preserve">Tom </w:t>
      </w:r>
      <w:r w:rsidRPr="00594ADE">
        <w:rPr>
          <w:rStyle w:val="Style13ptBold"/>
        </w:rPr>
        <w:t>Cernev &amp;</w:t>
      </w:r>
      <w:r w:rsidRPr="00594ADE">
        <w:t xml:space="preserve"> Richard </w:t>
      </w:r>
      <w:r w:rsidRPr="00594ADE">
        <w:rPr>
          <w:rStyle w:val="Style13ptBold"/>
        </w:rPr>
        <w:t>Fenner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rsidR="001B0BB7" w:rsidRDefault="001B0BB7" w:rsidP="001B0BB7">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cyber attacks,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terrestial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rsidR="001B0BB7" w:rsidRPr="00AE4834" w:rsidRDefault="001B0BB7" w:rsidP="001B0BB7">
      <w:pPr>
        <w:rPr>
          <w:u w:val="single"/>
        </w:rPr>
      </w:pPr>
    </w:p>
    <w:p w:rsidR="001B0BB7" w:rsidRDefault="001B0BB7" w:rsidP="001B0BB7"/>
    <w:p w:rsidR="001B0BB7" w:rsidRDefault="001B0BB7" w:rsidP="001B0BB7"/>
    <w:p w:rsidR="001B0BB7" w:rsidRDefault="001B0BB7" w:rsidP="001B0BB7">
      <w:pPr>
        <w:pStyle w:val="Heading3"/>
      </w:pPr>
      <w:r>
        <w:t>Solvency</w:t>
      </w:r>
    </w:p>
    <w:p w:rsidR="001B0BB7" w:rsidRDefault="001B0BB7" w:rsidP="001B0BB7">
      <w:pPr>
        <w:pStyle w:val="Heading4"/>
      </w:pPr>
      <w:r>
        <w:t xml:space="preserve">Plan text: A just government ought to recognize an unconditional right of teachers to strike. </w:t>
      </w:r>
    </w:p>
    <w:p w:rsidR="001B0BB7" w:rsidRDefault="001B0BB7" w:rsidP="001B0BB7"/>
    <w:p w:rsidR="001B0BB7" w:rsidRDefault="001B0BB7" w:rsidP="001B0BB7">
      <w:pPr>
        <w:pStyle w:val="Heading4"/>
      </w:pPr>
      <w:r>
        <w:t xml:space="preserve">Definition of </w:t>
      </w:r>
      <w:r w:rsidRPr="0026026A">
        <w:rPr>
          <w:u w:val="single"/>
        </w:rPr>
        <w:t>unconditional right to strike</w:t>
      </w:r>
      <w:r>
        <w:t>:</w:t>
      </w:r>
    </w:p>
    <w:p w:rsidR="001B0BB7" w:rsidRDefault="001B0BB7" w:rsidP="001B0BB7">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2" w:history="1">
        <w:r w:rsidRPr="00540FF3">
          <w:rPr>
            <w:rStyle w:val="Hyperlink"/>
          </w:rPr>
          <w:t>https://play.google.com/store/books/details?id=7o1tA__v4xwC&amp;rdid=book-7o1tA__v4xwC&amp;rdot=1</w:t>
        </w:r>
      </w:hyperlink>
      <w:r>
        <w:t>] Justin</w:t>
      </w:r>
    </w:p>
    <w:p w:rsidR="001B0BB7" w:rsidRPr="0026026A" w:rsidRDefault="001B0BB7" w:rsidP="001B0BB7">
      <w:r>
        <w:t>**Edited for gendered language</w:t>
      </w:r>
    </w:p>
    <w:p w:rsidR="001B0BB7" w:rsidRDefault="001B0BB7" w:rsidP="001B0BB7">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rsidR="001B0BB7" w:rsidRDefault="001B0BB7" w:rsidP="001B0BB7">
      <w:pPr>
        <w:rPr>
          <w:u w:val="single"/>
        </w:rPr>
      </w:pPr>
    </w:p>
    <w:p w:rsidR="001B0BB7" w:rsidRPr="00C23242" w:rsidRDefault="001B0BB7" w:rsidP="001B0BB7">
      <w:pPr>
        <w:pStyle w:val="Heading4"/>
      </w:pPr>
      <w:r>
        <w:t>Amendment is normal means</w:t>
      </w:r>
    </w:p>
    <w:p w:rsidR="001B0BB7" w:rsidRPr="00C23242" w:rsidRDefault="001B0BB7" w:rsidP="001B0BB7">
      <w:r w:rsidRPr="00C23242">
        <w:rPr>
          <w:rStyle w:val="Style13ptBold"/>
        </w:rPr>
        <w:t>Brudney 20</w:t>
      </w:r>
      <w:r>
        <w:t xml:space="preserve"> </w:t>
      </w:r>
      <w:r w:rsidRPr="00C23242">
        <w:t>Brudney, J. J. (2020). The Right to Strike is Recognised as Customary International Law. </w:t>
      </w:r>
      <w:r w:rsidRPr="00C23242">
        <w:rPr>
          <w:i/>
          <w:iCs/>
        </w:rPr>
        <w:t>Yale Law</w:t>
      </w:r>
      <w:r w:rsidRPr="00C23242">
        <w:t>, 10–11. https://doi.org/10.5040/9781509933587.ch-011</w:t>
      </w:r>
      <w:r>
        <w:t>/SJKS</w:t>
      </w:r>
    </w:p>
    <w:p w:rsidR="001B0BB7" w:rsidRPr="00C23242" w:rsidRDefault="001B0BB7" w:rsidP="001B0BB7">
      <w:pPr>
        <w:rPr>
          <w:sz w:val="16"/>
        </w:rPr>
      </w:pPr>
      <w:r w:rsidRPr="00683D68">
        <w:rPr>
          <w:rStyle w:val="Emphasis"/>
          <w:highlight w:val="green"/>
        </w:rPr>
        <w:t>Recognition of the right to strike</w:t>
      </w:r>
      <w:r w:rsidRPr="00C23242">
        <w:rPr>
          <w:rStyle w:val="Emphasis"/>
        </w:rPr>
        <w:t xml:space="preserve"> as fundamental by two key ILO supervisory bodies </w:t>
      </w:r>
      <w:r w:rsidRPr="00683D68">
        <w:rPr>
          <w:rStyle w:val="Emphasis"/>
          <w:highlight w:val="green"/>
        </w:rPr>
        <w:t>is reinforced by affirmation of the right within</w:t>
      </w:r>
      <w:r w:rsidRPr="00C23242">
        <w:rPr>
          <w:rStyle w:val="Emphasis"/>
        </w:rPr>
        <w:t xml:space="preserve"> a broad framework of international covenants, transnational conventions and judicial decisions, and </w:t>
      </w:r>
      <w:r w:rsidRPr="00683D68">
        <w:rPr>
          <w:rStyle w:val="Emphasis"/>
          <w:highlight w:val="green"/>
        </w:rPr>
        <w:t>national constitutions</w:t>
      </w:r>
      <w:r w:rsidRPr="00C23242">
        <w:rPr>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rsidR="001B0BB7" w:rsidRDefault="001B0BB7" w:rsidP="001B0BB7">
      <w:pPr>
        <w:rPr>
          <w:u w:val="single"/>
        </w:rPr>
      </w:pPr>
    </w:p>
    <w:p w:rsidR="001B0BB7" w:rsidRDefault="001B0BB7" w:rsidP="001B0BB7">
      <w:pPr>
        <w:pStyle w:val="Heading3"/>
      </w:pPr>
      <w:r>
        <w:t>Framing</w:t>
      </w:r>
    </w:p>
    <w:p w:rsidR="001B0BB7" w:rsidRPr="00192D33" w:rsidRDefault="001B0BB7" w:rsidP="001B0BB7">
      <w:pPr>
        <w:pStyle w:val="Heading4"/>
      </w:pPr>
      <w:r>
        <w:t>The standard is maximizing expected well-being, or hedonistic act utilitarianism.</w:t>
      </w:r>
    </w:p>
    <w:p w:rsidR="001B0BB7" w:rsidRPr="00A3034A" w:rsidRDefault="001B0BB7" w:rsidP="001B0BB7">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rsidR="001B0BB7" w:rsidRPr="00192D33" w:rsidRDefault="001B0BB7" w:rsidP="001B0BB7">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rsidR="001B0BB7" w:rsidRPr="00A3034A" w:rsidRDefault="001B0BB7" w:rsidP="001B0BB7">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rsidR="001B0BB7" w:rsidRPr="00A3034A" w:rsidRDefault="001B0BB7" w:rsidP="001B0BB7">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rsidR="001B0BB7" w:rsidRPr="00A3034A" w:rsidRDefault="001B0BB7" w:rsidP="001B0BB7">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1B0BB7" w:rsidRPr="00A3034A" w:rsidRDefault="001B0BB7" w:rsidP="001B0BB7">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rsidR="001B0BB7" w:rsidRPr="00A3034A" w:rsidRDefault="001B0BB7" w:rsidP="001B0BB7">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1B0BB7" w:rsidRPr="00A3034A" w:rsidRDefault="001B0BB7" w:rsidP="001B0BB7">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rsidR="001B0BB7" w:rsidRPr="00A3034A" w:rsidRDefault="001B0BB7" w:rsidP="001B0BB7">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rsidR="001B0BB7" w:rsidRPr="00A3034A" w:rsidRDefault="001B0BB7" w:rsidP="001B0BB7">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1B0BB7" w:rsidRPr="00A3034A" w:rsidRDefault="001B0BB7" w:rsidP="001B0BB7">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1B0BB7" w:rsidRPr="00A3034A" w:rsidRDefault="001B0BB7" w:rsidP="001B0BB7">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rsidR="001B0BB7" w:rsidRPr="00A3034A" w:rsidRDefault="001B0BB7" w:rsidP="001B0BB7">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1B0BB7" w:rsidRPr="00A3034A" w:rsidRDefault="001B0BB7" w:rsidP="001B0BB7">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accumbens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rsidR="001B0BB7" w:rsidRPr="00A3034A" w:rsidRDefault="001B0BB7" w:rsidP="001B0BB7">
      <w:pPr>
        <w:rPr>
          <w:rFonts w:asciiTheme="minorHAnsi" w:hAnsiTheme="minorHAnsi" w:cstheme="minorHAnsi"/>
          <w:sz w:val="16"/>
        </w:rPr>
      </w:pPr>
      <w:r w:rsidRPr="00A3034A">
        <w:rPr>
          <w:rFonts w:asciiTheme="minorHAnsi" w:hAnsiTheme="minorHAnsi" w:cstheme="minorHAnsi"/>
          <w:sz w:val="16"/>
        </w:rPr>
        <w:t xml:space="preserve">Desire and reward centers </w:t>
      </w:r>
    </w:p>
    <w:p w:rsidR="001B0BB7" w:rsidRPr="00A3034A" w:rsidRDefault="001B0BB7" w:rsidP="001B0BB7">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1B0BB7" w:rsidRPr="00A3034A" w:rsidRDefault="001B0BB7" w:rsidP="001B0BB7">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rsidR="001B0BB7" w:rsidRPr="00A3034A" w:rsidRDefault="001B0BB7" w:rsidP="001B0BB7">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rsidR="001B0BB7" w:rsidRPr="00A3034A" w:rsidRDefault="001B0BB7" w:rsidP="001B0BB7">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rsidR="001B0BB7" w:rsidRPr="00A3034A" w:rsidRDefault="001B0BB7" w:rsidP="001B0BB7">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rsidR="001B0BB7" w:rsidRPr="00A3034A" w:rsidRDefault="001B0BB7" w:rsidP="001B0BB7">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rsidR="001B0BB7" w:rsidRPr="00A3034A" w:rsidRDefault="001B0BB7" w:rsidP="001B0BB7">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rsidR="001B0BB7" w:rsidRPr="00A3034A" w:rsidRDefault="001B0BB7" w:rsidP="001B0BB7">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1B0BB7" w:rsidRPr="00A3034A" w:rsidRDefault="001B0BB7" w:rsidP="001B0BB7">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rsidR="001B0BB7" w:rsidRDefault="001B0BB7" w:rsidP="001B0BB7">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1B0BB7" w:rsidRDefault="001B0BB7" w:rsidP="001B0BB7">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rsidR="001B0BB7" w:rsidRPr="00EC75BB" w:rsidRDefault="001B0BB7" w:rsidP="001B0BB7">
      <w:pPr>
        <w:pStyle w:val="Heading4"/>
        <w:rPr>
          <w:rFonts w:cs="Calibri"/>
        </w:rPr>
      </w:pPr>
      <w:r>
        <w:rPr>
          <w:rFonts w:cs="Calibri"/>
        </w:rPr>
        <w:t xml:space="preserve">3] </w:t>
      </w:r>
      <w:r w:rsidRPr="00EC75BB">
        <w:rPr>
          <w:rFonts w:cs="Calibri"/>
        </w:rPr>
        <w:t xml:space="preserve">Extinction is a distinct phenomenon that requires prior consideration </w:t>
      </w:r>
    </w:p>
    <w:p w:rsidR="001B0BB7" w:rsidRPr="00EC75BB" w:rsidRDefault="001B0BB7" w:rsidP="001B0BB7">
      <w:pPr>
        <w:rPr>
          <w:rFonts w:cs="Calibri"/>
        </w:rPr>
      </w:pPr>
      <w:r w:rsidRPr="00EC75BB">
        <w:rPr>
          <w:rFonts w:cs="Calibri"/>
          <w:b/>
          <w:bCs/>
          <w:sz w:val="26"/>
        </w:rPr>
        <w:t>Burke et al 16</w:t>
      </w:r>
      <w:r w:rsidRPr="00EC75BB">
        <w:rPr>
          <w:rFonts w:cs="Calibri"/>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rsidR="001B0BB7" w:rsidRPr="00EC75BB" w:rsidRDefault="001B0BB7" w:rsidP="001B0BB7">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In late 2014, the Worldwide Fund for Nature reported a startling statistic: according to their global study, 52% of species had gone extinct between 1970 and 2010.60 This is not news: </w:t>
      </w:r>
      <w:r w:rsidRPr="00EC75BB">
        <w:rPr>
          <w:rFonts w:cs="Calibri"/>
          <w:sz w:val="26"/>
          <w:szCs w:val="26"/>
          <w:u w:val="single"/>
        </w:rPr>
        <w:t>for three decades, conservation biologists have been warning of a ‘sixth mass extinction’, which, by definition, 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 xml:space="preserve">it could threaten the practical possibility of the survival of earthly life.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r w:rsidRPr="00EC75BB">
        <w:rPr>
          <w:rFonts w:cs="Calibri"/>
          <w:b/>
          <w:iCs/>
          <w:sz w:val="26"/>
          <w:szCs w:val="26"/>
          <w:highlight w:val="green"/>
          <w:u w:val="single"/>
          <w:bdr w:val="single" w:sz="8" w:space="0" w:color="auto"/>
        </w:rPr>
        <w:t>phenomena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It cannot be grasped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r w:rsidRPr="00EC75BB">
        <w:rPr>
          <w:rFonts w:cs="Calibri"/>
          <w:b/>
          <w:iCs/>
          <w:sz w:val="26"/>
          <w:szCs w:val="26"/>
          <w:highlight w:val="green"/>
          <w:u w:val="single"/>
          <w:bdr w:val="single" w:sz="8" w:space="0" w:color="auto"/>
        </w:rPr>
        <w:t>histories</w:t>
      </w:r>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but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rsidR="001B0BB7" w:rsidRPr="00EC75BB" w:rsidRDefault="001B0BB7" w:rsidP="001B0BB7">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‘omnicide’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biopolitical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fails to recognise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rsidR="001B0BB7" w:rsidRPr="00EC75BB" w:rsidRDefault="001B0BB7" w:rsidP="001B0BB7">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draw on every possible resource in order to find ways of responding</w:t>
      </w:r>
      <w:r w:rsidRPr="00EC75BB">
        <w:rPr>
          <w:rFonts w:cs="Calibri"/>
          <w:u w:val="single"/>
        </w:rPr>
        <w:t>.</w:t>
      </w:r>
      <w:r w:rsidRPr="00EC75BB">
        <w:rPr>
          <w:rFonts w:cs="Calibri"/>
        </w:rPr>
        <w:t xml:space="preserve"> This means that they need to mobilise multiple worldviews and lifeways – including those emerging from indigenous and marginalised cosmologies. Above all, </w:t>
      </w:r>
      <w:r w:rsidRPr="00EC75BB">
        <w:rPr>
          <w:rFonts w:cs="Calibri"/>
          <w:u w:val="single"/>
        </w:rPr>
        <w:t xml:space="preserve">it is crucial and urgent to realise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It is not simply an issue of management or security, or even of particular visions of the good life</w:t>
      </w:r>
      <w:r w:rsidRPr="00EC75BB">
        <w:rPr>
          <w:rFonts w:cs="Calibri"/>
        </w:rPr>
        <w:t xml:space="preserve">. </w:t>
      </w:r>
      <w:r w:rsidRPr="00EC75BB">
        <w:rPr>
          <w:rFonts w:cs="Calibri"/>
          <w:u w:val="single"/>
        </w:rPr>
        <w:t>Instead, it is about staking a claim as to the goodness of life itself. If it does not fit within the existing parameters of global ethics, then it is these boundaries that need to change</w:t>
      </w:r>
      <w:r w:rsidRPr="00EC75BB">
        <w:rPr>
          <w:rFonts w:cs="Calibri"/>
        </w:rPr>
        <w:t>.</w:t>
      </w:r>
    </w:p>
    <w:p w:rsidR="001B0BB7" w:rsidRPr="00EC75BB" w:rsidRDefault="001B0BB7" w:rsidP="001B0BB7">
      <w:pPr>
        <w:rPr>
          <w:rFonts w:cs="Calibri"/>
          <w:szCs w:val="16"/>
        </w:rPr>
      </w:pPr>
      <w:r w:rsidRPr="00EC75BB">
        <w:rPr>
          <w:rFonts w:cs="Calibri"/>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rsidR="001B0BB7" w:rsidRPr="00EC75BB" w:rsidRDefault="001B0BB7" w:rsidP="001B0BB7">
      <w:pPr>
        <w:rPr>
          <w:rFonts w:cs="Calibri"/>
          <w:u w:val="single"/>
        </w:rPr>
      </w:pPr>
      <w:r w:rsidRPr="00EC75BB">
        <w:rPr>
          <w:rFonts w:cs="Calibri"/>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actually a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rsidR="001B0BB7" w:rsidRPr="00EC75BB" w:rsidRDefault="001B0BB7" w:rsidP="001B0BB7">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xml:space="preserve">– and, of course, destroyed.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rsidR="001B0BB7" w:rsidRPr="00730CE9" w:rsidRDefault="001B0BB7" w:rsidP="001B0BB7">
      <w:pPr>
        <w:pStyle w:val="Heading4"/>
        <w:rPr>
          <w:rFonts w:cs="Arial"/>
          <w:szCs w:val="26"/>
        </w:rPr>
      </w:pPr>
      <w:r>
        <w:rPr>
          <w:rFonts w:cs="Arial"/>
          <w:szCs w:val="26"/>
        </w:rPr>
        <w:t xml:space="preserve">4] </w:t>
      </w: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rsidR="001B0BB7" w:rsidRPr="00AE4834" w:rsidRDefault="001B0BB7" w:rsidP="001B0BB7">
      <w:r w:rsidRPr="00AE4834">
        <w:rPr>
          <w:rStyle w:val="Style13ptBold"/>
        </w:rPr>
        <w:t xml:space="preserve">Khan 18 </w:t>
      </w:r>
      <w:r w:rsidRPr="00AE4834">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rsidR="001B0BB7" w:rsidRDefault="001B0BB7" w:rsidP="001B0BB7">
      <w:pPr>
        <w:rPr>
          <w:sz w:val="12"/>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Moriori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Ricken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Morioris,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Nunuku’s Law. </w:t>
      </w:r>
      <w:r w:rsidRPr="00AE4834">
        <w:rPr>
          <w:rStyle w:val="StyleUnderline"/>
        </w:rPr>
        <w:t xml:space="preserve">Our own shared contract, based on </w:t>
      </w:r>
      <w:r w:rsidRPr="000A2C32">
        <w:rPr>
          <w:rStyle w:val="StyleUnderline"/>
          <w:highlight w:val="cyan"/>
        </w:rPr>
        <w:t>equity, would help us navigate safely.</w:t>
      </w:r>
      <w:r>
        <w:rPr>
          <w:sz w:val="12"/>
        </w:rPr>
        <w:t xml:space="preserve"> </w:t>
      </w:r>
    </w:p>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00022FF" w:usb1="C000205B" w:usb2="00000009" w:usb3="00000000" w:csb0="000001D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ḹƐ"/>
    <w:panose1 w:val="02020603050405020304"/>
    <w:charset w:val="00"/>
    <w:family w:val="auto"/>
    <w:pitch w:val="variable"/>
    <w:sig w:usb0="E00002FF" w:usb1="5000205A" w:usb2="00000000" w:usb3="00000000" w:csb0="0000019F" w:csb1="00000000"/>
  </w:font>
  <w:font w:name="Droid Sans Fallback">
    <w:panose1 w:val="00000000000000000000"/>
    <w:charset w:val="00"/>
    <w:family w:val="roman"/>
    <w:notTrueType/>
    <w:pitch w:val="default"/>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panose1 w:val="00000000000000000000"/>
    <w:charset w:val="B1"/>
    <w:family w:val="swiss"/>
    <w:notTrueType/>
    <w:pitch w:val="variable"/>
    <w:sig w:usb0="80000A67" w:usb1="00000000" w:usb2="00000000" w:usb3="00000000" w:csb0="000001F7" w:csb1="00000000"/>
  </w:font>
  <w:font w:name="Times New Roman Bold">
    <w:altName w:val="Times New Roman"/>
    <w:panose1 w:val="02020803070505020304"/>
    <w:charset w:val="00"/>
    <w:family w:val="auto"/>
    <w:pitch w:val="variable"/>
    <w:sig w:usb0="E0002AFF" w:usb1="C0007841" w:usb2="00000009" w:usb3="00000000" w:csb0="000001FF" w:csb1="00000000"/>
  </w:font>
  <w:font w:name="Futura">
    <w:altName w:val="﷽﷽﷽﷽﷽﷽﷽"/>
    <w:charset w:val="00"/>
    <w:family w:val="auto"/>
    <w:pitch w:val="variable"/>
    <w:sig w:usb0="00000000" w:usb1="00000000" w:usb2="00000000" w:usb3="00000000" w:csb0="000001FB"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charset w:val="00"/>
    <w:family w:val="roman"/>
    <w:pitch w:val="variable"/>
    <w:sig w:usb0="00000287" w:usb1="00000000"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altName w:val="Palatino"/>
    <w:panose1 w:val="00000000000000000000"/>
    <w:charset w:val="4D"/>
    <w:family w:val="auto"/>
    <w:notTrueType/>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charset w:val="4D"/>
    <w:family w:val="roman"/>
    <w:pitch w:val="default"/>
    <w:sig w:usb0="03000000" w:usb1="00000000" w:usb2="00000000" w:usb3="00000000" w:csb0="00000001"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Arial Bold">
    <w:altName w:val="Arial"/>
    <w:panose1 w:val="020B07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B5551"/>
    <w:multiLevelType w:val="hybridMultilevel"/>
    <w:tmpl w:val="67A6CA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82385F"/>
    <w:multiLevelType w:val="hybridMultilevel"/>
    <w:tmpl w:val="6C42A9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9141DF"/>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A654D"/>
    <w:multiLevelType w:val="hybridMultilevel"/>
    <w:tmpl w:val="1382C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0A102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7F6465"/>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0D2F22"/>
    <w:multiLevelType w:val="hybridMultilevel"/>
    <w:tmpl w:val="32764F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0F7CA0"/>
    <w:multiLevelType w:val="multilevel"/>
    <w:tmpl w:val="ABFC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7C4D91"/>
    <w:multiLevelType w:val="hybridMultilevel"/>
    <w:tmpl w:val="CCC670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FA175A"/>
    <w:multiLevelType w:val="multilevel"/>
    <w:tmpl w:val="2C8C4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790782"/>
    <w:multiLevelType w:val="multilevel"/>
    <w:tmpl w:val="8BC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3DC3F37"/>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E557DB3"/>
    <w:multiLevelType w:val="hybridMultilevel"/>
    <w:tmpl w:val="9110A8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30"/>
  </w:num>
  <w:num w:numId="13">
    <w:abstractNumId w:val="18"/>
  </w:num>
  <w:num w:numId="14">
    <w:abstractNumId w:val="15"/>
  </w:num>
  <w:num w:numId="15">
    <w:abstractNumId w:val="12"/>
  </w:num>
  <w:num w:numId="16">
    <w:abstractNumId w:val="24"/>
  </w:num>
  <w:num w:numId="17">
    <w:abstractNumId w:val="36"/>
  </w:num>
  <w:num w:numId="18">
    <w:abstractNumId w:val="28"/>
  </w:num>
  <w:num w:numId="19">
    <w:abstractNumId w:val="19"/>
  </w:num>
  <w:num w:numId="20">
    <w:abstractNumId w:val="20"/>
  </w:num>
  <w:num w:numId="21">
    <w:abstractNumId w:val="13"/>
  </w:num>
  <w:num w:numId="22">
    <w:abstractNumId w:val="21"/>
  </w:num>
  <w:num w:numId="23">
    <w:abstractNumId w:val="34"/>
  </w:num>
  <w:num w:numId="24">
    <w:abstractNumId w:val="17"/>
  </w:num>
  <w:num w:numId="25">
    <w:abstractNumId w:val="25"/>
  </w:num>
  <w:num w:numId="26">
    <w:abstractNumId w:val="29"/>
  </w:num>
  <w:num w:numId="27">
    <w:abstractNumId w:val="11"/>
  </w:num>
  <w:num w:numId="28">
    <w:abstractNumId w:val="22"/>
  </w:num>
  <w:num w:numId="29">
    <w:abstractNumId w:val="23"/>
  </w:num>
  <w:num w:numId="30">
    <w:abstractNumId w:val="26"/>
  </w:num>
  <w:num w:numId="31">
    <w:abstractNumId w:val="14"/>
  </w:num>
  <w:num w:numId="32">
    <w:abstractNumId w:val="35"/>
  </w:num>
  <w:num w:numId="33">
    <w:abstractNumId w:val="27"/>
  </w:num>
  <w:num w:numId="34">
    <w:abstractNumId w:val="10"/>
  </w:num>
  <w:num w:numId="35">
    <w:abstractNumId w:val="33"/>
  </w:num>
  <w:num w:numId="36">
    <w:abstractNumId w:val="16"/>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BB7"/>
    <w:rsid w:val="001B0BB7"/>
    <w:rsid w:val="0032538C"/>
    <w:rsid w:val="007B466C"/>
    <w:rsid w:val="00832ACD"/>
    <w:rsid w:val="00880B91"/>
    <w:rsid w:val="00B5542F"/>
    <w:rsid w:val="00D9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BC8C3"/>
  <w15:chartTrackingRefBased/>
  <w15:docId w15:val="{14754F1C-94C6-4C0E-A99A-261A1D169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B466C"/>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7B46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7B46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7B46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3"/>
    <w:unhideWhenUsed/>
    <w:qFormat/>
    <w:rsid w:val="007B466C"/>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1B0BB7"/>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aliases w:val="Title (no index)"/>
    <w:basedOn w:val="Heading3"/>
    <w:next w:val="Normal"/>
    <w:link w:val="Heading6Char"/>
    <w:unhideWhenUsed/>
    <w:qFormat/>
    <w:rsid w:val="001B0BB7"/>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1B0BB7"/>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1B0BB7"/>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1B0BB7"/>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7B46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466C"/>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7B466C"/>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7B466C"/>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7B466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7B466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7B466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B466C"/>
    <w:rPr>
      <w:b/>
      <w:bCs/>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6"/>
    <w:qFormat/>
    <w:rsid w:val="007B466C"/>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7B466C"/>
    <w:rPr>
      <w:color w:val="auto"/>
      <w:u w:val="none"/>
    </w:rPr>
  </w:style>
  <w:style w:type="character" w:styleId="FollowedHyperlink">
    <w:name w:val="FollowedHyperlink"/>
    <w:basedOn w:val="DefaultParagraphFont"/>
    <w:uiPriority w:val="99"/>
    <w:unhideWhenUsed/>
    <w:rsid w:val="007B466C"/>
    <w:rPr>
      <w:color w:val="auto"/>
      <w:u w:val="none"/>
    </w:rPr>
  </w:style>
  <w:style w:type="character" w:customStyle="1" w:styleId="Heading5Char">
    <w:name w:val="Heading 5 Char"/>
    <w:aliases w:val="Blocks Char"/>
    <w:basedOn w:val="DefaultParagraphFont"/>
    <w:link w:val="Heading5"/>
    <w:rsid w:val="001B0BB7"/>
    <w:rPr>
      <w:rFonts w:asciiTheme="majorHAnsi" w:eastAsiaTheme="majorEastAsia" w:hAnsiTheme="majorHAnsi" w:cstheme="majorBidi"/>
      <w:color w:val="1F4D78" w:themeColor="accent1" w:themeShade="7F"/>
    </w:rPr>
  </w:style>
  <w:style w:type="character" w:customStyle="1" w:styleId="Heading6Char">
    <w:name w:val="Heading 6 Char"/>
    <w:aliases w:val="Title (no index) Char"/>
    <w:basedOn w:val="DefaultParagraphFont"/>
    <w:link w:val="Heading6"/>
    <w:rsid w:val="001B0BB7"/>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1B0BB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1B0BB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1B0BB7"/>
    <w:rPr>
      <w:rFonts w:asciiTheme="majorHAnsi" w:eastAsiaTheme="majorEastAsia" w:hAnsiTheme="majorHAnsi" w:cstheme="majorBidi"/>
      <w:i/>
      <w:iCs/>
      <w:color w:val="404040" w:themeColor="text1" w:themeTint="BF"/>
      <w:sz w:val="20"/>
      <w:szCs w:val="20"/>
    </w:rPr>
  </w:style>
  <w:style w:type="paragraph" w:customStyle="1" w:styleId="textbold">
    <w:name w:val="text bold"/>
    <w:basedOn w:val="Normal"/>
    <w:link w:val="Emphasis"/>
    <w:uiPriority w:val="7"/>
    <w:qFormat/>
    <w:rsid w:val="001B0BB7"/>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1B0BB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1B0BB7"/>
    <w:rPr>
      <w:u w:val="single"/>
    </w:rPr>
  </w:style>
  <w:style w:type="paragraph" w:styleId="Title">
    <w:name w:val="Title"/>
    <w:aliases w:val="title,UNDERLINE,Cites and Cards,Bold Underlined,Block Heading,Read This,Non Read Text,Debate Normal"/>
    <w:basedOn w:val="Normal"/>
    <w:link w:val="TitleChar"/>
    <w:uiPriority w:val="6"/>
    <w:qFormat/>
    <w:rsid w:val="001B0BB7"/>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
    <w:qFormat/>
    <w:rsid w:val="001B0BB7"/>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B0BB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1B0BB7"/>
    <w:pPr>
      <w:ind w:left="720"/>
      <w:contextualSpacing/>
    </w:pPr>
  </w:style>
  <w:style w:type="character" w:styleId="Strong">
    <w:name w:val="Strong"/>
    <w:aliases w:val="8 pt font,Citation Char Char1 Char Char Char Char Char,Cut,Small 1,Read Char Char Char,Citation Char Char Char1,Read Char Char1"/>
    <w:basedOn w:val="DefaultParagraphFont"/>
    <w:uiPriority w:val="22"/>
    <w:qFormat/>
    <w:rsid w:val="001B0BB7"/>
    <w:rPr>
      <w:b/>
      <w:bCs/>
    </w:rPr>
  </w:style>
  <w:style w:type="paragraph" w:customStyle="1" w:styleId="gntarbp">
    <w:name w:val="gnt_ar_b_p"/>
    <w:basedOn w:val="Normal"/>
    <w:rsid w:val="001B0B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unhideWhenUsed/>
    <w:rsid w:val="001B0BB7"/>
    <w:rPr>
      <w:color w:val="605E5C"/>
      <w:shd w:val="clear" w:color="auto" w:fill="E1DFDD"/>
    </w:rPr>
  </w:style>
  <w:style w:type="paragraph" w:styleId="DocumentMap">
    <w:name w:val="Document Map"/>
    <w:basedOn w:val="Normal"/>
    <w:link w:val="DocumentMapChar"/>
    <w:uiPriority w:val="99"/>
    <w:unhideWhenUsed/>
    <w:rsid w:val="001B0B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B0BB7"/>
    <w:rPr>
      <w:rFonts w:ascii="Lucida Grande" w:hAnsi="Lucida Grande" w:cs="Lucida Grande"/>
      <w:sz w:val="24"/>
    </w:rPr>
  </w:style>
  <w:style w:type="paragraph" w:customStyle="1" w:styleId="UnderlinePara">
    <w:name w:val="Underline Para"/>
    <w:basedOn w:val="Normal"/>
    <w:uiPriority w:val="6"/>
    <w:qFormat/>
    <w:rsid w:val="001B0BB7"/>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1B0BB7"/>
    <w:rPr>
      <w:b/>
      <w:u w:val="single"/>
    </w:rPr>
  </w:style>
  <w:style w:type="character" w:customStyle="1" w:styleId="Minimize">
    <w:name w:val="Minimize"/>
    <w:uiPriority w:val="1"/>
    <w:qFormat/>
    <w:rsid w:val="001B0BB7"/>
    <w:rPr>
      <w:rFonts w:asciiTheme="minorHAnsi" w:hAnsiTheme="minorHAnsi"/>
      <w:sz w:val="16"/>
    </w:rPr>
  </w:style>
  <w:style w:type="paragraph" w:customStyle="1" w:styleId="Underline2">
    <w:name w:val="Underline2"/>
    <w:basedOn w:val="Normal"/>
    <w:link w:val="Underline2Char"/>
    <w:autoRedefine/>
    <w:uiPriority w:val="4"/>
    <w:qFormat/>
    <w:rsid w:val="001B0BB7"/>
    <w:rPr>
      <w:b/>
      <w:u w:val="single"/>
    </w:rPr>
  </w:style>
  <w:style w:type="character" w:customStyle="1" w:styleId="Underline2Char">
    <w:name w:val="Underline2 Char"/>
    <w:basedOn w:val="DefaultParagraphFont"/>
    <w:link w:val="Underline2"/>
    <w:uiPriority w:val="4"/>
    <w:rsid w:val="001B0BB7"/>
    <w:rPr>
      <w:rFonts w:ascii="Calibri" w:hAnsi="Calibri"/>
      <w:b/>
      <w:u w:val="single"/>
    </w:rPr>
  </w:style>
  <w:style w:type="character" w:customStyle="1" w:styleId="BoldUnderline0">
    <w:name w:val="BoldUnderline"/>
    <w:basedOn w:val="DefaultParagraphFont"/>
    <w:uiPriority w:val="1"/>
    <w:qFormat/>
    <w:rsid w:val="001B0BB7"/>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1B0BB7"/>
    <w:rPr>
      <w:vertAlign w:val="superscript"/>
    </w:rPr>
  </w:style>
  <w:style w:type="paragraph" w:styleId="FootnoteText">
    <w:name w:val="footnote text"/>
    <w:basedOn w:val="Normal"/>
    <w:link w:val="FootnoteTextChar"/>
    <w:unhideWhenUsed/>
    <w:qFormat/>
    <w:rsid w:val="001B0BB7"/>
    <w:pPr>
      <w:spacing w:line="256" w:lineRule="auto"/>
    </w:pPr>
    <w:rPr>
      <w:sz w:val="20"/>
      <w:szCs w:val="20"/>
    </w:rPr>
  </w:style>
  <w:style w:type="character" w:customStyle="1" w:styleId="FootnoteTextChar">
    <w:name w:val="Footnote Text Char"/>
    <w:basedOn w:val="DefaultParagraphFont"/>
    <w:link w:val="FootnoteText"/>
    <w:rsid w:val="001B0BB7"/>
    <w:rPr>
      <w:rFonts w:ascii="Calibri" w:hAnsi="Calibri"/>
      <w:sz w:val="20"/>
      <w:szCs w:val="20"/>
    </w:rPr>
  </w:style>
  <w:style w:type="paragraph" w:customStyle="1" w:styleId="clay-paragraph">
    <w:name w:val="clay-paragraph"/>
    <w:basedOn w:val="Normal"/>
    <w:rsid w:val="001B0BB7"/>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1B0BB7"/>
  </w:style>
  <w:style w:type="character" w:customStyle="1" w:styleId="gmail-styleunderline">
    <w:name w:val="gmail-styleunderline"/>
    <w:basedOn w:val="DefaultParagraphFont"/>
    <w:rsid w:val="001B0BB7"/>
  </w:style>
  <w:style w:type="paragraph" w:customStyle="1" w:styleId="css-182kmce">
    <w:name w:val="css-182kmce"/>
    <w:basedOn w:val="Normal"/>
    <w:rsid w:val="001B0BB7"/>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1B0BB7"/>
  </w:style>
  <w:style w:type="paragraph" w:customStyle="1" w:styleId="pullquote-paragraph">
    <w:name w:val="pullquote-paragraph"/>
    <w:basedOn w:val="Normal"/>
    <w:rsid w:val="001B0BB7"/>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1B0BB7"/>
    <w:rPr>
      <w:i/>
      <w:iCs/>
    </w:rPr>
  </w:style>
  <w:style w:type="paragraph" w:customStyle="1" w:styleId="font--body">
    <w:name w:val="font--body"/>
    <w:basedOn w:val="Normal"/>
    <w:uiPriority w:val="99"/>
    <w:rsid w:val="001B0BB7"/>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1B0BB7"/>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1B0BB7"/>
  </w:style>
  <w:style w:type="paragraph" w:customStyle="1" w:styleId="endmarkenabled">
    <w:name w:val="endmarkenabled"/>
    <w:basedOn w:val="Normal"/>
    <w:rsid w:val="001B0BB7"/>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1B0BB7"/>
  </w:style>
  <w:style w:type="paragraph" w:customStyle="1" w:styleId="css-exrw3m">
    <w:name w:val="css-exrw3m"/>
    <w:basedOn w:val="Normal"/>
    <w:uiPriority w:val="99"/>
    <w:rsid w:val="001B0BB7"/>
    <w:pPr>
      <w:spacing w:before="100" w:beforeAutospacing="1" w:after="100" w:afterAutospacing="1" w:line="240" w:lineRule="auto"/>
    </w:pPr>
    <w:rPr>
      <w:rFonts w:eastAsia="Times New Roman"/>
    </w:rPr>
  </w:style>
  <w:style w:type="character" w:customStyle="1" w:styleId="css-8l6xbc">
    <w:name w:val="css-8l6xbc"/>
    <w:basedOn w:val="DefaultParagraphFont"/>
    <w:rsid w:val="001B0BB7"/>
  </w:style>
  <w:style w:type="paragraph" w:customStyle="1" w:styleId="t-body-text">
    <w:name w:val="t-body-text"/>
    <w:basedOn w:val="Normal"/>
    <w:uiPriority w:val="99"/>
    <w:rsid w:val="001B0BB7"/>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unhideWhenUsed/>
    <w:rsid w:val="001B0B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1B0BB7"/>
    <w:rPr>
      <w:rFonts w:ascii="Segoe UI" w:hAnsi="Segoe UI" w:cs="Segoe UI"/>
      <w:sz w:val="18"/>
      <w:szCs w:val="18"/>
    </w:rPr>
  </w:style>
  <w:style w:type="character" w:customStyle="1" w:styleId="caps">
    <w:name w:val="caps"/>
    <w:basedOn w:val="DefaultParagraphFont"/>
    <w:rsid w:val="001B0BB7"/>
  </w:style>
  <w:style w:type="paragraph" w:customStyle="1" w:styleId="c-user-cardbio">
    <w:name w:val="c-user-card__bio"/>
    <w:basedOn w:val="Normal"/>
    <w:uiPriority w:val="99"/>
    <w:rsid w:val="001B0BB7"/>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1B0BB7"/>
    <w:pPr>
      <w:spacing w:before="100" w:beforeAutospacing="1" w:after="100" w:afterAutospacing="1" w:line="240" w:lineRule="auto"/>
    </w:pPr>
    <w:rPr>
      <w:rFonts w:eastAsia="Times New Roman"/>
    </w:rPr>
  </w:style>
  <w:style w:type="character" w:customStyle="1" w:styleId="3oh-">
    <w:name w:val="_3oh-"/>
    <w:basedOn w:val="DefaultParagraphFont"/>
    <w:rsid w:val="001B0BB7"/>
  </w:style>
  <w:style w:type="paragraph" w:customStyle="1" w:styleId="normal1">
    <w:name w:val="normal1"/>
    <w:basedOn w:val="Normal"/>
    <w:rsid w:val="001B0BB7"/>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1B0BB7"/>
  </w:style>
  <w:style w:type="character" w:customStyle="1" w:styleId="c-messagelistunreaddividerlabel">
    <w:name w:val="c-message_list__unread_divider__label"/>
    <w:basedOn w:val="DefaultParagraphFont"/>
    <w:rsid w:val="001B0BB7"/>
  </w:style>
  <w:style w:type="character" w:customStyle="1" w:styleId="c-messagesender">
    <w:name w:val="c-message__sender"/>
    <w:basedOn w:val="DefaultParagraphFont"/>
    <w:rsid w:val="001B0BB7"/>
  </w:style>
  <w:style w:type="character" w:customStyle="1" w:styleId="c-reactioncount">
    <w:name w:val="c-reaction__count"/>
    <w:basedOn w:val="DefaultParagraphFont"/>
    <w:rsid w:val="001B0BB7"/>
  </w:style>
  <w:style w:type="paragraph" w:customStyle="1" w:styleId="Analytic">
    <w:name w:val="Analytic"/>
    <w:basedOn w:val="Normal"/>
    <w:link w:val="AnalyticChar"/>
    <w:autoRedefine/>
    <w:uiPriority w:val="4"/>
    <w:qFormat/>
    <w:rsid w:val="001B0BB7"/>
    <w:rPr>
      <w:color w:val="44546A" w:themeColor="text2"/>
    </w:rPr>
  </w:style>
  <w:style w:type="character" w:customStyle="1" w:styleId="AnalyticChar">
    <w:name w:val="Analytic Char"/>
    <w:basedOn w:val="DefaultParagraphFont"/>
    <w:link w:val="Analytic"/>
    <w:uiPriority w:val="4"/>
    <w:rsid w:val="001B0BB7"/>
    <w:rPr>
      <w:rFonts w:ascii="Calibri" w:hAnsi="Calibri"/>
      <w:color w:val="44546A" w:themeColor="text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1B0BB7"/>
    <w:pPr>
      <w:spacing w:after="0" w:line="240" w:lineRule="auto"/>
    </w:pPr>
    <w:rPr>
      <w:b/>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1B0BB7"/>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1B0BB7"/>
    <w:rPr>
      <w:rFonts w:ascii="Calibri" w:hAnsi="Calibri"/>
    </w:rPr>
  </w:style>
  <w:style w:type="paragraph" w:styleId="Footer">
    <w:name w:val="footer"/>
    <w:basedOn w:val="Normal"/>
    <w:link w:val="FooterChar"/>
    <w:uiPriority w:val="99"/>
    <w:unhideWhenUsed/>
    <w:rsid w:val="001B0B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0BB7"/>
    <w:rPr>
      <w:rFonts w:ascii="Calibri" w:hAnsi="Calibri"/>
    </w:rPr>
  </w:style>
  <w:style w:type="paragraph" w:customStyle="1" w:styleId="Emphasis1">
    <w:name w:val="Emphasis1"/>
    <w:basedOn w:val="Normal"/>
    <w:autoRedefine/>
    <w:uiPriority w:val="7"/>
    <w:qFormat/>
    <w:rsid w:val="001B0BB7"/>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1B0BB7"/>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1B0BB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1B0BB7"/>
    <w:rPr>
      <w:rFonts w:ascii="Arial" w:hAnsi="Arial" w:cs="Arial"/>
      <w:vanish/>
      <w:sz w:val="16"/>
      <w:szCs w:val="16"/>
    </w:rPr>
  </w:style>
  <w:style w:type="character" w:customStyle="1" w:styleId="z-BottomofFormChar">
    <w:name w:val="z-Bottom of Form Char"/>
    <w:basedOn w:val="DefaultParagraphFont"/>
    <w:link w:val="z-BottomofForm"/>
    <w:uiPriority w:val="99"/>
    <w:rsid w:val="001B0BB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1B0BB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1B0BB7"/>
    <w:rPr>
      <w:rFonts w:ascii="Arial" w:hAnsi="Arial" w:cs="Arial"/>
      <w:vanish/>
      <w:sz w:val="16"/>
      <w:szCs w:val="16"/>
    </w:rPr>
  </w:style>
  <w:style w:type="paragraph" w:customStyle="1" w:styleId="Emphasize">
    <w:name w:val="Emphasize"/>
    <w:basedOn w:val="Normal"/>
    <w:uiPriority w:val="7"/>
    <w:qFormat/>
    <w:rsid w:val="001B0BB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1B0BB7"/>
  </w:style>
  <w:style w:type="character" w:customStyle="1" w:styleId="UnderlineBold">
    <w:name w:val="Underline + Bold"/>
    <w:uiPriority w:val="1"/>
    <w:qFormat/>
    <w:rsid w:val="001B0BB7"/>
    <w:rPr>
      <w:b/>
      <w:sz w:val="20"/>
      <w:u w:val="single"/>
    </w:rPr>
  </w:style>
  <w:style w:type="paragraph" w:customStyle="1" w:styleId="8MIn">
    <w:name w:val="8 MIn"/>
    <w:basedOn w:val="Normal"/>
    <w:link w:val="8MInChar"/>
    <w:uiPriority w:val="4"/>
    <w:qFormat/>
    <w:rsid w:val="001B0BB7"/>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1B0BB7"/>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1B0BB7"/>
  </w:style>
  <w:style w:type="character" w:customStyle="1" w:styleId="c-messagekittext">
    <w:name w:val="c-message_kit__text"/>
    <w:basedOn w:val="DefaultParagraphFont"/>
    <w:rsid w:val="001B0BB7"/>
  </w:style>
  <w:style w:type="character" w:customStyle="1" w:styleId="cardChar">
    <w:name w:val="card Char"/>
    <w:aliases w:val="Bold Cite Char Char,Speed Cite Char"/>
    <w:basedOn w:val="DefaultParagraphFont"/>
    <w:rsid w:val="001B0BB7"/>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1B0BB7"/>
    <w:rPr>
      <w:color w:val="605E5C"/>
      <w:shd w:val="clear" w:color="auto" w:fill="E1DFDD"/>
    </w:rPr>
  </w:style>
  <w:style w:type="character" w:customStyle="1" w:styleId="expertise">
    <w:name w:val="expertise"/>
    <w:basedOn w:val="DefaultParagraphFont"/>
    <w:rsid w:val="001B0BB7"/>
  </w:style>
  <w:style w:type="character" w:customStyle="1" w:styleId="education">
    <w:name w:val="education"/>
    <w:basedOn w:val="DefaultParagraphFont"/>
    <w:rsid w:val="001B0BB7"/>
  </w:style>
  <w:style w:type="character" w:customStyle="1" w:styleId="rollover-people">
    <w:name w:val="rollover-people"/>
    <w:basedOn w:val="DefaultParagraphFont"/>
    <w:rsid w:val="001B0BB7"/>
  </w:style>
  <w:style w:type="character" w:customStyle="1" w:styleId="UnresolvedMention2">
    <w:name w:val="Unresolved Mention2"/>
    <w:basedOn w:val="DefaultParagraphFont"/>
    <w:uiPriority w:val="99"/>
    <w:unhideWhenUsed/>
    <w:rsid w:val="001B0BB7"/>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uiPriority w:val="6"/>
    <w:qFormat/>
    <w:rsid w:val="001B0BB7"/>
    <w:rPr>
      <w:b/>
      <w:bCs w:val="0"/>
      <w:sz w:val="26"/>
      <w:u w:val="single"/>
    </w:rPr>
  </w:style>
  <w:style w:type="character" w:customStyle="1" w:styleId="UnresolvedMention3">
    <w:name w:val="Unresolved Mention3"/>
    <w:basedOn w:val="DefaultParagraphFont"/>
    <w:uiPriority w:val="99"/>
    <w:rsid w:val="001B0BB7"/>
    <w:rPr>
      <w:color w:val="605E5C"/>
      <w:shd w:val="clear" w:color="auto" w:fill="E1DFDD"/>
    </w:rPr>
  </w:style>
  <w:style w:type="paragraph" w:customStyle="1" w:styleId="Body">
    <w:name w:val="Body"/>
    <w:link w:val="BodyChar"/>
    <w:autoRedefine/>
    <w:uiPriority w:val="99"/>
    <w:qFormat/>
    <w:rsid w:val="001B0BB7"/>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1B0BB7"/>
    <w:rPr>
      <w:rFonts w:ascii="Calibri" w:eastAsiaTheme="majorEastAsia" w:hAnsi="Calibri" w:cstheme="majorBidi"/>
      <w:iCs/>
      <w:color w:val="000000" w:themeColor="text1"/>
      <w:sz w:val="8"/>
    </w:rPr>
  </w:style>
  <w:style w:type="character" w:customStyle="1" w:styleId="url">
    <w:name w:val="url"/>
    <w:basedOn w:val="DefaultParagraphFont"/>
    <w:rsid w:val="001B0BB7"/>
  </w:style>
  <w:style w:type="character" w:customStyle="1" w:styleId="ellip">
    <w:name w:val="ellip"/>
    <w:basedOn w:val="DefaultParagraphFont"/>
    <w:rsid w:val="001B0BB7"/>
  </w:style>
  <w:style w:type="character" w:customStyle="1" w:styleId="nowrap">
    <w:name w:val="nowrap"/>
    <w:basedOn w:val="DefaultParagraphFont"/>
    <w:rsid w:val="001B0BB7"/>
  </w:style>
  <w:style w:type="paragraph" w:customStyle="1" w:styleId="msonormal0">
    <w:name w:val="msonormal"/>
    <w:basedOn w:val="Normal"/>
    <w:qFormat/>
    <w:rsid w:val="001B0BB7"/>
    <w:pPr>
      <w:spacing w:before="100" w:beforeAutospacing="1" w:after="100" w:afterAutospacing="1" w:line="256" w:lineRule="auto"/>
    </w:pPr>
  </w:style>
  <w:style w:type="paragraph" w:styleId="Revision">
    <w:name w:val="Revision"/>
    <w:uiPriority w:val="99"/>
    <w:semiHidden/>
    <w:rsid w:val="001B0BB7"/>
    <w:pPr>
      <w:spacing w:after="0" w:line="240" w:lineRule="auto"/>
    </w:pPr>
    <w:rPr>
      <w:rFonts w:ascii="Calibri" w:eastAsiaTheme="minorEastAsia" w:hAnsi="Calibri" w:cs="Arial"/>
      <w:szCs w:val="24"/>
    </w:rPr>
  </w:style>
  <w:style w:type="paragraph" w:customStyle="1" w:styleId="Tag2">
    <w:name w:val="Tag2"/>
    <w:basedOn w:val="Normal"/>
    <w:qFormat/>
    <w:rsid w:val="001B0BB7"/>
    <w:pPr>
      <w:spacing w:line="256" w:lineRule="auto"/>
    </w:pPr>
    <w:rPr>
      <w:b/>
    </w:rPr>
  </w:style>
  <w:style w:type="paragraph" w:customStyle="1" w:styleId="megaarticlebodyfirst-p2htdt">
    <w:name w:val="megaarticlebody_first-p_2htdt"/>
    <w:basedOn w:val="Normal"/>
    <w:uiPriority w:val="99"/>
    <w:semiHidden/>
    <w:rsid w:val="001B0BB7"/>
    <w:pPr>
      <w:spacing w:before="100" w:beforeAutospacing="1" w:after="100" w:afterAutospacing="1" w:line="256" w:lineRule="auto"/>
    </w:pPr>
  </w:style>
  <w:style w:type="paragraph" w:customStyle="1" w:styleId="p1">
    <w:name w:val="p1"/>
    <w:basedOn w:val="Normal"/>
    <w:uiPriority w:val="99"/>
    <w:qFormat/>
    <w:rsid w:val="001B0BB7"/>
    <w:pPr>
      <w:spacing w:line="256" w:lineRule="auto"/>
    </w:pPr>
    <w:rPr>
      <w:sz w:val="20"/>
      <w:szCs w:val="20"/>
    </w:rPr>
  </w:style>
  <w:style w:type="character" w:customStyle="1" w:styleId="underlinedChar">
    <w:name w:val="underlined Char"/>
    <w:link w:val="underlined"/>
    <w:locked/>
    <w:rsid w:val="001B0BB7"/>
    <w:rPr>
      <w:rFonts w:ascii="Times New Roman" w:eastAsia="Malgun Gothic" w:hAnsi="Times New Roman" w:cs="Times New Roman"/>
      <w:u w:val="single"/>
    </w:rPr>
  </w:style>
  <w:style w:type="paragraph" w:customStyle="1" w:styleId="underlined">
    <w:name w:val="underlined"/>
    <w:next w:val="Normal"/>
    <w:link w:val="underlinedChar"/>
    <w:autoRedefine/>
    <w:qFormat/>
    <w:rsid w:val="001B0BB7"/>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1B0BB7"/>
    <w:pPr>
      <w:spacing w:line="256" w:lineRule="auto"/>
    </w:pPr>
    <w:rPr>
      <w:rFonts w:ascii="Georgia" w:eastAsia="Calibri" w:hAnsi="Georgia"/>
      <w:sz w:val="12"/>
    </w:rPr>
  </w:style>
  <w:style w:type="paragraph" w:customStyle="1" w:styleId="Scrunched">
    <w:name w:val="Scrunched"/>
    <w:basedOn w:val="Normal"/>
    <w:next w:val="Normal"/>
    <w:uiPriority w:val="99"/>
    <w:qFormat/>
    <w:rsid w:val="001B0BB7"/>
    <w:pPr>
      <w:spacing w:line="256" w:lineRule="auto"/>
    </w:pPr>
  </w:style>
  <w:style w:type="character" w:styleId="EndnoteReference">
    <w:name w:val="endnote reference"/>
    <w:basedOn w:val="DefaultParagraphFont"/>
    <w:unhideWhenUsed/>
    <w:rsid w:val="001B0BB7"/>
    <w:rPr>
      <w:vertAlign w:val="superscript"/>
    </w:rPr>
  </w:style>
  <w:style w:type="character" w:customStyle="1" w:styleId="Emph">
    <w:name w:val="Emph"/>
    <w:basedOn w:val="DefaultParagraphFont"/>
    <w:uiPriority w:val="1"/>
    <w:qFormat/>
    <w:rsid w:val="001B0BB7"/>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1B0BB7"/>
    <w:rPr>
      <w:u w:val="single"/>
    </w:rPr>
  </w:style>
  <w:style w:type="character" w:customStyle="1" w:styleId="BoldUnderlineChar">
    <w:name w:val="Bold Underline Char"/>
    <w:basedOn w:val="DefaultParagraphFont"/>
    <w:rsid w:val="001B0BB7"/>
    <w:rPr>
      <w:rFonts w:ascii="Arial" w:hAnsi="Arial" w:cs="Arial" w:hint="default"/>
      <w:b/>
      <w:bCs w:val="0"/>
      <w:u w:val="single"/>
    </w:rPr>
  </w:style>
  <w:style w:type="character" w:customStyle="1" w:styleId="ReadCard">
    <w:name w:val="ReadCard"/>
    <w:uiPriority w:val="1"/>
    <w:qFormat/>
    <w:rsid w:val="001B0BB7"/>
    <w:rPr>
      <w:rFonts w:ascii="Times New Roman" w:hAnsi="Times New Roman" w:cs="Times New Roman" w:hint="default"/>
      <w:b/>
      <w:bCs w:val="0"/>
      <w:sz w:val="24"/>
      <w:u w:val="single"/>
    </w:rPr>
  </w:style>
  <w:style w:type="paragraph" w:customStyle="1" w:styleId="CiteSpacing">
    <w:name w:val="Cite Spacing"/>
    <w:basedOn w:val="Normal"/>
    <w:uiPriority w:val="4"/>
    <w:qFormat/>
    <w:rsid w:val="001B0BB7"/>
    <w:pPr>
      <w:spacing w:before="60" w:after="60"/>
    </w:pPr>
  </w:style>
  <w:style w:type="character" w:customStyle="1" w:styleId="FooterChar1">
    <w:name w:val="Footer Char1"/>
    <w:basedOn w:val="DefaultParagraphFont"/>
    <w:uiPriority w:val="99"/>
    <w:semiHidden/>
    <w:rsid w:val="001B0BB7"/>
    <w:rPr>
      <w:rFonts w:ascii="Calibri" w:eastAsiaTheme="minorHAnsi" w:hAnsi="Calibri" w:cs="Calibri"/>
      <w:sz w:val="16"/>
      <w:szCs w:val="22"/>
    </w:rPr>
  </w:style>
  <w:style w:type="paragraph" w:customStyle="1" w:styleId="Cards">
    <w:name w:val="Cards"/>
    <w:next w:val="Normal"/>
    <w:link w:val="CardsChar"/>
    <w:qFormat/>
    <w:rsid w:val="001B0BB7"/>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1B0BB7"/>
    <w:rPr>
      <w:rFonts w:ascii="Times New Roman" w:eastAsia="Times New Roman" w:hAnsi="Times New Roman" w:cs="Times New Roman"/>
      <w:sz w:val="20"/>
      <w:szCs w:val="24"/>
    </w:rPr>
  </w:style>
  <w:style w:type="character" w:customStyle="1" w:styleId="DebateUnderline">
    <w:name w:val="Debate Underline"/>
    <w:qFormat/>
    <w:rsid w:val="001B0BB7"/>
    <w:rPr>
      <w:rFonts w:ascii="Times New Roman" w:hAnsi="Times New Roman"/>
      <w:sz w:val="20"/>
      <w:u w:val="thick"/>
    </w:rPr>
  </w:style>
  <w:style w:type="paragraph" w:customStyle="1" w:styleId="Nothing">
    <w:name w:val="Nothing"/>
    <w:link w:val="NothingChar"/>
    <w:qFormat/>
    <w:rsid w:val="001B0BB7"/>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1B0BB7"/>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1B0BB7"/>
    <w:rPr>
      <w:rFonts w:ascii="Calibri" w:eastAsiaTheme="minorHAnsi" w:hAnsi="Calibri" w:cs="Calibri"/>
      <w:sz w:val="16"/>
      <w:szCs w:val="22"/>
    </w:rPr>
  </w:style>
  <w:style w:type="paragraph" w:customStyle="1" w:styleId="cardtext">
    <w:name w:val="card text"/>
    <w:basedOn w:val="Normal"/>
    <w:link w:val="cardtextChar"/>
    <w:qFormat/>
    <w:rsid w:val="001B0BB7"/>
    <w:pPr>
      <w:ind w:left="288" w:right="288"/>
    </w:pPr>
    <w:rPr>
      <w:rFonts w:ascii="Book Antiqua" w:hAnsi="Book Antiqua" w:cs="Lucida Grande"/>
    </w:rPr>
  </w:style>
  <w:style w:type="character" w:customStyle="1" w:styleId="cardtextChar">
    <w:name w:val="card text Char"/>
    <w:basedOn w:val="DefaultParagraphFont"/>
    <w:link w:val="cardtext"/>
    <w:rsid w:val="001B0BB7"/>
    <w:rPr>
      <w:rFonts w:ascii="Book Antiqua" w:hAnsi="Book Antiqua" w:cs="Lucida Grande"/>
    </w:rPr>
  </w:style>
  <w:style w:type="paragraph" w:customStyle="1" w:styleId="TagText">
    <w:name w:val="TagText"/>
    <w:basedOn w:val="Normal"/>
    <w:uiPriority w:val="99"/>
    <w:qFormat/>
    <w:rsid w:val="001B0BB7"/>
    <w:rPr>
      <w:rFonts w:eastAsia="Calibri"/>
      <w:b/>
    </w:rPr>
  </w:style>
  <w:style w:type="paragraph" w:customStyle="1" w:styleId="UnderlineEmphasis">
    <w:name w:val="Underline + Emphasis"/>
    <w:basedOn w:val="Normal"/>
    <w:next w:val="Normal"/>
    <w:link w:val="UnderlineEmphasisChar"/>
    <w:autoRedefine/>
    <w:qFormat/>
    <w:rsid w:val="001B0BB7"/>
    <w:rPr>
      <w:rFonts w:eastAsia="Calibri"/>
      <w:b/>
      <w:color w:val="000000"/>
      <w:u w:val="single"/>
    </w:rPr>
  </w:style>
  <w:style w:type="character" w:customStyle="1" w:styleId="UnderlineEmphasisChar">
    <w:name w:val="Underline + Emphasis Char"/>
    <w:basedOn w:val="DefaultParagraphFont"/>
    <w:link w:val="UnderlineEmphasis"/>
    <w:rsid w:val="001B0BB7"/>
    <w:rPr>
      <w:rFonts w:ascii="Calibri" w:eastAsia="Calibri" w:hAnsi="Calibri"/>
      <w:b/>
      <w:color w:val="000000"/>
      <w:u w:val="single"/>
    </w:rPr>
  </w:style>
  <w:style w:type="character" w:customStyle="1" w:styleId="BoldUnderlineUNDO">
    <w:name w:val="Bold.Underline.UNDO"/>
    <w:uiPriority w:val="1"/>
    <w:qFormat/>
    <w:rsid w:val="001B0BB7"/>
    <w:rPr>
      <w:b w:val="0"/>
    </w:rPr>
  </w:style>
  <w:style w:type="character" w:customStyle="1" w:styleId="LinedDown">
    <w:name w:val="Lined Down"/>
    <w:qFormat/>
    <w:rsid w:val="001B0BB7"/>
    <w:rPr>
      <w:rFonts w:ascii="Times New Roman" w:hAnsi="Times New Roman" w:cs="Times New Roman"/>
      <w:b w:val="0"/>
      <w:bCs w:val="0"/>
      <w:i w:val="0"/>
      <w:iCs w:val="0"/>
      <w:color w:val="000000"/>
      <w:sz w:val="12"/>
      <w:szCs w:val="12"/>
      <w:u w:val="none"/>
    </w:rPr>
  </w:style>
  <w:style w:type="character" w:customStyle="1" w:styleId="Carded">
    <w:name w:val="Carded"/>
    <w:qFormat/>
    <w:rsid w:val="001B0BB7"/>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1B0BB7"/>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1B0BB7"/>
    <w:rPr>
      <w:bCs/>
      <w:sz w:val="20"/>
      <w:u w:val="single"/>
    </w:rPr>
  </w:style>
  <w:style w:type="character" w:customStyle="1" w:styleId="LDAnalytics">
    <w:name w:val="LD Analytics"/>
    <w:basedOn w:val="DefaultParagraphFont"/>
    <w:autoRedefine/>
    <w:uiPriority w:val="1"/>
    <w:qFormat/>
    <w:rsid w:val="001B0BB7"/>
  </w:style>
  <w:style w:type="paragraph" w:customStyle="1" w:styleId="evidencetext">
    <w:name w:val="evidence text"/>
    <w:basedOn w:val="Normal"/>
    <w:next w:val="Normal"/>
    <w:link w:val="evidencetextChar1"/>
    <w:qFormat/>
    <w:rsid w:val="001B0BB7"/>
    <w:pPr>
      <w:ind w:left="432" w:right="432"/>
    </w:pPr>
    <w:rPr>
      <w:rFonts w:eastAsia="Times New Roman"/>
      <w:color w:val="000000"/>
    </w:rPr>
  </w:style>
  <w:style w:type="character" w:customStyle="1" w:styleId="evidencetextChar1">
    <w:name w:val="evidence text Char1"/>
    <w:basedOn w:val="DefaultParagraphFont"/>
    <w:link w:val="evidencetext"/>
    <w:rsid w:val="001B0BB7"/>
    <w:rPr>
      <w:rFonts w:ascii="Calibri" w:eastAsia="Times New Roman" w:hAnsi="Calibri"/>
      <w:color w:val="000000"/>
    </w:rPr>
  </w:style>
  <w:style w:type="paragraph" w:styleId="Subtitle">
    <w:name w:val="Subtitle"/>
    <w:aliases w:val="Underlined card text"/>
    <w:basedOn w:val="Normal"/>
    <w:next w:val="Normal"/>
    <w:link w:val="SubtitleChar"/>
    <w:uiPriority w:val="99"/>
    <w:unhideWhenUsed/>
    <w:qFormat/>
    <w:rsid w:val="001B0BB7"/>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1B0BB7"/>
    <w:rPr>
      <w:rFonts w:ascii="Calibri" w:hAnsi="Calibri"/>
      <w:color w:val="5A5A5A" w:themeColor="text1" w:themeTint="A5"/>
      <w:spacing w:val="15"/>
    </w:rPr>
  </w:style>
  <w:style w:type="paragraph" w:customStyle="1" w:styleId="Citation">
    <w:name w:val="Citation"/>
    <w:basedOn w:val="Normal"/>
    <w:autoRedefine/>
    <w:uiPriority w:val="1"/>
    <w:qFormat/>
    <w:rsid w:val="001B0BB7"/>
    <w:rPr>
      <w:rFonts w:eastAsia="Times New Roman" w:cs="Garamond"/>
      <w:bCs/>
      <w:u w:val="single"/>
    </w:rPr>
  </w:style>
  <w:style w:type="paragraph" w:styleId="BodyText">
    <w:name w:val="Body Text"/>
    <w:aliases w:val="BT"/>
    <w:basedOn w:val="Normal"/>
    <w:link w:val="BodyTextChar"/>
    <w:uiPriority w:val="99"/>
    <w:unhideWhenUsed/>
    <w:qFormat/>
    <w:rsid w:val="001B0BB7"/>
    <w:pPr>
      <w:spacing w:after="120"/>
    </w:pPr>
  </w:style>
  <w:style w:type="character" w:customStyle="1" w:styleId="BodyTextChar">
    <w:name w:val="Body Text Char"/>
    <w:aliases w:val="BT Char"/>
    <w:basedOn w:val="DefaultParagraphFont"/>
    <w:link w:val="BodyText"/>
    <w:uiPriority w:val="99"/>
    <w:rsid w:val="001B0BB7"/>
    <w:rPr>
      <w:rFonts w:ascii="Calibri" w:hAnsi="Calibri"/>
    </w:rPr>
  </w:style>
  <w:style w:type="paragraph" w:customStyle="1" w:styleId="tiny">
    <w:name w:val="tiny"/>
    <w:next w:val="Normal"/>
    <w:link w:val="tinyChar"/>
    <w:autoRedefine/>
    <w:qFormat/>
    <w:rsid w:val="001B0BB7"/>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1B0BB7"/>
    <w:rPr>
      <w:rFonts w:ascii="Times New Roman" w:eastAsia="Malgun Gothic" w:hAnsi="Times New Roman" w:cs="Times New Roman"/>
      <w:sz w:val="12"/>
      <w:szCs w:val="24"/>
    </w:rPr>
  </w:style>
  <w:style w:type="character" w:customStyle="1" w:styleId="LDCut">
    <w:name w:val="LD Cut"/>
    <w:basedOn w:val="DefaultParagraphFont"/>
    <w:uiPriority w:val="1"/>
    <w:qFormat/>
    <w:rsid w:val="001B0BB7"/>
    <w:rPr>
      <w:rFonts w:ascii="Times New Roman" w:hAnsi="Times New Roman"/>
      <w:b w:val="0"/>
      <w:color w:val="auto"/>
      <w:sz w:val="12"/>
    </w:rPr>
  </w:style>
  <w:style w:type="character" w:customStyle="1" w:styleId="LDUnderline">
    <w:name w:val="LD Underline"/>
    <w:basedOn w:val="DefaultParagraphFont"/>
    <w:uiPriority w:val="1"/>
    <w:qFormat/>
    <w:rsid w:val="001B0BB7"/>
    <w:rPr>
      <w:rFonts w:ascii="Times New Roman" w:hAnsi="Times New Roman" w:cs="Times New Roman"/>
      <w:b/>
      <w:color w:val="auto"/>
      <w:sz w:val="24"/>
      <w:u w:val="single"/>
    </w:rPr>
  </w:style>
  <w:style w:type="character" w:customStyle="1" w:styleId="Style4Char">
    <w:name w:val="Style4 Char"/>
    <w:link w:val="Style4"/>
    <w:rsid w:val="001B0BB7"/>
    <w:rPr>
      <w:rFonts w:ascii="Arial Narrow" w:hAnsi="Arial Narrow"/>
      <w:szCs w:val="24"/>
      <w:u w:val="single"/>
    </w:rPr>
  </w:style>
  <w:style w:type="character" w:customStyle="1" w:styleId="Style1Char">
    <w:name w:val="Style1 Char"/>
    <w:locked/>
    <w:rsid w:val="001B0BB7"/>
    <w:rPr>
      <w:rFonts w:ascii="Times New Roman" w:eastAsia="SimSun" w:hAnsi="Times New Roman"/>
      <w:szCs w:val="24"/>
      <w:u w:val="single"/>
      <w:lang w:eastAsia="zh-CN"/>
    </w:rPr>
  </w:style>
  <w:style w:type="character" w:customStyle="1" w:styleId="Style11pt">
    <w:name w:val="Style 11 pt"/>
    <w:basedOn w:val="DefaultParagraphFont"/>
    <w:rsid w:val="001B0BB7"/>
    <w:rPr>
      <w:sz w:val="20"/>
    </w:rPr>
  </w:style>
  <w:style w:type="character" w:customStyle="1" w:styleId="DebateHighlighted">
    <w:name w:val="Debate Highlighted"/>
    <w:qFormat/>
    <w:rsid w:val="001B0BB7"/>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1B0BB7"/>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1B0BB7"/>
    <w:rPr>
      <w:b/>
      <w:sz w:val="24"/>
    </w:rPr>
  </w:style>
  <w:style w:type="character" w:customStyle="1" w:styleId="regtext">
    <w:name w:val="regtext"/>
    <w:uiPriority w:val="99"/>
    <w:rsid w:val="001B0BB7"/>
  </w:style>
  <w:style w:type="character" w:customStyle="1" w:styleId="Dottedunderline">
    <w:name w:val="Dotted underline"/>
    <w:rsid w:val="001B0BB7"/>
    <w:rPr>
      <w:u w:val="dotted"/>
    </w:rPr>
  </w:style>
  <w:style w:type="character" w:customStyle="1" w:styleId="slug-pub-date">
    <w:name w:val="slug-pub-date"/>
    <w:rsid w:val="001B0BB7"/>
  </w:style>
  <w:style w:type="character" w:customStyle="1" w:styleId="slug-vol">
    <w:name w:val="slug-vol"/>
    <w:rsid w:val="001B0BB7"/>
  </w:style>
  <w:style w:type="character" w:customStyle="1" w:styleId="slug-issue">
    <w:name w:val="slug-issue"/>
    <w:rsid w:val="001B0BB7"/>
  </w:style>
  <w:style w:type="character" w:customStyle="1" w:styleId="slug-pages">
    <w:name w:val="slug-pages"/>
    <w:rsid w:val="001B0BB7"/>
  </w:style>
  <w:style w:type="character" w:customStyle="1" w:styleId="DDIUnderline">
    <w:name w:val="DDI Underline"/>
    <w:qFormat/>
    <w:rsid w:val="001B0BB7"/>
    <w:rPr>
      <w:sz w:val="20"/>
      <w:u w:val="thick"/>
    </w:rPr>
  </w:style>
  <w:style w:type="character" w:customStyle="1" w:styleId="CardsChar1">
    <w:name w:val="Cards Char1"/>
    <w:locked/>
    <w:rsid w:val="001B0BB7"/>
    <w:rPr>
      <w:rFonts w:ascii="Times New Roman" w:eastAsia="Times New Roman" w:hAnsi="Times New Roman" w:cs="Times New Roman"/>
    </w:rPr>
  </w:style>
  <w:style w:type="character" w:customStyle="1" w:styleId="DocumentMapChar1">
    <w:name w:val="Document Map Char1"/>
    <w:basedOn w:val="DefaultParagraphFont"/>
    <w:uiPriority w:val="99"/>
    <w:rsid w:val="001B0BB7"/>
    <w:rPr>
      <w:rFonts w:ascii="Segoe UI" w:hAnsi="Segoe UI" w:cs="Segoe UI"/>
      <w:sz w:val="16"/>
      <w:szCs w:val="16"/>
    </w:rPr>
  </w:style>
  <w:style w:type="character" w:customStyle="1" w:styleId="CardTextChar0">
    <w:name w:val="Card Text Char"/>
    <w:locked/>
    <w:rsid w:val="001B0BB7"/>
    <w:rPr>
      <w:rFonts w:ascii="Georgia" w:hAnsi="Georgia"/>
      <w:sz w:val="18"/>
      <w:u w:val="single"/>
    </w:rPr>
  </w:style>
  <w:style w:type="character" w:customStyle="1" w:styleId="normaltextrun">
    <w:name w:val="normaltextrun"/>
    <w:basedOn w:val="DefaultParagraphFont"/>
    <w:rsid w:val="001B0BB7"/>
  </w:style>
  <w:style w:type="character" w:customStyle="1" w:styleId="eop">
    <w:name w:val="eop"/>
    <w:basedOn w:val="DefaultParagraphFont"/>
    <w:rsid w:val="001B0BB7"/>
  </w:style>
  <w:style w:type="character" w:customStyle="1" w:styleId="spellingerror">
    <w:name w:val="spellingerror"/>
    <w:basedOn w:val="DefaultParagraphFont"/>
    <w:rsid w:val="001B0BB7"/>
  </w:style>
  <w:style w:type="paragraph" w:customStyle="1" w:styleId="m-2839544472620372085msonospacing">
    <w:name w:val="m_-2839544472620372085msonospacing"/>
    <w:basedOn w:val="Normal"/>
    <w:uiPriority w:val="99"/>
    <w:rsid w:val="001B0BB7"/>
    <w:pPr>
      <w:spacing w:before="100" w:beforeAutospacing="1" w:after="100" w:afterAutospacing="1"/>
    </w:pPr>
  </w:style>
  <w:style w:type="paragraph" w:customStyle="1" w:styleId="franklin-light1">
    <w:name w:val="franklin-light1"/>
    <w:basedOn w:val="Normal"/>
    <w:uiPriority w:val="99"/>
    <w:rsid w:val="001B0BB7"/>
    <w:pPr>
      <w:spacing w:before="100" w:beforeAutospacing="1" w:after="100" w:afterAutospacing="1"/>
    </w:pPr>
  </w:style>
  <w:style w:type="character" w:customStyle="1" w:styleId="powa-tease">
    <w:name w:val="powa-tease"/>
    <w:basedOn w:val="DefaultParagraphFont"/>
    <w:rsid w:val="001B0BB7"/>
  </w:style>
  <w:style w:type="character" w:customStyle="1" w:styleId="powa-byline">
    <w:name w:val="powa-byline"/>
    <w:basedOn w:val="DefaultParagraphFont"/>
    <w:rsid w:val="001B0BB7"/>
  </w:style>
  <w:style w:type="character" w:customStyle="1" w:styleId="apple-style-span">
    <w:name w:val="apple-style-span"/>
    <w:basedOn w:val="DefaultParagraphFont"/>
    <w:rsid w:val="001B0BB7"/>
    <w:rPr>
      <w:rFonts w:cs="Times New Roman"/>
    </w:rPr>
  </w:style>
  <w:style w:type="paragraph" w:customStyle="1" w:styleId="noindent">
    <w:name w:val="noindent"/>
    <w:basedOn w:val="Normal"/>
    <w:uiPriority w:val="99"/>
    <w:qFormat/>
    <w:rsid w:val="001B0BB7"/>
    <w:pPr>
      <w:spacing w:before="100" w:beforeAutospacing="1" w:after="100" w:afterAutospacing="1"/>
    </w:pPr>
    <w:rPr>
      <w:rFonts w:eastAsia="Times New Roman"/>
    </w:rPr>
  </w:style>
  <w:style w:type="character" w:customStyle="1" w:styleId="st">
    <w:name w:val="st"/>
    <w:rsid w:val="001B0BB7"/>
  </w:style>
  <w:style w:type="character" w:customStyle="1" w:styleId="highlight2">
    <w:name w:val="highlight2"/>
    <w:basedOn w:val="DefaultParagraphFont"/>
    <w:rsid w:val="001B0BB7"/>
    <w:rPr>
      <w:rFonts w:ascii="Arial" w:hAnsi="Arial"/>
      <w:b/>
      <w:sz w:val="19"/>
      <w:u w:val="thick"/>
      <w:bdr w:val="none" w:sz="0" w:space="0" w:color="auto"/>
      <w:shd w:val="clear" w:color="auto" w:fill="auto"/>
    </w:rPr>
  </w:style>
  <w:style w:type="character" w:customStyle="1" w:styleId="Emphasis2">
    <w:name w:val="Emphasis2"/>
    <w:basedOn w:val="DefaultParagraphFont"/>
    <w:rsid w:val="001B0BB7"/>
    <w:rPr>
      <w:rFonts w:ascii="Franklin Gothic Heavy" w:hAnsi="Franklin Gothic Heavy" w:hint="default"/>
      <w:iCs/>
      <w:u w:val="single"/>
    </w:rPr>
  </w:style>
  <w:style w:type="character" w:customStyle="1" w:styleId="EmphasizeThis">
    <w:name w:val="EmphasizeThis"/>
    <w:rsid w:val="001B0BB7"/>
    <w:rPr>
      <w:rFonts w:ascii="Georgia" w:hAnsi="Georgia" w:hint="default"/>
      <w:b/>
      <w:bCs w:val="0"/>
      <w:iCs/>
      <w:sz w:val="24"/>
      <w:u w:val="thick"/>
    </w:rPr>
  </w:style>
  <w:style w:type="character" w:customStyle="1" w:styleId="Style3Char">
    <w:name w:val="Style3 Char"/>
    <w:link w:val="Style3"/>
    <w:rsid w:val="001B0BB7"/>
    <w:rPr>
      <w:rFonts w:ascii="Arial Narrow" w:hAnsi="Arial Narrow"/>
      <w:b/>
      <w:szCs w:val="24"/>
    </w:rPr>
  </w:style>
  <w:style w:type="character" w:styleId="CommentReference">
    <w:name w:val="annotation reference"/>
    <w:basedOn w:val="DefaultParagraphFont"/>
    <w:uiPriority w:val="99"/>
    <w:unhideWhenUsed/>
    <w:rsid w:val="001B0BB7"/>
    <w:rPr>
      <w:sz w:val="16"/>
      <w:szCs w:val="16"/>
    </w:rPr>
  </w:style>
  <w:style w:type="paragraph" w:styleId="CommentText">
    <w:name w:val="annotation text"/>
    <w:basedOn w:val="Normal"/>
    <w:link w:val="CommentTextChar"/>
    <w:uiPriority w:val="99"/>
    <w:unhideWhenUsed/>
    <w:rsid w:val="001B0BB7"/>
    <w:rPr>
      <w:sz w:val="20"/>
      <w:szCs w:val="20"/>
    </w:rPr>
  </w:style>
  <w:style w:type="character" w:customStyle="1" w:styleId="CommentTextChar">
    <w:name w:val="Comment Text Char"/>
    <w:basedOn w:val="DefaultParagraphFont"/>
    <w:link w:val="CommentText"/>
    <w:uiPriority w:val="99"/>
    <w:rsid w:val="001B0BB7"/>
    <w:rPr>
      <w:rFonts w:ascii="Calibri" w:hAnsi="Calibri"/>
      <w:sz w:val="20"/>
      <w:szCs w:val="20"/>
    </w:rPr>
  </w:style>
  <w:style w:type="character" w:customStyle="1" w:styleId="balancedheadline">
    <w:name w:val="balancedheadline"/>
    <w:basedOn w:val="DefaultParagraphFont"/>
    <w:rsid w:val="001B0BB7"/>
  </w:style>
  <w:style w:type="paragraph" w:customStyle="1" w:styleId="analytic0">
    <w:name w:val="analytic"/>
    <w:basedOn w:val="Analytic"/>
    <w:link w:val="analyticChar0"/>
    <w:autoRedefine/>
    <w:uiPriority w:val="4"/>
    <w:qFormat/>
    <w:rsid w:val="001B0BB7"/>
    <w:rPr>
      <w:i/>
      <w:color w:val="2D72B1"/>
    </w:rPr>
  </w:style>
  <w:style w:type="character" w:customStyle="1" w:styleId="analyticChar0">
    <w:name w:val="analytic Char"/>
    <w:basedOn w:val="DefaultParagraphFont"/>
    <w:link w:val="analytic0"/>
    <w:uiPriority w:val="4"/>
    <w:rsid w:val="001B0BB7"/>
    <w:rPr>
      <w:rFonts w:ascii="Calibri" w:hAnsi="Calibri"/>
      <w:i/>
      <w:color w:val="2D72B1"/>
    </w:rPr>
  </w:style>
  <w:style w:type="paragraph" w:customStyle="1" w:styleId="ColorfulList-Accent11">
    <w:name w:val="Colorful List - Accent 11"/>
    <w:basedOn w:val="Normal"/>
    <w:uiPriority w:val="34"/>
    <w:qFormat/>
    <w:rsid w:val="001B0BB7"/>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1B0BB7"/>
    <w:rPr>
      <w:color w:val="605E5C"/>
      <w:shd w:val="clear" w:color="auto" w:fill="E1DFDD"/>
    </w:rPr>
  </w:style>
  <w:style w:type="character" w:customStyle="1" w:styleId="m-4339160018974791352style13ptbold">
    <w:name w:val="m_-4339160018974791352style13ptbold"/>
    <w:basedOn w:val="DefaultParagraphFont"/>
    <w:rsid w:val="001B0BB7"/>
  </w:style>
  <w:style w:type="character" w:customStyle="1" w:styleId="m-4339160018974791352styleunderline">
    <w:name w:val="m_-4339160018974791352styleunderline"/>
    <w:basedOn w:val="DefaultParagraphFont"/>
    <w:rsid w:val="001B0BB7"/>
  </w:style>
  <w:style w:type="character" w:customStyle="1" w:styleId="m8622195508348221850gmail-msohyperlink">
    <w:name w:val="m_8622195508348221850gmail-msohyperlink"/>
    <w:basedOn w:val="DefaultParagraphFont"/>
    <w:rsid w:val="001B0BB7"/>
  </w:style>
  <w:style w:type="character" w:customStyle="1" w:styleId="UnresolvedMention4">
    <w:name w:val="Unresolved Mention4"/>
    <w:basedOn w:val="DefaultParagraphFont"/>
    <w:uiPriority w:val="99"/>
    <w:semiHidden/>
    <w:unhideWhenUsed/>
    <w:rsid w:val="001B0BB7"/>
    <w:rPr>
      <w:color w:val="605E5C"/>
      <w:shd w:val="clear" w:color="auto" w:fill="E1DFDD"/>
    </w:rPr>
  </w:style>
  <w:style w:type="character" w:customStyle="1" w:styleId="longbio">
    <w:name w:val="long_bio"/>
    <w:basedOn w:val="DefaultParagraphFont"/>
    <w:rsid w:val="001B0BB7"/>
  </w:style>
  <w:style w:type="paragraph" w:customStyle="1" w:styleId="css-1ygdjhk">
    <w:name w:val="css-1ygdjhk"/>
    <w:basedOn w:val="Normal"/>
    <w:uiPriority w:val="99"/>
    <w:rsid w:val="001B0BB7"/>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1B0BB7"/>
    <w:rPr>
      <w:color w:val="605E5C"/>
      <w:shd w:val="clear" w:color="auto" w:fill="E1DFDD"/>
    </w:rPr>
  </w:style>
  <w:style w:type="table" w:styleId="TableGrid">
    <w:name w:val="Table Grid"/>
    <w:basedOn w:val="TableNormal"/>
    <w:rsid w:val="001B0BB7"/>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1B0BB7"/>
    <w:rPr>
      <w:color w:val="605E5C"/>
      <w:shd w:val="clear" w:color="auto" w:fill="E1DFDD"/>
    </w:rPr>
  </w:style>
  <w:style w:type="character" w:customStyle="1" w:styleId="UnresolvedMention7">
    <w:name w:val="Unresolved Mention7"/>
    <w:basedOn w:val="DefaultParagraphFont"/>
    <w:uiPriority w:val="99"/>
    <w:semiHidden/>
    <w:unhideWhenUsed/>
    <w:rsid w:val="001B0BB7"/>
    <w:rPr>
      <w:color w:val="605E5C"/>
      <w:shd w:val="clear" w:color="auto" w:fill="E1DFDD"/>
    </w:rPr>
  </w:style>
  <w:style w:type="character" w:customStyle="1" w:styleId="UnresolvedMention8">
    <w:name w:val="Unresolved Mention8"/>
    <w:basedOn w:val="DefaultParagraphFont"/>
    <w:uiPriority w:val="99"/>
    <w:semiHidden/>
    <w:unhideWhenUsed/>
    <w:rsid w:val="001B0BB7"/>
    <w:rPr>
      <w:color w:val="605E5C"/>
      <w:shd w:val="clear" w:color="auto" w:fill="E1DFDD"/>
    </w:rPr>
  </w:style>
  <w:style w:type="paragraph" w:customStyle="1" w:styleId="CardText2">
    <w:name w:val="Card Text 2"/>
    <w:basedOn w:val="Normal"/>
    <w:link w:val="CardText2Char"/>
    <w:qFormat/>
    <w:rsid w:val="001B0BB7"/>
    <w:rPr>
      <w:rFonts w:eastAsia="Calibri"/>
      <w:b/>
      <w:color w:val="000000"/>
      <w:u w:val="single"/>
      <w:lang w:val="x-none" w:eastAsia="x-none"/>
    </w:rPr>
  </w:style>
  <w:style w:type="character" w:customStyle="1" w:styleId="CardText2Char">
    <w:name w:val="Card Text 2 Char"/>
    <w:link w:val="CardText2"/>
    <w:rsid w:val="001B0BB7"/>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1B0BB7"/>
  </w:style>
  <w:style w:type="character" w:customStyle="1" w:styleId="UnresolvedMention9">
    <w:name w:val="Unresolved Mention9"/>
    <w:basedOn w:val="DefaultParagraphFont"/>
    <w:uiPriority w:val="99"/>
    <w:semiHidden/>
    <w:unhideWhenUsed/>
    <w:rsid w:val="001B0BB7"/>
    <w:rPr>
      <w:color w:val="605E5C"/>
      <w:shd w:val="clear" w:color="auto" w:fill="E1DFDD"/>
    </w:rPr>
  </w:style>
  <w:style w:type="character" w:customStyle="1" w:styleId="UnresolvedMention100">
    <w:name w:val="Unresolved Mention100"/>
    <w:basedOn w:val="DefaultParagraphFont"/>
    <w:uiPriority w:val="99"/>
    <w:semiHidden/>
    <w:unhideWhenUsed/>
    <w:rsid w:val="001B0BB7"/>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1B0BB7"/>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1B0BB7"/>
    <w:rPr>
      <w:color w:val="605E5C"/>
      <w:shd w:val="clear" w:color="auto" w:fill="E1DFDD"/>
    </w:rPr>
  </w:style>
  <w:style w:type="paragraph" w:customStyle="1" w:styleId="flashline">
    <w:name w:val="flashline"/>
    <w:basedOn w:val="Normal"/>
    <w:uiPriority w:val="99"/>
    <w:rsid w:val="001B0BB7"/>
    <w:pPr>
      <w:spacing w:before="100" w:beforeAutospacing="1" w:after="100" w:afterAutospacing="1"/>
    </w:pPr>
    <w:rPr>
      <w:rFonts w:eastAsia="Times New Roman"/>
    </w:rPr>
  </w:style>
  <w:style w:type="paragraph" w:customStyle="1" w:styleId="lbexhangwithmargin">
    <w:name w:val="lbexhangwithmargin"/>
    <w:basedOn w:val="Normal"/>
    <w:uiPriority w:val="99"/>
    <w:rsid w:val="001B0BB7"/>
    <w:pPr>
      <w:spacing w:before="100" w:beforeAutospacing="1" w:after="100" w:afterAutospacing="1"/>
    </w:pPr>
    <w:rPr>
      <w:rFonts w:eastAsia="Times New Roman"/>
    </w:rPr>
  </w:style>
  <w:style w:type="character" w:customStyle="1" w:styleId="lbexsectionlevelolc">
    <w:name w:val="lbexsectionlevelolc"/>
    <w:basedOn w:val="DefaultParagraphFont"/>
    <w:rsid w:val="001B0BB7"/>
  </w:style>
  <w:style w:type="character" w:customStyle="1" w:styleId="lbexallcap">
    <w:name w:val="lbexallcap"/>
    <w:basedOn w:val="DefaultParagraphFont"/>
    <w:rsid w:val="001B0BB7"/>
  </w:style>
  <w:style w:type="paragraph" w:customStyle="1" w:styleId="lbexindent">
    <w:name w:val="lbexindent"/>
    <w:basedOn w:val="Normal"/>
    <w:uiPriority w:val="99"/>
    <w:rsid w:val="001B0BB7"/>
    <w:pPr>
      <w:spacing w:before="100" w:beforeAutospacing="1" w:after="100" w:afterAutospacing="1"/>
    </w:pPr>
    <w:rPr>
      <w:rFonts w:eastAsia="Times New Roman"/>
    </w:rPr>
  </w:style>
  <w:style w:type="paragraph" w:customStyle="1" w:styleId="lbexindentparagraph">
    <w:name w:val="lbexindentparagraph"/>
    <w:basedOn w:val="Normal"/>
    <w:uiPriority w:val="99"/>
    <w:rsid w:val="001B0BB7"/>
    <w:pPr>
      <w:spacing w:before="100" w:beforeAutospacing="1" w:after="100" w:afterAutospacing="1"/>
    </w:pPr>
    <w:rPr>
      <w:rFonts w:eastAsia="Times New Roman"/>
    </w:rPr>
  </w:style>
  <w:style w:type="paragraph" w:customStyle="1" w:styleId="zn-bodyparagraph">
    <w:name w:val="zn-body__paragraph"/>
    <w:basedOn w:val="Normal"/>
    <w:uiPriority w:val="99"/>
    <w:rsid w:val="001B0BB7"/>
    <w:pPr>
      <w:spacing w:before="100" w:beforeAutospacing="1" w:after="100" w:afterAutospacing="1"/>
    </w:pPr>
    <w:rPr>
      <w:rFonts w:eastAsia="Times New Roman"/>
    </w:rPr>
  </w:style>
  <w:style w:type="character" w:customStyle="1" w:styleId="c-messagebody">
    <w:name w:val="c-message__body"/>
    <w:basedOn w:val="DefaultParagraphFont"/>
    <w:rsid w:val="001B0BB7"/>
  </w:style>
  <w:style w:type="character" w:customStyle="1" w:styleId="m7735155540857680774gmail-style13ptbold">
    <w:name w:val="m_7735155540857680774gmail-style13ptbold"/>
    <w:basedOn w:val="DefaultParagraphFont"/>
    <w:rsid w:val="001B0BB7"/>
  </w:style>
  <w:style w:type="character" w:customStyle="1" w:styleId="style65">
    <w:name w:val="style65"/>
    <w:basedOn w:val="DefaultParagraphFont"/>
    <w:rsid w:val="001B0BB7"/>
  </w:style>
  <w:style w:type="character" w:customStyle="1" w:styleId="bodytext0">
    <w:name w:val="body_text"/>
    <w:basedOn w:val="DefaultParagraphFont"/>
    <w:rsid w:val="001B0BB7"/>
  </w:style>
  <w:style w:type="character" w:customStyle="1" w:styleId="bio">
    <w:name w:val="bio"/>
    <w:basedOn w:val="DefaultParagraphFont"/>
    <w:rsid w:val="001B0BB7"/>
  </w:style>
  <w:style w:type="paragraph" w:customStyle="1" w:styleId="cites0">
    <w:name w:val="cites"/>
    <w:next w:val="Normal"/>
    <w:autoRedefine/>
    <w:qFormat/>
    <w:rsid w:val="001B0BB7"/>
    <w:pPr>
      <w:spacing w:after="0" w:line="240" w:lineRule="auto"/>
      <w:contextualSpacing/>
    </w:pPr>
    <w:rPr>
      <w:rFonts w:eastAsia="SimSun"/>
      <w:b/>
      <w:lang w:eastAsia="zh-CN"/>
    </w:rPr>
  </w:style>
  <w:style w:type="character" w:customStyle="1" w:styleId="5yl5">
    <w:name w:val="_5yl5"/>
    <w:basedOn w:val="DefaultParagraphFont"/>
    <w:rsid w:val="001B0BB7"/>
  </w:style>
  <w:style w:type="character" w:customStyle="1" w:styleId="text">
    <w:name w:val="text"/>
    <w:basedOn w:val="DefaultParagraphFont"/>
    <w:rsid w:val="001B0BB7"/>
  </w:style>
  <w:style w:type="paragraph" w:customStyle="1" w:styleId="generic-articlebody">
    <w:name w:val="generic-article__body"/>
    <w:basedOn w:val="Normal"/>
    <w:uiPriority w:val="99"/>
    <w:rsid w:val="001B0BB7"/>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1B0BB7"/>
    <w:pPr>
      <w:spacing w:line="240" w:lineRule="auto"/>
    </w:pPr>
    <w:rPr>
      <w:b/>
      <w:bCs/>
    </w:rPr>
  </w:style>
  <w:style w:type="character" w:customStyle="1" w:styleId="CommentSubjectChar">
    <w:name w:val="Comment Subject Char"/>
    <w:basedOn w:val="CommentTextChar"/>
    <w:link w:val="CommentSubject"/>
    <w:rsid w:val="001B0BB7"/>
    <w:rPr>
      <w:rFonts w:ascii="Calibri" w:hAnsi="Calibri"/>
      <w:b/>
      <w:bCs/>
      <w:sz w:val="20"/>
      <w:szCs w:val="20"/>
    </w:rPr>
  </w:style>
  <w:style w:type="character" w:customStyle="1" w:styleId="UnresolvedMention12">
    <w:name w:val="Unresolved Mention12"/>
    <w:basedOn w:val="DefaultParagraphFont"/>
    <w:uiPriority w:val="99"/>
    <w:rsid w:val="001B0BB7"/>
    <w:rPr>
      <w:color w:val="605E5C"/>
      <w:shd w:val="clear" w:color="auto" w:fill="E1DFDD"/>
    </w:rPr>
  </w:style>
  <w:style w:type="paragraph" w:customStyle="1" w:styleId="CardNotUnderlined">
    <w:name w:val="Card Not Underlined"/>
    <w:basedOn w:val="Normal"/>
    <w:link w:val="CardNotUnderlinedChar1"/>
    <w:autoRedefine/>
    <w:qFormat/>
    <w:rsid w:val="001B0BB7"/>
    <w:rPr>
      <w:rFonts w:eastAsia="Times New Roman"/>
      <w:sz w:val="12"/>
      <w:szCs w:val="20"/>
    </w:rPr>
  </w:style>
  <w:style w:type="character" w:customStyle="1" w:styleId="UnresolvedMention13">
    <w:name w:val="Unresolved Mention13"/>
    <w:basedOn w:val="DefaultParagraphFont"/>
    <w:uiPriority w:val="99"/>
    <w:rsid w:val="001B0BB7"/>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1B0BB7"/>
    <w:rPr>
      <w:rFonts w:ascii="Times New Roman" w:eastAsia="Times New Roman" w:hAnsi="Times New Roman" w:cs="Times New Roman"/>
      <w:sz w:val="24"/>
      <w:szCs w:val="24"/>
    </w:rPr>
  </w:style>
  <w:style w:type="character" w:customStyle="1" w:styleId="blast">
    <w:name w:val="blast"/>
    <w:basedOn w:val="DefaultParagraphFont"/>
    <w:rsid w:val="001B0BB7"/>
  </w:style>
  <w:style w:type="paragraph" w:customStyle="1" w:styleId="paragraph">
    <w:name w:val="paragraph"/>
    <w:basedOn w:val="Normal"/>
    <w:uiPriority w:val="99"/>
    <w:qFormat/>
    <w:rsid w:val="001B0BB7"/>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1B0BB7"/>
  </w:style>
  <w:style w:type="character" w:customStyle="1" w:styleId="UnresolvedMention">
    <w:name w:val="Unresolved Mention"/>
    <w:basedOn w:val="DefaultParagraphFont"/>
    <w:uiPriority w:val="99"/>
    <w:rsid w:val="001B0BB7"/>
    <w:rPr>
      <w:color w:val="605E5C"/>
      <w:shd w:val="clear" w:color="auto" w:fill="E1DFDD"/>
    </w:rPr>
  </w:style>
  <w:style w:type="character" w:customStyle="1" w:styleId="ata-controlscomplain-btn">
    <w:name w:val="ata-controls__complain-btn"/>
    <w:basedOn w:val="DefaultParagraphFont"/>
    <w:rsid w:val="001B0BB7"/>
  </w:style>
  <w:style w:type="character" w:customStyle="1" w:styleId="u-tcgraydarker">
    <w:name w:val="u-tcgraydarker"/>
    <w:basedOn w:val="DefaultParagraphFont"/>
    <w:rsid w:val="001B0BB7"/>
  </w:style>
  <w:style w:type="paragraph" w:customStyle="1" w:styleId="stcontent-block">
    <w:name w:val="st__content-block"/>
    <w:basedOn w:val="Normal"/>
    <w:rsid w:val="001B0BB7"/>
    <w:pPr>
      <w:spacing w:before="100" w:beforeAutospacing="1" w:after="100" w:afterAutospacing="1"/>
    </w:pPr>
  </w:style>
  <w:style w:type="character" w:customStyle="1" w:styleId="drop">
    <w:name w:val="drop"/>
    <w:basedOn w:val="DefaultParagraphFont"/>
    <w:rsid w:val="001B0BB7"/>
  </w:style>
  <w:style w:type="paragraph" w:customStyle="1" w:styleId="pullquote">
    <w:name w:val="pullquote"/>
    <w:basedOn w:val="Normal"/>
    <w:rsid w:val="001B0BB7"/>
    <w:pPr>
      <w:spacing w:before="100" w:beforeAutospacing="1" w:after="100" w:afterAutospacing="1"/>
    </w:pPr>
  </w:style>
  <w:style w:type="paragraph" w:customStyle="1" w:styleId="TableParagraph">
    <w:name w:val="Table Paragraph"/>
    <w:basedOn w:val="Normal"/>
    <w:uiPriority w:val="1"/>
    <w:qFormat/>
    <w:rsid w:val="001B0BB7"/>
    <w:pPr>
      <w:widowControl w:val="0"/>
      <w:autoSpaceDE w:val="0"/>
      <w:autoSpaceDN w:val="0"/>
      <w:adjustRightInd w:val="0"/>
    </w:pPr>
    <w:rPr>
      <w:rFonts w:eastAsiaTheme="minorEastAsia"/>
    </w:rPr>
  </w:style>
  <w:style w:type="paragraph" w:customStyle="1" w:styleId="p">
    <w:name w:val="p"/>
    <w:basedOn w:val="Normal"/>
    <w:qFormat/>
    <w:rsid w:val="001B0BB7"/>
    <w:pPr>
      <w:spacing w:before="100" w:beforeAutospacing="1" w:after="100" w:afterAutospacing="1"/>
    </w:pPr>
  </w:style>
  <w:style w:type="character" w:customStyle="1" w:styleId="figpopup-sensitive-area">
    <w:name w:val="figpopup-sensitive-area"/>
    <w:basedOn w:val="DefaultParagraphFont"/>
    <w:rsid w:val="001B0BB7"/>
  </w:style>
  <w:style w:type="paragraph" w:customStyle="1" w:styleId="css-qckjh9">
    <w:name w:val="css-qckjh9"/>
    <w:basedOn w:val="Normal"/>
    <w:rsid w:val="001B0BB7"/>
    <w:pPr>
      <w:spacing w:before="100" w:beforeAutospacing="1" w:after="100" w:afterAutospacing="1" w:line="240" w:lineRule="auto"/>
    </w:pPr>
    <w:rPr>
      <w:rFonts w:eastAsia="Times New Roman"/>
      <w:sz w:val="24"/>
    </w:rPr>
  </w:style>
  <w:style w:type="paragraph" w:customStyle="1" w:styleId="css-158dogj">
    <w:name w:val="css-158dogj"/>
    <w:basedOn w:val="Normal"/>
    <w:rsid w:val="001B0BB7"/>
    <w:pPr>
      <w:spacing w:before="100" w:beforeAutospacing="1" w:after="100" w:afterAutospacing="1" w:line="240" w:lineRule="auto"/>
    </w:pPr>
    <w:rPr>
      <w:rFonts w:eastAsia="Times New Roman"/>
      <w:sz w:val="24"/>
    </w:rPr>
  </w:style>
  <w:style w:type="character" w:customStyle="1" w:styleId="num">
    <w:name w:val="num"/>
    <w:basedOn w:val="DefaultParagraphFont"/>
    <w:rsid w:val="001B0BB7"/>
  </w:style>
  <w:style w:type="character" w:customStyle="1" w:styleId="letter">
    <w:name w:val="letter"/>
    <w:basedOn w:val="DefaultParagraphFont"/>
    <w:rsid w:val="001B0BB7"/>
  </w:style>
  <w:style w:type="character" w:customStyle="1" w:styleId="dttext">
    <w:name w:val="dttext"/>
    <w:basedOn w:val="DefaultParagraphFont"/>
    <w:rsid w:val="001B0BB7"/>
  </w:style>
  <w:style w:type="character" w:customStyle="1" w:styleId="sdsense">
    <w:name w:val="sdsense"/>
    <w:basedOn w:val="DefaultParagraphFont"/>
    <w:rsid w:val="001B0BB7"/>
  </w:style>
  <w:style w:type="character" w:customStyle="1" w:styleId="sd">
    <w:name w:val="sd"/>
    <w:basedOn w:val="DefaultParagraphFont"/>
    <w:rsid w:val="001B0BB7"/>
  </w:style>
  <w:style w:type="paragraph" w:customStyle="1" w:styleId="flfc">
    <w:name w:val="flfc"/>
    <w:basedOn w:val="Normal"/>
    <w:uiPriority w:val="99"/>
    <w:rsid w:val="001B0BB7"/>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1B0BB7"/>
  </w:style>
  <w:style w:type="paragraph" w:customStyle="1" w:styleId="story-body-text">
    <w:name w:val="story-body-text"/>
    <w:basedOn w:val="Normal"/>
    <w:uiPriority w:val="99"/>
    <w:qFormat/>
    <w:rsid w:val="001B0BB7"/>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1B0BB7"/>
  </w:style>
  <w:style w:type="paragraph" w:customStyle="1" w:styleId="CardText1">
    <w:name w:val="Card Text 1"/>
    <w:link w:val="CardText1Char"/>
    <w:qFormat/>
    <w:rsid w:val="001B0BB7"/>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1B0BB7"/>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1B0BB7"/>
  </w:style>
  <w:style w:type="paragraph" w:customStyle="1" w:styleId="Analytic2">
    <w:name w:val="Analytic2"/>
    <w:basedOn w:val="Heading4"/>
    <w:link w:val="Analytic2Char"/>
    <w:uiPriority w:val="4"/>
    <w:rsid w:val="001B0BB7"/>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1B0BB7"/>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1B0BB7"/>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1B0BB7"/>
  </w:style>
  <w:style w:type="character" w:customStyle="1" w:styleId="AnalyticsPipChar">
    <w:name w:val="AnalyticsPip Char"/>
    <w:basedOn w:val="DefaultParagraphFont"/>
    <w:link w:val="AnalyticsPip"/>
    <w:uiPriority w:val="4"/>
    <w:rsid w:val="001B0BB7"/>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1B0BB7"/>
  </w:style>
  <w:style w:type="character" w:customStyle="1" w:styleId="AnalyticsGBNChar">
    <w:name w:val="AnalyticsGBN Char"/>
    <w:basedOn w:val="DefaultParagraphFont"/>
    <w:link w:val="AnalyticsGBN"/>
    <w:uiPriority w:val="4"/>
    <w:rsid w:val="001B0BB7"/>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1B0BB7"/>
    <w:pPr>
      <w:spacing w:after="0" w:line="240" w:lineRule="auto"/>
    </w:pPr>
    <w:rPr>
      <w:i/>
      <w:iCs/>
      <w:color w:val="000000" w:themeColor="text1"/>
    </w:rPr>
  </w:style>
  <w:style w:type="character" w:customStyle="1" w:styleId="QuoteChar">
    <w:name w:val="Quote Char"/>
    <w:basedOn w:val="DefaultParagraphFont"/>
    <w:link w:val="Quote"/>
    <w:uiPriority w:val="29"/>
    <w:rsid w:val="001B0BB7"/>
    <w:rPr>
      <w:rFonts w:ascii="Calibri" w:hAnsi="Calibri"/>
      <w:i/>
      <w:iCs/>
      <w:color w:val="000000" w:themeColor="text1"/>
    </w:rPr>
  </w:style>
  <w:style w:type="paragraph" w:styleId="TOCHeading">
    <w:name w:val="TOC Heading"/>
    <w:basedOn w:val="Heading1"/>
    <w:next w:val="Normal"/>
    <w:uiPriority w:val="39"/>
    <w:unhideWhenUsed/>
    <w:qFormat/>
    <w:rsid w:val="001B0BB7"/>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1B0BB7"/>
  </w:style>
  <w:style w:type="character" w:customStyle="1" w:styleId="ref-overlay">
    <w:name w:val="ref-overlay"/>
    <w:basedOn w:val="DefaultParagraphFont"/>
    <w:rsid w:val="001B0BB7"/>
  </w:style>
  <w:style w:type="character" w:customStyle="1" w:styleId="ref-fn-p">
    <w:name w:val="ref-fn-p"/>
    <w:basedOn w:val="DefaultParagraphFont"/>
    <w:rsid w:val="001B0BB7"/>
  </w:style>
  <w:style w:type="character" w:customStyle="1" w:styleId="opinion-articlebody">
    <w:name w:val="opinion-article__body"/>
    <w:basedOn w:val="DefaultParagraphFont"/>
    <w:rsid w:val="001B0BB7"/>
  </w:style>
  <w:style w:type="paragraph" w:customStyle="1" w:styleId="opinion-articlebody1">
    <w:name w:val="opinion-article__body1"/>
    <w:basedOn w:val="Normal"/>
    <w:rsid w:val="001B0BB7"/>
    <w:pPr>
      <w:spacing w:before="100" w:beforeAutospacing="1" w:after="100" w:afterAutospacing="1" w:line="240" w:lineRule="auto"/>
    </w:pPr>
    <w:rPr>
      <w:rFonts w:eastAsia="Times New Roman"/>
      <w:sz w:val="24"/>
    </w:rPr>
  </w:style>
  <w:style w:type="paragraph" w:customStyle="1" w:styleId="para">
    <w:name w:val="para"/>
    <w:basedOn w:val="Normal"/>
    <w:qFormat/>
    <w:rsid w:val="001B0BB7"/>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1B0BB7"/>
  </w:style>
  <w:style w:type="character" w:customStyle="1" w:styleId="journaltitle">
    <w:name w:val="journaltitle"/>
    <w:basedOn w:val="DefaultParagraphFont"/>
    <w:rsid w:val="001B0BB7"/>
  </w:style>
  <w:style w:type="character" w:customStyle="1" w:styleId="hit">
    <w:name w:val="hit"/>
    <w:basedOn w:val="DefaultParagraphFont"/>
    <w:rsid w:val="001B0BB7"/>
  </w:style>
  <w:style w:type="paragraph" w:customStyle="1" w:styleId="wp-caption-text">
    <w:name w:val="wp-caption-text"/>
    <w:basedOn w:val="Normal"/>
    <w:qFormat/>
    <w:rsid w:val="001B0BB7"/>
    <w:pPr>
      <w:spacing w:before="100" w:beforeAutospacing="1" w:after="100" w:afterAutospacing="1" w:line="240" w:lineRule="auto"/>
    </w:pPr>
    <w:rPr>
      <w:rFonts w:eastAsia="Times New Roman"/>
      <w:sz w:val="24"/>
    </w:rPr>
  </w:style>
  <w:style w:type="paragraph" w:customStyle="1" w:styleId="css-utmy9y">
    <w:name w:val="css-utmy9y"/>
    <w:basedOn w:val="Normal"/>
    <w:rsid w:val="001B0BB7"/>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1B0BB7"/>
    <w:rPr>
      <w:sz w:val="20"/>
      <w:u w:val="single"/>
    </w:rPr>
  </w:style>
  <w:style w:type="character" w:customStyle="1" w:styleId="Style11ptBoldUnderlineBorderSinglesolidlineAuto">
    <w:name w:val="Style 11 pt Bold Underline Border: : (Single solid line Auto  ..."/>
    <w:basedOn w:val="DefaultParagraphFont"/>
    <w:rsid w:val="001B0BB7"/>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1B0BB7"/>
  </w:style>
  <w:style w:type="paragraph" w:customStyle="1" w:styleId="Small">
    <w:name w:val="Small"/>
    <w:basedOn w:val="Normal"/>
    <w:next w:val="Normal"/>
    <w:uiPriority w:val="99"/>
    <w:qFormat/>
    <w:rsid w:val="001B0BB7"/>
    <w:pPr>
      <w:jc w:val="both"/>
    </w:pPr>
    <w:rPr>
      <w:rFonts w:ascii="Arial" w:eastAsia="Calibri" w:hAnsi="Arial" w:cs="Arial"/>
    </w:rPr>
  </w:style>
  <w:style w:type="character" w:customStyle="1" w:styleId="Footnote">
    <w:name w:val="Footnote_"/>
    <w:basedOn w:val="DefaultParagraphFont"/>
    <w:link w:val="Footnote0"/>
    <w:rsid w:val="001B0BB7"/>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1B0BB7"/>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1B0BB7"/>
    <w:rPr>
      <w:rFonts w:ascii="Arial Narrow" w:hAnsi="Arial Narrow"/>
      <w:b/>
      <w:color w:val="000000"/>
      <w:sz w:val="26"/>
    </w:rPr>
  </w:style>
  <w:style w:type="paragraph" w:customStyle="1" w:styleId="CardTagandCite">
    <w:name w:val="Card Tag and Cite"/>
    <w:basedOn w:val="Normal"/>
    <w:next w:val="Normal"/>
    <w:link w:val="CardTagandCiteChar"/>
    <w:qFormat/>
    <w:rsid w:val="001B0BB7"/>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1B0BB7"/>
    <w:rPr>
      <w:b/>
      <w:bCs/>
    </w:rPr>
  </w:style>
  <w:style w:type="paragraph" w:customStyle="1" w:styleId="Cite2">
    <w:name w:val="Cite 2"/>
    <w:basedOn w:val="Normal"/>
    <w:qFormat/>
    <w:rsid w:val="001B0BB7"/>
    <w:pPr>
      <w:spacing w:after="0" w:line="240" w:lineRule="auto"/>
    </w:pPr>
    <w:rPr>
      <w:rFonts w:ascii="Arial" w:eastAsia="Calibri" w:hAnsi="Arial" w:cs="Arial"/>
      <w:b/>
      <w:sz w:val="24"/>
      <w:u w:val="single"/>
    </w:rPr>
  </w:style>
  <w:style w:type="character" w:customStyle="1" w:styleId="aqj">
    <w:name w:val="aqj"/>
    <w:basedOn w:val="DefaultParagraphFont"/>
    <w:rsid w:val="001B0BB7"/>
  </w:style>
  <w:style w:type="paragraph" w:customStyle="1" w:styleId="StyleJustified">
    <w:name w:val="Style Justified"/>
    <w:basedOn w:val="Normal"/>
    <w:qFormat/>
    <w:rsid w:val="001B0BB7"/>
    <w:pPr>
      <w:spacing w:after="0" w:line="240" w:lineRule="auto"/>
    </w:pPr>
    <w:rPr>
      <w:rFonts w:eastAsia="Times New Roman"/>
      <w:szCs w:val="20"/>
    </w:rPr>
  </w:style>
  <w:style w:type="paragraph" w:customStyle="1" w:styleId="AuthorDate">
    <w:name w:val="AuthorDate"/>
    <w:next w:val="Normal"/>
    <w:link w:val="AuthorDateChar"/>
    <w:qFormat/>
    <w:rsid w:val="001B0BB7"/>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1B0BB7"/>
    <w:rPr>
      <w:rFonts w:ascii="Times New Roman" w:eastAsia="Calibri" w:hAnsi="Times New Roman" w:cs="Times New Roman"/>
      <w:b/>
      <w:sz w:val="24"/>
      <w:szCs w:val="20"/>
      <w:u w:val="single"/>
    </w:rPr>
  </w:style>
  <w:style w:type="character" w:customStyle="1" w:styleId="maintext">
    <w:name w:val="maintext"/>
    <w:basedOn w:val="DefaultParagraphFont"/>
    <w:rsid w:val="001B0BB7"/>
  </w:style>
  <w:style w:type="paragraph" w:customStyle="1" w:styleId="Stylecardtext8pt">
    <w:name w:val="Style card text + 8 pt"/>
    <w:basedOn w:val="Normal"/>
    <w:qFormat/>
    <w:rsid w:val="001B0BB7"/>
    <w:pPr>
      <w:spacing w:after="0" w:line="240" w:lineRule="auto"/>
      <w:ind w:right="288"/>
    </w:pPr>
  </w:style>
  <w:style w:type="character" w:customStyle="1" w:styleId="NotBold10Final">
    <w:name w:val="NotBold10Final"/>
    <w:uiPriority w:val="1"/>
    <w:qFormat/>
    <w:rsid w:val="001B0BB7"/>
    <w:rPr>
      <w:rFonts w:ascii="Times New Roman" w:hAnsi="Times New Roman"/>
      <w:b w:val="0"/>
      <w:i w:val="0"/>
      <w:sz w:val="20"/>
    </w:rPr>
  </w:style>
  <w:style w:type="character" w:customStyle="1" w:styleId="Bold12">
    <w:name w:val="Bold12"/>
    <w:uiPriority w:val="1"/>
    <w:qFormat/>
    <w:rsid w:val="001B0BB7"/>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1B0BB7"/>
    <w:pPr>
      <w:spacing w:after="0" w:line="240" w:lineRule="auto"/>
      <w:ind w:left="288" w:right="288"/>
    </w:pPr>
    <w:rPr>
      <w:rFonts w:eastAsia="Times New Roman"/>
      <w:sz w:val="20"/>
      <w:szCs w:val="20"/>
    </w:rPr>
  </w:style>
  <w:style w:type="character" w:customStyle="1" w:styleId="CardtextChar1">
    <w:name w:val="Card text Char"/>
    <w:link w:val="Cardtext0"/>
    <w:locked/>
    <w:rsid w:val="001B0BB7"/>
    <w:rPr>
      <w:rFonts w:ascii="Arial Narrow" w:hAnsi="Arial Narrow"/>
      <w:u w:val="single"/>
    </w:rPr>
  </w:style>
  <w:style w:type="paragraph" w:customStyle="1" w:styleId="Cardtext0">
    <w:name w:val="Card text"/>
    <w:link w:val="CardtextChar1"/>
    <w:qFormat/>
    <w:rsid w:val="001B0BB7"/>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1B0BB7"/>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1B0BB7"/>
    <w:rPr>
      <w:rFonts w:ascii="Calibri" w:eastAsia="Times New Roman" w:hAnsi="Calibri"/>
      <w:sz w:val="24"/>
      <w:lang w:val="x-none" w:eastAsia="ar-SA"/>
    </w:rPr>
  </w:style>
  <w:style w:type="paragraph" w:customStyle="1" w:styleId="Default">
    <w:name w:val="Default"/>
    <w:qFormat/>
    <w:rsid w:val="001B0BB7"/>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1B0BB7"/>
    <w:pPr>
      <w:spacing w:after="0" w:line="240" w:lineRule="auto"/>
    </w:pPr>
    <w:rPr>
      <w:rFonts w:eastAsia="Calibri"/>
    </w:rPr>
  </w:style>
  <w:style w:type="paragraph" w:customStyle="1" w:styleId="newpage">
    <w:name w:val="new page"/>
    <w:basedOn w:val="Heading4"/>
    <w:rsid w:val="001B0BB7"/>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1B0BB7"/>
    <w:pPr>
      <w:spacing w:after="0" w:line="240" w:lineRule="auto"/>
    </w:pPr>
    <w:rPr>
      <w:rFonts w:eastAsia="Times"/>
      <w:sz w:val="18"/>
      <w:szCs w:val="20"/>
    </w:rPr>
  </w:style>
  <w:style w:type="character" w:customStyle="1" w:styleId="textexposedshow">
    <w:name w:val="text_exposed_show"/>
    <w:basedOn w:val="DefaultParagraphFont"/>
    <w:rsid w:val="001B0BB7"/>
  </w:style>
  <w:style w:type="paragraph" w:customStyle="1" w:styleId="Heading">
    <w:name w:val="Heading"/>
    <w:basedOn w:val="Normal"/>
    <w:next w:val="BodyText"/>
    <w:rsid w:val="001B0BB7"/>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1B0BB7"/>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1B0BB7"/>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1B0BB7"/>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1B0BB7"/>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1B0BB7"/>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1B0BB7"/>
    <w:rPr>
      <w:rFonts w:ascii="Arial" w:hAnsi="Arial"/>
      <w:b/>
      <w:sz w:val="24"/>
    </w:rPr>
  </w:style>
  <w:style w:type="character" w:customStyle="1" w:styleId="Style11ptBlackUnderline">
    <w:name w:val="Style 11 pt Black Underline"/>
    <w:rsid w:val="001B0BB7"/>
    <w:rPr>
      <w:color w:val="000000"/>
      <w:sz w:val="20"/>
      <w:u w:val="single"/>
    </w:rPr>
  </w:style>
  <w:style w:type="character" w:customStyle="1" w:styleId="Style11ptBlack">
    <w:name w:val="Style 11 pt Black"/>
    <w:rsid w:val="001B0BB7"/>
    <w:rPr>
      <w:color w:val="000000"/>
      <w:sz w:val="20"/>
    </w:rPr>
  </w:style>
  <w:style w:type="paragraph" w:customStyle="1" w:styleId="CardsHighlighted">
    <w:name w:val="Cards Highlighted"/>
    <w:basedOn w:val="Normal"/>
    <w:link w:val="CardsHighlightedChar"/>
    <w:autoRedefine/>
    <w:qFormat/>
    <w:rsid w:val="001B0BB7"/>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1B0BB7"/>
    <w:rPr>
      <w:rFonts w:ascii="Calibri" w:eastAsia="Calibri" w:hAnsi="Calibri"/>
      <w:sz w:val="24"/>
      <w:u w:val="single"/>
      <w:shd w:val="clear" w:color="auto" w:fill="00FFFF"/>
    </w:rPr>
  </w:style>
  <w:style w:type="character" w:customStyle="1" w:styleId="CitesChar">
    <w:name w:val="Cites Char"/>
    <w:basedOn w:val="DefaultParagraphFont"/>
    <w:link w:val="Cites"/>
    <w:rsid w:val="001B0BB7"/>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1B0BB7"/>
    <w:pPr>
      <w:spacing w:after="0" w:line="240" w:lineRule="auto"/>
    </w:pPr>
    <w:rPr>
      <w:b/>
      <w:color w:val="C00000"/>
    </w:rPr>
  </w:style>
  <w:style w:type="character" w:customStyle="1" w:styleId="analyticsChar0">
    <w:name w:val="analytics Char"/>
    <w:basedOn w:val="DefaultParagraphFont"/>
    <w:link w:val="analytics0"/>
    <w:uiPriority w:val="4"/>
    <w:rsid w:val="001B0BB7"/>
    <w:rPr>
      <w:rFonts w:ascii="Calibri" w:hAnsi="Calibri"/>
      <w:b/>
      <w:color w:val="C00000"/>
    </w:rPr>
  </w:style>
  <w:style w:type="character" w:customStyle="1" w:styleId="swauthor">
    <w:name w:val="sw_author"/>
    <w:rsid w:val="001B0BB7"/>
  </w:style>
  <w:style w:type="character" w:customStyle="1" w:styleId="Mention1">
    <w:name w:val="Mention1"/>
    <w:basedOn w:val="DefaultParagraphFont"/>
    <w:uiPriority w:val="99"/>
    <w:semiHidden/>
    <w:unhideWhenUsed/>
    <w:rsid w:val="001B0BB7"/>
    <w:rPr>
      <w:color w:val="2B579A"/>
      <w:shd w:val="clear" w:color="auto" w:fill="E6E6E6"/>
    </w:rPr>
  </w:style>
  <w:style w:type="paragraph" w:customStyle="1" w:styleId="citenon-bold">
    <w:name w:val="cite non-bold"/>
    <w:basedOn w:val="Normal"/>
    <w:link w:val="citenon-boldChar"/>
    <w:qFormat/>
    <w:rsid w:val="001B0BB7"/>
    <w:pPr>
      <w:spacing w:after="0" w:line="240" w:lineRule="auto"/>
    </w:pPr>
    <w:rPr>
      <w:rFonts w:eastAsia="Calibri"/>
      <w:sz w:val="20"/>
      <w:szCs w:val="20"/>
      <w:lang w:val="x-none" w:eastAsia="x-none"/>
    </w:rPr>
  </w:style>
  <w:style w:type="character" w:customStyle="1" w:styleId="citenon-boldChar">
    <w:name w:val="cite non-bold Char"/>
    <w:link w:val="citenon-bold"/>
    <w:rsid w:val="001B0BB7"/>
    <w:rPr>
      <w:rFonts w:ascii="Calibri" w:eastAsia="Calibri" w:hAnsi="Calibri"/>
      <w:sz w:val="20"/>
      <w:szCs w:val="20"/>
      <w:lang w:val="x-none" w:eastAsia="x-none"/>
    </w:rPr>
  </w:style>
  <w:style w:type="paragraph" w:customStyle="1" w:styleId="HotRoute">
    <w:name w:val="Hot Route!"/>
    <w:basedOn w:val="Normal"/>
    <w:link w:val="HotRouteChar"/>
    <w:qFormat/>
    <w:rsid w:val="001B0BB7"/>
    <w:pPr>
      <w:spacing w:after="0" w:line="240" w:lineRule="auto"/>
      <w:ind w:left="144"/>
    </w:pPr>
    <w:rPr>
      <w:rFonts w:eastAsia="Calibri"/>
      <w:color w:val="000000"/>
    </w:rPr>
  </w:style>
  <w:style w:type="character" w:customStyle="1" w:styleId="HotRouteChar">
    <w:name w:val="Hot Route! Char"/>
    <w:link w:val="HotRoute"/>
    <w:rsid w:val="001B0BB7"/>
    <w:rPr>
      <w:rFonts w:ascii="Calibri" w:eastAsia="Calibri" w:hAnsi="Calibri"/>
      <w:color w:val="000000"/>
    </w:rPr>
  </w:style>
  <w:style w:type="paragraph" w:customStyle="1" w:styleId="CardIndented">
    <w:name w:val="Card (Indented)"/>
    <w:basedOn w:val="Normal"/>
    <w:link w:val="CardIndentedChar"/>
    <w:qFormat/>
    <w:rsid w:val="001B0BB7"/>
    <w:pPr>
      <w:spacing w:after="0" w:line="240" w:lineRule="auto"/>
      <w:ind w:left="288"/>
    </w:pPr>
  </w:style>
  <w:style w:type="paragraph" w:customStyle="1" w:styleId="PhoTag">
    <w:name w:val="PhoTag"/>
    <w:basedOn w:val="Normal"/>
    <w:next w:val="Normal"/>
    <w:autoRedefine/>
    <w:qFormat/>
    <w:rsid w:val="001B0BB7"/>
    <w:pPr>
      <w:spacing w:after="0" w:line="240" w:lineRule="auto"/>
    </w:pPr>
    <w:rPr>
      <w:b/>
    </w:rPr>
  </w:style>
  <w:style w:type="character" w:customStyle="1" w:styleId="BoldUnderlineChar0">
    <w:name w:val="BoldUnderline Char"/>
    <w:uiPriority w:val="99"/>
    <w:rsid w:val="001B0BB7"/>
    <w:rPr>
      <w:rFonts w:ascii="Times New Roman" w:eastAsia="Times New Roman" w:hAnsi="Times New Roman" w:cs="Times New Roman"/>
      <w:b/>
      <w:sz w:val="20"/>
      <w:u w:val="single"/>
    </w:rPr>
  </w:style>
  <w:style w:type="character" w:customStyle="1" w:styleId="wikiexternallink">
    <w:name w:val="wikiexternallink"/>
    <w:basedOn w:val="DefaultParagraphFont"/>
    <w:rsid w:val="001B0BB7"/>
  </w:style>
  <w:style w:type="character" w:customStyle="1" w:styleId="wikigeneratedlinkcontent">
    <w:name w:val="wikigeneratedlinkcontent"/>
    <w:basedOn w:val="DefaultParagraphFont"/>
    <w:rsid w:val="001B0BB7"/>
  </w:style>
  <w:style w:type="character" w:customStyle="1" w:styleId="boldunderlineChar1">
    <w:name w:val="bold underline Char"/>
    <w:basedOn w:val="DefaultParagraphFont"/>
    <w:rsid w:val="001B0BB7"/>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1B0BB7"/>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1B0BB7"/>
    <w:pPr>
      <w:spacing w:after="0" w:line="240" w:lineRule="auto"/>
      <w:jc w:val="both"/>
    </w:pPr>
    <w:rPr>
      <w:rFonts w:eastAsia="Calibri"/>
      <w:sz w:val="20"/>
      <w:szCs w:val="26"/>
    </w:rPr>
  </w:style>
  <w:style w:type="character" w:customStyle="1" w:styleId="Author">
    <w:name w:val="Author"/>
    <w:aliases w:val="Style Date"/>
    <w:basedOn w:val="DefaultParagraphFont"/>
    <w:qFormat/>
    <w:rsid w:val="001B0BB7"/>
    <w:rPr>
      <w:sz w:val="24"/>
    </w:rPr>
  </w:style>
  <w:style w:type="character" w:customStyle="1" w:styleId="box">
    <w:name w:val="box"/>
    <w:basedOn w:val="DefaultParagraphFont"/>
    <w:rsid w:val="001B0BB7"/>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1B0BB7"/>
    <w:pPr>
      <w:spacing w:after="0" w:line="240" w:lineRule="auto"/>
    </w:pPr>
    <w:rPr>
      <w:rFonts w:eastAsia="Times New Roman"/>
      <w:szCs w:val="20"/>
    </w:rPr>
  </w:style>
  <w:style w:type="character" w:customStyle="1" w:styleId="ReallySmallChar">
    <w:name w:val="Really Small Char"/>
    <w:basedOn w:val="DefaultParagraphFont"/>
    <w:link w:val="ReallySmall"/>
    <w:rsid w:val="001B0BB7"/>
    <w:rPr>
      <w:rFonts w:ascii="Calibri" w:eastAsia="Times New Roman" w:hAnsi="Calibri"/>
      <w:szCs w:val="20"/>
    </w:rPr>
  </w:style>
  <w:style w:type="paragraph" w:customStyle="1" w:styleId="PageHeaderLine1">
    <w:name w:val="PageHeaderLine1"/>
    <w:basedOn w:val="Normal"/>
    <w:qFormat/>
    <w:rsid w:val="001B0BB7"/>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1B0BB7"/>
    <w:pPr>
      <w:tabs>
        <w:tab w:val="right" w:pos="10800"/>
      </w:tabs>
      <w:spacing w:after="0" w:line="480" w:lineRule="auto"/>
    </w:pPr>
    <w:rPr>
      <w:b/>
    </w:rPr>
  </w:style>
  <w:style w:type="paragraph" w:styleId="TOC4">
    <w:name w:val="toc 4"/>
    <w:basedOn w:val="Normal"/>
    <w:next w:val="Normal"/>
    <w:autoRedefine/>
    <w:unhideWhenUsed/>
    <w:rsid w:val="001B0BB7"/>
    <w:pPr>
      <w:spacing w:before="240" w:after="0" w:line="240" w:lineRule="auto"/>
    </w:pPr>
    <w:rPr>
      <w:b/>
      <w:u w:val="single"/>
    </w:rPr>
  </w:style>
  <w:style w:type="paragraph" w:customStyle="1" w:styleId="BlockTitle2">
    <w:name w:val="Block Title2"/>
    <w:basedOn w:val="Normal"/>
    <w:next w:val="Normal"/>
    <w:link w:val="BlockTitle2Char"/>
    <w:qFormat/>
    <w:rsid w:val="001B0BB7"/>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1B0BB7"/>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1B0BB7"/>
    <w:pPr>
      <w:spacing w:after="0" w:line="240" w:lineRule="auto"/>
      <w:ind w:left="200"/>
    </w:pPr>
    <w:rPr>
      <w:rFonts w:eastAsia="Calibri"/>
      <w:color w:val="000000"/>
    </w:rPr>
  </w:style>
  <w:style w:type="paragraph" w:styleId="TOC3">
    <w:name w:val="toc 3"/>
    <w:basedOn w:val="Normal"/>
    <w:next w:val="Normal"/>
    <w:autoRedefine/>
    <w:rsid w:val="001B0BB7"/>
    <w:pPr>
      <w:spacing w:after="0" w:line="240" w:lineRule="auto"/>
      <w:ind w:left="400"/>
    </w:pPr>
    <w:rPr>
      <w:rFonts w:eastAsia="Calibri"/>
      <w:color w:val="000000"/>
    </w:rPr>
  </w:style>
  <w:style w:type="paragraph" w:styleId="TOC5">
    <w:name w:val="toc 5"/>
    <w:basedOn w:val="Normal"/>
    <w:next w:val="Normal"/>
    <w:autoRedefine/>
    <w:rsid w:val="001B0BB7"/>
    <w:pPr>
      <w:spacing w:after="0" w:line="240" w:lineRule="auto"/>
      <w:ind w:left="800"/>
    </w:pPr>
    <w:rPr>
      <w:rFonts w:eastAsia="Calibri"/>
      <w:color w:val="000000"/>
    </w:rPr>
  </w:style>
  <w:style w:type="paragraph" w:styleId="TOC6">
    <w:name w:val="toc 6"/>
    <w:basedOn w:val="Normal"/>
    <w:next w:val="Normal"/>
    <w:autoRedefine/>
    <w:rsid w:val="001B0BB7"/>
    <w:pPr>
      <w:spacing w:after="0" w:line="240" w:lineRule="auto"/>
      <w:ind w:left="1000"/>
    </w:pPr>
    <w:rPr>
      <w:rFonts w:eastAsia="Calibri"/>
      <w:color w:val="000000"/>
    </w:rPr>
  </w:style>
  <w:style w:type="paragraph" w:styleId="TOC7">
    <w:name w:val="toc 7"/>
    <w:basedOn w:val="Normal"/>
    <w:next w:val="Normal"/>
    <w:autoRedefine/>
    <w:rsid w:val="001B0BB7"/>
    <w:pPr>
      <w:spacing w:after="0" w:line="240" w:lineRule="auto"/>
      <w:ind w:left="1200"/>
    </w:pPr>
    <w:rPr>
      <w:rFonts w:eastAsia="Calibri"/>
      <w:color w:val="000000"/>
    </w:rPr>
  </w:style>
  <w:style w:type="paragraph" w:styleId="TOC8">
    <w:name w:val="toc 8"/>
    <w:basedOn w:val="Normal"/>
    <w:next w:val="Normal"/>
    <w:autoRedefine/>
    <w:rsid w:val="001B0BB7"/>
    <w:pPr>
      <w:spacing w:after="0" w:line="240" w:lineRule="auto"/>
      <w:ind w:left="1400"/>
    </w:pPr>
    <w:rPr>
      <w:rFonts w:eastAsia="Calibri"/>
      <w:color w:val="000000"/>
    </w:rPr>
  </w:style>
  <w:style w:type="paragraph" w:styleId="TOC9">
    <w:name w:val="toc 9"/>
    <w:basedOn w:val="Normal"/>
    <w:next w:val="Normal"/>
    <w:autoRedefine/>
    <w:rsid w:val="001B0BB7"/>
    <w:pPr>
      <w:spacing w:after="0" w:line="240" w:lineRule="auto"/>
      <w:ind w:left="1600"/>
    </w:pPr>
    <w:rPr>
      <w:rFonts w:eastAsia="Calibri"/>
      <w:color w:val="000000"/>
    </w:rPr>
  </w:style>
  <w:style w:type="paragraph" w:customStyle="1" w:styleId="TxBrp1">
    <w:name w:val="TxBr_p1"/>
    <w:basedOn w:val="Normal"/>
    <w:qFormat/>
    <w:rsid w:val="001B0BB7"/>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1B0BB7"/>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1B0BB7"/>
    <w:pPr>
      <w:spacing w:before="240" w:after="240" w:line="240" w:lineRule="auto"/>
      <w:jc w:val="center"/>
      <w:outlineLvl w:val="0"/>
    </w:pPr>
    <w:rPr>
      <w:rFonts w:eastAsia="Calibri"/>
      <w:b/>
      <w:bCs/>
      <w:color w:val="000000"/>
      <w:sz w:val="32"/>
      <w:u w:val="single"/>
    </w:rPr>
  </w:style>
  <w:style w:type="character" w:customStyle="1" w:styleId="Style8pt">
    <w:name w:val="Style 8 pt"/>
    <w:rsid w:val="001B0BB7"/>
    <w:rPr>
      <w:rFonts w:ascii="Times New Roman" w:hAnsi="Times New Roman"/>
      <w:sz w:val="16"/>
      <w:u w:val="none"/>
    </w:rPr>
  </w:style>
  <w:style w:type="paragraph" w:customStyle="1" w:styleId="cards0">
    <w:name w:val="cards"/>
    <w:basedOn w:val="Normal"/>
    <w:qFormat/>
    <w:rsid w:val="001B0BB7"/>
    <w:pPr>
      <w:spacing w:after="0" w:line="240" w:lineRule="auto"/>
    </w:pPr>
    <w:rPr>
      <w:rFonts w:eastAsia="Calibri"/>
      <w:color w:val="000000"/>
    </w:rPr>
  </w:style>
  <w:style w:type="character" w:customStyle="1" w:styleId="7TimesNewRoman">
    <w:name w:val="7 Times New Roman"/>
    <w:rsid w:val="001B0BB7"/>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1B0BB7"/>
    <w:pPr>
      <w:spacing w:after="0" w:line="240" w:lineRule="auto"/>
    </w:pPr>
    <w:rPr>
      <w:rFonts w:eastAsia="Calibri"/>
      <w:color w:val="000000"/>
    </w:rPr>
  </w:style>
  <w:style w:type="character" w:customStyle="1" w:styleId="Heading4CiteChar">
    <w:name w:val="Heading 4 Cite Char"/>
    <w:link w:val="Heading4Cite"/>
    <w:rsid w:val="001B0BB7"/>
    <w:rPr>
      <w:rFonts w:ascii="Calibri" w:eastAsia="Calibri" w:hAnsi="Calibri"/>
      <w:color w:val="000000"/>
    </w:rPr>
  </w:style>
  <w:style w:type="character" w:customStyle="1" w:styleId="BoldUnderlineCharChar">
    <w:name w:val="BoldUnderline Char Char"/>
    <w:rsid w:val="001B0BB7"/>
    <w:rPr>
      <w:rFonts w:ascii="Calibri" w:hAnsi="Calibri"/>
      <w:b/>
      <w:szCs w:val="24"/>
      <w:u w:val="single"/>
      <w:lang w:val="en-US" w:eastAsia="en-US" w:bidi="ar-SA"/>
    </w:rPr>
  </w:style>
  <w:style w:type="paragraph" w:customStyle="1" w:styleId="Underlining">
    <w:name w:val="Underlining"/>
    <w:basedOn w:val="Normal"/>
    <w:link w:val="UnderliningChar"/>
    <w:qFormat/>
    <w:rsid w:val="001B0BB7"/>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1B0BB7"/>
    <w:rPr>
      <w:rFonts w:ascii="Arial Narrow" w:eastAsia="Calibri" w:hAnsi="Arial Narrow"/>
      <w:color w:val="000000"/>
      <w:u w:val="single"/>
    </w:rPr>
  </w:style>
  <w:style w:type="character" w:customStyle="1" w:styleId="UnderlinedCharChar">
    <w:name w:val="Underlined Char Char"/>
    <w:rsid w:val="001B0BB7"/>
    <w:rPr>
      <w:szCs w:val="28"/>
      <w:u w:val="single"/>
      <w:lang w:val="en-US" w:eastAsia="en-US" w:bidi="ar-SA"/>
    </w:rPr>
  </w:style>
  <w:style w:type="paragraph" w:customStyle="1" w:styleId="Microtext">
    <w:name w:val="Microtext"/>
    <w:basedOn w:val="Normal"/>
    <w:next w:val="Normal"/>
    <w:link w:val="MicrotextChar"/>
    <w:qFormat/>
    <w:rsid w:val="001B0BB7"/>
    <w:pPr>
      <w:spacing w:after="0" w:line="240" w:lineRule="auto"/>
    </w:pPr>
    <w:rPr>
      <w:rFonts w:eastAsia="Calibri"/>
      <w:color w:val="000000"/>
      <w:sz w:val="12"/>
    </w:rPr>
  </w:style>
  <w:style w:type="character" w:customStyle="1" w:styleId="MicrotextChar">
    <w:name w:val="Microtext Char"/>
    <w:link w:val="Microtext"/>
    <w:rsid w:val="001B0BB7"/>
    <w:rPr>
      <w:rFonts w:ascii="Calibri" w:eastAsia="Calibri" w:hAnsi="Calibri"/>
      <w:color w:val="000000"/>
      <w:sz w:val="12"/>
    </w:rPr>
  </w:style>
  <w:style w:type="paragraph" w:customStyle="1" w:styleId="PageTitle">
    <w:name w:val="Page Title"/>
    <w:basedOn w:val="Normal"/>
    <w:next w:val="Normal"/>
    <w:qFormat/>
    <w:rsid w:val="001B0BB7"/>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1B0BB7"/>
    <w:rPr>
      <w:sz w:val="20"/>
      <w:u w:val="single"/>
    </w:rPr>
  </w:style>
  <w:style w:type="character" w:customStyle="1" w:styleId="StyleTimesNewRoman9pt">
    <w:name w:val="Style Times New Roman 9 pt"/>
    <w:rsid w:val="001B0BB7"/>
    <w:rPr>
      <w:sz w:val="20"/>
    </w:rPr>
  </w:style>
  <w:style w:type="character" w:customStyle="1" w:styleId="Style9ptItalicUnderline">
    <w:name w:val="Style 9 pt Italic Underline"/>
    <w:rsid w:val="001B0BB7"/>
    <w:rPr>
      <w:i/>
      <w:iCs/>
      <w:sz w:val="20"/>
      <w:u w:val="single"/>
    </w:rPr>
  </w:style>
  <w:style w:type="paragraph" w:customStyle="1" w:styleId="Style4">
    <w:name w:val="Style4"/>
    <w:basedOn w:val="Normal"/>
    <w:link w:val="Style4Char"/>
    <w:qFormat/>
    <w:rsid w:val="001B0BB7"/>
    <w:pPr>
      <w:numPr>
        <w:numId w:val="21"/>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1B0BB7"/>
  </w:style>
  <w:style w:type="character" w:customStyle="1" w:styleId="StyleStyle49ptChar">
    <w:name w:val="Style Style4 + 9 pt Char"/>
    <w:link w:val="StyleStyle49pt"/>
    <w:rsid w:val="001B0BB7"/>
    <w:rPr>
      <w:rFonts w:ascii="Arial Narrow" w:hAnsi="Arial Narrow"/>
      <w:szCs w:val="24"/>
      <w:u w:val="single"/>
    </w:rPr>
  </w:style>
  <w:style w:type="paragraph" w:customStyle="1" w:styleId="StyleStyle49ptBold">
    <w:name w:val="Style Style4 + 9 pt Bold"/>
    <w:basedOn w:val="Style4"/>
    <w:link w:val="StyleStyle49ptBoldChar"/>
    <w:qFormat/>
    <w:rsid w:val="001B0BB7"/>
    <w:rPr>
      <w:b/>
      <w:bCs/>
    </w:rPr>
  </w:style>
  <w:style w:type="character" w:customStyle="1" w:styleId="StyleStyle49ptBoldChar">
    <w:name w:val="Style Style4 + 9 pt Bold Char"/>
    <w:link w:val="StyleStyle49ptBold"/>
    <w:rsid w:val="001B0BB7"/>
    <w:rPr>
      <w:rFonts w:ascii="Arial Narrow" w:hAnsi="Arial Narrow"/>
      <w:b/>
      <w:bCs/>
      <w:szCs w:val="24"/>
      <w:u w:val="single"/>
    </w:rPr>
  </w:style>
  <w:style w:type="character" w:customStyle="1" w:styleId="Style9ptBoldUnderline">
    <w:name w:val="Style 9 pt Bold Underline"/>
    <w:rsid w:val="001B0BB7"/>
    <w:rPr>
      <w:b/>
      <w:bCs/>
      <w:sz w:val="20"/>
      <w:u w:val="single"/>
    </w:rPr>
  </w:style>
  <w:style w:type="paragraph" w:customStyle="1" w:styleId="Style3">
    <w:name w:val="Style3"/>
    <w:basedOn w:val="Normal"/>
    <w:link w:val="Style3Char"/>
    <w:qFormat/>
    <w:rsid w:val="001B0BB7"/>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1B0BB7"/>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1B0BB7"/>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1B0BB7"/>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1B0BB7"/>
    <w:rPr>
      <w:rFonts w:ascii="Calibri" w:eastAsia="Times New Roman" w:hAnsi="Calibri" w:cs="Times New Roman"/>
      <w:iCs/>
      <w:color w:val="000000"/>
      <w:sz w:val="16"/>
      <w:szCs w:val="28"/>
    </w:rPr>
  </w:style>
  <w:style w:type="paragraph" w:customStyle="1" w:styleId="Style1">
    <w:name w:val="Style 1"/>
    <w:uiPriority w:val="99"/>
    <w:qFormat/>
    <w:rsid w:val="001B0BB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1B0BB7"/>
  </w:style>
  <w:style w:type="character" w:customStyle="1" w:styleId="Style9ptUnderline2">
    <w:name w:val="Style 9 pt Underline2"/>
    <w:rsid w:val="001B0BB7"/>
    <w:rPr>
      <w:sz w:val="20"/>
      <w:u w:val="single"/>
    </w:rPr>
  </w:style>
  <w:style w:type="paragraph" w:customStyle="1" w:styleId="StyleUnderline9pt2">
    <w:name w:val="Style Underline + 9 pt2"/>
    <w:basedOn w:val="Normal"/>
    <w:link w:val="StyleUnderline9pt2Char"/>
    <w:rsid w:val="001B0BB7"/>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1B0BB7"/>
    <w:rPr>
      <w:rFonts w:ascii="Calibri" w:eastAsia="Times New Roman" w:hAnsi="Calibri"/>
      <w:color w:val="000000"/>
      <w:sz w:val="20"/>
      <w:szCs w:val="20"/>
      <w:u w:val="single"/>
    </w:rPr>
  </w:style>
  <w:style w:type="character" w:customStyle="1" w:styleId="CharChar11">
    <w:name w:val="Char Char11"/>
    <w:rsid w:val="001B0BB7"/>
    <w:rPr>
      <w:rFonts w:cs="Arial"/>
      <w:bCs/>
      <w:szCs w:val="26"/>
      <w:u w:val="single"/>
      <w:lang w:val="en-US" w:eastAsia="en-US" w:bidi="ar-SA"/>
    </w:rPr>
  </w:style>
  <w:style w:type="paragraph" w:customStyle="1" w:styleId="cardCharCharChar">
    <w:name w:val="card Char Char Char"/>
    <w:basedOn w:val="Normal"/>
    <w:link w:val="cardCharCharCharChar"/>
    <w:rsid w:val="001B0BB7"/>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1B0BB7"/>
    <w:rPr>
      <w:rFonts w:ascii="Calibri" w:eastAsia="Times New Roman" w:hAnsi="Calibri"/>
      <w:color w:val="000000"/>
      <w:sz w:val="20"/>
      <w:szCs w:val="20"/>
    </w:rPr>
  </w:style>
  <w:style w:type="paragraph" w:customStyle="1" w:styleId="TxBr5p1">
    <w:name w:val="TxBr_5p1"/>
    <w:basedOn w:val="Normal"/>
    <w:rsid w:val="001B0BB7"/>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1B0BB7"/>
    <w:pPr>
      <w:spacing w:after="0" w:line="240" w:lineRule="auto"/>
      <w:ind w:left="400"/>
    </w:pPr>
    <w:rPr>
      <w:rFonts w:eastAsia="Calibri"/>
      <w:color w:val="000000"/>
    </w:rPr>
  </w:style>
  <w:style w:type="character" w:customStyle="1" w:styleId="12TimesNewRoman">
    <w:name w:val="12 Times New Roman"/>
    <w:rsid w:val="001B0BB7"/>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1B0BB7"/>
    <w:pPr>
      <w:spacing w:after="0" w:line="240" w:lineRule="auto"/>
      <w:ind w:left="144"/>
    </w:pPr>
    <w:rPr>
      <w:rFonts w:eastAsia="Calibri"/>
      <w:color w:val="000000"/>
    </w:rPr>
  </w:style>
  <w:style w:type="character" w:customStyle="1" w:styleId="StyleUnderlineChar">
    <w:name w:val="Style Underline Char"/>
    <w:rsid w:val="001B0BB7"/>
    <w:rPr>
      <w:u w:val="single"/>
      <w:lang w:val="en-US" w:eastAsia="en-US" w:bidi="ar-SA"/>
    </w:rPr>
  </w:style>
  <w:style w:type="paragraph" w:customStyle="1" w:styleId="Smalltext">
    <w:name w:val="Small text"/>
    <w:aliases w:val="Quote1,Quote11"/>
    <w:basedOn w:val="Normal"/>
    <w:link w:val="SmalltextChar"/>
    <w:qFormat/>
    <w:rsid w:val="001B0BB7"/>
    <w:pPr>
      <w:spacing w:after="0" w:line="240" w:lineRule="auto"/>
    </w:pPr>
    <w:rPr>
      <w:rFonts w:eastAsia="Times New Roman"/>
      <w:color w:val="000000"/>
    </w:rPr>
  </w:style>
  <w:style w:type="character" w:customStyle="1" w:styleId="Highlightedunderline">
    <w:name w:val="Highlighted underline"/>
    <w:qFormat/>
    <w:rsid w:val="001B0BB7"/>
    <w:rPr>
      <w:rFonts w:ascii="Times New Roman" w:hAnsi="Times New Roman"/>
      <w:sz w:val="20"/>
      <w:u w:val="single"/>
      <w:bdr w:val="none" w:sz="0" w:space="0" w:color="auto"/>
      <w:shd w:val="clear" w:color="auto" w:fill="C0C0C0"/>
    </w:rPr>
  </w:style>
  <w:style w:type="character" w:customStyle="1" w:styleId="cardChar1">
    <w:name w:val="card Char1"/>
    <w:rsid w:val="001B0BB7"/>
    <w:rPr>
      <w:rFonts w:ascii="Times New Roman" w:hAnsi="Times New Roman"/>
      <w:sz w:val="22"/>
    </w:rPr>
  </w:style>
  <w:style w:type="paragraph" w:customStyle="1" w:styleId="Paste">
    <w:name w:val="Paste"/>
    <w:basedOn w:val="Normal"/>
    <w:qFormat/>
    <w:rsid w:val="001B0BB7"/>
    <w:pPr>
      <w:spacing w:after="0" w:line="240" w:lineRule="auto"/>
    </w:pPr>
    <w:rPr>
      <w:rFonts w:ascii="Arial Narrow" w:eastAsia="Calibri" w:hAnsi="Arial Narrow"/>
      <w:color w:val="000000"/>
      <w:szCs w:val="20"/>
    </w:rPr>
  </w:style>
  <w:style w:type="character" w:customStyle="1" w:styleId="pubdate">
    <w:name w:val="pubdate"/>
    <w:rsid w:val="001B0BB7"/>
  </w:style>
  <w:style w:type="character" w:customStyle="1" w:styleId="UnderlineChar1">
    <w:name w:val="Underline Char1"/>
    <w:aliases w:val="Cards + Font: 12 pt Char1"/>
    <w:rsid w:val="001B0BB7"/>
    <w:rPr>
      <w:rFonts w:ascii="Garamond" w:hAnsi="Garamond"/>
      <w:sz w:val="22"/>
      <w:szCs w:val="24"/>
      <w:u w:val="single"/>
      <w:lang w:val="en-US" w:eastAsia="en-US" w:bidi="ar-SA"/>
    </w:rPr>
  </w:style>
  <w:style w:type="character" w:customStyle="1" w:styleId="Box0">
    <w:name w:val="Box!"/>
    <w:rsid w:val="001B0BB7"/>
    <w:rPr>
      <w:rFonts w:ascii="Times New Roman" w:hAnsi="Times New Roman"/>
      <w:sz w:val="20"/>
      <w:u w:val="thick"/>
      <w:bdr w:val="single" w:sz="4" w:space="0" w:color="auto"/>
    </w:rPr>
  </w:style>
  <w:style w:type="character" w:customStyle="1" w:styleId="CharacterStyle1">
    <w:name w:val="Character Style 1"/>
    <w:rsid w:val="001B0BB7"/>
    <w:rPr>
      <w:sz w:val="20"/>
      <w:szCs w:val="20"/>
    </w:rPr>
  </w:style>
  <w:style w:type="character" w:customStyle="1" w:styleId="ReallyfuckingsmallChar">
    <w:name w:val="Really fucking small Char"/>
    <w:rsid w:val="001B0BB7"/>
    <w:rPr>
      <w:sz w:val="10"/>
      <w:szCs w:val="24"/>
      <w:lang w:val="en-US" w:eastAsia="en-US" w:bidi="ar-SA"/>
    </w:rPr>
  </w:style>
  <w:style w:type="numbering" w:customStyle="1" w:styleId="NoList1">
    <w:name w:val="No List1"/>
    <w:next w:val="NoList"/>
    <w:semiHidden/>
    <w:unhideWhenUsed/>
    <w:rsid w:val="001B0BB7"/>
  </w:style>
  <w:style w:type="paragraph" w:customStyle="1" w:styleId="Normaltag">
    <w:name w:val="Normal tag"/>
    <w:basedOn w:val="Normal"/>
    <w:link w:val="NormaltagChar"/>
    <w:uiPriority w:val="99"/>
    <w:qFormat/>
    <w:rsid w:val="001B0BB7"/>
    <w:pPr>
      <w:spacing w:after="0" w:line="240" w:lineRule="auto"/>
    </w:pPr>
    <w:rPr>
      <w:rFonts w:eastAsia="Times New Roman"/>
      <w:b/>
      <w:color w:val="000000"/>
      <w:szCs w:val="20"/>
    </w:rPr>
  </w:style>
  <w:style w:type="character" w:customStyle="1" w:styleId="SmallText-New">
    <w:name w:val="Small Text - New"/>
    <w:rsid w:val="001B0BB7"/>
    <w:rPr>
      <w:rFonts w:ascii="Arial Narrow" w:hAnsi="Arial Narrow"/>
      <w:sz w:val="14"/>
    </w:rPr>
  </w:style>
  <w:style w:type="character" w:customStyle="1" w:styleId="Underlined-New">
    <w:name w:val="Underlined - New"/>
    <w:rsid w:val="001B0BB7"/>
    <w:rPr>
      <w:rFonts w:ascii="Arial Narrow" w:hAnsi="Arial Narrow"/>
      <w:sz w:val="16"/>
      <w:u w:val="single"/>
    </w:rPr>
  </w:style>
  <w:style w:type="character" w:customStyle="1" w:styleId="NormalTextChar">
    <w:name w:val="Normal Text Char"/>
    <w:link w:val="NormalText"/>
    <w:rsid w:val="001B0BB7"/>
    <w:rPr>
      <w:rFonts w:ascii="Calibri" w:eastAsia="Calibri" w:hAnsi="Calibri"/>
      <w:sz w:val="20"/>
      <w:szCs w:val="26"/>
    </w:rPr>
  </w:style>
  <w:style w:type="numbering" w:customStyle="1" w:styleId="NoList2">
    <w:name w:val="No List2"/>
    <w:next w:val="NoList"/>
    <w:uiPriority w:val="99"/>
    <w:semiHidden/>
    <w:unhideWhenUsed/>
    <w:rsid w:val="001B0BB7"/>
  </w:style>
  <w:style w:type="numbering" w:customStyle="1" w:styleId="NoList11">
    <w:name w:val="No List11"/>
    <w:next w:val="NoList"/>
    <w:uiPriority w:val="99"/>
    <w:semiHidden/>
    <w:unhideWhenUsed/>
    <w:rsid w:val="001B0BB7"/>
  </w:style>
  <w:style w:type="numbering" w:customStyle="1" w:styleId="NoList3">
    <w:name w:val="No List3"/>
    <w:next w:val="NoList"/>
    <w:uiPriority w:val="99"/>
    <w:semiHidden/>
    <w:unhideWhenUsed/>
    <w:rsid w:val="001B0BB7"/>
  </w:style>
  <w:style w:type="numbering" w:customStyle="1" w:styleId="NoList12">
    <w:name w:val="No List12"/>
    <w:next w:val="NoList"/>
    <w:semiHidden/>
    <w:unhideWhenUsed/>
    <w:rsid w:val="001B0BB7"/>
  </w:style>
  <w:style w:type="numbering" w:customStyle="1" w:styleId="NoList21">
    <w:name w:val="No List21"/>
    <w:next w:val="NoList"/>
    <w:semiHidden/>
    <w:unhideWhenUsed/>
    <w:rsid w:val="001B0BB7"/>
  </w:style>
  <w:style w:type="numbering" w:customStyle="1" w:styleId="NoList111">
    <w:name w:val="No List111"/>
    <w:next w:val="NoList"/>
    <w:uiPriority w:val="99"/>
    <w:semiHidden/>
    <w:unhideWhenUsed/>
    <w:rsid w:val="001B0BB7"/>
  </w:style>
  <w:style w:type="numbering" w:customStyle="1" w:styleId="NoList211">
    <w:name w:val="No List211"/>
    <w:next w:val="NoList"/>
    <w:uiPriority w:val="99"/>
    <w:semiHidden/>
    <w:unhideWhenUsed/>
    <w:rsid w:val="001B0BB7"/>
  </w:style>
  <w:style w:type="numbering" w:customStyle="1" w:styleId="NoList1111">
    <w:name w:val="No List1111"/>
    <w:next w:val="NoList"/>
    <w:uiPriority w:val="99"/>
    <w:semiHidden/>
    <w:unhideWhenUsed/>
    <w:rsid w:val="001B0BB7"/>
  </w:style>
  <w:style w:type="numbering" w:customStyle="1" w:styleId="NoList4">
    <w:name w:val="No List4"/>
    <w:next w:val="NoList"/>
    <w:uiPriority w:val="99"/>
    <w:semiHidden/>
    <w:unhideWhenUsed/>
    <w:rsid w:val="001B0BB7"/>
  </w:style>
  <w:style w:type="numbering" w:customStyle="1" w:styleId="NoList5">
    <w:name w:val="No List5"/>
    <w:next w:val="NoList"/>
    <w:semiHidden/>
    <w:unhideWhenUsed/>
    <w:rsid w:val="001B0BB7"/>
  </w:style>
  <w:style w:type="character" w:customStyle="1" w:styleId="BoldUnderlining">
    <w:name w:val="Bold Underlining"/>
    <w:rsid w:val="001B0BB7"/>
    <w:rPr>
      <w:b/>
      <w:u w:val="single"/>
    </w:rPr>
  </w:style>
  <w:style w:type="character" w:customStyle="1" w:styleId="cardCharChar">
    <w:name w:val="card Char Char"/>
    <w:rsid w:val="001B0BB7"/>
    <w:rPr>
      <w:szCs w:val="24"/>
      <w:lang w:val="en-US" w:eastAsia="en-US" w:bidi="ar-SA"/>
    </w:rPr>
  </w:style>
  <w:style w:type="character" w:customStyle="1" w:styleId="flagicon">
    <w:name w:val="flagicon"/>
    <w:basedOn w:val="DefaultParagraphFont"/>
    <w:rsid w:val="001B0BB7"/>
  </w:style>
  <w:style w:type="character" w:customStyle="1" w:styleId="Style11ptUnderline2">
    <w:name w:val="Style 11 pt Underline2"/>
    <w:rsid w:val="001B0BB7"/>
    <w:rPr>
      <w:sz w:val="20"/>
      <w:u w:val="single"/>
    </w:rPr>
  </w:style>
  <w:style w:type="character" w:customStyle="1" w:styleId="Style11ptBoldUnderline2">
    <w:name w:val="Style 11 pt Bold Underline2"/>
    <w:rsid w:val="001B0BB7"/>
    <w:rPr>
      <w:b/>
      <w:bCs/>
      <w:sz w:val="20"/>
      <w:u w:val="single"/>
    </w:rPr>
  </w:style>
  <w:style w:type="character" w:customStyle="1" w:styleId="MicroChar">
    <w:name w:val="Micro Char"/>
    <w:link w:val="Micro"/>
    <w:rsid w:val="001B0BB7"/>
    <w:rPr>
      <w:rFonts w:ascii="Arial" w:hAnsi="Arial"/>
      <w:sz w:val="12"/>
    </w:rPr>
  </w:style>
  <w:style w:type="paragraph" w:customStyle="1" w:styleId="Micro">
    <w:name w:val="Micro"/>
    <w:basedOn w:val="Normal"/>
    <w:next w:val="Normal"/>
    <w:link w:val="MicroChar"/>
    <w:qFormat/>
    <w:rsid w:val="001B0BB7"/>
    <w:pPr>
      <w:spacing w:after="0" w:line="240" w:lineRule="auto"/>
    </w:pPr>
    <w:rPr>
      <w:rFonts w:ascii="Arial" w:hAnsi="Arial"/>
      <w:sz w:val="12"/>
    </w:rPr>
  </w:style>
  <w:style w:type="character" w:customStyle="1" w:styleId="Style11ptUnderline1">
    <w:name w:val="Style 11 pt Underline1"/>
    <w:rsid w:val="001B0BB7"/>
    <w:rPr>
      <w:sz w:val="20"/>
      <w:u w:val="single"/>
    </w:rPr>
  </w:style>
  <w:style w:type="character" w:customStyle="1" w:styleId="Style11ptBoldUnderline1">
    <w:name w:val="Style 11 pt Bold Underline1"/>
    <w:rsid w:val="001B0BB7"/>
    <w:rPr>
      <w:b/>
      <w:bCs/>
      <w:sz w:val="20"/>
      <w:u w:val="single"/>
    </w:rPr>
  </w:style>
  <w:style w:type="character" w:customStyle="1" w:styleId="1">
    <w:name w:val="1"/>
    <w:rsid w:val="001B0BB7"/>
    <w:rPr>
      <w:rFonts w:cs="Arial"/>
      <w:bCs/>
      <w:sz w:val="20"/>
      <w:u w:val="single"/>
      <w:lang w:val="en-US" w:eastAsia="en-US" w:bidi="ar-SA"/>
    </w:rPr>
  </w:style>
  <w:style w:type="character" w:customStyle="1" w:styleId="StyleStyle49ptBold3Char">
    <w:name w:val="Style Style4 + 9 pt Bold3 Char"/>
    <w:link w:val="StyleStyle49ptBold3"/>
    <w:locked/>
    <w:rsid w:val="001B0BB7"/>
    <w:rPr>
      <w:b/>
      <w:bCs/>
      <w:u w:val="single"/>
    </w:rPr>
  </w:style>
  <w:style w:type="paragraph" w:customStyle="1" w:styleId="StyleStyle49ptBold3">
    <w:name w:val="Style Style4 + 9 pt Bold3"/>
    <w:basedOn w:val="Normal"/>
    <w:link w:val="StyleStyle49ptBold3Char"/>
    <w:qFormat/>
    <w:rsid w:val="001B0BB7"/>
    <w:pPr>
      <w:spacing w:after="0" w:line="256" w:lineRule="auto"/>
    </w:pPr>
    <w:rPr>
      <w:rFonts w:asciiTheme="minorHAnsi" w:hAnsiTheme="minorHAnsi"/>
      <w:b/>
      <w:bCs/>
      <w:u w:val="single"/>
    </w:rPr>
  </w:style>
  <w:style w:type="character" w:customStyle="1" w:styleId="Style9ptUnderline6">
    <w:name w:val="Style 9 pt Underline6"/>
    <w:rsid w:val="001B0BB7"/>
    <w:rPr>
      <w:sz w:val="20"/>
      <w:u w:val="single"/>
    </w:rPr>
  </w:style>
  <w:style w:type="paragraph" w:styleId="ListBullet">
    <w:name w:val="List Bullet"/>
    <w:basedOn w:val="Normal"/>
    <w:link w:val="ListBulletChar"/>
    <w:uiPriority w:val="99"/>
    <w:unhideWhenUsed/>
    <w:rsid w:val="001B0BB7"/>
    <w:pPr>
      <w:tabs>
        <w:tab w:val="num" w:pos="360"/>
      </w:tabs>
      <w:spacing w:after="0" w:line="240" w:lineRule="auto"/>
      <w:ind w:left="360" w:hanging="360"/>
      <w:contextualSpacing/>
    </w:pPr>
  </w:style>
  <w:style w:type="character" w:customStyle="1" w:styleId="CardUnderlined">
    <w:name w:val="Card Underlined"/>
    <w:rsid w:val="001B0BB7"/>
    <w:rPr>
      <w:rFonts w:ascii="Garamond" w:hAnsi="Garamond"/>
      <w:sz w:val="22"/>
      <w:szCs w:val="24"/>
      <w:u w:val="single"/>
      <w:lang w:val="en-US" w:eastAsia="en-US" w:bidi="ar-SA"/>
    </w:rPr>
  </w:style>
  <w:style w:type="character" w:customStyle="1" w:styleId="StyleUnderline1">
    <w:name w:val="Style Underline1"/>
    <w:rsid w:val="001B0BB7"/>
    <w:rPr>
      <w:u w:val="single"/>
    </w:rPr>
  </w:style>
  <w:style w:type="character" w:customStyle="1" w:styleId="A6">
    <w:name w:val="A6"/>
    <w:uiPriority w:val="99"/>
    <w:rsid w:val="001B0BB7"/>
    <w:rPr>
      <w:rFonts w:ascii="Minion Pro" w:hAnsi="Minion Pro" w:cs="Minion Pro" w:hint="default"/>
      <w:color w:val="211D1E"/>
      <w:sz w:val="21"/>
      <w:szCs w:val="21"/>
    </w:rPr>
  </w:style>
  <w:style w:type="character" w:customStyle="1" w:styleId="A11">
    <w:name w:val="A11"/>
    <w:uiPriority w:val="99"/>
    <w:rsid w:val="001B0BB7"/>
    <w:rPr>
      <w:rFonts w:ascii="Minion Pro" w:hAnsi="Minion Pro" w:cs="Minion Pro" w:hint="default"/>
      <w:color w:val="211D1E"/>
      <w:sz w:val="12"/>
      <w:szCs w:val="12"/>
    </w:rPr>
  </w:style>
  <w:style w:type="character" w:customStyle="1" w:styleId="A12">
    <w:name w:val="A12"/>
    <w:uiPriority w:val="99"/>
    <w:rsid w:val="001B0BB7"/>
    <w:rPr>
      <w:rFonts w:ascii="Minion Pro" w:hAnsi="Minion Pro" w:cs="Minion Pro" w:hint="default"/>
      <w:color w:val="211D1E"/>
      <w:sz w:val="22"/>
      <w:szCs w:val="22"/>
    </w:rPr>
  </w:style>
  <w:style w:type="character" w:customStyle="1" w:styleId="CardsCharChar">
    <w:name w:val="Cards Char Char"/>
    <w:rsid w:val="001B0BB7"/>
    <w:rPr>
      <w:szCs w:val="24"/>
      <w:lang w:val="en-US" w:eastAsia="en-US" w:bidi="ar-SA"/>
    </w:rPr>
  </w:style>
  <w:style w:type="character" w:customStyle="1" w:styleId="CitationChar1">
    <w:name w:val="Citation Char1"/>
    <w:basedOn w:val="DefaultParagraphFont"/>
    <w:rsid w:val="001B0BB7"/>
    <w:rPr>
      <w:rFonts w:ascii="Times New Roman" w:eastAsia="Times New Roman" w:hAnsi="Times New Roman" w:cs="Arial"/>
      <w:b/>
      <w:sz w:val="20"/>
      <w:szCs w:val="36"/>
    </w:rPr>
  </w:style>
  <w:style w:type="character" w:customStyle="1" w:styleId="bold-italic-sub-c">
    <w:name w:val="bold-italic-sub-c"/>
    <w:basedOn w:val="DefaultParagraphFont"/>
    <w:rsid w:val="001B0BB7"/>
  </w:style>
  <w:style w:type="character" w:customStyle="1" w:styleId="charoverride-4">
    <w:name w:val="charoverride-4"/>
    <w:basedOn w:val="DefaultParagraphFont"/>
    <w:rsid w:val="001B0BB7"/>
  </w:style>
  <w:style w:type="character" w:customStyle="1" w:styleId="charoverride-3">
    <w:name w:val="charoverride-3"/>
    <w:basedOn w:val="DefaultParagraphFont"/>
    <w:rsid w:val="001B0BB7"/>
  </w:style>
  <w:style w:type="paragraph" w:customStyle="1" w:styleId="body-text">
    <w:name w:val="body-text"/>
    <w:basedOn w:val="Normal"/>
    <w:rsid w:val="001B0BB7"/>
    <w:pPr>
      <w:spacing w:before="100" w:beforeAutospacing="1" w:after="100" w:afterAutospacing="1" w:line="240" w:lineRule="auto"/>
    </w:pPr>
    <w:rPr>
      <w:rFonts w:eastAsia="Times New Roman"/>
    </w:rPr>
  </w:style>
  <w:style w:type="character" w:customStyle="1" w:styleId="f">
    <w:name w:val="f"/>
    <w:rsid w:val="001B0BB7"/>
  </w:style>
  <w:style w:type="character" w:customStyle="1" w:styleId="BodyTextChar1">
    <w:name w:val="Body Text Char1"/>
    <w:aliases w:val="BT Char1,Very Small Text Char1"/>
    <w:basedOn w:val="DefaultParagraphFont"/>
    <w:uiPriority w:val="99"/>
    <w:rsid w:val="001B0BB7"/>
    <w:rPr>
      <w:rFonts w:ascii="Times New Roman" w:hAnsi="Times New Roman" w:cs="Times New Roman"/>
    </w:rPr>
  </w:style>
  <w:style w:type="character" w:customStyle="1" w:styleId="DateChar1">
    <w:name w:val="Date Char1"/>
    <w:aliases w:val="date Char1"/>
    <w:basedOn w:val="DefaultParagraphFont"/>
    <w:uiPriority w:val="99"/>
    <w:rsid w:val="001B0BB7"/>
    <w:rPr>
      <w:rFonts w:ascii="Georgia" w:hAnsi="Georgia"/>
    </w:rPr>
  </w:style>
  <w:style w:type="character" w:customStyle="1" w:styleId="BlockTitle2Char">
    <w:name w:val="Block Title2 Char"/>
    <w:link w:val="BlockTitle2"/>
    <w:rsid w:val="001B0BB7"/>
    <w:rPr>
      <w:rFonts w:ascii="Calibri" w:eastAsia="Calibri" w:hAnsi="Calibri"/>
      <w:b/>
      <w:color w:val="000000"/>
      <w:sz w:val="32"/>
      <w:u w:val="single"/>
    </w:rPr>
  </w:style>
  <w:style w:type="paragraph" w:customStyle="1" w:styleId="TagCite">
    <w:name w:val="TagCite"/>
    <w:basedOn w:val="Normal"/>
    <w:qFormat/>
    <w:rsid w:val="001B0BB7"/>
    <w:pPr>
      <w:spacing w:after="0" w:line="240" w:lineRule="auto"/>
    </w:pPr>
    <w:rPr>
      <w:rFonts w:eastAsia="Times New Roman"/>
      <w:b/>
    </w:rPr>
  </w:style>
  <w:style w:type="paragraph" w:customStyle="1" w:styleId="SmallNormal">
    <w:name w:val="Small Normal"/>
    <w:basedOn w:val="Normal"/>
    <w:uiPriority w:val="99"/>
    <w:qFormat/>
    <w:rsid w:val="001B0BB7"/>
    <w:pPr>
      <w:suppressAutoHyphens/>
      <w:spacing w:after="0" w:line="240" w:lineRule="auto"/>
      <w:contextualSpacing/>
    </w:pPr>
    <w:rPr>
      <w:rFonts w:eastAsia="Times New Roman"/>
      <w:sz w:val="18"/>
      <w:szCs w:val="18"/>
    </w:rPr>
  </w:style>
  <w:style w:type="paragraph" w:customStyle="1" w:styleId="Shrink">
    <w:name w:val="Shrink"/>
    <w:qFormat/>
    <w:rsid w:val="001B0BB7"/>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1B0BB7"/>
    <w:pPr>
      <w:spacing w:after="0" w:line="240" w:lineRule="auto"/>
    </w:pPr>
    <w:rPr>
      <w:rFonts w:eastAsia="Times New Roman"/>
      <w:b/>
      <w:szCs w:val="20"/>
    </w:rPr>
  </w:style>
  <w:style w:type="paragraph" w:customStyle="1" w:styleId="tagcite0">
    <w:name w:val="tagcite"/>
    <w:basedOn w:val="Normal"/>
    <w:qFormat/>
    <w:rsid w:val="001B0BB7"/>
    <w:pPr>
      <w:spacing w:after="0" w:line="240" w:lineRule="auto"/>
    </w:pPr>
    <w:rPr>
      <w:rFonts w:eastAsia="Times New Roman"/>
      <w:b/>
    </w:rPr>
  </w:style>
  <w:style w:type="paragraph" w:customStyle="1" w:styleId="SmallFont">
    <w:name w:val="Small Font"/>
    <w:basedOn w:val="Normal"/>
    <w:qFormat/>
    <w:rsid w:val="001B0BB7"/>
    <w:pPr>
      <w:spacing w:after="200" w:line="240" w:lineRule="auto"/>
      <w:contextualSpacing/>
    </w:pPr>
    <w:rPr>
      <w:rFonts w:eastAsia="Calibri"/>
      <w:sz w:val="12"/>
    </w:rPr>
  </w:style>
  <w:style w:type="paragraph" w:customStyle="1" w:styleId="SmallFontCharCharChar">
    <w:name w:val="Small Font Char Char Char"/>
    <w:basedOn w:val="Normal"/>
    <w:qFormat/>
    <w:rsid w:val="001B0BB7"/>
    <w:pPr>
      <w:spacing w:after="0" w:line="240" w:lineRule="auto"/>
    </w:pPr>
    <w:rPr>
      <w:rFonts w:eastAsia="Times New Roman"/>
      <w:sz w:val="12"/>
    </w:rPr>
  </w:style>
  <w:style w:type="character" w:customStyle="1" w:styleId="CardNotUnderlinedChar1">
    <w:name w:val="Card Not Underlined Char1"/>
    <w:link w:val="CardNotUnderlined"/>
    <w:rsid w:val="001B0BB7"/>
    <w:rPr>
      <w:rFonts w:ascii="Calibri" w:eastAsia="Times New Roman" w:hAnsi="Calibri"/>
      <w:sz w:val="12"/>
      <w:szCs w:val="20"/>
    </w:rPr>
  </w:style>
  <w:style w:type="paragraph" w:customStyle="1" w:styleId="CardStyle">
    <w:name w:val="Card Style"/>
    <w:basedOn w:val="Normal"/>
    <w:link w:val="CardStyleChar"/>
    <w:qFormat/>
    <w:rsid w:val="001B0BB7"/>
    <w:pPr>
      <w:spacing w:after="0" w:line="240" w:lineRule="auto"/>
    </w:pPr>
    <w:rPr>
      <w:rFonts w:eastAsia="Times New Roman"/>
      <w:sz w:val="20"/>
    </w:rPr>
  </w:style>
  <w:style w:type="paragraph" w:customStyle="1" w:styleId="loose">
    <w:name w:val="loose"/>
    <w:basedOn w:val="Normal"/>
    <w:qFormat/>
    <w:rsid w:val="001B0BB7"/>
    <w:pPr>
      <w:spacing w:beforeLines="1" w:after="0" w:line="240" w:lineRule="auto"/>
    </w:pPr>
    <w:rPr>
      <w:rFonts w:ascii="Times" w:eastAsia="Times New Roman" w:hAnsi="Times"/>
      <w:sz w:val="20"/>
      <w:szCs w:val="20"/>
    </w:rPr>
  </w:style>
  <w:style w:type="paragraph" w:customStyle="1" w:styleId="Regular">
    <w:name w:val="Regular"/>
    <w:qFormat/>
    <w:rsid w:val="001B0BB7"/>
    <w:pPr>
      <w:spacing w:after="0" w:line="240" w:lineRule="auto"/>
    </w:pPr>
    <w:rPr>
      <w:rFonts w:ascii="Garamond" w:eastAsia="Times New Roman" w:hAnsi="Garamond" w:cs="Arial"/>
      <w:bCs/>
      <w:kern w:val="20"/>
      <w:sz w:val="20"/>
      <w:szCs w:val="32"/>
    </w:rPr>
  </w:style>
  <w:style w:type="character" w:customStyle="1" w:styleId="CharChar6">
    <w:name w:val="Char Char6"/>
    <w:rsid w:val="001B0BB7"/>
    <w:rPr>
      <w:rFonts w:ascii="Arial" w:hAnsi="Arial" w:cs="Arial" w:hint="default"/>
      <w:b/>
      <w:bCs/>
      <w:kern w:val="32"/>
      <w:sz w:val="28"/>
      <w:szCs w:val="32"/>
      <w:lang w:val="en-US" w:eastAsia="en-US" w:bidi="ar-SA"/>
    </w:rPr>
  </w:style>
  <w:style w:type="character" w:customStyle="1" w:styleId="standardcontent">
    <w:name w:val="standardcontent"/>
    <w:rsid w:val="001B0BB7"/>
  </w:style>
  <w:style w:type="character" w:customStyle="1" w:styleId="storyby">
    <w:name w:val="storyby"/>
    <w:rsid w:val="001B0BB7"/>
  </w:style>
  <w:style w:type="character" w:customStyle="1" w:styleId="Boxed">
    <w:name w:val="Boxed"/>
    <w:qFormat/>
    <w:rsid w:val="001B0BB7"/>
    <w:rPr>
      <w:rFonts w:ascii="Garamond" w:hAnsi="Garamond" w:hint="default"/>
      <w:sz w:val="20"/>
      <w:bdr w:val="single" w:sz="6" w:space="0" w:color="auto" w:frame="1"/>
    </w:rPr>
  </w:style>
  <w:style w:type="character" w:customStyle="1" w:styleId="ShrinkChar">
    <w:name w:val="Shrink Char"/>
    <w:rsid w:val="001B0BB7"/>
    <w:rPr>
      <w:rFonts w:ascii="Garamond" w:hAnsi="Garamond" w:hint="default"/>
      <w:sz w:val="12"/>
      <w:lang w:val="en-US" w:eastAsia="en-US" w:bidi="ar-SA"/>
    </w:rPr>
  </w:style>
  <w:style w:type="character" w:customStyle="1" w:styleId="CitesChar2">
    <w:name w:val="Cites Char2"/>
    <w:rsid w:val="001B0BB7"/>
    <w:rPr>
      <w:b/>
      <w:bCs/>
    </w:rPr>
  </w:style>
  <w:style w:type="character" w:customStyle="1" w:styleId="CardsFont12ptCharCharCharCharCharCharCharCharCharCharChar">
    <w:name w:val="Cards + Font: 12 pt Char Char Char Char Char Char Char Char Char Char Char"/>
    <w:aliases w:val="Cards + Font: 12 pt1,Thick Underline1"/>
    <w:rsid w:val="001B0BB7"/>
    <w:rPr>
      <w:sz w:val="24"/>
      <w:szCs w:val="24"/>
      <w:u w:val="thick"/>
    </w:rPr>
  </w:style>
  <w:style w:type="character" w:customStyle="1" w:styleId="CharChar3">
    <w:name w:val="Char Char3"/>
    <w:rsid w:val="001B0BB7"/>
    <w:rPr>
      <w:rFonts w:ascii="Arial" w:hAnsi="Arial" w:cs="Arial" w:hint="default"/>
      <w:bCs/>
      <w:szCs w:val="26"/>
      <w:u w:val="single"/>
      <w:lang w:val="en-US" w:eastAsia="en-US" w:bidi="ar-SA"/>
    </w:rPr>
  </w:style>
  <w:style w:type="character" w:customStyle="1" w:styleId="UNDERLINECharChar">
    <w:name w:val="UNDERLINE Char Char"/>
    <w:rsid w:val="001B0BB7"/>
    <w:rPr>
      <w:bCs/>
      <w:kern w:val="28"/>
      <w:szCs w:val="32"/>
      <w:u w:val="single"/>
    </w:rPr>
  </w:style>
  <w:style w:type="character" w:customStyle="1" w:styleId="tag1Char">
    <w:name w:val="tag1 Char"/>
    <w:rsid w:val="001B0BB7"/>
    <w:rPr>
      <w:b/>
      <w:bCs w:val="0"/>
      <w:sz w:val="24"/>
    </w:rPr>
  </w:style>
  <w:style w:type="character" w:customStyle="1" w:styleId="SmallFontChar">
    <w:name w:val="Small Font Char"/>
    <w:rsid w:val="001B0BB7"/>
    <w:rPr>
      <w:rFonts w:ascii="Arial" w:eastAsia="Calibri" w:hAnsi="Arial" w:cs="Arial" w:hint="default"/>
      <w:sz w:val="12"/>
      <w:szCs w:val="22"/>
    </w:rPr>
  </w:style>
  <w:style w:type="character" w:customStyle="1" w:styleId="CardUnderlinedChar">
    <w:name w:val="Card Underlined Char"/>
    <w:rsid w:val="001B0BB7"/>
    <w:rPr>
      <w:rFonts w:ascii="Tahoma" w:hAnsi="Tahoma" w:cs="Tahoma"/>
      <w:sz w:val="18"/>
      <w:u w:val="single"/>
    </w:rPr>
  </w:style>
  <w:style w:type="character" w:customStyle="1" w:styleId="SmallFontCharCharCharChar">
    <w:name w:val="Small Font Char Char Char Char"/>
    <w:rsid w:val="001B0BB7"/>
    <w:rPr>
      <w:rFonts w:ascii="Arial" w:hAnsi="Arial" w:cs="Arial" w:hint="default"/>
      <w:sz w:val="12"/>
      <w:szCs w:val="24"/>
    </w:rPr>
  </w:style>
  <w:style w:type="character" w:customStyle="1" w:styleId="Style2Char">
    <w:name w:val="Style2 Char"/>
    <w:link w:val="Style2"/>
    <w:rsid w:val="001B0BB7"/>
    <w:rPr>
      <w:rFonts w:ascii="Times New Roman" w:hAnsi="Times New Roman" w:cs="Times New Roman"/>
      <w:sz w:val="16"/>
      <w:szCs w:val="16"/>
    </w:rPr>
  </w:style>
  <w:style w:type="paragraph" w:customStyle="1" w:styleId="Style2">
    <w:name w:val="Style2"/>
    <w:basedOn w:val="Normal"/>
    <w:link w:val="Style2Char"/>
    <w:qFormat/>
    <w:rsid w:val="001B0BB7"/>
    <w:pPr>
      <w:spacing w:after="0" w:line="240" w:lineRule="auto"/>
    </w:pPr>
    <w:rPr>
      <w:rFonts w:ascii="Times New Roman" w:hAnsi="Times New Roman" w:cs="Times New Roman"/>
      <w:sz w:val="16"/>
      <w:szCs w:val="16"/>
    </w:rPr>
  </w:style>
  <w:style w:type="character" w:customStyle="1" w:styleId="TagCiteChar">
    <w:name w:val="TagCite Char"/>
    <w:rsid w:val="001B0BB7"/>
    <w:rPr>
      <w:rFonts w:ascii="Garamond" w:hAnsi="Garamond" w:hint="default"/>
      <w:b/>
      <w:bCs w:val="0"/>
      <w:sz w:val="24"/>
      <w:szCs w:val="24"/>
    </w:rPr>
  </w:style>
  <w:style w:type="character" w:customStyle="1" w:styleId="CharChar4">
    <w:name w:val="Char Char4"/>
    <w:rsid w:val="001B0BB7"/>
    <w:rPr>
      <w:b/>
      <w:bCs/>
      <w:sz w:val="28"/>
      <w:szCs w:val="28"/>
    </w:rPr>
  </w:style>
  <w:style w:type="character" w:customStyle="1" w:styleId="Text0">
    <w:name w:val="Text"/>
    <w:qFormat/>
    <w:rsid w:val="001B0BB7"/>
    <w:rPr>
      <w:rFonts w:ascii="Times New Roman" w:hAnsi="Times New Roman" w:cs="Times New Roman" w:hint="default"/>
      <w:sz w:val="20"/>
    </w:rPr>
  </w:style>
  <w:style w:type="character" w:customStyle="1" w:styleId="CharChar5">
    <w:name w:val="Char Char5"/>
    <w:rsid w:val="001B0BB7"/>
    <w:rPr>
      <w:rFonts w:ascii="Arial" w:hAnsi="Arial" w:cs="Arial" w:hint="default"/>
      <w:b/>
      <w:bCs/>
      <w:sz w:val="26"/>
      <w:szCs w:val="26"/>
    </w:rPr>
  </w:style>
  <w:style w:type="character" w:customStyle="1" w:styleId="heading2char2charchar1">
    <w:name w:val="heading2char2charchar1"/>
    <w:rsid w:val="001B0BB7"/>
  </w:style>
  <w:style w:type="character" w:customStyle="1" w:styleId="charchar60">
    <w:name w:val="charchar6"/>
    <w:rsid w:val="001B0BB7"/>
  </w:style>
  <w:style w:type="character" w:customStyle="1" w:styleId="yshortcuts">
    <w:name w:val="yshortcuts"/>
    <w:rsid w:val="001B0BB7"/>
  </w:style>
  <w:style w:type="character" w:customStyle="1" w:styleId="term1">
    <w:name w:val="term1"/>
    <w:rsid w:val="001B0BB7"/>
    <w:rPr>
      <w:b/>
      <w:bCs/>
    </w:rPr>
  </w:style>
  <w:style w:type="character" w:customStyle="1" w:styleId="verdana">
    <w:name w:val="verdana"/>
    <w:rsid w:val="001B0BB7"/>
  </w:style>
  <w:style w:type="character" w:customStyle="1" w:styleId="searchtermbold">
    <w:name w:val="searchtermbold"/>
    <w:rsid w:val="001B0BB7"/>
  </w:style>
  <w:style w:type="character" w:customStyle="1" w:styleId="ssl0">
    <w:name w:val="ss_l0"/>
    <w:rsid w:val="001B0BB7"/>
  </w:style>
  <w:style w:type="character" w:customStyle="1" w:styleId="vitstoryheadline">
    <w:name w:val="vitstoryheadline"/>
    <w:rsid w:val="001B0BB7"/>
  </w:style>
  <w:style w:type="character" w:customStyle="1" w:styleId="bps-topic-ident">
    <w:name w:val="bps-topic-ident"/>
    <w:rsid w:val="001B0BB7"/>
  </w:style>
  <w:style w:type="character" w:customStyle="1" w:styleId="byline">
    <w:name w:val="byline"/>
    <w:rsid w:val="001B0BB7"/>
  </w:style>
  <w:style w:type="character" w:customStyle="1" w:styleId="TextUnderlineChar">
    <w:name w:val="Text Underline Char"/>
    <w:rsid w:val="001B0BB7"/>
    <w:rPr>
      <w:rFonts w:ascii="Garamond" w:hAnsi="Garamond" w:cs="Arial" w:hint="default"/>
      <w:bCs/>
      <w:kern w:val="20"/>
      <w:szCs w:val="32"/>
      <w:u w:val="single"/>
      <w:lang w:val="en-US" w:eastAsia="en-US" w:bidi="ar-SA"/>
    </w:rPr>
  </w:style>
  <w:style w:type="character" w:customStyle="1" w:styleId="RegularChar">
    <w:name w:val="Regular Char"/>
    <w:rsid w:val="001B0BB7"/>
    <w:rPr>
      <w:rFonts w:ascii="Garamond" w:hAnsi="Garamond" w:cs="Arial" w:hint="default"/>
      <w:bCs/>
      <w:kern w:val="20"/>
      <w:szCs w:val="32"/>
      <w:lang w:val="en-US" w:eastAsia="en-US" w:bidi="ar-SA"/>
    </w:rPr>
  </w:style>
  <w:style w:type="character" w:customStyle="1" w:styleId="BoldunderlineChar2">
    <w:name w:val="Bold underline Char"/>
    <w:rsid w:val="001B0BB7"/>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1B0BB7"/>
    <w:rPr>
      <w:u w:val="single"/>
    </w:rPr>
  </w:style>
  <w:style w:type="paragraph" w:customStyle="1" w:styleId="Boldunderline1">
    <w:name w:val="Bold underline"/>
    <w:basedOn w:val="TextUnderline"/>
    <w:qFormat/>
    <w:rsid w:val="001B0BB7"/>
    <w:rPr>
      <w:b/>
    </w:rPr>
  </w:style>
  <w:style w:type="paragraph" w:customStyle="1" w:styleId="FullText">
    <w:name w:val="Full Text"/>
    <w:basedOn w:val="Normal"/>
    <w:uiPriority w:val="99"/>
    <w:qFormat/>
    <w:rsid w:val="001B0BB7"/>
    <w:pPr>
      <w:spacing w:after="0" w:line="240" w:lineRule="auto"/>
    </w:pPr>
    <w:rPr>
      <w:rFonts w:ascii="Arial Narrow" w:eastAsia="Times New Roman" w:hAnsi="Arial Narrow"/>
    </w:rPr>
  </w:style>
  <w:style w:type="character" w:customStyle="1" w:styleId="UnderlinedCard">
    <w:name w:val="Underlined Card"/>
    <w:rsid w:val="001B0BB7"/>
    <w:rPr>
      <w:rFonts w:ascii="Arial Narrow" w:hAnsi="Arial Narrow"/>
      <w:sz w:val="22"/>
      <w:u w:val="single"/>
    </w:rPr>
  </w:style>
  <w:style w:type="paragraph" w:customStyle="1" w:styleId="TagLine">
    <w:name w:val="Tag Line"/>
    <w:basedOn w:val="Normal"/>
    <w:next w:val="FullText"/>
    <w:uiPriority w:val="99"/>
    <w:qFormat/>
    <w:rsid w:val="001B0BB7"/>
    <w:pPr>
      <w:spacing w:after="0" w:line="240" w:lineRule="auto"/>
    </w:pPr>
    <w:rPr>
      <w:rFonts w:ascii="Arial Narrow" w:eastAsia="Times New Roman" w:hAnsi="Arial Narrow"/>
      <w:b/>
      <w:sz w:val="28"/>
    </w:rPr>
  </w:style>
  <w:style w:type="character" w:customStyle="1" w:styleId="SourceBold">
    <w:name w:val="Source Bold"/>
    <w:rsid w:val="001B0BB7"/>
    <w:rPr>
      <w:rFonts w:ascii="Arial Narrow" w:hAnsi="Arial Narrow"/>
      <w:b/>
      <w:sz w:val="24"/>
      <w:u w:val="none"/>
    </w:rPr>
  </w:style>
  <w:style w:type="paragraph" w:customStyle="1" w:styleId="FreeForm">
    <w:name w:val="Free Form"/>
    <w:qFormat/>
    <w:rsid w:val="001B0BB7"/>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1B0BB7"/>
    <w:rPr>
      <w:color w:val="002FF6"/>
      <w:sz w:val="24"/>
      <w:u w:val="single"/>
    </w:rPr>
  </w:style>
  <w:style w:type="character" w:customStyle="1" w:styleId="CardsFont12pt0">
    <w:name w:val="Cards + Font 12pt"/>
    <w:rsid w:val="001B0BB7"/>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1B0BB7"/>
    <w:rPr>
      <w:rFonts w:cs="Calibri"/>
      <w:b/>
      <w:u w:val="single"/>
    </w:rPr>
  </w:style>
  <w:style w:type="paragraph" w:customStyle="1" w:styleId="AuthorDate0">
    <w:name w:val="Author/Date"/>
    <w:basedOn w:val="Normal"/>
    <w:link w:val="AuthorDateChar0"/>
    <w:qFormat/>
    <w:rsid w:val="001B0BB7"/>
    <w:pPr>
      <w:spacing w:after="0" w:line="240" w:lineRule="auto"/>
    </w:pPr>
    <w:rPr>
      <w:rFonts w:asciiTheme="minorHAnsi" w:hAnsiTheme="minorHAnsi" w:cs="Calibri"/>
      <w:b/>
      <w:u w:val="single"/>
    </w:rPr>
  </w:style>
  <w:style w:type="character" w:customStyle="1" w:styleId="HilightChar">
    <w:name w:val="Hilight Char"/>
    <w:rsid w:val="001B0BB7"/>
    <w:rPr>
      <w:rFonts w:eastAsia="Calibri"/>
      <w:b/>
      <w:noProof w:val="0"/>
      <w:sz w:val="22"/>
      <w:szCs w:val="22"/>
      <w:u w:val="single"/>
      <w:lang w:val="en-US" w:eastAsia="ar-SA" w:bidi="ar-SA"/>
    </w:rPr>
  </w:style>
  <w:style w:type="paragraph" w:customStyle="1" w:styleId="TagCite1">
    <w:name w:val="Tag &amp; Cite"/>
    <w:basedOn w:val="Normal"/>
    <w:link w:val="TagCiteChar0"/>
    <w:qFormat/>
    <w:rsid w:val="001B0BB7"/>
    <w:pPr>
      <w:spacing w:after="0" w:line="240" w:lineRule="auto"/>
      <w:jc w:val="both"/>
    </w:pPr>
    <w:rPr>
      <w:rFonts w:ascii="Arial Narrow" w:eastAsia="Times New Roman" w:hAnsi="Arial Narrow"/>
      <w:b/>
    </w:rPr>
  </w:style>
  <w:style w:type="character" w:customStyle="1" w:styleId="TagCiteChar0">
    <w:name w:val="Tag &amp; Cite Char"/>
    <w:link w:val="TagCite1"/>
    <w:rsid w:val="001B0BB7"/>
    <w:rPr>
      <w:rFonts w:ascii="Arial Narrow" w:eastAsia="Times New Roman" w:hAnsi="Arial Narrow"/>
      <w:b/>
    </w:rPr>
  </w:style>
  <w:style w:type="paragraph" w:customStyle="1" w:styleId="HighlightedText">
    <w:name w:val="Highlighted Text"/>
    <w:basedOn w:val="Normal"/>
    <w:link w:val="HighlightedTextChar"/>
    <w:qFormat/>
    <w:rsid w:val="001B0BB7"/>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1B0BB7"/>
    <w:rPr>
      <w:rFonts w:ascii="Arial Narrow" w:eastAsia="Times New Roman" w:hAnsi="Arial Narrow"/>
      <w:u w:val="thick"/>
    </w:rPr>
  </w:style>
  <w:style w:type="character" w:customStyle="1" w:styleId="StyleUnderlineCharChar">
    <w:name w:val="Style Underline Char Char"/>
    <w:rsid w:val="001B0BB7"/>
    <w:rPr>
      <w:rFonts w:ascii="Times New Roman" w:eastAsia="Times New Roman" w:hAnsi="Times New Roman" w:cs="Times New Roman"/>
      <w:sz w:val="20"/>
      <w:szCs w:val="20"/>
      <w:u w:val="single"/>
    </w:rPr>
  </w:style>
  <w:style w:type="character" w:customStyle="1" w:styleId="c1">
    <w:name w:val="c1"/>
    <w:rsid w:val="001B0BB7"/>
  </w:style>
  <w:style w:type="paragraph" w:customStyle="1" w:styleId="TagStyle">
    <w:name w:val="Tag Style"/>
    <w:basedOn w:val="Normal"/>
    <w:qFormat/>
    <w:rsid w:val="001B0BB7"/>
    <w:pPr>
      <w:spacing w:after="0" w:line="240" w:lineRule="auto"/>
    </w:pPr>
    <w:rPr>
      <w:rFonts w:eastAsia="Times New Roman"/>
      <w:b/>
    </w:rPr>
  </w:style>
  <w:style w:type="character" w:customStyle="1" w:styleId="author0">
    <w:name w:val="author"/>
    <w:rsid w:val="001B0BB7"/>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1B0BB7"/>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1B0BB7"/>
  </w:style>
  <w:style w:type="character" w:customStyle="1" w:styleId="AuthorYear">
    <w:name w:val="AuthorYear"/>
    <w:uiPriority w:val="1"/>
    <w:qFormat/>
    <w:rsid w:val="001B0BB7"/>
    <w:rPr>
      <w:rFonts w:ascii="Georgia" w:hAnsi="Georgia"/>
      <w:b/>
      <w:sz w:val="24"/>
    </w:rPr>
  </w:style>
  <w:style w:type="character" w:customStyle="1" w:styleId="Highlight">
    <w:name w:val="Highlight"/>
    <w:uiPriority w:val="1"/>
    <w:qFormat/>
    <w:rsid w:val="001B0BB7"/>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1B0BB7"/>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1B0BB7"/>
    <w:rPr>
      <w:rFonts w:ascii="Arial Narrow" w:hAnsi="Arial Narrow"/>
      <w:sz w:val="12"/>
    </w:rPr>
  </w:style>
  <w:style w:type="paragraph" w:customStyle="1" w:styleId="MicroText0">
    <w:name w:val="MicroText"/>
    <w:basedOn w:val="Normal"/>
    <w:next w:val="Normal"/>
    <w:link w:val="MicroTextChar0"/>
    <w:qFormat/>
    <w:rsid w:val="001B0BB7"/>
    <w:pPr>
      <w:spacing w:after="0" w:line="240" w:lineRule="auto"/>
    </w:pPr>
    <w:rPr>
      <w:rFonts w:ascii="Arial Narrow" w:hAnsi="Arial Narrow"/>
      <w:sz w:val="12"/>
    </w:rPr>
  </w:style>
  <w:style w:type="character" w:customStyle="1" w:styleId="reduce2">
    <w:name w:val="reduce2"/>
    <w:basedOn w:val="DefaultParagraphFont"/>
    <w:rsid w:val="001B0BB7"/>
    <w:rPr>
      <w:rFonts w:ascii="Arial" w:hAnsi="Arial" w:cs="Arial" w:hint="default"/>
      <w:color w:val="000000"/>
      <w:sz w:val="12"/>
      <w:szCs w:val="22"/>
    </w:rPr>
  </w:style>
  <w:style w:type="character" w:customStyle="1" w:styleId="Emphasis20">
    <w:name w:val="Emphasis 2"/>
    <w:basedOn w:val="Emphasis"/>
    <w:uiPriority w:val="1"/>
    <w:qFormat/>
    <w:rsid w:val="001B0BB7"/>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1B0BB7"/>
    <w:rPr>
      <w:rFonts w:ascii="Calibri" w:eastAsia="Calibri" w:hAnsi="Calibri"/>
      <w:sz w:val="15"/>
    </w:rPr>
  </w:style>
  <w:style w:type="paragraph" w:customStyle="1" w:styleId="UnreadText">
    <w:name w:val="Unread Text"/>
    <w:basedOn w:val="Normal"/>
    <w:link w:val="UnreadTextChar"/>
    <w:autoRedefine/>
    <w:qFormat/>
    <w:rsid w:val="001B0BB7"/>
    <w:pPr>
      <w:spacing w:after="0" w:line="256" w:lineRule="auto"/>
    </w:pPr>
    <w:rPr>
      <w:rFonts w:eastAsia="Calibri"/>
      <w:sz w:val="15"/>
    </w:rPr>
  </w:style>
  <w:style w:type="character" w:customStyle="1" w:styleId="CircledChar">
    <w:name w:val="Circled Char"/>
    <w:link w:val="Circled"/>
    <w:locked/>
    <w:rsid w:val="001B0BB7"/>
    <w:rPr>
      <w:rFonts w:ascii="Calibri" w:eastAsia="Calibri" w:hAnsi="Calibri"/>
      <w:b/>
      <w:szCs w:val="20"/>
      <w:u w:val="thick"/>
    </w:rPr>
  </w:style>
  <w:style w:type="paragraph" w:customStyle="1" w:styleId="Circled">
    <w:name w:val="Circled"/>
    <w:basedOn w:val="Normal"/>
    <w:link w:val="CircledChar"/>
    <w:qFormat/>
    <w:rsid w:val="001B0BB7"/>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1B0BB7"/>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1B0BB7"/>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1B0BB7"/>
    <w:rPr>
      <w:b/>
      <w:bCs w:val="0"/>
      <w:u w:val="thick"/>
      <w:lang w:val="en-US" w:eastAsia="en-US" w:bidi="ar-SA"/>
    </w:rPr>
  </w:style>
  <w:style w:type="paragraph" w:customStyle="1" w:styleId="Tagtemplate">
    <w:name w:val="Tagtemplate"/>
    <w:basedOn w:val="Normal"/>
    <w:link w:val="TagtemplateChar"/>
    <w:autoRedefine/>
    <w:qFormat/>
    <w:rsid w:val="001B0BB7"/>
    <w:pPr>
      <w:keepNext/>
      <w:keepLines/>
      <w:spacing w:after="0" w:line="240" w:lineRule="auto"/>
    </w:pPr>
    <w:rPr>
      <w:b/>
    </w:rPr>
  </w:style>
  <w:style w:type="character" w:customStyle="1" w:styleId="TagtemplateChar">
    <w:name w:val="Tagtemplate Char"/>
    <w:link w:val="Tagtemplate"/>
    <w:rsid w:val="001B0BB7"/>
    <w:rPr>
      <w:rFonts w:ascii="Calibri" w:hAnsi="Calibri"/>
      <w:b/>
    </w:rPr>
  </w:style>
  <w:style w:type="character" w:customStyle="1" w:styleId="citation0">
    <w:name w:val="citation"/>
    <w:rsid w:val="001B0BB7"/>
  </w:style>
  <w:style w:type="character" w:customStyle="1" w:styleId="Underline0">
    <w:name w:val="*Underline*"/>
    <w:rsid w:val="001B0BB7"/>
    <w:rPr>
      <w:rFonts w:ascii="Times New Roman" w:hAnsi="Times New Roman"/>
      <w:b/>
      <w:sz w:val="24"/>
      <w:u w:val="single"/>
    </w:rPr>
  </w:style>
  <w:style w:type="paragraph" w:customStyle="1" w:styleId="TxBr33p1">
    <w:name w:val="TxBr_33p1"/>
    <w:basedOn w:val="Normal"/>
    <w:uiPriority w:val="99"/>
    <w:qFormat/>
    <w:rsid w:val="001B0BB7"/>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1B0BB7"/>
    <w:rPr>
      <w:b/>
      <w:bCs w:val="0"/>
      <w:sz w:val="24"/>
      <w:u w:val="thick"/>
    </w:rPr>
  </w:style>
  <w:style w:type="paragraph" w:customStyle="1" w:styleId="StyleStyle411pt">
    <w:name w:val="Style Style4 + 11 pt"/>
    <w:basedOn w:val="Normal"/>
    <w:link w:val="StyleStyle411ptChar"/>
    <w:qFormat/>
    <w:rsid w:val="001B0BB7"/>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1B0BB7"/>
    <w:rPr>
      <w:rFonts w:ascii="Calibri" w:eastAsia="Times New Roman" w:hAnsi="Calibri"/>
      <w:u w:val="single"/>
    </w:rPr>
  </w:style>
  <w:style w:type="paragraph" w:customStyle="1" w:styleId="StyleStyle411ptBold">
    <w:name w:val="Style Style4 + 11 pt Bold"/>
    <w:basedOn w:val="Normal"/>
    <w:link w:val="StyleStyle411ptBoldChar"/>
    <w:qFormat/>
    <w:rsid w:val="001B0BB7"/>
    <w:pPr>
      <w:spacing w:after="0" w:line="240" w:lineRule="auto"/>
    </w:pPr>
    <w:rPr>
      <w:rFonts w:eastAsia="Times New Roman"/>
      <w:b/>
      <w:bCs/>
      <w:u w:val="single"/>
    </w:rPr>
  </w:style>
  <w:style w:type="character" w:customStyle="1" w:styleId="StyleStyle411ptBoldChar">
    <w:name w:val="Style Style4 + 11 pt Bold Char"/>
    <w:link w:val="StyleStyle411ptBold"/>
    <w:rsid w:val="001B0BB7"/>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1B0BB7"/>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B0BB7"/>
    <w:rPr>
      <w:rFonts w:ascii="Calibri" w:eastAsia="Times New Roman" w:hAnsi="Calibri"/>
      <w:b/>
      <w:bCs/>
      <w:u w:val="single"/>
      <w:bdr w:val="single" w:sz="4" w:space="0" w:color="auto"/>
    </w:rPr>
  </w:style>
  <w:style w:type="character" w:customStyle="1" w:styleId="UnderlineChar2">
    <w:name w:val="Underline Char2"/>
    <w:rsid w:val="001B0BB7"/>
    <w:rPr>
      <w:rFonts w:ascii="Trebuchet MS" w:hAnsi="Trebuchet MS"/>
      <w:u w:val="thick"/>
      <w:lang w:val="en-US" w:eastAsia="zh-CN" w:bidi="ar-SA"/>
    </w:rPr>
  </w:style>
  <w:style w:type="character" w:customStyle="1" w:styleId="Style1Char1">
    <w:name w:val="Style1 Char1"/>
    <w:rsid w:val="001B0BB7"/>
    <w:rPr>
      <w:rFonts w:ascii="Book Antiqua" w:hAnsi="Book Antiqua"/>
      <w:sz w:val="16"/>
      <w:szCs w:val="16"/>
      <w:lang w:val="en-US" w:eastAsia="en-US" w:bidi="ar-SA"/>
    </w:rPr>
  </w:style>
  <w:style w:type="character" w:customStyle="1" w:styleId="NothingChar1">
    <w:name w:val="Nothing Char1"/>
    <w:rsid w:val="001B0BB7"/>
    <w:rPr>
      <w:rFonts w:ascii="Times New Roman" w:eastAsia="Calibri" w:hAnsi="Times New Roman" w:cs="Times New Roman"/>
      <w:sz w:val="24"/>
      <w:szCs w:val="20"/>
    </w:rPr>
  </w:style>
  <w:style w:type="character" w:customStyle="1" w:styleId="Style2Char1">
    <w:name w:val="Style2 Char1"/>
    <w:rsid w:val="001B0BB7"/>
    <w:rPr>
      <w:rFonts w:ascii="Book Antiqua" w:hAnsi="Book Antiqua"/>
      <w:szCs w:val="24"/>
      <w:u w:val="thick"/>
      <w:lang w:val="en-US" w:eastAsia="en-US" w:bidi="ar-SA"/>
    </w:rPr>
  </w:style>
  <w:style w:type="character" w:customStyle="1" w:styleId="NormalUnderlineChar">
    <w:name w:val="Normal Underline Char"/>
    <w:rsid w:val="001B0BB7"/>
    <w:rPr>
      <w:szCs w:val="24"/>
      <w:u w:val="single"/>
    </w:rPr>
  </w:style>
  <w:style w:type="paragraph" w:customStyle="1" w:styleId="Stylecites10ptNotBold">
    <w:name w:val="Style cites + 10 pt Not Bold"/>
    <w:basedOn w:val="Normal"/>
    <w:uiPriority w:val="99"/>
    <w:qFormat/>
    <w:rsid w:val="001B0BB7"/>
    <w:pPr>
      <w:spacing w:after="0" w:line="240" w:lineRule="auto"/>
    </w:pPr>
    <w:rPr>
      <w:rFonts w:eastAsia="SimSun"/>
      <w:lang w:eastAsia="zh-CN"/>
    </w:rPr>
  </w:style>
  <w:style w:type="character" w:customStyle="1" w:styleId="heading3char0">
    <w:name w:val="heading3char"/>
    <w:rsid w:val="001B0BB7"/>
  </w:style>
  <w:style w:type="paragraph" w:customStyle="1" w:styleId="BlockHeadings">
    <w:name w:val="Block Headings"/>
    <w:basedOn w:val="Normal"/>
    <w:link w:val="BlockHeadingsChar"/>
    <w:qFormat/>
    <w:rsid w:val="001B0BB7"/>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1B0BB7"/>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1B0BB7"/>
    <w:rPr>
      <w:rFonts w:ascii="Times New Roman" w:eastAsia="Times New Roman" w:hAnsi="Times New Roman" w:cs="Times New Roman"/>
      <w:b/>
      <w:sz w:val="24"/>
      <w:szCs w:val="20"/>
    </w:rPr>
  </w:style>
  <w:style w:type="paragraph" w:styleId="PlainText">
    <w:name w:val="Plain Text"/>
    <w:basedOn w:val="Normal"/>
    <w:link w:val="PlainTextChar"/>
    <w:rsid w:val="001B0BB7"/>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1B0BB7"/>
    <w:rPr>
      <w:rFonts w:ascii="Courier New" w:eastAsia="Calibri" w:hAnsi="Courier New"/>
      <w:szCs w:val="20"/>
    </w:rPr>
  </w:style>
  <w:style w:type="character" w:customStyle="1" w:styleId="Heading51">
    <w:name w:val="Heading 51"/>
    <w:aliases w:val="Heading 5 Char Char Char"/>
    <w:rsid w:val="001B0BB7"/>
    <w:rPr>
      <w:b/>
      <w:bCs/>
      <w:iCs/>
      <w:szCs w:val="26"/>
      <w:lang w:val="en-US" w:eastAsia="en-US" w:bidi="ar-SA"/>
    </w:rPr>
  </w:style>
  <w:style w:type="paragraph" w:styleId="BodyText2">
    <w:name w:val="Body Text 2"/>
    <w:basedOn w:val="Normal"/>
    <w:link w:val="BodyText2Char"/>
    <w:rsid w:val="001B0BB7"/>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1B0BB7"/>
    <w:rPr>
      <w:rFonts w:ascii="Calibri" w:eastAsia="Times New Roman" w:hAnsi="Calibri"/>
      <w:b/>
      <w:szCs w:val="20"/>
    </w:rPr>
  </w:style>
  <w:style w:type="character" w:customStyle="1" w:styleId="comments-post">
    <w:name w:val="comments-post"/>
    <w:rsid w:val="001B0BB7"/>
  </w:style>
  <w:style w:type="paragraph" w:customStyle="1" w:styleId="boldcite">
    <w:name w:val="bold cite"/>
    <w:basedOn w:val="Normal"/>
    <w:link w:val="boldciteChar4"/>
    <w:qFormat/>
    <w:rsid w:val="001B0BB7"/>
    <w:pPr>
      <w:spacing w:after="0" w:line="240" w:lineRule="auto"/>
    </w:pPr>
    <w:rPr>
      <w:rFonts w:eastAsia="Calibri"/>
      <w:b/>
      <w:color w:val="000000"/>
      <w:sz w:val="28"/>
      <w:u w:val="thick" w:color="000000"/>
    </w:rPr>
  </w:style>
  <w:style w:type="character" w:customStyle="1" w:styleId="boldciteChar4">
    <w:name w:val="bold cite Char4"/>
    <w:link w:val="boldcite"/>
    <w:locked/>
    <w:rsid w:val="001B0BB7"/>
    <w:rPr>
      <w:rFonts w:ascii="Calibri" w:eastAsia="Calibri" w:hAnsi="Calibri"/>
      <w:b/>
      <w:color w:val="000000"/>
      <w:sz w:val="28"/>
      <w:u w:val="thick" w:color="000000"/>
    </w:rPr>
  </w:style>
  <w:style w:type="character" w:customStyle="1" w:styleId="underlinecardChar">
    <w:name w:val="underline card Char"/>
    <w:rsid w:val="001B0BB7"/>
    <w:rPr>
      <w:rFonts w:ascii="Arial" w:hAnsi="Arial"/>
      <w:sz w:val="18"/>
      <w:szCs w:val="24"/>
      <w:u w:val="single"/>
      <w:lang w:val="en-US" w:eastAsia="en-US" w:bidi="ar-SA"/>
    </w:rPr>
  </w:style>
  <w:style w:type="paragraph" w:customStyle="1" w:styleId="Normal10">
    <w:name w:val="Normal1"/>
    <w:basedOn w:val="Normal"/>
    <w:qFormat/>
    <w:rsid w:val="001B0BB7"/>
    <w:pPr>
      <w:spacing w:after="0" w:line="240" w:lineRule="auto"/>
    </w:pPr>
    <w:rPr>
      <w:rFonts w:eastAsia="Calibri"/>
    </w:rPr>
  </w:style>
  <w:style w:type="paragraph" w:customStyle="1" w:styleId="Irrelevant6font">
    <w:name w:val="Irrelevant (6 font)"/>
    <w:basedOn w:val="Normal"/>
    <w:link w:val="Irrelevant6fontChar"/>
    <w:qFormat/>
    <w:rsid w:val="001B0BB7"/>
    <w:pPr>
      <w:spacing w:after="0" w:line="240" w:lineRule="auto"/>
      <w:ind w:left="547" w:right="648"/>
      <w:jc w:val="both"/>
    </w:pPr>
    <w:rPr>
      <w:rFonts w:eastAsia="Calibri"/>
      <w:sz w:val="12"/>
      <w:szCs w:val="12"/>
    </w:rPr>
  </w:style>
  <w:style w:type="character" w:customStyle="1" w:styleId="Irrelevant5fontChar">
    <w:name w:val="Irrelevant (5 font) Char"/>
    <w:rsid w:val="001B0BB7"/>
    <w:rPr>
      <w:sz w:val="10"/>
      <w:szCs w:val="10"/>
      <w:lang w:val="en-US" w:eastAsia="en-US" w:bidi="ar-SA"/>
    </w:rPr>
  </w:style>
  <w:style w:type="character" w:customStyle="1" w:styleId="TagsCharCharChar">
    <w:name w:val="Tags Char Char Char"/>
    <w:rsid w:val="001B0BB7"/>
    <w:rPr>
      <w:b/>
      <w:lang w:val="en-US" w:eastAsia="en-US" w:bidi="ar-SA"/>
    </w:rPr>
  </w:style>
  <w:style w:type="character" w:customStyle="1" w:styleId="CitesChar1">
    <w:name w:val="Cites Char1"/>
    <w:rsid w:val="001B0BB7"/>
    <w:rPr>
      <w:b/>
      <w:bCs/>
      <w:lang w:val="en-US" w:eastAsia="en-US" w:bidi="ar-SA"/>
    </w:rPr>
  </w:style>
  <w:style w:type="paragraph" w:customStyle="1" w:styleId="CardsFont6pt">
    <w:name w:val="Cards + Font: 6 pt"/>
    <w:basedOn w:val="Cards"/>
    <w:link w:val="CardsFont6ptChar1"/>
    <w:autoRedefine/>
    <w:qFormat/>
    <w:rsid w:val="001B0BB7"/>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1B0BB7"/>
    <w:rPr>
      <w:rFonts w:ascii="Georgia" w:eastAsia="Times New Roman" w:hAnsi="Georgia"/>
      <w:sz w:val="12"/>
      <w:szCs w:val="24"/>
    </w:rPr>
  </w:style>
  <w:style w:type="character" w:customStyle="1" w:styleId="Hyperlink13">
    <w:name w:val="Hyperlink13"/>
    <w:rsid w:val="001B0BB7"/>
    <w:rPr>
      <w:b w:val="0"/>
      <w:bCs w:val="0"/>
      <w:strike w:val="0"/>
      <w:dstrike w:val="0"/>
      <w:color w:val="008000"/>
      <w:sz w:val="20"/>
      <w:szCs w:val="20"/>
      <w:u w:val="none"/>
      <w:effect w:val="none"/>
    </w:rPr>
  </w:style>
  <w:style w:type="character" w:customStyle="1" w:styleId="standardcontent1">
    <w:name w:val="standardcontent1"/>
    <w:rsid w:val="001B0BB7"/>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1B0BB7"/>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1B0BB7"/>
    <w:rPr>
      <w:rFonts w:ascii="Calibri" w:eastAsia="Calibri" w:hAnsi="Calibri"/>
      <w:szCs w:val="20"/>
    </w:rPr>
  </w:style>
  <w:style w:type="character" w:customStyle="1" w:styleId="Hyperlink4">
    <w:name w:val="Hyperlink4"/>
    <w:rsid w:val="001B0BB7"/>
    <w:rPr>
      <w:color w:val="000066"/>
      <w:u w:val="single"/>
    </w:rPr>
  </w:style>
  <w:style w:type="paragraph" w:customStyle="1" w:styleId="rddateline">
    <w:name w:val="rddateline"/>
    <w:basedOn w:val="Normal"/>
    <w:uiPriority w:val="99"/>
    <w:qFormat/>
    <w:rsid w:val="001B0BB7"/>
    <w:pPr>
      <w:spacing w:after="0" w:line="240" w:lineRule="auto"/>
    </w:pPr>
    <w:rPr>
      <w:rFonts w:eastAsia="Calibri"/>
      <w:szCs w:val="20"/>
    </w:rPr>
  </w:style>
  <w:style w:type="paragraph" w:customStyle="1" w:styleId="rdheadline">
    <w:name w:val="rdheadline"/>
    <w:basedOn w:val="Normal"/>
    <w:uiPriority w:val="99"/>
    <w:qFormat/>
    <w:rsid w:val="001B0BB7"/>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1B0BB7"/>
    <w:pPr>
      <w:spacing w:after="100" w:afterAutospacing="1" w:line="240" w:lineRule="auto"/>
    </w:pPr>
    <w:rPr>
      <w:rFonts w:ascii="Verdana" w:eastAsia="Calibri" w:hAnsi="Verdana"/>
      <w:szCs w:val="20"/>
    </w:rPr>
  </w:style>
  <w:style w:type="character" w:customStyle="1" w:styleId="rddeckline1">
    <w:name w:val="rddeckline1"/>
    <w:rsid w:val="001B0BB7"/>
    <w:rPr>
      <w:rFonts w:ascii="Verdana" w:hAnsi="Verdana" w:hint="default"/>
      <w:b/>
      <w:bCs/>
      <w:sz w:val="22"/>
      <w:szCs w:val="22"/>
    </w:rPr>
  </w:style>
  <w:style w:type="character" w:customStyle="1" w:styleId="link-external">
    <w:name w:val="link-external"/>
    <w:rsid w:val="001B0BB7"/>
  </w:style>
  <w:style w:type="character" w:customStyle="1" w:styleId="contact1">
    <w:name w:val="contact1"/>
    <w:rsid w:val="001B0BB7"/>
    <w:rPr>
      <w:rFonts w:ascii="Tahoma" w:hAnsi="Tahoma" w:cs="Tahoma" w:hint="default"/>
      <w:color w:val="999999"/>
      <w:sz w:val="20"/>
      <w:szCs w:val="20"/>
    </w:rPr>
  </w:style>
  <w:style w:type="character" w:customStyle="1" w:styleId="credits1">
    <w:name w:val="credits1"/>
    <w:rsid w:val="001B0BB7"/>
    <w:rPr>
      <w:rFonts w:ascii="Tahoma" w:hAnsi="Tahoma" w:cs="Tahoma" w:hint="default"/>
      <w:color w:val="999999"/>
      <w:sz w:val="16"/>
      <w:szCs w:val="16"/>
    </w:rPr>
  </w:style>
  <w:style w:type="paragraph" w:customStyle="1" w:styleId="Heading20">
    <w:name w:val="Heading2"/>
    <w:basedOn w:val="Normal"/>
    <w:link w:val="Heading2Char0"/>
    <w:qFormat/>
    <w:rsid w:val="001B0BB7"/>
    <w:pPr>
      <w:spacing w:after="0" w:line="240" w:lineRule="auto"/>
      <w:jc w:val="center"/>
    </w:pPr>
    <w:rPr>
      <w:rFonts w:eastAsia="Times New Roman"/>
      <w:b/>
      <w:caps/>
    </w:rPr>
  </w:style>
  <w:style w:type="character" w:customStyle="1" w:styleId="Heading2Char0">
    <w:name w:val="Heading2 Char"/>
    <w:link w:val="Heading20"/>
    <w:rsid w:val="001B0BB7"/>
    <w:rPr>
      <w:rFonts w:ascii="Calibri" w:eastAsia="Times New Roman" w:hAnsi="Calibri"/>
      <w:b/>
      <w:caps/>
    </w:rPr>
  </w:style>
  <w:style w:type="paragraph" w:customStyle="1" w:styleId="Header2">
    <w:name w:val="Header2"/>
    <w:basedOn w:val="Heading20"/>
    <w:link w:val="Header2Char"/>
    <w:qFormat/>
    <w:rsid w:val="001B0BB7"/>
  </w:style>
  <w:style w:type="character" w:customStyle="1" w:styleId="Header2Char">
    <w:name w:val="Header2 Char"/>
    <w:link w:val="Header2"/>
    <w:rsid w:val="001B0BB7"/>
    <w:rPr>
      <w:rFonts w:ascii="Calibri" w:eastAsia="Times New Roman" w:hAnsi="Calibri"/>
      <w:b/>
      <w:caps/>
    </w:rPr>
  </w:style>
  <w:style w:type="paragraph" w:customStyle="1" w:styleId="Underlinedcard0">
    <w:name w:val="Underlined card"/>
    <w:basedOn w:val="Normal"/>
    <w:link w:val="UnderlinedcardChar"/>
    <w:autoRedefine/>
    <w:qFormat/>
    <w:rsid w:val="001B0BB7"/>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1B0BB7"/>
    <w:rPr>
      <w:rFonts w:ascii="Calibri" w:eastAsia="Times New Roman" w:hAnsi="Calibri"/>
      <w:u w:val="thick"/>
    </w:rPr>
  </w:style>
  <w:style w:type="paragraph" w:styleId="HTMLPreformatted">
    <w:name w:val="HTML Preformatted"/>
    <w:basedOn w:val="Normal"/>
    <w:link w:val="HTMLPreformattedChar"/>
    <w:rsid w:val="001B0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1B0BB7"/>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1B0BB7"/>
    <w:rPr>
      <w:bCs/>
    </w:rPr>
  </w:style>
  <w:style w:type="character" w:customStyle="1" w:styleId="StyleHeading212ptChar">
    <w:name w:val="Style Heading2 + 12 pt Char"/>
    <w:link w:val="StyleHeading212pt"/>
    <w:rsid w:val="001B0BB7"/>
    <w:rPr>
      <w:rFonts w:ascii="Calibri" w:eastAsia="Times New Roman" w:hAnsi="Calibri"/>
      <w:b/>
      <w:bCs/>
      <w:caps/>
    </w:rPr>
  </w:style>
  <w:style w:type="paragraph" w:customStyle="1" w:styleId="Heading212pt">
    <w:name w:val="Heading2 + 12 pt"/>
    <w:basedOn w:val="StyleHeading212pt"/>
    <w:link w:val="Heading212ptChar"/>
    <w:qFormat/>
    <w:rsid w:val="001B0BB7"/>
  </w:style>
  <w:style w:type="character" w:customStyle="1" w:styleId="Heading212ptChar">
    <w:name w:val="Heading2 + 12 pt Char"/>
    <w:link w:val="Heading212pt"/>
    <w:rsid w:val="001B0BB7"/>
    <w:rPr>
      <w:rFonts w:ascii="Calibri" w:eastAsia="Times New Roman" w:hAnsi="Calibri"/>
      <w:b/>
      <w:bCs/>
      <w:caps/>
    </w:rPr>
  </w:style>
  <w:style w:type="character" w:customStyle="1" w:styleId="underline20">
    <w:name w:val="underline2"/>
    <w:rsid w:val="001B0BB7"/>
    <w:rPr>
      <w:u w:val="single"/>
    </w:rPr>
  </w:style>
  <w:style w:type="character" w:customStyle="1" w:styleId="CardsFont12ptCharCharCharChar">
    <w:name w:val="Cards + Font: 12 pt Char Char Char Char"/>
    <w:rsid w:val="001B0BB7"/>
    <w:rPr>
      <w:sz w:val="24"/>
      <w:szCs w:val="24"/>
      <w:u w:val="thick"/>
      <w:lang w:val="en-US" w:eastAsia="en-US" w:bidi="ar-SA"/>
    </w:rPr>
  </w:style>
  <w:style w:type="character" w:customStyle="1" w:styleId="UnderlinedCardChar0">
    <w:name w:val="Underlined Card Char"/>
    <w:rsid w:val="001B0BB7"/>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1B0BB7"/>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1B0BB7"/>
  </w:style>
  <w:style w:type="paragraph" w:customStyle="1" w:styleId="StyleUnderliningTimesNewRomanBoldNounderlineKernat16">
    <w:name w:val="Style Underlining + Times New Roman Bold No underline Kern at 16..."/>
    <w:basedOn w:val="Normal"/>
    <w:uiPriority w:val="99"/>
    <w:qFormat/>
    <w:rsid w:val="001B0BB7"/>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B0BB7"/>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1B0BB7"/>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1B0BB7"/>
    <w:rPr>
      <w:sz w:val="32"/>
      <w:szCs w:val="32"/>
      <w:u w:val="single"/>
    </w:rPr>
  </w:style>
  <w:style w:type="character" w:customStyle="1" w:styleId="StyleBoldText12pt10ptNotBoldKernat16pt">
    <w:name w:val="Style Bold Text 12 pt + 10 pt Not Bold Kern at 16 pt"/>
    <w:rsid w:val="001B0BB7"/>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1B0BB7"/>
  </w:style>
  <w:style w:type="paragraph" w:customStyle="1" w:styleId="highlightcardtext">
    <w:name w:val="highlight card text"/>
    <w:basedOn w:val="evidencetext"/>
    <w:uiPriority w:val="99"/>
    <w:qFormat/>
    <w:rsid w:val="001B0BB7"/>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1B0BB7"/>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1B0BB7"/>
    <w:pPr>
      <w:spacing w:after="0" w:line="240" w:lineRule="auto"/>
    </w:pPr>
    <w:rPr>
      <w:rFonts w:eastAsia="Calibri"/>
      <w:bCs/>
      <w:color w:val="000000"/>
    </w:rPr>
  </w:style>
  <w:style w:type="character" w:customStyle="1" w:styleId="BodyText3Char">
    <w:name w:val="Body Text 3 Char"/>
    <w:basedOn w:val="DefaultParagraphFont"/>
    <w:link w:val="BodyText3"/>
    <w:rsid w:val="001B0BB7"/>
    <w:rPr>
      <w:rFonts w:ascii="Calibri" w:eastAsia="Calibri" w:hAnsi="Calibri"/>
      <w:bCs/>
      <w:color w:val="000000"/>
    </w:rPr>
  </w:style>
  <w:style w:type="paragraph" w:customStyle="1" w:styleId="underlinecard">
    <w:name w:val="underline card"/>
    <w:basedOn w:val="Normal"/>
    <w:uiPriority w:val="99"/>
    <w:qFormat/>
    <w:rsid w:val="001B0BB7"/>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1B0BB7"/>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1B0BB7"/>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1B0BB7"/>
    <w:rPr>
      <w:rFonts w:eastAsia="Times New Roman"/>
      <w:sz w:val="12"/>
      <w:szCs w:val="24"/>
    </w:rPr>
  </w:style>
  <w:style w:type="character" w:customStyle="1" w:styleId="CardsFont6ptCharChar">
    <w:name w:val="Cards + Font: 6 pt Char Char"/>
    <w:link w:val="CardsFont6ptChar"/>
    <w:rsid w:val="001B0BB7"/>
    <w:rPr>
      <w:rFonts w:ascii="Calibri" w:eastAsia="Times New Roman" w:hAnsi="Calibri"/>
      <w:sz w:val="12"/>
      <w:szCs w:val="24"/>
    </w:rPr>
  </w:style>
  <w:style w:type="paragraph" w:customStyle="1" w:styleId="CitesCharChar">
    <w:name w:val="Cites Char Char"/>
    <w:basedOn w:val="Normal"/>
    <w:link w:val="CitesCharCharChar"/>
    <w:qFormat/>
    <w:rsid w:val="001B0BB7"/>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1B0BB7"/>
    <w:rPr>
      <w:rFonts w:ascii="Calibri" w:eastAsia="Times New Roman" w:hAnsi="Calibri"/>
      <w:b/>
      <w:bCs/>
    </w:rPr>
  </w:style>
  <w:style w:type="paragraph" w:customStyle="1" w:styleId="TagsCharChar">
    <w:name w:val="Tags Char Char"/>
    <w:basedOn w:val="Normal"/>
    <w:uiPriority w:val="99"/>
    <w:qFormat/>
    <w:rsid w:val="001B0BB7"/>
    <w:pPr>
      <w:autoSpaceDE w:val="0"/>
      <w:autoSpaceDN w:val="0"/>
      <w:adjustRightInd w:val="0"/>
      <w:spacing w:after="0" w:line="240" w:lineRule="auto"/>
      <w:jc w:val="both"/>
      <w:outlineLvl w:val="1"/>
    </w:pPr>
    <w:rPr>
      <w:rFonts w:eastAsia="Calibri"/>
      <w:b/>
      <w:szCs w:val="20"/>
    </w:rPr>
  </w:style>
  <w:style w:type="character" w:customStyle="1" w:styleId="Char3">
    <w:name w:val="Char3"/>
    <w:rsid w:val="001B0BB7"/>
    <w:rPr>
      <w:rFonts w:ascii="Arial Narrow" w:eastAsia="Batang" w:hAnsi="Arial Narrow" w:cs="Arial"/>
      <w:b/>
      <w:bCs/>
      <w:iCs/>
      <w:sz w:val="24"/>
      <w:szCs w:val="28"/>
      <w:lang w:val="en-US" w:eastAsia="en-US" w:bidi="ar-SA"/>
    </w:rPr>
  </w:style>
  <w:style w:type="character" w:customStyle="1" w:styleId="UnderlinedCards">
    <w:name w:val="Underlined Cards"/>
    <w:rsid w:val="001B0BB7"/>
    <w:rPr>
      <w:sz w:val="24"/>
      <w:szCs w:val="24"/>
      <w:u w:val="thick"/>
      <w:lang w:val="en-US" w:eastAsia="en-US" w:bidi="ar-SA"/>
    </w:rPr>
  </w:style>
  <w:style w:type="paragraph" w:customStyle="1" w:styleId="story-body">
    <w:name w:val="story-body"/>
    <w:basedOn w:val="Normal"/>
    <w:uiPriority w:val="99"/>
    <w:qFormat/>
    <w:rsid w:val="001B0BB7"/>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1B0BB7"/>
    <w:rPr>
      <w:sz w:val="24"/>
      <w:szCs w:val="24"/>
      <w:u w:val="thick"/>
      <w:lang w:val="en-US" w:eastAsia="en-US" w:bidi="ar-SA"/>
    </w:rPr>
  </w:style>
  <w:style w:type="character" w:customStyle="1" w:styleId="highlightcardtextChar">
    <w:name w:val="highlight card text Char"/>
    <w:rsid w:val="001B0BB7"/>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1B0BB7"/>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1B0BB7"/>
    <w:rPr>
      <w:rFonts w:ascii="Calibri" w:eastAsia="Times New Roman" w:hAnsi="Calibri"/>
      <w:sz w:val="18"/>
    </w:rPr>
  </w:style>
  <w:style w:type="character" w:customStyle="1" w:styleId="TagsChar4">
    <w:name w:val="Tags Char4"/>
    <w:rsid w:val="001B0BB7"/>
    <w:rPr>
      <w:b/>
      <w:lang w:val="en-US" w:eastAsia="en-US" w:bidi="ar-SA"/>
    </w:rPr>
  </w:style>
  <w:style w:type="character" w:customStyle="1" w:styleId="hit1">
    <w:name w:val="hit1"/>
    <w:rsid w:val="001B0BB7"/>
    <w:rPr>
      <w:rFonts w:ascii="Verdana" w:hAnsi="Verdana" w:hint="default"/>
      <w:b/>
      <w:bCs/>
      <w:vanish w:val="0"/>
      <w:webHidden w:val="0"/>
      <w:color w:val="CC0033"/>
      <w:sz w:val="20"/>
      <w:szCs w:val="20"/>
      <w:specVanish w:val="0"/>
    </w:rPr>
  </w:style>
  <w:style w:type="character" w:customStyle="1" w:styleId="ssl01">
    <w:name w:val="ss_l01"/>
    <w:rsid w:val="001B0BB7"/>
    <w:rPr>
      <w:rFonts w:ascii="Verdana" w:hAnsi="Verdana" w:hint="default"/>
      <w:color w:val="000000"/>
      <w:sz w:val="20"/>
      <w:szCs w:val="20"/>
    </w:rPr>
  </w:style>
  <w:style w:type="character" w:customStyle="1" w:styleId="tightinline1">
    <w:name w:val="tightinline1"/>
    <w:rsid w:val="001B0BB7"/>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1B0BB7"/>
    <w:pPr>
      <w:spacing w:after="0" w:line="240" w:lineRule="auto"/>
      <w:ind w:left="1728" w:right="1728"/>
    </w:pPr>
    <w:rPr>
      <w:rFonts w:eastAsia="Calibri"/>
      <w:sz w:val="18"/>
    </w:rPr>
  </w:style>
  <w:style w:type="paragraph" w:customStyle="1" w:styleId="boldciteChar">
    <w:name w:val="bold cite Char"/>
    <w:basedOn w:val="Heading1"/>
    <w:uiPriority w:val="99"/>
    <w:qFormat/>
    <w:rsid w:val="001B0BB7"/>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1B0BB7"/>
    <w:rPr>
      <w:rFonts w:ascii="Calibri" w:eastAsia="Times New Roman" w:hAnsi="Calibri"/>
      <w:b/>
      <w:color w:val="000000"/>
      <w:szCs w:val="20"/>
    </w:rPr>
  </w:style>
  <w:style w:type="paragraph" w:customStyle="1" w:styleId="Cardnon-underlined">
    <w:name w:val="Card non-underlined"/>
    <w:basedOn w:val="Normal"/>
    <w:uiPriority w:val="99"/>
    <w:qFormat/>
    <w:rsid w:val="001B0BB7"/>
    <w:pPr>
      <w:spacing w:after="0" w:line="240" w:lineRule="auto"/>
    </w:pPr>
    <w:rPr>
      <w:rFonts w:eastAsia="Calibri"/>
      <w:szCs w:val="20"/>
    </w:rPr>
  </w:style>
  <w:style w:type="paragraph" w:customStyle="1" w:styleId="CardCites">
    <w:name w:val="Card Cites"/>
    <w:basedOn w:val="Normal"/>
    <w:next w:val="Normal"/>
    <w:qFormat/>
    <w:rsid w:val="001B0BB7"/>
    <w:pPr>
      <w:spacing w:after="0" w:line="240" w:lineRule="auto"/>
    </w:pPr>
    <w:rPr>
      <w:rFonts w:eastAsia="Calibri"/>
      <w:b/>
    </w:rPr>
  </w:style>
  <w:style w:type="character" w:customStyle="1" w:styleId="blsp-spelling-corrected">
    <w:name w:val="blsp-spelling-corrected"/>
    <w:rsid w:val="001B0BB7"/>
  </w:style>
  <w:style w:type="character" w:customStyle="1" w:styleId="blsp-spelling-error">
    <w:name w:val="blsp-spelling-error"/>
    <w:rsid w:val="001B0BB7"/>
  </w:style>
  <w:style w:type="character" w:customStyle="1" w:styleId="sup">
    <w:name w:val="sup"/>
    <w:rsid w:val="001B0BB7"/>
  </w:style>
  <w:style w:type="character" w:customStyle="1" w:styleId="pgnum">
    <w:name w:val="pgnum"/>
    <w:rsid w:val="001B0BB7"/>
  </w:style>
  <w:style w:type="character" w:customStyle="1" w:styleId="SmallFontCharChar">
    <w:name w:val="Small Font Char Char"/>
    <w:rsid w:val="001B0BB7"/>
    <w:rPr>
      <w:rFonts w:ascii="Arial" w:hAnsi="Arial"/>
      <w:sz w:val="12"/>
      <w:szCs w:val="24"/>
      <w:lang w:val="en-US" w:eastAsia="en-US" w:bidi="ar-SA"/>
    </w:rPr>
  </w:style>
  <w:style w:type="paragraph" w:customStyle="1" w:styleId="textmargin">
    <w:name w:val="textmargin"/>
    <w:basedOn w:val="Normal"/>
    <w:uiPriority w:val="99"/>
    <w:qFormat/>
    <w:rsid w:val="001B0BB7"/>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1B0BB7"/>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1B0BB7"/>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1B0BB7"/>
    <w:pPr>
      <w:spacing w:after="0" w:line="240" w:lineRule="auto"/>
    </w:pPr>
    <w:rPr>
      <w:rFonts w:ascii="Verdana" w:eastAsia="Calibri" w:hAnsi="Verdana"/>
      <w:szCs w:val="20"/>
    </w:rPr>
  </w:style>
  <w:style w:type="character" w:customStyle="1" w:styleId="BoldUnderliningChar">
    <w:name w:val="Bold Underlining Char"/>
    <w:rsid w:val="001B0BB7"/>
    <w:rPr>
      <w:rFonts w:ascii="Arial Narrow" w:eastAsia="Calibri" w:hAnsi="Arial Narrow" w:cs="Times New Roman"/>
      <w:b/>
      <w:sz w:val="20"/>
      <w:u w:val="single"/>
    </w:rPr>
  </w:style>
  <w:style w:type="paragraph" w:customStyle="1" w:styleId="correctindex">
    <w:name w:val="correct index"/>
    <w:basedOn w:val="Normal"/>
    <w:uiPriority w:val="99"/>
    <w:qFormat/>
    <w:rsid w:val="001B0BB7"/>
    <w:pPr>
      <w:spacing w:after="0" w:line="240" w:lineRule="auto"/>
    </w:pPr>
    <w:rPr>
      <w:rFonts w:ascii="Arial Narrow" w:eastAsia="Calibri" w:hAnsi="Arial Narrow"/>
      <w:color w:val="000000"/>
    </w:rPr>
  </w:style>
  <w:style w:type="paragraph" w:customStyle="1" w:styleId="bc2">
    <w:name w:val="bc_2"/>
    <w:basedOn w:val="Normal"/>
    <w:uiPriority w:val="99"/>
    <w:qFormat/>
    <w:rsid w:val="001B0BB7"/>
    <w:pPr>
      <w:spacing w:before="100" w:beforeAutospacing="1" w:after="100" w:afterAutospacing="1" w:line="240" w:lineRule="auto"/>
    </w:pPr>
    <w:rPr>
      <w:rFonts w:eastAsia="Calibri"/>
      <w:color w:val="000000"/>
    </w:rPr>
  </w:style>
  <w:style w:type="character" w:customStyle="1" w:styleId="bc21">
    <w:name w:val="bc_21"/>
    <w:rsid w:val="001B0BB7"/>
  </w:style>
  <w:style w:type="paragraph" w:customStyle="1" w:styleId="inside-copy">
    <w:name w:val="inside-copy"/>
    <w:basedOn w:val="Normal"/>
    <w:uiPriority w:val="99"/>
    <w:qFormat/>
    <w:rsid w:val="001B0BB7"/>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1B0BB7"/>
    <w:pPr>
      <w:spacing w:after="0" w:line="240" w:lineRule="auto"/>
    </w:pPr>
    <w:rPr>
      <w:rFonts w:ascii="Verdana" w:eastAsia="Calibri" w:hAnsi="Verdana"/>
      <w:szCs w:val="20"/>
    </w:rPr>
  </w:style>
  <w:style w:type="paragraph" w:customStyle="1" w:styleId="quote2">
    <w:name w:val="quote2"/>
    <w:basedOn w:val="Normal"/>
    <w:uiPriority w:val="99"/>
    <w:qFormat/>
    <w:rsid w:val="001B0BB7"/>
    <w:pPr>
      <w:spacing w:after="0" w:line="240" w:lineRule="auto"/>
    </w:pPr>
    <w:rPr>
      <w:rFonts w:ascii="Verdana" w:eastAsia="Calibri" w:hAnsi="Verdana"/>
      <w:szCs w:val="20"/>
    </w:rPr>
  </w:style>
  <w:style w:type="character" w:customStyle="1" w:styleId="copystyle">
    <w:name w:val="copystyle"/>
    <w:rsid w:val="001B0BB7"/>
  </w:style>
  <w:style w:type="paragraph" w:customStyle="1" w:styleId="BlockTitle1">
    <w:name w:val="Block Title #1"/>
    <w:basedOn w:val="Heading1"/>
    <w:qFormat/>
    <w:rsid w:val="001B0BB7"/>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1B0BB7"/>
    <w:rPr>
      <w:rFonts w:ascii="Arial" w:hAnsi="Arial" w:cs="Arial"/>
      <w:b/>
      <w:bCs/>
      <w:kern w:val="32"/>
      <w:sz w:val="24"/>
      <w:szCs w:val="24"/>
      <w:lang w:val="en-US" w:eastAsia="en-US" w:bidi="ar-SA"/>
    </w:rPr>
  </w:style>
  <w:style w:type="character" w:customStyle="1" w:styleId="ReadUnderline">
    <w:name w:val="Read Underline"/>
    <w:rsid w:val="001B0BB7"/>
    <w:rPr>
      <w:rFonts w:ascii="Arial" w:hAnsi="Arial"/>
      <w:b/>
      <w:sz w:val="18"/>
      <w:u w:val="thick"/>
    </w:rPr>
  </w:style>
  <w:style w:type="character" w:customStyle="1" w:styleId="ShrinkText">
    <w:name w:val="Shrink Text"/>
    <w:rsid w:val="001B0BB7"/>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1B0BB7"/>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1B0BB7"/>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1B0BB7"/>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1B0BB7"/>
  </w:style>
  <w:style w:type="paragraph" w:customStyle="1" w:styleId="body-paragraph">
    <w:name w:val="body-paragraph"/>
    <w:basedOn w:val="Normal"/>
    <w:uiPriority w:val="99"/>
    <w:qFormat/>
    <w:rsid w:val="001B0BB7"/>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1B0BB7"/>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1B0BB7"/>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1B0BB7"/>
    <w:pPr>
      <w:spacing w:after="0" w:line="240" w:lineRule="auto"/>
    </w:pPr>
    <w:rPr>
      <w:rFonts w:ascii="Arial Narrow" w:eastAsia="Times New Roman" w:hAnsi="Arial Narrow"/>
      <w:b/>
    </w:rPr>
  </w:style>
  <w:style w:type="character" w:customStyle="1" w:styleId="TagCiteChar1">
    <w:name w:val="Tag/Cite Char"/>
    <w:link w:val="TagCite2"/>
    <w:rsid w:val="001B0BB7"/>
    <w:rPr>
      <w:rFonts w:ascii="Arial Narrow" w:eastAsia="Times New Roman" w:hAnsi="Arial Narrow"/>
      <w:b/>
    </w:rPr>
  </w:style>
  <w:style w:type="paragraph" w:customStyle="1" w:styleId="F4">
    <w:name w:val="F4"/>
    <w:basedOn w:val="Normal"/>
    <w:link w:val="F4Char"/>
    <w:qFormat/>
    <w:rsid w:val="001B0BB7"/>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1B0BB7"/>
    <w:rPr>
      <w:rFonts w:ascii="Arial Narrow" w:eastAsia="Times New Roman" w:hAnsi="Arial Narrow"/>
      <w:szCs w:val="20"/>
      <w:u w:val="single"/>
    </w:rPr>
  </w:style>
  <w:style w:type="paragraph" w:customStyle="1" w:styleId="StyleCARD">
    <w:name w:val="Style CARD +"/>
    <w:basedOn w:val="Normal"/>
    <w:link w:val="StyleCARDChar"/>
    <w:qFormat/>
    <w:rsid w:val="001B0BB7"/>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1B0BB7"/>
    <w:rPr>
      <w:rFonts w:ascii="Arial Narrow" w:eastAsia="Times New Roman" w:hAnsi="Arial Narrow"/>
      <w:szCs w:val="20"/>
    </w:rPr>
  </w:style>
  <w:style w:type="paragraph" w:customStyle="1" w:styleId="UnderlinedText">
    <w:name w:val="Underlined Text"/>
    <w:basedOn w:val="Normal"/>
    <w:autoRedefine/>
    <w:qFormat/>
    <w:rsid w:val="001B0BB7"/>
    <w:pPr>
      <w:spacing w:after="0" w:line="240" w:lineRule="auto"/>
    </w:pPr>
    <w:rPr>
      <w:b/>
    </w:rPr>
  </w:style>
  <w:style w:type="character" w:customStyle="1" w:styleId="noiconheadline">
    <w:name w:val="noicon_headline"/>
    <w:rsid w:val="001B0BB7"/>
  </w:style>
  <w:style w:type="character" w:customStyle="1" w:styleId="CommentSubjectChar1">
    <w:name w:val="Comment Subject Char1"/>
    <w:basedOn w:val="CommentTextChar"/>
    <w:uiPriority w:val="99"/>
    <w:rsid w:val="001B0BB7"/>
    <w:rPr>
      <w:rFonts w:ascii="Calibri" w:eastAsia="Calibri" w:hAnsi="Calibri" w:cs="Calibri"/>
      <w:b/>
      <w:bCs/>
      <w:sz w:val="16"/>
      <w:szCs w:val="20"/>
    </w:rPr>
  </w:style>
  <w:style w:type="paragraph" w:customStyle="1" w:styleId="tagCharChar">
    <w:name w:val="tag Char Char"/>
    <w:basedOn w:val="Normal"/>
    <w:link w:val="tagCharCharChar"/>
    <w:qFormat/>
    <w:rsid w:val="001B0BB7"/>
    <w:pPr>
      <w:spacing w:after="0" w:line="240" w:lineRule="auto"/>
    </w:pPr>
    <w:rPr>
      <w:rFonts w:eastAsia="Times New Roman"/>
      <w:b/>
      <w:szCs w:val="20"/>
    </w:rPr>
  </w:style>
  <w:style w:type="character" w:customStyle="1" w:styleId="tagCharCharChar">
    <w:name w:val="tag Char Char Char"/>
    <w:link w:val="tagCharChar"/>
    <w:rsid w:val="001B0BB7"/>
    <w:rPr>
      <w:rFonts w:ascii="Calibri" w:eastAsia="Times New Roman" w:hAnsi="Calibri"/>
      <w:b/>
      <w:szCs w:val="20"/>
    </w:rPr>
  </w:style>
  <w:style w:type="character" w:customStyle="1" w:styleId="BlockTitleCharChar">
    <w:name w:val="Block Title Char Char"/>
    <w:rsid w:val="001B0BB7"/>
    <w:rPr>
      <w:rFonts w:ascii="Georgia" w:hAnsi="Georgia" w:cs="Arial"/>
      <w:b/>
      <w:bCs/>
      <w:kern w:val="32"/>
      <w:sz w:val="28"/>
      <w:szCs w:val="32"/>
      <w:lang w:val="en-US" w:eastAsia="en-US" w:bidi="ar-SA"/>
    </w:rPr>
  </w:style>
  <w:style w:type="paragraph" w:styleId="MacroText">
    <w:name w:val="macro"/>
    <w:link w:val="MacroTextChar"/>
    <w:rsid w:val="001B0BB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1B0BB7"/>
    <w:rPr>
      <w:rFonts w:ascii="Courier New" w:eastAsia="Times New Roman" w:hAnsi="Courier New" w:cs="Courier New"/>
      <w:sz w:val="20"/>
      <w:szCs w:val="20"/>
    </w:rPr>
  </w:style>
  <w:style w:type="character" w:customStyle="1" w:styleId="pp1">
    <w:name w:val="pp1"/>
    <w:rsid w:val="001B0BB7"/>
    <w:rPr>
      <w:rFonts w:ascii="Times New Roman" w:hAnsi="Times New Roman" w:cs="Times New Roman" w:hint="default"/>
      <w:i w:val="0"/>
      <w:iCs w:val="0"/>
      <w:smallCaps w:val="0"/>
      <w:sz w:val="30"/>
      <w:szCs w:val="30"/>
    </w:rPr>
  </w:style>
  <w:style w:type="character" w:customStyle="1" w:styleId="prbodytext1">
    <w:name w:val="pr_bodytext1"/>
    <w:rsid w:val="001B0BB7"/>
    <w:rPr>
      <w:rFonts w:ascii="Arial" w:hAnsi="Arial" w:cs="Arial" w:hint="default"/>
      <w:sz w:val="20"/>
      <w:szCs w:val="20"/>
    </w:rPr>
  </w:style>
  <w:style w:type="character" w:customStyle="1" w:styleId="italic">
    <w:name w:val="italic"/>
    <w:rsid w:val="001B0BB7"/>
  </w:style>
  <w:style w:type="character" w:customStyle="1" w:styleId="marrontitulobig">
    <w:name w:val="marron_titulo_big"/>
    <w:rsid w:val="001B0BB7"/>
  </w:style>
  <w:style w:type="character" w:customStyle="1" w:styleId="articlehead">
    <w:name w:val="articlehead"/>
    <w:rsid w:val="001B0BB7"/>
  </w:style>
  <w:style w:type="character" w:customStyle="1" w:styleId="lead">
    <w:name w:val="lead"/>
    <w:rsid w:val="001B0BB7"/>
  </w:style>
  <w:style w:type="character" w:customStyle="1" w:styleId="manchettebig2">
    <w:name w:val="manchettebig2"/>
    <w:rsid w:val="001B0BB7"/>
  </w:style>
  <w:style w:type="character" w:customStyle="1" w:styleId="blue3">
    <w:name w:val="blue3"/>
    <w:rsid w:val="001B0BB7"/>
  </w:style>
  <w:style w:type="paragraph" w:customStyle="1" w:styleId="issuedetails">
    <w:name w:val="issue_details"/>
    <w:basedOn w:val="Normal"/>
    <w:uiPriority w:val="99"/>
    <w:qFormat/>
    <w:rsid w:val="001B0BB7"/>
    <w:pPr>
      <w:spacing w:before="100" w:beforeAutospacing="1" w:after="100" w:afterAutospacing="1" w:line="240" w:lineRule="auto"/>
    </w:pPr>
    <w:rPr>
      <w:rFonts w:eastAsia="Times New Roman"/>
    </w:rPr>
  </w:style>
  <w:style w:type="character" w:customStyle="1" w:styleId="over-title">
    <w:name w:val="over-title"/>
    <w:rsid w:val="001B0BB7"/>
  </w:style>
  <w:style w:type="character" w:customStyle="1" w:styleId="contentheader">
    <w:name w:val="contentheader"/>
    <w:rsid w:val="001B0BB7"/>
  </w:style>
  <w:style w:type="paragraph" w:customStyle="1" w:styleId="TxBrp2">
    <w:name w:val="TxBr_p2"/>
    <w:basedOn w:val="Normal"/>
    <w:qFormat/>
    <w:rsid w:val="001B0BB7"/>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1B0BB7"/>
    <w:rPr>
      <w:rFonts w:eastAsia="SimSun"/>
      <w:szCs w:val="24"/>
      <w:lang w:val="en-US" w:eastAsia="zh-CN" w:bidi="ar-SA"/>
    </w:rPr>
  </w:style>
  <w:style w:type="character" w:customStyle="1" w:styleId="tagscharchar0">
    <w:name w:val="tagscharchar"/>
    <w:rsid w:val="001B0BB7"/>
  </w:style>
  <w:style w:type="paragraph" w:customStyle="1" w:styleId="cite20">
    <w:name w:val="cite2"/>
    <w:basedOn w:val="Normal"/>
    <w:uiPriority w:val="99"/>
    <w:qFormat/>
    <w:rsid w:val="001B0BB7"/>
    <w:pPr>
      <w:spacing w:after="0" w:line="240" w:lineRule="auto"/>
    </w:pPr>
    <w:rPr>
      <w:rFonts w:eastAsia="Times New Roman"/>
      <w:color w:val="000000"/>
      <w:szCs w:val="20"/>
    </w:rPr>
  </w:style>
  <w:style w:type="character" w:customStyle="1" w:styleId="btx">
    <w:name w:val="btx"/>
    <w:rsid w:val="001B0BB7"/>
  </w:style>
  <w:style w:type="character" w:customStyle="1" w:styleId="bhl">
    <w:name w:val="bhl"/>
    <w:rsid w:val="001B0BB7"/>
  </w:style>
  <w:style w:type="character" w:customStyle="1" w:styleId="FontStyle13">
    <w:name w:val="Font Style13"/>
    <w:uiPriority w:val="99"/>
    <w:rsid w:val="001B0BB7"/>
    <w:rPr>
      <w:rFonts w:ascii="Times New Roman" w:hAnsi="Times New Roman" w:cs="Times New Roman"/>
      <w:sz w:val="18"/>
      <w:szCs w:val="18"/>
    </w:rPr>
  </w:style>
  <w:style w:type="character" w:customStyle="1" w:styleId="FontStyle11">
    <w:name w:val="Font Style11"/>
    <w:uiPriority w:val="99"/>
    <w:rsid w:val="001B0BB7"/>
    <w:rPr>
      <w:rFonts w:ascii="Times New Roman" w:hAnsi="Times New Roman" w:cs="Times New Roman"/>
      <w:b/>
      <w:bCs/>
      <w:sz w:val="24"/>
      <w:szCs w:val="24"/>
    </w:rPr>
  </w:style>
  <w:style w:type="character" w:customStyle="1" w:styleId="FontStyle12">
    <w:name w:val="Font Style12"/>
    <w:uiPriority w:val="99"/>
    <w:rsid w:val="001B0BB7"/>
    <w:rPr>
      <w:rFonts w:ascii="Times New Roman" w:hAnsi="Times New Roman" w:cs="Times New Roman"/>
      <w:sz w:val="24"/>
      <w:szCs w:val="24"/>
    </w:rPr>
  </w:style>
  <w:style w:type="character" w:customStyle="1" w:styleId="FontStyle14">
    <w:name w:val="Font Style14"/>
    <w:uiPriority w:val="99"/>
    <w:rsid w:val="001B0BB7"/>
    <w:rPr>
      <w:rFonts w:ascii="Times New Roman" w:hAnsi="Times New Roman" w:cs="Times New Roman"/>
      <w:i/>
      <w:iCs/>
      <w:sz w:val="18"/>
      <w:szCs w:val="18"/>
    </w:rPr>
  </w:style>
  <w:style w:type="character" w:customStyle="1" w:styleId="FontStyle15">
    <w:name w:val="Font Style15"/>
    <w:uiPriority w:val="99"/>
    <w:rsid w:val="001B0BB7"/>
    <w:rPr>
      <w:rFonts w:ascii="Times New Roman" w:hAnsi="Times New Roman" w:cs="Times New Roman"/>
      <w:b/>
      <w:bCs/>
      <w:sz w:val="18"/>
      <w:szCs w:val="18"/>
    </w:rPr>
  </w:style>
  <w:style w:type="character" w:customStyle="1" w:styleId="FontStyle16">
    <w:name w:val="Font Style16"/>
    <w:uiPriority w:val="99"/>
    <w:rsid w:val="001B0BB7"/>
    <w:rPr>
      <w:rFonts w:ascii="Times New Roman" w:hAnsi="Times New Roman" w:cs="Times New Roman"/>
      <w:b/>
      <w:bCs/>
      <w:spacing w:val="-20"/>
      <w:sz w:val="16"/>
      <w:szCs w:val="16"/>
    </w:rPr>
  </w:style>
  <w:style w:type="character" w:customStyle="1" w:styleId="FontStyle17">
    <w:name w:val="Font Style17"/>
    <w:uiPriority w:val="99"/>
    <w:rsid w:val="001B0BB7"/>
    <w:rPr>
      <w:rFonts w:ascii="Times New Roman" w:hAnsi="Times New Roman" w:cs="Times New Roman"/>
      <w:b/>
      <w:bCs/>
      <w:sz w:val="10"/>
      <w:szCs w:val="10"/>
    </w:rPr>
  </w:style>
  <w:style w:type="character" w:customStyle="1" w:styleId="in-widget">
    <w:name w:val="in-widget"/>
    <w:rsid w:val="001B0BB7"/>
  </w:style>
  <w:style w:type="paragraph" w:customStyle="1" w:styleId="bodycopyindent">
    <w:name w:val="bodycopyindent"/>
    <w:basedOn w:val="Normal"/>
    <w:uiPriority w:val="99"/>
    <w:qFormat/>
    <w:rsid w:val="001B0BB7"/>
    <w:pPr>
      <w:spacing w:before="100" w:beforeAutospacing="1" w:after="100" w:afterAutospacing="1" w:line="240" w:lineRule="auto"/>
    </w:pPr>
    <w:rPr>
      <w:rFonts w:eastAsia="Times New Roman"/>
    </w:rPr>
  </w:style>
  <w:style w:type="character" w:customStyle="1" w:styleId="copyright">
    <w:name w:val="copyright"/>
    <w:rsid w:val="001B0BB7"/>
  </w:style>
  <w:style w:type="character" w:customStyle="1" w:styleId="spanstyle">
    <w:name w:val="spanstyle"/>
    <w:rsid w:val="001B0BB7"/>
  </w:style>
  <w:style w:type="character" w:customStyle="1" w:styleId="ssl3">
    <w:name w:val="ss_l3"/>
    <w:rsid w:val="001B0BB7"/>
  </w:style>
  <w:style w:type="character" w:customStyle="1" w:styleId="bold">
    <w:name w:val="bold"/>
    <w:rsid w:val="001B0BB7"/>
  </w:style>
  <w:style w:type="paragraph" w:customStyle="1" w:styleId="StyleUnderlineChar11pt3">
    <w:name w:val="Style Underline Char + 11 pt3"/>
    <w:link w:val="StyleUnderlineChar11pt3Char"/>
    <w:qFormat/>
    <w:rsid w:val="001B0BB7"/>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1B0BB7"/>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1B0BB7"/>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1B0BB7"/>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1B0BB7"/>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1B0BB7"/>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1B0BB7"/>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1B0BB7"/>
    <w:rPr>
      <w:rFonts w:ascii="Arial Narrow" w:eastAsia="Times New Roman" w:hAnsi="Arial Narrow"/>
      <w:b/>
      <w:bCs/>
      <w:szCs w:val="24"/>
      <w:u w:val="single"/>
    </w:rPr>
  </w:style>
  <w:style w:type="paragraph" w:customStyle="1" w:styleId="tussenkop">
    <w:name w:val="tussenkop"/>
    <w:basedOn w:val="Normal"/>
    <w:uiPriority w:val="99"/>
    <w:qFormat/>
    <w:rsid w:val="001B0BB7"/>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1B0BB7"/>
    <w:pPr>
      <w:spacing w:after="0" w:line="240" w:lineRule="auto"/>
    </w:pPr>
    <w:rPr>
      <w:rFonts w:eastAsia="Times New Roman"/>
      <w:szCs w:val="20"/>
    </w:rPr>
  </w:style>
  <w:style w:type="character" w:customStyle="1" w:styleId="docnumbertitle">
    <w:name w:val="doc_number_title"/>
    <w:basedOn w:val="DefaultParagraphFont"/>
    <w:rsid w:val="001B0BB7"/>
  </w:style>
  <w:style w:type="character" w:customStyle="1" w:styleId="HotRouteChar0">
    <w:name w:val="Hot Route Char"/>
    <w:link w:val="HotRoute0"/>
    <w:rsid w:val="001B0BB7"/>
    <w:rPr>
      <w:rFonts w:ascii="Calibri" w:eastAsia="Calibri" w:hAnsi="Calibri"/>
      <w:color w:val="000000"/>
    </w:rPr>
  </w:style>
  <w:style w:type="paragraph" w:customStyle="1" w:styleId="Style6">
    <w:name w:val="Style6"/>
    <w:basedOn w:val="Normal"/>
    <w:link w:val="Style6Char"/>
    <w:autoRedefine/>
    <w:qFormat/>
    <w:rsid w:val="001B0BB7"/>
    <w:pPr>
      <w:spacing w:after="0" w:line="240" w:lineRule="auto"/>
    </w:pPr>
    <w:rPr>
      <w:b/>
    </w:rPr>
  </w:style>
  <w:style w:type="character" w:customStyle="1" w:styleId="Style6Char">
    <w:name w:val="Style6 Char"/>
    <w:basedOn w:val="DefaultParagraphFont"/>
    <w:link w:val="Style6"/>
    <w:rsid w:val="001B0BB7"/>
    <w:rPr>
      <w:rFonts w:ascii="Calibri" w:hAnsi="Calibri"/>
      <w:b/>
    </w:rPr>
  </w:style>
  <w:style w:type="paragraph" w:customStyle="1" w:styleId="Style11">
    <w:name w:val="Style11"/>
    <w:basedOn w:val="Normal"/>
    <w:link w:val="Style11Char"/>
    <w:qFormat/>
    <w:rsid w:val="001B0BB7"/>
    <w:pPr>
      <w:spacing w:after="0" w:line="240" w:lineRule="auto"/>
    </w:pPr>
    <w:rPr>
      <w:rFonts w:eastAsia="Times New Roman"/>
      <w:b/>
      <w:szCs w:val="20"/>
      <w:u w:val="thick"/>
    </w:rPr>
  </w:style>
  <w:style w:type="character" w:customStyle="1" w:styleId="Style11Char">
    <w:name w:val="Style11 Char"/>
    <w:basedOn w:val="DefaultParagraphFont"/>
    <w:link w:val="Style11"/>
    <w:rsid w:val="001B0BB7"/>
    <w:rPr>
      <w:rFonts w:ascii="Calibri" w:eastAsia="Times New Roman" w:hAnsi="Calibri"/>
      <w:b/>
      <w:szCs w:val="20"/>
      <w:u w:val="thick"/>
    </w:rPr>
  </w:style>
  <w:style w:type="paragraph" w:customStyle="1" w:styleId="Style12">
    <w:name w:val="Style12"/>
    <w:basedOn w:val="Normal"/>
    <w:link w:val="Style12Char"/>
    <w:qFormat/>
    <w:rsid w:val="001B0BB7"/>
    <w:pPr>
      <w:spacing w:after="0" w:line="240" w:lineRule="auto"/>
    </w:pPr>
    <w:rPr>
      <w:rFonts w:eastAsia="Times New Roman"/>
      <w:b/>
      <w:u w:val="thick"/>
    </w:rPr>
  </w:style>
  <w:style w:type="character" w:customStyle="1" w:styleId="Style12Char">
    <w:name w:val="Style12 Char"/>
    <w:basedOn w:val="DefaultParagraphFont"/>
    <w:link w:val="Style12"/>
    <w:rsid w:val="001B0BB7"/>
    <w:rPr>
      <w:rFonts w:ascii="Calibri" w:eastAsia="Times New Roman" w:hAnsi="Calibri"/>
      <w:b/>
      <w:u w:val="thick"/>
    </w:rPr>
  </w:style>
  <w:style w:type="character" w:customStyle="1" w:styleId="StyleUnderlineChar9pt">
    <w:name w:val="Style Underline Char + 9 pt"/>
    <w:basedOn w:val="DefaultParagraphFont"/>
    <w:rsid w:val="001B0BB7"/>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1B0BB7"/>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1B0BB7"/>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1B0BB7"/>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1B0BB7"/>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1B0BB7"/>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1B0BB7"/>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1B0BB7"/>
    <w:rPr>
      <w:b w:val="0"/>
      <w:bCs w:val="0"/>
      <w:sz w:val="22"/>
      <w:u w:val="single"/>
      <w:bdr w:val="none" w:sz="0" w:space="0" w:color="auto"/>
    </w:rPr>
  </w:style>
  <w:style w:type="character" w:customStyle="1" w:styleId="pmterms1">
    <w:name w:val="pmterms1"/>
    <w:rsid w:val="001B0BB7"/>
  </w:style>
  <w:style w:type="character" w:customStyle="1" w:styleId="title1">
    <w:name w:val="title1"/>
    <w:basedOn w:val="DefaultParagraphFont"/>
    <w:rsid w:val="001B0BB7"/>
  </w:style>
  <w:style w:type="paragraph" w:customStyle="1" w:styleId="Cardd">
    <w:name w:val="Cardd"/>
    <w:basedOn w:val="Normal"/>
    <w:uiPriority w:val="4"/>
    <w:qFormat/>
    <w:rsid w:val="001B0BB7"/>
    <w:pPr>
      <w:spacing w:after="0" w:line="240" w:lineRule="auto"/>
      <w:ind w:left="288" w:right="288"/>
    </w:pPr>
  </w:style>
  <w:style w:type="character" w:customStyle="1" w:styleId="2">
    <w:name w:val="2"/>
    <w:rsid w:val="001B0BB7"/>
    <w:rPr>
      <w:rFonts w:cs="Arial"/>
      <w:bCs/>
      <w:sz w:val="20"/>
      <w:u w:val="single"/>
      <w:lang w:val="en-US" w:eastAsia="en-US" w:bidi="ar-SA"/>
    </w:rPr>
  </w:style>
  <w:style w:type="paragraph" w:customStyle="1" w:styleId="MinimizedText">
    <w:name w:val="Minimized Text"/>
    <w:link w:val="MinimizedTextChar"/>
    <w:qFormat/>
    <w:rsid w:val="001B0BB7"/>
    <w:rPr>
      <w:sz w:val="16"/>
    </w:rPr>
  </w:style>
  <w:style w:type="character" w:customStyle="1" w:styleId="MinimizedTextChar">
    <w:name w:val="Minimized Text Char"/>
    <w:link w:val="MinimizedText"/>
    <w:rsid w:val="001B0BB7"/>
    <w:rPr>
      <w:sz w:val="16"/>
    </w:rPr>
  </w:style>
  <w:style w:type="paragraph" w:customStyle="1" w:styleId="StyleMinimizedText11pt">
    <w:name w:val="Style Minimized Text + 11 pt"/>
    <w:basedOn w:val="MinimizedText"/>
    <w:link w:val="StyleMinimizedText11ptChar"/>
    <w:qFormat/>
    <w:rsid w:val="001B0BB7"/>
    <w:rPr>
      <w:sz w:val="20"/>
    </w:rPr>
  </w:style>
  <w:style w:type="character" w:customStyle="1" w:styleId="StyleMinimizedText11ptChar">
    <w:name w:val="Style Minimized Text + 11 pt Char"/>
    <w:basedOn w:val="MinimizedTextChar"/>
    <w:link w:val="StyleMinimizedText11pt"/>
    <w:rsid w:val="001B0BB7"/>
    <w:rPr>
      <w:sz w:val="20"/>
    </w:rPr>
  </w:style>
  <w:style w:type="character" w:customStyle="1" w:styleId="SubtitleChar1">
    <w:name w:val="Subtitle Char1"/>
    <w:aliases w:val="Underlined card text Char1"/>
    <w:basedOn w:val="DefaultParagraphFont"/>
    <w:rsid w:val="001B0BB7"/>
    <w:rPr>
      <w:rFonts w:eastAsiaTheme="minorEastAsia"/>
      <w:color w:val="5A5A5A" w:themeColor="text1" w:themeTint="A5"/>
      <w:spacing w:val="15"/>
    </w:rPr>
  </w:style>
  <w:style w:type="character" w:customStyle="1" w:styleId="Style11ptBoldUnderline">
    <w:name w:val="Style 11 pt Bold Underline"/>
    <w:rsid w:val="001B0BB7"/>
    <w:rPr>
      <w:b/>
      <w:bCs/>
      <w:sz w:val="20"/>
      <w:u w:val="single"/>
    </w:rPr>
  </w:style>
  <w:style w:type="character" w:customStyle="1" w:styleId="erasure">
    <w:name w:val="erasure"/>
    <w:rsid w:val="001B0BB7"/>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1B0BB7"/>
    <w:rPr>
      <w:rFonts w:ascii="Georgia" w:hAnsi="Georgia" w:cs="Verdana"/>
      <w:u w:val="single"/>
    </w:rPr>
  </w:style>
  <w:style w:type="paragraph" w:customStyle="1" w:styleId="Debate-EmphasizedText-F5">
    <w:name w:val="Debate- Emphasized Text- F5"/>
    <w:basedOn w:val="Normal"/>
    <w:link w:val="Debate-EmphasizedText-F5Char"/>
    <w:qFormat/>
    <w:rsid w:val="001B0BB7"/>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1B0BB7"/>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1B0BB7"/>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1B0BB7"/>
    <w:pPr>
      <w:spacing w:after="0" w:line="240" w:lineRule="auto"/>
      <w:jc w:val="both"/>
    </w:pPr>
    <w:rPr>
      <w:rFonts w:eastAsia="Calibri"/>
      <w:kern w:val="2"/>
      <w:sz w:val="14"/>
      <w:szCs w:val="14"/>
      <w:lang w:eastAsia="zh-TW"/>
    </w:rPr>
  </w:style>
  <w:style w:type="character" w:customStyle="1" w:styleId="CardT1Char">
    <w:name w:val="CardT1 Char"/>
    <w:link w:val="CardT1"/>
    <w:rsid w:val="001B0BB7"/>
    <w:rPr>
      <w:rFonts w:ascii="Calibri" w:eastAsia="Calibri" w:hAnsi="Calibri"/>
      <w:kern w:val="2"/>
      <w:sz w:val="14"/>
      <w:szCs w:val="14"/>
      <w:lang w:eastAsia="zh-TW"/>
    </w:rPr>
  </w:style>
  <w:style w:type="character" w:customStyle="1" w:styleId="CardCite1">
    <w:name w:val="CardCite1"/>
    <w:qFormat/>
    <w:rsid w:val="001B0BB7"/>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1B0BB7"/>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1B0BB7"/>
    <w:rPr>
      <w:rFonts w:ascii="Calibri" w:eastAsia="Times New Roman" w:hAnsi="Calibri"/>
      <w:szCs w:val="20"/>
    </w:rPr>
  </w:style>
  <w:style w:type="character" w:customStyle="1" w:styleId="CardIndentedChar">
    <w:name w:val="Card (Indented) Char"/>
    <w:basedOn w:val="DefaultParagraphFont"/>
    <w:link w:val="CardIndented"/>
    <w:rsid w:val="001B0BB7"/>
    <w:rPr>
      <w:rFonts w:ascii="Calibri" w:hAnsi="Calibri"/>
    </w:rPr>
  </w:style>
  <w:style w:type="character" w:customStyle="1" w:styleId="StyleUnderline3">
    <w:name w:val="Style Underline3"/>
    <w:basedOn w:val="DefaultParagraphFont"/>
    <w:rsid w:val="001B0BB7"/>
    <w:rPr>
      <w:u w:val="single"/>
    </w:rPr>
  </w:style>
  <w:style w:type="character" w:customStyle="1" w:styleId="addmd">
    <w:name w:val="addmd"/>
    <w:basedOn w:val="DefaultParagraphFont"/>
    <w:rsid w:val="001B0BB7"/>
  </w:style>
  <w:style w:type="character" w:customStyle="1" w:styleId="MinimizeChar">
    <w:name w:val="Minimize Char"/>
    <w:basedOn w:val="cardChar"/>
    <w:locked/>
    <w:rsid w:val="001B0BB7"/>
    <w:rPr>
      <w:rFonts w:ascii="Calibri" w:eastAsiaTheme="minorHAnsi" w:hAnsi="Calibri" w:cs="Calibri"/>
      <w:sz w:val="24"/>
      <w:lang w:eastAsia="en-US"/>
    </w:rPr>
  </w:style>
  <w:style w:type="character" w:customStyle="1" w:styleId="StyleUnderline4">
    <w:name w:val="Style Underline4"/>
    <w:basedOn w:val="DefaultParagraphFont"/>
    <w:rsid w:val="001B0BB7"/>
    <w:rPr>
      <w:u w:val="single"/>
    </w:rPr>
  </w:style>
  <w:style w:type="character" w:customStyle="1" w:styleId="Heading6Char1">
    <w:name w:val="Heading 6 Char1"/>
    <w:aliases w:val="Title (no index) Char1"/>
    <w:basedOn w:val="DefaultParagraphFont"/>
    <w:uiPriority w:val="9"/>
    <w:semiHidden/>
    <w:rsid w:val="001B0BB7"/>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1B0BB7"/>
    <w:rPr>
      <w:rFonts w:ascii="Times New Roman" w:hAnsi="Times New Roman" w:cs="Times New Roman"/>
      <w:sz w:val="20"/>
      <w:szCs w:val="20"/>
    </w:rPr>
  </w:style>
  <w:style w:type="character" w:customStyle="1" w:styleId="HTMLPreformattedChar1">
    <w:name w:val="HTML Preformatted Char1"/>
    <w:basedOn w:val="DefaultParagraphFont"/>
    <w:uiPriority w:val="99"/>
    <w:rsid w:val="001B0BB7"/>
    <w:rPr>
      <w:rFonts w:ascii="Consolas" w:hAnsi="Consolas" w:cs="Consolas" w:hint="default"/>
      <w:sz w:val="20"/>
      <w:szCs w:val="20"/>
    </w:rPr>
  </w:style>
  <w:style w:type="character" w:customStyle="1" w:styleId="MacroTextChar1">
    <w:name w:val="Macro Text Char1"/>
    <w:basedOn w:val="DefaultParagraphFont"/>
    <w:semiHidden/>
    <w:rsid w:val="001B0BB7"/>
    <w:rPr>
      <w:rFonts w:ascii="Consolas" w:hAnsi="Consolas" w:cs="Consolas"/>
      <w:sz w:val="20"/>
      <w:szCs w:val="20"/>
    </w:rPr>
  </w:style>
  <w:style w:type="character" w:customStyle="1" w:styleId="BodyTextIndentChar1">
    <w:name w:val="Body Text Indent Char1"/>
    <w:basedOn w:val="DefaultParagraphFont"/>
    <w:uiPriority w:val="99"/>
    <w:rsid w:val="001B0BB7"/>
    <w:rPr>
      <w:rFonts w:ascii="Times New Roman" w:hAnsi="Times New Roman" w:cs="Times New Roman"/>
    </w:rPr>
  </w:style>
  <w:style w:type="character" w:customStyle="1" w:styleId="BodyText2Char1">
    <w:name w:val="Body Text 2 Char1"/>
    <w:basedOn w:val="DefaultParagraphFont"/>
    <w:rsid w:val="001B0BB7"/>
    <w:rPr>
      <w:rFonts w:ascii="Times New Roman" w:hAnsi="Times New Roman" w:cs="Times New Roman"/>
    </w:rPr>
  </w:style>
  <w:style w:type="character" w:customStyle="1" w:styleId="BodyText3Char1">
    <w:name w:val="Body Text 3 Char1"/>
    <w:basedOn w:val="DefaultParagraphFont"/>
    <w:rsid w:val="001B0BB7"/>
    <w:rPr>
      <w:rFonts w:ascii="Times New Roman" w:hAnsi="Times New Roman" w:cs="Times New Roman"/>
      <w:sz w:val="16"/>
      <w:szCs w:val="16"/>
    </w:rPr>
  </w:style>
  <w:style w:type="character" w:customStyle="1" w:styleId="PlainTextChar1">
    <w:name w:val="Plain Text Char1"/>
    <w:basedOn w:val="DefaultParagraphFont"/>
    <w:rsid w:val="001B0BB7"/>
    <w:rPr>
      <w:rFonts w:ascii="Consolas" w:hAnsi="Consolas" w:cs="Consolas"/>
      <w:sz w:val="21"/>
      <w:szCs w:val="21"/>
    </w:rPr>
  </w:style>
  <w:style w:type="paragraph" w:customStyle="1" w:styleId="Tagline0">
    <w:name w:val="Tagline"/>
    <w:basedOn w:val="Normal"/>
    <w:link w:val="TaglineChar"/>
    <w:qFormat/>
    <w:rsid w:val="001B0BB7"/>
    <w:pPr>
      <w:spacing w:after="0" w:line="256" w:lineRule="auto"/>
    </w:pPr>
    <w:rPr>
      <w:b/>
    </w:rPr>
  </w:style>
  <w:style w:type="character" w:customStyle="1" w:styleId="FontStyle39">
    <w:name w:val="Font Style39"/>
    <w:uiPriority w:val="99"/>
    <w:rsid w:val="001B0BB7"/>
    <w:rPr>
      <w:rFonts w:ascii="Constantia" w:hAnsi="Constantia" w:cs="Constantia"/>
      <w:b/>
      <w:bCs/>
      <w:sz w:val="18"/>
      <w:szCs w:val="18"/>
    </w:rPr>
  </w:style>
  <w:style w:type="character" w:customStyle="1" w:styleId="hidden">
    <w:name w:val="hidden"/>
    <w:basedOn w:val="DefaultParagraphFont"/>
    <w:rsid w:val="001B0BB7"/>
  </w:style>
  <w:style w:type="paragraph" w:customStyle="1" w:styleId="StyleHeading3BlockLatinBodyCalibri">
    <w:name w:val="Style Heading 3Block + (Latin) +Body (Calibri)"/>
    <w:basedOn w:val="Heading3"/>
    <w:rsid w:val="001B0BB7"/>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1B0BB7"/>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1B0BB7"/>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1B0BB7"/>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1B0BB7"/>
    <w:rPr>
      <w:rFonts w:ascii="Garamond" w:hAnsi="Garamond"/>
      <w:iCs/>
      <w:color w:val="auto"/>
      <w:spacing w:val="0"/>
      <w:sz w:val="22"/>
      <w:u w:val="single"/>
      <w:bdr w:val="none" w:sz="0" w:space="0" w:color="auto"/>
    </w:rPr>
  </w:style>
  <w:style w:type="character" w:customStyle="1" w:styleId="arial11">
    <w:name w:val="arial_11"/>
    <w:basedOn w:val="DefaultParagraphFont"/>
    <w:rsid w:val="001B0BB7"/>
  </w:style>
  <w:style w:type="character" w:customStyle="1" w:styleId="dropcap">
    <w:name w:val="dropcap"/>
    <w:basedOn w:val="DefaultParagraphFont"/>
    <w:rsid w:val="001B0BB7"/>
  </w:style>
  <w:style w:type="character" w:customStyle="1" w:styleId="articleauthor">
    <w:name w:val="articleauthor"/>
    <w:basedOn w:val="DefaultParagraphFont"/>
    <w:rsid w:val="001B0BB7"/>
  </w:style>
  <w:style w:type="character" w:customStyle="1" w:styleId="article-date">
    <w:name w:val="article-date"/>
    <w:basedOn w:val="DefaultParagraphFont"/>
    <w:rsid w:val="001B0BB7"/>
  </w:style>
  <w:style w:type="paragraph" w:customStyle="1" w:styleId="bodytext4">
    <w:name w:val="bodytext"/>
    <w:basedOn w:val="Normal"/>
    <w:qFormat/>
    <w:rsid w:val="001B0BB7"/>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1B0BB7"/>
  </w:style>
  <w:style w:type="character" w:customStyle="1" w:styleId="bodysubtoc">
    <w:name w:val="bodysubtoc"/>
    <w:basedOn w:val="DefaultParagraphFont"/>
    <w:rsid w:val="001B0BB7"/>
  </w:style>
  <w:style w:type="character" w:customStyle="1" w:styleId="lefttitlesmaller">
    <w:name w:val="lefttitlesmaller"/>
    <w:basedOn w:val="DefaultParagraphFont"/>
    <w:rsid w:val="001B0BB7"/>
  </w:style>
  <w:style w:type="character" w:customStyle="1" w:styleId="mb">
    <w:name w:val="mb"/>
    <w:basedOn w:val="DefaultParagraphFont"/>
    <w:rsid w:val="001B0BB7"/>
  </w:style>
  <w:style w:type="character" w:customStyle="1" w:styleId="fn">
    <w:name w:val="fn"/>
    <w:basedOn w:val="DefaultParagraphFont"/>
    <w:rsid w:val="001B0BB7"/>
  </w:style>
  <w:style w:type="character" w:customStyle="1" w:styleId="smallcaps">
    <w:name w:val="smallcaps"/>
    <w:basedOn w:val="DefaultParagraphFont"/>
    <w:rsid w:val="001B0BB7"/>
  </w:style>
  <w:style w:type="character" w:customStyle="1" w:styleId="field-content">
    <w:name w:val="field-content"/>
    <w:basedOn w:val="DefaultParagraphFont"/>
    <w:rsid w:val="001B0BB7"/>
  </w:style>
  <w:style w:type="character" w:customStyle="1" w:styleId="submitted">
    <w:name w:val="submitted"/>
    <w:basedOn w:val="DefaultParagraphFont"/>
    <w:rsid w:val="001B0BB7"/>
  </w:style>
  <w:style w:type="character" w:customStyle="1" w:styleId="submitted-date">
    <w:name w:val="submitted-date"/>
    <w:basedOn w:val="DefaultParagraphFont"/>
    <w:rsid w:val="001B0BB7"/>
  </w:style>
  <w:style w:type="character" w:customStyle="1" w:styleId="submitted-time">
    <w:name w:val="submitted-time"/>
    <w:basedOn w:val="DefaultParagraphFont"/>
    <w:rsid w:val="001B0BB7"/>
  </w:style>
  <w:style w:type="paragraph" w:customStyle="1" w:styleId="date-comments">
    <w:name w:val="date-comments"/>
    <w:basedOn w:val="Normal"/>
    <w:uiPriority w:val="99"/>
    <w:qFormat/>
    <w:rsid w:val="001B0BB7"/>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1B0BB7"/>
    <w:pPr>
      <w:spacing w:line="181" w:lineRule="atLeast"/>
    </w:pPr>
    <w:rPr>
      <w:rFonts w:ascii="Sabon LT Std" w:eastAsia="MS Mincho" w:hAnsi="Sabon LT Std"/>
      <w:color w:val="auto"/>
      <w:sz w:val="22"/>
    </w:rPr>
  </w:style>
  <w:style w:type="character" w:customStyle="1" w:styleId="A2">
    <w:name w:val="A2"/>
    <w:uiPriority w:val="99"/>
    <w:rsid w:val="001B0BB7"/>
    <w:rPr>
      <w:rFonts w:cs="Sabon LT Std"/>
      <w:color w:val="000000"/>
      <w:sz w:val="15"/>
      <w:szCs w:val="15"/>
    </w:rPr>
  </w:style>
  <w:style w:type="paragraph" w:customStyle="1" w:styleId="Pa15">
    <w:name w:val="Pa15"/>
    <w:basedOn w:val="Default"/>
    <w:next w:val="Default"/>
    <w:uiPriority w:val="99"/>
    <w:qFormat/>
    <w:rsid w:val="001B0BB7"/>
    <w:pPr>
      <w:spacing w:line="241" w:lineRule="atLeast"/>
    </w:pPr>
    <w:rPr>
      <w:rFonts w:ascii="Sabon LT Std" w:eastAsia="MS Mincho" w:hAnsi="Sabon LT Std"/>
      <w:color w:val="auto"/>
      <w:sz w:val="22"/>
    </w:rPr>
  </w:style>
  <w:style w:type="character" w:customStyle="1" w:styleId="searchword">
    <w:name w:val="searchword"/>
    <w:basedOn w:val="DefaultParagraphFont"/>
    <w:rsid w:val="001B0BB7"/>
  </w:style>
  <w:style w:type="character" w:customStyle="1" w:styleId="meta-prep">
    <w:name w:val="meta-prep"/>
    <w:basedOn w:val="DefaultParagraphFont"/>
    <w:rsid w:val="001B0BB7"/>
  </w:style>
  <w:style w:type="character" w:customStyle="1" w:styleId="entry-date">
    <w:name w:val="entry-date"/>
    <w:basedOn w:val="DefaultParagraphFont"/>
    <w:rsid w:val="001B0BB7"/>
  </w:style>
  <w:style w:type="paragraph" w:customStyle="1" w:styleId="Header10">
    <w:name w:val="Header1"/>
    <w:aliases w:val="Header Char Char Char Char Char Char Char Cha,Char Char Char Cha"/>
    <w:basedOn w:val="Normal"/>
    <w:qFormat/>
    <w:rsid w:val="001B0BB7"/>
    <w:pPr>
      <w:spacing w:before="100" w:beforeAutospacing="1" w:after="100" w:afterAutospacing="1" w:line="240" w:lineRule="auto"/>
    </w:pPr>
    <w:rPr>
      <w:rFonts w:eastAsia="Times New Roman"/>
    </w:rPr>
  </w:style>
  <w:style w:type="character" w:customStyle="1" w:styleId="Date1">
    <w:name w:val="Date1"/>
    <w:basedOn w:val="DefaultParagraphFont"/>
    <w:rsid w:val="001B0BB7"/>
  </w:style>
  <w:style w:type="character" w:customStyle="1" w:styleId="CiteReal">
    <w:name w:val="CiteReal"/>
    <w:uiPriority w:val="1"/>
    <w:qFormat/>
    <w:rsid w:val="001B0BB7"/>
    <w:rPr>
      <w:rFonts w:ascii="Arial" w:hAnsi="Arial"/>
      <w:b/>
      <w:sz w:val="24"/>
      <w:u w:val="single"/>
    </w:rPr>
  </w:style>
  <w:style w:type="character" w:customStyle="1" w:styleId="articletitle">
    <w:name w:val="articletitle"/>
    <w:rsid w:val="001B0BB7"/>
    <w:rPr>
      <w:rFonts w:cs="Times New Roman"/>
    </w:rPr>
  </w:style>
  <w:style w:type="character" w:customStyle="1" w:styleId="6pointChar">
    <w:name w:val="6 point Char"/>
    <w:rsid w:val="001B0BB7"/>
    <w:rPr>
      <w:rFonts w:cs="Times New Roman"/>
      <w:sz w:val="12"/>
      <w:lang w:val="en-US" w:eastAsia="en-US"/>
    </w:rPr>
  </w:style>
  <w:style w:type="character" w:customStyle="1" w:styleId="StyleThickunderline">
    <w:name w:val="Style Thick underline"/>
    <w:qFormat/>
    <w:rsid w:val="001B0BB7"/>
    <w:rPr>
      <w:u w:val="thick"/>
    </w:rPr>
  </w:style>
  <w:style w:type="character" w:customStyle="1" w:styleId="UnderlineTextChar">
    <w:name w:val="Underline Text Char"/>
    <w:link w:val="UnderlineText"/>
    <w:rsid w:val="001B0BB7"/>
    <w:rPr>
      <w:u w:val="single"/>
    </w:rPr>
  </w:style>
  <w:style w:type="character" w:customStyle="1" w:styleId="SmallText0">
    <w:name w:val="SmallText"/>
    <w:rsid w:val="001B0BB7"/>
    <w:rPr>
      <w:color w:val="000000"/>
    </w:rPr>
  </w:style>
  <w:style w:type="paragraph" w:customStyle="1" w:styleId="HeadingsBase">
    <w:name w:val="Headings Base"/>
    <w:basedOn w:val="Normal"/>
    <w:link w:val="HeadingsBaseChar"/>
    <w:qFormat/>
    <w:rsid w:val="001B0BB7"/>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1B0BB7"/>
    <w:rPr>
      <w:rFonts w:ascii="Calibri" w:eastAsia="Times New Roman" w:hAnsi="Calibri"/>
      <w:b/>
      <w:kern w:val="32"/>
      <w:sz w:val="32"/>
      <w:szCs w:val="20"/>
    </w:rPr>
  </w:style>
  <w:style w:type="character" w:customStyle="1" w:styleId="underline3">
    <w:name w:val="underline3"/>
    <w:basedOn w:val="underline20"/>
    <w:rsid w:val="001B0BB7"/>
    <w:rPr>
      <w:u w:val="single"/>
      <w:bdr w:val="none" w:sz="0" w:space="0" w:color="auto"/>
      <w:shd w:val="clear" w:color="auto" w:fill="FFFF00"/>
    </w:rPr>
  </w:style>
  <w:style w:type="paragraph" w:customStyle="1" w:styleId="HeadingFake">
    <w:name w:val="Heading Fake"/>
    <w:basedOn w:val="Heading3"/>
    <w:qFormat/>
    <w:rsid w:val="001B0BB7"/>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1B0BB7"/>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1B0BB7"/>
  </w:style>
  <w:style w:type="paragraph" w:customStyle="1" w:styleId="SchoolWorksCited">
    <w:name w:val="School Works Cited"/>
    <w:basedOn w:val="SchoolPaper"/>
    <w:qFormat/>
    <w:rsid w:val="001B0BB7"/>
  </w:style>
  <w:style w:type="paragraph" w:customStyle="1" w:styleId="BlockQuote">
    <w:name w:val="Block Quote"/>
    <w:basedOn w:val="Normal"/>
    <w:qFormat/>
    <w:rsid w:val="001B0BB7"/>
    <w:pPr>
      <w:spacing w:after="0" w:line="240" w:lineRule="auto"/>
      <w:ind w:left="720" w:right="720"/>
    </w:pPr>
    <w:rPr>
      <w:rFonts w:eastAsia="Times New Roman"/>
      <w:kern w:val="32"/>
      <w:szCs w:val="20"/>
    </w:rPr>
  </w:style>
  <w:style w:type="character" w:customStyle="1" w:styleId="menu">
    <w:name w:val="menu"/>
    <w:basedOn w:val="DefaultParagraphFont"/>
    <w:rsid w:val="001B0BB7"/>
  </w:style>
  <w:style w:type="paragraph" w:customStyle="1" w:styleId="PaperBody">
    <w:name w:val="Paper Body"/>
    <w:basedOn w:val="Normal"/>
    <w:qFormat/>
    <w:rsid w:val="001B0BB7"/>
    <w:pPr>
      <w:spacing w:after="0" w:line="480" w:lineRule="auto"/>
      <w:ind w:firstLine="720"/>
    </w:pPr>
    <w:rPr>
      <w:rFonts w:eastAsia="Times New Roman"/>
      <w:kern w:val="32"/>
    </w:rPr>
  </w:style>
  <w:style w:type="paragraph" w:customStyle="1" w:styleId="PaperCitation">
    <w:name w:val="Paper Citation"/>
    <w:basedOn w:val="Normal"/>
    <w:qFormat/>
    <w:rsid w:val="001B0BB7"/>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1B0BB7"/>
    <w:rPr>
      <w:rFonts w:ascii="Calibri" w:eastAsia="Calibri" w:hAnsi="Calibri"/>
      <w:b/>
      <w:bCs/>
      <w:color w:val="000000"/>
      <w:sz w:val="32"/>
      <w:u w:val="single"/>
    </w:rPr>
  </w:style>
  <w:style w:type="paragraph" w:customStyle="1" w:styleId="WW-Default">
    <w:name w:val="WW-Default"/>
    <w:qFormat/>
    <w:rsid w:val="001B0BB7"/>
    <w:pPr>
      <w:suppressAutoHyphens/>
      <w:spacing w:after="0" w:line="240" w:lineRule="auto"/>
    </w:pPr>
    <w:rPr>
      <w:rFonts w:ascii="Georgia" w:eastAsia="Calibri" w:hAnsi="Georgia" w:cs="Calibri"/>
      <w:lang w:eastAsia="ar-SA"/>
    </w:rPr>
  </w:style>
  <w:style w:type="paragraph" w:customStyle="1" w:styleId="Standard">
    <w:name w:val="Standard"/>
    <w:qFormat/>
    <w:rsid w:val="001B0BB7"/>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1B0BB7"/>
  </w:style>
  <w:style w:type="character" w:customStyle="1" w:styleId="A-Underlining">
    <w:name w:val="A-Underlining"/>
    <w:basedOn w:val="DefaultParagraphFont"/>
    <w:rsid w:val="001B0BB7"/>
    <w:rPr>
      <w:rFonts w:ascii="Garamond" w:hAnsi="Garamond"/>
      <w:color w:val="auto"/>
      <w:sz w:val="24"/>
      <w:u w:val="single"/>
    </w:rPr>
  </w:style>
  <w:style w:type="paragraph" w:customStyle="1" w:styleId="B-TagCite">
    <w:name w:val="B-TagCite"/>
    <w:qFormat/>
    <w:rsid w:val="001B0BB7"/>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1B0BB7"/>
    <w:rPr>
      <w:rFonts w:ascii="Times New Roman" w:eastAsia="Times New Roman" w:hAnsi="Times New Roman" w:cs="Times New Roman"/>
      <w:b/>
      <w:szCs w:val="20"/>
    </w:rPr>
  </w:style>
  <w:style w:type="character" w:customStyle="1" w:styleId="StyleUnderlineBold">
    <w:name w:val="Style Underline + Bold"/>
    <w:rsid w:val="001B0BB7"/>
    <w:rPr>
      <w:b/>
      <w:bCs/>
      <w:u w:val="single"/>
    </w:rPr>
  </w:style>
  <w:style w:type="character" w:customStyle="1" w:styleId="smallChar">
    <w:name w:val="small Char"/>
    <w:rsid w:val="001B0BB7"/>
    <w:rPr>
      <w:rFonts w:eastAsia="Calibri"/>
      <w:sz w:val="16"/>
      <w:szCs w:val="22"/>
      <w:lang w:val="en-US" w:eastAsia="en-US" w:bidi="ar-SA"/>
    </w:rPr>
  </w:style>
  <w:style w:type="character" w:customStyle="1" w:styleId="Underline-Highlighted">
    <w:name w:val="Underline-Highlighted"/>
    <w:uiPriority w:val="1"/>
    <w:qFormat/>
    <w:rsid w:val="001B0BB7"/>
    <w:rPr>
      <w:rFonts w:ascii="Cambria" w:hAnsi="Cambria"/>
      <w:sz w:val="24"/>
      <w:u w:val="single"/>
      <w:bdr w:val="none" w:sz="0" w:space="0" w:color="auto"/>
      <w:shd w:val="clear" w:color="auto" w:fill="99FF66"/>
    </w:rPr>
  </w:style>
  <w:style w:type="character" w:customStyle="1" w:styleId="newsmain">
    <w:name w:val="news_main"/>
    <w:basedOn w:val="DefaultParagraphFont"/>
    <w:rsid w:val="001B0BB7"/>
  </w:style>
  <w:style w:type="character" w:customStyle="1" w:styleId="UnderlinedTextCharChar">
    <w:name w:val="Underlined Text Char Char"/>
    <w:basedOn w:val="DefaultParagraphFont"/>
    <w:rsid w:val="001B0BB7"/>
    <w:rPr>
      <w:rFonts w:cs="Arial"/>
      <w:bCs/>
      <w:noProof w:val="0"/>
      <w:szCs w:val="26"/>
      <w:u w:val="single"/>
      <w:lang w:val="en-US" w:eastAsia="en-US" w:bidi="ar-SA"/>
    </w:rPr>
  </w:style>
  <w:style w:type="character" w:customStyle="1" w:styleId="il">
    <w:name w:val="il"/>
    <w:rsid w:val="001B0BB7"/>
  </w:style>
  <w:style w:type="character" w:customStyle="1" w:styleId="BodyText10">
    <w:name w:val="Body Text1"/>
    <w:rsid w:val="001B0BB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1B0BB7"/>
  </w:style>
  <w:style w:type="paragraph" w:customStyle="1" w:styleId="10ptfont">
    <w:name w:val="10pt font"/>
    <w:basedOn w:val="Normal"/>
    <w:link w:val="10ptfontChar"/>
    <w:autoRedefine/>
    <w:rsid w:val="001B0BB7"/>
    <w:pPr>
      <w:spacing w:after="0" w:line="240" w:lineRule="auto"/>
    </w:pPr>
    <w:rPr>
      <w:rFonts w:eastAsia="Times New Roman"/>
      <w:sz w:val="20"/>
    </w:rPr>
  </w:style>
  <w:style w:type="character" w:customStyle="1" w:styleId="10ptfontChar">
    <w:name w:val="10pt font Char"/>
    <w:link w:val="10ptfont"/>
    <w:rsid w:val="001B0BB7"/>
    <w:rPr>
      <w:rFonts w:ascii="Calibri" w:eastAsia="Times New Roman" w:hAnsi="Calibri"/>
      <w:sz w:val="20"/>
    </w:rPr>
  </w:style>
  <w:style w:type="character" w:customStyle="1" w:styleId="HIGHLIGHT0">
    <w:name w:val="HIGHLIGHT"/>
    <w:uiPriority w:val="1"/>
    <w:rsid w:val="001B0BB7"/>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1B0BB7"/>
    <w:rPr>
      <w:rFonts w:ascii="Georgia" w:eastAsia="Calibri" w:hAnsi="Georgia"/>
      <w:iCs/>
      <w:sz w:val="16"/>
    </w:rPr>
  </w:style>
  <w:style w:type="paragraph" w:customStyle="1" w:styleId="Shrink8">
    <w:name w:val="Shrink8"/>
    <w:basedOn w:val="Normal"/>
    <w:qFormat/>
    <w:rsid w:val="001B0BB7"/>
    <w:pPr>
      <w:spacing w:after="0" w:line="240" w:lineRule="auto"/>
    </w:pPr>
    <w:rPr>
      <w:rFonts w:eastAsia="Cambria"/>
    </w:rPr>
  </w:style>
  <w:style w:type="character" w:customStyle="1" w:styleId="StyleUnderlineCharChar9pt">
    <w:name w:val="Style Underline Char Char + 9 pt"/>
    <w:rsid w:val="001B0BB7"/>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1B0BB7"/>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1B0BB7"/>
    <w:pPr>
      <w:suppressAutoHyphens/>
      <w:spacing w:before="280" w:after="280" w:line="240" w:lineRule="auto"/>
    </w:pPr>
    <w:rPr>
      <w:color w:val="000000"/>
    </w:rPr>
  </w:style>
  <w:style w:type="character" w:customStyle="1" w:styleId="StyleIntenseReferenceGaramond">
    <w:name w:val="Style Intense Reference + Garamond"/>
    <w:rsid w:val="001B0BB7"/>
    <w:rPr>
      <w:rFonts w:ascii="Garamond" w:hAnsi="Garamond"/>
      <w:bCs/>
      <w:color w:val="auto"/>
      <w:spacing w:val="5"/>
      <w:sz w:val="20"/>
      <w:u w:val="single"/>
    </w:rPr>
  </w:style>
  <w:style w:type="character" w:customStyle="1" w:styleId="StyleIntenseReferenceGaramondBold">
    <w:name w:val="Style Intense Reference + Garamond Bold"/>
    <w:rsid w:val="001B0BB7"/>
    <w:rPr>
      <w:rFonts w:ascii="Garamond" w:hAnsi="Garamond"/>
      <w:b/>
      <w:bCs/>
      <w:color w:val="auto"/>
      <w:spacing w:val="5"/>
      <w:sz w:val="20"/>
      <w:u w:val="single"/>
    </w:rPr>
  </w:style>
  <w:style w:type="character" w:customStyle="1" w:styleId="detailtitle">
    <w:name w:val="detailtitle"/>
    <w:basedOn w:val="DefaultParagraphFont"/>
    <w:rsid w:val="001B0BB7"/>
  </w:style>
  <w:style w:type="character" w:customStyle="1" w:styleId="a">
    <w:name w:val="a"/>
    <w:basedOn w:val="DefaultParagraphFont"/>
    <w:rsid w:val="001B0BB7"/>
  </w:style>
  <w:style w:type="character" w:customStyle="1" w:styleId="newstime">
    <w:name w:val="newstime"/>
    <w:basedOn w:val="DefaultParagraphFont"/>
    <w:rsid w:val="001B0BB7"/>
  </w:style>
  <w:style w:type="character" w:customStyle="1" w:styleId="IntenseReference1">
    <w:name w:val="Intense Reference1"/>
    <w:qFormat/>
    <w:rsid w:val="001B0BB7"/>
    <w:rPr>
      <w:rFonts w:ascii="Arial" w:hAnsi="Arial"/>
      <w:bCs/>
      <w:color w:val="auto"/>
      <w:spacing w:val="5"/>
      <w:sz w:val="20"/>
      <w:u w:val="thick"/>
    </w:rPr>
  </w:style>
  <w:style w:type="character" w:customStyle="1" w:styleId="TagChar3">
    <w:name w:val="Tag Char3"/>
    <w:rsid w:val="001B0BB7"/>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1B0BB7"/>
    <w:rPr>
      <w:rFonts w:ascii="Garamond" w:hAnsi="Garamond"/>
      <w:b/>
      <w:sz w:val="24"/>
      <w:szCs w:val="26"/>
      <w:bdr w:val="none" w:sz="0" w:space="0" w:color="auto"/>
      <w:shd w:val="clear" w:color="auto" w:fill="FFFF00"/>
    </w:rPr>
  </w:style>
  <w:style w:type="character" w:customStyle="1" w:styleId="texto1">
    <w:name w:val="texto1"/>
    <w:basedOn w:val="DefaultParagraphFont"/>
    <w:rsid w:val="001B0BB7"/>
  </w:style>
  <w:style w:type="character" w:customStyle="1" w:styleId="ilad1">
    <w:name w:val="il_ad1"/>
    <w:rsid w:val="001B0BB7"/>
    <w:rPr>
      <w:vanish/>
      <w:webHidden w:val="0"/>
      <w:color w:val="000000"/>
      <w:u w:val="single"/>
      <w:specVanish/>
    </w:rPr>
  </w:style>
  <w:style w:type="character" w:customStyle="1" w:styleId="ThickUnderlineCharChar">
    <w:name w:val="Thick Underline Char Char"/>
    <w:rsid w:val="001B0BB7"/>
    <w:rPr>
      <w:sz w:val="24"/>
      <w:szCs w:val="24"/>
      <w:u w:val="thick"/>
      <w:lang w:val="en-US" w:eastAsia="en-US" w:bidi="ar-SA"/>
    </w:rPr>
  </w:style>
  <w:style w:type="character" w:customStyle="1" w:styleId="Underline21">
    <w:name w:val="Underline 2"/>
    <w:basedOn w:val="DefaultParagraphFont"/>
    <w:uiPriority w:val="1"/>
    <w:qFormat/>
    <w:rsid w:val="001B0BB7"/>
    <w:rPr>
      <w:b/>
      <w:u w:val="single"/>
    </w:rPr>
  </w:style>
  <w:style w:type="paragraph" w:customStyle="1" w:styleId="first">
    <w:name w:val="first"/>
    <w:basedOn w:val="Normal"/>
    <w:qFormat/>
    <w:rsid w:val="001B0BB7"/>
    <w:pPr>
      <w:spacing w:before="100" w:beforeAutospacing="1" w:after="100" w:afterAutospacing="1" w:line="240" w:lineRule="auto"/>
    </w:pPr>
    <w:rPr>
      <w:rFonts w:eastAsia="Times New Roman"/>
      <w:sz w:val="24"/>
    </w:rPr>
  </w:style>
  <w:style w:type="character" w:customStyle="1" w:styleId="tx">
    <w:name w:val="tx"/>
    <w:basedOn w:val="DefaultParagraphFont"/>
    <w:rsid w:val="001B0BB7"/>
  </w:style>
  <w:style w:type="character" w:customStyle="1" w:styleId="oneclick-link">
    <w:name w:val="oneclick-link"/>
    <w:basedOn w:val="DefaultParagraphFont"/>
    <w:rsid w:val="001B0BB7"/>
  </w:style>
  <w:style w:type="paragraph" w:customStyle="1" w:styleId="StyleHeading4TagsmalltextBigcardbodyNormalTagNotBold">
    <w:name w:val="Style Heading 4Tagsmall textBig cardbodyNormal Tag + Not Bold"/>
    <w:basedOn w:val="Heading4"/>
    <w:next w:val="loose"/>
    <w:qFormat/>
    <w:rsid w:val="001B0BB7"/>
    <w:pPr>
      <w:spacing w:before="200" w:line="240" w:lineRule="auto"/>
    </w:pPr>
    <w:rPr>
      <w:iCs w:val="0"/>
      <w:sz w:val="22"/>
    </w:rPr>
  </w:style>
  <w:style w:type="character" w:styleId="HTMLTypewriter">
    <w:name w:val="HTML Typewriter"/>
    <w:basedOn w:val="DefaultParagraphFont"/>
    <w:unhideWhenUsed/>
    <w:rsid w:val="001B0BB7"/>
    <w:rPr>
      <w:rFonts w:ascii="Consolas" w:hAnsi="Consolas" w:cs="Consolas"/>
      <w:sz w:val="20"/>
      <w:szCs w:val="20"/>
    </w:rPr>
  </w:style>
  <w:style w:type="character" w:customStyle="1" w:styleId="EndnoteTextChar">
    <w:name w:val="Endnote Text Char"/>
    <w:basedOn w:val="DefaultParagraphFont"/>
    <w:locked/>
    <w:rsid w:val="001B0BB7"/>
  </w:style>
  <w:style w:type="character" w:customStyle="1" w:styleId="BodyTextFirstIndentChar">
    <w:name w:val="Body Text First Indent Char"/>
    <w:basedOn w:val="Heading8Char"/>
    <w:locked/>
    <w:rsid w:val="001B0BB7"/>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1B0BB7"/>
  </w:style>
  <w:style w:type="character" w:customStyle="1" w:styleId="BlockHeadingsCharCharChar">
    <w:name w:val="Block Headings Char Char Char"/>
    <w:locked/>
    <w:rsid w:val="001B0BB7"/>
  </w:style>
  <w:style w:type="paragraph" w:customStyle="1" w:styleId="BlockHeadingsCharChar">
    <w:name w:val="Block Headings Char Char"/>
    <w:basedOn w:val="Normal"/>
    <w:qFormat/>
    <w:rsid w:val="001B0BB7"/>
    <w:pPr>
      <w:spacing w:after="0" w:line="240" w:lineRule="auto"/>
    </w:pPr>
  </w:style>
  <w:style w:type="character" w:customStyle="1" w:styleId="CitesCharCharCharChar">
    <w:name w:val="Cites Char Char Char Char"/>
    <w:locked/>
    <w:rsid w:val="001B0BB7"/>
  </w:style>
  <w:style w:type="character" w:customStyle="1" w:styleId="TagsChar1CharChar">
    <w:name w:val="Tags Char1 Char Char"/>
    <w:locked/>
    <w:rsid w:val="001B0BB7"/>
  </w:style>
  <w:style w:type="paragraph" w:customStyle="1" w:styleId="TagsChar1Char">
    <w:name w:val="Tags Char1 Char"/>
    <w:basedOn w:val="Normal"/>
    <w:qFormat/>
    <w:rsid w:val="001B0BB7"/>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1B0BB7"/>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1B0BB7"/>
    <w:pPr>
      <w:spacing w:after="0" w:line="240" w:lineRule="auto"/>
    </w:pPr>
  </w:style>
  <w:style w:type="character" w:customStyle="1" w:styleId="CardsFont6ptCharCharChar">
    <w:name w:val="Cards + Font: 6 pt Char Char Char"/>
    <w:locked/>
    <w:rsid w:val="001B0BB7"/>
  </w:style>
  <w:style w:type="character" w:customStyle="1" w:styleId="blocktitleChar">
    <w:name w:val="block title Char"/>
    <w:locked/>
    <w:rsid w:val="001B0BB7"/>
  </w:style>
  <w:style w:type="character" w:customStyle="1" w:styleId="Cards1Char">
    <w:name w:val="Cards1 Char"/>
    <w:locked/>
    <w:rsid w:val="001B0BB7"/>
  </w:style>
  <w:style w:type="paragraph" w:customStyle="1" w:styleId="Cards1">
    <w:name w:val="Cards1"/>
    <w:basedOn w:val="Normal"/>
    <w:qFormat/>
    <w:rsid w:val="001B0BB7"/>
    <w:pPr>
      <w:spacing w:after="0" w:line="240" w:lineRule="auto"/>
    </w:pPr>
  </w:style>
  <w:style w:type="character" w:customStyle="1" w:styleId="CardsUnderlineChar">
    <w:name w:val="Cards + Underline Char"/>
    <w:locked/>
    <w:rsid w:val="001B0BB7"/>
  </w:style>
  <w:style w:type="paragraph" w:customStyle="1" w:styleId="CardsUnderline">
    <w:name w:val="Cards + Underline"/>
    <w:basedOn w:val="Normal"/>
    <w:next w:val="Style3"/>
    <w:qFormat/>
    <w:rsid w:val="001B0BB7"/>
    <w:pPr>
      <w:spacing w:after="0" w:line="240" w:lineRule="auto"/>
    </w:pPr>
  </w:style>
  <w:style w:type="paragraph" w:customStyle="1" w:styleId="StyleNormalWebNormalWebChar1CharNormalWebCharCharC">
    <w:name w:val="Style Normal (Web)Normal (Web) Char1 CharNormal (Web) Char Char C..."/>
    <w:basedOn w:val="Title"/>
    <w:qFormat/>
    <w:rsid w:val="001B0BB7"/>
    <w:pPr>
      <w:spacing w:before="0" w:after="0" w:line="240" w:lineRule="auto"/>
      <w:ind w:left="0" w:right="0"/>
      <w:jc w:val="left"/>
      <w:outlineLvl w:val="9"/>
    </w:pPr>
    <w:rPr>
      <w:rFonts w:ascii="Georgia" w:hAnsi="Georgia"/>
      <w:u w:val="none"/>
    </w:rPr>
  </w:style>
  <w:style w:type="paragraph" w:customStyle="1" w:styleId="Reference">
    <w:name w:val="Reference"/>
    <w:qFormat/>
    <w:rsid w:val="001B0BB7"/>
    <w:pPr>
      <w:spacing w:after="200" w:line="276" w:lineRule="auto"/>
    </w:pPr>
  </w:style>
  <w:style w:type="character" w:customStyle="1" w:styleId="Debate-CardSmalltextF2Char">
    <w:name w:val="Debate- Card Small text F2 Char"/>
    <w:locked/>
    <w:rsid w:val="001B0BB7"/>
  </w:style>
  <w:style w:type="paragraph" w:customStyle="1" w:styleId="Debate-CardSmalltextF2">
    <w:name w:val="Debate- Card Small text F2"/>
    <w:basedOn w:val="Normal"/>
    <w:next w:val="Normal"/>
    <w:qFormat/>
    <w:rsid w:val="001B0BB7"/>
    <w:pPr>
      <w:spacing w:after="0" w:line="240" w:lineRule="auto"/>
    </w:pPr>
  </w:style>
  <w:style w:type="paragraph" w:customStyle="1" w:styleId="StyleHeading2Heading2Char2CharHeading2Char1CharCharHead">
    <w:name w:val="Style Heading 2Heading 2 Char2 CharHeading 2 Char1 Char CharHead..."/>
    <w:basedOn w:val="Heading2"/>
    <w:qFormat/>
    <w:rsid w:val="001B0BB7"/>
    <w:pPr>
      <w:spacing w:before="480" w:line="240" w:lineRule="auto"/>
    </w:pPr>
  </w:style>
  <w:style w:type="paragraph" w:customStyle="1" w:styleId="Blocktitle0">
    <w:name w:val="Block title"/>
    <w:basedOn w:val="Heading1"/>
    <w:next w:val="Debate-EmphasizedText-F5"/>
    <w:autoRedefine/>
    <w:qFormat/>
    <w:rsid w:val="001B0BB7"/>
    <w:pPr>
      <w:spacing w:before="480" w:line="240" w:lineRule="auto"/>
    </w:pPr>
  </w:style>
  <w:style w:type="paragraph" w:customStyle="1" w:styleId="BlockHeading1">
    <w:name w:val="Block Heading 1"/>
    <w:basedOn w:val="Normal"/>
    <w:uiPriority w:val="99"/>
    <w:qFormat/>
    <w:rsid w:val="001B0BB7"/>
    <w:pPr>
      <w:spacing w:after="0" w:line="240" w:lineRule="auto"/>
    </w:pPr>
  </w:style>
  <w:style w:type="paragraph" w:customStyle="1" w:styleId="RepeatBlockHeading">
    <w:name w:val="Repeat Block Heading"/>
    <w:basedOn w:val="Normal"/>
    <w:next w:val="Underlining"/>
    <w:uiPriority w:val="99"/>
    <w:qFormat/>
    <w:rsid w:val="001B0BB7"/>
    <w:pPr>
      <w:spacing w:after="0" w:line="240" w:lineRule="auto"/>
    </w:pPr>
  </w:style>
  <w:style w:type="character" w:customStyle="1" w:styleId="CardTagChar">
    <w:name w:val="Card Tag Char"/>
    <w:locked/>
    <w:rsid w:val="001B0BB7"/>
  </w:style>
  <w:style w:type="paragraph" w:customStyle="1" w:styleId="CardTag">
    <w:name w:val="Card Tag"/>
    <w:next w:val="CardNotUnderlined"/>
    <w:qFormat/>
    <w:rsid w:val="001B0BB7"/>
    <w:pPr>
      <w:spacing w:after="200" w:line="276" w:lineRule="auto"/>
    </w:pPr>
  </w:style>
  <w:style w:type="paragraph" w:customStyle="1" w:styleId="textsmall">
    <w:name w:val="textsmall"/>
    <w:basedOn w:val="Normal"/>
    <w:next w:val="MicroText0"/>
    <w:qFormat/>
    <w:rsid w:val="001B0BB7"/>
    <w:pPr>
      <w:spacing w:after="0" w:line="240" w:lineRule="auto"/>
    </w:pPr>
  </w:style>
  <w:style w:type="paragraph" w:customStyle="1" w:styleId="SmallCite">
    <w:name w:val="Small Cite"/>
    <w:basedOn w:val="Normal"/>
    <w:next w:val="BlockHeading1"/>
    <w:qFormat/>
    <w:rsid w:val="001B0BB7"/>
    <w:pPr>
      <w:spacing w:after="0" w:line="240" w:lineRule="auto"/>
    </w:pPr>
  </w:style>
  <w:style w:type="paragraph" w:customStyle="1" w:styleId="links1">
    <w:name w:val="links1"/>
    <w:basedOn w:val="Normal"/>
    <w:qFormat/>
    <w:rsid w:val="001B0BB7"/>
    <w:pPr>
      <w:spacing w:after="0" w:line="240" w:lineRule="auto"/>
    </w:pPr>
  </w:style>
  <w:style w:type="paragraph" w:customStyle="1" w:styleId="endtext">
    <w:name w:val="endtext"/>
    <w:basedOn w:val="Normal"/>
    <w:next w:val="CardTag"/>
    <w:qFormat/>
    <w:rsid w:val="001B0BB7"/>
    <w:pPr>
      <w:spacing w:after="0" w:line="240" w:lineRule="auto"/>
    </w:pPr>
  </w:style>
  <w:style w:type="paragraph" w:customStyle="1" w:styleId="g">
    <w:name w:val="g"/>
    <w:basedOn w:val="Normal"/>
    <w:next w:val="Paste"/>
    <w:qFormat/>
    <w:rsid w:val="001B0BB7"/>
    <w:pPr>
      <w:spacing w:after="0" w:line="240" w:lineRule="auto"/>
    </w:pPr>
  </w:style>
  <w:style w:type="paragraph" w:customStyle="1" w:styleId="Repeatheader">
    <w:name w:val="Repeat header"/>
    <w:basedOn w:val="Normal"/>
    <w:next w:val="noindent"/>
    <w:autoRedefine/>
    <w:qFormat/>
    <w:rsid w:val="001B0BB7"/>
    <w:pPr>
      <w:spacing w:after="0" w:line="240" w:lineRule="auto"/>
    </w:pPr>
  </w:style>
  <w:style w:type="paragraph" w:customStyle="1" w:styleId="StyleCardNotUnderlined8pt">
    <w:name w:val="Style Card Not Underlined + 8 pt"/>
    <w:basedOn w:val="Debate-CardTextUnderlined-F3"/>
    <w:next w:val="endtext"/>
    <w:qFormat/>
    <w:rsid w:val="001B0BB7"/>
    <w:pPr>
      <w:spacing w:after="0"/>
      <w:contextualSpacing w:val="0"/>
    </w:pPr>
    <w:rPr>
      <w:rFonts w:cstheme="minorBidi"/>
      <w:u w:val="none"/>
    </w:rPr>
  </w:style>
  <w:style w:type="paragraph" w:customStyle="1" w:styleId="CardNotUnderlined3">
    <w:name w:val="Card Not Underlined 3"/>
    <w:basedOn w:val="Debate-CardTextUnderlined-F3"/>
    <w:qFormat/>
    <w:rsid w:val="001B0BB7"/>
    <w:pPr>
      <w:spacing w:after="0"/>
      <w:contextualSpacing w:val="0"/>
    </w:pPr>
    <w:rPr>
      <w:rFonts w:cstheme="minorBidi"/>
      <w:u w:val="none"/>
    </w:rPr>
  </w:style>
  <w:style w:type="paragraph" w:customStyle="1" w:styleId="CardNotUnderlinedFinal">
    <w:name w:val="Card Not Underlined Final"/>
    <w:next w:val="g"/>
    <w:qFormat/>
    <w:rsid w:val="001B0BB7"/>
  </w:style>
  <w:style w:type="paragraph" w:customStyle="1" w:styleId="Numbering">
    <w:name w:val="Numbering"/>
    <w:basedOn w:val="Normal"/>
    <w:next w:val="Normal"/>
    <w:qFormat/>
    <w:rsid w:val="001B0BB7"/>
    <w:pPr>
      <w:spacing w:after="0" w:line="240" w:lineRule="auto"/>
    </w:pPr>
  </w:style>
  <w:style w:type="paragraph" w:customStyle="1" w:styleId="Un-IndexedHeading">
    <w:name w:val="Un-Indexed Heading"/>
    <w:basedOn w:val="Heading1"/>
    <w:next w:val="Normal"/>
    <w:qFormat/>
    <w:rsid w:val="001B0BB7"/>
    <w:pPr>
      <w:spacing w:before="480" w:line="240" w:lineRule="auto"/>
    </w:pPr>
  </w:style>
  <w:style w:type="paragraph" w:customStyle="1" w:styleId="Circle">
    <w:name w:val="Circle"/>
    <w:basedOn w:val="Normal"/>
    <w:next w:val="Normal"/>
    <w:qFormat/>
    <w:rsid w:val="001B0BB7"/>
    <w:pPr>
      <w:spacing w:after="0" w:line="240" w:lineRule="auto"/>
    </w:pPr>
  </w:style>
  <w:style w:type="paragraph" w:customStyle="1" w:styleId="PageHeader">
    <w:name w:val="Page Header"/>
    <w:basedOn w:val="Normal"/>
    <w:next w:val="CardNotUnderlined3"/>
    <w:link w:val="PageHeaderChar"/>
    <w:qFormat/>
    <w:rsid w:val="001B0BB7"/>
    <w:pPr>
      <w:spacing w:after="0" w:line="240" w:lineRule="auto"/>
    </w:pPr>
  </w:style>
  <w:style w:type="paragraph" w:customStyle="1" w:styleId="IndentedLettering">
    <w:name w:val="Indented Lettering"/>
    <w:next w:val="Normal"/>
    <w:qFormat/>
    <w:rsid w:val="001B0BB7"/>
  </w:style>
  <w:style w:type="paragraph" w:customStyle="1" w:styleId="Lettering">
    <w:name w:val="Lettering"/>
    <w:next w:val="Normal"/>
    <w:qFormat/>
    <w:rsid w:val="001B0BB7"/>
  </w:style>
  <w:style w:type="paragraph" w:customStyle="1" w:styleId="FileName">
    <w:name w:val="File Name"/>
    <w:basedOn w:val="Normal"/>
    <w:next w:val="Normal"/>
    <w:qFormat/>
    <w:rsid w:val="001B0BB7"/>
    <w:pPr>
      <w:spacing w:after="0" w:line="240" w:lineRule="auto"/>
    </w:pPr>
  </w:style>
  <w:style w:type="paragraph" w:customStyle="1" w:styleId="Pagination">
    <w:name w:val="Pagination"/>
    <w:basedOn w:val="Normal"/>
    <w:next w:val="Normal"/>
    <w:qFormat/>
    <w:rsid w:val="001B0BB7"/>
    <w:pPr>
      <w:spacing w:after="0" w:line="240" w:lineRule="auto"/>
    </w:pPr>
  </w:style>
  <w:style w:type="paragraph" w:customStyle="1" w:styleId="IndentedNumbering">
    <w:name w:val="Indented Numbering"/>
    <w:basedOn w:val="CardNotUnderlinedFinal"/>
    <w:next w:val="Normal"/>
    <w:qFormat/>
    <w:rsid w:val="001B0BB7"/>
  </w:style>
  <w:style w:type="paragraph" w:customStyle="1" w:styleId="CardContinued1">
    <w:name w:val="Card Continued 1"/>
    <w:basedOn w:val="Normal"/>
    <w:next w:val="Normal"/>
    <w:qFormat/>
    <w:rsid w:val="001B0BB7"/>
    <w:pPr>
      <w:spacing w:after="0" w:line="240" w:lineRule="auto"/>
    </w:pPr>
  </w:style>
  <w:style w:type="paragraph" w:customStyle="1" w:styleId="CardContinued2">
    <w:name w:val="Card Continued 2"/>
    <w:basedOn w:val="Circle"/>
    <w:next w:val="Normal"/>
    <w:qFormat/>
    <w:rsid w:val="001B0BB7"/>
  </w:style>
  <w:style w:type="paragraph" w:customStyle="1" w:styleId="Clearformatting">
    <w:name w:val="Clear formatting"/>
    <w:basedOn w:val="Normal"/>
    <w:next w:val="IndentedLettering"/>
    <w:qFormat/>
    <w:rsid w:val="001B0BB7"/>
    <w:pPr>
      <w:spacing w:after="0" w:line="240" w:lineRule="auto"/>
    </w:pPr>
  </w:style>
  <w:style w:type="paragraph" w:customStyle="1" w:styleId="SmallCardText">
    <w:name w:val="Small Card Text"/>
    <w:basedOn w:val="Lettering"/>
    <w:next w:val="FileName"/>
    <w:qFormat/>
    <w:rsid w:val="001B0BB7"/>
  </w:style>
  <w:style w:type="paragraph" w:customStyle="1" w:styleId="TAGFONT">
    <w:name w:val="TAG FONT"/>
    <w:basedOn w:val="Normal"/>
    <w:next w:val="Pagination"/>
    <w:autoRedefine/>
    <w:qFormat/>
    <w:rsid w:val="001B0BB7"/>
    <w:pPr>
      <w:spacing w:after="0" w:line="240" w:lineRule="auto"/>
    </w:pPr>
  </w:style>
  <w:style w:type="character" w:customStyle="1" w:styleId="LanguageStrikeChar">
    <w:name w:val="Language Strike Char"/>
    <w:locked/>
    <w:rsid w:val="001B0BB7"/>
  </w:style>
  <w:style w:type="paragraph" w:customStyle="1" w:styleId="LanguageStrike">
    <w:name w:val="Language Strike"/>
    <w:basedOn w:val="Normal"/>
    <w:next w:val="Normal"/>
    <w:uiPriority w:val="99"/>
    <w:qFormat/>
    <w:rsid w:val="001B0BB7"/>
    <w:pPr>
      <w:spacing w:after="0" w:line="240" w:lineRule="auto"/>
    </w:pPr>
  </w:style>
  <w:style w:type="character" w:customStyle="1" w:styleId="8pointChar">
    <w:name w:val="8 point Char"/>
    <w:locked/>
    <w:rsid w:val="001B0BB7"/>
  </w:style>
  <w:style w:type="paragraph" w:customStyle="1" w:styleId="8point">
    <w:name w:val="8 point"/>
    <w:basedOn w:val="Normal"/>
    <w:next w:val="fullstory"/>
    <w:qFormat/>
    <w:rsid w:val="001B0BB7"/>
    <w:pPr>
      <w:spacing w:after="0" w:line="240" w:lineRule="auto"/>
    </w:pPr>
  </w:style>
  <w:style w:type="character" w:customStyle="1" w:styleId="citationunderlineChar">
    <w:name w:val="citation/underline Char"/>
    <w:locked/>
    <w:rsid w:val="001B0BB7"/>
  </w:style>
  <w:style w:type="paragraph" w:customStyle="1" w:styleId="citationunderline">
    <w:name w:val="citation/underline"/>
    <w:autoRedefine/>
    <w:qFormat/>
    <w:rsid w:val="001B0BB7"/>
    <w:pPr>
      <w:spacing w:after="200" w:line="276" w:lineRule="auto"/>
    </w:pPr>
  </w:style>
  <w:style w:type="paragraph" w:customStyle="1" w:styleId="Style60">
    <w:name w:val="Style 6"/>
    <w:next w:val="8point"/>
    <w:qFormat/>
    <w:rsid w:val="001B0BB7"/>
    <w:pPr>
      <w:spacing w:after="200" w:line="276" w:lineRule="auto"/>
    </w:pPr>
  </w:style>
  <w:style w:type="paragraph" w:customStyle="1" w:styleId="Citation-Complete">
    <w:name w:val="Citation - Complete"/>
    <w:basedOn w:val="Normal"/>
    <w:next w:val="Lettering"/>
    <w:link w:val="Citation-CompleteChar"/>
    <w:autoRedefine/>
    <w:qFormat/>
    <w:rsid w:val="001B0BB7"/>
    <w:pPr>
      <w:spacing w:after="0" w:line="240" w:lineRule="auto"/>
    </w:pPr>
  </w:style>
  <w:style w:type="paragraph" w:customStyle="1" w:styleId="Citation-FirstLine">
    <w:name w:val="Citation - First Line"/>
    <w:basedOn w:val="Normal"/>
    <w:next w:val="Style4"/>
    <w:autoRedefine/>
    <w:qFormat/>
    <w:rsid w:val="001B0BB7"/>
    <w:pPr>
      <w:spacing w:after="0" w:line="240" w:lineRule="auto"/>
    </w:pPr>
  </w:style>
  <w:style w:type="character" w:customStyle="1" w:styleId="DateCitesAuthorCharChar">
    <w:name w:val="DateCitesAuthor Char Char"/>
    <w:locked/>
    <w:rsid w:val="001B0BB7"/>
  </w:style>
  <w:style w:type="paragraph" w:customStyle="1" w:styleId="DateCitesAuthorChar">
    <w:name w:val="DateCitesAuthor Char"/>
    <w:basedOn w:val="Normal"/>
    <w:qFormat/>
    <w:rsid w:val="001B0BB7"/>
    <w:pPr>
      <w:spacing w:after="0" w:line="240" w:lineRule="auto"/>
    </w:pPr>
  </w:style>
  <w:style w:type="paragraph" w:customStyle="1" w:styleId="articlebodynormaltext">
    <w:name w:val="articlebody_normaltext"/>
    <w:basedOn w:val="Normal"/>
    <w:next w:val="Citation-Complete"/>
    <w:qFormat/>
    <w:rsid w:val="001B0BB7"/>
    <w:pPr>
      <w:spacing w:after="0" w:line="240" w:lineRule="auto"/>
    </w:pPr>
  </w:style>
  <w:style w:type="paragraph" w:customStyle="1" w:styleId="2909F619802848F09E01365C32F34654">
    <w:name w:val="2909F619802848F09E01365C32F34654"/>
    <w:next w:val="Citation-FirstLine"/>
    <w:uiPriority w:val="99"/>
    <w:qFormat/>
    <w:rsid w:val="001B0BB7"/>
    <w:pPr>
      <w:spacing w:after="200" w:line="276" w:lineRule="auto"/>
    </w:pPr>
  </w:style>
  <w:style w:type="paragraph" w:customStyle="1" w:styleId="D345FF3D873148C5AE3FBF3267827368">
    <w:name w:val="D345FF3D873148C5AE3FBF3267827368"/>
    <w:uiPriority w:val="99"/>
    <w:qFormat/>
    <w:rsid w:val="001B0BB7"/>
    <w:pPr>
      <w:spacing w:after="200" w:line="276" w:lineRule="auto"/>
    </w:pPr>
  </w:style>
  <w:style w:type="paragraph" w:customStyle="1" w:styleId="targetcaption">
    <w:name w:val="targetcaption"/>
    <w:basedOn w:val="Normal"/>
    <w:next w:val="2909F619802848F09E01365C32F34654"/>
    <w:qFormat/>
    <w:rsid w:val="001B0BB7"/>
    <w:pPr>
      <w:spacing w:after="0" w:line="240" w:lineRule="auto"/>
    </w:pPr>
  </w:style>
  <w:style w:type="paragraph" w:customStyle="1" w:styleId="Tag12">
    <w:name w:val="Tag12"/>
    <w:basedOn w:val="Normal"/>
    <w:next w:val="Smalltext"/>
    <w:qFormat/>
    <w:rsid w:val="001B0BB7"/>
    <w:pPr>
      <w:spacing w:after="0" w:line="240" w:lineRule="auto"/>
    </w:pPr>
  </w:style>
  <w:style w:type="character" w:customStyle="1" w:styleId="StyleStyle411pt1Char">
    <w:name w:val="Style Style4 + 11 pt1 Char"/>
    <w:locked/>
    <w:rsid w:val="001B0BB7"/>
  </w:style>
  <w:style w:type="paragraph" w:customStyle="1" w:styleId="StyleStyle411pt1">
    <w:name w:val="Style Style4 + 11 pt1"/>
    <w:basedOn w:val="Normal"/>
    <w:next w:val="cards0"/>
    <w:qFormat/>
    <w:rsid w:val="001B0BB7"/>
    <w:pPr>
      <w:spacing w:after="0" w:line="240" w:lineRule="auto"/>
    </w:pPr>
  </w:style>
  <w:style w:type="paragraph" w:customStyle="1" w:styleId="CM5">
    <w:name w:val="CM5"/>
    <w:basedOn w:val="Normal"/>
    <w:qFormat/>
    <w:rsid w:val="001B0BB7"/>
    <w:pPr>
      <w:spacing w:after="0" w:line="240" w:lineRule="auto"/>
    </w:pPr>
  </w:style>
  <w:style w:type="paragraph" w:customStyle="1" w:styleId="CM9">
    <w:name w:val="CM9"/>
    <w:basedOn w:val="Normal"/>
    <w:uiPriority w:val="99"/>
    <w:qFormat/>
    <w:rsid w:val="001B0BB7"/>
    <w:pPr>
      <w:spacing w:after="0" w:line="240" w:lineRule="auto"/>
    </w:pPr>
  </w:style>
  <w:style w:type="paragraph" w:customStyle="1" w:styleId="CM6">
    <w:name w:val="CM6"/>
    <w:basedOn w:val="Normal"/>
    <w:uiPriority w:val="99"/>
    <w:qFormat/>
    <w:rsid w:val="001B0BB7"/>
    <w:pPr>
      <w:spacing w:after="0" w:line="240" w:lineRule="auto"/>
    </w:pPr>
  </w:style>
  <w:style w:type="paragraph" w:customStyle="1" w:styleId="boldness">
    <w:name w:val="boldness"/>
    <w:basedOn w:val="Normal"/>
    <w:next w:val="TagCite"/>
    <w:qFormat/>
    <w:rsid w:val="001B0BB7"/>
    <w:pPr>
      <w:spacing w:after="0" w:line="240" w:lineRule="auto"/>
    </w:pPr>
  </w:style>
  <w:style w:type="character" w:customStyle="1" w:styleId="UnderlineCardChar0">
    <w:name w:val="UnderlineCard Char"/>
    <w:locked/>
    <w:rsid w:val="001B0BB7"/>
  </w:style>
  <w:style w:type="paragraph" w:customStyle="1" w:styleId="UnderlineCard0">
    <w:name w:val="UnderlineCard"/>
    <w:basedOn w:val="Heading4"/>
    <w:next w:val="CM6"/>
    <w:qFormat/>
    <w:rsid w:val="001B0BB7"/>
    <w:pPr>
      <w:spacing w:before="200" w:line="240" w:lineRule="auto"/>
    </w:pPr>
    <w:rPr>
      <w:iCs w:val="0"/>
      <w:sz w:val="22"/>
    </w:rPr>
  </w:style>
  <w:style w:type="paragraph" w:customStyle="1" w:styleId="CM21">
    <w:name w:val="CM21"/>
    <w:basedOn w:val="Normal"/>
    <w:uiPriority w:val="99"/>
    <w:qFormat/>
    <w:rsid w:val="001B0BB7"/>
    <w:pPr>
      <w:spacing w:after="0" w:line="240" w:lineRule="auto"/>
    </w:pPr>
  </w:style>
  <w:style w:type="paragraph" w:customStyle="1" w:styleId="CM22">
    <w:name w:val="CM22"/>
    <w:basedOn w:val="Normal"/>
    <w:uiPriority w:val="99"/>
    <w:qFormat/>
    <w:rsid w:val="001B0BB7"/>
    <w:pPr>
      <w:spacing w:after="0" w:line="240" w:lineRule="auto"/>
    </w:pPr>
  </w:style>
  <w:style w:type="paragraph" w:customStyle="1" w:styleId="CM4">
    <w:name w:val="CM4"/>
    <w:basedOn w:val="Normal"/>
    <w:uiPriority w:val="99"/>
    <w:qFormat/>
    <w:rsid w:val="001B0BB7"/>
    <w:pPr>
      <w:spacing w:after="0" w:line="240" w:lineRule="auto"/>
    </w:pPr>
  </w:style>
  <w:style w:type="paragraph" w:customStyle="1" w:styleId="Pa10">
    <w:name w:val="Pa10"/>
    <w:basedOn w:val="Normal"/>
    <w:uiPriority w:val="99"/>
    <w:qFormat/>
    <w:rsid w:val="001B0BB7"/>
    <w:pPr>
      <w:spacing w:after="0" w:line="240" w:lineRule="auto"/>
    </w:pPr>
  </w:style>
  <w:style w:type="paragraph" w:customStyle="1" w:styleId="Pa31">
    <w:name w:val="Pa3+1"/>
    <w:basedOn w:val="Normal"/>
    <w:uiPriority w:val="99"/>
    <w:qFormat/>
    <w:rsid w:val="001B0BB7"/>
    <w:pPr>
      <w:spacing w:after="0" w:line="240" w:lineRule="auto"/>
    </w:pPr>
  </w:style>
  <w:style w:type="paragraph" w:customStyle="1" w:styleId="Pa1">
    <w:name w:val="Pa1"/>
    <w:basedOn w:val="Normal"/>
    <w:qFormat/>
    <w:rsid w:val="001B0BB7"/>
    <w:pPr>
      <w:spacing w:after="0" w:line="240" w:lineRule="auto"/>
    </w:pPr>
  </w:style>
  <w:style w:type="paragraph" w:customStyle="1" w:styleId="Pa2">
    <w:name w:val="Pa2"/>
    <w:basedOn w:val="Normal"/>
    <w:uiPriority w:val="99"/>
    <w:qFormat/>
    <w:rsid w:val="001B0BB7"/>
    <w:pPr>
      <w:spacing w:after="0" w:line="240" w:lineRule="auto"/>
    </w:pPr>
  </w:style>
  <w:style w:type="paragraph" w:customStyle="1" w:styleId="FreeFormA">
    <w:name w:val="Free Form A"/>
    <w:next w:val="Pa10"/>
    <w:uiPriority w:val="99"/>
    <w:qFormat/>
    <w:rsid w:val="001B0BB7"/>
    <w:pPr>
      <w:spacing w:after="200" w:line="276" w:lineRule="auto"/>
    </w:pPr>
  </w:style>
  <w:style w:type="paragraph" w:customStyle="1" w:styleId="H4Tag">
    <w:name w:val="H4 (Tag)"/>
    <w:basedOn w:val="Normal"/>
    <w:next w:val="Pa31"/>
    <w:qFormat/>
    <w:rsid w:val="001B0BB7"/>
    <w:pPr>
      <w:spacing w:after="0" w:line="240" w:lineRule="auto"/>
    </w:pPr>
  </w:style>
  <w:style w:type="character" w:customStyle="1" w:styleId="CardUpSize-LightChar">
    <w:name w:val="CardUpSize - Light Char"/>
    <w:basedOn w:val="DefaultParagraphFont"/>
    <w:locked/>
    <w:rsid w:val="001B0BB7"/>
  </w:style>
  <w:style w:type="paragraph" w:customStyle="1" w:styleId="CardUpSize-Light">
    <w:name w:val="CardUpSize - Light"/>
    <w:basedOn w:val="Normal"/>
    <w:next w:val="Pa2"/>
    <w:qFormat/>
    <w:rsid w:val="001B0BB7"/>
    <w:pPr>
      <w:spacing w:after="0" w:line="240" w:lineRule="auto"/>
    </w:pPr>
  </w:style>
  <w:style w:type="character" w:customStyle="1" w:styleId="CiteCardUpSize-HeavyChar">
    <w:name w:val="Cite // CardUpSize - Heavy Char"/>
    <w:basedOn w:val="DefaultParagraphFont"/>
    <w:locked/>
    <w:rsid w:val="001B0BB7"/>
  </w:style>
  <w:style w:type="paragraph" w:customStyle="1" w:styleId="CiteCardUpSize-Heavy">
    <w:name w:val="Cite // CardUpSize - Heavy"/>
    <w:basedOn w:val="Normal"/>
    <w:next w:val="H4Tag"/>
    <w:qFormat/>
    <w:rsid w:val="001B0BB7"/>
    <w:pPr>
      <w:spacing w:after="0" w:line="240" w:lineRule="auto"/>
    </w:pPr>
  </w:style>
  <w:style w:type="character" w:customStyle="1" w:styleId="HotRouteCharCharCharCharCharChar">
    <w:name w:val="Hot Route! Char Char Char Char Char Char"/>
    <w:locked/>
    <w:rsid w:val="001B0BB7"/>
  </w:style>
  <w:style w:type="paragraph" w:customStyle="1" w:styleId="HotRouteCharCharCharCharChar">
    <w:name w:val="Hot Route! Char Char Char Char Char"/>
    <w:basedOn w:val="Normal"/>
    <w:next w:val="CardUpSize-Light"/>
    <w:qFormat/>
    <w:rsid w:val="001B0BB7"/>
    <w:pPr>
      <w:spacing w:after="0" w:line="240" w:lineRule="auto"/>
    </w:pPr>
  </w:style>
  <w:style w:type="character" w:customStyle="1" w:styleId="SmallTextCharCharCharChar">
    <w:name w:val="Small Text Char Char Char Char"/>
    <w:locked/>
    <w:rsid w:val="001B0BB7"/>
  </w:style>
  <w:style w:type="paragraph" w:customStyle="1" w:styleId="SmallTextCharCharChar">
    <w:name w:val="Small Text Char Char Char"/>
    <w:basedOn w:val="Normal"/>
    <w:next w:val="CiteCardUpSize-Heavy"/>
    <w:qFormat/>
    <w:rsid w:val="001B0BB7"/>
    <w:pPr>
      <w:spacing w:after="0" w:line="240" w:lineRule="auto"/>
    </w:pPr>
  </w:style>
  <w:style w:type="character" w:customStyle="1" w:styleId="UnderlineCharCharCharCharCharCharCharChar">
    <w:name w:val="Underline Char Char Char Char Char Char Char Char"/>
    <w:basedOn w:val="DefaultParagraphFont"/>
    <w:locked/>
    <w:rsid w:val="001B0BB7"/>
  </w:style>
  <w:style w:type="paragraph" w:customStyle="1" w:styleId="UnderlineCharCharCharCharCharCharChar">
    <w:name w:val="Underline Char Char Char Char Char Char Char"/>
    <w:basedOn w:val="Normal"/>
    <w:qFormat/>
    <w:rsid w:val="001B0BB7"/>
    <w:pPr>
      <w:spacing w:after="0" w:line="240" w:lineRule="auto"/>
    </w:pPr>
  </w:style>
  <w:style w:type="character" w:customStyle="1" w:styleId="SmalltextCharCharCharChar0">
    <w:name w:val="Small text Char Char Char Char"/>
    <w:basedOn w:val="DefaultParagraphFont"/>
    <w:locked/>
    <w:rsid w:val="001B0BB7"/>
  </w:style>
  <w:style w:type="paragraph" w:customStyle="1" w:styleId="SmalltextCharCharChar0">
    <w:name w:val="Small text Char Char Char"/>
    <w:basedOn w:val="Normal"/>
    <w:next w:val="Analytics"/>
    <w:qFormat/>
    <w:rsid w:val="001B0BB7"/>
    <w:pPr>
      <w:spacing w:after="0" w:line="240" w:lineRule="auto"/>
    </w:pPr>
  </w:style>
  <w:style w:type="paragraph" w:customStyle="1" w:styleId="Tagandcite">
    <w:name w:val="Tag and cite"/>
    <w:basedOn w:val="Normal"/>
    <w:uiPriority w:val="99"/>
    <w:qFormat/>
    <w:rsid w:val="001B0BB7"/>
    <w:pPr>
      <w:spacing w:after="0" w:line="240" w:lineRule="auto"/>
    </w:pPr>
  </w:style>
  <w:style w:type="paragraph" w:customStyle="1" w:styleId="Textbody">
    <w:name w:val="Text body"/>
    <w:basedOn w:val="SmalltextCharCharChar0"/>
    <w:next w:val="WW-Default"/>
    <w:qFormat/>
    <w:rsid w:val="001B0BB7"/>
  </w:style>
  <w:style w:type="paragraph" w:customStyle="1" w:styleId="comments">
    <w:name w:val="comments"/>
    <w:basedOn w:val="Normal"/>
    <w:next w:val="Standard"/>
    <w:qFormat/>
    <w:rsid w:val="001B0BB7"/>
    <w:pPr>
      <w:spacing w:after="0" w:line="240" w:lineRule="auto"/>
    </w:pPr>
  </w:style>
  <w:style w:type="paragraph" w:customStyle="1" w:styleId="Default1">
    <w:name w:val="Default1"/>
    <w:basedOn w:val="Normal"/>
    <w:uiPriority w:val="99"/>
    <w:qFormat/>
    <w:rsid w:val="001B0BB7"/>
    <w:pPr>
      <w:spacing w:after="0" w:line="240" w:lineRule="auto"/>
    </w:pPr>
  </w:style>
  <w:style w:type="paragraph" w:customStyle="1" w:styleId="NFAPWPheader">
    <w:name w:val="NFAP WP header"/>
    <w:basedOn w:val="Normal"/>
    <w:uiPriority w:val="99"/>
    <w:qFormat/>
    <w:rsid w:val="001B0BB7"/>
    <w:pPr>
      <w:spacing w:after="0" w:line="240" w:lineRule="auto"/>
    </w:pPr>
  </w:style>
  <w:style w:type="character" w:customStyle="1" w:styleId="UnderlinedCardTextChar">
    <w:name w:val="Underlined Card Text Char"/>
    <w:locked/>
    <w:rsid w:val="001B0BB7"/>
  </w:style>
  <w:style w:type="paragraph" w:customStyle="1" w:styleId="UnderlinedCardText">
    <w:name w:val="Underlined Card Text"/>
    <w:basedOn w:val="Normal"/>
    <w:next w:val="Circled"/>
    <w:qFormat/>
    <w:rsid w:val="001B0BB7"/>
    <w:pPr>
      <w:spacing w:after="0" w:line="240" w:lineRule="auto"/>
    </w:pPr>
  </w:style>
  <w:style w:type="character" w:customStyle="1" w:styleId="cardtextemphasisChar">
    <w:name w:val="card text emphasis Char"/>
    <w:locked/>
    <w:rsid w:val="001B0BB7"/>
  </w:style>
  <w:style w:type="paragraph" w:customStyle="1" w:styleId="cardtextemphasis">
    <w:name w:val="card text emphasis"/>
    <w:basedOn w:val="Circled"/>
    <w:next w:val="MinimizedText"/>
    <w:qFormat/>
    <w:rsid w:val="001B0BB7"/>
    <w:pPr>
      <w:spacing w:line="240" w:lineRule="auto"/>
    </w:pPr>
    <w:rPr>
      <w:rFonts w:eastAsiaTheme="minorHAnsi"/>
      <w:b w:val="0"/>
      <w:szCs w:val="22"/>
      <w:u w:val="none"/>
    </w:rPr>
  </w:style>
  <w:style w:type="character" w:customStyle="1" w:styleId="CiteCharCharChar">
    <w:name w:val="Cite Char Char Char"/>
    <w:locked/>
    <w:rsid w:val="001B0BB7"/>
  </w:style>
  <w:style w:type="paragraph" w:customStyle="1" w:styleId="CiteCharChar">
    <w:name w:val="Cite Char Char"/>
    <w:basedOn w:val="Normal"/>
    <w:next w:val="Normal"/>
    <w:qFormat/>
    <w:rsid w:val="001B0BB7"/>
    <w:pPr>
      <w:spacing w:after="0" w:line="240" w:lineRule="auto"/>
    </w:pPr>
  </w:style>
  <w:style w:type="character" w:customStyle="1" w:styleId="CiteCardChar">
    <w:name w:val="Cite_Card Char"/>
    <w:locked/>
    <w:rsid w:val="001B0BB7"/>
  </w:style>
  <w:style w:type="paragraph" w:customStyle="1" w:styleId="CiteCard">
    <w:name w:val="Cite_Card"/>
    <w:next w:val="CiteCharChar"/>
    <w:qFormat/>
    <w:rsid w:val="001B0BB7"/>
    <w:pPr>
      <w:spacing w:after="200" w:line="276" w:lineRule="auto"/>
    </w:pPr>
  </w:style>
  <w:style w:type="character" w:customStyle="1" w:styleId="BoldandUnderlineCharChar2">
    <w:name w:val="Bold and Underline Char Char2"/>
    <w:locked/>
    <w:rsid w:val="001B0BB7"/>
  </w:style>
  <w:style w:type="paragraph" w:customStyle="1" w:styleId="BoldandUnderlineChar">
    <w:name w:val="Bold and Underline Char"/>
    <w:basedOn w:val="Normal"/>
    <w:next w:val="UnreadText"/>
    <w:qFormat/>
    <w:rsid w:val="001B0BB7"/>
    <w:pPr>
      <w:spacing w:after="0" w:line="240" w:lineRule="auto"/>
    </w:pPr>
  </w:style>
  <w:style w:type="paragraph" w:customStyle="1" w:styleId="CiteCardCharChar">
    <w:name w:val="Cite_Card Char Char"/>
    <w:autoRedefine/>
    <w:qFormat/>
    <w:rsid w:val="001B0BB7"/>
    <w:pPr>
      <w:spacing w:after="200" w:line="276" w:lineRule="auto"/>
    </w:pPr>
  </w:style>
  <w:style w:type="character" w:customStyle="1" w:styleId="CiteCardCharCharCharChar">
    <w:name w:val="Cite_Card Char Char Char Char"/>
    <w:locked/>
    <w:rsid w:val="001B0BB7"/>
  </w:style>
  <w:style w:type="paragraph" w:customStyle="1" w:styleId="CiteCardCharCharChar">
    <w:name w:val="Cite_Card Char Char Char"/>
    <w:qFormat/>
    <w:rsid w:val="001B0BB7"/>
    <w:pPr>
      <w:spacing w:after="200" w:line="276" w:lineRule="auto"/>
    </w:pPr>
  </w:style>
  <w:style w:type="paragraph" w:customStyle="1" w:styleId="heading0">
    <w:name w:val="heading"/>
    <w:basedOn w:val="Normal"/>
    <w:next w:val="BoldandUnderlineChar"/>
    <w:qFormat/>
    <w:rsid w:val="001B0BB7"/>
    <w:pPr>
      <w:spacing w:after="0" w:line="240" w:lineRule="auto"/>
    </w:pPr>
  </w:style>
  <w:style w:type="character" w:customStyle="1" w:styleId="LittleChar">
    <w:name w:val="Little Char"/>
    <w:locked/>
    <w:rsid w:val="001B0BB7"/>
  </w:style>
  <w:style w:type="paragraph" w:customStyle="1" w:styleId="Little">
    <w:name w:val="Little"/>
    <w:basedOn w:val="Normal"/>
    <w:qFormat/>
    <w:rsid w:val="001B0BB7"/>
    <w:pPr>
      <w:spacing w:after="0" w:line="240" w:lineRule="auto"/>
    </w:pPr>
  </w:style>
  <w:style w:type="character" w:customStyle="1" w:styleId="DebateHeaderChar">
    <w:name w:val="Debate Header Char"/>
    <w:locked/>
    <w:rsid w:val="001B0BB7"/>
  </w:style>
  <w:style w:type="paragraph" w:customStyle="1" w:styleId="DebateHeader">
    <w:name w:val="Debate Header"/>
    <w:basedOn w:val="Normal"/>
    <w:next w:val="Normal"/>
    <w:autoRedefine/>
    <w:uiPriority w:val="99"/>
    <w:qFormat/>
    <w:rsid w:val="001B0BB7"/>
    <w:pPr>
      <w:spacing w:after="0" w:line="240" w:lineRule="auto"/>
    </w:pPr>
  </w:style>
  <w:style w:type="paragraph" w:customStyle="1" w:styleId="articletitle0">
    <w:name w:val="article_title"/>
    <w:basedOn w:val="Normal"/>
    <w:qFormat/>
    <w:rsid w:val="001B0BB7"/>
    <w:pPr>
      <w:spacing w:after="0" w:line="240" w:lineRule="auto"/>
    </w:pPr>
  </w:style>
  <w:style w:type="character" w:customStyle="1" w:styleId="UnhighlightedChar">
    <w:name w:val="Unhighlighted Char"/>
    <w:locked/>
    <w:rsid w:val="001B0BB7"/>
  </w:style>
  <w:style w:type="paragraph" w:customStyle="1" w:styleId="Unhighlighted">
    <w:name w:val="Unhighlighted"/>
    <w:basedOn w:val="Normal"/>
    <w:next w:val="TagCite1"/>
    <w:autoRedefine/>
    <w:qFormat/>
    <w:rsid w:val="001B0BB7"/>
    <w:pPr>
      <w:spacing w:after="0" w:line="240" w:lineRule="auto"/>
    </w:pPr>
  </w:style>
  <w:style w:type="paragraph" w:customStyle="1" w:styleId="Caption1">
    <w:name w:val="Caption1"/>
    <w:basedOn w:val="Normal"/>
    <w:qFormat/>
    <w:rsid w:val="001B0BB7"/>
    <w:pPr>
      <w:spacing w:after="0" w:line="240" w:lineRule="auto"/>
    </w:pPr>
  </w:style>
  <w:style w:type="character" w:customStyle="1" w:styleId="StylecardUnderlineChar">
    <w:name w:val="Style card + Underline Char"/>
    <w:locked/>
    <w:rsid w:val="001B0BB7"/>
  </w:style>
  <w:style w:type="paragraph" w:customStyle="1" w:styleId="StylecardUnderline">
    <w:name w:val="Style card + Underline"/>
    <w:basedOn w:val="CiteSpacing"/>
    <w:next w:val="Unhighlighted"/>
    <w:qFormat/>
    <w:rsid w:val="001B0BB7"/>
    <w:pPr>
      <w:spacing w:line="240" w:lineRule="auto"/>
    </w:pPr>
  </w:style>
  <w:style w:type="paragraph" w:customStyle="1" w:styleId="TagF3">
    <w:name w:val="Tag (F3)"/>
    <w:next w:val="Caption1"/>
    <w:qFormat/>
    <w:rsid w:val="001B0BB7"/>
    <w:pPr>
      <w:spacing w:after="200" w:line="276" w:lineRule="auto"/>
    </w:pPr>
  </w:style>
  <w:style w:type="paragraph" w:customStyle="1" w:styleId="i1">
    <w:name w:val="i1"/>
    <w:basedOn w:val="Normal"/>
    <w:uiPriority w:val="99"/>
    <w:qFormat/>
    <w:rsid w:val="001B0BB7"/>
    <w:pPr>
      <w:spacing w:after="0" w:line="240" w:lineRule="auto"/>
    </w:pPr>
  </w:style>
  <w:style w:type="paragraph" w:customStyle="1" w:styleId="style14">
    <w:name w:val="style14"/>
    <w:basedOn w:val="Normal"/>
    <w:next w:val="Heading1"/>
    <w:qFormat/>
    <w:rsid w:val="001B0BB7"/>
    <w:pPr>
      <w:spacing w:after="0" w:line="240" w:lineRule="auto"/>
    </w:pPr>
  </w:style>
  <w:style w:type="paragraph" w:customStyle="1" w:styleId="CardTagCite1Char">
    <w:name w:val="Card Tag + Cite #1 Char"/>
    <w:basedOn w:val="Normal"/>
    <w:qFormat/>
    <w:rsid w:val="001B0BB7"/>
    <w:pPr>
      <w:spacing w:after="0" w:line="240" w:lineRule="auto"/>
    </w:pPr>
  </w:style>
  <w:style w:type="paragraph" w:customStyle="1" w:styleId="articlebody">
    <w:name w:val="articlebody"/>
    <w:basedOn w:val="Normal"/>
    <w:next w:val="i1"/>
    <w:qFormat/>
    <w:rsid w:val="001B0BB7"/>
    <w:pPr>
      <w:spacing w:after="0" w:line="240" w:lineRule="auto"/>
    </w:pPr>
  </w:style>
  <w:style w:type="character" w:customStyle="1" w:styleId="CiteCardCharCharCharCharCharCharCharChar">
    <w:name w:val="Cite_Card Char Char Char Char Char Char Char Char"/>
    <w:locked/>
    <w:rsid w:val="001B0BB7"/>
  </w:style>
  <w:style w:type="paragraph" w:customStyle="1" w:styleId="CiteCardCharCharCharCharCharCharChar">
    <w:name w:val="Cite_Card Char Char Char Char Char Char Char"/>
    <w:next w:val="CardTagCite1Char"/>
    <w:autoRedefine/>
    <w:qFormat/>
    <w:rsid w:val="001B0BB7"/>
    <w:pPr>
      <w:spacing w:after="200" w:line="276" w:lineRule="auto"/>
    </w:pPr>
  </w:style>
  <w:style w:type="paragraph" w:customStyle="1" w:styleId="foldie">
    <w:name w:val="foldie"/>
    <w:basedOn w:val="BoldandUnderlineChar"/>
    <w:next w:val="HotRoute0"/>
    <w:qFormat/>
    <w:rsid w:val="001B0BB7"/>
  </w:style>
  <w:style w:type="paragraph" w:customStyle="1" w:styleId="billtextsection">
    <w:name w:val="bill_text_section"/>
    <w:basedOn w:val="Normal"/>
    <w:next w:val="articlebody"/>
    <w:qFormat/>
    <w:rsid w:val="001B0BB7"/>
    <w:pPr>
      <w:spacing w:after="0" w:line="240" w:lineRule="auto"/>
    </w:pPr>
  </w:style>
  <w:style w:type="character" w:customStyle="1" w:styleId="CiteNormalChar">
    <w:name w:val="Cite Normal Char"/>
    <w:locked/>
    <w:rsid w:val="001B0BB7"/>
  </w:style>
  <w:style w:type="paragraph" w:customStyle="1" w:styleId="Pa3">
    <w:name w:val="Pa3"/>
    <w:basedOn w:val="Normal"/>
    <w:uiPriority w:val="99"/>
    <w:qFormat/>
    <w:rsid w:val="001B0BB7"/>
    <w:pPr>
      <w:spacing w:after="0" w:line="240" w:lineRule="auto"/>
    </w:pPr>
  </w:style>
  <w:style w:type="character" w:customStyle="1" w:styleId="NormaltextCharChar">
    <w:name w:val="Normal text Char Char"/>
    <w:locked/>
    <w:rsid w:val="001B0BB7"/>
  </w:style>
  <w:style w:type="paragraph" w:customStyle="1" w:styleId="Normaltext0">
    <w:name w:val="Normal text"/>
    <w:basedOn w:val="Normal"/>
    <w:autoRedefine/>
    <w:qFormat/>
    <w:rsid w:val="001B0BB7"/>
    <w:pPr>
      <w:spacing w:after="0" w:line="240" w:lineRule="auto"/>
    </w:pPr>
  </w:style>
  <w:style w:type="character" w:customStyle="1" w:styleId="underlinedcardChar1">
    <w:name w:val="underlined card Char"/>
    <w:locked/>
    <w:rsid w:val="001B0BB7"/>
  </w:style>
  <w:style w:type="paragraph" w:customStyle="1" w:styleId="underlinedcard1">
    <w:name w:val="underlined card"/>
    <w:basedOn w:val="Normal"/>
    <w:next w:val="Pa3"/>
    <w:autoRedefine/>
    <w:qFormat/>
    <w:rsid w:val="001B0BB7"/>
    <w:pPr>
      <w:spacing w:after="0" w:line="240" w:lineRule="auto"/>
    </w:pPr>
  </w:style>
  <w:style w:type="character" w:customStyle="1" w:styleId="Debate-CardTagandCite-F6Char">
    <w:name w:val="Debate- Card Tag and Cite- F6 Char"/>
    <w:locked/>
    <w:rsid w:val="001B0BB7"/>
  </w:style>
  <w:style w:type="paragraph" w:customStyle="1" w:styleId="Debate-CardTagandCite-F6">
    <w:name w:val="Debate- Card Tag and Cite- F6"/>
    <w:basedOn w:val="Normal"/>
    <w:next w:val="Normaltext0"/>
    <w:qFormat/>
    <w:rsid w:val="001B0BB7"/>
    <w:pPr>
      <w:spacing w:after="0" w:line="240" w:lineRule="auto"/>
    </w:pPr>
  </w:style>
  <w:style w:type="paragraph" w:customStyle="1" w:styleId="BLOCKTITLE3">
    <w:name w:val="BLOCK TITLE"/>
    <w:basedOn w:val="Normal"/>
    <w:uiPriority w:val="99"/>
    <w:qFormat/>
    <w:rsid w:val="001B0BB7"/>
    <w:pPr>
      <w:spacing w:after="0" w:line="240" w:lineRule="auto"/>
    </w:pPr>
  </w:style>
  <w:style w:type="paragraph" w:customStyle="1" w:styleId="StyleNormalWeb10pt">
    <w:name w:val="Style Normal (Web) + 10 pt"/>
    <w:basedOn w:val="Title"/>
    <w:next w:val="Boldunderline1"/>
    <w:qFormat/>
    <w:rsid w:val="001B0BB7"/>
    <w:pPr>
      <w:spacing w:before="0" w:after="0" w:line="240" w:lineRule="auto"/>
      <w:ind w:left="0" w:right="0"/>
      <w:jc w:val="left"/>
      <w:outlineLvl w:val="9"/>
    </w:pPr>
    <w:rPr>
      <w:rFonts w:ascii="Georgia" w:hAnsi="Georgia"/>
      <w:u w:val="none"/>
    </w:rPr>
  </w:style>
  <w:style w:type="character" w:customStyle="1" w:styleId="cardChar0">
    <w:name w:val="%card Char"/>
    <w:locked/>
    <w:rsid w:val="001B0BB7"/>
  </w:style>
  <w:style w:type="paragraph" w:customStyle="1" w:styleId="card">
    <w:name w:val="%card"/>
    <w:basedOn w:val="Normal"/>
    <w:next w:val="BLOCKTITLE3"/>
    <w:qFormat/>
    <w:rsid w:val="001B0BB7"/>
    <w:pPr>
      <w:spacing w:after="0" w:line="240" w:lineRule="auto"/>
    </w:pPr>
  </w:style>
  <w:style w:type="character" w:customStyle="1" w:styleId="UnunderlinedTextChar">
    <w:name w:val="Ununderlined Text Char"/>
    <w:locked/>
    <w:rsid w:val="001B0BB7"/>
  </w:style>
  <w:style w:type="paragraph" w:customStyle="1" w:styleId="UnunderlinedText">
    <w:name w:val="Ununderlined Text"/>
    <w:basedOn w:val="Normal"/>
    <w:next w:val="card"/>
    <w:autoRedefine/>
    <w:qFormat/>
    <w:rsid w:val="001B0BB7"/>
    <w:pPr>
      <w:spacing w:after="0" w:line="240" w:lineRule="auto"/>
    </w:pPr>
  </w:style>
  <w:style w:type="character" w:customStyle="1" w:styleId="ReallyfuckingsmallCharCharCharChar">
    <w:name w:val="Really fucking small Char Char Char Char"/>
    <w:locked/>
    <w:rsid w:val="001B0BB7"/>
  </w:style>
  <w:style w:type="paragraph" w:customStyle="1" w:styleId="ReallyfuckingsmallCharCharChar">
    <w:name w:val="Really fucking small Char Char Char"/>
    <w:basedOn w:val="Normal"/>
    <w:next w:val="NoSpacing"/>
    <w:qFormat/>
    <w:rsid w:val="001B0BB7"/>
    <w:pPr>
      <w:spacing w:after="0" w:line="240" w:lineRule="auto"/>
    </w:pPr>
  </w:style>
  <w:style w:type="character" w:customStyle="1" w:styleId="CardDownx1Char">
    <w:name w:val="CardDown x1 Char"/>
    <w:locked/>
    <w:rsid w:val="001B0BB7"/>
  </w:style>
  <w:style w:type="paragraph" w:customStyle="1" w:styleId="CardDownx1">
    <w:name w:val="CardDown x1"/>
    <w:basedOn w:val="Normal"/>
    <w:next w:val="Regular"/>
    <w:qFormat/>
    <w:rsid w:val="001B0BB7"/>
    <w:pPr>
      <w:spacing w:after="0" w:line="240" w:lineRule="auto"/>
    </w:pPr>
  </w:style>
  <w:style w:type="paragraph" w:customStyle="1" w:styleId="CardDownx15">
    <w:name w:val="CardDown x1.5"/>
    <w:basedOn w:val="Normal"/>
    <w:qFormat/>
    <w:rsid w:val="001B0BB7"/>
    <w:pPr>
      <w:spacing w:after="0" w:line="240" w:lineRule="auto"/>
    </w:pPr>
  </w:style>
  <w:style w:type="paragraph" w:customStyle="1" w:styleId="Reallyfuckingsmall">
    <w:name w:val="Really fucking small"/>
    <w:basedOn w:val="Normal"/>
    <w:qFormat/>
    <w:rsid w:val="001B0BB7"/>
    <w:pPr>
      <w:spacing w:after="0" w:line="240" w:lineRule="auto"/>
    </w:pPr>
  </w:style>
  <w:style w:type="character" w:customStyle="1" w:styleId="FullCiteChar">
    <w:name w:val="Full Cite Char"/>
    <w:locked/>
    <w:rsid w:val="001B0BB7"/>
  </w:style>
  <w:style w:type="paragraph" w:customStyle="1" w:styleId="FullCite">
    <w:name w:val="Full Cite"/>
    <w:basedOn w:val="Normal"/>
    <w:next w:val="Normal"/>
    <w:qFormat/>
    <w:rsid w:val="001B0BB7"/>
    <w:pPr>
      <w:spacing w:after="0" w:line="240" w:lineRule="auto"/>
    </w:pPr>
  </w:style>
  <w:style w:type="paragraph" w:customStyle="1" w:styleId="CiteTag">
    <w:name w:val="Cite/Tag"/>
    <w:basedOn w:val="Normal"/>
    <w:uiPriority w:val="99"/>
    <w:qFormat/>
    <w:rsid w:val="001B0BB7"/>
    <w:pPr>
      <w:spacing w:after="0" w:line="240" w:lineRule="auto"/>
    </w:pPr>
  </w:style>
  <w:style w:type="paragraph" w:customStyle="1" w:styleId="cardtext4">
    <w:name w:val="cardtext"/>
    <w:basedOn w:val="Normal"/>
    <w:next w:val="Reallyfuckingsmall"/>
    <w:qFormat/>
    <w:rsid w:val="001B0BB7"/>
    <w:pPr>
      <w:spacing w:after="0" w:line="240" w:lineRule="auto"/>
    </w:pPr>
  </w:style>
  <w:style w:type="paragraph" w:customStyle="1" w:styleId="Heading5SizeDown">
    <w:name w:val="Heading 5 Size Down"/>
    <w:basedOn w:val="Normal"/>
    <w:autoRedefine/>
    <w:qFormat/>
    <w:rsid w:val="001B0BB7"/>
    <w:pPr>
      <w:spacing w:after="0" w:line="240" w:lineRule="auto"/>
    </w:pPr>
  </w:style>
  <w:style w:type="character" w:customStyle="1" w:styleId="evidencetextChar">
    <w:name w:val="evidence text Char"/>
    <w:locked/>
    <w:rsid w:val="001B0BB7"/>
  </w:style>
  <w:style w:type="character" w:customStyle="1" w:styleId="StyleStyleArialNarrow9ptLeft-075ArialNarrowChar">
    <w:name w:val="Style Style Arial Narrow 9 pt Left:  -0.75&quot; + Arial Narrow Char"/>
    <w:locked/>
    <w:rsid w:val="001B0BB7"/>
  </w:style>
  <w:style w:type="paragraph" w:customStyle="1" w:styleId="StyleStyleArialNarrow9ptLeft-075ArialNarrow">
    <w:name w:val="Style Style Arial Narrow 9 pt Left:  -0.75&quot; + Arial Narrow"/>
    <w:basedOn w:val="Normal"/>
    <w:next w:val="Heading5SizeDown"/>
    <w:qFormat/>
    <w:rsid w:val="001B0BB7"/>
    <w:pPr>
      <w:spacing w:after="0" w:line="240" w:lineRule="auto"/>
    </w:pPr>
  </w:style>
  <w:style w:type="character" w:customStyle="1" w:styleId="StyleStyleCardTextLeft-075Right0Char">
    <w:name w:val="Style Style Card Text + Left:  -0.75&quot; + Right:  0&quot; Char"/>
    <w:locked/>
    <w:rsid w:val="001B0BB7"/>
  </w:style>
  <w:style w:type="paragraph" w:customStyle="1" w:styleId="StyleStyleCardTextLeft-075Right0">
    <w:name w:val="Style Style Card Text + Left:  -0.75&quot; + Right:  0&quot;"/>
    <w:basedOn w:val="Normal"/>
    <w:next w:val="evidencetext"/>
    <w:autoRedefine/>
    <w:qFormat/>
    <w:rsid w:val="001B0BB7"/>
    <w:pPr>
      <w:spacing w:after="0" w:line="240" w:lineRule="auto"/>
    </w:pPr>
  </w:style>
  <w:style w:type="paragraph" w:customStyle="1" w:styleId="ecxmsonormal">
    <w:name w:val="ecxmsonormal"/>
    <w:basedOn w:val="Normal"/>
    <w:qFormat/>
    <w:rsid w:val="001B0BB7"/>
    <w:pPr>
      <w:spacing w:after="0" w:line="240" w:lineRule="auto"/>
    </w:pPr>
  </w:style>
  <w:style w:type="character" w:customStyle="1" w:styleId="DebateUnderlineBoldChar">
    <w:name w:val="Debate Underline Bold Char"/>
    <w:locked/>
    <w:rsid w:val="001B0BB7"/>
  </w:style>
  <w:style w:type="paragraph" w:customStyle="1" w:styleId="DebateUnderlineBold">
    <w:name w:val="Debate Underline Bold"/>
    <w:basedOn w:val="Cardtext0"/>
    <w:qFormat/>
    <w:rsid w:val="001B0BB7"/>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1B0BB7"/>
  </w:style>
  <w:style w:type="paragraph" w:customStyle="1" w:styleId="StyleArialNarrow12ptBoldLeft-075">
    <w:name w:val="Style Arial Narrow 12 pt Bold Left:  -0.75&quot;"/>
    <w:basedOn w:val="Normal"/>
    <w:next w:val="ecxmsonormal"/>
    <w:qFormat/>
    <w:rsid w:val="001B0BB7"/>
    <w:pPr>
      <w:spacing w:after="0" w:line="240" w:lineRule="auto"/>
    </w:pPr>
  </w:style>
  <w:style w:type="character" w:customStyle="1" w:styleId="StyleStyleevidencetextBorderSinglesolidlineAuto05Char">
    <w:name w:val="Style Style evidence text + Border: : (Single solid line Auto  0.5 ... Char"/>
    <w:locked/>
    <w:rsid w:val="001B0BB7"/>
  </w:style>
  <w:style w:type="paragraph" w:customStyle="1" w:styleId="StyleStyleevidencetextBorderSinglesolidlineAuto05">
    <w:name w:val="Style Style evidence text + Border: : (Single solid line Auto  0.5 ..."/>
    <w:basedOn w:val="Normal"/>
    <w:next w:val="DebateUnderlineBold"/>
    <w:qFormat/>
    <w:rsid w:val="001B0BB7"/>
    <w:pPr>
      <w:spacing w:after="0" w:line="240" w:lineRule="auto"/>
    </w:pPr>
  </w:style>
  <w:style w:type="character" w:customStyle="1" w:styleId="StyleevidencetextBorderSinglesolidlineAuto05ptLChar">
    <w:name w:val="Style evidence text + Border: : (Single solid line Auto  0.5 pt L... Char"/>
    <w:locked/>
    <w:rsid w:val="001B0BB7"/>
  </w:style>
  <w:style w:type="paragraph" w:customStyle="1" w:styleId="StyleevidencetextBorderSinglesolidlineAuto05ptL">
    <w:name w:val="Style evidence text + Border: : (Single solid line Auto  0.5 pt L..."/>
    <w:basedOn w:val="CiteTag"/>
    <w:next w:val="StyleArialNarrow12ptBoldLeft-075"/>
    <w:qFormat/>
    <w:rsid w:val="001B0BB7"/>
  </w:style>
  <w:style w:type="character" w:customStyle="1" w:styleId="HighlightingChar">
    <w:name w:val="Highlighting Char"/>
    <w:locked/>
    <w:rsid w:val="001B0BB7"/>
  </w:style>
  <w:style w:type="paragraph" w:customStyle="1" w:styleId="Highlighting">
    <w:name w:val="Highlighting"/>
    <w:basedOn w:val="Normal"/>
    <w:next w:val="StyleStyleevidencetextBorderSinglesolidlineAuto05"/>
    <w:autoRedefine/>
    <w:qFormat/>
    <w:rsid w:val="001B0BB7"/>
    <w:pPr>
      <w:spacing w:after="0" w:line="240" w:lineRule="auto"/>
    </w:pPr>
  </w:style>
  <w:style w:type="paragraph" w:customStyle="1" w:styleId="CiteCharCharCharChar">
    <w:name w:val="Cite Char Char Char Char"/>
    <w:basedOn w:val="Normal"/>
    <w:next w:val="Normal"/>
    <w:qFormat/>
    <w:rsid w:val="001B0BB7"/>
    <w:pPr>
      <w:spacing w:after="0" w:line="240" w:lineRule="auto"/>
    </w:pPr>
  </w:style>
  <w:style w:type="character" w:customStyle="1" w:styleId="UnderliningCharChar1CharCharChar">
    <w:name w:val="Underlining Char Char1 Char Char Char"/>
    <w:locked/>
    <w:rsid w:val="001B0BB7"/>
  </w:style>
  <w:style w:type="paragraph" w:customStyle="1" w:styleId="UnderliningCharChar1CharChar">
    <w:name w:val="Underlining Char Char1 Char Char"/>
    <w:basedOn w:val="Normal"/>
    <w:next w:val="Normal"/>
    <w:qFormat/>
    <w:rsid w:val="001B0BB7"/>
    <w:pPr>
      <w:spacing w:after="0" w:line="240" w:lineRule="auto"/>
    </w:pPr>
  </w:style>
  <w:style w:type="character" w:customStyle="1" w:styleId="CiteCharCharCharCharCharChar">
    <w:name w:val="Cite Char Char Char Char Char Char"/>
    <w:locked/>
    <w:rsid w:val="001B0BB7"/>
  </w:style>
  <w:style w:type="paragraph" w:customStyle="1" w:styleId="CiteCharCharCharCharChar">
    <w:name w:val="Cite Char Char Char Char Char"/>
    <w:basedOn w:val="Normal"/>
    <w:next w:val="Normal"/>
    <w:qFormat/>
    <w:rsid w:val="001B0BB7"/>
    <w:pPr>
      <w:spacing w:after="0" w:line="240" w:lineRule="auto"/>
    </w:pPr>
  </w:style>
  <w:style w:type="character" w:customStyle="1" w:styleId="UnderliningCharCharChar">
    <w:name w:val="Underlining Char Char Char"/>
    <w:locked/>
    <w:rsid w:val="001B0BB7"/>
  </w:style>
  <w:style w:type="paragraph" w:customStyle="1" w:styleId="UnderliningCharChar">
    <w:name w:val="Underlining Char Char"/>
    <w:basedOn w:val="Normal"/>
    <w:next w:val="Normal"/>
    <w:qFormat/>
    <w:rsid w:val="001B0BB7"/>
    <w:pPr>
      <w:spacing w:after="0" w:line="240" w:lineRule="auto"/>
    </w:pPr>
  </w:style>
  <w:style w:type="paragraph" w:customStyle="1" w:styleId="Style120">
    <w:name w:val="Style 12"/>
    <w:qFormat/>
    <w:rsid w:val="001B0BB7"/>
    <w:pPr>
      <w:spacing w:after="200" w:line="276" w:lineRule="auto"/>
    </w:pPr>
  </w:style>
  <w:style w:type="paragraph" w:customStyle="1" w:styleId="Style7">
    <w:name w:val="Style 7"/>
    <w:next w:val="CiteCharCharCharCharChar"/>
    <w:qFormat/>
    <w:rsid w:val="001B0BB7"/>
    <w:pPr>
      <w:spacing w:after="200" w:line="276" w:lineRule="auto"/>
    </w:pPr>
  </w:style>
  <w:style w:type="paragraph" w:customStyle="1" w:styleId="Style9">
    <w:name w:val="Style 9"/>
    <w:qFormat/>
    <w:rsid w:val="001B0BB7"/>
    <w:pPr>
      <w:spacing w:after="200" w:line="276" w:lineRule="auto"/>
    </w:pPr>
  </w:style>
  <w:style w:type="paragraph" w:customStyle="1" w:styleId="Emphasis3">
    <w:name w:val="Emphasis3"/>
    <w:next w:val="UnderliningCharChar"/>
    <w:qFormat/>
    <w:rsid w:val="001B0BB7"/>
    <w:pPr>
      <w:spacing w:after="200" w:line="276" w:lineRule="auto"/>
    </w:pPr>
  </w:style>
  <w:style w:type="paragraph" w:customStyle="1" w:styleId="SmallCard">
    <w:name w:val="Small Card"/>
    <w:basedOn w:val="Normal"/>
    <w:next w:val="Style7"/>
    <w:uiPriority w:val="99"/>
    <w:qFormat/>
    <w:rsid w:val="001B0BB7"/>
    <w:pPr>
      <w:spacing w:after="0" w:line="240" w:lineRule="auto"/>
    </w:pPr>
  </w:style>
  <w:style w:type="paragraph" w:customStyle="1" w:styleId="BreifTitle">
    <w:name w:val="Breif Title"/>
    <w:basedOn w:val="Normal"/>
    <w:next w:val="Style9"/>
    <w:autoRedefine/>
    <w:uiPriority w:val="99"/>
    <w:qFormat/>
    <w:rsid w:val="001B0BB7"/>
    <w:pPr>
      <w:spacing w:after="0" w:line="240" w:lineRule="auto"/>
    </w:pPr>
  </w:style>
  <w:style w:type="paragraph" w:customStyle="1" w:styleId="Normal10pt">
    <w:name w:val="Normal + 10 pt"/>
    <w:basedOn w:val="Normal"/>
    <w:next w:val="Emphasis3"/>
    <w:uiPriority w:val="99"/>
    <w:qFormat/>
    <w:rsid w:val="001B0BB7"/>
    <w:pPr>
      <w:spacing w:after="0" w:line="240" w:lineRule="auto"/>
    </w:pPr>
  </w:style>
  <w:style w:type="paragraph" w:customStyle="1" w:styleId="formfldssel">
    <w:name w:val="formfldssel"/>
    <w:basedOn w:val="Normal"/>
    <w:qFormat/>
    <w:rsid w:val="001B0BB7"/>
    <w:pPr>
      <w:spacing w:after="0" w:line="240" w:lineRule="auto"/>
    </w:pPr>
  </w:style>
  <w:style w:type="paragraph" w:customStyle="1" w:styleId="hpleftlk">
    <w:name w:val="hpleftlk"/>
    <w:basedOn w:val="Normal"/>
    <w:next w:val="SmallCard"/>
    <w:qFormat/>
    <w:rsid w:val="001B0BB7"/>
    <w:pPr>
      <w:spacing w:after="0" w:line="240" w:lineRule="auto"/>
    </w:pPr>
  </w:style>
  <w:style w:type="paragraph" w:customStyle="1" w:styleId="lblu">
    <w:name w:val="lblu"/>
    <w:basedOn w:val="Normal"/>
    <w:next w:val="BreifTitle"/>
    <w:qFormat/>
    <w:rsid w:val="001B0BB7"/>
    <w:pPr>
      <w:spacing w:after="0" w:line="240" w:lineRule="auto"/>
    </w:pPr>
  </w:style>
  <w:style w:type="paragraph" w:customStyle="1" w:styleId="Underlinestyle">
    <w:name w:val="Underlinestyle"/>
    <w:basedOn w:val="Normal"/>
    <w:next w:val="Normal10pt"/>
    <w:qFormat/>
    <w:rsid w:val="001B0BB7"/>
    <w:pPr>
      <w:spacing w:after="0" w:line="240" w:lineRule="auto"/>
    </w:pPr>
  </w:style>
  <w:style w:type="paragraph" w:customStyle="1" w:styleId="DebateCiteCharChar">
    <w:name w:val="Debate Cite Char Char"/>
    <w:basedOn w:val="Normal"/>
    <w:next w:val="formfldssel"/>
    <w:autoRedefine/>
    <w:qFormat/>
    <w:rsid w:val="001B0BB7"/>
    <w:pPr>
      <w:spacing w:after="0" w:line="240" w:lineRule="auto"/>
    </w:pPr>
  </w:style>
  <w:style w:type="paragraph" w:customStyle="1" w:styleId="StyleTagandCiteFranklinGothicDemi">
    <w:name w:val="Style Tag and Cite + Franklin Gothic Demi"/>
    <w:basedOn w:val="HotRoute"/>
    <w:next w:val="lblu"/>
    <w:autoRedefine/>
    <w:uiPriority w:val="99"/>
    <w:qFormat/>
    <w:rsid w:val="001B0BB7"/>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1B0BB7"/>
  </w:style>
  <w:style w:type="paragraph" w:customStyle="1" w:styleId="CiteCard0">
    <w:name w:val="Cite/Card"/>
    <w:basedOn w:val="Normal"/>
    <w:next w:val="StyleTagandCiteFranklinGothicDemi"/>
    <w:qFormat/>
    <w:rsid w:val="001B0BB7"/>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1B0BB7"/>
    <w:pPr>
      <w:spacing w:after="0" w:line="240" w:lineRule="auto"/>
    </w:pPr>
  </w:style>
  <w:style w:type="paragraph" w:customStyle="1" w:styleId="title-bold-medium">
    <w:name w:val="title-bold-medium"/>
    <w:basedOn w:val="Normal"/>
    <w:next w:val="TagCite2"/>
    <w:uiPriority w:val="99"/>
    <w:qFormat/>
    <w:rsid w:val="001B0BB7"/>
    <w:pPr>
      <w:spacing w:after="0" w:line="240" w:lineRule="auto"/>
    </w:pPr>
  </w:style>
  <w:style w:type="paragraph" w:customStyle="1" w:styleId="lact">
    <w:name w:val="lact"/>
    <w:basedOn w:val="Normal"/>
    <w:next w:val="CiteCard0"/>
    <w:uiPriority w:val="99"/>
    <w:qFormat/>
    <w:rsid w:val="001B0BB7"/>
    <w:pPr>
      <w:spacing w:after="0" w:line="240" w:lineRule="auto"/>
    </w:pPr>
  </w:style>
  <w:style w:type="paragraph" w:customStyle="1" w:styleId="shellscontentions">
    <w:name w:val="shells/contentions"/>
    <w:basedOn w:val="DebateCiteCharChar"/>
    <w:next w:val="tagCharCharCharCharCharCharChar"/>
    <w:uiPriority w:val="99"/>
    <w:qFormat/>
    <w:rsid w:val="001B0BB7"/>
  </w:style>
  <w:style w:type="paragraph" w:customStyle="1" w:styleId="BriefTitle1">
    <w:name w:val="Brief Title 1"/>
    <w:basedOn w:val="Normal"/>
    <w:next w:val="title-bold-medium"/>
    <w:uiPriority w:val="99"/>
    <w:qFormat/>
    <w:rsid w:val="001B0BB7"/>
    <w:pPr>
      <w:spacing w:after="0" w:line="240" w:lineRule="auto"/>
    </w:pPr>
  </w:style>
  <w:style w:type="paragraph" w:customStyle="1" w:styleId="ShellTitles">
    <w:name w:val="ShellTitles"/>
    <w:basedOn w:val="Normal"/>
    <w:next w:val="shellscontentions"/>
    <w:uiPriority w:val="99"/>
    <w:qFormat/>
    <w:rsid w:val="001B0BB7"/>
    <w:pPr>
      <w:spacing w:after="0" w:line="240" w:lineRule="auto"/>
    </w:pPr>
  </w:style>
  <w:style w:type="paragraph" w:customStyle="1" w:styleId="ToRead">
    <w:name w:val="To Read"/>
    <w:basedOn w:val="Normal"/>
    <w:uiPriority w:val="99"/>
    <w:qFormat/>
    <w:rsid w:val="001B0BB7"/>
    <w:pPr>
      <w:spacing w:after="0" w:line="240" w:lineRule="auto"/>
    </w:pPr>
  </w:style>
  <w:style w:type="paragraph" w:customStyle="1" w:styleId="Style21">
    <w:name w:val="Style 2"/>
    <w:basedOn w:val="Normal"/>
    <w:next w:val="ShellTitles"/>
    <w:uiPriority w:val="99"/>
    <w:qFormat/>
    <w:rsid w:val="001B0BB7"/>
    <w:pPr>
      <w:spacing w:after="0" w:line="240" w:lineRule="auto"/>
    </w:pPr>
  </w:style>
  <w:style w:type="paragraph" w:customStyle="1" w:styleId="Style40">
    <w:name w:val="Style 4"/>
    <w:basedOn w:val="Normal"/>
    <w:uiPriority w:val="99"/>
    <w:qFormat/>
    <w:rsid w:val="001B0BB7"/>
    <w:pPr>
      <w:spacing w:after="0" w:line="240" w:lineRule="auto"/>
    </w:pPr>
  </w:style>
  <w:style w:type="paragraph" w:customStyle="1" w:styleId="CM10">
    <w:name w:val="CM10"/>
    <w:basedOn w:val="Normal"/>
    <w:uiPriority w:val="99"/>
    <w:qFormat/>
    <w:rsid w:val="001B0BB7"/>
    <w:pPr>
      <w:spacing w:after="0" w:line="240" w:lineRule="auto"/>
    </w:pPr>
  </w:style>
  <w:style w:type="paragraph" w:customStyle="1" w:styleId="OffensiveLanguage">
    <w:name w:val="Offensive Language"/>
    <w:basedOn w:val="Normal"/>
    <w:next w:val="Normal"/>
    <w:qFormat/>
    <w:rsid w:val="001B0BB7"/>
    <w:pPr>
      <w:spacing w:after="0" w:line="240" w:lineRule="auto"/>
    </w:pPr>
  </w:style>
  <w:style w:type="paragraph" w:customStyle="1" w:styleId="clearformatting0">
    <w:name w:val="clear formatting"/>
    <w:basedOn w:val="Normal"/>
    <w:next w:val="Style40"/>
    <w:qFormat/>
    <w:rsid w:val="001B0BB7"/>
    <w:pPr>
      <w:spacing w:after="0" w:line="240" w:lineRule="auto"/>
    </w:pPr>
  </w:style>
  <w:style w:type="paragraph" w:customStyle="1" w:styleId="Style18">
    <w:name w:val="Style 18"/>
    <w:next w:val="CM10"/>
    <w:uiPriority w:val="99"/>
    <w:qFormat/>
    <w:rsid w:val="001B0BB7"/>
    <w:pPr>
      <w:spacing w:after="200" w:line="276" w:lineRule="auto"/>
    </w:pPr>
  </w:style>
  <w:style w:type="paragraph" w:customStyle="1" w:styleId="formfld">
    <w:name w:val="formfld"/>
    <w:basedOn w:val="Normal"/>
    <w:next w:val="OffensiveLanguage"/>
    <w:qFormat/>
    <w:rsid w:val="001B0BB7"/>
    <w:pPr>
      <w:spacing w:after="0" w:line="240" w:lineRule="auto"/>
    </w:pPr>
  </w:style>
  <w:style w:type="paragraph" w:customStyle="1" w:styleId="Caption3">
    <w:name w:val="Caption3"/>
    <w:basedOn w:val="Normal"/>
    <w:next w:val="clearformatting0"/>
    <w:uiPriority w:val="99"/>
    <w:qFormat/>
    <w:rsid w:val="001B0BB7"/>
    <w:pPr>
      <w:spacing w:after="0" w:line="240" w:lineRule="auto"/>
    </w:pPr>
  </w:style>
  <w:style w:type="paragraph" w:customStyle="1" w:styleId="teaserpermalink">
    <w:name w:val="teaser_permalink"/>
    <w:basedOn w:val="Normal"/>
    <w:next w:val="Style18"/>
    <w:uiPriority w:val="99"/>
    <w:qFormat/>
    <w:rsid w:val="001B0BB7"/>
    <w:pPr>
      <w:spacing w:after="0" w:line="240" w:lineRule="auto"/>
    </w:pPr>
  </w:style>
  <w:style w:type="character" w:styleId="BookTitle">
    <w:name w:val="Book Title"/>
    <w:basedOn w:val="DefaultParagraphFont"/>
    <w:qFormat/>
    <w:rsid w:val="001B0BB7"/>
    <w:rPr>
      <w:b/>
      <w:bCs/>
      <w:i/>
      <w:iCs/>
      <w:spacing w:val="5"/>
    </w:rPr>
  </w:style>
  <w:style w:type="character" w:customStyle="1" w:styleId="Heading7Char1">
    <w:name w:val="Heading 7 Char1"/>
    <w:basedOn w:val="DefaultParagraphFont"/>
    <w:semiHidden/>
    <w:rsid w:val="001B0BB7"/>
  </w:style>
  <w:style w:type="character" w:customStyle="1" w:styleId="Heading8Char1">
    <w:name w:val="Heading 8 Char1"/>
    <w:basedOn w:val="DefaultParagraphFont"/>
    <w:semiHidden/>
    <w:rsid w:val="001B0BB7"/>
  </w:style>
  <w:style w:type="character" w:customStyle="1" w:styleId="Heading9Char1">
    <w:name w:val="Heading 9 Char1"/>
    <w:basedOn w:val="DefaultParagraphFont"/>
    <w:semiHidden/>
    <w:rsid w:val="001B0BB7"/>
  </w:style>
  <w:style w:type="character" w:customStyle="1" w:styleId="sup1">
    <w:name w:val="sup1"/>
    <w:rsid w:val="001B0BB7"/>
  </w:style>
  <w:style w:type="character" w:customStyle="1" w:styleId="pgnum1">
    <w:name w:val="pgnum1"/>
    <w:rsid w:val="001B0BB7"/>
  </w:style>
  <w:style w:type="character" w:customStyle="1" w:styleId="nw">
    <w:name w:val="nw"/>
    <w:rsid w:val="001B0BB7"/>
  </w:style>
  <w:style w:type="character" w:customStyle="1" w:styleId="CardsHighlight">
    <w:name w:val="Cards Highlight"/>
    <w:uiPriority w:val="1"/>
    <w:rsid w:val="001B0BB7"/>
  </w:style>
  <w:style w:type="character" w:customStyle="1" w:styleId="apple">
    <w:name w:val="apple"/>
    <w:rsid w:val="001B0BB7"/>
  </w:style>
  <w:style w:type="character" w:customStyle="1" w:styleId="inhoud">
    <w:name w:val="inhoud"/>
    <w:rsid w:val="001B0BB7"/>
  </w:style>
  <w:style w:type="character" w:customStyle="1" w:styleId="CardsUnderlined">
    <w:name w:val="Cards Underlined"/>
    <w:qFormat/>
    <w:rsid w:val="001B0BB7"/>
  </w:style>
  <w:style w:type="character" w:customStyle="1" w:styleId="Cites-AuthorDate">
    <w:name w:val="Cites-Author/Date"/>
    <w:qFormat/>
    <w:rsid w:val="001B0BB7"/>
  </w:style>
  <w:style w:type="character" w:customStyle="1" w:styleId="StyleCardtextChar10pt">
    <w:name w:val="Style Card text Char + 10 pt"/>
    <w:rsid w:val="001B0BB7"/>
  </w:style>
  <w:style w:type="character" w:customStyle="1" w:styleId="UnderliningChar2">
    <w:name w:val="Underlining Char2"/>
    <w:rsid w:val="001B0BB7"/>
  </w:style>
  <w:style w:type="character" w:customStyle="1" w:styleId="UnderliningChar1">
    <w:name w:val="Underlining Char1"/>
    <w:rsid w:val="001B0BB7"/>
  </w:style>
  <w:style w:type="character" w:customStyle="1" w:styleId="smcaps">
    <w:name w:val="smcaps"/>
    <w:rsid w:val="001B0BB7"/>
  </w:style>
  <w:style w:type="character" w:customStyle="1" w:styleId="Style1Char2">
    <w:name w:val="Style1 Char2"/>
    <w:rsid w:val="001B0BB7"/>
  </w:style>
  <w:style w:type="character" w:customStyle="1" w:styleId="inside-head1">
    <w:name w:val="inside-head1"/>
    <w:rsid w:val="001B0BB7"/>
  </w:style>
  <w:style w:type="character" w:customStyle="1" w:styleId="datestamp1">
    <w:name w:val="datestamp1"/>
    <w:rsid w:val="001B0BB7"/>
  </w:style>
  <w:style w:type="character" w:customStyle="1" w:styleId="pagetools1">
    <w:name w:val="pagetools1"/>
    <w:rsid w:val="001B0BB7"/>
  </w:style>
  <w:style w:type="character" w:customStyle="1" w:styleId="smallredtext">
    <w:name w:val="smallredtext"/>
    <w:rsid w:val="001B0BB7"/>
  </w:style>
  <w:style w:type="character" w:customStyle="1" w:styleId="storyheading31">
    <w:name w:val="storyheading31"/>
    <w:rsid w:val="001B0BB7"/>
  </w:style>
  <w:style w:type="character" w:customStyle="1" w:styleId="storydeck31">
    <w:name w:val="storydeck31"/>
    <w:rsid w:val="001B0BB7"/>
  </w:style>
  <w:style w:type="character" w:customStyle="1" w:styleId="subtitle1">
    <w:name w:val="subtitle1"/>
    <w:rsid w:val="001B0BB7"/>
  </w:style>
  <w:style w:type="character" w:customStyle="1" w:styleId="Title10">
    <w:name w:val="Title1"/>
    <w:rsid w:val="001B0BB7"/>
  </w:style>
  <w:style w:type="character" w:customStyle="1" w:styleId="clsbiolink">
    <w:name w:val="clsbiolink"/>
    <w:rsid w:val="001B0BB7"/>
  </w:style>
  <w:style w:type="character" w:customStyle="1" w:styleId="clssmaller">
    <w:name w:val="clssmaller"/>
    <w:rsid w:val="001B0BB7"/>
  </w:style>
  <w:style w:type="character" w:customStyle="1" w:styleId="sm1">
    <w:name w:val="sm1"/>
    <w:rsid w:val="001B0BB7"/>
  </w:style>
  <w:style w:type="character" w:customStyle="1" w:styleId="noindentChar">
    <w:name w:val="noindent Char"/>
    <w:rsid w:val="001B0BB7"/>
  </w:style>
  <w:style w:type="character" w:customStyle="1" w:styleId="SmallChar1">
    <w:name w:val="Small Char1"/>
    <w:rsid w:val="001B0BB7"/>
  </w:style>
  <w:style w:type="character" w:customStyle="1" w:styleId="fullcite0">
    <w:name w:val="fullcite"/>
    <w:rsid w:val="001B0BB7"/>
  </w:style>
  <w:style w:type="character" w:customStyle="1" w:styleId="Style9ptThickunderline">
    <w:name w:val="Style 9 pt Thick underline"/>
    <w:rsid w:val="001B0BB7"/>
  </w:style>
  <w:style w:type="character" w:customStyle="1" w:styleId="CardNotUnderlinedChar">
    <w:name w:val="Card Not Underlined Char"/>
    <w:rsid w:val="001B0BB7"/>
  </w:style>
  <w:style w:type="character" w:customStyle="1" w:styleId="IndexHeadersCharChar">
    <w:name w:val="Index Headers Char Char"/>
    <w:rsid w:val="001B0BB7"/>
  </w:style>
  <w:style w:type="character" w:customStyle="1" w:styleId="CircleChar1">
    <w:name w:val="Circle Char1"/>
    <w:rsid w:val="001B0BB7"/>
  </w:style>
  <w:style w:type="character" w:customStyle="1" w:styleId="textmedium">
    <w:name w:val="textmedium"/>
    <w:rsid w:val="001B0BB7"/>
  </w:style>
  <w:style w:type="character" w:customStyle="1" w:styleId="justify">
    <w:name w:val="justify"/>
    <w:rsid w:val="001B0BB7"/>
  </w:style>
  <w:style w:type="character" w:customStyle="1" w:styleId="SmallCardTextChar">
    <w:name w:val="Small Card Text Char"/>
    <w:rsid w:val="001B0BB7"/>
  </w:style>
  <w:style w:type="character" w:customStyle="1" w:styleId="tagChar30">
    <w:name w:val="tag Char3"/>
    <w:rsid w:val="001B0BB7"/>
  </w:style>
  <w:style w:type="character" w:customStyle="1" w:styleId="medium-normal1">
    <w:name w:val="medium-normal1"/>
    <w:rsid w:val="001B0BB7"/>
  </w:style>
  <w:style w:type="character" w:customStyle="1" w:styleId="inside-head">
    <w:name w:val="inside-head"/>
    <w:rsid w:val="001B0BB7"/>
  </w:style>
  <w:style w:type="character" w:customStyle="1" w:styleId="awtw">
    <w:name w:val="awtw"/>
    <w:rsid w:val="001B0BB7"/>
  </w:style>
  <w:style w:type="character" w:customStyle="1" w:styleId="CardText-Underlined">
    <w:name w:val="Card Text - Underlined"/>
    <w:rsid w:val="001B0BB7"/>
  </w:style>
  <w:style w:type="character" w:customStyle="1" w:styleId="Citation-AuthorDate">
    <w:name w:val="Citation - Author/Date"/>
    <w:rsid w:val="001B0BB7"/>
  </w:style>
  <w:style w:type="character" w:customStyle="1" w:styleId="ld3">
    <w:name w:val="ld3"/>
    <w:rsid w:val="001B0BB7"/>
  </w:style>
  <w:style w:type="character" w:customStyle="1" w:styleId="5Notunderlined">
    <w:name w:val="5 Not underlined"/>
    <w:rsid w:val="001B0BB7"/>
  </w:style>
  <w:style w:type="character" w:customStyle="1" w:styleId="postbody">
    <w:name w:val="postbody"/>
    <w:rsid w:val="001B0BB7"/>
  </w:style>
  <w:style w:type="paragraph" w:styleId="EndnoteText">
    <w:name w:val="endnote text"/>
    <w:basedOn w:val="Normal"/>
    <w:link w:val="EndnoteTextChar1"/>
    <w:unhideWhenUsed/>
    <w:rsid w:val="001B0BB7"/>
    <w:pPr>
      <w:spacing w:after="0" w:line="240" w:lineRule="auto"/>
    </w:pPr>
    <w:rPr>
      <w:sz w:val="20"/>
      <w:szCs w:val="20"/>
    </w:rPr>
  </w:style>
  <w:style w:type="character" w:customStyle="1" w:styleId="EndnoteTextChar1">
    <w:name w:val="Endnote Text Char1"/>
    <w:basedOn w:val="DefaultParagraphFont"/>
    <w:link w:val="EndnoteText"/>
    <w:rsid w:val="001B0BB7"/>
    <w:rPr>
      <w:rFonts w:ascii="Calibri" w:hAnsi="Calibri"/>
      <w:sz w:val="20"/>
      <w:szCs w:val="20"/>
    </w:rPr>
  </w:style>
  <w:style w:type="character" w:customStyle="1" w:styleId="ssl4">
    <w:name w:val="ss_l4"/>
    <w:rsid w:val="001B0BB7"/>
  </w:style>
  <w:style w:type="character" w:customStyle="1" w:styleId="stylestylebold12pt">
    <w:name w:val="stylestylebold12pt"/>
    <w:rsid w:val="001B0BB7"/>
  </w:style>
  <w:style w:type="character" w:customStyle="1" w:styleId="externaledithide">
    <w:name w:val="external_edit_hide"/>
    <w:rsid w:val="001B0BB7"/>
  </w:style>
  <w:style w:type="character" w:customStyle="1" w:styleId="grey10">
    <w:name w:val="grey10"/>
    <w:rsid w:val="001B0BB7"/>
  </w:style>
  <w:style w:type="character" w:customStyle="1" w:styleId="CharacterStyle20">
    <w:name w:val="Character Style 20"/>
    <w:rsid w:val="001B0BB7"/>
  </w:style>
  <w:style w:type="character" w:customStyle="1" w:styleId="Style11ptUnderlineBorderSinglesolidlineAuto05pt">
    <w:name w:val="Style 11 pt Underline Border: : (Single solid line Auto  0.5 pt..."/>
    <w:rsid w:val="001B0BB7"/>
  </w:style>
  <w:style w:type="character" w:customStyle="1" w:styleId="A9">
    <w:name w:val="A9"/>
    <w:uiPriority w:val="99"/>
    <w:rsid w:val="001B0BB7"/>
  </w:style>
  <w:style w:type="character" w:customStyle="1" w:styleId="A5">
    <w:name w:val="A5"/>
    <w:uiPriority w:val="99"/>
    <w:rsid w:val="001B0BB7"/>
  </w:style>
  <w:style w:type="character" w:customStyle="1" w:styleId="underline1">
    <w:name w:val="underline1"/>
    <w:rsid w:val="001B0BB7"/>
  </w:style>
  <w:style w:type="character" w:customStyle="1" w:styleId="see">
    <w:name w:val="see"/>
    <w:rsid w:val="001B0BB7"/>
  </w:style>
  <w:style w:type="character" w:customStyle="1" w:styleId="CharacterStyle2">
    <w:name w:val="Character Style 2"/>
    <w:uiPriority w:val="99"/>
    <w:rsid w:val="001B0BB7"/>
  </w:style>
  <w:style w:type="character" w:customStyle="1" w:styleId="lightblue">
    <w:name w:val="lightblue"/>
    <w:rsid w:val="001B0BB7"/>
  </w:style>
  <w:style w:type="character" w:customStyle="1" w:styleId="centerheadlines">
    <w:name w:val="centerheadlines"/>
    <w:rsid w:val="001B0BB7"/>
  </w:style>
  <w:style w:type="character" w:customStyle="1" w:styleId="datetime">
    <w:name w:val="datetime"/>
    <w:rsid w:val="001B0BB7"/>
  </w:style>
  <w:style w:type="character" w:customStyle="1" w:styleId="info">
    <w:name w:val="info"/>
    <w:rsid w:val="001B0BB7"/>
  </w:style>
  <w:style w:type="character" w:customStyle="1" w:styleId="datestory">
    <w:name w:val="datestory"/>
    <w:rsid w:val="001B0BB7"/>
  </w:style>
  <w:style w:type="character" w:customStyle="1" w:styleId="A1">
    <w:name w:val="A1"/>
    <w:uiPriority w:val="99"/>
    <w:rsid w:val="001B0BB7"/>
  </w:style>
  <w:style w:type="character" w:customStyle="1" w:styleId="-SmallText-">
    <w:name w:val="-Small Text-"/>
    <w:rsid w:val="001B0BB7"/>
  </w:style>
  <w:style w:type="character" w:customStyle="1" w:styleId="goohl1">
    <w:name w:val="goohl1"/>
    <w:rsid w:val="001B0BB7"/>
  </w:style>
  <w:style w:type="character" w:customStyle="1" w:styleId="goohl2">
    <w:name w:val="goohl2"/>
    <w:rsid w:val="001B0BB7"/>
  </w:style>
  <w:style w:type="character" w:customStyle="1" w:styleId="goohl0">
    <w:name w:val="goohl0"/>
    <w:rsid w:val="001B0BB7"/>
  </w:style>
  <w:style w:type="character" w:customStyle="1" w:styleId="StyleUnderlineBorderSinglesolidlineAuto05ptLinew">
    <w:name w:val="Style Underline Border: : (Single solid line Auto  0.5 pt Line w..."/>
    <w:basedOn w:val="DefaultParagraphFont"/>
    <w:rsid w:val="001B0BB7"/>
  </w:style>
  <w:style w:type="character" w:customStyle="1" w:styleId="citeschar10">
    <w:name w:val="citeschar1"/>
    <w:basedOn w:val="DefaultParagraphFont"/>
    <w:rsid w:val="001B0BB7"/>
  </w:style>
  <w:style w:type="character" w:customStyle="1" w:styleId="cardunderlinedchar0">
    <w:name w:val="cardunderlinedchar"/>
    <w:basedOn w:val="DefaultParagraphFont"/>
    <w:rsid w:val="001B0BB7"/>
  </w:style>
  <w:style w:type="paragraph" w:customStyle="1" w:styleId="Style1CharChar">
    <w:name w:val="Style1 Char Char"/>
    <w:basedOn w:val="Normal"/>
    <w:qFormat/>
    <w:rsid w:val="001B0BB7"/>
    <w:pPr>
      <w:spacing w:after="0" w:line="240" w:lineRule="auto"/>
    </w:pPr>
  </w:style>
  <w:style w:type="character" w:customStyle="1" w:styleId="Style1CharCharChar">
    <w:name w:val="Style1 Char Char Char"/>
    <w:locked/>
    <w:rsid w:val="001B0BB7"/>
  </w:style>
  <w:style w:type="character" w:customStyle="1" w:styleId="FootnoteTextChar1">
    <w:name w:val="Footnote Text Char1"/>
    <w:basedOn w:val="DefaultParagraphFont"/>
    <w:rsid w:val="001B0BB7"/>
    <w:rPr>
      <w:rFonts w:ascii="Georgia" w:hAnsi="Georgia"/>
      <w:sz w:val="20"/>
      <w:szCs w:val="20"/>
    </w:rPr>
  </w:style>
  <w:style w:type="character" w:customStyle="1" w:styleId="headline">
    <w:name w:val="headline"/>
    <w:rsid w:val="001B0BB7"/>
  </w:style>
  <w:style w:type="character" w:customStyle="1" w:styleId="provider">
    <w:name w:val="provider"/>
    <w:basedOn w:val="DefaultParagraphFont"/>
    <w:rsid w:val="001B0BB7"/>
  </w:style>
  <w:style w:type="character" w:customStyle="1" w:styleId="ilad">
    <w:name w:val="il_ad"/>
    <w:rsid w:val="001B0BB7"/>
  </w:style>
  <w:style w:type="character" w:customStyle="1" w:styleId="grame">
    <w:name w:val="grame"/>
    <w:rsid w:val="001B0BB7"/>
  </w:style>
  <w:style w:type="character" w:customStyle="1" w:styleId="spelle">
    <w:name w:val="spelle"/>
    <w:rsid w:val="001B0BB7"/>
  </w:style>
  <w:style w:type="character" w:customStyle="1" w:styleId="vitstorybyline">
    <w:name w:val="vitstorybyline"/>
    <w:rsid w:val="001B0BB7"/>
  </w:style>
  <w:style w:type="character" w:customStyle="1" w:styleId="yahoobuzzbadge-form">
    <w:name w:val="yahoobuzzbadge-form"/>
    <w:rsid w:val="001B0BB7"/>
  </w:style>
  <w:style w:type="character" w:customStyle="1" w:styleId="tickerlinx">
    <w:name w:val="tickerlinx"/>
    <w:rsid w:val="001B0BB7"/>
  </w:style>
  <w:style w:type="character" w:customStyle="1" w:styleId="post-author">
    <w:name w:val="post-author"/>
    <w:rsid w:val="001B0BB7"/>
  </w:style>
  <w:style w:type="character" w:customStyle="1" w:styleId="post-timestamp">
    <w:name w:val="post-timestamp"/>
    <w:rsid w:val="001B0BB7"/>
  </w:style>
  <w:style w:type="character" w:customStyle="1" w:styleId="mw-headline">
    <w:name w:val="mw-headline"/>
    <w:rsid w:val="001B0BB7"/>
  </w:style>
  <w:style w:type="character" w:customStyle="1" w:styleId="month">
    <w:name w:val="month"/>
    <w:rsid w:val="001B0BB7"/>
  </w:style>
  <w:style w:type="character" w:customStyle="1" w:styleId="2xBoldUnderline">
    <w:name w:val="2x_Bold_Underline"/>
    <w:rsid w:val="001B0BB7"/>
  </w:style>
  <w:style w:type="character" w:customStyle="1" w:styleId="texttitlebigred">
    <w:name w:val="texttitlebigred"/>
    <w:rsid w:val="001B0BB7"/>
  </w:style>
  <w:style w:type="character" w:customStyle="1" w:styleId="subtitles">
    <w:name w:val="subtitles"/>
    <w:rsid w:val="001B0BB7"/>
  </w:style>
  <w:style w:type="character" w:customStyle="1" w:styleId="UnderlineCharChar1">
    <w:name w:val="Underline Char Char1"/>
    <w:rsid w:val="001B0BB7"/>
  </w:style>
  <w:style w:type="character" w:customStyle="1" w:styleId="CiteCardChar1">
    <w:name w:val="Cite_Card Char1"/>
    <w:rsid w:val="001B0BB7"/>
  </w:style>
  <w:style w:type="character" w:customStyle="1" w:styleId="ptitleinside">
    <w:name w:val="p_title_inside"/>
    <w:rsid w:val="001B0BB7"/>
  </w:style>
  <w:style w:type="character" w:customStyle="1" w:styleId="paramv">
    <w:name w:val="paramv"/>
    <w:rsid w:val="001B0BB7"/>
  </w:style>
  <w:style w:type="character" w:customStyle="1" w:styleId="quotepeekbase">
    <w:name w:val="quotepeekbase"/>
    <w:rsid w:val="001B0BB7"/>
  </w:style>
  <w:style w:type="character" w:customStyle="1" w:styleId="symbol">
    <w:name w:val="symbol"/>
    <w:rsid w:val="001B0BB7"/>
  </w:style>
  <w:style w:type="character" w:customStyle="1" w:styleId="data">
    <w:name w:val="data"/>
    <w:rsid w:val="001B0BB7"/>
  </w:style>
  <w:style w:type="character" w:customStyle="1" w:styleId="cross-head">
    <w:name w:val="cross-head"/>
    <w:rsid w:val="001B0BB7"/>
  </w:style>
  <w:style w:type="character" w:customStyle="1" w:styleId="scaps">
    <w:name w:val="scaps"/>
    <w:rsid w:val="001B0BB7"/>
  </w:style>
  <w:style w:type="character" w:customStyle="1" w:styleId="pub-date">
    <w:name w:val="pub-date"/>
    <w:rsid w:val="001B0BB7"/>
  </w:style>
  <w:style w:type="character" w:customStyle="1" w:styleId="StyleTimesNewRoman12ptBold">
    <w:name w:val="Style Times New Roman 12 pt Bold"/>
    <w:rsid w:val="001B0BB7"/>
  </w:style>
  <w:style w:type="character" w:customStyle="1" w:styleId="AuthorDateF4">
    <w:name w:val="Author Date (F4)"/>
    <w:rsid w:val="001B0BB7"/>
  </w:style>
  <w:style w:type="character" w:customStyle="1" w:styleId="BoldUnderlineF6">
    <w:name w:val="Bold Underline (F6)"/>
    <w:rsid w:val="001B0BB7"/>
  </w:style>
  <w:style w:type="character" w:customStyle="1" w:styleId="grouptext">
    <w:name w:val="group_text"/>
    <w:rsid w:val="001B0BB7"/>
  </w:style>
  <w:style w:type="character" w:customStyle="1" w:styleId="authors">
    <w:name w:val="authors"/>
    <w:rsid w:val="001B0BB7"/>
  </w:style>
  <w:style w:type="character" w:customStyle="1" w:styleId="StyleArial12ptBoldItalic">
    <w:name w:val="Style Arial 12 pt Bold Italic"/>
    <w:rsid w:val="001B0BB7"/>
  </w:style>
  <w:style w:type="character" w:customStyle="1" w:styleId="verdana12grey1">
    <w:name w:val="verdana12grey1"/>
    <w:rsid w:val="001B0BB7"/>
  </w:style>
  <w:style w:type="character" w:customStyle="1" w:styleId="verdana9grey1a">
    <w:name w:val="verdana9grey1a"/>
    <w:rsid w:val="001B0BB7"/>
  </w:style>
  <w:style w:type="character" w:customStyle="1" w:styleId="nn-twttr-share-btn">
    <w:name w:val="nn-twttr-share-btn"/>
    <w:rsid w:val="001B0BB7"/>
  </w:style>
  <w:style w:type="character" w:customStyle="1" w:styleId="count">
    <w:name w:val="count"/>
    <w:rsid w:val="001B0BB7"/>
  </w:style>
  <w:style w:type="character" w:customStyle="1" w:styleId="fbbuttontext">
    <w:name w:val="fb_button_text"/>
    <w:rsid w:val="001B0BB7"/>
  </w:style>
  <w:style w:type="character" w:customStyle="1" w:styleId="comment-count">
    <w:name w:val="comment-count"/>
    <w:rsid w:val="001B0BB7"/>
  </w:style>
  <w:style w:type="character" w:customStyle="1" w:styleId="comment-count-text">
    <w:name w:val="comment-count-text"/>
    <w:rsid w:val="001B0BB7"/>
  </w:style>
  <w:style w:type="character" w:customStyle="1" w:styleId="author-name">
    <w:name w:val="author-name"/>
    <w:rsid w:val="001B0BB7"/>
  </w:style>
  <w:style w:type="character" w:customStyle="1" w:styleId="lightheader">
    <w:name w:val="lightheader"/>
    <w:rsid w:val="001B0BB7"/>
  </w:style>
  <w:style w:type="character" w:customStyle="1" w:styleId="CiteCardCharCharCharCharChar">
    <w:name w:val="Cite_Card Char Char Char Char Char"/>
    <w:rsid w:val="001B0BB7"/>
  </w:style>
  <w:style w:type="character" w:customStyle="1" w:styleId="CiteCardCharCharCharCharCharChar">
    <w:name w:val="Cite_Card Char Char Char Char Char Char"/>
    <w:rsid w:val="001B0BB7"/>
  </w:style>
  <w:style w:type="character" w:customStyle="1" w:styleId="yahoobuzzbadge">
    <w:name w:val="yahoobuzzbadge"/>
    <w:rsid w:val="001B0BB7"/>
  </w:style>
  <w:style w:type="character" w:customStyle="1" w:styleId="fbsharecountinner">
    <w:name w:val="fb_share_count_inner"/>
    <w:rsid w:val="001B0BB7"/>
  </w:style>
  <w:style w:type="character" w:customStyle="1" w:styleId="fbconnectbuttontext">
    <w:name w:val="fbconnectbutton_text"/>
    <w:rsid w:val="001B0BB7"/>
  </w:style>
  <w:style w:type="paragraph" w:customStyle="1" w:styleId="Sourcename">
    <w:name w:val="Source name"/>
    <w:basedOn w:val="Normal"/>
    <w:qFormat/>
    <w:rsid w:val="001B0BB7"/>
    <w:pPr>
      <w:spacing w:after="0" w:line="240" w:lineRule="auto"/>
    </w:pPr>
  </w:style>
  <w:style w:type="character" w:customStyle="1" w:styleId="SourcenameChar">
    <w:name w:val="Source name Char"/>
    <w:locked/>
    <w:rsid w:val="001B0BB7"/>
  </w:style>
  <w:style w:type="character" w:customStyle="1" w:styleId="StrongEmphasis">
    <w:name w:val="Strong Emphasis"/>
    <w:rsid w:val="001B0BB7"/>
  </w:style>
  <w:style w:type="character" w:customStyle="1" w:styleId="Caption2">
    <w:name w:val="Caption2"/>
    <w:rsid w:val="001B0BB7"/>
  </w:style>
  <w:style w:type="character" w:customStyle="1" w:styleId="Style11ptItalicUnderline">
    <w:name w:val="Style 11 pt Italic Underline"/>
    <w:rsid w:val="001B0BB7"/>
  </w:style>
  <w:style w:type="character" w:customStyle="1" w:styleId="Style11ptItalic">
    <w:name w:val="Style 11 pt Italic"/>
    <w:rsid w:val="001B0BB7"/>
  </w:style>
  <w:style w:type="character" w:customStyle="1" w:styleId="Style6pt">
    <w:name w:val="Style 6 pt"/>
    <w:qFormat/>
    <w:rsid w:val="001B0BB7"/>
  </w:style>
  <w:style w:type="character" w:customStyle="1" w:styleId="article-articlebody">
    <w:name w:val="article-articlebody"/>
    <w:basedOn w:val="DefaultParagraphFont"/>
    <w:rsid w:val="001B0BB7"/>
  </w:style>
  <w:style w:type="character" w:customStyle="1" w:styleId="pageheader0">
    <w:name w:val="pageheader"/>
    <w:basedOn w:val="DefaultParagraphFont"/>
    <w:rsid w:val="001B0BB7"/>
  </w:style>
  <w:style w:type="character" w:customStyle="1" w:styleId="AuthorCharChar">
    <w:name w:val="Author Char Char"/>
    <w:rsid w:val="001B0BB7"/>
  </w:style>
  <w:style w:type="character" w:customStyle="1" w:styleId="smallchar0">
    <w:name w:val="smallchar"/>
    <w:basedOn w:val="DefaultParagraphFont"/>
    <w:rsid w:val="001B0BB7"/>
  </w:style>
  <w:style w:type="character" w:customStyle="1" w:styleId="Shortcite">
    <w:name w:val="Shortcite"/>
    <w:rsid w:val="001B0BB7"/>
  </w:style>
  <w:style w:type="character" w:customStyle="1" w:styleId="Longcite">
    <w:name w:val="Longcite"/>
    <w:rsid w:val="001B0BB7"/>
  </w:style>
  <w:style w:type="character" w:customStyle="1" w:styleId="StyleStyle7pt8pt">
    <w:name w:val="Style Style 7 pt + 8 pt"/>
    <w:rsid w:val="001B0BB7"/>
  </w:style>
  <w:style w:type="character" w:customStyle="1" w:styleId="StyleStyleThickunderlineBold1">
    <w:name w:val="Style Style Thick underline + Bold1"/>
    <w:rsid w:val="001B0BB7"/>
  </w:style>
  <w:style w:type="character" w:customStyle="1" w:styleId="StyleUnderline2">
    <w:name w:val="Style Underline2"/>
    <w:rsid w:val="001B0BB7"/>
  </w:style>
  <w:style w:type="character" w:customStyle="1" w:styleId="tagchar">
    <w:name w:val="tagchar"/>
    <w:basedOn w:val="DefaultParagraphFont"/>
    <w:rsid w:val="001B0BB7"/>
  </w:style>
  <w:style w:type="character" w:customStyle="1" w:styleId="address">
    <w:name w:val="address"/>
    <w:rsid w:val="001B0BB7"/>
  </w:style>
  <w:style w:type="character" w:customStyle="1" w:styleId="NormalizationChar">
    <w:name w:val="Normalization Char"/>
    <w:rsid w:val="001B0BB7"/>
  </w:style>
  <w:style w:type="character" w:customStyle="1" w:styleId="maintextbldleft">
    <w:name w:val="maintextbldleft"/>
    <w:basedOn w:val="DefaultParagraphFont"/>
    <w:rsid w:val="001B0BB7"/>
  </w:style>
  <w:style w:type="character" w:customStyle="1" w:styleId="maintextleft">
    <w:name w:val="maintextleft"/>
    <w:basedOn w:val="DefaultParagraphFont"/>
    <w:rsid w:val="001B0BB7"/>
  </w:style>
  <w:style w:type="character" w:customStyle="1" w:styleId="highlight1">
    <w:name w:val="highlight"/>
    <w:rsid w:val="001B0BB7"/>
  </w:style>
  <w:style w:type="character" w:customStyle="1" w:styleId="Shrinker">
    <w:name w:val="Shrinker"/>
    <w:rsid w:val="001B0BB7"/>
  </w:style>
  <w:style w:type="character" w:customStyle="1" w:styleId="heading2char1">
    <w:name w:val="heading2char"/>
    <w:basedOn w:val="DefaultParagraphFont"/>
    <w:rsid w:val="001B0BB7"/>
  </w:style>
  <w:style w:type="character" w:customStyle="1" w:styleId="heading3char1">
    <w:name w:val="heading3char1"/>
    <w:basedOn w:val="DefaultParagraphFont"/>
    <w:rsid w:val="001B0BB7"/>
  </w:style>
  <w:style w:type="character" w:customStyle="1" w:styleId="underlinea">
    <w:name w:val="underlinea"/>
    <w:basedOn w:val="DefaultParagraphFont"/>
    <w:rsid w:val="001B0BB7"/>
  </w:style>
  <w:style w:type="character" w:customStyle="1" w:styleId="StyleUnderlineChar9pt2">
    <w:name w:val="Style Underline Char + 9 pt2"/>
    <w:rsid w:val="001B0BB7"/>
  </w:style>
  <w:style w:type="character" w:customStyle="1" w:styleId="StyleUnderlineChar9ptBold1">
    <w:name w:val="Style Underline Char + 9 pt Bold1"/>
    <w:rsid w:val="001B0BB7"/>
  </w:style>
  <w:style w:type="character" w:customStyle="1" w:styleId="FontStyle329">
    <w:name w:val="Font Style329"/>
    <w:uiPriority w:val="99"/>
    <w:rsid w:val="001B0BB7"/>
  </w:style>
  <w:style w:type="character" w:customStyle="1" w:styleId="styleboldunderline">
    <w:name w:val="styleboldunderline"/>
    <w:rsid w:val="001B0BB7"/>
  </w:style>
  <w:style w:type="character" w:customStyle="1" w:styleId="FontStyle291">
    <w:name w:val="Font Style291"/>
    <w:uiPriority w:val="99"/>
    <w:rsid w:val="001B0BB7"/>
  </w:style>
  <w:style w:type="character" w:customStyle="1" w:styleId="FontStyle232">
    <w:name w:val="Font Style232"/>
    <w:uiPriority w:val="99"/>
    <w:rsid w:val="001B0BB7"/>
  </w:style>
  <w:style w:type="character" w:customStyle="1" w:styleId="MicroTextCharChar">
    <w:name w:val="MicroText Char Char"/>
    <w:rsid w:val="001B0BB7"/>
  </w:style>
  <w:style w:type="character" w:customStyle="1" w:styleId="Hyperlink6">
    <w:name w:val="Hyperlink6"/>
    <w:rsid w:val="001B0BB7"/>
  </w:style>
  <w:style w:type="character" w:customStyle="1" w:styleId="pmterms11">
    <w:name w:val="pmterms11"/>
    <w:rsid w:val="001B0BB7"/>
  </w:style>
  <w:style w:type="character" w:customStyle="1" w:styleId="style61">
    <w:name w:val="style6"/>
    <w:rsid w:val="001B0BB7"/>
  </w:style>
  <w:style w:type="character" w:customStyle="1" w:styleId="Title2">
    <w:name w:val="Title2"/>
    <w:basedOn w:val="DefaultParagraphFont"/>
    <w:rsid w:val="001B0BB7"/>
  </w:style>
  <w:style w:type="character" w:customStyle="1" w:styleId="pmterms12">
    <w:name w:val="pmterms12"/>
    <w:basedOn w:val="DefaultParagraphFont"/>
    <w:rsid w:val="001B0BB7"/>
  </w:style>
  <w:style w:type="character" w:customStyle="1" w:styleId="BoldandUnderlineChar1Char2Char">
    <w:name w:val="Bold and Underline Char1 Char2 Char"/>
    <w:basedOn w:val="DefaultParagraphFont"/>
    <w:rsid w:val="001B0BB7"/>
  </w:style>
  <w:style w:type="character" w:customStyle="1" w:styleId="cardtextsmallCharCharCharCharCharCharCharCharCharCharCharChar">
    <w:name w:val="card text small Char Char Char Char Char Char Char Char Char Char Char Char"/>
    <w:basedOn w:val="DefaultParagraphFont"/>
    <w:rsid w:val="001B0BB7"/>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1B0BB7"/>
  </w:style>
  <w:style w:type="character" w:customStyle="1" w:styleId="pmterms2">
    <w:name w:val="pmterms2"/>
    <w:basedOn w:val="DefaultParagraphFont"/>
    <w:rsid w:val="001B0BB7"/>
  </w:style>
  <w:style w:type="character" w:customStyle="1" w:styleId="BoldandUnderlineChar1Char2CharChar">
    <w:name w:val="Bold and Underline Char1 Char2 Char Char"/>
    <w:basedOn w:val="DefaultParagraphFont"/>
    <w:rsid w:val="001B0BB7"/>
  </w:style>
  <w:style w:type="character" w:customStyle="1" w:styleId="UnderlineChar1Char1">
    <w:name w:val="Underline Char1 Char1"/>
    <w:basedOn w:val="DefaultParagraphFont"/>
    <w:rsid w:val="001B0BB7"/>
  </w:style>
  <w:style w:type="character" w:customStyle="1" w:styleId="UnderlineChar6CharCharCharCharCharCharCharChar">
    <w:name w:val="Underline Char6 Char Char Char Char Char Char Char Char"/>
    <w:basedOn w:val="DefaultParagraphFont"/>
    <w:rsid w:val="001B0BB7"/>
  </w:style>
  <w:style w:type="character" w:customStyle="1" w:styleId="BoldText12pt">
    <w:name w:val="Bold Text 12 pt"/>
    <w:autoRedefine/>
    <w:rsid w:val="001B0BB7"/>
  </w:style>
  <w:style w:type="paragraph" w:styleId="BodyTextIndent2">
    <w:name w:val="Body Text Indent 2"/>
    <w:basedOn w:val="Normal"/>
    <w:link w:val="BodyTextIndent2Char1"/>
    <w:unhideWhenUsed/>
    <w:rsid w:val="001B0BB7"/>
    <w:pPr>
      <w:spacing w:after="120" w:line="480" w:lineRule="auto"/>
      <w:ind w:left="360"/>
    </w:pPr>
  </w:style>
  <w:style w:type="character" w:customStyle="1" w:styleId="BodyTextIndent2Char1">
    <w:name w:val="Body Text Indent 2 Char1"/>
    <w:basedOn w:val="DefaultParagraphFont"/>
    <w:link w:val="BodyTextIndent2"/>
    <w:rsid w:val="001B0BB7"/>
    <w:rPr>
      <w:rFonts w:ascii="Calibri" w:hAnsi="Calibri"/>
    </w:rPr>
  </w:style>
  <w:style w:type="character" w:customStyle="1" w:styleId="Style2CharChar">
    <w:name w:val="Style2 Char Char"/>
    <w:basedOn w:val="DefaultParagraphFont"/>
    <w:rsid w:val="001B0BB7"/>
  </w:style>
  <w:style w:type="character" w:customStyle="1" w:styleId="DebateCiteCharCharChar">
    <w:name w:val="Debate Cite Char Char Char"/>
    <w:basedOn w:val="DefaultParagraphFont"/>
    <w:rsid w:val="001B0BB7"/>
  </w:style>
  <w:style w:type="paragraph" w:styleId="BodyTextFirstIndent">
    <w:name w:val="Body Text First Indent"/>
    <w:basedOn w:val="BodyText"/>
    <w:link w:val="BodyTextFirstIndentChar1"/>
    <w:rsid w:val="001B0BB7"/>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1B0BB7"/>
    <w:rPr>
      <w:rFonts w:ascii="Georgia" w:hAnsi="Georgia"/>
    </w:rPr>
  </w:style>
  <w:style w:type="character" w:customStyle="1" w:styleId="Style10ptBold">
    <w:name w:val="Style 10 pt Bold"/>
    <w:basedOn w:val="DefaultParagraphFont"/>
    <w:rsid w:val="001B0BB7"/>
  </w:style>
  <w:style w:type="character" w:customStyle="1" w:styleId="text9">
    <w:name w:val="text9"/>
    <w:basedOn w:val="DefaultParagraphFont"/>
    <w:rsid w:val="001B0BB7"/>
  </w:style>
  <w:style w:type="character" w:customStyle="1" w:styleId="text21">
    <w:name w:val="text21"/>
    <w:basedOn w:val="DefaultParagraphFont"/>
    <w:rsid w:val="001B0BB7"/>
  </w:style>
  <w:style w:type="character" w:customStyle="1" w:styleId="text19">
    <w:name w:val="text19"/>
    <w:basedOn w:val="DefaultParagraphFont"/>
    <w:rsid w:val="001B0BB7"/>
  </w:style>
  <w:style w:type="character" w:customStyle="1" w:styleId="term2">
    <w:name w:val="term2"/>
    <w:basedOn w:val="DefaultParagraphFont"/>
    <w:rsid w:val="001B0BB7"/>
  </w:style>
  <w:style w:type="character" w:customStyle="1" w:styleId="ToReadChar">
    <w:name w:val="To Read Char"/>
    <w:basedOn w:val="DefaultParagraphFont"/>
    <w:rsid w:val="001B0BB7"/>
  </w:style>
  <w:style w:type="character" w:customStyle="1" w:styleId="ToReadCharChar">
    <w:name w:val="To Read Char Char"/>
    <w:basedOn w:val="DefaultParagraphFont"/>
    <w:rsid w:val="001B0BB7"/>
  </w:style>
  <w:style w:type="character" w:customStyle="1" w:styleId="storytextstyle">
    <w:name w:val="storytextstyle"/>
    <w:basedOn w:val="DefaultParagraphFont"/>
    <w:rsid w:val="001B0BB7"/>
  </w:style>
  <w:style w:type="character" w:customStyle="1" w:styleId="cardunderlinedCharChar">
    <w:name w:val="card underlined Char Char"/>
    <w:basedOn w:val="DefaultParagraphFont"/>
    <w:rsid w:val="001B0BB7"/>
  </w:style>
  <w:style w:type="character" w:customStyle="1" w:styleId="articlehead21">
    <w:name w:val="articlehead21"/>
    <w:basedOn w:val="DefaultParagraphFont"/>
    <w:rsid w:val="001B0BB7"/>
  </w:style>
  <w:style w:type="character" w:customStyle="1" w:styleId="BoldandUnderlineChar2Char1">
    <w:name w:val="Bold and Underline Char2 Char1"/>
    <w:basedOn w:val="DefaultParagraphFont"/>
    <w:rsid w:val="001B0BB7"/>
  </w:style>
  <w:style w:type="character" w:customStyle="1" w:styleId="TagCiteChar10">
    <w:name w:val="Tag/Cite Char1"/>
    <w:basedOn w:val="DefaultParagraphFont"/>
    <w:rsid w:val="001B0BB7"/>
  </w:style>
  <w:style w:type="character" w:customStyle="1" w:styleId="CardCharChar0">
    <w:name w:val="Card Char Char"/>
    <w:basedOn w:val="DefaultParagraphFont"/>
    <w:rsid w:val="001B0BB7"/>
  </w:style>
  <w:style w:type="character" w:customStyle="1" w:styleId="BriefTitle1Char">
    <w:name w:val="Brief Title 1 Char"/>
    <w:basedOn w:val="DefaultParagraphFont"/>
    <w:rsid w:val="001B0BB7"/>
  </w:style>
  <w:style w:type="character" w:customStyle="1" w:styleId="TagCiteCharChar">
    <w:name w:val="Tag/Cite Char Char"/>
    <w:basedOn w:val="DefaultParagraphFont"/>
    <w:rsid w:val="001B0BB7"/>
  </w:style>
  <w:style w:type="character" w:customStyle="1" w:styleId="prodgeneral1">
    <w:name w:val="prodgeneral1"/>
    <w:basedOn w:val="DefaultParagraphFont"/>
    <w:rsid w:val="001B0BB7"/>
  </w:style>
  <w:style w:type="character" w:customStyle="1" w:styleId="texto11">
    <w:name w:val="texto11"/>
    <w:basedOn w:val="DefaultParagraphFont"/>
    <w:rsid w:val="001B0BB7"/>
  </w:style>
  <w:style w:type="character" w:customStyle="1" w:styleId="date10">
    <w:name w:val="date1"/>
    <w:basedOn w:val="DefaultParagraphFont"/>
    <w:rsid w:val="001B0BB7"/>
  </w:style>
  <w:style w:type="character" w:customStyle="1" w:styleId="summary1">
    <w:name w:val="summary1"/>
    <w:basedOn w:val="DefaultParagraphFont"/>
    <w:rsid w:val="001B0BB7"/>
  </w:style>
  <w:style w:type="character" w:customStyle="1" w:styleId="text3">
    <w:name w:val="text3"/>
    <w:basedOn w:val="DefaultParagraphFont"/>
    <w:rsid w:val="001B0BB7"/>
  </w:style>
  <w:style w:type="character" w:customStyle="1" w:styleId="featurecontentgray1">
    <w:name w:val="featurecontentgray1"/>
    <w:basedOn w:val="DefaultParagraphFont"/>
    <w:rsid w:val="001B0BB7"/>
  </w:style>
  <w:style w:type="character" w:customStyle="1" w:styleId="CardCharCharChar0">
    <w:name w:val="Card Char Char Char"/>
    <w:basedOn w:val="DefaultParagraphFont"/>
    <w:rsid w:val="001B0BB7"/>
  </w:style>
  <w:style w:type="character" w:customStyle="1" w:styleId="big1">
    <w:name w:val="big1"/>
    <w:basedOn w:val="DefaultParagraphFont"/>
    <w:rsid w:val="001B0BB7"/>
  </w:style>
  <w:style w:type="character" w:customStyle="1" w:styleId="articletitle1">
    <w:name w:val="articletitle1"/>
    <w:basedOn w:val="DefaultParagraphFont"/>
    <w:rsid w:val="001B0BB7"/>
  </w:style>
  <w:style w:type="character" w:customStyle="1" w:styleId="prodgeneral">
    <w:name w:val="prodgeneral"/>
    <w:basedOn w:val="DefaultParagraphFont"/>
    <w:rsid w:val="001B0BB7"/>
  </w:style>
  <w:style w:type="character" w:customStyle="1" w:styleId="Style10pt">
    <w:name w:val="Style 10 pt"/>
    <w:basedOn w:val="DefaultParagraphFont"/>
    <w:rsid w:val="001B0BB7"/>
  </w:style>
  <w:style w:type="character" w:customStyle="1" w:styleId="StyleUnderlineChar0">
    <w:name w:val="Style Underline + Char"/>
    <w:basedOn w:val="DefaultParagraphFont"/>
    <w:rsid w:val="001B0BB7"/>
  </w:style>
  <w:style w:type="character" w:customStyle="1" w:styleId="highlightChar">
    <w:name w:val="highlight Char"/>
    <w:basedOn w:val="DefaultParagraphFont"/>
    <w:rsid w:val="001B0BB7"/>
  </w:style>
  <w:style w:type="character" w:customStyle="1" w:styleId="citeChar">
    <w:name w:val="cite Char"/>
    <w:basedOn w:val="DefaultParagraphFont"/>
    <w:rsid w:val="001B0BB7"/>
  </w:style>
  <w:style w:type="character" w:customStyle="1" w:styleId="OffensiveLanguageChar">
    <w:name w:val="Offensive Language Char"/>
    <w:rsid w:val="001B0BB7"/>
  </w:style>
  <w:style w:type="character" w:customStyle="1" w:styleId="yellowfadeinnerspan">
    <w:name w:val="yellowfadeinnerspan"/>
    <w:rsid w:val="001B0BB7"/>
  </w:style>
  <w:style w:type="character" w:customStyle="1" w:styleId="ipa">
    <w:name w:val="ipa"/>
    <w:basedOn w:val="DefaultParagraphFont"/>
    <w:rsid w:val="001B0BB7"/>
  </w:style>
  <w:style w:type="table" w:customStyle="1" w:styleId="TableGrid1">
    <w:name w:val="Table Grid1"/>
    <w:basedOn w:val="TableNormal"/>
    <w:rsid w:val="001B0BB7"/>
    <w:pPr>
      <w:spacing w:after="200" w:line="276" w:lineRule="auto"/>
    </w:pPr>
    <w:tblPr/>
  </w:style>
  <w:style w:type="character" w:customStyle="1" w:styleId="StyleciteChar">
    <w:name w:val="Style cite + Char"/>
    <w:basedOn w:val="DefaultParagraphFont"/>
    <w:rsid w:val="001B0BB7"/>
  </w:style>
  <w:style w:type="character" w:customStyle="1" w:styleId="H4TagChar1">
    <w:name w:val="H4 (Tag) Char1"/>
    <w:locked/>
    <w:rsid w:val="001B0BB7"/>
  </w:style>
  <w:style w:type="paragraph" w:customStyle="1" w:styleId="description">
    <w:name w:val="description"/>
    <w:basedOn w:val="Normal"/>
    <w:uiPriority w:val="99"/>
    <w:qFormat/>
    <w:rsid w:val="001B0BB7"/>
    <w:pPr>
      <w:spacing w:after="0" w:line="240" w:lineRule="auto"/>
    </w:pPr>
  </w:style>
  <w:style w:type="paragraph" w:customStyle="1" w:styleId="credit">
    <w:name w:val="credit"/>
    <w:basedOn w:val="Normal"/>
    <w:next w:val="BodyText5"/>
    <w:qFormat/>
    <w:rsid w:val="001B0BB7"/>
    <w:pPr>
      <w:spacing w:after="0" w:line="240" w:lineRule="auto"/>
    </w:pPr>
  </w:style>
  <w:style w:type="character" w:customStyle="1" w:styleId="DebateUnderlinedChar">
    <w:name w:val="Debate Underlined Char"/>
    <w:locked/>
    <w:rsid w:val="001B0BB7"/>
  </w:style>
  <w:style w:type="paragraph" w:customStyle="1" w:styleId="DebateUnderlined">
    <w:name w:val="Debate Underlined"/>
    <w:basedOn w:val="Normal"/>
    <w:next w:val="about"/>
    <w:qFormat/>
    <w:rsid w:val="001B0BB7"/>
    <w:pPr>
      <w:spacing w:after="0" w:line="240" w:lineRule="auto"/>
    </w:pPr>
  </w:style>
  <w:style w:type="character" w:customStyle="1" w:styleId="Card10f2Char">
    <w:name w:val="Card.10.f2 Char"/>
    <w:locked/>
    <w:rsid w:val="001B0BB7"/>
  </w:style>
  <w:style w:type="paragraph" w:customStyle="1" w:styleId="Card10f2">
    <w:name w:val="Card.10.f2"/>
    <w:basedOn w:val="Normal"/>
    <w:next w:val="thumbnail"/>
    <w:autoRedefine/>
    <w:qFormat/>
    <w:rsid w:val="001B0BB7"/>
    <w:pPr>
      <w:spacing w:after="0" w:line="240" w:lineRule="auto"/>
    </w:pPr>
  </w:style>
  <w:style w:type="character" w:customStyle="1" w:styleId="Bodytext6">
    <w:name w:val="Body text_"/>
    <w:basedOn w:val="DefaultParagraphFont"/>
    <w:link w:val="BodyText20"/>
    <w:locked/>
    <w:rsid w:val="001B0BB7"/>
    <w:rPr>
      <w:shd w:val="clear" w:color="auto" w:fill="FFFFFF"/>
    </w:rPr>
  </w:style>
  <w:style w:type="paragraph" w:customStyle="1" w:styleId="BodyText5">
    <w:name w:val="Body Text5"/>
    <w:basedOn w:val="Normal"/>
    <w:next w:val="wallacepara"/>
    <w:qFormat/>
    <w:rsid w:val="001B0BB7"/>
    <w:pPr>
      <w:spacing w:after="0" w:line="240" w:lineRule="auto"/>
    </w:pPr>
  </w:style>
  <w:style w:type="paragraph" w:customStyle="1" w:styleId="user">
    <w:name w:val="user"/>
    <w:basedOn w:val="Normal"/>
    <w:next w:val="morelink"/>
    <w:qFormat/>
    <w:rsid w:val="001B0BB7"/>
    <w:pPr>
      <w:spacing w:after="0" w:line="240" w:lineRule="auto"/>
    </w:pPr>
  </w:style>
  <w:style w:type="paragraph" w:customStyle="1" w:styleId="about">
    <w:name w:val="about"/>
    <w:basedOn w:val="Normal"/>
    <w:next w:val="audiolink"/>
    <w:qFormat/>
    <w:rsid w:val="001B0BB7"/>
    <w:pPr>
      <w:spacing w:after="0" w:line="240" w:lineRule="auto"/>
    </w:pPr>
  </w:style>
  <w:style w:type="paragraph" w:customStyle="1" w:styleId="t6">
    <w:name w:val="t6"/>
    <w:basedOn w:val="Normal"/>
    <w:next w:val="nav1"/>
    <w:qFormat/>
    <w:rsid w:val="001B0BB7"/>
    <w:pPr>
      <w:spacing w:after="0" w:line="240" w:lineRule="auto"/>
    </w:pPr>
  </w:style>
  <w:style w:type="paragraph" w:customStyle="1" w:styleId="thumbnail">
    <w:name w:val="thumbnail"/>
    <w:basedOn w:val="Normal"/>
    <w:next w:val="nav2"/>
    <w:qFormat/>
    <w:rsid w:val="001B0BB7"/>
    <w:pPr>
      <w:spacing w:after="0" w:line="240" w:lineRule="auto"/>
    </w:pPr>
  </w:style>
  <w:style w:type="paragraph" w:customStyle="1" w:styleId="stand-first-alone">
    <w:name w:val="stand-first-alone"/>
    <w:basedOn w:val="Normal"/>
    <w:next w:val="Pa0"/>
    <w:qFormat/>
    <w:rsid w:val="001B0BB7"/>
    <w:pPr>
      <w:spacing w:after="0" w:line="240" w:lineRule="auto"/>
    </w:pPr>
  </w:style>
  <w:style w:type="paragraph" w:customStyle="1" w:styleId="wallacepara">
    <w:name w:val="wallacepara"/>
    <w:basedOn w:val="Normal"/>
    <w:next w:val="CM45"/>
    <w:qFormat/>
    <w:rsid w:val="001B0BB7"/>
    <w:pPr>
      <w:spacing w:after="0" w:line="240" w:lineRule="auto"/>
    </w:pPr>
  </w:style>
  <w:style w:type="paragraph" w:customStyle="1" w:styleId="morelink">
    <w:name w:val="morelink"/>
    <w:basedOn w:val="Normal"/>
    <w:next w:val="CM46"/>
    <w:qFormat/>
    <w:rsid w:val="001B0BB7"/>
    <w:pPr>
      <w:spacing w:after="0" w:line="240" w:lineRule="auto"/>
    </w:pPr>
  </w:style>
  <w:style w:type="paragraph" w:customStyle="1" w:styleId="audiolink">
    <w:name w:val="audiolink"/>
    <w:basedOn w:val="Normal"/>
    <w:next w:val="F4-NormalText"/>
    <w:qFormat/>
    <w:rsid w:val="001B0BB7"/>
    <w:pPr>
      <w:spacing w:after="0" w:line="240" w:lineRule="auto"/>
    </w:pPr>
  </w:style>
  <w:style w:type="paragraph" w:customStyle="1" w:styleId="titlestyle1">
    <w:name w:val="titlestyle1"/>
    <w:basedOn w:val="Normal"/>
    <w:next w:val="FullText"/>
    <w:qFormat/>
    <w:rsid w:val="001B0BB7"/>
    <w:pPr>
      <w:spacing w:after="0" w:line="240" w:lineRule="auto"/>
    </w:pPr>
  </w:style>
  <w:style w:type="paragraph" w:customStyle="1" w:styleId="nav1">
    <w:name w:val="nav1"/>
    <w:basedOn w:val="Normal"/>
    <w:next w:val="TagLine"/>
    <w:qFormat/>
    <w:rsid w:val="001B0BB7"/>
    <w:pPr>
      <w:spacing w:after="0" w:line="240" w:lineRule="auto"/>
    </w:pPr>
  </w:style>
  <w:style w:type="paragraph" w:customStyle="1" w:styleId="nav2">
    <w:name w:val="nav2"/>
    <w:basedOn w:val="Normal"/>
    <w:qFormat/>
    <w:rsid w:val="001B0BB7"/>
    <w:pPr>
      <w:spacing w:after="0" w:line="240" w:lineRule="auto"/>
    </w:pPr>
  </w:style>
  <w:style w:type="paragraph" w:customStyle="1" w:styleId="Pa0">
    <w:name w:val="Pa0"/>
    <w:basedOn w:val="Normal"/>
    <w:uiPriority w:val="99"/>
    <w:qFormat/>
    <w:rsid w:val="001B0BB7"/>
    <w:pPr>
      <w:spacing w:after="0" w:line="240" w:lineRule="auto"/>
    </w:pPr>
  </w:style>
  <w:style w:type="paragraph" w:customStyle="1" w:styleId="CM45">
    <w:name w:val="CM45"/>
    <w:basedOn w:val="Normal"/>
    <w:uiPriority w:val="99"/>
    <w:qFormat/>
    <w:rsid w:val="001B0BB7"/>
    <w:pPr>
      <w:spacing w:after="0" w:line="240" w:lineRule="auto"/>
    </w:pPr>
  </w:style>
  <w:style w:type="paragraph" w:customStyle="1" w:styleId="CM46">
    <w:name w:val="CM46"/>
    <w:basedOn w:val="Normal"/>
    <w:uiPriority w:val="99"/>
    <w:qFormat/>
    <w:rsid w:val="001B0BB7"/>
    <w:pPr>
      <w:spacing w:after="0" w:line="240" w:lineRule="auto"/>
    </w:pPr>
  </w:style>
  <w:style w:type="paragraph" w:customStyle="1" w:styleId="F4-NormalText">
    <w:name w:val="F4 - Normal Text"/>
    <w:basedOn w:val="Normal"/>
    <w:uiPriority w:val="99"/>
    <w:qFormat/>
    <w:rsid w:val="001B0BB7"/>
    <w:pPr>
      <w:spacing w:after="0" w:line="240" w:lineRule="auto"/>
    </w:pPr>
  </w:style>
  <w:style w:type="character" w:customStyle="1" w:styleId="Heading18">
    <w:name w:val="Heading #18_"/>
    <w:basedOn w:val="DefaultParagraphFont"/>
    <w:locked/>
    <w:rsid w:val="001B0BB7"/>
  </w:style>
  <w:style w:type="paragraph" w:customStyle="1" w:styleId="Heading180">
    <w:name w:val="Heading #18"/>
    <w:basedOn w:val="Normal"/>
    <w:qFormat/>
    <w:rsid w:val="001B0BB7"/>
    <w:pPr>
      <w:spacing w:after="0" w:line="240" w:lineRule="auto"/>
    </w:pPr>
  </w:style>
  <w:style w:type="character" w:customStyle="1" w:styleId="Picturecaption2">
    <w:name w:val="Picture caption (2)_"/>
    <w:basedOn w:val="DefaultParagraphFont"/>
    <w:locked/>
    <w:rsid w:val="001B0BB7"/>
  </w:style>
  <w:style w:type="paragraph" w:customStyle="1" w:styleId="Picturecaption20">
    <w:name w:val="Picture caption (2)"/>
    <w:basedOn w:val="Normal"/>
    <w:qFormat/>
    <w:rsid w:val="001B0BB7"/>
    <w:pPr>
      <w:spacing w:after="0" w:line="240" w:lineRule="auto"/>
    </w:pPr>
  </w:style>
  <w:style w:type="character" w:customStyle="1" w:styleId="Picturecaption">
    <w:name w:val="Picture caption_"/>
    <w:basedOn w:val="DefaultParagraphFont"/>
    <w:locked/>
    <w:rsid w:val="001B0BB7"/>
  </w:style>
  <w:style w:type="paragraph" w:customStyle="1" w:styleId="Picturecaption0">
    <w:name w:val="Picture caption"/>
    <w:basedOn w:val="Normal"/>
    <w:qFormat/>
    <w:rsid w:val="001B0BB7"/>
    <w:pPr>
      <w:spacing w:after="0" w:line="240" w:lineRule="auto"/>
    </w:pPr>
  </w:style>
  <w:style w:type="character" w:customStyle="1" w:styleId="Bodytext31">
    <w:name w:val="Body text (31)_"/>
    <w:basedOn w:val="DefaultParagraphFont"/>
    <w:locked/>
    <w:rsid w:val="001B0BB7"/>
  </w:style>
  <w:style w:type="paragraph" w:customStyle="1" w:styleId="Bodytext310">
    <w:name w:val="Body text (31)"/>
    <w:basedOn w:val="Normal"/>
    <w:qFormat/>
    <w:rsid w:val="001B0BB7"/>
    <w:pPr>
      <w:spacing w:after="0" w:line="240" w:lineRule="auto"/>
    </w:pPr>
  </w:style>
  <w:style w:type="character" w:customStyle="1" w:styleId="Heading22">
    <w:name w:val="Heading #22_"/>
    <w:basedOn w:val="DefaultParagraphFont"/>
    <w:locked/>
    <w:rsid w:val="001B0BB7"/>
  </w:style>
  <w:style w:type="paragraph" w:customStyle="1" w:styleId="Heading220">
    <w:name w:val="Heading #22"/>
    <w:basedOn w:val="Normal"/>
    <w:qFormat/>
    <w:rsid w:val="001B0BB7"/>
    <w:pPr>
      <w:spacing w:after="0" w:line="240" w:lineRule="auto"/>
    </w:pPr>
  </w:style>
  <w:style w:type="character" w:customStyle="1" w:styleId="Bodytext131">
    <w:name w:val="Body text (131)_"/>
    <w:basedOn w:val="DefaultParagraphFont"/>
    <w:locked/>
    <w:rsid w:val="001B0BB7"/>
  </w:style>
  <w:style w:type="paragraph" w:customStyle="1" w:styleId="Bodytext1310">
    <w:name w:val="Body text (131)"/>
    <w:basedOn w:val="Normal"/>
    <w:qFormat/>
    <w:rsid w:val="001B0BB7"/>
    <w:pPr>
      <w:spacing w:after="0" w:line="240" w:lineRule="auto"/>
    </w:pPr>
  </w:style>
  <w:style w:type="character" w:customStyle="1" w:styleId="Bodytext140">
    <w:name w:val="Body text (140)_"/>
    <w:basedOn w:val="DefaultParagraphFont"/>
    <w:locked/>
    <w:rsid w:val="001B0BB7"/>
  </w:style>
  <w:style w:type="paragraph" w:customStyle="1" w:styleId="Bodytext1400">
    <w:name w:val="Body text (140)"/>
    <w:basedOn w:val="Normal"/>
    <w:qFormat/>
    <w:rsid w:val="001B0BB7"/>
    <w:pPr>
      <w:spacing w:after="0" w:line="240" w:lineRule="auto"/>
    </w:pPr>
  </w:style>
  <w:style w:type="character" w:customStyle="1" w:styleId="Bodytext141">
    <w:name w:val="Body text (141)_"/>
    <w:basedOn w:val="DefaultParagraphFont"/>
    <w:locked/>
    <w:rsid w:val="001B0BB7"/>
  </w:style>
  <w:style w:type="paragraph" w:customStyle="1" w:styleId="Bodytext1410">
    <w:name w:val="Body text (141)"/>
    <w:basedOn w:val="Normal"/>
    <w:qFormat/>
    <w:rsid w:val="001B0BB7"/>
    <w:pPr>
      <w:spacing w:after="0" w:line="240" w:lineRule="auto"/>
    </w:pPr>
  </w:style>
  <w:style w:type="character" w:customStyle="1" w:styleId="Tableofcontents20">
    <w:name w:val="Table of contents (20)_"/>
    <w:basedOn w:val="DefaultParagraphFont"/>
    <w:locked/>
    <w:rsid w:val="001B0BB7"/>
  </w:style>
  <w:style w:type="paragraph" w:customStyle="1" w:styleId="Tableofcontents200">
    <w:name w:val="Table of contents (20)"/>
    <w:basedOn w:val="Normal"/>
    <w:qFormat/>
    <w:rsid w:val="001B0BB7"/>
    <w:pPr>
      <w:spacing w:after="0" w:line="240" w:lineRule="auto"/>
    </w:pPr>
  </w:style>
  <w:style w:type="character" w:customStyle="1" w:styleId="Tableofcontents21">
    <w:name w:val="Table of contents (21)_"/>
    <w:basedOn w:val="DefaultParagraphFont"/>
    <w:locked/>
    <w:rsid w:val="001B0BB7"/>
  </w:style>
  <w:style w:type="paragraph" w:customStyle="1" w:styleId="Tableofcontents210">
    <w:name w:val="Table of contents (21)"/>
    <w:basedOn w:val="Normal"/>
    <w:qFormat/>
    <w:rsid w:val="001B0BB7"/>
    <w:pPr>
      <w:spacing w:after="0" w:line="240" w:lineRule="auto"/>
    </w:pPr>
  </w:style>
  <w:style w:type="character" w:customStyle="1" w:styleId="Tableofcontents22">
    <w:name w:val="Table of contents (22)_"/>
    <w:basedOn w:val="DefaultParagraphFont"/>
    <w:locked/>
    <w:rsid w:val="001B0BB7"/>
  </w:style>
  <w:style w:type="paragraph" w:customStyle="1" w:styleId="Tableofcontents220">
    <w:name w:val="Table of contents (22)"/>
    <w:basedOn w:val="Normal"/>
    <w:qFormat/>
    <w:rsid w:val="001B0BB7"/>
    <w:pPr>
      <w:spacing w:after="0" w:line="240" w:lineRule="auto"/>
    </w:pPr>
  </w:style>
  <w:style w:type="character" w:customStyle="1" w:styleId="Bodytext142">
    <w:name w:val="Body text (142)_"/>
    <w:basedOn w:val="DefaultParagraphFont"/>
    <w:locked/>
    <w:rsid w:val="001B0BB7"/>
  </w:style>
  <w:style w:type="paragraph" w:customStyle="1" w:styleId="Bodytext1420">
    <w:name w:val="Body text (142)"/>
    <w:basedOn w:val="Normal"/>
    <w:qFormat/>
    <w:rsid w:val="001B0BB7"/>
    <w:pPr>
      <w:spacing w:after="0" w:line="240" w:lineRule="auto"/>
    </w:pPr>
  </w:style>
  <w:style w:type="character" w:customStyle="1" w:styleId="Bodytext143">
    <w:name w:val="Body text (143)_"/>
    <w:basedOn w:val="DefaultParagraphFont"/>
    <w:locked/>
    <w:rsid w:val="001B0BB7"/>
  </w:style>
  <w:style w:type="paragraph" w:customStyle="1" w:styleId="Bodytext1430">
    <w:name w:val="Body text (143)"/>
    <w:basedOn w:val="Normal"/>
    <w:qFormat/>
    <w:rsid w:val="001B0BB7"/>
    <w:pPr>
      <w:spacing w:after="0" w:line="240" w:lineRule="auto"/>
    </w:pPr>
  </w:style>
  <w:style w:type="character" w:customStyle="1" w:styleId="Bodytext144Exact">
    <w:name w:val="Body text (144) Exact"/>
    <w:basedOn w:val="DefaultParagraphFont"/>
    <w:locked/>
    <w:rsid w:val="001B0BB7"/>
  </w:style>
  <w:style w:type="paragraph" w:customStyle="1" w:styleId="Bodytext144">
    <w:name w:val="Body text (144)"/>
    <w:basedOn w:val="Normal"/>
    <w:qFormat/>
    <w:rsid w:val="001B0BB7"/>
    <w:pPr>
      <w:spacing w:after="0" w:line="240" w:lineRule="auto"/>
    </w:pPr>
  </w:style>
  <w:style w:type="character" w:customStyle="1" w:styleId="Bodytext145Exact">
    <w:name w:val="Body text (145) Exact"/>
    <w:basedOn w:val="DefaultParagraphFont"/>
    <w:locked/>
    <w:rsid w:val="001B0BB7"/>
  </w:style>
  <w:style w:type="paragraph" w:customStyle="1" w:styleId="Bodytext145">
    <w:name w:val="Body text (145)"/>
    <w:basedOn w:val="Normal"/>
    <w:qFormat/>
    <w:rsid w:val="001B0BB7"/>
    <w:pPr>
      <w:spacing w:after="0" w:line="240" w:lineRule="auto"/>
    </w:pPr>
  </w:style>
  <w:style w:type="character" w:customStyle="1" w:styleId="Bodytext146">
    <w:name w:val="Body text (146)_"/>
    <w:basedOn w:val="DefaultParagraphFont"/>
    <w:locked/>
    <w:rsid w:val="001B0BB7"/>
  </w:style>
  <w:style w:type="paragraph" w:customStyle="1" w:styleId="Bodytext1460">
    <w:name w:val="Body text (146)"/>
    <w:basedOn w:val="Normal"/>
    <w:qFormat/>
    <w:rsid w:val="001B0BB7"/>
    <w:pPr>
      <w:spacing w:after="0" w:line="240" w:lineRule="auto"/>
    </w:pPr>
  </w:style>
  <w:style w:type="character" w:customStyle="1" w:styleId="Heading23">
    <w:name w:val="Heading #23_"/>
    <w:basedOn w:val="DefaultParagraphFont"/>
    <w:locked/>
    <w:rsid w:val="001B0BB7"/>
  </w:style>
  <w:style w:type="paragraph" w:customStyle="1" w:styleId="Heading230">
    <w:name w:val="Heading #23"/>
    <w:basedOn w:val="Normal"/>
    <w:qFormat/>
    <w:rsid w:val="001B0BB7"/>
    <w:pPr>
      <w:spacing w:after="0" w:line="240" w:lineRule="auto"/>
    </w:pPr>
  </w:style>
  <w:style w:type="character" w:customStyle="1" w:styleId="Picturecaption36">
    <w:name w:val="Picture caption (36)_"/>
    <w:basedOn w:val="DefaultParagraphFont"/>
    <w:locked/>
    <w:rsid w:val="001B0BB7"/>
  </w:style>
  <w:style w:type="paragraph" w:customStyle="1" w:styleId="Picturecaption360">
    <w:name w:val="Picture caption (36)"/>
    <w:basedOn w:val="Normal"/>
    <w:qFormat/>
    <w:rsid w:val="001B0BB7"/>
    <w:pPr>
      <w:spacing w:after="0" w:line="240" w:lineRule="auto"/>
    </w:pPr>
  </w:style>
  <w:style w:type="character" w:customStyle="1" w:styleId="Picturecaption42">
    <w:name w:val="Picture caption (42)_"/>
    <w:basedOn w:val="DefaultParagraphFont"/>
    <w:locked/>
    <w:rsid w:val="001B0BB7"/>
  </w:style>
  <w:style w:type="paragraph" w:customStyle="1" w:styleId="Picturecaption420">
    <w:name w:val="Picture caption (42)"/>
    <w:basedOn w:val="Normal"/>
    <w:qFormat/>
    <w:rsid w:val="001B0BB7"/>
    <w:pPr>
      <w:spacing w:after="0" w:line="240" w:lineRule="auto"/>
    </w:pPr>
  </w:style>
  <w:style w:type="character" w:customStyle="1" w:styleId="Bodytext154">
    <w:name w:val="Body text (154)_"/>
    <w:basedOn w:val="DefaultParagraphFont"/>
    <w:locked/>
    <w:rsid w:val="001B0BB7"/>
  </w:style>
  <w:style w:type="paragraph" w:customStyle="1" w:styleId="Bodytext1540">
    <w:name w:val="Body text (154)"/>
    <w:basedOn w:val="Normal"/>
    <w:qFormat/>
    <w:rsid w:val="001B0BB7"/>
    <w:pPr>
      <w:spacing w:after="0" w:line="240" w:lineRule="auto"/>
    </w:pPr>
  </w:style>
  <w:style w:type="character" w:customStyle="1" w:styleId="Bodytext155">
    <w:name w:val="Body text (155)_"/>
    <w:basedOn w:val="DefaultParagraphFont"/>
    <w:locked/>
    <w:rsid w:val="001B0BB7"/>
  </w:style>
  <w:style w:type="paragraph" w:customStyle="1" w:styleId="Bodytext1550">
    <w:name w:val="Body text (155)"/>
    <w:basedOn w:val="Normal"/>
    <w:qFormat/>
    <w:rsid w:val="001B0BB7"/>
    <w:pPr>
      <w:spacing w:after="0" w:line="240" w:lineRule="auto"/>
    </w:pPr>
  </w:style>
  <w:style w:type="character" w:customStyle="1" w:styleId="Bodytext156">
    <w:name w:val="Body text (156)_"/>
    <w:basedOn w:val="DefaultParagraphFont"/>
    <w:locked/>
    <w:rsid w:val="001B0BB7"/>
  </w:style>
  <w:style w:type="paragraph" w:customStyle="1" w:styleId="Bodytext1560">
    <w:name w:val="Body text (156)"/>
    <w:basedOn w:val="Normal"/>
    <w:qFormat/>
    <w:rsid w:val="001B0BB7"/>
    <w:pPr>
      <w:spacing w:after="0" w:line="240" w:lineRule="auto"/>
    </w:pPr>
  </w:style>
  <w:style w:type="character" w:customStyle="1" w:styleId="Bodytext60">
    <w:name w:val="Body text (60)_"/>
    <w:basedOn w:val="DefaultParagraphFont"/>
    <w:locked/>
    <w:rsid w:val="001B0BB7"/>
  </w:style>
  <w:style w:type="paragraph" w:customStyle="1" w:styleId="Bodytext600">
    <w:name w:val="Body text (60)"/>
    <w:basedOn w:val="Normal"/>
    <w:qFormat/>
    <w:rsid w:val="001B0BB7"/>
    <w:pPr>
      <w:spacing w:after="0" w:line="240" w:lineRule="auto"/>
    </w:pPr>
  </w:style>
  <w:style w:type="character" w:customStyle="1" w:styleId="Bodytext158">
    <w:name w:val="Body text (158)_"/>
    <w:basedOn w:val="DefaultParagraphFont"/>
    <w:locked/>
    <w:rsid w:val="001B0BB7"/>
  </w:style>
  <w:style w:type="paragraph" w:customStyle="1" w:styleId="Bodytext1580">
    <w:name w:val="Body text (158)"/>
    <w:basedOn w:val="Normal"/>
    <w:qFormat/>
    <w:rsid w:val="001B0BB7"/>
    <w:pPr>
      <w:spacing w:after="0" w:line="240" w:lineRule="auto"/>
    </w:pPr>
  </w:style>
  <w:style w:type="character" w:customStyle="1" w:styleId="Bodytext159">
    <w:name w:val="Body text (159)_"/>
    <w:basedOn w:val="DefaultParagraphFont"/>
    <w:locked/>
    <w:rsid w:val="001B0BB7"/>
  </w:style>
  <w:style w:type="paragraph" w:customStyle="1" w:styleId="Bodytext1590">
    <w:name w:val="Body text (159)"/>
    <w:basedOn w:val="Normal"/>
    <w:qFormat/>
    <w:rsid w:val="001B0BB7"/>
    <w:pPr>
      <w:spacing w:after="0" w:line="240" w:lineRule="auto"/>
    </w:pPr>
  </w:style>
  <w:style w:type="character" w:customStyle="1" w:styleId="Bodytext160">
    <w:name w:val="Body text (160)_"/>
    <w:basedOn w:val="DefaultParagraphFont"/>
    <w:locked/>
    <w:rsid w:val="001B0BB7"/>
  </w:style>
  <w:style w:type="paragraph" w:customStyle="1" w:styleId="Bodytext1600">
    <w:name w:val="Body text (160)"/>
    <w:basedOn w:val="Normal"/>
    <w:qFormat/>
    <w:rsid w:val="001B0BB7"/>
    <w:pPr>
      <w:spacing w:after="0" w:line="240" w:lineRule="auto"/>
    </w:pPr>
  </w:style>
  <w:style w:type="character" w:customStyle="1" w:styleId="Picturecaption4">
    <w:name w:val="Picture caption (4)_"/>
    <w:basedOn w:val="DefaultParagraphFont"/>
    <w:locked/>
    <w:rsid w:val="001B0BB7"/>
  </w:style>
  <w:style w:type="paragraph" w:customStyle="1" w:styleId="Picturecaption40">
    <w:name w:val="Picture caption (4)"/>
    <w:basedOn w:val="Normal"/>
    <w:qFormat/>
    <w:rsid w:val="001B0BB7"/>
    <w:pPr>
      <w:spacing w:after="0" w:line="240" w:lineRule="auto"/>
    </w:pPr>
  </w:style>
  <w:style w:type="character" w:customStyle="1" w:styleId="Heading10">
    <w:name w:val="Heading #10_"/>
    <w:basedOn w:val="DefaultParagraphFont"/>
    <w:locked/>
    <w:rsid w:val="001B0BB7"/>
  </w:style>
  <w:style w:type="paragraph" w:customStyle="1" w:styleId="Heading100">
    <w:name w:val="Heading #10"/>
    <w:basedOn w:val="Normal"/>
    <w:qFormat/>
    <w:rsid w:val="001B0BB7"/>
    <w:pPr>
      <w:spacing w:after="0" w:line="240" w:lineRule="auto"/>
    </w:pPr>
  </w:style>
  <w:style w:type="character" w:customStyle="1" w:styleId="Picturecaption3">
    <w:name w:val="Picture caption (3)_"/>
    <w:basedOn w:val="DefaultParagraphFont"/>
    <w:locked/>
    <w:rsid w:val="001B0BB7"/>
  </w:style>
  <w:style w:type="paragraph" w:customStyle="1" w:styleId="Picturecaption30">
    <w:name w:val="Picture caption (3)"/>
    <w:basedOn w:val="Normal"/>
    <w:qFormat/>
    <w:rsid w:val="001B0BB7"/>
    <w:pPr>
      <w:spacing w:after="0" w:line="240" w:lineRule="auto"/>
    </w:pPr>
  </w:style>
  <w:style w:type="character" w:customStyle="1" w:styleId="Heading13">
    <w:name w:val="Heading #13_"/>
    <w:basedOn w:val="DefaultParagraphFont"/>
    <w:locked/>
    <w:rsid w:val="001B0BB7"/>
  </w:style>
  <w:style w:type="paragraph" w:customStyle="1" w:styleId="Heading130">
    <w:name w:val="Heading #13"/>
    <w:basedOn w:val="Normal"/>
    <w:qFormat/>
    <w:rsid w:val="001B0BB7"/>
    <w:pPr>
      <w:spacing w:after="0" w:line="240" w:lineRule="auto"/>
    </w:pPr>
  </w:style>
  <w:style w:type="character" w:customStyle="1" w:styleId="Heading92">
    <w:name w:val="Heading #9 (2)_"/>
    <w:basedOn w:val="DefaultParagraphFont"/>
    <w:locked/>
    <w:rsid w:val="001B0BB7"/>
  </w:style>
  <w:style w:type="paragraph" w:customStyle="1" w:styleId="Heading920">
    <w:name w:val="Heading #9 (2)"/>
    <w:basedOn w:val="Normal"/>
    <w:qFormat/>
    <w:rsid w:val="001B0BB7"/>
    <w:pPr>
      <w:spacing w:after="0" w:line="240" w:lineRule="auto"/>
    </w:pPr>
  </w:style>
  <w:style w:type="character" w:customStyle="1" w:styleId="Heading15">
    <w:name w:val="Heading #15_"/>
    <w:basedOn w:val="DefaultParagraphFont"/>
    <w:locked/>
    <w:rsid w:val="001B0BB7"/>
  </w:style>
  <w:style w:type="paragraph" w:customStyle="1" w:styleId="Heading150">
    <w:name w:val="Heading #15"/>
    <w:basedOn w:val="Normal"/>
    <w:qFormat/>
    <w:rsid w:val="001B0BB7"/>
    <w:pPr>
      <w:spacing w:after="0" w:line="240" w:lineRule="auto"/>
    </w:pPr>
  </w:style>
  <w:style w:type="character" w:customStyle="1" w:styleId="Bodytext38">
    <w:name w:val="Body text (38)_"/>
    <w:basedOn w:val="DefaultParagraphFont"/>
    <w:locked/>
    <w:rsid w:val="001B0BB7"/>
  </w:style>
  <w:style w:type="paragraph" w:customStyle="1" w:styleId="Bodytext380">
    <w:name w:val="Body text (38)"/>
    <w:basedOn w:val="Normal"/>
    <w:qFormat/>
    <w:rsid w:val="001B0BB7"/>
    <w:pPr>
      <w:spacing w:after="0" w:line="240" w:lineRule="auto"/>
    </w:pPr>
  </w:style>
  <w:style w:type="character" w:customStyle="1" w:styleId="Heading17">
    <w:name w:val="Heading #17_"/>
    <w:basedOn w:val="DefaultParagraphFont"/>
    <w:locked/>
    <w:rsid w:val="001B0BB7"/>
  </w:style>
  <w:style w:type="paragraph" w:customStyle="1" w:styleId="Heading170">
    <w:name w:val="Heading #17"/>
    <w:basedOn w:val="Normal"/>
    <w:qFormat/>
    <w:rsid w:val="001B0BB7"/>
    <w:pPr>
      <w:spacing w:after="0" w:line="240" w:lineRule="auto"/>
    </w:pPr>
  </w:style>
  <w:style w:type="character" w:customStyle="1" w:styleId="Bodytext97Exact">
    <w:name w:val="Body text (97) Exact"/>
    <w:basedOn w:val="DefaultParagraphFont"/>
    <w:locked/>
    <w:rsid w:val="001B0BB7"/>
  </w:style>
  <w:style w:type="paragraph" w:customStyle="1" w:styleId="Bodytext97">
    <w:name w:val="Body text (97)"/>
    <w:basedOn w:val="Normal"/>
    <w:qFormat/>
    <w:rsid w:val="001B0BB7"/>
    <w:pPr>
      <w:spacing w:after="0" w:line="240" w:lineRule="auto"/>
    </w:pPr>
  </w:style>
  <w:style w:type="character" w:customStyle="1" w:styleId="Bodytext42">
    <w:name w:val="Body text (42)_"/>
    <w:basedOn w:val="DefaultParagraphFont"/>
    <w:locked/>
    <w:rsid w:val="001B0BB7"/>
  </w:style>
  <w:style w:type="paragraph" w:customStyle="1" w:styleId="Bodytext420">
    <w:name w:val="Body text (42)"/>
    <w:basedOn w:val="Normal"/>
    <w:qFormat/>
    <w:rsid w:val="001B0BB7"/>
    <w:pPr>
      <w:spacing w:after="0" w:line="240" w:lineRule="auto"/>
    </w:pPr>
  </w:style>
  <w:style w:type="character" w:customStyle="1" w:styleId="Picturecaption9">
    <w:name w:val="Picture caption (9)_"/>
    <w:basedOn w:val="DefaultParagraphFont"/>
    <w:locked/>
    <w:rsid w:val="001B0BB7"/>
  </w:style>
  <w:style w:type="paragraph" w:customStyle="1" w:styleId="Picturecaption90">
    <w:name w:val="Picture caption (9)"/>
    <w:basedOn w:val="Normal"/>
    <w:qFormat/>
    <w:rsid w:val="001B0BB7"/>
    <w:pPr>
      <w:spacing w:after="0" w:line="240" w:lineRule="auto"/>
    </w:pPr>
  </w:style>
  <w:style w:type="character" w:customStyle="1" w:styleId="Bodytext96Exact">
    <w:name w:val="Body text (96) Exact"/>
    <w:basedOn w:val="DefaultParagraphFont"/>
    <w:locked/>
    <w:rsid w:val="001B0BB7"/>
  </w:style>
  <w:style w:type="paragraph" w:customStyle="1" w:styleId="Bodytext96">
    <w:name w:val="Body text (96)"/>
    <w:basedOn w:val="Normal"/>
    <w:qFormat/>
    <w:rsid w:val="001B0BB7"/>
    <w:pPr>
      <w:spacing w:after="0" w:line="240" w:lineRule="auto"/>
    </w:pPr>
  </w:style>
  <w:style w:type="character" w:customStyle="1" w:styleId="Heading142">
    <w:name w:val="Heading #14 (2)_"/>
    <w:basedOn w:val="DefaultParagraphFont"/>
    <w:locked/>
    <w:rsid w:val="001B0BB7"/>
  </w:style>
  <w:style w:type="paragraph" w:customStyle="1" w:styleId="Heading1420">
    <w:name w:val="Heading #14 (2)"/>
    <w:basedOn w:val="Normal"/>
    <w:qFormat/>
    <w:rsid w:val="001B0BB7"/>
    <w:pPr>
      <w:spacing w:after="0" w:line="240" w:lineRule="auto"/>
    </w:pPr>
  </w:style>
  <w:style w:type="character" w:customStyle="1" w:styleId="Picturecaption31">
    <w:name w:val="Picture caption (31)_"/>
    <w:basedOn w:val="DefaultParagraphFont"/>
    <w:locked/>
    <w:rsid w:val="001B0BB7"/>
  </w:style>
  <w:style w:type="paragraph" w:customStyle="1" w:styleId="Picturecaption310">
    <w:name w:val="Picture caption (31)"/>
    <w:basedOn w:val="Normal"/>
    <w:qFormat/>
    <w:rsid w:val="001B0BB7"/>
    <w:pPr>
      <w:spacing w:after="0" w:line="240" w:lineRule="auto"/>
    </w:pPr>
  </w:style>
  <w:style w:type="character" w:customStyle="1" w:styleId="Picturecaption27">
    <w:name w:val="Picture caption (27)_"/>
    <w:basedOn w:val="DefaultParagraphFont"/>
    <w:locked/>
    <w:rsid w:val="001B0BB7"/>
  </w:style>
  <w:style w:type="paragraph" w:customStyle="1" w:styleId="Picturecaption270">
    <w:name w:val="Picture caption (27)"/>
    <w:basedOn w:val="Normal"/>
    <w:qFormat/>
    <w:rsid w:val="001B0BB7"/>
    <w:pPr>
      <w:spacing w:after="0" w:line="240" w:lineRule="auto"/>
    </w:pPr>
  </w:style>
  <w:style w:type="character" w:customStyle="1" w:styleId="Bodytext43Exact">
    <w:name w:val="Body text (43) Exact"/>
    <w:basedOn w:val="DefaultParagraphFont"/>
    <w:locked/>
    <w:rsid w:val="001B0BB7"/>
  </w:style>
  <w:style w:type="paragraph" w:customStyle="1" w:styleId="Bodytext43">
    <w:name w:val="Body text (43)"/>
    <w:basedOn w:val="Normal"/>
    <w:qFormat/>
    <w:rsid w:val="001B0BB7"/>
    <w:pPr>
      <w:spacing w:after="0" w:line="240" w:lineRule="auto"/>
    </w:pPr>
  </w:style>
  <w:style w:type="character" w:customStyle="1" w:styleId="Bodytext109">
    <w:name w:val="Body text (109)_"/>
    <w:basedOn w:val="DefaultParagraphFont"/>
    <w:locked/>
    <w:rsid w:val="001B0BB7"/>
  </w:style>
  <w:style w:type="paragraph" w:customStyle="1" w:styleId="Bodytext1090">
    <w:name w:val="Body text (109)"/>
    <w:basedOn w:val="Normal"/>
    <w:qFormat/>
    <w:rsid w:val="001B0BB7"/>
    <w:pPr>
      <w:spacing w:after="0" w:line="240" w:lineRule="auto"/>
    </w:pPr>
  </w:style>
  <w:style w:type="character" w:customStyle="1" w:styleId="Bodytext110">
    <w:name w:val="Body text (110)_"/>
    <w:basedOn w:val="DefaultParagraphFont"/>
    <w:locked/>
    <w:rsid w:val="001B0BB7"/>
  </w:style>
  <w:style w:type="paragraph" w:customStyle="1" w:styleId="Bodytext1100">
    <w:name w:val="Body text (110)"/>
    <w:basedOn w:val="Normal"/>
    <w:qFormat/>
    <w:rsid w:val="001B0BB7"/>
    <w:pPr>
      <w:spacing w:after="0" w:line="240" w:lineRule="auto"/>
    </w:pPr>
  </w:style>
  <w:style w:type="character" w:customStyle="1" w:styleId="Bodytext111">
    <w:name w:val="Body text (111)_"/>
    <w:basedOn w:val="DefaultParagraphFont"/>
    <w:locked/>
    <w:rsid w:val="001B0BB7"/>
  </w:style>
  <w:style w:type="paragraph" w:customStyle="1" w:styleId="Bodytext1110">
    <w:name w:val="Body text (111)"/>
    <w:basedOn w:val="Normal"/>
    <w:qFormat/>
    <w:rsid w:val="001B0BB7"/>
    <w:pPr>
      <w:spacing w:after="0" w:line="240" w:lineRule="auto"/>
    </w:pPr>
  </w:style>
  <w:style w:type="character" w:customStyle="1" w:styleId="Tablecaption7">
    <w:name w:val="Table caption (7)_"/>
    <w:basedOn w:val="DefaultParagraphFont"/>
    <w:locked/>
    <w:rsid w:val="001B0BB7"/>
  </w:style>
  <w:style w:type="paragraph" w:customStyle="1" w:styleId="Tablecaption70">
    <w:name w:val="Table caption (7)"/>
    <w:basedOn w:val="Normal"/>
    <w:qFormat/>
    <w:rsid w:val="001B0BB7"/>
    <w:pPr>
      <w:spacing w:after="0" w:line="240" w:lineRule="auto"/>
    </w:pPr>
  </w:style>
  <w:style w:type="character" w:customStyle="1" w:styleId="Bodytext112">
    <w:name w:val="Body text (112)_"/>
    <w:basedOn w:val="DefaultParagraphFont"/>
    <w:locked/>
    <w:rsid w:val="001B0BB7"/>
  </w:style>
  <w:style w:type="paragraph" w:customStyle="1" w:styleId="Bodytext1120">
    <w:name w:val="Body text (112)"/>
    <w:basedOn w:val="Normal"/>
    <w:qFormat/>
    <w:rsid w:val="001B0BB7"/>
    <w:pPr>
      <w:spacing w:after="0" w:line="240" w:lineRule="auto"/>
    </w:pPr>
  </w:style>
  <w:style w:type="character" w:customStyle="1" w:styleId="Bodytext113">
    <w:name w:val="Body text (113)_"/>
    <w:basedOn w:val="DefaultParagraphFont"/>
    <w:locked/>
    <w:rsid w:val="001B0BB7"/>
  </w:style>
  <w:style w:type="paragraph" w:customStyle="1" w:styleId="Bodytext1130">
    <w:name w:val="Body text (113)"/>
    <w:basedOn w:val="Normal"/>
    <w:qFormat/>
    <w:rsid w:val="001B0BB7"/>
    <w:pPr>
      <w:spacing w:after="0" w:line="240" w:lineRule="auto"/>
    </w:pPr>
  </w:style>
  <w:style w:type="character" w:customStyle="1" w:styleId="Tableofcontents10">
    <w:name w:val="Table of contents (10)_"/>
    <w:basedOn w:val="DefaultParagraphFont"/>
    <w:locked/>
    <w:rsid w:val="001B0BB7"/>
  </w:style>
  <w:style w:type="paragraph" w:customStyle="1" w:styleId="Tableofcontents100">
    <w:name w:val="Table of contents (10)"/>
    <w:basedOn w:val="Normal"/>
    <w:qFormat/>
    <w:rsid w:val="001B0BB7"/>
    <w:pPr>
      <w:spacing w:after="0" w:line="240" w:lineRule="auto"/>
    </w:pPr>
  </w:style>
  <w:style w:type="character" w:customStyle="1" w:styleId="Tableofcontents12">
    <w:name w:val="Table of contents (12)_"/>
    <w:basedOn w:val="DefaultParagraphFont"/>
    <w:locked/>
    <w:rsid w:val="001B0BB7"/>
  </w:style>
  <w:style w:type="paragraph" w:customStyle="1" w:styleId="Tableofcontents120">
    <w:name w:val="Table of contents (12)"/>
    <w:basedOn w:val="Normal"/>
    <w:qFormat/>
    <w:rsid w:val="001B0BB7"/>
    <w:pPr>
      <w:spacing w:after="0" w:line="240" w:lineRule="auto"/>
    </w:pPr>
  </w:style>
  <w:style w:type="character" w:customStyle="1" w:styleId="Tableofcontents14">
    <w:name w:val="Table of contents (14)_"/>
    <w:basedOn w:val="DefaultParagraphFont"/>
    <w:locked/>
    <w:rsid w:val="001B0BB7"/>
  </w:style>
  <w:style w:type="paragraph" w:customStyle="1" w:styleId="Tableofcontents140">
    <w:name w:val="Table of contents (14)"/>
    <w:basedOn w:val="Normal"/>
    <w:qFormat/>
    <w:rsid w:val="001B0BB7"/>
    <w:pPr>
      <w:spacing w:after="0" w:line="240" w:lineRule="auto"/>
    </w:pPr>
  </w:style>
  <w:style w:type="character" w:customStyle="1" w:styleId="Heading162">
    <w:name w:val="Heading #16 (2)_"/>
    <w:basedOn w:val="DefaultParagraphFont"/>
    <w:locked/>
    <w:rsid w:val="001B0BB7"/>
  </w:style>
  <w:style w:type="paragraph" w:customStyle="1" w:styleId="Heading1620">
    <w:name w:val="Heading #16 (2)"/>
    <w:basedOn w:val="Normal"/>
    <w:qFormat/>
    <w:rsid w:val="001B0BB7"/>
    <w:pPr>
      <w:spacing w:after="0" w:line="240" w:lineRule="auto"/>
    </w:pPr>
  </w:style>
  <w:style w:type="character" w:customStyle="1" w:styleId="StyleStyle4LatinTimesNewRomanAsianSimSunChar">
    <w:name w:val="Style Style4 + (Latin) Times New Roman (Asian) SimSun Char"/>
    <w:locked/>
    <w:rsid w:val="001B0BB7"/>
  </w:style>
  <w:style w:type="paragraph" w:customStyle="1" w:styleId="StyleStyle4LatinTimesNewRomanAsianSimSun">
    <w:name w:val="Style Style4 + (Latin) Times New Roman (Asian) SimSun"/>
    <w:basedOn w:val="medium-normal"/>
    <w:qFormat/>
    <w:rsid w:val="001B0BB7"/>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1B0BB7"/>
  </w:style>
  <w:style w:type="paragraph" w:customStyle="1" w:styleId="StyleUnderlineCharLatinTimesNewRomanAsianSimSun">
    <w:name w:val="Style Underline Char + (Latin) Times New Roman (Asian) SimSun"/>
    <w:basedOn w:val="Normal"/>
    <w:qFormat/>
    <w:rsid w:val="001B0BB7"/>
    <w:pPr>
      <w:spacing w:after="0" w:line="240" w:lineRule="auto"/>
    </w:pPr>
  </w:style>
  <w:style w:type="character" w:customStyle="1" w:styleId="StyleUnderlineCharLatinTimesNewRomanAsianSimSunBoldChar">
    <w:name w:val="Style Underline Char + (Latin) Times New Roman (Asian) SimSun Bold Char"/>
    <w:locked/>
    <w:rsid w:val="001B0BB7"/>
  </w:style>
  <w:style w:type="paragraph" w:customStyle="1" w:styleId="StyleUnderlineCharLatinTimesNewRomanAsianSimSunBold">
    <w:name w:val="Style Underline Char + (Latin) Times New Roman (Asian) SimSun Bold"/>
    <w:basedOn w:val="Normal"/>
    <w:qFormat/>
    <w:rsid w:val="001B0BB7"/>
    <w:pPr>
      <w:spacing w:after="0" w:line="240" w:lineRule="auto"/>
    </w:pPr>
  </w:style>
  <w:style w:type="character" w:customStyle="1" w:styleId="StyleStyle1BoldChar">
    <w:name w:val="Style Style1 + Bold Char"/>
    <w:locked/>
    <w:rsid w:val="001B0BB7"/>
  </w:style>
  <w:style w:type="paragraph" w:customStyle="1" w:styleId="StyleStyle1Bold">
    <w:name w:val="Style Style1 + Bold"/>
    <w:basedOn w:val="Cites"/>
    <w:qFormat/>
    <w:rsid w:val="001B0BB7"/>
    <w:pPr>
      <w:widowControl/>
    </w:pPr>
    <w:rPr>
      <w:noProof/>
      <w:szCs w:val="20"/>
    </w:rPr>
  </w:style>
  <w:style w:type="character" w:customStyle="1" w:styleId="StyleBoldandUnderlineChar11ptChar">
    <w:name w:val="Style Bold and Underline Char + 11 pt Char"/>
    <w:locked/>
    <w:rsid w:val="001B0BB7"/>
  </w:style>
  <w:style w:type="paragraph" w:customStyle="1" w:styleId="StyleBoldandUnderlineChar11pt">
    <w:name w:val="Style Bold and Underline Char + 11 pt"/>
    <w:basedOn w:val="UnreadText"/>
    <w:qFormat/>
    <w:rsid w:val="001B0BB7"/>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1B0BB7"/>
  </w:style>
  <w:style w:type="paragraph" w:customStyle="1" w:styleId="StyleStyleStyle4LatinTimesNewRomanAsianSimSunBold">
    <w:name w:val="Style Style Style4 + (Latin) Times New Roman (Asian) SimSun Bold +"/>
    <w:basedOn w:val="Normal"/>
    <w:qFormat/>
    <w:rsid w:val="001B0BB7"/>
    <w:pPr>
      <w:spacing w:after="0" w:line="240" w:lineRule="auto"/>
    </w:pPr>
  </w:style>
  <w:style w:type="character" w:customStyle="1" w:styleId="StyleStyle4BoldChar">
    <w:name w:val="Style Style4 + Bold Char"/>
    <w:locked/>
    <w:rsid w:val="001B0BB7"/>
  </w:style>
  <w:style w:type="paragraph" w:customStyle="1" w:styleId="StyleStyle4Bold">
    <w:name w:val="Style Style4 + Bold"/>
    <w:basedOn w:val="medium-normal"/>
    <w:qFormat/>
    <w:rsid w:val="001B0BB7"/>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1B0BB7"/>
  </w:style>
  <w:style w:type="paragraph" w:customStyle="1" w:styleId="StyleStyle411ptBorderSinglesolidlineAuto05ptL">
    <w:name w:val="Style Style4 + 11 pt Border: : (Single solid line Auto  0.5 pt L..."/>
    <w:basedOn w:val="medium-normal"/>
    <w:qFormat/>
    <w:rsid w:val="001B0BB7"/>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1B0BB7"/>
  </w:style>
  <w:style w:type="paragraph" w:customStyle="1" w:styleId="StyleStyle49ptBoldBorderSinglesolidlineAuto05">
    <w:name w:val="Style Style4 + 9 pt Bold Border: : (Single solid line Auto  0.5..."/>
    <w:basedOn w:val="medium-normal"/>
    <w:qFormat/>
    <w:rsid w:val="001B0BB7"/>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1B0BB7"/>
  </w:style>
  <w:style w:type="paragraph" w:customStyle="1" w:styleId="StyleStyle49ptBorderSinglesolidlineAuto05ptLi">
    <w:name w:val="Style Style4 + 9 pt Border: : (Single solid line Auto  0.5 pt Li..."/>
    <w:basedOn w:val="medium-normal"/>
    <w:next w:val="hotroute1"/>
    <w:qFormat/>
    <w:rsid w:val="001B0BB7"/>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1B0BB7"/>
  </w:style>
  <w:style w:type="paragraph" w:customStyle="1" w:styleId="UnderlineCharCharCharCharChar">
    <w:name w:val="Underline Char Char Char Char Char"/>
    <w:basedOn w:val="Normal"/>
    <w:next w:val="BlockHeaderHidden"/>
    <w:qFormat/>
    <w:rsid w:val="001B0BB7"/>
    <w:pPr>
      <w:spacing w:after="0" w:line="240" w:lineRule="auto"/>
    </w:pPr>
  </w:style>
  <w:style w:type="character" w:customStyle="1" w:styleId="TextsmallChar">
    <w:name w:val="Textsmall Char"/>
    <w:locked/>
    <w:rsid w:val="001B0BB7"/>
  </w:style>
  <w:style w:type="paragraph" w:customStyle="1" w:styleId="Textsmall0">
    <w:name w:val="Textsmall"/>
    <w:basedOn w:val="Normal"/>
    <w:next w:val="Normal"/>
    <w:qFormat/>
    <w:rsid w:val="001B0BB7"/>
    <w:pPr>
      <w:spacing w:after="0" w:line="240" w:lineRule="auto"/>
    </w:pPr>
  </w:style>
  <w:style w:type="paragraph" w:customStyle="1" w:styleId="hotroute1">
    <w:name w:val="hot route!"/>
    <w:basedOn w:val="Normal"/>
    <w:next w:val="UnderlinePara"/>
    <w:qFormat/>
    <w:rsid w:val="001B0BB7"/>
    <w:pPr>
      <w:spacing w:after="0" w:line="240" w:lineRule="auto"/>
    </w:pPr>
  </w:style>
  <w:style w:type="character" w:customStyle="1" w:styleId="BlockHeaderHiddenChar">
    <w:name w:val="Block Header Hidden Char"/>
    <w:basedOn w:val="DefaultParagraphFont"/>
    <w:locked/>
    <w:rsid w:val="001B0BB7"/>
  </w:style>
  <w:style w:type="paragraph" w:customStyle="1" w:styleId="BlockHeaderHidden">
    <w:name w:val="Block Header Hidden"/>
    <w:basedOn w:val="Normal"/>
    <w:next w:val="Stylecardtext8pt"/>
    <w:autoRedefine/>
    <w:qFormat/>
    <w:rsid w:val="001B0BB7"/>
    <w:pPr>
      <w:spacing w:after="0" w:line="240" w:lineRule="auto"/>
    </w:pPr>
  </w:style>
  <w:style w:type="paragraph" w:customStyle="1" w:styleId="txgreen">
    <w:name w:val="txgreen"/>
    <w:basedOn w:val="Normal"/>
    <w:uiPriority w:val="99"/>
    <w:qFormat/>
    <w:rsid w:val="001B0BB7"/>
    <w:pPr>
      <w:spacing w:after="0" w:line="240" w:lineRule="auto"/>
    </w:pPr>
  </w:style>
  <w:style w:type="paragraph" w:customStyle="1" w:styleId="rtecenter">
    <w:name w:val="rtecenter"/>
    <w:basedOn w:val="Normal"/>
    <w:uiPriority w:val="99"/>
    <w:qFormat/>
    <w:rsid w:val="001B0BB7"/>
    <w:pPr>
      <w:spacing w:after="0" w:line="240" w:lineRule="auto"/>
    </w:pPr>
  </w:style>
  <w:style w:type="paragraph" w:customStyle="1" w:styleId="StyleHeading4TagBigcardNotBold">
    <w:name w:val="Style Heading 4TagBig card + Not Bold"/>
    <w:basedOn w:val="Heading4"/>
    <w:qFormat/>
    <w:rsid w:val="001B0BB7"/>
    <w:pPr>
      <w:spacing w:before="200" w:line="240" w:lineRule="auto"/>
    </w:pPr>
    <w:rPr>
      <w:iCs w:val="0"/>
      <w:sz w:val="22"/>
    </w:rPr>
  </w:style>
  <w:style w:type="paragraph" w:customStyle="1" w:styleId="Stylecardtext5pt">
    <w:name w:val="Style card text + 5 pt"/>
    <w:basedOn w:val="Normal"/>
    <w:qFormat/>
    <w:rsid w:val="001B0BB7"/>
    <w:pPr>
      <w:spacing w:after="0" w:line="240" w:lineRule="auto"/>
    </w:pPr>
  </w:style>
  <w:style w:type="character" w:customStyle="1" w:styleId="F7-SmallFont">
    <w:name w:val="F7 - Small Font"/>
    <w:rsid w:val="001B0BB7"/>
  </w:style>
  <w:style w:type="character" w:customStyle="1" w:styleId="StyleLatinGaramond9ptUnderline">
    <w:name w:val="Style (Latin) Garamond 9 pt Underline"/>
    <w:rsid w:val="001B0BB7"/>
  </w:style>
  <w:style w:type="character" w:customStyle="1" w:styleId="tkrname">
    <w:name w:val="tkrname"/>
    <w:basedOn w:val="DefaultParagraphFont"/>
    <w:rsid w:val="001B0BB7"/>
  </w:style>
  <w:style w:type="character" w:customStyle="1" w:styleId="tkrchange">
    <w:name w:val="tkrchange"/>
    <w:basedOn w:val="DefaultParagraphFont"/>
    <w:rsid w:val="001B0BB7"/>
  </w:style>
  <w:style w:type="character" w:customStyle="1" w:styleId="l9">
    <w:name w:val="l9"/>
    <w:basedOn w:val="DefaultParagraphFont"/>
    <w:rsid w:val="001B0BB7"/>
  </w:style>
  <w:style w:type="character" w:customStyle="1" w:styleId="l8">
    <w:name w:val="l8"/>
    <w:basedOn w:val="DefaultParagraphFont"/>
    <w:rsid w:val="001B0BB7"/>
  </w:style>
  <w:style w:type="character" w:customStyle="1" w:styleId="l6">
    <w:name w:val="l6"/>
    <w:basedOn w:val="DefaultParagraphFont"/>
    <w:rsid w:val="001B0BB7"/>
  </w:style>
  <w:style w:type="character" w:customStyle="1" w:styleId="l7">
    <w:name w:val="l7"/>
    <w:basedOn w:val="DefaultParagraphFont"/>
    <w:rsid w:val="001B0BB7"/>
  </w:style>
  <w:style w:type="character" w:customStyle="1" w:styleId="ellipsistext">
    <w:name w:val="ellipsis_text"/>
    <w:basedOn w:val="DefaultParagraphFont"/>
    <w:rsid w:val="001B0BB7"/>
  </w:style>
  <w:style w:type="character" w:customStyle="1" w:styleId="referencediv">
    <w:name w:val="referencediv"/>
    <w:basedOn w:val="DefaultParagraphFont"/>
    <w:rsid w:val="001B0BB7"/>
  </w:style>
  <w:style w:type="character" w:customStyle="1" w:styleId="A3">
    <w:name w:val="A3"/>
    <w:uiPriority w:val="99"/>
    <w:rsid w:val="001B0BB7"/>
  </w:style>
  <w:style w:type="character" w:customStyle="1" w:styleId="cite0">
    <w:name w:val="cite0"/>
    <w:rsid w:val="001B0BB7"/>
  </w:style>
  <w:style w:type="character" w:customStyle="1" w:styleId="hilite1">
    <w:name w:val="hilite1"/>
    <w:rsid w:val="001B0BB7"/>
  </w:style>
  <w:style w:type="character" w:customStyle="1" w:styleId="Style8pt1">
    <w:name w:val="Style 8 pt1"/>
    <w:basedOn w:val="DefaultParagraphFont"/>
    <w:rsid w:val="001B0BB7"/>
  </w:style>
  <w:style w:type="character" w:customStyle="1" w:styleId="qlabel">
    <w:name w:val="q_label"/>
    <w:rsid w:val="001B0BB7"/>
  </w:style>
  <w:style w:type="character" w:customStyle="1" w:styleId="alabel">
    <w:name w:val="a_label"/>
    <w:rsid w:val="001B0BB7"/>
  </w:style>
  <w:style w:type="character" w:customStyle="1" w:styleId="StyleStyle4CharTimesNewRoman11pt">
    <w:name w:val="Style Style4 Char + Times New Roman 11 pt"/>
    <w:rsid w:val="001B0BB7"/>
  </w:style>
  <w:style w:type="character" w:customStyle="1" w:styleId="Aunderline">
    <w:name w:val="Aunderline"/>
    <w:qFormat/>
    <w:rsid w:val="001B0BB7"/>
  </w:style>
  <w:style w:type="character" w:customStyle="1" w:styleId="desc">
    <w:name w:val="desc"/>
    <w:basedOn w:val="DefaultParagraphFont"/>
    <w:rsid w:val="001B0BB7"/>
  </w:style>
  <w:style w:type="character" w:customStyle="1" w:styleId="titleauthoretc">
    <w:name w:val="titleauthoretc"/>
    <w:rsid w:val="001B0BB7"/>
  </w:style>
  <w:style w:type="character" w:customStyle="1" w:styleId="in-top">
    <w:name w:val="in-top"/>
    <w:rsid w:val="001B0BB7"/>
  </w:style>
  <w:style w:type="character" w:customStyle="1" w:styleId="nukeled">
    <w:name w:val="nukeled"/>
    <w:rsid w:val="001B0BB7"/>
  </w:style>
  <w:style w:type="character" w:customStyle="1" w:styleId="contextlyrelated">
    <w:name w:val="contextly_related"/>
    <w:rsid w:val="001B0BB7"/>
  </w:style>
  <w:style w:type="character" w:customStyle="1" w:styleId="in-right">
    <w:name w:val="in-right"/>
    <w:rsid w:val="001B0BB7"/>
  </w:style>
  <w:style w:type="character" w:customStyle="1" w:styleId="adtext">
    <w:name w:val="ad_text"/>
    <w:rsid w:val="001B0BB7"/>
  </w:style>
  <w:style w:type="character" w:customStyle="1" w:styleId="linkrow">
    <w:name w:val="link_row"/>
    <w:rsid w:val="001B0BB7"/>
  </w:style>
  <w:style w:type="character" w:customStyle="1" w:styleId="revision-date">
    <w:name w:val="revision-date"/>
    <w:rsid w:val="001B0BB7"/>
  </w:style>
  <w:style w:type="character" w:customStyle="1" w:styleId="facebook-share">
    <w:name w:val="facebook-share"/>
    <w:rsid w:val="001B0BB7"/>
  </w:style>
  <w:style w:type="character" w:customStyle="1" w:styleId="facebook-share-label">
    <w:name w:val="facebook-share-label"/>
    <w:rsid w:val="001B0BB7"/>
  </w:style>
  <w:style w:type="character" w:customStyle="1" w:styleId="cap">
    <w:name w:val="cap"/>
    <w:rsid w:val="001B0BB7"/>
  </w:style>
  <w:style w:type="character" w:customStyle="1" w:styleId="share">
    <w:name w:val="share"/>
    <w:rsid w:val="001B0BB7"/>
  </w:style>
  <w:style w:type="character" w:customStyle="1" w:styleId="ata11y">
    <w:name w:val="at_a11y"/>
    <w:rsid w:val="001B0BB7"/>
  </w:style>
  <w:style w:type="character" w:customStyle="1" w:styleId="tpk">
    <w:name w:val="tpk"/>
    <w:rsid w:val="001B0BB7"/>
  </w:style>
  <w:style w:type="character" w:customStyle="1" w:styleId="A24">
    <w:name w:val="A24"/>
    <w:uiPriority w:val="99"/>
    <w:rsid w:val="001B0BB7"/>
  </w:style>
  <w:style w:type="character" w:customStyle="1" w:styleId="A25">
    <w:name w:val="A25"/>
    <w:uiPriority w:val="99"/>
    <w:rsid w:val="001B0BB7"/>
  </w:style>
  <w:style w:type="character" w:customStyle="1" w:styleId="Headerorfooter">
    <w:name w:val="Header or footer_"/>
    <w:basedOn w:val="DefaultParagraphFont"/>
    <w:rsid w:val="001B0BB7"/>
  </w:style>
  <w:style w:type="character" w:customStyle="1" w:styleId="Bodytext21">
    <w:name w:val="Body text (2)_"/>
    <w:basedOn w:val="DefaultParagraphFont"/>
    <w:rsid w:val="001B0BB7"/>
  </w:style>
  <w:style w:type="character" w:customStyle="1" w:styleId="Bodytext22">
    <w:name w:val="Body text (2)"/>
    <w:basedOn w:val="Bodytext30"/>
    <w:rsid w:val="001B0BB7"/>
  </w:style>
  <w:style w:type="character" w:customStyle="1" w:styleId="Headerorfooter0">
    <w:name w:val="Header or footer"/>
    <w:basedOn w:val="Bodytext100"/>
    <w:rsid w:val="001B0BB7"/>
    <w:rPr>
      <w:shd w:val="clear" w:color="auto" w:fill="FFFFFF"/>
    </w:rPr>
  </w:style>
  <w:style w:type="character" w:customStyle="1" w:styleId="Bodytext32">
    <w:name w:val="Body text (3)_"/>
    <w:basedOn w:val="DefaultParagraphFont"/>
    <w:rsid w:val="001B0BB7"/>
  </w:style>
  <w:style w:type="character" w:customStyle="1" w:styleId="Bodytext31Exact">
    <w:name w:val="Body text (31) Exact"/>
    <w:basedOn w:val="DefaultParagraphFont"/>
    <w:rsid w:val="001B0BB7"/>
  </w:style>
  <w:style w:type="character" w:customStyle="1" w:styleId="Bodytext100">
    <w:name w:val="Body text (10)_"/>
    <w:basedOn w:val="DefaultParagraphFont"/>
    <w:link w:val="Bodytext101"/>
    <w:uiPriority w:val="99"/>
    <w:rsid w:val="001B0BB7"/>
    <w:rPr>
      <w:shd w:val="clear" w:color="auto" w:fill="FFFFFF"/>
    </w:rPr>
  </w:style>
  <w:style w:type="character" w:customStyle="1" w:styleId="Bodytext30">
    <w:name w:val="Body text (3)"/>
    <w:basedOn w:val="Bodytext3Spacing0ptExact"/>
    <w:rsid w:val="001B0BB7"/>
  </w:style>
  <w:style w:type="character" w:customStyle="1" w:styleId="Bodytext46">
    <w:name w:val="Body text (46)_"/>
    <w:basedOn w:val="DefaultParagraphFont"/>
    <w:rsid w:val="001B0BB7"/>
  </w:style>
  <w:style w:type="character" w:customStyle="1" w:styleId="Bodytext51">
    <w:name w:val="Body text (51)_"/>
    <w:basedOn w:val="DefaultParagraphFont"/>
    <w:rsid w:val="001B0BB7"/>
  </w:style>
  <w:style w:type="character" w:customStyle="1" w:styleId="Bodytext34">
    <w:name w:val="Body text (34)_"/>
    <w:basedOn w:val="DefaultParagraphFont"/>
    <w:rsid w:val="001B0BB7"/>
  </w:style>
  <w:style w:type="character" w:customStyle="1" w:styleId="Bodytext3Spacing0ptExact">
    <w:name w:val="Body text (3) + Spacing 0 pt Exact"/>
    <w:rsid w:val="001B0BB7"/>
  </w:style>
  <w:style w:type="character" w:customStyle="1" w:styleId="Bodytext82">
    <w:name w:val="Body text (82)_"/>
    <w:basedOn w:val="DefaultParagraphFont"/>
    <w:rsid w:val="001B0BB7"/>
  </w:style>
  <w:style w:type="character" w:customStyle="1" w:styleId="PicturecaptionSpacing0ptExact">
    <w:name w:val="Picture caption + Spacing 0 pt Exact"/>
    <w:basedOn w:val="DefaultParagraphFont"/>
    <w:rsid w:val="001B0BB7"/>
  </w:style>
  <w:style w:type="character" w:customStyle="1" w:styleId="Tableofcontents13">
    <w:name w:val="Table of contents (13)_"/>
    <w:basedOn w:val="DefaultParagraphFont"/>
    <w:rsid w:val="001B0BB7"/>
  </w:style>
  <w:style w:type="character" w:customStyle="1" w:styleId="Bodytext114">
    <w:name w:val="Body text (114)_"/>
    <w:basedOn w:val="DefaultParagraphFont"/>
    <w:rsid w:val="001B0BB7"/>
  </w:style>
  <w:style w:type="character" w:customStyle="1" w:styleId="Bodytext115">
    <w:name w:val="Body text (115)_"/>
    <w:basedOn w:val="DefaultParagraphFont"/>
    <w:rsid w:val="001B0BB7"/>
  </w:style>
  <w:style w:type="character" w:customStyle="1" w:styleId="BodyText40">
    <w:name w:val="Body Text4"/>
    <w:basedOn w:val="DefaultParagraphFont"/>
    <w:rsid w:val="001B0BB7"/>
  </w:style>
  <w:style w:type="character" w:customStyle="1" w:styleId="Bodytext1150">
    <w:name w:val="Body text (115)"/>
    <w:basedOn w:val="Picturecaption2Spacing0ptExact"/>
    <w:rsid w:val="001B0BB7"/>
  </w:style>
  <w:style w:type="character" w:customStyle="1" w:styleId="Bodytext820">
    <w:name w:val="Body text (82)"/>
    <w:rsid w:val="001B0BB7"/>
  </w:style>
  <w:style w:type="character" w:customStyle="1" w:styleId="Bodytext102">
    <w:name w:val="Body text (10)"/>
    <w:basedOn w:val="PicturecaptionSpacing0ptExact"/>
    <w:rsid w:val="001B0BB7"/>
  </w:style>
  <w:style w:type="character" w:customStyle="1" w:styleId="Bodytext82Spacing0ptExact">
    <w:name w:val="Body text (82) + Spacing 0 pt Exact"/>
    <w:basedOn w:val="Bodytext820"/>
    <w:rsid w:val="001B0BB7"/>
  </w:style>
  <w:style w:type="character" w:customStyle="1" w:styleId="Bodytext131Exact">
    <w:name w:val="Body text (131) Exact"/>
    <w:basedOn w:val="DefaultParagraphFont"/>
    <w:rsid w:val="001B0BB7"/>
  </w:style>
  <w:style w:type="character" w:customStyle="1" w:styleId="Picturecaption2Spacing0ptExact">
    <w:name w:val="Picture caption (2) + Spacing 0 pt Exact"/>
    <w:basedOn w:val="DefaultParagraphFont"/>
    <w:rsid w:val="001B0BB7"/>
  </w:style>
  <w:style w:type="character" w:customStyle="1" w:styleId="Bodytext114Exact">
    <w:name w:val="Body text (114) Exact"/>
    <w:basedOn w:val="Bodytext131Exact"/>
    <w:rsid w:val="001B0BB7"/>
  </w:style>
  <w:style w:type="character" w:customStyle="1" w:styleId="Bodytext340">
    <w:name w:val="Body text (34)"/>
    <w:basedOn w:val="BodyText40"/>
    <w:rsid w:val="001B0BB7"/>
  </w:style>
  <w:style w:type="character" w:customStyle="1" w:styleId="Bodytext1409pt">
    <w:name w:val="Body text (140) + 9 pt"/>
    <w:aliases w:val="Not Italic,Table of contents (12) + FrankRuehl,11 pt"/>
    <w:basedOn w:val="DefaultParagraphFont"/>
    <w:rsid w:val="001B0BB7"/>
  </w:style>
  <w:style w:type="character" w:customStyle="1" w:styleId="Bodytext510">
    <w:name w:val="Body text (51)"/>
    <w:basedOn w:val="Bodytext115"/>
    <w:rsid w:val="001B0BB7"/>
  </w:style>
  <w:style w:type="character" w:customStyle="1" w:styleId="Bodytext1140">
    <w:name w:val="Body text (114)"/>
    <w:basedOn w:val="Bodytext131Exact"/>
    <w:rsid w:val="001B0BB7"/>
  </w:style>
  <w:style w:type="character" w:customStyle="1" w:styleId="Tableofcontents130">
    <w:name w:val="Table of contents (13)"/>
    <w:basedOn w:val="Bodytext82Spacing0ptExact"/>
    <w:rsid w:val="001B0BB7"/>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1B0BB7"/>
  </w:style>
  <w:style w:type="character" w:customStyle="1" w:styleId="Bodytext460">
    <w:name w:val="Body text (46)"/>
    <w:basedOn w:val="Bodytext114"/>
    <w:rsid w:val="001B0BB7"/>
  </w:style>
  <w:style w:type="character" w:customStyle="1" w:styleId="Bodytext46NotBold">
    <w:name w:val="Body text (46) + Not Bold"/>
    <w:basedOn w:val="Bodytext114"/>
    <w:rsid w:val="001B0BB7"/>
  </w:style>
  <w:style w:type="character" w:customStyle="1" w:styleId="Bodytext46SegoeUI">
    <w:name w:val="Body text (46) + Segoe UI"/>
    <w:basedOn w:val="Bodytext114"/>
    <w:rsid w:val="001B0BB7"/>
  </w:style>
  <w:style w:type="character" w:customStyle="1" w:styleId="Bodytext115Spacing0ptExact">
    <w:name w:val="Body text (115) + Spacing 0 pt Exact"/>
    <w:basedOn w:val="Picturecaption2Spacing0ptExact"/>
    <w:rsid w:val="001B0BB7"/>
  </w:style>
  <w:style w:type="character" w:customStyle="1" w:styleId="Picturecaption42SmallCaps">
    <w:name w:val="Picture caption (42) + Small Caps"/>
    <w:basedOn w:val="DefaultParagraphFont"/>
    <w:rsid w:val="001B0BB7"/>
  </w:style>
  <w:style w:type="character" w:customStyle="1" w:styleId="Bodytext155Exact">
    <w:name w:val="Body text (155) Exact"/>
    <w:basedOn w:val="DefaultParagraphFont"/>
    <w:rsid w:val="001B0BB7"/>
  </w:style>
  <w:style w:type="character" w:customStyle="1" w:styleId="Bodytext157">
    <w:name w:val="Body text (157)_"/>
    <w:basedOn w:val="DefaultParagraphFont"/>
    <w:rsid w:val="001B0BB7"/>
  </w:style>
  <w:style w:type="character" w:customStyle="1" w:styleId="Bodytext157Spacing0pt">
    <w:name w:val="Body text (157) + Spacing 0 pt"/>
    <w:basedOn w:val="Bodytext39"/>
    <w:rsid w:val="001B0BB7"/>
  </w:style>
  <w:style w:type="character" w:customStyle="1" w:styleId="Bodytext1570">
    <w:name w:val="Body text (157)"/>
    <w:basedOn w:val="Bodytext39"/>
    <w:rsid w:val="001B0BB7"/>
  </w:style>
  <w:style w:type="character" w:customStyle="1" w:styleId="Heading2213pt">
    <w:name w:val="Heading #22 + 13 pt"/>
    <w:basedOn w:val="DefaultParagraphFont"/>
    <w:rsid w:val="001B0BB7"/>
  </w:style>
  <w:style w:type="character" w:customStyle="1" w:styleId="Heading22125pt">
    <w:name w:val="Heading #22 + 12.5 pt"/>
    <w:basedOn w:val="DefaultParagraphFont"/>
    <w:rsid w:val="001B0BB7"/>
  </w:style>
  <w:style w:type="character" w:customStyle="1" w:styleId="Bodytext300">
    <w:name w:val="Body text (30)_"/>
    <w:basedOn w:val="DefaultParagraphFont"/>
    <w:rsid w:val="001B0BB7"/>
  </w:style>
  <w:style w:type="character" w:customStyle="1" w:styleId="Bodytext301">
    <w:name w:val="Body text (30)"/>
    <w:basedOn w:val="Bodytext3TimesNewRoman"/>
    <w:rsid w:val="001B0BB7"/>
  </w:style>
  <w:style w:type="character" w:customStyle="1" w:styleId="Bodytext39">
    <w:name w:val="Body text (39)_"/>
    <w:basedOn w:val="DefaultParagraphFont"/>
    <w:rsid w:val="001B0BB7"/>
  </w:style>
  <w:style w:type="character" w:customStyle="1" w:styleId="Bodytext390">
    <w:name w:val="Body text (39)"/>
    <w:basedOn w:val="BodytextExact"/>
    <w:rsid w:val="001B0BB7"/>
  </w:style>
  <w:style w:type="character" w:customStyle="1" w:styleId="Bodytext159Exact">
    <w:name w:val="Body text (159) Exact"/>
    <w:basedOn w:val="DefaultParagraphFont"/>
    <w:rsid w:val="001B0BB7"/>
  </w:style>
  <w:style w:type="character" w:customStyle="1" w:styleId="Bodytext60Spacing0pt">
    <w:name w:val="Body text (60) + Spacing 0 pt"/>
    <w:basedOn w:val="DefaultParagraphFont"/>
    <w:rsid w:val="001B0BB7"/>
  </w:style>
  <w:style w:type="character" w:customStyle="1" w:styleId="Bodytext3Spacing-1pt">
    <w:name w:val="Body text (3) + Spacing -1 pt"/>
    <w:basedOn w:val="Bodytext3Spacing0ptExact"/>
    <w:rsid w:val="001B0BB7"/>
  </w:style>
  <w:style w:type="character" w:customStyle="1" w:styleId="Bodytext3TimesNewRoman">
    <w:name w:val="Body text (3) + Times New Roman"/>
    <w:aliases w:val="11.5 pt"/>
    <w:basedOn w:val="Bodytext3Spacing0ptExact"/>
    <w:rsid w:val="001B0BB7"/>
  </w:style>
  <w:style w:type="character" w:customStyle="1" w:styleId="Bodytext2NotBold">
    <w:name w:val="Body text (2) + Not Bold"/>
    <w:basedOn w:val="Bodytext30"/>
    <w:rsid w:val="001B0BB7"/>
  </w:style>
  <w:style w:type="character" w:customStyle="1" w:styleId="BodytextExact">
    <w:name w:val="Body text Exact"/>
    <w:basedOn w:val="DefaultParagraphFont"/>
    <w:rsid w:val="001B0BB7"/>
  </w:style>
  <w:style w:type="character" w:customStyle="1" w:styleId="Heading13Italic">
    <w:name w:val="Heading #13 + Italic"/>
    <w:basedOn w:val="DefaultParagraphFont"/>
    <w:rsid w:val="001B0BB7"/>
  </w:style>
  <w:style w:type="character" w:customStyle="1" w:styleId="Heading92Spacing2pt">
    <w:name w:val="Heading #9 (2) + Spacing 2 pt"/>
    <w:basedOn w:val="DefaultParagraphFont"/>
    <w:rsid w:val="001B0BB7"/>
  </w:style>
  <w:style w:type="character" w:customStyle="1" w:styleId="Bodytext38Spacing0pt">
    <w:name w:val="Body text (38) + Spacing 0 pt"/>
    <w:basedOn w:val="DefaultParagraphFont"/>
    <w:rsid w:val="001B0BB7"/>
  </w:style>
  <w:style w:type="character" w:customStyle="1" w:styleId="Bodytext42Spacing-1pt">
    <w:name w:val="Body text (42) + Spacing -1 pt"/>
    <w:basedOn w:val="DefaultParagraphFont"/>
    <w:rsid w:val="001B0BB7"/>
  </w:style>
  <w:style w:type="character" w:customStyle="1" w:styleId="Bodytext35">
    <w:name w:val="Body text (35)_"/>
    <w:basedOn w:val="DefaultParagraphFont"/>
    <w:rsid w:val="001B0BB7"/>
  </w:style>
  <w:style w:type="character" w:customStyle="1" w:styleId="Picturecaption19">
    <w:name w:val="Picture caption (19)_"/>
    <w:basedOn w:val="DefaultParagraphFont"/>
    <w:rsid w:val="001B0BB7"/>
  </w:style>
  <w:style w:type="character" w:customStyle="1" w:styleId="Picturecaption9Exact">
    <w:name w:val="Picture caption (9) Exact"/>
    <w:basedOn w:val="DefaultParagraphFont"/>
    <w:rsid w:val="001B0BB7"/>
  </w:style>
  <w:style w:type="character" w:customStyle="1" w:styleId="Bodytext87">
    <w:name w:val="Body text (87)_"/>
    <w:basedOn w:val="DefaultParagraphFont"/>
    <w:rsid w:val="001B0BB7"/>
  </w:style>
  <w:style w:type="character" w:customStyle="1" w:styleId="Bodytext61">
    <w:name w:val="Body text (6)_"/>
    <w:basedOn w:val="DefaultParagraphFont"/>
    <w:rsid w:val="001B0BB7"/>
  </w:style>
  <w:style w:type="character" w:customStyle="1" w:styleId="Heading142SmallCaps">
    <w:name w:val="Heading #14 (2) + Small Caps"/>
    <w:basedOn w:val="DefaultParagraphFont"/>
    <w:rsid w:val="001B0BB7"/>
  </w:style>
  <w:style w:type="character" w:customStyle="1" w:styleId="Bodytext350">
    <w:name w:val="Body text (35)"/>
    <w:basedOn w:val="Picturecaption190"/>
    <w:rsid w:val="001B0BB7"/>
  </w:style>
  <w:style w:type="character" w:customStyle="1" w:styleId="Picturecaption190">
    <w:name w:val="Picture caption (19)"/>
    <w:basedOn w:val="Picturecaption27Spacing0pt"/>
    <w:rsid w:val="001B0BB7"/>
  </w:style>
  <w:style w:type="character" w:customStyle="1" w:styleId="Picturecaption27Spacing0pt">
    <w:name w:val="Picture caption (27) + Spacing 0 pt"/>
    <w:basedOn w:val="DefaultParagraphFont"/>
    <w:rsid w:val="001B0BB7"/>
  </w:style>
  <w:style w:type="character" w:customStyle="1" w:styleId="Bodytext43Spacing0ptExact">
    <w:name w:val="Body text (43) + Spacing 0 pt Exact"/>
    <w:basedOn w:val="DefaultParagraphFont"/>
    <w:rsid w:val="001B0BB7"/>
  </w:style>
  <w:style w:type="character" w:customStyle="1" w:styleId="Bodytext62">
    <w:name w:val="Body text (6)"/>
    <w:basedOn w:val="Bodytext870"/>
    <w:rsid w:val="001B0BB7"/>
  </w:style>
  <w:style w:type="character" w:customStyle="1" w:styleId="Bodytext870">
    <w:name w:val="Body text (87)"/>
    <w:basedOn w:val="DefaultParagraphFont"/>
    <w:rsid w:val="001B0BB7"/>
  </w:style>
  <w:style w:type="character" w:customStyle="1" w:styleId="BodytextSegoeUI">
    <w:name w:val="Body text + Segoe UI"/>
    <w:aliases w:val="21.5 pt"/>
    <w:basedOn w:val="DefaultParagraphFont"/>
    <w:rsid w:val="001B0BB7"/>
  </w:style>
  <w:style w:type="character" w:customStyle="1" w:styleId="Bodytext68">
    <w:name w:val="Body text (68)_"/>
    <w:basedOn w:val="DefaultParagraphFont"/>
    <w:rsid w:val="001B0BB7"/>
  </w:style>
  <w:style w:type="character" w:customStyle="1" w:styleId="Bodytext112SmallCaps">
    <w:name w:val="Body text (112) + Small Caps"/>
    <w:basedOn w:val="DefaultParagraphFont"/>
    <w:rsid w:val="001B0BB7"/>
  </w:style>
  <w:style w:type="character" w:customStyle="1" w:styleId="Bodytext680">
    <w:name w:val="Body text (68)"/>
    <w:basedOn w:val="Heading162SmallCaps"/>
    <w:rsid w:val="001B0BB7"/>
  </w:style>
  <w:style w:type="character" w:customStyle="1" w:styleId="Tableofcontents11">
    <w:name w:val="Table of contents (11)_"/>
    <w:basedOn w:val="DefaultParagraphFont"/>
    <w:rsid w:val="001B0BB7"/>
  </w:style>
  <w:style w:type="character" w:customStyle="1" w:styleId="Tableofcontents110">
    <w:name w:val="Table of contents (11)"/>
    <w:basedOn w:val="article-quote-right"/>
    <w:rsid w:val="001B0BB7"/>
  </w:style>
  <w:style w:type="character" w:customStyle="1" w:styleId="Tableofcontents15">
    <w:name w:val="Table of contents (15)_"/>
    <w:basedOn w:val="DefaultParagraphFont"/>
    <w:rsid w:val="001B0BB7"/>
  </w:style>
  <w:style w:type="character" w:customStyle="1" w:styleId="Tableofcontents150">
    <w:name w:val="Table of contents (15)"/>
    <w:basedOn w:val="StyleBox12pt"/>
    <w:rsid w:val="001B0BB7"/>
  </w:style>
  <w:style w:type="character" w:customStyle="1" w:styleId="Heading162SmallCaps">
    <w:name w:val="Heading #16 (2) + Small Caps"/>
    <w:basedOn w:val="DefaultParagraphFont"/>
    <w:rsid w:val="001B0BB7"/>
  </w:style>
  <w:style w:type="character" w:customStyle="1" w:styleId="ft6">
    <w:name w:val="ft6"/>
    <w:basedOn w:val="DefaultParagraphFont"/>
    <w:rsid w:val="001B0BB7"/>
  </w:style>
  <w:style w:type="character" w:customStyle="1" w:styleId="amp">
    <w:name w:val="amp"/>
    <w:basedOn w:val="DefaultParagraphFont"/>
    <w:rsid w:val="001B0BB7"/>
  </w:style>
  <w:style w:type="character" w:customStyle="1" w:styleId="article-quote-right">
    <w:name w:val="article-quote-right"/>
    <w:basedOn w:val="DefaultParagraphFont"/>
    <w:rsid w:val="001B0BB7"/>
  </w:style>
  <w:style w:type="character" w:customStyle="1" w:styleId="StyleBox12ptBold">
    <w:name w:val="Style Box + 12 pt Bold"/>
    <w:basedOn w:val="DefaultParagraphFont"/>
    <w:rsid w:val="001B0BB7"/>
  </w:style>
  <w:style w:type="character" w:customStyle="1" w:styleId="StyleBox12pt">
    <w:name w:val="Style Box + 12 pt"/>
    <w:basedOn w:val="DefaultParagraphFont"/>
    <w:rsid w:val="001B0BB7"/>
  </w:style>
  <w:style w:type="character" w:customStyle="1" w:styleId="BoldandUnderlineCharCharCharChar">
    <w:name w:val="Bold and Underline Char Char Char Char"/>
    <w:rsid w:val="001B0BB7"/>
  </w:style>
  <w:style w:type="character" w:customStyle="1" w:styleId="BoldandUnderlineCharChar">
    <w:name w:val="Bold and Underline Char Char"/>
    <w:rsid w:val="001B0BB7"/>
  </w:style>
  <w:style w:type="character" w:customStyle="1" w:styleId="commentstext">
    <w:name w:val="commentstext"/>
    <w:rsid w:val="001B0BB7"/>
  </w:style>
  <w:style w:type="character" w:customStyle="1" w:styleId="dd">
    <w:name w:val="dd"/>
    <w:rsid w:val="001B0BB7"/>
  </w:style>
  <w:style w:type="character" w:customStyle="1" w:styleId="underLight">
    <w:name w:val="underLight"/>
    <w:uiPriority w:val="1"/>
    <w:qFormat/>
    <w:rsid w:val="001B0BB7"/>
  </w:style>
  <w:style w:type="character" w:customStyle="1" w:styleId="author-rss">
    <w:name w:val="author-rss"/>
    <w:rsid w:val="001B0BB7"/>
  </w:style>
  <w:style w:type="character" w:customStyle="1" w:styleId="at">
    <w:name w:val="at"/>
    <w:basedOn w:val="DefaultParagraphFont"/>
    <w:rsid w:val="001B0BB7"/>
  </w:style>
  <w:style w:type="character" w:customStyle="1" w:styleId="source">
    <w:name w:val="source"/>
    <w:rsid w:val="001B0BB7"/>
  </w:style>
  <w:style w:type="character" w:customStyle="1" w:styleId="bioline">
    <w:name w:val="bioline"/>
    <w:rsid w:val="001B0BB7"/>
  </w:style>
  <w:style w:type="character" w:customStyle="1" w:styleId="wikicreatelink">
    <w:name w:val="wikicreatelink"/>
    <w:basedOn w:val="DefaultParagraphFont"/>
    <w:rsid w:val="001B0BB7"/>
  </w:style>
  <w:style w:type="character" w:customStyle="1" w:styleId="facebook-share-count">
    <w:name w:val="facebook-share-count"/>
    <w:basedOn w:val="DefaultParagraphFont"/>
    <w:rsid w:val="001B0BB7"/>
  </w:style>
  <w:style w:type="character" w:customStyle="1" w:styleId="tickerwrap">
    <w:name w:val="ticker_wrap"/>
    <w:basedOn w:val="DefaultParagraphFont"/>
    <w:rsid w:val="001B0BB7"/>
  </w:style>
  <w:style w:type="character" w:customStyle="1" w:styleId="smallcaps0">
    <w:name w:val="small_caps"/>
    <w:basedOn w:val="DefaultParagraphFont"/>
    <w:rsid w:val="001B0BB7"/>
  </w:style>
  <w:style w:type="character" w:customStyle="1" w:styleId="bodycopy">
    <w:name w:val="bodycopy"/>
    <w:basedOn w:val="DefaultParagraphFont"/>
    <w:rsid w:val="001B0BB7"/>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1B0BB7"/>
  </w:style>
  <w:style w:type="character" w:customStyle="1" w:styleId="StyleGaramondText1">
    <w:name w:val="Style Garamond Text 1"/>
    <w:basedOn w:val="DefaultParagraphFont"/>
    <w:rsid w:val="001B0BB7"/>
  </w:style>
  <w:style w:type="character" w:customStyle="1" w:styleId="StyleGaramondText1Underline">
    <w:name w:val="Style Garamond Text 1 Underline"/>
    <w:basedOn w:val="DefaultParagraphFont"/>
    <w:rsid w:val="001B0BB7"/>
  </w:style>
  <w:style w:type="character" w:customStyle="1" w:styleId="StyleBoldUnderlineBorderSinglesolidlineAuto05pt">
    <w:name w:val="Style Bold Underline Border: : (Single solid line Auto  0.5 pt ..."/>
    <w:basedOn w:val="DefaultParagraphFont"/>
    <w:rsid w:val="001B0BB7"/>
  </w:style>
  <w:style w:type="character" w:customStyle="1" w:styleId="StyleStyleBoldUnderlineUnderlineIntenseEmphasisIntenseEmpha">
    <w:name w:val="Style Style Bold UnderlineUnderlineIntense EmphasisIntense Empha..."/>
    <w:basedOn w:val="DefaultParagraphFont"/>
    <w:rsid w:val="001B0BB7"/>
  </w:style>
  <w:style w:type="character" w:customStyle="1" w:styleId="Style7ptBold">
    <w:name w:val="Style 7 pt Bold"/>
    <w:basedOn w:val="DefaultParagraphFont"/>
    <w:rsid w:val="001B0BB7"/>
  </w:style>
  <w:style w:type="character" w:styleId="HTMLAcronym">
    <w:name w:val="HTML Acronym"/>
    <w:basedOn w:val="DefaultParagraphFont"/>
    <w:unhideWhenUsed/>
    <w:rsid w:val="001B0BB7"/>
  </w:style>
  <w:style w:type="paragraph" w:styleId="BlockText">
    <w:name w:val="Block Text"/>
    <w:basedOn w:val="Normal"/>
    <w:unhideWhenUsed/>
    <w:rsid w:val="001B0BB7"/>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1B0BB7"/>
    <w:pPr>
      <w:spacing w:after="0" w:line="240" w:lineRule="auto"/>
      <w:ind w:left="720"/>
    </w:pPr>
  </w:style>
  <w:style w:type="paragraph" w:styleId="EnvelopeReturn">
    <w:name w:val="envelope return"/>
    <w:basedOn w:val="Normal"/>
    <w:unhideWhenUsed/>
    <w:rsid w:val="001B0BB7"/>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1B0BB7"/>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1B0BB7"/>
    <w:pPr>
      <w:spacing w:after="0" w:line="240" w:lineRule="auto"/>
    </w:pPr>
    <w:rPr>
      <w:i/>
      <w:iCs/>
    </w:rPr>
  </w:style>
  <w:style w:type="character" w:customStyle="1" w:styleId="HTMLAddressChar">
    <w:name w:val="HTML Address Char"/>
    <w:basedOn w:val="DefaultParagraphFont"/>
    <w:link w:val="HTMLAddress"/>
    <w:uiPriority w:val="99"/>
    <w:rsid w:val="001B0BB7"/>
    <w:rPr>
      <w:rFonts w:ascii="Calibri" w:hAnsi="Calibri"/>
      <w:i/>
      <w:iCs/>
    </w:rPr>
  </w:style>
  <w:style w:type="paragraph" w:styleId="Index1">
    <w:name w:val="index 1"/>
    <w:basedOn w:val="Normal"/>
    <w:next w:val="Normal"/>
    <w:autoRedefine/>
    <w:unhideWhenUsed/>
    <w:rsid w:val="001B0BB7"/>
    <w:pPr>
      <w:spacing w:after="0" w:line="240" w:lineRule="auto"/>
      <w:ind w:left="220" w:hanging="220"/>
    </w:pPr>
  </w:style>
  <w:style w:type="character" w:customStyle="1" w:styleId="BodyTextIndent3Char">
    <w:name w:val="Body Text Indent 3 Char"/>
    <w:basedOn w:val="DefaultParagraphFont"/>
    <w:uiPriority w:val="99"/>
    <w:locked/>
    <w:rsid w:val="001B0BB7"/>
  </w:style>
  <w:style w:type="character" w:customStyle="1" w:styleId="cardunderlineChar">
    <w:name w:val="card underline Char"/>
    <w:locked/>
    <w:rsid w:val="001B0BB7"/>
  </w:style>
  <w:style w:type="paragraph" w:customStyle="1" w:styleId="cardunderline">
    <w:name w:val="card underline"/>
    <w:basedOn w:val="Normal"/>
    <w:next w:val="GAUnderline"/>
    <w:qFormat/>
    <w:rsid w:val="001B0BB7"/>
    <w:pPr>
      <w:spacing w:after="0" w:line="240" w:lineRule="auto"/>
    </w:pPr>
  </w:style>
  <w:style w:type="character" w:customStyle="1" w:styleId="StyleHeading4UnderlinedsmalltextGaramondChar">
    <w:name w:val="Style Heading 4Underlinedsmall text + Garamond Char"/>
    <w:locked/>
    <w:rsid w:val="001B0BB7"/>
  </w:style>
  <w:style w:type="paragraph" w:customStyle="1" w:styleId="StyleHeading4UnderlinedsmalltextGaramond">
    <w:name w:val="Style Heading 4Underlinedsmall text + Garamond"/>
    <w:basedOn w:val="Heading4"/>
    <w:qFormat/>
    <w:rsid w:val="001B0BB7"/>
    <w:pPr>
      <w:spacing w:before="200" w:line="240" w:lineRule="auto"/>
    </w:pPr>
    <w:rPr>
      <w:iCs w:val="0"/>
      <w:sz w:val="22"/>
    </w:rPr>
  </w:style>
  <w:style w:type="paragraph" w:customStyle="1" w:styleId="Heading2-NotBold">
    <w:name w:val="Heading 2 - Not Bold"/>
    <w:basedOn w:val="Heading2"/>
    <w:autoRedefine/>
    <w:uiPriority w:val="99"/>
    <w:qFormat/>
    <w:rsid w:val="001B0BB7"/>
    <w:pPr>
      <w:spacing w:before="480" w:line="240" w:lineRule="auto"/>
    </w:pPr>
  </w:style>
  <w:style w:type="paragraph" w:customStyle="1" w:styleId="Heading2-Bold">
    <w:name w:val="Heading 2 - Bold"/>
    <w:basedOn w:val="Normal"/>
    <w:next w:val="Micro"/>
    <w:autoRedefine/>
    <w:uiPriority w:val="99"/>
    <w:qFormat/>
    <w:rsid w:val="001B0BB7"/>
    <w:pPr>
      <w:spacing w:after="0" w:line="240" w:lineRule="auto"/>
    </w:pPr>
  </w:style>
  <w:style w:type="paragraph" w:customStyle="1" w:styleId="tag">
    <w:name w:val="%tag"/>
    <w:basedOn w:val="Normal"/>
    <w:next w:val="Normal"/>
    <w:link w:val="tagChar0"/>
    <w:uiPriority w:val="99"/>
    <w:qFormat/>
    <w:rsid w:val="001B0BB7"/>
    <w:pPr>
      <w:spacing w:after="0" w:line="240" w:lineRule="auto"/>
    </w:pPr>
  </w:style>
  <w:style w:type="character" w:customStyle="1" w:styleId="Style2Char0">
    <w:name w:val="Style 2 Char"/>
    <w:uiPriority w:val="99"/>
    <w:locked/>
    <w:rsid w:val="001B0BB7"/>
  </w:style>
  <w:style w:type="character" w:customStyle="1" w:styleId="GAUnderlineChar">
    <w:name w:val="GA Underline Char"/>
    <w:locked/>
    <w:rsid w:val="001B0BB7"/>
  </w:style>
  <w:style w:type="paragraph" w:customStyle="1" w:styleId="GAUnderline">
    <w:name w:val="GA Underline"/>
    <w:basedOn w:val="Normal"/>
    <w:next w:val="StyleHeading2TagHEADING2TagCite11pt"/>
    <w:qFormat/>
    <w:rsid w:val="001B0BB7"/>
    <w:pPr>
      <w:spacing w:after="0" w:line="240" w:lineRule="auto"/>
    </w:pPr>
  </w:style>
  <w:style w:type="character" w:customStyle="1" w:styleId="textsmallChar0">
    <w:name w:val="textsmall Char"/>
    <w:locked/>
    <w:rsid w:val="001B0BB7"/>
  </w:style>
  <w:style w:type="character" w:customStyle="1" w:styleId="cardtextChar3">
    <w:name w:val="cardtext Char"/>
    <w:locked/>
    <w:rsid w:val="001B0BB7"/>
  </w:style>
  <w:style w:type="paragraph" w:customStyle="1" w:styleId="h-lead">
    <w:name w:val="h-lead"/>
    <w:basedOn w:val="Normal"/>
    <w:next w:val="Brief"/>
    <w:uiPriority w:val="99"/>
    <w:qFormat/>
    <w:rsid w:val="001B0BB7"/>
    <w:pPr>
      <w:spacing w:after="0" w:line="240" w:lineRule="auto"/>
    </w:pPr>
  </w:style>
  <w:style w:type="paragraph" w:customStyle="1" w:styleId="intro">
    <w:name w:val="intro"/>
    <w:basedOn w:val="Normal"/>
    <w:next w:val="CM2"/>
    <w:uiPriority w:val="99"/>
    <w:qFormat/>
    <w:rsid w:val="001B0BB7"/>
    <w:pPr>
      <w:spacing w:after="0" w:line="240" w:lineRule="auto"/>
    </w:pPr>
  </w:style>
  <w:style w:type="character" w:customStyle="1" w:styleId="StyleHeading2TagHEADING2TagCite11ptChar">
    <w:name w:val="Style Heading 2TagHEADING 2Tag&amp;Cite + 11 pt Char"/>
    <w:locked/>
    <w:rsid w:val="001B0BB7"/>
  </w:style>
  <w:style w:type="paragraph" w:customStyle="1" w:styleId="StyleHeading2TagHEADING2TagCite11pt">
    <w:name w:val="Style Heading 2TagHEADING 2Tag&amp;Cite + 11 pt"/>
    <w:basedOn w:val="Heading2"/>
    <w:next w:val="CM16"/>
    <w:qFormat/>
    <w:rsid w:val="001B0BB7"/>
    <w:pPr>
      <w:spacing w:before="480" w:line="240" w:lineRule="auto"/>
    </w:pPr>
  </w:style>
  <w:style w:type="paragraph" w:customStyle="1" w:styleId="F3-TagAuthor">
    <w:name w:val="F3 - Tag/Author"/>
    <w:basedOn w:val="Normal"/>
    <w:next w:val="CM19"/>
    <w:uiPriority w:val="99"/>
    <w:qFormat/>
    <w:rsid w:val="001B0BB7"/>
    <w:pPr>
      <w:spacing w:after="0" w:line="240" w:lineRule="auto"/>
    </w:pPr>
  </w:style>
  <w:style w:type="paragraph" w:customStyle="1" w:styleId="F5-UnderlineNormal">
    <w:name w:val="F5 - Underline Normal"/>
    <w:basedOn w:val="Normal"/>
    <w:next w:val="CM34"/>
    <w:uiPriority w:val="99"/>
    <w:qFormat/>
    <w:rsid w:val="001B0BB7"/>
    <w:pPr>
      <w:spacing w:after="0" w:line="240" w:lineRule="auto"/>
    </w:pPr>
  </w:style>
  <w:style w:type="paragraph" w:customStyle="1" w:styleId="Brief-PrimarySource">
    <w:name w:val="Brief - Primary Source"/>
    <w:basedOn w:val="Normal"/>
    <w:next w:val="CM56"/>
    <w:uiPriority w:val="99"/>
    <w:qFormat/>
    <w:rsid w:val="001B0BB7"/>
    <w:pPr>
      <w:spacing w:after="0" w:line="240" w:lineRule="auto"/>
    </w:pPr>
  </w:style>
  <w:style w:type="paragraph" w:customStyle="1" w:styleId="Brief-Underline">
    <w:name w:val="Brief - Underline"/>
    <w:basedOn w:val="Normal"/>
    <w:next w:val="CM58"/>
    <w:uiPriority w:val="99"/>
    <w:qFormat/>
    <w:rsid w:val="001B0BB7"/>
    <w:pPr>
      <w:spacing w:after="0" w:line="240" w:lineRule="auto"/>
    </w:pPr>
  </w:style>
  <w:style w:type="paragraph" w:customStyle="1" w:styleId="Brief">
    <w:name w:val="Brief"/>
    <w:basedOn w:val="CM56"/>
    <w:next w:val="CM57"/>
    <w:uiPriority w:val="99"/>
    <w:qFormat/>
    <w:rsid w:val="001B0BB7"/>
  </w:style>
  <w:style w:type="paragraph" w:customStyle="1" w:styleId="CM2">
    <w:name w:val="CM2"/>
    <w:basedOn w:val="Normal"/>
    <w:next w:val="Normal"/>
    <w:uiPriority w:val="99"/>
    <w:qFormat/>
    <w:rsid w:val="001B0BB7"/>
    <w:pPr>
      <w:spacing w:after="0" w:line="240" w:lineRule="auto"/>
    </w:pPr>
  </w:style>
  <w:style w:type="paragraph" w:customStyle="1" w:styleId="CM11">
    <w:name w:val="CM11"/>
    <w:basedOn w:val="Normal"/>
    <w:next w:val="Normal"/>
    <w:uiPriority w:val="99"/>
    <w:qFormat/>
    <w:rsid w:val="001B0BB7"/>
    <w:pPr>
      <w:spacing w:after="0" w:line="240" w:lineRule="auto"/>
    </w:pPr>
  </w:style>
  <w:style w:type="paragraph" w:customStyle="1" w:styleId="CM16">
    <w:name w:val="CM16"/>
    <w:basedOn w:val="Normal"/>
    <w:next w:val="Normal"/>
    <w:uiPriority w:val="99"/>
    <w:qFormat/>
    <w:rsid w:val="001B0BB7"/>
    <w:pPr>
      <w:spacing w:after="0" w:line="240" w:lineRule="auto"/>
    </w:pPr>
  </w:style>
  <w:style w:type="paragraph" w:customStyle="1" w:styleId="CM19">
    <w:name w:val="CM19"/>
    <w:basedOn w:val="Normal"/>
    <w:uiPriority w:val="99"/>
    <w:qFormat/>
    <w:rsid w:val="001B0BB7"/>
    <w:pPr>
      <w:spacing w:after="0" w:line="240" w:lineRule="auto"/>
    </w:pPr>
  </w:style>
  <w:style w:type="paragraph" w:customStyle="1" w:styleId="CM34">
    <w:name w:val="CM34"/>
    <w:basedOn w:val="Normal"/>
    <w:uiPriority w:val="99"/>
    <w:qFormat/>
    <w:rsid w:val="001B0BB7"/>
    <w:pPr>
      <w:spacing w:after="0" w:line="240" w:lineRule="auto"/>
    </w:pPr>
  </w:style>
  <w:style w:type="paragraph" w:customStyle="1" w:styleId="CM56">
    <w:name w:val="CM56"/>
    <w:basedOn w:val="Normal"/>
    <w:uiPriority w:val="99"/>
    <w:qFormat/>
    <w:rsid w:val="001B0BB7"/>
    <w:pPr>
      <w:spacing w:after="0" w:line="240" w:lineRule="auto"/>
    </w:pPr>
  </w:style>
  <w:style w:type="paragraph" w:customStyle="1" w:styleId="CM58">
    <w:name w:val="CM58"/>
    <w:basedOn w:val="Normal"/>
    <w:uiPriority w:val="99"/>
    <w:qFormat/>
    <w:rsid w:val="001B0BB7"/>
    <w:pPr>
      <w:spacing w:after="0" w:line="240" w:lineRule="auto"/>
    </w:pPr>
  </w:style>
  <w:style w:type="paragraph" w:customStyle="1" w:styleId="CM57">
    <w:name w:val="CM57"/>
    <w:basedOn w:val="Normal"/>
    <w:uiPriority w:val="99"/>
    <w:qFormat/>
    <w:rsid w:val="001B0BB7"/>
    <w:pPr>
      <w:spacing w:after="0" w:line="240" w:lineRule="auto"/>
    </w:pPr>
  </w:style>
  <w:style w:type="paragraph" w:customStyle="1" w:styleId="CM1">
    <w:name w:val="CM1"/>
    <w:basedOn w:val="Normal"/>
    <w:uiPriority w:val="99"/>
    <w:qFormat/>
    <w:rsid w:val="001B0BB7"/>
    <w:pPr>
      <w:spacing w:after="0" w:line="240" w:lineRule="auto"/>
    </w:pPr>
  </w:style>
  <w:style w:type="paragraph" w:customStyle="1" w:styleId="CM49">
    <w:name w:val="CM49"/>
    <w:basedOn w:val="Normal"/>
    <w:uiPriority w:val="99"/>
    <w:qFormat/>
    <w:rsid w:val="001B0BB7"/>
    <w:pPr>
      <w:spacing w:after="0" w:line="240" w:lineRule="auto"/>
    </w:pPr>
  </w:style>
  <w:style w:type="paragraph" w:customStyle="1" w:styleId="CM41">
    <w:name w:val="CM41"/>
    <w:basedOn w:val="Normal"/>
    <w:uiPriority w:val="99"/>
    <w:qFormat/>
    <w:rsid w:val="001B0BB7"/>
    <w:pPr>
      <w:spacing w:after="0" w:line="240" w:lineRule="auto"/>
    </w:pPr>
  </w:style>
  <w:style w:type="paragraph" w:customStyle="1" w:styleId="3rdOrderPara">
    <w:name w:val="3rd Order Para"/>
    <w:basedOn w:val="Normal"/>
    <w:qFormat/>
    <w:rsid w:val="001B0BB7"/>
    <w:pPr>
      <w:spacing w:after="0" w:line="240" w:lineRule="auto"/>
    </w:pPr>
  </w:style>
  <w:style w:type="paragraph" w:customStyle="1" w:styleId="2ndOrderPara">
    <w:name w:val="2nd Order Para"/>
    <w:basedOn w:val="Normal"/>
    <w:qFormat/>
    <w:rsid w:val="001B0BB7"/>
    <w:pPr>
      <w:spacing w:after="0" w:line="240" w:lineRule="auto"/>
    </w:pPr>
  </w:style>
  <w:style w:type="paragraph" w:customStyle="1" w:styleId="Normal-SIGN2">
    <w:name w:val="Normal-SIGN2"/>
    <w:basedOn w:val="Normal"/>
    <w:qFormat/>
    <w:rsid w:val="001B0BB7"/>
    <w:pPr>
      <w:spacing w:after="0" w:line="240" w:lineRule="auto"/>
    </w:pPr>
  </w:style>
  <w:style w:type="paragraph" w:customStyle="1" w:styleId="Normal-SIGN1">
    <w:name w:val="Normal-SIGN1"/>
    <w:basedOn w:val="Normal"/>
    <w:uiPriority w:val="99"/>
    <w:qFormat/>
    <w:rsid w:val="001B0BB7"/>
    <w:pPr>
      <w:spacing w:after="0" w:line="240" w:lineRule="auto"/>
    </w:pPr>
  </w:style>
  <w:style w:type="paragraph" w:customStyle="1" w:styleId="CM3">
    <w:name w:val="CM3"/>
    <w:basedOn w:val="Normal"/>
    <w:uiPriority w:val="99"/>
    <w:qFormat/>
    <w:rsid w:val="001B0BB7"/>
    <w:pPr>
      <w:spacing w:after="0" w:line="240" w:lineRule="auto"/>
    </w:pPr>
  </w:style>
  <w:style w:type="paragraph" w:customStyle="1" w:styleId="CM33">
    <w:name w:val="CM33"/>
    <w:basedOn w:val="Normal"/>
    <w:uiPriority w:val="99"/>
    <w:qFormat/>
    <w:rsid w:val="001B0BB7"/>
    <w:pPr>
      <w:spacing w:after="0" w:line="240" w:lineRule="auto"/>
    </w:pPr>
  </w:style>
  <w:style w:type="paragraph" w:customStyle="1" w:styleId="CM37">
    <w:name w:val="CM37"/>
    <w:basedOn w:val="Normal"/>
    <w:uiPriority w:val="99"/>
    <w:qFormat/>
    <w:rsid w:val="001B0BB7"/>
    <w:pPr>
      <w:spacing w:after="0" w:line="240" w:lineRule="auto"/>
    </w:pPr>
  </w:style>
  <w:style w:type="paragraph" w:customStyle="1" w:styleId="CM7">
    <w:name w:val="CM7"/>
    <w:basedOn w:val="Normal"/>
    <w:uiPriority w:val="99"/>
    <w:qFormat/>
    <w:rsid w:val="001B0BB7"/>
    <w:pPr>
      <w:spacing w:after="0" w:line="240" w:lineRule="auto"/>
    </w:pPr>
  </w:style>
  <w:style w:type="paragraph" w:customStyle="1" w:styleId="Brief-SecondarySource">
    <w:name w:val="Brief - Secondary Source"/>
    <w:basedOn w:val="Normal"/>
    <w:next w:val="ReportDate"/>
    <w:qFormat/>
    <w:rsid w:val="001B0BB7"/>
    <w:pPr>
      <w:spacing w:after="0" w:line="240" w:lineRule="auto"/>
    </w:pPr>
  </w:style>
  <w:style w:type="paragraph" w:customStyle="1" w:styleId="Brief-Card">
    <w:name w:val="Brief - Card"/>
    <w:basedOn w:val="Normal"/>
    <w:next w:val="Pa11"/>
    <w:uiPriority w:val="99"/>
    <w:qFormat/>
    <w:rsid w:val="001B0BB7"/>
    <w:pPr>
      <w:spacing w:after="0" w:line="240" w:lineRule="auto"/>
    </w:pPr>
  </w:style>
  <w:style w:type="paragraph" w:customStyle="1" w:styleId="Normal3">
    <w:name w:val="Normal+3"/>
    <w:basedOn w:val="Normal"/>
    <w:next w:val="Normal"/>
    <w:uiPriority w:val="99"/>
    <w:qFormat/>
    <w:rsid w:val="001B0BB7"/>
    <w:pPr>
      <w:spacing w:after="0" w:line="240" w:lineRule="auto"/>
    </w:pPr>
  </w:style>
  <w:style w:type="paragraph" w:customStyle="1" w:styleId="Normal11">
    <w:name w:val="Normal+1"/>
    <w:basedOn w:val="Normal"/>
    <w:next w:val="Normal"/>
    <w:uiPriority w:val="99"/>
    <w:qFormat/>
    <w:rsid w:val="001B0BB7"/>
    <w:pPr>
      <w:spacing w:after="0" w:line="240" w:lineRule="auto"/>
    </w:pPr>
  </w:style>
  <w:style w:type="paragraph" w:customStyle="1" w:styleId="Heading231">
    <w:name w:val="Heading 2+3"/>
    <w:basedOn w:val="Normal"/>
    <w:next w:val="Normal"/>
    <w:uiPriority w:val="99"/>
    <w:qFormat/>
    <w:rsid w:val="001B0BB7"/>
    <w:pPr>
      <w:spacing w:after="0" w:line="240" w:lineRule="auto"/>
    </w:pPr>
  </w:style>
  <w:style w:type="paragraph" w:customStyle="1" w:styleId="Normal5">
    <w:name w:val="Normal+5"/>
    <w:basedOn w:val="Normal"/>
    <w:uiPriority w:val="99"/>
    <w:qFormat/>
    <w:rsid w:val="001B0BB7"/>
    <w:pPr>
      <w:spacing w:after="0" w:line="240" w:lineRule="auto"/>
    </w:pPr>
  </w:style>
  <w:style w:type="paragraph" w:customStyle="1" w:styleId="Cover1">
    <w:name w:val="Cover 1"/>
    <w:basedOn w:val="Normal"/>
    <w:next w:val="Normal"/>
    <w:uiPriority w:val="99"/>
    <w:qFormat/>
    <w:rsid w:val="001B0BB7"/>
    <w:pPr>
      <w:spacing w:after="0" w:line="240" w:lineRule="auto"/>
    </w:pPr>
  </w:style>
  <w:style w:type="paragraph" w:customStyle="1" w:styleId="Cover2">
    <w:name w:val="Cover 2"/>
    <w:basedOn w:val="Normal"/>
    <w:next w:val="Normal"/>
    <w:uiPriority w:val="99"/>
    <w:qFormat/>
    <w:rsid w:val="001B0BB7"/>
    <w:pPr>
      <w:spacing w:after="0" w:line="240" w:lineRule="auto"/>
    </w:pPr>
  </w:style>
  <w:style w:type="paragraph" w:customStyle="1" w:styleId="ReportDate">
    <w:name w:val="ReportDate"/>
    <w:basedOn w:val="Normal"/>
    <w:uiPriority w:val="99"/>
    <w:qFormat/>
    <w:rsid w:val="001B0BB7"/>
    <w:pPr>
      <w:spacing w:after="0" w:line="240" w:lineRule="auto"/>
    </w:pPr>
  </w:style>
  <w:style w:type="paragraph" w:customStyle="1" w:styleId="Pa11">
    <w:name w:val="Pa11"/>
    <w:basedOn w:val="Normal"/>
    <w:next w:val="Normal"/>
    <w:uiPriority w:val="99"/>
    <w:qFormat/>
    <w:rsid w:val="001B0BB7"/>
    <w:pPr>
      <w:spacing w:after="0" w:line="240" w:lineRule="auto"/>
    </w:pPr>
  </w:style>
  <w:style w:type="paragraph" w:customStyle="1" w:styleId="CM30">
    <w:name w:val="CM30"/>
    <w:basedOn w:val="Normal"/>
    <w:uiPriority w:val="99"/>
    <w:qFormat/>
    <w:rsid w:val="001B0BB7"/>
    <w:pPr>
      <w:spacing w:after="0" w:line="240" w:lineRule="auto"/>
    </w:pPr>
  </w:style>
  <w:style w:type="paragraph" w:customStyle="1" w:styleId="CM28">
    <w:name w:val="CM28"/>
    <w:basedOn w:val="Normal"/>
    <w:uiPriority w:val="99"/>
    <w:qFormat/>
    <w:rsid w:val="001B0BB7"/>
    <w:pPr>
      <w:spacing w:after="0" w:line="240" w:lineRule="auto"/>
    </w:pPr>
  </w:style>
  <w:style w:type="paragraph" w:customStyle="1" w:styleId="CM8">
    <w:name w:val="CM8"/>
    <w:basedOn w:val="Normal"/>
    <w:uiPriority w:val="99"/>
    <w:qFormat/>
    <w:rsid w:val="001B0BB7"/>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1B0BB7"/>
    <w:pPr>
      <w:spacing w:before="480" w:line="240" w:lineRule="auto"/>
    </w:pPr>
  </w:style>
  <w:style w:type="paragraph" w:customStyle="1" w:styleId="IndexFixer">
    <w:name w:val="Index Fixer"/>
    <w:basedOn w:val="Heading1"/>
    <w:next w:val="StyleBoldUnderliningKernat16pt"/>
    <w:uiPriority w:val="99"/>
    <w:qFormat/>
    <w:rsid w:val="001B0BB7"/>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1B0BB7"/>
    <w:pPr>
      <w:spacing w:after="0" w:line="240" w:lineRule="auto"/>
    </w:pPr>
  </w:style>
  <w:style w:type="paragraph" w:customStyle="1" w:styleId="PageHeader-Underline18pt">
    <w:name w:val="Page Header - Underline 18 pt"/>
    <w:next w:val="TxBr6p1"/>
    <w:uiPriority w:val="99"/>
    <w:qFormat/>
    <w:rsid w:val="001B0BB7"/>
    <w:pPr>
      <w:spacing w:after="200" w:line="276" w:lineRule="auto"/>
    </w:pPr>
  </w:style>
  <w:style w:type="paragraph" w:customStyle="1" w:styleId="ArgumentTags">
    <w:name w:val="Argument Tags"/>
    <w:basedOn w:val="Heading2"/>
    <w:next w:val="cardCharCharCharCharCharCharCharCharCharCharCharCharCharCharChar"/>
    <w:uiPriority w:val="99"/>
    <w:qFormat/>
    <w:rsid w:val="001B0BB7"/>
    <w:pPr>
      <w:spacing w:before="480" w:line="240" w:lineRule="auto"/>
    </w:pPr>
  </w:style>
  <w:style w:type="paragraph" w:customStyle="1" w:styleId="subhead">
    <w:name w:val="subhead"/>
    <w:basedOn w:val="Normal"/>
    <w:qFormat/>
    <w:rsid w:val="001B0BB7"/>
    <w:pPr>
      <w:spacing w:after="0" w:line="240" w:lineRule="auto"/>
    </w:pPr>
  </w:style>
  <w:style w:type="paragraph" w:customStyle="1" w:styleId="boldy">
    <w:name w:val="boldy"/>
    <w:basedOn w:val="Heading2"/>
    <w:next w:val="Card1"/>
    <w:uiPriority w:val="99"/>
    <w:qFormat/>
    <w:rsid w:val="001B0BB7"/>
    <w:pPr>
      <w:spacing w:before="480" w:line="240" w:lineRule="auto"/>
    </w:pPr>
  </w:style>
  <w:style w:type="paragraph" w:customStyle="1" w:styleId="TxBr6p1">
    <w:name w:val="TxBr_6p1"/>
    <w:basedOn w:val="Normal"/>
    <w:next w:val="Cite21"/>
    <w:uiPriority w:val="99"/>
    <w:qFormat/>
    <w:rsid w:val="001B0BB7"/>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1B0BB7"/>
    <w:pPr>
      <w:spacing w:after="0" w:line="240" w:lineRule="auto"/>
    </w:pPr>
  </w:style>
  <w:style w:type="character" w:customStyle="1" w:styleId="UnderlineStyleChar">
    <w:name w:val="Underline Style Char"/>
    <w:link w:val="UnderlineStyle0"/>
    <w:locked/>
    <w:rsid w:val="001B0BB7"/>
  </w:style>
  <w:style w:type="paragraph" w:customStyle="1" w:styleId="Normalization">
    <w:name w:val="Normalization"/>
    <w:basedOn w:val="Normal"/>
    <w:next w:val="articletext"/>
    <w:uiPriority w:val="99"/>
    <w:qFormat/>
    <w:rsid w:val="001B0BB7"/>
    <w:pPr>
      <w:spacing w:after="0" w:line="240" w:lineRule="auto"/>
    </w:pPr>
  </w:style>
  <w:style w:type="paragraph" w:customStyle="1" w:styleId="listlevel1">
    <w:name w:val="list level 1"/>
    <w:basedOn w:val="Normal"/>
    <w:next w:val="cardtextsmall"/>
    <w:uiPriority w:val="99"/>
    <w:qFormat/>
    <w:rsid w:val="001B0BB7"/>
    <w:pPr>
      <w:spacing w:after="0" w:line="240" w:lineRule="auto"/>
    </w:pPr>
  </w:style>
  <w:style w:type="paragraph" w:customStyle="1" w:styleId="listlevel2">
    <w:name w:val="list level 2"/>
    <w:basedOn w:val="Normal"/>
    <w:next w:val="CaseListNormal"/>
    <w:uiPriority w:val="99"/>
    <w:qFormat/>
    <w:rsid w:val="001B0BB7"/>
    <w:pPr>
      <w:spacing w:after="0" w:line="240" w:lineRule="auto"/>
    </w:pPr>
  </w:style>
  <w:style w:type="paragraph" w:customStyle="1" w:styleId="listlevel3">
    <w:name w:val="list level 3"/>
    <w:basedOn w:val="CaseListNormal"/>
    <w:next w:val="Body"/>
    <w:uiPriority w:val="99"/>
    <w:qFormat/>
    <w:rsid w:val="001B0BB7"/>
  </w:style>
  <w:style w:type="paragraph" w:customStyle="1" w:styleId="PageNumber1">
    <w:name w:val="Page Number1"/>
    <w:basedOn w:val="Normal"/>
    <w:next w:val="Normal"/>
    <w:uiPriority w:val="99"/>
    <w:qFormat/>
    <w:rsid w:val="001B0BB7"/>
    <w:pPr>
      <w:spacing w:after="0" w:line="240" w:lineRule="auto"/>
    </w:pPr>
  </w:style>
  <w:style w:type="paragraph" w:customStyle="1" w:styleId="Card1">
    <w:name w:val="Card1"/>
    <w:next w:val="TimesNewRoman12"/>
    <w:uiPriority w:val="99"/>
    <w:qFormat/>
    <w:rsid w:val="001B0BB7"/>
    <w:pPr>
      <w:spacing w:after="200" w:line="276" w:lineRule="auto"/>
    </w:pPr>
  </w:style>
  <w:style w:type="paragraph" w:customStyle="1" w:styleId="Cite21">
    <w:name w:val="Cite2"/>
    <w:next w:val="htmlbody"/>
    <w:uiPriority w:val="99"/>
    <w:qFormat/>
    <w:rsid w:val="001B0BB7"/>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1B0BB7"/>
    <w:pPr>
      <w:spacing w:after="0" w:line="240" w:lineRule="auto"/>
    </w:pPr>
  </w:style>
  <w:style w:type="paragraph" w:customStyle="1" w:styleId="articletext">
    <w:name w:val="articletext"/>
    <w:basedOn w:val="Normal"/>
    <w:next w:val="story-headline"/>
    <w:qFormat/>
    <w:rsid w:val="001B0BB7"/>
    <w:pPr>
      <w:spacing w:after="0" w:line="240" w:lineRule="auto"/>
    </w:pPr>
  </w:style>
  <w:style w:type="paragraph" w:customStyle="1" w:styleId="cardtextsmall">
    <w:name w:val="card text small"/>
    <w:basedOn w:val="Normal"/>
    <w:next w:val="story-body"/>
    <w:qFormat/>
    <w:rsid w:val="001B0BB7"/>
    <w:pPr>
      <w:spacing w:after="0" w:line="240" w:lineRule="auto"/>
    </w:pPr>
  </w:style>
  <w:style w:type="paragraph" w:customStyle="1" w:styleId="CaseListNormal">
    <w:name w:val="Case List Normal"/>
    <w:basedOn w:val="Normal"/>
    <w:next w:val="story-dateline"/>
    <w:uiPriority w:val="99"/>
    <w:qFormat/>
    <w:rsid w:val="001B0BB7"/>
    <w:pPr>
      <w:spacing w:after="0" w:line="240" w:lineRule="auto"/>
    </w:pPr>
  </w:style>
  <w:style w:type="paragraph" w:customStyle="1" w:styleId="3text">
    <w:name w:val="3text"/>
    <w:basedOn w:val="Normal"/>
    <w:next w:val="Corpotesto"/>
    <w:uiPriority w:val="99"/>
    <w:qFormat/>
    <w:rsid w:val="001B0BB7"/>
    <w:pPr>
      <w:spacing w:after="0" w:line="240" w:lineRule="auto"/>
    </w:pPr>
  </w:style>
  <w:style w:type="paragraph" w:customStyle="1" w:styleId="TimesNewRoman12">
    <w:name w:val="TimesNewRoman12"/>
    <w:next w:val="tagCharChar1Char"/>
    <w:uiPriority w:val="99"/>
    <w:qFormat/>
    <w:rsid w:val="001B0BB7"/>
    <w:pPr>
      <w:spacing w:after="200" w:line="276" w:lineRule="auto"/>
    </w:pPr>
  </w:style>
  <w:style w:type="paragraph" w:customStyle="1" w:styleId="htmlbody">
    <w:name w:val="htmlbody"/>
    <w:basedOn w:val="Normal"/>
    <w:next w:val="OmniPage1"/>
    <w:uiPriority w:val="99"/>
    <w:qFormat/>
    <w:rsid w:val="001B0BB7"/>
    <w:pPr>
      <w:spacing w:after="0" w:line="240" w:lineRule="auto"/>
    </w:pPr>
  </w:style>
  <w:style w:type="paragraph" w:customStyle="1" w:styleId="textChar">
    <w:name w:val="text Char"/>
    <w:basedOn w:val="Normal"/>
    <w:next w:val="TitlePageCenter"/>
    <w:autoRedefine/>
    <w:uiPriority w:val="99"/>
    <w:qFormat/>
    <w:rsid w:val="001B0BB7"/>
    <w:pPr>
      <w:spacing w:after="0" w:line="240" w:lineRule="auto"/>
    </w:pPr>
  </w:style>
  <w:style w:type="paragraph" w:customStyle="1" w:styleId="story-headline">
    <w:name w:val="story-headline"/>
    <w:basedOn w:val="Normal"/>
    <w:next w:val="ProjectTitleLine"/>
    <w:uiPriority w:val="99"/>
    <w:qFormat/>
    <w:rsid w:val="001B0BB7"/>
    <w:pPr>
      <w:spacing w:after="0" w:line="240" w:lineRule="auto"/>
    </w:pPr>
  </w:style>
  <w:style w:type="paragraph" w:customStyle="1" w:styleId="story-dateline">
    <w:name w:val="story-dateline"/>
    <w:basedOn w:val="Normal"/>
    <w:next w:val="cardChar1Char"/>
    <w:uiPriority w:val="99"/>
    <w:qFormat/>
    <w:rsid w:val="001B0BB7"/>
    <w:pPr>
      <w:spacing w:after="0" w:line="240" w:lineRule="auto"/>
    </w:pPr>
  </w:style>
  <w:style w:type="paragraph" w:customStyle="1" w:styleId="TextofCards">
    <w:name w:val="Text of Cards"/>
    <w:basedOn w:val="Normal"/>
    <w:next w:val="CM12"/>
    <w:uiPriority w:val="99"/>
    <w:qFormat/>
    <w:rsid w:val="001B0BB7"/>
    <w:pPr>
      <w:spacing w:after="0" w:line="240" w:lineRule="auto"/>
    </w:pPr>
  </w:style>
  <w:style w:type="paragraph" w:customStyle="1" w:styleId="Corpotesto">
    <w:name w:val="Corpo testo"/>
    <w:basedOn w:val="Normal"/>
    <w:next w:val="CM44"/>
    <w:uiPriority w:val="99"/>
    <w:qFormat/>
    <w:rsid w:val="001B0BB7"/>
    <w:pPr>
      <w:spacing w:after="0" w:line="240" w:lineRule="auto"/>
    </w:pPr>
  </w:style>
  <w:style w:type="paragraph" w:customStyle="1" w:styleId="tagCharChar1Char">
    <w:name w:val="tag Char Char1 Char"/>
    <w:uiPriority w:val="99"/>
    <w:qFormat/>
    <w:rsid w:val="001B0BB7"/>
    <w:pPr>
      <w:spacing w:after="200" w:line="276" w:lineRule="auto"/>
    </w:pPr>
  </w:style>
  <w:style w:type="paragraph" w:customStyle="1" w:styleId="OmniPage1">
    <w:name w:val="OmniPage #1"/>
    <w:basedOn w:val="Normal"/>
    <w:next w:val="StrikeThrough"/>
    <w:uiPriority w:val="99"/>
    <w:qFormat/>
    <w:rsid w:val="001B0BB7"/>
    <w:pPr>
      <w:spacing w:after="0" w:line="240" w:lineRule="auto"/>
    </w:pPr>
  </w:style>
  <w:style w:type="paragraph" w:customStyle="1" w:styleId="TitlePageCenter">
    <w:name w:val="Title Page Center"/>
    <w:basedOn w:val="Normal"/>
    <w:next w:val="textbodyblack"/>
    <w:autoRedefine/>
    <w:uiPriority w:val="99"/>
    <w:qFormat/>
    <w:rsid w:val="001B0BB7"/>
    <w:pPr>
      <w:spacing w:after="0" w:line="240" w:lineRule="auto"/>
    </w:pPr>
  </w:style>
  <w:style w:type="paragraph" w:customStyle="1" w:styleId="TitlePageBy">
    <w:name w:val="Title Page By"/>
    <w:basedOn w:val="textbodyblack"/>
    <w:next w:val="Normal"/>
    <w:autoRedefine/>
    <w:uiPriority w:val="99"/>
    <w:qFormat/>
    <w:rsid w:val="001B0BB7"/>
  </w:style>
  <w:style w:type="paragraph" w:customStyle="1" w:styleId="ProjectTitleLine">
    <w:name w:val="Project Title Line"/>
    <w:basedOn w:val="Normal"/>
    <w:next w:val="Normal"/>
    <w:autoRedefine/>
    <w:uiPriority w:val="99"/>
    <w:qFormat/>
    <w:rsid w:val="001B0BB7"/>
    <w:pPr>
      <w:spacing w:after="0" w:line="240" w:lineRule="auto"/>
    </w:pPr>
  </w:style>
  <w:style w:type="paragraph" w:customStyle="1" w:styleId="NormalVerdana">
    <w:name w:val="Normal + Verdana"/>
    <w:aliases w:val="White,Normal + Arial,10 pt"/>
    <w:basedOn w:val="Normal"/>
    <w:next w:val="CiteCorrected"/>
    <w:uiPriority w:val="99"/>
    <w:qFormat/>
    <w:rsid w:val="001B0BB7"/>
    <w:pPr>
      <w:spacing w:after="0" w:line="240" w:lineRule="auto"/>
    </w:pPr>
  </w:style>
  <w:style w:type="paragraph" w:customStyle="1" w:styleId="cardChar1Char">
    <w:name w:val="card Char1 Char"/>
    <w:basedOn w:val="Normal"/>
    <w:next w:val="StyleLeft02"/>
    <w:uiPriority w:val="99"/>
    <w:qFormat/>
    <w:rsid w:val="001B0BB7"/>
    <w:pPr>
      <w:spacing w:after="0" w:line="240" w:lineRule="auto"/>
    </w:pPr>
  </w:style>
  <w:style w:type="paragraph" w:customStyle="1" w:styleId="CM12">
    <w:name w:val="CM12"/>
    <w:basedOn w:val="Normal"/>
    <w:uiPriority w:val="99"/>
    <w:qFormat/>
    <w:rsid w:val="001B0BB7"/>
    <w:pPr>
      <w:spacing w:after="0" w:line="240" w:lineRule="auto"/>
    </w:pPr>
  </w:style>
  <w:style w:type="paragraph" w:customStyle="1" w:styleId="CM44">
    <w:name w:val="CM44"/>
    <w:basedOn w:val="Normal"/>
    <w:uiPriority w:val="99"/>
    <w:qFormat/>
    <w:rsid w:val="001B0BB7"/>
    <w:pPr>
      <w:spacing w:after="0" w:line="240" w:lineRule="auto"/>
    </w:pPr>
  </w:style>
  <w:style w:type="paragraph" w:customStyle="1" w:styleId="StrikeThrough">
    <w:name w:val="Strike Through"/>
    <w:basedOn w:val="Normal"/>
    <w:next w:val="Normal"/>
    <w:uiPriority w:val="99"/>
    <w:qFormat/>
    <w:rsid w:val="001B0BB7"/>
    <w:pPr>
      <w:spacing w:after="0" w:line="240" w:lineRule="auto"/>
    </w:pPr>
  </w:style>
  <w:style w:type="paragraph" w:customStyle="1" w:styleId="textbodyblack">
    <w:name w:val="textbodyblack"/>
    <w:basedOn w:val="Normal"/>
    <w:next w:val="Pa5"/>
    <w:uiPriority w:val="99"/>
    <w:qFormat/>
    <w:rsid w:val="001B0BB7"/>
    <w:pPr>
      <w:spacing w:after="0" w:line="240" w:lineRule="auto"/>
    </w:pPr>
  </w:style>
  <w:style w:type="character" w:customStyle="1" w:styleId="CiteCorrectedChar">
    <w:name w:val="Cite Corrected Char"/>
    <w:locked/>
    <w:rsid w:val="001B0BB7"/>
  </w:style>
  <w:style w:type="paragraph" w:customStyle="1" w:styleId="CiteCorrected">
    <w:name w:val="Cite Corrected"/>
    <w:basedOn w:val="Normal"/>
    <w:next w:val="tagline1"/>
    <w:qFormat/>
    <w:rsid w:val="001B0BB7"/>
    <w:pPr>
      <w:spacing w:after="0" w:line="240" w:lineRule="auto"/>
    </w:pPr>
  </w:style>
  <w:style w:type="paragraph" w:customStyle="1" w:styleId="StyleLeft02">
    <w:name w:val="Style Left:  0.2&quot;"/>
    <w:basedOn w:val="Normal"/>
    <w:next w:val="Block1"/>
    <w:uiPriority w:val="99"/>
    <w:qFormat/>
    <w:rsid w:val="001B0BB7"/>
    <w:pPr>
      <w:spacing w:after="0" w:line="240" w:lineRule="auto"/>
    </w:pPr>
  </w:style>
  <w:style w:type="paragraph" w:customStyle="1" w:styleId="Hat1">
    <w:name w:val="Hat1"/>
    <w:basedOn w:val="Normal"/>
    <w:next w:val="Normal"/>
    <w:uiPriority w:val="2"/>
    <w:qFormat/>
    <w:rsid w:val="001B0BB7"/>
    <w:pPr>
      <w:spacing w:after="0" w:line="240" w:lineRule="auto"/>
    </w:pPr>
  </w:style>
  <w:style w:type="paragraph" w:customStyle="1" w:styleId="post-subtitle">
    <w:name w:val="post-subtitle"/>
    <w:basedOn w:val="Normal"/>
    <w:qFormat/>
    <w:rsid w:val="001B0BB7"/>
    <w:pPr>
      <w:spacing w:after="0" w:line="240" w:lineRule="auto"/>
    </w:pPr>
  </w:style>
  <w:style w:type="paragraph" w:customStyle="1" w:styleId="Pa5">
    <w:name w:val="Pa5"/>
    <w:basedOn w:val="Normal"/>
    <w:uiPriority w:val="99"/>
    <w:qFormat/>
    <w:rsid w:val="001B0BB7"/>
    <w:pPr>
      <w:spacing w:after="0" w:line="240" w:lineRule="auto"/>
    </w:pPr>
  </w:style>
  <w:style w:type="paragraph" w:customStyle="1" w:styleId="Pa6">
    <w:name w:val="Pa6"/>
    <w:basedOn w:val="Normal"/>
    <w:uiPriority w:val="99"/>
    <w:qFormat/>
    <w:rsid w:val="001B0BB7"/>
    <w:pPr>
      <w:spacing w:after="0" w:line="240" w:lineRule="auto"/>
    </w:pPr>
  </w:style>
  <w:style w:type="paragraph" w:customStyle="1" w:styleId="noindent0">
    <w:name w:val="no_indent"/>
    <w:basedOn w:val="Normal"/>
    <w:next w:val="NormalWeb3"/>
    <w:qFormat/>
    <w:rsid w:val="001B0BB7"/>
    <w:pPr>
      <w:spacing w:after="0" w:line="240" w:lineRule="auto"/>
    </w:pPr>
  </w:style>
  <w:style w:type="paragraph" w:customStyle="1" w:styleId="tagline1">
    <w:name w:val="tagline"/>
    <w:basedOn w:val="Normal"/>
    <w:next w:val="cardCharCharCharCharChar"/>
    <w:qFormat/>
    <w:rsid w:val="001B0BB7"/>
    <w:pPr>
      <w:spacing w:after="0" w:line="240" w:lineRule="auto"/>
    </w:pPr>
  </w:style>
  <w:style w:type="paragraph" w:customStyle="1" w:styleId="Block1">
    <w:name w:val="Block1"/>
    <w:basedOn w:val="Normal"/>
    <w:next w:val="Normal"/>
    <w:uiPriority w:val="3"/>
    <w:qFormat/>
    <w:rsid w:val="001B0BB7"/>
    <w:pPr>
      <w:spacing w:after="0" w:line="240" w:lineRule="auto"/>
    </w:pPr>
  </w:style>
  <w:style w:type="paragraph" w:customStyle="1" w:styleId="TOCHeading1">
    <w:name w:val="TOC Heading1"/>
    <w:basedOn w:val="Heading1"/>
    <w:next w:val="Normal"/>
    <w:uiPriority w:val="39"/>
    <w:qFormat/>
    <w:rsid w:val="001B0BB7"/>
    <w:pPr>
      <w:spacing w:before="480" w:line="240" w:lineRule="auto"/>
    </w:pPr>
  </w:style>
  <w:style w:type="paragraph" w:customStyle="1" w:styleId="NoteLevel11">
    <w:name w:val="Note Level 11"/>
    <w:basedOn w:val="Normal"/>
    <w:next w:val="HeaderFooter"/>
    <w:uiPriority w:val="99"/>
    <w:qFormat/>
    <w:rsid w:val="001B0BB7"/>
    <w:pPr>
      <w:spacing w:after="0" w:line="240" w:lineRule="auto"/>
    </w:pPr>
  </w:style>
  <w:style w:type="character" w:customStyle="1" w:styleId="ReallySamllTextChar">
    <w:name w:val="ReallySamllText Char"/>
    <w:locked/>
    <w:rsid w:val="001B0BB7"/>
  </w:style>
  <w:style w:type="paragraph" w:customStyle="1" w:styleId="ReallySamllText">
    <w:name w:val="ReallySamllText"/>
    <w:basedOn w:val="Normal"/>
    <w:next w:val="CardTextUnderlined"/>
    <w:autoRedefine/>
    <w:qFormat/>
    <w:rsid w:val="001B0BB7"/>
    <w:pPr>
      <w:spacing w:after="0" w:line="240" w:lineRule="auto"/>
    </w:pPr>
  </w:style>
  <w:style w:type="paragraph" w:customStyle="1" w:styleId="Card6pt">
    <w:name w:val="Card 6pt"/>
    <w:basedOn w:val="Normal"/>
    <w:next w:val="HeaderDebate"/>
    <w:uiPriority w:val="99"/>
    <w:qFormat/>
    <w:rsid w:val="001B0BB7"/>
    <w:pPr>
      <w:spacing w:after="0" w:line="240" w:lineRule="auto"/>
    </w:pPr>
  </w:style>
  <w:style w:type="paragraph" w:customStyle="1" w:styleId="NormalWeb3">
    <w:name w:val="Normal (Web)3"/>
    <w:basedOn w:val="Normal"/>
    <w:next w:val="CardTagCharChar"/>
    <w:qFormat/>
    <w:rsid w:val="001B0BB7"/>
    <w:pPr>
      <w:spacing w:after="0" w:line="240" w:lineRule="auto"/>
    </w:pPr>
  </w:style>
  <w:style w:type="paragraph" w:customStyle="1" w:styleId="cardCharCharCharCharChar">
    <w:name w:val="card Char Char Char Char Char"/>
    <w:basedOn w:val="Normal"/>
    <w:next w:val="fixed"/>
    <w:qFormat/>
    <w:rsid w:val="001B0BB7"/>
    <w:pPr>
      <w:spacing w:after="0" w:line="240" w:lineRule="auto"/>
    </w:pPr>
  </w:style>
  <w:style w:type="paragraph" w:customStyle="1" w:styleId="TagCiteChar2">
    <w:name w:val="Tag / Cite Char"/>
    <w:basedOn w:val="Normal"/>
    <w:next w:val="textonormal"/>
    <w:qFormat/>
    <w:rsid w:val="001B0BB7"/>
    <w:pPr>
      <w:spacing w:after="0" w:line="240" w:lineRule="auto"/>
    </w:pPr>
  </w:style>
  <w:style w:type="paragraph" w:customStyle="1" w:styleId="PageNumber2">
    <w:name w:val="Page Number2"/>
    <w:basedOn w:val="Normal"/>
    <w:next w:val="Normal"/>
    <w:qFormat/>
    <w:rsid w:val="001B0BB7"/>
    <w:pPr>
      <w:spacing w:after="0" w:line="240" w:lineRule="auto"/>
    </w:pPr>
  </w:style>
  <w:style w:type="paragraph" w:customStyle="1" w:styleId="HeaderFooter">
    <w:name w:val="Header &amp; Footer"/>
    <w:next w:val="ExecutiveSummarytext"/>
    <w:qFormat/>
    <w:rsid w:val="001B0BB7"/>
    <w:pPr>
      <w:spacing w:after="200" w:line="276" w:lineRule="auto"/>
    </w:pPr>
  </w:style>
  <w:style w:type="paragraph" w:customStyle="1" w:styleId="CardTextSmall0">
    <w:name w:val="Card Text Small"/>
    <w:basedOn w:val="Normal"/>
    <w:qFormat/>
    <w:rsid w:val="001B0BB7"/>
    <w:pPr>
      <w:spacing w:after="0" w:line="240" w:lineRule="auto"/>
    </w:pPr>
  </w:style>
  <w:style w:type="paragraph" w:customStyle="1" w:styleId="CardTextUnderlined">
    <w:name w:val="Card Text Underlined"/>
    <w:basedOn w:val="Normal"/>
    <w:next w:val="NormalUnderline"/>
    <w:qFormat/>
    <w:rsid w:val="001B0BB7"/>
    <w:pPr>
      <w:spacing w:after="0" w:line="240" w:lineRule="auto"/>
    </w:pPr>
  </w:style>
  <w:style w:type="paragraph" w:customStyle="1" w:styleId="HeaderDebate">
    <w:name w:val="Header Debate"/>
    <w:basedOn w:val="Normal"/>
    <w:next w:val="byline1"/>
    <w:qFormat/>
    <w:rsid w:val="001B0BB7"/>
    <w:pPr>
      <w:spacing w:after="0" w:line="240" w:lineRule="auto"/>
    </w:pPr>
  </w:style>
  <w:style w:type="paragraph" w:customStyle="1" w:styleId="NormalWeb1">
    <w:name w:val="Normal (Web)1"/>
    <w:basedOn w:val="Normal"/>
    <w:next w:val="PlaceholderText1"/>
    <w:qFormat/>
    <w:rsid w:val="001B0BB7"/>
    <w:pPr>
      <w:spacing w:after="0" w:line="240" w:lineRule="auto"/>
    </w:pPr>
  </w:style>
  <w:style w:type="paragraph" w:customStyle="1" w:styleId="CardTagCharChar">
    <w:name w:val="Card Tag Char Char"/>
    <w:basedOn w:val="Normal"/>
    <w:next w:val="NoteLevel31"/>
    <w:qFormat/>
    <w:rsid w:val="001B0BB7"/>
    <w:pPr>
      <w:spacing w:after="0" w:line="240" w:lineRule="auto"/>
    </w:pPr>
  </w:style>
  <w:style w:type="paragraph" w:customStyle="1" w:styleId="fixed">
    <w:name w:val="fixed"/>
    <w:basedOn w:val="Normal"/>
    <w:next w:val="NoteLevel41"/>
    <w:qFormat/>
    <w:rsid w:val="001B0BB7"/>
    <w:pPr>
      <w:spacing w:after="0" w:line="240" w:lineRule="auto"/>
    </w:pPr>
  </w:style>
  <w:style w:type="paragraph" w:customStyle="1" w:styleId="textonormal">
    <w:name w:val="textonormal"/>
    <w:basedOn w:val="Normal"/>
    <w:next w:val="NoteLevel51"/>
    <w:qFormat/>
    <w:rsid w:val="001B0BB7"/>
    <w:pPr>
      <w:spacing w:after="0" w:line="240" w:lineRule="auto"/>
    </w:pPr>
  </w:style>
  <w:style w:type="paragraph" w:customStyle="1" w:styleId="Subtitle10">
    <w:name w:val="Subtitle1"/>
    <w:basedOn w:val="Normal"/>
    <w:next w:val="NoteLevel61"/>
    <w:qFormat/>
    <w:rsid w:val="001B0BB7"/>
    <w:pPr>
      <w:spacing w:after="0" w:line="240" w:lineRule="auto"/>
    </w:pPr>
  </w:style>
  <w:style w:type="paragraph" w:customStyle="1" w:styleId="ExecutiveSummarytext">
    <w:name w:val="Executive Summary text"/>
    <w:basedOn w:val="Normal"/>
    <w:next w:val="Normal"/>
    <w:qFormat/>
    <w:rsid w:val="001B0BB7"/>
    <w:pPr>
      <w:spacing w:after="0" w:line="240" w:lineRule="auto"/>
    </w:pPr>
  </w:style>
  <w:style w:type="character" w:customStyle="1" w:styleId="NormalUnderlineChar1">
    <w:name w:val="Normal Underline Char1"/>
    <w:locked/>
    <w:rsid w:val="001B0BB7"/>
  </w:style>
  <w:style w:type="paragraph" w:customStyle="1" w:styleId="NormalUnderline">
    <w:name w:val="Normal Underline"/>
    <w:basedOn w:val="Normal"/>
    <w:next w:val="NoteLevel91"/>
    <w:qFormat/>
    <w:rsid w:val="001B0BB7"/>
    <w:pPr>
      <w:spacing w:after="0" w:line="240" w:lineRule="auto"/>
    </w:pPr>
  </w:style>
  <w:style w:type="paragraph" w:customStyle="1" w:styleId="byline1">
    <w:name w:val="byline1"/>
    <w:basedOn w:val="Normal"/>
    <w:qFormat/>
    <w:rsid w:val="001B0BB7"/>
    <w:pPr>
      <w:spacing w:after="0" w:line="240" w:lineRule="auto"/>
    </w:pPr>
  </w:style>
  <w:style w:type="paragraph" w:customStyle="1" w:styleId="PlaceholderText1">
    <w:name w:val="Placeholder Text1"/>
    <w:basedOn w:val="Normal"/>
    <w:next w:val="ImportantText"/>
    <w:qFormat/>
    <w:rsid w:val="001B0BB7"/>
    <w:pPr>
      <w:spacing w:after="0" w:line="240" w:lineRule="auto"/>
    </w:pPr>
  </w:style>
  <w:style w:type="paragraph" w:customStyle="1" w:styleId="NoteLevel31">
    <w:name w:val="Note Level 31"/>
    <w:basedOn w:val="Normal"/>
    <w:qFormat/>
    <w:rsid w:val="001B0BB7"/>
    <w:pPr>
      <w:spacing w:after="0" w:line="240" w:lineRule="auto"/>
    </w:pPr>
  </w:style>
  <w:style w:type="paragraph" w:customStyle="1" w:styleId="NoteLevel41">
    <w:name w:val="Note Level 41"/>
    <w:basedOn w:val="Normal"/>
    <w:next w:val="StyleBodyText11ptBlackUnderline"/>
    <w:qFormat/>
    <w:rsid w:val="001B0BB7"/>
    <w:pPr>
      <w:spacing w:after="0" w:line="240" w:lineRule="auto"/>
    </w:pPr>
  </w:style>
  <w:style w:type="paragraph" w:customStyle="1" w:styleId="NoteLevel51">
    <w:name w:val="Note Level 51"/>
    <w:basedOn w:val="Normal"/>
    <w:qFormat/>
    <w:rsid w:val="001B0BB7"/>
    <w:pPr>
      <w:spacing w:after="0" w:line="240" w:lineRule="auto"/>
    </w:pPr>
  </w:style>
  <w:style w:type="paragraph" w:customStyle="1" w:styleId="NoteLevel61">
    <w:name w:val="Note Level 61"/>
    <w:basedOn w:val="Normal"/>
    <w:next w:val="StyleBodyText11ptBoldBlack"/>
    <w:qFormat/>
    <w:rsid w:val="001B0BB7"/>
    <w:pPr>
      <w:spacing w:after="0" w:line="240" w:lineRule="auto"/>
    </w:pPr>
  </w:style>
  <w:style w:type="paragraph" w:customStyle="1" w:styleId="NoteLevel71">
    <w:name w:val="Note Level 71"/>
    <w:basedOn w:val="Normal"/>
    <w:qFormat/>
    <w:rsid w:val="001B0BB7"/>
    <w:pPr>
      <w:spacing w:after="0" w:line="240" w:lineRule="auto"/>
    </w:pPr>
  </w:style>
  <w:style w:type="paragraph" w:customStyle="1" w:styleId="NoteLevel81">
    <w:name w:val="Note Level 81"/>
    <w:basedOn w:val="Normal"/>
    <w:next w:val="StyletinyBold"/>
    <w:qFormat/>
    <w:rsid w:val="001B0BB7"/>
    <w:pPr>
      <w:spacing w:after="0" w:line="240" w:lineRule="auto"/>
    </w:pPr>
  </w:style>
  <w:style w:type="paragraph" w:customStyle="1" w:styleId="NoteLevel91">
    <w:name w:val="Note Level 91"/>
    <w:basedOn w:val="Normal"/>
    <w:qFormat/>
    <w:rsid w:val="001B0BB7"/>
    <w:pPr>
      <w:spacing w:after="0" w:line="240" w:lineRule="auto"/>
    </w:pPr>
  </w:style>
  <w:style w:type="character" w:customStyle="1" w:styleId="ImportantTextChar">
    <w:name w:val="Important Text Char"/>
    <w:locked/>
    <w:rsid w:val="001B0BB7"/>
  </w:style>
  <w:style w:type="paragraph" w:customStyle="1" w:styleId="ImportantText">
    <w:name w:val="Important Text"/>
    <w:basedOn w:val="Normal"/>
    <w:next w:val="Normal"/>
    <w:qFormat/>
    <w:rsid w:val="001B0BB7"/>
    <w:pPr>
      <w:spacing w:after="0" w:line="240" w:lineRule="auto"/>
    </w:pPr>
  </w:style>
  <w:style w:type="character" w:customStyle="1" w:styleId="StyleBodyText11ptBlackUnderlineChar">
    <w:name w:val="Style Body Text + 11 pt Black Underline Char"/>
    <w:locked/>
    <w:rsid w:val="001B0BB7"/>
  </w:style>
  <w:style w:type="paragraph" w:customStyle="1" w:styleId="StyleBodyText11ptBlackUnderline">
    <w:name w:val="Style Body Text + 11 pt Black Underline"/>
    <w:basedOn w:val="Normal"/>
    <w:next w:val="ListContents"/>
    <w:qFormat/>
    <w:rsid w:val="001B0BB7"/>
    <w:pPr>
      <w:spacing w:after="0" w:line="240" w:lineRule="auto"/>
    </w:pPr>
  </w:style>
  <w:style w:type="character" w:customStyle="1" w:styleId="StyleBodyText11ptBoldBlackChar">
    <w:name w:val="Style Body Text + 11 pt Bold Black Char"/>
    <w:locked/>
    <w:rsid w:val="001B0BB7"/>
  </w:style>
  <w:style w:type="paragraph" w:customStyle="1" w:styleId="StyleBodyText11ptBoldBlack">
    <w:name w:val="Style Body Text + 11 pt Bold Black"/>
    <w:basedOn w:val="Normal"/>
    <w:next w:val="StyleListContents11ptCustomColorRGB353132Underline"/>
    <w:qFormat/>
    <w:rsid w:val="001B0BB7"/>
    <w:pPr>
      <w:spacing w:after="0" w:line="240" w:lineRule="auto"/>
    </w:pPr>
  </w:style>
  <w:style w:type="character" w:customStyle="1" w:styleId="StyletinyBoldChar">
    <w:name w:val="Style tiny + Bold Char"/>
    <w:locked/>
    <w:rsid w:val="001B0BB7"/>
  </w:style>
  <w:style w:type="paragraph" w:customStyle="1" w:styleId="StyletinyBold">
    <w:name w:val="Style tiny + Bold"/>
    <w:basedOn w:val="TagF3"/>
    <w:qFormat/>
    <w:rsid w:val="001B0BB7"/>
  </w:style>
  <w:style w:type="character" w:customStyle="1" w:styleId="Heading5SizeDownChar">
    <w:name w:val="Heading 5 Size Down Char"/>
    <w:locked/>
    <w:rsid w:val="001B0BB7"/>
  </w:style>
  <w:style w:type="character" w:customStyle="1" w:styleId="Normal2BoldChar">
    <w:name w:val="Normal2 + Bold Char"/>
    <w:locked/>
    <w:rsid w:val="001B0BB7"/>
  </w:style>
  <w:style w:type="paragraph" w:customStyle="1" w:styleId="Normal2Bold">
    <w:name w:val="Normal2 + Bold"/>
    <w:basedOn w:val="Normal"/>
    <w:next w:val="Unimportant"/>
    <w:qFormat/>
    <w:rsid w:val="001B0BB7"/>
    <w:pPr>
      <w:spacing w:after="0" w:line="240" w:lineRule="auto"/>
    </w:pPr>
  </w:style>
  <w:style w:type="character" w:customStyle="1" w:styleId="ListContentsChar">
    <w:name w:val="List Contents Char"/>
    <w:locked/>
    <w:rsid w:val="001B0BB7"/>
  </w:style>
  <w:style w:type="paragraph" w:customStyle="1" w:styleId="ListContents">
    <w:name w:val="List Contents"/>
    <w:basedOn w:val="Normal"/>
    <w:next w:val="Ununderlined"/>
    <w:qFormat/>
    <w:rsid w:val="001B0BB7"/>
    <w:pPr>
      <w:spacing w:after="0" w:line="240" w:lineRule="auto"/>
    </w:pPr>
  </w:style>
  <w:style w:type="character" w:customStyle="1" w:styleId="StyleListContents11ptCustomColorRGB353132UnderlineChar">
    <w:name w:val="Style List Contents + 11 pt Custom Color(RGB(353132)) Underline Char"/>
    <w:locked/>
    <w:rsid w:val="001B0BB7"/>
  </w:style>
  <w:style w:type="paragraph" w:customStyle="1" w:styleId="StyleListContents11ptCustomColorRGB353132Underline">
    <w:name w:val="Style List Contents + 11 pt Custom Color(RGB(353132)) Underline"/>
    <w:basedOn w:val="Ununderlined"/>
    <w:qFormat/>
    <w:rsid w:val="001B0BB7"/>
  </w:style>
  <w:style w:type="character" w:customStyle="1" w:styleId="StyleCards12ptThickunderlineChar2">
    <w:name w:val="Style Cards + 12 pt Thick underline Char2"/>
    <w:locked/>
    <w:rsid w:val="001B0BB7"/>
  </w:style>
  <w:style w:type="paragraph" w:customStyle="1" w:styleId="StyleCards12ptThickunderline">
    <w:name w:val="Style Cards + 12 pt Thick underline"/>
    <w:basedOn w:val="Normal"/>
    <w:qFormat/>
    <w:rsid w:val="001B0BB7"/>
    <w:pPr>
      <w:spacing w:after="0" w:line="240" w:lineRule="auto"/>
    </w:pPr>
  </w:style>
  <w:style w:type="character" w:customStyle="1" w:styleId="UnimportantCharChar">
    <w:name w:val="Unimportant Char Char"/>
    <w:locked/>
    <w:rsid w:val="001B0BB7"/>
  </w:style>
  <w:style w:type="paragraph" w:customStyle="1" w:styleId="Unimportant">
    <w:name w:val="Unimportant"/>
    <w:basedOn w:val="Normal"/>
    <w:next w:val="DebateCite"/>
    <w:qFormat/>
    <w:rsid w:val="001B0BB7"/>
    <w:pPr>
      <w:spacing w:after="0" w:line="240" w:lineRule="auto"/>
    </w:pPr>
  </w:style>
  <w:style w:type="character" w:customStyle="1" w:styleId="UnunderlinedChar">
    <w:name w:val="Ununderlined Char"/>
    <w:locked/>
    <w:rsid w:val="001B0BB7"/>
  </w:style>
  <w:style w:type="paragraph" w:customStyle="1" w:styleId="Ununderlined">
    <w:name w:val="Ununderlined"/>
    <w:basedOn w:val="Normal"/>
    <w:next w:val="PreformattedText"/>
    <w:qFormat/>
    <w:rsid w:val="001B0BB7"/>
    <w:pPr>
      <w:spacing w:after="0" w:line="240" w:lineRule="auto"/>
    </w:pPr>
  </w:style>
  <w:style w:type="paragraph" w:customStyle="1" w:styleId="StyleHeading1Justified">
    <w:name w:val="Style Heading 1 + Justified"/>
    <w:basedOn w:val="Normal"/>
    <w:next w:val="Normal"/>
    <w:qFormat/>
    <w:rsid w:val="001B0BB7"/>
    <w:pPr>
      <w:spacing w:after="0" w:line="240" w:lineRule="auto"/>
    </w:pPr>
  </w:style>
  <w:style w:type="character" w:customStyle="1" w:styleId="textunderlineChar0">
    <w:name w:val="text underline Char"/>
    <w:locked/>
    <w:rsid w:val="001B0BB7"/>
  </w:style>
  <w:style w:type="paragraph" w:customStyle="1" w:styleId="textunderline0">
    <w:name w:val="text underline"/>
    <w:basedOn w:val="Normal"/>
    <w:next w:val="Heading4Cite"/>
    <w:autoRedefine/>
    <w:qFormat/>
    <w:rsid w:val="001B0BB7"/>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1B0BB7"/>
  </w:style>
  <w:style w:type="paragraph" w:customStyle="1" w:styleId="DebateTag">
    <w:name w:val="Debate Tag"/>
    <w:basedOn w:val="Normal"/>
    <w:autoRedefine/>
    <w:qFormat/>
    <w:rsid w:val="001B0BB7"/>
    <w:pPr>
      <w:spacing w:after="0" w:line="240" w:lineRule="auto"/>
    </w:pPr>
  </w:style>
  <w:style w:type="paragraph" w:customStyle="1" w:styleId="DebateCite">
    <w:name w:val="Debate Cite"/>
    <w:basedOn w:val="Normal"/>
    <w:next w:val="Normaltag"/>
    <w:autoRedefine/>
    <w:qFormat/>
    <w:rsid w:val="001B0BB7"/>
    <w:pPr>
      <w:spacing w:after="0" w:line="240" w:lineRule="auto"/>
    </w:pPr>
  </w:style>
  <w:style w:type="paragraph" w:customStyle="1" w:styleId="PreformattedText">
    <w:name w:val="Preformatted Text"/>
    <w:basedOn w:val="Normal"/>
    <w:next w:val="Cardnon-underlined"/>
    <w:qFormat/>
    <w:rsid w:val="001B0BB7"/>
    <w:pPr>
      <w:spacing w:after="0" w:line="240" w:lineRule="auto"/>
    </w:pPr>
  </w:style>
  <w:style w:type="paragraph" w:customStyle="1" w:styleId="MaggieTag">
    <w:name w:val="MaggieTag"/>
    <w:basedOn w:val="Heading2"/>
    <w:next w:val="BlockTitle4"/>
    <w:qFormat/>
    <w:rsid w:val="001B0BB7"/>
    <w:pPr>
      <w:spacing w:before="480" w:line="240" w:lineRule="auto"/>
    </w:pPr>
  </w:style>
  <w:style w:type="paragraph" w:customStyle="1" w:styleId="NoteLevel21">
    <w:name w:val="Note Level 21"/>
    <w:basedOn w:val="Normal"/>
    <w:next w:val="CARD0"/>
    <w:uiPriority w:val="99"/>
    <w:qFormat/>
    <w:rsid w:val="001B0BB7"/>
    <w:pPr>
      <w:spacing w:after="0" w:line="240" w:lineRule="auto"/>
    </w:pPr>
  </w:style>
  <w:style w:type="paragraph" w:customStyle="1" w:styleId="4">
    <w:name w:val="4"/>
    <w:basedOn w:val="Normal"/>
    <w:next w:val="DottedUnderline0"/>
    <w:qFormat/>
    <w:rsid w:val="001B0BB7"/>
    <w:pPr>
      <w:spacing w:after="0" w:line="240" w:lineRule="auto"/>
    </w:pPr>
  </w:style>
  <w:style w:type="character" w:customStyle="1" w:styleId="Cardnon-underlinedChar">
    <w:name w:val="Card non-underlined Char"/>
    <w:uiPriority w:val="99"/>
    <w:locked/>
    <w:rsid w:val="001B0BB7"/>
  </w:style>
  <w:style w:type="paragraph" w:customStyle="1" w:styleId="BlockTitle4">
    <w:name w:val="%Block Title"/>
    <w:basedOn w:val="Heading1"/>
    <w:next w:val="PageNumber4"/>
    <w:qFormat/>
    <w:rsid w:val="001B0BB7"/>
    <w:pPr>
      <w:spacing w:before="480" w:line="240" w:lineRule="auto"/>
    </w:pPr>
  </w:style>
  <w:style w:type="paragraph" w:customStyle="1" w:styleId="CARD0">
    <w:name w:val="CARD"/>
    <w:basedOn w:val="Normal"/>
    <w:next w:val="PageNumber5"/>
    <w:link w:val="CARDChar2"/>
    <w:qFormat/>
    <w:rsid w:val="001B0BB7"/>
    <w:pPr>
      <w:spacing w:after="0" w:line="240" w:lineRule="auto"/>
    </w:pPr>
  </w:style>
  <w:style w:type="paragraph" w:customStyle="1" w:styleId="HiddenBlockHeader">
    <w:name w:val="Hidden Block Header"/>
    <w:basedOn w:val="Normal"/>
    <w:next w:val="Cardtext0"/>
    <w:link w:val="HiddenBlockHeaderChar"/>
    <w:qFormat/>
    <w:rsid w:val="001B0BB7"/>
    <w:pPr>
      <w:spacing w:after="0" w:line="240" w:lineRule="auto"/>
    </w:pPr>
  </w:style>
  <w:style w:type="paragraph" w:customStyle="1" w:styleId="ThickUnderline">
    <w:name w:val="ThickUnderline"/>
    <w:qFormat/>
    <w:rsid w:val="001B0BB7"/>
    <w:pPr>
      <w:spacing w:after="200" w:line="276" w:lineRule="auto"/>
    </w:pPr>
  </w:style>
  <w:style w:type="paragraph" w:customStyle="1" w:styleId="DottedUnderline0">
    <w:name w:val="DottedUnderline"/>
    <w:basedOn w:val="Normal"/>
    <w:qFormat/>
    <w:rsid w:val="001B0BB7"/>
    <w:pPr>
      <w:spacing w:after="0" w:line="240" w:lineRule="auto"/>
    </w:pPr>
  </w:style>
  <w:style w:type="paragraph" w:customStyle="1" w:styleId="AAAcard">
    <w:name w:val="AAAcard"/>
    <w:basedOn w:val="Normal"/>
    <w:next w:val="citeunread"/>
    <w:link w:val="AAAcardChar"/>
    <w:uiPriority w:val="99"/>
    <w:qFormat/>
    <w:rsid w:val="001B0BB7"/>
    <w:pPr>
      <w:spacing w:after="0" w:line="240" w:lineRule="auto"/>
    </w:pPr>
  </w:style>
  <w:style w:type="character" w:customStyle="1" w:styleId="Card-UnderlineChar">
    <w:name w:val="Card-Underline Char"/>
    <w:locked/>
    <w:rsid w:val="001B0BB7"/>
  </w:style>
  <w:style w:type="paragraph" w:customStyle="1" w:styleId="Card-Underline">
    <w:name w:val="Card-Underline"/>
    <w:basedOn w:val="Normal"/>
    <w:next w:val="read"/>
    <w:qFormat/>
    <w:rsid w:val="001B0BB7"/>
    <w:pPr>
      <w:spacing w:after="0" w:line="240" w:lineRule="auto"/>
    </w:pPr>
  </w:style>
  <w:style w:type="paragraph" w:customStyle="1" w:styleId="PageNumber3">
    <w:name w:val="Page Number3"/>
    <w:basedOn w:val="Normal"/>
    <w:next w:val="Normal"/>
    <w:qFormat/>
    <w:rsid w:val="001B0BB7"/>
    <w:pPr>
      <w:spacing w:after="0" w:line="240" w:lineRule="auto"/>
    </w:pPr>
  </w:style>
  <w:style w:type="paragraph" w:customStyle="1" w:styleId="PageNumber4">
    <w:name w:val="Page Number4"/>
    <w:basedOn w:val="Normal"/>
    <w:next w:val="Normal"/>
    <w:qFormat/>
    <w:rsid w:val="001B0BB7"/>
    <w:pPr>
      <w:spacing w:after="0" w:line="240" w:lineRule="auto"/>
    </w:pPr>
  </w:style>
  <w:style w:type="paragraph" w:customStyle="1" w:styleId="PageNumber5">
    <w:name w:val="Page Number5"/>
    <w:basedOn w:val="Normal"/>
    <w:next w:val="Normal"/>
    <w:qFormat/>
    <w:rsid w:val="001B0BB7"/>
    <w:pPr>
      <w:spacing w:after="0" w:line="240" w:lineRule="auto"/>
    </w:pPr>
  </w:style>
  <w:style w:type="paragraph" w:customStyle="1" w:styleId="smalltext1">
    <w:name w:val="small text1"/>
    <w:basedOn w:val="Normal"/>
    <w:next w:val="Normal"/>
    <w:uiPriority w:val="4"/>
    <w:qFormat/>
    <w:rsid w:val="001B0BB7"/>
    <w:pPr>
      <w:spacing w:after="0" w:line="240" w:lineRule="auto"/>
    </w:pPr>
  </w:style>
  <w:style w:type="character" w:customStyle="1" w:styleId="CircleChar">
    <w:name w:val="Circle Char"/>
    <w:locked/>
    <w:rsid w:val="001B0BB7"/>
  </w:style>
  <w:style w:type="character" w:customStyle="1" w:styleId="citeunreadChar">
    <w:name w:val="cite unread Char"/>
    <w:locked/>
    <w:rsid w:val="001B0BB7"/>
  </w:style>
  <w:style w:type="paragraph" w:customStyle="1" w:styleId="citeunread">
    <w:name w:val="cite unread"/>
    <w:basedOn w:val="Normal"/>
    <w:next w:val="StyleStyle16pt"/>
    <w:qFormat/>
    <w:rsid w:val="001B0BB7"/>
    <w:pPr>
      <w:spacing w:after="0" w:line="240" w:lineRule="auto"/>
    </w:pPr>
  </w:style>
  <w:style w:type="character" w:customStyle="1" w:styleId="readCharChar">
    <w:name w:val="read Char Char"/>
    <w:locked/>
    <w:rsid w:val="001B0BB7"/>
  </w:style>
  <w:style w:type="paragraph" w:customStyle="1" w:styleId="read">
    <w:name w:val="read"/>
    <w:basedOn w:val="Normal"/>
    <w:next w:val="Normal"/>
    <w:qFormat/>
    <w:rsid w:val="001B0BB7"/>
    <w:pPr>
      <w:spacing w:after="0" w:line="240" w:lineRule="auto"/>
    </w:pPr>
  </w:style>
  <w:style w:type="paragraph" w:customStyle="1" w:styleId="CiteReal0">
    <w:name w:val="Cite Real"/>
    <w:basedOn w:val="Normal"/>
    <w:next w:val="Normal"/>
    <w:qFormat/>
    <w:rsid w:val="001B0BB7"/>
    <w:pPr>
      <w:spacing w:after="0" w:line="240" w:lineRule="auto"/>
    </w:pPr>
  </w:style>
  <w:style w:type="paragraph" w:customStyle="1" w:styleId="PageNumber6">
    <w:name w:val="Page Number6"/>
    <w:basedOn w:val="Normal"/>
    <w:next w:val="Normal"/>
    <w:qFormat/>
    <w:rsid w:val="001B0BB7"/>
    <w:pPr>
      <w:spacing w:after="0" w:line="240" w:lineRule="auto"/>
    </w:pPr>
  </w:style>
  <w:style w:type="paragraph" w:customStyle="1" w:styleId="lastupdated">
    <w:name w:val="lastupdated"/>
    <w:basedOn w:val="Normal"/>
    <w:next w:val="Subtitle2"/>
    <w:qFormat/>
    <w:rsid w:val="001B0BB7"/>
    <w:pPr>
      <w:spacing w:after="0" w:line="240" w:lineRule="auto"/>
    </w:pPr>
  </w:style>
  <w:style w:type="paragraph" w:customStyle="1" w:styleId="hn-byline">
    <w:name w:val="hn-byline"/>
    <w:basedOn w:val="Normal"/>
    <w:next w:val="bodyintro"/>
    <w:qFormat/>
    <w:rsid w:val="001B0BB7"/>
    <w:pPr>
      <w:spacing w:after="0" w:line="240" w:lineRule="auto"/>
    </w:pPr>
  </w:style>
  <w:style w:type="paragraph" w:customStyle="1" w:styleId="articleinfo">
    <w:name w:val="articleinfo"/>
    <w:basedOn w:val="Normal"/>
    <w:next w:val="indent"/>
    <w:qFormat/>
    <w:rsid w:val="001B0BB7"/>
    <w:pPr>
      <w:spacing w:after="0" w:line="240" w:lineRule="auto"/>
    </w:pPr>
  </w:style>
  <w:style w:type="character" w:customStyle="1" w:styleId="StyleStyle16ptChar">
    <w:name w:val="Style Style1 + 6 pt Char"/>
    <w:locked/>
    <w:rsid w:val="001B0BB7"/>
  </w:style>
  <w:style w:type="paragraph" w:customStyle="1" w:styleId="StyleStyle16pt">
    <w:name w:val="Style Style1 + 6 pt"/>
    <w:basedOn w:val="Normal"/>
    <w:qFormat/>
    <w:rsid w:val="001B0BB7"/>
    <w:pPr>
      <w:spacing w:after="0" w:line="240" w:lineRule="auto"/>
    </w:pPr>
  </w:style>
  <w:style w:type="paragraph" w:customStyle="1" w:styleId="PageNumber7">
    <w:name w:val="Page Number7"/>
    <w:basedOn w:val="Normal"/>
    <w:next w:val="Normal"/>
    <w:qFormat/>
    <w:rsid w:val="001B0BB7"/>
    <w:pPr>
      <w:spacing w:after="0" w:line="240" w:lineRule="auto"/>
    </w:pPr>
  </w:style>
  <w:style w:type="paragraph" w:customStyle="1" w:styleId="OmniPage4">
    <w:name w:val="OmniPage #4"/>
    <w:basedOn w:val="Normal"/>
    <w:qFormat/>
    <w:rsid w:val="001B0BB7"/>
    <w:pPr>
      <w:spacing w:after="0" w:line="240" w:lineRule="auto"/>
    </w:pPr>
  </w:style>
  <w:style w:type="paragraph" w:customStyle="1" w:styleId="OmniPage10">
    <w:name w:val="OmniPage #10"/>
    <w:basedOn w:val="Normal"/>
    <w:qFormat/>
    <w:rsid w:val="001B0BB7"/>
    <w:pPr>
      <w:spacing w:after="0" w:line="240" w:lineRule="auto"/>
    </w:pPr>
  </w:style>
  <w:style w:type="paragraph" w:customStyle="1" w:styleId="PageNumber8">
    <w:name w:val="Page Number8"/>
    <w:basedOn w:val="Normal"/>
    <w:next w:val="Normal"/>
    <w:uiPriority w:val="99"/>
    <w:qFormat/>
    <w:rsid w:val="001B0BB7"/>
    <w:pPr>
      <w:spacing w:after="0" w:line="240" w:lineRule="auto"/>
    </w:pPr>
  </w:style>
  <w:style w:type="paragraph" w:customStyle="1" w:styleId="Subtitle2">
    <w:name w:val="Subtitle2"/>
    <w:basedOn w:val="Normal"/>
    <w:qFormat/>
    <w:rsid w:val="001B0BB7"/>
    <w:pPr>
      <w:spacing w:after="0" w:line="240" w:lineRule="auto"/>
    </w:pPr>
  </w:style>
  <w:style w:type="paragraph" w:customStyle="1" w:styleId="bodyintro">
    <w:name w:val="bodyintro"/>
    <w:basedOn w:val="Normal"/>
    <w:uiPriority w:val="99"/>
    <w:qFormat/>
    <w:rsid w:val="001B0BB7"/>
    <w:pPr>
      <w:spacing w:after="0" w:line="240" w:lineRule="auto"/>
    </w:pPr>
  </w:style>
  <w:style w:type="paragraph" w:customStyle="1" w:styleId="indent">
    <w:name w:val="indent"/>
    <w:basedOn w:val="Normal"/>
    <w:qFormat/>
    <w:rsid w:val="001B0BB7"/>
    <w:pPr>
      <w:spacing w:after="0" w:line="240" w:lineRule="auto"/>
    </w:pPr>
  </w:style>
  <w:style w:type="paragraph" w:customStyle="1" w:styleId="center">
    <w:name w:val="center"/>
    <w:basedOn w:val="Normal"/>
    <w:uiPriority w:val="99"/>
    <w:qFormat/>
    <w:rsid w:val="001B0BB7"/>
    <w:pPr>
      <w:spacing w:after="0" w:line="240" w:lineRule="auto"/>
    </w:pPr>
  </w:style>
  <w:style w:type="character" w:customStyle="1" w:styleId="tagChar2">
    <w:name w:val="tag Char2"/>
    <w:qFormat/>
    <w:rsid w:val="001B0BB7"/>
  </w:style>
  <w:style w:type="character" w:customStyle="1" w:styleId="cardchar00">
    <w:name w:val="cardchar0"/>
    <w:basedOn w:val="DefaultParagraphFont"/>
    <w:rsid w:val="001B0BB7"/>
  </w:style>
  <w:style w:type="character" w:customStyle="1" w:styleId="UnderlineNon-bold">
    <w:name w:val="Underline Non - bold"/>
    <w:rsid w:val="001B0BB7"/>
  </w:style>
  <w:style w:type="character" w:customStyle="1" w:styleId="UnderlineBold0">
    <w:name w:val="Underline Bold"/>
    <w:uiPriority w:val="6"/>
    <w:qFormat/>
    <w:rsid w:val="001B0BB7"/>
  </w:style>
  <w:style w:type="character" w:customStyle="1" w:styleId="Heading5Char2">
    <w:name w:val="Heading 5 Char2"/>
    <w:rsid w:val="001B0BB7"/>
  </w:style>
  <w:style w:type="character" w:customStyle="1" w:styleId="underlinechar0">
    <w:name w:val="underlinechar"/>
    <w:rsid w:val="001B0BB7"/>
  </w:style>
  <w:style w:type="character" w:customStyle="1" w:styleId="authordate2">
    <w:name w:val="authordate"/>
    <w:rsid w:val="001B0BB7"/>
  </w:style>
  <w:style w:type="character" w:customStyle="1" w:styleId="underline4">
    <w:name w:val="%underline"/>
    <w:qFormat/>
    <w:rsid w:val="001B0BB7"/>
  </w:style>
  <w:style w:type="character" w:customStyle="1" w:styleId="AUNDERLINE0">
    <w:name w:val="AUNDERLINE"/>
    <w:qFormat/>
    <w:rsid w:val="001B0BB7"/>
  </w:style>
  <w:style w:type="character" w:customStyle="1" w:styleId="slug-doi">
    <w:name w:val="slug-doi"/>
    <w:basedOn w:val="DefaultParagraphFont"/>
    <w:rsid w:val="001B0BB7"/>
  </w:style>
  <w:style w:type="character" w:customStyle="1" w:styleId="af">
    <w:name w:val="af"/>
    <w:basedOn w:val="DefaultParagraphFont"/>
    <w:rsid w:val="001B0BB7"/>
  </w:style>
  <w:style w:type="character" w:customStyle="1" w:styleId="ab">
    <w:name w:val="ab"/>
    <w:basedOn w:val="DefaultParagraphFont"/>
    <w:rsid w:val="001B0BB7"/>
  </w:style>
  <w:style w:type="character" w:customStyle="1" w:styleId="em">
    <w:name w:val="em"/>
    <w:basedOn w:val="DefaultParagraphFont"/>
    <w:rsid w:val="001B0BB7"/>
  </w:style>
  <w:style w:type="character" w:customStyle="1" w:styleId="au">
    <w:name w:val="au"/>
    <w:basedOn w:val="DefaultParagraphFont"/>
    <w:rsid w:val="001B0BB7"/>
  </w:style>
  <w:style w:type="character" w:customStyle="1" w:styleId="ti">
    <w:name w:val="ti"/>
    <w:basedOn w:val="DefaultParagraphFont"/>
    <w:rsid w:val="001B0BB7"/>
  </w:style>
  <w:style w:type="character" w:customStyle="1" w:styleId="subheadblue">
    <w:name w:val="subhead_blue"/>
    <w:basedOn w:val="DefaultParagraphFont"/>
    <w:rsid w:val="001B0BB7"/>
  </w:style>
  <w:style w:type="character" w:customStyle="1" w:styleId="affiliation">
    <w:name w:val="affiliation"/>
    <w:basedOn w:val="DefaultParagraphFont"/>
    <w:rsid w:val="001B0BB7"/>
  </w:style>
  <w:style w:type="character" w:customStyle="1" w:styleId="slug-doi-wrapper">
    <w:name w:val="slug-doi-wrapper"/>
    <w:basedOn w:val="DefaultParagraphFont"/>
    <w:rsid w:val="001B0BB7"/>
  </w:style>
  <w:style w:type="character" w:customStyle="1" w:styleId="slug-metadata-noteahead-of-print">
    <w:name w:val="slug-metadata-note ahead-of-print"/>
    <w:basedOn w:val="DefaultParagraphFont"/>
    <w:rsid w:val="001B0BB7"/>
  </w:style>
  <w:style w:type="character" w:customStyle="1" w:styleId="slug-ahead-of-print-date">
    <w:name w:val="slug-ahead-of-print-date"/>
    <w:basedOn w:val="DefaultParagraphFont"/>
    <w:rsid w:val="001B0BB7"/>
  </w:style>
  <w:style w:type="character" w:customStyle="1" w:styleId="medium-bold">
    <w:name w:val="medium-bold"/>
    <w:basedOn w:val="DefaultParagraphFont"/>
    <w:rsid w:val="001B0BB7"/>
  </w:style>
  <w:style w:type="character" w:customStyle="1" w:styleId="updated-short-citation">
    <w:name w:val="updated-short-citation"/>
    <w:basedOn w:val="DefaultParagraphFont"/>
    <w:rsid w:val="001B0BB7"/>
  </w:style>
  <w:style w:type="character" w:customStyle="1" w:styleId="TagCharChar1">
    <w:name w:val="Tag Char Char1"/>
    <w:rsid w:val="001B0BB7"/>
  </w:style>
  <w:style w:type="character" w:customStyle="1" w:styleId="berief">
    <w:name w:val="berief"/>
    <w:rsid w:val="001B0BB7"/>
  </w:style>
  <w:style w:type="character" w:customStyle="1" w:styleId="Brief-Smalltext">
    <w:name w:val="Brief - Small text"/>
    <w:rsid w:val="001B0BB7"/>
  </w:style>
  <w:style w:type="character" w:customStyle="1" w:styleId="F8-UnderlineBold">
    <w:name w:val="F8 - Underline/Bold"/>
    <w:rsid w:val="001B0BB7"/>
  </w:style>
  <w:style w:type="character" w:customStyle="1" w:styleId="Brief-Bold">
    <w:name w:val="Brief - Bold"/>
    <w:rsid w:val="001B0BB7"/>
  </w:style>
  <w:style w:type="character" w:customStyle="1" w:styleId="Card-Underline0">
    <w:name w:val="Card - Underline"/>
    <w:rsid w:val="001B0BB7"/>
  </w:style>
  <w:style w:type="character" w:customStyle="1" w:styleId="beriefunderline">
    <w:name w:val="berief = underline"/>
    <w:rsid w:val="001B0BB7"/>
  </w:style>
  <w:style w:type="character" w:customStyle="1" w:styleId="BoldText10pt">
    <w:name w:val="Bold Text 10 pt"/>
    <w:rsid w:val="001B0BB7"/>
  </w:style>
  <w:style w:type="character" w:customStyle="1" w:styleId="eoeaheader">
    <w:name w:val="eoea_header"/>
    <w:basedOn w:val="DefaultParagraphFont"/>
    <w:rsid w:val="001B0BB7"/>
  </w:style>
  <w:style w:type="character" w:customStyle="1" w:styleId="SC4208902">
    <w:name w:val="SC.4.208902"/>
    <w:rsid w:val="001B0BB7"/>
  </w:style>
  <w:style w:type="character" w:customStyle="1" w:styleId="SC4208915">
    <w:name w:val="SC.4.208915"/>
    <w:rsid w:val="001B0BB7"/>
  </w:style>
  <w:style w:type="character" w:customStyle="1" w:styleId="SC273764">
    <w:name w:val="SC.2.73764"/>
    <w:rsid w:val="001B0BB7"/>
  </w:style>
  <w:style w:type="character" w:customStyle="1" w:styleId="SC273779">
    <w:name w:val="SC.2.73779"/>
    <w:rsid w:val="001B0BB7"/>
  </w:style>
  <w:style w:type="character" w:customStyle="1" w:styleId="SC273763">
    <w:name w:val="SC.2.73763"/>
    <w:rsid w:val="001B0BB7"/>
  </w:style>
  <w:style w:type="character" w:customStyle="1" w:styleId="SC4208910">
    <w:name w:val="SC.4.208910"/>
    <w:rsid w:val="001B0BB7"/>
  </w:style>
  <w:style w:type="character" w:customStyle="1" w:styleId="SC4208911">
    <w:name w:val="SC.4.208911"/>
    <w:rsid w:val="001B0BB7"/>
  </w:style>
  <w:style w:type="character" w:customStyle="1" w:styleId="articlesubtitle">
    <w:name w:val="article_sub_title"/>
    <w:basedOn w:val="DefaultParagraphFont"/>
    <w:rsid w:val="001B0BB7"/>
  </w:style>
  <w:style w:type="character" w:customStyle="1" w:styleId="newsdate2">
    <w:name w:val="news_date2"/>
    <w:basedOn w:val="DefaultParagraphFont"/>
    <w:rsid w:val="001B0BB7"/>
  </w:style>
  <w:style w:type="character" w:customStyle="1" w:styleId="readarticleheader">
    <w:name w:val="readarticleheader"/>
    <w:basedOn w:val="DefaultParagraphFont"/>
    <w:rsid w:val="001B0BB7"/>
  </w:style>
  <w:style w:type="character" w:customStyle="1" w:styleId="char">
    <w:name w:val="char"/>
    <w:basedOn w:val="DefaultParagraphFont"/>
    <w:rsid w:val="001B0BB7"/>
  </w:style>
  <w:style w:type="character" w:customStyle="1" w:styleId="hdr">
    <w:name w:val="hdr"/>
    <w:basedOn w:val="DefaultParagraphFont"/>
    <w:rsid w:val="001B0BB7"/>
  </w:style>
  <w:style w:type="character" w:customStyle="1" w:styleId="bolding1">
    <w:name w:val="bolding1"/>
    <w:rsid w:val="001B0BB7"/>
  </w:style>
  <w:style w:type="character" w:customStyle="1" w:styleId="bookoptions1">
    <w:name w:val="book_options1"/>
    <w:rsid w:val="001B0BB7"/>
  </w:style>
  <w:style w:type="character" w:customStyle="1" w:styleId="descriptionblock">
    <w:name w:val="description block"/>
    <w:basedOn w:val="DefaultParagraphFont"/>
    <w:rsid w:val="001B0BB7"/>
  </w:style>
  <w:style w:type="character" w:customStyle="1" w:styleId="detailsboxblock">
    <w:name w:val="detailsbox block"/>
    <w:basedOn w:val="DefaultParagraphFont"/>
    <w:rsid w:val="001B0BB7"/>
  </w:style>
  <w:style w:type="character" w:customStyle="1" w:styleId="CardTextUnderlinedChar">
    <w:name w:val="Card Text Underlined Char"/>
    <w:rsid w:val="001B0BB7"/>
  </w:style>
  <w:style w:type="character" w:customStyle="1" w:styleId="cardtextsmallChar">
    <w:name w:val="card text small Char"/>
    <w:rsid w:val="001B0BB7"/>
  </w:style>
  <w:style w:type="character" w:customStyle="1" w:styleId="countrytitle1">
    <w:name w:val="countrytitle1"/>
    <w:rsid w:val="001B0BB7"/>
  </w:style>
  <w:style w:type="character" w:customStyle="1" w:styleId="storyheader1">
    <w:name w:val="storyheader1"/>
    <w:rsid w:val="001B0BB7"/>
  </w:style>
  <w:style w:type="character" w:customStyle="1" w:styleId="cardunderlinedChar1">
    <w:name w:val="card underlined Char"/>
    <w:rsid w:val="001B0BB7"/>
  </w:style>
  <w:style w:type="character" w:customStyle="1" w:styleId="article1">
    <w:name w:val="article1"/>
    <w:rsid w:val="001B0BB7"/>
  </w:style>
  <w:style w:type="character" w:customStyle="1" w:styleId="story-posted-date1">
    <w:name w:val="story-posted-date1"/>
    <w:rsid w:val="001B0BB7"/>
  </w:style>
  <w:style w:type="character" w:customStyle="1" w:styleId="Heading2CharCharCharCharCharCharCharCharCharCharCharCharCharChar">
    <w:name w:val="Heading 2 Char Char Char Char Char Char Char Char Char Char Char Char Char Char"/>
    <w:rsid w:val="001B0BB7"/>
  </w:style>
  <w:style w:type="character" w:customStyle="1" w:styleId="citation1">
    <w:name w:val="citation1"/>
    <w:rsid w:val="001B0BB7"/>
  </w:style>
  <w:style w:type="character" w:customStyle="1" w:styleId="hithighlite">
    <w:name w:val="hithighlite"/>
    <w:basedOn w:val="DefaultParagraphFont"/>
    <w:rsid w:val="001B0BB7"/>
  </w:style>
  <w:style w:type="character" w:customStyle="1" w:styleId="articlecontent">
    <w:name w:val="articlecontent"/>
    <w:basedOn w:val="DefaultParagraphFont"/>
    <w:rsid w:val="001B0BB7"/>
  </w:style>
  <w:style w:type="character" w:customStyle="1" w:styleId="fource1">
    <w:name w:val="fource1"/>
    <w:rsid w:val="001B0BB7"/>
  </w:style>
  <w:style w:type="character" w:customStyle="1" w:styleId="ds">
    <w:name w:val="ds"/>
    <w:basedOn w:val="DefaultParagraphFont"/>
    <w:rsid w:val="001B0BB7"/>
  </w:style>
  <w:style w:type="character" w:customStyle="1" w:styleId="MicroTextChar1">
    <w:name w:val="MicroText Char1"/>
    <w:rsid w:val="001B0BB7"/>
  </w:style>
  <w:style w:type="character" w:customStyle="1" w:styleId="DefaultPara">
    <w:name w:val="Default Para"/>
    <w:rsid w:val="001B0BB7"/>
  </w:style>
  <w:style w:type="character" w:customStyle="1" w:styleId="SYSHYPERTEXT">
    <w:name w:val="SYS_HYPERTEXT"/>
    <w:rsid w:val="001B0BB7"/>
  </w:style>
  <w:style w:type="character" w:customStyle="1" w:styleId="BlockHeading1Char">
    <w:name w:val="Block Heading 1 Char"/>
    <w:rsid w:val="001B0BB7"/>
  </w:style>
  <w:style w:type="character" w:customStyle="1" w:styleId="StyleTagTimesNewRomanChar">
    <w:name w:val="Style Tag + Times New Roman Char"/>
    <w:rsid w:val="001B0BB7"/>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B0BB7"/>
  </w:style>
  <w:style w:type="character" w:customStyle="1" w:styleId="StyleArialNarrow12ptBold">
    <w:name w:val="Style Arial Narrow 12 pt Bold"/>
    <w:rsid w:val="001B0BB7"/>
  </w:style>
  <w:style w:type="character" w:customStyle="1" w:styleId="UnderlinedCharChar1">
    <w:name w:val="Underlined Char Char1"/>
    <w:rsid w:val="001B0BB7"/>
  </w:style>
  <w:style w:type="character" w:customStyle="1" w:styleId="Heading2CharChar2">
    <w:name w:val="Heading 2 Char Char2"/>
    <w:rsid w:val="001B0BB7"/>
  </w:style>
  <w:style w:type="character" w:customStyle="1" w:styleId="doctitle">
    <w:name w:val="doctitle"/>
    <w:rsid w:val="001B0BB7"/>
  </w:style>
  <w:style w:type="character" w:customStyle="1" w:styleId="cardtext-underlined0">
    <w:name w:val="card text- underlined"/>
    <w:rsid w:val="001B0BB7"/>
  </w:style>
  <w:style w:type="character" w:customStyle="1" w:styleId="Style8ptChar">
    <w:name w:val="Style 8 pt Char"/>
    <w:rsid w:val="001B0BB7"/>
  </w:style>
  <w:style w:type="character" w:customStyle="1" w:styleId="message-item">
    <w:name w:val="message-item"/>
    <w:rsid w:val="001B0BB7"/>
  </w:style>
  <w:style w:type="character" w:customStyle="1" w:styleId="A0">
    <w:name w:val="A0"/>
    <w:uiPriority w:val="99"/>
    <w:rsid w:val="001B0BB7"/>
  </w:style>
  <w:style w:type="character" w:customStyle="1" w:styleId="datestamp">
    <w:name w:val="datestamp"/>
    <w:rsid w:val="001B0BB7"/>
  </w:style>
  <w:style w:type="character" w:customStyle="1" w:styleId="i">
    <w:name w:val="i"/>
    <w:uiPriority w:val="99"/>
    <w:rsid w:val="001B0BB7"/>
  </w:style>
  <w:style w:type="character" w:customStyle="1" w:styleId="name">
    <w:name w:val="name"/>
    <w:rsid w:val="001B0BB7"/>
  </w:style>
  <w:style w:type="character" w:customStyle="1" w:styleId="forenames">
    <w:name w:val="forenames"/>
    <w:rsid w:val="001B0BB7"/>
  </w:style>
  <w:style w:type="character" w:customStyle="1" w:styleId="surname">
    <w:name w:val="surname"/>
    <w:rsid w:val="001B0BB7"/>
  </w:style>
  <w:style w:type="character" w:customStyle="1" w:styleId="sifr-alternate">
    <w:name w:val="sifr-alternate"/>
    <w:rsid w:val="001B0BB7"/>
  </w:style>
  <w:style w:type="character" w:customStyle="1" w:styleId="medium-font">
    <w:name w:val="medium-font"/>
    <w:rsid w:val="001B0BB7"/>
  </w:style>
  <w:style w:type="character" w:customStyle="1" w:styleId="title-link-wrapper">
    <w:name w:val="title-link-wrapper"/>
    <w:rsid w:val="001B0BB7"/>
  </w:style>
  <w:style w:type="character" w:customStyle="1" w:styleId="A7">
    <w:name w:val="A7"/>
    <w:uiPriority w:val="99"/>
    <w:rsid w:val="001B0BB7"/>
  </w:style>
  <w:style w:type="character" w:customStyle="1" w:styleId="refpreview">
    <w:name w:val="refpreview"/>
    <w:rsid w:val="001B0BB7"/>
  </w:style>
  <w:style w:type="character" w:customStyle="1" w:styleId="loose1">
    <w:name w:val="loose1"/>
    <w:rsid w:val="001B0BB7"/>
  </w:style>
  <w:style w:type="character" w:customStyle="1" w:styleId="email">
    <w:name w:val="email"/>
    <w:rsid w:val="001B0BB7"/>
  </w:style>
  <w:style w:type="character" w:customStyle="1" w:styleId="gsa">
    <w:name w:val="gs_a"/>
    <w:rsid w:val="001B0BB7"/>
  </w:style>
  <w:style w:type="character" w:customStyle="1" w:styleId="mainarttitle">
    <w:name w:val="mainarttitle"/>
    <w:rsid w:val="001B0BB7"/>
  </w:style>
  <w:style w:type="character" w:customStyle="1" w:styleId="mainartauthor">
    <w:name w:val="mainartauthor"/>
    <w:rsid w:val="001B0BB7"/>
  </w:style>
  <w:style w:type="character" w:customStyle="1" w:styleId="mainartdate">
    <w:name w:val="mainartdate"/>
    <w:rsid w:val="001B0BB7"/>
  </w:style>
  <w:style w:type="character" w:customStyle="1" w:styleId="gsggs">
    <w:name w:val="gs_ggs"/>
    <w:rsid w:val="001B0BB7"/>
  </w:style>
  <w:style w:type="character" w:customStyle="1" w:styleId="ahead">
    <w:name w:val="a_head"/>
    <w:rsid w:val="001B0BB7"/>
  </w:style>
  <w:style w:type="character" w:customStyle="1" w:styleId="footnote1">
    <w:name w:val="footnote"/>
    <w:rsid w:val="001B0BB7"/>
  </w:style>
  <w:style w:type="character" w:customStyle="1" w:styleId="docbody">
    <w:name w:val="docbody"/>
    <w:rsid w:val="001B0BB7"/>
  </w:style>
  <w:style w:type="paragraph" w:styleId="BodyTextIndent3">
    <w:name w:val="Body Text Indent 3"/>
    <w:basedOn w:val="Normal"/>
    <w:link w:val="BodyTextIndent3Char1"/>
    <w:uiPriority w:val="99"/>
    <w:unhideWhenUsed/>
    <w:rsid w:val="001B0BB7"/>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1B0BB7"/>
    <w:rPr>
      <w:rFonts w:ascii="Calibri" w:hAnsi="Calibri"/>
      <w:szCs w:val="16"/>
    </w:rPr>
  </w:style>
  <w:style w:type="character" w:customStyle="1" w:styleId="superscript">
    <w:name w:val="superscript"/>
    <w:rsid w:val="001B0BB7"/>
  </w:style>
  <w:style w:type="character" w:customStyle="1" w:styleId="bwxsm">
    <w:name w:val="b w xsm"/>
    <w:rsid w:val="001B0BB7"/>
  </w:style>
  <w:style w:type="character" w:customStyle="1" w:styleId="fstd">
    <w:name w:val="f std"/>
    <w:rsid w:val="001B0BB7"/>
  </w:style>
  <w:style w:type="character" w:customStyle="1" w:styleId="gl">
    <w:name w:val="gl"/>
    <w:rsid w:val="001B0BB7"/>
  </w:style>
  <w:style w:type="character" w:customStyle="1" w:styleId="bio1">
    <w:name w:val="bio1"/>
    <w:rsid w:val="001B0BB7"/>
  </w:style>
  <w:style w:type="character" w:customStyle="1" w:styleId="BoldChar">
    <w:name w:val="Bold Char"/>
    <w:rsid w:val="001B0BB7"/>
  </w:style>
  <w:style w:type="character" w:customStyle="1" w:styleId="cardCharCharCharCharCharChar">
    <w:name w:val="card Char Char Char Char Char Char"/>
    <w:rsid w:val="001B0BB7"/>
  </w:style>
  <w:style w:type="character" w:customStyle="1" w:styleId="Style24ptBoldUnderlineCenteredCharChar">
    <w:name w:val="Style 24 pt Bold Underline Centered Char Char"/>
    <w:rsid w:val="001B0BB7"/>
  </w:style>
  <w:style w:type="character" w:customStyle="1" w:styleId="TagCiteCharChar0">
    <w:name w:val="Tag / Cite Char Char"/>
    <w:rsid w:val="001B0BB7"/>
  </w:style>
  <w:style w:type="character" w:customStyle="1" w:styleId="CardTextChar10">
    <w:name w:val="Card Text Char1"/>
    <w:rsid w:val="001B0BB7"/>
  </w:style>
  <w:style w:type="character" w:customStyle="1" w:styleId="CardTextUnderlinedCharChar">
    <w:name w:val="Card Text Underlined Char Char"/>
    <w:rsid w:val="001B0BB7"/>
  </w:style>
  <w:style w:type="character" w:customStyle="1" w:styleId="CardTagCharCharChar">
    <w:name w:val="Card Tag Char Char Char"/>
    <w:rsid w:val="001B0BB7"/>
  </w:style>
  <w:style w:type="character" w:customStyle="1" w:styleId="mainbody">
    <w:name w:val="mainbody"/>
    <w:basedOn w:val="DefaultParagraphFont"/>
    <w:rsid w:val="001B0BB7"/>
  </w:style>
  <w:style w:type="character" w:customStyle="1" w:styleId="UnderlineStyleChar2">
    <w:name w:val="Underline Style Char2"/>
    <w:rsid w:val="001B0BB7"/>
  </w:style>
  <w:style w:type="character" w:customStyle="1" w:styleId="t13">
    <w:name w:val="t13"/>
    <w:basedOn w:val="DefaultParagraphFont"/>
    <w:rsid w:val="001B0BB7"/>
  </w:style>
  <w:style w:type="character" w:customStyle="1" w:styleId="SmallFont7pt">
    <w:name w:val="Small Font (7 pt)"/>
    <w:qFormat/>
    <w:rsid w:val="001B0BB7"/>
  </w:style>
  <w:style w:type="character" w:customStyle="1" w:styleId="timestamp">
    <w:name w:val="timestamp"/>
    <w:basedOn w:val="DefaultParagraphFont"/>
    <w:rsid w:val="001B0BB7"/>
  </w:style>
  <w:style w:type="character" w:customStyle="1" w:styleId="CharChar17">
    <w:name w:val="Char Char17"/>
    <w:locked/>
    <w:rsid w:val="001B0BB7"/>
  </w:style>
  <w:style w:type="character" w:customStyle="1" w:styleId="ilspan">
    <w:name w:val="il_span"/>
    <w:basedOn w:val="DefaultParagraphFont"/>
    <w:rsid w:val="001B0BB7"/>
  </w:style>
  <w:style w:type="character" w:customStyle="1" w:styleId="leftidx1">
    <w:name w:val="leftidx1"/>
    <w:rsid w:val="001B0BB7"/>
  </w:style>
  <w:style w:type="character" w:customStyle="1" w:styleId="blue1">
    <w:name w:val="blue1"/>
    <w:rsid w:val="001B0BB7"/>
  </w:style>
  <w:style w:type="character" w:customStyle="1" w:styleId="author-link1">
    <w:name w:val="author-link1"/>
    <w:rsid w:val="001B0BB7"/>
  </w:style>
  <w:style w:type="character" w:customStyle="1" w:styleId="black1">
    <w:name w:val="black1"/>
    <w:rsid w:val="001B0BB7"/>
  </w:style>
  <w:style w:type="character" w:customStyle="1" w:styleId="StyleunderlinedCharBold">
    <w:name w:val="Style underlined Char + Bold"/>
    <w:rsid w:val="001B0BB7"/>
  </w:style>
  <w:style w:type="character" w:customStyle="1" w:styleId="CardUnderline0">
    <w:name w:val="Card Underline"/>
    <w:rsid w:val="001B0BB7"/>
  </w:style>
  <w:style w:type="character" w:customStyle="1" w:styleId="lingoregion">
    <w:name w:val="lingo_region"/>
    <w:basedOn w:val="DefaultParagraphFont"/>
    <w:rsid w:val="001B0BB7"/>
  </w:style>
  <w:style w:type="character" w:customStyle="1" w:styleId="cite">
    <w:name w:val="%cite"/>
    <w:rsid w:val="001B0BB7"/>
  </w:style>
  <w:style w:type="character" w:customStyle="1" w:styleId="Emphasis21">
    <w:name w:val="%Emphasis2"/>
    <w:rsid w:val="001B0BB7"/>
  </w:style>
  <w:style w:type="character" w:customStyle="1" w:styleId="bodycontentlink">
    <w:name w:val="bodycontentlink"/>
    <w:basedOn w:val="DefaultParagraphFont"/>
    <w:rsid w:val="001B0BB7"/>
  </w:style>
  <w:style w:type="character" w:customStyle="1" w:styleId="AAAcite">
    <w:name w:val="AAAcite"/>
    <w:rsid w:val="001B0BB7"/>
  </w:style>
  <w:style w:type="character" w:customStyle="1" w:styleId="tmplheaderlink">
    <w:name w:val="tmplheaderlink"/>
    <w:rsid w:val="001B0BB7"/>
  </w:style>
  <w:style w:type="character" w:customStyle="1" w:styleId="SubtleEmphasis1">
    <w:name w:val="Subtle Emphasis1"/>
    <w:uiPriority w:val="19"/>
    <w:qFormat/>
    <w:rsid w:val="001B0BB7"/>
  </w:style>
  <w:style w:type="table" w:styleId="ColorfulGrid-Accent1">
    <w:name w:val="Colorful Grid Accent 1"/>
    <w:basedOn w:val="TableNormal"/>
    <w:uiPriority w:val="29"/>
    <w:unhideWhenUsed/>
    <w:rsid w:val="001B0BB7"/>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1B0BB7"/>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1B0BB7"/>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1B0BB7"/>
    <w:rPr>
      <w:b w:val="0"/>
      <w:sz w:val="24"/>
      <w:u w:val="single"/>
      <w:bdr w:val="none" w:sz="0" w:space="0" w:color="auto"/>
    </w:rPr>
  </w:style>
  <w:style w:type="character" w:customStyle="1" w:styleId="Bodytext11">
    <w:name w:val="Body text (11)"/>
    <w:rsid w:val="001B0BB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1B0BB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1B0BB7"/>
  </w:style>
  <w:style w:type="paragraph" w:customStyle="1" w:styleId="Style5">
    <w:name w:val="Style5"/>
    <w:basedOn w:val="Normal"/>
    <w:link w:val="Style5Char"/>
    <w:uiPriority w:val="4"/>
    <w:qFormat/>
    <w:rsid w:val="001B0BB7"/>
    <w:pPr>
      <w:spacing w:after="0" w:line="240" w:lineRule="auto"/>
      <w:ind w:left="432" w:right="432"/>
      <w:jc w:val="both"/>
    </w:pPr>
    <w:rPr>
      <w:rFonts w:eastAsia="Times New Roman"/>
      <w:sz w:val="20"/>
    </w:rPr>
  </w:style>
  <w:style w:type="character" w:customStyle="1" w:styleId="Style5Char">
    <w:name w:val="Style5 Char"/>
    <w:link w:val="Style5"/>
    <w:uiPriority w:val="4"/>
    <w:rsid w:val="001B0BB7"/>
    <w:rPr>
      <w:rFonts w:ascii="Calibri" w:eastAsia="Times New Roman" w:hAnsi="Calibri"/>
      <w:sz w:val="20"/>
    </w:rPr>
  </w:style>
  <w:style w:type="paragraph" w:customStyle="1" w:styleId="Style100">
    <w:name w:val="Style10"/>
    <w:basedOn w:val="Normal"/>
    <w:link w:val="Style10Char"/>
    <w:qFormat/>
    <w:rsid w:val="001B0BB7"/>
    <w:pPr>
      <w:spacing w:after="0" w:line="240" w:lineRule="auto"/>
      <w:ind w:right="432"/>
    </w:pPr>
    <w:rPr>
      <w:rFonts w:eastAsia="Times New Roman"/>
      <w:b/>
      <w:sz w:val="24"/>
    </w:rPr>
  </w:style>
  <w:style w:type="character" w:customStyle="1" w:styleId="Style10Char">
    <w:name w:val="Style10 Char"/>
    <w:link w:val="Style100"/>
    <w:rsid w:val="001B0BB7"/>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1B0BB7"/>
    <w:rPr>
      <w:b w:val="0"/>
      <w:bCs w:val="0"/>
      <w:sz w:val="22"/>
      <w:u w:val="single"/>
      <w:bdr w:val="none" w:sz="0" w:space="0" w:color="auto"/>
    </w:rPr>
  </w:style>
  <w:style w:type="paragraph" w:customStyle="1" w:styleId="UnderlinedEv">
    <w:name w:val="Underlined Ev"/>
    <w:basedOn w:val="Normal"/>
    <w:next w:val="Normal"/>
    <w:link w:val="UnderlinedEvChar"/>
    <w:qFormat/>
    <w:rsid w:val="001B0BB7"/>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1B0BB7"/>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1B0BB7"/>
    <w:rPr>
      <w:u w:val="single"/>
      <w:bdr w:val="none" w:sz="0" w:space="0" w:color="auto"/>
    </w:rPr>
  </w:style>
  <w:style w:type="paragraph" w:customStyle="1" w:styleId="BodyText20">
    <w:name w:val="Body Text2"/>
    <w:basedOn w:val="Normal"/>
    <w:link w:val="Bodytext6"/>
    <w:rsid w:val="001B0BB7"/>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1B0BB7"/>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1B0BB7"/>
    <w:rPr>
      <w:rFonts w:ascii="Verdana" w:hAnsi="Verdana" w:hint="default"/>
      <w:sz w:val="21"/>
      <w:szCs w:val="21"/>
      <w:u w:val="thick"/>
      <w:lang w:val="en-US" w:eastAsia="en-US" w:bidi="ar-SA"/>
    </w:rPr>
  </w:style>
  <w:style w:type="character" w:customStyle="1" w:styleId="role">
    <w:name w:val="role"/>
    <w:rsid w:val="001B0BB7"/>
  </w:style>
  <w:style w:type="character" w:customStyle="1" w:styleId="pagination0">
    <w:name w:val="pagination"/>
    <w:basedOn w:val="DefaultParagraphFont"/>
    <w:rsid w:val="001B0BB7"/>
  </w:style>
  <w:style w:type="character" w:customStyle="1" w:styleId="doi">
    <w:name w:val="doi"/>
    <w:basedOn w:val="DefaultParagraphFont"/>
    <w:rsid w:val="001B0BB7"/>
  </w:style>
  <w:style w:type="character" w:customStyle="1" w:styleId="bodycontents">
    <w:name w:val="bodycontents"/>
    <w:basedOn w:val="DefaultParagraphFont"/>
    <w:rsid w:val="001B0BB7"/>
  </w:style>
  <w:style w:type="character" w:customStyle="1" w:styleId="comma">
    <w:name w:val="comma"/>
    <w:basedOn w:val="DefaultParagraphFont"/>
    <w:rsid w:val="001B0BB7"/>
  </w:style>
  <w:style w:type="character" w:customStyle="1" w:styleId="pad5right">
    <w:name w:val="pad5right"/>
    <w:basedOn w:val="DefaultParagraphFont"/>
    <w:rsid w:val="001B0BB7"/>
  </w:style>
  <w:style w:type="character" w:customStyle="1" w:styleId="pnumber">
    <w:name w:val="pnumber"/>
    <w:rsid w:val="001B0BB7"/>
  </w:style>
  <w:style w:type="character" w:customStyle="1" w:styleId="ital">
    <w:name w:val="ital"/>
    <w:rsid w:val="001B0BB7"/>
  </w:style>
  <w:style w:type="character" w:customStyle="1" w:styleId="orgdiv">
    <w:name w:val="orgdiv"/>
    <w:rsid w:val="001B0BB7"/>
  </w:style>
  <w:style w:type="character" w:customStyle="1" w:styleId="orgname">
    <w:name w:val="orgname"/>
    <w:rsid w:val="001B0BB7"/>
  </w:style>
  <w:style w:type="character" w:customStyle="1" w:styleId="city">
    <w:name w:val="city"/>
    <w:rsid w:val="001B0BB7"/>
  </w:style>
  <w:style w:type="character" w:customStyle="1" w:styleId="state">
    <w:name w:val="state"/>
    <w:rsid w:val="001B0BB7"/>
  </w:style>
  <w:style w:type="character" w:customStyle="1" w:styleId="country">
    <w:name w:val="country"/>
    <w:rsid w:val="001B0BB7"/>
  </w:style>
  <w:style w:type="character" w:customStyle="1" w:styleId="readChar">
    <w:name w:val="read Char"/>
    <w:rsid w:val="001B0BB7"/>
    <w:rPr>
      <w:szCs w:val="22"/>
      <w:u w:val="single"/>
      <w:lang w:val="en-US" w:eastAsia="en-US" w:bidi="ar-SA"/>
    </w:rPr>
  </w:style>
  <w:style w:type="character" w:customStyle="1" w:styleId="divider">
    <w:name w:val="divider"/>
    <w:basedOn w:val="DefaultParagraphFont"/>
    <w:rsid w:val="001B0BB7"/>
  </w:style>
  <w:style w:type="character" w:customStyle="1" w:styleId="blogdate">
    <w:name w:val="blogdate"/>
    <w:basedOn w:val="DefaultParagraphFont"/>
    <w:rsid w:val="001B0BB7"/>
  </w:style>
  <w:style w:type="character" w:customStyle="1" w:styleId="ticker">
    <w:name w:val="ticker"/>
    <w:basedOn w:val="DefaultParagraphFont"/>
    <w:rsid w:val="001B0BB7"/>
  </w:style>
  <w:style w:type="character" w:customStyle="1" w:styleId="posted">
    <w:name w:val="posted"/>
    <w:basedOn w:val="DefaultParagraphFont"/>
    <w:rsid w:val="001B0BB7"/>
  </w:style>
  <w:style w:type="character" w:customStyle="1" w:styleId="time">
    <w:name w:val="time"/>
    <w:basedOn w:val="DefaultParagraphFont"/>
    <w:rsid w:val="001B0BB7"/>
  </w:style>
  <w:style w:type="character" w:customStyle="1" w:styleId="dot">
    <w:name w:val="dot"/>
    <w:basedOn w:val="DefaultParagraphFont"/>
    <w:rsid w:val="001B0BB7"/>
  </w:style>
  <w:style w:type="character" w:customStyle="1" w:styleId="hn-date">
    <w:name w:val="hn-date"/>
    <w:basedOn w:val="DefaultParagraphFont"/>
    <w:rsid w:val="001B0BB7"/>
  </w:style>
  <w:style w:type="character" w:customStyle="1" w:styleId="location">
    <w:name w:val="location"/>
    <w:basedOn w:val="DefaultParagraphFont"/>
    <w:rsid w:val="001B0BB7"/>
  </w:style>
  <w:style w:type="character" w:customStyle="1" w:styleId="dropcap-letter">
    <w:name w:val="dropcap-letter"/>
    <w:basedOn w:val="DefaultParagraphFont"/>
    <w:rsid w:val="001B0BB7"/>
  </w:style>
  <w:style w:type="character" w:customStyle="1" w:styleId="offscreen">
    <w:name w:val="offscreen"/>
    <w:basedOn w:val="DefaultParagraphFont"/>
    <w:rsid w:val="001B0BB7"/>
  </w:style>
  <w:style w:type="character" w:customStyle="1" w:styleId="linked-in">
    <w:name w:val="linked-in"/>
    <w:basedOn w:val="DefaultParagraphFont"/>
    <w:rsid w:val="001B0BB7"/>
  </w:style>
  <w:style w:type="character" w:customStyle="1" w:styleId="divs">
    <w:name w:val="divs"/>
    <w:basedOn w:val="DefaultParagraphFont"/>
    <w:rsid w:val="001B0BB7"/>
  </w:style>
  <w:style w:type="character" w:customStyle="1" w:styleId="CardUnderlineChar0">
    <w:name w:val="Card Underline Char"/>
    <w:locked/>
    <w:rsid w:val="001B0BB7"/>
    <w:rPr>
      <w:szCs w:val="24"/>
      <w:u w:val="single"/>
    </w:rPr>
  </w:style>
  <w:style w:type="character" w:customStyle="1" w:styleId="h4">
    <w:name w:val="h4"/>
    <w:rsid w:val="001B0BB7"/>
  </w:style>
  <w:style w:type="character" w:customStyle="1" w:styleId="Date2">
    <w:name w:val="Date2"/>
    <w:rsid w:val="001B0BB7"/>
  </w:style>
  <w:style w:type="character" w:customStyle="1" w:styleId="entry-title">
    <w:name w:val="entry-title"/>
    <w:basedOn w:val="DefaultParagraphFont"/>
    <w:rsid w:val="001B0BB7"/>
  </w:style>
  <w:style w:type="character" w:customStyle="1" w:styleId="postheader">
    <w:name w:val="postheader"/>
    <w:basedOn w:val="DefaultParagraphFont"/>
    <w:rsid w:val="001B0BB7"/>
  </w:style>
  <w:style w:type="numbering" w:customStyle="1" w:styleId="1ai1">
    <w:name w:val="1 / a / i1"/>
    <w:rsid w:val="001B0BB7"/>
    <w:pPr>
      <w:numPr>
        <w:numId w:val="22"/>
      </w:numPr>
    </w:pPr>
  </w:style>
  <w:style w:type="numbering" w:styleId="1ai">
    <w:name w:val="Outline List 1"/>
    <w:basedOn w:val="NoList"/>
    <w:unhideWhenUsed/>
    <w:rsid w:val="001B0BB7"/>
    <w:pPr>
      <w:numPr>
        <w:numId w:val="23"/>
      </w:numPr>
    </w:pPr>
  </w:style>
  <w:style w:type="numbering" w:customStyle="1" w:styleId="NoList6">
    <w:name w:val="No List6"/>
    <w:next w:val="NoList"/>
    <w:uiPriority w:val="99"/>
    <w:semiHidden/>
    <w:unhideWhenUsed/>
    <w:rsid w:val="001B0BB7"/>
  </w:style>
  <w:style w:type="numbering" w:customStyle="1" w:styleId="NoList7">
    <w:name w:val="No List7"/>
    <w:next w:val="NoList"/>
    <w:semiHidden/>
    <w:unhideWhenUsed/>
    <w:rsid w:val="001B0BB7"/>
  </w:style>
  <w:style w:type="paragraph" w:styleId="Index2">
    <w:name w:val="index 2"/>
    <w:basedOn w:val="Normal"/>
    <w:next w:val="Normal"/>
    <w:autoRedefine/>
    <w:rsid w:val="001B0BB7"/>
    <w:pPr>
      <w:spacing w:after="200" w:line="276" w:lineRule="auto"/>
      <w:ind w:left="400" w:hanging="200"/>
    </w:pPr>
    <w:rPr>
      <w:bCs/>
    </w:rPr>
  </w:style>
  <w:style w:type="paragraph" w:styleId="Index3">
    <w:name w:val="index 3"/>
    <w:basedOn w:val="Normal"/>
    <w:next w:val="Normal"/>
    <w:autoRedefine/>
    <w:rsid w:val="001B0BB7"/>
    <w:pPr>
      <w:spacing w:after="200" w:line="276" w:lineRule="auto"/>
      <w:ind w:left="600" w:hanging="200"/>
    </w:pPr>
    <w:rPr>
      <w:bCs/>
    </w:rPr>
  </w:style>
  <w:style w:type="paragraph" w:styleId="Index4">
    <w:name w:val="index 4"/>
    <w:basedOn w:val="Normal"/>
    <w:next w:val="Normal"/>
    <w:autoRedefine/>
    <w:rsid w:val="001B0BB7"/>
    <w:pPr>
      <w:spacing w:after="200" w:line="276" w:lineRule="auto"/>
      <w:ind w:left="800" w:hanging="200"/>
    </w:pPr>
    <w:rPr>
      <w:bCs/>
    </w:rPr>
  </w:style>
  <w:style w:type="paragraph" w:styleId="Index5">
    <w:name w:val="index 5"/>
    <w:basedOn w:val="Normal"/>
    <w:next w:val="Normal"/>
    <w:autoRedefine/>
    <w:rsid w:val="001B0BB7"/>
    <w:pPr>
      <w:spacing w:after="200" w:line="276" w:lineRule="auto"/>
      <w:ind w:left="1000" w:hanging="200"/>
    </w:pPr>
    <w:rPr>
      <w:bCs/>
    </w:rPr>
  </w:style>
  <w:style w:type="paragraph" w:styleId="Index6">
    <w:name w:val="index 6"/>
    <w:basedOn w:val="Normal"/>
    <w:next w:val="Normal"/>
    <w:autoRedefine/>
    <w:rsid w:val="001B0BB7"/>
    <w:pPr>
      <w:spacing w:after="200" w:line="276" w:lineRule="auto"/>
      <w:ind w:left="1200" w:hanging="200"/>
    </w:pPr>
    <w:rPr>
      <w:bCs/>
    </w:rPr>
  </w:style>
  <w:style w:type="paragraph" w:styleId="Index7">
    <w:name w:val="index 7"/>
    <w:basedOn w:val="Normal"/>
    <w:next w:val="Normal"/>
    <w:autoRedefine/>
    <w:rsid w:val="001B0BB7"/>
    <w:pPr>
      <w:spacing w:after="200" w:line="276" w:lineRule="auto"/>
      <w:ind w:left="1400" w:hanging="200"/>
    </w:pPr>
    <w:rPr>
      <w:bCs/>
    </w:rPr>
  </w:style>
  <w:style w:type="paragraph" w:styleId="Index8">
    <w:name w:val="index 8"/>
    <w:basedOn w:val="Normal"/>
    <w:next w:val="Normal"/>
    <w:autoRedefine/>
    <w:rsid w:val="001B0BB7"/>
    <w:pPr>
      <w:spacing w:after="200" w:line="276" w:lineRule="auto"/>
      <w:ind w:left="1600" w:hanging="200"/>
    </w:pPr>
    <w:rPr>
      <w:bCs/>
    </w:rPr>
  </w:style>
  <w:style w:type="paragraph" w:styleId="Index9">
    <w:name w:val="index 9"/>
    <w:basedOn w:val="Normal"/>
    <w:next w:val="Normal"/>
    <w:autoRedefine/>
    <w:rsid w:val="001B0BB7"/>
    <w:pPr>
      <w:spacing w:after="200" w:line="276" w:lineRule="auto"/>
      <w:ind w:left="1800" w:hanging="200"/>
    </w:pPr>
    <w:rPr>
      <w:bCs/>
    </w:rPr>
  </w:style>
  <w:style w:type="paragraph" w:styleId="IndexHeading">
    <w:name w:val="index heading"/>
    <w:basedOn w:val="Normal"/>
    <w:next w:val="Index1"/>
    <w:rsid w:val="001B0BB7"/>
    <w:pPr>
      <w:spacing w:after="200" w:line="276" w:lineRule="auto"/>
    </w:pPr>
    <w:rPr>
      <w:bCs/>
    </w:rPr>
  </w:style>
  <w:style w:type="numbering" w:customStyle="1" w:styleId="NoList8">
    <w:name w:val="No List8"/>
    <w:next w:val="NoList"/>
    <w:semiHidden/>
    <w:unhideWhenUsed/>
    <w:rsid w:val="001B0BB7"/>
  </w:style>
  <w:style w:type="numbering" w:customStyle="1" w:styleId="NoList9">
    <w:name w:val="No List9"/>
    <w:next w:val="NoList"/>
    <w:semiHidden/>
    <w:unhideWhenUsed/>
    <w:rsid w:val="001B0BB7"/>
  </w:style>
  <w:style w:type="numbering" w:customStyle="1" w:styleId="NoList10">
    <w:name w:val="No List10"/>
    <w:next w:val="NoList"/>
    <w:semiHidden/>
    <w:unhideWhenUsed/>
    <w:rsid w:val="001B0BB7"/>
  </w:style>
  <w:style w:type="numbering" w:customStyle="1" w:styleId="NoList13">
    <w:name w:val="No List13"/>
    <w:next w:val="NoList"/>
    <w:semiHidden/>
    <w:unhideWhenUsed/>
    <w:rsid w:val="001B0BB7"/>
  </w:style>
  <w:style w:type="numbering" w:customStyle="1" w:styleId="NoList14">
    <w:name w:val="No List14"/>
    <w:next w:val="NoList"/>
    <w:semiHidden/>
    <w:unhideWhenUsed/>
    <w:rsid w:val="001B0BB7"/>
  </w:style>
  <w:style w:type="numbering" w:customStyle="1" w:styleId="NoList15">
    <w:name w:val="No List15"/>
    <w:next w:val="NoList"/>
    <w:uiPriority w:val="99"/>
    <w:semiHidden/>
    <w:unhideWhenUsed/>
    <w:rsid w:val="001B0BB7"/>
  </w:style>
  <w:style w:type="numbering" w:customStyle="1" w:styleId="NoList16">
    <w:name w:val="No List16"/>
    <w:next w:val="NoList"/>
    <w:uiPriority w:val="99"/>
    <w:semiHidden/>
    <w:unhideWhenUsed/>
    <w:rsid w:val="001B0BB7"/>
  </w:style>
  <w:style w:type="numbering" w:customStyle="1" w:styleId="NoList17">
    <w:name w:val="No List17"/>
    <w:next w:val="NoList"/>
    <w:semiHidden/>
    <w:unhideWhenUsed/>
    <w:rsid w:val="001B0BB7"/>
  </w:style>
  <w:style w:type="numbering" w:customStyle="1" w:styleId="NoList18">
    <w:name w:val="No List18"/>
    <w:next w:val="NoList"/>
    <w:uiPriority w:val="99"/>
    <w:semiHidden/>
    <w:unhideWhenUsed/>
    <w:rsid w:val="001B0BB7"/>
  </w:style>
  <w:style w:type="numbering" w:customStyle="1" w:styleId="NoList19">
    <w:name w:val="No List19"/>
    <w:next w:val="NoList"/>
    <w:uiPriority w:val="99"/>
    <w:semiHidden/>
    <w:unhideWhenUsed/>
    <w:rsid w:val="001B0BB7"/>
  </w:style>
  <w:style w:type="numbering" w:customStyle="1" w:styleId="NoList20">
    <w:name w:val="No List20"/>
    <w:next w:val="NoList"/>
    <w:semiHidden/>
    <w:unhideWhenUsed/>
    <w:rsid w:val="001B0BB7"/>
  </w:style>
  <w:style w:type="numbering" w:customStyle="1" w:styleId="NoList31">
    <w:name w:val="No List31"/>
    <w:next w:val="NoList"/>
    <w:semiHidden/>
    <w:unhideWhenUsed/>
    <w:rsid w:val="001B0BB7"/>
  </w:style>
  <w:style w:type="numbering" w:customStyle="1" w:styleId="NoList41">
    <w:name w:val="No List41"/>
    <w:next w:val="NoList"/>
    <w:semiHidden/>
    <w:unhideWhenUsed/>
    <w:rsid w:val="001B0BB7"/>
  </w:style>
  <w:style w:type="numbering" w:customStyle="1" w:styleId="NoList51">
    <w:name w:val="No List51"/>
    <w:next w:val="NoList"/>
    <w:semiHidden/>
    <w:unhideWhenUsed/>
    <w:rsid w:val="001B0BB7"/>
  </w:style>
  <w:style w:type="numbering" w:customStyle="1" w:styleId="NoList61">
    <w:name w:val="No List61"/>
    <w:next w:val="NoList"/>
    <w:semiHidden/>
    <w:unhideWhenUsed/>
    <w:rsid w:val="001B0BB7"/>
  </w:style>
  <w:style w:type="numbering" w:customStyle="1" w:styleId="NoList71">
    <w:name w:val="No List71"/>
    <w:next w:val="NoList"/>
    <w:semiHidden/>
    <w:unhideWhenUsed/>
    <w:rsid w:val="001B0BB7"/>
  </w:style>
  <w:style w:type="numbering" w:customStyle="1" w:styleId="NoList81">
    <w:name w:val="No List81"/>
    <w:next w:val="NoList"/>
    <w:semiHidden/>
    <w:unhideWhenUsed/>
    <w:rsid w:val="001B0BB7"/>
  </w:style>
  <w:style w:type="numbering" w:customStyle="1" w:styleId="NoList91">
    <w:name w:val="No List91"/>
    <w:next w:val="NoList"/>
    <w:semiHidden/>
    <w:unhideWhenUsed/>
    <w:rsid w:val="001B0BB7"/>
  </w:style>
  <w:style w:type="numbering" w:customStyle="1" w:styleId="NoList101">
    <w:name w:val="No List101"/>
    <w:next w:val="NoList"/>
    <w:uiPriority w:val="99"/>
    <w:semiHidden/>
    <w:unhideWhenUsed/>
    <w:rsid w:val="001B0BB7"/>
  </w:style>
  <w:style w:type="numbering" w:customStyle="1" w:styleId="NoList121">
    <w:name w:val="No List121"/>
    <w:next w:val="NoList"/>
    <w:semiHidden/>
    <w:unhideWhenUsed/>
    <w:rsid w:val="001B0BB7"/>
  </w:style>
  <w:style w:type="numbering" w:customStyle="1" w:styleId="NoList131">
    <w:name w:val="No List131"/>
    <w:next w:val="NoList"/>
    <w:semiHidden/>
    <w:unhideWhenUsed/>
    <w:rsid w:val="001B0BB7"/>
  </w:style>
  <w:style w:type="numbering" w:customStyle="1" w:styleId="NoList141">
    <w:name w:val="No List141"/>
    <w:next w:val="NoList"/>
    <w:semiHidden/>
    <w:unhideWhenUsed/>
    <w:rsid w:val="001B0BB7"/>
  </w:style>
  <w:style w:type="paragraph" w:customStyle="1" w:styleId="Quote20">
    <w:name w:val="Quote2"/>
    <w:basedOn w:val="Default"/>
    <w:next w:val="Default"/>
    <w:qFormat/>
    <w:rsid w:val="001B0BB7"/>
    <w:rPr>
      <w:rFonts w:eastAsia="Calibri"/>
      <w:color w:val="auto"/>
      <w:szCs w:val="22"/>
    </w:rPr>
  </w:style>
  <w:style w:type="character" w:customStyle="1" w:styleId="StyleLatinBaskervilleUnderline">
    <w:name w:val="Style (Latin) Baskerville Underline"/>
    <w:rsid w:val="001B0BB7"/>
    <w:rPr>
      <w:rFonts w:ascii="Baskerville" w:hAnsi="Baskerville"/>
      <w:sz w:val="26"/>
      <w:u w:val="single"/>
    </w:rPr>
  </w:style>
  <w:style w:type="numbering" w:customStyle="1" w:styleId="NoList22">
    <w:name w:val="No List22"/>
    <w:next w:val="NoList"/>
    <w:semiHidden/>
    <w:unhideWhenUsed/>
    <w:rsid w:val="001B0BB7"/>
  </w:style>
  <w:style w:type="numbering" w:customStyle="1" w:styleId="NoList23">
    <w:name w:val="No List23"/>
    <w:next w:val="NoList"/>
    <w:semiHidden/>
    <w:unhideWhenUsed/>
    <w:rsid w:val="001B0BB7"/>
  </w:style>
  <w:style w:type="numbering" w:customStyle="1" w:styleId="NoList24">
    <w:name w:val="No List24"/>
    <w:next w:val="NoList"/>
    <w:semiHidden/>
    <w:unhideWhenUsed/>
    <w:rsid w:val="001B0BB7"/>
  </w:style>
  <w:style w:type="numbering" w:customStyle="1" w:styleId="NoList25">
    <w:name w:val="No List25"/>
    <w:next w:val="NoList"/>
    <w:semiHidden/>
    <w:unhideWhenUsed/>
    <w:rsid w:val="001B0BB7"/>
  </w:style>
  <w:style w:type="character" w:customStyle="1" w:styleId="StyleStyleUnderline411pt">
    <w:name w:val="Style Style Underline4 + 11 pt"/>
    <w:basedOn w:val="DefaultParagraphFont"/>
    <w:rsid w:val="001B0BB7"/>
    <w:rPr>
      <w:sz w:val="20"/>
      <w:u w:val="single"/>
    </w:rPr>
  </w:style>
  <w:style w:type="character" w:customStyle="1" w:styleId="StyleStyleUnderline411ptBold">
    <w:name w:val="Style Style Underline4 + 11 pt Bold"/>
    <w:basedOn w:val="DefaultParagraphFont"/>
    <w:rsid w:val="001B0BB7"/>
    <w:rPr>
      <w:b/>
      <w:bCs/>
      <w:sz w:val="20"/>
      <w:u w:val="single"/>
    </w:rPr>
  </w:style>
  <w:style w:type="character" w:customStyle="1" w:styleId="StyleStyleUnderline311pt">
    <w:name w:val="Style Style Underline3 + 11 pt"/>
    <w:basedOn w:val="DefaultParagraphFont"/>
    <w:rsid w:val="001B0BB7"/>
    <w:rPr>
      <w:sz w:val="20"/>
      <w:u w:val="single"/>
    </w:rPr>
  </w:style>
  <w:style w:type="character" w:customStyle="1" w:styleId="StyleStyleUnderline311ptBold">
    <w:name w:val="Style Style Underline3 + 11 pt Bold"/>
    <w:basedOn w:val="DefaultParagraphFont"/>
    <w:rsid w:val="001B0BB7"/>
    <w:rPr>
      <w:b/>
      <w:bCs/>
      <w:sz w:val="20"/>
      <w:u w:val="single"/>
    </w:rPr>
  </w:style>
  <w:style w:type="character" w:customStyle="1" w:styleId="dropcap1">
    <w:name w:val="dropcap1"/>
    <w:rsid w:val="001B0BB7"/>
  </w:style>
  <w:style w:type="character" w:customStyle="1" w:styleId="HighlightedUnderlineEmphasis">
    <w:name w:val="Highlighted Underline Emphasis"/>
    <w:rsid w:val="001B0BB7"/>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1B0BB7"/>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1B0BB7"/>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1B0BB7"/>
    <w:rPr>
      <w:rFonts w:ascii="Georgia" w:hAnsi="Georgia"/>
      <w:u w:val="single"/>
    </w:rPr>
  </w:style>
  <w:style w:type="paragraph" w:customStyle="1" w:styleId="StyleCardsGeorgia12ptBoldThickunderlineBorderSin">
    <w:name w:val="Style Cards + Georgia 12 pt Bold Thick underline Border: : (Sin..."/>
    <w:basedOn w:val="Normal"/>
    <w:qFormat/>
    <w:rsid w:val="001B0BB7"/>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1B0BB7"/>
    <w:rPr>
      <w:rFonts w:ascii="Georgia" w:hAnsi="Georgia"/>
      <w:sz w:val="24"/>
      <w:u w:val="single"/>
    </w:rPr>
  </w:style>
  <w:style w:type="paragraph" w:customStyle="1" w:styleId="StyleCardsGeorgia">
    <w:name w:val="Style Cards + Georgia"/>
    <w:basedOn w:val="Normal"/>
    <w:qFormat/>
    <w:rsid w:val="001B0BB7"/>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1B0BB7"/>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1B0BB7"/>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1B0BB7"/>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1B0BB7"/>
    <w:rPr>
      <w:b w:val="0"/>
      <w:bCs w:val="0"/>
      <w:sz w:val="22"/>
      <w:u w:val="single"/>
      <w:bdr w:val="none" w:sz="0" w:space="0" w:color="auto"/>
    </w:rPr>
  </w:style>
  <w:style w:type="character" w:customStyle="1" w:styleId="maintitle">
    <w:name w:val="maintitle"/>
    <w:basedOn w:val="DefaultParagraphFont"/>
    <w:rsid w:val="001B0BB7"/>
  </w:style>
  <w:style w:type="character" w:customStyle="1" w:styleId="cit-title">
    <w:name w:val="cit-title"/>
    <w:basedOn w:val="DefaultParagraphFont"/>
    <w:rsid w:val="001B0BB7"/>
  </w:style>
  <w:style w:type="paragraph" w:customStyle="1" w:styleId="txttitle">
    <w:name w:val="txttitle"/>
    <w:basedOn w:val="Normal"/>
    <w:rsid w:val="001B0BB7"/>
    <w:pPr>
      <w:spacing w:before="100" w:beforeAutospacing="1" w:after="100" w:afterAutospacing="1" w:line="240" w:lineRule="auto"/>
    </w:pPr>
    <w:rPr>
      <w:sz w:val="24"/>
    </w:rPr>
  </w:style>
  <w:style w:type="character" w:customStyle="1" w:styleId="volume">
    <w:name w:val="volume"/>
    <w:basedOn w:val="DefaultParagraphFont"/>
    <w:rsid w:val="001B0BB7"/>
  </w:style>
  <w:style w:type="character" w:customStyle="1" w:styleId="z3988">
    <w:name w:val="z3988"/>
    <w:basedOn w:val="DefaultParagraphFont"/>
    <w:rsid w:val="001B0BB7"/>
  </w:style>
  <w:style w:type="paragraph" w:customStyle="1" w:styleId="SmallCards">
    <w:name w:val="Small Cards"/>
    <w:basedOn w:val="Normal"/>
    <w:autoRedefine/>
    <w:rsid w:val="001B0BB7"/>
    <w:pPr>
      <w:spacing w:after="0" w:line="240" w:lineRule="auto"/>
    </w:pPr>
    <w:rPr>
      <w:rFonts w:eastAsia="Times New Roman"/>
      <w:szCs w:val="20"/>
    </w:rPr>
  </w:style>
  <w:style w:type="character" w:customStyle="1" w:styleId="freeaccess">
    <w:name w:val="freeaccess"/>
    <w:basedOn w:val="DefaultParagraphFont"/>
    <w:rsid w:val="001B0BB7"/>
  </w:style>
  <w:style w:type="character" w:customStyle="1" w:styleId="person-name">
    <w:name w:val="person-name"/>
    <w:basedOn w:val="DefaultParagraphFont"/>
    <w:rsid w:val="001B0BB7"/>
  </w:style>
  <w:style w:type="character" w:customStyle="1" w:styleId="articoloinside">
    <w:name w:val="articolo_inside"/>
    <w:rsid w:val="001B0BB7"/>
  </w:style>
  <w:style w:type="paragraph" w:customStyle="1" w:styleId="pagetools">
    <w:name w:val="pagetools"/>
    <w:basedOn w:val="Normal"/>
    <w:qFormat/>
    <w:rsid w:val="001B0BB7"/>
    <w:pPr>
      <w:spacing w:before="100" w:beforeAutospacing="1" w:after="100" w:afterAutospacing="1" w:line="240" w:lineRule="auto"/>
    </w:pPr>
    <w:rPr>
      <w:rFonts w:eastAsia="Times New Roman"/>
      <w:sz w:val="24"/>
    </w:rPr>
  </w:style>
  <w:style w:type="character" w:customStyle="1" w:styleId="job">
    <w:name w:val="job"/>
    <w:basedOn w:val="DefaultParagraphFont"/>
    <w:rsid w:val="001B0BB7"/>
  </w:style>
  <w:style w:type="character" w:customStyle="1" w:styleId="company">
    <w:name w:val="company"/>
    <w:basedOn w:val="DefaultParagraphFont"/>
    <w:rsid w:val="001B0BB7"/>
  </w:style>
  <w:style w:type="character" w:customStyle="1" w:styleId="publisher">
    <w:name w:val="publisher"/>
    <w:basedOn w:val="DefaultParagraphFont"/>
    <w:rsid w:val="001B0BB7"/>
  </w:style>
  <w:style w:type="character" w:customStyle="1" w:styleId="pubyear">
    <w:name w:val="pubyear"/>
    <w:basedOn w:val="DefaultParagraphFont"/>
    <w:rsid w:val="001B0BB7"/>
  </w:style>
  <w:style w:type="character" w:customStyle="1" w:styleId="pubcity">
    <w:name w:val="pubcity"/>
    <w:basedOn w:val="DefaultParagraphFont"/>
    <w:rsid w:val="001B0BB7"/>
  </w:style>
  <w:style w:type="paragraph" w:customStyle="1" w:styleId="C-Text">
    <w:name w:val="C-Text"/>
    <w:basedOn w:val="Normal"/>
    <w:qFormat/>
    <w:rsid w:val="001B0BB7"/>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1B0BB7"/>
    <w:pPr>
      <w:spacing w:before="100" w:beforeAutospacing="1" w:after="100" w:afterAutospacing="1" w:line="240" w:lineRule="auto"/>
    </w:pPr>
    <w:rPr>
      <w:sz w:val="24"/>
    </w:rPr>
  </w:style>
  <w:style w:type="character" w:customStyle="1" w:styleId="ecdate">
    <w:name w:val="ec_date"/>
    <w:basedOn w:val="DefaultParagraphFont"/>
    <w:rsid w:val="001B0BB7"/>
    <w:rPr>
      <w:rFonts w:ascii="Verdana" w:hAnsi="Verdana" w:hint="default"/>
      <w:sz w:val="20"/>
      <w:szCs w:val="20"/>
      <w:shd w:val="clear" w:color="auto" w:fill="FFFFFF"/>
    </w:rPr>
  </w:style>
  <w:style w:type="paragraph" w:customStyle="1" w:styleId="ecmsonormal">
    <w:name w:val="ec_msonormal"/>
    <w:basedOn w:val="Normal"/>
    <w:qFormat/>
    <w:rsid w:val="001B0BB7"/>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1B0BB7"/>
  </w:style>
  <w:style w:type="character" w:customStyle="1" w:styleId="hittermhilite">
    <w:name w:val="hittermhilite"/>
    <w:basedOn w:val="DefaultParagraphFont"/>
    <w:rsid w:val="001B0BB7"/>
  </w:style>
  <w:style w:type="character" w:customStyle="1" w:styleId="articleheadline">
    <w:name w:val="articleheadline"/>
    <w:basedOn w:val="DefaultParagraphFont"/>
    <w:rsid w:val="001B0BB7"/>
  </w:style>
  <w:style w:type="paragraph" w:customStyle="1" w:styleId="u-intro">
    <w:name w:val="u-intro"/>
    <w:basedOn w:val="Normal"/>
    <w:qFormat/>
    <w:rsid w:val="001B0BB7"/>
    <w:pPr>
      <w:spacing w:before="100" w:beforeAutospacing="1" w:after="100" w:afterAutospacing="1" w:line="240" w:lineRule="auto"/>
    </w:pPr>
    <w:rPr>
      <w:sz w:val="24"/>
    </w:rPr>
  </w:style>
  <w:style w:type="character" w:customStyle="1" w:styleId="u-byline">
    <w:name w:val="u-byline"/>
    <w:basedOn w:val="DefaultParagraphFont"/>
    <w:rsid w:val="001B0BB7"/>
  </w:style>
  <w:style w:type="character" w:customStyle="1" w:styleId="articlebya">
    <w:name w:val="articleby_a"/>
    <w:basedOn w:val="DefaultParagraphFont"/>
    <w:rsid w:val="001B0BB7"/>
  </w:style>
  <w:style w:type="character" w:customStyle="1" w:styleId="popupwinby">
    <w:name w:val="popupwinby"/>
    <w:basedOn w:val="DefaultParagraphFont"/>
    <w:rsid w:val="001B0BB7"/>
  </w:style>
  <w:style w:type="character" w:customStyle="1" w:styleId="storyheader">
    <w:name w:val="storyheader"/>
    <w:basedOn w:val="DefaultParagraphFont"/>
    <w:rsid w:val="001B0BB7"/>
  </w:style>
  <w:style w:type="character" w:customStyle="1" w:styleId="marron">
    <w:name w:val="marron"/>
    <w:basedOn w:val="DefaultParagraphFont"/>
    <w:rsid w:val="001B0BB7"/>
  </w:style>
  <w:style w:type="character" w:customStyle="1" w:styleId="UnderlineChar4Char">
    <w:name w:val="Underline Char4 Char"/>
    <w:basedOn w:val="DefaultParagraphFont"/>
    <w:link w:val="UnderlineChar4"/>
    <w:rsid w:val="001B0BB7"/>
    <w:rPr>
      <w:u w:val="single"/>
    </w:rPr>
  </w:style>
  <w:style w:type="character" w:customStyle="1" w:styleId="BoldandUnderlineChar3Char2">
    <w:name w:val="Bold and Underline Char3 Char2"/>
    <w:basedOn w:val="DefaultParagraphFont"/>
    <w:link w:val="BoldandUnderlineChar3"/>
    <w:rsid w:val="001B0BB7"/>
    <w:rPr>
      <w:b/>
      <w:u w:val="single"/>
    </w:rPr>
  </w:style>
  <w:style w:type="character" w:customStyle="1" w:styleId="LanguageChar">
    <w:name w:val="Language Char"/>
    <w:basedOn w:val="DefaultParagraphFont"/>
    <w:link w:val="Language"/>
    <w:rsid w:val="001B0BB7"/>
    <w:rPr>
      <w:strike/>
      <w:sz w:val="16"/>
      <w:szCs w:val="16"/>
    </w:rPr>
  </w:style>
  <w:style w:type="character" w:customStyle="1" w:styleId="StyleNormalWeb10ptChar">
    <w:name w:val="Style Normal (Web) + 10 pt Char"/>
    <w:basedOn w:val="DefaultParagraphFont"/>
    <w:rsid w:val="001B0BB7"/>
    <w:rPr>
      <w:szCs w:val="24"/>
      <w:lang w:val="en-US" w:eastAsia="en-US" w:bidi="ar-SA"/>
    </w:rPr>
  </w:style>
  <w:style w:type="paragraph" w:customStyle="1" w:styleId="TagCiteShells">
    <w:name w:val="Tag/Cite/Shells"/>
    <w:basedOn w:val="Normal"/>
    <w:qFormat/>
    <w:rsid w:val="001B0BB7"/>
    <w:pPr>
      <w:spacing w:after="0" w:line="240" w:lineRule="auto"/>
    </w:pPr>
    <w:rPr>
      <w:b/>
    </w:rPr>
  </w:style>
  <w:style w:type="paragraph" w:customStyle="1" w:styleId="DefinitionTerm">
    <w:name w:val="Definition Term"/>
    <w:basedOn w:val="Normal"/>
    <w:next w:val="Normal"/>
    <w:qFormat/>
    <w:rsid w:val="001B0BB7"/>
    <w:pPr>
      <w:spacing w:after="0" w:line="240" w:lineRule="auto"/>
    </w:pPr>
    <w:rPr>
      <w:snapToGrid w:val="0"/>
      <w:sz w:val="24"/>
    </w:rPr>
  </w:style>
  <w:style w:type="character" w:customStyle="1" w:styleId="Style3CharChar">
    <w:name w:val="Style3 Char Char"/>
    <w:basedOn w:val="DefaultParagraphFont"/>
    <w:rsid w:val="001B0BB7"/>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1B0BB7"/>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1B0BB7"/>
    <w:rPr>
      <w:lang w:eastAsia="en-US"/>
    </w:rPr>
  </w:style>
  <w:style w:type="character" w:customStyle="1" w:styleId="BoldUnderlineChar3">
    <w:name w:val="Bold + Underline Char"/>
    <w:basedOn w:val="DefaultParagraphFont"/>
    <w:rsid w:val="001B0BB7"/>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1B0BB7"/>
  </w:style>
  <w:style w:type="character" w:customStyle="1" w:styleId="CharacterStyle7">
    <w:name w:val="Character Style 7"/>
    <w:rsid w:val="001B0BB7"/>
    <w:rPr>
      <w:rFonts w:ascii="Arial Narrow" w:hAnsi="Arial Narrow" w:cs="Arial Narrow"/>
      <w:sz w:val="20"/>
      <w:szCs w:val="20"/>
      <w:u w:val="single"/>
    </w:rPr>
  </w:style>
  <w:style w:type="character" w:customStyle="1" w:styleId="StyleStyle4Char">
    <w:name w:val="Style Style4 + Char"/>
    <w:basedOn w:val="DefaultParagraphFont"/>
    <w:rsid w:val="001B0BB7"/>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1B0BB7"/>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1B0BB7"/>
    <w:pPr>
      <w:spacing w:after="0" w:line="240" w:lineRule="auto"/>
    </w:pPr>
    <w:rPr>
      <w:rFonts w:ascii="Verdana" w:hAnsi="Verdana"/>
      <w:sz w:val="21"/>
      <w:szCs w:val="21"/>
      <w:u w:val="thick"/>
    </w:rPr>
  </w:style>
  <w:style w:type="character" w:styleId="PlaceholderText">
    <w:name w:val="Placeholder Text"/>
    <w:basedOn w:val="DefaultParagraphFont"/>
    <w:uiPriority w:val="99"/>
    <w:rsid w:val="001B0BB7"/>
    <w:rPr>
      <w:color w:val="808080"/>
    </w:rPr>
  </w:style>
  <w:style w:type="paragraph" w:customStyle="1" w:styleId="Cite8">
    <w:name w:val="Cite8"/>
    <w:basedOn w:val="Normal"/>
    <w:autoRedefine/>
    <w:qFormat/>
    <w:rsid w:val="001B0BB7"/>
    <w:pPr>
      <w:spacing w:after="0" w:line="240" w:lineRule="auto"/>
    </w:pPr>
    <w:rPr>
      <w:rFonts w:ascii="Arial Narrow" w:eastAsia="Calibri" w:hAnsi="Arial Narrow"/>
    </w:rPr>
  </w:style>
  <w:style w:type="character" w:customStyle="1" w:styleId="BoxX2">
    <w:name w:val="BoxX2"/>
    <w:qFormat/>
    <w:rsid w:val="001B0BB7"/>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1B0BB7"/>
    <w:rPr>
      <w:rFonts w:ascii="Garamond" w:hAnsi="Garamond" w:hint="default"/>
      <w:sz w:val="16"/>
    </w:rPr>
  </w:style>
  <w:style w:type="paragraph" w:customStyle="1" w:styleId="StyleStyle49pt9">
    <w:name w:val="Style Style4 + 9 pt9"/>
    <w:basedOn w:val="Style4"/>
    <w:link w:val="StyleStyle49pt9Char"/>
    <w:rsid w:val="001B0BB7"/>
    <w:pPr>
      <w:numPr>
        <w:numId w:val="0"/>
      </w:numPr>
    </w:pPr>
    <w:rPr>
      <w:rFonts w:eastAsia="SimSun"/>
      <w:lang w:eastAsia="zh-CN"/>
    </w:rPr>
  </w:style>
  <w:style w:type="character" w:customStyle="1" w:styleId="StyleStyle49pt9Char">
    <w:name w:val="Style Style4 + 9 pt9 Char"/>
    <w:link w:val="StyleStyle49pt9"/>
    <w:rsid w:val="001B0BB7"/>
    <w:rPr>
      <w:rFonts w:ascii="Arial Narrow" w:eastAsia="SimSun" w:hAnsi="Arial Narrow"/>
      <w:szCs w:val="24"/>
      <w:u w:val="single"/>
      <w:lang w:eastAsia="zh-CN"/>
    </w:rPr>
  </w:style>
  <w:style w:type="character" w:customStyle="1" w:styleId="UnderlineCard1">
    <w:name w:val="Underline Card"/>
    <w:uiPriority w:val="6"/>
    <w:qFormat/>
    <w:rsid w:val="001B0BB7"/>
    <w:rPr>
      <w:rFonts w:ascii="Arial" w:hAnsi="Arial"/>
      <w:b w:val="0"/>
      <w:bCs/>
      <w:sz w:val="20"/>
      <w:u w:val="single"/>
    </w:rPr>
  </w:style>
  <w:style w:type="paragraph" w:customStyle="1" w:styleId="2ndLevel-TAG">
    <w:name w:val="2nd Level - TAG"/>
    <w:basedOn w:val="Normal"/>
    <w:next w:val="Normal"/>
    <w:uiPriority w:val="99"/>
    <w:qFormat/>
    <w:rsid w:val="001B0BB7"/>
    <w:pPr>
      <w:spacing w:after="0" w:line="240" w:lineRule="auto"/>
    </w:pPr>
  </w:style>
  <w:style w:type="character" w:customStyle="1" w:styleId="underlining0">
    <w:name w:val="underlining"/>
    <w:rsid w:val="001B0BB7"/>
  </w:style>
  <w:style w:type="character" w:customStyle="1" w:styleId="btitle">
    <w:name w:val="btitle"/>
    <w:rsid w:val="001B0BB7"/>
  </w:style>
  <w:style w:type="character" w:customStyle="1" w:styleId="green">
    <w:name w:val="green"/>
    <w:rsid w:val="001B0BB7"/>
  </w:style>
  <w:style w:type="paragraph" w:customStyle="1" w:styleId="CM14">
    <w:name w:val="CM14"/>
    <w:basedOn w:val="Normal"/>
    <w:uiPriority w:val="99"/>
    <w:qFormat/>
    <w:rsid w:val="001B0BB7"/>
    <w:pPr>
      <w:spacing w:after="0" w:line="240" w:lineRule="auto"/>
    </w:pPr>
  </w:style>
  <w:style w:type="character" w:customStyle="1" w:styleId="BodyText33">
    <w:name w:val="Body Text3"/>
    <w:rsid w:val="001B0BB7"/>
  </w:style>
  <w:style w:type="character" w:customStyle="1" w:styleId="BodytextBold">
    <w:name w:val="Body text + Bold"/>
    <w:rsid w:val="001B0BB7"/>
  </w:style>
  <w:style w:type="character" w:customStyle="1" w:styleId="Bodytext6pt">
    <w:name w:val="Body text + 6 pt"/>
    <w:rsid w:val="001B0BB7"/>
  </w:style>
  <w:style w:type="paragraph" w:customStyle="1" w:styleId="DebateBlocking">
    <w:name w:val="DebateBlocking"/>
    <w:basedOn w:val="Normal"/>
    <w:next w:val="Nothing"/>
    <w:uiPriority w:val="99"/>
    <w:qFormat/>
    <w:rsid w:val="001B0BB7"/>
    <w:pPr>
      <w:spacing w:after="0" w:line="240" w:lineRule="auto"/>
    </w:pPr>
  </w:style>
  <w:style w:type="character" w:customStyle="1" w:styleId="BodytextItalic1">
    <w:name w:val="Body text + Italic1"/>
    <w:aliases w:val="Spacing 0 pt1"/>
    <w:uiPriority w:val="99"/>
    <w:rsid w:val="001B0BB7"/>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1B0BB7"/>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1B0BB7"/>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1B0BB7"/>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1B0BB7"/>
  </w:style>
  <w:style w:type="paragraph" w:customStyle="1" w:styleId="8font">
    <w:name w:val="8font"/>
    <w:basedOn w:val="Normal"/>
    <w:next w:val="Normal"/>
    <w:autoRedefine/>
    <w:qFormat/>
    <w:rsid w:val="001B0BB7"/>
    <w:pPr>
      <w:spacing w:after="0" w:line="240" w:lineRule="auto"/>
    </w:pPr>
    <w:rPr>
      <w:rFonts w:eastAsia="Cambria"/>
      <w:szCs w:val="16"/>
    </w:rPr>
  </w:style>
  <w:style w:type="paragraph" w:customStyle="1" w:styleId="CiteLittle">
    <w:name w:val="Cite Little"/>
    <w:next w:val="Normal"/>
    <w:qFormat/>
    <w:rsid w:val="001B0BB7"/>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1B0BB7"/>
    <w:rPr>
      <w:rFonts w:ascii="Times New Roman" w:eastAsia="MS Mincho" w:hAnsi="Times New Roman"/>
      <w:b/>
      <w:bCs/>
      <w:u w:val="thick"/>
    </w:rPr>
  </w:style>
  <w:style w:type="character" w:customStyle="1" w:styleId="StyleAsianMSMincho">
    <w:name w:val="Style (Asian) MS Mincho"/>
    <w:rsid w:val="001B0BB7"/>
    <w:rPr>
      <w:rFonts w:ascii="Times New Roman" w:eastAsia="MS Mincho" w:hAnsi="Times New Roman"/>
      <w:u w:val="thick"/>
    </w:rPr>
  </w:style>
  <w:style w:type="paragraph" w:customStyle="1" w:styleId="docheader">
    <w:name w:val="doc header"/>
    <w:autoRedefine/>
    <w:qFormat/>
    <w:rsid w:val="001B0BB7"/>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1B0BB7"/>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1B0BB7"/>
  </w:style>
  <w:style w:type="character" w:customStyle="1" w:styleId="CardCharChar1">
    <w:name w:val="Card Char Char1"/>
    <w:rsid w:val="001B0BB7"/>
    <w:rPr>
      <w:b/>
      <w:bCs/>
      <w:sz w:val="28"/>
      <w:szCs w:val="28"/>
    </w:rPr>
  </w:style>
  <w:style w:type="character" w:customStyle="1" w:styleId="CharacterStyle3">
    <w:name w:val="Character Style 3"/>
    <w:uiPriority w:val="99"/>
    <w:rsid w:val="001B0BB7"/>
    <w:rPr>
      <w:sz w:val="18"/>
      <w:szCs w:val="18"/>
    </w:rPr>
  </w:style>
  <w:style w:type="paragraph" w:customStyle="1" w:styleId="bloctitles">
    <w:name w:val="bloc titles"/>
    <w:basedOn w:val="Heading1"/>
    <w:next w:val="Normal"/>
    <w:link w:val="bloctitlesChar"/>
    <w:autoRedefine/>
    <w:qFormat/>
    <w:rsid w:val="001B0BB7"/>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1B0BB7"/>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1B0BB7"/>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1B0BB7"/>
    <w:rPr>
      <w:rFonts w:ascii="Calibri" w:eastAsia="Times New Roman" w:hAnsi="Calibri" w:cs="Times New Roman"/>
      <w:b/>
      <w:sz w:val="4"/>
      <w:szCs w:val="32"/>
      <w:u w:val="single"/>
    </w:rPr>
  </w:style>
  <w:style w:type="character" w:customStyle="1" w:styleId="UnderlineBoldChar">
    <w:name w:val="Underline Bold Char"/>
    <w:locked/>
    <w:rsid w:val="001B0BB7"/>
    <w:rPr>
      <w:rFonts w:ascii="Times New Roman" w:eastAsia="Times New Roman" w:hAnsi="Times New Roman" w:cs="Calibri"/>
      <w:b/>
      <w:sz w:val="24"/>
      <w:szCs w:val="20"/>
      <w:u w:val="single"/>
    </w:rPr>
  </w:style>
  <w:style w:type="character" w:customStyle="1" w:styleId="tagChar0">
    <w:name w:val="%tag Char"/>
    <w:link w:val="tag"/>
    <w:uiPriority w:val="99"/>
    <w:rsid w:val="001B0BB7"/>
    <w:rPr>
      <w:rFonts w:ascii="Calibri" w:hAnsi="Calibri"/>
    </w:rPr>
  </w:style>
  <w:style w:type="character" w:customStyle="1" w:styleId="AAAcardChar">
    <w:name w:val="AAAcard Char"/>
    <w:link w:val="AAAcard"/>
    <w:uiPriority w:val="99"/>
    <w:rsid w:val="001B0BB7"/>
    <w:rPr>
      <w:rFonts w:ascii="Calibri" w:hAnsi="Calibri"/>
    </w:rPr>
  </w:style>
  <w:style w:type="character" w:customStyle="1" w:styleId="underlineCharChar0">
    <w:name w:val="underline Char Char"/>
    <w:rsid w:val="001B0BB7"/>
    <w:rPr>
      <w:rFonts w:ascii="Arial Narrow" w:eastAsia="Times New Roman" w:hAnsi="Arial Narrow" w:cs="Calibri"/>
      <w:sz w:val="24"/>
      <w:u w:val="single"/>
    </w:rPr>
  </w:style>
  <w:style w:type="paragraph" w:customStyle="1" w:styleId="tagstyle0">
    <w:name w:val="tagstyle"/>
    <w:basedOn w:val="Normal"/>
    <w:rsid w:val="001B0BB7"/>
    <w:pPr>
      <w:spacing w:before="100" w:beforeAutospacing="1" w:after="100" w:afterAutospacing="1" w:line="240" w:lineRule="auto"/>
    </w:pPr>
    <w:rPr>
      <w:rFonts w:eastAsia="Times New Roman"/>
      <w:sz w:val="24"/>
    </w:rPr>
  </w:style>
  <w:style w:type="character" w:customStyle="1" w:styleId="newsstorytitle">
    <w:name w:val="news_story_title"/>
    <w:rsid w:val="001B0BB7"/>
  </w:style>
  <w:style w:type="character" w:customStyle="1" w:styleId="yqlink">
    <w:name w:val="yqlink"/>
    <w:rsid w:val="001B0BB7"/>
  </w:style>
  <w:style w:type="character" w:customStyle="1" w:styleId="clbody">
    <w:name w:val="clbody"/>
    <w:rsid w:val="001B0BB7"/>
  </w:style>
  <w:style w:type="character" w:customStyle="1" w:styleId="Boxing">
    <w:name w:val="Boxing"/>
    <w:rsid w:val="001B0BB7"/>
    <w:rPr>
      <w:rFonts w:ascii="Arial Narrow" w:hAnsi="Arial Narrow"/>
      <w:dstrike w:val="0"/>
      <w:sz w:val="20"/>
      <w:bdr w:val="single" w:sz="2" w:space="0" w:color="auto"/>
      <w:vertAlign w:val="baseline"/>
    </w:rPr>
  </w:style>
  <w:style w:type="paragraph" w:customStyle="1" w:styleId="Analyticals">
    <w:name w:val="Analyticals"/>
    <w:basedOn w:val="Normal"/>
    <w:rsid w:val="001B0BB7"/>
    <w:pPr>
      <w:spacing w:after="0" w:line="240" w:lineRule="auto"/>
    </w:pPr>
    <w:rPr>
      <w:rFonts w:eastAsia="Times New Roman"/>
      <w:sz w:val="24"/>
    </w:rPr>
  </w:style>
  <w:style w:type="character" w:customStyle="1" w:styleId="norm">
    <w:name w:val="norm"/>
    <w:rsid w:val="001B0BB7"/>
  </w:style>
  <w:style w:type="character" w:customStyle="1" w:styleId="boldandunderlinecharcharcharcharcharcharcharcharcharcharcharcharcharcharcharchar0">
    <w:name w:val="boldandunderlinecharcharcharcharcharcharcharcharcharcharcharcharcharcharcharchar"/>
    <w:rsid w:val="001B0BB7"/>
  </w:style>
  <w:style w:type="character" w:customStyle="1" w:styleId="underlinecharcharcharcharcharcharcharcharcharcharcharcharcharchar0">
    <w:name w:val="underlinecharcharcharcharcharcharcharcharcharcharcharcharcharchar"/>
    <w:rsid w:val="001B0BB7"/>
  </w:style>
  <w:style w:type="character" w:customStyle="1" w:styleId="CharCharCharCharCharChar1Char">
    <w:name w:val="Char Char Char Char Char Char1 Char"/>
    <w:rsid w:val="001B0BB7"/>
    <w:rPr>
      <w:rFonts w:ascii="Times New Roman" w:eastAsia="Times New Roman" w:hAnsi="Times New Roman" w:cs="Times New Roman"/>
      <w:b/>
      <w:sz w:val="24"/>
      <w:szCs w:val="24"/>
    </w:rPr>
  </w:style>
  <w:style w:type="character" w:customStyle="1" w:styleId="Taggin-New">
    <w:name w:val="Taggin - New"/>
    <w:rsid w:val="001B0BB7"/>
    <w:rPr>
      <w:rFonts w:ascii="Arial Narrow" w:hAnsi="Arial Narrow"/>
      <w:b/>
      <w:sz w:val="22"/>
    </w:rPr>
  </w:style>
  <w:style w:type="character" w:customStyle="1" w:styleId="emphasis22">
    <w:name w:val="emphasis2"/>
    <w:rsid w:val="001B0BB7"/>
  </w:style>
  <w:style w:type="character" w:customStyle="1" w:styleId="citechar0">
    <w:name w:val="citechar"/>
    <w:rsid w:val="001B0BB7"/>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1B0BB7"/>
    <w:rPr>
      <w:sz w:val="24"/>
      <w:szCs w:val="24"/>
      <w:lang w:val="en-US" w:eastAsia="en-US" w:bidi="ar-SA"/>
    </w:rPr>
  </w:style>
  <w:style w:type="character" w:customStyle="1" w:styleId="NewTag">
    <w:name w:val="NewTag"/>
    <w:uiPriority w:val="1"/>
    <w:qFormat/>
    <w:rsid w:val="001B0BB7"/>
    <w:rPr>
      <w:rFonts w:ascii="Georgia" w:hAnsi="Georgia"/>
      <w:b/>
      <w:sz w:val="24"/>
    </w:rPr>
  </w:style>
  <w:style w:type="character" w:customStyle="1" w:styleId="searchtools-record-title">
    <w:name w:val="searchtools-record-title"/>
    <w:basedOn w:val="DefaultParagraphFont"/>
    <w:rsid w:val="001B0BB7"/>
  </w:style>
  <w:style w:type="character" w:customStyle="1" w:styleId="HighlightedUnderline0">
    <w:name w:val="Highlighted Underline"/>
    <w:basedOn w:val="DefaultParagraphFont"/>
    <w:uiPriority w:val="1"/>
    <w:qFormat/>
    <w:rsid w:val="001B0BB7"/>
    <w:rPr>
      <w:rFonts w:ascii="Arial Narrow" w:hAnsi="Arial Narrow"/>
      <w:b w:val="0"/>
      <w:sz w:val="22"/>
      <w:u w:val="single"/>
      <w:bdr w:val="none" w:sz="0" w:space="0" w:color="auto"/>
      <w:shd w:val="clear" w:color="auto" w:fill="C76361"/>
    </w:rPr>
  </w:style>
  <w:style w:type="character" w:customStyle="1" w:styleId="rightside">
    <w:name w:val="rightside"/>
    <w:rsid w:val="001B0BB7"/>
  </w:style>
  <w:style w:type="character" w:customStyle="1" w:styleId="flourish">
    <w:name w:val="flourish"/>
    <w:rsid w:val="001B0BB7"/>
  </w:style>
  <w:style w:type="character" w:customStyle="1" w:styleId="style150">
    <w:name w:val="style150"/>
    <w:rsid w:val="001B0BB7"/>
  </w:style>
  <w:style w:type="character" w:customStyle="1" w:styleId="head">
    <w:name w:val="head"/>
    <w:rsid w:val="001B0BB7"/>
  </w:style>
  <w:style w:type="character" w:customStyle="1" w:styleId="first-letter">
    <w:name w:val="first-letter"/>
    <w:rsid w:val="001B0BB7"/>
  </w:style>
  <w:style w:type="character" w:customStyle="1" w:styleId="focusparagraph">
    <w:name w:val="focusparagraph"/>
    <w:rsid w:val="001B0BB7"/>
  </w:style>
  <w:style w:type="character" w:customStyle="1" w:styleId="StyleUnderlineCharChar111pt">
    <w:name w:val="Style Underline Char Char1 + 11 pt"/>
    <w:rsid w:val="001B0BB7"/>
    <w:rPr>
      <w:rFonts w:ascii="Times New Roman" w:hAnsi="Times New Roman"/>
      <w:sz w:val="20"/>
      <w:u w:val="single"/>
      <w:lang w:val="en-US" w:eastAsia="en-US" w:bidi="ar-SA"/>
    </w:rPr>
  </w:style>
  <w:style w:type="character" w:customStyle="1" w:styleId="CharChar31">
    <w:name w:val="Char Char31"/>
    <w:rsid w:val="001B0BB7"/>
    <w:rPr>
      <w:rFonts w:cs="Arial"/>
      <w:b/>
      <w:bCs/>
      <w:szCs w:val="32"/>
      <w:lang w:val="en-US" w:eastAsia="en-US" w:bidi="ar-SA"/>
    </w:rPr>
  </w:style>
  <w:style w:type="character" w:customStyle="1" w:styleId="citationgenerated">
    <w:name w:val="citation generated"/>
    <w:rsid w:val="001B0BB7"/>
  </w:style>
  <w:style w:type="character" w:customStyle="1" w:styleId="commentstext0">
    <w:name w:val="comments_text"/>
    <w:uiPriority w:val="99"/>
    <w:rsid w:val="001B0BB7"/>
    <w:rPr>
      <w:rFonts w:cs="Times New Roman"/>
    </w:rPr>
  </w:style>
  <w:style w:type="paragraph" w:customStyle="1" w:styleId="CM25">
    <w:name w:val="CM25"/>
    <w:basedOn w:val="Default"/>
    <w:next w:val="Default"/>
    <w:qFormat/>
    <w:rsid w:val="001B0BB7"/>
    <w:pPr>
      <w:spacing w:after="233" w:line="276" w:lineRule="auto"/>
    </w:pPr>
    <w:rPr>
      <w:rFonts w:ascii="Georgia" w:eastAsia="Calibri" w:hAnsi="Georgia"/>
      <w:color w:val="auto"/>
      <w:sz w:val="22"/>
    </w:rPr>
  </w:style>
  <w:style w:type="character" w:customStyle="1" w:styleId="FontStyle29">
    <w:name w:val="Font Style29"/>
    <w:uiPriority w:val="99"/>
    <w:rsid w:val="001B0BB7"/>
    <w:rPr>
      <w:rFonts w:ascii="Arial" w:hAnsi="Arial" w:cs="Arial"/>
      <w:sz w:val="14"/>
      <w:szCs w:val="14"/>
    </w:rPr>
  </w:style>
  <w:style w:type="character" w:customStyle="1" w:styleId="A8">
    <w:name w:val="A8"/>
    <w:rsid w:val="001B0BB7"/>
    <w:rPr>
      <w:color w:val="000000"/>
      <w:sz w:val="12"/>
      <w:szCs w:val="12"/>
    </w:rPr>
  </w:style>
  <w:style w:type="character" w:customStyle="1" w:styleId="apturelink">
    <w:name w:val="apturelink"/>
    <w:rsid w:val="001B0BB7"/>
  </w:style>
  <w:style w:type="character" w:customStyle="1" w:styleId="apturelinkicon">
    <w:name w:val="apturelinkicon"/>
    <w:rsid w:val="001B0BB7"/>
  </w:style>
  <w:style w:type="character" w:customStyle="1" w:styleId="titletxt">
    <w:name w:val="titletxt"/>
    <w:rsid w:val="001B0BB7"/>
  </w:style>
  <w:style w:type="character" w:customStyle="1" w:styleId="colbcopy">
    <w:name w:val="colbcopy"/>
    <w:rsid w:val="001B0BB7"/>
  </w:style>
  <w:style w:type="character" w:customStyle="1" w:styleId="hcard">
    <w:name w:val="hcard"/>
    <w:rsid w:val="001B0BB7"/>
  </w:style>
  <w:style w:type="table" w:styleId="MediumGrid2">
    <w:name w:val="Medium Grid 2"/>
    <w:basedOn w:val="TableNormal"/>
    <w:uiPriority w:val="68"/>
    <w:rsid w:val="001B0BB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1B0BB7"/>
    <w:rPr>
      <w:rFonts w:ascii="Courier" w:eastAsia="Cambria" w:hAnsi="Courier"/>
      <w:sz w:val="21"/>
      <w:szCs w:val="21"/>
    </w:rPr>
  </w:style>
  <w:style w:type="paragraph" w:customStyle="1" w:styleId="hotroute2">
    <w:name w:val="hotroute"/>
    <w:basedOn w:val="Normal"/>
    <w:qFormat/>
    <w:rsid w:val="001B0BB7"/>
    <w:pPr>
      <w:spacing w:after="0" w:line="240" w:lineRule="auto"/>
      <w:ind w:left="288"/>
    </w:pPr>
  </w:style>
  <w:style w:type="paragraph" w:customStyle="1" w:styleId="DeleteAnalytics">
    <w:name w:val="Delete Analytics"/>
    <w:basedOn w:val="Heading4"/>
    <w:qFormat/>
    <w:rsid w:val="001B0BB7"/>
    <w:pPr>
      <w:spacing w:before="200" w:line="240" w:lineRule="auto"/>
    </w:pPr>
    <w:rPr>
      <w:iCs w:val="0"/>
      <w:color w:val="800000"/>
      <w:sz w:val="22"/>
    </w:rPr>
  </w:style>
  <w:style w:type="paragraph" w:customStyle="1" w:styleId="ReallyFuckingSmall0">
    <w:name w:val="Really Fucking Small"/>
    <w:basedOn w:val="Normal"/>
    <w:link w:val="ReallyFuckingSmallChar0"/>
    <w:rsid w:val="001B0BB7"/>
    <w:pPr>
      <w:spacing w:after="0" w:line="240" w:lineRule="auto"/>
      <w:ind w:left="144"/>
    </w:pPr>
    <w:rPr>
      <w:rFonts w:eastAsia="Times New Roman"/>
      <w:sz w:val="12"/>
    </w:rPr>
  </w:style>
  <w:style w:type="character" w:customStyle="1" w:styleId="ReallyFuckingSmallChar0">
    <w:name w:val="Really Fucking Small Char"/>
    <w:link w:val="ReallyFuckingSmall0"/>
    <w:rsid w:val="001B0BB7"/>
    <w:rPr>
      <w:rFonts w:ascii="Calibri" w:eastAsia="Times New Roman" w:hAnsi="Calibri"/>
      <w:sz w:val="12"/>
    </w:rPr>
  </w:style>
  <w:style w:type="paragraph" w:customStyle="1" w:styleId="Boxempahsis">
    <w:name w:val="Box empahsis"/>
    <w:basedOn w:val="Normal"/>
    <w:link w:val="BoxempahsisChar"/>
    <w:qFormat/>
    <w:rsid w:val="001B0BB7"/>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1B0BB7"/>
    <w:rPr>
      <w:rFonts w:ascii="Franklin Gothic Heavy" w:hAnsi="Franklin Gothic Heavy"/>
      <w:sz w:val="24"/>
      <w:u w:val="single"/>
      <w:bdr w:val="single" w:sz="4" w:space="0" w:color="auto"/>
    </w:rPr>
  </w:style>
  <w:style w:type="character" w:customStyle="1" w:styleId="Qualified">
    <w:name w:val="Qualified"/>
    <w:rsid w:val="001B0BB7"/>
    <w:rPr>
      <w:rFonts w:asciiTheme="majorHAnsi" w:hAnsiTheme="majorHAnsi"/>
      <w:b/>
      <w:bCs/>
      <w:sz w:val="16"/>
    </w:rPr>
  </w:style>
  <w:style w:type="character" w:customStyle="1" w:styleId="Underline-Highlighted-WFU">
    <w:name w:val="Underline-Highlighted-WFU"/>
    <w:basedOn w:val="DefaultParagraphFont"/>
    <w:uiPriority w:val="1"/>
    <w:qFormat/>
    <w:rsid w:val="001B0BB7"/>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1B0BB7"/>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1B0BB7"/>
    <w:rPr>
      <w:rFonts w:ascii="Arial" w:eastAsia="Times New Roman" w:hAnsi="Arial" w:cs="Arial"/>
      <w:b/>
      <w:bCs/>
      <w:kern w:val="32"/>
      <w:sz w:val="28"/>
      <w:szCs w:val="32"/>
    </w:rPr>
  </w:style>
  <w:style w:type="character" w:customStyle="1" w:styleId="columntexthead">
    <w:name w:val="columntexthead"/>
    <w:rsid w:val="001B0BB7"/>
  </w:style>
  <w:style w:type="character" w:customStyle="1" w:styleId="instruction">
    <w:name w:val="instruction"/>
    <w:rsid w:val="001B0BB7"/>
  </w:style>
  <w:style w:type="character" w:customStyle="1" w:styleId="listpipe">
    <w:name w:val="listpipe"/>
    <w:rsid w:val="001B0BB7"/>
  </w:style>
  <w:style w:type="character" w:customStyle="1" w:styleId="imagelink">
    <w:name w:val="imagelink"/>
    <w:rsid w:val="001B0BB7"/>
  </w:style>
  <w:style w:type="character" w:customStyle="1" w:styleId="leadin">
    <w:name w:val="leadin"/>
    <w:rsid w:val="001B0BB7"/>
  </w:style>
  <w:style w:type="character" w:customStyle="1" w:styleId="A4">
    <w:name w:val="A4"/>
    <w:uiPriority w:val="99"/>
    <w:rsid w:val="001B0BB7"/>
    <w:rPr>
      <w:rFonts w:ascii="Baskerville" w:hAnsi="Baskerville" w:cs="Baskerville"/>
      <w:b/>
      <w:bCs/>
      <w:color w:val="000000"/>
      <w:sz w:val="22"/>
      <w:szCs w:val="22"/>
    </w:rPr>
  </w:style>
  <w:style w:type="character" w:customStyle="1" w:styleId="noticiabyline">
    <w:name w:val="noticia_byline"/>
    <w:rsid w:val="001B0BB7"/>
  </w:style>
  <w:style w:type="character" w:customStyle="1" w:styleId="sep">
    <w:name w:val="sep"/>
    <w:rsid w:val="001B0BB7"/>
  </w:style>
  <w:style w:type="character" w:customStyle="1" w:styleId="rightnowyahoo">
    <w:name w:val="right_now_yahoo"/>
    <w:rsid w:val="001B0BB7"/>
  </w:style>
  <w:style w:type="character" w:customStyle="1" w:styleId="submittedmeta">
    <w:name w:val="submitted meta"/>
    <w:rsid w:val="001B0BB7"/>
  </w:style>
  <w:style w:type="character" w:customStyle="1" w:styleId="A10">
    <w:name w:val="A10"/>
    <w:uiPriority w:val="99"/>
    <w:rsid w:val="001B0BB7"/>
    <w:rPr>
      <w:color w:val="000000"/>
      <w:sz w:val="12"/>
      <w:szCs w:val="12"/>
    </w:rPr>
  </w:style>
  <w:style w:type="paragraph" w:customStyle="1" w:styleId="Pa7">
    <w:name w:val="Pa7"/>
    <w:basedOn w:val="Default"/>
    <w:next w:val="Default"/>
    <w:uiPriority w:val="99"/>
    <w:qFormat/>
    <w:rsid w:val="001B0BB7"/>
    <w:pPr>
      <w:spacing w:before="280" w:line="221" w:lineRule="atLeast"/>
    </w:pPr>
    <w:rPr>
      <w:rFonts w:ascii="Baskerville" w:eastAsia="Times New Roman" w:hAnsi="Baskerville"/>
      <w:color w:val="auto"/>
    </w:rPr>
  </w:style>
  <w:style w:type="character" w:customStyle="1" w:styleId="AAAunderline">
    <w:name w:val="AAAunderline"/>
    <w:qFormat/>
    <w:rsid w:val="001B0BB7"/>
    <w:rPr>
      <w:b/>
      <w:u w:val="single"/>
    </w:rPr>
  </w:style>
  <w:style w:type="paragraph" w:customStyle="1" w:styleId="IndexHeader">
    <w:name w:val="Index Header"/>
    <w:basedOn w:val="Normal"/>
    <w:rsid w:val="001B0BB7"/>
    <w:pPr>
      <w:spacing w:after="0" w:line="240" w:lineRule="auto"/>
      <w:ind w:left="-720"/>
      <w:outlineLvl w:val="0"/>
    </w:pPr>
    <w:rPr>
      <w:rFonts w:eastAsia="Times New Roman"/>
      <w:b/>
      <w:bCs/>
      <w:sz w:val="36"/>
      <w:szCs w:val="20"/>
    </w:rPr>
  </w:style>
  <w:style w:type="character" w:customStyle="1" w:styleId="IndexHeaderChar">
    <w:name w:val="Index Header Char"/>
    <w:rsid w:val="001B0BB7"/>
    <w:rPr>
      <w:rFonts w:ascii="Times New Roman" w:eastAsia="Times New Roman" w:hAnsi="Times New Roman"/>
      <w:b/>
      <w:bCs/>
      <w:sz w:val="36"/>
    </w:rPr>
  </w:style>
  <w:style w:type="paragraph" w:customStyle="1" w:styleId="CardRead">
    <w:name w:val="Card_Read"/>
    <w:basedOn w:val="Normal"/>
    <w:rsid w:val="001B0BB7"/>
    <w:pPr>
      <w:spacing w:after="0" w:line="240" w:lineRule="auto"/>
    </w:pPr>
    <w:rPr>
      <w:rFonts w:ascii="Times" w:eastAsia="Times" w:hAnsi="Times"/>
      <w:szCs w:val="20"/>
    </w:rPr>
  </w:style>
  <w:style w:type="paragraph" w:customStyle="1" w:styleId="CardNU">
    <w:name w:val="CardNU"/>
    <w:basedOn w:val="Normal"/>
    <w:rsid w:val="001B0BB7"/>
    <w:pPr>
      <w:spacing w:after="0" w:line="240" w:lineRule="auto"/>
    </w:pPr>
    <w:rPr>
      <w:rFonts w:ascii="Times" w:eastAsia="Times" w:hAnsi="Times"/>
      <w:sz w:val="14"/>
      <w:szCs w:val="20"/>
    </w:rPr>
  </w:style>
  <w:style w:type="paragraph" w:customStyle="1" w:styleId="StyleHeading310pt">
    <w:name w:val="Style Heading 3 + 10 pt"/>
    <w:basedOn w:val="Heading3"/>
    <w:rsid w:val="001B0BB7"/>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1B0BB7"/>
    <w:rPr>
      <w:rFonts w:ascii="Times New Roman" w:eastAsia="Times New Roman" w:hAnsi="Times New Roman" w:cs="Arial"/>
      <w:b/>
      <w:bCs/>
      <w:sz w:val="26"/>
      <w:szCs w:val="26"/>
    </w:rPr>
  </w:style>
  <w:style w:type="paragraph" w:customStyle="1" w:styleId="Style30">
    <w:name w:val="Style 3"/>
    <w:basedOn w:val="Normal"/>
    <w:rsid w:val="001B0BB7"/>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1B0BB7"/>
    <w:rPr>
      <w:b/>
      <w:sz w:val="22"/>
      <w:szCs w:val="24"/>
      <w:u w:val="single"/>
      <w:lang w:val="en-US" w:eastAsia="en-US" w:bidi="ar-SA"/>
    </w:rPr>
  </w:style>
  <w:style w:type="paragraph" w:customStyle="1" w:styleId="CardText-NotUnderlined">
    <w:name w:val="Card Text - Not Underlined"/>
    <w:basedOn w:val="Normal"/>
    <w:rsid w:val="001B0BB7"/>
    <w:pPr>
      <w:spacing w:after="60" w:line="240" w:lineRule="auto"/>
    </w:pPr>
    <w:rPr>
      <w:rFonts w:eastAsia="Times New Roman"/>
      <w:sz w:val="18"/>
    </w:rPr>
  </w:style>
  <w:style w:type="paragraph" w:customStyle="1" w:styleId="OmniPage8">
    <w:name w:val="OmniPage #8"/>
    <w:basedOn w:val="Normal"/>
    <w:rsid w:val="001B0BB7"/>
    <w:pPr>
      <w:spacing w:after="0" w:line="240" w:lineRule="auto"/>
    </w:pPr>
    <w:rPr>
      <w:rFonts w:eastAsia="Times New Roman"/>
      <w:color w:val="000000"/>
      <w:sz w:val="20"/>
      <w:szCs w:val="20"/>
    </w:rPr>
  </w:style>
  <w:style w:type="paragraph" w:customStyle="1" w:styleId="OmniPage2">
    <w:name w:val="OmniPage #2"/>
    <w:basedOn w:val="Normal"/>
    <w:rsid w:val="001B0BB7"/>
    <w:pPr>
      <w:spacing w:after="0" w:line="240" w:lineRule="auto"/>
    </w:pPr>
    <w:rPr>
      <w:rFonts w:eastAsia="Times New Roman"/>
      <w:color w:val="000000"/>
      <w:sz w:val="20"/>
      <w:szCs w:val="20"/>
    </w:rPr>
  </w:style>
  <w:style w:type="paragraph" w:customStyle="1" w:styleId="OmniPage6">
    <w:name w:val="OmniPage #6"/>
    <w:basedOn w:val="Normal"/>
    <w:rsid w:val="001B0BB7"/>
    <w:pPr>
      <w:spacing w:after="0" w:line="240" w:lineRule="auto"/>
    </w:pPr>
    <w:rPr>
      <w:rFonts w:eastAsia="Times New Roman"/>
      <w:color w:val="000000"/>
      <w:sz w:val="20"/>
      <w:szCs w:val="20"/>
    </w:rPr>
  </w:style>
  <w:style w:type="paragraph" w:customStyle="1" w:styleId="OmniPage7">
    <w:name w:val="OmniPage #7"/>
    <w:basedOn w:val="Normal"/>
    <w:rsid w:val="001B0BB7"/>
    <w:pPr>
      <w:spacing w:after="0" w:line="240" w:lineRule="auto"/>
    </w:pPr>
    <w:rPr>
      <w:rFonts w:eastAsia="Times New Roman"/>
      <w:color w:val="000000"/>
      <w:sz w:val="20"/>
      <w:szCs w:val="20"/>
    </w:rPr>
  </w:style>
  <w:style w:type="paragraph" w:customStyle="1" w:styleId="OmniPage11">
    <w:name w:val="OmniPage #11"/>
    <w:basedOn w:val="Normal"/>
    <w:rsid w:val="001B0BB7"/>
    <w:pPr>
      <w:spacing w:after="0" w:line="240" w:lineRule="auto"/>
    </w:pPr>
    <w:rPr>
      <w:rFonts w:eastAsia="Times New Roman"/>
      <w:color w:val="000000"/>
      <w:sz w:val="20"/>
      <w:szCs w:val="20"/>
    </w:rPr>
  </w:style>
  <w:style w:type="paragraph" w:customStyle="1" w:styleId="OmniPage12">
    <w:name w:val="OmniPage #12"/>
    <w:basedOn w:val="Normal"/>
    <w:rsid w:val="001B0BB7"/>
    <w:pPr>
      <w:spacing w:after="0" w:line="240" w:lineRule="auto"/>
    </w:pPr>
    <w:rPr>
      <w:rFonts w:eastAsia="Times New Roman"/>
      <w:color w:val="000000"/>
      <w:sz w:val="20"/>
      <w:szCs w:val="20"/>
    </w:rPr>
  </w:style>
  <w:style w:type="paragraph" w:customStyle="1" w:styleId="OmniPage13">
    <w:name w:val="OmniPage #13"/>
    <w:basedOn w:val="Normal"/>
    <w:rsid w:val="001B0BB7"/>
    <w:pPr>
      <w:spacing w:after="0" w:line="240" w:lineRule="auto"/>
    </w:pPr>
    <w:rPr>
      <w:rFonts w:eastAsia="Times New Roman"/>
      <w:color w:val="000000"/>
      <w:sz w:val="20"/>
      <w:szCs w:val="20"/>
    </w:rPr>
  </w:style>
  <w:style w:type="paragraph" w:customStyle="1" w:styleId="OmniPage14">
    <w:name w:val="OmniPage #14"/>
    <w:basedOn w:val="Normal"/>
    <w:rsid w:val="001B0BB7"/>
    <w:pPr>
      <w:spacing w:after="0" w:line="240" w:lineRule="auto"/>
    </w:pPr>
    <w:rPr>
      <w:rFonts w:eastAsia="Times New Roman"/>
      <w:color w:val="000000"/>
      <w:sz w:val="20"/>
      <w:szCs w:val="20"/>
    </w:rPr>
  </w:style>
  <w:style w:type="paragraph" w:customStyle="1" w:styleId="OmniPage15">
    <w:name w:val="OmniPage #15"/>
    <w:basedOn w:val="Normal"/>
    <w:rsid w:val="001B0BB7"/>
    <w:pPr>
      <w:spacing w:after="0" w:line="240" w:lineRule="auto"/>
    </w:pPr>
    <w:rPr>
      <w:rFonts w:eastAsia="Times New Roman"/>
      <w:color w:val="000000"/>
      <w:sz w:val="20"/>
      <w:szCs w:val="20"/>
    </w:rPr>
  </w:style>
  <w:style w:type="paragraph" w:customStyle="1" w:styleId="OmniPage17">
    <w:name w:val="OmniPage #17"/>
    <w:basedOn w:val="Normal"/>
    <w:rsid w:val="001B0BB7"/>
    <w:pPr>
      <w:spacing w:after="0" w:line="240" w:lineRule="auto"/>
    </w:pPr>
    <w:rPr>
      <w:rFonts w:eastAsia="Times New Roman"/>
      <w:color w:val="000000"/>
      <w:sz w:val="20"/>
      <w:szCs w:val="20"/>
    </w:rPr>
  </w:style>
  <w:style w:type="paragraph" w:customStyle="1" w:styleId="OmniPage19">
    <w:name w:val="OmniPage #19"/>
    <w:basedOn w:val="Normal"/>
    <w:rsid w:val="001B0BB7"/>
    <w:pPr>
      <w:spacing w:after="0" w:line="240" w:lineRule="auto"/>
    </w:pPr>
    <w:rPr>
      <w:rFonts w:eastAsia="Times New Roman"/>
      <w:color w:val="000000"/>
      <w:sz w:val="20"/>
      <w:szCs w:val="20"/>
    </w:rPr>
  </w:style>
  <w:style w:type="paragraph" w:customStyle="1" w:styleId="OmniPage20">
    <w:name w:val="OmniPage #20"/>
    <w:basedOn w:val="Normal"/>
    <w:rsid w:val="001B0BB7"/>
    <w:pPr>
      <w:spacing w:after="0" w:line="240" w:lineRule="auto"/>
    </w:pPr>
    <w:rPr>
      <w:rFonts w:eastAsia="Times New Roman"/>
      <w:color w:val="000000"/>
      <w:sz w:val="20"/>
      <w:szCs w:val="20"/>
    </w:rPr>
  </w:style>
  <w:style w:type="paragraph" w:customStyle="1" w:styleId="OmniPage21">
    <w:name w:val="OmniPage #21"/>
    <w:basedOn w:val="Normal"/>
    <w:rsid w:val="001B0BB7"/>
    <w:pPr>
      <w:spacing w:after="0" w:line="240" w:lineRule="auto"/>
    </w:pPr>
    <w:rPr>
      <w:rFonts w:eastAsia="Times New Roman"/>
      <w:color w:val="000000"/>
      <w:sz w:val="20"/>
      <w:szCs w:val="20"/>
    </w:rPr>
  </w:style>
  <w:style w:type="paragraph" w:customStyle="1" w:styleId="OmniPage22">
    <w:name w:val="OmniPage #22"/>
    <w:basedOn w:val="Normal"/>
    <w:rsid w:val="001B0BB7"/>
    <w:pPr>
      <w:spacing w:after="0" w:line="240" w:lineRule="auto"/>
    </w:pPr>
    <w:rPr>
      <w:rFonts w:eastAsia="Times New Roman"/>
      <w:color w:val="000000"/>
      <w:sz w:val="20"/>
      <w:szCs w:val="20"/>
    </w:rPr>
  </w:style>
  <w:style w:type="paragraph" w:customStyle="1" w:styleId="OmniPage25">
    <w:name w:val="OmniPage #25"/>
    <w:basedOn w:val="Normal"/>
    <w:rsid w:val="001B0BB7"/>
    <w:pPr>
      <w:spacing w:after="0" w:line="240" w:lineRule="auto"/>
    </w:pPr>
    <w:rPr>
      <w:rFonts w:eastAsia="Times New Roman"/>
      <w:color w:val="000000"/>
      <w:sz w:val="20"/>
      <w:szCs w:val="20"/>
    </w:rPr>
  </w:style>
  <w:style w:type="paragraph" w:customStyle="1" w:styleId="OmniPage18">
    <w:name w:val="OmniPage #18"/>
    <w:basedOn w:val="Normal"/>
    <w:rsid w:val="001B0BB7"/>
    <w:pPr>
      <w:spacing w:after="0" w:line="240" w:lineRule="auto"/>
    </w:pPr>
    <w:rPr>
      <w:rFonts w:eastAsia="Times New Roman"/>
      <w:color w:val="000000"/>
      <w:sz w:val="20"/>
      <w:szCs w:val="20"/>
    </w:rPr>
  </w:style>
  <w:style w:type="paragraph" w:customStyle="1" w:styleId="OmniPage26">
    <w:name w:val="OmniPage #26"/>
    <w:basedOn w:val="Normal"/>
    <w:rsid w:val="001B0BB7"/>
    <w:pPr>
      <w:spacing w:after="0" w:line="240" w:lineRule="auto"/>
    </w:pPr>
    <w:rPr>
      <w:rFonts w:eastAsia="Times New Roman"/>
      <w:color w:val="000000"/>
      <w:sz w:val="20"/>
      <w:szCs w:val="20"/>
    </w:rPr>
  </w:style>
  <w:style w:type="character" w:customStyle="1" w:styleId="iagsheaderlarge">
    <w:name w:val="iags_header_large"/>
    <w:rsid w:val="001B0BB7"/>
  </w:style>
  <w:style w:type="paragraph" w:customStyle="1" w:styleId="OmniPage9">
    <w:name w:val="OmniPage #9"/>
    <w:basedOn w:val="Normal"/>
    <w:rsid w:val="001B0BB7"/>
    <w:pPr>
      <w:spacing w:after="0" w:line="240" w:lineRule="auto"/>
    </w:pPr>
    <w:rPr>
      <w:rFonts w:eastAsia="Times New Roman"/>
      <w:color w:val="000000"/>
      <w:sz w:val="20"/>
      <w:szCs w:val="20"/>
    </w:rPr>
  </w:style>
  <w:style w:type="paragraph" w:customStyle="1" w:styleId="OmniPage5">
    <w:name w:val="OmniPage #5"/>
    <w:basedOn w:val="Normal"/>
    <w:rsid w:val="001B0BB7"/>
    <w:pPr>
      <w:spacing w:after="0" w:line="240" w:lineRule="auto"/>
    </w:pPr>
    <w:rPr>
      <w:rFonts w:eastAsia="Times New Roman"/>
      <w:color w:val="000000"/>
      <w:sz w:val="20"/>
      <w:szCs w:val="20"/>
    </w:rPr>
  </w:style>
  <w:style w:type="character" w:customStyle="1" w:styleId="style12char0">
    <w:name w:val="style12char"/>
    <w:rsid w:val="001B0BB7"/>
  </w:style>
  <w:style w:type="character" w:customStyle="1" w:styleId="charchar2">
    <w:name w:val="charchar2"/>
    <w:rsid w:val="001B0BB7"/>
  </w:style>
  <w:style w:type="character" w:customStyle="1" w:styleId="style11char0">
    <w:name w:val="style11char"/>
    <w:rsid w:val="001B0BB7"/>
  </w:style>
  <w:style w:type="paragraph" w:customStyle="1" w:styleId="CitesandCardText">
    <w:name w:val="Cites and Card Text"/>
    <w:basedOn w:val="Normal"/>
    <w:rsid w:val="001B0BB7"/>
    <w:pPr>
      <w:spacing w:after="0" w:line="240" w:lineRule="auto"/>
    </w:pPr>
    <w:rPr>
      <w:rFonts w:eastAsia="Times New Roman"/>
      <w:sz w:val="20"/>
    </w:rPr>
  </w:style>
  <w:style w:type="paragraph" w:styleId="List2">
    <w:name w:val="List 2"/>
    <w:basedOn w:val="Default"/>
    <w:next w:val="Default"/>
    <w:rsid w:val="001B0BB7"/>
    <w:rPr>
      <w:rFonts w:eastAsia="Times New Roman"/>
      <w:color w:val="auto"/>
    </w:rPr>
  </w:style>
  <w:style w:type="paragraph" w:customStyle="1" w:styleId="Style16">
    <w:name w:val="Style 16"/>
    <w:basedOn w:val="Normal"/>
    <w:rsid w:val="001B0BB7"/>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1B0BB7"/>
    <w:pPr>
      <w:spacing w:after="0" w:line="240" w:lineRule="auto"/>
    </w:pPr>
    <w:rPr>
      <w:rFonts w:eastAsia="Times New Roman"/>
    </w:rPr>
  </w:style>
  <w:style w:type="character" w:customStyle="1" w:styleId="smalltextChar0">
    <w:name w:val="smalltext Char"/>
    <w:link w:val="smalltext2"/>
    <w:rsid w:val="001B0BB7"/>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1B0BB7"/>
    <w:pPr>
      <w:spacing w:after="120"/>
    </w:pPr>
    <w:rPr>
      <w:rFonts w:eastAsia="Times New Roman"/>
      <w:color w:val="auto"/>
    </w:rPr>
  </w:style>
  <w:style w:type="paragraph" w:customStyle="1" w:styleId="headingChar">
    <w:name w:val="heading Char"/>
    <w:basedOn w:val="Normal"/>
    <w:rsid w:val="001B0BB7"/>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1B0BB7"/>
    <w:rPr>
      <w:b/>
      <w:sz w:val="22"/>
      <w:szCs w:val="24"/>
      <w:u w:val="single"/>
      <w:lang w:val="en-US" w:eastAsia="en-US" w:bidi="ar-SA"/>
    </w:rPr>
  </w:style>
  <w:style w:type="paragraph" w:customStyle="1" w:styleId="Bullets-squares">
    <w:name w:val="Bullets - squares"/>
    <w:basedOn w:val="Normal"/>
    <w:next w:val="Normal"/>
    <w:rsid w:val="001B0BB7"/>
    <w:pPr>
      <w:numPr>
        <w:numId w:val="24"/>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1B0BB7"/>
    <w:pPr>
      <w:spacing w:after="0" w:line="240" w:lineRule="auto"/>
      <w:ind w:left="288"/>
    </w:pPr>
    <w:rPr>
      <w:rFonts w:asciiTheme="minorHAnsi" w:hAnsiTheme="minorHAnsi"/>
      <w:u w:val="single"/>
    </w:rPr>
  </w:style>
  <w:style w:type="paragraph" w:customStyle="1" w:styleId="Size8">
    <w:name w:val="Size 8"/>
    <w:link w:val="Size8Char"/>
    <w:rsid w:val="001B0BB7"/>
    <w:pPr>
      <w:spacing w:after="0" w:line="240" w:lineRule="auto"/>
    </w:pPr>
    <w:rPr>
      <w:rFonts w:ascii="Times New Roman" w:eastAsia="Times New Roman" w:hAnsi="Times New Roman" w:cs="Times New Roman"/>
      <w:sz w:val="16"/>
    </w:rPr>
  </w:style>
  <w:style w:type="character" w:customStyle="1" w:styleId="Size8Char">
    <w:name w:val="Size 8 Char"/>
    <w:link w:val="Size8"/>
    <w:rsid w:val="001B0BB7"/>
    <w:rPr>
      <w:rFonts w:ascii="Times New Roman" w:eastAsia="Times New Roman" w:hAnsi="Times New Roman" w:cs="Times New Roman"/>
      <w:sz w:val="16"/>
    </w:rPr>
  </w:style>
  <w:style w:type="paragraph" w:customStyle="1" w:styleId="RegularCite">
    <w:name w:val="Regular Cite"/>
    <w:qFormat/>
    <w:rsid w:val="001B0BB7"/>
    <w:pPr>
      <w:spacing w:after="0" w:line="240" w:lineRule="auto"/>
    </w:pPr>
    <w:rPr>
      <w:rFonts w:ascii="Times New Roman" w:eastAsia="Times New Roman" w:hAnsi="Times New Roman" w:cs="Times New Roman"/>
      <w:sz w:val="20"/>
    </w:rPr>
  </w:style>
  <w:style w:type="character" w:customStyle="1" w:styleId="eudoraheader">
    <w:name w:val="eudoraheader"/>
    <w:rsid w:val="001B0BB7"/>
  </w:style>
  <w:style w:type="character" w:customStyle="1" w:styleId="emailstyle26">
    <w:name w:val="emailstyle26"/>
    <w:rsid w:val="001B0BB7"/>
  </w:style>
  <w:style w:type="paragraph" w:customStyle="1" w:styleId="context">
    <w:name w:val="context"/>
    <w:basedOn w:val="Normal"/>
    <w:rsid w:val="001B0BB7"/>
    <w:pPr>
      <w:spacing w:before="100" w:beforeAutospacing="1" w:after="100" w:afterAutospacing="1" w:line="240" w:lineRule="auto"/>
    </w:pPr>
    <w:rPr>
      <w:rFonts w:eastAsia="Times New Roman"/>
      <w:sz w:val="24"/>
    </w:rPr>
  </w:style>
  <w:style w:type="character" w:customStyle="1" w:styleId="newstitle1">
    <w:name w:val="newstitle1"/>
    <w:rsid w:val="001B0BB7"/>
  </w:style>
  <w:style w:type="character" w:customStyle="1" w:styleId="dateline">
    <w:name w:val="dateline"/>
    <w:rsid w:val="001B0BB7"/>
  </w:style>
  <w:style w:type="character" w:customStyle="1" w:styleId="sendtofriend">
    <w:name w:val="sendtofriend"/>
    <w:rsid w:val="001B0BB7"/>
  </w:style>
  <w:style w:type="character" w:customStyle="1" w:styleId="pagetype">
    <w:name w:val="pagetype"/>
    <w:rsid w:val="001B0BB7"/>
  </w:style>
  <w:style w:type="character" w:customStyle="1" w:styleId="byl">
    <w:name w:val="byl"/>
    <w:rsid w:val="001B0BB7"/>
  </w:style>
  <w:style w:type="character" w:customStyle="1" w:styleId="byd">
    <w:name w:val="byd"/>
    <w:rsid w:val="001B0BB7"/>
  </w:style>
  <w:style w:type="paragraph" w:customStyle="1" w:styleId="Size6">
    <w:name w:val="Size 6"/>
    <w:link w:val="Size6Char"/>
    <w:qFormat/>
    <w:rsid w:val="001B0BB7"/>
    <w:pPr>
      <w:spacing w:after="0" w:line="240" w:lineRule="auto"/>
    </w:pPr>
    <w:rPr>
      <w:rFonts w:ascii="Times New Roman" w:eastAsia="Times New Roman" w:hAnsi="Times New Roman" w:cs="Times New Roman"/>
      <w:sz w:val="16"/>
    </w:rPr>
  </w:style>
  <w:style w:type="character" w:customStyle="1" w:styleId="Size6Char">
    <w:name w:val="Size 6 Char"/>
    <w:link w:val="Size6"/>
    <w:rsid w:val="001B0BB7"/>
    <w:rPr>
      <w:rFonts w:ascii="Times New Roman" w:eastAsia="Times New Roman" w:hAnsi="Times New Roman" w:cs="Times New Roman"/>
      <w:sz w:val="16"/>
    </w:rPr>
  </w:style>
  <w:style w:type="character" w:customStyle="1" w:styleId="underliningchar0">
    <w:name w:val="underliningchar"/>
    <w:rsid w:val="001B0BB7"/>
  </w:style>
  <w:style w:type="paragraph" w:customStyle="1" w:styleId="TxBrp11">
    <w:name w:val="TxBr_p11"/>
    <w:basedOn w:val="Normal"/>
    <w:rsid w:val="001B0BB7"/>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1B0BB7"/>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1B0BB7"/>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1B0BB7"/>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1B0BB7"/>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1B0BB7"/>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1B0BB7"/>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1B0BB7"/>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1B0BB7"/>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1B0BB7"/>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1B0BB7"/>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1B0BB7"/>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1B0BB7"/>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1B0BB7"/>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1B0BB7"/>
    <w:rPr>
      <w:vanish w:val="0"/>
      <w:webHidden w:val="0"/>
      <w:color w:val="999999"/>
      <w:sz w:val="12"/>
      <w:szCs w:val="12"/>
      <w:specVanish/>
    </w:rPr>
  </w:style>
  <w:style w:type="paragraph" w:customStyle="1" w:styleId="CardsFont8pt">
    <w:name w:val="Cards + Font: 8 pt"/>
    <w:basedOn w:val="Normal"/>
    <w:rsid w:val="001B0BB7"/>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1B0BB7"/>
    <w:rPr>
      <w:sz w:val="16"/>
    </w:rPr>
  </w:style>
  <w:style w:type="character" w:customStyle="1" w:styleId="TagLineCharChar">
    <w:name w:val="Tag Line Char Char"/>
    <w:rsid w:val="001B0BB7"/>
    <w:rPr>
      <w:rFonts w:cs="Arial"/>
      <w:b/>
      <w:bCs/>
      <w:iCs/>
      <w:sz w:val="24"/>
      <w:szCs w:val="28"/>
      <w:lang w:val="en-US" w:eastAsia="en-US" w:bidi="ar-SA"/>
    </w:rPr>
  </w:style>
  <w:style w:type="paragraph" w:customStyle="1" w:styleId="published">
    <w:name w:val="published"/>
    <w:basedOn w:val="Normal"/>
    <w:rsid w:val="001B0BB7"/>
    <w:pPr>
      <w:spacing w:before="100" w:beforeAutospacing="1" w:after="100" w:afterAutospacing="1" w:line="240" w:lineRule="auto"/>
    </w:pPr>
    <w:rPr>
      <w:rFonts w:eastAsia="Times New Roman"/>
      <w:sz w:val="24"/>
    </w:rPr>
  </w:style>
  <w:style w:type="paragraph" w:customStyle="1" w:styleId="updated">
    <w:name w:val="updated"/>
    <w:basedOn w:val="Normal"/>
    <w:rsid w:val="001B0BB7"/>
    <w:pPr>
      <w:spacing w:before="100" w:beforeAutospacing="1" w:after="100" w:afterAutospacing="1" w:line="240" w:lineRule="auto"/>
    </w:pPr>
    <w:rPr>
      <w:rFonts w:eastAsia="Times New Roman"/>
      <w:sz w:val="24"/>
    </w:rPr>
  </w:style>
  <w:style w:type="character" w:customStyle="1" w:styleId="articlecommentcount">
    <w:name w:val="article_comment_count"/>
    <w:rsid w:val="001B0BB7"/>
  </w:style>
  <w:style w:type="character" w:customStyle="1" w:styleId="articlerecommendcount">
    <w:name w:val="article_recommend_count"/>
    <w:rsid w:val="001B0BB7"/>
  </w:style>
  <w:style w:type="character" w:customStyle="1" w:styleId="normaltext1">
    <w:name w:val="normal_text"/>
    <w:rsid w:val="001B0BB7"/>
  </w:style>
  <w:style w:type="paragraph" w:customStyle="1" w:styleId="storytimestamp">
    <w:name w:val="storytimestamp"/>
    <w:basedOn w:val="Normal"/>
    <w:rsid w:val="001B0BB7"/>
    <w:pPr>
      <w:spacing w:before="100" w:beforeAutospacing="1" w:after="100" w:afterAutospacing="1" w:line="240" w:lineRule="auto"/>
    </w:pPr>
    <w:rPr>
      <w:rFonts w:eastAsia="Times New Roman"/>
      <w:sz w:val="24"/>
    </w:rPr>
  </w:style>
  <w:style w:type="character" w:customStyle="1" w:styleId="story-byline">
    <w:name w:val="story-byline"/>
    <w:rsid w:val="001B0BB7"/>
  </w:style>
  <w:style w:type="character" w:customStyle="1" w:styleId="story-titleline">
    <w:name w:val="story-titleline"/>
    <w:rsid w:val="001B0BB7"/>
  </w:style>
  <w:style w:type="paragraph" w:styleId="ListBullet2">
    <w:name w:val="List Bullet 2"/>
    <w:basedOn w:val="Normal"/>
    <w:rsid w:val="001B0BB7"/>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1B0BB7"/>
    <w:pPr>
      <w:spacing w:after="0" w:line="240" w:lineRule="auto"/>
    </w:pPr>
    <w:rPr>
      <w:rFonts w:eastAsia="Times New Roman"/>
      <w:color w:val="000000"/>
      <w:sz w:val="10"/>
    </w:rPr>
  </w:style>
  <w:style w:type="character" w:customStyle="1" w:styleId="UnderlineCardChar1">
    <w:name w:val="Underline Card Char"/>
    <w:rsid w:val="001B0BB7"/>
    <w:rPr>
      <w:sz w:val="22"/>
      <w:szCs w:val="24"/>
      <w:u w:val="single"/>
      <w:lang w:val="en-US" w:eastAsia="en-US" w:bidi="ar-SA"/>
    </w:rPr>
  </w:style>
  <w:style w:type="character" w:customStyle="1" w:styleId="SourcesCharChar1">
    <w:name w:val="Sources Char Char1"/>
    <w:rsid w:val="001B0BB7"/>
    <w:rPr>
      <w:rFonts w:cs="Arial"/>
      <w:b/>
      <w:bCs/>
      <w:iCs/>
      <w:sz w:val="24"/>
      <w:szCs w:val="28"/>
      <w:lang w:val="en-US" w:eastAsia="en-US" w:bidi="ar-SA"/>
    </w:rPr>
  </w:style>
  <w:style w:type="character" w:customStyle="1" w:styleId="UnderlinesCharChar">
    <w:name w:val="Underlines Char Char"/>
    <w:rsid w:val="001B0BB7"/>
    <w:rPr>
      <w:rFonts w:cs="Arial"/>
      <w:b/>
      <w:bCs/>
      <w:sz w:val="22"/>
      <w:szCs w:val="26"/>
      <w:u w:val="single"/>
      <w:lang w:val="en-US" w:eastAsia="en-US" w:bidi="ar-SA"/>
    </w:rPr>
  </w:style>
  <w:style w:type="paragraph" w:customStyle="1" w:styleId="OmniPage3">
    <w:name w:val="OmniPage #3"/>
    <w:basedOn w:val="Normal"/>
    <w:rsid w:val="001B0BB7"/>
    <w:pPr>
      <w:spacing w:after="0" w:line="240" w:lineRule="auto"/>
    </w:pPr>
    <w:rPr>
      <w:rFonts w:eastAsia="Times New Roman"/>
      <w:color w:val="000000"/>
      <w:sz w:val="20"/>
      <w:szCs w:val="20"/>
    </w:rPr>
  </w:style>
  <w:style w:type="paragraph" w:customStyle="1" w:styleId="OmniPage16">
    <w:name w:val="OmniPage #16"/>
    <w:basedOn w:val="Normal"/>
    <w:rsid w:val="001B0BB7"/>
    <w:pPr>
      <w:spacing w:after="0" w:line="240" w:lineRule="auto"/>
    </w:pPr>
    <w:rPr>
      <w:rFonts w:eastAsia="Times New Roman"/>
      <w:color w:val="000000"/>
      <w:sz w:val="20"/>
      <w:szCs w:val="20"/>
    </w:rPr>
  </w:style>
  <w:style w:type="paragraph" w:customStyle="1" w:styleId="OmniPage23">
    <w:name w:val="OmniPage #23"/>
    <w:basedOn w:val="Normal"/>
    <w:rsid w:val="001B0BB7"/>
    <w:pPr>
      <w:spacing w:after="0" w:line="240" w:lineRule="auto"/>
    </w:pPr>
    <w:rPr>
      <w:rFonts w:eastAsia="Times New Roman"/>
      <w:color w:val="000000"/>
      <w:sz w:val="20"/>
      <w:szCs w:val="20"/>
    </w:rPr>
  </w:style>
  <w:style w:type="paragraph" w:customStyle="1" w:styleId="OmniPage24">
    <w:name w:val="OmniPage #24"/>
    <w:basedOn w:val="Normal"/>
    <w:rsid w:val="001B0BB7"/>
    <w:pPr>
      <w:spacing w:after="0" w:line="240" w:lineRule="auto"/>
    </w:pPr>
    <w:rPr>
      <w:rFonts w:eastAsia="Times New Roman"/>
      <w:color w:val="000000"/>
      <w:sz w:val="20"/>
      <w:szCs w:val="20"/>
    </w:rPr>
  </w:style>
  <w:style w:type="paragraph" w:customStyle="1" w:styleId="OmniPage27">
    <w:name w:val="OmniPage #27"/>
    <w:basedOn w:val="Normal"/>
    <w:rsid w:val="001B0BB7"/>
    <w:pPr>
      <w:spacing w:after="0" w:line="240" w:lineRule="auto"/>
    </w:pPr>
    <w:rPr>
      <w:rFonts w:eastAsia="Times New Roman"/>
      <w:color w:val="000000"/>
      <w:sz w:val="20"/>
      <w:szCs w:val="20"/>
    </w:rPr>
  </w:style>
  <w:style w:type="paragraph" w:customStyle="1" w:styleId="OmniPage28">
    <w:name w:val="OmniPage #28"/>
    <w:basedOn w:val="Normal"/>
    <w:rsid w:val="001B0BB7"/>
    <w:pPr>
      <w:spacing w:after="0" w:line="240" w:lineRule="auto"/>
    </w:pPr>
    <w:rPr>
      <w:rFonts w:eastAsia="Times New Roman"/>
      <w:color w:val="000000"/>
      <w:sz w:val="20"/>
      <w:szCs w:val="20"/>
    </w:rPr>
  </w:style>
  <w:style w:type="paragraph" w:customStyle="1" w:styleId="OmniPage29">
    <w:name w:val="OmniPage #29"/>
    <w:basedOn w:val="Normal"/>
    <w:rsid w:val="001B0BB7"/>
    <w:pPr>
      <w:spacing w:after="0" w:line="240" w:lineRule="auto"/>
    </w:pPr>
    <w:rPr>
      <w:rFonts w:eastAsia="Times New Roman"/>
      <w:color w:val="000000"/>
      <w:sz w:val="20"/>
      <w:szCs w:val="20"/>
    </w:rPr>
  </w:style>
  <w:style w:type="paragraph" w:customStyle="1" w:styleId="OmniPage30">
    <w:name w:val="OmniPage #30"/>
    <w:basedOn w:val="Normal"/>
    <w:rsid w:val="001B0BB7"/>
    <w:pPr>
      <w:spacing w:after="0" w:line="240" w:lineRule="auto"/>
    </w:pPr>
    <w:rPr>
      <w:rFonts w:eastAsia="Times New Roman"/>
      <w:color w:val="000000"/>
      <w:sz w:val="20"/>
      <w:szCs w:val="20"/>
    </w:rPr>
  </w:style>
  <w:style w:type="paragraph" w:customStyle="1" w:styleId="OmniPage31">
    <w:name w:val="OmniPage #31"/>
    <w:basedOn w:val="Normal"/>
    <w:rsid w:val="001B0BB7"/>
    <w:pPr>
      <w:spacing w:after="0" w:line="240" w:lineRule="auto"/>
    </w:pPr>
    <w:rPr>
      <w:rFonts w:eastAsia="Times New Roman"/>
      <w:color w:val="000000"/>
      <w:sz w:val="20"/>
      <w:szCs w:val="20"/>
    </w:rPr>
  </w:style>
  <w:style w:type="paragraph" w:customStyle="1" w:styleId="OmniPage32">
    <w:name w:val="OmniPage #32"/>
    <w:basedOn w:val="Normal"/>
    <w:rsid w:val="001B0BB7"/>
    <w:pPr>
      <w:spacing w:after="0" w:line="240" w:lineRule="auto"/>
    </w:pPr>
    <w:rPr>
      <w:rFonts w:eastAsia="Times New Roman"/>
      <w:color w:val="000000"/>
      <w:sz w:val="20"/>
      <w:szCs w:val="20"/>
    </w:rPr>
  </w:style>
  <w:style w:type="paragraph" w:customStyle="1" w:styleId="OmniPage33">
    <w:name w:val="OmniPage #33"/>
    <w:basedOn w:val="Normal"/>
    <w:rsid w:val="001B0BB7"/>
    <w:pPr>
      <w:spacing w:after="0" w:line="240" w:lineRule="auto"/>
    </w:pPr>
    <w:rPr>
      <w:rFonts w:eastAsia="Times New Roman"/>
      <w:color w:val="000000"/>
      <w:sz w:val="20"/>
      <w:szCs w:val="20"/>
    </w:rPr>
  </w:style>
  <w:style w:type="paragraph" w:customStyle="1" w:styleId="OmniPage34">
    <w:name w:val="OmniPage #34"/>
    <w:basedOn w:val="Normal"/>
    <w:rsid w:val="001B0BB7"/>
    <w:pPr>
      <w:spacing w:after="0" w:line="240" w:lineRule="auto"/>
    </w:pPr>
    <w:rPr>
      <w:rFonts w:eastAsia="Times New Roman"/>
      <w:color w:val="000000"/>
      <w:sz w:val="20"/>
      <w:szCs w:val="20"/>
    </w:rPr>
  </w:style>
  <w:style w:type="paragraph" w:customStyle="1" w:styleId="OmniPage35">
    <w:name w:val="OmniPage #35"/>
    <w:basedOn w:val="Normal"/>
    <w:rsid w:val="001B0BB7"/>
    <w:pPr>
      <w:spacing w:after="0" w:line="240" w:lineRule="auto"/>
    </w:pPr>
    <w:rPr>
      <w:rFonts w:eastAsia="Times New Roman"/>
      <w:color w:val="000000"/>
      <w:sz w:val="20"/>
      <w:szCs w:val="20"/>
    </w:rPr>
  </w:style>
  <w:style w:type="paragraph" w:customStyle="1" w:styleId="OmniPage36">
    <w:name w:val="OmniPage #36"/>
    <w:basedOn w:val="Normal"/>
    <w:rsid w:val="001B0BB7"/>
    <w:pPr>
      <w:spacing w:after="0" w:line="240" w:lineRule="auto"/>
    </w:pPr>
    <w:rPr>
      <w:rFonts w:eastAsia="Times New Roman"/>
      <w:color w:val="000000"/>
      <w:sz w:val="20"/>
      <w:szCs w:val="20"/>
    </w:rPr>
  </w:style>
  <w:style w:type="paragraph" w:customStyle="1" w:styleId="OmniPage37">
    <w:name w:val="OmniPage #37"/>
    <w:basedOn w:val="Normal"/>
    <w:rsid w:val="001B0BB7"/>
    <w:pPr>
      <w:spacing w:after="0" w:line="240" w:lineRule="auto"/>
    </w:pPr>
    <w:rPr>
      <w:rFonts w:eastAsia="Times New Roman"/>
      <w:color w:val="000000"/>
      <w:sz w:val="20"/>
      <w:szCs w:val="20"/>
    </w:rPr>
  </w:style>
  <w:style w:type="paragraph" w:customStyle="1" w:styleId="OmniPage38">
    <w:name w:val="OmniPage #38"/>
    <w:basedOn w:val="Normal"/>
    <w:rsid w:val="001B0BB7"/>
    <w:pPr>
      <w:spacing w:after="0" w:line="240" w:lineRule="auto"/>
    </w:pPr>
    <w:rPr>
      <w:rFonts w:eastAsia="Times New Roman"/>
      <w:color w:val="000000"/>
      <w:sz w:val="20"/>
      <w:szCs w:val="20"/>
    </w:rPr>
  </w:style>
  <w:style w:type="paragraph" w:customStyle="1" w:styleId="OmniPage39">
    <w:name w:val="OmniPage #39"/>
    <w:basedOn w:val="Normal"/>
    <w:rsid w:val="001B0BB7"/>
    <w:pPr>
      <w:spacing w:after="0" w:line="240" w:lineRule="auto"/>
    </w:pPr>
    <w:rPr>
      <w:rFonts w:eastAsia="Times New Roman"/>
      <w:color w:val="000000"/>
      <w:sz w:val="20"/>
      <w:szCs w:val="20"/>
    </w:rPr>
  </w:style>
  <w:style w:type="paragraph" w:customStyle="1" w:styleId="OmniPage40">
    <w:name w:val="OmniPage #40"/>
    <w:basedOn w:val="Normal"/>
    <w:rsid w:val="001B0BB7"/>
    <w:pPr>
      <w:spacing w:after="0" w:line="240" w:lineRule="auto"/>
    </w:pPr>
    <w:rPr>
      <w:rFonts w:eastAsia="Times New Roman"/>
      <w:color w:val="000000"/>
      <w:sz w:val="20"/>
      <w:szCs w:val="20"/>
    </w:rPr>
  </w:style>
  <w:style w:type="paragraph" w:customStyle="1" w:styleId="OmniPage41">
    <w:name w:val="OmniPage #41"/>
    <w:basedOn w:val="Normal"/>
    <w:rsid w:val="001B0BB7"/>
    <w:pPr>
      <w:spacing w:after="0" w:line="240" w:lineRule="auto"/>
    </w:pPr>
    <w:rPr>
      <w:rFonts w:eastAsia="Times New Roman"/>
      <w:color w:val="000000"/>
      <w:sz w:val="20"/>
      <w:szCs w:val="20"/>
    </w:rPr>
  </w:style>
  <w:style w:type="paragraph" w:customStyle="1" w:styleId="OmniPage42">
    <w:name w:val="OmniPage #42"/>
    <w:basedOn w:val="Normal"/>
    <w:rsid w:val="001B0BB7"/>
    <w:pPr>
      <w:spacing w:after="0" w:line="240" w:lineRule="auto"/>
    </w:pPr>
    <w:rPr>
      <w:rFonts w:eastAsia="Times New Roman"/>
      <w:color w:val="000000"/>
      <w:sz w:val="20"/>
      <w:szCs w:val="20"/>
    </w:rPr>
  </w:style>
  <w:style w:type="paragraph" w:customStyle="1" w:styleId="OmniPage43">
    <w:name w:val="OmniPage #43"/>
    <w:basedOn w:val="Normal"/>
    <w:rsid w:val="001B0BB7"/>
    <w:pPr>
      <w:spacing w:after="0" w:line="240" w:lineRule="auto"/>
    </w:pPr>
    <w:rPr>
      <w:rFonts w:eastAsia="Times New Roman"/>
      <w:color w:val="000000"/>
      <w:sz w:val="20"/>
      <w:szCs w:val="20"/>
    </w:rPr>
  </w:style>
  <w:style w:type="paragraph" w:customStyle="1" w:styleId="OmniPage44">
    <w:name w:val="OmniPage #44"/>
    <w:basedOn w:val="Normal"/>
    <w:rsid w:val="001B0BB7"/>
    <w:pPr>
      <w:spacing w:after="0" w:line="240" w:lineRule="auto"/>
    </w:pPr>
    <w:rPr>
      <w:rFonts w:eastAsia="Times New Roman"/>
      <w:color w:val="000000"/>
      <w:sz w:val="20"/>
      <w:szCs w:val="20"/>
    </w:rPr>
  </w:style>
  <w:style w:type="paragraph" w:customStyle="1" w:styleId="OmniPage45">
    <w:name w:val="OmniPage #45"/>
    <w:basedOn w:val="Normal"/>
    <w:rsid w:val="001B0BB7"/>
    <w:pPr>
      <w:spacing w:after="0" w:line="240" w:lineRule="auto"/>
    </w:pPr>
    <w:rPr>
      <w:rFonts w:eastAsia="Times New Roman"/>
      <w:color w:val="000000"/>
      <w:sz w:val="20"/>
      <w:szCs w:val="20"/>
    </w:rPr>
  </w:style>
  <w:style w:type="paragraph" w:customStyle="1" w:styleId="OmniPage46">
    <w:name w:val="OmniPage #46"/>
    <w:basedOn w:val="Normal"/>
    <w:rsid w:val="001B0BB7"/>
    <w:pPr>
      <w:spacing w:after="0" w:line="240" w:lineRule="auto"/>
    </w:pPr>
    <w:rPr>
      <w:rFonts w:eastAsia="Times New Roman"/>
      <w:color w:val="000000"/>
      <w:sz w:val="20"/>
      <w:szCs w:val="20"/>
    </w:rPr>
  </w:style>
  <w:style w:type="paragraph" w:customStyle="1" w:styleId="OmniPage47">
    <w:name w:val="OmniPage #47"/>
    <w:basedOn w:val="Normal"/>
    <w:rsid w:val="001B0BB7"/>
    <w:pPr>
      <w:spacing w:after="0" w:line="240" w:lineRule="auto"/>
    </w:pPr>
    <w:rPr>
      <w:rFonts w:eastAsia="Times New Roman"/>
      <w:color w:val="000000"/>
      <w:sz w:val="20"/>
      <w:szCs w:val="20"/>
    </w:rPr>
  </w:style>
  <w:style w:type="paragraph" w:customStyle="1" w:styleId="OmniPage48">
    <w:name w:val="OmniPage #48"/>
    <w:basedOn w:val="Normal"/>
    <w:rsid w:val="001B0BB7"/>
    <w:pPr>
      <w:spacing w:after="0" w:line="240" w:lineRule="auto"/>
    </w:pPr>
    <w:rPr>
      <w:rFonts w:eastAsia="Times New Roman"/>
      <w:color w:val="000000"/>
      <w:sz w:val="20"/>
      <w:szCs w:val="20"/>
    </w:rPr>
  </w:style>
  <w:style w:type="paragraph" w:customStyle="1" w:styleId="OmniPage49">
    <w:name w:val="OmniPage #49"/>
    <w:basedOn w:val="Normal"/>
    <w:rsid w:val="001B0BB7"/>
    <w:pPr>
      <w:spacing w:after="0" w:line="240" w:lineRule="auto"/>
    </w:pPr>
    <w:rPr>
      <w:rFonts w:eastAsia="Times New Roman"/>
      <w:color w:val="000000"/>
      <w:sz w:val="20"/>
      <w:szCs w:val="20"/>
    </w:rPr>
  </w:style>
  <w:style w:type="paragraph" w:customStyle="1" w:styleId="OmniPage50">
    <w:name w:val="OmniPage #50"/>
    <w:basedOn w:val="Normal"/>
    <w:rsid w:val="001B0BB7"/>
    <w:pPr>
      <w:spacing w:after="0" w:line="240" w:lineRule="auto"/>
    </w:pPr>
    <w:rPr>
      <w:rFonts w:eastAsia="Times New Roman"/>
      <w:color w:val="000000"/>
      <w:sz w:val="20"/>
      <w:szCs w:val="20"/>
    </w:rPr>
  </w:style>
  <w:style w:type="paragraph" w:customStyle="1" w:styleId="OmniPage51">
    <w:name w:val="OmniPage #51"/>
    <w:basedOn w:val="Normal"/>
    <w:rsid w:val="001B0BB7"/>
    <w:pPr>
      <w:spacing w:after="0" w:line="240" w:lineRule="auto"/>
    </w:pPr>
    <w:rPr>
      <w:rFonts w:eastAsia="Times New Roman"/>
      <w:color w:val="000000"/>
      <w:sz w:val="20"/>
      <w:szCs w:val="20"/>
    </w:rPr>
  </w:style>
  <w:style w:type="paragraph" w:customStyle="1" w:styleId="OmniPage52">
    <w:name w:val="OmniPage #52"/>
    <w:basedOn w:val="Normal"/>
    <w:rsid w:val="001B0BB7"/>
    <w:pPr>
      <w:spacing w:after="0" w:line="240" w:lineRule="auto"/>
    </w:pPr>
    <w:rPr>
      <w:rFonts w:eastAsia="Times New Roman"/>
      <w:color w:val="000000"/>
      <w:sz w:val="20"/>
      <w:szCs w:val="20"/>
    </w:rPr>
  </w:style>
  <w:style w:type="paragraph" w:customStyle="1" w:styleId="OmniPage53">
    <w:name w:val="OmniPage #53"/>
    <w:basedOn w:val="Normal"/>
    <w:rsid w:val="001B0BB7"/>
    <w:pPr>
      <w:spacing w:after="0" w:line="240" w:lineRule="auto"/>
    </w:pPr>
    <w:rPr>
      <w:rFonts w:eastAsia="Times New Roman"/>
      <w:color w:val="000000"/>
      <w:sz w:val="20"/>
      <w:szCs w:val="20"/>
    </w:rPr>
  </w:style>
  <w:style w:type="paragraph" w:customStyle="1" w:styleId="OmniPage54">
    <w:name w:val="OmniPage #54"/>
    <w:basedOn w:val="Normal"/>
    <w:rsid w:val="001B0BB7"/>
    <w:pPr>
      <w:spacing w:after="0" w:line="240" w:lineRule="auto"/>
    </w:pPr>
    <w:rPr>
      <w:rFonts w:eastAsia="Times New Roman"/>
      <w:color w:val="000000"/>
      <w:sz w:val="20"/>
      <w:szCs w:val="20"/>
    </w:rPr>
  </w:style>
  <w:style w:type="paragraph" w:customStyle="1" w:styleId="OmniPage55">
    <w:name w:val="OmniPage #55"/>
    <w:basedOn w:val="Normal"/>
    <w:rsid w:val="001B0BB7"/>
    <w:pPr>
      <w:spacing w:after="0" w:line="240" w:lineRule="auto"/>
    </w:pPr>
    <w:rPr>
      <w:rFonts w:eastAsia="Times New Roman"/>
      <w:color w:val="000000"/>
      <w:sz w:val="20"/>
      <w:szCs w:val="20"/>
    </w:rPr>
  </w:style>
  <w:style w:type="paragraph" w:customStyle="1" w:styleId="OmniPage56">
    <w:name w:val="OmniPage #56"/>
    <w:basedOn w:val="Normal"/>
    <w:rsid w:val="001B0BB7"/>
    <w:pPr>
      <w:spacing w:after="0" w:line="240" w:lineRule="auto"/>
    </w:pPr>
    <w:rPr>
      <w:rFonts w:eastAsia="Times New Roman"/>
      <w:color w:val="000000"/>
      <w:sz w:val="20"/>
      <w:szCs w:val="20"/>
    </w:rPr>
  </w:style>
  <w:style w:type="paragraph" w:customStyle="1" w:styleId="OmniPage57">
    <w:name w:val="OmniPage #57"/>
    <w:basedOn w:val="Normal"/>
    <w:rsid w:val="001B0BB7"/>
    <w:pPr>
      <w:spacing w:after="0" w:line="240" w:lineRule="auto"/>
    </w:pPr>
    <w:rPr>
      <w:rFonts w:eastAsia="Times New Roman"/>
      <w:color w:val="000000"/>
      <w:sz w:val="20"/>
      <w:szCs w:val="20"/>
    </w:rPr>
  </w:style>
  <w:style w:type="paragraph" w:customStyle="1" w:styleId="OmniPage58">
    <w:name w:val="OmniPage #58"/>
    <w:basedOn w:val="Normal"/>
    <w:rsid w:val="001B0BB7"/>
    <w:pPr>
      <w:spacing w:after="0" w:line="240" w:lineRule="auto"/>
    </w:pPr>
    <w:rPr>
      <w:rFonts w:eastAsia="Times New Roman"/>
      <w:color w:val="000000"/>
      <w:sz w:val="20"/>
      <w:szCs w:val="20"/>
    </w:rPr>
  </w:style>
  <w:style w:type="paragraph" w:customStyle="1" w:styleId="OmniPage59">
    <w:name w:val="OmniPage #59"/>
    <w:basedOn w:val="Normal"/>
    <w:rsid w:val="001B0BB7"/>
    <w:pPr>
      <w:spacing w:after="0" w:line="240" w:lineRule="auto"/>
    </w:pPr>
    <w:rPr>
      <w:rFonts w:eastAsia="Times New Roman"/>
      <w:color w:val="000000"/>
      <w:sz w:val="20"/>
      <w:szCs w:val="20"/>
    </w:rPr>
  </w:style>
  <w:style w:type="paragraph" w:customStyle="1" w:styleId="OmniPage60">
    <w:name w:val="OmniPage #60"/>
    <w:basedOn w:val="Normal"/>
    <w:rsid w:val="001B0BB7"/>
    <w:pPr>
      <w:spacing w:after="0" w:line="240" w:lineRule="auto"/>
    </w:pPr>
    <w:rPr>
      <w:rFonts w:eastAsia="Times New Roman"/>
      <w:color w:val="000000"/>
      <w:sz w:val="20"/>
      <w:szCs w:val="20"/>
    </w:rPr>
  </w:style>
  <w:style w:type="paragraph" w:customStyle="1" w:styleId="OmniPage61">
    <w:name w:val="OmniPage #61"/>
    <w:basedOn w:val="Normal"/>
    <w:rsid w:val="001B0BB7"/>
    <w:pPr>
      <w:spacing w:after="0" w:line="240" w:lineRule="auto"/>
    </w:pPr>
    <w:rPr>
      <w:rFonts w:eastAsia="Times New Roman"/>
      <w:color w:val="000000"/>
      <w:sz w:val="20"/>
      <w:szCs w:val="20"/>
    </w:rPr>
  </w:style>
  <w:style w:type="paragraph" w:customStyle="1" w:styleId="OmniPage62">
    <w:name w:val="OmniPage #62"/>
    <w:basedOn w:val="Normal"/>
    <w:rsid w:val="001B0BB7"/>
    <w:pPr>
      <w:spacing w:after="0" w:line="240" w:lineRule="auto"/>
    </w:pPr>
    <w:rPr>
      <w:rFonts w:eastAsia="Times New Roman"/>
      <w:color w:val="000000"/>
      <w:sz w:val="20"/>
      <w:szCs w:val="20"/>
    </w:rPr>
  </w:style>
  <w:style w:type="paragraph" w:customStyle="1" w:styleId="OmniPage63">
    <w:name w:val="OmniPage #63"/>
    <w:basedOn w:val="Normal"/>
    <w:rsid w:val="001B0BB7"/>
    <w:pPr>
      <w:spacing w:after="0" w:line="240" w:lineRule="auto"/>
    </w:pPr>
    <w:rPr>
      <w:rFonts w:eastAsia="Times New Roman"/>
      <w:color w:val="000000"/>
      <w:sz w:val="20"/>
      <w:szCs w:val="20"/>
    </w:rPr>
  </w:style>
  <w:style w:type="paragraph" w:customStyle="1" w:styleId="OmniPage64">
    <w:name w:val="OmniPage #64"/>
    <w:basedOn w:val="Normal"/>
    <w:rsid w:val="001B0BB7"/>
    <w:pPr>
      <w:spacing w:after="0" w:line="240" w:lineRule="auto"/>
    </w:pPr>
    <w:rPr>
      <w:rFonts w:eastAsia="Times New Roman"/>
      <w:color w:val="000000"/>
      <w:sz w:val="20"/>
      <w:szCs w:val="20"/>
    </w:rPr>
  </w:style>
  <w:style w:type="paragraph" w:customStyle="1" w:styleId="OmniPage65">
    <w:name w:val="OmniPage #65"/>
    <w:basedOn w:val="Normal"/>
    <w:rsid w:val="001B0BB7"/>
    <w:pPr>
      <w:spacing w:after="0" w:line="240" w:lineRule="auto"/>
    </w:pPr>
    <w:rPr>
      <w:rFonts w:eastAsia="Times New Roman"/>
      <w:color w:val="000000"/>
      <w:sz w:val="20"/>
      <w:szCs w:val="20"/>
    </w:rPr>
  </w:style>
  <w:style w:type="paragraph" w:customStyle="1" w:styleId="OmniPage66">
    <w:name w:val="OmniPage #66"/>
    <w:basedOn w:val="Normal"/>
    <w:rsid w:val="001B0BB7"/>
    <w:pPr>
      <w:spacing w:after="0" w:line="240" w:lineRule="auto"/>
    </w:pPr>
    <w:rPr>
      <w:rFonts w:eastAsia="Times New Roman"/>
      <w:color w:val="000000"/>
      <w:sz w:val="20"/>
      <w:szCs w:val="20"/>
    </w:rPr>
  </w:style>
  <w:style w:type="paragraph" w:customStyle="1" w:styleId="OmniPage67">
    <w:name w:val="OmniPage #67"/>
    <w:basedOn w:val="Normal"/>
    <w:rsid w:val="001B0BB7"/>
    <w:pPr>
      <w:spacing w:after="0" w:line="240" w:lineRule="auto"/>
    </w:pPr>
    <w:rPr>
      <w:rFonts w:eastAsia="Times New Roman"/>
      <w:color w:val="000000"/>
      <w:sz w:val="20"/>
      <w:szCs w:val="20"/>
    </w:rPr>
  </w:style>
  <w:style w:type="paragraph" w:customStyle="1" w:styleId="OmniPage68">
    <w:name w:val="OmniPage #68"/>
    <w:basedOn w:val="Normal"/>
    <w:rsid w:val="001B0BB7"/>
    <w:pPr>
      <w:spacing w:after="0" w:line="240" w:lineRule="auto"/>
    </w:pPr>
    <w:rPr>
      <w:rFonts w:eastAsia="Times New Roman"/>
      <w:color w:val="000000"/>
      <w:sz w:val="20"/>
      <w:szCs w:val="20"/>
    </w:rPr>
  </w:style>
  <w:style w:type="paragraph" w:customStyle="1" w:styleId="OmniPage69">
    <w:name w:val="OmniPage #69"/>
    <w:basedOn w:val="Normal"/>
    <w:rsid w:val="001B0BB7"/>
    <w:pPr>
      <w:spacing w:after="0" w:line="240" w:lineRule="auto"/>
    </w:pPr>
    <w:rPr>
      <w:rFonts w:eastAsia="Times New Roman"/>
      <w:color w:val="000000"/>
      <w:sz w:val="20"/>
      <w:szCs w:val="20"/>
    </w:rPr>
  </w:style>
  <w:style w:type="paragraph" w:customStyle="1" w:styleId="OmniPage70">
    <w:name w:val="OmniPage #70"/>
    <w:basedOn w:val="Normal"/>
    <w:rsid w:val="001B0BB7"/>
    <w:pPr>
      <w:spacing w:after="0" w:line="240" w:lineRule="auto"/>
    </w:pPr>
    <w:rPr>
      <w:rFonts w:eastAsia="Times New Roman"/>
      <w:color w:val="000000"/>
      <w:sz w:val="20"/>
      <w:szCs w:val="20"/>
    </w:rPr>
  </w:style>
  <w:style w:type="paragraph" w:customStyle="1" w:styleId="OmniPage71">
    <w:name w:val="OmniPage #71"/>
    <w:basedOn w:val="Normal"/>
    <w:rsid w:val="001B0BB7"/>
    <w:pPr>
      <w:spacing w:after="0" w:line="240" w:lineRule="auto"/>
    </w:pPr>
    <w:rPr>
      <w:rFonts w:eastAsia="Times New Roman"/>
      <w:color w:val="000000"/>
      <w:sz w:val="20"/>
      <w:szCs w:val="20"/>
    </w:rPr>
  </w:style>
  <w:style w:type="table" w:customStyle="1" w:styleId="MediumGrid22">
    <w:name w:val="Medium Grid 22"/>
    <w:basedOn w:val="TableNormal"/>
    <w:uiPriority w:val="68"/>
    <w:rsid w:val="001B0BB7"/>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1B0BB7"/>
    <w:rPr>
      <w:rFonts w:ascii="Times New Roman" w:eastAsia="Times New Roman" w:hAnsi="Times New Roman" w:cs="Calibri"/>
      <w:sz w:val="16"/>
      <w:szCs w:val="20"/>
    </w:rPr>
  </w:style>
  <w:style w:type="character" w:customStyle="1" w:styleId="createby">
    <w:name w:val="createby"/>
    <w:rsid w:val="001B0BB7"/>
  </w:style>
  <w:style w:type="character" w:customStyle="1" w:styleId="quote-right">
    <w:name w:val="quote-right"/>
    <w:rsid w:val="001B0BB7"/>
  </w:style>
  <w:style w:type="character" w:customStyle="1" w:styleId="smallcase">
    <w:name w:val="smallcase"/>
    <w:rsid w:val="001B0BB7"/>
  </w:style>
  <w:style w:type="character" w:customStyle="1" w:styleId="ft0">
    <w:name w:val="ft0"/>
    <w:rsid w:val="001B0BB7"/>
  </w:style>
  <w:style w:type="character" w:customStyle="1" w:styleId="ft2">
    <w:name w:val="ft2"/>
    <w:rsid w:val="001B0BB7"/>
  </w:style>
  <w:style w:type="character" w:customStyle="1" w:styleId="ft1">
    <w:name w:val="ft1"/>
    <w:rsid w:val="001B0BB7"/>
  </w:style>
  <w:style w:type="character" w:customStyle="1" w:styleId="ft3">
    <w:name w:val="ft3"/>
    <w:rsid w:val="001B0BB7"/>
  </w:style>
  <w:style w:type="character" w:customStyle="1" w:styleId="StyleTimesNewRoman12ptBold1">
    <w:name w:val="Style Times New Roman 12 pt Bold1"/>
    <w:rsid w:val="001B0BB7"/>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1B0BB7"/>
    <w:rPr>
      <w:rFonts w:eastAsia="MS Mincho"/>
      <w:szCs w:val="24"/>
      <w:u w:val="single"/>
      <w:lang w:val="en-US" w:eastAsia="ja-JP" w:bidi="ar-SA"/>
    </w:rPr>
  </w:style>
  <w:style w:type="character" w:customStyle="1" w:styleId="CircledChar2">
    <w:name w:val="Circled Char2"/>
    <w:rsid w:val="001B0BB7"/>
    <w:rPr>
      <w:rFonts w:eastAsia="MS Mincho"/>
      <w:b/>
      <w:szCs w:val="24"/>
      <w:u w:val="single"/>
      <w:lang w:val="en-US" w:eastAsia="ja-JP" w:bidi="ar-SA"/>
    </w:rPr>
  </w:style>
  <w:style w:type="character" w:customStyle="1" w:styleId="SmallTextChar2">
    <w:name w:val="Small Text Char2"/>
    <w:rsid w:val="001B0BB7"/>
    <w:rPr>
      <w:rFonts w:eastAsia="MS Mincho"/>
      <w:sz w:val="15"/>
      <w:szCs w:val="24"/>
      <w:lang w:val="en-US" w:eastAsia="ja-JP" w:bidi="ar-SA"/>
    </w:rPr>
  </w:style>
  <w:style w:type="character" w:customStyle="1" w:styleId="BoldandUnderlineCharCharCharCharChar1">
    <w:name w:val="Bold and Underline Char Char Char Char Char1"/>
    <w:rsid w:val="001B0BB7"/>
    <w:rPr>
      <w:b/>
      <w:szCs w:val="24"/>
      <w:u w:val="single"/>
      <w:lang w:val="en-US" w:eastAsia="en-US" w:bidi="ar-SA"/>
    </w:rPr>
  </w:style>
  <w:style w:type="character" w:customStyle="1" w:styleId="SmallCardChar">
    <w:name w:val="Small Card Char"/>
    <w:rsid w:val="001B0BB7"/>
    <w:rPr>
      <w:rFonts w:ascii="Palatino Linotype" w:eastAsia="Times New Roman" w:hAnsi="Palatino Linotype"/>
      <w:sz w:val="12"/>
      <w:szCs w:val="24"/>
    </w:rPr>
  </w:style>
  <w:style w:type="character" w:customStyle="1" w:styleId="StyleBoldUnderline10ptBold">
    <w:name w:val="Style Bold Underline + 10 pt Bold"/>
    <w:rsid w:val="001B0BB7"/>
    <w:rPr>
      <w:b/>
      <w:bCs/>
      <w:sz w:val="20"/>
      <w:u w:val="thick"/>
    </w:rPr>
  </w:style>
  <w:style w:type="character" w:customStyle="1" w:styleId="separator">
    <w:name w:val="separator"/>
    <w:rsid w:val="001B0BB7"/>
  </w:style>
  <w:style w:type="character" w:customStyle="1" w:styleId="PageHeaderChar">
    <w:name w:val="Page Header Char"/>
    <w:link w:val="PageHeader"/>
    <w:rsid w:val="001B0BB7"/>
    <w:rPr>
      <w:rFonts w:ascii="Calibri" w:hAnsi="Calibri"/>
    </w:rPr>
  </w:style>
  <w:style w:type="paragraph" w:customStyle="1" w:styleId="NormalUnderline0">
    <w:name w:val="Normal + Underline"/>
    <w:basedOn w:val="Normal"/>
    <w:link w:val="NormalUnderlineChar0"/>
    <w:qFormat/>
    <w:rsid w:val="001B0BB7"/>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1B0BB7"/>
    <w:pPr>
      <w:spacing w:after="0" w:line="240" w:lineRule="auto"/>
      <w:ind w:left="720"/>
    </w:pPr>
    <w:rPr>
      <w:rFonts w:eastAsia="Times New Roman"/>
      <w:sz w:val="12"/>
    </w:rPr>
  </w:style>
  <w:style w:type="character" w:customStyle="1" w:styleId="NormalUnderlineChar0">
    <w:name w:val="Normal + Underline Char"/>
    <w:link w:val="NormalUnderline0"/>
    <w:rsid w:val="001B0BB7"/>
    <w:rPr>
      <w:rFonts w:ascii="Calibri" w:eastAsia="Times New Roman" w:hAnsi="Calibri"/>
      <w:b/>
      <w:sz w:val="24"/>
      <w:u w:val="single"/>
    </w:rPr>
  </w:style>
  <w:style w:type="character" w:customStyle="1" w:styleId="NormalNoUnderlineChar">
    <w:name w:val="Normal + No Underline Char"/>
    <w:link w:val="NormalNoUnderline"/>
    <w:rsid w:val="001B0BB7"/>
    <w:rPr>
      <w:rFonts w:ascii="Calibri" w:eastAsia="Times New Roman" w:hAnsi="Calibri"/>
      <w:sz w:val="12"/>
    </w:rPr>
  </w:style>
  <w:style w:type="paragraph" w:customStyle="1" w:styleId="TagCite3">
    <w:name w:val="Tag Cite"/>
    <w:basedOn w:val="PageHeader"/>
    <w:link w:val="TagCiteChar3"/>
    <w:qFormat/>
    <w:rsid w:val="001B0BB7"/>
    <w:rPr>
      <w:rFonts w:ascii="Arial Narrow" w:eastAsia="SimSun" w:hAnsi="Arial Narrow"/>
      <w:b/>
      <w:sz w:val="24"/>
      <w:lang w:eastAsia="zh-CN"/>
    </w:rPr>
  </w:style>
  <w:style w:type="character" w:customStyle="1" w:styleId="TagCiteChar3">
    <w:name w:val="Tag Cite Char"/>
    <w:link w:val="TagCite3"/>
    <w:rsid w:val="001B0BB7"/>
    <w:rPr>
      <w:rFonts w:ascii="Arial Narrow" w:eastAsia="SimSun" w:hAnsi="Arial Narrow"/>
      <w:b/>
      <w:sz w:val="24"/>
      <w:lang w:eastAsia="zh-CN"/>
    </w:rPr>
  </w:style>
  <w:style w:type="character" w:customStyle="1" w:styleId="smalllink">
    <w:name w:val="smalllink"/>
    <w:rsid w:val="001B0BB7"/>
  </w:style>
  <w:style w:type="character" w:customStyle="1" w:styleId="bighead1">
    <w:name w:val="bighead1"/>
    <w:rsid w:val="001B0BB7"/>
    <w:rPr>
      <w:rFonts w:ascii="Verdana" w:hAnsi="Verdana" w:hint="default"/>
      <w:b/>
      <w:bCs/>
      <w:sz w:val="27"/>
      <w:szCs w:val="27"/>
    </w:rPr>
  </w:style>
  <w:style w:type="character" w:customStyle="1" w:styleId="Underline-WFU">
    <w:name w:val="Underline-WFU"/>
    <w:uiPriority w:val="1"/>
    <w:qFormat/>
    <w:rsid w:val="001B0BB7"/>
    <w:rPr>
      <w:rFonts w:ascii="Cambria" w:hAnsi="Cambria"/>
      <w:sz w:val="21"/>
      <w:u w:val="single"/>
    </w:rPr>
  </w:style>
  <w:style w:type="paragraph" w:customStyle="1" w:styleId="Tiny-WFU">
    <w:name w:val="Tiny-WFU"/>
    <w:basedOn w:val="Normal"/>
    <w:qFormat/>
    <w:rsid w:val="001B0BB7"/>
    <w:pPr>
      <w:spacing w:after="0" w:line="240" w:lineRule="auto"/>
    </w:pPr>
    <w:rPr>
      <w:rFonts w:eastAsia="Malgun Gothic"/>
      <w:sz w:val="12"/>
      <w:lang w:eastAsia="ko-KR"/>
    </w:rPr>
  </w:style>
  <w:style w:type="character" w:customStyle="1" w:styleId="b">
    <w:name w:val="b"/>
    <w:rsid w:val="001B0BB7"/>
  </w:style>
  <w:style w:type="paragraph" w:customStyle="1" w:styleId="Indentation">
    <w:name w:val="Indentation"/>
    <w:basedOn w:val="Normal"/>
    <w:uiPriority w:val="99"/>
    <w:qFormat/>
    <w:rsid w:val="001B0BB7"/>
    <w:pPr>
      <w:spacing w:after="0" w:line="240" w:lineRule="auto"/>
      <w:ind w:left="288" w:right="288"/>
    </w:pPr>
    <w:rPr>
      <w:rFonts w:eastAsia="Calibri"/>
    </w:rPr>
  </w:style>
  <w:style w:type="paragraph" w:customStyle="1" w:styleId="departments">
    <w:name w:val="departments"/>
    <w:basedOn w:val="Normal"/>
    <w:uiPriority w:val="99"/>
    <w:qFormat/>
    <w:rsid w:val="001B0BB7"/>
    <w:pPr>
      <w:spacing w:before="100" w:beforeAutospacing="1" w:after="100" w:afterAutospacing="1" w:line="240" w:lineRule="auto"/>
    </w:pPr>
    <w:rPr>
      <w:rFonts w:eastAsia="Times New Roman"/>
      <w:sz w:val="24"/>
    </w:rPr>
  </w:style>
  <w:style w:type="character" w:customStyle="1" w:styleId="left-date1">
    <w:name w:val="left-date1"/>
    <w:rsid w:val="001B0BB7"/>
    <w:rPr>
      <w:rFonts w:ascii="Verdana" w:hAnsi="Verdana" w:hint="default"/>
      <w:color w:val="666666"/>
      <w:sz w:val="14"/>
      <w:szCs w:val="14"/>
    </w:rPr>
  </w:style>
  <w:style w:type="character" w:customStyle="1" w:styleId="org">
    <w:name w:val="org"/>
    <w:basedOn w:val="DefaultParagraphFont"/>
    <w:rsid w:val="001B0BB7"/>
  </w:style>
  <w:style w:type="paragraph" w:customStyle="1" w:styleId="seeall">
    <w:name w:val="seeall"/>
    <w:basedOn w:val="Normal"/>
    <w:rsid w:val="001B0BB7"/>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1B0BB7"/>
  </w:style>
  <w:style w:type="character" w:customStyle="1" w:styleId="livefyre-commentcount">
    <w:name w:val="livefyre-commentcount"/>
    <w:basedOn w:val="DefaultParagraphFont"/>
    <w:rsid w:val="001B0BB7"/>
  </w:style>
  <w:style w:type="character" w:customStyle="1" w:styleId="rednegchange">
    <w:name w:val="red_neg_change"/>
    <w:basedOn w:val="DefaultParagraphFont"/>
    <w:rsid w:val="001B0BB7"/>
  </w:style>
  <w:style w:type="character" w:customStyle="1" w:styleId="wsodqchgshow">
    <w:name w:val="wsodq_chgshow"/>
    <w:basedOn w:val="DefaultParagraphFont"/>
    <w:rsid w:val="001B0BB7"/>
  </w:style>
  <w:style w:type="character" w:customStyle="1" w:styleId="greenposchange">
    <w:name w:val="green_pos_change"/>
    <w:basedOn w:val="DefaultParagraphFont"/>
    <w:rsid w:val="001B0BB7"/>
  </w:style>
  <w:style w:type="paragraph" w:customStyle="1" w:styleId="image-caption">
    <w:name w:val="image-caption"/>
    <w:basedOn w:val="Normal"/>
    <w:uiPriority w:val="99"/>
    <w:qFormat/>
    <w:rsid w:val="001B0BB7"/>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1B0BB7"/>
  </w:style>
  <w:style w:type="paragraph" w:customStyle="1" w:styleId="gascontcredit">
    <w:name w:val="gas_cont_credit"/>
    <w:basedOn w:val="Normal"/>
    <w:rsid w:val="001B0BB7"/>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1B0BB7"/>
    <w:rPr>
      <w:b/>
      <w:szCs w:val="24"/>
      <w:u w:val="single"/>
      <w:lang w:val="en-US" w:eastAsia="en-US" w:bidi="ar-SA"/>
    </w:rPr>
  </w:style>
  <w:style w:type="paragraph" w:customStyle="1" w:styleId="endarticle">
    <w:name w:val="endarticle"/>
    <w:basedOn w:val="Normal"/>
    <w:uiPriority w:val="99"/>
    <w:qFormat/>
    <w:rsid w:val="001B0BB7"/>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1B0BB7"/>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1B0BB7"/>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1B0BB7"/>
  </w:style>
  <w:style w:type="character" w:customStyle="1" w:styleId="honorific-prefix">
    <w:name w:val="honorific-prefix"/>
    <w:basedOn w:val="DefaultParagraphFont"/>
    <w:rsid w:val="001B0BB7"/>
  </w:style>
  <w:style w:type="character" w:customStyle="1" w:styleId="given-name">
    <w:name w:val="given-name"/>
    <w:basedOn w:val="DefaultParagraphFont"/>
    <w:rsid w:val="001B0BB7"/>
  </w:style>
  <w:style w:type="character" w:customStyle="1" w:styleId="family-name">
    <w:name w:val="family-name"/>
    <w:basedOn w:val="DefaultParagraphFont"/>
    <w:rsid w:val="001B0BB7"/>
  </w:style>
  <w:style w:type="character" w:customStyle="1" w:styleId="chead">
    <w:name w:val="chead"/>
    <w:basedOn w:val="DefaultParagraphFont"/>
    <w:rsid w:val="001B0BB7"/>
  </w:style>
  <w:style w:type="character" w:customStyle="1" w:styleId="obgcapsstart">
    <w:name w:val="obg_caps_start"/>
    <w:basedOn w:val="DefaultParagraphFont"/>
    <w:rsid w:val="001B0BB7"/>
  </w:style>
  <w:style w:type="character" w:customStyle="1" w:styleId="underlinedCharChar0">
    <w:name w:val="underlined Char Char"/>
    <w:basedOn w:val="DefaultParagraphFont"/>
    <w:rsid w:val="001B0BB7"/>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1B0BB7"/>
    <w:pPr>
      <w:spacing w:after="0" w:line="240" w:lineRule="auto"/>
    </w:pPr>
    <w:rPr>
      <w:strike/>
      <w:sz w:val="16"/>
      <w:szCs w:val="16"/>
    </w:rPr>
  </w:style>
  <w:style w:type="paragraph" w:customStyle="1" w:styleId="Pa4">
    <w:name w:val="Pa4"/>
    <w:basedOn w:val="Normal"/>
    <w:next w:val="Normal"/>
    <w:uiPriority w:val="99"/>
    <w:qFormat/>
    <w:rsid w:val="001B0BB7"/>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1B0BB7"/>
  </w:style>
  <w:style w:type="paragraph" w:customStyle="1" w:styleId="attribution">
    <w:name w:val="attribution"/>
    <w:basedOn w:val="Normal"/>
    <w:uiPriority w:val="99"/>
    <w:qFormat/>
    <w:rsid w:val="001B0BB7"/>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1B0BB7"/>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1B0BB7"/>
    <w:pPr>
      <w:spacing w:before="100" w:beforeAutospacing="1" w:after="100" w:afterAutospacing="1" w:line="240" w:lineRule="auto"/>
    </w:pPr>
    <w:rPr>
      <w:rFonts w:eastAsia="Times New Roman"/>
      <w:sz w:val="24"/>
    </w:rPr>
  </w:style>
  <w:style w:type="character" w:customStyle="1" w:styleId="text2">
    <w:name w:val="text2"/>
    <w:basedOn w:val="DefaultParagraphFont"/>
    <w:rsid w:val="001B0BB7"/>
  </w:style>
  <w:style w:type="paragraph" w:customStyle="1" w:styleId="msolistparagraph0">
    <w:name w:val="msolistparagraph"/>
    <w:basedOn w:val="Normal"/>
    <w:uiPriority w:val="99"/>
    <w:qFormat/>
    <w:rsid w:val="001B0BB7"/>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1B0BB7"/>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1B0BB7"/>
  </w:style>
  <w:style w:type="character" w:customStyle="1" w:styleId="StyleUnderlineChar2CharChar11pt">
    <w:name w:val="Style Underline Char2 Char Char + 11 pt"/>
    <w:basedOn w:val="Style11pt"/>
    <w:rsid w:val="001B0BB7"/>
    <w:rPr>
      <w:rFonts w:ascii="Times New Roman" w:hAnsi="Times New Roman"/>
      <w:sz w:val="20"/>
      <w:u w:val="single"/>
    </w:rPr>
  </w:style>
  <w:style w:type="character" w:customStyle="1" w:styleId="StyleStyleBoldUnderline11pt">
    <w:name w:val="Style Style Bold Underline + 11 pt"/>
    <w:basedOn w:val="DefaultParagraphFont"/>
    <w:rsid w:val="001B0BB7"/>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B0BB7"/>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1B0BB7"/>
    <w:rPr>
      <w:rFonts w:ascii="Arial Narrow" w:eastAsia="SimSun" w:hAnsi="Arial Narrow"/>
      <w:b/>
      <w:bCs/>
      <w:sz w:val="20"/>
      <w:szCs w:val="24"/>
      <w:u w:val="single"/>
      <w:lang w:eastAsia="zh-CN"/>
    </w:rPr>
  </w:style>
  <w:style w:type="character" w:customStyle="1" w:styleId="Styleunderline11pt">
    <w:name w:val="Style underline + 11 pt"/>
    <w:basedOn w:val="underline"/>
    <w:rsid w:val="001B0BB7"/>
    <w:rPr>
      <w:u w:val="single"/>
      <w:lang w:val="en-US" w:eastAsia="en-US" w:bidi="ar-SA"/>
    </w:rPr>
  </w:style>
  <w:style w:type="character" w:customStyle="1" w:styleId="Styleunderline11ptBold">
    <w:name w:val="Style underline + 11 pt Bold"/>
    <w:basedOn w:val="underline"/>
    <w:rsid w:val="001B0BB7"/>
    <w:rPr>
      <w:u w:val="single"/>
      <w:lang w:val="en-US" w:eastAsia="en-US" w:bidi="ar-SA"/>
    </w:rPr>
  </w:style>
  <w:style w:type="paragraph" w:customStyle="1" w:styleId="StyleStyle49pt10">
    <w:name w:val="Style Style4 + 9 pt10"/>
    <w:basedOn w:val="Style4"/>
    <w:link w:val="StyleStyle49pt10Char"/>
    <w:qFormat/>
    <w:rsid w:val="001B0BB7"/>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1B0BB7"/>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1B0BB7"/>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1B0BB7"/>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1B0BB7"/>
  </w:style>
  <w:style w:type="character" w:customStyle="1" w:styleId="pronset">
    <w:name w:val="pronset"/>
    <w:basedOn w:val="DefaultParagraphFont"/>
    <w:rsid w:val="001B0BB7"/>
  </w:style>
  <w:style w:type="character" w:customStyle="1" w:styleId="showipapr">
    <w:name w:val="show_ipapr"/>
    <w:basedOn w:val="DefaultParagraphFont"/>
    <w:rsid w:val="001B0BB7"/>
  </w:style>
  <w:style w:type="character" w:customStyle="1" w:styleId="prondelim">
    <w:name w:val="prondelim"/>
    <w:basedOn w:val="DefaultParagraphFont"/>
    <w:rsid w:val="001B0BB7"/>
  </w:style>
  <w:style w:type="character" w:customStyle="1" w:styleId="pron">
    <w:name w:val="pron"/>
    <w:basedOn w:val="DefaultParagraphFont"/>
    <w:rsid w:val="001B0BB7"/>
  </w:style>
  <w:style w:type="character" w:customStyle="1" w:styleId="prontoggle">
    <w:name w:val="pron_toggle"/>
    <w:basedOn w:val="DefaultParagraphFont"/>
    <w:rsid w:val="001B0BB7"/>
  </w:style>
  <w:style w:type="character" w:customStyle="1" w:styleId="showspellpr">
    <w:name w:val="show_spellpr"/>
    <w:basedOn w:val="DefaultParagraphFont"/>
    <w:rsid w:val="001B0BB7"/>
  </w:style>
  <w:style w:type="character" w:customStyle="1" w:styleId="boldface">
    <w:name w:val="boldface"/>
    <w:basedOn w:val="DefaultParagraphFont"/>
    <w:rsid w:val="001B0BB7"/>
  </w:style>
  <w:style w:type="character" w:customStyle="1" w:styleId="pg">
    <w:name w:val="pg"/>
    <w:basedOn w:val="DefaultParagraphFont"/>
    <w:rsid w:val="001B0BB7"/>
  </w:style>
  <w:style w:type="character" w:customStyle="1" w:styleId="secondary-bf">
    <w:name w:val="secondary-bf"/>
    <w:basedOn w:val="DefaultParagraphFont"/>
    <w:rsid w:val="001B0BB7"/>
  </w:style>
  <w:style w:type="character" w:customStyle="1" w:styleId="dnindex">
    <w:name w:val="dnindex"/>
    <w:basedOn w:val="DefaultParagraphFont"/>
    <w:rsid w:val="001B0BB7"/>
  </w:style>
  <w:style w:type="character" w:customStyle="1" w:styleId="ital-inline">
    <w:name w:val="ital-inline"/>
    <w:basedOn w:val="DefaultParagraphFont"/>
    <w:rsid w:val="001B0BB7"/>
  </w:style>
  <w:style w:type="character" w:customStyle="1" w:styleId="Styleterm111ptUnderline">
    <w:name w:val="Style term1 + 11 pt Underline"/>
    <w:basedOn w:val="term1"/>
    <w:rsid w:val="001B0BB7"/>
    <w:rPr>
      <w:b/>
      <w:bCs/>
      <w:sz w:val="20"/>
      <w:u w:val="single"/>
    </w:rPr>
  </w:style>
  <w:style w:type="paragraph" w:customStyle="1" w:styleId="StyleMinimizedTextArialNarrow10pt">
    <w:name w:val="Style Minimized Text + Arial Narrow 10 pt"/>
    <w:basedOn w:val="MinimizedText"/>
    <w:link w:val="StyleMinimizedTextArialNarrow10ptChar"/>
    <w:qFormat/>
    <w:rsid w:val="001B0BB7"/>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1B0BB7"/>
    <w:rPr>
      <w:rFonts w:ascii="Georgia" w:eastAsia="Times New Roman" w:hAnsi="Georgia"/>
      <w:sz w:val="20"/>
    </w:rPr>
  </w:style>
  <w:style w:type="paragraph" w:customStyle="1" w:styleId="StyleStyle49pt3">
    <w:name w:val="Style Style4 + 9 pt3"/>
    <w:basedOn w:val="Style4"/>
    <w:link w:val="StyleStyle49pt3Char"/>
    <w:qFormat/>
    <w:rsid w:val="001B0BB7"/>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1B0BB7"/>
    <w:rPr>
      <w:rFonts w:ascii="Arial Narrow" w:eastAsia="Times New Roman" w:hAnsi="Arial Narrow"/>
      <w:sz w:val="20"/>
      <w:szCs w:val="24"/>
      <w:u w:val="single"/>
      <w:lang w:eastAsia="zh-CN"/>
    </w:rPr>
  </w:style>
  <w:style w:type="character" w:customStyle="1" w:styleId="ct-with-fmlt">
    <w:name w:val="ct-with-fmlt"/>
    <w:basedOn w:val="DefaultParagraphFont"/>
    <w:rsid w:val="001B0BB7"/>
  </w:style>
  <w:style w:type="character" w:customStyle="1" w:styleId="althead">
    <w:name w:val="althead"/>
    <w:basedOn w:val="DefaultParagraphFont"/>
    <w:rsid w:val="001B0BB7"/>
  </w:style>
  <w:style w:type="character" w:customStyle="1" w:styleId="arbd1">
    <w:name w:val="arbd1"/>
    <w:basedOn w:val="DefaultParagraphFont"/>
    <w:rsid w:val="001B0BB7"/>
  </w:style>
  <w:style w:type="character" w:customStyle="1" w:styleId="unx">
    <w:name w:val="unx"/>
    <w:basedOn w:val="DefaultParagraphFont"/>
    <w:rsid w:val="001B0BB7"/>
  </w:style>
  <w:style w:type="character" w:customStyle="1" w:styleId="lrdctph">
    <w:name w:val="lr_dct_ph"/>
    <w:basedOn w:val="DefaultParagraphFont"/>
    <w:rsid w:val="001B0BB7"/>
  </w:style>
  <w:style w:type="character" w:customStyle="1" w:styleId="tagciteChar4">
    <w:name w:val="tag/cite Char"/>
    <w:basedOn w:val="DefaultParagraphFont"/>
    <w:rsid w:val="001B0BB7"/>
    <w:rPr>
      <w:b/>
      <w:sz w:val="24"/>
      <w:lang w:val="en-US" w:eastAsia="en-US" w:bidi="ar-SA"/>
    </w:rPr>
  </w:style>
  <w:style w:type="paragraph" w:customStyle="1" w:styleId="TxBr41p1">
    <w:name w:val="TxBr_41p1"/>
    <w:basedOn w:val="Normal"/>
    <w:qFormat/>
    <w:rsid w:val="001B0BB7"/>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1B0BB7"/>
    <w:rPr>
      <w:sz w:val="18"/>
      <w:szCs w:val="24"/>
      <w:lang w:val="en-US" w:eastAsia="en-US" w:bidi="ar-SA"/>
    </w:rPr>
  </w:style>
  <w:style w:type="paragraph" w:customStyle="1" w:styleId="003Cite">
    <w:name w:val="003Cite"/>
    <w:basedOn w:val="Normal"/>
    <w:qFormat/>
    <w:rsid w:val="001B0BB7"/>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1B0BB7"/>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1B0BB7"/>
    <w:rPr>
      <w:rFonts w:ascii="Calibri" w:hAnsi="Calibri"/>
      <w:b/>
      <w:color w:val="000000"/>
      <w:u w:val="single"/>
    </w:rPr>
  </w:style>
  <w:style w:type="character" w:customStyle="1" w:styleId="StyleBold1">
    <w:name w:val="Style Bold1"/>
    <w:rsid w:val="001B0BB7"/>
    <w:rPr>
      <w:rFonts w:ascii="Georgia" w:hAnsi="Georgia"/>
      <w:b/>
      <w:bCs/>
      <w:sz w:val="22"/>
    </w:rPr>
  </w:style>
  <w:style w:type="character" w:customStyle="1" w:styleId="BlockHeadingsChar1">
    <w:name w:val="Block Headings Char1"/>
    <w:rsid w:val="001B0BB7"/>
    <w:rPr>
      <w:b/>
      <w:caps/>
    </w:rPr>
  </w:style>
  <w:style w:type="character" w:customStyle="1" w:styleId="CARDChar2">
    <w:name w:val="CARD Char"/>
    <w:link w:val="CARD0"/>
    <w:rsid w:val="001B0BB7"/>
    <w:rPr>
      <w:rFonts w:ascii="Calibri" w:hAnsi="Calibri"/>
    </w:rPr>
  </w:style>
  <w:style w:type="character" w:customStyle="1" w:styleId="FontStyle170">
    <w:name w:val="Font Style170"/>
    <w:uiPriority w:val="99"/>
    <w:rsid w:val="001B0BB7"/>
    <w:rPr>
      <w:rFonts w:ascii="Bookman Old Style" w:hAnsi="Bookman Old Style" w:cs="Bookman Old Style"/>
      <w:sz w:val="16"/>
      <w:szCs w:val="16"/>
    </w:rPr>
  </w:style>
  <w:style w:type="character" w:customStyle="1" w:styleId="label">
    <w:name w:val="label"/>
    <w:rsid w:val="001B0BB7"/>
  </w:style>
  <w:style w:type="character" w:customStyle="1" w:styleId="Styleunderline12pt">
    <w:name w:val="Style underline + 12 pt"/>
    <w:rsid w:val="001B0BB7"/>
    <w:rPr>
      <w:rFonts w:ascii="Times New Roman" w:hAnsi="Times New Roman"/>
      <w:bCs/>
      <w:sz w:val="20"/>
      <w:u w:val="single"/>
    </w:rPr>
  </w:style>
  <w:style w:type="character" w:customStyle="1" w:styleId="StyleUnderlineChar19pt">
    <w:name w:val="Style Underline Char1 + 9 pt"/>
    <w:basedOn w:val="UnderlineChar1"/>
    <w:rsid w:val="001B0BB7"/>
    <w:rPr>
      <w:rFonts w:ascii="Times New Roman" w:hAnsi="Times New Roman"/>
      <w:sz w:val="20"/>
      <w:szCs w:val="24"/>
      <w:u w:val="single"/>
      <w:lang w:val="en-US" w:eastAsia="en-US" w:bidi="ar-SA"/>
    </w:rPr>
  </w:style>
  <w:style w:type="character" w:customStyle="1" w:styleId="StyleUnderlineChar1Bold">
    <w:name w:val="Style Underline Char1 + Bold"/>
    <w:rsid w:val="001B0BB7"/>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1B0BB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B0BB7"/>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1B0BB7"/>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1B0BB7"/>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1B0BB7"/>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1B0BB7"/>
    <w:rPr>
      <w:rFonts w:ascii="Times New Roman" w:hAnsi="Times New Roman"/>
      <w:sz w:val="20"/>
      <w:u w:val="single"/>
      <w:lang w:val="en-US" w:eastAsia="en-US" w:bidi="ar-SA"/>
    </w:rPr>
  </w:style>
  <w:style w:type="paragraph" w:customStyle="1" w:styleId="StyleUnderline9pt1">
    <w:name w:val="Style Underline + 9 pt1"/>
    <w:rsid w:val="001B0BB7"/>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1B0BB7"/>
    <w:rPr>
      <w:sz w:val="20"/>
      <w:u w:val="single"/>
    </w:rPr>
  </w:style>
  <w:style w:type="character" w:customStyle="1" w:styleId="StyleUnderlineChar19pt2">
    <w:name w:val="Style Underline Char1 + 9 pt2"/>
    <w:basedOn w:val="UnderlineChar1"/>
    <w:rsid w:val="001B0BB7"/>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1B0BB7"/>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1B0BB7"/>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1B0BB7"/>
    <w:rPr>
      <w:rFonts w:ascii="Times New Roman" w:hAnsi="Times New Roman"/>
      <w:b/>
      <w:bCs/>
      <w:sz w:val="20"/>
      <w:szCs w:val="24"/>
      <w:u w:val="single"/>
      <w:lang w:val="en-US" w:eastAsia="en-US" w:bidi="ar-SA"/>
    </w:rPr>
  </w:style>
  <w:style w:type="character" w:customStyle="1" w:styleId="content">
    <w:name w:val="content"/>
    <w:basedOn w:val="DefaultParagraphFont"/>
    <w:rsid w:val="001B0BB7"/>
  </w:style>
  <w:style w:type="character" w:customStyle="1" w:styleId="Style9ptBoldUnderline1">
    <w:name w:val="Style 9 pt Bold Underline1"/>
    <w:rsid w:val="001B0BB7"/>
    <w:rPr>
      <w:b/>
      <w:bCs/>
      <w:sz w:val="20"/>
      <w:u w:val="single"/>
    </w:rPr>
  </w:style>
  <w:style w:type="character" w:customStyle="1" w:styleId="tagCharCharCharChar">
    <w:name w:val="tag Char Char Char Char"/>
    <w:rsid w:val="001B0BB7"/>
    <w:rPr>
      <w:rFonts w:ascii="Georgia" w:eastAsia="Calibri" w:hAnsi="Georgia" w:cs="Calibri"/>
      <w:b/>
      <w:sz w:val="24"/>
    </w:rPr>
  </w:style>
  <w:style w:type="character" w:customStyle="1" w:styleId="3">
    <w:name w:val="3"/>
    <w:rsid w:val="001B0BB7"/>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1B0BB7"/>
    <w:rPr>
      <w:rFonts w:cs="Arial"/>
      <w:b/>
      <w:bCs/>
      <w:iCs/>
      <w:szCs w:val="28"/>
      <w:lang w:val="en-US" w:eastAsia="en-US" w:bidi="ar-SA"/>
    </w:rPr>
  </w:style>
  <w:style w:type="paragraph" w:customStyle="1" w:styleId="EmphasisText">
    <w:name w:val="Emphasis Text"/>
    <w:basedOn w:val="UnderlinedText"/>
    <w:link w:val="EmphasisTextChar"/>
    <w:rsid w:val="001B0BB7"/>
    <w:rPr>
      <w:rFonts w:eastAsia="SimSun"/>
      <w:sz w:val="24"/>
      <w:u w:val="single"/>
    </w:rPr>
  </w:style>
  <w:style w:type="character" w:customStyle="1" w:styleId="EmphasisTextChar">
    <w:name w:val="Emphasis Text Char"/>
    <w:link w:val="EmphasisText"/>
    <w:rsid w:val="001B0BB7"/>
    <w:rPr>
      <w:rFonts w:ascii="Calibri" w:eastAsia="SimSun" w:hAnsi="Calibri"/>
      <w:b/>
      <w:sz w:val="24"/>
      <w:u w:val="single"/>
    </w:rPr>
  </w:style>
  <w:style w:type="character" w:customStyle="1" w:styleId="featuretitle">
    <w:name w:val="feature_title"/>
    <w:basedOn w:val="DefaultParagraphFont"/>
    <w:rsid w:val="001B0BB7"/>
  </w:style>
  <w:style w:type="character" w:customStyle="1" w:styleId="6">
    <w:name w:val="6"/>
    <w:rsid w:val="001B0BB7"/>
    <w:rPr>
      <w:rFonts w:cs="Arial"/>
      <w:bCs/>
      <w:sz w:val="20"/>
      <w:u w:val="single"/>
      <w:lang w:val="en-US" w:eastAsia="en-US" w:bidi="ar-SA"/>
    </w:rPr>
  </w:style>
  <w:style w:type="character" w:customStyle="1" w:styleId="7">
    <w:name w:val="7"/>
    <w:rsid w:val="001B0BB7"/>
    <w:rPr>
      <w:rFonts w:cs="Arial"/>
      <w:bCs/>
      <w:sz w:val="20"/>
      <w:u w:val="single"/>
      <w:lang w:val="en-US" w:eastAsia="en-US" w:bidi="ar-SA"/>
    </w:rPr>
  </w:style>
  <w:style w:type="character" w:customStyle="1" w:styleId="StyleUnderlineChar19pt4">
    <w:name w:val="Style Underline Char1 + 9 pt4"/>
    <w:basedOn w:val="UnderlineChar1"/>
    <w:rsid w:val="001B0BB7"/>
    <w:rPr>
      <w:rFonts w:ascii="Times New Roman" w:hAnsi="Times New Roman"/>
      <w:sz w:val="20"/>
      <w:szCs w:val="24"/>
      <w:u w:val="single"/>
      <w:lang w:val="en-US" w:eastAsia="en-US" w:bidi="ar-SA"/>
    </w:rPr>
  </w:style>
  <w:style w:type="character" w:customStyle="1" w:styleId="StyleUnderlineChar19ptBold1">
    <w:name w:val="Style Underline Char1 + 9 pt Bold1"/>
    <w:rsid w:val="001B0BB7"/>
    <w:rPr>
      <w:rFonts w:ascii="Times New Roman" w:hAnsi="Times New Roman"/>
      <w:b/>
      <w:bCs/>
      <w:sz w:val="20"/>
      <w:szCs w:val="24"/>
      <w:u w:val="single"/>
      <w:lang w:val="en-US" w:eastAsia="en-US" w:bidi="ar-SA"/>
    </w:rPr>
  </w:style>
  <w:style w:type="character" w:customStyle="1" w:styleId="Style9ptUnderline3">
    <w:name w:val="Style 9 pt Underline3"/>
    <w:rsid w:val="001B0BB7"/>
    <w:rPr>
      <w:sz w:val="20"/>
      <w:u w:val="single"/>
    </w:rPr>
  </w:style>
  <w:style w:type="paragraph" w:customStyle="1" w:styleId="Stylecard9pt">
    <w:name w:val="Style card + 9 pt"/>
    <w:basedOn w:val="Normal"/>
    <w:link w:val="Stylecard9ptChar"/>
    <w:qFormat/>
    <w:rsid w:val="001B0BB7"/>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1B0BB7"/>
    <w:rPr>
      <w:rFonts w:ascii="Calibri" w:eastAsia="Calibri" w:hAnsi="Calibri" w:cs="Times New Roman"/>
      <w:sz w:val="20"/>
      <w:szCs w:val="20"/>
      <w:u w:val="single"/>
    </w:rPr>
  </w:style>
  <w:style w:type="character" w:customStyle="1" w:styleId="Styleunderline9pt0">
    <w:name w:val="Style underline + 9 pt"/>
    <w:basedOn w:val="underline"/>
    <w:rsid w:val="001B0BB7"/>
    <w:rPr>
      <w:u w:val="single"/>
      <w:lang w:val="en-US" w:eastAsia="en-US" w:bidi="ar-SA"/>
    </w:rPr>
  </w:style>
  <w:style w:type="character" w:customStyle="1" w:styleId="Style9ptUnderline4">
    <w:name w:val="Style 9 pt Underline4"/>
    <w:rsid w:val="001B0BB7"/>
    <w:rPr>
      <w:sz w:val="20"/>
      <w:u w:val="single"/>
    </w:rPr>
  </w:style>
  <w:style w:type="character" w:customStyle="1" w:styleId="55">
    <w:name w:val="55"/>
    <w:rsid w:val="001B0BB7"/>
    <w:rPr>
      <w:rFonts w:cs="Arial"/>
      <w:bCs/>
      <w:sz w:val="20"/>
      <w:u w:val="single"/>
      <w:lang w:val="en-US" w:eastAsia="en-US" w:bidi="ar-SA"/>
    </w:rPr>
  </w:style>
  <w:style w:type="paragraph" w:customStyle="1" w:styleId="CardBody">
    <w:name w:val="Card Body"/>
    <w:basedOn w:val="Normal"/>
    <w:link w:val="CardBodyChar"/>
    <w:qFormat/>
    <w:rsid w:val="001B0BB7"/>
    <w:pPr>
      <w:spacing w:after="0" w:line="240" w:lineRule="auto"/>
    </w:pPr>
    <w:rPr>
      <w:rFonts w:eastAsia="Calibri"/>
    </w:rPr>
  </w:style>
  <w:style w:type="character" w:customStyle="1" w:styleId="CardBodyChar">
    <w:name w:val="Card Body Char"/>
    <w:link w:val="CardBody"/>
    <w:rsid w:val="001B0BB7"/>
    <w:rPr>
      <w:rFonts w:ascii="Calibri" w:eastAsia="Calibri" w:hAnsi="Calibri"/>
    </w:rPr>
  </w:style>
  <w:style w:type="character" w:customStyle="1" w:styleId="Styleunderline9pt10">
    <w:name w:val="Style underline + 9 pt1"/>
    <w:basedOn w:val="underline"/>
    <w:rsid w:val="001B0BB7"/>
    <w:rPr>
      <w:u w:val="single"/>
      <w:lang w:val="en-US" w:eastAsia="en-US" w:bidi="ar-SA"/>
    </w:rPr>
  </w:style>
  <w:style w:type="character" w:customStyle="1" w:styleId="Styleunderline9ptBold">
    <w:name w:val="Style underline + 9 pt Bold"/>
    <w:rsid w:val="001B0BB7"/>
    <w:rPr>
      <w:b/>
      <w:bCs/>
      <w:sz w:val="20"/>
      <w:u w:val="single"/>
    </w:rPr>
  </w:style>
  <w:style w:type="character" w:customStyle="1" w:styleId="StyleUnderliningChar9ptBold">
    <w:name w:val="Style Underlining Char + 9 pt Bold"/>
    <w:rsid w:val="001B0BB7"/>
    <w:rPr>
      <w:rFonts w:ascii="Times New Roman" w:hAnsi="Times New Roman"/>
      <w:b/>
      <w:bCs/>
      <w:sz w:val="20"/>
      <w:szCs w:val="24"/>
      <w:u w:val="single"/>
      <w:lang w:val="en-US" w:eastAsia="en-US" w:bidi="ar-SA"/>
    </w:rPr>
  </w:style>
  <w:style w:type="character" w:customStyle="1" w:styleId="StyleUnderliningChar9pt">
    <w:name w:val="Style Underlining Char + 9 pt"/>
    <w:rsid w:val="001B0BB7"/>
    <w:rPr>
      <w:rFonts w:ascii="Times New Roman" w:hAnsi="Times New Roman"/>
      <w:sz w:val="20"/>
      <w:szCs w:val="24"/>
      <w:u w:val="single"/>
      <w:lang w:val="en-US" w:eastAsia="en-US" w:bidi="ar-SA"/>
    </w:rPr>
  </w:style>
  <w:style w:type="character" w:customStyle="1" w:styleId="34">
    <w:name w:val="34"/>
    <w:rsid w:val="001B0BB7"/>
    <w:rPr>
      <w:rFonts w:ascii="Times New Roman" w:hAnsi="Times New Roman" w:cs="Arial"/>
      <w:bCs/>
      <w:sz w:val="20"/>
      <w:u w:val="single"/>
      <w:lang w:val="en-US" w:eastAsia="en-US" w:bidi="ar-SA"/>
    </w:rPr>
  </w:style>
  <w:style w:type="character" w:customStyle="1" w:styleId="45">
    <w:name w:val="45"/>
    <w:rsid w:val="001B0BB7"/>
    <w:rPr>
      <w:rFonts w:ascii="Times New Roman" w:hAnsi="Times New Roman" w:cs="Arial"/>
      <w:b/>
      <w:bCs/>
      <w:sz w:val="20"/>
      <w:u w:val="single"/>
      <w:lang w:val="en-US" w:eastAsia="en-US" w:bidi="ar-SA"/>
    </w:rPr>
  </w:style>
  <w:style w:type="character" w:customStyle="1" w:styleId="Style9ptUnderline5">
    <w:name w:val="Style 9 pt Underline5"/>
    <w:rsid w:val="001B0BB7"/>
    <w:rPr>
      <w:rFonts w:ascii="Times New Roman" w:hAnsi="Times New Roman"/>
      <w:sz w:val="20"/>
      <w:u w:val="single"/>
    </w:rPr>
  </w:style>
  <w:style w:type="character" w:customStyle="1" w:styleId="Style9ptBoldUnderline2">
    <w:name w:val="Style 9 pt Bold Underline2"/>
    <w:rsid w:val="001B0BB7"/>
    <w:rPr>
      <w:rFonts w:ascii="Times New Roman" w:hAnsi="Times New Roman"/>
      <w:b/>
      <w:bCs/>
      <w:sz w:val="20"/>
      <w:u w:val="single"/>
    </w:rPr>
  </w:style>
  <w:style w:type="character" w:customStyle="1" w:styleId="StyleBoldItalicUnderlineBorderSinglesolidlineAuto">
    <w:name w:val="Style Bold Italic Underline Border: : (Single solid line Auto ..."/>
    <w:rsid w:val="001B0BB7"/>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1B0BB7"/>
    <w:pPr>
      <w:numPr>
        <w:numId w:val="0"/>
      </w:numPr>
    </w:pPr>
    <w:rPr>
      <w:sz w:val="20"/>
      <w:lang w:eastAsia="zh-CN"/>
    </w:rPr>
  </w:style>
  <w:style w:type="character" w:customStyle="1" w:styleId="StyleStyle49pt1Char">
    <w:name w:val="Style Style4 + 9 pt1 Char"/>
    <w:basedOn w:val="Style4Char"/>
    <w:link w:val="StyleStyle49pt1"/>
    <w:rsid w:val="001B0BB7"/>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1B0BB7"/>
    <w:pPr>
      <w:numPr>
        <w:numId w:val="0"/>
      </w:numPr>
    </w:pPr>
    <w:rPr>
      <w:b/>
      <w:bCs/>
    </w:rPr>
  </w:style>
  <w:style w:type="character" w:customStyle="1" w:styleId="StyleStyle49ptBold1Char">
    <w:name w:val="Style Style4 + 9 pt Bold1 Char"/>
    <w:link w:val="StyleStyle49ptBold1"/>
    <w:rsid w:val="001B0BB7"/>
    <w:rPr>
      <w:rFonts w:ascii="Arial Narrow" w:hAnsi="Arial Narrow"/>
      <w:b/>
      <w:bCs/>
      <w:szCs w:val="24"/>
      <w:u w:val="single"/>
    </w:rPr>
  </w:style>
  <w:style w:type="paragraph" w:customStyle="1" w:styleId="StyleStyle49pt2">
    <w:name w:val="Style Style4 + 9 pt2"/>
    <w:basedOn w:val="Style4"/>
    <w:link w:val="StyleStyle49pt2Char"/>
    <w:rsid w:val="001B0BB7"/>
    <w:pPr>
      <w:numPr>
        <w:numId w:val="0"/>
      </w:numPr>
    </w:pPr>
    <w:rPr>
      <w:sz w:val="20"/>
      <w:lang w:eastAsia="zh-CN"/>
    </w:rPr>
  </w:style>
  <w:style w:type="character" w:customStyle="1" w:styleId="StyleStyle49pt2Char">
    <w:name w:val="Style Style4 + 9 pt2 Char"/>
    <w:basedOn w:val="Style4Char"/>
    <w:link w:val="StyleStyle49pt2"/>
    <w:rsid w:val="001B0BB7"/>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1B0BB7"/>
    <w:pPr>
      <w:numPr>
        <w:numId w:val="0"/>
      </w:numPr>
    </w:pPr>
    <w:rPr>
      <w:b/>
      <w:bCs/>
    </w:rPr>
  </w:style>
  <w:style w:type="character" w:customStyle="1" w:styleId="StyleStyle49ptBold2Char">
    <w:name w:val="Style Style4 + 9 pt Bold2 Char"/>
    <w:link w:val="StyleStyle49ptBold2"/>
    <w:rsid w:val="001B0BB7"/>
    <w:rPr>
      <w:rFonts w:ascii="Arial Narrow" w:hAnsi="Arial Narrow"/>
      <w:b/>
      <w:bCs/>
      <w:szCs w:val="24"/>
      <w:u w:val="single"/>
    </w:rPr>
  </w:style>
  <w:style w:type="character" w:customStyle="1" w:styleId="23">
    <w:name w:val="23"/>
    <w:rsid w:val="001B0BB7"/>
    <w:rPr>
      <w:rFonts w:ascii="Times New Roman" w:hAnsi="Times New Roman" w:cs="Arial"/>
      <w:bCs/>
      <w:sz w:val="20"/>
      <w:u w:val="single"/>
      <w:lang w:val="en-US" w:eastAsia="en-US" w:bidi="ar-SA"/>
    </w:rPr>
  </w:style>
  <w:style w:type="character" w:customStyle="1" w:styleId="33">
    <w:name w:val="33"/>
    <w:rsid w:val="001B0BB7"/>
    <w:rPr>
      <w:rFonts w:ascii="Times New Roman" w:hAnsi="Times New Roman" w:cs="Arial"/>
      <w:b/>
      <w:bCs/>
      <w:sz w:val="20"/>
      <w:u w:val="single"/>
      <w:lang w:val="en-US" w:eastAsia="en-US" w:bidi="ar-SA"/>
    </w:rPr>
  </w:style>
  <w:style w:type="character" w:customStyle="1" w:styleId="27">
    <w:name w:val="27"/>
    <w:rsid w:val="001B0BB7"/>
    <w:rPr>
      <w:rFonts w:cs="Arial"/>
      <w:bCs/>
      <w:sz w:val="20"/>
      <w:u w:val="single"/>
      <w:lang w:val="en-US" w:eastAsia="en-US" w:bidi="ar-SA"/>
    </w:rPr>
  </w:style>
  <w:style w:type="character" w:customStyle="1" w:styleId="StyleArialNarrow9pt">
    <w:name w:val="Style Arial Narrow 9 pt"/>
    <w:rsid w:val="001B0BB7"/>
    <w:rPr>
      <w:rFonts w:ascii="Times New Roman" w:hAnsi="Times New Roman"/>
      <w:sz w:val="20"/>
    </w:rPr>
  </w:style>
  <w:style w:type="paragraph" w:customStyle="1" w:styleId="CiteBody">
    <w:name w:val="Cite Body"/>
    <w:basedOn w:val="Normal"/>
    <w:link w:val="CiteBodyChar"/>
    <w:qFormat/>
    <w:rsid w:val="001B0BB7"/>
    <w:pPr>
      <w:spacing w:after="0" w:line="240" w:lineRule="auto"/>
    </w:pPr>
    <w:rPr>
      <w:rFonts w:eastAsia="Calibri"/>
      <w:szCs w:val="16"/>
    </w:rPr>
  </w:style>
  <w:style w:type="paragraph" w:customStyle="1" w:styleId="CiteBold">
    <w:name w:val="Cite Bold"/>
    <w:basedOn w:val="CiteBody"/>
    <w:link w:val="CiteBoldChar"/>
    <w:qFormat/>
    <w:rsid w:val="001B0BB7"/>
    <w:rPr>
      <w:b/>
    </w:rPr>
  </w:style>
  <w:style w:type="character" w:customStyle="1" w:styleId="CiteBodyChar">
    <w:name w:val="Cite Body Char"/>
    <w:link w:val="CiteBody"/>
    <w:rsid w:val="001B0BB7"/>
    <w:rPr>
      <w:rFonts w:ascii="Calibri" w:eastAsia="Calibri" w:hAnsi="Calibri"/>
      <w:szCs w:val="16"/>
    </w:rPr>
  </w:style>
  <w:style w:type="character" w:customStyle="1" w:styleId="CiteBoldChar">
    <w:name w:val="Cite Bold Char"/>
    <w:link w:val="CiteBold"/>
    <w:rsid w:val="001B0BB7"/>
    <w:rPr>
      <w:rFonts w:ascii="Calibri" w:eastAsia="Calibri" w:hAnsi="Calibri"/>
      <w:b/>
      <w:szCs w:val="16"/>
    </w:rPr>
  </w:style>
  <w:style w:type="paragraph" w:customStyle="1" w:styleId="StyleCardBody11ptUnderline">
    <w:name w:val="Style Card Body + 11 pt Underline"/>
    <w:basedOn w:val="CardBody"/>
    <w:link w:val="StyleCardBody11ptUnderlineChar"/>
    <w:rsid w:val="001B0BB7"/>
    <w:rPr>
      <w:sz w:val="20"/>
      <w:u w:val="single"/>
    </w:rPr>
  </w:style>
  <w:style w:type="character" w:customStyle="1" w:styleId="StyleCardBody11ptUnderlineChar">
    <w:name w:val="Style Card Body + 11 pt Underline Char"/>
    <w:link w:val="StyleCardBody11ptUnderline"/>
    <w:rsid w:val="001B0BB7"/>
    <w:rPr>
      <w:rFonts w:ascii="Calibri" w:eastAsia="Calibri" w:hAnsi="Calibri"/>
      <w:sz w:val="20"/>
      <w:u w:val="single"/>
    </w:rPr>
  </w:style>
  <w:style w:type="paragraph" w:customStyle="1" w:styleId="StyleStyle49pt4">
    <w:name w:val="Style Style4 + 9 pt4"/>
    <w:basedOn w:val="Style4"/>
    <w:link w:val="StyleStyle49pt4Char"/>
    <w:rsid w:val="001B0BB7"/>
    <w:pPr>
      <w:numPr>
        <w:numId w:val="0"/>
      </w:numPr>
    </w:pPr>
    <w:rPr>
      <w:sz w:val="20"/>
      <w:lang w:eastAsia="zh-CN"/>
    </w:rPr>
  </w:style>
  <w:style w:type="character" w:customStyle="1" w:styleId="StyleStyle49pt4Char">
    <w:name w:val="Style Style4 + 9 pt4 Char"/>
    <w:basedOn w:val="Style4Char"/>
    <w:link w:val="StyleStyle49pt4"/>
    <w:rsid w:val="001B0BB7"/>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1B0BB7"/>
    <w:pPr>
      <w:numPr>
        <w:numId w:val="0"/>
      </w:numPr>
    </w:pPr>
    <w:rPr>
      <w:b/>
      <w:bCs/>
    </w:rPr>
  </w:style>
  <w:style w:type="character" w:customStyle="1" w:styleId="StyleStyle49ptBold4Char">
    <w:name w:val="Style Style4 + 9 pt Bold4 Char"/>
    <w:link w:val="StyleStyle49ptBold4"/>
    <w:rsid w:val="001B0BB7"/>
    <w:rPr>
      <w:rFonts w:ascii="Arial Narrow" w:hAnsi="Arial Narrow"/>
      <w:b/>
      <w:bCs/>
      <w:szCs w:val="24"/>
      <w:u w:val="single"/>
    </w:rPr>
  </w:style>
  <w:style w:type="character" w:customStyle="1" w:styleId="StyleUnderlineCharChar9pt2">
    <w:name w:val="Style Underline Char Char + 9 pt2"/>
    <w:basedOn w:val="DefaultParagraphFont"/>
    <w:rsid w:val="001B0BB7"/>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1B0BB7"/>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1B0BB7"/>
    <w:rPr>
      <w:b/>
      <w:bCs/>
      <w:sz w:val="20"/>
      <w:u w:val="single"/>
      <w:bdr w:val="single" w:sz="4" w:space="0" w:color="auto"/>
    </w:rPr>
  </w:style>
  <w:style w:type="character" w:customStyle="1" w:styleId="Style9ptUnderline7">
    <w:name w:val="Style 9 pt Underline7"/>
    <w:rsid w:val="001B0BB7"/>
    <w:rPr>
      <w:sz w:val="20"/>
      <w:u w:val="single"/>
    </w:rPr>
  </w:style>
  <w:style w:type="character" w:customStyle="1" w:styleId="Style9ptBoldUnderline3">
    <w:name w:val="Style 9 pt Bold Underline3"/>
    <w:rsid w:val="001B0BB7"/>
    <w:rPr>
      <w:b/>
      <w:bCs/>
      <w:sz w:val="20"/>
      <w:u w:val="single"/>
    </w:rPr>
  </w:style>
  <w:style w:type="character" w:customStyle="1" w:styleId="Style9ptUnderline8">
    <w:name w:val="Style 9 pt Underline8"/>
    <w:rsid w:val="001B0BB7"/>
    <w:rPr>
      <w:sz w:val="20"/>
      <w:u w:val="single"/>
    </w:rPr>
  </w:style>
  <w:style w:type="paragraph" w:customStyle="1" w:styleId="StyleStyle49pt5">
    <w:name w:val="Style Style4 + 9 pt5"/>
    <w:basedOn w:val="Style4"/>
    <w:link w:val="StyleStyle49pt5Char"/>
    <w:rsid w:val="001B0BB7"/>
    <w:pPr>
      <w:numPr>
        <w:numId w:val="0"/>
      </w:numPr>
    </w:pPr>
    <w:rPr>
      <w:sz w:val="20"/>
      <w:lang w:eastAsia="zh-CN"/>
    </w:rPr>
  </w:style>
  <w:style w:type="character" w:customStyle="1" w:styleId="StyleStyle49pt5Char">
    <w:name w:val="Style Style4 + 9 pt5 Char"/>
    <w:basedOn w:val="Style4Char"/>
    <w:link w:val="StyleStyle49pt5"/>
    <w:rsid w:val="001B0BB7"/>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1B0BB7"/>
    <w:pPr>
      <w:numPr>
        <w:numId w:val="0"/>
      </w:numPr>
    </w:pPr>
    <w:rPr>
      <w:sz w:val="20"/>
      <w:lang w:eastAsia="zh-CN"/>
    </w:rPr>
  </w:style>
  <w:style w:type="character" w:customStyle="1" w:styleId="StyleStyle49pt6Char">
    <w:name w:val="Style Style4 + 9 pt6 Char"/>
    <w:basedOn w:val="Style4Char"/>
    <w:link w:val="StyleStyle49pt6"/>
    <w:rsid w:val="001B0BB7"/>
    <w:rPr>
      <w:rFonts w:ascii="Arial Narrow" w:hAnsi="Arial Narrow"/>
      <w:sz w:val="20"/>
      <w:szCs w:val="24"/>
      <w:u w:val="single"/>
      <w:lang w:eastAsia="zh-CN"/>
    </w:rPr>
  </w:style>
  <w:style w:type="character" w:customStyle="1" w:styleId="66">
    <w:name w:val="66"/>
    <w:rsid w:val="001B0BB7"/>
    <w:rPr>
      <w:rFonts w:cs="Arial"/>
      <w:bCs/>
      <w:sz w:val="20"/>
      <w:u w:val="single"/>
      <w:lang w:val="en-US" w:eastAsia="en-US" w:bidi="ar-SA"/>
    </w:rPr>
  </w:style>
  <w:style w:type="character" w:customStyle="1" w:styleId="Style9ptUnderline9">
    <w:name w:val="Style 9 pt Underline9"/>
    <w:rsid w:val="001B0BB7"/>
    <w:rPr>
      <w:sz w:val="20"/>
      <w:u w:val="single"/>
    </w:rPr>
  </w:style>
  <w:style w:type="paragraph" w:customStyle="1" w:styleId="StyleStyle49ptBold5">
    <w:name w:val="Style Style4 + 9 pt Bold5"/>
    <w:basedOn w:val="Style4"/>
    <w:link w:val="StyleStyle49ptBold5Char"/>
    <w:rsid w:val="001B0BB7"/>
    <w:pPr>
      <w:numPr>
        <w:numId w:val="0"/>
      </w:numPr>
    </w:pPr>
    <w:rPr>
      <w:b/>
      <w:bCs/>
    </w:rPr>
  </w:style>
  <w:style w:type="character" w:customStyle="1" w:styleId="StyleStyle49ptBold5Char">
    <w:name w:val="Style Style4 + 9 pt Bold5 Char"/>
    <w:link w:val="StyleStyle49ptBold5"/>
    <w:rsid w:val="001B0BB7"/>
    <w:rPr>
      <w:rFonts w:ascii="Arial Narrow" w:hAnsi="Arial Narrow"/>
      <w:b/>
      <w:bCs/>
      <w:szCs w:val="24"/>
      <w:u w:val="single"/>
    </w:rPr>
  </w:style>
  <w:style w:type="character" w:customStyle="1" w:styleId="Style9ptBoldUnderline4">
    <w:name w:val="Style 9 pt Bold Underline4"/>
    <w:rsid w:val="001B0BB7"/>
    <w:rPr>
      <w:b/>
      <w:bCs/>
      <w:sz w:val="20"/>
      <w:u w:val="single"/>
    </w:rPr>
  </w:style>
  <w:style w:type="paragraph" w:customStyle="1" w:styleId="StyleStyle49pt7">
    <w:name w:val="Style Style4 + 9 pt7"/>
    <w:basedOn w:val="Style4"/>
    <w:link w:val="StyleStyle49pt7Char"/>
    <w:rsid w:val="001B0BB7"/>
    <w:pPr>
      <w:numPr>
        <w:numId w:val="0"/>
      </w:numPr>
    </w:pPr>
    <w:rPr>
      <w:sz w:val="20"/>
      <w:lang w:eastAsia="zh-CN"/>
    </w:rPr>
  </w:style>
  <w:style w:type="character" w:customStyle="1" w:styleId="StyleStyle49pt7Char">
    <w:name w:val="Style Style4 + 9 pt7 Char"/>
    <w:basedOn w:val="Style4Char"/>
    <w:link w:val="StyleStyle49pt7"/>
    <w:rsid w:val="001B0BB7"/>
    <w:rPr>
      <w:rFonts w:ascii="Arial Narrow" w:hAnsi="Arial Narrow"/>
      <w:sz w:val="20"/>
      <w:szCs w:val="24"/>
      <w:u w:val="single"/>
      <w:lang w:eastAsia="zh-CN"/>
    </w:rPr>
  </w:style>
  <w:style w:type="character" w:customStyle="1" w:styleId="titleblue14">
    <w:name w:val="titleblue14"/>
    <w:basedOn w:val="DefaultParagraphFont"/>
    <w:rsid w:val="001B0BB7"/>
  </w:style>
  <w:style w:type="paragraph" w:customStyle="1" w:styleId="FONT7">
    <w:name w:val="FONT 7"/>
    <w:qFormat/>
    <w:rsid w:val="001B0BB7"/>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1B0BB7"/>
    <w:pPr>
      <w:numPr>
        <w:numId w:val="0"/>
      </w:numPr>
    </w:pPr>
  </w:style>
  <w:style w:type="paragraph" w:customStyle="1" w:styleId="StyleHeading2Underline">
    <w:name w:val="Style Heading 2 + Underline"/>
    <w:basedOn w:val="Heading2"/>
    <w:link w:val="StyleHeading2UnderlineChar"/>
    <w:rsid w:val="001B0BB7"/>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1B0BB7"/>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1B0BB7"/>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1B0BB7"/>
    <w:rPr>
      <w:rFonts w:eastAsia="Calibri"/>
      <w:szCs w:val="24"/>
      <w:u w:val="single"/>
    </w:rPr>
  </w:style>
  <w:style w:type="paragraph" w:customStyle="1" w:styleId="StyleCardText11ptBoldUnderline">
    <w:name w:val="Style Card Text + 11 pt Bold Underline"/>
    <w:link w:val="StyleCardText11ptBoldUnderlineChar"/>
    <w:rsid w:val="001B0BB7"/>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1B0BB7"/>
    <w:rPr>
      <w:rFonts w:eastAsia="Calibri"/>
      <w:b/>
      <w:bCs/>
      <w:szCs w:val="24"/>
      <w:u w:val="single"/>
    </w:rPr>
  </w:style>
  <w:style w:type="paragraph" w:customStyle="1" w:styleId="StyleStyle49ptBold6">
    <w:name w:val="Style Style4 + 9 pt Bold6"/>
    <w:basedOn w:val="Style4"/>
    <w:link w:val="StyleStyle49ptBold6Char"/>
    <w:rsid w:val="001B0BB7"/>
    <w:pPr>
      <w:numPr>
        <w:numId w:val="0"/>
      </w:numPr>
    </w:pPr>
    <w:rPr>
      <w:b/>
      <w:bCs/>
    </w:rPr>
  </w:style>
  <w:style w:type="character" w:customStyle="1" w:styleId="StyleStyle49ptBold6Char">
    <w:name w:val="Style Style4 + 9 pt Bold6 Char"/>
    <w:link w:val="StyleStyle49ptBold6"/>
    <w:rsid w:val="001B0BB7"/>
    <w:rPr>
      <w:rFonts w:ascii="Arial Narrow" w:hAnsi="Arial Narrow"/>
      <w:b/>
      <w:bCs/>
      <w:szCs w:val="24"/>
      <w:u w:val="single"/>
    </w:rPr>
  </w:style>
  <w:style w:type="paragraph" w:customStyle="1" w:styleId="StyleUnderlined11pt">
    <w:name w:val="Style Underlined + 11 pt"/>
    <w:link w:val="StyleUnderlined11ptChar"/>
    <w:qFormat/>
    <w:rsid w:val="001B0BB7"/>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1B0BB7"/>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1B0BB7"/>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1B0BB7"/>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1B0BB7"/>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1B0BB7"/>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1B0BB7"/>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1B0BB7"/>
    <w:rPr>
      <w:rFonts w:ascii="Times New Roman" w:eastAsia="Calibri" w:hAnsi="Times New Roman" w:cs="Times New Roman"/>
      <w:sz w:val="16"/>
    </w:rPr>
  </w:style>
  <w:style w:type="paragraph" w:customStyle="1" w:styleId="Underlinestyle1">
    <w:name w:val="Underline style"/>
    <w:basedOn w:val="Normal"/>
    <w:qFormat/>
    <w:rsid w:val="001B0BB7"/>
    <w:pPr>
      <w:spacing w:after="0" w:line="240" w:lineRule="auto"/>
    </w:pPr>
    <w:rPr>
      <w:rFonts w:eastAsia="Calibri"/>
      <w:u w:val="single"/>
    </w:rPr>
  </w:style>
  <w:style w:type="character" w:customStyle="1" w:styleId="Style11ptUnderline3">
    <w:name w:val="Style 11 pt Underline3"/>
    <w:rsid w:val="001B0BB7"/>
    <w:rPr>
      <w:sz w:val="20"/>
      <w:u w:val="single"/>
    </w:rPr>
  </w:style>
  <w:style w:type="character" w:customStyle="1" w:styleId="StyleUnderlineCharChar9pt3">
    <w:name w:val="Style Underline Char Char + 9 pt3"/>
    <w:basedOn w:val="DefaultParagraphFont"/>
    <w:rsid w:val="001B0BB7"/>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1B0BB7"/>
    <w:rPr>
      <w:sz w:val="20"/>
      <w:u w:val="single"/>
    </w:rPr>
  </w:style>
  <w:style w:type="character" w:customStyle="1" w:styleId="Style9ptUnderline11">
    <w:name w:val="Style 9 pt Underline11"/>
    <w:rsid w:val="001B0BB7"/>
    <w:rPr>
      <w:sz w:val="20"/>
      <w:u w:val="single"/>
    </w:rPr>
  </w:style>
  <w:style w:type="character" w:customStyle="1" w:styleId="Style9ptBoldUnderline5">
    <w:name w:val="Style 9 pt Bold Underline5"/>
    <w:rsid w:val="001B0BB7"/>
    <w:rPr>
      <w:b/>
      <w:bCs/>
      <w:sz w:val="20"/>
      <w:u w:val="single"/>
    </w:rPr>
  </w:style>
  <w:style w:type="character" w:customStyle="1" w:styleId="UnderlineChar2CharChar">
    <w:name w:val="Underline Char2 Char Char"/>
    <w:rsid w:val="001B0BB7"/>
    <w:rPr>
      <w:szCs w:val="24"/>
      <w:u w:val="single"/>
      <w:lang w:val="en-US" w:eastAsia="en-US" w:bidi="ar-SA"/>
    </w:rPr>
  </w:style>
  <w:style w:type="character" w:customStyle="1" w:styleId="BoldandUnderlineChar2CharCharChar">
    <w:name w:val="Bold and Underline Char2 Char Char Char"/>
    <w:link w:val="BoldandUnderlineChar2CharChar"/>
    <w:rsid w:val="001B0BB7"/>
    <w:rPr>
      <w:b/>
      <w:u w:val="single"/>
    </w:rPr>
  </w:style>
  <w:style w:type="paragraph" w:customStyle="1" w:styleId="textboldChar">
    <w:name w:val="text bold Char"/>
    <w:basedOn w:val="Normal"/>
    <w:link w:val="textboldCharChar"/>
    <w:rsid w:val="001B0BB7"/>
    <w:pPr>
      <w:spacing w:after="0" w:line="240" w:lineRule="auto"/>
      <w:ind w:left="720"/>
    </w:pPr>
    <w:rPr>
      <w:rFonts w:eastAsia="Calibri"/>
      <w:b/>
      <w:sz w:val="24"/>
      <w:u w:val="thick"/>
    </w:rPr>
  </w:style>
  <w:style w:type="character" w:customStyle="1" w:styleId="textboldCharChar">
    <w:name w:val="text bold Char Char"/>
    <w:link w:val="textboldChar"/>
    <w:rsid w:val="001B0BB7"/>
    <w:rPr>
      <w:rFonts w:ascii="Calibri" w:eastAsia="Calibri" w:hAnsi="Calibri"/>
      <w:b/>
      <w:sz w:val="24"/>
      <w:u w:val="thick"/>
    </w:rPr>
  </w:style>
  <w:style w:type="character" w:customStyle="1" w:styleId="snapnoshots">
    <w:name w:val="snap_noshots"/>
    <w:basedOn w:val="DefaultParagraphFont"/>
    <w:rsid w:val="001B0BB7"/>
  </w:style>
  <w:style w:type="character" w:customStyle="1" w:styleId="cnbcsbhdcomp">
    <w:name w:val="cnbc_sbhd_comp"/>
    <w:rsid w:val="001B0BB7"/>
  </w:style>
  <w:style w:type="character" w:customStyle="1" w:styleId="blox-headline">
    <w:name w:val="blox-headline"/>
    <w:rsid w:val="001B0BB7"/>
  </w:style>
  <w:style w:type="character" w:customStyle="1" w:styleId="Heading2CharCharCharCharCharChar1CharChar">
    <w:name w:val="Heading 2 Char Char Char Char Char Char1 Char Char"/>
    <w:basedOn w:val="DefaultParagraphFont"/>
    <w:uiPriority w:val="99"/>
    <w:rsid w:val="001B0BB7"/>
    <w:rPr>
      <w:rFonts w:cs="Arial"/>
      <w:b/>
      <w:bCs/>
      <w:iCs/>
      <w:sz w:val="28"/>
      <w:lang w:val="en-US" w:eastAsia="en-US"/>
    </w:rPr>
  </w:style>
  <w:style w:type="character" w:customStyle="1" w:styleId="postsubtitle">
    <w:name w:val="post_subtitle"/>
    <w:basedOn w:val="DefaultParagraphFont"/>
    <w:rsid w:val="001B0BB7"/>
  </w:style>
  <w:style w:type="character" w:customStyle="1" w:styleId="NoterefInText">
    <w:name w:val="_NoterefInText"/>
    <w:uiPriority w:val="99"/>
    <w:rsid w:val="001B0BB7"/>
    <w:rPr>
      <w:rFonts w:cs="New Baskerville"/>
      <w:color w:val="000000"/>
    </w:rPr>
  </w:style>
  <w:style w:type="character" w:customStyle="1" w:styleId="postauthor">
    <w:name w:val="postauthor"/>
    <w:basedOn w:val="DefaultParagraphFont"/>
    <w:rsid w:val="001B0BB7"/>
  </w:style>
  <w:style w:type="paragraph" w:customStyle="1" w:styleId="notes-source-hasnotes">
    <w:name w:val="notes-source-hasnotes"/>
    <w:basedOn w:val="Normal"/>
    <w:qFormat/>
    <w:rsid w:val="001B0BB7"/>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1B0BB7"/>
  </w:style>
  <w:style w:type="character" w:customStyle="1" w:styleId="thirdparty-logo">
    <w:name w:val="thirdparty-logo"/>
    <w:basedOn w:val="DefaultParagraphFont"/>
    <w:rsid w:val="001B0BB7"/>
  </w:style>
  <w:style w:type="paragraph" w:customStyle="1" w:styleId="articlemeta">
    <w:name w:val="articlemeta"/>
    <w:basedOn w:val="Normal"/>
    <w:qFormat/>
    <w:rsid w:val="001B0BB7"/>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1B0BB7"/>
  </w:style>
  <w:style w:type="character" w:customStyle="1" w:styleId="print-footnote">
    <w:name w:val="print-footnote"/>
    <w:basedOn w:val="DefaultParagraphFont"/>
    <w:rsid w:val="001B0BB7"/>
  </w:style>
  <w:style w:type="character" w:customStyle="1" w:styleId="datestring">
    <w:name w:val="datestring"/>
    <w:basedOn w:val="DefaultParagraphFont"/>
    <w:rsid w:val="001B0BB7"/>
  </w:style>
  <w:style w:type="paragraph" w:customStyle="1" w:styleId="left">
    <w:name w:val="left"/>
    <w:basedOn w:val="Normal"/>
    <w:qFormat/>
    <w:rsid w:val="001B0BB7"/>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1B0BB7"/>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1B0BB7"/>
  </w:style>
  <w:style w:type="paragraph" w:customStyle="1" w:styleId="creditpostedmodified">
    <w:name w:val="credit_posted_modified"/>
    <w:basedOn w:val="Normal"/>
    <w:qFormat/>
    <w:rsid w:val="001B0BB7"/>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1B0BB7"/>
  </w:style>
  <w:style w:type="character" w:customStyle="1" w:styleId="grd">
    <w:name w:val="grd"/>
    <w:basedOn w:val="DefaultParagraphFont"/>
    <w:rsid w:val="001B0BB7"/>
  </w:style>
  <w:style w:type="paragraph" w:customStyle="1" w:styleId="hs-text-container">
    <w:name w:val="hs-text-container"/>
    <w:basedOn w:val="Normal"/>
    <w:qFormat/>
    <w:rsid w:val="001B0BB7"/>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1B0BB7"/>
  </w:style>
  <w:style w:type="character" w:customStyle="1" w:styleId="article-author-name">
    <w:name w:val="article-author-name"/>
    <w:basedOn w:val="DefaultParagraphFont"/>
    <w:rsid w:val="001B0BB7"/>
  </w:style>
  <w:style w:type="character" w:customStyle="1" w:styleId="bioexcerpt">
    <w:name w:val="bio_excerpt"/>
    <w:basedOn w:val="DefaultParagraphFont"/>
    <w:rsid w:val="001B0BB7"/>
  </w:style>
  <w:style w:type="character" w:customStyle="1" w:styleId="commentcount">
    <w:name w:val="comment_count"/>
    <w:basedOn w:val="DefaultParagraphFont"/>
    <w:rsid w:val="001B0BB7"/>
  </w:style>
  <w:style w:type="character" w:customStyle="1" w:styleId="searchtermshighlighted">
    <w:name w:val="searchtermshighlighted"/>
    <w:basedOn w:val="DefaultParagraphFont"/>
    <w:rsid w:val="001B0BB7"/>
  </w:style>
  <w:style w:type="character" w:customStyle="1" w:styleId="contributornametrigger">
    <w:name w:val="contributornametrigger"/>
    <w:basedOn w:val="DefaultParagraphFont"/>
    <w:rsid w:val="001B0BB7"/>
  </w:style>
  <w:style w:type="character" w:customStyle="1" w:styleId="bylinepipe">
    <w:name w:val="bylinepipe"/>
    <w:basedOn w:val="DefaultParagraphFont"/>
    <w:rsid w:val="001B0BB7"/>
  </w:style>
  <w:style w:type="character" w:customStyle="1" w:styleId="lucenesearchresulturlb">
    <w:name w:val="lucene_search_result_url_b"/>
    <w:basedOn w:val="DefaultParagraphFont"/>
    <w:rsid w:val="001B0BB7"/>
  </w:style>
  <w:style w:type="character" w:customStyle="1" w:styleId="faculty-title">
    <w:name w:val="faculty-title"/>
    <w:basedOn w:val="DefaultParagraphFont"/>
    <w:rsid w:val="001B0BB7"/>
  </w:style>
  <w:style w:type="character" w:customStyle="1" w:styleId="issue">
    <w:name w:val="issue"/>
    <w:basedOn w:val="DefaultParagraphFont"/>
    <w:rsid w:val="001B0BB7"/>
  </w:style>
  <w:style w:type="character" w:customStyle="1" w:styleId="pages">
    <w:name w:val="pages"/>
    <w:basedOn w:val="DefaultParagraphFont"/>
    <w:rsid w:val="001B0BB7"/>
  </w:style>
  <w:style w:type="character" w:customStyle="1" w:styleId="person">
    <w:name w:val="person"/>
    <w:basedOn w:val="DefaultParagraphFont"/>
    <w:rsid w:val="001B0BB7"/>
  </w:style>
  <w:style w:type="character" w:customStyle="1" w:styleId="corresponding">
    <w:name w:val="corresponding"/>
    <w:basedOn w:val="DefaultParagraphFont"/>
    <w:rsid w:val="001B0BB7"/>
  </w:style>
  <w:style w:type="paragraph" w:customStyle="1" w:styleId="entry-meta">
    <w:name w:val="entry-meta"/>
    <w:basedOn w:val="Normal"/>
    <w:qFormat/>
    <w:rsid w:val="001B0BB7"/>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1B0BB7"/>
  </w:style>
  <w:style w:type="character" w:customStyle="1" w:styleId="post-category">
    <w:name w:val="post-category"/>
    <w:basedOn w:val="DefaultParagraphFont"/>
    <w:rsid w:val="001B0BB7"/>
  </w:style>
  <w:style w:type="paragraph" w:customStyle="1" w:styleId="articledetails">
    <w:name w:val="articledetails"/>
    <w:basedOn w:val="Normal"/>
    <w:qFormat/>
    <w:rsid w:val="001B0BB7"/>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1B0BB7"/>
  </w:style>
  <w:style w:type="paragraph" w:customStyle="1" w:styleId="aff">
    <w:name w:val="aff"/>
    <w:basedOn w:val="Normal"/>
    <w:qFormat/>
    <w:rsid w:val="001B0BB7"/>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1B0BB7"/>
  </w:style>
  <w:style w:type="character" w:customStyle="1" w:styleId="entry-author-name">
    <w:name w:val="entry-author-name"/>
    <w:basedOn w:val="DefaultParagraphFont"/>
    <w:rsid w:val="001B0BB7"/>
  </w:style>
  <w:style w:type="character" w:customStyle="1" w:styleId="contrib-degrees">
    <w:name w:val="contrib-degrees"/>
    <w:basedOn w:val="DefaultParagraphFont"/>
    <w:rsid w:val="001B0BB7"/>
  </w:style>
  <w:style w:type="character" w:customStyle="1" w:styleId="contrib-on-behalf-of">
    <w:name w:val="contrib-on-behalf-of"/>
    <w:basedOn w:val="DefaultParagraphFont"/>
    <w:rsid w:val="001B0BB7"/>
  </w:style>
  <w:style w:type="character" w:customStyle="1" w:styleId="pubtime">
    <w:name w:val="pubtime"/>
    <w:basedOn w:val="DefaultParagraphFont"/>
    <w:rsid w:val="001B0BB7"/>
  </w:style>
  <w:style w:type="character" w:customStyle="1" w:styleId="fbcommentscount">
    <w:name w:val="fb_comments_count"/>
    <w:basedOn w:val="DefaultParagraphFont"/>
    <w:rsid w:val="001B0BB7"/>
  </w:style>
  <w:style w:type="character" w:customStyle="1" w:styleId="stsharethiscustom">
    <w:name w:val="st_sharethis_custom"/>
    <w:basedOn w:val="DefaultParagraphFont"/>
    <w:rsid w:val="001B0BB7"/>
  </w:style>
  <w:style w:type="paragraph" w:customStyle="1" w:styleId="permalinkable">
    <w:name w:val="permalinkable"/>
    <w:basedOn w:val="Normal"/>
    <w:qFormat/>
    <w:rsid w:val="001B0BB7"/>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1B0BB7"/>
  </w:style>
  <w:style w:type="character" w:customStyle="1" w:styleId="articleauthor0">
    <w:name w:val="article_author"/>
    <w:basedOn w:val="DefaultParagraphFont"/>
    <w:rsid w:val="001B0BB7"/>
  </w:style>
  <w:style w:type="character" w:customStyle="1" w:styleId="articleissue">
    <w:name w:val="article_issue"/>
    <w:basedOn w:val="DefaultParagraphFont"/>
    <w:rsid w:val="001B0BB7"/>
  </w:style>
  <w:style w:type="character" w:customStyle="1" w:styleId="a-size-large">
    <w:name w:val="a-size-large"/>
    <w:basedOn w:val="DefaultParagraphFont"/>
    <w:rsid w:val="001B0BB7"/>
  </w:style>
  <w:style w:type="character" w:customStyle="1" w:styleId="a-size-medium">
    <w:name w:val="a-size-medium"/>
    <w:basedOn w:val="DefaultParagraphFont"/>
    <w:rsid w:val="001B0BB7"/>
  </w:style>
  <w:style w:type="character" w:customStyle="1" w:styleId="contribution">
    <w:name w:val="contribution"/>
    <w:basedOn w:val="DefaultParagraphFont"/>
    <w:rsid w:val="001B0BB7"/>
  </w:style>
  <w:style w:type="character" w:customStyle="1" w:styleId="a-color-secondary">
    <w:name w:val="a-color-secondary"/>
    <w:basedOn w:val="DefaultParagraphFont"/>
    <w:rsid w:val="001B0BB7"/>
  </w:style>
  <w:style w:type="paragraph" w:customStyle="1" w:styleId="sbyline">
    <w:name w:val="sbyline"/>
    <w:basedOn w:val="Normal"/>
    <w:qFormat/>
    <w:rsid w:val="001B0BB7"/>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1B0BB7"/>
  </w:style>
  <w:style w:type="character" w:customStyle="1" w:styleId="ui-staffline">
    <w:name w:val="ui-staffline"/>
    <w:basedOn w:val="DefaultParagraphFont"/>
    <w:rsid w:val="001B0BB7"/>
  </w:style>
  <w:style w:type="paragraph" w:customStyle="1" w:styleId="promotion-tag-p">
    <w:name w:val="promotion-tag-p"/>
    <w:basedOn w:val="Normal"/>
    <w:qFormat/>
    <w:rsid w:val="001B0BB7"/>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1B0BB7"/>
  </w:style>
  <w:style w:type="character" w:customStyle="1" w:styleId="specialissuelabel">
    <w:name w:val="specialissuelabel"/>
    <w:basedOn w:val="DefaultParagraphFont"/>
    <w:rsid w:val="001B0BB7"/>
  </w:style>
  <w:style w:type="character" w:customStyle="1" w:styleId="wp-smiley">
    <w:name w:val="wp-smiley"/>
    <w:basedOn w:val="DefaultParagraphFont"/>
    <w:rsid w:val="001B0BB7"/>
  </w:style>
  <w:style w:type="character" w:customStyle="1" w:styleId="artjournal">
    <w:name w:val="art_journal"/>
    <w:basedOn w:val="DefaultParagraphFont"/>
    <w:rsid w:val="001B0BB7"/>
  </w:style>
  <w:style w:type="character" w:customStyle="1" w:styleId="artdatevolumeissuepart">
    <w:name w:val="art_datevolumeissuepart"/>
    <w:basedOn w:val="DefaultParagraphFont"/>
    <w:rsid w:val="001B0BB7"/>
  </w:style>
  <w:style w:type="character" w:customStyle="1" w:styleId="artpages">
    <w:name w:val="art_pages"/>
    <w:basedOn w:val="DefaultParagraphFont"/>
    <w:rsid w:val="001B0BB7"/>
  </w:style>
  <w:style w:type="paragraph" w:customStyle="1" w:styleId="lede">
    <w:name w:val="lede"/>
    <w:basedOn w:val="Normal"/>
    <w:qFormat/>
    <w:rsid w:val="001B0BB7"/>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1B0BB7"/>
  </w:style>
  <w:style w:type="character" w:customStyle="1" w:styleId="degree">
    <w:name w:val="degree"/>
    <w:basedOn w:val="DefaultParagraphFont"/>
    <w:rsid w:val="001B0BB7"/>
  </w:style>
  <w:style w:type="character" w:customStyle="1" w:styleId="major">
    <w:name w:val="major"/>
    <w:basedOn w:val="DefaultParagraphFont"/>
    <w:rsid w:val="001B0BB7"/>
  </w:style>
  <w:style w:type="character" w:customStyle="1" w:styleId="views">
    <w:name w:val="views"/>
    <w:basedOn w:val="DefaultParagraphFont"/>
    <w:rsid w:val="001B0BB7"/>
  </w:style>
  <w:style w:type="character" w:customStyle="1" w:styleId="stmainservices">
    <w:name w:val="stmainservices"/>
    <w:basedOn w:val="DefaultParagraphFont"/>
    <w:rsid w:val="001B0BB7"/>
  </w:style>
  <w:style w:type="character" w:customStyle="1" w:styleId="stbubblehcount">
    <w:name w:val="stbubble_hcount"/>
    <w:basedOn w:val="DefaultParagraphFont"/>
    <w:rsid w:val="001B0BB7"/>
  </w:style>
  <w:style w:type="paragraph" w:customStyle="1" w:styleId="Document">
    <w:name w:val="_Document"/>
    <w:basedOn w:val="Default"/>
    <w:next w:val="Default"/>
    <w:uiPriority w:val="99"/>
    <w:qFormat/>
    <w:rsid w:val="001B0BB7"/>
    <w:rPr>
      <w:rFonts w:ascii="New Baskerville" w:eastAsiaTheme="minorEastAsia" w:hAnsi="New Baskerville"/>
      <w:color w:val="auto"/>
    </w:rPr>
  </w:style>
  <w:style w:type="paragraph" w:customStyle="1" w:styleId="SubHead1">
    <w:name w:val="_SubHead1"/>
    <w:basedOn w:val="Default"/>
    <w:next w:val="Default"/>
    <w:uiPriority w:val="99"/>
    <w:qFormat/>
    <w:rsid w:val="001B0BB7"/>
    <w:rPr>
      <w:rFonts w:ascii="New Baskerville" w:eastAsiaTheme="minorEastAsia" w:hAnsi="New Baskerville"/>
      <w:color w:val="auto"/>
    </w:rPr>
  </w:style>
  <w:style w:type="paragraph" w:customStyle="1" w:styleId="SubHead2">
    <w:name w:val="_SubHead2"/>
    <w:basedOn w:val="Default"/>
    <w:next w:val="Default"/>
    <w:uiPriority w:val="99"/>
    <w:qFormat/>
    <w:rsid w:val="001B0BB7"/>
    <w:rPr>
      <w:rFonts w:ascii="New Baskerville" w:eastAsiaTheme="minorEastAsia" w:hAnsi="New Baskerville"/>
      <w:color w:val="auto"/>
    </w:rPr>
  </w:style>
  <w:style w:type="paragraph" w:customStyle="1" w:styleId="collapsed-hide">
    <w:name w:val="collapsed-hide"/>
    <w:basedOn w:val="Normal"/>
    <w:qFormat/>
    <w:rsid w:val="001B0BB7"/>
    <w:pPr>
      <w:spacing w:before="100" w:beforeAutospacing="1" w:after="100" w:afterAutospacing="1" w:line="240" w:lineRule="auto"/>
    </w:pPr>
    <w:rPr>
      <w:rFonts w:ascii="Times" w:hAnsi="Times"/>
      <w:sz w:val="20"/>
      <w:szCs w:val="20"/>
    </w:rPr>
  </w:style>
  <w:style w:type="paragraph" w:customStyle="1" w:styleId="odd">
    <w:name w:val="odd"/>
    <w:basedOn w:val="Normal"/>
    <w:qFormat/>
    <w:rsid w:val="001B0BB7"/>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1B0BB7"/>
  </w:style>
  <w:style w:type="character" w:customStyle="1" w:styleId="tolocaltime">
    <w:name w:val="tolocaltime"/>
    <w:basedOn w:val="DefaultParagraphFont"/>
    <w:rsid w:val="001B0BB7"/>
  </w:style>
  <w:style w:type="character" w:customStyle="1" w:styleId="pb-byline">
    <w:name w:val="pb-byline"/>
    <w:basedOn w:val="DefaultParagraphFont"/>
    <w:rsid w:val="001B0BB7"/>
  </w:style>
  <w:style w:type="character" w:customStyle="1" w:styleId="pb-timestamp">
    <w:name w:val="pb-timestamp"/>
    <w:basedOn w:val="DefaultParagraphFont"/>
    <w:rsid w:val="001B0BB7"/>
  </w:style>
  <w:style w:type="character" w:customStyle="1" w:styleId="posted-on">
    <w:name w:val="posted-on"/>
    <w:basedOn w:val="DefaultParagraphFont"/>
    <w:rsid w:val="001B0BB7"/>
  </w:style>
  <w:style w:type="character" w:customStyle="1" w:styleId="even">
    <w:name w:val="even"/>
    <w:basedOn w:val="DefaultParagraphFont"/>
    <w:rsid w:val="001B0BB7"/>
  </w:style>
  <w:style w:type="character" w:customStyle="1" w:styleId="foreground">
    <w:name w:val="foreground"/>
    <w:basedOn w:val="DefaultParagraphFont"/>
    <w:rsid w:val="001B0BB7"/>
  </w:style>
  <w:style w:type="paragraph" w:customStyle="1" w:styleId="volissue">
    <w:name w:val="volissue"/>
    <w:basedOn w:val="Normal"/>
    <w:qFormat/>
    <w:rsid w:val="001B0BB7"/>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1B0BB7"/>
  </w:style>
  <w:style w:type="character" w:customStyle="1" w:styleId="articledate">
    <w:name w:val="articledate"/>
    <w:basedOn w:val="DefaultParagraphFont"/>
    <w:rsid w:val="001B0BB7"/>
  </w:style>
  <w:style w:type="character" w:customStyle="1" w:styleId="post-byline">
    <w:name w:val="post-byline"/>
    <w:basedOn w:val="DefaultParagraphFont"/>
    <w:rsid w:val="001B0BB7"/>
  </w:style>
  <w:style w:type="character" w:customStyle="1" w:styleId="upper">
    <w:name w:val="upper"/>
    <w:basedOn w:val="DefaultParagraphFont"/>
    <w:rsid w:val="001B0BB7"/>
  </w:style>
  <w:style w:type="character" w:customStyle="1" w:styleId="metadate">
    <w:name w:val="meta_date"/>
    <w:basedOn w:val="DefaultParagraphFont"/>
    <w:rsid w:val="001B0BB7"/>
  </w:style>
  <w:style w:type="character" w:customStyle="1" w:styleId="fa">
    <w:name w:val="fa"/>
    <w:basedOn w:val="DefaultParagraphFont"/>
    <w:rsid w:val="001B0BB7"/>
  </w:style>
  <w:style w:type="character" w:customStyle="1" w:styleId="longname">
    <w:name w:val="longname"/>
    <w:basedOn w:val="DefaultParagraphFont"/>
    <w:rsid w:val="001B0BB7"/>
  </w:style>
  <w:style w:type="character" w:customStyle="1" w:styleId="echocontainer">
    <w:name w:val="echo_container"/>
    <w:basedOn w:val="DefaultParagraphFont"/>
    <w:rsid w:val="001B0BB7"/>
  </w:style>
  <w:style w:type="character" w:customStyle="1" w:styleId="comment-display">
    <w:name w:val="comment-display"/>
    <w:basedOn w:val="DefaultParagraphFont"/>
    <w:rsid w:val="001B0BB7"/>
  </w:style>
  <w:style w:type="paragraph" w:customStyle="1" w:styleId="comment-count-label">
    <w:name w:val="comment-count-label"/>
    <w:basedOn w:val="Normal"/>
    <w:rsid w:val="001B0BB7"/>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1B0BB7"/>
  </w:style>
  <w:style w:type="character" w:customStyle="1" w:styleId="discussion-policy">
    <w:name w:val="discussion-policy"/>
    <w:basedOn w:val="DefaultParagraphFont"/>
    <w:rsid w:val="001B0BB7"/>
  </w:style>
  <w:style w:type="character" w:customStyle="1" w:styleId="echo-apps-conversations-streamcaption">
    <w:name w:val="echo-apps-conversations-streamcaption"/>
    <w:basedOn w:val="DefaultParagraphFont"/>
    <w:rsid w:val="001B0BB7"/>
  </w:style>
  <w:style w:type="character" w:customStyle="1" w:styleId="echo-streamserver-controls-stream-item-text">
    <w:name w:val="echo-streamserver-controls-stream-item-text"/>
    <w:basedOn w:val="DefaultParagraphFont"/>
    <w:rsid w:val="001B0BB7"/>
  </w:style>
  <w:style w:type="character" w:customStyle="1" w:styleId="echo-streamserver-controls-facepile-more">
    <w:name w:val="echo-streamserver-controls-facepile-more"/>
    <w:basedOn w:val="DefaultParagraphFont"/>
    <w:rsid w:val="001B0BB7"/>
  </w:style>
  <w:style w:type="character" w:customStyle="1" w:styleId="echo-primaryfont">
    <w:name w:val="echo-primaryfont"/>
    <w:basedOn w:val="DefaultParagraphFont"/>
    <w:rsid w:val="001B0BB7"/>
  </w:style>
  <w:style w:type="character" w:customStyle="1" w:styleId="section">
    <w:name w:val="section"/>
    <w:basedOn w:val="DefaultParagraphFont"/>
    <w:rsid w:val="001B0BB7"/>
  </w:style>
  <w:style w:type="character" w:customStyle="1" w:styleId="wpsr-txt-headline">
    <w:name w:val="wpsr-txt-headline"/>
    <w:basedOn w:val="DefaultParagraphFont"/>
    <w:rsid w:val="001B0BB7"/>
  </w:style>
  <w:style w:type="character" w:customStyle="1" w:styleId="asset-metabar-author">
    <w:name w:val="asset-metabar-author"/>
    <w:basedOn w:val="DefaultParagraphFont"/>
    <w:rsid w:val="001B0BB7"/>
  </w:style>
  <w:style w:type="character" w:customStyle="1" w:styleId="asset-metabar-time">
    <w:name w:val="asset-metabar-time"/>
    <w:basedOn w:val="DefaultParagraphFont"/>
    <w:rsid w:val="001B0BB7"/>
  </w:style>
  <w:style w:type="character" w:customStyle="1" w:styleId="eza-dateline">
    <w:name w:val="eza-dateline"/>
    <w:basedOn w:val="DefaultParagraphFont"/>
    <w:rsid w:val="001B0BB7"/>
  </w:style>
  <w:style w:type="character" w:customStyle="1" w:styleId="eza-authors">
    <w:name w:val="eza-authors"/>
    <w:basedOn w:val="DefaultParagraphFont"/>
    <w:rsid w:val="001B0BB7"/>
  </w:style>
  <w:style w:type="character" w:customStyle="1" w:styleId="csmstaff">
    <w:name w:val="csm_staff"/>
    <w:basedOn w:val="DefaultParagraphFont"/>
    <w:rsid w:val="001B0BB7"/>
  </w:style>
  <w:style w:type="paragraph" w:customStyle="1" w:styleId="mol-para-with-font">
    <w:name w:val="mol-para-with-font"/>
    <w:basedOn w:val="Normal"/>
    <w:rsid w:val="001B0BB7"/>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1B0BB7"/>
  </w:style>
  <w:style w:type="character" w:customStyle="1" w:styleId="byline-text">
    <w:name w:val="byline-text"/>
    <w:basedOn w:val="DefaultParagraphFont"/>
    <w:rsid w:val="001B0BB7"/>
  </w:style>
  <w:style w:type="character" w:customStyle="1" w:styleId="itemauthor">
    <w:name w:val="itemauthor"/>
    <w:basedOn w:val="DefaultParagraphFont"/>
    <w:rsid w:val="001B0BB7"/>
  </w:style>
  <w:style w:type="character" w:customStyle="1" w:styleId="itemdatecreated">
    <w:name w:val="itemdatecreated"/>
    <w:basedOn w:val="DefaultParagraphFont"/>
    <w:rsid w:val="001B0BB7"/>
  </w:style>
  <w:style w:type="character" w:customStyle="1" w:styleId="slug-metadata-note">
    <w:name w:val="slug-metadata-note"/>
    <w:basedOn w:val="DefaultParagraphFont"/>
    <w:rsid w:val="001B0BB7"/>
  </w:style>
  <w:style w:type="character" w:customStyle="1" w:styleId="drop-capped">
    <w:name w:val="drop-capped"/>
    <w:basedOn w:val="DefaultParagraphFont"/>
    <w:rsid w:val="001B0BB7"/>
  </w:style>
  <w:style w:type="paragraph" w:customStyle="1" w:styleId="articleopinion-standfirst">
    <w:name w:val="articleopinion-standfirst"/>
    <w:basedOn w:val="Normal"/>
    <w:rsid w:val="001B0BB7"/>
    <w:pPr>
      <w:spacing w:before="100" w:beforeAutospacing="1" w:after="100" w:afterAutospacing="1" w:line="240" w:lineRule="auto"/>
    </w:pPr>
    <w:rPr>
      <w:rFonts w:ascii="Times" w:hAnsi="Times"/>
      <w:sz w:val="20"/>
      <w:szCs w:val="20"/>
    </w:rPr>
  </w:style>
  <w:style w:type="paragraph" w:customStyle="1" w:styleId="snippet">
    <w:name w:val="snippet"/>
    <w:basedOn w:val="Normal"/>
    <w:rsid w:val="001B0BB7"/>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1B0BB7"/>
  </w:style>
  <w:style w:type="character" w:customStyle="1" w:styleId="view-count">
    <w:name w:val="view-count"/>
    <w:basedOn w:val="DefaultParagraphFont"/>
    <w:rsid w:val="001B0BB7"/>
  </w:style>
  <w:style w:type="character" w:customStyle="1" w:styleId="rupee">
    <w:name w:val="rupee"/>
    <w:basedOn w:val="DefaultParagraphFont"/>
    <w:rsid w:val="001B0BB7"/>
  </w:style>
  <w:style w:type="character" w:customStyle="1" w:styleId="grey1">
    <w:name w:val="grey1"/>
    <w:basedOn w:val="DefaultParagraphFont"/>
    <w:rsid w:val="001B0BB7"/>
  </w:style>
  <w:style w:type="paragraph" w:customStyle="1" w:styleId="Pa13">
    <w:name w:val="Pa13"/>
    <w:basedOn w:val="Default"/>
    <w:next w:val="Default"/>
    <w:uiPriority w:val="99"/>
    <w:rsid w:val="001B0BB7"/>
    <w:pPr>
      <w:spacing w:line="201" w:lineRule="atLeast"/>
    </w:pPr>
    <w:rPr>
      <w:rFonts w:eastAsiaTheme="minorEastAsia"/>
      <w:color w:val="auto"/>
    </w:rPr>
  </w:style>
  <w:style w:type="paragraph" w:customStyle="1" w:styleId="Pa14">
    <w:name w:val="Pa14"/>
    <w:basedOn w:val="Default"/>
    <w:next w:val="Default"/>
    <w:uiPriority w:val="99"/>
    <w:qFormat/>
    <w:rsid w:val="001B0BB7"/>
    <w:pPr>
      <w:spacing w:line="241" w:lineRule="atLeast"/>
    </w:pPr>
    <w:rPr>
      <w:rFonts w:eastAsiaTheme="minorEastAsia"/>
      <w:color w:val="auto"/>
    </w:rPr>
  </w:style>
  <w:style w:type="paragraph" w:customStyle="1" w:styleId="Pa9">
    <w:name w:val="Pa9"/>
    <w:basedOn w:val="Default"/>
    <w:next w:val="Default"/>
    <w:uiPriority w:val="99"/>
    <w:rsid w:val="001B0BB7"/>
    <w:pPr>
      <w:spacing w:line="241" w:lineRule="atLeast"/>
    </w:pPr>
    <w:rPr>
      <w:rFonts w:ascii="Gill Sans" w:eastAsiaTheme="minorEastAsia" w:hAnsi="Gill Sans"/>
      <w:color w:val="auto"/>
    </w:rPr>
  </w:style>
  <w:style w:type="character" w:customStyle="1" w:styleId="bureau">
    <w:name w:val="bureau"/>
    <w:basedOn w:val="DefaultParagraphFont"/>
    <w:rsid w:val="001B0BB7"/>
  </w:style>
  <w:style w:type="character" w:customStyle="1" w:styleId="reporttitle">
    <w:name w:val="report_title"/>
    <w:basedOn w:val="DefaultParagraphFont"/>
    <w:rsid w:val="001B0BB7"/>
  </w:style>
  <w:style w:type="character" w:customStyle="1" w:styleId="documenttype-longreleases">
    <w:name w:val="document_type_-_long_releases"/>
    <w:basedOn w:val="DefaultParagraphFont"/>
    <w:rsid w:val="001B0BB7"/>
  </w:style>
  <w:style w:type="character" w:customStyle="1" w:styleId="alt-date">
    <w:name w:val="alt-date"/>
    <w:basedOn w:val="DefaultParagraphFont"/>
    <w:rsid w:val="001B0BB7"/>
  </w:style>
  <w:style w:type="character" w:customStyle="1" w:styleId="entry-byline">
    <w:name w:val="entry-byline"/>
    <w:basedOn w:val="DefaultParagraphFont"/>
    <w:rsid w:val="001B0BB7"/>
  </w:style>
  <w:style w:type="character" w:customStyle="1" w:styleId="taglinecontrib">
    <w:name w:val="tagline_contrib"/>
    <w:basedOn w:val="DefaultParagraphFont"/>
    <w:rsid w:val="001B0BB7"/>
  </w:style>
  <w:style w:type="character" w:customStyle="1" w:styleId="articledate0">
    <w:name w:val="article_date"/>
    <w:basedOn w:val="DefaultParagraphFont"/>
    <w:rsid w:val="001B0BB7"/>
  </w:style>
  <w:style w:type="paragraph" w:customStyle="1" w:styleId="hg-daily">
    <w:name w:val="hg-daily"/>
    <w:basedOn w:val="Normal"/>
    <w:rsid w:val="001B0BB7"/>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1B0BB7"/>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1B0BB7"/>
  </w:style>
  <w:style w:type="character" w:customStyle="1" w:styleId="text-label">
    <w:name w:val="text-label"/>
    <w:basedOn w:val="DefaultParagraphFont"/>
    <w:rsid w:val="001B0BB7"/>
  </w:style>
  <w:style w:type="character" w:customStyle="1" w:styleId="metad">
    <w:name w:val="metad"/>
    <w:rsid w:val="001B0BB7"/>
  </w:style>
  <w:style w:type="character" w:customStyle="1" w:styleId="justify1">
    <w:name w:val="justify1"/>
    <w:rsid w:val="001B0BB7"/>
  </w:style>
  <w:style w:type="paragraph" w:customStyle="1" w:styleId="TOC3Char">
    <w:name w:val="TOC 3 Char"/>
    <w:basedOn w:val="Normal"/>
    <w:next w:val="Normal"/>
    <w:rsid w:val="001B0BB7"/>
    <w:pPr>
      <w:spacing w:after="0" w:line="240" w:lineRule="auto"/>
    </w:pPr>
    <w:rPr>
      <w:rFonts w:eastAsia="Times New Roman"/>
      <w:sz w:val="24"/>
      <w:szCs w:val="20"/>
    </w:rPr>
  </w:style>
  <w:style w:type="paragraph" w:customStyle="1" w:styleId="TOC1Char">
    <w:name w:val="TOC 1 Char"/>
    <w:basedOn w:val="Normal"/>
    <w:next w:val="Normal"/>
    <w:rsid w:val="001B0BB7"/>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1B0BB7"/>
    <w:pPr>
      <w:spacing w:after="0" w:line="240" w:lineRule="auto"/>
      <w:jc w:val="both"/>
    </w:pPr>
    <w:rPr>
      <w:rFonts w:eastAsia="Times New Roman"/>
      <w:i/>
      <w:iCs/>
      <w:color w:val="000000"/>
    </w:rPr>
  </w:style>
  <w:style w:type="character" w:customStyle="1" w:styleId="MediumGrid11">
    <w:name w:val="Medium Grid 11"/>
    <w:uiPriority w:val="99"/>
    <w:rsid w:val="001B0BB7"/>
    <w:rPr>
      <w:color w:val="808080"/>
    </w:rPr>
  </w:style>
  <w:style w:type="paragraph" w:customStyle="1" w:styleId="PlaceholderText2">
    <w:name w:val="Placeholder Text2"/>
    <w:basedOn w:val="Normal"/>
    <w:uiPriority w:val="99"/>
    <w:rsid w:val="001B0BB7"/>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1B0BB7"/>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1B0BB7"/>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1B0BB7"/>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1B0BB7"/>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1B0BB7"/>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1B0BB7"/>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1B0BB7"/>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1B0BB7"/>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1B0BB7"/>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1B0BB7"/>
  </w:style>
  <w:style w:type="character" w:customStyle="1" w:styleId="s2">
    <w:name w:val="s2"/>
    <w:basedOn w:val="DefaultParagraphFont"/>
    <w:rsid w:val="001B0BB7"/>
  </w:style>
  <w:style w:type="character" w:customStyle="1" w:styleId="s1">
    <w:name w:val="s1"/>
    <w:basedOn w:val="DefaultParagraphFont"/>
    <w:rsid w:val="001B0BB7"/>
  </w:style>
  <w:style w:type="paragraph" w:customStyle="1" w:styleId="LanguageEditing">
    <w:name w:val="Language Editing"/>
    <w:basedOn w:val="Normal"/>
    <w:link w:val="LanguageEditingChar"/>
    <w:qFormat/>
    <w:rsid w:val="001B0BB7"/>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1B0BB7"/>
    <w:rPr>
      <w:rFonts w:ascii="Calibri" w:eastAsia="Times New Roman" w:hAnsi="Calibri"/>
      <w:strike/>
    </w:rPr>
  </w:style>
  <w:style w:type="character" w:customStyle="1" w:styleId="action-menu-toggled-item">
    <w:name w:val="action-menu-toggled-item"/>
    <w:basedOn w:val="DefaultParagraphFont"/>
    <w:rsid w:val="001B0BB7"/>
    <w:rPr>
      <w:rFonts w:ascii="Times New Roman" w:hAnsi="Times New Roman"/>
    </w:rPr>
  </w:style>
  <w:style w:type="character" w:customStyle="1" w:styleId="1Tag">
    <w:name w:val="1) Tag"/>
    <w:rsid w:val="001B0BB7"/>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1B0BB7"/>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1B0BB7"/>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1B0BB7"/>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1B0BB7"/>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1B0BB7"/>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1B0BB7"/>
    <w:rPr>
      <w:rFonts w:ascii="Calibri" w:eastAsia="Times New Roman" w:hAnsi="Calibri"/>
      <w:b/>
      <w:caps/>
      <w:sz w:val="40"/>
      <w:szCs w:val="40"/>
    </w:rPr>
  </w:style>
  <w:style w:type="paragraph" w:customStyle="1" w:styleId="Strikethrough0">
    <w:name w:val="Strikethrough"/>
    <w:basedOn w:val="Normal"/>
    <w:link w:val="StrikethroughChar"/>
    <w:qFormat/>
    <w:rsid w:val="001B0BB7"/>
    <w:pPr>
      <w:spacing w:after="0" w:line="240" w:lineRule="auto"/>
    </w:pPr>
    <w:rPr>
      <w:strike/>
    </w:rPr>
  </w:style>
  <w:style w:type="character" w:customStyle="1" w:styleId="StrikethroughChar">
    <w:name w:val="Strikethrough Char"/>
    <w:basedOn w:val="DefaultParagraphFont"/>
    <w:link w:val="Strikethrough0"/>
    <w:rsid w:val="001B0BB7"/>
    <w:rPr>
      <w:rFonts w:ascii="Calibri" w:hAnsi="Calibri"/>
      <w:strike/>
    </w:rPr>
  </w:style>
  <w:style w:type="character" w:styleId="SubtleReference">
    <w:name w:val="Subtle Reference"/>
    <w:basedOn w:val="DefaultParagraphFont"/>
    <w:uiPriority w:val="31"/>
    <w:rsid w:val="001B0BB7"/>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1B0BB7"/>
    <w:pPr>
      <w:spacing w:after="0" w:line="240" w:lineRule="auto"/>
    </w:pPr>
    <w:rPr>
      <w:rFonts w:asciiTheme="minorHAnsi" w:hAnsiTheme="minorHAnsi"/>
      <w:bCs/>
    </w:rPr>
  </w:style>
  <w:style w:type="character" w:customStyle="1" w:styleId="BoxBoldUnderline">
    <w:name w:val="Box Bold Underline"/>
    <w:rsid w:val="001B0BB7"/>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1B0BB7"/>
    <w:pPr>
      <w:spacing w:after="0" w:line="240" w:lineRule="auto"/>
    </w:pPr>
    <w:rPr>
      <w:rFonts w:eastAsia="Times New Roman"/>
      <w:sz w:val="24"/>
    </w:rPr>
  </w:style>
  <w:style w:type="character" w:customStyle="1" w:styleId="NormalF6Char">
    <w:name w:val="Normal F6 Char"/>
    <w:link w:val="NormalF6"/>
    <w:rsid w:val="001B0BB7"/>
    <w:rPr>
      <w:rFonts w:ascii="Calibri" w:eastAsia="Times New Roman" w:hAnsi="Calibri"/>
      <w:sz w:val="24"/>
    </w:rPr>
  </w:style>
  <w:style w:type="paragraph" w:customStyle="1" w:styleId="TagNew">
    <w:name w:val="Tag New"/>
    <w:qFormat/>
    <w:rsid w:val="001B0BB7"/>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1B0BB7"/>
    <w:rPr>
      <w:b/>
      <w:bCs/>
      <w:sz w:val="20"/>
      <w:u w:val="single"/>
      <w:bdr w:val="single" w:sz="4" w:space="0" w:color="auto"/>
    </w:rPr>
  </w:style>
  <w:style w:type="character" w:customStyle="1" w:styleId="postby">
    <w:name w:val="post_by"/>
    <w:rsid w:val="001B0BB7"/>
  </w:style>
  <w:style w:type="character" w:customStyle="1" w:styleId="postdate">
    <w:name w:val="post_date"/>
    <w:rsid w:val="001B0BB7"/>
  </w:style>
  <w:style w:type="character" w:customStyle="1" w:styleId="moretop">
    <w:name w:val="more_top"/>
    <w:rsid w:val="001B0BB7"/>
  </w:style>
  <w:style w:type="paragraph" w:customStyle="1" w:styleId="TagNew0">
    <w:name w:val="Tag_New"/>
    <w:qFormat/>
    <w:rsid w:val="001B0BB7"/>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1B0BB7"/>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1B0BB7"/>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1B0BB7"/>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1B0BB7"/>
    <w:rPr>
      <w:rFonts w:ascii="Times New Roman" w:hAnsi="Times New Roman"/>
      <w:sz w:val="20"/>
      <w:szCs w:val="20"/>
      <w:u w:val="single"/>
    </w:rPr>
  </w:style>
  <w:style w:type="character" w:customStyle="1" w:styleId="allocatoragentsleft">
    <w:name w:val="al_locatoragentsleft"/>
    <w:basedOn w:val="DefaultParagraphFont"/>
    <w:rsid w:val="001B0BB7"/>
  </w:style>
  <w:style w:type="character" w:customStyle="1" w:styleId="Style12ptBoldUnderline1">
    <w:name w:val="Style 12 pt Bold Underline1"/>
    <w:rsid w:val="001B0BB7"/>
    <w:rPr>
      <w:b/>
      <w:bCs/>
      <w:sz w:val="24"/>
      <w:u w:val="single"/>
    </w:rPr>
  </w:style>
  <w:style w:type="paragraph" w:customStyle="1" w:styleId="Carding">
    <w:name w:val="Carding"/>
    <w:basedOn w:val="Normal"/>
    <w:uiPriority w:val="99"/>
    <w:qFormat/>
    <w:rsid w:val="001B0BB7"/>
    <w:pPr>
      <w:spacing w:after="0" w:line="240" w:lineRule="auto"/>
    </w:pPr>
    <w:rPr>
      <w:rFonts w:eastAsia="Times New Roman"/>
      <w:sz w:val="18"/>
    </w:rPr>
  </w:style>
  <w:style w:type="character" w:customStyle="1" w:styleId="aunderline1">
    <w:name w:val="aunderline"/>
    <w:qFormat/>
    <w:rsid w:val="001B0BB7"/>
    <w:rPr>
      <w:rFonts w:ascii="Times New Roman" w:hAnsi="Times New Roman"/>
      <w:sz w:val="20"/>
      <w:szCs w:val="24"/>
      <w:u w:val="thick"/>
    </w:rPr>
  </w:style>
  <w:style w:type="character" w:customStyle="1" w:styleId="StyleStyle4CharTimesNewRoman11ptBold">
    <w:name w:val="Style Style4 Char + Times New Roman 11 pt Bold"/>
    <w:rsid w:val="001B0BB7"/>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1B0BB7"/>
  </w:style>
  <w:style w:type="character" w:customStyle="1" w:styleId="sensecontent">
    <w:name w:val="sense_content"/>
    <w:basedOn w:val="DefaultParagraphFont"/>
    <w:rsid w:val="001B0BB7"/>
  </w:style>
  <w:style w:type="character" w:customStyle="1" w:styleId="vi">
    <w:name w:val="vi"/>
    <w:basedOn w:val="DefaultParagraphFont"/>
    <w:rsid w:val="001B0BB7"/>
  </w:style>
  <w:style w:type="character" w:customStyle="1" w:styleId="pagetitle0">
    <w:name w:val="pagetitle"/>
    <w:basedOn w:val="DefaultParagraphFont"/>
    <w:rsid w:val="001B0BB7"/>
  </w:style>
  <w:style w:type="paragraph" w:customStyle="1" w:styleId="NormalWeb8">
    <w:name w:val="Normal (Web)8"/>
    <w:basedOn w:val="Normal"/>
    <w:uiPriority w:val="99"/>
    <w:qFormat/>
    <w:rsid w:val="001B0BB7"/>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1B0BB7"/>
    <w:rPr>
      <w:rFonts w:cs="Arial"/>
      <w:b/>
      <w:bCs/>
      <w:iCs/>
      <w:sz w:val="24"/>
      <w:szCs w:val="28"/>
      <w:lang w:val="en-US" w:eastAsia="en-US" w:bidi="ar-SA"/>
    </w:rPr>
  </w:style>
  <w:style w:type="character" w:customStyle="1" w:styleId="StyleUnderlineCharTimesBold">
    <w:name w:val="Style Underline Char + Times Bold"/>
    <w:rsid w:val="001B0BB7"/>
    <w:rPr>
      <w:rFonts w:ascii="Times" w:hAnsi="Times"/>
      <w:b w:val="0"/>
      <w:bCs/>
      <w:sz w:val="20"/>
      <w:u w:val="single"/>
    </w:rPr>
  </w:style>
  <w:style w:type="character" w:customStyle="1" w:styleId="blubigktbiz">
    <w:name w:val="blubigktbiz"/>
    <w:rsid w:val="001B0BB7"/>
  </w:style>
  <w:style w:type="character" w:customStyle="1" w:styleId="Style4CharChar">
    <w:name w:val="Style4 Char Char"/>
    <w:rsid w:val="001B0BB7"/>
    <w:rPr>
      <w:rFonts w:ascii="Arial Narrow" w:hAnsi="Arial Narrow"/>
      <w:noProof w:val="0"/>
      <w:szCs w:val="24"/>
      <w:u w:val="single"/>
      <w:lang w:val="en-US" w:eastAsia="en-US" w:bidi="ar-SA"/>
    </w:rPr>
  </w:style>
  <w:style w:type="character" w:customStyle="1" w:styleId="StyleEmphasisArial12ptBold">
    <w:name w:val="Style Emphasis + Arial 12 pt Bold"/>
    <w:rsid w:val="001B0BB7"/>
    <w:rPr>
      <w:rFonts w:ascii="Arial" w:hAnsi="Arial"/>
      <w:b/>
      <w:bCs/>
      <w:i/>
      <w:iCs/>
      <w:sz w:val="24"/>
    </w:rPr>
  </w:style>
  <w:style w:type="character" w:customStyle="1" w:styleId="super">
    <w:name w:val="super"/>
    <w:rsid w:val="001B0BB7"/>
  </w:style>
  <w:style w:type="character" w:customStyle="1" w:styleId="text30">
    <w:name w:val="text30"/>
    <w:rsid w:val="001B0BB7"/>
  </w:style>
  <w:style w:type="character" w:customStyle="1" w:styleId="uppercase">
    <w:name w:val="uppercase"/>
    <w:rsid w:val="001B0BB7"/>
  </w:style>
  <w:style w:type="character" w:customStyle="1" w:styleId="mainbody1">
    <w:name w:val="mainbody1"/>
    <w:rsid w:val="001B0BB7"/>
    <w:rPr>
      <w:rFonts w:ascii="Verdana" w:hAnsi="Verdana" w:hint="default"/>
      <w:color w:val="000000"/>
      <w:sz w:val="22"/>
      <w:szCs w:val="22"/>
    </w:rPr>
  </w:style>
  <w:style w:type="paragraph" w:customStyle="1" w:styleId="author-credentials">
    <w:name w:val="author-credentials"/>
    <w:basedOn w:val="Normal"/>
    <w:qFormat/>
    <w:rsid w:val="001B0BB7"/>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1B0BB7"/>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1B0BB7"/>
    <w:rPr>
      <w:b/>
      <w:bCs/>
      <w:u w:val="single"/>
    </w:rPr>
  </w:style>
  <w:style w:type="paragraph" w:customStyle="1" w:styleId="StyleUnderlined11ptBold">
    <w:name w:val="Style Underlined + 11 pt Bold"/>
    <w:basedOn w:val="underlined"/>
    <w:link w:val="StyleUnderlined11ptBoldChar"/>
    <w:qFormat/>
    <w:rsid w:val="001B0BB7"/>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1B0BB7"/>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1B0BB7"/>
    <w:rPr>
      <w:rFonts w:cs="Arial"/>
      <w:bCs/>
      <w:szCs w:val="26"/>
      <w:u w:val="single"/>
      <w:lang w:val="en-US" w:eastAsia="en-US" w:bidi="ar-SA"/>
    </w:rPr>
  </w:style>
  <w:style w:type="character" w:customStyle="1" w:styleId="StyleUnderlinePatternClearYellow">
    <w:name w:val="Style Underline Pattern: Clear (Yellow)"/>
    <w:basedOn w:val="DefaultParagraphFont"/>
    <w:rsid w:val="001B0BB7"/>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1B0BB7"/>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1B0BB7"/>
    <w:rPr>
      <w:rFonts w:eastAsia="Calibri"/>
      <w:u w:val="single"/>
    </w:rPr>
  </w:style>
  <w:style w:type="paragraph" w:customStyle="1" w:styleId="StyleStyleStyleCNA9ptBefore1pt8ptPatternClear">
    <w:name w:val="Style Style Style CN A + 9 pt Before:  1 pt + 8 pt + Pattern: Clear..."/>
    <w:basedOn w:val="Normal"/>
    <w:autoRedefine/>
    <w:rsid w:val="001B0BB7"/>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1B0BB7"/>
    <w:rPr>
      <w:b w:val="0"/>
      <w:bCs/>
      <w:u w:val="single"/>
    </w:rPr>
  </w:style>
  <w:style w:type="character" w:customStyle="1" w:styleId="formatp">
    <w:name w:val="formatp"/>
    <w:rsid w:val="001B0BB7"/>
  </w:style>
  <w:style w:type="character" w:customStyle="1" w:styleId="yshortcutscs4-ndcor">
    <w:name w:val="yshortcuts cs4-ndcor"/>
    <w:rsid w:val="001B0BB7"/>
  </w:style>
  <w:style w:type="character" w:customStyle="1" w:styleId="price">
    <w:name w:val="price"/>
    <w:rsid w:val="001B0BB7"/>
  </w:style>
  <w:style w:type="character" w:customStyle="1" w:styleId="price-change">
    <w:name w:val="price-change"/>
    <w:rsid w:val="001B0BB7"/>
  </w:style>
  <w:style w:type="character" w:customStyle="1" w:styleId="percent-change">
    <w:name w:val="percent-change"/>
    <w:rsid w:val="001B0BB7"/>
  </w:style>
  <w:style w:type="character" w:customStyle="1" w:styleId="bibfont">
    <w:name w:val="bibfont"/>
    <w:rsid w:val="001B0BB7"/>
    <w:rPr>
      <w:rFonts w:cs="Times New Roman"/>
    </w:rPr>
  </w:style>
  <w:style w:type="paragraph" w:customStyle="1" w:styleId="underlined1">
    <w:name w:val="underlined1"/>
    <w:next w:val="Normal"/>
    <w:autoRedefine/>
    <w:rsid w:val="001B0BB7"/>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1B0BB7"/>
    <w:rPr>
      <w:rFonts w:eastAsia="Times New Roman"/>
      <w:b/>
      <w:sz w:val="24"/>
      <w:lang w:val="x-none" w:eastAsia="x-none"/>
    </w:rPr>
  </w:style>
  <w:style w:type="character" w:customStyle="1" w:styleId="SourceBoldedChar">
    <w:name w:val="Source Bolded Char"/>
    <w:link w:val="SourceBolded"/>
    <w:rsid w:val="001B0BB7"/>
    <w:rPr>
      <w:rFonts w:ascii="Calibri" w:eastAsia="Times New Roman" w:hAnsi="Calibri"/>
      <w:b/>
      <w:sz w:val="24"/>
      <w:lang w:val="x-none" w:eastAsia="x-none"/>
    </w:rPr>
  </w:style>
  <w:style w:type="paragraph" w:customStyle="1" w:styleId="CardDownSize">
    <w:name w:val="CardDownSize"/>
    <w:basedOn w:val="Normal"/>
    <w:link w:val="CardDownSizeChar"/>
    <w:rsid w:val="001B0BB7"/>
    <w:pPr>
      <w:spacing w:after="0" w:line="240" w:lineRule="auto"/>
    </w:pPr>
    <w:rPr>
      <w:rFonts w:eastAsia="Calibri"/>
      <w:szCs w:val="20"/>
      <w:lang w:val="x-none" w:eastAsia="x-none"/>
    </w:rPr>
  </w:style>
  <w:style w:type="character" w:customStyle="1" w:styleId="CardDownSizeChar">
    <w:name w:val="CardDownSize Char"/>
    <w:link w:val="CardDownSize"/>
    <w:rsid w:val="001B0BB7"/>
    <w:rPr>
      <w:rFonts w:ascii="Calibri" w:eastAsia="Calibri" w:hAnsi="Calibri"/>
      <w:szCs w:val="20"/>
      <w:lang w:val="x-none" w:eastAsia="x-none"/>
    </w:rPr>
  </w:style>
  <w:style w:type="paragraph" w:customStyle="1" w:styleId="Citation10">
    <w:name w:val="Citation1"/>
    <w:basedOn w:val="Normal"/>
    <w:link w:val="Citation1Char"/>
    <w:qFormat/>
    <w:rsid w:val="001B0BB7"/>
    <w:pPr>
      <w:spacing w:after="0" w:line="240" w:lineRule="auto"/>
    </w:pPr>
    <w:rPr>
      <w:rFonts w:eastAsia="Calibri"/>
      <w:b/>
      <w:sz w:val="24"/>
      <w:u w:val="single"/>
      <w:lang w:val="x-none" w:eastAsia="x-none"/>
    </w:rPr>
  </w:style>
  <w:style w:type="character" w:customStyle="1" w:styleId="Citation1Char">
    <w:name w:val="Citation1 Char"/>
    <w:link w:val="Citation10"/>
    <w:rsid w:val="001B0BB7"/>
    <w:rPr>
      <w:rFonts w:ascii="Calibri" w:eastAsia="Calibri" w:hAnsi="Calibri"/>
      <w:b/>
      <w:sz w:val="24"/>
      <w:u w:val="single"/>
      <w:lang w:val="x-none" w:eastAsia="x-none"/>
    </w:rPr>
  </w:style>
  <w:style w:type="character" w:customStyle="1" w:styleId="TaglineChar">
    <w:name w:val="Tagline Char"/>
    <w:link w:val="Tagline0"/>
    <w:rsid w:val="001B0BB7"/>
    <w:rPr>
      <w:rFonts w:ascii="Calibri" w:hAnsi="Calibri"/>
      <w:b/>
    </w:rPr>
  </w:style>
  <w:style w:type="character" w:customStyle="1" w:styleId="boldciteChar1">
    <w:name w:val="bold cite Char1"/>
    <w:rsid w:val="001B0BB7"/>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1B0BB7"/>
  </w:style>
  <w:style w:type="character" w:customStyle="1" w:styleId="leveluptitle">
    <w:name w:val="leveluptitle"/>
    <w:basedOn w:val="DefaultParagraphFont"/>
    <w:rsid w:val="001B0BB7"/>
  </w:style>
  <w:style w:type="character" w:customStyle="1" w:styleId="Irrelevant6fontChar">
    <w:name w:val="Irrelevant (6 font) Char"/>
    <w:basedOn w:val="DefaultParagraphFont"/>
    <w:link w:val="Irrelevant6font"/>
    <w:rsid w:val="001B0BB7"/>
    <w:rPr>
      <w:rFonts w:ascii="Calibri" w:eastAsia="Calibri" w:hAnsi="Calibri"/>
      <w:sz w:val="12"/>
      <w:szCs w:val="12"/>
    </w:rPr>
  </w:style>
  <w:style w:type="numbering" w:customStyle="1" w:styleId="NoList11111">
    <w:name w:val="No List11111"/>
    <w:next w:val="NoList"/>
    <w:uiPriority w:val="99"/>
    <w:semiHidden/>
    <w:unhideWhenUsed/>
    <w:rsid w:val="001B0BB7"/>
  </w:style>
  <w:style w:type="paragraph" w:customStyle="1" w:styleId="Non-NavPanelTag">
    <w:name w:val="Non-Nav Panel Tag"/>
    <w:basedOn w:val="Normal"/>
    <w:qFormat/>
    <w:rsid w:val="001B0BB7"/>
    <w:pPr>
      <w:spacing w:after="0" w:line="240" w:lineRule="auto"/>
    </w:pPr>
    <w:rPr>
      <w:b/>
    </w:rPr>
  </w:style>
  <w:style w:type="character" w:customStyle="1" w:styleId="Hyperlink3">
    <w:name w:val="Hyperlink.3"/>
    <w:basedOn w:val="DefaultParagraphFont"/>
    <w:rsid w:val="001B0BB7"/>
    <w:rPr>
      <w:sz w:val="18"/>
      <w:szCs w:val="18"/>
    </w:rPr>
  </w:style>
  <w:style w:type="character" w:customStyle="1" w:styleId="Hyperlink40">
    <w:name w:val="Hyperlink.4"/>
    <w:basedOn w:val="DefaultParagraphFont"/>
    <w:rsid w:val="001B0BB7"/>
    <w:rPr>
      <w:sz w:val="18"/>
      <w:szCs w:val="18"/>
    </w:rPr>
  </w:style>
  <w:style w:type="character" w:customStyle="1" w:styleId="SmallCharChar">
    <w:name w:val="Small Char Char"/>
    <w:basedOn w:val="DefaultParagraphFont"/>
    <w:rsid w:val="001B0BB7"/>
    <w:rPr>
      <w:sz w:val="17"/>
      <w:szCs w:val="24"/>
      <w:lang w:val="en-US" w:eastAsia="en-US" w:bidi="ar-SA"/>
    </w:rPr>
  </w:style>
  <w:style w:type="paragraph" w:customStyle="1" w:styleId="TagsFutura">
    <w:name w:val="TagsFutura"/>
    <w:basedOn w:val="Normal"/>
    <w:next w:val="Cites"/>
    <w:rsid w:val="001B0BB7"/>
    <w:pPr>
      <w:spacing w:after="0" w:line="240" w:lineRule="auto"/>
    </w:pPr>
    <w:rPr>
      <w:rFonts w:ascii="Futura" w:eastAsia="Times" w:hAnsi="Futura"/>
      <w:b/>
      <w:caps/>
      <w:sz w:val="18"/>
      <w:szCs w:val="20"/>
    </w:rPr>
  </w:style>
  <w:style w:type="paragraph" w:customStyle="1" w:styleId="DebateTag0">
    <w:name w:val="DebateTag"/>
    <w:basedOn w:val="Normal"/>
    <w:qFormat/>
    <w:rsid w:val="001B0BB7"/>
    <w:pPr>
      <w:spacing w:after="0" w:line="240" w:lineRule="auto"/>
    </w:pPr>
    <w:rPr>
      <w:rFonts w:eastAsia="Calibri"/>
      <w:b/>
    </w:rPr>
  </w:style>
  <w:style w:type="character" w:customStyle="1" w:styleId="Intemphasis">
    <w:name w:val="Intemphasis"/>
    <w:uiPriority w:val="1"/>
    <w:qFormat/>
    <w:rsid w:val="001B0BB7"/>
    <w:rPr>
      <w:rFonts w:ascii="Cambria" w:hAnsi="Cambria"/>
      <w:b/>
      <w:sz w:val="20"/>
      <w:u w:val="single"/>
      <w:bdr w:val="single" w:sz="4" w:space="0" w:color="auto"/>
      <w:shd w:val="pct25" w:color="auto" w:fill="auto"/>
    </w:rPr>
  </w:style>
  <w:style w:type="paragraph" w:customStyle="1" w:styleId="Heading42">
    <w:name w:val="Heading 42"/>
    <w:basedOn w:val="Normal"/>
    <w:qFormat/>
    <w:rsid w:val="001B0BB7"/>
    <w:pPr>
      <w:spacing w:after="0" w:line="240" w:lineRule="auto"/>
    </w:pPr>
    <w:rPr>
      <w:rFonts w:eastAsia="Times New Roman"/>
    </w:rPr>
  </w:style>
  <w:style w:type="paragraph" w:customStyle="1" w:styleId="DebateNormal">
    <w:name w:val="DebateNormal"/>
    <w:basedOn w:val="Normal"/>
    <w:link w:val="DebateNormalChar"/>
    <w:qFormat/>
    <w:rsid w:val="001B0BB7"/>
    <w:pPr>
      <w:spacing w:after="0" w:line="276" w:lineRule="auto"/>
    </w:pPr>
    <w:rPr>
      <w:rFonts w:eastAsia="Calibri"/>
      <w:szCs w:val="20"/>
    </w:rPr>
  </w:style>
  <w:style w:type="character" w:customStyle="1" w:styleId="DebateNormalChar">
    <w:name w:val="DebateNormal Char"/>
    <w:basedOn w:val="DefaultParagraphFont"/>
    <w:link w:val="DebateNormal"/>
    <w:rsid w:val="001B0BB7"/>
    <w:rPr>
      <w:rFonts w:ascii="Calibri" w:eastAsia="Calibri" w:hAnsi="Calibri"/>
      <w:szCs w:val="20"/>
    </w:rPr>
  </w:style>
  <w:style w:type="paragraph" w:customStyle="1" w:styleId="DebateEmphasis">
    <w:name w:val="DebateEmphasis"/>
    <w:basedOn w:val="Normal"/>
    <w:link w:val="DebateEmphasisChar"/>
    <w:qFormat/>
    <w:rsid w:val="001B0BB7"/>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1B0BB7"/>
    <w:rPr>
      <w:rFonts w:ascii="Calibri" w:eastAsia="Calibri" w:hAnsi="Calibri"/>
      <w:b/>
      <w:szCs w:val="20"/>
      <w:u w:val="single"/>
    </w:rPr>
  </w:style>
  <w:style w:type="paragraph" w:customStyle="1" w:styleId="NormalCite">
    <w:name w:val="NormalCite"/>
    <w:link w:val="NormalCiteChar"/>
    <w:qFormat/>
    <w:rsid w:val="001B0BB7"/>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1B0BB7"/>
    <w:rPr>
      <w:rFonts w:ascii="Times New Roman" w:hAnsi="Times New Roman" w:cs="Times New Roman"/>
      <w:sz w:val="18"/>
    </w:rPr>
  </w:style>
  <w:style w:type="paragraph" w:customStyle="1" w:styleId="StyleUnderlineChar11pt2">
    <w:name w:val="Style Underline Char + 11 pt2"/>
    <w:link w:val="StyleUnderlineChar11pt2Char"/>
    <w:qFormat/>
    <w:rsid w:val="001B0BB7"/>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1B0BB7"/>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1B0BB7"/>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B0BB7"/>
    <w:rPr>
      <w:rFonts w:eastAsia="Times New Roman" w:cs="Calibri"/>
      <w:szCs w:val="24"/>
      <w:u w:val="single"/>
      <w:bdr w:val="single" w:sz="4" w:space="0" w:color="auto"/>
    </w:rPr>
  </w:style>
  <w:style w:type="character" w:customStyle="1" w:styleId="Style9pt">
    <w:name w:val="Style 9 pt"/>
    <w:basedOn w:val="DefaultParagraphFont"/>
    <w:rsid w:val="001B0BB7"/>
    <w:rPr>
      <w:rFonts w:ascii="Times New Roman" w:hAnsi="Times New Roman"/>
      <w:sz w:val="20"/>
    </w:rPr>
  </w:style>
  <w:style w:type="character" w:customStyle="1" w:styleId="StyleunderlineArialNarrow9ptBold">
    <w:name w:val="Style underline + Arial Narrow 9 pt Bold"/>
    <w:basedOn w:val="underline"/>
    <w:rsid w:val="001B0BB7"/>
    <w:rPr>
      <w:u w:val="single"/>
      <w:lang w:val="en-US" w:eastAsia="en-US" w:bidi="ar-SA"/>
    </w:rPr>
  </w:style>
  <w:style w:type="paragraph" w:customStyle="1" w:styleId="StylecardCharCharArialNarrow9pt">
    <w:name w:val="Style card Char Char + Arial Narrow 9 pt"/>
    <w:link w:val="StylecardCharCharArialNarrow9ptChar"/>
    <w:qFormat/>
    <w:rsid w:val="001B0BB7"/>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1B0BB7"/>
    <w:rPr>
      <w:rFonts w:eastAsia="Times New Roman"/>
      <w:szCs w:val="20"/>
    </w:rPr>
  </w:style>
  <w:style w:type="paragraph" w:customStyle="1" w:styleId="StyleCardTextArialNarrow9pt">
    <w:name w:val="Style Card Text + Arial Narrow 9 pt"/>
    <w:link w:val="StyleCardTextArialNarrow9ptChar"/>
    <w:qFormat/>
    <w:rsid w:val="001B0BB7"/>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1B0BB7"/>
    <w:rPr>
      <w:rFonts w:eastAsia="Times New Roman"/>
      <w:szCs w:val="24"/>
    </w:rPr>
  </w:style>
  <w:style w:type="character" w:customStyle="1" w:styleId="StyleBoldandUnderlineCharCharCharChar9pt">
    <w:name w:val="Style Bold and Underline Char Char Char Char + 9 pt"/>
    <w:basedOn w:val="DefaultParagraphFont"/>
    <w:rsid w:val="001B0BB7"/>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1B0BB7"/>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1B0BB7"/>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B0BB7"/>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1B0BB7"/>
    <w:rPr>
      <w:rFonts w:eastAsia="Times New Roman"/>
      <w:szCs w:val="24"/>
    </w:rPr>
  </w:style>
  <w:style w:type="paragraph" w:customStyle="1" w:styleId="StyleMinimizedTextArialNarrow9pt">
    <w:name w:val="Style Minimized Text + Arial Narrow 9 pt"/>
    <w:basedOn w:val="Normal"/>
    <w:link w:val="StyleMinimizedTextArialNarrow9ptChar"/>
    <w:qFormat/>
    <w:rsid w:val="001B0BB7"/>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1B0BB7"/>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1B0BB7"/>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B0BB7"/>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1B0BB7"/>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1B0BB7"/>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1B0BB7"/>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1B0BB7"/>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B0BB7"/>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1B0BB7"/>
    <w:rPr>
      <w:rFonts w:cs="Arial"/>
      <w:bCs/>
      <w:szCs w:val="26"/>
      <w:u w:val="single"/>
      <w:lang w:val="en-US" w:eastAsia="en-US" w:bidi="ar-SA"/>
    </w:rPr>
  </w:style>
  <w:style w:type="character" w:customStyle="1" w:styleId="AUnterdline">
    <w:name w:val="AUnterdline"/>
    <w:qFormat/>
    <w:rsid w:val="001B0BB7"/>
    <w:rPr>
      <w:rFonts w:ascii="Times New Roman" w:hAnsi="Times New Roman"/>
      <w:sz w:val="20"/>
      <w:u w:val="single"/>
    </w:rPr>
  </w:style>
  <w:style w:type="character" w:customStyle="1" w:styleId="DontRead">
    <w:name w:val="Don't Read"/>
    <w:qFormat/>
    <w:rsid w:val="001B0BB7"/>
    <w:rPr>
      <w:rFonts w:ascii="Times New Roman" w:hAnsi="Times New Roman"/>
      <w:sz w:val="16"/>
    </w:rPr>
  </w:style>
  <w:style w:type="character" w:customStyle="1" w:styleId="CharChar113">
    <w:name w:val="Char Char113"/>
    <w:basedOn w:val="DefaultParagraphFont"/>
    <w:rsid w:val="001B0BB7"/>
    <w:rPr>
      <w:rFonts w:cs="Arial"/>
      <w:bCs/>
      <w:szCs w:val="26"/>
      <w:u w:val="single"/>
      <w:lang w:val="en-US" w:eastAsia="en-US" w:bidi="ar-SA"/>
    </w:rPr>
  </w:style>
  <w:style w:type="character" w:customStyle="1" w:styleId="StyleunderlineBold0">
    <w:name w:val="Style underline + Bold"/>
    <w:basedOn w:val="underline"/>
    <w:rsid w:val="001B0BB7"/>
    <w:rPr>
      <w:u w:val="single"/>
      <w:lang w:val="en-US" w:eastAsia="en-US" w:bidi="ar-SA"/>
    </w:rPr>
  </w:style>
  <w:style w:type="character" w:customStyle="1" w:styleId="StyleunderlineCharNotBold">
    <w:name w:val="Style underline Char + Not Bold"/>
    <w:basedOn w:val="underlineChar"/>
    <w:rsid w:val="001B0BB7"/>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1B0BB7"/>
    <w:pPr>
      <w:spacing w:after="0" w:line="240" w:lineRule="auto"/>
    </w:pPr>
    <w:rPr>
      <w:rFonts w:eastAsia="Times New Roman"/>
      <w:b/>
      <w:u w:val="single"/>
    </w:rPr>
  </w:style>
  <w:style w:type="character" w:customStyle="1" w:styleId="UnderlineChar5Char">
    <w:name w:val="Underline Char5 Char"/>
    <w:basedOn w:val="DefaultParagraphFont"/>
    <w:rsid w:val="001B0BB7"/>
    <w:rPr>
      <w:szCs w:val="24"/>
      <w:u w:val="single"/>
      <w:lang w:val="en-US" w:eastAsia="en-US" w:bidi="ar-SA"/>
    </w:rPr>
  </w:style>
  <w:style w:type="paragraph" w:customStyle="1" w:styleId="UnderlineChar4">
    <w:name w:val="Underline Char4"/>
    <w:basedOn w:val="Normal"/>
    <w:link w:val="UnderlineChar4Char"/>
    <w:qFormat/>
    <w:rsid w:val="001B0BB7"/>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1B0BB7"/>
    <w:pPr>
      <w:spacing w:after="0" w:line="240" w:lineRule="auto"/>
    </w:pPr>
    <w:rPr>
      <w:rFonts w:asciiTheme="minorHAnsi" w:hAnsiTheme="minorHAnsi"/>
      <w:b/>
      <w:u w:val="single"/>
    </w:rPr>
  </w:style>
  <w:style w:type="paragraph" w:customStyle="1" w:styleId="UnderlineChar3">
    <w:name w:val="Underline Char3"/>
    <w:basedOn w:val="Normal"/>
    <w:link w:val="UnderlineChar3Char"/>
    <w:qFormat/>
    <w:rsid w:val="001B0BB7"/>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1B0BB7"/>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1B0BB7"/>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1B0BB7"/>
    <w:rPr>
      <w:rFonts w:ascii="Calibri" w:eastAsia="Times New Roman" w:hAnsi="Calibri"/>
      <w:b/>
      <w:u w:val="single"/>
    </w:rPr>
  </w:style>
  <w:style w:type="character" w:customStyle="1" w:styleId="base">
    <w:name w:val="base"/>
    <w:basedOn w:val="DefaultParagraphFont"/>
    <w:rsid w:val="001B0BB7"/>
  </w:style>
  <w:style w:type="character" w:customStyle="1" w:styleId="part-of-speech">
    <w:name w:val="part-of-speech"/>
    <w:basedOn w:val="DefaultParagraphFont"/>
    <w:rsid w:val="001B0BB7"/>
  </w:style>
  <w:style w:type="paragraph" w:customStyle="1" w:styleId="UnderlineBoldIndent">
    <w:name w:val="Underline + Bold Indent"/>
    <w:basedOn w:val="Normal"/>
    <w:link w:val="UnderlineBoldIndentCharChar"/>
    <w:qFormat/>
    <w:rsid w:val="001B0BB7"/>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B0BB7"/>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1B0BB7"/>
    <w:rPr>
      <w:u w:val="single"/>
    </w:rPr>
  </w:style>
  <w:style w:type="character" w:customStyle="1" w:styleId="StyleUnderlineBoldIndent11ptChar">
    <w:name w:val="Style Underline + Bold Indent + 11 pt Char"/>
    <w:link w:val="StyleUnderlineBoldIndent11pt"/>
    <w:rsid w:val="001B0BB7"/>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1B0BB7"/>
    <w:rPr>
      <w:b/>
      <w:bCs/>
      <w:u w:val="single"/>
    </w:rPr>
  </w:style>
  <w:style w:type="character" w:customStyle="1" w:styleId="StyleUnderlineBoldIndent11ptBoldChar">
    <w:name w:val="Style Underline + Bold Indent + 11 pt Bold Char"/>
    <w:link w:val="StyleUnderlineBoldIndent11ptBold"/>
    <w:rsid w:val="001B0BB7"/>
    <w:rPr>
      <w:rFonts w:ascii="Calibri" w:eastAsia="Times New Roman" w:hAnsi="Calibri"/>
      <w:b/>
      <w:bCs/>
      <w:szCs w:val="20"/>
      <w:u w:val="single"/>
    </w:rPr>
  </w:style>
  <w:style w:type="character" w:customStyle="1" w:styleId="FontStyle177">
    <w:name w:val="Font Style177"/>
    <w:basedOn w:val="DefaultParagraphFont"/>
    <w:uiPriority w:val="99"/>
    <w:rsid w:val="001B0BB7"/>
    <w:rPr>
      <w:rFonts w:ascii="Times New Roman" w:hAnsi="Times New Roman" w:cs="Times New Roman"/>
      <w:sz w:val="20"/>
      <w:szCs w:val="20"/>
    </w:rPr>
  </w:style>
  <w:style w:type="character" w:customStyle="1" w:styleId="FontStyle173">
    <w:name w:val="Font Style173"/>
    <w:basedOn w:val="DefaultParagraphFont"/>
    <w:uiPriority w:val="99"/>
    <w:rsid w:val="001B0BB7"/>
    <w:rPr>
      <w:rFonts w:ascii="Times New Roman" w:hAnsi="Times New Roman" w:cs="Times New Roman"/>
      <w:sz w:val="14"/>
      <w:szCs w:val="14"/>
    </w:rPr>
  </w:style>
  <w:style w:type="character" w:customStyle="1" w:styleId="FontStyle151">
    <w:name w:val="Font Style151"/>
    <w:basedOn w:val="DefaultParagraphFont"/>
    <w:uiPriority w:val="99"/>
    <w:rsid w:val="001B0BB7"/>
    <w:rPr>
      <w:rFonts w:ascii="Arial Narrow" w:hAnsi="Arial Narrow" w:cs="Arial Narrow"/>
      <w:b/>
      <w:bCs/>
      <w:sz w:val="12"/>
      <w:szCs w:val="12"/>
    </w:rPr>
  </w:style>
  <w:style w:type="character" w:customStyle="1" w:styleId="FontStyle156">
    <w:name w:val="Font Style156"/>
    <w:basedOn w:val="DefaultParagraphFont"/>
    <w:uiPriority w:val="99"/>
    <w:rsid w:val="001B0BB7"/>
    <w:rPr>
      <w:rFonts w:ascii="Arial Narrow" w:hAnsi="Arial Narrow" w:cs="Arial Narrow"/>
      <w:sz w:val="8"/>
      <w:szCs w:val="8"/>
    </w:rPr>
  </w:style>
  <w:style w:type="character" w:customStyle="1" w:styleId="FontStyle160">
    <w:name w:val="Font Style160"/>
    <w:basedOn w:val="DefaultParagraphFont"/>
    <w:uiPriority w:val="99"/>
    <w:rsid w:val="001B0BB7"/>
    <w:rPr>
      <w:rFonts w:ascii="Times New Roman" w:hAnsi="Times New Roman" w:cs="Times New Roman"/>
      <w:b/>
      <w:bCs/>
      <w:sz w:val="20"/>
      <w:szCs w:val="20"/>
    </w:rPr>
  </w:style>
  <w:style w:type="character" w:customStyle="1" w:styleId="FontStyle178">
    <w:name w:val="Font Style178"/>
    <w:basedOn w:val="DefaultParagraphFont"/>
    <w:uiPriority w:val="99"/>
    <w:rsid w:val="001B0BB7"/>
    <w:rPr>
      <w:rFonts w:ascii="Times New Roman" w:hAnsi="Times New Roman" w:cs="Times New Roman"/>
      <w:sz w:val="18"/>
      <w:szCs w:val="18"/>
    </w:rPr>
  </w:style>
  <w:style w:type="paragraph" w:customStyle="1" w:styleId="Style140">
    <w:name w:val="Style14"/>
    <w:basedOn w:val="Normal"/>
    <w:uiPriority w:val="99"/>
    <w:qFormat/>
    <w:rsid w:val="001B0BB7"/>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1B0BB7"/>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1B0BB7"/>
    <w:rPr>
      <w:rFonts w:ascii="Times New Roman" w:hAnsi="Times New Roman" w:cs="Times New Roman"/>
      <w:sz w:val="12"/>
      <w:szCs w:val="12"/>
    </w:rPr>
  </w:style>
  <w:style w:type="paragraph" w:customStyle="1" w:styleId="Style90">
    <w:name w:val="Style9"/>
    <w:basedOn w:val="Normal"/>
    <w:uiPriority w:val="99"/>
    <w:qFormat/>
    <w:rsid w:val="001B0BB7"/>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1B0BB7"/>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1B0BB7"/>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1B0BB7"/>
    <w:rPr>
      <w:rFonts w:ascii="Times New Roman" w:hAnsi="Times New Roman" w:cs="Times New Roman"/>
      <w:sz w:val="16"/>
      <w:szCs w:val="16"/>
    </w:rPr>
  </w:style>
  <w:style w:type="paragraph" w:customStyle="1" w:styleId="Stylecard11pt">
    <w:name w:val="Style card + 11 pt"/>
    <w:basedOn w:val="Normal"/>
    <w:link w:val="Stylecard11ptChar"/>
    <w:qFormat/>
    <w:rsid w:val="001B0BB7"/>
    <w:pPr>
      <w:spacing w:after="0" w:line="240" w:lineRule="auto"/>
      <w:ind w:left="288" w:right="288"/>
    </w:pPr>
    <w:rPr>
      <w:rFonts w:eastAsia="SimSun"/>
      <w:sz w:val="20"/>
      <w:lang w:eastAsia="zh-CN"/>
    </w:rPr>
  </w:style>
  <w:style w:type="character" w:customStyle="1" w:styleId="Stylecard11ptChar">
    <w:name w:val="Style card + 11 pt Char"/>
    <w:link w:val="Stylecard11pt"/>
    <w:rsid w:val="001B0BB7"/>
    <w:rPr>
      <w:rFonts w:ascii="Calibri" w:eastAsia="SimSun" w:hAnsi="Calibri"/>
      <w:sz w:val="20"/>
      <w:lang w:eastAsia="zh-CN"/>
    </w:rPr>
  </w:style>
  <w:style w:type="character" w:customStyle="1" w:styleId="globalcontentbody">
    <w:name w:val="globalcontentbody"/>
    <w:basedOn w:val="DefaultParagraphFont"/>
    <w:rsid w:val="001B0BB7"/>
  </w:style>
  <w:style w:type="character" w:customStyle="1" w:styleId="authorbio">
    <w:name w:val="authorbio"/>
    <w:basedOn w:val="DefaultParagraphFont"/>
    <w:rsid w:val="001B0BB7"/>
  </w:style>
  <w:style w:type="character" w:customStyle="1" w:styleId="StyleBoldandUnderlineCharChar11pt">
    <w:name w:val="Style Bold and Underline Char Char + 11 pt"/>
    <w:basedOn w:val="DefaultParagraphFont"/>
    <w:rsid w:val="001B0BB7"/>
    <w:rPr>
      <w:b/>
      <w:bCs/>
      <w:noProof w:val="0"/>
      <w:sz w:val="20"/>
      <w:u w:val="single"/>
      <w:lang w:val="en-US" w:eastAsia="en-US" w:bidi="ar-SA"/>
    </w:rPr>
  </w:style>
  <w:style w:type="character" w:customStyle="1" w:styleId="Hyperlink23">
    <w:name w:val="Hyperlink23"/>
    <w:basedOn w:val="DefaultParagraphFont"/>
    <w:rsid w:val="001B0BB7"/>
    <w:rPr>
      <w:color w:val="3300CC"/>
      <w:u w:val="single"/>
    </w:rPr>
  </w:style>
  <w:style w:type="character" w:customStyle="1" w:styleId="CharChar114">
    <w:name w:val="Char Char114"/>
    <w:basedOn w:val="DefaultParagraphFont"/>
    <w:rsid w:val="001B0BB7"/>
    <w:rPr>
      <w:rFonts w:cs="Arial"/>
      <w:bCs/>
      <w:szCs w:val="26"/>
      <w:u w:val="single"/>
      <w:lang w:val="en-US" w:eastAsia="en-US" w:bidi="ar-SA"/>
    </w:rPr>
  </w:style>
  <w:style w:type="character" w:customStyle="1" w:styleId="CharChar112">
    <w:name w:val="Char Char112"/>
    <w:basedOn w:val="DefaultParagraphFont"/>
    <w:rsid w:val="001B0BB7"/>
    <w:rPr>
      <w:rFonts w:cs="Arial"/>
      <w:bCs/>
      <w:szCs w:val="26"/>
      <w:u w:val="single"/>
      <w:lang w:val="en-US" w:eastAsia="en-US" w:bidi="ar-SA"/>
    </w:rPr>
  </w:style>
  <w:style w:type="paragraph" w:customStyle="1" w:styleId="WW-Default1">
    <w:name w:val="WW-Default1"/>
    <w:basedOn w:val="Normal"/>
    <w:qFormat/>
    <w:rsid w:val="001B0BB7"/>
    <w:pPr>
      <w:suppressAutoHyphens/>
      <w:spacing w:after="0" w:line="240" w:lineRule="auto"/>
    </w:pPr>
    <w:rPr>
      <w:rFonts w:eastAsia="Times New Roman"/>
      <w:b/>
      <w:bCs/>
      <w:szCs w:val="20"/>
      <w:lang w:eastAsia="ar-SA"/>
    </w:rPr>
  </w:style>
  <w:style w:type="character" w:customStyle="1" w:styleId="zoomme">
    <w:name w:val="zoomme"/>
    <w:basedOn w:val="DefaultParagraphFont"/>
    <w:rsid w:val="001B0BB7"/>
  </w:style>
  <w:style w:type="character" w:customStyle="1" w:styleId="classauthor">
    <w:name w:val="class=&quot;author&quot;"/>
    <w:basedOn w:val="DefaultParagraphFont"/>
    <w:rsid w:val="001B0BB7"/>
  </w:style>
  <w:style w:type="paragraph" w:customStyle="1" w:styleId="Stylecard11ptUnderline">
    <w:name w:val="Style card + 11 pt Underline"/>
    <w:basedOn w:val="Normal"/>
    <w:link w:val="Stylecard11ptUnderlineChar"/>
    <w:qFormat/>
    <w:rsid w:val="001B0BB7"/>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1B0BB7"/>
    <w:rPr>
      <w:rFonts w:ascii="Calibri" w:eastAsia="SimSun" w:hAnsi="Calibri"/>
      <w:sz w:val="20"/>
      <w:u w:val="single"/>
      <w:lang w:eastAsia="zh-CN"/>
    </w:rPr>
  </w:style>
  <w:style w:type="character" w:customStyle="1" w:styleId="officialstitle-">
    <w:name w:val="official_s_title-"/>
    <w:basedOn w:val="DefaultParagraphFont"/>
    <w:rsid w:val="001B0BB7"/>
  </w:style>
  <w:style w:type="character" w:customStyle="1" w:styleId="officialsbureau">
    <w:name w:val="official_s_bureau"/>
    <w:basedOn w:val="DefaultParagraphFont"/>
    <w:rsid w:val="001B0BB7"/>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B0BB7"/>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B0BB7"/>
    <w:rPr>
      <w:rFonts w:ascii="Calibri" w:eastAsia="Times New Roman" w:hAnsi="Calibri" w:cs="Arial"/>
      <w:b/>
      <w:bCs/>
      <w:sz w:val="24"/>
      <w:szCs w:val="28"/>
    </w:rPr>
  </w:style>
  <w:style w:type="character" w:customStyle="1" w:styleId="gray">
    <w:name w:val="gray"/>
    <w:basedOn w:val="DefaultParagraphFont"/>
    <w:rsid w:val="001B0BB7"/>
  </w:style>
  <w:style w:type="character" w:customStyle="1" w:styleId="Styleunderline11ptBorderSinglesolidlineAuto05p">
    <w:name w:val="Style underline + 11 pt Border: : (Single solid line Auto  0.5 p..."/>
    <w:rsid w:val="001B0BB7"/>
    <w:rPr>
      <w:sz w:val="20"/>
      <w:u w:val="single"/>
      <w:bdr w:val="single" w:sz="4" w:space="0" w:color="auto"/>
    </w:rPr>
  </w:style>
  <w:style w:type="character" w:customStyle="1" w:styleId="Citation-CompleteChar">
    <w:name w:val="Citation - Complete Char"/>
    <w:basedOn w:val="DefaultParagraphFont"/>
    <w:link w:val="Citation-Complete"/>
    <w:locked/>
    <w:rsid w:val="001B0BB7"/>
    <w:rPr>
      <w:rFonts w:ascii="Calibri" w:hAnsi="Calibri"/>
    </w:rPr>
  </w:style>
  <w:style w:type="paragraph" w:customStyle="1" w:styleId="StyleStyle49ptBoldItalic">
    <w:name w:val="Style Style4 + 9 pt Bold Italic"/>
    <w:basedOn w:val="Normal"/>
    <w:link w:val="StyleStyle49ptBoldItalicChar"/>
    <w:qFormat/>
    <w:rsid w:val="001B0BB7"/>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B0BB7"/>
    <w:rPr>
      <w:rFonts w:ascii="Calibri" w:eastAsia="Times New Roman" w:hAnsi="Calibri"/>
      <w:b/>
      <w:bCs/>
      <w:i/>
      <w:iCs/>
      <w:u w:val="single"/>
    </w:rPr>
  </w:style>
  <w:style w:type="character" w:customStyle="1" w:styleId="newscontent">
    <w:name w:val="newscontent"/>
    <w:rsid w:val="001B0BB7"/>
  </w:style>
  <w:style w:type="character" w:customStyle="1" w:styleId="FontStyle172">
    <w:name w:val="Font Style172"/>
    <w:basedOn w:val="DefaultParagraphFont"/>
    <w:uiPriority w:val="99"/>
    <w:rsid w:val="001B0BB7"/>
    <w:rPr>
      <w:rFonts w:ascii="Times New Roman" w:hAnsi="Times New Roman" w:cs="Times New Roman"/>
      <w:b/>
      <w:bCs/>
      <w:sz w:val="16"/>
      <w:szCs w:val="16"/>
    </w:rPr>
  </w:style>
  <w:style w:type="paragraph" w:customStyle="1" w:styleId="Style180">
    <w:name w:val="Style18"/>
    <w:basedOn w:val="Normal"/>
    <w:uiPriority w:val="99"/>
    <w:qFormat/>
    <w:rsid w:val="001B0BB7"/>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1B0BB7"/>
    <w:rPr>
      <w:rFonts w:ascii="Times New Roman" w:hAnsi="Times New Roman" w:cs="Times New Roman"/>
      <w:i/>
      <w:iCs/>
      <w:sz w:val="16"/>
      <w:szCs w:val="16"/>
    </w:rPr>
  </w:style>
  <w:style w:type="character" w:customStyle="1" w:styleId="FontStyle162">
    <w:name w:val="Font Style162"/>
    <w:basedOn w:val="DefaultParagraphFont"/>
    <w:uiPriority w:val="99"/>
    <w:rsid w:val="001B0BB7"/>
    <w:rPr>
      <w:rFonts w:ascii="Times New Roman" w:hAnsi="Times New Roman" w:cs="Times New Roman"/>
      <w:b/>
      <w:bCs/>
      <w:sz w:val="18"/>
      <w:szCs w:val="18"/>
    </w:rPr>
  </w:style>
  <w:style w:type="character" w:customStyle="1" w:styleId="FontStyle167">
    <w:name w:val="Font Style167"/>
    <w:basedOn w:val="DefaultParagraphFont"/>
    <w:uiPriority w:val="99"/>
    <w:rsid w:val="001B0BB7"/>
    <w:rPr>
      <w:rFonts w:ascii="Times New Roman" w:hAnsi="Times New Roman" w:cs="Times New Roman"/>
      <w:sz w:val="10"/>
      <w:szCs w:val="10"/>
    </w:rPr>
  </w:style>
  <w:style w:type="character" w:customStyle="1" w:styleId="FontStyle174">
    <w:name w:val="Font Style174"/>
    <w:basedOn w:val="DefaultParagraphFont"/>
    <w:uiPriority w:val="99"/>
    <w:rsid w:val="001B0BB7"/>
    <w:rPr>
      <w:rFonts w:ascii="Arial Narrow" w:hAnsi="Arial Narrow" w:cs="Arial Narrow"/>
      <w:b/>
      <w:bCs/>
      <w:sz w:val="18"/>
      <w:szCs w:val="18"/>
    </w:rPr>
  </w:style>
  <w:style w:type="paragraph" w:customStyle="1" w:styleId="Style47">
    <w:name w:val="Style47"/>
    <w:basedOn w:val="Normal"/>
    <w:uiPriority w:val="99"/>
    <w:qFormat/>
    <w:rsid w:val="001B0BB7"/>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1B0BB7"/>
    <w:rPr>
      <w:rFonts w:ascii="Times New Roman" w:hAnsi="Times New Roman" w:cs="Times New Roman"/>
      <w:sz w:val="12"/>
      <w:szCs w:val="12"/>
    </w:rPr>
  </w:style>
  <w:style w:type="paragraph" w:customStyle="1" w:styleId="Style24">
    <w:name w:val="Style24"/>
    <w:basedOn w:val="Normal"/>
    <w:uiPriority w:val="99"/>
    <w:qFormat/>
    <w:rsid w:val="001B0BB7"/>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1B0BB7"/>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1B0BB7"/>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1B0BB7"/>
    <w:rPr>
      <w:rFonts w:ascii="Times New Roman" w:hAnsi="Times New Roman" w:cs="Times New Roman"/>
      <w:b/>
      <w:bCs/>
      <w:sz w:val="18"/>
      <w:szCs w:val="18"/>
    </w:rPr>
  </w:style>
  <w:style w:type="paragraph" w:customStyle="1" w:styleId="Style210">
    <w:name w:val="Style21"/>
    <w:basedOn w:val="Normal"/>
    <w:uiPriority w:val="99"/>
    <w:qFormat/>
    <w:rsid w:val="001B0BB7"/>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1B0BB7"/>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1B0BB7"/>
    <w:pPr>
      <w:spacing w:before="200" w:line="240" w:lineRule="auto"/>
    </w:pPr>
    <w:rPr>
      <w:bCs/>
      <w:sz w:val="22"/>
    </w:rPr>
  </w:style>
  <w:style w:type="paragraph" w:customStyle="1" w:styleId="Aa">
    <w:name w:val="A"/>
    <w:basedOn w:val="Default"/>
    <w:next w:val="Default"/>
    <w:rsid w:val="001B0BB7"/>
    <w:rPr>
      <w:rFonts w:eastAsia="Times New Roman"/>
      <w:color w:val="auto"/>
      <w:lang w:bidi="en-US"/>
    </w:rPr>
  </w:style>
  <w:style w:type="character" w:customStyle="1" w:styleId="ac">
    <w:name w:val="••••"/>
    <w:rsid w:val="001B0BB7"/>
    <w:rPr>
      <w:color w:val="000000"/>
    </w:rPr>
  </w:style>
  <w:style w:type="character" w:customStyle="1" w:styleId="UL-Bold">
    <w:name w:val="UL-Bold"/>
    <w:basedOn w:val="DefaultParagraphFont"/>
    <w:rsid w:val="001B0BB7"/>
    <w:rPr>
      <w:u w:val="thick"/>
    </w:rPr>
  </w:style>
  <w:style w:type="character" w:customStyle="1" w:styleId="UL-None">
    <w:name w:val="UL-None"/>
    <w:basedOn w:val="DefaultParagraphFont"/>
    <w:rsid w:val="001B0BB7"/>
    <w:rPr>
      <w:u w:val="none"/>
    </w:rPr>
  </w:style>
  <w:style w:type="character" w:customStyle="1" w:styleId="styletimesnewroman12ptbold0">
    <w:name w:val="styletimesnewroman12ptbold"/>
    <w:basedOn w:val="DefaultParagraphFont"/>
    <w:rsid w:val="001B0BB7"/>
  </w:style>
  <w:style w:type="character" w:customStyle="1" w:styleId="FontStyle19">
    <w:name w:val="Font Style19"/>
    <w:basedOn w:val="DefaultParagraphFont"/>
    <w:uiPriority w:val="99"/>
    <w:rsid w:val="001B0BB7"/>
    <w:rPr>
      <w:rFonts w:ascii="Times New Roman" w:hAnsi="Times New Roman" w:cs="Times New Roman"/>
      <w:sz w:val="18"/>
      <w:szCs w:val="18"/>
    </w:rPr>
  </w:style>
  <w:style w:type="character" w:customStyle="1" w:styleId="UnderlineBox">
    <w:name w:val="Underline + Box"/>
    <w:uiPriority w:val="1"/>
    <w:qFormat/>
    <w:rsid w:val="001B0BB7"/>
    <w:rPr>
      <w:rFonts w:ascii="Georgia" w:hAnsi="Georgia"/>
      <w:b w:val="0"/>
      <w:sz w:val="22"/>
      <w:u w:val="single"/>
      <w:bdr w:val="single" w:sz="4" w:space="0" w:color="auto"/>
    </w:rPr>
  </w:style>
  <w:style w:type="character" w:customStyle="1" w:styleId="10ptnotbold">
    <w:name w:val="10ptnotbold"/>
    <w:basedOn w:val="DefaultParagraphFont"/>
    <w:rsid w:val="001B0BB7"/>
    <w:rPr>
      <w:sz w:val="20"/>
    </w:rPr>
  </w:style>
  <w:style w:type="paragraph" w:customStyle="1" w:styleId="ALLCAPS">
    <w:name w:val="ALL CAPS"/>
    <w:basedOn w:val="Normal"/>
    <w:link w:val="ALLCAPSChar"/>
    <w:qFormat/>
    <w:rsid w:val="001B0BB7"/>
    <w:pPr>
      <w:spacing w:after="0" w:line="240" w:lineRule="auto"/>
    </w:pPr>
    <w:rPr>
      <w:rFonts w:eastAsia="Times New Roman"/>
      <w:b/>
      <w:caps/>
      <w:szCs w:val="20"/>
    </w:rPr>
  </w:style>
  <w:style w:type="character" w:customStyle="1" w:styleId="kn">
    <w:name w:val="kn"/>
    <w:basedOn w:val="DefaultParagraphFont"/>
    <w:rsid w:val="001B0BB7"/>
  </w:style>
  <w:style w:type="paragraph" w:customStyle="1" w:styleId="StyleCardworksLinespacingsingle">
    <w:name w:val="Style Card works + Line spacing:  single"/>
    <w:basedOn w:val="Normal"/>
    <w:link w:val="StyleCardworksLinespacingsingleChar"/>
    <w:qFormat/>
    <w:rsid w:val="001B0BB7"/>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1B0BB7"/>
    <w:rPr>
      <w:rFonts w:ascii="Calibri" w:eastAsia="Times New Roman" w:hAnsi="Calibri"/>
      <w:spacing w:val="-3"/>
      <w:szCs w:val="20"/>
    </w:rPr>
  </w:style>
  <w:style w:type="paragraph" w:customStyle="1" w:styleId="BriefTitleWorks">
    <w:name w:val="Brief Title Works"/>
    <w:basedOn w:val="Heading1"/>
    <w:link w:val="BriefTitleWorksChar"/>
    <w:qFormat/>
    <w:rsid w:val="001B0BB7"/>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1B0BB7"/>
    <w:rPr>
      <w:rFonts w:ascii="Calibri" w:eastAsia="Times New Roman" w:hAnsi="Calibri" w:cs="Arial"/>
      <w:b/>
      <w:kern w:val="32"/>
      <w:sz w:val="24"/>
      <w:szCs w:val="32"/>
      <w:u w:val="single"/>
    </w:rPr>
  </w:style>
  <w:style w:type="character" w:customStyle="1" w:styleId="twelptblackblack1">
    <w:name w:val="twelptblackblack1"/>
    <w:basedOn w:val="DefaultParagraphFont"/>
    <w:rsid w:val="001B0BB7"/>
    <w:rPr>
      <w:rFonts w:ascii="Verdana" w:hAnsi="Verdana" w:hint="default"/>
      <w:color w:val="000000"/>
      <w:sz w:val="16"/>
      <w:szCs w:val="16"/>
    </w:rPr>
  </w:style>
  <w:style w:type="character" w:customStyle="1" w:styleId="TagCharCharCharChar0">
    <w:name w:val="Tag Char Char Char Char"/>
    <w:basedOn w:val="DefaultParagraphFont"/>
    <w:rsid w:val="001B0BB7"/>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1B0BB7"/>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1B0BB7"/>
    <w:rPr>
      <w:sz w:val="30"/>
      <w:szCs w:val="30"/>
    </w:rPr>
  </w:style>
  <w:style w:type="character" w:customStyle="1" w:styleId="CharacterStyle13">
    <w:name w:val="Character Style 13"/>
    <w:rsid w:val="001B0BB7"/>
    <w:rPr>
      <w:i/>
      <w:iCs/>
      <w:sz w:val="17"/>
      <w:szCs w:val="17"/>
    </w:rPr>
  </w:style>
  <w:style w:type="character" w:customStyle="1" w:styleId="CardsNotUnderlined">
    <w:name w:val="Cards Not Underlined"/>
    <w:rsid w:val="001B0BB7"/>
    <w:rPr>
      <w:rFonts w:ascii="Times New Roman" w:hAnsi="Times New Roman"/>
      <w:sz w:val="16"/>
    </w:rPr>
  </w:style>
  <w:style w:type="character" w:customStyle="1" w:styleId="a13">
    <w:name w:val="a1"/>
    <w:rsid w:val="001B0BB7"/>
    <w:rPr>
      <w:color w:val="008000"/>
    </w:rPr>
  </w:style>
  <w:style w:type="paragraph" w:customStyle="1" w:styleId="Fifth">
    <w:name w:val="Fifth"/>
    <w:basedOn w:val="Normal"/>
    <w:link w:val="FifthChar"/>
    <w:qFormat/>
    <w:rsid w:val="001B0BB7"/>
    <w:pPr>
      <w:spacing w:after="0" w:line="240" w:lineRule="auto"/>
    </w:pPr>
    <w:rPr>
      <w:rFonts w:eastAsia="Times New Roman"/>
      <w:sz w:val="20"/>
      <w:lang w:val="x-none" w:eastAsia="x-none"/>
    </w:rPr>
  </w:style>
  <w:style w:type="character" w:customStyle="1" w:styleId="FifthChar">
    <w:name w:val="Fifth Char"/>
    <w:link w:val="Fifth"/>
    <w:rsid w:val="001B0BB7"/>
    <w:rPr>
      <w:rFonts w:ascii="Calibri" w:eastAsia="Times New Roman" w:hAnsi="Calibri"/>
      <w:sz w:val="20"/>
      <w:lang w:val="x-none" w:eastAsia="x-none"/>
    </w:rPr>
  </w:style>
  <w:style w:type="paragraph" w:customStyle="1" w:styleId="Repeatblockheading0">
    <w:name w:val="Repeat block heading"/>
    <w:basedOn w:val="Normal"/>
    <w:rsid w:val="001B0BB7"/>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1B0BB7"/>
  </w:style>
  <w:style w:type="character" w:customStyle="1" w:styleId="imgcreditcaption">
    <w:name w:val="imgcreditcaption"/>
    <w:rsid w:val="001B0BB7"/>
  </w:style>
  <w:style w:type="character" w:customStyle="1" w:styleId="current-article">
    <w:name w:val="current-article"/>
    <w:rsid w:val="001B0BB7"/>
  </w:style>
  <w:style w:type="character" w:customStyle="1" w:styleId="hps">
    <w:name w:val="hps"/>
    <w:rsid w:val="001B0BB7"/>
  </w:style>
  <w:style w:type="paragraph" w:customStyle="1" w:styleId="introduction">
    <w:name w:val="introduction"/>
    <w:basedOn w:val="Normal"/>
    <w:uiPriority w:val="99"/>
    <w:qFormat/>
    <w:rsid w:val="001B0BB7"/>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1B0BB7"/>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1B0BB7"/>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1B0BB7"/>
    <w:rPr>
      <w:rFonts w:cs="Calibri"/>
    </w:rPr>
  </w:style>
  <w:style w:type="paragraph" w:customStyle="1" w:styleId="CitationCharCharCharCharCharCharChar">
    <w:name w:val="Citation Char Char Char Char Char Char Char"/>
    <w:basedOn w:val="Normal"/>
    <w:link w:val="CitationCharCharCharCharCharCharCharChar"/>
    <w:rsid w:val="001B0BB7"/>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1B0BB7"/>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1B0BB7"/>
    <w:pPr>
      <w:spacing w:before="100" w:beforeAutospacing="1" w:after="100" w:afterAutospacing="1" w:line="240" w:lineRule="auto"/>
    </w:pPr>
    <w:rPr>
      <w:rFonts w:eastAsia="Times New Roman"/>
      <w:sz w:val="24"/>
    </w:rPr>
  </w:style>
  <w:style w:type="character" w:customStyle="1" w:styleId="source-org">
    <w:name w:val="source-org"/>
    <w:rsid w:val="001B0BB7"/>
  </w:style>
  <w:style w:type="paragraph" w:customStyle="1" w:styleId="BodyText311">
    <w:name w:val="Body Text 31"/>
    <w:basedOn w:val="Normal"/>
    <w:next w:val="BodyText3"/>
    <w:unhideWhenUsed/>
    <w:rsid w:val="001B0BB7"/>
    <w:pPr>
      <w:spacing w:after="120" w:line="240" w:lineRule="auto"/>
    </w:pPr>
    <w:rPr>
      <w:bCs/>
      <w:color w:val="000000"/>
    </w:rPr>
  </w:style>
  <w:style w:type="paragraph" w:customStyle="1" w:styleId="BodyText210">
    <w:name w:val="Body Text 21"/>
    <w:basedOn w:val="Normal"/>
    <w:next w:val="BodyText2"/>
    <w:unhideWhenUsed/>
    <w:rsid w:val="001B0BB7"/>
    <w:pPr>
      <w:spacing w:after="120" w:line="480" w:lineRule="auto"/>
    </w:pPr>
    <w:rPr>
      <w:sz w:val="12"/>
    </w:rPr>
  </w:style>
  <w:style w:type="paragraph" w:customStyle="1" w:styleId="BodyTextIndent1">
    <w:name w:val="Body Text Indent1"/>
    <w:basedOn w:val="Normal"/>
    <w:next w:val="BodyTextIndent"/>
    <w:unhideWhenUsed/>
    <w:rsid w:val="001B0BB7"/>
    <w:pPr>
      <w:spacing w:after="120" w:line="240" w:lineRule="auto"/>
      <w:ind w:left="360"/>
    </w:pPr>
  </w:style>
  <w:style w:type="paragraph" w:customStyle="1" w:styleId="BodyTextIndent31">
    <w:name w:val="Body Text Indent 31"/>
    <w:basedOn w:val="Normal"/>
    <w:next w:val="BodyTextIndent3"/>
    <w:semiHidden/>
    <w:unhideWhenUsed/>
    <w:rsid w:val="001B0BB7"/>
    <w:pPr>
      <w:spacing w:after="120" w:line="240" w:lineRule="auto"/>
      <w:ind w:left="360"/>
    </w:pPr>
    <w:rPr>
      <w:sz w:val="14"/>
    </w:rPr>
  </w:style>
  <w:style w:type="paragraph" w:customStyle="1" w:styleId="BodyTextIndent21">
    <w:name w:val="Body Text Indent 21"/>
    <w:basedOn w:val="Normal"/>
    <w:next w:val="BodyTextIndent2"/>
    <w:unhideWhenUsed/>
    <w:rsid w:val="001B0BB7"/>
    <w:pPr>
      <w:spacing w:after="120" w:line="480" w:lineRule="auto"/>
      <w:ind w:left="360"/>
    </w:pPr>
  </w:style>
  <w:style w:type="character" w:customStyle="1" w:styleId="Caption11">
    <w:name w:val="Caption11"/>
    <w:rsid w:val="001B0BB7"/>
  </w:style>
  <w:style w:type="paragraph" w:customStyle="1" w:styleId="z-BottomofForm1">
    <w:name w:val="z-Bottom of Form1"/>
    <w:basedOn w:val="Normal"/>
    <w:next w:val="Normal"/>
    <w:hidden/>
    <w:unhideWhenUsed/>
    <w:rsid w:val="001B0BB7"/>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1B0BB7"/>
    <w:pPr>
      <w:spacing w:before="100" w:beforeAutospacing="1" w:after="100" w:afterAutospacing="1" w:line="240" w:lineRule="auto"/>
    </w:pPr>
    <w:rPr>
      <w:rFonts w:eastAsia="Times New Roman"/>
      <w:sz w:val="24"/>
    </w:rPr>
  </w:style>
  <w:style w:type="paragraph" w:customStyle="1" w:styleId="cptchblock">
    <w:name w:val="cptch_block"/>
    <w:basedOn w:val="Normal"/>
    <w:rsid w:val="001B0BB7"/>
    <w:pPr>
      <w:spacing w:before="100" w:beforeAutospacing="1" w:after="100" w:afterAutospacing="1" w:line="240" w:lineRule="auto"/>
    </w:pPr>
    <w:rPr>
      <w:rFonts w:eastAsia="Times New Roman"/>
      <w:sz w:val="24"/>
    </w:rPr>
  </w:style>
  <w:style w:type="paragraph" w:customStyle="1" w:styleId="publisheddate">
    <w:name w:val="published_date"/>
    <w:basedOn w:val="Normal"/>
    <w:rsid w:val="001B0BB7"/>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1B0BB7"/>
    <w:pPr>
      <w:spacing w:before="100" w:beforeAutospacing="1" w:after="100" w:afterAutospacing="1" w:line="240" w:lineRule="auto"/>
    </w:pPr>
    <w:rPr>
      <w:rFonts w:eastAsia="Times New Roman"/>
      <w:sz w:val="24"/>
    </w:rPr>
  </w:style>
  <w:style w:type="character" w:customStyle="1" w:styleId="mainheading">
    <w:name w:val="mainheading"/>
    <w:rsid w:val="001B0BB7"/>
  </w:style>
  <w:style w:type="character" w:customStyle="1" w:styleId="StyleStyleunderlineBold11pt">
    <w:name w:val="Style Style underline + Bold + 11 pt"/>
    <w:rsid w:val="001B0BB7"/>
    <w:rPr>
      <w:bCs/>
      <w:sz w:val="20"/>
      <w:u w:val="single"/>
    </w:rPr>
  </w:style>
  <w:style w:type="character" w:customStyle="1" w:styleId="StyleunderlineAsianTimesNewRomanBold">
    <w:name w:val="Style underline + (Asian) Times New Roman Bold"/>
    <w:rsid w:val="001B0BB7"/>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1B0BB7"/>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1B0BB7"/>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1B0BB7"/>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1B0BB7"/>
    <w:rPr>
      <w:b/>
      <w:bCs/>
      <w:sz w:val="20"/>
      <w:u w:val="single"/>
      <w:bdr w:val="single" w:sz="4" w:space="0" w:color="auto"/>
    </w:rPr>
  </w:style>
  <w:style w:type="paragraph" w:customStyle="1" w:styleId="emactive">
    <w:name w:val="emactive"/>
    <w:basedOn w:val="Normal"/>
    <w:uiPriority w:val="99"/>
    <w:qFormat/>
    <w:rsid w:val="001B0BB7"/>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1B0BB7"/>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1B0BB7"/>
    <w:rPr>
      <w:rFonts w:cs="Calibri"/>
      <w:u w:val="single"/>
      <w:shd w:val="clear" w:color="auto" w:fill="66FFFF"/>
    </w:rPr>
  </w:style>
  <w:style w:type="paragraph" w:customStyle="1" w:styleId="CardHighlight">
    <w:name w:val="Card Highlight"/>
    <w:basedOn w:val="Normal"/>
    <w:link w:val="CardHighlightChar"/>
    <w:qFormat/>
    <w:rsid w:val="001B0BB7"/>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1B0BB7"/>
    <w:pPr>
      <w:spacing w:before="200" w:line="240" w:lineRule="auto"/>
    </w:pPr>
    <w:rPr>
      <w:rFonts w:eastAsia="MS Gothic" w:cs="Arial"/>
      <w:bCs/>
      <w:sz w:val="24"/>
      <w:lang w:eastAsia="zh-CN"/>
    </w:rPr>
  </w:style>
  <w:style w:type="character" w:customStyle="1" w:styleId="metaorigin">
    <w:name w:val="meta_origin"/>
    <w:rsid w:val="001B0BB7"/>
  </w:style>
  <w:style w:type="character" w:customStyle="1" w:styleId="eminfo">
    <w:name w:val="eminfo"/>
    <w:rsid w:val="001B0BB7"/>
  </w:style>
  <w:style w:type="character" w:customStyle="1" w:styleId="emhighlight">
    <w:name w:val="emhighlight"/>
    <w:rsid w:val="001B0BB7"/>
  </w:style>
  <w:style w:type="character" w:customStyle="1" w:styleId="last">
    <w:name w:val="last"/>
    <w:rsid w:val="001B0BB7"/>
  </w:style>
  <w:style w:type="character" w:customStyle="1" w:styleId="institution">
    <w:name w:val="institution"/>
    <w:rsid w:val="001B0BB7"/>
  </w:style>
  <w:style w:type="character" w:customStyle="1" w:styleId="NormalCard">
    <w:name w:val="Normal Card"/>
    <w:uiPriority w:val="1"/>
    <w:qFormat/>
    <w:rsid w:val="001B0BB7"/>
    <w:rPr>
      <w:rFonts w:ascii="Times New Roman" w:hAnsi="Times New Roman" w:cs="Times New Roman" w:hint="default"/>
      <w:sz w:val="24"/>
    </w:rPr>
  </w:style>
  <w:style w:type="character" w:customStyle="1" w:styleId="timebox">
    <w:name w:val="timebox"/>
    <w:rsid w:val="001B0BB7"/>
  </w:style>
  <w:style w:type="character" w:customStyle="1" w:styleId="Heading2Subtext">
    <w:name w:val="Heading 2 Subtext"/>
    <w:rsid w:val="001B0BB7"/>
    <w:rPr>
      <w:rFonts w:ascii="Times New Roman" w:hAnsi="Times New Roman" w:cs="Times New Roman" w:hint="default"/>
      <w:sz w:val="16"/>
    </w:rPr>
  </w:style>
  <w:style w:type="table" w:styleId="MediumGrid1">
    <w:name w:val="Medium Grid 1"/>
    <w:basedOn w:val="TableNormal"/>
    <w:uiPriority w:val="67"/>
    <w:rsid w:val="001B0BB7"/>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1B0BB7"/>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1B0BB7"/>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1B0BB7"/>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1B0BB7"/>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1B0BB7"/>
    <w:rPr>
      <w:rFonts w:ascii="Calibri" w:hAnsi="Calibri"/>
      <w:b/>
    </w:rPr>
  </w:style>
  <w:style w:type="character" w:customStyle="1" w:styleId="caps-label">
    <w:name w:val="caps-label"/>
    <w:rsid w:val="001B0BB7"/>
  </w:style>
  <w:style w:type="paragraph" w:customStyle="1" w:styleId="firstletter">
    <w:name w:val="firstletter"/>
    <w:basedOn w:val="Normal"/>
    <w:uiPriority w:val="99"/>
    <w:qFormat/>
    <w:rsid w:val="001B0BB7"/>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1B0BB7"/>
    <w:pPr>
      <w:spacing w:before="100" w:beforeAutospacing="1" w:after="100" w:afterAutospacing="1" w:line="240" w:lineRule="auto"/>
    </w:pPr>
    <w:rPr>
      <w:rFonts w:eastAsia="Times New Roman"/>
      <w:sz w:val="24"/>
    </w:rPr>
  </w:style>
  <w:style w:type="character" w:customStyle="1" w:styleId="cardshighlight0">
    <w:name w:val="cardshighlight"/>
    <w:rsid w:val="001B0BB7"/>
  </w:style>
  <w:style w:type="character" w:customStyle="1" w:styleId="cardsfont12pt1">
    <w:name w:val="cardsfont12pt"/>
    <w:rsid w:val="001B0BB7"/>
  </w:style>
  <w:style w:type="paragraph" w:customStyle="1" w:styleId="H1numbered">
    <w:name w:val="H1 numbered"/>
    <w:basedOn w:val="Normal"/>
    <w:uiPriority w:val="99"/>
    <w:qFormat/>
    <w:rsid w:val="001B0BB7"/>
    <w:pPr>
      <w:pageBreakBefore/>
      <w:numPr>
        <w:numId w:val="25"/>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1B0BB7"/>
    <w:pPr>
      <w:numPr>
        <w:ilvl w:val="1"/>
        <w:numId w:val="25"/>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1B0BB7"/>
  </w:style>
  <w:style w:type="character" w:customStyle="1" w:styleId="backcontent">
    <w:name w:val="backcontent"/>
    <w:rsid w:val="001B0BB7"/>
  </w:style>
  <w:style w:type="character" w:customStyle="1" w:styleId="daystmp">
    <w:name w:val="daystmp"/>
    <w:rsid w:val="001B0BB7"/>
  </w:style>
  <w:style w:type="paragraph" w:customStyle="1" w:styleId="in">
    <w:name w:val="in"/>
    <w:basedOn w:val="Normal"/>
    <w:uiPriority w:val="99"/>
    <w:qFormat/>
    <w:rsid w:val="001B0BB7"/>
    <w:pPr>
      <w:spacing w:before="100" w:beforeAutospacing="1" w:after="100" w:afterAutospacing="1" w:line="240" w:lineRule="auto"/>
    </w:pPr>
    <w:rPr>
      <w:rFonts w:eastAsia="Times New Roman"/>
      <w:sz w:val="24"/>
    </w:rPr>
  </w:style>
  <w:style w:type="character" w:customStyle="1" w:styleId="cardsfont12ptchar">
    <w:name w:val="cardsfont12ptchar"/>
    <w:rsid w:val="001B0BB7"/>
  </w:style>
  <w:style w:type="character" w:customStyle="1" w:styleId="gal">
    <w:name w:val="gal"/>
    <w:rsid w:val="001B0BB7"/>
  </w:style>
  <w:style w:type="paragraph" w:customStyle="1" w:styleId="imagecontain">
    <w:name w:val="imagecontain"/>
    <w:basedOn w:val="Normal"/>
    <w:uiPriority w:val="99"/>
    <w:qFormat/>
    <w:rsid w:val="001B0BB7"/>
    <w:pPr>
      <w:spacing w:before="100" w:beforeAutospacing="1" w:after="100" w:afterAutospacing="1" w:line="240" w:lineRule="auto"/>
    </w:pPr>
    <w:rPr>
      <w:rFonts w:eastAsia="Times New Roman"/>
      <w:sz w:val="24"/>
    </w:rPr>
  </w:style>
  <w:style w:type="character" w:customStyle="1" w:styleId="imagedateline">
    <w:name w:val="image_dateline"/>
    <w:rsid w:val="001B0BB7"/>
  </w:style>
  <w:style w:type="character" w:customStyle="1" w:styleId="authordatecharchar">
    <w:name w:val="authordatecharchar"/>
    <w:rsid w:val="001B0BB7"/>
  </w:style>
  <w:style w:type="character" w:customStyle="1" w:styleId="style1char0">
    <w:name w:val="style1char"/>
    <w:rsid w:val="001B0BB7"/>
  </w:style>
  <w:style w:type="character" w:customStyle="1" w:styleId="tagcharchar0">
    <w:name w:val="tagcharchar"/>
    <w:rsid w:val="001B0BB7"/>
  </w:style>
  <w:style w:type="character" w:customStyle="1" w:styleId="underlinedcharchar2">
    <w:name w:val="underlinedcharchar"/>
    <w:rsid w:val="001B0BB7"/>
  </w:style>
  <w:style w:type="paragraph" w:customStyle="1" w:styleId="CM62">
    <w:name w:val="CM62"/>
    <w:basedOn w:val="Normal"/>
    <w:next w:val="Normal"/>
    <w:uiPriority w:val="99"/>
    <w:qFormat/>
    <w:rsid w:val="001B0BB7"/>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1B0BB7"/>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1B0BB7"/>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1B0BB7"/>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1B0BB7"/>
    <w:pPr>
      <w:spacing w:line="228" w:lineRule="atLeast"/>
    </w:pPr>
    <w:rPr>
      <w:rFonts w:ascii="Showcard Gothic" w:eastAsia="Times New Roman" w:hAnsi="Showcard Gothic"/>
      <w:color w:val="auto"/>
      <w:lang w:eastAsia="zh-CN"/>
    </w:rPr>
  </w:style>
  <w:style w:type="character" w:customStyle="1" w:styleId="BoxedChar">
    <w:name w:val="Boxed Char"/>
    <w:rsid w:val="001B0BB7"/>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1B0BB7"/>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1B0BB7"/>
    <w:rPr>
      <w:rFonts w:ascii="Calibri" w:eastAsia="Times New Roman" w:hAnsi="Calibri" w:cs="Times New Roman"/>
    </w:rPr>
  </w:style>
  <w:style w:type="paragraph" w:customStyle="1" w:styleId="StyleCards11pt">
    <w:name w:val="Style Cards + 11 pt"/>
    <w:basedOn w:val="Cards"/>
    <w:link w:val="StyleCards11ptChar"/>
    <w:qFormat/>
    <w:rsid w:val="001B0BB7"/>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1B0BB7"/>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1B0BB7"/>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1B0BB7"/>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1B0BB7"/>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1B0BB7"/>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B0BB7"/>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1B0BB7"/>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1B0BB7"/>
    <w:pPr>
      <w:ind w:left="288" w:right="288"/>
    </w:pPr>
    <w:rPr>
      <w:rFonts w:eastAsia="Times New Roman"/>
      <w:sz w:val="20"/>
      <w:szCs w:val="20"/>
      <w:lang w:val="x-none" w:eastAsia="x-none"/>
    </w:rPr>
  </w:style>
  <w:style w:type="character" w:customStyle="1" w:styleId="cardCharCharChar1">
    <w:name w:val="card Char Char Char1"/>
    <w:rsid w:val="001B0BB7"/>
    <w:rPr>
      <w:lang w:val="en-US" w:eastAsia="en-US" w:bidi="ar-SA"/>
    </w:rPr>
  </w:style>
  <w:style w:type="character" w:customStyle="1" w:styleId="StylecardCharChar11ptChar">
    <w:name w:val="Style card Char Char + 11 pt Char"/>
    <w:link w:val="StylecardCharChar11pt"/>
    <w:rsid w:val="001B0BB7"/>
    <w:rPr>
      <w:rFonts w:eastAsia="Times New Roman"/>
      <w:sz w:val="20"/>
      <w:szCs w:val="20"/>
      <w:lang w:val="x-none" w:eastAsia="x-none"/>
    </w:rPr>
  </w:style>
  <w:style w:type="paragraph" w:customStyle="1" w:styleId="NormalFont">
    <w:name w:val="Normal Font"/>
    <w:link w:val="NormalFontChar"/>
    <w:qFormat/>
    <w:rsid w:val="001B0BB7"/>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1B0BB7"/>
    <w:pPr>
      <w:spacing w:after="200" w:line="276" w:lineRule="auto"/>
    </w:pPr>
    <w:rPr>
      <w:rFonts w:ascii="Times" w:eastAsia="Times New Roman" w:hAnsi="Times" w:cs="Times New Roman"/>
      <w:sz w:val="20"/>
    </w:rPr>
  </w:style>
  <w:style w:type="character" w:customStyle="1" w:styleId="Style11ptThickunderline">
    <w:name w:val="Style 11 pt Thick underline"/>
    <w:rsid w:val="001B0BB7"/>
    <w:rPr>
      <w:sz w:val="20"/>
      <w:u w:val="thick"/>
    </w:rPr>
  </w:style>
  <w:style w:type="character" w:customStyle="1" w:styleId="Style11ptBoldThickunderline">
    <w:name w:val="Style 11 pt Bold Thick underline"/>
    <w:rsid w:val="001B0BB7"/>
    <w:rPr>
      <w:b/>
      <w:bCs/>
      <w:sz w:val="20"/>
      <w:u w:val="thick"/>
    </w:rPr>
  </w:style>
  <w:style w:type="paragraph" w:customStyle="1" w:styleId="StyleNormalFont11ptUnderline">
    <w:name w:val="Style Normal Font + 11 pt Underline"/>
    <w:basedOn w:val="NormalFont"/>
    <w:link w:val="StyleNormalFont11ptUnderlineChar"/>
    <w:qFormat/>
    <w:rsid w:val="001B0BB7"/>
    <w:rPr>
      <w:u w:val="single"/>
      <w:lang w:val="x-none" w:eastAsia="x-none"/>
    </w:rPr>
  </w:style>
  <w:style w:type="character" w:customStyle="1" w:styleId="NormalFontChar">
    <w:name w:val="Normal Font Char"/>
    <w:link w:val="NormalFont"/>
    <w:rsid w:val="001B0BB7"/>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1B0BB7"/>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B0BB7"/>
    <w:rPr>
      <w:b/>
      <w:bCs/>
      <w:u w:val="single"/>
      <w:lang w:val="x-none" w:eastAsia="x-none"/>
    </w:rPr>
  </w:style>
  <w:style w:type="character" w:customStyle="1" w:styleId="StyleNormalFont11ptBoldUnderlineChar">
    <w:name w:val="Style Normal Font + 11 pt Bold Underline Char"/>
    <w:link w:val="StyleNormalFont11ptBoldUnderline"/>
    <w:rsid w:val="001B0BB7"/>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1B0BB7"/>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1B0BB7"/>
    <w:pPr>
      <w:spacing w:after="0" w:line="240" w:lineRule="auto"/>
    </w:pPr>
    <w:rPr>
      <w:rFonts w:eastAsia="Times New Roman"/>
      <w:sz w:val="15"/>
    </w:rPr>
  </w:style>
  <w:style w:type="character" w:customStyle="1" w:styleId="authors1">
    <w:name w:val="authors1"/>
    <w:rsid w:val="001B0BB7"/>
    <w:rPr>
      <w:rFonts w:ascii="Verdana" w:hAnsi="Verdana" w:hint="default"/>
      <w:b/>
      <w:bCs/>
      <w:color w:val="006699"/>
      <w:sz w:val="20"/>
      <w:szCs w:val="20"/>
    </w:rPr>
  </w:style>
  <w:style w:type="character" w:customStyle="1" w:styleId="headlinesectionlarge">
    <w:name w:val="headline_section_large"/>
    <w:rsid w:val="001B0BB7"/>
  </w:style>
  <w:style w:type="paragraph" w:customStyle="1" w:styleId="formatvorlage2">
    <w:name w:val="formatvorlage2"/>
    <w:basedOn w:val="Normal"/>
    <w:uiPriority w:val="99"/>
    <w:qFormat/>
    <w:rsid w:val="001B0BB7"/>
    <w:pPr>
      <w:spacing w:before="100" w:beforeAutospacing="1" w:after="100" w:afterAutospacing="1" w:line="240" w:lineRule="auto"/>
    </w:pPr>
    <w:rPr>
      <w:sz w:val="24"/>
    </w:rPr>
  </w:style>
  <w:style w:type="character" w:customStyle="1" w:styleId="Styleunderline11ptBlack">
    <w:name w:val="Style underline + 11 pt Black"/>
    <w:rsid w:val="001B0BB7"/>
    <w:rPr>
      <w:color w:val="000000"/>
      <w:sz w:val="20"/>
      <w:u w:val="single"/>
    </w:rPr>
  </w:style>
  <w:style w:type="character" w:customStyle="1" w:styleId="Styleunderline11ptBoldBlack">
    <w:name w:val="Style underline + 11 pt Bold Black"/>
    <w:rsid w:val="001B0BB7"/>
    <w:rPr>
      <w:b/>
      <w:bCs/>
      <w:color w:val="000000"/>
      <w:sz w:val="20"/>
      <w:u w:val="single"/>
    </w:rPr>
  </w:style>
  <w:style w:type="paragraph" w:customStyle="1" w:styleId="StyleTitle11ptNotBold">
    <w:name w:val="Style Title + 11 pt Not Bold"/>
    <w:basedOn w:val="Title"/>
    <w:link w:val="StyleTitle11ptNotBoldChar"/>
    <w:qFormat/>
    <w:rsid w:val="001B0BB7"/>
    <w:pPr>
      <w:spacing w:before="0" w:after="160" w:line="240" w:lineRule="auto"/>
      <w:ind w:left="0" w:right="0"/>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1B0BB7"/>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1B0BB7"/>
    <w:pPr>
      <w:spacing w:before="0" w:after="160" w:line="240" w:lineRule="auto"/>
      <w:ind w:left="0" w:right="0"/>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1B0BB7"/>
    <w:rPr>
      <w:rFonts w:ascii="Georgia" w:eastAsia="Times New Roman" w:hAnsi="Georgia"/>
      <w:u w:val="single"/>
      <w:lang w:val="x-none" w:eastAsia="x-none"/>
    </w:rPr>
  </w:style>
  <w:style w:type="character" w:customStyle="1" w:styleId="Style11ptBoldBlackUnderline">
    <w:name w:val="Style 11 pt Bold Black Underline"/>
    <w:rsid w:val="001B0BB7"/>
    <w:rPr>
      <w:b/>
      <w:bCs/>
      <w:color w:val="000000"/>
      <w:sz w:val="20"/>
      <w:u w:val="single"/>
    </w:rPr>
  </w:style>
  <w:style w:type="character" w:customStyle="1" w:styleId="Style11ptBoldBlackUnderlineBorderSinglesolidline">
    <w:name w:val="Style 11 pt Bold Black Underline Border: : (Single solid line ..."/>
    <w:rsid w:val="001B0BB7"/>
    <w:rPr>
      <w:b/>
      <w:bCs/>
      <w:color w:val="000000"/>
      <w:sz w:val="20"/>
      <w:u w:val="single"/>
      <w:bdr w:val="single" w:sz="4" w:space="0" w:color="auto"/>
    </w:rPr>
  </w:style>
  <w:style w:type="character" w:customStyle="1" w:styleId="StyleLatinMeridien-Italic11ptItalicUnderline">
    <w:name w:val="Style (Latin) Meridien-Italic 11 pt Italic Underline"/>
    <w:rsid w:val="001B0BB7"/>
    <w:rPr>
      <w:rFonts w:ascii="Meridien-Italic" w:hAnsi="Meridien-Italic"/>
      <w:i/>
      <w:iCs/>
      <w:sz w:val="20"/>
      <w:u w:val="single"/>
    </w:rPr>
  </w:style>
  <w:style w:type="character" w:customStyle="1" w:styleId="underlinestylechar0">
    <w:name w:val="underlinestylechar"/>
    <w:rsid w:val="001B0BB7"/>
  </w:style>
  <w:style w:type="character" w:customStyle="1" w:styleId="StyleCards12ptThickunderlineChar1">
    <w:name w:val="Style Cards + 12 pt Thick underline Char1"/>
    <w:rsid w:val="001B0BB7"/>
    <w:rPr>
      <w:sz w:val="24"/>
      <w:szCs w:val="24"/>
      <w:u w:val="thick"/>
    </w:rPr>
  </w:style>
  <w:style w:type="character" w:customStyle="1" w:styleId="BodyTextIndentChar2">
    <w:name w:val="Body Text Indent Char2"/>
    <w:basedOn w:val="DefaultParagraphFont"/>
    <w:uiPriority w:val="99"/>
    <w:semiHidden/>
    <w:rsid w:val="001B0BB7"/>
    <w:rPr>
      <w:rFonts w:ascii="Georgia" w:hAnsi="Georgia"/>
      <w:sz w:val="22"/>
      <w:szCs w:val="22"/>
    </w:rPr>
  </w:style>
  <w:style w:type="character" w:customStyle="1" w:styleId="BodyText2Char2">
    <w:name w:val="Body Text 2 Char2"/>
    <w:basedOn w:val="DefaultParagraphFont"/>
    <w:uiPriority w:val="99"/>
    <w:semiHidden/>
    <w:rsid w:val="001B0BB7"/>
    <w:rPr>
      <w:rFonts w:ascii="Georgia" w:hAnsi="Georgia"/>
      <w:sz w:val="22"/>
      <w:szCs w:val="22"/>
    </w:rPr>
  </w:style>
  <w:style w:type="character" w:customStyle="1" w:styleId="BodyText3Char2">
    <w:name w:val="Body Text 3 Char2"/>
    <w:basedOn w:val="DefaultParagraphFont"/>
    <w:uiPriority w:val="99"/>
    <w:semiHidden/>
    <w:rsid w:val="001B0BB7"/>
    <w:rPr>
      <w:rFonts w:ascii="Georgia" w:hAnsi="Georgia"/>
      <w:sz w:val="16"/>
      <w:szCs w:val="16"/>
    </w:rPr>
  </w:style>
  <w:style w:type="character" w:customStyle="1" w:styleId="BodyTextIndent2Char2">
    <w:name w:val="Body Text Indent 2 Char2"/>
    <w:basedOn w:val="DefaultParagraphFont"/>
    <w:uiPriority w:val="99"/>
    <w:semiHidden/>
    <w:rsid w:val="001B0BB7"/>
    <w:rPr>
      <w:rFonts w:ascii="Georgia" w:hAnsi="Georgia"/>
      <w:sz w:val="22"/>
      <w:szCs w:val="22"/>
    </w:rPr>
  </w:style>
  <w:style w:type="character" w:customStyle="1" w:styleId="BodyTextIndent3Char2">
    <w:name w:val="Body Text Indent 3 Char2"/>
    <w:basedOn w:val="DefaultParagraphFont"/>
    <w:uiPriority w:val="99"/>
    <w:semiHidden/>
    <w:rsid w:val="001B0BB7"/>
    <w:rPr>
      <w:rFonts w:ascii="Georgia" w:hAnsi="Georgia"/>
      <w:sz w:val="16"/>
      <w:szCs w:val="16"/>
    </w:rPr>
  </w:style>
  <w:style w:type="character" w:customStyle="1" w:styleId="z-BottomofFormChar2">
    <w:name w:val="z-Bottom of Form Char2"/>
    <w:basedOn w:val="DefaultParagraphFont"/>
    <w:uiPriority w:val="99"/>
    <w:semiHidden/>
    <w:rsid w:val="001B0BB7"/>
    <w:rPr>
      <w:rFonts w:ascii="Arial" w:hAnsi="Arial" w:cs="Arial"/>
      <w:vanish/>
      <w:sz w:val="16"/>
      <w:szCs w:val="16"/>
    </w:rPr>
  </w:style>
  <w:style w:type="paragraph" w:customStyle="1" w:styleId="BodyA">
    <w:name w:val="Body A"/>
    <w:autoRedefine/>
    <w:uiPriority w:val="99"/>
    <w:qFormat/>
    <w:rsid w:val="001B0BB7"/>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1B0BB7"/>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1B0BB7"/>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1B0BB7"/>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1B0BB7"/>
    <w:rPr>
      <w:rFonts w:ascii="Garamond" w:eastAsia="Cambria" w:hAnsi="Garamond"/>
      <w:sz w:val="20"/>
      <w:u w:val="single"/>
    </w:rPr>
  </w:style>
  <w:style w:type="character" w:customStyle="1" w:styleId="m5686307894942199640gmail-style13ptbold">
    <w:name w:val="m_5686307894942199640gmail-style13ptbold"/>
    <w:basedOn w:val="DefaultParagraphFont"/>
    <w:rsid w:val="001B0BB7"/>
  </w:style>
  <w:style w:type="character" w:customStyle="1" w:styleId="m5686307894942199640gmail-styleunderline">
    <w:name w:val="m_5686307894942199640gmail-styleunderline"/>
    <w:basedOn w:val="DefaultParagraphFont"/>
    <w:rsid w:val="001B0BB7"/>
  </w:style>
  <w:style w:type="character" w:customStyle="1" w:styleId="UnderlineCharCharChar">
    <w:name w:val="Underline Char Char Char"/>
    <w:rsid w:val="001B0BB7"/>
    <w:rPr>
      <w:noProof w:val="0"/>
      <w:u w:val="single"/>
      <w:lang w:val="en-US" w:eastAsia="en-US" w:bidi="ar-SA"/>
    </w:rPr>
  </w:style>
  <w:style w:type="paragraph" w:customStyle="1" w:styleId="PageHeading">
    <w:name w:val="Page Heading"/>
    <w:basedOn w:val="Heading2"/>
    <w:uiPriority w:val="99"/>
    <w:qFormat/>
    <w:rsid w:val="001B0BB7"/>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1B0BB7"/>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1B0BB7"/>
    <w:pPr>
      <w:spacing w:after="0" w:line="240" w:lineRule="auto"/>
    </w:pPr>
    <w:rPr>
      <w:rFonts w:ascii="Arial" w:eastAsia="Calibri" w:hAnsi="Arial" w:cs="Arial"/>
      <w:color w:val="00B0F0"/>
      <w:sz w:val="20"/>
      <w:u w:val="single" w:color="00B0F0"/>
    </w:rPr>
  </w:style>
  <w:style w:type="character" w:customStyle="1" w:styleId="messagecontent">
    <w:name w:val="message_content"/>
    <w:rsid w:val="001B0BB7"/>
  </w:style>
  <w:style w:type="paragraph" w:customStyle="1" w:styleId="UnderlineCharCharCharCharCharCharCharCharChar">
    <w:name w:val="Underline Char Char Char Char Char Char Char Char Char"/>
    <w:link w:val="UnderlineCharCharCharCharCharCharCharCharCharChar"/>
    <w:rsid w:val="001B0BB7"/>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1B0BB7"/>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1B0BB7"/>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1B0BB7"/>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1B0BB7"/>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1B0BB7"/>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1B0BB7"/>
  </w:style>
  <w:style w:type="character" w:customStyle="1" w:styleId="CitationChar">
    <w:name w:val="Citation Char"/>
    <w:rsid w:val="001B0BB7"/>
    <w:rPr>
      <w:bCs/>
      <w:u w:val="single"/>
    </w:rPr>
  </w:style>
  <w:style w:type="paragraph" w:customStyle="1" w:styleId="Style31">
    <w:name w:val="Style31"/>
    <w:basedOn w:val="Normal"/>
    <w:uiPriority w:val="99"/>
    <w:qFormat/>
    <w:rsid w:val="001B0BB7"/>
    <w:pPr>
      <w:spacing w:after="0" w:line="197" w:lineRule="exact"/>
      <w:jc w:val="both"/>
    </w:pPr>
    <w:rPr>
      <w:rFonts w:ascii="Arial" w:hAnsi="Arial" w:cs="Arial"/>
    </w:rPr>
  </w:style>
  <w:style w:type="paragraph" w:customStyle="1" w:styleId="Style42">
    <w:name w:val="Style42"/>
    <w:basedOn w:val="Normal"/>
    <w:uiPriority w:val="99"/>
    <w:qFormat/>
    <w:rsid w:val="001B0BB7"/>
    <w:pPr>
      <w:spacing w:after="0" w:line="202" w:lineRule="exact"/>
      <w:jc w:val="both"/>
    </w:pPr>
    <w:rPr>
      <w:rFonts w:ascii="Arial" w:hAnsi="Arial" w:cs="Arial"/>
    </w:rPr>
  </w:style>
  <w:style w:type="paragraph" w:customStyle="1" w:styleId="Style51">
    <w:name w:val="Style51"/>
    <w:basedOn w:val="Normal"/>
    <w:uiPriority w:val="99"/>
    <w:qFormat/>
    <w:rsid w:val="001B0BB7"/>
    <w:pPr>
      <w:spacing w:after="0" w:line="200" w:lineRule="exact"/>
      <w:jc w:val="both"/>
    </w:pPr>
    <w:rPr>
      <w:rFonts w:ascii="Arial" w:hAnsi="Arial" w:cs="Arial"/>
    </w:rPr>
  </w:style>
  <w:style w:type="character" w:customStyle="1" w:styleId="FontStyle72">
    <w:name w:val="Font Style72"/>
    <w:uiPriority w:val="99"/>
    <w:rsid w:val="001B0BB7"/>
    <w:rPr>
      <w:rFonts w:ascii="Times New Roman" w:hAnsi="Times New Roman" w:cs="Times New Roman" w:hint="default"/>
      <w:sz w:val="16"/>
      <w:szCs w:val="16"/>
    </w:rPr>
  </w:style>
  <w:style w:type="character" w:customStyle="1" w:styleId="FontStyle73">
    <w:name w:val="Font Style73"/>
    <w:uiPriority w:val="99"/>
    <w:rsid w:val="001B0BB7"/>
    <w:rPr>
      <w:rFonts w:ascii="Times New Roman" w:hAnsi="Times New Roman" w:cs="Times New Roman" w:hint="default"/>
      <w:i/>
      <w:iCs/>
      <w:sz w:val="16"/>
      <w:szCs w:val="16"/>
    </w:rPr>
  </w:style>
  <w:style w:type="character" w:customStyle="1" w:styleId="UnderlinestyleChar20">
    <w:name w:val="Underline style Char2"/>
    <w:rsid w:val="001B0BB7"/>
    <w:rPr>
      <w:sz w:val="22"/>
      <w:szCs w:val="24"/>
      <w:u w:val="single"/>
      <w:lang w:val="en-US" w:eastAsia="en-US" w:bidi="ar-SA"/>
    </w:rPr>
  </w:style>
  <w:style w:type="character" w:customStyle="1" w:styleId="FontStyle49">
    <w:name w:val="Font Style49"/>
    <w:uiPriority w:val="99"/>
    <w:rsid w:val="001B0BB7"/>
    <w:rPr>
      <w:rFonts w:ascii="Times New Roman" w:hAnsi="Times New Roman" w:cs="Times New Roman"/>
      <w:sz w:val="20"/>
      <w:szCs w:val="20"/>
    </w:rPr>
  </w:style>
  <w:style w:type="character" w:customStyle="1" w:styleId="FontStyle50">
    <w:name w:val="Font Style50"/>
    <w:uiPriority w:val="99"/>
    <w:rsid w:val="001B0BB7"/>
    <w:rPr>
      <w:rFonts w:ascii="Times New Roman" w:hAnsi="Times New Roman" w:cs="Times New Roman"/>
      <w:b/>
      <w:bCs/>
      <w:sz w:val="20"/>
      <w:szCs w:val="20"/>
    </w:rPr>
  </w:style>
  <w:style w:type="character" w:customStyle="1" w:styleId="ListBulletChar">
    <w:name w:val="List Bullet Char"/>
    <w:link w:val="ListBullet"/>
    <w:uiPriority w:val="99"/>
    <w:locked/>
    <w:rsid w:val="001B0BB7"/>
    <w:rPr>
      <w:rFonts w:ascii="Calibri" w:hAnsi="Calibri"/>
    </w:rPr>
  </w:style>
  <w:style w:type="character" w:customStyle="1" w:styleId="BoldUnderlineChar2Char">
    <w:name w:val="BoldUnderline Char2 Char"/>
    <w:link w:val="BoldUnderlineChar20"/>
    <w:locked/>
    <w:rsid w:val="001B0BB7"/>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1B0BB7"/>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1B0BB7"/>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1B0BB7"/>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1B0BB7"/>
    <w:rPr>
      <w:rFonts w:eastAsia="Times New Roman"/>
      <w:u w:val="single"/>
      <w:lang w:val="en-GB"/>
    </w:rPr>
  </w:style>
  <w:style w:type="paragraph" w:customStyle="1" w:styleId="StyleUnderlining11pt">
    <w:name w:val="Style Underlining + 11 pt"/>
    <w:basedOn w:val="Normal"/>
    <w:link w:val="StyleUnderlining11ptChar"/>
    <w:qFormat/>
    <w:rsid w:val="001B0BB7"/>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1B0BB7"/>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1B0BB7"/>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1B0BB7"/>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1B0BB7"/>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1B0BB7"/>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1B0BB7"/>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1B0BB7"/>
    <w:pPr>
      <w:spacing w:line="256" w:lineRule="auto"/>
    </w:pPr>
    <w:rPr>
      <w:rFonts w:ascii="Georgia" w:hAnsi="Georgia"/>
      <w:b/>
    </w:rPr>
  </w:style>
  <w:style w:type="paragraph" w:customStyle="1" w:styleId="Normal20pt">
    <w:name w:val="Normal  + 20 pt"/>
    <w:basedOn w:val="Normal"/>
    <w:uiPriority w:val="6"/>
    <w:qFormat/>
    <w:rsid w:val="001B0BB7"/>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1B0BB7"/>
    <w:rPr>
      <w:rFonts w:eastAsia="Calibri"/>
      <w:u w:val="single"/>
    </w:rPr>
  </w:style>
  <w:style w:type="paragraph" w:customStyle="1" w:styleId="StyleNormalWeb11ptUnderline">
    <w:name w:val="Style Normal (Web) + 11 pt Underline"/>
    <w:basedOn w:val="NormalWeb"/>
    <w:link w:val="StyleNormalWeb11ptUnderlineChar"/>
    <w:qFormat/>
    <w:rsid w:val="001B0BB7"/>
    <w:pPr>
      <w:spacing w:line="256" w:lineRule="auto"/>
    </w:pPr>
    <w:rPr>
      <w:rFonts w:asciiTheme="minorHAnsi" w:eastAsia="Calibri" w:hAnsiTheme="minorHAnsi" w:cstheme="minorBidi"/>
      <w:sz w:val="22"/>
      <w:szCs w:val="22"/>
      <w:u w:val="single"/>
    </w:rPr>
  </w:style>
  <w:style w:type="paragraph" w:customStyle="1" w:styleId="conintrotext">
    <w:name w:val="conintrotext"/>
    <w:basedOn w:val="Normal"/>
    <w:uiPriority w:val="99"/>
    <w:qFormat/>
    <w:rsid w:val="001B0BB7"/>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1B0BB7"/>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1B0BB7"/>
    <w:pPr>
      <w:spacing w:after="0" w:line="256" w:lineRule="auto"/>
    </w:pPr>
    <w:rPr>
      <w:rFonts w:ascii="MS Mincho" w:eastAsia="MS Mincho" w:hAnsiTheme="minorHAnsi"/>
      <w:b/>
      <w:u w:val="single"/>
    </w:rPr>
  </w:style>
  <w:style w:type="paragraph" w:customStyle="1" w:styleId="assert">
    <w:name w:val="assert"/>
    <w:basedOn w:val="Normal"/>
    <w:uiPriority w:val="99"/>
    <w:qFormat/>
    <w:rsid w:val="001B0BB7"/>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1B0BB7"/>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1B0BB7"/>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1B0BB7"/>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1B0BB7"/>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1B0BB7"/>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1B0BB7"/>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1B0BB7"/>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1B0BB7"/>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1B0BB7"/>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1B0BB7"/>
    <w:rPr>
      <w:rFonts w:eastAsia="Times New Roman"/>
      <w:u w:val="single"/>
    </w:rPr>
  </w:style>
  <w:style w:type="paragraph" w:customStyle="1" w:styleId="StyleStyle4ArialNarrow9pt">
    <w:name w:val="Style Style4 + Arial Narrow 9 pt"/>
    <w:basedOn w:val="Normal"/>
    <w:link w:val="StyleStyle4ArialNarrow9ptChar"/>
    <w:qFormat/>
    <w:rsid w:val="001B0BB7"/>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1B0BB7"/>
    <w:rPr>
      <w:rFonts w:eastAsia="Times New Roman"/>
      <w:b/>
      <w:bCs/>
      <w:u w:val="single"/>
    </w:rPr>
  </w:style>
  <w:style w:type="paragraph" w:customStyle="1" w:styleId="StyleStyle4ArialNarrow9ptBold">
    <w:name w:val="Style Style4 + Arial Narrow 9 pt Bold"/>
    <w:basedOn w:val="Normal"/>
    <w:link w:val="StyleStyle4ArialNarrow9ptBoldChar"/>
    <w:qFormat/>
    <w:rsid w:val="001B0BB7"/>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1B0BB7"/>
    <w:rPr>
      <w:rFonts w:eastAsia="Times New Roman"/>
      <w:b/>
      <w:smallCaps/>
      <w:sz w:val="24"/>
      <w:szCs w:val="24"/>
      <w:u w:val="single"/>
    </w:rPr>
  </w:style>
  <w:style w:type="character" w:customStyle="1" w:styleId="HiddenBlockHeaderChar">
    <w:name w:val="Hidden Block Header Char"/>
    <w:link w:val="HiddenBlockHeader"/>
    <w:locked/>
    <w:rsid w:val="001B0BB7"/>
    <w:rPr>
      <w:rFonts w:ascii="Calibri" w:hAnsi="Calibri"/>
    </w:rPr>
  </w:style>
  <w:style w:type="character" w:customStyle="1" w:styleId="ThirdChar">
    <w:name w:val="Third Char"/>
    <w:link w:val="Third"/>
    <w:locked/>
    <w:rsid w:val="001B0BB7"/>
    <w:rPr>
      <w:rFonts w:eastAsia="Times New Roman"/>
      <w:b/>
      <w:u w:val="single"/>
      <w:lang w:val="x-none" w:eastAsia="x-none"/>
    </w:rPr>
  </w:style>
  <w:style w:type="paragraph" w:customStyle="1" w:styleId="Third">
    <w:name w:val="Third"/>
    <w:basedOn w:val="Normal"/>
    <w:link w:val="ThirdChar"/>
    <w:qFormat/>
    <w:rsid w:val="001B0BB7"/>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1B0BB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1B0BB7"/>
    <w:rPr>
      <w:rFonts w:eastAsia="Times New Roman"/>
      <w:b/>
      <w:szCs w:val="24"/>
      <w:u w:val="thick"/>
    </w:rPr>
  </w:style>
  <w:style w:type="paragraph" w:customStyle="1" w:styleId="SynergyTag">
    <w:name w:val="SynergyTag"/>
    <w:basedOn w:val="Normal"/>
    <w:uiPriority w:val="99"/>
    <w:qFormat/>
    <w:rsid w:val="001B0BB7"/>
    <w:pPr>
      <w:spacing w:after="0" w:line="256" w:lineRule="auto"/>
    </w:pPr>
    <w:rPr>
      <w:b/>
    </w:rPr>
  </w:style>
  <w:style w:type="paragraph" w:customStyle="1" w:styleId="CiteSmallText">
    <w:name w:val="Cite Small Text"/>
    <w:basedOn w:val="Normal"/>
    <w:uiPriority w:val="99"/>
    <w:qFormat/>
    <w:rsid w:val="001B0BB7"/>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1B0BB7"/>
    <w:rPr>
      <w:lang w:val="x-none"/>
    </w:rPr>
  </w:style>
  <w:style w:type="paragraph" w:customStyle="1" w:styleId="Cards1CharChar">
    <w:name w:val="Cards1 Char Char"/>
    <w:basedOn w:val="Normal"/>
    <w:link w:val="Cards1CharCharChar"/>
    <w:qFormat/>
    <w:rsid w:val="001B0BB7"/>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1B0BB7"/>
    <w:rPr>
      <w:color w:val="0000FF"/>
      <w:sz w:val="12"/>
      <w:u w:val="single"/>
    </w:rPr>
  </w:style>
  <w:style w:type="paragraph" w:customStyle="1" w:styleId="Swag">
    <w:name w:val="Swag"/>
    <w:basedOn w:val="Normal"/>
    <w:link w:val="SwagChar"/>
    <w:qFormat/>
    <w:rsid w:val="001B0BB7"/>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1B0BB7"/>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1B0BB7"/>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1B0BB7"/>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1B0BB7"/>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1B0BB7"/>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1B0BB7"/>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1B0BB7"/>
    <w:rPr>
      <w:rFonts w:eastAsia="Times New Roman"/>
      <w:b/>
      <w:bCs/>
      <w:u w:val="single"/>
    </w:rPr>
  </w:style>
  <w:style w:type="paragraph" w:customStyle="1" w:styleId="StyleUnderlineChar11ptBold2">
    <w:name w:val="Style Underline Char + 11 pt Bold2"/>
    <w:basedOn w:val="Normal"/>
    <w:link w:val="StyleUnderlineChar11ptBold2Char"/>
    <w:qFormat/>
    <w:rsid w:val="001B0BB7"/>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1B0BB7"/>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1B0BB7"/>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1B0BB7"/>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1B0BB7"/>
    <w:pPr>
      <w:spacing w:after="0" w:line="256" w:lineRule="auto"/>
    </w:pPr>
    <w:rPr>
      <w:rFonts w:asciiTheme="minorHAnsi" w:eastAsia="Times New Roman" w:hAnsiTheme="minorHAnsi"/>
      <w:u w:val="single"/>
    </w:rPr>
  </w:style>
  <w:style w:type="character" w:customStyle="1" w:styleId="TagsCharCharCharChar">
    <w:name w:val="Tags Char Char Char Char"/>
    <w:locked/>
    <w:rsid w:val="001B0BB7"/>
    <w:rPr>
      <w:rFonts w:ascii="Times New Roman" w:eastAsia="Times New Roman" w:hAnsi="Times New Roman" w:cs="Times New Roman"/>
      <w:b/>
      <w:sz w:val="24"/>
      <w:szCs w:val="24"/>
    </w:rPr>
  </w:style>
  <w:style w:type="character" w:customStyle="1" w:styleId="NothingCharChar">
    <w:name w:val="Nothing Char Char"/>
    <w:link w:val="NothingCharCharChar"/>
    <w:locked/>
    <w:rsid w:val="001B0BB7"/>
  </w:style>
  <w:style w:type="paragraph" w:customStyle="1" w:styleId="NothingCharCharChar">
    <w:name w:val="Nothing Char Char Char"/>
    <w:link w:val="NothingCharChar"/>
    <w:qFormat/>
    <w:rsid w:val="001B0BB7"/>
    <w:pPr>
      <w:spacing w:after="0" w:line="240" w:lineRule="auto"/>
      <w:jc w:val="both"/>
    </w:pPr>
  </w:style>
  <w:style w:type="paragraph" w:customStyle="1" w:styleId="StyleLeft021">
    <w:name w:val="Style Left:  0.2&quot;1"/>
    <w:basedOn w:val="Normal"/>
    <w:uiPriority w:val="99"/>
    <w:qFormat/>
    <w:rsid w:val="001B0BB7"/>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1B0BB7"/>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1B0BB7"/>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1B0BB7"/>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1B0BB7"/>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1B0BB7"/>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1B0BB7"/>
    <w:pPr>
      <w:spacing w:after="0" w:line="256" w:lineRule="auto"/>
    </w:pPr>
    <w:rPr>
      <w:b/>
    </w:rPr>
  </w:style>
  <w:style w:type="paragraph" w:customStyle="1" w:styleId="CM27">
    <w:name w:val="CM27"/>
    <w:basedOn w:val="Normal"/>
    <w:next w:val="Normal"/>
    <w:qFormat/>
    <w:rsid w:val="001B0BB7"/>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1B0BB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1B0BB7"/>
    <w:rPr>
      <w:szCs w:val="24"/>
      <w:u w:val="single"/>
      <w:lang w:val="en-US" w:eastAsia="en-US" w:bidi="ar-SA"/>
    </w:rPr>
  </w:style>
  <w:style w:type="character" w:customStyle="1" w:styleId="BoldUnderlineCharChar3">
    <w:name w:val="BoldUnderline Char Char3"/>
    <w:rsid w:val="001B0BB7"/>
    <w:rPr>
      <w:b/>
      <w:bCs w:val="0"/>
      <w:szCs w:val="24"/>
      <w:u w:val="single"/>
      <w:lang w:val="en-US" w:eastAsia="en-US" w:bidi="ar-SA"/>
    </w:rPr>
  </w:style>
  <w:style w:type="character" w:customStyle="1" w:styleId="UnderlineCharChar3">
    <w:name w:val="Underline Char Char3"/>
    <w:rsid w:val="001B0BB7"/>
    <w:rPr>
      <w:szCs w:val="24"/>
      <w:u w:val="single"/>
      <w:lang w:val="en-US" w:eastAsia="en-US" w:bidi="ar-SA"/>
    </w:rPr>
  </w:style>
  <w:style w:type="character" w:customStyle="1" w:styleId="BoldUnderlineCharChar2">
    <w:name w:val="BoldUnderline Char Char2"/>
    <w:rsid w:val="001B0BB7"/>
    <w:rPr>
      <w:b/>
      <w:bCs w:val="0"/>
      <w:szCs w:val="24"/>
      <w:u w:val="single"/>
      <w:lang w:val="en-US" w:eastAsia="en-US" w:bidi="ar-SA"/>
    </w:rPr>
  </w:style>
  <w:style w:type="character" w:customStyle="1" w:styleId="volume-issue">
    <w:name w:val="volume-issue"/>
    <w:rsid w:val="001B0BB7"/>
    <w:rPr>
      <w:rFonts w:ascii="Times New Roman" w:hAnsi="Times New Roman" w:cs="Times New Roman" w:hint="default"/>
    </w:rPr>
  </w:style>
  <w:style w:type="character" w:customStyle="1" w:styleId="boldness1">
    <w:name w:val="boldness1"/>
    <w:rsid w:val="001B0BB7"/>
  </w:style>
  <w:style w:type="character" w:customStyle="1" w:styleId="story-author">
    <w:name w:val="story-author"/>
    <w:basedOn w:val="DefaultParagraphFont"/>
    <w:rsid w:val="001B0BB7"/>
  </w:style>
  <w:style w:type="character" w:customStyle="1" w:styleId="Heading3CharCharCharChar">
    <w:name w:val="Heading 3 Char Char Char Char"/>
    <w:basedOn w:val="DefaultParagraphFont"/>
    <w:rsid w:val="001B0BB7"/>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1B0BB7"/>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1B0BB7"/>
  </w:style>
  <w:style w:type="character" w:customStyle="1" w:styleId="StyleStyle4CharTimesNewRoman11ptItalic">
    <w:name w:val="Style Style4 Char + Times New Roman 11 pt Italic"/>
    <w:basedOn w:val="DefaultParagraphFont"/>
    <w:rsid w:val="001B0BB7"/>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1B0BB7"/>
  </w:style>
  <w:style w:type="character" w:customStyle="1" w:styleId="ad">
    <w:name w:val="_"/>
    <w:basedOn w:val="DefaultParagraphFont"/>
    <w:rsid w:val="001B0BB7"/>
  </w:style>
  <w:style w:type="character" w:customStyle="1" w:styleId="Heading3CharCharCharChar1">
    <w:name w:val="Heading 3 Char Char Char Char1"/>
    <w:rsid w:val="001B0BB7"/>
    <w:rPr>
      <w:rFonts w:ascii="Arial" w:hAnsi="Arial" w:cs="Arial" w:hint="default"/>
      <w:bCs/>
      <w:szCs w:val="26"/>
      <w:u w:val="single"/>
      <w:lang w:val="en-US" w:eastAsia="en-US" w:bidi="ar-SA"/>
    </w:rPr>
  </w:style>
  <w:style w:type="character" w:customStyle="1" w:styleId="comment-body">
    <w:name w:val="comment-body"/>
    <w:rsid w:val="001B0BB7"/>
  </w:style>
  <w:style w:type="character" w:customStyle="1" w:styleId="UnderlineCharCharChar1">
    <w:name w:val="Underline Char Char Char1"/>
    <w:rsid w:val="001B0BB7"/>
    <w:rPr>
      <w:u w:val="single"/>
      <w:lang w:val="en-US" w:eastAsia="en-US" w:bidi="ar-SA"/>
    </w:rPr>
  </w:style>
  <w:style w:type="character" w:customStyle="1" w:styleId="reality">
    <w:name w:val="reality"/>
    <w:rsid w:val="001B0BB7"/>
  </w:style>
  <w:style w:type="character" w:customStyle="1" w:styleId="UnderlineChar1Char">
    <w:name w:val="Underline Char1 Char"/>
    <w:rsid w:val="001B0BB7"/>
    <w:rPr>
      <w:rFonts w:ascii="Calibri" w:eastAsia="MS Mincho" w:hAnsi="Calibri" w:cs="Calibri" w:hint="default"/>
      <w:szCs w:val="20"/>
      <w:u w:val="single"/>
    </w:rPr>
  </w:style>
  <w:style w:type="character" w:customStyle="1" w:styleId="StyleBoldandUnderlineCharChar29pt">
    <w:name w:val="Style Bold and Underline Char Char2 + 9 pt"/>
    <w:rsid w:val="001B0BB7"/>
    <w:rPr>
      <w:rFonts w:ascii="Times New Roman" w:hAnsi="Times New Roman" w:cs="Times New Roman" w:hint="default"/>
      <w:b/>
      <w:bCs/>
      <w:noProof w:val="0"/>
      <w:sz w:val="20"/>
      <w:u w:val="single"/>
    </w:rPr>
  </w:style>
  <w:style w:type="character" w:customStyle="1" w:styleId="StyleUnderlineCharChar19pt">
    <w:name w:val="Style Underline Char Char1 + 9 pt"/>
    <w:rsid w:val="001B0BB7"/>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1B0BB7"/>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1B0BB7"/>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1B0BB7"/>
    <w:rPr>
      <w:rFonts w:ascii="Times New Roman" w:hAnsi="Times New Roman" w:cs="Times New Roman" w:hint="default"/>
      <w:sz w:val="20"/>
      <w:u w:val="dottedHeavy"/>
    </w:rPr>
  </w:style>
  <w:style w:type="character" w:customStyle="1" w:styleId="article-record-publication-volume-issue">
    <w:name w:val="article-record-publication-volume-issue"/>
    <w:rsid w:val="001B0BB7"/>
  </w:style>
  <w:style w:type="character" w:customStyle="1" w:styleId="resultbodyblack">
    <w:name w:val="resultbodyblack"/>
    <w:rsid w:val="001B0BB7"/>
    <w:rPr>
      <w:rFonts w:ascii="Times New Roman" w:hAnsi="Times New Roman" w:cs="Times New Roman" w:hint="default"/>
    </w:rPr>
  </w:style>
  <w:style w:type="character" w:customStyle="1" w:styleId="quotechar0">
    <w:name w:val="quotechar"/>
    <w:rsid w:val="001B0BB7"/>
  </w:style>
  <w:style w:type="character" w:customStyle="1" w:styleId="3TagCite">
    <w:name w:val="3 Tag/Cite"/>
    <w:rsid w:val="001B0BB7"/>
    <w:rPr>
      <w:rFonts w:ascii="Times New Roman" w:hAnsi="Times New Roman" w:cs="Times New Roman" w:hint="default"/>
      <w:b/>
      <w:bCs w:val="0"/>
    </w:rPr>
  </w:style>
  <w:style w:type="character" w:customStyle="1" w:styleId="4Qualifications">
    <w:name w:val="4 Qualifications"/>
    <w:rsid w:val="001B0BB7"/>
    <w:rPr>
      <w:rFonts w:ascii="Times New Roman" w:hAnsi="Times New Roman" w:cs="Times New Roman" w:hint="default"/>
      <w:sz w:val="19"/>
    </w:rPr>
  </w:style>
  <w:style w:type="character" w:customStyle="1" w:styleId="6Underlined">
    <w:name w:val="6 Underlined"/>
    <w:rsid w:val="001B0BB7"/>
    <w:rPr>
      <w:rFonts w:ascii="Times New Roman" w:hAnsi="Times New Roman" w:cs="Times New Roman" w:hint="default"/>
      <w:b/>
      <w:bCs w:val="0"/>
      <w:sz w:val="21"/>
      <w:u w:val="single"/>
    </w:rPr>
  </w:style>
  <w:style w:type="character" w:customStyle="1" w:styleId="nohighlighting">
    <w:name w:val="no highlighting"/>
    <w:rsid w:val="001B0BB7"/>
    <w:rPr>
      <w:rFonts w:ascii="Times New Roman" w:hAnsi="Times New Roman" w:cs="Times New Roman" w:hint="default"/>
      <w:color w:val="auto"/>
      <w:sz w:val="20"/>
      <w:u w:val="thick"/>
      <w:bdr w:val="none" w:sz="0" w:space="0" w:color="auto" w:frame="1"/>
    </w:rPr>
  </w:style>
  <w:style w:type="character" w:customStyle="1" w:styleId="CharChar61">
    <w:name w:val="Char Char61"/>
    <w:rsid w:val="001B0BB7"/>
    <w:rPr>
      <w:rFonts w:ascii="Arial" w:hAnsi="Arial" w:cs="Arial" w:hint="default"/>
      <w:bCs/>
      <w:sz w:val="16"/>
      <w:szCs w:val="26"/>
      <w:lang w:val="en-US" w:eastAsia="en-US" w:bidi="ar-SA"/>
    </w:rPr>
  </w:style>
  <w:style w:type="character" w:customStyle="1" w:styleId="styledate">
    <w:name w:val="styledate"/>
    <w:rsid w:val="001B0BB7"/>
  </w:style>
  <w:style w:type="character" w:customStyle="1" w:styleId="StyleUnderlineChar9ptChar">
    <w:name w:val="Style Underline Char + 9 pt Char"/>
    <w:rsid w:val="001B0BB7"/>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1B0BB7"/>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1B0BB7"/>
    <w:rPr>
      <w:b/>
      <w:bCs w:val="0"/>
      <w:szCs w:val="24"/>
      <w:u w:val="single"/>
      <w:lang w:val="en-US" w:eastAsia="en-US" w:bidi="ar-SA"/>
    </w:rPr>
  </w:style>
  <w:style w:type="character" w:customStyle="1" w:styleId="BoldandUnderlineChar1Char2">
    <w:name w:val="Bold and Underline Char1 Char2"/>
    <w:rsid w:val="001B0BB7"/>
    <w:rPr>
      <w:b/>
      <w:bCs w:val="0"/>
      <w:szCs w:val="24"/>
      <w:u w:val="single"/>
      <w:lang w:val="en-US" w:eastAsia="en-US" w:bidi="ar-SA"/>
    </w:rPr>
  </w:style>
  <w:style w:type="character" w:customStyle="1" w:styleId="BoldandUnderlineCharChar1">
    <w:name w:val="Bold and Underline Char Char1"/>
    <w:rsid w:val="001B0BB7"/>
    <w:rPr>
      <w:b/>
      <w:bCs w:val="0"/>
      <w:szCs w:val="24"/>
      <w:u w:val="single"/>
      <w:lang w:val="en-US" w:eastAsia="en-US" w:bidi="ar-SA"/>
    </w:rPr>
  </w:style>
  <w:style w:type="character" w:customStyle="1" w:styleId="authoraffil">
    <w:name w:val="authoraffil"/>
    <w:rsid w:val="001B0BB7"/>
  </w:style>
  <w:style w:type="character" w:customStyle="1" w:styleId="CharChar8">
    <w:name w:val="Char Char8"/>
    <w:rsid w:val="001B0BB7"/>
    <w:rPr>
      <w:rFonts w:ascii="Georgia" w:eastAsia="Times New Roman" w:hAnsi="Georgia" w:hint="default"/>
      <w:b/>
      <w:bCs/>
      <w:sz w:val="30"/>
      <w:szCs w:val="28"/>
      <w:u w:val="single"/>
    </w:rPr>
  </w:style>
  <w:style w:type="character" w:customStyle="1" w:styleId="StyleArial6ptBold">
    <w:name w:val="Style Arial 6 pt Bold"/>
    <w:rsid w:val="001B0BB7"/>
    <w:rPr>
      <w:rFonts w:ascii="Arial" w:hAnsi="Arial" w:cs="Arial" w:hint="default"/>
      <w:bCs/>
      <w:sz w:val="12"/>
    </w:rPr>
  </w:style>
  <w:style w:type="character" w:customStyle="1" w:styleId="Heading2Char5">
    <w:name w:val="Heading 2 Char5"/>
    <w:rsid w:val="001B0BB7"/>
    <w:rPr>
      <w:rFonts w:ascii="Garamond" w:hAnsi="Garamond" w:cs="Arial" w:hint="default"/>
      <w:b/>
      <w:bCs/>
      <w:iCs/>
      <w:sz w:val="24"/>
      <w:szCs w:val="28"/>
      <w:lang w:val="en-US" w:eastAsia="en-US" w:bidi="ar-SA"/>
    </w:rPr>
  </w:style>
  <w:style w:type="character" w:customStyle="1" w:styleId="boldcitationChar">
    <w:name w:val="bold citation Char"/>
    <w:rsid w:val="001B0BB7"/>
    <w:rPr>
      <w:rFonts w:ascii="Arial" w:hAnsi="Arial" w:cs="Arial" w:hint="default"/>
      <w:b/>
      <w:bCs w:val="0"/>
      <w:sz w:val="28"/>
      <w:szCs w:val="24"/>
      <w:u w:val="thick"/>
      <w:lang w:val="en-US" w:eastAsia="en-US" w:bidi="ar-SA"/>
    </w:rPr>
  </w:style>
  <w:style w:type="character" w:customStyle="1" w:styleId="BoldunderlineChar4">
    <w:name w:val="Bold/underline Char"/>
    <w:rsid w:val="001B0BB7"/>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1B0BB7"/>
  </w:style>
  <w:style w:type="character" w:customStyle="1" w:styleId="tagCharCharChar1">
    <w:name w:val="tag Char Char Char1"/>
    <w:rsid w:val="001B0BB7"/>
    <w:rPr>
      <w:b/>
      <w:bCs w:val="0"/>
      <w:sz w:val="24"/>
      <w:lang w:val="en-US" w:eastAsia="en-US" w:bidi="ar-SA"/>
    </w:rPr>
  </w:style>
  <w:style w:type="character" w:customStyle="1" w:styleId="bylines">
    <w:name w:val="bylines"/>
    <w:basedOn w:val="DefaultParagraphFont"/>
    <w:rsid w:val="001B0BB7"/>
  </w:style>
  <w:style w:type="character" w:customStyle="1" w:styleId="StyleStyleBoldUnderlineUnderlineIntenseEmphasis1apple-style-2">
    <w:name w:val="Style Style Bold UnderlineUnderlineIntense Emphasis1apple-style-...2"/>
    <w:basedOn w:val="DefaultParagraphFont"/>
    <w:rsid w:val="001B0BB7"/>
    <w:rPr>
      <w:b w:val="0"/>
      <w:bCs/>
      <w:sz w:val="22"/>
      <w:u w:val="single"/>
    </w:rPr>
  </w:style>
  <w:style w:type="character" w:customStyle="1" w:styleId="FontStyle57">
    <w:name w:val="Font Style57"/>
    <w:rsid w:val="001B0BB7"/>
    <w:rPr>
      <w:rFonts w:ascii="Georgia" w:hAnsi="Georgia" w:cs="Georgia" w:hint="default"/>
      <w:b/>
      <w:bCs/>
      <w:sz w:val="14"/>
      <w:szCs w:val="14"/>
    </w:rPr>
  </w:style>
  <w:style w:type="character" w:customStyle="1" w:styleId="FontStyle89">
    <w:name w:val="Font Style89"/>
    <w:rsid w:val="001B0BB7"/>
    <w:rPr>
      <w:rFonts w:ascii="Times New Roman" w:hAnsi="Times New Roman" w:cs="Times New Roman" w:hint="default"/>
      <w:b/>
      <w:bCs/>
      <w:smallCaps/>
      <w:spacing w:val="40"/>
      <w:sz w:val="16"/>
      <w:szCs w:val="16"/>
    </w:rPr>
  </w:style>
  <w:style w:type="character" w:customStyle="1" w:styleId="hvr">
    <w:name w:val="hvr"/>
    <w:basedOn w:val="DefaultParagraphFont"/>
    <w:rsid w:val="001B0BB7"/>
  </w:style>
  <w:style w:type="paragraph" w:customStyle="1" w:styleId="svarticle">
    <w:name w:val="svarticle"/>
    <w:basedOn w:val="Normal"/>
    <w:uiPriority w:val="99"/>
    <w:qFormat/>
    <w:rsid w:val="001B0BB7"/>
    <w:pPr>
      <w:spacing w:before="100" w:beforeAutospacing="1" w:after="100" w:afterAutospacing="1" w:line="240" w:lineRule="auto"/>
    </w:pPr>
    <w:rPr>
      <w:rFonts w:eastAsia="Times New Roman"/>
    </w:rPr>
  </w:style>
  <w:style w:type="character" w:customStyle="1" w:styleId="cardChar20">
    <w:name w:val="card Char2"/>
    <w:basedOn w:val="DefaultParagraphFont"/>
    <w:rsid w:val="001B0BB7"/>
    <w:rPr>
      <w:rFonts w:ascii="Times New Roman" w:hAnsi="Times New Roman" w:cs="Calibri"/>
      <w:szCs w:val="20"/>
    </w:rPr>
  </w:style>
  <w:style w:type="paragraph" w:customStyle="1" w:styleId="Pol">
    <w:name w:val="Pol"/>
    <w:basedOn w:val="Heading2"/>
    <w:uiPriority w:val="99"/>
    <w:qFormat/>
    <w:rsid w:val="001B0BB7"/>
    <w:pPr>
      <w:spacing w:before="480" w:line="240" w:lineRule="auto"/>
    </w:pPr>
    <w:rPr>
      <w:bCs/>
      <w:caps/>
    </w:rPr>
  </w:style>
  <w:style w:type="paragraph" w:customStyle="1" w:styleId="Style70">
    <w:name w:val="Style7"/>
    <w:basedOn w:val="Normal"/>
    <w:uiPriority w:val="99"/>
    <w:qFormat/>
    <w:rsid w:val="001B0BB7"/>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1B0BB7"/>
  </w:style>
  <w:style w:type="character" w:customStyle="1" w:styleId="Footnote2Char">
    <w:name w:val="Footnote2 Char"/>
    <w:link w:val="Footnote2"/>
    <w:locked/>
    <w:rsid w:val="001B0BB7"/>
  </w:style>
  <w:style w:type="paragraph" w:customStyle="1" w:styleId="Footnote2">
    <w:name w:val="Footnote2"/>
    <w:basedOn w:val="Normal"/>
    <w:next w:val="Normal"/>
    <w:link w:val="Footnote2Char"/>
    <w:autoRedefine/>
    <w:qFormat/>
    <w:rsid w:val="001B0BB7"/>
    <w:pPr>
      <w:spacing w:after="120" w:line="480" w:lineRule="auto"/>
    </w:pPr>
    <w:rPr>
      <w:rFonts w:asciiTheme="minorHAnsi" w:hAnsiTheme="minorHAnsi"/>
    </w:rPr>
  </w:style>
  <w:style w:type="paragraph" w:customStyle="1" w:styleId="xhead">
    <w:name w:val="xhead"/>
    <w:basedOn w:val="Normal"/>
    <w:uiPriority w:val="99"/>
    <w:qFormat/>
    <w:rsid w:val="001B0BB7"/>
    <w:pPr>
      <w:spacing w:before="100" w:beforeAutospacing="1" w:after="100" w:afterAutospacing="1" w:line="240" w:lineRule="auto"/>
    </w:pPr>
  </w:style>
  <w:style w:type="character" w:customStyle="1" w:styleId="Heading5Char1">
    <w:name w:val="Heading 5 Char1"/>
    <w:aliases w:val="Text Char1"/>
    <w:basedOn w:val="DefaultParagraphFont"/>
    <w:semiHidden/>
    <w:rsid w:val="001B0BB7"/>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1B0BB7"/>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1B0BB7"/>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1B0BB7"/>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1B0BB7"/>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1B0BB7"/>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1B0BB7"/>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1B0BB7"/>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1B0BB7"/>
    <w:pPr>
      <w:spacing w:after="0" w:line="240" w:lineRule="auto"/>
    </w:pPr>
    <w:rPr>
      <w:rFonts w:asciiTheme="minorHAnsi" w:hAnsiTheme="minorHAnsi"/>
    </w:rPr>
  </w:style>
  <w:style w:type="paragraph" w:customStyle="1" w:styleId="ReadCharCh1">
    <w:name w:val="Read Char Ch1"/>
    <w:basedOn w:val="Normal"/>
    <w:next w:val="Normal"/>
    <w:uiPriority w:val="3"/>
    <w:qFormat/>
    <w:rsid w:val="001B0BB7"/>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1B0BB7"/>
    <w:pPr>
      <w:spacing w:after="0" w:line="240" w:lineRule="auto"/>
    </w:pPr>
    <w:rPr>
      <w:rFonts w:ascii="Lucida Grande" w:eastAsia="Cambria" w:hAnsi="Lucida Grande"/>
    </w:rPr>
  </w:style>
  <w:style w:type="paragraph" w:customStyle="1" w:styleId="Pa16">
    <w:name w:val="Pa16"/>
    <w:basedOn w:val="Default"/>
    <w:next w:val="Default"/>
    <w:uiPriority w:val="99"/>
    <w:qFormat/>
    <w:rsid w:val="001B0BB7"/>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1B0BB7"/>
    <w:pPr>
      <w:spacing w:before="100" w:beforeAutospacing="1" w:after="100" w:afterAutospacing="1" w:line="240" w:lineRule="auto"/>
    </w:pPr>
  </w:style>
  <w:style w:type="paragraph" w:customStyle="1" w:styleId="Pa22">
    <w:name w:val="Pa2+2"/>
    <w:basedOn w:val="Default"/>
    <w:next w:val="Default"/>
    <w:uiPriority w:val="99"/>
    <w:qFormat/>
    <w:rsid w:val="001B0BB7"/>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1B0BB7"/>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1B0BB7"/>
    <w:pPr>
      <w:spacing w:before="100" w:beforeAutospacing="1" w:after="100" w:afterAutospacing="1" w:line="240" w:lineRule="auto"/>
    </w:pPr>
  </w:style>
  <w:style w:type="paragraph" w:customStyle="1" w:styleId="Number">
    <w:name w:val="Number"/>
    <w:basedOn w:val="Heading2"/>
    <w:qFormat/>
    <w:rsid w:val="001B0BB7"/>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1B0BB7"/>
    <w:rPr>
      <w:rFonts w:ascii="Calibri" w:eastAsia="Times New Roman" w:hAnsi="Calibri" w:cs="Arial"/>
      <w:bCs/>
      <w:iCs/>
      <w:sz w:val="20"/>
      <w:szCs w:val="20"/>
    </w:rPr>
  </w:style>
  <w:style w:type="paragraph" w:customStyle="1" w:styleId="CITEF3">
    <w:name w:val="CITE F3"/>
    <w:uiPriority w:val="99"/>
    <w:qFormat/>
    <w:rsid w:val="001B0BB7"/>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1B0BB7"/>
  </w:style>
  <w:style w:type="character" w:customStyle="1" w:styleId="meta-sep">
    <w:name w:val="meta-sep"/>
    <w:basedOn w:val="DefaultParagraphFont"/>
    <w:rsid w:val="001B0BB7"/>
  </w:style>
  <w:style w:type="character" w:customStyle="1" w:styleId="A19">
    <w:name w:val="A19"/>
    <w:uiPriority w:val="99"/>
    <w:rsid w:val="001B0BB7"/>
    <w:rPr>
      <w:rFonts w:ascii="Georgia" w:hAnsi="Georgia" w:cs="Georgia" w:hint="default"/>
      <w:color w:val="000000"/>
      <w:sz w:val="20"/>
      <w:szCs w:val="20"/>
      <w:u w:val="single"/>
    </w:rPr>
  </w:style>
  <w:style w:type="character" w:customStyle="1" w:styleId="A130">
    <w:name w:val="A13"/>
    <w:rsid w:val="001B0BB7"/>
    <w:rPr>
      <w:rFonts w:ascii="Georgia" w:hAnsi="Georgia" w:cs="Georgia" w:hint="default"/>
      <w:color w:val="000000"/>
      <w:sz w:val="11"/>
      <w:szCs w:val="11"/>
    </w:rPr>
  </w:style>
  <w:style w:type="character" w:customStyle="1" w:styleId="ontext">
    <w:name w:val="ontext"/>
    <w:basedOn w:val="DefaultParagraphFont"/>
    <w:rsid w:val="001B0BB7"/>
  </w:style>
  <w:style w:type="character" w:customStyle="1" w:styleId="archive-title">
    <w:name w:val="archive-title"/>
    <w:basedOn w:val="DefaultParagraphFont"/>
    <w:rsid w:val="001B0BB7"/>
  </w:style>
  <w:style w:type="character" w:customStyle="1" w:styleId="imgleft">
    <w:name w:val="imgleft"/>
    <w:basedOn w:val="DefaultParagraphFont"/>
    <w:rsid w:val="001B0BB7"/>
  </w:style>
  <w:style w:type="character" w:customStyle="1" w:styleId="imgcenter">
    <w:name w:val="imgcenter"/>
    <w:basedOn w:val="DefaultParagraphFont"/>
    <w:rsid w:val="001B0BB7"/>
  </w:style>
  <w:style w:type="character" w:customStyle="1" w:styleId="A42">
    <w:name w:val="A4+2"/>
    <w:uiPriority w:val="99"/>
    <w:rsid w:val="001B0BB7"/>
    <w:rPr>
      <w:rFonts w:ascii="Helvetica LT Std" w:hAnsi="Helvetica LT Std" w:cs="Helvetica LT Std" w:hint="default"/>
      <w:color w:val="000000"/>
      <w:sz w:val="11"/>
      <w:szCs w:val="11"/>
    </w:rPr>
  </w:style>
  <w:style w:type="character" w:customStyle="1" w:styleId="fstitle">
    <w:name w:val="fs_title"/>
    <w:basedOn w:val="DefaultParagraphFont"/>
    <w:rsid w:val="001B0BB7"/>
  </w:style>
  <w:style w:type="character" w:customStyle="1" w:styleId="reportbody1">
    <w:name w:val="reportbody1"/>
    <w:basedOn w:val="DefaultParagraphFont"/>
    <w:rsid w:val="001B0BB7"/>
    <w:rPr>
      <w:rFonts w:ascii="Tahoma" w:hAnsi="Tahoma" w:cs="Tahoma" w:hint="default"/>
      <w:color w:val="000000"/>
      <w:sz w:val="14"/>
      <w:szCs w:val="14"/>
    </w:rPr>
  </w:style>
  <w:style w:type="character" w:customStyle="1" w:styleId="dateday">
    <w:name w:val="date_day"/>
    <w:basedOn w:val="DefaultParagraphFont"/>
    <w:rsid w:val="001B0BB7"/>
  </w:style>
  <w:style w:type="character" w:customStyle="1" w:styleId="datemonth">
    <w:name w:val="date_month"/>
    <w:basedOn w:val="DefaultParagraphFont"/>
    <w:rsid w:val="001B0BB7"/>
  </w:style>
  <w:style w:type="character" w:customStyle="1" w:styleId="dateyear">
    <w:name w:val="date_year"/>
    <w:basedOn w:val="DefaultParagraphFont"/>
    <w:rsid w:val="001B0BB7"/>
  </w:style>
  <w:style w:type="character" w:customStyle="1" w:styleId="Heading3CharCharCharCharCharChar">
    <w:name w:val="Heading 3 Char Char Char Char Char Char"/>
    <w:basedOn w:val="DefaultParagraphFont"/>
    <w:rsid w:val="001B0BB7"/>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1B0BB7"/>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1B0BB7"/>
    <w:rPr>
      <w:sz w:val="24"/>
      <w:szCs w:val="24"/>
      <w:lang w:val="en-US" w:eastAsia="en-US" w:bidi="ar-SA"/>
    </w:rPr>
  </w:style>
  <w:style w:type="character" w:customStyle="1" w:styleId="insideitro">
    <w:name w:val="insideitro"/>
    <w:basedOn w:val="DefaultParagraphFont"/>
    <w:rsid w:val="001B0BB7"/>
  </w:style>
  <w:style w:type="character" w:customStyle="1" w:styleId="wcfont">
    <w:name w:val="wcfont"/>
    <w:basedOn w:val="DefaultParagraphFont"/>
    <w:rsid w:val="001B0BB7"/>
  </w:style>
  <w:style w:type="character" w:customStyle="1" w:styleId="qftext">
    <w:name w:val="qftext"/>
    <w:basedOn w:val="DefaultParagraphFont"/>
    <w:rsid w:val="001B0BB7"/>
  </w:style>
  <w:style w:type="character" w:customStyle="1" w:styleId="leftidx">
    <w:name w:val="leftidx"/>
    <w:basedOn w:val="DefaultParagraphFont"/>
    <w:rsid w:val="001B0BB7"/>
  </w:style>
  <w:style w:type="paragraph" w:customStyle="1" w:styleId="NotUnderlined">
    <w:name w:val="Not Underlined"/>
    <w:basedOn w:val="Normal"/>
    <w:uiPriority w:val="99"/>
    <w:qFormat/>
    <w:rsid w:val="001B0BB7"/>
    <w:pPr>
      <w:spacing w:after="0" w:line="240" w:lineRule="auto"/>
    </w:pPr>
    <w:rPr>
      <w:rFonts w:ascii="Century Gothic" w:hAnsi="Century Gothic"/>
      <w:szCs w:val="20"/>
    </w:rPr>
  </w:style>
  <w:style w:type="paragraph" w:customStyle="1" w:styleId="width100">
    <w:name w:val="width100"/>
    <w:basedOn w:val="Normal"/>
    <w:uiPriority w:val="99"/>
    <w:qFormat/>
    <w:rsid w:val="001B0BB7"/>
    <w:pPr>
      <w:spacing w:before="100" w:beforeAutospacing="1" w:after="100" w:afterAutospacing="1" w:line="240" w:lineRule="auto"/>
    </w:pPr>
  </w:style>
  <w:style w:type="character" w:customStyle="1" w:styleId="eventtitle">
    <w:name w:val="eventtitle"/>
    <w:basedOn w:val="DefaultParagraphFont"/>
    <w:rsid w:val="001B0BB7"/>
  </w:style>
  <w:style w:type="character" w:customStyle="1" w:styleId="eventsubtitle">
    <w:name w:val="eventsubtitle"/>
    <w:basedOn w:val="DefaultParagraphFont"/>
    <w:rsid w:val="001B0BB7"/>
  </w:style>
  <w:style w:type="character" w:customStyle="1" w:styleId="eventdate">
    <w:name w:val="eventdate"/>
    <w:basedOn w:val="DefaultParagraphFont"/>
    <w:rsid w:val="001B0BB7"/>
  </w:style>
  <w:style w:type="character" w:customStyle="1" w:styleId="legend">
    <w:name w:val="legend"/>
    <w:basedOn w:val="DefaultParagraphFont"/>
    <w:rsid w:val="001B0BB7"/>
  </w:style>
  <w:style w:type="character" w:customStyle="1" w:styleId="slug-elocation">
    <w:name w:val="slug-elocation"/>
    <w:basedOn w:val="DefaultParagraphFont"/>
    <w:rsid w:val="001B0BB7"/>
  </w:style>
  <w:style w:type="character" w:customStyle="1" w:styleId="fu-autorenangabe-fu-beschreibung">
    <w:name w:val="fu-autorenangabe-fu-beschreibung"/>
    <w:rsid w:val="001B0BB7"/>
  </w:style>
  <w:style w:type="paragraph" w:customStyle="1" w:styleId="introshadow">
    <w:name w:val="intro_shadow"/>
    <w:basedOn w:val="Normal"/>
    <w:uiPriority w:val="99"/>
    <w:qFormat/>
    <w:rsid w:val="001B0BB7"/>
    <w:pPr>
      <w:spacing w:before="100" w:beforeAutospacing="1" w:after="100" w:afterAutospacing="1" w:line="240" w:lineRule="auto"/>
    </w:pPr>
  </w:style>
  <w:style w:type="paragraph" w:customStyle="1" w:styleId="articleintro">
    <w:name w:val="articleintro"/>
    <w:basedOn w:val="Normal"/>
    <w:uiPriority w:val="99"/>
    <w:qFormat/>
    <w:rsid w:val="001B0BB7"/>
    <w:pPr>
      <w:spacing w:before="100" w:beforeAutospacing="1" w:after="100" w:afterAutospacing="1" w:line="240" w:lineRule="auto"/>
    </w:pPr>
  </w:style>
  <w:style w:type="character" w:customStyle="1" w:styleId="commentscontainer">
    <w:name w:val="comments_container"/>
    <w:basedOn w:val="DefaultParagraphFont"/>
    <w:rsid w:val="001B0BB7"/>
  </w:style>
  <w:style w:type="paragraph" w:customStyle="1" w:styleId="Caption40">
    <w:name w:val="Caption4"/>
    <w:basedOn w:val="Normal"/>
    <w:uiPriority w:val="99"/>
    <w:qFormat/>
    <w:rsid w:val="001B0BB7"/>
    <w:pPr>
      <w:spacing w:before="100" w:beforeAutospacing="1" w:after="100" w:afterAutospacing="1" w:line="240" w:lineRule="auto"/>
    </w:pPr>
  </w:style>
  <w:style w:type="paragraph" w:customStyle="1" w:styleId="publishedon">
    <w:name w:val="published_on"/>
    <w:basedOn w:val="Normal"/>
    <w:uiPriority w:val="99"/>
    <w:qFormat/>
    <w:rsid w:val="001B0BB7"/>
    <w:pPr>
      <w:spacing w:before="100" w:beforeAutospacing="1" w:after="100" w:afterAutospacing="1" w:line="240" w:lineRule="auto"/>
    </w:pPr>
  </w:style>
  <w:style w:type="character" w:customStyle="1" w:styleId="hparticlefooter">
    <w:name w:val="hparticlefooter"/>
    <w:basedOn w:val="DefaultParagraphFont"/>
    <w:rsid w:val="001B0BB7"/>
  </w:style>
  <w:style w:type="table" w:customStyle="1" w:styleId="TableGrid2">
    <w:name w:val="Table Grid2"/>
    <w:basedOn w:val="TableNormal"/>
    <w:next w:val="TableGrid"/>
    <w:rsid w:val="001B0BB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1B0BB7"/>
  </w:style>
  <w:style w:type="character" w:customStyle="1" w:styleId="BlockCharCharCharCharChar">
    <w:name w:val="Block Char Char Char Char Char"/>
    <w:aliases w:val="Block Char Char Char Char Char Char Char Char,Block Char Char Char Char Char Char Char1"/>
    <w:basedOn w:val="DefaultParagraphFont"/>
    <w:rsid w:val="001B0BB7"/>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1B0BB7"/>
    <w:pPr>
      <w:spacing w:after="0" w:line="240" w:lineRule="auto"/>
    </w:pPr>
    <w:rPr>
      <w:b/>
      <w:color w:val="000000"/>
      <w:u w:val="single"/>
    </w:rPr>
  </w:style>
  <w:style w:type="character" w:customStyle="1" w:styleId="CiteEmphasisChar">
    <w:name w:val="Cite/Emphasis Char"/>
    <w:basedOn w:val="DefaultParagraphFont"/>
    <w:link w:val="CiteEmphasis"/>
    <w:rsid w:val="001B0BB7"/>
    <w:rPr>
      <w:rFonts w:ascii="Calibri" w:hAnsi="Calibri"/>
      <w:b/>
      <w:color w:val="000000"/>
      <w:u w:val="single"/>
    </w:rPr>
  </w:style>
  <w:style w:type="character" w:customStyle="1" w:styleId="ReadText">
    <w:name w:val="Read Text"/>
    <w:basedOn w:val="DefaultParagraphFont"/>
    <w:rsid w:val="001B0BB7"/>
    <w:rPr>
      <w:rFonts w:ascii="Times New Roman" w:hAnsi="Times New Roman"/>
      <w:b/>
      <w:bCs/>
      <w:sz w:val="24"/>
      <w:u w:val="single"/>
    </w:rPr>
  </w:style>
  <w:style w:type="paragraph" w:customStyle="1" w:styleId="Styleunread8pt">
    <w:name w:val="Style unread + 8 pt"/>
    <w:basedOn w:val="Normal"/>
    <w:link w:val="Styleunread8ptChar"/>
    <w:qFormat/>
    <w:rsid w:val="001B0BB7"/>
    <w:pPr>
      <w:spacing w:after="0" w:line="240" w:lineRule="auto"/>
    </w:pPr>
    <w:rPr>
      <w:color w:val="000000"/>
    </w:rPr>
  </w:style>
  <w:style w:type="character" w:customStyle="1" w:styleId="Styleunread8ptChar">
    <w:name w:val="Style unread + 8 pt Char"/>
    <w:basedOn w:val="DefaultParagraphFont"/>
    <w:link w:val="Styleunread8pt"/>
    <w:rsid w:val="001B0BB7"/>
    <w:rPr>
      <w:rFonts w:ascii="Calibri" w:hAnsi="Calibri"/>
      <w:color w:val="000000"/>
    </w:rPr>
  </w:style>
  <w:style w:type="character" w:customStyle="1" w:styleId="main">
    <w:name w:val="main"/>
    <w:basedOn w:val="DefaultParagraphFont"/>
    <w:rsid w:val="001B0BB7"/>
  </w:style>
  <w:style w:type="character" w:customStyle="1" w:styleId="textunderlineCharChar">
    <w:name w:val="text underline Char Char"/>
    <w:basedOn w:val="DefaultParagraphFont"/>
    <w:rsid w:val="001B0BB7"/>
    <w:rPr>
      <w:rFonts w:ascii="Garamond" w:hAnsi="Garamond"/>
      <w:color w:val="000000"/>
      <w:u w:val="single"/>
    </w:rPr>
  </w:style>
  <w:style w:type="paragraph" w:customStyle="1" w:styleId="ekprop-p">
    <w:name w:val="ekprop-p"/>
    <w:basedOn w:val="Normal"/>
    <w:uiPriority w:val="99"/>
    <w:qFormat/>
    <w:rsid w:val="001B0BB7"/>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1B0BB7"/>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1B0BB7"/>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1B0BB7"/>
    <w:pPr>
      <w:spacing w:after="0" w:line="240" w:lineRule="auto"/>
    </w:pPr>
    <w:rPr>
      <w:color w:val="000000"/>
    </w:rPr>
  </w:style>
  <w:style w:type="character" w:customStyle="1" w:styleId="SmalltextCharChar">
    <w:name w:val="Smalltext Char Char"/>
    <w:basedOn w:val="DefaultParagraphFont"/>
    <w:link w:val="SmalltextChar1"/>
    <w:rsid w:val="001B0BB7"/>
    <w:rPr>
      <w:rFonts w:ascii="Calibri" w:hAnsi="Calibri"/>
      <w:color w:val="000000"/>
    </w:rPr>
  </w:style>
  <w:style w:type="character" w:customStyle="1" w:styleId="FullCiteCharChar">
    <w:name w:val="Full Cite Char Char"/>
    <w:basedOn w:val="DefaultParagraphFont"/>
    <w:rsid w:val="001B0BB7"/>
    <w:rPr>
      <w:rFonts w:ascii="Georgia" w:hAnsi="Georgia" w:cs="Calibri"/>
      <w:color w:val="000000"/>
      <w:sz w:val="20"/>
      <w:szCs w:val="24"/>
    </w:rPr>
  </w:style>
  <w:style w:type="character" w:customStyle="1" w:styleId="submitted-wrapper">
    <w:name w:val="submitted-wrapper"/>
    <w:basedOn w:val="DefaultParagraphFont"/>
    <w:rsid w:val="001B0BB7"/>
  </w:style>
  <w:style w:type="paragraph" w:customStyle="1" w:styleId="Spacer">
    <w:name w:val="Spacer"/>
    <w:basedOn w:val="Heading1"/>
    <w:link w:val="SpacerChar"/>
    <w:autoRedefine/>
    <w:uiPriority w:val="4"/>
    <w:qFormat/>
    <w:rsid w:val="001B0BB7"/>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1B0BB7"/>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1B0BB7"/>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1B0BB7"/>
  </w:style>
  <w:style w:type="character" w:customStyle="1" w:styleId="top-publish">
    <w:name w:val="top-publish"/>
    <w:basedOn w:val="DefaultParagraphFont"/>
    <w:rsid w:val="001B0BB7"/>
  </w:style>
  <w:style w:type="character" w:customStyle="1" w:styleId="byline-italic">
    <w:name w:val="byline-italic"/>
    <w:basedOn w:val="DefaultParagraphFont"/>
    <w:rsid w:val="001B0BB7"/>
  </w:style>
  <w:style w:type="paragraph" w:customStyle="1" w:styleId="infuse">
    <w:name w:val="infuse"/>
    <w:basedOn w:val="Normal"/>
    <w:uiPriority w:val="99"/>
    <w:qFormat/>
    <w:rsid w:val="001B0BB7"/>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1B0BB7"/>
    <w:rPr>
      <w:rFonts w:ascii="Arial Narrow" w:hAnsi="Arial Narrow"/>
      <w:sz w:val="22"/>
      <w:szCs w:val="24"/>
      <w:u w:val="single"/>
      <w:lang w:val="en-US" w:eastAsia="en-US" w:bidi="ar-SA"/>
    </w:rPr>
  </w:style>
  <w:style w:type="character" w:customStyle="1" w:styleId="gd">
    <w:name w:val="gd"/>
    <w:basedOn w:val="DefaultParagraphFont"/>
    <w:rsid w:val="001B0BB7"/>
  </w:style>
  <w:style w:type="character" w:customStyle="1" w:styleId="g3">
    <w:name w:val="g3"/>
    <w:basedOn w:val="DefaultParagraphFont"/>
    <w:rsid w:val="001B0BB7"/>
  </w:style>
  <w:style w:type="character" w:customStyle="1" w:styleId="hb">
    <w:name w:val="hb"/>
    <w:basedOn w:val="DefaultParagraphFont"/>
    <w:rsid w:val="001B0BB7"/>
  </w:style>
  <w:style w:type="character" w:customStyle="1" w:styleId="g2">
    <w:name w:val="g2"/>
    <w:basedOn w:val="DefaultParagraphFont"/>
    <w:rsid w:val="001B0BB7"/>
  </w:style>
  <w:style w:type="character" w:customStyle="1" w:styleId="nameplatehead">
    <w:name w:val="nameplatehead"/>
    <w:basedOn w:val="DefaultParagraphFont"/>
    <w:rsid w:val="001B0BB7"/>
  </w:style>
  <w:style w:type="character" w:customStyle="1" w:styleId="nameplatelink">
    <w:name w:val="nameplatelink"/>
    <w:basedOn w:val="DefaultParagraphFont"/>
    <w:rsid w:val="001B0BB7"/>
  </w:style>
  <w:style w:type="paragraph" w:customStyle="1" w:styleId="calibre8">
    <w:name w:val="calibre8"/>
    <w:basedOn w:val="Normal"/>
    <w:uiPriority w:val="99"/>
    <w:qFormat/>
    <w:rsid w:val="001B0BB7"/>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1B0BB7"/>
  </w:style>
  <w:style w:type="character" w:customStyle="1" w:styleId="djhat-arrow">
    <w:name w:val="djhat-arrow"/>
    <w:basedOn w:val="DefaultParagraphFont"/>
    <w:rsid w:val="001B0BB7"/>
  </w:style>
  <w:style w:type="character" w:customStyle="1" w:styleId="mname">
    <w:name w:val="mname"/>
    <w:basedOn w:val="DefaultParagraphFont"/>
    <w:rsid w:val="001B0BB7"/>
  </w:style>
  <w:style w:type="character" w:customStyle="1" w:styleId="mvalue">
    <w:name w:val="mvalue"/>
    <w:basedOn w:val="DefaultParagraphFont"/>
    <w:rsid w:val="001B0BB7"/>
  </w:style>
  <w:style w:type="character" w:customStyle="1" w:styleId="mchange">
    <w:name w:val="mchange"/>
    <w:basedOn w:val="DefaultParagraphFont"/>
    <w:rsid w:val="001B0BB7"/>
  </w:style>
  <w:style w:type="character" w:customStyle="1" w:styleId="categoryaside">
    <w:name w:val="category__aside"/>
    <w:basedOn w:val="DefaultParagraphFont"/>
    <w:rsid w:val="001B0BB7"/>
  </w:style>
  <w:style w:type="character" w:customStyle="1" w:styleId="article-breadcrumb-wrapper">
    <w:name w:val="article-breadcrumb-wrapper"/>
    <w:basedOn w:val="DefaultParagraphFont"/>
    <w:rsid w:val="001B0BB7"/>
  </w:style>
  <w:style w:type="character" w:customStyle="1" w:styleId="wsj-article-caption-content">
    <w:name w:val="wsj-article-caption-content"/>
    <w:basedOn w:val="DefaultParagraphFont"/>
    <w:rsid w:val="001B0BB7"/>
  </w:style>
  <w:style w:type="character" w:customStyle="1" w:styleId="wsj-article-credit">
    <w:name w:val="wsj-article-credit"/>
    <w:basedOn w:val="DefaultParagraphFont"/>
    <w:rsid w:val="001B0BB7"/>
  </w:style>
  <w:style w:type="character" w:customStyle="1" w:styleId="wsj-article-credit-tag">
    <w:name w:val="wsj-article-credit-tag"/>
    <w:basedOn w:val="DefaultParagraphFont"/>
    <w:rsid w:val="001B0BB7"/>
  </w:style>
  <w:style w:type="character" w:customStyle="1" w:styleId="commentscounticon">
    <w:name w:val="comments_count_icon"/>
    <w:basedOn w:val="DefaultParagraphFont"/>
    <w:rsid w:val="001B0BB7"/>
  </w:style>
  <w:style w:type="character" w:customStyle="1" w:styleId="comments-count-word">
    <w:name w:val="comments-count-word"/>
    <w:basedOn w:val="DefaultParagraphFont"/>
    <w:rsid w:val="001B0BB7"/>
  </w:style>
  <w:style w:type="character" w:customStyle="1" w:styleId="company-name-type">
    <w:name w:val="company-name-type"/>
    <w:basedOn w:val="DefaultParagraphFont"/>
    <w:rsid w:val="001B0BB7"/>
  </w:style>
  <w:style w:type="character" w:customStyle="1" w:styleId="nav-prevnext-lbl">
    <w:name w:val="nav-prevnext-lbl"/>
    <w:basedOn w:val="DefaultParagraphFont"/>
    <w:rsid w:val="001B0BB7"/>
  </w:style>
  <w:style w:type="character" w:customStyle="1" w:styleId="nav-prevnext-hed">
    <w:name w:val="nav-prevnext-hed"/>
    <w:basedOn w:val="DefaultParagraphFont"/>
    <w:rsid w:val="001B0BB7"/>
  </w:style>
  <w:style w:type="character" w:customStyle="1" w:styleId="readcomments">
    <w:name w:val="readcomments"/>
    <w:basedOn w:val="DefaultParagraphFont"/>
    <w:rsid w:val="001B0BB7"/>
  </w:style>
  <w:style w:type="character" w:customStyle="1" w:styleId="selected-edition">
    <w:name w:val="selected-edition"/>
    <w:basedOn w:val="DefaultParagraphFont"/>
    <w:rsid w:val="001B0BB7"/>
  </w:style>
  <w:style w:type="character" w:customStyle="1" w:styleId="rotate">
    <w:name w:val="rotate"/>
    <w:basedOn w:val="DefaultParagraphFont"/>
    <w:rsid w:val="001B0BB7"/>
  </w:style>
  <w:style w:type="paragraph" w:customStyle="1" w:styleId="column-name">
    <w:name w:val="column-name"/>
    <w:basedOn w:val="Normal"/>
    <w:rsid w:val="001B0BB7"/>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1B0BB7"/>
  </w:style>
  <w:style w:type="character" w:customStyle="1" w:styleId="tl8wme">
    <w:name w:val="tl8wme"/>
    <w:basedOn w:val="DefaultParagraphFont"/>
    <w:rsid w:val="001B0BB7"/>
  </w:style>
  <w:style w:type="character" w:customStyle="1" w:styleId="CardStyleChar">
    <w:name w:val="Card Style Char"/>
    <w:link w:val="CardStyle"/>
    <w:locked/>
    <w:rsid w:val="001B0BB7"/>
    <w:rPr>
      <w:rFonts w:ascii="Calibri" w:eastAsia="Times New Roman" w:hAnsi="Calibri"/>
      <w:sz w:val="20"/>
    </w:rPr>
  </w:style>
  <w:style w:type="character" w:customStyle="1" w:styleId="SmallSizeParagraphChar">
    <w:name w:val="Small Size Paragraph Char"/>
    <w:link w:val="SmallSizeParagraph"/>
    <w:locked/>
    <w:rsid w:val="001B0BB7"/>
    <w:rPr>
      <w:rFonts w:eastAsia="Calibri"/>
      <w:sz w:val="16"/>
      <w:szCs w:val="16"/>
    </w:rPr>
  </w:style>
  <w:style w:type="paragraph" w:customStyle="1" w:styleId="SmallSizeParagraph">
    <w:name w:val="Small Size Paragraph"/>
    <w:basedOn w:val="Normal"/>
    <w:link w:val="SmallSizeParagraphChar"/>
    <w:qFormat/>
    <w:rsid w:val="001B0BB7"/>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1B0BB7"/>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1B0BB7"/>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1B0BB7"/>
    <w:rPr>
      <w:rFonts w:eastAsia="Calibri"/>
    </w:rPr>
  </w:style>
  <w:style w:type="paragraph" w:customStyle="1" w:styleId="StyleCardText9pt">
    <w:name w:val="Style Card Text + 9 pt"/>
    <w:basedOn w:val="Normal"/>
    <w:link w:val="StyleCardText9ptChar"/>
    <w:qFormat/>
    <w:rsid w:val="001B0BB7"/>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1B0BB7"/>
    <w:rPr>
      <w:rFonts w:eastAsia="Calibri"/>
      <w:u w:val="single"/>
      <w:lang w:val="x-none" w:eastAsia="zh-CN"/>
    </w:rPr>
  </w:style>
  <w:style w:type="paragraph" w:customStyle="1" w:styleId="UnderlineS">
    <w:name w:val="Underline S"/>
    <w:basedOn w:val="Normal"/>
    <w:link w:val="UnderlineSChar"/>
    <w:qFormat/>
    <w:rsid w:val="001B0BB7"/>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1B0BB7"/>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1B0BB7"/>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1B0BB7"/>
    <w:rPr>
      <w:rFonts w:ascii="Times New Roman" w:hAnsi="Times New Roman" w:cs="Times New Roman"/>
    </w:rPr>
  </w:style>
  <w:style w:type="paragraph" w:customStyle="1" w:styleId="Debatenoraml">
    <w:name w:val="Debatenoraml"/>
    <w:basedOn w:val="NoSpacing"/>
    <w:link w:val="DebatenoramlChar"/>
    <w:qFormat/>
    <w:rsid w:val="001B0BB7"/>
    <w:pPr>
      <w:spacing w:line="240" w:lineRule="auto"/>
    </w:pPr>
    <w:rPr>
      <w:rFonts w:ascii="Times New Roman" w:hAnsi="Times New Roman" w:cs="Times New Roman"/>
    </w:rPr>
  </w:style>
  <w:style w:type="character" w:customStyle="1" w:styleId="QualsChar">
    <w:name w:val="Quals Char"/>
    <w:link w:val="Quals"/>
    <w:locked/>
    <w:rsid w:val="001B0BB7"/>
    <w:rPr>
      <w:rFonts w:eastAsia="Calibri"/>
      <w:sz w:val="18"/>
    </w:rPr>
  </w:style>
  <w:style w:type="paragraph" w:customStyle="1" w:styleId="Quals">
    <w:name w:val="Quals"/>
    <w:basedOn w:val="Normal"/>
    <w:link w:val="QualsChar"/>
    <w:qFormat/>
    <w:rsid w:val="001B0BB7"/>
    <w:pPr>
      <w:spacing w:after="0" w:line="240" w:lineRule="auto"/>
    </w:pPr>
    <w:rPr>
      <w:rFonts w:asciiTheme="minorHAnsi" w:eastAsia="Calibri" w:hAnsiTheme="minorHAnsi"/>
      <w:sz w:val="18"/>
    </w:rPr>
  </w:style>
  <w:style w:type="character" w:customStyle="1" w:styleId="StarredChar">
    <w:name w:val="Starred Char"/>
    <w:link w:val="Starred"/>
    <w:locked/>
    <w:rsid w:val="001B0BB7"/>
    <w:rPr>
      <w:rFonts w:eastAsia="Times New Roman"/>
      <w:b/>
      <w:caps/>
      <w:szCs w:val="28"/>
      <w:u w:val="single"/>
    </w:rPr>
  </w:style>
  <w:style w:type="paragraph" w:customStyle="1" w:styleId="Starred">
    <w:name w:val="Starred"/>
    <w:basedOn w:val="Normal"/>
    <w:link w:val="StarredChar"/>
    <w:qFormat/>
    <w:rsid w:val="001B0BB7"/>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1B0BB7"/>
    <w:rPr>
      <w:rFonts w:eastAsia="Times New Roman"/>
      <w:b/>
      <w:caps/>
      <w:szCs w:val="28"/>
      <w:u w:val="single"/>
    </w:rPr>
  </w:style>
  <w:style w:type="paragraph" w:customStyle="1" w:styleId="NotStarred">
    <w:name w:val="NotStarred"/>
    <w:basedOn w:val="Normal"/>
    <w:link w:val="NotStarredChar"/>
    <w:qFormat/>
    <w:rsid w:val="001B0BB7"/>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1B0BB7"/>
    <w:rPr>
      <w:rFonts w:eastAsia="Times New Roman"/>
      <w:b/>
      <w:szCs w:val="28"/>
      <w:u w:val="single"/>
    </w:rPr>
  </w:style>
  <w:style w:type="paragraph" w:customStyle="1" w:styleId="NewHeading2">
    <w:name w:val="NewHeading2"/>
    <w:basedOn w:val="Normal"/>
    <w:link w:val="NewHeading2Char"/>
    <w:qFormat/>
    <w:rsid w:val="001B0BB7"/>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1B0BB7"/>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1B0BB7"/>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1B0BB7"/>
    <w:rPr>
      <w:rFonts w:eastAsia="SimSun"/>
      <w:u w:val="single"/>
      <w:lang w:eastAsia="zh-CN"/>
    </w:rPr>
  </w:style>
  <w:style w:type="paragraph" w:customStyle="1" w:styleId="StylecardThickunderline">
    <w:name w:val="Style card + Thick underline"/>
    <w:basedOn w:val="Normal"/>
    <w:link w:val="StylecardThickunderlineChar"/>
    <w:qFormat/>
    <w:rsid w:val="001B0BB7"/>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1B0BB7"/>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1B0BB7"/>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1B0BB7"/>
    <w:rPr>
      <w:rFonts w:eastAsia="Times New Roman"/>
      <w:bCs/>
      <w:lang w:bidi="he-IL"/>
    </w:rPr>
  </w:style>
  <w:style w:type="paragraph" w:customStyle="1" w:styleId="MTDisplayEquation">
    <w:name w:val="MTDisplayEquation"/>
    <w:basedOn w:val="Normal"/>
    <w:next w:val="Normal"/>
    <w:link w:val="MTDisplayEquationChar"/>
    <w:qFormat/>
    <w:rsid w:val="001B0BB7"/>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1B0BB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B0BB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B0BB7"/>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B0BB7"/>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1B0BB7"/>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1B0BB7"/>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1B0BB7"/>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1B0BB7"/>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1B0BB7"/>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1B0BB7"/>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1B0BB7"/>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1B0BB7"/>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1B0BB7"/>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1B0BB7"/>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1B0BB7"/>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1B0BB7"/>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1B0BB7"/>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1B0BB7"/>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1B0BB7"/>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1B0BB7"/>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1B0BB7"/>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1B0BB7"/>
    <w:pPr>
      <w:keepNext/>
      <w:spacing w:after="0" w:line="240" w:lineRule="auto"/>
      <w:ind w:left="288" w:right="288"/>
    </w:pPr>
    <w:rPr>
      <w:rFonts w:eastAsia="MS Gothic"/>
      <w:szCs w:val="20"/>
    </w:rPr>
  </w:style>
  <w:style w:type="paragraph" w:customStyle="1" w:styleId="canvas-atom">
    <w:name w:val="canvas-atom"/>
    <w:basedOn w:val="Normal"/>
    <w:uiPriority w:val="99"/>
    <w:qFormat/>
    <w:rsid w:val="001B0BB7"/>
    <w:pPr>
      <w:spacing w:before="100" w:beforeAutospacing="1" w:after="100" w:afterAutospacing="1" w:line="240" w:lineRule="auto"/>
    </w:pPr>
    <w:rPr>
      <w:sz w:val="24"/>
    </w:rPr>
  </w:style>
  <w:style w:type="paragraph" w:customStyle="1" w:styleId="tweet-text">
    <w:name w:val="tweet-text"/>
    <w:basedOn w:val="Normal"/>
    <w:uiPriority w:val="99"/>
    <w:qFormat/>
    <w:rsid w:val="001B0BB7"/>
    <w:pPr>
      <w:spacing w:before="100" w:beforeAutospacing="1" w:after="100" w:afterAutospacing="1" w:line="240" w:lineRule="auto"/>
    </w:pPr>
  </w:style>
  <w:style w:type="paragraph" w:customStyle="1" w:styleId="graf">
    <w:name w:val="graf"/>
    <w:basedOn w:val="Normal"/>
    <w:uiPriority w:val="99"/>
    <w:qFormat/>
    <w:rsid w:val="001B0BB7"/>
    <w:pPr>
      <w:spacing w:before="100" w:beforeAutospacing="1" w:after="100" w:afterAutospacing="1" w:line="240" w:lineRule="auto"/>
    </w:pPr>
  </w:style>
  <w:style w:type="paragraph" w:customStyle="1" w:styleId="column">
    <w:name w:val="column"/>
    <w:basedOn w:val="Normal"/>
    <w:uiPriority w:val="99"/>
    <w:qFormat/>
    <w:rsid w:val="001B0BB7"/>
    <w:pPr>
      <w:spacing w:before="100" w:beforeAutospacing="1" w:after="100" w:afterAutospacing="1" w:line="240" w:lineRule="auto"/>
    </w:pPr>
  </w:style>
  <w:style w:type="paragraph" w:customStyle="1" w:styleId="recirc-container">
    <w:name w:val="recirc-container"/>
    <w:basedOn w:val="Normal"/>
    <w:uiPriority w:val="99"/>
    <w:qFormat/>
    <w:rsid w:val="001B0BB7"/>
    <w:pPr>
      <w:spacing w:before="100" w:beforeAutospacing="1" w:after="100" w:afterAutospacing="1" w:line="240" w:lineRule="auto"/>
    </w:pPr>
    <w:rPr>
      <w:sz w:val="24"/>
    </w:rPr>
  </w:style>
  <w:style w:type="paragraph" w:customStyle="1" w:styleId="interstitial-link">
    <w:name w:val="interstitial-link"/>
    <w:basedOn w:val="Normal"/>
    <w:uiPriority w:val="99"/>
    <w:qFormat/>
    <w:rsid w:val="001B0BB7"/>
    <w:pPr>
      <w:spacing w:before="100" w:beforeAutospacing="1" w:after="100" w:afterAutospacing="1" w:line="240" w:lineRule="auto"/>
    </w:pPr>
    <w:rPr>
      <w:sz w:val="24"/>
    </w:rPr>
  </w:style>
  <w:style w:type="paragraph" w:customStyle="1" w:styleId="see-also">
    <w:name w:val="see-also"/>
    <w:basedOn w:val="Normal"/>
    <w:uiPriority w:val="99"/>
    <w:qFormat/>
    <w:rsid w:val="001B0BB7"/>
    <w:pPr>
      <w:spacing w:before="100" w:beforeAutospacing="1" w:after="100" w:afterAutospacing="1" w:line="240" w:lineRule="auto"/>
    </w:pPr>
    <w:rPr>
      <w:sz w:val="24"/>
    </w:rPr>
  </w:style>
  <w:style w:type="character" w:customStyle="1" w:styleId="BriefTitleChar">
    <w:name w:val="Brief Title Char"/>
    <w:basedOn w:val="DefaultParagraphFont"/>
    <w:rsid w:val="001B0BB7"/>
    <w:rPr>
      <w:b/>
      <w:bCs w:val="0"/>
      <w:sz w:val="24"/>
      <w:szCs w:val="24"/>
      <w:u w:val="single"/>
      <w:lang w:val="en-US" w:eastAsia="en-US" w:bidi="ar-SA"/>
    </w:rPr>
  </w:style>
  <w:style w:type="character" w:customStyle="1" w:styleId="BriefTitle2Char">
    <w:name w:val="Brief Title 2 Char"/>
    <w:basedOn w:val="BriefTitleChar"/>
    <w:rsid w:val="001B0BB7"/>
    <w:rPr>
      <w:b/>
      <w:bCs w:val="0"/>
      <w:sz w:val="24"/>
      <w:szCs w:val="24"/>
      <w:u w:val="single"/>
      <w:lang w:val="en-US" w:eastAsia="en-US" w:bidi="ar-SA"/>
    </w:rPr>
  </w:style>
  <w:style w:type="character" w:customStyle="1" w:styleId="FontStyle477">
    <w:name w:val="Font Style477"/>
    <w:basedOn w:val="DefaultParagraphFont"/>
    <w:uiPriority w:val="99"/>
    <w:rsid w:val="001B0BB7"/>
    <w:rPr>
      <w:rFonts w:ascii="Times New Roman" w:hAnsi="Times New Roman" w:cs="Times New Roman" w:hint="default"/>
      <w:sz w:val="18"/>
      <w:szCs w:val="18"/>
    </w:rPr>
  </w:style>
  <w:style w:type="character" w:customStyle="1" w:styleId="FontStyle514">
    <w:name w:val="Font Style514"/>
    <w:basedOn w:val="DefaultParagraphFont"/>
    <w:uiPriority w:val="99"/>
    <w:rsid w:val="001B0BB7"/>
    <w:rPr>
      <w:rFonts w:ascii="Times New Roman" w:hAnsi="Times New Roman" w:cs="Times New Roman" w:hint="default"/>
      <w:sz w:val="14"/>
      <w:szCs w:val="14"/>
    </w:rPr>
  </w:style>
  <w:style w:type="character" w:customStyle="1" w:styleId="FontStyle500">
    <w:name w:val="Font Style500"/>
    <w:basedOn w:val="DefaultParagraphFont"/>
    <w:uiPriority w:val="99"/>
    <w:rsid w:val="001B0BB7"/>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1B0BB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B0BB7"/>
    <w:rPr>
      <w:rFonts w:ascii="Times New Roman" w:hAnsi="Times New Roman" w:cs="Times New Roman" w:hint="default"/>
      <w:b/>
      <w:bCs/>
      <w:sz w:val="22"/>
      <w:szCs w:val="22"/>
    </w:rPr>
  </w:style>
  <w:style w:type="character" w:customStyle="1" w:styleId="UnderlineStyleChar7">
    <w:name w:val="Underline Style Char7"/>
    <w:rsid w:val="001B0BB7"/>
    <w:rPr>
      <w:rFonts w:ascii="Garamond" w:hAnsi="Garamond" w:hint="default"/>
      <w:sz w:val="22"/>
      <w:szCs w:val="24"/>
      <w:u w:val="single"/>
      <w:lang w:val="en-US" w:eastAsia="en-US" w:bidi="ar-SA"/>
    </w:rPr>
  </w:style>
  <w:style w:type="character" w:customStyle="1" w:styleId="s4">
    <w:name w:val="s4"/>
    <w:rsid w:val="001B0BB7"/>
  </w:style>
  <w:style w:type="character" w:customStyle="1" w:styleId="s5">
    <w:name w:val="s5"/>
    <w:rsid w:val="001B0BB7"/>
  </w:style>
  <w:style w:type="character" w:customStyle="1" w:styleId="rightsnotice">
    <w:name w:val="rightsnotice"/>
    <w:rsid w:val="001B0BB7"/>
  </w:style>
  <w:style w:type="character" w:customStyle="1" w:styleId="related-current-indicator">
    <w:name w:val="related-current-indicator"/>
    <w:rsid w:val="001B0BB7"/>
  </w:style>
  <w:style w:type="character" w:customStyle="1" w:styleId="bylclear">
    <w:name w:val="bylclear"/>
    <w:rsid w:val="001B0BB7"/>
  </w:style>
  <w:style w:type="character" w:customStyle="1" w:styleId="essaytext">
    <w:name w:val="essaytext"/>
    <w:rsid w:val="001B0BB7"/>
  </w:style>
  <w:style w:type="character" w:customStyle="1" w:styleId="username">
    <w:name w:val="username"/>
    <w:rsid w:val="001B0BB7"/>
  </w:style>
  <w:style w:type="character" w:customStyle="1" w:styleId="toplinks">
    <w:name w:val="toplinks"/>
    <w:rsid w:val="001B0BB7"/>
  </w:style>
  <w:style w:type="character" w:customStyle="1" w:styleId="titles">
    <w:name w:val="titles"/>
    <w:rsid w:val="001B0BB7"/>
  </w:style>
  <w:style w:type="character" w:customStyle="1" w:styleId="contentauthor">
    <w:name w:val="contentauthor"/>
    <w:rsid w:val="001B0BB7"/>
  </w:style>
  <w:style w:type="character" w:customStyle="1" w:styleId="subarticleheader">
    <w:name w:val="subarticleheader"/>
    <w:rsid w:val="001B0BB7"/>
  </w:style>
  <w:style w:type="character" w:customStyle="1" w:styleId="copy">
    <w:name w:val="copy"/>
    <w:rsid w:val="001B0BB7"/>
  </w:style>
  <w:style w:type="character" w:customStyle="1" w:styleId="topheadline">
    <w:name w:val="topheadline"/>
    <w:rsid w:val="001B0BB7"/>
  </w:style>
  <w:style w:type="character" w:customStyle="1" w:styleId="Stylereduce27pt">
    <w:name w:val="Style reduce2 + 7 pt"/>
    <w:rsid w:val="001B0BB7"/>
    <w:rPr>
      <w:rFonts w:ascii="Times New Roman" w:hAnsi="Times New Roman" w:cs="Arial" w:hint="default"/>
      <w:color w:val="000000"/>
      <w:sz w:val="14"/>
      <w:szCs w:val="22"/>
    </w:rPr>
  </w:style>
  <w:style w:type="character" w:customStyle="1" w:styleId="srtitle">
    <w:name w:val="srtitle"/>
    <w:rsid w:val="001B0BB7"/>
  </w:style>
  <w:style w:type="character" w:customStyle="1" w:styleId="st1">
    <w:name w:val="st1"/>
    <w:rsid w:val="001B0BB7"/>
  </w:style>
  <w:style w:type="character" w:customStyle="1" w:styleId="StyleStyleGaramond">
    <w:name w:val="Style Style Garamond +"/>
    <w:rsid w:val="001B0BB7"/>
    <w:rPr>
      <w:rFonts w:ascii="Garamond" w:hAnsi="Garamond" w:cs="Times New Roman" w:hint="default"/>
      <w:sz w:val="20"/>
    </w:rPr>
  </w:style>
  <w:style w:type="character" w:customStyle="1" w:styleId="boldunderline2">
    <w:name w:val="boldunderline"/>
    <w:rsid w:val="001B0BB7"/>
  </w:style>
  <w:style w:type="character" w:customStyle="1" w:styleId="Date11">
    <w:name w:val="Date11"/>
    <w:rsid w:val="001B0BB7"/>
  </w:style>
  <w:style w:type="character" w:customStyle="1" w:styleId="artbody1">
    <w:name w:val="art_body1"/>
    <w:rsid w:val="001B0BB7"/>
    <w:rPr>
      <w:rFonts w:ascii="Arial" w:hAnsi="Arial" w:cs="Arial" w:hint="default"/>
    </w:rPr>
  </w:style>
  <w:style w:type="character" w:customStyle="1" w:styleId="Boxout0">
    <w:name w:val="Boxout"/>
    <w:uiPriority w:val="1"/>
    <w:qFormat/>
    <w:rsid w:val="001B0BB7"/>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1B0BB7"/>
  </w:style>
  <w:style w:type="character" w:customStyle="1" w:styleId="preloadwrap">
    <w:name w:val="preloadwrap"/>
    <w:rsid w:val="001B0BB7"/>
  </w:style>
  <w:style w:type="character" w:customStyle="1" w:styleId="creditwrap">
    <w:name w:val="creditwrap"/>
    <w:rsid w:val="001B0BB7"/>
  </w:style>
  <w:style w:type="character" w:customStyle="1" w:styleId="DefaultChar1">
    <w:name w:val="Default Char1"/>
    <w:rsid w:val="001B0BB7"/>
    <w:rPr>
      <w:noProof w:val="0"/>
      <w:color w:val="000000"/>
      <w:lang w:val="en-US" w:eastAsia="en-US" w:bidi="ar-SA"/>
    </w:rPr>
  </w:style>
  <w:style w:type="character" w:customStyle="1" w:styleId="pmterms31">
    <w:name w:val="pmterms31"/>
    <w:rsid w:val="001B0BB7"/>
    <w:rPr>
      <w:b/>
      <w:bCs/>
      <w:i w:val="0"/>
      <w:iCs w:val="0"/>
      <w:color w:val="000000"/>
    </w:rPr>
  </w:style>
  <w:style w:type="character" w:customStyle="1" w:styleId="copyrightdescription">
    <w:name w:val="copyrightdescription"/>
    <w:rsid w:val="001B0BB7"/>
  </w:style>
  <w:style w:type="character" w:customStyle="1" w:styleId="ft01">
    <w:name w:val="ft01"/>
    <w:rsid w:val="001B0BB7"/>
    <w:rPr>
      <w:rFonts w:ascii="Times" w:hAnsi="Times" w:cs="Times" w:hint="default"/>
      <w:color w:val="000000"/>
      <w:sz w:val="14"/>
      <w:szCs w:val="14"/>
    </w:rPr>
  </w:style>
  <w:style w:type="character" w:customStyle="1" w:styleId="ft11">
    <w:name w:val="ft11"/>
    <w:rsid w:val="001B0BB7"/>
    <w:rPr>
      <w:rFonts w:ascii="Times" w:hAnsi="Times" w:cs="Times" w:hint="default"/>
      <w:color w:val="000000"/>
      <w:sz w:val="17"/>
      <w:szCs w:val="17"/>
    </w:rPr>
  </w:style>
  <w:style w:type="character" w:customStyle="1" w:styleId="ft21">
    <w:name w:val="ft21"/>
    <w:rsid w:val="001B0BB7"/>
    <w:rPr>
      <w:rFonts w:ascii="Times" w:hAnsi="Times" w:cs="Times" w:hint="default"/>
      <w:color w:val="000000"/>
      <w:sz w:val="15"/>
      <w:szCs w:val="15"/>
    </w:rPr>
  </w:style>
  <w:style w:type="character" w:customStyle="1" w:styleId="ft31">
    <w:name w:val="ft31"/>
    <w:rsid w:val="001B0BB7"/>
    <w:rPr>
      <w:rFonts w:ascii="Times" w:hAnsi="Times" w:cs="Times" w:hint="default"/>
      <w:color w:val="000000"/>
      <w:sz w:val="15"/>
      <w:szCs w:val="15"/>
    </w:rPr>
  </w:style>
  <w:style w:type="character" w:customStyle="1" w:styleId="dquo">
    <w:name w:val="dquo"/>
    <w:rsid w:val="001B0BB7"/>
  </w:style>
  <w:style w:type="character" w:customStyle="1" w:styleId="caps2">
    <w:name w:val="caps2"/>
    <w:rsid w:val="001B0BB7"/>
  </w:style>
  <w:style w:type="character" w:customStyle="1" w:styleId="ccs">
    <w:name w:val="c cs"/>
    <w:rsid w:val="001B0BB7"/>
  </w:style>
  <w:style w:type="character" w:customStyle="1" w:styleId="dropshadow">
    <w:name w:val="dropshadow"/>
    <w:rsid w:val="001B0BB7"/>
  </w:style>
  <w:style w:type="character" w:customStyle="1" w:styleId="d05ws">
    <w:name w:val="d05ws"/>
    <w:rsid w:val="001B0BB7"/>
  </w:style>
  <w:style w:type="character" w:customStyle="1" w:styleId="rzibod">
    <w:name w:val="rzibod"/>
    <w:rsid w:val="001B0BB7"/>
  </w:style>
  <w:style w:type="character" w:customStyle="1" w:styleId="headertext">
    <w:name w:val="headertext"/>
    <w:rsid w:val="001B0BB7"/>
  </w:style>
  <w:style w:type="character" w:customStyle="1" w:styleId="endnote-reference">
    <w:name w:val="endnote-reference"/>
    <w:rsid w:val="001B0BB7"/>
  </w:style>
  <w:style w:type="character" w:customStyle="1" w:styleId="officialsname">
    <w:name w:val="official_s_name"/>
    <w:rsid w:val="001B0BB7"/>
  </w:style>
  <w:style w:type="character" w:customStyle="1" w:styleId="audience">
    <w:name w:val="audience"/>
    <w:rsid w:val="001B0BB7"/>
  </w:style>
  <w:style w:type="character" w:customStyle="1" w:styleId="normalchar0">
    <w:name w:val="normal__char"/>
    <w:rsid w:val="001B0BB7"/>
  </w:style>
  <w:style w:type="character" w:customStyle="1" w:styleId="hyperlink002cheading0020100200028block0020title0029char">
    <w:name w:val="hyperlink_002cheading_00201_0020_0028block_0020title_0029__char"/>
    <w:rsid w:val="001B0BB7"/>
  </w:style>
  <w:style w:type="character" w:customStyle="1" w:styleId="underline002cstyle0020bold0020underlinechar">
    <w:name w:val="underline_002cstyle_0020bold_0020underline__char"/>
    <w:rsid w:val="001B0BB7"/>
  </w:style>
  <w:style w:type="character" w:customStyle="1" w:styleId="copyboldblack">
    <w:name w:val="copyboldblack"/>
    <w:rsid w:val="001B0BB7"/>
  </w:style>
  <w:style w:type="character" w:customStyle="1" w:styleId="copybold">
    <w:name w:val="copybold"/>
    <w:rsid w:val="001B0BB7"/>
  </w:style>
  <w:style w:type="character" w:customStyle="1" w:styleId="author-date0">
    <w:name w:val="author-date"/>
    <w:rsid w:val="001B0BB7"/>
  </w:style>
  <w:style w:type="character" w:customStyle="1" w:styleId="articlebegin">
    <w:name w:val="articlebegin"/>
    <w:rsid w:val="001B0BB7"/>
  </w:style>
  <w:style w:type="character" w:customStyle="1" w:styleId="mediaoverlay">
    <w:name w:val="mediaoverlay"/>
    <w:rsid w:val="001B0BB7"/>
  </w:style>
  <w:style w:type="character" w:customStyle="1" w:styleId="blogcaption">
    <w:name w:val="blog_caption"/>
    <w:rsid w:val="001B0BB7"/>
  </w:style>
  <w:style w:type="character" w:customStyle="1" w:styleId="commnet-abuzz">
    <w:name w:val="commnet-abuzz"/>
    <w:rsid w:val="001B0BB7"/>
  </w:style>
  <w:style w:type="character" w:customStyle="1" w:styleId="stbuttontext">
    <w:name w:val="stbuttontext"/>
    <w:rsid w:val="001B0BB7"/>
  </w:style>
  <w:style w:type="character" w:customStyle="1" w:styleId="grey">
    <w:name w:val="grey"/>
    <w:rsid w:val="001B0BB7"/>
  </w:style>
  <w:style w:type="character" w:customStyle="1" w:styleId="bdx">
    <w:name w:val="bdx"/>
    <w:rsid w:val="001B0BB7"/>
  </w:style>
  <w:style w:type="character" w:customStyle="1" w:styleId="bdl">
    <w:name w:val="bdl"/>
    <w:rsid w:val="001B0BB7"/>
  </w:style>
  <w:style w:type="character" w:customStyle="1" w:styleId="breadcrumbitemcurrent">
    <w:name w:val="breadcrumbitemcurrent"/>
    <w:rsid w:val="001B0BB7"/>
  </w:style>
  <w:style w:type="character" w:customStyle="1" w:styleId="bbl">
    <w:name w:val="bbl"/>
    <w:rsid w:val="001B0BB7"/>
  </w:style>
  <w:style w:type="character" w:customStyle="1" w:styleId="itxtnewhookspan">
    <w:name w:val="itxtnewhookspan"/>
    <w:rsid w:val="001B0BB7"/>
  </w:style>
  <w:style w:type="character" w:customStyle="1" w:styleId="gstxthlt">
    <w:name w:val="gstxt_hlt"/>
    <w:rsid w:val="001B0BB7"/>
  </w:style>
  <w:style w:type="character" w:customStyle="1" w:styleId="StyleBoldRed">
    <w:name w:val="Style Bold Red"/>
    <w:rsid w:val="001B0BB7"/>
    <w:rPr>
      <w:b/>
      <w:bCs/>
      <w:color w:val="auto"/>
    </w:rPr>
  </w:style>
  <w:style w:type="character" w:customStyle="1" w:styleId="StyleTimesNewRoman8pt">
    <w:name w:val="Style Times New Roman 8 pt"/>
    <w:rsid w:val="001B0BB7"/>
    <w:rPr>
      <w:rFonts w:ascii="Georgia" w:hAnsi="Georgia" w:hint="default"/>
      <w:sz w:val="16"/>
    </w:rPr>
  </w:style>
  <w:style w:type="character" w:customStyle="1" w:styleId="goldbldtext">
    <w:name w:val="goldbldtext"/>
    <w:rsid w:val="001B0BB7"/>
  </w:style>
  <w:style w:type="character" w:customStyle="1" w:styleId="labeltext">
    <w:name w:val="labeltext"/>
    <w:rsid w:val="001B0BB7"/>
  </w:style>
  <w:style w:type="character" w:customStyle="1" w:styleId="viewlink">
    <w:name w:val="viewlink"/>
    <w:rsid w:val="001B0BB7"/>
  </w:style>
  <w:style w:type="character" w:customStyle="1" w:styleId="inlinkchart">
    <w:name w:val="inlink_chart"/>
    <w:rsid w:val="001B0BB7"/>
  </w:style>
  <w:style w:type="character" w:customStyle="1" w:styleId="fbsharecountwrapper">
    <w:name w:val="fb_share_count_wrapper"/>
    <w:rsid w:val="001B0BB7"/>
  </w:style>
  <w:style w:type="character" w:customStyle="1" w:styleId="hw">
    <w:name w:val="hw"/>
    <w:rsid w:val="001B0BB7"/>
  </w:style>
  <w:style w:type="character" w:customStyle="1" w:styleId="linktotop">
    <w:name w:val="linktotop"/>
    <w:rsid w:val="001B0BB7"/>
  </w:style>
  <w:style w:type="character" w:customStyle="1" w:styleId="descriptionstyle1block">
    <w:name w:val="description style1 block"/>
    <w:rsid w:val="001B0BB7"/>
  </w:style>
  <w:style w:type="character" w:customStyle="1" w:styleId="gutter-right-1">
    <w:name w:val="gutter-right-1"/>
    <w:basedOn w:val="DefaultParagraphFont"/>
    <w:rsid w:val="001B0BB7"/>
  </w:style>
  <w:style w:type="character" w:customStyle="1" w:styleId="Header11">
    <w:name w:val="Header11"/>
    <w:rsid w:val="001B0BB7"/>
  </w:style>
  <w:style w:type="character" w:customStyle="1" w:styleId="posa">
    <w:name w:val="pos(a)"/>
    <w:basedOn w:val="DefaultParagraphFont"/>
    <w:rsid w:val="001B0BB7"/>
  </w:style>
  <w:style w:type="character" w:customStyle="1" w:styleId="u-hiddeninnarrowenv">
    <w:name w:val="u-hiddeninnarrowenv"/>
    <w:basedOn w:val="DefaultParagraphFont"/>
    <w:rsid w:val="001B0BB7"/>
  </w:style>
  <w:style w:type="character" w:customStyle="1" w:styleId="followbutton-bird">
    <w:name w:val="followbutton-bird"/>
    <w:basedOn w:val="DefaultParagraphFont"/>
    <w:rsid w:val="001B0BB7"/>
  </w:style>
  <w:style w:type="character" w:customStyle="1" w:styleId="tweetauthor-name">
    <w:name w:val="tweetauthor-name"/>
    <w:basedOn w:val="DefaultParagraphFont"/>
    <w:rsid w:val="001B0BB7"/>
  </w:style>
  <w:style w:type="character" w:customStyle="1" w:styleId="tweetauthor-verifiedbadge">
    <w:name w:val="tweetauthor-verifiedbadge"/>
    <w:basedOn w:val="DefaultParagraphFont"/>
    <w:rsid w:val="001B0BB7"/>
  </w:style>
  <w:style w:type="character" w:customStyle="1" w:styleId="tweetauthor-screenname">
    <w:name w:val="tweetauthor-screenname"/>
    <w:basedOn w:val="DefaultParagraphFont"/>
    <w:rsid w:val="001B0BB7"/>
  </w:style>
  <w:style w:type="character" w:customStyle="1" w:styleId="u-hiddenvisually">
    <w:name w:val="u-hiddenvisually"/>
    <w:basedOn w:val="DefaultParagraphFont"/>
    <w:rsid w:val="001B0BB7"/>
  </w:style>
  <w:style w:type="character" w:customStyle="1" w:styleId="tweetaction-stat">
    <w:name w:val="tweetaction-stat"/>
    <w:basedOn w:val="DefaultParagraphFont"/>
    <w:rsid w:val="001B0BB7"/>
  </w:style>
  <w:style w:type="character" w:customStyle="1" w:styleId="related">
    <w:name w:val="related"/>
    <w:basedOn w:val="DefaultParagraphFont"/>
    <w:rsid w:val="001B0BB7"/>
  </w:style>
  <w:style w:type="character" w:customStyle="1" w:styleId="related-content">
    <w:name w:val="related-content"/>
    <w:basedOn w:val="DefaultParagraphFont"/>
    <w:rsid w:val="001B0BB7"/>
  </w:style>
  <w:style w:type="character" w:customStyle="1" w:styleId="name-of-author">
    <w:name w:val="name-of-author"/>
    <w:basedOn w:val="DefaultParagraphFont"/>
    <w:rsid w:val="001B0BB7"/>
  </w:style>
  <w:style w:type="character" w:customStyle="1" w:styleId="first-name">
    <w:name w:val="first-name"/>
    <w:basedOn w:val="DefaultParagraphFont"/>
    <w:rsid w:val="001B0BB7"/>
  </w:style>
  <w:style w:type="character" w:customStyle="1" w:styleId="last-name">
    <w:name w:val="last-name"/>
    <w:basedOn w:val="DefaultParagraphFont"/>
    <w:rsid w:val="001B0BB7"/>
  </w:style>
  <w:style w:type="character" w:customStyle="1" w:styleId="recirc-text">
    <w:name w:val="&quot;recirc-text”"/>
    <w:basedOn w:val="DefaultParagraphFont"/>
    <w:rsid w:val="001B0BB7"/>
  </w:style>
  <w:style w:type="character" w:customStyle="1" w:styleId="video-icon">
    <w:name w:val="video-icon"/>
    <w:basedOn w:val="DefaultParagraphFont"/>
    <w:rsid w:val="001B0BB7"/>
  </w:style>
  <w:style w:type="character" w:customStyle="1" w:styleId="powa-shot-play-btn-text">
    <w:name w:val="powa-shot-play-btn-text"/>
    <w:basedOn w:val="DefaultParagraphFont"/>
    <w:rsid w:val="001B0BB7"/>
  </w:style>
  <w:style w:type="character" w:customStyle="1" w:styleId="powa-shot-click">
    <w:name w:val="powa-shot-click"/>
    <w:basedOn w:val="DefaultParagraphFont"/>
    <w:rsid w:val="001B0BB7"/>
  </w:style>
  <w:style w:type="character" w:customStyle="1" w:styleId="wpv-blurb">
    <w:name w:val="wpv-blurb"/>
    <w:basedOn w:val="DefaultParagraphFont"/>
    <w:rsid w:val="001B0BB7"/>
  </w:style>
  <w:style w:type="character" w:customStyle="1" w:styleId="pb-caption">
    <w:name w:val="pb-caption"/>
    <w:basedOn w:val="DefaultParagraphFont"/>
    <w:rsid w:val="001B0BB7"/>
  </w:style>
  <w:style w:type="paragraph" w:customStyle="1" w:styleId="NoteLevel23">
    <w:name w:val="Note Level 23"/>
    <w:basedOn w:val="Normal"/>
    <w:next w:val="Normal"/>
    <w:uiPriority w:val="99"/>
    <w:qFormat/>
    <w:rsid w:val="001B0BB7"/>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1B0BB7"/>
  </w:style>
  <w:style w:type="character" w:customStyle="1" w:styleId="m-2745674872889869693gmail-styleunderline">
    <w:name w:val="m_-2745674872889869693gmail-styleunderline"/>
    <w:basedOn w:val="DefaultParagraphFont"/>
    <w:rsid w:val="001B0BB7"/>
  </w:style>
  <w:style w:type="character" w:customStyle="1" w:styleId="HeaderChar3">
    <w:name w:val="Header Char3"/>
    <w:basedOn w:val="DefaultParagraphFont"/>
    <w:uiPriority w:val="99"/>
    <w:semiHidden/>
    <w:rsid w:val="001B0BB7"/>
    <w:rPr>
      <w:rFonts w:ascii="Georgia" w:hAnsi="Georgia"/>
    </w:rPr>
  </w:style>
  <w:style w:type="paragraph" w:customStyle="1" w:styleId="NoteLevel24">
    <w:name w:val="Note Level 24"/>
    <w:basedOn w:val="Normal"/>
    <w:next w:val="Normal"/>
    <w:uiPriority w:val="99"/>
    <w:qFormat/>
    <w:rsid w:val="001B0BB7"/>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1B0BB7"/>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1B0BB7"/>
  </w:style>
  <w:style w:type="character" w:customStyle="1" w:styleId="UnresolvedMention31">
    <w:name w:val="Unresolved Mention31"/>
    <w:basedOn w:val="DefaultParagraphFont"/>
    <w:uiPriority w:val="99"/>
    <w:semiHidden/>
    <w:unhideWhenUsed/>
    <w:rsid w:val="001B0BB7"/>
    <w:rPr>
      <w:color w:val="808080"/>
      <w:shd w:val="clear" w:color="auto" w:fill="E6E6E6"/>
    </w:rPr>
  </w:style>
  <w:style w:type="paragraph" w:customStyle="1" w:styleId="po-hr-cndek">
    <w:name w:val="po-hr-cn__dek"/>
    <w:basedOn w:val="Normal"/>
    <w:rsid w:val="001B0BB7"/>
    <w:pPr>
      <w:spacing w:before="100" w:beforeAutospacing="1" w:after="100" w:afterAutospacing="1"/>
    </w:pPr>
  </w:style>
  <w:style w:type="character" w:customStyle="1" w:styleId="publication-date">
    <w:name w:val="publication-date"/>
    <w:basedOn w:val="DefaultParagraphFont"/>
    <w:rsid w:val="001B0BB7"/>
  </w:style>
  <w:style w:type="character" w:customStyle="1" w:styleId="m4481627234786388783gmail-style13ptbold">
    <w:name w:val="m_4481627234786388783gmail-style13ptbold"/>
    <w:basedOn w:val="DefaultParagraphFont"/>
    <w:rsid w:val="001B0BB7"/>
  </w:style>
  <w:style w:type="character" w:customStyle="1" w:styleId="m4481627234786388783gmail-styleunderline">
    <w:name w:val="m_4481627234786388783gmail-styleunderline"/>
    <w:basedOn w:val="DefaultParagraphFont"/>
    <w:rsid w:val="001B0BB7"/>
  </w:style>
  <w:style w:type="character" w:customStyle="1" w:styleId="m4481627234786388783gmail-apple-converted-space">
    <w:name w:val="m_4481627234786388783gmail-apple-converted-space"/>
    <w:basedOn w:val="DefaultParagraphFont"/>
    <w:rsid w:val="001B0BB7"/>
  </w:style>
  <w:style w:type="character" w:customStyle="1" w:styleId="m4481627234786388783gmail-grame">
    <w:name w:val="m_4481627234786388783gmail-grame"/>
    <w:basedOn w:val="DefaultParagraphFont"/>
    <w:rsid w:val="001B0BB7"/>
  </w:style>
  <w:style w:type="character" w:customStyle="1" w:styleId="m4481627234786388783gmail-underline">
    <w:name w:val="m_4481627234786388783gmail-underline"/>
    <w:basedOn w:val="DefaultParagraphFont"/>
    <w:rsid w:val="001B0BB7"/>
  </w:style>
  <w:style w:type="paragraph" w:customStyle="1" w:styleId="m4481627234786388783gmail-card">
    <w:name w:val="m_4481627234786388783gmail-card"/>
    <w:basedOn w:val="Normal"/>
    <w:rsid w:val="001B0BB7"/>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1B0BB7"/>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1B0BB7"/>
  </w:style>
  <w:style w:type="paragraph" w:customStyle="1" w:styleId="m-2671184907397832551gmail-p2">
    <w:name w:val="m_-2671184907397832551gmail-p2"/>
    <w:basedOn w:val="Normal"/>
    <w:rsid w:val="001B0BB7"/>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1B0BB7"/>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1B0BB7"/>
  </w:style>
  <w:style w:type="character" w:customStyle="1" w:styleId="m-4364835325198423527gmail-m-487226309709519571m8778339509743264076gmail-style13ptbold">
    <w:name w:val="m_-4364835325198423527gmail-m_-487226309709519571m_8778339509743264076gmail-style13ptbold"/>
    <w:basedOn w:val="DefaultParagraphFont"/>
    <w:rsid w:val="001B0BB7"/>
  </w:style>
  <w:style w:type="character" w:customStyle="1" w:styleId="m-4364835325198423527gmail-m-487226309709519571m8778339509743264076gmail-styleunderline">
    <w:name w:val="m_-4364835325198423527gmail-m_-487226309709519571m_8778339509743264076gmail-styleunderline"/>
    <w:basedOn w:val="DefaultParagraphFont"/>
    <w:rsid w:val="001B0BB7"/>
  </w:style>
  <w:style w:type="character" w:customStyle="1" w:styleId="m-4886631745483256254gmail-style13ptbold">
    <w:name w:val="m_-4886631745483256254gmail-style13ptbold"/>
    <w:basedOn w:val="DefaultParagraphFont"/>
    <w:rsid w:val="001B0BB7"/>
  </w:style>
  <w:style w:type="character" w:customStyle="1" w:styleId="m8525170829296705783gmail-style13ptbold">
    <w:name w:val="m_8525170829296705783gmail-style13ptbold"/>
    <w:basedOn w:val="DefaultParagraphFont"/>
    <w:rsid w:val="001B0BB7"/>
  </w:style>
  <w:style w:type="character" w:customStyle="1" w:styleId="m8525170829296705783gmail-styleunderline">
    <w:name w:val="m_8525170829296705783gmail-styleunderline"/>
    <w:basedOn w:val="DefaultParagraphFont"/>
    <w:rsid w:val="001B0BB7"/>
  </w:style>
  <w:style w:type="character" w:customStyle="1" w:styleId="m113202149284569794gmail-style13ptbold">
    <w:name w:val="m_113202149284569794gmail-style13ptbold"/>
    <w:basedOn w:val="DefaultParagraphFont"/>
    <w:rsid w:val="001B0BB7"/>
  </w:style>
  <w:style w:type="character" w:customStyle="1" w:styleId="m113202149284569794gmail-styleunderline">
    <w:name w:val="m_113202149284569794gmail-styleunderline"/>
    <w:basedOn w:val="DefaultParagraphFont"/>
    <w:rsid w:val="001B0BB7"/>
  </w:style>
  <w:style w:type="character" w:customStyle="1" w:styleId="m-5741597242490756161gmail-field-content">
    <w:name w:val="m_-5741597242490756161gmail-field-content"/>
    <w:basedOn w:val="DefaultParagraphFont"/>
    <w:rsid w:val="001B0BB7"/>
  </w:style>
  <w:style w:type="paragraph" w:customStyle="1" w:styleId="FUCKTHISFONT">
    <w:name w:val="FUCK THIS FONT"/>
    <w:basedOn w:val="Normal"/>
    <w:rsid w:val="001B0BB7"/>
    <w:pPr>
      <w:autoSpaceDE w:val="0"/>
      <w:autoSpaceDN w:val="0"/>
      <w:adjustRightInd w:val="0"/>
      <w:jc w:val="both"/>
    </w:pPr>
    <w:rPr>
      <w:u w:val="single"/>
    </w:rPr>
  </w:style>
  <w:style w:type="paragraph" w:customStyle="1" w:styleId="TagChar1CharCharCharChar">
    <w:name w:val="Tag Char1 Char Char Char Char"/>
    <w:basedOn w:val="Normal"/>
    <w:rsid w:val="001B0BB7"/>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1B0BB7"/>
    <w:rPr>
      <w:rFonts w:ascii="Arial Narrow" w:hAnsi="Arial Narrow"/>
      <w:szCs w:val="24"/>
      <w:u w:val="single"/>
    </w:rPr>
  </w:style>
  <w:style w:type="character" w:customStyle="1" w:styleId="hyperlink60">
    <w:name w:val="hyperlink6"/>
    <w:basedOn w:val="DefaultParagraphFont"/>
    <w:rsid w:val="001B0BB7"/>
  </w:style>
  <w:style w:type="character" w:customStyle="1" w:styleId="heading2char2charchar">
    <w:name w:val="heading2char2charchar"/>
    <w:basedOn w:val="DefaultParagraphFont"/>
    <w:rsid w:val="001B0BB7"/>
  </w:style>
  <w:style w:type="character" w:customStyle="1" w:styleId="heading2char10">
    <w:name w:val="heading2char1"/>
    <w:basedOn w:val="DefaultParagraphFont"/>
    <w:rsid w:val="001B0BB7"/>
  </w:style>
  <w:style w:type="character" w:customStyle="1" w:styleId="CiteChar2">
    <w:name w:val="Cite Char"/>
    <w:basedOn w:val="DefaultParagraphFont"/>
    <w:rsid w:val="001B0BB7"/>
    <w:rPr>
      <w:rFonts w:ascii="Garamond" w:hAnsi="Garamond"/>
      <w:b/>
      <w:sz w:val="20"/>
      <w:szCs w:val="22"/>
      <w:u w:val="none"/>
    </w:rPr>
  </w:style>
  <w:style w:type="character" w:customStyle="1" w:styleId="StyleUnderlineCharTitleCharBold">
    <w:name w:val="Style Underline CharTitle Char + Bold"/>
    <w:basedOn w:val="DefaultParagraphFont"/>
    <w:rsid w:val="001B0BB7"/>
    <w:rPr>
      <w:rFonts w:ascii="Garamond" w:hAnsi="Garamond"/>
      <w:b/>
      <w:bCs/>
      <w:color w:val="000000"/>
      <w:sz w:val="22"/>
      <w:szCs w:val="22"/>
    </w:rPr>
  </w:style>
  <w:style w:type="character" w:customStyle="1" w:styleId="bnp-articles-title1">
    <w:name w:val="bnp-articles-title1"/>
    <w:basedOn w:val="DefaultParagraphFont"/>
    <w:rsid w:val="001B0BB7"/>
    <w:rPr>
      <w:rFonts w:ascii="Verdana" w:hAnsi="Verdana" w:hint="default"/>
      <w:b/>
      <w:bCs/>
      <w:color w:val="545454"/>
      <w:sz w:val="12"/>
      <w:szCs w:val="12"/>
    </w:rPr>
  </w:style>
  <w:style w:type="character" w:customStyle="1" w:styleId="featuretext">
    <w:name w:val="featuretext"/>
    <w:basedOn w:val="DefaultParagraphFont"/>
    <w:rsid w:val="001B0BB7"/>
  </w:style>
  <w:style w:type="character" w:customStyle="1" w:styleId="relatedtext">
    <w:name w:val="related_text"/>
    <w:basedOn w:val="DefaultParagraphFont"/>
    <w:rsid w:val="001B0BB7"/>
  </w:style>
  <w:style w:type="character" w:customStyle="1" w:styleId="fullpost">
    <w:name w:val="fullpost"/>
    <w:basedOn w:val="DefaultParagraphFont"/>
    <w:rsid w:val="001B0BB7"/>
  </w:style>
  <w:style w:type="character" w:customStyle="1" w:styleId="bcktital">
    <w:name w:val="bcktital"/>
    <w:basedOn w:val="DefaultParagraphFont"/>
    <w:rsid w:val="001B0BB7"/>
  </w:style>
  <w:style w:type="character" w:customStyle="1" w:styleId="bcktital0">
    <w:name w:val="bckt_ital"/>
    <w:basedOn w:val="DefaultParagraphFont"/>
    <w:rsid w:val="001B0BB7"/>
  </w:style>
  <w:style w:type="paragraph" w:styleId="TOAHeading">
    <w:name w:val="toa heading"/>
    <w:basedOn w:val="Normal"/>
    <w:next w:val="Normal"/>
    <w:semiHidden/>
    <w:rsid w:val="001B0BB7"/>
    <w:pPr>
      <w:spacing w:before="120"/>
    </w:pPr>
    <w:rPr>
      <w:rFonts w:eastAsia="Calibri"/>
    </w:rPr>
  </w:style>
  <w:style w:type="character" w:customStyle="1" w:styleId="fwanimclass">
    <w:name w:val="fwanim_class"/>
    <w:basedOn w:val="DefaultParagraphFont"/>
    <w:rsid w:val="001B0BB7"/>
  </w:style>
  <w:style w:type="paragraph" w:customStyle="1" w:styleId="DebateUnderline0">
    <w:name w:val="DebateUnderline"/>
    <w:basedOn w:val="DebateNormal"/>
    <w:qFormat/>
    <w:rsid w:val="001B0BB7"/>
    <w:pPr>
      <w:spacing w:after="160"/>
    </w:pPr>
    <w:rPr>
      <w:sz w:val="24"/>
      <w:szCs w:val="24"/>
      <w:u w:val="single"/>
    </w:rPr>
  </w:style>
  <w:style w:type="character" w:customStyle="1" w:styleId="DebateUnderlineChar">
    <w:name w:val="DebateUnderline Char"/>
    <w:basedOn w:val="DebateNormalChar"/>
    <w:rsid w:val="001B0BB7"/>
    <w:rPr>
      <w:rFonts w:ascii="Calibri" w:eastAsia="Calibri" w:hAnsi="Calibri"/>
      <w:sz w:val="24"/>
      <w:szCs w:val="24"/>
      <w:u w:val="single"/>
      <w:lang w:val="en-US" w:eastAsia="en-US" w:bidi="ar-SA"/>
    </w:rPr>
  </w:style>
  <w:style w:type="character" w:customStyle="1" w:styleId="DebateTagChar0">
    <w:name w:val="DebateTag Char"/>
    <w:basedOn w:val="DefaultParagraphFont"/>
    <w:rsid w:val="001B0BB7"/>
    <w:rPr>
      <w:rFonts w:eastAsia="Calibri"/>
      <w:b/>
      <w:sz w:val="24"/>
      <w:szCs w:val="24"/>
      <w:lang w:val="en-US" w:eastAsia="en-US" w:bidi="ar-SA"/>
    </w:rPr>
  </w:style>
  <w:style w:type="paragraph" w:customStyle="1" w:styleId="DebateHeaderFinal">
    <w:name w:val="DebateHeaderFinal"/>
    <w:basedOn w:val="Heading1"/>
    <w:qFormat/>
    <w:rsid w:val="001B0BB7"/>
    <w:pPr>
      <w:spacing w:line="276" w:lineRule="auto"/>
      <w:jc w:val="left"/>
    </w:pPr>
    <w:rPr>
      <w:rFonts w:eastAsia="Times New Roman" w:cs="Times New Roman"/>
      <w:bCs/>
      <w:caps/>
      <w:sz w:val="36"/>
      <w:szCs w:val="36"/>
    </w:rPr>
  </w:style>
  <w:style w:type="character" w:customStyle="1" w:styleId="DebateHeaderFinalChar">
    <w:name w:val="DebateHeaderFinal Char"/>
    <w:rsid w:val="001B0BB7"/>
    <w:rPr>
      <w:b/>
      <w:bCs/>
      <w:sz w:val="36"/>
      <w:szCs w:val="36"/>
      <w:u w:val="single"/>
      <w:lang w:val="en-US" w:eastAsia="en-US" w:bidi="ar-SA"/>
    </w:rPr>
  </w:style>
  <w:style w:type="paragraph" w:customStyle="1" w:styleId="HeaderInitial0">
    <w:name w:val="HeaderInitial"/>
    <w:basedOn w:val="Normal"/>
    <w:rsid w:val="001B0BB7"/>
    <w:pPr>
      <w:jc w:val="center"/>
      <w:outlineLvl w:val="0"/>
    </w:pPr>
    <w:rPr>
      <w:rFonts w:eastAsia="Calibri"/>
      <w:b/>
      <w:caps/>
      <w:sz w:val="28"/>
    </w:rPr>
  </w:style>
  <w:style w:type="character" w:customStyle="1" w:styleId="FooterChar2">
    <w:name w:val="Footer Char2"/>
    <w:basedOn w:val="DefaultParagraphFont"/>
    <w:rsid w:val="001B0BB7"/>
    <w:rPr>
      <w:rFonts w:eastAsia="MS Mincho"/>
      <w:sz w:val="24"/>
      <w:szCs w:val="24"/>
      <w:lang w:val="en-US" w:eastAsia="ja-JP" w:bidi="ar-SA"/>
    </w:rPr>
  </w:style>
  <w:style w:type="character" w:customStyle="1" w:styleId="BalloonTextChar2">
    <w:name w:val="Balloon Text Char2"/>
    <w:basedOn w:val="DefaultParagraphFont"/>
    <w:rsid w:val="001B0BB7"/>
    <w:rPr>
      <w:rFonts w:ascii="Tahoma" w:eastAsia="MS Mincho" w:hAnsi="Tahoma" w:cs="Tahoma"/>
      <w:sz w:val="16"/>
      <w:szCs w:val="16"/>
      <w:lang w:val="en-US" w:eastAsia="ja-JP" w:bidi="ar-SA"/>
    </w:rPr>
  </w:style>
  <w:style w:type="paragraph" w:customStyle="1" w:styleId="StyleLinespacingDouble">
    <w:name w:val="Style Line spacing:  Double"/>
    <w:basedOn w:val="Normal"/>
    <w:rsid w:val="001B0BB7"/>
    <w:pPr>
      <w:spacing w:after="240" w:line="480" w:lineRule="auto"/>
    </w:pPr>
    <w:rPr>
      <w:rFonts w:eastAsia="Calibri"/>
      <w:sz w:val="24"/>
      <w:szCs w:val="20"/>
    </w:rPr>
  </w:style>
  <w:style w:type="character" w:customStyle="1" w:styleId="StyleLinespacingDoubleChar">
    <w:name w:val="Style Line spacing:  Double Char"/>
    <w:basedOn w:val="DefaultParagraphFont"/>
    <w:rsid w:val="001B0BB7"/>
    <w:rPr>
      <w:rFonts w:ascii="Cambria" w:hAnsi="Cambria"/>
      <w:sz w:val="24"/>
      <w:lang w:val="en-US" w:eastAsia="en-US" w:bidi="ar-SA"/>
    </w:rPr>
  </w:style>
  <w:style w:type="paragraph" w:customStyle="1" w:styleId="Normalspacing">
    <w:name w:val="Normal + spacing"/>
    <w:basedOn w:val="StyleLinespacingDouble"/>
    <w:qFormat/>
    <w:rsid w:val="001B0BB7"/>
  </w:style>
  <w:style w:type="character" w:customStyle="1" w:styleId="NormalspacingChar">
    <w:name w:val="Normal + spacing Char"/>
    <w:basedOn w:val="StyleLinespacingDoubleChar"/>
    <w:rsid w:val="001B0BB7"/>
    <w:rPr>
      <w:rFonts w:ascii="Cambria" w:hAnsi="Cambria"/>
      <w:sz w:val="24"/>
      <w:lang w:val="en-US" w:eastAsia="en-US" w:bidi="ar-SA"/>
    </w:rPr>
  </w:style>
  <w:style w:type="character" w:customStyle="1" w:styleId="textbold0">
    <w:name w:val="textbold"/>
    <w:basedOn w:val="DefaultParagraphFont"/>
    <w:rsid w:val="001B0BB7"/>
  </w:style>
  <w:style w:type="character" w:customStyle="1" w:styleId="textitalics">
    <w:name w:val="textitalics"/>
    <w:basedOn w:val="DefaultParagraphFont"/>
    <w:rsid w:val="001B0BB7"/>
  </w:style>
  <w:style w:type="paragraph" w:customStyle="1" w:styleId="lastpar">
    <w:name w:val="lastpar"/>
    <w:basedOn w:val="Normal"/>
    <w:rsid w:val="001B0BB7"/>
    <w:pPr>
      <w:spacing w:before="100" w:beforeAutospacing="1" w:after="100" w:afterAutospacing="1"/>
    </w:pPr>
    <w:rPr>
      <w:rFonts w:eastAsia="Calibri"/>
      <w:sz w:val="24"/>
    </w:rPr>
  </w:style>
  <w:style w:type="table" w:styleId="TableClassic1">
    <w:name w:val="Table Classic 1"/>
    <w:basedOn w:val="TableNormal"/>
    <w:rsid w:val="001B0BB7"/>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B0BB7"/>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1B0BB7"/>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1B0BB7"/>
    <w:pPr>
      <w:tabs>
        <w:tab w:val="left" w:pos="9450"/>
      </w:tabs>
      <w:spacing w:before="100" w:beforeAutospacing="1" w:after="100" w:afterAutospacing="1"/>
    </w:pPr>
    <w:rPr>
      <w:rFonts w:eastAsia="Calibri"/>
    </w:rPr>
  </w:style>
  <w:style w:type="character" w:customStyle="1" w:styleId="CharacterStyle8">
    <w:name w:val="Character Style 8"/>
    <w:rsid w:val="001B0BB7"/>
    <w:rPr>
      <w:sz w:val="22"/>
      <w:szCs w:val="22"/>
    </w:rPr>
  </w:style>
  <w:style w:type="paragraph" w:customStyle="1" w:styleId="Style110">
    <w:name w:val="Style 11"/>
    <w:rsid w:val="001B0BB7"/>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1B0BB7"/>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1B0BB7"/>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1B0BB7"/>
    <w:rPr>
      <w:rFonts w:ascii="Arial Narrow" w:hAnsi="Arial Narrow"/>
      <w:color w:val="000000"/>
      <w:sz w:val="22"/>
      <w:szCs w:val="22"/>
      <w:u w:val="single"/>
      <w:lang w:val="en-US" w:eastAsia="en-US" w:bidi="ar-SA"/>
    </w:rPr>
  </w:style>
  <w:style w:type="paragraph" w:customStyle="1" w:styleId="Style52">
    <w:name w:val="Style 5"/>
    <w:rsid w:val="001B0BB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1B0BB7"/>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1B0BB7"/>
    <w:pPr>
      <w:tabs>
        <w:tab w:val="left" w:pos="9450"/>
      </w:tabs>
    </w:pPr>
    <w:rPr>
      <w:rFonts w:eastAsia="SimSun"/>
      <w:b/>
      <w:sz w:val="24"/>
    </w:rPr>
  </w:style>
  <w:style w:type="paragraph" w:customStyle="1" w:styleId="TableContents">
    <w:name w:val="Table Contents"/>
    <w:basedOn w:val="Normal"/>
    <w:rsid w:val="001B0BB7"/>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1B0BB7"/>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1B0BB7"/>
    <w:pPr>
      <w:tabs>
        <w:tab w:val="left" w:pos="9450"/>
      </w:tabs>
      <w:jc w:val="center"/>
    </w:pPr>
    <w:rPr>
      <w:rFonts w:ascii="Verdana" w:eastAsia="Calibri" w:hAnsi="Verdana"/>
      <w:sz w:val="24"/>
    </w:rPr>
  </w:style>
  <w:style w:type="paragraph" w:customStyle="1" w:styleId="heading1fake0">
    <w:name w:val="heading 1 fake"/>
    <w:basedOn w:val="Heading1"/>
    <w:autoRedefine/>
    <w:rsid w:val="001B0BB7"/>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1B0BB7"/>
    <w:pPr>
      <w:tabs>
        <w:tab w:val="left" w:pos="9450"/>
      </w:tabs>
    </w:pPr>
    <w:rPr>
      <w:rFonts w:eastAsia="Calibri"/>
      <w:szCs w:val="20"/>
    </w:rPr>
  </w:style>
  <w:style w:type="character" w:customStyle="1" w:styleId="textCharChar1">
    <w:name w:val="text Char Char1"/>
    <w:basedOn w:val="DefaultParagraphFont"/>
    <w:rsid w:val="001B0BB7"/>
    <w:rPr>
      <w:sz w:val="18"/>
      <w:szCs w:val="24"/>
      <w:lang w:val="en-US" w:eastAsia="en-US" w:bidi="ar-SA"/>
    </w:rPr>
  </w:style>
  <w:style w:type="character" w:customStyle="1" w:styleId="text1CharChar">
    <w:name w:val="text1 Char Char"/>
    <w:basedOn w:val="DefaultParagraphFont"/>
    <w:rsid w:val="001B0BB7"/>
    <w:rPr>
      <w:lang w:val="en-US" w:eastAsia="en-US" w:bidi="ar-SA"/>
    </w:rPr>
  </w:style>
  <w:style w:type="character" w:customStyle="1" w:styleId="textCharChar">
    <w:name w:val="text Char Char"/>
    <w:basedOn w:val="DefaultParagraphFont"/>
    <w:rsid w:val="001B0BB7"/>
    <w:rPr>
      <w:sz w:val="18"/>
      <w:szCs w:val="24"/>
      <w:lang w:val="en-US" w:eastAsia="en-US" w:bidi="ar-SA"/>
    </w:rPr>
  </w:style>
  <w:style w:type="character" w:customStyle="1" w:styleId="normalloose1">
    <w:name w:val="normalloose1"/>
    <w:basedOn w:val="DefaultParagraphFont"/>
    <w:rsid w:val="001B0BB7"/>
    <w:rPr>
      <w:sz w:val="20"/>
      <w:szCs w:val="20"/>
    </w:rPr>
  </w:style>
  <w:style w:type="paragraph" w:customStyle="1" w:styleId="printerheadline">
    <w:name w:val="printer_headline"/>
    <w:basedOn w:val="Normal"/>
    <w:rsid w:val="001B0BB7"/>
    <w:pPr>
      <w:tabs>
        <w:tab w:val="left" w:pos="9450"/>
      </w:tabs>
      <w:spacing w:before="100" w:beforeAutospacing="1" w:after="100" w:afterAutospacing="1"/>
    </w:pPr>
    <w:rPr>
      <w:rFonts w:eastAsia="Calibri"/>
      <w:sz w:val="24"/>
    </w:rPr>
  </w:style>
  <w:style w:type="paragraph" w:customStyle="1" w:styleId="help">
    <w:name w:val="help"/>
    <w:basedOn w:val="Normal"/>
    <w:rsid w:val="001B0BB7"/>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1B0BB7"/>
  </w:style>
  <w:style w:type="character" w:customStyle="1" w:styleId="georgia">
    <w:name w:val="georgia"/>
    <w:basedOn w:val="DefaultParagraphFont"/>
    <w:rsid w:val="001B0BB7"/>
  </w:style>
  <w:style w:type="character" w:customStyle="1" w:styleId="isdefault">
    <w:name w:val="isdefault"/>
    <w:basedOn w:val="DefaultParagraphFont"/>
    <w:rsid w:val="001B0BB7"/>
  </w:style>
  <w:style w:type="character" w:customStyle="1" w:styleId="arial">
    <w:name w:val="arial"/>
    <w:basedOn w:val="DefaultParagraphFont"/>
    <w:rsid w:val="001B0BB7"/>
  </w:style>
  <w:style w:type="character" w:customStyle="1" w:styleId="pipe">
    <w:name w:val="pipe"/>
    <w:basedOn w:val="DefaultParagraphFont"/>
    <w:rsid w:val="001B0BB7"/>
  </w:style>
  <w:style w:type="paragraph" w:customStyle="1" w:styleId="dtlcomment">
    <w:name w:val="dtlcomment"/>
    <w:basedOn w:val="Normal"/>
    <w:rsid w:val="001B0BB7"/>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1B0BB7"/>
  </w:style>
  <w:style w:type="character" w:customStyle="1" w:styleId="CharChar18">
    <w:name w:val="Char Char18"/>
    <w:basedOn w:val="DefaultParagraphFont"/>
    <w:rsid w:val="001B0BB7"/>
    <w:rPr>
      <w:sz w:val="16"/>
      <w:szCs w:val="24"/>
      <w:lang w:val="en-US" w:eastAsia="en-US" w:bidi="ar-SA"/>
    </w:rPr>
  </w:style>
  <w:style w:type="character" w:customStyle="1" w:styleId="CharChar24">
    <w:name w:val="Char Char24"/>
    <w:basedOn w:val="DefaultParagraphFont"/>
    <w:rsid w:val="001B0BB7"/>
    <w:rPr>
      <w:b/>
      <w:bCs/>
      <w:sz w:val="28"/>
      <w:szCs w:val="28"/>
      <w:lang w:val="en-US" w:eastAsia="en-US" w:bidi="ar-SA"/>
    </w:rPr>
  </w:style>
  <w:style w:type="character" w:customStyle="1" w:styleId="ln2">
    <w:name w:val="ln2"/>
    <w:basedOn w:val="DefaultParagraphFont"/>
    <w:rsid w:val="001B0BB7"/>
  </w:style>
  <w:style w:type="paragraph" w:customStyle="1" w:styleId="StyleStyle1">
    <w:name w:val="Style Style1 +"/>
    <w:basedOn w:val="Normal"/>
    <w:rsid w:val="001B0BB7"/>
    <w:rPr>
      <w:rFonts w:eastAsia="Calibri"/>
      <w:sz w:val="24"/>
    </w:rPr>
  </w:style>
  <w:style w:type="character" w:customStyle="1" w:styleId="StyleStyle1Char">
    <w:name w:val="Style Style1 + Char"/>
    <w:basedOn w:val="Style1Char"/>
    <w:rsid w:val="001B0BB7"/>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1B0BB7"/>
  </w:style>
  <w:style w:type="character" w:customStyle="1" w:styleId="CharChar16">
    <w:name w:val="Char Char16"/>
    <w:basedOn w:val="DefaultParagraphFont"/>
    <w:rsid w:val="001B0BB7"/>
    <w:rPr>
      <w:rFonts w:ascii="Cambria" w:hAnsi="Cambria"/>
      <w:lang w:val="en-US" w:eastAsia="en-US" w:bidi="ar-SA"/>
    </w:rPr>
  </w:style>
  <w:style w:type="character" w:customStyle="1" w:styleId="CharChar15">
    <w:name w:val="Char Char15"/>
    <w:basedOn w:val="CharChar16"/>
    <w:rsid w:val="001B0BB7"/>
    <w:rPr>
      <w:rFonts w:ascii="Cambria" w:hAnsi="Cambria"/>
      <w:b/>
      <w:bCs/>
      <w:lang w:val="en-US" w:eastAsia="en-US" w:bidi="ar-SA"/>
    </w:rPr>
  </w:style>
  <w:style w:type="character" w:customStyle="1" w:styleId="CharChar14">
    <w:name w:val="Char Char14"/>
    <w:basedOn w:val="DefaultParagraphFont"/>
    <w:rsid w:val="001B0BB7"/>
    <w:rPr>
      <w:rFonts w:ascii="Tahoma" w:hAnsi="Tahoma" w:cs="Tahoma"/>
      <w:sz w:val="16"/>
      <w:szCs w:val="16"/>
      <w:lang w:val="en-US" w:eastAsia="en-US" w:bidi="ar-SA"/>
    </w:rPr>
  </w:style>
  <w:style w:type="character" w:customStyle="1" w:styleId="CharChar13">
    <w:name w:val="Char Char13"/>
    <w:basedOn w:val="DefaultParagraphFont"/>
    <w:rsid w:val="001B0BB7"/>
    <w:rPr>
      <w:rFonts w:ascii="Cambria" w:hAnsi="Cambria"/>
      <w:lang w:val="en-US" w:eastAsia="en-US" w:bidi="ar-SA"/>
    </w:rPr>
  </w:style>
  <w:style w:type="paragraph" w:customStyle="1" w:styleId="normalChar1">
    <w:name w:val="normal Char"/>
    <w:basedOn w:val="Normal"/>
    <w:rsid w:val="001B0BB7"/>
    <w:rPr>
      <w:rFonts w:eastAsia="Calibri"/>
    </w:rPr>
  </w:style>
  <w:style w:type="character" w:customStyle="1" w:styleId="cardtextsmallCharChar">
    <w:name w:val="card text small Char Char"/>
    <w:basedOn w:val="DefaultParagraphFont"/>
    <w:rsid w:val="001B0BB7"/>
    <w:rPr>
      <w:rFonts w:ascii="Arial Narrow" w:hAnsi="Arial Narrow" w:cs="Times New Roman"/>
      <w:sz w:val="16"/>
    </w:rPr>
  </w:style>
  <w:style w:type="character" w:customStyle="1" w:styleId="TagChar4">
    <w:name w:val="Tag Char4"/>
    <w:basedOn w:val="DefaultParagraphFont"/>
    <w:rsid w:val="001B0BB7"/>
    <w:rPr>
      <w:b/>
      <w:sz w:val="26"/>
      <w:szCs w:val="24"/>
      <w:lang w:val="en-US" w:eastAsia="en-US" w:bidi="ar-SA"/>
    </w:rPr>
  </w:style>
  <w:style w:type="paragraph" w:customStyle="1" w:styleId="SmallTextGaramond">
    <w:name w:val="Small Text Garamond"/>
    <w:basedOn w:val="Normal"/>
    <w:rsid w:val="001B0BB7"/>
    <w:pPr>
      <w:widowControl w:val="0"/>
      <w:suppressAutoHyphens/>
      <w:contextualSpacing/>
    </w:pPr>
    <w:rPr>
      <w:rFonts w:eastAsia="Calibri"/>
      <w:szCs w:val="18"/>
    </w:rPr>
  </w:style>
  <w:style w:type="paragraph" w:customStyle="1" w:styleId="Taglines">
    <w:name w:val="Taglines"/>
    <w:basedOn w:val="Heading2"/>
    <w:rsid w:val="001B0BB7"/>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1B0BB7"/>
    <w:rPr>
      <w:rFonts w:cs="Arial"/>
      <w:bCs/>
      <w:iCs/>
      <w:szCs w:val="22"/>
      <w:lang w:val="en-US" w:eastAsia="en-US" w:bidi="ar-SA"/>
    </w:rPr>
  </w:style>
  <w:style w:type="paragraph" w:customStyle="1" w:styleId="listterm">
    <w:name w:val="listterm"/>
    <w:basedOn w:val="Normal"/>
    <w:rsid w:val="001B0BB7"/>
    <w:pPr>
      <w:spacing w:before="100" w:beforeAutospacing="1" w:after="100" w:afterAutospacing="1"/>
    </w:pPr>
    <w:rPr>
      <w:rFonts w:eastAsia="Calibri"/>
      <w:sz w:val="24"/>
    </w:rPr>
  </w:style>
  <w:style w:type="character" w:customStyle="1" w:styleId="WW8Num2z0">
    <w:name w:val="WW8Num2z0"/>
    <w:rsid w:val="001B0BB7"/>
    <w:rPr>
      <w:rFonts w:ascii="Garamond" w:hAnsi="Garamond"/>
    </w:rPr>
  </w:style>
  <w:style w:type="character" w:customStyle="1" w:styleId="WW8Num3z0">
    <w:name w:val="WW8Num3z0"/>
    <w:rsid w:val="001B0BB7"/>
    <w:rPr>
      <w:rFonts w:ascii="Garamond" w:hAnsi="Garamond"/>
    </w:rPr>
  </w:style>
  <w:style w:type="character" w:customStyle="1" w:styleId="WW8Num4z1">
    <w:name w:val="WW8Num4z1"/>
    <w:rsid w:val="001B0BB7"/>
    <w:rPr>
      <w:rFonts w:ascii="Garamond" w:hAnsi="Garamond"/>
    </w:rPr>
  </w:style>
  <w:style w:type="character" w:customStyle="1" w:styleId="WW8Num5z0">
    <w:name w:val="WW8Num5z0"/>
    <w:rsid w:val="001B0BB7"/>
    <w:rPr>
      <w:rFonts w:ascii="Garamond" w:hAnsi="Garamond"/>
    </w:rPr>
  </w:style>
  <w:style w:type="character" w:customStyle="1" w:styleId="WW8Num6z0">
    <w:name w:val="WW8Num6z0"/>
    <w:rsid w:val="001B0BB7"/>
    <w:rPr>
      <w:rFonts w:ascii="Symbol" w:hAnsi="Symbol"/>
    </w:rPr>
  </w:style>
  <w:style w:type="character" w:customStyle="1" w:styleId="WW8Num7z0">
    <w:name w:val="WW8Num7z0"/>
    <w:rsid w:val="001B0BB7"/>
    <w:rPr>
      <w:rFonts w:ascii="Symbol" w:hAnsi="Symbol"/>
    </w:rPr>
  </w:style>
  <w:style w:type="character" w:customStyle="1" w:styleId="WW8Num8z0">
    <w:name w:val="WW8Num8z0"/>
    <w:rsid w:val="001B0BB7"/>
    <w:rPr>
      <w:rFonts w:ascii="Symbol" w:hAnsi="Symbol"/>
    </w:rPr>
  </w:style>
  <w:style w:type="character" w:customStyle="1" w:styleId="WW8Num9z0">
    <w:name w:val="WW8Num9z0"/>
    <w:rsid w:val="001B0BB7"/>
    <w:rPr>
      <w:rFonts w:ascii="Symbol" w:hAnsi="Symbol"/>
    </w:rPr>
  </w:style>
  <w:style w:type="character" w:customStyle="1" w:styleId="WW8Num10z0">
    <w:name w:val="WW8Num10z0"/>
    <w:rsid w:val="001B0BB7"/>
    <w:rPr>
      <w:rFonts w:ascii="Garamond" w:hAnsi="Garamond"/>
    </w:rPr>
  </w:style>
  <w:style w:type="character" w:customStyle="1" w:styleId="WW8Num11z1">
    <w:name w:val="WW8Num11z1"/>
    <w:rsid w:val="001B0BB7"/>
    <w:rPr>
      <w:rFonts w:ascii="Garamond" w:hAnsi="Garamond"/>
    </w:rPr>
  </w:style>
  <w:style w:type="character" w:customStyle="1" w:styleId="Absatz-Standardschriftart">
    <w:name w:val="Absatz-Standardschriftart"/>
    <w:rsid w:val="001B0BB7"/>
  </w:style>
  <w:style w:type="character" w:customStyle="1" w:styleId="WW-Absatz-Standardschriftart">
    <w:name w:val="WW-Absatz-Standardschriftart"/>
    <w:rsid w:val="001B0BB7"/>
  </w:style>
  <w:style w:type="character" w:customStyle="1" w:styleId="WW-Absatz-Standardschriftart1">
    <w:name w:val="WW-Absatz-Standardschriftart1"/>
    <w:rsid w:val="001B0BB7"/>
  </w:style>
  <w:style w:type="character" w:customStyle="1" w:styleId="EndnoteCharacters">
    <w:name w:val="Endnote Characters"/>
    <w:basedOn w:val="DefaultParagraphFont"/>
    <w:rsid w:val="001B0BB7"/>
    <w:rPr>
      <w:position w:val="0"/>
      <w:sz w:val="24"/>
      <w:vertAlign w:val="baseline"/>
    </w:rPr>
  </w:style>
  <w:style w:type="character" w:customStyle="1" w:styleId="WW8Num1z0">
    <w:name w:val="WW8Num1z0"/>
    <w:rsid w:val="001B0BB7"/>
    <w:rPr>
      <w:rFonts w:ascii="Symbol" w:hAnsi="Symbol"/>
    </w:rPr>
  </w:style>
  <w:style w:type="character" w:customStyle="1" w:styleId="WW8Num1z2">
    <w:name w:val="WW8Num1z2"/>
    <w:rsid w:val="001B0BB7"/>
    <w:rPr>
      <w:rFonts w:ascii="Courier New" w:hAnsi="Courier New"/>
    </w:rPr>
  </w:style>
  <w:style w:type="character" w:customStyle="1" w:styleId="WW8Num1z3">
    <w:name w:val="WW8Num1z3"/>
    <w:rsid w:val="001B0BB7"/>
    <w:rPr>
      <w:rFonts w:ascii="Wingdings" w:hAnsi="Wingdings"/>
    </w:rPr>
  </w:style>
  <w:style w:type="character" w:customStyle="1" w:styleId="WW8Num11z0">
    <w:name w:val="WW8Num11z0"/>
    <w:rsid w:val="001B0BB7"/>
    <w:rPr>
      <w:rFonts w:ascii="Symbol" w:hAnsi="Symbol"/>
    </w:rPr>
  </w:style>
  <w:style w:type="character" w:customStyle="1" w:styleId="WW8Num83z0">
    <w:name w:val="WW8Num83z0"/>
    <w:rsid w:val="001B0BB7"/>
    <w:rPr>
      <w:rFonts w:ascii="Symbol" w:hAnsi="Symbol"/>
    </w:rPr>
  </w:style>
  <w:style w:type="character" w:customStyle="1" w:styleId="WW8Num83z1">
    <w:name w:val="WW8Num83z1"/>
    <w:rsid w:val="001B0BB7"/>
    <w:rPr>
      <w:rFonts w:ascii="Courier New" w:hAnsi="Courier New"/>
    </w:rPr>
  </w:style>
  <w:style w:type="character" w:customStyle="1" w:styleId="WW8Num83z2">
    <w:name w:val="WW8Num83z2"/>
    <w:rsid w:val="001B0BB7"/>
    <w:rPr>
      <w:rFonts w:ascii="Wingdings" w:hAnsi="Wingdings"/>
    </w:rPr>
  </w:style>
  <w:style w:type="character" w:customStyle="1" w:styleId="WW8Num89z0">
    <w:name w:val="WW8Num89z0"/>
    <w:rsid w:val="001B0BB7"/>
    <w:rPr>
      <w:rFonts w:ascii="Symbol" w:hAnsi="Symbol"/>
      <w:sz w:val="20"/>
    </w:rPr>
  </w:style>
  <w:style w:type="character" w:customStyle="1" w:styleId="WW8Num90z0">
    <w:name w:val="WW8Num90z0"/>
    <w:rsid w:val="001B0BB7"/>
    <w:rPr>
      <w:rFonts w:ascii="Times New Roman" w:eastAsia="Times New Roman" w:hAnsi="Times New Roman" w:cs="Times New Roman"/>
    </w:rPr>
  </w:style>
  <w:style w:type="character" w:customStyle="1" w:styleId="WW8Num92z0">
    <w:name w:val="WW8Num92z0"/>
    <w:rsid w:val="001B0BB7"/>
    <w:rPr>
      <w:rFonts w:ascii="Symbol" w:eastAsia="Times New Roman" w:hAnsi="Symbol"/>
    </w:rPr>
  </w:style>
  <w:style w:type="character" w:customStyle="1" w:styleId="WW8Num92z1">
    <w:name w:val="WW8Num92z1"/>
    <w:rsid w:val="001B0BB7"/>
    <w:rPr>
      <w:rFonts w:ascii="Courier New" w:hAnsi="Courier New"/>
    </w:rPr>
  </w:style>
  <w:style w:type="character" w:customStyle="1" w:styleId="WW8Num92z2">
    <w:name w:val="WW8Num92z2"/>
    <w:rsid w:val="001B0BB7"/>
    <w:rPr>
      <w:rFonts w:ascii="Wingdings" w:hAnsi="Wingdings"/>
    </w:rPr>
  </w:style>
  <w:style w:type="character" w:customStyle="1" w:styleId="WW8Num92z3">
    <w:name w:val="WW8Num92z3"/>
    <w:rsid w:val="001B0BB7"/>
    <w:rPr>
      <w:rFonts w:ascii="Symbol" w:hAnsi="Symbol"/>
    </w:rPr>
  </w:style>
  <w:style w:type="character" w:customStyle="1" w:styleId="WW8Num96z0">
    <w:name w:val="WW8Num96z0"/>
    <w:rsid w:val="001B0BB7"/>
    <w:rPr>
      <w:rFonts w:ascii="Symbol" w:hAnsi="Symbol"/>
      <w:sz w:val="20"/>
    </w:rPr>
  </w:style>
  <w:style w:type="character" w:customStyle="1" w:styleId="WW8Num96z1">
    <w:name w:val="WW8Num96z1"/>
    <w:rsid w:val="001B0BB7"/>
    <w:rPr>
      <w:rFonts w:ascii="Courier New" w:hAnsi="Courier New"/>
      <w:sz w:val="20"/>
    </w:rPr>
  </w:style>
  <w:style w:type="character" w:customStyle="1" w:styleId="WW8Num96z2">
    <w:name w:val="WW8Num96z2"/>
    <w:rsid w:val="001B0BB7"/>
    <w:rPr>
      <w:rFonts w:ascii="Wingdings" w:hAnsi="Wingdings"/>
      <w:sz w:val="20"/>
    </w:rPr>
  </w:style>
  <w:style w:type="character" w:customStyle="1" w:styleId="WW8Num103z0">
    <w:name w:val="WW8Num103z0"/>
    <w:rsid w:val="001B0BB7"/>
    <w:rPr>
      <w:rFonts w:ascii="Symbol" w:hAnsi="Symbol"/>
      <w:sz w:val="20"/>
    </w:rPr>
  </w:style>
  <w:style w:type="character" w:customStyle="1" w:styleId="WW8Num103z1">
    <w:name w:val="WW8Num103z1"/>
    <w:rsid w:val="001B0BB7"/>
    <w:rPr>
      <w:rFonts w:ascii="Courier New" w:hAnsi="Courier New"/>
      <w:sz w:val="20"/>
    </w:rPr>
  </w:style>
  <w:style w:type="character" w:customStyle="1" w:styleId="WW8Num103z2">
    <w:name w:val="WW8Num103z2"/>
    <w:rsid w:val="001B0BB7"/>
    <w:rPr>
      <w:rFonts w:ascii="Wingdings" w:hAnsi="Wingdings"/>
      <w:sz w:val="20"/>
    </w:rPr>
  </w:style>
  <w:style w:type="character" w:customStyle="1" w:styleId="WW8Num108z0">
    <w:name w:val="WW8Num108z0"/>
    <w:rsid w:val="001B0BB7"/>
    <w:rPr>
      <w:rFonts w:ascii="Symbol" w:hAnsi="Symbol"/>
      <w:sz w:val="20"/>
    </w:rPr>
  </w:style>
  <w:style w:type="character" w:customStyle="1" w:styleId="WW8Num108z1">
    <w:name w:val="WW8Num108z1"/>
    <w:rsid w:val="001B0BB7"/>
    <w:rPr>
      <w:rFonts w:ascii="Courier New" w:hAnsi="Courier New"/>
      <w:sz w:val="20"/>
    </w:rPr>
  </w:style>
  <w:style w:type="character" w:customStyle="1" w:styleId="WW8Num108z2">
    <w:name w:val="WW8Num108z2"/>
    <w:rsid w:val="001B0BB7"/>
    <w:rPr>
      <w:rFonts w:ascii="Wingdings" w:hAnsi="Wingdings"/>
      <w:sz w:val="20"/>
    </w:rPr>
  </w:style>
  <w:style w:type="character" w:customStyle="1" w:styleId="WW8Num109z0">
    <w:name w:val="WW8Num109z0"/>
    <w:rsid w:val="001B0BB7"/>
    <w:rPr>
      <w:rFonts w:ascii="Symbol" w:eastAsia="Times New Roman" w:hAnsi="Symbol"/>
    </w:rPr>
  </w:style>
  <w:style w:type="character" w:customStyle="1" w:styleId="WW8Num109z1">
    <w:name w:val="WW8Num109z1"/>
    <w:rsid w:val="001B0BB7"/>
    <w:rPr>
      <w:rFonts w:ascii="Courier New" w:hAnsi="Courier New"/>
    </w:rPr>
  </w:style>
  <w:style w:type="character" w:customStyle="1" w:styleId="WW8Num109z2">
    <w:name w:val="WW8Num109z2"/>
    <w:rsid w:val="001B0BB7"/>
    <w:rPr>
      <w:rFonts w:ascii="Wingdings" w:hAnsi="Wingdings"/>
    </w:rPr>
  </w:style>
  <w:style w:type="character" w:customStyle="1" w:styleId="WW8Num109z3">
    <w:name w:val="WW8Num109z3"/>
    <w:rsid w:val="001B0BB7"/>
    <w:rPr>
      <w:rFonts w:ascii="Symbol" w:hAnsi="Symbol"/>
    </w:rPr>
  </w:style>
  <w:style w:type="character" w:customStyle="1" w:styleId="WW8Num111z0">
    <w:name w:val="WW8Num111z0"/>
    <w:rsid w:val="001B0BB7"/>
    <w:rPr>
      <w:rFonts w:ascii="Symbol" w:hAnsi="Symbol"/>
      <w:sz w:val="20"/>
    </w:rPr>
  </w:style>
  <w:style w:type="character" w:customStyle="1" w:styleId="WW8Num111z1">
    <w:name w:val="WW8Num111z1"/>
    <w:rsid w:val="001B0BB7"/>
    <w:rPr>
      <w:rFonts w:ascii="Courier New" w:hAnsi="Courier New"/>
      <w:sz w:val="20"/>
    </w:rPr>
  </w:style>
  <w:style w:type="character" w:customStyle="1" w:styleId="WW8Num111z2">
    <w:name w:val="WW8Num111z2"/>
    <w:rsid w:val="001B0BB7"/>
    <w:rPr>
      <w:rFonts w:ascii="Wingdings" w:hAnsi="Wingdings"/>
      <w:sz w:val="20"/>
    </w:rPr>
  </w:style>
  <w:style w:type="character" w:customStyle="1" w:styleId="WW8Num117z0">
    <w:name w:val="WW8Num117z0"/>
    <w:rsid w:val="001B0BB7"/>
    <w:rPr>
      <w:rFonts w:ascii="Symbol" w:eastAsia="Times New Roman" w:hAnsi="Symbol"/>
    </w:rPr>
  </w:style>
  <w:style w:type="character" w:customStyle="1" w:styleId="WW8Num117z1">
    <w:name w:val="WW8Num117z1"/>
    <w:rsid w:val="001B0BB7"/>
    <w:rPr>
      <w:rFonts w:ascii="Courier New" w:hAnsi="Courier New"/>
    </w:rPr>
  </w:style>
  <w:style w:type="character" w:customStyle="1" w:styleId="WW8Num117z2">
    <w:name w:val="WW8Num117z2"/>
    <w:rsid w:val="001B0BB7"/>
    <w:rPr>
      <w:rFonts w:ascii="Wingdings" w:hAnsi="Wingdings"/>
    </w:rPr>
  </w:style>
  <w:style w:type="character" w:customStyle="1" w:styleId="WW8Num117z3">
    <w:name w:val="WW8Num117z3"/>
    <w:rsid w:val="001B0BB7"/>
    <w:rPr>
      <w:rFonts w:ascii="Symbol" w:hAnsi="Symbol"/>
    </w:rPr>
  </w:style>
  <w:style w:type="character" w:customStyle="1" w:styleId="WW8Num126z0">
    <w:name w:val="WW8Num126z0"/>
    <w:rsid w:val="001B0BB7"/>
    <w:rPr>
      <w:rFonts w:ascii="Symbol" w:eastAsia="SimSun" w:hAnsi="Symbol"/>
    </w:rPr>
  </w:style>
  <w:style w:type="character" w:customStyle="1" w:styleId="WW8Num126z1">
    <w:name w:val="WW8Num126z1"/>
    <w:rsid w:val="001B0BB7"/>
    <w:rPr>
      <w:rFonts w:ascii="Courier New" w:hAnsi="Courier New"/>
    </w:rPr>
  </w:style>
  <w:style w:type="character" w:customStyle="1" w:styleId="WW8Num126z2">
    <w:name w:val="WW8Num126z2"/>
    <w:rsid w:val="001B0BB7"/>
    <w:rPr>
      <w:rFonts w:ascii="Wingdings" w:hAnsi="Wingdings"/>
    </w:rPr>
  </w:style>
  <w:style w:type="character" w:customStyle="1" w:styleId="WW8Num126z3">
    <w:name w:val="WW8Num126z3"/>
    <w:rsid w:val="001B0BB7"/>
    <w:rPr>
      <w:rFonts w:ascii="Symbol" w:hAnsi="Symbol"/>
    </w:rPr>
  </w:style>
  <w:style w:type="character" w:customStyle="1" w:styleId="WW8Num128z0">
    <w:name w:val="WW8Num128z0"/>
    <w:rsid w:val="001B0BB7"/>
    <w:rPr>
      <w:rFonts w:ascii="Symbol" w:eastAsia="Times New Roman" w:hAnsi="Symbol"/>
    </w:rPr>
  </w:style>
  <w:style w:type="character" w:customStyle="1" w:styleId="WW8Num128z1">
    <w:name w:val="WW8Num128z1"/>
    <w:rsid w:val="001B0BB7"/>
    <w:rPr>
      <w:rFonts w:ascii="Courier New" w:hAnsi="Courier New"/>
    </w:rPr>
  </w:style>
  <w:style w:type="character" w:customStyle="1" w:styleId="WW8Num128z2">
    <w:name w:val="WW8Num128z2"/>
    <w:rsid w:val="001B0BB7"/>
    <w:rPr>
      <w:rFonts w:ascii="Wingdings" w:hAnsi="Wingdings"/>
    </w:rPr>
  </w:style>
  <w:style w:type="character" w:customStyle="1" w:styleId="WW8Num128z3">
    <w:name w:val="WW8Num128z3"/>
    <w:rsid w:val="001B0BB7"/>
    <w:rPr>
      <w:rFonts w:ascii="Symbol" w:hAnsi="Symbol"/>
    </w:rPr>
  </w:style>
  <w:style w:type="character" w:customStyle="1" w:styleId="WW8Num138z0">
    <w:name w:val="WW8Num138z0"/>
    <w:rsid w:val="001B0BB7"/>
    <w:rPr>
      <w:rFonts w:ascii="Times-Italic" w:eastAsia="Times New Roman" w:hAnsi="Times-Italic"/>
    </w:rPr>
  </w:style>
  <w:style w:type="character" w:customStyle="1" w:styleId="WW8Num138z1">
    <w:name w:val="WW8Num138z1"/>
    <w:rsid w:val="001B0BB7"/>
    <w:rPr>
      <w:rFonts w:ascii="Courier New" w:hAnsi="Courier New"/>
    </w:rPr>
  </w:style>
  <w:style w:type="character" w:customStyle="1" w:styleId="WW8Num138z2">
    <w:name w:val="WW8Num138z2"/>
    <w:rsid w:val="001B0BB7"/>
    <w:rPr>
      <w:rFonts w:ascii="Wingdings" w:hAnsi="Wingdings"/>
    </w:rPr>
  </w:style>
  <w:style w:type="character" w:customStyle="1" w:styleId="WW8Num138z3">
    <w:name w:val="WW8Num138z3"/>
    <w:rsid w:val="001B0BB7"/>
    <w:rPr>
      <w:rFonts w:ascii="Symbol" w:hAnsi="Symbol"/>
    </w:rPr>
  </w:style>
  <w:style w:type="character" w:customStyle="1" w:styleId="WW8Num143z0">
    <w:name w:val="WW8Num143z0"/>
    <w:rsid w:val="001B0BB7"/>
    <w:rPr>
      <w:rFonts w:ascii="Times New Roman" w:eastAsia="Times New Roman" w:hAnsi="Times New Roman" w:cs="Times New Roman"/>
    </w:rPr>
  </w:style>
  <w:style w:type="character" w:customStyle="1" w:styleId="WW8Num148z0">
    <w:name w:val="WW8Num148z0"/>
    <w:rsid w:val="001B0BB7"/>
    <w:rPr>
      <w:rFonts w:ascii="Symbol" w:hAnsi="Symbol"/>
      <w:sz w:val="20"/>
    </w:rPr>
  </w:style>
  <w:style w:type="character" w:customStyle="1" w:styleId="WW8Num148z1">
    <w:name w:val="WW8Num148z1"/>
    <w:rsid w:val="001B0BB7"/>
    <w:rPr>
      <w:rFonts w:ascii="Courier New" w:hAnsi="Courier New"/>
      <w:sz w:val="20"/>
    </w:rPr>
  </w:style>
  <w:style w:type="character" w:customStyle="1" w:styleId="WW8Num148z2">
    <w:name w:val="WW8Num148z2"/>
    <w:rsid w:val="001B0BB7"/>
    <w:rPr>
      <w:rFonts w:ascii="Wingdings" w:hAnsi="Wingdings"/>
      <w:sz w:val="20"/>
    </w:rPr>
  </w:style>
  <w:style w:type="character" w:customStyle="1" w:styleId="WW8Num151z0">
    <w:name w:val="WW8Num151z0"/>
    <w:rsid w:val="001B0BB7"/>
    <w:rPr>
      <w:rFonts w:ascii="Times New Roman" w:eastAsia="Times New Roman" w:hAnsi="Times New Roman" w:cs="Times New Roman"/>
    </w:rPr>
  </w:style>
  <w:style w:type="character" w:customStyle="1" w:styleId="WW8Num152z0">
    <w:name w:val="WW8Num152z0"/>
    <w:rsid w:val="001B0BB7"/>
    <w:rPr>
      <w:rFonts w:ascii="Symbol" w:hAnsi="Symbol"/>
      <w:sz w:val="20"/>
    </w:rPr>
  </w:style>
  <w:style w:type="character" w:customStyle="1" w:styleId="WW8Num152z1">
    <w:name w:val="WW8Num152z1"/>
    <w:rsid w:val="001B0BB7"/>
    <w:rPr>
      <w:rFonts w:ascii="Courier New" w:hAnsi="Courier New"/>
      <w:sz w:val="20"/>
    </w:rPr>
  </w:style>
  <w:style w:type="character" w:customStyle="1" w:styleId="WW8Num152z2">
    <w:name w:val="WW8Num152z2"/>
    <w:rsid w:val="001B0BB7"/>
    <w:rPr>
      <w:rFonts w:ascii="Wingdings" w:hAnsi="Wingdings"/>
      <w:sz w:val="20"/>
    </w:rPr>
  </w:style>
  <w:style w:type="character" w:customStyle="1" w:styleId="WW8Num153z0">
    <w:name w:val="WW8Num153z0"/>
    <w:rsid w:val="001B0BB7"/>
    <w:rPr>
      <w:sz w:val="24"/>
    </w:rPr>
  </w:style>
  <w:style w:type="character" w:customStyle="1" w:styleId="WW8Num155z0">
    <w:name w:val="WW8Num155z0"/>
    <w:rsid w:val="001B0BB7"/>
    <w:rPr>
      <w:rFonts w:ascii="Times New Roman" w:eastAsia="Times New Roman" w:hAnsi="Times New Roman" w:cs="Times New Roman"/>
    </w:rPr>
  </w:style>
  <w:style w:type="character" w:customStyle="1" w:styleId="WW8Num157z0">
    <w:name w:val="WW8Num157z0"/>
    <w:rsid w:val="001B0BB7"/>
    <w:rPr>
      <w:rFonts w:ascii="Symbol" w:hAnsi="Symbol"/>
      <w:sz w:val="20"/>
    </w:rPr>
  </w:style>
  <w:style w:type="character" w:customStyle="1" w:styleId="WW8Num157z1">
    <w:name w:val="WW8Num157z1"/>
    <w:rsid w:val="001B0BB7"/>
    <w:rPr>
      <w:rFonts w:ascii="Courier New" w:hAnsi="Courier New"/>
      <w:sz w:val="20"/>
    </w:rPr>
  </w:style>
  <w:style w:type="character" w:customStyle="1" w:styleId="WW8Num157z2">
    <w:name w:val="WW8Num157z2"/>
    <w:rsid w:val="001B0BB7"/>
    <w:rPr>
      <w:rFonts w:ascii="Wingdings" w:hAnsi="Wingdings"/>
      <w:sz w:val="20"/>
    </w:rPr>
  </w:style>
  <w:style w:type="character" w:customStyle="1" w:styleId="WW8Num163z0">
    <w:name w:val="WW8Num163z0"/>
    <w:rsid w:val="001B0BB7"/>
    <w:rPr>
      <w:rFonts w:ascii="Symbol" w:hAnsi="Symbol"/>
      <w:sz w:val="20"/>
    </w:rPr>
  </w:style>
  <w:style w:type="character" w:customStyle="1" w:styleId="WW8Num163z1">
    <w:name w:val="WW8Num163z1"/>
    <w:rsid w:val="001B0BB7"/>
    <w:rPr>
      <w:rFonts w:ascii="Courier New" w:hAnsi="Courier New"/>
      <w:sz w:val="20"/>
    </w:rPr>
  </w:style>
  <w:style w:type="character" w:customStyle="1" w:styleId="WW8Num163z2">
    <w:name w:val="WW8Num163z2"/>
    <w:rsid w:val="001B0BB7"/>
    <w:rPr>
      <w:rFonts w:ascii="Wingdings" w:hAnsi="Wingdings"/>
      <w:sz w:val="20"/>
    </w:rPr>
  </w:style>
  <w:style w:type="character" w:customStyle="1" w:styleId="WW8Num170z0">
    <w:name w:val="WW8Num170z0"/>
    <w:rsid w:val="001B0BB7"/>
    <w:rPr>
      <w:rFonts w:ascii="Symbol" w:eastAsia="Times New Roman" w:hAnsi="Symbol"/>
    </w:rPr>
  </w:style>
  <w:style w:type="character" w:customStyle="1" w:styleId="WW8Num170z1">
    <w:name w:val="WW8Num170z1"/>
    <w:rsid w:val="001B0BB7"/>
    <w:rPr>
      <w:rFonts w:ascii="Courier New" w:hAnsi="Courier New"/>
    </w:rPr>
  </w:style>
  <w:style w:type="character" w:customStyle="1" w:styleId="WW8Num170z2">
    <w:name w:val="WW8Num170z2"/>
    <w:rsid w:val="001B0BB7"/>
    <w:rPr>
      <w:rFonts w:ascii="Wingdings" w:hAnsi="Wingdings"/>
    </w:rPr>
  </w:style>
  <w:style w:type="character" w:customStyle="1" w:styleId="WW8Num170z3">
    <w:name w:val="WW8Num170z3"/>
    <w:rsid w:val="001B0BB7"/>
    <w:rPr>
      <w:rFonts w:ascii="Symbol" w:hAnsi="Symbol"/>
    </w:rPr>
  </w:style>
  <w:style w:type="character" w:customStyle="1" w:styleId="WW8Num177z0">
    <w:name w:val="WW8Num177z0"/>
    <w:rsid w:val="001B0BB7"/>
    <w:rPr>
      <w:rFonts w:ascii="Symbol" w:hAnsi="Symbol"/>
      <w:sz w:val="20"/>
    </w:rPr>
  </w:style>
  <w:style w:type="character" w:customStyle="1" w:styleId="WW8Num177z1">
    <w:name w:val="WW8Num177z1"/>
    <w:rsid w:val="001B0BB7"/>
    <w:rPr>
      <w:rFonts w:ascii="Courier New" w:hAnsi="Courier New"/>
      <w:sz w:val="20"/>
    </w:rPr>
  </w:style>
  <w:style w:type="character" w:customStyle="1" w:styleId="WW8Num177z2">
    <w:name w:val="WW8Num177z2"/>
    <w:rsid w:val="001B0BB7"/>
    <w:rPr>
      <w:rFonts w:ascii="Wingdings" w:hAnsi="Wingdings"/>
      <w:sz w:val="20"/>
    </w:rPr>
  </w:style>
  <w:style w:type="character" w:customStyle="1" w:styleId="WW8Num181z0">
    <w:name w:val="WW8Num181z0"/>
    <w:rsid w:val="001B0BB7"/>
    <w:rPr>
      <w:rFonts w:ascii="Symbol" w:eastAsia="Times New Roman" w:hAnsi="Symbol"/>
    </w:rPr>
  </w:style>
  <w:style w:type="character" w:customStyle="1" w:styleId="WW8Num181z1">
    <w:name w:val="WW8Num181z1"/>
    <w:rsid w:val="001B0BB7"/>
    <w:rPr>
      <w:rFonts w:ascii="Courier New" w:hAnsi="Courier New"/>
    </w:rPr>
  </w:style>
  <w:style w:type="character" w:customStyle="1" w:styleId="WW8Num181z2">
    <w:name w:val="WW8Num181z2"/>
    <w:rsid w:val="001B0BB7"/>
    <w:rPr>
      <w:rFonts w:ascii="Wingdings" w:hAnsi="Wingdings"/>
    </w:rPr>
  </w:style>
  <w:style w:type="character" w:customStyle="1" w:styleId="WW8Num181z3">
    <w:name w:val="WW8Num181z3"/>
    <w:rsid w:val="001B0BB7"/>
    <w:rPr>
      <w:rFonts w:ascii="Symbol" w:hAnsi="Symbol"/>
    </w:rPr>
  </w:style>
  <w:style w:type="character" w:customStyle="1" w:styleId="WW8Num185z0">
    <w:name w:val="WW8Num185z0"/>
    <w:rsid w:val="001B0BB7"/>
    <w:rPr>
      <w:rFonts w:ascii="Symbol" w:eastAsia="Times New Roman" w:hAnsi="Symbol"/>
    </w:rPr>
  </w:style>
  <w:style w:type="character" w:customStyle="1" w:styleId="WW8Num185z1">
    <w:name w:val="WW8Num185z1"/>
    <w:rsid w:val="001B0BB7"/>
    <w:rPr>
      <w:rFonts w:ascii="Courier New" w:hAnsi="Courier New"/>
    </w:rPr>
  </w:style>
  <w:style w:type="character" w:customStyle="1" w:styleId="WW8Num185z2">
    <w:name w:val="WW8Num185z2"/>
    <w:rsid w:val="001B0BB7"/>
    <w:rPr>
      <w:rFonts w:ascii="Wingdings" w:hAnsi="Wingdings"/>
    </w:rPr>
  </w:style>
  <w:style w:type="character" w:customStyle="1" w:styleId="WW8Num185z3">
    <w:name w:val="WW8Num185z3"/>
    <w:rsid w:val="001B0BB7"/>
    <w:rPr>
      <w:rFonts w:ascii="Symbol" w:hAnsi="Symbol"/>
    </w:rPr>
  </w:style>
  <w:style w:type="character" w:customStyle="1" w:styleId="WW8Num186z0">
    <w:name w:val="WW8Num186z0"/>
    <w:rsid w:val="001B0BB7"/>
    <w:rPr>
      <w:rFonts w:ascii="Symbol" w:hAnsi="Symbol"/>
      <w:sz w:val="20"/>
    </w:rPr>
  </w:style>
  <w:style w:type="character" w:customStyle="1" w:styleId="WW8Num186z1">
    <w:name w:val="WW8Num186z1"/>
    <w:rsid w:val="001B0BB7"/>
    <w:rPr>
      <w:rFonts w:ascii="Courier New" w:hAnsi="Courier New"/>
      <w:sz w:val="20"/>
    </w:rPr>
  </w:style>
  <w:style w:type="character" w:customStyle="1" w:styleId="WW8Num186z2">
    <w:name w:val="WW8Num186z2"/>
    <w:rsid w:val="001B0BB7"/>
    <w:rPr>
      <w:rFonts w:ascii="Wingdings" w:hAnsi="Wingdings"/>
      <w:sz w:val="20"/>
    </w:rPr>
  </w:style>
  <w:style w:type="character" w:customStyle="1" w:styleId="WW8Num192z0">
    <w:name w:val="WW8Num192z0"/>
    <w:rsid w:val="001B0BB7"/>
    <w:rPr>
      <w:rFonts w:ascii="Symbol" w:hAnsi="Symbol"/>
    </w:rPr>
  </w:style>
  <w:style w:type="character" w:customStyle="1" w:styleId="WW8Num192z1">
    <w:name w:val="WW8Num192z1"/>
    <w:rsid w:val="001B0BB7"/>
    <w:rPr>
      <w:rFonts w:ascii="Courier New" w:hAnsi="Courier New"/>
    </w:rPr>
  </w:style>
  <w:style w:type="character" w:customStyle="1" w:styleId="WW8Num192z2">
    <w:name w:val="WW8Num192z2"/>
    <w:rsid w:val="001B0BB7"/>
    <w:rPr>
      <w:rFonts w:ascii="Wingdings" w:hAnsi="Wingdings"/>
    </w:rPr>
  </w:style>
  <w:style w:type="character" w:customStyle="1" w:styleId="WW8Num194z0">
    <w:name w:val="WW8Num194z0"/>
    <w:rsid w:val="001B0BB7"/>
    <w:rPr>
      <w:rFonts w:ascii="Times-Roman" w:eastAsia="Times New Roman" w:hAnsi="Times-Roman"/>
      <w:i w:val="0"/>
    </w:rPr>
  </w:style>
  <w:style w:type="character" w:customStyle="1" w:styleId="WW8Num194z1">
    <w:name w:val="WW8Num194z1"/>
    <w:rsid w:val="001B0BB7"/>
    <w:rPr>
      <w:rFonts w:ascii="Courier New" w:hAnsi="Courier New"/>
    </w:rPr>
  </w:style>
  <w:style w:type="character" w:customStyle="1" w:styleId="WW8Num194z2">
    <w:name w:val="WW8Num194z2"/>
    <w:rsid w:val="001B0BB7"/>
    <w:rPr>
      <w:rFonts w:ascii="Wingdings" w:hAnsi="Wingdings"/>
    </w:rPr>
  </w:style>
  <w:style w:type="character" w:customStyle="1" w:styleId="WW8Num194z3">
    <w:name w:val="WW8Num194z3"/>
    <w:rsid w:val="001B0BB7"/>
    <w:rPr>
      <w:rFonts w:ascii="Symbol" w:hAnsi="Symbol"/>
    </w:rPr>
  </w:style>
  <w:style w:type="character" w:customStyle="1" w:styleId="WW8Num203z0">
    <w:name w:val="WW8Num203z0"/>
    <w:rsid w:val="001B0BB7"/>
    <w:rPr>
      <w:rFonts w:ascii="Wingdings" w:eastAsia="Times New Roman" w:hAnsi="Wingdings"/>
    </w:rPr>
  </w:style>
  <w:style w:type="character" w:customStyle="1" w:styleId="WW8Num203z1">
    <w:name w:val="WW8Num203z1"/>
    <w:rsid w:val="001B0BB7"/>
    <w:rPr>
      <w:rFonts w:ascii="Courier New" w:hAnsi="Courier New"/>
    </w:rPr>
  </w:style>
  <w:style w:type="character" w:customStyle="1" w:styleId="WW8Num203z2">
    <w:name w:val="WW8Num203z2"/>
    <w:rsid w:val="001B0BB7"/>
    <w:rPr>
      <w:rFonts w:ascii="Wingdings" w:hAnsi="Wingdings"/>
    </w:rPr>
  </w:style>
  <w:style w:type="character" w:customStyle="1" w:styleId="WW8Num203z3">
    <w:name w:val="WW8Num203z3"/>
    <w:rsid w:val="001B0BB7"/>
    <w:rPr>
      <w:rFonts w:ascii="Symbol" w:hAnsi="Symbol"/>
    </w:rPr>
  </w:style>
  <w:style w:type="character" w:customStyle="1" w:styleId="WW8Num204z1">
    <w:name w:val="WW8Num204z1"/>
    <w:rsid w:val="001B0BB7"/>
    <w:rPr>
      <w:b/>
    </w:rPr>
  </w:style>
  <w:style w:type="character" w:customStyle="1" w:styleId="WW8Num206z0">
    <w:name w:val="WW8Num206z0"/>
    <w:rsid w:val="001B0BB7"/>
    <w:rPr>
      <w:rFonts w:ascii="Symbol" w:eastAsia="Times New Roman" w:hAnsi="Symbol"/>
    </w:rPr>
  </w:style>
  <w:style w:type="character" w:customStyle="1" w:styleId="WW8Num206z1">
    <w:name w:val="WW8Num206z1"/>
    <w:rsid w:val="001B0BB7"/>
    <w:rPr>
      <w:rFonts w:ascii="Courier New" w:hAnsi="Courier New"/>
    </w:rPr>
  </w:style>
  <w:style w:type="character" w:customStyle="1" w:styleId="WW8Num206z2">
    <w:name w:val="WW8Num206z2"/>
    <w:rsid w:val="001B0BB7"/>
    <w:rPr>
      <w:rFonts w:ascii="Wingdings" w:hAnsi="Wingdings"/>
    </w:rPr>
  </w:style>
  <w:style w:type="character" w:customStyle="1" w:styleId="WW8Num206z3">
    <w:name w:val="WW8Num206z3"/>
    <w:rsid w:val="001B0BB7"/>
    <w:rPr>
      <w:rFonts w:ascii="Symbol" w:hAnsi="Symbol"/>
    </w:rPr>
  </w:style>
  <w:style w:type="character" w:customStyle="1" w:styleId="WW8Num207z0">
    <w:name w:val="WW8Num207z0"/>
    <w:rsid w:val="001B0BB7"/>
    <w:rPr>
      <w:rFonts w:ascii="Symbol" w:hAnsi="Symbol"/>
      <w:sz w:val="20"/>
    </w:rPr>
  </w:style>
  <w:style w:type="character" w:customStyle="1" w:styleId="WW8Num213z0">
    <w:name w:val="WW8Num213z0"/>
    <w:rsid w:val="001B0BB7"/>
    <w:rPr>
      <w:rFonts w:ascii="Symbol" w:hAnsi="Symbol"/>
      <w:sz w:val="20"/>
    </w:rPr>
  </w:style>
  <w:style w:type="character" w:customStyle="1" w:styleId="WW8Num214z0">
    <w:name w:val="WW8Num214z0"/>
    <w:rsid w:val="001B0BB7"/>
    <w:rPr>
      <w:rFonts w:ascii="Symbol" w:hAnsi="Symbol"/>
    </w:rPr>
  </w:style>
  <w:style w:type="character" w:customStyle="1" w:styleId="WW8Num214z1">
    <w:name w:val="WW8Num214z1"/>
    <w:rsid w:val="001B0BB7"/>
    <w:rPr>
      <w:rFonts w:ascii="Courier New" w:hAnsi="Courier New"/>
    </w:rPr>
  </w:style>
  <w:style w:type="character" w:customStyle="1" w:styleId="WW8Num220z0">
    <w:name w:val="WW8Num220z0"/>
    <w:rsid w:val="001B0BB7"/>
    <w:rPr>
      <w:u w:val="single"/>
    </w:rPr>
  </w:style>
  <w:style w:type="character" w:customStyle="1" w:styleId="WW8Num228z0">
    <w:name w:val="WW8Num228z0"/>
    <w:rsid w:val="001B0BB7"/>
    <w:rPr>
      <w:rFonts w:ascii="Symbol" w:hAnsi="Symbol"/>
      <w:sz w:val="20"/>
    </w:rPr>
  </w:style>
  <w:style w:type="character" w:customStyle="1" w:styleId="WW8Num228z1">
    <w:name w:val="WW8Num228z1"/>
    <w:rsid w:val="001B0BB7"/>
    <w:rPr>
      <w:rFonts w:ascii="Courier New" w:hAnsi="Courier New"/>
      <w:sz w:val="20"/>
    </w:rPr>
  </w:style>
  <w:style w:type="character" w:customStyle="1" w:styleId="WW8Num228z2">
    <w:name w:val="WW8Num228z2"/>
    <w:rsid w:val="001B0BB7"/>
    <w:rPr>
      <w:rFonts w:ascii="Wingdings" w:hAnsi="Wingdings"/>
      <w:sz w:val="20"/>
    </w:rPr>
  </w:style>
  <w:style w:type="character" w:customStyle="1" w:styleId="WW8Num236z0">
    <w:name w:val="WW8Num236z0"/>
    <w:rsid w:val="001B0BB7"/>
    <w:rPr>
      <w:rFonts w:ascii="Symbol" w:eastAsia="Times New Roman" w:hAnsi="Symbol"/>
    </w:rPr>
  </w:style>
  <w:style w:type="character" w:customStyle="1" w:styleId="WW8Num236z1">
    <w:name w:val="WW8Num236z1"/>
    <w:rsid w:val="001B0BB7"/>
    <w:rPr>
      <w:rFonts w:ascii="Courier New" w:hAnsi="Courier New"/>
    </w:rPr>
  </w:style>
  <w:style w:type="character" w:customStyle="1" w:styleId="WW8Num236z2">
    <w:name w:val="WW8Num236z2"/>
    <w:rsid w:val="001B0BB7"/>
    <w:rPr>
      <w:rFonts w:ascii="Wingdings" w:hAnsi="Wingdings"/>
    </w:rPr>
  </w:style>
  <w:style w:type="character" w:customStyle="1" w:styleId="WW8Num236z3">
    <w:name w:val="WW8Num236z3"/>
    <w:rsid w:val="001B0BB7"/>
    <w:rPr>
      <w:rFonts w:ascii="Symbol" w:hAnsi="Symbol"/>
    </w:rPr>
  </w:style>
  <w:style w:type="character" w:customStyle="1" w:styleId="WW8Num239z0">
    <w:name w:val="WW8Num239z0"/>
    <w:rsid w:val="001B0BB7"/>
    <w:rPr>
      <w:rFonts w:ascii="Times New Roman" w:eastAsia="Times New Roman" w:hAnsi="Times New Roman" w:cs="Times New Roman"/>
    </w:rPr>
  </w:style>
  <w:style w:type="character" w:customStyle="1" w:styleId="WW8Num239z1">
    <w:name w:val="WW8Num239z1"/>
    <w:rsid w:val="001B0BB7"/>
    <w:rPr>
      <w:rFonts w:ascii="Courier New" w:hAnsi="Courier New"/>
    </w:rPr>
  </w:style>
  <w:style w:type="character" w:customStyle="1" w:styleId="WW8Num239z2">
    <w:name w:val="WW8Num239z2"/>
    <w:rsid w:val="001B0BB7"/>
    <w:rPr>
      <w:rFonts w:ascii="Wingdings" w:hAnsi="Wingdings"/>
    </w:rPr>
  </w:style>
  <w:style w:type="character" w:customStyle="1" w:styleId="WW8Num239z3">
    <w:name w:val="WW8Num239z3"/>
    <w:rsid w:val="001B0BB7"/>
    <w:rPr>
      <w:rFonts w:ascii="Symbol" w:hAnsi="Symbol"/>
    </w:rPr>
  </w:style>
  <w:style w:type="character" w:customStyle="1" w:styleId="NumberingSymbols">
    <w:name w:val="Numbering Symbols"/>
    <w:rsid w:val="001B0BB7"/>
    <w:rPr>
      <w:rFonts w:ascii="Garamond" w:hAnsi="Garamond"/>
    </w:rPr>
  </w:style>
  <w:style w:type="character" w:customStyle="1" w:styleId="Bullets">
    <w:name w:val="Bullets"/>
    <w:rsid w:val="001B0BB7"/>
    <w:rPr>
      <w:rFonts w:ascii="StarSymbol" w:eastAsia="StarSymbol" w:hAnsi="StarSymbol" w:cs="StarSymbol"/>
      <w:sz w:val="18"/>
      <w:szCs w:val="18"/>
    </w:rPr>
  </w:style>
  <w:style w:type="paragraph" w:customStyle="1" w:styleId="NoteLevel1">
    <w:name w:val="Note Level 1"/>
    <w:basedOn w:val="Normal"/>
    <w:rsid w:val="001B0BB7"/>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1B0BB7"/>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1B0BB7"/>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1B0BB7"/>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1B0BB7"/>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1B0BB7"/>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1B0BB7"/>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1B0BB7"/>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1B0BB7"/>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1B0BB7"/>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1B0BB7"/>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1B0BB7"/>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1B0BB7"/>
  </w:style>
  <w:style w:type="character" w:customStyle="1" w:styleId="quotedtooltip">
    <w:name w:val="quotedtooltip"/>
    <w:basedOn w:val="DefaultParagraphFont"/>
    <w:rsid w:val="001B0BB7"/>
  </w:style>
  <w:style w:type="character" w:customStyle="1" w:styleId="quotedtooltipbox">
    <w:name w:val="quotedtooltipbox"/>
    <w:basedOn w:val="DefaultParagraphFont"/>
    <w:rsid w:val="001B0BB7"/>
  </w:style>
  <w:style w:type="character" w:customStyle="1" w:styleId="mwlivequotes">
    <w:name w:val="mwlivequotes"/>
    <w:basedOn w:val="DefaultParagraphFont"/>
    <w:rsid w:val="001B0BB7"/>
  </w:style>
  <w:style w:type="character" w:customStyle="1" w:styleId="lastlabel">
    <w:name w:val="lastlabel"/>
    <w:basedOn w:val="DefaultParagraphFont"/>
    <w:rsid w:val="001B0BB7"/>
  </w:style>
  <w:style w:type="character" w:customStyle="1" w:styleId="lb07">
    <w:name w:val="lb07"/>
    <w:basedOn w:val="DefaultParagraphFont"/>
    <w:rsid w:val="001B0BB7"/>
  </w:style>
  <w:style w:type="character" w:customStyle="1" w:styleId="qted">
    <w:name w:val="qted"/>
    <w:basedOn w:val="DefaultParagraphFont"/>
    <w:rsid w:val="001B0BB7"/>
  </w:style>
  <w:style w:type="character" w:customStyle="1" w:styleId="t14">
    <w:name w:val="t14"/>
    <w:basedOn w:val="DefaultParagraphFont"/>
    <w:rsid w:val="001B0BB7"/>
  </w:style>
  <w:style w:type="paragraph" w:customStyle="1" w:styleId="format-body">
    <w:name w:val="format-body"/>
    <w:basedOn w:val="Normal"/>
    <w:rsid w:val="001B0BB7"/>
    <w:pPr>
      <w:spacing w:before="100" w:beforeAutospacing="1" w:after="100" w:afterAutospacing="1"/>
    </w:pPr>
    <w:rPr>
      <w:rFonts w:eastAsia="Calibri"/>
      <w:sz w:val="24"/>
    </w:rPr>
  </w:style>
  <w:style w:type="character" w:customStyle="1" w:styleId="nfakpe">
    <w:name w:val="nfakpe"/>
    <w:basedOn w:val="DefaultParagraphFont"/>
    <w:rsid w:val="001B0BB7"/>
  </w:style>
  <w:style w:type="character" w:customStyle="1" w:styleId="DebateBlockCharChar">
    <w:name w:val="Debate Block Char Char"/>
    <w:basedOn w:val="DefaultParagraphFont"/>
    <w:rsid w:val="001B0BB7"/>
    <w:rPr>
      <w:rFonts w:cs="Arial"/>
      <w:b/>
      <w:bCs/>
      <w:kern w:val="32"/>
      <w:sz w:val="36"/>
      <w:szCs w:val="32"/>
      <w:u w:val="single"/>
    </w:rPr>
  </w:style>
  <w:style w:type="character" w:customStyle="1" w:styleId="citsource">
    <w:name w:val="citsource"/>
    <w:basedOn w:val="DefaultParagraphFont"/>
    <w:rsid w:val="001B0BB7"/>
  </w:style>
  <w:style w:type="character" w:customStyle="1" w:styleId="sc">
    <w:name w:val="sc"/>
    <w:basedOn w:val="DefaultParagraphFont"/>
    <w:rsid w:val="001B0BB7"/>
  </w:style>
  <w:style w:type="character" w:customStyle="1" w:styleId="atime">
    <w:name w:val="atime"/>
    <w:basedOn w:val="DefaultParagraphFont"/>
    <w:rsid w:val="001B0BB7"/>
  </w:style>
  <w:style w:type="paragraph" w:customStyle="1" w:styleId="unread">
    <w:name w:val="unread"/>
    <w:basedOn w:val="Normal"/>
    <w:rsid w:val="001B0BB7"/>
    <w:rPr>
      <w:rFonts w:eastAsia="Calibri"/>
    </w:rPr>
  </w:style>
  <w:style w:type="character" w:customStyle="1" w:styleId="unreadChar">
    <w:name w:val="unread Char"/>
    <w:basedOn w:val="DefaultParagraphFont"/>
    <w:rsid w:val="001B0BB7"/>
    <w:rPr>
      <w:szCs w:val="24"/>
      <w:lang w:val="en-US" w:eastAsia="en-US" w:bidi="ar-SA"/>
    </w:rPr>
  </w:style>
  <w:style w:type="paragraph" w:customStyle="1" w:styleId="cardunderlined0">
    <w:name w:val="card underlined"/>
    <w:basedOn w:val="Normal"/>
    <w:rsid w:val="001B0BB7"/>
    <w:rPr>
      <w:rFonts w:ascii="Arial" w:eastAsia="Calibri" w:hAnsi="Arial"/>
      <w:u w:val="single"/>
    </w:rPr>
  </w:style>
  <w:style w:type="character" w:customStyle="1" w:styleId="Internetlink1">
    <w:name w:val="Internet link1"/>
    <w:rsid w:val="001B0BB7"/>
    <w:rPr>
      <w:color w:val="000080"/>
      <w:u w:val="single"/>
    </w:rPr>
  </w:style>
  <w:style w:type="character" w:customStyle="1" w:styleId="underliningChar3">
    <w:name w:val="underlining Char"/>
    <w:basedOn w:val="DefaultParagraphFont"/>
    <w:rsid w:val="001B0BB7"/>
    <w:rPr>
      <w:b/>
      <w:szCs w:val="24"/>
      <w:u w:val="single"/>
      <w:lang w:val="en-US" w:eastAsia="en-US" w:bidi="ar-SA"/>
    </w:rPr>
  </w:style>
  <w:style w:type="character" w:customStyle="1" w:styleId="notreadChar">
    <w:name w:val="not read Char"/>
    <w:basedOn w:val="DefaultParagraphFont"/>
    <w:rsid w:val="001B0BB7"/>
    <w:rPr>
      <w:sz w:val="18"/>
      <w:szCs w:val="24"/>
      <w:lang w:val="en-US" w:eastAsia="en-US" w:bidi="ar-SA"/>
    </w:rPr>
  </w:style>
  <w:style w:type="character" w:customStyle="1" w:styleId="journalname">
    <w:name w:val="journalname"/>
    <w:basedOn w:val="DefaultParagraphFont"/>
    <w:rsid w:val="001B0BB7"/>
  </w:style>
  <w:style w:type="character" w:customStyle="1" w:styleId="insideheadline">
    <w:name w:val="insideheadline"/>
    <w:basedOn w:val="DefaultParagraphFont"/>
    <w:rsid w:val="001B0BB7"/>
  </w:style>
  <w:style w:type="paragraph" w:customStyle="1" w:styleId="article-text">
    <w:name w:val="article-text"/>
    <w:basedOn w:val="Normal"/>
    <w:rsid w:val="001B0BB7"/>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1B0BB7"/>
  </w:style>
  <w:style w:type="character" w:customStyle="1" w:styleId="mwlivequotesdowndelayed">
    <w:name w:val="mwlivequotes down delayed"/>
    <w:basedOn w:val="DefaultParagraphFont"/>
    <w:rsid w:val="001B0BB7"/>
  </w:style>
  <w:style w:type="character" w:customStyle="1" w:styleId="shirttail">
    <w:name w:val="shirttail"/>
    <w:basedOn w:val="DefaultParagraphFont"/>
    <w:rsid w:val="001B0BB7"/>
  </w:style>
  <w:style w:type="character" w:customStyle="1" w:styleId="definition">
    <w:name w:val="definition"/>
    <w:basedOn w:val="DefaultParagraphFont"/>
    <w:rsid w:val="001B0BB7"/>
  </w:style>
  <w:style w:type="character" w:customStyle="1" w:styleId="CardTextCharCharChar">
    <w:name w:val="Card Text Char Char Char"/>
    <w:basedOn w:val="DefaultParagraphFont"/>
    <w:rsid w:val="001B0BB7"/>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1B0BB7"/>
    <w:rPr>
      <w:rFonts w:ascii="Arial Narrow" w:hAnsi="Arial Narrow"/>
      <w:sz w:val="18"/>
      <w:u w:val="single"/>
    </w:rPr>
  </w:style>
  <w:style w:type="character" w:customStyle="1" w:styleId="UnderlineStyleCharCharChar">
    <w:name w:val="Underline Style Char Char Char"/>
    <w:basedOn w:val="DefaultParagraphFont"/>
    <w:rsid w:val="001B0BB7"/>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1B0BB7"/>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1B0BB7"/>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1B0BB7"/>
    <w:rPr>
      <w:rFonts w:ascii="Arial" w:hAnsi="Arial" w:cs="Arial" w:hint="default"/>
      <w:b/>
      <w:bCs/>
      <w:color w:val="990000"/>
      <w:sz w:val="26"/>
      <w:szCs w:val="26"/>
    </w:rPr>
  </w:style>
  <w:style w:type="character" w:customStyle="1" w:styleId="bodytitle1">
    <w:name w:val="bodytitle1"/>
    <w:basedOn w:val="DefaultParagraphFont"/>
    <w:rsid w:val="001B0BB7"/>
    <w:rPr>
      <w:rFonts w:ascii="Arial" w:hAnsi="Arial" w:cs="Arial" w:hint="default"/>
      <w:b/>
      <w:bCs/>
      <w:smallCaps w:val="0"/>
      <w:color w:val="000000"/>
      <w:sz w:val="28"/>
      <w:szCs w:val="28"/>
    </w:rPr>
  </w:style>
  <w:style w:type="paragraph" w:customStyle="1" w:styleId="style109">
    <w:name w:val="style109"/>
    <w:basedOn w:val="Normal"/>
    <w:rsid w:val="001B0BB7"/>
    <w:pPr>
      <w:spacing w:before="100" w:beforeAutospacing="1" w:after="100" w:afterAutospacing="1"/>
    </w:pPr>
    <w:rPr>
      <w:rFonts w:eastAsia="Calibri"/>
      <w:sz w:val="24"/>
    </w:rPr>
  </w:style>
  <w:style w:type="paragraph" w:customStyle="1" w:styleId="style1100">
    <w:name w:val="style110"/>
    <w:basedOn w:val="Normal"/>
    <w:rsid w:val="001B0BB7"/>
    <w:pPr>
      <w:spacing w:before="100" w:beforeAutospacing="1" w:after="100" w:afterAutospacing="1"/>
    </w:pPr>
    <w:rPr>
      <w:rFonts w:eastAsia="Calibri"/>
      <w:sz w:val="24"/>
    </w:rPr>
  </w:style>
  <w:style w:type="paragraph" w:customStyle="1" w:styleId="captionpaddingstyle114">
    <w:name w:val="captionpadding style114"/>
    <w:basedOn w:val="Normal"/>
    <w:rsid w:val="001B0BB7"/>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1B0BB7"/>
  </w:style>
  <w:style w:type="character" w:customStyle="1" w:styleId="style114style118">
    <w:name w:val="style114 style118"/>
    <w:basedOn w:val="DefaultParagraphFont"/>
    <w:rsid w:val="001B0BB7"/>
  </w:style>
  <w:style w:type="paragraph" w:customStyle="1" w:styleId="mainstorybody">
    <w:name w:val="mainstorybody"/>
    <w:basedOn w:val="Normal"/>
    <w:rsid w:val="001B0BB7"/>
    <w:pPr>
      <w:spacing w:before="100" w:beforeAutospacing="1" w:after="100" w:afterAutospacing="1"/>
    </w:pPr>
    <w:rPr>
      <w:rFonts w:eastAsia="Calibri"/>
      <w:sz w:val="24"/>
    </w:rPr>
  </w:style>
  <w:style w:type="character" w:customStyle="1" w:styleId="hint">
    <w:name w:val="hint"/>
    <w:basedOn w:val="DefaultParagraphFont"/>
    <w:rsid w:val="001B0BB7"/>
  </w:style>
  <w:style w:type="character" w:customStyle="1" w:styleId="flw">
    <w:name w:val="flw"/>
    <w:basedOn w:val="DefaultParagraphFont"/>
    <w:rsid w:val="001B0BB7"/>
  </w:style>
  <w:style w:type="character" w:customStyle="1" w:styleId="illustration">
    <w:name w:val="illustration"/>
    <w:basedOn w:val="DefaultParagraphFont"/>
    <w:rsid w:val="001B0BB7"/>
  </w:style>
  <w:style w:type="paragraph" w:customStyle="1" w:styleId="ga">
    <w:name w:val="ga"/>
    <w:basedOn w:val="Normal"/>
    <w:rsid w:val="001B0BB7"/>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1B0BB7"/>
    <w:rPr>
      <w:rFonts w:ascii="Arial Narrow" w:hAnsi="Arial Narrow"/>
      <w:b/>
      <w:bCs/>
      <w:u w:val="thick"/>
    </w:rPr>
  </w:style>
  <w:style w:type="character" w:customStyle="1" w:styleId="subtitlesarticles1">
    <w:name w:val="subtitles_articles1"/>
    <w:basedOn w:val="DefaultParagraphFont"/>
    <w:rsid w:val="001B0BB7"/>
    <w:rPr>
      <w:rFonts w:ascii="Verdana" w:hAnsi="Verdana" w:cs="Times New Roman"/>
      <w:b/>
      <w:bCs/>
      <w:color w:val="000000"/>
      <w:sz w:val="20"/>
      <w:szCs w:val="20"/>
    </w:rPr>
  </w:style>
  <w:style w:type="character" w:customStyle="1" w:styleId="fulstoryreporter">
    <w:name w:val="ful_storyreporter"/>
    <w:basedOn w:val="DefaultParagraphFont"/>
    <w:rsid w:val="001B0BB7"/>
  </w:style>
  <w:style w:type="character" w:customStyle="1" w:styleId="editsection">
    <w:name w:val="editsection"/>
    <w:basedOn w:val="DefaultParagraphFont"/>
    <w:rsid w:val="001B0BB7"/>
  </w:style>
  <w:style w:type="paragraph" w:customStyle="1" w:styleId="body-indent-60">
    <w:name w:val="body-indent-60"/>
    <w:basedOn w:val="Normal"/>
    <w:rsid w:val="001B0BB7"/>
    <w:pPr>
      <w:spacing w:before="100" w:beforeAutospacing="1" w:after="100" w:afterAutospacing="1"/>
    </w:pPr>
    <w:rPr>
      <w:rFonts w:eastAsia="Calibri"/>
      <w:sz w:val="24"/>
    </w:rPr>
  </w:style>
  <w:style w:type="paragraph" w:customStyle="1" w:styleId="body-indent-60-start">
    <w:name w:val="body-indent-60-start"/>
    <w:basedOn w:val="Normal"/>
    <w:rsid w:val="001B0BB7"/>
    <w:pPr>
      <w:spacing w:before="100" w:beforeAutospacing="1" w:after="100" w:afterAutospacing="1"/>
    </w:pPr>
    <w:rPr>
      <w:rFonts w:eastAsia="Calibri"/>
      <w:sz w:val="24"/>
    </w:rPr>
  </w:style>
  <w:style w:type="character" w:customStyle="1" w:styleId="StyleArial12ptBlack">
    <w:name w:val="Style Arial 12 pt Black"/>
    <w:basedOn w:val="DefaultParagraphFont"/>
    <w:rsid w:val="001B0BB7"/>
    <w:rPr>
      <w:rFonts w:ascii="Garamond" w:hAnsi="Garamond"/>
      <w:color w:val="000000"/>
      <w:sz w:val="20"/>
      <w:u w:val="single"/>
    </w:rPr>
  </w:style>
  <w:style w:type="character" w:customStyle="1" w:styleId="StyleArialBlack">
    <w:name w:val="Style Arial Black"/>
    <w:basedOn w:val="DefaultParagraphFont"/>
    <w:rsid w:val="001B0BB7"/>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1B0BB7"/>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1B0BB7"/>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1B0BB7"/>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1B0BB7"/>
    <w:rPr>
      <w:rFonts w:eastAsia="Times New Roman"/>
      <w:b/>
      <w:bCs/>
      <w:szCs w:val="24"/>
      <w:u w:val="thick"/>
    </w:rPr>
  </w:style>
  <w:style w:type="paragraph" w:customStyle="1" w:styleId="StyleSmallTimesNewRoman11pt">
    <w:name w:val="Style Small + Times New Roman 11 pt"/>
    <w:link w:val="StyleSmallTimesNewRoman11ptChar"/>
    <w:rsid w:val="001B0BB7"/>
    <w:rPr>
      <w:rFonts w:eastAsia="Times New Roman"/>
      <w:szCs w:val="24"/>
    </w:rPr>
  </w:style>
  <w:style w:type="character" w:customStyle="1" w:styleId="StyleSmallTimesNewRoman11ptChar">
    <w:name w:val="Style Small + Times New Roman 11 pt Char"/>
    <w:basedOn w:val="DefaultParagraphFont"/>
    <w:link w:val="StyleSmallTimesNewRoman11pt"/>
    <w:rsid w:val="001B0BB7"/>
    <w:rPr>
      <w:rFonts w:eastAsia="Times New Roman"/>
      <w:szCs w:val="24"/>
    </w:rPr>
  </w:style>
  <w:style w:type="paragraph" w:customStyle="1" w:styleId="StyleSmallTimesNewRoman11ptThickunderline">
    <w:name w:val="Style Small + Times New Roman 11 pt Thick underline"/>
    <w:link w:val="StyleSmallTimesNewRoman11ptThickunderlineChar"/>
    <w:rsid w:val="001B0BB7"/>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1B0BB7"/>
    <w:rPr>
      <w:rFonts w:eastAsia="Times New Roman"/>
      <w:szCs w:val="24"/>
      <w:u w:val="thick"/>
    </w:rPr>
  </w:style>
  <w:style w:type="character" w:customStyle="1" w:styleId="Style11ptBorderSinglesolidlineAuto05ptLinewidth">
    <w:name w:val="Style 11 pt Border: : (Single solid line Auto  0.5 pt Line width)"/>
    <w:rsid w:val="001B0BB7"/>
    <w:rPr>
      <w:sz w:val="20"/>
      <w:bdr w:val="single" w:sz="4" w:space="0" w:color="auto" w:frame="1"/>
    </w:rPr>
  </w:style>
  <w:style w:type="character" w:customStyle="1" w:styleId="StyleUnderlineChar6CharCharCharCharCharCharCharChar11">
    <w:name w:val="Style Underline Char6 Char Char Char Char Char Char Char Char + 11 ..."/>
    <w:rsid w:val="001B0BB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B0BB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B0BB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B0BB7"/>
    <w:rPr>
      <w:sz w:val="20"/>
      <w:szCs w:val="24"/>
      <w:u w:val="single"/>
      <w:bdr w:val="single" w:sz="4" w:space="0" w:color="auto"/>
      <w:lang w:val="en-US" w:eastAsia="en-US" w:bidi="ar-SA"/>
    </w:rPr>
  </w:style>
  <w:style w:type="character" w:customStyle="1" w:styleId="StyleLatinGaramondUnderline">
    <w:name w:val="Style (Latin) Garamond Underline"/>
    <w:rsid w:val="001B0BB7"/>
    <w:rPr>
      <w:rFonts w:ascii="Times New Roman" w:hAnsi="Times New Roman"/>
      <w:sz w:val="20"/>
      <w:u w:val="single"/>
    </w:rPr>
  </w:style>
  <w:style w:type="character" w:customStyle="1" w:styleId="StyleLatinGaramond">
    <w:name w:val="Style (Latin) Garamond"/>
    <w:rsid w:val="001B0BB7"/>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1B0BB7"/>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1B0BB7"/>
    <w:rPr>
      <w:rFonts w:ascii="Times" w:eastAsia="Times New Roman" w:hAnsi="Times" w:cs="Arial"/>
      <w:szCs w:val="28"/>
      <w:u w:val="single"/>
    </w:rPr>
  </w:style>
  <w:style w:type="paragraph" w:customStyle="1" w:styleId="HeaderStyle">
    <w:name w:val="Header Style"/>
    <w:basedOn w:val="Normal"/>
    <w:rsid w:val="001B0BB7"/>
    <w:pPr>
      <w:jc w:val="center"/>
    </w:pPr>
    <w:rPr>
      <w:rFonts w:eastAsia="Times New Roman"/>
      <w:b/>
      <w:sz w:val="24"/>
      <w:szCs w:val="20"/>
      <w:u w:val="single"/>
    </w:rPr>
  </w:style>
  <w:style w:type="character" w:customStyle="1" w:styleId="CardChar21">
    <w:name w:val="Card Char2"/>
    <w:basedOn w:val="DefaultParagraphFont"/>
    <w:rsid w:val="001B0BB7"/>
    <w:rPr>
      <w:rFonts w:ascii="Times New Roman" w:eastAsia="Times New Roman" w:hAnsi="Times New Roman" w:cs="Times New Roman"/>
      <w:bCs/>
      <w:color w:val="000000"/>
      <w:sz w:val="20"/>
      <w:szCs w:val="20"/>
    </w:rPr>
  </w:style>
  <w:style w:type="character" w:customStyle="1" w:styleId="A17">
    <w:name w:val="A17"/>
    <w:rsid w:val="001B0BB7"/>
    <w:rPr>
      <w:rFonts w:cs="Baskerville"/>
      <w:color w:val="000000"/>
      <w:sz w:val="12"/>
      <w:szCs w:val="12"/>
    </w:rPr>
  </w:style>
  <w:style w:type="paragraph" w:customStyle="1" w:styleId="Pa19">
    <w:name w:val="Pa19"/>
    <w:basedOn w:val="Normal"/>
    <w:next w:val="Normal"/>
    <w:rsid w:val="001B0BB7"/>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1B0BB7"/>
    <w:pPr>
      <w:autoSpaceDE w:val="0"/>
      <w:autoSpaceDN w:val="0"/>
      <w:adjustRightInd w:val="0"/>
      <w:spacing w:line="441" w:lineRule="atLeast"/>
    </w:pPr>
    <w:rPr>
      <w:rFonts w:ascii="Baskerville" w:eastAsia="Times New Roman" w:hAnsi="Baskerville"/>
      <w:sz w:val="24"/>
    </w:rPr>
  </w:style>
  <w:style w:type="character" w:customStyle="1" w:styleId="A14">
    <w:name w:val="A14"/>
    <w:rsid w:val="001B0BB7"/>
    <w:rPr>
      <w:rFonts w:ascii="Frutiger 45 Light" w:hAnsi="Frutiger 45 Light" w:cs="Frutiger 45 Light"/>
      <w:b/>
      <w:bCs/>
      <w:i/>
      <w:iCs/>
      <w:color w:val="000000"/>
      <w:sz w:val="36"/>
      <w:szCs w:val="36"/>
    </w:rPr>
  </w:style>
  <w:style w:type="character" w:customStyle="1" w:styleId="A20">
    <w:name w:val="A20"/>
    <w:rsid w:val="001B0BB7"/>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1B0BB7"/>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1B0BB7"/>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1B0BB7"/>
    <w:rPr>
      <w:rFonts w:cs="Arial"/>
      <w:b/>
      <w:bCs/>
      <w:sz w:val="24"/>
      <w:szCs w:val="26"/>
      <w:lang w:val="en-US" w:eastAsia="en-US" w:bidi="ar-SA"/>
    </w:rPr>
  </w:style>
  <w:style w:type="character" w:customStyle="1" w:styleId="brief-smalltext0">
    <w:name w:val="brief-smalltext"/>
    <w:basedOn w:val="DefaultParagraphFont"/>
    <w:rsid w:val="001B0BB7"/>
  </w:style>
  <w:style w:type="paragraph" w:customStyle="1" w:styleId="Coverintroduction">
    <w:name w:val="Cover introduction"/>
    <w:basedOn w:val="Default"/>
    <w:next w:val="Default"/>
    <w:rsid w:val="001B0BB7"/>
    <w:rPr>
      <w:rFonts w:ascii="Arial" w:eastAsia="Times New Roman" w:hAnsi="Arial"/>
      <w:color w:val="auto"/>
    </w:rPr>
  </w:style>
  <w:style w:type="character" w:customStyle="1" w:styleId="style53">
    <w:name w:val="style5"/>
    <w:basedOn w:val="DefaultParagraphFont"/>
    <w:rsid w:val="001B0BB7"/>
  </w:style>
  <w:style w:type="character" w:customStyle="1" w:styleId="TagCharCharCharCharCharChar">
    <w:name w:val="Tag Char Char Char Char Char Char"/>
    <w:rsid w:val="001B0BB7"/>
    <w:rPr>
      <w:rFonts w:cs="Arial"/>
      <w:b/>
      <w:bCs/>
      <w:sz w:val="24"/>
      <w:szCs w:val="26"/>
      <w:lang w:val="en-US" w:eastAsia="en-US" w:bidi="ar-SA"/>
    </w:rPr>
  </w:style>
  <w:style w:type="character" w:customStyle="1" w:styleId="pmterms3">
    <w:name w:val="pmterms3"/>
    <w:basedOn w:val="DefaultParagraphFont"/>
    <w:rsid w:val="001B0BB7"/>
  </w:style>
  <w:style w:type="character" w:customStyle="1" w:styleId="interiorheadline">
    <w:name w:val="interiorheadline"/>
    <w:basedOn w:val="DefaultParagraphFont"/>
    <w:rsid w:val="001B0BB7"/>
  </w:style>
  <w:style w:type="character" w:customStyle="1" w:styleId="Heading31CharCharCharChar1">
    <w:name w:val="Heading 31 Char Char Char Char1"/>
    <w:rsid w:val="001B0BB7"/>
    <w:rPr>
      <w:rFonts w:cs="Arial"/>
      <w:b/>
      <w:bCs/>
      <w:sz w:val="24"/>
      <w:szCs w:val="26"/>
      <w:lang w:val="en-US" w:eastAsia="en-US" w:bidi="ar-SA"/>
    </w:rPr>
  </w:style>
  <w:style w:type="character" w:customStyle="1" w:styleId="Heading31CharCharChar">
    <w:name w:val="Heading 31 Char Char Char"/>
    <w:rsid w:val="001B0BB7"/>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1B0BB7"/>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1B0BB7"/>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1B0BB7"/>
    <w:rPr>
      <w:rFonts w:eastAsia="MS Mincho"/>
      <w:b/>
      <w:u w:val="single"/>
    </w:rPr>
  </w:style>
  <w:style w:type="character" w:customStyle="1" w:styleId="BoldandUnderlineCharChar1CharChar">
    <w:name w:val="Bold and Underline Char Char1 Char Char"/>
    <w:basedOn w:val="DefaultParagraphFont"/>
    <w:link w:val="BoldandUnderlineCharChar1Char"/>
    <w:rsid w:val="001B0BB7"/>
    <w:rPr>
      <w:rFonts w:ascii="Calibri" w:eastAsia="MS Mincho" w:hAnsi="Calibri"/>
      <w:b/>
      <w:u w:val="single"/>
    </w:rPr>
  </w:style>
  <w:style w:type="character" w:customStyle="1" w:styleId="author-bio-box">
    <w:name w:val="author-bio-box"/>
    <w:basedOn w:val="DefaultParagraphFont"/>
    <w:rsid w:val="001B0BB7"/>
  </w:style>
  <w:style w:type="character" w:customStyle="1" w:styleId="CharCharCharCharChar">
    <w:name w:val="Char Char Char Char Char"/>
    <w:aliases w:val="Char Char Char Char,Char Char Char Char Char Char Char1,Heading 2 Char1 Char Char Char Char Char Char"/>
    <w:basedOn w:val="DefaultParagraphFont"/>
    <w:rsid w:val="001B0BB7"/>
    <w:rPr>
      <w:rFonts w:cs="Arial"/>
      <w:b/>
      <w:bCs/>
      <w:iCs/>
      <w:sz w:val="24"/>
      <w:szCs w:val="28"/>
      <w:lang w:val="en-US" w:eastAsia="en-US" w:bidi="ar-SA"/>
    </w:rPr>
  </w:style>
  <w:style w:type="character" w:customStyle="1" w:styleId="SmalltextChar">
    <w:name w:val="Small text Char"/>
    <w:aliases w:val="Quote1 Char1"/>
    <w:link w:val="Smalltext"/>
    <w:rsid w:val="001B0BB7"/>
    <w:rPr>
      <w:rFonts w:ascii="Calibri" w:eastAsia="Times New Roman" w:hAnsi="Calibri"/>
      <w:color w:val="000000"/>
    </w:rPr>
  </w:style>
  <w:style w:type="character" w:customStyle="1" w:styleId="SubtitleChar2">
    <w:name w:val="Subtitle Char2"/>
    <w:basedOn w:val="DefaultParagraphFont"/>
    <w:uiPriority w:val="11"/>
    <w:rsid w:val="001B0BB7"/>
    <w:rPr>
      <w:rFonts w:eastAsiaTheme="minorEastAsia"/>
      <w:color w:val="5A5A5A" w:themeColor="text1" w:themeTint="A5"/>
      <w:spacing w:val="15"/>
    </w:rPr>
  </w:style>
  <w:style w:type="paragraph" w:customStyle="1" w:styleId="blocktitle5">
    <w:name w:val="block title"/>
    <w:basedOn w:val="Normal"/>
    <w:autoRedefine/>
    <w:qFormat/>
    <w:rsid w:val="001B0BB7"/>
    <w:pPr>
      <w:spacing w:after="240"/>
      <w:jc w:val="center"/>
      <w:outlineLvl w:val="0"/>
    </w:pPr>
    <w:rPr>
      <w:rFonts w:eastAsia="Calibri"/>
      <w:b/>
      <w:caps/>
      <w:sz w:val="28"/>
      <w:szCs w:val="28"/>
      <w:lang w:val="es-ES"/>
    </w:rPr>
  </w:style>
  <w:style w:type="paragraph" w:customStyle="1" w:styleId="type">
    <w:name w:val="type"/>
    <w:basedOn w:val="Normal"/>
    <w:qFormat/>
    <w:rsid w:val="001B0BB7"/>
    <w:pPr>
      <w:spacing w:before="100" w:beforeAutospacing="1" w:after="100" w:afterAutospacing="1"/>
    </w:pPr>
    <w:rPr>
      <w:rFonts w:eastAsia="Times New Roman"/>
    </w:rPr>
  </w:style>
  <w:style w:type="character" w:customStyle="1" w:styleId="abodyblack3">
    <w:name w:val="abodyblack3"/>
    <w:basedOn w:val="DefaultParagraphFont"/>
    <w:rsid w:val="001B0BB7"/>
  </w:style>
  <w:style w:type="character" w:customStyle="1" w:styleId="cit-first-element">
    <w:name w:val="cit-first-element"/>
    <w:basedOn w:val="DefaultParagraphFont"/>
    <w:rsid w:val="001B0BB7"/>
  </w:style>
  <w:style w:type="character" w:customStyle="1" w:styleId="StyleThickunderline1">
    <w:name w:val="Style Thick underline1"/>
    <w:basedOn w:val="DefaultParagraphFont"/>
    <w:rsid w:val="001B0BB7"/>
    <w:rPr>
      <w:u w:val="single"/>
    </w:rPr>
  </w:style>
  <w:style w:type="character" w:customStyle="1" w:styleId="UnderlineChar5">
    <w:name w:val="UnderlineChar"/>
    <w:rsid w:val="001B0BB7"/>
    <w:rPr>
      <w:sz w:val="24"/>
      <w:u w:val="single"/>
      <w:shd w:val="clear" w:color="auto" w:fill="auto"/>
    </w:rPr>
  </w:style>
  <w:style w:type="paragraph" w:customStyle="1" w:styleId="Tag21">
    <w:name w:val="Tag21"/>
    <w:basedOn w:val="Normal"/>
    <w:qFormat/>
    <w:rsid w:val="001B0BB7"/>
    <w:rPr>
      <w:rFonts w:ascii="Arial" w:eastAsia="Times New Roman" w:hAnsi="Arial" w:cs="Arial"/>
      <w:b/>
      <w:sz w:val="24"/>
    </w:rPr>
  </w:style>
  <w:style w:type="character" w:customStyle="1" w:styleId="Bodytext10NotItalic">
    <w:name w:val="Body text (10) + Not Italic"/>
    <w:basedOn w:val="Bodytext100"/>
    <w:uiPriority w:val="99"/>
    <w:rsid w:val="001B0BB7"/>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1B0BB7"/>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1B0BB7"/>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1B0BB7"/>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1B0BB7"/>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1B0BB7"/>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1B0BB7"/>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1B0BB7"/>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1B0BB7"/>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1B0BB7"/>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1B0BB7"/>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1B0BB7"/>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1B0BB7"/>
  </w:style>
  <w:style w:type="paragraph" w:customStyle="1" w:styleId="leader">
    <w:name w:val="leader"/>
    <w:basedOn w:val="Normal"/>
    <w:rsid w:val="001B0BB7"/>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1B0BB7"/>
  </w:style>
  <w:style w:type="character" w:customStyle="1" w:styleId="m5776082503052064917gmail-style13ptbold">
    <w:name w:val="m_5776082503052064917gmail-style13ptbold"/>
    <w:basedOn w:val="DefaultParagraphFont"/>
    <w:rsid w:val="001B0BB7"/>
  </w:style>
  <w:style w:type="character" w:customStyle="1" w:styleId="m5776082503052064917gmail-styleunderline">
    <w:name w:val="m_5776082503052064917gmail-styleunderline"/>
    <w:basedOn w:val="DefaultParagraphFont"/>
    <w:rsid w:val="001B0BB7"/>
  </w:style>
  <w:style w:type="paragraph" w:customStyle="1" w:styleId="DateTime0">
    <w:name w:val="DateTime"/>
    <w:basedOn w:val="Normal"/>
    <w:link w:val="DateTimeChar"/>
    <w:autoRedefine/>
    <w:uiPriority w:val="4"/>
    <w:qFormat/>
    <w:rsid w:val="001B0BB7"/>
    <w:rPr>
      <w:rFonts w:ascii="Arial" w:hAnsi="Arial" w:cs="Arial"/>
    </w:rPr>
  </w:style>
  <w:style w:type="character" w:customStyle="1" w:styleId="DateTimeChar">
    <w:name w:val="DateTime Char"/>
    <w:basedOn w:val="DefaultParagraphFont"/>
    <w:link w:val="DateTime0"/>
    <w:uiPriority w:val="4"/>
    <w:rsid w:val="001B0BB7"/>
    <w:rPr>
      <w:rFonts w:ascii="Arial" w:hAnsi="Arial" w:cs="Arial"/>
    </w:rPr>
  </w:style>
  <w:style w:type="paragraph" w:customStyle="1" w:styleId="Lecture">
    <w:name w:val="Lecture"/>
    <w:next w:val="BodyText"/>
    <w:link w:val="LectureChar"/>
    <w:autoRedefine/>
    <w:uiPriority w:val="4"/>
    <w:qFormat/>
    <w:rsid w:val="001B0BB7"/>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1B0BB7"/>
    <w:rPr>
      <w:rFonts w:ascii="Arial" w:hAnsi="Arial" w:cs="Arial"/>
      <w:spacing w:val="-10"/>
      <w:sz w:val="16"/>
    </w:rPr>
  </w:style>
  <w:style w:type="paragraph" w:customStyle="1" w:styleId="BreakTag">
    <w:name w:val="Break Tag"/>
    <w:basedOn w:val="Normal"/>
    <w:autoRedefine/>
    <w:uiPriority w:val="4"/>
    <w:qFormat/>
    <w:rsid w:val="001B0BB7"/>
    <w:pPr>
      <w:spacing w:before="240"/>
    </w:pPr>
    <w:rPr>
      <w:rFonts w:ascii="Arial" w:hAnsi="Arial" w:cs="Arial"/>
      <w:b/>
    </w:rPr>
  </w:style>
  <w:style w:type="paragraph" w:customStyle="1" w:styleId="BreakBlock">
    <w:name w:val="Break Block"/>
    <w:basedOn w:val="Normal"/>
    <w:link w:val="BreakBlockChar"/>
    <w:autoRedefine/>
    <w:qFormat/>
    <w:rsid w:val="001B0BB7"/>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1B0BB7"/>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1B0BB7"/>
    <w:rPr>
      <w:rFonts w:asciiTheme="minorHAnsi" w:hAnsiTheme="minorHAnsi"/>
      <w:b/>
      <w:u w:val="single"/>
    </w:rPr>
  </w:style>
  <w:style w:type="character" w:customStyle="1" w:styleId="Reduce8ptCharChar">
    <w:name w:val="Reduce 8pt Char Char"/>
    <w:basedOn w:val="DefaultParagraphFont"/>
    <w:link w:val="Reduce8pt"/>
    <w:rsid w:val="001B0BB7"/>
    <w:rPr>
      <w:sz w:val="16"/>
    </w:rPr>
  </w:style>
  <w:style w:type="paragraph" w:customStyle="1" w:styleId="Reduce8pt">
    <w:name w:val="Reduce 8pt"/>
    <w:basedOn w:val="Normal"/>
    <w:link w:val="Reduce8ptCharChar"/>
    <w:qFormat/>
    <w:rsid w:val="001B0BB7"/>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1B0BB7"/>
    <w:rPr>
      <w:color w:val="2B579A"/>
      <w:shd w:val="clear" w:color="auto" w:fill="E6E6E6"/>
    </w:rPr>
  </w:style>
  <w:style w:type="character" w:customStyle="1" w:styleId="m6370699461968006786gmail-styleunderline">
    <w:name w:val="m_6370699461968006786gmail-styleunderline"/>
    <w:basedOn w:val="DefaultParagraphFont"/>
    <w:rsid w:val="001B0BB7"/>
  </w:style>
  <w:style w:type="character" w:customStyle="1" w:styleId="Mention2">
    <w:name w:val="Mention2"/>
    <w:basedOn w:val="DefaultParagraphFont"/>
    <w:uiPriority w:val="99"/>
    <w:semiHidden/>
    <w:unhideWhenUsed/>
    <w:rsid w:val="001B0BB7"/>
    <w:rPr>
      <w:color w:val="2B579A"/>
      <w:shd w:val="clear" w:color="auto" w:fill="E6E6E6"/>
    </w:rPr>
  </w:style>
  <w:style w:type="paragraph" w:customStyle="1" w:styleId="FlashTag">
    <w:name w:val="FlashTag"/>
    <w:basedOn w:val="Normal"/>
    <w:link w:val="FlashTagChar"/>
    <w:autoRedefine/>
    <w:uiPriority w:val="4"/>
    <w:qFormat/>
    <w:rsid w:val="001B0BB7"/>
    <w:rPr>
      <w:rFonts w:asciiTheme="majorHAnsi" w:hAnsiTheme="majorHAnsi" w:cs="Arial"/>
      <w:b/>
      <w:sz w:val="28"/>
    </w:rPr>
  </w:style>
  <w:style w:type="character" w:customStyle="1" w:styleId="FlashTagChar">
    <w:name w:val="FlashTag Char"/>
    <w:basedOn w:val="DefaultParagraphFont"/>
    <w:link w:val="FlashTag"/>
    <w:uiPriority w:val="4"/>
    <w:rsid w:val="001B0BB7"/>
    <w:rPr>
      <w:rFonts w:asciiTheme="majorHAnsi" w:hAnsiTheme="majorHAnsi" w:cs="Arial"/>
      <w:b/>
      <w:sz w:val="28"/>
    </w:rPr>
  </w:style>
  <w:style w:type="paragraph" w:customStyle="1" w:styleId="Warrant">
    <w:name w:val="Warrant"/>
    <w:autoRedefine/>
    <w:uiPriority w:val="4"/>
    <w:qFormat/>
    <w:rsid w:val="001B0BB7"/>
    <w:pPr>
      <w:ind w:left="720"/>
    </w:pPr>
    <w:rPr>
      <w:rFonts w:ascii="Calibri" w:hAnsi="Calibri" w:cs="Arial"/>
    </w:rPr>
  </w:style>
  <w:style w:type="character" w:customStyle="1" w:styleId="m-8793234324905335251gmail-style13ptbold">
    <w:name w:val="m_-8793234324905335251gmail-style13ptbold"/>
    <w:basedOn w:val="DefaultParagraphFont"/>
    <w:rsid w:val="001B0BB7"/>
  </w:style>
  <w:style w:type="character" w:customStyle="1" w:styleId="m3965771245576658108gmail-styleunderline">
    <w:name w:val="m_3965771245576658108gmail-styleunderline"/>
    <w:basedOn w:val="DefaultParagraphFont"/>
    <w:rsid w:val="001B0BB7"/>
  </w:style>
  <w:style w:type="character" w:customStyle="1" w:styleId="BodytextItalic">
    <w:name w:val="Body text + Italic"/>
    <w:aliases w:val="Body text + CordiaUPC,12 pt,Body text + 9 pt"/>
    <w:uiPriority w:val="99"/>
    <w:rsid w:val="001B0BB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1B0BB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1B0BB7"/>
  </w:style>
  <w:style w:type="numbering" w:customStyle="1" w:styleId="NoList1111111">
    <w:name w:val="No List1111111"/>
    <w:next w:val="NoList"/>
    <w:uiPriority w:val="99"/>
    <w:semiHidden/>
    <w:unhideWhenUsed/>
    <w:rsid w:val="001B0BB7"/>
  </w:style>
  <w:style w:type="numbering" w:customStyle="1" w:styleId="NoList11111111">
    <w:name w:val="No List11111111"/>
    <w:next w:val="NoList"/>
    <w:uiPriority w:val="99"/>
    <w:semiHidden/>
    <w:unhideWhenUsed/>
    <w:rsid w:val="001B0BB7"/>
  </w:style>
  <w:style w:type="numbering" w:customStyle="1" w:styleId="NoList111111111">
    <w:name w:val="No List111111111"/>
    <w:next w:val="NoList"/>
    <w:uiPriority w:val="99"/>
    <w:semiHidden/>
    <w:unhideWhenUsed/>
    <w:rsid w:val="001B0BB7"/>
  </w:style>
  <w:style w:type="numbering" w:customStyle="1" w:styleId="NoList1111111111">
    <w:name w:val="No List1111111111"/>
    <w:next w:val="NoList"/>
    <w:uiPriority w:val="99"/>
    <w:semiHidden/>
    <w:unhideWhenUsed/>
    <w:rsid w:val="001B0BB7"/>
  </w:style>
  <w:style w:type="numbering" w:customStyle="1" w:styleId="NoList11111111111">
    <w:name w:val="No List11111111111"/>
    <w:next w:val="NoList"/>
    <w:uiPriority w:val="99"/>
    <w:semiHidden/>
    <w:unhideWhenUsed/>
    <w:rsid w:val="001B0BB7"/>
  </w:style>
  <w:style w:type="numbering" w:customStyle="1" w:styleId="NoList111111111111">
    <w:name w:val="No List111111111111"/>
    <w:next w:val="NoList"/>
    <w:uiPriority w:val="99"/>
    <w:semiHidden/>
    <w:unhideWhenUsed/>
    <w:rsid w:val="001B0BB7"/>
  </w:style>
  <w:style w:type="numbering" w:customStyle="1" w:styleId="NoList1111111111111">
    <w:name w:val="No List1111111111111"/>
    <w:next w:val="NoList"/>
    <w:uiPriority w:val="99"/>
    <w:semiHidden/>
    <w:unhideWhenUsed/>
    <w:rsid w:val="001B0BB7"/>
  </w:style>
  <w:style w:type="numbering" w:customStyle="1" w:styleId="NoList11111111111111">
    <w:name w:val="No List11111111111111"/>
    <w:next w:val="NoList"/>
    <w:uiPriority w:val="99"/>
    <w:semiHidden/>
    <w:unhideWhenUsed/>
    <w:rsid w:val="001B0BB7"/>
  </w:style>
  <w:style w:type="numbering" w:customStyle="1" w:styleId="NoList111111111111111">
    <w:name w:val="No List111111111111111"/>
    <w:next w:val="NoList"/>
    <w:uiPriority w:val="99"/>
    <w:semiHidden/>
    <w:unhideWhenUsed/>
    <w:rsid w:val="001B0BB7"/>
  </w:style>
  <w:style w:type="numbering" w:customStyle="1" w:styleId="NoList1111111111111111">
    <w:name w:val="No List1111111111111111"/>
    <w:next w:val="NoList"/>
    <w:uiPriority w:val="99"/>
    <w:semiHidden/>
    <w:unhideWhenUsed/>
    <w:rsid w:val="001B0BB7"/>
  </w:style>
  <w:style w:type="numbering" w:customStyle="1" w:styleId="NoList11111111111111111">
    <w:name w:val="No List11111111111111111"/>
    <w:next w:val="NoList"/>
    <w:uiPriority w:val="99"/>
    <w:semiHidden/>
    <w:unhideWhenUsed/>
    <w:rsid w:val="001B0BB7"/>
  </w:style>
  <w:style w:type="character" w:customStyle="1" w:styleId="FontStyle220">
    <w:name w:val="Font Style220"/>
    <w:basedOn w:val="DefaultParagraphFont"/>
    <w:uiPriority w:val="99"/>
    <w:rsid w:val="001B0BB7"/>
    <w:rPr>
      <w:rFonts w:ascii="Candara" w:hAnsi="Candara" w:cs="Candara" w:hint="default"/>
      <w:i/>
      <w:iCs/>
      <w:sz w:val="18"/>
      <w:szCs w:val="18"/>
    </w:rPr>
  </w:style>
  <w:style w:type="character" w:customStyle="1" w:styleId="FontStyle290">
    <w:name w:val="Font Style290"/>
    <w:basedOn w:val="DefaultParagraphFont"/>
    <w:uiPriority w:val="99"/>
    <w:rsid w:val="001B0BB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B0BB7"/>
    <w:rPr>
      <w:rFonts w:ascii="Arial" w:hAnsi="Arial" w:cs="Arial"/>
      <w:b/>
      <w:bCs/>
      <w:sz w:val="16"/>
      <w:szCs w:val="16"/>
    </w:rPr>
  </w:style>
  <w:style w:type="character" w:customStyle="1" w:styleId="m-5498913268213319940gmail-styleunderline">
    <w:name w:val="m_-5498913268213319940gmail-styleunderline"/>
    <w:basedOn w:val="DefaultParagraphFont"/>
    <w:rsid w:val="001B0BB7"/>
  </w:style>
  <w:style w:type="paragraph" w:customStyle="1" w:styleId="speakable">
    <w:name w:val="speakable"/>
    <w:basedOn w:val="Normal"/>
    <w:uiPriority w:val="99"/>
    <w:qFormat/>
    <w:rsid w:val="001B0BB7"/>
    <w:pPr>
      <w:spacing w:before="100" w:beforeAutospacing="1" w:after="100" w:afterAutospacing="1"/>
    </w:pPr>
    <w:rPr>
      <w:rFonts w:eastAsia="Times New Roman"/>
      <w:sz w:val="24"/>
    </w:rPr>
  </w:style>
  <w:style w:type="character" w:customStyle="1" w:styleId="overlay">
    <w:name w:val="overlay"/>
    <w:basedOn w:val="DefaultParagraphFont"/>
    <w:rsid w:val="001B0BB7"/>
  </w:style>
  <w:style w:type="paragraph" w:customStyle="1" w:styleId="g-body">
    <w:name w:val="g-body"/>
    <w:basedOn w:val="Normal"/>
    <w:uiPriority w:val="99"/>
    <w:qFormat/>
    <w:rsid w:val="001B0BB7"/>
    <w:pPr>
      <w:spacing w:before="100" w:beforeAutospacing="1" w:after="100" w:afterAutospacing="1"/>
    </w:pPr>
    <w:rPr>
      <w:rFonts w:eastAsia="Times New Roman"/>
      <w:sz w:val="24"/>
    </w:rPr>
  </w:style>
  <w:style w:type="paragraph" w:customStyle="1" w:styleId="g-pstyle0">
    <w:name w:val="g-pstyle0"/>
    <w:basedOn w:val="Normal"/>
    <w:uiPriority w:val="99"/>
    <w:qFormat/>
    <w:rsid w:val="001B0BB7"/>
    <w:pPr>
      <w:spacing w:before="100" w:beforeAutospacing="1" w:after="100" w:afterAutospacing="1"/>
    </w:pPr>
    <w:rPr>
      <w:rFonts w:eastAsia="Times New Roman"/>
      <w:sz w:val="24"/>
    </w:rPr>
  </w:style>
  <w:style w:type="paragraph" w:customStyle="1" w:styleId="g-pstyle1">
    <w:name w:val="g-pstyle1"/>
    <w:basedOn w:val="Normal"/>
    <w:uiPriority w:val="99"/>
    <w:qFormat/>
    <w:rsid w:val="001B0BB7"/>
    <w:pPr>
      <w:spacing w:before="100" w:beforeAutospacing="1" w:after="100" w:afterAutospacing="1"/>
    </w:pPr>
    <w:rPr>
      <w:rFonts w:eastAsia="Times New Roman"/>
      <w:sz w:val="24"/>
    </w:rPr>
  </w:style>
  <w:style w:type="paragraph" w:customStyle="1" w:styleId="g-asset-hed">
    <w:name w:val="g-asset-hed"/>
    <w:basedOn w:val="Normal"/>
    <w:uiPriority w:val="99"/>
    <w:qFormat/>
    <w:rsid w:val="001B0BB7"/>
    <w:pPr>
      <w:spacing w:before="100" w:beforeAutospacing="1" w:after="100" w:afterAutospacing="1"/>
    </w:pPr>
    <w:rPr>
      <w:rFonts w:eastAsia="Times New Roman"/>
      <w:sz w:val="24"/>
    </w:rPr>
  </w:style>
  <w:style w:type="paragraph" w:customStyle="1" w:styleId="js-tweet-text">
    <w:name w:val="js-tweet-text"/>
    <w:basedOn w:val="Normal"/>
    <w:uiPriority w:val="99"/>
    <w:qFormat/>
    <w:rsid w:val="001B0BB7"/>
    <w:pPr>
      <w:spacing w:before="100" w:beforeAutospacing="1" w:after="100" w:afterAutospacing="1"/>
    </w:pPr>
    <w:rPr>
      <w:rFonts w:ascii="Arial" w:hAnsi="Arial" w:cs="Arial"/>
      <w:sz w:val="24"/>
    </w:rPr>
  </w:style>
  <w:style w:type="paragraph" w:customStyle="1" w:styleId="style41">
    <w:name w:val="style4"/>
    <w:basedOn w:val="Normal"/>
    <w:uiPriority w:val="99"/>
    <w:qFormat/>
    <w:rsid w:val="001B0BB7"/>
    <w:pPr>
      <w:spacing w:before="100" w:beforeAutospacing="1" w:after="100" w:afterAutospacing="1"/>
    </w:pPr>
    <w:rPr>
      <w:rFonts w:cs="Arial"/>
      <w:sz w:val="24"/>
    </w:rPr>
  </w:style>
  <w:style w:type="paragraph" w:customStyle="1" w:styleId="speech">
    <w:name w:val="speech"/>
    <w:basedOn w:val="Normal"/>
    <w:uiPriority w:val="99"/>
    <w:qFormat/>
    <w:rsid w:val="001B0BB7"/>
    <w:pPr>
      <w:spacing w:before="100" w:beforeAutospacing="1" w:after="100" w:afterAutospacing="1"/>
    </w:pPr>
    <w:rPr>
      <w:rFonts w:cs="Arial"/>
      <w:sz w:val="24"/>
    </w:rPr>
  </w:style>
  <w:style w:type="character" w:customStyle="1" w:styleId="adtext0">
    <w:name w:val="adtext"/>
    <w:basedOn w:val="DefaultParagraphFont"/>
    <w:rsid w:val="001B0BB7"/>
  </w:style>
  <w:style w:type="character" w:customStyle="1" w:styleId="qu730rj69h">
    <w:name w:val="qu730rj69h"/>
    <w:basedOn w:val="DefaultParagraphFont"/>
    <w:rsid w:val="001B0BB7"/>
  </w:style>
  <w:style w:type="paragraph" w:customStyle="1" w:styleId="optext">
    <w:name w:val="optext"/>
    <w:basedOn w:val="Normal"/>
    <w:uiPriority w:val="99"/>
    <w:qFormat/>
    <w:rsid w:val="001B0BB7"/>
    <w:pPr>
      <w:spacing w:before="100" w:beforeAutospacing="1" w:after="100" w:afterAutospacing="1"/>
    </w:pPr>
    <w:rPr>
      <w:rFonts w:cs="Arial"/>
      <w:sz w:val="24"/>
    </w:rPr>
  </w:style>
  <w:style w:type="character" w:customStyle="1" w:styleId="lmy74qr12z">
    <w:name w:val="lmy74qr12z"/>
    <w:basedOn w:val="DefaultParagraphFont"/>
    <w:rsid w:val="001B0BB7"/>
  </w:style>
  <w:style w:type="character" w:customStyle="1" w:styleId="icr880">
    <w:name w:val="icr880"/>
    <w:basedOn w:val="DefaultParagraphFont"/>
    <w:rsid w:val="001B0BB7"/>
  </w:style>
  <w:style w:type="character" w:customStyle="1" w:styleId="hx23q54">
    <w:name w:val="hx23q54"/>
    <w:basedOn w:val="DefaultParagraphFont"/>
    <w:rsid w:val="001B0BB7"/>
  </w:style>
  <w:style w:type="character" w:customStyle="1" w:styleId="m-5348258726587825636gmail-style13ptbold">
    <w:name w:val="m_-5348258726587825636gmail-style13ptbold"/>
    <w:basedOn w:val="DefaultParagraphFont"/>
    <w:rsid w:val="001B0BB7"/>
  </w:style>
  <w:style w:type="character" w:customStyle="1" w:styleId="m-5348258726587825636gmail-styleunderline">
    <w:name w:val="m_-5348258726587825636gmail-styleunderline"/>
    <w:basedOn w:val="DefaultParagraphFont"/>
    <w:rsid w:val="001B0BB7"/>
  </w:style>
  <w:style w:type="paragraph" w:customStyle="1" w:styleId="useless">
    <w:name w:val="useless"/>
    <w:basedOn w:val="Normal"/>
    <w:uiPriority w:val="99"/>
    <w:qFormat/>
    <w:rsid w:val="001B0BB7"/>
    <w:rPr>
      <w:rFonts w:eastAsia="Times New Roman" w:cs="Arial"/>
      <w:sz w:val="12"/>
    </w:rPr>
  </w:style>
  <w:style w:type="character" w:customStyle="1" w:styleId="ALLCAPSChar">
    <w:name w:val="ALL CAPS Char"/>
    <w:basedOn w:val="DefaultParagraphFont"/>
    <w:link w:val="ALLCAPS"/>
    <w:rsid w:val="001B0BB7"/>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1B0BB7"/>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1B0BB7"/>
    <w:rPr>
      <w:rFonts w:ascii="Calibri" w:eastAsia="Times New Roman" w:hAnsi="Calibri" w:cs="Arial"/>
      <w:b/>
      <w:sz w:val="24"/>
    </w:rPr>
  </w:style>
  <w:style w:type="character" w:customStyle="1" w:styleId="m489902567989944824gmail-style13ptbold">
    <w:name w:val="m_489902567989944824gmail-style13ptbold"/>
    <w:basedOn w:val="DefaultParagraphFont"/>
    <w:rsid w:val="001B0BB7"/>
  </w:style>
  <w:style w:type="character" w:customStyle="1" w:styleId="m489902567989944824gmail-styleunderline">
    <w:name w:val="m_489902567989944824gmail-styleunderline"/>
    <w:basedOn w:val="DefaultParagraphFont"/>
    <w:rsid w:val="001B0BB7"/>
  </w:style>
  <w:style w:type="character" w:customStyle="1" w:styleId="Mention3">
    <w:name w:val="Mention3"/>
    <w:basedOn w:val="DefaultParagraphFont"/>
    <w:uiPriority w:val="99"/>
    <w:semiHidden/>
    <w:unhideWhenUsed/>
    <w:rsid w:val="001B0BB7"/>
    <w:rPr>
      <w:color w:val="2B579A"/>
      <w:shd w:val="clear" w:color="auto" w:fill="E6E6E6"/>
    </w:rPr>
  </w:style>
  <w:style w:type="character" w:customStyle="1" w:styleId="m-5251091010484660064gmail-style13ptbold">
    <w:name w:val="m_-5251091010484660064gmail-style13ptbold"/>
    <w:basedOn w:val="DefaultParagraphFont"/>
    <w:rsid w:val="001B0BB7"/>
  </w:style>
  <w:style w:type="character" w:customStyle="1" w:styleId="m-5251091010484660064gmail-styleunderline">
    <w:name w:val="m_-5251091010484660064gmail-styleunderline"/>
    <w:basedOn w:val="DefaultParagraphFont"/>
    <w:rsid w:val="001B0BB7"/>
  </w:style>
  <w:style w:type="character" w:customStyle="1" w:styleId="tablecaption1">
    <w:name w:val="tablecaption"/>
    <w:basedOn w:val="DefaultParagraphFont"/>
    <w:rsid w:val="001B0BB7"/>
  </w:style>
  <w:style w:type="character" w:customStyle="1" w:styleId="StyleLatinHelvetica105ptBlack">
    <w:name w:val="Style (Latin) Helvetica 10.5 pt Black"/>
    <w:basedOn w:val="DefaultParagraphFont"/>
    <w:rsid w:val="001B0BB7"/>
    <w:rPr>
      <w:rFonts w:ascii="Times New Roman" w:hAnsi="Times New Roman"/>
      <w:color w:val="000000"/>
      <w:sz w:val="21"/>
    </w:rPr>
  </w:style>
  <w:style w:type="character" w:customStyle="1" w:styleId="m-413333960618644972gmail-style13ptbold">
    <w:name w:val="m_-413333960618644972gmail-style13ptbold"/>
    <w:basedOn w:val="DefaultParagraphFont"/>
    <w:rsid w:val="001B0BB7"/>
  </w:style>
  <w:style w:type="character" w:customStyle="1" w:styleId="m-413333960618644972gmail-styleunderline">
    <w:name w:val="m_-413333960618644972gmail-styleunderline"/>
    <w:basedOn w:val="DefaultParagraphFont"/>
    <w:rsid w:val="001B0BB7"/>
  </w:style>
  <w:style w:type="character" w:customStyle="1" w:styleId="m8314098763611656848gmail-stylestylebold12pt">
    <w:name w:val="m_8314098763611656848gmail-stylestylebold12pt"/>
    <w:basedOn w:val="DefaultParagraphFont"/>
    <w:rsid w:val="001B0BB7"/>
  </w:style>
  <w:style w:type="character" w:customStyle="1" w:styleId="m8314098763611656848gmail-styleboldunderline">
    <w:name w:val="m_8314098763611656848gmail-styleboldunderline"/>
    <w:basedOn w:val="DefaultParagraphFont"/>
    <w:rsid w:val="001B0BB7"/>
  </w:style>
  <w:style w:type="character" w:customStyle="1" w:styleId="tChar">
    <w:name w:val="t Char"/>
    <w:rsid w:val="001B0BB7"/>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1B0BB7"/>
    <w:rPr>
      <w:color w:val="2B579A"/>
      <w:shd w:val="clear" w:color="auto" w:fill="E6E6E6"/>
    </w:rPr>
  </w:style>
  <w:style w:type="character" w:customStyle="1" w:styleId="m-895152127622952443gmail-style13ptbold">
    <w:name w:val="m_-895152127622952443gmail-style13ptbold"/>
    <w:basedOn w:val="DefaultParagraphFont"/>
    <w:rsid w:val="001B0BB7"/>
  </w:style>
  <w:style w:type="character" w:customStyle="1" w:styleId="m4133802843404377303gmail-style13ptbold">
    <w:name w:val="m_4133802843404377303gmail-style13ptbold"/>
    <w:basedOn w:val="DefaultParagraphFont"/>
    <w:rsid w:val="001B0BB7"/>
  </w:style>
  <w:style w:type="character" w:customStyle="1" w:styleId="m4133802843404377303gmail-styleunderline">
    <w:name w:val="m_4133802843404377303gmail-styleunderline"/>
    <w:basedOn w:val="DefaultParagraphFont"/>
    <w:rsid w:val="001B0BB7"/>
  </w:style>
  <w:style w:type="character" w:customStyle="1" w:styleId="m1864609289044096952gmail-style13ptbold">
    <w:name w:val="m_1864609289044096952gmail-style13ptbold"/>
    <w:basedOn w:val="DefaultParagraphFont"/>
    <w:rsid w:val="001B0BB7"/>
  </w:style>
  <w:style w:type="character" w:customStyle="1" w:styleId="m-2434640214339110092gmail-style13ptbold">
    <w:name w:val="m_-2434640214339110092gmail-style13ptbold"/>
    <w:basedOn w:val="DefaultParagraphFont"/>
    <w:rsid w:val="001B0BB7"/>
  </w:style>
  <w:style w:type="character" w:customStyle="1" w:styleId="m-2434640214339110092gmail-styleunderline">
    <w:name w:val="m_-2434640214339110092gmail-styleunderline"/>
    <w:basedOn w:val="DefaultParagraphFont"/>
    <w:rsid w:val="001B0BB7"/>
  </w:style>
  <w:style w:type="character" w:customStyle="1" w:styleId="m-3350902899047358468gmail-styleunderline">
    <w:name w:val="m_-3350902899047358468gmail-styleunderline"/>
    <w:basedOn w:val="DefaultParagraphFont"/>
    <w:rsid w:val="001B0BB7"/>
  </w:style>
  <w:style w:type="paragraph" w:customStyle="1" w:styleId="Style5pt">
    <w:name w:val="Style 5 pt"/>
    <w:basedOn w:val="Normal"/>
    <w:link w:val="Style5ptChar"/>
    <w:rsid w:val="001B0BB7"/>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1B0BB7"/>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1B0BB7"/>
  </w:style>
  <w:style w:type="paragraph" w:customStyle="1" w:styleId="m462447500549623171gmail-msonormal">
    <w:name w:val="m_462447500549623171gmail-msonormal"/>
    <w:basedOn w:val="Normal"/>
    <w:uiPriority w:val="99"/>
    <w:rsid w:val="001B0BB7"/>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1B0BB7"/>
  </w:style>
  <w:style w:type="paragraph" w:customStyle="1" w:styleId="dek">
    <w:name w:val="dek"/>
    <w:basedOn w:val="Normal"/>
    <w:uiPriority w:val="99"/>
    <w:rsid w:val="001B0BB7"/>
    <w:pPr>
      <w:spacing w:before="100" w:beforeAutospacing="1" w:after="100" w:afterAutospacing="1"/>
    </w:pPr>
    <w:rPr>
      <w:rFonts w:eastAsia="Times New Roman"/>
      <w:sz w:val="24"/>
    </w:rPr>
  </w:style>
  <w:style w:type="character" w:customStyle="1" w:styleId="arttitle">
    <w:name w:val="art_title"/>
    <w:basedOn w:val="DefaultParagraphFont"/>
    <w:rsid w:val="001B0BB7"/>
  </w:style>
  <w:style w:type="character" w:customStyle="1" w:styleId="serialtitle">
    <w:name w:val="serial_title"/>
    <w:basedOn w:val="DefaultParagraphFont"/>
    <w:rsid w:val="001B0BB7"/>
  </w:style>
  <w:style w:type="character" w:customStyle="1" w:styleId="volumeissue">
    <w:name w:val="volume_issue"/>
    <w:basedOn w:val="DefaultParagraphFont"/>
    <w:rsid w:val="001B0BB7"/>
  </w:style>
  <w:style w:type="character" w:customStyle="1" w:styleId="pagerange">
    <w:name w:val="page_range"/>
    <w:basedOn w:val="DefaultParagraphFont"/>
    <w:rsid w:val="001B0BB7"/>
  </w:style>
  <w:style w:type="character" w:customStyle="1" w:styleId="doilink">
    <w:name w:val="doi_link"/>
    <w:basedOn w:val="DefaultParagraphFont"/>
    <w:rsid w:val="001B0BB7"/>
  </w:style>
  <w:style w:type="character" w:customStyle="1" w:styleId="headingnumber">
    <w:name w:val="headingnumber"/>
    <w:basedOn w:val="DefaultParagraphFont"/>
    <w:rsid w:val="001B0BB7"/>
  </w:style>
  <w:style w:type="character" w:customStyle="1" w:styleId="internalref">
    <w:name w:val="internalref"/>
    <w:basedOn w:val="DefaultParagraphFont"/>
    <w:rsid w:val="001B0BB7"/>
  </w:style>
  <w:style w:type="character" w:customStyle="1" w:styleId="articlepage-articlebody-firstletter">
    <w:name w:val="articlepage-articlebody-firstletter"/>
    <w:basedOn w:val="DefaultParagraphFont"/>
    <w:rsid w:val="001B0BB7"/>
  </w:style>
  <w:style w:type="character" w:customStyle="1" w:styleId="hubidentifier">
    <w:name w:val="hub_identifier"/>
    <w:basedOn w:val="DefaultParagraphFont"/>
    <w:rsid w:val="001B0BB7"/>
  </w:style>
  <w:style w:type="paragraph" w:customStyle="1" w:styleId="standardeinzug">
    <w:name w:val="standardeinzug"/>
    <w:basedOn w:val="Normal"/>
    <w:rsid w:val="001B0BB7"/>
    <w:pPr>
      <w:spacing w:before="100" w:beforeAutospacing="1" w:after="100" w:afterAutospacing="1"/>
    </w:pPr>
    <w:rPr>
      <w:rFonts w:eastAsia="Times New Roman"/>
      <w:sz w:val="24"/>
    </w:rPr>
  </w:style>
  <w:style w:type="paragraph" w:customStyle="1" w:styleId="aufzhlungnormal">
    <w:name w:val="aufzhlungnormal"/>
    <w:basedOn w:val="Normal"/>
    <w:rsid w:val="001B0BB7"/>
    <w:pPr>
      <w:spacing w:before="100" w:beforeAutospacing="1" w:after="100" w:afterAutospacing="1"/>
    </w:pPr>
    <w:rPr>
      <w:rFonts w:eastAsia="Times New Roman"/>
      <w:sz w:val="24"/>
    </w:rPr>
  </w:style>
  <w:style w:type="character" w:customStyle="1" w:styleId="auszeichnungkursiv">
    <w:name w:val="auszeichnungkursiv"/>
    <w:basedOn w:val="DefaultParagraphFont"/>
    <w:rsid w:val="001B0BB7"/>
  </w:style>
  <w:style w:type="paragraph" w:customStyle="1" w:styleId="entrefilet">
    <w:name w:val="entrefilet"/>
    <w:basedOn w:val="Normal"/>
    <w:rsid w:val="001B0BB7"/>
    <w:pPr>
      <w:spacing w:before="100" w:beforeAutospacing="1" w:after="100" w:afterAutospacing="1"/>
    </w:pPr>
    <w:rPr>
      <w:rFonts w:eastAsia="Times New Roman"/>
      <w:sz w:val="24"/>
    </w:rPr>
  </w:style>
  <w:style w:type="paragraph" w:customStyle="1" w:styleId="kapitelreferenzkopf">
    <w:name w:val="kapitelreferenzkopf"/>
    <w:basedOn w:val="Normal"/>
    <w:rsid w:val="001B0BB7"/>
    <w:pPr>
      <w:spacing w:before="100" w:beforeAutospacing="1" w:after="100" w:afterAutospacing="1"/>
    </w:pPr>
    <w:rPr>
      <w:rFonts w:eastAsia="Times New Roman"/>
      <w:sz w:val="24"/>
    </w:rPr>
  </w:style>
  <w:style w:type="paragraph" w:customStyle="1" w:styleId="tabberschrift">
    <w:name w:val="tabberschrift"/>
    <w:basedOn w:val="Normal"/>
    <w:rsid w:val="001B0BB7"/>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1B0BB7"/>
  </w:style>
  <w:style w:type="character" w:customStyle="1" w:styleId="m-268162420547309261gmail-stylestylebold12pt">
    <w:name w:val="m_-268162420547309261gmail-stylestylebold12pt"/>
    <w:basedOn w:val="DefaultParagraphFont"/>
    <w:rsid w:val="001B0BB7"/>
  </w:style>
  <w:style w:type="character" w:customStyle="1" w:styleId="m-268162420547309261gmail-styleboldunderline">
    <w:name w:val="m_-268162420547309261gmail-styleboldunderline"/>
    <w:basedOn w:val="DefaultParagraphFont"/>
    <w:rsid w:val="001B0BB7"/>
  </w:style>
  <w:style w:type="character" w:customStyle="1" w:styleId="m-5621139387307470627gmail-style13ptbold">
    <w:name w:val="m_-5621139387307470627gmail-style13ptbold"/>
    <w:basedOn w:val="DefaultParagraphFont"/>
    <w:rsid w:val="001B0BB7"/>
  </w:style>
  <w:style w:type="character" w:customStyle="1" w:styleId="m-5621139387307470627gmail-styleunderline">
    <w:name w:val="m_-5621139387307470627gmail-styleunderline"/>
    <w:basedOn w:val="DefaultParagraphFont"/>
    <w:rsid w:val="001B0BB7"/>
  </w:style>
  <w:style w:type="character" w:customStyle="1" w:styleId="m-4930835733434609408gmail-style13ptbold">
    <w:name w:val="m_-4930835733434609408gmail-style13ptbold"/>
    <w:basedOn w:val="DefaultParagraphFont"/>
    <w:rsid w:val="001B0BB7"/>
  </w:style>
  <w:style w:type="character" w:customStyle="1" w:styleId="m-4930835733434609408gmail-styleunderline">
    <w:name w:val="m_-4930835733434609408gmail-styleunderline"/>
    <w:basedOn w:val="DefaultParagraphFont"/>
    <w:rsid w:val="001B0BB7"/>
  </w:style>
  <w:style w:type="character" w:customStyle="1" w:styleId="m-2456650549122369157gmail-style13ptbold">
    <w:name w:val="m_-2456650549122369157gmail-style13ptbold"/>
    <w:basedOn w:val="DefaultParagraphFont"/>
    <w:rsid w:val="001B0BB7"/>
  </w:style>
  <w:style w:type="character" w:customStyle="1" w:styleId="m-2456650549122369157gmail-styleunderline">
    <w:name w:val="m_-2456650549122369157gmail-styleunderline"/>
    <w:basedOn w:val="DefaultParagraphFont"/>
    <w:rsid w:val="001B0BB7"/>
  </w:style>
  <w:style w:type="character" w:customStyle="1" w:styleId="mdash">
    <w:name w:val="mdash"/>
    <w:basedOn w:val="DefaultParagraphFont"/>
    <w:rsid w:val="001B0BB7"/>
  </w:style>
  <w:style w:type="character" w:customStyle="1" w:styleId="untext">
    <w:name w:val="untext"/>
    <w:basedOn w:val="DefaultParagraphFont"/>
    <w:rsid w:val="001B0BB7"/>
  </w:style>
  <w:style w:type="character" w:customStyle="1" w:styleId="css-1ly73wi">
    <w:name w:val="css-1ly73wi"/>
    <w:basedOn w:val="DefaultParagraphFont"/>
    <w:rsid w:val="001B0BB7"/>
  </w:style>
  <w:style w:type="paragraph" w:customStyle="1" w:styleId="e-navigation-primary-iteme-navigation-primary-item--first">
    <w:name w:val="e-navigation-primary-item&#10;     &#10;     &#10;     &#10;     e-navigation-primary-item--first"/>
    <w:basedOn w:val="Normal"/>
    <w:rsid w:val="001B0BB7"/>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1B0BB7"/>
  </w:style>
  <w:style w:type="paragraph" w:customStyle="1" w:styleId="e-navigation-primary-iteme-navigation-primary-item--current">
    <w:name w:val="e-navigation-primary-item&#10;     e-navigation-primary-item--current"/>
    <w:basedOn w:val="Normal"/>
    <w:rsid w:val="001B0BB7"/>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1B0BB7"/>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1B0BB7"/>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1B0BB7"/>
  </w:style>
  <w:style w:type="paragraph" w:customStyle="1" w:styleId="e-navigation-secondary-iteme-navigation-secondary-item--has-children">
    <w:name w:val="e-navigation-secondary-item&#10;     &#10;     e-navigation-secondary-item--has-children"/>
    <w:basedOn w:val="Normal"/>
    <w:rsid w:val="001B0BB7"/>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1B0BB7"/>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1B0BB7"/>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1B0BB7"/>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1B0BB7"/>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1B0BB7"/>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1B0BB7"/>
    <w:pPr>
      <w:spacing w:before="100" w:beforeAutospacing="1" w:after="100" w:afterAutospacing="1" w:line="240" w:lineRule="auto"/>
    </w:pPr>
    <w:rPr>
      <w:rFonts w:eastAsia="Times New Roman"/>
      <w:sz w:val="24"/>
    </w:rPr>
  </w:style>
  <w:style w:type="paragraph" w:customStyle="1" w:styleId="bylineauthor">
    <w:name w:val="byline__author"/>
    <w:basedOn w:val="Normal"/>
    <w:rsid w:val="001B0BB7"/>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1B0BB7"/>
  </w:style>
  <w:style w:type="character" w:customStyle="1" w:styleId="component-content">
    <w:name w:val="component-content"/>
    <w:basedOn w:val="DefaultParagraphFont"/>
    <w:rsid w:val="001B0BB7"/>
  </w:style>
  <w:style w:type="paragraph" w:customStyle="1" w:styleId="social-shareitem">
    <w:name w:val="social-share__item"/>
    <w:basedOn w:val="Normal"/>
    <w:rsid w:val="001B0BB7"/>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1B0BB7"/>
  </w:style>
  <w:style w:type="character" w:customStyle="1" w:styleId="lead-asset-caption">
    <w:name w:val="lead-asset-caption"/>
    <w:basedOn w:val="DefaultParagraphFont"/>
    <w:rsid w:val="001B0BB7"/>
  </w:style>
  <w:style w:type="character" w:customStyle="1" w:styleId="lead-asset-copyright">
    <w:name w:val="lead-asset-copyright"/>
    <w:basedOn w:val="DefaultParagraphFont"/>
    <w:rsid w:val="001B0BB7"/>
  </w:style>
  <w:style w:type="character" w:customStyle="1" w:styleId="lead-asset-copyright-label">
    <w:name w:val="lead-asset-copyright-label"/>
    <w:basedOn w:val="DefaultParagraphFont"/>
    <w:rsid w:val="001B0BB7"/>
  </w:style>
  <w:style w:type="character" w:customStyle="1" w:styleId="mfirst-letter">
    <w:name w:val="m_first-letter"/>
    <w:basedOn w:val="DefaultParagraphFont"/>
    <w:rsid w:val="001B0BB7"/>
  </w:style>
  <w:style w:type="paragraph" w:customStyle="1" w:styleId="list-of-tagsitem">
    <w:name w:val="list-of-tags__item"/>
    <w:basedOn w:val="Normal"/>
    <w:rsid w:val="001B0BB7"/>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1B0BB7"/>
  </w:style>
  <w:style w:type="paragraph" w:customStyle="1" w:styleId="social-followitem">
    <w:name w:val="social-follow__item"/>
    <w:basedOn w:val="Normal"/>
    <w:rsid w:val="001B0BB7"/>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1B0BB7"/>
  </w:style>
  <w:style w:type="paragraph" w:customStyle="1" w:styleId="recommended-articlesitem">
    <w:name w:val="recommended-articles__item"/>
    <w:basedOn w:val="Normal"/>
    <w:rsid w:val="001B0BB7"/>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1B0BB7"/>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1B0BB7"/>
  </w:style>
  <w:style w:type="character" w:customStyle="1" w:styleId="mmeta-propertydate-date">
    <w:name w:val="m_meta-property__date-date"/>
    <w:basedOn w:val="DefaultParagraphFont"/>
    <w:rsid w:val="001B0BB7"/>
  </w:style>
  <w:style w:type="character" w:customStyle="1" w:styleId="mmeta-propertydate-separator">
    <w:name w:val="m_meta-property__date-separator"/>
    <w:basedOn w:val="DefaultParagraphFont"/>
    <w:rsid w:val="001B0BB7"/>
  </w:style>
  <w:style w:type="character" w:customStyle="1" w:styleId="mmeta-propertydate-time">
    <w:name w:val="m_meta-property__date-time"/>
    <w:basedOn w:val="DefaultParagraphFont"/>
    <w:rsid w:val="001B0BB7"/>
  </w:style>
  <w:style w:type="character" w:customStyle="1" w:styleId="live-indicatortext">
    <w:name w:val="live-indicator__text"/>
    <w:basedOn w:val="DefaultParagraphFont"/>
    <w:rsid w:val="001B0BB7"/>
  </w:style>
  <w:style w:type="character" w:customStyle="1" w:styleId="sr-only">
    <w:name w:val="sr-only"/>
    <w:basedOn w:val="DefaultParagraphFont"/>
    <w:rsid w:val="001B0BB7"/>
  </w:style>
  <w:style w:type="character" w:customStyle="1" w:styleId="site-footerback-to-top-text">
    <w:name w:val="site-footer__back-to-top-text"/>
    <w:basedOn w:val="DefaultParagraphFont"/>
    <w:rsid w:val="001B0BB7"/>
  </w:style>
  <w:style w:type="character" w:customStyle="1" w:styleId="site-footersocial-description">
    <w:name w:val="site-footer__social-description"/>
    <w:basedOn w:val="DefaultParagraphFont"/>
    <w:rsid w:val="001B0BB7"/>
  </w:style>
  <w:style w:type="paragraph" w:customStyle="1" w:styleId="site-footersocial-item">
    <w:name w:val="site-footer__social-item"/>
    <w:basedOn w:val="Normal"/>
    <w:rsid w:val="001B0BB7"/>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1B0BB7"/>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1B0BB7"/>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1B0BB7"/>
  </w:style>
  <w:style w:type="character" w:customStyle="1" w:styleId="hgkelc">
    <w:name w:val="hgkelc"/>
    <w:basedOn w:val="DefaultParagraphFont"/>
    <w:rsid w:val="001B0BB7"/>
  </w:style>
  <w:style w:type="character" w:customStyle="1" w:styleId="TagsChar">
    <w:name w:val="Tags Char"/>
    <w:locked/>
    <w:rsid w:val="001B0BB7"/>
    <w:rPr>
      <w:b/>
    </w:rPr>
  </w:style>
  <w:style w:type="paragraph" w:customStyle="1" w:styleId="SmallText3">
    <w:name w:val="Small Text"/>
    <w:next w:val="Normal"/>
    <w:link w:val="SmallTextChar3"/>
    <w:qFormat/>
    <w:rsid w:val="001B0BB7"/>
    <w:pPr>
      <w:spacing w:after="0" w:line="240" w:lineRule="auto"/>
    </w:pPr>
    <w:rPr>
      <w:rFonts w:ascii="Arial Narrow" w:eastAsia="Times New Roman" w:hAnsi="Arial Narrow" w:cs="Times New Roman"/>
      <w:sz w:val="18"/>
      <w:szCs w:val="24"/>
    </w:rPr>
  </w:style>
  <w:style w:type="character" w:customStyle="1" w:styleId="SmallTextChar3">
    <w:name w:val="Small Text Char"/>
    <w:basedOn w:val="DefaultParagraphFont"/>
    <w:link w:val="SmallText3"/>
    <w:rsid w:val="001B0BB7"/>
    <w:rPr>
      <w:rFonts w:ascii="Arial Narrow" w:eastAsia="Times New Roman" w:hAnsi="Arial Narrow" w:cs="Times New Roman"/>
      <w:sz w:val="18"/>
      <w:szCs w:val="24"/>
    </w:rPr>
  </w:style>
  <w:style w:type="paragraph" w:customStyle="1" w:styleId="BlockHeading10">
    <w:name w:val="Block Heading1"/>
    <w:basedOn w:val="Normal"/>
    <w:next w:val="Normal"/>
    <w:uiPriority w:val="6"/>
    <w:qFormat/>
    <w:rsid w:val="001B0BB7"/>
    <w:pPr>
      <w:ind w:left="720"/>
      <w:outlineLvl w:val="0"/>
    </w:pPr>
    <w:rPr>
      <w:b/>
      <w:bCs/>
      <w:u w:val="single"/>
    </w:rPr>
  </w:style>
  <w:style w:type="character" w:customStyle="1" w:styleId="m-3219784662334730384gmail-style13ptbold">
    <w:name w:val="m_-3219784662334730384gmail-style13ptbold"/>
    <w:basedOn w:val="DefaultParagraphFont"/>
    <w:rsid w:val="001B0BB7"/>
  </w:style>
  <w:style w:type="character" w:customStyle="1" w:styleId="crosshead">
    <w:name w:val="crosshead"/>
    <w:basedOn w:val="DefaultParagraphFont"/>
    <w:rsid w:val="001B0BB7"/>
  </w:style>
  <w:style w:type="paragraph" w:customStyle="1" w:styleId="REALCARD">
    <w:name w:val="REAL CARD"/>
    <w:basedOn w:val="Normal"/>
    <w:link w:val="REALCARDChar"/>
    <w:qFormat/>
    <w:rsid w:val="001B0BB7"/>
    <w:pPr>
      <w:ind w:left="288" w:right="288"/>
    </w:pPr>
    <w:rPr>
      <w:sz w:val="16"/>
    </w:rPr>
  </w:style>
  <w:style w:type="character" w:customStyle="1" w:styleId="REALCARDChar">
    <w:name w:val="REAL CARD Char"/>
    <w:basedOn w:val="DefaultParagraphFont"/>
    <w:link w:val="REALCARD"/>
    <w:rsid w:val="001B0BB7"/>
    <w:rPr>
      <w:rFonts w:ascii="Calibri" w:hAnsi="Calibri"/>
      <w:sz w:val="16"/>
    </w:rPr>
  </w:style>
  <w:style w:type="character" w:customStyle="1" w:styleId="Underline5">
    <w:name w:val="Underline!!"/>
    <w:basedOn w:val="DefaultParagraphFont"/>
    <w:uiPriority w:val="1"/>
    <w:qFormat/>
    <w:rsid w:val="001B0BB7"/>
    <w:rPr>
      <w:b w:val="0"/>
      <w:bCs/>
      <w:sz w:val="20"/>
      <w:u w:val="single"/>
    </w:rPr>
  </w:style>
  <w:style w:type="character" w:customStyle="1" w:styleId="m3000812295800329957gmail-style13ptbold">
    <w:name w:val="m_3000812295800329957gmail-style13ptbold"/>
    <w:basedOn w:val="DefaultParagraphFont"/>
    <w:rsid w:val="001B0BB7"/>
  </w:style>
  <w:style w:type="character" w:customStyle="1" w:styleId="m3000812295800329957gmail-styleunderline">
    <w:name w:val="m_3000812295800329957gmail-styleunderline"/>
    <w:basedOn w:val="DefaultParagraphFont"/>
    <w:rsid w:val="001B0BB7"/>
  </w:style>
  <w:style w:type="character" w:customStyle="1" w:styleId="m-1980040478036286082gmail-styleunderline">
    <w:name w:val="m_-1980040478036286082gmail-styleunderline"/>
    <w:basedOn w:val="DefaultParagraphFont"/>
    <w:rsid w:val="001B0BB7"/>
  </w:style>
  <w:style w:type="character" w:customStyle="1" w:styleId="m-7861393314226884088gmail-style13ptbold">
    <w:name w:val="m_-7861393314226884088gmail-style13ptbold"/>
    <w:basedOn w:val="DefaultParagraphFont"/>
    <w:rsid w:val="001B0BB7"/>
  </w:style>
  <w:style w:type="character" w:customStyle="1" w:styleId="m-7861393314226884088gmail-styleunderline">
    <w:name w:val="m_-7861393314226884088gmail-styleunderline"/>
    <w:basedOn w:val="DefaultParagraphFont"/>
    <w:rsid w:val="001B0BB7"/>
  </w:style>
  <w:style w:type="character" w:customStyle="1" w:styleId="m9157140472398192259gmail-style13ptbold">
    <w:name w:val="m_9157140472398192259gmail-style13ptbold"/>
    <w:basedOn w:val="DefaultParagraphFont"/>
    <w:rsid w:val="001B0BB7"/>
  </w:style>
  <w:style w:type="character" w:customStyle="1" w:styleId="m9157140472398192259gmail-msohyperlink">
    <w:name w:val="m_9157140472398192259gmail-msohyperlink"/>
    <w:basedOn w:val="DefaultParagraphFont"/>
    <w:rsid w:val="001B0BB7"/>
  </w:style>
  <w:style w:type="character" w:customStyle="1" w:styleId="m9157140472398192259gmail-styleunderline">
    <w:name w:val="m_9157140472398192259gmail-styleunderline"/>
    <w:basedOn w:val="DefaultParagraphFont"/>
    <w:rsid w:val="001B0BB7"/>
  </w:style>
  <w:style w:type="character" w:customStyle="1" w:styleId="Heading1Char3">
    <w:name w:val="Heading 1 Char3"/>
    <w:basedOn w:val="DefaultParagraphFont"/>
    <w:rsid w:val="001B0BB7"/>
    <w:rPr>
      <w:rFonts w:ascii="Times New Roman" w:eastAsia="Malgun Gothic" w:hAnsi="Times New Roman" w:cs="Times New Roman"/>
      <w:b/>
      <w:sz w:val="24"/>
      <w:szCs w:val="24"/>
      <w:u w:val="single"/>
    </w:rPr>
  </w:style>
  <w:style w:type="paragraph" w:customStyle="1" w:styleId="NoteLevel2">
    <w:name w:val="Note Level 2"/>
    <w:basedOn w:val="Normal"/>
    <w:next w:val="Normal"/>
    <w:uiPriority w:val="99"/>
    <w:qFormat/>
    <w:rsid w:val="001B0BB7"/>
    <w:pPr>
      <w:keepNext/>
      <w:ind w:left="288" w:right="288"/>
    </w:pPr>
    <w:rPr>
      <w:rFonts w:ascii="Georgia" w:eastAsia="MS Gothic" w:hAnsi="Georgia"/>
      <w:szCs w:val="20"/>
    </w:rPr>
  </w:style>
  <w:style w:type="character" w:customStyle="1" w:styleId="Heading1CharChar1">
    <w:name w:val="Heading 1 Char Char1"/>
    <w:rsid w:val="001B0BB7"/>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pi.com/2071-1050/13/11/6437" TargetMode="External"/><Relationship Id="rId13" Type="http://schemas.openxmlformats.org/officeDocument/2006/relationships/hyperlink" Target="https://www.ncbi.nlm.nih.gov/pmc/articles/PMC6446569/" TargetMode="External"/><Relationship Id="rId3" Type="http://schemas.openxmlformats.org/officeDocument/2006/relationships/settings" Target="settings.xml"/><Relationship Id="rId7" Type="http://schemas.openxmlformats.org/officeDocument/2006/relationships/hyperlink" Target="https://www.lawinfo.com/resources/employment-law-employee/unions/" TargetMode="External"/><Relationship Id="rId12" Type="http://schemas.openxmlformats.org/officeDocument/2006/relationships/hyperlink" Target="https://play.google.com/store/books/details?id=7o1tA__v4xwC&amp;rdid=book-7o1tA__v4xwC&amp;rdot=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awinfo.com/resources/labor-law/teachers-unions-collective-bargaining.html" TargetMode="External"/><Relationship Id="rId11" Type="http://schemas.openxmlformats.org/officeDocument/2006/relationships/hyperlink" Target="https://www.weforum.org/agenda/2015/05/why-education-is-the-key-to-sustainable-development/" TargetMode="External"/><Relationship Id="rId5" Type="http://schemas.openxmlformats.org/officeDocument/2006/relationships/hyperlink" Target="https://www.dissentmagazine.org/online_articles/the-teacher-strike-conditions-for-success" TargetMode="External"/><Relationship Id="rId15" Type="http://schemas.openxmlformats.org/officeDocument/2006/relationships/theme" Target="theme/theme1.xml"/><Relationship Id="rId10" Type="http://schemas.openxmlformats.org/officeDocument/2006/relationships/hyperlink" Target="https://networks.h-net.org/node/28443/discussions/4846080/h-diploissf-state-field-essay-unreality-realism-international" TargetMode="External"/><Relationship Id="rId4" Type="http://schemas.openxmlformats.org/officeDocument/2006/relationships/webSettings" Target="webSettings.xml"/><Relationship Id="rId9" Type="http://schemas.openxmlformats.org/officeDocument/2006/relationships/hyperlink" Target="https://worksinprogress.co/issue/securing-posterit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12</TotalTime>
  <Pages>23</Pages>
  <Words>15404</Words>
  <Characters>87805</Characters>
  <Application>Microsoft Office Word</Application>
  <DocSecurity>0</DocSecurity>
  <Lines>731</Lines>
  <Paragraphs>206</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Teacher aff</vt:lpstr>
      <vt:lpstr>        Advantage</vt:lpstr>
      <vt:lpstr>        Solvency</vt:lpstr>
      <vt:lpstr>        Framing</vt:lpstr>
    </vt:vector>
  </TitlesOfParts>
  <Company>CISD</Company>
  <LinksUpToDate>false</LinksUpToDate>
  <CharactersWithSpaces>103003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2021-11-06T16:38:00Z</dcterms:created>
  <dcterms:modified xsi:type="dcterms:W3CDTF">2021-11-06T20:42:00Z</dcterms:modified>
</cp:coreProperties>
</file>