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3EC" w:rsidRDefault="002903EC" w:rsidP="002903EC">
      <w:pPr>
        <w:pStyle w:val="Heading1"/>
      </w:pPr>
      <w:r>
        <w:t xml:space="preserve">Teacher </w:t>
      </w:r>
      <w:proofErr w:type="spellStart"/>
      <w:r>
        <w:t>aff</w:t>
      </w:r>
      <w:proofErr w:type="spellEnd"/>
    </w:p>
    <w:p w:rsidR="002903EC" w:rsidRDefault="002903EC" w:rsidP="002903EC">
      <w:pPr>
        <w:pStyle w:val="Heading3"/>
      </w:pPr>
      <w:r>
        <w:lastRenderedPageBreak/>
        <w:t>Advantage</w:t>
      </w:r>
    </w:p>
    <w:p w:rsidR="002903EC" w:rsidRPr="00104199" w:rsidRDefault="002903EC" w:rsidP="002903EC">
      <w:pPr>
        <w:pStyle w:val="Heading4"/>
      </w:pPr>
      <w:r>
        <w:t xml:space="preserve">Current quality of education is sharply decreasing through teacher shortages </w:t>
      </w:r>
    </w:p>
    <w:p w:rsidR="002903EC" w:rsidRPr="00104199" w:rsidRDefault="002903EC" w:rsidP="002903EC">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2903EC" w:rsidRDefault="002903EC" w:rsidP="002903EC">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2903EC" w:rsidRPr="00487FB9" w:rsidRDefault="002903EC" w:rsidP="002903EC">
      <w:pPr>
        <w:rPr>
          <w:sz w:val="16"/>
        </w:rPr>
      </w:pPr>
    </w:p>
    <w:p w:rsidR="002903EC" w:rsidRPr="006F5F63" w:rsidRDefault="002903EC" w:rsidP="002903EC">
      <w:pPr>
        <w:pStyle w:val="Heading4"/>
      </w:pPr>
      <w:r>
        <w:t>Status Quo policies make the opportunity cost for teacher strikes too high</w:t>
      </w:r>
    </w:p>
    <w:p w:rsidR="002903EC" w:rsidRDefault="002903EC" w:rsidP="002903EC">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2903EC" w:rsidRDefault="002903EC" w:rsidP="002903EC">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2903EC" w:rsidRDefault="002903EC" w:rsidP="002903EC"/>
    <w:p w:rsidR="002903EC" w:rsidRPr="00104199" w:rsidRDefault="002903EC" w:rsidP="002903EC">
      <w:pPr>
        <w:pStyle w:val="Heading4"/>
      </w:pPr>
      <w:r>
        <w:t xml:space="preserve">That causes teachers uproot and quitting through </w:t>
      </w:r>
      <w:proofErr w:type="spellStart"/>
      <w:r>
        <w:t>unsatisfaction</w:t>
      </w:r>
      <w:proofErr w:type="spellEnd"/>
    </w:p>
    <w:p w:rsidR="002903EC" w:rsidRDefault="00F5522D" w:rsidP="002903EC">
      <w:r>
        <w:rPr>
          <w:rFonts w:eastAsiaTheme="majorEastAsia" w:cstheme="majorBidi"/>
          <w:b/>
          <w:iCs/>
          <w:sz w:val="26"/>
        </w:rPr>
        <w:t>Carpenter 17</w:t>
      </w:r>
      <w:r w:rsidR="002903EC">
        <w:t xml:space="preserve"> Jennifer Carpenter., 05-17-21, "Opinion: Protect local control for schools," Burlington Free Press, https://www.burlingtonfreepress.com/story/opinion/my-turn/2017/05/17/opinion-protect-local-control-schools/101726614/</w:t>
      </w:r>
    </w:p>
    <w:p w:rsidR="002903EC" w:rsidRPr="00D42AB3" w:rsidRDefault="002903EC" w:rsidP="002903EC">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proofErr w:type="gramStart"/>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04199">
        <w:rPr>
          <w:sz w:val="16"/>
        </w:rPr>
        <w:t xml:space="preserv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2903EC" w:rsidRPr="001D09FC" w:rsidRDefault="002903EC" w:rsidP="002903EC"/>
    <w:p w:rsidR="002903EC" w:rsidRDefault="002903EC" w:rsidP="002903EC">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2903EC" w:rsidRPr="00E75B57" w:rsidRDefault="002903EC" w:rsidP="002903EC">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2903EC" w:rsidRPr="00950B4A" w:rsidRDefault="002903EC" w:rsidP="002903EC">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2903EC" w:rsidRPr="00950B4A" w:rsidRDefault="002903EC" w:rsidP="002903EC">
      <w:r w:rsidRPr="00950B4A">
        <w:t xml:space="preserve">What Teachers' Unions Bargain </w:t>
      </w:r>
      <w:proofErr w:type="gramStart"/>
      <w:r w:rsidRPr="00950B4A">
        <w:t>For</w:t>
      </w:r>
      <w:proofErr w:type="gramEnd"/>
    </w:p>
    <w:p w:rsidR="002903EC" w:rsidRPr="00950B4A" w:rsidRDefault="002903EC" w:rsidP="002903EC">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2903EC" w:rsidRPr="00950B4A" w:rsidRDefault="002903EC" w:rsidP="002903EC">
      <w:pPr>
        <w:rPr>
          <w:b/>
          <w:u w:val="single"/>
        </w:rPr>
      </w:pPr>
      <w:r w:rsidRPr="00E75B57">
        <w:rPr>
          <w:b/>
          <w:highlight w:val="green"/>
          <w:u w:val="single"/>
        </w:rPr>
        <w:t>Fair working conditions, compensation, and pay equality</w:t>
      </w:r>
    </w:p>
    <w:p w:rsidR="002903EC" w:rsidRPr="00950B4A" w:rsidRDefault="002903EC" w:rsidP="002903EC">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2903EC" w:rsidRPr="00950B4A" w:rsidRDefault="002903EC" w:rsidP="002903EC">
      <w:pPr>
        <w:rPr>
          <w:b/>
          <w:u w:val="single"/>
        </w:rPr>
      </w:pPr>
      <w:r w:rsidRPr="00950B4A">
        <w:rPr>
          <w:b/>
          <w:u w:val="single"/>
        </w:rPr>
        <w:t>Access to various benefits</w:t>
      </w:r>
    </w:p>
    <w:p w:rsidR="002903EC" w:rsidRPr="00950B4A" w:rsidRDefault="002903EC" w:rsidP="002903EC">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2903EC" w:rsidRPr="00950B4A" w:rsidRDefault="002903EC" w:rsidP="002903EC">
      <w:r w:rsidRPr="00950B4A">
        <w:t>State Laws and the NLRA</w:t>
      </w:r>
    </w:p>
    <w:p w:rsidR="002903EC" w:rsidRPr="00950B4A" w:rsidRDefault="002903EC" w:rsidP="002903EC">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2903EC" w:rsidRPr="00950B4A" w:rsidRDefault="002903EC" w:rsidP="002903EC">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2903EC" w:rsidRPr="00950B4A" w:rsidRDefault="002903EC" w:rsidP="002903EC">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2903EC" w:rsidRPr="00950B4A" w:rsidRDefault="002903EC" w:rsidP="002903EC">
      <w:r w:rsidRPr="00950B4A">
        <w:t xml:space="preserve">Teachers' </w:t>
      </w:r>
      <w:r w:rsidRPr="00950B4A">
        <w:rPr>
          <w:u w:val="single"/>
        </w:rPr>
        <w:t>Unions</w:t>
      </w:r>
      <w:r w:rsidRPr="00950B4A">
        <w:t xml:space="preserve"> and the U.S. Constitution</w:t>
      </w:r>
    </w:p>
    <w:p w:rsidR="002903EC" w:rsidRPr="00950B4A" w:rsidRDefault="002903EC" w:rsidP="002903EC">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2903EC" w:rsidRPr="00950B4A" w:rsidRDefault="002903EC" w:rsidP="002903EC">
      <w:r w:rsidRPr="00950B4A">
        <w:t>Bargaining Units</w:t>
      </w:r>
    </w:p>
    <w:p w:rsidR="002903EC" w:rsidRPr="00950B4A" w:rsidRDefault="002903EC" w:rsidP="002903EC">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2903EC" w:rsidRPr="00950B4A" w:rsidRDefault="002903EC" w:rsidP="002903EC">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2903EC" w:rsidRPr="00950B4A" w:rsidRDefault="002903EC" w:rsidP="002903EC">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2903EC" w:rsidRPr="00950B4A" w:rsidRDefault="002903EC" w:rsidP="002903EC">
      <w:r w:rsidRPr="00950B4A">
        <w:t>Teachers' Unions and Charter Schools</w:t>
      </w:r>
    </w:p>
    <w:p w:rsidR="002903EC" w:rsidRPr="00950B4A" w:rsidRDefault="002903EC" w:rsidP="002903EC">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2903EC" w:rsidRPr="00950B4A" w:rsidRDefault="002903EC" w:rsidP="002903EC">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2903EC" w:rsidRPr="00950B4A" w:rsidRDefault="002903EC" w:rsidP="002903EC">
      <w:r w:rsidRPr="00950B4A">
        <w:t>Other Teachers’ Union Benefits</w:t>
      </w:r>
    </w:p>
    <w:p w:rsidR="002903EC" w:rsidRPr="00950B4A" w:rsidRDefault="002903EC" w:rsidP="002903EC">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2903EC" w:rsidRPr="00950B4A" w:rsidRDefault="002903EC" w:rsidP="002903EC">
      <w:r w:rsidRPr="00950B4A">
        <w:t>Prescription medication benefits</w:t>
      </w:r>
    </w:p>
    <w:p w:rsidR="002903EC" w:rsidRPr="00950B4A" w:rsidRDefault="002903EC" w:rsidP="002903EC">
      <w:r w:rsidRPr="00950B4A">
        <w:t>Consumer discounts</w:t>
      </w:r>
    </w:p>
    <w:p w:rsidR="002903EC" w:rsidRPr="00950B4A" w:rsidRDefault="002903EC" w:rsidP="002903EC">
      <w:r w:rsidRPr="00950B4A">
        <w:t>Dental and vision health benefits</w:t>
      </w:r>
    </w:p>
    <w:p w:rsidR="002903EC" w:rsidRPr="00950B4A" w:rsidRDefault="002903EC" w:rsidP="002903EC">
      <w:r w:rsidRPr="00950B4A">
        <w:t>Pension plans</w:t>
      </w:r>
    </w:p>
    <w:p w:rsidR="002903EC" w:rsidRPr="00950B4A" w:rsidRDefault="002903EC" w:rsidP="002903EC">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2903EC" w:rsidRDefault="002903EC" w:rsidP="002903EC"/>
    <w:p w:rsidR="002903EC" w:rsidRDefault="002903EC" w:rsidP="002903EC"/>
    <w:p w:rsidR="002903EC" w:rsidRDefault="002903EC" w:rsidP="002903EC">
      <w:pPr>
        <w:rPr>
          <w:rStyle w:val="StyleUnderline"/>
        </w:rPr>
      </w:pPr>
    </w:p>
    <w:p w:rsidR="002903EC" w:rsidRDefault="002903EC" w:rsidP="002903EC">
      <w:pPr>
        <w:pStyle w:val="Heading4"/>
      </w:pPr>
      <w:r>
        <w:t xml:space="preserve">The pandemic slowed growth, but </w:t>
      </w:r>
      <w:proofErr w:type="gramStart"/>
      <w:r>
        <w:t>it’s</w:t>
      </w:r>
      <w:proofErr w:type="gramEnd"/>
      <w:r>
        <w:t xml:space="preserve"> </w:t>
      </w:r>
      <w:r w:rsidRPr="000E0C2F">
        <w:rPr>
          <w:u w:val="single"/>
        </w:rPr>
        <w:t>not irreversible</w:t>
      </w:r>
      <w:r>
        <w:t xml:space="preserve"> – </w:t>
      </w:r>
      <w:r>
        <w:rPr>
          <w:u w:val="single"/>
        </w:rPr>
        <w:t>education improvement</w:t>
      </w:r>
      <w:r>
        <w:t xml:space="preserve"> can turn the tide.</w:t>
      </w:r>
    </w:p>
    <w:p w:rsidR="002903EC" w:rsidRPr="0029595D" w:rsidRDefault="002903EC" w:rsidP="002903EC">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2903EC" w:rsidRPr="0029595D" w:rsidRDefault="002903EC" w:rsidP="002903EC">
      <w:pPr>
        <w:rPr>
          <w:rStyle w:val="Emphasis"/>
        </w:rPr>
      </w:pPr>
      <w:proofErr w:type="gramStart"/>
      <w:r w:rsidRPr="0029595D">
        <w:rPr>
          <w:rStyle w:val="StyleUnderline"/>
        </w:rPr>
        <w:t xml:space="preserve">As a </w:t>
      </w:r>
      <w:r w:rsidRPr="004E3C0F">
        <w:rPr>
          <w:rStyle w:val="StyleUnderline"/>
          <w:highlight w:val="green"/>
        </w:rPr>
        <w:t>result</w:t>
      </w:r>
      <w:proofErr w:type="gramEnd"/>
      <w:r w:rsidRPr="004E3C0F">
        <w:rPr>
          <w:rStyle w:val="StyleUnderline"/>
          <w:highlight w:val="green"/>
        </w:rPr>
        <w:t xml:space="preserve">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w:t>
      </w:r>
      <w:proofErr w:type="gramStart"/>
      <w:r w:rsidRPr="0029595D">
        <w:rPr>
          <w:rStyle w:val="StyleUnderline"/>
        </w:rPr>
        <w:t>should be taken</w:t>
      </w:r>
      <w:proofErr w:type="gramEnd"/>
      <w:r w:rsidRPr="0029595D">
        <w:rPr>
          <w:rStyle w:val="StyleUnderline"/>
        </w:rPr>
        <w:t xml:space="preserve"> into account. The future impact of </w:t>
      </w:r>
      <w:r w:rsidRPr="0029595D">
        <w:rPr>
          <w:sz w:val="16"/>
        </w:rPr>
        <w:t xml:space="preserve">past and future </w:t>
      </w:r>
      <w:r w:rsidRPr="0029595D">
        <w:rPr>
          <w:rStyle w:val="StyleUnderline"/>
        </w:rPr>
        <w:t xml:space="preserve">learning losses need to </w:t>
      </w:r>
      <w:proofErr w:type="gramStart"/>
      <w:r w:rsidRPr="0029595D">
        <w:rPr>
          <w:rStyle w:val="StyleUnderline"/>
        </w:rPr>
        <w:t>be considered</w:t>
      </w:r>
      <w:proofErr w:type="gramEnd"/>
      <w:r w:rsidRPr="0029595D">
        <w:rPr>
          <w:rStyle w:val="StyleUnderline"/>
        </w:rPr>
        <w:t xml:space="preserve">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w:t>
      </w:r>
      <w:proofErr w:type="gramStart"/>
      <w:r w:rsidRPr="0029595D">
        <w:rPr>
          <w:sz w:val="16"/>
        </w:rPr>
        <w:t>are currently known</w:t>
      </w:r>
      <w:proofErr w:type="gramEnd"/>
      <w:r w:rsidRPr="0029595D">
        <w:rPr>
          <w:sz w:val="16"/>
        </w:rPr>
        <w:t xml:space="preserve">.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w:t>
      </w:r>
      <w:proofErr w:type="gramStart"/>
      <w:r w:rsidRPr="0029595D">
        <w:rPr>
          <w:sz w:val="16"/>
        </w:rPr>
        <w:t>must be considered</w:t>
      </w:r>
      <w:proofErr w:type="gramEnd"/>
      <w:r w:rsidRPr="0029595D">
        <w:rPr>
          <w:sz w:val="16"/>
        </w:rPr>
        <w:t xml:space="preserve">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 xml:space="preserve">students </w:t>
      </w:r>
      <w:proofErr w:type="gramStart"/>
      <w:r w:rsidRPr="004E3C0F">
        <w:rPr>
          <w:rStyle w:val="Emphasis"/>
          <w:highlight w:val="green"/>
        </w:rPr>
        <w:t>will be</w:t>
      </w:r>
      <w:r w:rsidRPr="0029595D">
        <w:rPr>
          <w:rStyle w:val="Emphasis"/>
        </w:rPr>
        <w:t xml:space="preserve"> significantly </w:t>
      </w:r>
      <w:r w:rsidRPr="004E3C0F">
        <w:rPr>
          <w:rStyle w:val="Emphasis"/>
          <w:highlight w:val="green"/>
        </w:rPr>
        <w:t>harmed</w:t>
      </w:r>
      <w:proofErr w:type="gramEnd"/>
      <w:r w:rsidRPr="004E3C0F">
        <w:rPr>
          <w:rStyle w:val="Emphasis"/>
          <w:highlight w:val="green"/>
        </w:rPr>
        <w:t>.</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proofErr w:type="gramStart"/>
      <w:r w:rsidRPr="004E3C0F">
        <w:rPr>
          <w:rStyle w:val="Emphasis"/>
          <w:highlight w:val="green"/>
        </w:rPr>
        <w:t>not inevitable</w:t>
      </w:r>
      <w:proofErr w:type="gramEnd"/>
      <w:r w:rsidRPr="004E3C0F">
        <w:rPr>
          <w:rStyle w:val="Emphasis"/>
          <w:highlight w:val="green"/>
        </w:rPr>
        <w:t xml:space="preserv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2903EC" w:rsidRDefault="002903EC" w:rsidP="002903EC">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2903EC" w:rsidRPr="007E3211" w:rsidRDefault="002903EC" w:rsidP="002903EC">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8" w:history="1">
        <w:r w:rsidRPr="007E3211">
          <w:rPr>
            <w:rStyle w:val="Hyperlink"/>
            <w:sz w:val="16"/>
          </w:rPr>
          <w:t>https://www.mdpi.com/2071-1050/13/11/6437</w:t>
        </w:r>
      </w:hyperlink>
      <w:r w:rsidRPr="007E3211">
        <w:rPr>
          <w:sz w:val="16"/>
        </w:rPr>
        <w:t>) AG</w:t>
      </w:r>
    </w:p>
    <w:p w:rsidR="002903EC" w:rsidRPr="00745D70" w:rsidRDefault="002903EC" w:rsidP="002903EC">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w:t>
      </w:r>
      <w:proofErr w:type="gramStart"/>
      <w:r w:rsidRPr="007E3211">
        <w:rPr>
          <w:sz w:val="14"/>
        </w:rPr>
        <w:t>is also believed</w:t>
      </w:r>
      <w:proofErr w:type="gramEnd"/>
      <w:r w:rsidRPr="007E3211">
        <w:rPr>
          <w:sz w:val="14"/>
        </w:rPr>
        <w:t xml:space="preserve">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w:t>
      </w:r>
      <w:proofErr w:type="gramStart"/>
      <w:r w:rsidRPr="007E3211">
        <w:rPr>
          <w:sz w:val="14"/>
        </w:rPr>
        <w:t>can be mostly attributed</w:t>
      </w:r>
      <w:proofErr w:type="gramEnd"/>
      <w:r w:rsidRPr="007E3211">
        <w:rPr>
          <w:sz w:val="14"/>
        </w:rPr>
        <w:t xml:space="preserve">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w:t>
      </w:r>
      <w:proofErr w:type="gramStart"/>
      <w:r w:rsidRPr="007E3211">
        <w:rPr>
          <w:sz w:val="14"/>
        </w:rPr>
        <w:t>should be viewed</w:t>
      </w:r>
      <w:proofErr w:type="gramEnd"/>
      <w:r w:rsidRPr="007E3211">
        <w:rPr>
          <w:sz w:val="14"/>
        </w:rPr>
        <w:t xml:space="preserve">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w:t>
      </w:r>
      <w:proofErr w:type="gramStart"/>
      <w:r w:rsidRPr="007E3211">
        <w:rPr>
          <w:sz w:val="14"/>
        </w:rPr>
        <w:t>could be given</w:t>
      </w:r>
      <w:proofErr w:type="gramEnd"/>
      <w:r w:rsidRPr="007E3211">
        <w:rPr>
          <w:sz w:val="14"/>
        </w:rPr>
        <w:t xml:space="preserve">. Firstly, each of them </w:t>
      </w:r>
      <w:proofErr w:type="gramStart"/>
      <w:r w:rsidRPr="007E3211">
        <w:rPr>
          <w:sz w:val="14"/>
        </w:rPr>
        <w:t>should be viewed</w:t>
      </w:r>
      <w:proofErr w:type="gramEnd"/>
      <w:r w:rsidRPr="007E3211">
        <w:rPr>
          <w:sz w:val="14"/>
        </w:rPr>
        <w:t xml:space="preserve">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w:t>
      </w:r>
      <w:proofErr w:type="gramStart"/>
      <w:r w:rsidRPr="007E3211">
        <w:rPr>
          <w:sz w:val="14"/>
        </w:rPr>
        <w:t>can be partly reflected</w:t>
      </w:r>
      <w:proofErr w:type="gramEnd"/>
      <w:r w:rsidRPr="007E3211">
        <w:rPr>
          <w:sz w:val="14"/>
        </w:rPr>
        <w:t xml:space="preserve"> in the above-described similarities between the three different models presented in Table 2. In any case, it </w:t>
      </w:r>
      <w:proofErr w:type="gramStart"/>
      <w:r w:rsidRPr="007E3211">
        <w:rPr>
          <w:sz w:val="14"/>
        </w:rPr>
        <w:t>can be believed</w:t>
      </w:r>
      <w:proofErr w:type="gramEnd"/>
      <w:r w:rsidRPr="007E3211">
        <w:rPr>
          <w:sz w:val="14"/>
        </w:rPr>
        <w:t xml:space="preserve">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w:t>
      </w:r>
      <w:proofErr w:type="gramStart"/>
      <w:r w:rsidRPr="007E3211">
        <w:rPr>
          <w:sz w:val="14"/>
        </w:rPr>
        <w:t>is observed</w:t>
      </w:r>
      <w:proofErr w:type="gramEnd"/>
      <w:r w:rsidRPr="007E3211">
        <w:rPr>
          <w:sz w:val="14"/>
        </w:rPr>
        <w:t xml:space="preserve"> in the cohort of 40-year-olds. That </w:t>
      </w:r>
      <w:proofErr w:type="gramStart"/>
      <w:r w:rsidRPr="007E3211">
        <w:rPr>
          <w:sz w:val="14"/>
        </w:rPr>
        <w:t>could be attributed</w:t>
      </w:r>
      <w:proofErr w:type="gramEnd"/>
      <w:r w:rsidRPr="007E3211">
        <w:rPr>
          <w:sz w:val="14"/>
        </w:rPr>
        <w:t xml:space="preserve">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w:t>
      </w:r>
      <w:proofErr w:type="gramStart"/>
      <w:r w:rsidRPr="007E3211">
        <w:rPr>
          <w:sz w:val="14"/>
        </w:rPr>
        <w:t>to properly lag</w:t>
      </w:r>
      <w:proofErr w:type="gramEnd"/>
      <w:r w:rsidRPr="007E3211">
        <w:rPr>
          <w:sz w:val="14"/>
        </w:rPr>
        <w:t xml:space="preserve">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 xml:space="preserve">while the results </w:t>
      </w:r>
      <w:proofErr w:type="gramStart"/>
      <w:r w:rsidRPr="00745D70">
        <w:rPr>
          <w:rStyle w:val="StyleUnderline"/>
        </w:rPr>
        <w:t>are observed</w:t>
      </w:r>
      <w:proofErr w:type="gramEnd"/>
      <w:r w:rsidRPr="00745D70">
        <w:rPr>
          <w:rStyle w:val="StyleUnderline"/>
        </w:rPr>
        <w:t xml:space="preserve">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w:t>
      </w:r>
      <w:proofErr w:type="gramStart"/>
      <w:r w:rsidRPr="007E3211">
        <w:rPr>
          <w:sz w:val="14"/>
        </w:rPr>
        <w:t>be taken</w:t>
      </w:r>
      <w:proofErr w:type="gramEnd"/>
      <w:r w:rsidRPr="007E3211">
        <w:rPr>
          <w:sz w:val="14"/>
        </w:rPr>
        <w:t xml:space="preserve">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w:t>
      </w:r>
      <w:proofErr w:type="gramStart"/>
      <w:r w:rsidRPr="007E3211">
        <w:rPr>
          <w:sz w:val="14"/>
        </w:rPr>
        <w:t>,58</w:t>
      </w:r>
      <w:proofErr w:type="gramEnd"/>
      <w:r w:rsidRPr="007E3211">
        <w:rPr>
          <w:sz w:val="14"/>
        </w:rPr>
        <w:t xml:space="preserve">];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w:t>
      </w:r>
      <w:proofErr w:type="gramStart"/>
      <w:r w:rsidRPr="007E3211">
        <w:rPr>
          <w:sz w:val="14"/>
        </w:rPr>
        <w:t>be replaced</w:t>
      </w:r>
      <w:proofErr w:type="gramEnd"/>
      <w:r w:rsidRPr="007E3211">
        <w:rPr>
          <w:sz w:val="14"/>
        </w:rPr>
        <w:t xml:space="preserve">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w:t>
      </w:r>
      <w:proofErr w:type="gramStart"/>
      <w:r w:rsidRPr="007E3211">
        <w:rPr>
          <w:sz w:val="14"/>
        </w:rPr>
        <w:t>is always positively and significantly correlated</w:t>
      </w:r>
      <w:proofErr w:type="gramEnd"/>
      <w:r w:rsidRPr="007E3211">
        <w:rPr>
          <w:sz w:val="14"/>
        </w:rPr>
        <w:t xml:space="preserve">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w:t>
      </w:r>
      <w:proofErr w:type="gramStart"/>
      <w:r w:rsidRPr="007E3211">
        <w:rPr>
          <w:sz w:val="14"/>
        </w:rPr>
        <w:t>is driven</w:t>
      </w:r>
      <w:proofErr w:type="gramEnd"/>
      <w:r w:rsidRPr="007E3211">
        <w:rPr>
          <w:sz w:val="14"/>
        </w:rPr>
        <w:t xml:space="preserve">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t>
      </w:r>
      <w:proofErr w:type="gramStart"/>
      <w:r w:rsidRPr="007E3211">
        <w:rPr>
          <w:sz w:val="14"/>
        </w:rPr>
        <w:t>were not driven</w:t>
      </w:r>
      <w:proofErr w:type="gramEnd"/>
      <w:r w:rsidRPr="007E3211">
        <w:rPr>
          <w:sz w:val="14"/>
        </w:rPr>
        <w:t xml:space="preserve">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w:t>
      </w:r>
      <w:proofErr w:type="gramStart"/>
      <w:r w:rsidRPr="007E3211">
        <w:rPr>
          <w:sz w:val="14"/>
        </w:rPr>
        <w:t>,61</w:t>
      </w:r>
      <w:proofErr w:type="gramEnd"/>
      <w:r w:rsidRPr="007E3211">
        <w:rPr>
          <w:sz w:val="14"/>
        </w:rPr>
        <w:t xml:space="preserve">–63]. Sustainability 2021, 13, 6437 20 of 22 </w:t>
      </w:r>
      <w:proofErr w:type="gramStart"/>
      <w:r w:rsidRPr="007E3211">
        <w:rPr>
          <w:sz w:val="14"/>
        </w:rPr>
        <w:t>The</w:t>
      </w:r>
      <w:proofErr w:type="gramEnd"/>
      <w:r w:rsidRPr="007E3211">
        <w:rPr>
          <w:sz w:val="14"/>
        </w:rPr>
        <w:t xml:space="preserv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t>
      </w:r>
      <w:proofErr w:type="gramStart"/>
      <w:r w:rsidRPr="007E3211">
        <w:rPr>
          <w:sz w:val="14"/>
        </w:rPr>
        <w:t>were analyzed and averaged,</w:t>
      </w:r>
      <w:proofErr w:type="gramEnd"/>
      <w:r w:rsidRPr="007E3211">
        <w:rPr>
          <w:sz w:val="14"/>
        </w:rPr>
        <w:t xml:space="preserve">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w:t>
      </w:r>
      <w:proofErr w:type="gramStart"/>
      <w:r w:rsidRPr="00745D70">
        <w:rPr>
          <w:rStyle w:val="Emphasis"/>
        </w:rPr>
        <w:t>can be cut</w:t>
      </w:r>
      <w:proofErr w:type="gramEnd"/>
      <w:r w:rsidRPr="00745D70">
        <w:rPr>
          <w:rStyle w:val="Emphasis"/>
        </w:rPr>
        <w:t xml:space="preserve">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w:t>
      </w:r>
      <w:proofErr w:type="gramStart"/>
      <w:r w:rsidRPr="007E3211">
        <w:rPr>
          <w:sz w:val="14"/>
        </w:rPr>
        <w:t>has been listed</w:t>
      </w:r>
      <w:proofErr w:type="gramEnd"/>
      <w:r w:rsidRPr="007E3211">
        <w:rPr>
          <w:sz w:val="14"/>
        </w:rPr>
        <w:t xml:space="preserve">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2903EC" w:rsidRPr="00534271" w:rsidRDefault="002903EC" w:rsidP="002903EC">
      <w:pPr>
        <w:pStyle w:val="Heading4"/>
      </w:pPr>
      <w:r>
        <w:t xml:space="preserve">Growth solves </w:t>
      </w:r>
      <w:r w:rsidRPr="0041744C">
        <w:rPr>
          <w:u w:val="single"/>
        </w:rPr>
        <w:t>extinction</w:t>
      </w:r>
      <w:r>
        <w:t>.</w:t>
      </w:r>
    </w:p>
    <w:p w:rsidR="002903EC" w:rsidRPr="00534271" w:rsidRDefault="002903EC" w:rsidP="002903EC">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9"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2903EC" w:rsidRDefault="002903EC" w:rsidP="002903EC">
      <w:pPr>
        <w:rPr>
          <w:sz w:val="12"/>
        </w:rPr>
      </w:pPr>
      <w:r w:rsidRPr="00CE1C85">
        <w:rPr>
          <w:sz w:val="12"/>
        </w:rPr>
        <w:t xml:space="preserve">I argue that the opposite is the case. </w:t>
      </w:r>
      <w:proofErr w:type="gramStart"/>
      <w:r w:rsidRPr="00CE1C85">
        <w:rPr>
          <w:sz w:val="12"/>
        </w:rPr>
        <w:t>It is not safe stagnation and risky growth that we must choose between</w:t>
      </w:r>
      <w:proofErr w:type="gramEnd"/>
      <w:r w:rsidRPr="00CE1C85">
        <w:rPr>
          <w:sz w:val="12"/>
        </w:rPr>
        <w:t xml:space="preserve">;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w:t>
      </w:r>
      <w:proofErr w:type="gramStart"/>
      <w:r w:rsidRPr="00CE1C85">
        <w:rPr>
          <w:sz w:val="12"/>
        </w:rPr>
        <w:t>might be advanced</w:t>
      </w:r>
      <w:proofErr w:type="gramEnd"/>
      <w:r w:rsidRPr="00CE1C85">
        <w:rPr>
          <w:sz w:val="12"/>
        </w:rPr>
        <w:t xml:space="preserve"> enough to have developed the means for our destruction, but not advanced enough to care sufficiently about safety. </w:t>
      </w:r>
      <w:proofErr w:type="gramStart"/>
      <w:r w:rsidRPr="00CE1C85">
        <w:rPr>
          <w:sz w:val="12"/>
        </w:rPr>
        <w:t>But</w:t>
      </w:r>
      <w:proofErr w:type="gramEnd"/>
      <w:r w:rsidRPr="00CE1C85">
        <w:rPr>
          <w:sz w:val="12"/>
        </w:rPr>
        <w:t xml:space="preserve">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w:t>
      </w:r>
      <w:proofErr w:type="gramStart"/>
      <w:r w:rsidRPr="00CE1C85">
        <w:rPr>
          <w:sz w:val="12"/>
        </w:rPr>
        <w:t>But</w:t>
      </w:r>
      <w:proofErr w:type="gramEnd"/>
      <w:r w:rsidRPr="00CE1C85">
        <w:rPr>
          <w:sz w:val="12"/>
        </w:rPr>
        <w:t xml:space="preserve">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w:t>
      </w:r>
      <w:proofErr w:type="gramStart"/>
      <w:r w:rsidRPr="00CE1C85">
        <w:rPr>
          <w:sz w:val="12"/>
        </w:rPr>
        <w:t>can’t</w:t>
      </w:r>
      <w:proofErr w:type="gramEnd"/>
      <w:r w:rsidRPr="00CE1C85">
        <w:rPr>
          <w:sz w:val="12"/>
        </w:rPr>
        <w:t xml:space="preserve"> focus on much beyond ensuring their own livelihoods. </w:t>
      </w:r>
      <w:proofErr w:type="gramStart"/>
      <w:r w:rsidRPr="00CE1C85">
        <w:rPr>
          <w:sz w:val="12"/>
        </w:rPr>
        <w:t>But</w:t>
      </w:r>
      <w:proofErr w:type="gramEnd"/>
      <w:r w:rsidRPr="00CE1C85">
        <w:rPr>
          <w:sz w:val="12"/>
        </w:rPr>
        <w:t xml:space="preserve">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w:t>
      </w:r>
      <w:proofErr w:type="gramStart"/>
      <w:r w:rsidRPr="00CE1C85">
        <w:rPr>
          <w:sz w:val="12"/>
        </w:rPr>
        <w:t>And so</w:t>
      </w:r>
      <w:proofErr w:type="gramEnd"/>
      <w:r w:rsidRPr="00CE1C85">
        <w:rPr>
          <w:sz w:val="12"/>
        </w:rPr>
        <w:t xml:space="preserve">,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w:t>
      </w:r>
      <w:proofErr w:type="gramStart"/>
      <w:r w:rsidRPr="00CE1C85">
        <w:rPr>
          <w:sz w:val="12"/>
        </w:rPr>
        <w:t>is based</w:t>
      </w:r>
      <w:proofErr w:type="gramEnd"/>
      <w:r w:rsidRPr="00CE1C85">
        <w:rPr>
          <w:sz w:val="12"/>
        </w:rPr>
        <w:t xml:space="preserve">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w:t>
      </w:r>
      <w:proofErr w:type="gramStart"/>
      <w:r w:rsidRPr="00CE1C85">
        <w:rPr>
          <w:sz w:val="12"/>
        </w:rPr>
        <w:t>Or</w:t>
      </w:r>
      <w:proofErr w:type="gramEnd"/>
      <w:r w:rsidRPr="00CE1C85">
        <w:rPr>
          <w:sz w:val="12"/>
        </w:rPr>
        <w:t xml:space="preserve"> consider air travel. </w:t>
      </w:r>
      <w:proofErr w:type="gramStart"/>
      <w:r w:rsidRPr="00CE1C85">
        <w:rPr>
          <w:sz w:val="12"/>
        </w:rPr>
        <w:t>It’s</w:t>
      </w:r>
      <w:proofErr w:type="gramEnd"/>
      <w:r w:rsidRPr="00CE1C85">
        <w:rPr>
          <w:sz w:val="12"/>
        </w:rPr>
        <w:t xml:space="preserve">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w:t>
      </w:r>
      <w:proofErr w:type="gramStart"/>
      <w:r w:rsidRPr="00CE1C85">
        <w:rPr>
          <w:sz w:val="12"/>
        </w:rPr>
        <w:t>to</w:t>
      </w:r>
      <w:proofErr w:type="gramEnd"/>
      <w:r w:rsidRPr="00CE1C85">
        <w:rPr>
          <w:sz w:val="12"/>
        </w:rPr>
        <w:t xml:space="preserve">. However, an impatient society does care about not </w:t>
      </w:r>
      <w:proofErr w:type="gramStart"/>
      <w:r w:rsidRPr="00CE1C85">
        <w:rPr>
          <w:sz w:val="12"/>
        </w:rPr>
        <w:t>getting</w:t>
      </w:r>
      <w:proofErr w:type="gramEnd"/>
      <w:r w:rsidRPr="00CE1C85">
        <w:rPr>
          <w:sz w:val="12"/>
        </w:rPr>
        <w:t xml:space="preserve">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w:t>
      </w:r>
      <w:proofErr w:type="gramStart"/>
      <w:r w:rsidRPr="00CE1C85">
        <w:rPr>
          <w:sz w:val="12"/>
        </w:rPr>
        <w:t>milder and went on only for a month on average in the U.S., even though the Spanish Flu was arguably deadlier</w:t>
      </w:r>
      <w:proofErr w:type="gramEnd"/>
      <w:r w:rsidRPr="00CE1C85">
        <w:rPr>
          <w:sz w:val="12"/>
        </w:rPr>
        <w:t xml:space="preserve">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w:t>
      </w:r>
      <w:proofErr w:type="gramStart"/>
      <w:r w:rsidRPr="00CE1C85">
        <w:rPr>
          <w:sz w:val="12"/>
        </w:rPr>
        <w:t>And 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w:t>
      </w:r>
      <w:proofErr w:type="gramStart"/>
      <w:r w:rsidRPr="00CE1C85">
        <w:rPr>
          <w:sz w:val="12"/>
        </w:rPr>
        <w:t>But</w:t>
      </w:r>
      <w:proofErr w:type="gramEnd"/>
      <w:r w:rsidRPr="00CE1C85">
        <w:rPr>
          <w:sz w:val="12"/>
        </w:rPr>
        <w:t xml:space="preserve">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w:t>
      </w:r>
      <w:proofErr w:type="gramStart"/>
      <w:r w:rsidRPr="00CE1C85">
        <w:rPr>
          <w:sz w:val="12"/>
        </w:rPr>
        <w:t>And</w:t>
      </w:r>
      <w:proofErr w:type="gramEnd"/>
      <w:r w:rsidRPr="00CE1C85">
        <w:rPr>
          <w:sz w:val="12"/>
        </w:rPr>
        <w:t xml:space="preserve"> all of this occurs despite our society’s impatience. There is an analog to this in environmental economics, called the “environmental Kuznets curve.” It </w:t>
      </w:r>
      <w:proofErr w:type="gramStart"/>
      <w:r w:rsidRPr="00CE1C85">
        <w:rPr>
          <w:sz w:val="12"/>
        </w:rPr>
        <w:t>was theorized</w:t>
      </w:r>
      <w:proofErr w:type="gramEnd"/>
      <w:r w:rsidRPr="00CE1C85">
        <w:rPr>
          <w:sz w:val="12"/>
        </w:rPr>
        <w:t xml:space="preserve">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proofErr w:type="gramStart"/>
      <w:r w:rsidRPr="006C7CA6">
        <w:rPr>
          <w:rStyle w:val="StyleUnderline"/>
        </w:rPr>
        <w:t>That theory has arguably been vindicated by the path that Western countries have taken with regard to water and air pollution</w:t>
      </w:r>
      <w:r w:rsidRPr="00CE1C85">
        <w:rPr>
          <w:sz w:val="12"/>
        </w:rPr>
        <w:t>, for example, over the past century</w:t>
      </w:r>
      <w:proofErr w:type="gramEnd"/>
      <w:r w:rsidRPr="00CE1C85">
        <w:rPr>
          <w:sz w:val="12"/>
        </w:rPr>
        <w:t xml:space="preserve">.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w:t>
      </w:r>
      <w:proofErr w:type="gramStart"/>
      <w:r w:rsidRPr="00CE1C85">
        <w:rPr>
          <w:sz w:val="12"/>
        </w:rPr>
        <w:t>But</w:t>
      </w:r>
      <w:proofErr w:type="gramEnd"/>
      <w:r w:rsidRPr="00CE1C85">
        <w:rPr>
          <w:sz w:val="12"/>
        </w:rPr>
        <w:t xml:space="preserve">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w:t>
      </w:r>
      <w:proofErr w:type="gramStart"/>
      <w:r w:rsidRPr="00CE1C85">
        <w:rPr>
          <w:sz w:val="12"/>
          <w:szCs w:val="16"/>
        </w:rPr>
        <w:t>be vindicated</w:t>
      </w:r>
      <w:proofErr w:type="gramEnd"/>
      <w:r w:rsidRPr="00CE1C85">
        <w:rPr>
          <w:sz w:val="12"/>
          <w:szCs w:val="16"/>
        </w:rPr>
        <w:t xml:space="preserve">! Faster growth just increased the risk! Except </w:t>
      </w:r>
      <w:proofErr w:type="gramStart"/>
      <w:r w:rsidRPr="00CE1C85">
        <w:rPr>
          <w:sz w:val="12"/>
          <w:szCs w:val="16"/>
        </w:rPr>
        <w:t>that</w:t>
      </w:r>
      <w:proofErr w:type="gramEnd"/>
      <w:r w:rsidRPr="00CE1C85">
        <w:rPr>
          <w:sz w:val="12"/>
          <w:szCs w:val="16"/>
        </w:rPr>
        <w:t xml:space="preserve">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 xml:space="preserve">so they value life </w:t>
      </w:r>
      <w:proofErr w:type="gramStart"/>
      <w:r w:rsidRPr="00CA3601">
        <w:rPr>
          <w:rStyle w:val="StyleUnderline"/>
        </w:rPr>
        <w:t>more sooner</w:t>
      </w:r>
      <w:proofErr w:type="gramEnd"/>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2903EC" w:rsidRDefault="002903EC" w:rsidP="002903EC">
      <w:pPr>
        <w:pStyle w:val="Heading4"/>
      </w:pPr>
      <w:r>
        <w:t>DPT is empirically robust. Every counterexample crumbles under better historical analysis.</w:t>
      </w:r>
    </w:p>
    <w:p w:rsidR="002903EC" w:rsidRPr="00982109" w:rsidRDefault="002903EC" w:rsidP="002903EC">
      <w:pPr>
        <w:rPr>
          <w:rStyle w:val="Style13ptBold"/>
        </w:rPr>
      </w:pPr>
      <w:r w:rsidRPr="00982109">
        <w:rPr>
          <w:rStyle w:val="Style13ptBold"/>
        </w:rPr>
        <w:t>Miller, PhD in IR, 19</w:t>
      </w:r>
    </w:p>
    <w:p w:rsidR="002903EC" w:rsidRPr="002302F3" w:rsidRDefault="002903EC" w:rsidP="002903EC">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0" w:history="1">
        <w:r w:rsidRPr="002302F3">
          <w:rPr>
            <w:rStyle w:val="Hyperlink"/>
            <w:szCs w:val="16"/>
          </w:rPr>
          <w:t>https://networks.h-net.org/node/28443/discussions/4846080/h-diploissf-state-field-essay-unreality-realism-international</w:t>
        </w:r>
      </w:hyperlink>
      <w:r w:rsidRPr="002302F3">
        <w:rPr>
          <w:szCs w:val="16"/>
        </w:rPr>
        <w:t>) BW</w:t>
      </w:r>
    </w:p>
    <w:p w:rsidR="002903EC" w:rsidRDefault="002903EC" w:rsidP="002903EC">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CA3586">
        <w:rPr>
          <w:sz w:val="16"/>
        </w:rPr>
        <w:t>death-blow</w:t>
      </w:r>
      <w:proofErr w:type="gramEnd"/>
      <w:r w:rsidRPr="00CA3586">
        <w:rPr>
          <w:sz w:val="16"/>
        </w:rPr>
        <w:t xml:space="preserve"> to realism. The idea of a liberal or democratic peace is almost as old as liberalism itself, </w:t>
      </w:r>
      <w:proofErr w:type="gramStart"/>
      <w:r w:rsidRPr="00CA3586">
        <w:rPr>
          <w:sz w:val="16"/>
        </w:rPr>
        <w:t>having first been outlined</w:t>
      </w:r>
      <w:proofErr w:type="gramEnd"/>
      <w:r w:rsidRPr="00CA3586">
        <w:rPr>
          <w:sz w:val="16"/>
        </w:rPr>
        <w:t xml:space="preserve">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w:t>
      </w:r>
      <w:proofErr w:type="gramStart"/>
      <w:r w:rsidRPr="0099396C">
        <w:rPr>
          <w:rStyle w:val="StyleUnderline"/>
        </w:rPr>
        <w:t>observe that</w:t>
      </w:r>
      <w:proofErr w:type="gramEnd"/>
      <w:r w:rsidRPr="0099396C">
        <w:rPr>
          <w:rStyle w:val="StyleUnderline"/>
        </w:rPr>
        <w:t xml:space="preserve">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w:t>
      </w:r>
      <w:proofErr w:type="gramStart"/>
      <w:r w:rsidRPr="00CA3586">
        <w:rPr>
          <w:sz w:val="16"/>
        </w:rPr>
        <w:t>is basically</w:t>
      </w:r>
      <w:proofErr w:type="gramEnd"/>
      <w:r w:rsidRPr="00CA3586">
        <w:rPr>
          <w:sz w:val="16"/>
        </w:rPr>
        <w:t xml:space="preserve">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w:t>
      </w:r>
      <w:proofErr w:type="gramStart"/>
      <w:r w:rsidRPr="00CA3586">
        <w:rPr>
          <w:sz w:val="16"/>
        </w:rPr>
        <w:t>Clearly</w:t>
      </w:r>
      <w:proofErr w:type="gramEnd"/>
      <w:r w:rsidRPr="00CA3586">
        <w:rPr>
          <w:sz w:val="16"/>
        </w:rPr>
        <w:t xml:space="preserve">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w:t>
      </w:r>
      <w:proofErr w:type="gramStart"/>
      <w:r w:rsidRPr="00CA3586">
        <w:rPr>
          <w:sz w:val="16"/>
        </w:rPr>
        <w:t>book</w:t>
      </w:r>
      <w:proofErr w:type="gramEnd"/>
      <w:r w:rsidRPr="00CA3586">
        <w:rPr>
          <w:sz w:val="16"/>
        </w:rPr>
        <w:t xml:space="preserve">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w:t>
      </w:r>
      <w:proofErr w:type="gramStart"/>
      <w:r w:rsidRPr="00CA3586">
        <w:rPr>
          <w:sz w:val="16"/>
        </w:rPr>
        <w:t>be trumped</w:t>
      </w:r>
      <w:proofErr w:type="gramEnd"/>
      <w:r w:rsidRPr="00CA3586">
        <w:rPr>
          <w:sz w:val="16"/>
        </w:rPr>
        <w:t xml:space="preserve">. </w:t>
      </w:r>
      <w:proofErr w:type="gramStart"/>
      <w:r w:rsidRPr="00CA3586">
        <w:rPr>
          <w:sz w:val="16"/>
        </w:rPr>
        <w:t>And</w:t>
      </w:r>
      <w:proofErr w:type="gramEnd"/>
      <w:r w:rsidRPr="00CA3586">
        <w:rPr>
          <w:sz w:val="16"/>
        </w:rPr>
        <w:t xml:space="preserve">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t>
      </w:r>
      <w:proofErr w:type="gramStart"/>
      <w:r w:rsidRPr="00CA3586">
        <w:rPr>
          <w:sz w:val="16"/>
        </w:rPr>
        <w:t>will also</w:t>
      </w:r>
      <w:proofErr w:type="gramEnd"/>
      <w:r w:rsidRPr="00CA3586">
        <w:rPr>
          <w:sz w:val="16"/>
        </w:rPr>
        <w:t xml:space="preserve"> spread peace, liberty, and human flourishing. </w:t>
      </w:r>
      <w:proofErr w:type="gramStart"/>
      <w:r w:rsidRPr="00CA3586">
        <w:rPr>
          <w:sz w:val="16"/>
        </w:rPr>
        <w:t>But</w:t>
      </w:r>
      <w:proofErr w:type="gramEnd"/>
      <w:r w:rsidRPr="00CA3586">
        <w:rPr>
          <w:sz w:val="16"/>
        </w:rPr>
        <w:t xml:space="preserve">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w:t>
      </w:r>
      <w:proofErr w:type="gramStart"/>
      <w:r w:rsidRPr="00CA3586">
        <w:rPr>
          <w:sz w:val="16"/>
        </w:rPr>
        <w:t>mean</w:t>
      </w:r>
      <w:proofErr w:type="gramEnd"/>
      <w:r w:rsidRPr="00CA3586">
        <w:rPr>
          <w:sz w:val="16"/>
        </w:rPr>
        <w:t xml:space="preserve">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w:t>
      </w:r>
      <w:proofErr w:type="gramStart"/>
      <w:r w:rsidRPr="00CA3586">
        <w:rPr>
          <w:sz w:val="16"/>
        </w:rPr>
        <w:t>societies, merely that</w:t>
      </w:r>
      <w:proofErr w:type="gramEnd"/>
      <w:r w:rsidRPr="00CA3586">
        <w:rPr>
          <w:sz w:val="16"/>
        </w:rPr>
        <w:t xml:space="preserve">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w:t>
      </w:r>
      <w:proofErr w:type="gramStart"/>
      <w:r w:rsidRPr="00CA3586">
        <w:rPr>
          <w:sz w:val="16"/>
        </w:rPr>
        <w:t>foreseeable</w:t>
      </w:r>
      <w:proofErr w:type="gramEnd"/>
      <w:r w:rsidRPr="00CA3586">
        <w:rPr>
          <w:sz w:val="16"/>
        </w:rPr>
        <w:t xml:space="preserv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proofErr w:type="gramStart"/>
      <w:r w:rsidRPr="00753A39">
        <w:rPr>
          <w:rStyle w:val="Emphasis"/>
          <w:highlight w:val="green"/>
        </w:rPr>
        <w:t>hold</w:t>
      </w:r>
      <w:proofErr w:type="gramEnd"/>
      <w:r w:rsidRPr="00753A39">
        <w:rPr>
          <w:rStyle w:val="Emphasis"/>
          <w:highlight w:val="green"/>
        </w:rPr>
        <w:t xml:space="preserve">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w:t>
      </w:r>
      <w:proofErr w:type="gramStart"/>
      <w:r w:rsidRPr="00CA3586">
        <w:rPr>
          <w:sz w:val="16"/>
        </w:rPr>
        <w:t>.[</w:t>
      </w:r>
      <w:proofErr w:type="gramEnd"/>
      <w:r w:rsidRPr="00CA3586">
        <w:rPr>
          <w:sz w:val="16"/>
        </w:rPr>
        <w:t xml:space="preserve">16] </w:t>
      </w:r>
      <w:r w:rsidRPr="00E73F25">
        <w:rPr>
          <w:rStyle w:val="StyleUnderline"/>
        </w:rPr>
        <w:t xml:space="preserve">The claim is false. The Polity IV project gives Germany in 1914 a </w:t>
      </w:r>
      <w:r w:rsidRPr="00E73F25">
        <w:rPr>
          <w:rStyle w:val="Emphasis"/>
        </w:rPr>
        <w:t xml:space="preserve">score of </w:t>
      </w:r>
      <w:proofErr w:type="gramStart"/>
      <w:r w:rsidRPr="00E73F25">
        <w:rPr>
          <w:rStyle w:val="Emphasis"/>
        </w:rPr>
        <w:t>2</w:t>
      </w:r>
      <w:proofErr w:type="gramEnd"/>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w:t>
      </w:r>
      <w:proofErr w:type="gramStart"/>
      <w:r w:rsidRPr="00CA3586">
        <w:rPr>
          <w:sz w:val="16"/>
        </w:rPr>
        <w:t>This is not the kind of regime that scholars of the democratic peace have in mind.</w:t>
      </w:r>
      <w:proofErr w:type="gramEnd"/>
      <w:r w:rsidRPr="00CA3586">
        <w:rPr>
          <w:sz w:val="16"/>
        </w:rPr>
        <w:t xml:space="preserve">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w:t>
      </w:r>
      <w:proofErr w:type="gramStart"/>
      <w:r w:rsidRPr="00CA3586">
        <w:rPr>
          <w:sz w:val="16"/>
        </w:rPr>
        <w:t>be used</w:t>
      </w:r>
      <w:proofErr w:type="gramEnd"/>
      <w:r w:rsidRPr="00CA3586">
        <w:rPr>
          <w:sz w:val="16"/>
        </w:rPr>
        <w:t xml:space="preserve">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 xml:space="preserve">No, in </w:t>
      </w:r>
      <w:proofErr w:type="gramStart"/>
      <w:r w:rsidRPr="00381B34">
        <w:rPr>
          <w:rStyle w:val="Emphasis"/>
        </w:rPr>
        <w:t>fact</w:t>
      </w:r>
      <w:proofErr w:type="gramEnd"/>
      <w:r w:rsidRPr="00381B34">
        <w:rPr>
          <w:rStyle w:val="Emphasis"/>
        </w:rPr>
        <w:t xml:space="preserve">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proofErr w:type="gramStart"/>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w:t>
      </w:r>
      <w:proofErr w:type="gramEnd"/>
      <w:r w:rsidRPr="00CA3586">
        <w:rPr>
          <w:sz w:val="16"/>
        </w:rPr>
        <w:t xml:space="preserve">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w:t>
      </w:r>
      <w:proofErr w:type="gramStart"/>
      <w:r w:rsidRPr="00CA3586">
        <w:rPr>
          <w:sz w:val="16"/>
        </w:rPr>
        <w:t>And</w:t>
      </w:r>
      <w:proofErr w:type="gramEnd"/>
      <w:r w:rsidRPr="00CA3586">
        <w:rPr>
          <w:sz w:val="16"/>
        </w:rPr>
        <w:t xml:space="preserve">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2903EC" w:rsidRDefault="002903EC" w:rsidP="002903EC">
      <w:pPr>
        <w:pStyle w:val="Heading3"/>
      </w:pPr>
      <w:bookmarkStart w:id="0" w:name="_GoBack"/>
      <w:bookmarkEnd w:id="0"/>
      <w:r>
        <w:t>Solvency</w:t>
      </w:r>
    </w:p>
    <w:p w:rsidR="002903EC" w:rsidRDefault="002903EC" w:rsidP="002903EC">
      <w:pPr>
        <w:pStyle w:val="Heading4"/>
      </w:pPr>
      <w:r>
        <w:t xml:space="preserve">Plan text: A just government ought to recognize an unconditional right of teachers to strike. </w:t>
      </w:r>
    </w:p>
    <w:p w:rsidR="002903EC" w:rsidRDefault="002903EC" w:rsidP="002903EC"/>
    <w:p w:rsidR="002903EC" w:rsidRDefault="002903EC" w:rsidP="002903EC">
      <w:pPr>
        <w:pStyle w:val="Heading4"/>
      </w:pPr>
      <w:r>
        <w:t xml:space="preserve">Definition of </w:t>
      </w:r>
      <w:r w:rsidRPr="0026026A">
        <w:rPr>
          <w:u w:val="single"/>
        </w:rPr>
        <w:t>unconditional right to strike</w:t>
      </w:r>
      <w:r>
        <w:t>:</w:t>
      </w:r>
    </w:p>
    <w:p w:rsidR="002903EC" w:rsidRDefault="002903EC" w:rsidP="002903E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1" w:history="1">
        <w:r w:rsidRPr="00540FF3">
          <w:rPr>
            <w:rStyle w:val="Hyperlink"/>
          </w:rPr>
          <w:t>https://play.google.com/store/books/details?id=7o1tA__v4xwC&amp;rdid=book-7o1tA__v4xwC&amp;rdot=1</w:t>
        </w:r>
      </w:hyperlink>
      <w:r>
        <w:t>] Justin</w:t>
      </w:r>
    </w:p>
    <w:p w:rsidR="002903EC" w:rsidRPr="0026026A" w:rsidRDefault="002903EC" w:rsidP="002903EC">
      <w:r>
        <w:t>**Edited for gendered language</w:t>
      </w:r>
    </w:p>
    <w:p w:rsidR="002903EC" w:rsidRDefault="002903EC" w:rsidP="002903EC">
      <w:pPr>
        <w:rPr>
          <w:u w:val="single"/>
        </w:rPr>
      </w:pPr>
      <w:proofErr w:type="gramStart"/>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w:t>
      </w:r>
      <w:proofErr w:type="gramEnd"/>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rsidR="002903EC" w:rsidRDefault="002903EC" w:rsidP="002903EC">
      <w:pPr>
        <w:rPr>
          <w:u w:val="single"/>
        </w:rPr>
      </w:pPr>
    </w:p>
    <w:p w:rsidR="002903EC" w:rsidRPr="00C23242" w:rsidRDefault="002903EC" w:rsidP="002903EC">
      <w:pPr>
        <w:pStyle w:val="Heading4"/>
      </w:pPr>
      <w:r>
        <w:t>Amendment is normal means</w:t>
      </w:r>
    </w:p>
    <w:p w:rsidR="002903EC" w:rsidRPr="00C23242" w:rsidRDefault="002903EC" w:rsidP="002903EC">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2903EC" w:rsidRPr="00C23242" w:rsidRDefault="002903EC" w:rsidP="002903EC">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2903EC" w:rsidRDefault="002903EC" w:rsidP="002903EC">
      <w:pPr>
        <w:rPr>
          <w:u w:val="single"/>
        </w:rPr>
      </w:pPr>
    </w:p>
    <w:p w:rsidR="002903EC" w:rsidRDefault="002903EC" w:rsidP="002903EC">
      <w:pPr>
        <w:pStyle w:val="Heading3"/>
      </w:pPr>
      <w:r>
        <w:t>Framing</w:t>
      </w:r>
    </w:p>
    <w:p w:rsidR="002903EC" w:rsidRPr="00192D33" w:rsidRDefault="002903EC" w:rsidP="002903EC">
      <w:pPr>
        <w:pStyle w:val="Heading4"/>
      </w:pPr>
      <w:r>
        <w:t>The standard is maximizing expected well-being, or hedonistic act utilitarianism.</w:t>
      </w:r>
    </w:p>
    <w:p w:rsidR="002903EC" w:rsidRPr="00A3034A" w:rsidRDefault="002903EC" w:rsidP="002903EC">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2903EC" w:rsidRPr="00192D33" w:rsidRDefault="002903EC" w:rsidP="002903EC">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2903EC" w:rsidRPr="00A3034A" w:rsidRDefault="002903EC" w:rsidP="002903EC">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2903EC" w:rsidRPr="00A3034A" w:rsidRDefault="002903EC" w:rsidP="002903EC">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2903EC" w:rsidRPr="00A3034A" w:rsidRDefault="002903EC" w:rsidP="002903EC">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2903EC" w:rsidRDefault="002903EC" w:rsidP="002903EC">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2903EC" w:rsidRDefault="002903EC" w:rsidP="002903EC">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2903EC" w:rsidRPr="00EC75BB" w:rsidRDefault="002903EC" w:rsidP="002903EC">
      <w:pPr>
        <w:pStyle w:val="Heading4"/>
        <w:rPr>
          <w:rFonts w:cs="Calibri"/>
        </w:rPr>
      </w:pPr>
      <w:r>
        <w:rPr>
          <w:rFonts w:cs="Calibri"/>
        </w:rPr>
        <w:t xml:space="preserve">3] </w:t>
      </w:r>
      <w:r w:rsidRPr="00EC75BB">
        <w:rPr>
          <w:rFonts w:cs="Calibri"/>
        </w:rPr>
        <w:t xml:space="preserve">Extinction is a distinct phenomenon that requires prior consideration </w:t>
      </w:r>
    </w:p>
    <w:p w:rsidR="002903EC" w:rsidRPr="00EC75BB" w:rsidRDefault="002903EC" w:rsidP="002903EC">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2903EC" w:rsidRPr="00EC75BB" w:rsidRDefault="002903EC" w:rsidP="002903EC">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2903EC" w:rsidRPr="00EC75BB" w:rsidRDefault="002903EC" w:rsidP="002903EC">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2903EC" w:rsidRPr="00EC75BB" w:rsidRDefault="002903EC" w:rsidP="002903EC">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2903EC" w:rsidRPr="00EC75BB" w:rsidRDefault="002903EC" w:rsidP="002903EC">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2903EC" w:rsidRPr="00EC75BB" w:rsidRDefault="002903EC" w:rsidP="002903EC">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2903EC" w:rsidRPr="00EC75BB" w:rsidRDefault="002903EC" w:rsidP="002903EC">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2903EC" w:rsidRPr="00730CE9" w:rsidRDefault="002903EC" w:rsidP="002903EC">
      <w:pPr>
        <w:pStyle w:val="Heading4"/>
        <w:rPr>
          <w:rFonts w:cs="Arial"/>
          <w:szCs w:val="26"/>
        </w:rPr>
      </w:pPr>
      <w:r>
        <w:rPr>
          <w:rFonts w:cs="Arial"/>
          <w:szCs w:val="26"/>
        </w:rPr>
        <w:t xml:space="preserve">4] </w:t>
      </w:r>
      <w:proofErr w:type="gramStart"/>
      <w:r w:rsidRPr="00730CE9">
        <w:rPr>
          <w:rFonts w:cs="Arial"/>
          <w:szCs w:val="26"/>
        </w:rPr>
        <w:t>That</w:t>
      </w:r>
      <w:proofErr w:type="gramEnd"/>
      <w:r w:rsidRPr="00730CE9">
        <w:rPr>
          <w:rFonts w:cs="Arial"/>
          <w:szCs w:val="26"/>
        </w:rPr>
        <w:t xml:space="preserve">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2903EC" w:rsidRPr="00AE4834" w:rsidRDefault="002903EC" w:rsidP="002903EC">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2903EC" w:rsidRPr="00AE4834" w:rsidRDefault="002903EC" w:rsidP="002903EC">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auto"/>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auto"/>
    <w:pitch w:val="variable"/>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auto"/>
    <w:pitch w:val="variable"/>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9"/>
  </w:num>
  <w:num w:numId="13">
    <w:abstractNumId w:val="17"/>
  </w:num>
  <w:num w:numId="14">
    <w:abstractNumId w:val="15"/>
  </w:num>
  <w:num w:numId="15">
    <w:abstractNumId w:val="12"/>
  </w:num>
  <w:num w:numId="16">
    <w:abstractNumId w:val="23"/>
  </w:num>
  <w:num w:numId="17">
    <w:abstractNumId w:val="34"/>
  </w:num>
  <w:num w:numId="18">
    <w:abstractNumId w:val="27"/>
  </w:num>
  <w:num w:numId="19">
    <w:abstractNumId w:val="18"/>
  </w:num>
  <w:num w:numId="20">
    <w:abstractNumId w:val="19"/>
  </w:num>
  <w:num w:numId="21">
    <w:abstractNumId w:val="13"/>
  </w:num>
  <w:num w:numId="22">
    <w:abstractNumId w:val="20"/>
  </w:num>
  <w:num w:numId="23">
    <w:abstractNumId w:val="32"/>
  </w:num>
  <w:num w:numId="24">
    <w:abstractNumId w:val="16"/>
  </w:num>
  <w:num w:numId="25">
    <w:abstractNumId w:val="24"/>
  </w:num>
  <w:num w:numId="26">
    <w:abstractNumId w:val="28"/>
  </w:num>
  <w:num w:numId="27">
    <w:abstractNumId w:val="11"/>
  </w:num>
  <w:num w:numId="28">
    <w:abstractNumId w:val="21"/>
  </w:num>
  <w:num w:numId="29">
    <w:abstractNumId w:val="22"/>
  </w:num>
  <w:num w:numId="30">
    <w:abstractNumId w:val="25"/>
  </w:num>
  <w:num w:numId="31">
    <w:abstractNumId w:val="14"/>
  </w:num>
  <w:num w:numId="32">
    <w:abstractNumId w:val="33"/>
  </w:num>
  <w:num w:numId="33">
    <w:abstractNumId w:val="26"/>
  </w:num>
  <w:num w:numId="34">
    <w:abstractNumId w:val="10"/>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3EC"/>
    <w:rsid w:val="001C3D2E"/>
    <w:rsid w:val="002903EC"/>
    <w:rsid w:val="002F0635"/>
    <w:rsid w:val="007B580F"/>
    <w:rsid w:val="00832ACD"/>
    <w:rsid w:val="0084148F"/>
    <w:rsid w:val="00880B91"/>
    <w:rsid w:val="00AD7BAC"/>
    <w:rsid w:val="00D9181A"/>
    <w:rsid w:val="00F5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E4CFC"/>
  <w15:chartTrackingRefBased/>
  <w15:docId w15:val="{FF1A2CC1-D90A-4E53-A895-E110847F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F0635"/>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2F06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2F06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2F06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2F0635"/>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2903EC"/>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2903EC"/>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2903EC"/>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903EC"/>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2903EC"/>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2F06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063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2F063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2F0635"/>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F063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2F063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2F06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0635"/>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2F063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F0635"/>
    <w:rPr>
      <w:color w:val="auto"/>
      <w:u w:val="none"/>
    </w:rPr>
  </w:style>
  <w:style w:type="character" w:styleId="FollowedHyperlink">
    <w:name w:val="FollowedHyperlink"/>
    <w:basedOn w:val="DefaultParagraphFont"/>
    <w:uiPriority w:val="99"/>
    <w:unhideWhenUsed/>
    <w:rsid w:val="002F0635"/>
    <w:rPr>
      <w:color w:val="auto"/>
      <w:u w:val="none"/>
    </w:rPr>
  </w:style>
  <w:style w:type="character" w:customStyle="1" w:styleId="Heading5Char">
    <w:name w:val="Heading 5 Char"/>
    <w:aliases w:val="Blocks Char"/>
    <w:basedOn w:val="DefaultParagraphFont"/>
    <w:link w:val="Heading5"/>
    <w:rsid w:val="002903EC"/>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2903EC"/>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2903E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2903E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2903EC"/>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2903EC"/>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2903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2903EC"/>
    <w:rPr>
      <w:u w:val="single"/>
    </w:rPr>
  </w:style>
  <w:style w:type="paragraph" w:styleId="Title">
    <w:name w:val="Title"/>
    <w:aliases w:val="title,UNDERLINE,Cites and Cards,Bold Underlined,Block Heading,Read This,Non Read Text,Debate Normal"/>
    <w:basedOn w:val="Normal"/>
    <w:link w:val="TitleChar"/>
    <w:uiPriority w:val="6"/>
    <w:qFormat/>
    <w:rsid w:val="002903EC"/>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2903EC"/>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903E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2903EC"/>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2903EC"/>
    <w:rPr>
      <w:b/>
      <w:bCs/>
    </w:rPr>
  </w:style>
  <w:style w:type="paragraph" w:customStyle="1" w:styleId="gntarbp">
    <w:name w:val="gnt_ar_b_p"/>
    <w:basedOn w:val="Normal"/>
    <w:rsid w:val="00290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2903EC"/>
    <w:rPr>
      <w:color w:val="605E5C"/>
      <w:shd w:val="clear" w:color="auto" w:fill="E1DFDD"/>
    </w:rPr>
  </w:style>
  <w:style w:type="paragraph" w:styleId="DocumentMap">
    <w:name w:val="Document Map"/>
    <w:basedOn w:val="Normal"/>
    <w:link w:val="DocumentMapChar"/>
    <w:uiPriority w:val="99"/>
    <w:unhideWhenUsed/>
    <w:rsid w:val="002903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903EC"/>
    <w:rPr>
      <w:rFonts w:ascii="Lucida Grande" w:hAnsi="Lucida Grande" w:cs="Lucida Grande"/>
      <w:sz w:val="24"/>
    </w:rPr>
  </w:style>
  <w:style w:type="paragraph" w:customStyle="1" w:styleId="UnderlinePara">
    <w:name w:val="Underline Para"/>
    <w:basedOn w:val="Normal"/>
    <w:uiPriority w:val="6"/>
    <w:qFormat/>
    <w:rsid w:val="002903EC"/>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2903EC"/>
    <w:rPr>
      <w:b/>
      <w:u w:val="single"/>
    </w:rPr>
  </w:style>
  <w:style w:type="character" w:customStyle="1" w:styleId="Minimize">
    <w:name w:val="Minimize"/>
    <w:uiPriority w:val="1"/>
    <w:qFormat/>
    <w:rsid w:val="002903EC"/>
    <w:rPr>
      <w:rFonts w:asciiTheme="minorHAnsi" w:hAnsiTheme="minorHAnsi"/>
      <w:sz w:val="16"/>
    </w:rPr>
  </w:style>
  <w:style w:type="paragraph" w:customStyle="1" w:styleId="Underline2">
    <w:name w:val="Underline2"/>
    <w:basedOn w:val="Normal"/>
    <w:link w:val="Underline2Char"/>
    <w:autoRedefine/>
    <w:uiPriority w:val="4"/>
    <w:qFormat/>
    <w:rsid w:val="002903EC"/>
    <w:rPr>
      <w:b/>
      <w:u w:val="single"/>
    </w:rPr>
  </w:style>
  <w:style w:type="character" w:customStyle="1" w:styleId="Underline2Char">
    <w:name w:val="Underline2 Char"/>
    <w:basedOn w:val="DefaultParagraphFont"/>
    <w:link w:val="Underline2"/>
    <w:uiPriority w:val="4"/>
    <w:rsid w:val="002903EC"/>
    <w:rPr>
      <w:rFonts w:ascii="Calibri" w:hAnsi="Calibri"/>
      <w:b/>
      <w:u w:val="single"/>
    </w:rPr>
  </w:style>
  <w:style w:type="character" w:customStyle="1" w:styleId="BoldUnderline0">
    <w:name w:val="BoldUnderline"/>
    <w:basedOn w:val="DefaultParagraphFont"/>
    <w:uiPriority w:val="1"/>
    <w:qFormat/>
    <w:rsid w:val="002903EC"/>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2903EC"/>
    <w:rPr>
      <w:vertAlign w:val="superscript"/>
    </w:rPr>
  </w:style>
  <w:style w:type="paragraph" w:styleId="FootnoteText">
    <w:name w:val="footnote text"/>
    <w:basedOn w:val="Normal"/>
    <w:link w:val="FootnoteTextChar"/>
    <w:unhideWhenUsed/>
    <w:qFormat/>
    <w:rsid w:val="002903EC"/>
    <w:pPr>
      <w:spacing w:line="256" w:lineRule="auto"/>
    </w:pPr>
    <w:rPr>
      <w:sz w:val="20"/>
      <w:szCs w:val="20"/>
    </w:rPr>
  </w:style>
  <w:style w:type="character" w:customStyle="1" w:styleId="FootnoteTextChar">
    <w:name w:val="Footnote Text Char"/>
    <w:basedOn w:val="DefaultParagraphFont"/>
    <w:link w:val="FootnoteText"/>
    <w:rsid w:val="002903EC"/>
    <w:rPr>
      <w:rFonts w:ascii="Calibri" w:hAnsi="Calibri"/>
      <w:sz w:val="20"/>
      <w:szCs w:val="20"/>
    </w:rPr>
  </w:style>
  <w:style w:type="paragraph" w:customStyle="1" w:styleId="clay-paragraph">
    <w:name w:val="clay-paragraph"/>
    <w:basedOn w:val="Normal"/>
    <w:rsid w:val="002903EC"/>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2903EC"/>
  </w:style>
  <w:style w:type="character" w:customStyle="1" w:styleId="gmail-styleunderline">
    <w:name w:val="gmail-styleunderline"/>
    <w:basedOn w:val="DefaultParagraphFont"/>
    <w:rsid w:val="002903EC"/>
  </w:style>
  <w:style w:type="paragraph" w:customStyle="1" w:styleId="css-182kmce">
    <w:name w:val="css-182kmce"/>
    <w:basedOn w:val="Normal"/>
    <w:rsid w:val="002903EC"/>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2903EC"/>
  </w:style>
  <w:style w:type="paragraph" w:customStyle="1" w:styleId="pullquote-paragraph">
    <w:name w:val="pullquote-paragraph"/>
    <w:basedOn w:val="Normal"/>
    <w:rsid w:val="002903EC"/>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2903EC"/>
    <w:rPr>
      <w:i/>
      <w:iCs/>
    </w:rPr>
  </w:style>
  <w:style w:type="paragraph" w:customStyle="1" w:styleId="font--body">
    <w:name w:val="font--body"/>
    <w:basedOn w:val="Normal"/>
    <w:uiPriority w:val="99"/>
    <w:rsid w:val="002903EC"/>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2903EC"/>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2903EC"/>
  </w:style>
  <w:style w:type="paragraph" w:customStyle="1" w:styleId="endmarkenabled">
    <w:name w:val="endmarkenabled"/>
    <w:basedOn w:val="Normal"/>
    <w:rsid w:val="002903EC"/>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2903EC"/>
  </w:style>
  <w:style w:type="paragraph" w:customStyle="1" w:styleId="css-exrw3m">
    <w:name w:val="css-exrw3m"/>
    <w:basedOn w:val="Normal"/>
    <w:uiPriority w:val="99"/>
    <w:rsid w:val="002903EC"/>
    <w:pPr>
      <w:spacing w:before="100" w:beforeAutospacing="1" w:after="100" w:afterAutospacing="1" w:line="240" w:lineRule="auto"/>
    </w:pPr>
    <w:rPr>
      <w:rFonts w:eastAsia="Times New Roman"/>
    </w:rPr>
  </w:style>
  <w:style w:type="character" w:customStyle="1" w:styleId="css-8l6xbc">
    <w:name w:val="css-8l6xbc"/>
    <w:basedOn w:val="DefaultParagraphFont"/>
    <w:rsid w:val="002903EC"/>
  </w:style>
  <w:style w:type="paragraph" w:customStyle="1" w:styleId="t-body-text">
    <w:name w:val="t-body-text"/>
    <w:basedOn w:val="Normal"/>
    <w:uiPriority w:val="99"/>
    <w:rsid w:val="002903EC"/>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290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903EC"/>
    <w:rPr>
      <w:rFonts w:ascii="Segoe UI" w:hAnsi="Segoe UI" w:cs="Segoe UI"/>
      <w:sz w:val="18"/>
      <w:szCs w:val="18"/>
    </w:rPr>
  </w:style>
  <w:style w:type="character" w:customStyle="1" w:styleId="caps">
    <w:name w:val="caps"/>
    <w:basedOn w:val="DefaultParagraphFont"/>
    <w:rsid w:val="002903EC"/>
  </w:style>
  <w:style w:type="paragraph" w:customStyle="1" w:styleId="c-user-cardbio">
    <w:name w:val="c-user-card__bio"/>
    <w:basedOn w:val="Normal"/>
    <w:uiPriority w:val="99"/>
    <w:rsid w:val="002903EC"/>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2903EC"/>
    <w:pPr>
      <w:spacing w:before="100" w:beforeAutospacing="1" w:after="100" w:afterAutospacing="1" w:line="240" w:lineRule="auto"/>
    </w:pPr>
    <w:rPr>
      <w:rFonts w:eastAsia="Times New Roman"/>
    </w:rPr>
  </w:style>
  <w:style w:type="character" w:customStyle="1" w:styleId="3oh-">
    <w:name w:val="_3oh-"/>
    <w:basedOn w:val="DefaultParagraphFont"/>
    <w:rsid w:val="002903EC"/>
  </w:style>
  <w:style w:type="paragraph" w:customStyle="1" w:styleId="normal1">
    <w:name w:val="normal1"/>
    <w:basedOn w:val="Normal"/>
    <w:rsid w:val="002903EC"/>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2903EC"/>
  </w:style>
  <w:style w:type="character" w:customStyle="1" w:styleId="c-messagelistunreaddividerlabel">
    <w:name w:val="c-message_list__unread_divider__label"/>
    <w:basedOn w:val="DefaultParagraphFont"/>
    <w:rsid w:val="002903EC"/>
  </w:style>
  <w:style w:type="character" w:customStyle="1" w:styleId="c-messagesender">
    <w:name w:val="c-message__sender"/>
    <w:basedOn w:val="DefaultParagraphFont"/>
    <w:rsid w:val="002903EC"/>
  </w:style>
  <w:style w:type="character" w:customStyle="1" w:styleId="c-reactioncount">
    <w:name w:val="c-reaction__count"/>
    <w:basedOn w:val="DefaultParagraphFont"/>
    <w:rsid w:val="002903EC"/>
  </w:style>
  <w:style w:type="paragraph" w:customStyle="1" w:styleId="Analytic">
    <w:name w:val="Analytic"/>
    <w:basedOn w:val="Normal"/>
    <w:link w:val="AnalyticChar"/>
    <w:autoRedefine/>
    <w:uiPriority w:val="4"/>
    <w:qFormat/>
    <w:rsid w:val="002903EC"/>
    <w:rPr>
      <w:color w:val="44546A" w:themeColor="text2"/>
    </w:rPr>
  </w:style>
  <w:style w:type="character" w:customStyle="1" w:styleId="AnalyticChar">
    <w:name w:val="Analytic Char"/>
    <w:basedOn w:val="DefaultParagraphFont"/>
    <w:link w:val="Analytic"/>
    <w:uiPriority w:val="4"/>
    <w:rsid w:val="002903EC"/>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2903EC"/>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2903EC"/>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2903EC"/>
    <w:rPr>
      <w:rFonts w:ascii="Calibri" w:hAnsi="Calibri"/>
    </w:rPr>
  </w:style>
  <w:style w:type="paragraph" w:styleId="Footer">
    <w:name w:val="footer"/>
    <w:basedOn w:val="Normal"/>
    <w:link w:val="FooterChar"/>
    <w:uiPriority w:val="99"/>
    <w:unhideWhenUsed/>
    <w:rsid w:val="00290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3EC"/>
    <w:rPr>
      <w:rFonts w:ascii="Calibri" w:hAnsi="Calibri"/>
    </w:rPr>
  </w:style>
  <w:style w:type="paragraph" w:customStyle="1" w:styleId="Emphasis1">
    <w:name w:val="Emphasis1"/>
    <w:basedOn w:val="Normal"/>
    <w:autoRedefine/>
    <w:uiPriority w:val="7"/>
    <w:qFormat/>
    <w:rsid w:val="002903E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2903EC"/>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2903E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2903EC"/>
    <w:rPr>
      <w:rFonts w:ascii="Arial" w:hAnsi="Arial" w:cs="Arial"/>
      <w:vanish/>
      <w:sz w:val="16"/>
      <w:szCs w:val="16"/>
    </w:rPr>
  </w:style>
  <w:style w:type="character" w:customStyle="1" w:styleId="z-BottomofFormChar">
    <w:name w:val="z-Bottom of Form Char"/>
    <w:basedOn w:val="DefaultParagraphFont"/>
    <w:link w:val="z-BottomofForm"/>
    <w:uiPriority w:val="99"/>
    <w:rsid w:val="002903E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2903E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2903EC"/>
    <w:rPr>
      <w:rFonts w:ascii="Arial" w:hAnsi="Arial" w:cs="Arial"/>
      <w:vanish/>
      <w:sz w:val="16"/>
      <w:szCs w:val="16"/>
    </w:rPr>
  </w:style>
  <w:style w:type="paragraph" w:customStyle="1" w:styleId="Emphasize">
    <w:name w:val="Emphasize"/>
    <w:basedOn w:val="Normal"/>
    <w:uiPriority w:val="7"/>
    <w:qFormat/>
    <w:rsid w:val="002903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2903EC"/>
  </w:style>
  <w:style w:type="character" w:customStyle="1" w:styleId="UnderlineBold">
    <w:name w:val="Underline + Bold"/>
    <w:uiPriority w:val="1"/>
    <w:qFormat/>
    <w:rsid w:val="002903EC"/>
    <w:rPr>
      <w:b/>
      <w:sz w:val="20"/>
      <w:u w:val="single"/>
    </w:rPr>
  </w:style>
  <w:style w:type="paragraph" w:customStyle="1" w:styleId="8MIn">
    <w:name w:val="8 MIn"/>
    <w:basedOn w:val="Normal"/>
    <w:link w:val="8MInChar"/>
    <w:uiPriority w:val="4"/>
    <w:qFormat/>
    <w:rsid w:val="002903EC"/>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2903EC"/>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2903EC"/>
  </w:style>
  <w:style w:type="character" w:customStyle="1" w:styleId="c-messagekittext">
    <w:name w:val="c-message_kit__text"/>
    <w:basedOn w:val="DefaultParagraphFont"/>
    <w:rsid w:val="002903EC"/>
  </w:style>
  <w:style w:type="character" w:customStyle="1" w:styleId="cardChar">
    <w:name w:val="card Char"/>
    <w:aliases w:val="Bold Cite Char Char,Speed Cite Char"/>
    <w:basedOn w:val="DefaultParagraphFont"/>
    <w:rsid w:val="002903EC"/>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2903EC"/>
    <w:rPr>
      <w:color w:val="605E5C"/>
      <w:shd w:val="clear" w:color="auto" w:fill="E1DFDD"/>
    </w:rPr>
  </w:style>
  <w:style w:type="character" w:customStyle="1" w:styleId="expertise">
    <w:name w:val="expertise"/>
    <w:basedOn w:val="DefaultParagraphFont"/>
    <w:rsid w:val="002903EC"/>
  </w:style>
  <w:style w:type="character" w:customStyle="1" w:styleId="education">
    <w:name w:val="education"/>
    <w:basedOn w:val="DefaultParagraphFont"/>
    <w:rsid w:val="002903EC"/>
  </w:style>
  <w:style w:type="character" w:customStyle="1" w:styleId="rollover-people">
    <w:name w:val="rollover-people"/>
    <w:basedOn w:val="DefaultParagraphFont"/>
    <w:rsid w:val="002903EC"/>
  </w:style>
  <w:style w:type="character" w:customStyle="1" w:styleId="UnresolvedMention2">
    <w:name w:val="Unresolved Mention2"/>
    <w:basedOn w:val="DefaultParagraphFont"/>
    <w:uiPriority w:val="99"/>
    <w:unhideWhenUsed/>
    <w:rsid w:val="002903EC"/>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2903EC"/>
    <w:rPr>
      <w:b/>
      <w:bCs w:val="0"/>
      <w:sz w:val="26"/>
      <w:u w:val="single"/>
    </w:rPr>
  </w:style>
  <w:style w:type="character" w:customStyle="1" w:styleId="UnresolvedMention3">
    <w:name w:val="Unresolved Mention3"/>
    <w:basedOn w:val="DefaultParagraphFont"/>
    <w:uiPriority w:val="99"/>
    <w:rsid w:val="002903EC"/>
    <w:rPr>
      <w:color w:val="605E5C"/>
      <w:shd w:val="clear" w:color="auto" w:fill="E1DFDD"/>
    </w:rPr>
  </w:style>
  <w:style w:type="paragraph" w:customStyle="1" w:styleId="Body">
    <w:name w:val="Body"/>
    <w:link w:val="BodyChar"/>
    <w:autoRedefine/>
    <w:uiPriority w:val="99"/>
    <w:qFormat/>
    <w:rsid w:val="002903EC"/>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2903EC"/>
    <w:rPr>
      <w:rFonts w:ascii="Calibri" w:eastAsiaTheme="majorEastAsia" w:hAnsi="Calibri" w:cstheme="majorBidi"/>
      <w:iCs/>
      <w:color w:val="000000" w:themeColor="text1"/>
      <w:sz w:val="8"/>
    </w:rPr>
  </w:style>
  <w:style w:type="character" w:customStyle="1" w:styleId="url">
    <w:name w:val="url"/>
    <w:basedOn w:val="DefaultParagraphFont"/>
    <w:rsid w:val="002903EC"/>
  </w:style>
  <w:style w:type="character" w:customStyle="1" w:styleId="ellip">
    <w:name w:val="ellip"/>
    <w:basedOn w:val="DefaultParagraphFont"/>
    <w:rsid w:val="002903EC"/>
  </w:style>
  <w:style w:type="character" w:customStyle="1" w:styleId="nowrap">
    <w:name w:val="nowrap"/>
    <w:basedOn w:val="DefaultParagraphFont"/>
    <w:rsid w:val="002903EC"/>
  </w:style>
  <w:style w:type="paragraph" w:customStyle="1" w:styleId="msonormal0">
    <w:name w:val="msonormal"/>
    <w:basedOn w:val="Normal"/>
    <w:qFormat/>
    <w:rsid w:val="002903EC"/>
    <w:pPr>
      <w:spacing w:before="100" w:beforeAutospacing="1" w:after="100" w:afterAutospacing="1" w:line="256" w:lineRule="auto"/>
    </w:pPr>
  </w:style>
  <w:style w:type="paragraph" w:styleId="Revision">
    <w:name w:val="Revision"/>
    <w:uiPriority w:val="99"/>
    <w:semiHidden/>
    <w:rsid w:val="002903EC"/>
    <w:pPr>
      <w:spacing w:after="0" w:line="240" w:lineRule="auto"/>
    </w:pPr>
    <w:rPr>
      <w:rFonts w:ascii="Calibri" w:eastAsiaTheme="minorEastAsia" w:hAnsi="Calibri" w:cs="Arial"/>
      <w:szCs w:val="24"/>
    </w:rPr>
  </w:style>
  <w:style w:type="paragraph" w:customStyle="1" w:styleId="Tag2">
    <w:name w:val="Tag2"/>
    <w:basedOn w:val="Normal"/>
    <w:qFormat/>
    <w:rsid w:val="002903EC"/>
    <w:pPr>
      <w:spacing w:line="256" w:lineRule="auto"/>
    </w:pPr>
    <w:rPr>
      <w:b/>
    </w:rPr>
  </w:style>
  <w:style w:type="paragraph" w:customStyle="1" w:styleId="megaarticlebodyfirst-p2htdt">
    <w:name w:val="megaarticlebody_first-p_2htdt"/>
    <w:basedOn w:val="Normal"/>
    <w:uiPriority w:val="99"/>
    <w:semiHidden/>
    <w:rsid w:val="002903EC"/>
    <w:pPr>
      <w:spacing w:before="100" w:beforeAutospacing="1" w:after="100" w:afterAutospacing="1" w:line="256" w:lineRule="auto"/>
    </w:pPr>
  </w:style>
  <w:style w:type="paragraph" w:customStyle="1" w:styleId="p1">
    <w:name w:val="p1"/>
    <w:basedOn w:val="Normal"/>
    <w:uiPriority w:val="99"/>
    <w:qFormat/>
    <w:rsid w:val="002903EC"/>
    <w:pPr>
      <w:spacing w:line="256" w:lineRule="auto"/>
    </w:pPr>
    <w:rPr>
      <w:sz w:val="20"/>
      <w:szCs w:val="20"/>
    </w:rPr>
  </w:style>
  <w:style w:type="character" w:customStyle="1" w:styleId="underlinedChar">
    <w:name w:val="underlined Char"/>
    <w:link w:val="underlined"/>
    <w:locked/>
    <w:rsid w:val="002903EC"/>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903EC"/>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2903EC"/>
    <w:pPr>
      <w:spacing w:line="256" w:lineRule="auto"/>
    </w:pPr>
    <w:rPr>
      <w:rFonts w:ascii="Georgia" w:eastAsia="Calibri" w:hAnsi="Georgia"/>
      <w:sz w:val="12"/>
    </w:rPr>
  </w:style>
  <w:style w:type="paragraph" w:customStyle="1" w:styleId="Scrunched">
    <w:name w:val="Scrunched"/>
    <w:basedOn w:val="Normal"/>
    <w:next w:val="Normal"/>
    <w:uiPriority w:val="99"/>
    <w:qFormat/>
    <w:rsid w:val="002903EC"/>
    <w:pPr>
      <w:spacing w:line="256" w:lineRule="auto"/>
    </w:pPr>
  </w:style>
  <w:style w:type="character" w:styleId="EndnoteReference">
    <w:name w:val="endnote reference"/>
    <w:basedOn w:val="DefaultParagraphFont"/>
    <w:unhideWhenUsed/>
    <w:rsid w:val="002903EC"/>
    <w:rPr>
      <w:vertAlign w:val="superscript"/>
    </w:rPr>
  </w:style>
  <w:style w:type="character" w:customStyle="1" w:styleId="Emph">
    <w:name w:val="Emph"/>
    <w:basedOn w:val="DefaultParagraphFont"/>
    <w:uiPriority w:val="1"/>
    <w:qFormat/>
    <w:rsid w:val="002903EC"/>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903EC"/>
    <w:rPr>
      <w:u w:val="single"/>
    </w:rPr>
  </w:style>
  <w:style w:type="character" w:customStyle="1" w:styleId="BoldUnderlineChar">
    <w:name w:val="Bold Underline Char"/>
    <w:basedOn w:val="DefaultParagraphFont"/>
    <w:rsid w:val="002903EC"/>
    <w:rPr>
      <w:rFonts w:ascii="Arial" w:hAnsi="Arial" w:cs="Arial" w:hint="default"/>
      <w:b/>
      <w:bCs w:val="0"/>
      <w:u w:val="single"/>
    </w:rPr>
  </w:style>
  <w:style w:type="character" w:customStyle="1" w:styleId="ReadCard">
    <w:name w:val="ReadCard"/>
    <w:uiPriority w:val="1"/>
    <w:qFormat/>
    <w:rsid w:val="002903EC"/>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903EC"/>
    <w:pPr>
      <w:spacing w:before="60" w:after="60"/>
    </w:pPr>
  </w:style>
  <w:style w:type="character" w:customStyle="1" w:styleId="FooterChar1">
    <w:name w:val="Footer Char1"/>
    <w:basedOn w:val="DefaultParagraphFont"/>
    <w:uiPriority w:val="99"/>
    <w:semiHidden/>
    <w:rsid w:val="002903EC"/>
    <w:rPr>
      <w:rFonts w:ascii="Calibri" w:eastAsiaTheme="minorHAnsi" w:hAnsi="Calibri" w:cs="Calibri"/>
      <w:sz w:val="16"/>
      <w:szCs w:val="22"/>
    </w:rPr>
  </w:style>
  <w:style w:type="paragraph" w:customStyle="1" w:styleId="Cards">
    <w:name w:val="Cards"/>
    <w:next w:val="Normal"/>
    <w:link w:val="CardsChar"/>
    <w:qFormat/>
    <w:rsid w:val="002903EC"/>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2903EC"/>
    <w:rPr>
      <w:rFonts w:ascii="Times New Roman" w:eastAsia="Times New Roman" w:hAnsi="Times New Roman" w:cs="Times New Roman"/>
      <w:sz w:val="20"/>
      <w:szCs w:val="24"/>
    </w:rPr>
  </w:style>
  <w:style w:type="character" w:customStyle="1" w:styleId="DebateUnderline">
    <w:name w:val="Debate Underline"/>
    <w:qFormat/>
    <w:rsid w:val="002903EC"/>
    <w:rPr>
      <w:rFonts w:ascii="Times New Roman" w:hAnsi="Times New Roman"/>
      <w:sz w:val="20"/>
      <w:u w:val="thick"/>
    </w:rPr>
  </w:style>
  <w:style w:type="paragraph" w:customStyle="1" w:styleId="Nothing">
    <w:name w:val="Nothing"/>
    <w:link w:val="NothingChar"/>
    <w:qFormat/>
    <w:rsid w:val="002903EC"/>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2903EC"/>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2903EC"/>
    <w:rPr>
      <w:rFonts w:ascii="Calibri" w:eastAsiaTheme="minorHAnsi" w:hAnsi="Calibri" w:cs="Calibri"/>
      <w:sz w:val="16"/>
      <w:szCs w:val="22"/>
    </w:rPr>
  </w:style>
  <w:style w:type="paragraph" w:customStyle="1" w:styleId="cardtext">
    <w:name w:val="card text"/>
    <w:basedOn w:val="Normal"/>
    <w:link w:val="cardtextChar"/>
    <w:qFormat/>
    <w:rsid w:val="002903EC"/>
    <w:pPr>
      <w:ind w:left="288" w:right="288"/>
    </w:pPr>
    <w:rPr>
      <w:rFonts w:ascii="Book Antiqua" w:hAnsi="Book Antiqua" w:cs="Lucida Grande"/>
    </w:rPr>
  </w:style>
  <w:style w:type="character" w:customStyle="1" w:styleId="cardtextChar">
    <w:name w:val="card text Char"/>
    <w:basedOn w:val="DefaultParagraphFont"/>
    <w:link w:val="cardtext"/>
    <w:rsid w:val="002903EC"/>
    <w:rPr>
      <w:rFonts w:ascii="Book Antiqua" w:hAnsi="Book Antiqua" w:cs="Lucida Grande"/>
    </w:rPr>
  </w:style>
  <w:style w:type="paragraph" w:customStyle="1" w:styleId="TagText">
    <w:name w:val="TagText"/>
    <w:basedOn w:val="Normal"/>
    <w:uiPriority w:val="99"/>
    <w:qFormat/>
    <w:rsid w:val="002903EC"/>
    <w:rPr>
      <w:rFonts w:eastAsia="Calibri"/>
      <w:b/>
    </w:rPr>
  </w:style>
  <w:style w:type="paragraph" w:customStyle="1" w:styleId="UnderlineEmphasis">
    <w:name w:val="Underline + Emphasis"/>
    <w:basedOn w:val="Normal"/>
    <w:next w:val="Normal"/>
    <w:link w:val="UnderlineEmphasisChar"/>
    <w:autoRedefine/>
    <w:qFormat/>
    <w:rsid w:val="002903EC"/>
    <w:rPr>
      <w:rFonts w:eastAsia="Calibri"/>
      <w:b/>
      <w:color w:val="000000"/>
      <w:u w:val="single"/>
    </w:rPr>
  </w:style>
  <w:style w:type="character" w:customStyle="1" w:styleId="UnderlineEmphasisChar">
    <w:name w:val="Underline + Emphasis Char"/>
    <w:basedOn w:val="DefaultParagraphFont"/>
    <w:link w:val="UnderlineEmphasis"/>
    <w:rsid w:val="002903EC"/>
    <w:rPr>
      <w:rFonts w:ascii="Calibri" w:eastAsia="Calibri" w:hAnsi="Calibri"/>
      <w:b/>
      <w:color w:val="000000"/>
      <w:u w:val="single"/>
    </w:rPr>
  </w:style>
  <w:style w:type="character" w:customStyle="1" w:styleId="BoldUnderlineUNDO">
    <w:name w:val="Bold.Underline.UNDO"/>
    <w:uiPriority w:val="1"/>
    <w:qFormat/>
    <w:rsid w:val="002903EC"/>
    <w:rPr>
      <w:b w:val="0"/>
    </w:rPr>
  </w:style>
  <w:style w:type="character" w:customStyle="1" w:styleId="LinedDown">
    <w:name w:val="Lined Down"/>
    <w:qFormat/>
    <w:rsid w:val="002903EC"/>
    <w:rPr>
      <w:rFonts w:ascii="Times New Roman" w:hAnsi="Times New Roman" w:cs="Times New Roman"/>
      <w:b w:val="0"/>
      <w:bCs w:val="0"/>
      <w:i w:val="0"/>
      <w:iCs w:val="0"/>
      <w:color w:val="000000"/>
      <w:sz w:val="12"/>
      <w:szCs w:val="12"/>
      <w:u w:val="none"/>
    </w:rPr>
  </w:style>
  <w:style w:type="character" w:customStyle="1" w:styleId="Carded">
    <w:name w:val="Carded"/>
    <w:qFormat/>
    <w:rsid w:val="002903EC"/>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2903EC"/>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2903EC"/>
    <w:rPr>
      <w:bCs/>
      <w:sz w:val="20"/>
      <w:u w:val="single"/>
    </w:rPr>
  </w:style>
  <w:style w:type="character" w:customStyle="1" w:styleId="LDAnalytics">
    <w:name w:val="LD Analytics"/>
    <w:basedOn w:val="DefaultParagraphFont"/>
    <w:autoRedefine/>
    <w:uiPriority w:val="1"/>
    <w:qFormat/>
    <w:rsid w:val="002903EC"/>
  </w:style>
  <w:style w:type="paragraph" w:customStyle="1" w:styleId="evidencetext">
    <w:name w:val="evidence text"/>
    <w:basedOn w:val="Normal"/>
    <w:next w:val="Normal"/>
    <w:link w:val="evidencetextChar1"/>
    <w:qFormat/>
    <w:rsid w:val="002903EC"/>
    <w:pPr>
      <w:ind w:left="432" w:right="432"/>
    </w:pPr>
    <w:rPr>
      <w:rFonts w:eastAsia="Times New Roman"/>
      <w:color w:val="000000"/>
    </w:rPr>
  </w:style>
  <w:style w:type="character" w:customStyle="1" w:styleId="evidencetextChar1">
    <w:name w:val="evidence text Char1"/>
    <w:basedOn w:val="DefaultParagraphFont"/>
    <w:link w:val="evidencetext"/>
    <w:rsid w:val="002903EC"/>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2903EC"/>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903EC"/>
    <w:rPr>
      <w:rFonts w:ascii="Calibri" w:hAnsi="Calibri"/>
      <w:color w:val="5A5A5A" w:themeColor="text1" w:themeTint="A5"/>
      <w:spacing w:val="15"/>
    </w:rPr>
  </w:style>
  <w:style w:type="paragraph" w:customStyle="1" w:styleId="Citation">
    <w:name w:val="Citation"/>
    <w:basedOn w:val="Normal"/>
    <w:autoRedefine/>
    <w:uiPriority w:val="1"/>
    <w:qFormat/>
    <w:rsid w:val="002903EC"/>
    <w:rPr>
      <w:rFonts w:eastAsia="Times New Roman" w:cs="Garamond"/>
      <w:bCs/>
      <w:u w:val="single"/>
    </w:rPr>
  </w:style>
  <w:style w:type="paragraph" w:styleId="BodyText">
    <w:name w:val="Body Text"/>
    <w:aliases w:val="BT"/>
    <w:basedOn w:val="Normal"/>
    <w:link w:val="BodyTextChar"/>
    <w:uiPriority w:val="99"/>
    <w:unhideWhenUsed/>
    <w:qFormat/>
    <w:rsid w:val="002903EC"/>
    <w:pPr>
      <w:spacing w:after="120"/>
    </w:pPr>
  </w:style>
  <w:style w:type="character" w:customStyle="1" w:styleId="BodyTextChar">
    <w:name w:val="Body Text Char"/>
    <w:aliases w:val="BT Char"/>
    <w:basedOn w:val="DefaultParagraphFont"/>
    <w:link w:val="BodyText"/>
    <w:uiPriority w:val="99"/>
    <w:rsid w:val="002903EC"/>
    <w:rPr>
      <w:rFonts w:ascii="Calibri" w:hAnsi="Calibri"/>
    </w:rPr>
  </w:style>
  <w:style w:type="paragraph" w:customStyle="1" w:styleId="tiny">
    <w:name w:val="tiny"/>
    <w:next w:val="Normal"/>
    <w:link w:val="tinyChar"/>
    <w:autoRedefine/>
    <w:qFormat/>
    <w:rsid w:val="002903EC"/>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2903EC"/>
    <w:rPr>
      <w:rFonts w:ascii="Times New Roman" w:eastAsia="Malgun Gothic" w:hAnsi="Times New Roman" w:cs="Times New Roman"/>
      <w:sz w:val="12"/>
      <w:szCs w:val="24"/>
    </w:rPr>
  </w:style>
  <w:style w:type="character" w:customStyle="1" w:styleId="LDCut">
    <w:name w:val="LD Cut"/>
    <w:basedOn w:val="DefaultParagraphFont"/>
    <w:uiPriority w:val="1"/>
    <w:qFormat/>
    <w:rsid w:val="002903EC"/>
    <w:rPr>
      <w:rFonts w:ascii="Times New Roman" w:hAnsi="Times New Roman"/>
      <w:b w:val="0"/>
      <w:color w:val="auto"/>
      <w:sz w:val="12"/>
    </w:rPr>
  </w:style>
  <w:style w:type="character" w:customStyle="1" w:styleId="LDUnderline">
    <w:name w:val="LD Underline"/>
    <w:basedOn w:val="DefaultParagraphFont"/>
    <w:uiPriority w:val="1"/>
    <w:qFormat/>
    <w:rsid w:val="002903EC"/>
    <w:rPr>
      <w:rFonts w:ascii="Times New Roman" w:hAnsi="Times New Roman" w:cs="Times New Roman"/>
      <w:b/>
      <w:color w:val="auto"/>
      <w:sz w:val="24"/>
      <w:u w:val="single"/>
    </w:rPr>
  </w:style>
  <w:style w:type="character" w:customStyle="1" w:styleId="Style4Char">
    <w:name w:val="Style4 Char"/>
    <w:link w:val="Style4"/>
    <w:rsid w:val="002903EC"/>
    <w:rPr>
      <w:rFonts w:ascii="Arial Narrow" w:hAnsi="Arial Narrow"/>
      <w:szCs w:val="24"/>
      <w:u w:val="single"/>
    </w:rPr>
  </w:style>
  <w:style w:type="character" w:customStyle="1" w:styleId="Style1Char">
    <w:name w:val="Style1 Char"/>
    <w:locked/>
    <w:rsid w:val="002903EC"/>
    <w:rPr>
      <w:rFonts w:ascii="Times New Roman" w:eastAsia="SimSun" w:hAnsi="Times New Roman"/>
      <w:szCs w:val="24"/>
      <w:u w:val="single"/>
      <w:lang w:eastAsia="zh-CN"/>
    </w:rPr>
  </w:style>
  <w:style w:type="character" w:customStyle="1" w:styleId="Style11pt">
    <w:name w:val="Style 11 pt"/>
    <w:basedOn w:val="DefaultParagraphFont"/>
    <w:rsid w:val="002903EC"/>
    <w:rPr>
      <w:sz w:val="20"/>
    </w:rPr>
  </w:style>
  <w:style w:type="character" w:customStyle="1" w:styleId="DebateHighlighted">
    <w:name w:val="Debate Highlighted"/>
    <w:qFormat/>
    <w:rsid w:val="002903EC"/>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2903EC"/>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2903EC"/>
    <w:rPr>
      <w:b/>
      <w:sz w:val="24"/>
    </w:rPr>
  </w:style>
  <w:style w:type="character" w:customStyle="1" w:styleId="regtext">
    <w:name w:val="regtext"/>
    <w:uiPriority w:val="99"/>
    <w:rsid w:val="002903EC"/>
  </w:style>
  <w:style w:type="character" w:customStyle="1" w:styleId="Dottedunderline">
    <w:name w:val="Dotted underline"/>
    <w:rsid w:val="002903EC"/>
    <w:rPr>
      <w:u w:val="dotted"/>
    </w:rPr>
  </w:style>
  <w:style w:type="character" w:customStyle="1" w:styleId="slug-pub-date">
    <w:name w:val="slug-pub-date"/>
    <w:rsid w:val="002903EC"/>
  </w:style>
  <w:style w:type="character" w:customStyle="1" w:styleId="slug-vol">
    <w:name w:val="slug-vol"/>
    <w:rsid w:val="002903EC"/>
  </w:style>
  <w:style w:type="character" w:customStyle="1" w:styleId="slug-issue">
    <w:name w:val="slug-issue"/>
    <w:rsid w:val="002903EC"/>
  </w:style>
  <w:style w:type="character" w:customStyle="1" w:styleId="slug-pages">
    <w:name w:val="slug-pages"/>
    <w:rsid w:val="002903EC"/>
  </w:style>
  <w:style w:type="character" w:customStyle="1" w:styleId="DDIUnderline">
    <w:name w:val="DDI Underline"/>
    <w:qFormat/>
    <w:rsid w:val="002903EC"/>
    <w:rPr>
      <w:sz w:val="20"/>
      <w:u w:val="thick"/>
    </w:rPr>
  </w:style>
  <w:style w:type="character" w:customStyle="1" w:styleId="CardsChar1">
    <w:name w:val="Cards Char1"/>
    <w:locked/>
    <w:rsid w:val="002903EC"/>
    <w:rPr>
      <w:rFonts w:ascii="Times New Roman" w:eastAsia="Times New Roman" w:hAnsi="Times New Roman" w:cs="Times New Roman"/>
    </w:rPr>
  </w:style>
  <w:style w:type="character" w:customStyle="1" w:styleId="DocumentMapChar1">
    <w:name w:val="Document Map Char1"/>
    <w:basedOn w:val="DefaultParagraphFont"/>
    <w:uiPriority w:val="99"/>
    <w:rsid w:val="002903EC"/>
    <w:rPr>
      <w:rFonts w:ascii="Segoe UI" w:hAnsi="Segoe UI" w:cs="Segoe UI"/>
      <w:sz w:val="16"/>
      <w:szCs w:val="16"/>
    </w:rPr>
  </w:style>
  <w:style w:type="character" w:customStyle="1" w:styleId="CardTextChar0">
    <w:name w:val="Card Text Char"/>
    <w:locked/>
    <w:rsid w:val="002903EC"/>
    <w:rPr>
      <w:rFonts w:ascii="Georgia" w:hAnsi="Georgia"/>
      <w:sz w:val="18"/>
      <w:u w:val="single"/>
    </w:rPr>
  </w:style>
  <w:style w:type="character" w:customStyle="1" w:styleId="normaltextrun">
    <w:name w:val="normaltextrun"/>
    <w:basedOn w:val="DefaultParagraphFont"/>
    <w:rsid w:val="002903EC"/>
  </w:style>
  <w:style w:type="character" w:customStyle="1" w:styleId="eop">
    <w:name w:val="eop"/>
    <w:basedOn w:val="DefaultParagraphFont"/>
    <w:rsid w:val="002903EC"/>
  </w:style>
  <w:style w:type="character" w:customStyle="1" w:styleId="spellingerror">
    <w:name w:val="spellingerror"/>
    <w:basedOn w:val="DefaultParagraphFont"/>
    <w:rsid w:val="002903EC"/>
  </w:style>
  <w:style w:type="paragraph" w:customStyle="1" w:styleId="m-2839544472620372085msonospacing">
    <w:name w:val="m_-2839544472620372085msonospacing"/>
    <w:basedOn w:val="Normal"/>
    <w:uiPriority w:val="99"/>
    <w:rsid w:val="002903EC"/>
    <w:pPr>
      <w:spacing w:before="100" w:beforeAutospacing="1" w:after="100" w:afterAutospacing="1"/>
    </w:pPr>
  </w:style>
  <w:style w:type="paragraph" w:customStyle="1" w:styleId="franklin-light1">
    <w:name w:val="franklin-light1"/>
    <w:basedOn w:val="Normal"/>
    <w:uiPriority w:val="99"/>
    <w:rsid w:val="002903EC"/>
    <w:pPr>
      <w:spacing w:before="100" w:beforeAutospacing="1" w:after="100" w:afterAutospacing="1"/>
    </w:pPr>
  </w:style>
  <w:style w:type="character" w:customStyle="1" w:styleId="powa-tease">
    <w:name w:val="powa-tease"/>
    <w:basedOn w:val="DefaultParagraphFont"/>
    <w:rsid w:val="002903EC"/>
  </w:style>
  <w:style w:type="character" w:customStyle="1" w:styleId="powa-byline">
    <w:name w:val="powa-byline"/>
    <w:basedOn w:val="DefaultParagraphFont"/>
    <w:rsid w:val="002903EC"/>
  </w:style>
  <w:style w:type="character" w:customStyle="1" w:styleId="apple-style-span">
    <w:name w:val="apple-style-span"/>
    <w:basedOn w:val="DefaultParagraphFont"/>
    <w:rsid w:val="002903EC"/>
    <w:rPr>
      <w:rFonts w:cs="Times New Roman"/>
    </w:rPr>
  </w:style>
  <w:style w:type="paragraph" w:customStyle="1" w:styleId="noindent">
    <w:name w:val="noindent"/>
    <w:basedOn w:val="Normal"/>
    <w:uiPriority w:val="99"/>
    <w:qFormat/>
    <w:rsid w:val="002903EC"/>
    <w:pPr>
      <w:spacing w:before="100" w:beforeAutospacing="1" w:after="100" w:afterAutospacing="1"/>
    </w:pPr>
    <w:rPr>
      <w:rFonts w:eastAsia="Times New Roman"/>
    </w:rPr>
  </w:style>
  <w:style w:type="character" w:customStyle="1" w:styleId="st">
    <w:name w:val="st"/>
    <w:rsid w:val="002903EC"/>
  </w:style>
  <w:style w:type="character" w:customStyle="1" w:styleId="highlight2">
    <w:name w:val="highlight2"/>
    <w:basedOn w:val="DefaultParagraphFont"/>
    <w:rsid w:val="002903EC"/>
    <w:rPr>
      <w:rFonts w:ascii="Arial" w:hAnsi="Arial"/>
      <w:b/>
      <w:sz w:val="19"/>
      <w:u w:val="thick"/>
      <w:bdr w:val="none" w:sz="0" w:space="0" w:color="auto"/>
      <w:shd w:val="clear" w:color="auto" w:fill="auto"/>
    </w:rPr>
  </w:style>
  <w:style w:type="character" w:customStyle="1" w:styleId="Emphasis2">
    <w:name w:val="Emphasis2"/>
    <w:basedOn w:val="DefaultParagraphFont"/>
    <w:rsid w:val="002903EC"/>
    <w:rPr>
      <w:rFonts w:ascii="Franklin Gothic Heavy" w:hAnsi="Franklin Gothic Heavy" w:hint="default"/>
      <w:iCs/>
      <w:u w:val="single"/>
    </w:rPr>
  </w:style>
  <w:style w:type="character" w:customStyle="1" w:styleId="EmphasizeThis">
    <w:name w:val="EmphasizeThis"/>
    <w:rsid w:val="002903EC"/>
    <w:rPr>
      <w:rFonts w:ascii="Georgia" w:hAnsi="Georgia" w:hint="default"/>
      <w:b/>
      <w:bCs w:val="0"/>
      <w:iCs/>
      <w:sz w:val="24"/>
      <w:u w:val="thick"/>
    </w:rPr>
  </w:style>
  <w:style w:type="character" w:customStyle="1" w:styleId="Style3Char">
    <w:name w:val="Style3 Char"/>
    <w:link w:val="Style3"/>
    <w:rsid w:val="002903EC"/>
    <w:rPr>
      <w:rFonts w:ascii="Arial Narrow" w:hAnsi="Arial Narrow"/>
      <w:b/>
      <w:szCs w:val="24"/>
    </w:rPr>
  </w:style>
  <w:style w:type="character" w:styleId="CommentReference">
    <w:name w:val="annotation reference"/>
    <w:basedOn w:val="DefaultParagraphFont"/>
    <w:uiPriority w:val="99"/>
    <w:unhideWhenUsed/>
    <w:rsid w:val="002903EC"/>
    <w:rPr>
      <w:sz w:val="16"/>
      <w:szCs w:val="16"/>
    </w:rPr>
  </w:style>
  <w:style w:type="paragraph" w:styleId="CommentText">
    <w:name w:val="annotation text"/>
    <w:basedOn w:val="Normal"/>
    <w:link w:val="CommentTextChar"/>
    <w:uiPriority w:val="99"/>
    <w:unhideWhenUsed/>
    <w:rsid w:val="002903EC"/>
    <w:rPr>
      <w:sz w:val="20"/>
      <w:szCs w:val="20"/>
    </w:rPr>
  </w:style>
  <w:style w:type="character" w:customStyle="1" w:styleId="CommentTextChar">
    <w:name w:val="Comment Text Char"/>
    <w:basedOn w:val="DefaultParagraphFont"/>
    <w:link w:val="CommentText"/>
    <w:uiPriority w:val="99"/>
    <w:rsid w:val="002903EC"/>
    <w:rPr>
      <w:rFonts w:ascii="Calibri" w:hAnsi="Calibri"/>
      <w:sz w:val="20"/>
      <w:szCs w:val="20"/>
    </w:rPr>
  </w:style>
  <w:style w:type="character" w:customStyle="1" w:styleId="balancedheadline">
    <w:name w:val="balancedheadline"/>
    <w:basedOn w:val="DefaultParagraphFont"/>
    <w:rsid w:val="002903EC"/>
  </w:style>
  <w:style w:type="paragraph" w:customStyle="1" w:styleId="analytic0">
    <w:name w:val="analytic"/>
    <w:basedOn w:val="Analytic"/>
    <w:link w:val="analyticChar0"/>
    <w:autoRedefine/>
    <w:uiPriority w:val="4"/>
    <w:qFormat/>
    <w:rsid w:val="002903EC"/>
    <w:rPr>
      <w:i/>
      <w:color w:val="2D72B1"/>
    </w:rPr>
  </w:style>
  <w:style w:type="character" w:customStyle="1" w:styleId="analyticChar0">
    <w:name w:val="analytic Char"/>
    <w:basedOn w:val="DefaultParagraphFont"/>
    <w:link w:val="analytic0"/>
    <w:uiPriority w:val="4"/>
    <w:rsid w:val="002903EC"/>
    <w:rPr>
      <w:rFonts w:ascii="Calibri" w:hAnsi="Calibri"/>
      <w:i/>
      <w:color w:val="2D72B1"/>
    </w:rPr>
  </w:style>
  <w:style w:type="paragraph" w:customStyle="1" w:styleId="ColorfulList-Accent11">
    <w:name w:val="Colorful List - Accent 11"/>
    <w:basedOn w:val="Normal"/>
    <w:uiPriority w:val="34"/>
    <w:qFormat/>
    <w:rsid w:val="002903EC"/>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2903EC"/>
    <w:rPr>
      <w:color w:val="605E5C"/>
      <w:shd w:val="clear" w:color="auto" w:fill="E1DFDD"/>
    </w:rPr>
  </w:style>
  <w:style w:type="character" w:customStyle="1" w:styleId="m-4339160018974791352style13ptbold">
    <w:name w:val="m_-4339160018974791352style13ptbold"/>
    <w:basedOn w:val="DefaultParagraphFont"/>
    <w:rsid w:val="002903EC"/>
  </w:style>
  <w:style w:type="character" w:customStyle="1" w:styleId="m-4339160018974791352styleunderline">
    <w:name w:val="m_-4339160018974791352styleunderline"/>
    <w:basedOn w:val="DefaultParagraphFont"/>
    <w:rsid w:val="002903EC"/>
  </w:style>
  <w:style w:type="character" w:customStyle="1" w:styleId="m8622195508348221850gmail-msohyperlink">
    <w:name w:val="m_8622195508348221850gmail-msohyperlink"/>
    <w:basedOn w:val="DefaultParagraphFont"/>
    <w:rsid w:val="002903EC"/>
  </w:style>
  <w:style w:type="character" w:customStyle="1" w:styleId="UnresolvedMention4">
    <w:name w:val="Unresolved Mention4"/>
    <w:basedOn w:val="DefaultParagraphFont"/>
    <w:uiPriority w:val="99"/>
    <w:semiHidden/>
    <w:unhideWhenUsed/>
    <w:rsid w:val="002903EC"/>
    <w:rPr>
      <w:color w:val="605E5C"/>
      <w:shd w:val="clear" w:color="auto" w:fill="E1DFDD"/>
    </w:rPr>
  </w:style>
  <w:style w:type="character" w:customStyle="1" w:styleId="longbio">
    <w:name w:val="long_bio"/>
    <w:basedOn w:val="DefaultParagraphFont"/>
    <w:rsid w:val="002903EC"/>
  </w:style>
  <w:style w:type="paragraph" w:customStyle="1" w:styleId="css-1ygdjhk">
    <w:name w:val="css-1ygdjhk"/>
    <w:basedOn w:val="Normal"/>
    <w:uiPriority w:val="99"/>
    <w:rsid w:val="002903EC"/>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2903EC"/>
    <w:rPr>
      <w:color w:val="605E5C"/>
      <w:shd w:val="clear" w:color="auto" w:fill="E1DFDD"/>
    </w:rPr>
  </w:style>
  <w:style w:type="table" w:styleId="TableGrid">
    <w:name w:val="Table Grid"/>
    <w:basedOn w:val="TableNormal"/>
    <w:rsid w:val="002903EC"/>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2903EC"/>
    <w:rPr>
      <w:color w:val="605E5C"/>
      <w:shd w:val="clear" w:color="auto" w:fill="E1DFDD"/>
    </w:rPr>
  </w:style>
  <w:style w:type="character" w:customStyle="1" w:styleId="UnresolvedMention7">
    <w:name w:val="Unresolved Mention7"/>
    <w:basedOn w:val="DefaultParagraphFont"/>
    <w:uiPriority w:val="99"/>
    <w:semiHidden/>
    <w:unhideWhenUsed/>
    <w:rsid w:val="002903EC"/>
    <w:rPr>
      <w:color w:val="605E5C"/>
      <w:shd w:val="clear" w:color="auto" w:fill="E1DFDD"/>
    </w:rPr>
  </w:style>
  <w:style w:type="character" w:customStyle="1" w:styleId="UnresolvedMention8">
    <w:name w:val="Unresolved Mention8"/>
    <w:basedOn w:val="DefaultParagraphFont"/>
    <w:uiPriority w:val="99"/>
    <w:semiHidden/>
    <w:unhideWhenUsed/>
    <w:rsid w:val="002903EC"/>
    <w:rPr>
      <w:color w:val="605E5C"/>
      <w:shd w:val="clear" w:color="auto" w:fill="E1DFDD"/>
    </w:rPr>
  </w:style>
  <w:style w:type="paragraph" w:customStyle="1" w:styleId="CardText2">
    <w:name w:val="Card Text 2"/>
    <w:basedOn w:val="Normal"/>
    <w:link w:val="CardText2Char"/>
    <w:qFormat/>
    <w:rsid w:val="002903EC"/>
    <w:rPr>
      <w:rFonts w:eastAsia="Calibri"/>
      <w:b/>
      <w:color w:val="000000"/>
      <w:u w:val="single"/>
      <w:lang w:val="x-none" w:eastAsia="x-none"/>
    </w:rPr>
  </w:style>
  <w:style w:type="character" w:customStyle="1" w:styleId="CardText2Char">
    <w:name w:val="Card Text 2 Char"/>
    <w:link w:val="CardText2"/>
    <w:rsid w:val="002903EC"/>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2903EC"/>
  </w:style>
  <w:style w:type="character" w:customStyle="1" w:styleId="UnresolvedMention9">
    <w:name w:val="Unresolved Mention9"/>
    <w:basedOn w:val="DefaultParagraphFont"/>
    <w:uiPriority w:val="99"/>
    <w:semiHidden/>
    <w:unhideWhenUsed/>
    <w:rsid w:val="002903EC"/>
    <w:rPr>
      <w:color w:val="605E5C"/>
      <w:shd w:val="clear" w:color="auto" w:fill="E1DFDD"/>
    </w:rPr>
  </w:style>
  <w:style w:type="character" w:customStyle="1" w:styleId="UnresolvedMention100">
    <w:name w:val="Unresolved Mention100"/>
    <w:basedOn w:val="DefaultParagraphFont"/>
    <w:uiPriority w:val="99"/>
    <w:semiHidden/>
    <w:unhideWhenUsed/>
    <w:rsid w:val="002903EC"/>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2903EC"/>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2903EC"/>
    <w:rPr>
      <w:color w:val="605E5C"/>
      <w:shd w:val="clear" w:color="auto" w:fill="E1DFDD"/>
    </w:rPr>
  </w:style>
  <w:style w:type="paragraph" w:customStyle="1" w:styleId="flashline">
    <w:name w:val="flashline"/>
    <w:basedOn w:val="Normal"/>
    <w:uiPriority w:val="99"/>
    <w:rsid w:val="002903EC"/>
    <w:pPr>
      <w:spacing w:before="100" w:beforeAutospacing="1" w:after="100" w:afterAutospacing="1"/>
    </w:pPr>
    <w:rPr>
      <w:rFonts w:eastAsia="Times New Roman"/>
    </w:rPr>
  </w:style>
  <w:style w:type="paragraph" w:customStyle="1" w:styleId="lbexhangwithmargin">
    <w:name w:val="lbexhangwithmargin"/>
    <w:basedOn w:val="Normal"/>
    <w:uiPriority w:val="99"/>
    <w:rsid w:val="002903EC"/>
    <w:pPr>
      <w:spacing w:before="100" w:beforeAutospacing="1" w:after="100" w:afterAutospacing="1"/>
    </w:pPr>
    <w:rPr>
      <w:rFonts w:eastAsia="Times New Roman"/>
    </w:rPr>
  </w:style>
  <w:style w:type="character" w:customStyle="1" w:styleId="lbexsectionlevelolc">
    <w:name w:val="lbexsectionlevelolc"/>
    <w:basedOn w:val="DefaultParagraphFont"/>
    <w:rsid w:val="002903EC"/>
  </w:style>
  <w:style w:type="character" w:customStyle="1" w:styleId="lbexallcap">
    <w:name w:val="lbexallcap"/>
    <w:basedOn w:val="DefaultParagraphFont"/>
    <w:rsid w:val="002903EC"/>
  </w:style>
  <w:style w:type="paragraph" w:customStyle="1" w:styleId="lbexindent">
    <w:name w:val="lbexindent"/>
    <w:basedOn w:val="Normal"/>
    <w:uiPriority w:val="99"/>
    <w:rsid w:val="002903EC"/>
    <w:pPr>
      <w:spacing w:before="100" w:beforeAutospacing="1" w:after="100" w:afterAutospacing="1"/>
    </w:pPr>
    <w:rPr>
      <w:rFonts w:eastAsia="Times New Roman"/>
    </w:rPr>
  </w:style>
  <w:style w:type="paragraph" w:customStyle="1" w:styleId="lbexindentparagraph">
    <w:name w:val="lbexindentparagraph"/>
    <w:basedOn w:val="Normal"/>
    <w:uiPriority w:val="99"/>
    <w:rsid w:val="002903EC"/>
    <w:pPr>
      <w:spacing w:before="100" w:beforeAutospacing="1" w:after="100" w:afterAutospacing="1"/>
    </w:pPr>
    <w:rPr>
      <w:rFonts w:eastAsia="Times New Roman"/>
    </w:rPr>
  </w:style>
  <w:style w:type="paragraph" w:customStyle="1" w:styleId="zn-bodyparagraph">
    <w:name w:val="zn-body__paragraph"/>
    <w:basedOn w:val="Normal"/>
    <w:uiPriority w:val="99"/>
    <w:rsid w:val="002903EC"/>
    <w:pPr>
      <w:spacing w:before="100" w:beforeAutospacing="1" w:after="100" w:afterAutospacing="1"/>
    </w:pPr>
    <w:rPr>
      <w:rFonts w:eastAsia="Times New Roman"/>
    </w:rPr>
  </w:style>
  <w:style w:type="character" w:customStyle="1" w:styleId="c-messagebody">
    <w:name w:val="c-message__body"/>
    <w:basedOn w:val="DefaultParagraphFont"/>
    <w:rsid w:val="002903EC"/>
  </w:style>
  <w:style w:type="character" w:customStyle="1" w:styleId="m7735155540857680774gmail-style13ptbold">
    <w:name w:val="m_7735155540857680774gmail-style13ptbold"/>
    <w:basedOn w:val="DefaultParagraphFont"/>
    <w:rsid w:val="002903EC"/>
  </w:style>
  <w:style w:type="character" w:customStyle="1" w:styleId="style65">
    <w:name w:val="style65"/>
    <w:basedOn w:val="DefaultParagraphFont"/>
    <w:rsid w:val="002903EC"/>
  </w:style>
  <w:style w:type="character" w:customStyle="1" w:styleId="bodytext0">
    <w:name w:val="body_text"/>
    <w:basedOn w:val="DefaultParagraphFont"/>
    <w:rsid w:val="002903EC"/>
  </w:style>
  <w:style w:type="character" w:customStyle="1" w:styleId="bio">
    <w:name w:val="bio"/>
    <w:basedOn w:val="DefaultParagraphFont"/>
    <w:rsid w:val="002903EC"/>
  </w:style>
  <w:style w:type="paragraph" w:customStyle="1" w:styleId="cites0">
    <w:name w:val="cites"/>
    <w:next w:val="Normal"/>
    <w:autoRedefine/>
    <w:qFormat/>
    <w:rsid w:val="002903EC"/>
    <w:pPr>
      <w:spacing w:after="0" w:line="240" w:lineRule="auto"/>
      <w:contextualSpacing/>
    </w:pPr>
    <w:rPr>
      <w:rFonts w:eastAsia="SimSun"/>
      <w:b/>
      <w:lang w:eastAsia="zh-CN"/>
    </w:rPr>
  </w:style>
  <w:style w:type="character" w:customStyle="1" w:styleId="5yl5">
    <w:name w:val="_5yl5"/>
    <w:basedOn w:val="DefaultParagraphFont"/>
    <w:rsid w:val="002903EC"/>
  </w:style>
  <w:style w:type="character" w:customStyle="1" w:styleId="text">
    <w:name w:val="text"/>
    <w:basedOn w:val="DefaultParagraphFont"/>
    <w:rsid w:val="002903EC"/>
  </w:style>
  <w:style w:type="paragraph" w:customStyle="1" w:styleId="generic-articlebody">
    <w:name w:val="generic-article__body"/>
    <w:basedOn w:val="Normal"/>
    <w:uiPriority w:val="99"/>
    <w:rsid w:val="002903EC"/>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2903EC"/>
    <w:pPr>
      <w:spacing w:line="240" w:lineRule="auto"/>
    </w:pPr>
    <w:rPr>
      <w:b/>
      <w:bCs/>
    </w:rPr>
  </w:style>
  <w:style w:type="character" w:customStyle="1" w:styleId="CommentSubjectChar">
    <w:name w:val="Comment Subject Char"/>
    <w:basedOn w:val="CommentTextChar"/>
    <w:link w:val="CommentSubject"/>
    <w:rsid w:val="002903EC"/>
    <w:rPr>
      <w:rFonts w:ascii="Calibri" w:hAnsi="Calibri"/>
      <w:b/>
      <w:bCs/>
      <w:sz w:val="20"/>
      <w:szCs w:val="20"/>
    </w:rPr>
  </w:style>
  <w:style w:type="character" w:customStyle="1" w:styleId="UnresolvedMention12">
    <w:name w:val="Unresolved Mention12"/>
    <w:basedOn w:val="DefaultParagraphFont"/>
    <w:uiPriority w:val="99"/>
    <w:rsid w:val="002903EC"/>
    <w:rPr>
      <w:color w:val="605E5C"/>
      <w:shd w:val="clear" w:color="auto" w:fill="E1DFDD"/>
    </w:rPr>
  </w:style>
  <w:style w:type="paragraph" w:customStyle="1" w:styleId="CardNotUnderlined">
    <w:name w:val="Card Not Underlined"/>
    <w:basedOn w:val="Normal"/>
    <w:link w:val="CardNotUnderlinedChar1"/>
    <w:autoRedefine/>
    <w:qFormat/>
    <w:rsid w:val="002903EC"/>
    <w:rPr>
      <w:rFonts w:eastAsia="Times New Roman"/>
      <w:sz w:val="12"/>
      <w:szCs w:val="20"/>
    </w:rPr>
  </w:style>
  <w:style w:type="character" w:customStyle="1" w:styleId="UnresolvedMention13">
    <w:name w:val="Unresolved Mention13"/>
    <w:basedOn w:val="DefaultParagraphFont"/>
    <w:uiPriority w:val="99"/>
    <w:rsid w:val="002903EC"/>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903EC"/>
    <w:rPr>
      <w:rFonts w:ascii="Times New Roman" w:eastAsia="Times New Roman" w:hAnsi="Times New Roman" w:cs="Times New Roman"/>
      <w:sz w:val="24"/>
      <w:szCs w:val="24"/>
    </w:rPr>
  </w:style>
  <w:style w:type="character" w:customStyle="1" w:styleId="blast">
    <w:name w:val="blast"/>
    <w:basedOn w:val="DefaultParagraphFont"/>
    <w:rsid w:val="002903EC"/>
  </w:style>
  <w:style w:type="paragraph" w:customStyle="1" w:styleId="paragraph">
    <w:name w:val="paragraph"/>
    <w:basedOn w:val="Normal"/>
    <w:uiPriority w:val="99"/>
    <w:qFormat/>
    <w:rsid w:val="002903EC"/>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2903EC"/>
  </w:style>
  <w:style w:type="character" w:customStyle="1" w:styleId="UnresolvedMention">
    <w:name w:val="Unresolved Mention"/>
    <w:basedOn w:val="DefaultParagraphFont"/>
    <w:uiPriority w:val="99"/>
    <w:rsid w:val="002903EC"/>
    <w:rPr>
      <w:color w:val="605E5C"/>
      <w:shd w:val="clear" w:color="auto" w:fill="E1DFDD"/>
    </w:rPr>
  </w:style>
  <w:style w:type="character" w:customStyle="1" w:styleId="ata-controlscomplain-btn">
    <w:name w:val="ata-controls__complain-btn"/>
    <w:basedOn w:val="DefaultParagraphFont"/>
    <w:rsid w:val="002903EC"/>
  </w:style>
  <w:style w:type="character" w:customStyle="1" w:styleId="u-tcgraydarker">
    <w:name w:val="u-tcgraydarker"/>
    <w:basedOn w:val="DefaultParagraphFont"/>
    <w:rsid w:val="002903EC"/>
  </w:style>
  <w:style w:type="paragraph" w:customStyle="1" w:styleId="stcontent-block">
    <w:name w:val="st__content-block"/>
    <w:basedOn w:val="Normal"/>
    <w:rsid w:val="002903EC"/>
    <w:pPr>
      <w:spacing w:before="100" w:beforeAutospacing="1" w:after="100" w:afterAutospacing="1"/>
    </w:pPr>
  </w:style>
  <w:style w:type="character" w:customStyle="1" w:styleId="drop">
    <w:name w:val="drop"/>
    <w:basedOn w:val="DefaultParagraphFont"/>
    <w:rsid w:val="002903EC"/>
  </w:style>
  <w:style w:type="paragraph" w:customStyle="1" w:styleId="pullquote">
    <w:name w:val="pullquote"/>
    <w:basedOn w:val="Normal"/>
    <w:rsid w:val="002903EC"/>
    <w:pPr>
      <w:spacing w:before="100" w:beforeAutospacing="1" w:after="100" w:afterAutospacing="1"/>
    </w:pPr>
  </w:style>
  <w:style w:type="paragraph" w:customStyle="1" w:styleId="TableParagraph">
    <w:name w:val="Table Paragraph"/>
    <w:basedOn w:val="Normal"/>
    <w:uiPriority w:val="1"/>
    <w:qFormat/>
    <w:rsid w:val="002903EC"/>
    <w:pPr>
      <w:widowControl w:val="0"/>
      <w:autoSpaceDE w:val="0"/>
      <w:autoSpaceDN w:val="0"/>
      <w:adjustRightInd w:val="0"/>
    </w:pPr>
    <w:rPr>
      <w:rFonts w:eastAsiaTheme="minorEastAsia"/>
    </w:rPr>
  </w:style>
  <w:style w:type="paragraph" w:customStyle="1" w:styleId="p">
    <w:name w:val="p"/>
    <w:basedOn w:val="Normal"/>
    <w:qFormat/>
    <w:rsid w:val="002903EC"/>
    <w:pPr>
      <w:spacing w:before="100" w:beforeAutospacing="1" w:after="100" w:afterAutospacing="1"/>
    </w:pPr>
  </w:style>
  <w:style w:type="character" w:customStyle="1" w:styleId="figpopup-sensitive-area">
    <w:name w:val="figpopup-sensitive-area"/>
    <w:basedOn w:val="DefaultParagraphFont"/>
    <w:rsid w:val="002903EC"/>
  </w:style>
  <w:style w:type="paragraph" w:customStyle="1" w:styleId="css-qckjh9">
    <w:name w:val="css-qckjh9"/>
    <w:basedOn w:val="Normal"/>
    <w:rsid w:val="002903EC"/>
    <w:pPr>
      <w:spacing w:before="100" w:beforeAutospacing="1" w:after="100" w:afterAutospacing="1" w:line="240" w:lineRule="auto"/>
    </w:pPr>
    <w:rPr>
      <w:rFonts w:eastAsia="Times New Roman"/>
      <w:sz w:val="24"/>
    </w:rPr>
  </w:style>
  <w:style w:type="paragraph" w:customStyle="1" w:styleId="css-158dogj">
    <w:name w:val="css-158dogj"/>
    <w:basedOn w:val="Normal"/>
    <w:rsid w:val="002903EC"/>
    <w:pPr>
      <w:spacing w:before="100" w:beforeAutospacing="1" w:after="100" w:afterAutospacing="1" w:line="240" w:lineRule="auto"/>
    </w:pPr>
    <w:rPr>
      <w:rFonts w:eastAsia="Times New Roman"/>
      <w:sz w:val="24"/>
    </w:rPr>
  </w:style>
  <w:style w:type="character" w:customStyle="1" w:styleId="num">
    <w:name w:val="num"/>
    <w:basedOn w:val="DefaultParagraphFont"/>
    <w:rsid w:val="002903EC"/>
  </w:style>
  <w:style w:type="character" w:customStyle="1" w:styleId="letter">
    <w:name w:val="letter"/>
    <w:basedOn w:val="DefaultParagraphFont"/>
    <w:rsid w:val="002903EC"/>
  </w:style>
  <w:style w:type="character" w:customStyle="1" w:styleId="dttext">
    <w:name w:val="dttext"/>
    <w:basedOn w:val="DefaultParagraphFont"/>
    <w:rsid w:val="002903EC"/>
  </w:style>
  <w:style w:type="character" w:customStyle="1" w:styleId="sdsense">
    <w:name w:val="sdsense"/>
    <w:basedOn w:val="DefaultParagraphFont"/>
    <w:rsid w:val="002903EC"/>
  </w:style>
  <w:style w:type="character" w:customStyle="1" w:styleId="sd">
    <w:name w:val="sd"/>
    <w:basedOn w:val="DefaultParagraphFont"/>
    <w:rsid w:val="002903EC"/>
  </w:style>
  <w:style w:type="paragraph" w:customStyle="1" w:styleId="flfc">
    <w:name w:val="flfc"/>
    <w:basedOn w:val="Normal"/>
    <w:uiPriority w:val="99"/>
    <w:rsid w:val="002903EC"/>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2903EC"/>
  </w:style>
  <w:style w:type="paragraph" w:customStyle="1" w:styleId="story-body-text">
    <w:name w:val="story-body-text"/>
    <w:basedOn w:val="Normal"/>
    <w:uiPriority w:val="99"/>
    <w:qFormat/>
    <w:rsid w:val="002903EC"/>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2903EC"/>
  </w:style>
  <w:style w:type="paragraph" w:customStyle="1" w:styleId="CardText1">
    <w:name w:val="Card Text 1"/>
    <w:link w:val="CardText1Char"/>
    <w:qFormat/>
    <w:rsid w:val="002903EC"/>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2903EC"/>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2903EC"/>
  </w:style>
  <w:style w:type="paragraph" w:customStyle="1" w:styleId="Analytic2">
    <w:name w:val="Analytic2"/>
    <w:basedOn w:val="Heading4"/>
    <w:link w:val="Analytic2Char"/>
    <w:uiPriority w:val="4"/>
    <w:rsid w:val="002903EC"/>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2903EC"/>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2903EC"/>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2903EC"/>
  </w:style>
  <w:style w:type="character" w:customStyle="1" w:styleId="AnalyticsPipChar">
    <w:name w:val="AnalyticsPip Char"/>
    <w:basedOn w:val="DefaultParagraphFont"/>
    <w:link w:val="AnalyticsPip"/>
    <w:uiPriority w:val="4"/>
    <w:rsid w:val="002903EC"/>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2903EC"/>
  </w:style>
  <w:style w:type="character" w:customStyle="1" w:styleId="AnalyticsGBNChar">
    <w:name w:val="AnalyticsGBN Char"/>
    <w:basedOn w:val="DefaultParagraphFont"/>
    <w:link w:val="AnalyticsGBN"/>
    <w:uiPriority w:val="4"/>
    <w:rsid w:val="002903EC"/>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2903EC"/>
    <w:pPr>
      <w:spacing w:after="0" w:line="240" w:lineRule="auto"/>
    </w:pPr>
    <w:rPr>
      <w:i/>
      <w:iCs/>
      <w:color w:val="000000" w:themeColor="text1"/>
    </w:rPr>
  </w:style>
  <w:style w:type="character" w:customStyle="1" w:styleId="QuoteChar">
    <w:name w:val="Quote Char"/>
    <w:basedOn w:val="DefaultParagraphFont"/>
    <w:link w:val="Quote"/>
    <w:uiPriority w:val="29"/>
    <w:rsid w:val="002903EC"/>
    <w:rPr>
      <w:rFonts w:ascii="Calibri" w:hAnsi="Calibri"/>
      <w:i/>
      <w:iCs/>
      <w:color w:val="000000" w:themeColor="text1"/>
    </w:rPr>
  </w:style>
  <w:style w:type="paragraph" w:styleId="TOCHeading">
    <w:name w:val="TOC Heading"/>
    <w:basedOn w:val="Heading1"/>
    <w:next w:val="Normal"/>
    <w:uiPriority w:val="39"/>
    <w:unhideWhenUsed/>
    <w:qFormat/>
    <w:rsid w:val="002903EC"/>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2903EC"/>
  </w:style>
  <w:style w:type="character" w:customStyle="1" w:styleId="ref-overlay">
    <w:name w:val="ref-overlay"/>
    <w:basedOn w:val="DefaultParagraphFont"/>
    <w:rsid w:val="002903EC"/>
  </w:style>
  <w:style w:type="character" w:customStyle="1" w:styleId="ref-fn-p">
    <w:name w:val="ref-fn-p"/>
    <w:basedOn w:val="DefaultParagraphFont"/>
    <w:rsid w:val="002903EC"/>
  </w:style>
  <w:style w:type="character" w:customStyle="1" w:styleId="opinion-articlebody">
    <w:name w:val="opinion-article__body"/>
    <w:basedOn w:val="DefaultParagraphFont"/>
    <w:rsid w:val="002903EC"/>
  </w:style>
  <w:style w:type="paragraph" w:customStyle="1" w:styleId="opinion-articlebody1">
    <w:name w:val="opinion-article__body1"/>
    <w:basedOn w:val="Normal"/>
    <w:rsid w:val="002903EC"/>
    <w:pPr>
      <w:spacing w:before="100" w:beforeAutospacing="1" w:after="100" w:afterAutospacing="1" w:line="240" w:lineRule="auto"/>
    </w:pPr>
    <w:rPr>
      <w:rFonts w:eastAsia="Times New Roman"/>
      <w:sz w:val="24"/>
    </w:rPr>
  </w:style>
  <w:style w:type="paragraph" w:customStyle="1" w:styleId="para">
    <w:name w:val="para"/>
    <w:basedOn w:val="Normal"/>
    <w:qFormat/>
    <w:rsid w:val="002903EC"/>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2903EC"/>
  </w:style>
  <w:style w:type="character" w:customStyle="1" w:styleId="journaltitle">
    <w:name w:val="journaltitle"/>
    <w:basedOn w:val="DefaultParagraphFont"/>
    <w:rsid w:val="002903EC"/>
  </w:style>
  <w:style w:type="character" w:customStyle="1" w:styleId="hit">
    <w:name w:val="hit"/>
    <w:basedOn w:val="DefaultParagraphFont"/>
    <w:rsid w:val="002903EC"/>
  </w:style>
  <w:style w:type="paragraph" w:customStyle="1" w:styleId="wp-caption-text">
    <w:name w:val="wp-caption-text"/>
    <w:basedOn w:val="Normal"/>
    <w:qFormat/>
    <w:rsid w:val="002903EC"/>
    <w:pPr>
      <w:spacing w:before="100" w:beforeAutospacing="1" w:after="100" w:afterAutospacing="1" w:line="240" w:lineRule="auto"/>
    </w:pPr>
    <w:rPr>
      <w:rFonts w:eastAsia="Times New Roman"/>
      <w:sz w:val="24"/>
    </w:rPr>
  </w:style>
  <w:style w:type="paragraph" w:customStyle="1" w:styleId="css-utmy9y">
    <w:name w:val="css-utmy9y"/>
    <w:basedOn w:val="Normal"/>
    <w:rsid w:val="002903EC"/>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2903EC"/>
    <w:rPr>
      <w:sz w:val="20"/>
      <w:u w:val="single"/>
    </w:rPr>
  </w:style>
  <w:style w:type="character" w:customStyle="1" w:styleId="Style11ptBoldUnderlineBorderSinglesolidlineAuto">
    <w:name w:val="Style 11 pt Bold Underline Border: : (Single solid line Auto  ..."/>
    <w:basedOn w:val="DefaultParagraphFont"/>
    <w:rsid w:val="002903EC"/>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2903EC"/>
  </w:style>
  <w:style w:type="paragraph" w:customStyle="1" w:styleId="Small">
    <w:name w:val="Small"/>
    <w:basedOn w:val="Normal"/>
    <w:next w:val="Normal"/>
    <w:uiPriority w:val="99"/>
    <w:qFormat/>
    <w:rsid w:val="002903EC"/>
    <w:pPr>
      <w:jc w:val="both"/>
    </w:pPr>
    <w:rPr>
      <w:rFonts w:ascii="Arial" w:eastAsia="Calibri" w:hAnsi="Arial" w:cs="Arial"/>
    </w:rPr>
  </w:style>
  <w:style w:type="character" w:customStyle="1" w:styleId="Footnote">
    <w:name w:val="Footnote_"/>
    <w:basedOn w:val="DefaultParagraphFont"/>
    <w:link w:val="Footnote0"/>
    <w:rsid w:val="002903EC"/>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2903EC"/>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2903EC"/>
    <w:rPr>
      <w:rFonts w:ascii="Arial Narrow" w:hAnsi="Arial Narrow"/>
      <w:b/>
      <w:color w:val="000000"/>
      <w:sz w:val="26"/>
    </w:rPr>
  </w:style>
  <w:style w:type="paragraph" w:customStyle="1" w:styleId="CardTagandCite">
    <w:name w:val="Card Tag and Cite"/>
    <w:basedOn w:val="Normal"/>
    <w:next w:val="Normal"/>
    <w:link w:val="CardTagandCiteChar"/>
    <w:qFormat/>
    <w:rsid w:val="002903EC"/>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2903EC"/>
    <w:rPr>
      <w:b/>
      <w:bCs/>
    </w:rPr>
  </w:style>
  <w:style w:type="paragraph" w:customStyle="1" w:styleId="Cite2">
    <w:name w:val="Cite 2"/>
    <w:basedOn w:val="Normal"/>
    <w:qFormat/>
    <w:rsid w:val="002903EC"/>
    <w:pPr>
      <w:spacing w:after="0" w:line="240" w:lineRule="auto"/>
    </w:pPr>
    <w:rPr>
      <w:rFonts w:ascii="Arial" w:eastAsia="Calibri" w:hAnsi="Arial" w:cs="Arial"/>
      <w:b/>
      <w:sz w:val="24"/>
      <w:u w:val="single"/>
    </w:rPr>
  </w:style>
  <w:style w:type="character" w:customStyle="1" w:styleId="aqj">
    <w:name w:val="aqj"/>
    <w:basedOn w:val="DefaultParagraphFont"/>
    <w:rsid w:val="002903EC"/>
  </w:style>
  <w:style w:type="paragraph" w:customStyle="1" w:styleId="StyleJustified">
    <w:name w:val="Style Justified"/>
    <w:basedOn w:val="Normal"/>
    <w:qFormat/>
    <w:rsid w:val="002903EC"/>
    <w:pPr>
      <w:spacing w:after="0" w:line="240" w:lineRule="auto"/>
    </w:pPr>
    <w:rPr>
      <w:rFonts w:eastAsia="Times New Roman"/>
      <w:szCs w:val="20"/>
    </w:rPr>
  </w:style>
  <w:style w:type="paragraph" w:customStyle="1" w:styleId="AuthorDate">
    <w:name w:val="AuthorDate"/>
    <w:next w:val="Normal"/>
    <w:link w:val="AuthorDateChar"/>
    <w:qFormat/>
    <w:rsid w:val="002903EC"/>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903EC"/>
    <w:rPr>
      <w:rFonts w:ascii="Times New Roman" w:eastAsia="Calibri" w:hAnsi="Times New Roman" w:cs="Times New Roman"/>
      <w:b/>
      <w:sz w:val="24"/>
      <w:szCs w:val="20"/>
      <w:u w:val="single"/>
    </w:rPr>
  </w:style>
  <w:style w:type="character" w:customStyle="1" w:styleId="maintext">
    <w:name w:val="maintext"/>
    <w:basedOn w:val="DefaultParagraphFont"/>
    <w:rsid w:val="002903EC"/>
  </w:style>
  <w:style w:type="paragraph" w:customStyle="1" w:styleId="Stylecardtext8pt">
    <w:name w:val="Style card text + 8 pt"/>
    <w:basedOn w:val="Normal"/>
    <w:qFormat/>
    <w:rsid w:val="002903EC"/>
    <w:pPr>
      <w:spacing w:after="0" w:line="240" w:lineRule="auto"/>
      <w:ind w:right="288"/>
    </w:pPr>
  </w:style>
  <w:style w:type="character" w:customStyle="1" w:styleId="NotBold10Final">
    <w:name w:val="NotBold10Final"/>
    <w:uiPriority w:val="1"/>
    <w:qFormat/>
    <w:rsid w:val="002903EC"/>
    <w:rPr>
      <w:rFonts w:ascii="Times New Roman" w:hAnsi="Times New Roman"/>
      <w:b w:val="0"/>
      <w:i w:val="0"/>
      <w:sz w:val="20"/>
    </w:rPr>
  </w:style>
  <w:style w:type="character" w:customStyle="1" w:styleId="Bold12">
    <w:name w:val="Bold12"/>
    <w:uiPriority w:val="1"/>
    <w:qFormat/>
    <w:rsid w:val="002903EC"/>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2903EC"/>
    <w:pPr>
      <w:spacing w:after="0" w:line="240" w:lineRule="auto"/>
      <w:ind w:left="288" w:right="288"/>
    </w:pPr>
    <w:rPr>
      <w:rFonts w:eastAsia="Times New Roman"/>
      <w:sz w:val="20"/>
      <w:szCs w:val="20"/>
    </w:rPr>
  </w:style>
  <w:style w:type="character" w:customStyle="1" w:styleId="CardtextChar1">
    <w:name w:val="Card text Char"/>
    <w:link w:val="Cardtext0"/>
    <w:locked/>
    <w:rsid w:val="002903EC"/>
    <w:rPr>
      <w:rFonts w:ascii="Arial Narrow" w:hAnsi="Arial Narrow"/>
      <w:u w:val="single"/>
    </w:rPr>
  </w:style>
  <w:style w:type="paragraph" w:customStyle="1" w:styleId="Cardtext0">
    <w:name w:val="Card text"/>
    <w:link w:val="CardtextChar1"/>
    <w:qFormat/>
    <w:rsid w:val="002903EC"/>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2903EC"/>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2903EC"/>
    <w:rPr>
      <w:rFonts w:ascii="Calibri" w:eastAsia="Times New Roman" w:hAnsi="Calibri"/>
      <w:sz w:val="24"/>
      <w:lang w:val="x-none" w:eastAsia="ar-SA"/>
    </w:rPr>
  </w:style>
  <w:style w:type="paragraph" w:customStyle="1" w:styleId="Default">
    <w:name w:val="Default"/>
    <w:qFormat/>
    <w:rsid w:val="002903EC"/>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2903EC"/>
    <w:pPr>
      <w:spacing w:after="0" w:line="240" w:lineRule="auto"/>
    </w:pPr>
    <w:rPr>
      <w:rFonts w:eastAsia="Calibri"/>
    </w:rPr>
  </w:style>
  <w:style w:type="paragraph" w:customStyle="1" w:styleId="newpage">
    <w:name w:val="new page"/>
    <w:basedOn w:val="Heading4"/>
    <w:rsid w:val="002903EC"/>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2903EC"/>
    <w:pPr>
      <w:spacing w:after="0" w:line="240" w:lineRule="auto"/>
    </w:pPr>
    <w:rPr>
      <w:rFonts w:eastAsia="Times"/>
      <w:sz w:val="18"/>
      <w:szCs w:val="20"/>
    </w:rPr>
  </w:style>
  <w:style w:type="character" w:customStyle="1" w:styleId="textexposedshow">
    <w:name w:val="text_exposed_show"/>
    <w:basedOn w:val="DefaultParagraphFont"/>
    <w:rsid w:val="002903EC"/>
  </w:style>
  <w:style w:type="paragraph" w:customStyle="1" w:styleId="Heading">
    <w:name w:val="Heading"/>
    <w:basedOn w:val="Normal"/>
    <w:next w:val="BodyText"/>
    <w:rsid w:val="002903EC"/>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2903EC"/>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2903EC"/>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2903EC"/>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2903EC"/>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2903EC"/>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2903EC"/>
    <w:rPr>
      <w:rFonts w:ascii="Arial" w:hAnsi="Arial"/>
      <w:b/>
      <w:sz w:val="24"/>
    </w:rPr>
  </w:style>
  <w:style w:type="character" w:customStyle="1" w:styleId="Style11ptBlackUnderline">
    <w:name w:val="Style 11 pt Black Underline"/>
    <w:rsid w:val="002903EC"/>
    <w:rPr>
      <w:color w:val="000000"/>
      <w:sz w:val="20"/>
      <w:u w:val="single"/>
    </w:rPr>
  </w:style>
  <w:style w:type="character" w:customStyle="1" w:styleId="Style11ptBlack">
    <w:name w:val="Style 11 pt Black"/>
    <w:rsid w:val="002903EC"/>
    <w:rPr>
      <w:color w:val="000000"/>
      <w:sz w:val="20"/>
    </w:rPr>
  </w:style>
  <w:style w:type="paragraph" w:customStyle="1" w:styleId="CardsHighlighted">
    <w:name w:val="Cards Highlighted"/>
    <w:basedOn w:val="Normal"/>
    <w:link w:val="CardsHighlightedChar"/>
    <w:autoRedefine/>
    <w:qFormat/>
    <w:rsid w:val="002903EC"/>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2903EC"/>
    <w:rPr>
      <w:rFonts w:ascii="Calibri" w:eastAsia="Calibri" w:hAnsi="Calibri"/>
      <w:sz w:val="24"/>
      <w:u w:val="single"/>
      <w:shd w:val="clear" w:color="auto" w:fill="00FFFF"/>
    </w:rPr>
  </w:style>
  <w:style w:type="character" w:customStyle="1" w:styleId="CitesChar">
    <w:name w:val="Cites Char"/>
    <w:basedOn w:val="DefaultParagraphFont"/>
    <w:link w:val="Cites"/>
    <w:rsid w:val="002903EC"/>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2903EC"/>
    <w:pPr>
      <w:spacing w:after="0" w:line="240" w:lineRule="auto"/>
    </w:pPr>
    <w:rPr>
      <w:b/>
      <w:color w:val="C00000"/>
    </w:rPr>
  </w:style>
  <w:style w:type="character" w:customStyle="1" w:styleId="analyticsChar0">
    <w:name w:val="analytics Char"/>
    <w:basedOn w:val="DefaultParagraphFont"/>
    <w:link w:val="analytics0"/>
    <w:uiPriority w:val="4"/>
    <w:rsid w:val="002903EC"/>
    <w:rPr>
      <w:rFonts w:ascii="Calibri" w:hAnsi="Calibri"/>
      <w:b/>
      <w:color w:val="C00000"/>
    </w:rPr>
  </w:style>
  <w:style w:type="character" w:customStyle="1" w:styleId="swauthor">
    <w:name w:val="sw_author"/>
    <w:rsid w:val="002903EC"/>
  </w:style>
  <w:style w:type="character" w:customStyle="1" w:styleId="Mention1">
    <w:name w:val="Mention1"/>
    <w:basedOn w:val="DefaultParagraphFont"/>
    <w:uiPriority w:val="99"/>
    <w:semiHidden/>
    <w:unhideWhenUsed/>
    <w:rsid w:val="002903EC"/>
    <w:rPr>
      <w:color w:val="2B579A"/>
      <w:shd w:val="clear" w:color="auto" w:fill="E6E6E6"/>
    </w:rPr>
  </w:style>
  <w:style w:type="paragraph" w:customStyle="1" w:styleId="citenon-bold">
    <w:name w:val="cite non-bold"/>
    <w:basedOn w:val="Normal"/>
    <w:link w:val="citenon-boldChar"/>
    <w:qFormat/>
    <w:rsid w:val="002903EC"/>
    <w:pPr>
      <w:spacing w:after="0" w:line="240" w:lineRule="auto"/>
    </w:pPr>
    <w:rPr>
      <w:rFonts w:eastAsia="Calibri"/>
      <w:sz w:val="20"/>
      <w:szCs w:val="20"/>
      <w:lang w:val="x-none" w:eastAsia="x-none"/>
    </w:rPr>
  </w:style>
  <w:style w:type="character" w:customStyle="1" w:styleId="citenon-boldChar">
    <w:name w:val="cite non-bold Char"/>
    <w:link w:val="citenon-bold"/>
    <w:rsid w:val="002903EC"/>
    <w:rPr>
      <w:rFonts w:ascii="Calibri" w:eastAsia="Calibri" w:hAnsi="Calibri"/>
      <w:sz w:val="20"/>
      <w:szCs w:val="20"/>
      <w:lang w:val="x-none" w:eastAsia="x-none"/>
    </w:rPr>
  </w:style>
  <w:style w:type="paragraph" w:customStyle="1" w:styleId="HotRoute">
    <w:name w:val="Hot Route!"/>
    <w:basedOn w:val="Normal"/>
    <w:link w:val="HotRouteChar"/>
    <w:qFormat/>
    <w:rsid w:val="002903EC"/>
    <w:pPr>
      <w:spacing w:after="0" w:line="240" w:lineRule="auto"/>
      <w:ind w:left="144"/>
    </w:pPr>
    <w:rPr>
      <w:rFonts w:eastAsia="Calibri"/>
      <w:color w:val="000000"/>
    </w:rPr>
  </w:style>
  <w:style w:type="character" w:customStyle="1" w:styleId="HotRouteChar">
    <w:name w:val="Hot Route! Char"/>
    <w:link w:val="HotRoute"/>
    <w:rsid w:val="002903EC"/>
    <w:rPr>
      <w:rFonts w:ascii="Calibri" w:eastAsia="Calibri" w:hAnsi="Calibri"/>
      <w:color w:val="000000"/>
    </w:rPr>
  </w:style>
  <w:style w:type="paragraph" w:customStyle="1" w:styleId="CardIndented">
    <w:name w:val="Card (Indented)"/>
    <w:basedOn w:val="Normal"/>
    <w:link w:val="CardIndentedChar"/>
    <w:qFormat/>
    <w:rsid w:val="002903EC"/>
    <w:pPr>
      <w:spacing w:after="0" w:line="240" w:lineRule="auto"/>
      <w:ind w:left="288"/>
    </w:pPr>
  </w:style>
  <w:style w:type="paragraph" w:customStyle="1" w:styleId="PhoTag">
    <w:name w:val="PhoTag"/>
    <w:basedOn w:val="Normal"/>
    <w:next w:val="Normal"/>
    <w:autoRedefine/>
    <w:qFormat/>
    <w:rsid w:val="002903EC"/>
    <w:pPr>
      <w:spacing w:after="0" w:line="240" w:lineRule="auto"/>
    </w:pPr>
    <w:rPr>
      <w:b/>
    </w:rPr>
  </w:style>
  <w:style w:type="character" w:customStyle="1" w:styleId="BoldUnderlineChar0">
    <w:name w:val="BoldUnderline Char"/>
    <w:uiPriority w:val="99"/>
    <w:rsid w:val="002903EC"/>
    <w:rPr>
      <w:rFonts w:ascii="Times New Roman" w:eastAsia="Times New Roman" w:hAnsi="Times New Roman" w:cs="Times New Roman"/>
      <w:b/>
      <w:sz w:val="20"/>
      <w:u w:val="single"/>
    </w:rPr>
  </w:style>
  <w:style w:type="character" w:customStyle="1" w:styleId="wikiexternallink">
    <w:name w:val="wikiexternallink"/>
    <w:basedOn w:val="DefaultParagraphFont"/>
    <w:rsid w:val="002903EC"/>
  </w:style>
  <w:style w:type="character" w:customStyle="1" w:styleId="wikigeneratedlinkcontent">
    <w:name w:val="wikigeneratedlinkcontent"/>
    <w:basedOn w:val="DefaultParagraphFont"/>
    <w:rsid w:val="002903EC"/>
  </w:style>
  <w:style w:type="character" w:customStyle="1" w:styleId="boldunderlineChar1">
    <w:name w:val="bold underline Char"/>
    <w:basedOn w:val="DefaultParagraphFont"/>
    <w:rsid w:val="002903EC"/>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2903EC"/>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2903EC"/>
    <w:pPr>
      <w:spacing w:after="0" w:line="240" w:lineRule="auto"/>
      <w:jc w:val="both"/>
    </w:pPr>
    <w:rPr>
      <w:rFonts w:eastAsia="Calibri"/>
      <w:sz w:val="20"/>
      <w:szCs w:val="26"/>
    </w:rPr>
  </w:style>
  <w:style w:type="character" w:customStyle="1" w:styleId="Author">
    <w:name w:val="Author"/>
    <w:aliases w:val="Style Date"/>
    <w:basedOn w:val="DefaultParagraphFont"/>
    <w:qFormat/>
    <w:rsid w:val="002903EC"/>
    <w:rPr>
      <w:sz w:val="24"/>
    </w:rPr>
  </w:style>
  <w:style w:type="character" w:customStyle="1" w:styleId="box">
    <w:name w:val="box"/>
    <w:basedOn w:val="DefaultParagraphFont"/>
    <w:rsid w:val="002903EC"/>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2903EC"/>
    <w:pPr>
      <w:spacing w:after="0" w:line="240" w:lineRule="auto"/>
    </w:pPr>
    <w:rPr>
      <w:rFonts w:eastAsia="Times New Roman"/>
      <w:szCs w:val="20"/>
    </w:rPr>
  </w:style>
  <w:style w:type="character" w:customStyle="1" w:styleId="ReallySmallChar">
    <w:name w:val="Really Small Char"/>
    <w:basedOn w:val="DefaultParagraphFont"/>
    <w:link w:val="ReallySmall"/>
    <w:rsid w:val="002903EC"/>
    <w:rPr>
      <w:rFonts w:ascii="Calibri" w:eastAsia="Times New Roman" w:hAnsi="Calibri"/>
      <w:szCs w:val="20"/>
    </w:rPr>
  </w:style>
  <w:style w:type="paragraph" w:customStyle="1" w:styleId="PageHeaderLine1">
    <w:name w:val="PageHeaderLine1"/>
    <w:basedOn w:val="Normal"/>
    <w:qFormat/>
    <w:rsid w:val="002903EC"/>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2903EC"/>
    <w:pPr>
      <w:tabs>
        <w:tab w:val="right" w:pos="10800"/>
      </w:tabs>
      <w:spacing w:after="0" w:line="480" w:lineRule="auto"/>
    </w:pPr>
    <w:rPr>
      <w:b/>
    </w:rPr>
  </w:style>
  <w:style w:type="paragraph" w:styleId="TOC4">
    <w:name w:val="toc 4"/>
    <w:basedOn w:val="Normal"/>
    <w:next w:val="Normal"/>
    <w:autoRedefine/>
    <w:unhideWhenUsed/>
    <w:rsid w:val="002903EC"/>
    <w:pPr>
      <w:spacing w:before="240" w:after="0" w:line="240" w:lineRule="auto"/>
    </w:pPr>
    <w:rPr>
      <w:b/>
      <w:u w:val="single"/>
    </w:rPr>
  </w:style>
  <w:style w:type="paragraph" w:customStyle="1" w:styleId="BlockTitle2">
    <w:name w:val="Block Title2"/>
    <w:basedOn w:val="Normal"/>
    <w:next w:val="Normal"/>
    <w:link w:val="BlockTitle2Char"/>
    <w:qFormat/>
    <w:rsid w:val="002903EC"/>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2903EC"/>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2903EC"/>
    <w:pPr>
      <w:spacing w:after="0" w:line="240" w:lineRule="auto"/>
      <w:ind w:left="200"/>
    </w:pPr>
    <w:rPr>
      <w:rFonts w:eastAsia="Calibri"/>
      <w:color w:val="000000"/>
    </w:rPr>
  </w:style>
  <w:style w:type="paragraph" w:styleId="TOC3">
    <w:name w:val="toc 3"/>
    <w:basedOn w:val="Normal"/>
    <w:next w:val="Normal"/>
    <w:autoRedefine/>
    <w:rsid w:val="002903EC"/>
    <w:pPr>
      <w:spacing w:after="0" w:line="240" w:lineRule="auto"/>
      <w:ind w:left="400"/>
    </w:pPr>
    <w:rPr>
      <w:rFonts w:eastAsia="Calibri"/>
      <w:color w:val="000000"/>
    </w:rPr>
  </w:style>
  <w:style w:type="paragraph" w:styleId="TOC5">
    <w:name w:val="toc 5"/>
    <w:basedOn w:val="Normal"/>
    <w:next w:val="Normal"/>
    <w:autoRedefine/>
    <w:rsid w:val="002903EC"/>
    <w:pPr>
      <w:spacing w:after="0" w:line="240" w:lineRule="auto"/>
      <w:ind w:left="800"/>
    </w:pPr>
    <w:rPr>
      <w:rFonts w:eastAsia="Calibri"/>
      <w:color w:val="000000"/>
    </w:rPr>
  </w:style>
  <w:style w:type="paragraph" w:styleId="TOC6">
    <w:name w:val="toc 6"/>
    <w:basedOn w:val="Normal"/>
    <w:next w:val="Normal"/>
    <w:autoRedefine/>
    <w:rsid w:val="002903EC"/>
    <w:pPr>
      <w:spacing w:after="0" w:line="240" w:lineRule="auto"/>
      <w:ind w:left="1000"/>
    </w:pPr>
    <w:rPr>
      <w:rFonts w:eastAsia="Calibri"/>
      <w:color w:val="000000"/>
    </w:rPr>
  </w:style>
  <w:style w:type="paragraph" w:styleId="TOC7">
    <w:name w:val="toc 7"/>
    <w:basedOn w:val="Normal"/>
    <w:next w:val="Normal"/>
    <w:autoRedefine/>
    <w:rsid w:val="002903EC"/>
    <w:pPr>
      <w:spacing w:after="0" w:line="240" w:lineRule="auto"/>
      <w:ind w:left="1200"/>
    </w:pPr>
    <w:rPr>
      <w:rFonts w:eastAsia="Calibri"/>
      <w:color w:val="000000"/>
    </w:rPr>
  </w:style>
  <w:style w:type="paragraph" w:styleId="TOC8">
    <w:name w:val="toc 8"/>
    <w:basedOn w:val="Normal"/>
    <w:next w:val="Normal"/>
    <w:autoRedefine/>
    <w:rsid w:val="002903EC"/>
    <w:pPr>
      <w:spacing w:after="0" w:line="240" w:lineRule="auto"/>
      <w:ind w:left="1400"/>
    </w:pPr>
    <w:rPr>
      <w:rFonts w:eastAsia="Calibri"/>
      <w:color w:val="000000"/>
    </w:rPr>
  </w:style>
  <w:style w:type="paragraph" w:styleId="TOC9">
    <w:name w:val="toc 9"/>
    <w:basedOn w:val="Normal"/>
    <w:next w:val="Normal"/>
    <w:autoRedefine/>
    <w:rsid w:val="002903EC"/>
    <w:pPr>
      <w:spacing w:after="0" w:line="240" w:lineRule="auto"/>
      <w:ind w:left="1600"/>
    </w:pPr>
    <w:rPr>
      <w:rFonts w:eastAsia="Calibri"/>
      <w:color w:val="000000"/>
    </w:rPr>
  </w:style>
  <w:style w:type="paragraph" w:customStyle="1" w:styleId="TxBrp1">
    <w:name w:val="TxBr_p1"/>
    <w:basedOn w:val="Normal"/>
    <w:qFormat/>
    <w:rsid w:val="002903EC"/>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2903EC"/>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2903EC"/>
    <w:pPr>
      <w:spacing w:before="240" w:after="240" w:line="240" w:lineRule="auto"/>
      <w:jc w:val="center"/>
      <w:outlineLvl w:val="0"/>
    </w:pPr>
    <w:rPr>
      <w:rFonts w:eastAsia="Calibri"/>
      <w:b/>
      <w:bCs/>
      <w:color w:val="000000"/>
      <w:sz w:val="32"/>
      <w:u w:val="single"/>
    </w:rPr>
  </w:style>
  <w:style w:type="character" w:customStyle="1" w:styleId="Style8pt">
    <w:name w:val="Style 8 pt"/>
    <w:rsid w:val="002903EC"/>
    <w:rPr>
      <w:rFonts w:ascii="Times New Roman" w:hAnsi="Times New Roman"/>
      <w:sz w:val="16"/>
      <w:u w:val="none"/>
    </w:rPr>
  </w:style>
  <w:style w:type="paragraph" w:customStyle="1" w:styleId="cards0">
    <w:name w:val="cards"/>
    <w:basedOn w:val="Normal"/>
    <w:qFormat/>
    <w:rsid w:val="002903EC"/>
    <w:pPr>
      <w:spacing w:after="0" w:line="240" w:lineRule="auto"/>
    </w:pPr>
    <w:rPr>
      <w:rFonts w:eastAsia="Calibri"/>
      <w:color w:val="000000"/>
    </w:rPr>
  </w:style>
  <w:style w:type="character" w:customStyle="1" w:styleId="7TimesNewRoman">
    <w:name w:val="7 Times New Roman"/>
    <w:rsid w:val="002903E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2903EC"/>
    <w:pPr>
      <w:spacing w:after="0" w:line="240" w:lineRule="auto"/>
    </w:pPr>
    <w:rPr>
      <w:rFonts w:eastAsia="Calibri"/>
      <w:color w:val="000000"/>
    </w:rPr>
  </w:style>
  <w:style w:type="character" w:customStyle="1" w:styleId="Heading4CiteChar">
    <w:name w:val="Heading 4 Cite Char"/>
    <w:link w:val="Heading4Cite"/>
    <w:rsid w:val="002903EC"/>
    <w:rPr>
      <w:rFonts w:ascii="Calibri" w:eastAsia="Calibri" w:hAnsi="Calibri"/>
      <w:color w:val="000000"/>
    </w:rPr>
  </w:style>
  <w:style w:type="character" w:customStyle="1" w:styleId="BoldUnderlineCharChar">
    <w:name w:val="BoldUnderline Char Char"/>
    <w:rsid w:val="002903EC"/>
    <w:rPr>
      <w:rFonts w:ascii="Calibri" w:hAnsi="Calibri"/>
      <w:b/>
      <w:szCs w:val="24"/>
      <w:u w:val="single"/>
      <w:lang w:val="en-US" w:eastAsia="en-US" w:bidi="ar-SA"/>
    </w:rPr>
  </w:style>
  <w:style w:type="paragraph" w:customStyle="1" w:styleId="Underlining">
    <w:name w:val="Underlining"/>
    <w:basedOn w:val="Normal"/>
    <w:link w:val="UnderliningChar"/>
    <w:qFormat/>
    <w:rsid w:val="002903EC"/>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2903EC"/>
    <w:rPr>
      <w:rFonts w:ascii="Arial Narrow" w:eastAsia="Calibri" w:hAnsi="Arial Narrow"/>
      <w:color w:val="000000"/>
      <w:u w:val="single"/>
    </w:rPr>
  </w:style>
  <w:style w:type="character" w:customStyle="1" w:styleId="UnderlinedCharChar">
    <w:name w:val="Underlined Char Char"/>
    <w:rsid w:val="002903EC"/>
    <w:rPr>
      <w:szCs w:val="28"/>
      <w:u w:val="single"/>
      <w:lang w:val="en-US" w:eastAsia="en-US" w:bidi="ar-SA"/>
    </w:rPr>
  </w:style>
  <w:style w:type="paragraph" w:customStyle="1" w:styleId="Microtext">
    <w:name w:val="Microtext"/>
    <w:basedOn w:val="Normal"/>
    <w:next w:val="Normal"/>
    <w:link w:val="MicrotextChar"/>
    <w:qFormat/>
    <w:rsid w:val="002903EC"/>
    <w:pPr>
      <w:spacing w:after="0" w:line="240" w:lineRule="auto"/>
    </w:pPr>
    <w:rPr>
      <w:rFonts w:eastAsia="Calibri"/>
      <w:color w:val="000000"/>
      <w:sz w:val="12"/>
    </w:rPr>
  </w:style>
  <w:style w:type="character" w:customStyle="1" w:styleId="MicrotextChar">
    <w:name w:val="Microtext Char"/>
    <w:link w:val="Microtext"/>
    <w:rsid w:val="002903EC"/>
    <w:rPr>
      <w:rFonts w:ascii="Calibri" w:eastAsia="Calibri" w:hAnsi="Calibri"/>
      <w:color w:val="000000"/>
      <w:sz w:val="12"/>
    </w:rPr>
  </w:style>
  <w:style w:type="paragraph" w:customStyle="1" w:styleId="PageTitle">
    <w:name w:val="Page Title"/>
    <w:basedOn w:val="Normal"/>
    <w:next w:val="Normal"/>
    <w:qFormat/>
    <w:rsid w:val="002903EC"/>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2903EC"/>
    <w:rPr>
      <w:sz w:val="20"/>
      <w:u w:val="single"/>
    </w:rPr>
  </w:style>
  <w:style w:type="character" w:customStyle="1" w:styleId="StyleTimesNewRoman9pt">
    <w:name w:val="Style Times New Roman 9 pt"/>
    <w:rsid w:val="002903EC"/>
    <w:rPr>
      <w:sz w:val="20"/>
    </w:rPr>
  </w:style>
  <w:style w:type="character" w:customStyle="1" w:styleId="Style9ptItalicUnderline">
    <w:name w:val="Style 9 pt Italic Underline"/>
    <w:rsid w:val="002903EC"/>
    <w:rPr>
      <w:i/>
      <w:iCs/>
      <w:sz w:val="20"/>
      <w:u w:val="single"/>
    </w:rPr>
  </w:style>
  <w:style w:type="paragraph" w:customStyle="1" w:styleId="Style4">
    <w:name w:val="Style4"/>
    <w:basedOn w:val="Normal"/>
    <w:link w:val="Style4Char"/>
    <w:qFormat/>
    <w:rsid w:val="002903EC"/>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2903EC"/>
  </w:style>
  <w:style w:type="character" w:customStyle="1" w:styleId="StyleStyle49ptChar">
    <w:name w:val="Style Style4 + 9 pt Char"/>
    <w:link w:val="StyleStyle49pt"/>
    <w:rsid w:val="002903EC"/>
    <w:rPr>
      <w:rFonts w:ascii="Arial Narrow" w:hAnsi="Arial Narrow"/>
      <w:szCs w:val="24"/>
      <w:u w:val="single"/>
    </w:rPr>
  </w:style>
  <w:style w:type="paragraph" w:customStyle="1" w:styleId="StyleStyle49ptBold">
    <w:name w:val="Style Style4 + 9 pt Bold"/>
    <w:basedOn w:val="Style4"/>
    <w:link w:val="StyleStyle49ptBoldChar"/>
    <w:qFormat/>
    <w:rsid w:val="002903EC"/>
    <w:rPr>
      <w:b/>
      <w:bCs/>
    </w:rPr>
  </w:style>
  <w:style w:type="character" w:customStyle="1" w:styleId="StyleStyle49ptBoldChar">
    <w:name w:val="Style Style4 + 9 pt Bold Char"/>
    <w:link w:val="StyleStyle49ptBold"/>
    <w:rsid w:val="002903EC"/>
    <w:rPr>
      <w:rFonts w:ascii="Arial Narrow" w:hAnsi="Arial Narrow"/>
      <w:b/>
      <w:bCs/>
      <w:szCs w:val="24"/>
      <w:u w:val="single"/>
    </w:rPr>
  </w:style>
  <w:style w:type="character" w:customStyle="1" w:styleId="Style9ptBoldUnderline">
    <w:name w:val="Style 9 pt Bold Underline"/>
    <w:rsid w:val="002903EC"/>
    <w:rPr>
      <w:b/>
      <w:bCs/>
      <w:sz w:val="20"/>
      <w:u w:val="single"/>
    </w:rPr>
  </w:style>
  <w:style w:type="paragraph" w:customStyle="1" w:styleId="Style3">
    <w:name w:val="Style3"/>
    <w:basedOn w:val="Normal"/>
    <w:link w:val="Style3Char"/>
    <w:qFormat/>
    <w:rsid w:val="002903EC"/>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2903EC"/>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2903EC"/>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2903EC"/>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2903EC"/>
    <w:rPr>
      <w:rFonts w:ascii="Calibri" w:eastAsia="Times New Roman" w:hAnsi="Calibri" w:cs="Times New Roman"/>
      <w:iCs/>
      <w:color w:val="000000"/>
      <w:sz w:val="16"/>
      <w:szCs w:val="28"/>
    </w:rPr>
  </w:style>
  <w:style w:type="paragraph" w:customStyle="1" w:styleId="Style1">
    <w:name w:val="Style 1"/>
    <w:uiPriority w:val="99"/>
    <w:qFormat/>
    <w:rsid w:val="002903E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2903EC"/>
  </w:style>
  <w:style w:type="character" w:customStyle="1" w:styleId="Style9ptUnderline2">
    <w:name w:val="Style 9 pt Underline2"/>
    <w:rsid w:val="002903EC"/>
    <w:rPr>
      <w:sz w:val="20"/>
      <w:u w:val="single"/>
    </w:rPr>
  </w:style>
  <w:style w:type="paragraph" w:customStyle="1" w:styleId="StyleUnderline9pt2">
    <w:name w:val="Style Underline + 9 pt2"/>
    <w:basedOn w:val="Normal"/>
    <w:link w:val="StyleUnderline9pt2Char"/>
    <w:rsid w:val="002903EC"/>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2903EC"/>
    <w:rPr>
      <w:rFonts w:ascii="Calibri" w:eastAsia="Times New Roman" w:hAnsi="Calibri"/>
      <w:color w:val="000000"/>
      <w:sz w:val="20"/>
      <w:szCs w:val="20"/>
      <w:u w:val="single"/>
    </w:rPr>
  </w:style>
  <w:style w:type="character" w:customStyle="1" w:styleId="CharChar11">
    <w:name w:val="Char Char11"/>
    <w:rsid w:val="002903EC"/>
    <w:rPr>
      <w:rFonts w:cs="Arial"/>
      <w:bCs/>
      <w:szCs w:val="26"/>
      <w:u w:val="single"/>
      <w:lang w:val="en-US" w:eastAsia="en-US" w:bidi="ar-SA"/>
    </w:rPr>
  </w:style>
  <w:style w:type="paragraph" w:customStyle="1" w:styleId="cardCharCharChar">
    <w:name w:val="card Char Char Char"/>
    <w:basedOn w:val="Normal"/>
    <w:link w:val="cardCharCharCharChar"/>
    <w:rsid w:val="002903EC"/>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2903EC"/>
    <w:rPr>
      <w:rFonts w:ascii="Calibri" w:eastAsia="Times New Roman" w:hAnsi="Calibri"/>
      <w:color w:val="000000"/>
      <w:sz w:val="20"/>
      <w:szCs w:val="20"/>
    </w:rPr>
  </w:style>
  <w:style w:type="paragraph" w:customStyle="1" w:styleId="TxBr5p1">
    <w:name w:val="TxBr_5p1"/>
    <w:basedOn w:val="Normal"/>
    <w:rsid w:val="002903EC"/>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2903EC"/>
    <w:pPr>
      <w:spacing w:after="0" w:line="240" w:lineRule="auto"/>
      <w:ind w:left="400"/>
    </w:pPr>
    <w:rPr>
      <w:rFonts w:eastAsia="Calibri"/>
      <w:color w:val="000000"/>
    </w:rPr>
  </w:style>
  <w:style w:type="character" w:customStyle="1" w:styleId="12TimesNewRoman">
    <w:name w:val="12 Times New Roman"/>
    <w:rsid w:val="002903EC"/>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2903EC"/>
    <w:pPr>
      <w:spacing w:after="0" w:line="240" w:lineRule="auto"/>
      <w:ind w:left="144"/>
    </w:pPr>
    <w:rPr>
      <w:rFonts w:eastAsia="Calibri"/>
      <w:color w:val="000000"/>
    </w:rPr>
  </w:style>
  <w:style w:type="character" w:customStyle="1" w:styleId="StyleUnderlineChar">
    <w:name w:val="Style Underline Char"/>
    <w:rsid w:val="002903EC"/>
    <w:rPr>
      <w:u w:val="single"/>
      <w:lang w:val="en-US" w:eastAsia="en-US" w:bidi="ar-SA"/>
    </w:rPr>
  </w:style>
  <w:style w:type="paragraph" w:customStyle="1" w:styleId="Smalltext">
    <w:name w:val="Small text"/>
    <w:aliases w:val="Quote1,Quote11"/>
    <w:basedOn w:val="Normal"/>
    <w:link w:val="SmalltextChar"/>
    <w:qFormat/>
    <w:rsid w:val="002903EC"/>
    <w:pPr>
      <w:spacing w:after="0" w:line="240" w:lineRule="auto"/>
    </w:pPr>
    <w:rPr>
      <w:rFonts w:eastAsia="Times New Roman"/>
      <w:color w:val="000000"/>
    </w:rPr>
  </w:style>
  <w:style w:type="character" w:customStyle="1" w:styleId="Highlightedunderline">
    <w:name w:val="Highlighted underline"/>
    <w:qFormat/>
    <w:rsid w:val="002903EC"/>
    <w:rPr>
      <w:rFonts w:ascii="Times New Roman" w:hAnsi="Times New Roman"/>
      <w:sz w:val="20"/>
      <w:u w:val="single"/>
      <w:bdr w:val="none" w:sz="0" w:space="0" w:color="auto"/>
      <w:shd w:val="clear" w:color="auto" w:fill="C0C0C0"/>
    </w:rPr>
  </w:style>
  <w:style w:type="character" w:customStyle="1" w:styleId="cardChar1">
    <w:name w:val="card Char1"/>
    <w:rsid w:val="002903EC"/>
    <w:rPr>
      <w:rFonts w:ascii="Times New Roman" w:hAnsi="Times New Roman"/>
      <w:sz w:val="22"/>
    </w:rPr>
  </w:style>
  <w:style w:type="paragraph" w:customStyle="1" w:styleId="Paste">
    <w:name w:val="Paste"/>
    <w:basedOn w:val="Normal"/>
    <w:qFormat/>
    <w:rsid w:val="002903EC"/>
    <w:pPr>
      <w:spacing w:after="0" w:line="240" w:lineRule="auto"/>
    </w:pPr>
    <w:rPr>
      <w:rFonts w:ascii="Arial Narrow" w:eastAsia="Calibri" w:hAnsi="Arial Narrow"/>
      <w:color w:val="000000"/>
      <w:szCs w:val="20"/>
    </w:rPr>
  </w:style>
  <w:style w:type="character" w:customStyle="1" w:styleId="pubdate">
    <w:name w:val="pubdate"/>
    <w:rsid w:val="002903EC"/>
  </w:style>
  <w:style w:type="character" w:customStyle="1" w:styleId="UnderlineChar1">
    <w:name w:val="Underline Char1"/>
    <w:aliases w:val="Cards + Font: 12 pt Char1"/>
    <w:rsid w:val="002903EC"/>
    <w:rPr>
      <w:rFonts w:ascii="Garamond" w:hAnsi="Garamond"/>
      <w:sz w:val="22"/>
      <w:szCs w:val="24"/>
      <w:u w:val="single"/>
      <w:lang w:val="en-US" w:eastAsia="en-US" w:bidi="ar-SA"/>
    </w:rPr>
  </w:style>
  <w:style w:type="character" w:customStyle="1" w:styleId="Box0">
    <w:name w:val="Box!"/>
    <w:rsid w:val="002903EC"/>
    <w:rPr>
      <w:rFonts w:ascii="Times New Roman" w:hAnsi="Times New Roman"/>
      <w:sz w:val="20"/>
      <w:u w:val="thick"/>
      <w:bdr w:val="single" w:sz="4" w:space="0" w:color="auto"/>
    </w:rPr>
  </w:style>
  <w:style w:type="character" w:customStyle="1" w:styleId="CharacterStyle1">
    <w:name w:val="Character Style 1"/>
    <w:rsid w:val="002903EC"/>
    <w:rPr>
      <w:sz w:val="20"/>
      <w:szCs w:val="20"/>
    </w:rPr>
  </w:style>
  <w:style w:type="character" w:customStyle="1" w:styleId="ReallyfuckingsmallChar">
    <w:name w:val="Really fucking small Char"/>
    <w:rsid w:val="002903EC"/>
    <w:rPr>
      <w:sz w:val="10"/>
      <w:szCs w:val="24"/>
      <w:lang w:val="en-US" w:eastAsia="en-US" w:bidi="ar-SA"/>
    </w:rPr>
  </w:style>
  <w:style w:type="numbering" w:customStyle="1" w:styleId="NoList1">
    <w:name w:val="No List1"/>
    <w:next w:val="NoList"/>
    <w:semiHidden/>
    <w:unhideWhenUsed/>
    <w:rsid w:val="002903EC"/>
  </w:style>
  <w:style w:type="paragraph" w:customStyle="1" w:styleId="Normaltag">
    <w:name w:val="Normal tag"/>
    <w:basedOn w:val="Normal"/>
    <w:link w:val="NormaltagChar"/>
    <w:uiPriority w:val="99"/>
    <w:qFormat/>
    <w:rsid w:val="002903EC"/>
    <w:pPr>
      <w:spacing w:after="0" w:line="240" w:lineRule="auto"/>
    </w:pPr>
    <w:rPr>
      <w:rFonts w:eastAsia="Times New Roman"/>
      <w:b/>
      <w:color w:val="000000"/>
      <w:szCs w:val="20"/>
    </w:rPr>
  </w:style>
  <w:style w:type="character" w:customStyle="1" w:styleId="SmallText-New">
    <w:name w:val="Small Text - New"/>
    <w:rsid w:val="002903EC"/>
    <w:rPr>
      <w:rFonts w:ascii="Arial Narrow" w:hAnsi="Arial Narrow"/>
      <w:sz w:val="14"/>
    </w:rPr>
  </w:style>
  <w:style w:type="character" w:customStyle="1" w:styleId="Underlined-New">
    <w:name w:val="Underlined - New"/>
    <w:rsid w:val="002903EC"/>
    <w:rPr>
      <w:rFonts w:ascii="Arial Narrow" w:hAnsi="Arial Narrow"/>
      <w:sz w:val="16"/>
      <w:u w:val="single"/>
    </w:rPr>
  </w:style>
  <w:style w:type="character" w:customStyle="1" w:styleId="NormalTextChar">
    <w:name w:val="Normal Text Char"/>
    <w:link w:val="NormalText"/>
    <w:rsid w:val="002903EC"/>
    <w:rPr>
      <w:rFonts w:ascii="Calibri" w:eastAsia="Calibri" w:hAnsi="Calibri"/>
      <w:sz w:val="20"/>
      <w:szCs w:val="26"/>
    </w:rPr>
  </w:style>
  <w:style w:type="numbering" w:customStyle="1" w:styleId="NoList2">
    <w:name w:val="No List2"/>
    <w:next w:val="NoList"/>
    <w:uiPriority w:val="99"/>
    <w:semiHidden/>
    <w:unhideWhenUsed/>
    <w:rsid w:val="002903EC"/>
  </w:style>
  <w:style w:type="numbering" w:customStyle="1" w:styleId="NoList11">
    <w:name w:val="No List11"/>
    <w:next w:val="NoList"/>
    <w:uiPriority w:val="99"/>
    <w:semiHidden/>
    <w:unhideWhenUsed/>
    <w:rsid w:val="002903EC"/>
  </w:style>
  <w:style w:type="numbering" w:customStyle="1" w:styleId="NoList3">
    <w:name w:val="No List3"/>
    <w:next w:val="NoList"/>
    <w:uiPriority w:val="99"/>
    <w:semiHidden/>
    <w:unhideWhenUsed/>
    <w:rsid w:val="002903EC"/>
  </w:style>
  <w:style w:type="numbering" w:customStyle="1" w:styleId="NoList12">
    <w:name w:val="No List12"/>
    <w:next w:val="NoList"/>
    <w:semiHidden/>
    <w:unhideWhenUsed/>
    <w:rsid w:val="002903EC"/>
  </w:style>
  <w:style w:type="numbering" w:customStyle="1" w:styleId="NoList21">
    <w:name w:val="No List21"/>
    <w:next w:val="NoList"/>
    <w:semiHidden/>
    <w:unhideWhenUsed/>
    <w:rsid w:val="002903EC"/>
  </w:style>
  <w:style w:type="numbering" w:customStyle="1" w:styleId="NoList111">
    <w:name w:val="No List111"/>
    <w:next w:val="NoList"/>
    <w:uiPriority w:val="99"/>
    <w:semiHidden/>
    <w:unhideWhenUsed/>
    <w:rsid w:val="002903EC"/>
  </w:style>
  <w:style w:type="numbering" w:customStyle="1" w:styleId="NoList211">
    <w:name w:val="No List211"/>
    <w:next w:val="NoList"/>
    <w:uiPriority w:val="99"/>
    <w:semiHidden/>
    <w:unhideWhenUsed/>
    <w:rsid w:val="002903EC"/>
  </w:style>
  <w:style w:type="numbering" w:customStyle="1" w:styleId="NoList1111">
    <w:name w:val="No List1111"/>
    <w:next w:val="NoList"/>
    <w:uiPriority w:val="99"/>
    <w:semiHidden/>
    <w:unhideWhenUsed/>
    <w:rsid w:val="002903EC"/>
  </w:style>
  <w:style w:type="numbering" w:customStyle="1" w:styleId="NoList4">
    <w:name w:val="No List4"/>
    <w:next w:val="NoList"/>
    <w:uiPriority w:val="99"/>
    <w:semiHidden/>
    <w:unhideWhenUsed/>
    <w:rsid w:val="002903EC"/>
  </w:style>
  <w:style w:type="numbering" w:customStyle="1" w:styleId="NoList5">
    <w:name w:val="No List5"/>
    <w:next w:val="NoList"/>
    <w:semiHidden/>
    <w:unhideWhenUsed/>
    <w:rsid w:val="002903EC"/>
  </w:style>
  <w:style w:type="character" w:customStyle="1" w:styleId="BoldUnderlining">
    <w:name w:val="Bold Underlining"/>
    <w:rsid w:val="002903EC"/>
    <w:rPr>
      <w:b/>
      <w:u w:val="single"/>
    </w:rPr>
  </w:style>
  <w:style w:type="character" w:customStyle="1" w:styleId="cardCharChar">
    <w:name w:val="card Char Char"/>
    <w:rsid w:val="002903EC"/>
    <w:rPr>
      <w:szCs w:val="24"/>
      <w:lang w:val="en-US" w:eastAsia="en-US" w:bidi="ar-SA"/>
    </w:rPr>
  </w:style>
  <w:style w:type="character" w:customStyle="1" w:styleId="flagicon">
    <w:name w:val="flagicon"/>
    <w:basedOn w:val="DefaultParagraphFont"/>
    <w:rsid w:val="002903EC"/>
  </w:style>
  <w:style w:type="character" w:customStyle="1" w:styleId="Style11ptUnderline2">
    <w:name w:val="Style 11 pt Underline2"/>
    <w:rsid w:val="002903EC"/>
    <w:rPr>
      <w:sz w:val="20"/>
      <w:u w:val="single"/>
    </w:rPr>
  </w:style>
  <w:style w:type="character" w:customStyle="1" w:styleId="Style11ptBoldUnderline2">
    <w:name w:val="Style 11 pt Bold Underline2"/>
    <w:rsid w:val="002903EC"/>
    <w:rPr>
      <w:b/>
      <w:bCs/>
      <w:sz w:val="20"/>
      <w:u w:val="single"/>
    </w:rPr>
  </w:style>
  <w:style w:type="character" w:customStyle="1" w:styleId="MicroChar">
    <w:name w:val="Micro Char"/>
    <w:link w:val="Micro"/>
    <w:rsid w:val="002903EC"/>
    <w:rPr>
      <w:rFonts w:ascii="Arial" w:hAnsi="Arial"/>
      <w:sz w:val="12"/>
    </w:rPr>
  </w:style>
  <w:style w:type="paragraph" w:customStyle="1" w:styleId="Micro">
    <w:name w:val="Micro"/>
    <w:basedOn w:val="Normal"/>
    <w:next w:val="Normal"/>
    <w:link w:val="MicroChar"/>
    <w:qFormat/>
    <w:rsid w:val="002903EC"/>
    <w:pPr>
      <w:spacing w:after="0" w:line="240" w:lineRule="auto"/>
    </w:pPr>
    <w:rPr>
      <w:rFonts w:ascii="Arial" w:hAnsi="Arial"/>
      <w:sz w:val="12"/>
    </w:rPr>
  </w:style>
  <w:style w:type="character" w:customStyle="1" w:styleId="Style11ptUnderline1">
    <w:name w:val="Style 11 pt Underline1"/>
    <w:rsid w:val="002903EC"/>
    <w:rPr>
      <w:sz w:val="20"/>
      <w:u w:val="single"/>
    </w:rPr>
  </w:style>
  <w:style w:type="character" w:customStyle="1" w:styleId="Style11ptBoldUnderline1">
    <w:name w:val="Style 11 pt Bold Underline1"/>
    <w:rsid w:val="002903EC"/>
    <w:rPr>
      <w:b/>
      <w:bCs/>
      <w:sz w:val="20"/>
      <w:u w:val="single"/>
    </w:rPr>
  </w:style>
  <w:style w:type="character" w:customStyle="1" w:styleId="1">
    <w:name w:val="1"/>
    <w:rsid w:val="002903EC"/>
    <w:rPr>
      <w:rFonts w:cs="Arial"/>
      <w:bCs/>
      <w:sz w:val="20"/>
      <w:u w:val="single"/>
      <w:lang w:val="en-US" w:eastAsia="en-US" w:bidi="ar-SA"/>
    </w:rPr>
  </w:style>
  <w:style w:type="character" w:customStyle="1" w:styleId="StyleStyle49ptBold3Char">
    <w:name w:val="Style Style4 + 9 pt Bold3 Char"/>
    <w:link w:val="StyleStyle49ptBold3"/>
    <w:locked/>
    <w:rsid w:val="002903EC"/>
    <w:rPr>
      <w:b/>
      <w:bCs/>
      <w:u w:val="single"/>
    </w:rPr>
  </w:style>
  <w:style w:type="paragraph" w:customStyle="1" w:styleId="StyleStyle49ptBold3">
    <w:name w:val="Style Style4 + 9 pt Bold3"/>
    <w:basedOn w:val="Normal"/>
    <w:link w:val="StyleStyle49ptBold3Char"/>
    <w:qFormat/>
    <w:rsid w:val="002903EC"/>
    <w:pPr>
      <w:spacing w:after="0" w:line="256" w:lineRule="auto"/>
    </w:pPr>
    <w:rPr>
      <w:rFonts w:asciiTheme="minorHAnsi" w:hAnsiTheme="minorHAnsi"/>
      <w:b/>
      <w:bCs/>
      <w:u w:val="single"/>
    </w:rPr>
  </w:style>
  <w:style w:type="character" w:customStyle="1" w:styleId="Style9ptUnderline6">
    <w:name w:val="Style 9 pt Underline6"/>
    <w:rsid w:val="002903EC"/>
    <w:rPr>
      <w:sz w:val="20"/>
      <w:u w:val="single"/>
    </w:rPr>
  </w:style>
  <w:style w:type="paragraph" w:styleId="ListBullet">
    <w:name w:val="List Bullet"/>
    <w:basedOn w:val="Normal"/>
    <w:link w:val="ListBulletChar"/>
    <w:uiPriority w:val="99"/>
    <w:unhideWhenUsed/>
    <w:rsid w:val="002903EC"/>
    <w:pPr>
      <w:tabs>
        <w:tab w:val="num" w:pos="360"/>
      </w:tabs>
      <w:spacing w:after="0" w:line="240" w:lineRule="auto"/>
      <w:ind w:left="360" w:hanging="360"/>
      <w:contextualSpacing/>
    </w:pPr>
  </w:style>
  <w:style w:type="character" w:customStyle="1" w:styleId="CardUnderlined">
    <w:name w:val="Card Underlined"/>
    <w:rsid w:val="002903EC"/>
    <w:rPr>
      <w:rFonts w:ascii="Garamond" w:hAnsi="Garamond"/>
      <w:sz w:val="22"/>
      <w:szCs w:val="24"/>
      <w:u w:val="single"/>
      <w:lang w:val="en-US" w:eastAsia="en-US" w:bidi="ar-SA"/>
    </w:rPr>
  </w:style>
  <w:style w:type="character" w:customStyle="1" w:styleId="StyleUnderline1">
    <w:name w:val="Style Underline1"/>
    <w:rsid w:val="002903EC"/>
    <w:rPr>
      <w:u w:val="single"/>
    </w:rPr>
  </w:style>
  <w:style w:type="character" w:customStyle="1" w:styleId="A6">
    <w:name w:val="A6"/>
    <w:uiPriority w:val="99"/>
    <w:rsid w:val="002903EC"/>
    <w:rPr>
      <w:rFonts w:ascii="Minion Pro" w:hAnsi="Minion Pro" w:cs="Minion Pro" w:hint="default"/>
      <w:color w:val="211D1E"/>
      <w:sz w:val="21"/>
      <w:szCs w:val="21"/>
    </w:rPr>
  </w:style>
  <w:style w:type="character" w:customStyle="1" w:styleId="A11">
    <w:name w:val="A11"/>
    <w:uiPriority w:val="99"/>
    <w:rsid w:val="002903EC"/>
    <w:rPr>
      <w:rFonts w:ascii="Minion Pro" w:hAnsi="Minion Pro" w:cs="Minion Pro" w:hint="default"/>
      <w:color w:val="211D1E"/>
      <w:sz w:val="12"/>
      <w:szCs w:val="12"/>
    </w:rPr>
  </w:style>
  <w:style w:type="character" w:customStyle="1" w:styleId="A12">
    <w:name w:val="A12"/>
    <w:uiPriority w:val="99"/>
    <w:rsid w:val="002903EC"/>
    <w:rPr>
      <w:rFonts w:ascii="Minion Pro" w:hAnsi="Minion Pro" w:cs="Minion Pro" w:hint="default"/>
      <w:color w:val="211D1E"/>
      <w:sz w:val="22"/>
      <w:szCs w:val="22"/>
    </w:rPr>
  </w:style>
  <w:style w:type="character" w:customStyle="1" w:styleId="CardsCharChar">
    <w:name w:val="Cards Char Char"/>
    <w:rsid w:val="002903EC"/>
    <w:rPr>
      <w:szCs w:val="24"/>
      <w:lang w:val="en-US" w:eastAsia="en-US" w:bidi="ar-SA"/>
    </w:rPr>
  </w:style>
  <w:style w:type="character" w:customStyle="1" w:styleId="CitationChar1">
    <w:name w:val="Citation Char1"/>
    <w:basedOn w:val="DefaultParagraphFont"/>
    <w:rsid w:val="002903EC"/>
    <w:rPr>
      <w:rFonts w:ascii="Times New Roman" w:eastAsia="Times New Roman" w:hAnsi="Times New Roman" w:cs="Arial"/>
      <w:b/>
      <w:sz w:val="20"/>
      <w:szCs w:val="36"/>
    </w:rPr>
  </w:style>
  <w:style w:type="character" w:customStyle="1" w:styleId="bold-italic-sub-c">
    <w:name w:val="bold-italic-sub-c"/>
    <w:basedOn w:val="DefaultParagraphFont"/>
    <w:rsid w:val="002903EC"/>
  </w:style>
  <w:style w:type="character" w:customStyle="1" w:styleId="charoverride-4">
    <w:name w:val="charoverride-4"/>
    <w:basedOn w:val="DefaultParagraphFont"/>
    <w:rsid w:val="002903EC"/>
  </w:style>
  <w:style w:type="character" w:customStyle="1" w:styleId="charoverride-3">
    <w:name w:val="charoverride-3"/>
    <w:basedOn w:val="DefaultParagraphFont"/>
    <w:rsid w:val="002903EC"/>
  </w:style>
  <w:style w:type="paragraph" w:customStyle="1" w:styleId="body-text">
    <w:name w:val="body-text"/>
    <w:basedOn w:val="Normal"/>
    <w:rsid w:val="002903EC"/>
    <w:pPr>
      <w:spacing w:before="100" w:beforeAutospacing="1" w:after="100" w:afterAutospacing="1" w:line="240" w:lineRule="auto"/>
    </w:pPr>
    <w:rPr>
      <w:rFonts w:eastAsia="Times New Roman"/>
    </w:rPr>
  </w:style>
  <w:style w:type="character" w:customStyle="1" w:styleId="f">
    <w:name w:val="f"/>
    <w:rsid w:val="002903EC"/>
  </w:style>
  <w:style w:type="character" w:customStyle="1" w:styleId="BodyTextChar1">
    <w:name w:val="Body Text Char1"/>
    <w:aliases w:val="BT Char1,Very Small Text Char1"/>
    <w:basedOn w:val="DefaultParagraphFont"/>
    <w:uiPriority w:val="99"/>
    <w:rsid w:val="002903EC"/>
    <w:rPr>
      <w:rFonts w:ascii="Times New Roman" w:hAnsi="Times New Roman" w:cs="Times New Roman"/>
    </w:rPr>
  </w:style>
  <w:style w:type="character" w:customStyle="1" w:styleId="DateChar1">
    <w:name w:val="Date Char1"/>
    <w:aliases w:val="date Char1"/>
    <w:basedOn w:val="DefaultParagraphFont"/>
    <w:uiPriority w:val="99"/>
    <w:rsid w:val="002903EC"/>
    <w:rPr>
      <w:rFonts w:ascii="Georgia" w:hAnsi="Georgia"/>
    </w:rPr>
  </w:style>
  <w:style w:type="character" w:customStyle="1" w:styleId="BlockTitle2Char">
    <w:name w:val="Block Title2 Char"/>
    <w:link w:val="BlockTitle2"/>
    <w:rsid w:val="002903EC"/>
    <w:rPr>
      <w:rFonts w:ascii="Calibri" w:eastAsia="Calibri" w:hAnsi="Calibri"/>
      <w:b/>
      <w:color w:val="000000"/>
      <w:sz w:val="32"/>
      <w:u w:val="single"/>
    </w:rPr>
  </w:style>
  <w:style w:type="paragraph" w:customStyle="1" w:styleId="TagCite">
    <w:name w:val="TagCite"/>
    <w:basedOn w:val="Normal"/>
    <w:qFormat/>
    <w:rsid w:val="002903EC"/>
    <w:pPr>
      <w:spacing w:after="0" w:line="240" w:lineRule="auto"/>
    </w:pPr>
    <w:rPr>
      <w:rFonts w:eastAsia="Times New Roman"/>
      <w:b/>
    </w:rPr>
  </w:style>
  <w:style w:type="paragraph" w:customStyle="1" w:styleId="SmallNormal">
    <w:name w:val="Small Normal"/>
    <w:basedOn w:val="Normal"/>
    <w:uiPriority w:val="99"/>
    <w:qFormat/>
    <w:rsid w:val="002903EC"/>
    <w:pPr>
      <w:suppressAutoHyphens/>
      <w:spacing w:after="0" w:line="240" w:lineRule="auto"/>
      <w:contextualSpacing/>
    </w:pPr>
    <w:rPr>
      <w:rFonts w:eastAsia="Times New Roman"/>
      <w:sz w:val="18"/>
      <w:szCs w:val="18"/>
    </w:rPr>
  </w:style>
  <w:style w:type="paragraph" w:customStyle="1" w:styleId="Shrink">
    <w:name w:val="Shrink"/>
    <w:qFormat/>
    <w:rsid w:val="002903EC"/>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2903EC"/>
    <w:pPr>
      <w:spacing w:after="0" w:line="240" w:lineRule="auto"/>
    </w:pPr>
    <w:rPr>
      <w:rFonts w:eastAsia="Times New Roman"/>
      <w:b/>
      <w:szCs w:val="20"/>
    </w:rPr>
  </w:style>
  <w:style w:type="paragraph" w:customStyle="1" w:styleId="tagcite0">
    <w:name w:val="tagcite"/>
    <w:basedOn w:val="Normal"/>
    <w:qFormat/>
    <w:rsid w:val="002903EC"/>
    <w:pPr>
      <w:spacing w:after="0" w:line="240" w:lineRule="auto"/>
    </w:pPr>
    <w:rPr>
      <w:rFonts w:eastAsia="Times New Roman"/>
      <w:b/>
    </w:rPr>
  </w:style>
  <w:style w:type="paragraph" w:customStyle="1" w:styleId="SmallFont">
    <w:name w:val="Small Font"/>
    <w:basedOn w:val="Normal"/>
    <w:qFormat/>
    <w:rsid w:val="002903EC"/>
    <w:pPr>
      <w:spacing w:after="200" w:line="240" w:lineRule="auto"/>
      <w:contextualSpacing/>
    </w:pPr>
    <w:rPr>
      <w:rFonts w:eastAsia="Calibri"/>
      <w:sz w:val="12"/>
    </w:rPr>
  </w:style>
  <w:style w:type="paragraph" w:customStyle="1" w:styleId="SmallFontCharCharChar">
    <w:name w:val="Small Font Char Char Char"/>
    <w:basedOn w:val="Normal"/>
    <w:qFormat/>
    <w:rsid w:val="002903EC"/>
    <w:pPr>
      <w:spacing w:after="0" w:line="240" w:lineRule="auto"/>
    </w:pPr>
    <w:rPr>
      <w:rFonts w:eastAsia="Times New Roman"/>
      <w:sz w:val="12"/>
    </w:rPr>
  </w:style>
  <w:style w:type="character" w:customStyle="1" w:styleId="CardNotUnderlinedChar1">
    <w:name w:val="Card Not Underlined Char1"/>
    <w:link w:val="CardNotUnderlined"/>
    <w:rsid w:val="002903EC"/>
    <w:rPr>
      <w:rFonts w:ascii="Calibri" w:eastAsia="Times New Roman" w:hAnsi="Calibri"/>
      <w:sz w:val="12"/>
      <w:szCs w:val="20"/>
    </w:rPr>
  </w:style>
  <w:style w:type="paragraph" w:customStyle="1" w:styleId="CardStyle">
    <w:name w:val="Card Style"/>
    <w:basedOn w:val="Normal"/>
    <w:link w:val="CardStyleChar"/>
    <w:qFormat/>
    <w:rsid w:val="002903EC"/>
    <w:pPr>
      <w:spacing w:after="0" w:line="240" w:lineRule="auto"/>
    </w:pPr>
    <w:rPr>
      <w:rFonts w:eastAsia="Times New Roman"/>
      <w:sz w:val="20"/>
    </w:rPr>
  </w:style>
  <w:style w:type="paragraph" w:customStyle="1" w:styleId="loose">
    <w:name w:val="loose"/>
    <w:basedOn w:val="Normal"/>
    <w:qFormat/>
    <w:rsid w:val="002903EC"/>
    <w:pPr>
      <w:spacing w:beforeLines="1" w:after="0" w:line="240" w:lineRule="auto"/>
    </w:pPr>
    <w:rPr>
      <w:rFonts w:ascii="Times" w:eastAsia="Times New Roman" w:hAnsi="Times"/>
      <w:sz w:val="20"/>
      <w:szCs w:val="20"/>
    </w:rPr>
  </w:style>
  <w:style w:type="paragraph" w:customStyle="1" w:styleId="Regular">
    <w:name w:val="Regular"/>
    <w:qFormat/>
    <w:rsid w:val="002903EC"/>
    <w:pPr>
      <w:spacing w:after="0" w:line="240" w:lineRule="auto"/>
    </w:pPr>
    <w:rPr>
      <w:rFonts w:ascii="Garamond" w:eastAsia="Times New Roman" w:hAnsi="Garamond" w:cs="Arial"/>
      <w:bCs/>
      <w:kern w:val="20"/>
      <w:sz w:val="20"/>
      <w:szCs w:val="32"/>
    </w:rPr>
  </w:style>
  <w:style w:type="character" w:customStyle="1" w:styleId="CharChar6">
    <w:name w:val="Char Char6"/>
    <w:rsid w:val="002903EC"/>
    <w:rPr>
      <w:rFonts w:ascii="Arial" w:hAnsi="Arial" w:cs="Arial" w:hint="default"/>
      <w:b/>
      <w:bCs/>
      <w:kern w:val="32"/>
      <w:sz w:val="28"/>
      <w:szCs w:val="32"/>
      <w:lang w:val="en-US" w:eastAsia="en-US" w:bidi="ar-SA"/>
    </w:rPr>
  </w:style>
  <w:style w:type="character" w:customStyle="1" w:styleId="standardcontent">
    <w:name w:val="standardcontent"/>
    <w:rsid w:val="002903EC"/>
  </w:style>
  <w:style w:type="character" w:customStyle="1" w:styleId="storyby">
    <w:name w:val="storyby"/>
    <w:rsid w:val="002903EC"/>
  </w:style>
  <w:style w:type="character" w:customStyle="1" w:styleId="Boxed">
    <w:name w:val="Boxed"/>
    <w:qFormat/>
    <w:rsid w:val="002903EC"/>
    <w:rPr>
      <w:rFonts w:ascii="Garamond" w:hAnsi="Garamond" w:hint="default"/>
      <w:sz w:val="20"/>
      <w:bdr w:val="single" w:sz="6" w:space="0" w:color="auto" w:frame="1"/>
    </w:rPr>
  </w:style>
  <w:style w:type="character" w:customStyle="1" w:styleId="ShrinkChar">
    <w:name w:val="Shrink Char"/>
    <w:rsid w:val="002903EC"/>
    <w:rPr>
      <w:rFonts w:ascii="Garamond" w:hAnsi="Garamond" w:hint="default"/>
      <w:sz w:val="12"/>
      <w:lang w:val="en-US" w:eastAsia="en-US" w:bidi="ar-SA"/>
    </w:rPr>
  </w:style>
  <w:style w:type="character" w:customStyle="1" w:styleId="CitesChar2">
    <w:name w:val="Cites Char2"/>
    <w:rsid w:val="002903EC"/>
    <w:rPr>
      <w:b/>
      <w:bCs/>
    </w:rPr>
  </w:style>
  <w:style w:type="character" w:customStyle="1" w:styleId="CardsFont12ptCharCharCharCharCharCharCharCharCharCharChar">
    <w:name w:val="Cards + Font: 12 pt Char Char Char Char Char Char Char Char Char Char Char"/>
    <w:aliases w:val="Cards + Font: 12 pt1,Thick Underline1"/>
    <w:rsid w:val="002903EC"/>
    <w:rPr>
      <w:sz w:val="24"/>
      <w:szCs w:val="24"/>
      <w:u w:val="thick"/>
    </w:rPr>
  </w:style>
  <w:style w:type="character" w:customStyle="1" w:styleId="CharChar3">
    <w:name w:val="Char Char3"/>
    <w:rsid w:val="002903EC"/>
    <w:rPr>
      <w:rFonts w:ascii="Arial" w:hAnsi="Arial" w:cs="Arial" w:hint="default"/>
      <w:bCs/>
      <w:szCs w:val="26"/>
      <w:u w:val="single"/>
      <w:lang w:val="en-US" w:eastAsia="en-US" w:bidi="ar-SA"/>
    </w:rPr>
  </w:style>
  <w:style w:type="character" w:customStyle="1" w:styleId="UNDERLINECharChar">
    <w:name w:val="UNDERLINE Char Char"/>
    <w:rsid w:val="002903EC"/>
    <w:rPr>
      <w:bCs/>
      <w:kern w:val="28"/>
      <w:szCs w:val="32"/>
      <w:u w:val="single"/>
    </w:rPr>
  </w:style>
  <w:style w:type="character" w:customStyle="1" w:styleId="tag1Char">
    <w:name w:val="tag1 Char"/>
    <w:rsid w:val="002903EC"/>
    <w:rPr>
      <w:b/>
      <w:bCs w:val="0"/>
      <w:sz w:val="24"/>
    </w:rPr>
  </w:style>
  <w:style w:type="character" w:customStyle="1" w:styleId="SmallFontChar">
    <w:name w:val="Small Font Char"/>
    <w:rsid w:val="002903EC"/>
    <w:rPr>
      <w:rFonts w:ascii="Arial" w:eastAsia="Calibri" w:hAnsi="Arial" w:cs="Arial" w:hint="default"/>
      <w:sz w:val="12"/>
      <w:szCs w:val="22"/>
    </w:rPr>
  </w:style>
  <w:style w:type="character" w:customStyle="1" w:styleId="CardUnderlinedChar">
    <w:name w:val="Card Underlined Char"/>
    <w:rsid w:val="002903EC"/>
    <w:rPr>
      <w:rFonts w:ascii="Tahoma" w:hAnsi="Tahoma" w:cs="Tahoma"/>
      <w:sz w:val="18"/>
      <w:u w:val="single"/>
    </w:rPr>
  </w:style>
  <w:style w:type="character" w:customStyle="1" w:styleId="SmallFontCharCharCharChar">
    <w:name w:val="Small Font Char Char Char Char"/>
    <w:rsid w:val="002903EC"/>
    <w:rPr>
      <w:rFonts w:ascii="Arial" w:hAnsi="Arial" w:cs="Arial" w:hint="default"/>
      <w:sz w:val="12"/>
      <w:szCs w:val="24"/>
    </w:rPr>
  </w:style>
  <w:style w:type="character" w:customStyle="1" w:styleId="Style2Char">
    <w:name w:val="Style2 Char"/>
    <w:link w:val="Style2"/>
    <w:rsid w:val="002903EC"/>
    <w:rPr>
      <w:rFonts w:ascii="Times New Roman" w:hAnsi="Times New Roman" w:cs="Times New Roman"/>
      <w:sz w:val="16"/>
      <w:szCs w:val="16"/>
    </w:rPr>
  </w:style>
  <w:style w:type="paragraph" w:customStyle="1" w:styleId="Style2">
    <w:name w:val="Style2"/>
    <w:basedOn w:val="Normal"/>
    <w:link w:val="Style2Char"/>
    <w:qFormat/>
    <w:rsid w:val="002903EC"/>
    <w:pPr>
      <w:spacing w:after="0" w:line="240" w:lineRule="auto"/>
    </w:pPr>
    <w:rPr>
      <w:rFonts w:ascii="Times New Roman" w:hAnsi="Times New Roman" w:cs="Times New Roman"/>
      <w:sz w:val="16"/>
      <w:szCs w:val="16"/>
    </w:rPr>
  </w:style>
  <w:style w:type="character" w:customStyle="1" w:styleId="TagCiteChar">
    <w:name w:val="TagCite Char"/>
    <w:rsid w:val="002903EC"/>
    <w:rPr>
      <w:rFonts w:ascii="Garamond" w:hAnsi="Garamond" w:hint="default"/>
      <w:b/>
      <w:bCs w:val="0"/>
      <w:sz w:val="24"/>
      <w:szCs w:val="24"/>
    </w:rPr>
  </w:style>
  <w:style w:type="character" w:customStyle="1" w:styleId="CharChar4">
    <w:name w:val="Char Char4"/>
    <w:rsid w:val="002903EC"/>
    <w:rPr>
      <w:b/>
      <w:bCs/>
      <w:sz w:val="28"/>
      <w:szCs w:val="28"/>
    </w:rPr>
  </w:style>
  <w:style w:type="character" w:customStyle="1" w:styleId="Text0">
    <w:name w:val="Text"/>
    <w:qFormat/>
    <w:rsid w:val="002903EC"/>
    <w:rPr>
      <w:rFonts w:ascii="Times New Roman" w:hAnsi="Times New Roman" w:cs="Times New Roman" w:hint="default"/>
      <w:sz w:val="20"/>
    </w:rPr>
  </w:style>
  <w:style w:type="character" w:customStyle="1" w:styleId="CharChar5">
    <w:name w:val="Char Char5"/>
    <w:rsid w:val="002903EC"/>
    <w:rPr>
      <w:rFonts w:ascii="Arial" w:hAnsi="Arial" w:cs="Arial" w:hint="default"/>
      <w:b/>
      <w:bCs/>
      <w:sz w:val="26"/>
      <w:szCs w:val="26"/>
    </w:rPr>
  </w:style>
  <w:style w:type="character" w:customStyle="1" w:styleId="heading2char2charchar1">
    <w:name w:val="heading2char2charchar1"/>
    <w:rsid w:val="002903EC"/>
  </w:style>
  <w:style w:type="character" w:customStyle="1" w:styleId="charchar60">
    <w:name w:val="charchar6"/>
    <w:rsid w:val="002903EC"/>
  </w:style>
  <w:style w:type="character" w:customStyle="1" w:styleId="yshortcuts">
    <w:name w:val="yshortcuts"/>
    <w:rsid w:val="002903EC"/>
  </w:style>
  <w:style w:type="character" w:customStyle="1" w:styleId="term1">
    <w:name w:val="term1"/>
    <w:rsid w:val="002903EC"/>
    <w:rPr>
      <w:b/>
      <w:bCs/>
    </w:rPr>
  </w:style>
  <w:style w:type="character" w:customStyle="1" w:styleId="verdana">
    <w:name w:val="verdana"/>
    <w:rsid w:val="002903EC"/>
  </w:style>
  <w:style w:type="character" w:customStyle="1" w:styleId="searchtermbold">
    <w:name w:val="searchtermbold"/>
    <w:rsid w:val="002903EC"/>
  </w:style>
  <w:style w:type="character" w:customStyle="1" w:styleId="ssl0">
    <w:name w:val="ss_l0"/>
    <w:rsid w:val="002903EC"/>
  </w:style>
  <w:style w:type="character" w:customStyle="1" w:styleId="vitstoryheadline">
    <w:name w:val="vitstoryheadline"/>
    <w:rsid w:val="002903EC"/>
  </w:style>
  <w:style w:type="character" w:customStyle="1" w:styleId="bps-topic-ident">
    <w:name w:val="bps-topic-ident"/>
    <w:rsid w:val="002903EC"/>
  </w:style>
  <w:style w:type="character" w:customStyle="1" w:styleId="byline">
    <w:name w:val="byline"/>
    <w:rsid w:val="002903EC"/>
  </w:style>
  <w:style w:type="character" w:customStyle="1" w:styleId="TextUnderlineChar">
    <w:name w:val="Text Underline Char"/>
    <w:rsid w:val="002903EC"/>
    <w:rPr>
      <w:rFonts w:ascii="Garamond" w:hAnsi="Garamond" w:cs="Arial" w:hint="default"/>
      <w:bCs/>
      <w:kern w:val="20"/>
      <w:szCs w:val="32"/>
      <w:u w:val="single"/>
      <w:lang w:val="en-US" w:eastAsia="en-US" w:bidi="ar-SA"/>
    </w:rPr>
  </w:style>
  <w:style w:type="character" w:customStyle="1" w:styleId="RegularChar">
    <w:name w:val="Regular Char"/>
    <w:rsid w:val="002903EC"/>
    <w:rPr>
      <w:rFonts w:ascii="Garamond" w:hAnsi="Garamond" w:cs="Arial" w:hint="default"/>
      <w:bCs/>
      <w:kern w:val="20"/>
      <w:szCs w:val="32"/>
      <w:lang w:val="en-US" w:eastAsia="en-US" w:bidi="ar-SA"/>
    </w:rPr>
  </w:style>
  <w:style w:type="character" w:customStyle="1" w:styleId="BoldunderlineChar2">
    <w:name w:val="Bold underline Char"/>
    <w:rsid w:val="002903EC"/>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2903EC"/>
    <w:rPr>
      <w:u w:val="single"/>
    </w:rPr>
  </w:style>
  <w:style w:type="paragraph" w:customStyle="1" w:styleId="Boldunderline1">
    <w:name w:val="Bold underline"/>
    <w:basedOn w:val="TextUnderline"/>
    <w:qFormat/>
    <w:rsid w:val="002903EC"/>
    <w:rPr>
      <w:b/>
    </w:rPr>
  </w:style>
  <w:style w:type="paragraph" w:customStyle="1" w:styleId="FullText">
    <w:name w:val="Full Text"/>
    <w:basedOn w:val="Normal"/>
    <w:uiPriority w:val="99"/>
    <w:qFormat/>
    <w:rsid w:val="002903EC"/>
    <w:pPr>
      <w:spacing w:after="0" w:line="240" w:lineRule="auto"/>
    </w:pPr>
    <w:rPr>
      <w:rFonts w:ascii="Arial Narrow" w:eastAsia="Times New Roman" w:hAnsi="Arial Narrow"/>
    </w:rPr>
  </w:style>
  <w:style w:type="character" w:customStyle="1" w:styleId="UnderlinedCard">
    <w:name w:val="Underlined Card"/>
    <w:rsid w:val="002903EC"/>
    <w:rPr>
      <w:rFonts w:ascii="Arial Narrow" w:hAnsi="Arial Narrow"/>
      <w:sz w:val="22"/>
      <w:u w:val="single"/>
    </w:rPr>
  </w:style>
  <w:style w:type="paragraph" w:customStyle="1" w:styleId="TagLine">
    <w:name w:val="Tag Line"/>
    <w:basedOn w:val="Normal"/>
    <w:next w:val="FullText"/>
    <w:uiPriority w:val="99"/>
    <w:qFormat/>
    <w:rsid w:val="002903EC"/>
    <w:pPr>
      <w:spacing w:after="0" w:line="240" w:lineRule="auto"/>
    </w:pPr>
    <w:rPr>
      <w:rFonts w:ascii="Arial Narrow" w:eastAsia="Times New Roman" w:hAnsi="Arial Narrow"/>
      <w:b/>
      <w:sz w:val="28"/>
    </w:rPr>
  </w:style>
  <w:style w:type="character" w:customStyle="1" w:styleId="SourceBold">
    <w:name w:val="Source Bold"/>
    <w:rsid w:val="002903EC"/>
    <w:rPr>
      <w:rFonts w:ascii="Arial Narrow" w:hAnsi="Arial Narrow"/>
      <w:b/>
      <w:sz w:val="24"/>
      <w:u w:val="none"/>
    </w:rPr>
  </w:style>
  <w:style w:type="paragraph" w:customStyle="1" w:styleId="FreeForm">
    <w:name w:val="Free Form"/>
    <w:qFormat/>
    <w:rsid w:val="002903EC"/>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2903EC"/>
    <w:rPr>
      <w:color w:val="002FF6"/>
      <w:sz w:val="24"/>
      <w:u w:val="single"/>
    </w:rPr>
  </w:style>
  <w:style w:type="character" w:customStyle="1" w:styleId="CardsFont12pt0">
    <w:name w:val="Cards + Font 12pt"/>
    <w:rsid w:val="002903EC"/>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2903EC"/>
    <w:rPr>
      <w:rFonts w:cs="Calibri"/>
      <w:b/>
      <w:u w:val="single"/>
    </w:rPr>
  </w:style>
  <w:style w:type="paragraph" w:customStyle="1" w:styleId="AuthorDate0">
    <w:name w:val="Author/Date"/>
    <w:basedOn w:val="Normal"/>
    <w:link w:val="AuthorDateChar0"/>
    <w:qFormat/>
    <w:rsid w:val="002903EC"/>
    <w:pPr>
      <w:spacing w:after="0" w:line="240" w:lineRule="auto"/>
    </w:pPr>
    <w:rPr>
      <w:rFonts w:asciiTheme="minorHAnsi" w:hAnsiTheme="minorHAnsi" w:cs="Calibri"/>
      <w:b/>
      <w:u w:val="single"/>
    </w:rPr>
  </w:style>
  <w:style w:type="character" w:customStyle="1" w:styleId="HilightChar">
    <w:name w:val="Hilight Char"/>
    <w:rsid w:val="002903EC"/>
    <w:rPr>
      <w:rFonts w:eastAsia="Calibri"/>
      <w:b/>
      <w:noProof w:val="0"/>
      <w:sz w:val="22"/>
      <w:szCs w:val="22"/>
      <w:u w:val="single"/>
      <w:lang w:val="en-US" w:eastAsia="ar-SA" w:bidi="ar-SA"/>
    </w:rPr>
  </w:style>
  <w:style w:type="paragraph" w:customStyle="1" w:styleId="TagCite1">
    <w:name w:val="Tag &amp; Cite"/>
    <w:basedOn w:val="Normal"/>
    <w:link w:val="TagCiteChar0"/>
    <w:qFormat/>
    <w:rsid w:val="002903EC"/>
    <w:pPr>
      <w:spacing w:after="0" w:line="240" w:lineRule="auto"/>
      <w:jc w:val="both"/>
    </w:pPr>
    <w:rPr>
      <w:rFonts w:ascii="Arial Narrow" w:eastAsia="Times New Roman" w:hAnsi="Arial Narrow"/>
      <w:b/>
    </w:rPr>
  </w:style>
  <w:style w:type="character" w:customStyle="1" w:styleId="TagCiteChar0">
    <w:name w:val="Tag &amp; Cite Char"/>
    <w:link w:val="TagCite1"/>
    <w:rsid w:val="002903EC"/>
    <w:rPr>
      <w:rFonts w:ascii="Arial Narrow" w:eastAsia="Times New Roman" w:hAnsi="Arial Narrow"/>
      <w:b/>
    </w:rPr>
  </w:style>
  <w:style w:type="paragraph" w:customStyle="1" w:styleId="HighlightedText">
    <w:name w:val="Highlighted Text"/>
    <w:basedOn w:val="Normal"/>
    <w:link w:val="HighlightedTextChar"/>
    <w:qFormat/>
    <w:rsid w:val="002903EC"/>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2903EC"/>
    <w:rPr>
      <w:rFonts w:ascii="Arial Narrow" w:eastAsia="Times New Roman" w:hAnsi="Arial Narrow"/>
      <w:u w:val="thick"/>
    </w:rPr>
  </w:style>
  <w:style w:type="character" w:customStyle="1" w:styleId="StyleUnderlineCharChar">
    <w:name w:val="Style Underline Char Char"/>
    <w:rsid w:val="002903EC"/>
    <w:rPr>
      <w:rFonts w:ascii="Times New Roman" w:eastAsia="Times New Roman" w:hAnsi="Times New Roman" w:cs="Times New Roman"/>
      <w:sz w:val="20"/>
      <w:szCs w:val="20"/>
      <w:u w:val="single"/>
    </w:rPr>
  </w:style>
  <w:style w:type="character" w:customStyle="1" w:styleId="c1">
    <w:name w:val="c1"/>
    <w:rsid w:val="002903EC"/>
  </w:style>
  <w:style w:type="paragraph" w:customStyle="1" w:styleId="TagStyle">
    <w:name w:val="Tag Style"/>
    <w:basedOn w:val="Normal"/>
    <w:qFormat/>
    <w:rsid w:val="002903EC"/>
    <w:pPr>
      <w:spacing w:after="0" w:line="240" w:lineRule="auto"/>
    </w:pPr>
    <w:rPr>
      <w:rFonts w:eastAsia="Times New Roman"/>
      <w:b/>
    </w:rPr>
  </w:style>
  <w:style w:type="character" w:customStyle="1" w:styleId="author0">
    <w:name w:val="author"/>
    <w:rsid w:val="002903EC"/>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2903EC"/>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2903EC"/>
  </w:style>
  <w:style w:type="character" w:customStyle="1" w:styleId="AuthorYear">
    <w:name w:val="AuthorYear"/>
    <w:uiPriority w:val="1"/>
    <w:qFormat/>
    <w:rsid w:val="002903EC"/>
    <w:rPr>
      <w:rFonts w:ascii="Georgia" w:hAnsi="Georgia"/>
      <w:b/>
      <w:sz w:val="24"/>
    </w:rPr>
  </w:style>
  <w:style w:type="character" w:customStyle="1" w:styleId="Highlight">
    <w:name w:val="Highlight"/>
    <w:uiPriority w:val="1"/>
    <w:qFormat/>
    <w:rsid w:val="002903EC"/>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2903EC"/>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2903EC"/>
    <w:rPr>
      <w:rFonts w:ascii="Arial Narrow" w:hAnsi="Arial Narrow"/>
      <w:sz w:val="12"/>
    </w:rPr>
  </w:style>
  <w:style w:type="paragraph" w:customStyle="1" w:styleId="MicroText0">
    <w:name w:val="MicroText"/>
    <w:basedOn w:val="Normal"/>
    <w:next w:val="Normal"/>
    <w:link w:val="MicroTextChar0"/>
    <w:qFormat/>
    <w:rsid w:val="002903EC"/>
    <w:pPr>
      <w:spacing w:after="0" w:line="240" w:lineRule="auto"/>
    </w:pPr>
    <w:rPr>
      <w:rFonts w:ascii="Arial Narrow" w:hAnsi="Arial Narrow"/>
      <w:sz w:val="12"/>
    </w:rPr>
  </w:style>
  <w:style w:type="character" w:customStyle="1" w:styleId="reduce2">
    <w:name w:val="reduce2"/>
    <w:basedOn w:val="DefaultParagraphFont"/>
    <w:rsid w:val="002903EC"/>
    <w:rPr>
      <w:rFonts w:ascii="Arial" w:hAnsi="Arial" w:cs="Arial" w:hint="default"/>
      <w:color w:val="000000"/>
      <w:sz w:val="12"/>
      <w:szCs w:val="22"/>
    </w:rPr>
  </w:style>
  <w:style w:type="character" w:customStyle="1" w:styleId="Emphasis20">
    <w:name w:val="Emphasis 2"/>
    <w:basedOn w:val="Emphasis"/>
    <w:uiPriority w:val="1"/>
    <w:qFormat/>
    <w:rsid w:val="002903EC"/>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2903EC"/>
    <w:rPr>
      <w:rFonts w:ascii="Calibri" w:eastAsia="Calibri" w:hAnsi="Calibri"/>
      <w:sz w:val="15"/>
    </w:rPr>
  </w:style>
  <w:style w:type="paragraph" w:customStyle="1" w:styleId="UnreadText">
    <w:name w:val="Unread Text"/>
    <w:basedOn w:val="Normal"/>
    <w:link w:val="UnreadTextChar"/>
    <w:autoRedefine/>
    <w:qFormat/>
    <w:rsid w:val="002903EC"/>
    <w:pPr>
      <w:spacing w:after="0" w:line="256" w:lineRule="auto"/>
    </w:pPr>
    <w:rPr>
      <w:rFonts w:eastAsia="Calibri"/>
      <w:sz w:val="15"/>
    </w:rPr>
  </w:style>
  <w:style w:type="character" w:customStyle="1" w:styleId="CircledChar">
    <w:name w:val="Circled Char"/>
    <w:link w:val="Circled"/>
    <w:locked/>
    <w:rsid w:val="002903EC"/>
    <w:rPr>
      <w:rFonts w:ascii="Calibri" w:eastAsia="Calibri" w:hAnsi="Calibri"/>
      <w:b/>
      <w:szCs w:val="20"/>
      <w:u w:val="thick"/>
    </w:rPr>
  </w:style>
  <w:style w:type="paragraph" w:customStyle="1" w:styleId="Circled">
    <w:name w:val="Circled"/>
    <w:basedOn w:val="Normal"/>
    <w:link w:val="CircledChar"/>
    <w:qFormat/>
    <w:rsid w:val="002903EC"/>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2903EC"/>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903EC"/>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2903EC"/>
    <w:rPr>
      <w:b/>
      <w:bCs w:val="0"/>
      <w:u w:val="thick"/>
      <w:lang w:val="en-US" w:eastAsia="en-US" w:bidi="ar-SA"/>
    </w:rPr>
  </w:style>
  <w:style w:type="paragraph" w:customStyle="1" w:styleId="Tagtemplate">
    <w:name w:val="Tagtemplate"/>
    <w:basedOn w:val="Normal"/>
    <w:link w:val="TagtemplateChar"/>
    <w:autoRedefine/>
    <w:qFormat/>
    <w:rsid w:val="002903EC"/>
    <w:pPr>
      <w:keepNext/>
      <w:keepLines/>
      <w:spacing w:after="0" w:line="240" w:lineRule="auto"/>
    </w:pPr>
    <w:rPr>
      <w:b/>
    </w:rPr>
  </w:style>
  <w:style w:type="character" w:customStyle="1" w:styleId="TagtemplateChar">
    <w:name w:val="Tagtemplate Char"/>
    <w:link w:val="Tagtemplate"/>
    <w:rsid w:val="002903EC"/>
    <w:rPr>
      <w:rFonts w:ascii="Calibri" w:hAnsi="Calibri"/>
      <w:b/>
    </w:rPr>
  </w:style>
  <w:style w:type="character" w:customStyle="1" w:styleId="citation0">
    <w:name w:val="citation"/>
    <w:rsid w:val="002903EC"/>
  </w:style>
  <w:style w:type="character" w:customStyle="1" w:styleId="Underline0">
    <w:name w:val="*Underline*"/>
    <w:rsid w:val="002903EC"/>
    <w:rPr>
      <w:rFonts w:ascii="Times New Roman" w:hAnsi="Times New Roman"/>
      <w:b/>
      <w:sz w:val="24"/>
      <w:u w:val="single"/>
    </w:rPr>
  </w:style>
  <w:style w:type="paragraph" w:customStyle="1" w:styleId="TxBr33p1">
    <w:name w:val="TxBr_33p1"/>
    <w:basedOn w:val="Normal"/>
    <w:uiPriority w:val="99"/>
    <w:qFormat/>
    <w:rsid w:val="002903EC"/>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2903EC"/>
    <w:rPr>
      <w:b/>
      <w:bCs w:val="0"/>
      <w:sz w:val="24"/>
      <w:u w:val="thick"/>
    </w:rPr>
  </w:style>
  <w:style w:type="paragraph" w:customStyle="1" w:styleId="StyleStyle411pt">
    <w:name w:val="Style Style4 + 11 pt"/>
    <w:basedOn w:val="Normal"/>
    <w:link w:val="StyleStyle411ptChar"/>
    <w:qFormat/>
    <w:rsid w:val="002903EC"/>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2903EC"/>
    <w:rPr>
      <w:rFonts w:ascii="Calibri" w:eastAsia="Times New Roman" w:hAnsi="Calibri"/>
      <w:u w:val="single"/>
    </w:rPr>
  </w:style>
  <w:style w:type="paragraph" w:customStyle="1" w:styleId="StyleStyle411ptBold">
    <w:name w:val="Style Style4 + 11 pt Bold"/>
    <w:basedOn w:val="Normal"/>
    <w:link w:val="StyleStyle411ptBoldChar"/>
    <w:qFormat/>
    <w:rsid w:val="002903EC"/>
    <w:pPr>
      <w:spacing w:after="0" w:line="240" w:lineRule="auto"/>
    </w:pPr>
    <w:rPr>
      <w:rFonts w:eastAsia="Times New Roman"/>
      <w:b/>
      <w:bCs/>
      <w:u w:val="single"/>
    </w:rPr>
  </w:style>
  <w:style w:type="character" w:customStyle="1" w:styleId="StyleStyle411ptBoldChar">
    <w:name w:val="Style Style4 + 11 pt Bold Char"/>
    <w:link w:val="StyleStyle411ptBold"/>
    <w:rsid w:val="002903EC"/>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2903EC"/>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903EC"/>
    <w:rPr>
      <w:rFonts w:ascii="Calibri" w:eastAsia="Times New Roman" w:hAnsi="Calibri"/>
      <w:b/>
      <w:bCs/>
      <w:u w:val="single"/>
      <w:bdr w:val="single" w:sz="4" w:space="0" w:color="auto"/>
    </w:rPr>
  </w:style>
  <w:style w:type="character" w:customStyle="1" w:styleId="UnderlineChar2">
    <w:name w:val="Underline Char2"/>
    <w:rsid w:val="002903EC"/>
    <w:rPr>
      <w:rFonts w:ascii="Trebuchet MS" w:hAnsi="Trebuchet MS"/>
      <w:u w:val="thick"/>
      <w:lang w:val="en-US" w:eastAsia="zh-CN" w:bidi="ar-SA"/>
    </w:rPr>
  </w:style>
  <w:style w:type="character" w:customStyle="1" w:styleId="Style1Char1">
    <w:name w:val="Style1 Char1"/>
    <w:rsid w:val="002903EC"/>
    <w:rPr>
      <w:rFonts w:ascii="Book Antiqua" w:hAnsi="Book Antiqua"/>
      <w:sz w:val="16"/>
      <w:szCs w:val="16"/>
      <w:lang w:val="en-US" w:eastAsia="en-US" w:bidi="ar-SA"/>
    </w:rPr>
  </w:style>
  <w:style w:type="character" w:customStyle="1" w:styleId="NothingChar1">
    <w:name w:val="Nothing Char1"/>
    <w:rsid w:val="002903EC"/>
    <w:rPr>
      <w:rFonts w:ascii="Times New Roman" w:eastAsia="Calibri" w:hAnsi="Times New Roman" w:cs="Times New Roman"/>
      <w:sz w:val="24"/>
      <w:szCs w:val="20"/>
    </w:rPr>
  </w:style>
  <w:style w:type="character" w:customStyle="1" w:styleId="Style2Char1">
    <w:name w:val="Style2 Char1"/>
    <w:rsid w:val="002903EC"/>
    <w:rPr>
      <w:rFonts w:ascii="Book Antiqua" w:hAnsi="Book Antiqua"/>
      <w:szCs w:val="24"/>
      <w:u w:val="thick"/>
      <w:lang w:val="en-US" w:eastAsia="en-US" w:bidi="ar-SA"/>
    </w:rPr>
  </w:style>
  <w:style w:type="character" w:customStyle="1" w:styleId="NormalUnderlineChar">
    <w:name w:val="Normal Underline Char"/>
    <w:rsid w:val="002903EC"/>
    <w:rPr>
      <w:szCs w:val="24"/>
      <w:u w:val="single"/>
    </w:rPr>
  </w:style>
  <w:style w:type="paragraph" w:customStyle="1" w:styleId="Stylecites10ptNotBold">
    <w:name w:val="Style cites + 10 pt Not Bold"/>
    <w:basedOn w:val="Normal"/>
    <w:uiPriority w:val="99"/>
    <w:qFormat/>
    <w:rsid w:val="002903EC"/>
    <w:pPr>
      <w:spacing w:after="0" w:line="240" w:lineRule="auto"/>
    </w:pPr>
    <w:rPr>
      <w:rFonts w:eastAsia="SimSun"/>
      <w:lang w:eastAsia="zh-CN"/>
    </w:rPr>
  </w:style>
  <w:style w:type="character" w:customStyle="1" w:styleId="heading3char0">
    <w:name w:val="heading3char"/>
    <w:rsid w:val="002903EC"/>
  </w:style>
  <w:style w:type="paragraph" w:customStyle="1" w:styleId="BlockHeadings">
    <w:name w:val="Block Headings"/>
    <w:basedOn w:val="Normal"/>
    <w:link w:val="BlockHeadingsChar"/>
    <w:qFormat/>
    <w:rsid w:val="002903E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2903EC"/>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2903EC"/>
    <w:rPr>
      <w:rFonts w:ascii="Times New Roman" w:eastAsia="Times New Roman" w:hAnsi="Times New Roman" w:cs="Times New Roman"/>
      <w:b/>
      <w:sz w:val="24"/>
      <w:szCs w:val="20"/>
    </w:rPr>
  </w:style>
  <w:style w:type="paragraph" w:styleId="PlainText">
    <w:name w:val="Plain Text"/>
    <w:basedOn w:val="Normal"/>
    <w:link w:val="PlainTextChar"/>
    <w:rsid w:val="002903EC"/>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2903EC"/>
    <w:rPr>
      <w:rFonts w:ascii="Courier New" w:eastAsia="Calibri" w:hAnsi="Courier New"/>
      <w:szCs w:val="20"/>
    </w:rPr>
  </w:style>
  <w:style w:type="character" w:customStyle="1" w:styleId="Heading51">
    <w:name w:val="Heading 51"/>
    <w:aliases w:val="Heading 5 Char Char Char"/>
    <w:rsid w:val="002903EC"/>
    <w:rPr>
      <w:b/>
      <w:bCs/>
      <w:iCs/>
      <w:szCs w:val="26"/>
      <w:lang w:val="en-US" w:eastAsia="en-US" w:bidi="ar-SA"/>
    </w:rPr>
  </w:style>
  <w:style w:type="paragraph" w:styleId="BodyText2">
    <w:name w:val="Body Text 2"/>
    <w:basedOn w:val="Normal"/>
    <w:link w:val="BodyText2Char"/>
    <w:rsid w:val="002903EC"/>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2903EC"/>
    <w:rPr>
      <w:rFonts w:ascii="Calibri" w:eastAsia="Times New Roman" w:hAnsi="Calibri"/>
      <w:b/>
      <w:szCs w:val="20"/>
    </w:rPr>
  </w:style>
  <w:style w:type="character" w:customStyle="1" w:styleId="comments-post">
    <w:name w:val="comments-post"/>
    <w:rsid w:val="002903EC"/>
  </w:style>
  <w:style w:type="paragraph" w:customStyle="1" w:styleId="boldcite">
    <w:name w:val="bold cite"/>
    <w:basedOn w:val="Normal"/>
    <w:link w:val="boldciteChar4"/>
    <w:qFormat/>
    <w:rsid w:val="002903EC"/>
    <w:pPr>
      <w:spacing w:after="0" w:line="240" w:lineRule="auto"/>
    </w:pPr>
    <w:rPr>
      <w:rFonts w:eastAsia="Calibri"/>
      <w:b/>
      <w:color w:val="000000"/>
      <w:sz w:val="28"/>
      <w:u w:val="thick" w:color="000000"/>
    </w:rPr>
  </w:style>
  <w:style w:type="character" w:customStyle="1" w:styleId="boldciteChar4">
    <w:name w:val="bold cite Char4"/>
    <w:link w:val="boldcite"/>
    <w:locked/>
    <w:rsid w:val="002903EC"/>
    <w:rPr>
      <w:rFonts w:ascii="Calibri" w:eastAsia="Calibri" w:hAnsi="Calibri"/>
      <w:b/>
      <w:color w:val="000000"/>
      <w:sz w:val="28"/>
      <w:u w:val="thick" w:color="000000"/>
    </w:rPr>
  </w:style>
  <w:style w:type="character" w:customStyle="1" w:styleId="underlinecardChar">
    <w:name w:val="underline card Char"/>
    <w:rsid w:val="002903EC"/>
    <w:rPr>
      <w:rFonts w:ascii="Arial" w:hAnsi="Arial"/>
      <w:sz w:val="18"/>
      <w:szCs w:val="24"/>
      <w:u w:val="single"/>
      <w:lang w:val="en-US" w:eastAsia="en-US" w:bidi="ar-SA"/>
    </w:rPr>
  </w:style>
  <w:style w:type="paragraph" w:customStyle="1" w:styleId="Normal10">
    <w:name w:val="Normal1"/>
    <w:basedOn w:val="Normal"/>
    <w:qFormat/>
    <w:rsid w:val="002903EC"/>
    <w:pPr>
      <w:spacing w:after="0" w:line="240" w:lineRule="auto"/>
    </w:pPr>
    <w:rPr>
      <w:rFonts w:eastAsia="Calibri"/>
    </w:rPr>
  </w:style>
  <w:style w:type="paragraph" w:customStyle="1" w:styleId="Irrelevant6font">
    <w:name w:val="Irrelevant (6 font)"/>
    <w:basedOn w:val="Normal"/>
    <w:link w:val="Irrelevant6fontChar"/>
    <w:qFormat/>
    <w:rsid w:val="002903EC"/>
    <w:pPr>
      <w:spacing w:after="0" w:line="240" w:lineRule="auto"/>
      <w:ind w:left="547" w:right="648"/>
      <w:jc w:val="both"/>
    </w:pPr>
    <w:rPr>
      <w:rFonts w:eastAsia="Calibri"/>
      <w:sz w:val="12"/>
      <w:szCs w:val="12"/>
    </w:rPr>
  </w:style>
  <w:style w:type="character" w:customStyle="1" w:styleId="Irrelevant5fontChar">
    <w:name w:val="Irrelevant (5 font) Char"/>
    <w:rsid w:val="002903EC"/>
    <w:rPr>
      <w:sz w:val="10"/>
      <w:szCs w:val="10"/>
      <w:lang w:val="en-US" w:eastAsia="en-US" w:bidi="ar-SA"/>
    </w:rPr>
  </w:style>
  <w:style w:type="character" w:customStyle="1" w:styleId="TagsCharCharChar">
    <w:name w:val="Tags Char Char Char"/>
    <w:rsid w:val="002903EC"/>
    <w:rPr>
      <w:b/>
      <w:lang w:val="en-US" w:eastAsia="en-US" w:bidi="ar-SA"/>
    </w:rPr>
  </w:style>
  <w:style w:type="character" w:customStyle="1" w:styleId="CitesChar1">
    <w:name w:val="Cites Char1"/>
    <w:rsid w:val="002903EC"/>
    <w:rPr>
      <w:b/>
      <w:bCs/>
      <w:lang w:val="en-US" w:eastAsia="en-US" w:bidi="ar-SA"/>
    </w:rPr>
  </w:style>
  <w:style w:type="paragraph" w:customStyle="1" w:styleId="CardsFont6pt">
    <w:name w:val="Cards + Font: 6 pt"/>
    <w:basedOn w:val="Cards"/>
    <w:link w:val="CardsFont6ptChar1"/>
    <w:autoRedefine/>
    <w:qFormat/>
    <w:rsid w:val="002903EC"/>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2903EC"/>
    <w:rPr>
      <w:rFonts w:ascii="Georgia" w:eastAsia="Times New Roman" w:hAnsi="Georgia"/>
      <w:sz w:val="12"/>
      <w:szCs w:val="24"/>
    </w:rPr>
  </w:style>
  <w:style w:type="character" w:customStyle="1" w:styleId="Hyperlink13">
    <w:name w:val="Hyperlink13"/>
    <w:rsid w:val="002903EC"/>
    <w:rPr>
      <w:b w:val="0"/>
      <w:bCs w:val="0"/>
      <w:strike w:val="0"/>
      <w:dstrike w:val="0"/>
      <w:color w:val="008000"/>
      <w:sz w:val="20"/>
      <w:szCs w:val="20"/>
      <w:u w:val="none"/>
      <w:effect w:val="none"/>
    </w:rPr>
  </w:style>
  <w:style w:type="character" w:customStyle="1" w:styleId="standardcontent1">
    <w:name w:val="standardcontent1"/>
    <w:rsid w:val="002903EC"/>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2903EC"/>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2903EC"/>
    <w:rPr>
      <w:rFonts w:ascii="Calibri" w:eastAsia="Calibri" w:hAnsi="Calibri"/>
      <w:szCs w:val="20"/>
    </w:rPr>
  </w:style>
  <w:style w:type="character" w:customStyle="1" w:styleId="Hyperlink4">
    <w:name w:val="Hyperlink4"/>
    <w:rsid w:val="002903EC"/>
    <w:rPr>
      <w:color w:val="000066"/>
      <w:u w:val="single"/>
    </w:rPr>
  </w:style>
  <w:style w:type="paragraph" w:customStyle="1" w:styleId="rddateline">
    <w:name w:val="rddateline"/>
    <w:basedOn w:val="Normal"/>
    <w:uiPriority w:val="99"/>
    <w:qFormat/>
    <w:rsid w:val="002903EC"/>
    <w:pPr>
      <w:spacing w:after="0" w:line="240" w:lineRule="auto"/>
    </w:pPr>
    <w:rPr>
      <w:rFonts w:eastAsia="Calibri"/>
      <w:szCs w:val="20"/>
    </w:rPr>
  </w:style>
  <w:style w:type="paragraph" w:customStyle="1" w:styleId="rdheadline">
    <w:name w:val="rdheadline"/>
    <w:basedOn w:val="Normal"/>
    <w:uiPriority w:val="99"/>
    <w:qFormat/>
    <w:rsid w:val="002903EC"/>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2903EC"/>
    <w:pPr>
      <w:spacing w:after="100" w:afterAutospacing="1" w:line="240" w:lineRule="auto"/>
    </w:pPr>
    <w:rPr>
      <w:rFonts w:ascii="Verdana" w:eastAsia="Calibri" w:hAnsi="Verdana"/>
      <w:szCs w:val="20"/>
    </w:rPr>
  </w:style>
  <w:style w:type="character" w:customStyle="1" w:styleId="rddeckline1">
    <w:name w:val="rddeckline1"/>
    <w:rsid w:val="002903EC"/>
    <w:rPr>
      <w:rFonts w:ascii="Verdana" w:hAnsi="Verdana" w:hint="default"/>
      <w:b/>
      <w:bCs/>
      <w:sz w:val="22"/>
      <w:szCs w:val="22"/>
    </w:rPr>
  </w:style>
  <w:style w:type="character" w:customStyle="1" w:styleId="link-external">
    <w:name w:val="link-external"/>
    <w:rsid w:val="002903EC"/>
  </w:style>
  <w:style w:type="character" w:customStyle="1" w:styleId="contact1">
    <w:name w:val="contact1"/>
    <w:rsid w:val="002903EC"/>
    <w:rPr>
      <w:rFonts w:ascii="Tahoma" w:hAnsi="Tahoma" w:cs="Tahoma" w:hint="default"/>
      <w:color w:val="999999"/>
      <w:sz w:val="20"/>
      <w:szCs w:val="20"/>
    </w:rPr>
  </w:style>
  <w:style w:type="character" w:customStyle="1" w:styleId="credits1">
    <w:name w:val="credits1"/>
    <w:rsid w:val="002903EC"/>
    <w:rPr>
      <w:rFonts w:ascii="Tahoma" w:hAnsi="Tahoma" w:cs="Tahoma" w:hint="default"/>
      <w:color w:val="999999"/>
      <w:sz w:val="16"/>
      <w:szCs w:val="16"/>
    </w:rPr>
  </w:style>
  <w:style w:type="paragraph" w:customStyle="1" w:styleId="Heading20">
    <w:name w:val="Heading2"/>
    <w:basedOn w:val="Normal"/>
    <w:link w:val="Heading2Char0"/>
    <w:qFormat/>
    <w:rsid w:val="002903EC"/>
    <w:pPr>
      <w:spacing w:after="0" w:line="240" w:lineRule="auto"/>
      <w:jc w:val="center"/>
    </w:pPr>
    <w:rPr>
      <w:rFonts w:eastAsia="Times New Roman"/>
      <w:b/>
      <w:caps/>
    </w:rPr>
  </w:style>
  <w:style w:type="character" w:customStyle="1" w:styleId="Heading2Char0">
    <w:name w:val="Heading2 Char"/>
    <w:link w:val="Heading20"/>
    <w:rsid w:val="002903EC"/>
    <w:rPr>
      <w:rFonts w:ascii="Calibri" w:eastAsia="Times New Roman" w:hAnsi="Calibri"/>
      <w:b/>
      <w:caps/>
    </w:rPr>
  </w:style>
  <w:style w:type="paragraph" w:customStyle="1" w:styleId="Header2">
    <w:name w:val="Header2"/>
    <w:basedOn w:val="Heading20"/>
    <w:link w:val="Header2Char"/>
    <w:qFormat/>
    <w:rsid w:val="002903EC"/>
  </w:style>
  <w:style w:type="character" w:customStyle="1" w:styleId="Header2Char">
    <w:name w:val="Header2 Char"/>
    <w:link w:val="Header2"/>
    <w:rsid w:val="002903EC"/>
    <w:rPr>
      <w:rFonts w:ascii="Calibri" w:eastAsia="Times New Roman" w:hAnsi="Calibri"/>
      <w:b/>
      <w:caps/>
    </w:rPr>
  </w:style>
  <w:style w:type="paragraph" w:customStyle="1" w:styleId="Underlinedcard0">
    <w:name w:val="Underlined card"/>
    <w:basedOn w:val="Normal"/>
    <w:link w:val="UnderlinedcardChar"/>
    <w:autoRedefine/>
    <w:qFormat/>
    <w:rsid w:val="002903EC"/>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2903EC"/>
    <w:rPr>
      <w:rFonts w:ascii="Calibri" w:eastAsia="Times New Roman" w:hAnsi="Calibri"/>
      <w:u w:val="thick"/>
    </w:rPr>
  </w:style>
  <w:style w:type="paragraph" w:styleId="HTMLPreformatted">
    <w:name w:val="HTML Preformatted"/>
    <w:basedOn w:val="Normal"/>
    <w:link w:val="HTMLPreformattedChar"/>
    <w:rsid w:val="00290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2903EC"/>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2903EC"/>
    <w:rPr>
      <w:bCs/>
    </w:rPr>
  </w:style>
  <w:style w:type="character" w:customStyle="1" w:styleId="StyleHeading212ptChar">
    <w:name w:val="Style Heading2 + 12 pt Char"/>
    <w:link w:val="StyleHeading212pt"/>
    <w:rsid w:val="002903EC"/>
    <w:rPr>
      <w:rFonts w:ascii="Calibri" w:eastAsia="Times New Roman" w:hAnsi="Calibri"/>
      <w:b/>
      <w:bCs/>
      <w:caps/>
    </w:rPr>
  </w:style>
  <w:style w:type="paragraph" w:customStyle="1" w:styleId="Heading212pt">
    <w:name w:val="Heading2 + 12 pt"/>
    <w:basedOn w:val="StyleHeading212pt"/>
    <w:link w:val="Heading212ptChar"/>
    <w:qFormat/>
    <w:rsid w:val="002903EC"/>
  </w:style>
  <w:style w:type="character" w:customStyle="1" w:styleId="Heading212ptChar">
    <w:name w:val="Heading2 + 12 pt Char"/>
    <w:link w:val="Heading212pt"/>
    <w:rsid w:val="002903EC"/>
    <w:rPr>
      <w:rFonts w:ascii="Calibri" w:eastAsia="Times New Roman" w:hAnsi="Calibri"/>
      <w:b/>
      <w:bCs/>
      <w:caps/>
    </w:rPr>
  </w:style>
  <w:style w:type="character" w:customStyle="1" w:styleId="underline20">
    <w:name w:val="underline2"/>
    <w:rsid w:val="002903EC"/>
    <w:rPr>
      <w:u w:val="single"/>
    </w:rPr>
  </w:style>
  <w:style w:type="character" w:customStyle="1" w:styleId="CardsFont12ptCharCharCharChar">
    <w:name w:val="Cards + Font: 12 pt Char Char Char Char"/>
    <w:rsid w:val="002903EC"/>
    <w:rPr>
      <w:sz w:val="24"/>
      <w:szCs w:val="24"/>
      <w:u w:val="thick"/>
      <w:lang w:val="en-US" w:eastAsia="en-US" w:bidi="ar-SA"/>
    </w:rPr>
  </w:style>
  <w:style w:type="character" w:customStyle="1" w:styleId="UnderlinedCardChar0">
    <w:name w:val="Underlined Card Char"/>
    <w:rsid w:val="002903EC"/>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2903EC"/>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2903EC"/>
  </w:style>
  <w:style w:type="paragraph" w:customStyle="1" w:styleId="StyleUnderliningTimesNewRomanBoldNounderlineKernat16">
    <w:name w:val="Style Underlining + Times New Roman Bold No underline Kern at 16..."/>
    <w:basedOn w:val="Normal"/>
    <w:uiPriority w:val="99"/>
    <w:qFormat/>
    <w:rsid w:val="002903EC"/>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903EC"/>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2903EC"/>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2903EC"/>
    <w:rPr>
      <w:sz w:val="32"/>
      <w:szCs w:val="32"/>
      <w:u w:val="single"/>
    </w:rPr>
  </w:style>
  <w:style w:type="character" w:customStyle="1" w:styleId="StyleBoldText12pt10ptNotBoldKernat16pt">
    <w:name w:val="Style Bold Text 12 pt + 10 pt Not Bold Kern at 16 pt"/>
    <w:rsid w:val="002903E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2903EC"/>
  </w:style>
  <w:style w:type="paragraph" w:customStyle="1" w:styleId="highlightcardtext">
    <w:name w:val="highlight card text"/>
    <w:basedOn w:val="evidencetext"/>
    <w:uiPriority w:val="99"/>
    <w:qFormat/>
    <w:rsid w:val="002903EC"/>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2903EC"/>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2903EC"/>
    <w:pPr>
      <w:spacing w:after="0" w:line="240" w:lineRule="auto"/>
    </w:pPr>
    <w:rPr>
      <w:rFonts w:eastAsia="Calibri"/>
      <w:bCs/>
      <w:color w:val="000000"/>
    </w:rPr>
  </w:style>
  <w:style w:type="character" w:customStyle="1" w:styleId="BodyText3Char">
    <w:name w:val="Body Text 3 Char"/>
    <w:basedOn w:val="DefaultParagraphFont"/>
    <w:link w:val="BodyText3"/>
    <w:rsid w:val="002903EC"/>
    <w:rPr>
      <w:rFonts w:ascii="Calibri" w:eastAsia="Calibri" w:hAnsi="Calibri"/>
      <w:bCs/>
      <w:color w:val="000000"/>
    </w:rPr>
  </w:style>
  <w:style w:type="paragraph" w:customStyle="1" w:styleId="underlinecard">
    <w:name w:val="underline card"/>
    <w:basedOn w:val="Normal"/>
    <w:uiPriority w:val="99"/>
    <w:qFormat/>
    <w:rsid w:val="002903EC"/>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2903EC"/>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2903EC"/>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2903EC"/>
    <w:rPr>
      <w:rFonts w:eastAsia="Times New Roman"/>
      <w:sz w:val="12"/>
      <w:szCs w:val="24"/>
    </w:rPr>
  </w:style>
  <w:style w:type="character" w:customStyle="1" w:styleId="CardsFont6ptCharChar">
    <w:name w:val="Cards + Font: 6 pt Char Char"/>
    <w:link w:val="CardsFont6ptChar"/>
    <w:rsid w:val="002903EC"/>
    <w:rPr>
      <w:rFonts w:ascii="Calibri" w:eastAsia="Times New Roman" w:hAnsi="Calibri"/>
      <w:sz w:val="12"/>
      <w:szCs w:val="24"/>
    </w:rPr>
  </w:style>
  <w:style w:type="paragraph" w:customStyle="1" w:styleId="CitesCharChar">
    <w:name w:val="Cites Char Char"/>
    <w:basedOn w:val="Normal"/>
    <w:link w:val="CitesCharCharChar"/>
    <w:qFormat/>
    <w:rsid w:val="002903EC"/>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2903EC"/>
    <w:rPr>
      <w:rFonts w:ascii="Calibri" w:eastAsia="Times New Roman" w:hAnsi="Calibri"/>
      <w:b/>
      <w:bCs/>
    </w:rPr>
  </w:style>
  <w:style w:type="paragraph" w:customStyle="1" w:styleId="TagsCharChar">
    <w:name w:val="Tags Char Char"/>
    <w:basedOn w:val="Normal"/>
    <w:uiPriority w:val="99"/>
    <w:qFormat/>
    <w:rsid w:val="002903EC"/>
    <w:pPr>
      <w:autoSpaceDE w:val="0"/>
      <w:autoSpaceDN w:val="0"/>
      <w:adjustRightInd w:val="0"/>
      <w:spacing w:after="0" w:line="240" w:lineRule="auto"/>
      <w:jc w:val="both"/>
      <w:outlineLvl w:val="1"/>
    </w:pPr>
    <w:rPr>
      <w:rFonts w:eastAsia="Calibri"/>
      <w:b/>
      <w:szCs w:val="20"/>
    </w:rPr>
  </w:style>
  <w:style w:type="character" w:customStyle="1" w:styleId="Char3">
    <w:name w:val="Char3"/>
    <w:rsid w:val="002903EC"/>
    <w:rPr>
      <w:rFonts w:ascii="Arial Narrow" w:eastAsia="Batang" w:hAnsi="Arial Narrow" w:cs="Arial"/>
      <w:b/>
      <w:bCs/>
      <w:iCs/>
      <w:sz w:val="24"/>
      <w:szCs w:val="28"/>
      <w:lang w:val="en-US" w:eastAsia="en-US" w:bidi="ar-SA"/>
    </w:rPr>
  </w:style>
  <w:style w:type="character" w:customStyle="1" w:styleId="UnderlinedCards">
    <w:name w:val="Underlined Cards"/>
    <w:rsid w:val="002903EC"/>
    <w:rPr>
      <w:sz w:val="24"/>
      <w:szCs w:val="24"/>
      <w:u w:val="thick"/>
      <w:lang w:val="en-US" w:eastAsia="en-US" w:bidi="ar-SA"/>
    </w:rPr>
  </w:style>
  <w:style w:type="paragraph" w:customStyle="1" w:styleId="story-body">
    <w:name w:val="story-body"/>
    <w:basedOn w:val="Normal"/>
    <w:uiPriority w:val="99"/>
    <w:qFormat/>
    <w:rsid w:val="002903EC"/>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2903EC"/>
    <w:rPr>
      <w:sz w:val="24"/>
      <w:szCs w:val="24"/>
      <w:u w:val="thick"/>
      <w:lang w:val="en-US" w:eastAsia="en-US" w:bidi="ar-SA"/>
    </w:rPr>
  </w:style>
  <w:style w:type="character" w:customStyle="1" w:styleId="highlightcardtextChar">
    <w:name w:val="highlight card text Char"/>
    <w:rsid w:val="002903EC"/>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2903EC"/>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2903EC"/>
    <w:rPr>
      <w:rFonts w:ascii="Calibri" w:eastAsia="Times New Roman" w:hAnsi="Calibri"/>
      <w:sz w:val="18"/>
    </w:rPr>
  </w:style>
  <w:style w:type="character" w:customStyle="1" w:styleId="TagsChar4">
    <w:name w:val="Tags Char4"/>
    <w:rsid w:val="002903EC"/>
    <w:rPr>
      <w:b/>
      <w:lang w:val="en-US" w:eastAsia="en-US" w:bidi="ar-SA"/>
    </w:rPr>
  </w:style>
  <w:style w:type="character" w:customStyle="1" w:styleId="hit1">
    <w:name w:val="hit1"/>
    <w:rsid w:val="002903EC"/>
    <w:rPr>
      <w:rFonts w:ascii="Verdana" w:hAnsi="Verdana" w:hint="default"/>
      <w:b/>
      <w:bCs/>
      <w:vanish w:val="0"/>
      <w:webHidden w:val="0"/>
      <w:color w:val="CC0033"/>
      <w:sz w:val="20"/>
      <w:szCs w:val="20"/>
      <w:specVanish w:val="0"/>
    </w:rPr>
  </w:style>
  <w:style w:type="character" w:customStyle="1" w:styleId="ssl01">
    <w:name w:val="ss_l01"/>
    <w:rsid w:val="002903EC"/>
    <w:rPr>
      <w:rFonts w:ascii="Verdana" w:hAnsi="Verdana" w:hint="default"/>
      <w:color w:val="000000"/>
      <w:sz w:val="20"/>
      <w:szCs w:val="20"/>
    </w:rPr>
  </w:style>
  <w:style w:type="character" w:customStyle="1" w:styleId="tightinline1">
    <w:name w:val="tightinline1"/>
    <w:rsid w:val="002903EC"/>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2903EC"/>
    <w:pPr>
      <w:spacing w:after="0" w:line="240" w:lineRule="auto"/>
      <w:ind w:left="1728" w:right="1728"/>
    </w:pPr>
    <w:rPr>
      <w:rFonts w:eastAsia="Calibri"/>
      <w:sz w:val="18"/>
    </w:rPr>
  </w:style>
  <w:style w:type="paragraph" w:customStyle="1" w:styleId="boldciteChar">
    <w:name w:val="bold cite Char"/>
    <w:basedOn w:val="Heading1"/>
    <w:uiPriority w:val="99"/>
    <w:qFormat/>
    <w:rsid w:val="002903EC"/>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2903EC"/>
    <w:rPr>
      <w:rFonts w:ascii="Calibri" w:eastAsia="Times New Roman" w:hAnsi="Calibri"/>
      <w:b/>
      <w:color w:val="000000"/>
      <w:szCs w:val="20"/>
    </w:rPr>
  </w:style>
  <w:style w:type="paragraph" w:customStyle="1" w:styleId="Cardnon-underlined">
    <w:name w:val="Card non-underlined"/>
    <w:basedOn w:val="Normal"/>
    <w:uiPriority w:val="99"/>
    <w:qFormat/>
    <w:rsid w:val="002903EC"/>
    <w:pPr>
      <w:spacing w:after="0" w:line="240" w:lineRule="auto"/>
    </w:pPr>
    <w:rPr>
      <w:rFonts w:eastAsia="Calibri"/>
      <w:szCs w:val="20"/>
    </w:rPr>
  </w:style>
  <w:style w:type="paragraph" w:customStyle="1" w:styleId="CardCites">
    <w:name w:val="Card Cites"/>
    <w:basedOn w:val="Normal"/>
    <w:next w:val="Normal"/>
    <w:qFormat/>
    <w:rsid w:val="002903EC"/>
    <w:pPr>
      <w:spacing w:after="0" w:line="240" w:lineRule="auto"/>
    </w:pPr>
    <w:rPr>
      <w:rFonts w:eastAsia="Calibri"/>
      <w:b/>
    </w:rPr>
  </w:style>
  <w:style w:type="character" w:customStyle="1" w:styleId="blsp-spelling-corrected">
    <w:name w:val="blsp-spelling-corrected"/>
    <w:rsid w:val="002903EC"/>
  </w:style>
  <w:style w:type="character" w:customStyle="1" w:styleId="blsp-spelling-error">
    <w:name w:val="blsp-spelling-error"/>
    <w:rsid w:val="002903EC"/>
  </w:style>
  <w:style w:type="character" w:customStyle="1" w:styleId="sup">
    <w:name w:val="sup"/>
    <w:rsid w:val="002903EC"/>
  </w:style>
  <w:style w:type="character" w:customStyle="1" w:styleId="pgnum">
    <w:name w:val="pgnum"/>
    <w:rsid w:val="002903EC"/>
  </w:style>
  <w:style w:type="character" w:customStyle="1" w:styleId="SmallFontCharChar">
    <w:name w:val="Small Font Char Char"/>
    <w:rsid w:val="002903EC"/>
    <w:rPr>
      <w:rFonts w:ascii="Arial" w:hAnsi="Arial"/>
      <w:sz w:val="12"/>
      <w:szCs w:val="24"/>
      <w:lang w:val="en-US" w:eastAsia="en-US" w:bidi="ar-SA"/>
    </w:rPr>
  </w:style>
  <w:style w:type="paragraph" w:customStyle="1" w:styleId="textmargin">
    <w:name w:val="textmargin"/>
    <w:basedOn w:val="Normal"/>
    <w:uiPriority w:val="99"/>
    <w:qFormat/>
    <w:rsid w:val="002903EC"/>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903EC"/>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2903EC"/>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2903EC"/>
    <w:pPr>
      <w:spacing w:after="0" w:line="240" w:lineRule="auto"/>
    </w:pPr>
    <w:rPr>
      <w:rFonts w:ascii="Verdana" w:eastAsia="Calibri" w:hAnsi="Verdana"/>
      <w:szCs w:val="20"/>
    </w:rPr>
  </w:style>
  <w:style w:type="character" w:customStyle="1" w:styleId="BoldUnderliningChar">
    <w:name w:val="Bold Underlining Char"/>
    <w:rsid w:val="002903EC"/>
    <w:rPr>
      <w:rFonts w:ascii="Arial Narrow" w:eastAsia="Calibri" w:hAnsi="Arial Narrow" w:cs="Times New Roman"/>
      <w:b/>
      <w:sz w:val="20"/>
      <w:u w:val="single"/>
    </w:rPr>
  </w:style>
  <w:style w:type="paragraph" w:customStyle="1" w:styleId="correctindex">
    <w:name w:val="correct index"/>
    <w:basedOn w:val="Normal"/>
    <w:uiPriority w:val="99"/>
    <w:qFormat/>
    <w:rsid w:val="002903EC"/>
    <w:pPr>
      <w:spacing w:after="0" w:line="240" w:lineRule="auto"/>
    </w:pPr>
    <w:rPr>
      <w:rFonts w:ascii="Arial Narrow" w:eastAsia="Calibri" w:hAnsi="Arial Narrow"/>
      <w:color w:val="000000"/>
    </w:rPr>
  </w:style>
  <w:style w:type="paragraph" w:customStyle="1" w:styleId="bc2">
    <w:name w:val="bc_2"/>
    <w:basedOn w:val="Normal"/>
    <w:uiPriority w:val="99"/>
    <w:qFormat/>
    <w:rsid w:val="002903EC"/>
    <w:pPr>
      <w:spacing w:before="100" w:beforeAutospacing="1" w:after="100" w:afterAutospacing="1" w:line="240" w:lineRule="auto"/>
    </w:pPr>
    <w:rPr>
      <w:rFonts w:eastAsia="Calibri"/>
      <w:color w:val="000000"/>
    </w:rPr>
  </w:style>
  <w:style w:type="character" w:customStyle="1" w:styleId="bc21">
    <w:name w:val="bc_21"/>
    <w:rsid w:val="002903EC"/>
  </w:style>
  <w:style w:type="paragraph" w:customStyle="1" w:styleId="inside-copy">
    <w:name w:val="inside-copy"/>
    <w:basedOn w:val="Normal"/>
    <w:uiPriority w:val="99"/>
    <w:qFormat/>
    <w:rsid w:val="002903EC"/>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903EC"/>
    <w:pPr>
      <w:spacing w:after="0" w:line="240" w:lineRule="auto"/>
    </w:pPr>
    <w:rPr>
      <w:rFonts w:ascii="Verdana" w:eastAsia="Calibri" w:hAnsi="Verdana"/>
      <w:szCs w:val="20"/>
    </w:rPr>
  </w:style>
  <w:style w:type="paragraph" w:customStyle="1" w:styleId="quote2">
    <w:name w:val="quote2"/>
    <w:basedOn w:val="Normal"/>
    <w:uiPriority w:val="99"/>
    <w:qFormat/>
    <w:rsid w:val="002903EC"/>
    <w:pPr>
      <w:spacing w:after="0" w:line="240" w:lineRule="auto"/>
    </w:pPr>
    <w:rPr>
      <w:rFonts w:ascii="Verdana" w:eastAsia="Calibri" w:hAnsi="Verdana"/>
      <w:szCs w:val="20"/>
    </w:rPr>
  </w:style>
  <w:style w:type="character" w:customStyle="1" w:styleId="copystyle">
    <w:name w:val="copystyle"/>
    <w:rsid w:val="002903EC"/>
  </w:style>
  <w:style w:type="paragraph" w:customStyle="1" w:styleId="BlockTitle1">
    <w:name w:val="Block Title #1"/>
    <w:basedOn w:val="Heading1"/>
    <w:qFormat/>
    <w:rsid w:val="002903EC"/>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2903EC"/>
    <w:rPr>
      <w:rFonts w:ascii="Arial" w:hAnsi="Arial" w:cs="Arial"/>
      <w:b/>
      <w:bCs/>
      <w:kern w:val="32"/>
      <w:sz w:val="24"/>
      <w:szCs w:val="24"/>
      <w:lang w:val="en-US" w:eastAsia="en-US" w:bidi="ar-SA"/>
    </w:rPr>
  </w:style>
  <w:style w:type="character" w:customStyle="1" w:styleId="ReadUnderline">
    <w:name w:val="Read Underline"/>
    <w:rsid w:val="002903EC"/>
    <w:rPr>
      <w:rFonts w:ascii="Arial" w:hAnsi="Arial"/>
      <w:b/>
      <w:sz w:val="18"/>
      <w:u w:val="thick"/>
    </w:rPr>
  </w:style>
  <w:style w:type="character" w:customStyle="1" w:styleId="ShrinkText">
    <w:name w:val="Shrink Text"/>
    <w:rsid w:val="002903EC"/>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903EC"/>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2903EC"/>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2903EC"/>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2903EC"/>
  </w:style>
  <w:style w:type="paragraph" w:customStyle="1" w:styleId="body-paragraph">
    <w:name w:val="body-paragraph"/>
    <w:basedOn w:val="Normal"/>
    <w:uiPriority w:val="99"/>
    <w:qFormat/>
    <w:rsid w:val="002903EC"/>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2903EC"/>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2903EC"/>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2903EC"/>
    <w:pPr>
      <w:spacing w:after="0" w:line="240" w:lineRule="auto"/>
    </w:pPr>
    <w:rPr>
      <w:rFonts w:ascii="Arial Narrow" w:eastAsia="Times New Roman" w:hAnsi="Arial Narrow"/>
      <w:b/>
    </w:rPr>
  </w:style>
  <w:style w:type="character" w:customStyle="1" w:styleId="TagCiteChar1">
    <w:name w:val="Tag/Cite Char"/>
    <w:link w:val="TagCite2"/>
    <w:rsid w:val="002903EC"/>
    <w:rPr>
      <w:rFonts w:ascii="Arial Narrow" w:eastAsia="Times New Roman" w:hAnsi="Arial Narrow"/>
      <w:b/>
    </w:rPr>
  </w:style>
  <w:style w:type="paragraph" w:customStyle="1" w:styleId="F4">
    <w:name w:val="F4"/>
    <w:basedOn w:val="Normal"/>
    <w:link w:val="F4Char"/>
    <w:qFormat/>
    <w:rsid w:val="002903EC"/>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2903EC"/>
    <w:rPr>
      <w:rFonts w:ascii="Arial Narrow" w:eastAsia="Times New Roman" w:hAnsi="Arial Narrow"/>
      <w:szCs w:val="20"/>
      <w:u w:val="single"/>
    </w:rPr>
  </w:style>
  <w:style w:type="paragraph" w:customStyle="1" w:styleId="StyleCARD">
    <w:name w:val="Style CARD +"/>
    <w:basedOn w:val="Normal"/>
    <w:link w:val="StyleCARDChar"/>
    <w:qFormat/>
    <w:rsid w:val="002903EC"/>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2903EC"/>
    <w:rPr>
      <w:rFonts w:ascii="Arial Narrow" w:eastAsia="Times New Roman" w:hAnsi="Arial Narrow"/>
      <w:szCs w:val="20"/>
    </w:rPr>
  </w:style>
  <w:style w:type="paragraph" w:customStyle="1" w:styleId="UnderlinedText">
    <w:name w:val="Underlined Text"/>
    <w:basedOn w:val="Normal"/>
    <w:autoRedefine/>
    <w:qFormat/>
    <w:rsid w:val="002903EC"/>
    <w:pPr>
      <w:spacing w:after="0" w:line="240" w:lineRule="auto"/>
    </w:pPr>
    <w:rPr>
      <w:b/>
    </w:rPr>
  </w:style>
  <w:style w:type="character" w:customStyle="1" w:styleId="noiconheadline">
    <w:name w:val="noicon_headline"/>
    <w:rsid w:val="002903EC"/>
  </w:style>
  <w:style w:type="character" w:customStyle="1" w:styleId="CommentSubjectChar1">
    <w:name w:val="Comment Subject Char1"/>
    <w:basedOn w:val="CommentTextChar"/>
    <w:uiPriority w:val="99"/>
    <w:rsid w:val="002903EC"/>
    <w:rPr>
      <w:rFonts w:ascii="Calibri" w:eastAsia="Calibri" w:hAnsi="Calibri" w:cs="Calibri"/>
      <w:b/>
      <w:bCs/>
      <w:sz w:val="16"/>
      <w:szCs w:val="20"/>
    </w:rPr>
  </w:style>
  <w:style w:type="paragraph" w:customStyle="1" w:styleId="tagCharChar">
    <w:name w:val="tag Char Char"/>
    <w:basedOn w:val="Normal"/>
    <w:link w:val="tagCharCharChar"/>
    <w:qFormat/>
    <w:rsid w:val="002903EC"/>
    <w:pPr>
      <w:spacing w:after="0" w:line="240" w:lineRule="auto"/>
    </w:pPr>
    <w:rPr>
      <w:rFonts w:eastAsia="Times New Roman"/>
      <w:b/>
      <w:szCs w:val="20"/>
    </w:rPr>
  </w:style>
  <w:style w:type="character" w:customStyle="1" w:styleId="tagCharCharChar">
    <w:name w:val="tag Char Char Char"/>
    <w:link w:val="tagCharChar"/>
    <w:rsid w:val="002903EC"/>
    <w:rPr>
      <w:rFonts w:ascii="Calibri" w:eastAsia="Times New Roman" w:hAnsi="Calibri"/>
      <w:b/>
      <w:szCs w:val="20"/>
    </w:rPr>
  </w:style>
  <w:style w:type="character" w:customStyle="1" w:styleId="BlockTitleCharChar">
    <w:name w:val="Block Title Char Char"/>
    <w:rsid w:val="002903EC"/>
    <w:rPr>
      <w:rFonts w:ascii="Georgia" w:hAnsi="Georgia" w:cs="Arial"/>
      <w:b/>
      <w:bCs/>
      <w:kern w:val="32"/>
      <w:sz w:val="28"/>
      <w:szCs w:val="32"/>
      <w:lang w:val="en-US" w:eastAsia="en-US" w:bidi="ar-SA"/>
    </w:rPr>
  </w:style>
  <w:style w:type="paragraph" w:styleId="MacroText">
    <w:name w:val="macro"/>
    <w:link w:val="MacroTextChar"/>
    <w:rsid w:val="002903E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2903EC"/>
    <w:rPr>
      <w:rFonts w:ascii="Courier New" w:eastAsia="Times New Roman" w:hAnsi="Courier New" w:cs="Courier New"/>
      <w:sz w:val="20"/>
      <w:szCs w:val="20"/>
    </w:rPr>
  </w:style>
  <w:style w:type="character" w:customStyle="1" w:styleId="pp1">
    <w:name w:val="pp1"/>
    <w:rsid w:val="002903EC"/>
    <w:rPr>
      <w:rFonts w:ascii="Times New Roman" w:hAnsi="Times New Roman" w:cs="Times New Roman" w:hint="default"/>
      <w:i w:val="0"/>
      <w:iCs w:val="0"/>
      <w:smallCaps w:val="0"/>
      <w:sz w:val="30"/>
      <w:szCs w:val="30"/>
    </w:rPr>
  </w:style>
  <w:style w:type="character" w:customStyle="1" w:styleId="prbodytext1">
    <w:name w:val="pr_bodytext1"/>
    <w:rsid w:val="002903EC"/>
    <w:rPr>
      <w:rFonts w:ascii="Arial" w:hAnsi="Arial" w:cs="Arial" w:hint="default"/>
      <w:sz w:val="20"/>
      <w:szCs w:val="20"/>
    </w:rPr>
  </w:style>
  <w:style w:type="character" w:customStyle="1" w:styleId="italic">
    <w:name w:val="italic"/>
    <w:rsid w:val="002903EC"/>
  </w:style>
  <w:style w:type="character" w:customStyle="1" w:styleId="marrontitulobig">
    <w:name w:val="marron_titulo_big"/>
    <w:rsid w:val="002903EC"/>
  </w:style>
  <w:style w:type="character" w:customStyle="1" w:styleId="articlehead">
    <w:name w:val="articlehead"/>
    <w:rsid w:val="002903EC"/>
  </w:style>
  <w:style w:type="character" w:customStyle="1" w:styleId="lead">
    <w:name w:val="lead"/>
    <w:rsid w:val="002903EC"/>
  </w:style>
  <w:style w:type="character" w:customStyle="1" w:styleId="manchettebig2">
    <w:name w:val="manchettebig2"/>
    <w:rsid w:val="002903EC"/>
  </w:style>
  <w:style w:type="character" w:customStyle="1" w:styleId="blue3">
    <w:name w:val="blue3"/>
    <w:rsid w:val="002903EC"/>
  </w:style>
  <w:style w:type="paragraph" w:customStyle="1" w:styleId="issuedetails">
    <w:name w:val="issue_details"/>
    <w:basedOn w:val="Normal"/>
    <w:uiPriority w:val="99"/>
    <w:qFormat/>
    <w:rsid w:val="002903EC"/>
    <w:pPr>
      <w:spacing w:before="100" w:beforeAutospacing="1" w:after="100" w:afterAutospacing="1" w:line="240" w:lineRule="auto"/>
    </w:pPr>
    <w:rPr>
      <w:rFonts w:eastAsia="Times New Roman"/>
    </w:rPr>
  </w:style>
  <w:style w:type="character" w:customStyle="1" w:styleId="over-title">
    <w:name w:val="over-title"/>
    <w:rsid w:val="002903EC"/>
  </w:style>
  <w:style w:type="character" w:customStyle="1" w:styleId="contentheader">
    <w:name w:val="contentheader"/>
    <w:rsid w:val="002903EC"/>
  </w:style>
  <w:style w:type="paragraph" w:customStyle="1" w:styleId="TxBrp2">
    <w:name w:val="TxBr_p2"/>
    <w:basedOn w:val="Normal"/>
    <w:qFormat/>
    <w:rsid w:val="002903EC"/>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2903EC"/>
    <w:rPr>
      <w:rFonts w:eastAsia="SimSun"/>
      <w:szCs w:val="24"/>
      <w:lang w:val="en-US" w:eastAsia="zh-CN" w:bidi="ar-SA"/>
    </w:rPr>
  </w:style>
  <w:style w:type="character" w:customStyle="1" w:styleId="tagscharchar0">
    <w:name w:val="tagscharchar"/>
    <w:rsid w:val="002903EC"/>
  </w:style>
  <w:style w:type="paragraph" w:customStyle="1" w:styleId="cite20">
    <w:name w:val="cite2"/>
    <w:basedOn w:val="Normal"/>
    <w:uiPriority w:val="99"/>
    <w:qFormat/>
    <w:rsid w:val="002903EC"/>
    <w:pPr>
      <w:spacing w:after="0" w:line="240" w:lineRule="auto"/>
    </w:pPr>
    <w:rPr>
      <w:rFonts w:eastAsia="Times New Roman"/>
      <w:color w:val="000000"/>
      <w:szCs w:val="20"/>
    </w:rPr>
  </w:style>
  <w:style w:type="character" w:customStyle="1" w:styleId="btx">
    <w:name w:val="btx"/>
    <w:rsid w:val="002903EC"/>
  </w:style>
  <w:style w:type="character" w:customStyle="1" w:styleId="bhl">
    <w:name w:val="bhl"/>
    <w:rsid w:val="002903EC"/>
  </w:style>
  <w:style w:type="character" w:customStyle="1" w:styleId="FontStyle13">
    <w:name w:val="Font Style13"/>
    <w:uiPriority w:val="99"/>
    <w:rsid w:val="002903EC"/>
    <w:rPr>
      <w:rFonts w:ascii="Times New Roman" w:hAnsi="Times New Roman" w:cs="Times New Roman"/>
      <w:sz w:val="18"/>
      <w:szCs w:val="18"/>
    </w:rPr>
  </w:style>
  <w:style w:type="character" w:customStyle="1" w:styleId="FontStyle11">
    <w:name w:val="Font Style11"/>
    <w:uiPriority w:val="99"/>
    <w:rsid w:val="002903EC"/>
    <w:rPr>
      <w:rFonts w:ascii="Times New Roman" w:hAnsi="Times New Roman" w:cs="Times New Roman"/>
      <w:b/>
      <w:bCs/>
      <w:sz w:val="24"/>
      <w:szCs w:val="24"/>
    </w:rPr>
  </w:style>
  <w:style w:type="character" w:customStyle="1" w:styleId="FontStyle12">
    <w:name w:val="Font Style12"/>
    <w:uiPriority w:val="99"/>
    <w:rsid w:val="002903EC"/>
    <w:rPr>
      <w:rFonts w:ascii="Times New Roman" w:hAnsi="Times New Roman" w:cs="Times New Roman"/>
      <w:sz w:val="24"/>
      <w:szCs w:val="24"/>
    </w:rPr>
  </w:style>
  <w:style w:type="character" w:customStyle="1" w:styleId="FontStyle14">
    <w:name w:val="Font Style14"/>
    <w:uiPriority w:val="99"/>
    <w:rsid w:val="002903EC"/>
    <w:rPr>
      <w:rFonts w:ascii="Times New Roman" w:hAnsi="Times New Roman" w:cs="Times New Roman"/>
      <w:i/>
      <w:iCs/>
      <w:sz w:val="18"/>
      <w:szCs w:val="18"/>
    </w:rPr>
  </w:style>
  <w:style w:type="character" w:customStyle="1" w:styleId="FontStyle15">
    <w:name w:val="Font Style15"/>
    <w:uiPriority w:val="99"/>
    <w:rsid w:val="002903EC"/>
    <w:rPr>
      <w:rFonts w:ascii="Times New Roman" w:hAnsi="Times New Roman" w:cs="Times New Roman"/>
      <w:b/>
      <w:bCs/>
      <w:sz w:val="18"/>
      <w:szCs w:val="18"/>
    </w:rPr>
  </w:style>
  <w:style w:type="character" w:customStyle="1" w:styleId="FontStyle16">
    <w:name w:val="Font Style16"/>
    <w:uiPriority w:val="99"/>
    <w:rsid w:val="002903EC"/>
    <w:rPr>
      <w:rFonts w:ascii="Times New Roman" w:hAnsi="Times New Roman" w:cs="Times New Roman"/>
      <w:b/>
      <w:bCs/>
      <w:spacing w:val="-20"/>
      <w:sz w:val="16"/>
      <w:szCs w:val="16"/>
    </w:rPr>
  </w:style>
  <w:style w:type="character" w:customStyle="1" w:styleId="FontStyle17">
    <w:name w:val="Font Style17"/>
    <w:uiPriority w:val="99"/>
    <w:rsid w:val="002903EC"/>
    <w:rPr>
      <w:rFonts w:ascii="Times New Roman" w:hAnsi="Times New Roman" w:cs="Times New Roman"/>
      <w:b/>
      <w:bCs/>
      <w:sz w:val="10"/>
      <w:szCs w:val="10"/>
    </w:rPr>
  </w:style>
  <w:style w:type="character" w:customStyle="1" w:styleId="in-widget">
    <w:name w:val="in-widget"/>
    <w:rsid w:val="002903EC"/>
  </w:style>
  <w:style w:type="paragraph" w:customStyle="1" w:styleId="bodycopyindent">
    <w:name w:val="bodycopyindent"/>
    <w:basedOn w:val="Normal"/>
    <w:uiPriority w:val="99"/>
    <w:qFormat/>
    <w:rsid w:val="002903EC"/>
    <w:pPr>
      <w:spacing w:before="100" w:beforeAutospacing="1" w:after="100" w:afterAutospacing="1" w:line="240" w:lineRule="auto"/>
    </w:pPr>
    <w:rPr>
      <w:rFonts w:eastAsia="Times New Roman"/>
    </w:rPr>
  </w:style>
  <w:style w:type="character" w:customStyle="1" w:styleId="copyright">
    <w:name w:val="copyright"/>
    <w:rsid w:val="002903EC"/>
  </w:style>
  <w:style w:type="character" w:customStyle="1" w:styleId="spanstyle">
    <w:name w:val="spanstyle"/>
    <w:rsid w:val="002903EC"/>
  </w:style>
  <w:style w:type="character" w:customStyle="1" w:styleId="ssl3">
    <w:name w:val="ss_l3"/>
    <w:rsid w:val="002903EC"/>
  </w:style>
  <w:style w:type="character" w:customStyle="1" w:styleId="bold">
    <w:name w:val="bold"/>
    <w:rsid w:val="002903EC"/>
  </w:style>
  <w:style w:type="paragraph" w:customStyle="1" w:styleId="StyleUnderlineChar11pt3">
    <w:name w:val="Style Underline Char + 11 pt3"/>
    <w:link w:val="StyleUnderlineChar11pt3Char"/>
    <w:qFormat/>
    <w:rsid w:val="002903EC"/>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2903EC"/>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2903EC"/>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2903EC"/>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2903EC"/>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2903EC"/>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2903EC"/>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2903EC"/>
    <w:rPr>
      <w:rFonts w:ascii="Arial Narrow" w:eastAsia="Times New Roman" w:hAnsi="Arial Narrow"/>
      <w:b/>
      <w:bCs/>
      <w:szCs w:val="24"/>
      <w:u w:val="single"/>
    </w:rPr>
  </w:style>
  <w:style w:type="paragraph" w:customStyle="1" w:styleId="tussenkop">
    <w:name w:val="tussenkop"/>
    <w:basedOn w:val="Normal"/>
    <w:uiPriority w:val="99"/>
    <w:qFormat/>
    <w:rsid w:val="002903EC"/>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2903EC"/>
    <w:pPr>
      <w:spacing w:after="0" w:line="240" w:lineRule="auto"/>
    </w:pPr>
    <w:rPr>
      <w:rFonts w:eastAsia="Times New Roman"/>
      <w:szCs w:val="20"/>
    </w:rPr>
  </w:style>
  <w:style w:type="character" w:customStyle="1" w:styleId="docnumbertitle">
    <w:name w:val="doc_number_title"/>
    <w:basedOn w:val="DefaultParagraphFont"/>
    <w:rsid w:val="002903EC"/>
  </w:style>
  <w:style w:type="character" w:customStyle="1" w:styleId="HotRouteChar0">
    <w:name w:val="Hot Route Char"/>
    <w:link w:val="HotRoute0"/>
    <w:rsid w:val="002903EC"/>
    <w:rPr>
      <w:rFonts w:ascii="Calibri" w:eastAsia="Calibri" w:hAnsi="Calibri"/>
      <w:color w:val="000000"/>
    </w:rPr>
  </w:style>
  <w:style w:type="paragraph" w:customStyle="1" w:styleId="Style6">
    <w:name w:val="Style6"/>
    <w:basedOn w:val="Normal"/>
    <w:link w:val="Style6Char"/>
    <w:autoRedefine/>
    <w:qFormat/>
    <w:rsid w:val="002903EC"/>
    <w:pPr>
      <w:spacing w:after="0" w:line="240" w:lineRule="auto"/>
    </w:pPr>
    <w:rPr>
      <w:b/>
    </w:rPr>
  </w:style>
  <w:style w:type="character" w:customStyle="1" w:styleId="Style6Char">
    <w:name w:val="Style6 Char"/>
    <w:basedOn w:val="DefaultParagraphFont"/>
    <w:link w:val="Style6"/>
    <w:rsid w:val="002903EC"/>
    <w:rPr>
      <w:rFonts w:ascii="Calibri" w:hAnsi="Calibri"/>
      <w:b/>
    </w:rPr>
  </w:style>
  <w:style w:type="paragraph" w:customStyle="1" w:styleId="Style11">
    <w:name w:val="Style11"/>
    <w:basedOn w:val="Normal"/>
    <w:link w:val="Style11Char"/>
    <w:qFormat/>
    <w:rsid w:val="002903EC"/>
    <w:pPr>
      <w:spacing w:after="0" w:line="240" w:lineRule="auto"/>
    </w:pPr>
    <w:rPr>
      <w:rFonts w:eastAsia="Times New Roman"/>
      <w:b/>
      <w:szCs w:val="20"/>
      <w:u w:val="thick"/>
    </w:rPr>
  </w:style>
  <w:style w:type="character" w:customStyle="1" w:styleId="Style11Char">
    <w:name w:val="Style11 Char"/>
    <w:basedOn w:val="DefaultParagraphFont"/>
    <w:link w:val="Style11"/>
    <w:rsid w:val="002903EC"/>
    <w:rPr>
      <w:rFonts w:ascii="Calibri" w:eastAsia="Times New Roman" w:hAnsi="Calibri"/>
      <w:b/>
      <w:szCs w:val="20"/>
      <w:u w:val="thick"/>
    </w:rPr>
  </w:style>
  <w:style w:type="paragraph" w:customStyle="1" w:styleId="Style12">
    <w:name w:val="Style12"/>
    <w:basedOn w:val="Normal"/>
    <w:link w:val="Style12Char"/>
    <w:qFormat/>
    <w:rsid w:val="002903EC"/>
    <w:pPr>
      <w:spacing w:after="0" w:line="240" w:lineRule="auto"/>
    </w:pPr>
    <w:rPr>
      <w:rFonts w:eastAsia="Times New Roman"/>
      <w:b/>
      <w:u w:val="thick"/>
    </w:rPr>
  </w:style>
  <w:style w:type="character" w:customStyle="1" w:styleId="Style12Char">
    <w:name w:val="Style12 Char"/>
    <w:basedOn w:val="DefaultParagraphFont"/>
    <w:link w:val="Style12"/>
    <w:rsid w:val="002903EC"/>
    <w:rPr>
      <w:rFonts w:ascii="Calibri" w:eastAsia="Times New Roman" w:hAnsi="Calibri"/>
      <w:b/>
      <w:u w:val="thick"/>
    </w:rPr>
  </w:style>
  <w:style w:type="character" w:customStyle="1" w:styleId="StyleUnderlineChar9pt">
    <w:name w:val="Style Underline Char + 9 pt"/>
    <w:basedOn w:val="DefaultParagraphFont"/>
    <w:rsid w:val="002903EC"/>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2903EC"/>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903EC"/>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903EC"/>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903EC"/>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903EC"/>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903EC"/>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2903EC"/>
    <w:rPr>
      <w:b w:val="0"/>
      <w:bCs w:val="0"/>
      <w:sz w:val="22"/>
      <w:u w:val="single"/>
      <w:bdr w:val="none" w:sz="0" w:space="0" w:color="auto"/>
    </w:rPr>
  </w:style>
  <w:style w:type="character" w:customStyle="1" w:styleId="pmterms1">
    <w:name w:val="pmterms1"/>
    <w:rsid w:val="002903EC"/>
  </w:style>
  <w:style w:type="character" w:customStyle="1" w:styleId="title1">
    <w:name w:val="title1"/>
    <w:basedOn w:val="DefaultParagraphFont"/>
    <w:rsid w:val="002903EC"/>
  </w:style>
  <w:style w:type="paragraph" w:customStyle="1" w:styleId="Cardd">
    <w:name w:val="Cardd"/>
    <w:basedOn w:val="Normal"/>
    <w:uiPriority w:val="4"/>
    <w:qFormat/>
    <w:rsid w:val="002903EC"/>
    <w:pPr>
      <w:spacing w:after="0" w:line="240" w:lineRule="auto"/>
      <w:ind w:left="288" w:right="288"/>
    </w:pPr>
  </w:style>
  <w:style w:type="character" w:customStyle="1" w:styleId="2">
    <w:name w:val="2"/>
    <w:rsid w:val="002903EC"/>
    <w:rPr>
      <w:rFonts w:cs="Arial"/>
      <w:bCs/>
      <w:sz w:val="20"/>
      <w:u w:val="single"/>
      <w:lang w:val="en-US" w:eastAsia="en-US" w:bidi="ar-SA"/>
    </w:rPr>
  </w:style>
  <w:style w:type="paragraph" w:customStyle="1" w:styleId="MinimizedText">
    <w:name w:val="Minimized Text"/>
    <w:link w:val="MinimizedTextChar"/>
    <w:qFormat/>
    <w:rsid w:val="002903EC"/>
    <w:rPr>
      <w:sz w:val="16"/>
    </w:rPr>
  </w:style>
  <w:style w:type="character" w:customStyle="1" w:styleId="MinimizedTextChar">
    <w:name w:val="Minimized Text Char"/>
    <w:link w:val="MinimizedText"/>
    <w:rsid w:val="002903EC"/>
    <w:rPr>
      <w:sz w:val="16"/>
    </w:rPr>
  </w:style>
  <w:style w:type="paragraph" w:customStyle="1" w:styleId="StyleMinimizedText11pt">
    <w:name w:val="Style Minimized Text + 11 pt"/>
    <w:basedOn w:val="MinimizedText"/>
    <w:link w:val="StyleMinimizedText11ptChar"/>
    <w:qFormat/>
    <w:rsid w:val="002903EC"/>
    <w:rPr>
      <w:sz w:val="20"/>
    </w:rPr>
  </w:style>
  <w:style w:type="character" w:customStyle="1" w:styleId="StyleMinimizedText11ptChar">
    <w:name w:val="Style Minimized Text + 11 pt Char"/>
    <w:basedOn w:val="MinimizedTextChar"/>
    <w:link w:val="StyleMinimizedText11pt"/>
    <w:rsid w:val="002903EC"/>
    <w:rPr>
      <w:sz w:val="20"/>
    </w:rPr>
  </w:style>
  <w:style w:type="character" w:customStyle="1" w:styleId="SubtitleChar1">
    <w:name w:val="Subtitle Char1"/>
    <w:aliases w:val="Underlined card text Char1"/>
    <w:basedOn w:val="DefaultParagraphFont"/>
    <w:rsid w:val="002903EC"/>
    <w:rPr>
      <w:rFonts w:eastAsiaTheme="minorEastAsia"/>
      <w:color w:val="5A5A5A" w:themeColor="text1" w:themeTint="A5"/>
      <w:spacing w:val="15"/>
    </w:rPr>
  </w:style>
  <w:style w:type="character" w:customStyle="1" w:styleId="Style11ptBoldUnderline">
    <w:name w:val="Style 11 pt Bold Underline"/>
    <w:rsid w:val="002903EC"/>
    <w:rPr>
      <w:b/>
      <w:bCs/>
      <w:sz w:val="20"/>
      <w:u w:val="single"/>
    </w:rPr>
  </w:style>
  <w:style w:type="character" w:customStyle="1" w:styleId="erasure">
    <w:name w:val="erasure"/>
    <w:rsid w:val="002903EC"/>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2903EC"/>
    <w:rPr>
      <w:rFonts w:ascii="Georgia" w:hAnsi="Georgia" w:cs="Verdana"/>
      <w:u w:val="single"/>
    </w:rPr>
  </w:style>
  <w:style w:type="paragraph" w:customStyle="1" w:styleId="Debate-EmphasizedText-F5">
    <w:name w:val="Debate- Emphasized Text- F5"/>
    <w:basedOn w:val="Normal"/>
    <w:link w:val="Debate-EmphasizedText-F5Char"/>
    <w:qFormat/>
    <w:rsid w:val="002903EC"/>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2903EC"/>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903EC"/>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2903EC"/>
    <w:pPr>
      <w:spacing w:after="0" w:line="240" w:lineRule="auto"/>
      <w:jc w:val="both"/>
    </w:pPr>
    <w:rPr>
      <w:rFonts w:eastAsia="Calibri"/>
      <w:kern w:val="2"/>
      <w:sz w:val="14"/>
      <w:szCs w:val="14"/>
      <w:lang w:eastAsia="zh-TW"/>
    </w:rPr>
  </w:style>
  <w:style w:type="character" w:customStyle="1" w:styleId="CardT1Char">
    <w:name w:val="CardT1 Char"/>
    <w:link w:val="CardT1"/>
    <w:rsid w:val="002903EC"/>
    <w:rPr>
      <w:rFonts w:ascii="Calibri" w:eastAsia="Calibri" w:hAnsi="Calibri"/>
      <w:kern w:val="2"/>
      <w:sz w:val="14"/>
      <w:szCs w:val="14"/>
      <w:lang w:eastAsia="zh-TW"/>
    </w:rPr>
  </w:style>
  <w:style w:type="character" w:customStyle="1" w:styleId="CardCite1">
    <w:name w:val="CardCite1"/>
    <w:qFormat/>
    <w:rsid w:val="002903EC"/>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2903EC"/>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2903EC"/>
    <w:rPr>
      <w:rFonts w:ascii="Calibri" w:eastAsia="Times New Roman" w:hAnsi="Calibri"/>
      <w:szCs w:val="20"/>
    </w:rPr>
  </w:style>
  <w:style w:type="character" w:customStyle="1" w:styleId="CardIndentedChar">
    <w:name w:val="Card (Indented) Char"/>
    <w:basedOn w:val="DefaultParagraphFont"/>
    <w:link w:val="CardIndented"/>
    <w:rsid w:val="002903EC"/>
    <w:rPr>
      <w:rFonts w:ascii="Calibri" w:hAnsi="Calibri"/>
    </w:rPr>
  </w:style>
  <w:style w:type="character" w:customStyle="1" w:styleId="StyleUnderline3">
    <w:name w:val="Style Underline3"/>
    <w:basedOn w:val="DefaultParagraphFont"/>
    <w:rsid w:val="002903EC"/>
    <w:rPr>
      <w:u w:val="single"/>
    </w:rPr>
  </w:style>
  <w:style w:type="character" w:customStyle="1" w:styleId="addmd">
    <w:name w:val="addmd"/>
    <w:basedOn w:val="DefaultParagraphFont"/>
    <w:rsid w:val="002903EC"/>
  </w:style>
  <w:style w:type="character" w:customStyle="1" w:styleId="MinimizeChar">
    <w:name w:val="Minimize Char"/>
    <w:basedOn w:val="cardChar"/>
    <w:locked/>
    <w:rsid w:val="002903EC"/>
    <w:rPr>
      <w:rFonts w:ascii="Calibri" w:eastAsiaTheme="minorHAnsi" w:hAnsi="Calibri" w:cs="Calibri"/>
      <w:sz w:val="24"/>
      <w:lang w:eastAsia="en-US"/>
    </w:rPr>
  </w:style>
  <w:style w:type="character" w:customStyle="1" w:styleId="StyleUnderline4">
    <w:name w:val="Style Underline4"/>
    <w:basedOn w:val="DefaultParagraphFont"/>
    <w:rsid w:val="002903EC"/>
    <w:rPr>
      <w:u w:val="single"/>
    </w:rPr>
  </w:style>
  <w:style w:type="character" w:customStyle="1" w:styleId="Heading6Char1">
    <w:name w:val="Heading 6 Char1"/>
    <w:aliases w:val="Title (no index) Char1"/>
    <w:basedOn w:val="DefaultParagraphFont"/>
    <w:uiPriority w:val="9"/>
    <w:semiHidden/>
    <w:rsid w:val="002903EC"/>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2903EC"/>
    <w:rPr>
      <w:rFonts w:ascii="Times New Roman" w:hAnsi="Times New Roman" w:cs="Times New Roman"/>
      <w:sz w:val="20"/>
      <w:szCs w:val="20"/>
    </w:rPr>
  </w:style>
  <w:style w:type="character" w:customStyle="1" w:styleId="HTMLPreformattedChar1">
    <w:name w:val="HTML Preformatted Char1"/>
    <w:basedOn w:val="DefaultParagraphFont"/>
    <w:uiPriority w:val="99"/>
    <w:rsid w:val="002903EC"/>
    <w:rPr>
      <w:rFonts w:ascii="Consolas" w:hAnsi="Consolas" w:cs="Consolas" w:hint="default"/>
      <w:sz w:val="20"/>
      <w:szCs w:val="20"/>
    </w:rPr>
  </w:style>
  <w:style w:type="character" w:customStyle="1" w:styleId="MacroTextChar1">
    <w:name w:val="Macro Text Char1"/>
    <w:basedOn w:val="DefaultParagraphFont"/>
    <w:semiHidden/>
    <w:rsid w:val="002903EC"/>
    <w:rPr>
      <w:rFonts w:ascii="Consolas" w:hAnsi="Consolas" w:cs="Consolas"/>
      <w:sz w:val="20"/>
      <w:szCs w:val="20"/>
    </w:rPr>
  </w:style>
  <w:style w:type="character" w:customStyle="1" w:styleId="BodyTextIndentChar1">
    <w:name w:val="Body Text Indent Char1"/>
    <w:basedOn w:val="DefaultParagraphFont"/>
    <w:uiPriority w:val="99"/>
    <w:rsid w:val="002903EC"/>
    <w:rPr>
      <w:rFonts w:ascii="Times New Roman" w:hAnsi="Times New Roman" w:cs="Times New Roman"/>
    </w:rPr>
  </w:style>
  <w:style w:type="character" w:customStyle="1" w:styleId="BodyText2Char1">
    <w:name w:val="Body Text 2 Char1"/>
    <w:basedOn w:val="DefaultParagraphFont"/>
    <w:rsid w:val="002903EC"/>
    <w:rPr>
      <w:rFonts w:ascii="Times New Roman" w:hAnsi="Times New Roman" w:cs="Times New Roman"/>
    </w:rPr>
  </w:style>
  <w:style w:type="character" w:customStyle="1" w:styleId="BodyText3Char1">
    <w:name w:val="Body Text 3 Char1"/>
    <w:basedOn w:val="DefaultParagraphFont"/>
    <w:rsid w:val="002903EC"/>
    <w:rPr>
      <w:rFonts w:ascii="Times New Roman" w:hAnsi="Times New Roman" w:cs="Times New Roman"/>
      <w:sz w:val="16"/>
      <w:szCs w:val="16"/>
    </w:rPr>
  </w:style>
  <w:style w:type="character" w:customStyle="1" w:styleId="PlainTextChar1">
    <w:name w:val="Plain Text Char1"/>
    <w:basedOn w:val="DefaultParagraphFont"/>
    <w:rsid w:val="002903EC"/>
    <w:rPr>
      <w:rFonts w:ascii="Consolas" w:hAnsi="Consolas" w:cs="Consolas"/>
      <w:sz w:val="21"/>
      <w:szCs w:val="21"/>
    </w:rPr>
  </w:style>
  <w:style w:type="paragraph" w:customStyle="1" w:styleId="Tagline0">
    <w:name w:val="Tagline"/>
    <w:basedOn w:val="Normal"/>
    <w:link w:val="TaglineChar"/>
    <w:qFormat/>
    <w:rsid w:val="002903EC"/>
    <w:pPr>
      <w:spacing w:after="0" w:line="256" w:lineRule="auto"/>
    </w:pPr>
    <w:rPr>
      <w:b/>
    </w:rPr>
  </w:style>
  <w:style w:type="character" w:customStyle="1" w:styleId="FontStyle39">
    <w:name w:val="Font Style39"/>
    <w:uiPriority w:val="99"/>
    <w:rsid w:val="002903EC"/>
    <w:rPr>
      <w:rFonts w:ascii="Constantia" w:hAnsi="Constantia" w:cs="Constantia"/>
      <w:b/>
      <w:bCs/>
      <w:sz w:val="18"/>
      <w:szCs w:val="18"/>
    </w:rPr>
  </w:style>
  <w:style w:type="character" w:customStyle="1" w:styleId="hidden">
    <w:name w:val="hidden"/>
    <w:basedOn w:val="DefaultParagraphFont"/>
    <w:rsid w:val="002903EC"/>
  </w:style>
  <w:style w:type="paragraph" w:customStyle="1" w:styleId="StyleHeading3BlockLatinBodyCalibri">
    <w:name w:val="Style Heading 3Block + (Latin) +Body (Calibri)"/>
    <w:basedOn w:val="Heading3"/>
    <w:rsid w:val="002903EC"/>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2903EC"/>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2903EC"/>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2903EC"/>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2903EC"/>
    <w:rPr>
      <w:rFonts w:ascii="Garamond" w:hAnsi="Garamond"/>
      <w:iCs/>
      <w:color w:val="auto"/>
      <w:spacing w:val="0"/>
      <w:sz w:val="22"/>
      <w:u w:val="single"/>
      <w:bdr w:val="none" w:sz="0" w:space="0" w:color="auto"/>
    </w:rPr>
  </w:style>
  <w:style w:type="character" w:customStyle="1" w:styleId="arial11">
    <w:name w:val="arial_11"/>
    <w:basedOn w:val="DefaultParagraphFont"/>
    <w:rsid w:val="002903EC"/>
  </w:style>
  <w:style w:type="character" w:customStyle="1" w:styleId="dropcap">
    <w:name w:val="dropcap"/>
    <w:basedOn w:val="DefaultParagraphFont"/>
    <w:rsid w:val="002903EC"/>
  </w:style>
  <w:style w:type="character" w:customStyle="1" w:styleId="articleauthor">
    <w:name w:val="articleauthor"/>
    <w:basedOn w:val="DefaultParagraphFont"/>
    <w:rsid w:val="002903EC"/>
  </w:style>
  <w:style w:type="character" w:customStyle="1" w:styleId="article-date">
    <w:name w:val="article-date"/>
    <w:basedOn w:val="DefaultParagraphFont"/>
    <w:rsid w:val="002903EC"/>
  </w:style>
  <w:style w:type="paragraph" w:customStyle="1" w:styleId="bodytext4">
    <w:name w:val="bodytext"/>
    <w:basedOn w:val="Normal"/>
    <w:qFormat/>
    <w:rsid w:val="002903EC"/>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2903EC"/>
  </w:style>
  <w:style w:type="character" w:customStyle="1" w:styleId="bodysubtoc">
    <w:name w:val="bodysubtoc"/>
    <w:basedOn w:val="DefaultParagraphFont"/>
    <w:rsid w:val="002903EC"/>
  </w:style>
  <w:style w:type="character" w:customStyle="1" w:styleId="lefttitlesmaller">
    <w:name w:val="lefttitlesmaller"/>
    <w:basedOn w:val="DefaultParagraphFont"/>
    <w:rsid w:val="002903EC"/>
  </w:style>
  <w:style w:type="character" w:customStyle="1" w:styleId="mb">
    <w:name w:val="mb"/>
    <w:basedOn w:val="DefaultParagraphFont"/>
    <w:rsid w:val="002903EC"/>
  </w:style>
  <w:style w:type="character" w:customStyle="1" w:styleId="fn">
    <w:name w:val="fn"/>
    <w:basedOn w:val="DefaultParagraphFont"/>
    <w:rsid w:val="002903EC"/>
  </w:style>
  <w:style w:type="character" w:customStyle="1" w:styleId="smallcaps">
    <w:name w:val="smallcaps"/>
    <w:basedOn w:val="DefaultParagraphFont"/>
    <w:rsid w:val="002903EC"/>
  </w:style>
  <w:style w:type="character" w:customStyle="1" w:styleId="field-content">
    <w:name w:val="field-content"/>
    <w:basedOn w:val="DefaultParagraphFont"/>
    <w:rsid w:val="002903EC"/>
  </w:style>
  <w:style w:type="character" w:customStyle="1" w:styleId="submitted">
    <w:name w:val="submitted"/>
    <w:basedOn w:val="DefaultParagraphFont"/>
    <w:rsid w:val="002903EC"/>
  </w:style>
  <w:style w:type="character" w:customStyle="1" w:styleId="submitted-date">
    <w:name w:val="submitted-date"/>
    <w:basedOn w:val="DefaultParagraphFont"/>
    <w:rsid w:val="002903EC"/>
  </w:style>
  <w:style w:type="character" w:customStyle="1" w:styleId="submitted-time">
    <w:name w:val="submitted-time"/>
    <w:basedOn w:val="DefaultParagraphFont"/>
    <w:rsid w:val="002903EC"/>
  </w:style>
  <w:style w:type="paragraph" w:customStyle="1" w:styleId="date-comments">
    <w:name w:val="date-comments"/>
    <w:basedOn w:val="Normal"/>
    <w:uiPriority w:val="99"/>
    <w:qFormat/>
    <w:rsid w:val="002903EC"/>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2903EC"/>
    <w:pPr>
      <w:spacing w:line="181" w:lineRule="atLeast"/>
    </w:pPr>
    <w:rPr>
      <w:rFonts w:ascii="Sabon LT Std" w:eastAsia="MS Mincho" w:hAnsi="Sabon LT Std"/>
      <w:color w:val="auto"/>
      <w:sz w:val="22"/>
    </w:rPr>
  </w:style>
  <w:style w:type="character" w:customStyle="1" w:styleId="A2">
    <w:name w:val="A2"/>
    <w:uiPriority w:val="99"/>
    <w:rsid w:val="002903EC"/>
    <w:rPr>
      <w:rFonts w:cs="Sabon LT Std"/>
      <w:color w:val="000000"/>
      <w:sz w:val="15"/>
      <w:szCs w:val="15"/>
    </w:rPr>
  </w:style>
  <w:style w:type="paragraph" w:customStyle="1" w:styleId="Pa15">
    <w:name w:val="Pa15"/>
    <w:basedOn w:val="Default"/>
    <w:next w:val="Default"/>
    <w:uiPriority w:val="99"/>
    <w:qFormat/>
    <w:rsid w:val="002903EC"/>
    <w:pPr>
      <w:spacing w:line="241" w:lineRule="atLeast"/>
    </w:pPr>
    <w:rPr>
      <w:rFonts w:ascii="Sabon LT Std" w:eastAsia="MS Mincho" w:hAnsi="Sabon LT Std"/>
      <w:color w:val="auto"/>
      <w:sz w:val="22"/>
    </w:rPr>
  </w:style>
  <w:style w:type="character" w:customStyle="1" w:styleId="searchword">
    <w:name w:val="searchword"/>
    <w:basedOn w:val="DefaultParagraphFont"/>
    <w:rsid w:val="002903EC"/>
  </w:style>
  <w:style w:type="character" w:customStyle="1" w:styleId="meta-prep">
    <w:name w:val="meta-prep"/>
    <w:basedOn w:val="DefaultParagraphFont"/>
    <w:rsid w:val="002903EC"/>
  </w:style>
  <w:style w:type="character" w:customStyle="1" w:styleId="entry-date">
    <w:name w:val="entry-date"/>
    <w:basedOn w:val="DefaultParagraphFont"/>
    <w:rsid w:val="002903EC"/>
  </w:style>
  <w:style w:type="paragraph" w:customStyle="1" w:styleId="Header10">
    <w:name w:val="Header1"/>
    <w:aliases w:val="Header Char Char Char Char Char Char Char Cha,Char Char Char Cha"/>
    <w:basedOn w:val="Normal"/>
    <w:qFormat/>
    <w:rsid w:val="002903EC"/>
    <w:pPr>
      <w:spacing w:before="100" w:beforeAutospacing="1" w:after="100" w:afterAutospacing="1" w:line="240" w:lineRule="auto"/>
    </w:pPr>
    <w:rPr>
      <w:rFonts w:eastAsia="Times New Roman"/>
    </w:rPr>
  </w:style>
  <w:style w:type="character" w:customStyle="1" w:styleId="Date1">
    <w:name w:val="Date1"/>
    <w:basedOn w:val="DefaultParagraphFont"/>
    <w:rsid w:val="002903EC"/>
  </w:style>
  <w:style w:type="character" w:customStyle="1" w:styleId="CiteReal">
    <w:name w:val="CiteReal"/>
    <w:uiPriority w:val="1"/>
    <w:qFormat/>
    <w:rsid w:val="002903EC"/>
    <w:rPr>
      <w:rFonts w:ascii="Arial" w:hAnsi="Arial"/>
      <w:b/>
      <w:sz w:val="24"/>
      <w:u w:val="single"/>
    </w:rPr>
  </w:style>
  <w:style w:type="character" w:customStyle="1" w:styleId="articletitle">
    <w:name w:val="articletitle"/>
    <w:rsid w:val="002903EC"/>
    <w:rPr>
      <w:rFonts w:cs="Times New Roman"/>
    </w:rPr>
  </w:style>
  <w:style w:type="character" w:customStyle="1" w:styleId="6pointChar">
    <w:name w:val="6 point Char"/>
    <w:rsid w:val="002903EC"/>
    <w:rPr>
      <w:rFonts w:cs="Times New Roman"/>
      <w:sz w:val="12"/>
      <w:lang w:val="en-US" w:eastAsia="en-US"/>
    </w:rPr>
  </w:style>
  <w:style w:type="character" w:customStyle="1" w:styleId="StyleThickunderline">
    <w:name w:val="Style Thick underline"/>
    <w:qFormat/>
    <w:rsid w:val="002903EC"/>
    <w:rPr>
      <w:u w:val="thick"/>
    </w:rPr>
  </w:style>
  <w:style w:type="character" w:customStyle="1" w:styleId="UnderlineTextChar">
    <w:name w:val="Underline Text Char"/>
    <w:link w:val="UnderlineText"/>
    <w:rsid w:val="002903EC"/>
    <w:rPr>
      <w:u w:val="single"/>
    </w:rPr>
  </w:style>
  <w:style w:type="character" w:customStyle="1" w:styleId="SmallText0">
    <w:name w:val="SmallText"/>
    <w:rsid w:val="002903EC"/>
    <w:rPr>
      <w:color w:val="000000"/>
    </w:rPr>
  </w:style>
  <w:style w:type="paragraph" w:customStyle="1" w:styleId="HeadingsBase">
    <w:name w:val="Headings Base"/>
    <w:basedOn w:val="Normal"/>
    <w:link w:val="HeadingsBaseChar"/>
    <w:qFormat/>
    <w:rsid w:val="002903EC"/>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2903EC"/>
    <w:rPr>
      <w:rFonts w:ascii="Calibri" w:eastAsia="Times New Roman" w:hAnsi="Calibri"/>
      <w:b/>
      <w:kern w:val="32"/>
      <w:sz w:val="32"/>
      <w:szCs w:val="20"/>
    </w:rPr>
  </w:style>
  <w:style w:type="character" w:customStyle="1" w:styleId="underline3">
    <w:name w:val="underline3"/>
    <w:basedOn w:val="underline20"/>
    <w:rsid w:val="002903EC"/>
    <w:rPr>
      <w:u w:val="single"/>
      <w:bdr w:val="none" w:sz="0" w:space="0" w:color="auto"/>
      <w:shd w:val="clear" w:color="auto" w:fill="FFFF00"/>
    </w:rPr>
  </w:style>
  <w:style w:type="paragraph" w:customStyle="1" w:styleId="HeadingFake">
    <w:name w:val="Heading Fake"/>
    <w:basedOn w:val="Heading3"/>
    <w:qFormat/>
    <w:rsid w:val="002903EC"/>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2903EC"/>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2903EC"/>
  </w:style>
  <w:style w:type="paragraph" w:customStyle="1" w:styleId="SchoolWorksCited">
    <w:name w:val="School Works Cited"/>
    <w:basedOn w:val="SchoolPaper"/>
    <w:qFormat/>
    <w:rsid w:val="002903EC"/>
  </w:style>
  <w:style w:type="paragraph" w:customStyle="1" w:styleId="BlockQuote">
    <w:name w:val="Block Quote"/>
    <w:basedOn w:val="Normal"/>
    <w:qFormat/>
    <w:rsid w:val="002903EC"/>
    <w:pPr>
      <w:spacing w:after="0" w:line="240" w:lineRule="auto"/>
      <w:ind w:left="720" w:right="720"/>
    </w:pPr>
    <w:rPr>
      <w:rFonts w:eastAsia="Times New Roman"/>
      <w:kern w:val="32"/>
      <w:szCs w:val="20"/>
    </w:rPr>
  </w:style>
  <w:style w:type="character" w:customStyle="1" w:styleId="menu">
    <w:name w:val="menu"/>
    <w:basedOn w:val="DefaultParagraphFont"/>
    <w:rsid w:val="002903EC"/>
  </w:style>
  <w:style w:type="paragraph" w:customStyle="1" w:styleId="PaperBody">
    <w:name w:val="Paper Body"/>
    <w:basedOn w:val="Normal"/>
    <w:qFormat/>
    <w:rsid w:val="002903EC"/>
    <w:pPr>
      <w:spacing w:after="0" w:line="480" w:lineRule="auto"/>
      <w:ind w:firstLine="720"/>
    </w:pPr>
    <w:rPr>
      <w:rFonts w:eastAsia="Times New Roman"/>
      <w:kern w:val="32"/>
    </w:rPr>
  </w:style>
  <w:style w:type="paragraph" w:customStyle="1" w:styleId="PaperCitation">
    <w:name w:val="Paper Citation"/>
    <w:basedOn w:val="Normal"/>
    <w:qFormat/>
    <w:rsid w:val="002903EC"/>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2903EC"/>
    <w:rPr>
      <w:rFonts w:ascii="Calibri" w:eastAsia="Calibri" w:hAnsi="Calibri"/>
      <w:b/>
      <w:bCs/>
      <w:color w:val="000000"/>
      <w:sz w:val="32"/>
      <w:u w:val="single"/>
    </w:rPr>
  </w:style>
  <w:style w:type="paragraph" w:customStyle="1" w:styleId="WW-Default">
    <w:name w:val="WW-Default"/>
    <w:qFormat/>
    <w:rsid w:val="002903EC"/>
    <w:pPr>
      <w:suppressAutoHyphens/>
      <w:spacing w:after="0" w:line="240" w:lineRule="auto"/>
    </w:pPr>
    <w:rPr>
      <w:rFonts w:ascii="Georgia" w:eastAsia="Calibri" w:hAnsi="Georgia" w:cs="Calibri"/>
      <w:lang w:eastAsia="ar-SA"/>
    </w:rPr>
  </w:style>
  <w:style w:type="paragraph" w:customStyle="1" w:styleId="Standard">
    <w:name w:val="Standard"/>
    <w:qFormat/>
    <w:rsid w:val="002903E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2903EC"/>
  </w:style>
  <w:style w:type="character" w:customStyle="1" w:styleId="A-Underlining">
    <w:name w:val="A-Underlining"/>
    <w:basedOn w:val="DefaultParagraphFont"/>
    <w:rsid w:val="002903EC"/>
    <w:rPr>
      <w:rFonts w:ascii="Garamond" w:hAnsi="Garamond"/>
      <w:color w:val="auto"/>
      <w:sz w:val="24"/>
      <w:u w:val="single"/>
    </w:rPr>
  </w:style>
  <w:style w:type="paragraph" w:customStyle="1" w:styleId="B-TagCite">
    <w:name w:val="B-TagCite"/>
    <w:qFormat/>
    <w:rsid w:val="002903E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2903EC"/>
    <w:rPr>
      <w:rFonts w:ascii="Times New Roman" w:eastAsia="Times New Roman" w:hAnsi="Times New Roman" w:cs="Times New Roman"/>
      <w:b/>
      <w:szCs w:val="20"/>
    </w:rPr>
  </w:style>
  <w:style w:type="character" w:customStyle="1" w:styleId="StyleUnderlineBold">
    <w:name w:val="Style Underline + Bold"/>
    <w:rsid w:val="002903EC"/>
    <w:rPr>
      <w:b/>
      <w:bCs/>
      <w:u w:val="single"/>
    </w:rPr>
  </w:style>
  <w:style w:type="character" w:customStyle="1" w:styleId="smallChar">
    <w:name w:val="small Char"/>
    <w:rsid w:val="002903EC"/>
    <w:rPr>
      <w:rFonts w:eastAsia="Calibri"/>
      <w:sz w:val="16"/>
      <w:szCs w:val="22"/>
      <w:lang w:val="en-US" w:eastAsia="en-US" w:bidi="ar-SA"/>
    </w:rPr>
  </w:style>
  <w:style w:type="character" w:customStyle="1" w:styleId="Underline-Highlighted">
    <w:name w:val="Underline-Highlighted"/>
    <w:uiPriority w:val="1"/>
    <w:qFormat/>
    <w:rsid w:val="002903EC"/>
    <w:rPr>
      <w:rFonts w:ascii="Cambria" w:hAnsi="Cambria"/>
      <w:sz w:val="24"/>
      <w:u w:val="single"/>
      <w:bdr w:val="none" w:sz="0" w:space="0" w:color="auto"/>
      <w:shd w:val="clear" w:color="auto" w:fill="99FF66"/>
    </w:rPr>
  </w:style>
  <w:style w:type="character" w:customStyle="1" w:styleId="newsmain">
    <w:name w:val="news_main"/>
    <w:basedOn w:val="DefaultParagraphFont"/>
    <w:rsid w:val="002903EC"/>
  </w:style>
  <w:style w:type="character" w:customStyle="1" w:styleId="UnderlinedTextCharChar">
    <w:name w:val="Underlined Text Char Char"/>
    <w:basedOn w:val="DefaultParagraphFont"/>
    <w:rsid w:val="002903EC"/>
    <w:rPr>
      <w:rFonts w:cs="Arial"/>
      <w:bCs/>
      <w:noProof w:val="0"/>
      <w:szCs w:val="26"/>
      <w:u w:val="single"/>
      <w:lang w:val="en-US" w:eastAsia="en-US" w:bidi="ar-SA"/>
    </w:rPr>
  </w:style>
  <w:style w:type="character" w:customStyle="1" w:styleId="il">
    <w:name w:val="il"/>
    <w:rsid w:val="002903EC"/>
  </w:style>
  <w:style w:type="character" w:customStyle="1" w:styleId="BodyText10">
    <w:name w:val="Body Text1"/>
    <w:rsid w:val="002903E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2903EC"/>
  </w:style>
  <w:style w:type="paragraph" w:customStyle="1" w:styleId="10ptfont">
    <w:name w:val="10pt font"/>
    <w:basedOn w:val="Normal"/>
    <w:link w:val="10ptfontChar"/>
    <w:autoRedefine/>
    <w:rsid w:val="002903EC"/>
    <w:pPr>
      <w:spacing w:after="0" w:line="240" w:lineRule="auto"/>
    </w:pPr>
    <w:rPr>
      <w:rFonts w:eastAsia="Times New Roman"/>
      <w:sz w:val="20"/>
    </w:rPr>
  </w:style>
  <w:style w:type="character" w:customStyle="1" w:styleId="10ptfontChar">
    <w:name w:val="10pt font Char"/>
    <w:link w:val="10ptfont"/>
    <w:rsid w:val="002903EC"/>
    <w:rPr>
      <w:rFonts w:ascii="Calibri" w:eastAsia="Times New Roman" w:hAnsi="Calibri"/>
      <w:sz w:val="20"/>
    </w:rPr>
  </w:style>
  <w:style w:type="character" w:customStyle="1" w:styleId="HIGHLIGHT0">
    <w:name w:val="HIGHLIGHT"/>
    <w:uiPriority w:val="1"/>
    <w:rsid w:val="002903EC"/>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2903EC"/>
    <w:rPr>
      <w:rFonts w:ascii="Georgia" w:eastAsia="Calibri" w:hAnsi="Georgia"/>
      <w:iCs/>
      <w:sz w:val="16"/>
    </w:rPr>
  </w:style>
  <w:style w:type="paragraph" w:customStyle="1" w:styleId="Shrink8">
    <w:name w:val="Shrink8"/>
    <w:basedOn w:val="Normal"/>
    <w:qFormat/>
    <w:rsid w:val="002903EC"/>
    <w:pPr>
      <w:spacing w:after="0" w:line="240" w:lineRule="auto"/>
    </w:pPr>
    <w:rPr>
      <w:rFonts w:eastAsia="Cambria"/>
    </w:rPr>
  </w:style>
  <w:style w:type="character" w:customStyle="1" w:styleId="StyleUnderlineCharChar9pt">
    <w:name w:val="Style Underline Char Char + 9 pt"/>
    <w:rsid w:val="002903EC"/>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903EC"/>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2903EC"/>
    <w:pPr>
      <w:suppressAutoHyphens/>
      <w:spacing w:before="280" w:after="280" w:line="240" w:lineRule="auto"/>
    </w:pPr>
    <w:rPr>
      <w:color w:val="000000"/>
    </w:rPr>
  </w:style>
  <w:style w:type="character" w:customStyle="1" w:styleId="StyleIntenseReferenceGaramond">
    <w:name w:val="Style Intense Reference + Garamond"/>
    <w:rsid w:val="002903EC"/>
    <w:rPr>
      <w:rFonts w:ascii="Garamond" w:hAnsi="Garamond"/>
      <w:bCs/>
      <w:color w:val="auto"/>
      <w:spacing w:val="5"/>
      <w:sz w:val="20"/>
      <w:u w:val="single"/>
    </w:rPr>
  </w:style>
  <w:style w:type="character" w:customStyle="1" w:styleId="StyleIntenseReferenceGaramondBold">
    <w:name w:val="Style Intense Reference + Garamond Bold"/>
    <w:rsid w:val="002903EC"/>
    <w:rPr>
      <w:rFonts w:ascii="Garamond" w:hAnsi="Garamond"/>
      <w:b/>
      <w:bCs/>
      <w:color w:val="auto"/>
      <w:spacing w:val="5"/>
      <w:sz w:val="20"/>
      <w:u w:val="single"/>
    </w:rPr>
  </w:style>
  <w:style w:type="character" w:customStyle="1" w:styleId="detailtitle">
    <w:name w:val="detailtitle"/>
    <w:basedOn w:val="DefaultParagraphFont"/>
    <w:rsid w:val="002903EC"/>
  </w:style>
  <w:style w:type="character" w:customStyle="1" w:styleId="a">
    <w:name w:val="a"/>
    <w:basedOn w:val="DefaultParagraphFont"/>
    <w:rsid w:val="002903EC"/>
  </w:style>
  <w:style w:type="character" w:customStyle="1" w:styleId="newstime">
    <w:name w:val="newstime"/>
    <w:basedOn w:val="DefaultParagraphFont"/>
    <w:rsid w:val="002903EC"/>
  </w:style>
  <w:style w:type="character" w:customStyle="1" w:styleId="IntenseReference1">
    <w:name w:val="Intense Reference1"/>
    <w:qFormat/>
    <w:rsid w:val="002903EC"/>
    <w:rPr>
      <w:rFonts w:ascii="Arial" w:hAnsi="Arial"/>
      <w:bCs/>
      <w:color w:val="auto"/>
      <w:spacing w:val="5"/>
      <w:sz w:val="20"/>
      <w:u w:val="thick"/>
    </w:rPr>
  </w:style>
  <w:style w:type="character" w:customStyle="1" w:styleId="TagChar3">
    <w:name w:val="Tag Char3"/>
    <w:rsid w:val="002903EC"/>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2903EC"/>
    <w:rPr>
      <w:rFonts w:ascii="Garamond" w:hAnsi="Garamond"/>
      <w:b/>
      <w:sz w:val="24"/>
      <w:szCs w:val="26"/>
      <w:bdr w:val="none" w:sz="0" w:space="0" w:color="auto"/>
      <w:shd w:val="clear" w:color="auto" w:fill="FFFF00"/>
    </w:rPr>
  </w:style>
  <w:style w:type="character" w:customStyle="1" w:styleId="texto1">
    <w:name w:val="texto1"/>
    <w:basedOn w:val="DefaultParagraphFont"/>
    <w:rsid w:val="002903EC"/>
  </w:style>
  <w:style w:type="character" w:customStyle="1" w:styleId="ilad1">
    <w:name w:val="il_ad1"/>
    <w:rsid w:val="002903EC"/>
    <w:rPr>
      <w:vanish/>
      <w:webHidden w:val="0"/>
      <w:color w:val="000000"/>
      <w:u w:val="single"/>
      <w:specVanish/>
    </w:rPr>
  </w:style>
  <w:style w:type="character" w:customStyle="1" w:styleId="ThickUnderlineCharChar">
    <w:name w:val="Thick Underline Char Char"/>
    <w:rsid w:val="002903EC"/>
    <w:rPr>
      <w:sz w:val="24"/>
      <w:szCs w:val="24"/>
      <w:u w:val="thick"/>
      <w:lang w:val="en-US" w:eastAsia="en-US" w:bidi="ar-SA"/>
    </w:rPr>
  </w:style>
  <w:style w:type="character" w:customStyle="1" w:styleId="Underline21">
    <w:name w:val="Underline 2"/>
    <w:basedOn w:val="DefaultParagraphFont"/>
    <w:uiPriority w:val="1"/>
    <w:qFormat/>
    <w:rsid w:val="002903EC"/>
    <w:rPr>
      <w:b/>
      <w:u w:val="single"/>
    </w:rPr>
  </w:style>
  <w:style w:type="paragraph" w:customStyle="1" w:styleId="first">
    <w:name w:val="first"/>
    <w:basedOn w:val="Normal"/>
    <w:qFormat/>
    <w:rsid w:val="002903EC"/>
    <w:pPr>
      <w:spacing w:before="100" w:beforeAutospacing="1" w:after="100" w:afterAutospacing="1" w:line="240" w:lineRule="auto"/>
    </w:pPr>
    <w:rPr>
      <w:rFonts w:eastAsia="Times New Roman"/>
      <w:sz w:val="24"/>
    </w:rPr>
  </w:style>
  <w:style w:type="character" w:customStyle="1" w:styleId="tx">
    <w:name w:val="tx"/>
    <w:basedOn w:val="DefaultParagraphFont"/>
    <w:rsid w:val="002903EC"/>
  </w:style>
  <w:style w:type="character" w:customStyle="1" w:styleId="oneclick-link">
    <w:name w:val="oneclick-link"/>
    <w:basedOn w:val="DefaultParagraphFont"/>
    <w:rsid w:val="002903EC"/>
  </w:style>
  <w:style w:type="paragraph" w:customStyle="1" w:styleId="StyleHeading4TagsmalltextBigcardbodyNormalTagNotBold">
    <w:name w:val="Style Heading 4Tagsmall textBig cardbodyNormal Tag + Not Bold"/>
    <w:basedOn w:val="Heading4"/>
    <w:next w:val="loose"/>
    <w:qFormat/>
    <w:rsid w:val="002903EC"/>
    <w:pPr>
      <w:spacing w:before="200" w:line="240" w:lineRule="auto"/>
    </w:pPr>
    <w:rPr>
      <w:iCs w:val="0"/>
      <w:sz w:val="22"/>
    </w:rPr>
  </w:style>
  <w:style w:type="character" w:styleId="HTMLTypewriter">
    <w:name w:val="HTML Typewriter"/>
    <w:basedOn w:val="DefaultParagraphFont"/>
    <w:unhideWhenUsed/>
    <w:rsid w:val="002903EC"/>
    <w:rPr>
      <w:rFonts w:ascii="Consolas" w:hAnsi="Consolas" w:cs="Consolas"/>
      <w:sz w:val="20"/>
      <w:szCs w:val="20"/>
    </w:rPr>
  </w:style>
  <w:style w:type="character" w:customStyle="1" w:styleId="EndnoteTextChar">
    <w:name w:val="Endnote Text Char"/>
    <w:basedOn w:val="DefaultParagraphFont"/>
    <w:locked/>
    <w:rsid w:val="002903EC"/>
  </w:style>
  <w:style w:type="character" w:customStyle="1" w:styleId="BodyTextFirstIndentChar">
    <w:name w:val="Body Text First Indent Char"/>
    <w:basedOn w:val="Heading8Char"/>
    <w:locked/>
    <w:rsid w:val="002903EC"/>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2903EC"/>
  </w:style>
  <w:style w:type="character" w:customStyle="1" w:styleId="BlockHeadingsCharCharChar">
    <w:name w:val="Block Headings Char Char Char"/>
    <w:locked/>
    <w:rsid w:val="002903EC"/>
  </w:style>
  <w:style w:type="paragraph" w:customStyle="1" w:styleId="BlockHeadingsCharChar">
    <w:name w:val="Block Headings Char Char"/>
    <w:basedOn w:val="Normal"/>
    <w:qFormat/>
    <w:rsid w:val="002903EC"/>
    <w:pPr>
      <w:spacing w:after="0" w:line="240" w:lineRule="auto"/>
    </w:pPr>
  </w:style>
  <w:style w:type="character" w:customStyle="1" w:styleId="CitesCharCharCharChar">
    <w:name w:val="Cites Char Char Char Char"/>
    <w:locked/>
    <w:rsid w:val="002903EC"/>
  </w:style>
  <w:style w:type="character" w:customStyle="1" w:styleId="TagsChar1CharChar">
    <w:name w:val="Tags Char1 Char Char"/>
    <w:locked/>
    <w:rsid w:val="002903EC"/>
  </w:style>
  <w:style w:type="paragraph" w:customStyle="1" w:styleId="TagsChar1Char">
    <w:name w:val="Tags Char1 Char"/>
    <w:basedOn w:val="Normal"/>
    <w:qFormat/>
    <w:rsid w:val="002903EC"/>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903EC"/>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903EC"/>
    <w:pPr>
      <w:spacing w:after="0" w:line="240" w:lineRule="auto"/>
    </w:pPr>
  </w:style>
  <w:style w:type="character" w:customStyle="1" w:styleId="CardsFont6ptCharCharChar">
    <w:name w:val="Cards + Font: 6 pt Char Char Char"/>
    <w:locked/>
    <w:rsid w:val="002903EC"/>
  </w:style>
  <w:style w:type="character" w:customStyle="1" w:styleId="blocktitleChar">
    <w:name w:val="block title Char"/>
    <w:locked/>
    <w:rsid w:val="002903EC"/>
  </w:style>
  <w:style w:type="character" w:customStyle="1" w:styleId="Cards1Char">
    <w:name w:val="Cards1 Char"/>
    <w:locked/>
    <w:rsid w:val="002903EC"/>
  </w:style>
  <w:style w:type="paragraph" w:customStyle="1" w:styleId="Cards1">
    <w:name w:val="Cards1"/>
    <w:basedOn w:val="Normal"/>
    <w:qFormat/>
    <w:rsid w:val="002903EC"/>
    <w:pPr>
      <w:spacing w:after="0" w:line="240" w:lineRule="auto"/>
    </w:pPr>
  </w:style>
  <w:style w:type="character" w:customStyle="1" w:styleId="CardsUnderlineChar">
    <w:name w:val="Cards + Underline Char"/>
    <w:locked/>
    <w:rsid w:val="002903EC"/>
  </w:style>
  <w:style w:type="paragraph" w:customStyle="1" w:styleId="CardsUnderline">
    <w:name w:val="Cards + Underline"/>
    <w:basedOn w:val="Normal"/>
    <w:next w:val="Style3"/>
    <w:qFormat/>
    <w:rsid w:val="002903EC"/>
    <w:pPr>
      <w:spacing w:after="0" w:line="240" w:lineRule="auto"/>
    </w:pPr>
  </w:style>
  <w:style w:type="paragraph" w:customStyle="1" w:styleId="StyleNormalWebNormalWebChar1CharNormalWebCharCharC">
    <w:name w:val="Style Normal (Web)Normal (Web) Char1 CharNormal (Web) Char Char C..."/>
    <w:basedOn w:val="Title"/>
    <w:qFormat/>
    <w:rsid w:val="002903EC"/>
    <w:pPr>
      <w:spacing w:before="0" w:after="0" w:line="240" w:lineRule="auto"/>
      <w:ind w:left="0" w:right="0"/>
      <w:jc w:val="left"/>
      <w:outlineLvl w:val="9"/>
    </w:pPr>
    <w:rPr>
      <w:rFonts w:ascii="Georgia" w:hAnsi="Georgia"/>
      <w:u w:val="none"/>
    </w:rPr>
  </w:style>
  <w:style w:type="paragraph" w:customStyle="1" w:styleId="Reference">
    <w:name w:val="Reference"/>
    <w:qFormat/>
    <w:rsid w:val="002903EC"/>
    <w:pPr>
      <w:spacing w:after="200" w:line="276" w:lineRule="auto"/>
    </w:pPr>
  </w:style>
  <w:style w:type="character" w:customStyle="1" w:styleId="Debate-CardSmalltextF2Char">
    <w:name w:val="Debate- Card Small text F2 Char"/>
    <w:locked/>
    <w:rsid w:val="002903EC"/>
  </w:style>
  <w:style w:type="paragraph" w:customStyle="1" w:styleId="Debate-CardSmalltextF2">
    <w:name w:val="Debate- Card Small text F2"/>
    <w:basedOn w:val="Normal"/>
    <w:next w:val="Normal"/>
    <w:qFormat/>
    <w:rsid w:val="002903EC"/>
    <w:pPr>
      <w:spacing w:after="0" w:line="240" w:lineRule="auto"/>
    </w:pPr>
  </w:style>
  <w:style w:type="paragraph" w:customStyle="1" w:styleId="StyleHeading2Heading2Char2CharHeading2Char1CharCharHead">
    <w:name w:val="Style Heading 2Heading 2 Char2 CharHeading 2 Char1 Char CharHead..."/>
    <w:basedOn w:val="Heading2"/>
    <w:qFormat/>
    <w:rsid w:val="002903EC"/>
    <w:pPr>
      <w:spacing w:before="480" w:line="240" w:lineRule="auto"/>
    </w:pPr>
  </w:style>
  <w:style w:type="paragraph" w:customStyle="1" w:styleId="Blocktitle0">
    <w:name w:val="Block title"/>
    <w:basedOn w:val="Heading1"/>
    <w:next w:val="Debate-EmphasizedText-F5"/>
    <w:autoRedefine/>
    <w:qFormat/>
    <w:rsid w:val="002903EC"/>
    <w:pPr>
      <w:spacing w:before="480" w:line="240" w:lineRule="auto"/>
    </w:pPr>
  </w:style>
  <w:style w:type="paragraph" w:customStyle="1" w:styleId="BlockHeading1">
    <w:name w:val="Block Heading 1"/>
    <w:basedOn w:val="Normal"/>
    <w:uiPriority w:val="99"/>
    <w:qFormat/>
    <w:rsid w:val="002903EC"/>
    <w:pPr>
      <w:spacing w:after="0" w:line="240" w:lineRule="auto"/>
    </w:pPr>
  </w:style>
  <w:style w:type="paragraph" w:customStyle="1" w:styleId="RepeatBlockHeading">
    <w:name w:val="Repeat Block Heading"/>
    <w:basedOn w:val="Normal"/>
    <w:next w:val="Underlining"/>
    <w:uiPriority w:val="99"/>
    <w:qFormat/>
    <w:rsid w:val="002903EC"/>
    <w:pPr>
      <w:spacing w:after="0" w:line="240" w:lineRule="auto"/>
    </w:pPr>
  </w:style>
  <w:style w:type="character" w:customStyle="1" w:styleId="CardTagChar">
    <w:name w:val="Card Tag Char"/>
    <w:locked/>
    <w:rsid w:val="002903EC"/>
  </w:style>
  <w:style w:type="paragraph" w:customStyle="1" w:styleId="CardTag">
    <w:name w:val="Card Tag"/>
    <w:next w:val="CardNotUnderlined"/>
    <w:qFormat/>
    <w:rsid w:val="002903EC"/>
    <w:pPr>
      <w:spacing w:after="200" w:line="276" w:lineRule="auto"/>
    </w:pPr>
  </w:style>
  <w:style w:type="paragraph" w:customStyle="1" w:styleId="textsmall">
    <w:name w:val="textsmall"/>
    <w:basedOn w:val="Normal"/>
    <w:next w:val="MicroText0"/>
    <w:qFormat/>
    <w:rsid w:val="002903EC"/>
    <w:pPr>
      <w:spacing w:after="0" w:line="240" w:lineRule="auto"/>
    </w:pPr>
  </w:style>
  <w:style w:type="paragraph" w:customStyle="1" w:styleId="SmallCite">
    <w:name w:val="Small Cite"/>
    <w:basedOn w:val="Normal"/>
    <w:next w:val="BlockHeading1"/>
    <w:qFormat/>
    <w:rsid w:val="002903EC"/>
    <w:pPr>
      <w:spacing w:after="0" w:line="240" w:lineRule="auto"/>
    </w:pPr>
  </w:style>
  <w:style w:type="paragraph" w:customStyle="1" w:styleId="links1">
    <w:name w:val="links1"/>
    <w:basedOn w:val="Normal"/>
    <w:qFormat/>
    <w:rsid w:val="002903EC"/>
    <w:pPr>
      <w:spacing w:after="0" w:line="240" w:lineRule="auto"/>
    </w:pPr>
  </w:style>
  <w:style w:type="paragraph" w:customStyle="1" w:styleId="endtext">
    <w:name w:val="endtext"/>
    <w:basedOn w:val="Normal"/>
    <w:next w:val="CardTag"/>
    <w:qFormat/>
    <w:rsid w:val="002903EC"/>
    <w:pPr>
      <w:spacing w:after="0" w:line="240" w:lineRule="auto"/>
    </w:pPr>
  </w:style>
  <w:style w:type="paragraph" w:customStyle="1" w:styleId="g">
    <w:name w:val="g"/>
    <w:basedOn w:val="Normal"/>
    <w:next w:val="Paste"/>
    <w:qFormat/>
    <w:rsid w:val="002903EC"/>
    <w:pPr>
      <w:spacing w:after="0" w:line="240" w:lineRule="auto"/>
    </w:pPr>
  </w:style>
  <w:style w:type="paragraph" w:customStyle="1" w:styleId="Repeatheader">
    <w:name w:val="Repeat header"/>
    <w:basedOn w:val="Normal"/>
    <w:next w:val="noindent"/>
    <w:autoRedefine/>
    <w:qFormat/>
    <w:rsid w:val="002903EC"/>
    <w:pPr>
      <w:spacing w:after="0" w:line="240" w:lineRule="auto"/>
    </w:pPr>
  </w:style>
  <w:style w:type="paragraph" w:customStyle="1" w:styleId="StyleCardNotUnderlined8pt">
    <w:name w:val="Style Card Not Underlined + 8 pt"/>
    <w:basedOn w:val="Debate-CardTextUnderlined-F3"/>
    <w:next w:val="endtext"/>
    <w:qFormat/>
    <w:rsid w:val="002903EC"/>
    <w:pPr>
      <w:spacing w:after="0"/>
      <w:contextualSpacing w:val="0"/>
    </w:pPr>
    <w:rPr>
      <w:rFonts w:cstheme="minorBidi"/>
      <w:u w:val="none"/>
    </w:rPr>
  </w:style>
  <w:style w:type="paragraph" w:customStyle="1" w:styleId="CardNotUnderlined3">
    <w:name w:val="Card Not Underlined 3"/>
    <w:basedOn w:val="Debate-CardTextUnderlined-F3"/>
    <w:qFormat/>
    <w:rsid w:val="002903EC"/>
    <w:pPr>
      <w:spacing w:after="0"/>
      <w:contextualSpacing w:val="0"/>
    </w:pPr>
    <w:rPr>
      <w:rFonts w:cstheme="minorBidi"/>
      <w:u w:val="none"/>
    </w:rPr>
  </w:style>
  <w:style w:type="paragraph" w:customStyle="1" w:styleId="CardNotUnderlinedFinal">
    <w:name w:val="Card Not Underlined Final"/>
    <w:next w:val="g"/>
    <w:qFormat/>
    <w:rsid w:val="002903EC"/>
  </w:style>
  <w:style w:type="paragraph" w:customStyle="1" w:styleId="Numbering">
    <w:name w:val="Numbering"/>
    <w:basedOn w:val="Normal"/>
    <w:next w:val="Normal"/>
    <w:qFormat/>
    <w:rsid w:val="002903EC"/>
    <w:pPr>
      <w:spacing w:after="0" w:line="240" w:lineRule="auto"/>
    </w:pPr>
  </w:style>
  <w:style w:type="paragraph" w:customStyle="1" w:styleId="Un-IndexedHeading">
    <w:name w:val="Un-Indexed Heading"/>
    <w:basedOn w:val="Heading1"/>
    <w:next w:val="Normal"/>
    <w:qFormat/>
    <w:rsid w:val="002903EC"/>
    <w:pPr>
      <w:spacing w:before="480" w:line="240" w:lineRule="auto"/>
    </w:pPr>
  </w:style>
  <w:style w:type="paragraph" w:customStyle="1" w:styleId="Circle">
    <w:name w:val="Circle"/>
    <w:basedOn w:val="Normal"/>
    <w:next w:val="Normal"/>
    <w:qFormat/>
    <w:rsid w:val="002903EC"/>
    <w:pPr>
      <w:spacing w:after="0" w:line="240" w:lineRule="auto"/>
    </w:pPr>
  </w:style>
  <w:style w:type="paragraph" w:customStyle="1" w:styleId="PageHeader">
    <w:name w:val="Page Header"/>
    <w:basedOn w:val="Normal"/>
    <w:next w:val="CardNotUnderlined3"/>
    <w:link w:val="PageHeaderChar"/>
    <w:qFormat/>
    <w:rsid w:val="002903EC"/>
    <w:pPr>
      <w:spacing w:after="0" w:line="240" w:lineRule="auto"/>
    </w:pPr>
  </w:style>
  <w:style w:type="paragraph" w:customStyle="1" w:styleId="IndentedLettering">
    <w:name w:val="Indented Lettering"/>
    <w:next w:val="Normal"/>
    <w:qFormat/>
    <w:rsid w:val="002903EC"/>
  </w:style>
  <w:style w:type="paragraph" w:customStyle="1" w:styleId="Lettering">
    <w:name w:val="Lettering"/>
    <w:next w:val="Normal"/>
    <w:qFormat/>
    <w:rsid w:val="002903EC"/>
  </w:style>
  <w:style w:type="paragraph" w:customStyle="1" w:styleId="FileName">
    <w:name w:val="File Name"/>
    <w:basedOn w:val="Normal"/>
    <w:next w:val="Normal"/>
    <w:qFormat/>
    <w:rsid w:val="002903EC"/>
    <w:pPr>
      <w:spacing w:after="0" w:line="240" w:lineRule="auto"/>
    </w:pPr>
  </w:style>
  <w:style w:type="paragraph" w:customStyle="1" w:styleId="Pagination">
    <w:name w:val="Pagination"/>
    <w:basedOn w:val="Normal"/>
    <w:next w:val="Normal"/>
    <w:qFormat/>
    <w:rsid w:val="002903EC"/>
    <w:pPr>
      <w:spacing w:after="0" w:line="240" w:lineRule="auto"/>
    </w:pPr>
  </w:style>
  <w:style w:type="paragraph" w:customStyle="1" w:styleId="IndentedNumbering">
    <w:name w:val="Indented Numbering"/>
    <w:basedOn w:val="CardNotUnderlinedFinal"/>
    <w:next w:val="Normal"/>
    <w:qFormat/>
    <w:rsid w:val="002903EC"/>
  </w:style>
  <w:style w:type="paragraph" w:customStyle="1" w:styleId="CardContinued1">
    <w:name w:val="Card Continued 1"/>
    <w:basedOn w:val="Normal"/>
    <w:next w:val="Normal"/>
    <w:qFormat/>
    <w:rsid w:val="002903EC"/>
    <w:pPr>
      <w:spacing w:after="0" w:line="240" w:lineRule="auto"/>
    </w:pPr>
  </w:style>
  <w:style w:type="paragraph" w:customStyle="1" w:styleId="CardContinued2">
    <w:name w:val="Card Continued 2"/>
    <w:basedOn w:val="Circle"/>
    <w:next w:val="Normal"/>
    <w:qFormat/>
    <w:rsid w:val="002903EC"/>
  </w:style>
  <w:style w:type="paragraph" w:customStyle="1" w:styleId="Clearformatting">
    <w:name w:val="Clear formatting"/>
    <w:basedOn w:val="Normal"/>
    <w:next w:val="IndentedLettering"/>
    <w:qFormat/>
    <w:rsid w:val="002903EC"/>
    <w:pPr>
      <w:spacing w:after="0" w:line="240" w:lineRule="auto"/>
    </w:pPr>
  </w:style>
  <w:style w:type="paragraph" w:customStyle="1" w:styleId="SmallCardText">
    <w:name w:val="Small Card Text"/>
    <w:basedOn w:val="Lettering"/>
    <w:next w:val="FileName"/>
    <w:qFormat/>
    <w:rsid w:val="002903EC"/>
  </w:style>
  <w:style w:type="paragraph" w:customStyle="1" w:styleId="TAGFONT">
    <w:name w:val="TAG FONT"/>
    <w:basedOn w:val="Normal"/>
    <w:next w:val="Pagination"/>
    <w:autoRedefine/>
    <w:qFormat/>
    <w:rsid w:val="002903EC"/>
    <w:pPr>
      <w:spacing w:after="0" w:line="240" w:lineRule="auto"/>
    </w:pPr>
  </w:style>
  <w:style w:type="character" w:customStyle="1" w:styleId="LanguageStrikeChar">
    <w:name w:val="Language Strike Char"/>
    <w:locked/>
    <w:rsid w:val="002903EC"/>
  </w:style>
  <w:style w:type="paragraph" w:customStyle="1" w:styleId="LanguageStrike">
    <w:name w:val="Language Strike"/>
    <w:basedOn w:val="Normal"/>
    <w:next w:val="Normal"/>
    <w:uiPriority w:val="99"/>
    <w:qFormat/>
    <w:rsid w:val="002903EC"/>
    <w:pPr>
      <w:spacing w:after="0" w:line="240" w:lineRule="auto"/>
    </w:pPr>
  </w:style>
  <w:style w:type="character" w:customStyle="1" w:styleId="8pointChar">
    <w:name w:val="8 point Char"/>
    <w:locked/>
    <w:rsid w:val="002903EC"/>
  </w:style>
  <w:style w:type="paragraph" w:customStyle="1" w:styleId="8point">
    <w:name w:val="8 point"/>
    <w:basedOn w:val="Normal"/>
    <w:next w:val="fullstory"/>
    <w:qFormat/>
    <w:rsid w:val="002903EC"/>
    <w:pPr>
      <w:spacing w:after="0" w:line="240" w:lineRule="auto"/>
    </w:pPr>
  </w:style>
  <w:style w:type="character" w:customStyle="1" w:styleId="citationunderlineChar">
    <w:name w:val="citation/underline Char"/>
    <w:locked/>
    <w:rsid w:val="002903EC"/>
  </w:style>
  <w:style w:type="paragraph" w:customStyle="1" w:styleId="citationunderline">
    <w:name w:val="citation/underline"/>
    <w:autoRedefine/>
    <w:qFormat/>
    <w:rsid w:val="002903EC"/>
    <w:pPr>
      <w:spacing w:after="200" w:line="276" w:lineRule="auto"/>
    </w:pPr>
  </w:style>
  <w:style w:type="paragraph" w:customStyle="1" w:styleId="Style60">
    <w:name w:val="Style 6"/>
    <w:next w:val="8point"/>
    <w:qFormat/>
    <w:rsid w:val="002903EC"/>
    <w:pPr>
      <w:spacing w:after="200" w:line="276" w:lineRule="auto"/>
    </w:pPr>
  </w:style>
  <w:style w:type="paragraph" w:customStyle="1" w:styleId="Citation-Complete">
    <w:name w:val="Citation - Complete"/>
    <w:basedOn w:val="Normal"/>
    <w:next w:val="Lettering"/>
    <w:link w:val="Citation-CompleteChar"/>
    <w:autoRedefine/>
    <w:qFormat/>
    <w:rsid w:val="002903EC"/>
    <w:pPr>
      <w:spacing w:after="0" w:line="240" w:lineRule="auto"/>
    </w:pPr>
  </w:style>
  <w:style w:type="paragraph" w:customStyle="1" w:styleId="Citation-FirstLine">
    <w:name w:val="Citation - First Line"/>
    <w:basedOn w:val="Normal"/>
    <w:next w:val="Style4"/>
    <w:autoRedefine/>
    <w:qFormat/>
    <w:rsid w:val="002903EC"/>
    <w:pPr>
      <w:spacing w:after="0" w:line="240" w:lineRule="auto"/>
    </w:pPr>
  </w:style>
  <w:style w:type="character" w:customStyle="1" w:styleId="DateCitesAuthorCharChar">
    <w:name w:val="DateCitesAuthor Char Char"/>
    <w:locked/>
    <w:rsid w:val="002903EC"/>
  </w:style>
  <w:style w:type="paragraph" w:customStyle="1" w:styleId="DateCitesAuthorChar">
    <w:name w:val="DateCitesAuthor Char"/>
    <w:basedOn w:val="Normal"/>
    <w:qFormat/>
    <w:rsid w:val="002903EC"/>
    <w:pPr>
      <w:spacing w:after="0" w:line="240" w:lineRule="auto"/>
    </w:pPr>
  </w:style>
  <w:style w:type="paragraph" w:customStyle="1" w:styleId="articlebodynormaltext">
    <w:name w:val="articlebody_normaltext"/>
    <w:basedOn w:val="Normal"/>
    <w:next w:val="Citation-Complete"/>
    <w:qFormat/>
    <w:rsid w:val="002903EC"/>
    <w:pPr>
      <w:spacing w:after="0" w:line="240" w:lineRule="auto"/>
    </w:pPr>
  </w:style>
  <w:style w:type="paragraph" w:customStyle="1" w:styleId="2909F619802848F09E01365C32F34654">
    <w:name w:val="2909F619802848F09E01365C32F34654"/>
    <w:next w:val="Citation-FirstLine"/>
    <w:uiPriority w:val="99"/>
    <w:qFormat/>
    <w:rsid w:val="002903EC"/>
    <w:pPr>
      <w:spacing w:after="200" w:line="276" w:lineRule="auto"/>
    </w:pPr>
  </w:style>
  <w:style w:type="paragraph" w:customStyle="1" w:styleId="D345FF3D873148C5AE3FBF3267827368">
    <w:name w:val="D345FF3D873148C5AE3FBF3267827368"/>
    <w:uiPriority w:val="99"/>
    <w:qFormat/>
    <w:rsid w:val="002903EC"/>
    <w:pPr>
      <w:spacing w:after="200" w:line="276" w:lineRule="auto"/>
    </w:pPr>
  </w:style>
  <w:style w:type="paragraph" w:customStyle="1" w:styleId="targetcaption">
    <w:name w:val="targetcaption"/>
    <w:basedOn w:val="Normal"/>
    <w:next w:val="2909F619802848F09E01365C32F34654"/>
    <w:qFormat/>
    <w:rsid w:val="002903EC"/>
    <w:pPr>
      <w:spacing w:after="0" w:line="240" w:lineRule="auto"/>
    </w:pPr>
  </w:style>
  <w:style w:type="paragraph" w:customStyle="1" w:styleId="Tag12">
    <w:name w:val="Tag12"/>
    <w:basedOn w:val="Normal"/>
    <w:next w:val="Smalltext"/>
    <w:qFormat/>
    <w:rsid w:val="002903EC"/>
    <w:pPr>
      <w:spacing w:after="0" w:line="240" w:lineRule="auto"/>
    </w:pPr>
  </w:style>
  <w:style w:type="character" w:customStyle="1" w:styleId="StyleStyle411pt1Char">
    <w:name w:val="Style Style4 + 11 pt1 Char"/>
    <w:locked/>
    <w:rsid w:val="002903EC"/>
  </w:style>
  <w:style w:type="paragraph" w:customStyle="1" w:styleId="StyleStyle411pt1">
    <w:name w:val="Style Style4 + 11 pt1"/>
    <w:basedOn w:val="Normal"/>
    <w:next w:val="cards0"/>
    <w:qFormat/>
    <w:rsid w:val="002903EC"/>
    <w:pPr>
      <w:spacing w:after="0" w:line="240" w:lineRule="auto"/>
    </w:pPr>
  </w:style>
  <w:style w:type="paragraph" w:customStyle="1" w:styleId="CM5">
    <w:name w:val="CM5"/>
    <w:basedOn w:val="Normal"/>
    <w:qFormat/>
    <w:rsid w:val="002903EC"/>
    <w:pPr>
      <w:spacing w:after="0" w:line="240" w:lineRule="auto"/>
    </w:pPr>
  </w:style>
  <w:style w:type="paragraph" w:customStyle="1" w:styleId="CM9">
    <w:name w:val="CM9"/>
    <w:basedOn w:val="Normal"/>
    <w:uiPriority w:val="99"/>
    <w:qFormat/>
    <w:rsid w:val="002903EC"/>
    <w:pPr>
      <w:spacing w:after="0" w:line="240" w:lineRule="auto"/>
    </w:pPr>
  </w:style>
  <w:style w:type="paragraph" w:customStyle="1" w:styleId="CM6">
    <w:name w:val="CM6"/>
    <w:basedOn w:val="Normal"/>
    <w:uiPriority w:val="99"/>
    <w:qFormat/>
    <w:rsid w:val="002903EC"/>
    <w:pPr>
      <w:spacing w:after="0" w:line="240" w:lineRule="auto"/>
    </w:pPr>
  </w:style>
  <w:style w:type="paragraph" w:customStyle="1" w:styleId="boldness">
    <w:name w:val="boldness"/>
    <w:basedOn w:val="Normal"/>
    <w:next w:val="TagCite"/>
    <w:qFormat/>
    <w:rsid w:val="002903EC"/>
    <w:pPr>
      <w:spacing w:after="0" w:line="240" w:lineRule="auto"/>
    </w:pPr>
  </w:style>
  <w:style w:type="character" w:customStyle="1" w:styleId="UnderlineCardChar0">
    <w:name w:val="UnderlineCard Char"/>
    <w:locked/>
    <w:rsid w:val="002903EC"/>
  </w:style>
  <w:style w:type="paragraph" w:customStyle="1" w:styleId="UnderlineCard0">
    <w:name w:val="UnderlineCard"/>
    <w:basedOn w:val="Heading4"/>
    <w:next w:val="CM6"/>
    <w:qFormat/>
    <w:rsid w:val="002903EC"/>
    <w:pPr>
      <w:spacing w:before="200" w:line="240" w:lineRule="auto"/>
    </w:pPr>
    <w:rPr>
      <w:iCs w:val="0"/>
      <w:sz w:val="22"/>
    </w:rPr>
  </w:style>
  <w:style w:type="paragraph" w:customStyle="1" w:styleId="CM21">
    <w:name w:val="CM21"/>
    <w:basedOn w:val="Normal"/>
    <w:uiPriority w:val="99"/>
    <w:qFormat/>
    <w:rsid w:val="002903EC"/>
    <w:pPr>
      <w:spacing w:after="0" w:line="240" w:lineRule="auto"/>
    </w:pPr>
  </w:style>
  <w:style w:type="paragraph" w:customStyle="1" w:styleId="CM22">
    <w:name w:val="CM22"/>
    <w:basedOn w:val="Normal"/>
    <w:uiPriority w:val="99"/>
    <w:qFormat/>
    <w:rsid w:val="002903EC"/>
    <w:pPr>
      <w:spacing w:after="0" w:line="240" w:lineRule="auto"/>
    </w:pPr>
  </w:style>
  <w:style w:type="paragraph" w:customStyle="1" w:styleId="CM4">
    <w:name w:val="CM4"/>
    <w:basedOn w:val="Normal"/>
    <w:uiPriority w:val="99"/>
    <w:qFormat/>
    <w:rsid w:val="002903EC"/>
    <w:pPr>
      <w:spacing w:after="0" w:line="240" w:lineRule="auto"/>
    </w:pPr>
  </w:style>
  <w:style w:type="paragraph" w:customStyle="1" w:styleId="Pa10">
    <w:name w:val="Pa10"/>
    <w:basedOn w:val="Normal"/>
    <w:uiPriority w:val="99"/>
    <w:qFormat/>
    <w:rsid w:val="002903EC"/>
    <w:pPr>
      <w:spacing w:after="0" w:line="240" w:lineRule="auto"/>
    </w:pPr>
  </w:style>
  <w:style w:type="paragraph" w:customStyle="1" w:styleId="Pa31">
    <w:name w:val="Pa3+1"/>
    <w:basedOn w:val="Normal"/>
    <w:uiPriority w:val="99"/>
    <w:qFormat/>
    <w:rsid w:val="002903EC"/>
    <w:pPr>
      <w:spacing w:after="0" w:line="240" w:lineRule="auto"/>
    </w:pPr>
  </w:style>
  <w:style w:type="paragraph" w:customStyle="1" w:styleId="Pa1">
    <w:name w:val="Pa1"/>
    <w:basedOn w:val="Normal"/>
    <w:qFormat/>
    <w:rsid w:val="002903EC"/>
    <w:pPr>
      <w:spacing w:after="0" w:line="240" w:lineRule="auto"/>
    </w:pPr>
  </w:style>
  <w:style w:type="paragraph" w:customStyle="1" w:styleId="Pa2">
    <w:name w:val="Pa2"/>
    <w:basedOn w:val="Normal"/>
    <w:uiPriority w:val="99"/>
    <w:qFormat/>
    <w:rsid w:val="002903EC"/>
    <w:pPr>
      <w:spacing w:after="0" w:line="240" w:lineRule="auto"/>
    </w:pPr>
  </w:style>
  <w:style w:type="paragraph" w:customStyle="1" w:styleId="FreeFormA">
    <w:name w:val="Free Form A"/>
    <w:next w:val="Pa10"/>
    <w:uiPriority w:val="99"/>
    <w:qFormat/>
    <w:rsid w:val="002903EC"/>
    <w:pPr>
      <w:spacing w:after="200" w:line="276" w:lineRule="auto"/>
    </w:pPr>
  </w:style>
  <w:style w:type="paragraph" w:customStyle="1" w:styleId="H4Tag">
    <w:name w:val="H4 (Tag)"/>
    <w:basedOn w:val="Normal"/>
    <w:next w:val="Pa31"/>
    <w:qFormat/>
    <w:rsid w:val="002903EC"/>
    <w:pPr>
      <w:spacing w:after="0" w:line="240" w:lineRule="auto"/>
    </w:pPr>
  </w:style>
  <w:style w:type="character" w:customStyle="1" w:styleId="CardUpSize-LightChar">
    <w:name w:val="CardUpSize - Light Char"/>
    <w:basedOn w:val="DefaultParagraphFont"/>
    <w:locked/>
    <w:rsid w:val="002903EC"/>
  </w:style>
  <w:style w:type="paragraph" w:customStyle="1" w:styleId="CardUpSize-Light">
    <w:name w:val="CardUpSize - Light"/>
    <w:basedOn w:val="Normal"/>
    <w:next w:val="Pa2"/>
    <w:qFormat/>
    <w:rsid w:val="002903EC"/>
    <w:pPr>
      <w:spacing w:after="0" w:line="240" w:lineRule="auto"/>
    </w:pPr>
  </w:style>
  <w:style w:type="character" w:customStyle="1" w:styleId="CiteCardUpSize-HeavyChar">
    <w:name w:val="Cite // CardUpSize - Heavy Char"/>
    <w:basedOn w:val="DefaultParagraphFont"/>
    <w:locked/>
    <w:rsid w:val="002903EC"/>
  </w:style>
  <w:style w:type="paragraph" w:customStyle="1" w:styleId="CiteCardUpSize-Heavy">
    <w:name w:val="Cite // CardUpSize - Heavy"/>
    <w:basedOn w:val="Normal"/>
    <w:next w:val="H4Tag"/>
    <w:qFormat/>
    <w:rsid w:val="002903EC"/>
    <w:pPr>
      <w:spacing w:after="0" w:line="240" w:lineRule="auto"/>
    </w:pPr>
  </w:style>
  <w:style w:type="character" w:customStyle="1" w:styleId="HotRouteCharCharCharCharCharChar">
    <w:name w:val="Hot Route! Char Char Char Char Char Char"/>
    <w:locked/>
    <w:rsid w:val="002903EC"/>
  </w:style>
  <w:style w:type="paragraph" w:customStyle="1" w:styleId="HotRouteCharCharCharCharChar">
    <w:name w:val="Hot Route! Char Char Char Char Char"/>
    <w:basedOn w:val="Normal"/>
    <w:next w:val="CardUpSize-Light"/>
    <w:qFormat/>
    <w:rsid w:val="002903EC"/>
    <w:pPr>
      <w:spacing w:after="0" w:line="240" w:lineRule="auto"/>
    </w:pPr>
  </w:style>
  <w:style w:type="character" w:customStyle="1" w:styleId="SmallTextCharCharCharChar">
    <w:name w:val="Small Text Char Char Char Char"/>
    <w:locked/>
    <w:rsid w:val="002903EC"/>
  </w:style>
  <w:style w:type="paragraph" w:customStyle="1" w:styleId="SmallTextCharCharChar">
    <w:name w:val="Small Text Char Char Char"/>
    <w:basedOn w:val="Normal"/>
    <w:next w:val="CiteCardUpSize-Heavy"/>
    <w:qFormat/>
    <w:rsid w:val="002903EC"/>
    <w:pPr>
      <w:spacing w:after="0" w:line="240" w:lineRule="auto"/>
    </w:pPr>
  </w:style>
  <w:style w:type="character" w:customStyle="1" w:styleId="UnderlineCharCharCharCharCharCharCharChar">
    <w:name w:val="Underline Char Char Char Char Char Char Char Char"/>
    <w:basedOn w:val="DefaultParagraphFont"/>
    <w:locked/>
    <w:rsid w:val="002903EC"/>
  </w:style>
  <w:style w:type="paragraph" w:customStyle="1" w:styleId="UnderlineCharCharCharCharCharCharChar">
    <w:name w:val="Underline Char Char Char Char Char Char Char"/>
    <w:basedOn w:val="Normal"/>
    <w:qFormat/>
    <w:rsid w:val="002903EC"/>
    <w:pPr>
      <w:spacing w:after="0" w:line="240" w:lineRule="auto"/>
    </w:pPr>
  </w:style>
  <w:style w:type="character" w:customStyle="1" w:styleId="SmalltextCharCharCharChar0">
    <w:name w:val="Small text Char Char Char Char"/>
    <w:basedOn w:val="DefaultParagraphFont"/>
    <w:locked/>
    <w:rsid w:val="002903EC"/>
  </w:style>
  <w:style w:type="paragraph" w:customStyle="1" w:styleId="SmalltextCharCharChar0">
    <w:name w:val="Small text Char Char Char"/>
    <w:basedOn w:val="Normal"/>
    <w:next w:val="Analytics"/>
    <w:qFormat/>
    <w:rsid w:val="002903EC"/>
    <w:pPr>
      <w:spacing w:after="0" w:line="240" w:lineRule="auto"/>
    </w:pPr>
  </w:style>
  <w:style w:type="paragraph" w:customStyle="1" w:styleId="Tagandcite">
    <w:name w:val="Tag and cite"/>
    <w:basedOn w:val="Normal"/>
    <w:uiPriority w:val="99"/>
    <w:qFormat/>
    <w:rsid w:val="002903EC"/>
    <w:pPr>
      <w:spacing w:after="0" w:line="240" w:lineRule="auto"/>
    </w:pPr>
  </w:style>
  <w:style w:type="paragraph" w:customStyle="1" w:styleId="Textbody">
    <w:name w:val="Text body"/>
    <w:basedOn w:val="SmalltextCharCharChar0"/>
    <w:next w:val="WW-Default"/>
    <w:qFormat/>
    <w:rsid w:val="002903EC"/>
  </w:style>
  <w:style w:type="paragraph" w:customStyle="1" w:styleId="comments">
    <w:name w:val="comments"/>
    <w:basedOn w:val="Normal"/>
    <w:next w:val="Standard"/>
    <w:qFormat/>
    <w:rsid w:val="002903EC"/>
    <w:pPr>
      <w:spacing w:after="0" w:line="240" w:lineRule="auto"/>
    </w:pPr>
  </w:style>
  <w:style w:type="paragraph" w:customStyle="1" w:styleId="Default1">
    <w:name w:val="Default1"/>
    <w:basedOn w:val="Normal"/>
    <w:uiPriority w:val="99"/>
    <w:qFormat/>
    <w:rsid w:val="002903EC"/>
    <w:pPr>
      <w:spacing w:after="0" w:line="240" w:lineRule="auto"/>
    </w:pPr>
  </w:style>
  <w:style w:type="paragraph" w:customStyle="1" w:styleId="NFAPWPheader">
    <w:name w:val="NFAP WP header"/>
    <w:basedOn w:val="Normal"/>
    <w:uiPriority w:val="99"/>
    <w:qFormat/>
    <w:rsid w:val="002903EC"/>
    <w:pPr>
      <w:spacing w:after="0" w:line="240" w:lineRule="auto"/>
    </w:pPr>
  </w:style>
  <w:style w:type="character" w:customStyle="1" w:styleId="UnderlinedCardTextChar">
    <w:name w:val="Underlined Card Text Char"/>
    <w:locked/>
    <w:rsid w:val="002903EC"/>
  </w:style>
  <w:style w:type="paragraph" w:customStyle="1" w:styleId="UnderlinedCardText">
    <w:name w:val="Underlined Card Text"/>
    <w:basedOn w:val="Normal"/>
    <w:next w:val="Circled"/>
    <w:qFormat/>
    <w:rsid w:val="002903EC"/>
    <w:pPr>
      <w:spacing w:after="0" w:line="240" w:lineRule="auto"/>
    </w:pPr>
  </w:style>
  <w:style w:type="character" w:customStyle="1" w:styleId="cardtextemphasisChar">
    <w:name w:val="card text emphasis Char"/>
    <w:locked/>
    <w:rsid w:val="002903EC"/>
  </w:style>
  <w:style w:type="paragraph" w:customStyle="1" w:styleId="cardtextemphasis">
    <w:name w:val="card text emphasis"/>
    <w:basedOn w:val="Circled"/>
    <w:next w:val="MinimizedText"/>
    <w:qFormat/>
    <w:rsid w:val="002903EC"/>
    <w:pPr>
      <w:spacing w:line="240" w:lineRule="auto"/>
    </w:pPr>
    <w:rPr>
      <w:rFonts w:eastAsiaTheme="minorHAnsi"/>
      <w:b w:val="0"/>
      <w:szCs w:val="22"/>
      <w:u w:val="none"/>
    </w:rPr>
  </w:style>
  <w:style w:type="character" w:customStyle="1" w:styleId="CiteCharCharChar">
    <w:name w:val="Cite Char Char Char"/>
    <w:locked/>
    <w:rsid w:val="002903EC"/>
  </w:style>
  <w:style w:type="paragraph" w:customStyle="1" w:styleId="CiteCharChar">
    <w:name w:val="Cite Char Char"/>
    <w:basedOn w:val="Normal"/>
    <w:next w:val="Normal"/>
    <w:qFormat/>
    <w:rsid w:val="002903EC"/>
    <w:pPr>
      <w:spacing w:after="0" w:line="240" w:lineRule="auto"/>
    </w:pPr>
  </w:style>
  <w:style w:type="character" w:customStyle="1" w:styleId="CiteCardChar">
    <w:name w:val="Cite_Card Char"/>
    <w:locked/>
    <w:rsid w:val="002903EC"/>
  </w:style>
  <w:style w:type="paragraph" w:customStyle="1" w:styleId="CiteCard">
    <w:name w:val="Cite_Card"/>
    <w:next w:val="CiteCharChar"/>
    <w:qFormat/>
    <w:rsid w:val="002903EC"/>
    <w:pPr>
      <w:spacing w:after="200" w:line="276" w:lineRule="auto"/>
    </w:pPr>
  </w:style>
  <w:style w:type="character" w:customStyle="1" w:styleId="BoldandUnderlineCharChar2">
    <w:name w:val="Bold and Underline Char Char2"/>
    <w:locked/>
    <w:rsid w:val="002903EC"/>
  </w:style>
  <w:style w:type="paragraph" w:customStyle="1" w:styleId="BoldandUnderlineChar">
    <w:name w:val="Bold and Underline Char"/>
    <w:basedOn w:val="Normal"/>
    <w:next w:val="UnreadText"/>
    <w:qFormat/>
    <w:rsid w:val="002903EC"/>
    <w:pPr>
      <w:spacing w:after="0" w:line="240" w:lineRule="auto"/>
    </w:pPr>
  </w:style>
  <w:style w:type="paragraph" w:customStyle="1" w:styleId="CiteCardCharChar">
    <w:name w:val="Cite_Card Char Char"/>
    <w:autoRedefine/>
    <w:qFormat/>
    <w:rsid w:val="002903EC"/>
    <w:pPr>
      <w:spacing w:after="200" w:line="276" w:lineRule="auto"/>
    </w:pPr>
  </w:style>
  <w:style w:type="character" w:customStyle="1" w:styleId="CiteCardCharCharCharChar">
    <w:name w:val="Cite_Card Char Char Char Char"/>
    <w:locked/>
    <w:rsid w:val="002903EC"/>
  </w:style>
  <w:style w:type="paragraph" w:customStyle="1" w:styleId="CiteCardCharCharChar">
    <w:name w:val="Cite_Card Char Char Char"/>
    <w:qFormat/>
    <w:rsid w:val="002903EC"/>
    <w:pPr>
      <w:spacing w:after="200" w:line="276" w:lineRule="auto"/>
    </w:pPr>
  </w:style>
  <w:style w:type="paragraph" w:customStyle="1" w:styleId="heading0">
    <w:name w:val="heading"/>
    <w:basedOn w:val="Normal"/>
    <w:next w:val="BoldandUnderlineChar"/>
    <w:qFormat/>
    <w:rsid w:val="002903EC"/>
    <w:pPr>
      <w:spacing w:after="0" w:line="240" w:lineRule="auto"/>
    </w:pPr>
  </w:style>
  <w:style w:type="character" w:customStyle="1" w:styleId="LittleChar">
    <w:name w:val="Little Char"/>
    <w:locked/>
    <w:rsid w:val="002903EC"/>
  </w:style>
  <w:style w:type="paragraph" w:customStyle="1" w:styleId="Little">
    <w:name w:val="Little"/>
    <w:basedOn w:val="Normal"/>
    <w:qFormat/>
    <w:rsid w:val="002903EC"/>
    <w:pPr>
      <w:spacing w:after="0" w:line="240" w:lineRule="auto"/>
    </w:pPr>
  </w:style>
  <w:style w:type="character" w:customStyle="1" w:styleId="DebateHeaderChar">
    <w:name w:val="Debate Header Char"/>
    <w:locked/>
    <w:rsid w:val="002903EC"/>
  </w:style>
  <w:style w:type="paragraph" w:customStyle="1" w:styleId="DebateHeader">
    <w:name w:val="Debate Header"/>
    <w:basedOn w:val="Normal"/>
    <w:next w:val="Normal"/>
    <w:autoRedefine/>
    <w:uiPriority w:val="99"/>
    <w:qFormat/>
    <w:rsid w:val="002903EC"/>
    <w:pPr>
      <w:spacing w:after="0" w:line="240" w:lineRule="auto"/>
    </w:pPr>
  </w:style>
  <w:style w:type="paragraph" w:customStyle="1" w:styleId="articletitle0">
    <w:name w:val="article_title"/>
    <w:basedOn w:val="Normal"/>
    <w:qFormat/>
    <w:rsid w:val="002903EC"/>
    <w:pPr>
      <w:spacing w:after="0" w:line="240" w:lineRule="auto"/>
    </w:pPr>
  </w:style>
  <w:style w:type="character" w:customStyle="1" w:styleId="UnhighlightedChar">
    <w:name w:val="Unhighlighted Char"/>
    <w:locked/>
    <w:rsid w:val="002903EC"/>
  </w:style>
  <w:style w:type="paragraph" w:customStyle="1" w:styleId="Unhighlighted">
    <w:name w:val="Unhighlighted"/>
    <w:basedOn w:val="Normal"/>
    <w:next w:val="TagCite1"/>
    <w:autoRedefine/>
    <w:qFormat/>
    <w:rsid w:val="002903EC"/>
    <w:pPr>
      <w:spacing w:after="0" w:line="240" w:lineRule="auto"/>
    </w:pPr>
  </w:style>
  <w:style w:type="paragraph" w:customStyle="1" w:styleId="Caption1">
    <w:name w:val="Caption1"/>
    <w:basedOn w:val="Normal"/>
    <w:qFormat/>
    <w:rsid w:val="002903EC"/>
    <w:pPr>
      <w:spacing w:after="0" w:line="240" w:lineRule="auto"/>
    </w:pPr>
  </w:style>
  <w:style w:type="character" w:customStyle="1" w:styleId="StylecardUnderlineChar">
    <w:name w:val="Style card + Underline Char"/>
    <w:locked/>
    <w:rsid w:val="002903EC"/>
  </w:style>
  <w:style w:type="paragraph" w:customStyle="1" w:styleId="StylecardUnderline">
    <w:name w:val="Style card + Underline"/>
    <w:basedOn w:val="CiteSpacing"/>
    <w:next w:val="Unhighlighted"/>
    <w:qFormat/>
    <w:rsid w:val="002903EC"/>
    <w:pPr>
      <w:spacing w:line="240" w:lineRule="auto"/>
    </w:pPr>
  </w:style>
  <w:style w:type="paragraph" w:customStyle="1" w:styleId="TagF3">
    <w:name w:val="Tag (F3)"/>
    <w:next w:val="Caption1"/>
    <w:qFormat/>
    <w:rsid w:val="002903EC"/>
    <w:pPr>
      <w:spacing w:after="200" w:line="276" w:lineRule="auto"/>
    </w:pPr>
  </w:style>
  <w:style w:type="paragraph" w:customStyle="1" w:styleId="i1">
    <w:name w:val="i1"/>
    <w:basedOn w:val="Normal"/>
    <w:uiPriority w:val="99"/>
    <w:qFormat/>
    <w:rsid w:val="002903EC"/>
    <w:pPr>
      <w:spacing w:after="0" w:line="240" w:lineRule="auto"/>
    </w:pPr>
  </w:style>
  <w:style w:type="paragraph" w:customStyle="1" w:styleId="style14">
    <w:name w:val="style14"/>
    <w:basedOn w:val="Normal"/>
    <w:next w:val="Heading1"/>
    <w:qFormat/>
    <w:rsid w:val="002903EC"/>
    <w:pPr>
      <w:spacing w:after="0" w:line="240" w:lineRule="auto"/>
    </w:pPr>
  </w:style>
  <w:style w:type="paragraph" w:customStyle="1" w:styleId="CardTagCite1Char">
    <w:name w:val="Card Tag + Cite #1 Char"/>
    <w:basedOn w:val="Normal"/>
    <w:qFormat/>
    <w:rsid w:val="002903EC"/>
    <w:pPr>
      <w:spacing w:after="0" w:line="240" w:lineRule="auto"/>
    </w:pPr>
  </w:style>
  <w:style w:type="paragraph" w:customStyle="1" w:styleId="articlebody">
    <w:name w:val="articlebody"/>
    <w:basedOn w:val="Normal"/>
    <w:next w:val="i1"/>
    <w:qFormat/>
    <w:rsid w:val="002903EC"/>
    <w:pPr>
      <w:spacing w:after="0" w:line="240" w:lineRule="auto"/>
    </w:pPr>
  </w:style>
  <w:style w:type="character" w:customStyle="1" w:styleId="CiteCardCharCharCharCharCharCharCharChar">
    <w:name w:val="Cite_Card Char Char Char Char Char Char Char Char"/>
    <w:locked/>
    <w:rsid w:val="002903EC"/>
  </w:style>
  <w:style w:type="paragraph" w:customStyle="1" w:styleId="CiteCardCharCharCharCharCharCharChar">
    <w:name w:val="Cite_Card Char Char Char Char Char Char Char"/>
    <w:next w:val="CardTagCite1Char"/>
    <w:autoRedefine/>
    <w:qFormat/>
    <w:rsid w:val="002903EC"/>
    <w:pPr>
      <w:spacing w:after="200" w:line="276" w:lineRule="auto"/>
    </w:pPr>
  </w:style>
  <w:style w:type="paragraph" w:customStyle="1" w:styleId="foldie">
    <w:name w:val="foldie"/>
    <w:basedOn w:val="BoldandUnderlineChar"/>
    <w:next w:val="HotRoute0"/>
    <w:qFormat/>
    <w:rsid w:val="002903EC"/>
  </w:style>
  <w:style w:type="paragraph" w:customStyle="1" w:styleId="billtextsection">
    <w:name w:val="bill_text_section"/>
    <w:basedOn w:val="Normal"/>
    <w:next w:val="articlebody"/>
    <w:qFormat/>
    <w:rsid w:val="002903EC"/>
    <w:pPr>
      <w:spacing w:after="0" w:line="240" w:lineRule="auto"/>
    </w:pPr>
  </w:style>
  <w:style w:type="character" w:customStyle="1" w:styleId="CiteNormalChar">
    <w:name w:val="Cite Normal Char"/>
    <w:locked/>
    <w:rsid w:val="002903EC"/>
  </w:style>
  <w:style w:type="paragraph" w:customStyle="1" w:styleId="Pa3">
    <w:name w:val="Pa3"/>
    <w:basedOn w:val="Normal"/>
    <w:uiPriority w:val="99"/>
    <w:qFormat/>
    <w:rsid w:val="002903EC"/>
    <w:pPr>
      <w:spacing w:after="0" w:line="240" w:lineRule="auto"/>
    </w:pPr>
  </w:style>
  <w:style w:type="character" w:customStyle="1" w:styleId="NormaltextCharChar">
    <w:name w:val="Normal text Char Char"/>
    <w:locked/>
    <w:rsid w:val="002903EC"/>
  </w:style>
  <w:style w:type="paragraph" w:customStyle="1" w:styleId="Normaltext0">
    <w:name w:val="Normal text"/>
    <w:basedOn w:val="Normal"/>
    <w:autoRedefine/>
    <w:qFormat/>
    <w:rsid w:val="002903EC"/>
    <w:pPr>
      <w:spacing w:after="0" w:line="240" w:lineRule="auto"/>
    </w:pPr>
  </w:style>
  <w:style w:type="character" w:customStyle="1" w:styleId="underlinedcardChar1">
    <w:name w:val="underlined card Char"/>
    <w:locked/>
    <w:rsid w:val="002903EC"/>
  </w:style>
  <w:style w:type="paragraph" w:customStyle="1" w:styleId="underlinedcard1">
    <w:name w:val="underlined card"/>
    <w:basedOn w:val="Normal"/>
    <w:next w:val="Pa3"/>
    <w:autoRedefine/>
    <w:qFormat/>
    <w:rsid w:val="002903EC"/>
    <w:pPr>
      <w:spacing w:after="0" w:line="240" w:lineRule="auto"/>
    </w:pPr>
  </w:style>
  <w:style w:type="character" w:customStyle="1" w:styleId="Debate-CardTagandCite-F6Char">
    <w:name w:val="Debate- Card Tag and Cite- F6 Char"/>
    <w:locked/>
    <w:rsid w:val="002903EC"/>
  </w:style>
  <w:style w:type="paragraph" w:customStyle="1" w:styleId="Debate-CardTagandCite-F6">
    <w:name w:val="Debate- Card Tag and Cite- F6"/>
    <w:basedOn w:val="Normal"/>
    <w:next w:val="Normaltext0"/>
    <w:qFormat/>
    <w:rsid w:val="002903EC"/>
    <w:pPr>
      <w:spacing w:after="0" w:line="240" w:lineRule="auto"/>
    </w:pPr>
  </w:style>
  <w:style w:type="paragraph" w:customStyle="1" w:styleId="BLOCKTITLE3">
    <w:name w:val="BLOCK TITLE"/>
    <w:basedOn w:val="Normal"/>
    <w:uiPriority w:val="99"/>
    <w:qFormat/>
    <w:rsid w:val="002903EC"/>
    <w:pPr>
      <w:spacing w:after="0" w:line="240" w:lineRule="auto"/>
    </w:pPr>
  </w:style>
  <w:style w:type="paragraph" w:customStyle="1" w:styleId="StyleNormalWeb10pt">
    <w:name w:val="Style Normal (Web) + 10 pt"/>
    <w:basedOn w:val="Title"/>
    <w:next w:val="Boldunderline1"/>
    <w:qFormat/>
    <w:rsid w:val="002903EC"/>
    <w:pPr>
      <w:spacing w:before="0" w:after="0" w:line="240" w:lineRule="auto"/>
      <w:ind w:left="0" w:right="0"/>
      <w:jc w:val="left"/>
      <w:outlineLvl w:val="9"/>
    </w:pPr>
    <w:rPr>
      <w:rFonts w:ascii="Georgia" w:hAnsi="Georgia"/>
      <w:u w:val="none"/>
    </w:rPr>
  </w:style>
  <w:style w:type="character" w:customStyle="1" w:styleId="cardChar0">
    <w:name w:val="%card Char"/>
    <w:locked/>
    <w:rsid w:val="002903EC"/>
  </w:style>
  <w:style w:type="paragraph" w:customStyle="1" w:styleId="card">
    <w:name w:val="%card"/>
    <w:basedOn w:val="Normal"/>
    <w:next w:val="BLOCKTITLE3"/>
    <w:qFormat/>
    <w:rsid w:val="002903EC"/>
    <w:pPr>
      <w:spacing w:after="0" w:line="240" w:lineRule="auto"/>
    </w:pPr>
  </w:style>
  <w:style w:type="character" w:customStyle="1" w:styleId="UnunderlinedTextChar">
    <w:name w:val="Ununderlined Text Char"/>
    <w:locked/>
    <w:rsid w:val="002903EC"/>
  </w:style>
  <w:style w:type="paragraph" w:customStyle="1" w:styleId="UnunderlinedText">
    <w:name w:val="Ununderlined Text"/>
    <w:basedOn w:val="Normal"/>
    <w:next w:val="card"/>
    <w:autoRedefine/>
    <w:qFormat/>
    <w:rsid w:val="002903EC"/>
    <w:pPr>
      <w:spacing w:after="0" w:line="240" w:lineRule="auto"/>
    </w:pPr>
  </w:style>
  <w:style w:type="character" w:customStyle="1" w:styleId="ReallyfuckingsmallCharCharCharChar">
    <w:name w:val="Really fucking small Char Char Char Char"/>
    <w:locked/>
    <w:rsid w:val="002903EC"/>
  </w:style>
  <w:style w:type="paragraph" w:customStyle="1" w:styleId="ReallyfuckingsmallCharCharChar">
    <w:name w:val="Really fucking small Char Char Char"/>
    <w:basedOn w:val="Normal"/>
    <w:next w:val="NoSpacing"/>
    <w:qFormat/>
    <w:rsid w:val="002903EC"/>
    <w:pPr>
      <w:spacing w:after="0" w:line="240" w:lineRule="auto"/>
    </w:pPr>
  </w:style>
  <w:style w:type="character" w:customStyle="1" w:styleId="CardDownx1Char">
    <w:name w:val="CardDown x1 Char"/>
    <w:locked/>
    <w:rsid w:val="002903EC"/>
  </w:style>
  <w:style w:type="paragraph" w:customStyle="1" w:styleId="CardDownx1">
    <w:name w:val="CardDown x1"/>
    <w:basedOn w:val="Normal"/>
    <w:next w:val="Regular"/>
    <w:qFormat/>
    <w:rsid w:val="002903EC"/>
    <w:pPr>
      <w:spacing w:after="0" w:line="240" w:lineRule="auto"/>
    </w:pPr>
  </w:style>
  <w:style w:type="paragraph" w:customStyle="1" w:styleId="CardDownx15">
    <w:name w:val="CardDown x1.5"/>
    <w:basedOn w:val="Normal"/>
    <w:qFormat/>
    <w:rsid w:val="002903EC"/>
    <w:pPr>
      <w:spacing w:after="0" w:line="240" w:lineRule="auto"/>
    </w:pPr>
  </w:style>
  <w:style w:type="paragraph" w:customStyle="1" w:styleId="Reallyfuckingsmall">
    <w:name w:val="Really fucking small"/>
    <w:basedOn w:val="Normal"/>
    <w:qFormat/>
    <w:rsid w:val="002903EC"/>
    <w:pPr>
      <w:spacing w:after="0" w:line="240" w:lineRule="auto"/>
    </w:pPr>
  </w:style>
  <w:style w:type="character" w:customStyle="1" w:styleId="FullCiteChar">
    <w:name w:val="Full Cite Char"/>
    <w:locked/>
    <w:rsid w:val="002903EC"/>
  </w:style>
  <w:style w:type="paragraph" w:customStyle="1" w:styleId="FullCite">
    <w:name w:val="Full Cite"/>
    <w:basedOn w:val="Normal"/>
    <w:next w:val="Normal"/>
    <w:qFormat/>
    <w:rsid w:val="002903EC"/>
    <w:pPr>
      <w:spacing w:after="0" w:line="240" w:lineRule="auto"/>
    </w:pPr>
  </w:style>
  <w:style w:type="paragraph" w:customStyle="1" w:styleId="CiteTag">
    <w:name w:val="Cite/Tag"/>
    <w:basedOn w:val="Normal"/>
    <w:uiPriority w:val="99"/>
    <w:qFormat/>
    <w:rsid w:val="002903EC"/>
    <w:pPr>
      <w:spacing w:after="0" w:line="240" w:lineRule="auto"/>
    </w:pPr>
  </w:style>
  <w:style w:type="paragraph" w:customStyle="1" w:styleId="cardtext4">
    <w:name w:val="cardtext"/>
    <w:basedOn w:val="Normal"/>
    <w:next w:val="Reallyfuckingsmall"/>
    <w:qFormat/>
    <w:rsid w:val="002903EC"/>
    <w:pPr>
      <w:spacing w:after="0" w:line="240" w:lineRule="auto"/>
    </w:pPr>
  </w:style>
  <w:style w:type="paragraph" w:customStyle="1" w:styleId="Heading5SizeDown">
    <w:name w:val="Heading 5 Size Down"/>
    <w:basedOn w:val="Normal"/>
    <w:autoRedefine/>
    <w:qFormat/>
    <w:rsid w:val="002903EC"/>
    <w:pPr>
      <w:spacing w:after="0" w:line="240" w:lineRule="auto"/>
    </w:pPr>
  </w:style>
  <w:style w:type="character" w:customStyle="1" w:styleId="evidencetextChar">
    <w:name w:val="evidence text Char"/>
    <w:locked/>
    <w:rsid w:val="002903EC"/>
  </w:style>
  <w:style w:type="character" w:customStyle="1" w:styleId="StyleStyleArialNarrow9ptLeft-075ArialNarrowChar">
    <w:name w:val="Style Style Arial Narrow 9 pt Left:  -0.75&quot; + Arial Narrow Char"/>
    <w:locked/>
    <w:rsid w:val="002903EC"/>
  </w:style>
  <w:style w:type="paragraph" w:customStyle="1" w:styleId="StyleStyleArialNarrow9ptLeft-075ArialNarrow">
    <w:name w:val="Style Style Arial Narrow 9 pt Left:  -0.75&quot; + Arial Narrow"/>
    <w:basedOn w:val="Normal"/>
    <w:next w:val="Heading5SizeDown"/>
    <w:qFormat/>
    <w:rsid w:val="002903EC"/>
    <w:pPr>
      <w:spacing w:after="0" w:line="240" w:lineRule="auto"/>
    </w:pPr>
  </w:style>
  <w:style w:type="character" w:customStyle="1" w:styleId="StyleStyleCardTextLeft-075Right0Char">
    <w:name w:val="Style Style Card Text + Left:  -0.75&quot; + Right:  0&quot; Char"/>
    <w:locked/>
    <w:rsid w:val="002903EC"/>
  </w:style>
  <w:style w:type="paragraph" w:customStyle="1" w:styleId="StyleStyleCardTextLeft-075Right0">
    <w:name w:val="Style Style Card Text + Left:  -0.75&quot; + Right:  0&quot;"/>
    <w:basedOn w:val="Normal"/>
    <w:next w:val="evidencetext"/>
    <w:autoRedefine/>
    <w:qFormat/>
    <w:rsid w:val="002903EC"/>
    <w:pPr>
      <w:spacing w:after="0" w:line="240" w:lineRule="auto"/>
    </w:pPr>
  </w:style>
  <w:style w:type="paragraph" w:customStyle="1" w:styleId="ecxmsonormal">
    <w:name w:val="ecxmsonormal"/>
    <w:basedOn w:val="Normal"/>
    <w:qFormat/>
    <w:rsid w:val="002903EC"/>
    <w:pPr>
      <w:spacing w:after="0" w:line="240" w:lineRule="auto"/>
    </w:pPr>
  </w:style>
  <w:style w:type="character" w:customStyle="1" w:styleId="DebateUnderlineBoldChar">
    <w:name w:val="Debate Underline Bold Char"/>
    <w:locked/>
    <w:rsid w:val="002903EC"/>
  </w:style>
  <w:style w:type="paragraph" w:customStyle="1" w:styleId="DebateUnderlineBold">
    <w:name w:val="Debate Underline Bold"/>
    <w:basedOn w:val="Cardtext0"/>
    <w:qFormat/>
    <w:rsid w:val="002903EC"/>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2903EC"/>
  </w:style>
  <w:style w:type="paragraph" w:customStyle="1" w:styleId="StyleArialNarrow12ptBoldLeft-075">
    <w:name w:val="Style Arial Narrow 12 pt Bold Left:  -0.75&quot;"/>
    <w:basedOn w:val="Normal"/>
    <w:next w:val="ecxmsonormal"/>
    <w:qFormat/>
    <w:rsid w:val="002903EC"/>
    <w:pPr>
      <w:spacing w:after="0" w:line="240" w:lineRule="auto"/>
    </w:pPr>
  </w:style>
  <w:style w:type="character" w:customStyle="1" w:styleId="StyleStyleevidencetextBorderSinglesolidlineAuto05Char">
    <w:name w:val="Style Style evidence text + Border: : (Single solid line Auto  0.5 ... Char"/>
    <w:locked/>
    <w:rsid w:val="002903EC"/>
  </w:style>
  <w:style w:type="paragraph" w:customStyle="1" w:styleId="StyleStyleevidencetextBorderSinglesolidlineAuto05">
    <w:name w:val="Style Style evidence text + Border: : (Single solid line Auto  0.5 ..."/>
    <w:basedOn w:val="Normal"/>
    <w:next w:val="DebateUnderlineBold"/>
    <w:qFormat/>
    <w:rsid w:val="002903EC"/>
    <w:pPr>
      <w:spacing w:after="0" w:line="240" w:lineRule="auto"/>
    </w:pPr>
  </w:style>
  <w:style w:type="character" w:customStyle="1" w:styleId="StyleevidencetextBorderSinglesolidlineAuto05ptLChar">
    <w:name w:val="Style evidence text + Border: : (Single solid line Auto  0.5 pt L... Char"/>
    <w:locked/>
    <w:rsid w:val="002903EC"/>
  </w:style>
  <w:style w:type="paragraph" w:customStyle="1" w:styleId="StyleevidencetextBorderSinglesolidlineAuto05ptL">
    <w:name w:val="Style evidence text + Border: : (Single solid line Auto  0.5 pt L..."/>
    <w:basedOn w:val="CiteTag"/>
    <w:next w:val="StyleArialNarrow12ptBoldLeft-075"/>
    <w:qFormat/>
    <w:rsid w:val="002903EC"/>
  </w:style>
  <w:style w:type="character" w:customStyle="1" w:styleId="HighlightingChar">
    <w:name w:val="Highlighting Char"/>
    <w:locked/>
    <w:rsid w:val="002903EC"/>
  </w:style>
  <w:style w:type="paragraph" w:customStyle="1" w:styleId="Highlighting">
    <w:name w:val="Highlighting"/>
    <w:basedOn w:val="Normal"/>
    <w:next w:val="StyleStyleevidencetextBorderSinglesolidlineAuto05"/>
    <w:autoRedefine/>
    <w:qFormat/>
    <w:rsid w:val="002903EC"/>
    <w:pPr>
      <w:spacing w:after="0" w:line="240" w:lineRule="auto"/>
    </w:pPr>
  </w:style>
  <w:style w:type="paragraph" w:customStyle="1" w:styleId="CiteCharCharCharChar">
    <w:name w:val="Cite Char Char Char Char"/>
    <w:basedOn w:val="Normal"/>
    <w:next w:val="Normal"/>
    <w:qFormat/>
    <w:rsid w:val="002903EC"/>
    <w:pPr>
      <w:spacing w:after="0" w:line="240" w:lineRule="auto"/>
    </w:pPr>
  </w:style>
  <w:style w:type="character" w:customStyle="1" w:styleId="UnderliningCharChar1CharCharChar">
    <w:name w:val="Underlining Char Char1 Char Char Char"/>
    <w:locked/>
    <w:rsid w:val="002903EC"/>
  </w:style>
  <w:style w:type="paragraph" w:customStyle="1" w:styleId="UnderliningCharChar1CharChar">
    <w:name w:val="Underlining Char Char1 Char Char"/>
    <w:basedOn w:val="Normal"/>
    <w:next w:val="Normal"/>
    <w:qFormat/>
    <w:rsid w:val="002903EC"/>
    <w:pPr>
      <w:spacing w:after="0" w:line="240" w:lineRule="auto"/>
    </w:pPr>
  </w:style>
  <w:style w:type="character" w:customStyle="1" w:styleId="CiteCharCharCharCharCharChar">
    <w:name w:val="Cite Char Char Char Char Char Char"/>
    <w:locked/>
    <w:rsid w:val="002903EC"/>
  </w:style>
  <w:style w:type="paragraph" w:customStyle="1" w:styleId="CiteCharCharCharCharChar">
    <w:name w:val="Cite Char Char Char Char Char"/>
    <w:basedOn w:val="Normal"/>
    <w:next w:val="Normal"/>
    <w:qFormat/>
    <w:rsid w:val="002903EC"/>
    <w:pPr>
      <w:spacing w:after="0" w:line="240" w:lineRule="auto"/>
    </w:pPr>
  </w:style>
  <w:style w:type="character" w:customStyle="1" w:styleId="UnderliningCharCharChar">
    <w:name w:val="Underlining Char Char Char"/>
    <w:locked/>
    <w:rsid w:val="002903EC"/>
  </w:style>
  <w:style w:type="paragraph" w:customStyle="1" w:styleId="UnderliningCharChar">
    <w:name w:val="Underlining Char Char"/>
    <w:basedOn w:val="Normal"/>
    <w:next w:val="Normal"/>
    <w:qFormat/>
    <w:rsid w:val="002903EC"/>
    <w:pPr>
      <w:spacing w:after="0" w:line="240" w:lineRule="auto"/>
    </w:pPr>
  </w:style>
  <w:style w:type="paragraph" w:customStyle="1" w:styleId="Style120">
    <w:name w:val="Style 12"/>
    <w:qFormat/>
    <w:rsid w:val="002903EC"/>
    <w:pPr>
      <w:spacing w:after="200" w:line="276" w:lineRule="auto"/>
    </w:pPr>
  </w:style>
  <w:style w:type="paragraph" w:customStyle="1" w:styleId="Style7">
    <w:name w:val="Style 7"/>
    <w:next w:val="CiteCharCharCharCharChar"/>
    <w:qFormat/>
    <w:rsid w:val="002903EC"/>
    <w:pPr>
      <w:spacing w:after="200" w:line="276" w:lineRule="auto"/>
    </w:pPr>
  </w:style>
  <w:style w:type="paragraph" w:customStyle="1" w:styleId="Style9">
    <w:name w:val="Style 9"/>
    <w:qFormat/>
    <w:rsid w:val="002903EC"/>
    <w:pPr>
      <w:spacing w:after="200" w:line="276" w:lineRule="auto"/>
    </w:pPr>
  </w:style>
  <w:style w:type="paragraph" w:customStyle="1" w:styleId="Emphasis3">
    <w:name w:val="Emphasis3"/>
    <w:next w:val="UnderliningCharChar"/>
    <w:qFormat/>
    <w:rsid w:val="002903EC"/>
    <w:pPr>
      <w:spacing w:after="200" w:line="276" w:lineRule="auto"/>
    </w:pPr>
  </w:style>
  <w:style w:type="paragraph" w:customStyle="1" w:styleId="SmallCard">
    <w:name w:val="Small Card"/>
    <w:basedOn w:val="Normal"/>
    <w:next w:val="Style7"/>
    <w:uiPriority w:val="99"/>
    <w:qFormat/>
    <w:rsid w:val="002903EC"/>
    <w:pPr>
      <w:spacing w:after="0" w:line="240" w:lineRule="auto"/>
    </w:pPr>
  </w:style>
  <w:style w:type="paragraph" w:customStyle="1" w:styleId="BreifTitle">
    <w:name w:val="Breif Title"/>
    <w:basedOn w:val="Normal"/>
    <w:next w:val="Style9"/>
    <w:autoRedefine/>
    <w:uiPriority w:val="99"/>
    <w:qFormat/>
    <w:rsid w:val="002903EC"/>
    <w:pPr>
      <w:spacing w:after="0" w:line="240" w:lineRule="auto"/>
    </w:pPr>
  </w:style>
  <w:style w:type="paragraph" w:customStyle="1" w:styleId="Normal10pt">
    <w:name w:val="Normal + 10 pt"/>
    <w:basedOn w:val="Normal"/>
    <w:next w:val="Emphasis3"/>
    <w:uiPriority w:val="99"/>
    <w:qFormat/>
    <w:rsid w:val="002903EC"/>
    <w:pPr>
      <w:spacing w:after="0" w:line="240" w:lineRule="auto"/>
    </w:pPr>
  </w:style>
  <w:style w:type="paragraph" w:customStyle="1" w:styleId="formfldssel">
    <w:name w:val="formfldssel"/>
    <w:basedOn w:val="Normal"/>
    <w:qFormat/>
    <w:rsid w:val="002903EC"/>
    <w:pPr>
      <w:spacing w:after="0" w:line="240" w:lineRule="auto"/>
    </w:pPr>
  </w:style>
  <w:style w:type="paragraph" w:customStyle="1" w:styleId="hpleftlk">
    <w:name w:val="hpleftlk"/>
    <w:basedOn w:val="Normal"/>
    <w:next w:val="SmallCard"/>
    <w:qFormat/>
    <w:rsid w:val="002903EC"/>
    <w:pPr>
      <w:spacing w:after="0" w:line="240" w:lineRule="auto"/>
    </w:pPr>
  </w:style>
  <w:style w:type="paragraph" w:customStyle="1" w:styleId="lblu">
    <w:name w:val="lblu"/>
    <w:basedOn w:val="Normal"/>
    <w:next w:val="BreifTitle"/>
    <w:qFormat/>
    <w:rsid w:val="002903EC"/>
    <w:pPr>
      <w:spacing w:after="0" w:line="240" w:lineRule="auto"/>
    </w:pPr>
  </w:style>
  <w:style w:type="paragraph" w:customStyle="1" w:styleId="Underlinestyle">
    <w:name w:val="Underlinestyle"/>
    <w:basedOn w:val="Normal"/>
    <w:next w:val="Normal10pt"/>
    <w:qFormat/>
    <w:rsid w:val="002903EC"/>
    <w:pPr>
      <w:spacing w:after="0" w:line="240" w:lineRule="auto"/>
    </w:pPr>
  </w:style>
  <w:style w:type="paragraph" w:customStyle="1" w:styleId="DebateCiteCharChar">
    <w:name w:val="Debate Cite Char Char"/>
    <w:basedOn w:val="Normal"/>
    <w:next w:val="formfldssel"/>
    <w:autoRedefine/>
    <w:qFormat/>
    <w:rsid w:val="002903EC"/>
    <w:pPr>
      <w:spacing w:after="0" w:line="240" w:lineRule="auto"/>
    </w:pPr>
  </w:style>
  <w:style w:type="paragraph" w:customStyle="1" w:styleId="StyleTagandCiteFranklinGothicDemi">
    <w:name w:val="Style Tag and Cite + Franklin Gothic Demi"/>
    <w:basedOn w:val="HotRoute"/>
    <w:next w:val="lblu"/>
    <w:autoRedefine/>
    <w:uiPriority w:val="99"/>
    <w:qFormat/>
    <w:rsid w:val="002903EC"/>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2903EC"/>
  </w:style>
  <w:style w:type="paragraph" w:customStyle="1" w:styleId="CiteCard0">
    <w:name w:val="Cite/Card"/>
    <w:basedOn w:val="Normal"/>
    <w:next w:val="StyleTagandCiteFranklinGothicDemi"/>
    <w:qFormat/>
    <w:rsid w:val="002903EC"/>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2903EC"/>
    <w:pPr>
      <w:spacing w:after="0" w:line="240" w:lineRule="auto"/>
    </w:pPr>
  </w:style>
  <w:style w:type="paragraph" w:customStyle="1" w:styleId="title-bold-medium">
    <w:name w:val="title-bold-medium"/>
    <w:basedOn w:val="Normal"/>
    <w:next w:val="TagCite2"/>
    <w:uiPriority w:val="99"/>
    <w:qFormat/>
    <w:rsid w:val="002903EC"/>
    <w:pPr>
      <w:spacing w:after="0" w:line="240" w:lineRule="auto"/>
    </w:pPr>
  </w:style>
  <w:style w:type="paragraph" w:customStyle="1" w:styleId="lact">
    <w:name w:val="lact"/>
    <w:basedOn w:val="Normal"/>
    <w:next w:val="CiteCard0"/>
    <w:uiPriority w:val="99"/>
    <w:qFormat/>
    <w:rsid w:val="002903EC"/>
    <w:pPr>
      <w:spacing w:after="0" w:line="240" w:lineRule="auto"/>
    </w:pPr>
  </w:style>
  <w:style w:type="paragraph" w:customStyle="1" w:styleId="shellscontentions">
    <w:name w:val="shells/contentions"/>
    <w:basedOn w:val="DebateCiteCharChar"/>
    <w:next w:val="tagCharCharCharCharCharCharChar"/>
    <w:uiPriority w:val="99"/>
    <w:qFormat/>
    <w:rsid w:val="002903EC"/>
  </w:style>
  <w:style w:type="paragraph" w:customStyle="1" w:styleId="BriefTitle1">
    <w:name w:val="Brief Title 1"/>
    <w:basedOn w:val="Normal"/>
    <w:next w:val="title-bold-medium"/>
    <w:uiPriority w:val="99"/>
    <w:qFormat/>
    <w:rsid w:val="002903EC"/>
    <w:pPr>
      <w:spacing w:after="0" w:line="240" w:lineRule="auto"/>
    </w:pPr>
  </w:style>
  <w:style w:type="paragraph" w:customStyle="1" w:styleId="ShellTitles">
    <w:name w:val="ShellTitles"/>
    <w:basedOn w:val="Normal"/>
    <w:next w:val="shellscontentions"/>
    <w:uiPriority w:val="99"/>
    <w:qFormat/>
    <w:rsid w:val="002903EC"/>
    <w:pPr>
      <w:spacing w:after="0" w:line="240" w:lineRule="auto"/>
    </w:pPr>
  </w:style>
  <w:style w:type="paragraph" w:customStyle="1" w:styleId="ToRead">
    <w:name w:val="To Read"/>
    <w:basedOn w:val="Normal"/>
    <w:uiPriority w:val="99"/>
    <w:qFormat/>
    <w:rsid w:val="002903EC"/>
    <w:pPr>
      <w:spacing w:after="0" w:line="240" w:lineRule="auto"/>
    </w:pPr>
  </w:style>
  <w:style w:type="paragraph" w:customStyle="1" w:styleId="Style21">
    <w:name w:val="Style 2"/>
    <w:basedOn w:val="Normal"/>
    <w:next w:val="ShellTitles"/>
    <w:uiPriority w:val="99"/>
    <w:qFormat/>
    <w:rsid w:val="002903EC"/>
    <w:pPr>
      <w:spacing w:after="0" w:line="240" w:lineRule="auto"/>
    </w:pPr>
  </w:style>
  <w:style w:type="paragraph" w:customStyle="1" w:styleId="Style40">
    <w:name w:val="Style 4"/>
    <w:basedOn w:val="Normal"/>
    <w:uiPriority w:val="99"/>
    <w:qFormat/>
    <w:rsid w:val="002903EC"/>
    <w:pPr>
      <w:spacing w:after="0" w:line="240" w:lineRule="auto"/>
    </w:pPr>
  </w:style>
  <w:style w:type="paragraph" w:customStyle="1" w:styleId="CM10">
    <w:name w:val="CM10"/>
    <w:basedOn w:val="Normal"/>
    <w:uiPriority w:val="99"/>
    <w:qFormat/>
    <w:rsid w:val="002903EC"/>
    <w:pPr>
      <w:spacing w:after="0" w:line="240" w:lineRule="auto"/>
    </w:pPr>
  </w:style>
  <w:style w:type="paragraph" w:customStyle="1" w:styleId="OffensiveLanguage">
    <w:name w:val="Offensive Language"/>
    <w:basedOn w:val="Normal"/>
    <w:next w:val="Normal"/>
    <w:qFormat/>
    <w:rsid w:val="002903EC"/>
    <w:pPr>
      <w:spacing w:after="0" w:line="240" w:lineRule="auto"/>
    </w:pPr>
  </w:style>
  <w:style w:type="paragraph" w:customStyle="1" w:styleId="clearformatting0">
    <w:name w:val="clear formatting"/>
    <w:basedOn w:val="Normal"/>
    <w:next w:val="Style40"/>
    <w:qFormat/>
    <w:rsid w:val="002903EC"/>
    <w:pPr>
      <w:spacing w:after="0" w:line="240" w:lineRule="auto"/>
    </w:pPr>
  </w:style>
  <w:style w:type="paragraph" w:customStyle="1" w:styleId="Style18">
    <w:name w:val="Style 18"/>
    <w:next w:val="CM10"/>
    <w:uiPriority w:val="99"/>
    <w:qFormat/>
    <w:rsid w:val="002903EC"/>
    <w:pPr>
      <w:spacing w:after="200" w:line="276" w:lineRule="auto"/>
    </w:pPr>
  </w:style>
  <w:style w:type="paragraph" w:customStyle="1" w:styleId="formfld">
    <w:name w:val="formfld"/>
    <w:basedOn w:val="Normal"/>
    <w:next w:val="OffensiveLanguage"/>
    <w:qFormat/>
    <w:rsid w:val="002903EC"/>
    <w:pPr>
      <w:spacing w:after="0" w:line="240" w:lineRule="auto"/>
    </w:pPr>
  </w:style>
  <w:style w:type="paragraph" w:customStyle="1" w:styleId="Caption3">
    <w:name w:val="Caption3"/>
    <w:basedOn w:val="Normal"/>
    <w:next w:val="clearformatting0"/>
    <w:uiPriority w:val="99"/>
    <w:qFormat/>
    <w:rsid w:val="002903EC"/>
    <w:pPr>
      <w:spacing w:after="0" w:line="240" w:lineRule="auto"/>
    </w:pPr>
  </w:style>
  <w:style w:type="paragraph" w:customStyle="1" w:styleId="teaserpermalink">
    <w:name w:val="teaser_permalink"/>
    <w:basedOn w:val="Normal"/>
    <w:next w:val="Style18"/>
    <w:uiPriority w:val="99"/>
    <w:qFormat/>
    <w:rsid w:val="002903EC"/>
    <w:pPr>
      <w:spacing w:after="0" w:line="240" w:lineRule="auto"/>
    </w:pPr>
  </w:style>
  <w:style w:type="character" w:styleId="BookTitle">
    <w:name w:val="Book Title"/>
    <w:basedOn w:val="DefaultParagraphFont"/>
    <w:qFormat/>
    <w:rsid w:val="002903EC"/>
    <w:rPr>
      <w:b/>
      <w:bCs/>
      <w:i/>
      <w:iCs/>
      <w:spacing w:val="5"/>
    </w:rPr>
  </w:style>
  <w:style w:type="character" w:customStyle="1" w:styleId="Heading7Char1">
    <w:name w:val="Heading 7 Char1"/>
    <w:basedOn w:val="DefaultParagraphFont"/>
    <w:semiHidden/>
    <w:rsid w:val="002903EC"/>
  </w:style>
  <w:style w:type="character" w:customStyle="1" w:styleId="Heading8Char1">
    <w:name w:val="Heading 8 Char1"/>
    <w:basedOn w:val="DefaultParagraphFont"/>
    <w:semiHidden/>
    <w:rsid w:val="002903EC"/>
  </w:style>
  <w:style w:type="character" w:customStyle="1" w:styleId="Heading9Char1">
    <w:name w:val="Heading 9 Char1"/>
    <w:basedOn w:val="DefaultParagraphFont"/>
    <w:semiHidden/>
    <w:rsid w:val="002903EC"/>
  </w:style>
  <w:style w:type="character" w:customStyle="1" w:styleId="sup1">
    <w:name w:val="sup1"/>
    <w:rsid w:val="002903EC"/>
  </w:style>
  <w:style w:type="character" w:customStyle="1" w:styleId="pgnum1">
    <w:name w:val="pgnum1"/>
    <w:rsid w:val="002903EC"/>
  </w:style>
  <w:style w:type="character" w:customStyle="1" w:styleId="nw">
    <w:name w:val="nw"/>
    <w:rsid w:val="002903EC"/>
  </w:style>
  <w:style w:type="character" w:customStyle="1" w:styleId="CardsHighlight">
    <w:name w:val="Cards Highlight"/>
    <w:uiPriority w:val="1"/>
    <w:rsid w:val="002903EC"/>
  </w:style>
  <w:style w:type="character" w:customStyle="1" w:styleId="apple">
    <w:name w:val="apple"/>
    <w:rsid w:val="002903EC"/>
  </w:style>
  <w:style w:type="character" w:customStyle="1" w:styleId="inhoud">
    <w:name w:val="inhoud"/>
    <w:rsid w:val="002903EC"/>
  </w:style>
  <w:style w:type="character" w:customStyle="1" w:styleId="CardsUnderlined">
    <w:name w:val="Cards Underlined"/>
    <w:qFormat/>
    <w:rsid w:val="002903EC"/>
  </w:style>
  <w:style w:type="character" w:customStyle="1" w:styleId="Cites-AuthorDate">
    <w:name w:val="Cites-Author/Date"/>
    <w:qFormat/>
    <w:rsid w:val="002903EC"/>
  </w:style>
  <w:style w:type="character" w:customStyle="1" w:styleId="StyleCardtextChar10pt">
    <w:name w:val="Style Card text Char + 10 pt"/>
    <w:rsid w:val="002903EC"/>
  </w:style>
  <w:style w:type="character" w:customStyle="1" w:styleId="UnderliningChar2">
    <w:name w:val="Underlining Char2"/>
    <w:rsid w:val="002903EC"/>
  </w:style>
  <w:style w:type="character" w:customStyle="1" w:styleId="UnderliningChar1">
    <w:name w:val="Underlining Char1"/>
    <w:rsid w:val="002903EC"/>
  </w:style>
  <w:style w:type="character" w:customStyle="1" w:styleId="smcaps">
    <w:name w:val="smcaps"/>
    <w:rsid w:val="002903EC"/>
  </w:style>
  <w:style w:type="character" w:customStyle="1" w:styleId="Style1Char2">
    <w:name w:val="Style1 Char2"/>
    <w:rsid w:val="002903EC"/>
  </w:style>
  <w:style w:type="character" w:customStyle="1" w:styleId="inside-head1">
    <w:name w:val="inside-head1"/>
    <w:rsid w:val="002903EC"/>
  </w:style>
  <w:style w:type="character" w:customStyle="1" w:styleId="datestamp1">
    <w:name w:val="datestamp1"/>
    <w:rsid w:val="002903EC"/>
  </w:style>
  <w:style w:type="character" w:customStyle="1" w:styleId="pagetools1">
    <w:name w:val="pagetools1"/>
    <w:rsid w:val="002903EC"/>
  </w:style>
  <w:style w:type="character" w:customStyle="1" w:styleId="smallredtext">
    <w:name w:val="smallredtext"/>
    <w:rsid w:val="002903EC"/>
  </w:style>
  <w:style w:type="character" w:customStyle="1" w:styleId="storyheading31">
    <w:name w:val="storyheading31"/>
    <w:rsid w:val="002903EC"/>
  </w:style>
  <w:style w:type="character" w:customStyle="1" w:styleId="storydeck31">
    <w:name w:val="storydeck31"/>
    <w:rsid w:val="002903EC"/>
  </w:style>
  <w:style w:type="character" w:customStyle="1" w:styleId="subtitle1">
    <w:name w:val="subtitle1"/>
    <w:rsid w:val="002903EC"/>
  </w:style>
  <w:style w:type="character" w:customStyle="1" w:styleId="Title10">
    <w:name w:val="Title1"/>
    <w:rsid w:val="002903EC"/>
  </w:style>
  <w:style w:type="character" w:customStyle="1" w:styleId="clsbiolink">
    <w:name w:val="clsbiolink"/>
    <w:rsid w:val="002903EC"/>
  </w:style>
  <w:style w:type="character" w:customStyle="1" w:styleId="clssmaller">
    <w:name w:val="clssmaller"/>
    <w:rsid w:val="002903EC"/>
  </w:style>
  <w:style w:type="character" w:customStyle="1" w:styleId="sm1">
    <w:name w:val="sm1"/>
    <w:rsid w:val="002903EC"/>
  </w:style>
  <w:style w:type="character" w:customStyle="1" w:styleId="noindentChar">
    <w:name w:val="noindent Char"/>
    <w:rsid w:val="002903EC"/>
  </w:style>
  <w:style w:type="character" w:customStyle="1" w:styleId="SmallChar1">
    <w:name w:val="Small Char1"/>
    <w:rsid w:val="002903EC"/>
  </w:style>
  <w:style w:type="character" w:customStyle="1" w:styleId="fullcite0">
    <w:name w:val="fullcite"/>
    <w:rsid w:val="002903EC"/>
  </w:style>
  <w:style w:type="character" w:customStyle="1" w:styleId="Style9ptThickunderline">
    <w:name w:val="Style 9 pt Thick underline"/>
    <w:rsid w:val="002903EC"/>
  </w:style>
  <w:style w:type="character" w:customStyle="1" w:styleId="CardNotUnderlinedChar">
    <w:name w:val="Card Not Underlined Char"/>
    <w:rsid w:val="002903EC"/>
  </w:style>
  <w:style w:type="character" w:customStyle="1" w:styleId="IndexHeadersCharChar">
    <w:name w:val="Index Headers Char Char"/>
    <w:rsid w:val="002903EC"/>
  </w:style>
  <w:style w:type="character" w:customStyle="1" w:styleId="CircleChar1">
    <w:name w:val="Circle Char1"/>
    <w:rsid w:val="002903EC"/>
  </w:style>
  <w:style w:type="character" w:customStyle="1" w:styleId="textmedium">
    <w:name w:val="textmedium"/>
    <w:rsid w:val="002903EC"/>
  </w:style>
  <w:style w:type="character" w:customStyle="1" w:styleId="justify">
    <w:name w:val="justify"/>
    <w:rsid w:val="002903EC"/>
  </w:style>
  <w:style w:type="character" w:customStyle="1" w:styleId="SmallCardTextChar">
    <w:name w:val="Small Card Text Char"/>
    <w:rsid w:val="002903EC"/>
  </w:style>
  <w:style w:type="character" w:customStyle="1" w:styleId="tagChar30">
    <w:name w:val="tag Char3"/>
    <w:rsid w:val="002903EC"/>
  </w:style>
  <w:style w:type="character" w:customStyle="1" w:styleId="medium-normal1">
    <w:name w:val="medium-normal1"/>
    <w:rsid w:val="002903EC"/>
  </w:style>
  <w:style w:type="character" w:customStyle="1" w:styleId="inside-head">
    <w:name w:val="inside-head"/>
    <w:rsid w:val="002903EC"/>
  </w:style>
  <w:style w:type="character" w:customStyle="1" w:styleId="awtw">
    <w:name w:val="awtw"/>
    <w:rsid w:val="002903EC"/>
  </w:style>
  <w:style w:type="character" w:customStyle="1" w:styleId="CardText-Underlined">
    <w:name w:val="Card Text - Underlined"/>
    <w:rsid w:val="002903EC"/>
  </w:style>
  <w:style w:type="character" w:customStyle="1" w:styleId="Citation-AuthorDate">
    <w:name w:val="Citation - Author/Date"/>
    <w:rsid w:val="002903EC"/>
  </w:style>
  <w:style w:type="character" w:customStyle="1" w:styleId="ld3">
    <w:name w:val="ld3"/>
    <w:rsid w:val="002903EC"/>
  </w:style>
  <w:style w:type="character" w:customStyle="1" w:styleId="5Notunderlined">
    <w:name w:val="5 Not underlined"/>
    <w:rsid w:val="002903EC"/>
  </w:style>
  <w:style w:type="character" w:customStyle="1" w:styleId="postbody">
    <w:name w:val="postbody"/>
    <w:rsid w:val="002903EC"/>
  </w:style>
  <w:style w:type="paragraph" w:styleId="EndnoteText">
    <w:name w:val="endnote text"/>
    <w:basedOn w:val="Normal"/>
    <w:link w:val="EndnoteTextChar1"/>
    <w:unhideWhenUsed/>
    <w:rsid w:val="002903EC"/>
    <w:pPr>
      <w:spacing w:after="0" w:line="240" w:lineRule="auto"/>
    </w:pPr>
    <w:rPr>
      <w:sz w:val="20"/>
      <w:szCs w:val="20"/>
    </w:rPr>
  </w:style>
  <w:style w:type="character" w:customStyle="1" w:styleId="EndnoteTextChar1">
    <w:name w:val="Endnote Text Char1"/>
    <w:basedOn w:val="DefaultParagraphFont"/>
    <w:link w:val="EndnoteText"/>
    <w:rsid w:val="002903EC"/>
    <w:rPr>
      <w:rFonts w:ascii="Calibri" w:hAnsi="Calibri"/>
      <w:sz w:val="20"/>
      <w:szCs w:val="20"/>
    </w:rPr>
  </w:style>
  <w:style w:type="character" w:customStyle="1" w:styleId="ssl4">
    <w:name w:val="ss_l4"/>
    <w:rsid w:val="002903EC"/>
  </w:style>
  <w:style w:type="character" w:customStyle="1" w:styleId="stylestylebold12pt">
    <w:name w:val="stylestylebold12pt"/>
    <w:rsid w:val="002903EC"/>
  </w:style>
  <w:style w:type="character" w:customStyle="1" w:styleId="externaledithide">
    <w:name w:val="external_edit_hide"/>
    <w:rsid w:val="002903EC"/>
  </w:style>
  <w:style w:type="character" w:customStyle="1" w:styleId="grey10">
    <w:name w:val="grey10"/>
    <w:rsid w:val="002903EC"/>
  </w:style>
  <w:style w:type="character" w:customStyle="1" w:styleId="CharacterStyle20">
    <w:name w:val="Character Style 20"/>
    <w:rsid w:val="002903EC"/>
  </w:style>
  <w:style w:type="character" w:customStyle="1" w:styleId="Style11ptUnderlineBorderSinglesolidlineAuto05pt">
    <w:name w:val="Style 11 pt Underline Border: : (Single solid line Auto  0.5 pt..."/>
    <w:rsid w:val="002903EC"/>
  </w:style>
  <w:style w:type="character" w:customStyle="1" w:styleId="A9">
    <w:name w:val="A9"/>
    <w:uiPriority w:val="99"/>
    <w:rsid w:val="002903EC"/>
  </w:style>
  <w:style w:type="character" w:customStyle="1" w:styleId="A5">
    <w:name w:val="A5"/>
    <w:uiPriority w:val="99"/>
    <w:rsid w:val="002903EC"/>
  </w:style>
  <w:style w:type="character" w:customStyle="1" w:styleId="underline1">
    <w:name w:val="underline1"/>
    <w:rsid w:val="002903EC"/>
  </w:style>
  <w:style w:type="character" w:customStyle="1" w:styleId="see">
    <w:name w:val="see"/>
    <w:rsid w:val="002903EC"/>
  </w:style>
  <w:style w:type="character" w:customStyle="1" w:styleId="CharacterStyle2">
    <w:name w:val="Character Style 2"/>
    <w:uiPriority w:val="99"/>
    <w:rsid w:val="002903EC"/>
  </w:style>
  <w:style w:type="character" w:customStyle="1" w:styleId="lightblue">
    <w:name w:val="lightblue"/>
    <w:rsid w:val="002903EC"/>
  </w:style>
  <w:style w:type="character" w:customStyle="1" w:styleId="centerheadlines">
    <w:name w:val="centerheadlines"/>
    <w:rsid w:val="002903EC"/>
  </w:style>
  <w:style w:type="character" w:customStyle="1" w:styleId="datetime">
    <w:name w:val="datetime"/>
    <w:rsid w:val="002903EC"/>
  </w:style>
  <w:style w:type="character" w:customStyle="1" w:styleId="info">
    <w:name w:val="info"/>
    <w:rsid w:val="002903EC"/>
  </w:style>
  <w:style w:type="character" w:customStyle="1" w:styleId="datestory">
    <w:name w:val="datestory"/>
    <w:rsid w:val="002903EC"/>
  </w:style>
  <w:style w:type="character" w:customStyle="1" w:styleId="A1">
    <w:name w:val="A1"/>
    <w:uiPriority w:val="99"/>
    <w:rsid w:val="002903EC"/>
  </w:style>
  <w:style w:type="character" w:customStyle="1" w:styleId="-SmallText-">
    <w:name w:val="-Small Text-"/>
    <w:rsid w:val="002903EC"/>
  </w:style>
  <w:style w:type="character" w:customStyle="1" w:styleId="goohl1">
    <w:name w:val="goohl1"/>
    <w:rsid w:val="002903EC"/>
  </w:style>
  <w:style w:type="character" w:customStyle="1" w:styleId="goohl2">
    <w:name w:val="goohl2"/>
    <w:rsid w:val="002903EC"/>
  </w:style>
  <w:style w:type="character" w:customStyle="1" w:styleId="goohl0">
    <w:name w:val="goohl0"/>
    <w:rsid w:val="002903EC"/>
  </w:style>
  <w:style w:type="character" w:customStyle="1" w:styleId="StyleUnderlineBorderSinglesolidlineAuto05ptLinew">
    <w:name w:val="Style Underline Border: : (Single solid line Auto  0.5 pt Line w..."/>
    <w:basedOn w:val="DefaultParagraphFont"/>
    <w:rsid w:val="002903EC"/>
  </w:style>
  <w:style w:type="character" w:customStyle="1" w:styleId="citeschar10">
    <w:name w:val="citeschar1"/>
    <w:basedOn w:val="DefaultParagraphFont"/>
    <w:rsid w:val="002903EC"/>
  </w:style>
  <w:style w:type="character" w:customStyle="1" w:styleId="cardunderlinedchar0">
    <w:name w:val="cardunderlinedchar"/>
    <w:basedOn w:val="DefaultParagraphFont"/>
    <w:rsid w:val="002903EC"/>
  </w:style>
  <w:style w:type="paragraph" w:customStyle="1" w:styleId="Style1CharChar">
    <w:name w:val="Style1 Char Char"/>
    <w:basedOn w:val="Normal"/>
    <w:qFormat/>
    <w:rsid w:val="002903EC"/>
    <w:pPr>
      <w:spacing w:after="0" w:line="240" w:lineRule="auto"/>
    </w:pPr>
  </w:style>
  <w:style w:type="character" w:customStyle="1" w:styleId="Style1CharCharChar">
    <w:name w:val="Style1 Char Char Char"/>
    <w:locked/>
    <w:rsid w:val="002903EC"/>
  </w:style>
  <w:style w:type="character" w:customStyle="1" w:styleId="FootnoteTextChar1">
    <w:name w:val="Footnote Text Char1"/>
    <w:basedOn w:val="DefaultParagraphFont"/>
    <w:rsid w:val="002903EC"/>
    <w:rPr>
      <w:rFonts w:ascii="Georgia" w:hAnsi="Georgia"/>
      <w:sz w:val="20"/>
      <w:szCs w:val="20"/>
    </w:rPr>
  </w:style>
  <w:style w:type="character" w:customStyle="1" w:styleId="headline">
    <w:name w:val="headline"/>
    <w:rsid w:val="002903EC"/>
  </w:style>
  <w:style w:type="character" w:customStyle="1" w:styleId="provider">
    <w:name w:val="provider"/>
    <w:basedOn w:val="DefaultParagraphFont"/>
    <w:rsid w:val="002903EC"/>
  </w:style>
  <w:style w:type="character" w:customStyle="1" w:styleId="ilad">
    <w:name w:val="il_ad"/>
    <w:rsid w:val="002903EC"/>
  </w:style>
  <w:style w:type="character" w:customStyle="1" w:styleId="grame">
    <w:name w:val="grame"/>
    <w:rsid w:val="002903EC"/>
  </w:style>
  <w:style w:type="character" w:customStyle="1" w:styleId="spelle">
    <w:name w:val="spelle"/>
    <w:rsid w:val="002903EC"/>
  </w:style>
  <w:style w:type="character" w:customStyle="1" w:styleId="vitstorybyline">
    <w:name w:val="vitstorybyline"/>
    <w:rsid w:val="002903EC"/>
  </w:style>
  <w:style w:type="character" w:customStyle="1" w:styleId="yahoobuzzbadge-form">
    <w:name w:val="yahoobuzzbadge-form"/>
    <w:rsid w:val="002903EC"/>
  </w:style>
  <w:style w:type="character" w:customStyle="1" w:styleId="tickerlinx">
    <w:name w:val="tickerlinx"/>
    <w:rsid w:val="002903EC"/>
  </w:style>
  <w:style w:type="character" w:customStyle="1" w:styleId="post-author">
    <w:name w:val="post-author"/>
    <w:rsid w:val="002903EC"/>
  </w:style>
  <w:style w:type="character" w:customStyle="1" w:styleId="post-timestamp">
    <w:name w:val="post-timestamp"/>
    <w:rsid w:val="002903EC"/>
  </w:style>
  <w:style w:type="character" w:customStyle="1" w:styleId="mw-headline">
    <w:name w:val="mw-headline"/>
    <w:rsid w:val="002903EC"/>
  </w:style>
  <w:style w:type="character" w:customStyle="1" w:styleId="month">
    <w:name w:val="month"/>
    <w:rsid w:val="002903EC"/>
  </w:style>
  <w:style w:type="character" w:customStyle="1" w:styleId="2xBoldUnderline">
    <w:name w:val="2x_Bold_Underline"/>
    <w:rsid w:val="002903EC"/>
  </w:style>
  <w:style w:type="character" w:customStyle="1" w:styleId="texttitlebigred">
    <w:name w:val="texttitlebigred"/>
    <w:rsid w:val="002903EC"/>
  </w:style>
  <w:style w:type="character" w:customStyle="1" w:styleId="subtitles">
    <w:name w:val="subtitles"/>
    <w:rsid w:val="002903EC"/>
  </w:style>
  <w:style w:type="character" w:customStyle="1" w:styleId="UnderlineCharChar1">
    <w:name w:val="Underline Char Char1"/>
    <w:rsid w:val="002903EC"/>
  </w:style>
  <w:style w:type="character" w:customStyle="1" w:styleId="CiteCardChar1">
    <w:name w:val="Cite_Card Char1"/>
    <w:rsid w:val="002903EC"/>
  </w:style>
  <w:style w:type="character" w:customStyle="1" w:styleId="ptitleinside">
    <w:name w:val="p_title_inside"/>
    <w:rsid w:val="002903EC"/>
  </w:style>
  <w:style w:type="character" w:customStyle="1" w:styleId="paramv">
    <w:name w:val="paramv"/>
    <w:rsid w:val="002903EC"/>
  </w:style>
  <w:style w:type="character" w:customStyle="1" w:styleId="quotepeekbase">
    <w:name w:val="quotepeekbase"/>
    <w:rsid w:val="002903EC"/>
  </w:style>
  <w:style w:type="character" w:customStyle="1" w:styleId="symbol">
    <w:name w:val="symbol"/>
    <w:rsid w:val="002903EC"/>
  </w:style>
  <w:style w:type="character" w:customStyle="1" w:styleId="data">
    <w:name w:val="data"/>
    <w:rsid w:val="002903EC"/>
  </w:style>
  <w:style w:type="character" w:customStyle="1" w:styleId="cross-head">
    <w:name w:val="cross-head"/>
    <w:rsid w:val="002903EC"/>
  </w:style>
  <w:style w:type="character" w:customStyle="1" w:styleId="scaps">
    <w:name w:val="scaps"/>
    <w:rsid w:val="002903EC"/>
  </w:style>
  <w:style w:type="character" w:customStyle="1" w:styleId="pub-date">
    <w:name w:val="pub-date"/>
    <w:rsid w:val="002903EC"/>
  </w:style>
  <w:style w:type="character" w:customStyle="1" w:styleId="StyleTimesNewRoman12ptBold">
    <w:name w:val="Style Times New Roman 12 pt Bold"/>
    <w:rsid w:val="002903EC"/>
  </w:style>
  <w:style w:type="character" w:customStyle="1" w:styleId="AuthorDateF4">
    <w:name w:val="Author Date (F4)"/>
    <w:rsid w:val="002903EC"/>
  </w:style>
  <w:style w:type="character" w:customStyle="1" w:styleId="BoldUnderlineF6">
    <w:name w:val="Bold Underline (F6)"/>
    <w:rsid w:val="002903EC"/>
  </w:style>
  <w:style w:type="character" w:customStyle="1" w:styleId="grouptext">
    <w:name w:val="group_text"/>
    <w:rsid w:val="002903EC"/>
  </w:style>
  <w:style w:type="character" w:customStyle="1" w:styleId="authors">
    <w:name w:val="authors"/>
    <w:rsid w:val="002903EC"/>
  </w:style>
  <w:style w:type="character" w:customStyle="1" w:styleId="StyleArial12ptBoldItalic">
    <w:name w:val="Style Arial 12 pt Bold Italic"/>
    <w:rsid w:val="002903EC"/>
  </w:style>
  <w:style w:type="character" w:customStyle="1" w:styleId="verdana12grey1">
    <w:name w:val="verdana12grey1"/>
    <w:rsid w:val="002903EC"/>
  </w:style>
  <w:style w:type="character" w:customStyle="1" w:styleId="verdana9grey1a">
    <w:name w:val="verdana9grey1a"/>
    <w:rsid w:val="002903EC"/>
  </w:style>
  <w:style w:type="character" w:customStyle="1" w:styleId="nn-twttr-share-btn">
    <w:name w:val="nn-twttr-share-btn"/>
    <w:rsid w:val="002903EC"/>
  </w:style>
  <w:style w:type="character" w:customStyle="1" w:styleId="count">
    <w:name w:val="count"/>
    <w:rsid w:val="002903EC"/>
  </w:style>
  <w:style w:type="character" w:customStyle="1" w:styleId="fbbuttontext">
    <w:name w:val="fb_button_text"/>
    <w:rsid w:val="002903EC"/>
  </w:style>
  <w:style w:type="character" w:customStyle="1" w:styleId="comment-count">
    <w:name w:val="comment-count"/>
    <w:rsid w:val="002903EC"/>
  </w:style>
  <w:style w:type="character" w:customStyle="1" w:styleId="comment-count-text">
    <w:name w:val="comment-count-text"/>
    <w:rsid w:val="002903EC"/>
  </w:style>
  <w:style w:type="character" w:customStyle="1" w:styleId="author-name">
    <w:name w:val="author-name"/>
    <w:rsid w:val="002903EC"/>
  </w:style>
  <w:style w:type="character" w:customStyle="1" w:styleId="lightheader">
    <w:name w:val="lightheader"/>
    <w:rsid w:val="002903EC"/>
  </w:style>
  <w:style w:type="character" w:customStyle="1" w:styleId="CiteCardCharCharCharCharChar">
    <w:name w:val="Cite_Card Char Char Char Char Char"/>
    <w:rsid w:val="002903EC"/>
  </w:style>
  <w:style w:type="character" w:customStyle="1" w:styleId="CiteCardCharCharCharCharCharChar">
    <w:name w:val="Cite_Card Char Char Char Char Char Char"/>
    <w:rsid w:val="002903EC"/>
  </w:style>
  <w:style w:type="character" w:customStyle="1" w:styleId="yahoobuzzbadge">
    <w:name w:val="yahoobuzzbadge"/>
    <w:rsid w:val="002903EC"/>
  </w:style>
  <w:style w:type="character" w:customStyle="1" w:styleId="fbsharecountinner">
    <w:name w:val="fb_share_count_inner"/>
    <w:rsid w:val="002903EC"/>
  </w:style>
  <w:style w:type="character" w:customStyle="1" w:styleId="fbconnectbuttontext">
    <w:name w:val="fbconnectbutton_text"/>
    <w:rsid w:val="002903EC"/>
  </w:style>
  <w:style w:type="paragraph" w:customStyle="1" w:styleId="Sourcename">
    <w:name w:val="Source name"/>
    <w:basedOn w:val="Normal"/>
    <w:qFormat/>
    <w:rsid w:val="002903EC"/>
    <w:pPr>
      <w:spacing w:after="0" w:line="240" w:lineRule="auto"/>
    </w:pPr>
  </w:style>
  <w:style w:type="character" w:customStyle="1" w:styleId="SourcenameChar">
    <w:name w:val="Source name Char"/>
    <w:locked/>
    <w:rsid w:val="002903EC"/>
  </w:style>
  <w:style w:type="character" w:customStyle="1" w:styleId="StrongEmphasis">
    <w:name w:val="Strong Emphasis"/>
    <w:rsid w:val="002903EC"/>
  </w:style>
  <w:style w:type="character" w:customStyle="1" w:styleId="Caption2">
    <w:name w:val="Caption2"/>
    <w:rsid w:val="002903EC"/>
  </w:style>
  <w:style w:type="character" w:customStyle="1" w:styleId="Style11ptItalicUnderline">
    <w:name w:val="Style 11 pt Italic Underline"/>
    <w:rsid w:val="002903EC"/>
  </w:style>
  <w:style w:type="character" w:customStyle="1" w:styleId="Style11ptItalic">
    <w:name w:val="Style 11 pt Italic"/>
    <w:rsid w:val="002903EC"/>
  </w:style>
  <w:style w:type="character" w:customStyle="1" w:styleId="Style6pt">
    <w:name w:val="Style 6 pt"/>
    <w:qFormat/>
    <w:rsid w:val="002903EC"/>
  </w:style>
  <w:style w:type="character" w:customStyle="1" w:styleId="article-articlebody">
    <w:name w:val="article-articlebody"/>
    <w:basedOn w:val="DefaultParagraphFont"/>
    <w:rsid w:val="002903EC"/>
  </w:style>
  <w:style w:type="character" w:customStyle="1" w:styleId="pageheader0">
    <w:name w:val="pageheader"/>
    <w:basedOn w:val="DefaultParagraphFont"/>
    <w:rsid w:val="002903EC"/>
  </w:style>
  <w:style w:type="character" w:customStyle="1" w:styleId="AuthorCharChar">
    <w:name w:val="Author Char Char"/>
    <w:rsid w:val="002903EC"/>
  </w:style>
  <w:style w:type="character" w:customStyle="1" w:styleId="smallchar0">
    <w:name w:val="smallchar"/>
    <w:basedOn w:val="DefaultParagraphFont"/>
    <w:rsid w:val="002903EC"/>
  </w:style>
  <w:style w:type="character" w:customStyle="1" w:styleId="Shortcite">
    <w:name w:val="Shortcite"/>
    <w:rsid w:val="002903EC"/>
  </w:style>
  <w:style w:type="character" w:customStyle="1" w:styleId="Longcite">
    <w:name w:val="Longcite"/>
    <w:rsid w:val="002903EC"/>
  </w:style>
  <w:style w:type="character" w:customStyle="1" w:styleId="StyleStyle7pt8pt">
    <w:name w:val="Style Style 7 pt + 8 pt"/>
    <w:rsid w:val="002903EC"/>
  </w:style>
  <w:style w:type="character" w:customStyle="1" w:styleId="StyleStyleThickunderlineBold1">
    <w:name w:val="Style Style Thick underline + Bold1"/>
    <w:rsid w:val="002903EC"/>
  </w:style>
  <w:style w:type="character" w:customStyle="1" w:styleId="StyleUnderline2">
    <w:name w:val="Style Underline2"/>
    <w:rsid w:val="002903EC"/>
  </w:style>
  <w:style w:type="character" w:customStyle="1" w:styleId="tagchar">
    <w:name w:val="tagchar"/>
    <w:basedOn w:val="DefaultParagraphFont"/>
    <w:rsid w:val="002903EC"/>
  </w:style>
  <w:style w:type="character" w:customStyle="1" w:styleId="address">
    <w:name w:val="address"/>
    <w:rsid w:val="002903EC"/>
  </w:style>
  <w:style w:type="character" w:customStyle="1" w:styleId="NormalizationChar">
    <w:name w:val="Normalization Char"/>
    <w:rsid w:val="002903EC"/>
  </w:style>
  <w:style w:type="character" w:customStyle="1" w:styleId="maintextbldleft">
    <w:name w:val="maintextbldleft"/>
    <w:basedOn w:val="DefaultParagraphFont"/>
    <w:rsid w:val="002903EC"/>
  </w:style>
  <w:style w:type="character" w:customStyle="1" w:styleId="maintextleft">
    <w:name w:val="maintextleft"/>
    <w:basedOn w:val="DefaultParagraphFont"/>
    <w:rsid w:val="002903EC"/>
  </w:style>
  <w:style w:type="character" w:customStyle="1" w:styleId="highlight1">
    <w:name w:val="highlight"/>
    <w:rsid w:val="002903EC"/>
  </w:style>
  <w:style w:type="character" w:customStyle="1" w:styleId="Shrinker">
    <w:name w:val="Shrinker"/>
    <w:rsid w:val="002903EC"/>
  </w:style>
  <w:style w:type="character" w:customStyle="1" w:styleId="heading2char1">
    <w:name w:val="heading2char"/>
    <w:basedOn w:val="DefaultParagraphFont"/>
    <w:rsid w:val="002903EC"/>
  </w:style>
  <w:style w:type="character" w:customStyle="1" w:styleId="heading3char1">
    <w:name w:val="heading3char1"/>
    <w:basedOn w:val="DefaultParagraphFont"/>
    <w:rsid w:val="002903EC"/>
  </w:style>
  <w:style w:type="character" w:customStyle="1" w:styleId="underlinea">
    <w:name w:val="underlinea"/>
    <w:basedOn w:val="DefaultParagraphFont"/>
    <w:rsid w:val="002903EC"/>
  </w:style>
  <w:style w:type="character" w:customStyle="1" w:styleId="StyleUnderlineChar9pt2">
    <w:name w:val="Style Underline Char + 9 pt2"/>
    <w:rsid w:val="002903EC"/>
  </w:style>
  <w:style w:type="character" w:customStyle="1" w:styleId="StyleUnderlineChar9ptBold1">
    <w:name w:val="Style Underline Char + 9 pt Bold1"/>
    <w:rsid w:val="002903EC"/>
  </w:style>
  <w:style w:type="character" w:customStyle="1" w:styleId="FontStyle329">
    <w:name w:val="Font Style329"/>
    <w:uiPriority w:val="99"/>
    <w:rsid w:val="002903EC"/>
  </w:style>
  <w:style w:type="character" w:customStyle="1" w:styleId="styleboldunderline">
    <w:name w:val="styleboldunderline"/>
    <w:rsid w:val="002903EC"/>
  </w:style>
  <w:style w:type="character" w:customStyle="1" w:styleId="FontStyle291">
    <w:name w:val="Font Style291"/>
    <w:uiPriority w:val="99"/>
    <w:rsid w:val="002903EC"/>
  </w:style>
  <w:style w:type="character" w:customStyle="1" w:styleId="FontStyle232">
    <w:name w:val="Font Style232"/>
    <w:uiPriority w:val="99"/>
    <w:rsid w:val="002903EC"/>
  </w:style>
  <w:style w:type="character" w:customStyle="1" w:styleId="MicroTextCharChar">
    <w:name w:val="MicroText Char Char"/>
    <w:rsid w:val="002903EC"/>
  </w:style>
  <w:style w:type="character" w:customStyle="1" w:styleId="Hyperlink6">
    <w:name w:val="Hyperlink6"/>
    <w:rsid w:val="002903EC"/>
  </w:style>
  <w:style w:type="character" w:customStyle="1" w:styleId="pmterms11">
    <w:name w:val="pmterms11"/>
    <w:rsid w:val="002903EC"/>
  </w:style>
  <w:style w:type="character" w:customStyle="1" w:styleId="style61">
    <w:name w:val="style6"/>
    <w:rsid w:val="002903EC"/>
  </w:style>
  <w:style w:type="character" w:customStyle="1" w:styleId="Title2">
    <w:name w:val="Title2"/>
    <w:basedOn w:val="DefaultParagraphFont"/>
    <w:rsid w:val="002903EC"/>
  </w:style>
  <w:style w:type="character" w:customStyle="1" w:styleId="pmterms12">
    <w:name w:val="pmterms12"/>
    <w:basedOn w:val="DefaultParagraphFont"/>
    <w:rsid w:val="002903EC"/>
  </w:style>
  <w:style w:type="character" w:customStyle="1" w:styleId="BoldandUnderlineChar1Char2Char">
    <w:name w:val="Bold and Underline Char1 Char2 Char"/>
    <w:basedOn w:val="DefaultParagraphFont"/>
    <w:rsid w:val="002903EC"/>
  </w:style>
  <w:style w:type="character" w:customStyle="1" w:styleId="cardtextsmallCharCharCharCharCharCharCharCharCharCharCharChar">
    <w:name w:val="card text small Char Char Char Char Char Char Char Char Char Char Char Char"/>
    <w:basedOn w:val="DefaultParagraphFont"/>
    <w:rsid w:val="002903EC"/>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903EC"/>
  </w:style>
  <w:style w:type="character" w:customStyle="1" w:styleId="pmterms2">
    <w:name w:val="pmterms2"/>
    <w:basedOn w:val="DefaultParagraphFont"/>
    <w:rsid w:val="002903EC"/>
  </w:style>
  <w:style w:type="character" w:customStyle="1" w:styleId="BoldandUnderlineChar1Char2CharChar">
    <w:name w:val="Bold and Underline Char1 Char2 Char Char"/>
    <w:basedOn w:val="DefaultParagraphFont"/>
    <w:rsid w:val="002903EC"/>
  </w:style>
  <w:style w:type="character" w:customStyle="1" w:styleId="UnderlineChar1Char1">
    <w:name w:val="Underline Char1 Char1"/>
    <w:basedOn w:val="DefaultParagraphFont"/>
    <w:rsid w:val="002903EC"/>
  </w:style>
  <w:style w:type="character" w:customStyle="1" w:styleId="UnderlineChar6CharCharCharCharCharCharCharChar">
    <w:name w:val="Underline Char6 Char Char Char Char Char Char Char Char"/>
    <w:basedOn w:val="DefaultParagraphFont"/>
    <w:rsid w:val="002903EC"/>
  </w:style>
  <w:style w:type="character" w:customStyle="1" w:styleId="BoldText12pt">
    <w:name w:val="Bold Text 12 pt"/>
    <w:autoRedefine/>
    <w:rsid w:val="002903EC"/>
  </w:style>
  <w:style w:type="paragraph" w:styleId="BodyTextIndent2">
    <w:name w:val="Body Text Indent 2"/>
    <w:basedOn w:val="Normal"/>
    <w:link w:val="BodyTextIndent2Char1"/>
    <w:unhideWhenUsed/>
    <w:rsid w:val="002903EC"/>
    <w:pPr>
      <w:spacing w:after="120" w:line="480" w:lineRule="auto"/>
      <w:ind w:left="360"/>
    </w:pPr>
  </w:style>
  <w:style w:type="character" w:customStyle="1" w:styleId="BodyTextIndent2Char1">
    <w:name w:val="Body Text Indent 2 Char1"/>
    <w:basedOn w:val="DefaultParagraphFont"/>
    <w:link w:val="BodyTextIndent2"/>
    <w:rsid w:val="002903EC"/>
    <w:rPr>
      <w:rFonts w:ascii="Calibri" w:hAnsi="Calibri"/>
    </w:rPr>
  </w:style>
  <w:style w:type="character" w:customStyle="1" w:styleId="Style2CharChar">
    <w:name w:val="Style2 Char Char"/>
    <w:basedOn w:val="DefaultParagraphFont"/>
    <w:rsid w:val="002903EC"/>
  </w:style>
  <w:style w:type="character" w:customStyle="1" w:styleId="DebateCiteCharCharChar">
    <w:name w:val="Debate Cite Char Char Char"/>
    <w:basedOn w:val="DefaultParagraphFont"/>
    <w:rsid w:val="002903EC"/>
  </w:style>
  <w:style w:type="paragraph" w:styleId="BodyTextFirstIndent">
    <w:name w:val="Body Text First Indent"/>
    <w:basedOn w:val="BodyText"/>
    <w:link w:val="BodyTextFirstIndentChar1"/>
    <w:rsid w:val="002903EC"/>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2903EC"/>
    <w:rPr>
      <w:rFonts w:ascii="Georgia" w:hAnsi="Georgia"/>
    </w:rPr>
  </w:style>
  <w:style w:type="character" w:customStyle="1" w:styleId="Style10ptBold">
    <w:name w:val="Style 10 pt Bold"/>
    <w:basedOn w:val="DefaultParagraphFont"/>
    <w:rsid w:val="002903EC"/>
  </w:style>
  <w:style w:type="character" w:customStyle="1" w:styleId="text9">
    <w:name w:val="text9"/>
    <w:basedOn w:val="DefaultParagraphFont"/>
    <w:rsid w:val="002903EC"/>
  </w:style>
  <w:style w:type="character" w:customStyle="1" w:styleId="text21">
    <w:name w:val="text21"/>
    <w:basedOn w:val="DefaultParagraphFont"/>
    <w:rsid w:val="002903EC"/>
  </w:style>
  <w:style w:type="character" w:customStyle="1" w:styleId="text19">
    <w:name w:val="text19"/>
    <w:basedOn w:val="DefaultParagraphFont"/>
    <w:rsid w:val="002903EC"/>
  </w:style>
  <w:style w:type="character" w:customStyle="1" w:styleId="term2">
    <w:name w:val="term2"/>
    <w:basedOn w:val="DefaultParagraphFont"/>
    <w:rsid w:val="002903EC"/>
  </w:style>
  <w:style w:type="character" w:customStyle="1" w:styleId="ToReadChar">
    <w:name w:val="To Read Char"/>
    <w:basedOn w:val="DefaultParagraphFont"/>
    <w:rsid w:val="002903EC"/>
  </w:style>
  <w:style w:type="character" w:customStyle="1" w:styleId="ToReadCharChar">
    <w:name w:val="To Read Char Char"/>
    <w:basedOn w:val="DefaultParagraphFont"/>
    <w:rsid w:val="002903EC"/>
  </w:style>
  <w:style w:type="character" w:customStyle="1" w:styleId="storytextstyle">
    <w:name w:val="storytextstyle"/>
    <w:basedOn w:val="DefaultParagraphFont"/>
    <w:rsid w:val="002903EC"/>
  </w:style>
  <w:style w:type="character" w:customStyle="1" w:styleId="cardunderlinedCharChar">
    <w:name w:val="card underlined Char Char"/>
    <w:basedOn w:val="DefaultParagraphFont"/>
    <w:rsid w:val="002903EC"/>
  </w:style>
  <w:style w:type="character" w:customStyle="1" w:styleId="articlehead21">
    <w:name w:val="articlehead21"/>
    <w:basedOn w:val="DefaultParagraphFont"/>
    <w:rsid w:val="002903EC"/>
  </w:style>
  <w:style w:type="character" w:customStyle="1" w:styleId="BoldandUnderlineChar2Char1">
    <w:name w:val="Bold and Underline Char2 Char1"/>
    <w:basedOn w:val="DefaultParagraphFont"/>
    <w:rsid w:val="002903EC"/>
  </w:style>
  <w:style w:type="character" w:customStyle="1" w:styleId="TagCiteChar10">
    <w:name w:val="Tag/Cite Char1"/>
    <w:basedOn w:val="DefaultParagraphFont"/>
    <w:rsid w:val="002903EC"/>
  </w:style>
  <w:style w:type="character" w:customStyle="1" w:styleId="CardCharChar0">
    <w:name w:val="Card Char Char"/>
    <w:basedOn w:val="DefaultParagraphFont"/>
    <w:rsid w:val="002903EC"/>
  </w:style>
  <w:style w:type="character" w:customStyle="1" w:styleId="BriefTitle1Char">
    <w:name w:val="Brief Title 1 Char"/>
    <w:basedOn w:val="DefaultParagraphFont"/>
    <w:rsid w:val="002903EC"/>
  </w:style>
  <w:style w:type="character" w:customStyle="1" w:styleId="TagCiteCharChar">
    <w:name w:val="Tag/Cite Char Char"/>
    <w:basedOn w:val="DefaultParagraphFont"/>
    <w:rsid w:val="002903EC"/>
  </w:style>
  <w:style w:type="character" w:customStyle="1" w:styleId="prodgeneral1">
    <w:name w:val="prodgeneral1"/>
    <w:basedOn w:val="DefaultParagraphFont"/>
    <w:rsid w:val="002903EC"/>
  </w:style>
  <w:style w:type="character" w:customStyle="1" w:styleId="texto11">
    <w:name w:val="texto11"/>
    <w:basedOn w:val="DefaultParagraphFont"/>
    <w:rsid w:val="002903EC"/>
  </w:style>
  <w:style w:type="character" w:customStyle="1" w:styleId="date10">
    <w:name w:val="date1"/>
    <w:basedOn w:val="DefaultParagraphFont"/>
    <w:rsid w:val="002903EC"/>
  </w:style>
  <w:style w:type="character" w:customStyle="1" w:styleId="summary1">
    <w:name w:val="summary1"/>
    <w:basedOn w:val="DefaultParagraphFont"/>
    <w:rsid w:val="002903EC"/>
  </w:style>
  <w:style w:type="character" w:customStyle="1" w:styleId="text3">
    <w:name w:val="text3"/>
    <w:basedOn w:val="DefaultParagraphFont"/>
    <w:rsid w:val="002903EC"/>
  </w:style>
  <w:style w:type="character" w:customStyle="1" w:styleId="featurecontentgray1">
    <w:name w:val="featurecontentgray1"/>
    <w:basedOn w:val="DefaultParagraphFont"/>
    <w:rsid w:val="002903EC"/>
  </w:style>
  <w:style w:type="character" w:customStyle="1" w:styleId="CardCharCharChar0">
    <w:name w:val="Card Char Char Char"/>
    <w:basedOn w:val="DefaultParagraphFont"/>
    <w:rsid w:val="002903EC"/>
  </w:style>
  <w:style w:type="character" w:customStyle="1" w:styleId="big1">
    <w:name w:val="big1"/>
    <w:basedOn w:val="DefaultParagraphFont"/>
    <w:rsid w:val="002903EC"/>
  </w:style>
  <w:style w:type="character" w:customStyle="1" w:styleId="articletitle1">
    <w:name w:val="articletitle1"/>
    <w:basedOn w:val="DefaultParagraphFont"/>
    <w:rsid w:val="002903EC"/>
  </w:style>
  <w:style w:type="character" w:customStyle="1" w:styleId="prodgeneral">
    <w:name w:val="prodgeneral"/>
    <w:basedOn w:val="DefaultParagraphFont"/>
    <w:rsid w:val="002903EC"/>
  </w:style>
  <w:style w:type="character" w:customStyle="1" w:styleId="Style10pt">
    <w:name w:val="Style 10 pt"/>
    <w:basedOn w:val="DefaultParagraphFont"/>
    <w:rsid w:val="002903EC"/>
  </w:style>
  <w:style w:type="character" w:customStyle="1" w:styleId="StyleUnderlineChar0">
    <w:name w:val="Style Underline + Char"/>
    <w:basedOn w:val="DefaultParagraphFont"/>
    <w:rsid w:val="002903EC"/>
  </w:style>
  <w:style w:type="character" w:customStyle="1" w:styleId="highlightChar">
    <w:name w:val="highlight Char"/>
    <w:basedOn w:val="DefaultParagraphFont"/>
    <w:rsid w:val="002903EC"/>
  </w:style>
  <w:style w:type="character" w:customStyle="1" w:styleId="citeChar">
    <w:name w:val="cite Char"/>
    <w:basedOn w:val="DefaultParagraphFont"/>
    <w:rsid w:val="002903EC"/>
  </w:style>
  <w:style w:type="character" w:customStyle="1" w:styleId="OffensiveLanguageChar">
    <w:name w:val="Offensive Language Char"/>
    <w:rsid w:val="002903EC"/>
  </w:style>
  <w:style w:type="character" w:customStyle="1" w:styleId="yellowfadeinnerspan">
    <w:name w:val="yellowfadeinnerspan"/>
    <w:rsid w:val="002903EC"/>
  </w:style>
  <w:style w:type="character" w:customStyle="1" w:styleId="ipa">
    <w:name w:val="ipa"/>
    <w:basedOn w:val="DefaultParagraphFont"/>
    <w:rsid w:val="002903EC"/>
  </w:style>
  <w:style w:type="table" w:customStyle="1" w:styleId="TableGrid1">
    <w:name w:val="Table Grid1"/>
    <w:basedOn w:val="TableNormal"/>
    <w:rsid w:val="002903EC"/>
    <w:pPr>
      <w:spacing w:after="200" w:line="276" w:lineRule="auto"/>
    </w:pPr>
    <w:tblPr/>
  </w:style>
  <w:style w:type="character" w:customStyle="1" w:styleId="StyleciteChar">
    <w:name w:val="Style cite + Char"/>
    <w:basedOn w:val="DefaultParagraphFont"/>
    <w:rsid w:val="002903EC"/>
  </w:style>
  <w:style w:type="character" w:customStyle="1" w:styleId="H4TagChar1">
    <w:name w:val="H4 (Tag) Char1"/>
    <w:locked/>
    <w:rsid w:val="002903EC"/>
  </w:style>
  <w:style w:type="paragraph" w:customStyle="1" w:styleId="description">
    <w:name w:val="description"/>
    <w:basedOn w:val="Normal"/>
    <w:uiPriority w:val="99"/>
    <w:qFormat/>
    <w:rsid w:val="002903EC"/>
    <w:pPr>
      <w:spacing w:after="0" w:line="240" w:lineRule="auto"/>
    </w:pPr>
  </w:style>
  <w:style w:type="paragraph" w:customStyle="1" w:styleId="credit">
    <w:name w:val="credit"/>
    <w:basedOn w:val="Normal"/>
    <w:next w:val="BodyText5"/>
    <w:qFormat/>
    <w:rsid w:val="002903EC"/>
    <w:pPr>
      <w:spacing w:after="0" w:line="240" w:lineRule="auto"/>
    </w:pPr>
  </w:style>
  <w:style w:type="character" w:customStyle="1" w:styleId="DebateUnderlinedChar">
    <w:name w:val="Debate Underlined Char"/>
    <w:locked/>
    <w:rsid w:val="002903EC"/>
  </w:style>
  <w:style w:type="paragraph" w:customStyle="1" w:styleId="DebateUnderlined">
    <w:name w:val="Debate Underlined"/>
    <w:basedOn w:val="Normal"/>
    <w:next w:val="about"/>
    <w:qFormat/>
    <w:rsid w:val="002903EC"/>
    <w:pPr>
      <w:spacing w:after="0" w:line="240" w:lineRule="auto"/>
    </w:pPr>
  </w:style>
  <w:style w:type="character" w:customStyle="1" w:styleId="Card10f2Char">
    <w:name w:val="Card.10.f2 Char"/>
    <w:locked/>
    <w:rsid w:val="002903EC"/>
  </w:style>
  <w:style w:type="paragraph" w:customStyle="1" w:styleId="Card10f2">
    <w:name w:val="Card.10.f2"/>
    <w:basedOn w:val="Normal"/>
    <w:next w:val="thumbnail"/>
    <w:autoRedefine/>
    <w:qFormat/>
    <w:rsid w:val="002903EC"/>
    <w:pPr>
      <w:spacing w:after="0" w:line="240" w:lineRule="auto"/>
    </w:pPr>
  </w:style>
  <w:style w:type="character" w:customStyle="1" w:styleId="Bodytext6">
    <w:name w:val="Body text_"/>
    <w:basedOn w:val="DefaultParagraphFont"/>
    <w:link w:val="BodyText20"/>
    <w:locked/>
    <w:rsid w:val="002903EC"/>
    <w:rPr>
      <w:shd w:val="clear" w:color="auto" w:fill="FFFFFF"/>
    </w:rPr>
  </w:style>
  <w:style w:type="paragraph" w:customStyle="1" w:styleId="BodyText5">
    <w:name w:val="Body Text5"/>
    <w:basedOn w:val="Normal"/>
    <w:next w:val="wallacepara"/>
    <w:qFormat/>
    <w:rsid w:val="002903EC"/>
    <w:pPr>
      <w:spacing w:after="0" w:line="240" w:lineRule="auto"/>
    </w:pPr>
  </w:style>
  <w:style w:type="paragraph" w:customStyle="1" w:styleId="user">
    <w:name w:val="user"/>
    <w:basedOn w:val="Normal"/>
    <w:next w:val="morelink"/>
    <w:qFormat/>
    <w:rsid w:val="002903EC"/>
    <w:pPr>
      <w:spacing w:after="0" w:line="240" w:lineRule="auto"/>
    </w:pPr>
  </w:style>
  <w:style w:type="paragraph" w:customStyle="1" w:styleId="about">
    <w:name w:val="about"/>
    <w:basedOn w:val="Normal"/>
    <w:next w:val="audiolink"/>
    <w:qFormat/>
    <w:rsid w:val="002903EC"/>
    <w:pPr>
      <w:spacing w:after="0" w:line="240" w:lineRule="auto"/>
    </w:pPr>
  </w:style>
  <w:style w:type="paragraph" w:customStyle="1" w:styleId="t6">
    <w:name w:val="t6"/>
    <w:basedOn w:val="Normal"/>
    <w:next w:val="nav1"/>
    <w:qFormat/>
    <w:rsid w:val="002903EC"/>
    <w:pPr>
      <w:spacing w:after="0" w:line="240" w:lineRule="auto"/>
    </w:pPr>
  </w:style>
  <w:style w:type="paragraph" w:customStyle="1" w:styleId="thumbnail">
    <w:name w:val="thumbnail"/>
    <w:basedOn w:val="Normal"/>
    <w:next w:val="nav2"/>
    <w:qFormat/>
    <w:rsid w:val="002903EC"/>
    <w:pPr>
      <w:spacing w:after="0" w:line="240" w:lineRule="auto"/>
    </w:pPr>
  </w:style>
  <w:style w:type="paragraph" w:customStyle="1" w:styleId="stand-first-alone">
    <w:name w:val="stand-first-alone"/>
    <w:basedOn w:val="Normal"/>
    <w:next w:val="Pa0"/>
    <w:qFormat/>
    <w:rsid w:val="002903EC"/>
    <w:pPr>
      <w:spacing w:after="0" w:line="240" w:lineRule="auto"/>
    </w:pPr>
  </w:style>
  <w:style w:type="paragraph" w:customStyle="1" w:styleId="wallacepara">
    <w:name w:val="wallacepara"/>
    <w:basedOn w:val="Normal"/>
    <w:next w:val="CM45"/>
    <w:qFormat/>
    <w:rsid w:val="002903EC"/>
    <w:pPr>
      <w:spacing w:after="0" w:line="240" w:lineRule="auto"/>
    </w:pPr>
  </w:style>
  <w:style w:type="paragraph" w:customStyle="1" w:styleId="morelink">
    <w:name w:val="morelink"/>
    <w:basedOn w:val="Normal"/>
    <w:next w:val="CM46"/>
    <w:qFormat/>
    <w:rsid w:val="002903EC"/>
    <w:pPr>
      <w:spacing w:after="0" w:line="240" w:lineRule="auto"/>
    </w:pPr>
  </w:style>
  <w:style w:type="paragraph" w:customStyle="1" w:styleId="audiolink">
    <w:name w:val="audiolink"/>
    <w:basedOn w:val="Normal"/>
    <w:next w:val="F4-NormalText"/>
    <w:qFormat/>
    <w:rsid w:val="002903EC"/>
    <w:pPr>
      <w:spacing w:after="0" w:line="240" w:lineRule="auto"/>
    </w:pPr>
  </w:style>
  <w:style w:type="paragraph" w:customStyle="1" w:styleId="titlestyle1">
    <w:name w:val="titlestyle1"/>
    <w:basedOn w:val="Normal"/>
    <w:next w:val="FullText"/>
    <w:qFormat/>
    <w:rsid w:val="002903EC"/>
    <w:pPr>
      <w:spacing w:after="0" w:line="240" w:lineRule="auto"/>
    </w:pPr>
  </w:style>
  <w:style w:type="paragraph" w:customStyle="1" w:styleId="nav1">
    <w:name w:val="nav1"/>
    <w:basedOn w:val="Normal"/>
    <w:next w:val="TagLine"/>
    <w:qFormat/>
    <w:rsid w:val="002903EC"/>
    <w:pPr>
      <w:spacing w:after="0" w:line="240" w:lineRule="auto"/>
    </w:pPr>
  </w:style>
  <w:style w:type="paragraph" w:customStyle="1" w:styleId="nav2">
    <w:name w:val="nav2"/>
    <w:basedOn w:val="Normal"/>
    <w:qFormat/>
    <w:rsid w:val="002903EC"/>
    <w:pPr>
      <w:spacing w:after="0" w:line="240" w:lineRule="auto"/>
    </w:pPr>
  </w:style>
  <w:style w:type="paragraph" w:customStyle="1" w:styleId="Pa0">
    <w:name w:val="Pa0"/>
    <w:basedOn w:val="Normal"/>
    <w:uiPriority w:val="99"/>
    <w:qFormat/>
    <w:rsid w:val="002903EC"/>
    <w:pPr>
      <w:spacing w:after="0" w:line="240" w:lineRule="auto"/>
    </w:pPr>
  </w:style>
  <w:style w:type="paragraph" w:customStyle="1" w:styleId="CM45">
    <w:name w:val="CM45"/>
    <w:basedOn w:val="Normal"/>
    <w:uiPriority w:val="99"/>
    <w:qFormat/>
    <w:rsid w:val="002903EC"/>
    <w:pPr>
      <w:spacing w:after="0" w:line="240" w:lineRule="auto"/>
    </w:pPr>
  </w:style>
  <w:style w:type="paragraph" w:customStyle="1" w:styleId="CM46">
    <w:name w:val="CM46"/>
    <w:basedOn w:val="Normal"/>
    <w:uiPriority w:val="99"/>
    <w:qFormat/>
    <w:rsid w:val="002903EC"/>
    <w:pPr>
      <w:spacing w:after="0" w:line="240" w:lineRule="auto"/>
    </w:pPr>
  </w:style>
  <w:style w:type="paragraph" w:customStyle="1" w:styleId="F4-NormalText">
    <w:name w:val="F4 - Normal Text"/>
    <w:basedOn w:val="Normal"/>
    <w:uiPriority w:val="99"/>
    <w:qFormat/>
    <w:rsid w:val="002903EC"/>
    <w:pPr>
      <w:spacing w:after="0" w:line="240" w:lineRule="auto"/>
    </w:pPr>
  </w:style>
  <w:style w:type="character" w:customStyle="1" w:styleId="Heading18">
    <w:name w:val="Heading #18_"/>
    <w:basedOn w:val="DefaultParagraphFont"/>
    <w:locked/>
    <w:rsid w:val="002903EC"/>
  </w:style>
  <w:style w:type="paragraph" w:customStyle="1" w:styleId="Heading180">
    <w:name w:val="Heading #18"/>
    <w:basedOn w:val="Normal"/>
    <w:qFormat/>
    <w:rsid w:val="002903EC"/>
    <w:pPr>
      <w:spacing w:after="0" w:line="240" w:lineRule="auto"/>
    </w:pPr>
  </w:style>
  <w:style w:type="character" w:customStyle="1" w:styleId="Picturecaption2">
    <w:name w:val="Picture caption (2)_"/>
    <w:basedOn w:val="DefaultParagraphFont"/>
    <w:locked/>
    <w:rsid w:val="002903EC"/>
  </w:style>
  <w:style w:type="paragraph" w:customStyle="1" w:styleId="Picturecaption20">
    <w:name w:val="Picture caption (2)"/>
    <w:basedOn w:val="Normal"/>
    <w:qFormat/>
    <w:rsid w:val="002903EC"/>
    <w:pPr>
      <w:spacing w:after="0" w:line="240" w:lineRule="auto"/>
    </w:pPr>
  </w:style>
  <w:style w:type="character" w:customStyle="1" w:styleId="Picturecaption">
    <w:name w:val="Picture caption_"/>
    <w:basedOn w:val="DefaultParagraphFont"/>
    <w:locked/>
    <w:rsid w:val="002903EC"/>
  </w:style>
  <w:style w:type="paragraph" w:customStyle="1" w:styleId="Picturecaption0">
    <w:name w:val="Picture caption"/>
    <w:basedOn w:val="Normal"/>
    <w:qFormat/>
    <w:rsid w:val="002903EC"/>
    <w:pPr>
      <w:spacing w:after="0" w:line="240" w:lineRule="auto"/>
    </w:pPr>
  </w:style>
  <w:style w:type="character" w:customStyle="1" w:styleId="Bodytext31">
    <w:name w:val="Body text (31)_"/>
    <w:basedOn w:val="DefaultParagraphFont"/>
    <w:locked/>
    <w:rsid w:val="002903EC"/>
  </w:style>
  <w:style w:type="paragraph" w:customStyle="1" w:styleId="Bodytext310">
    <w:name w:val="Body text (31)"/>
    <w:basedOn w:val="Normal"/>
    <w:qFormat/>
    <w:rsid w:val="002903EC"/>
    <w:pPr>
      <w:spacing w:after="0" w:line="240" w:lineRule="auto"/>
    </w:pPr>
  </w:style>
  <w:style w:type="character" w:customStyle="1" w:styleId="Heading22">
    <w:name w:val="Heading #22_"/>
    <w:basedOn w:val="DefaultParagraphFont"/>
    <w:locked/>
    <w:rsid w:val="002903EC"/>
  </w:style>
  <w:style w:type="paragraph" w:customStyle="1" w:styleId="Heading220">
    <w:name w:val="Heading #22"/>
    <w:basedOn w:val="Normal"/>
    <w:qFormat/>
    <w:rsid w:val="002903EC"/>
    <w:pPr>
      <w:spacing w:after="0" w:line="240" w:lineRule="auto"/>
    </w:pPr>
  </w:style>
  <w:style w:type="character" w:customStyle="1" w:styleId="Bodytext131">
    <w:name w:val="Body text (131)_"/>
    <w:basedOn w:val="DefaultParagraphFont"/>
    <w:locked/>
    <w:rsid w:val="002903EC"/>
  </w:style>
  <w:style w:type="paragraph" w:customStyle="1" w:styleId="Bodytext1310">
    <w:name w:val="Body text (131)"/>
    <w:basedOn w:val="Normal"/>
    <w:qFormat/>
    <w:rsid w:val="002903EC"/>
    <w:pPr>
      <w:spacing w:after="0" w:line="240" w:lineRule="auto"/>
    </w:pPr>
  </w:style>
  <w:style w:type="character" w:customStyle="1" w:styleId="Bodytext140">
    <w:name w:val="Body text (140)_"/>
    <w:basedOn w:val="DefaultParagraphFont"/>
    <w:locked/>
    <w:rsid w:val="002903EC"/>
  </w:style>
  <w:style w:type="paragraph" w:customStyle="1" w:styleId="Bodytext1400">
    <w:name w:val="Body text (140)"/>
    <w:basedOn w:val="Normal"/>
    <w:qFormat/>
    <w:rsid w:val="002903EC"/>
    <w:pPr>
      <w:spacing w:after="0" w:line="240" w:lineRule="auto"/>
    </w:pPr>
  </w:style>
  <w:style w:type="character" w:customStyle="1" w:styleId="Bodytext141">
    <w:name w:val="Body text (141)_"/>
    <w:basedOn w:val="DefaultParagraphFont"/>
    <w:locked/>
    <w:rsid w:val="002903EC"/>
  </w:style>
  <w:style w:type="paragraph" w:customStyle="1" w:styleId="Bodytext1410">
    <w:name w:val="Body text (141)"/>
    <w:basedOn w:val="Normal"/>
    <w:qFormat/>
    <w:rsid w:val="002903EC"/>
    <w:pPr>
      <w:spacing w:after="0" w:line="240" w:lineRule="auto"/>
    </w:pPr>
  </w:style>
  <w:style w:type="character" w:customStyle="1" w:styleId="Tableofcontents20">
    <w:name w:val="Table of contents (20)_"/>
    <w:basedOn w:val="DefaultParagraphFont"/>
    <w:locked/>
    <w:rsid w:val="002903EC"/>
  </w:style>
  <w:style w:type="paragraph" w:customStyle="1" w:styleId="Tableofcontents200">
    <w:name w:val="Table of contents (20)"/>
    <w:basedOn w:val="Normal"/>
    <w:qFormat/>
    <w:rsid w:val="002903EC"/>
    <w:pPr>
      <w:spacing w:after="0" w:line="240" w:lineRule="auto"/>
    </w:pPr>
  </w:style>
  <w:style w:type="character" w:customStyle="1" w:styleId="Tableofcontents21">
    <w:name w:val="Table of contents (21)_"/>
    <w:basedOn w:val="DefaultParagraphFont"/>
    <w:locked/>
    <w:rsid w:val="002903EC"/>
  </w:style>
  <w:style w:type="paragraph" w:customStyle="1" w:styleId="Tableofcontents210">
    <w:name w:val="Table of contents (21)"/>
    <w:basedOn w:val="Normal"/>
    <w:qFormat/>
    <w:rsid w:val="002903EC"/>
    <w:pPr>
      <w:spacing w:after="0" w:line="240" w:lineRule="auto"/>
    </w:pPr>
  </w:style>
  <w:style w:type="character" w:customStyle="1" w:styleId="Tableofcontents22">
    <w:name w:val="Table of contents (22)_"/>
    <w:basedOn w:val="DefaultParagraphFont"/>
    <w:locked/>
    <w:rsid w:val="002903EC"/>
  </w:style>
  <w:style w:type="paragraph" w:customStyle="1" w:styleId="Tableofcontents220">
    <w:name w:val="Table of contents (22)"/>
    <w:basedOn w:val="Normal"/>
    <w:qFormat/>
    <w:rsid w:val="002903EC"/>
    <w:pPr>
      <w:spacing w:after="0" w:line="240" w:lineRule="auto"/>
    </w:pPr>
  </w:style>
  <w:style w:type="character" w:customStyle="1" w:styleId="Bodytext142">
    <w:name w:val="Body text (142)_"/>
    <w:basedOn w:val="DefaultParagraphFont"/>
    <w:locked/>
    <w:rsid w:val="002903EC"/>
  </w:style>
  <w:style w:type="paragraph" w:customStyle="1" w:styleId="Bodytext1420">
    <w:name w:val="Body text (142)"/>
    <w:basedOn w:val="Normal"/>
    <w:qFormat/>
    <w:rsid w:val="002903EC"/>
    <w:pPr>
      <w:spacing w:after="0" w:line="240" w:lineRule="auto"/>
    </w:pPr>
  </w:style>
  <w:style w:type="character" w:customStyle="1" w:styleId="Bodytext143">
    <w:name w:val="Body text (143)_"/>
    <w:basedOn w:val="DefaultParagraphFont"/>
    <w:locked/>
    <w:rsid w:val="002903EC"/>
  </w:style>
  <w:style w:type="paragraph" w:customStyle="1" w:styleId="Bodytext1430">
    <w:name w:val="Body text (143)"/>
    <w:basedOn w:val="Normal"/>
    <w:qFormat/>
    <w:rsid w:val="002903EC"/>
    <w:pPr>
      <w:spacing w:after="0" w:line="240" w:lineRule="auto"/>
    </w:pPr>
  </w:style>
  <w:style w:type="character" w:customStyle="1" w:styleId="Bodytext144Exact">
    <w:name w:val="Body text (144) Exact"/>
    <w:basedOn w:val="DefaultParagraphFont"/>
    <w:locked/>
    <w:rsid w:val="002903EC"/>
  </w:style>
  <w:style w:type="paragraph" w:customStyle="1" w:styleId="Bodytext144">
    <w:name w:val="Body text (144)"/>
    <w:basedOn w:val="Normal"/>
    <w:qFormat/>
    <w:rsid w:val="002903EC"/>
    <w:pPr>
      <w:spacing w:after="0" w:line="240" w:lineRule="auto"/>
    </w:pPr>
  </w:style>
  <w:style w:type="character" w:customStyle="1" w:styleId="Bodytext145Exact">
    <w:name w:val="Body text (145) Exact"/>
    <w:basedOn w:val="DefaultParagraphFont"/>
    <w:locked/>
    <w:rsid w:val="002903EC"/>
  </w:style>
  <w:style w:type="paragraph" w:customStyle="1" w:styleId="Bodytext145">
    <w:name w:val="Body text (145)"/>
    <w:basedOn w:val="Normal"/>
    <w:qFormat/>
    <w:rsid w:val="002903EC"/>
    <w:pPr>
      <w:spacing w:after="0" w:line="240" w:lineRule="auto"/>
    </w:pPr>
  </w:style>
  <w:style w:type="character" w:customStyle="1" w:styleId="Bodytext146">
    <w:name w:val="Body text (146)_"/>
    <w:basedOn w:val="DefaultParagraphFont"/>
    <w:locked/>
    <w:rsid w:val="002903EC"/>
  </w:style>
  <w:style w:type="paragraph" w:customStyle="1" w:styleId="Bodytext1460">
    <w:name w:val="Body text (146)"/>
    <w:basedOn w:val="Normal"/>
    <w:qFormat/>
    <w:rsid w:val="002903EC"/>
    <w:pPr>
      <w:spacing w:after="0" w:line="240" w:lineRule="auto"/>
    </w:pPr>
  </w:style>
  <w:style w:type="character" w:customStyle="1" w:styleId="Heading23">
    <w:name w:val="Heading #23_"/>
    <w:basedOn w:val="DefaultParagraphFont"/>
    <w:locked/>
    <w:rsid w:val="002903EC"/>
  </w:style>
  <w:style w:type="paragraph" w:customStyle="1" w:styleId="Heading230">
    <w:name w:val="Heading #23"/>
    <w:basedOn w:val="Normal"/>
    <w:qFormat/>
    <w:rsid w:val="002903EC"/>
    <w:pPr>
      <w:spacing w:after="0" w:line="240" w:lineRule="auto"/>
    </w:pPr>
  </w:style>
  <w:style w:type="character" w:customStyle="1" w:styleId="Picturecaption36">
    <w:name w:val="Picture caption (36)_"/>
    <w:basedOn w:val="DefaultParagraphFont"/>
    <w:locked/>
    <w:rsid w:val="002903EC"/>
  </w:style>
  <w:style w:type="paragraph" w:customStyle="1" w:styleId="Picturecaption360">
    <w:name w:val="Picture caption (36)"/>
    <w:basedOn w:val="Normal"/>
    <w:qFormat/>
    <w:rsid w:val="002903EC"/>
    <w:pPr>
      <w:spacing w:after="0" w:line="240" w:lineRule="auto"/>
    </w:pPr>
  </w:style>
  <w:style w:type="character" w:customStyle="1" w:styleId="Picturecaption42">
    <w:name w:val="Picture caption (42)_"/>
    <w:basedOn w:val="DefaultParagraphFont"/>
    <w:locked/>
    <w:rsid w:val="002903EC"/>
  </w:style>
  <w:style w:type="paragraph" w:customStyle="1" w:styleId="Picturecaption420">
    <w:name w:val="Picture caption (42)"/>
    <w:basedOn w:val="Normal"/>
    <w:qFormat/>
    <w:rsid w:val="002903EC"/>
    <w:pPr>
      <w:spacing w:after="0" w:line="240" w:lineRule="auto"/>
    </w:pPr>
  </w:style>
  <w:style w:type="character" w:customStyle="1" w:styleId="Bodytext154">
    <w:name w:val="Body text (154)_"/>
    <w:basedOn w:val="DefaultParagraphFont"/>
    <w:locked/>
    <w:rsid w:val="002903EC"/>
  </w:style>
  <w:style w:type="paragraph" w:customStyle="1" w:styleId="Bodytext1540">
    <w:name w:val="Body text (154)"/>
    <w:basedOn w:val="Normal"/>
    <w:qFormat/>
    <w:rsid w:val="002903EC"/>
    <w:pPr>
      <w:spacing w:after="0" w:line="240" w:lineRule="auto"/>
    </w:pPr>
  </w:style>
  <w:style w:type="character" w:customStyle="1" w:styleId="Bodytext155">
    <w:name w:val="Body text (155)_"/>
    <w:basedOn w:val="DefaultParagraphFont"/>
    <w:locked/>
    <w:rsid w:val="002903EC"/>
  </w:style>
  <w:style w:type="paragraph" w:customStyle="1" w:styleId="Bodytext1550">
    <w:name w:val="Body text (155)"/>
    <w:basedOn w:val="Normal"/>
    <w:qFormat/>
    <w:rsid w:val="002903EC"/>
    <w:pPr>
      <w:spacing w:after="0" w:line="240" w:lineRule="auto"/>
    </w:pPr>
  </w:style>
  <w:style w:type="character" w:customStyle="1" w:styleId="Bodytext156">
    <w:name w:val="Body text (156)_"/>
    <w:basedOn w:val="DefaultParagraphFont"/>
    <w:locked/>
    <w:rsid w:val="002903EC"/>
  </w:style>
  <w:style w:type="paragraph" w:customStyle="1" w:styleId="Bodytext1560">
    <w:name w:val="Body text (156)"/>
    <w:basedOn w:val="Normal"/>
    <w:qFormat/>
    <w:rsid w:val="002903EC"/>
    <w:pPr>
      <w:spacing w:after="0" w:line="240" w:lineRule="auto"/>
    </w:pPr>
  </w:style>
  <w:style w:type="character" w:customStyle="1" w:styleId="Bodytext60">
    <w:name w:val="Body text (60)_"/>
    <w:basedOn w:val="DefaultParagraphFont"/>
    <w:locked/>
    <w:rsid w:val="002903EC"/>
  </w:style>
  <w:style w:type="paragraph" w:customStyle="1" w:styleId="Bodytext600">
    <w:name w:val="Body text (60)"/>
    <w:basedOn w:val="Normal"/>
    <w:qFormat/>
    <w:rsid w:val="002903EC"/>
    <w:pPr>
      <w:spacing w:after="0" w:line="240" w:lineRule="auto"/>
    </w:pPr>
  </w:style>
  <w:style w:type="character" w:customStyle="1" w:styleId="Bodytext158">
    <w:name w:val="Body text (158)_"/>
    <w:basedOn w:val="DefaultParagraphFont"/>
    <w:locked/>
    <w:rsid w:val="002903EC"/>
  </w:style>
  <w:style w:type="paragraph" w:customStyle="1" w:styleId="Bodytext1580">
    <w:name w:val="Body text (158)"/>
    <w:basedOn w:val="Normal"/>
    <w:qFormat/>
    <w:rsid w:val="002903EC"/>
    <w:pPr>
      <w:spacing w:after="0" w:line="240" w:lineRule="auto"/>
    </w:pPr>
  </w:style>
  <w:style w:type="character" w:customStyle="1" w:styleId="Bodytext159">
    <w:name w:val="Body text (159)_"/>
    <w:basedOn w:val="DefaultParagraphFont"/>
    <w:locked/>
    <w:rsid w:val="002903EC"/>
  </w:style>
  <w:style w:type="paragraph" w:customStyle="1" w:styleId="Bodytext1590">
    <w:name w:val="Body text (159)"/>
    <w:basedOn w:val="Normal"/>
    <w:qFormat/>
    <w:rsid w:val="002903EC"/>
    <w:pPr>
      <w:spacing w:after="0" w:line="240" w:lineRule="auto"/>
    </w:pPr>
  </w:style>
  <w:style w:type="character" w:customStyle="1" w:styleId="Bodytext160">
    <w:name w:val="Body text (160)_"/>
    <w:basedOn w:val="DefaultParagraphFont"/>
    <w:locked/>
    <w:rsid w:val="002903EC"/>
  </w:style>
  <w:style w:type="paragraph" w:customStyle="1" w:styleId="Bodytext1600">
    <w:name w:val="Body text (160)"/>
    <w:basedOn w:val="Normal"/>
    <w:qFormat/>
    <w:rsid w:val="002903EC"/>
    <w:pPr>
      <w:spacing w:after="0" w:line="240" w:lineRule="auto"/>
    </w:pPr>
  </w:style>
  <w:style w:type="character" w:customStyle="1" w:styleId="Picturecaption4">
    <w:name w:val="Picture caption (4)_"/>
    <w:basedOn w:val="DefaultParagraphFont"/>
    <w:locked/>
    <w:rsid w:val="002903EC"/>
  </w:style>
  <w:style w:type="paragraph" w:customStyle="1" w:styleId="Picturecaption40">
    <w:name w:val="Picture caption (4)"/>
    <w:basedOn w:val="Normal"/>
    <w:qFormat/>
    <w:rsid w:val="002903EC"/>
    <w:pPr>
      <w:spacing w:after="0" w:line="240" w:lineRule="auto"/>
    </w:pPr>
  </w:style>
  <w:style w:type="character" w:customStyle="1" w:styleId="Heading10">
    <w:name w:val="Heading #10_"/>
    <w:basedOn w:val="DefaultParagraphFont"/>
    <w:locked/>
    <w:rsid w:val="002903EC"/>
  </w:style>
  <w:style w:type="paragraph" w:customStyle="1" w:styleId="Heading100">
    <w:name w:val="Heading #10"/>
    <w:basedOn w:val="Normal"/>
    <w:qFormat/>
    <w:rsid w:val="002903EC"/>
    <w:pPr>
      <w:spacing w:after="0" w:line="240" w:lineRule="auto"/>
    </w:pPr>
  </w:style>
  <w:style w:type="character" w:customStyle="1" w:styleId="Picturecaption3">
    <w:name w:val="Picture caption (3)_"/>
    <w:basedOn w:val="DefaultParagraphFont"/>
    <w:locked/>
    <w:rsid w:val="002903EC"/>
  </w:style>
  <w:style w:type="paragraph" w:customStyle="1" w:styleId="Picturecaption30">
    <w:name w:val="Picture caption (3)"/>
    <w:basedOn w:val="Normal"/>
    <w:qFormat/>
    <w:rsid w:val="002903EC"/>
    <w:pPr>
      <w:spacing w:after="0" w:line="240" w:lineRule="auto"/>
    </w:pPr>
  </w:style>
  <w:style w:type="character" w:customStyle="1" w:styleId="Heading13">
    <w:name w:val="Heading #13_"/>
    <w:basedOn w:val="DefaultParagraphFont"/>
    <w:locked/>
    <w:rsid w:val="002903EC"/>
  </w:style>
  <w:style w:type="paragraph" w:customStyle="1" w:styleId="Heading130">
    <w:name w:val="Heading #13"/>
    <w:basedOn w:val="Normal"/>
    <w:qFormat/>
    <w:rsid w:val="002903EC"/>
    <w:pPr>
      <w:spacing w:after="0" w:line="240" w:lineRule="auto"/>
    </w:pPr>
  </w:style>
  <w:style w:type="character" w:customStyle="1" w:styleId="Heading92">
    <w:name w:val="Heading #9 (2)_"/>
    <w:basedOn w:val="DefaultParagraphFont"/>
    <w:locked/>
    <w:rsid w:val="002903EC"/>
  </w:style>
  <w:style w:type="paragraph" w:customStyle="1" w:styleId="Heading920">
    <w:name w:val="Heading #9 (2)"/>
    <w:basedOn w:val="Normal"/>
    <w:qFormat/>
    <w:rsid w:val="002903EC"/>
    <w:pPr>
      <w:spacing w:after="0" w:line="240" w:lineRule="auto"/>
    </w:pPr>
  </w:style>
  <w:style w:type="character" w:customStyle="1" w:styleId="Heading15">
    <w:name w:val="Heading #15_"/>
    <w:basedOn w:val="DefaultParagraphFont"/>
    <w:locked/>
    <w:rsid w:val="002903EC"/>
  </w:style>
  <w:style w:type="paragraph" w:customStyle="1" w:styleId="Heading150">
    <w:name w:val="Heading #15"/>
    <w:basedOn w:val="Normal"/>
    <w:qFormat/>
    <w:rsid w:val="002903EC"/>
    <w:pPr>
      <w:spacing w:after="0" w:line="240" w:lineRule="auto"/>
    </w:pPr>
  </w:style>
  <w:style w:type="character" w:customStyle="1" w:styleId="Bodytext38">
    <w:name w:val="Body text (38)_"/>
    <w:basedOn w:val="DefaultParagraphFont"/>
    <w:locked/>
    <w:rsid w:val="002903EC"/>
  </w:style>
  <w:style w:type="paragraph" w:customStyle="1" w:styleId="Bodytext380">
    <w:name w:val="Body text (38)"/>
    <w:basedOn w:val="Normal"/>
    <w:qFormat/>
    <w:rsid w:val="002903EC"/>
    <w:pPr>
      <w:spacing w:after="0" w:line="240" w:lineRule="auto"/>
    </w:pPr>
  </w:style>
  <w:style w:type="character" w:customStyle="1" w:styleId="Heading17">
    <w:name w:val="Heading #17_"/>
    <w:basedOn w:val="DefaultParagraphFont"/>
    <w:locked/>
    <w:rsid w:val="002903EC"/>
  </w:style>
  <w:style w:type="paragraph" w:customStyle="1" w:styleId="Heading170">
    <w:name w:val="Heading #17"/>
    <w:basedOn w:val="Normal"/>
    <w:qFormat/>
    <w:rsid w:val="002903EC"/>
    <w:pPr>
      <w:spacing w:after="0" w:line="240" w:lineRule="auto"/>
    </w:pPr>
  </w:style>
  <w:style w:type="character" w:customStyle="1" w:styleId="Bodytext97Exact">
    <w:name w:val="Body text (97) Exact"/>
    <w:basedOn w:val="DefaultParagraphFont"/>
    <w:locked/>
    <w:rsid w:val="002903EC"/>
  </w:style>
  <w:style w:type="paragraph" w:customStyle="1" w:styleId="Bodytext97">
    <w:name w:val="Body text (97)"/>
    <w:basedOn w:val="Normal"/>
    <w:qFormat/>
    <w:rsid w:val="002903EC"/>
    <w:pPr>
      <w:spacing w:after="0" w:line="240" w:lineRule="auto"/>
    </w:pPr>
  </w:style>
  <w:style w:type="character" w:customStyle="1" w:styleId="Bodytext42">
    <w:name w:val="Body text (42)_"/>
    <w:basedOn w:val="DefaultParagraphFont"/>
    <w:locked/>
    <w:rsid w:val="002903EC"/>
  </w:style>
  <w:style w:type="paragraph" w:customStyle="1" w:styleId="Bodytext420">
    <w:name w:val="Body text (42)"/>
    <w:basedOn w:val="Normal"/>
    <w:qFormat/>
    <w:rsid w:val="002903EC"/>
    <w:pPr>
      <w:spacing w:after="0" w:line="240" w:lineRule="auto"/>
    </w:pPr>
  </w:style>
  <w:style w:type="character" w:customStyle="1" w:styleId="Picturecaption9">
    <w:name w:val="Picture caption (9)_"/>
    <w:basedOn w:val="DefaultParagraphFont"/>
    <w:locked/>
    <w:rsid w:val="002903EC"/>
  </w:style>
  <w:style w:type="paragraph" w:customStyle="1" w:styleId="Picturecaption90">
    <w:name w:val="Picture caption (9)"/>
    <w:basedOn w:val="Normal"/>
    <w:qFormat/>
    <w:rsid w:val="002903EC"/>
    <w:pPr>
      <w:spacing w:after="0" w:line="240" w:lineRule="auto"/>
    </w:pPr>
  </w:style>
  <w:style w:type="character" w:customStyle="1" w:styleId="Bodytext96Exact">
    <w:name w:val="Body text (96) Exact"/>
    <w:basedOn w:val="DefaultParagraphFont"/>
    <w:locked/>
    <w:rsid w:val="002903EC"/>
  </w:style>
  <w:style w:type="paragraph" w:customStyle="1" w:styleId="Bodytext96">
    <w:name w:val="Body text (96)"/>
    <w:basedOn w:val="Normal"/>
    <w:qFormat/>
    <w:rsid w:val="002903EC"/>
    <w:pPr>
      <w:spacing w:after="0" w:line="240" w:lineRule="auto"/>
    </w:pPr>
  </w:style>
  <w:style w:type="character" w:customStyle="1" w:styleId="Heading142">
    <w:name w:val="Heading #14 (2)_"/>
    <w:basedOn w:val="DefaultParagraphFont"/>
    <w:locked/>
    <w:rsid w:val="002903EC"/>
  </w:style>
  <w:style w:type="paragraph" w:customStyle="1" w:styleId="Heading1420">
    <w:name w:val="Heading #14 (2)"/>
    <w:basedOn w:val="Normal"/>
    <w:qFormat/>
    <w:rsid w:val="002903EC"/>
    <w:pPr>
      <w:spacing w:after="0" w:line="240" w:lineRule="auto"/>
    </w:pPr>
  </w:style>
  <w:style w:type="character" w:customStyle="1" w:styleId="Picturecaption31">
    <w:name w:val="Picture caption (31)_"/>
    <w:basedOn w:val="DefaultParagraphFont"/>
    <w:locked/>
    <w:rsid w:val="002903EC"/>
  </w:style>
  <w:style w:type="paragraph" w:customStyle="1" w:styleId="Picturecaption310">
    <w:name w:val="Picture caption (31)"/>
    <w:basedOn w:val="Normal"/>
    <w:qFormat/>
    <w:rsid w:val="002903EC"/>
    <w:pPr>
      <w:spacing w:after="0" w:line="240" w:lineRule="auto"/>
    </w:pPr>
  </w:style>
  <w:style w:type="character" w:customStyle="1" w:styleId="Picturecaption27">
    <w:name w:val="Picture caption (27)_"/>
    <w:basedOn w:val="DefaultParagraphFont"/>
    <w:locked/>
    <w:rsid w:val="002903EC"/>
  </w:style>
  <w:style w:type="paragraph" w:customStyle="1" w:styleId="Picturecaption270">
    <w:name w:val="Picture caption (27)"/>
    <w:basedOn w:val="Normal"/>
    <w:qFormat/>
    <w:rsid w:val="002903EC"/>
    <w:pPr>
      <w:spacing w:after="0" w:line="240" w:lineRule="auto"/>
    </w:pPr>
  </w:style>
  <w:style w:type="character" w:customStyle="1" w:styleId="Bodytext43Exact">
    <w:name w:val="Body text (43) Exact"/>
    <w:basedOn w:val="DefaultParagraphFont"/>
    <w:locked/>
    <w:rsid w:val="002903EC"/>
  </w:style>
  <w:style w:type="paragraph" w:customStyle="1" w:styleId="Bodytext43">
    <w:name w:val="Body text (43)"/>
    <w:basedOn w:val="Normal"/>
    <w:qFormat/>
    <w:rsid w:val="002903EC"/>
    <w:pPr>
      <w:spacing w:after="0" w:line="240" w:lineRule="auto"/>
    </w:pPr>
  </w:style>
  <w:style w:type="character" w:customStyle="1" w:styleId="Bodytext109">
    <w:name w:val="Body text (109)_"/>
    <w:basedOn w:val="DefaultParagraphFont"/>
    <w:locked/>
    <w:rsid w:val="002903EC"/>
  </w:style>
  <w:style w:type="paragraph" w:customStyle="1" w:styleId="Bodytext1090">
    <w:name w:val="Body text (109)"/>
    <w:basedOn w:val="Normal"/>
    <w:qFormat/>
    <w:rsid w:val="002903EC"/>
    <w:pPr>
      <w:spacing w:after="0" w:line="240" w:lineRule="auto"/>
    </w:pPr>
  </w:style>
  <w:style w:type="character" w:customStyle="1" w:styleId="Bodytext110">
    <w:name w:val="Body text (110)_"/>
    <w:basedOn w:val="DefaultParagraphFont"/>
    <w:locked/>
    <w:rsid w:val="002903EC"/>
  </w:style>
  <w:style w:type="paragraph" w:customStyle="1" w:styleId="Bodytext1100">
    <w:name w:val="Body text (110)"/>
    <w:basedOn w:val="Normal"/>
    <w:qFormat/>
    <w:rsid w:val="002903EC"/>
    <w:pPr>
      <w:spacing w:after="0" w:line="240" w:lineRule="auto"/>
    </w:pPr>
  </w:style>
  <w:style w:type="character" w:customStyle="1" w:styleId="Bodytext111">
    <w:name w:val="Body text (111)_"/>
    <w:basedOn w:val="DefaultParagraphFont"/>
    <w:locked/>
    <w:rsid w:val="002903EC"/>
  </w:style>
  <w:style w:type="paragraph" w:customStyle="1" w:styleId="Bodytext1110">
    <w:name w:val="Body text (111)"/>
    <w:basedOn w:val="Normal"/>
    <w:qFormat/>
    <w:rsid w:val="002903EC"/>
    <w:pPr>
      <w:spacing w:after="0" w:line="240" w:lineRule="auto"/>
    </w:pPr>
  </w:style>
  <w:style w:type="character" w:customStyle="1" w:styleId="Tablecaption7">
    <w:name w:val="Table caption (7)_"/>
    <w:basedOn w:val="DefaultParagraphFont"/>
    <w:locked/>
    <w:rsid w:val="002903EC"/>
  </w:style>
  <w:style w:type="paragraph" w:customStyle="1" w:styleId="Tablecaption70">
    <w:name w:val="Table caption (7)"/>
    <w:basedOn w:val="Normal"/>
    <w:qFormat/>
    <w:rsid w:val="002903EC"/>
    <w:pPr>
      <w:spacing w:after="0" w:line="240" w:lineRule="auto"/>
    </w:pPr>
  </w:style>
  <w:style w:type="character" w:customStyle="1" w:styleId="Bodytext112">
    <w:name w:val="Body text (112)_"/>
    <w:basedOn w:val="DefaultParagraphFont"/>
    <w:locked/>
    <w:rsid w:val="002903EC"/>
  </w:style>
  <w:style w:type="paragraph" w:customStyle="1" w:styleId="Bodytext1120">
    <w:name w:val="Body text (112)"/>
    <w:basedOn w:val="Normal"/>
    <w:qFormat/>
    <w:rsid w:val="002903EC"/>
    <w:pPr>
      <w:spacing w:after="0" w:line="240" w:lineRule="auto"/>
    </w:pPr>
  </w:style>
  <w:style w:type="character" w:customStyle="1" w:styleId="Bodytext113">
    <w:name w:val="Body text (113)_"/>
    <w:basedOn w:val="DefaultParagraphFont"/>
    <w:locked/>
    <w:rsid w:val="002903EC"/>
  </w:style>
  <w:style w:type="paragraph" w:customStyle="1" w:styleId="Bodytext1130">
    <w:name w:val="Body text (113)"/>
    <w:basedOn w:val="Normal"/>
    <w:qFormat/>
    <w:rsid w:val="002903EC"/>
    <w:pPr>
      <w:spacing w:after="0" w:line="240" w:lineRule="auto"/>
    </w:pPr>
  </w:style>
  <w:style w:type="character" w:customStyle="1" w:styleId="Tableofcontents10">
    <w:name w:val="Table of contents (10)_"/>
    <w:basedOn w:val="DefaultParagraphFont"/>
    <w:locked/>
    <w:rsid w:val="002903EC"/>
  </w:style>
  <w:style w:type="paragraph" w:customStyle="1" w:styleId="Tableofcontents100">
    <w:name w:val="Table of contents (10)"/>
    <w:basedOn w:val="Normal"/>
    <w:qFormat/>
    <w:rsid w:val="002903EC"/>
    <w:pPr>
      <w:spacing w:after="0" w:line="240" w:lineRule="auto"/>
    </w:pPr>
  </w:style>
  <w:style w:type="character" w:customStyle="1" w:styleId="Tableofcontents12">
    <w:name w:val="Table of contents (12)_"/>
    <w:basedOn w:val="DefaultParagraphFont"/>
    <w:locked/>
    <w:rsid w:val="002903EC"/>
  </w:style>
  <w:style w:type="paragraph" w:customStyle="1" w:styleId="Tableofcontents120">
    <w:name w:val="Table of contents (12)"/>
    <w:basedOn w:val="Normal"/>
    <w:qFormat/>
    <w:rsid w:val="002903EC"/>
    <w:pPr>
      <w:spacing w:after="0" w:line="240" w:lineRule="auto"/>
    </w:pPr>
  </w:style>
  <w:style w:type="character" w:customStyle="1" w:styleId="Tableofcontents14">
    <w:name w:val="Table of contents (14)_"/>
    <w:basedOn w:val="DefaultParagraphFont"/>
    <w:locked/>
    <w:rsid w:val="002903EC"/>
  </w:style>
  <w:style w:type="paragraph" w:customStyle="1" w:styleId="Tableofcontents140">
    <w:name w:val="Table of contents (14)"/>
    <w:basedOn w:val="Normal"/>
    <w:qFormat/>
    <w:rsid w:val="002903EC"/>
    <w:pPr>
      <w:spacing w:after="0" w:line="240" w:lineRule="auto"/>
    </w:pPr>
  </w:style>
  <w:style w:type="character" w:customStyle="1" w:styleId="Heading162">
    <w:name w:val="Heading #16 (2)_"/>
    <w:basedOn w:val="DefaultParagraphFont"/>
    <w:locked/>
    <w:rsid w:val="002903EC"/>
  </w:style>
  <w:style w:type="paragraph" w:customStyle="1" w:styleId="Heading1620">
    <w:name w:val="Heading #16 (2)"/>
    <w:basedOn w:val="Normal"/>
    <w:qFormat/>
    <w:rsid w:val="002903EC"/>
    <w:pPr>
      <w:spacing w:after="0" w:line="240" w:lineRule="auto"/>
    </w:pPr>
  </w:style>
  <w:style w:type="character" w:customStyle="1" w:styleId="StyleStyle4LatinTimesNewRomanAsianSimSunChar">
    <w:name w:val="Style Style4 + (Latin) Times New Roman (Asian) SimSun Char"/>
    <w:locked/>
    <w:rsid w:val="002903EC"/>
  </w:style>
  <w:style w:type="paragraph" w:customStyle="1" w:styleId="StyleStyle4LatinTimesNewRomanAsianSimSun">
    <w:name w:val="Style Style4 + (Latin) Times New Roman (Asian) SimSun"/>
    <w:basedOn w:val="medium-normal"/>
    <w:qFormat/>
    <w:rsid w:val="002903EC"/>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2903EC"/>
  </w:style>
  <w:style w:type="paragraph" w:customStyle="1" w:styleId="StyleUnderlineCharLatinTimesNewRomanAsianSimSun">
    <w:name w:val="Style Underline Char + (Latin) Times New Roman (Asian) SimSun"/>
    <w:basedOn w:val="Normal"/>
    <w:qFormat/>
    <w:rsid w:val="002903EC"/>
    <w:pPr>
      <w:spacing w:after="0" w:line="240" w:lineRule="auto"/>
    </w:pPr>
  </w:style>
  <w:style w:type="character" w:customStyle="1" w:styleId="StyleUnderlineCharLatinTimesNewRomanAsianSimSunBoldChar">
    <w:name w:val="Style Underline Char + (Latin) Times New Roman (Asian) SimSun Bold Char"/>
    <w:locked/>
    <w:rsid w:val="002903EC"/>
  </w:style>
  <w:style w:type="paragraph" w:customStyle="1" w:styleId="StyleUnderlineCharLatinTimesNewRomanAsianSimSunBold">
    <w:name w:val="Style Underline Char + (Latin) Times New Roman (Asian) SimSun Bold"/>
    <w:basedOn w:val="Normal"/>
    <w:qFormat/>
    <w:rsid w:val="002903EC"/>
    <w:pPr>
      <w:spacing w:after="0" w:line="240" w:lineRule="auto"/>
    </w:pPr>
  </w:style>
  <w:style w:type="character" w:customStyle="1" w:styleId="StyleStyle1BoldChar">
    <w:name w:val="Style Style1 + Bold Char"/>
    <w:locked/>
    <w:rsid w:val="002903EC"/>
  </w:style>
  <w:style w:type="paragraph" w:customStyle="1" w:styleId="StyleStyle1Bold">
    <w:name w:val="Style Style1 + Bold"/>
    <w:basedOn w:val="Cites"/>
    <w:qFormat/>
    <w:rsid w:val="002903EC"/>
    <w:pPr>
      <w:widowControl/>
    </w:pPr>
    <w:rPr>
      <w:noProof/>
      <w:szCs w:val="20"/>
    </w:rPr>
  </w:style>
  <w:style w:type="character" w:customStyle="1" w:styleId="StyleBoldandUnderlineChar11ptChar">
    <w:name w:val="Style Bold and Underline Char + 11 pt Char"/>
    <w:locked/>
    <w:rsid w:val="002903EC"/>
  </w:style>
  <w:style w:type="paragraph" w:customStyle="1" w:styleId="StyleBoldandUnderlineChar11pt">
    <w:name w:val="Style Bold and Underline Char + 11 pt"/>
    <w:basedOn w:val="UnreadText"/>
    <w:qFormat/>
    <w:rsid w:val="002903EC"/>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2903EC"/>
  </w:style>
  <w:style w:type="paragraph" w:customStyle="1" w:styleId="StyleStyleStyle4LatinTimesNewRomanAsianSimSunBold">
    <w:name w:val="Style Style Style4 + (Latin) Times New Roman (Asian) SimSun Bold +"/>
    <w:basedOn w:val="Normal"/>
    <w:qFormat/>
    <w:rsid w:val="002903EC"/>
    <w:pPr>
      <w:spacing w:after="0" w:line="240" w:lineRule="auto"/>
    </w:pPr>
  </w:style>
  <w:style w:type="character" w:customStyle="1" w:styleId="StyleStyle4BoldChar">
    <w:name w:val="Style Style4 + Bold Char"/>
    <w:locked/>
    <w:rsid w:val="002903EC"/>
  </w:style>
  <w:style w:type="paragraph" w:customStyle="1" w:styleId="StyleStyle4Bold">
    <w:name w:val="Style Style4 + Bold"/>
    <w:basedOn w:val="medium-normal"/>
    <w:qFormat/>
    <w:rsid w:val="002903EC"/>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2903EC"/>
  </w:style>
  <w:style w:type="paragraph" w:customStyle="1" w:styleId="StyleStyle411ptBorderSinglesolidlineAuto05ptL">
    <w:name w:val="Style Style4 + 11 pt Border: : (Single solid line Auto  0.5 pt L..."/>
    <w:basedOn w:val="medium-normal"/>
    <w:qFormat/>
    <w:rsid w:val="002903EC"/>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2903EC"/>
  </w:style>
  <w:style w:type="paragraph" w:customStyle="1" w:styleId="StyleStyle49ptBoldBorderSinglesolidlineAuto05">
    <w:name w:val="Style Style4 + 9 pt Bold Border: : (Single solid line Auto  0.5..."/>
    <w:basedOn w:val="medium-normal"/>
    <w:qFormat/>
    <w:rsid w:val="002903EC"/>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2903EC"/>
  </w:style>
  <w:style w:type="paragraph" w:customStyle="1" w:styleId="StyleStyle49ptBorderSinglesolidlineAuto05ptLi">
    <w:name w:val="Style Style4 + 9 pt Border: : (Single solid line Auto  0.5 pt Li..."/>
    <w:basedOn w:val="medium-normal"/>
    <w:next w:val="hotroute1"/>
    <w:qFormat/>
    <w:rsid w:val="002903EC"/>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2903EC"/>
  </w:style>
  <w:style w:type="paragraph" w:customStyle="1" w:styleId="UnderlineCharCharCharCharChar">
    <w:name w:val="Underline Char Char Char Char Char"/>
    <w:basedOn w:val="Normal"/>
    <w:next w:val="BlockHeaderHidden"/>
    <w:qFormat/>
    <w:rsid w:val="002903EC"/>
    <w:pPr>
      <w:spacing w:after="0" w:line="240" w:lineRule="auto"/>
    </w:pPr>
  </w:style>
  <w:style w:type="character" w:customStyle="1" w:styleId="TextsmallChar">
    <w:name w:val="Textsmall Char"/>
    <w:locked/>
    <w:rsid w:val="002903EC"/>
  </w:style>
  <w:style w:type="paragraph" w:customStyle="1" w:styleId="Textsmall0">
    <w:name w:val="Textsmall"/>
    <w:basedOn w:val="Normal"/>
    <w:next w:val="Normal"/>
    <w:qFormat/>
    <w:rsid w:val="002903EC"/>
    <w:pPr>
      <w:spacing w:after="0" w:line="240" w:lineRule="auto"/>
    </w:pPr>
  </w:style>
  <w:style w:type="paragraph" w:customStyle="1" w:styleId="hotroute1">
    <w:name w:val="hot route!"/>
    <w:basedOn w:val="Normal"/>
    <w:next w:val="UnderlinePara"/>
    <w:qFormat/>
    <w:rsid w:val="002903EC"/>
    <w:pPr>
      <w:spacing w:after="0" w:line="240" w:lineRule="auto"/>
    </w:pPr>
  </w:style>
  <w:style w:type="character" w:customStyle="1" w:styleId="BlockHeaderHiddenChar">
    <w:name w:val="Block Header Hidden Char"/>
    <w:basedOn w:val="DefaultParagraphFont"/>
    <w:locked/>
    <w:rsid w:val="002903EC"/>
  </w:style>
  <w:style w:type="paragraph" w:customStyle="1" w:styleId="BlockHeaderHidden">
    <w:name w:val="Block Header Hidden"/>
    <w:basedOn w:val="Normal"/>
    <w:next w:val="Stylecardtext8pt"/>
    <w:autoRedefine/>
    <w:qFormat/>
    <w:rsid w:val="002903EC"/>
    <w:pPr>
      <w:spacing w:after="0" w:line="240" w:lineRule="auto"/>
    </w:pPr>
  </w:style>
  <w:style w:type="paragraph" w:customStyle="1" w:styleId="txgreen">
    <w:name w:val="txgreen"/>
    <w:basedOn w:val="Normal"/>
    <w:uiPriority w:val="99"/>
    <w:qFormat/>
    <w:rsid w:val="002903EC"/>
    <w:pPr>
      <w:spacing w:after="0" w:line="240" w:lineRule="auto"/>
    </w:pPr>
  </w:style>
  <w:style w:type="paragraph" w:customStyle="1" w:styleId="rtecenter">
    <w:name w:val="rtecenter"/>
    <w:basedOn w:val="Normal"/>
    <w:uiPriority w:val="99"/>
    <w:qFormat/>
    <w:rsid w:val="002903EC"/>
    <w:pPr>
      <w:spacing w:after="0" w:line="240" w:lineRule="auto"/>
    </w:pPr>
  </w:style>
  <w:style w:type="paragraph" w:customStyle="1" w:styleId="StyleHeading4TagBigcardNotBold">
    <w:name w:val="Style Heading 4TagBig card + Not Bold"/>
    <w:basedOn w:val="Heading4"/>
    <w:qFormat/>
    <w:rsid w:val="002903EC"/>
    <w:pPr>
      <w:spacing w:before="200" w:line="240" w:lineRule="auto"/>
    </w:pPr>
    <w:rPr>
      <w:iCs w:val="0"/>
      <w:sz w:val="22"/>
    </w:rPr>
  </w:style>
  <w:style w:type="paragraph" w:customStyle="1" w:styleId="Stylecardtext5pt">
    <w:name w:val="Style card text + 5 pt"/>
    <w:basedOn w:val="Normal"/>
    <w:qFormat/>
    <w:rsid w:val="002903EC"/>
    <w:pPr>
      <w:spacing w:after="0" w:line="240" w:lineRule="auto"/>
    </w:pPr>
  </w:style>
  <w:style w:type="character" w:customStyle="1" w:styleId="F7-SmallFont">
    <w:name w:val="F7 - Small Font"/>
    <w:rsid w:val="002903EC"/>
  </w:style>
  <w:style w:type="character" w:customStyle="1" w:styleId="StyleLatinGaramond9ptUnderline">
    <w:name w:val="Style (Latin) Garamond 9 pt Underline"/>
    <w:rsid w:val="002903EC"/>
  </w:style>
  <w:style w:type="character" w:customStyle="1" w:styleId="tkrname">
    <w:name w:val="tkrname"/>
    <w:basedOn w:val="DefaultParagraphFont"/>
    <w:rsid w:val="002903EC"/>
  </w:style>
  <w:style w:type="character" w:customStyle="1" w:styleId="tkrchange">
    <w:name w:val="tkrchange"/>
    <w:basedOn w:val="DefaultParagraphFont"/>
    <w:rsid w:val="002903EC"/>
  </w:style>
  <w:style w:type="character" w:customStyle="1" w:styleId="l9">
    <w:name w:val="l9"/>
    <w:basedOn w:val="DefaultParagraphFont"/>
    <w:rsid w:val="002903EC"/>
  </w:style>
  <w:style w:type="character" w:customStyle="1" w:styleId="l8">
    <w:name w:val="l8"/>
    <w:basedOn w:val="DefaultParagraphFont"/>
    <w:rsid w:val="002903EC"/>
  </w:style>
  <w:style w:type="character" w:customStyle="1" w:styleId="l6">
    <w:name w:val="l6"/>
    <w:basedOn w:val="DefaultParagraphFont"/>
    <w:rsid w:val="002903EC"/>
  </w:style>
  <w:style w:type="character" w:customStyle="1" w:styleId="l7">
    <w:name w:val="l7"/>
    <w:basedOn w:val="DefaultParagraphFont"/>
    <w:rsid w:val="002903EC"/>
  </w:style>
  <w:style w:type="character" w:customStyle="1" w:styleId="ellipsistext">
    <w:name w:val="ellipsis_text"/>
    <w:basedOn w:val="DefaultParagraphFont"/>
    <w:rsid w:val="002903EC"/>
  </w:style>
  <w:style w:type="character" w:customStyle="1" w:styleId="referencediv">
    <w:name w:val="referencediv"/>
    <w:basedOn w:val="DefaultParagraphFont"/>
    <w:rsid w:val="002903EC"/>
  </w:style>
  <w:style w:type="character" w:customStyle="1" w:styleId="A3">
    <w:name w:val="A3"/>
    <w:uiPriority w:val="99"/>
    <w:rsid w:val="002903EC"/>
  </w:style>
  <w:style w:type="character" w:customStyle="1" w:styleId="cite0">
    <w:name w:val="cite0"/>
    <w:rsid w:val="002903EC"/>
  </w:style>
  <w:style w:type="character" w:customStyle="1" w:styleId="hilite1">
    <w:name w:val="hilite1"/>
    <w:rsid w:val="002903EC"/>
  </w:style>
  <w:style w:type="character" w:customStyle="1" w:styleId="Style8pt1">
    <w:name w:val="Style 8 pt1"/>
    <w:basedOn w:val="DefaultParagraphFont"/>
    <w:rsid w:val="002903EC"/>
  </w:style>
  <w:style w:type="character" w:customStyle="1" w:styleId="qlabel">
    <w:name w:val="q_label"/>
    <w:rsid w:val="002903EC"/>
  </w:style>
  <w:style w:type="character" w:customStyle="1" w:styleId="alabel">
    <w:name w:val="a_label"/>
    <w:rsid w:val="002903EC"/>
  </w:style>
  <w:style w:type="character" w:customStyle="1" w:styleId="StyleStyle4CharTimesNewRoman11pt">
    <w:name w:val="Style Style4 Char + Times New Roman 11 pt"/>
    <w:rsid w:val="002903EC"/>
  </w:style>
  <w:style w:type="character" w:customStyle="1" w:styleId="Aunderline">
    <w:name w:val="Aunderline"/>
    <w:qFormat/>
    <w:rsid w:val="002903EC"/>
  </w:style>
  <w:style w:type="character" w:customStyle="1" w:styleId="desc">
    <w:name w:val="desc"/>
    <w:basedOn w:val="DefaultParagraphFont"/>
    <w:rsid w:val="002903EC"/>
  </w:style>
  <w:style w:type="character" w:customStyle="1" w:styleId="titleauthoretc">
    <w:name w:val="titleauthoretc"/>
    <w:rsid w:val="002903EC"/>
  </w:style>
  <w:style w:type="character" w:customStyle="1" w:styleId="in-top">
    <w:name w:val="in-top"/>
    <w:rsid w:val="002903EC"/>
  </w:style>
  <w:style w:type="character" w:customStyle="1" w:styleId="nukeled">
    <w:name w:val="nukeled"/>
    <w:rsid w:val="002903EC"/>
  </w:style>
  <w:style w:type="character" w:customStyle="1" w:styleId="contextlyrelated">
    <w:name w:val="contextly_related"/>
    <w:rsid w:val="002903EC"/>
  </w:style>
  <w:style w:type="character" w:customStyle="1" w:styleId="in-right">
    <w:name w:val="in-right"/>
    <w:rsid w:val="002903EC"/>
  </w:style>
  <w:style w:type="character" w:customStyle="1" w:styleId="adtext">
    <w:name w:val="ad_text"/>
    <w:rsid w:val="002903EC"/>
  </w:style>
  <w:style w:type="character" w:customStyle="1" w:styleId="linkrow">
    <w:name w:val="link_row"/>
    <w:rsid w:val="002903EC"/>
  </w:style>
  <w:style w:type="character" w:customStyle="1" w:styleId="revision-date">
    <w:name w:val="revision-date"/>
    <w:rsid w:val="002903EC"/>
  </w:style>
  <w:style w:type="character" w:customStyle="1" w:styleId="facebook-share">
    <w:name w:val="facebook-share"/>
    <w:rsid w:val="002903EC"/>
  </w:style>
  <w:style w:type="character" w:customStyle="1" w:styleId="facebook-share-label">
    <w:name w:val="facebook-share-label"/>
    <w:rsid w:val="002903EC"/>
  </w:style>
  <w:style w:type="character" w:customStyle="1" w:styleId="cap">
    <w:name w:val="cap"/>
    <w:rsid w:val="002903EC"/>
  </w:style>
  <w:style w:type="character" w:customStyle="1" w:styleId="share">
    <w:name w:val="share"/>
    <w:rsid w:val="002903EC"/>
  </w:style>
  <w:style w:type="character" w:customStyle="1" w:styleId="ata11y">
    <w:name w:val="at_a11y"/>
    <w:rsid w:val="002903EC"/>
  </w:style>
  <w:style w:type="character" w:customStyle="1" w:styleId="tpk">
    <w:name w:val="tpk"/>
    <w:rsid w:val="002903EC"/>
  </w:style>
  <w:style w:type="character" w:customStyle="1" w:styleId="A24">
    <w:name w:val="A24"/>
    <w:uiPriority w:val="99"/>
    <w:rsid w:val="002903EC"/>
  </w:style>
  <w:style w:type="character" w:customStyle="1" w:styleId="A25">
    <w:name w:val="A25"/>
    <w:uiPriority w:val="99"/>
    <w:rsid w:val="002903EC"/>
  </w:style>
  <w:style w:type="character" w:customStyle="1" w:styleId="Headerorfooter">
    <w:name w:val="Header or footer_"/>
    <w:basedOn w:val="DefaultParagraphFont"/>
    <w:rsid w:val="002903EC"/>
  </w:style>
  <w:style w:type="character" w:customStyle="1" w:styleId="Bodytext21">
    <w:name w:val="Body text (2)_"/>
    <w:basedOn w:val="DefaultParagraphFont"/>
    <w:rsid w:val="002903EC"/>
  </w:style>
  <w:style w:type="character" w:customStyle="1" w:styleId="Bodytext22">
    <w:name w:val="Body text (2)"/>
    <w:basedOn w:val="Bodytext30"/>
    <w:rsid w:val="002903EC"/>
  </w:style>
  <w:style w:type="character" w:customStyle="1" w:styleId="Headerorfooter0">
    <w:name w:val="Header or footer"/>
    <w:basedOn w:val="Bodytext100"/>
    <w:rsid w:val="002903EC"/>
    <w:rPr>
      <w:shd w:val="clear" w:color="auto" w:fill="FFFFFF"/>
    </w:rPr>
  </w:style>
  <w:style w:type="character" w:customStyle="1" w:styleId="Bodytext32">
    <w:name w:val="Body text (3)_"/>
    <w:basedOn w:val="DefaultParagraphFont"/>
    <w:rsid w:val="002903EC"/>
  </w:style>
  <w:style w:type="character" w:customStyle="1" w:styleId="Bodytext31Exact">
    <w:name w:val="Body text (31) Exact"/>
    <w:basedOn w:val="DefaultParagraphFont"/>
    <w:rsid w:val="002903EC"/>
  </w:style>
  <w:style w:type="character" w:customStyle="1" w:styleId="Bodytext100">
    <w:name w:val="Body text (10)_"/>
    <w:basedOn w:val="DefaultParagraphFont"/>
    <w:link w:val="Bodytext101"/>
    <w:uiPriority w:val="99"/>
    <w:rsid w:val="002903EC"/>
    <w:rPr>
      <w:shd w:val="clear" w:color="auto" w:fill="FFFFFF"/>
    </w:rPr>
  </w:style>
  <w:style w:type="character" w:customStyle="1" w:styleId="Bodytext30">
    <w:name w:val="Body text (3)"/>
    <w:basedOn w:val="Bodytext3Spacing0ptExact"/>
    <w:rsid w:val="002903EC"/>
  </w:style>
  <w:style w:type="character" w:customStyle="1" w:styleId="Bodytext46">
    <w:name w:val="Body text (46)_"/>
    <w:basedOn w:val="DefaultParagraphFont"/>
    <w:rsid w:val="002903EC"/>
  </w:style>
  <w:style w:type="character" w:customStyle="1" w:styleId="Bodytext51">
    <w:name w:val="Body text (51)_"/>
    <w:basedOn w:val="DefaultParagraphFont"/>
    <w:rsid w:val="002903EC"/>
  </w:style>
  <w:style w:type="character" w:customStyle="1" w:styleId="Bodytext34">
    <w:name w:val="Body text (34)_"/>
    <w:basedOn w:val="DefaultParagraphFont"/>
    <w:rsid w:val="002903EC"/>
  </w:style>
  <w:style w:type="character" w:customStyle="1" w:styleId="Bodytext3Spacing0ptExact">
    <w:name w:val="Body text (3) + Spacing 0 pt Exact"/>
    <w:rsid w:val="002903EC"/>
  </w:style>
  <w:style w:type="character" w:customStyle="1" w:styleId="Bodytext82">
    <w:name w:val="Body text (82)_"/>
    <w:basedOn w:val="DefaultParagraphFont"/>
    <w:rsid w:val="002903EC"/>
  </w:style>
  <w:style w:type="character" w:customStyle="1" w:styleId="PicturecaptionSpacing0ptExact">
    <w:name w:val="Picture caption + Spacing 0 pt Exact"/>
    <w:basedOn w:val="DefaultParagraphFont"/>
    <w:rsid w:val="002903EC"/>
  </w:style>
  <w:style w:type="character" w:customStyle="1" w:styleId="Tableofcontents13">
    <w:name w:val="Table of contents (13)_"/>
    <w:basedOn w:val="DefaultParagraphFont"/>
    <w:rsid w:val="002903EC"/>
  </w:style>
  <w:style w:type="character" w:customStyle="1" w:styleId="Bodytext114">
    <w:name w:val="Body text (114)_"/>
    <w:basedOn w:val="DefaultParagraphFont"/>
    <w:rsid w:val="002903EC"/>
  </w:style>
  <w:style w:type="character" w:customStyle="1" w:styleId="Bodytext115">
    <w:name w:val="Body text (115)_"/>
    <w:basedOn w:val="DefaultParagraphFont"/>
    <w:rsid w:val="002903EC"/>
  </w:style>
  <w:style w:type="character" w:customStyle="1" w:styleId="BodyText40">
    <w:name w:val="Body Text4"/>
    <w:basedOn w:val="DefaultParagraphFont"/>
    <w:rsid w:val="002903EC"/>
  </w:style>
  <w:style w:type="character" w:customStyle="1" w:styleId="Bodytext1150">
    <w:name w:val="Body text (115)"/>
    <w:basedOn w:val="Picturecaption2Spacing0ptExact"/>
    <w:rsid w:val="002903EC"/>
  </w:style>
  <w:style w:type="character" w:customStyle="1" w:styleId="Bodytext820">
    <w:name w:val="Body text (82)"/>
    <w:rsid w:val="002903EC"/>
  </w:style>
  <w:style w:type="character" w:customStyle="1" w:styleId="Bodytext102">
    <w:name w:val="Body text (10)"/>
    <w:basedOn w:val="PicturecaptionSpacing0ptExact"/>
    <w:rsid w:val="002903EC"/>
  </w:style>
  <w:style w:type="character" w:customStyle="1" w:styleId="Bodytext82Spacing0ptExact">
    <w:name w:val="Body text (82) + Spacing 0 pt Exact"/>
    <w:basedOn w:val="Bodytext820"/>
    <w:rsid w:val="002903EC"/>
  </w:style>
  <w:style w:type="character" w:customStyle="1" w:styleId="Bodytext131Exact">
    <w:name w:val="Body text (131) Exact"/>
    <w:basedOn w:val="DefaultParagraphFont"/>
    <w:rsid w:val="002903EC"/>
  </w:style>
  <w:style w:type="character" w:customStyle="1" w:styleId="Picturecaption2Spacing0ptExact">
    <w:name w:val="Picture caption (2) + Spacing 0 pt Exact"/>
    <w:basedOn w:val="DefaultParagraphFont"/>
    <w:rsid w:val="002903EC"/>
  </w:style>
  <w:style w:type="character" w:customStyle="1" w:styleId="Bodytext114Exact">
    <w:name w:val="Body text (114) Exact"/>
    <w:basedOn w:val="Bodytext131Exact"/>
    <w:rsid w:val="002903EC"/>
  </w:style>
  <w:style w:type="character" w:customStyle="1" w:styleId="Bodytext340">
    <w:name w:val="Body text (34)"/>
    <w:basedOn w:val="BodyText40"/>
    <w:rsid w:val="002903EC"/>
  </w:style>
  <w:style w:type="character" w:customStyle="1" w:styleId="Bodytext1409pt">
    <w:name w:val="Body text (140) + 9 pt"/>
    <w:aliases w:val="Not Italic,Table of contents (12) + FrankRuehl,11 pt"/>
    <w:basedOn w:val="DefaultParagraphFont"/>
    <w:rsid w:val="002903EC"/>
  </w:style>
  <w:style w:type="character" w:customStyle="1" w:styleId="Bodytext510">
    <w:name w:val="Body text (51)"/>
    <w:basedOn w:val="Bodytext115"/>
    <w:rsid w:val="002903EC"/>
  </w:style>
  <w:style w:type="character" w:customStyle="1" w:styleId="Bodytext1140">
    <w:name w:val="Body text (114)"/>
    <w:basedOn w:val="Bodytext131Exact"/>
    <w:rsid w:val="002903EC"/>
  </w:style>
  <w:style w:type="character" w:customStyle="1" w:styleId="Tableofcontents130">
    <w:name w:val="Table of contents (13)"/>
    <w:basedOn w:val="Bodytext82Spacing0ptExact"/>
    <w:rsid w:val="002903EC"/>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2903EC"/>
  </w:style>
  <w:style w:type="character" w:customStyle="1" w:styleId="Bodytext460">
    <w:name w:val="Body text (46)"/>
    <w:basedOn w:val="Bodytext114"/>
    <w:rsid w:val="002903EC"/>
  </w:style>
  <w:style w:type="character" w:customStyle="1" w:styleId="Bodytext46NotBold">
    <w:name w:val="Body text (46) + Not Bold"/>
    <w:basedOn w:val="Bodytext114"/>
    <w:rsid w:val="002903EC"/>
  </w:style>
  <w:style w:type="character" w:customStyle="1" w:styleId="Bodytext46SegoeUI">
    <w:name w:val="Body text (46) + Segoe UI"/>
    <w:basedOn w:val="Bodytext114"/>
    <w:rsid w:val="002903EC"/>
  </w:style>
  <w:style w:type="character" w:customStyle="1" w:styleId="Bodytext115Spacing0ptExact">
    <w:name w:val="Body text (115) + Spacing 0 pt Exact"/>
    <w:basedOn w:val="Picturecaption2Spacing0ptExact"/>
    <w:rsid w:val="002903EC"/>
  </w:style>
  <w:style w:type="character" w:customStyle="1" w:styleId="Picturecaption42SmallCaps">
    <w:name w:val="Picture caption (42) + Small Caps"/>
    <w:basedOn w:val="DefaultParagraphFont"/>
    <w:rsid w:val="002903EC"/>
  </w:style>
  <w:style w:type="character" w:customStyle="1" w:styleId="Bodytext155Exact">
    <w:name w:val="Body text (155) Exact"/>
    <w:basedOn w:val="DefaultParagraphFont"/>
    <w:rsid w:val="002903EC"/>
  </w:style>
  <w:style w:type="character" w:customStyle="1" w:styleId="Bodytext157">
    <w:name w:val="Body text (157)_"/>
    <w:basedOn w:val="DefaultParagraphFont"/>
    <w:rsid w:val="002903EC"/>
  </w:style>
  <w:style w:type="character" w:customStyle="1" w:styleId="Bodytext157Spacing0pt">
    <w:name w:val="Body text (157) + Spacing 0 pt"/>
    <w:basedOn w:val="Bodytext39"/>
    <w:rsid w:val="002903EC"/>
  </w:style>
  <w:style w:type="character" w:customStyle="1" w:styleId="Bodytext1570">
    <w:name w:val="Body text (157)"/>
    <w:basedOn w:val="Bodytext39"/>
    <w:rsid w:val="002903EC"/>
  </w:style>
  <w:style w:type="character" w:customStyle="1" w:styleId="Heading2213pt">
    <w:name w:val="Heading #22 + 13 pt"/>
    <w:basedOn w:val="DefaultParagraphFont"/>
    <w:rsid w:val="002903EC"/>
  </w:style>
  <w:style w:type="character" w:customStyle="1" w:styleId="Heading22125pt">
    <w:name w:val="Heading #22 + 12.5 pt"/>
    <w:basedOn w:val="DefaultParagraphFont"/>
    <w:rsid w:val="002903EC"/>
  </w:style>
  <w:style w:type="character" w:customStyle="1" w:styleId="Bodytext300">
    <w:name w:val="Body text (30)_"/>
    <w:basedOn w:val="DefaultParagraphFont"/>
    <w:rsid w:val="002903EC"/>
  </w:style>
  <w:style w:type="character" w:customStyle="1" w:styleId="Bodytext301">
    <w:name w:val="Body text (30)"/>
    <w:basedOn w:val="Bodytext3TimesNewRoman"/>
    <w:rsid w:val="002903EC"/>
  </w:style>
  <w:style w:type="character" w:customStyle="1" w:styleId="Bodytext39">
    <w:name w:val="Body text (39)_"/>
    <w:basedOn w:val="DefaultParagraphFont"/>
    <w:rsid w:val="002903EC"/>
  </w:style>
  <w:style w:type="character" w:customStyle="1" w:styleId="Bodytext390">
    <w:name w:val="Body text (39)"/>
    <w:basedOn w:val="BodytextExact"/>
    <w:rsid w:val="002903EC"/>
  </w:style>
  <w:style w:type="character" w:customStyle="1" w:styleId="Bodytext159Exact">
    <w:name w:val="Body text (159) Exact"/>
    <w:basedOn w:val="DefaultParagraphFont"/>
    <w:rsid w:val="002903EC"/>
  </w:style>
  <w:style w:type="character" w:customStyle="1" w:styleId="Bodytext60Spacing0pt">
    <w:name w:val="Body text (60) + Spacing 0 pt"/>
    <w:basedOn w:val="DefaultParagraphFont"/>
    <w:rsid w:val="002903EC"/>
  </w:style>
  <w:style w:type="character" w:customStyle="1" w:styleId="Bodytext3Spacing-1pt">
    <w:name w:val="Body text (3) + Spacing -1 pt"/>
    <w:basedOn w:val="Bodytext3Spacing0ptExact"/>
    <w:rsid w:val="002903EC"/>
  </w:style>
  <w:style w:type="character" w:customStyle="1" w:styleId="Bodytext3TimesNewRoman">
    <w:name w:val="Body text (3) + Times New Roman"/>
    <w:aliases w:val="11.5 pt"/>
    <w:basedOn w:val="Bodytext3Spacing0ptExact"/>
    <w:rsid w:val="002903EC"/>
  </w:style>
  <w:style w:type="character" w:customStyle="1" w:styleId="Bodytext2NotBold">
    <w:name w:val="Body text (2) + Not Bold"/>
    <w:basedOn w:val="Bodytext30"/>
    <w:rsid w:val="002903EC"/>
  </w:style>
  <w:style w:type="character" w:customStyle="1" w:styleId="BodytextExact">
    <w:name w:val="Body text Exact"/>
    <w:basedOn w:val="DefaultParagraphFont"/>
    <w:rsid w:val="002903EC"/>
  </w:style>
  <w:style w:type="character" w:customStyle="1" w:styleId="Heading13Italic">
    <w:name w:val="Heading #13 + Italic"/>
    <w:basedOn w:val="DefaultParagraphFont"/>
    <w:rsid w:val="002903EC"/>
  </w:style>
  <w:style w:type="character" w:customStyle="1" w:styleId="Heading92Spacing2pt">
    <w:name w:val="Heading #9 (2) + Spacing 2 pt"/>
    <w:basedOn w:val="DefaultParagraphFont"/>
    <w:rsid w:val="002903EC"/>
  </w:style>
  <w:style w:type="character" w:customStyle="1" w:styleId="Bodytext38Spacing0pt">
    <w:name w:val="Body text (38) + Spacing 0 pt"/>
    <w:basedOn w:val="DefaultParagraphFont"/>
    <w:rsid w:val="002903EC"/>
  </w:style>
  <w:style w:type="character" w:customStyle="1" w:styleId="Bodytext42Spacing-1pt">
    <w:name w:val="Body text (42) + Spacing -1 pt"/>
    <w:basedOn w:val="DefaultParagraphFont"/>
    <w:rsid w:val="002903EC"/>
  </w:style>
  <w:style w:type="character" w:customStyle="1" w:styleId="Bodytext35">
    <w:name w:val="Body text (35)_"/>
    <w:basedOn w:val="DefaultParagraphFont"/>
    <w:rsid w:val="002903EC"/>
  </w:style>
  <w:style w:type="character" w:customStyle="1" w:styleId="Picturecaption19">
    <w:name w:val="Picture caption (19)_"/>
    <w:basedOn w:val="DefaultParagraphFont"/>
    <w:rsid w:val="002903EC"/>
  </w:style>
  <w:style w:type="character" w:customStyle="1" w:styleId="Picturecaption9Exact">
    <w:name w:val="Picture caption (9) Exact"/>
    <w:basedOn w:val="DefaultParagraphFont"/>
    <w:rsid w:val="002903EC"/>
  </w:style>
  <w:style w:type="character" w:customStyle="1" w:styleId="Bodytext87">
    <w:name w:val="Body text (87)_"/>
    <w:basedOn w:val="DefaultParagraphFont"/>
    <w:rsid w:val="002903EC"/>
  </w:style>
  <w:style w:type="character" w:customStyle="1" w:styleId="Bodytext61">
    <w:name w:val="Body text (6)_"/>
    <w:basedOn w:val="DefaultParagraphFont"/>
    <w:rsid w:val="002903EC"/>
  </w:style>
  <w:style w:type="character" w:customStyle="1" w:styleId="Heading142SmallCaps">
    <w:name w:val="Heading #14 (2) + Small Caps"/>
    <w:basedOn w:val="DefaultParagraphFont"/>
    <w:rsid w:val="002903EC"/>
  </w:style>
  <w:style w:type="character" w:customStyle="1" w:styleId="Bodytext350">
    <w:name w:val="Body text (35)"/>
    <w:basedOn w:val="Picturecaption190"/>
    <w:rsid w:val="002903EC"/>
  </w:style>
  <w:style w:type="character" w:customStyle="1" w:styleId="Picturecaption190">
    <w:name w:val="Picture caption (19)"/>
    <w:basedOn w:val="Picturecaption27Spacing0pt"/>
    <w:rsid w:val="002903EC"/>
  </w:style>
  <w:style w:type="character" w:customStyle="1" w:styleId="Picturecaption27Spacing0pt">
    <w:name w:val="Picture caption (27) + Spacing 0 pt"/>
    <w:basedOn w:val="DefaultParagraphFont"/>
    <w:rsid w:val="002903EC"/>
  </w:style>
  <w:style w:type="character" w:customStyle="1" w:styleId="Bodytext43Spacing0ptExact">
    <w:name w:val="Body text (43) + Spacing 0 pt Exact"/>
    <w:basedOn w:val="DefaultParagraphFont"/>
    <w:rsid w:val="002903EC"/>
  </w:style>
  <w:style w:type="character" w:customStyle="1" w:styleId="Bodytext62">
    <w:name w:val="Body text (6)"/>
    <w:basedOn w:val="Bodytext870"/>
    <w:rsid w:val="002903EC"/>
  </w:style>
  <w:style w:type="character" w:customStyle="1" w:styleId="Bodytext870">
    <w:name w:val="Body text (87)"/>
    <w:basedOn w:val="DefaultParagraphFont"/>
    <w:rsid w:val="002903EC"/>
  </w:style>
  <w:style w:type="character" w:customStyle="1" w:styleId="BodytextSegoeUI">
    <w:name w:val="Body text + Segoe UI"/>
    <w:aliases w:val="21.5 pt"/>
    <w:basedOn w:val="DefaultParagraphFont"/>
    <w:rsid w:val="002903EC"/>
  </w:style>
  <w:style w:type="character" w:customStyle="1" w:styleId="Bodytext68">
    <w:name w:val="Body text (68)_"/>
    <w:basedOn w:val="DefaultParagraphFont"/>
    <w:rsid w:val="002903EC"/>
  </w:style>
  <w:style w:type="character" w:customStyle="1" w:styleId="Bodytext112SmallCaps">
    <w:name w:val="Body text (112) + Small Caps"/>
    <w:basedOn w:val="DefaultParagraphFont"/>
    <w:rsid w:val="002903EC"/>
  </w:style>
  <w:style w:type="character" w:customStyle="1" w:styleId="Bodytext680">
    <w:name w:val="Body text (68)"/>
    <w:basedOn w:val="Heading162SmallCaps"/>
    <w:rsid w:val="002903EC"/>
  </w:style>
  <w:style w:type="character" w:customStyle="1" w:styleId="Tableofcontents11">
    <w:name w:val="Table of contents (11)_"/>
    <w:basedOn w:val="DefaultParagraphFont"/>
    <w:rsid w:val="002903EC"/>
  </w:style>
  <w:style w:type="character" w:customStyle="1" w:styleId="Tableofcontents110">
    <w:name w:val="Table of contents (11)"/>
    <w:basedOn w:val="article-quote-right"/>
    <w:rsid w:val="002903EC"/>
  </w:style>
  <w:style w:type="character" w:customStyle="1" w:styleId="Tableofcontents15">
    <w:name w:val="Table of contents (15)_"/>
    <w:basedOn w:val="DefaultParagraphFont"/>
    <w:rsid w:val="002903EC"/>
  </w:style>
  <w:style w:type="character" w:customStyle="1" w:styleId="Tableofcontents150">
    <w:name w:val="Table of contents (15)"/>
    <w:basedOn w:val="StyleBox12pt"/>
    <w:rsid w:val="002903EC"/>
  </w:style>
  <w:style w:type="character" w:customStyle="1" w:styleId="Heading162SmallCaps">
    <w:name w:val="Heading #16 (2) + Small Caps"/>
    <w:basedOn w:val="DefaultParagraphFont"/>
    <w:rsid w:val="002903EC"/>
  </w:style>
  <w:style w:type="character" w:customStyle="1" w:styleId="ft6">
    <w:name w:val="ft6"/>
    <w:basedOn w:val="DefaultParagraphFont"/>
    <w:rsid w:val="002903EC"/>
  </w:style>
  <w:style w:type="character" w:customStyle="1" w:styleId="amp">
    <w:name w:val="amp"/>
    <w:basedOn w:val="DefaultParagraphFont"/>
    <w:rsid w:val="002903EC"/>
  </w:style>
  <w:style w:type="character" w:customStyle="1" w:styleId="article-quote-right">
    <w:name w:val="article-quote-right"/>
    <w:basedOn w:val="DefaultParagraphFont"/>
    <w:rsid w:val="002903EC"/>
  </w:style>
  <w:style w:type="character" w:customStyle="1" w:styleId="StyleBox12ptBold">
    <w:name w:val="Style Box + 12 pt Bold"/>
    <w:basedOn w:val="DefaultParagraphFont"/>
    <w:rsid w:val="002903EC"/>
  </w:style>
  <w:style w:type="character" w:customStyle="1" w:styleId="StyleBox12pt">
    <w:name w:val="Style Box + 12 pt"/>
    <w:basedOn w:val="DefaultParagraphFont"/>
    <w:rsid w:val="002903EC"/>
  </w:style>
  <w:style w:type="character" w:customStyle="1" w:styleId="BoldandUnderlineCharCharCharChar">
    <w:name w:val="Bold and Underline Char Char Char Char"/>
    <w:rsid w:val="002903EC"/>
  </w:style>
  <w:style w:type="character" w:customStyle="1" w:styleId="BoldandUnderlineCharChar">
    <w:name w:val="Bold and Underline Char Char"/>
    <w:rsid w:val="002903EC"/>
  </w:style>
  <w:style w:type="character" w:customStyle="1" w:styleId="commentstext">
    <w:name w:val="commentstext"/>
    <w:rsid w:val="002903EC"/>
  </w:style>
  <w:style w:type="character" w:customStyle="1" w:styleId="dd">
    <w:name w:val="dd"/>
    <w:rsid w:val="002903EC"/>
  </w:style>
  <w:style w:type="character" w:customStyle="1" w:styleId="underLight">
    <w:name w:val="underLight"/>
    <w:uiPriority w:val="1"/>
    <w:qFormat/>
    <w:rsid w:val="002903EC"/>
  </w:style>
  <w:style w:type="character" w:customStyle="1" w:styleId="author-rss">
    <w:name w:val="author-rss"/>
    <w:rsid w:val="002903EC"/>
  </w:style>
  <w:style w:type="character" w:customStyle="1" w:styleId="at">
    <w:name w:val="at"/>
    <w:basedOn w:val="DefaultParagraphFont"/>
    <w:rsid w:val="002903EC"/>
  </w:style>
  <w:style w:type="character" w:customStyle="1" w:styleId="source">
    <w:name w:val="source"/>
    <w:rsid w:val="002903EC"/>
  </w:style>
  <w:style w:type="character" w:customStyle="1" w:styleId="bioline">
    <w:name w:val="bioline"/>
    <w:rsid w:val="002903EC"/>
  </w:style>
  <w:style w:type="character" w:customStyle="1" w:styleId="wikicreatelink">
    <w:name w:val="wikicreatelink"/>
    <w:basedOn w:val="DefaultParagraphFont"/>
    <w:rsid w:val="002903EC"/>
  </w:style>
  <w:style w:type="character" w:customStyle="1" w:styleId="facebook-share-count">
    <w:name w:val="facebook-share-count"/>
    <w:basedOn w:val="DefaultParagraphFont"/>
    <w:rsid w:val="002903EC"/>
  </w:style>
  <w:style w:type="character" w:customStyle="1" w:styleId="tickerwrap">
    <w:name w:val="ticker_wrap"/>
    <w:basedOn w:val="DefaultParagraphFont"/>
    <w:rsid w:val="002903EC"/>
  </w:style>
  <w:style w:type="character" w:customStyle="1" w:styleId="smallcaps0">
    <w:name w:val="small_caps"/>
    <w:basedOn w:val="DefaultParagraphFont"/>
    <w:rsid w:val="002903EC"/>
  </w:style>
  <w:style w:type="character" w:customStyle="1" w:styleId="bodycopy">
    <w:name w:val="bodycopy"/>
    <w:basedOn w:val="DefaultParagraphFont"/>
    <w:rsid w:val="002903EC"/>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2903EC"/>
  </w:style>
  <w:style w:type="character" w:customStyle="1" w:styleId="StyleGaramondText1">
    <w:name w:val="Style Garamond Text 1"/>
    <w:basedOn w:val="DefaultParagraphFont"/>
    <w:rsid w:val="002903EC"/>
  </w:style>
  <w:style w:type="character" w:customStyle="1" w:styleId="StyleGaramondText1Underline">
    <w:name w:val="Style Garamond Text 1 Underline"/>
    <w:basedOn w:val="DefaultParagraphFont"/>
    <w:rsid w:val="002903EC"/>
  </w:style>
  <w:style w:type="character" w:customStyle="1" w:styleId="StyleBoldUnderlineBorderSinglesolidlineAuto05pt">
    <w:name w:val="Style Bold Underline Border: : (Single solid line Auto  0.5 pt ..."/>
    <w:basedOn w:val="DefaultParagraphFont"/>
    <w:rsid w:val="002903EC"/>
  </w:style>
  <w:style w:type="character" w:customStyle="1" w:styleId="StyleStyleBoldUnderlineUnderlineIntenseEmphasisIntenseEmpha">
    <w:name w:val="Style Style Bold UnderlineUnderlineIntense EmphasisIntense Empha..."/>
    <w:basedOn w:val="DefaultParagraphFont"/>
    <w:rsid w:val="002903EC"/>
  </w:style>
  <w:style w:type="character" w:customStyle="1" w:styleId="Style7ptBold">
    <w:name w:val="Style 7 pt Bold"/>
    <w:basedOn w:val="DefaultParagraphFont"/>
    <w:rsid w:val="002903EC"/>
  </w:style>
  <w:style w:type="character" w:styleId="HTMLAcronym">
    <w:name w:val="HTML Acronym"/>
    <w:basedOn w:val="DefaultParagraphFont"/>
    <w:unhideWhenUsed/>
    <w:rsid w:val="002903EC"/>
  </w:style>
  <w:style w:type="paragraph" w:styleId="BlockText">
    <w:name w:val="Block Text"/>
    <w:basedOn w:val="Normal"/>
    <w:unhideWhenUsed/>
    <w:rsid w:val="002903EC"/>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2903EC"/>
    <w:pPr>
      <w:spacing w:after="0" w:line="240" w:lineRule="auto"/>
      <w:ind w:left="720"/>
    </w:pPr>
  </w:style>
  <w:style w:type="paragraph" w:styleId="EnvelopeReturn">
    <w:name w:val="envelope return"/>
    <w:basedOn w:val="Normal"/>
    <w:unhideWhenUsed/>
    <w:rsid w:val="002903EC"/>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2903EC"/>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2903EC"/>
    <w:pPr>
      <w:spacing w:after="0" w:line="240" w:lineRule="auto"/>
    </w:pPr>
    <w:rPr>
      <w:i/>
      <w:iCs/>
    </w:rPr>
  </w:style>
  <w:style w:type="character" w:customStyle="1" w:styleId="HTMLAddressChar">
    <w:name w:val="HTML Address Char"/>
    <w:basedOn w:val="DefaultParagraphFont"/>
    <w:link w:val="HTMLAddress"/>
    <w:uiPriority w:val="99"/>
    <w:rsid w:val="002903EC"/>
    <w:rPr>
      <w:rFonts w:ascii="Calibri" w:hAnsi="Calibri"/>
      <w:i/>
      <w:iCs/>
    </w:rPr>
  </w:style>
  <w:style w:type="paragraph" w:styleId="Index1">
    <w:name w:val="index 1"/>
    <w:basedOn w:val="Normal"/>
    <w:next w:val="Normal"/>
    <w:autoRedefine/>
    <w:unhideWhenUsed/>
    <w:rsid w:val="002903EC"/>
    <w:pPr>
      <w:spacing w:after="0" w:line="240" w:lineRule="auto"/>
      <w:ind w:left="220" w:hanging="220"/>
    </w:pPr>
  </w:style>
  <w:style w:type="character" w:customStyle="1" w:styleId="BodyTextIndent3Char">
    <w:name w:val="Body Text Indent 3 Char"/>
    <w:basedOn w:val="DefaultParagraphFont"/>
    <w:uiPriority w:val="99"/>
    <w:locked/>
    <w:rsid w:val="002903EC"/>
  </w:style>
  <w:style w:type="character" w:customStyle="1" w:styleId="cardunderlineChar">
    <w:name w:val="card underline Char"/>
    <w:locked/>
    <w:rsid w:val="002903EC"/>
  </w:style>
  <w:style w:type="paragraph" w:customStyle="1" w:styleId="cardunderline">
    <w:name w:val="card underline"/>
    <w:basedOn w:val="Normal"/>
    <w:next w:val="GAUnderline"/>
    <w:qFormat/>
    <w:rsid w:val="002903EC"/>
    <w:pPr>
      <w:spacing w:after="0" w:line="240" w:lineRule="auto"/>
    </w:pPr>
  </w:style>
  <w:style w:type="character" w:customStyle="1" w:styleId="StyleHeading4UnderlinedsmalltextGaramondChar">
    <w:name w:val="Style Heading 4Underlinedsmall text + Garamond Char"/>
    <w:locked/>
    <w:rsid w:val="002903EC"/>
  </w:style>
  <w:style w:type="paragraph" w:customStyle="1" w:styleId="StyleHeading4UnderlinedsmalltextGaramond">
    <w:name w:val="Style Heading 4Underlinedsmall text + Garamond"/>
    <w:basedOn w:val="Heading4"/>
    <w:qFormat/>
    <w:rsid w:val="002903EC"/>
    <w:pPr>
      <w:spacing w:before="200" w:line="240" w:lineRule="auto"/>
    </w:pPr>
    <w:rPr>
      <w:iCs w:val="0"/>
      <w:sz w:val="22"/>
    </w:rPr>
  </w:style>
  <w:style w:type="paragraph" w:customStyle="1" w:styleId="Heading2-NotBold">
    <w:name w:val="Heading 2 - Not Bold"/>
    <w:basedOn w:val="Heading2"/>
    <w:autoRedefine/>
    <w:uiPriority w:val="99"/>
    <w:qFormat/>
    <w:rsid w:val="002903EC"/>
    <w:pPr>
      <w:spacing w:before="480" w:line="240" w:lineRule="auto"/>
    </w:pPr>
  </w:style>
  <w:style w:type="paragraph" w:customStyle="1" w:styleId="Heading2-Bold">
    <w:name w:val="Heading 2 - Bold"/>
    <w:basedOn w:val="Normal"/>
    <w:next w:val="Micro"/>
    <w:autoRedefine/>
    <w:uiPriority w:val="99"/>
    <w:qFormat/>
    <w:rsid w:val="002903EC"/>
    <w:pPr>
      <w:spacing w:after="0" w:line="240" w:lineRule="auto"/>
    </w:pPr>
  </w:style>
  <w:style w:type="paragraph" w:customStyle="1" w:styleId="tag">
    <w:name w:val="%tag"/>
    <w:basedOn w:val="Normal"/>
    <w:next w:val="Normal"/>
    <w:link w:val="tagChar0"/>
    <w:uiPriority w:val="99"/>
    <w:qFormat/>
    <w:rsid w:val="002903EC"/>
    <w:pPr>
      <w:spacing w:after="0" w:line="240" w:lineRule="auto"/>
    </w:pPr>
  </w:style>
  <w:style w:type="character" w:customStyle="1" w:styleId="Style2Char0">
    <w:name w:val="Style 2 Char"/>
    <w:uiPriority w:val="99"/>
    <w:locked/>
    <w:rsid w:val="002903EC"/>
  </w:style>
  <w:style w:type="character" w:customStyle="1" w:styleId="GAUnderlineChar">
    <w:name w:val="GA Underline Char"/>
    <w:locked/>
    <w:rsid w:val="002903EC"/>
  </w:style>
  <w:style w:type="paragraph" w:customStyle="1" w:styleId="GAUnderline">
    <w:name w:val="GA Underline"/>
    <w:basedOn w:val="Normal"/>
    <w:next w:val="StyleHeading2TagHEADING2TagCite11pt"/>
    <w:qFormat/>
    <w:rsid w:val="002903EC"/>
    <w:pPr>
      <w:spacing w:after="0" w:line="240" w:lineRule="auto"/>
    </w:pPr>
  </w:style>
  <w:style w:type="character" w:customStyle="1" w:styleId="textsmallChar0">
    <w:name w:val="textsmall Char"/>
    <w:locked/>
    <w:rsid w:val="002903EC"/>
  </w:style>
  <w:style w:type="character" w:customStyle="1" w:styleId="cardtextChar3">
    <w:name w:val="cardtext Char"/>
    <w:locked/>
    <w:rsid w:val="002903EC"/>
  </w:style>
  <w:style w:type="paragraph" w:customStyle="1" w:styleId="h-lead">
    <w:name w:val="h-lead"/>
    <w:basedOn w:val="Normal"/>
    <w:next w:val="Brief"/>
    <w:uiPriority w:val="99"/>
    <w:qFormat/>
    <w:rsid w:val="002903EC"/>
    <w:pPr>
      <w:spacing w:after="0" w:line="240" w:lineRule="auto"/>
    </w:pPr>
  </w:style>
  <w:style w:type="paragraph" w:customStyle="1" w:styleId="intro">
    <w:name w:val="intro"/>
    <w:basedOn w:val="Normal"/>
    <w:next w:val="CM2"/>
    <w:uiPriority w:val="99"/>
    <w:qFormat/>
    <w:rsid w:val="002903EC"/>
    <w:pPr>
      <w:spacing w:after="0" w:line="240" w:lineRule="auto"/>
    </w:pPr>
  </w:style>
  <w:style w:type="character" w:customStyle="1" w:styleId="StyleHeading2TagHEADING2TagCite11ptChar">
    <w:name w:val="Style Heading 2TagHEADING 2Tag&amp;Cite + 11 pt Char"/>
    <w:locked/>
    <w:rsid w:val="002903EC"/>
  </w:style>
  <w:style w:type="paragraph" w:customStyle="1" w:styleId="StyleHeading2TagHEADING2TagCite11pt">
    <w:name w:val="Style Heading 2TagHEADING 2Tag&amp;Cite + 11 pt"/>
    <w:basedOn w:val="Heading2"/>
    <w:next w:val="CM16"/>
    <w:qFormat/>
    <w:rsid w:val="002903EC"/>
    <w:pPr>
      <w:spacing w:before="480" w:line="240" w:lineRule="auto"/>
    </w:pPr>
  </w:style>
  <w:style w:type="paragraph" w:customStyle="1" w:styleId="F3-TagAuthor">
    <w:name w:val="F3 - Tag/Author"/>
    <w:basedOn w:val="Normal"/>
    <w:next w:val="CM19"/>
    <w:uiPriority w:val="99"/>
    <w:qFormat/>
    <w:rsid w:val="002903EC"/>
    <w:pPr>
      <w:spacing w:after="0" w:line="240" w:lineRule="auto"/>
    </w:pPr>
  </w:style>
  <w:style w:type="paragraph" w:customStyle="1" w:styleId="F5-UnderlineNormal">
    <w:name w:val="F5 - Underline Normal"/>
    <w:basedOn w:val="Normal"/>
    <w:next w:val="CM34"/>
    <w:uiPriority w:val="99"/>
    <w:qFormat/>
    <w:rsid w:val="002903EC"/>
    <w:pPr>
      <w:spacing w:after="0" w:line="240" w:lineRule="auto"/>
    </w:pPr>
  </w:style>
  <w:style w:type="paragraph" w:customStyle="1" w:styleId="Brief-PrimarySource">
    <w:name w:val="Brief - Primary Source"/>
    <w:basedOn w:val="Normal"/>
    <w:next w:val="CM56"/>
    <w:uiPriority w:val="99"/>
    <w:qFormat/>
    <w:rsid w:val="002903EC"/>
    <w:pPr>
      <w:spacing w:after="0" w:line="240" w:lineRule="auto"/>
    </w:pPr>
  </w:style>
  <w:style w:type="paragraph" w:customStyle="1" w:styleId="Brief-Underline">
    <w:name w:val="Brief - Underline"/>
    <w:basedOn w:val="Normal"/>
    <w:next w:val="CM58"/>
    <w:uiPriority w:val="99"/>
    <w:qFormat/>
    <w:rsid w:val="002903EC"/>
    <w:pPr>
      <w:spacing w:after="0" w:line="240" w:lineRule="auto"/>
    </w:pPr>
  </w:style>
  <w:style w:type="paragraph" w:customStyle="1" w:styleId="Brief">
    <w:name w:val="Brief"/>
    <w:basedOn w:val="CM56"/>
    <w:next w:val="CM57"/>
    <w:uiPriority w:val="99"/>
    <w:qFormat/>
    <w:rsid w:val="002903EC"/>
  </w:style>
  <w:style w:type="paragraph" w:customStyle="1" w:styleId="CM2">
    <w:name w:val="CM2"/>
    <w:basedOn w:val="Normal"/>
    <w:next w:val="Normal"/>
    <w:uiPriority w:val="99"/>
    <w:qFormat/>
    <w:rsid w:val="002903EC"/>
    <w:pPr>
      <w:spacing w:after="0" w:line="240" w:lineRule="auto"/>
    </w:pPr>
  </w:style>
  <w:style w:type="paragraph" w:customStyle="1" w:styleId="CM11">
    <w:name w:val="CM11"/>
    <w:basedOn w:val="Normal"/>
    <w:next w:val="Normal"/>
    <w:uiPriority w:val="99"/>
    <w:qFormat/>
    <w:rsid w:val="002903EC"/>
    <w:pPr>
      <w:spacing w:after="0" w:line="240" w:lineRule="auto"/>
    </w:pPr>
  </w:style>
  <w:style w:type="paragraph" w:customStyle="1" w:styleId="CM16">
    <w:name w:val="CM16"/>
    <w:basedOn w:val="Normal"/>
    <w:next w:val="Normal"/>
    <w:uiPriority w:val="99"/>
    <w:qFormat/>
    <w:rsid w:val="002903EC"/>
    <w:pPr>
      <w:spacing w:after="0" w:line="240" w:lineRule="auto"/>
    </w:pPr>
  </w:style>
  <w:style w:type="paragraph" w:customStyle="1" w:styleId="CM19">
    <w:name w:val="CM19"/>
    <w:basedOn w:val="Normal"/>
    <w:uiPriority w:val="99"/>
    <w:qFormat/>
    <w:rsid w:val="002903EC"/>
    <w:pPr>
      <w:spacing w:after="0" w:line="240" w:lineRule="auto"/>
    </w:pPr>
  </w:style>
  <w:style w:type="paragraph" w:customStyle="1" w:styleId="CM34">
    <w:name w:val="CM34"/>
    <w:basedOn w:val="Normal"/>
    <w:uiPriority w:val="99"/>
    <w:qFormat/>
    <w:rsid w:val="002903EC"/>
    <w:pPr>
      <w:spacing w:after="0" w:line="240" w:lineRule="auto"/>
    </w:pPr>
  </w:style>
  <w:style w:type="paragraph" w:customStyle="1" w:styleId="CM56">
    <w:name w:val="CM56"/>
    <w:basedOn w:val="Normal"/>
    <w:uiPriority w:val="99"/>
    <w:qFormat/>
    <w:rsid w:val="002903EC"/>
    <w:pPr>
      <w:spacing w:after="0" w:line="240" w:lineRule="auto"/>
    </w:pPr>
  </w:style>
  <w:style w:type="paragraph" w:customStyle="1" w:styleId="CM58">
    <w:name w:val="CM58"/>
    <w:basedOn w:val="Normal"/>
    <w:uiPriority w:val="99"/>
    <w:qFormat/>
    <w:rsid w:val="002903EC"/>
    <w:pPr>
      <w:spacing w:after="0" w:line="240" w:lineRule="auto"/>
    </w:pPr>
  </w:style>
  <w:style w:type="paragraph" w:customStyle="1" w:styleId="CM57">
    <w:name w:val="CM57"/>
    <w:basedOn w:val="Normal"/>
    <w:uiPriority w:val="99"/>
    <w:qFormat/>
    <w:rsid w:val="002903EC"/>
    <w:pPr>
      <w:spacing w:after="0" w:line="240" w:lineRule="auto"/>
    </w:pPr>
  </w:style>
  <w:style w:type="paragraph" w:customStyle="1" w:styleId="CM1">
    <w:name w:val="CM1"/>
    <w:basedOn w:val="Normal"/>
    <w:uiPriority w:val="99"/>
    <w:qFormat/>
    <w:rsid w:val="002903EC"/>
    <w:pPr>
      <w:spacing w:after="0" w:line="240" w:lineRule="auto"/>
    </w:pPr>
  </w:style>
  <w:style w:type="paragraph" w:customStyle="1" w:styleId="CM49">
    <w:name w:val="CM49"/>
    <w:basedOn w:val="Normal"/>
    <w:uiPriority w:val="99"/>
    <w:qFormat/>
    <w:rsid w:val="002903EC"/>
    <w:pPr>
      <w:spacing w:after="0" w:line="240" w:lineRule="auto"/>
    </w:pPr>
  </w:style>
  <w:style w:type="paragraph" w:customStyle="1" w:styleId="CM41">
    <w:name w:val="CM41"/>
    <w:basedOn w:val="Normal"/>
    <w:uiPriority w:val="99"/>
    <w:qFormat/>
    <w:rsid w:val="002903EC"/>
    <w:pPr>
      <w:spacing w:after="0" w:line="240" w:lineRule="auto"/>
    </w:pPr>
  </w:style>
  <w:style w:type="paragraph" w:customStyle="1" w:styleId="3rdOrderPara">
    <w:name w:val="3rd Order Para"/>
    <w:basedOn w:val="Normal"/>
    <w:qFormat/>
    <w:rsid w:val="002903EC"/>
    <w:pPr>
      <w:spacing w:after="0" w:line="240" w:lineRule="auto"/>
    </w:pPr>
  </w:style>
  <w:style w:type="paragraph" w:customStyle="1" w:styleId="2ndOrderPara">
    <w:name w:val="2nd Order Para"/>
    <w:basedOn w:val="Normal"/>
    <w:qFormat/>
    <w:rsid w:val="002903EC"/>
    <w:pPr>
      <w:spacing w:after="0" w:line="240" w:lineRule="auto"/>
    </w:pPr>
  </w:style>
  <w:style w:type="paragraph" w:customStyle="1" w:styleId="Normal-SIGN2">
    <w:name w:val="Normal-SIGN2"/>
    <w:basedOn w:val="Normal"/>
    <w:qFormat/>
    <w:rsid w:val="002903EC"/>
    <w:pPr>
      <w:spacing w:after="0" w:line="240" w:lineRule="auto"/>
    </w:pPr>
  </w:style>
  <w:style w:type="paragraph" w:customStyle="1" w:styleId="Normal-SIGN1">
    <w:name w:val="Normal-SIGN1"/>
    <w:basedOn w:val="Normal"/>
    <w:uiPriority w:val="99"/>
    <w:qFormat/>
    <w:rsid w:val="002903EC"/>
    <w:pPr>
      <w:spacing w:after="0" w:line="240" w:lineRule="auto"/>
    </w:pPr>
  </w:style>
  <w:style w:type="paragraph" w:customStyle="1" w:styleId="CM3">
    <w:name w:val="CM3"/>
    <w:basedOn w:val="Normal"/>
    <w:uiPriority w:val="99"/>
    <w:qFormat/>
    <w:rsid w:val="002903EC"/>
    <w:pPr>
      <w:spacing w:after="0" w:line="240" w:lineRule="auto"/>
    </w:pPr>
  </w:style>
  <w:style w:type="paragraph" w:customStyle="1" w:styleId="CM33">
    <w:name w:val="CM33"/>
    <w:basedOn w:val="Normal"/>
    <w:uiPriority w:val="99"/>
    <w:qFormat/>
    <w:rsid w:val="002903EC"/>
    <w:pPr>
      <w:spacing w:after="0" w:line="240" w:lineRule="auto"/>
    </w:pPr>
  </w:style>
  <w:style w:type="paragraph" w:customStyle="1" w:styleId="CM37">
    <w:name w:val="CM37"/>
    <w:basedOn w:val="Normal"/>
    <w:uiPriority w:val="99"/>
    <w:qFormat/>
    <w:rsid w:val="002903EC"/>
    <w:pPr>
      <w:spacing w:after="0" w:line="240" w:lineRule="auto"/>
    </w:pPr>
  </w:style>
  <w:style w:type="paragraph" w:customStyle="1" w:styleId="CM7">
    <w:name w:val="CM7"/>
    <w:basedOn w:val="Normal"/>
    <w:uiPriority w:val="99"/>
    <w:qFormat/>
    <w:rsid w:val="002903EC"/>
    <w:pPr>
      <w:spacing w:after="0" w:line="240" w:lineRule="auto"/>
    </w:pPr>
  </w:style>
  <w:style w:type="paragraph" w:customStyle="1" w:styleId="Brief-SecondarySource">
    <w:name w:val="Brief - Secondary Source"/>
    <w:basedOn w:val="Normal"/>
    <w:next w:val="ReportDate"/>
    <w:qFormat/>
    <w:rsid w:val="002903EC"/>
    <w:pPr>
      <w:spacing w:after="0" w:line="240" w:lineRule="auto"/>
    </w:pPr>
  </w:style>
  <w:style w:type="paragraph" w:customStyle="1" w:styleId="Brief-Card">
    <w:name w:val="Brief - Card"/>
    <w:basedOn w:val="Normal"/>
    <w:next w:val="Pa11"/>
    <w:uiPriority w:val="99"/>
    <w:qFormat/>
    <w:rsid w:val="002903EC"/>
    <w:pPr>
      <w:spacing w:after="0" w:line="240" w:lineRule="auto"/>
    </w:pPr>
  </w:style>
  <w:style w:type="paragraph" w:customStyle="1" w:styleId="Normal3">
    <w:name w:val="Normal+3"/>
    <w:basedOn w:val="Normal"/>
    <w:next w:val="Normal"/>
    <w:uiPriority w:val="99"/>
    <w:qFormat/>
    <w:rsid w:val="002903EC"/>
    <w:pPr>
      <w:spacing w:after="0" w:line="240" w:lineRule="auto"/>
    </w:pPr>
  </w:style>
  <w:style w:type="paragraph" w:customStyle="1" w:styleId="Normal11">
    <w:name w:val="Normal+1"/>
    <w:basedOn w:val="Normal"/>
    <w:next w:val="Normal"/>
    <w:uiPriority w:val="99"/>
    <w:qFormat/>
    <w:rsid w:val="002903EC"/>
    <w:pPr>
      <w:spacing w:after="0" w:line="240" w:lineRule="auto"/>
    </w:pPr>
  </w:style>
  <w:style w:type="paragraph" w:customStyle="1" w:styleId="Heading231">
    <w:name w:val="Heading 2+3"/>
    <w:basedOn w:val="Normal"/>
    <w:next w:val="Normal"/>
    <w:uiPriority w:val="99"/>
    <w:qFormat/>
    <w:rsid w:val="002903EC"/>
    <w:pPr>
      <w:spacing w:after="0" w:line="240" w:lineRule="auto"/>
    </w:pPr>
  </w:style>
  <w:style w:type="paragraph" w:customStyle="1" w:styleId="Normal5">
    <w:name w:val="Normal+5"/>
    <w:basedOn w:val="Normal"/>
    <w:uiPriority w:val="99"/>
    <w:qFormat/>
    <w:rsid w:val="002903EC"/>
    <w:pPr>
      <w:spacing w:after="0" w:line="240" w:lineRule="auto"/>
    </w:pPr>
  </w:style>
  <w:style w:type="paragraph" w:customStyle="1" w:styleId="Cover1">
    <w:name w:val="Cover 1"/>
    <w:basedOn w:val="Normal"/>
    <w:next w:val="Normal"/>
    <w:uiPriority w:val="99"/>
    <w:qFormat/>
    <w:rsid w:val="002903EC"/>
    <w:pPr>
      <w:spacing w:after="0" w:line="240" w:lineRule="auto"/>
    </w:pPr>
  </w:style>
  <w:style w:type="paragraph" w:customStyle="1" w:styleId="Cover2">
    <w:name w:val="Cover 2"/>
    <w:basedOn w:val="Normal"/>
    <w:next w:val="Normal"/>
    <w:uiPriority w:val="99"/>
    <w:qFormat/>
    <w:rsid w:val="002903EC"/>
    <w:pPr>
      <w:spacing w:after="0" w:line="240" w:lineRule="auto"/>
    </w:pPr>
  </w:style>
  <w:style w:type="paragraph" w:customStyle="1" w:styleId="ReportDate">
    <w:name w:val="ReportDate"/>
    <w:basedOn w:val="Normal"/>
    <w:uiPriority w:val="99"/>
    <w:qFormat/>
    <w:rsid w:val="002903EC"/>
    <w:pPr>
      <w:spacing w:after="0" w:line="240" w:lineRule="auto"/>
    </w:pPr>
  </w:style>
  <w:style w:type="paragraph" w:customStyle="1" w:styleId="Pa11">
    <w:name w:val="Pa11"/>
    <w:basedOn w:val="Normal"/>
    <w:next w:val="Normal"/>
    <w:uiPriority w:val="99"/>
    <w:qFormat/>
    <w:rsid w:val="002903EC"/>
    <w:pPr>
      <w:spacing w:after="0" w:line="240" w:lineRule="auto"/>
    </w:pPr>
  </w:style>
  <w:style w:type="paragraph" w:customStyle="1" w:styleId="CM30">
    <w:name w:val="CM30"/>
    <w:basedOn w:val="Normal"/>
    <w:uiPriority w:val="99"/>
    <w:qFormat/>
    <w:rsid w:val="002903EC"/>
    <w:pPr>
      <w:spacing w:after="0" w:line="240" w:lineRule="auto"/>
    </w:pPr>
  </w:style>
  <w:style w:type="paragraph" w:customStyle="1" w:styleId="CM28">
    <w:name w:val="CM28"/>
    <w:basedOn w:val="Normal"/>
    <w:uiPriority w:val="99"/>
    <w:qFormat/>
    <w:rsid w:val="002903EC"/>
    <w:pPr>
      <w:spacing w:after="0" w:line="240" w:lineRule="auto"/>
    </w:pPr>
  </w:style>
  <w:style w:type="paragraph" w:customStyle="1" w:styleId="CM8">
    <w:name w:val="CM8"/>
    <w:basedOn w:val="Normal"/>
    <w:uiPriority w:val="99"/>
    <w:qFormat/>
    <w:rsid w:val="002903EC"/>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2903EC"/>
    <w:pPr>
      <w:spacing w:before="480" w:line="240" w:lineRule="auto"/>
    </w:pPr>
  </w:style>
  <w:style w:type="paragraph" w:customStyle="1" w:styleId="IndexFixer">
    <w:name w:val="Index Fixer"/>
    <w:basedOn w:val="Heading1"/>
    <w:next w:val="StyleBoldUnderliningKernat16pt"/>
    <w:uiPriority w:val="99"/>
    <w:qFormat/>
    <w:rsid w:val="002903EC"/>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2903EC"/>
    <w:pPr>
      <w:spacing w:after="0" w:line="240" w:lineRule="auto"/>
    </w:pPr>
  </w:style>
  <w:style w:type="paragraph" w:customStyle="1" w:styleId="PageHeader-Underline18pt">
    <w:name w:val="Page Header - Underline 18 pt"/>
    <w:next w:val="TxBr6p1"/>
    <w:uiPriority w:val="99"/>
    <w:qFormat/>
    <w:rsid w:val="002903EC"/>
    <w:pPr>
      <w:spacing w:after="200" w:line="276" w:lineRule="auto"/>
    </w:pPr>
  </w:style>
  <w:style w:type="paragraph" w:customStyle="1" w:styleId="ArgumentTags">
    <w:name w:val="Argument Tags"/>
    <w:basedOn w:val="Heading2"/>
    <w:next w:val="cardCharCharCharCharCharCharCharCharCharCharCharCharCharCharChar"/>
    <w:uiPriority w:val="99"/>
    <w:qFormat/>
    <w:rsid w:val="002903EC"/>
    <w:pPr>
      <w:spacing w:before="480" w:line="240" w:lineRule="auto"/>
    </w:pPr>
  </w:style>
  <w:style w:type="paragraph" w:customStyle="1" w:styleId="subhead">
    <w:name w:val="subhead"/>
    <w:basedOn w:val="Normal"/>
    <w:qFormat/>
    <w:rsid w:val="002903EC"/>
    <w:pPr>
      <w:spacing w:after="0" w:line="240" w:lineRule="auto"/>
    </w:pPr>
  </w:style>
  <w:style w:type="paragraph" w:customStyle="1" w:styleId="boldy">
    <w:name w:val="boldy"/>
    <w:basedOn w:val="Heading2"/>
    <w:next w:val="Card1"/>
    <w:uiPriority w:val="99"/>
    <w:qFormat/>
    <w:rsid w:val="002903EC"/>
    <w:pPr>
      <w:spacing w:before="480" w:line="240" w:lineRule="auto"/>
    </w:pPr>
  </w:style>
  <w:style w:type="paragraph" w:customStyle="1" w:styleId="TxBr6p1">
    <w:name w:val="TxBr_6p1"/>
    <w:basedOn w:val="Normal"/>
    <w:next w:val="Cite21"/>
    <w:uiPriority w:val="99"/>
    <w:qFormat/>
    <w:rsid w:val="002903EC"/>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2903EC"/>
    <w:pPr>
      <w:spacing w:after="0" w:line="240" w:lineRule="auto"/>
    </w:pPr>
  </w:style>
  <w:style w:type="character" w:customStyle="1" w:styleId="UnderlineStyleChar">
    <w:name w:val="Underline Style Char"/>
    <w:link w:val="UnderlineStyle0"/>
    <w:locked/>
    <w:rsid w:val="002903EC"/>
  </w:style>
  <w:style w:type="paragraph" w:customStyle="1" w:styleId="Normalization">
    <w:name w:val="Normalization"/>
    <w:basedOn w:val="Normal"/>
    <w:next w:val="articletext"/>
    <w:uiPriority w:val="99"/>
    <w:qFormat/>
    <w:rsid w:val="002903EC"/>
    <w:pPr>
      <w:spacing w:after="0" w:line="240" w:lineRule="auto"/>
    </w:pPr>
  </w:style>
  <w:style w:type="paragraph" w:customStyle="1" w:styleId="listlevel1">
    <w:name w:val="list level 1"/>
    <w:basedOn w:val="Normal"/>
    <w:next w:val="cardtextsmall"/>
    <w:uiPriority w:val="99"/>
    <w:qFormat/>
    <w:rsid w:val="002903EC"/>
    <w:pPr>
      <w:spacing w:after="0" w:line="240" w:lineRule="auto"/>
    </w:pPr>
  </w:style>
  <w:style w:type="paragraph" w:customStyle="1" w:styleId="listlevel2">
    <w:name w:val="list level 2"/>
    <w:basedOn w:val="Normal"/>
    <w:next w:val="CaseListNormal"/>
    <w:uiPriority w:val="99"/>
    <w:qFormat/>
    <w:rsid w:val="002903EC"/>
    <w:pPr>
      <w:spacing w:after="0" w:line="240" w:lineRule="auto"/>
    </w:pPr>
  </w:style>
  <w:style w:type="paragraph" w:customStyle="1" w:styleId="listlevel3">
    <w:name w:val="list level 3"/>
    <w:basedOn w:val="CaseListNormal"/>
    <w:next w:val="Body"/>
    <w:uiPriority w:val="99"/>
    <w:qFormat/>
    <w:rsid w:val="002903EC"/>
  </w:style>
  <w:style w:type="paragraph" w:customStyle="1" w:styleId="PageNumber1">
    <w:name w:val="Page Number1"/>
    <w:basedOn w:val="Normal"/>
    <w:next w:val="Normal"/>
    <w:uiPriority w:val="99"/>
    <w:qFormat/>
    <w:rsid w:val="002903EC"/>
    <w:pPr>
      <w:spacing w:after="0" w:line="240" w:lineRule="auto"/>
    </w:pPr>
  </w:style>
  <w:style w:type="paragraph" w:customStyle="1" w:styleId="Card1">
    <w:name w:val="Card1"/>
    <w:next w:val="TimesNewRoman12"/>
    <w:uiPriority w:val="99"/>
    <w:qFormat/>
    <w:rsid w:val="002903EC"/>
    <w:pPr>
      <w:spacing w:after="200" w:line="276" w:lineRule="auto"/>
    </w:pPr>
  </w:style>
  <w:style w:type="paragraph" w:customStyle="1" w:styleId="Cite21">
    <w:name w:val="Cite2"/>
    <w:next w:val="htmlbody"/>
    <w:uiPriority w:val="99"/>
    <w:qFormat/>
    <w:rsid w:val="002903EC"/>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2903EC"/>
    <w:pPr>
      <w:spacing w:after="0" w:line="240" w:lineRule="auto"/>
    </w:pPr>
  </w:style>
  <w:style w:type="paragraph" w:customStyle="1" w:styleId="articletext">
    <w:name w:val="articletext"/>
    <w:basedOn w:val="Normal"/>
    <w:next w:val="story-headline"/>
    <w:qFormat/>
    <w:rsid w:val="002903EC"/>
    <w:pPr>
      <w:spacing w:after="0" w:line="240" w:lineRule="auto"/>
    </w:pPr>
  </w:style>
  <w:style w:type="paragraph" w:customStyle="1" w:styleId="cardtextsmall">
    <w:name w:val="card text small"/>
    <w:basedOn w:val="Normal"/>
    <w:next w:val="story-body"/>
    <w:qFormat/>
    <w:rsid w:val="002903EC"/>
    <w:pPr>
      <w:spacing w:after="0" w:line="240" w:lineRule="auto"/>
    </w:pPr>
  </w:style>
  <w:style w:type="paragraph" w:customStyle="1" w:styleId="CaseListNormal">
    <w:name w:val="Case List Normal"/>
    <w:basedOn w:val="Normal"/>
    <w:next w:val="story-dateline"/>
    <w:uiPriority w:val="99"/>
    <w:qFormat/>
    <w:rsid w:val="002903EC"/>
    <w:pPr>
      <w:spacing w:after="0" w:line="240" w:lineRule="auto"/>
    </w:pPr>
  </w:style>
  <w:style w:type="paragraph" w:customStyle="1" w:styleId="3text">
    <w:name w:val="3text"/>
    <w:basedOn w:val="Normal"/>
    <w:next w:val="Corpotesto"/>
    <w:uiPriority w:val="99"/>
    <w:qFormat/>
    <w:rsid w:val="002903EC"/>
    <w:pPr>
      <w:spacing w:after="0" w:line="240" w:lineRule="auto"/>
    </w:pPr>
  </w:style>
  <w:style w:type="paragraph" w:customStyle="1" w:styleId="TimesNewRoman12">
    <w:name w:val="TimesNewRoman12"/>
    <w:next w:val="tagCharChar1Char"/>
    <w:uiPriority w:val="99"/>
    <w:qFormat/>
    <w:rsid w:val="002903EC"/>
    <w:pPr>
      <w:spacing w:after="200" w:line="276" w:lineRule="auto"/>
    </w:pPr>
  </w:style>
  <w:style w:type="paragraph" w:customStyle="1" w:styleId="htmlbody">
    <w:name w:val="htmlbody"/>
    <w:basedOn w:val="Normal"/>
    <w:next w:val="OmniPage1"/>
    <w:uiPriority w:val="99"/>
    <w:qFormat/>
    <w:rsid w:val="002903EC"/>
    <w:pPr>
      <w:spacing w:after="0" w:line="240" w:lineRule="auto"/>
    </w:pPr>
  </w:style>
  <w:style w:type="paragraph" w:customStyle="1" w:styleId="textChar">
    <w:name w:val="text Char"/>
    <w:basedOn w:val="Normal"/>
    <w:next w:val="TitlePageCenter"/>
    <w:autoRedefine/>
    <w:uiPriority w:val="99"/>
    <w:qFormat/>
    <w:rsid w:val="002903EC"/>
    <w:pPr>
      <w:spacing w:after="0" w:line="240" w:lineRule="auto"/>
    </w:pPr>
  </w:style>
  <w:style w:type="paragraph" w:customStyle="1" w:styleId="story-headline">
    <w:name w:val="story-headline"/>
    <w:basedOn w:val="Normal"/>
    <w:next w:val="ProjectTitleLine"/>
    <w:uiPriority w:val="99"/>
    <w:qFormat/>
    <w:rsid w:val="002903EC"/>
    <w:pPr>
      <w:spacing w:after="0" w:line="240" w:lineRule="auto"/>
    </w:pPr>
  </w:style>
  <w:style w:type="paragraph" w:customStyle="1" w:styleId="story-dateline">
    <w:name w:val="story-dateline"/>
    <w:basedOn w:val="Normal"/>
    <w:next w:val="cardChar1Char"/>
    <w:uiPriority w:val="99"/>
    <w:qFormat/>
    <w:rsid w:val="002903EC"/>
    <w:pPr>
      <w:spacing w:after="0" w:line="240" w:lineRule="auto"/>
    </w:pPr>
  </w:style>
  <w:style w:type="paragraph" w:customStyle="1" w:styleId="TextofCards">
    <w:name w:val="Text of Cards"/>
    <w:basedOn w:val="Normal"/>
    <w:next w:val="CM12"/>
    <w:uiPriority w:val="99"/>
    <w:qFormat/>
    <w:rsid w:val="002903EC"/>
    <w:pPr>
      <w:spacing w:after="0" w:line="240" w:lineRule="auto"/>
    </w:pPr>
  </w:style>
  <w:style w:type="paragraph" w:customStyle="1" w:styleId="Corpotesto">
    <w:name w:val="Corpo testo"/>
    <w:basedOn w:val="Normal"/>
    <w:next w:val="CM44"/>
    <w:uiPriority w:val="99"/>
    <w:qFormat/>
    <w:rsid w:val="002903EC"/>
    <w:pPr>
      <w:spacing w:after="0" w:line="240" w:lineRule="auto"/>
    </w:pPr>
  </w:style>
  <w:style w:type="paragraph" w:customStyle="1" w:styleId="tagCharChar1Char">
    <w:name w:val="tag Char Char1 Char"/>
    <w:uiPriority w:val="99"/>
    <w:qFormat/>
    <w:rsid w:val="002903EC"/>
    <w:pPr>
      <w:spacing w:after="200" w:line="276" w:lineRule="auto"/>
    </w:pPr>
  </w:style>
  <w:style w:type="paragraph" w:customStyle="1" w:styleId="OmniPage1">
    <w:name w:val="OmniPage #1"/>
    <w:basedOn w:val="Normal"/>
    <w:next w:val="StrikeThrough"/>
    <w:uiPriority w:val="99"/>
    <w:qFormat/>
    <w:rsid w:val="002903EC"/>
    <w:pPr>
      <w:spacing w:after="0" w:line="240" w:lineRule="auto"/>
    </w:pPr>
  </w:style>
  <w:style w:type="paragraph" w:customStyle="1" w:styleId="TitlePageCenter">
    <w:name w:val="Title Page Center"/>
    <w:basedOn w:val="Normal"/>
    <w:next w:val="textbodyblack"/>
    <w:autoRedefine/>
    <w:uiPriority w:val="99"/>
    <w:qFormat/>
    <w:rsid w:val="002903EC"/>
    <w:pPr>
      <w:spacing w:after="0" w:line="240" w:lineRule="auto"/>
    </w:pPr>
  </w:style>
  <w:style w:type="paragraph" w:customStyle="1" w:styleId="TitlePageBy">
    <w:name w:val="Title Page By"/>
    <w:basedOn w:val="textbodyblack"/>
    <w:next w:val="Normal"/>
    <w:autoRedefine/>
    <w:uiPriority w:val="99"/>
    <w:qFormat/>
    <w:rsid w:val="002903EC"/>
  </w:style>
  <w:style w:type="paragraph" w:customStyle="1" w:styleId="ProjectTitleLine">
    <w:name w:val="Project Title Line"/>
    <w:basedOn w:val="Normal"/>
    <w:next w:val="Normal"/>
    <w:autoRedefine/>
    <w:uiPriority w:val="99"/>
    <w:qFormat/>
    <w:rsid w:val="002903EC"/>
    <w:pPr>
      <w:spacing w:after="0" w:line="240" w:lineRule="auto"/>
    </w:pPr>
  </w:style>
  <w:style w:type="paragraph" w:customStyle="1" w:styleId="NormalVerdana">
    <w:name w:val="Normal + Verdana"/>
    <w:aliases w:val="White,Normal + Arial,10 pt"/>
    <w:basedOn w:val="Normal"/>
    <w:next w:val="CiteCorrected"/>
    <w:uiPriority w:val="99"/>
    <w:qFormat/>
    <w:rsid w:val="002903EC"/>
    <w:pPr>
      <w:spacing w:after="0" w:line="240" w:lineRule="auto"/>
    </w:pPr>
  </w:style>
  <w:style w:type="paragraph" w:customStyle="1" w:styleId="cardChar1Char">
    <w:name w:val="card Char1 Char"/>
    <w:basedOn w:val="Normal"/>
    <w:next w:val="StyleLeft02"/>
    <w:uiPriority w:val="99"/>
    <w:qFormat/>
    <w:rsid w:val="002903EC"/>
    <w:pPr>
      <w:spacing w:after="0" w:line="240" w:lineRule="auto"/>
    </w:pPr>
  </w:style>
  <w:style w:type="paragraph" w:customStyle="1" w:styleId="CM12">
    <w:name w:val="CM12"/>
    <w:basedOn w:val="Normal"/>
    <w:uiPriority w:val="99"/>
    <w:qFormat/>
    <w:rsid w:val="002903EC"/>
    <w:pPr>
      <w:spacing w:after="0" w:line="240" w:lineRule="auto"/>
    </w:pPr>
  </w:style>
  <w:style w:type="paragraph" w:customStyle="1" w:styleId="CM44">
    <w:name w:val="CM44"/>
    <w:basedOn w:val="Normal"/>
    <w:uiPriority w:val="99"/>
    <w:qFormat/>
    <w:rsid w:val="002903EC"/>
    <w:pPr>
      <w:spacing w:after="0" w:line="240" w:lineRule="auto"/>
    </w:pPr>
  </w:style>
  <w:style w:type="paragraph" w:customStyle="1" w:styleId="StrikeThrough">
    <w:name w:val="Strike Through"/>
    <w:basedOn w:val="Normal"/>
    <w:next w:val="Normal"/>
    <w:uiPriority w:val="99"/>
    <w:qFormat/>
    <w:rsid w:val="002903EC"/>
    <w:pPr>
      <w:spacing w:after="0" w:line="240" w:lineRule="auto"/>
    </w:pPr>
  </w:style>
  <w:style w:type="paragraph" w:customStyle="1" w:styleId="textbodyblack">
    <w:name w:val="textbodyblack"/>
    <w:basedOn w:val="Normal"/>
    <w:next w:val="Pa5"/>
    <w:uiPriority w:val="99"/>
    <w:qFormat/>
    <w:rsid w:val="002903EC"/>
    <w:pPr>
      <w:spacing w:after="0" w:line="240" w:lineRule="auto"/>
    </w:pPr>
  </w:style>
  <w:style w:type="character" w:customStyle="1" w:styleId="CiteCorrectedChar">
    <w:name w:val="Cite Corrected Char"/>
    <w:locked/>
    <w:rsid w:val="002903EC"/>
  </w:style>
  <w:style w:type="paragraph" w:customStyle="1" w:styleId="CiteCorrected">
    <w:name w:val="Cite Corrected"/>
    <w:basedOn w:val="Normal"/>
    <w:next w:val="tagline1"/>
    <w:qFormat/>
    <w:rsid w:val="002903EC"/>
    <w:pPr>
      <w:spacing w:after="0" w:line="240" w:lineRule="auto"/>
    </w:pPr>
  </w:style>
  <w:style w:type="paragraph" w:customStyle="1" w:styleId="StyleLeft02">
    <w:name w:val="Style Left:  0.2&quot;"/>
    <w:basedOn w:val="Normal"/>
    <w:next w:val="Block1"/>
    <w:uiPriority w:val="99"/>
    <w:qFormat/>
    <w:rsid w:val="002903EC"/>
    <w:pPr>
      <w:spacing w:after="0" w:line="240" w:lineRule="auto"/>
    </w:pPr>
  </w:style>
  <w:style w:type="paragraph" w:customStyle="1" w:styleId="Hat1">
    <w:name w:val="Hat1"/>
    <w:basedOn w:val="Normal"/>
    <w:next w:val="Normal"/>
    <w:uiPriority w:val="2"/>
    <w:qFormat/>
    <w:rsid w:val="002903EC"/>
    <w:pPr>
      <w:spacing w:after="0" w:line="240" w:lineRule="auto"/>
    </w:pPr>
  </w:style>
  <w:style w:type="paragraph" w:customStyle="1" w:styleId="post-subtitle">
    <w:name w:val="post-subtitle"/>
    <w:basedOn w:val="Normal"/>
    <w:qFormat/>
    <w:rsid w:val="002903EC"/>
    <w:pPr>
      <w:spacing w:after="0" w:line="240" w:lineRule="auto"/>
    </w:pPr>
  </w:style>
  <w:style w:type="paragraph" w:customStyle="1" w:styleId="Pa5">
    <w:name w:val="Pa5"/>
    <w:basedOn w:val="Normal"/>
    <w:uiPriority w:val="99"/>
    <w:qFormat/>
    <w:rsid w:val="002903EC"/>
    <w:pPr>
      <w:spacing w:after="0" w:line="240" w:lineRule="auto"/>
    </w:pPr>
  </w:style>
  <w:style w:type="paragraph" w:customStyle="1" w:styleId="Pa6">
    <w:name w:val="Pa6"/>
    <w:basedOn w:val="Normal"/>
    <w:uiPriority w:val="99"/>
    <w:qFormat/>
    <w:rsid w:val="002903EC"/>
    <w:pPr>
      <w:spacing w:after="0" w:line="240" w:lineRule="auto"/>
    </w:pPr>
  </w:style>
  <w:style w:type="paragraph" w:customStyle="1" w:styleId="noindent0">
    <w:name w:val="no_indent"/>
    <w:basedOn w:val="Normal"/>
    <w:next w:val="NormalWeb3"/>
    <w:qFormat/>
    <w:rsid w:val="002903EC"/>
    <w:pPr>
      <w:spacing w:after="0" w:line="240" w:lineRule="auto"/>
    </w:pPr>
  </w:style>
  <w:style w:type="paragraph" w:customStyle="1" w:styleId="tagline1">
    <w:name w:val="tagline"/>
    <w:basedOn w:val="Normal"/>
    <w:next w:val="cardCharCharCharCharChar"/>
    <w:qFormat/>
    <w:rsid w:val="002903EC"/>
    <w:pPr>
      <w:spacing w:after="0" w:line="240" w:lineRule="auto"/>
    </w:pPr>
  </w:style>
  <w:style w:type="paragraph" w:customStyle="1" w:styleId="Block1">
    <w:name w:val="Block1"/>
    <w:basedOn w:val="Normal"/>
    <w:next w:val="Normal"/>
    <w:uiPriority w:val="3"/>
    <w:qFormat/>
    <w:rsid w:val="002903EC"/>
    <w:pPr>
      <w:spacing w:after="0" w:line="240" w:lineRule="auto"/>
    </w:pPr>
  </w:style>
  <w:style w:type="paragraph" w:customStyle="1" w:styleId="TOCHeading1">
    <w:name w:val="TOC Heading1"/>
    <w:basedOn w:val="Heading1"/>
    <w:next w:val="Normal"/>
    <w:uiPriority w:val="39"/>
    <w:qFormat/>
    <w:rsid w:val="002903EC"/>
    <w:pPr>
      <w:spacing w:before="480" w:line="240" w:lineRule="auto"/>
    </w:pPr>
  </w:style>
  <w:style w:type="paragraph" w:customStyle="1" w:styleId="NoteLevel11">
    <w:name w:val="Note Level 11"/>
    <w:basedOn w:val="Normal"/>
    <w:next w:val="HeaderFooter"/>
    <w:uiPriority w:val="99"/>
    <w:qFormat/>
    <w:rsid w:val="002903EC"/>
    <w:pPr>
      <w:spacing w:after="0" w:line="240" w:lineRule="auto"/>
    </w:pPr>
  </w:style>
  <w:style w:type="character" w:customStyle="1" w:styleId="ReallySamllTextChar">
    <w:name w:val="ReallySamllText Char"/>
    <w:locked/>
    <w:rsid w:val="002903EC"/>
  </w:style>
  <w:style w:type="paragraph" w:customStyle="1" w:styleId="ReallySamllText">
    <w:name w:val="ReallySamllText"/>
    <w:basedOn w:val="Normal"/>
    <w:next w:val="CardTextUnderlined"/>
    <w:autoRedefine/>
    <w:qFormat/>
    <w:rsid w:val="002903EC"/>
    <w:pPr>
      <w:spacing w:after="0" w:line="240" w:lineRule="auto"/>
    </w:pPr>
  </w:style>
  <w:style w:type="paragraph" w:customStyle="1" w:styleId="Card6pt">
    <w:name w:val="Card 6pt"/>
    <w:basedOn w:val="Normal"/>
    <w:next w:val="HeaderDebate"/>
    <w:uiPriority w:val="99"/>
    <w:qFormat/>
    <w:rsid w:val="002903EC"/>
    <w:pPr>
      <w:spacing w:after="0" w:line="240" w:lineRule="auto"/>
    </w:pPr>
  </w:style>
  <w:style w:type="paragraph" w:customStyle="1" w:styleId="NormalWeb3">
    <w:name w:val="Normal (Web)3"/>
    <w:basedOn w:val="Normal"/>
    <w:next w:val="CardTagCharChar"/>
    <w:qFormat/>
    <w:rsid w:val="002903EC"/>
    <w:pPr>
      <w:spacing w:after="0" w:line="240" w:lineRule="auto"/>
    </w:pPr>
  </w:style>
  <w:style w:type="paragraph" w:customStyle="1" w:styleId="cardCharCharCharCharChar">
    <w:name w:val="card Char Char Char Char Char"/>
    <w:basedOn w:val="Normal"/>
    <w:next w:val="fixed"/>
    <w:qFormat/>
    <w:rsid w:val="002903EC"/>
    <w:pPr>
      <w:spacing w:after="0" w:line="240" w:lineRule="auto"/>
    </w:pPr>
  </w:style>
  <w:style w:type="paragraph" w:customStyle="1" w:styleId="TagCiteChar2">
    <w:name w:val="Tag / Cite Char"/>
    <w:basedOn w:val="Normal"/>
    <w:next w:val="textonormal"/>
    <w:qFormat/>
    <w:rsid w:val="002903EC"/>
    <w:pPr>
      <w:spacing w:after="0" w:line="240" w:lineRule="auto"/>
    </w:pPr>
  </w:style>
  <w:style w:type="paragraph" w:customStyle="1" w:styleId="PageNumber2">
    <w:name w:val="Page Number2"/>
    <w:basedOn w:val="Normal"/>
    <w:next w:val="Normal"/>
    <w:qFormat/>
    <w:rsid w:val="002903EC"/>
    <w:pPr>
      <w:spacing w:after="0" w:line="240" w:lineRule="auto"/>
    </w:pPr>
  </w:style>
  <w:style w:type="paragraph" w:customStyle="1" w:styleId="HeaderFooter">
    <w:name w:val="Header &amp; Footer"/>
    <w:next w:val="ExecutiveSummarytext"/>
    <w:qFormat/>
    <w:rsid w:val="002903EC"/>
    <w:pPr>
      <w:spacing w:after="200" w:line="276" w:lineRule="auto"/>
    </w:pPr>
  </w:style>
  <w:style w:type="paragraph" w:customStyle="1" w:styleId="CardTextSmall0">
    <w:name w:val="Card Text Small"/>
    <w:basedOn w:val="Normal"/>
    <w:qFormat/>
    <w:rsid w:val="002903EC"/>
    <w:pPr>
      <w:spacing w:after="0" w:line="240" w:lineRule="auto"/>
    </w:pPr>
  </w:style>
  <w:style w:type="paragraph" w:customStyle="1" w:styleId="CardTextUnderlined">
    <w:name w:val="Card Text Underlined"/>
    <w:basedOn w:val="Normal"/>
    <w:next w:val="NormalUnderline"/>
    <w:qFormat/>
    <w:rsid w:val="002903EC"/>
    <w:pPr>
      <w:spacing w:after="0" w:line="240" w:lineRule="auto"/>
    </w:pPr>
  </w:style>
  <w:style w:type="paragraph" w:customStyle="1" w:styleId="HeaderDebate">
    <w:name w:val="Header Debate"/>
    <w:basedOn w:val="Normal"/>
    <w:next w:val="byline1"/>
    <w:qFormat/>
    <w:rsid w:val="002903EC"/>
    <w:pPr>
      <w:spacing w:after="0" w:line="240" w:lineRule="auto"/>
    </w:pPr>
  </w:style>
  <w:style w:type="paragraph" w:customStyle="1" w:styleId="NormalWeb1">
    <w:name w:val="Normal (Web)1"/>
    <w:basedOn w:val="Normal"/>
    <w:next w:val="PlaceholderText1"/>
    <w:qFormat/>
    <w:rsid w:val="002903EC"/>
    <w:pPr>
      <w:spacing w:after="0" w:line="240" w:lineRule="auto"/>
    </w:pPr>
  </w:style>
  <w:style w:type="paragraph" w:customStyle="1" w:styleId="CardTagCharChar">
    <w:name w:val="Card Tag Char Char"/>
    <w:basedOn w:val="Normal"/>
    <w:next w:val="NoteLevel31"/>
    <w:qFormat/>
    <w:rsid w:val="002903EC"/>
    <w:pPr>
      <w:spacing w:after="0" w:line="240" w:lineRule="auto"/>
    </w:pPr>
  </w:style>
  <w:style w:type="paragraph" w:customStyle="1" w:styleId="fixed">
    <w:name w:val="fixed"/>
    <w:basedOn w:val="Normal"/>
    <w:next w:val="NoteLevel41"/>
    <w:qFormat/>
    <w:rsid w:val="002903EC"/>
    <w:pPr>
      <w:spacing w:after="0" w:line="240" w:lineRule="auto"/>
    </w:pPr>
  </w:style>
  <w:style w:type="paragraph" w:customStyle="1" w:styleId="textonormal">
    <w:name w:val="textonormal"/>
    <w:basedOn w:val="Normal"/>
    <w:next w:val="NoteLevel51"/>
    <w:qFormat/>
    <w:rsid w:val="002903EC"/>
    <w:pPr>
      <w:spacing w:after="0" w:line="240" w:lineRule="auto"/>
    </w:pPr>
  </w:style>
  <w:style w:type="paragraph" w:customStyle="1" w:styleId="Subtitle10">
    <w:name w:val="Subtitle1"/>
    <w:basedOn w:val="Normal"/>
    <w:next w:val="NoteLevel61"/>
    <w:qFormat/>
    <w:rsid w:val="002903EC"/>
    <w:pPr>
      <w:spacing w:after="0" w:line="240" w:lineRule="auto"/>
    </w:pPr>
  </w:style>
  <w:style w:type="paragraph" w:customStyle="1" w:styleId="ExecutiveSummarytext">
    <w:name w:val="Executive Summary text"/>
    <w:basedOn w:val="Normal"/>
    <w:next w:val="Normal"/>
    <w:qFormat/>
    <w:rsid w:val="002903EC"/>
    <w:pPr>
      <w:spacing w:after="0" w:line="240" w:lineRule="auto"/>
    </w:pPr>
  </w:style>
  <w:style w:type="character" w:customStyle="1" w:styleId="NormalUnderlineChar1">
    <w:name w:val="Normal Underline Char1"/>
    <w:locked/>
    <w:rsid w:val="002903EC"/>
  </w:style>
  <w:style w:type="paragraph" w:customStyle="1" w:styleId="NormalUnderline">
    <w:name w:val="Normal Underline"/>
    <w:basedOn w:val="Normal"/>
    <w:next w:val="NoteLevel91"/>
    <w:qFormat/>
    <w:rsid w:val="002903EC"/>
    <w:pPr>
      <w:spacing w:after="0" w:line="240" w:lineRule="auto"/>
    </w:pPr>
  </w:style>
  <w:style w:type="paragraph" w:customStyle="1" w:styleId="byline1">
    <w:name w:val="byline1"/>
    <w:basedOn w:val="Normal"/>
    <w:qFormat/>
    <w:rsid w:val="002903EC"/>
    <w:pPr>
      <w:spacing w:after="0" w:line="240" w:lineRule="auto"/>
    </w:pPr>
  </w:style>
  <w:style w:type="paragraph" w:customStyle="1" w:styleId="PlaceholderText1">
    <w:name w:val="Placeholder Text1"/>
    <w:basedOn w:val="Normal"/>
    <w:next w:val="ImportantText"/>
    <w:qFormat/>
    <w:rsid w:val="002903EC"/>
    <w:pPr>
      <w:spacing w:after="0" w:line="240" w:lineRule="auto"/>
    </w:pPr>
  </w:style>
  <w:style w:type="paragraph" w:customStyle="1" w:styleId="NoteLevel31">
    <w:name w:val="Note Level 31"/>
    <w:basedOn w:val="Normal"/>
    <w:qFormat/>
    <w:rsid w:val="002903EC"/>
    <w:pPr>
      <w:spacing w:after="0" w:line="240" w:lineRule="auto"/>
    </w:pPr>
  </w:style>
  <w:style w:type="paragraph" w:customStyle="1" w:styleId="NoteLevel41">
    <w:name w:val="Note Level 41"/>
    <w:basedOn w:val="Normal"/>
    <w:next w:val="StyleBodyText11ptBlackUnderline"/>
    <w:qFormat/>
    <w:rsid w:val="002903EC"/>
    <w:pPr>
      <w:spacing w:after="0" w:line="240" w:lineRule="auto"/>
    </w:pPr>
  </w:style>
  <w:style w:type="paragraph" w:customStyle="1" w:styleId="NoteLevel51">
    <w:name w:val="Note Level 51"/>
    <w:basedOn w:val="Normal"/>
    <w:qFormat/>
    <w:rsid w:val="002903EC"/>
    <w:pPr>
      <w:spacing w:after="0" w:line="240" w:lineRule="auto"/>
    </w:pPr>
  </w:style>
  <w:style w:type="paragraph" w:customStyle="1" w:styleId="NoteLevel61">
    <w:name w:val="Note Level 61"/>
    <w:basedOn w:val="Normal"/>
    <w:next w:val="StyleBodyText11ptBoldBlack"/>
    <w:qFormat/>
    <w:rsid w:val="002903EC"/>
    <w:pPr>
      <w:spacing w:after="0" w:line="240" w:lineRule="auto"/>
    </w:pPr>
  </w:style>
  <w:style w:type="paragraph" w:customStyle="1" w:styleId="NoteLevel71">
    <w:name w:val="Note Level 71"/>
    <w:basedOn w:val="Normal"/>
    <w:qFormat/>
    <w:rsid w:val="002903EC"/>
    <w:pPr>
      <w:spacing w:after="0" w:line="240" w:lineRule="auto"/>
    </w:pPr>
  </w:style>
  <w:style w:type="paragraph" w:customStyle="1" w:styleId="NoteLevel81">
    <w:name w:val="Note Level 81"/>
    <w:basedOn w:val="Normal"/>
    <w:next w:val="StyletinyBold"/>
    <w:qFormat/>
    <w:rsid w:val="002903EC"/>
    <w:pPr>
      <w:spacing w:after="0" w:line="240" w:lineRule="auto"/>
    </w:pPr>
  </w:style>
  <w:style w:type="paragraph" w:customStyle="1" w:styleId="NoteLevel91">
    <w:name w:val="Note Level 91"/>
    <w:basedOn w:val="Normal"/>
    <w:qFormat/>
    <w:rsid w:val="002903EC"/>
    <w:pPr>
      <w:spacing w:after="0" w:line="240" w:lineRule="auto"/>
    </w:pPr>
  </w:style>
  <w:style w:type="character" w:customStyle="1" w:styleId="ImportantTextChar">
    <w:name w:val="Important Text Char"/>
    <w:locked/>
    <w:rsid w:val="002903EC"/>
  </w:style>
  <w:style w:type="paragraph" w:customStyle="1" w:styleId="ImportantText">
    <w:name w:val="Important Text"/>
    <w:basedOn w:val="Normal"/>
    <w:next w:val="Normal"/>
    <w:qFormat/>
    <w:rsid w:val="002903EC"/>
    <w:pPr>
      <w:spacing w:after="0" w:line="240" w:lineRule="auto"/>
    </w:pPr>
  </w:style>
  <w:style w:type="character" w:customStyle="1" w:styleId="StyleBodyText11ptBlackUnderlineChar">
    <w:name w:val="Style Body Text + 11 pt Black Underline Char"/>
    <w:locked/>
    <w:rsid w:val="002903EC"/>
  </w:style>
  <w:style w:type="paragraph" w:customStyle="1" w:styleId="StyleBodyText11ptBlackUnderline">
    <w:name w:val="Style Body Text + 11 pt Black Underline"/>
    <w:basedOn w:val="Normal"/>
    <w:next w:val="ListContents"/>
    <w:qFormat/>
    <w:rsid w:val="002903EC"/>
    <w:pPr>
      <w:spacing w:after="0" w:line="240" w:lineRule="auto"/>
    </w:pPr>
  </w:style>
  <w:style w:type="character" w:customStyle="1" w:styleId="StyleBodyText11ptBoldBlackChar">
    <w:name w:val="Style Body Text + 11 pt Bold Black Char"/>
    <w:locked/>
    <w:rsid w:val="002903EC"/>
  </w:style>
  <w:style w:type="paragraph" w:customStyle="1" w:styleId="StyleBodyText11ptBoldBlack">
    <w:name w:val="Style Body Text + 11 pt Bold Black"/>
    <w:basedOn w:val="Normal"/>
    <w:next w:val="StyleListContents11ptCustomColorRGB353132Underline"/>
    <w:qFormat/>
    <w:rsid w:val="002903EC"/>
    <w:pPr>
      <w:spacing w:after="0" w:line="240" w:lineRule="auto"/>
    </w:pPr>
  </w:style>
  <w:style w:type="character" w:customStyle="1" w:styleId="StyletinyBoldChar">
    <w:name w:val="Style tiny + Bold Char"/>
    <w:locked/>
    <w:rsid w:val="002903EC"/>
  </w:style>
  <w:style w:type="paragraph" w:customStyle="1" w:styleId="StyletinyBold">
    <w:name w:val="Style tiny + Bold"/>
    <w:basedOn w:val="TagF3"/>
    <w:qFormat/>
    <w:rsid w:val="002903EC"/>
  </w:style>
  <w:style w:type="character" w:customStyle="1" w:styleId="Heading5SizeDownChar">
    <w:name w:val="Heading 5 Size Down Char"/>
    <w:locked/>
    <w:rsid w:val="002903EC"/>
  </w:style>
  <w:style w:type="character" w:customStyle="1" w:styleId="Normal2BoldChar">
    <w:name w:val="Normal2 + Bold Char"/>
    <w:locked/>
    <w:rsid w:val="002903EC"/>
  </w:style>
  <w:style w:type="paragraph" w:customStyle="1" w:styleId="Normal2Bold">
    <w:name w:val="Normal2 + Bold"/>
    <w:basedOn w:val="Normal"/>
    <w:next w:val="Unimportant"/>
    <w:qFormat/>
    <w:rsid w:val="002903EC"/>
    <w:pPr>
      <w:spacing w:after="0" w:line="240" w:lineRule="auto"/>
    </w:pPr>
  </w:style>
  <w:style w:type="character" w:customStyle="1" w:styleId="ListContentsChar">
    <w:name w:val="List Contents Char"/>
    <w:locked/>
    <w:rsid w:val="002903EC"/>
  </w:style>
  <w:style w:type="paragraph" w:customStyle="1" w:styleId="ListContents">
    <w:name w:val="List Contents"/>
    <w:basedOn w:val="Normal"/>
    <w:next w:val="Ununderlined"/>
    <w:qFormat/>
    <w:rsid w:val="002903EC"/>
    <w:pPr>
      <w:spacing w:after="0" w:line="240" w:lineRule="auto"/>
    </w:pPr>
  </w:style>
  <w:style w:type="character" w:customStyle="1" w:styleId="StyleListContents11ptCustomColorRGB353132UnderlineChar">
    <w:name w:val="Style List Contents + 11 pt Custom Color(RGB(353132)) Underline Char"/>
    <w:locked/>
    <w:rsid w:val="002903EC"/>
  </w:style>
  <w:style w:type="paragraph" w:customStyle="1" w:styleId="StyleListContents11ptCustomColorRGB353132Underline">
    <w:name w:val="Style List Contents + 11 pt Custom Color(RGB(353132)) Underline"/>
    <w:basedOn w:val="Ununderlined"/>
    <w:qFormat/>
    <w:rsid w:val="002903EC"/>
  </w:style>
  <w:style w:type="character" w:customStyle="1" w:styleId="StyleCards12ptThickunderlineChar2">
    <w:name w:val="Style Cards + 12 pt Thick underline Char2"/>
    <w:locked/>
    <w:rsid w:val="002903EC"/>
  </w:style>
  <w:style w:type="paragraph" w:customStyle="1" w:styleId="StyleCards12ptThickunderline">
    <w:name w:val="Style Cards + 12 pt Thick underline"/>
    <w:basedOn w:val="Normal"/>
    <w:qFormat/>
    <w:rsid w:val="002903EC"/>
    <w:pPr>
      <w:spacing w:after="0" w:line="240" w:lineRule="auto"/>
    </w:pPr>
  </w:style>
  <w:style w:type="character" w:customStyle="1" w:styleId="UnimportantCharChar">
    <w:name w:val="Unimportant Char Char"/>
    <w:locked/>
    <w:rsid w:val="002903EC"/>
  </w:style>
  <w:style w:type="paragraph" w:customStyle="1" w:styleId="Unimportant">
    <w:name w:val="Unimportant"/>
    <w:basedOn w:val="Normal"/>
    <w:next w:val="DebateCite"/>
    <w:qFormat/>
    <w:rsid w:val="002903EC"/>
    <w:pPr>
      <w:spacing w:after="0" w:line="240" w:lineRule="auto"/>
    </w:pPr>
  </w:style>
  <w:style w:type="character" w:customStyle="1" w:styleId="UnunderlinedChar">
    <w:name w:val="Ununderlined Char"/>
    <w:locked/>
    <w:rsid w:val="002903EC"/>
  </w:style>
  <w:style w:type="paragraph" w:customStyle="1" w:styleId="Ununderlined">
    <w:name w:val="Ununderlined"/>
    <w:basedOn w:val="Normal"/>
    <w:next w:val="PreformattedText"/>
    <w:qFormat/>
    <w:rsid w:val="002903EC"/>
    <w:pPr>
      <w:spacing w:after="0" w:line="240" w:lineRule="auto"/>
    </w:pPr>
  </w:style>
  <w:style w:type="paragraph" w:customStyle="1" w:styleId="StyleHeading1Justified">
    <w:name w:val="Style Heading 1 + Justified"/>
    <w:basedOn w:val="Normal"/>
    <w:next w:val="Normal"/>
    <w:qFormat/>
    <w:rsid w:val="002903EC"/>
    <w:pPr>
      <w:spacing w:after="0" w:line="240" w:lineRule="auto"/>
    </w:pPr>
  </w:style>
  <w:style w:type="character" w:customStyle="1" w:styleId="textunderlineChar0">
    <w:name w:val="text underline Char"/>
    <w:locked/>
    <w:rsid w:val="002903EC"/>
  </w:style>
  <w:style w:type="paragraph" w:customStyle="1" w:styleId="textunderline0">
    <w:name w:val="text underline"/>
    <w:basedOn w:val="Normal"/>
    <w:next w:val="Heading4Cite"/>
    <w:autoRedefine/>
    <w:qFormat/>
    <w:rsid w:val="002903EC"/>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2903EC"/>
  </w:style>
  <w:style w:type="paragraph" w:customStyle="1" w:styleId="DebateTag">
    <w:name w:val="Debate Tag"/>
    <w:basedOn w:val="Normal"/>
    <w:autoRedefine/>
    <w:qFormat/>
    <w:rsid w:val="002903EC"/>
    <w:pPr>
      <w:spacing w:after="0" w:line="240" w:lineRule="auto"/>
    </w:pPr>
  </w:style>
  <w:style w:type="paragraph" w:customStyle="1" w:styleId="DebateCite">
    <w:name w:val="Debate Cite"/>
    <w:basedOn w:val="Normal"/>
    <w:next w:val="Normaltag"/>
    <w:autoRedefine/>
    <w:qFormat/>
    <w:rsid w:val="002903EC"/>
    <w:pPr>
      <w:spacing w:after="0" w:line="240" w:lineRule="auto"/>
    </w:pPr>
  </w:style>
  <w:style w:type="paragraph" w:customStyle="1" w:styleId="PreformattedText">
    <w:name w:val="Preformatted Text"/>
    <w:basedOn w:val="Normal"/>
    <w:next w:val="Cardnon-underlined"/>
    <w:qFormat/>
    <w:rsid w:val="002903EC"/>
    <w:pPr>
      <w:spacing w:after="0" w:line="240" w:lineRule="auto"/>
    </w:pPr>
  </w:style>
  <w:style w:type="paragraph" w:customStyle="1" w:styleId="MaggieTag">
    <w:name w:val="MaggieTag"/>
    <w:basedOn w:val="Heading2"/>
    <w:next w:val="BlockTitle4"/>
    <w:qFormat/>
    <w:rsid w:val="002903EC"/>
    <w:pPr>
      <w:spacing w:before="480" w:line="240" w:lineRule="auto"/>
    </w:pPr>
  </w:style>
  <w:style w:type="paragraph" w:customStyle="1" w:styleId="NoteLevel21">
    <w:name w:val="Note Level 21"/>
    <w:basedOn w:val="Normal"/>
    <w:next w:val="CARD0"/>
    <w:uiPriority w:val="99"/>
    <w:qFormat/>
    <w:rsid w:val="002903EC"/>
    <w:pPr>
      <w:spacing w:after="0" w:line="240" w:lineRule="auto"/>
    </w:pPr>
  </w:style>
  <w:style w:type="paragraph" w:customStyle="1" w:styleId="4">
    <w:name w:val="4"/>
    <w:basedOn w:val="Normal"/>
    <w:next w:val="DottedUnderline0"/>
    <w:qFormat/>
    <w:rsid w:val="002903EC"/>
    <w:pPr>
      <w:spacing w:after="0" w:line="240" w:lineRule="auto"/>
    </w:pPr>
  </w:style>
  <w:style w:type="character" w:customStyle="1" w:styleId="Cardnon-underlinedChar">
    <w:name w:val="Card non-underlined Char"/>
    <w:uiPriority w:val="99"/>
    <w:locked/>
    <w:rsid w:val="002903EC"/>
  </w:style>
  <w:style w:type="paragraph" w:customStyle="1" w:styleId="BlockTitle4">
    <w:name w:val="%Block Title"/>
    <w:basedOn w:val="Heading1"/>
    <w:next w:val="PageNumber4"/>
    <w:qFormat/>
    <w:rsid w:val="002903EC"/>
    <w:pPr>
      <w:spacing w:before="480" w:line="240" w:lineRule="auto"/>
    </w:pPr>
  </w:style>
  <w:style w:type="paragraph" w:customStyle="1" w:styleId="CARD0">
    <w:name w:val="CARD"/>
    <w:basedOn w:val="Normal"/>
    <w:next w:val="PageNumber5"/>
    <w:link w:val="CARDChar2"/>
    <w:qFormat/>
    <w:rsid w:val="002903EC"/>
    <w:pPr>
      <w:spacing w:after="0" w:line="240" w:lineRule="auto"/>
    </w:pPr>
  </w:style>
  <w:style w:type="paragraph" w:customStyle="1" w:styleId="HiddenBlockHeader">
    <w:name w:val="Hidden Block Header"/>
    <w:basedOn w:val="Normal"/>
    <w:next w:val="Cardtext0"/>
    <w:link w:val="HiddenBlockHeaderChar"/>
    <w:qFormat/>
    <w:rsid w:val="002903EC"/>
    <w:pPr>
      <w:spacing w:after="0" w:line="240" w:lineRule="auto"/>
    </w:pPr>
  </w:style>
  <w:style w:type="paragraph" w:customStyle="1" w:styleId="ThickUnderline">
    <w:name w:val="ThickUnderline"/>
    <w:qFormat/>
    <w:rsid w:val="002903EC"/>
    <w:pPr>
      <w:spacing w:after="200" w:line="276" w:lineRule="auto"/>
    </w:pPr>
  </w:style>
  <w:style w:type="paragraph" w:customStyle="1" w:styleId="DottedUnderline0">
    <w:name w:val="DottedUnderline"/>
    <w:basedOn w:val="Normal"/>
    <w:qFormat/>
    <w:rsid w:val="002903EC"/>
    <w:pPr>
      <w:spacing w:after="0" w:line="240" w:lineRule="auto"/>
    </w:pPr>
  </w:style>
  <w:style w:type="paragraph" w:customStyle="1" w:styleId="AAAcard">
    <w:name w:val="AAAcard"/>
    <w:basedOn w:val="Normal"/>
    <w:next w:val="citeunread"/>
    <w:link w:val="AAAcardChar"/>
    <w:uiPriority w:val="99"/>
    <w:qFormat/>
    <w:rsid w:val="002903EC"/>
    <w:pPr>
      <w:spacing w:after="0" w:line="240" w:lineRule="auto"/>
    </w:pPr>
  </w:style>
  <w:style w:type="character" w:customStyle="1" w:styleId="Card-UnderlineChar">
    <w:name w:val="Card-Underline Char"/>
    <w:locked/>
    <w:rsid w:val="002903EC"/>
  </w:style>
  <w:style w:type="paragraph" w:customStyle="1" w:styleId="Card-Underline">
    <w:name w:val="Card-Underline"/>
    <w:basedOn w:val="Normal"/>
    <w:next w:val="read"/>
    <w:qFormat/>
    <w:rsid w:val="002903EC"/>
    <w:pPr>
      <w:spacing w:after="0" w:line="240" w:lineRule="auto"/>
    </w:pPr>
  </w:style>
  <w:style w:type="paragraph" w:customStyle="1" w:styleId="PageNumber3">
    <w:name w:val="Page Number3"/>
    <w:basedOn w:val="Normal"/>
    <w:next w:val="Normal"/>
    <w:qFormat/>
    <w:rsid w:val="002903EC"/>
    <w:pPr>
      <w:spacing w:after="0" w:line="240" w:lineRule="auto"/>
    </w:pPr>
  </w:style>
  <w:style w:type="paragraph" w:customStyle="1" w:styleId="PageNumber4">
    <w:name w:val="Page Number4"/>
    <w:basedOn w:val="Normal"/>
    <w:next w:val="Normal"/>
    <w:qFormat/>
    <w:rsid w:val="002903EC"/>
    <w:pPr>
      <w:spacing w:after="0" w:line="240" w:lineRule="auto"/>
    </w:pPr>
  </w:style>
  <w:style w:type="paragraph" w:customStyle="1" w:styleId="PageNumber5">
    <w:name w:val="Page Number5"/>
    <w:basedOn w:val="Normal"/>
    <w:next w:val="Normal"/>
    <w:qFormat/>
    <w:rsid w:val="002903EC"/>
    <w:pPr>
      <w:spacing w:after="0" w:line="240" w:lineRule="auto"/>
    </w:pPr>
  </w:style>
  <w:style w:type="paragraph" w:customStyle="1" w:styleId="smalltext1">
    <w:name w:val="small text1"/>
    <w:basedOn w:val="Normal"/>
    <w:next w:val="Normal"/>
    <w:uiPriority w:val="4"/>
    <w:qFormat/>
    <w:rsid w:val="002903EC"/>
    <w:pPr>
      <w:spacing w:after="0" w:line="240" w:lineRule="auto"/>
    </w:pPr>
  </w:style>
  <w:style w:type="character" w:customStyle="1" w:styleId="CircleChar">
    <w:name w:val="Circle Char"/>
    <w:locked/>
    <w:rsid w:val="002903EC"/>
  </w:style>
  <w:style w:type="character" w:customStyle="1" w:styleId="citeunreadChar">
    <w:name w:val="cite unread Char"/>
    <w:locked/>
    <w:rsid w:val="002903EC"/>
  </w:style>
  <w:style w:type="paragraph" w:customStyle="1" w:styleId="citeunread">
    <w:name w:val="cite unread"/>
    <w:basedOn w:val="Normal"/>
    <w:next w:val="StyleStyle16pt"/>
    <w:qFormat/>
    <w:rsid w:val="002903EC"/>
    <w:pPr>
      <w:spacing w:after="0" w:line="240" w:lineRule="auto"/>
    </w:pPr>
  </w:style>
  <w:style w:type="character" w:customStyle="1" w:styleId="readCharChar">
    <w:name w:val="read Char Char"/>
    <w:locked/>
    <w:rsid w:val="002903EC"/>
  </w:style>
  <w:style w:type="paragraph" w:customStyle="1" w:styleId="read">
    <w:name w:val="read"/>
    <w:basedOn w:val="Normal"/>
    <w:next w:val="Normal"/>
    <w:qFormat/>
    <w:rsid w:val="002903EC"/>
    <w:pPr>
      <w:spacing w:after="0" w:line="240" w:lineRule="auto"/>
    </w:pPr>
  </w:style>
  <w:style w:type="paragraph" w:customStyle="1" w:styleId="CiteReal0">
    <w:name w:val="Cite Real"/>
    <w:basedOn w:val="Normal"/>
    <w:next w:val="Normal"/>
    <w:qFormat/>
    <w:rsid w:val="002903EC"/>
    <w:pPr>
      <w:spacing w:after="0" w:line="240" w:lineRule="auto"/>
    </w:pPr>
  </w:style>
  <w:style w:type="paragraph" w:customStyle="1" w:styleId="PageNumber6">
    <w:name w:val="Page Number6"/>
    <w:basedOn w:val="Normal"/>
    <w:next w:val="Normal"/>
    <w:qFormat/>
    <w:rsid w:val="002903EC"/>
    <w:pPr>
      <w:spacing w:after="0" w:line="240" w:lineRule="auto"/>
    </w:pPr>
  </w:style>
  <w:style w:type="paragraph" w:customStyle="1" w:styleId="lastupdated">
    <w:name w:val="lastupdated"/>
    <w:basedOn w:val="Normal"/>
    <w:next w:val="Subtitle2"/>
    <w:qFormat/>
    <w:rsid w:val="002903EC"/>
    <w:pPr>
      <w:spacing w:after="0" w:line="240" w:lineRule="auto"/>
    </w:pPr>
  </w:style>
  <w:style w:type="paragraph" w:customStyle="1" w:styleId="hn-byline">
    <w:name w:val="hn-byline"/>
    <w:basedOn w:val="Normal"/>
    <w:next w:val="bodyintro"/>
    <w:qFormat/>
    <w:rsid w:val="002903EC"/>
    <w:pPr>
      <w:spacing w:after="0" w:line="240" w:lineRule="auto"/>
    </w:pPr>
  </w:style>
  <w:style w:type="paragraph" w:customStyle="1" w:styleId="articleinfo">
    <w:name w:val="articleinfo"/>
    <w:basedOn w:val="Normal"/>
    <w:next w:val="indent"/>
    <w:qFormat/>
    <w:rsid w:val="002903EC"/>
    <w:pPr>
      <w:spacing w:after="0" w:line="240" w:lineRule="auto"/>
    </w:pPr>
  </w:style>
  <w:style w:type="character" w:customStyle="1" w:styleId="StyleStyle16ptChar">
    <w:name w:val="Style Style1 + 6 pt Char"/>
    <w:locked/>
    <w:rsid w:val="002903EC"/>
  </w:style>
  <w:style w:type="paragraph" w:customStyle="1" w:styleId="StyleStyle16pt">
    <w:name w:val="Style Style1 + 6 pt"/>
    <w:basedOn w:val="Normal"/>
    <w:qFormat/>
    <w:rsid w:val="002903EC"/>
    <w:pPr>
      <w:spacing w:after="0" w:line="240" w:lineRule="auto"/>
    </w:pPr>
  </w:style>
  <w:style w:type="paragraph" w:customStyle="1" w:styleId="PageNumber7">
    <w:name w:val="Page Number7"/>
    <w:basedOn w:val="Normal"/>
    <w:next w:val="Normal"/>
    <w:qFormat/>
    <w:rsid w:val="002903EC"/>
    <w:pPr>
      <w:spacing w:after="0" w:line="240" w:lineRule="auto"/>
    </w:pPr>
  </w:style>
  <w:style w:type="paragraph" w:customStyle="1" w:styleId="OmniPage4">
    <w:name w:val="OmniPage #4"/>
    <w:basedOn w:val="Normal"/>
    <w:qFormat/>
    <w:rsid w:val="002903EC"/>
    <w:pPr>
      <w:spacing w:after="0" w:line="240" w:lineRule="auto"/>
    </w:pPr>
  </w:style>
  <w:style w:type="paragraph" w:customStyle="1" w:styleId="OmniPage10">
    <w:name w:val="OmniPage #10"/>
    <w:basedOn w:val="Normal"/>
    <w:qFormat/>
    <w:rsid w:val="002903EC"/>
    <w:pPr>
      <w:spacing w:after="0" w:line="240" w:lineRule="auto"/>
    </w:pPr>
  </w:style>
  <w:style w:type="paragraph" w:customStyle="1" w:styleId="PageNumber8">
    <w:name w:val="Page Number8"/>
    <w:basedOn w:val="Normal"/>
    <w:next w:val="Normal"/>
    <w:uiPriority w:val="99"/>
    <w:qFormat/>
    <w:rsid w:val="002903EC"/>
    <w:pPr>
      <w:spacing w:after="0" w:line="240" w:lineRule="auto"/>
    </w:pPr>
  </w:style>
  <w:style w:type="paragraph" w:customStyle="1" w:styleId="Subtitle2">
    <w:name w:val="Subtitle2"/>
    <w:basedOn w:val="Normal"/>
    <w:qFormat/>
    <w:rsid w:val="002903EC"/>
    <w:pPr>
      <w:spacing w:after="0" w:line="240" w:lineRule="auto"/>
    </w:pPr>
  </w:style>
  <w:style w:type="paragraph" w:customStyle="1" w:styleId="bodyintro">
    <w:name w:val="bodyintro"/>
    <w:basedOn w:val="Normal"/>
    <w:uiPriority w:val="99"/>
    <w:qFormat/>
    <w:rsid w:val="002903EC"/>
    <w:pPr>
      <w:spacing w:after="0" w:line="240" w:lineRule="auto"/>
    </w:pPr>
  </w:style>
  <w:style w:type="paragraph" w:customStyle="1" w:styleId="indent">
    <w:name w:val="indent"/>
    <w:basedOn w:val="Normal"/>
    <w:qFormat/>
    <w:rsid w:val="002903EC"/>
    <w:pPr>
      <w:spacing w:after="0" w:line="240" w:lineRule="auto"/>
    </w:pPr>
  </w:style>
  <w:style w:type="paragraph" w:customStyle="1" w:styleId="center">
    <w:name w:val="center"/>
    <w:basedOn w:val="Normal"/>
    <w:uiPriority w:val="99"/>
    <w:qFormat/>
    <w:rsid w:val="002903EC"/>
    <w:pPr>
      <w:spacing w:after="0" w:line="240" w:lineRule="auto"/>
    </w:pPr>
  </w:style>
  <w:style w:type="character" w:customStyle="1" w:styleId="tagChar2">
    <w:name w:val="tag Char2"/>
    <w:qFormat/>
    <w:rsid w:val="002903EC"/>
  </w:style>
  <w:style w:type="character" w:customStyle="1" w:styleId="cardchar00">
    <w:name w:val="cardchar0"/>
    <w:basedOn w:val="DefaultParagraphFont"/>
    <w:rsid w:val="002903EC"/>
  </w:style>
  <w:style w:type="character" w:customStyle="1" w:styleId="UnderlineNon-bold">
    <w:name w:val="Underline Non - bold"/>
    <w:rsid w:val="002903EC"/>
  </w:style>
  <w:style w:type="character" w:customStyle="1" w:styleId="UnderlineBold0">
    <w:name w:val="Underline Bold"/>
    <w:uiPriority w:val="6"/>
    <w:qFormat/>
    <w:rsid w:val="002903EC"/>
  </w:style>
  <w:style w:type="character" w:customStyle="1" w:styleId="Heading5Char2">
    <w:name w:val="Heading 5 Char2"/>
    <w:rsid w:val="002903EC"/>
  </w:style>
  <w:style w:type="character" w:customStyle="1" w:styleId="underlinechar0">
    <w:name w:val="underlinechar"/>
    <w:rsid w:val="002903EC"/>
  </w:style>
  <w:style w:type="character" w:customStyle="1" w:styleId="authordate2">
    <w:name w:val="authordate"/>
    <w:rsid w:val="002903EC"/>
  </w:style>
  <w:style w:type="character" w:customStyle="1" w:styleId="underline4">
    <w:name w:val="%underline"/>
    <w:qFormat/>
    <w:rsid w:val="002903EC"/>
  </w:style>
  <w:style w:type="character" w:customStyle="1" w:styleId="AUNDERLINE0">
    <w:name w:val="AUNDERLINE"/>
    <w:qFormat/>
    <w:rsid w:val="002903EC"/>
  </w:style>
  <w:style w:type="character" w:customStyle="1" w:styleId="slug-doi">
    <w:name w:val="slug-doi"/>
    <w:basedOn w:val="DefaultParagraphFont"/>
    <w:rsid w:val="002903EC"/>
  </w:style>
  <w:style w:type="character" w:customStyle="1" w:styleId="af">
    <w:name w:val="af"/>
    <w:basedOn w:val="DefaultParagraphFont"/>
    <w:rsid w:val="002903EC"/>
  </w:style>
  <w:style w:type="character" w:customStyle="1" w:styleId="ab">
    <w:name w:val="ab"/>
    <w:basedOn w:val="DefaultParagraphFont"/>
    <w:rsid w:val="002903EC"/>
  </w:style>
  <w:style w:type="character" w:customStyle="1" w:styleId="em">
    <w:name w:val="em"/>
    <w:basedOn w:val="DefaultParagraphFont"/>
    <w:rsid w:val="002903EC"/>
  </w:style>
  <w:style w:type="character" w:customStyle="1" w:styleId="au">
    <w:name w:val="au"/>
    <w:basedOn w:val="DefaultParagraphFont"/>
    <w:rsid w:val="002903EC"/>
  </w:style>
  <w:style w:type="character" w:customStyle="1" w:styleId="ti">
    <w:name w:val="ti"/>
    <w:basedOn w:val="DefaultParagraphFont"/>
    <w:rsid w:val="002903EC"/>
  </w:style>
  <w:style w:type="character" w:customStyle="1" w:styleId="subheadblue">
    <w:name w:val="subhead_blue"/>
    <w:basedOn w:val="DefaultParagraphFont"/>
    <w:rsid w:val="002903EC"/>
  </w:style>
  <w:style w:type="character" w:customStyle="1" w:styleId="affiliation">
    <w:name w:val="affiliation"/>
    <w:basedOn w:val="DefaultParagraphFont"/>
    <w:rsid w:val="002903EC"/>
  </w:style>
  <w:style w:type="character" w:customStyle="1" w:styleId="slug-doi-wrapper">
    <w:name w:val="slug-doi-wrapper"/>
    <w:basedOn w:val="DefaultParagraphFont"/>
    <w:rsid w:val="002903EC"/>
  </w:style>
  <w:style w:type="character" w:customStyle="1" w:styleId="slug-metadata-noteahead-of-print">
    <w:name w:val="slug-metadata-note ahead-of-print"/>
    <w:basedOn w:val="DefaultParagraphFont"/>
    <w:rsid w:val="002903EC"/>
  </w:style>
  <w:style w:type="character" w:customStyle="1" w:styleId="slug-ahead-of-print-date">
    <w:name w:val="slug-ahead-of-print-date"/>
    <w:basedOn w:val="DefaultParagraphFont"/>
    <w:rsid w:val="002903EC"/>
  </w:style>
  <w:style w:type="character" w:customStyle="1" w:styleId="medium-bold">
    <w:name w:val="medium-bold"/>
    <w:basedOn w:val="DefaultParagraphFont"/>
    <w:rsid w:val="002903EC"/>
  </w:style>
  <w:style w:type="character" w:customStyle="1" w:styleId="updated-short-citation">
    <w:name w:val="updated-short-citation"/>
    <w:basedOn w:val="DefaultParagraphFont"/>
    <w:rsid w:val="002903EC"/>
  </w:style>
  <w:style w:type="character" w:customStyle="1" w:styleId="TagCharChar1">
    <w:name w:val="Tag Char Char1"/>
    <w:rsid w:val="002903EC"/>
  </w:style>
  <w:style w:type="character" w:customStyle="1" w:styleId="berief">
    <w:name w:val="berief"/>
    <w:rsid w:val="002903EC"/>
  </w:style>
  <w:style w:type="character" w:customStyle="1" w:styleId="Brief-Smalltext">
    <w:name w:val="Brief - Small text"/>
    <w:rsid w:val="002903EC"/>
  </w:style>
  <w:style w:type="character" w:customStyle="1" w:styleId="F8-UnderlineBold">
    <w:name w:val="F8 - Underline/Bold"/>
    <w:rsid w:val="002903EC"/>
  </w:style>
  <w:style w:type="character" w:customStyle="1" w:styleId="Brief-Bold">
    <w:name w:val="Brief - Bold"/>
    <w:rsid w:val="002903EC"/>
  </w:style>
  <w:style w:type="character" w:customStyle="1" w:styleId="Card-Underline0">
    <w:name w:val="Card - Underline"/>
    <w:rsid w:val="002903EC"/>
  </w:style>
  <w:style w:type="character" w:customStyle="1" w:styleId="beriefunderline">
    <w:name w:val="berief = underline"/>
    <w:rsid w:val="002903EC"/>
  </w:style>
  <w:style w:type="character" w:customStyle="1" w:styleId="BoldText10pt">
    <w:name w:val="Bold Text 10 pt"/>
    <w:rsid w:val="002903EC"/>
  </w:style>
  <w:style w:type="character" w:customStyle="1" w:styleId="eoeaheader">
    <w:name w:val="eoea_header"/>
    <w:basedOn w:val="DefaultParagraphFont"/>
    <w:rsid w:val="002903EC"/>
  </w:style>
  <w:style w:type="character" w:customStyle="1" w:styleId="SC4208902">
    <w:name w:val="SC.4.208902"/>
    <w:rsid w:val="002903EC"/>
  </w:style>
  <w:style w:type="character" w:customStyle="1" w:styleId="SC4208915">
    <w:name w:val="SC.4.208915"/>
    <w:rsid w:val="002903EC"/>
  </w:style>
  <w:style w:type="character" w:customStyle="1" w:styleId="SC273764">
    <w:name w:val="SC.2.73764"/>
    <w:rsid w:val="002903EC"/>
  </w:style>
  <w:style w:type="character" w:customStyle="1" w:styleId="SC273779">
    <w:name w:val="SC.2.73779"/>
    <w:rsid w:val="002903EC"/>
  </w:style>
  <w:style w:type="character" w:customStyle="1" w:styleId="SC273763">
    <w:name w:val="SC.2.73763"/>
    <w:rsid w:val="002903EC"/>
  </w:style>
  <w:style w:type="character" w:customStyle="1" w:styleId="SC4208910">
    <w:name w:val="SC.4.208910"/>
    <w:rsid w:val="002903EC"/>
  </w:style>
  <w:style w:type="character" w:customStyle="1" w:styleId="SC4208911">
    <w:name w:val="SC.4.208911"/>
    <w:rsid w:val="002903EC"/>
  </w:style>
  <w:style w:type="character" w:customStyle="1" w:styleId="articlesubtitle">
    <w:name w:val="article_sub_title"/>
    <w:basedOn w:val="DefaultParagraphFont"/>
    <w:rsid w:val="002903EC"/>
  </w:style>
  <w:style w:type="character" w:customStyle="1" w:styleId="newsdate2">
    <w:name w:val="news_date2"/>
    <w:basedOn w:val="DefaultParagraphFont"/>
    <w:rsid w:val="002903EC"/>
  </w:style>
  <w:style w:type="character" w:customStyle="1" w:styleId="readarticleheader">
    <w:name w:val="readarticleheader"/>
    <w:basedOn w:val="DefaultParagraphFont"/>
    <w:rsid w:val="002903EC"/>
  </w:style>
  <w:style w:type="character" w:customStyle="1" w:styleId="char">
    <w:name w:val="char"/>
    <w:basedOn w:val="DefaultParagraphFont"/>
    <w:rsid w:val="002903EC"/>
  </w:style>
  <w:style w:type="character" w:customStyle="1" w:styleId="hdr">
    <w:name w:val="hdr"/>
    <w:basedOn w:val="DefaultParagraphFont"/>
    <w:rsid w:val="002903EC"/>
  </w:style>
  <w:style w:type="character" w:customStyle="1" w:styleId="bolding1">
    <w:name w:val="bolding1"/>
    <w:rsid w:val="002903EC"/>
  </w:style>
  <w:style w:type="character" w:customStyle="1" w:styleId="bookoptions1">
    <w:name w:val="book_options1"/>
    <w:rsid w:val="002903EC"/>
  </w:style>
  <w:style w:type="character" w:customStyle="1" w:styleId="descriptionblock">
    <w:name w:val="description block"/>
    <w:basedOn w:val="DefaultParagraphFont"/>
    <w:rsid w:val="002903EC"/>
  </w:style>
  <w:style w:type="character" w:customStyle="1" w:styleId="detailsboxblock">
    <w:name w:val="detailsbox block"/>
    <w:basedOn w:val="DefaultParagraphFont"/>
    <w:rsid w:val="002903EC"/>
  </w:style>
  <w:style w:type="character" w:customStyle="1" w:styleId="CardTextUnderlinedChar">
    <w:name w:val="Card Text Underlined Char"/>
    <w:rsid w:val="002903EC"/>
  </w:style>
  <w:style w:type="character" w:customStyle="1" w:styleId="cardtextsmallChar">
    <w:name w:val="card text small Char"/>
    <w:rsid w:val="002903EC"/>
  </w:style>
  <w:style w:type="character" w:customStyle="1" w:styleId="countrytitle1">
    <w:name w:val="countrytitle1"/>
    <w:rsid w:val="002903EC"/>
  </w:style>
  <w:style w:type="character" w:customStyle="1" w:styleId="storyheader1">
    <w:name w:val="storyheader1"/>
    <w:rsid w:val="002903EC"/>
  </w:style>
  <w:style w:type="character" w:customStyle="1" w:styleId="cardunderlinedChar1">
    <w:name w:val="card underlined Char"/>
    <w:rsid w:val="002903EC"/>
  </w:style>
  <w:style w:type="character" w:customStyle="1" w:styleId="article1">
    <w:name w:val="article1"/>
    <w:rsid w:val="002903EC"/>
  </w:style>
  <w:style w:type="character" w:customStyle="1" w:styleId="story-posted-date1">
    <w:name w:val="story-posted-date1"/>
    <w:rsid w:val="002903EC"/>
  </w:style>
  <w:style w:type="character" w:customStyle="1" w:styleId="Heading2CharCharCharCharCharCharCharCharCharCharCharCharCharChar">
    <w:name w:val="Heading 2 Char Char Char Char Char Char Char Char Char Char Char Char Char Char"/>
    <w:rsid w:val="002903EC"/>
  </w:style>
  <w:style w:type="character" w:customStyle="1" w:styleId="citation1">
    <w:name w:val="citation1"/>
    <w:rsid w:val="002903EC"/>
  </w:style>
  <w:style w:type="character" w:customStyle="1" w:styleId="hithighlite">
    <w:name w:val="hithighlite"/>
    <w:basedOn w:val="DefaultParagraphFont"/>
    <w:rsid w:val="002903EC"/>
  </w:style>
  <w:style w:type="character" w:customStyle="1" w:styleId="articlecontent">
    <w:name w:val="articlecontent"/>
    <w:basedOn w:val="DefaultParagraphFont"/>
    <w:rsid w:val="002903EC"/>
  </w:style>
  <w:style w:type="character" w:customStyle="1" w:styleId="fource1">
    <w:name w:val="fource1"/>
    <w:rsid w:val="002903EC"/>
  </w:style>
  <w:style w:type="character" w:customStyle="1" w:styleId="ds">
    <w:name w:val="ds"/>
    <w:basedOn w:val="DefaultParagraphFont"/>
    <w:rsid w:val="002903EC"/>
  </w:style>
  <w:style w:type="character" w:customStyle="1" w:styleId="MicroTextChar1">
    <w:name w:val="MicroText Char1"/>
    <w:rsid w:val="002903EC"/>
  </w:style>
  <w:style w:type="character" w:customStyle="1" w:styleId="DefaultPara">
    <w:name w:val="Default Para"/>
    <w:rsid w:val="002903EC"/>
  </w:style>
  <w:style w:type="character" w:customStyle="1" w:styleId="SYSHYPERTEXT">
    <w:name w:val="SYS_HYPERTEXT"/>
    <w:rsid w:val="002903EC"/>
  </w:style>
  <w:style w:type="character" w:customStyle="1" w:styleId="BlockHeading1Char">
    <w:name w:val="Block Heading 1 Char"/>
    <w:rsid w:val="002903EC"/>
  </w:style>
  <w:style w:type="character" w:customStyle="1" w:styleId="StyleTagTimesNewRomanChar">
    <w:name w:val="Style Tag + Times New Roman Char"/>
    <w:rsid w:val="002903EC"/>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903EC"/>
  </w:style>
  <w:style w:type="character" w:customStyle="1" w:styleId="StyleArialNarrow12ptBold">
    <w:name w:val="Style Arial Narrow 12 pt Bold"/>
    <w:rsid w:val="002903EC"/>
  </w:style>
  <w:style w:type="character" w:customStyle="1" w:styleId="UnderlinedCharChar1">
    <w:name w:val="Underlined Char Char1"/>
    <w:rsid w:val="002903EC"/>
  </w:style>
  <w:style w:type="character" w:customStyle="1" w:styleId="Heading2CharChar2">
    <w:name w:val="Heading 2 Char Char2"/>
    <w:rsid w:val="002903EC"/>
  </w:style>
  <w:style w:type="character" w:customStyle="1" w:styleId="doctitle">
    <w:name w:val="doctitle"/>
    <w:rsid w:val="002903EC"/>
  </w:style>
  <w:style w:type="character" w:customStyle="1" w:styleId="cardtext-underlined0">
    <w:name w:val="card text- underlined"/>
    <w:rsid w:val="002903EC"/>
  </w:style>
  <w:style w:type="character" w:customStyle="1" w:styleId="Style8ptChar">
    <w:name w:val="Style 8 pt Char"/>
    <w:rsid w:val="002903EC"/>
  </w:style>
  <w:style w:type="character" w:customStyle="1" w:styleId="message-item">
    <w:name w:val="message-item"/>
    <w:rsid w:val="002903EC"/>
  </w:style>
  <w:style w:type="character" w:customStyle="1" w:styleId="A0">
    <w:name w:val="A0"/>
    <w:uiPriority w:val="99"/>
    <w:rsid w:val="002903EC"/>
  </w:style>
  <w:style w:type="character" w:customStyle="1" w:styleId="datestamp">
    <w:name w:val="datestamp"/>
    <w:rsid w:val="002903EC"/>
  </w:style>
  <w:style w:type="character" w:customStyle="1" w:styleId="i">
    <w:name w:val="i"/>
    <w:uiPriority w:val="99"/>
    <w:rsid w:val="002903EC"/>
  </w:style>
  <w:style w:type="character" w:customStyle="1" w:styleId="name">
    <w:name w:val="name"/>
    <w:rsid w:val="002903EC"/>
  </w:style>
  <w:style w:type="character" w:customStyle="1" w:styleId="forenames">
    <w:name w:val="forenames"/>
    <w:rsid w:val="002903EC"/>
  </w:style>
  <w:style w:type="character" w:customStyle="1" w:styleId="surname">
    <w:name w:val="surname"/>
    <w:rsid w:val="002903EC"/>
  </w:style>
  <w:style w:type="character" w:customStyle="1" w:styleId="sifr-alternate">
    <w:name w:val="sifr-alternate"/>
    <w:rsid w:val="002903EC"/>
  </w:style>
  <w:style w:type="character" w:customStyle="1" w:styleId="medium-font">
    <w:name w:val="medium-font"/>
    <w:rsid w:val="002903EC"/>
  </w:style>
  <w:style w:type="character" w:customStyle="1" w:styleId="title-link-wrapper">
    <w:name w:val="title-link-wrapper"/>
    <w:rsid w:val="002903EC"/>
  </w:style>
  <w:style w:type="character" w:customStyle="1" w:styleId="A7">
    <w:name w:val="A7"/>
    <w:uiPriority w:val="99"/>
    <w:rsid w:val="002903EC"/>
  </w:style>
  <w:style w:type="character" w:customStyle="1" w:styleId="refpreview">
    <w:name w:val="refpreview"/>
    <w:rsid w:val="002903EC"/>
  </w:style>
  <w:style w:type="character" w:customStyle="1" w:styleId="loose1">
    <w:name w:val="loose1"/>
    <w:rsid w:val="002903EC"/>
  </w:style>
  <w:style w:type="character" w:customStyle="1" w:styleId="email">
    <w:name w:val="email"/>
    <w:rsid w:val="002903EC"/>
  </w:style>
  <w:style w:type="character" w:customStyle="1" w:styleId="gsa">
    <w:name w:val="gs_a"/>
    <w:rsid w:val="002903EC"/>
  </w:style>
  <w:style w:type="character" w:customStyle="1" w:styleId="mainarttitle">
    <w:name w:val="mainarttitle"/>
    <w:rsid w:val="002903EC"/>
  </w:style>
  <w:style w:type="character" w:customStyle="1" w:styleId="mainartauthor">
    <w:name w:val="mainartauthor"/>
    <w:rsid w:val="002903EC"/>
  </w:style>
  <w:style w:type="character" w:customStyle="1" w:styleId="mainartdate">
    <w:name w:val="mainartdate"/>
    <w:rsid w:val="002903EC"/>
  </w:style>
  <w:style w:type="character" w:customStyle="1" w:styleId="gsggs">
    <w:name w:val="gs_ggs"/>
    <w:rsid w:val="002903EC"/>
  </w:style>
  <w:style w:type="character" w:customStyle="1" w:styleId="ahead">
    <w:name w:val="a_head"/>
    <w:rsid w:val="002903EC"/>
  </w:style>
  <w:style w:type="character" w:customStyle="1" w:styleId="footnote1">
    <w:name w:val="footnote"/>
    <w:rsid w:val="002903EC"/>
  </w:style>
  <w:style w:type="character" w:customStyle="1" w:styleId="docbody">
    <w:name w:val="docbody"/>
    <w:rsid w:val="002903EC"/>
  </w:style>
  <w:style w:type="paragraph" w:styleId="BodyTextIndent3">
    <w:name w:val="Body Text Indent 3"/>
    <w:basedOn w:val="Normal"/>
    <w:link w:val="BodyTextIndent3Char1"/>
    <w:uiPriority w:val="99"/>
    <w:unhideWhenUsed/>
    <w:rsid w:val="002903EC"/>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2903EC"/>
    <w:rPr>
      <w:rFonts w:ascii="Calibri" w:hAnsi="Calibri"/>
      <w:szCs w:val="16"/>
    </w:rPr>
  </w:style>
  <w:style w:type="character" w:customStyle="1" w:styleId="superscript">
    <w:name w:val="superscript"/>
    <w:rsid w:val="002903EC"/>
  </w:style>
  <w:style w:type="character" w:customStyle="1" w:styleId="bwxsm">
    <w:name w:val="b w xsm"/>
    <w:rsid w:val="002903EC"/>
  </w:style>
  <w:style w:type="character" w:customStyle="1" w:styleId="fstd">
    <w:name w:val="f std"/>
    <w:rsid w:val="002903EC"/>
  </w:style>
  <w:style w:type="character" w:customStyle="1" w:styleId="gl">
    <w:name w:val="gl"/>
    <w:rsid w:val="002903EC"/>
  </w:style>
  <w:style w:type="character" w:customStyle="1" w:styleId="bio1">
    <w:name w:val="bio1"/>
    <w:rsid w:val="002903EC"/>
  </w:style>
  <w:style w:type="character" w:customStyle="1" w:styleId="BoldChar">
    <w:name w:val="Bold Char"/>
    <w:rsid w:val="002903EC"/>
  </w:style>
  <w:style w:type="character" w:customStyle="1" w:styleId="cardCharCharCharCharCharChar">
    <w:name w:val="card Char Char Char Char Char Char"/>
    <w:rsid w:val="002903EC"/>
  </w:style>
  <w:style w:type="character" w:customStyle="1" w:styleId="Style24ptBoldUnderlineCenteredCharChar">
    <w:name w:val="Style 24 pt Bold Underline Centered Char Char"/>
    <w:rsid w:val="002903EC"/>
  </w:style>
  <w:style w:type="character" w:customStyle="1" w:styleId="TagCiteCharChar0">
    <w:name w:val="Tag / Cite Char Char"/>
    <w:rsid w:val="002903EC"/>
  </w:style>
  <w:style w:type="character" w:customStyle="1" w:styleId="CardTextChar10">
    <w:name w:val="Card Text Char1"/>
    <w:rsid w:val="002903EC"/>
  </w:style>
  <w:style w:type="character" w:customStyle="1" w:styleId="CardTextUnderlinedCharChar">
    <w:name w:val="Card Text Underlined Char Char"/>
    <w:rsid w:val="002903EC"/>
  </w:style>
  <w:style w:type="character" w:customStyle="1" w:styleId="CardTagCharCharChar">
    <w:name w:val="Card Tag Char Char Char"/>
    <w:rsid w:val="002903EC"/>
  </w:style>
  <w:style w:type="character" w:customStyle="1" w:styleId="mainbody">
    <w:name w:val="mainbody"/>
    <w:basedOn w:val="DefaultParagraphFont"/>
    <w:rsid w:val="002903EC"/>
  </w:style>
  <w:style w:type="character" w:customStyle="1" w:styleId="UnderlineStyleChar2">
    <w:name w:val="Underline Style Char2"/>
    <w:rsid w:val="002903EC"/>
  </w:style>
  <w:style w:type="character" w:customStyle="1" w:styleId="t13">
    <w:name w:val="t13"/>
    <w:basedOn w:val="DefaultParagraphFont"/>
    <w:rsid w:val="002903EC"/>
  </w:style>
  <w:style w:type="character" w:customStyle="1" w:styleId="SmallFont7pt">
    <w:name w:val="Small Font (7 pt)"/>
    <w:qFormat/>
    <w:rsid w:val="002903EC"/>
  </w:style>
  <w:style w:type="character" w:customStyle="1" w:styleId="timestamp">
    <w:name w:val="timestamp"/>
    <w:basedOn w:val="DefaultParagraphFont"/>
    <w:rsid w:val="002903EC"/>
  </w:style>
  <w:style w:type="character" w:customStyle="1" w:styleId="CharChar17">
    <w:name w:val="Char Char17"/>
    <w:locked/>
    <w:rsid w:val="002903EC"/>
  </w:style>
  <w:style w:type="character" w:customStyle="1" w:styleId="ilspan">
    <w:name w:val="il_span"/>
    <w:basedOn w:val="DefaultParagraphFont"/>
    <w:rsid w:val="002903EC"/>
  </w:style>
  <w:style w:type="character" w:customStyle="1" w:styleId="leftidx1">
    <w:name w:val="leftidx1"/>
    <w:rsid w:val="002903EC"/>
  </w:style>
  <w:style w:type="character" w:customStyle="1" w:styleId="blue1">
    <w:name w:val="blue1"/>
    <w:rsid w:val="002903EC"/>
  </w:style>
  <w:style w:type="character" w:customStyle="1" w:styleId="author-link1">
    <w:name w:val="author-link1"/>
    <w:rsid w:val="002903EC"/>
  </w:style>
  <w:style w:type="character" w:customStyle="1" w:styleId="black1">
    <w:name w:val="black1"/>
    <w:rsid w:val="002903EC"/>
  </w:style>
  <w:style w:type="character" w:customStyle="1" w:styleId="StyleunderlinedCharBold">
    <w:name w:val="Style underlined Char + Bold"/>
    <w:rsid w:val="002903EC"/>
  </w:style>
  <w:style w:type="character" w:customStyle="1" w:styleId="CardUnderline0">
    <w:name w:val="Card Underline"/>
    <w:rsid w:val="002903EC"/>
  </w:style>
  <w:style w:type="character" w:customStyle="1" w:styleId="lingoregion">
    <w:name w:val="lingo_region"/>
    <w:basedOn w:val="DefaultParagraphFont"/>
    <w:rsid w:val="002903EC"/>
  </w:style>
  <w:style w:type="character" w:customStyle="1" w:styleId="cite">
    <w:name w:val="%cite"/>
    <w:rsid w:val="002903EC"/>
  </w:style>
  <w:style w:type="character" w:customStyle="1" w:styleId="Emphasis21">
    <w:name w:val="%Emphasis2"/>
    <w:rsid w:val="002903EC"/>
  </w:style>
  <w:style w:type="character" w:customStyle="1" w:styleId="bodycontentlink">
    <w:name w:val="bodycontentlink"/>
    <w:basedOn w:val="DefaultParagraphFont"/>
    <w:rsid w:val="002903EC"/>
  </w:style>
  <w:style w:type="character" w:customStyle="1" w:styleId="AAAcite">
    <w:name w:val="AAAcite"/>
    <w:rsid w:val="002903EC"/>
  </w:style>
  <w:style w:type="character" w:customStyle="1" w:styleId="tmplheaderlink">
    <w:name w:val="tmplheaderlink"/>
    <w:rsid w:val="002903EC"/>
  </w:style>
  <w:style w:type="character" w:customStyle="1" w:styleId="SubtleEmphasis1">
    <w:name w:val="Subtle Emphasis1"/>
    <w:uiPriority w:val="19"/>
    <w:qFormat/>
    <w:rsid w:val="002903EC"/>
  </w:style>
  <w:style w:type="table" w:styleId="ColorfulGrid-Accent1">
    <w:name w:val="Colorful Grid Accent 1"/>
    <w:basedOn w:val="TableNormal"/>
    <w:uiPriority w:val="29"/>
    <w:unhideWhenUsed/>
    <w:rsid w:val="002903EC"/>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2903EC"/>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2903EC"/>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2903EC"/>
    <w:rPr>
      <w:b w:val="0"/>
      <w:sz w:val="24"/>
      <w:u w:val="single"/>
      <w:bdr w:val="none" w:sz="0" w:space="0" w:color="auto"/>
    </w:rPr>
  </w:style>
  <w:style w:type="character" w:customStyle="1" w:styleId="Bodytext11">
    <w:name w:val="Body text (11)"/>
    <w:rsid w:val="002903E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2903E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903EC"/>
  </w:style>
  <w:style w:type="paragraph" w:customStyle="1" w:styleId="Style5">
    <w:name w:val="Style5"/>
    <w:basedOn w:val="Normal"/>
    <w:link w:val="Style5Char"/>
    <w:uiPriority w:val="4"/>
    <w:qFormat/>
    <w:rsid w:val="002903EC"/>
    <w:pPr>
      <w:spacing w:after="0" w:line="240" w:lineRule="auto"/>
      <w:ind w:left="432" w:right="432"/>
      <w:jc w:val="both"/>
    </w:pPr>
    <w:rPr>
      <w:rFonts w:eastAsia="Times New Roman"/>
      <w:sz w:val="20"/>
    </w:rPr>
  </w:style>
  <w:style w:type="character" w:customStyle="1" w:styleId="Style5Char">
    <w:name w:val="Style5 Char"/>
    <w:link w:val="Style5"/>
    <w:uiPriority w:val="4"/>
    <w:rsid w:val="002903EC"/>
    <w:rPr>
      <w:rFonts w:ascii="Calibri" w:eastAsia="Times New Roman" w:hAnsi="Calibri"/>
      <w:sz w:val="20"/>
    </w:rPr>
  </w:style>
  <w:style w:type="paragraph" w:customStyle="1" w:styleId="Style100">
    <w:name w:val="Style10"/>
    <w:basedOn w:val="Normal"/>
    <w:link w:val="Style10Char"/>
    <w:qFormat/>
    <w:rsid w:val="002903EC"/>
    <w:pPr>
      <w:spacing w:after="0" w:line="240" w:lineRule="auto"/>
      <w:ind w:right="432"/>
    </w:pPr>
    <w:rPr>
      <w:rFonts w:eastAsia="Times New Roman"/>
      <w:b/>
      <w:sz w:val="24"/>
    </w:rPr>
  </w:style>
  <w:style w:type="character" w:customStyle="1" w:styleId="Style10Char">
    <w:name w:val="Style10 Char"/>
    <w:link w:val="Style100"/>
    <w:rsid w:val="002903EC"/>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2903EC"/>
    <w:rPr>
      <w:b w:val="0"/>
      <w:bCs w:val="0"/>
      <w:sz w:val="22"/>
      <w:u w:val="single"/>
      <w:bdr w:val="none" w:sz="0" w:space="0" w:color="auto"/>
    </w:rPr>
  </w:style>
  <w:style w:type="paragraph" w:customStyle="1" w:styleId="UnderlinedEv">
    <w:name w:val="Underlined Ev"/>
    <w:basedOn w:val="Normal"/>
    <w:next w:val="Normal"/>
    <w:link w:val="UnderlinedEvChar"/>
    <w:qFormat/>
    <w:rsid w:val="002903EC"/>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2903EC"/>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2903EC"/>
    <w:rPr>
      <w:u w:val="single"/>
      <w:bdr w:val="none" w:sz="0" w:space="0" w:color="auto"/>
    </w:rPr>
  </w:style>
  <w:style w:type="paragraph" w:customStyle="1" w:styleId="BodyText20">
    <w:name w:val="Body Text2"/>
    <w:basedOn w:val="Normal"/>
    <w:link w:val="Bodytext6"/>
    <w:rsid w:val="002903EC"/>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2903EC"/>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903EC"/>
    <w:rPr>
      <w:rFonts w:ascii="Verdana" w:hAnsi="Verdana" w:hint="default"/>
      <w:sz w:val="21"/>
      <w:szCs w:val="21"/>
      <w:u w:val="thick"/>
      <w:lang w:val="en-US" w:eastAsia="en-US" w:bidi="ar-SA"/>
    </w:rPr>
  </w:style>
  <w:style w:type="character" w:customStyle="1" w:styleId="role">
    <w:name w:val="role"/>
    <w:rsid w:val="002903EC"/>
  </w:style>
  <w:style w:type="character" w:customStyle="1" w:styleId="pagination0">
    <w:name w:val="pagination"/>
    <w:basedOn w:val="DefaultParagraphFont"/>
    <w:rsid w:val="002903EC"/>
  </w:style>
  <w:style w:type="character" w:customStyle="1" w:styleId="doi">
    <w:name w:val="doi"/>
    <w:basedOn w:val="DefaultParagraphFont"/>
    <w:rsid w:val="002903EC"/>
  </w:style>
  <w:style w:type="character" w:customStyle="1" w:styleId="bodycontents">
    <w:name w:val="bodycontents"/>
    <w:basedOn w:val="DefaultParagraphFont"/>
    <w:rsid w:val="002903EC"/>
  </w:style>
  <w:style w:type="character" w:customStyle="1" w:styleId="comma">
    <w:name w:val="comma"/>
    <w:basedOn w:val="DefaultParagraphFont"/>
    <w:rsid w:val="002903EC"/>
  </w:style>
  <w:style w:type="character" w:customStyle="1" w:styleId="pad5right">
    <w:name w:val="pad5right"/>
    <w:basedOn w:val="DefaultParagraphFont"/>
    <w:rsid w:val="002903EC"/>
  </w:style>
  <w:style w:type="character" w:customStyle="1" w:styleId="pnumber">
    <w:name w:val="pnumber"/>
    <w:rsid w:val="002903EC"/>
  </w:style>
  <w:style w:type="character" w:customStyle="1" w:styleId="ital">
    <w:name w:val="ital"/>
    <w:rsid w:val="002903EC"/>
  </w:style>
  <w:style w:type="character" w:customStyle="1" w:styleId="orgdiv">
    <w:name w:val="orgdiv"/>
    <w:rsid w:val="002903EC"/>
  </w:style>
  <w:style w:type="character" w:customStyle="1" w:styleId="orgname">
    <w:name w:val="orgname"/>
    <w:rsid w:val="002903EC"/>
  </w:style>
  <w:style w:type="character" w:customStyle="1" w:styleId="city">
    <w:name w:val="city"/>
    <w:rsid w:val="002903EC"/>
  </w:style>
  <w:style w:type="character" w:customStyle="1" w:styleId="state">
    <w:name w:val="state"/>
    <w:rsid w:val="002903EC"/>
  </w:style>
  <w:style w:type="character" w:customStyle="1" w:styleId="country">
    <w:name w:val="country"/>
    <w:rsid w:val="002903EC"/>
  </w:style>
  <w:style w:type="character" w:customStyle="1" w:styleId="readChar">
    <w:name w:val="read Char"/>
    <w:rsid w:val="002903EC"/>
    <w:rPr>
      <w:szCs w:val="22"/>
      <w:u w:val="single"/>
      <w:lang w:val="en-US" w:eastAsia="en-US" w:bidi="ar-SA"/>
    </w:rPr>
  </w:style>
  <w:style w:type="character" w:customStyle="1" w:styleId="divider">
    <w:name w:val="divider"/>
    <w:basedOn w:val="DefaultParagraphFont"/>
    <w:rsid w:val="002903EC"/>
  </w:style>
  <w:style w:type="character" w:customStyle="1" w:styleId="blogdate">
    <w:name w:val="blogdate"/>
    <w:basedOn w:val="DefaultParagraphFont"/>
    <w:rsid w:val="002903EC"/>
  </w:style>
  <w:style w:type="character" w:customStyle="1" w:styleId="ticker">
    <w:name w:val="ticker"/>
    <w:basedOn w:val="DefaultParagraphFont"/>
    <w:rsid w:val="002903EC"/>
  </w:style>
  <w:style w:type="character" w:customStyle="1" w:styleId="posted">
    <w:name w:val="posted"/>
    <w:basedOn w:val="DefaultParagraphFont"/>
    <w:rsid w:val="002903EC"/>
  </w:style>
  <w:style w:type="character" w:customStyle="1" w:styleId="time">
    <w:name w:val="time"/>
    <w:basedOn w:val="DefaultParagraphFont"/>
    <w:rsid w:val="002903EC"/>
  </w:style>
  <w:style w:type="character" w:customStyle="1" w:styleId="dot">
    <w:name w:val="dot"/>
    <w:basedOn w:val="DefaultParagraphFont"/>
    <w:rsid w:val="002903EC"/>
  </w:style>
  <w:style w:type="character" w:customStyle="1" w:styleId="hn-date">
    <w:name w:val="hn-date"/>
    <w:basedOn w:val="DefaultParagraphFont"/>
    <w:rsid w:val="002903EC"/>
  </w:style>
  <w:style w:type="character" w:customStyle="1" w:styleId="location">
    <w:name w:val="location"/>
    <w:basedOn w:val="DefaultParagraphFont"/>
    <w:rsid w:val="002903EC"/>
  </w:style>
  <w:style w:type="character" w:customStyle="1" w:styleId="dropcap-letter">
    <w:name w:val="dropcap-letter"/>
    <w:basedOn w:val="DefaultParagraphFont"/>
    <w:rsid w:val="002903EC"/>
  </w:style>
  <w:style w:type="character" w:customStyle="1" w:styleId="offscreen">
    <w:name w:val="offscreen"/>
    <w:basedOn w:val="DefaultParagraphFont"/>
    <w:rsid w:val="002903EC"/>
  </w:style>
  <w:style w:type="character" w:customStyle="1" w:styleId="linked-in">
    <w:name w:val="linked-in"/>
    <w:basedOn w:val="DefaultParagraphFont"/>
    <w:rsid w:val="002903EC"/>
  </w:style>
  <w:style w:type="character" w:customStyle="1" w:styleId="divs">
    <w:name w:val="divs"/>
    <w:basedOn w:val="DefaultParagraphFont"/>
    <w:rsid w:val="002903EC"/>
  </w:style>
  <w:style w:type="character" w:customStyle="1" w:styleId="CardUnderlineChar0">
    <w:name w:val="Card Underline Char"/>
    <w:locked/>
    <w:rsid w:val="002903EC"/>
    <w:rPr>
      <w:szCs w:val="24"/>
      <w:u w:val="single"/>
    </w:rPr>
  </w:style>
  <w:style w:type="character" w:customStyle="1" w:styleId="h4">
    <w:name w:val="h4"/>
    <w:rsid w:val="002903EC"/>
  </w:style>
  <w:style w:type="character" w:customStyle="1" w:styleId="Date2">
    <w:name w:val="Date2"/>
    <w:rsid w:val="002903EC"/>
  </w:style>
  <w:style w:type="character" w:customStyle="1" w:styleId="entry-title">
    <w:name w:val="entry-title"/>
    <w:basedOn w:val="DefaultParagraphFont"/>
    <w:rsid w:val="002903EC"/>
  </w:style>
  <w:style w:type="character" w:customStyle="1" w:styleId="postheader">
    <w:name w:val="postheader"/>
    <w:basedOn w:val="DefaultParagraphFont"/>
    <w:rsid w:val="002903EC"/>
  </w:style>
  <w:style w:type="numbering" w:customStyle="1" w:styleId="1ai1">
    <w:name w:val="1 / a / i1"/>
    <w:rsid w:val="002903EC"/>
    <w:pPr>
      <w:numPr>
        <w:numId w:val="22"/>
      </w:numPr>
    </w:pPr>
  </w:style>
  <w:style w:type="numbering" w:styleId="1ai">
    <w:name w:val="Outline List 1"/>
    <w:basedOn w:val="NoList"/>
    <w:unhideWhenUsed/>
    <w:rsid w:val="002903EC"/>
    <w:pPr>
      <w:numPr>
        <w:numId w:val="23"/>
      </w:numPr>
    </w:pPr>
  </w:style>
  <w:style w:type="numbering" w:customStyle="1" w:styleId="NoList6">
    <w:name w:val="No List6"/>
    <w:next w:val="NoList"/>
    <w:uiPriority w:val="99"/>
    <w:semiHidden/>
    <w:unhideWhenUsed/>
    <w:rsid w:val="002903EC"/>
  </w:style>
  <w:style w:type="numbering" w:customStyle="1" w:styleId="NoList7">
    <w:name w:val="No List7"/>
    <w:next w:val="NoList"/>
    <w:semiHidden/>
    <w:unhideWhenUsed/>
    <w:rsid w:val="002903EC"/>
  </w:style>
  <w:style w:type="paragraph" w:styleId="Index2">
    <w:name w:val="index 2"/>
    <w:basedOn w:val="Normal"/>
    <w:next w:val="Normal"/>
    <w:autoRedefine/>
    <w:rsid w:val="002903EC"/>
    <w:pPr>
      <w:spacing w:after="200" w:line="276" w:lineRule="auto"/>
      <w:ind w:left="400" w:hanging="200"/>
    </w:pPr>
    <w:rPr>
      <w:bCs/>
    </w:rPr>
  </w:style>
  <w:style w:type="paragraph" w:styleId="Index3">
    <w:name w:val="index 3"/>
    <w:basedOn w:val="Normal"/>
    <w:next w:val="Normal"/>
    <w:autoRedefine/>
    <w:rsid w:val="002903EC"/>
    <w:pPr>
      <w:spacing w:after="200" w:line="276" w:lineRule="auto"/>
      <w:ind w:left="600" w:hanging="200"/>
    </w:pPr>
    <w:rPr>
      <w:bCs/>
    </w:rPr>
  </w:style>
  <w:style w:type="paragraph" w:styleId="Index4">
    <w:name w:val="index 4"/>
    <w:basedOn w:val="Normal"/>
    <w:next w:val="Normal"/>
    <w:autoRedefine/>
    <w:rsid w:val="002903EC"/>
    <w:pPr>
      <w:spacing w:after="200" w:line="276" w:lineRule="auto"/>
      <w:ind w:left="800" w:hanging="200"/>
    </w:pPr>
    <w:rPr>
      <w:bCs/>
    </w:rPr>
  </w:style>
  <w:style w:type="paragraph" w:styleId="Index5">
    <w:name w:val="index 5"/>
    <w:basedOn w:val="Normal"/>
    <w:next w:val="Normal"/>
    <w:autoRedefine/>
    <w:rsid w:val="002903EC"/>
    <w:pPr>
      <w:spacing w:after="200" w:line="276" w:lineRule="auto"/>
      <w:ind w:left="1000" w:hanging="200"/>
    </w:pPr>
    <w:rPr>
      <w:bCs/>
    </w:rPr>
  </w:style>
  <w:style w:type="paragraph" w:styleId="Index6">
    <w:name w:val="index 6"/>
    <w:basedOn w:val="Normal"/>
    <w:next w:val="Normal"/>
    <w:autoRedefine/>
    <w:rsid w:val="002903EC"/>
    <w:pPr>
      <w:spacing w:after="200" w:line="276" w:lineRule="auto"/>
      <w:ind w:left="1200" w:hanging="200"/>
    </w:pPr>
    <w:rPr>
      <w:bCs/>
    </w:rPr>
  </w:style>
  <w:style w:type="paragraph" w:styleId="Index7">
    <w:name w:val="index 7"/>
    <w:basedOn w:val="Normal"/>
    <w:next w:val="Normal"/>
    <w:autoRedefine/>
    <w:rsid w:val="002903EC"/>
    <w:pPr>
      <w:spacing w:after="200" w:line="276" w:lineRule="auto"/>
      <w:ind w:left="1400" w:hanging="200"/>
    </w:pPr>
    <w:rPr>
      <w:bCs/>
    </w:rPr>
  </w:style>
  <w:style w:type="paragraph" w:styleId="Index8">
    <w:name w:val="index 8"/>
    <w:basedOn w:val="Normal"/>
    <w:next w:val="Normal"/>
    <w:autoRedefine/>
    <w:rsid w:val="002903EC"/>
    <w:pPr>
      <w:spacing w:after="200" w:line="276" w:lineRule="auto"/>
      <w:ind w:left="1600" w:hanging="200"/>
    </w:pPr>
    <w:rPr>
      <w:bCs/>
    </w:rPr>
  </w:style>
  <w:style w:type="paragraph" w:styleId="Index9">
    <w:name w:val="index 9"/>
    <w:basedOn w:val="Normal"/>
    <w:next w:val="Normal"/>
    <w:autoRedefine/>
    <w:rsid w:val="002903EC"/>
    <w:pPr>
      <w:spacing w:after="200" w:line="276" w:lineRule="auto"/>
      <w:ind w:left="1800" w:hanging="200"/>
    </w:pPr>
    <w:rPr>
      <w:bCs/>
    </w:rPr>
  </w:style>
  <w:style w:type="paragraph" w:styleId="IndexHeading">
    <w:name w:val="index heading"/>
    <w:basedOn w:val="Normal"/>
    <w:next w:val="Index1"/>
    <w:rsid w:val="002903EC"/>
    <w:pPr>
      <w:spacing w:after="200" w:line="276" w:lineRule="auto"/>
    </w:pPr>
    <w:rPr>
      <w:bCs/>
    </w:rPr>
  </w:style>
  <w:style w:type="numbering" w:customStyle="1" w:styleId="NoList8">
    <w:name w:val="No List8"/>
    <w:next w:val="NoList"/>
    <w:semiHidden/>
    <w:unhideWhenUsed/>
    <w:rsid w:val="002903EC"/>
  </w:style>
  <w:style w:type="numbering" w:customStyle="1" w:styleId="NoList9">
    <w:name w:val="No List9"/>
    <w:next w:val="NoList"/>
    <w:semiHidden/>
    <w:unhideWhenUsed/>
    <w:rsid w:val="002903EC"/>
  </w:style>
  <w:style w:type="numbering" w:customStyle="1" w:styleId="NoList10">
    <w:name w:val="No List10"/>
    <w:next w:val="NoList"/>
    <w:semiHidden/>
    <w:unhideWhenUsed/>
    <w:rsid w:val="002903EC"/>
  </w:style>
  <w:style w:type="numbering" w:customStyle="1" w:styleId="NoList13">
    <w:name w:val="No List13"/>
    <w:next w:val="NoList"/>
    <w:semiHidden/>
    <w:unhideWhenUsed/>
    <w:rsid w:val="002903EC"/>
  </w:style>
  <w:style w:type="numbering" w:customStyle="1" w:styleId="NoList14">
    <w:name w:val="No List14"/>
    <w:next w:val="NoList"/>
    <w:semiHidden/>
    <w:unhideWhenUsed/>
    <w:rsid w:val="002903EC"/>
  </w:style>
  <w:style w:type="numbering" w:customStyle="1" w:styleId="NoList15">
    <w:name w:val="No List15"/>
    <w:next w:val="NoList"/>
    <w:uiPriority w:val="99"/>
    <w:semiHidden/>
    <w:unhideWhenUsed/>
    <w:rsid w:val="002903EC"/>
  </w:style>
  <w:style w:type="numbering" w:customStyle="1" w:styleId="NoList16">
    <w:name w:val="No List16"/>
    <w:next w:val="NoList"/>
    <w:uiPriority w:val="99"/>
    <w:semiHidden/>
    <w:unhideWhenUsed/>
    <w:rsid w:val="002903EC"/>
  </w:style>
  <w:style w:type="numbering" w:customStyle="1" w:styleId="NoList17">
    <w:name w:val="No List17"/>
    <w:next w:val="NoList"/>
    <w:semiHidden/>
    <w:unhideWhenUsed/>
    <w:rsid w:val="002903EC"/>
  </w:style>
  <w:style w:type="numbering" w:customStyle="1" w:styleId="NoList18">
    <w:name w:val="No List18"/>
    <w:next w:val="NoList"/>
    <w:uiPriority w:val="99"/>
    <w:semiHidden/>
    <w:unhideWhenUsed/>
    <w:rsid w:val="002903EC"/>
  </w:style>
  <w:style w:type="numbering" w:customStyle="1" w:styleId="NoList19">
    <w:name w:val="No List19"/>
    <w:next w:val="NoList"/>
    <w:uiPriority w:val="99"/>
    <w:semiHidden/>
    <w:unhideWhenUsed/>
    <w:rsid w:val="002903EC"/>
  </w:style>
  <w:style w:type="numbering" w:customStyle="1" w:styleId="NoList20">
    <w:name w:val="No List20"/>
    <w:next w:val="NoList"/>
    <w:semiHidden/>
    <w:unhideWhenUsed/>
    <w:rsid w:val="002903EC"/>
  </w:style>
  <w:style w:type="numbering" w:customStyle="1" w:styleId="NoList31">
    <w:name w:val="No List31"/>
    <w:next w:val="NoList"/>
    <w:semiHidden/>
    <w:unhideWhenUsed/>
    <w:rsid w:val="002903EC"/>
  </w:style>
  <w:style w:type="numbering" w:customStyle="1" w:styleId="NoList41">
    <w:name w:val="No List41"/>
    <w:next w:val="NoList"/>
    <w:semiHidden/>
    <w:unhideWhenUsed/>
    <w:rsid w:val="002903EC"/>
  </w:style>
  <w:style w:type="numbering" w:customStyle="1" w:styleId="NoList51">
    <w:name w:val="No List51"/>
    <w:next w:val="NoList"/>
    <w:semiHidden/>
    <w:unhideWhenUsed/>
    <w:rsid w:val="002903EC"/>
  </w:style>
  <w:style w:type="numbering" w:customStyle="1" w:styleId="NoList61">
    <w:name w:val="No List61"/>
    <w:next w:val="NoList"/>
    <w:semiHidden/>
    <w:unhideWhenUsed/>
    <w:rsid w:val="002903EC"/>
  </w:style>
  <w:style w:type="numbering" w:customStyle="1" w:styleId="NoList71">
    <w:name w:val="No List71"/>
    <w:next w:val="NoList"/>
    <w:semiHidden/>
    <w:unhideWhenUsed/>
    <w:rsid w:val="002903EC"/>
  </w:style>
  <w:style w:type="numbering" w:customStyle="1" w:styleId="NoList81">
    <w:name w:val="No List81"/>
    <w:next w:val="NoList"/>
    <w:semiHidden/>
    <w:unhideWhenUsed/>
    <w:rsid w:val="002903EC"/>
  </w:style>
  <w:style w:type="numbering" w:customStyle="1" w:styleId="NoList91">
    <w:name w:val="No List91"/>
    <w:next w:val="NoList"/>
    <w:semiHidden/>
    <w:unhideWhenUsed/>
    <w:rsid w:val="002903EC"/>
  </w:style>
  <w:style w:type="numbering" w:customStyle="1" w:styleId="NoList101">
    <w:name w:val="No List101"/>
    <w:next w:val="NoList"/>
    <w:uiPriority w:val="99"/>
    <w:semiHidden/>
    <w:unhideWhenUsed/>
    <w:rsid w:val="002903EC"/>
  </w:style>
  <w:style w:type="numbering" w:customStyle="1" w:styleId="NoList121">
    <w:name w:val="No List121"/>
    <w:next w:val="NoList"/>
    <w:semiHidden/>
    <w:unhideWhenUsed/>
    <w:rsid w:val="002903EC"/>
  </w:style>
  <w:style w:type="numbering" w:customStyle="1" w:styleId="NoList131">
    <w:name w:val="No List131"/>
    <w:next w:val="NoList"/>
    <w:semiHidden/>
    <w:unhideWhenUsed/>
    <w:rsid w:val="002903EC"/>
  </w:style>
  <w:style w:type="numbering" w:customStyle="1" w:styleId="NoList141">
    <w:name w:val="No List141"/>
    <w:next w:val="NoList"/>
    <w:semiHidden/>
    <w:unhideWhenUsed/>
    <w:rsid w:val="002903EC"/>
  </w:style>
  <w:style w:type="paragraph" w:customStyle="1" w:styleId="Quote20">
    <w:name w:val="Quote2"/>
    <w:basedOn w:val="Default"/>
    <w:next w:val="Default"/>
    <w:qFormat/>
    <w:rsid w:val="002903EC"/>
    <w:rPr>
      <w:rFonts w:eastAsia="Calibri"/>
      <w:color w:val="auto"/>
      <w:szCs w:val="22"/>
    </w:rPr>
  </w:style>
  <w:style w:type="character" w:customStyle="1" w:styleId="StyleLatinBaskervilleUnderline">
    <w:name w:val="Style (Latin) Baskerville Underline"/>
    <w:rsid w:val="002903EC"/>
    <w:rPr>
      <w:rFonts w:ascii="Baskerville" w:hAnsi="Baskerville"/>
      <w:sz w:val="26"/>
      <w:u w:val="single"/>
    </w:rPr>
  </w:style>
  <w:style w:type="numbering" w:customStyle="1" w:styleId="NoList22">
    <w:name w:val="No List22"/>
    <w:next w:val="NoList"/>
    <w:semiHidden/>
    <w:unhideWhenUsed/>
    <w:rsid w:val="002903EC"/>
  </w:style>
  <w:style w:type="numbering" w:customStyle="1" w:styleId="NoList23">
    <w:name w:val="No List23"/>
    <w:next w:val="NoList"/>
    <w:semiHidden/>
    <w:unhideWhenUsed/>
    <w:rsid w:val="002903EC"/>
  </w:style>
  <w:style w:type="numbering" w:customStyle="1" w:styleId="NoList24">
    <w:name w:val="No List24"/>
    <w:next w:val="NoList"/>
    <w:semiHidden/>
    <w:unhideWhenUsed/>
    <w:rsid w:val="002903EC"/>
  </w:style>
  <w:style w:type="numbering" w:customStyle="1" w:styleId="NoList25">
    <w:name w:val="No List25"/>
    <w:next w:val="NoList"/>
    <w:semiHidden/>
    <w:unhideWhenUsed/>
    <w:rsid w:val="002903EC"/>
  </w:style>
  <w:style w:type="character" w:customStyle="1" w:styleId="StyleStyleUnderline411pt">
    <w:name w:val="Style Style Underline4 + 11 pt"/>
    <w:basedOn w:val="DefaultParagraphFont"/>
    <w:rsid w:val="002903EC"/>
    <w:rPr>
      <w:sz w:val="20"/>
      <w:u w:val="single"/>
    </w:rPr>
  </w:style>
  <w:style w:type="character" w:customStyle="1" w:styleId="StyleStyleUnderline411ptBold">
    <w:name w:val="Style Style Underline4 + 11 pt Bold"/>
    <w:basedOn w:val="DefaultParagraphFont"/>
    <w:rsid w:val="002903EC"/>
    <w:rPr>
      <w:b/>
      <w:bCs/>
      <w:sz w:val="20"/>
      <w:u w:val="single"/>
    </w:rPr>
  </w:style>
  <w:style w:type="character" w:customStyle="1" w:styleId="StyleStyleUnderline311pt">
    <w:name w:val="Style Style Underline3 + 11 pt"/>
    <w:basedOn w:val="DefaultParagraphFont"/>
    <w:rsid w:val="002903EC"/>
    <w:rPr>
      <w:sz w:val="20"/>
      <w:u w:val="single"/>
    </w:rPr>
  </w:style>
  <w:style w:type="character" w:customStyle="1" w:styleId="StyleStyleUnderline311ptBold">
    <w:name w:val="Style Style Underline3 + 11 pt Bold"/>
    <w:basedOn w:val="DefaultParagraphFont"/>
    <w:rsid w:val="002903EC"/>
    <w:rPr>
      <w:b/>
      <w:bCs/>
      <w:sz w:val="20"/>
      <w:u w:val="single"/>
    </w:rPr>
  </w:style>
  <w:style w:type="character" w:customStyle="1" w:styleId="dropcap1">
    <w:name w:val="dropcap1"/>
    <w:rsid w:val="002903EC"/>
  </w:style>
  <w:style w:type="character" w:customStyle="1" w:styleId="HighlightedUnderlineEmphasis">
    <w:name w:val="Highlighted Underline Emphasis"/>
    <w:rsid w:val="002903EC"/>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2903E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903E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903EC"/>
    <w:rPr>
      <w:rFonts w:ascii="Georgia" w:hAnsi="Georgia"/>
      <w:u w:val="single"/>
    </w:rPr>
  </w:style>
  <w:style w:type="paragraph" w:customStyle="1" w:styleId="StyleCardsGeorgia12ptBoldThickunderlineBorderSin">
    <w:name w:val="Style Cards + Georgia 12 pt Bold Thick underline Border: : (Sin..."/>
    <w:basedOn w:val="Normal"/>
    <w:qFormat/>
    <w:rsid w:val="002903EC"/>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903EC"/>
    <w:rPr>
      <w:rFonts w:ascii="Georgia" w:hAnsi="Georgia"/>
      <w:sz w:val="24"/>
      <w:u w:val="single"/>
    </w:rPr>
  </w:style>
  <w:style w:type="paragraph" w:customStyle="1" w:styleId="StyleCardsGeorgia">
    <w:name w:val="Style Cards + Georgia"/>
    <w:basedOn w:val="Normal"/>
    <w:qFormat/>
    <w:rsid w:val="002903EC"/>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2903EC"/>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2903EC"/>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2903E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2903EC"/>
    <w:rPr>
      <w:b w:val="0"/>
      <w:bCs w:val="0"/>
      <w:sz w:val="22"/>
      <w:u w:val="single"/>
      <w:bdr w:val="none" w:sz="0" w:space="0" w:color="auto"/>
    </w:rPr>
  </w:style>
  <w:style w:type="character" w:customStyle="1" w:styleId="maintitle">
    <w:name w:val="maintitle"/>
    <w:basedOn w:val="DefaultParagraphFont"/>
    <w:rsid w:val="002903EC"/>
  </w:style>
  <w:style w:type="character" w:customStyle="1" w:styleId="cit-title">
    <w:name w:val="cit-title"/>
    <w:basedOn w:val="DefaultParagraphFont"/>
    <w:rsid w:val="002903EC"/>
  </w:style>
  <w:style w:type="paragraph" w:customStyle="1" w:styleId="txttitle">
    <w:name w:val="txttitle"/>
    <w:basedOn w:val="Normal"/>
    <w:rsid w:val="002903EC"/>
    <w:pPr>
      <w:spacing w:before="100" w:beforeAutospacing="1" w:after="100" w:afterAutospacing="1" w:line="240" w:lineRule="auto"/>
    </w:pPr>
    <w:rPr>
      <w:sz w:val="24"/>
    </w:rPr>
  </w:style>
  <w:style w:type="character" w:customStyle="1" w:styleId="volume">
    <w:name w:val="volume"/>
    <w:basedOn w:val="DefaultParagraphFont"/>
    <w:rsid w:val="002903EC"/>
  </w:style>
  <w:style w:type="character" w:customStyle="1" w:styleId="z3988">
    <w:name w:val="z3988"/>
    <w:basedOn w:val="DefaultParagraphFont"/>
    <w:rsid w:val="002903EC"/>
  </w:style>
  <w:style w:type="paragraph" w:customStyle="1" w:styleId="SmallCards">
    <w:name w:val="Small Cards"/>
    <w:basedOn w:val="Normal"/>
    <w:autoRedefine/>
    <w:rsid w:val="002903EC"/>
    <w:pPr>
      <w:spacing w:after="0" w:line="240" w:lineRule="auto"/>
    </w:pPr>
    <w:rPr>
      <w:rFonts w:eastAsia="Times New Roman"/>
      <w:szCs w:val="20"/>
    </w:rPr>
  </w:style>
  <w:style w:type="character" w:customStyle="1" w:styleId="freeaccess">
    <w:name w:val="freeaccess"/>
    <w:basedOn w:val="DefaultParagraphFont"/>
    <w:rsid w:val="002903EC"/>
  </w:style>
  <w:style w:type="character" w:customStyle="1" w:styleId="person-name">
    <w:name w:val="person-name"/>
    <w:basedOn w:val="DefaultParagraphFont"/>
    <w:rsid w:val="002903EC"/>
  </w:style>
  <w:style w:type="character" w:customStyle="1" w:styleId="articoloinside">
    <w:name w:val="articolo_inside"/>
    <w:rsid w:val="002903EC"/>
  </w:style>
  <w:style w:type="paragraph" w:customStyle="1" w:styleId="pagetools">
    <w:name w:val="pagetools"/>
    <w:basedOn w:val="Normal"/>
    <w:qFormat/>
    <w:rsid w:val="002903EC"/>
    <w:pPr>
      <w:spacing w:before="100" w:beforeAutospacing="1" w:after="100" w:afterAutospacing="1" w:line="240" w:lineRule="auto"/>
    </w:pPr>
    <w:rPr>
      <w:rFonts w:eastAsia="Times New Roman"/>
      <w:sz w:val="24"/>
    </w:rPr>
  </w:style>
  <w:style w:type="character" w:customStyle="1" w:styleId="job">
    <w:name w:val="job"/>
    <w:basedOn w:val="DefaultParagraphFont"/>
    <w:rsid w:val="002903EC"/>
  </w:style>
  <w:style w:type="character" w:customStyle="1" w:styleId="company">
    <w:name w:val="company"/>
    <w:basedOn w:val="DefaultParagraphFont"/>
    <w:rsid w:val="002903EC"/>
  </w:style>
  <w:style w:type="character" w:customStyle="1" w:styleId="publisher">
    <w:name w:val="publisher"/>
    <w:basedOn w:val="DefaultParagraphFont"/>
    <w:rsid w:val="002903EC"/>
  </w:style>
  <w:style w:type="character" w:customStyle="1" w:styleId="pubyear">
    <w:name w:val="pubyear"/>
    <w:basedOn w:val="DefaultParagraphFont"/>
    <w:rsid w:val="002903EC"/>
  </w:style>
  <w:style w:type="character" w:customStyle="1" w:styleId="pubcity">
    <w:name w:val="pubcity"/>
    <w:basedOn w:val="DefaultParagraphFont"/>
    <w:rsid w:val="002903EC"/>
  </w:style>
  <w:style w:type="paragraph" w:customStyle="1" w:styleId="C-Text">
    <w:name w:val="C-Text"/>
    <w:basedOn w:val="Normal"/>
    <w:qFormat/>
    <w:rsid w:val="002903EC"/>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2903EC"/>
    <w:pPr>
      <w:spacing w:before="100" w:beforeAutospacing="1" w:after="100" w:afterAutospacing="1" w:line="240" w:lineRule="auto"/>
    </w:pPr>
    <w:rPr>
      <w:sz w:val="24"/>
    </w:rPr>
  </w:style>
  <w:style w:type="character" w:customStyle="1" w:styleId="ecdate">
    <w:name w:val="ec_date"/>
    <w:basedOn w:val="DefaultParagraphFont"/>
    <w:rsid w:val="002903EC"/>
    <w:rPr>
      <w:rFonts w:ascii="Verdana" w:hAnsi="Verdana" w:hint="default"/>
      <w:sz w:val="20"/>
      <w:szCs w:val="20"/>
      <w:shd w:val="clear" w:color="auto" w:fill="FFFFFF"/>
    </w:rPr>
  </w:style>
  <w:style w:type="paragraph" w:customStyle="1" w:styleId="ecmsonormal">
    <w:name w:val="ec_msonormal"/>
    <w:basedOn w:val="Normal"/>
    <w:qFormat/>
    <w:rsid w:val="002903EC"/>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2903EC"/>
  </w:style>
  <w:style w:type="character" w:customStyle="1" w:styleId="hittermhilite">
    <w:name w:val="hittermhilite"/>
    <w:basedOn w:val="DefaultParagraphFont"/>
    <w:rsid w:val="002903EC"/>
  </w:style>
  <w:style w:type="character" w:customStyle="1" w:styleId="articleheadline">
    <w:name w:val="articleheadline"/>
    <w:basedOn w:val="DefaultParagraphFont"/>
    <w:rsid w:val="002903EC"/>
  </w:style>
  <w:style w:type="paragraph" w:customStyle="1" w:styleId="u-intro">
    <w:name w:val="u-intro"/>
    <w:basedOn w:val="Normal"/>
    <w:qFormat/>
    <w:rsid w:val="002903EC"/>
    <w:pPr>
      <w:spacing w:before="100" w:beforeAutospacing="1" w:after="100" w:afterAutospacing="1" w:line="240" w:lineRule="auto"/>
    </w:pPr>
    <w:rPr>
      <w:sz w:val="24"/>
    </w:rPr>
  </w:style>
  <w:style w:type="character" w:customStyle="1" w:styleId="u-byline">
    <w:name w:val="u-byline"/>
    <w:basedOn w:val="DefaultParagraphFont"/>
    <w:rsid w:val="002903EC"/>
  </w:style>
  <w:style w:type="character" w:customStyle="1" w:styleId="articlebya">
    <w:name w:val="articleby_a"/>
    <w:basedOn w:val="DefaultParagraphFont"/>
    <w:rsid w:val="002903EC"/>
  </w:style>
  <w:style w:type="character" w:customStyle="1" w:styleId="popupwinby">
    <w:name w:val="popupwinby"/>
    <w:basedOn w:val="DefaultParagraphFont"/>
    <w:rsid w:val="002903EC"/>
  </w:style>
  <w:style w:type="character" w:customStyle="1" w:styleId="storyheader">
    <w:name w:val="storyheader"/>
    <w:basedOn w:val="DefaultParagraphFont"/>
    <w:rsid w:val="002903EC"/>
  </w:style>
  <w:style w:type="character" w:customStyle="1" w:styleId="marron">
    <w:name w:val="marron"/>
    <w:basedOn w:val="DefaultParagraphFont"/>
    <w:rsid w:val="002903EC"/>
  </w:style>
  <w:style w:type="character" w:customStyle="1" w:styleId="UnderlineChar4Char">
    <w:name w:val="Underline Char4 Char"/>
    <w:basedOn w:val="DefaultParagraphFont"/>
    <w:link w:val="UnderlineChar4"/>
    <w:rsid w:val="002903EC"/>
    <w:rPr>
      <w:u w:val="single"/>
    </w:rPr>
  </w:style>
  <w:style w:type="character" w:customStyle="1" w:styleId="BoldandUnderlineChar3Char2">
    <w:name w:val="Bold and Underline Char3 Char2"/>
    <w:basedOn w:val="DefaultParagraphFont"/>
    <w:link w:val="BoldandUnderlineChar3"/>
    <w:rsid w:val="002903EC"/>
    <w:rPr>
      <w:b/>
      <w:u w:val="single"/>
    </w:rPr>
  </w:style>
  <w:style w:type="character" w:customStyle="1" w:styleId="LanguageChar">
    <w:name w:val="Language Char"/>
    <w:basedOn w:val="DefaultParagraphFont"/>
    <w:link w:val="Language"/>
    <w:rsid w:val="002903EC"/>
    <w:rPr>
      <w:strike/>
      <w:sz w:val="16"/>
      <w:szCs w:val="16"/>
    </w:rPr>
  </w:style>
  <w:style w:type="character" w:customStyle="1" w:styleId="StyleNormalWeb10ptChar">
    <w:name w:val="Style Normal (Web) + 10 pt Char"/>
    <w:basedOn w:val="DefaultParagraphFont"/>
    <w:rsid w:val="002903EC"/>
    <w:rPr>
      <w:szCs w:val="24"/>
      <w:lang w:val="en-US" w:eastAsia="en-US" w:bidi="ar-SA"/>
    </w:rPr>
  </w:style>
  <w:style w:type="paragraph" w:customStyle="1" w:styleId="TagCiteShells">
    <w:name w:val="Tag/Cite/Shells"/>
    <w:basedOn w:val="Normal"/>
    <w:qFormat/>
    <w:rsid w:val="002903EC"/>
    <w:pPr>
      <w:spacing w:after="0" w:line="240" w:lineRule="auto"/>
    </w:pPr>
    <w:rPr>
      <w:b/>
    </w:rPr>
  </w:style>
  <w:style w:type="paragraph" w:customStyle="1" w:styleId="DefinitionTerm">
    <w:name w:val="Definition Term"/>
    <w:basedOn w:val="Normal"/>
    <w:next w:val="Normal"/>
    <w:qFormat/>
    <w:rsid w:val="002903EC"/>
    <w:pPr>
      <w:spacing w:after="0" w:line="240" w:lineRule="auto"/>
    </w:pPr>
    <w:rPr>
      <w:snapToGrid w:val="0"/>
      <w:sz w:val="24"/>
    </w:rPr>
  </w:style>
  <w:style w:type="character" w:customStyle="1" w:styleId="Style3CharChar">
    <w:name w:val="Style3 Char Char"/>
    <w:basedOn w:val="DefaultParagraphFont"/>
    <w:rsid w:val="002903E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2903EC"/>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2903EC"/>
    <w:rPr>
      <w:lang w:eastAsia="en-US"/>
    </w:rPr>
  </w:style>
  <w:style w:type="character" w:customStyle="1" w:styleId="BoldUnderlineChar3">
    <w:name w:val="Bold + Underline Char"/>
    <w:basedOn w:val="DefaultParagraphFont"/>
    <w:rsid w:val="002903EC"/>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2903EC"/>
  </w:style>
  <w:style w:type="character" w:customStyle="1" w:styleId="CharacterStyle7">
    <w:name w:val="Character Style 7"/>
    <w:rsid w:val="002903EC"/>
    <w:rPr>
      <w:rFonts w:ascii="Arial Narrow" w:hAnsi="Arial Narrow" w:cs="Arial Narrow"/>
      <w:sz w:val="20"/>
      <w:szCs w:val="20"/>
      <w:u w:val="single"/>
    </w:rPr>
  </w:style>
  <w:style w:type="character" w:customStyle="1" w:styleId="StyleStyle4Char">
    <w:name w:val="Style Style4 + Char"/>
    <w:basedOn w:val="DefaultParagraphFont"/>
    <w:rsid w:val="002903E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2903E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2903EC"/>
    <w:pPr>
      <w:spacing w:after="0" w:line="240" w:lineRule="auto"/>
    </w:pPr>
    <w:rPr>
      <w:rFonts w:ascii="Verdana" w:hAnsi="Verdana"/>
      <w:sz w:val="21"/>
      <w:szCs w:val="21"/>
      <w:u w:val="thick"/>
    </w:rPr>
  </w:style>
  <w:style w:type="character" w:styleId="PlaceholderText">
    <w:name w:val="Placeholder Text"/>
    <w:basedOn w:val="DefaultParagraphFont"/>
    <w:uiPriority w:val="99"/>
    <w:rsid w:val="002903EC"/>
    <w:rPr>
      <w:color w:val="808080"/>
    </w:rPr>
  </w:style>
  <w:style w:type="paragraph" w:customStyle="1" w:styleId="Cite8">
    <w:name w:val="Cite8"/>
    <w:basedOn w:val="Normal"/>
    <w:autoRedefine/>
    <w:qFormat/>
    <w:rsid w:val="002903EC"/>
    <w:pPr>
      <w:spacing w:after="0" w:line="240" w:lineRule="auto"/>
    </w:pPr>
    <w:rPr>
      <w:rFonts w:ascii="Arial Narrow" w:eastAsia="Calibri" w:hAnsi="Arial Narrow"/>
    </w:rPr>
  </w:style>
  <w:style w:type="character" w:customStyle="1" w:styleId="BoxX2">
    <w:name w:val="BoxX2"/>
    <w:qFormat/>
    <w:rsid w:val="002903EC"/>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2903EC"/>
    <w:rPr>
      <w:rFonts w:ascii="Garamond" w:hAnsi="Garamond" w:hint="default"/>
      <w:sz w:val="16"/>
    </w:rPr>
  </w:style>
  <w:style w:type="paragraph" w:customStyle="1" w:styleId="StyleStyle49pt9">
    <w:name w:val="Style Style4 + 9 pt9"/>
    <w:basedOn w:val="Style4"/>
    <w:link w:val="StyleStyle49pt9Char"/>
    <w:rsid w:val="002903EC"/>
    <w:pPr>
      <w:numPr>
        <w:numId w:val="0"/>
      </w:numPr>
    </w:pPr>
    <w:rPr>
      <w:rFonts w:eastAsia="SimSun"/>
      <w:lang w:eastAsia="zh-CN"/>
    </w:rPr>
  </w:style>
  <w:style w:type="character" w:customStyle="1" w:styleId="StyleStyle49pt9Char">
    <w:name w:val="Style Style4 + 9 pt9 Char"/>
    <w:link w:val="StyleStyle49pt9"/>
    <w:rsid w:val="002903EC"/>
    <w:rPr>
      <w:rFonts w:ascii="Arial Narrow" w:eastAsia="SimSun" w:hAnsi="Arial Narrow"/>
      <w:szCs w:val="24"/>
      <w:u w:val="single"/>
      <w:lang w:eastAsia="zh-CN"/>
    </w:rPr>
  </w:style>
  <w:style w:type="character" w:customStyle="1" w:styleId="UnderlineCard1">
    <w:name w:val="Underline Card"/>
    <w:uiPriority w:val="6"/>
    <w:qFormat/>
    <w:rsid w:val="002903EC"/>
    <w:rPr>
      <w:rFonts w:ascii="Arial" w:hAnsi="Arial"/>
      <w:b w:val="0"/>
      <w:bCs/>
      <w:sz w:val="20"/>
      <w:u w:val="single"/>
    </w:rPr>
  </w:style>
  <w:style w:type="paragraph" w:customStyle="1" w:styleId="2ndLevel-TAG">
    <w:name w:val="2nd Level - TAG"/>
    <w:basedOn w:val="Normal"/>
    <w:next w:val="Normal"/>
    <w:uiPriority w:val="99"/>
    <w:qFormat/>
    <w:rsid w:val="002903EC"/>
    <w:pPr>
      <w:spacing w:after="0" w:line="240" w:lineRule="auto"/>
    </w:pPr>
  </w:style>
  <w:style w:type="character" w:customStyle="1" w:styleId="underlining0">
    <w:name w:val="underlining"/>
    <w:rsid w:val="002903EC"/>
  </w:style>
  <w:style w:type="character" w:customStyle="1" w:styleId="btitle">
    <w:name w:val="btitle"/>
    <w:rsid w:val="002903EC"/>
  </w:style>
  <w:style w:type="character" w:customStyle="1" w:styleId="green">
    <w:name w:val="green"/>
    <w:rsid w:val="002903EC"/>
  </w:style>
  <w:style w:type="paragraph" w:customStyle="1" w:styleId="CM14">
    <w:name w:val="CM14"/>
    <w:basedOn w:val="Normal"/>
    <w:uiPriority w:val="99"/>
    <w:qFormat/>
    <w:rsid w:val="002903EC"/>
    <w:pPr>
      <w:spacing w:after="0" w:line="240" w:lineRule="auto"/>
    </w:pPr>
  </w:style>
  <w:style w:type="character" w:customStyle="1" w:styleId="BodyText33">
    <w:name w:val="Body Text3"/>
    <w:rsid w:val="002903EC"/>
  </w:style>
  <w:style w:type="character" w:customStyle="1" w:styleId="BodytextBold">
    <w:name w:val="Body text + Bold"/>
    <w:rsid w:val="002903EC"/>
  </w:style>
  <w:style w:type="character" w:customStyle="1" w:styleId="Bodytext6pt">
    <w:name w:val="Body text + 6 pt"/>
    <w:rsid w:val="002903EC"/>
  </w:style>
  <w:style w:type="paragraph" w:customStyle="1" w:styleId="DebateBlocking">
    <w:name w:val="DebateBlocking"/>
    <w:basedOn w:val="Normal"/>
    <w:next w:val="Nothing"/>
    <w:uiPriority w:val="99"/>
    <w:qFormat/>
    <w:rsid w:val="002903EC"/>
    <w:pPr>
      <w:spacing w:after="0" w:line="240" w:lineRule="auto"/>
    </w:pPr>
  </w:style>
  <w:style w:type="character" w:customStyle="1" w:styleId="BodytextItalic1">
    <w:name w:val="Body text + Italic1"/>
    <w:aliases w:val="Spacing 0 pt1"/>
    <w:uiPriority w:val="99"/>
    <w:rsid w:val="002903EC"/>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2903EC"/>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903EC"/>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2903EC"/>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2903EC"/>
  </w:style>
  <w:style w:type="paragraph" w:customStyle="1" w:styleId="8font">
    <w:name w:val="8font"/>
    <w:basedOn w:val="Normal"/>
    <w:next w:val="Normal"/>
    <w:autoRedefine/>
    <w:qFormat/>
    <w:rsid w:val="002903EC"/>
    <w:pPr>
      <w:spacing w:after="0" w:line="240" w:lineRule="auto"/>
    </w:pPr>
    <w:rPr>
      <w:rFonts w:eastAsia="Cambria"/>
      <w:szCs w:val="16"/>
    </w:rPr>
  </w:style>
  <w:style w:type="paragraph" w:customStyle="1" w:styleId="CiteLittle">
    <w:name w:val="Cite Little"/>
    <w:next w:val="Normal"/>
    <w:qFormat/>
    <w:rsid w:val="002903EC"/>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2903EC"/>
    <w:rPr>
      <w:rFonts w:ascii="Times New Roman" w:eastAsia="MS Mincho" w:hAnsi="Times New Roman"/>
      <w:b/>
      <w:bCs/>
      <w:u w:val="thick"/>
    </w:rPr>
  </w:style>
  <w:style w:type="character" w:customStyle="1" w:styleId="StyleAsianMSMincho">
    <w:name w:val="Style (Asian) MS Mincho"/>
    <w:rsid w:val="002903EC"/>
    <w:rPr>
      <w:rFonts w:ascii="Times New Roman" w:eastAsia="MS Mincho" w:hAnsi="Times New Roman"/>
      <w:u w:val="thick"/>
    </w:rPr>
  </w:style>
  <w:style w:type="paragraph" w:customStyle="1" w:styleId="docheader">
    <w:name w:val="doc header"/>
    <w:autoRedefine/>
    <w:qFormat/>
    <w:rsid w:val="002903EC"/>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2903EC"/>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2903EC"/>
  </w:style>
  <w:style w:type="character" w:customStyle="1" w:styleId="CardCharChar1">
    <w:name w:val="Card Char Char1"/>
    <w:rsid w:val="002903EC"/>
    <w:rPr>
      <w:b/>
      <w:bCs/>
      <w:sz w:val="28"/>
      <w:szCs w:val="28"/>
    </w:rPr>
  </w:style>
  <w:style w:type="character" w:customStyle="1" w:styleId="CharacterStyle3">
    <w:name w:val="Character Style 3"/>
    <w:uiPriority w:val="99"/>
    <w:rsid w:val="002903EC"/>
    <w:rPr>
      <w:sz w:val="18"/>
      <w:szCs w:val="18"/>
    </w:rPr>
  </w:style>
  <w:style w:type="paragraph" w:customStyle="1" w:styleId="bloctitles">
    <w:name w:val="bloc titles"/>
    <w:basedOn w:val="Heading1"/>
    <w:next w:val="Normal"/>
    <w:link w:val="bloctitlesChar"/>
    <w:autoRedefine/>
    <w:qFormat/>
    <w:rsid w:val="002903EC"/>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2903EC"/>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2903EC"/>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2903EC"/>
    <w:rPr>
      <w:rFonts w:ascii="Calibri" w:eastAsia="Times New Roman" w:hAnsi="Calibri" w:cs="Times New Roman"/>
      <w:b/>
      <w:sz w:val="4"/>
      <w:szCs w:val="32"/>
      <w:u w:val="single"/>
    </w:rPr>
  </w:style>
  <w:style w:type="character" w:customStyle="1" w:styleId="UnderlineBoldChar">
    <w:name w:val="Underline Bold Char"/>
    <w:locked/>
    <w:rsid w:val="002903EC"/>
    <w:rPr>
      <w:rFonts w:ascii="Times New Roman" w:eastAsia="Times New Roman" w:hAnsi="Times New Roman" w:cs="Calibri"/>
      <w:b/>
      <w:sz w:val="24"/>
      <w:szCs w:val="20"/>
      <w:u w:val="single"/>
    </w:rPr>
  </w:style>
  <w:style w:type="character" w:customStyle="1" w:styleId="tagChar0">
    <w:name w:val="%tag Char"/>
    <w:link w:val="tag"/>
    <w:uiPriority w:val="99"/>
    <w:rsid w:val="002903EC"/>
    <w:rPr>
      <w:rFonts w:ascii="Calibri" w:hAnsi="Calibri"/>
    </w:rPr>
  </w:style>
  <w:style w:type="character" w:customStyle="1" w:styleId="AAAcardChar">
    <w:name w:val="AAAcard Char"/>
    <w:link w:val="AAAcard"/>
    <w:uiPriority w:val="99"/>
    <w:rsid w:val="002903EC"/>
    <w:rPr>
      <w:rFonts w:ascii="Calibri" w:hAnsi="Calibri"/>
    </w:rPr>
  </w:style>
  <w:style w:type="character" w:customStyle="1" w:styleId="underlineCharChar0">
    <w:name w:val="underline Char Char"/>
    <w:rsid w:val="002903EC"/>
    <w:rPr>
      <w:rFonts w:ascii="Arial Narrow" w:eastAsia="Times New Roman" w:hAnsi="Arial Narrow" w:cs="Calibri"/>
      <w:sz w:val="24"/>
      <w:u w:val="single"/>
    </w:rPr>
  </w:style>
  <w:style w:type="paragraph" w:customStyle="1" w:styleId="tagstyle0">
    <w:name w:val="tagstyle"/>
    <w:basedOn w:val="Normal"/>
    <w:rsid w:val="002903EC"/>
    <w:pPr>
      <w:spacing w:before="100" w:beforeAutospacing="1" w:after="100" w:afterAutospacing="1" w:line="240" w:lineRule="auto"/>
    </w:pPr>
    <w:rPr>
      <w:rFonts w:eastAsia="Times New Roman"/>
      <w:sz w:val="24"/>
    </w:rPr>
  </w:style>
  <w:style w:type="character" w:customStyle="1" w:styleId="newsstorytitle">
    <w:name w:val="news_story_title"/>
    <w:rsid w:val="002903EC"/>
  </w:style>
  <w:style w:type="character" w:customStyle="1" w:styleId="yqlink">
    <w:name w:val="yqlink"/>
    <w:rsid w:val="002903EC"/>
  </w:style>
  <w:style w:type="character" w:customStyle="1" w:styleId="clbody">
    <w:name w:val="clbody"/>
    <w:rsid w:val="002903EC"/>
  </w:style>
  <w:style w:type="character" w:customStyle="1" w:styleId="Boxing">
    <w:name w:val="Boxing"/>
    <w:rsid w:val="002903EC"/>
    <w:rPr>
      <w:rFonts w:ascii="Arial Narrow" w:hAnsi="Arial Narrow"/>
      <w:dstrike w:val="0"/>
      <w:sz w:val="20"/>
      <w:bdr w:val="single" w:sz="2" w:space="0" w:color="auto"/>
      <w:vertAlign w:val="baseline"/>
    </w:rPr>
  </w:style>
  <w:style w:type="paragraph" w:customStyle="1" w:styleId="Analyticals">
    <w:name w:val="Analyticals"/>
    <w:basedOn w:val="Normal"/>
    <w:rsid w:val="002903EC"/>
    <w:pPr>
      <w:spacing w:after="0" w:line="240" w:lineRule="auto"/>
    </w:pPr>
    <w:rPr>
      <w:rFonts w:eastAsia="Times New Roman"/>
      <w:sz w:val="24"/>
    </w:rPr>
  </w:style>
  <w:style w:type="character" w:customStyle="1" w:styleId="norm">
    <w:name w:val="norm"/>
    <w:rsid w:val="002903EC"/>
  </w:style>
  <w:style w:type="character" w:customStyle="1" w:styleId="boldandunderlinecharcharcharcharcharcharcharcharcharcharcharcharcharcharcharchar0">
    <w:name w:val="boldandunderlinecharcharcharcharcharcharcharcharcharcharcharcharcharcharcharchar"/>
    <w:rsid w:val="002903EC"/>
  </w:style>
  <w:style w:type="character" w:customStyle="1" w:styleId="underlinecharcharcharcharcharcharcharcharcharcharcharcharcharchar0">
    <w:name w:val="underlinecharcharcharcharcharcharcharcharcharcharcharcharcharchar"/>
    <w:rsid w:val="002903EC"/>
  </w:style>
  <w:style w:type="character" w:customStyle="1" w:styleId="CharCharCharCharCharChar1Char">
    <w:name w:val="Char Char Char Char Char Char1 Char"/>
    <w:rsid w:val="002903EC"/>
    <w:rPr>
      <w:rFonts w:ascii="Times New Roman" w:eastAsia="Times New Roman" w:hAnsi="Times New Roman" w:cs="Times New Roman"/>
      <w:b/>
      <w:sz w:val="24"/>
      <w:szCs w:val="24"/>
    </w:rPr>
  </w:style>
  <w:style w:type="character" w:customStyle="1" w:styleId="Taggin-New">
    <w:name w:val="Taggin - New"/>
    <w:rsid w:val="002903EC"/>
    <w:rPr>
      <w:rFonts w:ascii="Arial Narrow" w:hAnsi="Arial Narrow"/>
      <w:b/>
      <w:sz w:val="22"/>
    </w:rPr>
  </w:style>
  <w:style w:type="character" w:customStyle="1" w:styleId="emphasis22">
    <w:name w:val="emphasis2"/>
    <w:rsid w:val="002903EC"/>
  </w:style>
  <w:style w:type="character" w:customStyle="1" w:styleId="citechar0">
    <w:name w:val="citechar"/>
    <w:rsid w:val="002903E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903EC"/>
    <w:rPr>
      <w:sz w:val="24"/>
      <w:szCs w:val="24"/>
      <w:lang w:val="en-US" w:eastAsia="en-US" w:bidi="ar-SA"/>
    </w:rPr>
  </w:style>
  <w:style w:type="character" w:customStyle="1" w:styleId="NewTag">
    <w:name w:val="NewTag"/>
    <w:uiPriority w:val="1"/>
    <w:qFormat/>
    <w:rsid w:val="002903EC"/>
    <w:rPr>
      <w:rFonts w:ascii="Georgia" w:hAnsi="Georgia"/>
      <w:b/>
      <w:sz w:val="24"/>
    </w:rPr>
  </w:style>
  <w:style w:type="character" w:customStyle="1" w:styleId="searchtools-record-title">
    <w:name w:val="searchtools-record-title"/>
    <w:basedOn w:val="DefaultParagraphFont"/>
    <w:rsid w:val="002903EC"/>
  </w:style>
  <w:style w:type="character" w:customStyle="1" w:styleId="HighlightedUnderline0">
    <w:name w:val="Highlighted Underline"/>
    <w:basedOn w:val="DefaultParagraphFont"/>
    <w:uiPriority w:val="1"/>
    <w:qFormat/>
    <w:rsid w:val="002903EC"/>
    <w:rPr>
      <w:rFonts w:ascii="Arial Narrow" w:hAnsi="Arial Narrow"/>
      <w:b w:val="0"/>
      <w:sz w:val="22"/>
      <w:u w:val="single"/>
      <w:bdr w:val="none" w:sz="0" w:space="0" w:color="auto"/>
      <w:shd w:val="clear" w:color="auto" w:fill="C76361"/>
    </w:rPr>
  </w:style>
  <w:style w:type="character" w:customStyle="1" w:styleId="rightside">
    <w:name w:val="rightside"/>
    <w:rsid w:val="002903EC"/>
  </w:style>
  <w:style w:type="character" w:customStyle="1" w:styleId="flourish">
    <w:name w:val="flourish"/>
    <w:rsid w:val="002903EC"/>
  </w:style>
  <w:style w:type="character" w:customStyle="1" w:styleId="style150">
    <w:name w:val="style150"/>
    <w:rsid w:val="002903EC"/>
  </w:style>
  <w:style w:type="character" w:customStyle="1" w:styleId="head">
    <w:name w:val="head"/>
    <w:rsid w:val="002903EC"/>
  </w:style>
  <w:style w:type="character" w:customStyle="1" w:styleId="first-letter">
    <w:name w:val="first-letter"/>
    <w:rsid w:val="002903EC"/>
  </w:style>
  <w:style w:type="character" w:customStyle="1" w:styleId="focusparagraph">
    <w:name w:val="focusparagraph"/>
    <w:rsid w:val="002903EC"/>
  </w:style>
  <w:style w:type="character" w:customStyle="1" w:styleId="StyleUnderlineCharChar111pt">
    <w:name w:val="Style Underline Char Char1 + 11 pt"/>
    <w:rsid w:val="002903EC"/>
    <w:rPr>
      <w:rFonts w:ascii="Times New Roman" w:hAnsi="Times New Roman"/>
      <w:sz w:val="20"/>
      <w:u w:val="single"/>
      <w:lang w:val="en-US" w:eastAsia="en-US" w:bidi="ar-SA"/>
    </w:rPr>
  </w:style>
  <w:style w:type="character" w:customStyle="1" w:styleId="CharChar31">
    <w:name w:val="Char Char31"/>
    <w:rsid w:val="002903EC"/>
    <w:rPr>
      <w:rFonts w:cs="Arial"/>
      <w:b/>
      <w:bCs/>
      <w:szCs w:val="32"/>
      <w:lang w:val="en-US" w:eastAsia="en-US" w:bidi="ar-SA"/>
    </w:rPr>
  </w:style>
  <w:style w:type="character" w:customStyle="1" w:styleId="citationgenerated">
    <w:name w:val="citation generated"/>
    <w:rsid w:val="002903EC"/>
  </w:style>
  <w:style w:type="character" w:customStyle="1" w:styleId="commentstext0">
    <w:name w:val="comments_text"/>
    <w:uiPriority w:val="99"/>
    <w:rsid w:val="002903EC"/>
    <w:rPr>
      <w:rFonts w:cs="Times New Roman"/>
    </w:rPr>
  </w:style>
  <w:style w:type="paragraph" w:customStyle="1" w:styleId="CM25">
    <w:name w:val="CM25"/>
    <w:basedOn w:val="Default"/>
    <w:next w:val="Default"/>
    <w:qFormat/>
    <w:rsid w:val="002903EC"/>
    <w:pPr>
      <w:spacing w:after="233" w:line="276" w:lineRule="auto"/>
    </w:pPr>
    <w:rPr>
      <w:rFonts w:ascii="Georgia" w:eastAsia="Calibri" w:hAnsi="Georgia"/>
      <w:color w:val="auto"/>
      <w:sz w:val="22"/>
    </w:rPr>
  </w:style>
  <w:style w:type="character" w:customStyle="1" w:styleId="FontStyle29">
    <w:name w:val="Font Style29"/>
    <w:uiPriority w:val="99"/>
    <w:rsid w:val="002903EC"/>
    <w:rPr>
      <w:rFonts w:ascii="Arial" w:hAnsi="Arial" w:cs="Arial"/>
      <w:sz w:val="14"/>
      <w:szCs w:val="14"/>
    </w:rPr>
  </w:style>
  <w:style w:type="character" w:customStyle="1" w:styleId="A8">
    <w:name w:val="A8"/>
    <w:rsid w:val="002903EC"/>
    <w:rPr>
      <w:color w:val="000000"/>
      <w:sz w:val="12"/>
      <w:szCs w:val="12"/>
    </w:rPr>
  </w:style>
  <w:style w:type="character" w:customStyle="1" w:styleId="apturelink">
    <w:name w:val="apturelink"/>
    <w:rsid w:val="002903EC"/>
  </w:style>
  <w:style w:type="character" w:customStyle="1" w:styleId="apturelinkicon">
    <w:name w:val="apturelinkicon"/>
    <w:rsid w:val="002903EC"/>
  </w:style>
  <w:style w:type="character" w:customStyle="1" w:styleId="titletxt">
    <w:name w:val="titletxt"/>
    <w:rsid w:val="002903EC"/>
  </w:style>
  <w:style w:type="character" w:customStyle="1" w:styleId="colbcopy">
    <w:name w:val="colbcopy"/>
    <w:rsid w:val="002903EC"/>
  </w:style>
  <w:style w:type="character" w:customStyle="1" w:styleId="hcard">
    <w:name w:val="hcard"/>
    <w:rsid w:val="002903EC"/>
  </w:style>
  <w:style w:type="table" w:styleId="MediumGrid2">
    <w:name w:val="Medium Grid 2"/>
    <w:basedOn w:val="TableNormal"/>
    <w:uiPriority w:val="68"/>
    <w:rsid w:val="002903E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2903EC"/>
    <w:rPr>
      <w:rFonts w:ascii="Courier" w:eastAsia="Cambria" w:hAnsi="Courier"/>
      <w:sz w:val="21"/>
      <w:szCs w:val="21"/>
    </w:rPr>
  </w:style>
  <w:style w:type="paragraph" w:customStyle="1" w:styleId="hotroute2">
    <w:name w:val="hotroute"/>
    <w:basedOn w:val="Normal"/>
    <w:qFormat/>
    <w:rsid w:val="002903EC"/>
    <w:pPr>
      <w:spacing w:after="0" w:line="240" w:lineRule="auto"/>
      <w:ind w:left="288"/>
    </w:pPr>
  </w:style>
  <w:style w:type="paragraph" w:customStyle="1" w:styleId="DeleteAnalytics">
    <w:name w:val="Delete Analytics"/>
    <w:basedOn w:val="Heading4"/>
    <w:qFormat/>
    <w:rsid w:val="002903EC"/>
    <w:pPr>
      <w:spacing w:before="200" w:line="240" w:lineRule="auto"/>
    </w:pPr>
    <w:rPr>
      <w:iCs w:val="0"/>
      <w:color w:val="800000"/>
      <w:sz w:val="22"/>
    </w:rPr>
  </w:style>
  <w:style w:type="paragraph" w:customStyle="1" w:styleId="ReallyFuckingSmall0">
    <w:name w:val="Really Fucking Small"/>
    <w:basedOn w:val="Normal"/>
    <w:link w:val="ReallyFuckingSmallChar0"/>
    <w:rsid w:val="002903EC"/>
    <w:pPr>
      <w:spacing w:after="0" w:line="240" w:lineRule="auto"/>
      <w:ind w:left="144"/>
    </w:pPr>
    <w:rPr>
      <w:rFonts w:eastAsia="Times New Roman"/>
      <w:sz w:val="12"/>
    </w:rPr>
  </w:style>
  <w:style w:type="character" w:customStyle="1" w:styleId="ReallyFuckingSmallChar0">
    <w:name w:val="Really Fucking Small Char"/>
    <w:link w:val="ReallyFuckingSmall0"/>
    <w:rsid w:val="002903EC"/>
    <w:rPr>
      <w:rFonts w:ascii="Calibri" w:eastAsia="Times New Roman" w:hAnsi="Calibri"/>
      <w:sz w:val="12"/>
    </w:rPr>
  </w:style>
  <w:style w:type="paragraph" w:customStyle="1" w:styleId="Boxempahsis">
    <w:name w:val="Box empahsis"/>
    <w:basedOn w:val="Normal"/>
    <w:link w:val="BoxempahsisChar"/>
    <w:qFormat/>
    <w:rsid w:val="002903EC"/>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2903EC"/>
    <w:rPr>
      <w:rFonts w:ascii="Franklin Gothic Heavy" w:hAnsi="Franklin Gothic Heavy"/>
      <w:sz w:val="24"/>
      <w:u w:val="single"/>
      <w:bdr w:val="single" w:sz="4" w:space="0" w:color="auto"/>
    </w:rPr>
  </w:style>
  <w:style w:type="character" w:customStyle="1" w:styleId="Qualified">
    <w:name w:val="Qualified"/>
    <w:rsid w:val="002903EC"/>
    <w:rPr>
      <w:rFonts w:asciiTheme="majorHAnsi" w:hAnsiTheme="majorHAnsi"/>
      <w:b/>
      <w:bCs/>
      <w:sz w:val="16"/>
    </w:rPr>
  </w:style>
  <w:style w:type="character" w:customStyle="1" w:styleId="Underline-Highlighted-WFU">
    <w:name w:val="Underline-Highlighted-WFU"/>
    <w:basedOn w:val="DefaultParagraphFont"/>
    <w:uiPriority w:val="1"/>
    <w:qFormat/>
    <w:rsid w:val="002903EC"/>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2903EC"/>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2903EC"/>
    <w:rPr>
      <w:rFonts w:ascii="Arial" w:eastAsia="Times New Roman" w:hAnsi="Arial" w:cs="Arial"/>
      <w:b/>
      <w:bCs/>
      <w:kern w:val="32"/>
      <w:sz w:val="28"/>
      <w:szCs w:val="32"/>
    </w:rPr>
  </w:style>
  <w:style w:type="character" w:customStyle="1" w:styleId="columntexthead">
    <w:name w:val="columntexthead"/>
    <w:rsid w:val="002903EC"/>
  </w:style>
  <w:style w:type="character" w:customStyle="1" w:styleId="instruction">
    <w:name w:val="instruction"/>
    <w:rsid w:val="002903EC"/>
  </w:style>
  <w:style w:type="character" w:customStyle="1" w:styleId="listpipe">
    <w:name w:val="listpipe"/>
    <w:rsid w:val="002903EC"/>
  </w:style>
  <w:style w:type="character" w:customStyle="1" w:styleId="imagelink">
    <w:name w:val="imagelink"/>
    <w:rsid w:val="002903EC"/>
  </w:style>
  <w:style w:type="character" w:customStyle="1" w:styleId="leadin">
    <w:name w:val="leadin"/>
    <w:rsid w:val="002903EC"/>
  </w:style>
  <w:style w:type="character" w:customStyle="1" w:styleId="A4">
    <w:name w:val="A4"/>
    <w:uiPriority w:val="99"/>
    <w:rsid w:val="002903EC"/>
    <w:rPr>
      <w:rFonts w:ascii="Baskerville" w:hAnsi="Baskerville" w:cs="Baskerville"/>
      <w:b/>
      <w:bCs/>
      <w:color w:val="000000"/>
      <w:sz w:val="22"/>
      <w:szCs w:val="22"/>
    </w:rPr>
  </w:style>
  <w:style w:type="character" w:customStyle="1" w:styleId="noticiabyline">
    <w:name w:val="noticia_byline"/>
    <w:rsid w:val="002903EC"/>
  </w:style>
  <w:style w:type="character" w:customStyle="1" w:styleId="sep">
    <w:name w:val="sep"/>
    <w:rsid w:val="002903EC"/>
  </w:style>
  <w:style w:type="character" w:customStyle="1" w:styleId="rightnowyahoo">
    <w:name w:val="right_now_yahoo"/>
    <w:rsid w:val="002903EC"/>
  </w:style>
  <w:style w:type="character" w:customStyle="1" w:styleId="submittedmeta">
    <w:name w:val="submitted meta"/>
    <w:rsid w:val="002903EC"/>
  </w:style>
  <w:style w:type="character" w:customStyle="1" w:styleId="A10">
    <w:name w:val="A10"/>
    <w:uiPriority w:val="99"/>
    <w:rsid w:val="002903EC"/>
    <w:rPr>
      <w:color w:val="000000"/>
      <w:sz w:val="12"/>
      <w:szCs w:val="12"/>
    </w:rPr>
  </w:style>
  <w:style w:type="paragraph" w:customStyle="1" w:styleId="Pa7">
    <w:name w:val="Pa7"/>
    <w:basedOn w:val="Default"/>
    <w:next w:val="Default"/>
    <w:uiPriority w:val="99"/>
    <w:qFormat/>
    <w:rsid w:val="002903EC"/>
    <w:pPr>
      <w:spacing w:before="280" w:line="221" w:lineRule="atLeast"/>
    </w:pPr>
    <w:rPr>
      <w:rFonts w:ascii="Baskerville" w:eastAsia="Times New Roman" w:hAnsi="Baskerville"/>
      <w:color w:val="auto"/>
    </w:rPr>
  </w:style>
  <w:style w:type="character" w:customStyle="1" w:styleId="AAAunderline">
    <w:name w:val="AAAunderline"/>
    <w:qFormat/>
    <w:rsid w:val="002903EC"/>
    <w:rPr>
      <w:b/>
      <w:u w:val="single"/>
    </w:rPr>
  </w:style>
  <w:style w:type="paragraph" w:customStyle="1" w:styleId="IndexHeader">
    <w:name w:val="Index Header"/>
    <w:basedOn w:val="Normal"/>
    <w:rsid w:val="002903EC"/>
    <w:pPr>
      <w:spacing w:after="0" w:line="240" w:lineRule="auto"/>
      <w:ind w:left="-720"/>
      <w:outlineLvl w:val="0"/>
    </w:pPr>
    <w:rPr>
      <w:rFonts w:eastAsia="Times New Roman"/>
      <w:b/>
      <w:bCs/>
      <w:sz w:val="36"/>
      <w:szCs w:val="20"/>
    </w:rPr>
  </w:style>
  <w:style w:type="character" w:customStyle="1" w:styleId="IndexHeaderChar">
    <w:name w:val="Index Header Char"/>
    <w:rsid w:val="002903EC"/>
    <w:rPr>
      <w:rFonts w:ascii="Times New Roman" w:eastAsia="Times New Roman" w:hAnsi="Times New Roman"/>
      <w:b/>
      <w:bCs/>
      <w:sz w:val="36"/>
    </w:rPr>
  </w:style>
  <w:style w:type="paragraph" w:customStyle="1" w:styleId="CardRead">
    <w:name w:val="Card_Read"/>
    <w:basedOn w:val="Normal"/>
    <w:rsid w:val="002903EC"/>
    <w:pPr>
      <w:spacing w:after="0" w:line="240" w:lineRule="auto"/>
    </w:pPr>
    <w:rPr>
      <w:rFonts w:ascii="Times" w:eastAsia="Times" w:hAnsi="Times"/>
      <w:szCs w:val="20"/>
    </w:rPr>
  </w:style>
  <w:style w:type="paragraph" w:customStyle="1" w:styleId="CardNU">
    <w:name w:val="CardNU"/>
    <w:basedOn w:val="Normal"/>
    <w:rsid w:val="002903EC"/>
    <w:pPr>
      <w:spacing w:after="0" w:line="240" w:lineRule="auto"/>
    </w:pPr>
    <w:rPr>
      <w:rFonts w:ascii="Times" w:eastAsia="Times" w:hAnsi="Times"/>
      <w:sz w:val="14"/>
      <w:szCs w:val="20"/>
    </w:rPr>
  </w:style>
  <w:style w:type="paragraph" w:customStyle="1" w:styleId="StyleHeading310pt">
    <w:name w:val="Style Heading 3 + 10 pt"/>
    <w:basedOn w:val="Heading3"/>
    <w:rsid w:val="002903EC"/>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2903EC"/>
    <w:rPr>
      <w:rFonts w:ascii="Times New Roman" w:eastAsia="Times New Roman" w:hAnsi="Times New Roman" w:cs="Arial"/>
      <w:b/>
      <w:bCs/>
      <w:sz w:val="26"/>
      <w:szCs w:val="26"/>
    </w:rPr>
  </w:style>
  <w:style w:type="paragraph" w:customStyle="1" w:styleId="Style30">
    <w:name w:val="Style 3"/>
    <w:basedOn w:val="Normal"/>
    <w:rsid w:val="002903EC"/>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2903EC"/>
    <w:rPr>
      <w:b/>
      <w:sz w:val="22"/>
      <w:szCs w:val="24"/>
      <w:u w:val="single"/>
      <w:lang w:val="en-US" w:eastAsia="en-US" w:bidi="ar-SA"/>
    </w:rPr>
  </w:style>
  <w:style w:type="paragraph" w:customStyle="1" w:styleId="CardText-NotUnderlined">
    <w:name w:val="Card Text - Not Underlined"/>
    <w:basedOn w:val="Normal"/>
    <w:rsid w:val="002903EC"/>
    <w:pPr>
      <w:spacing w:after="60" w:line="240" w:lineRule="auto"/>
    </w:pPr>
    <w:rPr>
      <w:rFonts w:eastAsia="Times New Roman"/>
      <w:sz w:val="18"/>
    </w:rPr>
  </w:style>
  <w:style w:type="paragraph" w:customStyle="1" w:styleId="OmniPage8">
    <w:name w:val="OmniPage #8"/>
    <w:basedOn w:val="Normal"/>
    <w:rsid w:val="002903EC"/>
    <w:pPr>
      <w:spacing w:after="0" w:line="240" w:lineRule="auto"/>
    </w:pPr>
    <w:rPr>
      <w:rFonts w:eastAsia="Times New Roman"/>
      <w:color w:val="000000"/>
      <w:sz w:val="20"/>
      <w:szCs w:val="20"/>
    </w:rPr>
  </w:style>
  <w:style w:type="paragraph" w:customStyle="1" w:styleId="OmniPage2">
    <w:name w:val="OmniPage #2"/>
    <w:basedOn w:val="Normal"/>
    <w:rsid w:val="002903EC"/>
    <w:pPr>
      <w:spacing w:after="0" w:line="240" w:lineRule="auto"/>
    </w:pPr>
    <w:rPr>
      <w:rFonts w:eastAsia="Times New Roman"/>
      <w:color w:val="000000"/>
      <w:sz w:val="20"/>
      <w:szCs w:val="20"/>
    </w:rPr>
  </w:style>
  <w:style w:type="paragraph" w:customStyle="1" w:styleId="OmniPage6">
    <w:name w:val="OmniPage #6"/>
    <w:basedOn w:val="Normal"/>
    <w:rsid w:val="002903EC"/>
    <w:pPr>
      <w:spacing w:after="0" w:line="240" w:lineRule="auto"/>
    </w:pPr>
    <w:rPr>
      <w:rFonts w:eastAsia="Times New Roman"/>
      <w:color w:val="000000"/>
      <w:sz w:val="20"/>
      <w:szCs w:val="20"/>
    </w:rPr>
  </w:style>
  <w:style w:type="paragraph" w:customStyle="1" w:styleId="OmniPage7">
    <w:name w:val="OmniPage #7"/>
    <w:basedOn w:val="Normal"/>
    <w:rsid w:val="002903EC"/>
    <w:pPr>
      <w:spacing w:after="0" w:line="240" w:lineRule="auto"/>
    </w:pPr>
    <w:rPr>
      <w:rFonts w:eastAsia="Times New Roman"/>
      <w:color w:val="000000"/>
      <w:sz w:val="20"/>
      <w:szCs w:val="20"/>
    </w:rPr>
  </w:style>
  <w:style w:type="paragraph" w:customStyle="1" w:styleId="OmniPage11">
    <w:name w:val="OmniPage #11"/>
    <w:basedOn w:val="Normal"/>
    <w:rsid w:val="002903EC"/>
    <w:pPr>
      <w:spacing w:after="0" w:line="240" w:lineRule="auto"/>
    </w:pPr>
    <w:rPr>
      <w:rFonts w:eastAsia="Times New Roman"/>
      <w:color w:val="000000"/>
      <w:sz w:val="20"/>
      <w:szCs w:val="20"/>
    </w:rPr>
  </w:style>
  <w:style w:type="paragraph" w:customStyle="1" w:styleId="OmniPage12">
    <w:name w:val="OmniPage #12"/>
    <w:basedOn w:val="Normal"/>
    <w:rsid w:val="002903EC"/>
    <w:pPr>
      <w:spacing w:after="0" w:line="240" w:lineRule="auto"/>
    </w:pPr>
    <w:rPr>
      <w:rFonts w:eastAsia="Times New Roman"/>
      <w:color w:val="000000"/>
      <w:sz w:val="20"/>
      <w:szCs w:val="20"/>
    </w:rPr>
  </w:style>
  <w:style w:type="paragraph" w:customStyle="1" w:styleId="OmniPage13">
    <w:name w:val="OmniPage #13"/>
    <w:basedOn w:val="Normal"/>
    <w:rsid w:val="002903EC"/>
    <w:pPr>
      <w:spacing w:after="0" w:line="240" w:lineRule="auto"/>
    </w:pPr>
    <w:rPr>
      <w:rFonts w:eastAsia="Times New Roman"/>
      <w:color w:val="000000"/>
      <w:sz w:val="20"/>
      <w:szCs w:val="20"/>
    </w:rPr>
  </w:style>
  <w:style w:type="paragraph" w:customStyle="1" w:styleId="OmniPage14">
    <w:name w:val="OmniPage #14"/>
    <w:basedOn w:val="Normal"/>
    <w:rsid w:val="002903EC"/>
    <w:pPr>
      <w:spacing w:after="0" w:line="240" w:lineRule="auto"/>
    </w:pPr>
    <w:rPr>
      <w:rFonts w:eastAsia="Times New Roman"/>
      <w:color w:val="000000"/>
      <w:sz w:val="20"/>
      <w:szCs w:val="20"/>
    </w:rPr>
  </w:style>
  <w:style w:type="paragraph" w:customStyle="1" w:styleId="OmniPage15">
    <w:name w:val="OmniPage #15"/>
    <w:basedOn w:val="Normal"/>
    <w:rsid w:val="002903EC"/>
    <w:pPr>
      <w:spacing w:after="0" w:line="240" w:lineRule="auto"/>
    </w:pPr>
    <w:rPr>
      <w:rFonts w:eastAsia="Times New Roman"/>
      <w:color w:val="000000"/>
      <w:sz w:val="20"/>
      <w:szCs w:val="20"/>
    </w:rPr>
  </w:style>
  <w:style w:type="paragraph" w:customStyle="1" w:styleId="OmniPage17">
    <w:name w:val="OmniPage #17"/>
    <w:basedOn w:val="Normal"/>
    <w:rsid w:val="002903EC"/>
    <w:pPr>
      <w:spacing w:after="0" w:line="240" w:lineRule="auto"/>
    </w:pPr>
    <w:rPr>
      <w:rFonts w:eastAsia="Times New Roman"/>
      <w:color w:val="000000"/>
      <w:sz w:val="20"/>
      <w:szCs w:val="20"/>
    </w:rPr>
  </w:style>
  <w:style w:type="paragraph" w:customStyle="1" w:styleId="OmniPage19">
    <w:name w:val="OmniPage #19"/>
    <w:basedOn w:val="Normal"/>
    <w:rsid w:val="002903EC"/>
    <w:pPr>
      <w:spacing w:after="0" w:line="240" w:lineRule="auto"/>
    </w:pPr>
    <w:rPr>
      <w:rFonts w:eastAsia="Times New Roman"/>
      <w:color w:val="000000"/>
      <w:sz w:val="20"/>
      <w:szCs w:val="20"/>
    </w:rPr>
  </w:style>
  <w:style w:type="paragraph" w:customStyle="1" w:styleId="OmniPage20">
    <w:name w:val="OmniPage #20"/>
    <w:basedOn w:val="Normal"/>
    <w:rsid w:val="002903EC"/>
    <w:pPr>
      <w:spacing w:after="0" w:line="240" w:lineRule="auto"/>
    </w:pPr>
    <w:rPr>
      <w:rFonts w:eastAsia="Times New Roman"/>
      <w:color w:val="000000"/>
      <w:sz w:val="20"/>
      <w:szCs w:val="20"/>
    </w:rPr>
  </w:style>
  <w:style w:type="paragraph" w:customStyle="1" w:styleId="OmniPage21">
    <w:name w:val="OmniPage #21"/>
    <w:basedOn w:val="Normal"/>
    <w:rsid w:val="002903EC"/>
    <w:pPr>
      <w:spacing w:after="0" w:line="240" w:lineRule="auto"/>
    </w:pPr>
    <w:rPr>
      <w:rFonts w:eastAsia="Times New Roman"/>
      <w:color w:val="000000"/>
      <w:sz w:val="20"/>
      <w:szCs w:val="20"/>
    </w:rPr>
  </w:style>
  <w:style w:type="paragraph" w:customStyle="1" w:styleId="OmniPage22">
    <w:name w:val="OmniPage #22"/>
    <w:basedOn w:val="Normal"/>
    <w:rsid w:val="002903EC"/>
    <w:pPr>
      <w:spacing w:after="0" w:line="240" w:lineRule="auto"/>
    </w:pPr>
    <w:rPr>
      <w:rFonts w:eastAsia="Times New Roman"/>
      <w:color w:val="000000"/>
      <w:sz w:val="20"/>
      <w:szCs w:val="20"/>
    </w:rPr>
  </w:style>
  <w:style w:type="paragraph" w:customStyle="1" w:styleId="OmniPage25">
    <w:name w:val="OmniPage #25"/>
    <w:basedOn w:val="Normal"/>
    <w:rsid w:val="002903EC"/>
    <w:pPr>
      <w:spacing w:after="0" w:line="240" w:lineRule="auto"/>
    </w:pPr>
    <w:rPr>
      <w:rFonts w:eastAsia="Times New Roman"/>
      <w:color w:val="000000"/>
      <w:sz w:val="20"/>
      <w:szCs w:val="20"/>
    </w:rPr>
  </w:style>
  <w:style w:type="paragraph" w:customStyle="1" w:styleId="OmniPage18">
    <w:name w:val="OmniPage #18"/>
    <w:basedOn w:val="Normal"/>
    <w:rsid w:val="002903EC"/>
    <w:pPr>
      <w:spacing w:after="0" w:line="240" w:lineRule="auto"/>
    </w:pPr>
    <w:rPr>
      <w:rFonts w:eastAsia="Times New Roman"/>
      <w:color w:val="000000"/>
      <w:sz w:val="20"/>
      <w:szCs w:val="20"/>
    </w:rPr>
  </w:style>
  <w:style w:type="paragraph" w:customStyle="1" w:styleId="OmniPage26">
    <w:name w:val="OmniPage #26"/>
    <w:basedOn w:val="Normal"/>
    <w:rsid w:val="002903EC"/>
    <w:pPr>
      <w:spacing w:after="0" w:line="240" w:lineRule="auto"/>
    </w:pPr>
    <w:rPr>
      <w:rFonts w:eastAsia="Times New Roman"/>
      <w:color w:val="000000"/>
      <w:sz w:val="20"/>
      <w:szCs w:val="20"/>
    </w:rPr>
  </w:style>
  <w:style w:type="character" w:customStyle="1" w:styleId="iagsheaderlarge">
    <w:name w:val="iags_header_large"/>
    <w:rsid w:val="002903EC"/>
  </w:style>
  <w:style w:type="paragraph" w:customStyle="1" w:styleId="OmniPage9">
    <w:name w:val="OmniPage #9"/>
    <w:basedOn w:val="Normal"/>
    <w:rsid w:val="002903EC"/>
    <w:pPr>
      <w:spacing w:after="0" w:line="240" w:lineRule="auto"/>
    </w:pPr>
    <w:rPr>
      <w:rFonts w:eastAsia="Times New Roman"/>
      <w:color w:val="000000"/>
      <w:sz w:val="20"/>
      <w:szCs w:val="20"/>
    </w:rPr>
  </w:style>
  <w:style w:type="paragraph" w:customStyle="1" w:styleId="OmniPage5">
    <w:name w:val="OmniPage #5"/>
    <w:basedOn w:val="Normal"/>
    <w:rsid w:val="002903EC"/>
    <w:pPr>
      <w:spacing w:after="0" w:line="240" w:lineRule="auto"/>
    </w:pPr>
    <w:rPr>
      <w:rFonts w:eastAsia="Times New Roman"/>
      <w:color w:val="000000"/>
      <w:sz w:val="20"/>
      <w:szCs w:val="20"/>
    </w:rPr>
  </w:style>
  <w:style w:type="character" w:customStyle="1" w:styleId="style12char0">
    <w:name w:val="style12char"/>
    <w:rsid w:val="002903EC"/>
  </w:style>
  <w:style w:type="character" w:customStyle="1" w:styleId="charchar2">
    <w:name w:val="charchar2"/>
    <w:rsid w:val="002903EC"/>
  </w:style>
  <w:style w:type="character" w:customStyle="1" w:styleId="style11char0">
    <w:name w:val="style11char"/>
    <w:rsid w:val="002903EC"/>
  </w:style>
  <w:style w:type="paragraph" w:customStyle="1" w:styleId="CitesandCardText">
    <w:name w:val="Cites and Card Text"/>
    <w:basedOn w:val="Normal"/>
    <w:rsid w:val="002903EC"/>
    <w:pPr>
      <w:spacing w:after="0" w:line="240" w:lineRule="auto"/>
    </w:pPr>
    <w:rPr>
      <w:rFonts w:eastAsia="Times New Roman"/>
      <w:sz w:val="20"/>
    </w:rPr>
  </w:style>
  <w:style w:type="paragraph" w:styleId="List2">
    <w:name w:val="List 2"/>
    <w:basedOn w:val="Default"/>
    <w:next w:val="Default"/>
    <w:rsid w:val="002903EC"/>
    <w:rPr>
      <w:rFonts w:eastAsia="Times New Roman"/>
      <w:color w:val="auto"/>
    </w:rPr>
  </w:style>
  <w:style w:type="paragraph" w:customStyle="1" w:styleId="Style16">
    <w:name w:val="Style 16"/>
    <w:basedOn w:val="Normal"/>
    <w:rsid w:val="002903EC"/>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2903EC"/>
    <w:pPr>
      <w:spacing w:after="0" w:line="240" w:lineRule="auto"/>
    </w:pPr>
    <w:rPr>
      <w:rFonts w:eastAsia="Times New Roman"/>
    </w:rPr>
  </w:style>
  <w:style w:type="character" w:customStyle="1" w:styleId="smalltextChar0">
    <w:name w:val="smalltext Char"/>
    <w:link w:val="smalltext2"/>
    <w:rsid w:val="002903EC"/>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2903EC"/>
    <w:pPr>
      <w:spacing w:after="120"/>
    </w:pPr>
    <w:rPr>
      <w:rFonts w:eastAsia="Times New Roman"/>
      <w:color w:val="auto"/>
    </w:rPr>
  </w:style>
  <w:style w:type="paragraph" w:customStyle="1" w:styleId="headingChar">
    <w:name w:val="heading Char"/>
    <w:basedOn w:val="Normal"/>
    <w:rsid w:val="002903EC"/>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2903EC"/>
    <w:rPr>
      <w:b/>
      <w:sz w:val="22"/>
      <w:szCs w:val="24"/>
      <w:u w:val="single"/>
      <w:lang w:val="en-US" w:eastAsia="en-US" w:bidi="ar-SA"/>
    </w:rPr>
  </w:style>
  <w:style w:type="paragraph" w:customStyle="1" w:styleId="Bullets-squares">
    <w:name w:val="Bullets - squares"/>
    <w:basedOn w:val="Normal"/>
    <w:next w:val="Normal"/>
    <w:rsid w:val="002903EC"/>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2903EC"/>
    <w:pPr>
      <w:spacing w:after="0" w:line="240" w:lineRule="auto"/>
      <w:ind w:left="288"/>
    </w:pPr>
    <w:rPr>
      <w:rFonts w:asciiTheme="minorHAnsi" w:hAnsiTheme="minorHAnsi"/>
      <w:u w:val="single"/>
    </w:rPr>
  </w:style>
  <w:style w:type="paragraph" w:customStyle="1" w:styleId="Size8">
    <w:name w:val="Size 8"/>
    <w:link w:val="Size8Char"/>
    <w:rsid w:val="002903EC"/>
    <w:pPr>
      <w:spacing w:after="0" w:line="240" w:lineRule="auto"/>
    </w:pPr>
    <w:rPr>
      <w:rFonts w:ascii="Times New Roman" w:eastAsia="Times New Roman" w:hAnsi="Times New Roman" w:cs="Times New Roman"/>
      <w:sz w:val="16"/>
    </w:rPr>
  </w:style>
  <w:style w:type="character" w:customStyle="1" w:styleId="Size8Char">
    <w:name w:val="Size 8 Char"/>
    <w:link w:val="Size8"/>
    <w:rsid w:val="002903EC"/>
    <w:rPr>
      <w:rFonts w:ascii="Times New Roman" w:eastAsia="Times New Roman" w:hAnsi="Times New Roman" w:cs="Times New Roman"/>
      <w:sz w:val="16"/>
    </w:rPr>
  </w:style>
  <w:style w:type="paragraph" w:customStyle="1" w:styleId="RegularCite">
    <w:name w:val="Regular Cite"/>
    <w:qFormat/>
    <w:rsid w:val="002903EC"/>
    <w:pPr>
      <w:spacing w:after="0" w:line="240" w:lineRule="auto"/>
    </w:pPr>
    <w:rPr>
      <w:rFonts w:ascii="Times New Roman" w:eastAsia="Times New Roman" w:hAnsi="Times New Roman" w:cs="Times New Roman"/>
      <w:sz w:val="20"/>
    </w:rPr>
  </w:style>
  <w:style w:type="character" w:customStyle="1" w:styleId="eudoraheader">
    <w:name w:val="eudoraheader"/>
    <w:rsid w:val="002903EC"/>
  </w:style>
  <w:style w:type="character" w:customStyle="1" w:styleId="emailstyle26">
    <w:name w:val="emailstyle26"/>
    <w:rsid w:val="002903EC"/>
  </w:style>
  <w:style w:type="paragraph" w:customStyle="1" w:styleId="context">
    <w:name w:val="context"/>
    <w:basedOn w:val="Normal"/>
    <w:rsid w:val="002903EC"/>
    <w:pPr>
      <w:spacing w:before="100" w:beforeAutospacing="1" w:after="100" w:afterAutospacing="1" w:line="240" w:lineRule="auto"/>
    </w:pPr>
    <w:rPr>
      <w:rFonts w:eastAsia="Times New Roman"/>
      <w:sz w:val="24"/>
    </w:rPr>
  </w:style>
  <w:style w:type="character" w:customStyle="1" w:styleId="newstitle1">
    <w:name w:val="newstitle1"/>
    <w:rsid w:val="002903EC"/>
  </w:style>
  <w:style w:type="character" w:customStyle="1" w:styleId="dateline">
    <w:name w:val="dateline"/>
    <w:rsid w:val="002903EC"/>
  </w:style>
  <w:style w:type="character" w:customStyle="1" w:styleId="sendtofriend">
    <w:name w:val="sendtofriend"/>
    <w:rsid w:val="002903EC"/>
  </w:style>
  <w:style w:type="character" w:customStyle="1" w:styleId="pagetype">
    <w:name w:val="pagetype"/>
    <w:rsid w:val="002903EC"/>
  </w:style>
  <w:style w:type="character" w:customStyle="1" w:styleId="byl">
    <w:name w:val="byl"/>
    <w:rsid w:val="002903EC"/>
  </w:style>
  <w:style w:type="character" w:customStyle="1" w:styleId="byd">
    <w:name w:val="byd"/>
    <w:rsid w:val="002903EC"/>
  </w:style>
  <w:style w:type="paragraph" w:customStyle="1" w:styleId="Size6">
    <w:name w:val="Size 6"/>
    <w:link w:val="Size6Char"/>
    <w:qFormat/>
    <w:rsid w:val="002903EC"/>
    <w:pPr>
      <w:spacing w:after="0" w:line="240" w:lineRule="auto"/>
    </w:pPr>
    <w:rPr>
      <w:rFonts w:ascii="Times New Roman" w:eastAsia="Times New Roman" w:hAnsi="Times New Roman" w:cs="Times New Roman"/>
      <w:sz w:val="16"/>
    </w:rPr>
  </w:style>
  <w:style w:type="character" w:customStyle="1" w:styleId="Size6Char">
    <w:name w:val="Size 6 Char"/>
    <w:link w:val="Size6"/>
    <w:rsid w:val="002903EC"/>
    <w:rPr>
      <w:rFonts w:ascii="Times New Roman" w:eastAsia="Times New Roman" w:hAnsi="Times New Roman" w:cs="Times New Roman"/>
      <w:sz w:val="16"/>
    </w:rPr>
  </w:style>
  <w:style w:type="character" w:customStyle="1" w:styleId="underliningchar0">
    <w:name w:val="underliningchar"/>
    <w:rsid w:val="002903EC"/>
  </w:style>
  <w:style w:type="paragraph" w:customStyle="1" w:styleId="TxBrp11">
    <w:name w:val="TxBr_p11"/>
    <w:basedOn w:val="Normal"/>
    <w:rsid w:val="002903EC"/>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2903EC"/>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2903EC"/>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2903EC"/>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2903EC"/>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2903EC"/>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2903EC"/>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2903EC"/>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2903EC"/>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2903EC"/>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2903EC"/>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2903EC"/>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2903EC"/>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2903EC"/>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2903EC"/>
    <w:rPr>
      <w:vanish w:val="0"/>
      <w:webHidden w:val="0"/>
      <w:color w:val="999999"/>
      <w:sz w:val="12"/>
      <w:szCs w:val="12"/>
      <w:specVanish/>
    </w:rPr>
  </w:style>
  <w:style w:type="paragraph" w:customStyle="1" w:styleId="CardsFont8pt">
    <w:name w:val="Cards + Font: 8 pt"/>
    <w:basedOn w:val="Normal"/>
    <w:rsid w:val="002903EC"/>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2903EC"/>
    <w:rPr>
      <w:sz w:val="16"/>
    </w:rPr>
  </w:style>
  <w:style w:type="character" w:customStyle="1" w:styleId="TagLineCharChar">
    <w:name w:val="Tag Line Char Char"/>
    <w:rsid w:val="002903EC"/>
    <w:rPr>
      <w:rFonts w:cs="Arial"/>
      <w:b/>
      <w:bCs/>
      <w:iCs/>
      <w:sz w:val="24"/>
      <w:szCs w:val="28"/>
      <w:lang w:val="en-US" w:eastAsia="en-US" w:bidi="ar-SA"/>
    </w:rPr>
  </w:style>
  <w:style w:type="paragraph" w:customStyle="1" w:styleId="published">
    <w:name w:val="published"/>
    <w:basedOn w:val="Normal"/>
    <w:rsid w:val="002903EC"/>
    <w:pPr>
      <w:spacing w:before="100" w:beforeAutospacing="1" w:after="100" w:afterAutospacing="1" w:line="240" w:lineRule="auto"/>
    </w:pPr>
    <w:rPr>
      <w:rFonts w:eastAsia="Times New Roman"/>
      <w:sz w:val="24"/>
    </w:rPr>
  </w:style>
  <w:style w:type="paragraph" w:customStyle="1" w:styleId="updated">
    <w:name w:val="updated"/>
    <w:basedOn w:val="Normal"/>
    <w:rsid w:val="002903EC"/>
    <w:pPr>
      <w:spacing w:before="100" w:beforeAutospacing="1" w:after="100" w:afterAutospacing="1" w:line="240" w:lineRule="auto"/>
    </w:pPr>
    <w:rPr>
      <w:rFonts w:eastAsia="Times New Roman"/>
      <w:sz w:val="24"/>
    </w:rPr>
  </w:style>
  <w:style w:type="character" w:customStyle="1" w:styleId="articlecommentcount">
    <w:name w:val="article_comment_count"/>
    <w:rsid w:val="002903EC"/>
  </w:style>
  <w:style w:type="character" w:customStyle="1" w:styleId="articlerecommendcount">
    <w:name w:val="article_recommend_count"/>
    <w:rsid w:val="002903EC"/>
  </w:style>
  <w:style w:type="character" w:customStyle="1" w:styleId="normaltext1">
    <w:name w:val="normal_text"/>
    <w:rsid w:val="002903EC"/>
  </w:style>
  <w:style w:type="paragraph" w:customStyle="1" w:styleId="storytimestamp">
    <w:name w:val="storytimestamp"/>
    <w:basedOn w:val="Normal"/>
    <w:rsid w:val="002903EC"/>
    <w:pPr>
      <w:spacing w:before="100" w:beforeAutospacing="1" w:after="100" w:afterAutospacing="1" w:line="240" w:lineRule="auto"/>
    </w:pPr>
    <w:rPr>
      <w:rFonts w:eastAsia="Times New Roman"/>
      <w:sz w:val="24"/>
    </w:rPr>
  </w:style>
  <w:style w:type="character" w:customStyle="1" w:styleId="story-byline">
    <w:name w:val="story-byline"/>
    <w:rsid w:val="002903EC"/>
  </w:style>
  <w:style w:type="character" w:customStyle="1" w:styleId="story-titleline">
    <w:name w:val="story-titleline"/>
    <w:rsid w:val="002903EC"/>
  </w:style>
  <w:style w:type="paragraph" w:styleId="ListBullet2">
    <w:name w:val="List Bullet 2"/>
    <w:basedOn w:val="Normal"/>
    <w:rsid w:val="002903EC"/>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2903EC"/>
    <w:pPr>
      <w:spacing w:after="0" w:line="240" w:lineRule="auto"/>
    </w:pPr>
    <w:rPr>
      <w:rFonts w:eastAsia="Times New Roman"/>
      <w:color w:val="000000"/>
      <w:sz w:val="10"/>
    </w:rPr>
  </w:style>
  <w:style w:type="character" w:customStyle="1" w:styleId="UnderlineCardChar1">
    <w:name w:val="Underline Card Char"/>
    <w:rsid w:val="002903EC"/>
    <w:rPr>
      <w:sz w:val="22"/>
      <w:szCs w:val="24"/>
      <w:u w:val="single"/>
      <w:lang w:val="en-US" w:eastAsia="en-US" w:bidi="ar-SA"/>
    </w:rPr>
  </w:style>
  <w:style w:type="character" w:customStyle="1" w:styleId="SourcesCharChar1">
    <w:name w:val="Sources Char Char1"/>
    <w:rsid w:val="002903EC"/>
    <w:rPr>
      <w:rFonts w:cs="Arial"/>
      <w:b/>
      <w:bCs/>
      <w:iCs/>
      <w:sz w:val="24"/>
      <w:szCs w:val="28"/>
      <w:lang w:val="en-US" w:eastAsia="en-US" w:bidi="ar-SA"/>
    </w:rPr>
  </w:style>
  <w:style w:type="character" w:customStyle="1" w:styleId="UnderlinesCharChar">
    <w:name w:val="Underlines Char Char"/>
    <w:rsid w:val="002903EC"/>
    <w:rPr>
      <w:rFonts w:cs="Arial"/>
      <w:b/>
      <w:bCs/>
      <w:sz w:val="22"/>
      <w:szCs w:val="26"/>
      <w:u w:val="single"/>
      <w:lang w:val="en-US" w:eastAsia="en-US" w:bidi="ar-SA"/>
    </w:rPr>
  </w:style>
  <w:style w:type="paragraph" w:customStyle="1" w:styleId="OmniPage3">
    <w:name w:val="OmniPage #3"/>
    <w:basedOn w:val="Normal"/>
    <w:rsid w:val="002903EC"/>
    <w:pPr>
      <w:spacing w:after="0" w:line="240" w:lineRule="auto"/>
    </w:pPr>
    <w:rPr>
      <w:rFonts w:eastAsia="Times New Roman"/>
      <w:color w:val="000000"/>
      <w:sz w:val="20"/>
      <w:szCs w:val="20"/>
    </w:rPr>
  </w:style>
  <w:style w:type="paragraph" w:customStyle="1" w:styleId="OmniPage16">
    <w:name w:val="OmniPage #16"/>
    <w:basedOn w:val="Normal"/>
    <w:rsid w:val="002903EC"/>
    <w:pPr>
      <w:spacing w:after="0" w:line="240" w:lineRule="auto"/>
    </w:pPr>
    <w:rPr>
      <w:rFonts w:eastAsia="Times New Roman"/>
      <w:color w:val="000000"/>
      <w:sz w:val="20"/>
      <w:szCs w:val="20"/>
    </w:rPr>
  </w:style>
  <w:style w:type="paragraph" w:customStyle="1" w:styleId="OmniPage23">
    <w:name w:val="OmniPage #23"/>
    <w:basedOn w:val="Normal"/>
    <w:rsid w:val="002903EC"/>
    <w:pPr>
      <w:spacing w:after="0" w:line="240" w:lineRule="auto"/>
    </w:pPr>
    <w:rPr>
      <w:rFonts w:eastAsia="Times New Roman"/>
      <w:color w:val="000000"/>
      <w:sz w:val="20"/>
      <w:szCs w:val="20"/>
    </w:rPr>
  </w:style>
  <w:style w:type="paragraph" w:customStyle="1" w:styleId="OmniPage24">
    <w:name w:val="OmniPage #24"/>
    <w:basedOn w:val="Normal"/>
    <w:rsid w:val="002903EC"/>
    <w:pPr>
      <w:spacing w:after="0" w:line="240" w:lineRule="auto"/>
    </w:pPr>
    <w:rPr>
      <w:rFonts w:eastAsia="Times New Roman"/>
      <w:color w:val="000000"/>
      <w:sz w:val="20"/>
      <w:szCs w:val="20"/>
    </w:rPr>
  </w:style>
  <w:style w:type="paragraph" w:customStyle="1" w:styleId="OmniPage27">
    <w:name w:val="OmniPage #27"/>
    <w:basedOn w:val="Normal"/>
    <w:rsid w:val="002903EC"/>
    <w:pPr>
      <w:spacing w:after="0" w:line="240" w:lineRule="auto"/>
    </w:pPr>
    <w:rPr>
      <w:rFonts w:eastAsia="Times New Roman"/>
      <w:color w:val="000000"/>
      <w:sz w:val="20"/>
      <w:szCs w:val="20"/>
    </w:rPr>
  </w:style>
  <w:style w:type="paragraph" w:customStyle="1" w:styleId="OmniPage28">
    <w:name w:val="OmniPage #28"/>
    <w:basedOn w:val="Normal"/>
    <w:rsid w:val="002903EC"/>
    <w:pPr>
      <w:spacing w:after="0" w:line="240" w:lineRule="auto"/>
    </w:pPr>
    <w:rPr>
      <w:rFonts w:eastAsia="Times New Roman"/>
      <w:color w:val="000000"/>
      <w:sz w:val="20"/>
      <w:szCs w:val="20"/>
    </w:rPr>
  </w:style>
  <w:style w:type="paragraph" w:customStyle="1" w:styleId="OmniPage29">
    <w:name w:val="OmniPage #29"/>
    <w:basedOn w:val="Normal"/>
    <w:rsid w:val="002903EC"/>
    <w:pPr>
      <w:spacing w:after="0" w:line="240" w:lineRule="auto"/>
    </w:pPr>
    <w:rPr>
      <w:rFonts w:eastAsia="Times New Roman"/>
      <w:color w:val="000000"/>
      <w:sz w:val="20"/>
      <w:szCs w:val="20"/>
    </w:rPr>
  </w:style>
  <w:style w:type="paragraph" w:customStyle="1" w:styleId="OmniPage30">
    <w:name w:val="OmniPage #30"/>
    <w:basedOn w:val="Normal"/>
    <w:rsid w:val="002903EC"/>
    <w:pPr>
      <w:spacing w:after="0" w:line="240" w:lineRule="auto"/>
    </w:pPr>
    <w:rPr>
      <w:rFonts w:eastAsia="Times New Roman"/>
      <w:color w:val="000000"/>
      <w:sz w:val="20"/>
      <w:szCs w:val="20"/>
    </w:rPr>
  </w:style>
  <w:style w:type="paragraph" w:customStyle="1" w:styleId="OmniPage31">
    <w:name w:val="OmniPage #31"/>
    <w:basedOn w:val="Normal"/>
    <w:rsid w:val="002903EC"/>
    <w:pPr>
      <w:spacing w:after="0" w:line="240" w:lineRule="auto"/>
    </w:pPr>
    <w:rPr>
      <w:rFonts w:eastAsia="Times New Roman"/>
      <w:color w:val="000000"/>
      <w:sz w:val="20"/>
      <w:szCs w:val="20"/>
    </w:rPr>
  </w:style>
  <w:style w:type="paragraph" w:customStyle="1" w:styleId="OmniPage32">
    <w:name w:val="OmniPage #32"/>
    <w:basedOn w:val="Normal"/>
    <w:rsid w:val="002903EC"/>
    <w:pPr>
      <w:spacing w:after="0" w:line="240" w:lineRule="auto"/>
    </w:pPr>
    <w:rPr>
      <w:rFonts w:eastAsia="Times New Roman"/>
      <w:color w:val="000000"/>
      <w:sz w:val="20"/>
      <w:szCs w:val="20"/>
    </w:rPr>
  </w:style>
  <w:style w:type="paragraph" w:customStyle="1" w:styleId="OmniPage33">
    <w:name w:val="OmniPage #33"/>
    <w:basedOn w:val="Normal"/>
    <w:rsid w:val="002903EC"/>
    <w:pPr>
      <w:spacing w:after="0" w:line="240" w:lineRule="auto"/>
    </w:pPr>
    <w:rPr>
      <w:rFonts w:eastAsia="Times New Roman"/>
      <w:color w:val="000000"/>
      <w:sz w:val="20"/>
      <w:szCs w:val="20"/>
    </w:rPr>
  </w:style>
  <w:style w:type="paragraph" w:customStyle="1" w:styleId="OmniPage34">
    <w:name w:val="OmniPage #34"/>
    <w:basedOn w:val="Normal"/>
    <w:rsid w:val="002903EC"/>
    <w:pPr>
      <w:spacing w:after="0" w:line="240" w:lineRule="auto"/>
    </w:pPr>
    <w:rPr>
      <w:rFonts w:eastAsia="Times New Roman"/>
      <w:color w:val="000000"/>
      <w:sz w:val="20"/>
      <w:szCs w:val="20"/>
    </w:rPr>
  </w:style>
  <w:style w:type="paragraph" w:customStyle="1" w:styleId="OmniPage35">
    <w:name w:val="OmniPage #35"/>
    <w:basedOn w:val="Normal"/>
    <w:rsid w:val="002903EC"/>
    <w:pPr>
      <w:spacing w:after="0" w:line="240" w:lineRule="auto"/>
    </w:pPr>
    <w:rPr>
      <w:rFonts w:eastAsia="Times New Roman"/>
      <w:color w:val="000000"/>
      <w:sz w:val="20"/>
      <w:szCs w:val="20"/>
    </w:rPr>
  </w:style>
  <w:style w:type="paragraph" w:customStyle="1" w:styleId="OmniPage36">
    <w:name w:val="OmniPage #36"/>
    <w:basedOn w:val="Normal"/>
    <w:rsid w:val="002903EC"/>
    <w:pPr>
      <w:spacing w:after="0" w:line="240" w:lineRule="auto"/>
    </w:pPr>
    <w:rPr>
      <w:rFonts w:eastAsia="Times New Roman"/>
      <w:color w:val="000000"/>
      <w:sz w:val="20"/>
      <w:szCs w:val="20"/>
    </w:rPr>
  </w:style>
  <w:style w:type="paragraph" w:customStyle="1" w:styleId="OmniPage37">
    <w:name w:val="OmniPage #37"/>
    <w:basedOn w:val="Normal"/>
    <w:rsid w:val="002903EC"/>
    <w:pPr>
      <w:spacing w:after="0" w:line="240" w:lineRule="auto"/>
    </w:pPr>
    <w:rPr>
      <w:rFonts w:eastAsia="Times New Roman"/>
      <w:color w:val="000000"/>
      <w:sz w:val="20"/>
      <w:szCs w:val="20"/>
    </w:rPr>
  </w:style>
  <w:style w:type="paragraph" w:customStyle="1" w:styleId="OmniPage38">
    <w:name w:val="OmniPage #38"/>
    <w:basedOn w:val="Normal"/>
    <w:rsid w:val="002903EC"/>
    <w:pPr>
      <w:spacing w:after="0" w:line="240" w:lineRule="auto"/>
    </w:pPr>
    <w:rPr>
      <w:rFonts w:eastAsia="Times New Roman"/>
      <w:color w:val="000000"/>
      <w:sz w:val="20"/>
      <w:szCs w:val="20"/>
    </w:rPr>
  </w:style>
  <w:style w:type="paragraph" w:customStyle="1" w:styleId="OmniPage39">
    <w:name w:val="OmniPage #39"/>
    <w:basedOn w:val="Normal"/>
    <w:rsid w:val="002903EC"/>
    <w:pPr>
      <w:spacing w:after="0" w:line="240" w:lineRule="auto"/>
    </w:pPr>
    <w:rPr>
      <w:rFonts w:eastAsia="Times New Roman"/>
      <w:color w:val="000000"/>
      <w:sz w:val="20"/>
      <w:szCs w:val="20"/>
    </w:rPr>
  </w:style>
  <w:style w:type="paragraph" w:customStyle="1" w:styleId="OmniPage40">
    <w:name w:val="OmniPage #40"/>
    <w:basedOn w:val="Normal"/>
    <w:rsid w:val="002903EC"/>
    <w:pPr>
      <w:spacing w:after="0" w:line="240" w:lineRule="auto"/>
    </w:pPr>
    <w:rPr>
      <w:rFonts w:eastAsia="Times New Roman"/>
      <w:color w:val="000000"/>
      <w:sz w:val="20"/>
      <w:szCs w:val="20"/>
    </w:rPr>
  </w:style>
  <w:style w:type="paragraph" w:customStyle="1" w:styleId="OmniPage41">
    <w:name w:val="OmniPage #41"/>
    <w:basedOn w:val="Normal"/>
    <w:rsid w:val="002903EC"/>
    <w:pPr>
      <w:spacing w:after="0" w:line="240" w:lineRule="auto"/>
    </w:pPr>
    <w:rPr>
      <w:rFonts w:eastAsia="Times New Roman"/>
      <w:color w:val="000000"/>
      <w:sz w:val="20"/>
      <w:szCs w:val="20"/>
    </w:rPr>
  </w:style>
  <w:style w:type="paragraph" w:customStyle="1" w:styleId="OmniPage42">
    <w:name w:val="OmniPage #42"/>
    <w:basedOn w:val="Normal"/>
    <w:rsid w:val="002903EC"/>
    <w:pPr>
      <w:spacing w:after="0" w:line="240" w:lineRule="auto"/>
    </w:pPr>
    <w:rPr>
      <w:rFonts w:eastAsia="Times New Roman"/>
      <w:color w:val="000000"/>
      <w:sz w:val="20"/>
      <w:szCs w:val="20"/>
    </w:rPr>
  </w:style>
  <w:style w:type="paragraph" w:customStyle="1" w:styleId="OmniPage43">
    <w:name w:val="OmniPage #43"/>
    <w:basedOn w:val="Normal"/>
    <w:rsid w:val="002903EC"/>
    <w:pPr>
      <w:spacing w:after="0" w:line="240" w:lineRule="auto"/>
    </w:pPr>
    <w:rPr>
      <w:rFonts w:eastAsia="Times New Roman"/>
      <w:color w:val="000000"/>
      <w:sz w:val="20"/>
      <w:szCs w:val="20"/>
    </w:rPr>
  </w:style>
  <w:style w:type="paragraph" w:customStyle="1" w:styleId="OmniPage44">
    <w:name w:val="OmniPage #44"/>
    <w:basedOn w:val="Normal"/>
    <w:rsid w:val="002903EC"/>
    <w:pPr>
      <w:spacing w:after="0" w:line="240" w:lineRule="auto"/>
    </w:pPr>
    <w:rPr>
      <w:rFonts w:eastAsia="Times New Roman"/>
      <w:color w:val="000000"/>
      <w:sz w:val="20"/>
      <w:szCs w:val="20"/>
    </w:rPr>
  </w:style>
  <w:style w:type="paragraph" w:customStyle="1" w:styleId="OmniPage45">
    <w:name w:val="OmniPage #45"/>
    <w:basedOn w:val="Normal"/>
    <w:rsid w:val="002903EC"/>
    <w:pPr>
      <w:spacing w:after="0" w:line="240" w:lineRule="auto"/>
    </w:pPr>
    <w:rPr>
      <w:rFonts w:eastAsia="Times New Roman"/>
      <w:color w:val="000000"/>
      <w:sz w:val="20"/>
      <w:szCs w:val="20"/>
    </w:rPr>
  </w:style>
  <w:style w:type="paragraph" w:customStyle="1" w:styleId="OmniPage46">
    <w:name w:val="OmniPage #46"/>
    <w:basedOn w:val="Normal"/>
    <w:rsid w:val="002903EC"/>
    <w:pPr>
      <w:spacing w:after="0" w:line="240" w:lineRule="auto"/>
    </w:pPr>
    <w:rPr>
      <w:rFonts w:eastAsia="Times New Roman"/>
      <w:color w:val="000000"/>
      <w:sz w:val="20"/>
      <w:szCs w:val="20"/>
    </w:rPr>
  </w:style>
  <w:style w:type="paragraph" w:customStyle="1" w:styleId="OmniPage47">
    <w:name w:val="OmniPage #47"/>
    <w:basedOn w:val="Normal"/>
    <w:rsid w:val="002903EC"/>
    <w:pPr>
      <w:spacing w:after="0" w:line="240" w:lineRule="auto"/>
    </w:pPr>
    <w:rPr>
      <w:rFonts w:eastAsia="Times New Roman"/>
      <w:color w:val="000000"/>
      <w:sz w:val="20"/>
      <w:szCs w:val="20"/>
    </w:rPr>
  </w:style>
  <w:style w:type="paragraph" w:customStyle="1" w:styleId="OmniPage48">
    <w:name w:val="OmniPage #48"/>
    <w:basedOn w:val="Normal"/>
    <w:rsid w:val="002903EC"/>
    <w:pPr>
      <w:spacing w:after="0" w:line="240" w:lineRule="auto"/>
    </w:pPr>
    <w:rPr>
      <w:rFonts w:eastAsia="Times New Roman"/>
      <w:color w:val="000000"/>
      <w:sz w:val="20"/>
      <w:szCs w:val="20"/>
    </w:rPr>
  </w:style>
  <w:style w:type="paragraph" w:customStyle="1" w:styleId="OmniPage49">
    <w:name w:val="OmniPage #49"/>
    <w:basedOn w:val="Normal"/>
    <w:rsid w:val="002903EC"/>
    <w:pPr>
      <w:spacing w:after="0" w:line="240" w:lineRule="auto"/>
    </w:pPr>
    <w:rPr>
      <w:rFonts w:eastAsia="Times New Roman"/>
      <w:color w:val="000000"/>
      <w:sz w:val="20"/>
      <w:szCs w:val="20"/>
    </w:rPr>
  </w:style>
  <w:style w:type="paragraph" w:customStyle="1" w:styleId="OmniPage50">
    <w:name w:val="OmniPage #50"/>
    <w:basedOn w:val="Normal"/>
    <w:rsid w:val="002903EC"/>
    <w:pPr>
      <w:spacing w:after="0" w:line="240" w:lineRule="auto"/>
    </w:pPr>
    <w:rPr>
      <w:rFonts w:eastAsia="Times New Roman"/>
      <w:color w:val="000000"/>
      <w:sz w:val="20"/>
      <w:szCs w:val="20"/>
    </w:rPr>
  </w:style>
  <w:style w:type="paragraph" w:customStyle="1" w:styleId="OmniPage51">
    <w:name w:val="OmniPage #51"/>
    <w:basedOn w:val="Normal"/>
    <w:rsid w:val="002903EC"/>
    <w:pPr>
      <w:spacing w:after="0" w:line="240" w:lineRule="auto"/>
    </w:pPr>
    <w:rPr>
      <w:rFonts w:eastAsia="Times New Roman"/>
      <w:color w:val="000000"/>
      <w:sz w:val="20"/>
      <w:szCs w:val="20"/>
    </w:rPr>
  </w:style>
  <w:style w:type="paragraph" w:customStyle="1" w:styleId="OmniPage52">
    <w:name w:val="OmniPage #52"/>
    <w:basedOn w:val="Normal"/>
    <w:rsid w:val="002903EC"/>
    <w:pPr>
      <w:spacing w:after="0" w:line="240" w:lineRule="auto"/>
    </w:pPr>
    <w:rPr>
      <w:rFonts w:eastAsia="Times New Roman"/>
      <w:color w:val="000000"/>
      <w:sz w:val="20"/>
      <w:szCs w:val="20"/>
    </w:rPr>
  </w:style>
  <w:style w:type="paragraph" w:customStyle="1" w:styleId="OmniPage53">
    <w:name w:val="OmniPage #53"/>
    <w:basedOn w:val="Normal"/>
    <w:rsid w:val="002903EC"/>
    <w:pPr>
      <w:spacing w:after="0" w:line="240" w:lineRule="auto"/>
    </w:pPr>
    <w:rPr>
      <w:rFonts w:eastAsia="Times New Roman"/>
      <w:color w:val="000000"/>
      <w:sz w:val="20"/>
      <w:szCs w:val="20"/>
    </w:rPr>
  </w:style>
  <w:style w:type="paragraph" w:customStyle="1" w:styleId="OmniPage54">
    <w:name w:val="OmniPage #54"/>
    <w:basedOn w:val="Normal"/>
    <w:rsid w:val="002903EC"/>
    <w:pPr>
      <w:spacing w:after="0" w:line="240" w:lineRule="auto"/>
    </w:pPr>
    <w:rPr>
      <w:rFonts w:eastAsia="Times New Roman"/>
      <w:color w:val="000000"/>
      <w:sz w:val="20"/>
      <w:szCs w:val="20"/>
    </w:rPr>
  </w:style>
  <w:style w:type="paragraph" w:customStyle="1" w:styleId="OmniPage55">
    <w:name w:val="OmniPage #55"/>
    <w:basedOn w:val="Normal"/>
    <w:rsid w:val="002903EC"/>
    <w:pPr>
      <w:spacing w:after="0" w:line="240" w:lineRule="auto"/>
    </w:pPr>
    <w:rPr>
      <w:rFonts w:eastAsia="Times New Roman"/>
      <w:color w:val="000000"/>
      <w:sz w:val="20"/>
      <w:szCs w:val="20"/>
    </w:rPr>
  </w:style>
  <w:style w:type="paragraph" w:customStyle="1" w:styleId="OmniPage56">
    <w:name w:val="OmniPage #56"/>
    <w:basedOn w:val="Normal"/>
    <w:rsid w:val="002903EC"/>
    <w:pPr>
      <w:spacing w:after="0" w:line="240" w:lineRule="auto"/>
    </w:pPr>
    <w:rPr>
      <w:rFonts w:eastAsia="Times New Roman"/>
      <w:color w:val="000000"/>
      <w:sz w:val="20"/>
      <w:szCs w:val="20"/>
    </w:rPr>
  </w:style>
  <w:style w:type="paragraph" w:customStyle="1" w:styleId="OmniPage57">
    <w:name w:val="OmniPage #57"/>
    <w:basedOn w:val="Normal"/>
    <w:rsid w:val="002903EC"/>
    <w:pPr>
      <w:spacing w:after="0" w:line="240" w:lineRule="auto"/>
    </w:pPr>
    <w:rPr>
      <w:rFonts w:eastAsia="Times New Roman"/>
      <w:color w:val="000000"/>
      <w:sz w:val="20"/>
      <w:szCs w:val="20"/>
    </w:rPr>
  </w:style>
  <w:style w:type="paragraph" w:customStyle="1" w:styleId="OmniPage58">
    <w:name w:val="OmniPage #58"/>
    <w:basedOn w:val="Normal"/>
    <w:rsid w:val="002903EC"/>
    <w:pPr>
      <w:spacing w:after="0" w:line="240" w:lineRule="auto"/>
    </w:pPr>
    <w:rPr>
      <w:rFonts w:eastAsia="Times New Roman"/>
      <w:color w:val="000000"/>
      <w:sz w:val="20"/>
      <w:szCs w:val="20"/>
    </w:rPr>
  </w:style>
  <w:style w:type="paragraph" w:customStyle="1" w:styleId="OmniPage59">
    <w:name w:val="OmniPage #59"/>
    <w:basedOn w:val="Normal"/>
    <w:rsid w:val="002903EC"/>
    <w:pPr>
      <w:spacing w:after="0" w:line="240" w:lineRule="auto"/>
    </w:pPr>
    <w:rPr>
      <w:rFonts w:eastAsia="Times New Roman"/>
      <w:color w:val="000000"/>
      <w:sz w:val="20"/>
      <w:szCs w:val="20"/>
    </w:rPr>
  </w:style>
  <w:style w:type="paragraph" w:customStyle="1" w:styleId="OmniPage60">
    <w:name w:val="OmniPage #60"/>
    <w:basedOn w:val="Normal"/>
    <w:rsid w:val="002903EC"/>
    <w:pPr>
      <w:spacing w:after="0" w:line="240" w:lineRule="auto"/>
    </w:pPr>
    <w:rPr>
      <w:rFonts w:eastAsia="Times New Roman"/>
      <w:color w:val="000000"/>
      <w:sz w:val="20"/>
      <w:szCs w:val="20"/>
    </w:rPr>
  </w:style>
  <w:style w:type="paragraph" w:customStyle="1" w:styleId="OmniPage61">
    <w:name w:val="OmniPage #61"/>
    <w:basedOn w:val="Normal"/>
    <w:rsid w:val="002903EC"/>
    <w:pPr>
      <w:spacing w:after="0" w:line="240" w:lineRule="auto"/>
    </w:pPr>
    <w:rPr>
      <w:rFonts w:eastAsia="Times New Roman"/>
      <w:color w:val="000000"/>
      <w:sz w:val="20"/>
      <w:szCs w:val="20"/>
    </w:rPr>
  </w:style>
  <w:style w:type="paragraph" w:customStyle="1" w:styleId="OmniPage62">
    <w:name w:val="OmniPage #62"/>
    <w:basedOn w:val="Normal"/>
    <w:rsid w:val="002903EC"/>
    <w:pPr>
      <w:spacing w:after="0" w:line="240" w:lineRule="auto"/>
    </w:pPr>
    <w:rPr>
      <w:rFonts w:eastAsia="Times New Roman"/>
      <w:color w:val="000000"/>
      <w:sz w:val="20"/>
      <w:szCs w:val="20"/>
    </w:rPr>
  </w:style>
  <w:style w:type="paragraph" w:customStyle="1" w:styleId="OmniPage63">
    <w:name w:val="OmniPage #63"/>
    <w:basedOn w:val="Normal"/>
    <w:rsid w:val="002903EC"/>
    <w:pPr>
      <w:spacing w:after="0" w:line="240" w:lineRule="auto"/>
    </w:pPr>
    <w:rPr>
      <w:rFonts w:eastAsia="Times New Roman"/>
      <w:color w:val="000000"/>
      <w:sz w:val="20"/>
      <w:szCs w:val="20"/>
    </w:rPr>
  </w:style>
  <w:style w:type="paragraph" w:customStyle="1" w:styleId="OmniPage64">
    <w:name w:val="OmniPage #64"/>
    <w:basedOn w:val="Normal"/>
    <w:rsid w:val="002903EC"/>
    <w:pPr>
      <w:spacing w:after="0" w:line="240" w:lineRule="auto"/>
    </w:pPr>
    <w:rPr>
      <w:rFonts w:eastAsia="Times New Roman"/>
      <w:color w:val="000000"/>
      <w:sz w:val="20"/>
      <w:szCs w:val="20"/>
    </w:rPr>
  </w:style>
  <w:style w:type="paragraph" w:customStyle="1" w:styleId="OmniPage65">
    <w:name w:val="OmniPage #65"/>
    <w:basedOn w:val="Normal"/>
    <w:rsid w:val="002903EC"/>
    <w:pPr>
      <w:spacing w:after="0" w:line="240" w:lineRule="auto"/>
    </w:pPr>
    <w:rPr>
      <w:rFonts w:eastAsia="Times New Roman"/>
      <w:color w:val="000000"/>
      <w:sz w:val="20"/>
      <w:szCs w:val="20"/>
    </w:rPr>
  </w:style>
  <w:style w:type="paragraph" w:customStyle="1" w:styleId="OmniPage66">
    <w:name w:val="OmniPage #66"/>
    <w:basedOn w:val="Normal"/>
    <w:rsid w:val="002903EC"/>
    <w:pPr>
      <w:spacing w:after="0" w:line="240" w:lineRule="auto"/>
    </w:pPr>
    <w:rPr>
      <w:rFonts w:eastAsia="Times New Roman"/>
      <w:color w:val="000000"/>
      <w:sz w:val="20"/>
      <w:szCs w:val="20"/>
    </w:rPr>
  </w:style>
  <w:style w:type="paragraph" w:customStyle="1" w:styleId="OmniPage67">
    <w:name w:val="OmniPage #67"/>
    <w:basedOn w:val="Normal"/>
    <w:rsid w:val="002903EC"/>
    <w:pPr>
      <w:spacing w:after="0" w:line="240" w:lineRule="auto"/>
    </w:pPr>
    <w:rPr>
      <w:rFonts w:eastAsia="Times New Roman"/>
      <w:color w:val="000000"/>
      <w:sz w:val="20"/>
      <w:szCs w:val="20"/>
    </w:rPr>
  </w:style>
  <w:style w:type="paragraph" w:customStyle="1" w:styleId="OmniPage68">
    <w:name w:val="OmniPage #68"/>
    <w:basedOn w:val="Normal"/>
    <w:rsid w:val="002903EC"/>
    <w:pPr>
      <w:spacing w:after="0" w:line="240" w:lineRule="auto"/>
    </w:pPr>
    <w:rPr>
      <w:rFonts w:eastAsia="Times New Roman"/>
      <w:color w:val="000000"/>
      <w:sz w:val="20"/>
      <w:szCs w:val="20"/>
    </w:rPr>
  </w:style>
  <w:style w:type="paragraph" w:customStyle="1" w:styleId="OmniPage69">
    <w:name w:val="OmniPage #69"/>
    <w:basedOn w:val="Normal"/>
    <w:rsid w:val="002903EC"/>
    <w:pPr>
      <w:spacing w:after="0" w:line="240" w:lineRule="auto"/>
    </w:pPr>
    <w:rPr>
      <w:rFonts w:eastAsia="Times New Roman"/>
      <w:color w:val="000000"/>
      <w:sz w:val="20"/>
      <w:szCs w:val="20"/>
    </w:rPr>
  </w:style>
  <w:style w:type="paragraph" w:customStyle="1" w:styleId="OmniPage70">
    <w:name w:val="OmniPage #70"/>
    <w:basedOn w:val="Normal"/>
    <w:rsid w:val="002903EC"/>
    <w:pPr>
      <w:spacing w:after="0" w:line="240" w:lineRule="auto"/>
    </w:pPr>
    <w:rPr>
      <w:rFonts w:eastAsia="Times New Roman"/>
      <w:color w:val="000000"/>
      <w:sz w:val="20"/>
      <w:szCs w:val="20"/>
    </w:rPr>
  </w:style>
  <w:style w:type="paragraph" w:customStyle="1" w:styleId="OmniPage71">
    <w:name w:val="OmniPage #71"/>
    <w:basedOn w:val="Normal"/>
    <w:rsid w:val="002903EC"/>
    <w:pPr>
      <w:spacing w:after="0" w:line="240" w:lineRule="auto"/>
    </w:pPr>
    <w:rPr>
      <w:rFonts w:eastAsia="Times New Roman"/>
      <w:color w:val="000000"/>
      <w:sz w:val="20"/>
      <w:szCs w:val="20"/>
    </w:rPr>
  </w:style>
  <w:style w:type="table" w:customStyle="1" w:styleId="MediumGrid22">
    <w:name w:val="Medium Grid 22"/>
    <w:basedOn w:val="TableNormal"/>
    <w:uiPriority w:val="68"/>
    <w:rsid w:val="002903EC"/>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2903EC"/>
    <w:rPr>
      <w:rFonts w:ascii="Times New Roman" w:eastAsia="Times New Roman" w:hAnsi="Times New Roman" w:cs="Calibri"/>
      <w:sz w:val="16"/>
      <w:szCs w:val="20"/>
    </w:rPr>
  </w:style>
  <w:style w:type="character" w:customStyle="1" w:styleId="createby">
    <w:name w:val="createby"/>
    <w:rsid w:val="002903EC"/>
  </w:style>
  <w:style w:type="character" w:customStyle="1" w:styleId="quote-right">
    <w:name w:val="quote-right"/>
    <w:rsid w:val="002903EC"/>
  </w:style>
  <w:style w:type="character" w:customStyle="1" w:styleId="smallcase">
    <w:name w:val="smallcase"/>
    <w:rsid w:val="002903EC"/>
  </w:style>
  <w:style w:type="character" w:customStyle="1" w:styleId="ft0">
    <w:name w:val="ft0"/>
    <w:rsid w:val="002903EC"/>
  </w:style>
  <w:style w:type="character" w:customStyle="1" w:styleId="ft2">
    <w:name w:val="ft2"/>
    <w:rsid w:val="002903EC"/>
  </w:style>
  <w:style w:type="character" w:customStyle="1" w:styleId="ft1">
    <w:name w:val="ft1"/>
    <w:rsid w:val="002903EC"/>
  </w:style>
  <w:style w:type="character" w:customStyle="1" w:styleId="ft3">
    <w:name w:val="ft3"/>
    <w:rsid w:val="002903EC"/>
  </w:style>
  <w:style w:type="character" w:customStyle="1" w:styleId="StyleTimesNewRoman12ptBold1">
    <w:name w:val="Style Times New Roman 12 pt Bold1"/>
    <w:rsid w:val="002903EC"/>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2903EC"/>
    <w:rPr>
      <w:rFonts w:eastAsia="MS Mincho"/>
      <w:szCs w:val="24"/>
      <w:u w:val="single"/>
      <w:lang w:val="en-US" w:eastAsia="ja-JP" w:bidi="ar-SA"/>
    </w:rPr>
  </w:style>
  <w:style w:type="character" w:customStyle="1" w:styleId="CircledChar2">
    <w:name w:val="Circled Char2"/>
    <w:rsid w:val="002903EC"/>
    <w:rPr>
      <w:rFonts w:eastAsia="MS Mincho"/>
      <w:b/>
      <w:szCs w:val="24"/>
      <w:u w:val="single"/>
      <w:lang w:val="en-US" w:eastAsia="ja-JP" w:bidi="ar-SA"/>
    </w:rPr>
  </w:style>
  <w:style w:type="character" w:customStyle="1" w:styleId="SmallTextChar2">
    <w:name w:val="Small Text Char2"/>
    <w:rsid w:val="002903EC"/>
    <w:rPr>
      <w:rFonts w:eastAsia="MS Mincho"/>
      <w:sz w:val="15"/>
      <w:szCs w:val="24"/>
      <w:lang w:val="en-US" w:eastAsia="ja-JP" w:bidi="ar-SA"/>
    </w:rPr>
  </w:style>
  <w:style w:type="character" w:customStyle="1" w:styleId="BoldandUnderlineCharCharCharCharChar1">
    <w:name w:val="Bold and Underline Char Char Char Char Char1"/>
    <w:rsid w:val="002903EC"/>
    <w:rPr>
      <w:b/>
      <w:szCs w:val="24"/>
      <w:u w:val="single"/>
      <w:lang w:val="en-US" w:eastAsia="en-US" w:bidi="ar-SA"/>
    </w:rPr>
  </w:style>
  <w:style w:type="character" w:customStyle="1" w:styleId="SmallCardChar">
    <w:name w:val="Small Card Char"/>
    <w:rsid w:val="002903EC"/>
    <w:rPr>
      <w:rFonts w:ascii="Palatino Linotype" w:eastAsia="Times New Roman" w:hAnsi="Palatino Linotype"/>
      <w:sz w:val="12"/>
      <w:szCs w:val="24"/>
    </w:rPr>
  </w:style>
  <w:style w:type="character" w:customStyle="1" w:styleId="StyleBoldUnderline10ptBold">
    <w:name w:val="Style Bold Underline + 10 pt Bold"/>
    <w:rsid w:val="002903EC"/>
    <w:rPr>
      <w:b/>
      <w:bCs/>
      <w:sz w:val="20"/>
      <w:u w:val="thick"/>
    </w:rPr>
  </w:style>
  <w:style w:type="character" w:customStyle="1" w:styleId="separator">
    <w:name w:val="separator"/>
    <w:rsid w:val="002903EC"/>
  </w:style>
  <w:style w:type="character" w:customStyle="1" w:styleId="PageHeaderChar">
    <w:name w:val="Page Header Char"/>
    <w:link w:val="PageHeader"/>
    <w:rsid w:val="002903EC"/>
    <w:rPr>
      <w:rFonts w:ascii="Calibri" w:hAnsi="Calibri"/>
    </w:rPr>
  </w:style>
  <w:style w:type="paragraph" w:customStyle="1" w:styleId="NormalUnderline0">
    <w:name w:val="Normal + Underline"/>
    <w:basedOn w:val="Normal"/>
    <w:link w:val="NormalUnderlineChar0"/>
    <w:qFormat/>
    <w:rsid w:val="002903EC"/>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2903EC"/>
    <w:pPr>
      <w:spacing w:after="0" w:line="240" w:lineRule="auto"/>
      <w:ind w:left="720"/>
    </w:pPr>
    <w:rPr>
      <w:rFonts w:eastAsia="Times New Roman"/>
      <w:sz w:val="12"/>
    </w:rPr>
  </w:style>
  <w:style w:type="character" w:customStyle="1" w:styleId="NormalUnderlineChar0">
    <w:name w:val="Normal + Underline Char"/>
    <w:link w:val="NormalUnderline0"/>
    <w:rsid w:val="002903EC"/>
    <w:rPr>
      <w:rFonts w:ascii="Calibri" w:eastAsia="Times New Roman" w:hAnsi="Calibri"/>
      <w:b/>
      <w:sz w:val="24"/>
      <w:u w:val="single"/>
    </w:rPr>
  </w:style>
  <w:style w:type="character" w:customStyle="1" w:styleId="NormalNoUnderlineChar">
    <w:name w:val="Normal + No Underline Char"/>
    <w:link w:val="NormalNoUnderline"/>
    <w:rsid w:val="002903EC"/>
    <w:rPr>
      <w:rFonts w:ascii="Calibri" w:eastAsia="Times New Roman" w:hAnsi="Calibri"/>
      <w:sz w:val="12"/>
    </w:rPr>
  </w:style>
  <w:style w:type="paragraph" w:customStyle="1" w:styleId="TagCite3">
    <w:name w:val="Tag Cite"/>
    <w:basedOn w:val="PageHeader"/>
    <w:link w:val="TagCiteChar3"/>
    <w:qFormat/>
    <w:rsid w:val="002903EC"/>
    <w:rPr>
      <w:rFonts w:ascii="Arial Narrow" w:eastAsia="SimSun" w:hAnsi="Arial Narrow"/>
      <w:b/>
      <w:sz w:val="24"/>
      <w:lang w:eastAsia="zh-CN"/>
    </w:rPr>
  </w:style>
  <w:style w:type="character" w:customStyle="1" w:styleId="TagCiteChar3">
    <w:name w:val="Tag Cite Char"/>
    <w:link w:val="TagCite3"/>
    <w:rsid w:val="002903EC"/>
    <w:rPr>
      <w:rFonts w:ascii="Arial Narrow" w:eastAsia="SimSun" w:hAnsi="Arial Narrow"/>
      <w:b/>
      <w:sz w:val="24"/>
      <w:lang w:eastAsia="zh-CN"/>
    </w:rPr>
  </w:style>
  <w:style w:type="character" w:customStyle="1" w:styleId="smalllink">
    <w:name w:val="smalllink"/>
    <w:rsid w:val="002903EC"/>
  </w:style>
  <w:style w:type="character" w:customStyle="1" w:styleId="bighead1">
    <w:name w:val="bighead1"/>
    <w:rsid w:val="002903EC"/>
    <w:rPr>
      <w:rFonts w:ascii="Verdana" w:hAnsi="Verdana" w:hint="default"/>
      <w:b/>
      <w:bCs/>
      <w:sz w:val="27"/>
      <w:szCs w:val="27"/>
    </w:rPr>
  </w:style>
  <w:style w:type="character" w:customStyle="1" w:styleId="Underline-WFU">
    <w:name w:val="Underline-WFU"/>
    <w:uiPriority w:val="1"/>
    <w:qFormat/>
    <w:rsid w:val="002903EC"/>
    <w:rPr>
      <w:rFonts w:ascii="Cambria" w:hAnsi="Cambria"/>
      <w:sz w:val="21"/>
      <w:u w:val="single"/>
    </w:rPr>
  </w:style>
  <w:style w:type="paragraph" w:customStyle="1" w:styleId="Tiny-WFU">
    <w:name w:val="Tiny-WFU"/>
    <w:basedOn w:val="Normal"/>
    <w:qFormat/>
    <w:rsid w:val="002903EC"/>
    <w:pPr>
      <w:spacing w:after="0" w:line="240" w:lineRule="auto"/>
    </w:pPr>
    <w:rPr>
      <w:rFonts w:eastAsia="Malgun Gothic"/>
      <w:sz w:val="12"/>
      <w:lang w:eastAsia="ko-KR"/>
    </w:rPr>
  </w:style>
  <w:style w:type="character" w:customStyle="1" w:styleId="b">
    <w:name w:val="b"/>
    <w:rsid w:val="002903EC"/>
  </w:style>
  <w:style w:type="paragraph" w:customStyle="1" w:styleId="Indentation">
    <w:name w:val="Indentation"/>
    <w:basedOn w:val="Normal"/>
    <w:uiPriority w:val="99"/>
    <w:qFormat/>
    <w:rsid w:val="002903EC"/>
    <w:pPr>
      <w:spacing w:after="0" w:line="240" w:lineRule="auto"/>
      <w:ind w:left="288" w:right="288"/>
    </w:pPr>
    <w:rPr>
      <w:rFonts w:eastAsia="Calibri"/>
    </w:rPr>
  </w:style>
  <w:style w:type="paragraph" w:customStyle="1" w:styleId="departments">
    <w:name w:val="departments"/>
    <w:basedOn w:val="Normal"/>
    <w:uiPriority w:val="99"/>
    <w:qFormat/>
    <w:rsid w:val="002903EC"/>
    <w:pPr>
      <w:spacing w:before="100" w:beforeAutospacing="1" w:after="100" w:afterAutospacing="1" w:line="240" w:lineRule="auto"/>
    </w:pPr>
    <w:rPr>
      <w:rFonts w:eastAsia="Times New Roman"/>
      <w:sz w:val="24"/>
    </w:rPr>
  </w:style>
  <w:style w:type="character" w:customStyle="1" w:styleId="left-date1">
    <w:name w:val="left-date1"/>
    <w:rsid w:val="002903EC"/>
    <w:rPr>
      <w:rFonts w:ascii="Verdana" w:hAnsi="Verdana" w:hint="default"/>
      <w:color w:val="666666"/>
      <w:sz w:val="14"/>
      <w:szCs w:val="14"/>
    </w:rPr>
  </w:style>
  <w:style w:type="character" w:customStyle="1" w:styleId="org">
    <w:name w:val="org"/>
    <w:basedOn w:val="DefaultParagraphFont"/>
    <w:rsid w:val="002903EC"/>
  </w:style>
  <w:style w:type="paragraph" w:customStyle="1" w:styleId="seeall">
    <w:name w:val="seeall"/>
    <w:basedOn w:val="Normal"/>
    <w:rsid w:val="002903EC"/>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2903EC"/>
  </w:style>
  <w:style w:type="character" w:customStyle="1" w:styleId="livefyre-commentcount">
    <w:name w:val="livefyre-commentcount"/>
    <w:basedOn w:val="DefaultParagraphFont"/>
    <w:rsid w:val="002903EC"/>
  </w:style>
  <w:style w:type="character" w:customStyle="1" w:styleId="rednegchange">
    <w:name w:val="red_neg_change"/>
    <w:basedOn w:val="DefaultParagraphFont"/>
    <w:rsid w:val="002903EC"/>
  </w:style>
  <w:style w:type="character" w:customStyle="1" w:styleId="wsodqchgshow">
    <w:name w:val="wsodq_chgshow"/>
    <w:basedOn w:val="DefaultParagraphFont"/>
    <w:rsid w:val="002903EC"/>
  </w:style>
  <w:style w:type="character" w:customStyle="1" w:styleId="greenposchange">
    <w:name w:val="green_pos_change"/>
    <w:basedOn w:val="DefaultParagraphFont"/>
    <w:rsid w:val="002903EC"/>
  </w:style>
  <w:style w:type="paragraph" w:customStyle="1" w:styleId="image-caption">
    <w:name w:val="image-caption"/>
    <w:basedOn w:val="Normal"/>
    <w:uiPriority w:val="99"/>
    <w:qFormat/>
    <w:rsid w:val="002903EC"/>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2903EC"/>
  </w:style>
  <w:style w:type="paragraph" w:customStyle="1" w:styleId="gascontcredit">
    <w:name w:val="gas_cont_credit"/>
    <w:basedOn w:val="Normal"/>
    <w:rsid w:val="002903EC"/>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2903EC"/>
    <w:rPr>
      <w:b/>
      <w:szCs w:val="24"/>
      <w:u w:val="single"/>
      <w:lang w:val="en-US" w:eastAsia="en-US" w:bidi="ar-SA"/>
    </w:rPr>
  </w:style>
  <w:style w:type="paragraph" w:customStyle="1" w:styleId="endarticle">
    <w:name w:val="endarticle"/>
    <w:basedOn w:val="Normal"/>
    <w:uiPriority w:val="99"/>
    <w:qFormat/>
    <w:rsid w:val="002903EC"/>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2903EC"/>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2903EC"/>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2903EC"/>
  </w:style>
  <w:style w:type="character" w:customStyle="1" w:styleId="honorific-prefix">
    <w:name w:val="honorific-prefix"/>
    <w:basedOn w:val="DefaultParagraphFont"/>
    <w:rsid w:val="002903EC"/>
  </w:style>
  <w:style w:type="character" w:customStyle="1" w:styleId="given-name">
    <w:name w:val="given-name"/>
    <w:basedOn w:val="DefaultParagraphFont"/>
    <w:rsid w:val="002903EC"/>
  </w:style>
  <w:style w:type="character" w:customStyle="1" w:styleId="family-name">
    <w:name w:val="family-name"/>
    <w:basedOn w:val="DefaultParagraphFont"/>
    <w:rsid w:val="002903EC"/>
  </w:style>
  <w:style w:type="character" w:customStyle="1" w:styleId="chead">
    <w:name w:val="chead"/>
    <w:basedOn w:val="DefaultParagraphFont"/>
    <w:rsid w:val="002903EC"/>
  </w:style>
  <w:style w:type="character" w:customStyle="1" w:styleId="obgcapsstart">
    <w:name w:val="obg_caps_start"/>
    <w:basedOn w:val="DefaultParagraphFont"/>
    <w:rsid w:val="002903EC"/>
  </w:style>
  <w:style w:type="character" w:customStyle="1" w:styleId="underlinedCharChar0">
    <w:name w:val="underlined Char Char"/>
    <w:basedOn w:val="DefaultParagraphFont"/>
    <w:rsid w:val="002903EC"/>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2903EC"/>
    <w:pPr>
      <w:spacing w:after="0" w:line="240" w:lineRule="auto"/>
    </w:pPr>
    <w:rPr>
      <w:strike/>
      <w:sz w:val="16"/>
      <w:szCs w:val="16"/>
    </w:rPr>
  </w:style>
  <w:style w:type="paragraph" w:customStyle="1" w:styleId="Pa4">
    <w:name w:val="Pa4"/>
    <w:basedOn w:val="Normal"/>
    <w:next w:val="Normal"/>
    <w:uiPriority w:val="99"/>
    <w:qFormat/>
    <w:rsid w:val="002903EC"/>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2903EC"/>
  </w:style>
  <w:style w:type="paragraph" w:customStyle="1" w:styleId="attribution">
    <w:name w:val="attribution"/>
    <w:basedOn w:val="Normal"/>
    <w:uiPriority w:val="99"/>
    <w:qFormat/>
    <w:rsid w:val="002903EC"/>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2903EC"/>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2903EC"/>
    <w:pPr>
      <w:spacing w:before="100" w:beforeAutospacing="1" w:after="100" w:afterAutospacing="1" w:line="240" w:lineRule="auto"/>
    </w:pPr>
    <w:rPr>
      <w:rFonts w:eastAsia="Times New Roman"/>
      <w:sz w:val="24"/>
    </w:rPr>
  </w:style>
  <w:style w:type="character" w:customStyle="1" w:styleId="text2">
    <w:name w:val="text2"/>
    <w:basedOn w:val="DefaultParagraphFont"/>
    <w:rsid w:val="002903EC"/>
  </w:style>
  <w:style w:type="paragraph" w:customStyle="1" w:styleId="msolistparagraph0">
    <w:name w:val="msolistparagraph"/>
    <w:basedOn w:val="Normal"/>
    <w:uiPriority w:val="99"/>
    <w:qFormat/>
    <w:rsid w:val="002903EC"/>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2903EC"/>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2903EC"/>
  </w:style>
  <w:style w:type="character" w:customStyle="1" w:styleId="StyleUnderlineChar2CharChar11pt">
    <w:name w:val="Style Underline Char2 Char Char + 11 pt"/>
    <w:basedOn w:val="Style11pt"/>
    <w:rsid w:val="002903EC"/>
    <w:rPr>
      <w:rFonts w:ascii="Times New Roman" w:hAnsi="Times New Roman"/>
      <w:sz w:val="20"/>
      <w:u w:val="single"/>
    </w:rPr>
  </w:style>
  <w:style w:type="character" w:customStyle="1" w:styleId="StyleStyleBoldUnderline11pt">
    <w:name w:val="Style Style Bold Underline + 11 pt"/>
    <w:basedOn w:val="DefaultParagraphFont"/>
    <w:rsid w:val="002903E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903EC"/>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2903EC"/>
    <w:rPr>
      <w:rFonts w:ascii="Arial Narrow" w:eastAsia="SimSun" w:hAnsi="Arial Narrow"/>
      <w:b/>
      <w:bCs/>
      <w:sz w:val="20"/>
      <w:szCs w:val="24"/>
      <w:u w:val="single"/>
      <w:lang w:eastAsia="zh-CN"/>
    </w:rPr>
  </w:style>
  <w:style w:type="character" w:customStyle="1" w:styleId="Styleunderline11pt">
    <w:name w:val="Style underline + 11 pt"/>
    <w:basedOn w:val="underline"/>
    <w:rsid w:val="002903EC"/>
    <w:rPr>
      <w:u w:val="single"/>
      <w:lang w:val="en-US" w:eastAsia="en-US" w:bidi="ar-SA"/>
    </w:rPr>
  </w:style>
  <w:style w:type="character" w:customStyle="1" w:styleId="Styleunderline11ptBold">
    <w:name w:val="Style underline + 11 pt Bold"/>
    <w:basedOn w:val="underline"/>
    <w:rsid w:val="002903EC"/>
    <w:rPr>
      <w:u w:val="single"/>
      <w:lang w:val="en-US" w:eastAsia="en-US" w:bidi="ar-SA"/>
    </w:rPr>
  </w:style>
  <w:style w:type="paragraph" w:customStyle="1" w:styleId="StyleStyle49pt10">
    <w:name w:val="Style Style4 + 9 pt10"/>
    <w:basedOn w:val="Style4"/>
    <w:link w:val="StyleStyle49pt10Char"/>
    <w:qFormat/>
    <w:rsid w:val="002903EC"/>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2903EC"/>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2903EC"/>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2903EC"/>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2903EC"/>
  </w:style>
  <w:style w:type="character" w:customStyle="1" w:styleId="pronset">
    <w:name w:val="pronset"/>
    <w:basedOn w:val="DefaultParagraphFont"/>
    <w:rsid w:val="002903EC"/>
  </w:style>
  <w:style w:type="character" w:customStyle="1" w:styleId="showipapr">
    <w:name w:val="show_ipapr"/>
    <w:basedOn w:val="DefaultParagraphFont"/>
    <w:rsid w:val="002903EC"/>
  </w:style>
  <w:style w:type="character" w:customStyle="1" w:styleId="prondelim">
    <w:name w:val="prondelim"/>
    <w:basedOn w:val="DefaultParagraphFont"/>
    <w:rsid w:val="002903EC"/>
  </w:style>
  <w:style w:type="character" w:customStyle="1" w:styleId="pron">
    <w:name w:val="pron"/>
    <w:basedOn w:val="DefaultParagraphFont"/>
    <w:rsid w:val="002903EC"/>
  </w:style>
  <w:style w:type="character" w:customStyle="1" w:styleId="prontoggle">
    <w:name w:val="pron_toggle"/>
    <w:basedOn w:val="DefaultParagraphFont"/>
    <w:rsid w:val="002903EC"/>
  </w:style>
  <w:style w:type="character" w:customStyle="1" w:styleId="showspellpr">
    <w:name w:val="show_spellpr"/>
    <w:basedOn w:val="DefaultParagraphFont"/>
    <w:rsid w:val="002903EC"/>
  </w:style>
  <w:style w:type="character" w:customStyle="1" w:styleId="boldface">
    <w:name w:val="boldface"/>
    <w:basedOn w:val="DefaultParagraphFont"/>
    <w:rsid w:val="002903EC"/>
  </w:style>
  <w:style w:type="character" w:customStyle="1" w:styleId="pg">
    <w:name w:val="pg"/>
    <w:basedOn w:val="DefaultParagraphFont"/>
    <w:rsid w:val="002903EC"/>
  </w:style>
  <w:style w:type="character" w:customStyle="1" w:styleId="secondary-bf">
    <w:name w:val="secondary-bf"/>
    <w:basedOn w:val="DefaultParagraphFont"/>
    <w:rsid w:val="002903EC"/>
  </w:style>
  <w:style w:type="character" w:customStyle="1" w:styleId="dnindex">
    <w:name w:val="dnindex"/>
    <w:basedOn w:val="DefaultParagraphFont"/>
    <w:rsid w:val="002903EC"/>
  </w:style>
  <w:style w:type="character" w:customStyle="1" w:styleId="ital-inline">
    <w:name w:val="ital-inline"/>
    <w:basedOn w:val="DefaultParagraphFont"/>
    <w:rsid w:val="002903EC"/>
  </w:style>
  <w:style w:type="character" w:customStyle="1" w:styleId="Styleterm111ptUnderline">
    <w:name w:val="Style term1 + 11 pt Underline"/>
    <w:basedOn w:val="term1"/>
    <w:rsid w:val="002903EC"/>
    <w:rPr>
      <w:b/>
      <w:bCs/>
      <w:sz w:val="20"/>
      <w:u w:val="single"/>
    </w:rPr>
  </w:style>
  <w:style w:type="paragraph" w:customStyle="1" w:styleId="StyleMinimizedTextArialNarrow10pt">
    <w:name w:val="Style Minimized Text + Arial Narrow 10 pt"/>
    <w:basedOn w:val="MinimizedText"/>
    <w:link w:val="StyleMinimizedTextArialNarrow10ptChar"/>
    <w:qFormat/>
    <w:rsid w:val="002903EC"/>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2903EC"/>
    <w:rPr>
      <w:rFonts w:ascii="Georgia" w:eastAsia="Times New Roman" w:hAnsi="Georgia"/>
      <w:sz w:val="20"/>
    </w:rPr>
  </w:style>
  <w:style w:type="paragraph" w:customStyle="1" w:styleId="StyleStyle49pt3">
    <w:name w:val="Style Style4 + 9 pt3"/>
    <w:basedOn w:val="Style4"/>
    <w:link w:val="StyleStyle49pt3Char"/>
    <w:qFormat/>
    <w:rsid w:val="002903EC"/>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2903EC"/>
    <w:rPr>
      <w:rFonts w:ascii="Arial Narrow" w:eastAsia="Times New Roman" w:hAnsi="Arial Narrow"/>
      <w:sz w:val="20"/>
      <w:szCs w:val="24"/>
      <w:u w:val="single"/>
      <w:lang w:eastAsia="zh-CN"/>
    </w:rPr>
  </w:style>
  <w:style w:type="character" w:customStyle="1" w:styleId="ct-with-fmlt">
    <w:name w:val="ct-with-fmlt"/>
    <w:basedOn w:val="DefaultParagraphFont"/>
    <w:rsid w:val="002903EC"/>
  </w:style>
  <w:style w:type="character" w:customStyle="1" w:styleId="althead">
    <w:name w:val="althead"/>
    <w:basedOn w:val="DefaultParagraphFont"/>
    <w:rsid w:val="002903EC"/>
  </w:style>
  <w:style w:type="character" w:customStyle="1" w:styleId="arbd1">
    <w:name w:val="arbd1"/>
    <w:basedOn w:val="DefaultParagraphFont"/>
    <w:rsid w:val="002903EC"/>
  </w:style>
  <w:style w:type="character" w:customStyle="1" w:styleId="unx">
    <w:name w:val="unx"/>
    <w:basedOn w:val="DefaultParagraphFont"/>
    <w:rsid w:val="002903EC"/>
  </w:style>
  <w:style w:type="character" w:customStyle="1" w:styleId="lrdctph">
    <w:name w:val="lr_dct_ph"/>
    <w:basedOn w:val="DefaultParagraphFont"/>
    <w:rsid w:val="002903EC"/>
  </w:style>
  <w:style w:type="character" w:customStyle="1" w:styleId="tagciteChar4">
    <w:name w:val="tag/cite Char"/>
    <w:basedOn w:val="DefaultParagraphFont"/>
    <w:rsid w:val="002903EC"/>
    <w:rPr>
      <w:b/>
      <w:sz w:val="24"/>
      <w:lang w:val="en-US" w:eastAsia="en-US" w:bidi="ar-SA"/>
    </w:rPr>
  </w:style>
  <w:style w:type="paragraph" w:customStyle="1" w:styleId="TxBr41p1">
    <w:name w:val="TxBr_41p1"/>
    <w:basedOn w:val="Normal"/>
    <w:qFormat/>
    <w:rsid w:val="002903EC"/>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2903EC"/>
    <w:rPr>
      <w:sz w:val="18"/>
      <w:szCs w:val="24"/>
      <w:lang w:val="en-US" w:eastAsia="en-US" w:bidi="ar-SA"/>
    </w:rPr>
  </w:style>
  <w:style w:type="paragraph" w:customStyle="1" w:styleId="003Cite">
    <w:name w:val="003Cite"/>
    <w:basedOn w:val="Normal"/>
    <w:qFormat/>
    <w:rsid w:val="002903EC"/>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2903EC"/>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2903EC"/>
    <w:rPr>
      <w:rFonts w:ascii="Calibri" w:hAnsi="Calibri"/>
      <w:b/>
      <w:color w:val="000000"/>
      <w:u w:val="single"/>
    </w:rPr>
  </w:style>
  <w:style w:type="character" w:customStyle="1" w:styleId="StyleBold1">
    <w:name w:val="Style Bold1"/>
    <w:rsid w:val="002903EC"/>
    <w:rPr>
      <w:rFonts w:ascii="Georgia" w:hAnsi="Georgia"/>
      <w:b/>
      <w:bCs/>
      <w:sz w:val="22"/>
    </w:rPr>
  </w:style>
  <w:style w:type="character" w:customStyle="1" w:styleId="BlockHeadingsChar1">
    <w:name w:val="Block Headings Char1"/>
    <w:rsid w:val="002903EC"/>
    <w:rPr>
      <w:b/>
      <w:caps/>
    </w:rPr>
  </w:style>
  <w:style w:type="character" w:customStyle="1" w:styleId="CARDChar2">
    <w:name w:val="CARD Char"/>
    <w:link w:val="CARD0"/>
    <w:rsid w:val="002903EC"/>
    <w:rPr>
      <w:rFonts w:ascii="Calibri" w:hAnsi="Calibri"/>
    </w:rPr>
  </w:style>
  <w:style w:type="character" w:customStyle="1" w:styleId="FontStyle170">
    <w:name w:val="Font Style170"/>
    <w:uiPriority w:val="99"/>
    <w:rsid w:val="002903EC"/>
    <w:rPr>
      <w:rFonts w:ascii="Bookman Old Style" w:hAnsi="Bookman Old Style" w:cs="Bookman Old Style"/>
      <w:sz w:val="16"/>
      <w:szCs w:val="16"/>
    </w:rPr>
  </w:style>
  <w:style w:type="character" w:customStyle="1" w:styleId="label">
    <w:name w:val="label"/>
    <w:rsid w:val="002903EC"/>
  </w:style>
  <w:style w:type="character" w:customStyle="1" w:styleId="Styleunderline12pt">
    <w:name w:val="Style underline + 12 pt"/>
    <w:rsid w:val="002903EC"/>
    <w:rPr>
      <w:rFonts w:ascii="Times New Roman" w:hAnsi="Times New Roman"/>
      <w:bCs/>
      <w:sz w:val="20"/>
      <w:u w:val="single"/>
    </w:rPr>
  </w:style>
  <w:style w:type="character" w:customStyle="1" w:styleId="StyleUnderlineChar19pt">
    <w:name w:val="Style Underline Char1 + 9 pt"/>
    <w:basedOn w:val="UnderlineChar1"/>
    <w:rsid w:val="002903EC"/>
    <w:rPr>
      <w:rFonts w:ascii="Times New Roman" w:hAnsi="Times New Roman"/>
      <w:sz w:val="20"/>
      <w:szCs w:val="24"/>
      <w:u w:val="single"/>
      <w:lang w:val="en-US" w:eastAsia="en-US" w:bidi="ar-SA"/>
    </w:rPr>
  </w:style>
  <w:style w:type="character" w:customStyle="1" w:styleId="StyleUnderlineChar1Bold">
    <w:name w:val="Style Underline Char1 + Bold"/>
    <w:rsid w:val="002903EC"/>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2903E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903EC"/>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2903EC"/>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2903EC"/>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2903EC"/>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2903EC"/>
    <w:rPr>
      <w:rFonts w:ascii="Times New Roman" w:hAnsi="Times New Roman"/>
      <w:sz w:val="20"/>
      <w:u w:val="single"/>
      <w:lang w:val="en-US" w:eastAsia="en-US" w:bidi="ar-SA"/>
    </w:rPr>
  </w:style>
  <w:style w:type="paragraph" w:customStyle="1" w:styleId="StyleUnderline9pt1">
    <w:name w:val="Style Underline + 9 pt1"/>
    <w:rsid w:val="002903EC"/>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2903EC"/>
    <w:rPr>
      <w:sz w:val="20"/>
      <w:u w:val="single"/>
    </w:rPr>
  </w:style>
  <w:style w:type="character" w:customStyle="1" w:styleId="StyleUnderlineChar19pt2">
    <w:name w:val="Style Underline Char1 + 9 pt2"/>
    <w:basedOn w:val="UnderlineChar1"/>
    <w:rsid w:val="002903EC"/>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2903EC"/>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2903EC"/>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2903EC"/>
    <w:rPr>
      <w:rFonts w:ascii="Times New Roman" w:hAnsi="Times New Roman"/>
      <w:b/>
      <w:bCs/>
      <w:sz w:val="20"/>
      <w:szCs w:val="24"/>
      <w:u w:val="single"/>
      <w:lang w:val="en-US" w:eastAsia="en-US" w:bidi="ar-SA"/>
    </w:rPr>
  </w:style>
  <w:style w:type="character" w:customStyle="1" w:styleId="content">
    <w:name w:val="content"/>
    <w:basedOn w:val="DefaultParagraphFont"/>
    <w:rsid w:val="002903EC"/>
  </w:style>
  <w:style w:type="character" w:customStyle="1" w:styleId="Style9ptBoldUnderline1">
    <w:name w:val="Style 9 pt Bold Underline1"/>
    <w:rsid w:val="002903EC"/>
    <w:rPr>
      <w:b/>
      <w:bCs/>
      <w:sz w:val="20"/>
      <w:u w:val="single"/>
    </w:rPr>
  </w:style>
  <w:style w:type="character" w:customStyle="1" w:styleId="tagCharCharCharChar">
    <w:name w:val="tag Char Char Char Char"/>
    <w:rsid w:val="002903EC"/>
    <w:rPr>
      <w:rFonts w:ascii="Georgia" w:eastAsia="Calibri" w:hAnsi="Georgia" w:cs="Calibri"/>
      <w:b/>
      <w:sz w:val="24"/>
    </w:rPr>
  </w:style>
  <w:style w:type="character" w:customStyle="1" w:styleId="3">
    <w:name w:val="3"/>
    <w:rsid w:val="002903EC"/>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903EC"/>
    <w:rPr>
      <w:rFonts w:cs="Arial"/>
      <w:b/>
      <w:bCs/>
      <w:iCs/>
      <w:szCs w:val="28"/>
      <w:lang w:val="en-US" w:eastAsia="en-US" w:bidi="ar-SA"/>
    </w:rPr>
  </w:style>
  <w:style w:type="paragraph" w:customStyle="1" w:styleId="EmphasisText">
    <w:name w:val="Emphasis Text"/>
    <w:basedOn w:val="UnderlinedText"/>
    <w:link w:val="EmphasisTextChar"/>
    <w:rsid w:val="002903EC"/>
    <w:rPr>
      <w:rFonts w:eastAsia="SimSun"/>
      <w:sz w:val="24"/>
      <w:u w:val="single"/>
    </w:rPr>
  </w:style>
  <w:style w:type="character" w:customStyle="1" w:styleId="EmphasisTextChar">
    <w:name w:val="Emphasis Text Char"/>
    <w:link w:val="EmphasisText"/>
    <w:rsid w:val="002903EC"/>
    <w:rPr>
      <w:rFonts w:ascii="Calibri" w:eastAsia="SimSun" w:hAnsi="Calibri"/>
      <w:b/>
      <w:sz w:val="24"/>
      <w:u w:val="single"/>
    </w:rPr>
  </w:style>
  <w:style w:type="character" w:customStyle="1" w:styleId="featuretitle">
    <w:name w:val="feature_title"/>
    <w:basedOn w:val="DefaultParagraphFont"/>
    <w:rsid w:val="002903EC"/>
  </w:style>
  <w:style w:type="character" w:customStyle="1" w:styleId="6">
    <w:name w:val="6"/>
    <w:rsid w:val="002903EC"/>
    <w:rPr>
      <w:rFonts w:cs="Arial"/>
      <w:bCs/>
      <w:sz w:val="20"/>
      <w:u w:val="single"/>
      <w:lang w:val="en-US" w:eastAsia="en-US" w:bidi="ar-SA"/>
    </w:rPr>
  </w:style>
  <w:style w:type="character" w:customStyle="1" w:styleId="7">
    <w:name w:val="7"/>
    <w:rsid w:val="002903EC"/>
    <w:rPr>
      <w:rFonts w:cs="Arial"/>
      <w:bCs/>
      <w:sz w:val="20"/>
      <w:u w:val="single"/>
      <w:lang w:val="en-US" w:eastAsia="en-US" w:bidi="ar-SA"/>
    </w:rPr>
  </w:style>
  <w:style w:type="character" w:customStyle="1" w:styleId="StyleUnderlineChar19pt4">
    <w:name w:val="Style Underline Char1 + 9 pt4"/>
    <w:basedOn w:val="UnderlineChar1"/>
    <w:rsid w:val="002903EC"/>
    <w:rPr>
      <w:rFonts w:ascii="Times New Roman" w:hAnsi="Times New Roman"/>
      <w:sz w:val="20"/>
      <w:szCs w:val="24"/>
      <w:u w:val="single"/>
      <w:lang w:val="en-US" w:eastAsia="en-US" w:bidi="ar-SA"/>
    </w:rPr>
  </w:style>
  <w:style w:type="character" w:customStyle="1" w:styleId="StyleUnderlineChar19ptBold1">
    <w:name w:val="Style Underline Char1 + 9 pt Bold1"/>
    <w:rsid w:val="002903EC"/>
    <w:rPr>
      <w:rFonts w:ascii="Times New Roman" w:hAnsi="Times New Roman"/>
      <w:b/>
      <w:bCs/>
      <w:sz w:val="20"/>
      <w:szCs w:val="24"/>
      <w:u w:val="single"/>
      <w:lang w:val="en-US" w:eastAsia="en-US" w:bidi="ar-SA"/>
    </w:rPr>
  </w:style>
  <w:style w:type="character" w:customStyle="1" w:styleId="Style9ptUnderline3">
    <w:name w:val="Style 9 pt Underline3"/>
    <w:rsid w:val="002903EC"/>
    <w:rPr>
      <w:sz w:val="20"/>
      <w:u w:val="single"/>
    </w:rPr>
  </w:style>
  <w:style w:type="paragraph" w:customStyle="1" w:styleId="Stylecard9pt">
    <w:name w:val="Style card + 9 pt"/>
    <w:basedOn w:val="Normal"/>
    <w:link w:val="Stylecard9ptChar"/>
    <w:qFormat/>
    <w:rsid w:val="002903EC"/>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2903EC"/>
    <w:rPr>
      <w:rFonts w:ascii="Calibri" w:eastAsia="Calibri" w:hAnsi="Calibri" w:cs="Times New Roman"/>
      <w:sz w:val="20"/>
      <w:szCs w:val="20"/>
      <w:u w:val="single"/>
    </w:rPr>
  </w:style>
  <w:style w:type="character" w:customStyle="1" w:styleId="Styleunderline9pt0">
    <w:name w:val="Style underline + 9 pt"/>
    <w:basedOn w:val="underline"/>
    <w:rsid w:val="002903EC"/>
    <w:rPr>
      <w:u w:val="single"/>
      <w:lang w:val="en-US" w:eastAsia="en-US" w:bidi="ar-SA"/>
    </w:rPr>
  </w:style>
  <w:style w:type="character" w:customStyle="1" w:styleId="Style9ptUnderline4">
    <w:name w:val="Style 9 pt Underline4"/>
    <w:rsid w:val="002903EC"/>
    <w:rPr>
      <w:sz w:val="20"/>
      <w:u w:val="single"/>
    </w:rPr>
  </w:style>
  <w:style w:type="character" w:customStyle="1" w:styleId="55">
    <w:name w:val="55"/>
    <w:rsid w:val="002903EC"/>
    <w:rPr>
      <w:rFonts w:cs="Arial"/>
      <w:bCs/>
      <w:sz w:val="20"/>
      <w:u w:val="single"/>
      <w:lang w:val="en-US" w:eastAsia="en-US" w:bidi="ar-SA"/>
    </w:rPr>
  </w:style>
  <w:style w:type="paragraph" w:customStyle="1" w:styleId="CardBody">
    <w:name w:val="Card Body"/>
    <w:basedOn w:val="Normal"/>
    <w:link w:val="CardBodyChar"/>
    <w:qFormat/>
    <w:rsid w:val="002903EC"/>
    <w:pPr>
      <w:spacing w:after="0" w:line="240" w:lineRule="auto"/>
    </w:pPr>
    <w:rPr>
      <w:rFonts w:eastAsia="Calibri"/>
    </w:rPr>
  </w:style>
  <w:style w:type="character" w:customStyle="1" w:styleId="CardBodyChar">
    <w:name w:val="Card Body Char"/>
    <w:link w:val="CardBody"/>
    <w:rsid w:val="002903EC"/>
    <w:rPr>
      <w:rFonts w:ascii="Calibri" w:eastAsia="Calibri" w:hAnsi="Calibri"/>
    </w:rPr>
  </w:style>
  <w:style w:type="character" w:customStyle="1" w:styleId="Styleunderline9pt10">
    <w:name w:val="Style underline + 9 pt1"/>
    <w:basedOn w:val="underline"/>
    <w:rsid w:val="002903EC"/>
    <w:rPr>
      <w:u w:val="single"/>
      <w:lang w:val="en-US" w:eastAsia="en-US" w:bidi="ar-SA"/>
    </w:rPr>
  </w:style>
  <w:style w:type="character" w:customStyle="1" w:styleId="Styleunderline9ptBold">
    <w:name w:val="Style underline + 9 pt Bold"/>
    <w:rsid w:val="002903EC"/>
    <w:rPr>
      <w:b/>
      <w:bCs/>
      <w:sz w:val="20"/>
      <w:u w:val="single"/>
    </w:rPr>
  </w:style>
  <w:style w:type="character" w:customStyle="1" w:styleId="StyleUnderliningChar9ptBold">
    <w:name w:val="Style Underlining Char + 9 pt Bold"/>
    <w:rsid w:val="002903EC"/>
    <w:rPr>
      <w:rFonts w:ascii="Times New Roman" w:hAnsi="Times New Roman"/>
      <w:b/>
      <w:bCs/>
      <w:sz w:val="20"/>
      <w:szCs w:val="24"/>
      <w:u w:val="single"/>
      <w:lang w:val="en-US" w:eastAsia="en-US" w:bidi="ar-SA"/>
    </w:rPr>
  </w:style>
  <w:style w:type="character" w:customStyle="1" w:styleId="StyleUnderliningChar9pt">
    <w:name w:val="Style Underlining Char + 9 pt"/>
    <w:rsid w:val="002903EC"/>
    <w:rPr>
      <w:rFonts w:ascii="Times New Roman" w:hAnsi="Times New Roman"/>
      <w:sz w:val="20"/>
      <w:szCs w:val="24"/>
      <w:u w:val="single"/>
      <w:lang w:val="en-US" w:eastAsia="en-US" w:bidi="ar-SA"/>
    </w:rPr>
  </w:style>
  <w:style w:type="character" w:customStyle="1" w:styleId="34">
    <w:name w:val="34"/>
    <w:rsid w:val="002903EC"/>
    <w:rPr>
      <w:rFonts w:ascii="Times New Roman" w:hAnsi="Times New Roman" w:cs="Arial"/>
      <w:bCs/>
      <w:sz w:val="20"/>
      <w:u w:val="single"/>
      <w:lang w:val="en-US" w:eastAsia="en-US" w:bidi="ar-SA"/>
    </w:rPr>
  </w:style>
  <w:style w:type="character" w:customStyle="1" w:styleId="45">
    <w:name w:val="45"/>
    <w:rsid w:val="002903EC"/>
    <w:rPr>
      <w:rFonts w:ascii="Times New Roman" w:hAnsi="Times New Roman" w:cs="Arial"/>
      <w:b/>
      <w:bCs/>
      <w:sz w:val="20"/>
      <w:u w:val="single"/>
      <w:lang w:val="en-US" w:eastAsia="en-US" w:bidi="ar-SA"/>
    </w:rPr>
  </w:style>
  <w:style w:type="character" w:customStyle="1" w:styleId="Style9ptUnderline5">
    <w:name w:val="Style 9 pt Underline5"/>
    <w:rsid w:val="002903EC"/>
    <w:rPr>
      <w:rFonts w:ascii="Times New Roman" w:hAnsi="Times New Roman"/>
      <w:sz w:val="20"/>
      <w:u w:val="single"/>
    </w:rPr>
  </w:style>
  <w:style w:type="character" w:customStyle="1" w:styleId="Style9ptBoldUnderline2">
    <w:name w:val="Style 9 pt Bold Underline2"/>
    <w:rsid w:val="002903EC"/>
    <w:rPr>
      <w:rFonts w:ascii="Times New Roman" w:hAnsi="Times New Roman"/>
      <w:b/>
      <w:bCs/>
      <w:sz w:val="20"/>
      <w:u w:val="single"/>
    </w:rPr>
  </w:style>
  <w:style w:type="character" w:customStyle="1" w:styleId="StyleBoldItalicUnderlineBorderSinglesolidlineAuto">
    <w:name w:val="Style Bold Italic Underline Border: : (Single solid line Auto ..."/>
    <w:rsid w:val="002903EC"/>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2903EC"/>
    <w:pPr>
      <w:numPr>
        <w:numId w:val="0"/>
      </w:numPr>
    </w:pPr>
    <w:rPr>
      <w:sz w:val="20"/>
      <w:lang w:eastAsia="zh-CN"/>
    </w:rPr>
  </w:style>
  <w:style w:type="character" w:customStyle="1" w:styleId="StyleStyle49pt1Char">
    <w:name w:val="Style Style4 + 9 pt1 Char"/>
    <w:basedOn w:val="Style4Char"/>
    <w:link w:val="StyleStyle49pt1"/>
    <w:rsid w:val="002903EC"/>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2903EC"/>
    <w:pPr>
      <w:numPr>
        <w:numId w:val="0"/>
      </w:numPr>
    </w:pPr>
    <w:rPr>
      <w:b/>
      <w:bCs/>
    </w:rPr>
  </w:style>
  <w:style w:type="character" w:customStyle="1" w:styleId="StyleStyle49ptBold1Char">
    <w:name w:val="Style Style4 + 9 pt Bold1 Char"/>
    <w:link w:val="StyleStyle49ptBold1"/>
    <w:rsid w:val="002903EC"/>
    <w:rPr>
      <w:rFonts w:ascii="Arial Narrow" w:hAnsi="Arial Narrow"/>
      <w:b/>
      <w:bCs/>
      <w:szCs w:val="24"/>
      <w:u w:val="single"/>
    </w:rPr>
  </w:style>
  <w:style w:type="paragraph" w:customStyle="1" w:styleId="StyleStyle49pt2">
    <w:name w:val="Style Style4 + 9 pt2"/>
    <w:basedOn w:val="Style4"/>
    <w:link w:val="StyleStyle49pt2Char"/>
    <w:rsid w:val="002903EC"/>
    <w:pPr>
      <w:numPr>
        <w:numId w:val="0"/>
      </w:numPr>
    </w:pPr>
    <w:rPr>
      <w:sz w:val="20"/>
      <w:lang w:eastAsia="zh-CN"/>
    </w:rPr>
  </w:style>
  <w:style w:type="character" w:customStyle="1" w:styleId="StyleStyle49pt2Char">
    <w:name w:val="Style Style4 + 9 pt2 Char"/>
    <w:basedOn w:val="Style4Char"/>
    <w:link w:val="StyleStyle49pt2"/>
    <w:rsid w:val="002903EC"/>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2903EC"/>
    <w:pPr>
      <w:numPr>
        <w:numId w:val="0"/>
      </w:numPr>
    </w:pPr>
    <w:rPr>
      <w:b/>
      <w:bCs/>
    </w:rPr>
  </w:style>
  <w:style w:type="character" w:customStyle="1" w:styleId="StyleStyle49ptBold2Char">
    <w:name w:val="Style Style4 + 9 pt Bold2 Char"/>
    <w:link w:val="StyleStyle49ptBold2"/>
    <w:rsid w:val="002903EC"/>
    <w:rPr>
      <w:rFonts w:ascii="Arial Narrow" w:hAnsi="Arial Narrow"/>
      <w:b/>
      <w:bCs/>
      <w:szCs w:val="24"/>
      <w:u w:val="single"/>
    </w:rPr>
  </w:style>
  <w:style w:type="character" w:customStyle="1" w:styleId="23">
    <w:name w:val="23"/>
    <w:rsid w:val="002903EC"/>
    <w:rPr>
      <w:rFonts w:ascii="Times New Roman" w:hAnsi="Times New Roman" w:cs="Arial"/>
      <w:bCs/>
      <w:sz w:val="20"/>
      <w:u w:val="single"/>
      <w:lang w:val="en-US" w:eastAsia="en-US" w:bidi="ar-SA"/>
    </w:rPr>
  </w:style>
  <w:style w:type="character" w:customStyle="1" w:styleId="33">
    <w:name w:val="33"/>
    <w:rsid w:val="002903EC"/>
    <w:rPr>
      <w:rFonts w:ascii="Times New Roman" w:hAnsi="Times New Roman" w:cs="Arial"/>
      <w:b/>
      <w:bCs/>
      <w:sz w:val="20"/>
      <w:u w:val="single"/>
      <w:lang w:val="en-US" w:eastAsia="en-US" w:bidi="ar-SA"/>
    </w:rPr>
  </w:style>
  <w:style w:type="character" w:customStyle="1" w:styleId="27">
    <w:name w:val="27"/>
    <w:rsid w:val="002903EC"/>
    <w:rPr>
      <w:rFonts w:cs="Arial"/>
      <w:bCs/>
      <w:sz w:val="20"/>
      <w:u w:val="single"/>
      <w:lang w:val="en-US" w:eastAsia="en-US" w:bidi="ar-SA"/>
    </w:rPr>
  </w:style>
  <w:style w:type="character" w:customStyle="1" w:styleId="StyleArialNarrow9pt">
    <w:name w:val="Style Arial Narrow 9 pt"/>
    <w:rsid w:val="002903EC"/>
    <w:rPr>
      <w:rFonts w:ascii="Times New Roman" w:hAnsi="Times New Roman"/>
      <w:sz w:val="20"/>
    </w:rPr>
  </w:style>
  <w:style w:type="paragraph" w:customStyle="1" w:styleId="CiteBody">
    <w:name w:val="Cite Body"/>
    <w:basedOn w:val="Normal"/>
    <w:link w:val="CiteBodyChar"/>
    <w:qFormat/>
    <w:rsid w:val="002903EC"/>
    <w:pPr>
      <w:spacing w:after="0" w:line="240" w:lineRule="auto"/>
    </w:pPr>
    <w:rPr>
      <w:rFonts w:eastAsia="Calibri"/>
      <w:szCs w:val="16"/>
    </w:rPr>
  </w:style>
  <w:style w:type="paragraph" w:customStyle="1" w:styleId="CiteBold">
    <w:name w:val="Cite Bold"/>
    <w:basedOn w:val="CiteBody"/>
    <w:link w:val="CiteBoldChar"/>
    <w:qFormat/>
    <w:rsid w:val="002903EC"/>
    <w:rPr>
      <w:b/>
    </w:rPr>
  </w:style>
  <w:style w:type="character" w:customStyle="1" w:styleId="CiteBodyChar">
    <w:name w:val="Cite Body Char"/>
    <w:link w:val="CiteBody"/>
    <w:rsid w:val="002903EC"/>
    <w:rPr>
      <w:rFonts w:ascii="Calibri" w:eastAsia="Calibri" w:hAnsi="Calibri"/>
      <w:szCs w:val="16"/>
    </w:rPr>
  </w:style>
  <w:style w:type="character" w:customStyle="1" w:styleId="CiteBoldChar">
    <w:name w:val="Cite Bold Char"/>
    <w:link w:val="CiteBold"/>
    <w:rsid w:val="002903EC"/>
    <w:rPr>
      <w:rFonts w:ascii="Calibri" w:eastAsia="Calibri" w:hAnsi="Calibri"/>
      <w:b/>
      <w:szCs w:val="16"/>
    </w:rPr>
  </w:style>
  <w:style w:type="paragraph" w:customStyle="1" w:styleId="StyleCardBody11ptUnderline">
    <w:name w:val="Style Card Body + 11 pt Underline"/>
    <w:basedOn w:val="CardBody"/>
    <w:link w:val="StyleCardBody11ptUnderlineChar"/>
    <w:rsid w:val="002903EC"/>
    <w:rPr>
      <w:sz w:val="20"/>
      <w:u w:val="single"/>
    </w:rPr>
  </w:style>
  <w:style w:type="character" w:customStyle="1" w:styleId="StyleCardBody11ptUnderlineChar">
    <w:name w:val="Style Card Body + 11 pt Underline Char"/>
    <w:link w:val="StyleCardBody11ptUnderline"/>
    <w:rsid w:val="002903EC"/>
    <w:rPr>
      <w:rFonts w:ascii="Calibri" w:eastAsia="Calibri" w:hAnsi="Calibri"/>
      <w:sz w:val="20"/>
      <w:u w:val="single"/>
    </w:rPr>
  </w:style>
  <w:style w:type="paragraph" w:customStyle="1" w:styleId="StyleStyle49pt4">
    <w:name w:val="Style Style4 + 9 pt4"/>
    <w:basedOn w:val="Style4"/>
    <w:link w:val="StyleStyle49pt4Char"/>
    <w:rsid w:val="002903EC"/>
    <w:pPr>
      <w:numPr>
        <w:numId w:val="0"/>
      </w:numPr>
    </w:pPr>
    <w:rPr>
      <w:sz w:val="20"/>
      <w:lang w:eastAsia="zh-CN"/>
    </w:rPr>
  </w:style>
  <w:style w:type="character" w:customStyle="1" w:styleId="StyleStyle49pt4Char">
    <w:name w:val="Style Style4 + 9 pt4 Char"/>
    <w:basedOn w:val="Style4Char"/>
    <w:link w:val="StyleStyle49pt4"/>
    <w:rsid w:val="002903EC"/>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2903EC"/>
    <w:pPr>
      <w:numPr>
        <w:numId w:val="0"/>
      </w:numPr>
    </w:pPr>
    <w:rPr>
      <w:b/>
      <w:bCs/>
    </w:rPr>
  </w:style>
  <w:style w:type="character" w:customStyle="1" w:styleId="StyleStyle49ptBold4Char">
    <w:name w:val="Style Style4 + 9 pt Bold4 Char"/>
    <w:link w:val="StyleStyle49ptBold4"/>
    <w:rsid w:val="002903EC"/>
    <w:rPr>
      <w:rFonts w:ascii="Arial Narrow" w:hAnsi="Arial Narrow"/>
      <w:b/>
      <w:bCs/>
      <w:szCs w:val="24"/>
      <w:u w:val="single"/>
    </w:rPr>
  </w:style>
  <w:style w:type="character" w:customStyle="1" w:styleId="StyleUnderlineCharChar9pt2">
    <w:name w:val="Style Underline Char Char + 9 pt2"/>
    <w:basedOn w:val="DefaultParagraphFont"/>
    <w:rsid w:val="002903EC"/>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2903EC"/>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2903EC"/>
    <w:rPr>
      <w:b/>
      <w:bCs/>
      <w:sz w:val="20"/>
      <w:u w:val="single"/>
      <w:bdr w:val="single" w:sz="4" w:space="0" w:color="auto"/>
    </w:rPr>
  </w:style>
  <w:style w:type="character" w:customStyle="1" w:styleId="Style9ptUnderline7">
    <w:name w:val="Style 9 pt Underline7"/>
    <w:rsid w:val="002903EC"/>
    <w:rPr>
      <w:sz w:val="20"/>
      <w:u w:val="single"/>
    </w:rPr>
  </w:style>
  <w:style w:type="character" w:customStyle="1" w:styleId="Style9ptBoldUnderline3">
    <w:name w:val="Style 9 pt Bold Underline3"/>
    <w:rsid w:val="002903EC"/>
    <w:rPr>
      <w:b/>
      <w:bCs/>
      <w:sz w:val="20"/>
      <w:u w:val="single"/>
    </w:rPr>
  </w:style>
  <w:style w:type="character" w:customStyle="1" w:styleId="Style9ptUnderline8">
    <w:name w:val="Style 9 pt Underline8"/>
    <w:rsid w:val="002903EC"/>
    <w:rPr>
      <w:sz w:val="20"/>
      <w:u w:val="single"/>
    </w:rPr>
  </w:style>
  <w:style w:type="paragraph" w:customStyle="1" w:styleId="StyleStyle49pt5">
    <w:name w:val="Style Style4 + 9 pt5"/>
    <w:basedOn w:val="Style4"/>
    <w:link w:val="StyleStyle49pt5Char"/>
    <w:rsid w:val="002903EC"/>
    <w:pPr>
      <w:numPr>
        <w:numId w:val="0"/>
      </w:numPr>
    </w:pPr>
    <w:rPr>
      <w:sz w:val="20"/>
      <w:lang w:eastAsia="zh-CN"/>
    </w:rPr>
  </w:style>
  <w:style w:type="character" w:customStyle="1" w:styleId="StyleStyle49pt5Char">
    <w:name w:val="Style Style4 + 9 pt5 Char"/>
    <w:basedOn w:val="Style4Char"/>
    <w:link w:val="StyleStyle49pt5"/>
    <w:rsid w:val="002903EC"/>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2903EC"/>
    <w:pPr>
      <w:numPr>
        <w:numId w:val="0"/>
      </w:numPr>
    </w:pPr>
    <w:rPr>
      <w:sz w:val="20"/>
      <w:lang w:eastAsia="zh-CN"/>
    </w:rPr>
  </w:style>
  <w:style w:type="character" w:customStyle="1" w:styleId="StyleStyle49pt6Char">
    <w:name w:val="Style Style4 + 9 pt6 Char"/>
    <w:basedOn w:val="Style4Char"/>
    <w:link w:val="StyleStyle49pt6"/>
    <w:rsid w:val="002903EC"/>
    <w:rPr>
      <w:rFonts w:ascii="Arial Narrow" w:hAnsi="Arial Narrow"/>
      <w:sz w:val="20"/>
      <w:szCs w:val="24"/>
      <w:u w:val="single"/>
      <w:lang w:eastAsia="zh-CN"/>
    </w:rPr>
  </w:style>
  <w:style w:type="character" w:customStyle="1" w:styleId="66">
    <w:name w:val="66"/>
    <w:rsid w:val="002903EC"/>
    <w:rPr>
      <w:rFonts w:cs="Arial"/>
      <w:bCs/>
      <w:sz w:val="20"/>
      <w:u w:val="single"/>
      <w:lang w:val="en-US" w:eastAsia="en-US" w:bidi="ar-SA"/>
    </w:rPr>
  </w:style>
  <w:style w:type="character" w:customStyle="1" w:styleId="Style9ptUnderline9">
    <w:name w:val="Style 9 pt Underline9"/>
    <w:rsid w:val="002903EC"/>
    <w:rPr>
      <w:sz w:val="20"/>
      <w:u w:val="single"/>
    </w:rPr>
  </w:style>
  <w:style w:type="paragraph" w:customStyle="1" w:styleId="StyleStyle49ptBold5">
    <w:name w:val="Style Style4 + 9 pt Bold5"/>
    <w:basedOn w:val="Style4"/>
    <w:link w:val="StyleStyle49ptBold5Char"/>
    <w:rsid w:val="002903EC"/>
    <w:pPr>
      <w:numPr>
        <w:numId w:val="0"/>
      </w:numPr>
    </w:pPr>
    <w:rPr>
      <w:b/>
      <w:bCs/>
    </w:rPr>
  </w:style>
  <w:style w:type="character" w:customStyle="1" w:styleId="StyleStyle49ptBold5Char">
    <w:name w:val="Style Style4 + 9 pt Bold5 Char"/>
    <w:link w:val="StyleStyle49ptBold5"/>
    <w:rsid w:val="002903EC"/>
    <w:rPr>
      <w:rFonts w:ascii="Arial Narrow" w:hAnsi="Arial Narrow"/>
      <w:b/>
      <w:bCs/>
      <w:szCs w:val="24"/>
      <w:u w:val="single"/>
    </w:rPr>
  </w:style>
  <w:style w:type="character" w:customStyle="1" w:styleId="Style9ptBoldUnderline4">
    <w:name w:val="Style 9 pt Bold Underline4"/>
    <w:rsid w:val="002903EC"/>
    <w:rPr>
      <w:b/>
      <w:bCs/>
      <w:sz w:val="20"/>
      <w:u w:val="single"/>
    </w:rPr>
  </w:style>
  <w:style w:type="paragraph" w:customStyle="1" w:styleId="StyleStyle49pt7">
    <w:name w:val="Style Style4 + 9 pt7"/>
    <w:basedOn w:val="Style4"/>
    <w:link w:val="StyleStyle49pt7Char"/>
    <w:rsid w:val="002903EC"/>
    <w:pPr>
      <w:numPr>
        <w:numId w:val="0"/>
      </w:numPr>
    </w:pPr>
    <w:rPr>
      <w:sz w:val="20"/>
      <w:lang w:eastAsia="zh-CN"/>
    </w:rPr>
  </w:style>
  <w:style w:type="character" w:customStyle="1" w:styleId="StyleStyle49pt7Char">
    <w:name w:val="Style Style4 + 9 pt7 Char"/>
    <w:basedOn w:val="Style4Char"/>
    <w:link w:val="StyleStyle49pt7"/>
    <w:rsid w:val="002903EC"/>
    <w:rPr>
      <w:rFonts w:ascii="Arial Narrow" w:hAnsi="Arial Narrow"/>
      <w:sz w:val="20"/>
      <w:szCs w:val="24"/>
      <w:u w:val="single"/>
      <w:lang w:eastAsia="zh-CN"/>
    </w:rPr>
  </w:style>
  <w:style w:type="character" w:customStyle="1" w:styleId="titleblue14">
    <w:name w:val="titleblue14"/>
    <w:basedOn w:val="DefaultParagraphFont"/>
    <w:rsid w:val="002903EC"/>
  </w:style>
  <w:style w:type="paragraph" w:customStyle="1" w:styleId="FONT7">
    <w:name w:val="FONT 7"/>
    <w:qFormat/>
    <w:rsid w:val="002903EC"/>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2903EC"/>
    <w:pPr>
      <w:numPr>
        <w:numId w:val="0"/>
      </w:numPr>
    </w:pPr>
  </w:style>
  <w:style w:type="paragraph" w:customStyle="1" w:styleId="StyleHeading2Underline">
    <w:name w:val="Style Heading 2 + Underline"/>
    <w:basedOn w:val="Heading2"/>
    <w:link w:val="StyleHeading2UnderlineChar"/>
    <w:rsid w:val="002903EC"/>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2903EC"/>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2903EC"/>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2903EC"/>
    <w:rPr>
      <w:rFonts w:eastAsia="Calibri"/>
      <w:szCs w:val="24"/>
      <w:u w:val="single"/>
    </w:rPr>
  </w:style>
  <w:style w:type="paragraph" w:customStyle="1" w:styleId="StyleCardText11ptBoldUnderline">
    <w:name w:val="Style Card Text + 11 pt Bold Underline"/>
    <w:link w:val="StyleCardText11ptBoldUnderlineChar"/>
    <w:rsid w:val="002903EC"/>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2903EC"/>
    <w:rPr>
      <w:rFonts w:eastAsia="Calibri"/>
      <w:b/>
      <w:bCs/>
      <w:szCs w:val="24"/>
      <w:u w:val="single"/>
    </w:rPr>
  </w:style>
  <w:style w:type="paragraph" w:customStyle="1" w:styleId="StyleStyle49ptBold6">
    <w:name w:val="Style Style4 + 9 pt Bold6"/>
    <w:basedOn w:val="Style4"/>
    <w:link w:val="StyleStyle49ptBold6Char"/>
    <w:rsid w:val="002903EC"/>
    <w:pPr>
      <w:numPr>
        <w:numId w:val="0"/>
      </w:numPr>
    </w:pPr>
    <w:rPr>
      <w:b/>
      <w:bCs/>
    </w:rPr>
  </w:style>
  <w:style w:type="character" w:customStyle="1" w:styleId="StyleStyle49ptBold6Char">
    <w:name w:val="Style Style4 + 9 pt Bold6 Char"/>
    <w:link w:val="StyleStyle49ptBold6"/>
    <w:rsid w:val="002903EC"/>
    <w:rPr>
      <w:rFonts w:ascii="Arial Narrow" w:hAnsi="Arial Narrow"/>
      <w:b/>
      <w:bCs/>
      <w:szCs w:val="24"/>
      <w:u w:val="single"/>
    </w:rPr>
  </w:style>
  <w:style w:type="paragraph" w:customStyle="1" w:styleId="StyleUnderlined11pt">
    <w:name w:val="Style Underlined + 11 pt"/>
    <w:link w:val="StyleUnderlined11ptChar"/>
    <w:qFormat/>
    <w:rsid w:val="002903EC"/>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2903EC"/>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2903EC"/>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2903EC"/>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2903EC"/>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2903EC"/>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2903EC"/>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2903EC"/>
    <w:rPr>
      <w:rFonts w:ascii="Times New Roman" w:eastAsia="Calibri" w:hAnsi="Times New Roman" w:cs="Times New Roman"/>
      <w:sz w:val="16"/>
    </w:rPr>
  </w:style>
  <w:style w:type="paragraph" w:customStyle="1" w:styleId="Underlinestyle1">
    <w:name w:val="Underline style"/>
    <w:basedOn w:val="Normal"/>
    <w:qFormat/>
    <w:rsid w:val="002903EC"/>
    <w:pPr>
      <w:spacing w:after="0" w:line="240" w:lineRule="auto"/>
    </w:pPr>
    <w:rPr>
      <w:rFonts w:eastAsia="Calibri"/>
      <w:u w:val="single"/>
    </w:rPr>
  </w:style>
  <w:style w:type="character" w:customStyle="1" w:styleId="Style11ptUnderline3">
    <w:name w:val="Style 11 pt Underline3"/>
    <w:rsid w:val="002903EC"/>
    <w:rPr>
      <w:sz w:val="20"/>
      <w:u w:val="single"/>
    </w:rPr>
  </w:style>
  <w:style w:type="character" w:customStyle="1" w:styleId="StyleUnderlineCharChar9pt3">
    <w:name w:val="Style Underline Char Char + 9 pt3"/>
    <w:basedOn w:val="DefaultParagraphFont"/>
    <w:rsid w:val="002903EC"/>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2903EC"/>
    <w:rPr>
      <w:sz w:val="20"/>
      <w:u w:val="single"/>
    </w:rPr>
  </w:style>
  <w:style w:type="character" w:customStyle="1" w:styleId="Style9ptUnderline11">
    <w:name w:val="Style 9 pt Underline11"/>
    <w:rsid w:val="002903EC"/>
    <w:rPr>
      <w:sz w:val="20"/>
      <w:u w:val="single"/>
    </w:rPr>
  </w:style>
  <w:style w:type="character" w:customStyle="1" w:styleId="Style9ptBoldUnderline5">
    <w:name w:val="Style 9 pt Bold Underline5"/>
    <w:rsid w:val="002903EC"/>
    <w:rPr>
      <w:b/>
      <w:bCs/>
      <w:sz w:val="20"/>
      <w:u w:val="single"/>
    </w:rPr>
  </w:style>
  <w:style w:type="character" w:customStyle="1" w:styleId="UnderlineChar2CharChar">
    <w:name w:val="Underline Char2 Char Char"/>
    <w:rsid w:val="002903EC"/>
    <w:rPr>
      <w:szCs w:val="24"/>
      <w:u w:val="single"/>
      <w:lang w:val="en-US" w:eastAsia="en-US" w:bidi="ar-SA"/>
    </w:rPr>
  </w:style>
  <w:style w:type="character" w:customStyle="1" w:styleId="BoldandUnderlineChar2CharCharChar">
    <w:name w:val="Bold and Underline Char2 Char Char Char"/>
    <w:link w:val="BoldandUnderlineChar2CharChar"/>
    <w:rsid w:val="002903EC"/>
    <w:rPr>
      <w:b/>
      <w:u w:val="single"/>
    </w:rPr>
  </w:style>
  <w:style w:type="paragraph" w:customStyle="1" w:styleId="textboldChar">
    <w:name w:val="text bold Char"/>
    <w:basedOn w:val="Normal"/>
    <w:link w:val="textboldCharChar"/>
    <w:rsid w:val="002903EC"/>
    <w:pPr>
      <w:spacing w:after="0" w:line="240" w:lineRule="auto"/>
      <w:ind w:left="720"/>
    </w:pPr>
    <w:rPr>
      <w:rFonts w:eastAsia="Calibri"/>
      <w:b/>
      <w:sz w:val="24"/>
      <w:u w:val="thick"/>
    </w:rPr>
  </w:style>
  <w:style w:type="character" w:customStyle="1" w:styleId="textboldCharChar">
    <w:name w:val="text bold Char Char"/>
    <w:link w:val="textboldChar"/>
    <w:rsid w:val="002903EC"/>
    <w:rPr>
      <w:rFonts w:ascii="Calibri" w:eastAsia="Calibri" w:hAnsi="Calibri"/>
      <w:b/>
      <w:sz w:val="24"/>
      <w:u w:val="thick"/>
    </w:rPr>
  </w:style>
  <w:style w:type="character" w:customStyle="1" w:styleId="snapnoshots">
    <w:name w:val="snap_noshots"/>
    <w:basedOn w:val="DefaultParagraphFont"/>
    <w:rsid w:val="002903EC"/>
  </w:style>
  <w:style w:type="character" w:customStyle="1" w:styleId="cnbcsbhdcomp">
    <w:name w:val="cnbc_sbhd_comp"/>
    <w:rsid w:val="002903EC"/>
  </w:style>
  <w:style w:type="character" w:customStyle="1" w:styleId="blox-headline">
    <w:name w:val="blox-headline"/>
    <w:rsid w:val="002903EC"/>
  </w:style>
  <w:style w:type="character" w:customStyle="1" w:styleId="Heading2CharCharCharCharCharChar1CharChar">
    <w:name w:val="Heading 2 Char Char Char Char Char Char1 Char Char"/>
    <w:basedOn w:val="DefaultParagraphFont"/>
    <w:uiPriority w:val="99"/>
    <w:rsid w:val="002903EC"/>
    <w:rPr>
      <w:rFonts w:cs="Arial"/>
      <w:b/>
      <w:bCs/>
      <w:iCs/>
      <w:sz w:val="28"/>
      <w:lang w:val="en-US" w:eastAsia="en-US"/>
    </w:rPr>
  </w:style>
  <w:style w:type="character" w:customStyle="1" w:styleId="postsubtitle">
    <w:name w:val="post_subtitle"/>
    <w:basedOn w:val="DefaultParagraphFont"/>
    <w:rsid w:val="002903EC"/>
  </w:style>
  <w:style w:type="character" w:customStyle="1" w:styleId="NoterefInText">
    <w:name w:val="_NoterefInText"/>
    <w:uiPriority w:val="99"/>
    <w:rsid w:val="002903EC"/>
    <w:rPr>
      <w:rFonts w:cs="New Baskerville"/>
      <w:color w:val="000000"/>
    </w:rPr>
  </w:style>
  <w:style w:type="character" w:customStyle="1" w:styleId="postauthor">
    <w:name w:val="postauthor"/>
    <w:basedOn w:val="DefaultParagraphFont"/>
    <w:rsid w:val="002903EC"/>
  </w:style>
  <w:style w:type="paragraph" w:customStyle="1" w:styleId="notes-source-hasnotes">
    <w:name w:val="notes-source-hasnotes"/>
    <w:basedOn w:val="Normal"/>
    <w:qFormat/>
    <w:rsid w:val="002903EC"/>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2903EC"/>
  </w:style>
  <w:style w:type="character" w:customStyle="1" w:styleId="thirdparty-logo">
    <w:name w:val="thirdparty-logo"/>
    <w:basedOn w:val="DefaultParagraphFont"/>
    <w:rsid w:val="002903EC"/>
  </w:style>
  <w:style w:type="paragraph" w:customStyle="1" w:styleId="articlemeta">
    <w:name w:val="articlemeta"/>
    <w:basedOn w:val="Normal"/>
    <w:qFormat/>
    <w:rsid w:val="002903EC"/>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2903EC"/>
  </w:style>
  <w:style w:type="character" w:customStyle="1" w:styleId="print-footnote">
    <w:name w:val="print-footnote"/>
    <w:basedOn w:val="DefaultParagraphFont"/>
    <w:rsid w:val="002903EC"/>
  </w:style>
  <w:style w:type="character" w:customStyle="1" w:styleId="datestring">
    <w:name w:val="datestring"/>
    <w:basedOn w:val="DefaultParagraphFont"/>
    <w:rsid w:val="002903EC"/>
  </w:style>
  <w:style w:type="paragraph" w:customStyle="1" w:styleId="left">
    <w:name w:val="left"/>
    <w:basedOn w:val="Normal"/>
    <w:qFormat/>
    <w:rsid w:val="002903EC"/>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2903EC"/>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2903EC"/>
  </w:style>
  <w:style w:type="paragraph" w:customStyle="1" w:styleId="creditpostedmodified">
    <w:name w:val="credit_posted_modified"/>
    <w:basedOn w:val="Normal"/>
    <w:qFormat/>
    <w:rsid w:val="002903EC"/>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2903EC"/>
  </w:style>
  <w:style w:type="character" w:customStyle="1" w:styleId="grd">
    <w:name w:val="grd"/>
    <w:basedOn w:val="DefaultParagraphFont"/>
    <w:rsid w:val="002903EC"/>
  </w:style>
  <w:style w:type="paragraph" w:customStyle="1" w:styleId="hs-text-container">
    <w:name w:val="hs-text-container"/>
    <w:basedOn w:val="Normal"/>
    <w:qFormat/>
    <w:rsid w:val="002903EC"/>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2903EC"/>
  </w:style>
  <w:style w:type="character" w:customStyle="1" w:styleId="article-author-name">
    <w:name w:val="article-author-name"/>
    <w:basedOn w:val="DefaultParagraphFont"/>
    <w:rsid w:val="002903EC"/>
  </w:style>
  <w:style w:type="character" w:customStyle="1" w:styleId="bioexcerpt">
    <w:name w:val="bio_excerpt"/>
    <w:basedOn w:val="DefaultParagraphFont"/>
    <w:rsid w:val="002903EC"/>
  </w:style>
  <w:style w:type="character" w:customStyle="1" w:styleId="commentcount">
    <w:name w:val="comment_count"/>
    <w:basedOn w:val="DefaultParagraphFont"/>
    <w:rsid w:val="002903EC"/>
  </w:style>
  <w:style w:type="character" w:customStyle="1" w:styleId="searchtermshighlighted">
    <w:name w:val="searchtermshighlighted"/>
    <w:basedOn w:val="DefaultParagraphFont"/>
    <w:rsid w:val="002903EC"/>
  </w:style>
  <w:style w:type="character" w:customStyle="1" w:styleId="contributornametrigger">
    <w:name w:val="contributornametrigger"/>
    <w:basedOn w:val="DefaultParagraphFont"/>
    <w:rsid w:val="002903EC"/>
  </w:style>
  <w:style w:type="character" w:customStyle="1" w:styleId="bylinepipe">
    <w:name w:val="bylinepipe"/>
    <w:basedOn w:val="DefaultParagraphFont"/>
    <w:rsid w:val="002903EC"/>
  </w:style>
  <w:style w:type="character" w:customStyle="1" w:styleId="lucenesearchresulturlb">
    <w:name w:val="lucene_search_result_url_b"/>
    <w:basedOn w:val="DefaultParagraphFont"/>
    <w:rsid w:val="002903EC"/>
  </w:style>
  <w:style w:type="character" w:customStyle="1" w:styleId="faculty-title">
    <w:name w:val="faculty-title"/>
    <w:basedOn w:val="DefaultParagraphFont"/>
    <w:rsid w:val="002903EC"/>
  </w:style>
  <w:style w:type="character" w:customStyle="1" w:styleId="issue">
    <w:name w:val="issue"/>
    <w:basedOn w:val="DefaultParagraphFont"/>
    <w:rsid w:val="002903EC"/>
  </w:style>
  <w:style w:type="character" w:customStyle="1" w:styleId="pages">
    <w:name w:val="pages"/>
    <w:basedOn w:val="DefaultParagraphFont"/>
    <w:rsid w:val="002903EC"/>
  </w:style>
  <w:style w:type="character" w:customStyle="1" w:styleId="person">
    <w:name w:val="person"/>
    <w:basedOn w:val="DefaultParagraphFont"/>
    <w:rsid w:val="002903EC"/>
  </w:style>
  <w:style w:type="character" w:customStyle="1" w:styleId="corresponding">
    <w:name w:val="corresponding"/>
    <w:basedOn w:val="DefaultParagraphFont"/>
    <w:rsid w:val="002903EC"/>
  </w:style>
  <w:style w:type="paragraph" w:customStyle="1" w:styleId="entry-meta">
    <w:name w:val="entry-meta"/>
    <w:basedOn w:val="Normal"/>
    <w:qFormat/>
    <w:rsid w:val="002903EC"/>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2903EC"/>
  </w:style>
  <w:style w:type="character" w:customStyle="1" w:styleId="post-category">
    <w:name w:val="post-category"/>
    <w:basedOn w:val="DefaultParagraphFont"/>
    <w:rsid w:val="002903EC"/>
  </w:style>
  <w:style w:type="paragraph" w:customStyle="1" w:styleId="articledetails">
    <w:name w:val="articledetails"/>
    <w:basedOn w:val="Normal"/>
    <w:qFormat/>
    <w:rsid w:val="002903EC"/>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2903EC"/>
  </w:style>
  <w:style w:type="paragraph" w:customStyle="1" w:styleId="aff">
    <w:name w:val="aff"/>
    <w:basedOn w:val="Normal"/>
    <w:qFormat/>
    <w:rsid w:val="002903EC"/>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2903EC"/>
  </w:style>
  <w:style w:type="character" w:customStyle="1" w:styleId="entry-author-name">
    <w:name w:val="entry-author-name"/>
    <w:basedOn w:val="DefaultParagraphFont"/>
    <w:rsid w:val="002903EC"/>
  </w:style>
  <w:style w:type="character" w:customStyle="1" w:styleId="contrib-degrees">
    <w:name w:val="contrib-degrees"/>
    <w:basedOn w:val="DefaultParagraphFont"/>
    <w:rsid w:val="002903EC"/>
  </w:style>
  <w:style w:type="character" w:customStyle="1" w:styleId="contrib-on-behalf-of">
    <w:name w:val="contrib-on-behalf-of"/>
    <w:basedOn w:val="DefaultParagraphFont"/>
    <w:rsid w:val="002903EC"/>
  </w:style>
  <w:style w:type="character" w:customStyle="1" w:styleId="pubtime">
    <w:name w:val="pubtime"/>
    <w:basedOn w:val="DefaultParagraphFont"/>
    <w:rsid w:val="002903EC"/>
  </w:style>
  <w:style w:type="character" w:customStyle="1" w:styleId="fbcommentscount">
    <w:name w:val="fb_comments_count"/>
    <w:basedOn w:val="DefaultParagraphFont"/>
    <w:rsid w:val="002903EC"/>
  </w:style>
  <w:style w:type="character" w:customStyle="1" w:styleId="stsharethiscustom">
    <w:name w:val="st_sharethis_custom"/>
    <w:basedOn w:val="DefaultParagraphFont"/>
    <w:rsid w:val="002903EC"/>
  </w:style>
  <w:style w:type="paragraph" w:customStyle="1" w:styleId="permalinkable">
    <w:name w:val="permalinkable"/>
    <w:basedOn w:val="Normal"/>
    <w:qFormat/>
    <w:rsid w:val="002903EC"/>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2903EC"/>
  </w:style>
  <w:style w:type="character" w:customStyle="1" w:styleId="articleauthor0">
    <w:name w:val="article_author"/>
    <w:basedOn w:val="DefaultParagraphFont"/>
    <w:rsid w:val="002903EC"/>
  </w:style>
  <w:style w:type="character" w:customStyle="1" w:styleId="articleissue">
    <w:name w:val="article_issue"/>
    <w:basedOn w:val="DefaultParagraphFont"/>
    <w:rsid w:val="002903EC"/>
  </w:style>
  <w:style w:type="character" w:customStyle="1" w:styleId="a-size-large">
    <w:name w:val="a-size-large"/>
    <w:basedOn w:val="DefaultParagraphFont"/>
    <w:rsid w:val="002903EC"/>
  </w:style>
  <w:style w:type="character" w:customStyle="1" w:styleId="a-size-medium">
    <w:name w:val="a-size-medium"/>
    <w:basedOn w:val="DefaultParagraphFont"/>
    <w:rsid w:val="002903EC"/>
  </w:style>
  <w:style w:type="character" w:customStyle="1" w:styleId="contribution">
    <w:name w:val="contribution"/>
    <w:basedOn w:val="DefaultParagraphFont"/>
    <w:rsid w:val="002903EC"/>
  </w:style>
  <w:style w:type="character" w:customStyle="1" w:styleId="a-color-secondary">
    <w:name w:val="a-color-secondary"/>
    <w:basedOn w:val="DefaultParagraphFont"/>
    <w:rsid w:val="002903EC"/>
  </w:style>
  <w:style w:type="paragraph" w:customStyle="1" w:styleId="sbyline">
    <w:name w:val="sbyline"/>
    <w:basedOn w:val="Normal"/>
    <w:qFormat/>
    <w:rsid w:val="002903EC"/>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2903EC"/>
  </w:style>
  <w:style w:type="character" w:customStyle="1" w:styleId="ui-staffline">
    <w:name w:val="ui-staffline"/>
    <w:basedOn w:val="DefaultParagraphFont"/>
    <w:rsid w:val="002903EC"/>
  </w:style>
  <w:style w:type="paragraph" w:customStyle="1" w:styleId="promotion-tag-p">
    <w:name w:val="promotion-tag-p"/>
    <w:basedOn w:val="Normal"/>
    <w:qFormat/>
    <w:rsid w:val="002903EC"/>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2903EC"/>
  </w:style>
  <w:style w:type="character" w:customStyle="1" w:styleId="specialissuelabel">
    <w:name w:val="specialissuelabel"/>
    <w:basedOn w:val="DefaultParagraphFont"/>
    <w:rsid w:val="002903EC"/>
  </w:style>
  <w:style w:type="character" w:customStyle="1" w:styleId="wp-smiley">
    <w:name w:val="wp-smiley"/>
    <w:basedOn w:val="DefaultParagraphFont"/>
    <w:rsid w:val="002903EC"/>
  </w:style>
  <w:style w:type="character" w:customStyle="1" w:styleId="artjournal">
    <w:name w:val="art_journal"/>
    <w:basedOn w:val="DefaultParagraphFont"/>
    <w:rsid w:val="002903EC"/>
  </w:style>
  <w:style w:type="character" w:customStyle="1" w:styleId="artdatevolumeissuepart">
    <w:name w:val="art_datevolumeissuepart"/>
    <w:basedOn w:val="DefaultParagraphFont"/>
    <w:rsid w:val="002903EC"/>
  </w:style>
  <w:style w:type="character" w:customStyle="1" w:styleId="artpages">
    <w:name w:val="art_pages"/>
    <w:basedOn w:val="DefaultParagraphFont"/>
    <w:rsid w:val="002903EC"/>
  </w:style>
  <w:style w:type="paragraph" w:customStyle="1" w:styleId="lede">
    <w:name w:val="lede"/>
    <w:basedOn w:val="Normal"/>
    <w:qFormat/>
    <w:rsid w:val="002903EC"/>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2903EC"/>
  </w:style>
  <w:style w:type="character" w:customStyle="1" w:styleId="degree">
    <w:name w:val="degree"/>
    <w:basedOn w:val="DefaultParagraphFont"/>
    <w:rsid w:val="002903EC"/>
  </w:style>
  <w:style w:type="character" w:customStyle="1" w:styleId="major">
    <w:name w:val="major"/>
    <w:basedOn w:val="DefaultParagraphFont"/>
    <w:rsid w:val="002903EC"/>
  </w:style>
  <w:style w:type="character" w:customStyle="1" w:styleId="views">
    <w:name w:val="views"/>
    <w:basedOn w:val="DefaultParagraphFont"/>
    <w:rsid w:val="002903EC"/>
  </w:style>
  <w:style w:type="character" w:customStyle="1" w:styleId="stmainservices">
    <w:name w:val="stmainservices"/>
    <w:basedOn w:val="DefaultParagraphFont"/>
    <w:rsid w:val="002903EC"/>
  </w:style>
  <w:style w:type="character" w:customStyle="1" w:styleId="stbubblehcount">
    <w:name w:val="stbubble_hcount"/>
    <w:basedOn w:val="DefaultParagraphFont"/>
    <w:rsid w:val="002903EC"/>
  </w:style>
  <w:style w:type="paragraph" w:customStyle="1" w:styleId="Document">
    <w:name w:val="_Document"/>
    <w:basedOn w:val="Default"/>
    <w:next w:val="Default"/>
    <w:uiPriority w:val="99"/>
    <w:qFormat/>
    <w:rsid w:val="002903EC"/>
    <w:rPr>
      <w:rFonts w:ascii="New Baskerville" w:eastAsiaTheme="minorEastAsia" w:hAnsi="New Baskerville"/>
      <w:color w:val="auto"/>
    </w:rPr>
  </w:style>
  <w:style w:type="paragraph" w:customStyle="1" w:styleId="SubHead1">
    <w:name w:val="_SubHead1"/>
    <w:basedOn w:val="Default"/>
    <w:next w:val="Default"/>
    <w:uiPriority w:val="99"/>
    <w:qFormat/>
    <w:rsid w:val="002903EC"/>
    <w:rPr>
      <w:rFonts w:ascii="New Baskerville" w:eastAsiaTheme="minorEastAsia" w:hAnsi="New Baskerville"/>
      <w:color w:val="auto"/>
    </w:rPr>
  </w:style>
  <w:style w:type="paragraph" w:customStyle="1" w:styleId="SubHead2">
    <w:name w:val="_SubHead2"/>
    <w:basedOn w:val="Default"/>
    <w:next w:val="Default"/>
    <w:uiPriority w:val="99"/>
    <w:qFormat/>
    <w:rsid w:val="002903EC"/>
    <w:rPr>
      <w:rFonts w:ascii="New Baskerville" w:eastAsiaTheme="minorEastAsia" w:hAnsi="New Baskerville"/>
      <w:color w:val="auto"/>
    </w:rPr>
  </w:style>
  <w:style w:type="paragraph" w:customStyle="1" w:styleId="collapsed-hide">
    <w:name w:val="collapsed-hide"/>
    <w:basedOn w:val="Normal"/>
    <w:qFormat/>
    <w:rsid w:val="002903EC"/>
    <w:pPr>
      <w:spacing w:before="100" w:beforeAutospacing="1" w:after="100" w:afterAutospacing="1" w:line="240" w:lineRule="auto"/>
    </w:pPr>
    <w:rPr>
      <w:rFonts w:ascii="Times" w:hAnsi="Times"/>
      <w:sz w:val="20"/>
      <w:szCs w:val="20"/>
    </w:rPr>
  </w:style>
  <w:style w:type="paragraph" w:customStyle="1" w:styleId="odd">
    <w:name w:val="odd"/>
    <w:basedOn w:val="Normal"/>
    <w:qFormat/>
    <w:rsid w:val="002903EC"/>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2903EC"/>
  </w:style>
  <w:style w:type="character" w:customStyle="1" w:styleId="tolocaltime">
    <w:name w:val="tolocaltime"/>
    <w:basedOn w:val="DefaultParagraphFont"/>
    <w:rsid w:val="002903EC"/>
  </w:style>
  <w:style w:type="character" w:customStyle="1" w:styleId="pb-byline">
    <w:name w:val="pb-byline"/>
    <w:basedOn w:val="DefaultParagraphFont"/>
    <w:rsid w:val="002903EC"/>
  </w:style>
  <w:style w:type="character" w:customStyle="1" w:styleId="pb-timestamp">
    <w:name w:val="pb-timestamp"/>
    <w:basedOn w:val="DefaultParagraphFont"/>
    <w:rsid w:val="002903EC"/>
  </w:style>
  <w:style w:type="character" w:customStyle="1" w:styleId="posted-on">
    <w:name w:val="posted-on"/>
    <w:basedOn w:val="DefaultParagraphFont"/>
    <w:rsid w:val="002903EC"/>
  </w:style>
  <w:style w:type="character" w:customStyle="1" w:styleId="even">
    <w:name w:val="even"/>
    <w:basedOn w:val="DefaultParagraphFont"/>
    <w:rsid w:val="002903EC"/>
  </w:style>
  <w:style w:type="character" w:customStyle="1" w:styleId="foreground">
    <w:name w:val="foreground"/>
    <w:basedOn w:val="DefaultParagraphFont"/>
    <w:rsid w:val="002903EC"/>
  </w:style>
  <w:style w:type="paragraph" w:customStyle="1" w:styleId="volissue">
    <w:name w:val="volissue"/>
    <w:basedOn w:val="Normal"/>
    <w:qFormat/>
    <w:rsid w:val="002903EC"/>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2903EC"/>
  </w:style>
  <w:style w:type="character" w:customStyle="1" w:styleId="articledate">
    <w:name w:val="articledate"/>
    <w:basedOn w:val="DefaultParagraphFont"/>
    <w:rsid w:val="002903EC"/>
  </w:style>
  <w:style w:type="character" w:customStyle="1" w:styleId="post-byline">
    <w:name w:val="post-byline"/>
    <w:basedOn w:val="DefaultParagraphFont"/>
    <w:rsid w:val="002903EC"/>
  </w:style>
  <w:style w:type="character" w:customStyle="1" w:styleId="upper">
    <w:name w:val="upper"/>
    <w:basedOn w:val="DefaultParagraphFont"/>
    <w:rsid w:val="002903EC"/>
  </w:style>
  <w:style w:type="character" w:customStyle="1" w:styleId="metadate">
    <w:name w:val="meta_date"/>
    <w:basedOn w:val="DefaultParagraphFont"/>
    <w:rsid w:val="002903EC"/>
  </w:style>
  <w:style w:type="character" w:customStyle="1" w:styleId="fa">
    <w:name w:val="fa"/>
    <w:basedOn w:val="DefaultParagraphFont"/>
    <w:rsid w:val="002903EC"/>
  </w:style>
  <w:style w:type="character" w:customStyle="1" w:styleId="longname">
    <w:name w:val="longname"/>
    <w:basedOn w:val="DefaultParagraphFont"/>
    <w:rsid w:val="002903EC"/>
  </w:style>
  <w:style w:type="character" w:customStyle="1" w:styleId="echocontainer">
    <w:name w:val="echo_container"/>
    <w:basedOn w:val="DefaultParagraphFont"/>
    <w:rsid w:val="002903EC"/>
  </w:style>
  <w:style w:type="character" w:customStyle="1" w:styleId="comment-display">
    <w:name w:val="comment-display"/>
    <w:basedOn w:val="DefaultParagraphFont"/>
    <w:rsid w:val="002903EC"/>
  </w:style>
  <w:style w:type="paragraph" w:customStyle="1" w:styleId="comment-count-label">
    <w:name w:val="comment-count-label"/>
    <w:basedOn w:val="Normal"/>
    <w:rsid w:val="002903EC"/>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2903EC"/>
  </w:style>
  <w:style w:type="character" w:customStyle="1" w:styleId="discussion-policy">
    <w:name w:val="discussion-policy"/>
    <w:basedOn w:val="DefaultParagraphFont"/>
    <w:rsid w:val="002903EC"/>
  </w:style>
  <w:style w:type="character" w:customStyle="1" w:styleId="echo-apps-conversations-streamcaption">
    <w:name w:val="echo-apps-conversations-streamcaption"/>
    <w:basedOn w:val="DefaultParagraphFont"/>
    <w:rsid w:val="002903EC"/>
  </w:style>
  <w:style w:type="character" w:customStyle="1" w:styleId="echo-streamserver-controls-stream-item-text">
    <w:name w:val="echo-streamserver-controls-stream-item-text"/>
    <w:basedOn w:val="DefaultParagraphFont"/>
    <w:rsid w:val="002903EC"/>
  </w:style>
  <w:style w:type="character" w:customStyle="1" w:styleId="echo-streamserver-controls-facepile-more">
    <w:name w:val="echo-streamserver-controls-facepile-more"/>
    <w:basedOn w:val="DefaultParagraphFont"/>
    <w:rsid w:val="002903EC"/>
  </w:style>
  <w:style w:type="character" w:customStyle="1" w:styleId="echo-primaryfont">
    <w:name w:val="echo-primaryfont"/>
    <w:basedOn w:val="DefaultParagraphFont"/>
    <w:rsid w:val="002903EC"/>
  </w:style>
  <w:style w:type="character" w:customStyle="1" w:styleId="section">
    <w:name w:val="section"/>
    <w:basedOn w:val="DefaultParagraphFont"/>
    <w:rsid w:val="002903EC"/>
  </w:style>
  <w:style w:type="character" w:customStyle="1" w:styleId="wpsr-txt-headline">
    <w:name w:val="wpsr-txt-headline"/>
    <w:basedOn w:val="DefaultParagraphFont"/>
    <w:rsid w:val="002903EC"/>
  </w:style>
  <w:style w:type="character" w:customStyle="1" w:styleId="asset-metabar-author">
    <w:name w:val="asset-metabar-author"/>
    <w:basedOn w:val="DefaultParagraphFont"/>
    <w:rsid w:val="002903EC"/>
  </w:style>
  <w:style w:type="character" w:customStyle="1" w:styleId="asset-metabar-time">
    <w:name w:val="asset-metabar-time"/>
    <w:basedOn w:val="DefaultParagraphFont"/>
    <w:rsid w:val="002903EC"/>
  </w:style>
  <w:style w:type="character" w:customStyle="1" w:styleId="eza-dateline">
    <w:name w:val="eza-dateline"/>
    <w:basedOn w:val="DefaultParagraphFont"/>
    <w:rsid w:val="002903EC"/>
  </w:style>
  <w:style w:type="character" w:customStyle="1" w:styleId="eza-authors">
    <w:name w:val="eza-authors"/>
    <w:basedOn w:val="DefaultParagraphFont"/>
    <w:rsid w:val="002903EC"/>
  </w:style>
  <w:style w:type="character" w:customStyle="1" w:styleId="csmstaff">
    <w:name w:val="csm_staff"/>
    <w:basedOn w:val="DefaultParagraphFont"/>
    <w:rsid w:val="002903EC"/>
  </w:style>
  <w:style w:type="paragraph" w:customStyle="1" w:styleId="mol-para-with-font">
    <w:name w:val="mol-para-with-font"/>
    <w:basedOn w:val="Normal"/>
    <w:rsid w:val="002903EC"/>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2903EC"/>
  </w:style>
  <w:style w:type="character" w:customStyle="1" w:styleId="byline-text">
    <w:name w:val="byline-text"/>
    <w:basedOn w:val="DefaultParagraphFont"/>
    <w:rsid w:val="002903EC"/>
  </w:style>
  <w:style w:type="character" w:customStyle="1" w:styleId="itemauthor">
    <w:name w:val="itemauthor"/>
    <w:basedOn w:val="DefaultParagraphFont"/>
    <w:rsid w:val="002903EC"/>
  </w:style>
  <w:style w:type="character" w:customStyle="1" w:styleId="itemdatecreated">
    <w:name w:val="itemdatecreated"/>
    <w:basedOn w:val="DefaultParagraphFont"/>
    <w:rsid w:val="002903EC"/>
  </w:style>
  <w:style w:type="character" w:customStyle="1" w:styleId="slug-metadata-note">
    <w:name w:val="slug-metadata-note"/>
    <w:basedOn w:val="DefaultParagraphFont"/>
    <w:rsid w:val="002903EC"/>
  </w:style>
  <w:style w:type="character" w:customStyle="1" w:styleId="drop-capped">
    <w:name w:val="drop-capped"/>
    <w:basedOn w:val="DefaultParagraphFont"/>
    <w:rsid w:val="002903EC"/>
  </w:style>
  <w:style w:type="paragraph" w:customStyle="1" w:styleId="articleopinion-standfirst">
    <w:name w:val="articleopinion-standfirst"/>
    <w:basedOn w:val="Normal"/>
    <w:rsid w:val="002903EC"/>
    <w:pPr>
      <w:spacing w:before="100" w:beforeAutospacing="1" w:after="100" w:afterAutospacing="1" w:line="240" w:lineRule="auto"/>
    </w:pPr>
    <w:rPr>
      <w:rFonts w:ascii="Times" w:hAnsi="Times"/>
      <w:sz w:val="20"/>
      <w:szCs w:val="20"/>
    </w:rPr>
  </w:style>
  <w:style w:type="paragraph" w:customStyle="1" w:styleId="snippet">
    <w:name w:val="snippet"/>
    <w:basedOn w:val="Normal"/>
    <w:rsid w:val="002903EC"/>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2903EC"/>
  </w:style>
  <w:style w:type="character" w:customStyle="1" w:styleId="view-count">
    <w:name w:val="view-count"/>
    <w:basedOn w:val="DefaultParagraphFont"/>
    <w:rsid w:val="002903EC"/>
  </w:style>
  <w:style w:type="character" w:customStyle="1" w:styleId="rupee">
    <w:name w:val="rupee"/>
    <w:basedOn w:val="DefaultParagraphFont"/>
    <w:rsid w:val="002903EC"/>
  </w:style>
  <w:style w:type="character" w:customStyle="1" w:styleId="grey1">
    <w:name w:val="grey1"/>
    <w:basedOn w:val="DefaultParagraphFont"/>
    <w:rsid w:val="002903EC"/>
  </w:style>
  <w:style w:type="paragraph" w:customStyle="1" w:styleId="Pa13">
    <w:name w:val="Pa13"/>
    <w:basedOn w:val="Default"/>
    <w:next w:val="Default"/>
    <w:uiPriority w:val="99"/>
    <w:rsid w:val="002903EC"/>
    <w:pPr>
      <w:spacing w:line="201" w:lineRule="atLeast"/>
    </w:pPr>
    <w:rPr>
      <w:rFonts w:eastAsiaTheme="minorEastAsia"/>
      <w:color w:val="auto"/>
    </w:rPr>
  </w:style>
  <w:style w:type="paragraph" w:customStyle="1" w:styleId="Pa14">
    <w:name w:val="Pa14"/>
    <w:basedOn w:val="Default"/>
    <w:next w:val="Default"/>
    <w:uiPriority w:val="99"/>
    <w:qFormat/>
    <w:rsid w:val="002903EC"/>
    <w:pPr>
      <w:spacing w:line="241" w:lineRule="atLeast"/>
    </w:pPr>
    <w:rPr>
      <w:rFonts w:eastAsiaTheme="minorEastAsia"/>
      <w:color w:val="auto"/>
    </w:rPr>
  </w:style>
  <w:style w:type="paragraph" w:customStyle="1" w:styleId="Pa9">
    <w:name w:val="Pa9"/>
    <w:basedOn w:val="Default"/>
    <w:next w:val="Default"/>
    <w:uiPriority w:val="99"/>
    <w:rsid w:val="002903EC"/>
    <w:pPr>
      <w:spacing w:line="241" w:lineRule="atLeast"/>
    </w:pPr>
    <w:rPr>
      <w:rFonts w:ascii="Gill Sans" w:eastAsiaTheme="minorEastAsia" w:hAnsi="Gill Sans"/>
      <w:color w:val="auto"/>
    </w:rPr>
  </w:style>
  <w:style w:type="character" w:customStyle="1" w:styleId="bureau">
    <w:name w:val="bureau"/>
    <w:basedOn w:val="DefaultParagraphFont"/>
    <w:rsid w:val="002903EC"/>
  </w:style>
  <w:style w:type="character" w:customStyle="1" w:styleId="reporttitle">
    <w:name w:val="report_title"/>
    <w:basedOn w:val="DefaultParagraphFont"/>
    <w:rsid w:val="002903EC"/>
  </w:style>
  <w:style w:type="character" w:customStyle="1" w:styleId="documenttype-longreleases">
    <w:name w:val="document_type_-_long_releases"/>
    <w:basedOn w:val="DefaultParagraphFont"/>
    <w:rsid w:val="002903EC"/>
  </w:style>
  <w:style w:type="character" w:customStyle="1" w:styleId="alt-date">
    <w:name w:val="alt-date"/>
    <w:basedOn w:val="DefaultParagraphFont"/>
    <w:rsid w:val="002903EC"/>
  </w:style>
  <w:style w:type="character" w:customStyle="1" w:styleId="entry-byline">
    <w:name w:val="entry-byline"/>
    <w:basedOn w:val="DefaultParagraphFont"/>
    <w:rsid w:val="002903EC"/>
  </w:style>
  <w:style w:type="character" w:customStyle="1" w:styleId="taglinecontrib">
    <w:name w:val="tagline_contrib"/>
    <w:basedOn w:val="DefaultParagraphFont"/>
    <w:rsid w:val="002903EC"/>
  </w:style>
  <w:style w:type="character" w:customStyle="1" w:styleId="articledate0">
    <w:name w:val="article_date"/>
    <w:basedOn w:val="DefaultParagraphFont"/>
    <w:rsid w:val="002903EC"/>
  </w:style>
  <w:style w:type="paragraph" w:customStyle="1" w:styleId="hg-daily">
    <w:name w:val="hg-daily"/>
    <w:basedOn w:val="Normal"/>
    <w:rsid w:val="002903EC"/>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2903EC"/>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2903EC"/>
  </w:style>
  <w:style w:type="character" w:customStyle="1" w:styleId="text-label">
    <w:name w:val="text-label"/>
    <w:basedOn w:val="DefaultParagraphFont"/>
    <w:rsid w:val="002903EC"/>
  </w:style>
  <w:style w:type="character" w:customStyle="1" w:styleId="metad">
    <w:name w:val="metad"/>
    <w:rsid w:val="002903EC"/>
  </w:style>
  <w:style w:type="character" w:customStyle="1" w:styleId="justify1">
    <w:name w:val="justify1"/>
    <w:rsid w:val="002903EC"/>
  </w:style>
  <w:style w:type="paragraph" w:customStyle="1" w:styleId="TOC3Char">
    <w:name w:val="TOC 3 Char"/>
    <w:basedOn w:val="Normal"/>
    <w:next w:val="Normal"/>
    <w:rsid w:val="002903EC"/>
    <w:pPr>
      <w:spacing w:after="0" w:line="240" w:lineRule="auto"/>
    </w:pPr>
    <w:rPr>
      <w:rFonts w:eastAsia="Times New Roman"/>
      <w:sz w:val="24"/>
      <w:szCs w:val="20"/>
    </w:rPr>
  </w:style>
  <w:style w:type="paragraph" w:customStyle="1" w:styleId="TOC1Char">
    <w:name w:val="TOC 1 Char"/>
    <w:basedOn w:val="Normal"/>
    <w:next w:val="Normal"/>
    <w:rsid w:val="002903EC"/>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2903EC"/>
    <w:pPr>
      <w:spacing w:after="0" w:line="240" w:lineRule="auto"/>
      <w:jc w:val="both"/>
    </w:pPr>
    <w:rPr>
      <w:rFonts w:eastAsia="Times New Roman"/>
      <w:i/>
      <w:iCs/>
      <w:color w:val="000000"/>
    </w:rPr>
  </w:style>
  <w:style w:type="character" w:customStyle="1" w:styleId="MediumGrid11">
    <w:name w:val="Medium Grid 11"/>
    <w:uiPriority w:val="99"/>
    <w:rsid w:val="002903EC"/>
    <w:rPr>
      <w:color w:val="808080"/>
    </w:rPr>
  </w:style>
  <w:style w:type="paragraph" w:customStyle="1" w:styleId="PlaceholderText2">
    <w:name w:val="Placeholder Text2"/>
    <w:basedOn w:val="Normal"/>
    <w:uiPriority w:val="99"/>
    <w:rsid w:val="002903EC"/>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2903EC"/>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2903EC"/>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2903EC"/>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2903EC"/>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2903EC"/>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2903EC"/>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2903EC"/>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2903EC"/>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2903EC"/>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2903EC"/>
  </w:style>
  <w:style w:type="character" w:customStyle="1" w:styleId="s2">
    <w:name w:val="s2"/>
    <w:basedOn w:val="DefaultParagraphFont"/>
    <w:rsid w:val="002903EC"/>
  </w:style>
  <w:style w:type="character" w:customStyle="1" w:styleId="s1">
    <w:name w:val="s1"/>
    <w:basedOn w:val="DefaultParagraphFont"/>
    <w:rsid w:val="002903EC"/>
  </w:style>
  <w:style w:type="paragraph" w:customStyle="1" w:styleId="LanguageEditing">
    <w:name w:val="Language Editing"/>
    <w:basedOn w:val="Normal"/>
    <w:link w:val="LanguageEditingChar"/>
    <w:qFormat/>
    <w:rsid w:val="002903EC"/>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2903EC"/>
    <w:rPr>
      <w:rFonts w:ascii="Calibri" w:eastAsia="Times New Roman" w:hAnsi="Calibri"/>
      <w:strike/>
    </w:rPr>
  </w:style>
  <w:style w:type="character" w:customStyle="1" w:styleId="action-menu-toggled-item">
    <w:name w:val="action-menu-toggled-item"/>
    <w:basedOn w:val="DefaultParagraphFont"/>
    <w:rsid w:val="002903EC"/>
    <w:rPr>
      <w:rFonts w:ascii="Times New Roman" w:hAnsi="Times New Roman"/>
    </w:rPr>
  </w:style>
  <w:style w:type="character" w:customStyle="1" w:styleId="1Tag">
    <w:name w:val="1) Tag"/>
    <w:rsid w:val="002903E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2903E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2903E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2903E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2903E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2903EC"/>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2903EC"/>
    <w:rPr>
      <w:rFonts w:ascii="Calibri" w:eastAsia="Times New Roman" w:hAnsi="Calibri"/>
      <w:b/>
      <w:caps/>
      <w:sz w:val="40"/>
      <w:szCs w:val="40"/>
    </w:rPr>
  </w:style>
  <w:style w:type="paragraph" w:customStyle="1" w:styleId="Strikethrough0">
    <w:name w:val="Strikethrough"/>
    <w:basedOn w:val="Normal"/>
    <w:link w:val="StrikethroughChar"/>
    <w:qFormat/>
    <w:rsid w:val="002903EC"/>
    <w:pPr>
      <w:spacing w:after="0" w:line="240" w:lineRule="auto"/>
    </w:pPr>
    <w:rPr>
      <w:strike/>
    </w:rPr>
  </w:style>
  <w:style w:type="character" w:customStyle="1" w:styleId="StrikethroughChar">
    <w:name w:val="Strikethrough Char"/>
    <w:basedOn w:val="DefaultParagraphFont"/>
    <w:link w:val="Strikethrough0"/>
    <w:rsid w:val="002903EC"/>
    <w:rPr>
      <w:rFonts w:ascii="Calibri" w:hAnsi="Calibri"/>
      <w:strike/>
    </w:rPr>
  </w:style>
  <w:style w:type="character" w:styleId="SubtleReference">
    <w:name w:val="Subtle Reference"/>
    <w:basedOn w:val="DefaultParagraphFont"/>
    <w:uiPriority w:val="31"/>
    <w:rsid w:val="002903EC"/>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2903EC"/>
    <w:pPr>
      <w:spacing w:after="0" w:line="240" w:lineRule="auto"/>
    </w:pPr>
    <w:rPr>
      <w:rFonts w:asciiTheme="minorHAnsi" w:hAnsiTheme="minorHAnsi"/>
      <w:bCs/>
    </w:rPr>
  </w:style>
  <w:style w:type="character" w:customStyle="1" w:styleId="BoxBoldUnderline">
    <w:name w:val="Box Bold Underline"/>
    <w:rsid w:val="002903EC"/>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2903EC"/>
    <w:pPr>
      <w:spacing w:after="0" w:line="240" w:lineRule="auto"/>
    </w:pPr>
    <w:rPr>
      <w:rFonts w:eastAsia="Times New Roman"/>
      <w:sz w:val="24"/>
    </w:rPr>
  </w:style>
  <w:style w:type="character" w:customStyle="1" w:styleId="NormalF6Char">
    <w:name w:val="Normal F6 Char"/>
    <w:link w:val="NormalF6"/>
    <w:rsid w:val="002903EC"/>
    <w:rPr>
      <w:rFonts w:ascii="Calibri" w:eastAsia="Times New Roman" w:hAnsi="Calibri"/>
      <w:sz w:val="24"/>
    </w:rPr>
  </w:style>
  <w:style w:type="paragraph" w:customStyle="1" w:styleId="TagNew">
    <w:name w:val="Tag New"/>
    <w:qFormat/>
    <w:rsid w:val="002903EC"/>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2903EC"/>
    <w:rPr>
      <w:b/>
      <w:bCs/>
      <w:sz w:val="20"/>
      <w:u w:val="single"/>
      <w:bdr w:val="single" w:sz="4" w:space="0" w:color="auto"/>
    </w:rPr>
  </w:style>
  <w:style w:type="character" w:customStyle="1" w:styleId="postby">
    <w:name w:val="post_by"/>
    <w:rsid w:val="002903EC"/>
  </w:style>
  <w:style w:type="character" w:customStyle="1" w:styleId="postdate">
    <w:name w:val="post_date"/>
    <w:rsid w:val="002903EC"/>
  </w:style>
  <w:style w:type="character" w:customStyle="1" w:styleId="moretop">
    <w:name w:val="more_top"/>
    <w:rsid w:val="002903EC"/>
  </w:style>
  <w:style w:type="paragraph" w:customStyle="1" w:styleId="TagNew0">
    <w:name w:val="Tag_New"/>
    <w:qFormat/>
    <w:rsid w:val="002903EC"/>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2903EC"/>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2903EC"/>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2903EC"/>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2903EC"/>
    <w:rPr>
      <w:rFonts w:ascii="Times New Roman" w:hAnsi="Times New Roman"/>
      <w:sz w:val="20"/>
      <w:szCs w:val="20"/>
      <w:u w:val="single"/>
    </w:rPr>
  </w:style>
  <w:style w:type="character" w:customStyle="1" w:styleId="allocatoragentsleft">
    <w:name w:val="al_locatoragentsleft"/>
    <w:basedOn w:val="DefaultParagraphFont"/>
    <w:rsid w:val="002903EC"/>
  </w:style>
  <w:style w:type="character" w:customStyle="1" w:styleId="Style12ptBoldUnderline1">
    <w:name w:val="Style 12 pt Bold Underline1"/>
    <w:rsid w:val="002903EC"/>
    <w:rPr>
      <w:b/>
      <w:bCs/>
      <w:sz w:val="24"/>
      <w:u w:val="single"/>
    </w:rPr>
  </w:style>
  <w:style w:type="paragraph" w:customStyle="1" w:styleId="Carding">
    <w:name w:val="Carding"/>
    <w:basedOn w:val="Normal"/>
    <w:uiPriority w:val="99"/>
    <w:qFormat/>
    <w:rsid w:val="002903EC"/>
    <w:pPr>
      <w:spacing w:after="0" w:line="240" w:lineRule="auto"/>
    </w:pPr>
    <w:rPr>
      <w:rFonts w:eastAsia="Times New Roman"/>
      <w:sz w:val="18"/>
    </w:rPr>
  </w:style>
  <w:style w:type="character" w:customStyle="1" w:styleId="aunderline1">
    <w:name w:val="aunderline"/>
    <w:qFormat/>
    <w:rsid w:val="002903EC"/>
    <w:rPr>
      <w:rFonts w:ascii="Times New Roman" w:hAnsi="Times New Roman"/>
      <w:sz w:val="20"/>
      <w:szCs w:val="24"/>
      <w:u w:val="thick"/>
    </w:rPr>
  </w:style>
  <w:style w:type="character" w:customStyle="1" w:styleId="StyleStyle4CharTimesNewRoman11ptBold">
    <w:name w:val="Style Style4 Char + Times New Roman 11 pt Bold"/>
    <w:rsid w:val="002903EC"/>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2903EC"/>
  </w:style>
  <w:style w:type="character" w:customStyle="1" w:styleId="sensecontent">
    <w:name w:val="sense_content"/>
    <w:basedOn w:val="DefaultParagraphFont"/>
    <w:rsid w:val="002903EC"/>
  </w:style>
  <w:style w:type="character" w:customStyle="1" w:styleId="vi">
    <w:name w:val="vi"/>
    <w:basedOn w:val="DefaultParagraphFont"/>
    <w:rsid w:val="002903EC"/>
  </w:style>
  <w:style w:type="character" w:customStyle="1" w:styleId="pagetitle0">
    <w:name w:val="pagetitle"/>
    <w:basedOn w:val="DefaultParagraphFont"/>
    <w:rsid w:val="002903EC"/>
  </w:style>
  <w:style w:type="paragraph" w:customStyle="1" w:styleId="NormalWeb8">
    <w:name w:val="Normal (Web)8"/>
    <w:basedOn w:val="Normal"/>
    <w:uiPriority w:val="99"/>
    <w:qFormat/>
    <w:rsid w:val="002903EC"/>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2903EC"/>
    <w:rPr>
      <w:rFonts w:cs="Arial"/>
      <w:b/>
      <w:bCs/>
      <w:iCs/>
      <w:sz w:val="24"/>
      <w:szCs w:val="28"/>
      <w:lang w:val="en-US" w:eastAsia="en-US" w:bidi="ar-SA"/>
    </w:rPr>
  </w:style>
  <w:style w:type="character" w:customStyle="1" w:styleId="StyleUnderlineCharTimesBold">
    <w:name w:val="Style Underline Char + Times Bold"/>
    <w:rsid w:val="002903EC"/>
    <w:rPr>
      <w:rFonts w:ascii="Times" w:hAnsi="Times"/>
      <w:b w:val="0"/>
      <w:bCs/>
      <w:sz w:val="20"/>
      <w:u w:val="single"/>
    </w:rPr>
  </w:style>
  <w:style w:type="character" w:customStyle="1" w:styleId="blubigktbiz">
    <w:name w:val="blubigktbiz"/>
    <w:rsid w:val="002903EC"/>
  </w:style>
  <w:style w:type="character" w:customStyle="1" w:styleId="Style4CharChar">
    <w:name w:val="Style4 Char Char"/>
    <w:rsid w:val="002903EC"/>
    <w:rPr>
      <w:rFonts w:ascii="Arial Narrow" w:hAnsi="Arial Narrow"/>
      <w:noProof w:val="0"/>
      <w:szCs w:val="24"/>
      <w:u w:val="single"/>
      <w:lang w:val="en-US" w:eastAsia="en-US" w:bidi="ar-SA"/>
    </w:rPr>
  </w:style>
  <w:style w:type="character" w:customStyle="1" w:styleId="StyleEmphasisArial12ptBold">
    <w:name w:val="Style Emphasis + Arial 12 pt Bold"/>
    <w:rsid w:val="002903EC"/>
    <w:rPr>
      <w:rFonts w:ascii="Arial" w:hAnsi="Arial"/>
      <w:b/>
      <w:bCs/>
      <w:i/>
      <w:iCs/>
      <w:sz w:val="24"/>
    </w:rPr>
  </w:style>
  <w:style w:type="character" w:customStyle="1" w:styleId="super">
    <w:name w:val="super"/>
    <w:rsid w:val="002903EC"/>
  </w:style>
  <w:style w:type="character" w:customStyle="1" w:styleId="text30">
    <w:name w:val="text30"/>
    <w:rsid w:val="002903EC"/>
  </w:style>
  <w:style w:type="character" w:customStyle="1" w:styleId="uppercase">
    <w:name w:val="uppercase"/>
    <w:rsid w:val="002903EC"/>
  </w:style>
  <w:style w:type="character" w:customStyle="1" w:styleId="mainbody1">
    <w:name w:val="mainbody1"/>
    <w:rsid w:val="002903EC"/>
    <w:rPr>
      <w:rFonts w:ascii="Verdana" w:hAnsi="Verdana" w:hint="default"/>
      <w:color w:val="000000"/>
      <w:sz w:val="22"/>
      <w:szCs w:val="22"/>
    </w:rPr>
  </w:style>
  <w:style w:type="paragraph" w:customStyle="1" w:styleId="author-credentials">
    <w:name w:val="author-credentials"/>
    <w:basedOn w:val="Normal"/>
    <w:qFormat/>
    <w:rsid w:val="002903EC"/>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2903EC"/>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903EC"/>
    <w:rPr>
      <w:b/>
      <w:bCs/>
      <w:u w:val="single"/>
    </w:rPr>
  </w:style>
  <w:style w:type="paragraph" w:customStyle="1" w:styleId="StyleUnderlined11ptBold">
    <w:name w:val="Style Underlined + 11 pt Bold"/>
    <w:basedOn w:val="underlined"/>
    <w:link w:val="StyleUnderlined11ptBoldChar"/>
    <w:qFormat/>
    <w:rsid w:val="002903EC"/>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2903EC"/>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903EC"/>
    <w:rPr>
      <w:rFonts w:cs="Arial"/>
      <w:bCs/>
      <w:szCs w:val="26"/>
      <w:u w:val="single"/>
      <w:lang w:val="en-US" w:eastAsia="en-US" w:bidi="ar-SA"/>
    </w:rPr>
  </w:style>
  <w:style w:type="character" w:customStyle="1" w:styleId="StyleUnderlinePatternClearYellow">
    <w:name w:val="Style Underline Pattern: Clear (Yellow)"/>
    <w:basedOn w:val="DefaultParagraphFont"/>
    <w:rsid w:val="002903EC"/>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2903EC"/>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2903EC"/>
    <w:rPr>
      <w:rFonts w:eastAsia="Calibri"/>
      <w:u w:val="single"/>
    </w:rPr>
  </w:style>
  <w:style w:type="paragraph" w:customStyle="1" w:styleId="StyleStyleStyleCNA9ptBefore1pt8ptPatternClear">
    <w:name w:val="Style Style Style CN A + 9 pt Before:  1 pt + 8 pt + Pattern: Clear..."/>
    <w:basedOn w:val="Normal"/>
    <w:autoRedefine/>
    <w:rsid w:val="002903EC"/>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2903EC"/>
    <w:rPr>
      <w:b w:val="0"/>
      <w:bCs/>
      <w:u w:val="single"/>
    </w:rPr>
  </w:style>
  <w:style w:type="character" w:customStyle="1" w:styleId="formatp">
    <w:name w:val="formatp"/>
    <w:rsid w:val="002903EC"/>
  </w:style>
  <w:style w:type="character" w:customStyle="1" w:styleId="yshortcutscs4-ndcor">
    <w:name w:val="yshortcuts cs4-ndcor"/>
    <w:rsid w:val="002903EC"/>
  </w:style>
  <w:style w:type="character" w:customStyle="1" w:styleId="price">
    <w:name w:val="price"/>
    <w:rsid w:val="002903EC"/>
  </w:style>
  <w:style w:type="character" w:customStyle="1" w:styleId="price-change">
    <w:name w:val="price-change"/>
    <w:rsid w:val="002903EC"/>
  </w:style>
  <w:style w:type="character" w:customStyle="1" w:styleId="percent-change">
    <w:name w:val="percent-change"/>
    <w:rsid w:val="002903EC"/>
  </w:style>
  <w:style w:type="character" w:customStyle="1" w:styleId="bibfont">
    <w:name w:val="bibfont"/>
    <w:rsid w:val="002903EC"/>
    <w:rPr>
      <w:rFonts w:cs="Times New Roman"/>
    </w:rPr>
  </w:style>
  <w:style w:type="paragraph" w:customStyle="1" w:styleId="underlined1">
    <w:name w:val="underlined1"/>
    <w:next w:val="Normal"/>
    <w:autoRedefine/>
    <w:rsid w:val="002903EC"/>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2903EC"/>
    <w:rPr>
      <w:rFonts w:eastAsia="Times New Roman"/>
      <w:b/>
      <w:sz w:val="24"/>
      <w:lang w:val="x-none" w:eastAsia="x-none"/>
    </w:rPr>
  </w:style>
  <w:style w:type="character" w:customStyle="1" w:styleId="SourceBoldedChar">
    <w:name w:val="Source Bolded Char"/>
    <w:link w:val="SourceBolded"/>
    <w:rsid w:val="002903EC"/>
    <w:rPr>
      <w:rFonts w:ascii="Calibri" w:eastAsia="Times New Roman" w:hAnsi="Calibri"/>
      <w:b/>
      <w:sz w:val="24"/>
      <w:lang w:val="x-none" w:eastAsia="x-none"/>
    </w:rPr>
  </w:style>
  <w:style w:type="paragraph" w:customStyle="1" w:styleId="CardDownSize">
    <w:name w:val="CardDownSize"/>
    <w:basedOn w:val="Normal"/>
    <w:link w:val="CardDownSizeChar"/>
    <w:rsid w:val="002903EC"/>
    <w:pPr>
      <w:spacing w:after="0" w:line="240" w:lineRule="auto"/>
    </w:pPr>
    <w:rPr>
      <w:rFonts w:eastAsia="Calibri"/>
      <w:szCs w:val="20"/>
      <w:lang w:val="x-none" w:eastAsia="x-none"/>
    </w:rPr>
  </w:style>
  <w:style w:type="character" w:customStyle="1" w:styleId="CardDownSizeChar">
    <w:name w:val="CardDownSize Char"/>
    <w:link w:val="CardDownSize"/>
    <w:rsid w:val="002903EC"/>
    <w:rPr>
      <w:rFonts w:ascii="Calibri" w:eastAsia="Calibri" w:hAnsi="Calibri"/>
      <w:szCs w:val="20"/>
      <w:lang w:val="x-none" w:eastAsia="x-none"/>
    </w:rPr>
  </w:style>
  <w:style w:type="paragraph" w:customStyle="1" w:styleId="Citation10">
    <w:name w:val="Citation1"/>
    <w:basedOn w:val="Normal"/>
    <w:link w:val="Citation1Char"/>
    <w:qFormat/>
    <w:rsid w:val="002903EC"/>
    <w:pPr>
      <w:spacing w:after="0" w:line="240" w:lineRule="auto"/>
    </w:pPr>
    <w:rPr>
      <w:rFonts w:eastAsia="Calibri"/>
      <w:b/>
      <w:sz w:val="24"/>
      <w:u w:val="single"/>
      <w:lang w:val="x-none" w:eastAsia="x-none"/>
    </w:rPr>
  </w:style>
  <w:style w:type="character" w:customStyle="1" w:styleId="Citation1Char">
    <w:name w:val="Citation1 Char"/>
    <w:link w:val="Citation10"/>
    <w:rsid w:val="002903EC"/>
    <w:rPr>
      <w:rFonts w:ascii="Calibri" w:eastAsia="Calibri" w:hAnsi="Calibri"/>
      <w:b/>
      <w:sz w:val="24"/>
      <w:u w:val="single"/>
      <w:lang w:val="x-none" w:eastAsia="x-none"/>
    </w:rPr>
  </w:style>
  <w:style w:type="character" w:customStyle="1" w:styleId="TaglineChar">
    <w:name w:val="Tagline Char"/>
    <w:link w:val="Tagline0"/>
    <w:rsid w:val="002903EC"/>
    <w:rPr>
      <w:rFonts w:ascii="Calibri" w:hAnsi="Calibri"/>
      <w:b/>
    </w:rPr>
  </w:style>
  <w:style w:type="character" w:customStyle="1" w:styleId="boldciteChar1">
    <w:name w:val="bold cite Char1"/>
    <w:rsid w:val="002903EC"/>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2903EC"/>
  </w:style>
  <w:style w:type="character" w:customStyle="1" w:styleId="leveluptitle">
    <w:name w:val="leveluptitle"/>
    <w:basedOn w:val="DefaultParagraphFont"/>
    <w:rsid w:val="002903EC"/>
  </w:style>
  <w:style w:type="character" w:customStyle="1" w:styleId="Irrelevant6fontChar">
    <w:name w:val="Irrelevant (6 font) Char"/>
    <w:basedOn w:val="DefaultParagraphFont"/>
    <w:link w:val="Irrelevant6font"/>
    <w:rsid w:val="002903EC"/>
    <w:rPr>
      <w:rFonts w:ascii="Calibri" w:eastAsia="Calibri" w:hAnsi="Calibri"/>
      <w:sz w:val="12"/>
      <w:szCs w:val="12"/>
    </w:rPr>
  </w:style>
  <w:style w:type="numbering" w:customStyle="1" w:styleId="NoList11111">
    <w:name w:val="No List11111"/>
    <w:next w:val="NoList"/>
    <w:uiPriority w:val="99"/>
    <w:semiHidden/>
    <w:unhideWhenUsed/>
    <w:rsid w:val="002903EC"/>
  </w:style>
  <w:style w:type="paragraph" w:customStyle="1" w:styleId="Non-NavPanelTag">
    <w:name w:val="Non-Nav Panel Tag"/>
    <w:basedOn w:val="Normal"/>
    <w:qFormat/>
    <w:rsid w:val="002903EC"/>
    <w:pPr>
      <w:spacing w:after="0" w:line="240" w:lineRule="auto"/>
    </w:pPr>
    <w:rPr>
      <w:b/>
    </w:rPr>
  </w:style>
  <w:style w:type="character" w:customStyle="1" w:styleId="Hyperlink3">
    <w:name w:val="Hyperlink.3"/>
    <w:basedOn w:val="DefaultParagraphFont"/>
    <w:rsid w:val="002903EC"/>
    <w:rPr>
      <w:sz w:val="18"/>
      <w:szCs w:val="18"/>
    </w:rPr>
  </w:style>
  <w:style w:type="character" w:customStyle="1" w:styleId="Hyperlink40">
    <w:name w:val="Hyperlink.4"/>
    <w:basedOn w:val="DefaultParagraphFont"/>
    <w:rsid w:val="002903EC"/>
    <w:rPr>
      <w:sz w:val="18"/>
      <w:szCs w:val="18"/>
    </w:rPr>
  </w:style>
  <w:style w:type="character" w:customStyle="1" w:styleId="SmallCharChar">
    <w:name w:val="Small Char Char"/>
    <w:basedOn w:val="DefaultParagraphFont"/>
    <w:rsid w:val="002903EC"/>
    <w:rPr>
      <w:sz w:val="17"/>
      <w:szCs w:val="24"/>
      <w:lang w:val="en-US" w:eastAsia="en-US" w:bidi="ar-SA"/>
    </w:rPr>
  </w:style>
  <w:style w:type="paragraph" w:customStyle="1" w:styleId="TagsFutura">
    <w:name w:val="TagsFutura"/>
    <w:basedOn w:val="Normal"/>
    <w:next w:val="Cites"/>
    <w:rsid w:val="002903EC"/>
    <w:pPr>
      <w:spacing w:after="0" w:line="240" w:lineRule="auto"/>
    </w:pPr>
    <w:rPr>
      <w:rFonts w:ascii="Futura" w:eastAsia="Times" w:hAnsi="Futura"/>
      <w:b/>
      <w:caps/>
      <w:sz w:val="18"/>
      <w:szCs w:val="20"/>
    </w:rPr>
  </w:style>
  <w:style w:type="paragraph" w:customStyle="1" w:styleId="DebateTag0">
    <w:name w:val="DebateTag"/>
    <w:basedOn w:val="Normal"/>
    <w:qFormat/>
    <w:rsid w:val="002903EC"/>
    <w:pPr>
      <w:spacing w:after="0" w:line="240" w:lineRule="auto"/>
    </w:pPr>
    <w:rPr>
      <w:rFonts w:eastAsia="Calibri"/>
      <w:b/>
    </w:rPr>
  </w:style>
  <w:style w:type="character" w:customStyle="1" w:styleId="Intemphasis">
    <w:name w:val="Intemphasis"/>
    <w:uiPriority w:val="1"/>
    <w:qFormat/>
    <w:rsid w:val="002903EC"/>
    <w:rPr>
      <w:rFonts w:ascii="Cambria" w:hAnsi="Cambria"/>
      <w:b/>
      <w:sz w:val="20"/>
      <w:u w:val="single"/>
      <w:bdr w:val="single" w:sz="4" w:space="0" w:color="auto"/>
      <w:shd w:val="pct25" w:color="auto" w:fill="auto"/>
    </w:rPr>
  </w:style>
  <w:style w:type="paragraph" w:customStyle="1" w:styleId="Heading42">
    <w:name w:val="Heading 42"/>
    <w:basedOn w:val="Normal"/>
    <w:qFormat/>
    <w:rsid w:val="002903EC"/>
    <w:pPr>
      <w:spacing w:after="0" w:line="240" w:lineRule="auto"/>
    </w:pPr>
    <w:rPr>
      <w:rFonts w:eastAsia="Times New Roman"/>
    </w:rPr>
  </w:style>
  <w:style w:type="paragraph" w:customStyle="1" w:styleId="DebateNormal">
    <w:name w:val="DebateNormal"/>
    <w:basedOn w:val="Normal"/>
    <w:link w:val="DebateNormalChar"/>
    <w:qFormat/>
    <w:rsid w:val="002903EC"/>
    <w:pPr>
      <w:spacing w:after="0" w:line="276" w:lineRule="auto"/>
    </w:pPr>
    <w:rPr>
      <w:rFonts w:eastAsia="Calibri"/>
      <w:szCs w:val="20"/>
    </w:rPr>
  </w:style>
  <w:style w:type="character" w:customStyle="1" w:styleId="DebateNormalChar">
    <w:name w:val="DebateNormal Char"/>
    <w:basedOn w:val="DefaultParagraphFont"/>
    <w:link w:val="DebateNormal"/>
    <w:rsid w:val="002903EC"/>
    <w:rPr>
      <w:rFonts w:ascii="Calibri" w:eastAsia="Calibri" w:hAnsi="Calibri"/>
      <w:szCs w:val="20"/>
    </w:rPr>
  </w:style>
  <w:style w:type="paragraph" w:customStyle="1" w:styleId="DebateEmphasis">
    <w:name w:val="DebateEmphasis"/>
    <w:basedOn w:val="Normal"/>
    <w:link w:val="DebateEmphasisChar"/>
    <w:qFormat/>
    <w:rsid w:val="002903EC"/>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2903EC"/>
    <w:rPr>
      <w:rFonts w:ascii="Calibri" w:eastAsia="Calibri" w:hAnsi="Calibri"/>
      <w:b/>
      <w:szCs w:val="20"/>
      <w:u w:val="single"/>
    </w:rPr>
  </w:style>
  <w:style w:type="paragraph" w:customStyle="1" w:styleId="NormalCite">
    <w:name w:val="NormalCite"/>
    <w:link w:val="NormalCiteChar"/>
    <w:qFormat/>
    <w:rsid w:val="002903EC"/>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903EC"/>
    <w:rPr>
      <w:rFonts w:ascii="Times New Roman" w:hAnsi="Times New Roman" w:cs="Times New Roman"/>
      <w:sz w:val="18"/>
    </w:rPr>
  </w:style>
  <w:style w:type="paragraph" w:customStyle="1" w:styleId="StyleUnderlineChar11pt2">
    <w:name w:val="Style Underline Char + 11 pt2"/>
    <w:link w:val="StyleUnderlineChar11pt2Char"/>
    <w:qFormat/>
    <w:rsid w:val="002903EC"/>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2903EC"/>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2903EC"/>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903EC"/>
    <w:rPr>
      <w:rFonts w:eastAsia="Times New Roman" w:cs="Calibri"/>
      <w:szCs w:val="24"/>
      <w:u w:val="single"/>
      <w:bdr w:val="single" w:sz="4" w:space="0" w:color="auto"/>
    </w:rPr>
  </w:style>
  <w:style w:type="character" w:customStyle="1" w:styleId="Style9pt">
    <w:name w:val="Style 9 pt"/>
    <w:basedOn w:val="DefaultParagraphFont"/>
    <w:rsid w:val="002903EC"/>
    <w:rPr>
      <w:rFonts w:ascii="Times New Roman" w:hAnsi="Times New Roman"/>
      <w:sz w:val="20"/>
    </w:rPr>
  </w:style>
  <w:style w:type="character" w:customStyle="1" w:styleId="StyleunderlineArialNarrow9ptBold">
    <w:name w:val="Style underline + Arial Narrow 9 pt Bold"/>
    <w:basedOn w:val="underline"/>
    <w:rsid w:val="002903EC"/>
    <w:rPr>
      <w:u w:val="single"/>
      <w:lang w:val="en-US" w:eastAsia="en-US" w:bidi="ar-SA"/>
    </w:rPr>
  </w:style>
  <w:style w:type="paragraph" w:customStyle="1" w:styleId="StylecardCharCharArialNarrow9pt">
    <w:name w:val="Style card Char Char + Arial Narrow 9 pt"/>
    <w:link w:val="StylecardCharCharArialNarrow9ptChar"/>
    <w:qFormat/>
    <w:rsid w:val="002903EC"/>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2903EC"/>
    <w:rPr>
      <w:rFonts w:eastAsia="Times New Roman"/>
      <w:szCs w:val="20"/>
    </w:rPr>
  </w:style>
  <w:style w:type="paragraph" w:customStyle="1" w:styleId="StyleCardTextArialNarrow9pt">
    <w:name w:val="Style Card Text + Arial Narrow 9 pt"/>
    <w:link w:val="StyleCardTextArialNarrow9ptChar"/>
    <w:qFormat/>
    <w:rsid w:val="002903EC"/>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2903EC"/>
    <w:rPr>
      <w:rFonts w:eastAsia="Times New Roman"/>
      <w:szCs w:val="24"/>
    </w:rPr>
  </w:style>
  <w:style w:type="character" w:customStyle="1" w:styleId="StyleBoldandUnderlineCharCharCharChar9pt">
    <w:name w:val="Style Bold and Underline Char Char Char Char + 9 pt"/>
    <w:basedOn w:val="DefaultParagraphFont"/>
    <w:rsid w:val="002903E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903E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903E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903EC"/>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2903EC"/>
    <w:rPr>
      <w:rFonts w:eastAsia="Times New Roman"/>
      <w:szCs w:val="24"/>
    </w:rPr>
  </w:style>
  <w:style w:type="paragraph" w:customStyle="1" w:styleId="StyleMinimizedTextArialNarrow9pt">
    <w:name w:val="Style Minimized Text + Arial Narrow 9 pt"/>
    <w:basedOn w:val="Normal"/>
    <w:link w:val="StyleMinimizedTextArialNarrow9ptChar"/>
    <w:qFormat/>
    <w:rsid w:val="002903EC"/>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2903EC"/>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2903EC"/>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903EC"/>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2903EC"/>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2903EC"/>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2903EC"/>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2903EC"/>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903EC"/>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2903EC"/>
    <w:rPr>
      <w:rFonts w:cs="Arial"/>
      <w:bCs/>
      <w:szCs w:val="26"/>
      <w:u w:val="single"/>
      <w:lang w:val="en-US" w:eastAsia="en-US" w:bidi="ar-SA"/>
    </w:rPr>
  </w:style>
  <w:style w:type="character" w:customStyle="1" w:styleId="AUnterdline">
    <w:name w:val="AUnterdline"/>
    <w:qFormat/>
    <w:rsid w:val="002903EC"/>
    <w:rPr>
      <w:rFonts w:ascii="Times New Roman" w:hAnsi="Times New Roman"/>
      <w:sz w:val="20"/>
      <w:u w:val="single"/>
    </w:rPr>
  </w:style>
  <w:style w:type="character" w:customStyle="1" w:styleId="DontRead">
    <w:name w:val="Don't Read"/>
    <w:qFormat/>
    <w:rsid w:val="002903EC"/>
    <w:rPr>
      <w:rFonts w:ascii="Times New Roman" w:hAnsi="Times New Roman"/>
      <w:sz w:val="16"/>
    </w:rPr>
  </w:style>
  <w:style w:type="character" w:customStyle="1" w:styleId="CharChar113">
    <w:name w:val="Char Char113"/>
    <w:basedOn w:val="DefaultParagraphFont"/>
    <w:rsid w:val="002903EC"/>
    <w:rPr>
      <w:rFonts w:cs="Arial"/>
      <w:bCs/>
      <w:szCs w:val="26"/>
      <w:u w:val="single"/>
      <w:lang w:val="en-US" w:eastAsia="en-US" w:bidi="ar-SA"/>
    </w:rPr>
  </w:style>
  <w:style w:type="character" w:customStyle="1" w:styleId="StyleunderlineBold0">
    <w:name w:val="Style underline + Bold"/>
    <w:basedOn w:val="underline"/>
    <w:rsid w:val="002903EC"/>
    <w:rPr>
      <w:u w:val="single"/>
      <w:lang w:val="en-US" w:eastAsia="en-US" w:bidi="ar-SA"/>
    </w:rPr>
  </w:style>
  <w:style w:type="character" w:customStyle="1" w:styleId="StyleunderlineCharNotBold">
    <w:name w:val="Style underline Char + Not Bold"/>
    <w:basedOn w:val="underlineChar"/>
    <w:rsid w:val="002903EC"/>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2903EC"/>
    <w:pPr>
      <w:spacing w:after="0" w:line="240" w:lineRule="auto"/>
    </w:pPr>
    <w:rPr>
      <w:rFonts w:eastAsia="Times New Roman"/>
      <w:b/>
      <w:u w:val="single"/>
    </w:rPr>
  </w:style>
  <w:style w:type="character" w:customStyle="1" w:styleId="UnderlineChar5Char">
    <w:name w:val="Underline Char5 Char"/>
    <w:basedOn w:val="DefaultParagraphFont"/>
    <w:rsid w:val="002903EC"/>
    <w:rPr>
      <w:szCs w:val="24"/>
      <w:u w:val="single"/>
      <w:lang w:val="en-US" w:eastAsia="en-US" w:bidi="ar-SA"/>
    </w:rPr>
  </w:style>
  <w:style w:type="paragraph" w:customStyle="1" w:styleId="UnderlineChar4">
    <w:name w:val="Underline Char4"/>
    <w:basedOn w:val="Normal"/>
    <w:link w:val="UnderlineChar4Char"/>
    <w:qFormat/>
    <w:rsid w:val="002903EC"/>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2903EC"/>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2903EC"/>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2903EC"/>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2903EC"/>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2903EC"/>
    <w:rPr>
      <w:rFonts w:ascii="Calibri" w:eastAsia="Times New Roman" w:hAnsi="Calibri"/>
      <w:b/>
      <w:u w:val="single"/>
    </w:rPr>
  </w:style>
  <w:style w:type="character" w:customStyle="1" w:styleId="base">
    <w:name w:val="base"/>
    <w:basedOn w:val="DefaultParagraphFont"/>
    <w:rsid w:val="002903EC"/>
  </w:style>
  <w:style w:type="character" w:customStyle="1" w:styleId="part-of-speech">
    <w:name w:val="part-of-speech"/>
    <w:basedOn w:val="DefaultParagraphFont"/>
    <w:rsid w:val="002903EC"/>
  </w:style>
  <w:style w:type="paragraph" w:customStyle="1" w:styleId="UnderlineBoldIndent">
    <w:name w:val="Underline + Bold Indent"/>
    <w:basedOn w:val="Normal"/>
    <w:link w:val="UnderlineBoldIndentCharChar"/>
    <w:qFormat/>
    <w:rsid w:val="002903E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903EC"/>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2903EC"/>
    <w:rPr>
      <w:u w:val="single"/>
    </w:rPr>
  </w:style>
  <w:style w:type="character" w:customStyle="1" w:styleId="StyleUnderlineBoldIndent11ptChar">
    <w:name w:val="Style Underline + Bold Indent + 11 pt Char"/>
    <w:link w:val="StyleUnderlineBoldIndent11pt"/>
    <w:rsid w:val="002903EC"/>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2903EC"/>
    <w:rPr>
      <w:b/>
      <w:bCs/>
      <w:u w:val="single"/>
    </w:rPr>
  </w:style>
  <w:style w:type="character" w:customStyle="1" w:styleId="StyleUnderlineBoldIndent11ptBoldChar">
    <w:name w:val="Style Underline + Bold Indent + 11 pt Bold Char"/>
    <w:link w:val="StyleUnderlineBoldIndent11ptBold"/>
    <w:rsid w:val="002903EC"/>
    <w:rPr>
      <w:rFonts w:ascii="Calibri" w:eastAsia="Times New Roman" w:hAnsi="Calibri"/>
      <w:b/>
      <w:bCs/>
      <w:szCs w:val="20"/>
      <w:u w:val="single"/>
    </w:rPr>
  </w:style>
  <w:style w:type="character" w:customStyle="1" w:styleId="FontStyle177">
    <w:name w:val="Font Style177"/>
    <w:basedOn w:val="DefaultParagraphFont"/>
    <w:uiPriority w:val="99"/>
    <w:rsid w:val="002903EC"/>
    <w:rPr>
      <w:rFonts w:ascii="Times New Roman" w:hAnsi="Times New Roman" w:cs="Times New Roman"/>
      <w:sz w:val="20"/>
      <w:szCs w:val="20"/>
    </w:rPr>
  </w:style>
  <w:style w:type="character" w:customStyle="1" w:styleId="FontStyle173">
    <w:name w:val="Font Style173"/>
    <w:basedOn w:val="DefaultParagraphFont"/>
    <w:uiPriority w:val="99"/>
    <w:rsid w:val="002903EC"/>
    <w:rPr>
      <w:rFonts w:ascii="Times New Roman" w:hAnsi="Times New Roman" w:cs="Times New Roman"/>
      <w:sz w:val="14"/>
      <w:szCs w:val="14"/>
    </w:rPr>
  </w:style>
  <w:style w:type="character" w:customStyle="1" w:styleId="FontStyle151">
    <w:name w:val="Font Style151"/>
    <w:basedOn w:val="DefaultParagraphFont"/>
    <w:uiPriority w:val="99"/>
    <w:rsid w:val="002903EC"/>
    <w:rPr>
      <w:rFonts w:ascii="Arial Narrow" w:hAnsi="Arial Narrow" w:cs="Arial Narrow"/>
      <w:b/>
      <w:bCs/>
      <w:sz w:val="12"/>
      <w:szCs w:val="12"/>
    </w:rPr>
  </w:style>
  <w:style w:type="character" w:customStyle="1" w:styleId="FontStyle156">
    <w:name w:val="Font Style156"/>
    <w:basedOn w:val="DefaultParagraphFont"/>
    <w:uiPriority w:val="99"/>
    <w:rsid w:val="002903EC"/>
    <w:rPr>
      <w:rFonts w:ascii="Arial Narrow" w:hAnsi="Arial Narrow" w:cs="Arial Narrow"/>
      <w:sz w:val="8"/>
      <w:szCs w:val="8"/>
    </w:rPr>
  </w:style>
  <w:style w:type="character" w:customStyle="1" w:styleId="FontStyle160">
    <w:name w:val="Font Style160"/>
    <w:basedOn w:val="DefaultParagraphFont"/>
    <w:uiPriority w:val="99"/>
    <w:rsid w:val="002903EC"/>
    <w:rPr>
      <w:rFonts w:ascii="Times New Roman" w:hAnsi="Times New Roman" w:cs="Times New Roman"/>
      <w:b/>
      <w:bCs/>
      <w:sz w:val="20"/>
      <w:szCs w:val="20"/>
    </w:rPr>
  </w:style>
  <w:style w:type="character" w:customStyle="1" w:styleId="FontStyle178">
    <w:name w:val="Font Style178"/>
    <w:basedOn w:val="DefaultParagraphFont"/>
    <w:uiPriority w:val="99"/>
    <w:rsid w:val="002903EC"/>
    <w:rPr>
      <w:rFonts w:ascii="Times New Roman" w:hAnsi="Times New Roman" w:cs="Times New Roman"/>
      <w:sz w:val="18"/>
      <w:szCs w:val="18"/>
    </w:rPr>
  </w:style>
  <w:style w:type="paragraph" w:customStyle="1" w:styleId="Style140">
    <w:name w:val="Style14"/>
    <w:basedOn w:val="Normal"/>
    <w:uiPriority w:val="99"/>
    <w:qFormat/>
    <w:rsid w:val="002903EC"/>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2903EC"/>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2903EC"/>
    <w:rPr>
      <w:rFonts w:ascii="Times New Roman" w:hAnsi="Times New Roman" w:cs="Times New Roman"/>
      <w:sz w:val="12"/>
      <w:szCs w:val="12"/>
    </w:rPr>
  </w:style>
  <w:style w:type="paragraph" w:customStyle="1" w:styleId="Style90">
    <w:name w:val="Style9"/>
    <w:basedOn w:val="Normal"/>
    <w:uiPriority w:val="99"/>
    <w:qFormat/>
    <w:rsid w:val="002903EC"/>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2903EC"/>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2903EC"/>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2903EC"/>
    <w:rPr>
      <w:rFonts w:ascii="Times New Roman" w:hAnsi="Times New Roman" w:cs="Times New Roman"/>
      <w:sz w:val="16"/>
      <w:szCs w:val="16"/>
    </w:rPr>
  </w:style>
  <w:style w:type="paragraph" w:customStyle="1" w:styleId="Stylecard11pt">
    <w:name w:val="Style card + 11 pt"/>
    <w:basedOn w:val="Normal"/>
    <w:link w:val="Stylecard11ptChar"/>
    <w:qFormat/>
    <w:rsid w:val="002903EC"/>
    <w:pPr>
      <w:spacing w:after="0" w:line="240" w:lineRule="auto"/>
      <w:ind w:left="288" w:right="288"/>
    </w:pPr>
    <w:rPr>
      <w:rFonts w:eastAsia="SimSun"/>
      <w:sz w:val="20"/>
      <w:lang w:eastAsia="zh-CN"/>
    </w:rPr>
  </w:style>
  <w:style w:type="character" w:customStyle="1" w:styleId="Stylecard11ptChar">
    <w:name w:val="Style card + 11 pt Char"/>
    <w:link w:val="Stylecard11pt"/>
    <w:rsid w:val="002903EC"/>
    <w:rPr>
      <w:rFonts w:ascii="Calibri" w:eastAsia="SimSun" w:hAnsi="Calibri"/>
      <w:sz w:val="20"/>
      <w:lang w:eastAsia="zh-CN"/>
    </w:rPr>
  </w:style>
  <w:style w:type="character" w:customStyle="1" w:styleId="globalcontentbody">
    <w:name w:val="globalcontentbody"/>
    <w:basedOn w:val="DefaultParagraphFont"/>
    <w:rsid w:val="002903EC"/>
  </w:style>
  <w:style w:type="character" w:customStyle="1" w:styleId="authorbio">
    <w:name w:val="authorbio"/>
    <w:basedOn w:val="DefaultParagraphFont"/>
    <w:rsid w:val="002903EC"/>
  </w:style>
  <w:style w:type="character" w:customStyle="1" w:styleId="StyleBoldandUnderlineCharChar11pt">
    <w:name w:val="Style Bold and Underline Char Char + 11 pt"/>
    <w:basedOn w:val="DefaultParagraphFont"/>
    <w:rsid w:val="002903EC"/>
    <w:rPr>
      <w:b/>
      <w:bCs/>
      <w:noProof w:val="0"/>
      <w:sz w:val="20"/>
      <w:u w:val="single"/>
      <w:lang w:val="en-US" w:eastAsia="en-US" w:bidi="ar-SA"/>
    </w:rPr>
  </w:style>
  <w:style w:type="character" w:customStyle="1" w:styleId="Hyperlink23">
    <w:name w:val="Hyperlink23"/>
    <w:basedOn w:val="DefaultParagraphFont"/>
    <w:rsid w:val="002903EC"/>
    <w:rPr>
      <w:color w:val="3300CC"/>
      <w:u w:val="single"/>
    </w:rPr>
  </w:style>
  <w:style w:type="character" w:customStyle="1" w:styleId="CharChar114">
    <w:name w:val="Char Char114"/>
    <w:basedOn w:val="DefaultParagraphFont"/>
    <w:rsid w:val="002903EC"/>
    <w:rPr>
      <w:rFonts w:cs="Arial"/>
      <w:bCs/>
      <w:szCs w:val="26"/>
      <w:u w:val="single"/>
      <w:lang w:val="en-US" w:eastAsia="en-US" w:bidi="ar-SA"/>
    </w:rPr>
  </w:style>
  <w:style w:type="character" w:customStyle="1" w:styleId="CharChar112">
    <w:name w:val="Char Char112"/>
    <w:basedOn w:val="DefaultParagraphFont"/>
    <w:rsid w:val="002903EC"/>
    <w:rPr>
      <w:rFonts w:cs="Arial"/>
      <w:bCs/>
      <w:szCs w:val="26"/>
      <w:u w:val="single"/>
      <w:lang w:val="en-US" w:eastAsia="en-US" w:bidi="ar-SA"/>
    </w:rPr>
  </w:style>
  <w:style w:type="paragraph" w:customStyle="1" w:styleId="WW-Default1">
    <w:name w:val="WW-Default1"/>
    <w:basedOn w:val="Normal"/>
    <w:qFormat/>
    <w:rsid w:val="002903EC"/>
    <w:pPr>
      <w:suppressAutoHyphens/>
      <w:spacing w:after="0" w:line="240" w:lineRule="auto"/>
    </w:pPr>
    <w:rPr>
      <w:rFonts w:eastAsia="Times New Roman"/>
      <w:b/>
      <w:bCs/>
      <w:szCs w:val="20"/>
      <w:lang w:eastAsia="ar-SA"/>
    </w:rPr>
  </w:style>
  <w:style w:type="character" w:customStyle="1" w:styleId="zoomme">
    <w:name w:val="zoomme"/>
    <w:basedOn w:val="DefaultParagraphFont"/>
    <w:rsid w:val="002903EC"/>
  </w:style>
  <w:style w:type="character" w:customStyle="1" w:styleId="classauthor">
    <w:name w:val="class=&quot;author&quot;"/>
    <w:basedOn w:val="DefaultParagraphFont"/>
    <w:rsid w:val="002903EC"/>
  </w:style>
  <w:style w:type="paragraph" w:customStyle="1" w:styleId="Stylecard11ptUnderline">
    <w:name w:val="Style card + 11 pt Underline"/>
    <w:basedOn w:val="Normal"/>
    <w:link w:val="Stylecard11ptUnderlineChar"/>
    <w:qFormat/>
    <w:rsid w:val="002903EC"/>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2903EC"/>
    <w:rPr>
      <w:rFonts w:ascii="Calibri" w:eastAsia="SimSun" w:hAnsi="Calibri"/>
      <w:sz w:val="20"/>
      <w:u w:val="single"/>
      <w:lang w:eastAsia="zh-CN"/>
    </w:rPr>
  </w:style>
  <w:style w:type="character" w:customStyle="1" w:styleId="officialstitle-">
    <w:name w:val="official_s_title-"/>
    <w:basedOn w:val="DefaultParagraphFont"/>
    <w:rsid w:val="002903EC"/>
  </w:style>
  <w:style w:type="character" w:customStyle="1" w:styleId="officialsbureau">
    <w:name w:val="official_s_bureau"/>
    <w:basedOn w:val="DefaultParagraphFont"/>
    <w:rsid w:val="002903E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903EC"/>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903EC"/>
    <w:rPr>
      <w:rFonts w:ascii="Calibri" w:eastAsia="Times New Roman" w:hAnsi="Calibri" w:cs="Arial"/>
      <w:b/>
      <w:bCs/>
      <w:sz w:val="24"/>
      <w:szCs w:val="28"/>
    </w:rPr>
  </w:style>
  <w:style w:type="character" w:customStyle="1" w:styleId="gray">
    <w:name w:val="gray"/>
    <w:basedOn w:val="DefaultParagraphFont"/>
    <w:rsid w:val="002903EC"/>
  </w:style>
  <w:style w:type="character" w:customStyle="1" w:styleId="Styleunderline11ptBorderSinglesolidlineAuto05p">
    <w:name w:val="Style underline + 11 pt Border: : (Single solid line Auto  0.5 p..."/>
    <w:rsid w:val="002903EC"/>
    <w:rPr>
      <w:sz w:val="20"/>
      <w:u w:val="single"/>
      <w:bdr w:val="single" w:sz="4" w:space="0" w:color="auto"/>
    </w:rPr>
  </w:style>
  <w:style w:type="character" w:customStyle="1" w:styleId="Citation-CompleteChar">
    <w:name w:val="Citation - Complete Char"/>
    <w:basedOn w:val="DefaultParagraphFont"/>
    <w:link w:val="Citation-Complete"/>
    <w:locked/>
    <w:rsid w:val="002903EC"/>
    <w:rPr>
      <w:rFonts w:ascii="Calibri" w:hAnsi="Calibri"/>
    </w:rPr>
  </w:style>
  <w:style w:type="paragraph" w:customStyle="1" w:styleId="StyleStyle49ptBoldItalic">
    <w:name w:val="Style Style4 + 9 pt Bold Italic"/>
    <w:basedOn w:val="Normal"/>
    <w:link w:val="StyleStyle49ptBoldItalicChar"/>
    <w:qFormat/>
    <w:rsid w:val="002903EC"/>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903EC"/>
    <w:rPr>
      <w:rFonts w:ascii="Calibri" w:eastAsia="Times New Roman" w:hAnsi="Calibri"/>
      <w:b/>
      <w:bCs/>
      <w:i/>
      <w:iCs/>
      <w:u w:val="single"/>
    </w:rPr>
  </w:style>
  <w:style w:type="character" w:customStyle="1" w:styleId="newscontent">
    <w:name w:val="newscontent"/>
    <w:rsid w:val="002903EC"/>
  </w:style>
  <w:style w:type="character" w:customStyle="1" w:styleId="FontStyle172">
    <w:name w:val="Font Style172"/>
    <w:basedOn w:val="DefaultParagraphFont"/>
    <w:uiPriority w:val="99"/>
    <w:rsid w:val="002903EC"/>
    <w:rPr>
      <w:rFonts w:ascii="Times New Roman" w:hAnsi="Times New Roman" w:cs="Times New Roman"/>
      <w:b/>
      <w:bCs/>
      <w:sz w:val="16"/>
      <w:szCs w:val="16"/>
    </w:rPr>
  </w:style>
  <w:style w:type="paragraph" w:customStyle="1" w:styleId="Style180">
    <w:name w:val="Style18"/>
    <w:basedOn w:val="Normal"/>
    <w:uiPriority w:val="99"/>
    <w:qFormat/>
    <w:rsid w:val="002903EC"/>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2903EC"/>
    <w:rPr>
      <w:rFonts w:ascii="Times New Roman" w:hAnsi="Times New Roman" w:cs="Times New Roman"/>
      <w:i/>
      <w:iCs/>
      <w:sz w:val="16"/>
      <w:szCs w:val="16"/>
    </w:rPr>
  </w:style>
  <w:style w:type="character" w:customStyle="1" w:styleId="FontStyle162">
    <w:name w:val="Font Style162"/>
    <w:basedOn w:val="DefaultParagraphFont"/>
    <w:uiPriority w:val="99"/>
    <w:rsid w:val="002903EC"/>
    <w:rPr>
      <w:rFonts w:ascii="Times New Roman" w:hAnsi="Times New Roman" w:cs="Times New Roman"/>
      <w:b/>
      <w:bCs/>
      <w:sz w:val="18"/>
      <w:szCs w:val="18"/>
    </w:rPr>
  </w:style>
  <w:style w:type="character" w:customStyle="1" w:styleId="FontStyle167">
    <w:name w:val="Font Style167"/>
    <w:basedOn w:val="DefaultParagraphFont"/>
    <w:uiPriority w:val="99"/>
    <w:rsid w:val="002903EC"/>
    <w:rPr>
      <w:rFonts w:ascii="Times New Roman" w:hAnsi="Times New Roman" w:cs="Times New Roman"/>
      <w:sz w:val="10"/>
      <w:szCs w:val="10"/>
    </w:rPr>
  </w:style>
  <w:style w:type="character" w:customStyle="1" w:styleId="FontStyle174">
    <w:name w:val="Font Style174"/>
    <w:basedOn w:val="DefaultParagraphFont"/>
    <w:uiPriority w:val="99"/>
    <w:rsid w:val="002903EC"/>
    <w:rPr>
      <w:rFonts w:ascii="Arial Narrow" w:hAnsi="Arial Narrow" w:cs="Arial Narrow"/>
      <w:b/>
      <w:bCs/>
      <w:sz w:val="18"/>
      <w:szCs w:val="18"/>
    </w:rPr>
  </w:style>
  <w:style w:type="paragraph" w:customStyle="1" w:styleId="Style47">
    <w:name w:val="Style47"/>
    <w:basedOn w:val="Normal"/>
    <w:uiPriority w:val="99"/>
    <w:qFormat/>
    <w:rsid w:val="002903EC"/>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2903EC"/>
    <w:rPr>
      <w:rFonts w:ascii="Times New Roman" w:hAnsi="Times New Roman" w:cs="Times New Roman"/>
      <w:sz w:val="12"/>
      <w:szCs w:val="12"/>
    </w:rPr>
  </w:style>
  <w:style w:type="paragraph" w:customStyle="1" w:styleId="Style24">
    <w:name w:val="Style24"/>
    <w:basedOn w:val="Normal"/>
    <w:uiPriority w:val="99"/>
    <w:qFormat/>
    <w:rsid w:val="002903EC"/>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2903EC"/>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2903EC"/>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2903EC"/>
    <w:rPr>
      <w:rFonts w:ascii="Times New Roman" w:hAnsi="Times New Roman" w:cs="Times New Roman"/>
      <w:b/>
      <w:bCs/>
      <w:sz w:val="18"/>
      <w:szCs w:val="18"/>
    </w:rPr>
  </w:style>
  <w:style w:type="paragraph" w:customStyle="1" w:styleId="Style210">
    <w:name w:val="Style21"/>
    <w:basedOn w:val="Normal"/>
    <w:uiPriority w:val="99"/>
    <w:qFormat/>
    <w:rsid w:val="002903EC"/>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2903EC"/>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2903EC"/>
    <w:pPr>
      <w:spacing w:before="200" w:line="240" w:lineRule="auto"/>
    </w:pPr>
    <w:rPr>
      <w:bCs/>
      <w:sz w:val="22"/>
    </w:rPr>
  </w:style>
  <w:style w:type="paragraph" w:customStyle="1" w:styleId="Aa">
    <w:name w:val="A"/>
    <w:basedOn w:val="Default"/>
    <w:next w:val="Default"/>
    <w:rsid w:val="002903EC"/>
    <w:rPr>
      <w:rFonts w:eastAsia="Times New Roman"/>
      <w:color w:val="auto"/>
      <w:lang w:bidi="en-US"/>
    </w:rPr>
  </w:style>
  <w:style w:type="character" w:customStyle="1" w:styleId="ac">
    <w:name w:val="••••"/>
    <w:rsid w:val="002903EC"/>
    <w:rPr>
      <w:color w:val="000000"/>
    </w:rPr>
  </w:style>
  <w:style w:type="character" w:customStyle="1" w:styleId="UL-Bold">
    <w:name w:val="UL-Bold"/>
    <w:basedOn w:val="DefaultParagraphFont"/>
    <w:rsid w:val="002903EC"/>
    <w:rPr>
      <w:u w:val="thick"/>
    </w:rPr>
  </w:style>
  <w:style w:type="character" w:customStyle="1" w:styleId="UL-None">
    <w:name w:val="UL-None"/>
    <w:basedOn w:val="DefaultParagraphFont"/>
    <w:rsid w:val="002903EC"/>
    <w:rPr>
      <w:u w:val="none"/>
    </w:rPr>
  </w:style>
  <w:style w:type="character" w:customStyle="1" w:styleId="styletimesnewroman12ptbold0">
    <w:name w:val="styletimesnewroman12ptbold"/>
    <w:basedOn w:val="DefaultParagraphFont"/>
    <w:rsid w:val="002903EC"/>
  </w:style>
  <w:style w:type="character" w:customStyle="1" w:styleId="FontStyle19">
    <w:name w:val="Font Style19"/>
    <w:basedOn w:val="DefaultParagraphFont"/>
    <w:uiPriority w:val="99"/>
    <w:rsid w:val="002903EC"/>
    <w:rPr>
      <w:rFonts w:ascii="Times New Roman" w:hAnsi="Times New Roman" w:cs="Times New Roman"/>
      <w:sz w:val="18"/>
      <w:szCs w:val="18"/>
    </w:rPr>
  </w:style>
  <w:style w:type="character" w:customStyle="1" w:styleId="UnderlineBox">
    <w:name w:val="Underline + Box"/>
    <w:uiPriority w:val="1"/>
    <w:qFormat/>
    <w:rsid w:val="002903EC"/>
    <w:rPr>
      <w:rFonts w:ascii="Georgia" w:hAnsi="Georgia"/>
      <w:b w:val="0"/>
      <w:sz w:val="22"/>
      <w:u w:val="single"/>
      <w:bdr w:val="single" w:sz="4" w:space="0" w:color="auto"/>
    </w:rPr>
  </w:style>
  <w:style w:type="character" w:customStyle="1" w:styleId="10ptnotbold">
    <w:name w:val="10ptnotbold"/>
    <w:basedOn w:val="DefaultParagraphFont"/>
    <w:rsid w:val="002903EC"/>
    <w:rPr>
      <w:sz w:val="20"/>
    </w:rPr>
  </w:style>
  <w:style w:type="paragraph" w:customStyle="1" w:styleId="ALLCAPS">
    <w:name w:val="ALL CAPS"/>
    <w:basedOn w:val="Normal"/>
    <w:link w:val="ALLCAPSChar"/>
    <w:qFormat/>
    <w:rsid w:val="002903EC"/>
    <w:pPr>
      <w:spacing w:after="0" w:line="240" w:lineRule="auto"/>
    </w:pPr>
    <w:rPr>
      <w:rFonts w:eastAsia="Times New Roman"/>
      <w:b/>
      <w:caps/>
      <w:szCs w:val="20"/>
    </w:rPr>
  </w:style>
  <w:style w:type="character" w:customStyle="1" w:styleId="kn">
    <w:name w:val="kn"/>
    <w:basedOn w:val="DefaultParagraphFont"/>
    <w:rsid w:val="002903EC"/>
  </w:style>
  <w:style w:type="paragraph" w:customStyle="1" w:styleId="StyleCardworksLinespacingsingle">
    <w:name w:val="Style Card works + Line spacing:  single"/>
    <w:basedOn w:val="Normal"/>
    <w:link w:val="StyleCardworksLinespacingsingleChar"/>
    <w:qFormat/>
    <w:rsid w:val="002903EC"/>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2903EC"/>
    <w:rPr>
      <w:rFonts w:ascii="Calibri" w:eastAsia="Times New Roman" w:hAnsi="Calibri"/>
      <w:spacing w:val="-3"/>
      <w:szCs w:val="20"/>
    </w:rPr>
  </w:style>
  <w:style w:type="paragraph" w:customStyle="1" w:styleId="BriefTitleWorks">
    <w:name w:val="Brief Title Works"/>
    <w:basedOn w:val="Heading1"/>
    <w:link w:val="BriefTitleWorksChar"/>
    <w:qFormat/>
    <w:rsid w:val="002903EC"/>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2903EC"/>
    <w:rPr>
      <w:rFonts w:ascii="Calibri" w:eastAsia="Times New Roman" w:hAnsi="Calibri" w:cs="Arial"/>
      <w:b/>
      <w:kern w:val="32"/>
      <w:sz w:val="24"/>
      <w:szCs w:val="32"/>
      <w:u w:val="single"/>
    </w:rPr>
  </w:style>
  <w:style w:type="character" w:customStyle="1" w:styleId="twelptblackblack1">
    <w:name w:val="twelptblackblack1"/>
    <w:basedOn w:val="DefaultParagraphFont"/>
    <w:rsid w:val="002903EC"/>
    <w:rPr>
      <w:rFonts w:ascii="Verdana" w:hAnsi="Verdana" w:hint="default"/>
      <w:color w:val="000000"/>
      <w:sz w:val="16"/>
      <w:szCs w:val="16"/>
    </w:rPr>
  </w:style>
  <w:style w:type="character" w:customStyle="1" w:styleId="TagCharCharCharChar0">
    <w:name w:val="Tag Char Char Char Char"/>
    <w:basedOn w:val="DefaultParagraphFont"/>
    <w:rsid w:val="002903EC"/>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2903EC"/>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2903EC"/>
    <w:rPr>
      <w:sz w:val="30"/>
      <w:szCs w:val="30"/>
    </w:rPr>
  </w:style>
  <w:style w:type="character" w:customStyle="1" w:styleId="CharacterStyle13">
    <w:name w:val="Character Style 13"/>
    <w:rsid w:val="002903EC"/>
    <w:rPr>
      <w:i/>
      <w:iCs/>
      <w:sz w:val="17"/>
      <w:szCs w:val="17"/>
    </w:rPr>
  </w:style>
  <w:style w:type="character" w:customStyle="1" w:styleId="CardsNotUnderlined">
    <w:name w:val="Cards Not Underlined"/>
    <w:rsid w:val="002903EC"/>
    <w:rPr>
      <w:rFonts w:ascii="Times New Roman" w:hAnsi="Times New Roman"/>
      <w:sz w:val="16"/>
    </w:rPr>
  </w:style>
  <w:style w:type="character" w:customStyle="1" w:styleId="a13">
    <w:name w:val="a1"/>
    <w:rsid w:val="002903EC"/>
    <w:rPr>
      <w:color w:val="008000"/>
    </w:rPr>
  </w:style>
  <w:style w:type="paragraph" w:customStyle="1" w:styleId="Fifth">
    <w:name w:val="Fifth"/>
    <w:basedOn w:val="Normal"/>
    <w:link w:val="FifthChar"/>
    <w:qFormat/>
    <w:rsid w:val="002903EC"/>
    <w:pPr>
      <w:spacing w:after="0" w:line="240" w:lineRule="auto"/>
    </w:pPr>
    <w:rPr>
      <w:rFonts w:eastAsia="Times New Roman"/>
      <w:sz w:val="20"/>
      <w:lang w:val="x-none" w:eastAsia="x-none"/>
    </w:rPr>
  </w:style>
  <w:style w:type="character" w:customStyle="1" w:styleId="FifthChar">
    <w:name w:val="Fifth Char"/>
    <w:link w:val="Fifth"/>
    <w:rsid w:val="002903EC"/>
    <w:rPr>
      <w:rFonts w:ascii="Calibri" w:eastAsia="Times New Roman" w:hAnsi="Calibri"/>
      <w:sz w:val="20"/>
      <w:lang w:val="x-none" w:eastAsia="x-none"/>
    </w:rPr>
  </w:style>
  <w:style w:type="paragraph" w:customStyle="1" w:styleId="Repeatblockheading0">
    <w:name w:val="Repeat block heading"/>
    <w:basedOn w:val="Normal"/>
    <w:rsid w:val="002903EC"/>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2903EC"/>
  </w:style>
  <w:style w:type="character" w:customStyle="1" w:styleId="imgcreditcaption">
    <w:name w:val="imgcreditcaption"/>
    <w:rsid w:val="002903EC"/>
  </w:style>
  <w:style w:type="character" w:customStyle="1" w:styleId="current-article">
    <w:name w:val="current-article"/>
    <w:rsid w:val="002903EC"/>
  </w:style>
  <w:style w:type="character" w:customStyle="1" w:styleId="hps">
    <w:name w:val="hps"/>
    <w:rsid w:val="002903EC"/>
  </w:style>
  <w:style w:type="paragraph" w:customStyle="1" w:styleId="introduction">
    <w:name w:val="introduction"/>
    <w:basedOn w:val="Normal"/>
    <w:uiPriority w:val="99"/>
    <w:qFormat/>
    <w:rsid w:val="002903EC"/>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2903EC"/>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2903EC"/>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2903EC"/>
    <w:rPr>
      <w:rFonts w:cs="Calibri"/>
    </w:rPr>
  </w:style>
  <w:style w:type="paragraph" w:customStyle="1" w:styleId="CitationCharCharCharCharCharCharChar">
    <w:name w:val="Citation Char Char Char Char Char Char Char"/>
    <w:basedOn w:val="Normal"/>
    <w:link w:val="CitationCharCharCharCharCharCharCharChar"/>
    <w:rsid w:val="002903EC"/>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2903EC"/>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2903EC"/>
    <w:pPr>
      <w:spacing w:before="100" w:beforeAutospacing="1" w:after="100" w:afterAutospacing="1" w:line="240" w:lineRule="auto"/>
    </w:pPr>
    <w:rPr>
      <w:rFonts w:eastAsia="Times New Roman"/>
      <w:sz w:val="24"/>
    </w:rPr>
  </w:style>
  <w:style w:type="character" w:customStyle="1" w:styleId="source-org">
    <w:name w:val="source-org"/>
    <w:rsid w:val="002903EC"/>
  </w:style>
  <w:style w:type="paragraph" w:customStyle="1" w:styleId="BodyText311">
    <w:name w:val="Body Text 31"/>
    <w:basedOn w:val="Normal"/>
    <w:next w:val="BodyText3"/>
    <w:unhideWhenUsed/>
    <w:rsid w:val="002903EC"/>
    <w:pPr>
      <w:spacing w:after="120" w:line="240" w:lineRule="auto"/>
    </w:pPr>
    <w:rPr>
      <w:bCs/>
      <w:color w:val="000000"/>
    </w:rPr>
  </w:style>
  <w:style w:type="paragraph" w:customStyle="1" w:styleId="BodyText210">
    <w:name w:val="Body Text 21"/>
    <w:basedOn w:val="Normal"/>
    <w:next w:val="BodyText2"/>
    <w:unhideWhenUsed/>
    <w:rsid w:val="002903EC"/>
    <w:pPr>
      <w:spacing w:after="120" w:line="480" w:lineRule="auto"/>
    </w:pPr>
    <w:rPr>
      <w:sz w:val="12"/>
    </w:rPr>
  </w:style>
  <w:style w:type="paragraph" w:customStyle="1" w:styleId="BodyTextIndent1">
    <w:name w:val="Body Text Indent1"/>
    <w:basedOn w:val="Normal"/>
    <w:next w:val="BodyTextIndent"/>
    <w:unhideWhenUsed/>
    <w:rsid w:val="002903EC"/>
    <w:pPr>
      <w:spacing w:after="120" w:line="240" w:lineRule="auto"/>
      <w:ind w:left="360"/>
    </w:pPr>
  </w:style>
  <w:style w:type="paragraph" w:customStyle="1" w:styleId="BodyTextIndent31">
    <w:name w:val="Body Text Indent 31"/>
    <w:basedOn w:val="Normal"/>
    <w:next w:val="BodyTextIndent3"/>
    <w:semiHidden/>
    <w:unhideWhenUsed/>
    <w:rsid w:val="002903EC"/>
    <w:pPr>
      <w:spacing w:after="120" w:line="240" w:lineRule="auto"/>
      <w:ind w:left="360"/>
    </w:pPr>
    <w:rPr>
      <w:sz w:val="14"/>
    </w:rPr>
  </w:style>
  <w:style w:type="paragraph" w:customStyle="1" w:styleId="BodyTextIndent21">
    <w:name w:val="Body Text Indent 21"/>
    <w:basedOn w:val="Normal"/>
    <w:next w:val="BodyTextIndent2"/>
    <w:unhideWhenUsed/>
    <w:rsid w:val="002903EC"/>
    <w:pPr>
      <w:spacing w:after="120" w:line="480" w:lineRule="auto"/>
      <w:ind w:left="360"/>
    </w:pPr>
  </w:style>
  <w:style w:type="character" w:customStyle="1" w:styleId="Caption11">
    <w:name w:val="Caption11"/>
    <w:rsid w:val="002903EC"/>
  </w:style>
  <w:style w:type="paragraph" w:customStyle="1" w:styleId="z-BottomofForm1">
    <w:name w:val="z-Bottom of Form1"/>
    <w:basedOn w:val="Normal"/>
    <w:next w:val="Normal"/>
    <w:hidden/>
    <w:unhideWhenUsed/>
    <w:rsid w:val="002903EC"/>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2903EC"/>
    <w:pPr>
      <w:spacing w:before="100" w:beforeAutospacing="1" w:after="100" w:afterAutospacing="1" w:line="240" w:lineRule="auto"/>
    </w:pPr>
    <w:rPr>
      <w:rFonts w:eastAsia="Times New Roman"/>
      <w:sz w:val="24"/>
    </w:rPr>
  </w:style>
  <w:style w:type="paragraph" w:customStyle="1" w:styleId="cptchblock">
    <w:name w:val="cptch_block"/>
    <w:basedOn w:val="Normal"/>
    <w:rsid w:val="002903EC"/>
    <w:pPr>
      <w:spacing w:before="100" w:beforeAutospacing="1" w:after="100" w:afterAutospacing="1" w:line="240" w:lineRule="auto"/>
    </w:pPr>
    <w:rPr>
      <w:rFonts w:eastAsia="Times New Roman"/>
      <w:sz w:val="24"/>
    </w:rPr>
  </w:style>
  <w:style w:type="paragraph" w:customStyle="1" w:styleId="publisheddate">
    <w:name w:val="published_date"/>
    <w:basedOn w:val="Normal"/>
    <w:rsid w:val="002903EC"/>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2903EC"/>
    <w:pPr>
      <w:spacing w:before="100" w:beforeAutospacing="1" w:after="100" w:afterAutospacing="1" w:line="240" w:lineRule="auto"/>
    </w:pPr>
    <w:rPr>
      <w:rFonts w:eastAsia="Times New Roman"/>
      <w:sz w:val="24"/>
    </w:rPr>
  </w:style>
  <w:style w:type="character" w:customStyle="1" w:styleId="mainheading">
    <w:name w:val="mainheading"/>
    <w:rsid w:val="002903EC"/>
  </w:style>
  <w:style w:type="character" w:customStyle="1" w:styleId="StyleStyleunderlineBold11pt">
    <w:name w:val="Style Style underline + Bold + 11 pt"/>
    <w:rsid w:val="002903EC"/>
    <w:rPr>
      <w:bCs/>
      <w:sz w:val="20"/>
      <w:u w:val="single"/>
    </w:rPr>
  </w:style>
  <w:style w:type="character" w:customStyle="1" w:styleId="StyleunderlineAsianTimesNewRomanBold">
    <w:name w:val="Style underline + (Asian) Times New Roman Bold"/>
    <w:rsid w:val="002903EC"/>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2903EC"/>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2903EC"/>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2903EC"/>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2903EC"/>
    <w:rPr>
      <w:b/>
      <w:bCs/>
      <w:sz w:val="20"/>
      <w:u w:val="single"/>
      <w:bdr w:val="single" w:sz="4" w:space="0" w:color="auto"/>
    </w:rPr>
  </w:style>
  <w:style w:type="paragraph" w:customStyle="1" w:styleId="emactive">
    <w:name w:val="emactive"/>
    <w:basedOn w:val="Normal"/>
    <w:uiPriority w:val="99"/>
    <w:qFormat/>
    <w:rsid w:val="002903EC"/>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2903EC"/>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2903EC"/>
    <w:rPr>
      <w:rFonts w:cs="Calibri"/>
      <w:u w:val="single"/>
      <w:shd w:val="clear" w:color="auto" w:fill="66FFFF"/>
    </w:rPr>
  </w:style>
  <w:style w:type="paragraph" w:customStyle="1" w:styleId="CardHighlight">
    <w:name w:val="Card Highlight"/>
    <w:basedOn w:val="Normal"/>
    <w:link w:val="CardHighlightChar"/>
    <w:qFormat/>
    <w:rsid w:val="002903EC"/>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2903EC"/>
    <w:pPr>
      <w:spacing w:before="200" w:line="240" w:lineRule="auto"/>
    </w:pPr>
    <w:rPr>
      <w:rFonts w:eastAsia="MS Gothic" w:cs="Arial"/>
      <w:bCs/>
      <w:sz w:val="24"/>
      <w:lang w:eastAsia="zh-CN"/>
    </w:rPr>
  </w:style>
  <w:style w:type="character" w:customStyle="1" w:styleId="metaorigin">
    <w:name w:val="meta_origin"/>
    <w:rsid w:val="002903EC"/>
  </w:style>
  <w:style w:type="character" w:customStyle="1" w:styleId="eminfo">
    <w:name w:val="eminfo"/>
    <w:rsid w:val="002903EC"/>
  </w:style>
  <w:style w:type="character" w:customStyle="1" w:styleId="emhighlight">
    <w:name w:val="emhighlight"/>
    <w:rsid w:val="002903EC"/>
  </w:style>
  <w:style w:type="character" w:customStyle="1" w:styleId="last">
    <w:name w:val="last"/>
    <w:rsid w:val="002903EC"/>
  </w:style>
  <w:style w:type="character" w:customStyle="1" w:styleId="institution">
    <w:name w:val="institution"/>
    <w:rsid w:val="002903EC"/>
  </w:style>
  <w:style w:type="character" w:customStyle="1" w:styleId="NormalCard">
    <w:name w:val="Normal Card"/>
    <w:uiPriority w:val="1"/>
    <w:qFormat/>
    <w:rsid w:val="002903EC"/>
    <w:rPr>
      <w:rFonts w:ascii="Times New Roman" w:hAnsi="Times New Roman" w:cs="Times New Roman" w:hint="default"/>
      <w:sz w:val="24"/>
    </w:rPr>
  </w:style>
  <w:style w:type="character" w:customStyle="1" w:styleId="timebox">
    <w:name w:val="timebox"/>
    <w:rsid w:val="002903EC"/>
  </w:style>
  <w:style w:type="character" w:customStyle="1" w:styleId="Heading2Subtext">
    <w:name w:val="Heading 2 Subtext"/>
    <w:rsid w:val="002903EC"/>
    <w:rPr>
      <w:rFonts w:ascii="Times New Roman" w:hAnsi="Times New Roman" w:cs="Times New Roman" w:hint="default"/>
      <w:sz w:val="16"/>
    </w:rPr>
  </w:style>
  <w:style w:type="table" w:styleId="MediumGrid1">
    <w:name w:val="Medium Grid 1"/>
    <w:basedOn w:val="TableNormal"/>
    <w:uiPriority w:val="67"/>
    <w:rsid w:val="002903EC"/>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2903EC"/>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2903EC"/>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2903EC"/>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2903EC"/>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2903EC"/>
    <w:rPr>
      <w:rFonts w:ascii="Calibri" w:hAnsi="Calibri"/>
      <w:b/>
    </w:rPr>
  </w:style>
  <w:style w:type="character" w:customStyle="1" w:styleId="caps-label">
    <w:name w:val="caps-label"/>
    <w:rsid w:val="002903EC"/>
  </w:style>
  <w:style w:type="paragraph" w:customStyle="1" w:styleId="firstletter">
    <w:name w:val="firstletter"/>
    <w:basedOn w:val="Normal"/>
    <w:uiPriority w:val="99"/>
    <w:qFormat/>
    <w:rsid w:val="002903EC"/>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2903EC"/>
    <w:pPr>
      <w:spacing w:before="100" w:beforeAutospacing="1" w:after="100" w:afterAutospacing="1" w:line="240" w:lineRule="auto"/>
    </w:pPr>
    <w:rPr>
      <w:rFonts w:eastAsia="Times New Roman"/>
      <w:sz w:val="24"/>
    </w:rPr>
  </w:style>
  <w:style w:type="character" w:customStyle="1" w:styleId="cardshighlight0">
    <w:name w:val="cardshighlight"/>
    <w:rsid w:val="002903EC"/>
  </w:style>
  <w:style w:type="character" w:customStyle="1" w:styleId="cardsfont12pt1">
    <w:name w:val="cardsfont12pt"/>
    <w:rsid w:val="002903EC"/>
  </w:style>
  <w:style w:type="paragraph" w:customStyle="1" w:styleId="H1numbered">
    <w:name w:val="H1 numbered"/>
    <w:basedOn w:val="Normal"/>
    <w:uiPriority w:val="99"/>
    <w:qFormat/>
    <w:rsid w:val="002903EC"/>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2903EC"/>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2903EC"/>
  </w:style>
  <w:style w:type="character" w:customStyle="1" w:styleId="backcontent">
    <w:name w:val="backcontent"/>
    <w:rsid w:val="002903EC"/>
  </w:style>
  <w:style w:type="character" w:customStyle="1" w:styleId="daystmp">
    <w:name w:val="daystmp"/>
    <w:rsid w:val="002903EC"/>
  </w:style>
  <w:style w:type="paragraph" w:customStyle="1" w:styleId="in">
    <w:name w:val="in"/>
    <w:basedOn w:val="Normal"/>
    <w:uiPriority w:val="99"/>
    <w:qFormat/>
    <w:rsid w:val="002903EC"/>
    <w:pPr>
      <w:spacing w:before="100" w:beforeAutospacing="1" w:after="100" w:afterAutospacing="1" w:line="240" w:lineRule="auto"/>
    </w:pPr>
    <w:rPr>
      <w:rFonts w:eastAsia="Times New Roman"/>
      <w:sz w:val="24"/>
    </w:rPr>
  </w:style>
  <w:style w:type="character" w:customStyle="1" w:styleId="cardsfont12ptchar">
    <w:name w:val="cardsfont12ptchar"/>
    <w:rsid w:val="002903EC"/>
  </w:style>
  <w:style w:type="character" w:customStyle="1" w:styleId="gal">
    <w:name w:val="gal"/>
    <w:rsid w:val="002903EC"/>
  </w:style>
  <w:style w:type="paragraph" w:customStyle="1" w:styleId="imagecontain">
    <w:name w:val="imagecontain"/>
    <w:basedOn w:val="Normal"/>
    <w:uiPriority w:val="99"/>
    <w:qFormat/>
    <w:rsid w:val="002903EC"/>
    <w:pPr>
      <w:spacing w:before="100" w:beforeAutospacing="1" w:after="100" w:afterAutospacing="1" w:line="240" w:lineRule="auto"/>
    </w:pPr>
    <w:rPr>
      <w:rFonts w:eastAsia="Times New Roman"/>
      <w:sz w:val="24"/>
    </w:rPr>
  </w:style>
  <w:style w:type="character" w:customStyle="1" w:styleId="imagedateline">
    <w:name w:val="image_dateline"/>
    <w:rsid w:val="002903EC"/>
  </w:style>
  <w:style w:type="character" w:customStyle="1" w:styleId="authordatecharchar">
    <w:name w:val="authordatecharchar"/>
    <w:rsid w:val="002903EC"/>
  </w:style>
  <w:style w:type="character" w:customStyle="1" w:styleId="style1char0">
    <w:name w:val="style1char"/>
    <w:rsid w:val="002903EC"/>
  </w:style>
  <w:style w:type="character" w:customStyle="1" w:styleId="tagcharchar0">
    <w:name w:val="tagcharchar"/>
    <w:rsid w:val="002903EC"/>
  </w:style>
  <w:style w:type="character" w:customStyle="1" w:styleId="underlinedcharchar2">
    <w:name w:val="underlinedcharchar"/>
    <w:rsid w:val="002903EC"/>
  </w:style>
  <w:style w:type="paragraph" w:customStyle="1" w:styleId="CM62">
    <w:name w:val="CM62"/>
    <w:basedOn w:val="Normal"/>
    <w:next w:val="Normal"/>
    <w:uiPriority w:val="99"/>
    <w:qFormat/>
    <w:rsid w:val="002903EC"/>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2903EC"/>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2903EC"/>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2903EC"/>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2903EC"/>
    <w:pPr>
      <w:spacing w:line="228" w:lineRule="atLeast"/>
    </w:pPr>
    <w:rPr>
      <w:rFonts w:ascii="Showcard Gothic" w:eastAsia="Times New Roman" w:hAnsi="Showcard Gothic"/>
      <w:color w:val="auto"/>
      <w:lang w:eastAsia="zh-CN"/>
    </w:rPr>
  </w:style>
  <w:style w:type="character" w:customStyle="1" w:styleId="BoxedChar">
    <w:name w:val="Boxed Char"/>
    <w:rsid w:val="002903EC"/>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2903EC"/>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2903EC"/>
    <w:rPr>
      <w:rFonts w:ascii="Calibri" w:eastAsia="Times New Roman" w:hAnsi="Calibri" w:cs="Times New Roman"/>
    </w:rPr>
  </w:style>
  <w:style w:type="paragraph" w:customStyle="1" w:styleId="StyleCards11pt">
    <w:name w:val="Style Cards + 11 pt"/>
    <w:basedOn w:val="Cards"/>
    <w:link w:val="StyleCards11ptChar"/>
    <w:qFormat/>
    <w:rsid w:val="002903EC"/>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2903EC"/>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2903EC"/>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2903EC"/>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2903EC"/>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2903EC"/>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903EC"/>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2903EC"/>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2903EC"/>
    <w:pPr>
      <w:ind w:left="288" w:right="288"/>
    </w:pPr>
    <w:rPr>
      <w:rFonts w:eastAsia="Times New Roman"/>
      <w:sz w:val="20"/>
      <w:szCs w:val="20"/>
      <w:lang w:val="x-none" w:eastAsia="x-none"/>
    </w:rPr>
  </w:style>
  <w:style w:type="character" w:customStyle="1" w:styleId="cardCharCharChar1">
    <w:name w:val="card Char Char Char1"/>
    <w:rsid w:val="002903EC"/>
    <w:rPr>
      <w:lang w:val="en-US" w:eastAsia="en-US" w:bidi="ar-SA"/>
    </w:rPr>
  </w:style>
  <w:style w:type="character" w:customStyle="1" w:styleId="StylecardCharChar11ptChar">
    <w:name w:val="Style card Char Char + 11 pt Char"/>
    <w:link w:val="StylecardCharChar11pt"/>
    <w:rsid w:val="002903EC"/>
    <w:rPr>
      <w:rFonts w:eastAsia="Times New Roman"/>
      <w:sz w:val="20"/>
      <w:szCs w:val="20"/>
      <w:lang w:val="x-none" w:eastAsia="x-none"/>
    </w:rPr>
  </w:style>
  <w:style w:type="paragraph" w:customStyle="1" w:styleId="NormalFont">
    <w:name w:val="Normal Font"/>
    <w:link w:val="NormalFontChar"/>
    <w:qFormat/>
    <w:rsid w:val="002903EC"/>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903EC"/>
    <w:pPr>
      <w:spacing w:after="200" w:line="276" w:lineRule="auto"/>
    </w:pPr>
    <w:rPr>
      <w:rFonts w:ascii="Times" w:eastAsia="Times New Roman" w:hAnsi="Times" w:cs="Times New Roman"/>
      <w:sz w:val="20"/>
    </w:rPr>
  </w:style>
  <w:style w:type="character" w:customStyle="1" w:styleId="Style11ptThickunderline">
    <w:name w:val="Style 11 pt Thick underline"/>
    <w:rsid w:val="002903EC"/>
    <w:rPr>
      <w:sz w:val="20"/>
      <w:u w:val="thick"/>
    </w:rPr>
  </w:style>
  <w:style w:type="character" w:customStyle="1" w:styleId="Style11ptBoldThickunderline">
    <w:name w:val="Style 11 pt Bold Thick underline"/>
    <w:rsid w:val="002903EC"/>
    <w:rPr>
      <w:b/>
      <w:bCs/>
      <w:sz w:val="20"/>
      <w:u w:val="thick"/>
    </w:rPr>
  </w:style>
  <w:style w:type="paragraph" w:customStyle="1" w:styleId="StyleNormalFont11ptUnderline">
    <w:name w:val="Style Normal Font + 11 pt Underline"/>
    <w:basedOn w:val="NormalFont"/>
    <w:link w:val="StyleNormalFont11ptUnderlineChar"/>
    <w:qFormat/>
    <w:rsid w:val="002903EC"/>
    <w:rPr>
      <w:u w:val="single"/>
      <w:lang w:val="x-none" w:eastAsia="x-none"/>
    </w:rPr>
  </w:style>
  <w:style w:type="character" w:customStyle="1" w:styleId="NormalFontChar">
    <w:name w:val="Normal Font Char"/>
    <w:link w:val="NormalFont"/>
    <w:rsid w:val="002903EC"/>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2903EC"/>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903EC"/>
    <w:rPr>
      <w:b/>
      <w:bCs/>
      <w:u w:val="single"/>
      <w:lang w:val="x-none" w:eastAsia="x-none"/>
    </w:rPr>
  </w:style>
  <w:style w:type="character" w:customStyle="1" w:styleId="StyleNormalFont11ptBoldUnderlineChar">
    <w:name w:val="Style Normal Font + 11 pt Bold Underline Char"/>
    <w:link w:val="StyleNormalFont11ptBoldUnderline"/>
    <w:rsid w:val="002903EC"/>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2903EC"/>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2903EC"/>
    <w:pPr>
      <w:spacing w:after="0" w:line="240" w:lineRule="auto"/>
    </w:pPr>
    <w:rPr>
      <w:rFonts w:eastAsia="Times New Roman"/>
      <w:sz w:val="15"/>
    </w:rPr>
  </w:style>
  <w:style w:type="character" w:customStyle="1" w:styleId="authors1">
    <w:name w:val="authors1"/>
    <w:rsid w:val="002903EC"/>
    <w:rPr>
      <w:rFonts w:ascii="Verdana" w:hAnsi="Verdana" w:hint="default"/>
      <w:b/>
      <w:bCs/>
      <w:color w:val="006699"/>
      <w:sz w:val="20"/>
      <w:szCs w:val="20"/>
    </w:rPr>
  </w:style>
  <w:style w:type="character" w:customStyle="1" w:styleId="headlinesectionlarge">
    <w:name w:val="headline_section_large"/>
    <w:rsid w:val="002903EC"/>
  </w:style>
  <w:style w:type="paragraph" w:customStyle="1" w:styleId="formatvorlage2">
    <w:name w:val="formatvorlage2"/>
    <w:basedOn w:val="Normal"/>
    <w:uiPriority w:val="99"/>
    <w:qFormat/>
    <w:rsid w:val="002903EC"/>
    <w:pPr>
      <w:spacing w:before="100" w:beforeAutospacing="1" w:after="100" w:afterAutospacing="1" w:line="240" w:lineRule="auto"/>
    </w:pPr>
    <w:rPr>
      <w:sz w:val="24"/>
    </w:rPr>
  </w:style>
  <w:style w:type="character" w:customStyle="1" w:styleId="Styleunderline11ptBlack">
    <w:name w:val="Style underline + 11 pt Black"/>
    <w:rsid w:val="002903EC"/>
    <w:rPr>
      <w:color w:val="000000"/>
      <w:sz w:val="20"/>
      <w:u w:val="single"/>
    </w:rPr>
  </w:style>
  <w:style w:type="character" w:customStyle="1" w:styleId="Styleunderline11ptBoldBlack">
    <w:name w:val="Style underline + 11 pt Bold Black"/>
    <w:rsid w:val="002903EC"/>
    <w:rPr>
      <w:b/>
      <w:bCs/>
      <w:color w:val="000000"/>
      <w:sz w:val="20"/>
      <w:u w:val="single"/>
    </w:rPr>
  </w:style>
  <w:style w:type="paragraph" w:customStyle="1" w:styleId="StyleTitle11ptNotBold">
    <w:name w:val="Style Title + 11 pt Not Bold"/>
    <w:basedOn w:val="Title"/>
    <w:link w:val="StyleTitle11ptNotBoldChar"/>
    <w:qFormat/>
    <w:rsid w:val="002903EC"/>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2903EC"/>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2903EC"/>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2903EC"/>
    <w:rPr>
      <w:rFonts w:ascii="Georgia" w:eastAsia="Times New Roman" w:hAnsi="Georgia"/>
      <w:u w:val="single"/>
      <w:lang w:val="x-none" w:eastAsia="x-none"/>
    </w:rPr>
  </w:style>
  <w:style w:type="character" w:customStyle="1" w:styleId="Style11ptBoldBlackUnderline">
    <w:name w:val="Style 11 pt Bold Black Underline"/>
    <w:rsid w:val="002903EC"/>
    <w:rPr>
      <w:b/>
      <w:bCs/>
      <w:color w:val="000000"/>
      <w:sz w:val="20"/>
      <w:u w:val="single"/>
    </w:rPr>
  </w:style>
  <w:style w:type="character" w:customStyle="1" w:styleId="Style11ptBoldBlackUnderlineBorderSinglesolidline">
    <w:name w:val="Style 11 pt Bold Black Underline Border: : (Single solid line ..."/>
    <w:rsid w:val="002903EC"/>
    <w:rPr>
      <w:b/>
      <w:bCs/>
      <w:color w:val="000000"/>
      <w:sz w:val="20"/>
      <w:u w:val="single"/>
      <w:bdr w:val="single" w:sz="4" w:space="0" w:color="auto"/>
    </w:rPr>
  </w:style>
  <w:style w:type="character" w:customStyle="1" w:styleId="StyleLatinMeridien-Italic11ptItalicUnderline">
    <w:name w:val="Style (Latin) Meridien-Italic 11 pt Italic Underline"/>
    <w:rsid w:val="002903EC"/>
    <w:rPr>
      <w:rFonts w:ascii="Meridien-Italic" w:hAnsi="Meridien-Italic"/>
      <w:i/>
      <w:iCs/>
      <w:sz w:val="20"/>
      <w:u w:val="single"/>
    </w:rPr>
  </w:style>
  <w:style w:type="character" w:customStyle="1" w:styleId="underlinestylechar0">
    <w:name w:val="underlinestylechar"/>
    <w:rsid w:val="002903EC"/>
  </w:style>
  <w:style w:type="character" w:customStyle="1" w:styleId="StyleCards12ptThickunderlineChar1">
    <w:name w:val="Style Cards + 12 pt Thick underline Char1"/>
    <w:rsid w:val="002903EC"/>
    <w:rPr>
      <w:sz w:val="24"/>
      <w:szCs w:val="24"/>
      <w:u w:val="thick"/>
    </w:rPr>
  </w:style>
  <w:style w:type="character" w:customStyle="1" w:styleId="BodyTextIndentChar2">
    <w:name w:val="Body Text Indent Char2"/>
    <w:basedOn w:val="DefaultParagraphFont"/>
    <w:uiPriority w:val="99"/>
    <w:semiHidden/>
    <w:rsid w:val="002903EC"/>
    <w:rPr>
      <w:rFonts w:ascii="Georgia" w:hAnsi="Georgia"/>
      <w:sz w:val="22"/>
      <w:szCs w:val="22"/>
    </w:rPr>
  </w:style>
  <w:style w:type="character" w:customStyle="1" w:styleId="BodyText2Char2">
    <w:name w:val="Body Text 2 Char2"/>
    <w:basedOn w:val="DefaultParagraphFont"/>
    <w:uiPriority w:val="99"/>
    <w:semiHidden/>
    <w:rsid w:val="002903EC"/>
    <w:rPr>
      <w:rFonts w:ascii="Georgia" w:hAnsi="Georgia"/>
      <w:sz w:val="22"/>
      <w:szCs w:val="22"/>
    </w:rPr>
  </w:style>
  <w:style w:type="character" w:customStyle="1" w:styleId="BodyText3Char2">
    <w:name w:val="Body Text 3 Char2"/>
    <w:basedOn w:val="DefaultParagraphFont"/>
    <w:uiPriority w:val="99"/>
    <w:semiHidden/>
    <w:rsid w:val="002903EC"/>
    <w:rPr>
      <w:rFonts w:ascii="Georgia" w:hAnsi="Georgia"/>
      <w:sz w:val="16"/>
      <w:szCs w:val="16"/>
    </w:rPr>
  </w:style>
  <w:style w:type="character" w:customStyle="1" w:styleId="BodyTextIndent2Char2">
    <w:name w:val="Body Text Indent 2 Char2"/>
    <w:basedOn w:val="DefaultParagraphFont"/>
    <w:uiPriority w:val="99"/>
    <w:semiHidden/>
    <w:rsid w:val="002903EC"/>
    <w:rPr>
      <w:rFonts w:ascii="Georgia" w:hAnsi="Georgia"/>
      <w:sz w:val="22"/>
      <w:szCs w:val="22"/>
    </w:rPr>
  </w:style>
  <w:style w:type="character" w:customStyle="1" w:styleId="BodyTextIndent3Char2">
    <w:name w:val="Body Text Indent 3 Char2"/>
    <w:basedOn w:val="DefaultParagraphFont"/>
    <w:uiPriority w:val="99"/>
    <w:semiHidden/>
    <w:rsid w:val="002903EC"/>
    <w:rPr>
      <w:rFonts w:ascii="Georgia" w:hAnsi="Georgia"/>
      <w:sz w:val="16"/>
      <w:szCs w:val="16"/>
    </w:rPr>
  </w:style>
  <w:style w:type="character" w:customStyle="1" w:styleId="z-BottomofFormChar2">
    <w:name w:val="z-Bottom of Form Char2"/>
    <w:basedOn w:val="DefaultParagraphFont"/>
    <w:uiPriority w:val="99"/>
    <w:semiHidden/>
    <w:rsid w:val="002903EC"/>
    <w:rPr>
      <w:rFonts w:ascii="Arial" w:hAnsi="Arial" w:cs="Arial"/>
      <w:vanish/>
      <w:sz w:val="16"/>
      <w:szCs w:val="16"/>
    </w:rPr>
  </w:style>
  <w:style w:type="paragraph" w:customStyle="1" w:styleId="BodyA">
    <w:name w:val="Body A"/>
    <w:autoRedefine/>
    <w:uiPriority w:val="99"/>
    <w:qFormat/>
    <w:rsid w:val="002903EC"/>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2903EC"/>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2903EC"/>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2903EC"/>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2903EC"/>
    <w:rPr>
      <w:rFonts w:ascii="Garamond" w:eastAsia="Cambria" w:hAnsi="Garamond"/>
      <w:sz w:val="20"/>
      <w:u w:val="single"/>
    </w:rPr>
  </w:style>
  <w:style w:type="character" w:customStyle="1" w:styleId="m5686307894942199640gmail-style13ptbold">
    <w:name w:val="m_5686307894942199640gmail-style13ptbold"/>
    <w:basedOn w:val="DefaultParagraphFont"/>
    <w:rsid w:val="002903EC"/>
  </w:style>
  <w:style w:type="character" w:customStyle="1" w:styleId="m5686307894942199640gmail-styleunderline">
    <w:name w:val="m_5686307894942199640gmail-styleunderline"/>
    <w:basedOn w:val="DefaultParagraphFont"/>
    <w:rsid w:val="002903EC"/>
  </w:style>
  <w:style w:type="character" w:customStyle="1" w:styleId="UnderlineCharCharChar">
    <w:name w:val="Underline Char Char Char"/>
    <w:rsid w:val="002903EC"/>
    <w:rPr>
      <w:noProof w:val="0"/>
      <w:u w:val="single"/>
      <w:lang w:val="en-US" w:eastAsia="en-US" w:bidi="ar-SA"/>
    </w:rPr>
  </w:style>
  <w:style w:type="paragraph" w:customStyle="1" w:styleId="PageHeading">
    <w:name w:val="Page Heading"/>
    <w:basedOn w:val="Heading2"/>
    <w:uiPriority w:val="99"/>
    <w:qFormat/>
    <w:rsid w:val="002903EC"/>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2903EC"/>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2903EC"/>
    <w:pPr>
      <w:spacing w:after="0" w:line="240" w:lineRule="auto"/>
    </w:pPr>
    <w:rPr>
      <w:rFonts w:ascii="Arial" w:eastAsia="Calibri" w:hAnsi="Arial" w:cs="Arial"/>
      <w:color w:val="00B0F0"/>
      <w:sz w:val="20"/>
      <w:u w:val="single" w:color="00B0F0"/>
    </w:rPr>
  </w:style>
  <w:style w:type="character" w:customStyle="1" w:styleId="messagecontent">
    <w:name w:val="message_content"/>
    <w:rsid w:val="002903EC"/>
  </w:style>
  <w:style w:type="paragraph" w:customStyle="1" w:styleId="UnderlineCharCharCharCharCharCharCharCharChar">
    <w:name w:val="Underline Char Char Char Char Char Char Char Char Char"/>
    <w:link w:val="UnderlineCharCharCharCharCharCharCharCharCharChar"/>
    <w:rsid w:val="002903EC"/>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2903EC"/>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2903EC"/>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2903EC"/>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903EC"/>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2903EC"/>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2903EC"/>
  </w:style>
  <w:style w:type="character" w:customStyle="1" w:styleId="CitationChar">
    <w:name w:val="Citation Char"/>
    <w:rsid w:val="002903EC"/>
    <w:rPr>
      <w:bCs/>
      <w:u w:val="single"/>
    </w:rPr>
  </w:style>
  <w:style w:type="paragraph" w:customStyle="1" w:styleId="Style31">
    <w:name w:val="Style31"/>
    <w:basedOn w:val="Normal"/>
    <w:uiPriority w:val="99"/>
    <w:qFormat/>
    <w:rsid w:val="002903EC"/>
    <w:pPr>
      <w:spacing w:after="0" w:line="197" w:lineRule="exact"/>
      <w:jc w:val="both"/>
    </w:pPr>
    <w:rPr>
      <w:rFonts w:ascii="Arial" w:hAnsi="Arial" w:cs="Arial"/>
    </w:rPr>
  </w:style>
  <w:style w:type="paragraph" w:customStyle="1" w:styleId="Style42">
    <w:name w:val="Style42"/>
    <w:basedOn w:val="Normal"/>
    <w:uiPriority w:val="99"/>
    <w:qFormat/>
    <w:rsid w:val="002903EC"/>
    <w:pPr>
      <w:spacing w:after="0" w:line="202" w:lineRule="exact"/>
      <w:jc w:val="both"/>
    </w:pPr>
    <w:rPr>
      <w:rFonts w:ascii="Arial" w:hAnsi="Arial" w:cs="Arial"/>
    </w:rPr>
  </w:style>
  <w:style w:type="paragraph" w:customStyle="1" w:styleId="Style51">
    <w:name w:val="Style51"/>
    <w:basedOn w:val="Normal"/>
    <w:uiPriority w:val="99"/>
    <w:qFormat/>
    <w:rsid w:val="002903EC"/>
    <w:pPr>
      <w:spacing w:after="0" w:line="200" w:lineRule="exact"/>
      <w:jc w:val="both"/>
    </w:pPr>
    <w:rPr>
      <w:rFonts w:ascii="Arial" w:hAnsi="Arial" w:cs="Arial"/>
    </w:rPr>
  </w:style>
  <w:style w:type="character" w:customStyle="1" w:styleId="FontStyle72">
    <w:name w:val="Font Style72"/>
    <w:uiPriority w:val="99"/>
    <w:rsid w:val="002903EC"/>
    <w:rPr>
      <w:rFonts w:ascii="Times New Roman" w:hAnsi="Times New Roman" w:cs="Times New Roman" w:hint="default"/>
      <w:sz w:val="16"/>
      <w:szCs w:val="16"/>
    </w:rPr>
  </w:style>
  <w:style w:type="character" w:customStyle="1" w:styleId="FontStyle73">
    <w:name w:val="Font Style73"/>
    <w:uiPriority w:val="99"/>
    <w:rsid w:val="002903EC"/>
    <w:rPr>
      <w:rFonts w:ascii="Times New Roman" w:hAnsi="Times New Roman" w:cs="Times New Roman" w:hint="default"/>
      <w:i/>
      <w:iCs/>
      <w:sz w:val="16"/>
      <w:szCs w:val="16"/>
    </w:rPr>
  </w:style>
  <w:style w:type="character" w:customStyle="1" w:styleId="UnderlinestyleChar20">
    <w:name w:val="Underline style Char2"/>
    <w:rsid w:val="002903EC"/>
    <w:rPr>
      <w:sz w:val="22"/>
      <w:szCs w:val="24"/>
      <w:u w:val="single"/>
      <w:lang w:val="en-US" w:eastAsia="en-US" w:bidi="ar-SA"/>
    </w:rPr>
  </w:style>
  <w:style w:type="character" w:customStyle="1" w:styleId="FontStyle49">
    <w:name w:val="Font Style49"/>
    <w:uiPriority w:val="99"/>
    <w:rsid w:val="002903EC"/>
    <w:rPr>
      <w:rFonts w:ascii="Times New Roman" w:hAnsi="Times New Roman" w:cs="Times New Roman"/>
      <w:sz w:val="20"/>
      <w:szCs w:val="20"/>
    </w:rPr>
  </w:style>
  <w:style w:type="character" w:customStyle="1" w:styleId="FontStyle50">
    <w:name w:val="Font Style50"/>
    <w:uiPriority w:val="99"/>
    <w:rsid w:val="002903EC"/>
    <w:rPr>
      <w:rFonts w:ascii="Times New Roman" w:hAnsi="Times New Roman" w:cs="Times New Roman"/>
      <w:b/>
      <w:bCs/>
      <w:sz w:val="20"/>
      <w:szCs w:val="20"/>
    </w:rPr>
  </w:style>
  <w:style w:type="character" w:customStyle="1" w:styleId="ListBulletChar">
    <w:name w:val="List Bullet Char"/>
    <w:link w:val="ListBullet"/>
    <w:uiPriority w:val="99"/>
    <w:locked/>
    <w:rsid w:val="002903EC"/>
    <w:rPr>
      <w:rFonts w:ascii="Calibri" w:hAnsi="Calibri"/>
    </w:rPr>
  </w:style>
  <w:style w:type="character" w:customStyle="1" w:styleId="BoldUnderlineChar2Char">
    <w:name w:val="BoldUnderline Char2 Char"/>
    <w:link w:val="BoldUnderlineChar20"/>
    <w:locked/>
    <w:rsid w:val="002903EC"/>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2903EC"/>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2903EC"/>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2903EC"/>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2903EC"/>
    <w:rPr>
      <w:rFonts w:eastAsia="Times New Roman"/>
      <w:u w:val="single"/>
      <w:lang w:val="en-GB"/>
    </w:rPr>
  </w:style>
  <w:style w:type="paragraph" w:customStyle="1" w:styleId="StyleUnderlining11pt">
    <w:name w:val="Style Underlining + 11 pt"/>
    <w:basedOn w:val="Normal"/>
    <w:link w:val="StyleUnderlining11ptChar"/>
    <w:qFormat/>
    <w:rsid w:val="002903EC"/>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903EC"/>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2903EC"/>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2903EC"/>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903EC"/>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2903EC"/>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2903EC"/>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2903EC"/>
    <w:pPr>
      <w:spacing w:line="256" w:lineRule="auto"/>
    </w:pPr>
    <w:rPr>
      <w:rFonts w:ascii="Georgia" w:hAnsi="Georgia"/>
      <w:b/>
    </w:rPr>
  </w:style>
  <w:style w:type="paragraph" w:customStyle="1" w:styleId="Normal20pt">
    <w:name w:val="Normal  + 20 pt"/>
    <w:basedOn w:val="Normal"/>
    <w:uiPriority w:val="6"/>
    <w:qFormat/>
    <w:rsid w:val="002903EC"/>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903EC"/>
    <w:rPr>
      <w:rFonts w:eastAsia="Calibri"/>
      <w:u w:val="single"/>
    </w:rPr>
  </w:style>
  <w:style w:type="paragraph" w:customStyle="1" w:styleId="StyleNormalWeb11ptUnderline">
    <w:name w:val="Style Normal (Web) + 11 pt Underline"/>
    <w:basedOn w:val="NormalWeb"/>
    <w:link w:val="StyleNormalWeb11ptUnderlineChar"/>
    <w:qFormat/>
    <w:rsid w:val="002903EC"/>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2903EC"/>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903EC"/>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903EC"/>
    <w:pPr>
      <w:spacing w:after="0" w:line="256" w:lineRule="auto"/>
    </w:pPr>
    <w:rPr>
      <w:rFonts w:ascii="MS Mincho" w:eastAsia="MS Mincho" w:hAnsiTheme="minorHAnsi"/>
      <w:b/>
      <w:u w:val="single"/>
    </w:rPr>
  </w:style>
  <w:style w:type="paragraph" w:customStyle="1" w:styleId="assert">
    <w:name w:val="assert"/>
    <w:basedOn w:val="Normal"/>
    <w:uiPriority w:val="99"/>
    <w:qFormat/>
    <w:rsid w:val="002903EC"/>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903EC"/>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903EC"/>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903EC"/>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903EC"/>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2903EC"/>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903EC"/>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903EC"/>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903E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903EC"/>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903EC"/>
    <w:rPr>
      <w:rFonts w:eastAsia="Times New Roman"/>
      <w:u w:val="single"/>
    </w:rPr>
  </w:style>
  <w:style w:type="paragraph" w:customStyle="1" w:styleId="StyleStyle4ArialNarrow9pt">
    <w:name w:val="Style Style4 + Arial Narrow 9 pt"/>
    <w:basedOn w:val="Normal"/>
    <w:link w:val="StyleStyle4ArialNarrow9ptChar"/>
    <w:qFormat/>
    <w:rsid w:val="002903EC"/>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2903EC"/>
    <w:rPr>
      <w:rFonts w:eastAsia="Times New Roman"/>
      <w:b/>
      <w:bCs/>
      <w:u w:val="single"/>
    </w:rPr>
  </w:style>
  <w:style w:type="paragraph" w:customStyle="1" w:styleId="StyleStyle4ArialNarrow9ptBold">
    <w:name w:val="Style Style4 + Arial Narrow 9 pt Bold"/>
    <w:basedOn w:val="Normal"/>
    <w:link w:val="StyleStyle4ArialNarrow9ptBoldChar"/>
    <w:qFormat/>
    <w:rsid w:val="002903EC"/>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2903EC"/>
    <w:rPr>
      <w:rFonts w:eastAsia="Times New Roman"/>
      <w:b/>
      <w:smallCaps/>
      <w:sz w:val="24"/>
      <w:szCs w:val="24"/>
      <w:u w:val="single"/>
    </w:rPr>
  </w:style>
  <w:style w:type="character" w:customStyle="1" w:styleId="HiddenBlockHeaderChar">
    <w:name w:val="Hidden Block Header Char"/>
    <w:link w:val="HiddenBlockHeader"/>
    <w:locked/>
    <w:rsid w:val="002903EC"/>
    <w:rPr>
      <w:rFonts w:ascii="Calibri" w:hAnsi="Calibri"/>
    </w:rPr>
  </w:style>
  <w:style w:type="character" w:customStyle="1" w:styleId="ThirdChar">
    <w:name w:val="Third Char"/>
    <w:link w:val="Third"/>
    <w:locked/>
    <w:rsid w:val="002903EC"/>
    <w:rPr>
      <w:rFonts w:eastAsia="Times New Roman"/>
      <w:b/>
      <w:u w:val="single"/>
      <w:lang w:val="x-none" w:eastAsia="x-none"/>
    </w:rPr>
  </w:style>
  <w:style w:type="paragraph" w:customStyle="1" w:styleId="Third">
    <w:name w:val="Third"/>
    <w:basedOn w:val="Normal"/>
    <w:link w:val="ThirdChar"/>
    <w:qFormat/>
    <w:rsid w:val="002903EC"/>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2903E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2903EC"/>
    <w:rPr>
      <w:rFonts w:eastAsia="Times New Roman"/>
      <w:b/>
      <w:szCs w:val="24"/>
      <w:u w:val="thick"/>
    </w:rPr>
  </w:style>
  <w:style w:type="paragraph" w:customStyle="1" w:styleId="SynergyTag">
    <w:name w:val="SynergyTag"/>
    <w:basedOn w:val="Normal"/>
    <w:uiPriority w:val="99"/>
    <w:qFormat/>
    <w:rsid w:val="002903EC"/>
    <w:pPr>
      <w:spacing w:after="0" w:line="256" w:lineRule="auto"/>
    </w:pPr>
    <w:rPr>
      <w:b/>
    </w:rPr>
  </w:style>
  <w:style w:type="paragraph" w:customStyle="1" w:styleId="CiteSmallText">
    <w:name w:val="Cite Small Text"/>
    <w:basedOn w:val="Normal"/>
    <w:uiPriority w:val="99"/>
    <w:qFormat/>
    <w:rsid w:val="002903EC"/>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2903EC"/>
    <w:rPr>
      <w:lang w:val="x-none"/>
    </w:rPr>
  </w:style>
  <w:style w:type="paragraph" w:customStyle="1" w:styleId="Cards1CharChar">
    <w:name w:val="Cards1 Char Char"/>
    <w:basedOn w:val="Normal"/>
    <w:link w:val="Cards1CharCharChar"/>
    <w:qFormat/>
    <w:rsid w:val="002903EC"/>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2903EC"/>
    <w:rPr>
      <w:color w:val="0000FF"/>
      <w:sz w:val="12"/>
      <w:u w:val="single"/>
    </w:rPr>
  </w:style>
  <w:style w:type="paragraph" w:customStyle="1" w:styleId="Swag">
    <w:name w:val="Swag"/>
    <w:basedOn w:val="Normal"/>
    <w:link w:val="SwagChar"/>
    <w:qFormat/>
    <w:rsid w:val="002903EC"/>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2903E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903E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903E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903E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903EC"/>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2903EC"/>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2903EC"/>
    <w:rPr>
      <w:rFonts w:eastAsia="Times New Roman"/>
      <w:b/>
      <w:bCs/>
      <w:u w:val="single"/>
    </w:rPr>
  </w:style>
  <w:style w:type="paragraph" w:customStyle="1" w:styleId="StyleUnderlineChar11ptBold2">
    <w:name w:val="Style Underline Char + 11 pt Bold2"/>
    <w:basedOn w:val="Normal"/>
    <w:link w:val="StyleUnderlineChar11ptBold2Char"/>
    <w:qFormat/>
    <w:rsid w:val="002903EC"/>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2903EC"/>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2903EC"/>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2903E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903EC"/>
    <w:pPr>
      <w:spacing w:after="0" w:line="256" w:lineRule="auto"/>
    </w:pPr>
    <w:rPr>
      <w:rFonts w:asciiTheme="minorHAnsi" w:eastAsia="Times New Roman" w:hAnsiTheme="minorHAnsi"/>
      <w:u w:val="single"/>
    </w:rPr>
  </w:style>
  <w:style w:type="character" w:customStyle="1" w:styleId="TagsCharCharCharChar">
    <w:name w:val="Tags Char Char Char Char"/>
    <w:locked/>
    <w:rsid w:val="002903EC"/>
    <w:rPr>
      <w:rFonts w:ascii="Times New Roman" w:eastAsia="Times New Roman" w:hAnsi="Times New Roman" w:cs="Times New Roman"/>
      <w:b/>
      <w:sz w:val="24"/>
      <w:szCs w:val="24"/>
    </w:rPr>
  </w:style>
  <w:style w:type="character" w:customStyle="1" w:styleId="NothingCharChar">
    <w:name w:val="Nothing Char Char"/>
    <w:link w:val="NothingCharCharChar"/>
    <w:locked/>
    <w:rsid w:val="002903EC"/>
  </w:style>
  <w:style w:type="paragraph" w:customStyle="1" w:styleId="NothingCharCharChar">
    <w:name w:val="Nothing Char Char Char"/>
    <w:link w:val="NothingCharChar"/>
    <w:qFormat/>
    <w:rsid w:val="002903EC"/>
    <w:pPr>
      <w:spacing w:after="0" w:line="240" w:lineRule="auto"/>
      <w:jc w:val="both"/>
    </w:pPr>
  </w:style>
  <w:style w:type="paragraph" w:customStyle="1" w:styleId="StyleLeft021">
    <w:name w:val="Style Left:  0.2&quot;1"/>
    <w:basedOn w:val="Normal"/>
    <w:uiPriority w:val="99"/>
    <w:qFormat/>
    <w:rsid w:val="002903EC"/>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903EC"/>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903EC"/>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903EC"/>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903EC"/>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2903EC"/>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2903EC"/>
    <w:pPr>
      <w:spacing w:after="0" w:line="256" w:lineRule="auto"/>
    </w:pPr>
    <w:rPr>
      <w:b/>
    </w:rPr>
  </w:style>
  <w:style w:type="paragraph" w:customStyle="1" w:styleId="CM27">
    <w:name w:val="CM27"/>
    <w:basedOn w:val="Normal"/>
    <w:next w:val="Normal"/>
    <w:qFormat/>
    <w:rsid w:val="002903EC"/>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903E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2903EC"/>
    <w:rPr>
      <w:szCs w:val="24"/>
      <w:u w:val="single"/>
      <w:lang w:val="en-US" w:eastAsia="en-US" w:bidi="ar-SA"/>
    </w:rPr>
  </w:style>
  <w:style w:type="character" w:customStyle="1" w:styleId="BoldUnderlineCharChar3">
    <w:name w:val="BoldUnderline Char Char3"/>
    <w:rsid w:val="002903EC"/>
    <w:rPr>
      <w:b/>
      <w:bCs w:val="0"/>
      <w:szCs w:val="24"/>
      <w:u w:val="single"/>
      <w:lang w:val="en-US" w:eastAsia="en-US" w:bidi="ar-SA"/>
    </w:rPr>
  </w:style>
  <w:style w:type="character" w:customStyle="1" w:styleId="UnderlineCharChar3">
    <w:name w:val="Underline Char Char3"/>
    <w:rsid w:val="002903EC"/>
    <w:rPr>
      <w:szCs w:val="24"/>
      <w:u w:val="single"/>
      <w:lang w:val="en-US" w:eastAsia="en-US" w:bidi="ar-SA"/>
    </w:rPr>
  </w:style>
  <w:style w:type="character" w:customStyle="1" w:styleId="BoldUnderlineCharChar2">
    <w:name w:val="BoldUnderline Char Char2"/>
    <w:rsid w:val="002903EC"/>
    <w:rPr>
      <w:b/>
      <w:bCs w:val="0"/>
      <w:szCs w:val="24"/>
      <w:u w:val="single"/>
      <w:lang w:val="en-US" w:eastAsia="en-US" w:bidi="ar-SA"/>
    </w:rPr>
  </w:style>
  <w:style w:type="character" w:customStyle="1" w:styleId="volume-issue">
    <w:name w:val="volume-issue"/>
    <w:rsid w:val="002903EC"/>
    <w:rPr>
      <w:rFonts w:ascii="Times New Roman" w:hAnsi="Times New Roman" w:cs="Times New Roman" w:hint="default"/>
    </w:rPr>
  </w:style>
  <w:style w:type="character" w:customStyle="1" w:styleId="boldness1">
    <w:name w:val="boldness1"/>
    <w:rsid w:val="002903EC"/>
  </w:style>
  <w:style w:type="character" w:customStyle="1" w:styleId="story-author">
    <w:name w:val="story-author"/>
    <w:basedOn w:val="DefaultParagraphFont"/>
    <w:rsid w:val="002903EC"/>
  </w:style>
  <w:style w:type="character" w:customStyle="1" w:styleId="Heading3CharCharCharChar">
    <w:name w:val="Heading 3 Char Char Char Char"/>
    <w:basedOn w:val="DefaultParagraphFont"/>
    <w:rsid w:val="002903EC"/>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2903EC"/>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2903EC"/>
  </w:style>
  <w:style w:type="character" w:customStyle="1" w:styleId="StyleStyle4CharTimesNewRoman11ptItalic">
    <w:name w:val="Style Style4 Char + Times New Roman 11 pt Italic"/>
    <w:basedOn w:val="DefaultParagraphFont"/>
    <w:rsid w:val="002903EC"/>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903EC"/>
  </w:style>
  <w:style w:type="character" w:customStyle="1" w:styleId="ad">
    <w:name w:val="_"/>
    <w:basedOn w:val="DefaultParagraphFont"/>
    <w:rsid w:val="002903EC"/>
  </w:style>
  <w:style w:type="character" w:customStyle="1" w:styleId="Heading3CharCharCharChar1">
    <w:name w:val="Heading 3 Char Char Char Char1"/>
    <w:rsid w:val="002903EC"/>
    <w:rPr>
      <w:rFonts w:ascii="Arial" w:hAnsi="Arial" w:cs="Arial" w:hint="default"/>
      <w:bCs/>
      <w:szCs w:val="26"/>
      <w:u w:val="single"/>
      <w:lang w:val="en-US" w:eastAsia="en-US" w:bidi="ar-SA"/>
    </w:rPr>
  </w:style>
  <w:style w:type="character" w:customStyle="1" w:styleId="comment-body">
    <w:name w:val="comment-body"/>
    <w:rsid w:val="002903EC"/>
  </w:style>
  <w:style w:type="character" w:customStyle="1" w:styleId="UnderlineCharCharChar1">
    <w:name w:val="Underline Char Char Char1"/>
    <w:rsid w:val="002903EC"/>
    <w:rPr>
      <w:u w:val="single"/>
      <w:lang w:val="en-US" w:eastAsia="en-US" w:bidi="ar-SA"/>
    </w:rPr>
  </w:style>
  <w:style w:type="character" w:customStyle="1" w:styleId="reality">
    <w:name w:val="reality"/>
    <w:rsid w:val="002903EC"/>
  </w:style>
  <w:style w:type="character" w:customStyle="1" w:styleId="UnderlineChar1Char">
    <w:name w:val="Underline Char1 Char"/>
    <w:rsid w:val="002903EC"/>
    <w:rPr>
      <w:rFonts w:ascii="Calibri" w:eastAsia="MS Mincho" w:hAnsi="Calibri" w:cs="Calibri" w:hint="default"/>
      <w:szCs w:val="20"/>
      <w:u w:val="single"/>
    </w:rPr>
  </w:style>
  <w:style w:type="character" w:customStyle="1" w:styleId="StyleBoldandUnderlineCharChar29pt">
    <w:name w:val="Style Bold and Underline Char Char2 + 9 pt"/>
    <w:rsid w:val="002903EC"/>
    <w:rPr>
      <w:rFonts w:ascii="Times New Roman" w:hAnsi="Times New Roman" w:cs="Times New Roman" w:hint="default"/>
      <w:b/>
      <w:bCs/>
      <w:noProof w:val="0"/>
      <w:sz w:val="20"/>
      <w:u w:val="single"/>
    </w:rPr>
  </w:style>
  <w:style w:type="character" w:customStyle="1" w:styleId="StyleUnderlineCharChar19pt">
    <w:name w:val="Style Underline Char Char1 + 9 pt"/>
    <w:rsid w:val="002903E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903EC"/>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903EC"/>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903EC"/>
    <w:rPr>
      <w:rFonts w:ascii="Times New Roman" w:hAnsi="Times New Roman" w:cs="Times New Roman" w:hint="default"/>
      <w:sz w:val="20"/>
      <w:u w:val="dottedHeavy"/>
    </w:rPr>
  </w:style>
  <w:style w:type="character" w:customStyle="1" w:styleId="article-record-publication-volume-issue">
    <w:name w:val="article-record-publication-volume-issue"/>
    <w:rsid w:val="002903EC"/>
  </w:style>
  <w:style w:type="character" w:customStyle="1" w:styleId="resultbodyblack">
    <w:name w:val="resultbodyblack"/>
    <w:rsid w:val="002903EC"/>
    <w:rPr>
      <w:rFonts w:ascii="Times New Roman" w:hAnsi="Times New Roman" w:cs="Times New Roman" w:hint="default"/>
    </w:rPr>
  </w:style>
  <w:style w:type="character" w:customStyle="1" w:styleId="quotechar0">
    <w:name w:val="quotechar"/>
    <w:rsid w:val="002903EC"/>
  </w:style>
  <w:style w:type="character" w:customStyle="1" w:styleId="3TagCite">
    <w:name w:val="3 Tag/Cite"/>
    <w:rsid w:val="002903EC"/>
    <w:rPr>
      <w:rFonts w:ascii="Times New Roman" w:hAnsi="Times New Roman" w:cs="Times New Roman" w:hint="default"/>
      <w:b/>
      <w:bCs w:val="0"/>
    </w:rPr>
  </w:style>
  <w:style w:type="character" w:customStyle="1" w:styleId="4Qualifications">
    <w:name w:val="4 Qualifications"/>
    <w:rsid w:val="002903EC"/>
    <w:rPr>
      <w:rFonts w:ascii="Times New Roman" w:hAnsi="Times New Roman" w:cs="Times New Roman" w:hint="default"/>
      <w:sz w:val="19"/>
    </w:rPr>
  </w:style>
  <w:style w:type="character" w:customStyle="1" w:styleId="6Underlined">
    <w:name w:val="6 Underlined"/>
    <w:rsid w:val="002903EC"/>
    <w:rPr>
      <w:rFonts w:ascii="Times New Roman" w:hAnsi="Times New Roman" w:cs="Times New Roman" w:hint="default"/>
      <w:b/>
      <w:bCs w:val="0"/>
      <w:sz w:val="21"/>
      <w:u w:val="single"/>
    </w:rPr>
  </w:style>
  <w:style w:type="character" w:customStyle="1" w:styleId="nohighlighting">
    <w:name w:val="no highlighting"/>
    <w:rsid w:val="002903EC"/>
    <w:rPr>
      <w:rFonts w:ascii="Times New Roman" w:hAnsi="Times New Roman" w:cs="Times New Roman" w:hint="default"/>
      <w:color w:val="auto"/>
      <w:sz w:val="20"/>
      <w:u w:val="thick"/>
      <w:bdr w:val="none" w:sz="0" w:space="0" w:color="auto" w:frame="1"/>
    </w:rPr>
  </w:style>
  <w:style w:type="character" w:customStyle="1" w:styleId="CharChar61">
    <w:name w:val="Char Char61"/>
    <w:rsid w:val="002903EC"/>
    <w:rPr>
      <w:rFonts w:ascii="Arial" w:hAnsi="Arial" w:cs="Arial" w:hint="default"/>
      <w:bCs/>
      <w:sz w:val="16"/>
      <w:szCs w:val="26"/>
      <w:lang w:val="en-US" w:eastAsia="en-US" w:bidi="ar-SA"/>
    </w:rPr>
  </w:style>
  <w:style w:type="character" w:customStyle="1" w:styleId="styledate">
    <w:name w:val="styledate"/>
    <w:rsid w:val="002903EC"/>
  </w:style>
  <w:style w:type="character" w:customStyle="1" w:styleId="StyleUnderlineChar9ptChar">
    <w:name w:val="Style Underline Char + 9 pt Char"/>
    <w:rsid w:val="002903EC"/>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903EC"/>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903EC"/>
    <w:rPr>
      <w:b/>
      <w:bCs w:val="0"/>
      <w:szCs w:val="24"/>
      <w:u w:val="single"/>
      <w:lang w:val="en-US" w:eastAsia="en-US" w:bidi="ar-SA"/>
    </w:rPr>
  </w:style>
  <w:style w:type="character" w:customStyle="1" w:styleId="BoldandUnderlineChar1Char2">
    <w:name w:val="Bold and Underline Char1 Char2"/>
    <w:rsid w:val="002903EC"/>
    <w:rPr>
      <w:b/>
      <w:bCs w:val="0"/>
      <w:szCs w:val="24"/>
      <w:u w:val="single"/>
      <w:lang w:val="en-US" w:eastAsia="en-US" w:bidi="ar-SA"/>
    </w:rPr>
  </w:style>
  <w:style w:type="character" w:customStyle="1" w:styleId="BoldandUnderlineCharChar1">
    <w:name w:val="Bold and Underline Char Char1"/>
    <w:rsid w:val="002903EC"/>
    <w:rPr>
      <w:b/>
      <w:bCs w:val="0"/>
      <w:szCs w:val="24"/>
      <w:u w:val="single"/>
      <w:lang w:val="en-US" w:eastAsia="en-US" w:bidi="ar-SA"/>
    </w:rPr>
  </w:style>
  <w:style w:type="character" w:customStyle="1" w:styleId="authoraffil">
    <w:name w:val="authoraffil"/>
    <w:rsid w:val="002903EC"/>
  </w:style>
  <w:style w:type="character" w:customStyle="1" w:styleId="CharChar8">
    <w:name w:val="Char Char8"/>
    <w:rsid w:val="002903EC"/>
    <w:rPr>
      <w:rFonts w:ascii="Georgia" w:eastAsia="Times New Roman" w:hAnsi="Georgia" w:hint="default"/>
      <w:b/>
      <w:bCs/>
      <w:sz w:val="30"/>
      <w:szCs w:val="28"/>
      <w:u w:val="single"/>
    </w:rPr>
  </w:style>
  <w:style w:type="character" w:customStyle="1" w:styleId="StyleArial6ptBold">
    <w:name w:val="Style Arial 6 pt Bold"/>
    <w:rsid w:val="002903EC"/>
    <w:rPr>
      <w:rFonts w:ascii="Arial" w:hAnsi="Arial" w:cs="Arial" w:hint="default"/>
      <w:bCs/>
      <w:sz w:val="12"/>
    </w:rPr>
  </w:style>
  <w:style w:type="character" w:customStyle="1" w:styleId="Heading2Char5">
    <w:name w:val="Heading 2 Char5"/>
    <w:rsid w:val="002903EC"/>
    <w:rPr>
      <w:rFonts w:ascii="Garamond" w:hAnsi="Garamond" w:cs="Arial" w:hint="default"/>
      <w:b/>
      <w:bCs/>
      <w:iCs/>
      <w:sz w:val="24"/>
      <w:szCs w:val="28"/>
      <w:lang w:val="en-US" w:eastAsia="en-US" w:bidi="ar-SA"/>
    </w:rPr>
  </w:style>
  <w:style w:type="character" w:customStyle="1" w:styleId="boldcitationChar">
    <w:name w:val="bold citation Char"/>
    <w:rsid w:val="002903EC"/>
    <w:rPr>
      <w:rFonts w:ascii="Arial" w:hAnsi="Arial" w:cs="Arial" w:hint="default"/>
      <w:b/>
      <w:bCs w:val="0"/>
      <w:sz w:val="28"/>
      <w:szCs w:val="24"/>
      <w:u w:val="thick"/>
      <w:lang w:val="en-US" w:eastAsia="en-US" w:bidi="ar-SA"/>
    </w:rPr>
  </w:style>
  <w:style w:type="character" w:customStyle="1" w:styleId="BoldunderlineChar4">
    <w:name w:val="Bold/underline Char"/>
    <w:rsid w:val="002903E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903EC"/>
  </w:style>
  <w:style w:type="character" w:customStyle="1" w:styleId="tagCharCharChar1">
    <w:name w:val="tag Char Char Char1"/>
    <w:rsid w:val="002903EC"/>
    <w:rPr>
      <w:b/>
      <w:bCs w:val="0"/>
      <w:sz w:val="24"/>
      <w:lang w:val="en-US" w:eastAsia="en-US" w:bidi="ar-SA"/>
    </w:rPr>
  </w:style>
  <w:style w:type="character" w:customStyle="1" w:styleId="bylines">
    <w:name w:val="bylines"/>
    <w:basedOn w:val="DefaultParagraphFont"/>
    <w:rsid w:val="002903EC"/>
  </w:style>
  <w:style w:type="character" w:customStyle="1" w:styleId="StyleStyleBoldUnderlineUnderlineIntenseEmphasis1apple-style-2">
    <w:name w:val="Style Style Bold UnderlineUnderlineIntense Emphasis1apple-style-...2"/>
    <w:basedOn w:val="DefaultParagraphFont"/>
    <w:rsid w:val="002903EC"/>
    <w:rPr>
      <w:b w:val="0"/>
      <w:bCs/>
      <w:sz w:val="22"/>
      <w:u w:val="single"/>
    </w:rPr>
  </w:style>
  <w:style w:type="character" w:customStyle="1" w:styleId="FontStyle57">
    <w:name w:val="Font Style57"/>
    <w:rsid w:val="002903EC"/>
    <w:rPr>
      <w:rFonts w:ascii="Georgia" w:hAnsi="Georgia" w:cs="Georgia" w:hint="default"/>
      <w:b/>
      <w:bCs/>
      <w:sz w:val="14"/>
      <w:szCs w:val="14"/>
    </w:rPr>
  </w:style>
  <w:style w:type="character" w:customStyle="1" w:styleId="FontStyle89">
    <w:name w:val="Font Style89"/>
    <w:rsid w:val="002903EC"/>
    <w:rPr>
      <w:rFonts w:ascii="Times New Roman" w:hAnsi="Times New Roman" w:cs="Times New Roman" w:hint="default"/>
      <w:b/>
      <w:bCs/>
      <w:smallCaps/>
      <w:spacing w:val="40"/>
      <w:sz w:val="16"/>
      <w:szCs w:val="16"/>
    </w:rPr>
  </w:style>
  <w:style w:type="character" w:customStyle="1" w:styleId="hvr">
    <w:name w:val="hvr"/>
    <w:basedOn w:val="DefaultParagraphFont"/>
    <w:rsid w:val="002903EC"/>
  </w:style>
  <w:style w:type="paragraph" w:customStyle="1" w:styleId="svarticle">
    <w:name w:val="svarticle"/>
    <w:basedOn w:val="Normal"/>
    <w:uiPriority w:val="99"/>
    <w:qFormat/>
    <w:rsid w:val="002903EC"/>
    <w:pPr>
      <w:spacing w:before="100" w:beforeAutospacing="1" w:after="100" w:afterAutospacing="1" w:line="240" w:lineRule="auto"/>
    </w:pPr>
    <w:rPr>
      <w:rFonts w:eastAsia="Times New Roman"/>
    </w:rPr>
  </w:style>
  <w:style w:type="character" w:customStyle="1" w:styleId="cardChar20">
    <w:name w:val="card Char2"/>
    <w:basedOn w:val="DefaultParagraphFont"/>
    <w:rsid w:val="002903EC"/>
    <w:rPr>
      <w:rFonts w:ascii="Times New Roman" w:hAnsi="Times New Roman" w:cs="Calibri"/>
      <w:szCs w:val="20"/>
    </w:rPr>
  </w:style>
  <w:style w:type="paragraph" w:customStyle="1" w:styleId="Pol">
    <w:name w:val="Pol"/>
    <w:basedOn w:val="Heading2"/>
    <w:uiPriority w:val="99"/>
    <w:qFormat/>
    <w:rsid w:val="002903EC"/>
    <w:pPr>
      <w:spacing w:before="480" w:line="240" w:lineRule="auto"/>
    </w:pPr>
    <w:rPr>
      <w:bCs/>
      <w:caps/>
    </w:rPr>
  </w:style>
  <w:style w:type="paragraph" w:customStyle="1" w:styleId="Style70">
    <w:name w:val="Style7"/>
    <w:basedOn w:val="Normal"/>
    <w:uiPriority w:val="99"/>
    <w:qFormat/>
    <w:rsid w:val="002903EC"/>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2903EC"/>
  </w:style>
  <w:style w:type="character" w:customStyle="1" w:styleId="Footnote2Char">
    <w:name w:val="Footnote2 Char"/>
    <w:link w:val="Footnote2"/>
    <w:locked/>
    <w:rsid w:val="002903EC"/>
  </w:style>
  <w:style w:type="paragraph" w:customStyle="1" w:styleId="Footnote2">
    <w:name w:val="Footnote2"/>
    <w:basedOn w:val="Normal"/>
    <w:next w:val="Normal"/>
    <w:link w:val="Footnote2Char"/>
    <w:autoRedefine/>
    <w:qFormat/>
    <w:rsid w:val="002903EC"/>
    <w:pPr>
      <w:spacing w:after="120" w:line="480" w:lineRule="auto"/>
    </w:pPr>
    <w:rPr>
      <w:rFonts w:asciiTheme="minorHAnsi" w:hAnsiTheme="minorHAnsi"/>
    </w:rPr>
  </w:style>
  <w:style w:type="paragraph" w:customStyle="1" w:styleId="xhead">
    <w:name w:val="xhead"/>
    <w:basedOn w:val="Normal"/>
    <w:uiPriority w:val="99"/>
    <w:qFormat/>
    <w:rsid w:val="002903EC"/>
    <w:pPr>
      <w:spacing w:before="100" w:beforeAutospacing="1" w:after="100" w:afterAutospacing="1" w:line="240" w:lineRule="auto"/>
    </w:pPr>
  </w:style>
  <w:style w:type="character" w:customStyle="1" w:styleId="Heading5Char1">
    <w:name w:val="Heading 5 Char1"/>
    <w:aliases w:val="Text Char1"/>
    <w:basedOn w:val="DefaultParagraphFont"/>
    <w:semiHidden/>
    <w:rsid w:val="002903EC"/>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2903EC"/>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2903EC"/>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903EC"/>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903EC"/>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903EC"/>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903EC"/>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2903EC"/>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2903EC"/>
    <w:pPr>
      <w:spacing w:after="0" w:line="240" w:lineRule="auto"/>
    </w:pPr>
    <w:rPr>
      <w:rFonts w:asciiTheme="minorHAnsi" w:hAnsiTheme="minorHAnsi"/>
    </w:rPr>
  </w:style>
  <w:style w:type="paragraph" w:customStyle="1" w:styleId="ReadCharCh1">
    <w:name w:val="Read Char Ch1"/>
    <w:basedOn w:val="Normal"/>
    <w:next w:val="Normal"/>
    <w:uiPriority w:val="3"/>
    <w:qFormat/>
    <w:rsid w:val="002903EC"/>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2903EC"/>
    <w:pPr>
      <w:spacing w:after="0" w:line="240" w:lineRule="auto"/>
    </w:pPr>
    <w:rPr>
      <w:rFonts w:ascii="Lucida Grande" w:eastAsia="Cambria" w:hAnsi="Lucida Grande"/>
    </w:rPr>
  </w:style>
  <w:style w:type="paragraph" w:customStyle="1" w:styleId="Pa16">
    <w:name w:val="Pa16"/>
    <w:basedOn w:val="Default"/>
    <w:next w:val="Default"/>
    <w:uiPriority w:val="99"/>
    <w:qFormat/>
    <w:rsid w:val="002903EC"/>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903EC"/>
    <w:pPr>
      <w:spacing w:before="100" w:beforeAutospacing="1" w:after="100" w:afterAutospacing="1" w:line="240" w:lineRule="auto"/>
    </w:pPr>
  </w:style>
  <w:style w:type="paragraph" w:customStyle="1" w:styleId="Pa22">
    <w:name w:val="Pa2+2"/>
    <w:basedOn w:val="Default"/>
    <w:next w:val="Default"/>
    <w:uiPriority w:val="99"/>
    <w:qFormat/>
    <w:rsid w:val="002903EC"/>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903EC"/>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903EC"/>
    <w:pPr>
      <w:spacing w:before="100" w:beforeAutospacing="1" w:after="100" w:afterAutospacing="1" w:line="240" w:lineRule="auto"/>
    </w:pPr>
  </w:style>
  <w:style w:type="paragraph" w:customStyle="1" w:styleId="Number">
    <w:name w:val="Number"/>
    <w:basedOn w:val="Heading2"/>
    <w:qFormat/>
    <w:rsid w:val="002903EC"/>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2903EC"/>
    <w:rPr>
      <w:rFonts w:ascii="Calibri" w:eastAsia="Times New Roman" w:hAnsi="Calibri" w:cs="Arial"/>
      <w:bCs/>
      <w:iCs/>
      <w:sz w:val="20"/>
      <w:szCs w:val="20"/>
    </w:rPr>
  </w:style>
  <w:style w:type="paragraph" w:customStyle="1" w:styleId="CITEF3">
    <w:name w:val="CITE F3"/>
    <w:uiPriority w:val="99"/>
    <w:qFormat/>
    <w:rsid w:val="002903EC"/>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2903EC"/>
  </w:style>
  <w:style w:type="character" w:customStyle="1" w:styleId="meta-sep">
    <w:name w:val="meta-sep"/>
    <w:basedOn w:val="DefaultParagraphFont"/>
    <w:rsid w:val="002903EC"/>
  </w:style>
  <w:style w:type="character" w:customStyle="1" w:styleId="A19">
    <w:name w:val="A19"/>
    <w:uiPriority w:val="99"/>
    <w:rsid w:val="002903EC"/>
    <w:rPr>
      <w:rFonts w:ascii="Georgia" w:hAnsi="Georgia" w:cs="Georgia" w:hint="default"/>
      <w:color w:val="000000"/>
      <w:sz w:val="20"/>
      <w:szCs w:val="20"/>
      <w:u w:val="single"/>
    </w:rPr>
  </w:style>
  <w:style w:type="character" w:customStyle="1" w:styleId="A130">
    <w:name w:val="A13"/>
    <w:rsid w:val="002903EC"/>
    <w:rPr>
      <w:rFonts w:ascii="Georgia" w:hAnsi="Georgia" w:cs="Georgia" w:hint="default"/>
      <w:color w:val="000000"/>
      <w:sz w:val="11"/>
      <w:szCs w:val="11"/>
    </w:rPr>
  </w:style>
  <w:style w:type="character" w:customStyle="1" w:styleId="ontext">
    <w:name w:val="ontext"/>
    <w:basedOn w:val="DefaultParagraphFont"/>
    <w:rsid w:val="002903EC"/>
  </w:style>
  <w:style w:type="character" w:customStyle="1" w:styleId="archive-title">
    <w:name w:val="archive-title"/>
    <w:basedOn w:val="DefaultParagraphFont"/>
    <w:rsid w:val="002903EC"/>
  </w:style>
  <w:style w:type="character" w:customStyle="1" w:styleId="imgleft">
    <w:name w:val="imgleft"/>
    <w:basedOn w:val="DefaultParagraphFont"/>
    <w:rsid w:val="002903EC"/>
  </w:style>
  <w:style w:type="character" w:customStyle="1" w:styleId="imgcenter">
    <w:name w:val="imgcenter"/>
    <w:basedOn w:val="DefaultParagraphFont"/>
    <w:rsid w:val="002903EC"/>
  </w:style>
  <w:style w:type="character" w:customStyle="1" w:styleId="A42">
    <w:name w:val="A4+2"/>
    <w:uiPriority w:val="99"/>
    <w:rsid w:val="002903EC"/>
    <w:rPr>
      <w:rFonts w:ascii="Helvetica LT Std" w:hAnsi="Helvetica LT Std" w:cs="Helvetica LT Std" w:hint="default"/>
      <w:color w:val="000000"/>
      <w:sz w:val="11"/>
      <w:szCs w:val="11"/>
    </w:rPr>
  </w:style>
  <w:style w:type="character" w:customStyle="1" w:styleId="fstitle">
    <w:name w:val="fs_title"/>
    <w:basedOn w:val="DefaultParagraphFont"/>
    <w:rsid w:val="002903EC"/>
  </w:style>
  <w:style w:type="character" w:customStyle="1" w:styleId="reportbody1">
    <w:name w:val="reportbody1"/>
    <w:basedOn w:val="DefaultParagraphFont"/>
    <w:rsid w:val="002903EC"/>
    <w:rPr>
      <w:rFonts w:ascii="Tahoma" w:hAnsi="Tahoma" w:cs="Tahoma" w:hint="default"/>
      <w:color w:val="000000"/>
      <w:sz w:val="14"/>
      <w:szCs w:val="14"/>
    </w:rPr>
  </w:style>
  <w:style w:type="character" w:customStyle="1" w:styleId="dateday">
    <w:name w:val="date_day"/>
    <w:basedOn w:val="DefaultParagraphFont"/>
    <w:rsid w:val="002903EC"/>
  </w:style>
  <w:style w:type="character" w:customStyle="1" w:styleId="datemonth">
    <w:name w:val="date_month"/>
    <w:basedOn w:val="DefaultParagraphFont"/>
    <w:rsid w:val="002903EC"/>
  </w:style>
  <w:style w:type="character" w:customStyle="1" w:styleId="dateyear">
    <w:name w:val="date_year"/>
    <w:basedOn w:val="DefaultParagraphFont"/>
    <w:rsid w:val="002903EC"/>
  </w:style>
  <w:style w:type="character" w:customStyle="1" w:styleId="Heading3CharCharCharCharCharChar">
    <w:name w:val="Heading 3 Char Char Char Char Char Char"/>
    <w:basedOn w:val="DefaultParagraphFont"/>
    <w:rsid w:val="002903E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903E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903EC"/>
    <w:rPr>
      <w:sz w:val="24"/>
      <w:szCs w:val="24"/>
      <w:lang w:val="en-US" w:eastAsia="en-US" w:bidi="ar-SA"/>
    </w:rPr>
  </w:style>
  <w:style w:type="character" w:customStyle="1" w:styleId="insideitro">
    <w:name w:val="insideitro"/>
    <w:basedOn w:val="DefaultParagraphFont"/>
    <w:rsid w:val="002903EC"/>
  </w:style>
  <w:style w:type="character" w:customStyle="1" w:styleId="wcfont">
    <w:name w:val="wcfont"/>
    <w:basedOn w:val="DefaultParagraphFont"/>
    <w:rsid w:val="002903EC"/>
  </w:style>
  <w:style w:type="character" w:customStyle="1" w:styleId="qftext">
    <w:name w:val="qftext"/>
    <w:basedOn w:val="DefaultParagraphFont"/>
    <w:rsid w:val="002903EC"/>
  </w:style>
  <w:style w:type="character" w:customStyle="1" w:styleId="leftidx">
    <w:name w:val="leftidx"/>
    <w:basedOn w:val="DefaultParagraphFont"/>
    <w:rsid w:val="002903EC"/>
  </w:style>
  <w:style w:type="paragraph" w:customStyle="1" w:styleId="NotUnderlined">
    <w:name w:val="Not Underlined"/>
    <w:basedOn w:val="Normal"/>
    <w:uiPriority w:val="99"/>
    <w:qFormat/>
    <w:rsid w:val="002903EC"/>
    <w:pPr>
      <w:spacing w:after="0" w:line="240" w:lineRule="auto"/>
    </w:pPr>
    <w:rPr>
      <w:rFonts w:ascii="Century Gothic" w:hAnsi="Century Gothic"/>
      <w:szCs w:val="20"/>
    </w:rPr>
  </w:style>
  <w:style w:type="paragraph" w:customStyle="1" w:styleId="width100">
    <w:name w:val="width100"/>
    <w:basedOn w:val="Normal"/>
    <w:uiPriority w:val="99"/>
    <w:qFormat/>
    <w:rsid w:val="002903EC"/>
    <w:pPr>
      <w:spacing w:before="100" w:beforeAutospacing="1" w:after="100" w:afterAutospacing="1" w:line="240" w:lineRule="auto"/>
    </w:pPr>
  </w:style>
  <w:style w:type="character" w:customStyle="1" w:styleId="eventtitle">
    <w:name w:val="eventtitle"/>
    <w:basedOn w:val="DefaultParagraphFont"/>
    <w:rsid w:val="002903EC"/>
  </w:style>
  <w:style w:type="character" w:customStyle="1" w:styleId="eventsubtitle">
    <w:name w:val="eventsubtitle"/>
    <w:basedOn w:val="DefaultParagraphFont"/>
    <w:rsid w:val="002903EC"/>
  </w:style>
  <w:style w:type="character" w:customStyle="1" w:styleId="eventdate">
    <w:name w:val="eventdate"/>
    <w:basedOn w:val="DefaultParagraphFont"/>
    <w:rsid w:val="002903EC"/>
  </w:style>
  <w:style w:type="character" w:customStyle="1" w:styleId="legend">
    <w:name w:val="legend"/>
    <w:basedOn w:val="DefaultParagraphFont"/>
    <w:rsid w:val="002903EC"/>
  </w:style>
  <w:style w:type="character" w:customStyle="1" w:styleId="slug-elocation">
    <w:name w:val="slug-elocation"/>
    <w:basedOn w:val="DefaultParagraphFont"/>
    <w:rsid w:val="002903EC"/>
  </w:style>
  <w:style w:type="character" w:customStyle="1" w:styleId="fu-autorenangabe-fu-beschreibung">
    <w:name w:val="fu-autorenangabe-fu-beschreibung"/>
    <w:rsid w:val="002903EC"/>
  </w:style>
  <w:style w:type="paragraph" w:customStyle="1" w:styleId="introshadow">
    <w:name w:val="intro_shadow"/>
    <w:basedOn w:val="Normal"/>
    <w:uiPriority w:val="99"/>
    <w:qFormat/>
    <w:rsid w:val="002903EC"/>
    <w:pPr>
      <w:spacing w:before="100" w:beforeAutospacing="1" w:after="100" w:afterAutospacing="1" w:line="240" w:lineRule="auto"/>
    </w:pPr>
  </w:style>
  <w:style w:type="paragraph" w:customStyle="1" w:styleId="articleintro">
    <w:name w:val="articleintro"/>
    <w:basedOn w:val="Normal"/>
    <w:uiPriority w:val="99"/>
    <w:qFormat/>
    <w:rsid w:val="002903EC"/>
    <w:pPr>
      <w:spacing w:before="100" w:beforeAutospacing="1" w:after="100" w:afterAutospacing="1" w:line="240" w:lineRule="auto"/>
    </w:pPr>
  </w:style>
  <w:style w:type="character" w:customStyle="1" w:styleId="commentscontainer">
    <w:name w:val="comments_container"/>
    <w:basedOn w:val="DefaultParagraphFont"/>
    <w:rsid w:val="002903EC"/>
  </w:style>
  <w:style w:type="paragraph" w:customStyle="1" w:styleId="Caption40">
    <w:name w:val="Caption4"/>
    <w:basedOn w:val="Normal"/>
    <w:uiPriority w:val="99"/>
    <w:qFormat/>
    <w:rsid w:val="002903EC"/>
    <w:pPr>
      <w:spacing w:before="100" w:beforeAutospacing="1" w:after="100" w:afterAutospacing="1" w:line="240" w:lineRule="auto"/>
    </w:pPr>
  </w:style>
  <w:style w:type="paragraph" w:customStyle="1" w:styleId="publishedon">
    <w:name w:val="published_on"/>
    <w:basedOn w:val="Normal"/>
    <w:uiPriority w:val="99"/>
    <w:qFormat/>
    <w:rsid w:val="002903EC"/>
    <w:pPr>
      <w:spacing w:before="100" w:beforeAutospacing="1" w:after="100" w:afterAutospacing="1" w:line="240" w:lineRule="auto"/>
    </w:pPr>
  </w:style>
  <w:style w:type="character" w:customStyle="1" w:styleId="hparticlefooter">
    <w:name w:val="hparticlefooter"/>
    <w:basedOn w:val="DefaultParagraphFont"/>
    <w:rsid w:val="002903EC"/>
  </w:style>
  <w:style w:type="table" w:customStyle="1" w:styleId="TableGrid2">
    <w:name w:val="Table Grid2"/>
    <w:basedOn w:val="TableNormal"/>
    <w:next w:val="TableGrid"/>
    <w:rsid w:val="002903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2903EC"/>
  </w:style>
  <w:style w:type="character" w:customStyle="1" w:styleId="BlockCharCharCharCharChar">
    <w:name w:val="Block Char Char Char Char Char"/>
    <w:aliases w:val="Block Char Char Char Char Char Char Char Char,Block Char Char Char Char Char Char Char1"/>
    <w:basedOn w:val="DefaultParagraphFont"/>
    <w:rsid w:val="002903EC"/>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2903EC"/>
    <w:pPr>
      <w:spacing w:after="0" w:line="240" w:lineRule="auto"/>
    </w:pPr>
    <w:rPr>
      <w:b/>
      <w:color w:val="000000"/>
      <w:u w:val="single"/>
    </w:rPr>
  </w:style>
  <w:style w:type="character" w:customStyle="1" w:styleId="CiteEmphasisChar">
    <w:name w:val="Cite/Emphasis Char"/>
    <w:basedOn w:val="DefaultParagraphFont"/>
    <w:link w:val="CiteEmphasis"/>
    <w:rsid w:val="002903EC"/>
    <w:rPr>
      <w:rFonts w:ascii="Calibri" w:hAnsi="Calibri"/>
      <w:b/>
      <w:color w:val="000000"/>
      <w:u w:val="single"/>
    </w:rPr>
  </w:style>
  <w:style w:type="character" w:customStyle="1" w:styleId="ReadText">
    <w:name w:val="Read Text"/>
    <w:basedOn w:val="DefaultParagraphFont"/>
    <w:rsid w:val="002903EC"/>
    <w:rPr>
      <w:rFonts w:ascii="Times New Roman" w:hAnsi="Times New Roman"/>
      <w:b/>
      <w:bCs/>
      <w:sz w:val="24"/>
      <w:u w:val="single"/>
    </w:rPr>
  </w:style>
  <w:style w:type="paragraph" w:customStyle="1" w:styleId="Styleunread8pt">
    <w:name w:val="Style unread + 8 pt"/>
    <w:basedOn w:val="Normal"/>
    <w:link w:val="Styleunread8ptChar"/>
    <w:qFormat/>
    <w:rsid w:val="002903EC"/>
    <w:pPr>
      <w:spacing w:after="0" w:line="240" w:lineRule="auto"/>
    </w:pPr>
    <w:rPr>
      <w:color w:val="000000"/>
    </w:rPr>
  </w:style>
  <w:style w:type="character" w:customStyle="1" w:styleId="Styleunread8ptChar">
    <w:name w:val="Style unread + 8 pt Char"/>
    <w:basedOn w:val="DefaultParagraphFont"/>
    <w:link w:val="Styleunread8pt"/>
    <w:rsid w:val="002903EC"/>
    <w:rPr>
      <w:rFonts w:ascii="Calibri" w:hAnsi="Calibri"/>
      <w:color w:val="000000"/>
    </w:rPr>
  </w:style>
  <w:style w:type="character" w:customStyle="1" w:styleId="main">
    <w:name w:val="main"/>
    <w:basedOn w:val="DefaultParagraphFont"/>
    <w:rsid w:val="002903EC"/>
  </w:style>
  <w:style w:type="character" w:customStyle="1" w:styleId="textunderlineCharChar">
    <w:name w:val="text underline Char Char"/>
    <w:basedOn w:val="DefaultParagraphFont"/>
    <w:rsid w:val="002903EC"/>
    <w:rPr>
      <w:rFonts w:ascii="Garamond" w:hAnsi="Garamond"/>
      <w:color w:val="000000"/>
      <w:u w:val="single"/>
    </w:rPr>
  </w:style>
  <w:style w:type="paragraph" w:customStyle="1" w:styleId="ekprop-p">
    <w:name w:val="ekprop-p"/>
    <w:basedOn w:val="Normal"/>
    <w:uiPriority w:val="99"/>
    <w:qFormat/>
    <w:rsid w:val="002903EC"/>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2903EC"/>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2903EC"/>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2903EC"/>
    <w:pPr>
      <w:spacing w:after="0" w:line="240" w:lineRule="auto"/>
    </w:pPr>
    <w:rPr>
      <w:color w:val="000000"/>
    </w:rPr>
  </w:style>
  <w:style w:type="character" w:customStyle="1" w:styleId="SmalltextCharChar">
    <w:name w:val="Smalltext Char Char"/>
    <w:basedOn w:val="DefaultParagraphFont"/>
    <w:link w:val="SmalltextChar1"/>
    <w:rsid w:val="002903EC"/>
    <w:rPr>
      <w:rFonts w:ascii="Calibri" w:hAnsi="Calibri"/>
      <w:color w:val="000000"/>
    </w:rPr>
  </w:style>
  <w:style w:type="character" w:customStyle="1" w:styleId="FullCiteCharChar">
    <w:name w:val="Full Cite Char Char"/>
    <w:basedOn w:val="DefaultParagraphFont"/>
    <w:rsid w:val="002903EC"/>
    <w:rPr>
      <w:rFonts w:ascii="Georgia" w:hAnsi="Georgia" w:cs="Calibri"/>
      <w:color w:val="000000"/>
      <w:sz w:val="20"/>
      <w:szCs w:val="24"/>
    </w:rPr>
  </w:style>
  <w:style w:type="character" w:customStyle="1" w:styleId="submitted-wrapper">
    <w:name w:val="submitted-wrapper"/>
    <w:basedOn w:val="DefaultParagraphFont"/>
    <w:rsid w:val="002903EC"/>
  </w:style>
  <w:style w:type="paragraph" w:customStyle="1" w:styleId="Spacer">
    <w:name w:val="Spacer"/>
    <w:basedOn w:val="Heading1"/>
    <w:link w:val="SpacerChar"/>
    <w:autoRedefine/>
    <w:uiPriority w:val="4"/>
    <w:qFormat/>
    <w:rsid w:val="002903EC"/>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2903EC"/>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2903EC"/>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2903EC"/>
  </w:style>
  <w:style w:type="character" w:customStyle="1" w:styleId="top-publish">
    <w:name w:val="top-publish"/>
    <w:basedOn w:val="DefaultParagraphFont"/>
    <w:rsid w:val="002903EC"/>
  </w:style>
  <w:style w:type="character" w:customStyle="1" w:styleId="byline-italic">
    <w:name w:val="byline-italic"/>
    <w:basedOn w:val="DefaultParagraphFont"/>
    <w:rsid w:val="002903EC"/>
  </w:style>
  <w:style w:type="paragraph" w:customStyle="1" w:styleId="infuse">
    <w:name w:val="infuse"/>
    <w:basedOn w:val="Normal"/>
    <w:uiPriority w:val="99"/>
    <w:qFormat/>
    <w:rsid w:val="002903EC"/>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2903EC"/>
    <w:rPr>
      <w:rFonts w:ascii="Arial Narrow" w:hAnsi="Arial Narrow"/>
      <w:sz w:val="22"/>
      <w:szCs w:val="24"/>
      <w:u w:val="single"/>
      <w:lang w:val="en-US" w:eastAsia="en-US" w:bidi="ar-SA"/>
    </w:rPr>
  </w:style>
  <w:style w:type="character" w:customStyle="1" w:styleId="gd">
    <w:name w:val="gd"/>
    <w:basedOn w:val="DefaultParagraphFont"/>
    <w:rsid w:val="002903EC"/>
  </w:style>
  <w:style w:type="character" w:customStyle="1" w:styleId="g3">
    <w:name w:val="g3"/>
    <w:basedOn w:val="DefaultParagraphFont"/>
    <w:rsid w:val="002903EC"/>
  </w:style>
  <w:style w:type="character" w:customStyle="1" w:styleId="hb">
    <w:name w:val="hb"/>
    <w:basedOn w:val="DefaultParagraphFont"/>
    <w:rsid w:val="002903EC"/>
  </w:style>
  <w:style w:type="character" w:customStyle="1" w:styleId="g2">
    <w:name w:val="g2"/>
    <w:basedOn w:val="DefaultParagraphFont"/>
    <w:rsid w:val="002903EC"/>
  </w:style>
  <w:style w:type="character" w:customStyle="1" w:styleId="nameplatehead">
    <w:name w:val="nameplatehead"/>
    <w:basedOn w:val="DefaultParagraphFont"/>
    <w:rsid w:val="002903EC"/>
  </w:style>
  <w:style w:type="character" w:customStyle="1" w:styleId="nameplatelink">
    <w:name w:val="nameplatelink"/>
    <w:basedOn w:val="DefaultParagraphFont"/>
    <w:rsid w:val="002903EC"/>
  </w:style>
  <w:style w:type="paragraph" w:customStyle="1" w:styleId="calibre8">
    <w:name w:val="calibre8"/>
    <w:basedOn w:val="Normal"/>
    <w:uiPriority w:val="99"/>
    <w:qFormat/>
    <w:rsid w:val="002903EC"/>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2903EC"/>
  </w:style>
  <w:style w:type="character" w:customStyle="1" w:styleId="djhat-arrow">
    <w:name w:val="djhat-arrow"/>
    <w:basedOn w:val="DefaultParagraphFont"/>
    <w:rsid w:val="002903EC"/>
  </w:style>
  <w:style w:type="character" w:customStyle="1" w:styleId="mname">
    <w:name w:val="mname"/>
    <w:basedOn w:val="DefaultParagraphFont"/>
    <w:rsid w:val="002903EC"/>
  </w:style>
  <w:style w:type="character" w:customStyle="1" w:styleId="mvalue">
    <w:name w:val="mvalue"/>
    <w:basedOn w:val="DefaultParagraphFont"/>
    <w:rsid w:val="002903EC"/>
  </w:style>
  <w:style w:type="character" w:customStyle="1" w:styleId="mchange">
    <w:name w:val="mchange"/>
    <w:basedOn w:val="DefaultParagraphFont"/>
    <w:rsid w:val="002903EC"/>
  </w:style>
  <w:style w:type="character" w:customStyle="1" w:styleId="categoryaside">
    <w:name w:val="category__aside"/>
    <w:basedOn w:val="DefaultParagraphFont"/>
    <w:rsid w:val="002903EC"/>
  </w:style>
  <w:style w:type="character" w:customStyle="1" w:styleId="article-breadcrumb-wrapper">
    <w:name w:val="article-breadcrumb-wrapper"/>
    <w:basedOn w:val="DefaultParagraphFont"/>
    <w:rsid w:val="002903EC"/>
  </w:style>
  <w:style w:type="character" w:customStyle="1" w:styleId="wsj-article-caption-content">
    <w:name w:val="wsj-article-caption-content"/>
    <w:basedOn w:val="DefaultParagraphFont"/>
    <w:rsid w:val="002903EC"/>
  </w:style>
  <w:style w:type="character" w:customStyle="1" w:styleId="wsj-article-credit">
    <w:name w:val="wsj-article-credit"/>
    <w:basedOn w:val="DefaultParagraphFont"/>
    <w:rsid w:val="002903EC"/>
  </w:style>
  <w:style w:type="character" w:customStyle="1" w:styleId="wsj-article-credit-tag">
    <w:name w:val="wsj-article-credit-tag"/>
    <w:basedOn w:val="DefaultParagraphFont"/>
    <w:rsid w:val="002903EC"/>
  </w:style>
  <w:style w:type="character" w:customStyle="1" w:styleId="commentscounticon">
    <w:name w:val="comments_count_icon"/>
    <w:basedOn w:val="DefaultParagraphFont"/>
    <w:rsid w:val="002903EC"/>
  </w:style>
  <w:style w:type="character" w:customStyle="1" w:styleId="comments-count-word">
    <w:name w:val="comments-count-word"/>
    <w:basedOn w:val="DefaultParagraphFont"/>
    <w:rsid w:val="002903EC"/>
  </w:style>
  <w:style w:type="character" w:customStyle="1" w:styleId="company-name-type">
    <w:name w:val="company-name-type"/>
    <w:basedOn w:val="DefaultParagraphFont"/>
    <w:rsid w:val="002903EC"/>
  </w:style>
  <w:style w:type="character" w:customStyle="1" w:styleId="nav-prevnext-lbl">
    <w:name w:val="nav-prevnext-lbl"/>
    <w:basedOn w:val="DefaultParagraphFont"/>
    <w:rsid w:val="002903EC"/>
  </w:style>
  <w:style w:type="character" w:customStyle="1" w:styleId="nav-prevnext-hed">
    <w:name w:val="nav-prevnext-hed"/>
    <w:basedOn w:val="DefaultParagraphFont"/>
    <w:rsid w:val="002903EC"/>
  </w:style>
  <w:style w:type="character" w:customStyle="1" w:styleId="readcomments">
    <w:name w:val="readcomments"/>
    <w:basedOn w:val="DefaultParagraphFont"/>
    <w:rsid w:val="002903EC"/>
  </w:style>
  <w:style w:type="character" w:customStyle="1" w:styleId="selected-edition">
    <w:name w:val="selected-edition"/>
    <w:basedOn w:val="DefaultParagraphFont"/>
    <w:rsid w:val="002903EC"/>
  </w:style>
  <w:style w:type="character" w:customStyle="1" w:styleId="rotate">
    <w:name w:val="rotate"/>
    <w:basedOn w:val="DefaultParagraphFont"/>
    <w:rsid w:val="002903EC"/>
  </w:style>
  <w:style w:type="paragraph" w:customStyle="1" w:styleId="column-name">
    <w:name w:val="column-name"/>
    <w:basedOn w:val="Normal"/>
    <w:rsid w:val="002903EC"/>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2903EC"/>
  </w:style>
  <w:style w:type="character" w:customStyle="1" w:styleId="tl8wme">
    <w:name w:val="tl8wme"/>
    <w:basedOn w:val="DefaultParagraphFont"/>
    <w:rsid w:val="002903EC"/>
  </w:style>
  <w:style w:type="character" w:customStyle="1" w:styleId="CardStyleChar">
    <w:name w:val="Card Style Char"/>
    <w:link w:val="CardStyle"/>
    <w:locked/>
    <w:rsid w:val="002903EC"/>
    <w:rPr>
      <w:rFonts w:ascii="Calibri" w:eastAsia="Times New Roman" w:hAnsi="Calibri"/>
      <w:sz w:val="20"/>
    </w:rPr>
  </w:style>
  <w:style w:type="character" w:customStyle="1" w:styleId="SmallSizeParagraphChar">
    <w:name w:val="Small Size Paragraph Char"/>
    <w:link w:val="SmallSizeParagraph"/>
    <w:locked/>
    <w:rsid w:val="002903EC"/>
    <w:rPr>
      <w:rFonts w:eastAsia="Calibri"/>
      <w:sz w:val="16"/>
      <w:szCs w:val="16"/>
    </w:rPr>
  </w:style>
  <w:style w:type="paragraph" w:customStyle="1" w:styleId="SmallSizeParagraph">
    <w:name w:val="Small Size Paragraph"/>
    <w:basedOn w:val="Normal"/>
    <w:link w:val="SmallSizeParagraphChar"/>
    <w:qFormat/>
    <w:rsid w:val="002903EC"/>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2903EC"/>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903EC"/>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2903EC"/>
    <w:rPr>
      <w:rFonts w:eastAsia="Calibri"/>
    </w:rPr>
  </w:style>
  <w:style w:type="paragraph" w:customStyle="1" w:styleId="StyleCardText9pt">
    <w:name w:val="Style Card Text + 9 pt"/>
    <w:basedOn w:val="Normal"/>
    <w:link w:val="StyleCardText9ptChar"/>
    <w:qFormat/>
    <w:rsid w:val="002903EC"/>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2903EC"/>
    <w:rPr>
      <w:rFonts w:eastAsia="Calibri"/>
      <w:u w:val="single"/>
      <w:lang w:val="x-none" w:eastAsia="zh-CN"/>
    </w:rPr>
  </w:style>
  <w:style w:type="paragraph" w:customStyle="1" w:styleId="UnderlineS">
    <w:name w:val="Underline S"/>
    <w:basedOn w:val="Normal"/>
    <w:link w:val="UnderlineSChar"/>
    <w:qFormat/>
    <w:rsid w:val="002903EC"/>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2903EC"/>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2903EC"/>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2903EC"/>
    <w:rPr>
      <w:rFonts w:ascii="Times New Roman" w:hAnsi="Times New Roman" w:cs="Times New Roman"/>
    </w:rPr>
  </w:style>
  <w:style w:type="paragraph" w:customStyle="1" w:styleId="Debatenoraml">
    <w:name w:val="Debatenoraml"/>
    <w:basedOn w:val="NoSpacing"/>
    <w:link w:val="DebatenoramlChar"/>
    <w:qFormat/>
    <w:rsid w:val="002903EC"/>
    <w:pPr>
      <w:spacing w:line="240" w:lineRule="auto"/>
    </w:pPr>
    <w:rPr>
      <w:rFonts w:ascii="Times New Roman" w:hAnsi="Times New Roman" w:cs="Times New Roman"/>
    </w:rPr>
  </w:style>
  <w:style w:type="character" w:customStyle="1" w:styleId="QualsChar">
    <w:name w:val="Quals Char"/>
    <w:link w:val="Quals"/>
    <w:locked/>
    <w:rsid w:val="002903EC"/>
    <w:rPr>
      <w:rFonts w:eastAsia="Calibri"/>
      <w:sz w:val="18"/>
    </w:rPr>
  </w:style>
  <w:style w:type="paragraph" w:customStyle="1" w:styleId="Quals">
    <w:name w:val="Quals"/>
    <w:basedOn w:val="Normal"/>
    <w:link w:val="QualsChar"/>
    <w:qFormat/>
    <w:rsid w:val="002903EC"/>
    <w:pPr>
      <w:spacing w:after="0" w:line="240" w:lineRule="auto"/>
    </w:pPr>
    <w:rPr>
      <w:rFonts w:asciiTheme="minorHAnsi" w:eastAsia="Calibri" w:hAnsiTheme="minorHAnsi"/>
      <w:sz w:val="18"/>
    </w:rPr>
  </w:style>
  <w:style w:type="character" w:customStyle="1" w:styleId="StarredChar">
    <w:name w:val="Starred Char"/>
    <w:link w:val="Starred"/>
    <w:locked/>
    <w:rsid w:val="002903EC"/>
    <w:rPr>
      <w:rFonts w:eastAsia="Times New Roman"/>
      <w:b/>
      <w:caps/>
      <w:szCs w:val="28"/>
      <w:u w:val="single"/>
    </w:rPr>
  </w:style>
  <w:style w:type="paragraph" w:customStyle="1" w:styleId="Starred">
    <w:name w:val="Starred"/>
    <w:basedOn w:val="Normal"/>
    <w:link w:val="StarredChar"/>
    <w:qFormat/>
    <w:rsid w:val="002903EC"/>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2903EC"/>
    <w:rPr>
      <w:rFonts w:eastAsia="Times New Roman"/>
      <w:b/>
      <w:caps/>
      <w:szCs w:val="28"/>
      <w:u w:val="single"/>
    </w:rPr>
  </w:style>
  <w:style w:type="paragraph" w:customStyle="1" w:styleId="NotStarred">
    <w:name w:val="NotStarred"/>
    <w:basedOn w:val="Normal"/>
    <w:link w:val="NotStarredChar"/>
    <w:qFormat/>
    <w:rsid w:val="002903EC"/>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2903EC"/>
    <w:rPr>
      <w:rFonts w:eastAsia="Times New Roman"/>
      <w:b/>
      <w:szCs w:val="28"/>
      <w:u w:val="single"/>
    </w:rPr>
  </w:style>
  <w:style w:type="paragraph" w:customStyle="1" w:styleId="NewHeading2">
    <w:name w:val="NewHeading2"/>
    <w:basedOn w:val="Normal"/>
    <w:link w:val="NewHeading2Char"/>
    <w:qFormat/>
    <w:rsid w:val="002903EC"/>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2903EC"/>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2903EC"/>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2903EC"/>
    <w:rPr>
      <w:rFonts w:eastAsia="SimSun"/>
      <w:u w:val="single"/>
      <w:lang w:eastAsia="zh-CN"/>
    </w:rPr>
  </w:style>
  <w:style w:type="paragraph" w:customStyle="1" w:styleId="StylecardThickunderline">
    <w:name w:val="Style card + Thick underline"/>
    <w:basedOn w:val="Normal"/>
    <w:link w:val="StylecardThickunderlineChar"/>
    <w:qFormat/>
    <w:rsid w:val="002903EC"/>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2903EC"/>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2903EC"/>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2903EC"/>
    <w:rPr>
      <w:rFonts w:eastAsia="Times New Roman"/>
      <w:bCs/>
      <w:lang w:bidi="he-IL"/>
    </w:rPr>
  </w:style>
  <w:style w:type="paragraph" w:customStyle="1" w:styleId="MTDisplayEquation">
    <w:name w:val="MTDisplayEquation"/>
    <w:basedOn w:val="Normal"/>
    <w:next w:val="Normal"/>
    <w:link w:val="MTDisplayEquationChar"/>
    <w:qFormat/>
    <w:rsid w:val="002903EC"/>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2903E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903E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903E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903EC"/>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2903EC"/>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2903EC"/>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2903EC"/>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2903EC"/>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2903EC"/>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2903EC"/>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2903EC"/>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903EC"/>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2903EC"/>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2903EC"/>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2903EC"/>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2903EC"/>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2903EC"/>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2903EC"/>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2903EC"/>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2903EC"/>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2903EC"/>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2903EC"/>
    <w:pPr>
      <w:keepNext/>
      <w:spacing w:after="0" w:line="240" w:lineRule="auto"/>
      <w:ind w:left="288" w:right="288"/>
    </w:pPr>
    <w:rPr>
      <w:rFonts w:eastAsia="MS Gothic"/>
      <w:szCs w:val="20"/>
    </w:rPr>
  </w:style>
  <w:style w:type="paragraph" w:customStyle="1" w:styleId="canvas-atom">
    <w:name w:val="canvas-atom"/>
    <w:basedOn w:val="Normal"/>
    <w:uiPriority w:val="99"/>
    <w:qFormat/>
    <w:rsid w:val="002903EC"/>
    <w:pPr>
      <w:spacing w:before="100" w:beforeAutospacing="1" w:after="100" w:afterAutospacing="1" w:line="240" w:lineRule="auto"/>
    </w:pPr>
    <w:rPr>
      <w:sz w:val="24"/>
    </w:rPr>
  </w:style>
  <w:style w:type="paragraph" w:customStyle="1" w:styleId="tweet-text">
    <w:name w:val="tweet-text"/>
    <w:basedOn w:val="Normal"/>
    <w:uiPriority w:val="99"/>
    <w:qFormat/>
    <w:rsid w:val="002903EC"/>
    <w:pPr>
      <w:spacing w:before="100" w:beforeAutospacing="1" w:after="100" w:afterAutospacing="1" w:line="240" w:lineRule="auto"/>
    </w:pPr>
  </w:style>
  <w:style w:type="paragraph" w:customStyle="1" w:styleId="graf">
    <w:name w:val="graf"/>
    <w:basedOn w:val="Normal"/>
    <w:uiPriority w:val="99"/>
    <w:qFormat/>
    <w:rsid w:val="002903EC"/>
    <w:pPr>
      <w:spacing w:before="100" w:beforeAutospacing="1" w:after="100" w:afterAutospacing="1" w:line="240" w:lineRule="auto"/>
    </w:pPr>
  </w:style>
  <w:style w:type="paragraph" w:customStyle="1" w:styleId="column">
    <w:name w:val="column"/>
    <w:basedOn w:val="Normal"/>
    <w:uiPriority w:val="99"/>
    <w:qFormat/>
    <w:rsid w:val="002903EC"/>
    <w:pPr>
      <w:spacing w:before="100" w:beforeAutospacing="1" w:after="100" w:afterAutospacing="1" w:line="240" w:lineRule="auto"/>
    </w:pPr>
  </w:style>
  <w:style w:type="paragraph" w:customStyle="1" w:styleId="recirc-container">
    <w:name w:val="recirc-container"/>
    <w:basedOn w:val="Normal"/>
    <w:uiPriority w:val="99"/>
    <w:qFormat/>
    <w:rsid w:val="002903EC"/>
    <w:pPr>
      <w:spacing w:before="100" w:beforeAutospacing="1" w:after="100" w:afterAutospacing="1" w:line="240" w:lineRule="auto"/>
    </w:pPr>
    <w:rPr>
      <w:sz w:val="24"/>
    </w:rPr>
  </w:style>
  <w:style w:type="paragraph" w:customStyle="1" w:styleId="interstitial-link">
    <w:name w:val="interstitial-link"/>
    <w:basedOn w:val="Normal"/>
    <w:uiPriority w:val="99"/>
    <w:qFormat/>
    <w:rsid w:val="002903EC"/>
    <w:pPr>
      <w:spacing w:before="100" w:beforeAutospacing="1" w:after="100" w:afterAutospacing="1" w:line="240" w:lineRule="auto"/>
    </w:pPr>
    <w:rPr>
      <w:sz w:val="24"/>
    </w:rPr>
  </w:style>
  <w:style w:type="paragraph" w:customStyle="1" w:styleId="see-also">
    <w:name w:val="see-also"/>
    <w:basedOn w:val="Normal"/>
    <w:uiPriority w:val="99"/>
    <w:qFormat/>
    <w:rsid w:val="002903EC"/>
    <w:pPr>
      <w:spacing w:before="100" w:beforeAutospacing="1" w:after="100" w:afterAutospacing="1" w:line="240" w:lineRule="auto"/>
    </w:pPr>
    <w:rPr>
      <w:sz w:val="24"/>
    </w:rPr>
  </w:style>
  <w:style w:type="character" w:customStyle="1" w:styleId="BriefTitleChar">
    <w:name w:val="Brief Title Char"/>
    <w:basedOn w:val="DefaultParagraphFont"/>
    <w:rsid w:val="002903EC"/>
    <w:rPr>
      <w:b/>
      <w:bCs w:val="0"/>
      <w:sz w:val="24"/>
      <w:szCs w:val="24"/>
      <w:u w:val="single"/>
      <w:lang w:val="en-US" w:eastAsia="en-US" w:bidi="ar-SA"/>
    </w:rPr>
  </w:style>
  <w:style w:type="character" w:customStyle="1" w:styleId="BriefTitle2Char">
    <w:name w:val="Brief Title 2 Char"/>
    <w:basedOn w:val="BriefTitleChar"/>
    <w:rsid w:val="002903EC"/>
    <w:rPr>
      <w:b/>
      <w:bCs w:val="0"/>
      <w:sz w:val="24"/>
      <w:szCs w:val="24"/>
      <w:u w:val="single"/>
      <w:lang w:val="en-US" w:eastAsia="en-US" w:bidi="ar-SA"/>
    </w:rPr>
  </w:style>
  <w:style w:type="character" w:customStyle="1" w:styleId="FontStyle477">
    <w:name w:val="Font Style477"/>
    <w:basedOn w:val="DefaultParagraphFont"/>
    <w:uiPriority w:val="99"/>
    <w:rsid w:val="002903EC"/>
    <w:rPr>
      <w:rFonts w:ascii="Times New Roman" w:hAnsi="Times New Roman" w:cs="Times New Roman" w:hint="default"/>
      <w:sz w:val="18"/>
      <w:szCs w:val="18"/>
    </w:rPr>
  </w:style>
  <w:style w:type="character" w:customStyle="1" w:styleId="FontStyle514">
    <w:name w:val="Font Style514"/>
    <w:basedOn w:val="DefaultParagraphFont"/>
    <w:uiPriority w:val="99"/>
    <w:rsid w:val="002903EC"/>
    <w:rPr>
      <w:rFonts w:ascii="Times New Roman" w:hAnsi="Times New Roman" w:cs="Times New Roman" w:hint="default"/>
      <w:sz w:val="14"/>
      <w:szCs w:val="14"/>
    </w:rPr>
  </w:style>
  <w:style w:type="character" w:customStyle="1" w:styleId="FontStyle500">
    <w:name w:val="Font Style500"/>
    <w:basedOn w:val="DefaultParagraphFont"/>
    <w:uiPriority w:val="99"/>
    <w:rsid w:val="002903EC"/>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903E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903EC"/>
    <w:rPr>
      <w:rFonts w:ascii="Times New Roman" w:hAnsi="Times New Roman" w:cs="Times New Roman" w:hint="default"/>
      <w:b/>
      <w:bCs/>
      <w:sz w:val="22"/>
      <w:szCs w:val="22"/>
    </w:rPr>
  </w:style>
  <w:style w:type="character" w:customStyle="1" w:styleId="UnderlineStyleChar7">
    <w:name w:val="Underline Style Char7"/>
    <w:rsid w:val="002903EC"/>
    <w:rPr>
      <w:rFonts w:ascii="Garamond" w:hAnsi="Garamond" w:hint="default"/>
      <w:sz w:val="22"/>
      <w:szCs w:val="24"/>
      <w:u w:val="single"/>
      <w:lang w:val="en-US" w:eastAsia="en-US" w:bidi="ar-SA"/>
    </w:rPr>
  </w:style>
  <w:style w:type="character" w:customStyle="1" w:styleId="s4">
    <w:name w:val="s4"/>
    <w:rsid w:val="002903EC"/>
  </w:style>
  <w:style w:type="character" w:customStyle="1" w:styleId="s5">
    <w:name w:val="s5"/>
    <w:rsid w:val="002903EC"/>
  </w:style>
  <w:style w:type="character" w:customStyle="1" w:styleId="rightsnotice">
    <w:name w:val="rightsnotice"/>
    <w:rsid w:val="002903EC"/>
  </w:style>
  <w:style w:type="character" w:customStyle="1" w:styleId="related-current-indicator">
    <w:name w:val="related-current-indicator"/>
    <w:rsid w:val="002903EC"/>
  </w:style>
  <w:style w:type="character" w:customStyle="1" w:styleId="bylclear">
    <w:name w:val="bylclear"/>
    <w:rsid w:val="002903EC"/>
  </w:style>
  <w:style w:type="character" w:customStyle="1" w:styleId="essaytext">
    <w:name w:val="essaytext"/>
    <w:rsid w:val="002903EC"/>
  </w:style>
  <w:style w:type="character" w:customStyle="1" w:styleId="username">
    <w:name w:val="username"/>
    <w:rsid w:val="002903EC"/>
  </w:style>
  <w:style w:type="character" w:customStyle="1" w:styleId="toplinks">
    <w:name w:val="toplinks"/>
    <w:rsid w:val="002903EC"/>
  </w:style>
  <w:style w:type="character" w:customStyle="1" w:styleId="titles">
    <w:name w:val="titles"/>
    <w:rsid w:val="002903EC"/>
  </w:style>
  <w:style w:type="character" w:customStyle="1" w:styleId="contentauthor">
    <w:name w:val="contentauthor"/>
    <w:rsid w:val="002903EC"/>
  </w:style>
  <w:style w:type="character" w:customStyle="1" w:styleId="subarticleheader">
    <w:name w:val="subarticleheader"/>
    <w:rsid w:val="002903EC"/>
  </w:style>
  <w:style w:type="character" w:customStyle="1" w:styleId="copy">
    <w:name w:val="copy"/>
    <w:rsid w:val="002903EC"/>
  </w:style>
  <w:style w:type="character" w:customStyle="1" w:styleId="topheadline">
    <w:name w:val="topheadline"/>
    <w:rsid w:val="002903EC"/>
  </w:style>
  <w:style w:type="character" w:customStyle="1" w:styleId="Stylereduce27pt">
    <w:name w:val="Style reduce2 + 7 pt"/>
    <w:rsid w:val="002903EC"/>
    <w:rPr>
      <w:rFonts w:ascii="Times New Roman" w:hAnsi="Times New Roman" w:cs="Arial" w:hint="default"/>
      <w:color w:val="000000"/>
      <w:sz w:val="14"/>
      <w:szCs w:val="22"/>
    </w:rPr>
  </w:style>
  <w:style w:type="character" w:customStyle="1" w:styleId="srtitle">
    <w:name w:val="srtitle"/>
    <w:rsid w:val="002903EC"/>
  </w:style>
  <w:style w:type="character" w:customStyle="1" w:styleId="st1">
    <w:name w:val="st1"/>
    <w:rsid w:val="002903EC"/>
  </w:style>
  <w:style w:type="character" w:customStyle="1" w:styleId="StyleStyleGaramond">
    <w:name w:val="Style Style Garamond +"/>
    <w:rsid w:val="002903EC"/>
    <w:rPr>
      <w:rFonts w:ascii="Garamond" w:hAnsi="Garamond" w:cs="Times New Roman" w:hint="default"/>
      <w:sz w:val="20"/>
    </w:rPr>
  </w:style>
  <w:style w:type="character" w:customStyle="1" w:styleId="boldunderline2">
    <w:name w:val="boldunderline"/>
    <w:rsid w:val="002903EC"/>
  </w:style>
  <w:style w:type="character" w:customStyle="1" w:styleId="Date11">
    <w:name w:val="Date11"/>
    <w:rsid w:val="002903EC"/>
  </w:style>
  <w:style w:type="character" w:customStyle="1" w:styleId="artbody1">
    <w:name w:val="art_body1"/>
    <w:rsid w:val="002903EC"/>
    <w:rPr>
      <w:rFonts w:ascii="Arial" w:hAnsi="Arial" w:cs="Arial" w:hint="default"/>
    </w:rPr>
  </w:style>
  <w:style w:type="character" w:customStyle="1" w:styleId="Boxout0">
    <w:name w:val="Boxout"/>
    <w:uiPriority w:val="1"/>
    <w:qFormat/>
    <w:rsid w:val="002903EC"/>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903EC"/>
  </w:style>
  <w:style w:type="character" w:customStyle="1" w:styleId="preloadwrap">
    <w:name w:val="preloadwrap"/>
    <w:rsid w:val="002903EC"/>
  </w:style>
  <w:style w:type="character" w:customStyle="1" w:styleId="creditwrap">
    <w:name w:val="creditwrap"/>
    <w:rsid w:val="002903EC"/>
  </w:style>
  <w:style w:type="character" w:customStyle="1" w:styleId="DefaultChar1">
    <w:name w:val="Default Char1"/>
    <w:rsid w:val="002903EC"/>
    <w:rPr>
      <w:noProof w:val="0"/>
      <w:color w:val="000000"/>
      <w:lang w:val="en-US" w:eastAsia="en-US" w:bidi="ar-SA"/>
    </w:rPr>
  </w:style>
  <w:style w:type="character" w:customStyle="1" w:styleId="pmterms31">
    <w:name w:val="pmterms31"/>
    <w:rsid w:val="002903EC"/>
    <w:rPr>
      <w:b/>
      <w:bCs/>
      <w:i w:val="0"/>
      <w:iCs w:val="0"/>
      <w:color w:val="000000"/>
    </w:rPr>
  </w:style>
  <w:style w:type="character" w:customStyle="1" w:styleId="copyrightdescription">
    <w:name w:val="copyrightdescription"/>
    <w:rsid w:val="002903EC"/>
  </w:style>
  <w:style w:type="character" w:customStyle="1" w:styleId="ft01">
    <w:name w:val="ft01"/>
    <w:rsid w:val="002903EC"/>
    <w:rPr>
      <w:rFonts w:ascii="Times" w:hAnsi="Times" w:cs="Times" w:hint="default"/>
      <w:color w:val="000000"/>
      <w:sz w:val="14"/>
      <w:szCs w:val="14"/>
    </w:rPr>
  </w:style>
  <w:style w:type="character" w:customStyle="1" w:styleId="ft11">
    <w:name w:val="ft11"/>
    <w:rsid w:val="002903EC"/>
    <w:rPr>
      <w:rFonts w:ascii="Times" w:hAnsi="Times" w:cs="Times" w:hint="default"/>
      <w:color w:val="000000"/>
      <w:sz w:val="17"/>
      <w:szCs w:val="17"/>
    </w:rPr>
  </w:style>
  <w:style w:type="character" w:customStyle="1" w:styleId="ft21">
    <w:name w:val="ft21"/>
    <w:rsid w:val="002903EC"/>
    <w:rPr>
      <w:rFonts w:ascii="Times" w:hAnsi="Times" w:cs="Times" w:hint="default"/>
      <w:color w:val="000000"/>
      <w:sz w:val="15"/>
      <w:szCs w:val="15"/>
    </w:rPr>
  </w:style>
  <w:style w:type="character" w:customStyle="1" w:styleId="ft31">
    <w:name w:val="ft31"/>
    <w:rsid w:val="002903EC"/>
    <w:rPr>
      <w:rFonts w:ascii="Times" w:hAnsi="Times" w:cs="Times" w:hint="default"/>
      <w:color w:val="000000"/>
      <w:sz w:val="15"/>
      <w:szCs w:val="15"/>
    </w:rPr>
  </w:style>
  <w:style w:type="character" w:customStyle="1" w:styleId="dquo">
    <w:name w:val="dquo"/>
    <w:rsid w:val="002903EC"/>
  </w:style>
  <w:style w:type="character" w:customStyle="1" w:styleId="caps2">
    <w:name w:val="caps2"/>
    <w:rsid w:val="002903EC"/>
  </w:style>
  <w:style w:type="character" w:customStyle="1" w:styleId="ccs">
    <w:name w:val="c cs"/>
    <w:rsid w:val="002903EC"/>
  </w:style>
  <w:style w:type="character" w:customStyle="1" w:styleId="dropshadow">
    <w:name w:val="dropshadow"/>
    <w:rsid w:val="002903EC"/>
  </w:style>
  <w:style w:type="character" w:customStyle="1" w:styleId="d05ws">
    <w:name w:val="d05ws"/>
    <w:rsid w:val="002903EC"/>
  </w:style>
  <w:style w:type="character" w:customStyle="1" w:styleId="rzibod">
    <w:name w:val="rzibod"/>
    <w:rsid w:val="002903EC"/>
  </w:style>
  <w:style w:type="character" w:customStyle="1" w:styleId="headertext">
    <w:name w:val="headertext"/>
    <w:rsid w:val="002903EC"/>
  </w:style>
  <w:style w:type="character" w:customStyle="1" w:styleId="endnote-reference">
    <w:name w:val="endnote-reference"/>
    <w:rsid w:val="002903EC"/>
  </w:style>
  <w:style w:type="character" w:customStyle="1" w:styleId="officialsname">
    <w:name w:val="official_s_name"/>
    <w:rsid w:val="002903EC"/>
  </w:style>
  <w:style w:type="character" w:customStyle="1" w:styleId="audience">
    <w:name w:val="audience"/>
    <w:rsid w:val="002903EC"/>
  </w:style>
  <w:style w:type="character" w:customStyle="1" w:styleId="normalchar0">
    <w:name w:val="normal__char"/>
    <w:rsid w:val="002903EC"/>
  </w:style>
  <w:style w:type="character" w:customStyle="1" w:styleId="hyperlink002cheading0020100200028block0020title0029char">
    <w:name w:val="hyperlink_002cheading_00201_0020_0028block_0020title_0029__char"/>
    <w:rsid w:val="002903EC"/>
  </w:style>
  <w:style w:type="character" w:customStyle="1" w:styleId="underline002cstyle0020bold0020underlinechar">
    <w:name w:val="underline_002cstyle_0020bold_0020underline__char"/>
    <w:rsid w:val="002903EC"/>
  </w:style>
  <w:style w:type="character" w:customStyle="1" w:styleId="copyboldblack">
    <w:name w:val="copyboldblack"/>
    <w:rsid w:val="002903EC"/>
  </w:style>
  <w:style w:type="character" w:customStyle="1" w:styleId="copybold">
    <w:name w:val="copybold"/>
    <w:rsid w:val="002903EC"/>
  </w:style>
  <w:style w:type="character" w:customStyle="1" w:styleId="author-date0">
    <w:name w:val="author-date"/>
    <w:rsid w:val="002903EC"/>
  </w:style>
  <w:style w:type="character" w:customStyle="1" w:styleId="articlebegin">
    <w:name w:val="articlebegin"/>
    <w:rsid w:val="002903EC"/>
  </w:style>
  <w:style w:type="character" w:customStyle="1" w:styleId="mediaoverlay">
    <w:name w:val="mediaoverlay"/>
    <w:rsid w:val="002903EC"/>
  </w:style>
  <w:style w:type="character" w:customStyle="1" w:styleId="blogcaption">
    <w:name w:val="blog_caption"/>
    <w:rsid w:val="002903EC"/>
  </w:style>
  <w:style w:type="character" w:customStyle="1" w:styleId="commnet-abuzz">
    <w:name w:val="commnet-abuzz"/>
    <w:rsid w:val="002903EC"/>
  </w:style>
  <w:style w:type="character" w:customStyle="1" w:styleId="stbuttontext">
    <w:name w:val="stbuttontext"/>
    <w:rsid w:val="002903EC"/>
  </w:style>
  <w:style w:type="character" w:customStyle="1" w:styleId="grey">
    <w:name w:val="grey"/>
    <w:rsid w:val="002903EC"/>
  </w:style>
  <w:style w:type="character" w:customStyle="1" w:styleId="bdx">
    <w:name w:val="bdx"/>
    <w:rsid w:val="002903EC"/>
  </w:style>
  <w:style w:type="character" w:customStyle="1" w:styleId="bdl">
    <w:name w:val="bdl"/>
    <w:rsid w:val="002903EC"/>
  </w:style>
  <w:style w:type="character" w:customStyle="1" w:styleId="breadcrumbitemcurrent">
    <w:name w:val="breadcrumbitemcurrent"/>
    <w:rsid w:val="002903EC"/>
  </w:style>
  <w:style w:type="character" w:customStyle="1" w:styleId="bbl">
    <w:name w:val="bbl"/>
    <w:rsid w:val="002903EC"/>
  </w:style>
  <w:style w:type="character" w:customStyle="1" w:styleId="itxtnewhookspan">
    <w:name w:val="itxtnewhookspan"/>
    <w:rsid w:val="002903EC"/>
  </w:style>
  <w:style w:type="character" w:customStyle="1" w:styleId="gstxthlt">
    <w:name w:val="gstxt_hlt"/>
    <w:rsid w:val="002903EC"/>
  </w:style>
  <w:style w:type="character" w:customStyle="1" w:styleId="StyleBoldRed">
    <w:name w:val="Style Bold Red"/>
    <w:rsid w:val="002903EC"/>
    <w:rPr>
      <w:b/>
      <w:bCs/>
      <w:color w:val="auto"/>
    </w:rPr>
  </w:style>
  <w:style w:type="character" w:customStyle="1" w:styleId="StyleTimesNewRoman8pt">
    <w:name w:val="Style Times New Roman 8 pt"/>
    <w:rsid w:val="002903EC"/>
    <w:rPr>
      <w:rFonts w:ascii="Georgia" w:hAnsi="Georgia" w:hint="default"/>
      <w:sz w:val="16"/>
    </w:rPr>
  </w:style>
  <w:style w:type="character" w:customStyle="1" w:styleId="goldbldtext">
    <w:name w:val="goldbldtext"/>
    <w:rsid w:val="002903EC"/>
  </w:style>
  <w:style w:type="character" w:customStyle="1" w:styleId="labeltext">
    <w:name w:val="labeltext"/>
    <w:rsid w:val="002903EC"/>
  </w:style>
  <w:style w:type="character" w:customStyle="1" w:styleId="viewlink">
    <w:name w:val="viewlink"/>
    <w:rsid w:val="002903EC"/>
  </w:style>
  <w:style w:type="character" w:customStyle="1" w:styleId="inlinkchart">
    <w:name w:val="inlink_chart"/>
    <w:rsid w:val="002903EC"/>
  </w:style>
  <w:style w:type="character" w:customStyle="1" w:styleId="fbsharecountwrapper">
    <w:name w:val="fb_share_count_wrapper"/>
    <w:rsid w:val="002903EC"/>
  </w:style>
  <w:style w:type="character" w:customStyle="1" w:styleId="hw">
    <w:name w:val="hw"/>
    <w:rsid w:val="002903EC"/>
  </w:style>
  <w:style w:type="character" w:customStyle="1" w:styleId="linktotop">
    <w:name w:val="linktotop"/>
    <w:rsid w:val="002903EC"/>
  </w:style>
  <w:style w:type="character" w:customStyle="1" w:styleId="descriptionstyle1block">
    <w:name w:val="description style1 block"/>
    <w:rsid w:val="002903EC"/>
  </w:style>
  <w:style w:type="character" w:customStyle="1" w:styleId="gutter-right-1">
    <w:name w:val="gutter-right-1"/>
    <w:basedOn w:val="DefaultParagraphFont"/>
    <w:rsid w:val="002903EC"/>
  </w:style>
  <w:style w:type="character" w:customStyle="1" w:styleId="Header11">
    <w:name w:val="Header11"/>
    <w:rsid w:val="002903EC"/>
  </w:style>
  <w:style w:type="character" w:customStyle="1" w:styleId="posa">
    <w:name w:val="pos(a)"/>
    <w:basedOn w:val="DefaultParagraphFont"/>
    <w:rsid w:val="002903EC"/>
  </w:style>
  <w:style w:type="character" w:customStyle="1" w:styleId="u-hiddeninnarrowenv">
    <w:name w:val="u-hiddeninnarrowenv"/>
    <w:basedOn w:val="DefaultParagraphFont"/>
    <w:rsid w:val="002903EC"/>
  </w:style>
  <w:style w:type="character" w:customStyle="1" w:styleId="followbutton-bird">
    <w:name w:val="followbutton-bird"/>
    <w:basedOn w:val="DefaultParagraphFont"/>
    <w:rsid w:val="002903EC"/>
  </w:style>
  <w:style w:type="character" w:customStyle="1" w:styleId="tweetauthor-name">
    <w:name w:val="tweetauthor-name"/>
    <w:basedOn w:val="DefaultParagraphFont"/>
    <w:rsid w:val="002903EC"/>
  </w:style>
  <w:style w:type="character" w:customStyle="1" w:styleId="tweetauthor-verifiedbadge">
    <w:name w:val="tweetauthor-verifiedbadge"/>
    <w:basedOn w:val="DefaultParagraphFont"/>
    <w:rsid w:val="002903EC"/>
  </w:style>
  <w:style w:type="character" w:customStyle="1" w:styleId="tweetauthor-screenname">
    <w:name w:val="tweetauthor-screenname"/>
    <w:basedOn w:val="DefaultParagraphFont"/>
    <w:rsid w:val="002903EC"/>
  </w:style>
  <w:style w:type="character" w:customStyle="1" w:styleId="u-hiddenvisually">
    <w:name w:val="u-hiddenvisually"/>
    <w:basedOn w:val="DefaultParagraphFont"/>
    <w:rsid w:val="002903EC"/>
  </w:style>
  <w:style w:type="character" w:customStyle="1" w:styleId="tweetaction-stat">
    <w:name w:val="tweetaction-stat"/>
    <w:basedOn w:val="DefaultParagraphFont"/>
    <w:rsid w:val="002903EC"/>
  </w:style>
  <w:style w:type="character" w:customStyle="1" w:styleId="related">
    <w:name w:val="related"/>
    <w:basedOn w:val="DefaultParagraphFont"/>
    <w:rsid w:val="002903EC"/>
  </w:style>
  <w:style w:type="character" w:customStyle="1" w:styleId="related-content">
    <w:name w:val="related-content"/>
    <w:basedOn w:val="DefaultParagraphFont"/>
    <w:rsid w:val="002903EC"/>
  </w:style>
  <w:style w:type="character" w:customStyle="1" w:styleId="name-of-author">
    <w:name w:val="name-of-author"/>
    <w:basedOn w:val="DefaultParagraphFont"/>
    <w:rsid w:val="002903EC"/>
  </w:style>
  <w:style w:type="character" w:customStyle="1" w:styleId="first-name">
    <w:name w:val="first-name"/>
    <w:basedOn w:val="DefaultParagraphFont"/>
    <w:rsid w:val="002903EC"/>
  </w:style>
  <w:style w:type="character" w:customStyle="1" w:styleId="last-name">
    <w:name w:val="last-name"/>
    <w:basedOn w:val="DefaultParagraphFont"/>
    <w:rsid w:val="002903EC"/>
  </w:style>
  <w:style w:type="character" w:customStyle="1" w:styleId="recirc-text">
    <w:name w:val="&quot;recirc-text”"/>
    <w:basedOn w:val="DefaultParagraphFont"/>
    <w:rsid w:val="002903EC"/>
  </w:style>
  <w:style w:type="character" w:customStyle="1" w:styleId="video-icon">
    <w:name w:val="video-icon"/>
    <w:basedOn w:val="DefaultParagraphFont"/>
    <w:rsid w:val="002903EC"/>
  </w:style>
  <w:style w:type="character" w:customStyle="1" w:styleId="powa-shot-play-btn-text">
    <w:name w:val="powa-shot-play-btn-text"/>
    <w:basedOn w:val="DefaultParagraphFont"/>
    <w:rsid w:val="002903EC"/>
  </w:style>
  <w:style w:type="character" w:customStyle="1" w:styleId="powa-shot-click">
    <w:name w:val="powa-shot-click"/>
    <w:basedOn w:val="DefaultParagraphFont"/>
    <w:rsid w:val="002903EC"/>
  </w:style>
  <w:style w:type="character" w:customStyle="1" w:styleId="wpv-blurb">
    <w:name w:val="wpv-blurb"/>
    <w:basedOn w:val="DefaultParagraphFont"/>
    <w:rsid w:val="002903EC"/>
  </w:style>
  <w:style w:type="character" w:customStyle="1" w:styleId="pb-caption">
    <w:name w:val="pb-caption"/>
    <w:basedOn w:val="DefaultParagraphFont"/>
    <w:rsid w:val="002903EC"/>
  </w:style>
  <w:style w:type="paragraph" w:customStyle="1" w:styleId="NoteLevel23">
    <w:name w:val="Note Level 23"/>
    <w:basedOn w:val="Normal"/>
    <w:next w:val="Normal"/>
    <w:uiPriority w:val="99"/>
    <w:qFormat/>
    <w:rsid w:val="002903EC"/>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2903EC"/>
  </w:style>
  <w:style w:type="character" w:customStyle="1" w:styleId="m-2745674872889869693gmail-styleunderline">
    <w:name w:val="m_-2745674872889869693gmail-styleunderline"/>
    <w:basedOn w:val="DefaultParagraphFont"/>
    <w:rsid w:val="002903EC"/>
  </w:style>
  <w:style w:type="character" w:customStyle="1" w:styleId="HeaderChar3">
    <w:name w:val="Header Char3"/>
    <w:basedOn w:val="DefaultParagraphFont"/>
    <w:uiPriority w:val="99"/>
    <w:semiHidden/>
    <w:rsid w:val="002903EC"/>
    <w:rPr>
      <w:rFonts w:ascii="Georgia" w:hAnsi="Georgia"/>
    </w:rPr>
  </w:style>
  <w:style w:type="paragraph" w:customStyle="1" w:styleId="NoteLevel24">
    <w:name w:val="Note Level 24"/>
    <w:basedOn w:val="Normal"/>
    <w:next w:val="Normal"/>
    <w:uiPriority w:val="99"/>
    <w:qFormat/>
    <w:rsid w:val="002903EC"/>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2903EC"/>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2903EC"/>
  </w:style>
  <w:style w:type="character" w:customStyle="1" w:styleId="UnresolvedMention31">
    <w:name w:val="Unresolved Mention31"/>
    <w:basedOn w:val="DefaultParagraphFont"/>
    <w:uiPriority w:val="99"/>
    <w:semiHidden/>
    <w:unhideWhenUsed/>
    <w:rsid w:val="002903EC"/>
    <w:rPr>
      <w:color w:val="808080"/>
      <w:shd w:val="clear" w:color="auto" w:fill="E6E6E6"/>
    </w:rPr>
  </w:style>
  <w:style w:type="paragraph" w:customStyle="1" w:styleId="po-hr-cndek">
    <w:name w:val="po-hr-cn__dek"/>
    <w:basedOn w:val="Normal"/>
    <w:rsid w:val="002903EC"/>
    <w:pPr>
      <w:spacing w:before="100" w:beforeAutospacing="1" w:after="100" w:afterAutospacing="1"/>
    </w:pPr>
  </w:style>
  <w:style w:type="character" w:customStyle="1" w:styleId="publication-date">
    <w:name w:val="publication-date"/>
    <w:basedOn w:val="DefaultParagraphFont"/>
    <w:rsid w:val="002903EC"/>
  </w:style>
  <w:style w:type="character" w:customStyle="1" w:styleId="m4481627234786388783gmail-style13ptbold">
    <w:name w:val="m_4481627234786388783gmail-style13ptbold"/>
    <w:basedOn w:val="DefaultParagraphFont"/>
    <w:rsid w:val="002903EC"/>
  </w:style>
  <w:style w:type="character" w:customStyle="1" w:styleId="m4481627234786388783gmail-styleunderline">
    <w:name w:val="m_4481627234786388783gmail-styleunderline"/>
    <w:basedOn w:val="DefaultParagraphFont"/>
    <w:rsid w:val="002903EC"/>
  </w:style>
  <w:style w:type="character" w:customStyle="1" w:styleId="m4481627234786388783gmail-apple-converted-space">
    <w:name w:val="m_4481627234786388783gmail-apple-converted-space"/>
    <w:basedOn w:val="DefaultParagraphFont"/>
    <w:rsid w:val="002903EC"/>
  </w:style>
  <w:style w:type="character" w:customStyle="1" w:styleId="m4481627234786388783gmail-grame">
    <w:name w:val="m_4481627234786388783gmail-grame"/>
    <w:basedOn w:val="DefaultParagraphFont"/>
    <w:rsid w:val="002903EC"/>
  </w:style>
  <w:style w:type="character" w:customStyle="1" w:styleId="m4481627234786388783gmail-underline">
    <w:name w:val="m_4481627234786388783gmail-underline"/>
    <w:basedOn w:val="DefaultParagraphFont"/>
    <w:rsid w:val="002903EC"/>
  </w:style>
  <w:style w:type="paragraph" w:customStyle="1" w:styleId="m4481627234786388783gmail-card">
    <w:name w:val="m_4481627234786388783gmail-card"/>
    <w:basedOn w:val="Normal"/>
    <w:rsid w:val="002903EC"/>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2903EC"/>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2903EC"/>
  </w:style>
  <w:style w:type="paragraph" w:customStyle="1" w:styleId="m-2671184907397832551gmail-p2">
    <w:name w:val="m_-2671184907397832551gmail-p2"/>
    <w:basedOn w:val="Normal"/>
    <w:rsid w:val="002903EC"/>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2903EC"/>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2903EC"/>
  </w:style>
  <w:style w:type="character" w:customStyle="1" w:styleId="m-4364835325198423527gmail-m-487226309709519571m8778339509743264076gmail-style13ptbold">
    <w:name w:val="m_-4364835325198423527gmail-m_-487226309709519571m_8778339509743264076gmail-style13ptbold"/>
    <w:basedOn w:val="DefaultParagraphFont"/>
    <w:rsid w:val="002903EC"/>
  </w:style>
  <w:style w:type="character" w:customStyle="1" w:styleId="m-4364835325198423527gmail-m-487226309709519571m8778339509743264076gmail-styleunderline">
    <w:name w:val="m_-4364835325198423527gmail-m_-487226309709519571m_8778339509743264076gmail-styleunderline"/>
    <w:basedOn w:val="DefaultParagraphFont"/>
    <w:rsid w:val="002903EC"/>
  </w:style>
  <w:style w:type="character" w:customStyle="1" w:styleId="m-4886631745483256254gmail-style13ptbold">
    <w:name w:val="m_-4886631745483256254gmail-style13ptbold"/>
    <w:basedOn w:val="DefaultParagraphFont"/>
    <w:rsid w:val="002903EC"/>
  </w:style>
  <w:style w:type="character" w:customStyle="1" w:styleId="m8525170829296705783gmail-style13ptbold">
    <w:name w:val="m_8525170829296705783gmail-style13ptbold"/>
    <w:basedOn w:val="DefaultParagraphFont"/>
    <w:rsid w:val="002903EC"/>
  </w:style>
  <w:style w:type="character" w:customStyle="1" w:styleId="m8525170829296705783gmail-styleunderline">
    <w:name w:val="m_8525170829296705783gmail-styleunderline"/>
    <w:basedOn w:val="DefaultParagraphFont"/>
    <w:rsid w:val="002903EC"/>
  </w:style>
  <w:style w:type="character" w:customStyle="1" w:styleId="m113202149284569794gmail-style13ptbold">
    <w:name w:val="m_113202149284569794gmail-style13ptbold"/>
    <w:basedOn w:val="DefaultParagraphFont"/>
    <w:rsid w:val="002903EC"/>
  </w:style>
  <w:style w:type="character" w:customStyle="1" w:styleId="m113202149284569794gmail-styleunderline">
    <w:name w:val="m_113202149284569794gmail-styleunderline"/>
    <w:basedOn w:val="DefaultParagraphFont"/>
    <w:rsid w:val="002903EC"/>
  </w:style>
  <w:style w:type="character" w:customStyle="1" w:styleId="m-5741597242490756161gmail-field-content">
    <w:name w:val="m_-5741597242490756161gmail-field-content"/>
    <w:basedOn w:val="DefaultParagraphFont"/>
    <w:rsid w:val="002903EC"/>
  </w:style>
  <w:style w:type="paragraph" w:customStyle="1" w:styleId="FUCKTHISFONT">
    <w:name w:val="FUCK THIS FONT"/>
    <w:basedOn w:val="Normal"/>
    <w:rsid w:val="002903EC"/>
    <w:pPr>
      <w:autoSpaceDE w:val="0"/>
      <w:autoSpaceDN w:val="0"/>
      <w:adjustRightInd w:val="0"/>
      <w:jc w:val="both"/>
    </w:pPr>
    <w:rPr>
      <w:u w:val="single"/>
    </w:rPr>
  </w:style>
  <w:style w:type="paragraph" w:customStyle="1" w:styleId="TagChar1CharCharCharChar">
    <w:name w:val="Tag Char1 Char Char Char Char"/>
    <w:basedOn w:val="Normal"/>
    <w:rsid w:val="002903EC"/>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2903EC"/>
    <w:rPr>
      <w:rFonts w:ascii="Arial Narrow" w:hAnsi="Arial Narrow"/>
      <w:szCs w:val="24"/>
      <w:u w:val="single"/>
    </w:rPr>
  </w:style>
  <w:style w:type="character" w:customStyle="1" w:styleId="hyperlink60">
    <w:name w:val="hyperlink6"/>
    <w:basedOn w:val="DefaultParagraphFont"/>
    <w:rsid w:val="002903EC"/>
  </w:style>
  <w:style w:type="character" w:customStyle="1" w:styleId="heading2char2charchar">
    <w:name w:val="heading2char2charchar"/>
    <w:basedOn w:val="DefaultParagraphFont"/>
    <w:rsid w:val="002903EC"/>
  </w:style>
  <w:style w:type="character" w:customStyle="1" w:styleId="heading2char10">
    <w:name w:val="heading2char1"/>
    <w:basedOn w:val="DefaultParagraphFont"/>
    <w:rsid w:val="002903EC"/>
  </w:style>
  <w:style w:type="character" w:customStyle="1" w:styleId="CiteChar2">
    <w:name w:val="Cite Char"/>
    <w:basedOn w:val="DefaultParagraphFont"/>
    <w:rsid w:val="002903EC"/>
    <w:rPr>
      <w:rFonts w:ascii="Garamond" w:hAnsi="Garamond"/>
      <w:b/>
      <w:sz w:val="20"/>
      <w:szCs w:val="22"/>
      <w:u w:val="none"/>
    </w:rPr>
  </w:style>
  <w:style w:type="character" w:customStyle="1" w:styleId="StyleUnderlineCharTitleCharBold">
    <w:name w:val="Style Underline CharTitle Char + Bold"/>
    <w:basedOn w:val="DefaultParagraphFont"/>
    <w:rsid w:val="002903EC"/>
    <w:rPr>
      <w:rFonts w:ascii="Garamond" w:hAnsi="Garamond"/>
      <w:b/>
      <w:bCs/>
      <w:color w:val="000000"/>
      <w:sz w:val="22"/>
      <w:szCs w:val="22"/>
    </w:rPr>
  </w:style>
  <w:style w:type="character" w:customStyle="1" w:styleId="bnp-articles-title1">
    <w:name w:val="bnp-articles-title1"/>
    <w:basedOn w:val="DefaultParagraphFont"/>
    <w:rsid w:val="002903EC"/>
    <w:rPr>
      <w:rFonts w:ascii="Verdana" w:hAnsi="Verdana" w:hint="default"/>
      <w:b/>
      <w:bCs/>
      <w:color w:val="545454"/>
      <w:sz w:val="12"/>
      <w:szCs w:val="12"/>
    </w:rPr>
  </w:style>
  <w:style w:type="character" w:customStyle="1" w:styleId="featuretext">
    <w:name w:val="featuretext"/>
    <w:basedOn w:val="DefaultParagraphFont"/>
    <w:rsid w:val="002903EC"/>
  </w:style>
  <w:style w:type="character" w:customStyle="1" w:styleId="relatedtext">
    <w:name w:val="related_text"/>
    <w:basedOn w:val="DefaultParagraphFont"/>
    <w:rsid w:val="002903EC"/>
  </w:style>
  <w:style w:type="character" w:customStyle="1" w:styleId="fullpost">
    <w:name w:val="fullpost"/>
    <w:basedOn w:val="DefaultParagraphFont"/>
    <w:rsid w:val="002903EC"/>
  </w:style>
  <w:style w:type="character" w:customStyle="1" w:styleId="bcktital">
    <w:name w:val="bcktital"/>
    <w:basedOn w:val="DefaultParagraphFont"/>
    <w:rsid w:val="002903EC"/>
  </w:style>
  <w:style w:type="character" w:customStyle="1" w:styleId="bcktital0">
    <w:name w:val="bckt_ital"/>
    <w:basedOn w:val="DefaultParagraphFont"/>
    <w:rsid w:val="002903EC"/>
  </w:style>
  <w:style w:type="paragraph" w:styleId="TOAHeading">
    <w:name w:val="toa heading"/>
    <w:basedOn w:val="Normal"/>
    <w:next w:val="Normal"/>
    <w:semiHidden/>
    <w:rsid w:val="002903EC"/>
    <w:pPr>
      <w:spacing w:before="120"/>
    </w:pPr>
    <w:rPr>
      <w:rFonts w:eastAsia="Calibri"/>
    </w:rPr>
  </w:style>
  <w:style w:type="character" w:customStyle="1" w:styleId="fwanimclass">
    <w:name w:val="fwanim_class"/>
    <w:basedOn w:val="DefaultParagraphFont"/>
    <w:rsid w:val="002903EC"/>
  </w:style>
  <w:style w:type="paragraph" w:customStyle="1" w:styleId="DebateUnderline0">
    <w:name w:val="DebateUnderline"/>
    <w:basedOn w:val="DebateNormal"/>
    <w:qFormat/>
    <w:rsid w:val="002903EC"/>
    <w:pPr>
      <w:spacing w:after="160"/>
    </w:pPr>
    <w:rPr>
      <w:sz w:val="24"/>
      <w:szCs w:val="24"/>
      <w:u w:val="single"/>
    </w:rPr>
  </w:style>
  <w:style w:type="character" w:customStyle="1" w:styleId="DebateUnderlineChar">
    <w:name w:val="DebateUnderline Char"/>
    <w:basedOn w:val="DebateNormalChar"/>
    <w:rsid w:val="002903EC"/>
    <w:rPr>
      <w:rFonts w:ascii="Calibri" w:eastAsia="Calibri" w:hAnsi="Calibri"/>
      <w:sz w:val="24"/>
      <w:szCs w:val="24"/>
      <w:u w:val="single"/>
      <w:lang w:val="en-US" w:eastAsia="en-US" w:bidi="ar-SA"/>
    </w:rPr>
  </w:style>
  <w:style w:type="character" w:customStyle="1" w:styleId="DebateTagChar0">
    <w:name w:val="DebateTag Char"/>
    <w:basedOn w:val="DefaultParagraphFont"/>
    <w:rsid w:val="002903EC"/>
    <w:rPr>
      <w:rFonts w:eastAsia="Calibri"/>
      <w:b/>
      <w:sz w:val="24"/>
      <w:szCs w:val="24"/>
      <w:lang w:val="en-US" w:eastAsia="en-US" w:bidi="ar-SA"/>
    </w:rPr>
  </w:style>
  <w:style w:type="paragraph" w:customStyle="1" w:styleId="DebateHeaderFinal">
    <w:name w:val="DebateHeaderFinal"/>
    <w:basedOn w:val="Heading1"/>
    <w:qFormat/>
    <w:rsid w:val="002903EC"/>
    <w:pPr>
      <w:spacing w:line="276" w:lineRule="auto"/>
      <w:jc w:val="left"/>
    </w:pPr>
    <w:rPr>
      <w:rFonts w:eastAsia="Times New Roman" w:cs="Times New Roman"/>
      <w:bCs/>
      <w:caps/>
      <w:sz w:val="36"/>
      <w:szCs w:val="36"/>
    </w:rPr>
  </w:style>
  <w:style w:type="character" w:customStyle="1" w:styleId="DebateHeaderFinalChar">
    <w:name w:val="DebateHeaderFinal Char"/>
    <w:rsid w:val="002903EC"/>
    <w:rPr>
      <w:b/>
      <w:bCs/>
      <w:sz w:val="36"/>
      <w:szCs w:val="36"/>
      <w:u w:val="single"/>
      <w:lang w:val="en-US" w:eastAsia="en-US" w:bidi="ar-SA"/>
    </w:rPr>
  </w:style>
  <w:style w:type="paragraph" w:customStyle="1" w:styleId="HeaderInitial0">
    <w:name w:val="HeaderInitial"/>
    <w:basedOn w:val="Normal"/>
    <w:rsid w:val="002903EC"/>
    <w:pPr>
      <w:jc w:val="center"/>
      <w:outlineLvl w:val="0"/>
    </w:pPr>
    <w:rPr>
      <w:rFonts w:eastAsia="Calibri"/>
      <w:b/>
      <w:caps/>
      <w:sz w:val="28"/>
    </w:rPr>
  </w:style>
  <w:style w:type="character" w:customStyle="1" w:styleId="FooterChar2">
    <w:name w:val="Footer Char2"/>
    <w:basedOn w:val="DefaultParagraphFont"/>
    <w:rsid w:val="002903EC"/>
    <w:rPr>
      <w:rFonts w:eastAsia="MS Mincho"/>
      <w:sz w:val="24"/>
      <w:szCs w:val="24"/>
      <w:lang w:val="en-US" w:eastAsia="ja-JP" w:bidi="ar-SA"/>
    </w:rPr>
  </w:style>
  <w:style w:type="character" w:customStyle="1" w:styleId="BalloonTextChar2">
    <w:name w:val="Balloon Text Char2"/>
    <w:basedOn w:val="DefaultParagraphFont"/>
    <w:rsid w:val="002903EC"/>
    <w:rPr>
      <w:rFonts w:ascii="Tahoma" w:eastAsia="MS Mincho" w:hAnsi="Tahoma" w:cs="Tahoma"/>
      <w:sz w:val="16"/>
      <w:szCs w:val="16"/>
      <w:lang w:val="en-US" w:eastAsia="ja-JP" w:bidi="ar-SA"/>
    </w:rPr>
  </w:style>
  <w:style w:type="paragraph" w:customStyle="1" w:styleId="StyleLinespacingDouble">
    <w:name w:val="Style Line spacing:  Double"/>
    <w:basedOn w:val="Normal"/>
    <w:rsid w:val="002903EC"/>
    <w:pPr>
      <w:spacing w:after="240" w:line="480" w:lineRule="auto"/>
    </w:pPr>
    <w:rPr>
      <w:rFonts w:eastAsia="Calibri"/>
      <w:sz w:val="24"/>
      <w:szCs w:val="20"/>
    </w:rPr>
  </w:style>
  <w:style w:type="character" w:customStyle="1" w:styleId="StyleLinespacingDoubleChar">
    <w:name w:val="Style Line spacing:  Double Char"/>
    <w:basedOn w:val="DefaultParagraphFont"/>
    <w:rsid w:val="002903EC"/>
    <w:rPr>
      <w:rFonts w:ascii="Cambria" w:hAnsi="Cambria"/>
      <w:sz w:val="24"/>
      <w:lang w:val="en-US" w:eastAsia="en-US" w:bidi="ar-SA"/>
    </w:rPr>
  </w:style>
  <w:style w:type="paragraph" w:customStyle="1" w:styleId="Normalspacing">
    <w:name w:val="Normal + spacing"/>
    <w:basedOn w:val="StyleLinespacingDouble"/>
    <w:qFormat/>
    <w:rsid w:val="002903EC"/>
  </w:style>
  <w:style w:type="character" w:customStyle="1" w:styleId="NormalspacingChar">
    <w:name w:val="Normal + spacing Char"/>
    <w:basedOn w:val="StyleLinespacingDoubleChar"/>
    <w:rsid w:val="002903EC"/>
    <w:rPr>
      <w:rFonts w:ascii="Cambria" w:hAnsi="Cambria"/>
      <w:sz w:val="24"/>
      <w:lang w:val="en-US" w:eastAsia="en-US" w:bidi="ar-SA"/>
    </w:rPr>
  </w:style>
  <w:style w:type="character" w:customStyle="1" w:styleId="textbold0">
    <w:name w:val="textbold"/>
    <w:basedOn w:val="DefaultParagraphFont"/>
    <w:rsid w:val="002903EC"/>
  </w:style>
  <w:style w:type="character" w:customStyle="1" w:styleId="textitalics">
    <w:name w:val="textitalics"/>
    <w:basedOn w:val="DefaultParagraphFont"/>
    <w:rsid w:val="002903EC"/>
  </w:style>
  <w:style w:type="paragraph" w:customStyle="1" w:styleId="lastpar">
    <w:name w:val="lastpar"/>
    <w:basedOn w:val="Normal"/>
    <w:rsid w:val="002903EC"/>
    <w:pPr>
      <w:spacing w:before="100" w:beforeAutospacing="1" w:after="100" w:afterAutospacing="1"/>
    </w:pPr>
    <w:rPr>
      <w:rFonts w:eastAsia="Calibri"/>
      <w:sz w:val="24"/>
    </w:rPr>
  </w:style>
  <w:style w:type="table" w:styleId="TableClassic1">
    <w:name w:val="Table Classic 1"/>
    <w:basedOn w:val="TableNormal"/>
    <w:rsid w:val="002903EC"/>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903EC"/>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2903EC"/>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2903EC"/>
    <w:pPr>
      <w:tabs>
        <w:tab w:val="left" w:pos="9450"/>
      </w:tabs>
      <w:spacing w:before="100" w:beforeAutospacing="1" w:after="100" w:afterAutospacing="1"/>
    </w:pPr>
    <w:rPr>
      <w:rFonts w:eastAsia="Calibri"/>
    </w:rPr>
  </w:style>
  <w:style w:type="character" w:customStyle="1" w:styleId="CharacterStyle8">
    <w:name w:val="Character Style 8"/>
    <w:rsid w:val="002903EC"/>
    <w:rPr>
      <w:sz w:val="22"/>
      <w:szCs w:val="22"/>
    </w:rPr>
  </w:style>
  <w:style w:type="paragraph" w:customStyle="1" w:styleId="Style110">
    <w:name w:val="Style 11"/>
    <w:rsid w:val="002903E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2903E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2903EC"/>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2903EC"/>
    <w:rPr>
      <w:rFonts w:ascii="Arial Narrow" w:hAnsi="Arial Narrow"/>
      <w:color w:val="000000"/>
      <w:sz w:val="22"/>
      <w:szCs w:val="22"/>
      <w:u w:val="single"/>
      <w:lang w:val="en-US" w:eastAsia="en-US" w:bidi="ar-SA"/>
    </w:rPr>
  </w:style>
  <w:style w:type="paragraph" w:customStyle="1" w:styleId="Style52">
    <w:name w:val="Style 5"/>
    <w:rsid w:val="002903E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2903EC"/>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2903EC"/>
    <w:pPr>
      <w:tabs>
        <w:tab w:val="left" w:pos="9450"/>
      </w:tabs>
    </w:pPr>
    <w:rPr>
      <w:rFonts w:eastAsia="SimSun"/>
      <w:b/>
      <w:sz w:val="24"/>
    </w:rPr>
  </w:style>
  <w:style w:type="paragraph" w:customStyle="1" w:styleId="TableContents">
    <w:name w:val="Table Contents"/>
    <w:basedOn w:val="Normal"/>
    <w:rsid w:val="002903EC"/>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2903EC"/>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2903EC"/>
    <w:pPr>
      <w:tabs>
        <w:tab w:val="left" w:pos="9450"/>
      </w:tabs>
      <w:jc w:val="center"/>
    </w:pPr>
    <w:rPr>
      <w:rFonts w:ascii="Verdana" w:eastAsia="Calibri" w:hAnsi="Verdana"/>
      <w:sz w:val="24"/>
    </w:rPr>
  </w:style>
  <w:style w:type="paragraph" w:customStyle="1" w:styleId="heading1fake0">
    <w:name w:val="heading 1 fake"/>
    <w:basedOn w:val="Heading1"/>
    <w:autoRedefine/>
    <w:rsid w:val="002903EC"/>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2903EC"/>
    <w:pPr>
      <w:tabs>
        <w:tab w:val="left" w:pos="9450"/>
      </w:tabs>
    </w:pPr>
    <w:rPr>
      <w:rFonts w:eastAsia="Calibri"/>
      <w:szCs w:val="20"/>
    </w:rPr>
  </w:style>
  <w:style w:type="character" w:customStyle="1" w:styleId="textCharChar1">
    <w:name w:val="text Char Char1"/>
    <w:basedOn w:val="DefaultParagraphFont"/>
    <w:rsid w:val="002903EC"/>
    <w:rPr>
      <w:sz w:val="18"/>
      <w:szCs w:val="24"/>
      <w:lang w:val="en-US" w:eastAsia="en-US" w:bidi="ar-SA"/>
    </w:rPr>
  </w:style>
  <w:style w:type="character" w:customStyle="1" w:styleId="text1CharChar">
    <w:name w:val="text1 Char Char"/>
    <w:basedOn w:val="DefaultParagraphFont"/>
    <w:rsid w:val="002903EC"/>
    <w:rPr>
      <w:lang w:val="en-US" w:eastAsia="en-US" w:bidi="ar-SA"/>
    </w:rPr>
  </w:style>
  <w:style w:type="character" w:customStyle="1" w:styleId="textCharChar">
    <w:name w:val="text Char Char"/>
    <w:basedOn w:val="DefaultParagraphFont"/>
    <w:rsid w:val="002903EC"/>
    <w:rPr>
      <w:sz w:val="18"/>
      <w:szCs w:val="24"/>
      <w:lang w:val="en-US" w:eastAsia="en-US" w:bidi="ar-SA"/>
    </w:rPr>
  </w:style>
  <w:style w:type="character" w:customStyle="1" w:styleId="normalloose1">
    <w:name w:val="normalloose1"/>
    <w:basedOn w:val="DefaultParagraphFont"/>
    <w:rsid w:val="002903EC"/>
    <w:rPr>
      <w:sz w:val="20"/>
      <w:szCs w:val="20"/>
    </w:rPr>
  </w:style>
  <w:style w:type="paragraph" w:customStyle="1" w:styleId="printerheadline">
    <w:name w:val="printer_headline"/>
    <w:basedOn w:val="Normal"/>
    <w:rsid w:val="002903EC"/>
    <w:pPr>
      <w:tabs>
        <w:tab w:val="left" w:pos="9450"/>
      </w:tabs>
      <w:spacing w:before="100" w:beforeAutospacing="1" w:after="100" w:afterAutospacing="1"/>
    </w:pPr>
    <w:rPr>
      <w:rFonts w:eastAsia="Calibri"/>
      <w:sz w:val="24"/>
    </w:rPr>
  </w:style>
  <w:style w:type="paragraph" w:customStyle="1" w:styleId="help">
    <w:name w:val="help"/>
    <w:basedOn w:val="Normal"/>
    <w:rsid w:val="002903EC"/>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2903EC"/>
  </w:style>
  <w:style w:type="character" w:customStyle="1" w:styleId="georgia">
    <w:name w:val="georgia"/>
    <w:basedOn w:val="DefaultParagraphFont"/>
    <w:rsid w:val="002903EC"/>
  </w:style>
  <w:style w:type="character" w:customStyle="1" w:styleId="isdefault">
    <w:name w:val="isdefault"/>
    <w:basedOn w:val="DefaultParagraphFont"/>
    <w:rsid w:val="002903EC"/>
  </w:style>
  <w:style w:type="character" w:customStyle="1" w:styleId="arial">
    <w:name w:val="arial"/>
    <w:basedOn w:val="DefaultParagraphFont"/>
    <w:rsid w:val="002903EC"/>
  </w:style>
  <w:style w:type="character" w:customStyle="1" w:styleId="pipe">
    <w:name w:val="pipe"/>
    <w:basedOn w:val="DefaultParagraphFont"/>
    <w:rsid w:val="002903EC"/>
  </w:style>
  <w:style w:type="paragraph" w:customStyle="1" w:styleId="dtlcomment">
    <w:name w:val="dtlcomment"/>
    <w:basedOn w:val="Normal"/>
    <w:rsid w:val="002903EC"/>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2903EC"/>
  </w:style>
  <w:style w:type="character" w:customStyle="1" w:styleId="CharChar18">
    <w:name w:val="Char Char18"/>
    <w:basedOn w:val="DefaultParagraphFont"/>
    <w:rsid w:val="002903EC"/>
    <w:rPr>
      <w:sz w:val="16"/>
      <w:szCs w:val="24"/>
      <w:lang w:val="en-US" w:eastAsia="en-US" w:bidi="ar-SA"/>
    </w:rPr>
  </w:style>
  <w:style w:type="character" w:customStyle="1" w:styleId="CharChar24">
    <w:name w:val="Char Char24"/>
    <w:basedOn w:val="DefaultParagraphFont"/>
    <w:rsid w:val="002903EC"/>
    <w:rPr>
      <w:b/>
      <w:bCs/>
      <w:sz w:val="28"/>
      <w:szCs w:val="28"/>
      <w:lang w:val="en-US" w:eastAsia="en-US" w:bidi="ar-SA"/>
    </w:rPr>
  </w:style>
  <w:style w:type="character" w:customStyle="1" w:styleId="ln2">
    <w:name w:val="ln2"/>
    <w:basedOn w:val="DefaultParagraphFont"/>
    <w:rsid w:val="002903EC"/>
  </w:style>
  <w:style w:type="paragraph" w:customStyle="1" w:styleId="StyleStyle1">
    <w:name w:val="Style Style1 +"/>
    <w:basedOn w:val="Normal"/>
    <w:rsid w:val="002903EC"/>
    <w:rPr>
      <w:rFonts w:eastAsia="Calibri"/>
      <w:sz w:val="24"/>
    </w:rPr>
  </w:style>
  <w:style w:type="character" w:customStyle="1" w:styleId="StyleStyle1Char">
    <w:name w:val="Style Style1 + Char"/>
    <w:basedOn w:val="Style1Char"/>
    <w:rsid w:val="002903EC"/>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2903EC"/>
  </w:style>
  <w:style w:type="character" w:customStyle="1" w:styleId="CharChar16">
    <w:name w:val="Char Char16"/>
    <w:basedOn w:val="DefaultParagraphFont"/>
    <w:rsid w:val="002903EC"/>
    <w:rPr>
      <w:rFonts w:ascii="Cambria" w:hAnsi="Cambria"/>
      <w:lang w:val="en-US" w:eastAsia="en-US" w:bidi="ar-SA"/>
    </w:rPr>
  </w:style>
  <w:style w:type="character" w:customStyle="1" w:styleId="CharChar15">
    <w:name w:val="Char Char15"/>
    <w:basedOn w:val="CharChar16"/>
    <w:rsid w:val="002903EC"/>
    <w:rPr>
      <w:rFonts w:ascii="Cambria" w:hAnsi="Cambria"/>
      <w:b/>
      <w:bCs/>
      <w:lang w:val="en-US" w:eastAsia="en-US" w:bidi="ar-SA"/>
    </w:rPr>
  </w:style>
  <w:style w:type="character" w:customStyle="1" w:styleId="CharChar14">
    <w:name w:val="Char Char14"/>
    <w:basedOn w:val="DefaultParagraphFont"/>
    <w:rsid w:val="002903EC"/>
    <w:rPr>
      <w:rFonts w:ascii="Tahoma" w:hAnsi="Tahoma" w:cs="Tahoma"/>
      <w:sz w:val="16"/>
      <w:szCs w:val="16"/>
      <w:lang w:val="en-US" w:eastAsia="en-US" w:bidi="ar-SA"/>
    </w:rPr>
  </w:style>
  <w:style w:type="character" w:customStyle="1" w:styleId="CharChar13">
    <w:name w:val="Char Char13"/>
    <w:basedOn w:val="DefaultParagraphFont"/>
    <w:rsid w:val="002903EC"/>
    <w:rPr>
      <w:rFonts w:ascii="Cambria" w:hAnsi="Cambria"/>
      <w:lang w:val="en-US" w:eastAsia="en-US" w:bidi="ar-SA"/>
    </w:rPr>
  </w:style>
  <w:style w:type="paragraph" w:customStyle="1" w:styleId="normalChar1">
    <w:name w:val="normal Char"/>
    <w:basedOn w:val="Normal"/>
    <w:rsid w:val="002903EC"/>
    <w:rPr>
      <w:rFonts w:eastAsia="Calibri"/>
    </w:rPr>
  </w:style>
  <w:style w:type="character" w:customStyle="1" w:styleId="cardtextsmallCharChar">
    <w:name w:val="card text small Char Char"/>
    <w:basedOn w:val="DefaultParagraphFont"/>
    <w:rsid w:val="002903EC"/>
    <w:rPr>
      <w:rFonts w:ascii="Arial Narrow" w:hAnsi="Arial Narrow" w:cs="Times New Roman"/>
      <w:sz w:val="16"/>
    </w:rPr>
  </w:style>
  <w:style w:type="character" w:customStyle="1" w:styleId="TagChar4">
    <w:name w:val="Tag Char4"/>
    <w:basedOn w:val="DefaultParagraphFont"/>
    <w:rsid w:val="002903EC"/>
    <w:rPr>
      <w:b/>
      <w:sz w:val="26"/>
      <w:szCs w:val="24"/>
      <w:lang w:val="en-US" w:eastAsia="en-US" w:bidi="ar-SA"/>
    </w:rPr>
  </w:style>
  <w:style w:type="paragraph" w:customStyle="1" w:styleId="SmallTextGaramond">
    <w:name w:val="Small Text Garamond"/>
    <w:basedOn w:val="Normal"/>
    <w:rsid w:val="002903EC"/>
    <w:pPr>
      <w:widowControl w:val="0"/>
      <w:suppressAutoHyphens/>
      <w:contextualSpacing/>
    </w:pPr>
    <w:rPr>
      <w:rFonts w:eastAsia="Calibri"/>
      <w:szCs w:val="18"/>
    </w:rPr>
  </w:style>
  <w:style w:type="paragraph" w:customStyle="1" w:styleId="Taglines">
    <w:name w:val="Taglines"/>
    <w:basedOn w:val="Heading2"/>
    <w:rsid w:val="002903EC"/>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2903EC"/>
    <w:rPr>
      <w:rFonts w:cs="Arial"/>
      <w:bCs/>
      <w:iCs/>
      <w:szCs w:val="22"/>
      <w:lang w:val="en-US" w:eastAsia="en-US" w:bidi="ar-SA"/>
    </w:rPr>
  </w:style>
  <w:style w:type="paragraph" w:customStyle="1" w:styleId="listterm">
    <w:name w:val="listterm"/>
    <w:basedOn w:val="Normal"/>
    <w:rsid w:val="002903EC"/>
    <w:pPr>
      <w:spacing w:before="100" w:beforeAutospacing="1" w:after="100" w:afterAutospacing="1"/>
    </w:pPr>
    <w:rPr>
      <w:rFonts w:eastAsia="Calibri"/>
      <w:sz w:val="24"/>
    </w:rPr>
  </w:style>
  <w:style w:type="character" w:customStyle="1" w:styleId="WW8Num2z0">
    <w:name w:val="WW8Num2z0"/>
    <w:rsid w:val="002903EC"/>
    <w:rPr>
      <w:rFonts w:ascii="Garamond" w:hAnsi="Garamond"/>
    </w:rPr>
  </w:style>
  <w:style w:type="character" w:customStyle="1" w:styleId="WW8Num3z0">
    <w:name w:val="WW8Num3z0"/>
    <w:rsid w:val="002903EC"/>
    <w:rPr>
      <w:rFonts w:ascii="Garamond" w:hAnsi="Garamond"/>
    </w:rPr>
  </w:style>
  <w:style w:type="character" w:customStyle="1" w:styleId="WW8Num4z1">
    <w:name w:val="WW8Num4z1"/>
    <w:rsid w:val="002903EC"/>
    <w:rPr>
      <w:rFonts w:ascii="Garamond" w:hAnsi="Garamond"/>
    </w:rPr>
  </w:style>
  <w:style w:type="character" w:customStyle="1" w:styleId="WW8Num5z0">
    <w:name w:val="WW8Num5z0"/>
    <w:rsid w:val="002903EC"/>
    <w:rPr>
      <w:rFonts w:ascii="Garamond" w:hAnsi="Garamond"/>
    </w:rPr>
  </w:style>
  <w:style w:type="character" w:customStyle="1" w:styleId="WW8Num6z0">
    <w:name w:val="WW8Num6z0"/>
    <w:rsid w:val="002903EC"/>
    <w:rPr>
      <w:rFonts w:ascii="Symbol" w:hAnsi="Symbol"/>
    </w:rPr>
  </w:style>
  <w:style w:type="character" w:customStyle="1" w:styleId="WW8Num7z0">
    <w:name w:val="WW8Num7z0"/>
    <w:rsid w:val="002903EC"/>
    <w:rPr>
      <w:rFonts w:ascii="Symbol" w:hAnsi="Symbol"/>
    </w:rPr>
  </w:style>
  <w:style w:type="character" w:customStyle="1" w:styleId="WW8Num8z0">
    <w:name w:val="WW8Num8z0"/>
    <w:rsid w:val="002903EC"/>
    <w:rPr>
      <w:rFonts w:ascii="Symbol" w:hAnsi="Symbol"/>
    </w:rPr>
  </w:style>
  <w:style w:type="character" w:customStyle="1" w:styleId="WW8Num9z0">
    <w:name w:val="WW8Num9z0"/>
    <w:rsid w:val="002903EC"/>
    <w:rPr>
      <w:rFonts w:ascii="Symbol" w:hAnsi="Symbol"/>
    </w:rPr>
  </w:style>
  <w:style w:type="character" w:customStyle="1" w:styleId="WW8Num10z0">
    <w:name w:val="WW8Num10z0"/>
    <w:rsid w:val="002903EC"/>
    <w:rPr>
      <w:rFonts w:ascii="Garamond" w:hAnsi="Garamond"/>
    </w:rPr>
  </w:style>
  <w:style w:type="character" w:customStyle="1" w:styleId="WW8Num11z1">
    <w:name w:val="WW8Num11z1"/>
    <w:rsid w:val="002903EC"/>
    <w:rPr>
      <w:rFonts w:ascii="Garamond" w:hAnsi="Garamond"/>
    </w:rPr>
  </w:style>
  <w:style w:type="character" w:customStyle="1" w:styleId="Absatz-Standardschriftart">
    <w:name w:val="Absatz-Standardschriftart"/>
    <w:rsid w:val="002903EC"/>
  </w:style>
  <w:style w:type="character" w:customStyle="1" w:styleId="WW-Absatz-Standardschriftart">
    <w:name w:val="WW-Absatz-Standardschriftart"/>
    <w:rsid w:val="002903EC"/>
  </w:style>
  <w:style w:type="character" w:customStyle="1" w:styleId="WW-Absatz-Standardschriftart1">
    <w:name w:val="WW-Absatz-Standardschriftart1"/>
    <w:rsid w:val="002903EC"/>
  </w:style>
  <w:style w:type="character" w:customStyle="1" w:styleId="EndnoteCharacters">
    <w:name w:val="Endnote Characters"/>
    <w:basedOn w:val="DefaultParagraphFont"/>
    <w:rsid w:val="002903EC"/>
    <w:rPr>
      <w:position w:val="0"/>
      <w:sz w:val="24"/>
      <w:vertAlign w:val="baseline"/>
    </w:rPr>
  </w:style>
  <w:style w:type="character" w:customStyle="1" w:styleId="WW8Num1z0">
    <w:name w:val="WW8Num1z0"/>
    <w:rsid w:val="002903EC"/>
    <w:rPr>
      <w:rFonts w:ascii="Symbol" w:hAnsi="Symbol"/>
    </w:rPr>
  </w:style>
  <w:style w:type="character" w:customStyle="1" w:styleId="WW8Num1z2">
    <w:name w:val="WW8Num1z2"/>
    <w:rsid w:val="002903EC"/>
    <w:rPr>
      <w:rFonts w:ascii="Courier New" w:hAnsi="Courier New"/>
    </w:rPr>
  </w:style>
  <w:style w:type="character" w:customStyle="1" w:styleId="WW8Num1z3">
    <w:name w:val="WW8Num1z3"/>
    <w:rsid w:val="002903EC"/>
    <w:rPr>
      <w:rFonts w:ascii="Wingdings" w:hAnsi="Wingdings"/>
    </w:rPr>
  </w:style>
  <w:style w:type="character" w:customStyle="1" w:styleId="WW8Num11z0">
    <w:name w:val="WW8Num11z0"/>
    <w:rsid w:val="002903EC"/>
    <w:rPr>
      <w:rFonts w:ascii="Symbol" w:hAnsi="Symbol"/>
    </w:rPr>
  </w:style>
  <w:style w:type="character" w:customStyle="1" w:styleId="WW8Num83z0">
    <w:name w:val="WW8Num83z0"/>
    <w:rsid w:val="002903EC"/>
    <w:rPr>
      <w:rFonts w:ascii="Symbol" w:hAnsi="Symbol"/>
    </w:rPr>
  </w:style>
  <w:style w:type="character" w:customStyle="1" w:styleId="WW8Num83z1">
    <w:name w:val="WW8Num83z1"/>
    <w:rsid w:val="002903EC"/>
    <w:rPr>
      <w:rFonts w:ascii="Courier New" w:hAnsi="Courier New"/>
    </w:rPr>
  </w:style>
  <w:style w:type="character" w:customStyle="1" w:styleId="WW8Num83z2">
    <w:name w:val="WW8Num83z2"/>
    <w:rsid w:val="002903EC"/>
    <w:rPr>
      <w:rFonts w:ascii="Wingdings" w:hAnsi="Wingdings"/>
    </w:rPr>
  </w:style>
  <w:style w:type="character" w:customStyle="1" w:styleId="WW8Num89z0">
    <w:name w:val="WW8Num89z0"/>
    <w:rsid w:val="002903EC"/>
    <w:rPr>
      <w:rFonts w:ascii="Symbol" w:hAnsi="Symbol"/>
      <w:sz w:val="20"/>
    </w:rPr>
  </w:style>
  <w:style w:type="character" w:customStyle="1" w:styleId="WW8Num90z0">
    <w:name w:val="WW8Num90z0"/>
    <w:rsid w:val="002903EC"/>
    <w:rPr>
      <w:rFonts w:ascii="Times New Roman" w:eastAsia="Times New Roman" w:hAnsi="Times New Roman" w:cs="Times New Roman"/>
    </w:rPr>
  </w:style>
  <w:style w:type="character" w:customStyle="1" w:styleId="WW8Num92z0">
    <w:name w:val="WW8Num92z0"/>
    <w:rsid w:val="002903EC"/>
    <w:rPr>
      <w:rFonts w:ascii="Symbol" w:eastAsia="Times New Roman" w:hAnsi="Symbol"/>
    </w:rPr>
  </w:style>
  <w:style w:type="character" w:customStyle="1" w:styleId="WW8Num92z1">
    <w:name w:val="WW8Num92z1"/>
    <w:rsid w:val="002903EC"/>
    <w:rPr>
      <w:rFonts w:ascii="Courier New" w:hAnsi="Courier New"/>
    </w:rPr>
  </w:style>
  <w:style w:type="character" w:customStyle="1" w:styleId="WW8Num92z2">
    <w:name w:val="WW8Num92z2"/>
    <w:rsid w:val="002903EC"/>
    <w:rPr>
      <w:rFonts w:ascii="Wingdings" w:hAnsi="Wingdings"/>
    </w:rPr>
  </w:style>
  <w:style w:type="character" w:customStyle="1" w:styleId="WW8Num92z3">
    <w:name w:val="WW8Num92z3"/>
    <w:rsid w:val="002903EC"/>
    <w:rPr>
      <w:rFonts w:ascii="Symbol" w:hAnsi="Symbol"/>
    </w:rPr>
  </w:style>
  <w:style w:type="character" w:customStyle="1" w:styleId="WW8Num96z0">
    <w:name w:val="WW8Num96z0"/>
    <w:rsid w:val="002903EC"/>
    <w:rPr>
      <w:rFonts w:ascii="Symbol" w:hAnsi="Symbol"/>
      <w:sz w:val="20"/>
    </w:rPr>
  </w:style>
  <w:style w:type="character" w:customStyle="1" w:styleId="WW8Num96z1">
    <w:name w:val="WW8Num96z1"/>
    <w:rsid w:val="002903EC"/>
    <w:rPr>
      <w:rFonts w:ascii="Courier New" w:hAnsi="Courier New"/>
      <w:sz w:val="20"/>
    </w:rPr>
  </w:style>
  <w:style w:type="character" w:customStyle="1" w:styleId="WW8Num96z2">
    <w:name w:val="WW8Num96z2"/>
    <w:rsid w:val="002903EC"/>
    <w:rPr>
      <w:rFonts w:ascii="Wingdings" w:hAnsi="Wingdings"/>
      <w:sz w:val="20"/>
    </w:rPr>
  </w:style>
  <w:style w:type="character" w:customStyle="1" w:styleId="WW8Num103z0">
    <w:name w:val="WW8Num103z0"/>
    <w:rsid w:val="002903EC"/>
    <w:rPr>
      <w:rFonts w:ascii="Symbol" w:hAnsi="Symbol"/>
      <w:sz w:val="20"/>
    </w:rPr>
  </w:style>
  <w:style w:type="character" w:customStyle="1" w:styleId="WW8Num103z1">
    <w:name w:val="WW8Num103z1"/>
    <w:rsid w:val="002903EC"/>
    <w:rPr>
      <w:rFonts w:ascii="Courier New" w:hAnsi="Courier New"/>
      <w:sz w:val="20"/>
    </w:rPr>
  </w:style>
  <w:style w:type="character" w:customStyle="1" w:styleId="WW8Num103z2">
    <w:name w:val="WW8Num103z2"/>
    <w:rsid w:val="002903EC"/>
    <w:rPr>
      <w:rFonts w:ascii="Wingdings" w:hAnsi="Wingdings"/>
      <w:sz w:val="20"/>
    </w:rPr>
  </w:style>
  <w:style w:type="character" w:customStyle="1" w:styleId="WW8Num108z0">
    <w:name w:val="WW8Num108z0"/>
    <w:rsid w:val="002903EC"/>
    <w:rPr>
      <w:rFonts w:ascii="Symbol" w:hAnsi="Symbol"/>
      <w:sz w:val="20"/>
    </w:rPr>
  </w:style>
  <w:style w:type="character" w:customStyle="1" w:styleId="WW8Num108z1">
    <w:name w:val="WW8Num108z1"/>
    <w:rsid w:val="002903EC"/>
    <w:rPr>
      <w:rFonts w:ascii="Courier New" w:hAnsi="Courier New"/>
      <w:sz w:val="20"/>
    </w:rPr>
  </w:style>
  <w:style w:type="character" w:customStyle="1" w:styleId="WW8Num108z2">
    <w:name w:val="WW8Num108z2"/>
    <w:rsid w:val="002903EC"/>
    <w:rPr>
      <w:rFonts w:ascii="Wingdings" w:hAnsi="Wingdings"/>
      <w:sz w:val="20"/>
    </w:rPr>
  </w:style>
  <w:style w:type="character" w:customStyle="1" w:styleId="WW8Num109z0">
    <w:name w:val="WW8Num109z0"/>
    <w:rsid w:val="002903EC"/>
    <w:rPr>
      <w:rFonts w:ascii="Symbol" w:eastAsia="Times New Roman" w:hAnsi="Symbol"/>
    </w:rPr>
  </w:style>
  <w:style w:type="character" w:customStyle="1" w:styleId="WW8Num109z1">
    <w:name w:val="WW8Num109z1"/>
    <w:rsid w:val="002903EC"/>
    <w:rPr>
      <w:rFonts w:ascii="Courier New" w:hAnsi="Courier New"/>
    </w:rPr>
  </w:style>
  <w:style w:type="character" w:customStyle="1" w:styleId="WW8Num109z2">
    <w:name w:val="WW8Num109z2"/>
    <w:rsid w:val="002903EC"/>
    <w:rPr>
      <w:rFonts w:ascii="Wingdings" w:hAnsi="Wingdings"/>
    </w:rPr>
  </w:style>
  <w:style w:type="character" w:customStyle="1" w:styleId="WW8Num109z3">
    <w:name w:val="WW8Num109z3"/>
    <w:rsid w:val="002903EC"/>
    <w:rPr>
      <w:rFonts w:ascii="Symbol" w:hAnsi="Symbol"/>
    </w:rPr>
  </w:style>
  <w:style w:type="character" w:customStyle="1" w:styleId="WW8Num111z0">
    <w:name w:val="WW8Num111z0"/>
    <w:rsid w:val="002903EC"/>
    <w:rPr>
      <w:rFonts w:ascii="Symbol" w:hAnsi="Symbol"/>
      <w:sz w:val="20"/>
    </w:rPr>
  </w:style>
  <w:style w:type="character" w:customStyle="1" w:styleId="WW8Num111z1">
    <w:name w:val="WW8Num111z1"/>
    <w:rsid w:val="002903EC"/>
    <w:rPr>
      <w:rFonts w:ascii="Courier New" w:hAnsi="Courier New"/>
      <w:sz w:val="20"/>
    </w:rPr>
  </w:style>
  <w:style w:type="character" w:customStyle="1" w:styleId="WW8Num111z2">
    <w:name w:val="WW8Num111z2"/>
    <w:rsid w:val="002903EC"/>
    <w:rPr>
      <w:rFonts w:ascii="Wingdings" w:hAnsi="Wingdings"/>
      <w:sz w:val="20"/>
    </w:rPr>
  </w:style>
  <w:style w:type="character" w:customStyle="1" w:styleId="WW8Num117z0">
    <w:name w:val="WW8Num117z0"/>
    <w:rsid w:val="002903EC"/>
    <w:rPr>
      <w:rFonts w:ascii="Symbol" w:eastAsia="Times New Roman" w:hAnsi="Symbol"/>
    </w:rPr>
  </w:style>
  <w:style w:type="character" w:customStyle="1" w:styleId="WW8Num117z1">
    <w:name w:val="WW8Num117z1"/>
    <w:rsid w:val="002903EC"/>
    <w:rPr>
      <w:rFonts w:ascii="Courier New" w:hAnsi="Courier New"/>
    </w:rPr>
  </w:style>
  <w:style w:type="character" w:customStyle="1" w:styleId="WW8Num117z2">
    <w:name w:val="WW8Num117z2"/>
    <w:rsid w:val="002903EC"/>
    <w:rPr>
      <w:rFonts w:ascii="Wingdings" w:hAnsi="Wingdings"/>
    </w:rPr>
  </w:style>
  <w:style w:type="character" w:customStyle="1" w:styleId="WW8Num117z3">
    <w:name w:val="WW8Num117z3"/>
    <w:rsid w:val="002903EC"/>
    <w:rPr>
      <w:rFonts w:ascii="Symbol" w:hAnsi="Symbol"/>
    </w:rPr>
  </w:style>
  <w:style w:type="character" w:customStyle="1" w:styleId="WW8Num126z0">
    <w:name w:val="WW8Num126z0"/>
    <w:rsid w:val="002903EC"/>
    <w:rPr>
      <w:rFonts w:ascii="Symbol" w:eastAsia="SimSun" w:hAnsi="Symbol"/>
    </w:rPr>
  </w:style>
  <w:style w:type="character" w:customStyle="1" w:styleId="WW8Num126z1">
    <w:name w:val="WW8Num126z1"/>
    <w:rsid w:val="002903EC"/>
    <w:rPr>
      <w:rFonts w:ascii="Courier New" w:hAnsi="Courier New"/>
    </w:rPr>
  </w:style>
  <w:style w:type="character" w:customStyle="1" w:styleId="WW8Num126z2">
    <w:name w:val="WW8Num126z2"/>
    <w:rsid w:val="002903EC"/>
    <w:rPr>
      <w:rFonts w:ascii="Wingdings" w:hAnsi="Wingdings"/>
    </w:rPr>
  </w:style>
  <w:style w:type="character" w:customStyle="1" w:styleId="WW8Num126z3">
    <w:name w:val="WW8Num126z3"/>
    <w:rsid w:val="002903EC"/>
    <w:rPr>
      <w:rFonts w:ascii="Symbol" w:hAnsi="Symbol"/>
    </w:rPr>
  </w:style>
  <w:style w:type="character" w:customStyle="1" w:styleId="WW8Num128z0">
    <w:name w:val="WW8Num128z0"/>
    <w:rsid w:val="002903EC"/>
    <w:rPr>
      <w:rFonts w:ascii="Symbol" w:eastAsia="Times New Roman" w:hAnsi="Symbol"/>
    </w:rPr>
  </w:style>
  <w:style w:type="character" w:customStyle="1" w:styleId="WW8Num128z1">
    <w:name w:val="WW8Num128z1"/>
    <w:rsid w:val="002903EC"/>
    <w:rPr>
      <w:rFonts w:ascii="Courier New" w:hAnsi="Courier New"/>
    </w:rPr>
  </w:style>
  <w:style w:type="character" w:customStyle="1" w:styleId="WW8Num128z2">
    <w:name w:val="WW8Num128z2"/>
    <w:rsid w:val="002903EC"/>
    <w:rPr>
      <w:rFonts w:ascii="Wingdings" w:hAnsi="Wingdings"/>
    </w:rPr>
  </w:style>
  <w:style w:type="character" w:customStyle="1" w:styleId="WW8Num128z3">
    <w:name w:val="WW8Num128z3"/>
    <w:rsid w:val="002903EC"/>
    <w:rPr>
      <w:rFonts w:ascii="Symbol" w:hAnsi="Symbol"/>
    </w:rPr>
  </w:style>
  <w:style w:type="character" w:customStyle="1" w:styleId="WW8Num138z0">
    <w:name w:val="WW8Num138z0"/>
    <w:rsid w:val="002903EC"/>
    <w:rPr>
      <w:rFonts w:ascii="Times-Italic" w:eastAsia="Times New Roman" w:hAnsi="Times-Italic"/>
    </w:rPr>
  </w:style>
  <w:style w:type="character" w:customStyle="1" w:styleId="WW8Num138z1">
    <w:name w:val="WW8Num138z1"/>
    <w:rsid w:val="002903EC"/>
    <w:rPr>
      <w:rFonts w:ascii="Courier New" w:hAnsi="Courier New"/>
    </w:rPr>
  </w:style>
  <w:style w:type="character" w:customStyle="1" w:styleId="WW8Num138z2">
    <w:name w:val="WW8Num138z2"/>
    <w:rsid w:val="002903EC"/>
    <w:rPr>
      <w:rFonts w:ascii="Wingdings" w:hAnsi="Wingdings"/>
    </w:rPr>
  </w:style>
  <w:style w:type="character" w:customStyle="1" w:styleId="WW8Num138z3">
    <w:name w:val="WW8Num138z3"/>
    <w:rsid w:val="002903EC"/>
    <w:rPr>
      <w:rFonts w:ascii="Symbol" w:hAnsi="Symbol"/>
    </w:rPr>
  </w:style>
  <w:style w:type="character" w:customStyle="1" w:styleId="WW8Num143z0">
    <w:name w:val="WW8Num143z0"/>
    <w:rsid w:val="002903EC"/>
    <w:rPr>
      <w:rFonts w:ascii="Times New Roman" w:eastAsia="Times New Roman" w:hAnsi="Times New Roman" w:cs="Times New Roman"/>
    </w:rPr>
  </w:style>
  <w:style w:type="character" w:customStyle="1" w:styleId="WW8Num148z0">
    <w:name w:val="WW8Num148z0"/>
    <w:rsid w:val="002903EC"/>
    <w:rPr>
      <w:rFonts w:ascii="Symbol" w:hAnsi="Symbol"/>
      <w:sz w:val="20"/>
    </w:rPr>
  </w:style>
  <w:style w:type="character" w:customStyle="1" w:styleId="WW8Num148z1">
    <w:name w:val="WW8Num148z1"/>
    <w:rsid w:val="002903EC"/>
    <w:rPr>
      <w:rFonts w:ascii="Courier New" w:hAnsi="Courier New"/>
      <w:sz w:val="20"/>
    </w:rPr>
  </w:style>
  <w:style w:type="character" w:customStyle="1" w:styleId="WW8Num148z2">
    <w:name w:val="WW8Num148z2"/>
    <w:rsid w:val="002903EC"/>
    <w:rPr>
      <w:rFonts w:ascii="Wingdings" w:hAnsi="Wingdings"/>
      <w:sz w:val="20"/>
    </w:rPr>
  </w:style>
  <w:style w:type="character" w:customStyle="1" w:styleId="WW8Num151z0">
    <w:name w:val="WW8Num151z0"/>
    <w:rsid w:val="002903EC"/>
    <w:rPr>
      <w:rFonts w:ascii="Times New Roman" w:eastAsia="Times New Roman" w:hAnsi="Times New Roman" w:cs="Times New Roman"/>
    </w:rPr>
  </w:style>
  <w:style w:type="character" w:customStyle="1" w:styleId="WW8Num152z0">
    <w:name w:val="WW8Num152z0"/>
    <w:rsid w:val="002903EC"/>
    <w:rPr>
      <w:rFonts w:ascii="Symbol" w:hAnsi="Symbol"/>
      <w:sz w:val="20"/>
    </w:rPr>
  </w:style>
  <w:style w:type="character" w:customStyle="1" w:styleId="WW8Num152z1">
    <w:name w:val="WW8Num152z1"/>
    <w:rsid w:val="002903EC"/>
    <w:rPr>
      <w:rFonts w:ascii="Courier New" w:hAnsi="Courier New"/>
      <w:sz w:val="20"/>
    </w:rPr>
  </w:style>
  <w:style w:type="character" w:customStyle="1" w:styleId="WW8Num152z2">
    <w:name w:val="WW8Num152z2"/>
    <w:rsid w:val="002903EC"/>
    <w:rPr>
      <w:rFonts w:ascii="Wingdings" w:hAnsi="Wingdings"/>
      <w:sz w:val="20"/>
    </w:rPr>
  </w:style>
  <w:style w:type="character" w:customStyle="1" w:styleId="WW8Num153z0">
    <w:name w:val="WW8Num153z0"/>
    <w:rsid w:val="002903EC"/>
    <w:rPr>
      <w:sz w:val="24"/>
    </w:rPr>
  </w:style>
  <w:style w:type="character" w:customStyle="1" w:styleId="WW8Num155z0">
    <w:name w:val="WW8Num155z0"/>
    <w:rsid w:val="002903EC"/>
    <w:rPr>
      <w:rFonts w:ascii="Times New Roman" w:eastAsia="Times New Roman" w:hAnsi="Times New Roman" w:cs="Times New Roman"/>
    </w:rPr>
  </w:style>
  <w:style w:type="character" w:customStyle="1" w:styleId="WW8Num157z0">
    <w:name w:val="WW8Num157z0"/>
    <w:rsid w:val="002903EC"/>
    <w:rPr>
      <w:rFonts w:ascii="Symbol" w:hAnsi="Symbol"/>
      <w:sz w:val="20"/>
    </w:rPr>
  </w:style>
  <w:style w:type="character" w:customStyle="1" w:styleId="WW8Num157z1">
    <w:name w:val="WW8Num157z1"/>
    <w:rsid w:val="002903EC"/>
    <w:rPr>
      <w:rFonts w:ascii="Courier New" w:hAnsi="Courier New"/>
      <w:sz w:val="20"/>
    </w:rPr>
  </w:style>
  <w:style w:type="character" w:customStyle="1" w:styleId="WW8Num157z2">
    <w:name w:val="WW8Num157z2"/>
    <w:rsid w:val="002903EC"/>
    <w:rPr>
      <w:rFonts w:ascii="Wingdings" w:hAnsi="Wingdings"/>
      <w:sz w:val="20"/>
    </w:rPr>
  </w:style>
  <w:style w:type="character" w:customStyle="1" w:styleId="WW8Num163z0">
    <w:name w:val="WW8Num163z0"/>
    <w:rsid w:val="002903EC"/>
    <w:rPr>
      <w:rFonts w:ascii="Symbol" w:hAnsi="Symbol"/>
      <w:sz w:val="20"/>
    </w:rPr>
  </w:style>
  <w:style w:type="character" w:customStyle="1" w:styleId="WW8Num163z1">
    <w:name w:val="WW8Num163z1"/>
    <w:rsid w:val="002903EC"/>
    <w:rPr>
      <w:rFonts w:ascii="Courier New" w:hAnsi="Courier New"/>
      <w:sz w:val="20"/>
    </w:rPr>
  </w:style>
  <w:style w:type="character" w:customStyle="1" w:styleId="WW8Num163z2">
    <w:name w:val="WW8Num163z2"/>
    <w:rsid w:val="002903EC"/>
    <w:rPr>
      <w:rFonts w:ascii="Wingdings" w:hAnsi="Wingdings"/>
      <w:sz w:val="20"/>
    </w:rPr>
  </w:style>
  <w:style w:type="character" w:customStyle="1" w:styleId="WW8Num170z0">
    <w:name w:val="WW8Num170z0"/>
    <w:rsid w:val="002903EC"/>
    <w:rPr>
      <w:rFonts w:ascii="Symbol" w:eastAsia="Times New Roman" w:hAnsi="Symbol"/>
    </w:rPr>
  </w:style>
  <w:style w:type="character" w:customStyle="1" w:styleId="WW8Num170z1">
    <w:name w:val="WW8Num170z1"/>
    <w:rsid w:val="002903EC"/>
    <w:rPr>
      <w:rFonts w:ascii="Courier New" w:hAnsi="Courier New"/>
    </w:rPr>
  </w:style>
  <w:style w:type="character" w:customStyle="1" w:styleId="WW8Num170z2">
    <w:name w:val="WW8Num170z2"/>
    <w:rsid w:val="002903EC"/>
    <w:rPr>
      <w:rFonts w:ascii="Wingdings" w:hAnsi="Wingdings"/>
    </w:rPr>
  </w:style>
  <w:style w:type="character" w:customStyle="1" w:styleId="WW8Num170z3">
    <w:name w:val="WW8Num170z3"/>
    <w:rsid w:val="002903EC"/>
    <w:rPr>
      <w:rFonts w:ascii="Symbol" w:hAnsi="Symbol"/>
    </w:rPr>
  </w:style>
  <w:style w:type="character" w:customStyle="1" w:styleId="WW8Num177z0">
    <w:name w:val="WW8Num177z0"/>
    <w:rsid w:val="002903EC"/>
    <w:rPr>
      <w:rFonts w:ascii="Symbol" w:hAnsi="Symbol"/>
      <w:sz w:val="20"/>
    </w:rPr>
  </w:style>
  <w:style w:type="character" w:customStyle="1" w:styleId="WW8Num177z1">
    <w:name w:val="WW8Num177z1"/>
    <w:rsid w:val="002903EC"/>
    <w:rPr>
      <w:rFonts w:ascii="Courier New" w:hAnsi="Courier New"/>
      <w:sz w:val="20"/>
    </w:rPr>
  </w:style>
  <w:style w:type="character" w:customStyle="1" w:styleId="WW8Num177z2">
    <w:name w:val="WW8Num177z2"/>
    <w:rsid w:val="002903EC"/>
    <w:rPr>
      <w:rFonts w:ascii="Wingdings" w:hAnsi="Wingdings"/>
      <w:sz w:val="20"/>
    </w:rPr>
  </w:style>
  <w:style w:type="character" w:customStyle="1" w:styleId="WW8Num181z0">
    <w:name w:val="WW8Num181z0"/>
    <w:rsid w:val="002903EC"/>
    <w:rPr>
      <w:rFonts w:ascii="Symbol" w:eastAsia="Times New Roman" w:hAnsi="Symbol"/>
    </w:rPr>
  </w:style>
  <w:style w:type="character" w:customStyle="1" w:styleId="WW8Num181z1">
    <w:name w:val="WW8Num181z1"/>
    <w:rsid w:val="002903EC"/>
    <w:rPr>
      <w:rFonts w:ascii="Courier New" w:hAnsi="Courier New"/>
    </w:rPr>
  </w:style>
  <w:style w:type="character" w:customStyle="1" w:styleId="WW8Num181z2">
    <w:name w:val="WW8Num181z2"/>
    <w:rsid w:val="002903EC"/>
    <w:rPr>
      <w:rFonts w:ascii="Wingdings" w:hAnsi="Wingdings"/>
    </w:rPr>
  </w:style>
  <w:style w:type="character" w:customStyle="1" w:styleId="WW8Num181z3">
    <w:name w:val="WW8Num181z3"/>
    <w:rsid w:val="002903EC"/>
    <w:rPr>
      <w:rFonts w:ascii="Symbol" w:hAnsi="Symbol"/>
    </w:rPr>
  </w:style>
  <w:style w:type="character" w:customStyle="1" w:styleId="WW8Num185z0">
    <w:name w:val="WW8Num185z0"/>
    <w:rsid w:val="002903EC"/>
    <w:rPr>
      <w:rFonts w:ascii="Symbol" w:eastAsia="Times New Roman" w:hAnsi="Symbol"/>
    </w:rPr>
  </w:style>
  <w:style w:type="character" w:customStyle="1" w:styleId="WW8Num185z1">
    <w:name w:val="WW8Num185z1"/>
    <w:rsid w:val="002903EC"/>
    <w:rPr>
      <w:rFonts w:ascii="Courier New" w:hAnsi="Courier New"/>
    </w:rPr>
  </w:style>
  <w:style w:type="character" w:customStyle="1" w:styleId="WW8Num185z2">
    <w:name w:val="WW8Num185z2"/>
    <w:rsid w:val="002903EC"/>
    <w:rPr>
      <w:rFonts w:ascii="Wingdings" w:hAnsi="Wingdings"/>
    </w:rPr>
  </w:style>
  <w:style w:type="character" w:customStyle="1" w:styleId="WW8Num185z3">
    <w:name w:val="WW8Num185z3"/>
    <w:rsid w:val="002903EC"/>
    <w:rPr>
      <w:rFonts w:ascii="Symbol" w:hAnsi="Symbol"/>
    </w:rPr>
  </w:style>
  <w:style w:type="character" w:customStyle="1" w:styleId="WW8Num186z0">
    <w:name w:val="WW8Num186z0"/>
    <w:rsid w:val="002903EC"/>
    <w:rPr>
      <w:rFonts w:ascii="Symbol" w:hAnsi="Symbol"/>
      <w:sz w:val="20"/>
    </w:rPr>
  </w:style>
  <w:style w:type="character" w:customStyle="1" w:styleId="WW8Num186z1">
    <w:name w:val="WW8Num186z1"/>
    <w:rsid w:val="002903EC"/>
    <w:rPr>
      <w:rFonts w:ascii="Courier New" w:hAnsi="Courier New"/>
      <w:sz w:val="20"/>
    </w:rPr>
  </w:style>
  <w:style w:type="character" w:customStyle="1" w:styleId="WW8Num186z2">
    <w:name w:val="WW8Num186z2"/>
    <w:rsid w:val="002903EC"/>
    <w:rPr>
      <w:rFonts w:ascii="Wingdings" w:hAnsi="Wingdings"/>
      <w:sz w:val="20"/>
    </w:rPr>
  </w:style>
  <w:style w:type="character" w:customStyle="1" w:styleId="WW8Num192z0">
    <w:name w:val="WW8Num192z0"/>
    <w:rsid w:val="002903EC"/>
    <w:rPr>
      <w:rFonts w:ascii="Symbol" w:hAnsi="Symbol"/>
    </w:rPr>
  </w:style>
  <w:style w:type="character" w:customStyle="1" w:styleId="WW8Num192z1">
    <w:name w:val="WW8Num192z1"/>
    <w:rsid w:val="002903EC"/>
    <w:rPr>
      <w:rFonts w:ascii="Courier New" w:hAnsi="Courier New"/>
    </w:rPr>
  </w:style>
  <w:style w:type="character" w:customStyle="1" w:styleId="WW8Num192z2">
    <w:name w:val="WW8Num192z2"/>
    <w:rsid w:val="002903EC"/>
    <w:rPr>
      <w:rFonts w:ascii="Wingdings" w:hAnsi="Wingdings"/>
    </w:rPr>
  </w:style>
  <w:style w:type="character" w:customStyle="1" w:styleId="WW8Num194z0">
    <w:name w:val="WW8Num194z0"/>
    <w:rsid w:val="002903EC"/>
    <w:rPr>
      <w:rFonts w:ascii="Times-Roman" w:eastAsia="Times New Roman" w:hAnsi="Times-Roman"/>
      <w:i w:val="0"/>
    </w:rPr>
  </w:style>
  <w:style w:type="character" w:customStyle="1" w:styleId="WW8Num194z1">
    <w:name w:val="WW8Num194z1"/>
    <w:rsid w:val="002903EC"/>
    <w:rPr>
      <w:rFonts w:ascii="Courier New" w:hAnsi="Courier New"/>
    </w:rPr>
  </w:style>
  <w:style w:type="character" w:customStyle="1" w:styleId="WW8Num194z2">
    <w:name w:val="WW8Num194z2"/>
    <w:rsid w:val="002903EC"/>
    <w:rPr>
      <w:rFonts w:ascii="Wingdings" w:hAnsi="Wingdings"/>
    </w:rPr>
  </w:style>
  <w:style w:type="character" w:customStyle="1" w:styleId="WW8Num194z3">
    <w:name w:val="WW8Num194z3"/>
    <w:rsid w:val="002903EC"/>
    <w:rPr>
      <w:rFonts w:ascii="Symbol" w:hAnsi="Symbol"/>
    </w:rPr>
  </w:style>
  <w:style w:type="character" w:customStyle="1" w:styleId="WW8Num203z0">
    <w:name w:val="WW8Num203z0"/>
    <w:rsid w:val="002903EC"/>
    <w:rPr>
      <w:rFonts w:ascii="Wingdings" w:eastAsia="Times New Roman" w:hAnsi="Wingdings"/>
    </w:rPr>
  </w:style>
  <w:style w:type="character" w:customStyle="1" w:styleId="WW8Num203z1">
    <w:name w:val="WW8Num203z1"/>
    <w:rsid w:val="002903EC"/>
    <w:rPr>
      <w:rFonts w:ascii="Courier New" w:hAnsi="Courier New"/>
    </w:rPr>
  </w:style>
  <w:style w:type="character" w:customStyle="1" w:styleId="WW8Num203z2">
    <w:name w:val="WW8Num203z2"/>
    <w:rsid w:val="002903EC"/>
    <w:rPr>
      <w:rFonts w:ascii="Wingdings" w:hAnsi="Wingdings"/>
    </w:rPr>
  </w:style>
  <w:style w:type="character" w:customStyle="1" w:styleId="WW8Num203z3">
    <w:name w:val="WW8Num203z3"/>
    <w:rsid w:val="002903EC"/>
    <w:rPr>
      <w:rFonts w:ascii="Symbol" w:hAnsi="Symbol"/>
    </w:rPr>
  </w:style>
  <w:style w:type="character" w:customStyle="1" w:styleId="WW8Num204z1">
    <w:name w:val="WW8Num204z1"/>
    <w:rsid w:val="002903EC"/>
    <w:rPr>
      <w:b/>
    </w:rPr>
  </w:style>
  <w:style w:type="character" w:customStyle="1" w:styleId="WW8Num206z0">
    <w:name w:val="WW8Num206z0"/>
    <w:rsid w:val="002903EC"/>
    <w:rPr>
      <w:rFonts w:ascii="Symbol" w:eastAsia="Times New Roman" w:hAnsi="Symbol"/>
    </w:rPr>
  </w:style>
  <w:style w:type="character" w:customStyle="1" w:styleId="WW8Num206z1">
    <w:name w:val="WW8Num206z1"/>
    <w:rsid w:val="002903EC"/>
    <w:rPr>
      <w:rFonts w:ascii="Courier New" w:hAnsi="Courier New"/>
    </w:rPr>
  </w:style>
  <w:style w:type="character" w:customStyle="1" w:styleId="WW8Num206z2">
    <w:name w:val="WW8Num206z2"/>
    <w:rsid w:val="002903EC"/>
    <w:rPr>
      <w:rFonts w:ascii="Wingdings" w:hAnsi="Wingdings"/>
    </w:rPr>
  </w:style>
  <w:style w:type="character" w:customStyle="1" w:styleId="WW8Num206z3">
    <w:name w:val="WW8Num206z3"/>
    <w:rsid w:val="002903EC"/>
    <w:rPr>
      <w:rFonts w:ascii="Symbol" w:hAnsi="Symbol"/>
    </w:rPr>
  </w:style>
  <w:style w:type="character" w:customStyle="1" w:styleId="WW8Num207z0">
    <w:name w:val="WW8Num207z0"/>
    <w:rsid w:val="002903EC"/>
    <w:rPr>
      <w:rFonts w:ascii="Symbol" w:hAnsi="Symbol"/>
      <w:sz w:val="20"/>
    </w:rPr>
  </w:style>
  <w:style w:type="character" w:customStyle="1" w:styleId="WW8Num213z0">
    <w:name w:val="WW8Num213z0"/>
    <w:rsid w:val="002903EC"/>
    <w:rPr>
      <w:rFonts w:ascii="Symbol" w:hAnsi="Symbol"/>
      <w:sz w:val="20"/>
    </w:rPr>
  </w:style>
  <w:style w:type="character" w:customStyle="1" w:styleId="WW8Num214z0">
    <w:name w:val="WW8Num214z0"/>
    <w:rsid w:val="002903EC"/>
    <w:rPr>
      <w:rFonts w:ascii="Symbol" w:hAnsi="Symbol"/>
    </w:rPr>
  </w:style>
  <w:style w:type="character" w:customStyle="1" w:styleId="WW8Num214z1">
    <w:name w:val="WW8Num214z1"/>
    <w:rsid w:val="002903EC"/>
    <w:rPr>
      <w:rFonts w:ascii="Courier New" w:hAnsi="Courier New"/>
    </w:rPr>
  </w:style>
  <w:style w:type="character" w:customStyle="1" w:styleId="WW8Num220z0">
    <w:name w:val="WW8Num220z0"/>
    <w:rsid w:val="002903EC"/>
    <w:rPr>
      <w:u w:val="single"/>
    </w:rPr>
  </w:style>
  <w:style w:type="character" w:customStyle="1" w:styleId="WW8Num228z0">
    <w:name w:val="WW8Num228z0"/>
    <w:rsid w:val="002903EC"/>
    <w:rPr>
      <w:rFonts w:ascii="Symbol" w:hAnsi="Symbol"/>
      <w:sz w:val="20"/>
    </w:rPr>
  </w:style>
  <w:style w:type="character" w:customStyle="1" w:styleId="WW8Num228z1">
    <w:name w:val="WW8Num228z1"/>
    <w:rsid w:val="002903EC"/>
    <w:rPr>
      <w:rFonts w:ascii="Courier New" w:hAnsi="Courier New"/>
      <w:sz w:val="20"/>
    </w:rPr>
  </w:style>
  <w:style w:type="character" w:customStyle="1" w:styleId="WW8Num228z2">
    <w:name w:val="WW8Num228z2"/>
    <w:rsid w:val="002903EC"/>
    <w:rPr>
      <w:rFonts w:ascii="Wingdings" w:hAnsi="Wingdings"/>
      <w:sz w:val="20"/>
    </w:rPr>
  </w:style>
  <w:style w:type="character" w:customStyle="1" w:styleId="WW8Num236z0">
    <w:name w:val="WW8Num236z0"/>
    <w:rsid w:val="002903EC"/>
    <w:rPr>
      <w:rFonts w:ascii="Symbol" w:eastAsia="Times New Roman" w:hAnsi="Symbol"/>
    </w:rPr>
  </w:style>
  <w:style w:type="character" w:customStyle="1" w:styleId="WW8Num236z1">
    <w:name w:val="WW8Num236z1"/>
    <w:rsid w:val="002903EC"/>
    <w:rPr>
      <w:rFonts w:ascii="Courier New" w:hAnsi="Courier New"/>
    </w:rPr>
  </w:style>
  <w:style w:type="character" w:customStyle="1" w:styleId="WW8Num236z2">
    <w:name w:val="WW8Num236z2"/>
    <w:rsid w:val="002903EC"/>
    <w:rPr>
      <w:rFonts w:ascii="Wingdings" w:hAnsi="Wingdings"/>
    </w:rPr>
  </w:style>
  <w:style w:type="character" w:customStyle="1" w:styleId="WW8Num236z3">
    <w:name w:val="WW8Num236z3"/>
    <w:rsid w:val="002903EC"/>
    <w:rPr>
      <w:rFonts w:ascii="Symbol" w:hAnsi="Symbol"/>
    </w:rPr>
  </w:style>
  <w:style w:type="character" w:customStyle="1" w:styleId="WW8Num239z0">
    <w:name w:val="WW8Num239z0"/>
    <w:rsid w:val="002903EC"/>
    <w:rPr>
      <w:rFonts w:ascii="Times New Roman" w:eastAsia="Times New Roman" w:hAnsi="Times New Roman" w:cs="Times New Roman"/>
    </w:rPr>
  </w:style>
  <w:style w:type="character" w:customStyle="1" w:styleId="WW8Num239z1">
    <w:name w:val="WW8Num239z1"/>
    <w:rsid w:val="002903EC"/>
    <w:rPr>
      <w:rFonts w:ascii="Courier New" w:hAnsi="Courier New"/>
    </w:rPr>
  </w:style>
  <w:style w:type="character" w:customStyle="1" w:styleId="WW8Num239z2">
    <w:name w:val="WW8Num239z2"/>
    <w:rsid w:val="002903EC"/>
    <w:rPr>
      <w:rFonts w:ascii="Wingdings" w:hAnsi="Wingdings"/>
    </w:rPr>
  </w:style>
  <w:style w:type="character" w:customStyle="1" w:styleId="WW8Num239z3">
    <w:name w:val="WW8Num239z3"/>
    <w:rsid w:val="002903EC"/>
    <w:rPr>
      <w:rFonts w:ascii="Symbol" w:hAnsi="Symbol"/>
    </w:rPr>
  </w:style>
  <w:style w:type="character" w:customStyle="1" w:styleId="NumberingSymbols">
    <w:name w:val="Numbering Symbols"/>
    <w:rsid w:val="002903EC"/>
    <w:rPr>
      <w:rFonts w:ascii="Garamond" w:hAnsi="Garamond"/>
    </w:rPr>
  </w:style>
  <w:style w:type="character" w:customStyle="1" w:styleId="Bullets">
    <w:name w:val="Bullets"/>
    <w:rsid w:val="002903EC"/>
    <w:rPr>
      <w:rFonts w:ascii="StarSymbol" w:eastAsia="StarSymbol" w:hAnsi="StarSymbol" w:cs="StarSymbol"/>
      <w:sz w:val="18"/>
      <w:szCs w:val="18"/>
    </w:rPr>
  </w:style>
  <w:style w:type="paragraph" w:customStyle="1" w:styleId="NoteLevel1">
    <w:name w:val="Note Level 1"/>
    <w:basedOn w:val="Normal"/>
    <w:rsid w:val="002903EC"/>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2903EC"/>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2903EC"/>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2903EC"/>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2903EC"/>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2903EC"/>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2903EC"/>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2903EC"/>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2903EC"/>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2903EC"/>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2903EC"/>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2903EC"/>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2903EC"/>
  </w:style>
  <w:style w:type="character" w:customStyle="1" w:styleId="quotedtooltip">
    <w:name w:val="quotedtooltip"/>
    <w:basedOn w:val="DefaultParagraphFont"/>
    <w:rsid w:val="002903EC"/>
  </w:style>
  <w:style w:type="character" w:customStyle="1" w:styleId="quotedtooltipbox">
    <w:name w:val="quotedtooltipbox"/>
    <w:basedOn w:val="DefaultParagraphFont"/>
    <w:rsid w:val="002903EC"/>
  </w:style>
  <w:style w:type="character" w:customStyle="1" w:styleId="mwlivequotes">
    <w:name w:val="mwlivequotes"/>
    <w:basedOn w:val="DefaultParagraphFont"/>
    <w:rsid w:val="002903EC"/>
  </w:style>
  <w:style w:type="character" w:customStyle="1" w:styleId="lastlabel">
    <w:name w:val="lastlabel"/>
    <w:basedOn w:val="DefaultParagraphFont"/>
    <w:rsid w:val="002903EC"/>
  </w:style>
  <w:style w:type="character" w:customStyle="1" w:styleId="lb07">
    <w:name w:val="lb07"/>
    <w:basedOn w:val="DefaultParagraphFont"/>
    <w:rsid w:val="002903EC"/>
  </w:style>
  <w:style w:type="character" w:customStyle="1" w:styleId="qted">
    <w:name w:val="qted"/>
    <w:basedOn w:val="DefaultParagraphFont"/>
    <w:rsid w:val="002903EC"/>
  </w:style>
  <w:style w:type="character" w:customStyle="1" w:styleId="t14">
    <w:name w:val="t14"/>
    <w:basedOn w:val="DefaultParagraphFont"/>
    <w:rsid w:val="002903EC"/>
  </w:style>
  <w:style w:type="paragraph" w:customStyle="1" w:styleId="format-body">
    <w:name w:val="format-body"/>
    <w:basedOn w:val="Normal"/>
    <w:rsid w:val="002903EC"/>
    <w:pPr>
      <w:spacing w:before="100" w:beforeAutospacing="1" w:after="100" w:afterAutospacing="1"/>
    </w:pPr>
    <w:rPr>
      <w:rFonts w:eastAsia="Calibri"/>
      <w:sz w:val="24"/>
    </w:rPr>
  </w:style>
  <w:style w:type="character" w:customStyle="1" w:styleId="nfakpe">
    <w:name w:val="nfakpe"/>
    <w:basedOn w:val="DefaultParagraphFont"/>
    <w:rsid w:val="002903EC"/>
  </w:style>
  <w:style w:type="character" w:customStyle="1" w:styleId="DebateBlockCharChar">
    <w:name w:val="Debate Block Char Char"/>
    <w:basedOn w:val="DefaultParagraphFont"/>
    <w:rsid w:val="002903EC"/>
    <w:rPr>
      <w:rFonts w:cs="Arial"/>
      <w:b/>
      <w:bCs/>
      <w:kern w:val="32"/>
      <w:sz w:val="36"/>
      <w:szCs w:val="32"/>
      <w:u w:val="single"/>
    </w:rPr>
  </w:style>
  <w:style w:type="character" w:customStyle="1" w:styleId="citsource">
    <w:name w:val="citsource"/>
    <w:basedOn w:val="DefaultParagraphFont"/>
    <w:rsid w:val="002903EC"/>
  </w:style>
  <w:style w:type="character" w:customStyle="1" w:styleId="sc">
    <w:name w:val="sc"/>
    <w:basedOn w:val="DefaultParagraphFont"/>
    <w:rsid w:val="002903EC"/>
  </w:style>
  <w:style w:type="character" w:customStyle="1" w:styleId="atime">
    <w:name w:val="atime"/>
    <w:basedOn w:val="DefaultParagraphFont"/>
    <w:rsid w:val="002903EC"/>
  </w:style>
  <w:style w:type="paragraph" w:customStyle="1" w:styleId="unread">
    <w:name w:val="unread"/>
    <w:basedOn w:val="Normal"/>
    <w:rsid w:val="002903EC"/>
    <w:rPr>
      <w:rFonts w:eastAsia="Calibri"/>
    </w:rPr>
  </w:style>
  <w:style w:type="character" w:customStyle="1" w:styleId="unreadChar">
    <w:name w:val="unread Char"/>
    <w:basedOn w:val="DefaultParagraphFont"/>
    <w:rsid w:val="002903EC"/>
    <w:rPr>
      <w:szCs w:val="24"/>
      <w:lang w:val="en-US" w:eastAsia="en-US" w:bidi="ar-SA"/>
    </w:rPr>
  </w:style>
  <w:style w:type="paragraph" w:customStyle="1" w:styleId="cardunderlined0">
    <w:name w:val="card underlined"/>
    <w:basedOn w:val="Normal"/>
    <w:rsid w:val="002903EC"/>
    <w:rPr>
      <w:rFonts w:ascii="Arial" w:eastAsia="Calibri" w:hAnsi="Arial"/>
      <w:u w:val="single"/>
    </w:rPr>
  </w:style>
  <w:style w:type="character" w:customStyle="1" w:styleId="Internetlink1">
    <w:name w:val="Internet link1"/>
    <w:rsid w:val="002903EC"/>
    <w:rPr>
      <w:color w:val="000080"/>
      <w:u w:val="single"/>
    </w:rPr>
  </w:style>
  <w:style w:type="character" w:customStyle="1" w:styleId="underliningChar3">
    <w:name w:val="underlining Char"/>
    <w:basedOn w:val="DefaultParagraphFont"/>
    <w:rsid w:val="002903EC"/>
    <w:rPr>
      <w:b/>
      <w:szCs w:val="24"/>
      <w:u w:val="single"/>
      <w:lang w:val="en-US" w:eastAsia="en-US" w:bidi="ar-SA"/>
    </w:rPr>
  </w:style>
  <w:style w:type="character" w:customStyle="1" w:styleId="notreadChar">
    <w:name w:val="not read Char"/>
    <w:basedOn w:val="DefaultParagraphFont"/>
    <w:rsid w:val="002903EC"/>
    <w:rPr>
      <w:sz w:val="18"/>
      <w:szCs w:val="24"/>
      <w:lang w:val="en-US" w:eastAsia="en-US" w:bidi="ar-SA"/>
    </w:rPr>
  </w:style>
  <w:style w:type="character" w:customStyle="1" w:styleId="journalname">
    <w:name w:val="journalname"/>
    <w:basedOn w:val="DefaultParagraphFont"/>
    <w:rsid w:val="002903EC"/>
  </w:style>
  <w:style w:type="character" w:customStyle="1" w:styleId="insideheadline">
    <w:name w:val="insideheadline"/>
    <w:basedOn w:val="DefaultParagraphFont"/>
    <w:rsid w:val="002903EC"/>
  </w:style>
  <w:style w:type="paragraph" w:customStyle="1" w:styleId="article-text">
    <w:name w:val="article-text"/>
    <w:basedOn w:val="Normal"/>
    <w:rsid w:val="002903EC"/>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2903EC"/>
  </w:style>
  <w:style w:type="character" w:customStyle="1" w:styleId="mwlivequotesdowndelayed">
    <w:name w:val="mwlivequotes down delayed"/>
    <w:basedOn w:val="DefaultParagraphFont"/>
    <w:rsid w:val="002903EC"/>
  </w:style>
  <w:style w:type="character" w:customStyle="1" w:styleId="shirttail">
    <w:name w:val="shirttail"/>
    <w:basedOn w:val="DefaultParagraphFont"/>
    <w:rsid w:val="002903EC"/>
  </w:style>
  <w:style w:type="character" w:customStyle="1" w:styleId="definition">
    <w:name w:val="definition"/>
    <w:basedOn w:val="DefaultParagraphFont"/>
    <w:rsid w:val="002903EC"/>
  </w:style>
  <w:style w:type="character" w:customStyle="1" w:styleId="CardTextCharCharChar">
    <w:name w:val="Card Text Char Char Char"/>
    <w:basedOn w:val="DefaultParagraphFont"/>
    <w:rsid w:val="002903EC"/>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2903EC"/>
    <w:rPr>
      <w:rFonts w:ascii="Arial Narrow" w:hAnsi="Arial Narrow"/>
      <w:sz w:val="18"/>
      <w:u w:val="single"/>
    </w:rPr>
  </w:style>
  <w:style w:type="character" w:customStyle="1" w:styleId="UnderlineStyleCharCharChar">
    <w:name w:val="Underline Style Char Char Char"/>
    <w:basedOn w:val="DefaultParagraphFont"/>
    <w:rsid w:val="002903EC"/>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2903EC"/>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2903EC"/>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2903EC"/>
    <w:rPr>
      <w:rFonts w:ascii="Arial" w:hAnsi="Arial" w:cs="Arial" w:hint="default"/>
      <w:b/>
      <w:bCs/>
      <w:color w:val="990000"/>
      <w:sz w:val="26"/>
      <w:szCs w:val="26"/>
    </w:rPr>
  </w:style>
  <w:style w:type="character" w:customStyle="1" w:styleId="bodytitle1">
    <w:name w:val="bodytitle1"/>
    <w:basedOn w:val="DefaultParagraphFont"/>
    <w:rsid w:val="002903EC"/>
    <w:rPr>
      <w:rFonts w:ascii="Arial" w:hAnsi="Arial" w:cs="Arial" w:hint="default"/>
      <w:b/>
      <w:bCs/>
      <w:smallCaps w:val="0"/>
      <w:color w:val="000000"/>
      <w:sz w:val="28"/>
      <w:szCs w:val="28"/>
    </w:rPr>
  </w:style>
  <w:style w:type="paragraph" w:customStyle="1" w:styleId="style109">
    <w:name w:val="style109"/>
    <w:basedOn w:val="Normal"/>
    <w:rsid w:val="002903EC"/>
    <w:pPr>
      <w:spacing w:before="100" w:beforeAutospacing="1" w:after="100" w:afterAutospacing="1"/>
    </w:pPr>
    <w:rPr>
      <w:rFonts w:eastAsia="Calibri"/>
      <w:sz w:val="24"/>
    </w:rPr>
  </w:style>
  <w:style w:type="paragraph" w:customStyle="1" w:styleId="style1100">
    <w:name w:val="style110"/>
    <w:basedOn w:val="Normal"/>
    <w:rsid w:val="002903EC"/>
    <w:pPr>
      <w:spacing w:before="100" w:beforeAutospacing="1" w:after="100" w:afterAutospacing="1"/>
    </w:pPr>
    <w:rPr>
      <w:rFonts w:eastAsia="Calibri"/>
      <w:sz w:val="24"/>
    </w:rPr>
  </w:style>
  <w:style w:type="paragraph" w:customStyle="1" w:styleId="captionpaddingstyle114">
    <w:name w:val="captionpadding style114"/>
    <w:basedOn w:val="Normal"/>
    <w:rsid w:val="002903EC"/>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2903EC"/>
  </w:style>
  <w:style w:type="character" w:customStyle="1" w:styleId="style114style118">
    <w:name w:val="style114 style118"/>
    <w:basedOn w:val="DefaultParagraphFont"/>
    <w:rsid w:val="002903EC"/>
  </w:style>
  <w:style w:type="paragraph" w:customStyle="1" w:styleId="mainstorybody">
    <w:name w:val="mainstorybody"/>
    <w:basedOn w:val="Normal"/>
    <w:rsid w:val="002903EC"/>
    <w:pPr>
      <w:spacing w:before="100" w:beforeAutospacing="1" w:after="100" w:afterAutospacing="1"/>
    </w:pPr>
    <w:rPr>
      <w:rFonts w:eastAsia="Calibri"/>
      <w:sz w:val="24"/>
    </w:rPr>
  </w:style>
  <w:style w:type="character" w:customStyle="1" w:styleId="hint">
    <w:name w:val="hint"/>
    <w:basedOn w:val="DefaultParagraphFont"/>
    <w:rsid w:val="002903EC"/>
  </w:style>
  <w:style w:type="character" w:customStyle="1" w:styleId="flw">
    <w:name w:val="flw"/>
    <w:basedOn w:val="DefaultParagraphFont"/>
    <w:rsid w:val="002903EC"/>
  </w:style>
  <w:style w:type="character" w:customStyle="1" w:styleId="illustration">
    <w:name w:val="illustration"/>
    <w:basedOn w:val="DefaultParagraphFont"/>
    <w:rsid w:val="002903EC"/>
  </w:style>
  <w:style w:type="paragraph" w:customStyle="1" w:styleId="ga">
    <w:name w:val="ga"/>
    <w:basedOn w:val="Normal"/>
    <w:rsid w:val="002903EC"/>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2903EC"/>
    <w:rPr>
      <w:rFonts w:ascii="Arial Narrow" w:hAnsi="Arial Narrow"/>
      <w:b/>
      <w:bCs/>
      <w:u w:val="thick"/>
    </w:rPr>
  </w:style>
  <w:style w:type="character" w:customStyle="1" w:styleId="subtitlesarticles1">
    <w:name w:val="subtitles_articles1"/>
    <w:basedOn w:val="DefaultParagraphFont"/>
    <w:rsid w:val="002903EC"/>
    <w:rPr>
      <w:rFonts w:ascii="Verdana" w:hAnsi="Verdana" w:cs="Times New Roman"/>
      <w:b/>
      <w:bCs/>
      <w:color w:val="000000"/>
      <w:sz w:val="20"/>
      <w:szCs w:val="20"/>
    </w:rPr>
  </w:style>
  <w:style w:type="character" w:customStyle="1" w:styleId="fulstoryreporter">
    <w:name w:val="ful_storyreporter"/>
    <w:basedOn w:val="DefaultParagraphFont"/>
    <w:rsid w:val="002903EC"/>
  </w:style>
  <w:style w:type="character" w:customStyle="1" w:styleId="editsection">
    <w:name w:val="editsection"/>
    <w:basedOn w:val="DefaultParagraphFont"/>
    <w:rsid w:val="002903EC"/>
  </w:style>
  <w:style w:type="paragraph" w:customStyle="1" w:styleId="body-indent-60">
    <w:name w:val="body-indent-60"/>
    <w:basedOn w:val="Normal"/>
    <w:rsid w:val="002903EC"/>
    <w:pPr>
      <w:spacing w:before="100" w:beforeAutospacing="1" w:after="100" w:afterAutospacing="1"/>
    </w:pPr>
    <w:rPr>
      <w:rFonts w:eastAsia="Calibri"/>
      <w:sz w:val="24"/>
    </w:rPr>
  </w:style>
  <w:style w:type="paragraph" w:customStyle="1" w:styleId="body-indent-60-start">
    <w:name w:val="body-indent-60-start"/>
    <w:basedOn w:val="Normal"/>
    <w:rsid w:val="002903EC"/>
    <w:pPr>
      <w:spacing w:before="100" w:beforeAutospacing="1" w:after="100" w:afterAutospacing="1"/>
    </w:pPr>
    <w:rPr>
      <w:rFonts w:eastAsia="Calibri"/>
      <w:sz w:val="24"/>
    </w:rPr>
  </w:style>
  <w:style w:type="character" w:customStyle="1" w:styleId="StyleArial12ptBlack">
    <w:name w:val="Style Arial 12 pt Black"/>
    <w:basedOn w:val="DefaultParagraphFont"/>
    <w:rsid w:val="002903EC"/>
    <w:rPr>
      <w:rFonts w:ascii="Garamond" w:hAnsi="Garamond"/>
      <w:color w:val="000000"/>
      <w:sz w:val="20"/>
      <w:u w:val="single"/>
    </w:rPr>
  </w:style>
  <w:style w:type="character" w:customStyle="1" w:styleId="StyleArialBlack">
    <w:name w:val="Style Arial Black"/>
    <w:basedOn w:val="DefaultParagraphFont"/>
    <w:rsid w:val="002903EC"/>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2903EC"/>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2903EC"/>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2903EC"/>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2903EC"/>
    <w:rPr>
      <w:rFonts w:eastAsia="Times New Roman"/>
      <w:b/>
      <w:bCs/>
      <w:szCs w:val="24"/>
      <w:u w:val="thick"/>
    </w:rPr>
  </w:style>
  <w:style w:type="paragraph" w:customStyle="1" w:styleId="StyleSmallTimesNewRoman11pt">
    <w:name w:val="Style Small + Times New Roman 11 pt"/>
    <w:link w:val="StyleSmallTimesNewRoman11ptChar"/>
    <w:rsid w:val="002903EC"/>
    <w:rPr>
      <w:rFonts w:eastAsia="Times New Roman"/>
      <w:szCs w:val="24"/>
    </w:rPr>
  </w:style>
  <w:style w:type="character" w:customStyle="1" w:styleId="StyleSmallTimesNewRoman11ptChar">
    <w:name w:val="Style Small + Times New Roman 11 pt Char"/>
    <w:basedOn w:val="DefaultParagraphFont"/>
    <w:link w:val="StyleSmallTimesNewRoman11pt"/>
    <w:rsid w:val="002903EC"/>
    <w:rPr>
      <w:rFonts w:eastAsia="Times New Roman"/>
      <w:szCs w:val="24"/>
    </w:rPr>
  </w:style>
  <w:style w:type="paragraph" w:customStyle="1" w:styleId="StyleSmallTimesNewRoman11ptThickunderline">
    <w:name w:val="Style Small + Times New Roman 11 pt Thick underline"/>
    <w:link w:val="StyleSmallTimesNewRoman11ptThickunderlineChar"/>
    <w:rsid w:val="002903EC"/>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2903EC"/>
    <w:rPr>
      <w:rFonts w:eastAsia="Times New Roman"/>
      <w:szCs w:val="24"/>
      <w:u w:val="thick"/>
    </w:rPr>
  </w:style>
  <w:style w:type="character" w:customStyle="1" w:styleId="Style11ptBorderSinglesolidlineAuto05ptLinewidth">
    <w:name w:val="Style 11 pt Border: : (Single solid line Auto  0.5 pt Line width)"/>
    <w:rsid w:val="002903EC"/>
    <w:rPr>
      <w:sz w:val="20"/>
      <w:bdr w:val="single" w:sz="4" w:space="0" w:color="auto" w:frame="1"/>
    </w:rPr>
  </w:style>
  <w:style w:type="character" w:customStyle="1" w:styleId="StyleUnderlineChar6CharCharCharCharCharCharCharChar11">
    <w:name w:val="Style Underline Char6 Char Char Char Char Char Char Char Char + 11 ..."/>
    <w:rsid w:val="002903E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903E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903E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903EC"/>
    <w:rPr>
      <w:sz w:val="20"/>
      <w:szCs w:val="24"/>
      <w:u w:val="single"/>
      <w:bdr w:val="single" w:sz="4" w:space="0" w:color="auto"/>
      <w:lang w:val="en-US" w:eastAsia="en-US" w:bidi="ar-SA"/>
    </w:rPr>
  </w:style>
  <w:style w:type="character" w:customStyle="1" w:styleId="StyleLatinGaramondUnderline">
    <w:name w:val="Style (Latin) Garamond Underline"/>
    <w:rsid w:val="002903EC"/>
    <w:rPr>
      <w:rFonts w:ascii="Times New Roman" w:hAnsi="Times New Roman"/>
      <w:sz w:val="20"/>
      <w:u w:val="single"/>
    </w:rPr>
  </w:style>
  <w:style w:type="character" w:customStyle="1" w:styleId="StyleLatinGaramond">
    <w:name w:val="Style (Latin) Garamond"/>
    <w:rsid w:val="002903EC"/>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2903EC"/>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2903EC"/>
    <w:rPr>
      <w:rFonts w:ascii="Times" w:eastAsia="Times New Roman" w:hAnsi="Times" w:cs="Arial"/>
      <w:szCs w:val="28"/>
      <w:u w:val="single"/>
    </w:rPr>
  </w:style>
  <w:style w:type="paragraph" w:customStyle="1" w:styleId="HeaderStyle">
    <w:name w:val="Header Style"/>
    <w:basedOn w:val="Normal"/>
    <w:rsid w:val="002903EC"/>
    <w:pPr>
      <w:jc w:val="center"/>
    </w:pPr>
    <w:rPr>
      <w:rFonts w:eastAsia="Times New Roman"/>
      <w:b/>
      <w:sz w:val="24"/>
      <w:szCs w:val="20"/>
      <w:u w:val="single"/>
    </w:rPr>
  </w:style>
  <w:style w:type="character" w:customStyle="1" w:styleId="CardChar21">
    <w:name w:val="Card Char2"/>
    <w:basedOn w:val="DefaultParagraphFont"/>
    <w:rsid w:val="002903EC"/>
    <w:rPr>
      <w:rFonts w:ascii="Times New Roman" w:eastAsia="Times New Roman" w:hAnsi="Times New Roman" w:cs="Times New Roman"/>
      <w:bCs/>
      <w:color w:val="000000"/>
      <w:sz w:val="20"/>
      <w:szCs w:val="20"/>
    </w:rPr>
  </w:style>
  <w:style w:type="character" w:customStyle="1" w:styleId="A17">
    <w:name w:val="A17"/>
    <w:rsid w:val="002903EC"/>
    <w:rPr>
      <w:rFonts w:cs="Baskerville"/>
      <w:color w:val="000000"/>
      <w:sz w:val="12"/>
      <w:szCs w:val="12"/>
    </w:rPr>
  </w:style>
  <w:style w:type="paragraph" w:customStyle="1" w:styleId="Pa19">
    <w:name w:val="Pa19"/>
    <w:basedOn w:val="Normal"/>
    <w:next w:val="Normal"/>
    <w:rsid w:val="002903EC"/>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2903EC"/>
    <w:pPr>
      <w:autoSpaceDE w:val="0"/>
      <w:autoSpaceDN w:val="0"/>
      <w:adjustRightInd w:val="0"/>
      <w:spacing w:line="441" w:lineRule="atLeast"/>
    </w:pPr>
    <w:rPr>
      <w:rFonts w:ascii="Baskerville" w:eastAsia="Times New Roman" w:hAnsi="Baskerville"/>
      <w:sz w:val="24"/>
    </w:rPr>
  </w:style>
  <w:style w:type="character" w:customStyle="1" w:styleId="A14">
    <w:name w:val="A14"/>
    <w:rsid w:val="002903EC"/>
    <w:rPr>
      <w:rFonts w:ascii="Frutiger 45 Light" w:hAnsi="Frutiger 45 Light" w:cs="Frutiger 45 Light"/>
      <w:b/>
      <w:bCs/>
      <w:i/>
      <w:iCs/>
      <w:color w:val="000000"/>
      <w:sz w:val="36"/>
      <w:szCs w:val="36"/>
    </w:rPr>
  </w:style>
  <w:style w:type="character" w:customStyle="1" w:styleId="A20">
    <w:name w:val="A20"/>
    <w:rsid w:val="002903EC"/>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2903EC"/>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903EC"/>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2903EC"/>
    <w:rPr>
      <w:rFonts w:cs="Arial"/>
      <w:b/>
      <w:bCs/>
      <w:sz w:val="24"/>
      <w:szCs w:val="26"/>
      <w:lang w:val="en-US" w:eastAsia="en-US" w:bidi="ar-SA"/>
    </w:rPr>
  </w:style>
  <w:style w:type="character" w:customStyle="1" w:styleId="brief-smalltext0">
    <w:name w:val="brief-smalltext"/>
    <w:basedOn w:val="DefaultParagraphFont"/>
    <w:rsid w:val="002903EC"/>
  </w:style>
  <w:style w:type="paragraph" w:customStyle="1" w:styleId="Coverintroduction">
    <w:name w:val="Cover introduction"/>
    <w:basedOn w:val="Default"/>
    <w:next w:val="Default"/>
    <w:rsid w:val="002903EC"/>
    <w:rPr>
      <w:rFonts w:ascii="Arial" w:eastAsia="Times New Roman" w:hAnsi="Arial"/>
      <w:color w:val="auto"/>
    </w:rPr>
  </w:style>
  <w:style w:type="character" w:customStyle="1" w:styleId="style53">
    <w:name w:val="style5"/>
    <w:basedOn w:val="DefaultParagraphFont"/>
    <w:rsid w:val="002903EC"/>
  </w:style>
  <w:style w:type="character" w:customStyle="1" w:styleId="TagCharCharCharCharCharChar">
    <w:name w:val="Tag Char Char Char Char Char Char"/>
    <w:rsid w:val="002903EC"/>
    <w:rPr>
      <w:rFonts w:cs="Arial"/>
      <w:b/>
      <w:bCs/>
      <w:sz w:val="24"/>
      <w:szCs w:val="26"/>
      <w:lang w:val="en-US" w:eastAsia="en-US" w:bidi="ar-SA"/>
    </w:rPr>
  </w:style>
  <w:style w:type="character" w:customStyle="1" w:styleId="pmterms3">
    <w:name w:val="pmterms3"/>
    <w:basedOn w:val="DefaultParagraphFont"/>
    <w:rsid w:val="002903EC"/>
  </w:style>
  <w:style w:type="character" w:customStyle="1" w:styleId="interiorheadline">
    <w:name w:val="interiorheadline"/>
    <w:basedOn w:val="DefaultParagraphFont"/>
    <w:rsid w:val="002903EC"/>
  </w:style>
  <w:style w:type="character" w:customStyle="1" w:styleId="Heading31CharCharCharChar1">
    <w:name w:val="Heading 31 Char Char Char Char1"/>
    <w:rsid w:val="002903EC"/>
    <w:rPr>
      <w:rFonts w:cs="Arial"/>
      <w:b/>
      <w:bCs/>
      <w:sz w:val="24"/>
      <w:szCs w:val="26"/>
      <w:lang w:val="en-US" w:eastAsia="en-US" w:bidi="ar-SA"/>
    </w:rPr>
  </w:style>
  <w:style w:type="character" w:customStyle="1" w:styleId="Heading31CharCharChar">
    <w:name w:val="Heading 31 Char Char Char"/>
    <w:rsid w:val="002903EC"/>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2903EC"/>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2903EC"/>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2903EC"/>
    <w:rPr>
      <w:rFonts w:eastAsia="MS Mincho"/>
      <w:b/>
      <w:u w:val="single"/>
    </w:rPr>
  </w:style>
  <w:style w:type="character" w:customStyle="1" w:styleId="BoldandUnderlineCharChar1CharChar">
    <w:name w:val="Bold and Underline Char Char1 Char Char"/>
    <w:basedOn w:val="DefaultParagraphFont"/>
    <w:link w:val="BoldandUnderlineCharChar1Char"/>
    <w:rsid w:val="002903EC"/>
    <w:rPr>
      <w:rFonts w:ascii="Calibri" w:eastAsia="MS Mincho" w:hAnsi="Calibri"/>
      <w:b/>
      <w:u w:val="single"/>
    </w:rPr>
  </w:style>
  <w:style w:type="character" w:customStyle="1" w:styleId="author-bio-box">
    <w:name w:val="author-bio-box"/>
    <w:basedOn w:val="DefaultParagraphFont"/>
    <w:rsid w:val="002903EC"/>
  </w:style>
  <w:style w:type="character" w:customStyle="1" w:styleId="CharCharCharCharChar">
    <w:name w:val="Char Char Char Char Char"/>
    <w:aliases w:val="Char Char Char Char,Char Char Char Char Char Char Char1,Heading 2 Char1 Char Char Char Char Char Char"/>
    <w:basedOn w:val="DefaultParagraphFont"/>
    <w:rsid w:val="002903EC"/>
    <w:rPr>
      <w:rFonts w:cs="Arial"/>
      <w:b/>
      <w:bCs/>
      <w:iCs/>
      <w:sz w:val="24"/>
      <w:szCs w:val="28"/>
      <w:lang w:val="en-US" w:eastAsia="en-US" w:bidi="ar-SA"/>
    </w:rPr>
  </w:style>
  <w:style w:type="character" w:customStyle="1" w:styleId="SmalltextChar">
    <w:name w:val="Small text Char"/>
    <w:aliases w:val="Quote1 Char1"/>
    <w:link w:val="Smalltext"/>
    <w:rsid w:val="002903EC"/>
    <w:rPr>
      <w:rFonts w:ascii="Calibri" w:eastAsia="Times New Roman" w:hAnsi="Calibri"/>
      <w:color w:val="000000"/>
    </w:rPr>
  </w:style>
  <w:style w:type="character" w:customStyle="1" w:styleId="SubtitleChar2">
    <w:name w:val="Subtitle Char2"/>
    <w:basedOn w:val="DefaultParagraphFont"/>
    <w:uiPriority w:val="11"/>
    <w:rsid w:val="002903EC"/>
    <w:rPr>
      <w:rFonts w:eastAsiaTheme="minorEastAsia"/>
      <w:color w:val="5A5A5A" w:themeColor="text1" w:themeTint="A5"/>
      <w:spacing w:val="15"/>
    </w:rPr>
  </w:style>
  <w:style w:type="paragraph" w:customStyle="1" w:styleId="blocktitle5">
    <w:name w:val="block title"/>
    <w:basedOn w:val="Normal"/>
    <w:autoRedefine/>
    <w:qFormat/>
    <w:rsid w:val="002903EC"/>
    <w:pPr>
      <w:spacing w:after="240"/>
      <w:jc w:val="center"/>
      <w:outlineLvl w:val="0"/>
    </w:pPr>
    <w:rPr>
      <w:rFonts w:eastAsia="Calibri"/>
      <w:b/>
      <w:caps/>
      <w:sz w:val="28"/>
      <w:szCs w:val="28"/>
      <w:lang w:val="es-ES"/>
    </w:rPr>
  </w:style>
  <w:style w:type="paragraph" w:customStyle="1" w:styleId="type">
    <w:name w:val="type"/>
    <w:basedOn w:val="Normal"/>
    <w:qFormat/>
    <w:rsid w:val="002903EC"/>
    <w:pPr>
      <w:spacing w:before="100" w:beforeAutospacing="1" w:after="100" w:afterAutospacing="1"/>
    </w:pPr>
    <w:rPr>
      <w:rFonts w:eastAsia="Times New Roman"/>
    </w:rPr>
  </w:style>
  <w:style w:type="character" w:customStyle="1" w:styleId="abodyblack3">
    <w:name w:val="abodyblack3"/>
    <w:basedOn w:val="DefaultParagraphFont"/>
    <w:rsid w:val="002903EC"/>
  </w:style>
  <w:style w:type="character" w:customStyle="1" w:styleId="cit-first-element">
    <w:name w:val="cit-first-element"/>
    <w:basedOn w:val="DefaultParagraphFont"/>
    <w:rsid w:val="002903EC"/>
  </w:style>
  <w:style w:type="character" w:customStyle="1" w:styleId="StyleThickunderline1">
    <w:name w:val="Style Thick underline1"/>
    <w:basedOn w:val="DefaultParagraphFont"/>
    <w:rsid w:val="002903EC"/>
    <w:rPr>
      <w:u w:val="single"/>
    </w:rPr>
  </w:style>
  <w:style w:type="character" w:customStyle="1" w:styleId="UnderlineChar5">
    <w:name w:val="UnderlineChar"/>
    <w:rsid w:val="002903EC"/>
    <w:rPr>
      <w:sz w:val="24"/>
      <w:u w:val="single"/>
      <w:shd w:val="clear" w:color="auto" w:fill="auto"/>
    </w:rPr>
  </w:style>
  <w:style w:type="paragraph" w:customStyle="1" w:styleId="Tag21">
    <w:name w:val="Tag21"/>
    <w:basedOn w:val="Normal"/>
    <w:qFormat/>
    <w:rsid w:val="002903EC"/>
    <w:rPr>
      <w:rFonts w:ascii="Arial" w:eastAsia="Times New Roman" w:hAnsi="Arial" w:cs="Arial"/>
      <w:b/>
      <w:sz w:val="24"/>
    </w:rPr>
  </w:style>
  <w:style w:type="character" w:customStyle="1" w:styleId="Bodytext10NotItalic">
    <w:name w:val="Body text (10) + Not Italic"/>
    <w:basedOn w:val="Bodytext100"/>
    <w:uiPriority w:val="99"/>
    <w:rsid w:val="002903EC"/>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2903EC"/>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2903EC"/>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2903EC"/>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2903EC"/>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2903EC"/>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2903EC"/>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903EC"/>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2903EC"/>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2903EC"/>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2903EC"/>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2903EC"/>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2903EC"/>
  </w:style>
  <w:style w:type="paragraph" w:customStyle="1" w:styleId="leader">
    <w:name w:val="leader"/>
    <w:basedOn w:val="Normal"/>
    <w:rsid w:val="002903EC"/>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2903EC"/>
  </w:style>
  <w:style w:type="character" w:customStyle="1" w:styleId="m5776082503052064917gmail-style13ptbold">
    <w:name w:val="m_5776082503052064917gmail-style13ptbold"/>
    <w:basedOn w:val="DefaultParagraphFont"/>
    <w:rsid w:val="002903EC"/>
  </w:style>
  <w:style w:type="character" w:customStyle="1" w:styleId="m5776082503052064917gmail-styleunderline">
    <w:name w:val="m_5776082503052064917gmail-styleunderline"/>
    <w:basedOn w:val="DefaultParagraphFont"/>
    <w:rsid w:val="002903EC"/>
  </w:style>
  <w:style w:type="paragraph" w:customStyle="1" w:styleId="DateTime0">
    <w:name w:val="DateTime"/>
    <w:basedOn w:val="Normal"/>
    <w:link w:val="DateTimeChar"/>
    <w:autoRedefine/>
    <w:uiPriority w:val="4"/>
    <w:qFormat/>
    <w:rsid w:val="002903EC"/>
    <w:rPr>
      <w:rFonts w:ascii="Arial" w:hAnsi="Arial" w:cs="Arial"/>
    </w:rPr>
  </w:style>
  <w:style w:type="character" w:customStyle="1" w:styleId="DateTimeChar">
    <w:name w:val="DateTime Char"/>
    <w:basedOn w:val="DefaultParagraphFont"/>
    <w:link w:val="DateTime0"/>
    <w:uiPriority w:val="4"/>
    <w:rsid w:val="002903EC"/>
    <w:rPr>
      <w:rFonts w:ascii="Arial" w:hAnsi="Arial" w:cs="Arial"/>
    </w:rPr>
  </w:style>
  <w:style w:type="paragraph" w:customStyle="1" w:styleId="Lecture">
    <w:name w:val="Lecture"/>
    <w:next w:val="BodyText"/>
    <w:link w:val="LectureChar"/>
    <w:autoRedefine/>
    <w:uiPriority w:val="4"/>
    <w:qFormat/>
    <w:rsid w:val="002903EC"/>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2903EC"/>
    <w:rPr>
      <w:rFonts w:ascii="Arial" w:hAnsi="Arial" w:cs="Arial"/>
      <w:spacing w:val="-10"/>
      <w:sz w:val="16"/>
    </w:rPr>
  </w:style>
  <w:style w:type="paragraph" w:customStyle="1" w:styleId="BreakTag">
    <w:name w:val="Break Tag"/>
    <w:basedOn w:val="Normal"/>
    <w:autoRedefine/>
    <w:uiPriority w:val="4"/>
    <w:qFormat/>
    <w:rsid w:val="002903EC"/>
    <w:pPr>
      <w:spacing w:before="240"/>
    </w:pPr>
    <w:rPr>
      <w:rFonts w:ascii="Arial" w:hAnsi="Arial" w:cs="Arial"/>
      <w:b/>
    </w:rPr>
  </w:style>
  <w:style w:type="paragraph" w:customStyle="1" w:styleId="BreakBlock">
    <w:name w:val="Break Block"/>
    <w:basedOn w:val="Normal"/>
    <w:link w:val="BreakBlockChar"/>
    <w:autoRedefine/>
    <w:qFormat/>
    <w:rsid w:val="002903EC"/>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903EC"/>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2903EC"/>
    <w:rPr>
      <w:rFonts w:asciiTheme="minorHAnsi" w:hAnsiTheme="minorHAnsi"/>
      <w:b/>
      <w:u w:val="single"/>
    </w:rPr>
  </w:style>
  <w:style w:type="character" w:customStyle="1" w:styleId="Reduce8ptCharChar">
    <w:name w:val="Reduce 8pt Char Char"/>
    <w:basedOn w:val="DefaultParagraphFont"/>
    <w:link w:val="Reduce8pt"/>
    <w:rsid w:val="002903EC"/>
    <w:rPr>
      <w:sz w:val="16"/>
    </w:rPr>
  </w:style>
  <w:style w:type="paragraph" w:customStyle="1" w:styleId="Reduce8pt">
    <w:name w:val="Reduce 8pt"/>
    <w:basedOn w:val="Normal"/>
    <w:link w:val="Reduce8ptCharChar"/>
    <w:qFormat/>
    <w:rsid w:val="002903EC"/>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2903EC"/>
    <w:rPr>
      <w:color w:val="2B579A"/>
      <w:shd w:val="clear" w:color="auto" w:fill="E6E6E6"/>
    </w:rPr>
  </w:style>
  <w:style w:type="character" w:customStyle="1" w:styleId="m6370699461968006786gmail-styleunderline">
    <w:name w:val="m_6370699461968006786gmail-styleunderline"/>
    <w:basedOn w:val="DefaultParagraphFont"/>
    <w:rsid w:val="002903EC"/>
  </w:style>
  <w:style w:type="character" w:customStyle="1" w:styleId="Mention2">
    <w:name w:val="Mention2"/>
    <w:basedOn w:val="DefaultParagraphFont"/>
    <w:uiPriority w:val="99"/>
    <w:semiHidden/>
    <w:unhideWhenUsed/>
    <w:rsid w:val="002903EC"/>
    <w:rPr>
      <w:color w:val="2B579A"/>
      <w:shd w:val="clear" w:color="auto" w:fill="E6E6E6"/>
    </w:rPr>
  </w:style>
  <w:style w:type="paragraph" w:customStyle="1" w:styleId="FlashTag">
    <w:name w:val="FlashTag"/>
    <w:basedOn w:val="Normal"/>
    <w:link w:val="FlashTagChar"/>
    <w:autoRedefine/>
    <w:uiPriority w:val="4"/>
    <w:qFormat/>
    <w:rsid w:val="002903EC"/>
    <w:rPr>
      <w:rFonts w:asciiTheme="majorHAnsi" w:hAnsiTheme="majorHAnsi" w:cs="Arial"/>
      <w:b/>
      <w:sz w:val="28"/>
    </w:rPr>
  </w:style>
  <w:style w:type="character" w:customStyle="1" w:styleId="FlashTagChar">
    <w:name w:val="FlashTag Char"/>
    <w:basedOn w:val="DefaultParagraphFont"/>
    <w:link w:val="FlashTag"/>
    <w:uiPriority w:val="4"/>
    <w:rsid w:val="002903EC"/>
    <w:rPr>
      <w:rFonts w:asciiTheme="majorHAnsi" w:hAnsiTheme="majorHAnsi" w:cs="Arial"/>
      <w:b/>
      <w:sz w:val="28"/>
    </w:rPr>
  </w:style>
  <w:style w:type="paragraph" w:customStyle="1" w:styleId="Warrant">
    <w:name w:val="Warrant"/>
    <w:autoRedefine/>
    <w:uiPriority w:val="4"/>
    <w:qFormat/>
    <w:rsid w:val="002903EC"/>
    <w:pPr>
      <w:ind w:left="720"/>
    </w:pPr>
    <w:rPr>
      <w:rFonts w:ascii="Calibri" w:hAnsi="Calibri" w:cs="Arial"/>
    </w:rPr>
  </w:style>
  <w:style w:type="character" w:customStyle="1" w:styleId="m-8793234324905335251gmail-style13ptbold">
    <w:name w:val="m_-8793234324905335251gmail-style13ptbold"/>
    <w:basedOn w:val="DefaultParagraphFont"/>
    <w:rsid w:val="002903EC"/>
  </w:style>
  <w:style w:type="character" w:customStyle="1" w:styleId="m3965771245576658108gmail-styleunderline">
    <w:name w:val="m_3965771245576658108gmail-styleunderline"/>
    <w:basedOn w:val="DefaultParagraphFont"/>
    <w:rsid w:val="002903EC"/>
  </w:style>
  <w:style w:type="character" w:customStyle="1" w:styleId="BodytextItalic">
    <w:name w:val="Body text + Italic"/>
    <w:aliases w:val="Body text + CordiaUPC,12 pt,Body text + 9 pt"/>
    <w:uiPriority w:val="99"/>
    <w:rsid w:val="002903E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903E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2903EC"/>
  </w:style>
  <w:style w:type="numbering" w:customStyle="1" w:styleId="NoList1111111">
    <w:name w:val="No List1111111"/>
    <w:next w:val="NoList"/>
    <w:uiPriority w:val="99"/>
    <w:semiHidden/>
    <w:unhideWhenUsed/>
    <w:rsid w:val="002903EC"/>
  </w:style>
  <w:style w:type="numbering" w:customStyle="1" w:styleId="NoList11111111">
    <w:name w:val="No List11111111"/>
    <w:next w:val="NoList"/>
    <w:uiPriority w:val="99"/>
    <w:semiHidden/>
    <w:unhideWhenUsed/>
    <w:rsid w:val="002903EC"/>
  </w:style>
  <w:style w:type="numbering" w:customStyle="1" w:styleId="NoList111111111">
    <w:name w:val="No List111111111"/>
    <w:next w:val="NoList"/>
    <w:uiPriority w:val="99"/>
    <w:semiHidden/>
    <w:unhideWhenUsed/>
    <w:rsid w:val="002903EC"/>
  </w:style>
  <w:style w:type="numbering" w:customStyle="1" w:styleId="NoList1111111111">
    <w:name w:val="No List1111111111"/>
    <w:next w:val="NoList"/>
    <w:uiPriority w:val="99"/>
    <w:semiHidden/>
    <w:unhideWhenUsed/>
    <w:rsid w:val="002903EC"/>
  </w:style>
  <w:style w:type="numbering" w:customStyle="1" w:styleId="NoList11111111111">
    <w:name w:val="No List11111111111"/>
    <w:next w:val="NoList"/>
    <w:uiPriority w:val="99"/>
    <w:semiHidden/>
    <w:unhideWhenUsed/>
    <w:rsid w:val="002903EC"/>
  </w:style>
  <w:style w:type="numbering" w:customStyle="1" w:styleId="NoList111111111111">
    <w:name w:val="No List111111111111"/>
    <w:next w:val="NoList"/>
    <w:uiPriority w:val="99"/>
    <w:semiHidden/>
    <w:unhideWhenUsed/>
    <w:rsid w:val="002903EC"/>
  </w:style>
  <w:style w:type="numbering" w:customStyle="1" w:styleId="NoList1111111111111">
    <w:name w:val="No List1111111111111"/>
    <w:next w:val="NoList"/>
    <w:uiPriority w:val="99"/>
    <w:semiHidden/>
    <w:unhideWhenUsed/>
    <w:rsid w:val="002903EC"/>
  </w:style>
  <w:style w:type="numbering" w:customStyle="1" w:styleId="NoList11111111111111">
    <w:name w:val="No List11111111111111"/>
    <w:next w:val="NoList"/>
    <w:uiPriority w:val="99"/>
    <w:semiHidden/>
    <w:unhideWhenUsed/>
    <w:rsid w:val="002903EC"/>
  </w:style>
  <w:style w:type="numbering" w:customStyle="1" w:styleId="NoList111111111111111">
    <w:name w:val="No List111111111111111"/>
    <w:next w:val="NoList"/>
    <w:uiPriority w:val="99"/>
    <w:semiHidden/>
    <w:unhideWhenUsed/>
    <w:rsid w:val="002903EC"/>
  </w:style>
  <w:style w:type="numbering" w:customStyle="1" w:styleId="NoList1111111111111111">
    <w:name w:val="No List1111111111111111"/>
    <w:next w:val="NoList"/>
    <w:uiPriority w:val="99"/>
    <w:semiHidden/>
    <w:unhideWhenUsed/>
    <w:rsid w:val="002903EC"/>
  </w:style>
  <w:style w:type="numbering" w:customStyle="1" w:styleId="NoList11111111111111111">
    <w:name w:val="No List11111111111111111"/>
    <w:next w:val="NoList"/>
    <w:uiPriority w:val="99"/>
    <w:semiHidden/>
    <w:unhideWhenUsed/>
    <w:rsid w:val="002903EC"/>
  </w:style>
  <w:style w:type="character" w:customStyle="1" w:styleId="FontStyle220">
    <w:name w:val="Font Style220"/>
    <w:basedOn w:val="DefaultParagraphFont"/>
    <w:uiPriority w:val="99"/>
    <w:rsid w:val="002903EC"/>
    <w:rPr>
      <w:rFonts w:ascii="Candara" w:hAnsi="Candara" w:cs="Candara" w:hint="default"/>
      <w:i/>
      <w:iCs/>
      <w:sz w:val="18"/>
      <w:szCs w:val="18"/>
    </w:rPr>
  </w:style>
  <w:style w:type="character" w:customStyle="1" w:styleId="FontStyle290">
    <w:name w:val="Font Style290"/>
    <w:basedOn w:val="DefaultParagraphFont"/>
    <w:uiPriority w:val="99"/>
    <w:rsid w:val="002903E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903EC"/>
    <w:rPr>
      <w:rFonts w:ascii="Arial" w:hAnsi="Arial" w:cs="Arial"/>
      <w:b/>
      <w:bCs/>
      <w:sz w:val="16"/>
      <w:szCs w:val="16"/>
    </w:rPr>
  </w:style>
  <w:style w:type="character" w:customStyle="1" w:styleId="m-5498913268213319940gmail-styleunderline">
    <w:name w:val="m_-5498913268213319940gmail-styleunderline"/>
    <w:basedOn w:val="DefaultParagraphFont"/>
    <w:rsid w:val="002903EC"/>
  </w:style>
  <w:style w:type="paragraph" w:customStyle="1" w:styleId="speakable">
    <w:name w:val="speakable"/>
    <w:basedOn w:val="Normal"/>
    <w:uiPriority w:val="99"/>
    <w:qFormat/>
    <w:rsid w:val="002903EC"/>
    <w:pPr>
      <w:spacing w:before="100" w:beforeAutospacing="1" w:after="100" w:afterAutospacing="1"/>
    </w:pPr>
    <w:rPr>
      <w:rFonts w:eastAsia="Times New Roman"/>
      <w:sz w:val="24"/>
    </w:rPr>
  </w:style>
  <w:style w:type="character" w:customStyle="1" w:styleId="overlay">
    <w:name w:val="overlay"/>
    <w:basedOn w:val="DefaultParagraphFont"/>
    <w:rsid w:val="002903EC"/>
  </w:style>
  <w:style w:type="paragraph" w:customStyle="1" w:styleId="g-body">
    <w:name w:val="g-body"/>
    <w:basedOn w:val="Normal"/>
    <w:uiPriority w:val="99"/>
    <w:qFormat/>
    <w:rsid w:val="002903EC"/>
    <w:pPr>
      <w:spacing w:before="100" w:beforeAutospacing="1" w:after="100" w:afterAutospacing="1"/>
    </w:pPr>
    <w:rPr>
      <w:rFonts w:eastAsia="Times New Roman"/>
      <w:sz w:val="24"/>
    </w:rPr>
  </w:style>
  <w:style w:type="paragraph" w:customStyle="1" w:styleId="g-pstyle0">
    <w:name w:val="g-pstyle0"/>
    <w:basedOn w:val="Normal"/>
    <w:uiPriority w:val="99"/>
    <w:qFormat/>
    <w:rsid w:val="002903EC"/>
    <w:pPr>
      <w:spacing w:before="100" w:beforeAutospacing="1" w:after="100" w:afterAutospacing="1"/>
    </w:pPr>
    <w:rPr>
      <w:rFonts w:eastAsia="Times New Roman"/>
      <w:sz w:val="24"/>
    </w:rPr>
  </w:style>
  <w:style w:type="paragraph" w:customStyle="1" w:styleId="g-pstyle1">
    <w:name w:val="g-pstyle1"/>
    <w:basedOn w:val="Normal"/>
    <w:uiPriority w:val="99"/>
    <w:qFormat/>
    <w:rsid w:val="002903EC"/>
    <w:pPr>
      <w:spacing w:before="100" w:beforeAutospacing="1" w:after="100" w:afterAutospacing="1"/>
    </w:pPr>
    <w:rPr>
      <w:rFonts w:eastAsia="Times New Roman"/>
      <w:sz w:val="24"/>
    </w:rPr>
  </w:style>
  <w:style w:type="paragraph" w:customStyle="1" w:styleId="g-asset-hed">
    <w:name w:val="g-asset-hed"/>
    <w:basedOn w:val="Normal"/>
    <w:uiPriority w:val="99"/>
    <w:qFormat/>
    <w:rsid w:val="002903EC"/>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903EC"/>
    <w:pPr>
      <w:spacing w:before="100" w:beforeAutospacing="1" w:after="100" w:afterAutospacing="1"/>
    </w:pPr>
    <w:rPr>
      <w:rFonts w:ascii="Arial" w:hAnsi="Arial" w:cs="Arial"/>
      <w:sz w:val="24"/>
    </w:rPr>
  </w:style>
  <w:style w:type="paragraph" w:customStyle="1" w:styleId="style41">
    <w:name w:val="style4"/>
    <w:basedOn w:val="Normal"/>
    <w:uiPriority w:val="99"/>
    <w:qFormat/>
    <w:rsid w:val="002903EC"/>
    <w:pPr>
      <w:spacing w:before="100" w:beforeAutospacing="1" w:after="100" w:afterAutospacing="1"/>
    </w:pPr>
    <w:rPr>
      <w:rFonts w:cs="Arial"/>
      <w:sz w:val="24"/>
    </w:rPr>
  </w:style>
  <w:style w:type="paragraph" w:customStyle="1" w:styleId="speech">
    <w:name w:val="speech"/>
    <w:basedOn w:val="Normal"/>
    <w:uiPriority w:val="99"/>
    <w:qFormat/>
    <w:rsid w:val="002903EC"/>
    <w:pPr>
      <w:spacing w:before="100" w:beforeAutospacing="1" w:after="100" w:afterAutospacing="1"/>
    </w:pPr>
    <w:rPr>
      <w:rFonts w:cs="Arial"/>
      <w:sz w:val="24"/>
    </w:rPr>
  </w:style>
  <w:style w:type="character" w:customStyle="1" w:styleId="adtext0">
    <w:name w:val="adtext"/>
    <w:basedOn w:val="DefaultParagraphFont"/>
    <w:rsid w:val="002903EC"/>
  </w:style>
  <w:style w:type="character" w:customStyle="1" w:styleId="qu730rj69h">
    <w:name w:val="qu730rj69h"/>
    <w:basedOn w:val="DefaultParagraphFont"/>
    <w:rsid w:val="002903EC"/>
  </w:style>
  <w:style w:type="paragraph" w:customStyle="1" w:styleId="optext">
    <w:name w:val="optext"/>
    <w:basedOn w:val="Normal"/>
    <w:uiPriority w:val="99"/>
    <w:qFormat/>
    <w:rsid w:val="002903EC"/>
    <w:pPr>
      <w:spacing w:before="100" w:beforeAutospacing="1" w:after="100" w:afterAutospacing="1"/>
    </w:pPr>
    <w:rPr>
      <w:rFonts w:cs="Arial"/>
      <w:sz w:val="24"/>
    </w:rPr>
  </w:style>
  <w:style w:type="character" w:customStyle="1" w:styleId="lmy74qr12z">
    <w:name w:val="lmy74qr12z"/>
    <w:basedOn w:val="DefaultParagraphFont"/>
    <w:rsid w:val="002903EC"/>
  </w:style>
  <w:style w:type="character" w:customStyle="1" w:styleId="icr880">
    <w:name w:val="icr880"/>
    <w:basedOn w:val="DefaultParagraphFont"/>
    <w:rsid w:val="002903EC"/>
  </w:style>
  <w:style w:type="character" w:customStyle="1" w:styleId="hx23q54">
    <w:name w:val="hx23q54"/>
    <w:basedOn w:val="DefaultParagraphFont"/>
    <w:rsid w:val="002903EC"/>
  </w:style>
  <w:style w:type="character" w:customStyle="1" w:styleId="m-5348258726587825636gmail-style13ptbold">
    <w:name w:val="m_-5348258726587825636gmail-style13ptbold"/>
    <w:basedOn w:val="DefaultParagraphFont"/>
    <w:rsid w:val="002903EC"/>
  </w:style>
  <w:style w:type="character" w:customStyle="1" w:styleId="m-5348258726587825636gmail-styleunderline">
    <w:name w:val="m_-5348258726587825636gmail-styleunderline"/>
    <w:basedOn w:val="DefaultParagraphFont"/>
    <w:rsid w:val="002903EC"/>
  </w:style>
  <w:style w:type="paragraph" w:customStyle="1" w:styleId="useless">
    <w:name w:val="useless"/>
    <w:basedOn w:val="Normal"/>
    <w:uiPriority w:val="99"/>
    <w:qFormat/>
    <w:rsid w:val="002903EC"/>
    <w:rPr>
      <w:rFonts w:eastAsia="Times New Roman" w:cs="Arial"/>
      <w:sz w:val="12"/>
    </w:rPr>
  </w:style>
  <w:style w:type="character" w:customStyle="1" w:styleId="ALLCAPSChar">
    <w:name w:val="ALL CAPS Char"/>
    <w:basedOn w:val="DefaultParagraphFont"/>
    <w:link w:val="ALLCAPS"/>
    <w:rsid w:val="002903EC"/>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2903EC"/>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2903EC"/>
    <w:rPr>
      <w:rFonts w:ascii="Calibri" w:eastAsia="Times New Roman" w:hAnsi="Calibri" w:cs="Arial"/>
      <w:b/>
      <w:sz w:val="24"/>
    </w:rPr>
  </w:style>
  <w:style w:type="character" w:customStyle="1" w:styleId="m489902567989944824gmail-style13ptbold">
    <w:name w:val="m_489902567989944824gmail-style13ptbold"/>
    <w:basedOn w:val="DefaultParagraphFont"/>
    <w:rsid w:val="002903EC"/>
  </w:style>
  <w:style w:type="character" w:customStyle="1" w:styleId="m489902567989944824gmail-styleunderline">
    <w:name w:val="m_489902567989944824gmail-styleunderline"/>
    <w:basedOn w:val="DefaultParagraphFont"/>
    <w:rsid w:val="002903EC"/>
  </w:style>
  <w:style w:type="character" w:customStyle="1" w:styleId="Mention3">
    <w:name w:val="Mention3"/>
    <w:basedOn w:val="DefaultParagraphFont"/>
    <w:uiPriority w:val="99"/>
    <w:semiHidden/>
    <w:unhideWhenUsed/>
    <w:rsid w:val="002903EC"/>
    <w:rPr>
      <w:color w:val="2B579A"/>
      <w:shd w:val="clear" w:color="auto" w:fill="E6E6E6"/>
    </w:rPr>
  </w:style>
  <w:style w:type="character" w:customStyle="1" w:styleId="m-5251091010484660064gmail-style13ptbold">
    <w:name w:val="m_-5251091010484660064gmail-style13ptbold"/>
    <w:basedOn w:val="DefaultParagraphFont"/>
    <w:rsid w:val="002903EC"/>
  </w:style>
  <w:style w:type="character" w:customStyle="1" w:styleId="m-5251091010484660064gmail-styleunderline">
    <w:name w:val="m_-5251091010484660064gmail-styleunderline"/>
    <w:basedOn w:val="DefaultParagraphFont"/>
    <w:rsid w:val="002903EC"/>
  </w:style>
  <w:style w:type="character" w:customStyle="1" w:styleId="tablecaption1">
    <w:name w:val="tablecaption"/>
    <w:basedOn w:val="DefaultParagraphFont"/>
    <w:rsid w:val="002903EC"/>
  </w:style>
  <w:style w:type="character" w:customStyle="1" w:styleId="StyleLatinHelvetica105ptBlack">
    <w:name w:val="Style (Latin) Helvetica 10.5 pt Black"/>
    <w:basedOn w:val="DefaultParagraphFont"/>
    <w:rsid w:val="002903EC"/>
    <w:rPr>
      <w:rFonts w:ascii="Times New Roman" w:hAnsi="Times New Roman"/>
      <w:color w:val="000000"/>
      <w:sz w:val="21"/>
    </w:rPr>
  </w:style>
  <w:style w:type="character" w:customStyle="1" w:styleId="m-413333960618644972gmail-style13ptbold">
    <w:name w:val="m_-413333960618644972gmail-style13ptbold"/>
    <w:basedOn w:val="DefaultParagraphFont"/>
    <w:rsid w:val="002903EC"/>
  </w:style>
  <w:style w:type="character" w:customStyle="1" w:styleId="m-413333960618644972gmail-styleunderline">
    <w:name w:val="m_-413333960618644972gmail-styleunderline"/>
    <w:basedOn w:val="DefaultParagraphFont"/>
    <w:rsid w:val="002903EC"/>
  </w:style>
  <w:style w:type="character" w:customStyle="1" w:styleId="m8314098763611656848gmail-stylestylebold12pt">
    <w:name w:val="m_8314098763611656848gmail-stylestylebold12pt"/>
    <w:basedOn w:val="DefaultParagraphFont"/>
    <w:rsid w:val="002903EC"/>
  </w:style>
  <w:style w:type="character" w:customStyle="1" w:styleId="m8314098763611656848gmail-styleboldunderline">
    <w:name w:val="m_8314098763611656848gmail-styleboldunderline"/>
    <w:basedOn w:val="DefaultParagraphFont"/>
    <w:rsid w:val="002903EC"/>
  </w:style>
  <w:style w:type="character" w:customStyle="1" w:styleId="tChar">
    <w:name w:val="t Char"/>
    <w:rsid w:val="002903EC"/>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2903EC"/>
    <w:rPr>
      <w:color w:val="2B579A"/>
      <w:shd w:val="clear" w:color="auto" w:fill="E6E6E6"/>
    </w:rPr>
  </w:style>
  <w:style w:type="character" w:customStyle="1" w:styleId="m-895152127622952443gmail-style13ptbold">
    <w:name w:val="m_-895152127622952443gmail-style13ptbold"/>
    <w:basedOn w:val="DefaultParagraphFont"/>
    <w:rsid w:val="002903EC"/>
  </w:style>
  <w:style w:type="character" w:customStyle="1" w:styleId="m4133802843404377303gmail-style13ptbold">
    <w:name w:val="m_4133802843404377303gmail-style13ptbold"/>
    <w:basedOn w:val="DefaultParagraphFont"/>
    <w:rsid w:val="002903EC"/>
  </w:style>
  <w:style w:type="character" w:customStyle="1" w:styleId="m4133802843404377303gmail-styleunderline">
    <w:name w:val="m_4133802843404377303gmail-styleunderline"/>
    <w:basedOn w:val="DefaultParagraphFont"/>
    <w:rsid w:val="002903EC"/>
  </w:style>
  <w:style w:type="character" w:customStyle="1" w:styleId="m1864609289044096952gmail-style13ptbold">
    <w:name w:val="m_1864609289044096952gmail-style13ptbold"/>
    <w:basedOn w:val="DefaultParagraphFont"/>
    <w:rsid w:val="002903EC"/>
  </w:style>
  <w:style w:type="character" w:customStyle="1" w:styleId="m-2434640214339110092gmail-style13ptbold">
    <w:name w:val="m_-2434640214339110092gmail-style13ptbold"/>
    <w:basedOn w:val="DefaultParagraphFont"/>
    <w:rsid w:val="002903EC"/>
  </w:style>
  <w:style w:type="character" w:customStyle="1" w:styleId="m-2434640214339110092gmail-styleunderline">
    <w:name w:val="m_-2434640214339110092gmail-styleunderline"/>
    <w:basedOn w:val="DefaultParagraphFont"/>
    <w:rsid w:val="002903EC"/>
  </w:style>
  <w:style w:type="character" w:customStyle="1" w:styleId="m-3350902899047358468gmail-styleunderline">
    <w:name w:val="m_-3350902899047358468gmail-styleunderline"/>
    <w:basedOn w:val="DefaultParagraphFont"/>
    <w:rsid w:val="002903EC"/>
  </w:style>
  <w:style w:type="paragraph" w:customStyle="1" w:styleId="Style5pt">
    <w:name w:val="Style 5 pt"/>
    <w:basedOn w:val="Normal"/>
    <w:link w:val="Style5ptChar"/>
    <w:rsid w:val="002903EC"/>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2903EC"/>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2903EC"/>
  </w:style>
  <w:style w:type="paragraph" w:customStyle="1" w:styleId="m462447500549623171gmail-msonormal">
    <w:name w:val="m_462447500549623171gmail-msonormal"/>
    <w:basedOn w:val="Normal"/>
    <w:uiPriority w:val="99"/>
    <w:rsid w:val="002903EC"/>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2903EC"/>
  </w:style>
  <w:style w:type="paragraph" w:customStyle="1" w:styleId="dek">
    <w:name w:val="dek"/>
    <w:basedOn w:val="Normal"/>
    <w:uiPriority w:val="99"/>
    <w:rsid w:val="002903EC"/>
    <w:pPr>
      <w:spacing w:before="100" w:beforeAutospacing="1" w:after="100" w:afterAutospacing="1"/>
    </w:pPr>
    <w:rPr>
      <w:rFonts w:eastAsia="Times New Roman"/>
      <w:sz w:val="24"/>
    </w:rPr>
  </w:style>
  <w:style w:type="character" w:customStyle="1" w:styleId="arttitle">
    <w:name w:val="art_title"/>
    <w:basedOn w:val="DefaultParagraphFont"/>
    <w:rsid w:val="002903EC"/>
  </w:style>
  <w:style w:type="character" w:customStyle="1" w:styleId="serialtitle">
    <w:name w:val="serial_title"/>
    <w:basedOn w:val="DefaultParagraphFont"/>
    <w:rsid w:val="002903EC"/>
  </w:style>
  <w:style w:type="character" w:customStyle="1" w:styleId="volumeissue">
    <w:name w:val="volume_issue"/>
    <w:basedOn w:val="DefaultParagraphFont"/>
    <w:rsid w:val="002903EC"/>
  </w:style>
  <w:style w:type="character" w:customStyle="1" w:styleId="pagerange">
    <w:name w:val="page_range"/>
    <w:basedOn w:val="DefaultParagraphFont"/>
    <w:rsid w:val="002903EC"/>
  </w:style>
  <w:style w:type="character" w:customStyle="1" w:styleId="doilink">
    <w:name w:val="doi_link"/>
    <w:basedOn w:val="DefaultParagraphFont"/>
    <w:rsid w:val="002903EC"/>
  </w:style>
  <w:style w:type="character" w:customStyle="1" w:styleId="headingnumber">
    <w:name w:val="headingnumber"/>
    <w:basedOn w:val="DefaultParagraphFont"/>
    <w:rsid w:val="002903EC"/>
  </w:style>
  <w:style w:type="character" w:customStyle="1" w:styleId="internalref">
    <w:name w:val="internalref"/>
    <w:basedOn w:val="DefaultParagraphFont"/>
    <w:rsid w:val="002903EC"/>
  </w:style>
  <w:style w:type="character" w:customStyle="1" w:styleId="articlepage-articlebody-firstletter">
    <w:name w:val="articlepage-articlebody-firstletter"/>
    <w:basedOn w:val="DefaultParagraphFont"/>
    <w:rsid w:val="002903EC"/>
  </w:style>
  <w:style w:type="character" w:customStyle="1" w:styleId="hubidentifier">
    <w:name w:val="hub_identifier"/>
    <w:basedOn w:val="DefaultParagraphFont"/>
    <w:rsid w:val="002903EC"/>
  </w:style>
  <w:style w:type="paragraph" w:customStyle="1" w:styleId="standardeinzug">
    <w:name w:val="standardeinzug"/>
    <w:basedOn w:val="Normal"/>
    <w:rsid w:val="002903EC"/>
    <w:pPr>
      <w:spacing w:before="100" w:beforeAutospacing="1" w:after="100" w:afterAutospacing="1"/>
    </w:pPr>
    <w:rPr>
      <w:rFonts w:eastAsia="Times New Roman"/>
      <w:sz w:val="24"/>
    </w:rPr>
  </w:style>
  <w:style w:type="paragraph" w:customStyle="1" w:styleId="aufzhlungnormal">
    <w:name w:val="aufzhlungnormal"/>
    <w:basedOn w:val="Normal"/>
    <w:rsid w:val="002903EC"/>
    <w:pPr>
      <w:spacing w:before="100" w:beforeAutospacing="1" w:after="100" w:afterAutospacing="1"/>
    </w:pPr>
    <w:rPr>
      <w:rFonts w:eastAsia="Times New Roman"/>
      <w:sz w:val="24"/>
    </w:rPr>
  </w:style>
  <w:style w:type="character" w:customStyle="1" w:styleId="auszeichnungkursiv">
    <w:name w:val="auszeichnungkursiv"/>
    <w:basedOn w:val="DefaultParagraphFont"/>
    <w:rsid w:val="002903EC"/>
  </w:style>
  <w:style w:type="paragraph" w:customStyle="1" w:styleId="entrefilet">
    <w:name w:val="entrefilet"/>
    <w:basedOn w:val="Normal"/>
    <w:rsid w:val="002903EC"/>
    <w:pPr>
      <w:spacing w:before="100" w:beforeAutospacing="1" w:after="100" w:afterAutospacing="1"/>
    </w:pPr>
    <w:rPr>
      <w:rFonts w:eastAsia="Times New Roman"/>
      <w:sz w:val="24"/>
    </w:rPr>
  </w:style>
  <w:style w:type="paragraph" w:customStyle="1" w:styleId="kapitelreferenzkopf">
    <w:name w:val="kapitelreferenzkopf"/>
    <w:basedOn w:val="Normal"/>
    <w:rsid w:val="002903EC"/>
    <w:pPr>
      <w:spacing w:before="100" w:beforeAutospacing="1" w:after="100" w:afterAutospacing="1"/>
    </w:pPr>
    <w:rPr>
      <w:rFonts w:eastAsia="Times New Roman"/>
      <w:sz w:val="24"/>
    </w:rPr>
  </w:style>
  <w:style w:type="paragraph" w:customStyle="1" w:styleId="tabberschrift">
    <w:name w:val="tabberschrift"/>
    <w:basedOn w:val="Normal"/>
    <w:rsid w:val="002903EC"/>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2903EC"/>
  </w:style>
  <w:style w:type="character" w:customStyle="1" w:styleId="m-268162420547309261gmail-stylestylebold12pt">
    <w:name w:val="m_-268162420547309261gmail-stylestylebold12pt"/>
    <w:basedOn w:val="DefaultParagraphFont"/>
    <w:rsid w:val="002903EC"/>
  </w:style>
  <w:style w:type="character" w:customStyle="1" w:styleId="m-268162420547309261gmail-styleboldunderline">
    <w:name w:val="m_-268162420547309261gmail-styleboldunderline"/>
    <w:basedOn w:val="DefaultParagraphFont"/>
    <w:rsid w:val="002903EC"/>
  </w:style>
  <w:style w:type="character" w:customStyle="1" w:styleId="m-5621139387307470627gmail-style13ptbold">
    <w:name w:val="m_-5621139387307470627gmail-style13ptbold"/>
    <w:basedOn w:val="DefaultParagraphFont"/>
    <w:rsid w:val="002903EC"/>
  </w:style>
  <w:style w:type="character" w:customStyle="1" w:styleId="m-5621139387307470627gmail-styleunderline">
    <w:name w:val="m_-5621139387307470627gmail-styleunderline"/>
    <w:basedOn w:val="DefaultParagraphFont"/>
    <w:rsid w:val="002903EC"/>
  </w:style>
  <w:style w:type="character" w:customStyle="1" w:styleId="m-4930835733434609408gmail-style13ptbold">
    <w:name w:val="m_-4930835733434609408gmail-style13ptbold"/>
    <w:basedOn w:val="DefaultParagraphFont"/>
    <w:rsid w:val="002903EC"/>
  </w:style>
  <w:style w:type="character" w:customStyle="1" w:styleId="m-4930835733434609408gmail-styleunderline">
    <w:name w:val="m_-4930835733434609408gmail-styleunderline"/>
    <w:basedOn w:val="DefaultParagraphFont"/>
    <w:rsid w:val="002903EC"/>
  </w:style>
  <w:style w:type="character" w:customStyle="1" w:styleId="m-2456650549122369157gmail-style13ptbold">
    <w:name w:val="m_-2456650549122369157gmail-style13ptbold"/>
    <w:basedOn w:val="DefaultParagraphFont"/>
    <w:rsid w:val="002903EC"/>
  </w:style>
  <w:style w:type="character" w:customStyle="1" w:styleId="m-2456650549122369157gmail-styleunderline">
    <w:name w:val="m_-2456650549122369157gmail-styleunderline"/>
    <w:basedOn w:val="DefaultParagraphFont"/>
    <w:rsid w:val="002903EC"/>
  </w:style>
  <w:style w:type="character" w:customStyle="1" w:styleId="mdash">
    <w:name w:val="mdash"/>
    <w:basedOn w:val="DefaultParagraphFont"/>
    <w:rsid w:val="002903EC"/>
  </w:style>
  <w:style w:type="character" w:customStyle="1" w:styleId="untext">
    <w:name w:val="untext"/>
    <w:basedOn w:val="DefaultParagraphFont"/>
    <w:rsid w:val="002903EC"/>
  </w:style>
  <w:style w:type="character" w:customStyle="1" w:styleId="css-1ly73wi">
    <w:name w:val="css-1ly73wi"/>
    <w:basedOn w:val="DefaultParagraphFont"/>
    <w:rsid w:val="002903EC"/>
  </w:style>
  <w:style w:type="paragraph" w:customStyle="1" w:styleId="e-navigation-primary-iteme-navigation-primary-item--first">
    <w:name w:val="e-navigation-primary-item&#10;     &#10;     &#10;     &#10;     e-navigation-primary-item--first"/>
    <w:basedOn w:val="Normal"/>
    <w:rsid w:val="002903EC"/>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2903EC"/>
  </w:style>
  <w:style w:type="paragraph" w:customStyle="1" w:styleId="e-navigation-primary-iteme-navigation-primary-item--current">
    <w:name w:val="e-navigation-primary-item&#10;     e-navigation-primary-item--current"/>
    <w:basedOn w:val="Normal"/>
    <w:rsid w:val="002903EC"/>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2903EC"/>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2903EC"/>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2903EC"/>
  </w:style>
  <w:style w:type="paragraph" w:customStyle="1" w:styleId="e-navigation-secondary-iteme-navigation-secondary-item--has-children">
    <w:name w:val="e-navigation-secondary-item&#10;     &#10;     e-navigation-secondary-item--has-children"/>
    <w:basedOn w:val="Normal"/>
    <w:rsid w:val="002903EC"/>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2903EC"/>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2903EC"/>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2903EC"/>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2903EC"/>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2903EC"/>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2903EC"/>
    <w:pPr>
      <w:spacing w:before="100" w:beforeAutospacing="1" w:after="100" w:afterAutospacing="1" w:line="240" w:lineRule="auto"/>
    </w:pPr>
    <w:rPr>
      <w:rFonts w:eastAsia="Times New Roman"/>
      <w:sz w:val="24"/>
    </w:rPr>
  </w:style>
  <w:style w:type="paragraph" w:customStyle="1" w:styleId="bylineauthor">
    <w:name w:val="byline__author"/>
    <w:basedOn w:val="Normal"/>
    <w:rsid w:val="002903EC"/>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2903EC"/>
  </w:style>
  <w:style w:type="character" w:customStyle="1" w:styleId="component-content">
    <w:name w:val="component-content"/>
    <w:basedOn w:val="DefaultParagraphFont"/>
    <w:rsid w:val="002903EC"/>
  </w:style>
  <w:style w:type="paragraph" w:customStyle="1" w:styleId="social-shareitem">
    <w:name w:val="social-share__item"/>
    <w:basedOn w:val="Normal"/>
    <w:rsid w:val="002903EC"/>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2903EC"/>
  </w:style>
  <w:style w:type="character" w:customStyle="1" w:styleId="lead-asset-caption">
    <w:name w:val="lead-asset-caption"/>
    <w:basedOn w:val="DefaultParagraphFont"/>
    <w:rsid w:val="002903EC"/>
  </w:style>
  <w:style w:type="character" w:customStyle="1" w:styleId="lead-asset-copyright">
    <w:name w:val="lead-asset-copyright"/>
    <w:basedOn w:val="DefaultParagraphFont"/>
    <w:rsid w:val="002903EC"/>
  </w:style>
  <w:style w:type="character" w:customStyle="1" w:styleId="lead-asset-copyright-label">
    <w:name w:val="lead-asset-copyright-label"/>
    <w:basedOn w:val="DefaultParagraphFont"/>
    <w:rsid w:val="002903EC"/>
  </w:style>
  <w:style w:type="character" w:customStyle="1" w:styleId="mfirst-letter">
    <w:name w:val="m_first-letter"/>
    <w:basedOn w:val="DefaultParagraphFont"/>
    <w:rsid w:val="002903EC"/>
  </w:style>
  <w:style w:type="paragraph" w:customStyle="1" w:styleId="list-of-tagsitem">
    <w:name w:val="list-of-tags__item"/>
    <w:basedOn w:val="Normal"/>
    <w:rsid w:val="002903EC"/>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2903EC"/>
  </w:style>
  <w:style w:type="paragraph" w:customStyle="1" w:styleId="social-followitem">
    <w:name w:val="social-follow__item"/>
    <w:basedOn w:val="Normal"/>
    <w:rsid w:val="002903EC"/>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2903EC"/>
  </w:style>
  <w:style w:type="paragraph" w:customStyle="1" w:styleId="recommended-articlesitem">
    <w:name w:val="recommended-articles__item"/>
    <w:basedOn w:val="Normal"/>
    <w:rsid w:val="002903EC"/>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2903EC"/>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2903EC"/>
  </w:style>
  <w:style w:type="character" w:customStyle="1" w:styleId="mmeta-propertydate-date">
    <w:name w:val="m_meta-property__date-date"/>
    <w:basedOn w:val="DefaultParagraphFont"/>
    <w:rsid w:val="002903EC"/>
  </w:style>
  <w:style w:type="character" w:customStyle="1" w:styleId="mmeta-propertydate-separator">
    <w:name w:val="m_meta-property__date-separator"/>
    <w:basedOn w:val="DefaultParagraphFont"/>
    <w:rsid w:val="002903EC"/>
  </w:style>
  <w:style w:type="character" w:customStyle="1" w:styleId="mmeta-propertydate-time">
    <w:name w:val="m_meta-property__date-time"/>
    <w:basedOn w:val="DefaultParagraphFont"/>
    <w:rsid w:val="002903EC"/>
  </w:style>
  <w:style w:type="character" w:customStyle="1" w:styleId="live-indicatortext">
    <w:name w:val="live-indicator__text"/>
    <w:basedOn w:val="DefaultParagraphFont"/>
    <w:rsid w:val="002903EC"/>
  </w:style>
  <w:style w:type="character" w:customStyle="1" w:styleId="sr-only">
    <w:name w:val="sr-only"/>
    <w:basedOn w:val="DefaultParagraphFont"/>
    <w:rsid w:val="002903EC"/>
  </w:style>
  <w:style w:type="character" w:customStyle="1" w:styleId="site-footerback-to-top-text">
    <w:name w:val="site-footer__back-to-top-text"/>
    <w:basedOn w:val="DefaultParagraphFont"/>
    <w:rsid w:val="002903EC"/>
  </w:style>
  <w:style w:type="character" w:customStyle="1" w:styleId="site-footersocial-description">
    <w:name w:val="site-footer__social-description"/>
    <w:basedOn w:val="DefaultParagraphFont"/>
    <w:rsid w:val="002903EC"/>
  </w:style>
  <w:style w:type="paragraph" w:customStyle="1" w:styleId="site-footersocial-item">
    <w:name w:val="site-footer__social-item"/>
    <w:basedOn w:val="Normal"/>
    <w:rsid w:val="002903EC"/>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2903EC"/>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2903EC"/>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2903EC"/>
  </w:style>
  <w:style w:type="character" w:customStyle="1" w:styleId="hgkelc">
    <w:name w:val="hgkelc"/>
    <w:basedOn w:val="DefaultParagraphFont"/>
    <w:rsid w:val="002903EC"/>
  </w:style>
  <w:style w:type="character" w:customStyle="1" w:styleId="TagsChar">
    <w:name w:val="Tags Char"/>
    <w:locked/>
    <w:rsid w:val="002903EC"/>
    <w:rPr>
      <w:b/>
    </w:rPr>
  </w:style>
  <w:style w:type="paragraph" w:customStyle="1" w:styleId="SmallText3">
    <w:name w:val="Small Text"/>
    <w:next w:val="Normal"/>
    <w:link w:val="SmallTextChar3"/>
    <w:qFormat/>
    <w:rsid w:val="002903EC"/>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2903EC"/>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2903EC"/>
    <w:pPr>
      <w:ind w:left="720"/>
      <w:outlineLvl w:val="0"/>
    </w:pPr>
    <w:rPr>
      <w:b/>
      <w:bCs/>
      <w:u w:val="single"/>
    </w:rPr>
  </w:style>
  <w:style w:type="character" w:customStyle="1" w:styleId="m-3219784662334730384gmail-style13ptbold">
    <w:name w:val="m_-3219784662334730384gmail-style13ptbold"/>
    <w:basedOn w:val="DefaultParagraphFont"/>
    <w:rsid w:val="002903EC"/>
  </w:style>
  <w:style w:type="character" w:customStyle="1" w:styleId="crosshead">
    <w:name w:val="crosshead"/>
    <w:basedOn w:val="DefaultParagraphFont"/>
    <w:rsid w:val="002903EC"/>
  </w:style>
  <w:style w:type="paragraph" w:customStyle="1" w:styleId="REALCARD">
    <w:name w:val="REAL CARD"/>
    <w:basedOn w:val="Normal"/>
    <w:link w:val="REALCARDChar"/>
    <w:qFormat/>
    <w:rsid w:val="002903EC"/>
    <w:pPr>
      <w:ind w:left="288" w:right="288"/>
    </w:pPr>
    <w:rPr>
      <w:sz w:val="16"/>
    </w:rPr>
  </w:style>
  <w:style w:type="character" w:customStyle="1" w:styleId="REALCARDChar">
    <w:name w:val="REAL CARD Char"/>
    <w:basedOn w:val="DefaultParagraphFont"/>
    <w:link w:val="REALCARD"/>
    <w:rsid w:val="002903EC"/>
    <w:rPr>
      <w:rFonts w:ascii="Calibri" w:hAnsi="Calibri"/>
      <w:sz w:val="16"/>
    </w:rPr>
  </w:style>
  <w:style w:type="character" w:customStyle="1" w:styleId="Underline5">
    <w:name w:val="Underline!!"/>
    <w:basedOn w:val="DefaultParagraphFont"/>
    <w:uiPriority w:val="1"/>
    <w:qFormat/>
    <w:rsid w:val="002903EC"/>
    <w:rPr>
      <w:b w:val="0"/>
      <w:bCs/>
      <w:sz w:val="20"/>
      <w:u w:val="single"/>
    </w:rPr>
  </w:style>
  <w:style w:type="character" w:customStyle="1" w:styleId="m3000812295800329957gmail-style13ptbold">
    <w:name w:val="m_3000812295800329957gmail-style13ptbold"/>
    <w:basedOn w:val="DefaultParagraphFont"/>
    <w:rsid w:val="002903EC"/>
  </w:style>
  <w:style w:type="character" w:customStyle="1" w:styleId="m3000812295800329957gmail-styleunderline">
    <w:name w:val="m_3000812295800329957gmail-styleunderline"/>
    <w:basedOn w:val="DefaultParagraphFont"/>
    <w:rsid w:val="002903EC"/>
  </w:style>
  <w:style w:type="character" w:customStyle="1" w:styleId="m-1980040478036286082gmail-styleunderline">
    <w:name w:val="m_-1980040478036286082gmail-styleunderline"/>
    <w:basedOn w:val="DefaultParagraphFont"/>
    <w:rsid w:val="002903EC"/>
  </w:style>
  <w:style w:type="character" w:customStyle="1" w:styleId="m-7861393314226884088gmail-style13ptbold">
    <w:name w:val="m_-7861393314226884088gmail-style13ptbold"/>
    <w:basedOn w:val="DefaultParagraphFont"/>
    <w:rsid w:val="002903EC"/>
  </w:style>
  <w:style w:type="character" w:customStyle="1" w:styleId="m-7861393314226884088gmail-styleunderline">
    <w:name w:val="m_-7861393314226884088gmail-styleunderline"/>
    <w:basedOn w:val="DefaultParagraphFont"/>
    <w:rsid w:val="002903EC"/>
  </w:style>
  <w:style w:type="character" w:customStyle="1" w:styleId="m9157140472398192259gmail-style13ptbold">
    <w:name w:val="m_9157140472398192259gmail-style13ptbold"/>
    <w:basedOn w:val="DefaultParagraphFont"/>
    <w:rsid w:val="002903EC"/>
  </w:style>
  <w:style w:type="character" w:customStyle="1" w:styleId="m9157140472398192259gmail-msohyperlink">
    <w:name w:val="m_9157140472398192259gmail-msohyperlink"/>
    <w:basedOn w:val="DefaultParagraphFont"/>
    <w:rsid w:val="002903EC"/>
  </w:style>
  <w:style w:type="character" w:customStyle="1" w:styleId="m9157140472398192259gmail-styleunderline">
    <w:name w:val="m_9157140472398192259gmail-styleunderline"/>
    <w:basedOn w:val="DefaultParagraphFont"/>
    <w:rsid w:val="002903EC"/>
  </w:style>
  <w:style w:type="character" w:customStyle="1" w:styleId="Heading1Char3">
    <w:name w:val="Heading 1 Char3"/>
    <w:basedOn w:val="DefaultParagraphFont"/>
    <w:rsid w:val="002903EC"/>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2903EC"/>
    <w:pPr>
      <w:keepNext/>
      <w:ind w:left="288" w:right="288"/>
    </w:pPr>
    <w:rPr>
      <w:rFonts w:ascii="Georgia" w:eastAsia="MS Gothic" w:hAnsi="Georgia"/>
      <w:szCs w:val="20"/>
    </w:rPr>
  </w:style>
  <w:style w:type="character" w:customStyle="1" w:styleId="Heading1CharChar1">
    <w:name w:val="Heading 1 Char Char1"/>
    <w:rsid w:val="002903EC"/>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1-1050/13/11/643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winfo.com/resources/employment-law-employee/unions/"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play.google.com/store/books/details?id=7o1tA__v4xwC&amp;rdid=book-7o1tA__v4xwC&amp;rdot=1" TargetMode="External"/><Relationship Id="rId5" Type="http://schemas.openxmlformats.org/officeDocument/2006/relationships/hyperlink" Target="https://www.dissentmagazine.org/online_articles/the-teacher-strike-conditions-for-success" TargetMode="External"/><Relationship Id="rId10" Type="http://schemas.openxmlformats.org/officeDocument/2006/relationships/hyperlink" Target="https://networks.h-net.org/node/28443/discussions/4846080/h-diploissf-state-field-essay-unreality-realism-international" TargetMode="External"/><Relationship Id="rId4" Type="http://schemas.openxmlformats.org/officeDocument/2006/relationships/webSettings" Target="webSettings.xml"/><Relationship Id="rId9" Type="http://schemas.openxmlformats.org/officeDocument/2006/relationships/hyperlink" Target="https://worksinprogress.co/issue/securing-poster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36</TotalTime>
  <Pages>20</Pages>
  <Words>13384</Words>
  <Characters>76291</Characters>
  <Application>Microsoft Office Word</Application>
  <DocSecurity>0</DocSecurity>
  <Lines>635</Lines>
  <Paragraphs>178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89497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2021-11-05T20:25:00Z</dcterms:created>
  <dcterms:modified xsi:type="dcterms:W3CDTF">2021-11-05T22:19:00Z</dcterms:modified>
</cp:coreProperties>
</file>