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771" w:rsidRDefault="00B20771" w:rsidP="004B3B38">
      <w:pPr>
        <w:pStyle w:val="Heading1"/>
      </w:pPr>
      <w:r>
        <w:t xml:space="preserve">Teacher </w:t>
      </w:r>
      <w:proofErr w:type="spellStart"/>
      <w:r>
        <w:t>aff</w:t>
      </w:r>
      <w:proofErr w:type="spellEnd"/>
    </w:p>
    <w:p w:rsidR="00B20771" w:rsidRDefault="00B20771" w:rsidP="00B20771">
      <w:pPr>
        <w:pStyle w:val="Heading3"/>
      </w:pPr>
      <w:r>
        <w:lastRenderedPageBreak/>
        <w:t>Advantage</w:t>
      </w:r>
    </w:p>
    <w:p w:rsidR="00B20771" w:rsidRPr="00104199" w:rsidRDefault="00B20771" w:rsidP="00B20771">
      <w:pPr>
        <w:pStyle w:val="Heading4"/>
      </w:pPr>
      <w:r>
        <w:t xml:space="preserve">Current quality of education is sharply decreasing through teacher shortages </w:t>
      </w:r>
    </w:p>
    <w:p w:rsidR="00B20771" w:rsidRPr="00104199" w:rsidRDefault="00B20771" w:rsidP="00B20771">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rsidR="00B20771" w:rsidRDefault="00B20771" w:rsidP="00B20771">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B20771" w:rsidRPr="00487FB9" w:rsidRDefault="00B20771" w:rsidP="00B20771">
      <w:pPr>
        <w:rPr>
          <w:sz w:val="16"/>
        </w:rPr>
      </w:pPr>
    </w:p>
    <w:p w:rsidR="00B20771" w:rsidRPr="006F5F63" w:rsidRDefault="00B20771" w:rsidP="00B20771">
      <w:pPr>
        <w:pStyle w:val="Heading4"/>
      </w:pPr>
      <w:r>
        <w:t>Status Quo policies make the opportunity cost for teacher strikes too high</w:t>
      </w:r>
    </w:p>
    <w:p w:rsidR="00B20771" w:rsidRDefault="00B20771" w:rsidP="00B20771">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rsidR="00B20771" w:rsidRDefault="00B20771" w:rsidP="00B20771">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B20771" w:rsidRDefault="00B20771" w:rsidP="00B20771"/>
    <w:p w:rsidR="00B20771" w:rsidRPr="00104199" w:rsidRDefault="00B20771" w:rsidP="00B20771">
      <w:pPr>
        <w:pStyle w:val="Heading4"/>
      </w:pPr>
      <w:r>
        <w:t xml:space="preserve">That causes teachers uproot and quitting through </w:t>
      </w:r>
      <w:proofErr w:type="spellStart"/>
      <w:r>
        <w:t>unsatisfaction</w:t>
      </w:r>
      <w:proofErr w:type="spellEnd"/>
    </w:p>
    <w:p w:rsidR="00B20771" w:rsidRDefault="00B20771" w:rsidP="00B20771">
      <w:r>
        <w:rPr>
          <w:rFonts w:eastAsiaTheme="majorEastAsia" w:cstheme="majorBidi"/>
          <w:b/>
          <w:iCs/>
          <w:sz w:val="26"/>
        </w:rPr>
        <w:t>Carpenter 17</w:t>
      </w:r>
      <w:r>
        <w:t xml:space="preserve"> Jennifer Carpenter., 05-17-21, "Opinion: Protect local control for schools," Burlington Free Press, https://www.burlingtonfreepress.com/story/opinion/my-turn/2017/05/17/opinion-protect-local-control-schools/101726614/</w:t>
      </w:r>
    </w:p>
    <w:p w:rsidR="00B20771" w:rsidRPr="00D42AB3" w:rsidRDefault="00B20771" w:rsidP="00B20771">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B20771" w:rsidRPr="001D09FC" w:rsidRDefault="00B20771" w:rsidP="00B20771"/>
    <w:p w:rsidR="00B20771" w:rsidRDefault="00B20771" w:rsidP="00B20771">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B20771" w:rsidRPr="00E75B57" w:rsidRDefault="00B20771" w:rsidP="00B20771">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6" w:history="1">
        <w:r w:rsidRPr="00AD5787">
          <w:rPr>
            <w:rStyle w:val="Hyperlink"/>
          </w:rPr>
          <w:t>https://www.lawinfo.com/resources/labor-law/teachers-unions-collective-bargaining.html</w:t>
        </w:r>
      </w:hyperlink>
      <w:r>
        <w:t>] // SC SD</w:t>
      </w:r>
    </w:p>
    <w:p w:rsidR="00B20771" w:rsidRPr="00950B4A" w:rsidRDefault="00B20771" w:rsidP="00B20771">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B20771" w:rsidRPr="00950B4A" w:rsidRDefault="00B20771" w:rsidP="00B20771">
      <w:r w:rsidRPr="00950B4A">
        <w:t>What Teachers' Unions Bargain For</w:t>
      </w:r>
    </w:p>
    <w:p w:rsidR="00B20771" w:rsidRPr="00950B4A" w:rsidRDefault="00B20771" w:rsidP="00B20771">
      <w:pPr>
        <w:rPr>
          <w:b/>
          <w:u w:val="single"/>
        </w:rPr>
      </w:pPr>
      <w:r w:rsidRPr="00950B4A">
        <w:rPr>
          <w:b/>
          <w:u w:val="single"/>
        </w:rPr>
        <w:t>Like other types of </w:t>
      </w:r>
      <w:hyperlink r:id="rId7"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rsidR="00B20771" w:rsidRPr="00950B4A" w:rsidRDefault="00B20771" w:rsidP="00B20771">
      <w:pPr>
        <w:rPr>
          <w:b/>
          <w:u w:val="single"/>
        </w:rPr>
      </w:pPr>
      <w:r w:rsidRPr="00E75B57">
        <w:rPr>
          <w:b/>
          <w:highlight w:val="green"/>
          <w:u w:val="single"/>
        </w:rPr>
        <w:t>Fair working conditions, compensation, and pay equality</w:t>
      </w:r>
    </w:p>
    <w:p w:rsidR="00B20771" w:rsidRPr="00950B4A" w:rsidRDefault="00B20771" w:rsidP="00B20771">
      <w:pPr>
        <w:rPr>
          <w:b/>
          <w:u w:val="single"/>
        </w:rPr>
      </w:pPr>
      <w:r w:rsidRPr="00950B4A">
        <w:rPr>
          <w:b/>
          <w:u w:val="single"/>
        </w:rPr>
        <w:t>Tenure mechanisms that prevented qualified educators from being punished for their personal biases, political beliefs, or other unfair reasons</w:t>
      </w:r>
    </w:p>
    <w:p w:rsidR="00B20771" w:rsidRPr="00950B4A" w:rsidRDefault="00B20771" w:rsidP="00B20771">
      <w:pPr>
        <w:rPr>
          <w:b/>
          <w:u w:val="single"/>
        </w:rPr>
      </w:pPr>
      <w:r w:rsidRPr="00950B4A">
        <w:rPr>
          <w:b/>
          <w:u w:val="single"/>
        </w:rPr>
        <w:t>Access to various benefits</w:t>
      </w:r>
    </w:p>
    <w:p w:rsidR="00B20771" w:rsidRPr="00950B4A" w:rsidRDefault="00B20771" w:rsidP="00B20771">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rsidR="00B20771" w:rsidRPr="00950B4A" w:rsidRDefault="00B20771" w:rsidP="00B20771">
      <w:r w:rsidRPr="00950B4A">
        <w:t>State Laws and the NLRA</w:t>
      </w:r>
    </w:p>
    <w:p w:rsidR="00B20771" w:rsidRPr="00950B4A" w:rsidRDefault="00B20771" w:rsidP="00B20771">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rsidR="00B20771" w:rsidRPr="00950B4A" w:rsidRDefault="00B20771" w:rsidP="00B20771">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rsidR="00B20771" w:rsidRPr="00950B4A" w:rsidRDefault="00B20771" w:rsidP="00B20771">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B20771" w:rsidRPr="00950B4A" w:rsidRDefault="00B20771" w:rsidP="00B20771">
      <w:r w:rsidRPr="00950B4A">
        <w:t xml:space="preserve">Teachers' </w:t>
      </w:r>
      <w:r w:rsidRPr="00950B4A">
        <w:rPr>
          <w:u w:val="single"/>
        </w:rPr>
        <w:t>Unions</w:t>
      </w:r>
      <w:r w:rsidRPr="00950B4A">
        <w:t xml:space="preserve"> and the U.S. Constitution</w:t>
      </w:r>
    </w:p>
    <w:p w:rsidR="00B20771" w:rsidRPr="00950B4A" w:rsidRDefault="00B20771" w:rsidP="00B20771">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B20771" w:rsidRPr="00950B4A" w:rsidRDefault="00B20771" w:rsidP="00B20771">
      <w:r w:rsidRPr="00950B4A">
        <w:t>Bargaining Units</w:t>
      </w:r>
    </w:p>
    <w:p w:rsidR="00B20771" w:rsidRPr="00950B4A" w:rsidRDefault="00B20771" w:rsidP="00B20771">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B20771" w:rsidRPr="00950B4A" w:rsidRDefault="00B20771" w:rsidP="00B20771">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B20771" w:rsidRPr="00950B4A" w:rsidRDefault="00B20771" w:rsidP="00B20771">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B20771" w:rsidRPr="00950B4A" w:rsidRDefault="00B20771" w:rsidP="00B20771">
      <w:r w:rsidRPr="00950B4A">
        <w:t>Teachers' Unions and Charter Schools</w:t>
      </w:r>
    </w:p>
    <w:p w:rsidR="00B20771" w:rsidRPr="00950B4A" w:rsidRDefault="00B20771" w:rsidP="00B20771">
      <w:r w:rsidRPr="00950B4A">
        <w:t>As in many other labor fields, unions sometimes clash with employers, such as schools. Notably, these disputes have come into the public eye as certain states move towards voucher and charter school education models.</w:t>
      </w:r>
    </w:p>
    <w:p w:rsidR="00B20771" w:rsidRPr="00950B4A" w:rsidRDefault="00B20771" w:rsidP="00B20771">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rsidR="00B20771" w:rsidRPr="00950B4A" w:rsidRDefault="00B20771" w:rsidP="00B20771">
      <w:r w:rsidRPr="00950B4A">
        <w:t>Other Teachers’ Union Benefits</w:t>
      </w:r>
    </w:p>
    <w:p w:rsidR="00B20771" w:rsidRPr="00950B4A" w:rsidRDefault="00B20771" w:rsidP="00B20771">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B20771" w:rsidRPr="00950B4A" w:rsidRDefault="00B20771" w:rsidP="00B20771">
      <w:r w:rsidRPr="00950B4A">
        <w:t>Prescription medication benefits</w:t>
      </w:r>
    </w:p>
    <w:p w:rsidR="00B20771" w:rsidRPr="00950B4A" w:rsidRDefault="00B20771" w:rsidP="00B20771">
      <w:r w:rsidRPr="00950B4A">
        <w:t>Consumer discounts</w:t>
      </w:r>
    </w:p>
    <w:p w:rsidR="00B20771" w:rsidRPr="00950B4A" w:rsidRDefault="00B20771" w:rsidP="00B20771">
      <w:r w:rsidRPr="00950B4A">
        <w:t>Dental and vision health benefits</w:t>
      </w:r>
    </w:p>
    <w:p w:rsidR="00B20771" w:rsidRPr="00950B4A" w:rsidRDefault="00B20771" w:rsidP="00B20771">
      <w:r w:rsidRPr="00950B4A">
        <w:t>Pension plans</w:t>
      </w:r>
    </w:p>
    <w:p w:rsidR="00B20771" w:rsidRPr="00950B4A" w:rsidRDefault="00B20771" w:rsidP="00B20771">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B20771" w:rsidRDefault="00B20771" w:rsidP="00B20771"/>
    <w:p w:rsidR="00B20771" w:rsidRDefault="00B20771" w:rsidP="00B20771"/>
    <w:p w:rsidR="00B20771" w:rsidRDefault="00B20771" w:rsidP="00B20771">
      <w:pPr>
        <w:rPr>
          <w:rStyle w:val="StyleUnderline"/>
        </w:rPr>
      </w:pPr>
    </w:p>
    <w:p w:rsidR="00B20771" w:rsidRDefault="00B20771" w:rsidP="00B20771">
      <w:pPr>
        <w:pStyle w:val="Heading4"/>
      </w:pPr>
      <w:r>
        <w:t xml:space="preserve">The pandemic slowed growth, but it’s </w:t>
      </w:r>
      <w:r w:rsidRPr="000E0C2F">
        <w:rPr>
          <w:u w:val="single"/>
        </w:rPr>
        <w:t>not irreversible</w:t>
      </w:r>
      <w:r>
        <w:t xml:space="preserve"> – </w:t>
      </w:r>
      <w:r>
        <w:rPr>
          <w:u w:val="single"/>
        </w:rPr>
        <w:t>education improvement</w:t>
      </w:r>
      <w:r>
        <w:t xml:space="preserve"> can turn the tide.</w:t>
      </w:r>
    </w:p>
    <w:p w:rsidR="00B20771" w:rsidRPr="0029595D" w:rsidRDefault="00B20771" w:rsidP="00B20771">
      <w:pPr>
        <w:rPr>
          <w:sz w:val="16"/>
        </w:rPr>
      </w:pPr>
      <w:proofErr w:type="spellStart"/>
      <w:r>
        <w:rPr>
          <w:rStyle w:val="Style13ptBold"/>
        </w:rPr>
        <w:t>Hanushek</w:t>
      </w:r>
      <w:proofErr w:type="spellEnd"/>
      <w:r>
        <w:rPr>
          <w:rStyle w:val="Style13ptBold"/>
        </w:rPr>
        <w:t xml:space="preserve"> and </w:t>
      </w:r>
      <w:proofErr w:type="spellStart"/>
      <w:r>
        <w:rPr>
          <w:rStyle w:val="Style13ptBold"/>
        </w:rPr>
        <w:t>Woessmann</w:t>
      </w:r>
      <w:proofErr w:type="spellEnd"/>
      <w:r>
        <w:rPr>
          <w:rStyle w:val="Style13ptBold"/>
        </w:rPr>
        <w:t xml:space="preserve"> 20</w:t>
      </w:r>
      <w:r w:rsidRPr="007E3211">
        <w:rPr>
          <w:sz w:val="16"/>
        </w:rPr>
        <w:t xml:space="preserve"> (</w:t>
      </w:r>
      <w:r>
        <w:rPr>
          <w:sz w:val="16"/>
        </w:rPr>
        <w:t xml:space="preserve">Eric, award-winning economist and PhD Economics @ MIT, and </w:t>
      </w:r>
      <w:proofErr w:type="spellStart"/>
      <w:r>
        <w:rPr>
          <w:sz w:val="16"/>
        </w:rPr>
        <w:t>Ludger</w:t>
      </w:r>
      <w:proofErr w:type="spellEnd"/>
      <w:r>
        <w:rPr>
          <w:sz w:val="16"/>
        </w:rPr>
        <w:t>,</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rsidR="00B20771" w:rsidRPr="0029595D" w:rsidRDefault="00B20771" w:rsidP="00B20771">
      <w:pPr>
        <w:rPr>
          <w:rStyle w:val="Emphasis"/>
        </w:rPr>
      </w:pPr>
      <w:r w:rsidRPr="0029595D">
        <w:rPr>
          <w:rStyle w:val="StyleUnderline"/>
        </w:rPr>
        <w:t xml:space="preserve">As a </w:t>
      </w:r>
      <w:r w:rsidRPr="004E3C0F">
        <w:rPr>
          <w:rStyle w:val="StyleUnderline"/>
          <w:highlight w:val="green"/>
        </w:rPr>
        <w:t>result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should be taken into account. The future impact of </w:t>
      </w:r>
      <w:r w:rsidRPr="0029595D">
        <w:rPr>
          <w:sz w:val="16"/>
        </w:rPr>
        <w:t xml:space="preserve">past and future </w:t>
      </w:r>
      <w:r w:rsidRPr="0029595D">
        <w:rPr>
          <w:rStyle w:val="StyleUnderline"/>
        </w:rPr>
        <w:t>learning losses need to be considered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9595D">
        <w:rPr>
          <w:sz w:val="16"/>
        </w:rPr>
        <w:t>year’s worth</w:t>
      </w:r>
      <w:proofErr w:type="spellEnd"/>
      <w:r w:rsidRPr="0029595D">
        <w:rPr>
          <w:sz w:val="16"/>
        </w:rPr>
        <w:t xml:space="preserve">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w:t>
      </w:r>
      <w:proofErr w:type="spellStart"/>
      <w:r w:rsidRPr="0029595D">
        <w:rPr>
          <w:sz w:val="16"/>
        </w:rPr>
        <w:t>emphasised</w:t>
      </w:r>
      <w:proofErr w:type="spellEnd"/>
      <w:r w:rsidRPr="0029595D">
        <w:rPr>
          <w:sz w:val="16"/>
        </w:rPr>
        <w:t xml:space="preserve">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 xml:space="preserve">build upon the new </w:t>
      </w:r>
      <w:proofErr w:type="spellStart"/>
      <w:r w:rsidRPr="004E3C0F">
        <w:rPr>
          <w:rStyle w:val="Emphasis"/>
          <w:highlight w:val="green"/>
        </w:rPr>
        <w:t>organisation</w:t>
      </w:r>
      <w:proofErr w:type="spellEnd"/>
      <w:r w:rsidRPr="004E3C0F">
        <w:rPr>
          <w:rStyle w:val="Emphasis"/>
          <w:highlight w:val="green"/>
        </w:rPr>
        <w:t xml:space="preserve">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students will be</w:t>
      </w:r>
      <w:r w:rsidRPr="0029595D">
        <w:rPr>
          <w:rStyle w:val="Emphasis"/>
        </w:rPr>
        <w:t xml:space="preserve"> significantly </w:t>
      </w:r>
      <w:r w:rsidRPr="004E3C0F">
        <w:rPr>
          <w:rStyle w:val="Emphasis"/>
          <w:highlight w:val="green"/>
        </w:rPr>
        <w:t>harmed.</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w:t>
      </w:r>
      <w:proofErr w:type="spellStart"/>
      <w:r w:rsidRPr="0029595D">
        <w:rPr>
          <w:sz w:val="16"/>
        </w:rPr>
        <w:t>Hanushek</w:t>
      </w:r>
      <w:proofErr w:type="spellEnd"/>
      <w:r w:rsidRPr="0029595D">
        <w:rPr>
          <w:sz w:val="16"/>
        </w:rPr>
        <w:t xml:space="preserve"> and </w:t>
      </w:r>
      <w:proofErr w:type="spellStart"/>
      <w:r w:rsidRPr="0029595D">
        <w:rPr>
          <w:sz w:val="16"/>
        </w:rPr>
        <w:t>Woessmann</w:t>
      </w:r>
      <w:proofErr w:type="spellEnd"/>
      <w:r w:rsidRPr="0029595D">
        <w:rPr>
          <w:sz w:val="16"/>
        </w:rPr>
        <w:t xml:space="preserve">, 2011[12]; </w:t>
      </w:r>
      <w:proofErr w:type="spellStart"/>
      <w:r w:rsidRPr="0029595D">
        <w:rPr>
          <w:sz w:val="16"/>
        </w:rPr>
        <w:t>Woessmann</w:t>
      </w:r>
      <w:proofErr w:type="spellEnd"/>
      <w:r w:rsidRPr="0029595D">
        <w:rPr>
          <w:sz w:val="16"/>
        </w:rPr>
        <w:t xml:space="preserve">, 2016[11]). Therefore, </w:t>
      </w:r>
      <w:r w:rsidRPr="004E3C0F">
        <w:rPr>
          <w:rStyle w:val="Emphasis"/>
          <w:highlight w:val="green"/>
        </w:rPr>
        <w:t>permanent learning losses</w:t>
      </w:r>
      <w:r w:rsidRPr="0029595D">
        <w:rPr>
          <w:rStyle w:val="Emphasis"/>
        </w:rPr>
        <w:t xml:space="preserve"> are </w:t>
      </w:r>
      <w:r w:rsidRPr="004E3C0F">
        <w:rPr>
          <w:rStyle w:val="Emphasis"/>
          <w:highlight w:val="green"/>
        </w:rPr>
        <w:t>not inevitable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rsidR="00B20771" w:rsidRDefault="00B20771" w:rsidP="00B20771">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rsidR="00B20771" w:rsidRPr="007E3211" w:rsidRDefault="00B20771" w:rsidP="00B20771">
      <w:pPr>
        <w:rPr>
          <w:sz w:val="16"/>
        </w:rPr>
      </w:pPr>
      <w:proofErr w:type="spellStart"/>
      <w:r w:rsidRPr="007E3211">
        <w:rPr>
          <w:rStyle w:val="Style13ptBold"/>
        </w:rPr>
        <w:t>Goczek</w:t>
      </w:r>
      <w:proofErr w:type="spellEnd"/>
      <w:r w:rsidRPr="007E3211">
        <w:rPr>
          <w:rStyle w:val="Style13ptBold"/>
        </w:rPr>
        <w:t xml:space="preserve"> et al 21</w:t>
      </w:r>
      <w:r w:rsidRPr="007E3211">
        <w:rPr>
          <w:sz w:val="16"/>
        </w:rPr>
        <w:t xml:space="preserve"> (Lukasz, Professor of Macroeconomics @ University of Warsaw, </w:t>
      </w:r>
      <w:proofErr w:type="spellStart"/>
      <w:r w:rsidRPr="007E3211">
        <w:rPr>
          <w:sz w:val="16"/>
        </w:rPr>
        <w:t>Ewa</w:t>
      </w:r>
      <w:proofErr w:type="spellEnd"/>
      <w:r w:rsidRPr="007E3211">
        <w:rPr>
          <w:sz w:val="16"/>
        </w:rPr>
        <w:t xml:space="preserve"> </w:t>
      </w:r>
      <w:proofErr w:type="spellStart"/>
      <w:r w:rsidRPr="007E3211">
        <w:rPr>
          <w:sz w:val="16"/>
        </w:rPr>
        <w:t>Witkowska</w:t>
      </w:r>
      <w:proofErr w:type="spellEnd"/>
      <w:r w:rsidRPr="007E3211">
        <w:rPr>
          <w:sz w:val="16"/>
        </w:rPr>
        <w:t xml:space="preserve">, and </w:t>
      </w:r>
      <w:proofErr w:type="spellStart"/>
      <w:r w:rsidRPr="007E3211">
        <w:rPr>
          <w:sz w:val="16"/>
        </w:rPr>
        <w:t>Bartosz</w:t>
      </w:r>
      <w:proofErr w:type="spellEnd"/>
      <w:r w:rsidRPr="007E3211">
        <w:rPr>
          <w:sz w:val="16"/>
        </w:rPr>
        <w:t xml:space="preserve"> </w:t>
      </w:r>
      <w:proofErr w:type="spellStart"/>
      <w:r w:rsidRPr="007E3211">
        <w:rPr>
          <w:sz w:val="16"/>
        </w:rPr>
        <w:t>Witkowski</w:t>
      </w:r>
      <w:proofErr w:type="spellEnd"/>
      <w:r w:rsidRPr="007E3211">
        <w:rPr>
          <w:sz w:val="16"/>
        </w:rPr>
        <w:t xml:space="preserve">, </w:t>
      </w:r>
      <w:r>
        <w:rPr>
          <w:sz w:val="16"/>
        </w:rPr>
        <w:t xml:space="preserve">6/5/21, </w:t>
      </w:r>
      <w:r w:rsidRPr="007E3211">
        <w:rPr>
          <w:sz w:val="16"/>
        </w:rPr>
        <w:t xml:space="preserve">"How Does Education Quality Affect Economic Growth?" </w:t>
      </w:r>
      <w:hyperlink r:id="rId8" w:history="1">
        <w:r w:rsidRPr="007E3211">
          <w:rPr>
            <w:rStyle w:val="Hyperlink"/>
            <w:sz w:val="16"/>
          </w:rPr>
          <w:t>https://www.mdpi.com/2071-1050/13/11/6437</w:t>
        </w:r>
      </w:hyperlink>
      <w:r w:rsidRPr="007E3211">
        <w:rPr>
          <w:sz w:val="16"/>
        </w:rPr>
        <w:t>) AG</w:t>
      </w:r>
    </w:p>
    <w:p w:rsidR="00B20771" w:rsidRPr="00745D70" w:rsidRDefault="00B20771" w:rsidP="00B20771">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w:t>
      </w:r>
      <w:proofErr w:type="spellStart"/>
      <w:r w:rsidRPr="007E3211">
        <w:rPr>
          <w:sz w:val="14"/>
        </w:rPr>
        <w:t>Oreopoulos</w:t>
      </w:r>
      <w:proofErr w:type="spellEnd"/>
      <w:r w:rsidRPr="007E3211">
        <w:rPr>
          <w:sz w:val="14"/>
        </w:rPr>
        <w:t xml:space="preserve"> and </w:t>
      </w:r>
      <w:proofErr w:type="spellStart"/>
      <w:r w:rsidRPr="007E3211">
        <w:rPr>
          <w:sz w:val="14"/>
        </w:rPr>
        <w:t>Salvanes</w:t>
      </w:r>
      <w:proofErr w:type="spellEnd"/>
      <w:r w:rsidRPr="007E3211">
        <w:rPr>
          <w:sz w:val="14"/>
        </w:rPr>
        <w:t xml:space="preserve">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is also believed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w:t>
      </w:r>
      <w:proofErr w:type="spellStart"/>
      <w:r w:rsidRPr="007E3211">
        <w:rPr>
          <w:sz w:val="14"/>
        </w:rPr>
        <w:t>regressors</w:t>
      </w:r>
      <w:proofErr w:type="spellEnd"/>
      <w:r w:rsidRPr="007E3211">
        <w:rPr>
          <w:sz w:val="14"/>
        </w:rPr>
        <w:t xml:space="preserve"> in the model equations. Still, the robustness analysis partly described in this paper and delivered by </w:t>
      </w:r>
      <w:proofErr w:type="spellStart"/>
      <w:r w:rsidRPr="007E3211">
        <w:rPr>
          <w:sz w:val="14"/>
        </w:rPr>
        <w:t>Witkowska</w:t>
      </w:r>
      <w:proofErr w:type="spellEnd"/>
      <w:r w:rsidRPr="007E3211">
        <w:rPr>
          <w:sz w:val="14"/>
        </w:rPr>
        <w:t xml:space="preserve"> and </w:t>
      </w:r>
      <w:proofErr w:type="spellStart"/>
      <w:r w:rsidRPr="007E3211">
        <w:rPr>
          <w:sz w:val="14"/>
        </w:rPr>
        <w:t>Witkowski</w:t>
      </w:r>
      <w:proofErr w:type="spellEnd"/>
      <w:r w:rsidRPr="007E3211">
        <w:rPr>
          <w:sz w:val="14"/>
        </w:rPr>
        <w:t xml:space="preserve"> [54] leaves no doubts: </w:t>
      </w:r>
      <w:r w:rsidRPr="00745D70">
        <w:rPr>
          <w:rStyle w:val="StyleUnderline"/>
        </w:rPr>
        <w:t>while the results are observed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 xml:space="preserve">there is strong </w:t>
      </w:r>
      <w:proofErr w:type="spellStart"/>
      <w:r w:rsidRPr="00745D70">
        <w:rPr>
          <w:rStyle w:val="StyleUnderline"/>
        </w:rPr>
        <w:t>cointegration</w:t>
      </w:r>
      <w:proofErr w:type="spellEnd"/>
      <w:r w:rsidRPr="00745D70">
        <w:rPr>
          <w:rStyle w:val="StyleUnderline"/>
        </w:rPr>
        <w:t xml:space="preserve"> between health services and education</w:t>
      </w:r>
      <w:r w:rsidRPr="007E3211">
        <w:rPr>
          <w:sz w:val="14"/>
        </w:rPr>
        <w:t xml:space="preserve"> in improving the quality of human resources and economic growth. Yet another transmission channel to be taken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[57,58];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w:t>
      </w:r>
      <w:proofErr w:type="spellStart"/>
      <w:r w:rsidRPr="007E3211">
        <w:rPr>
          <w:sz w:val="14"/>
        </w:rPr>
        <w:t>Panizza</w:t>
      </w:r>
      <w:proofErr w:type="spellEnd"/>
      <w:r w:rsidRPr="007E3211">
        <w:rPr>
          <w:sz w:val="14"/>
        </w:rPr>
        <w:t xml:space="preserve">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sidRPr="007E3211">
        <w:rPr>
          <w:sz w:val="14"/>
        </w:rPr>
        <w:t>Wensley</w:t>
      </w:r>
      <w:proofErr w:type="spellEnd"/>
      <w:r w:rsidRPr="007E3211">
        <w:rPr>
          <w:sz w:val="14"/>
        </w:rPr>
        <w:t xml:space="preserve">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[2,61–63]. Sustainability 2021, 13, 6437 20 of 22 The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can be cut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has been listed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rsidR="00B20771" w:rsidRPr="00534271" w:rsidRDefault="00B20771" w:rsidP="00B20771">
      <w:pPr>
        <w:pStyle w:val="Heading4"/>
      </w:pPr>
      <w:r>
        <w:t xml:space="preserve">Growth solves </w:t>
      </w:r>
      <w:r w:rsidRPr="0041744C">
        <w:rPr>
          <w:u w:val="single"/>
        </w:rPr>
        <w:t>extinction</w:t>
      </w:r>
      <w:r>
        <w:t>.</w:t>
      </w:r>
    </w:p>
    <w:p w:rsidR="00B20771" w:rsidRPr="00534271" w:rsidRDefault="00B20771" w:rsidP="00B20771">
      <w:proofErr w:type="spellStart"/>
      <w:r w:rsidRPr="00534271">
        <w:rPr>
          <w:rStyle w:val="Style13ptBold"/>
        </w:rPr>
        <w:t>Aschenbrenner</w:t>
      </w:r>
      <w:proofErr w:type="spellEnd"/>
      <w:r w:rsidRPr="00534271">
        <w:rPr>
          <w:rStyle w:val="Style13ptBold"/>
        </w:rPr>
        <w:t xml:space="preserve"> </w:t>
      </w:r>
      <w:r>
        <w:rPr>
          <w:rStyle w:val="Style13ptBold"/>
        </w:rPr>
        <w:t>20</w:t>
      </w:r>
      <w:r w:rsidRPr="00534271">
        <w:t xml:space="preserve"> [Leopold </w:t>
      </w:r>
      <w:proofErr w:type="spellStart"/>
      <w:r w:rsidRPr="00534271">
        <w:t>Aschenbrenner</w:t>
      </w:r>
      <w:proofErr w:type="spellEnd"/>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9" w:history="1">
        <w:r w:rsidRPr="00534271">
          <w:rPr>
            <w:rStyle w:val="Hyperlink"/>
          </w:rPr>
          <w:t>https://worksinprogress.co/issue/securing-posterity/</w:t>
        </w:r>
      </w:hyperlink>
      <w:r w:rsidRPr="00534271">
        <w:t xml:space="preserve">] </w:t>
      </w:r>
      <w:proofErr w:type="spellStart"/>
      <w:r>
        <w:t>julian</w:t>
      </w:r>
      <w:proofErr w:type="spellEnd"/>
      <w:r>
        <w:t xml:space="preserve"> // Re-Cut Justin</w:t>
      </w:r>
    </w:p>
    <w:p w:rsidR="00B20771" w:rsidRDefault="00B20771" w:rsidP="00B20771">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w:t>
      </w:r>
      <w:proofErr w:type="spellStart"/>
      <w:r w:rsidRPr="00CE1C85">
        <w:rPr>
          <w:sz w:val="12"/>
        </w:rPr>
        <w:t>nonpharmaceutical</w:t>
      </w:r>
      <w:proofErr w:type="spellEnd"/>
      <w:r w:rsidRPr="00CE1C85">
        <w:rPr>
          <w:sz w:val="12"/>
        </w:rPr>
        <w:t xml:space="preserve">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r w:rsidRPr="00CE1C85">
        <w:rPr>
          <w:sz w:val="12"/>
        </w:rPr>
        <w:t>a</w:t>
      </w:r>
      <w:proofErr w:type="spell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w:t>
      </w:r>
      <w:proofErr w:type="spellStart"/>
      <w:r w:rsidRPr="00CE1C85">
        <w:rPr>
          <w:sz w:val="12"/>
        </w:rPr>
        <w:t>Parfit</w:t>
      </w:r>
      <w:proofErr w:type="spellEnd"/>
      <w:r w:rsidRPr="00CE1C85">
        <w:rPr>
          <w:sz w:val="12"/>
        </w:rPr>
        <w:t xml:space="preserve">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rsidR="00B20771" w:rsidRDefault="00B20771" w:rsidP="00B20771">
      <w:pPr>
        <w:pStyle w:val="Heading4"/>
      </w:pPr>
      <w:r>
        <w:t>DPT is empirically robust. Every counterexample crumbles under better historical analysis.</w:t>
      </w:r>
    </w:p>
    <w:p w:rsidR="00B20771" w:rsidRPr="00982109" w:rsidRDefault="00B20771" w:rsidP="00B20771">
      <w:pPr>
        <w:rPr>
          <w:rStyle w:val="Style13ptBold"/>
        </w:rPr>
      </w:pPr>
      <w:r w:rsidRPr="00982109">
        <w:rPr>
          <w:rStyle w:val="Style13ptBold"/>
        </w:rPr>
        <w:t>Miller, PhD in IR, 19</w:t>
      </w:r>
    </w:p>
    <w:p w:rsidR="00B20771" w:rsidRPr="002302F3" w:rsidRDefault="00B20771" w:rsidP="00B20771">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0" w:history="1">
        <w:r w:rsidRPr="002302F3">
          <w:rPr>
            <w:rStyle w:val="Hyperlink"/>
            <w:szCs w:val="16"/>
          </w:rPr>
          <w:t>https://networks.h-net.org/node/28443/discussions/4846080/h-diploissf-state-field-essay-unreality-realism-international</w:t>
        </w:r>
      </w:hyperlink>
      <w:r w:rsidRPr="002302F3">
        <w:rPr>
          <w:szCs w:val="16"/>
        </w:rPr>
        <w:t>) BW</w:t>
      </w:r>
    </w:p>
    <w:p w:rsidR="00B20771" w:rsidRDefault="00B20771" w:rsidP="00B20771">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t>
      </w:r>
      <w:proofErr w:type="spellStart"/>
      <w:r w:rsidRPr="00CA3586">
        <w:rPr>
          <w:sz w:val="16"/>
        </w:rPr>
        <w:t>Wilsonian</w:t>
      </w:r>
      <w:proofErr w:type="spellEnd"/>
      <w:r w:rsidRPr="00CA3586">
        <w:rPr>
          <w:sz w:val="16"/>
        </w:rPr>
        <w:t xml:space="preserve">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proofErr w:type="spellStart"/>
      <w:r w:rsidRPr="0099396C">
        <w:rPr>
          <w:rStyle w:val="StyleUnderline"/>
        </w:rPr>
        <w:t>Mearsheimer</w:t>
      </w:r>
      <w:proofErr w:type="spellEnd"/>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Clearly it does not; states and people care more about survival than about freedom, </w:t>
      </w:r>
      <w:proofErr w:type="spellStart"/>
      <w:r w:rsidRPr="00CA3586">
        <w:rPr>
          <w:sz w:val="16"/>
        </w:rPr>
        <w:t>Mearsheimer</w:t>
      </w:r>
      <w:proofErr w:type="spellEnd"/>
      <w:r w:rsidRPr="00CA3586">
        <w:rPr>
          <w:sz w:val="16"/>
        </w:rPr>
        <w:t xml:space="preserve"> claims, and so the theory is of limited applicability. </w:t>
      </w:r>
      <w:proofErr w:type="spellStart"/>
      <w:r w:rsidRPr="00CA3586">
        <w:rPr>
          <w:sz w:val="16"/>
        </w:rPr>
        <w:t>Mearsheimer</w:t>
      </w:r>
      <w:proofErr w:type="spellEnd"/>
      <w:r w:rsidRPr="00CA3586">
        <w:rPr>
          <w:sz w:val="16"/>
        </w:rPr>
        <w:t xml:space="preserve">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proofErr w:type="spellStart"/>
      <w:r w:rsidRPr="0099396C">
        <w:rPr>
          <w:rStyle w:val="Emphasis"/>
        </w:rPr>
        <w:t>Mearsheimer’s</w:t>
      </w:r>
      <w:proofErr w:type="spellEnd"/>
      <w:r w:rsidRPr="0099396C">
        <w:rPr>
          <w:rStyle w:val="Emphasis"/>
        </w:rPr>
        <w:t xml:space="preserve">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book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be trumped. And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w:t>
      </w:r>
      <w:proofErr w:type="spellStart"/>
      <w:r w:rsidRPr="00CA3586">
        <w:rPr>
          <w:sz w:val="16"/>
        </w:rPr>
        <w:t>Mearsheimer</w:t>
      </w:r>
      <w:proofErr w:type="spellEnd"/>
      <w:r w:rsidRPr="00CA3586">
        <w:rPr>
          <w:sz w:val="16"/>
        </w:rPr>
        <w:t xml:space="preserve">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proofErr w:type="spellStart"/>
      <w:r w:rsidRPr="0099396C">
        <w:rPr>
          <w:rStyle w:val="StyleUnderline"/>
        </w:rPr>
        <w:t>Mearsheimer</w:t>
      </w:r>
      <w:proofErr w:type="spellEnd"/>
      <w:r w:rsidRPr="0099396C">
        <w:rPr>
          <w:rStyle w:val="StyleUnderline"/>
        </w:rPr>
        <w:t xml:space="preserve">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proofErr w:type="spellStart"/>
      <w:r w:rsidRPr="0099396C">
        <w:rPr>
          <w:rStyle w:val="StyleUnderline"/>
        </w:rPr>
        <w:t>Mearsheimer</w:t>
      </w:r>
      <w:proofErr w:type="spellEnd"/>
      <w:r w:rsidRPr="0099396C">
        <w:rPr>
          <w:rStyle w:val="StyleUnderline"/>
        </w:rPr>
        <w:t xml:space="preserve">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w:t>
      </w:r>
      <w:proofErr w:type="spellStart"/>
      <w:r w:rsidRPr="00CA3586">
        <w:rPr>
          <w:sz w:val="16"/>
        </w:rPr>
        <w:t>Mearsheimer</w:t>
      </w:r>
      <w:proofErr w:type="spellEnd"/>
      <w:r w:rsidRPr="00CA3586">
        <w:rPr>
          <w:sz w:val="16"/>
        </w:rPr>
        <w:t xml:space="preserve"> argues (165). In his reading, Fukuyama believed “liberal democracy would steadily sweep across the globe, spreading peace everywhere” (3635). What Fukuyama actually wrote was very different from what </w:t>
      </w:r>
      <w:proofErr w:type="spellStart"/>
      <w:r w:rsidRPr="00CA3586">
        <w:rPr>
          <w:sz w:val="16"/>
        </w:rPr>
        <w:t>Mearsheimer</w:t>
      </w:r>
      <w:proofErr w:type="spellEnd"/>
      <w:r w:rsidRPr="00CA3586">
        <w:rPr>
          <w:sz w:val="16"/>
        </w:rPr>
        <w:t xml:space="preserve"> recounts. Fukuyama wrote in his original essay that the ‘end of history’ does not mean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w:t>
      </w:r>
      <w:proofErr w:type="spellStart"/>
      <w:r w:rsidRPr="00CA3586">
        <w:rPr>
          <w:sz w:val="16"/>
        </w:rPr>
        <w:t>Mearsheimer’s</w:t>
      </w:r>
      <w:proofErr w:type="spellEnd"/>
      <w:r w:rsidRPr="00CA3586">
        <w:rPr>
          <w:sz w:val="16"/>
        </w:rPr>
        <w:t xml:space="preserve"> treatment of the democratic peace theory does engage with some of the empirical data. </w:t>
      </w:r>
      <w:proofErr w:type="spellStart"/>
      <w:r w:rsidRPr="00753A39">
        <w:rPr>
          <w:rStyle w:val="StyleUnderline"/>
          <w:highlight w:val="green"/>
        </w:rPr>
        <w:t>Mearsheimer</w:t>
      </w:r>
      <w:proofErr w:type="spellEnd"/>
      <w:r w:rsidRPr="00753A39">
        <w:rPr>
          <w:rStyle w:val="StyleUnderline"/>
          <w:highlight w:val="green"/>
        </w:rPr>
        <w:t xml:space="preserve">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 xml:space="preserve">and the </w:t>
      </w:r>
      <w:proofErr w:type="spellStart"/>
      <w:r w:rsidRPr="00381B34">
        <w:rPr>
          <w:rStyle w:val="StyleUnderline"/>
        </w:rPr>
        <w:t>Kargil</w:t>
      </w:r>
      <w:proofErr w:type="spellEnd"/>
      <w:r w:rsidRPr="00381B34">
        <w:rPr>
          <w:rStyle w:val="StyleUnderline"/>
        </w:rPr>
        <w:t xml:space="preserve">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r w:rsidRPr="00753A39">
        <w:rPr>
          <w:rStyle w:val="Emphasis"/>
          <w:highlight w:val="green"/>
        </w:rPr>
        <w:t>hold up.</w:t>
      </w:r>
      <w:r w:rsidRPr="00CA3586">
        <w:rPr>
          <w:sz w:val="16"/>
          <w:highlight w:val="green"/>
        </w:rPr>
        <w:t xml:space="preserve"> </w:t>
      </w:r>
      <w:proofErr w:type="spellStart"/>
      <w:r w:rsidRPr="00E73F25">
        <w:rPr>
          <w:rStyle w:val="StyleUnderline"/>
        </w:rPr>
        <w:t>Mearsheimer</w:t>
      </w:r>
      <w:proofErr w:type="spellEnd"/>
      <w:r w:rsidRPr="00E73F25">
        <w:rPr>
          <w:rStyle w:val="StyleUnderline"/>
        </w:rPr>
        <w:t xml:space="preserve"> gives prominent place to his claim that Wilhelmine Germany was a liberal democracy,</w:t>
      </w:r>
      <w:r w:rsidRPr="00CA3586">
        <w:rPr>
          <w:sz w:val="16"/>
        </w:rPr>
        <w:t xml:space="preserve"> and thus that World War I falsifies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proofErr w:type="spellStart"/>
      <w:r w:rsidRPr="00381B34">
        <w:rPr>
          <w:rStyle w:val="Emphasis"/>
        </w:rPr>
        <w:t>Mearsheimer</w:t>
      </w:r>
      <w:proofErr w:type="spellEnd"/>
      <w:r w:rsidRPr="00381B34">
        <w:rPr>
          <w:rStyle w:val="Emphasis"/>
        </w:rPr>
        <w:t xml:space="preserve"> does not engage with more recent historiography</w:t>
      </w:r>
      <w:r w:rsidRPr="00CA3586">
        <w:rPr>
          <w:sz w:val="16"/>
        </w:rPr>
        <w:t xml:space="preserve"> on these cases; he is recycling old talking points by critics of U.S. foreign policy.[17] Suffice to say, the coups are more complicated than </w:t>
      </w:r>
      <w:proofErr w:type="spellStart"/>
      <w:r w:rsidRPr="00CA3586">
        <w:rPr>
          <w:sz w:val="16"/>
        </w:rPr>
        <w:t>Mearsheimer’s</w:t>
      </w:r>
      <w:proofErr w:type="spellEnd"/>
      <w:r w:rsidRPr="00CA3586">
        <w:rPr>
          <w:sz w:val="16"/>
        </w:rPr>
        <w:t xml:space="preserve">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be used to disprove the democratic peace theory, more is needed. </w:t>
      </w:r>
      <w:proofErr w:type="spellStart"/>
      <w:r w:rsidRPr="00381B34">
        <w:rPr>
          <w:rStyle w:val="StyleUnderline"/>
        </w:rPr>
        <w:t>Mearsheimer’s</w:t>
      </w:r>
      <w:proofErr w:type="spellEnd"/>
      <w:r w:rsidRPr="00381B34">
        <w:rPr>
          <w:rStyle w:val="StyleUnderline"/>
        </w:rPr>
        <w:t xml:space="preserve">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No, in fact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r w:rsidRPr="00753A39">
        <w:rPr>
          <w:rStyle w:val="StyleUnderline"/>
          <w:highlight w:val="green"/>
        </w:rPr>
        <w:t xml:space="preserve">The </w:t>
      </w:r>
      <w:proofErr w:type="spellStart"/>
      <w:r w:rsidRPr="00753A39">
        <w:rPr>
          <w:rStyle w:val="StyleUnderline"/>
          <w:highlight w:val="green"/>
        </w:rPr>
        <w:t>Kargil</w:t>
      </w:r>
      <w:proofErr w:type="spellEnd"/>
      <w:r w:rsidRPr="00753A39">
        <w:rPr>
          <w:rStyle w:val="StyleUnderline"/>
          <w:highlight w:val="green"/>
        </w:rPr>
        <w:t xml:space="preserve">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And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rsidR="00B20771" w:rsidRDefault="00B20771" w:rsidP="00B20771">
      <w:pPr>
        <w:pStyle w:val="Heading4"/>
      </w:pPr>
      <w:r>
        <w:t>High-quality education solves sustainable development.</w:t>
      </w:r>
    </w:p>
    <w:p w:rsidR="00B20771" w:rsidRPr="00A968C3" w:rsidRDefault="00B20771" w:rsidP="00B20771">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11" w:history="1">
        <w:r w:rsidRPr="00A968C3">
          <w:rPr>
            <w:rStyle w:val="Hyperlink"/>
            <w:sz w:val="16"/>
          </w:rPr>
          <w:t>https://www.weforum.org/agenda/2015/05/why-education-is-the-key-to-sustainable-development/</w:t>
        </w:r>
      </w:hyperlink>
      <w:r w:rsidRPr="00A968C3">
        <w:rPr>
          <w:sz w:val="16"/>
        </w:rPr>
        <w:t>) AG</w:t>
      </w:r>
    </w:p>
    <w:p w:rsidR="00B20771" w:rsidRPr="00A968C3" w:rsidRDefault="00B20771" w:rsidP="00B20771">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rsidR="00B20771" w:rsidRPr="00873A4F" w:rsidRDefault="00B20771" w:rsidP="00B20771">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while financial incentives, targeted policies, and technological innovation are needed</w:t>
      </w:r>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savvy citizens</w:t>
      </w:r>
      <w:r w:rsidRPr="00873A4F">
        <w:rPr>
          <w:rStyle w:val="Emphasis"/>
        </w:rPr>
        <w:t xml:space="preserve"> </w:t>
      </w:r>
      <w:r w:rsidRPr="00873A4F">
        <w:rPr>
          <w:rStyle w:val="StyleUnderline"/>
        </w:rPr>
        <w:t>to support the transition to a prosperous and sustainable future.</w:t>
      </w:r>
    </w:p>
    <w:p w:rsidR="00B20771" w:rsidRPr="00A968C3" w:rsidRDefault="00B20771" w:rsidP="00B20771">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rsidR="00B20771" w:rsidRPr="00A968C3" w:rsidRDefault="00B20771" w:rsidP="00B20771">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rsidR="00B20771" w:rsidRPr="00A968C3" w:rsidRDefault="00B20771" w:rsidP="00B20771">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is needed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rsidR="00B20771" w:rsidRDefault="00B20771" w:rsidP="00B20771">
      <w:pPr>
        <w:rPr>
          <w:rStyle w:val="Emphasis"/>
        </w:rPr>
      </w:pPr>
      <w:r w:rsidRPr="00A968C3">
        <w:rPr>
          <w:sz w:val="16"/>
        </w:rPr>
        <w:t xml:space="preserve">Of course, we cannot secure a sustainable future in a matter of months. But, with a well-designed set of commitments and targets, we can move onto the right path. And,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rsidR="00B20771" w:rsidRPr="00594ADE" w:rsidRDefault="00B20771" w:rsidP="00B20771">
      <w:pPr>
        <w:pStyle w:val="Heading4"/>
      </w:pPr>
      <w:r>
        <w:t>Solves a laundry list of existential threats.</w:t>
      </w:r>
    </w:p>
    <w:p w:rsidR="00B20771" w:rsidRPr="00594ADE" w:rsidRDefault="00B20771" w:rsidP="00B20771">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rsidR="00B20771" w:rsidRDefault="00B20771" w:rsidP="00B20771">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w:t>
      </w:r>
      <w:proofErr w:type="spellStart"/>
      <w:r w:rsidRPr="00594ADE">
        <w:rPr>
          <w:sz w:val="16"/>
        </w:rPr>
        <w:t>Donges</w:t>
      </w:r>
      <w:proofErr w:type="spellEnd"/>
      <w:r w:rsidRPr="00594ADE">
        <w:rPr>
          <w:sz w:val="16"/>
        </w:rPr>
        <w:t xml:space="preserve">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2014). With a smaller scope, and lower level of severity, global catastrophic risk is defined as a scenario or event that results in at least 10 million fatalities, or $10 trillion in damages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Global Catastrophic Risk (GCR) events are those which are global, but they are durable in that humanity is able to recover from them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xml:space="preserve">. This identification in turn enables sensible policy responses to be constructed (Sutherland &amp; </w:t>
      </w:r>
      <w:proofErr w:type="spellStart"/>
      <w:r w:rsidRPr="00594ADE">
        <w:rPr>
          <w:sz w:val="16"/>
        </w:rPr>
        <w:t>Woodroof</w:t>
      </w:r>
      <w:proofErr w:type="spellEnd"/>
      <w:r w:rsidRPr="00594ADE">
        <w:rPr>
          <w:sz w:val="16"/>
        </w:rPr>
        <w:t>,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rsidR="00B20771" w:rsidRPr="00AE4834" w:rsidRDefault="00B20771" w:rsidP="00B20771">
      <w:pPr>
        <w:rPr>
          <w:u w:val="single"/>
        </w:rPr>
      </w:pPr>
    </w:p>
    <w:p w:rsidR="00B20771" w:rsidRDefault="00B20771" w:rsidP="00B20771"/>
    <w:p w:rsidR="00B20771" w:rsidRDefault="00B20771" w:rsidP="00B20771"/>
    <w:p w:rsidR="00B20771" w:rsidRDefault="00B20771" w:rsidP="00B20771">
      <w:pPr>
        <w:pStyle w:val="Heading3"/>
      </w:pPr>
      <w:bookmarkStart w:id="0" w:name="_GoBack"/>
      <w:bookmarkEnd w:id="0"/>
      <w:r>
        <w:t>Solvency</w:t>
      </w:r>
    </w:p>
    <w:p w:rsidR="00B20771" w:rsidRDefault="00B20771" w:rsidP="00B20771">
      <w:pPr>
        <w:pStyle w:val="Heading4"/>
      </w:pPr>
      <w:r>
        <w:t xml:space="preserve">Plan text: A just government ought to recognize an unconditional right of teachers to strike. </w:t>
      </w:r>
    </w:p>
    <w:p w:rsidR="00B20771" w:rsidRDefault="00B20771" w:rsidP="00B20771"/>
    <w:p w:rsidR="00B20771" w:rsidRDefault="00B20771" w:rsidP="00B20771">
      <w:pPr>
        <w:rPr>
          <w:u w:val="single"/>
        </w:rPr>
      </w:pPr>
    </w:p>
    <w:p w:rsidR="00B20771" w:rsidRPr="00C23242" w:rsidRDefault="00B20771" w:rsidP="00B20771">
      <w:pPr>
        <w:pStyle w:val="Heading4"/>
      </w:pPr>
      <w:r>
        <w:t>Amendment is normal means</w:t>
      </w:r>
    </w:p>
    <w:p w:rsidR="00B20771" w:rsidRPr="00C23242" w:rsidRDefault="00B20771" w:rsidP="00B20771">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r w:rsidRPr="00C23242">
        <w:t>Recognised</w:t>
      </w:r>
      <w:proofErr w:type="spellEnd"/>
      <w:r w:rsidRPr="00C23242">
        <w:t xml:space="preserve"> as Customary International Law. </w:t>
      </w:r>
      <w:r w:rsidRPr="00C23242">
        <w:rPr>
          <w:i/>
          <w:iCs/>
        </w:rPr>
        <w:t>Yale Law</w:t>
      </w:r>
      <w:r w:rsidRPr="00C23242">
        <w:t>, 10–11. https://doi.org/10.5040/9781509933587.ch-011</w:t>
      </w:r>
      <w:r>
        <w:t>/SJKS</w:t>
      </w:r>
    </w:p>
    <w:p w:rsidR="00B20771" w:rsidRPr="00C23242" w:rsidRDefault="00B20771" w:rsidP="00B20771">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B20771" w:rsidRDefault="00B20771" w:rsidP="00B20771">
      <w:pPr>
        <w:rPr>
          <w:u w:val="single"/>
        </w:rPr>
      </w:pPr>
    </w:p>
    <w:p w:rsidR="00B20771" w:rsidRDefault="00B20771" w:rsidP="00B20771">
      <w:pPr>
        <w:pStyle w:val="Heading3"/>
      </w:pPr>
      <w:r>
        <w:t>Framing</w:t>
      </w:r>
    </w:p>
    <w:p w:rsidR="00B20771" w:rsidRPr="00192D33" w:rsidRDefault="00B20771" w:rsidP="00B20771">
      <w:pPr>
        <w:pStyle w:val="Heading4"/>
      </w:pPr>
      <w:r>
        <w:t>The standard is maximizing expected well-being, or hedonistic act utilitarianism.</w:t>
      </w:r>
    </w:p>
    <w:p w:rsidR="00B20771" w:rsidRPr="00A3034A" w:rsidRDefault="00B20771" w:rsidP="00B20771">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B20771" w:rsidRPr="00192D33" w:rsidRDefault="00B20771" w:rsidP="00B20771">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B20771" w:rsidRPr="00A3034A" w:rsidRDefault="00B20771" w:rsidP="00B20771">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B20771" w:rsidRPr="00A3034A" w:rsidRDefault="00B20771" w:rsidP="00B20771">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B20771" w:rsidRDefault="00B20771" w:rsidP="00B20771">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a professor of biology and neurology at Stanford University.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B20771" w:rsidRDefault="00B20771" w:rsidP="00B20771">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r>
        <w:rPr>
          <w:rFonts w:cs="Calibri"/>
        </w:rPr>
        <w:t xml:space="preserve"> </w:t>
      </w:r>
    </w:p>
    <w:p w:rsidR="00B20771" w:rsidRPr="00EC75BB" w:rsidRDefault="00B20771" w:rsidP="00B20771">
      <w:pPr>
        <w:pStyle w:val="Heading4"/>
        <w:rPr>
          <w:rFonts w:cs="Calibri"/>
        </w:rPr>
      </w:pPr>
      <w:r>
        <w:rPr>
          <w:rFonts w:cs="Calibri"/>
        </w:rPr>
        <w:t xml:space="preserve">3] </w:t>
      </w:r>
      <w:r w:rsidRPr="00EC75BB">
        <w:rPr>
          <w:rFonts w:cs="Calibri"/>
        </w:rPr>
        <w:t xml:space="preserve">Extinction is a distinct phenomenon that requires prior consideration </w:t>
      </w:r>
    </w:p>
    <w:p w:rsidR="00B20771" w:rsidRPr="00EC75BB" w:rsidRDefault="00B20771" w:rsidP="00B20771">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 </w:t>
      </w:r>
    </w:p>
    <w:p w:rsidR="00B20771" w:rsidRPr="00EC75BB" w:rsidRDefault="00B20771" w:rsidP="00B20771">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B20771" w:rsidRPr="00EC75BB" w:rsidRDefault="00B20771" w:rsidP="00B20771">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B20771" w:rsidRPr="00EC75BB" w:rsidRDefault="00B20771" w:rsidP="00B20771">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rsidR="00B20771" w:rsidRPr="00EC75BB" w:rsidRDefault="00B20771" w:rsidP="00B20771">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C75BB">
        <w:rPr>
          <w:rFonts w:cs="Calibri"/>
          <w:szCs w:val="16"/>
        </w:rPr>
        <w:t>instrumentalised</w:t>
      </w:r>
      <w:proofErr w:type="spellEnd"/>
      <w:r w:rsidRPr="00EC75BB">
        <w:rPr>
          <w:rFonts w:cs="Calibri"/>
          <w:szCs w:val="16"/>
        </w:rPr>
        <w:t xml:space="preserve"> and englobed.65 Rather, it is a complex of worlds that we share, co-constitute, create, destroy and inhabit with countless other life forms and beings.</w:t>
      </w:r>
    </w:p>
    <w:p w:rsidR="00B20771" w:rsidRPr="00EC75BB" w:rsidRDefault="00B20771" w:rsidP="00B20771">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B20771" w:rsidRPr="00EC75BB" w:rsidRDefault="00B20771" w:rsidP="00B20771">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B20771" w:rsidRPr="00730CE9" w:rsidRDefault="00B20771" w:rsidP="00B20771">
      <w:pPr>
        <w:pStyle w:val="Heading4"/>
        <w:rPr>
          <w:rFonts w:cs="Arial"/>
          <w:szCs w:val="26"/>
        </w:rPr>
      </w:pPr>
      <w:r>
        <w:rPr>
          <w:rFonts w:cs="Arial"/>
          <w:szCs w:val="26"/>
        </w:rPr>
        <w:t xml:space="preserve">4]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B20771" w:rsidRPr="00AE4834" w:rsidRDefault="00B20771" w:rsidP="00B20771">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B20771" w:rsidRDefault="00B20771" w:rsidP="00B20771">
      <w:pPr>
        <w:rPr>
          <w:sz w:val="12"/>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Pr>
          <w:sz w:val="12"/>
        </w:rPr>
        <w:t xml:space="preserve"> </w:t>
      </w:r>
    </w:p>
    <w:p w:rsidR="00B20771" w:rsidRDefault="00B20771" w:rsidP="00B20771"/>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notTrueType/>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30"/>
  </w:num>
  <w:num w:numId="13">
    <w:abstractNumId w:val="18"/>
  </w:num>
  <w:num w:numId="14">
    <w:abstractNumId w:val="15"/>
  </w:num>
  <w:num w:numId="15">
    <w:abstractNumId w:val="12"/>
  </w:num>
  <w:num w:numId="16">
    <w:abstractNumId w:val="24"/>
  </w:num>
  <w:num w:numId="17">
    <w:abstractNumId w:val="37"/>
  </w:num>
  <w:num w:numId="18">
    <w:abstractNumId w:val="28"/>
  </w:num>
  <w:num w:numId="19">
    <w:abstractNumId w:val="19"/>
  </w:num>
  <w:num w:numId="20">
    <w:abstractNumId w:val="20"/>
  </w:num>
  <w:num w:numId="21">
    <w:abstractNumId w:val="13"/>
  </w:num>
  <w:num w:numId="22">
    <w:abstractNumId w:val="21"/>
  </w:num>
  <w:num w:numId="23">
    <w:abstractNumId w:val="35"/>
  </w:num>
  <w:num w:numId="24">
    <w:abstractNumId w:val="17"/>
  </w:num>
  <w:num w:numId="25">
    <w:abstractNumId w:val="25"/>
  </w:num>
  <w:num w:numId="26">
    <w:abstractNumId w:val="29"/>
  </w:num>
  <w:num w:numId="27">
    <w:abstractNumId w:val="11"/>
  </w:num>
  <w:num w:numId="28">
    <w:abstractNumId w:val="22"/>
  </w:num>
  <w:num w:numId="29">
    <w:abstractNumId w:val="23"/>
  </w:num>
  <w:num w:numId="30">
    <w:abstractNumId w:val="26"/>
  </w:num>
  <w:num w:numId="31">
    <w:abstractNumId w:val="14"/>
  </w:num>
  <w:num w:numId="32">
    <w:abstractNumId w:val="36"/>
  </w:num>
  <w:num w:numId="33">
    <w:abstractNumId w:val="27"/>
  </w:num>
  <w:num w:numId="34">
    <w:abstractNumId w:val="10"/>
  </w:num>
  <w:num w:numId="35">
    <w:abstractNumId w:val="34"/>
  </w:num>
  <w:num w:numId="36">
    <w:abstractNumId w:val="16"/>
  </w:num>
  <w:num w:numId="37">
    <w:abstractNumId w:val="31"/>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771"/>
    <w:rsid w:val="00364DD7"/>
    <w:rsid w:val="003D7527"/>
    <w:rsid w:val="004B3B38"/>
    <w:rsid w:val="00832ACD"/>
    <w:rsid w:val="00880B91"/>
    <w:rsid w:val="00902EA4"/>
    <w:rsid w:val="00A50365"/>
    <w:rsid w:val="00AC78A9"/>
    <w:rsid w:val="00B20771"/>
    <w:rsid w:val="00B63ABA"/>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A985A"/>
  <w15:chartTrackingRefBased/>
  <w15:docId w15:val="{D7D75784-FC2D-44C8-9E21-FCEDD04C0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C78A9"/>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AC78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AC78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AC78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AC78A9"/>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B20771"/>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B20771"/>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B20771"/>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B20771"/>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B20771"/>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AC78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78A9"/>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AC78A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AC78A9"/>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C78A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AC78A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AC78A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78A9"/>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AC78A9"/>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C78A9"/>
    <w:rPr>
      <w:color w:val="auto"/>
      <w:u w:val="none"/>
    </w:rPr>
  </w:style>
  <w:style w:type="character" w:styleId="FollowedHyperlink">
    <w:name w:val="FollowedHyperlink"/>
    <w:basedOn w:val="DefaultParagraphFont"/>
    <w:uiPriority w:val="99"/>
    <w:unhideWhenUsed/>
    <w:rsid w:val="00AC78A9"/>
    <w:rPr>
      <w:color w:val="auto"/>
      <w:u w:val="none"/>
    </w:rPr>
  </w:style>
  <w:style w:type="character" w:customStyle="1" w:styleId="Heading5Char">
    <w:name w:val="Heading 5 Char"/>
    <w:aliases w:val="Blocks Char"/>
    <w:basedOn w:val="DefaultParagraphFont"/>
    <w:link w:val="Heading5"/>
    <w:rsid w:val="00B20771"/>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B20771"/>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B207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B2077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20771"/>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B20771"/>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B207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B20771"/>
    <w:rPr>
      <w:u w:val="single"/>
    </w:rPr>
  </w:style>
  <w:style w:type="paragraph" w:styleId="Title">
    <w:name w:val="Title"/>
    <w:aliases w:val="title,UNDERLINE,Cites and Cards,Bold Underlined,Block Heading,Read This,Non Read Text,Debate Normal"/>
    <w:basedOn w:val="Normal"/>
    <w:link w:val="TitleChar"/>
    <w:uiPriority w:val="6"/>
    <w:qFormat/>
    <w:rsid w:val="00B20771"/>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B20771"/>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2077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B20771"/>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B20771"/>
    <w:rPr>
      <w:b/>
      <w:bCs/>
    </w:rPr>
  </w:style>
  <w:style w:type="paragraph" w:customStyle="1" w:styleId="gntarbp">
    <w:name w:val="gnt_ar_b_p"/>
    <w:basedOn w:val="Normal"/>
    <w:rsid w:val="00B207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B20771"/>
    <w:rPr>
      <w:color w:val="605E5C"/>
      <w:shd w:val="clear" w:color="auto" w:fill="E1DFDD"/>
    </w:rPr>
  </w:style>
  <w:style w:type="paragraph" w:styleId="DocumentMap">
    <w:name w:val="Document Map"/>
    <w:basedOn w:val="Normal"/>
    <w:link w:val="DocumentMapChar"/>
    <w:uiPriority w:val="99"/>
    <w:unhideWhenUsed/>
    <w:rsid w:val="00B207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20771"/>
    <w:rPr>
      <w:rFonts w:ascii="Lucida Grande" w:hAnsi="Lucida Grande" w:cs="Lucida Grande"/>
      <w:sz w:val="24"/>
    </w:rPr>
  </w:style>
  <w:style w:type="paragraph" w:customStyle="1" w:styleId="UnderlinePara">
    <w:name w:val="Underline Para"/>
    <w:basedOn w:val="Normal"/>
    <w:uiPriority w:val="6"/>
    <w:qFormat/>
    <w:rsid w:val="00B20771"/>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B20771"/>
    <w:rPr>
      <w:b/>
      <w:u w:val="single"/>
    </w:rPr>
  </w:style>
  <w:style w:type="character" w:customStyle="1" w:styleId="Minimize">
    <w:name w:val="Minimize"/>
    <w:uiPriority w:val="1"/>
    <w:qFormat/>
    <w:rsid w:val="00B20771"/>
    <w:rPr>
      <w:rFonts w:asciiTheme="minorHAnsi" w:hAnsiTheme="minorHAnsi"/>
      <w:sz w:val="16"/>
    </w:rPr>
  </w:style>
  <w:style w:type="paragraph" w:customStyle="1" w:styleId="Underline2">
    <w:name w:val="Underline2"/>
    <w:basedOn w:val="Normal"/>
    <w:link w:val="Underline2Char"/>
    <w:autoRedefine/>
    <w:uiPriority w:val="4"/>
    <w:qFormat/>
    <w:rsid w:val="00B20771"/>
    <w:rPr>
      <w:b/>
      <w:u w:val="single"/>
    </w:rPr>
  </w:style>
  <w:style w:type="character" w:customStyle="1" w:styleId="Underline2Char">
    <w:name w:val="Underline2 Char"/>
    <w:basedOn w:val="DefaultParagraphFont"/>
    <w:link w:val="Underline2"/>
    <w:uiPriority w:val="4"/>
    <w:rsid w:val="00B20771"/>
    <w:rPr>
      <w:rFonts w:ascii="Calibri" w:hAnsi="Calibri"/>
      <w:b/>
      <w:u w:val="single"/>
    </w:rPr>
  </w:style>
  <w:style w:type="character" w:customStyle="1" w:styleId="BoldUnderline0">
    <w:name w:val="BoldUnderline"/>
    <w:basedOn w:val="DefaultParagraphFont"/>
    <w:uiPriority w:val="1"/>
    <w:qFormat/>
    <w:rsid w:val="00B20771"/>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B20771"/>
    <w:rPr>
      <w:vertAlign w:val="superscript"/>
    </w:rPr>
  </w:style>
  <w:style w:type="paragraph" w:styleId="FootnoteText">
    <w:name w:val="footnote text"/>
    <w:basedOn w:val="Normal"/>
    <w:link w:val="FootnoteTextChar"/>
    <w:unhideWhenUsed/>
    <w:qFormat/>
    <w:rsid w:val="00B20771"/>
    <w:pPr>
      <w:spacing w:line="256" w:lineRule="auto"/>
    </w:pPr>
    <w:rPr>
      <w:sz w:val="20"/>
      <w:szCs w:val="20"/>
    </w:rPr>
  </w:style>
  <w:style w:type="character" w:customStyle="1" w:styleId="FootnoteTextChar">
    <w:name w:val="Footnote Text Char"/>
    <w:basedOn w:val="DefaultParagraphFont"/>
    <w:link w:val="FootnoteText"/>
    <w:rsid w:val="00B20771"/>
    <w:rPr>
      <w:rFonts w:ascii="Calibri" w:hAnsi="Calibri"/>
      <w:sz w:val="20"/>
      <w:szCs w:val="20"/>
    </w:rPr>
  </w:style>
  <w:style w:type="paragraph" w:customStyle="1" w:styleId="clay-paragraph">
    <w:name w:val="clay-paragraph"/>
    <w:basedOn w:val="Normal"/>
    <w:rsid w:val="00B20771"/>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B20771"/>
  </w:style>
  <w:style w:type="character" w:customStyle="1" w:styleId="gmail-styleunderline">
    <w:name w:val="gmail-styleunderline"/>
    <w:basedOn w:val="DefaultParagraphFont"/>
    <w:rsid w:val="00B20771"/>
  </w:style>
  <w:style w:type="paragraph" w:customStyle="1" w:styleId="css-182kmce">
    <w:name w:val="css-182kmce"/>
    <w:basedOn w:val="Normal"/>
    <w:rsid w:val="00B20771"/>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B20771"/>
  </w:style>
  <w:style w:type="paragraph" w:customStyle="1" w:styleId="pullquote-paragraph">
    <w:name w:val="pullquote-paragraph"/>
    <w:basedOn w:val="Normal"/>
    <w:rsid w:val="00B20771"/>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B20771"/>
    <w:rPr>
      <w:i/>
      <w:iCs/>
    </w:rPr>
  </w:style>
  <w:style w:type="paragraph" w:customStyle="1" w:styleId="font--body">
    <w:name w:val="font--body"/>
    <w:basedOn w:val="Normal"/>
    <w:uiPriority w:val="99"/>
    <w:rsid w:val="00B20771"/>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B20771"/>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B20771"/>
  </w:style>
  <w:style w:type="paragraph" w:customStyle="1" w:styleId="endmarkenabled">
    <w:name w:val="endmarkenabled"/>
    <w:basedOn w:val="Normal"/>
    <w:rsid w:val="00B20771"/>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B20771"/>
  </w:style>
  <w:style w:type="paragraph" w:customStyle="1" w:styleId="css-exrw3m">
    <w:name w:val="css-exrw3m"/>
    <w:basedOn w:val="Normal"/>
    <w:uiPriority w:val="99"/>
    <w:rsid w:val="00B20771"/>
    <w:pPr>
      <w:spacing w:before="100" w:beforeAutospacing="1" w:after="100" w:afterAutospacing="1" w:line="240" w:lineRule="auto"/>
    </w:pPr>
    <w:rPr>
      <w:rFonts w:eastAsia="Times New Roman"/>
    </w:rPr>
  </w:style>
  <w:style w:type="character" w:customStyle="1" w:styleId="css-8l6xbc">
    <w:name w:val="css-8l6xbc"/>
    <w:basedOn w:val="DefaultParagraphFont"/>
    <w:rsid w:val="00B20771"/>
  </w:style>
  <w:style w:type="paragraph" w:customStyle="1" w:styleId="t-body-text">
    <w:name w:val="t-body-text"/>
    <w:basedOn w:val="Normal"/>
    <w:uiPriority w:val="99"/>
    <w:rsid w:val="00B20771"/>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B207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B20771"/>
    <w:rPr>
      <w:rFonts w:ascii="Segoe UI" w:hAnsi="Segoe UI" w:cs="Segoe UI"/>
      <w:sz w:val="18"/>
      <w:szCs w:val="18"/>
    </w:rPr>
  </w:style>
  <w:style w:type="character" w:customStyle="1" w:styleId="caps">
    <w:name w:val="caps"/>
    <w:basedOn w:val="DefaultParagraphFont"/>
    <w:rsid w:val="00B20771"/>
  </w:style>
  <w:style w:type="paragraph" w:customStyle="1" w:styleId="c-user-cardbio">
    <w:name w:val="c-user-card__bio"/>
    <w:basedOn w:val="Normal"/>
    <w:uiPriority w:val="99"/>
    <w:rsid w:val="00B20771"/>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B20771"/>
    <w:pPr>
      <w:spacing w:before="100" w:beforeAutospacing="1" w:after="100" w:afterAutospacing="1" w:line="240" w:lineRule="auto"/>
    </w:pPr>
    <w:rPr>
      <w:rFonts w:eastAsia="Times New Roman"/>
    </w:rPr>
  </w:style>
  <w:style w:type="character" w:customStyle="1" w:styleId="3oh-">
    <w:name w:val="_3oh-"/>
    <w:basedOn w:val="DefaultParagraphFont"/>
    <w:rsid w:val="00B20771"/>
  </w:style>
  <w:style w:type="paragraph" w:customStyle="1" w:styleId="normal1">
    <w:name w:val="normal1"/>
    <w:basedOn w:val="Normal"/>
    <w:rsid w:val="00B20771"/>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B20771"/>
  </w:style>
  <w:style w:type="character" w:customStyle="1" w:styleId="c-messagelistunreaddividerlabel">
    <w:name w:val="c-message_list__unread_divider__label"/>
    <w:basedOn w:val="DefaultParagraphFont"/>
    <w:rsid w:val="00B20771"/>
  </w:style>
  <w:style w:type="character" w:customStyle="1" w:styleId="c-messagesender">
    <w:name w:val="c-message__sender"/>
    <w:basedOn w:val="DefaultParagraphFont"/>
    <w:rsid w:val="00B20771"/>
  </w:style>
  <w:style w:type="character" w:customStyle="1" w:styleId="c-reactioncount">
    <w:name w:val="c-reaction__count"/>
    <w:basedOn w:val="DefaultParagraphFont"/>
    <w:rsid w:val="00B20771"/>
  </w:style>
  <w:style w:type="paragraph" w:customStyle="1" w:styleId="Analytic">
    <w:name w:val="Analytic"/>
    <w:basedOn w:val="Normal"/>
    <w:link w:val="AnalyticChar"/>
    <w:autoRedefine/>
    <w:uiPriority w:val="4"/>
    <w:qFormat/>
    <w:rsid w:val="00B20771"/>
    <w:rPr>
      <w:color w:val="44546A" w:themeColor="text2"/>
    </w:rPr>
  </w:style>
  <w:style w:type="character" w:customStyle="1" w:styleId="AnalyticChar">
    <w:name w:val="Analytic Char"/>
    <w:basedOn w:val="DefaultParagraphFont"/>
    <w:link w:val="Analytic"/>
    <w:uiPriority w:val="4"/>
    <w:rsid w:val="00B20771"/>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B20771"/>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B20771"/>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B20771"/>
    <w:rPr>
      <w:rFonts w:ascii="Calibri" w:hAnsi="Calibri"/>
    </w:rPr>
  </w:style>
  <w:style w:type="paragraph" w:styleId="Footer">
    <w:name w:val="footer"/>
    <w:basedOn w:val="Normal"/>
    <w:link w:val="FooterChar"/>
    <w:uiPriority w:val="99"/>
    <w:unhideWhenUsed/>
    <w:rsid w:val="00B207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771"/>
    <w:rPr>
      <w:rFonts w:ascii="Calibri" w:hAnsi="Calibri"/>
    </w:rPr>
  </w:style>
  <w:style w:type="paragraph" w:customStyle="1" w:styleId="Emphasis1">
    <w:name w:val="Emphasis1"/>
    <w:basedOn w:val="Normal"/>
    <w:autoRedefine/>
    <w:uiPriority w:val="7"/>
    <w:qFormat/>
    <w:rsid w:val="00B2077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B20771"/>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B2077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B20771"/>
    <w:rPr>
      <w:rFonts w:ascii="Arial" w:hAnsi="Arial" w:cs="Arial"/>
      <w:vanish/>
      <w:sz w:val="16"/>
      <w:szCs w:val="16"/>
    </w:rPr>
  </w:style>
  <w:style w:type="character" w:customStyle="1" w:styleId="z-BottomofFormChar">
    <w:name w:val="z-Bottom of Form Char"/>
    <w:basedOn w:val="DefaultParagraphFont"/>
    <w:link w:val="z-BottomofForm"/>
    <w:uiPriority w:val="99"/>
    <w:rsid w:val="00B2077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2077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B20771"/>
    <w:rPr>
      <w:rFonts w:ascii="Arial" w:hAnsi="Arial" w:cs="Arial"/>
      <w:vanish/>
      <w:sz w:val="16"/>
      <w:szCs w:val="16"/>
    </w:rPr>
  </w:style>
  <w:style w:type="paragraph" w:customStyle="1" w:styleId="Emphasize">
    <w:name w:val="Emphasize"/>
    <w:basedOn w:val="Normal"/>
    <w:uiPriority w:val="7"/>
    <w:qFormat/>
    <w:rsid w:val="00B2077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B20771"/>
  </w:style>
  <w:style w:type="character" w:customStyle="1" w:styleId="UnderlineBold">
    <w:name w:val="Underline + Bold"/>
    <w:uiPriority w:val="1"/>
    <w:qFormat/>
    <w:rsid w:val="00B20771"/>
    <w:rPr>
      <w:b/>
      <w:sz w:val="20"/>
      <w:u w:val="single"/>
    </w:rPr>
  </w:style>
  <w:style w:type="paragraph" w:customStyle="1" w:styleId="8MIn">
    <w:name w:val="8 MIn"/>
    <w:basedOn w:val="Normal"/>
    <w:link w:val="8MInChar"/>
    <w:uiPriority w:val="4"/>
    <w:qFormat/>
    <w:rsid w:val="00B20771"/>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B20771"/>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B20771"/>
  </w:style>
  <w:style w:type="character" w:customStyle="1" w:styleId="c-messagekittext">
    <w:name w:val="c-message_kit__text"/>
    <w:basedOn w:val="DefaultParagraphFont"/>
    <w:rsid w:val="00B20771"/>
  </w:style>
  <w:style w:type="character" w:customStyle="1" w:styleId="cardChar">
    <w:name w:val="card Char"/>
    <w:aliases w:val="Bold Cite Char Char,Speed Cite Char"/>
    <w:basedOn w:val="DefaultParagraphFont"/>
    <w:rsid w:val="00B20771"/>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B20771"/>
    <w:rPr>
      <w:color w:val="605E5C"/>
      <w:shd w:val="clear" w:color="auto" w:fill="E1DFDD"/>
    </w:rPr>
  </w:style>
  <w:style w:type="character" w:customStyle="1" w:styleId="expertise">
    <w:name w:val="expertise"/>
    <w:basedOn w:val="DefaultParagraphFont"/>
    <w:rsid w:val="00B20771"/>
  </w:style>
  <w:style w:type="character" w:customStyle="1" w:styleId="education">
    <w:name w:val="education"/>
    <w:basedOn w:val="DefaultParagraphFont"/>
    <w:rsid w:val="00B20771"/>
  </w:style>
  <w:style w:type="character" w:customStyle="1" w:styleId="rollover-people">
    <w:name w:val="rollover-people"/>
    <w:basedOn w:val="DefaultParagraphFont"/>
    <w:rsid w:val="00B20771"/>
  </w:style>
  <w:style w:type="character" w:customStyle="1" w:styleId="UnresolvedMention2">
    <w:name w:val="Unresolved Mention2"/>
    <w:basedOn w:val="DefaultParagraphFont"/>
    <w:uiPriority w:val="99"/>
    <w:unhideWhenUsed/>
    <w:rsid w:val="00B20771"/>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B20771"/>
    <w:rPr>
      <w:b/>
      <w:bCs w:val="0"/>
      <w:sz w:val="26"/>
      <w:u w:val="single"/>
    </w:rPr>
  </w:style>
  <w:style w:type="character" w:customStyle="1" w:styleId="UnresolvedMention3">
    <w:name w:val="Unresolved Mention3"/>
    <w:basedOn w:val="DefaultParagraphFont"/>
    <w:uiPriority w:val="99"/>
    <w:rsid w:val="00B20771"/>
    <w:rPr>
      <w:color w:val="605E5C"/>
      <w:shd w:val="clear" w:color="auto" w:fill="E1DFDD"/>
    </w:rPr>
  </w:style>
  <w:style w:type="paragraph" w:customStyle="1" w:styleId="Body">
    <w:name w:val="Body"/>
    <w:link w:val="BodyChar"/>
    <w:autoRedefine/>
    <w:uiPriority w:val="99"/>
    <w:qFormat/>
    <w:rsid w:val="00B20771"/>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B20771"/>
    <w:rPr>
      <w:rFonts w:ascii="Calibri" w:eastAsiaTheme="majorEastAsia" w:hAnsi="Calibri" w:cstheme="majorBidi"/>
      <w:iCs/>
      <w:color w:val="000000" w:themeColor="text1"/>
      <w:sz w:val="8"/>
    </w:rPr>
  </w:style>
  <w:style w:type="character" w:customStyle="1" w:styleId="url">
    <w:name w:val="url"/>
    <w:basedOn w:val="DefaultParagraphFont"/>
    <w:rsid w:val="00B20771"/>
  </w:style>
  <w:style w:type="character" w:customStyle="1" w:styleId="ellip">
    <w:name w:val="ellip"/>
    <w:basedOn w:val="DefaultParagraphFont"/>
    <w:rsid w:val="00B20771"/>
  </w:style>
  <w:style w:type="character" w:customStyle="1" w:styleId="nowrap">
    <w:name w:val="nowrap"/>
    <w:basedOn w:val="DefaultParagraphFont"/>
    <w:rsid w:val="00B20771"/>
  </w:style>
  <w:style w:type="paragraph" w:customStyle="1" w:styleId="msonormal0">
    <w:name w:val="msonormal"/>
    <w:basedOn w:val="Normal"/>
    <w:qFormat/>
    <w:rsid w:val="00B20771"/>
    <w:pPr>
      <w:spacing w:before="100" w:beforeAutospacing="1" w:after="100" w:afterAutospacing="1" w:line="256" w:lineRule="auto"/>
    </w:pPr>
  </w:style>
  <w:style w:type="paragraph" w:styleId="Revision">
    <w:name w:val="Revision"/>
    <w:uiPriority w:val="99"/>
    <w:semiHidden/>
    <w:rsid w:val="00B20771"/>
    <w:pPr>
      <w:spacing w:after="0" w:line="240" w:lineRule="auto"/>
    </w:pPr>
    <w:rPr>
      <w:rFonts w:ascii="Calibri" w:eastAsiaTheme="minorEastAsia" w:hAnsi="Calibri" w:cs="Arial"/>
      <w:szCs w:val="24"/>
    </w:rPr>
  </w:style>
  <w:style w:type="paragraph" w:customStyle="1" w:styleId="Tag2">
    <w:name w:val="Tag2"/>
    <w:basedOn w:val="Normal"/>
    <w:qFormat/>
    <w:rsid w:val="00B20771"/>
    <w:pPr>
      <w:spacing w:line="256" w:lineRule="auto"/>
    </w:pPr>
    <w:rPr>
      <w:b/>
    </w:rPr>
  </w:style>
  <w:style w:type="paragraph" w:customStyle="1" w:styleId="megaarticlebodyfirst-p2htdt">
    <w:name w:val="megaarticlebody_first-p_2htdt"/>
    <w:basedOn w:val="Normal"/>
    <w:uiPriority w:val="99"/>
    <w:semiHidden/>
    <w:rsid w:val="00B20771"/>
    <w:pPr>
      <w:spacing w:before="100" w:beforeAutospacing="1" w:after="100" w:afterAutospacing="1" w:line="256" w:lineRule="auto"/>
    </w:pPr>
  </w:style>
  <w:style w:type="paragraph" w:customStyle="1" w:styleId="p1">
    <w:name w:val="p1"/>
    <w:basedOn w:val="Normal"/>
    <w:uiPriority w:val="99"/>
    <w:qFormat/>
    <w:rsid w:val="00B20771"/>
    <w:pPr>
      <w:spacing w:line="256" w:lineRule="auto"/>
    </w:pPr>
    <w:rPr>
      <w:sz w:val="20"/>
      <w:szCs w:val="20"/>
    </w:rPr>
  </w:style>
  <w:style w:type="character" w:customStyle="1" w:styleId="underlinedChar">
    <w:name w:val="underlined Char"/>
    <w:link w:val="underlined"/>
    <w:locked/>
    <w:rsid w:val="00B20771"/>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20771"/>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B20771"/>
    <w:pPr>
      <w:spacing w:line="256" w:lineRule="auto"/>
    </w:pPr>
    <w:rPr>
      <w:rFonts w:ascii="Georgia" w:eastAsia="Calibri" w:hAnsi="Georgia"/>
      <w:sz w:val="12"/>
    </w:rPr>
  </w:style>
  <w:style w:type="paragraph" w:customStyle="1" w:styleId="Scrunched">
    <w:name w:val="Scrunched"/>
    <w:basedOn w:val="Normal"/>
    <w:next w:val="Normal"/>
    <w:uiPriority w:val="99"/>
    <w:qFormat/>
    <w:rsid w:val="00B20771"/>
    <w:pPr>
      <w:spacing w:line="256" w:lineRule="auto"/>
    </w:pPr>
  </w:style>
  <w:style w:type="character" w:styleId="EndnoteReference">
    <w:name w:val="endnote reference"/>
    <w:basedOn w:val="DefaultParagraphFont"/>
    <w:unhideWhenUsed/>
    <w:rsid w:val="00B20771"/>
    <w:rPr>
      <w:vertAlign w:val="superscript"/>
    </w:rPr>
  </w:style>
  <w:style w:type="character" w:customStyle="1" w:styleId="Emph">
    <w:name w:val="Emph"/>
    <w:basedOn w:val="DefaultParagraphFont"/>
    <w:uiPriority w:val="1"/>
    <w:qFormat/>
    <w:rsid w:val="00B20771"/>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20771"/>
    <w:rPr>
      <w:u w:val="single"/>
    </w:rPr>
  </w:style>
  <w:style w:type="character" w:customStyle="1" w:styleId="BoldUnderlineChar">
    <w:name w:val="Bold Underline Char"/>
    <w:basedOn w:val="DefaultParagraphFont"/>
    <w:rsid w:val="00B20771"/>
    <w:rPr>
      <w:rFonts w:ascii="Arial" w:hAnsi="Arial" w:cs="Arial" w:hint="default"/>
      <w:b/>
      <w:bCs w:val="0"/>
      <w:u w:val="single"/>
    </w:rPr>
  </w:style>
  <w:style w:type="character" w:customStyle="1" w:styleId="ReadCard">
    <w:name w:val="ReadCard"/>
    <w:uiPriority w:val="1"/>
    <w:qFormat/>
    <w:rsid w:val="00B20771"/>
    <w:rPr>
      <w:rFonts w:ascii="Times New Roman" w:hAnsi="Times New Roman" w:cs="Times New Roman" w:hint="default"/>
      <w:b/>
      <w:bCs w:val="0"/>
      <w:sz w:val="24"/>
      <w:u w:val="single"/>
    </w:rPr>
  </w:style>
  <w:style w:type="paragraph" w:customStyle="1" w:styleId="CiteSpacing">
    <w:name w:val="Cite Spacing"/>
    <w:basedOn w:val="Normal"/>
    <w:uiPriority w:val="4"/>
    <w:qFormat/>
    <w:rsid w:val="00B20771"/>
    <w:pPr>
      <w:spacing w:before="60" w:after="60"/>
    </w:pPr>
  </w:style>
  <w:style w:type="character" w:customStyle="1" w:styleId="FooterChar1">
    <w:name w:val="Footer Char1"/>
    <w:basedOn w:val="DefaultParagraphFont"/>
    <w:uiPriority w:val="99"/>
    <w:semiHidden/>
    <w:rsid w:val="00B20771"/>
    <w:rPr>
      <w:rFonts w:ascii="Calibri" w:eastAsiaTheme="minorHAnsi" w:hAnsi="Calibri" w:cs="Calibri"/>
      <w:sz w:val="16"/>
      <w:szCs w:val="22"/>
    </w:rPr>
  </w:style>
  <w:style w:type="paragraph" w:customStyle="1" w:styleId="Cards">
    <w:name w:val="Cards"/>
    <w:next w:val="Normal"/>
    <w:link w:val="CardsChar"/>
    <w:qFormat/>
    <w:rsid w:val="00B20771"/>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B20771"/>
    <w:rPr>
      <w:rFonts w:ascii="Times New Roman" w:eastAsia="Times New Roman" w:hAnsi="Times New Roman" w:cs="Times New Roman"/>
      <w:sz w:val="20"/>
      <w:szCs w:val="24"/>
    </w:rPr>
  </w:style>
  <w:style w:type="character" w:customStyle="1" w:styleId="DebateUnderline">
    <w:name w:val="Debate Underline"/>
    <w:qFormat/>
    <w:rsid w:val="00B20771"/>
    <w:rPr>
      <w:rFonts w:ascii="Times New Roman" w:hAnsi="Times New Roman"/>
      <w:sz w:val="20"/>
      <w:u w:val="thick"/>
    </w:rPr>
  </w:style>
  <w:style w:type="paragraph" w:customStyle="1" w:styleId="Nothing">
    <w:name w:val="Nothing"/>
    <w:link w:val="NothingChar"/>
    <w:qFormat/>
    <w:rsid w:val="00B20771"/>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B20771"/>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B20771"/>
    <w:rPr>
      <w:rFonts w:ascii="Calibri" w:eastAsiaTheme="minorHAnsi" w:hAnsi="Calibri" w:cs="Calibri"/>
      <w:sz w:val="16"/>
      <w:szCs w:val="22"/>
    </w:rPr>
  </w:style>
  <w:style w:type="paragraph" w:customStyle="1" w:styleId="cardtext">
    <w:name w:val="card text"/>
    <w:basedOn w:val="Normal"/>
    <w:link w:val="cardtextChar"/>
    <w:qFormat/>
    <w:rsid w:val="00B20771"/>
    <w:pPr>
      <w:ind w:left="288" w:right="288"/>
    </w:pPr>
    <w:rPr>
      <w:rFonts w:ascii="Book Antiqua" w:hAnsi="Book Antiqua" w:cs="Lucida Grande"/>
    </w:rPr>
  </w:style>
  <w:style w:type="character" w:customStyle="1" w:styleId="cardtextChar">
    <w:name w:val="card text Char"/>
    <w:basedOn w:val="DefaultParagraphFont"/>
    <w:link w:val="cardtext"/>
    <w:rsid w:val="00B20771"/>
    <w:rPr>
      <w:rFonts w:ascii="Book Antiqua" w:hAnsi="Book Antiqua" w:cs="Lucida Grande"/>
    </w:rPr>
  </w:style>
  <w:style w:type="paragraph" w:customStyle="1" w:styleId="TagText">
    <w:name w:val="TagText"/>
    <w:basedOn w:val="Normal"/>
    <w:uiPriority w:val="99"/>
    <w:qFormat/>
    <w:rsid w:val="00B20771"/>
    <w:rPr>
      <w:rFonts w:eastAsia="Calibri"/>
      <w:b/>
    </w:rPr>
  </w:style>
  <w:style w:type="paragraph" w:customStyle="1" w:styleId="UnderlineEmphasis">
    <w:name w:val="Underline + Emphasis"/>
    <w:basedOn w:val="Normal"/>
    <w:next w:val="Normal"/>
    <w:link w:val="UnderlineEmphasisChar"/>
    <w:autoRedefine/>
    <w:qFormat/>
    <w:rsid w:val="00B20771"/>
    <w:rPr>
      <w:rFonts w:eastAsia="Calibri"/>
      <w:b/>
      <w:color w:val="000000"/>
      <w:u w:val="single"/>
    </w:rPr>
  </w:style>
  <w:style w:type="character" w:customStyle="1" w:styleId="UnderlineEmphasisChar">
    <w:name w:val="Underline + Emphasis Char"/>
    <w:basedOn w:val="DefaultParagraphFont"/>
    <w:link w:val="UnderlineEmphasis"/>
    <w:rsid w:val="00B20771"/>
    <w:rPr>
      <w:rFonts w:ascii="Calibri" w:eastAsia="Calibri" w:hAnsi="Calibri"/>
      <w:b/>
      <w:color w:val="000000"/>
      <w:u w:val="single"/>
    </w:rPr>
  </w:style>
  <w:style w:type="character" w:customStyle="1" w:styleId="BoldUnderlineUNDO">
    <w:name w:val="Bold.Underline.UNDO"/>
    <w:uiPriority w:val="1"/>
    <w:qFormat/>
    <w:rsid w:val="00B20771"/>
    <w:rPr>
      <w:b w:val="0"/>
    </w:rPr>
  </w:style>
  <w:style w:type="character" w:customStyle="1" w:styleId="LinedDown">
    <w:name w:val="Lined Down"/>
    <w:qFormat/>
    <w:rsid w:val="00B20771"/>
    <w:rPr>
      <w:rFonts w:ascii="Times New Roman" w:hAnsi="Times New Roman" w:cs="Times New Roman"/>
      <w:b w:val="0"/>
      <w:bCs w:val="0"/>
      <w:i w:val="0"/>
      <w:iCs w:val="0"/>
      <w:color w:val="000000"/>
      <w:sz w:val="12"/>
      <w:szCs w:val="12"/>
      <w:u w:val="none"/>
    </w:rPr>
  </w:style>
  <w:style w:type="character" w:customStyle="1" w:styleId="Carded">
    <w:name w:val="Carded"/>
    <w:qFormat/>
    <w:rsid w:val="00B20771"/>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B20771"/>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B20771"/>
    <w:rPr>
      <w:bCs/>
      <w:sz w:val="20"/>
      <w:u w:val="single"/>
    </w:rPr>
  </w:style>
  <w:style w:type="character" w:customStyle="1" w:styleId="LDAnalytics">
    <w:name w:val="LD Analytics"/>
    <w:basedOn w:val="DefaultParagraphFont"/>
    <w:autoRedefine/>
    <w:uiPriority w:val="1"/>
    <w:qFormat/>
    <w:rsid w:val="00B20771"/>
  </w:style>
  <w:style w:type="paragraph" w:customStyle="1" w:styleId="evidencetext">
    <w:name w:val="evidence text"/>
    <w:basedOn w:val="Normal"/>
    <w:next w:val="Normal"/>
    <w:link w:val="evidencetextChar1"/>
    <w:qFormat/>
    <w:rsid w:val="00B20771"/>
    <w:pPr>
      <w:ind w:left="432" w:right="432"/>
    </w:pPr>
    <w:rPr>
      <w:rFonts w:eastAsia="Times New Roman"/>
      <w:color w:val="000000"/>
    </w:rPr>
  </w:style>
  <w:style w:type="character" w:customStyle="1" w:styleId="evidencetextChar1">
    <w:name w:val="evidence text Char1"/>
    <w:basedOn w:val="DefaultParagraphFont"/>
    <w:link w:val="evidencetext"/>
    <w:rsid w:val="00B20771"/>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B20771"/>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20771"/>
    <w:rPr>
      <w:rFonts w:ascii="Calibri" w:hAnsi="Calibri"/>
      <w:color w:val="5A5A5A" w:themeColor="text1" w:themeTint="A5"/>
      <w:spacing w:val="15"/>
    </w:rPr>
  </w:style>
  <w:style w:type="paragraph" w:customStyle="1" w:styleId="Citation">
    <w:name w:val="Citation"/>
    <w:basedOn w:val="Normal"/>
    <w:autoRedefine/>
    <w:uiPriority w:val="1"/>
    <w:qFormat/>
    <w:rsid w:val="00B20771"/>
    <w:rPr>
      <w:rFonts w:eastAsia="Times New Roman" w:cs="Garamond"/>
      <w:bCs/>
      <w:u w:val="single"/>
    </w:rPr>
  </w:style>
  <w:style w:type="paragraph" w:styleId="BodyText">
    <w:name w:val="Body Text"/>
    <w:aliases w:val="BT"/>
    <w:basedOn w:val="Normal"/>
    <w:link w:val="BodyTextChar"/>
    <w:uiPriority w:val="99"/>
    <w:unhideWhenUsed/>
    <w:qFormat/>
    <w:rsid w:val="00B20771"/>
    <w:pPr>
      <w:spacing w:after="120"/>
    </w:pPr>
  </w:style>
  <w:style w:type="character" w:customStyle="1" w:styleId="BodyTextChar">
    <w:name w:val="Body Text Char"/>
    <w:aliases w:val="BT Char"/>
    <w:basedOn w:val="DefaultParagraphFont"/>
    <w:link w:val="BodyText"/>
    <w:uiPriority w:val="99"/>
    <w:rsid w:val="00B20771"/>
    <w:rPr>
      <w:rFonts w:ascii="Calibri" w:hAnsi="Calibri"/>
    </w:rPr>
  </w:style>
  <w:style w:type="paragraph" w:customStyle="1" w:styleId="tiny">
    <w:name w:val="tiny"/>
    <w:next w:val="Normal"/>
    <w:link w:val="tinyChar"/>
    <w:autoRedefine/>
    <w:qFormat/>
    <w:rsid w:val="00B2077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B20771"/>
    <w:rPr>
      <w:rFonts w:ascii="Times New Roman" w:eastAsia="Malgun Gothic" w:hAnsi="Times New Roman" w:cs="Times New Roman"/>
      <w:sz w:val="12"/>
      <w:szCs w:val="24"/>
    </w:rPr>
  </w:style>
  <w:style w:type="character" w:customStyle="1" w:styleId="LDCut">
    <w:name w:val="LD Cut"/>
    <w:basedOn w:val="DefaultParagraphFont"/>
    <w:uiPriority w:val="1"/>
    <w:qFormat/>
    <w:rsid w:val="00B20771"/>
    <w:rPr>
      <w:rFonts w:ascii="Times New Roman" w:hAnsi="Times New Roman"/>
      <w:b w:val="0"/>
      <w:color w:val="auto"/>
      <w:sz w:val="12"/>
    </w:rPr>
  </w:style>
  <w:style w:type="character" w:customStyle="1" w:styleId="LDUnderline">
    <w:name w:val="LD Underline"/>
    <w:basedOn w:val="DefaultParagraphFont"/>
    <w:uiPriority w:val="1"/>
    <w:qFormat/>
    <w:rsid w:val="00B20771"/>
    <w:rPr>
      <w:rFonts w:ascii="Times New Roman" w:hAnsi="Times New Roman" w:cs="Times New Roman"/>
      <w:b/>
      <w:color w:val="auto"/>
      <w:sz w:val="24"/>
      <w:u w:val="single"/>
    </w:rPr>
  </w:style>
  <w:style w:type="character" w:customStyle="1" w:styleId="Style4Char">
    <w:name w:val="Style4 Char"/>
    <w:link w:val="Style4"/>
    <w:rsid w:val="00B20771"/>
    <w:rPr>
      <w:rFonts w:ascii="Arial Narrow" w:hAnsi="Arial Narrow"/>
      <w:szCs w:val="24"/>
      <w:u w:val="single"/>
    </w:rPr>
  </w:style>
  <w:style w:type="character" w:customStyle="1" w:styleId="Style1Char">
    <w:name w:val="Style1 Char"/>
    <w:locked/>
    <w:rsid w:val="00B20771"/>
    <w:rPr>
      <w:rFonts w:ascii="Times New Roman" w:eastAsia="SimSun" w:hAnsi="Times New Roman"/>
      <w:szCs w:val="24"/>
      <w:u w:val="single"/>
      <w:lang w:eastAsia="zh-CN"/>
    </w:rPr>
  </w:style>
  <w:style w:type="character" w:customStyle="1" w:styleId="Style11pt">
    <w:name w:val="Style 11 pt"/>
    <w:basedOn w:val="DefaultParagraphFont"/>
    <w:rsid w:val="00B20771"/>
    <w:rPr>
      <w:sz w:val="20"/>
    </w:rPr>
  </w:style>
  <w:style w:type="character" w:customStyle="1" w:styleId="DebateHighlighted">
    <w:name w:val="Debate Highlighted"/>
    <w:qFormat/>
    <w:rsid w:val="00B20771"/>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B20771"/>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B20771"/>
    <w:rPr>
      <w:b/>
      <w:sz w:val="24"/>
    </w:rPr>
  </w:style>
  <w:style w:type="character" w:customStyle="1" w:styleId="regtext">
    <w:name w:val="regtext"/>
    <w:uiPriority w:val="99"/>
    <w:rsid w:val="00B20771"/>
  </w:style>
  <w:style w:type="character" w:customStyle="1" w:styleId="Dottedunderline">
    <w:name w:val="Dotted underline"/>
    <w:rsid w:val="00B20771"/>
    <w:rPr>
      <w:u w:val="dotted"/>
    </w:rPr>
  </w:style>
  <w:style w:type="character" w:customStyle="1" w:styleId="slug-pub-date">
    <w:name w:val="slug-pub-date"/>
    <w:rsid w:val="00B20771"/>
  </w:style>
  <w:style w:type="character" w:customStyle="1" w:styleId="slug-vol">
    <w:name w:val="slug-vol"/>
    <w:rsid w:val="00B20771"/>
  </w:style>
  <w:style w:type="character" w:customStyle="1" w:styleId="slug-issue">
    <w:name w:val="slug-issue"/>
    <w:rsid w:val="00B20771"/>
  </w:style>
  <w:style w:type="character" w:customStyle="1" w:styleId="slug-pages">
    <w:name w:val="slug-pages"/>
    <w:rsid w:val="00B20771"/>
  </w:style>
  <w:style w:type="character" w:customStyle="1" w:styleId="DDIUnderline">
    <w:name w:val="DDI Underline"/>
    <w:qFormat/>
    <w:rsid w:val="00B20771"/>
    <w:rPr>
      <w:sz w:val="20"/>
      <w:u w:val="thick"/>
    </w:rPr>
  </w:style>
  <w:style w:type="character" w:customStyle="1" w:styleId="CardsChar1">
    <w:name w:val="Cards Char1"/>
    <w:locked/>
    <w:rsid w:val="00B20771"/>
    <w:rPr>
      <w:rFonts w:ascii="Times New Roman" w:eastAsia="Times New Roman" w:hAnsi="Times New Roman" w:cs="Times New Roman"/>
    </w:rPr>
  </w:style>
  <w:style w:type="character" w:customStyle="1" w:styleId="DocumentMapChar1">
    <w:name w:val="Document Map Char1"/>
    <w:basedOn w:val="DefaultParagraphFont"/>
    <w:uiPriority w:val="99"/>
    <w:rsid w:val="00B20771"/>
    <w:rPr>
      <w:rFonts w:ascii="Segoe UI" w:hAnsi="Segoe UI" w:cs="Segoe UI"/>
      <w:sz w:val="16"/>
      <w:szCs w:val="16"/>
    </w:rPr>
  </w:style>
  <w:style w:type="character" w:customStyle="1" w:styleId="CardTextChar0">
    <w:name w:val="Card Text Char"/>
    <w:locked/>
    <w:rsid w:val="00B20771"/>
    <w:rPr>
      <w:rFonts w:ascii="Georgia" w:hAnsi="Georgia"/>
      <w:sz w:val="18"/>
      <w:u w:val="single"/>
    </w:rPr>
  </w:style>
  <w:style w:type="character" w:customStyle="1" w:styleId="normaltextrun">
    <w:name w:val="normaltextrun"/>
    <w:basedOn w:val="DefaultParagraphFont"/>
    <w:rsid w:val="00B20771"/>
  </w:style>
  <w:style w:type="character" w:customStyle="1" w:styleId="eop">
    <w:name w:val="eop"/>
    <w:basedOn w:val="DefaultParagraphFont"/>
    <w:rsid w:val="00B20771"/>
  </w:style>
  <w:style w:type="character" w:customStyle="1" w:styleId="spellingerror">
    <w:name w:val="spellingerror"/>
    <w:basedOn w:val="DefaultParagraphFont"/>
    <w:rsid w:val="00B20771"/>
  </w:style>
  <w:style w:type="paragraph" w:customStyle="1" w:styleId="m-2839544472620372085msonospacing">
    <w:name w:val="m_-2839544472620372085msonospacing"/>
    <w:basedOn w:val="Normal"/>
    <w:uiPriority w:val="99"/>
    <w:rsid w:val="00B20771"/>
    <w:pPr>
      <w:spacing w:before="100" w:beforeAutospacing="1" w:after="100" w:afterAutospacing="1"/>
    </w:pPr>
  </w:style>
  <w:style w:type="paragraph" w:customStyle="1" w:styleId="franklin-light1">
    <w:name w:val="franklin-light1"/>
    <w:basedOn w:val="Normal"/>
    <w:uiPriority w:val="99"/>
    <w:rsid w:val="00B20771"/>
    <w:pPr>
      <w:spacing w:before="100" w:beforeAutospacing="1" w:after="100" w:afterAutospacing="1"/>
    </w:pPr>
  </w:style>
  <w:style w:type="character" w:customStyle="1" w:styleId="powa-tease">
    <w:name w:val="powa-tease"/>
    <w:basedOn w:val="DefaultParagraphFont"/>
    <w:rsid w:val="00B20771"/>
  </w:style>
  <w:style w:type="character" w:customStyle="1" w:styleId="powa-byline">
    <w:name w:val="powa-byline"/>
    <w:basedOn w:val="DefaultParagraphFont"/>
    <w:rsid w:val="00B20771"/>
  </w:style>
  <w:style w:type="character" w:customStyle="1" w:styleId="apple-style-span">
    <w:name w:val="apple-style-span"/>
    <w:basedOn w:val="DefaultParagraphFont"/>
    <w:rsid w:val="00B20771"/>
    <w:rPr>
      <w:rFonts w:cs="Times New Roman"/>
    </w:rPr>
  </w:style>
  <w:style w:type="paragraph" w:customStyle="1" w:styleId="noindent">
    <w:name w:val="noindent"/>
    <w:basedOn w:val="Normal"/>
    <w:uiPriority w:val="99"/>
    <w:qFormat/>
    <w:rsid w:val="00B20771"/>
    <w:pPr>
      <w:spacing w:before="100" w:beforeAutospacing="1" w:after="100" w:afterAutospacing="1"/>
    </w:pPr>
    <w:rPr>
      <w:rFonts w:eastAsia="Times New Roman"/>
    </w:rPr>
  </w:style>
  <w:style w:type="character" w:customStyle="1" w:styleId="st">
    <w:name w:val="st"/>
    <w:rsid w:val="00B20771"/>
  </w:style>
  <w:style w:type="character" w:customStyle="1" w:styleId="highlight2">
    <w:name w:val="highlight2"/>
    <w:basedOn w:val="DefaultParagraphFont"/>
    <w:rsid w:val="00B20771"/>
    <w:rPr>
      <w:rFonts w:ascii="Arial" w:hAnsi="Arial"/>
      <w:b/>
      <w:sz w:val="19"/>
      <w:u w:val="thick"/>
      <w:bdr w:val="none" w:sz="0" w:space="0" w:color="auto"/>
      <w:shd w:val="clear" w:color="auto" w:fill="auto"/>
    </w:rPr>
  </w:style>
  <w:style w:type="character" w:customStyle="1" w:styleId="Emphasis2">
    <w:name w:val="Emphasis2"/>
    <w:basedOn w:val="DefaultParagraphFont"/>
    <w:rsid w:val="00B20771"/>
    <w:rPr>
      <w:rFonts w:ascii="Franklin Gothic Heavy" w:hAnsi="Franklin Gothic Heavy" w:hint="default"/>
      <w:iCs/>
      <w:u w:val="single"/>
    </w:rPr>
  </w:style>
  <w:style w:type="character" w:customStyle="1" w:styleId="EmphasizeThis">
    <w:name w:val="EmphasizeThis"/>
    <w:rsid w:val="00B20771"/>
    <w:rPr>
      <w:rFonts w:ascii="Georgia" w:hAnsi="Georgia" w:hint="default"/>
      <w:b/>
      <w:bCs w:val="0"/>
      <w:iCs/>
      <w:sz w:val="24"/>
      <w:u w:val="thick"/>
    </w:rPr>
  </w:style>
  <w:style w:type="character" w:customStyle="1" w:styleId="Style3Char">
    <w:name w:val="Style3 Char"/>
    <w:link w:val="Style3"/>
    <w:rsid w:val="00B20771"/>
    <w:rPr>
      <w:rFonts w:ascii="Arial Narrow" w:hAnsi="Arial Narrow"/>
      <w:b/>
      <w:szCs w:val="24"/>
    </w:rPr>
  </w:style>
  <w:style w:type="character" w:styleId="CommentReference">
    <w:name w:val="annotation reference"/>
    <w:basedOn w:val="DefaultParagraphFont"/>
    <w:uiPriority w:val="99"/>
    <w:unhideWhenUsed/>
    <w:rsid w:val="00B20771"/>
    <w:rPr>
      <w:sz w:val="16"/>
      <w:szCs w:val="16"/>
    </w:rPr>
  </w:style>
  <w:style w:type="paragraph" w:styleId="CommentText">
    <w:name w:val="annotation text"/>
    <w:basedOn w:val="Normal"/>
    <w:link w:val="CommentTextChar"/>
    <w:uiPriority w:val="99"/>
    <w:unhideWhenUsed/>
    <w:rsid w:val="00B20771"/>
    <w:rPr>
      <w:sz w:val="20"/>
      <w:szCs w:val="20"/>
    </w:rPr>
  </w:style>
  <w:style w:type="character" w:customStyle="1" w:styleId="CommentTextChar">
    <w:name w:val="Comment Text Char"/>
    <w:basedOn w:val="DefaultParagraphFont"/>
    <w:link w:val="CommentText"/>
    <w:uiPriority w:val="99"/>
    <w:rsid w:val="00B20771"/>
    <w:rPr>
      <w:rFonts w:ascii="Calibri" w:hAnsi="Calibri"/>
      <w:sz w:val="20"/>
      <w:szCs w:val="20"/>
    </w:rPr>
  </w:style>
  <w:style w:type="character" w:customStyle="1" w:styleId="balancedheadline">
    <w:name w:val="balancedheadline"/>
    <w:basedOn w:val="DefaultParagraphFont"/>
    <w:rsid w:val="00B20771"/>
  </w:style>
  <w:style w:type="paragraph" w:customStyle="1" w:styleId="analytic0">
    <w:name w:val="analytic"/>
    <w:basedOn w:val="Analytic"/>
    <w:link w:val="analyticChar0"/>
    <w:autoRedefine/>
    <w:uiPriority w:val="4"/>
    <w:qFormat/>
    <w:rsid w:val="00B20771"/>
    <w:rPr>
      <w:i/>
      <w:color w:val="2D72B1"/>
    </w:rPr>
  </w:style>
  <w:style w:type="character" w:customStyle="1" w:styleId="analyticChar0">
    <w:name w:val="analytic Char"/>
    <w:basedOn w:val="DefaultParagraphFont"/>
    <w:link w:val="analytic0"/>
    <w:uiPriority w:val="4"/>
    <w:rsid w:val="00B20771"/>
    <w:rPr>
      <w:rFonts w:ascii="Calibri" w:hAnsi="Calibri"/>
      <w:i/>
      <w:color w:val="2D72B1"/>
    </w:rPr>
  </w:style>
  <w:style w:type="paragraph" w:customStyle="1" w:styleId="ColorfulList-Accent11">
    <w:name w:val="Colorful List - Accent 11"/>
    <w:basedOn w:val="Normal"/>
    <w:uiPriority w:val="34"/>
    <w:qFormat/>
    <w:rsid w:val="00B20771"/>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B20771"/>
    <w:rPr>
      <w:color w:val="605E5C"/>
      <w:shd w:val="clear" w:color="auto" w:fill="E1DFDD"/>
    </w:rPr>
  </w:style>
  <w:style w:type="character" w:customStyle="1" w:styleId="m-4339160018974791352style13ptbold">
    <w:name w:val="m_-4339160018974791352style13ptbold"/>
    <w:basedOn w:val="DefaultParagraphFont"/>
    <w:rsid w:val="00B20771"/>
  </w:style>
  <w:style w:type="character" w:customStyle="1" w:styleId="m-4339160018974791352styleunderline">
    <w:name w:val="m_-4339160018974791352styleunderline"/>
    <w:basedOn w:val="DefaultParagraphFont"/>
    <w:rsid w:val="00B20771"/>
  </w:style>
  <w:style w:type="character" w:customStyle="1" w:styleId="m8622195508348221850gmail-msohyperlink">
    <w:name w:val="m_8622195508348221850gmail-msohyperlink"/>
    <w:basedOn w:val="DefaultParagraphFont"/>
    <w:rsid w:val="00B20771"/>
  </w:style>
  <w:style w:type="character" w:customStyle="1" w:styleId="UnresolvedMention4">
    <w:name w:val="Unresolved Mention4"/>
    <w:basedOn w:val="DefaultParagraphFont"/>
    <w:uiPriority w:val="99"/>
    <w:semiHidden/>
    <w:unhideWhenUsed/>
    <w:rsid w:val="00B20771"/>
    <w:rPr>
      <w:color w:val="605E5C"/>
      <w:shd w:val="clear" w:color="auto" w:fill="E1DFDD"/>
    </w:rPr>
  </w:style>
  <w:style w:type="character" w:customStyle="1" w:styleId="longbio">
    <w:name w:val="long_bio"/>
    <w:basedOn w:val="DefaultParagraphFont"/>
    <w:rsid w:val="00B20771"/>
  </w:style>
  <w:style w:type="paragraph" w:customStyle="1" w:styleId="css-1ygdjhk">
    <w:name w:val="css-1ygdjhk"/>
    <w:basedOn w:val="Normal"/>
    <w:uiPriority w:val="99"/>
    <w:rsid w:val="00B20771"/>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B20771"/>
    <w:rPr>
      <w:color w:val="605E5C"/>
      <w:shd w:val="clear" w:color="auto" w:fill="E1DFDD"/>
    </w:rPr>
  </w:style>
  <w:style w:type="table" w:styleId="TableGrid">
    <w:name w:val="Table Grid"/>
    <w:basedOn w:val="TableNormal"/>
    <w:rsid w:val="00B20771"/>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B20771"/>
    <w:rPr>
      <w:color w:val="605E5C"/>
      <w:shd w:val="clear" w:color="auto" w:fill="E1DFDD"/>
    </w:rPr>
  </w:style>
  <w:style w:type="character" w:customStyle="1" w:styleId="UnresolvedMention7">
    <w:name w:val="Unresolved Mention7"/>
    <w:basedOn w:val="DefaultParagraphFont"/>
    <w:uiPriority w:val="99"/>
    <w:semiHidden/>
    <w:unhideWhenUsed/>
    <w:rsid w:val="00B20771"/>
    <w:rPr>
      <w:color w:val="605E5C"/>
      <w:shd w:val="clear" w:color="auto" w:fill="E1DFDD"/>
    </w:rPr>
  </w:style>
  <w:style w:type="character" w:customStyle="1" w:styleId="UnresolvedMention8">
    <w:name w:val="Unresolved Mention8"/>
    <w:basedOn w:val="DefaultParagraphFont"/>
    <w:uiPriority w:val="99"/>
    <w:semiHidden/>
    <w:unhideWhenUsed/>
    <w:rsid w:val="00B20771"/>
    <w:rPr>
      <w:color w:val="605E5C"/>
      <w:shd w:val="clear" w:color="auto" w:fill="E1DFDD"/>
    </w:rPr>
  </w:style>
  <w:style w:type="paragraph" w:customStyle="1" w:styleId="CardText2">
    <w:name w:val="Card Text 2"/>
    <w:basedOn w:val="Normal"/>
    <w:link w:val="CardText2Char"/>
    <w:qFormat/>
    <w:rsid w:val="00B20771"/>
    <w:rPr>
      <w:rFonts w:eastAsia="Calibri"/>
      <w:b/>
      <w:color w:val="000000"/>
      <w:u w:val="single"/>
      <w:lang w:val="x-none" w:eastAsia="x-none"/>
    </w:rPr>
  </w:style>
  <w:style w:type="character" w:customStyle="1" w:styleId="CardText2Char">
    <w:name w:val="Card Text 2 Char"/>
    <w:link w:val="CardText2"/>
    <w:rsid w:val="00B20771"/>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B20771"/>
  </w:style>
  <w:style w:type="character" w:customStyle="1" w:styleId="UnresolvedMention9">
    <w:name w:val="Unresolved Mention9"/>
    <w:basedOn w:val="DefaultParagraphFont"/>
    <w:uiPriority w:val="99"/>
    <w:semiHidden/>
    <w:unhideWhenUsed/>
    <w:rsid w:val="00B20771"/>
    <w:rPr>
      <w:color w:val="605E5C"/>
      <w:shd w:val="clear" w:color="auto" w:fill="E1DFDD"/>
    </w:rPr>
  </w:style>
  <w:style w:type="character" w:customStyle="1" w:styleId="UnresolvedMention100">
    <w:name w:val="Unresolved Mention100"/>
    <w:basedOn w:val="DefaultParagraphFont"/>
    <w:uiPriority w:val="99"/>
    <w:semiHidden/>
    <w:unhideWhenUsed/>
    <w:rsid w:val="00B20771"/>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B20771"/>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B20771"/>
    <w:rPr>
      <w:color w:val="605E5C"/>
      <w:shd w:val="clear" w:color="auto" w:fill="E1DFDD"/>
    </w:rPr>
  </w:style>
  <w:style w:type="paragraph" w:customStyle="1" w:styleId="flashline">
    <w:name w:val="flashline"/>
    <w:basedOn w:val="Normal"/>
    <w:uiPriority w:val="99"/>
    <w:rsid w:val="00B20771"/>
    <w:pPr>
      <w:spacing w:before="100" w:beforeAutospacing="1" w:after="100" w:afterAutospacing="1"/>
    </w:pPr>
    <w:rPr>
      <w:rFonts w:eastAsia="Times New Roman"/>
    </w:rPr>
  </w:style>
  <w:style w:type="paragraph" w:customStyle="1" w:styleId="lbexhangwithmargin">
    <w:name w:val="lbexhangwithmargin"/>
    <w:basedOn w:val="Normal"/>
    <w:uiPriority w:val="99"/>
    <w:rsid w:val="00B20771"/>
    <w:pPr>
      <w:spacing w:before="100" w:beforeAutospacing="1" w:after="100" w:afterAutospacing="1"/>
    </w:pPr>
    <w:rPr>
      <w:rFonts w:eastAsia="Times New Roman"/>
    </w:rPr>
  </w:style>
  <w:style w:type="character" w:customStyle="1" w:styleId="lbexsectionlevelolc">
    <w:name w:val="lbexsectionlevelolc"/>
    <w:basedOn w:val="DefaultParagraphFont"/>
    <w:rsid w:val="00B20771"/>
  </w:style>
  <w:style w:type="character" w:customStyle="1" w:styleId="lbexallcap">
    <w:name w:val="lbexallcap"/>
    <w:basedOn w:val="DefaultParagraphFont"/>
    <w:rsid w:val="00B20771"/>
  </w:style>
  <w:style w:type="paragraph" w:customStyle="1" w:styleId="lbexindent">
    <w:name w:val="lbexindent"/>
    <w:basedOn w:val="Normal"/>
    <w:uiPriority w:val="99"/>
    <w:rsid w:val="00B20771"/>
    <w:pPr>
      <w:spacing w:before="100" w:beforeAutospacing="1" w:after="100" w:afterAutospacing="1"/>
    </w:pPr>
    <w:rPr>
      <w:rFonts w:eastAsia="Times New Roman"/>
    </w:rPr>
  </w:style>
  <w:style w:type="paragraph" w:customStyle="1" w:styleId="lbexindentparagraph">
    <w:name w:val="lbexindentparagraph"/>
    <w:basedOn w:val="Normal"/>
    <w:uiPriority w:val="99"/>
    <w:rsid w:val="00B20771"/>
    <w:pPr>
      <w:spacing w:before="100" w:beforeAutospacing="1" w:after="100" w:afterAutospacing="1"/>
    </w:pPr>
    <w:rPr>
      <w:rFonts w:eastAsia="Times New Roman"/>
    </w:rPr>
  </w:style>
  <w:style w:type="paragraph" w:customStyle="1" w:styleId="zn-bodyparagraph">
    <w:name w:val="zn-body__paragraph"/>
    <w:basedOn w:val="Normal"/>
    <w:uiPriority w:val="99"/>
    <w:rsid w:val="00B20771"/>
    <w:pPr>
      <w:spacing w:before="100" w:beforeAutospacing="1" w:after="100" w:afterAutospacing="1"/>
    </w:pPr>
    <w:rPr>
      <w:rFonts w:eastAsia="Times New Roman"/>
    </w:rPr>
  </w:style>
  <w:style w:type="character" w:customStyle="1" w:styleId="c-messagebody">
    <w:name w:val="c-message__body"/>
    <w:basedOn w:val="DefaultParagraphFont"/>
    <w:rsid w:val="00B20771"/>
  </w:style>
  <w:style w:type="character" w:customStyle="1" w:styleId="m7735155540857680774gmail-style13ptbold">
    <w:name w:val="m_7735155540857680774gmail-style13ptbold"/>
    <w:basedOn w:val="DefaultParagraphFont"/>
    <w:rsid w:val="00B20771"/>
  </w:style>
  <w:style w:type="character" w:customStyle="1" w:styleId="style65">
    <w:name w:val="style65"/>
    <w:basedOn w:val="DefaultParagraphFont"/>
    <w:rsid w:val="00B20771"/>
  </w:style>
  <w:style w:type="character" w:customStyle="1" w:styleId="bodytext0">
    <w:name w:val="body_text"/>
    <w:basedOn w:val="DefaultParagraphFont"/>
    <w:rsid w:val="00B20771"/>
  </w:style>
  <w:style w:type="character" w:customStyle="1" w:styleId="bio">
    <w:name w:val="bio"/>
    <w:basedOn w:val="DefaultParagraphFont"/>
    <w:rsid w:val="00B20771"/>
  </w:style>
  <w:style w:type="paragraph" w:customStyle="1" w:styleId="cites0">
    <w:name w:val="cites"/>
    <w:next w:val="Normal"/>
    <w:autoRedefine/>
    <w:qFormat/>
    <w:rsid w:val="00B20771"/>
    <w:pPr>
      <w:spacing w:after="0" w:line="240" w:lineRule="auto"/>
      <w:contextualSpacing/>
    </w:pPr>
    <w:rPr>
      <w:rFonts w:eastAsia="SimSun"/>
      <w:b/>
      <w:lang w:eastAsia="zh-CN"/>
    </w:rPr>
  </w:style>
  <w:style w:type="character" w:customStyle="1" w:styleId="5yl5">
    <w:name w:val="_5yl5"/>
    <w:basedOn w:val="DefaultParagraphFont"/>
    <w:rsid w:val="00B20771"/>
  </w:style>
  <w:style w:type="character" w:customStyle="1" w:styleId="text">
    <w:name w:val="text"/>
    <w:basedOn w:val="DefaultParagraphFont"/>
    <w:rsid w:val="00B20771"/>
  </w:style>
  <w:style w:type="paragraph" w:customStyle="1" w:styleId="generic-articlebody">
    <w:name w:val="generic-article__body"/>
    <w:basedOn w:val="Normal"/>
    <w:uiPriority w:val="99"/>
    <w:rsid w:val="00B20771"/>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B20771"/>
    <w:pPr>
      <w:spacing w:line="240" w:lineRule="auto"/>
    </w:pPr>
    <w:rPr>
      <w:b/>
      <w:bCs/>
    </w:rPr>
  </w:style>
  <w:style w:type="character" w:customStyle="1" w:styleId="CommentSubjectChar">
    <w:name w:val="Comment Subject Char"/>
    <w:basedOn w:val="CommentTextChar"/>
    <w:link w:val="CommentSubject"/>
    <w:rsid w:val="00B20771"/>
    <w:rPr>
      <w:rFonts w:ascii="Calibri" w:hAnsi="Calibri"/>
      <w:b/>
      <w:bCs/>
      <w:sz w:val="20"/>
      <w:szCs w:val="20"/>
    </w:rPr>
  </w:style>
  <w:style w:type="character" w:customStyle="1" w:styleId="UnresolvedMention12">
    <w:name w:val="Unresolved Mention12"/>
    <w:basedOn w:val="DefaultParagraphFont"/>
    <w:uiPriority w:val="99"/>
    <w:rsid w:val="00B20771"/>
    <w:rPr>
      <w:color w:val="605E5C"/>
      <w:shd w:val="clear" w:color="auto" w:fill="E1DFDD"/>
    </w:rPr>
  </w:style>
  <w:style w:type="paragraph" w:customStyle="1" w:styleId="CardNotUnderlined">
    <w:name w:val="Card Not Underlined"/>
    <w:basedOn w:val="Normal"/>
    <w:link w:val="CardNotUnderlinedChar1"/>
    <w:autoRedefine/>
    <w:qFormat/>
    <w:rsid w:val="00B20771"/>
    <w:rPr>
      <w:rFonts w:eastAsia="Times New Roman"/>
      <w:sz w:val="12"/>
      <w:szCs w:val="20"/>
    </w:rPr>
  </w:style>
  <w:style w:type="character" w:customStyle="1" w:styleId="UnresolvedMention13">
    <w:name w:val="Unresolved Mention13"/>
    <w:basedOn w:val="DefaultParagraphFont"/>
    <w:uiPriority w:val="99"/>
    <w:rsid w:val="00B20771"/>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20771"/>
    <w:rPr>
      <w:rFonts w:ascii="Times New Roman" w:eastAsia="Times New Roman" w:hAnsi="Times New Roman" w:cs="Times New Roman"/>
      <w:sz w:val="24"/>
      <w:szCs w:val="24"/>
    </w:rPr>
  </w:style>
  <w:style w:type="character" w:customStyle="1" w:styleId="blast">
    <w:name w:val="blast"/>
    <w:basedOn w:val="DefaultParagraphFont"/>
    <w:rsid w:val="00B20771"/>
  </w:style>
  <w:style w:type="paragraph" w:customStyle="1" w:styleId="paragraph">
    <w:name w:val="paragraph"/>
    <w:basedOn w:val="Normal"/>
    <w:uiPriority w:val="99"/>
    <w:qFormat/>
    <w:rsid w:val="00B20771"/>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B20771"/>
  </w:style>
  <w:style w:type="character" w:customStyle="1" w:styleId="UnresolvedMention">
    <w:name w:val="Unresolved Mention"/>
    <w:basedOn w:val="DefaultParagraphFont"/>
    <w:uiPriority w:val="99"/>
    <w:rsid w:val="00B20771"/>
    <w:rPr>
      <w:color w:val="605E5C"/>
      <w:shd w:val="clear" w:color="auto" w:fill="E1DFDD"/>
    </w:rPr>
  </w:style>
  <w:style w:type="character" w:customStyle="1" w:styleId="ata-controlscomplain-btn">
    <w:name w:val="ata-controls__complain-btn"/>
    <w:basedOn w:val="DefaultParagraphFont"/>
    <w:rsid w:val="00B20771"/>
  </w:style>
  <w:style w:type="character" w:customStyle="1" w:styleId="u-tcgraydarker">
    <w:name w:val="u-tcgraydarker"/>
    <w:basedOn w:val="DefaultParagraphFont"/>
    <w:rsid w:val="00B20771"/>
  </w:style>
  <w:style w:type="paragraph" w:customStyle="1" w:styleId="stcontent-block">
    <w:name w:val="st__content-block"/>
    <w:basedOn w:val="Normal"/>
    <w:rsid w:val="00B20771"/>
    <w:pPr>
      <w:spacing w:before="100" w:beforeAutospacing="1" w:after="100" w:afterAutospacing="1"/>
    </w:pPr>
  </w:style>
  <w:style w:type="character" w:customStyle="1" w:styleId="drop">
    <w:name w:val="drop"/>
    <w:basedOn w:val="DefaultParagraphFont"/>
    <w:rsid w:val="00B20771"/>
  </w:style>
  <w:style w:type="paragraph" w:customStyle="1" w:styleId="pullquote">
    <w:name w:val="pullquote"/>
    <w:basedOn w:val="Normal"/>
    <w:rsid w:val="00B20771"/>
    <w:pPr>
      <w:spacing w:before="100" w:beforeAutospacing="1" w:after="100" w:afterAutospacing="1"/>
    </w:pPr>
  </w:style>
  <w:style w:type="paragraph" w:customStyle="1" w:styleId="TableParagraph">
    <w:name w:val="Table Paragraph"/>
    <w:basedOn w:val="Normal"/>
    <w:uiPriority w:val="1"/>
    <w:qFormat/>
    <w:rsid w:val="00B20771"/>
    <w:pPr>
      <w:widowControl w:val="0"/>
      <w:autoSpaceDE w:val="0"/>
      <w:autoSpaceDN w:val="0"/>
      <w:adjustRightInd w:val="0"/>
    </w:pPr>
    <w:rPr>
      <w:rFonts w:eastAsiaTheme="minorEastAsia"/>
    </w:rPr>
  </w:style>
  <w:style w:type="paragraph" w:customStyle="1" w:styleId="p">
    <w:name w:val="p"/>
    <w:basedOn w:val="Normal"/>
    <w:qFormat/>
    <w:rsid w:val="00B20771"/>
    <w:pPr>
      <w:spacing w:before="100" w:beforeAutospacing="1" w:after="100" w:afterAutospacing="1"/>
    </w:pPr>
  </w:style>
  <w:style w:type="character" w:customStyle="1" w:styleId="figpopup-sensitive-area">
    <w:name w:val="figpopup-sensitive-area"/>
    <w:basedOn w:val="DefaultParagraphFont"/>
    <w:rsid w:val="00B20771"/>
  </w:style>
  <w:style w:type="paragraph" w:customStyle="1" w:styleId="css-qckjh9">
    <w:name w:val="css-qckjh9"/>
    <w:basedOn w:val="Normal"/>
    <w:rsid w:val="00B20771"/>
    <w:pPr>
      <w:spacing w:before="100" w:beforeAutospacing="1" w:after="100" w:afterAutospacing="1" w:line="240" w:lineRule="auto"/>
    </w:pPr>
    <w:rPr>
      <w:rFonts w:eastAsia="Times New Roman"/>
      <w:sz w:val="24"/>
    </w:rPr>
  </w:style>
  <w:style w:type="paragraph" w:customStyle="1" w:styleId="css-158dogj">
    <w:name w:val="css-158dogj"/>
    <w:basedOn w:val="Normal"/>
    <w:rsid w:val="00B20771"/>
    <w:pPr>
      <w:spacing w:before="100" w:beforeAutospacing="1" w:after="100" w:afterAutospacing="1" w:line="240" w:lineRule="auto"/>
    </w:pPr>
    <w:rPr>
      <w:rFonts w:eastAsia="Times New Roman"/>
      <w:sz w:val="24"/>
    </w:rPr>
  </w:style>
  <w:style w:type="character" w:customStyle="1" w:styleId="num">
    <w:name w:val="num"/>
    <w:basedOn w:val="DefaultParagraphFont"/>
    <w:rsid w:val="00B20771"/>
  </w:style>
  <w:style w:type="character" w:customStyle="1" w:styleId="letter">
    <w:name w:val="letter"/>
    <w:basedOn w:val="DefaultParagraphFont"/>
    <w:rsid w:val="00B20771"/>
  </w:style>
  <w:style w:type="character" w:customStyle="1" w:styleId="dttext">
    <w:name w:val="dttext"/>
    <w:basedOn w:val="DefaultParagraphFont"/>
    <w:rsid w:val="00B20771"/>
  </w:style>
  <w:style w:type="character" w:customStyle="1" w:styleId="sdsense">
    <w:name w:val="sdsense"/>
    <w:basedOn w:val="DefaultParagraphFont"/>
    <w:rsid w:val="00B20771"/>
  </w:style>
  <w:style w:type="character" w:customStyle="1" w:styleId="sd">
    <w:name w:val="sd"/>
    <w:basedOn w:val="DefaultParagraphFont"/>
    <w:rsid w:val="00B20771"/>
  </w:style>
  <w:style w:type="paragraph" w:customStyle="1" w:styleId="flfc">
    <w:name w:val="flfc"/>
    <w:basedOn w:val="Normal"/>
    <w:uiPriority w:val="99"/>
    <w:rsid w:val="00B20771"/>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B20771"/>
  </w:style>
  <w:style w:type="paragraph" w:customStyle="1" w:styleId="story-body-text">
    <w:name w:val="story-body-text"/>
    <w:basedOn w:val="Normal"/>
    <w:uiPriority w:val="99"/>
    <w:qFormat/>
    <w:rsid w:val="00B20771"/>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B20771"/>
  </w:style>
  <w:style w:type="paragraph" w:customStyle="1" w:styleId="CardText1">
    <w:name w:val="Card Text 1"/>
    <w:link w:val="CardText1Char"/>
    <w:qFormat/>
    <w:rsid w:val="00B20771"/>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B20771"/>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B20771"/>
  </w:style>
  <w:style w:type="paragraph" w:customStyle="1" w:styleId="Analytic2">
    <w:name w:val="Analytic2"/>
    <w:basedOn w:val="Heading4"/>
    <w:link w:val="Analytic2Char"/>
    <w:uiPriority w:val="4"/>
    <w:rsid w:val="00B20771"/>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B20771"/>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B20771"/>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B20771"/>
  </w:style>
  <w:style w:type="character" w:customStyle="1" w:styleId="AnalyticsPipChar">
    <w:name w:val="AnalyticsPip Char"/>
    <w:basedOn w:val="DefaultParagraphFont"/>
    <w:link w:val="AnalyticsPip"/>
    <w:uiPriority w:val="4"/>
    <w:rsid w:val="00B20771"/>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B20771"/>
  </w:style>
  <w:style w:type="character" w:customStyle="1" w:styleId="AnalyticsGBNChar">
    <w:name w:val="AnalyticsGBN Char"/>
    <w:basedOn w:val="DefaultParagraphFont"/>
    <w:link w:val="AnalyticsGBN"/>
    <w:uiPriority w:val="4"/>
    <w:rsid w:val="00B20771"/>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B20771"/>
    <w:pPr>
      <w:spacing w:after="0" w:line="240" w:lineRule="auto"/>
    </w:pPr>
    <w:rPr>
      <w:i/>
      <w:iCs/>
      <w:color w:val="000000" w:themeColor="text1"/>
    </w:rPr>
  </w:style>
  <w:style w:type="character" w:customStyle="1" w:styleId="QuoteChar">
    <w:name w:val="Quote Char"/>
    <w:basedOn w:val="DefaultParagraphFont"/>
    <w:link w:val="Quote"/>
    <w:uiPriority w:val="29"/>
    <w:rsid w:val="00B20771"/>
    <w:rPr>
      <w:rFonts w:ascii="Calibri" w:hAnsi="Calibri"/>
      <w:i/>
      <w:iCs/>
      <w:color w:val="000000" w:themeColor="text1"/>
    </w:rPr>
  </w:style>
  <w:style w:type="paragraph" w:styleId="TOCHeading">
    <w:name w:val="TOC Heading"/>
    <w:basedOn w:val="Heading1"/>
    <w:next w:val="Normal"/>
    <w:uiPriority w:val="39"/>
    <w:unhideWhenUsed/>
    <w:qFormat/>
    <w:rsid w:val="00B20771"/>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B20771"/>
  </w:style>
  <w:style w:type="character" w:customStyle="1" w:styleId="ref-overlay">
    <w:name w:val="ref-overlay"/>
    <w:basedOn w:val="DefaultParagraphFont"/>
    <w:rsid w:val="00B20771"/>
  </w:style>
  <w:style w:type="character" w:customStyle="1" w:styleId="ref-fn-p">
    <w:name w:val="ref-fn-p"/>
    <w:basedOn w:val="DefaultParagraphFont"/>
    <w:rsid w:val="00B20771"/>
  </w:style>
  <w:style w:type="character" w:customStyle="1" w:styleId="opinion-articlebody">
    <w:name w:val="opinion-article__body"/>
    <w:basedOn w:val="DefaultParagraphFont"/>
    <w:rsid w:val="00B20771"/>
  </w:style>
  <w:style w:type="paragraph" w:customStyle="1" w:styleId="opinion-articlebody1">
    <w:name w:val="opinion-article__body1"/>
    <w:basedOn w:val="Normal"/>
    <w:rsid w:val="00B20771"/>
    <w:pPr>
      <w:spacing w:before="100" w:beforeAutospacing="1" w:after="100" w:afterAutospacing="1" w:line="240" w:lineRule="auto"/>
    </w:pPr>
    <w:rPr>
      <w:rFonts w:eastAsia="Times New Roman"/>
      <w:sz w:val="24"/>
    </w:rPr>
  </w:style>
  <w:style w:type="paragraph" w:customStyle="1" w:styleId="para">
    <w:name w:val="para"/>
    <w:basedOn w:val="Normal"/>
    <w:qFormat/>
    <w:rsid w:val="00B20771"/>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B20771"/>
  </w:style>
  <w:style w:type="character" w:customStyle="1" w:styleId="journaltitle">
    <w:name w:val="journaltitle"/>
    <w:basedOn w:val="DefaultParagraphFont"/>
    <w:rsid w:val="00B20771"/>
  </w:style>
  <w:style w:type="character" w:customStyle="1" w:styleId="hit">
    <w:name w:val="hit"/>
    <w:basedOn w:val="DefaultParagraphFont"/>
    <w:rsid w:val="00B20771"/>
  </w:style>
  <w:style w:type="paragraph" w:customStyle="1" w:styleId="wp-caption-text">
    <w:name w:val="wp-caption-text"/>
    <w:basedOn w:val="Normal"/>
    <w:qFormat/>
    <w:rsid w:val="00B20771"/>
    <w:pPr>
      <w:spacing w:before="100" w:beforeAutospacing="1" w:after="100" w:afterAutospacing="1" w:line="240" w:lineRule="auto"/>
    </w:pPr>
    <w:rPr>
      <w:rFonts w:eastAsia="Times New Roman"/>
      <w:sz w:val="24"/>
    </w:rPr>
  </w:style>
  <w:style w:type="paragraph" w:customStyle="1" w:styleId="css-utmy9y">
    <w:name w:val="css-utmy9y"/>
    <w:basedOn w:val="Normal"/>
    <w:rsid w:val="00B20771"/>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B20771"/>
    <w:rPr>
      <w:sz w:val="20"/>
      <w:u w:val="single"/>
    </w:rPr>
  </w:style>
  <w:style w:type="character" w:customStyle="1" w:styleId="Style11ptBoldUnderlineBorderSinglesolidlineAuto">
    <w:name w:val="Style 11 pt Bold Underline Border: : (Single solid line Auto  ..."/>
    <w:basedOn w:val="DefaultParagraphFont"/>
    <w:rsid w:val="00B20771"/>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B20771"/>
  </w:style>
  <w:style w:type="paragraph" w:customStyle="1" w:styleId="Small">
    <w:name w:val="Small"/>
    <w:basedOn w:val="Normal"/>
    <w:next w:val="Normal"/>
    <w:uiPriority w:val="99"/>
    <w:qFormat/>
    <w:rsid w:val="00B20771"/>
    <w:pPr>
      <w:jc w:val="both"/>
    </w:pPr>
    <w:rPr>
      <w:rFonts w:ascii="Arial" w:eastAsia="Calibri" w:hAnsi="Arial" w:cs="Arial"/>
    </w:rPr>
  </w:style>
  <w:style w:type="character" w:customStyle="1" w:styleId="Footnote">
    <w:name w:val="Footnote_"/>
    <w:basedOn w:val="DefaultParagraphFont"/>
    <w:link w:val="Footnote0"/>
    <w:rsid w:val="00B20771"/>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B20771"/>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B20771"/>
    <w:rPr>
      <w:rFonts w:ascii="Arial Narrow" w:hAnsi="Arial Narrow"/>
      <w:b/>
      <w:color w:val="000000"/>
      <w:sz w:val="26"/>
    </w:rPr>
  </w:style>
  <w:style w:type="paragraph" w:customStyle="1" w:styleId="CardTagandCite">
    <w:name w:val="Card Tag and Cite"/>
    <w:basedOn w:val="Normal"/>
    <w:next w:val="Normal"/>
    <w:link w:val="CardTagandCiteChar"/>
    <w:qFormat/>
    <w:rsid w:val="00B20771"/>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B20771"/>
    <w:rPr>
      <w:b/>
      <w:bCs/>
    </w:rPr>
  </w:style>
  <w:style w:type="paragraph" w:customStyle="1" w:styleId="Cite2">
    <w:name w:val="Cite 2"/>
    <w:basedOn w:val="Normal"/>
    <w:qFormat/>
    <w:rsid w:val="00B20771"/>
    <w:pPr>
      <w:spacing w:after="0" w:line="240" w:lineRule="auto"/>
    </w:pPr>
    <w:rPr>
      <w:rFonts w:ascii="Arial" w:eastAsia="Calibri" w:hAnsi="Arial" w:cs="Arial"/>
      <w:b/>
      <w:sz w:val="24"/>
      <w:u w:val="single"/>
    </w:rPr>
  </w:style>
  <w:style w:type="character" w:customStyle="1" w:styleId="aqj">
    <w:name w:val="aqj"/>
    <w:basedOn w:val="DefaultParagraphFont"/>
    <w:rsid w:val="00B20771"/>
  </w:style>
  <w:style w:type="paragraph" w:customStyle="1" w:styleId="StyleJustified">
    <w:name w:val="Style Justified"/>
    <w:basedOn w:val="Normal"/>
    <w:qFormat/>
    <w:rsid w:val="00B20771"/>
    <w:pPr>
      <w:spacing w:after="0" w:line="240" w:lineRule="auto"/>
    </w:pPr>
    <w:rPr>
      <w:rFonts w:eastAsia="Times New Roman"/>
      <w:szCs w:val="20"/>
    </w:rPr>
  </w:style>
  <w:style w:type="paragraph" w:customStyle="1" w:styleId="AuthorDate">
    <w:name w:val="AuthorDate"/>
    <w:next w:val="Normal"/>
    <w:link w:val="AuthorDateChar"/>
    <w:qFormat/>
    <w:rsid w:val="00B2077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B20771"/>
    <w:rPr>
      <w:rFonts w:ascii="Times New Roman" w:eastAsia="Calibri" w:hAnsi="Times New Roman" w:cs="Times New Roman"/>
      <w:b/>
      <w:sz w:val="24"/>
      <w:szCs w:val="20"/>
      <w:u w:val="single"/>
    </w:rPr>
  </w:style>
  <w:style w:type="character" w:customStyle="1" w:styleId="maintext">
    <w:name w:val="maintext"/>
    <w:basedOn w:val="DefaultParagraphFont"/>
    <w:rsid w:val="00B20771"/>
  </w:style>
  <w:style w:type="paragraph" w:customStyle="1" w:styleId="Stylecardtext8pt">
    <w:name w:val="Style card text + 8 pt"/>
    <w:basedOn w:val="Normal"/>
    <w:qFormat/>
    <w:rsid w:val="00B20771"/>
    <w:pPr>
      <w:spacing w:after="0" w:line="240" w:lineRule="auto"/>
      <w:ind w:right="288"/>
    </w:pPr>
  </w:style>
  <w:style w:type="character" w:customStyle="1" w:styleId="NotBold10Final">
    <w:name w:val="NotBold10Final"/>
    <w:uiPriority w:val="1"/>
    <w:qFormat/>
    <w:rsid w:val="00B20771"/>
    <w:rPr>
      <w:rFonts w:ascii="Times New Roman" w:hAnsi="Times New Roman"/>
      <w:b w:val="0"/>
      <w:i w:val="0"/>
      <w:sz w:val="20"/>
    </w:rPr>
  </w:style>
  <w:style w:type="character" w:customStyle="1" w:styleId="Bold12">
    <w:name w:val="Bold12"/>
    <w:uiPriority w:val="1"/>
    <w:qFormat/>
    <w:rsid w:val="00B20771"/>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B20771"/>
    <w:pPr>
      <w:spacing w:after="0" w:line="240" w:lineRule="auto"/>
      <w:ind w:left="288" w:right="288"/>
    </w:pPr>
    <w:rPr>
      <w:rFonts w:eastAsia="Times New Roman"/>
      <w:sz w:val="20"/>
      <w:szCs w:val="20"/>
    </w:rPr>
  </w:style>
  <w:style w:type="character" w:customStyle="1" w:styleId="CardtextChar1">
    <w:name w:val="Card text Char"/>
    <w:link w:val="Cardtext0"/>
    <w:locked/>
    <w:rsid w:val="00B20771"/>
    <w:rPr>
      <w:rFonts w:ascii="Arial Narrow" w:hAnsi="Arial Narrow"/>
      <w:u w:val="single"/>
    </w:rPr>
  </w:style>
  <w:style w:type="paragraph" w:customStyle="1" w:styleId="Cardtext0">
    <w:name w:val="Card text"/>
    <w:link w:val="CardtextChar1"/>
    <w:qFormat/>
    <w:rsid w:val="00B20771"/>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B20771"/>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B20771"/>
    <w:rPr>
      <w:rFonts w:ascii="Calibri" w:eastAsia="Times New Roman" w:hAnsi="Calibri"/>
      <w:sz w:val="24"/>
      <w:lang w:val="x-none" w:eastAsia="ar-SA"/>
    </w:rPr>
  </w:style>
  <w:style w:type="paragraph" w:customStyle="1" w:styleId="Default">
    <w:name w:val="Default"/>
    <w:qFormat/>
    <w:rsid w:val="00B20771"/>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B20771"/>
    <w:pPr>
      <w:spacing w:after="0" w:line="240" w:lineRule="auto"/>
    </w:pPr>
    <w:rPr>
      <w:rFonts w:eastAsia="Calibri"/>
    </w:rPr>
  </w:style>
  <w:style w:type="paragraph" w:customStyle="1" w:styleId="newpage">
    <w:name w:val="new page"/>
    <w:basedOn w:val="Heading4"/>
    <w:rsid w:val="00B20771"/>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B20771"/>
    <w:pPr>
      <w:spacing w:after="0" w:line="240" w:lineRule="auto"/>
    </w:pPr>
    <w:rPr>
      <w:rFonts w:eastAsia="Times"/>
      <w:sz w:val="18"/>
      <w:szCs w:val="20"/>
    </w:rPr>
  </w:style>
  <w:style w:type="character" w:customStyle="1" w:styleId="textexposedshow">
    <w:name w:val="text_exposed_show"/>
    <w:basedOn w:val="DefaultParagraphFont"/>
    <w:rsid w:val="00B20771"/>
  </w:style>
  <w:style w:type="paragraph" w:customStyle="1" w:styleId="Heading">
    <w:name w:val="Heading"/>
    <w:basedOn w:val="Normal"/>
    <w:next w:val="BodyText"/>
    <w:rsid w:val="00B20771"/>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B20771"/>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B20771"/>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B20771"/>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B20771"/>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B20771"/>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B20771"/>
    <w:rPr>
      <w:rFonts w:ascii="Arial" w:hAnsi="Arial"/>
      <w:b/>
      <w:sz w:val="24"/>
    </w:rPr>
  </w:style>
  <w:style w:type="character" w:customStyle="1" w:styleId="Style11ptBlackUnderline">
    <w:name w:val="Style 11 pt Black Underline"/>
    <w:rsid w:val="00B20771"/>
    <w:rPr>
      <w:color w:val="000000"/>
      <w:sz w:val="20"/>
      <w:u w:val="single"/>
    </w:rPr>
  </w:style>
  <w:style w:type="character" w:customStyle="1" w:styleId="Style11ptBlack">
    <w:name w:val="Style 11 pt Black"/>
    <w:rsid w:val="00B20771"/>
    <w:rPr>
      <w:color w:val="000000"/>
      <w:sz w:val="20"/>
    </w:rPr>
  </w:style>
  <w:style w:type="paragraph" w:customStyle="1" w:styleId="CardsHighlighted">
    <w:name w:val="Cards Highlighted"/>
    <w:basedOn w:val="Normal"/>
    <w:link w:val="CardsHighlightedChar"/>
    <w:autoRedefine/>
    <w:qFormat/>
    <w:rsid w:val="00B20771"/>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B20771"/>
    <w:rPr>
      <w:rFonts w:ascii="Calibri" w:eastAsia="Calibri" w:hAnsi="Calibri"/>
      <w:sz w:val="24"/>
      <w:u w:val="single"/>
      <w:shd w:val="clear" w:color="auto" w:fill="00FFFF"/>
    </w:rPr>
  </w:style>
  <w:style w:type="character" w:customStyle="1" w:styleId="CitesChar">
    <w:name w:val="Cites Char"/>
    <w:basedOn w:val="DefaultParagraphFont"/>
    <w:link w:val="Cites"/>
    <w:rsid w:val="00B20771"/>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B20771"/>
    <w:pPr>
      <w:spacing w:after="0" w:line="240" w:lineRule="auto"/>
    </w:pPr>
    <w:rPr>
      <w:b/>
      <w:color w:val="C00000"/>
    </w:rPr>
  </w:style>
  <w:style w:type="character" w:customStyle="1" w:styleId="analyticsChar0">
    <w:name w:val="analytics Char"/>
    <w:basedOn w:val="DefaultParagraphFont"/>
    <w:link w:val="analytics0"/>
    <w:uiPriority w:val="4"/>
    <w:rsid w:val="00B20771"/>
    <w:rPr>
      <w:rFonts w:ascii="Calibri" w:hAnsi="Calibri"/>
      <w:b/>
      <w:color w:val="C00000"/>
    </w:rPr>
  </w:style>
  <w:style w:type="character" w:customStyle="1" w:styleId="swauthor">
    <w:name w:val="sw_author"/>
    <w:rsid w:val="00B20771"/>
  </w:style>
  <w:style w:type="character" w:customStyle="1" w:styleId="Mention1">
    <w:name w:val="Mention1"/>
    <w:basedOn w:val="DefaultParagraphFont"/>
    <w:uiPriority w:val="99"/>
    <w:semiHidden/>
    <w:unhideWhenUsed/>
    <w:rsid w:val="00B20771"/>
    <w:rPr>
      <w:color w:val="2B579A"/>
      <w:shd w:val="clear" w:color="auto" w:fill="E6E6E6"/>
    </w:rPr>
  </w:style>
  <w:style w:type="paragraph" w:customStyle="1" w:styleId="citenon-bold">
    <w:name w:val="cite non-bold"/>
    <w:basedOn w:val="Normal"/>
    <w:link w:val="citenon-boldChar"/>
    <w:qFormat/>
    <w:rsid w:val="00B20771"/>
    <w:pPr>
      <w:spacing w:after="0" w:line="240" w:lineRule="auto"/>
    </w:pPr>
    <w:rPr>
      <w:rFonts w:eastAsia="Calibri"/>
      <w:sz w:val="20"/>
      <w:szCs w:val="20"/>
      <w:lang w:val="x-none" w:eastAsia="x-none"/>
    </w:rPr>
  </w:style>
  <w:style w:type="character" w:customStyle="1" w:styleId="citenon-boldChar">
    <w:name w:val="cite non-bold Char"/>
    <w:link w:val="citenon-bold"/>
    <w:rsid w:val="00B20771"/>
    <w:rPr>
      <w:rFonts w:ascii="Calibri" w:eastAsia="Calibri" w:hAnsi="Calibri"/>
      <w:sz w:val="20"/>
      <w:szCs w:val="20"/>
      <w:lang w:val="x-none" w:eastAsia="x-none"/>
    </w:rPr>
  </w:style>
  <w:style w:type="paragraph" w:customStyle="1" w:styleId="HotRoute">
    <w:name w:val="Hot Route!"/>
    <w:basedOn w:val="Normal"/>
    <w:link w:val="HotRouteChar"/>
    <w:qFormat/>
    <w:rsid w:val="00B20771"/>
    <w:pPr>
      <w:spacing w:after="0" w:line="240" w:lineRule="auto"/>
      <w:ind w:left="144"/>
    </w:pPr>
    <w:rPr>
      <w:rFonts w:eastAsia="Calibri"/>
      <w:color w:val="000000"/>
    </w:rPr>
  </w:style>
  <w:style w:type="character" w:customStyle="1" w:styleId="HotRouteChar">
    <w:name w:val="Hot Route! Char"/>
    <w:link w:val="HotRoute"/>
    <w:rsid w:val="00B20771"/>
    <w:rPr>
      <w:rFonts w:ascii="Calibri" w:eastAsia="Calibri" w:hAnsi="Calibri"/>
      <w:color w:val="000000"/>
    </w:rPr>
  </w:style>
  <w:style w:type="paragraph" w:customStyle="1" w:styleId="CardIndented">
    <w:name w:val="Card (Indented)"/>
    <w:basedOn w:val="Normal"/>
    <w:link w:val="CardIndentedChar"/>
    <w:qFormat/>
    <w:rsid w:val="00B20771"/>
    <w:pPr>
      <w:spacing w:after="0" w:line="240" w:lineRule="auto"/>
      <w:ind w:left="288"/>
    </w:pPr>
  </w:style>
  <w:style w:type="paragraph" w:customStyle="1" w:styleId="PhoTag">
    <w:name w:val="PhoTag"/>
    <w:basedOn w:val="Normal"/>
    <w:next w:val="Normal"/>
    <w:autoRedefine/>
    <w:qFormat/>
    <w:rsid w:val="00B20771"/>
    <w:pPr>
      <w:spacing w:after="0" w:line="240" w:lineRule="auto"/>
    </w:pPr>
    <w:rPr>
      <w:b/>
    </w:rPr>
  </w:style>
  <w:style w:type="character" w:customStyle="1" w:styleId="BoldUnderlineChar0">
    <w:name w:val="BoldUnderline Char"/>
    <w:uiPriority w:val="99"/>
    <w:rsid w:val="00B20771"/>
    <w:rPr>
      <w:rFonts w:ascii="Times New Roman" w:eastAsia="Times New Roman" w:hAnsi="Times New Roman" w:cs="Times New Roman"/>
      <w:b/>
      <w:sz w:val="20"/>
      <w:u w:val="single"/>
    </w:rPr>
  </w:style>
  <w:style w:type="character" w:customStyle="1" w:styleId="wikiexternallink">
    <w:name w:val="wikiexternallink"/>
    <w:basedOn w:val="DefaultParagraphFont"/>
    <w:rsid w:val="00B20771"/>
  </w:style>
  <w:style w:type="character" w:customStyle="1" w:styleId="wikigeneratedlinkcontent">
    <w:name w:val="wikigeneratedlinkcontent"/>
    <w:basedOn w:val="DefaultParagraphFont"/>
    <w:rsid w:val="00B20771"/>
  </w:style>
  <w:style w:type="character" w:customStyle="1" w:styleId="boldunderlineChar1">
    <w:name w:val="bold underline Char"/>
    <w:basedOn w:val="DefaultParagraphFont"/>
    <w:rsid w:val="00B20771"/>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B20771"/>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B20771"/>
    <w:pPr>
      <w:spacing w:after="0" w:line="240" w:lineRule="auto"/>
      <w:jc w:val="both"/>
    </w:pPr>
    <w:rPr>
      <w:rFonts w:eastAsia="Calibri"/>
      <w:sz w:val="20"/>
      <w:szCs w:val="26"/>
    </w:rPr>
  </w:style>
  <w:style w:type="character" w:customStyle="1" w:styleId="Author">
    <w:name w:val="Author"/>
    <w:aliases w:val="Style Date"/>
    <w:basedOn w:val="DefaultParagraphFont"/>
    <w:qFormat/>
    <w:rsid w:val="00B20771"/>
    <w:rPr>
      <w:sz w:val="24"/>
    </w:rPr>
  </w:style>
  <w:style w:type="character" w:customStyle="1" w:styleId="box">
    <w:name w:val="box"/>
    <w:basedOn w:val="DefaultParagraphFont"/>
    <w:rsid w:val="00B20771"/>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B20771"/>
    <w:pPr>
      <w:spacing w:after="0" w:line="240" w:lineRule="auto"/>
    </w:pPr>
    <w:rPr>
      <w:rFonts w:eastAsia="Times New Roman"/>
      <w:szCs w:val="20"/>
    </w:rPr>
  </w:style>
  <w:style w:type="character" w:customStyle="1" w:styleId="ReallySmallChar">
    <w:name w:val="Really Small Char"/>
    <w:basedOn w:val="DefaultParagraphFont"/>
    <w:link w:val="ReallySmall"/>
    <w:rsid w:val="00B20771"/>
    <w:rPr>
      <w:rFonts w:ascii="Calibri" w:eastAsia="Times New Roman" w:hAnsi="Calibri"/>
      <w:szCs w:val="20"/>
    </w:rPr>
  </w:style>
  <w:style w:type="paragraph" w:customStyle="1" w:styleId="PageHeaderLine1">
    <w:name w:val="PageHeaderLine1"/>
    <w:basedOn w:val="Normal"/>
    <w:qFormat/>
    <w:rsid w:val="00B20771"/>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B20771"/>
    <w:pPr>
      <w:tabs>
        <w:tab w:val="right" w:pos="10800"/>
      </w:tabs>
      <w:spacing w:after="0" w:line="480" w:lineRule="auto"/>
    </w:pPr>
    <w:rPr>
      <w:b/>
    </w:rPr>
  </w:style>
  <w:style w:type="paragraph" w:styleId="TOC4">
    <w:name w:val="toc 4"/>
    <w:basedOn w:val="Normal"/>
    <w:next w:val="Normal"/>
    <w:autoRedefine/>
    <w:unhideWhenUsed/>
    <w:rsid w:val="00B20771"/>
    <w:pPr>
      <w:spacing w:before="240" w:after="0" w:line="240" w:lineRule="auto"/>
    </w:pPr>
    <w:rPr>
      <w:b/>
      <w:u w:val="single"/>
    </w:rPr>
  </w:style>
  <w:style w:type="paragraph" w:customStyle="1" w:styleId="BlockTitle2">
    <w:name w:val="Block Title2"/>
    <w:basedOn w:val="Normal"/>
    <w:next w:val="Normal"/>
    <w:link w:val="BlockTitle2Char"/>
    <w:qFormat/>
    <w:rsid w:val="00B20771"/>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B20771"/>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B20771"/>
    <w:pPr>
      <w:spacing w:after="0" w:line="240" w:lineRule="auto"/>
      <w:ind w:left="200"/>
    </w:pPr>
    <w:rPr>
      <w:rFonts w:eastAsia="Calibri"/>
      <w:color w:val="000000"/>
    </w:rPr>
  </w:style>
  <w:style w:type="paragraph" w:styleId="TOC3">
    <w:name w:val="toc 3"/>
    <w:basedOn w:val="Normal"/>
    <w:next w:val="Normal"/>
    <w:autoRedefine/>
    <w:rsid w:val="00B20771"/>
    <w:pPr>
      <w:spacing w:after="0" w:line="240" w:lineRule="auto"/>
      <w:ind w:left="400"/>
    </w:pPr>
    <w:rPr>
      <w:rFonts w:eastAsia="Calibri"/>
      <w:color w:val="000000"/>
    </w:rPr>
  </w:style>
  <w:style w:type="paragraph" w:styleId="TOC5">
    <w:name w:val="toc 5"/>
    <w:basedOn w:val="Normal"/>
    <w:next w:val="Normal"/>
    <w:autoRedefine/>
    <w:rsid w:val="00B20771"/>
    <w:pPr>
      <w:spacing w:after="0" w:line="240" w:lineRule="auto"/>
      <w:ind w:left="800"/>
    </w:pPr>
    <w:rPr>
      <w:rFonts w:eastAsia="Calibri"/>
      <w:color w:val="000000"/>
    </w:rPr>
  </w:style>
  <w:style w:type="paragraph" w:styleId="TOC6">
    <w:name w:val="toc 6"/>
    <w:basedOn w:val="Normal"/>
    <w:next w:val="Normal"/>
    <w:autoRedefine/>
    <w:rsid w:val="00B20771"/>
    <w:pPr>
      <w:spacing w:after="0" w:line="240" w:lineRule="auto"/>
      <w:ind w:left="1000"/>
    </w:pPr>
    <w:rPr>
      <w:rFonts w:eastAsia="Calibri"/>
      <w:color w:val="000000"/>
    </w:rPr>
  </w:style>
  <w:style w:type="paragraph" w:styleId="TOC7">
    <w:name w:val="toc 7"/>
    <w:basedOn w:val="Normal"/>
    <w:next w:val="Normal"/>
    <w:autoRedefine/>
    <w:rsid w:val="00B20771"/>
    <w:pPr>
      <w:spacing w:after="0" w:line="240" w:lineRule="auto"/>
      <w:ind w:left="1200"/>
    </w:pPr>
    <w:rPr>
      <w:rFonts w:eastAsia="Calibri"/>
      <w:color w:val="000000"/>
    </w:rPr>
  </w:style>
  <w:style w:type="paragraph" w:styleId="TOC8">
    <w:name w:val="toc 8"/>
    <w:basedOn w:val="Normal"/>
    <w:next w:val="Normal"/>
    <w:autoRedefine/>
    <w:rsid w:val="00B20771"/>
    <w:pPr>
      <w:spacing w:after="0" w:line="240" w:lineRule="auto"/>
      <w:ind w:left="1400"/>
    </w:pPr>
    <w:rPr>
      <w:rFonts w:eastAsia="Calibri"/>
      <w:color w:val="000000"/>
    </w:rPr>
  </w:style>
  <w:style w:type="paragraph" w:styleId="TOC9">
    <w:name w:val="toc 9"/>
    <w:basedOn w:val="Normal"/>
    <w:next w:val="Normal"/>
    <w:autoRedefine/>
    <w:rsid w:val="00B20771"/>
    <w:pPr>
      <w:spacing w:after="0" w:line="240" w:lineRule="auto"/>
      <w:ind w:left="1600"/>
    </w:pPr>
    <w:rPr>
      <w:rFonts w:eastAsia="Calibri"/>
      <w:color w:val="000000"/>
    </w:rPr>
  </w:style>
  <w:style w:type="paragraph" w:customStyle="1" w:styleId="TxBrp1">
    <w:name w:val="TxBr_p1"/>
    <w:basedOn w:val="Normal"/>
    <w:qFormat/>
    <w:rsid w:val="00B20771"/>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B20771"/>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B20771"/>
    <w:pPr>
      <w:spacing w:before="240" w:after="240" w:line="240" w:lineRule="auto"/>
      <w:jc w:val="center"/>
      <w:outlineLvl w:val="0"/>
    </w:pPr>
    <w:rPr>
      <w:rFonts w:eastAsia="Calibri"/>
      <w:b/>
      <w:bCs/>
      <w:color w:val="000000"/>
      <w:sz w:val="32"/>
      <w:u w:val="single"/>
    </w:rPr>
  </w:style>
  <w:style w:type="character" w:customStyle="1" w:styleId="Style8pt">
    <w:name w:val="Style 8 pt"/>
    <w:rsid w:val="00B20771"/>
    <w:rPr>
      <w:rFonts w:ascii="Times New Roman" w:hAnsi="Times New Roman"/>
      <w:sz w:val="16"/>
      <w:u w:val="none"/>
    </w:rPr>
  </w:style>
  <w:style w:type="paragraph" w:customStyle="1" w:styleId="cards0">
    <w:name w:val="cards"/>
    <w:basedOn w:val="Normal"/>
    <w:qFormat/>
    <w:rsid w:val="00B20771"/>
    <w:pPr>
      <w:spacing w:after="0" w:line="240" w:lineRule="auto"/>
    </w:pPr>
    <w:rPr>
      <w:rFonts w:eastAsia="Calibri"/>
      <w:color w:val="000000"/>
    </w:rPr>
  </w:style>
  <w:style w:type="character" w:customStyle="1" w:styleId="7TimesNewRoman">
    <w:name w:val="7 Times New Roman"/>
    <w:rsid w:val="00B2077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B20771"/>
    <w:pPr>
      <w:spacing w:after="0" w:line="240" w:lineRule="auto"/>
    </w:pPr>
    <w:rPr>
      <w:rFonts w:eastAsia="Calibri"/>
      <w:color w:val="000000"/>
    </w:rPr>
  </w:style>
  <w:style w:type="character" w:customStyle="1" w:styleId="Heading4CiteChar">
    <w:name w:val="Heading 4 Cite Char"/>
    <w:link w:val="Heading4Cite"/>
    <w:rsid w:val="00B20771"/>
    <w:rPr>
      <w:rFonts w:ascii="Calibri" w:eastAsia="Calibri" w:hAnsi="Calibri"/>
      <w:color w:val="000000"/>
    </w:rPr>
  </w:style>
  <w:style w:type="character" w:customStyle="1" w:styleId="BoldUnderlineCharChar">
    <w:name w:val="BoldUnderline Char Char"/>
    <w:rsid w:val="00B20771"/>
    <w:rPr>
      <w:rFonts w:ascii="Calibri" w:hAnsi="Calibri"/>
      <w:b/>
      <w:szCs w:val="24"/>
      <w:u w:val="single"/>
      <w:lang w:val="en-US" w:eastAsia="en-US" w:bidi="ar-SA"/>
    </w:rPr>
  </w:style>
  <w:style w:type="paragraph" w:customStyle="1" w:styleId="Underlining">
    <w:name w:val="Underlining"/>
    <w:basedOn w:val="Normal"/>
    <w:link w:val="UnderliningChar"/>
    <w:qFormat/>
    <w:rsid w:val="00B20771"/>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B20771"/>
    <w:rPr>
      <w:rFonts w:ascii="Arial Narrow" w:eastAsia="Calibri" w:hAnsi="Arial Narrow"/>
      <w:color w:val="000000"/>
      <w:u w:val="single"/>
    </w:rPr>
  </w:style>
  <w:style w:type="character" w:customStyle="1" w:styleId="UnderlinedCharChar">
    <w:name w:val="Underlined Char Char"/>
    <w:rsid w:val="00B20771"/>
    <w:rPr>
      <w:szCs w:val="28"/>
      <w:u w:val="single"/>
      <w:lang w:val="en-US" w:eastAsia="en-US" w:bidi="ar-SA"/>
    </w:rPr>
  </w:style>
  <w:style w:type="paragraph" w:customStyle="1" w:styleId="Microtext">
    <w:name w:val="Microtext"/>
    <w:basedOn w:val="Normal"/>
    <w:next w:val="Normal"/>
    <w:link w:val="MicrotextChar"/>
    <w:qFormat/>
    <w:rsid w:val="00B20771"/>
    <w:pPr>
      <w:spacing w:after="0" w:line="240" w:lineRule="auto"/>
    </w:pPr>
    <w:rPr>
      <w:rFonts w:eastAsia="Calibri"/>
      <w:color w:val="000000"/>
      <w:sz w:val="12"/>
    </w:rPr>
  </w:style>
  <w:style w:type="character" w:customStyle="1" w:styleId="MicrotextChar">
    <w:name w:val="Microtext Char"/>
    <w:link w:val="Microtext"/>
    <w:rsid w:val="00B20771"/>
    <w:rPr>
      <w:rFonts w:ascii="Calibri" w:eastAsia="Calibri" w:hAnsi="Calibri"/>
      <w:color w:val="000000"/>
      <w:sz w:val="12"/>
    </w:rPr>
  </w:style>
  <w:style w:type="paragraph" w:customStyle="1" w:styleId="PageTitle">
    <w:name w:val="Page Title"/>
    <w:basedOn w:val="Normal"/>
    <w:next w:val="Normal"/>
    <w:qFormat/>
    <w:rsid w:val="00B20771"/>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B20771"/>
    <w:rPr>
      <w:sz w:val="20"/>
      <w:u w:val="single"/>
    </w:rPr>
  </w:style>
  <w:style w:type="character" w:customStyle="1" w:styleId="StyleTimesNewRoman9pt">
    <w:name w:val="Style Times New Roman 9 pt"/>
    <w:rsid w:val="00B20771"/>
    <w:rPr>
      <w:sz w:val="20"/>
    </w:rPr>
  </w:style>
  <w:style w:type="character" w:customStyle="1" w:styleId="Style9ptItalicUnderline">
    <w:name w:val="Style 9 pt Italic Underline"/>
    <w:rsid w:val="00B20771"/>
    <w:rPr>
      <w:i/>
      <w:iCs/>
      <w:sz w:val="20"/>
      <w:u w:val="single"/>
    </w:rPr>
  </w:style>
  <w:style w:type="paragraph" w:customStyle="1" w:styleId="Style4">
    <w:name w:val="Style4"/>
    <w:basedOn w:val="Normal"/>
    <w:link w:val="Style4Char"/>
    <w:qFormat/>
    <w:rsid w:val="00B20771"/>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B20771"/>
  </w:style>
  <w:style w:type="character" w:customStyle="1" w:styleId="StyleStyle49ptChar">
    <w:name w:val="Style Style4 + 9 pt Char"/>
    <w:link w:val="StyleStyle49pt"/>
    <w:rsid w:val="00B20771"/>
    <w:rPr>
      <w:rFonts w:ascii="Arial Narrow" w:hAnsi="Arial Narrow"/>
      <w:szCs w:val="24"/>
      <w:u w:val="single"/>
    </w:rPr>
  </w:style>
  <w:style w:type="paragraph" w:customStyle="1" w:styleId="StyleStyle49ptBold">
    <w:name w:val="Style Style4 + 9 pt Bold"/>
    <w:basedOn w:val="Style4"/>
    <w:link w:val="StyleStyle49ptBoldChar"/>
    <w:qFormat/>
    <w:rsid w:val="00B20771"/>
    <w:rPr>
      <w:b/>
      <w:bCs/>
    </w:rPr>
  </w:style>
  <w:style w:type="character" w:customStyle="1" w:styleId="StyleStyle49ptBoldChar">
    <w:name w:val="Style Style4 + 9 pt Bold Char"/>
    <w:link w:val="StyleStyle49ptBold"/>
    <w:rsid w:val="00B20771"/>
    <w:rPr>
      <w:rFonts w:ascii="Arial Narrow" w:hAnsi="Arial Narrow"/>
      <w:b/>
      <w:bCs/>
      <w:szCs w:val="24"/>
      <w:u w:val="single"/>
    </w:rPr>
  </w:style>
  <w:style w:type="character" w:customStyle="1" w:styleId="Style9ptBoldUnderline">
    <w:name w:val="Style 9 pt Bold Underline"/>
    <w:rsid w:val="00B20771"/>
    <w:rPr>
      <w:b/>
      <w:bCs/>
      <w:sz w:val="20"/>
      <w:u w:val="single"/>
    </w:rPr>
  </w:style>
  <w:style w:type="paragraph" w:customStyle="1" w:styleId="Style3">
    <w:name w:val="Style3"/>
    <w:basedOn w:val="Normal"/>
    <w:link w:val="Style3Char"/>
    <w:qFormat/>
    <w:rsid w:val="00B20771"/>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B20771"/>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B20771"/>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B20771"/>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B20771"/>
    <w:rPr>
      <w:rFonts w:ascii="Calibri" w:eastAsia="Times New Roman" w:hAnsi="Calibri" w:cs="Times New Roman"/>
      <w:iCs/>
      <w:color w:val="000000"/>
      <w:sz w:val="16"/>
      <w:szCs w:val="28"/>
    </w:rPr>
  </w:style>
  <w:style w:type="paragraph" w:customStyle="1" w:styleId="Style1">
    <w:name w:val="Style 1"/>
    <w:uiPriority w:val="99"/>
    <w:qFormat/>
    <w:rsid w:val="00B2077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B20771"/>
  </w:style>
  <w:style w:type="character" w:customStyle="1" w:styleId="Style9ptUnderline2">
    <w:name w:val="Style 9 pt Underline2"/>
    <w:rsid w:val="00B20771"/>
    <w:rPr>
      <w:sz w:val="20"/>
      <w:u w:val="single"/>
    </w:rPr>
  </w:style>
  <w:style w:type="paragraph" w:customStyle="1" w:styleId="StyleUnderline9pt2">
    <w:name w:val="Style Underline + 9 pt2"/>
    <w:basedOn w:val="Normal"/>
    <w:link w:val="StyleUnderline9pt2Char"/>
    <w:rsid w:val="00B20771"/>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B20771"/>
    <w:rPr>
      <w:rFonts w:ascii="Calibri" w:eastAsia="Times New Roman" w:hAnsi="Calibri"/>
      <w:color w:val="000000"/>
      <w:sz w:val="20"/>
      <w:szCs w:val="20"/>
      <w:u w:val="single"/>
    </w:rPr>
  </w:style>
  <w:style w:type="character" w:customStyle="1" w:styleId="CharChar11">
    <w:name w:val="Char Char11"/>
    <w:rsid w:val="00B20771"/>
    <w:rPr>
      <w:rFonts w:cs="Arial"/>
      <w:bCs/>
      <w:szCs w:val="26"/>
      <w:u w:val="single"/>
      <w:lang w:val="en-US" w:eastAsia="en-US" w:bidi="ar-SA"/>
    </w:rPr>
  </w:style>
  <w:style w:type="paragraph" w:customStyle="1" w:styleId="cardCharCharChar">
    <w:name w:val="card Char Char Char"/>
    <w:basedOn w:val="Normal"/>
    <w:link w:val="cardCharCharCharChar"/>
    <w:rsid w:val="00B20771"/>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B20771"/>
    <w:rPr>
      <w:rFonts w:ascii="Calibri" w:eastAsia="Times New Roman" w:hAnsi="Calibri"/>
      <w:color w:val="000000"/>
      <w:sz w:val="20"/>
      <w:szCs w:val="20"/>
    </w:rPr>
  </w:style>
  <w:style w:type="paragraph" w:customStyle="1" w:styleId="TxBr5p1">
    <w:name w:val="TxBr_5p1"/>
    <w:basedOn w:val="Normal"/>
    <w:rsid w:val="00B20771"/>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B20771"/>
    <w:pPr>
      <w:spacing w:after="0" w:line="240" w:lineRule="auto"/>
      <w:ind w:left="400"/>
    </w:pPr>
    <w:rPr>
      <w:rFonts w:eastAsia="Calibri"/>
      <w:color w:val="000000"/>
    </w:rPr>
  </w:style>
  <w:style w:type="character" w:customStyle="1" w:styleId="12TimesNewRoman">
    <w:name w:val="12 Times New Roman"/>
    <w:rsid w:val="00B20771"/>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B20771"/>
    <w:pPr>
      <w:spacing w:after="0" w:line="240" w:lineRule="auto"/>
      <w:ind w:left="144"/>
    </w:pPr>
    <w:rPr>
      <w:rFonts w:eastAsia="Calibri"/>
      <w:color w:val="000000"/>
    </w:rPr>
  </w:style>
  <w:style w:type="character" w:customStyle="1" w:styleId="StyleUnderlineChar">
    <w:name w:val="Style Underline Char"/>
    <w:rsid w:val="00B20771"/>
    <w:rPr>
      <w:u w:val="single"/>
      <w:lang w:val="en-US" w:eastAsia="en-US" w:bidi="ar-SA"/>
    </w:rPr>
  </w:style>
  <w:style w:type="paragraph" w:customStyle="1" w:styleId="Smalltext">
    <w:name w:val="Small text"/>
    <w:aliases w:val="Quote1,Quote11"/>
    <w:basedOn w:val="Normal"/>
    <w:link w:val="SmalltextChar"/>
    <w:qFormat/>
    <w:rsid w:val="00B20771"/>
    <w:pPr>
      <w:spacing w:after="0" w:line="240" w:lineRule="auto"/>
    </w:pPr>
    <w:rPr>
      <w:rFonts w:eastAsia="Times New Roman"/>
      <w:color w:val="000000"/>
    </w:rPr>
  </w:style>
  <w:style w:type="character" w:customStyle="1" w:styleId="Highlightedunderline">
    <w:name w:val="Highlighted underline"/>
    <w:qFormat/>
    <w:rsid w:val="00B20771"/>
    <w:rPr>
      <w:rFonts w:ascii="Times New Roman" w:hAnsi="Times New Roman"/>
      <w:sz w:val="20"/>
      <w:u w:val="single"/>
      <w:bdr w:val="none" w:sz="0" w:space="0" w:color="auto"/>
      <w:shd w:val="clear" w:color="auto" w:fill="C0C0C0"/>
    </w:rPr>
  </w:style>
  <w:style w:type="character" w:customStyle="1" w:styleId="cardChar1">
    <w:name w:val="card Char1"/>
    <w:rsid w:val="00B20771"/>
    <w:rPr>
      <w:rFonts w:ascii="Times New Roman" w:hAnsi="Times New Roman"/>
      <w:sz w:val="22"/>
    </w:rPr>
  </w:style>
  <w:style w:type="paragraph" w:customStyle="1" w:styleId="Paste">
    <w:name w:val="Paste"/>
    <w:basedOn w:val="Normal"/>
    <w:qFormat/>
    <w:rsid w:val="00B20771"/>
    <w:pPr>
      <w:spacing w:after="0" w:line="240" w:lineRule="auto"/>
    </w:pPr>
    <w:rPr>
      <w:rFonts w:ascii="Arial Narrow" w:eastAsia="Calibri" w:hAnsi="Arial Narrow"/>
      <w:color w:val="000000"/>
      <w:szCs w:val="20"/>
    </w:rPr>
  </w:style>
  <w:style w:type="character" w:customStyle="1" w:styleId="pubdate">
    <w:name w:val="pubdate"/>
    <w:rsid w:val="00B20771"/>
  </w:style>
  <w:style w:type="character" w:customStyle="1" w:styleId="UnderlineChar1">
    <w:name w:val="Underline Char1"/>
    <w:aliases w:val="Cards + Font: 12 pt Char1"/>
    <w:rsid w:val="00B20771"/>
    <w:rPr>
      <w:rFonts w:ascii="Garamond" w:hAnsi="Garamond"/>
      <w:sz w:val="22"/>
      <w:szCs w:val="24"/>
      <w:u w:val="single"/>
      <w:lang w:val="en-US" w:eastAsia="en-US" w:bidi="ar-SA"/>
    </w:rPr>
  </w:style>
  <w:style w:type="character" w:customStyle="1" w:styleId="Box0">
    <w:name w:val="Box!"/>
    <w:rsid w:val="00B20771"/>
    <w:rPr>
      <w:rFonts w:ascii="Times New Roman" w:hAnsi="Times New Roman"/>
      <w:sz w:val="20"/>
      <w:u w:val="thick"/>
      <w:bdr w:val="single" w:sz="4" w:space="0" w:color="auto"/>
    </w:rPr>
  </w:style>
  <w:style w:type="character" w:customStyle="1" w:styleId="CharacterStyle1">
    <w:name w:val="Character Style 1"/>
    <w:rsid w:val="00B20771"/>
    <w:rPr>
      <w:sz w:val="20"/>
      <w:szCs w:val="20"/>
    </w:rPr>
  </w:style>
  <w:style w:type="character" w:customStyle="1" w:styleId="ReallyfuckingsmallChar">
    <w:name w:val="Really fucking small Char"/>
    <w:rsid w:val="00B20771"/>
    <w:rPr>
      <w:sz w:val="10"/>
      <w:szCs w:val="24"/>
      <w:lang w:val="en-US" w:eastAsia="en-US" w:bidi="ar-SA"/>
    </w:rPr>
  </w:style>
  <w:style w:type="numbering" w:customStyle="1" w:styleId="NoList1">
    <w:name w:val="No List1"/>
    <w:next w:val="NoList"/>
    <w:semiHidden/>
    <w:unhideWhenUsed/>
    <w:rsid w:val="00B20771"/>
  </w:style>
  <w:style w:type="paragraph" w:customStyle="1" w:styleId="Normaltag">
    <w:name w:val="Normal tag"/>
    <w:basedOn w:val="Normal"/>
    <w:link w:val="NormaltagChar"/>
    <w:uiPriority w:val="99"/>
    <w:qFormat/>
    <w:rsid w:val="00B20771"/>
    <w:pPr>
      <w:spacing w:after="0" w:line="240" w:lineRule="auto"/>
    </w:pPr>
    <w:rPr>
      <w:rFonts w:eastAsia="Times New Roman"/>
      <w:b/>
      <w:color w:val="000000"/>
      <w:szCs w:val="20"/>
    </w:rPr>
  </w:style>
  <w:style w:type="character" w:customStyle="1" w:styleId="SmallText-New">
    <w:name w:val="Small Text - New"/>
    <w:rsid w:val="00B20771"/>
    <w:rPr>
      <w:rFonts w:ascii="Arial Narrow" w:hAnsi="Arial Narrow"/>
      <w:sz w:val="14"/>
    </w:rPr>
  </w:style>
  <w:style w:type="character" w:customStyle="1" w:styleId="Underlined-New">
    <w:name w:val="Underlined - New"/>
    <w:rsid w:val="00B20771"/>
    <w:rPr>
      <w:rFonts w:ascii="Arial Narrow" w:hAnsi="Arial Narrow"/>
      <w:sz w:val="16"/>
      <w:u w:val="single"/>
    </w:rPr>
  </w:style>
  <w:style w:type="character" w:customStyle="1" w:styleId="NormalTextChar">
    <w:name w:val="Normal Text Char"/>
    <w:link w:val="NormalText"/>
    <w:rsid w:val="00B20771"/>
    <w:rPr>
      <w:rFonts w:ascii="Calibri" w:eastAsia="Calibri" w:hAnsi="Calibri"/>
      <w:sz w:val="20"/>
      <w:szCs w:val="26"/>
    </w:rPr>
  </w:style>
  <w:style w:type="numbering" w:customStyle="1" w:styleId="NoList2">
    <w:name w:val="No List2"/>
    <w:next w:val="NoList"/>
    <w:uiPriority w:val="99"/>
    <w:semiHidden/>
    <w:unhideWhenUsed/>
    <w:rsid w:val="00B20771"/>
  </w:style>
  <w:style w:type="numbering" w:customStyle="1" w:styleId="NoList11">
    <w:name w:val="No List11"/>
    <w:next w:val="NoList"/>
    <w:uiPriority w:val="99"/>
    <w:semiHidden/>
    <w:unhideWhenUsed/>
    <w:rsid w:val="00B20771"/>
  </w:style>
  <w:style w:type="numbering" w:customStyle="1" w:styleId="NoList3">
    <w:name w:val="No List3"/>
    <w:next w:val="NoList"/>
    <w:uiPriority w:val="99"/>
    <w:semiHidden/>
    <w:unhideWhenUsed/>
    <w:rsid w:val="00B20771"/>
  </w:style>
  <w:style w:type="numbering" w:customStyle="1" w:styleId="NoList12">
    <w:name w:val="No List12"/>
    <w:next w:val="NoList"/>
    <w:semiHidden/>
    <w:unhideWhenUsed/>
    <w:rsid w:val="00B20771"/>
  </w:style>
  <w:style w:type="numbering" w:customStyle="1" w:styleId="NoList21">
    <w:name w:val="No List21"/>
    <w:next w:val="NoList"/>
    <w:semiHidden/>
    <w:unhideWhenUsed/>
    <w:rsid w:val="00B20771"/>
  </w:style>
  <w:style w:type="numbering" w:customStyle="1" w:styleId="NoList111">
    <w:name w:val="No List111"/>
    <w:next w:val="NoList"/>
    <w:uiPriority w:val="99"/>
    <w:semiHidden/>
    <w:unhideWhenUsed/>
    <w:rsid w:val="00B20771"/>
  </w:style>
  <w:style w:type="numbering" w:customStyle="1" w:styleId="NoList211">
    <w:name w:val="No List211"/>
    <w:next w:val="NoList"/>
    <w:uiPriority w:val="99"/>
    <w:semiHidden/>
    <w:unhideWhenUsed/>
    <w:rsid w:val="00B20771"/>
  </w:style>
  <w:style w:type="numbering" w:customStyle="1" w:styleId="NoList1111">
    <w:name w:val="No List1111"/>
    <w:next w:val="NoList"/>
    <w:uiPriority w:val="99"/>
    <w:semiHidden/>
    <w:unhideWhenUsed/>
    <w:rsid w:val="00B20771"/>
  </w:style>
  <w:style w:type="numbering" w:customStyle="1" w:styleId="NoList4">
    <w:name w:val="No List4"/>
    <w:next w:val="NoList"/>
    <w:uiPriority w:val="99"/>
    <w:semiHidden/>
    <w:unhideWhenUsed/>
    <w:rsid w:val="00B20771"/>
  </w:style>
  <w:style w:type="numbering" w:customStyle="1" w:styleId="NoList5">
    <w:name w:val="No List5"/>
    <w:next w:val="NoList"/>
    <w:semiHidden/>
    <w:unhideWhenUsed/>
    <w:rsid w:val="00B20771"/>
  </w:style>
  <w:style w:type="character" w:customStyle="1" w:styleId="BoldUnderlining">
    <w:name w:val="Bold Underlining"/>
    <w:rsid w:val="00B20771"/>
    <w:rPr>
      <w:b/>
      <w:u w:val="single"/>
    </w:rPr>
  </w:style>
  <w:style w:type="character" w:customStyle="1" w:styleId="cardCharChar">
    <w:name w:val="card Char Char"/>
    <w:rsid w:val="00B20771"/>
    <w:rPr>
      <w:szCs w:val="24"/>
      <w:lang w:val="en-US" w:eastAsia="en-US" w:bidi="ar-SA"/>
    </w:rPr>
  </w:style>
  <w:style w:type="character" w:customStyle="1" w:styleId="flagicon">
    <w:name w:val="flagicon"/>
    <w:basedOn w:val="DefaultParagraphFont"/>
    <w:rsid w:val="00B20771"/>
  </w:style>
  <w:style w:type="character" w:customStyle="1" w:styleId="Style11ptUnderline2">
    <w:name w:val="Style 11 pt Underline2"/>
    <w:rsid w:val="00B20771"/>
    <w:rPr>
      <w:sz w:val="20"/>
      <w:u w:val="single"/>
    </w:rPr>
  </w:style>
  <w:style w:type="character" w:customStyle="1" w:styleId="Style11ptBoldUnderline2">
    <w:name w:val="Style 11 pt Bold Underline2"/>
    <w:rsid w:val="00B20771"/>
    <w:rPr>
      <w:b/>
      <w:bCs/>
      <w:sz w:val="20"/>
      <w:u w:val="single"/>
    </w:rPr>
  </w:style>
  <w:style w:type="character" w:customStyle="1" w:styleId="MicroChar">
    <w:name w:val="Micro Char"/>
    <w:link w:val="Micro"/>
    <w:rsid w:val="00B20771"/>
    <w:rPr>
      <w:rFonts w:ascii="Arial" w:hAnsi="Arial"/>
      <w:sz w:val="12"/>
    </w:rPr>
  </w:style>
  <w:style w:type="paragraph" w:customStyle="1" w:styleId="Micro">
    <w:name w:val="Micro"/>
    <w:basedOn w:val="Normal"/>
    <w:next w:val="Normal"/>
    <w:link w:val="MicroChar"/>
    <w:qFormat/>
    <w:rsid w:val="00B20771"/>
    <w:pPr>
      <w:spacing w:after="0" w:line="240" w:lineRule="auto"/>
    </w:pPr>
    <w:rPr>
      <w:rFonts w:ascii="Arial" w:hAnsi="Arial"/>
      <w:sz w:val="12"/>
    </w:rPr>
  </w:style>
  <w:style w:type="character" w:customStyle="1" w:styleId="Style11ptUnderline1">
    <w:name w:val="Style 11 pt Underline1"/>
    <w:rsid w:val="00B20771"/>
    <w:rPr>
      <w:sz w:val="20"/>
      <w:u w:val="single"/>
    </w:rPr>
  </w:style>
  <w:style w:type="character" w:customStyle="1" w:styleId="Style11ptBoldUnderline1">
    <w:name w:val="Style 11 pt Bold Underline1"/>
    <w:rsid w:val="00B20771"/>
    <w:rPr>
      <w:b/>
      <w:bCs/>
      <w:sz w:val="20"/>
      <w:u w:val="single"/>
    </w:rPr>
  </w:style>
  <w:style w:type="character" w:customStyle="1" w:styleId="1">
    <w:name w:val="1"/>
    <w:rsid w:val="00B20771"/>
    <w:rPr>
      <w:rFonts w:cs="Arial"/>
      <w:bCs/>
      <w:sz w:val="20"/>
      <w:u w:val="single"/>
      <w:lang w:val="en-US" w:eastAsia="en-US" w:bidi="ar-SA"/>
    </w:rPr>
  </w:style>
  <w:style w:type="character" w:customStyle="1" w:styleId="StyleStyle49ptBold3Char">
    <w:name w:val="Style Style4 + 9 pt Bold3 Char"/>
    <w:link w:val="StyleStyle49ptBold3"/>
    <w:locked/>
    <w:rsid w:val="00B20771"/>
    <w:rPr>
      <w:b/>
      <w:bCs/>
      <w:u w:val="single"/>
    </w:rPr>
  </w:style>
  <w:style w:type="paragraph" w:customStyle="1" w:styleId="StyleStyle49ptBold3">
    <w:name w:val="Style Style4 + 9 pt Bold3"/>
    <w:basedOn w:val="Normal"/>
    <w:link w:val="StyleStyle49ptBold3Char"/>
    <w:qFormat/>
    <w:rsid w:val="00B20771"/>
    <w:pPr>
      <w:spacing w:after="0" w:line="256" w:lineRule="auto"/>
    </w:pPr>
    <w:rPr>
      <w:rFonts w:asciiTheme="minorHAnsi" w:hAnsiTheme="minorHAnsi"/>
      <w:b/>
      <w:bCs/>
      <w:u w:val="single"/>
    </w:rPr>
  </w:style>
  <w:style w:type="character" w:customStyle="1" w:styleId="Style9ptUnderline6">
    <w:name w:val="Style 9 pt Underline6"/>
    <w:rsid w:val="00B20771"/>
    <w:rPr>
      <w:sz w:val="20"/>
      <w:u w:val="single"/>
    </w:rPr>
  </w:style>
  <w:style w:type="paragraph" w:styleId="ListBullet">
    <w:name w:val="List Bullet"/>
    <w:basedOn w:val="Normal"/>
    <w:link w:val="ListBulletChar"/>
    <w:uiPriority w:val="99"/>
    <w:unhideWhenUsed/>
    <w:rsid w:val="00B20771"/>
    <w:pPr>
      <w:tabs>
        <w:tab w:val="num" w:pos="360"/>
      </w:tabs>
      <w:spacing w:after="0" w:line="240" w:lineRule="auto"/>
      <w:ind w:left="360" w:hanging="360"/>
      <w:contextualSpacing/>
    </w:pPr>
  </w:style>
  <w:style w:type="character" w:customStyle="1" w:styleId="CardUnderlined">
    <w:name w:val="Card Underlined"/>
    <w:rsid w:val="00B20771"/>
    <w:rPr>
      <w:rFonts w:ascii="Garamond" w:hAnsi="Garamond"/>
      <w:sz w:val="22"/>
      <w:szCs w:val="24"/>
      <w:u w:val="single"/>
      <w:lang w:val="en-US" w:eastAsia="en-US" w:bidi="ar-SA"/>
    </w:rPr>
  </w:style>
  <w:style w:type="character" w:customStyle="1" w:styleId="StyleUnderline1">
    <w:name w:val="Style Underline1"/>
    <w:rsid w:val="00B20771"/>
    <w:rPr>
      <w:u w:val="single"/>
    </w:rPr>
  </w:style>
  <w:style w:type="character" w:customStyle="1" w:styleId="A6">
    <w:name w:val="A6"/>
    <w:uiPriority w:val="99"/>
    <w:rsid w:val="00B20771"/>
    <w:rPr>
      <w:rFonts w:ascii="Minion Pro" w:hAnsi="Minion Pro" w:cs="Minion Pro" w:hint="default"/>
      <w:color w:val="211D1E"/>
      <w:sz w:val="21"/>
      <w:szCs w:val="21"/>
    </w:rPr>
  </w:style>
  <w:style w:type="character" w:customStyle="1" w:styleId="A11">
    <w:name w:val="A11"/>
    <w:uiPriority w:val="99"/>
    <w:rsid w:val="00B20771"/>
    <w:rPr>
      <w:rFonts w:ascii="Minion Pro" w:hAnsi="Minion Pro" w:cs="Minion Pro" w:hint="default"/>
      <w:color w:val="211D1E"/>
      <w:sz w:val="12"/>
      <w:szCs w:val="12"/>
    </w:rPr>
  </w:style>
  <w:style w:type="character" w:customStyle="1" w:styleId="A12">
    <w:name w:val="A12"/>
    <w:uiPriority w:val="99"/>
    <w:rsid w:val="00B20771"/>
    <w:rPr>
      <w:rFonts w:ascii="Minion Pro" w:hAnsi="Minion Pro" w:cs="Minion Pro" w:hint="default"/>
      <w:color w:val="211D1E"/>
      <w:sz w:val="22"/>
      <w:szCs w:val="22"/>
    </w:rPr>
  </w:style>
  <w:style w:type="character" w:customStyle="1" w:styleId="CardsCharChar">
    <w:name w:val="Cards Char Char"/>
    <w:rsid w:val="00B20771"/>
    <w:rPr>
      <w:szCs w:val="24"/>
      <w:lang w:val="en-US" w:eastAsia="en-US" w:bidi="ar-SA"/>
    </w:rPr>
  </w:style>
  <w:style w:type="character" w:customStyle="1" w:styleId="CitationChar1">
    <w:name w:val="Citation Char1"/>
    <w:basedOn w:val="DefaultParagraphFont"/>
    <w:rsid w:val="00B20771"/>
    <w:rPr>
      <w:rFonts w:ascii="Times New Roman" w:eastAsia="Times New Roman" w:hAnsi="Times New Roman" w:cs="Arial"/>
      <w:b/>
      <w:sz w:val="20"/>
      <w:szCs w:val="36"/>
    </w:rPr>
  </w:style>
  <w:style w:type="character" w:customStyle="1" w:styleId="bold-italic-sub-c">
    <w:name w:val="bold-italic-sub-c"/>
    <w:basedOn w:val="DefaultParagraphFont"/>
    <w:rsid w:val="00B20771"/>
  </w:style>
  <w:style w:type="character" w:customStyle="1" w:styleId="charoverride-4">
    <w:name w:val="charoverride-4"/>
    <w:basedOn w:val="DefaultParagraphFont"/>
    <w:rsid w:val="00B20771"/>
  </w:style>
  <w:style w:type="character" w:customStyle="1" w:styleId="charoverride-3">
    <w:name w:val="charoverride-3"/>
    <w:basedOn w:val="DefaultParagraphFont"/>
    <w:rsid w:val="00B20771"/>
  </w:style>
  <w:style w:type="paragraph" w:customStyle="1" w:styleId="body-text">
    <w:name w:val="body-text"/>
    <w:basedOn w:val="Normal"/>
    <w:rsid w:val="00B20771"/>
    <w:pPr>
      <w:spacing w:before="100" w:beforeAutospacing="1" w:after="100" w:afterAutospacing="1" w:line="240" w:lineRule="auto"/>
    </w:pPr>
    <w:rPr>
      <w:rFonts w:eastAsia="Times New Roman"/>
    </w:rPr>
  </w:style>
  <w:style w:type="character" w:customStyle="1" w:styleId="f">
    <w:name w:val="f"/>
    <w:rsid w:val="00B20771"/>
  </w:style>
  <w:style w:type="character" w:customStyle="1" w:styleId="BodyTextChar1">
    <w:name w:val="Body Text Char1"/>
    <w:aliases w:val="BT Char1,Very Small Text Char1"/>
    <w:basedOn w:val="DefaultParagraphFont"/>
    <w:uiPriority w:val="99"/>
    <w:rsid w:val="00B20771"/>
    <w:rPr>
      <w:rFonts w:ascii="Times New Roman" w:hAnsi="Times New Roman" w:cs="Times New Roman"/>
    </w:rPr>
  </w:style>
  <w:style w:type="character" w:customStyle="1" w:styleId="DateChar1">
    <w:name w:val="Date Char1"/>
    <w:aliases w:val="date Char1"/>
    <w:basedOn w:val="DefaultParagraphFont"/>
    <w:uiPriority w:val="99"/>
    <w:rsid w:val="00B20771"/>
    <w:rPr>
      <w:rFonts w:ascii="Georgia" w:hAnsi="Georgia"/>
    </w:rPr>
  </w:style>
  <w:style w:type="character" w:customStyle="1" w:styleId="BlockTitle2Char">
    <w:name w:val="Block Title2 Char"/>
    <w:link w:val="BlockTitle2"/>
    <w:rsid w:val="00B20771"/>
    <w:rPr>
      <w:rFonts w:ascii="Calibri" w:eastAsia="Calibri" w:hAnsi="Calibri"/>
      <w:b/>
      <w:color w:val="000000"/>
      <w:sz w:val="32"/>
      <w:u w:val="single"/>
    </w:rPr>
  </w:style>
  <w:style w:type="paragraph" w:customStyle="1" w:styleId="TagCite">
    <w:name w:val="TagCite"/>
    <w:basedOn w:val="Normal"/>
    <w:qFormat/>
    <w:rsid w:val="00B20771"/>
    <w:pPr>
      <w:spacing w:after="0" w:line="240" w:lineRule="auto"/>
    </w:pPr>
    <w:rPr>
      <w:rFonts w:eastAsia="Times New Roman"/>
      <w:b/>
    </w:rPr>
  </w:style>
  <w:style w:type="paragraph" w:customStyle="1" w:styleId="SmallNormal">
    <w:name w:val="Small Normal"/>
    <w:basedOn w:val="Normal"/>
    <w:uiPriority w:val="99"/>
    <w:qFormat/>
    <w:rsid w:val="00B20771"/>
    <w:pPr>
      <w:suppressAutoHyphens/>
      <w:spacing w:after="0" w:line="240" w:lineRule="auto"/>
      <w:contextualSpacing/>
    </w:pPr>
    <w:rPr>
      <w:rFonts w:eastAsia="Times New Roman"/>
      <w:sz w:val="18"/>
      <w:szCs w:val="18"/>
    </w:rPr>
  </w:style>
  <w:style w:type="paragraph" w:customStyle="1" w:styleId="Shrink">
    <w:name w:val="Shrink"/>
    <w:qFormat/>
    <w:rsid w:val="00B20771"/>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B20771"/>
    <w:pPr>
      <w:spacing w:after="0" w:line="240" w:lineRule="auto"/>
    </w:pPr>
    <w:rPr>
      <w:rFonts w:eastAsia="Times New Roman"/>
      <w:b/>
      <w:szCs w:val="20"/>
    </w:rPr>
  </w:style>
  <w:style w:type="paragraph" w:customStyle="1" w:styleId="tagcite0">
    <w:name w:val="tagcite"/>
    <w:basedOn w:val="Normal"/>
    <w:qFormat/>
    <w:rsid w:val="00B20771"/>
    <w:pPr>
      <w:spacing w:after="0" w:line="240" w:lineRule="auto"/>
    </w:pPr>
    <w:rPr>
      <w:rFonts w:eastAsia="Times New Roman"/>
      <w:b/>
    </w:rPr>
  </w:style>
  <w:style w:type="paragraph" w:customStyle="1" w:styleId="SmallFont">
    <w:name w:val="Small Font"/>
    <w:basedOn w:val="Normal"/>
    <w:qFormat/>
    <w:rsid w:val="00B20771"/>
    <w:pPr>
      <w:spacing w:after="200" w:line="240" w:lineRule="auto"/>
      <w:contextualSpacing/>
    </w:pPr>
    <w:rPr>
      <w:rFonts w:eastAsia="Calibri"/>
      <w:sz w:val="12"/>
    </w:rPr>
  </w:style>
  <w:style w:type="paragraph" w:customStyle="1" w:styleId="SmallFontCharCharChar">
    <w:name w:val="Small Font Char Char Char"/>
    <w:basedOn w:val="Normal"/>
    <w:qFormat/>
    <w:rsid w:val="00B20771"/>
    <w:pPr>
      <w:spacing w:after="0" w:line="240" w:lineRule="auto"/>
    </w:pPr>
    <w:rPr>
      <w:rFonts w:eastAsia="Times New Roman"/>
      <w:sz w:val="12"/>
    </w:rPr>
  </w:style>
  <w:style w:type="character" w:customStyle="1" w:styleId="CardNotUnderlinedChar1">
    <w:name w:val="Card Not Underlined Char1"/>
    <w:link w:val="CardNotUnderlined"/>
    <w:rsid w:val="00B20771"/>
    <w:rPr>
      <w:rFonts w:ascii="Calibri" w:eastAsia="Times New Roman" w:hAnsi="Calibri"/>
      <w:sz w:val="12"/>
      <w:szCs w:val="20"/>
    </w:rPr>
  </w:style>
  <w:style w:type="paragraph" w:customStyle="1" w:styleId="CardStyle">
    <w:name w:val="Card Style"/>
    <w:basedOn w:val="Normal"/>
    <w:link w:val="CardStyleChar"/>
    <w:qFormat/>
    <w:rsid w:val="00B20771"/>
    <w:pPr>
      <w:spacing w:after="0" w:line="240" w:lineRule="auto"/>
    </w:pPr>
    <w:rPr>
      <w:rFonts w:eastAsia="Times New Roman"/>
      <w:sz w:val="20"/>
    </w:rPr>
  </w:style>
  <w:style w:type="paragraph" w:customStyle="1" w:styleId="loose">
    <w:name w:val="loose"/>
    <w:basedOn w:val="Normal"/>
    <w:qFormat/>
    <w:rsid w:val="00B20771"/>
    <w:pPr>
      <w:spacing w:beforeLines="1" w:after="0" w:line="240" w:lineRule="auto"/>
    </w:pPr>
    <w:rPr>
      <w:rFonts w:ascii="Times" w:eastAsia="Times New Roman" w:hAnsi="Times"/>
      <w:sz w:val="20"/>
      <w:szCs w:val="20"/>
    </w:rPr>
  </w:style>
  <w:style w:type="paragraph" w:customStyle="1" w:styleId="Regular">
    <w:name w:val="Regular"/>
    <w:qFormat/>
    <w:rsid w:val="00B20771"/>
    <w:pPr>
      <w:spacing w:after="0" w:line="240" w:lineRule="auto"/>
    </w:pPr>
    <w:rPr>
      <w:rFonts w:ascii="Garamond" w:eastAsia="Times New Roman" w:hAnsi="Garamond" w:cs="Arial"/>
      <w:bCs/>
      <w:kern w:val="20"/>
      <w:sz w:val="20"/>
      <w:szCs w:val="32"/>
    </w:rPr>
  </w:style>
  <w:style w:type="character" w:customStyle="1" w:styleId="CharChar6">
    <w:name w:val="Char Char6"/>
    <w:rsid w:val="00B20771"/>
    <w:rPr>
      <w:rFonts w:ascii="Arial" w:hAnsi="Arial" w:cs="Arial" w:hint="default"/>
      <w:b/>
      <w:bCs/>
      <w:kern w:val="32"/>
      <w:sz w:val="28"/>
      <w:szCs w:val="32"/>
      <w:lang w:val="en-US" w:eastAsia="en-US" w:bidi="ar-SA"/>
    </w:rPr>
  </w:style>
  <w:style w:type="character" w:customStyle="1" w:styleId="standardcontent">
    <w:name w:val="standardcontent"/>
    <w:rsid w:val="00B20771"/>
  </w:style>
  <w:style w:type="character" w:customStyle="1" w:styleId="storyby">
    <w:name w:val="storyby"/>
    <w:rsid w:val="00B20771"/>
  </w:style>
  <w:style w:type="character" w:customStyle="1" w:styleId="Boxed">
    <w:name w:val="Boxed"/>
    <w:qFormat/>
    <w:rsid w:val="00B20771"/>
    <w:rPr>
      <w:rFonts w:ascii="Garamond" w:hAnsi="Garamond" w:hint="default"/>
      <w:sz w:val="20"/>
      <w:bdr w:val="single" w:sz="6" w:space="0" w:color="auto" w:frame="1"/>
    </w:rPr>
  </w:style>
  <w:style w:type="character" w:customStyle="1" w:styleId="ShrinkChar">
    <w:name w:val="Shrink Char"/>
    <w:rsid w:val="00B20771"/>
    <w:rPr>
      <w:rFonts w:ascii="Garamond" w:hAnsi="Garamond" w:hint="default"/>
      <w:sz w:val="12"/>
      <w:lang w:val="en-US" w:eastAsia="en-US" w:bidi="ar-SA"/>
    </w:rPr>
  </w:style>
  <w:style w:type="character" w:customStyle="1" w:styleId="CitesChar2">
    <w:name w:val="Cites Char2"/>
    <w:rsid w:val="00B20771"/>
    <w:rPr>
      <w:b/>
      <w:bCs/>
    </w:rPr>
  </w:style>
  <w:style w:type="character" w:customStyle="1" w:styleId="CardsFont12ptCharCharCharCharCharCharCharCharCharCharChar">
    <w:name w:val="Cards + Font: 12 pt Char Char Char Char Char Char Char Char Char Char Char"/>
    <w:aliases w:val="Cards + Font: 12 pt1,Thick Underline1"/>
    <w:rsid w:val="00B20771"/>
    <w:rPr>
      <w:sz w:val="24"/>
      <w:szCs w:val="24"/>
      <w:u w:val="thick"/>
    </w:rPr>
  </w:style>
  <w:style w:type="character" w:customStyle="1" w:styleId="CharChar3">
    <w:name w:val="Char Char3"/>
    <w:rsid w:val="00B20771"/>
    <w:rPr>
      <w:rFonts w:ascii="Arial" w:hAnsi="Arial" w:cs="Arial" w:hint="default"/>
      <w:bCs/>
      <w:szCs w:val="26"/>
      <w:u w:val="single"/>
      <w:lang w:val="en-US" w:eastAsia="en-US" w:bidi="ar-SA"/>
    </w:rPr>
  </w:style>
  <w:style w:type="character" w:customStyle="1" w:styleId="UNDERLINECharChar">
    <w:name w:val="UNDERLINE Char Char"/>
    <w:rsid w:val="00B20771"/>
    <w:rPr>
      <w:bCs/>
      <w:kern w:val="28"/>
      <w:szCs w:val="32"/>
      <w:u w:val="single"/>
    </w:rPr>
  </w:style>
  <w:style w:type="character" w:customStyle="1" w:styleId="tag1Char">
    <w:name w:val="tag1 Char"/>
    <w:rsid w:val="00B20771"/>
    <w:rPr>
      <w:b/>
      <w:bCs w:val="0"/>
      <w:sz w:val="24"/>
    </w:rPr>
  </w:style>
  <w:style w:type="character" w:customStyle="1" w:styleId="SmallFontChar">
    <w:name w:val="Small Font Char"/>
    <w:rsid w:val="00B20771"/>
    <w:rPr>
      <w:rFonts w:ascii="Arial" w:eastAsia="Calibri" w:hAnsi="Arial" w:cs="Arial" w:hint="default"/>
      <w:sz w:val="12"/>
      <w:szCs w:val="22"/>
    </w:rPr>
  </w:style>
  <w:style w:type="character" w:customStyle="1" w:styleId="CardUnderlinedChar">
    <w:name w:val="Card Underlined Char"/>
    <w:rsid w:val="00B20771"/>
    <w:rPr>
      <w:rFonts w:ascii="Tahoma" w:hAnsi="Tahoma" w:cs="Tahoma"/>
      <w:sz w:val="18"/>
      <w:u w:val="single"/>
    </w:rPr>
  </w:style>
  <w:style w:type="character" w:customStyle="1" w:styleId="SmallFontCharCharCharChar">
    <w:name w:val="Small Font Char Char Char Char"/>
    <w:rsid w:val="00B20771"/>
    <w:rPr>
      <w:rFonts w:ascii="Arial" w:hAnsi="Arial" w:cs="Arial" w:hint="default"/>
      <w:sz w:val="12"/>
      <w:szCs w:val="24"/>
    </w:rPr>
  </w:style>
  <w:style w:type="character" w:customStyle="1" w:styleId="Style2Char">
    <w:name w:val="Style2 Char"/>
    <w:link w:val="Style2"/>
    <w:rsid w:val="00B20771"/>
    <w:rPr>
      <w:rFonts w:ascii="Times New Roman" w:hAnsi="Times New Roman" w:cs="Times New Roman"/>
      <w:sz w:val="16"/>
      <w:szCs w:val="16"/>
    </w:rPr>
  </w:style>
  <w:style w:type="paragraph" w:customStyle="1" w:styleId="Style2">
    <w:name w:val="Style2"/>
    <w:basedOn w:val="Normal"/>
    <w:link w:val="Style2Char"/>
    <w:qFormat/>
    <w:rsid w:val="00B20771"/>
    <w:pPr>
      <w:spacing w:after="0" w:line="240" w:lineRule="auto"/>
    </w:pPr>
    <w:rPr>
      <w:rFonts w:ascii="Times New Roman" w:hAnsi="Times New Roman" w:cs="Times New Roman"/>
      <w:sz w:val="16"/>
      <w:szCs w:val="16"/>
    </w:rPr>
  </w:style>
  <w:style w:type="character" w:customStyle="1" w:styleId="TagCiteChar">
    <w:name w:val="TagCite Char"/>
    <w:rsid w:val="00B20771"/>
    <w:rPr>
      <w:rFonts w:ascii="Garamond" w:hAnsi="Garamond" w:hint="default"/>
      <w:b/>
      <w:bCs w:val="0"/>
      <w:sz w:val="24"/>
      <w:szCs w:val="24"/>
    </w:rPr>
  </w:style>
  <w:style w:type="character" w:customStyle="1" w:styleId="CharChar4">
    <w:name w:val="Char Char4"/>
    <w:rsid w:val="00B20771"/>
    <w:rPr>
      <w:b/>
      <w:bCs/>
      <w:sz w:val="28"/>
      <w:szCs w:val="28"/>
    </w:rPr>
  </w:style>
  <w:style w:type="character" w:customStyle="1" w:styleId="Text0">
    <w:name w:val="Text"/>
    <w:qFormat/>
    <w:rsid w:val="00B20771"/>
    <w:rPr>
      <w:rFonts w:ascii="Times New Roman" w:hAnsi="Times New Roman" w:cs="Times New Roman" w:hint="default"/>
      <w:sz w:val="20"/>
    </w:rPr>
  </w:style>
  <w:style w:type="character" w:customStyle="1" w:styleId="CharChar5">
    <w:name w:val="Char Char5"/>
    <w:rsid w:val="00B20771"/>
    <w:rPr>
      <w:rFonts w:ascii="Arial" w:hAnsi="Arial" w:cs="Arial" w:hint="default"/>
      <w:b/>
      <w:bCs/>
      <w:sz w:val="26"/>
      <w:szCs w:val="26"/>
    </w:rPr>
  </w:style>
  <w:style w:type="character" w:customStyle="1" w:styleId="heading2char2charchar1">
    <w:name w:val="heading2char2charchar1"/>
    <w:rsid w:val="00B20771"/>
  </w:style>
  <w:style w:type="character" w:customStyle="1" w:styleId="charchar60">
    <w:name w:val="charchar6"/>
    <w:rsid w:val="00B20771"/>
  </w:style>
  <w:style w:type="character" w:customStyle="1" w:styleId="yshortcuts">
    <w:name w:val="yshortcuts"/>
    <w:rsid w:val="00B20771"/>
  </w:style>
  <w:style w:type="character" w:customStyle="1" w:styleId="term1">
    <w:name w:val="term1"/>
    <w:rsid w:val="00B20771"/>
    <w:rPr>
      <w:b/>
      <w:bCs/>
    </w:rPr>
  </w:style>
  <w:style w:type="character" w:customStyle="1" w:styleId="verdana">
    <w:name w:val="verdana"/>
    <w:rsid w:val="00B20771"/>
  </w:style>
  <w:style w:type="character" w:customStyle="1" w:styleId="searchtermbold">
    <w:name w:val="searchtermbold"/>
    <w:rsid w:val="00B20771"/>
  </w:style>
  <w:style w:type="character" w:customStyle="1" w:styleId="ssl0">
    <w:name w:val="ss_l0"/>
    <w:rsid w:val="00B20771"/>
  </w:style>
  <w:style w:type="character" w:customStyle="1" w:styleId="vitstoryheadline">
    <w:name w:val="vitstoryheadline"/>
    <w:rsid w:val="00B20771"/>
  </w:style>
  <w:style w:type="character" w:customStyle="1" w:styleId="bps-topic-ident">
    <w:name w:val="bps-topic-ident"/>
    <w:rsid w:val="00B20771"/>
  </w:style>
  <w:style w:type="character" w:customStyle="1" w:styleId="byline">
    <w:name w:val="byline"/>
    <w:rsid w:val="00B20771"/>
  </w:style>
  <w:style w:type="character" w:customStyle="1" w:styleId="TextUnderlineChar">
    <w:name w:val="Text Underline Char"/>
    <w:rsid w:val="00B20771"/>
    <w:rPr>
      <w:rFonts w:ascii="Garamond" w:hAnsi="Garamond" w:cs="Arial" w:hint="default"/>
      <w:bCs/>
      <w:kern w:val="20"/>
      <w:szCs w:val="32"/>
      <w:u w:val="single"/>
      <w:lang w:val="en-US" w:eastAsia="en-US" w:bidi="ar-SA"/>
    </w:rPr>
  </w:style>
  <w:style w:type="character" w:customStyle="1" w:styleId="RegularChar">
    <w:name w:val="Regular Char"/>
    <w:rsid w:val="00B20771"/>
    <w:rPr>
      <w:rFonts w:ascii="Garamond" w:hAnsi="Garamond" w:cs="Arial" w:hint="default"/>
      <w:bCs/>
      <w:kern w:val="20"/>
      <w:szCs w:val="32"/>
      <w:lang w:val="en-US" w:eastAsia="en-US" w:bidi="ar-SA"/>
    </w:rPr>
  </w:style>
  <w:style w:type="character" w:customStyle="1" w:styleId="BoldunderlineChar2">
    <w:name w:val="Bold underline Char"/>
    <w:rsid w:val="00B20771"/>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B20771"/>
    <w:rPr>
      <w:u w:val="single"/>
    </w:rPr>
  </w:style>
  <w:style w:type="paragraph" w:customStyle="1" w:styleId="Boldunderline1">
    <w:name w:val="Bold underline"/>
    <w:basedOn w:val="TextUnderline"/>
    <w:qFormat/>
    <w:rsid w:val="00B20771"/>
    <w:rPr>
      <w:b/>
    </w:rPr>
  </w:style>
  <w:style w:type="paragraph" w:customStyle="1" w:styleId="FullText">
    <w:name w:val="Full Text"/>
    <w:basedOn w:val="Normal"/>
    <w:uiPriority w:val="99"/>
    <w:qFormat/>
    <w:rsid w:val="00B20771"/>
    <w:pPr>
      <w:spacing w:after="0" w:line="240" w:lineRule="auto"/>
    </w:pPr>
    <w:rPr>
      <w:rFonts w:ascii="Arial Narrow" w:eastAsia="Times New Roman" w:hAnsi="Arial Narrow"/>
    </w:rPr>
  </w:style>
  <w:style w:type="character" w:customStyle="1" w:styleId="UnderlinedCard">
    <w:name w:val="Underlined Card"/>
    <w:rsid w:val="00B20771"/>
    <w:rPr>
      <w:rFonts w:ascii="Arial Narrow" w:hAnsi="Arial Narrow"/>
      <w:sz w:val="22"/>
      <w:u w:val="single"/>
    </w:rPr>
  </w:style>
  <w:style w:type="paragraph" w:customStyle="1" w:styleId="TagLine">
    <w:name w:val="Tag Line"/>
    <w:basedOn w:val="Normal"/>
    <w:next w:val="FullText"/>
    <w:uiPriority w:val="99"/>
    <w:qFormat/>
    <w:rsid w:val="00B20771"/>
    <w:pPr>
      <w:spacing w:after="0" w:line="240" w:lineRule="auto"/>
    </w:pPr>
    <w:rPr>
      <w:rFonts w:ascii="Arial Narrow" w:eastAsia="Times New Roman" w:hAnsi="Arial Narrow"/>
      <w:b/>
      <w:sz w:val="28"/>
    </w:rPr>
  </w:style>
  <w:style w:type="character" w:customStyle="1" w:styleId="SourceBold">
    <w:name w:val="Source Bold"/>
    <w:rsid w:val="00B20771"/>
    <w:rPr>
      <w:rFonts w:ascii="Arial Narrow" w:hAnsi="Arial Narrow"/>
      <w:b/>
      <w:sz w:val="24"/>
      <w:u w:val="none"/>
    </w:rPr>
  </w:style>
  <w:style w:type="paragraph" w:customStyle="1" w:styleId="FreeForm">
    <w:name w:val="Free Form"/>
    <w:qFormat/>
    <w:rsid w:val="00B20771"/>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B20771"/>
    <w:rPr>
      <w:color w:val="002FF6"/>
      <w:sz w:val="24"/>
      <w:u w:val="single"/>
    </w:rPr>
  </w:style>
  <w:style w:type="character" w:customStyle="1" w:styleId="CardsFont12pt0">
    <w:name w:val="Cards + Font 12pt"/>
    <w:rsid w:val="00B20771"/>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B20771"/>
    <w:rPr>
      <w:rFonts w:cs="Calibri"/>
      <w:b/>
      <w:u w:val="single"/>
    </w:rPr>
  </w:style>
  <w:style w:type="paragraph" w:customStyle="1" w:styleId="AuthorDate0">
    <w:name w:val="Author/Date"/>
    <w:basedOn w:val="Normal"/>
    <w:link w:val="AuthorDateChar0"/>
    <w:qFormat/>
    <w:rsid w:val="00B20771"/>
    <w:pPr>
      <w:spacing w:after="0" w:line="240" w:lineRule="auto"/>
    </w:pPr>
    <w:rPr>
      <w:rFonts w:asciiTheme="minorHAnsi" w:hAnsiTheme="minorHAnsi" w:cs="Calibri"/>
      <w:b/>
      <w:u w:val="single"/>
    </w:rPr>
  </w:style>
  <w:style w:type="character" w:customStyle="1" w:styleId="HilightChar">
    <w:name w:val="Hilight Char"/>
    <w:rsid w:val="00B20771"/>
    <w:rPr>
      <w:rFonts w:eastAsia="Calibri"/>
      <w:b/>
      <w:noProof w:val="0"/>
      <w:sz w:val="22"/>
      <w:szCs w:val="22"/>
      <w:u w:val="single"/>
      <w:lang w:val="en-US" w:eastAsia="ar-SA" w:bidi="ar-SA"/>
    </w:rPr>
  </w:style>
  <w:style w:type="paragraph" w:customStyle="1" w:styleId="TagCite1">
    <w:name w:val="Tag &amp; Cite"/>
    <w:basedOn w:val="Normal"/>
    <w:link w:val="TagCiteChar0"/>
    <w:qFormat/>
    <w:rsid w:val="00B20771"/>
    <w:pPr>
      <w:spacing w:after="0" w:line="240" w:lineRule="auto"/>
      <w:jc w:val="both"/>
    </w:pPr>
    <w:rPr>
      <w:rFonts w:ascii="Arial Narrow" w:eastAsia="Times New Roman" w:hAnsi="Arial Narrow"/>
      <w:b/>
    </w:rPr>
  </w:style>
  <w:style w:type="character" w:customStyle="1" w:styleId="TagCiteChar0">
    <w:name w:val="Tag &amp; Cite Char"/>
    <w:link w:val="TagCite1"/>
    <w:rsid w:val="00B20771"/>
    <w:rPr>
      <w:rFonts w:ascii="Arial Narrow" w:eastAsia="Times New Roman" w:hAnsi="Arial Narrow"/>
      <w:b/>
    </w:rPr>
  </w:style>
  <w:style w:type="paragraph" w:customStyle="1" w:styleId="HighlightedText">
    <w:name w:val="Highlighted Text"/>
    <w:basedOn w:val="Normal"/>
    <w:link w:val="HighlightedTextChar"/>
    <w:qFormat/>
    <w:rsid w:val="00B20771"/>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B20771"/>
    <w:rPr>
      <w:rFonts w:ascii="Arial Narrow" w:eastAsia="Times New Roman" w:hAnsi="Arial Narrow"/>
      <w:u w:val="thick"/>
    </w:rPr>
  </w:style>
  <w:style w:type="character" w:customStyle="1" w:styleId="StyleUnderlineCharChar">
    <w:name w:val="Style Underline Char Char"/>
    <w:rsid w:val="00B20771"/>
    <w:rPr>
      <w:rFonts w:ascii="Times New Roman" w:eastAsia="Times New Roman" w:hAnsi="Times New Roman" w:cs="Times New Roman"/>
      <w:sz w:val="20"/>
      <w:szCs w:val="20"/>
      <w:u w:val="single"/>
    </w:rPr>
  </w:style>
  <w:style w:type="character" w:customStyle="1" w:styleId="c1">
    <w:name w:val="c1"/>
    <w:rsid w:val="00B20771"/>
  </w:style>
  <w:style w:type="paragraph" w:customStyle="1" w:styleId="TagStyle">
    <w:name w:val="Tag Style"/>
    <w:basedOn w:val="Normal"/>
    <w:qFormat/>
    <w:rsid w:val="00B20771"/>
    <w:pPr>
      <w:spacing w:after="0" w:line="240" w:lineRule="auto"/>
    </w:pPr>
    <w:rPr>
      <w:rFonts w:eastAsia="Times New Roman"/>
      <w:b/>
    </w:rPr>
  </w:style>
  <w:style w:type="character" w:customStyle="1" w:styleId="author0">
    <w:name w:val="author"/>
    <w:rsid w:val="00B20771"/>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B20771"/>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B20771"/>
  </w:style>
  <w:style w:type="character" w:customStyle="1" w:styleId="AuthorYear">
    <w:name w:val="AuthorYear"/>
    <w:uiPriority w:val="1"/>
    <w:qFormat/>
    <w:rsid w:val="00B20771"/>
    <w:rPr>
      <w:rFonts w:ascii="Georgia" w:hAnsi="Georgia"/>
      <w:b/>
      <w:sz w:val="24"/>
    </w:rPr>
  </w:style>
  <w:style w:type="character" w:customStyle="1" w:styleId="Highlight">
    <w:name w:val="Highlight"/>
    <w:uiPriority w:val="1"/>
    <w:qFormat/>
    <w:rsid w:val="00B20771"/>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B20771"/>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B20771"/>
    <w:rPr>
      <w:rFonts w:ascii="Arial Narrow" w:hAnsi="Arial Narrow"/>
      <w:sz w:val="12"/>
    </w:rPr>
  </w:style>
  <w:style w:type="paragraph" w:customStyle="1" w:styleId="MicroText0">
    <w:name w:val="MicroText"/>
    <w:basedOn w:val="Normal"/>
    <w:next w:val="Normal"/>
    <w:link w:val="MicroTextChar0"/>
    <w:qFormat/>
    <w:rsid w:val="00B20771"/>
    <w:pPr>
      <w:spacing w:after="0" w:line="240" w:lineRule="auto"/>
    </w:pPr>
    <w:rPr>
      <w:rFonts w:ascii="Arial Narrow" w:hAnsi="Arial Narrow"/>
      <w:sz w:val="12"/>
    </w:rPr>
  </w:style>
  <w:style w:type="character" w:customStyle="1" w:styleId="reduce2">
    <w:name w:val="reduce2"/>
    <w:basedOn w:val="DefaultParagraphFont"/>
    <w:rsid w:val="00B20771"/>
    <w:rPr>
      <w:rFonts w:ascii="Arial" w:hAnsi="Arial" w:cs="Arial" w:hint="default"/>
      <w:color w:val="000000"/>
      <w:sz w:val="12"/>
      <w:szCs w:val="22"/>
    </w:rPr>
  </w:style>
  <w:style w:type="character" w:customStyle="1" w:styleId="Emphasis20">
    <w:name w:val="Emphasis 2"/>
    <w:basedOn w:val="Emphasis"/>
    <w:uiPriority w:val="1"/>
    <w:qFormat/>
    <w:rsid w:val="00B20771"/>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B20771"/>
    <w:rPr>
      <w:rFonts w:ascii="Calibri" w:eastAsia="Calibri" w:hAnsi="Calibri"/>
      <w:sz w:val="15"/>
    </w:rPr>
  </w:style>
  <w:style w:type="paragraph" w:customStyle="1" w:styleId="UnreadText">
    <w:name w:val="Unread Text"/>
    <w:basedOn w:val="Normal"/>
    <w:link w:val="UnreadTextChar"/>
    <w:autoRedefine/>
    <w:qFormat/>
    <w:rsid w:val="00B20771"/>
    <w:pPr>
      <w:spacing w:after="0" w:line="256" w:lineRule="auto"/>
    </w:pPr>
    <w:rPr>
      <w:rFonts w:eastAsia="Calibri"/>
      <w:sz w:val="15"/>
    </w:rPr>
  </w:style>
  <w:style w:type="character" w:customStyle="1" w:styleId="CircledChar">
    <w:name w:val="Circled Char"/>
    <w:link w:val="Circled"/>
    <w:locked/>
    <w:rsid w:val="00B20771"/>
    <w:rPr>
      <w:rFonts w:ascii="Calibri" w:eastAsia="Calibri" w:hAnsi="Calibri"/>
      <w:b/>
      <w:szCs w:val="20"/>
      <w:u w:val="thick"/>
    </w:rPr>
  </w:style>
  <w:style w:type="paragraph" w:customStyle="1" w:styleId="Circled">
    <w:name w:val="Circled"/>
    <w:basedOn w:val="Normal"/>
    <w:link w:val="CircledChar"/>
    <w:qFormat/>
    <w:rsid w:val="00B20771"/>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B2077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B20771"/>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B20771"/>
    <w:rPr>
      <w:b/>
      <w:bCs w:val="0"/>
      <w:u w:val="thick"/>
      <w:lang w:val="en-US" w:eastAsia="en-US" w:bidi="ar-SA"/>
    </w:rPr>
  </w:style>
  <w:style w:type="paragraph" w:customStyle="1" w:styleId="Tagtemplate">
    <w:name w:val="Tagtemplate"/>
    <w:basedOn w:val="Normal"/>
    <w:link w:val="TagtemplateChar"/>
    <w:autoRedefine/>
    <w:qFormat/>
    <w:rsid w:val="00B20771"/>
    <w:pPr>
      <w:keepNext/>
      <w:keepLines/>
      <w:spacing w:after="0" w:line="240" w:lineRule="auto"/>
    </w:pPr>
    <w:rPr>
      <w:b/>
    </w:rPr>
  </w:style>
  <w:style w:type="character" w:customStyle="1" w:styleId="TagtemplateChar">
    <w:name w:val="Tagtemplate Char"/>
    <w:link w:val="Tagtemplate"/>
    <w:rsid w:val="00B20771"/>
    <w:rPr>
      <w:rFonts w:ascii="Calibri" w:hAnsi="Calibri"/>
      <w:b/>
    </w:rPr>
  </w:style>
  <w:style w:type="character" w:customStyle="1" w:styleId="citation0">
    <w:name w:val="citation"/>
    <w:rsid w:val="00B20771"/>
  </w:style>
  <w:style w:type="character" w:customStyle="1" w:styleId="Underline0">
    <w:name w:val="*Underline*"/>
    <w:rsid w:val="00B20771"/>
    <w:rPr>
      <w:rFonts w:ascii="Times New Roman" w:hAnsi="Times New Roman"/>
      <w:b/>
      <w:sz w:val="24"/>
      <w:u w:val="single"/>
    </w:rPr>
  </w:style>
  <w:style w:type="paragraph" w:customStyle="1" w:styleId="TxBr33p1">
    <w:name w:val="TxBr_33p1"/>
    <w:basedOn w:val="Normal"/>
    <w:uiPriority w:val="99"/>
    <w:qFormat/>
    <w:rsid w:val="00B20771"/>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B20771"/>
    <w:rPr>
      <w:b/>
      <w:bCs w:val="0"/>
      <w:sz w:val="24"/>
      <w:u w:val="thick"/>
    </w:rPr>
  </w:style>
  <w:style w:type="paragraph" w:customStyle="1" w:styleId="StyleStyle411pt">
    <w:name w:val="Style Style4 + 11 pt"/>
    <w:basedOn w:val="Normal"/>
    <w:link w:val="StyleStyle411ptChar"/>
    <w:qFormat/>
    <w:rsid w:val="00B20771"/>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B20771"/>
    <w:rPr>
      <w:rFonts w:ascii="Calibri" w:eastAsia="Times New Roman" w:hAnsi="Calibri"/>
      <w:u w:val="single"/>
    </w:rPr>
  </w:style>
  <w:style w:type="paragraph" w:customStyle="1" w:styleId="StyleStyle411ptBold">
    <w:name w:val="Style Style4 + 11 pt Bold"/>
    <w:basedOn w:val="Normal"/>
    <w:link w:val="StyleStyle411ptBoldChar"/>
    <w:qFormat/>
    <w:rsid w:val="00B20771"/>
    <w:pPr>
      <w:spacing w:after="0" w:line="240" w:lineRule="auto"/>
    </w:pPr>
    <w:rPr>
      <w:rFonts w:eastAsia="Times New Roman"/>
      <w:b/>
      <w:bCs/>
      <w:u w:val="single"/>
    </w:rPr>
  </w:style>
  <w:style w:type="character" w:customStyle="1" w:styleId="StyleStyle411ptBoldChar">
    <w:name w:val="Style Style4 + 11 pt Bold Char"/>
    <w:link w:val="StyleStyle411ptBold"/>
    <w:rsid w:val="00B20771"/>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B20771"/>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20771"/>
    <w:rPr>
      <w:rFonts w:ascii="Calibri" w:eastAsia="Times New Roman" w:hAnsi="Calibri"/>
      <w:b/>
      <w:bCs/>
      <w:u w:val="single"/>
      <w:bdr w:val="single" w:sz="4" w:space="0" w:color="auto"/>
    </w:rPr>
  </w:style>
  <w:style w:type="character" w:customStyle="1" w:styleId="UnderlineChar2">
    <w:name w:val="Underline Char2"/>
    <w:rsid w:val="00B20771"/>
    <w:rPr>
      <w:rFonts w:ascii="Trebuchet MS" w:hAnsi="Trebuchet MS"/>
      <w:u w:val="thick"/>
      <w:lang w:val="en-US" w:eastAsia="zh-CN" w:bidi="ar-SA"/>
    </w:rPr>
  </w:style>
  <w:style w:type="character" w:customStyle="1" w:styleId="Style1Char1">
    <w:name w:val="Style1 Char1"/>
    <w:rsid w:val="00B20771"/>
    <w:rPr>
      <w:rFonts w:ascii="Book Antiqua" w:hAnsi="Book Antiqua"/>
      <w:sz w:val="16"/>
      <w:szCs w:val="16"/>
      <w:lang w:val="en-US" w:eastAsia="en-US" w:bidi="ar-SA"/>
    </w:rPr>
  </w:style>
  <w:style w:type="character" w:customStyle="1" w:styleId="NothingChar1">
    <w:name w:val="Nothing Char1"/>
    <w:rsid w:val="00B20771"/>
    <w:rPr>
      <w:rFonts w:ascii="Times New Roman" w:eastAsia="Calibri" w:hAnsi="Times New Roman" w:cs="Times New Roman"/>
      <w:sz w:val="24"/>
      <w:szCs w:val="20"/>
    </w:rPr>
  </w:style>
  <w:style w:type="character" w:customStyle="1" w:styleId="Style2Char1">
    <w:name w:val="Style2 Char1"/>
    <w:rsid w:val="00B20771"/>
    <w:rPr>
      <w:rFonts w:ascii="Book Antiqua" w:hAnsi="Book Antiqua"/>
      <w:szCs w:val="24"/>
      <w:u w:val="thick"/>
      <w:lang w:val="en-US" w:eastAsia="en-US" w:bidi="ar-SA"/>
    </w:rPr>
  </w:style>
  <w:style w:type="character" w:customStyle="1" w:styleId="NormalUnderlineChar">
    <w:name w:val="Normal Underline Char"/>
    <w:rsid w:val="00B20771"/>
    <w:rPr>
      <w:szCs w:val="24"/>
      <w:u w:val="single"/>
    </w:rPr>
  </w:style>
  <w:style w:type="paragraph" w:customStyle="1" w:styleId="Stylecites10ptNotBold">
    <w:name w:val="Style cites + 10 pt Not Bold"/>
    <w:basedOn w:val="Normal"/>
    <w:uiPriority w:val="99"/>
    <w:qFormat/>
    <w:rsid w:val="00B20771"/>
    <w:pPr>
      <w:spacing w:after="0" w:line="240" w:lineRule="auto"/>
    </w:pPr>
    <w:rPr>
      <w:rFonts w:eastAsia="SimSun"/>
      <w:lang w:eastAsia="zh-CN"/>
    </w:rPr>
  </w:style>
  <w:style w:type="character" w:customStyle="1" w:styleId="heading3char0">
    <w:name w:val="heading3char"/>
    <w:rsid w:val="00B20771"/>
  </w:style>
  <w:style w:type="paragraph" w:customStyle="1" w:styleId="BlockHeadings">
    <w:name w:val="Block Headings"/>
    <w:basedOn w:val="Normal"/>
    <w:link w:val="BlockHeadingsChar"/>
    <w:qFormat/>
    <w:rsid w:val="00B2077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B20771"/>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B20771"/>
    <w:rPr>
      <w:rFonts w:ascii="Times New Roman" w:eastAsia="Times New Roman" w:hAnsi="Times New Roman" w:cs="Times New Roman"/>
      <w:b/>
      <w:sz w:val="24"/>
      <w:szCs w:val="20"/>
    </w:rPr>
  </w:style>
  <w:style w:type="paragraph" w:styleId="PlainText">
    <w:name w:val="Plain Text"/>
    <w:basedOn w:val="Normal"/>
    <w:link w:val="PlainTextChar"/>
    <w:rsid w:val="00B20771"/>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B20771"/>
    <w:rPr>
      <w:rFonts w:ascii="Courier New" w:eastAsia="Calibri" w:hAnsi="Courier New"/>
      <w:szCs w:val="20"/>
    </w:rPr>
  </w:style>
  <w:style w:type="character" w:customStyle="1" w:styleId="Heading51">
    <w:name w:val="Heading 51"/>
    <w:aliases w:val="Heading 5 Char Char Char"/>
    <w:rsid w:val="00B20771"/>
    <w:rPr>
      <w:b/>
      <w:bCs/>
      <w:iCs/>
      <w:szCs w:val="26"/>
      <w:lang w:val="en-US" w:eastAsia="en-US" w:bidi="ar-SA"/>
    </w:rPr>
  </w:style>
  <w:style w:type="paragraph" w:styleId="BodyText2">
    <w:name w:val="Body Text 2"/>
    <w:basedOn w:val="Normal"/>
    <w:link w:val="BodyText2Char"/>
    <w:rsid w:val="00B20771"/>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B20771"/>
    <w:rPr>
      <w:rFonts w:ascii="Calibri" w:eastAsia="Times New Roman" w:hAnsi="Calibri"/>
      <w:b/>
      <w:szCs w:val="20"/>
    </w:rPr>
  </w:style>
  <w:style w:type="character" w:customStyle="1" w:styleId="comments-post">
    <w:name w:val="comments-post"/>
    <w:rsid w:val="00B20771"/>
  </w:style>
  <w:style w:type="paragraph" w:customStyle="1" w:styleId="boldcite">
    <w:name w:val="bold cite"/>
    <w:basedOn w:val="Normal"/>
    <w:link w:val="boldciteChar4"/>
    <w:qFormat/>
    <w:rsid w:val="00B20771"/>
    <w:pPr>
      <w:spacing w:after="0" w:line="240" w:lineRule="auto"/>
    </w:pPr>
    <w:rPr>
      <w:rFonts w:eastAsia="Calibri"/>
      <w:b/>
      <w:color w:val="000000"/>
      <w:sz w:val="28"/>
      <w:u w:val="thick" w:color="000000"/>
    </w:rPr>
  </w:style>
  <w:style w:type="character" w:customStyle="1" w:styleId="boldciteChar4">
    <w:name w:val="bold cite Char4"/>
    <w:link w:val="boldcite"/>
    <w:locked/>
    <w:rsid w:val="00B20771"/>
    <w:rPr>
      <w:rFonts w:ascii="Calibri" w:eastAsia="Calibri" w:hAnsi="Calibri"/>
      <w:b/>
      <w:color w:val="000000"/>
      <w:sz w:val="28"/>
      <w:u w:val="thick" w:color="000000"/>
    </w:rPr>
  </w:style>
  <w:style w:type="character" w:customStyle="1" w:styleId="underlinecardChar">
    <w:name w:val="underline card Char"/>
    <w:rsid w:val="00B20771"/>
    <w:rPr>
      <w:rFonts w:ascii="Arial" w:hAnsi="Arial"/>
      <w:sz w:val="18"/>
      <w:szCs w:val="24"/>
      <w:u w:val="single"/>
      <w:lang w:val="en-US" w:eastAsia="en-US" w:bidi="ar-SA"/>
    </w:rPr>
  </w:style>
  <w:style w:type="paragraph" w:customStyle="1" w:styleId="Normal10">
    <w:name w:val="Normal1"/>
    <w:basedOn w:val="Normal"/>
    <w:qFormat/>
    <w:rsid w:val="00B20771"/>
    <w:pPr>
      <w:spacing w:after="0" w:line="240" w:lineRule="auto"/>
    </w:pPr>
    <w:rPr>
      <w:rFonts w:eastAsia="Calibri"/>
    </w:rPr>
  </w:style>
  <w:style w:type="paragraph" w:customStyle="1" w:styleId="Irrelevant6font">
    <w:name w:val="Irrelevant (6 font)"/>
    <w:basedOn w:val="Normal"/>
    <w:link w:val="Irrelevant6fontChar"/>
    <w:qFormat/>
    <w:rsid w:val="00B20771"/>
    <w:pPr>
      <w:spacing w:after="0" w:line="240" w:lineRule="auto"/>
      <w:ind w:left="547" w:right="648"/>
      <w:jc w:val="both"/>
    </w:pPr>
    <w:rPr>
      <w:rFonts w:eastAsia="Calibri"/>
      <w:sz w:val="12"/>
      <w:szCs w:val="12"/>
    </w:rPr>
  </w:style>
  <w:style w:type="character" w:customStyle="1" w:styleId="Irrelevant5fontChar">
    <w:name w:val="Irrelevant (5 font) Char"/>
    <w:rsid w:val="00B20771"/>
    <w:rPr>
      <w:sz w:val="10"/>
      <w:szCs w:val="10"/>
      <w:lang w:val="en-US" w:eastAsia="en-US" w:bidi="ar-SA"/>
    </w:rPr>
  </w:style>
  <w:style w:type="character" w:customStyle="1" w:styleId="TagsCharCharChar">
    <w:name w:val="Tags Char Char Char"/>
    <w:rsid w:val="00B20771"/>
    <w:rPr>
      <w:b/>
      <w:lang w:val="en-US" w:eastAsia="en-US" w:bidi="ar-SA"/>
    </w:rPr>
  </w:style>
  <w:style w:type="character" w:customStyle="1" w:styleId="CitesChar1">
    <w:name w:val="Cites Char1"/>
    <w:rsid w:val="00B20771"/>
    <w:rPr>
      <w:b/>
      <w:bCs/>
      <w:lang w:val="en-US" w:eastAsia="en-US" w:bidi="ar-SA"/>
    </w:rPr>
  </w:style>
  <w:style w:type="paragraph" w:customStyle="1" w:styleId="CardsFont6pt">
    <w:name w:val="Cards + Font: 6 pt"/>
    <w:basedOn w:val="Cards"/>
    <w:link w:val="CardsFont6ptChar1"/>
    <w:autoRedefine/>
    <w:qFormat/>
    <w:rsid w:val="00B20771"/>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B20771"/>
    <w:rPr>
      <w:rFonts w:ascii="Georgia" w:eastAsia="Times New Roman" w:hAnsi="Georgia"/>
      <w:sz w:val="12"/>
      <w:szCs w:val="24"/>
    </w:rPr>
  </w:style>
  <w:style w:type="character" w:customStyle="1" w:styleId="Hyperlink13">
    <w:name w:val="Hyperlink13"/>
    <w:rsid w:val="00B20771"/>
    <w:rPr>
      <w:b w:val="0"/>
      <w:bCs w:val="0"/>
      <w:strike w:val="0"/>
      <w:dstrike w:val="0"/>
      <w:color w:val="008000"/>
      <w:sz w:val="20"/>
      <w:szCs w:val="20"/>
      <w:u w:val="none"/>
      <w:effect w:val="none"/>
    </w:rPr>
  </w:style>
  <w:style w:type="character" w:customStyle="1" w:styleId="standardcontent1">
    <w:name w:val="standardcontent1"/>
    <w:rsid w:val="00B20771"/>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B20771"/>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B20771"/>
    <w:rPr>
      <w:rFonts w:ascii="Calibri" w:eastAsia="Calibri" w:hAnsi="Calibri"/>
      <w:szCs w:val="20"/>
    </w:rPr>
  </w:style>
  <w:style w:type="character" w:customStyle="1" w:styleId="Hyperlink4">
    <w:name w:val="Hyperlink4"/>
    <w:rsid w:val="00B20771"/>
    <w:rPr>
      <w:color w:val="000066"/>
      <w:u w:val="single"/>
    </w:rPr>
  </w:style>
  <w:style w:type="paragraph" w:customStyle="1" w:styleId="rddateline">
    <w:name w:val="rddateline"/>
    <w:basedOn w:val="Normal"/>
    <w:uiPriority w:val="99"/>
    <w:qFormat/>
    <w:rsid w:val="00B20771"/>
    <w:pPr>
      <w:spacing w:after="0" w:line="240" w:lineRule="auto"/>
    </w:pPr>
    <w:rPr>
      <w:rFonts w:eastAsia="Calibri"/>
      <w:szCs w:val="20"/>
    </w:rPr>
  </w:style>
  <w:style w:type="paragraph" w:customStyle="1" w:styleId="rdheadline">
    <w:name w:val="rdheadline"/>
    <w:basedOn w:val="Normal"/>
    <w:uiPriority w:val="99"/>
    <w:qFormat/>
    <w:rsid w:val="00B20771"/>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B20771"/>
    <w:pPr>
      <w:spacing w:after="100" w:afterAutospacing="1" w:line="240" w:lineRule="auto"/>
    </w:pPr>
    <w:rPr>
      <w:rFonts w:ascii="Verdana" w:eastAsia="Calibri" w:hAnsi="Verdana"/>
      <w:szCs w:val="20"/>
    </w:rPr>
  </w:style>
  <w:style w:type="character" w:customStyle="1" w:styleId="rddeckline1">
    <w:name w:val="rddeckline1"/>
    <w:rsid w:val="00B20771"/>
    <w:rPr>
      <w:rFonts w:ascii="Verdana" w:hAnsi="Verdana" w:hint="default"/>
      <w:b/>
      <w:bCs/>
      <w:sz w:val="22"/>
      <w:szCs w:val="22"/>
    </w:rPr>
  </w:style>
  <w:style w:type="character" w:customStyle="1" w:styleId="link-external">
    <w:name w:val="link-external"/>
    <w:rsid w:val="00B20771"/>
  </w:style>
  <w:style w:type="character" w:customStyle="1" w:styleId="contact1">
    <w:name w:val="contact1"/>
    <w:rsid w:val="00B20771"/>
    <w:rPr>
      <w:rFonts w:ascii="Tahoma" w:hAnsi="Tahoma" w:cs="Tahoma" w:hint="default"/>
      <w:color w:val="999999"/>
      <w:sz w:val="20"/>
      <w:szCs w:val="20"/>
    </w:rPr>
  </w:style>
  <w:style w:type="character" w:customStyle="1" w:styleId="credits1">
    <w:name w:val="credits1"/>
    <w:rsid w:val="00B20771"/>
    <w:rPr>
      <w:rFonts w:ascii="Tahoma" w:hAnsi="Tahoma" w:cs="Tahoma" w:hint="default"/>
      <w:color w:val="999999"/>
      <w:sz w:val="16"/>
      <w:szCs w:val="16"/>
    </w:rPr>
  </w:style>
  <w:style w:type="paragraph" w:customStyle="1" w:styleId="Heading20">
    <w:name w:val="Heading2"/>
    <w:basedOn w:val="Normal"/>
    <w:link w:val="Heading2Char0"/>
    <w:qFormat/>
    <w:rsid w:val="00B20771"/>
    <w:pPr>
      <w:spacing w:after="0" w:line="240" w:lineRule="auto"/>
      <w:jc w:val="center"/>
    </w:pPr>
    <w:rPr>
      <w:rFonts w:eastAsia="Times New Roman"/>
      <w:b/>
      <w:caps/>
    </w:rPr>
  </w:style>
  <w:style w:type="character" w:customStyle="1" w:styleId="Heading2Char0">
    <w:name w:val="Heading2 Char"/>
    <w:link w:val="Heading20"/>
    <w:rsid w:val="00B20771"/>
    <w:rPr>
      <w:rFonts w:ascii="Calibri" w:eastAsia="Times New Roman" w:hAnsi="Calibri"/>
      <w:b/>
      <w:caps/>
    </w:rPr>
  </w:style>
  <w:style w:type="paragraph" w:customStyle="1" w:styleId="Header2">
    <w:name w:val="Header2"/>
    <w:basedOn w:val="Heading20"/>
    <w:link w:val="Header2Char"/>
    <w:qFormat/>
    <w:rsid w:val="00B20771"/>
  </w:style>
  <w:style w:type="character" w:customStyle="1" w:styleId="Header2Char">
    <w:name w:val="Header2 Char"/>
    <w:link w:val="Header2"/>
    <w:rsid w:val="00B20771"/>
    <w:rPr>
      <w:rFonts w:ascii="Calibri" w:eastAsia="Times New Roman" w:hAnsi="Calibri"/>
      <w:b/>
      <w:caps/>
    </w:rPr>
  </w:style>
  <w:style w:type="paragraph" w:customStyle="1" w:styleId="Underlinedcard0">
    <w:name w:val="Underlined card"/>
    <w:basedOn w:val="Normal"/>
    <w:link w:val="UnderlinedcardChar"/>
    <w:autoRedefine/>
    <w:qFormat/>
    <w:rsid w:val="00B20771"/>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B20771"/>
    <w:rPr>
      <w:rFonts w:ascii="Calibri" w:eastAsia="Times New Roman" w:hAnsi="Calibri"/>
      <w:u w:val="thick"/>
    </w:rPr>
  </w:style>
  <w:style w:type="paragraph" w:styleId="HTMLPreformatted">
    <w:name w:val="HTML Preformatted"/>
    <w:basedOn w:val="Normal"/>
    <w:link w:val="HTMLPreformattedChar"/>
    <w:rsid w:val="00B20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B20771"/>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B20771"/>
    <w:rPr>
      <w:bCs/>
    </w:rPr>
  </w:style>
  <w:style w:type="character" w:customStyle="1" w:styleId="StyleHeading212ptChar">
    <w:name w:val="Style Heading2 + 12 pt Char"/>
    <w:link w:val="StyleHeading212pt"/>
    <w:rsid w:val="00B20771"/>
    <w:rPr>
      <w:rFonts w:ascii="Calibri" w:eastAsia="Times New Roman" w:hAnsi="Calibri"/>
      <w:b/>
      <w:bCs/>
      <w:caps/>
    </w:rPr>
  </w:style>
  <w:style w:type="paragraph" w:customStyle="1" w:styleId="Heading212pt">
    <w:name w:val="Heading2 + 12 pt"/>
    <w:basedOn w:val="StyleHeading212pt"/>
    <w:link w:val="Heading212ptChar"/>
    <w:qFormat/>
    <w:rsid w:val="00B20771"/>
  </w:style>
  <w:style w:type="character" w:customStyle="1" w:styleId="Heading212ptChar">
    <w:name w:val="Heading2 + 12 pt Char"/>
    <w:link w:val="Heading212pt"/>
    <w:rsid w:val="00B20771"/>
    <w:rPr>
      <w:rFonts w:ascii="Calibri" w:eastAsia="Times New Roman" w:hAnsi="Calibri"/>
      <w:b/>
      <w:bCs/>
      <w:caps/>
    </w:rPr>
  </w:style>
  <w:style w:type="character" w:customStyle="1" w:styleId="underline20">
    <w:name w:val="underline2"/>
    <w:rsid w:val="00B20771"/>
    <w:rPr>
      <w:u w:val="single"/>
    </w:rPr>
  </w:style>
  <w:style w:type="character" w:customStyle="1" w:styleId="CardsFont12ptCharCharCharChar">
    <w:name w:val="Cards + Font: 12 pt Char Char Char Char"/>
    <w:rsid w:val="00B20771"/>
    <w:rPr>
      <w:sz w:val="24"/>
      <w:szCs w:val="24"/>
      <w:u w:val="thick"/>
      <w:lang w:val="en-US" w:eastAsia="en-US" w:bidi="ar-SA"/>
    </w:rPr>
  </w:style>
  <w:style w:type="character" w:customStyle="1" w:styleId="UnderlinedCardChar0">
    <w:name w:val="Underlined Card Char"/>
    <w:rsid w:val="00B20771"/>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B20771"/>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B20771"/>
  </w:style>
  <w:style w:type="paragraph" w:customStyle="1" w:styleId="StyleUnderliningTimesNewRomanBoldNounderlineKernat16">
    <w:name w:val="Style Underlining + Times New Roman Bold No underline Kern at 16..."/>
    <w:basedOn w:val="Normal"/>
    <w:uiPriority w:val="99"/>
    <w:qFormat/>
    <w:rsid w:val="00B20771"/>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20771"/>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B20771"/>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B20771"/>
    <w:rPr>
      <w:sz w:val="32"/>
      <w:szCs w:val="32"/>
      <w:u w:val="single"/>
    </w:rPr>
  </w:style>
  <w:style w:type="character" w:customStyle="1" w:styleId="StyleBoldText12pt10ptNotBoldKernat16pt">
    <w:name w:val="Style Bold Text 12 pt + 10 pt Not Bold Kern at 16 pt"/>
    <w:rsid w:val="00B2077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B20771"/>
  </w:style>
  <w:style w:type="paragraph" w:customStyle="1" w:styleId="highlightcardtext">
    <w:name w:val="highlight card text"/>
    <w:basedOn w:val="evidencetext"/>
    <w:uiPriority w:val="99"/>
    <w:qFormat/>
    <w:rsid w:val="00B20771"/>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B20771"/>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B20771"/>
    <w:pPr>
      <w:spacing w:after="0" w:line="240" w:lineRule="auto"/>
    </w:pPr>
    <w:rPr>
      <w:rFonts w:eastAsia="Calibri"/>
      <w:bCs/>
      <w:color w:val="000000"/>
    </w:rPr>
  </w:style>
  <w:style w:type="character" w:customStyle="1" w:styleId="BodyText3Char">
    <w:name w:val="Body Text 3 Char"/>
    <w:basedOn w:val="DefaultParagraphFont"/>
    <w:link w:val="BodyText3"/>
    <w:rsid w:val="00B20771"/>
    <w:rPr>
      <w:rFonts w:ascii="Calibri" w:eastAsia="Calibri" w:hAnsi="Calibri"/>
      <w:bCs/>
      <w:color w:val="000000"/>
    </w:rPr>
  </w:style>
  <w:style w:type="paragraph" w:customStyle="1" w:styleId="underlinecard">
    <w:name w:val="underline card"/>
    <w:basedOn w:val="Normal"/>
    <w:uiPriority w:val="99"/>
    <w:qFormat/>
    <w:rsid w:val="00B20771"/>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B20771"/>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B20771"/>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B20771"/>
    <w:rPr>
      <w:rFonts w:eastAsia="Times New Roman"/>
      <w:sz w:val="12"/>
      <w:szCs w:val="24"/>
    </w:rPr>
  </w:style>
  <w:style w:type="character" w:customStyle="1" w:styleId="CardsFont6ptCharChar">
    <w:name w:val="Cards + Font: 6 pt Char Char"/>
    <w:link w:val="CardsFont6ptChar"/>
    <w:rsid w:val="00B20771"/>
    <w:rPr>
      <w:rFonts w:ascii="Calibri" w:eastAsia="Times New Roman" w:hAnsi="Calibri"/>
      <w:sz w:val="12"/>
      <w:szCs w:val="24"/>
    </w:rPr>
  </w:style>
  <w:style w:type="paragraph" w:customStyle="1" w:styleId="CitesCharChar">
    <w:name w:val="Cites Char Char"/>
    <w:basedOn w:val="Normal"/>
    <w:link w:val="CitesCharCharChar"/>
    <w:qFormat/>
    <w:rsid w:val="00B20771"/>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B20771"/>
    <w:rPr>
      <w:rFonts w:ascii="Calibri" w:eastAsia="Times New Roman" w:hAnsi="Calibri"/>
      <w:b/>
      <w:bCs/>
    </w:rPr>
  </w:style>
  <w:style w:type="paragraph" w:customStyle="1" w:styleId="TagsCharChar">
    <w:name w:val="Tags Char Char"/>
    <w:basedOn w:val="Normal"/>
    <w:uiPriority w:val="99"/>
    <w:qFormat/>
    <w:rsid w:val="00B20771"/>
    <w:pPr>
      <w:autoSpaceDE w:val="0"/>
      <w:autoSpaceDN w:val="0"/>
      <w:adjustRightInd w:val="0"/>
      <w:spacing w:after="0" w:line="240" w:lineRule="auto"/>
      <w:jc w:val="both"/>
      <w:outlineLvl w:val="1"/>
    </w:pPr>
    <w:rPr>
      <w:rFonts w:eastAsia="Calibri"/>
      <w:b/>
      <w:szCs w:val="20"/>
    </w:rPr>
  </w:style>
  <w:style w:type="character" w:customStyle="1" w:styleId="Char3">
    <w:name w:val="Char3"/>
    <w:rsid w:val="00B20771"/>
    <w:rPr>
      <w:rFonts w:ascii="Arial Narrow" w:eastAsia="Batang" w:hAnsi="Arial Narrow" w:cs="Arial"/>
      <w:b/>
      <w:bCs/>
      <w:iCs/>
      <w:sz w:val="24"/>
      <w:szCs w:val="28"/>
      <w:lang w:val="en-US" w:eastAsia="en-US" w:bidi="ar-SA"/>
    </w:rPr>
  </w:style>
  <w:style w:type="character" w:customStyle="1" w:styleId="UnderlinedCards">
    <w:name w:val="Underlined Cards"/>
    <w:rsid w:val="00B20771"/>
    <w:rPr>
      <w:sz w:val="24"/>
      <w:szCs w:val="24"/>
      <w:u w:val="thick"/>
      <w:lang w:val="en-US" w:eastAsia="en-US" w:bidi="ar-SA"/>
    </w:rPr>
  </w:style>
  <w:style w:type="paragraph" w:customStyle="1" w:styleId="story-body">
    <w:name w:val="story-body"/>
    <w:basedOn w:val="Normal"/>
    <w:uiPriority w:val="99"/>
    <w:qFormat/>
    <w:rsid w:val="00B20771"/>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B20771"/>
    <w:rPr>
      <w:sz w:val="24"/>
      <w:szCs w:val="24"/>
      <w:u w:val="thick"/>
      <w:lang w:val="en-US" w:eastAsia="en-US" w:bidi="ar-SA"/>
    </w:rPr>
  </w:style>
  <w:style w:type="character" w:customStyle="1" w:styleId="highlightcardtextChar">
    <w:name w:val="highlight card text Char"/>
    <w:rsid w:val="00B2077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B20771"/>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B20771"/>
    <w:rPr>
      <w:rFonts w:ascii="Calibri" w:eastAsia="Times New Roman" w:hAnsi="Calibri"/>
      <w:sz w:val="18"/>
    </w:rPr>
  </w:style>
  <w:style w:type="character" w:customStyle="1" w:styleId="TagsChar4">
    <w:name w:val="Tags Char4"/>
    <w:rsid w:val="00B20771"/>
    <w:rPr>
      <w:b/>
      <w:lang w:val="en-US" w:eastAsia="en-US" w:bidi="ar-SA"/>
    </w:rPr>
  </w:style>
  <w:style w:type="character" w:customStyle="1" w:styleId="hit1">
    <w:name w:val="hit1"/>
    <w:rsid w:val="00B20771"/>
    <w:rPr>
      <w:rFonts w:ascii="Verdana" w:hAnsi="Verdana" w:hint="default"/>
      <w:b/>
      <w:bCs/>
      <w:vanish w:val="0"/>
      <w:webHidden w:val="0"/>
      <w:color w:val="CC0033"/>
      <w:sz w:val="20"/>
      <w:szCs w:val="20"/>
      <w:specVanish w:val="0"/>
    </w:rPr>
  </w:style>
  <w:style w:type="character" w:customStyle="1" w:styleId="ssl01">
    <w:name w:val="ss_l01"/>
    <w:rsid w:val="00B20771"/>
    <w:rPr>
      <w:rFonts w:ascii="Verdana" w:hAnsi="Verdana" w:hint="default"/>
      <w:color w:val="000000"/>
      <w:sz w:val="20"/>
      <w:szCs w:val="20"/>
    </w:rPr>
  </w:style>
  <w:style w:type="character" w:customStyle="1" w:styleId="tightinline1">
    <w:name w:val="tightinline1"/>
    <w:rsid w:val="00B20771"/>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B20771"/>
    <w:pPr>
      <w:spacing w:after="0" w:line="240" w:lineRule="auto"/>
      <w:ind w:left="1728" w:right="1728"/>
    </w:pPr>
    <w:rPr>
      <w:rFonts w:eastAsia="Calibri"/>
      <w:sz w:val="18"/>
    </w:rPr>
  </w:style>
  <w:style w:type="paragraph" w:customStyle="1" w:styleId="boldciteChar">
    <w:name w:val="bold cite Char"/>
    <w:basedOn w:val="Heading1"/>
    <w:uiPriority w:val="99"/>
    <w:qFormat/>
    <w:rsid w:val="00B20771"/>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B20771"/>
    <w:rPr>
      <w:rFonts w:ascii="Calibri" w:eastAsia="Times New Roman" w:hAnsi="Calibri"/>
      <w:b/>
      <w:color w:val="000000"/>
      <w:szCs w:val="20"/>
    </w:rPr>
  </w:style>
  <w:style w:type="paragraph" w:customStyle="1" w:styleId="Cardnon-underlined">
    <w:name w:val="Card non-underlined"/>
    <w:basedOn w:val="Normal"/>
    <w:uiPriority w:val="99"/>
    <w:qFormat/>
    <w:rsid w:val="00B20771"/>
    <w:pPr>
      <w:spacing w:after="0" w:line="240" w:lineRule="auto"/>
    </w:pPr>
    <w:rPr>
      <w:rFonts w:eastAsia="Calibri"/>
      <w:szCs w:val="20"/>
    </w:rPr>
  </w:style>
  <w:style w:type="paragraph" w:customStyle="1" w:styleId="CardCites">
    <w:name w:val="Card Cites"/>
    <w:basedOn w:val="Normal"/>
    <w:next w:val="Normal"/>
    <w:qFormat/>
    <w:rsid w:val="00B20771"/>
    <w:pPr>
      <w:spacing w:after="0" w:line="240" w:lineRule="auto"/>
    </w:pPr>
    <w:rPr>
      <w:rFonts w:eastAsia="Calibri"/>
      <w:b/>
    </w:rPr>
  </w:style>
  <w:style w:type="character" w:customStyle="1" w:styleId="blsp-spelling-corrected">
    <w:name w:val="blsp-spelling-corrected"/>
    <w:rsid w:val="00B20771"/>
  </w:style>
  <w:style w:type="character" w:customStyle="1" w:styleId="blsp-spelling-error">
    <w:name w:val="blsp-spelling-error"/>
    <w:rsid w:val="00B20771"/>
  </w:style>
  <w:style w:type="character" w:customStyle="1" w:styleId="sup">
    <w:name w:val="sup"/>
    <w:rsid w:val="00B20771"/>
  </w:style>
  <w:style w:type="character" w:customStyle="1" w:styleId="pgnum">
    <w:name w:val="pgnum"/>
    <w:rsid w:val="00B20771"/>
  </w:style>
  <w:style w:type="character" w:customStyle="1" w:styleId="SmallFontCharChar">
    <w:name w:val="Small Font Char Char"/>
    <w:rsid w:val="00B20771"/>
    <w:rPr>
      <w:rFonts w:ascii="Arial" w:hAnsi="Arial"/>
      <w:sz w:val="12"/>
      <w:szCs w:val="24"/>
      <w:lang w:val="en-US" w:eastAsia="en-US" w:bidi="ar-SA"/>
    </w:rPr>
  </w:style>
  <w:style w:type="paragraph" w:customStyle="1" w:styleId="textmargin">
    <w:name w:val="textmargin"/>
    <w:basedOn w:val="Normal"/>
    <w:uiPriority w:val="99"/>
    <w:qFormat/>
    <w:rsid w:val="00B2077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B20771"/>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B20771"/>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B20771"/>
    <w:pPr>
      <w:spacing w:after="0" w:line="240" w:lineRule="auto"/>
    </w:pPr>
    <w:rPr>
      <w:rFonts w:ascii="Verdana" w:eastAsia="Calibri" w:hAnsi="Verdana"/>
      <w:szCs w:val="20"/>
    </w:rPr>
  </w:style>
  <w:style w:type="character" w:customStyle="1" w:styleId="BoldUnderliningChar">
    <w:name w:val="Bold Underlining Char"/>
    <w:rsid w:val="00B20771"/>
    <w:rPr>
      <w:rFonts w:ascii="Arial Narrow" w:eastAsia="Calibri" w:hAnsi="Arial Narrow" w:cs="Times New Roman"/>
      <w:b/>
      <w:sz w:val="20"/>
      <w:u w:val="single"/>
    </w:rPr>
  </w:style>
  <w:style w:type="paragraph" w:customStyle="1" w:styleId="correctindex">
    <w:name w:val="correct index"/>
    <w:basedOn w:val="Normal"/>
    <w:uiPriority w:val="99"/>
    <w:qFormat/>
    <w:rsid w:val="00B20771"/>
    <w:pPr>
      <w:spacing w:after="0" w:line="240" w:lineRule="auto"/>
    </w:pPr>
    <w:rPr>
      <w:rFonts w:ascii="Arial Narrow" w:eastAsia="Calibri" w:hAnsi="Arial Narrow"/>
      <w:color w:val="000000"/>
    </w:rPr>
  </w:style>
  <w:style w:type="paragraph" w:customStyle="1" w:styleId="bc2">
    <w:name w:val="bc_2"/>
    <w:basedOn w:val="Normal"/>
    <w:uiPriority w:val="99"/>
    <w:qFormat/>
    <w:rsid w:val="00B20771"/>
    <w:pPr>
      <w:spacing w:before="100" w:beforeAutospacing="1" w:after="100" w:afterAutospacing="1" w:line="240" w:lineRule="auto"/>
    </w:pPr>
    <w:rPr>
      <w:rFonts w:eastAsia="Calibri"/>
      <w:color w:val="000000"/>
    </w:rPr>
  </w:style>
  <w:style w:type="character" w:customStyle="1" w:styleId="bc21">
    <w:name w:val="bc_21"/>
    <w:rsid w:val="00B20771"/>
  </w:style>
  <w:style w:type="paragraph" w:customStyle="1" w:styleId="inside-copy">
    <w:name w:val="inside-copy"/>
    <w:basedOn w:val="Normal"/>
    <w:uiPriority w:val="99"/>
    <w:qFormat/>
    <w:rsid w:val="00B20771"/>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B20771"/>
    <w:pPr>
      <w:spacing w:after="0" w:line="240" w:lineRule="auto"/>
    </w:pPr>
    <w:rPr>
      <w:rFonts w:ascii="Verdana" w:eastAsia="Calibri" w:hAnsi="Verdana"/>
      <w:szCs w:val="20"/>
    </w:rPr>
  </w:style>
  <w:style w:type="paragraph" w:customStyle="1" w:styleId="quote2">
    <w:name w:val="quote2"/>
    <w:basedOn w:val="Normal"/>
    <w:uiPriority w:val="99"/>
    <w:qFormat/>
    <w:rsid w:val="00B20771"/>
    <w:pPr>
      <w:spacing w:after="0" w:line="240" w:lineRule="auto"/>
    </w:pPr>
    <w:rPr>
      <w:rFonts w:ascii="Verdana" w:eastAsia="Calibri" w:hAnsi="Verdana"/>
      <w:szCs w:val="20"/>
    </w:rPr>
  </w:style>
  <w:style w:type="character" w:customStyle="1" w:styleId="copystyle">
    <w:name w:val="copystyle"/>
    <w:rsid w:val="00B20771"/>
  </w:style>
  <w:style w:type="paragraph" w:customStyle="1" w:styleId="BlockTitle1">
    <w:name w:val="Block Title #1"/>
    <w:basedOn w:val="Heading1"/>
    <w:qFormat/>
    <w:rsid w:val="00B20771"/>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B20771"/>
    <w:rPr>
      <w:rFonts w:ascii="Arial" w:hAnsi="Arial" w:cs="Arial"/>
      <w:b/>
      <w:bCs/>
      <w:kern w:val="32"/>
      <w:sz w:val="24"/>
      <w:szCs w:val="24"/>
      <w:lang w:val="en-US" w:eastAsia="en-US" w:bidi="ar-SA"/>
    </w:rPr>
  </w:style>
  <w:style w:type="character" w:customStyle="1" w:styleId="ReadUnderline">
    <w:name w:val="Read Underline"/>
    <w:rsid w:val="00B20771"/>
    <w:rPr>
      <w:rFonts w:ascii="Arial" w:hAnsi="Arial"/>
      <w:b/>
      <w:sz w:val="18"/>
      <w:u w:val="thick"/>
    </w:rPr>
  </w:style>
  <w:style w:type="character" w:customStyle="1" w:styleId="ShrinkText">
    <w:name w:val="Shrink Text"/>
    <w:rsid w:val="00B20771"/>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20771"/>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B20771"/>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B20771"/>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B20771"/>
  </w:style>
  <w:style w:type="paragraph" w:customStyle="1" w:styleId="body-paragraph">
    <w:name w:val="body-paragraph"/>
    <w:basedOn w:val="Normal"/>
    <w:uiPriority w:val="99"/>
    <w:qFormat/>
    <w:rsid w:val="00B20771"/>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B20771"/>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B20771"/>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B20771"/>
    <w:pPr>
      <w:spacing w:after="0" w:line="240" w:lineRule="auto"/>
    </w:pPr>
    <w:rPr>
      <w:rFonts w:ascii="Arial Narrow" w:eastAsia="Times New Roman" w:hAnsi="Arial Narrow"/>
      <w:b/>
    </w:rPr>
  </w:style>
  <w:style w:type="character" w:customStyle="1" w:styleId="TagCiteChar1">
    <w:name w:val="Tag/Cite Char"/>
    <w:link w:val="TagCite2"/>
    <w:rsid w:val="00B20771"/>
    <w:rPr>
      <w:rFonts w:ascii="Arial Narrow" w:eastAsia="Times New Roman" w:hAnsi="Arial Narrow"/>
      <w:b/>
    </w:rPr>
  </w:style>
  <w:style w:type="paragraph" w:customStyle="1" w:styleId="F4">
    <w:name w:val="F4"/>
    <w:basedOn w:val="Normal"/>
    <w:link w:val="F4Char"/>
    <w:qFormat/>
    <w:rsid w:val="00B20771"/>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B20771"/>
    <w:rPr>
      <w:rFonts w:ascii="Arial Narrow" w:eastAsia="Times New Roman" w:hAnsi="Arial Narrow"/>
      <w:szCs w:val="20"/>
      <w:u w:val="single"/>
    </w:rPr>
  </w:style>
  <w:style w:type="paragraph" w:customStyle="1" w:styleId="StyleCARD">
    <w:name w:val="Style CARD +"/>
    <w:basedOn w:val="Normal"/>
    <w:link w:val="StyleCARDChar"/>
    <w:qFormat/>
    <w:rsid w:val="00B20771"/>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B20771"/>
    <w:rPr>
      <w:rFonts w:ascii="Arial Narrow" w:eastAsia="Times New Roman" w:hAnsi="Arial Narrow"/>
      <w:szCs w:val="20"/>
    </w:rPr>
  </w:style>
  <w:style w:type="paragraph" w:customStyle="1" w:styleId="UnderlinedText">
    <w:name w:val="Underlined Text"/>
    <w:basedOn w:val="Normal"/>
    <w:autoRedefine/>
    <w:qFormat/>
    <w:rsid w:val="00B20771"/>
    <w:pPr>
      <w:spacing w:after="0" w:line="240" w:lineRule="auto"/>
    </w:pPr>
    <w:rPr>
      <w:b/>
    </w:rPr>
  </w:style>
  <w:style w:type="character" w:customStyle="1" w:styleId="noiconheadline">
    <w:name w:val="noicon_headline"/>
    <w:rsid w:val="00B20771"/>
  </w:style>
  <w:style w:type="character" w:customStyle="1" w:styleId="CommentSubjectChar1">
    <w:name w:val="Comment Subject Char1"/>
    <w:basedOn w:val="CommentTextChar"/>
    <w:uiPriority w:val="99"/>
    <w:rsid w:val="00B20771"/>
    <w:rPr>
      <w:rFonts w:ascii="Calibri" w:eastAsia="Calibri" w:hAnsi="Calibri" w:cs="Calibri"/>
      <w:b/>
      <w:bCs/>
      <w:sz w:val="16"/>
      <w:szCs w:val="20"/>
    </w:rPr>
  </w:style>
  <w:style w:type="paragraph" w:customStyle="1" w:styleId="tagCharChar">
    <w:name w:val="tag Char Char"/>
    <w:basedOn w:val="Normal"/>
    <w:link w:val="tagCharCharChar"/>
    <w:qFormat/>
    <w:rsid w:val="00B20771"/>
    <w:pPr>
      <w:spacing w:after="0" w:line="240" w:lineRule="auto"/>
    </w:pPr>
    <w:rPr>
      <w:rFonts w:eastAsia="Times New Roman"/>
      <w:b/>
      <w:szCs w:val="20"/>
    </w:rPr>
  </w:style>
  <w:style w:type="character" w:customStyle="1" w:styleId="tagCharCharChar">
    <w:name w:val="tag Char Char Char"/>
    <w:link w:val="tagCharChar"/>
    <w:rsid w:val="00B20771"/>
    <w:rPr>
      <w:rFonts w:ascii="Calibri" w:eastAsia="Times New Roman" w:hAnsi="Calibri"/>
      <w:b/>
      <w:szCs w:val="20"/>
    </w:rPr>
  </w:style>
  <w:style w:type="character" w:customStyle="1" w:styleId="BlockTitleCharChar">
    <w:name w:val="Block Title Char Char"/>
    <w:rsid w:val="00B20771"/>
    <w:rPr>
      <w:rFonts w:ascii="Georgia" w:hAnsi="Georgia" w:cs="Arial"/>
      <w:b/>
      <w:bCs/>
      <w:kern w:val="32"/>
      <w:sz w:val="28"/>
      <w:szCs w:val="32"/>
      <w:lang w:val="en-US" w:eastAsia="en-US" w:bidi="ar-SA"/>
    </w:rPr>
  </w:style>
  <w:style w:type="paragraph" w:styleId="MacroText">
    <w:name w:val="macro"/>
    <w:link w:val="MacroTextChar"/>
    <w:rsid w:val="00B2077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B20771"/>
    <w:rPr>
      <w:rFonts w:ascii="Courier New" w:eastAsia="Times New Roman" w:hAnsi="Courier New" w:cs="Courier New"/>
      <w:sz w:val="20"/>
      <w:szCs w:val="20"/>
    </w:rPr>
  </w:style>
  <w:style w:type="character" w:customStyle="1" w:styleId="pp1">
    <w:name w:val="pp1"/>
    <w:rsid w:val="00B20771"/>
    <w:rPr>
      <w:rFonts w:ascii="Times New Roman" w:hAnsi="Times New Roman" w:cs="Times New Roman" w:hint="default"/>
      <w:i w:val="0"/>
      <w:iCs w:val="0"/>
      <w:smallCaps w:val="0"/>
      <w:sz w:val="30"/>
      <w:szCs w:val="30"/>
    </w:rPr>
  </w:style>
  <w:style w:type="character" w:customStyle="1" w:styleId="prbodytext1">
    <w:name w:val="pr_bodytext1"/>
    <w:rsid w:val="00B20771"/>
    <w:rPr>
      <w:rFonts w:ascii="Arial" w:hAnsi="Arial" w:cs="Arial" w:hint="default"/>
      <w:sz w:val="20"/>
      <w:szCs w:val="20"/>
    </w:rPr>
  </w:style>
  <w:style w:type="character" w:customStyle="1" w:styleId="italic">
    <w:name w:val="italic"/>
    <w:rsid w:val="00B20771"/>
  </w:style>
  <w:style w:type="character" w:customStyle="1" w:styleId="marrontitulobig">
    <w:name w:val="marron_titulo_big"/>
    <w:rsid w:val="00B20771"/>
  </w:style>
  <w:style w:type="character" w:customStyle="1" w:styleId="articlehead">
    <w:name w:val="articlehead"/>
    <w:rsid w:val="00B20771"/>
  </w:style>
  <w:style w:type="character" w:customStyle="1" w:styleId="lead">
    <w:name w:val="lead"/>
    <w:rsid w:val="00B20771"/>
  </w:style>
  <w:style w:type="character" w:customStyle="1" w:styleId="manchettebig2">
    <w:name w:val="manchettebig2"/>
    <w:rsid w:val="00B20771"/>
  </w:style>
  <w:style w:type="character" w:customStyle="1" w:styleId="blue3">
    <w:name w:val="blue3"/>
    <w:rsid w:val="00B20771"/>
  </w:style>
  <w:style w:type="paragraph" w:customStyle="1" w:styleId="issuedetails">
    <w:name w:val="issue_details"/>
    <w:basedOn w:val="Normal"/>
    <w:uiPriority w:val="99"/>
    <w:qFormat/>
    <w:rsid w:val="00B20771"/>
    <w:pPr>
      <w:spacing w:before="100" w:beforeAutospacing="1" w:after="100" w:afterAutospacing="1" w:line="240" w:lineRule="auto"/>
    </w:pPr>
    <w:rPr>
      <w:rFonts w:eastAsia="Times New Roman"/>
    </w:rPr>
  </w:style>
  <w:style w:type="character" w:customStyle="1" w:styleId="over-title">
    <w:name w:val="over-title"/>
    <w:rsid w:val="00B20771"/>
  </w:style>
  <w:style w:type="character" w:customStyle="1" w:styleId="contentheader">
    <w:name w:val="contentheader"/>
    <w:rsid w:val="00B20771"/>
  </w:style>
  <w:style w:type="paragraph" w:customStyle="1" w:styleId="TxBrp2">
    <w:name w:val="TxBr_p2"/>
    <w:basedOn w:val="Normal"/>
    <w:qFormat/>
    <w:rsid w:val="00B20771"/>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B20771"/>
    <w:rPr>
      <w:rFonts w:eastAsia="SimSun"/>
      <w:szCs w:val="24"/>
      <w:lang w:val="en-US" w:eastAsia="zh-CN" w:bidi="ar-SA"/>
    </w:rPr>
  </w:style>
  <w:style w:type="character" w:customStyle="1" w:styleId="tagscharchar0">
    <w:name w:val="tagscharchar"/>
    <w:rsid w:val="00B20771"/>
  </w:style>
  <w:style w:type="paragraph" w:customStyle="1" w:styleId="cite20">
    <w:name w:val="cite2"/>
    <w:basedOn w:val="Normal"/>
    <w:uiPriority w:val="99"/>
    <w:qFormat/>
    <w:rsid w:val="00B20771"/>
    <w:pPr>
      <w:spacing w:after="0" w:line="240" w:lineRule="auto"/>
    </w:pPr>
    <w:rPr>
      <w:rFonts w:eastAsia="Times New Roman"/>
      <w:color w:val="000000"/>
      <w:szCs w:val="20"/>
    </w:rPr>
  </w:style>
  <w:style w:type="character" w:customStyle="1" w:styleId="btx">
    <w:name w:val="btx"/>
    <w:rsid w:val="00B20771"/>
  </w:style>
  <w:style w:type="character" w:customStyle="1" w:styleId="bhl">
    <w:name w:val="bhl"/>
    <w:rsid w:val="00B20771"/>
  </w:style>
  <w:style w:type="character" w:customStyle="1" w:styleId="FontStyle13">
    <w:name w:val="Font Style13"/>
    <w:uiPriority w:val="99"/>
    <w:rsid w:val="00B20771"/>
    <w:rPr>
      <w:rFonts w:ascii="Times New Roman" w:hAnsi="Times New Roman" w:cs="Times New Roman"/>
      <w:sz w:val="18"/>
      <w:szCs w:val="18"/>
    </w:rPr>
  </w:style>
  <w:style w:type="character" w:customStyle="1" w:styleId="FontStyle11">
    <w:name w:val="Font Style11"/>
    <w:uiPriority w:val="99"/>
    <w:rsid w:val="00B20771"/>
    <w:rPr>
      <w:rFonts w:ascii="Times New Roman" w:hAnsi="Times New Roman" w:cs="Times New Roman"/>
      <w:b/>
      <w:bCs/>
      <w:sz w:val="24"/>
      <w:szCs w:val="24"/>
    </w:rPr>
  </w:style>
  <w:style w:type="character" w:customStyle="1" w:styleId="FontStyle12">
    <w:name w:val="Font Style12"/>
    <w:uiPriority w:val="99"/>
    <w:rsid w:val="00B20771"/>
    <w:rPr>
      <w:rFonts w:ascii="Times New Roman" w:hAnsi="Times New Roman" w:cs="Times New Roman"/>
      <w:sz w:val="24"/>
      <w:szCs w:val="24"/>
    </w:rPr>
  </w:style>
  <w:style w:type="character" w:customStyle="1" w:styleId="FontStyle14">
    <w:name w:val="Font Style14"/>
    <w:uiPriority w:val="99"/>
    <w:rsid w:val="00B20771"/>
    <w:rPr>
      <w:rFonts w:ascii="Times New Roman" w:hAnsi="Times New Roman" w:cs="Times New Roman"/>
      <w:i/>
      <w:iCs/>
      <w:sz w:val="18"/>
      <w:szCs w:val="18"/>
    </w:rPr>
  </w:style>
  <w:style w:type="character" w:customStyle="1" w:styleId="FontStyle15">
    <w:name w:val="Font Style15"/>
    <w:uiPriority w:val="99"/>
    <w:rsid w:val="00B20771"/>
    <w:rPr>
      <w:rFonts w:ascii="Times New Roman" w:hAnsi="Times New Roman" w:cs="Times New Roman"/>
      <w:b/>
      <w:bCs/>
      <w:sz w:val="18"/>
      <w:szCs w:val="18"/>
    </w:rPr>
  </w:style>
  <w:style w:type="character" w:customStyle="1" w:styleId="FontStyle16">
    <w:name w:val="Font Style16"/>
    <w:uiPriority w:val="99"/>
    <w:rsid w:val="00B20771"/>
    <w:rPr>
      <w:rFonts w:ascii="Times New Roman" w:hAnsi="Times New Roman" w:cs="Times New Roman"/>
      <w:b/>
      <w:bCs/>
      <w:spacing w:val="-20"/>
      <w:sz w:val="16"/>
      <w:szCs w:val="16"/>
    </w:rPr>
  </w:style>
  <w:style w:type="character" w:customStyle="1" w:styleId="FontStyle17">
    <w:name w:val="Font Style17"/>
    <w:uiPriority w:val="99"/>
    <w:rsid w:val="00B20771"/>
    <w:rPr>
      <w:rFonts w:ascii="Times New Roman" w:hAnsi="Times New Roman" w:cs="Times New Roman"/>
      <w:b/>
      <w:bCs/>
      <w:sz w:val="10"/>
      <w:szCs w:val="10"/>
    </w:rPr>
  </w:style>
  <w:style w:type="character" w:customStyle="1" w:styleId="in-widget">
    <w:name w:val="in-widget"/>
    <w:rsid w:val="00B20771"/>
  </w:style>
  <w:style w:type="paragraph" w:customStyle="1" w:styleId="bodycopyindent">
    <w:name w:val="bodycopyindent"/>
    <w:basedOn w:val="Normal"/>
    <w:uiPriority w:val="99"/>
    <w:qFormat/>
    <w:rsid w:val="00B20771"/>
    <w:pPr>
      <w:spacing w:before="100" w:beforeAutospacing="1" w:after="100" w:afterAutospacing="1" w:line="240" w:lineRule="auto"/>
    </w:pPr>
    <w:rPr>
      <w:rFonts w:eastAsia="Times New Roman"/>
    </w:rPr>
  </w:style>
  <w:style w:type="character" w:customStyle="1" w:styleId="copyright">
    <w:name w:val="copyright"/>
    <w:rsid w:val="00B20771"/>
  </w:style>
  <w:style w:type="character" w:customStyle="1" w:styleId="spanstyle">
    <w:name w:val="spanstyle"/>
    <w:rsid w:val="00B20771"/>
  </w:style>
  <w:style w:type="character" w:customStyle="1" w:styleId="ssl3">
    <w:name w:val="ss_l3"/>
    <w:rsid w:val="00B20771"/>
  </w:style>
  <w:style w:type="character" w:customStyle="1" w:styleId="bold">
    <w:name w:val="bold"/>
    <w:rsid w:val="00B20771"/>
  </w:style>
  <w:style w:type="paragraph" w:customStyle="1" w:styleId="StyleUnderlineChar11pt3">
    <w:name w:val="Style Underline Char + 11 pt3"/>
    <w:link w:val="StyleUnderlineChar11pt3Char"/>
    <w:qFormat/>
    <w:rsid w:val="00B20771"/>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B20771"/>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B20771"/>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B20771"/>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B20771"/>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B20771"/>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B20771"/>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B20771"/>
    <w:rPr>
      <w:rFonts w:ascii="Arial Narrow" w:eastAsia="Times New Roman" w:hAnsi="Arial Narrow"/>
      <w:b/>
      <w:bCs/>
      <w:szCs w:val="24"/>
      <w:u w:val="single"/>
    </w:rPr>
  </w:style>
  <w:style w:type="paragraph" w:customStyle="1" w:styleId="tussenkop">
    <w:name w:val="tussenkop"/>
    <w:basedOn w:val="Normal"/>
    <w:uiPriority w:val="99"/>
    <w:qFormat/>
    <w:rsid w:val="00B20771"/>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B20771"/>
    <w:pPr>
      <w:spacing w:after="0" w:line="240" w:lineRule="auto"/>
    </w:pPr>
    <w:rPr>
      <w:rFonts w:eastAsia="Times New Roman"/>
      <w:szCs w:val="20"/>
    </w:rPr>
  </w:style>
  <w:style w:type="character" w:customStyle="1" w:styleId="docnumbertitle">
    <w:name w:val="doc_number_title"/>
    <w:basedOn w:val="DefaultParagraphFont"/>
    <w:rsid w:val="00B20771"/>
  </w:style>
  <w:style w:type="character" w:customStyle="1" w:styleId="HotRouteChar0">
    <w:name w:val="Hot Route Char"/>
    <w:link w:val="HotRoute0"/>
    <w:rsid w:val="00B20771"/>
    <w:rPr>
      <w:rFonts w:ascii="Calibri" w:eastAsia="Calibri" w:hAnsi="Calibri"/>
      <w:color w:val="000000"/>
    </w:rPr>
  </w:style>
  <w:style w:type="paragraph" w:customStyle="1" w:styleId="Style6">
    <w:name w:val="Style6"/>
    <w:basedOn w:val="Normal"/>
    <w:link w:val="Style6Char"/>
    <w:autoRedefine/>
    <w:qFormat/>
    <w:rsid w:val="00B20771"/>
    <w:pPr>
      <w:spacing w:after="0" w:line="240" w:lineRule="auto"/>
    </w:pPr>
    <w:rPr>
      <w:b/>
    </w:rPr>
  </w:style>
  <w:style w:type="character" w:customStyle="1" w:styleId="Style6Char">
    <w:name w:val="Style6 Char"/>
    <w:basedOn w:val="DefaultParagraphFont"/>
    <w:link w:val="Style6"/>
    <w:rsid w:val="00B20771"/>
    <w:rPr>
      <w:rFonts w:ascii="Calibri" w:hAnsi="Calibri"/>
      <w:b/>
    </w:rPr>
  </w:style>
  <w:style w:type="paragraph" w:customStyle="1" w:styleId="Style11">
    <w:name w:val="Style11"/>
    <w:basedOn w:val="Normal"/>
    <w:link w:val="Style11Char"/>
    <w:qFormat/>
    <w:rsid w:val="00B20771"/>
    <w:pPr>
      <w:spacing w:after="0" w:line="240" w:lineRule="auto"/>
    </w:pPr>
    <w:rPr>
      <w:rFonts w:eastAsia="Times New Roman"/>
      <w:b/>
      <w:szCs w:val="20"/>
      <w:u w:val="thick"/>
    </w:rPr>
  </w:style>
  <w:style w:type="character" w:customStyle="1" w:styleId="Style11Char">
    <w:name w:val="Style11 Char"/>
    <w:basedOn w:val="DefaultParagraphFont"/>
    <w:link w:val="Style11"/>
    <w:rsid w:val="00B20771"/>
    <w:rPr>
      <w:rFonts w:ascii="Calibri" w:eastAsia="Times New Roman" w:hAnsi="Calibri"/>
      <w:b/>
      <w:szCs w:val="20"/>
      <w:u w:val="thick"/>
    </w:rPr>
  </w:style>
  <w:style w:type="paragraph" w:customStyle="1" w:styleId="Style12">
    <w:name w:val="Style12"/>
    <w:basedOn w:val="Normal"/>
    <w:link w:val="Style12Char"/>
    <w:qFormat/>
    <w:rsid w:val="00B20771"/>
    <w:pPr>
      <w:spacing w:after="0" w:line="240" w:lineRule="auto"/>
    </w:pPr>
    <w:rPr>
      <w:rFonts w:eastAsia="Times New Roman"/>
      <w:b/>
      <w:u w:val="thick"/>
    </w:rPr>
  </w:style>
  <w:style w:type="character" w:customStyle="1" w:styleId="Style12Char">
    <w:name w:val="Style12 Char"/>
    <w:basedOn w:val="DefaultParagraphFont"/>
    <w:link w:val="Style12"/>
    <w:rsid w:val="00B20771"/>
    <w:rPr>
      <w:rFonts w:ascii="Calibri" w:eastAsia="Times New Roman" w:hAnsi="Calibri"/>
      <w:b/>
      <w:u w:val="thick"/>
    </w:rPr>
  </w:style>
  <w:style w:type="character" w:customStyle="1" w:styleId="StyleUnderlineChar9pt">
    <w:name w:val="Style Underline Char + 9 pt"/>
    <w:basedOn w:val="DefaultParagraphFont"/>
    <w:rsid w:val="00B20771"/>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B20771"/>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B20771"/>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B20771"/>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20771"/>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B20771"/>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20771"/>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B20771"/>
    <w:rPr>
      <w:b w:val="0"/>
      <w:bCs w:val="0"/>
      <w:sz w:val="22"/>
      <w:u w:val="single"/>
      <w:bdr w:val="none" w:sz="0" w:space="0" w:color="auto"/>
    </w:rPr>
  </w:style>
  <w:style w:type="character" w:customStyle="1" w:styleId="pmterms1">
    <w:name w:val="pmterms1"/>
    <w:rsid w:val="00B20771"/>
  </w:style>
  <w:style w:type="character" w:customStyle="1" w:styleId="title1">
    <w:name w:val="title1"/>
    <w:basedOn w:val="DefaultParagraphFont"/>
    <w:rsid w:val="00B20771"/>
  </w:style>
  <w:style w:type="paragraph" w:customStyle="1" w:styleId="Cardd">
    <w:name w:val="Cardd"/>
    <w:basedOn w:val="Normal"/>
    <w:uiPriority w:val="4"/>
    <w:qFormat/>
    <w:rsid w:val="00B20771"/>
    <w:pPr>
      <w:spacing w:after="0" w:line="240" w:lineRule="auto"/>
      <w:ind w:left="288" w:right="288"/>
    </w:pPr>
  </w:style>
  <w:style w:type="character" w:customStyle="1" w:styleId="2">
    <w:name w:val="2"/>
    <w:rsid w:val="00B20771"/>
    <w:rPr>
      <w:rFonts w:cs="Arial"/>
      <w:bCs/>
      <w:sz w:val="20"/>
      <w:u w:val="single"/>
      <w:lang w:val="en-US" w:eastAsia="en-US" w:bidi="ar-SA"/>
    </w:rPr>
  </w:style>
  <w:style w:type="paragraph" w:customStyle="1" w:styleId="MinimizedText">
    <w:name w:val="Minimized Text"/>
    <w:link w:val="MinimizedTextChar"/>
    <w:qFormat/>
    <w:rsid w:val="00B20771"/>
    <w:rPr>
      <w:sz w:val="16"/>
    </w:rPr>
  </w:style>
  <w:style w:type="character" w:customStyle="1" w:styleId="MinimizedTextChar">
    <w:name w:val="Minimized Text Char"/>
    <w:link w:val="MinimizedText"/>
    <w:rsid w:val="00B20771"/>
    <w:rPr>
      <w:sz w:val="16"/>
    </w:rPr>
  </w:style>
  <w:style w:type="paragraph" w:customStyle="1" w:styleId="StyleMinimizedText11pt">
    <w:name w:val="Style Minimized Text + 11 pt"/>
    <w:basedOn w:val="MinimizedText"/>
    <w:link w:val="StyleMinimizedText11ptChar"/>
    <w:qFormat/>
    <w:rsid w:val="00B20771"/>
    <w:rPr>
      <w:sz w:val="20"/>
    </w:rPr>
  </w:style>
  <w:style w:type="character" w:customStyle="1" w:styleId="StyleMinimizedText11ptChar">
    <w:name w:val="Style Minimized Text + 11 pt Char"/>
    <w:basedOn w:val="MinimizedTextChar"/>
    <w:link w:val="StyleMinimizedText11pt"/>
    <w:rsid w:val="00B20771"/>
    <w:rPr>
      <w:sz w:val="20"/>
    </w:rPr>
  </w:style>
  <w:style w:type="character" w:customStyle="1" w:styleId="SubtitleChar1">
    <w:name w:val="Subtitle Char1"/>
    <w:aliases w:val="Underlined card text Char1"/>
    <w:basedOn w:val="DefaultParagraphFont"/>
    <w:rsid w:val="00B20771"/>
    <w:rPr>
      <w:rFonts w:eastAsiaTheme="minorEastAsia"/>
      <w:color w:val="5A5A5A" w:themeColor="text1" w:themeTint="A5"/>
      <w:spacing w:val="15"/>
    </w:rPr>
  </w:style>
  <w:style w:type="character" w:customStyle="1" w:styleId="Style11ptBoldUnderline">
    <w:name w:val="Style 11 pt Bold Underline"/>
    <w:rsid w:val="00B20771"/>
    <w:rPr>
      <w:b/>
      <w:bCs/>
      <w:sz w:val="20"/>
      <w:u w:val="single"/>
    </w:rPr>
  </w:style>
  <w:style w:type="character" w:customStyle="1" w:styleId="erasure">
    <w:name w:val="erasure"/>
    <w:rsid w:val="00B20771"/>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B20771"/>
    <w:rPr>
      <w:rFonts w:ascii="Georgia" w:hAnsi="Georgia" w:cs="Verdana"/>
      <w:u w:val="single"/>
    </w:rPr>
  </w:style>
  <w:style w:type="paragraph" w:customStyle="1" w:styleId="Debate-EmphasizedText-F5">
    <w:name w:val="Debate- Emphasized Text- F5"/>
    <w:basedOn w:val="Normal"/>
    <w:link w:val="Debate-EmphasizedText-F5Char"/>
    <w:qFormat/>
    <w:rsid w:val="00B20771"/>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B20771"/>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B20771"/>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B20771"/>
    <w:pPr>
      <w:spacing w:after="0" w:line="240" w:lineRule="auto"/>
      <w:jc w:val="both"/>
    </w:pPr>
    <w:rPr>
      <w:rFonts w:eastAsia="Calibri"/>
      <w:kern w:val="2"/>
      <w:sz w:val="14"/>
      <w:szCs w:val="14"/>
      <w:lang w:eastAsia="zh-TW"/>
    </w:rPr>
  </w:style>
  <w:style w:type="character" w:customStyle="1" w:styleId="CardT1Char">
    <w:name w:val="CardT1 Char"/>
    <w:link w:val="CardT1"/>
    <w:rsid w:val="00B20771"/>
    <w:rPr>
      <w:rFonts w:ascii="Calibri" w:eastAsia="Calibri" w:hAnsi="Calibri"/>
      <w:kern w:val="2"/>
      <w:sz w:val="14"/>
      <w:szCs w:val="14"/>
      <w:lang w:eastAsia="zh-TW"/>
    </w:rPr>
  </w:style>
  <w:style w:type="character" w:customStyle="1" w:styleId="CardCite1">
    <w:name w:val="CardCite1"/>
    <w:qFormat/>
    <w:rsid w:val="00B20771"/>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B20771"/>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B20771"/>
    <w:rPr>
      <w:rFonts w:ascii="Calibri" w:eastAsia="Times New Roman" w:hAnsi="Calibri"/>
      <w:szCs w:val="20"/>
    </w:rPr>
  </w:style>
  <w:style w:type="character" w:customStyle="1" w:styleId="CardIndentedChar">
    <w:name w:val="Card (Indented) Char"/>
    <w:basedOn w:val="DefaultParagraphFont"/>
    <w:link w:val="CardIndented"/>
    <w:rsid w:val="00B20771"/>
    <w:rPr>
      <w:rFonts w:ascii="Calibri" w:hAnsi="Calibri"/>
    </w:rPr>
  </w:style>
  <w:style w:type="character" w:customStyle="1" w:styleId="StyleUnderline3">
    <w:name w:val="Style Underline3"/>
    <w:basedOn w:val="DefaultParagraphFont"/>
    <w:rsid w:val="00B20771"/>
    <w:rPr>
      <w:u w:val="single"/>
    </w:rPr>
  </w:style>
  <w:style w:type="character" w:customStyle="1" w:styleId="addmd">
    <w:name w:val="addmd"/>
    <w:basedOn w:val="DefaultParagraphFont"/>
    <w:rsid w:val="00B20771"/>
  </w:style>
  <w:style w:type="character" w:customStyle="1" w:styleId="MinimizeChar">
    <w:name w:val="Minimize Char"/>
    <w:basedOn w:val="cardChar"/>
    <w:locked/>
    <w:rsid w:val="00B20771"/>
    <w:rPr>
      <w:rFonts w:ascii="Calibri" w:eastAsiaTheme="minorHAnsi" w:hAnsi="Calibri" w:cs="Calibri"/>
      <w:sz w:val="24"/>
      <w:lang w:eastAsia="en-US"/>
    </w:rPr>
  </w:style>
  <w:style w:type="character" w:customStyle="1" w:styleId="StyleUnderline4">
    <w:name w:val="Style Underline4"/>
    <w:basedOn w:val="DefaultParagraphFont"/>
    <w:rsid w:val="00B20771"/>
    <w:rPr>
      <w:u w:val="single"/>
    </w:rPr>
  </w:style>
  <w:style w:type="character" w:customStyle="1" w:styleId="Heading6Char1">
    <w:name w:val="Heading 6 Char1"/>
    <w:aliases w:val="Title (no index) Char1"/>
    <w:basedOn w:val="DefaultParagraphFont"/>
    <w:uiPriority w:val="9"/>
    <w:semiHidden/>
    <w:rsid w:val="00B20771"/>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B20771"/>
    <w:rPr>
      <w:rFonts w:ascii="Times New Roman" w:hAnsi="Times New Roman" w:cs="Times New Roman"/>
      <w:sz w:val="20"/>
      <w:szCs w:val="20"/>
    </w:rPr>
  </w:style>
  <w:style w:type="character" w:customStyle="1" w:styleId="HTMLPreformattedChar1">
    <w:name w:val="HTML Preformatted Char1"/>
    <w:basedOn w:val="DefaultParagraphFont"/>
    <w:uiPriority w:val="99"/>
    <w:rsid w:val="00B20771"/>
    <w:rPr>
      <w:rFonts w:ascii="Consolas" w:hAnsi="Consolas" w:cs="Consolas" w:hint="default"/>
      <w:sz w:val="20"/>
      <w:szCs w:val="20"/>
    </w:rPr>
  </w:style>
  <w:style w:type="character" w:customStyle="1" w:styleId="MacroTextChar1">
    <w:name w:val="Macro Text Char1"/>
    <w:basedOn w:val="DefaultParagraphFont"/>
    <w:semiHidden/>
    <w:rsid w:val="00B20771"/>
    <w:rPr>
      <w:rFonts w:ascii="Consolas" w:hAnsi="Consolas" w:cs="Consolas"/>
      <w:sz w:val="20"/>
      <w:szCs w:val="20"/>
    </w:rPr>
  </w:style>
  <w:style w:type="character" w:customStyle="1" w:styleId="BodyTextIndentChar1">
    <w:name w:val="Body Text Indent Char1"/>
    <w:basedOn w:val="DefaultParagraphFont"/>
    <w:uiPriority w:val="99"/>
    <w:rsid w:val="00B20771"/>
    <w:rPr>
      <w:rFonts w:ascii="Times New Roman" w:hAnsi="Times New Roman" w:cs="Times New Roman"/>
    </w:rPr>
  </w:style>
  <w:style w:type="character" w:customStyle="1" w:styleId="BodyText2Char1">
    <w:name w:val="Body Text 2 Char1"/>
    <w:basedOn w:val="DefaultParagraphFont"/>
    <w:rsid w:val="00B20771"/>
    <w:rPr>
      <w:rFonts w:ascii="Times New Roman" w:hAnsi="Times New Roman" w:cs="Times New Roman"/>
    </w:rPr>
  </w:style>
  <w:style w:type="character" w:customStyle="1" w:styleId="BodyText3Char1">
    <w:name w:val="Body Text 3 Char1"/>
    <w:basedOn w:val="DefaultParagraphFont"/>
    <w:rsid w:val="00B20771"/>
    <w:rPr>
      <w:rFonts w:ascii="Times New Roman" w:hAnsi="Times New Roman" w:cs="Times New Roman"/>
      <w:sz w:val="16"/>
      <w:szCs w:val="16"/>
    </w:rPr>
  </w:style>
  <w:style w:type="character" w:customStyle="1" w:styleId="PlainTextChar1">
    <w:name w:val="Plain Text Char1"/>
    <w:basedOn w:val="DefaultParagraphFont"/>
    <w:rsid w:val="00B20771"/>
    <w:rPr>
      <w:rFonts w:ascii="Consolas" w:hAnsi="Consolas" w:cs="Consolas"/>
      <w:sz w:val="21"/>
      <w:szCs w:val="21"/>
    </w:rPr>
  </w:style>
  <w:style w:type="paragraph" w:customStyle="1" w:styleId="Tagline0">
    <w:name w:val="Tagline"/>
    <w:basedOn w:val="Normal"/>
    <w:link w:val="TaglineChar"/>
    <w:qFormat/>
    <w:rsid w:val="00B20771"/>
    <w:pPr>
      <w:spacing w:after="0" w:line="256" w:lineRule="auto"/>
    </w:pPr>
    <w:rPr>
      <w:b/>
    </w:rPr>
  </w:style>
  <w:style w:type="character" w:customStyle="1" w:styleId="FontStyle39">
    <w:name w:val="Font Style39"/>
    <w:uiPriority w:val="99"/>
    <w:rsid w:val="00B20771"/>
    <w:rPr>
      <w:rFonts w:ascii="Constantia" w:hAnsi="Constantia" w:cs="Constantia"/>
      <w:b/>
      <w:bCs/>
      <w:sz w:val="18"/>
      <w:szCs w:val="18"/>
    </w:rPr>
  </w:style>
  <w:style w:type="character" w:customStyle="1" w:styleId="hidden">
    <w:name w:val="hidden"/>
    <w:basedOn w:val="DefaultParagraphFont"/>
    <w:rsid w:val="00B20771"/>
  </w:style>
  <w:style w:type="paragraph" w:customStyle="1" w:styleId="StyleHeading3BlockLatinBodyCalibri">
    <w:name w:val="Style Heading 3Block + (Latin) +Body (Calibri)"/>
    <w:basedOn w:val="Heading3"/>
    <w:rsid w:val="00B20771"/>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B20771"/>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B2077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B20771"/>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B20771"/>
    <w:rPr>
      <w:rFonts w:ascii="Garamond" w:hAnsi="Garamond"/>
      <w:iCs/>
      <w:color w:val="auto"/>
      <w:spacing w:val="0"/>
      <w:sz w:val="22"/>
      <w:u w:val="single"/>
      <w:bdr w:val="none" w:sz="0" w:space="0" w:color="auto"/>
    </w:rPr>
  </w:style>
  <w:style w:type="character" w:customStyle="1" w:styleId="arial11">
    <w:name w:val="arial_11"/>
    <w:basedOn w:val="DefaultParagraphFont"/>
    <w:rsid w:val="00B20771"/>
  </w:style>
  <w:style w:type="character" w:customStyle="1" w:styleId="dropcap">
    <w:name w:val="dropcap"/>
    <w:basedOn w:val="DefaultParagraphFont"/>
    <w:rsid w:val="00B20771"/>
  </w:style>
  <w:style w:type="character" w:customStyle="1" w:styleId="articleauthor">
    <w:name w:val="articleauthor"/>
    <w:basedOn w:val="DefaultParagraphFont"/>
    <w:rsid w:val="00B20771"/>
  </w:style>
  <w:style w:type="character" w:customStyle="1" w:styleId="article-date">
    <w:name w:val="article-date"/>
    <w:basedOn w:val="DefaultParagraphFont"/>
    <w:rsid w:val="00B20771"/>
  </w:style>
  <w:style w:type="paragraph" w:customStyle="1" w:styleId="bodytext4">
    <w:name w:val="bodytext"/>
    <w:basedOn w:val="Normal"/>
    <w:qFormat/>
    <w:rsid w:val="00B20771"/>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B20771"/>
  </w:style>
  <w:style w:type="character" w:customStyle="1" w:styleId="bodysubtoc">
    <w:name w:val="bodysubtoc"/>
    <w:basedOn w:val="DefaultParagraphFont"/>
    <w:rsid w:val="00B20771"/>
  </w:style>
  <w:style w:type="character" w:customStyle="1" w:styleId="lefttitlesmaller">
    <w:name w:val="lefttitlesmaller"/>
    <w:basedOn w:val="DefaultParagraphFont"/>
    <w:rsid w:val="00B20771"/>
  </w:style>
  <w:style w:type="character" w:customStyle="1" w:styleId="mb">
    <w:name w:val="mb"/>
    <w:basedOn w:val="DefaultParagraphFont"/>
    <w:rsid w:val="00B20771"/>
  </w:style>
  <w:style w:type="character" w:customStyle="1" w:styleId="fn">
    <w:name w:val="fn"/>
    <w:basedOn w:val="DefaultParagraphFont"/>
    <w:rsid w:val="00B20771"/>
  </w:style>
  <w:style w:type="character" w:customStyle="1" w:styleId="smallcaps">
    <w:name w:val="smallcaps"/>
    <w:basedOn w:val="DefaultParagraphFont"/>
    <w:rsid w:val="00B20771"/>
  </w:style>
  <w:style w:type="character" w:customStyle="1" w:styleId="field-content">
    <w:name w:val="field-content"/>
    <w:basedOn w:val="DefaultParagraphFont"/>
    <w:rsid w:val="00B20771"/>
  </w:style>
  <w:style w:type="character" w:customStyle="1" w:styleId="submitted">
    <w:name w:val="submitted"/>
    <w:basedOn w:val="DefaultParagraphFont"/>
    <w:rsid w:val="00B20771"/>
  </w:style>
  <w:style w:type="character" w:customStyle="1" w:styleId="submitted-date">
    <w:name w:val="submitted-date"/>
    <w:basedOn w:val="DefaultParagraphFont"/>
    <w:rsid w:val="00B20771"/>
  </w:style>
  <w:style w:type="character" w:customStyle="1" w:styleId="submitted-time">
    <w:name w:val="submitted-time"/>
    <w:basedOn w:val="DefaultParagraphFont"/>
    <w:rsid w:val="00B20771"/>
  </w:style>
  <w:style w:type="paragraph" w:customStyle="1" w:styleId="date-comments">
    <w:name w:val="date-comments"/>
    <w:basedOn w:val="Normal"/>
    <w:uiPriority w:val="99"/>
    <w:qFormat/>
    <w:rsid w:val="00B20771"/>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B20771"/>
    <w:pPr>
      <w:spacing w:line="181" w:lineRule="atLeast"/>
    </w:pPr>
    <w:rPr>
      <w:rFonts w:ascii="Sabon LT Std" w:eastAsia="MS Mincho" w:hAnsi="Sabon LT Std"/>
      <w:color w:val="auto"/>
      <w:sz w:val="22"/>
    </w:rPr>
  </w:style>
  <w:style w:type="character" w:customStyle="1" w:styleId="A2">
    <w:name w:val="A2"/>
    <w:uiPriority w:val="99"/>
    <w:rsid w:val="00B20771"/>
    <w:rPr>
      <w:rFonts w:cs="Sabon LT Std"/>
      <w:color w:val="000000"/>
      <w:sz w:val="15"/>
      <w:szCs w:val="15"/>
    </w:rPr>
  </w:style>
  <w:style w:type="paragraph" w:customStyle="1" w:styleId="Pa15">
    <w:name w:val="Pa15"/>
    <w:basedOn w:val="Default"/>
    <w:next w:val="Default"/>
    <w:uiPriority w:val="99"/>
    <w:qFormat/>
    <w:rsid w:val="00B20771"/>
    <w:pPr>
      <w:spacing w:line="241" w:lineRule="atLeast"/>
    </w:pPr>
    <w:rPr>
      <w:rFonts w:ascii="Sabon LT Std" w:eastAsia="MS Mincho" w:hAnsi="Sabon LT Std"/>
      <w:color w:val="auto"/>
      <w:sz w:val="22"/>
    </w:rPr>
  </w:style>
  <w:style w:type="character" w:customStyle="1" w:styleId="searchword">
    <w:name w:val="searchword"/>
    <w:basedOn w:val="DefaultParagraphFont"/>
    <w:rsid w:val="00B20771"/>
  </w:style>
  <w:style w:type="character" w:customStyle="1" w:styleId="meta-prep">
    <w:name w:val="meta-prep"/>
    <w:basedOn w:val="DefaultParagraphFont"/>
    <w:rsid w:val="00B20771"/>
  </w:style>
  <w:style w:type="character" w:customStyle="1" w:styleId="entry-date">
    <w:name w:val="entry-date"/>
    <w:basedOn w:val="DefaultParagraphFont"/>
    <w:rsid w:val="00B20771"/>
  </w:style>
  <w:style w:type="paragraph" w:customStyle="1" w:styleId="Header10">
    <w:name w:val="Header1"/>
    <w:aliases w:val="Header Char Char Char Char Char Char Char Cha,Char Char Char Cha"/>
    <w:basedOn w:val="Normal"/>
    <w:qFormat/>
    <w:rsid w:val="00B20771"/>
    <w:pPr>
      <w:spacing w:before="100" w:beforeAutospacing="1" w:after="100" w:afterAutospacing="1" w:line="240" w:lineRule="auto"/>
    </w:pPr>
    <w:rPr>
      <w:rFonts w:eastAsia="Times New Roman"/>
    </w:rPr>
  </w:style>
  <w:style w:type="character" w:customStyle="1" w:styleId="Date1">
    <w:name w:val="Date1"/>
    <w:basedOn w:val="DefaultParagraphFont"/>
    <w:rsid w:val="00B20771"/>
  </w:style>
  <w:style w:type="character" w:customStyle="1" w:styleId="CiteReal">
    <w:name w:val="CiteReal"/>
    <w:uiPriority w:val="1"/>
    <w:qFormat/>
    <w:rsid w:val="00B20771"/>
    <w:rPr>
      <w:rFonts w:ascii="Arial" w:hAnsi="Arial"/>
      <w:b/>
      <w:sz w:val="24"/>
      <w:u w:val="single"/>
    </w:rPr>
  </w:style>
  <w:style w:type="character" w:customStyle="1" w:styleId="articletitle">
    <w:name w:val="articletitle"/>
    <w:rsid w:val="00B20771"/>
    <w:rPr>
      <w:rFonts w:cs="Times New Roman"/>
    </w:rPr>
  </w:style>
  <w:style w:type="character" w:customStyle="1" w:styleId="6pointChar">
    <w:name w:val="6 point Char"/>
    <w:rsid w:val="00B20771"/>
    <w:rPr>
      <w:rFonts w:cs="Times New Roman"/>
      <w:sz w:val="12"/>
      <w:lang w:val="en-US" w:eastAsia="en-US"/>
    </w:rPr>
  </w:style>
  <w:style w:type="character" w:customStyle="1" w:styleId="StyleThickunderline">
    <w:name w:val="Style Thick underline"/>
    <w:qFormat/>
    <w:rsid w:val="00B20771"/>
    <w:rPr>
      <w:u w:val="thick"/>
    </w:rPr>
  </w:style>
  <w:style w:type="character" w:customStyle="1" w:styleId="UnderlineTextChar">
    <w:name w:val="Underline Text Char"/>
    <w:link w:val="UnderlineText"/>
    <w:rsid w:val="00B20771"/>
    <w:rPr>
      <w:u w:val="single"/>
    </w:rPr>
  </w:style>
  <w:style w:type="character" w:customStyle="1" w:styleId="SmallText0">
    <w:name w:val="SmallText"/>
    <w:rsid w:val="00B20771"/>
    <w:rPr>
      <w:color w:val="000000"/>
    </w:rPr>
  </w:style>
  <w:style w:type="paragraph" w:customStyle="1" w:styleId="HeadingsBase">
    <w:name w:val="Headings Base"/>
    <w:basedOn w:val="Normal"/>
    <w:link w:val="HeadingsBaseChar"/>
    <w:qFormat/>
    <w:rsid w:val="00B20771"/>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B20771"/>
    <w:rPr>
      <w:rFonts w:ascii="Calibri" w:eastAsia="Times New Roman" w:hAnsi="Calibri"/>
      <w:b/>
      <w:kern w:val="32"/>
      <w:sz w:val="32"/>
      <w:szCs w:val="20"/>
    </w:rPr>
  </w:style>
  <w:style w:type="character" w:customStyle="1" w:styleId="underline3">
    <w:name w:val="underline3"/>
    <w:basedOn w:val="underline20"/>
    <w:rsid w:val="00B20771"/>
    <w:rPr>
      <w:u w:val="single"/>
      <w:bdr w:val="none" w:sz="0" w:space="0" w:color="auto"/>
      <w:shd w:val="clear" w:color="auto" w:fill="FFFF00"/>
    </w:rPr>
  </w:style>
  <w:style w:type="paragraph" w:customStyle="1" w:styleId="HeadingFake">
    <w:name w:val="Heading Fake"/>
    <w:basedOn w:val="Heading3"/>
    <w:qFormat/>
    <w:rsid w:val="00B20771"/>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B20771"/>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B20771"/>
  </w:style>
  <w:style w:type="paragraph" w:customStyle="1" w:styleId="SchoolWorksCited">
    <w:name w:val="School Works Cited"/>
    <w:basedOn w:val="SchoolPaper"/>
    <w:qFormat/>
    <w:rsid w:val="00B20771"/>
  </w:style>
  <w:style w:type="paragraph" w:customStyle="1" w:styleId="BlockQuote">
    <w:name w:val="Block Quote"/>
    <w:basedOn w:val="Normal"/>
    <w:qFormat/>
    <w:rsid w:val="00B20771"/>
    <w:pPr>
      <w:spacing w:after="0" w:line="240" w:lineRule="auto"/>
      <w:ind w:left="720" w:right="720"/>
    </w:pPr>
    <w:rPr>
      <w:rFonts w:eastAsia="Times New Roman"/>
      <w:kern w:val="32"/>
      <w:szCs w:val="20"/>
    </w:rPr>
  </w:style>
  <w:style w:type="character" w:customStyle="1" w:styleId="menu">
    <w:name w:val="menu"/>
    <w:basedOn w:val="DefaultParagraphFont"/>
    <w:rsid w:val="00B20771"/>
  </w:style>
  <w:style w:type="paragraph" w:customStyle="1" w:styleId="PaperBody">
    <w:name w:val="Paper Body"/>
    <w:basedOn w:val="Normal"/>
    <w:qFormat/>
    <w:rsid w:val="00B20771"/>
    <w:pPr>
      <w:spacing w:after="0" w:line="480" w:lineRule="auto"/>
      <w:ind w:firstLine="720"/>
    </w:pPr>
    <w:rPr>
      <w:rFonts w:eastAsia="Times New Roman"/>
      <w:kern w:val="32"/>
    </w:rPr>
  </w:style>
  <w:style w:type="paragraph" w:customStyle="1" w:styleId="PaperCitation">
    <w:name w:val="Paper Citation"/>
    <w:basedOn w:val="Normal"/>
    <w:qFormat/>
    <w:rsid w:val="00B20771"/>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B20771"/>
    <w:rPr>
      <w:rFonts w:ascii="Calibri" w:eastAsia="Calibri" w:hAnsi="Calibri"/>
      <w:b/>
      <w:bCs/>
      <w:color w:val="000000"/>
      <w:sz w:val="32"/>
      <w:u w:val="single"/>
    </w:rPr>
  </w:style>
  <w:style w:type="paragraph" w:customStyle="1" w:styleId="WW-Default">
    <w:name w:val="WW-Default"/>
    <w:qFormat/>
    <w:rsid w:val="00B20771"/>
    <w:pPr>
      <w:suppressAutoHyphens/>
      <w:spacing w:after="0" w:line="240" w:lineRule="auto"/>
    </w:pPr>
    <w:rPr>
      <w:rFonts w:ascii="Georgia" w:eastAsia="Calibri" w:hAnsi="Georgia" w:cs="Calibri"/>
      <w:lang w:eastAsia="ar-SA"/>
    </w:rPr>
  </w:style>
  <w:style w:type="paragraph" w:customStyle="1" w:styleId="Standard">
    <w:name w:val="Standard"/>
    <w:qFormat/>
    <w:rsid w:val="00B2077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B20771"/>
  </w:style>
  <w:style w:type="character" w:customStyle="1" w:styleId="A-Underlining">
    <w:name w:val="A-Underlining"/>
    <w:basedOn w:val="DefaultParagraphFont"/>
    <w:rsid w:val="00B20771"/>
    <w:rPr>
      <w:rFonts w:ascii="Garamond" w:hAnsi="Garamond"/>
      <w:color w:val="auto"/>
      <w:sz w:val="24"/>
      <w:u w:val="single"/>
    </w:rPr>
  </w:style>
  <w:style w:type="paragraph" w:customStyle="1" w:styleId="B-TagCite">
    <w:name w:val="B-TagCite"/>
    <w:qFormat/>
    <w:rsid w:val="00B2077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B20771"/>
    <w:rPr>
      <w:rFonts w:ascii="Times New Roman" w:eastAsia="Times New Roman" w:hAnsi="Times New Roman" w:cs="Times New Roman"/>
      <w:b/>
      <w:szCs w:val="20"/>
    </w:rPr>
  </w:style>
  <w:style w:type="character" w:customStyle="1" w:styleId="StyleUnderlineBold">
    <w:name w:val="Style Underline + Bold"/>
    <w:rsid w:val="00B20771"/>
    <w:rPr>
      <w:b/>
      <w:bCs/>
      <w:u w:val="single"/>
    </w:rPr>
  </w:style>
  <w:style w:type="character" w:customStyle="1" w:styleId="smallChar">
    <w:name w:val="small Char"/>
    <w:rsid w:val="00B20771"/>
    <w:rPr>
      <w:rFonts w:eastAsia="Calibri"/>
      <w:sz w:val="16"/>
      <w:szCs w:val="22"/>
      <w:lang w:val="en-US" w:eastAsia="en-US" w:bidi="ar-SA"/>
    </w:rPr>
  </w:style>
  <w:style w:type="character" w:customStyle="1" w:styleId="Underline-Highlighted">
    <w:name w:val="Underline-Highlighted"/>
    <w:uiPriority w:val="1"/>
    <w:qFormat/>
    <w:rsid w:val="00B20771"/>
    <w:rPr>
      <w:rFonts w:ascii="Cambria" w:hAnsi="Cambria"/>
      <w:sz w:val="24"/>
      <w:u w:val="single"/>
      <w:bdr w:val="none" w:sz="0" w:space="0" w:color="auto"/>
      <w:shd w:val="clear" w:color="auto" w:fill="99FF66"/>
    </w:rPr>
  </w:style>
  <w:style w:type="character" w:customStyle="1" w:styleId="newsmain">
    <w:name w:val="news_main"/>
    <w:basedOn w:val="DefaultParagraphFont"/>
    <w:rsid w:val="00B20771"/>
  </w:style>
  <w:style w:type="character" w:customStyle="1" w:styleId="UnderlinedTextCharChar">
    <w:name w:val="Underlined Text Char Char"/>
    <w:basedOn w:val="DefaultParagraphFont"/>
    <w:rsid w:val="00B20771"/>
    <w:rPr>
      <w:rFonts w:cs="Arial"/>
      <w:bCs/>
      <w:noProof w:val="0"/>
      <w:szCs w:val="26"/>
      <w:u w:val="single"/>
      <w:lang w:val="en-US" w:eastAsia="en-US" w:bidi="ar-SA"/>
    </w:rPr>
  </w:style>
  <w:style w:type="character" w:customStyle="1" w:styleId="il">
    <w:name w:val="il"/>
    <w:rsid w:val="00B20771"/>
  </w:style>
  <w:style w:type="character" w:customStyle="1" w:styleId="BodyText10">
    <w:name w:val="Body Text1"/>
    <w:rsid w:val="00B2077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B20771"/>
  </w:style>
  <w:style w:type="paragraph" w:customStyle="1" w:styleId="10ptfont">
    <w:name w:val="10pt font"/>
    <w:basedOn w:val="Normal"/>
    <w:link w:val="10ptfontChar"/>
    <w:autoRedefine/>
    <w:rsid w:val="00B20771"/>
    <w:pPr>
      <w:spacing w:after="0" w:line="240" w:lineRule="auto"/>
    </w:pPr>
    <w:rPr>
      <w:rFonts w:eastAsia="Times New Roman"/>
      <w:sz w:val="20"/>
    </w:rPr>
  </w:style>
  <w:style w:type="character" w:customStyle="1" w:styleId="10ptfontChar">
    <w:name w:val="10pt font Char"/>
    <w:link w:val="10ptfont"/>
    <w:rsid w:val="00B20771"/>
    <w:rPr>
      <w:rFonts w:ascii="Calibri" w:eastAsia="Times New Roman" w:hAnsi="Calibri"/>
      <w:sz w:val="20"/>
    </w:rPr>
  </w:style>
  <w:style w:type="character" w:customStyle="1" w:styleId="HIGHLIGHT0">
    <w:name w:val="HIGHLIGHT"/>
    <w:uiPriority w:val="1"/>
    <w:rsid w:val="00B20771"/>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B20771"/>
    <w:rPr>
      <w:rFonts w:ascii="Georgia" w:eastAsia="Calibri" w:hAnsi="Georgia"/>
      <w:iCs/>
      <w:sz w:val="16"/>
    </w:rPr>
  </w:style>
  <w:style w:type="paragraph" w:customStyle="1" w:styleId="Shrink8">
    <w:name w:val="Shrink8"/>
    <w:basedOn w:val="Normal"/>
    <w:qFormat/>
    <w:rsid w:val="00B20771"/>
    <w:pPr>
      <w:spacing w:after="0" w:line="240" w:lineRule="auto"/>
    </w:pPr>
    <w:rPr>
      <w:rFonts w:eastAsia="Cambria"/>
    </w:rPr>
  </w:style>
  <w:style w:type="character" w:customStyle="1" w:styleId="StyleUnderlineCharChar9pt">
    <w:name w:val="Style Underline Char Char + 9 pt"/>
    <w:rsid w:val="00B20771"/>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B20771"/>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B20771"/>
    <w:pPr>
      <w:suppressAutoHyphens/>
      <w:spacing w:before="280" w:after="280" w:line="240" w:lineRule="auto"/>
    </w:pPr>
    <w:rPr>
      <w:color w:val="000000"/>
    </w:rPr>
  </w:style>
  <w:style w:type="character" w:customStyle="1" w:styleId="StyleIntenseReferenceGaramond">
    <w:name w:val="Style Intense Reference + Garamond"/>
    <w:rsid w:val="00B20771"/>
    <w:rPr>
      <w:rFonts w:ascii="Garamond" w:hAnsi="Garamond"/>
      <w:bCs/>
      <w:color w:val="auto"/>
      <w:spacing w:val="5"/>
      <w:sz w:val="20"/>
      <w:u w:val="single"/>
    </w:rPr>
  </w:style>
  <w:style w:type="character" w:customStyle="1" w:styleId="StyleIntenseReferenceGaramondBold">
    <w:name w:val="Style Intense Reference + Garamond Bold"/>
    <w:rsid w:val="00B20771"/>
    <w:rPr>
      <w:rFonts w:ascii="Garamond" w:hAnsi="Garamond"/>
      <w:b/>
      <w:bCs/>
      <w:color w:val="auto"/>
      <w:spacing w:val="5"/>
      <w:sz w:val="20"/>
      <w:u w:val="single"/>
    </w:rPr>
  </w:style>
  <w:style w:type="character" w:customStyle="1" w:styleId="detailtitle">
    <w:name w:val="detailtitle"/>
    <w:basedOn w:val="DefaultParagraphFont"/>
    <w:rsid w:val="00B20771"/>
  </w:style>
  <w:style w:type="character" w:customStyle="1" w:styleId="a">
    <w:name w:val="a"/>
    <w:basedOn w:val="DefaultParagraphFont"/>
    <w:rsid w:val="00B20771"/>
  </w:style>
  <w:style w:type="character" w:customStyle="1" w:styleId="newstime">
    <w:name w:val="newstime"/>
    <w:basedOn w:val="DefaultParagraphFont"/>
    <w:rsid w:val="00B20771"/>
  </w:style>
  <w:style w:type="character" w:customStyle="1" w:styleId="IntenseReference1">
    <w:name w:val="Intense Reference1"/>
    <w:qFormat/>
    <w:rsid w:val="00B20771"/>
    <w:rPr>
      <w:rFonts w:ascii="Arial" w:hAnsi="Arial"/>
      <w:bCs/>
      <w:color w:val="auto"/>
      <w:spacing w:val="5"/>
      <w:sz w:val="20"/>
      <w:u w:val="thick"/>
    </w:rPr>
  </w:style>
  <w:style w:type="character" w:customStyle="1" w:styleId="TagChar3">
    <w:name w:val="Tag Char3"/>
    <w:rsid w:val="00B20771"/>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B20771"/>
    <w:rPr>
      <w:rFonts w:ascii="Garamond" w:hAnsi="Garamond"/>
      <w:b/>
      <w:sz w:val="24"/>
      <w:szCs w:val="26"/>
      <w:bdr w:val="none" w:sz="0" w:space="0" w:color="auto"/>
      <w:shd w:val="clear" w:color="auto" w:fill="FFFF00"/>
    </w:rPr>
  </w:style>
  <w:style w:type="character" w:customStyle="1" w:styleId="texto1">
    <w:name w:val="texto1"/>
    <w:basedOn w:val="DefaultParagraphFont"/>
    <w:rsid w:val="00B20771"/>
  </w:style>
  <w:style w:type="character" w:customStyle="1" w:styleId="ilad1">
    <w:name w:val="il_ad1"/>
    <w:rsid w:val="00B20771"/>
    <w:rPr>
      <w:vanish/>
      <w:webHidden w:val="0"/>
      <w:color w:val="000000"/>
      <w:u w:val="single"/>
      <w:specVanish/>
    </w:rPr>
  </w:style>
  <w:style w:type="character" w:customStyle="1" w:styleId="ThickUnderlineCharChar">
    <w:name w:val="Thick Underline Char Char"/>
    <w:rsid w:val="00B20771"/>
    <w:rPr>
      <w:sz w:val="24"/>
      <w:szCs w:val="24"/>
      <w:u w:val="thick"/>
      <w:lang w:val="en-US" w:eastAsia="en-US" w:bidi="ar-SA"/>
    </w:rPr>
  </w:style>
  <w:style w:type="character" w:customStyle="1" w:styleId="Underline21">
    <w:name w:val="Underline 2"/>
    <w:basedOn w:val="DefaultParagraphFont"/>
    <w:uiPriority w:val="1"/>
    <w:qFormat/>
    <w:rsid w:val="00B20771"/>
    <w:rPr>
      <w:b/>
      <w:u w:val="single"/>
    </w:rPr>
  </w:style>
  <w:style w:type="paragraph" w:customStyle="1" w:styleId="first">
    <w:name w:val="first"/>
    <w:basedOn w:val="Normal"/>
    <w:qFormat/>
    <w:rsid w:val="00B20771"/>
    <w:pPr>
      <w:spacing w:before="100" w:beforeAutospacing="1" w:after="100" w:afterAutospacing="1" w:line="240" w:lineRule="auto"/>
    </w:pPr>
    <w:rPr>
      <w:rFonts w:eastAsia="Times New Roman"/>
      <w:sz w:val="24"/>
    </w:rPr>
  </w:style>
  <w:style w:type="character" w:customStyle="1" w:styleId="tx">
    <w:name w:val="tx"/>
    <w:basedOn w:val="DefaultParagraphFont"/>
    <w:rsid w:val="00B20771"/>
  </w:style>
  <w:style w:type="character" w:customStyle="1" w:styleId="oneclick-link">
    <w:name w:val="oneclick-link"/>
    <w:basedOn w:val="DefaultParagraphFont"/>
    <w:rsid w:val="00B20771"/>
  </w:style>
  <w:style w:type="paragraph" w:customStyle="1" w:styleId="StyleHeading4TagsmalltextBigcardbodyNormalTagNotBold">
    <w:name w:val="Style Heading 4Tagsmall textBig cardbodyNormal Tag + Not Bold"/>
    <w:basedOn w:val="Heading4"/>
    <w:next w:val="loose"/>
    <w:qFormat/>
    <w:rsid w:val="00B20771"/>
    <w:pPr>
      <w:spacing w:before="200" w:line="240" w:lineRule="auto"/>
    </w:pPr>
    <w:rPr>
      <w:iCs w:val="0"/>
      <w:sz w:val="22"/>
    </w:rPr>
  </w:style>
  <w:style w:type="character" w:styleId="HTMLTypewriter">
    <w:name w:val="HTML Typewriter"/>
    <w:basedOn w:val="DefaultParagraphFont"/>
    <w:unhideWhenUsed/>
    <w:rsid w:val="00B20771"/>
    <w:rPr>
      <w:rFonts w:ascii="Consolas" w:hAnsi="Consolas" w:cs="Consolas"/>
      <w:sz w:val="20"/>
      <w:szCs w:val="20"/>
    </w:rPr>
  </w:style>
  <w:style w:type="character" w:customStyle="1" w:styleId="EndnoteTextChar">
    <w:name w:val="Endnote Text Char"/>
    <w:basedOn w:val="DefaultParagraphFont"/>
    <w:locked/>
    <w:rsid w:val="00B20771"/>
  </w:style>
  <w:style w:type="character" w:customStyle="1" w:styleId="BodyTextFirstIndentChar">
    <w:name w:val="Body Text First Indent Char"/>
    <w:basedOn w:val="Heading8Char"/>
    <w:locked/>
    <w:rsid w:val="00B20771"/>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B20771"/>
  </w:style>
  <w:style w:type="character" w:customStyle="1" w:styleId="BlockHeadingsCharCharChar">
    <w:name w:val="Block Headings Char Char Char"/>
    <w:locked/>
    <w:rsid w:val="00B20771"/>
  </w:style>
  <w:style w:type="paragraph" w:customStyle="1" w:styleId="BlockHeadingsCharChar">
    <w:name w:val="Block Headings Char Char"/>
    <w:basedOn w:val="Normal"/>
    <w:qFormat/>
    <w:rsid w:val="00B20771"/>
    <w:pPr>
      <w:spacing w:after="0" w:line="240" w:lineRule="auto"/>
    </w:pPr>
  </w:style>
  <w:style w:type="character" w:customStyle="1" w:styleId="CitesCharCharCharChar">
    <w:name w:val="Cites Char Char Char Char"/>
    <w:locked/>
    <w:rsid w:val="00B20771"/>
  </w:style>
  <w:style w:type="character" w:customStyle="1" w:styleId="TagsChar1CharChar">
    <w:name w:val="Tags Char1 Char Char"/>
    <w:locked/>
    <w:rsid w:val="00B20771"/>
  </w:style>
  <w:style w:type="paragraph" w:customStyle="1" w:styleId="TagsChar1Char">
    <w:name w:val="Tags Char1 Char"/>
    <w:basedOn w:val="Normal"/>
    <w:qFormat/>
    <w:rsid w:val="00B20771"/>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B2077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B20771"/>
    <w:pPr>
      <w:spacing w:after="0" w:line="240" w:lineRule="auto"/>
    </w:pPr>
  </w:style>
  <w:style w:type="character" w:customStyle="1" w:styleId="CardsFont6ptCharCharChar">
    <w:name w:val="Cards + Font: 6 pt Char Char Char"/>
    <w:locked/>
    <w:rsid w:val="00B20771"/>
  </w:style>
  <w:style w:type="character" w:customStyle="1" w:styleId="blocktitleChar">
    <w:name w:val="block title Char"/>
    <w:locked/>
    <w:rsid w:val="00B20771"/>
  </w:style>
  <w:style w:type="character" w:customStyle="1" w:styleId="Cards1Char">
    <w:name w:val="Cards1 Char"/>
    <w:locked/>
    <w:rsid w:val="00B20771"/>
  </w:style>
  <w:style w:type="paragraph" w:customStyle="1" w:styleId="Cards1">
    <w:name w:val="Cards1"/>
    <w:basedOn w:val="Normal"/>
    <w:qFormat/>
    <w:rsid w:val="00B20771"/>
    <w:pPr>
      <w:spacing w:after="0" w:line="240" w:lineRule="auto"/>
    </w:pPr>
  </w:style>
  <w:style w:type="character" w:customStyle="1" w:styleId="CardsUnderlineChar">
    <w:name w:val="Cards + Underline Char"/>
    <w:locked/>
    <w:rsid w:val="00B20771"/>
  </w:style>
  <w:style w:type="paragraph" w:customStyle="1" w:styleId="CardsUnderline">
    <w:name w:val="Cards + Underline"/>
    <w:basedOn w:val="Normal"/>
    <w:next w:val="Style3"/>
    <w:qFormat/>
    <w:rsid w:val="00B20771"/>
    <w:pPr>
      <w:spacing w:after="0" w:line="240" w:lineRule="auto"/>
    </w:pPr>
  </w:style>
  <w:style w:type="paragraph" w:customStyle="1" w:styleId="StyleNormalWebNormalWebChar1CharNormalWebCharCharC">
    <w:name w:val="Style Normal (Web)Normal (Web) Char1 CharNormal (Web) Char Char C..."/>
    <w:basedOn w:val="Title"/>
    <w:qFormat/>
    <w:rsid w:val="00B20771"/>
    <w:pPr>
      <w:spacing w:before="0" w:after="0" w:line="240" w:lineRule="auto"/>
      <w:ind w:left="0" w:right="0"/>
      <w:jc w:val="left"/>
      <w:outlineLvl w:val="9"/>
    </w:pPr>
    <w:rPr>
      <w:rFonts w:ascii="Georgia" w:hAnsi="Georgia"/>
      <w:u w:val="none"/>
    </w:rPr>
  </w:style>
  <w:style w:type="paragraph" w:customStyle="1" w:styleId="Reference">
    <w:name w:val="Reference"/>
    <w:qFormat/>
    <w:rsid w:val="00B20771"/>
    <w:pPr>
      <w:spacing w:after="200" w:line="276" w:lineRule="auto"/>
    </w:pPr>
  </w:style>
  <w:style w:type="character" w:customStyle="1" w:styleId="Debate-CardSmalltextF2Char">
    <w:name w:val="Debate- Card Small text F2 Char"/>
    <w:locked/>
    <w:rsid w:val="00B20771"/>
  </w:style>
  <w:style w:type="paragraph" w:customStyle="1" w:styleId="Debate-CardSmalltextF2">
    <w:name w:val="Debate- Card Small text F2"/>
    <w:basedOn w:val="Normal"/>
    <w:next w:val="Normal"/>
    <w:qFormat/>
    <w:rsid w:val="00B20771"/>
    <w:pPr>
      <w:spacing w:after="0" w:line="240" w:lineRule="auto"/>
    </w:pPr>
  </w:style>
  <w:style w:type="paragraph" w:customStyle="1" w:styleId="StyleHeading2Heading2Char2CharHeading2Char1CharCharHead">
    <w:name w:val="Style Heading 2Heading 2 Char2 CharHeading 2 Char1 Char CharHead..."/>
    <w:basedOn w:val="Heading2"/>
    <w:qFormat/>
    <w:rsid w:val="00B20771"/>
    <w:pPr>
      <w:spacing w:before="480" w:line="240" w:lineRule="auto"/>
    </w:pPr>
  </w:style>
  <w:style w:type="paragraph" w:customStyle="1" w:styleId="Blocktitle0">
    <w:name w:val="Block title"/>
    <w:basedOn w:val="Heading1"/>
    <w:next w:val="Debate-EmphasizedText-F5"/>
    <w:autoRedefine/>
    <w:qFormat/>
    <w:rsid w:val="00B20771"/>
    <w:pPr>
      <w:spacing w:before="480" w:line="240" w:lineRule="auto"/>
    </w:pPr>
  </w:style>
  <w:style w:type="paragraph" w:customStyle="1" w:styleId="BlockHeading1">
    <w:name w:val="Block Heading 1"/>
    <w:basedOn w:val="Normal"/>
    <w:uiPriority w:val="99"/>
    <w:qFormat/>
    <w:rsid w:val="00B20771"/>
    <w:pPr>
      <w:spacing w:after="0" w:line="240" w:lineRule="auto"/>
    </w:pPr>
  </w:style>
  <w:style w:type="paragraph" w:customStyle="1" w:styleId="RepeatBlockHeading">
    <w:name w:val="Repeat Block Heading"/>
    <w:basedOn w:val="Normal"/>
    <w:next w:val="Underlining"/>
    <w:uiPriority w:val="99"/>
    <w:qFormat/>
    <w:rsid w:val="00B20771"/>
    <w:pPr>
      <w:spacing w:after="0" w:line="240" w:lineRule="auto"/>
    </w:pPr>
  </w:style>
  <w:style w:type="character" w:customStyle="1" w:styleId="CardTagChar">
    <w:name w:val="Card Tag Char"/>
    <w:locked/>
    <w:rsid w:val="00B20771"/>
  </w:style>
  <w:style w:type="paragraph" w:customStyle="1" w:styleId="CardTag">
    <w:name w:val="Card Tag"/>
    <w:next w:val="CardNotUnderlined"/>
    <w:qFormat/>
    <w:rsid w:val="00B20771"/>
    <w:pPr>
      <w:spacing w:after="200" w:line="276" w:lineRule="auto"/>
    </w:pPr>
  </w:style>
  <w:style w:type="paragraph" w:customStyle="1" w:styleId="textsmall">
    <w:name w:val="textsmall"/>
    <w:basedOn w:val="Normal"/>
    <w:next w:val="MicroText0"/>
    <w:qFormat/>
    <w:rsid w:val="00B20771"/>
    <w:pPr>
      <w:spacing w:after="0" w:line="240" w:lineRule="auto"/>
    </w:pPr>
  </w:style>
  <w:style w:type="paragraph" w:customStyle="1" w:styleId="SmallCite">
    <w:name w:val="Small Cite"/>
    <w:basedOn w:val="Normal"/>
    <w:next w:val="BlockHeading1"/>
    <w:qFormat/>
    <w:rsid w:val="00B20771"/>
    <w:pPr>
      <w:spacing w:after="0" w:line="240" w:lineRule="auto"/>
    </w:pPr>
  </w:style>
  <w:style w:type="paragraph" w:customStyle="1" w:styleId="links1">
    <w:name w:val="links1"/>
    <w:basedOn w:val="Normal"/>
    <w:qFormat/>
    <w:rsid w:val="00B20771"/>
    <w:pPr>
      <w:spacing w:after="0" w:line="240" w:lineRule="auto"/>
    </w:pPr>
  </w:style>
  <w:style w:type="paragraph" w:customStyle="1" w:styleId="endtext">
    <w:name w:val="endtext"/>
    <w:basedOn w:val="Normal"/>
    <w:next w:val="CardTag"/>
    <w:qFormat/>
    <w:rsid w:val="00B20771"/>
    <w:pPr>
      <w:spacing w:after="0" w:line="240" w:lineRule="auto"/>
    </w:pPr>
  </w:style>
  <w:style w:type="paragraph" w:customStyle="1" w:styleId="g">
    <w:name w:val="g"/>
    <w:basedOn w:val="Normal"/>
    <w:next w:val="Paste"/>
    <w:qFormat/>
    <w:rsid w:val="00B20771"/>
    <w:pPr>
      <w:spacing w:after="0" w:line="240" w:lineRule="auto"/>
    </w:pPr>
  </w:style>
  <w:style w:type="paragraph" w:customStyle="1" w:styleId="Repeatheader">
    <w:name w:val="Repeat header"/>
    <w:basedOn w:val="Normal"/>
    <w:next w:val="noindent"/>
    <w:autoRedefine/>
    <w:qFormat/>
    <w:rsid w:val="00B20771"/>
    <w:pPr>
      <w:spacing w:after="0" w:line="240" w:lineRule="auto"/>
    </w:pPr>
  </w:style>
  <w:style w:type="paragraph" w:customStyle="1" w:styleId="StyleCardNotUnderlined8pt">
    <w:name w:val="Style Card Not Underlined + 8 pt"/>
    <w:basedOn w:val="Debate-CardTextUnderlined-F3"/>
    <w:next w:val="endtext"/>
    <w:qFormat/>
    <w:rsid w:val="00B20771"/>
    <w:pPr>
      <w:spacing w:after="0"/>
      <w:contextualSpacing w:val="0"/>
    </w:pPr>
    <w:rPr>
      <w:rFonts w:cstheme="minorBidi"/>
      <w:u w:val="none"/>
    </w:rPr>
  </w:style>
  <w:style w:type="paragraph" w:customStyle="1" w:styleId="CardNotUnderlined3">
    <w:name w:val="Card Not Underlined 3"/>
    <w:basedOn w:val="Debate-CardTextUnderlined-F3"/>
    <w:qFormat/>
    <w:rsid w:val="00B20771"/>
    <w:pPr>
      <w:spacing w:after="0"/>
      <w:contextualSpacing w:val="0"/>
    </w:pPr>
    <w:rPr>
      <w:rFonts w:cstheme="minorBidi"/>
      <w:u w:val="none"/>
    </w:rPr>
  </w:style>
  <w:style w:type="paragraph" w:customStyle="1" w:styleId="CardNotUnderlinedFinal">
    <w:name w:val="Card Not Underlined Final"/>
    <w:next w:val="g"/>
    <w:qFormat/>
    <w:rsid w:val="00B20771"/>
  </w:style>
  <w:style w:type="paragraph" w:customStyle="1" w:styleId="Numbering">
    <w:name w:val="Numbering"/>
    <w:basedOn w:val="Normal"/>
    <w:next w:val="Normal"/>
    <w:qFormat/>
    <w:rsid w:val="00B20771"/>
    <w:pPr>
      <w:spacing w:after="0" w:line="240" w:lineRule="auto"/>
    </w:pPr>
  </w:style>
  <w:style w:type="paragraph" w:customStyle="1" w:styleId="Un-IndexedHeading">
    <w:name w:val="Un-Indexed Heading"/>
    <w:basedOn w:val="Heading1"/>
    <w:next w:val="Normal"/>
    <w:qFormat/>
    <w:rsid w:val="00B20771"/>
    <w:pPr>
      <w:spacing w:before="480" w:line="240" w:lineRule="auto"/>
    </w:pPr>
  </w:style>
  <w:style w:type="paragraph" w:customStyle="1" w:styleId="Circle">
    <w:name w:val="Circle"/>
    <w:basedOn w:val="Normal"/>
    <w:next w:val="Normal"/>
    <w:qFormat/>
    <w:rsid w:val="00B20771"/>
    <w:pPr>
      <w:spacing w:after="0" w:line="240" w:lineRule="auto"/>
    </w:pPr>
  </w:style>
  <w:style w:type="paragraph" w:customStyle="1" w:styleId="PageHeader">
    <w:name w:val="Page Header"/>
    <w:basedOn w:val="Normal"/>
    <w:next w:val="CardNotUnderlined3"/>
    <w:link w:val="PageHeaderChar"/>
    <w:qFormat/>
    <w:rsid w:val="00B20771"/>
    <w:pPr>
      <w:spacing w:after="0" w:line="240" w:lineRule="auto"/>
    </w:pPr>
  </w:style>
  <w:style w:type="paragraph" w:customStyle="1" w:styleId="IndentedLettering">
    <w:name w:val="Indented Lettering"/>
    <w:next w:val="Normal"/>
    <w:qFormat/>
    <w:rsid w:val="00B20771"/>
  </w:style>
  <w:style w:type="paragraph" w:customStyle="1" w:styleId="Lettering">
    <w:name w:val="Lettering"/>
    <w:next w:val="Normal"/>
    <w:qFormat/>
    <w:rsid w:val="00B20771"/>
  </w:style>
  <w:style w:type="paragraph" w:customStyle="1" w:styleId="FileName">
    <w:name w:val="File Name"/>
    <w:basedOn w:val="Normal"/>
    <w:next w:val="Normal"/>
    <w:qFormat/>
    <w:rsid w:val="00B20771"/>
    <w:pPr>
      <w:spacing w:after="0" w:line="240" w:lineRule="auto"/>
    </w:pPr>
  </w:style>
  <w:style w:type="paragraph" w:customStyle="1" w:styleId="Pagination">
    <w:name w:val="Pagination"/>
    <w:basedOn w:val="Normal"/>
    <w:next w:val="Normal"/>
    <w:qFormat/>
    <w:rsid w:val="00B20771"/>
    <w:pPr>
      <w:spacing w:after="0" w:line="240" w:lineRule="auto"/>
    </w:pPr>
  </w:style>
  <w:style w:type="paragraph" w:customStyle="1" w:styleId="IndentedNumbering">
    <w:name w:val="Indented Numbering"/>
    <w:basedOn w:val="CardNotUnderlinedFinal"/>
    <w:next w:val="Normal"/>
    <w:qFormat/>
    <w:rsid w:val="00B20771"/>
  </w:style>
  <w:style w:type="paragraph" w:customStyle="1" w:styleId="CardContinued1">
    <w:name w:val="Card Continued 1"/>
    <w:basedOn w:val="Normal"/>
    <w:next w:val="Normal"/>
    <w:qFormat/>
    <w:rsid w:val="00B20771"/>
    <w:pPr>
      <w:spacing w:after="0" w:line="240" w:lineRule="auto"/>
    </w:pPr>
  </w:style>
  <w:style w:type="paragraph" w:customStyle="1" w:styleId="CardContinued2">
    <w:name w:val="Card Continued 2"/>
    <w:basedOn w:val="Circle"/>
    <w:next w:val="Normal"/>
    <w:qFormat/>
    <w:rsid w:val="00B20771"/>
  </w:style>
  <w:style w:type="paragraph" w:customStyle="1" w:styleId="Clearformatting">
    <w:name w:val="Clear formatting"/>
    <w:basedOn w:val="Normal"/>
    <w:next w:val="IndentedLettering"/>
    <w:qFormat/>
    <w:rsid w:val="00B20771"/>
    <w:pPr>
      <w:spacing w:after="0" w:line="240" w:lineRule="auto"/>
    </w:pPr>
  </w:style>
  <w:style w:type="paragraph" w:customStyle="1" w:styleId="SmallCardText">
    <w:name w:val="Small Card Text"/>
    <w:basedOn w:val="Lettering"/>
    <w:next w:val="FileName"/>
    <w:qFormat/>
    <w:rsid w:val="00B20771"/>
  </w:style>
  <w:style w:type="paragraph" w:customStyle="1" w:styleId="TAGFONT">
    <w:name w:val="TAG FONT"/>
    <w:basedOn w:val="Normal"/>
    <w:next w:val="Pagination"/>
    <w:autoRedefine/>
    <w:qFormat/>
    <w:rsid w:val="00B20771"/>
    <w:pPr>
      <w:spacing w:after="0" w:line="240" w:lineRule="auto"/>
    </w:pPr>
  </w:style>
  <w:style w:type="character" w:customStyle="1" w:styleId="LanguageStrikeChar">
    <w:name w:val="Language Strike Char"/>
    <w:locked/>
    <w:rsid w:val="00B20771"/>
  </w:style>
  <w:style w:type="paragraph" w:customStyle="1" w:styleId="LanguageStrike">
    <w:name w:val="Language Strike"/>
    <w:basedOn w:val="Normal"/>
    <w:next w:val="Normal"/>
    <w:uiPriority w:val="99"/>
    <w:qFormat/>
    <w:rsid w:val="00B20771"/>
    <w:pPr>
      <w:spacing w:after="0" w:line="240" w:lineRule="auto"/>
    </w:pPr>
  </w:style>
  <w:style w:type="character" w:customStyle="1" w:styleId="8pointChar">
    <w:name w:val="8 point Char"/>
    <w:locked/>
    <w:rsid w:val="00B20771"/>
  </w:style>
  <w:style w:type="paragraph" w:customStyle="1" w:styleId="8point">
    <w:name w:val="8 point"/>
    <w:basedOn w:val="Normal"/>
    <w:next w:val="fullstory"/>
    <w:qFormat/>
    <w:rsid w:val="00B20771"/>
    <w:pPr>
      <w:spacing w:after="0" w:line="240" w:lineRule="auto"/>
    </w:pPr>
  </w:style>
  <w:style w:type="character" w:customStyle="1" w:styleId="citationunderlineChar">
    <w:name w:val="citation/underline Char"/>
    <w:locked/>
    <w:rsid w:val="00B20771"/>
  </w:style>
  <w:style w:type="paragraph" w:customStyle="1" w:styleId="citationunderline">
    <w:name w:val="citation/underline"/>
    <w:autoRedefine/>
    <w:qFormat/>
    <w:rsid w:val="00B20771"/>
    <w:pPr>
      <w:spacing w:after="200" w:line="276" w:lineRule="auto"/>
    </w:pPr>
  </w:style>
  <w:style w:type="paragraph" w:customStyle="1" w:styleId="Style60">
    <w:name w:val="Style 6"/>
    <w:next w:val="8point"/>
    <w:qFormat/>
    <w:rsid w:val="00B20771"/>
    <w:pPr>
      <w:spacing w:after="200" w:line="276" w:lineRule="auto"/>
    </w:pPr>
  </w:style>
  <w:style w:type="paragraph" w:customStyle="1" w:styleId="Citation-Complete">
    <w:name w:val="Citation - Complete"/>
    <w:basedOn w:val="Normal"/>
    <w:next w:val="Lettering"/>
    <w:link w:val="Citation-CompleteChar"/>
    <w:autoRedefine/>
    <w:qFormat/>
    <w:rsid w:val="00B20771"/>
    <w:pPr>
      <w:spacing w:after="0" w:line="240" w:lineRule="auto"/>
    </w:pPr>
  </w:style>
  <w:style w:type="paragraph" w:customStyle="1" w:styleId="Citation-FirstLine">
    <w:name w:val="Citation - First Line"/>
    <w:basedOn w:val="Normal"/>
    <w:next w:val="Style4"/>
    <w:autoRedefine/>
    <w:qFormat/>
    <w:rsid w:val="00B20771"/>
    <w:pPr>
      <w:spacing w:after="0" w:line="240" w:lineRule="auto"/>
    </w:pPr>
  </w:style>
  <w:style w:type="character" w:customStyle="1" w:styleId="DateCitesAuthorCharChar">
    <w:name w:val="DateCitesAuthor Char Char"/>
    <w:locked/>
    <w:rsid w:val="00B20771"/>
  </w:style>
  <w:style w:type="paragraph" w:customStyle="1" w:styleId="DateCitesAuthorChar">
    <w:name w:val="DateCitesAuthor Char"/>
    <w:basedOn w:val="Normal"/>
    <w:qFormat/>
    <w:rsid w:val="00B20771"/>
    <w:pPr>
      <w:spacing w:after="0" w:line="240" w:lineRule="auto"/>
    </w:pPr>
  </w:style>
  <w:style w:type="paragraph" w:customStyle="1" w:styleId="articlebodynormaltext">
    <w:name w:val="articlebody_normaltext"/>
    <w:basedOn w:val="Normal"/>
    <w:next w:val="Citation-Complete"/>
    <w:qFormat/>
    <w:rsid w:val="00B20771"/>
    <w:pPr>
      <w:spacing w:after="0" w:line="240" w:lineRule="auto"/>
    </w:pPr>
  </w:style>
  <w:style w:type="paragraph" w:customStyle="1" w:styleId="2909F619802848F09E01365C32F34654">
    <w:name w:val="2909F619802848F09E01365C32F34654"/>
    <w:next w:val="Citation-FirstLine"/>
    <w:uiPriority w:val="99"/>
    <w:qFormat/>
    <w:rsid w:val="00B20771"/>
    <w:pPr>
      <w:spacing w:after="200" w:line="276" w:lineRule="auto"/>
    </w:pPr>
  </w:style>
  <w:style w:type="paragraph" w:customStyle="1" w:styleId="D345FF3D873148C5AE3FBF3267827368">
    <w:name w:val="D345FF3D873148C5AE3FBF3267827368"/>
    <w:uiPriority w:val="99"/>
    <w:qFormat/>
    <w:rsid w:val="00B20771"/>
    <w:pPr>
      <w:spacing w:after="200" w:line="276" w:lineRule="auto"/>
    </w:pPr>
  </w:style>
  <w:style w:type="paragraph" w:customStyle="1" w:styleId="targetcaption">
    <w:name w:val="targetcaption"/>
    <w:basedOn w:val="Normal"/>
    <w:next w:val="2909F619802848F09E01365C32F34654"/>
    <w:qFormat/>
    <w:rsid w:val="00B20771"/>
    <w:pPr>
      <w:spacing w:after="0" w:line="240" w:lineRule="auto"/>
    </w:pPr>
  </w:style>
  <w:style w:type="paragraph" w:customStyle="1" w:styleId="Tag12">
    <w:name w:val="Tag12"/>
    <w:basedOn w:val="Normal"/>
    <w:next w:val="Smalltext"/>
    <w:qFormat/>
    <w:rsid w:val="00B20771"/>
    <w:pPr>
      <w:spacing w:after="0" w:line="240" w:lineRule="auto"/>
    </w:pPr>
  </w:style>
  <w:style w:type="character" w:customStyle="1" w:styleId="StyleStyle411pt1Char">
    <w:name w:val="Style Style4 + 11 pt1 Char"/>
    <w:locked/>
    <w:rsid w:val="00B20771"/>
  </w:style>
  <w:style w:type="paragraph" w:customStyle="1" w:styleId="StyleStyle411pt1">
    <w:name w:val="Style Style4 + 11 pt1"/>
    <w:basedOn w:val="Normal"/>
    <w:next w:val="cards0"/>
    <w:qFormat/>
    <w:rsid w:val="00B20771"/>
    <w:pPr>
      <w:spacing w:after="0" w:line="240" w:lineRule="auto"/>
    </w:pPr>
  </w:style>
  <w:style w:type="paragraph" w:customStyle="1" w:styleId="CM5">
    <w:name w:val="CM5"/>
    <w:basedOn w:val="Normal"/>
    <w:qFormat/>
    <w:rsid w:val="00B20771"/>
    <w:pPr>
      <w:spacing w:after="0" w:line="240" w:lineRule="auto"/>
    </w:pPr>
  </w:style>
  <w:style w:type="paragraph" w:customStyle="1" w:styleId="CM9">
    <w:name w:val="CM9"/>
    <w:basedOn w:val="Normal"/>
    <w:uiPriority w:val="99"/>
    <w:qFormat/>
    <w:rsid w:val="00B20771"/>
    <w:pPr>
      <w:spacing w:after="0" w:line="240" w:lineRule="auto"/>
    </w:pPr>
  </w:style>
  <w:style w:type="paragraph" w:customStyle="1" w:styleId="CM6">
    <w:name w:val="CM6"/>
    <w:basedOn w:val="Normal"/>
    <w:uiPriority w:val="99"/>
    <w:qFormat/>
    <w:rsid w:val="00B20771"/>
    <w:pPr>
      <w:spacing w:after="0" w:line="240" w:lineRule="auto"/>
    </w:pPr>
  </w:style>
  <w:style w:type="paragraph" w:customStyle="1" w:styleId="boldness">
    <w:name w:val="boldness"/>
    <w:basedOn w:val="Normal"/>
    <w:next w:val="TagCite"/>
    <w:qFormat/>
    <w:rsid w:val="00B20771"/>
    <w:pPr>
      <w:spacing w:after="0" w:line="240" w:lineRule="auto"/>
    </w:pPr>
  </w:style>
  <w:style w:type="character" w:customStyle="1" w:styleId="UnderlineCardChar0">
    <w:name w:val="UnderlineCard Char"/>
    <w:locked/>
    <w:rsid w:val="00B20771"/>
  </w:style>
  <w:style w:type="paragraph" w:customStyle="1" w:styleId="UnderlineCard0">
    <w:name w:val="UnderlineCard"/>
    <w:basedOn w:val="Heading4"/>
    <w:next w:val="CM6"/>
    <w:qFormat/>
    <w:rsid w:val="00B20771"/>
    <w:pPr>
      <w:spacing w:before="200" w:line="240" w:lineRule="auto"/>
    </w:pPr>
    <w:rPr>
      <w:iCs w:val="0"/>
      <w:sz w:val="22"/>
    </w:rPr>
  </w:style>
  <w:style w:type="paragraph" w:customStyle="1" w:styleId="CM21">
    <w:name w:val="CM21"/>
    <w:basedOn w:val="Normal"/>
    <w:uiPriority w:val="99"/>
    <w:qFormat/>
    <w:rsid w:val="00B20771"/>
    <w:pPr>
      <w:spacing w:after="0" w:line="240" w:lineRule="auto"/>
    </w:pPr>
  </w:style>
  <w:style w:type="paragraph" w:customStyle="1" w:styleId="CM22">
    <w:name w:val="CM22"/>
    <w:basedOn w:val="Normal"/>
    <w:uiPriority w:val="99"/>
    <w:qFormat/>
    <w:rsid w:val="00B20771"/>
    <w:pPr>
      <w:spacing w:after="0" w:line="240" w:lineRule="auto"/>
    </w:pPr>
  </w:style>
  <w:style w:type="paragraph" w:customStyle="1" w:styleId="CM4">
    <w:name w:val="CM4"/>
    <w:basedOn w:val="Normal"/>
    <w:uiPriority w:val="99"/>
    <w:qFormat/>
    <w:rsid w:val="00B20771"/>
    <w:pPr>
      <w:spacing w:after="0" w:line="240" w:lineRule="auto"/>
    </w:pPr>
  </w:style>
  <w:style w:type="paragraph" w:customStyle="1" w:styleId="Pa10">
    <w:name w:val="Pa10"/>
    <w:basedOn w:val="Normal"/>
    <w:uiPriority w:val="99"/>
    <w:qFormat/>
    <w:rsid w:val="00B20771"/>
    <w:pPr>
      <w:spacing w:after="0" w:line="240" w:lineRule="auto"/>
    </w:pPr>
  </w:style>
  <w:style w:type="paragraph" w:customStyle="1" w:styleId="Pa31">
    <w:name w:val="Pa3+1"/>
    <w:basedOn w:val="Normal"/>
    <w:uiPriority w:val="99"/>
    <w:qFormat/>
    <w:rsid w:val="00B20771"/>
    <w:pPr>
      <w:spacing w:after="0" w:line="240" w:lineRule="auto"/>
    </w:pPr>
  </w:style>
  <w:style w:type="paragraph" w:customStyle="1" w:styleId="Pa1">
    <w:name w:val="Pa1"/>
    <w:basedOn w:val="Normal"/>
    <w:qFormat/>
    <w:rsid w:val="00B20771"/>
    <w:pPr>
      <w:spacing w:after="0" w:line="240" w:lineRule="auto"/>
    </w:pPr>
  </w:style>
  <w:style w:type="paragraph" w:customStyle="1" w:styleId="Pa2">
    <w:name w:val="Pa2"/>
    <w:basedOn w:val="Normal"/>
    <w:uiPriority w:val="99"/>
    <w:qFormat/>
    <w:rsid w:val="00B20771"/>
    <w:pPr>
      <w:spacing w:after="0" w:line="240" w:lineRule="auto"/>
    </w:pPr>
  </w:style>
  <w:style w:type="paragraph" w:customStyle="1" w:styleId="FreeFormA">
    <w:name w:val="Free Form A"/>
    <w:next w:val="Pa10"/>
    <w:uiPriority w:val="99"/>
    <w:qFormat/>
    <w:rsid w:val="00B20771"/>
    <w:pPr>
      <w:spacing w:after="200" w:line="276" w:lineRule="auto"/>
    </w:pPr>
  </w:style>
  <w:style w:type="paragraph" w:customStyle="1" w:styleId="H4Tag">
    <w:name w:val="H4 (Tag)"/>
    <w:basedOn w:val="Normal"/>
    <w:next w:val="Pa31"/>
    <w:qFormat/>
    <w:rsid w:val="00B20771"/>
    <w:pPr>
      <w:spacing w:after="0" w:line="240" w:lineRule="auto"/>
    </w:pPr>
  </w:style>
  <w:style w:type="character" w:customStyle="1" w:styleId="CardUpSize-LightChar">
    <w:name w:val="CardUpSize - Light Char"/>
    <w:basedOn w:val="DefaultParagraphFont"/>
    <w:locked/>
    <w:rsid w:val="00B20771"/>
  </w:style>
  <w:style w:type="paragraph" w:customStyle="1" w:styleId="CardUpSize-Light">
    <w:name w:val="CardUpSize - Light"/>
    <w:basedOn w:val="Normal"/>
    <w:next w:val="Pa2"/>
    <w:qFormat/>
    <w:rsid w:val="00B20771"/>
    <w:pPr>
      <w:spacing w:after="0" w:line="240" w:lineRule="auto"/>
    </w:pPr>
  </w:style>
  <w:style w:type="character" w:customStyle="1" w:styleId="CiteCardUpSize-HeavyChar">
    <w:name w:val="Cite // CardUpSize - Heavy Char"/>
    <w:basedOn w:val="DefaultParagraphFont"/>
    <w:locked/>
    <w:rsid w:val="00B20771"/>
  </w:style>
  <w:style w:type="paragraph" w:customStyle="1" w:styleId="CiteCardUpSize-Heavy">
    <w:name w:val="Cite // CardUpSize - Heavy"/>
    <w:basedOn w:val="Normal"/>
    <w:next w:val="H4Tag"/>
    <w:qFormat/>
    <w:rsid w:val="00B20771"/>
    <w:pPr>
      <w:spacing w:after="0" w:line="240" w:lineRule="auto"/>
    </w:pPr>
  </w:style>
  <w:style w:type="character" w:customStyle="1" w:styleId="HotRouteCharCharCharCharCharChar">
    <w:name w:val="Hot Route! Char Char Char Char Char Char"/>
    <w:locked/>
    <w:rsid w:val="00B20771"/>
  </w:style>
  <w:style w:type="paragraph" w:customStyle="1" w:styleId="HotRouteCharCharCharCharChar">
    <w:name w:val="Hot Route! Char Char Char Char Char"/>
    <w:basedOn w:val="Normal"/>
    <w:next w:val="CardUpSize-Light"/>
    <w:qFormat/>
    <w:rsid w:val="00B20771"/>
    <w:pPr>
      <w:spacing w:after="0" w:line="240" w:lineRule="auto"/>
    </w:pPr>
  </w:style>
  <w:style w:type="character" w:customStyle="1" w:styleId="SmallTextCharCharCharChar">
    <w:name w:val="Small Text Char Char Char Char"/>
    <w:locked/>
    <w:rsid w:val="00B20771"/>
  </w:style>
  <w:style w:type="paragraph" w:customStyle="1" w:styleId="SmallTextCharCharChar">
    <w:name w:val="Small Text Char Char Char"/>
    <w:basedOn w:val="Normal"/>
    <w:next w:val="CiteCardUpSize-Heavy"/>
    <w:qFormat/>
    <w:rsid w:val="00B20771"/>
    <w:pPr>
      <w:spacing w:after="0" w:line="240" w:lineRule="auto"/>
    </w:pPr>
  </w:style>
  <w:style w:type="character" w:customStyle="1" w:styleId="UnderlineCharCharCharCharCharCharCharChar">
    <w:name w:val="Underline Char Char Char Char Char Char Char Char"/>
    <w:basedOn w:val="DefaultParagraphFont"/>
    <w:locked/>
    <w:rsid w:val="00B20771"/>
  </w:style>
  <w:style w:type="paragraph" w:customStyle="1" w:styleId="UnderlineCharCharCharCharCharCharChar">
    <w:name w:val="Underline Char Char Char Char Char Char Char"/>
    <w:basedOn w:val="Normal"/>
    <w:qFormat/>
    <w:rsid w:val="00B20771"/>
    <w:pPr>
      <w:spacing w:after="0" w:line="240" w:lineRule="auto"/>
    </w:pPr>
  </w:style>
  <w:style w:type="character" w:customStyle="1" w:styleId="SmalltextCharCharCharChar0">
    <w:name w:val="Small text Char Char Char Char"/>
    <w:basedOn w:val="DefaultParagraphFont"/>
    <w:locked/>
    <w:rsid w:val="00B20771"/>
  </w:style>
  <w:style w:type="paragraph" w:customStyle="1" w:styleId="SmalltextCharCharChar0">
    <w:name w:val="Small text Char Char Char"/>
    <w:basedOn w:val="Normal"/>
    <w:next w:val="Analytics"/>
    <w:qFormat/>
    <w:rsid w:val="00B20771"/>
    <w:pPr>
      <w:spacing w:after="0" w:line="240" w:lineRule="auto"/>
    </w:pPr>
  </w:style>
  <w:style w:type="paragraph" w:customStyle="1" w:styleId="Tagandcite">
    <w:name w:val="Tag and cite"/>
    <w:basedOn w:val="Normal"/>
    <w:uiPriority w:val="99"/>
    <w:qFormat/>
    <w:rsid w:val="00B20771"/>
    <w:pPr>
      <w:spacing w:after="0" w:line="240" w:lineRule="auto"/>
    </w:pPr>
  </w:style>
  <w:style w:type="paragraph" w:customStyle="1" w:styleId="Textbody">
    <w:name w:val="Text body"/>
    <w:basedOn w:val="SmalltextCharCharChar0"/>
    <w:next w:val="WW-Default"/>
    <w:qFormat/>
    <w:rsid w:val="00B20771"/>
  </w:style>
  <w:style w:type="paragraph" w:customStyle="1" w:styleId="comments">
    <w:name w:val="comments"/>
    <w:basedOn w:val="Normal"/>
    <w:next w:val="Standard"/>
    <w:qFormat/>
    <w:rsid w:val="00B20771"/>
    <w:pPr>
      <w:spacing w:after="0" w:line="240" w:lineRule="auto"/>
    </w:pPr>
  </w:style>
  <w:style w:type="paragraph" w:customStyle="1" w:styleId="Default1">
    <w:name w:val="Default1"/>
    <w:basedOn w:val="Normal"/>
    <w:uiPriority w:val="99"/>
    <w:qFormat/>
    <w:rsid w:val="00B20771"/>
    <w:pPr>
      <w:spacing w:after="0" w:line="240" w:lineRule="auto"/>
    </w:pPr>
  </w:style>
  <w:style w:type="paragraph" w:customStyle="1" w:styleId="NFAPWPheader">
    <w:name w:val="NFAP WP header"/>
    <w:basedOn w:val="Normal"/>
    <w:uiPriority w:val="99"/>
    <w:qFormat/>
    <w:rsid w:val="00B20771"/>
    <w:pPr>
      <w:spacing w:after="0" w:line="240" w:lineRule="auto"/>
    </w:pPr>
  </w:style>
  <w:style w:type="character" w:customStyle="1" w:styleId="UnderlinedCardTextChar">
    <w:name w:val="Underlined Card Text Char"/>
    <w:locked/>
    <w:rsid w:val="00B20771"/>
  </w:style>
  <w:style w:type="paragraph" w:customStyle="1" w:styleId="UnderlinedCardText">
    <w:name w:val="Underlined Card Text"/>
    <w:basedOn w:val="Normal"/>
    <w:next w:val="Circled"/>
    <w:qFormat/>
    <w:rsid w:val="00B20771"/>
    <w:pPr>
      <w:spacing w:after="0" w:line="240" w:lineRule="auto"/>
    </w:pPr>
  </w:style>
  <w:style w:type="character" w:customStyle="1" w:styleId="cardtextemphasisChar">
    <w:name w:val="card text emphasis Char"/>
    <w:locked/>
    <w:rsid w:val="00B20771"/>
  </w:style>
  <w:style w:type="paragraph" w:customStyle="1" w:styleId="cardtextemphasis">
    <w:name w:val="card text emphasis"/>
    <w:basedOn w:val="Circled"/>
    <w:next w:val="MinimizedText"/>
    <w:qFormat/>
    <w:rsid w:val="00B20771"/>
    <w:pPr>
      <w:spacing w:line="240" w:lineRule="auto"/>
    </w:pPr>
    <w:rPr>
      <w:rFonts w:eastAsiaTheme="minorHAnsi"/>
      <w:b w:val="0"/>
      <w:szCs w:val="22"/>
      <w:u w:val="none"/>
    </w:rPr>
  </w:style>
  <w:style w:type="character" w:customStyle="1" w:styleId="CiteCharCharChar">
    <w:name w:val="Cite Char Char Char"/>
    <w:locked/>
    <w:rsid w:val="00B20771"/>
  </w:style>
  <w:style w:type="paragraph" w:customStyle="1" w:styleId="CiteCharChar">
    <w:name w:val="Cite Char Char"/>
    <w:basedOn w:val="Normal"/>
    <w:next w:val="Normal"/>
    <w:qFormat/>
    <w:rsid w:val="00B20771"/>
    <w:pPr>
      <w:spacing w:after="0" w:line="240" w:lineRule="auto"/>
    </w:pPr>
  </w:style>
  <w:style w:type="character" w:customStyle="1" w:styleId="CiteCardChar">
    <w:name w:val="Cite_Card Char"/>
    <w:locked/>
    <w:rsid w:val="00B20771"/>
  </w:style>
  <w:style w:type="paragraph" w:customStyle="1" w:styleId="CiteCard">
    <w:name w:val="Cite_Card"/>
    <w:next w:val="CiteCharChar"/>
    <w:qFormat/>
    <w:rsid w:val="00B20771"/>
    <w:pPr>
      <w:spacing w:after="200" w:line="276" w:lineRule="auto"/>
    </w:pPr>
  </w:style>
  <w:style w:type="character" w:customStyle="1" w:styleId="BoldandUnderlineCharChar2">
    <w:name w:val="Bold and Underline Char Char2"/>
    <w:locked/>
    <w:rsid w:val="00B20771"/>
  </w:style>
  <w:style w:type="paragraph" w:customStyle="1" w:styleId="BoldandUnderlineChar">
    <w:name w:val="Bold and Underline Char"/>
    <w:basedOn w:val="Normal"/>
    <w:next w:val="UnreadText"/>
    <w:qFormat/>
    <w:rsid w:val="00B20771"/>
    <w:pPr>
      <w:spacing w:after="0" w:line="240" w:lineRule="auto"/>
    </w:pPr>
  </w:style>
  <w:style w:type="paragraph" w:customStyle="1" w:styleId="CiteCardCharChar">
    <w:name w:val="Cite_Card Char Char"/>
    <w:autoRedefine/>
    <w:qFormat/>
    <w:rsid w:val="00B20771"/>
    <w:pPr>
      <w:spacing w:after="200" w:line="276" w:lineRule="auto"/>
    </w:pPr>
  </w:style>
  <w:style w:type="character" w:customStyle="1" w:styleId="CiteCardCharCharCharChar">
    <w:name w:val="Cite_Card Char Char Char Char"/>
    <w:locked/>
    <w:rsid w:val="00B20771"/>
  </w:style>
  <w:style w:type="paragraph" w:customStyle="1" w:styleId="CiteCardCharCharChar">
    <w:name w:val="Cite_Card Char Char Char"/>
    <w:qFormat/>
    <w:rsid w:val="00B20771"/>
    <w:pPr>
      <w:spacing w:after="200" w:line="276" w:lineRule="auto"/>
    </w:pPr>
  </w:style>
  <w:style w:type="paragraph" w:customStyle="1" w:styleId="heading0">
    <w:name w:val="heading"/>
    <w:basedOn w:val="Normal"/>
    <w:next w:val="BoldandUnderlineChar"/>
    <w:qFormat/>
    <w:rsid w:val="00B20771"/>
    <w:pPr>
      <w:spacing w:after="0" w:line="240" w:lineRule="auto"/>
    </w:pPr>
  </w:style>
  <w:style w:type="character" w:customStyle="1" w:styleId="LittleChar">
    <w:name w:val="Little Char"/>
    <w:locked/>
    <w:rsid w:val="00B20771"/>
  </w:style>
  <w:style w:type="paragraph" w:customStyle="1" w:styleId="Little">
    <w:name w:val="Little"/>
    <w:basedOn w:val="Normal"/>
    <w:qFormat/>
    <w:rsid w:val="00B20771"/>
    <w:pPr>
      <w:spacing w:after="0" w:line="240" w:lineRule="auto"/>
    </w:pPr>
  </w:style>
  <w:style w:type="character" w:customStyle="1" w:styleId="DebateHeaderChar">
    <w:name w:val="Debate Header Char"/>
    <w:locked/>
    <w:rsid w:val="00B20771"/>
  </w:style>
  <w:style w:type="paragraph" w:customStyle="1" w:styleId="DebateHeader">
    <w:name w:val="Debate Header"/>
    <w:basedOn w:val="Normal"/>
    <w:next w:val="Normal"/>
    <w:autoRedefine/>
    <w:uiPriority w:val="99"/>
    <w:qFormat/>
    <w:rsid w:val="00B20771"/>
    <w:pPr>
      <w:spacing w:after="0" w:line="240" w:lineRule="auto"/>
    </w:pPr>
  </w:style>
  <w:style w:type="paragraph" w:customStyle="1" w:styleId="articletitle0">
    <w:name w:val="article_title"/>
    <w:basedOn w:val="Normal"/>
    <w:qFormat/>
    <w:rsid w:val="00B20771"/>
    <w:pPr>
      <w:spacing w:after="0" w:line="240" w:lineRule="auto"/>
    </w:pPr>
  </w:style>
  <w:style w:type="character" w:customStyle="1" w:styleId="UnhighlightedChar">
    <w:name w:val="Unhighlighted Char"/>
    <w:locked/>
    <w:rsid w:val="00B20771"/>
  </w:style>
  <w:style w:type="paragraph" w:customStyle="1" w:styleId="Unhighlighted">
    <w:name w:val="Unhighlighted"/>
    <w:basedOn w:val="Normal"/>
    <w:next w:val="TagCite1"/>
    <w:autoRedefine/>
    <w:qFormat/>
    <w:rsid w:val="00B20771"/>
    <w:pPr>
      <w:spacing w:after="0" w:line="240" w:lineRule="auto"/>
    </w:pPr>
  </w:style>
  <w:style w:type="paragraph" w:customStyle="1" w:styleId="Caption1">
    <w:name w:val="Caption1"/>
    <w:basedOn w:val="Normal"/>
    <w:qFormat/>
    <w:rsid w:val="00B20771"/>
    <w:pPr>
      <w:spacing w:after="0" w:line="240" w:lineRule="auto"/>
    </w:pPr>
  </w:style>
  <w:style w:type="character" w:customStyle="1" w:styleId="StylecardUnderlineChar">
    <w:name w:val="Style card + Underline Char"/>
    <w:locked/>
    <w:rsid w:val="00B20771"/>
  </w:style>
  <w:style w:type="paragraph" w:customStyle="1" w:styleId="StylecardUnderline">
    <w:name w:val="Style card + Underline"/>
    <w:basedOn w:val="CiteSpacing"/>
    <w:next w:val="Unhighlighted"/>
    <w:qFormat/>
    <w:rsid w:val="00B20771"/>
    <w:pPr>
      <w:spacing w:line="240" w:lineRule="auto"/>
    </w:pPr>
  </w:style>
  <w:style w:type="paragraph" w:customStyle="1" w:styleId="TagF3">
    <w:name w:val="Tag (F3)"/>
    <w:next w:val="Caption1"/>
    <w:qFormat/>
    <w:rsid w:val="00B20771"/>
    <w:pPr>
      <w:spacing w:after="200" w:line="276" w:lineRule="auto"/>
    </w:pPr>
  </w:style>
  <w:style w:type="paragraph" w:customStyle="1" w:styleId="i1">
    <w:name w:val="i1"/>
    <w:basedOn w:val="Normal"/>
    <w:uiPriority w:val="99"/>
    <w:qFormat/>
    <w:rsid w:val="00B20771"/>
    <w:pPr>
      <w:spacing w:after="0" w:line="240" w:lineRule="auto"/>
    </w:pPr>
  </w:style>
  <w:style w:type="paragraph" w:customStyle="1" w:styleId="style14">
    <w:name w:val="style14"/>
    <w:basedOn w:val="Normal"/>
    <w:next w:val="Heading1"/>
    <w:qFormat/>
    <w:rsid w:val="00B20771"/>
    <w:pPr>
      <w:spacing w:after="0" w:line="240" w:lineRule="auto"/>
    </w:pPr>
  </w:style>
  <w:style w:type="paragraph" w:customStyle="1" w:styleId="CardTagCite1Char">
    <w:name w:val="Card Tag + Cite #1 Char"/>
    <w:basedOn w:val="Normal"/>
    <w:qFormat/>
    <w:rsid w:val="00B20771"/>
    <w:pPr>
      <w:spacing w:after="0" w:line="240" w:lineRule="auto"/>
    </w:pPr>
  </w:style>
  <w:style w:type="paragraph" w:customStyle="1" w:styleId="articlebody">
    <w:name w:val="articlebody"/>
    <w:basedOn w:val="Normal"/>
    <w:next w:val="i1"/>
    <w:qFormat/>
    <w:rsid w:val="00B20771"/>
    <w:pPr>
      <w:spacing w:after="0" w:line="240" w:lineRule="auto"/>
    </w:pPr>
  </w:style>
  <w:style w:type="character" w:customStyle="1" w:styleId="CiteCardCharCharCharCharCharCharCharChar">
    <w:name w:val="Cite_Card Char Char Char Char Char Char Char Char"/>
    <w:locked/>
    <w:rsid w:val="00B20771"/>
  </w:style>
  <w:style w:type="paragraph" w:customStyle="1" w:styleId="CiteCardCharCharCharCharCharCharChar">
    <w:name w:val="Cite_Card Char Char Char Char Char Char Char"/>
    <w:next w:val="CardTagCite1Char"/>
    <w:autoRedefine/>
    <w:qFormat/>
    <w:rsid w:val="00B20771"/>
    <w:pPr>
      <w:spacing w:after="200" w:line="276" w:lineRule="auto"/>
    </w:pPr>
  </w:style>
  <w:style w:type="paragraph" w:customStyle="1" w:styleId="foldie">
    <w:name w:val="foldie"/>
    <w:basedOn w:val="BoldandUnderlineChar"/>
    <w:next w:val="HotRoute0"/>
    <w:qFormat/>
    <w:rsid w:val="00B20771"/>
  </w:style>
  <w:style w:type="paragraph" w:customStyle="1" w:styleId="billtextsection">
    <w:name w:val="bill_text_section"/>
    <w:basedOn w:val="Normal"/>
    <w:next w:val="articlebody"/>
    <w:qFormat/>
    <w:rsid w:val="00B20771"/>
    <w:pPr>
      <w:spacing w:after="0" w:line="240" w:lineRule="auto"/>
    </w:pPr>
  </w:style>
  <w:style w:type="character" w:customStyle="1" w:styleId="CiteNormalChar">
    <w:name w:val="Cite Normal Char"/>
    <w:locked/>
    <w:rsid w:val="00B20771"/>
  </w:style>
  <w:style w:type="paragraph" w:customStyle="1" w:styleId="Pa3">
    <w:name w:val="Pa3"/>
    <w:basedOn w:val="Normal"/>
    <w:uiPriority w:val="99"/>
    <w:qFormat/>
    <w:rsid w:val="00B20771"/>
    <w:pPr>
      <w:spacing w:after="0" w:line="240" w:lineRule="auto"/>
    </w:pPr>
  </w:style>
  <w:style w:type="character" w:customStyle="1" w:styleId="NormaltextCharChar">
    <w:name w:val="Normal text Char Char"/>
    <w:locked/>
    <w:rsid w:val="00B20771"/>
  </w:style>
  <w:style w:type="paragraph" w:customStyle="1" w:styleId="Normaltext0">
    <w:name w:val="Normal text"/>
    <w:basedOn w:val="Normal"/>
    <w:autoRedefine/>
    <w:qFormat/>
    <w:rsid w:val="00B20771"/>
    <w:pPr>
      <w:spacing w:after="0" w:line="240" w:lineRule="auto"/>
    </w:pPr>
  </w:style>
  <w:style w:type="character" w:customStyle="1" w:styleId="underlinedcardChar1">
    <w:name w:val="underlined card Char"/>
    <w:locked/>
    <w:rsid w:val="00B20771"/>
  </w:style>
  <w:style w:type="paragraph" w:customStyle="1" w:styleId="underlinedcard1">
    <w:name w:val="underlined card"/>
    <w:basedOn w:val="Normal"/>
    <w:next w:val="Pa3"/>
    <w:autoRedefine/>
    <w:qFormat/>
    <w:rsid w:val="00B20771"/>
    <w:pPr>
      <w:spacing w:after="0" w:line="240" w:lineRule="auto"/>
    </w:pPr>
  </w:style>
  <w:style w:type="character" w:customStyle="1" w:styleId="Debate-CardTagandCite-F6Char">
    <w:name w:val="Debate- Card Tag and Cite- F6 Char"/>
    <w:locked/>
    <w:rsid w:val="00B20771"/>
  </w:style>
  <w:style w:type="paragraph" w:customStyle="1" w:styleId="Debate-CardTagandCite-F6">
    <w:name w:val="Debate- Card Tag and Cite- F6"/>
    <w:basedOn w:val="Normal"/>
    <w:next w:val="Normaltext0"/>
    <w:qFormat/>
    <w:rsid w:val="00B20771"/>
    <w:pPr>
      <w:spacing w:after="0" w:line="240" w:lineRule="auto"/>
    </w:pPr>
  </w:style>
  <w:style w:type="paragraph" w:customStyle="1" w:styleId="BLOCKTITLE3">
    <w:name w:val="BLOCK TITLE"/>
    <w:basedOn w:val="Normal"/>
    <w:uiPriority w:val="99"/>
    <w:qFormat/>
    <w:rsid w:val="00B20771"/>
    <w:pPr>
      <w:spacing w:after="0" w:line="240" w:lineRule="auto"/>
    </w:pPr>
  </w:style>
  <w:style w:type="paragraph" w:customStyle="1" w:styleId="StyleNormalWeb10pt">
    <w:name w:val="Style Normal (Web) + 10 pt"/>
    <w:basedOn w:val="Title"/>
    <w:next w:val="Boldunderline1"/>
    <w:qFormat/>
    <w:rsid w:val="00B20771"/>
    <w:pPr>
      <w:spacing w:before="0" w:after="0" w:line="240" w:lineRule="auto"/>
      <w:ind w:left="0" w:right="0"/>
      <w:jc w:val="left"/>
      <w:outlineLvl w:val="9"/>
    </w:pPr>
    <w:rPr>
      <w:rFonts w:ascii="Georgia" w:hAnsi="Georgia"/>
      <w:u w:val="none"/>
    </w:rPr>
  </w:style>
  <w:style w:type="character" w:customStyle="1" w:styleId="cardChar0">
    <w:name w:val="%card Char"/>
    <w:locked/>
    <w:rsid w:val="00B20771"/>
  </w:style>
  <w:style w:type="paragraph" w:customStyle="1" w:styleId="card">
    <w:name w:val="%card"/>
    <w:basedOn w:val="Normal"/>
    <w:next w:val="BLOCKTITLE3"/>
    <w:qFormat/>
    <w:rsid w:val="00B20771"/>
    <w:pPr>
      <w:spacing w:after="0" w:line="240" w:lineRule="auto"/>
    </w:pPr>
  </w:style>
  <w:style w:type="character" w:customStyle="1" w:styleId="UnunderlinedTextChar">
    <w:name w:val="Ununderlined Text Char"/>
    <w:locked/>
    <w:rsid w:val="00B20771"/>
  </w:style>
  <w:style w:type="paragraph" w:customStyle="1" w:styleId="UnunderlinedText">
    <w:name w:val="Ununderlined Text"/>
    <w:basedOn w:val="Normal"/>
    <w:next w:val="card"/>
    <w:autoRedefine/>
    <w:qFormat/>
    <w:rsid w:val="00B20771"/>
    <w:pPr>
      <w:spacing w:after="0" w:line="240" w:lineRule="auto"/>
    </w:pPr>
  </w:style>
  <w:style w:type="character" w:customStyle="1" w:styleId="ReallyfuckingsmallCharCharCharChar">
    <w:name w:val="Really fucking small Char Char Char Char"/>
    <w:locked/>
    <w:rsid w:val="00B20771"/>
  </w:style>
  <w:style w:type="paragraph" w:customStyle="1" w:styleId="ReallyfuckingsmallCharCharChar">
    <w:name w:val="Really fucking small Char Char Char"/>
    <w:basedOn w:val="Normal"/>
    <w:next w:val="NoSpacing"/>
    <w:qFormat/>
    <w:rsid w:val="00B20771"/>
    <w:pPr>
      <w:spacing w:after="0" w:line="240" w:lineRule="auto"/>
    </w:pPr>
  </w:style>
  <w:style w:type="character" w:customStyle="1" w:styleId="CardDownx1Char">
    <w:name w:val="CardDown x1 Char"/>
    <w:locked/>
    <w:rsid w:val="00B20771"/>
  </w:style>
  <w:style w:type="paragraph" w:customStyle="1" w:styleId="CardDownx1">
    <w:name w:val="CardDown x1"/>
    <w:basedOn w:val="Normal"/>
    <w:next w:val="Regular"/>
    <w:qFormat/>
    <w:rsid w:val="00B20771"/>
    <w:pPr>
      <w:spacing w:after="0" w:line="240" w:lineRule="auto"/>
    </w:pPr>
  </w:style>
  <w:style w:type="paragraph" w:customStyle="1" w:styleId="CardDownx15">
    <w:name w:val="CardDown x1.5"/>
    <w:basedOn w:val="Normal"/>
    <w:qFormat/>
    <w:rsid w:val="00B20771"/>
    <w:pPr>
      <w:spacing w:after="0" w:line="240" w:lineRule="auto"/>
    </w:pPr>
  </w:style>
  <w:style w:type="paragraph" w:customStyle="1" w:styleId="Reallyfuckingsmall">
    <w:name w:val="Really fucking small"/>
    <w:basedOn w:val="Normal"/>
    <w:qFormat/>
    <w:rsid w:val="00B20771"/>
    <w:pPr>
      <w:spacing w:after="0" w:line="240" w:lineRule="auto"/>
    </w:pPr>
  </w:style>
  <w:style w:type="character" w:customStyle="1" w:styleId="FullCiteChar">
    <w:name w:val="Full Cite Char"/>
    <w:locked/>
    <w:rsid w:val="00B20771"/>
  </w:style>
  <w:style w:type="paragraph" w:customStyle="1" w:styleId="FullCite">
    <w:name w:val="Full Cite"/>
    <w:basedOn w:val="Normal"/>
    <w:next w:val="Normal"/>
    <w:qFormat/>
    <w:rsid w:val="00B20771"/>
    <w:pPr>
      <w:spacing w:after="0" w:line="240" w:lineRule="auto"/>
    </w:pPr>
  </w:style>
  <w:style w:type="paragraph" w:customStyle="1" w:styleId="CiteTag">
    <w:name w:val="Cite/Tag"/>
    <w:basedOn w:val="Normal"/>
    <w:uiPriority w:val="99"/>
    <w:qFormat/>
    <w:rsid w:val="00B20771"/>
    <w:pPr>
      <w:spacing w:after="0" w:line="240" w:lineRule="auto"/>
    </w:pPr>
  </w:style>
  <w:style w:type="paragraph" w:customStyle="1" w:styleId="cardtext4">
    <w:name w:val="cardtext"/>
    <w:basedOn w:val="Normal"/>
    <w:next w:val="Reallyfuckingsmall"/>
    <w:qFormat/>
    <w:rsid w:val="00B20771"/>
    <w:pPr>
      <w:spacing w:after="0" w:line="240" w:lineRule="auto"/>
    </w:pPr>
  </w:style>
  <w:style w:type="paragraph" w:customStyle="1" w:styleId="Heading5SizeDown">
    <w:name w:val="Heading 5 Size Down"/>
    <w:basedOn w:val="Normal"/>
    <w:autoRedefine/>
    <w:qFormat/>
    <w:rsid w:val="00B20771"/>
    <w:pPr>
      <w:spacing w:after="0" w:line="240" w:lineRule="auto"/>
    </w:pPr>
  </w:style>
  <w:style w:type="character" w:customStyle="1" w:styleId="evidencetextChar">
    <w:name w:val="evidence text Char"/>
    <w:locked/>
    <w:rsid w:val="00B20771"/>
  </w:style>
  <w:style w:type="character" w:customStyle="1" w:styleId="StyleStyleArialNarrow9ptLeft-075ArialNarrowChar">
    <w:name w:val="Style Style Arial Narrow 9 pt Left:  -0.75&quot; + Arial Narrow Char"/>
    <w:locked/>
    <w:rsid w:val="00B20771"/>
  </w:style>
  <w:style w:type="paragraph" w:customStyle="1" w:styleId="StyleStyleArialNarrow9ptLeft-075ArialNarrow">
    <w:name w:val="Style Style Arial Narrow 9 pt Left:  -0.75&quot; + Arial Narrow"/>
    <w:basedOn w:val="Normal"/>
    <w:next w:val="Heading5SizeDown"/>
    <w:qFormat/>
    <w:rsid w:val="00B20771"/>
    <w:pPr>
      <w:spacing w:after="0" w:line="240" w:lineRule="auto"/>
    </w:pPr>
  </w:style>
  <w:style w:type="character" w:customStyle="1" w:styleId="StyleStyleCardTextLeft-075Right0Char">
    <w:name w:val="Style Style Card Text + Left:  -0.75&quot; + Right:  0&quot; Char"/>
    <w:locked/>
    <w:rsid w:val="00B20771"/>
  </w:style>
  <w:style w:type="paragraph" w:customStyle="1" w:styleId="StyleStyleCardTextLeft-075Right0">
    <w:name w:val="Style Style Card Text + Left:  -0.75&quot; + Right:  0&quot;"/>
    <w:basedOn w:val="Normal"/>
    <w:next w:val="evidencetext"/>
    <w:autoRedefine/>
    <w:qFormat/>
    <w:rsid w:val="00B20771"/>
    <w:pPr>
      <w:spacing w:after="0" w:line="240" w:lineRule="auto"/>
    </w:pPr>
  </w:style>
  <w:style w:type="paragraph" w:customStyle="1" w:styleId="ecxmsonormal">
    <w:name w:val="ecxmsonormal"/>
    <w:basedOn w:val="Normal"/>
    <w:qFormat/>
    <w:rsid w:val="00B20771"/>
    <w:pPr>
      <w:spacing w:after="0" w:line="240" w:lineRule="auto"/>
    </w:pPr>
  </w:style>
  <w:style w:type="character" w:customStyle="1" w:styleId="DebateUnderlineBoldChar">
    <w:name w:val="Debate Underline Bold Char"/>
    <w:locked/>
    <w:rsid w:val="00B20771"/>
  </w:style>
  <w:style w:type="paragraph" w:customStyle="1" w:styleId="DebateUnderlineBold">
    <w:name w:val="Debate Underline Bold"/>
    <w:basedOn w:val="Cardtext0"/>
    <w:qFormat/>
    <w:rsid w:val="00B20771"/>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B20771"/>
  </w:style>
  <w:style w:type="paragraph" w:customStyle="1" w:styleId="StyleArialNarrow12ptBoldLeft-075">
    <w:name w:val="Style Arial Narrow 12 pt Bold Left:  -0.75&quot;"/>
    <w:basedOn w:val="Normal"/>
    <w:next w:val="ecxmsonormal"/>
    <w:qFormat/>
    <w:rsid w:val="00B20771"/>
    <w:pPr>
      <w:spacing w:after="0" w:line="240" w:lineRule="auto"/>
    </w:pPr>
  </w:style>
  <w:style w:type="character" w:customStyle="1" w:styleId="StyleStyleevidencetextBorderSinglesolidlineAuto05Char">
    <w:name w:val="Style Style evidence text + Border: : (Single solid line Auto  0.5 ... Char"/>
    <w:locked/>
    <w:rsid w:val="00B20771"/>
  </w:style>
  <w:style w:type="paragraph" w:customStyle="1" w:styleId="StyleStyleevidencetextBorderSinglesolidlineAuto05">
    <w:name w:val="Style Style evidence text + Border: : (Single solid line Auto  0.5 ..."/>
    <w:basedOn w:val="Normal"/>
    <w:next w:val="DebateUnderlineBold"/>
    <w:qFormat/>
    <w:rsid w:val="00B20771"/>
    <w:pPr>
      <w:spacing w:after="0" w:line="240" w:lineRule="auto"/>
    </w:pPr>
  </w:style>
  <w:style w:type="character" w:customStyle="1" w:styleId="StyleevidencetextBorderSinglesolidlineAuto05ptLChar">
    <w:name w:val="Style evidence text + Border: : (Single solid line Auto  0.5 pt L... Char"/>
    <w:locked/>
    <w:rsid w:val="00B20771"/>
  </w:style>
  <w:style w:type="paragraph" w:customStyle="1" w:styleId="StyleevidencetextBorderSinglesolidlineAuto05ptL">
    <w:name w:val="Style evidence text + Border: : (Single solid line Auto  0.5 pt L..."/>
    <w:basedOn w:val="CiteTag"/>
    <w:next w:val="StyleArialNarrow12ptBoldLeft-075"/>
    <w:qFormat/>
    <w:rsid w:val="00B20771"/>
  </w:style>
  <w:style w:type="character" w:customStyle="1" w:styleId="HighlightingChar">
    <w:name w:val="Highlighting Char"/>
    <w:locked/>
    <w:rsid w:val="00B20771"/>
  </w:style>
  <w:style w:type="paragraph" w:customStyle="1" w:styleId="Highlighting">
    <w:name w:val="Highlighting"/>
    <w:basedOn w:val="Normal"/>
    <w:next w:val="StyleStyleevidencetextBorderSinglesolidlineAuto05"/>
    <w:autoRedefine/>
    <w:qFormat/>
    <w:rsid w:val="00B20771"/>
    <w:pPr>
      <w:spacing w:after="0" w:line="240" w:lineRule="auto"/>
    </w:pPr>
  </w:style>
  <w:style w:type="paragraph" w:customStyle="1" w:styleId="CiteCharCharCharChar">
    <w:name w:val="Cite Char Char Char Char"/>
    <w:basedOn w:val="Normal"/>
    <w:next w:val="Normal"/>
    <w:qFormat/>
    <w:rsid w:val="00B20771"/>
    <w:pPr>
      <w:spacing w:after="0" w:line="240" w:lineRule="auto"/>
    </w:pPr>
  </w:style>
  <w:style w:type="character" w:customStyle="1" w:styleId="UnderliningCharChar1CharCharChar">
    <w:name w:val="Underlining Char Char1 Char Char Char"/>
    <w:locked/>
    <w:rsid w:val="00B20771"/>
  </w:style>
  <w:style w:type="paragraph" w:customStyle="1" w:styleId="UnderliningCharChar1CharChar">
    <w:name w:val="Underlining Char Char1 Char Char"/>
    <w:basedOn w:val="Normal"/>
    <w:next w:val="Normal"/>
    <w:qFormat/>
    <w:rsid w:val="00B20771"/>
    <w:pPr>
      <w:spacing w:after="0" w:line="240" w:lineRule="auto"/>
    </w:pPr>
  </w:style>
  <w:style w:type="character" w:customStyle="1" w:styleId="CiteCharCharCharCharCharChar">
    <w:name w:val="Cite Char Char Char Char Char Char"/>
    <w:locked/>
    <w:rsid w:val="00B20771"/>
  </w:style>
  <w:style w:type="paragraph" w:customStyle="1" w:styleId="CiteCharCharCharCharChar">
    <w:name w:val="Cite Char Char Char Char Char"/>
    <w:basedOn w:val="Normal"/>
    <w:next w:val="Normal"/>
    <w:qFormat/>
    <w:rsid w:val="00B20771"/>
    <w:pPr>
      <w:spacing w:after="0" w:line="240" w:lineRule="auto"/>
    </w:pPr>
  </w:style>
  <w:style w:type="character" w:customStyle="1" w:styleId="UnderliningCharCharChar">
    <w:name w:val="Underlining Char Char Char"/>
    <w:locked/>
    <w:rsid w:val="00B20771"/>
  </w:style>
  <w:style w:type="paragraph" w:customStyle="1" w:styleId="UnderliningCharChar">
    <w:name w:val="Underlining Char Char"/>
    <w:basedOn w:val="Normal"/>
    <w:next w:val="Normal"/>
    <w:qFormat/>
    <w:rsid w:val="00B20771"/>
    <w:pPr>
      <w:spacing w:after="0" w:line="240" w:lineRule="auto"/>
    </w:pPr>
  </w:style>
  <w:style w:type="paragraph" w:customStyle="1" w:styleId="Style120">
    <w:name w:val="Style 12"/>
    <w:qFormat/>
    <w:rsid w:val="00B20771"/>
    <w:pPr>
      <w:spacing w:after="200" w:line="276" w:lineRule="auto"/>
    </w:pPr>
  </w:style>
  <w:style w:type="paragraph" w:customStyle="1" w:styleId="Style7">
    <w:name w:val="Style 7"/>
    <w:next w:val="CiteCharCharCharCharChar"/>
    <w:qFormat/>
    <w:rsid w:val="00B20771"/>
    <w:pPr>
      <w:spacing w:after="200" w:line="276" w:lineRule="auto"/>
    </w:pPr>
  </w:style>
  <w:style w:type="paragraph" w:customStyle="1" w:styleId="Style9">
    <w:name w:val="Style 9"/>
    <w:qFormat/>
    <w:rsid w:val="00B20771"/>
    <w:pPr>
      <w:spacing w:after="200" w:line="276" w:lineRule="auto"/>
    </w:pPr>
  </w:style>
  <w:style w:type="paragraph" w:customStyle="1" w:styleId="Emphasis3">
    <w:name w:val="Emphasis3"/>
    <w:next w:val="UnderliningCharChar"/>
    <w:qFormat/>
    <w:rsid w:val="00B20771"/>
    <w:pPr>
      <w:spacing w:after="200" w:line="276" w:lineRule="auto"/>
    </w:pPr>
  </w:style>
  <w:style w:type="paragraph" w:customStyle="1" w:styleId="SmallCard">
    <w:name w:val="Small Card"/>
    <w:basedOn w:val="Normal"/>
    <w:next w:val="Style7"/>
    <w:uiPriority w:val="99"/>
    <w:qFormat/>
    <w:rsid w:val="00B20771"/>
    <w:pPr>
      <w:spacing w:after="0" w:line="240" w:lineRule="auto"/>
    </w:pPr>
  </w:style>
  <w:style w:type="paragraph" w:customStyle="1" w:styleId="BreifTitle">
    <w:name w:val="Breif Title"/>
    <w:basedOn w:val="Normal"/>
    <w:next w:val="Style9"/>
    <w:autoRedefine/>
    <w:uiPriority w:val="99"/>
    <w:qFormat/>
    <w:rsid w:val="00B20771"/>
    <w:pPr>
      <w:spacing w:after="0" w:line="240" w:lineRule="auto"/>
    </w:pPr>
  </w:style>
  <w:style w:type="paragraph" w:customStyle="1" w:styleId="Normal10pt">
    <w:name w:val="Normal + 10 pt"/>
    <w:basedOn w:val="Normal"/>
    <w:next w:val="Emphasis3"/>
    <w:uiPriority w:val="99"/>
    <w:qFormat/>
    <w:rsid w:val="00B20771"/>
    <w:pPr>
      <w:spacing w:after="0" w:line="240" w:lineRule="auto"/>
    </w:pPr>
  </w:style>
  <w:style w:type="paragraph" w:customStyle="1" w:styleId="formfldssel">
    <w:name w:val="formfldssel"/>
    <w:basedOn w:val="Normal"/>
    <w:qFormat/>
    <w:rsid w:val="00B20771"/>
    <w:pPr>
      <w:spacing w:after="0" w:line="240" w:lineRule="auto"/>
    </w:pPr>
  </w:style>
  <w:style w:type="paragraph" w:customStyle="1" w:styleId="hpleftlk">
    <w:name w:val="hpleftlk"/>
    <w:basedOn w:val="Normal"/>
    <w:next w:val="SmallCard"/>
    <w:qFormat/>
    <w:rsid w:val="00B20771"/>
    <w:pPr>
      <w:spacing w:after="0" w:line="240" w:lineRule="auto"/>
    </w:pPr>
  </w:style>
  <w:style w:type="paragraph" w:customStyle="1" w:styleId="lblu">
    <w:name w:val="lblu"/>
    <w:basedOn w:val="Normal"/>
    <w:next w:val="BreifTitle"/>
    <w:qFormat/>
    <w:rsid w:val="00B20771"/>
    <w:pPr>
      <w:spacing w:after="0" w:line="240" w:lineRule="auto"/>
    </w:pPr>
  </w:style>
  <w:style w:type="paragraph" w:customStyle="1" w:styleId="Underlinestyle">
    <w:name w:val="Underlinestyle"/>
    <w:basedOn w:val="Normal"/>
    <w:next w:val="Normal10pt"/>
    <w:qFormat/>
    <w:rsid w:val="00B20771"/>
    <w:pPr>
      <w:spacing w:after="0" w:line="240" w:lineRule="auto"/>
    </w:pPr>
  </w:style>
  <w:style w:type="paragraph" w:customStyle="1" w:styleId="DebateCiteCharChar">
    <w:name w:val="Debate Cite Char Char"/>
    <w:basedOn w:val="Normal"/>
    <w:next w:val="formfldssel"/>
    <w:autoRedefine/>
    <w:qFormat/>
    <w:rsid w:val="00B20771"/>
    <w:pPr>
      <w:spacing w:after="0" w:line="240" w:lineRule="auto"/>
    </w:pPr>
  </w:style>
  <w:style w:type="paragraph" w:customStyle="1" w:styleId="StyleTagandCiteFranklinGothicDemi">
    <w:name w:val="Style Tag and Cite + Franklin Gothic Demi"/>
    <w:basedOn w:val="HotRoute"/>
    <w:next w:val="lblu"/>
    <w:autoRedefine/>
    <w:uiPriority w:val="99"/>
    <w:qFormat/>
    <w:rsid w:val="00B20771"/>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B20771"/>
  </w:style>
  <w:style w:type="paragraph" w:customStyle="1" w:styleId="CiteCard0">
    <w:name w:val="Cite/Card"/>
    <w:basedOn w:val="Normal"/>
    <w:next w:val="StyleTagandCiteFranklinGothicDemi"/>
    <w:qFormat/>
    <w:rsid w:val="00B20771"/>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B20771"/>
    <w:pPr>
      <w:spacing w:after="0" w:line="240" w:lineRule="auto"/>
    </w:pPr>
  </w:style>
  <w:style w:type="paragraph" w:customStyle="1" w:styleId="title-bold-medium">
    <w:name w:val="title-bold-medium"/>
    <w:basedOn w:val="Normal"/>
    <w:next w:val="TagCite2"/>
    <w:uiPriority w:val="99"/>
    <w:qFormat/>
    <w:rsid w:val="00B20771"/>
    <w:pPr>
      <w:spacing w:after="0" w:line="240" w:lineRule="auto"/>
    </w:pPr>
  </w:style>
  <w:style w:type="paragraph" w:customStyle="1" w:styleId="lact">
    <w:name w:val="lact"/>
    <w:basedOn w:val="Normal"/>
    <w:next w:val="CiteCard0"/>
    <w:uiPriority w:val="99"/>
    <w:qFormat/>
    <w:rsid w:val="00B20771"/>
    <w:pPr>
      <w:spacing w:after="0" w:line="240" w:lineRule="auto"/>
    </w:pPr>
  </w:style>
  <w:style w:type="paragraph" w:customStyle="1" w:styleId="shellscontentions">
    <w:name w:val="shells/contentions"/>
    <w:basedOn w:val="DebateCiteCharChar"/>
    <w:next w:val="tagCharCharCharCharCharCharChar"/>
    <w:uiPriority w:val="99"/>
    <w:qFormat/>
    <w:rsid w:val="00B20771"/>
  </w:style>
  <w:style w:type="paragraph" w:customStyle="1" w:styleId="BriefTitle1">
    <w:name w:val="Brief Title 1"/>
    <w:basedOn w:val="Normal"/>
    <w:next w:val="title-bold-medium"/>
    <w:uiPriority w:val="99"/>
    <w:qFormat/>
    <w:rsid w:val="00B20771"/>
    <w:pPr>
      <w:spacing w:after="0" w:line="240" w:lineRule="auto"/>
    </w:pPr>
  </w:style>
  <w:style w:type="paragraph" w:customStyle="1" w:styleId="ShellTitles">
    <w:name w:val="ShellTitles"/>
    <w:basedOn w:val="Normal"/>
    <w:next w:val="shellscontentions"/>
    <w:uiPriority w:val="99"/>
    <w:qFormat/>
    <w:rsid w:val="00B20771"/>
    <w:pPr>
      <w:spacing w:after="0" w:line="240" w:lineRule="auto"/>
    </w:pPr>
  </w:style>
  <w:style w:type="paragraph" w:customStyle="1" w:styleId="ToRead">
    <w:name w:val="To Read"/>
    <w:basedOn w:val="Normal"/>
    <w:uiPriority w:val="99"/>
    <w:qFormat/>
    <w:rsid w:val="00B20771"/>
    <w:pPr>
      <w:spacing w:after="0" w:line="240" w:lineRule="auto"/>
    </w:pPr>
  </w:style>
  <w:style w:type="paragraph" w:customStyle="1" w:styleId="Style21">
    <w:name w:val="Style 2"/>
    <w:basedOn w:val="Normal"/>
    <w:next w:val="ShellTitles"/>
    <w:uiPriority w:val="99"/>
    <w:qFormat/>
    <w:rsid w:val="00B20771"/>
    <w:pPr>
      <w:spacing w:after="0" w:line="240" w:lineRule="auto"/>
    </w:pPr>
  </w:style>
  <w:style w:type="paragraph" w:customStyle="1" w:styleId="Style40">
    <w:name w:val="Style 4"/>
    <w:basedOn w:val="Normal"/>
    <w:uiPriority w:val="99"/>
    <w:qFormat/>
    <w:rsid w:val="00B20771"/>
    <w:pPr>
      <w:spacing w:after="0" w:line="240" w:lineRule="auto"/>
    </w:pPr>
  </w:style>
  <w:style w:type="paragraph" w:customStyle="1" w:styleId="CM10">
    <w:name w:val="CM10"/>
    <w:basedOn w:val="Normal"/>
    <w:uiPriority w:val="99"/>
    <w:qFormat/>
    <w:rsid w:val="00B20771"/>
    <w:pPr>
      <w:spacing w:after="0" w:line="240" w:lineRule="auto"/>
    </w:pPr>
  </w:style>
  <w:style w:type="paragraph" w:customStyle="1" w:styleId="OffensiveLanguage">
    <w:name w:val="Offensive Language"/>
    <w:basedOn w:val="Normal"/>
    <w:next w:val="Normal"/>
    <w:qFormat/>
    <w:rsid w:val="00B20771"/>
    <w:pPr>
      <w:spacing w:after="0" w:line="240" w:lineRule="auto"/>
    </w:pPr>
  </w:style>
  <w:style w:type="paragraph" w:customStyle="1" w:styleId="clearformatting0">
    <w:name w:val="clear formatting"/>
    <w:basedOn w:val="Normal"/>
    <w:next w:val="Style40"/>
    <w:qFormat/>
    <w:rsid w:val="00B20771"/>
    <w:pPr>
      <w:spacing w:after="0" w:line="240" w:lineRule="auto"/>
    </w:pPr>
  </w:style>
  <w:style w:type="paragraph" w:customStyle="1" w:styleId="Style18">
    <w:name w:val="Style 18"/>
    <w:next w:val="CM10"/>
    <w:uiPriority w:val="99"/>
    <w:qFormat/>
    <w:rsid w:val="00B20771"/>
    <w:pPr>
      <w:spacing w:after="200" w:line="276" w:lineRule="auto"/>
    </w:pPr>
  </w:style>
  <w:style w:type="paragraph" w:customStyle="1" w:styleId="formfld">
    <w:name w:val="formfld"/>
    <w:basedOn w:val="Normal"/>
    <w:next w:val="OffensiveLanguage"/>
    <w:qFormat/>
    <w:rsid w:val="00B20771"/>
    <w:pPr>
      <w:spacing w:after="0" w:line="240" w:lineRule="auto"/>
    </w:pPr>
  </w:style>
  <w:style w:type="paragraph" w:customStyle="1" w:styleId="Caption3">
    <w:name w:val="Caption3"/>
    <w:basedOn w:val="Normal"/>
    <w:next w:val="clearformatting0"/>
    <w:uiPriority w:val="99"/>
    <w:qFormat/>
    <w:rsid w:val="00B20771"/>
    <w:pPr>
      <w:spacing w:after="0" w:line="240" w:lineRule="auto"/>
    </w:pPr>
  </w:style>
  <w:style w:type="paragraph" w:customStyle="1" w:styleId="teaserpermalink">
    <w:name w:val="teaser_permalink"/>
    <w:basedOn w:val="Normal"/>
    <w:next w:val="Style18"/>
    <w:uiPriority w:val="99"/>
    <w:qFormat/>
    <w:rsid w:val="00B20771"/>
    <w:pPr>
      <w:spacing w:after="0" w:line="240" w:lineRule="auto"/>
    </w:pPr>
  </w:style>
  <w:style w:type="character" w:styleId="BookTitle">
    <w:name w:val="Book Title"/>
    <w:basedOn w:val="DefaultParagraphFont"/>
    <w:qFormat/>
    <w:rsid w:val="00B20771"/>
    <w:rPr>
      <w:b/>
      <w:bCs/>
      <w:i/>
      <w:iCs/>
      <w:spacing w:val="5"/>
    </w:rPr>
  </w:style>
  <w:style w:type="character" w:customStyle="1" w:styleId="Heading7Char1">
    <w:name w:val="Heading 7 Char1"/>
    <w:basedOn w:val="DefaultParagraphFont"/>
    <w:semiHidden/>
    <w:rsid w:val="00B20771"/>
  </w:style>
  <w:style w:type="character" w:customStyle="1" w:styleId="Heading8Char1">
    <w:name w:val="Heading 8 Char1"/>
    <w:basedOn w:val="DefaultParagraphFont"/>
    <w:semiHidden/>
    <w:rsid w:val="00B20771"/>
  </w:style>
  <w:style w:type="character" w:customStyle="1" w:styleId="Heading9Char1">
    <w:name w:val="Heading 9 Char1"/>
    <w:basedOn w:val="DefaultParagraphFont"/>
    <w:semiHidden/>
    <w:rsid w:val="00B20771"/>
  </w:style>
  <w:style w:type="character" w:customStyle="1" w:styleId="sup1">
    <w:name w:val="sup1"/>
    <w:rsid w:val="00B20771"/>
  </w:style>
  <w:style w:type="character" w:customStyle="1" w:styleId="pgnum1">
    <w:name w:val="pgnum1"/>
    <w:rsid w:val="00B20771"/>
  </w:style>
  <w:style w:type="character" w:customStyle="1" w:styleId="nw">
    <w:name w:val="nw"/>
    <w:rsid w:val="00B20771"/>
  </w:style>
  <w:style w:type="character" w:customStyle="1" w:styleId="CardsHighlight">
    <w:name w:val="Cards Highlight"/>
    <w:uiPriority w:val="1"/>
    <w:rsid w:val="00B20771"/>
  </w:style>
  <w:style w:type="character" w:customStyle="1" w:styleId="apple">
    <w:name w:val="apple"/>
    <w:rsid w:val="00B20771"/>
  </w:style>
  <w:style w:type="character" w:customStyle="1" w:styleId="inhoud">
    <w:name w:val="inhoud"/>
    <w:rsid w:val="00B20771"/>
  </w:style>
  <w:style w:type="character" w:customStyle="1" w:styleId="CardsUnderlined">
    <w:name w:val="Cards Underlined"/>
    <w:qFormat/>
    <w:rsid w:val="00B20771"/>
  </w:style>
  <w:style w:type="character" w:customStyle="1" w:styleId="Cites-AuthorDate">
    <w:name w:val="Cites-Author/Date"/>
    <w:qFormat/>
    <w:rsid w:val="00B20771"/>
  </w:style>
  <w:style w:type="character" w:customStyle="1" w:styleId="StyleCardtextChar10pt">
    <w:name w:val="Style Card text Char + 10 pt"/>
    <w:rsid w:val="00B20771"/>
  </w:style>
  <w:style w:type="character" w:customStyle="1" w:styleId="UnderliningChar2">
    <w:name w:val="Underlining Char2"/>
    <w:rsid w:val="00B20771"/>
  </w:style>
  <w:style w:type="character" w:customStyle="1" w:styleId="UnderliningChar1">
    <w:name w:val="Underlining Char1"/>
    <w:rsid w:val="00B20771"/>
  </w:style>
  <w:style w:type="character" w:customStyle="1" w:styleId="smcaps">
    <w:name w:val="smcaps"/>
    <w:rsid w:val="00B20771"/>
  </w:style>
  <w:style w:type="character" w:customStyle="1" w:styleId="Style1Char2">
    <w:name w:val="Style1 Char2"/>
    <w:rsid w:val="00B20771"/>
  </w:style>
  <w:style w:type="character" w:customStyle="1" w:styleId="inside-head1">
    <w:name w:val="inside-head1"/>
    <w:rsid w:val="00B20771"/>
  </w:style>
  <w:style w:type="character" w:customStyle="1" w:styleId="datestamp1">
    <w:name w:val="datestamp1"/>
    <w:rsid w:val="00B20771"/>
  </w:style>
  <w:style w:type="character" w:customStyle="1" w:styleId="pagetools1">
    <w:name w:val="pagetools1"/>
    <w:rsid w:val="00B20771"/>
  </w:style>
  <w:style w:type="character" w:customStyle="1" w:styleId="smallredtext">
    <w:name w:val="smallredtext"/>
    <w:rsid w:val="00B20771"/>
  </w:style>
  <w:style w:type="character" w:customStyle="1" w:styleId="storyheading31">
    <w:name w:val="storyheading31"/>
    <w:rsid w:val="00B20771"/>
  </w:style>
  <w:style w:type="character" w:customStyle="1" w:styleId="storydeck31">
    <w:name w:val="storydeck31"/>
    <w:rsid w:val="00B20771"/>
  </w:style>
  <w:style w:type="character" w:customStyle="1" w:styleId="subtitle1">
    <w:name w:val="subtitle1"/>
    <w:rsid w:val="00B20771"/>
  </w:style>
  <w:style w:type="character" w:customStyle="1" w:styleId="Title10">
    <w:name w:val="Title1"/>
    <w:rsid w:val="00B20771"/>
  </w:style>
  <w:style w:type="character" w:customStyle="1" w:styleId="clsbiolink">
    <w:name w:val="clsbiolink"/>
    <w:rsid w:val="00B20771"/>
  </w:style>
  <w:style w:type="character" w:customStyle="1" w:styleId="clssmaller">
    <w:name w:val="clssmaller"/>
    <w:rsid w:val="00B20771"/>
  </w:style>
  <w:style w:type="character" w:customStyle="1" w:styleId="sm1">
    <w:name w:val="sm1"/>
    <w:rsid w:val="00B20771"/>
  </w:style>
  <w:style w:type="character" w:customStyle="1" w:styleId="noindentChar">
    <w:name w:val="noindent Char"/>
    <w:rsid w:val="00B20771"/>
  </w:style>
  <w:style w:type="character" w:customStyle="1" w:styleId="SmallChar1">
    <w:name w:val="Small Char1"/>
    <w:rsid w:val="00B20771"/>
  </w:style>
  <w:style w:type="character" w:customStyle="1" w:styleId="fullcite0">
    <w:name w:val="fullcite"/>
    <w:rsid w:val="00B20771"/>
  </w:style>
  <w:style w:type="character" w:customStyle="1" w:styleId="Style9ptThickunderline">
    <w:name w:val="Style 9 pt Thick underline"/>
    <w:rsid w:val="00B20771"/>
  </w:style>
  <w:style w:type="character" w:customStyle="1" w:styleId="CardNotUnderlinedChar">
    <w:name w:val="Card Not Underlined Char"/>
    <w:rsid w:val="00B20771"/>
  </w:style>
  <w:style w:type="character" w:customStyle="1" w:styleId="IndexHeadersCharChar">
    <w:name w:val="Index Headers Char Char"/>
    <w:rsid w:val="00B20771"/>
  </w:style>
  <w:style w:type="character" w:customStyle="1" w:styleId="CircleChar1">
    <w:name w:val="Circle Char1"/>
    <w:rsid w:val="00B20771"/>
  </w:style>
  <w:style w:type="character" w:customStyle="1" w:styleId="textmedium">
    <w:name w:val="textmedium"/>
    <w:rsid w:val="00B20771"/>
  </w:style>
  <w:style w:type="character" w:customStyle="1" w:styleId="justify">
    <w:name w:val="justify"/>
    <w:rsid w:val="00B20771"/>
  </w:style>
  <w:style w:type="character" w:customStyle="1" w:styleId="SmallCardTextChar">
    <w:name w:val="Small Card Text Char"/>
    <w:rsid w:val="00B20771"/>
  </w:style>
  <w:style w:type="character" w:customStyle="1" w:styleId="tagChar30">
    <w:name w:val="tag Char3"/>
    <w:rsid w:val="00B20771"/>
  </w:style>
  <w:style w:type="character" w:customStyle="1" w:styleId="medium-normal1">
    <w:name w:val="medium-normal1"/>
    <w:rsid w:val="00B20771"/>
  </w:style>
  <w:style w:type="character" w:customStyle="1" w:styleId="inside-head">
    <w:name w:val="inside-head"/>
    <w:rsid w:val="00B20771"/>
  </w:style>
  <w:style w:type="character" w:customStyle="1" w:styleId="awtw">
    <w:name w:val="awtw"/>
    <w:rsid w:val="00B20771"/>
  </w:style>
  <w:style w:type="character" w:customStyle="1" w:styleId="CardText-Underlined">
    <w:name w:val="Card Text - Underlined"/>
    <w:rsid w:val="00B20771"/>
  </w:style>
  <w:style w:type="character" w:customStyle="1" w:styleId="Citation-AuthorDate">
    <w:name w:val="Citation - Author/Date"/>
    <w:rsid w:val="00B20771"/>
  </w:style>
  <w:style w:type="character" w:customStyle="1" w:styleId="ld3">
    <w:name w:val="ld3"/>
    <w:rsid w:val="00B20771"/>
  </w:style>
  <w:style w:type="character" w:customStyle="1" w:styleId="5Notunderlined">
    <w:name w:val="5 Not underlined"/>
    <w:rsid w:val="00B20771"/>
  </w:style>
  <w:style w:type="character" w:customStyle="1" w:styleId="postbody">
    <w:name w:val="postbody"/>
    <w:rsid w:val="00B20771"/>
  </w:style>
  <w:style w:type="paragraph" w:styleId="EndnoteText">
    <w:name w:val="endnote text"/>
    <w:basedOn w:val="Normal"/>
    <w:link w:val="EndnoteTextChar1"/>
    <w:unhideWhenUsed/>
    <w:rsid w:val="00B20771"/>
    <w:pPr>
      <w:spacing w:after="0" w:line="240" w:lineRule="auto"/>
    </w:pPr>
    <w:rPr>
      <w:sz w:val="20"/>
      <w:szCs w:val="20"/>
    </w:rPr>
  </w:style>
  <w:style w:type="character" w:customStyle="1" w:styleId="EndnoteTextChar1">
    <w:name w:val="Endnote Text Char1"/>
    <w:basedOn w:val="DefaultParagraphFont"/>
    <w:link w:val="EndnoteText"/>
    <w:rsid w:val="00B20771"/>
    <w:rPr>
      <w:rFonts w:ascii="Calibri" w:hAnsi="Calibri"/>
      <w:sz w:val="20"/>
      <w:szCs w:val="20"/>
    </w:rPr>
  </w:style>
  <w:style w:type="character" w:customStyle="1" w:styleId="ssl4">
    <w:name w:val="ss_l4"/>
    <w:rsid w:val="00B20771"/>
  </w:style>
  <w:style w:type="character" w:customStyle="1" w:styleId="stylestylebold12pt">
    <w:name w:val="stylestylebold12pt"/>
    <w:rsid w:val="00B20771"/>
  </w:style>
  <w:style w:type="character" w:customStyle="1" w:styleId="externaledithide">
    <w:name w:val="external_edit_hide"/>
    <w:rsid w:val="00B20771"/>
  </w:style>
  <w:style w:type="character" w:customStyle="1" w:styleId="grey10">
    <w:name w:val="grey10"/>
    <w:rsid w:val="00B20771"/>
  </w:style>
  <w:style w:type="character" w:customStyle="1" w:styleId="CharacterStyle20">
    <w:name w:val="Character Style 20"/>
    <w:rsid w:val="00B20771"/>
  </w:style>
  <w:style w:type="character" w:customStyle="1" w:styleId="Style11ptUnderlineBorderSinglesolidlineAuto05pt">
    <w:name w:val="Style 11 pt Underline Border: : (Single solid line Auto  0.5 pt..."/>
    <w:rsid w:val="00B20771"/>
  </w:style>
  <w:style w:type="character" w:customStyle="1" w:styleId="A9">
    <w:name w:val="A9"/>
    <w:uiPriority w:val="99"/>
    <w:rsid w:val="00B20771"/>
  </w:style>
  <w:style w:type="character" w:customStyle="1" w:styleId="A5">
    <w:name w:val="A5"/>
    <w:uiPriority w:val="99"/>
    <w:rsid w:val="00B20771"/>
  </w:style>
  <w:style w:type="character" w:customStyle="1" w:styleId="underline1">
    <w:name w:val="underline1"/>
    <w:rsid w:val="00B20771"/>
  </w:style>
  <w:style w:type="character" w:customStyle="1" w:styleId="see">
    <w:name w:val="see"/>
    <w:rsid w:val="00B20771"/>
  </w:style>
  <w:style w:type="character" w:customStyle="1" w:styleId="CharacterStyle2">
    <w:name w:val="Character Style 2"/>
    <w:uiPriority w:val="99"/>
    <w:rsid w:val="00B20771"/>
  </w:style>
  <w:style w:type="character" w:customStyle="1" w:styleId="lightblue">
    <w:name w:val="lightblue"/>
    <w:rsid w:val="00B20771"/>
  </w:style>
  <w:style w:type="character" w:customStyle="1" w:styleId="centerheadlines">
    <w:name w:val="centerheadlines"/>
    <w:rsid w:val="00B20771"/>
  </w:style>
  <w:style w:type="character" w:customStyle="1" w:styleId="datetime">
    <w:name w:val="datetime"/>
    <w:rsid w:val="00B20771"/>
  </w:style>
  <w:style w:type="character" w:customStyle="1" w:styleId="info">
    <w:name w:val="info"/>
    <w:rsid w:val="00B20771"/>
  </w:style>
  <w:style w:type="character" w:customStyle="1" w:styleId="datestory">
    <w:name w:val="datestory"/>
    <w:rsid w:val="00B20771"/>
  </w:style>
  <w:style w:type="character" w:customStyle="1" w:styleId="A1">
    <w:name w:val="A1"/>
    <w:uiPriority w:val="99"/>
    <w:rsid w:val="00B20771"/>
  </w:style>
  <w:style w:type="character" w:customStyle="1" w:styleId="-SmallText-">
    <w:name w:val="-Small Text-"/>
    <w:rsid w:val="00B20771"/>
  </w:style>
  <w:style w:type="character" w:customStyle="1" w:styleId="goohl1">
    <w:name w:val="goohl1"/>
    <w:rsid w:val="00B20771"/>
  </w:style>
  <w:style w:type="character" w:customStyle="1" w:styleId="goohl2">
    <w:name w:val="goohl2"/>
    <w:rsid w:val="00B20771"/>
  </w:style>
  <w:style w:type="character" w:customStyle="1" w:styleId="goohl0">
    <w:name w:val="goohl0"/>
    <w:rsid w:val="00B20771"/>
  </w:style>
  <w:style w:type="character" w:customStyle="1" w:styleId="StyleUnderlineBorderSinglesolidlineAuto05ptLinew">
    <w:name w:val="Style Underline Border: : (Single solid line Auto  0.5 pt Line w..."/>
    <w:basedOn w:val="DefaultParagraphFont"/>
    <w:rsid w:val="00B20771"/>
  </w:style>
  <w:style w:type="character" w:customStyle="1" w:styleId="citeschar10">
    <w:name w:val="citeschar1"/>
    <w:basedOn w:val="DefaultParagraphFont"/>
    <w:rsid w:val="00B20771"/>
  </w:style>
  <w:style w:type="character" w:customStyle="1" w:styleId="cardunderlinedchar0">
    <w:name w:val="cardunderlinedchar"/>
    <w:basedOn w:val="DefaultParagraphFont"/>
    <w:rsid w:val="00B20771"/>
  </w:style>
  <w:style w:type="paragraph" w:customStyle="1" w:styleId="Style1CharChar">
    <w:name w:val="Style1 Char Char"/>
    <w:basedOn w:val="Normal"/>
    <w:qFormat/>
    <w:rsid w:val="00B20771"/>
    <w:pPr>
      <w:spacing w:after="0" w:line="240" w:lineRule="auto"/>
    </w:pPr>
  </w:style>
  <w:style w:type="character" w:customStyle="1" w:styleId="Style1CharCharChar">
    <w:name w:val="Style1 Char Char Char"/>
    <w:locked/>
    <w:rsid w:val="00B20771"/>
  </w:style>
  <w:style w:type="character" w:customStyle="1" w:styleId="FootnoteTextChar1">
    <w:name w:val="Footnote Text Char1"/>
    <w:basedOn w:val="DefaultParagraphFont"/>
    <w:rsid w:val="00B20771"/>
    <w:rPr>
      <w:rFonts w:ascii="Georgia" w:hAnsi="Georgia"/>
      <w:sz w:val="20"/>
      <w:szCs w:val="20"/>
    </w:rPr>
  </w:style>
  <w:style w:type="character" w:customStyle="1" w:styleId="headline">
    <w:name w:val="headline"/>
    <w:rsid w:val="00B20771"/>
  </w:style>
  <w:style w:type="character" w:customStyle="1" w:styleId="provider">
    <w:name w:val="provider"/>
    <w:basedOn w:val="DefaultParagraphFont"/>
    <w:rsid w:val="00B20771"/>
  </w:style>
  <w:style w:type="character" w:customStyle="1" w:styleId="ilad">
    <w:name w:val="il_ad"/>
    <w:rsid w:val="00B20771"/>
  </w:style>
  <w:style w:type="character" w:customStyle="1" w:styleId="grame">
    <w:name w:val="grame"/>
    <w:rsid w:val="00B20771"/>
  </w:style>
  <w:style w:type="character" w:customStyle="1" w:styleId="spelle">
    <w:name w:val="spelle"/>
    <w:rsid w:val="00B20771"/>
  </w:style>
  <w:style w:type="character" w:customStyle="1" w:styleId="vitstorybyline">
    <w:name w:val="vitstorybyline"/>
    <w:rsid w:val="00B20771"/>
  </w:style>
  <w:style w:type="character" w:customStyle="1" w:styleId="yahoobuzzbadge-form">
    <w:name w:val="yahoobuzzbadge-form"/>
    <w:rsid w:val="00B20771"/>
  </w:style>
  <w:style w:type="character" w:customStyle="1" w:styleId="tickerlinx">
    <w:name w:val="tickerlinx"/>
    <w:rsid w:val="00B20771"/>
  </w:style>
  <w:style w:type="character" w:customStyle="1" w:styleId="post-author">
    <w:name w:val="post-author"/>
    <w:rsid w:val="00B20771"/>
  </w:style>
  <w:style w:type="character" w:customStyle="1" w:styleId="post-timestamp">
    <w:name w:val="post-timestamp"/>
    <w:rsid w:val="00B20771"/>
  </w:style>
  <w:style w:type="character" w:customStyle="1" w:styleId="mw-headline">
    <w:name w:val="mw-headline"/>
    <w:rsid w:val="00B20771"/>
  </w:style>
  <w:style w:type="character" w:customStyle="1" w:styleId="month">
    <w:name w:val="month"/>
    <w:rsid w:val="00B20771"/>
  </w:style>
  <w:style w:type="character" w:customStyle="1" w:styleId="2xBoldUnderline">
    <w:name w:val="2x_Bold_Underline"/>
    <w:rsid w:val="00B20771"/>
  </w:style>
  <w:style w:type="character" w:customStyle="1" w:styleId="texttitlebigred">
    <w:name w:val="texttitlebigred"/>
    <w:rsid w:val="00B20771"/>
  </w:style>
  <w:style w:type="character" w:customStyle="1" w:styleId="subtitles">
    <w:name w:val="subtitles"/>
    <w:rsid w:val="00B20771"/>
  </w:style>
  <w:style w:type="character" w:customStyle="1" w:styleId="UnderlineCharChar1">
    <w:name w:val="Underline Char Char1"/>
    <w:rsid w:val="00B20771"/>
  </w:style>
  <w:style w:type="character" w:customStyle="1" w:styleId="CiteCardChar1">
    <w:name w:val="Cite_Card Char1"/>
    <w:rsid w:val="00B20771"/>
  </w:style>
  <w:style w:type="character" w:customStyle="1" w:styleId="ptitleinside">
    <w:name w:val="p_title_inside"/>
    <w:rsid w:val="00B20771"/>
  </w:style>
  <w:style w:type="character" w:customStyle="1" w:styleId="paramv">
    <w:name w:val="paramv"/>
    <w:rsid w:val="00B20771"/>
  </w:style>
  <w:style w:type="character" w:customStyle="1" w:styleId="quotepeekbase">
    <w:name w:val="quotepeekbase"/>
    <w:rsid w:val="00B20771"/>
  </w:style>
  <w:style w:type="character" w:customStyle="1" w:styleId="symbol">
    <w:name w:val="symbol"/>
    <w:rsid w:val="00B20771"/>
  </w:style>
  <w:style w:type="character" w:customStyle="1" w:styleId="data">
    <w:name w:val="data"/>
    <w:rsid w:val="00B20771"/>
  </w:style>
  <w:style w:type="character" w:customStyle="1" w:styleId="cross-head">
    <w:name w:val="cross-head"/>
    <w:rsid w:val="00B20771"/>
  </w:style>
  <w:style w:type="character" w:customStyle="1" w:styleId="scaps">
    <w:name w:val="scaps"/>
    <w:rsid w:val="00B20771"/>
  </w:style>
  <w:style w:type="character" w:customStyle="1" w:styleId="pub-date">
    <w:name w:val="pub-date"/>
    <w:rsid w:val="00B20771"/>
  </w:style>
  <w:style w:type="character" w:customStyle="1" w:styleId="StyleTimesNewRoman12ptBold">
    <w:name w:val="Style Times New Roman 12 pt Bold"/>
    <w:rsid w:val="00B20771"/>
  </w:style>
  <w:style w:type="character" w:customStyle="1" w:styleId="AuthorDateF4">
    <w:name w:val="Author Date (F4)"/>
    <w:rsid w:val="00B20771"/>
  </w:style>
  <w:style w:type="character" w:customStyle="1" w:styleId="BoldUnderlineF6">
    <w:name w:val="Bold Underline (F6)"/>
    <w:rsid w:val="00B20771"/>
  </w:style>
  <w:style w:type="character" w:customStyle="1" w:styleId="grouptext">
    <w:name w:val="group_text"/>
    <w:rsid w:val="00B20771"/>
  </w:style>
  <w:style w:type="character" w:customStyle="1" w:styleId="authors">
    <w:name w:val="authors"/>
    <w:rsid w:val="00B20771"/>
  </w:style>
  <w:style w:type="character" w:customStyle="1" w:styleId="StyleArial12ptBoldItalic">
    <w:name w:val="Style Arial 12 pt Bold Italic"/>
    <w:rsid w:val="00B20771"/>
  </w:style>
  <w:style w:type="character" w:customStyle="1" w:styleId="verdana12grey1">
    <w:name w:val="verdana12grey1"/>
    <w:rsid w:val="00B20771"/>
  </w:style>
  <w:style w:type="character" w:customStyle="1" w:styleId="verdana9grey1a">
    <w:name w:val="verdana9grey1a"/>
    <w:rsid w:val="00B20771"/>
  </w:style>
  <w:style w:type="character" w:customStyle="1" w:styleId="nn-twttr-share-btn">
    <w:name w:val="nn-twttr-share-btn"/>
    <w:rsid w:val="00B20771"/>
  </w:style>
  <w:style w:type="character" w:customStyle="1" w:styleId="count">
    <w:name w:val="count"/>
    <w:rsid w:val="00B20771"/>
  </w:style>
  <w:style w:type="character" w:customStyle="1" w:styleId="fbbuttontext">
    <w:name w:val="fb_button_text"/>
    <w:rsid w:val="00B20771"/>
  </w:style>
  <w:style w:type="character" w:customStyle="1" w:styleId="comment-count">
    <w:name w:val="comment-count"/>
    <w:rsid w:val="00B20771"/>
  </w:style>
  <w:style w:type="character" w:customStyle="1" w:styleId="comment-count-text">
    <w:name w:val="comment-count-text"/>
    <w:rsid w:val="00B20771"/>
  </w:style>
  <w:style w:type="character" w:customStyle="1" w:styleId="author-name">
    <w:name w:val="author-name"/>
    <w:rsid w:val="00B20771"/>
  </w:style>
  <w:style w:type="character" w:customStyle="1" w:styleId="lightheader">
    <w:name w:val="lightheader"/>
    <w:rsid w:val="00B20771"/>
  </w:style>
  <w:style w:type="character" w:customStyle="1" w:styleId="CiteCardCharCharCharCharChar">
    <w:name w:val="Cite_Card Char Char Char Char Char"/>
    <w:rsid w:val="00B20771"/>
  </w:style>
  <w:style w:type="character" w:customStyle="1" w:styleId="CiteCardCharCharCharCharCharChar">
    <w:name w:val="Cite_Card Char Char Char Char Char Char"/>
    <w:rsid w:val="00B20771"/>
  </w:style>
  <w:style w:type="character" w:customStyle="1" w:styleId="yahoobuzzbadge">
    <w:name w:val="yahoobuzzbadge"/>
    <w:rsid w:val="00B20771"/>
  </w:style>
  <w:style w:type="character" w:customStyle="1" w:styleId="fbsharecountinner">
    <w:name w:val="fb_share_count_inner"/>
    <w:rsid w:val="00B20771"/>
  </w:style>
  <w:style w:type="character" w:customStyle="1" w:styleId="fbconnectbuttontext">
    <w:name w:val="fbconnectbutton_text"/>
    <w:rsid w:val="00B20771"/>
  </w:style>
  <w:style w:type="paragraph" w:customStyle="1" w:styleId="Sourcename">
    <w:name w:val="Source name"/>
    <w:basedOn w:val="Normal"/>
    <w:qFormat/>
    <w:rsid w:val="00B20771"/>
    <w:pPr>
      <w:spacing w:after="0" w:line="240" w:lineRule="auto"/>
    </w:pPr>
  </w:style>
  <w:style w:type="character" w:customStyle="1" w:styleId="SourcenameChar">
    <w:name w:val="Source name Char"/>
    <w:locked/>
    <w:rsid w:val="00B20771"/>
  </w:style>
  <w:style w:type="character" w:customStyle="1" w:styleId="StrongEmphasis">
    <w:name w:val="Strong Emphasis"/>
    <w:rsid w:val="00B20771"/>
  </w:style>
  <w:style w:type="character" w:customStyle="1" w:styleId="Caption2">
    <w:name w:val="Caption2"/>
    <w:rsid w:val="00B20771"/>
  </w:style>
  <w:style w:type="character" w:customStyle="1" w:styleId="Style11ptItalicUnderline">
    <w:name w:val="Style 11 pt Italic Underline"/>
    <w:rsid w:val="00B20771"/>
  </w:style>
  <w:style w:type="character" w:customStyle="1" w:styleId="Style11ptItalic">
    <w:name w:val="Style 11 pt Italic"/>
    <w:rsid w:val="00B20771"/>
  </w:style>
  <w:style w:type="character" w:customStyle="1" w:styleId="Style6pt">
    <w:name w:val="Style 6 pt"/>
    <w:qFormat/>
    <w:rsid w:val="00B20771"/>
  </w:style>
  <w:style w:type="character" w:customStyle="1" w:styleId="article-articlebody">
    <w:name w:val="article-articlebody"/>
    <w:basedOn w:val="DefaultParagraphFont"/>
    <w:rsid w:val="00B20771"/>
  </w:style>
  <w:style w:type="character" w:customStyle="1" w:styleId="pageheader0">
    <w:name w:val="pageheader"/>
    <w:basedOn w:val="DefaultParagraphFont"/>
    <w:rsid w:val="00B20771"/>
  </w:style>
  <w:style w:type="character" w:customStyle="1" w:styleId="AuthorCharChar">
    <w:name w:val="Author Char Char"/>
    <w:rsid w:val="00B20771"/>
  </w:style>
  <w:style w:type="character" w:customStyle="1" w:styleId="smallchar0">
    <w:name w:val="smallchar"/>
    <w:basedOn w:val="DefaultParagraphFont"/>
    <w:rsid w:val="00B20771"/>
  </w:style>
  <w:style w:type="character" w:customStyle="1" w:styleId="Shortcite">
    <w:name w:val="Shortcite"/>
    <w:rsid w:val="00B20771"/>
  </w:style>
  <w:style w:type="character" w:customStyle="1" w:styleId="Longcite">
    <w:name w:val="Longcite"/>
    <w:rsid w:val="00B20771"/>
  </w:style>
  <w:style w:type="character" w:customStyle="1" w:styleId="StyleStyle7pt8pt">
    <w:name w:val="Style Style 7 pt + 8 pt"/>
    <w:rsid w:val="00B20771"/>
  </w:style>
  <w:style w:type="character" w:customStyle="1" w:styleId="StyleStyleThickunderlineBold1">
    <w:name w:val="Style Style Thick underline + Bold1"/>
    <w:rsid w:val="00B20771"/>
  </w:style>
  <w:style w:type="character" w:customStyle="1" w:styleId="StyleUnderline2">
    <w:name w:val="Style Underline2"/>
    <w:rsid w:val="00B20771"/>
  </w:style>
  <w:style w:type="character" w:customStyle="1" w:styleId="tagchar">
    <w:name w:val="tagchar"/>
    <w:basedOn w:val="DefaultParagraphFont"/>
    <w:rsid w:val="00B20771"/>
  </w:style>
  <w:style w:type="character" w:customStyle="1" w:styleId="address">
    <w:name w:val="address"/>
    <w:rsid w:val="00B20771"/>
  </w:style>
  <w:style w:type="character" w:customStyle="1" w:styleId="NormalizationChar">
    <w:name w:val="Normalization Char"/>
    <w:rsid w:val="00B20771"/>
  </w:style>
  <w:style w:type="character" w:customStyle="1" w:styleId="maintextbldleft">
    <w:name w:val="maintextbldleft"/>
    <w:basedOn w:val="DefaultParagraphFont"/>
    <w:rsid w:val="00B20771"/>
  </w:style>
  <w:style w:type="character" w:customStyle="1" w:styleId="maintextleft">
    <w:name w:val="maintextleft"/>
    <w:basedOn w:val="DefaultParagraphFont"/>
    <w:rsid w:val="00B20771"/>
  </w:style>
  <w:style w:type="character" w:customStyle="1" w:styleId="highlight1">
    <w:name w:val="highlight"/>
    <w:rsid w:val="00B20771"/>
  </w:style>
  <w:style w:type="character" w:customStyle="1" w:styleId="Shrinker">
    <w:name w:val="Shrinker"/>
    <w:rsid w:val="00B20771"/>
  </w:style>
  <w:style w:type="character" w:customStyle="1" w:styleId="heading2char1">
    <w:name w:val="heading2char"/>
    <w:basedOn w:val="DefaultParagraphFont"/>
    <w:rsid w:val="00B20771"/>
  </w:style>
  <w:style w:type="character" w:customStyle="1" w:styleId="heading3char1">
    <w:name w:val="heading3char1"/>
    <w:basedOn w:val="DefaultParagraphFont"/>
    <w:rsid w:val="00B20771"/>
  </w:style>
  <w:style w:type="character" w:customStyle="1" w:styleId="underlinea">
    <w:name w:val="underlinea"/>
    <w:basedOn w:val="DefaultParagraphFont"/>
    <w:rsid w:val="00B20771"/>
  </w:style>
  <w:style w:type="character" w:customStyle="1" w:styleId="StyleUnderlineChar9pt2">
    <w:name w:val="Style Underline Char + 9 pt2"/>
    <w:rsid w:val="00B20771"/>
  </w:style>
  <w:style w:type="character" w:customStyle="1" w:styleId="StyleUnderlineChar9ptBold1">
    <w:name w:val="Style Underline Char + 9 pt Bold1"/>
    <w:rsid w:val="00B20771"/>
  </w:style>
  <w:style w:type="character" w:customStyle="1" w:styleId="FontStyle329">
    <w:name w:val="Font Style329"/>
    <w:uiPriority w:val="99"/>
    <w:rsid w:val="00B20771"/>
  </w:style>
  <w:style w:type="character" w:customStyle="1" w:styleId="styleboldunderline">
    <w:name w:val="styleboldunderline"/>
    <w:rsid w:val="00B20771"/>
  </w:style>
  <w:style w:type="character" w:customStyle="1" w:styleId="FontStyle291">
    <w:name w:val="Font Style291"/>
    <w:uiPriority w:val="99"/>
    <w:rsid w:val="00B20771"/>
  </w:style>
  <w:style w:type="character" w:customStyle="1" w:styleId="FontStyle232">
    <w:name w:val="Font Style232"/>
    <w:uiPriority w:val="99"/>
    <w:rsid w:val="00B20771"/>
  </w:style>
  <w:style w:type="character" w:customStyle="1" w:styleId="MicroTextCharChar">
    <w:name w:val="MicroText Char Char"/>
    <w:rsid w:val="00B20771"/>
  </w:style>
  <w:style w:type="character" w:customStyle="1" w:styleId="Hyperlink6">
    <w:name w:val="Hyperlink6"/>
    <w:rsid w:val="00B20771"/>
  </w:style>
  <w:style w:type="character" w:customStyle="1" w:styleId="pmterms11">
    <w:name w:val="pmterms11"/>
    <w:rsid w:val="00B20771"/>
  </w:style>
  <w:style w:type="character" w:customStyle="1" w:styleId="style61">
    <w:name w:val="style6"/>
    <w:rsid w:val="00B20771"/>
  </w:style>
  <w:style w:type="character" w:customStyle="1" w:styleId="Title2">
    <w:name w:val="Title2"/>
    <w:basedOn w:val="DefaultParagraphFont"/>
    <w:rsid w:val="00B20771"/>
  </w:style>
  <w:style w:type="character" w:customStyle="1" w:styleId="pmterms12">
    <w:name w:val="pmterms12"/>
    <w:basedOn w:val="DefaultParagraphFont"/>
    <w:rsid w:val="00B20771"/>
  </w:style>
  <w:style w:type="character" w:customStyle="1" w:styleId="BoldandUnderlineChar1Char2Char">
    <w:name w:val="Bold and Underline Char1 Char2 Char"/>
    <w:basedOn w:val="DefaultParagraphFont"/>
    <w:rsid w:val="00B20771"/>
  </w:style>
  <w:style w:type="character" w:customStyle="1" w:styleId="cardtextsmallCharCharCharCharCharCharCharCharCharCharCharChar">
    <w:name w:val="card text small Char Char Char Char Char Char Char Char Char Char Char Char"/>
    <w:basedOn w:val="DefaultParagraphFont"/>
    <w:rsid w:val="00B20771"/>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B20771"/>
  </w:style>
  <w:style w:type="character" w:customStyle="1" w:styleId="pmterms2">
    <w:name w:val="pmterms2"/>
    <w:basedOn w:val="DefaultParagraphFont"/>
    <w:rsid w:val="00B20771"/>
  </w:style>
  <w:style w:type="character" w:customStyle="1" w:styleId="BoldandUnderlineChar1Char2CharChar">
    <w:name w:val="Bold and Underline Char1 Char2 Char Char"/>
    <w:basedOn w:val="DefaultParagraphFont"/>
    <w:rsid w:val="00B20771"/>
  </w:style>
  <w:style w:type="character" w:customStyle="1" w:styleId="UnderlineChar1Char1">
    <w:name w:val="Underline Char1 Char1"/>
    <w:basedOn w:val="DefaultParagraphFont"/>
    <w:rsid w:val="00B20771"/>
  </w:style>
  <w:style w:type="character" w:customStyle="1" w:styleId="UnderlineChar6CharCharCharCharCharCharCharChar">
    <w:name w:val="Underline Char6 Char Char Char Char Char Char Char Char"/>
    <w:basedOn w:val="DefaultParagraphFont"/>
    <w:rsid w:val="00B20771"/>
  </w:style>
  <w:style w:type="character" w:customStyle="1" w:styleId="BoldText12pt">
    <w:name w:val="Bold Text 12 pt"/>
    <w:autoRedefine/>
    <w:rsid w:val="00B20771"/>
  </w:style>
  <w:style w:type="paragraph" w:styleId="BodyTextIndent2">
    <w:name w:val="Body Text Indent 2"/>
    <w:basedOn w:val="Normal"/>
    <w:link w:val="BodyTextIndent2Char1"/>
    <w:unhideWhenUsed/>
    <w:rsid w:val="00B20771"/>
    <w:pPr>
      <w:spacing w:after="120" w:line="480" w:lineRule="auto"/>
      <w:ind w:left="360"/>
    </w:pPr>
  </w:style>
  <w:style w:type="character" w:customStyle="1" w:styleId="BodyTextIndent2Char1">
    <w:name w:val="Body Text Indent 2 Char1"/>
    <w:basedOn w:val="DefaultParagraphFont"/>
    <w:link w:val="BodyTextIndent2"/>
    <w:rsid w:val="00B20771"/>
    <w:rPr>
      <w:rFonts w:ascii="Calibri" w:hAnsi="Calibri"/>
    </w:rPr>
  </w:style>
  <w:style w:type="character" w:customStyle="1" w:styleId="Style2CharChar">
    <w:name w:val="Style2 Char Char"/>
    <w:basedOn w:val="DefaultParagraphFont"/>
    <w:rsid w:val="00B20771"/>
  </w:style>
  <w:style w:type="character" w:customStyle="1" w:styleId="DebateCiteCharCharChar">
    <w:name w:val="Debate Cite Char Char Char"/>
    <w:basedOn w:val="DefaultParagraphFont"/>
    <w:rsid w:val="00B20771"/>
  </w:style>
  <w:style w:type="paragraph" w:styleId="BodyTextFirstIndent">
    <w:name w:val="Body Text First Indent"/>
    <w:basedOn w:val="BodyText"/>
    <w:link w:val="BodyTextFirstIndentChar1"/>
    <w:rsid w:val="00B20771"/>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B20771"/>
    <w:rPr>
      <w:rFonts w:ascii="Georgia" w:hAnsi="Georgia"/>
    </w:rPr>
  </w:style>
  <w:style w:type="character" w:customStyle="1" w:styleId="Style10ptBold">
    <w:name w:val="Style 10 pt Bold"/>
    <w:basedOn w:val="DefaultParagraphFont"/>
    <w:rsid w:val="00B20771"/>
  </w:style>
  <w:style w:type="character" w:customStyle="1" w:styleId="text9">
    <w:name w:val="text9"/>
    <w:basedOn w:val="DefaultParagraphFont"/>
    <w:rsid w:val="00B20771"/>
  </w:style>
  <w:style w:type="character" w:customStyle="1" w:styleId="text21">
    <w:name w:val="text21"/>
    <w:basedOn w:val="DefaultParagraphFont"/>
    <w:rsid w:val="00B20771"/>
  </w:style>
  <w:style w:type="character" w:customStyle="1" w:styleId="text19">
    <w:name w:val="text19"/>
    <w:basedOn w:val="DefaultParagraphFont"/>
    <w:rsid w:val="00B20771"/>
  </w:style>
  <w:style w:type="character" w:customStyle="1" w:styleId="term2">
    <w:name w:val="term2"/>
    <w:basedOn w:val="DefaultParagraphFont"/>
    <w:rsid w:val="00B20771"/>
  </w:style>
  <w:style w:type="character" w:customStyle="1" w:styleId="ToReadChar">
    <w:name w:val="To Read Char"/>
    <w:basedOn w:val="DefaultParagraphFont"/>
    <w:rsid w:val="00B20771"/>
  </w:style>
  <w:style w:type="character" w:customStyle="1" w:styleId="ToReadCharChar">
    <w:name w:val="To Read Char Char"/>
    <w:basedOn w:val="DefaultParagraphFont"/>
    <w:rsid w:val="00B20771"/>
  </w:style>
  <w:style w:type="character" w:customStyle="1" w:styleId="storytextstyle">
    <w:name w:val="storytextstyle"/>
    <w:basedOn w:val="DefaultParagraphFont"/>
    <w:rsid w:val="00B20771"/>
  </w:style>
  <w:style w:type="character" w:customStyle="1" w:styleId="cardunderlinedCharChar">
    <w:name w:val="card underlined Char Char"/>
    <w:basedOn w:val="DefaultParagraphFont"/>
    <w:rsid w:val="00B20771"/>
  </w:style>
  <w:style w:type="character" w:customStyle="1" w:styleId="articlehead21">
    <w:name w:val="articlehead21"/>
    <w:basedOn w:val="DefaultParagraphFont"/>
    <w:rsid w:val="00B20771"/>
  </w:style>
  <w:style w:type="character" w:customStyle="1" w:styleId="BoldandUnderlineChar2Char1">
    <w:name w:val="Bold and Underline Char2 Char1"/>
    <w:basedOn w:val="DefaultParagraphFont"/>
    <w:rsid w:val="00B20771"/>
  </w:style>
  <w:style w:type="character" w:customStyle="1" w:styleId="TagCiteChar10">
    <w:name w:val="Tag/Cite Char1"/>
    <w:basedOn w:val="DefaultParagraphFont"/>
    <w:rsid w:val="00B20771"/>
  </w:style>
  <w:style w:type="character" w:customStyle="1" w:styleId="CardCharChar0">
    <w:name w:val="Card Char Char"/>
    <w:basedOn w:val="DefaultParagraphFont"/>
    <w:rsid w:val="00B20771"/>
  </w:style>
  <w:style w:type="character" w:customStyle="1" w:styleId="BriefTitle1Char">
    <w:name w:val="Brief Title 1 Char"/>
    <w:basedOn w:val="DefaultParagraphFont"/>
    <w:rsid w:val="00B20771"/>
  </w:style>
  <w:style w:type="character" w:customStyle="1" w:styleId="TagCiteCharChar">
    <w:name w:val="Tag/Cite Char Char"/>
    <w:basedOn w:val="DefaultParagraphFont"/>
    <w:rsid w:val="00B20771"/>
  </w:style>
  <w:style w:type="character" w:customStyle="1" w:styleId="prodgeneral1">
    <w:name w:val="prodgeneral1"/>
    <w:basedOn w:val="DefaultParagraphFont"/>
    <w:rsid w:val="00B20771"/>
  </w:style>
  <w:style w:type="character" w:customStyle="1" w:styleId="texto11">
    <w:name w:val="texto11"/>
    <w:basedOn w:val="DefaultParagraphFont"/>
    <w:rsid w:val="00B20771"/>
  </w:style>
  <w:style w:type="character" w:customStyle="1" w:styleId="date10">
    <w:name w:val="date1"/>
    <w:basedOn w:val="DefaultParagraphFont"/>
    <w:rsid w:val="00B20771"/>
  </w:style>
  <w:style w:type="character" w:customStyle="1" w:styleId="summary1">
    <w:name w:val="summary1"/>
    <w:basedOn w:val="DefaultParagraphFont"/>
    <w:rsid w:val="00B20771"/>
  </w:style>
  <w:style w:type="character" w:customStyle="1" w:styleId="text3">
    <w:name w:val="text3"/>
    <w:basedOn w:val="DefaultParagraphFont"/>
    <w:rsid w:val="00B20771"/>
  </w:style>
  <w:style w:type="character" w:customStyle="1" w:styleId="featurecontentgray1">
    <w:name w:val="featurecontentgray1"/>
    <w:basedOn w:val="DefaultParagraphFont"/>
    <w:rsid w:val="00B20771"/>
  </w:style>
  <w:style w:type="character" w:customStyle="1" w:styleId="CardCharCharChar0">
    <w:name w:val="Card Char Char Char"/>
    <w:basedOn w:val="DefaultParagraphFont"/>
    <w:rsid w:val="00B20771"/>
  </w:style>
  <w:style w:type="character" w:customStyle="1" w:styleId="big1">
    <w:name w:val="big1"/>
    <w:basedOn w:val="DefaultParagraphFont"/>
    <w:rsid w:val="00B20771"/>
  </w:style>
  <w:style w:type="character" w:customStyle="1" w:styleId="articletitle1">
    <w:name w:val="articletitle1"/>
    <w:basedOn w:val="DefaultParagraphFont"/>
    <w:rsid w:val="00B20771"/>
  </w:style>
  <w:style w:type="character" w:customStyle="1" w:styleId="prodgeneral">
    <w:name w:val="prodgeneral"/>
    <w:basedOn w:val="DefaultParagraphFont"/>
    <w:rsid w:val="00B20771"/>
  </w:style>
  <w:style w:type="character" w:customStyle="1" w:styleId="Style10pt">
    <w:name w:val="Style 10 pt"/>
    <w:basedOn w:val="DefaultParagraphFont"/>
    <w:rsid w:val="00B20771"/>
  </w:style>
  <w:style w:type="character" w:customStyle="1" w:styleId="StyleUnderlineChar0">
    <w:name w:val="Style Underline + Char"/>
    <w:basedOn w:val="DefaultParagraphFont"/>
    <w:rsid w:val="00B20771"/>
  </w:style>
  <w:style w:type="character" w:customStyle="1" w:styleId="highlightChar">
    <w:name w:val="highlight Char"/>
    <w:basedOn w:val="DefaultParagraphFont"/>
    <w:rsid w:val="00B20771"/>
  </w:style>
  <w:style w:type="character" w:customStyle="1" w:styleId="citeChar">
    <w:name w:val="cite Char"/>
    <w:basedOn w:val="DefaultParagraphFont"/>
    <w:rsid w:val="00B20771"/>
  </w:style>
  <w:style w:type="character" w:customStyle="1" w:styleId="OffensiveLanguageChar">
    <w:name w:val="Offensive Language Char"/>
    <w:rsid w:val="00B20771"/>
  </w:style>
  <w:style w:type="character" w:customStyle="1" w:styleId="yellowfadeinnerspan">
    <w:name w:val="yellowfadeinnerspan"/>
    <w:rsid w:val="00B20771"/>
  </w:style>
  <w:style w:type="character" w:customStyle="1" w:styleId="ipa">
    <w:name w:val="ipa"/>
    <w:basedOn w:val="DefaultParagraphFont"/>
    <w:rsid w:val="00B20771"/>
  </w:style>
  <w:style w:type="table" w:customStyle="1" w:styleId="TableGrid1">
    <w:name w:val="Table Grid1"/>
    <w:basedOn w:val="TableNormal"/>
    <w:rsid w:val="00B20771"/>
    <w:pPr>
      <w:spacing w:after="200" w:line="276" w:lineRule="auto"/>
    </w:pPr>
    <w:tblPr/>
  </w:style>
  <w:style w:type="character" w:customStyle="1" w:styleId="StyleciteChar">
    <w:name w:val="Style cite + Char"/>
    <w:basedOn w:val="DefaultParagraphFont"/>
    <w:rsid w:val="00B20771"/>
  </w:style>
  <w:style w:type="character" w:customStyle="1" w:styleId="H4TagChar1">
    <w:name w:val="H4 (Tag) Char1"/>
    <w:locked/>
    <w:rsid w:val="00B20771"/>
  </w:style>
  <w:style w:type="paragraph" w:customStyle="1" w:styleId="description">
    <w:name w:val="description"/>
    <w:basedOn w:val="Normal"/>
    <w:uiPriority w:val="99"/>
    <w:qFormat/>
    <w:rsid w:val="00B20771"/>
    <w:pPr>
      <w:spacing w:after="0" w:line="240" w:lineRule="auto"/>
    </w:pPr>
  </w:style>
  <w:style w:type="paragraph" w:customStyle="1" w:styleId="credit">
    <w:name w:val="credit"/>
    <w:basedOn w:val="Normal"/>
    <w:next w:val="BodyText5"/>
    <w:qFormat/>
    <w:rsid w:val="00B20771"/>
    <w:pPr>
      <w:spacing w:after="0" w:line="240" w:lineRule="auto"/>
    </w:pPr>
  </w:style>
  <w:style w:type="character" w:customStyle="1" w:styleId="DebateUnderlinedChar">
    <w:name w:val="Debate Underlined Char"/>
    <w:locked/>
    <w:rsid w:val="00B20771"/>
  </w:style>
  <w:style w:type="paragraph" w:customStyle="1" w:styleId="DebateUnderlined">
    <w:name w:val="Debate Underlined"/>
    <w:basedOn w:val="Normal"/>
    <w:next w:val="about"/>
    <w:qFormat/>
    <w:rsid w:val="00B20771"/>
    <w:pPr>
      <w:spacing w:after="0" w:line="240" w:lineRule="auto"/>
    </w:pPr>
  </w:style>
  <w:style w:type="character" w:customStyle="1" w:styleId="Card10f2Char">
    <w:name w:val="Card.10.f2 Char"/>
    <w:locked/>
    <w:rsid w:val="00B20771"/>
  </w:style>
  <w:style w:type="paragraph" w:customStyle="1" w:styleId="Card10f2">
    <w:name w:val="Card.10.f2"/>
    <w:basedOn w:val="Normal"/>
    <w:next w:val="thumbnail"/>
    <w:autoRedefine/>
    <w:qFormat/>
    <w:rsid w:val="00B20771"/>
    <w:pPr>
      <w:spacing w:after="0" w:line="240" w:lineRule="auto"/>
    </w:pPr>
  </w:style>
  <w:style w:type="character" w:customStyle="1" w:styleId="Bodytext6">
    <w:name w:val="Body text_"/>
    <w:basedOn w:val="DefaultParagraphFont"/>
    <w:link w:val="BodyText20"/>
    <w:locked/>
    <w:rsid w:val="00B20771"/>
    <w:rPr>
      <w:shd w:val="clear" w:color="auto" w:fill="FFFFFF"/>
    </w:rPr>
  </w:style>
  <w:style w:type="paragraph" w:customStyle="1" w:styleId="BodyText5">
    <w:name w:val="Body Text5"/>
    <w:basedOn w:val="Normal"/>
    <w:next w:val="wallacepara"/>
    <w:qFormat/>
    <w:rsid w:val="00B20771"/>
    <w:pPr>
      <w:spacing w:after="0" w:line="240" w:lineRule="auto"/>
    </w:pPr>
  </w:style>
  <w:style w:type="paragraph" w:customStyle="1" w:styleId="user">
    <w:name w:val="user"/>
    <w:basedOn w:val="Normal"/>
    <w:next w:val="morelink"/>
    <w:qFormat/>
    <w:rsid w:val="00B20771"/>
    <w:pPr>
      <w:spacing w:after="0" w:line="240" w:lineRule="auto"/>
    </w:pPr>
  </w:style>
  <w:style w:type="paragraph" w:customStyle="1" w:styleId="about">
    <w:name w:val="about"/>
    <w:basedOn w:val="Normal"/>
    <w:next w:val="audiolink"/>
    <w:qFormat/>
    <w:rsid w:val="00B20771"/>
    <w:pPr>
      <w:spacing w:after="0" w:line="240" w:lineRule="auto"/>
    </w:pPr>
  </w:style>
  <w:style w:type="paragraph" w:customStyle="1" w:styleId="t6">
    <w:name w:val="t6"/>
    <w:basedOn w:val="Normal"/>
    <w:next w:val="nav1"/>
    <w:qFormat/>
    <w:rsid w:val="00B20771"/>
    <w:pPr>
      <w:spacing w:after="0" w:line="240" w:lineRule="auto"/>
    </w:pPr>
  </w:style>
  <w:style w:type="paragraph" w:customStyle="1" w:styleId="thumbnail">
    <w:name w:val="thumbnail"/>
    <w:basedOn w:val="Normal"/>
    <w:next w:val="nav2"/>
    <w:qFormat/>
    <w:rsid w:val="00B20771"/>
    <w:pPr>
      <w:spacing w:after="0" w:line="240" w:lineRule="auto"/>
    </w:pPr>
  </w:style>
  <w:style w:type="paragraph" w:customStyle="1" w:styleId="stand-first-alone">
    <w:name w:val="stand-first-alone"/>
    <w:basedOn w:val="Normal"/>
    <w:next w:val="Pa0"/>
    <w:qFormat/>
    <w:rsid w:val="00B20771"/>
    <w:pPr>
      <w:spacing w:after="0" w:line="240" w:lineRule="auto"/>
    </w:pPr>
  </w:style>
  <w:style w:type="paragraph" w:customStyle="1" w:styleId="wallacepara">
    <w:name w:val="wallacepara"/>
    <w:basedOn w:val="Normal"/>
    <w:next w:val="CM45"/>
    <w:qFormat/>
    <w:rsid w:val="00B20771"/>
    <w:pPr>
      <w:spacing w:after="0" w:line="240" w:lineRule="auto"/>
    </w:pPr>
  </w:style>
  <w:style w:type="paragraph" w:customStyle="1" w:styleId="morelink">
    <w:name w:val="morelink"/>
    <w:basedOn w:val="Normal"/>
    <w:next w:val="CM46"/>
    <w:qFormat/>
    <w:rsid w:val="00B20771"/>
    <w:pPr>
      <w:spacing w:after="0" w:line="240" w:lineRule="auto"/>
    </w:pPr>
  </w:style>
  <w:style w:type="paragraph" w:customStyle="1" w:styleId="audiolink">
    <w:name w:val="audiolink"/>
    <w:basedOn w:val="Normal"/>
    <w:next w:val="F4-NormalText"/>
    <w:qFormat/>
    <w:rsid w:val="00B20771"/>
    <w:pPr>
      <w:spacing w:after="0" w:line="240" w:lineRule="auto"/>
    </w:pPr>
  </w:style>
  <w:style w:type="paragraph" w:customStyle="1" w:styleId="titlestyle1">
    <w:name w:val="titlestyle1"/>
    <w:basedOn w:val="Normal"/>
    <w:next w:val="FullText"/>
    <w:qFormat/>
    <w:rsid w:val="00B20771"/>
    <w:pPr>
      <w:spacing w:after="0" w:line="240" w:lineRule="auto"/>
    </w:pPr>
  </w:style>
  <w:style w:type="paragraph" w:customStyle="1" w:styleId="nav1">
    <w:name w:val="nav1"/>
    <w:basedOn w:val="Normal"/>
    <w:next w:val="TagLine"/>
    <w:qFormat/>
    <w:rsid w:val="00B20771"/>
    <w:pPr>
      <w:spacing w:after="0" w:line="240" w:lineRule="auto"/>
    </w:pPr>
  </w:style>
  <w:style w:type="paragraph" w:customStyle="1" w:styleId="nav2">
    <w:name w:val="nav2"/>
    <w:basedOn w:val="Normal"/>
    <w:qFormat/>
    <w:rsid w:val="00B20771"/>
    <w:pPr>
      <w:spacing w:after="0" w:line="240" w:lineRule="auto"/>
    </w:pPr>
  </w:style>
  <w:style w:type="paragraph" w:customStyle="1" w:styleId="Pa0">
    <w:name w:val="Pa0"/>
    <w:basedOn w:val="Normal"/>
    <w:uiPriority w:val="99"/>
    <w:qFormat/>
    <w:rsid w:val="00B20771"/>
    <w:pPr>
      <w:spacing w:after="0" w:line="240" w:lineRule="auto"/>
    </w:pPr>
  </w:style>
  <w:style w:type="paragraph" w:customStyle="1" w:styleId="CM45">
    <w:name w:val="CM45"/>
    <w:basedOn w:val="Normal"/>
    <w:uiPriority w:val="99"/>
    <w:qFormat/>
    <w:rsid w:val="00B20771"/>
    <w:pPr>
      <w:spacing w:after="0" w:line="240" w:lineRule="auto"/>
    </w:pPr>
  </w:style>
  <w:style w:type="paragraph" w:customStyle="1" w:styleId="CM46">
    <w:name w:val="CM46"/>
    <w:basedOn w:val="Normal"/>
    <w:uiPriority w:val="99"/>
    <w:qFormat/>
    <w:rsid w:val="00B20771"/>
    <w:pPr>
      <w:spacing w:after="0" w:line="240" w:lineRule="auto"/>
    </w:pPr>
  </w:style>
  <w:style w:type="paragraph" w:customStyle="1" w:styleId="F4-NormalText">
    <w:name w:val="F4 - Normal Text"/>
    <w:basedOn w:val="Normal"/>
    <w:uiPriority w:val="99"/>
    <w:qFormat/>
    <w:rsid w:val="00B20771"/>
    <w:pPr>
      <w:spacing w:after="0" w:line="240" w:lineRule="auto"/>
    </w:pPr>
  </w:style>
  <w:style w:type="character" w:customStyle="1" w:styleId="Heading18">
    <w:name w:val="Heading #18_"/>
    <w:basedOn w:val="DefaultParagraphFont"/>
    <w:locked/>
    <w:rsid w:val="00B20771"/>
  </w:style>
  <w:style w:type="paragraph" w:customStyle="1" w:styleId="Heading180">
    <w:name w:val="Heading #18"/>
    <w:basedOn w:val="Normal"/>
    <w:qFormat/>
    <w:rsid w:val="00B20771"/>
    <w:pPr>
      <w:spacing w:after="0" w:line="240" w:lineRule="auto"/>
    </w:pPr>
  </w:style>
  <w:style w:type="character" w:customStyle="1" w:styleId="Picturecaption2">
    <w:name w:val="Picture caption (2)_"/>
    <w:basedOn w:val="DefaultParagraphFont"/>
    <w:locked/>
    <w:rsid w:val="00B20771"/>
  </w:style>
  <w:style w:type="paragraph" w:customStyle="1" w:styleId="Picturecaption20">
    <w:name w:val="Picture caption (2)"/>
    <w:basedOn w:val="Normal"/>
    <w:qFormat/>
    <w:rsid w:val="00B20771"/>
    <w:pPr>
      <w:spacing w:after="0" w:line="240" w:lineRule="auto"/>
    </w:pPr>
  </w:style>
  <w:style w:type="character" w:customStyle="1" w:styleId="Picturecaption">
    <w:name w:val="Picture caption_"/>
    <w:basedOn w:val="DefaultParagraphFont"/>
    <w:locked/>
    <w:rsid w:val="00B20771"/>
  </w:style>
  <w:style w:type="paragraph" w:customStyle="1" w:styleId="Picturecaption0">
    <w:name w:val="Picture caption"/>
    <w:basedOn w:val="Normal"/>
    <w:qFormat/>
    <w:rsid w:val="00B20771"/>
    <w:pPr>
      <w:spacing w:after="0" w:line="240" w:lineRule="auto"/>
    </w:pPr>
  </w:style>
  <w:style w:type="character" w:customStyle="1" w:styleId="Bodytext31">
    <w:name w:val="Body text (31)_"/>
    <w:basedOn w:val="DefaultParagraphFont"/>
    <w:locked/>
    <w:rsid w:val="00B20771"/>
  </w:style>
  <w:style w:type="paragraph" w:customStyle="1" w:styleId="Bodytext310">
    <w:name w:val="Body text (31)"/>
    <w:basedOn w:val="Normal"/>
    <w:qFormat/>
    <w:rsid w:val="00B20771"/>
    <w:pPr>
      <w:spacing w:after="0" w:line="240" w:lineRule="auto"/>
    </w:pPr>
  </w:style>
  <w:style w:type="character" w:customStyle="1" w:styleId="Heading22">
    <w:name w:val="Heading #22_"/>
    <w:basedOn w:val="DefaultParagraphFont"/>
    <w:locked/>
    <w:rsid w:val="00B20771"/>
  </w:style>
  <w:style w:type="paragraph" w:customStyle="1" w:styleId="Heading220">
    <w:name w:val="Heading #22"/>
    <w:basedOn w:val="Normal"/>
    <w:qFormat/>
    <w:rsid w:val="00B20771"/>
    <w:pPr>
      <w:spacing w:after="0" w:line="240" w:lineRule="auto"/>
    </w:pPr>
  </w:style>
  <w:style w:type="character" w:customStyle="1" w:styleId="Bodytext131">
    <w:name w:val="Body text (131)_"/>
    <w:basedOn w:val="DefaultParagraphFont"/>
    <w:locked/>
    <w:rsid w:val="00B20771"/>
  </w:style>
  <w:style w:type="paragraph" w:customStyle="1" w:styleId="Bodytext1310">
    <w:name w:val="Body text (131)"/>
    <w:basedOn w:val="Normal"/>
    <w:qFormat/>
    <w:rsid w:val="00B20771"/>
    <w:pPr>
      <w:spacing w:after="0" w:line="240" w:lineRule="auto"/>
    </w:pPr>
  </w:style>
  <w:style w:type="character" w:customStyle="1" w:styleId="Bodytext140">
    <w:name w:val="Body text (140)_"/>
    <w:basedOn w:val="DefaultParagraphFont"/>
    <w:locked/>
    <w:rsid w:val="00B20771"/>
  </w:style>
  <w:style w:type="paragraph" w:customStyle="1" w:styleId="Bodytext1400">
    <w:name w:val="Body text (140)"/>
    <w:basedOn w:val="Normal"/>
    <w:qFormat/>
    <w:rsid w:val="00B20771"/>
    <w:pPr>
      <w:spacing w:after="0" w:line="240" w:lineRule="auto"/>
    </w:pPr>
  </w:style>
  <w:style w:type="character" w:customStyle="1" w:styleId="Bodytext141">
    <w:name w:val="Body text (141)_"/>
    <w:basedOn w:val="DefaultParagraphFont"/>
    <w:locked/>
    <w:rsid w:val="00B20771"/>
  </w:style>
  <w:style w:type="paragraph" w:customStyle="1" w:styleId="Bodytext1410">
    <w:name w:val="Body text (141)"/>
    <w:basedOn w:val="Normal"/>
    <w:qFormat/>
    <w:rsid w:val="00B20771"/>
    <w:pPr>
      <w:spacing w:after="0" w:line="240" w:lineRule="auto"/>
    </w:pPr>
  </w:style>
  <w:style w:type="character" w:customStyle="1" w:styleId="Tableofcontents20">
    <w:name w:val="Table of contents (20)_"/>
    <w:basedOn w:val="DefaultParagraphFont"/>
    <w:locked/>
    <w:rsid w:val="00B20771"/>
  </w:style>
  <w:style w:type="paragraph" w:customStyle="1" w:styleId="Tableofcontents200">
    <w:name w:val="Table of contents (20)"/>
    <w:basedOn w:val="Normal"/>
    <w:qFormat/>
    <w:rsid w:val="00B20771"/>
    <w:pPr>
      <w:spacing w:after="0" w:line="240" w:lineRule="auto"/>
    </w:pPr>
  </w:style>
  <w:style w:type="character" w:customStyle="1" w:styleId="Tableofcontents21">
    <w:name w:val="Table of contents (21)_"/>
    <w:basedOn w:val="DefaultParagraphFont"/>
    <w:locked/>
    <w:rsid w:val="00B20771"/>
  </w:style>
  <w:style w:type="paragraph" w:customStyle="1" w:styleId="Tableofcontents210">
    <w:name w:val="Table of contents (21)"/>
    <w:basedOn w:val="Normal"/>
    <w:qFormat/>
    <w:rsid w:val="00B20771"/>
    <w:pPr>
      <w:spacing w:after="0" w:line="240" w:lineRule="auto"/>
    </w:pPr>
  </w:style>
  <w:style w:type="character" w:customStyle="1" w:styleId="Tableofcontents22">
    <w:name w:val="Table of contents (22)_"/>
    <w:basedOn w:val="DefaultParagraphFont"/>
    <w:locked/>
    <w:rsid w:val="00B20771"/>
  </w:style>
  <w:style w:type="paragraph" w:customStyle="1" w:styleId="Tableofcontents220">
    <w:name w:val="Table of contents (22)"/>
    <w:basedOn w:val="Normal"/>
    <w:qFormat/>
    <w:rsid w:val="00B20771"/>
    <w:pPr>
      <w:spacing w:after="0" w:line="240" w:lineRule="auto"/>
    </w:pPr>
  </w:style>
  <w:style w:type="character" w:customStyle="1" w:styleId="Bodytext142">
    <w:name w:val="Body text (142)_"/>
    <w:basedOn w:val="DefaultParagraphFont"/>
    <w:locked/>
    <w:rsid w:val="00B20771"/>
  </w:style>
  <w:style w:type="paragraph" w:customStyle="1" w:styleId="Bodytext1420">
    <w:name w:val="Body text (142)"/>
    <w:basedOn w:val="Normal"/>
    <w:qFormat/>
    <w:rsid w:val="00B20771"/>
    <w:pPr>
      <w:spacing w:after="0" w:line="240" w:lineRule="auto"/>
    </w:pPr>
  </w:style>
  <w:style w:type="character" w:customStyle="1" w:styleId="Bodytext143">
    <w:name w:val="Body text (143)_"/>
    <w:basedOn w:val="DefaultParagraphFont"/>
    <w:locked/>
    <w:rsid w:val="00B20771"/>
  </w:style>
  <w:style w:type="paragraph" w:customStyle="1" w:styleId="Bodytext1430">
    <w:name w:val="Body text (143)"/>
    <w:basedOn w:val="Normal"/>
    <w:qFormat/>
    <w:rsid w:val="00B20771"/>
    <w:pPr>
      <w:spacing w:after="0" w:line="240" w:lineRule="auto"/>
    </w:pPr>
  </w:style>
  <w:style w:type="character" w:customStyle="1" w:styleId="Bodytext144Exact">
    <w:name w:val="Body text (144) Exact"/>
    <w:basedOn w:val="DefaultParagraphFont"/>
    <w:locked/>
    <w:rsid w:val="00B20771"/>
  </w:style>
  <w:style w:type="paragraph" w:customStyle="1" w:styleId="Bodytext144">
    <w:name w:val="Body text (144)"/>
    <w:basedOn w:val="Normal"/>
    <w:qFormat/>
    <w:rsid w:val="00B20771"/>
    <w:pPr>
      <w:spacing w:after="0" w:line="240" w:lineRule="auto"/>
    </w:pPr>
  </w:style>
  <w:style w:type="character" w:customStyle="1" w:styleId="Bodytext145Exact">
    <w:name w:val="Body text (145) Exact"/>
    <w:basedOn w:val="DefaultParagraphFont"/>
    <w:locked/>
    <w:rsid w:val="00B20771"/>
  </w:style>
  <w:style w:type="paragraph" w:customStyle="1" w:styleId="Bodytext145">
    <w:name w:val="Body text (145)"/>
    <w:basedOn w:val="Normal"/>
    <w:qFormat/>
    <w:rsid w:val="00B20771"/>
    <w:pPr>
      <w:spacing w:after="0" w:line="240" w:lineRule="auto"/>
    </w:pPr>
  </w:style>
  <w:style w:type="character" w:customStyle="1" w:styleId="Bodytext146">
    <w:name w:val="Body text (146)_"/>
    <w:basedOn w:val="DefaultParagraphFont"/>
    <w:locked/>
    <w:rsid w:val="00B20771"/>
  </w:style>
  <w:style w:type="paragraph" w:customStyle="1" w:styleId="Bodytext1460">
    <w:name w:val="Body text (146)"/>
    <w:basedOn w:val="Normal"/>
    <w:qFormat/>
    <w:rsid w:val="00B20771"/>
    <w:pPr>
      <w:spacing w:after="0" w:line="240" w:lineRule="auto"/>
    </w:pPr>
  </w:style>
  <w:style w:type="character" w:customStyle="1" w:styleId="Heading23">
    <w:name w:val="Heading #23_"/>
    <w:basedOn w:val="DefaultParagraphFont"/>
    <w:locked/>
    <w:rsid w:val="00B20771"/>
  </w:style>
  <w:style w:type="paragraph" w:customStyle="1" w:styleId="Heading230">
    <w:name w:val="Heading #23"/>
    <w:basedOn w:val="Normal"/>
    <w:qFormat/>
    <w:rsid w:val="00B20771"/>
    <w:pPr>
      <w:spacing w:after="0" w:line="240" w:lineRule="auto"/>
    </w:pPr>
  </w:style>
  <w:style w:type="character" w:customStyle="1" w:styleId="Picturecaption36">
    <w:name w:val="Picture caption (36)_"/>
    <w:basedOn w:val="DefaultParagraphFont"/>
    <w:locked/>
    <w:rsid w:val="00B20771"/>
  </w:style>
  <w:style w:type="paragraph" w:customStyle="1" w:styleId="Picturecaption360">
    <w:name w:val="Picture caption (36)"/>
    <w:basedOn w:val="Normal"/>
    <w:qFormat/>
    <w:rsid w:val="00B20771"/>
    <w:pPr>
      <w:spacing w:after="0" w:line="240" w:lineRule="auto"/>
    </w:pPr>
  </w:style>
  <w:style w:type="character" w:customStyle="1" w:styleId="Picturecaption42">
    <w:name w:val="Picture caption (42)_"/>
    <w:basedOn w:val="DefaultParagraphFont"/>
    <w:locked/>
    <w:rsid w:val="00B20771"/>
  </w:style>
  <w:style w:type="paragraph" w:customStyle="1" w:styleId="Picturecaption420">
    <w:name w:val="Picture caption (42)"/>
    <w:basedOn w:val="Normal"/>
    <w:qFormat/>
    <w:rsid w:val="00B20771"/>
    <w:pPr>
      <w:spacing w:after="0" w:line="240" w:lineRule="auto"/>
    </w:pPr>
  </w:style>
  <w:style w:type="character" w:customStyle="1" w:styleId="Bodytext154">
    <w:name w:val="Body text (154)_"/>
    <w:basedOn w:val="DefaultParagraphFont"/>
    <w:locked/>
    <w:rsid w:val="00B20771"/>
  </w:style>
  <w:style w:type="paragraph" w:customStyle="1" w:styleId="Bodytext1540">
    <w:name w:val="Body text (154)"/>
    <w:basedOn w:val="Normal"/>
    <w:qFormat/>
    <w:rsid w:val="00B20771"/>
    <w:pPr>
      <w:spacing w:after="0" w:line="240" w:lineRule="auto"/>
    </w:pPr>
  </w:style>
  <w:style w:type="character" w:customStyle="1" w:styleId="Bodytext155">
    <w:name w:val="Body text (155)_"/>
    <w:basedOn w:val="DefaultParagraphFont"/>
    <w:locked/>
    <w:rsid w:val="00B20771"/>
  </w:style>
  <w:style w:type="paragraph" w:customStyle="1" w:styleId="Bodytext1550">
    <w:name w:val="Body text (155)"/>
    <w:basedOn w:val="Normal"/>
    <w:qFormat/>
    <w:rsid w:val="00B20771"/>
    <w:pPr>
      <w:spacing w:after="0" w:line="240" w:lineRule="auto"/>
    </w:pPr>
  </w:style>
  <w:style w:type="character" w:customStyle="1" w:styleId="Bodytext156">
    <w:name w:val="Body text (156)_"/>
    <w:basedOn w:val="DefaultParagraphFont"/>
    <w:locked/>
    <w:rsid w:val="00B20771"/>
  </w:style>
  <w:style w:type="paragraph" w:customStyle="1" w:styleId="Bodytext1560">
    <w:name w:val="Body text (156)"/>
    <w:basedOn w:val="Normal"/>
    <w:qFormat/>
    <w:rsid w:val="00B20771"/>
    <w:pPr>
      <w:spacing w:after="0" w:line="240" w:lineRule="auto"/>
    </w:pPr>
  </w:style>
  <w:style w:type="character" w:customStyle="1" w:styleId="Bodytext60">
    <w:name w:val="Body text (60)_"/>
    <w:basedOn w:val="DefaultParagraphFont"/>
    <w:locked/>
    <w:rsid w:val="00B20771"/>
  </w:style>
  <w:style w:type="paragraph" w:customStyle="1" w:styleId="Bodytext600">
    <w:name w:val="Body text (60)"/>
    <w:basedOn w:val="Normal"/>
    <w:qFormat/>
    <w:rsid w:val="00B20771"/>
    <w:pPr>
      <w:spacing w:after="0" w:line="240" w:lineRule="auto"/>
    </w:pPr>
  </w:style>
  <w:style w:type="character" w:customStyle="1" w:styleId="Bodytext158">
    <w:name w:val="Body text (158)_"/>
    <w:basedOn w:val="DefaultParagraphFont"/>
    <w:locked/>
    <w:rsid w:val="00B20771"/>
  </w:style>
  <w:style w:type="paragraph" w:customStyle="1" w:styleId="Bodytext1580">
    <w:name w:val="Body text (158)"/>
    <w:basedOn w:val="Normal"/>
    <w:qFormat/>
    <w:rsid w:val="00B20771"/>
    <w:pPr>
      <w:spacing w:after="0" w:line="240" w:lineRule="auto"/>
    </w:pPr>
  </w:style>
  <w:style w:type="character" w:customStyle="1" w:styleId="Bodytext159">
    <w:name w:val="Body text (159)_"/>
    <w:basedOn w:val="DefaultParagraphFont"/>
    <w:locked/>
    <w:rsid w:val="00B20771"/>
  </w:style>
  <w:style w:type="paragraph" w:customStyle="1" w:styleId="Bodytext1590">
    <w:name w:val="Body text (159)"/>
    <w:basedOn w:val="Normal"/>
    <w:qFormat/>
    <w:rsid w:val="00B20771"/>
    <w:pPr>
      <w:spacing w:after="0" w:line="240" w:lineRule="auto"/>
    </w:pPr>
  </w:style>
  <w:style w:type="character" w:customStyle="1" w:styleId="Bodytext160">
    <w:name w:val="Body text (160)_"/>
    <w:basedOn w:val="DefaultParagraphFont"/>
    <w:locked/>
    <w:rsid w:val="00B20771"/>
  </w:style>
  <w:style w:type="paragraph" w:customStyle="1" w:styleId="Bodytext1600">
    <w:name w:val="Body text (160)"/>
    <w:basedOn w:val="Normal"/>
    <w:qFormat/>
    <w:rsid w:val="00B20771"/>
    <w:pPr>
      <w:spacing w:after="0" w:line="240" w:lineRule="auto"/>
    </w:pPr>
  </w:style>
  <w:style w:type="character" w:customStyle="1" w:styleId="Picturecaption4">
    <w:name w:val="Picture caption (4)_"/>
    <w:basedOn w:val="DefaultParagraphFont"/>
    <w:locked/>
    <w:rsid w:val="00B20771"/>
  </w:style>
  <w:style w:type="paragraph" w:customStyle="1" w:styleId="Picturecaption40">
    <w:name w:val="Picture caption (4)"/>
    <w:basedOn w:val="Normal"/>
    <w:qFormat/>
    <w:rsid w:val="00B20771"/>
    <w:pPr>
      <w:spacing w:after="0" w:line="240" w:lineRule="auto"/>
    </w:pPr>
  </w:style>
  <w:style w:type="character" w:customStyle="1" w:styleId="Heading10">
    <w:name w:val="Heading #10_"/>
    <w:basedOn w:val="DefaultParagraphFont"/>
    <w:locked/>
    <w:rsid w:val="00B20771"/>
  </w:style>
  <w:style w:type="paragraph" w:customStyle="1" w:styleId="Heading100">
    <w:name w:val="Heading #10"/>
    <w:basedOn w:val="Normal"/>
    <w:qFormat/>
    <w:rsid w:val="00B20771"/>
    <w:pPr>
      <w:spacing w:after="0" w:line="240" w:lineRule="auto"/>
    </w:pPr>
  </w:style>
  <w:style w:type="character" w:customStyle="1" w:styleId="Picturecaption3">
    <w:name w:val="Picture caption (3)_"/>
    <w:basedOn w:val="DefaultParagraphFont"/>
    <w:locked/>
    <w:rsid w:val="00B20771"/>
  </w:style>
  <w:style w:type="paragraph" w:customStyle="1" w:styleId="Picturecaption30">
    <w:name w:val="Picture caption (3)"/>
    <w:basedOn w:val="Normal"/>
    <w:qFormat/>
    <w:rsid w:val="00B20771"/>
    <w:pPr>
      <w:spacing w:after="0" w:line="240" w:lineRule="auto"/>
    </w:pPr>
  </w:style>
  <w:style w:type="character" w:customStyle="1" w:styleId="Heading13">
    <w:name w:val="Heading #13_"/>
    <w:basedOn w:val="DefaultParagraphFont"/>
    <w:locked/>
    <w:rsid w:val="00B20771"/>
  </w:style>
  <w:style w:type="paragraph" w:customStyle="1" w:styleId="Heading130">
    <w:name w:val="Heading #13"/>
    <w:basedOn w:val="Normal"/>
    <w:qFormat/>
    <w:rsid w:val="00B20771"/>
    <w:pPr>
      <w:spacing w:after="0" w:line="240" w:lineRule="auto"/>
    </w:pPr>
  </w:style>
  <w:style w:type="character" w:customStyle="1" w:styleId="Heading92">
    <w:name w:val="Heading #9 (2)_"/>
    <w:basedOn w:val="DefaultParagraphFont"/>
    <w:locked/>
    <w:rsid w:val="00B20771"/>
  </w:style>
  <w:style w:type="paragraph" w:customStyle="1" w:styleId="Heading920">
    <w:name w:val="Heading #9 (2)"/>
    <w:basedOn w:val="Normal"/>
    <w:qFormat/>
    <w:rsid w:val="00B20771"/>
    <w:pPr>
      <w:spacing w:after="0" w:line="240" w:lineRule="auto"/>
    </w:pPr>
  </w:style>
  <w:style w:type="character" w:customStyle="1" w:styleId="Heading15">
    <w:name w:val="Heading #15_"/>
    <w:basedOn w:val="DefaultParagraphFont"/>
    <w:locked/>
    <w:rsid w:val="00B20771"/>
  </w:style>
  <w:style w:type="paragraph" w:customStyle="1" w:styleId="Heading150">
    <w:name w:val="Heading #15"/>
    <w:basedOn w:val="Normal"/>
    <w:qFormat/>
    <w:rsid w:val="00B20771"/>
    <w:pPr>
      <w:spacing w:after="0" w:line="240" w:lineRule="auto"/>
    </w:pPr>
  </w:style>
  <w:style w:type="character" w:customStyle="1" w:styleId="Bodytext38">
    <w:name w:val="Body text (38)_"/>
    <w:basedOn w:val="DefaultParagraphFont"/>
    <w:locked/>
    <w:rsid w:val="00B20771"/>
  </w:style>
  <w:style w:type="paragraph" w:customStyle="1" w:styleId="Bodytext380">
    <w:name w:val="Body text (38)"/>
    <w:basedOn w:val="Normal"/>
    <w:qFormat/>
    <w:rsid w:val="00B20771"/>
    <w:pPr>
      <w:spacing w:after="0" w:line="240" w:lineRule="auto"/>
    </w:pPr>
  </w:style>
  <w:style w:type="character" w:customStyle="1" w:styleId="Heading17">
    <w:name w:val="Heading #17_"/>
    <w:basedOn w:val="DefaultParagraphFont"/>
    <w:locked/>
    <w:rsid w:val="00B20771"/>
  </w:style>
  <w:style w:type="paragraph" w:customStyle="1" w:styleId="Heading170">
    <w:name w:val="Heading #17"/>
    <w:basedOn w:val="Normal"/>
    <w:qFormat/>
    <w:rsid w:val="00B20771"/>
    <w:pPr>
      <w:spacing w:after="0" w:line="240" w:lineRule="auto"/>
    </w:pPr>
  </w:style>
  <w:style w:type="character" w:customStyle="1" w:styleId="Bodytext97Exact">
    <w:name w:val="Body text (97) Exact"/>
    <w:basedOn w:val="DefaultParagraphFont"/>
    <w:locked/>
    <w:rsid w:val="00B20771"/>
  </w:style>
  <w:style w:type="paragraph" w:customStyle="1" w:styleId="Bodytext97">
    <w:name w:val="Body text (97)"/>
    <w:basedOn w:val="Normal"/>
    <w:qFormat/>
    <w:rsid w:val="00B20771"/>
    <w:pPr>
      <w:spacing w:after="0" w:line="240" w:lineRule="auto"/>
    </w:pPr>
  </w:style>
  <w:style w:type="character" w:customStyle="1" w:styleId="Bodytext42">
    <w:name w:val="Body text (42)_"/>
    <w:basedOn w:val="DefaultParagraphFont"/>
    <w:locked/>
    <w:rsid w:val="00B20771"/>
  </w:style>
  <w:style w:type="paragraph" w:customStyle="1" w:styleId="Bodytext420">
    <w:name w:val="Body text (42)"/>
    <w:basedOn w:val="Normal"/>
    <w:qFormat/>
    <w:rsid w:val="00B20771"/>
    <w:pPr>
      <w:spacing w:after="0" w:line="240" w:lineRule="auto"/>
    </w:pPr>
  </w:style>
  <w:style w:type="character" w:customStyle="1" w:styleId="Picturecaption9">
    <w:name w:val="Picture caption (9)_"/>
    <w:basedOn w:val="DefaultParagraphFont"/>
    <w:locked/>
    <w:rsid w:val="00B20771"/>
  </w:style>
  <w:style w:type="paragraph" w:customStyle="1" w:styleId="Picturecaption90">
    <w:name w:val="Picture caption (9)"/>
    <w:basedOn w:val="Normal"/>
    <w:qFormat/>
    <w:rsid w:val="00B20771"/>
    <w:pPr>
      <w:spacing w:after="0" w:line="240" w:lineRule="auto"/>
    </w:pPr>
  </w:style>
  <w:style w:type="character" w:customStyle="1" w:styleId="Bodytext96Exact">
    <w:name w:val="Body text (96) Exact"/>
    <w:basedOn w:val="DefaultParagraphFont"/>
    <w:locked/>
    <w:rsid w:val="00B20771"/>
  </w:style>
  <w:style w:type="paragraph" w:customStyle="1" w:styleId="Bodytext96">
    <w:name w:val="Body text (96)"/>
    <w:basedOn w:val="Normal"/>
    <w:qFormat/>
    <w:rsid w:val="00B20771"/>
    <w:pPr>
      <w:spacing w:after="0" w:line="240" w:lineRule="auto"/>
    </w:pPr>
  </w:style>
  <w:style w:type="character" w:customStyle="1" w:styleId="Heading142">
    <w:name w:val="Heading #14 (2)_"/>
    <w:basedOn w:val="DefaultParagraphFont"/>
    <w:locked/>
    <w:rsid w:val="00B20771"/>
  </w:style>
  <w:style w:type="paragraph" w:customStyle="1" w:styleId="Heading1420">
    <w:name w:val="Heading #14 (2)"/>
    <w:basedOn w:val="Normal"/>
    <w:qFormat/>
    <w:rsid w:val="00B20771"/>
    <w:pPr>
      <w:spacing w:after="0" w:line="240" w:lineRule="auto"/>
    </w:pPr>
  </w:style>
  <w:style w:type="character" w:customStyle="1" w:styleId="Picturecaption31">
    <w:name w:val="Picture caption (31)_"/>
    <w:basedOn w:val="DefaultParagraphFont"/>
    <w:locked/>
    <w:rsid w:val="00B20771"/>
  </w:style>
  <w:style w:type="paragraph" w:customStyle="1" w:styleId="Picturecaption310">
    <w:name w:val="Picture caption (31)"/>
    <w:basedOn w:val="Normal"/>
    <w:qFormat/>
    <w:rsid w:val="00B20771"/>
    <w:pPr>
      <w:spacing w:after="0" w:line="240" w:lineRule="auto"/>
    </w:pPr>
  </w:style>
  <w:style w:type="character" w:customStyle="1" w:styleId="Picturecaption27">
    <w:name w:val="Picture caption (27)_"/>
    <w:basedOn w:val="DefaultParagraphFont"/>
    <w:locked/>
    <w:rsid w:val="00B20771"/>
  </w:style>
  <w:style w:type="paragraph" w:customStyle="1" w:styleId="Picturecaption270">
    <w:name w:val="Picture caption (27)"/>
    <w:basedOn w:val="Normal"/>
    <w:qFormat/>
    <w:rsid w:val="00B20771"/>
    <w:pPr>
      <w:spacing w:after="0" w:line="240" w:lineRule="auto"/>
    </w:pPr>
  </w:style>
  <w:style w:type="character" w:customStyle="1" w:styleId="Bodytext43Exact">
    <w:name w:val="Body text (43) Exact"/>
    <w:basedOn w:val="DefaultParagraphFont"/>
    <w:locked/>
    <w:rsid w:val="00B20771"/>
  </w:style>
  <w:style w:type="paragraph" w:customStyle="1" w:styleId="Bodytext43">
    <w:name w:val="Body text (43)"/>
    <w:basedOn w:val="Normal"/>
    <w:qFormat/>
    <w:rsid w:val="00B20771"/>
    <w:pPr>
      <w:spacing w:after="0" w:line="240" w:lineRule="auto"/>
    </w:pPr>
  </w:style>
  <w:style w:type="character" w:customStyle="1" w:styleId="Bodytext109">
    <w:name w:val="Body text (109)_"/>
    <w:basedOn w:val="DefaultParagraphFont"/>
    <w:locked/>
    <w:rsid w:val="00B20771"/>
  </w:style>
  <w:style w:type="paragraph" w:customStyle="1" w:styleId="Bodytext1090">
    <w:name w:val="Body text (109)"/>
    <w:basedOn w:val="Normal"/>
    <w:qFormat/>
    <w:rsid w:val="00B20771"/>
    <w:pPr>
      <w:spacing w:after="0" w:line="240" w:lineRule="auto"/>
    </w:pPr>
  </w:style>
  <w:style w:type="character" w:customStyle="1" w:styleId="Bodytext110">
    <w:name w:val="Body text (110)_"/>
    <w:basedOn w:val="DefaultParagraphFont"/>
    <w:locked/>
    <w:rsid w:val="00B20771"/>
  </w:style>
  <w:style w:type="paragraph" w:customStyle="1" w:styleId="Bodytext1100">
    <w:name w:val="Body text (110)"/>
    <w:basedOn w:val="Normal"/>
    <w:qFormat/>
    <w:rsid w:val="00B20771"/>
    <w:pPr>
      <w:spacing w:after="0" w:line="240" w:lineRule="auto"/>
    </w:pPr>
  </w:style>
  <w:style w:type="character" w:customStyle="1" w:styleId="Bodytext111">
    <w:name w:val="Body text (111)_"/>
    <w:basedOn w:val="DefaultParagraphFont"/>
    <w:locked/>
    <w:rsid w:val="00B20771"/>
  </w:style>
  <w:style w:type="paragraph" w:customStyle="1" w:styleId="Bodytext1110">
    <w:name w:val="Body text (111)"/>
    <w:basedOn w:val="Normal"/>
    <w:qFormat/>
    <w:rsid w:val="00B20771"/>
    <w:pPr>
      <w:spacing w:after="0" w:line="240" w:lineRule="auto"/>
    </w:pPr>
  </w:style>
  <w:style w:type="character" w:customStyle="1" w:styleId="Tablecaption7">
    <w:name w:val="Table caption (7)_"/>
    <w:basedOn w:val="DefaultParagraphFont"/>
    <w:locked/>
    <w:rsid w:val="00B20771"/>
  </w:style>
  <w:style w:type="paragraph" w:customStyle="1" w:styleId="Tablecaption70">
    <w:name w:val="Table caption (7)"/>
    <w:basedOn w:val="Normal"/>
    <w:qFormat/>
    <w:rsid w:val="00B20771"/>
    <w:pPr>
      <w:spacing w:after="0" w:line="240" w:lineRule="auto"/>
    </w:pPr>
  </w:style>
  <w:style w:type="character" w:customStyle="1" w:styleId="Bodytext112">
    <w:name w:val="Body text (112)_"/>
    <w:basedOn w:val="DefaultParagraphFont"/>
    <w:locked/>
    <w:rsid w:val="00B20771"/>
  </w:style>
  <w:style w:type="paragraph" w:customStyle="1" w:styleId="Bodytext1120">
    <w:name w:val="Body text (112)"/>
    <w:basedOn w:val="Normal"/>
    <w:qFormat/>
    <w:rsid w:val="00B20771"/>
    <w:pPr>
      <w:spacing w:after="0" w:line="240" w:lineRule="auto"/>
    </w:pPr>
  </w:style>
  <w:style w:type="character" w:customStyle="1" w:styleId="Bodytext113">
    <w:name w:val="Body text (113)_"/>
    <w:basedOn w:val="DefaultParagraphFont"/>
    <w:locked/>
    <w:rsid w:val="00B20771"/>
  </w:style>
  <w:style w:type="paragraph" w:customStyle="1" w:styleId="Bodytext1130">
    <w:name w:val="Body text (113)"/>
    <w:basedOn w:val="Normal"/>
    <w:qFormat/>
    <w:rsid w:val="00B20771"/>
    <w:pPr>
      <w:spacing w:after="0" w:line="240" w:lineRule="auto"/>
    </w:pPr>
  </w:style>
  <w:style w:type="character" w:customStyle="1" w:styleId="Tableofcontents10">
    <w:name w:val="Table of contents (10)_"/>
    <w:basedOn w:val="DefaultParagraphFont"/>
    <w:locked/>
    <w:rsid w:val="00B20771"/>
  </w:style>
  <w:style w:type="paragraph" w:customStyle="1" w:styleId="Tableofcontents100">
    <w:name w:val="Table of contents (10)"/>
    <w:basedOn w:val="Normal"/>
    <w:qFormat/>
    <w:rsid w:val="00B20771"/>
    <w:pPr>
      <w:spacing w:after="0" w:line="240" w:lineRule="auto"/>
    </w:pPr>
  </w:style>
  <w:style w:type="character" w:customStyle="1" w:styleId="Tableofcontents12">
    <w:name w:val="Table of contents (12)_"/>
    <w:basedOn w:val="DefaultParagraphFont"/>
    <w:locked/>
    <w:rsid w:val="00B20771"/>
  </w:style>
  <w:style w:type="paragraph" w:customStyle="1" w:styleId="Tableofcontents120">
    <w:name w:val="Table of contents (12)"/>
    <w:basedOn w:val="Normal"/>
    <w:qFormat/>
    <w:rsid w:val="00B20771"/>
    <w:pPr>
      <w:spacing w:after="0" w:line="240" w:lineRule="auto"/>
    </w:pPr>
  </w:style>
  <w:style w:type="character" w:customStyle="1" w:styleId="Tableofcontents14">
    <w:name w:val="Table of contents (14)_"/>
    <w:basedOn w:val="DefaultParagraphFont"/>
    <w:locked/>
    <w:rsid w:val="00B20771"/>
  </w:style>
  <w:style w:type="paragraph" w:customStyle="1" w:styleId="Tableofcontents140">
    <w:name w:val="Table of contents (14)"/>
    <w:basedOn w:val="Normal"/>
    <w:qFormat/>
    <w:rsid w:val="00B20771"/>
    <w:pPr>
      <w:spacing w:after="0" w:line="240" w:lineRule="auto"/>
    </w:pPr>
  </w:style>
  <w:style w:type="character" w:customStyle="1" w:styleId="Heading162">
    <w:name w:val="Heading #16 (2)_"/>
    <w:basedOn w:val="DefaultParagraphFont"/>
    <w:locked/>
    <w:rsid w:val="00B20771"/>
  </w:style>
  <w:style w:type="paragraph" w:customStyle="1" w:styleId="Heading1620">
    <w:name w:val="Heading #16 (2)"/>
    <w:basedOn w:val="Normal"/>
    <w:qFormat/>
    <w:rsid w:val="00B20771"/>
    <w:pPr>
      <w:spacing w:after="0" w:line="240" w:lineRule="auto"/>
    </w:pPr>
  </w:style>
  <w:style w:type="character" w:customStyle="1" w:styleId="StyleStyle4LatinTimesNewRomanAsianSimSunChar">
    <w:name w:val="Style Style4 + (Latin) Times New Roman (Asian) SimSun Char"/>
    <w:locked/>
    <w:rsid w:val="00B20771"/>
  </w:style>
  <w:style w:type="paragraph" w:customStyle="1" w:styleId="StyleStyle4LatinTimesNewRomanAsianSimSun">
    <w:name w:val="Style Style4 + (Latin) Times New Roman (Asian) SimSun"/>
    <w:basedOn w:val="medium-normal"/>
    <w:qFormat/>
    <w:rsid w:val="00B20771"/>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B20771"/>
  </w:style>
  <w:style w:type="paragraph" w:customStyle="1" w:styleId="StyleUnderlineCharLatinTimesNewRomanAsianSimSun">
    <w:name w:val="Style Underline Char + (Latin) Times New Roman (Asian) SimSun"/>
    <w:basedOn w:val="Normal"/>
    <w:qFormat/>
    <w:rsid w:val="00B20771"/>
    <w:pPr>
      <w:spacing w:after="0" w:line="240" w:lineRule="auto"/>
    </w:pPr>
  </w:style>
  <w:style w:type="character" w:customStyle="1" w:styleId="StyleUnderlineCharLatinTimesNewRomanAsianSimSunBoldChar">
    <w:name w:val="Style Underline Char + (Latin) Times New Roman (Asian) SimSun Bold Char"/>
    <w:locked/>
    <w:rsid w:val="00B20771"/>
  </w:style>
  <w:style w:type="paragraph" w:customStyle="1" w:styleId="StyleUnderlineCharLatinTimesNewRomanAsianSimSunBold">
    <w:name w:val="Style Underline Char + (Latin) Times New Roman (Asian) SimSun Bold"/>
    <w:basedOn w:val="Normal"/>
    <w:qFormat/>
    <w:rsid w:val="00B20771"/>
    <w:pPr>
      <w:spacing w:after="0" w:line="240" w:lineRule="auto"/>
    </w:pPr>
  </w:style>
  <w:style w:type="character" w:customStyle="1" w:styleId="StyleStyle1BoldChar">
    <w:name w:val="Style Style1 + Bold Char"/>
    <w:locked/>
    <w:rsid w:val="00B20771"/>
  </w:style>
  <w:style w:type="paragraph" w:customStyle="1" w:styleId="StyleStyle1Bold">
    <w:name w:val="Style Style1 + Bold"/>
    <w:basedOn w:val="Cites"/>
    <w:qFormat/>
    <w:rsid w:val="00B20771"/>
    <w:pPr>
      <w:widowControl/>
    </w:pPr>
    <w:rPr>
      <w:noProof/>
      <w:szCs w:val="20"/>
    </w:rPr>
  </w:style>
  <w:style w:type="character" w:customStyle="1" w:styleId="StyleBoldandUnderlineChar11ptChar">
    <w:name w:val="Style Bold and Underline Char + 11 pt Char"/>
    <w:locked/>
    <w:rsid w:val="00B20771"/>
  </w:style>
  <w:style w:type="paragraph" w:customStyle="1" w:styleId="StyleBoldandUnderlineChar11pt">
    <w:name w:val="Style Bold and Underline Char + 11 pt"/>
    <w:basedOn w:val="UnreadText"/>
    <w:qFormat/>
    <w:rsid w:val="00B20771"/>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B20771"/>
  </w:style>
  <w:style w:type="paragraph" w:customStyle="1" w:styleId="StyleStyleStyle4LatinTimesNewRomanAsianSimSunBold">
    <w:name w:val="Style Style Style4 + (Latin) Times New Roman (Asian) SimSun Bold +"/>
    <w:basedOn w:val="Normal"/>
    <w:qFormat/>
    <w:rsid w:val="00B20771"/>
    <w:pPr>
      <w:spacing w:after="0" w:line="240" w:lineRule="auto"/>
    </w:pPr>
  </w:style>
  <w:style w:type="character" w:customStyle="1" w:styleId="StyleStyle4BoldChar">
    <w:name w:val="Style Style4 + Bold Char"/>
    <w:locked/>
    <w:rsid w:val="00B20771"/>
  </w:style>
  <w:style w:type="paragraph" w:customStyle="1" w:styleId="StyleStyle4Bold">
    <w:name w:val="Style Style4 + Bold"/>
    <w:basedOn w:val="medium-normal"/>
    <w:qFormat/>
    <w:rsid w:val="00B20771"/>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B20771"/>
  </w:style>
  <w:style w:type="paragraph" w:customStyle="1" w:styleId="StyleStyle411ptBorderSinglesolidlineAuto05ptL">
    <w:name w:val="Style Style4 + 11 pt Border: : (Single solid line Auto  0.5 pt L..."/>
    <w:basedOn w:val="medium-normal"/>
    <w:qFormat/>
    <w:rsid w:val="00B20771"/>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B20771"/>
  </w:style>
  <w:style w:type="paragraph" w:customStyle="1" w:styleId="StyleStyle49ptBoldBorderSinglesolidlineAuto05">
    <w:name w:val="Style Style4 + 9 pt Bold Border: : (Single solid line Auto  0.5..."/>
    <w:basedOn w:val="medium-normal"/>
    <w:qFormat/>
    <w:rsid w:val="00B20771"/>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B20771"/>
  </w:style>
  <w:style w:type="paragraph" w:customStyle="1" w:styleId="StyleStyle49ptBorderSinglesolidlineAuto05ptLi">
    <w:name w:val="Style Style4 + 9 pt Border: : (Single solid line Auto  0.5 pt Li..."/>
    <w:basedOn w:val="medium-normal"/>
    <w:next w:val="hotroute1"/>
    <w:qFormat/>
    <w:rsid w:val="00B20771"/>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B20771"/>
  </w:style>
  <w:style w:type="paragraph" w:customStyle="1" w:styleId="UnderlineCharCharCharCharChar">
    <w:name w:val="Underline Char Char Char Char Char"/>
    <w:basedOn w:val="Normal"/>
    <w:next w:val="BlockHeaderHidden"/>
    <w:qFormat/>
    <w:rsid w:val="00B20771"/>
    <w:pPr>
      <w:spacing w:after="0" w:line="240" w:lineRule="auto"/>
    </w:pPr>
  </w:style>
  <w:style w:type="character" w:customStyle="1" w:styleId="TextsmallChar">
    <w:name w:val="Textsmall Char"/>
    <w:locked/>
    <w:rsid w:val="00B20771"/>
  </w:style>
  <w:style w:type="paragraph" w:customStyle="1" w:styleId="Textsmall0">
    <w:name w:val="Textsmall"/>
    <w:basedOn w:val="Normal"/>
    <w:next w:val="Normal"/>
    <w:qFormat/>
    <w:rsid w:val="00B20771"/>
    <w:pPr>
      <w:spacing w:after="0" w:line="240" w:lineRule="auto"/>
    </w:pPr>
  </w:style>
  <w:style w:type="paragraph" w:customStyle="1" w:styleId="hotroute1">
    <w:name w:val="hot route!"/>
    <w:basedOn w:val="Normal"/>
    <w:next w:val="UnderlinePara"/>
    <w:qFormat/>
    <w:rsid w:val="00B20771"/>
    <w:pPr>
      <w:spacing w:after="0" w:line="240" w:lineRule="auto"/>
    </w:pPr>
  </w:style>
  <w:style w:type="character" w:customStyle="1" w:styleId="BlockHeaderHiddenChar">
    <w:name w:val="Block Header Hidden Char"/>
    <w:basedOn w:val="DefaultParagraphFont"/>
    <w:locked/>
    <w:rsid w:val="00B20771"/>
  </w:style>
  <w:style w:type="paragraph" w:customStyle="1" w:styleId="BlockHeaderHidden">
    <w:name w:val="Block Header Hidden"/>
    <w:basedOn w:val="Normal"/>
    <w:next w:val="Stylecardtext8pt"/>
    <w:autoRedefine/>
    <w:qFormat/>
    <w:rsid w:val="00B20771"/>
    <w:pPr>
      <w:spacing w:after="0" w:line="240" w:lineRule="auto"/>
    </w:pPr>
  </w:style>
  <w:style w:type="paragraph" w:customStyle="1" w:styleId="txgreen">
    <w:name w:val="txgreen"/>
    <w:basedOn w:val="Normal"/>
    <w:uiPriority w:val="99"/>
    <w:qFormat/>
    <w:rsid w:val="00B20771"/>
    <w:pPr>
      <w:spacing w:after="0" w:line="240" w:lineRule="auto"/>
    </w:pPr>
  </w:style>
  <w:style w:type="paragraph" w:customStyle="1" w:styleId="rtecenter">
    <w:name w:val="rtecenter"/>
    <w:basedOn w:val="Normal"/>
    <w:uiPriority w:val="99"/>
    <w:qFormat/>
    <w:rsid w:val="00B20771"/>
    <w:pPr>
      <w:spacing w:after="0" w:line="240" w:lineRule="auto"/>
    </w:pPr>
  </w:style>
  <w:style w:type="paragraph" w:customStyle="1" w:styleId="StyleHeading4TagBigcardNotBold">
    <w:name w:val="Style Heading 4TagBig card + Not Bold"/>
    <w:basedOn w:val="Heading4"/>
    <w:qFormat/>
    <w:rsid w:val="00B20771"/>
    <w:pPr>
      <w:spacing w:before="200" w:line="240" w:lineRule="auto"/>
    </w:pPr>
    <w:rPr>
      <w:iCs w:val="0"/>
      <w:sz w:val="22"/>
    </w:rPr>
  </w:style>
  <w:style w:type="paragraph" w:customStyle="1" w:styleId="Stylecardtext5pt">
    <w:name w:val="Style card text + 5 pt"/>
    <w:basedOn w:val="Normal"/>
    <w:qFormat/>
    <w:rsid w:val="00B20771"/>
    <w:pPr>
      <w:spacing w:after="0" w:line="240" w:lineRule="auto"/>
    </w:pPr>
  </w:style>
  <w:style w:type="character" w:customStyle="1" w:styleId="F7-SmallFont">
    <w:name w:val="F7 - Small Font"/>
    <w:rsid w:val="00B20771"/>
  </w:style>
  <w:style w:type="character" w:customStyle="1" w:styleId="StyleLatinGaramond9ptUnderline">
    <w:name w:val="Style (Latin) Garamond 9 pt Underline"/>
    <w:rsid w:val="00B20771"/>
  </w:style>
  <w:style w:type="character" w:customStyle="1" w:styleId="tkrname">
    <w:name w:val="tkrname"/>
    <w:basedOn w:val="DefaultParagraphFont"/>
    <w:rsid w:val="00B20771"/>
  </w:style>
  <w:style w:type="character" w:customStyle="1" w:styleId="tkrchange">
    <w:name w:val="tkrchange"/>
    <w:basedOn w:val="DefaultParagraphFont"/>
    <w:rsid w:val="00B20771"/>
  </w:style>
  <w:style w:type="character" w:customStyle="1" w:styleId="l9">
    <w:name w:val="l9"/>
    <w:basedOn w:val="DefaultParagraphFont"/>
    <w:rsid w:val="00B20771"/>
  </w:style>
  <w:style w:type="character" w:customStyle="1" w:styleId="l8">
    <w:name w:val="l8"/>
    <w:basedOn w:val="DefaultParagraphFont"/>
    <w:rsid w:val="00B20771"/>
  </w:style>
  <w:style w:type="character" w:customStyle="1" w:styleId="l6">
    <w:name w:val="l6"/>
    <w:basedOn w:val="DefaultParagraphFont"/>
    <w:rsid w:val="00B20771"/>
  </w:style>
  <w:style w:type="character" w:customStyle="1" w:styleId="l7">
    <w:name w:val="l7"/>
    <w:basedOn w:val="DefaultParagraphFont"/>
    <w:rsid w:val="00B20771"/>
  </w:style>
  <w:style w:type="character" w:customStyle="1" w:styleId="ellipsistext">
    <w:name w:val="ellipsis_text"/>
    <w:basedOn w:val="DefaultParagraphFont"/>
    <w:rsid w:val="00B20771"/>
  </w:style>
  <w:style w:type="character" w:customStyle="1" w:styleId="referencediv">
    <w:name w:val="referencediv"/>
    <w:basedOn w:val="DefaultParagraphFont"/>
    <w:rsid w:val="00B20771"/>
  </w:style>
  <w:style w:type="character" w:customStyle="1" w:styleId="A3">
    <w:name w:val="A3"/>
    <w:uiPriority w:val="99"/>
    <w:rsid w:val="00B20771"/>
  </w:style>
  <w:style w:type="character" w:customStyle="1" w:styleId="cite0">
    <w:name w:val="cite0"/>
    <w:rsid w:val="00B20771"/>
  </w:style>
  <w:style w:type="character" w:customStyle="1" w:styleId="hilite1">
    <w:name w:val="hilite1"/>
    <w:rsid w:val="00B20771"/>
  </w:style>
  <w:style w:type="character" w:customStyle="1" w:styleId="Style8pt1">
    <w:name w:val="Style 8 pt1"/>
    <w:basedOn w:val="DefaultParagraphFont"/>
    <w:rsid w:val="00B20771"/>
  </w:style>
  <w:style w:type="character" w:customStyle="1" w:styleId="qlabel">
    <w:name w:val="q_label"/>
    <w:rsid w:val="00B20771"/>
  </w:style>
  <w:style w:type="character" w:customStyle="1" w:styleId="alabel">
    <w:name w:val="a_label"/>
    <w:rsid w:val="00B20771"/>
  </w:style>
  <w:style w:type="character" w:customStyle="1" w:styleId="StyleStyle4CharTimesNewRoman11pt">
    <w:name w:val="Style Style4 Char + Times New Roman 11 pt"/>
    <w:rsid w:val="00B20771"/>
  </w:style>
  <w:style w:type="character" w:customStyle="1" w:styleId="Aunderline">
    <w:name w:val="Aunderline"/>
    <w:qFormat/>
    <w:rsid w:val="00B20771"/>
  </w:style>
  <w:style w:type="character" w:customStyle="1" w:styleId="desc">
    <w:name w:val="desc"/>
    <w:basedOn w:val="DefaultParagraphFont"/>
    <w:rsid w:val="00B20771"/>
  </w:style>
  <w:style w:type="character" w:customStyle="1" w:styleId="titleauthoretc">
    <w:name w:val="titleauthoretc"/>
    <w:rsid w:val="00B20771"/>
  </w:style>
  <w:style w:type="character" w:customStyle="1" w:styleId="in-top">
    <w:name w:val="in-top"/>
    <w:rsid w:val="00B20771"/>
  </w:style>
  <w:style w:type="character" w:customStyle="1" w:styleId="nukeled">
    <w:name w:val="nukeled"/>
    <w:rsid w:val="00B20771"/>
  </w:style>
  <w:style w:type="character" w:customStyle="1" w:styleId="contextlyrelated">
    <w:name w:val="contextly_related"/>
    <w:rsid w:val="00B20771"/>
  </w:style>
  <w:style w:type="character" w:customStyle="1" w:styleId="in-right">
    <w:name w:val="in-right"/>
    <w:rsid w:val="00B20771"/>
  </w:style>
  <w:style w:type="character" w:customStyle="1" w:styleId="adtext">
    <w:name w:val="ad_text"/>
    <w:rsid w:val="00B20771"/>
  </w:style>
  <w:style w:type="character" w:customStyle="1" w:styleId="linkrow">
    <w:name w:val="link_row"/>
    <w:rsid w:val="00B20771"/>
  </w:style>
  <w:style w:type="character" w:customStyle="1" w:styleId="revision-date">
    <w:name w:val="revision-date"/>
    <w:rsid w:val="00B20771"/>
  </w:style>
  <w:style w:type="character" w:customStyle="1" w:styleId="facebook-share">
    <w:name w:val="facebook-share"/>
    <w:rsid w:val="00B20771"/>
  </w:style>
  <w:style w:type="character" w:customStyle="1" w:styleId="facebook-share-label">
    <w:name w:val="facebook-share-label"/>
    <w:rsid w:val="00B20771"/>
  </w:style>
  <w:style w:type="character" w:customStyle="1" w:styleId="cap">
    <w:name w:val="cap"/>
    <w:rsid w:val="00B20771"/>
  </w:style>
  <w:style w:type="character" w:customStyle="1" w:styleId="share">
    <w:name w:val="share"/>
    <w:rsid w:val="00B20771"/>
  </w:style>
  <w:style w:type="character" w:customStyle="1" w:styleId="ata11y">
    <w:name w:val="at_a11y"/>
    <w:rsid w:val="00B20771"/>
  </w:style>
  <w:style w:type="character" w:customStyle="1" w:styleId="tpk">
    <w:name w:val="tpk"/>
    <w:rsid w:val="00B20771"/>
  </w:style>
  <w:style w:type="character" w:customStyle="1" w:styleId="A24">
    <w:name w:val="A24"/>
    <w:uiPriority w:val="99"/>
    <w:rsid w:val="00B20771"/>
  </w:style>
  <w:style w:type="character" w:customStyle="1" w:styleId="A25">
    <w:name w:val="A25"/>
    <w:uiPriority w:val="99"/>
    <w:rsid w:val="00B20771"/>
  </w:style>
  <w:style w:type="character" w:customStyle="1" w:styleId="Headerorfooter">
    <w:name w:val="Header or footer_"/>
    <w:basedOn w:val="DefaultParagraphFont"/>
    <w:rsid w:val="00B20771"/>
  </w:style>
  <w:style w:type="character" w:customStyle="1" w:styleId="Bodytext21">
    <w:name w:val="Body text (2)_"/>
    <w:basedOn w:val="DefaultParagraphFont"/>
    <w:rsid w:val="00B20771"/>
  </w:style>
  <w:style w:type="character" w:customStyle="1" w:styleId="Bodytext22">
    <w:name w:val="Body text (2)"/>
    <w:basedOn w:val="Bodytext30"/>
    <w:rsid w:val="00B20771"/>
  </w:style>
  <w:style w:type="character" w:customStyle="1" w:styleId="Headerorfooter0">
    <w:name w:val="Header or footer"/>
    <w:basedOn w:val="Bodytext100"/>
    <w:rsid w:val="00B20771"/>
    <w:rPr>
      <w:shd w:val="clear" w:color="auto" w:fill="FFFFFF"/>
    </w:rPr>
  </w:style>
  <w:style w:type="character" w:customStyle="1" w:styleId="Bodytext32">
    <w:name w:val="Body text (3)_"/>
    <w:basedOn w:val="DefaultParagraphFont"/>
    <w:rsid w:val="00B20771"/>
  </w:style>
  <w:style w:type="character" w:customStyle="1" w:styleId="Bodytext31Exact">
    <w:name w:val="Body text (31) Exact"/>
    <w:basedOn w:val="DefaultParagraphFont"/>
    <w:rsid w:val="00B20771"/>
  </w:style>
  <w:style w:type="character" w:customStyle="1" w:styleId="Bodytext100">
    <w:name w:val="Body text (10)_"/>
    <w:basedOn w:val="DefaultParagraphFont"/>
    <w:link w:val="Bodytext101"/>
    <w:uiPriority w:val="99"/>
    <w:rsid w:val="00B20771"/>
    <w:rPr>
      <w:shd w:val="clear" w:color="auto" w:fill="FFFFFF"/>
    </w:rPr>
  </w:style>
  <w:style w:type="character" w:customStyle="1" w:styleId="Bodytext30">
    <w:name w:val="Body text (3)"/>
    <w:basedOn w:val="Bodytext3Spacing0ptExact"/>
    <w:rsid w:val="00B20771"/>
  </w:style>
  <w:style w:type="character" w:customStyle="1" w:styleId="Bodytext46">
    <w:name w:val="Body text (46)_"/>
    <w:basedOn w:val="DefaultParagraphFont"/>
    <w:rsid w:val="00B20771"/>
  </w:style>
  <w:style w:type="character" w:customStyle="1" w:styleId="Bodytext51">
    <w:name w:val="Body text (51)_"/>
    <w:basedOn w:val="DefaultParagraphFont"/>
    <w:rsid w:val="00B20771"/>
  </w:style>
  <w:style w:type="character" w:customStyle="1" w:styleId="Bodytext34">
    <w:name w:val="Body text (34)_"/>
    <w:basedOn w:val="DefaultParagraphFont"/>
    <w:rsid w:val="00B20771"/>
  </w:style>
  <w:style w:type="character" w:customStyle="1" w:styleId="Bodytext3Spacing0ptExact">
    <w:name w:val="Body text (3) + Spacing 0 pt Exact"/>
    <w:rsid w:val="00B20771"/>
  </w:style>
  <w:style w:type="character" w:customStyle="1" w:styleId="Bodytext82">
    <w:name w:val="Body text (82)_"/>
    <w:basedOn w:val="DefaultParagraphFont"/>
    <w:rsid w:val="00B20771"/>
  </w:style>
  <w:style w:type="character" w:customStyle="1" w:styleId="PicturecaptionSpacing0ptExact">
    <w:name w:val="Picture caption + Spacing 0 pt Exact"/>
    <w:basedOn w:val="DefaultParagraphFont"/>
    <w:rsid w:val="00B20771"/>
  </w:style>
  <w:style w:type="character" w:customStyle="1" w:styleId="Tableofcontents13">
    <w:name w:val="Table of contents (13)_"/>
    <w:basedOn w:val="DefaultParagraphFont"/>
    <w:rsid w:val="00B20771"/>
  </w:style>
  <w:style w:type="character" w:customStyle="1" w:styleId="Bodytext114">
    <w:name w:val="Body text (114)_"/>
    <w:basedOn w:val="DefaultParagraphFont"/>
    <w:rsid w:val="00B20771"/>
  </w:style>
  <w:style w:type="character" w:customStyle="1" w:styleId="Bodytext115">
    <w:name w:val="Body text (115)_"/>
    <w:basedOn w:val="DefaultParagraphFont"/>
    <w:rsid w:val="00B20771"/>
  </w:style>
  <w:style w:type="character" w:customStyle="1" w:styleId="BodyText40">
    <w:name w:val="Body Text4"/>
    <w:basedOn w:val="DefaultParagraphFont"/>
    <w:rsid w:val="00B20771"/>
  </w:style>
  <w:style w:type="character" w:customStyle="1" w:styleId="Bodytext1150">
    <w:name w:val="Body text (115)"/>
    <w:basedOn w:val="Picturecaption2Spacing0ptExact"/>
    <w:rsid w:val="00B20771"/>
  </w:style>
  <w:style w:type="character" w:customStyle="1" w:styleId="Bodytext820">
    <w:name w:val="Body text (82)"/>
    <w:rsid w:val="00B20771"/>
  </w:style>
  <w:style w:type="character" w:customStyle="1" w:styleId="Bodytext102">
    <w:name w:val="Body text (10)"/>
    <w:basedOn w:val="PicturecaptionSpacing0ptExact"/>
    <w:rsid w:val="00B20771"/>
  </w:style>
  <w:style w:type="character" w:customStyle="1" w:styleId="Bodytext82Spacing0ptExact">
    <w:name w:val="Body text (82) + Spacing 0 pt Exact"/>
    <w:basedOn w:val="Bodytext820"/>
    <w:rsid w:val="00B20771"/>
  </w:style>
  <w:style w:type="character" w:customStyle="1" w:styleId="Bodytext131Exact">
    <w:name w:val="Body text (131) Exact"/>
    <w:basedOn w:val="DefaultParagraphFont"/>
    <w:rsid w:val="00B20771"/>
  </w:style>
  <w:style w:type="character" w:customStyle="1" w:styleId="Picturecaption2Spacing0ptExact">
    <w:name w:val="Picture caption (2) + Spacing 0 pt Exact"/>
    <w:basedOn w:val="DefaultParagraphFont"/>
    <w:rsid w:val="00B20771"/>
  </w:style>
  <w:style w:type="character" w:customStyle="1" w:styleId="Bodytext114Exact">
    <w:name w:val="Body text (114) Exact"/>
    <w:basedOn w:val="Bodytext131Exact"/>
    <w:rsid w:val="00B20771"/>
  </w:style>
  <w:style w:type="character" w:customStyle="1" w:styleId="Bodytext340">
    <w:name w:val="Body text (34)"/>
    <w:basedOn w:val="BodyText40"/>
    <w:rsid w:val="00B20771"/>
  </w:style>
  <w:style w:type="character" w:customStyle="1" w:styleId="Bodytext1409pt">
    <w:name w:val="Body text (140) + 9 pt"/>
    <w:aliases w:val="Not Italic,Table of contents (12) + FrankRuehl,11 pt"/>
    <w:basedOn w:val="DefaultParagraphFont"/>
    <w:rsid w:val="00B20771"/>
  </w:style>
  <w:style w:type="character" w:customStyle="1" w:styleId="Bodytext510">
    <w:name w:val="Body text (51)"/>
    <w:basedOn w:val="Bodytext115"/>
    <w:rsid w:val="00B20771"/>
  </w:style>
  <w:style w:type="character" w:customStyle="1" w:styleId="Bodytext1140">
    <w:name w:val="Body text (114)"/>
    <w:basedOn w:val="Bodytext131Exact"/>
    <w:rsid w:val="00B20771"/>
  </w:style>
  <w:style w:type="character" w:customStyle="1" w:styleId="Tableofcontents130">
    <w:name w:val="Table of contents (13)"/>
    <w:basedOn w:val="Bodytext82Spacing0ptExact"/>
    <w:rsid w:val="00B20771"/>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B20771"/>
  </w:style>
  <w:style w:type="character" w:customStyle="1" w:styleId="Bodytext460">
    <w:name w:val="Body text (46)"/>
    <w:basedOn w:val="Bodytext114"/>
    <w:rsid w:val="00B20771"/>
  </w:style>
  <w:style w:type="character" w:customStyle="1" w:styleId="Bodytext46NotBold">
    <w:name w:val="Body text (46) + Not Bold"/>
    <w:basedOn w:val="Bodytext114"/>
    <w:rsid w:val="00B20771"/>
  </w:style>
  <w:style w:type="character" w:customStyle="1" w:styleId="Bodytext46SegoeUI">
    <w:name w:val="Body text (46) + Segoe UI"/>
    <w:basedOn w:val="Bodytext114"/>
    <w:rsid w:val="00B20771"/>
  </w:style>
  <w:style w:type="character" w:customStyle="1" w:styleId="Bodytext115Spacing0ptExact">
    <w:name w:val="Body text (115) + Spacing 0 pt Exact"/>
    <w:basedOn w:val="Picturecaption2Spacing0ptExact"/>
    <w:rsid w:val="00B20771"/>
  </w:style>
  <w:style w:type="character" w:customStyle="1" w:styleId="Picturecaption42SmallCaps">
    <w:name w:val="Picture caption (42) + Small Caps"/>
    <w:basedOn w:val="DefaultParagraphFont"/>
    <w:rsid w:val="00B20771"/>
  </w:style>
  <w:style w:type="character" w:customStyle="1" w:styleId="Bodytext155Exact">
    <w:name w:val="Body text (155) Exact"/>
    <w:basedOn w:val="DefaultParagraphFont"/>
    <w:rsid w:val="00B20771"/>
  </w:style>
  <w:style w:type="character" w:customStyle="1" w:styleId="Bodytext157">
    <w:name w:val="Body text (157)_"/>
    <w:basedOn w:val="DefaultParagraphFont"/>
    <w:rsid w:val="00B20771"/>
  </w:style>
  <w:style w:type="character" w:customStyle="1" w:styleId="Bodytext157Spacing0pt">
    <w:name w:val="Body text (157) + Spacing 0 pt"/>
    <w:basedOn w:val="Bodytext39"/>
    <w:rsid w:val="00B20771"/>
  </w:style>
  <w:style w:type="character" w:customStyle="1" w:styleId="Bodytext1570">
    <w:name w:val="Body text (157)"/>
    <w:basedOn w:val="Bodytext39"/>
    <w:rsid w:val="00B20771"/>
  </w:style>
  <w:style w:type="character" w:customStyle="1" w:styleId="Heading2213pt">
    <w:name w:val="Heading #22 + 13 pt"/>
    <w:basedOn w:val="DefaultParagraphFont"/>
    <w:rsid w:val="00B20771"/>
  </w:style>
  <w:style w:type="character" w:customStyle="1" w:styleId="Heading22125pt">
    <w:name w:val="Heading #22 + 12.5 pt"/>
    <w:basedOn w:val="DefaultParagraphFont"/>
    <w:rsid w:val="00B20771"/>
  </w:style>
  <w:style w:type="character" w:customStyle="1" w:styleId="Bodytext300">
    <w:name w:val="Body text (30)_"/>
    <w:basedOn w:val="DefaultParagraphFont"/>
    <w:rsid w:val="00B20771"/>
  </w:style>
  <w:style w:type="character" w:customStyle="1" w:styleId="Bodytext301">
    <w:name w:val="Body text (30)"/>
    <w:basedOn w:val="Bodytext3TimesNewRoman"/>
    <w:rsid w:val="00B20771"/>
  </w:style>
  <w:style w:type="character" w:customStyle="1" w:styleId="Bodytext39">
    <w:name w:val="Body text (39)_"/>
    <w:basedOn w:val="DefaultParagraphFont"/>
    <w:rsid w:val="00B20771"/>
  </w:style>
  <w:style w:type="character" w:customStyle="1" w:styleId="Bodytext390">
    <w:name w:val="Body text (39)"/>
    <w:basedOn w:val="BodytextExact"/>
    <w:rsid w:val="00B20771"/>
  </w:style>
  <w:style w:type="character" w:customStyle="1" w:styleId="Bodytext159Exact">
    <w:name w:val="Body text (159) Exact"/>
    <w:basedOn w:val="DefaultParagraphFont"/>
    <w:rsid w:val="00B20771"/>
  </w:style>
  <w:style w:type="character" w:customStyle="1" w:styleId="Bodytext60Spacing0pt">
    <w:name w:val="Body text (60) + Spacing 0 pt"/>
    <w:basedOn w:val="DefaultParagraphFont"/>
    <w:rsid w:val="00B20771"/>
  </w:style>
  <w:style w:type="character" w:customStyle="1" w:styleId="Bodytext3Spacing-1pt">
    <w:name w:val="Body text (3) + Spacing -1 pt"/>
    <w:basedOn w:val="Bodytext3Spacing0ptExact"/>
    <w:rsid w:val="00B20771"/>
  </w:style>
  <w:style w:type="character" w:customStyle="1" w:styleId="Bodytext3TimesNewRoman">
    <w:name w:val="Body text (3) + Times New Roman"/>
    <w:aliases w:val="11.5 pt"/>
    <w:basedOn w:val="Bodytext3Spacing0ptExact"/>
    <w:rsid w:val="00B20771"/>
  </w:style>
  <w:style w:type="character" w:customStyle="1" w:styleId="Bodytext2NotBold">
    <w:name w:val="Body text (2) + Not Bold"/>
    <w:basedOn w:val="Bodytext30"/>
    <w:rsid w:val="00B20771"/>
  </w:style>
  <w:style w:type="character" w:customStyle="1" w:styleId="BodytextExact">
    <w:name w:val="Body text Exact"/>
    <w:basedOn w:val="DefaultParagraphFont"/>
    <w:rsid w:val="00B20771"/>
  </w:style>
  <w:style w:type="character" w:customStyle="1" w:styleId="Heading13Italic">
    <w:name w:val="Heading #13 + Italic"/>
    <w:basedOn w:val="DefaultParagraphFont"/>
    <w:rsid w:val="00B20771"/>
  </w:style>
  <w:style w:type="character" w:customStyle="1" w:styleId="Heading92Spacing2pt">
    <w:name w:val="Heading #9 (2) + Spacing 2 pt"/>
    <w:basedOn w:val="DefaultParagraphFont"/>
    <w:rsid w:val="00B20771"/>
  </w:style>
  <w:style w:type="character" w:customStyle="1" w:styleId="Bodytext38Spacing0pt">
    <w:name w:val="Body text (38) + Spacing 0 pt"/>
    <w:basedOn w:val="DefaultParagraphFont"/>
    <w:rsid w:val="00B20771"/>
  </w:style>
  <w:style w:type="character" w:customStyle="1" w:styleId="Bodytext42Spacing-1pt">
    <w:name w:val="Body text (42) + Spacing -1 pt"/>
    <w:basedOn w:val="DefaultParagraphFont"/>
    <w:rsid w:val="00B20771"/>
  </w:style>
  <w:style w:type="character" w:customStyle="1" w:styleId="Bodytext35">
    <w:name w:val="Body text (35)_"/>
    <w:basedOn w:val="DefaultParagraphFont"/>
    <w:rsid w:val="00B20771"/>
  </w:style>
  <w:style w:type="character" w:customStyle="1" w:styleId="Picturecaption19">
    <w:name w:val="Picture caption (19)_"/>
    <w:basedOn w:val="DefaultParagraphFont"/>
    <w:rsid w:val="00B20771"/>
  </w:style>
  <w:style w:type="character" w:customStyle="1" w:styleId="Picturecaption9Exact">
    <w:name w:val="Picture caption (9) Exact"/>
    <w:basedOn w:val="DefaultParagraphFont"/>
    <w:rsid w:val="00B20771"/>
  </w:style>
  <w:style w:type="character" w:customStyle="1" w:styleId="Bodytext87">
    <w:name w:val="Body text (87)_"/>
    <w:basedOn w:val="DefaultParagraphFont"/>
    <w:rsid w:val="00B20771"/>
  </w:style>
  <w:style w:type="character" w:customStyle="1" w:styleId="Bodytext61">
    <w:name w:val="Body text (6)_"/>
    <w:basedOn w:val="DefaultParagraphFont"/>
    <w:rsid w:val="00B20771"/>
  </w:style>
  <w:style w:type="character" w:customStyle="1" w:styleId="Heading142SmallCaps">
    <w:name w:val="Heading #14 (2) + Small Caps"/>
    <w:basedOn w:val="DefaultParagraphFont"/>
    <w:rsid w:val="00B20771"/>
  </w:style>
  <w:style w:type="character" w:customStyle="1" w:styleId="Bodytext350">
    <w:name w:val="Body text (35)"/>
    <w:basedOn w:val="Picturecaption190"/>
    <w:rsid w:val="00B20771"/>
  </w:style>
  <w:style w:type="character" w:customStyle="1" w:styleId="Picturecaption190">
    <w:name w:val="Picture caption (19)"/>
    <w:basedOn w:val="Picturecaption27Spacing0pt"/>
    <w:rsid w:val="00B20771"/>
  </w:style>
  <w:style w:type="character" w:customStyle="1" w:styleId="Picturecaption27Spacing0pt">
    <w:name w:val="Picture caption (27) + Spacing 0 pt"/>
    <w:basedOn w:val="DefaultParagraphFont"/>
    <w:rsid w:val="00B20771"/>
  </w:style>
  <w:style w:type="character" w:customStyle="1" w:styleId="Bodytext43Spacing0ptExact">
    <w:name w:val="Body text (43) + Spacing 0 pt Exact"/>
    <w:basedOn w:val="DefaultParagraphFont"/>
    <w:rsid w:val="00B20771"/>
  </w:style>
  <w:style w:type="character" w:customStyle="1" w:styleId="Bodytext62">
    <w:name w:val="Body text (6)"/>
    <w:basedOn w:val="Bodytext870"/>
    <w:rsid w:val="00B20771"/>
  </w:style>
  <w:style w:type="character" w:customStyle="1" w:styleId="Bodytext870">
    <w:name w:val="Body text (87)"/>
    <w:basedOn w:val="DefaultParagraphFont"/>
    <w:rsid w:val="00B20771"/>
  </w:style>
  <w:style w:type="character" w:customStyle="1" w:styleId="BodytextSegoeUI">
    <w:name w:val="Body text + Segoe UI"/>
    <w:aliases w:val="21.5 pt"/>
    <w:basedOn w:val="DefaultParagraphFont"/>
    <w:rsid w:val="00B20771"/>
  </w:style>
  <w:style w:type="character" w:customStyle="1" w:styleId="Bodytext68">
    <w:name w:val="Body text (68)_"/>
    <w:basedOn w:val="DefaultParagraphFont"/>
    <w:rsid w:val="00B20771"/>
  </w:style>
  <w:style w:type="character" w:customStyle="1" w:styleId="Bodytext112SmallCaps">
    <w:name w:val="Body text (112) + Small Caps"/>
    <w:basedOn w:val="DefaultParagraphFont"/>
    <w:rsid w:val="00B20771"/>
  </w:style>
  <w:style w:type="character" w:customStyle="1" w:styleId="Bodytext680">
    <w:name w:val="Body text (68)"/>
    <w:basedOn w:val="Heading162SmallCaps"/>
    <w:rsid w:val="00B20771"/>
  </w:style>
  <w:style w:type="character" w:customStyle="1" w:styleId="Tableofcontents11">
    <w:name w:val="Table of contents (11)_"/>
    <w:basedOn w:val="DefaultParagraphFont"/>
    <w:rsid w:val="00B20771"/>
  </w:style>
  <w:style w:type="character" w:customStyle="1" w:styleId="Tableofcontents110">
    <w:name w:val="Table of contents (11)"/>
    <w:basedOn w:val="article-quote-right"/>
    <w:rsid w:val="00B20771"/>
  </w:style>
  <w:style w:type="character" w:customStyle="1" w:styleId="Tableofcontents15">
    <w:name w:val="Table of contents (15)_"/>
    <w:basedOn w:val="DefaultParagraphFont"/>
    <w:rsid w:val="00B20771"/>
  </w:style>
  <w:style w:type="character" w:customStyle="1" w:styleId="Tableofcontents150">
    <w:name w:val="Table of contents (15)"/>
    <w:basedOn w:val="StyleBox12pt"/>
    <w:rsid w:val="00B20771"/>
  </w:style>
  <w:style w:type="character" w:customStyle="1" w:styleId="Heading162SmallCaps">
    <w:name w:val="Heading #16 (2) + Small Caps"/>
    <w:basedOn w:val="DefaultParagraphFont"/>
    <w:rsid w:val="00B20771"/>
  </w:style>
  <w:style w:type="character" w:customStyle="1" w:styleId="ft6">
    <w:name w:val="ft6"/>
    <w:basedOn w:val="DefaultParagraphFont"/>
    <w:rsid w:val="00B20771"/>
  </w:style>
  <w:style w:type="character" w:customStyle="1" w:styleId="amp">
    <w:name w:val="amp"/>
    <w:basedOn w:val="DefaultParagraphFont"/>
    <w:rsid w:val="00B20771"/>
  </w:style>
  <w:style w:type="character" w:customStyle="1" w:styleId="article-quote-right">
    <w:name w:val="article-quote-right"/>
    <w:basedOn w:val="DefaultParagraphFont"/>
    <w:rsid w:val="00B20771"/>
  </w:style>
  <w:style w:type="character" w:customStyle="1" w:styleId="StyleBox12ptBold">
    <w:name w:val="Style Box + 12 pt Bold"/>
    <w:basedOn w:val="DefaultParagraphFont"/>
    <w:rsid w:val="00B20771"/>
  </w:style>
  <w:style w:type="character" w:customStyle="1" w:styleId="StyleBox12pt">
    <w:name w:val="Style Box + 12 pt"/>
    <w:basedOn w:val="DefaultParagraphFont"/>
    <w:rsid w:val="00B20771"/>
  </w:style>
  <w:style w:type="character" w:customStyle="1" w:styleId="BoldandUnderlineCharCharCharChar">
    <w:name w:val="Bold and Underline Char Char Char Char"/>
    <w:rsid w:val="00B20771"/>
  </w:style>
  <w:style w:type="character" w:customStyle="1" w:styleId="BoldandUnderlineCharChar">
    <w:name w:val="Bold and Underline Char Char"/>
    <w:rsid w:val="00B20771"/>
  </w:style>
  <w:style w:type="character" w:customStyle="1" w:styleId="commentstext">
    <w:name w:val="commentstext"/>
    <w:rsid w:val="00B20771"/>
  </w:style>
  <w:style w:type="character" w:customStyle="1" w:styleId="dd">
    <w:name w:val="dd"/>
    <w:rsid w:val="00B20771"/>
  </w:style>
  <w:style w:type="character" w:customStyle="1" w:styleId="underLight">
    <w:name w:val="underLight"/>
    <w:uiPriority w:val="1"/>
    <w:qFormat/>
    <w:rsid w:val="00B20771"/>
  </w:style>
  <w:style w:type="character" w:customStyle="1" w:styleId="author-rss">
    <w:name w:val="author-rss"/>
    <w:rsid w:val="00B20771"/>
  </w:style>
  <w:style w:type="character" w:customStyle="1" w:styleId="at">
    <w:name w:val="at"/>
    <w:basedOn w:val="DefaultParagraphFont"/>
    <w:rsid w:val="00B20771"/>
  </w:style>
  <w:style w:type="character" w:customStyle="1" w:styleId="source">
    <w:name w:val="source"/>
    <w:rsid w:val="00B20771"/>
  </w:style>
  <w:style w:type="character" w:customStyle="1" w:styleId="bioline">
    <w:name w:val="bioline"/>
    <w:rsid w:val="00B20771"/>
  </w:style>
  <w:style w:type="character" w:customStyle="1" w:styleId="wikicreatelink">
    <w:name w:val="wikicreatelink"/>
    <w:basedOn w:val="DefaultParagraphFont"/>
    <w:rsid w:val="00B20771"/>
  </w:style>
  <w:style w:type="character" w:customStyle="1" w:styleId="facebook-share-count">
    <w:name w:val="facebook-share-count"/>
    <w:basedOn w:val="DefaultParagraphFont"/>
    <w:rsid w:val="00B20771"/>
  </w:style>
  <w:style w:type="character" w:customStyle="1" w:styleId="tickerwrap">
    <w:name w:val="ticker_wrap"/>
    <w:basedOn w:val="DefaultParagraphFont"/>
    <w:rsid w:val="00B20771"/>
  </w:style>
  <w:style w:type="character" w:customStyle="1" w:styleId="smallcaps0">
    <w:name w:val="small_caps"/>
    <w:basedOn w:val="DefaultParagraphFont"/>
    <w:rsid w:val="00B20771"/>
  </w:style>
  <w:style w:type="character" w:customStyle="1" w:styleId="bodycopy">
    <w:name w:val="bodycopy"/>
    <w:basedOn w:val="DefaultParagraphFont"/>
    <w:rsid w:val="00B20771"/>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B20771"/>
  </w:style>
  <w:style w:type="character" w:customStyle="1" w:styleId="StyleGaramondText1">
    <w:name w:val="Style Garamond Text 1"/>
    <w:basedOn w:val="DefaultParagraphFont"/>
    <w:rsid w:val="00B20771"/>
  </w:style>
  <w:style w:type="character" w:customStyle="1" w:styleId="StyleGaramondText1Underline">
    <w:name w:val="Style Garamond Text 1 Underline"/>
    <w:basedOn w:val="DefaultParagraphFont"/>
    <w:rsid w:val="00B20771"/>
  </w:style>
  <w:style w:type="character" w:customStyle="1" w:styleId="StyleBoldUnderlineBorderSinglesolidlineAuto05pt">
    <w:name w:val="Style Bold Underline Border: : (Single solid line Auto  0.5 pt ..."/>
    <w:basedOn w:val="DefaultParagraphFont"/>
    <w:rsid w:val="00B20771"/>
  </w:style>
  <w:style w:type="character" w:customStyle="1" w:styleId="StyleStyleBoldUnderlineUnderlineIntenseEmphasisIntenseEmpha">
    <w:name w:val="Style Style Bold UnderlineUnderlineIntense EmphasisIntense Empha..."/>
    <w:basedOn w:val="DefaultParagraphFont"/>
    <w:rsid w:val="00B20771"/>
  </w:style>
  <w:style w:type="character" w:customStyle="1" w:styleId="Style7ptBold">
    <w:name w:val="Style 7 pt Bold"/>
    <w:basedOn w:val="DefaultParagraphFont"/>
    <w:rsid w:val="00B20771"/>
  </w:style>
  <w:style w:type="character" w:styleId="HTMLAcronym">
    <w:name w:val="HTML Acronym"/>
    <w:basedOn w:val="DefaultParagraphFont"/>
    <w:unhideWhenUsed/>
    <w:rsid w:val="00B20771"/>
  </w:style>
  <w:style w:type="paragraph" w:styleId="BlockText">
    <w:name w:val="Block Text"/>
    <w:basedOn w:val="Normal"/>
    <w:unhideWhenUsed/>
    <w:rsid w:val="00B20771"/>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B20771"/>
    <w:pPr>
      <w:spacing w:after="0" w:line="240" w:lineRule="auto"/>
      <w:ind w:left="720"/>
    </w:pPr>
  </w:style>
  <w:style w:type="paragraph" w:styleId="EnvelopeReturn">
    <w:name w:val="envelope return"/>
    <w:basedOn w:val="Normal"/>
    <w:unhideWhenUsed/>
    <w:rsid w:val="00B20771"/>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B20771"/>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B20771"/>
    <w:pPr>
      <w:spacing w:after="0" w:line="240" w:lineRule="auto"/>
    </w:pPr>
    <w:rPr>
      <w:i/>
      <w:iCs/>
    </w:rPr>
  </w:style>
  <w:style w:type="character" w:customStyle="1" w:styleId="HTMLAddressChar">
    <w:name w:val="HTML Address Char"/>
    <w:basedOn w:val="DefaultParagraphFont"/>
    <w:link w:val="HTMLAddress"/>
    <w:uiPriority w:val="99"/>
    <w:rsid w:val="00B20771"/>
    <w:rPr>
      <w:rFonts w:ascii="Calibri" w:hAnsi="Calibri"/>
      <w:i/>
      <w:iCs/>
    </w:rPr>
  </w:style>
  <w:style w:type="paragraph" w:styleId="Index1">
    <w:name w:val="index 1"/>
    <w:basedOn w:val="Normal"/>
    <w:next w:val="Normal"/>
    <w:autoRedefine/>
    <w:unhideWhenUsed/>
    <w:rsid w:val="00B20771"/>
    <w:pPr>
      <w:spacing w:after="0" w:line="240" w:lineRule="auto"/>
      <w:ind w:left="220" w:hanging="220"/>
    </w:pPr>
  </w:style>
  <w:style w:type="character" w:customStyle="1" w:styleId="BodyTextIndent3Char">
    <w:name w:val="Body Text Indent 3 Char"/>
    <w:basedOn w:val="DefaultParagraphFont"/>
    <w:uiPriority w:val="99"/>
    <w:locked/>
    <w:rsid w:val="00B20771"/>
  </w:style>
  <w:style w:type="character" w:customStyle="1" w:styleId="cardunderlineChar">
    <w:name w:val="card underline Char"/>
    <w:locked/>
    <w:rsid w:val="00B20771"/>
  </w:style>
  <w:style w:type="paragraph" w:customStyle="1" w:styleId="cardunderline">
    <w:name w:val="card underline"/>
    <w:basedOn w:val="Normal"/>
    <w:next w:val="GAUnderline"/>
    <w:qFormat/>
    <w:rsid w:val="00B20771"/>
    <w:pPr>
      <w:spacing w:after="0" w:line="240" w:lineRule="auto"/>
    </w:pPr>
  </w:style>
  <w:style w:type="character" w:customStyle="1" w:styleId="StyleHeading4UnderlinedsmalltextGaramondChar">
    <w:name w:val="Style Heading 4Underlinedsmall text + Garamond Char"/>
    <w:locked/>
    <w:rsid w:val="00B20771"/>
  </w:style>
  <w:style w:type="paragraph" w:customStyle="1" w:styleId="StyleHeading4UnderlinedsmalltextGaramond">
    <w:name w:val="Style Heading 4Underlinedsmall text + Garamond"/>
    <w:basedOn w:val="Heading4"/>
    <w:qFormat/>
    <w:rsid w:val="00B20771"/>
    <w:pPr>
      <w:spacing w:before="200" w:line="240" w:lineRule="auto"/>
    </w:pPr>
    <w:rPr>
      <w:iCs w:val="0"/>
      <w:sz w:val="22"/>
    </w:rPr>
  </w:style>
  <w:style w:type="paragraph" w:customStyle="1" w:styleId="Heading2-NotBold">
    <w:name w:val="Heading 2 - Not Bold"/>
    <w:basedOn w:val="Heading2"/>
    <w:autoRedefine/>
    <w:uiPriority w:val="99"/>
    <w:qFormat/>
    <w:rsid w:val="00B20771"/>
    <w:pPr>
      <w:spacing w:before="480" w:line="240" w:lineRule="auto"/>
    </w:pPr>
  </w:style>
  <w:style w:type="paragraph" w:customStyle="1" w:styleId="Heading2-Bold">
    <w:name w:val="Heading 2 - Bold"/>
    <w:basedOn w:val="Normal"/>
    <w:next w:val="Micro"/>
    <w:autoRedefine/>
    <w:uiPriority w:val="99"/>
    <w:qFormat/>
    <w:rsid w:val="00B20771"/>
    <w:pPr>
      <w:spacing w:after="0" w:line="240" w:lineRule="auto"/>
    </w:pPr>
  </w:style>
  <w:style w:type="paragraph" w:customStyle="1" w:styleId="tag">
    <w:name w:val="%tag"/>
    <w:basedOn w:val="Normal"/>
    <w:next w:val="Normal"/>
    <w:link w:val="tagChar0"/>
    <w:uiPriority w:val="99"/>
    <w:qFormat/>
    <w:rsid w:val="00B20771"/>
    <w:pPr>
      <w:spacing w:after="0" w:line="240" w:lineRule="auto"/>
    </w:pPr>
  </w:style>
  <w:style w:type="character" w:customStyle="1" w:styleId="Style2Char0">
    <w:name w:val="Style 2 Char"/>
    <w:uiPriority w:val="99"/>
    <w:locked/>
    <w:rsid w:val="00B20771"/>
  </w:style>
  <w:style w:type="character" w:customStyle="1" w:styleId="GAUnderlineChar">
    <w:name w:val="GA Underline Char"/>
    <w:locked/>
    <w:rsid w:val="00B20771"/>
  </w:style>
  <w:style w:type="paragraph" w:customStyle="1" w:styleId="GAUnderline">
    <w:name w:val="GA Underline"/>
    <w:basedOn w:val="Normal"/>
    <w:next w:val="StyleHeading2TagHEADING2TagCite11pt"/>
    <w:qFormat/>
    <w:rsid w:val="00B20771"/>
    <w:pPr>
      <w:spacing w:after="0" w:line="240" w:lineRule="auto"/>
    </w:pPr>
  </w:style>
  <w:style w:type="character" w:customStyle="1" w:styleId="textsmallChar0">
    <w:name w:val="textsmall Char"/>
    <w:locked/>
    <w:rsid w:val="00B20771"/>
  </w:style>
  <w:style w:type="character" w:customStyle="1" w:styleId="cardtextChar3">
    <w:name w:val="cardtext Char"/>
    <w:locked/>
    <w:rsid w:val="00B20771"/>
  </w:style>
  <w:style w:type="paragraph" w:customStyle="1" w:styleId="h-lead">
    <w:name w:val="h-lead"/>
    <w:basedOn w:val="Normal"/>
    <w:next w:val="Brief"/>
    <w:uiPriority w:val="99"/>
    <w:qFormat/>
    <w:rsid w:val="00B20771"/>
    <w:pPr>
      <w:spacing w:after="0" w:line="240" w:lineRule="auto"/>
    </w:pPr>
  </w:style>
  <w:style w:type="paragraph" w:customStyle="1" w:styleId="intro">
    <w:name w:val="intro"/>
    <w:basedOn w:val="Normal"/>
    <w:next w:val="CM2"/>
    <w:uiPriority w:val="99"/>
    <w:qFormat/>
    <w:rsid w:val="00B20771"/>
    <w:pPr>
      <w:spacing w:after="0" w:line="240" w:lineRule="auto"/>
    </w:pPr>
  </w:style>
  <w:style w:type="character" w:customStyle="1" w:styleId="StyleHeading2TagHEADING2TagCite11ptChar">
    <w:name w:val="Style Heading 2TagHEADING 2Tag&amp;Cite + 11 pt Char"/>
    <w:locked/>
    <w:rsid w:val="00B20771"/>
  </w:style>
  <w:style w:type="paragraph" w:customStyle="1" w:styleId="StyleHeading2TagHEADING2TagCite11pt">
    <w:name w:val="Style Heading 2TagHEADING 2Tag&amp;Cite + 11 pt"/>
    <w:basedOn w:val="Heading2"/>
    <w:next w:val="CM16"/>
    <w:qFormat/>
    <w:rsid w:val="00B20771"/>
    <w:pPr>
      <w:spacing w:before="480" w:line="240" w:lineRule="auto"/>
    </w:pPr>
  </w:style>
  <w:style w:type="paragraph" w:customStyle="1" w:styleId="F3-TagAuthor">
    <w:name w:val="F3 - Tag/Author"/>
    <w:basedOn w:val="Normal"/>
    <w:next w:val="CM19"/>
    <w:uiPriority w:val="99"/>
    <w:qFormat/>
    <w:rsid w:val="00B20771"/>
    <w:pPr>
      <w:spacing w:after="0" w:line="240" w:lineRule="auto"/>
    </w:pPr>
  </w:style>
  <w:style w:type="paragraph" w:customStyle="1" w:styleId="F5-UnderlineNormal">
    <w:name w:val="F5 - Underline Normal"/>
    <w:basedOn w:val="Normal"/>
    <w:next w:val="CM34"/>
    <w:uiPriority w:val="99"/>
    <w:qFormat/>
    <w:rsid w:val="00B20771"/>
    <w:pPr>
      <w:spacing w:after="0" w:line="240" w:lineRule="auto"/>
    </w:pPr>
  </w:style>
  <w:style w:type="paragraph" w:customStyle="1" w:styleId="Brief-PrimarySource">
    <w:name w:val="Brief - Primary Source"/>
    <w:basedOn w:val="Normal"/>
    <w:next w:val="CM56"/>
    <w:uiPriority w:val="99"/>
    <w:qFormat/>
    <w:rsid w:val="00B20771"/>
    <w:pPr>
      <w:spacing w:after="0" w:line="240" w:lineRule="auto"/>
    </w:pPr>
  </w:style>
  <w:style w:type="paragraph" w:customStyle="1" w:styleId="Brief-Underline">
    <w:name w:val="Brief - Underline"/>
    <w:basedOn w:val="Normal"/>
    <w:next w:val="CM58"/>
    <w:uiPriority w:val="99"/>
    <w:qFormat/>
    <w:rsid w:val="00B20771"/>
    <w:pPr>
      <w:spacing w:after="0" w:line="240" w:lineRule="auto"/>
    </w:pPr>
  </w:style>
  <w:style w:type="paragraph" w:customStyle="1" w:styleId="Brief">
    <w:name w:val="Brief"/>
    <w:basedOn w:val="CM56"/>
    <w:next w:val="CM57"/>
    <w:uiPriority w:val="99"/>
    <w:qFormat/>
    <w:rsid w:val="00B20771"/>
  </w:style>
  <w:style w:type="paragraph" w:customStyle="1" w:styleId="CM2">
    <w:name w:val="CM2"/>
    <w:basedOn w:val="Normal"/>
    <w:next w:val="Normal"/>
    <w:uiPriority w:val="99"/>
    <w:qFormat/>
    <w:rsid w:val="00B20771"/>
    <w:pPr>
      <w:spacing w:after="0" w:line="240" w:lineRule="auto"/>
    </w:pPr>
  </w:style>
  <w:style w:type="paragraph" w:customStyle="1" w:styleId="CM11">
    <w:name w:val="CM11"/>
    <w:basedOn w:val="Normal"/>
    <w:next w:val="Normal"/>
    <w:uiPriority w:val="99"/>
    <w:qFormat/>
    <w:rsid w:val="00B20771"/>
    <w:pPr>
      <w:spacing w:after="0" w:line="240" w:lineRule="auto"/>
    </w:pPr>
  </w:style>
  <w:style w:type="paragraph" w:customStyle="1" w:styleId="CM16">
    <w:name w:val="CM16"/>
    <w:basedOn w:val="Normal"/>
    <w:next w:val="Normal"/>
    <w:uiPriority w:val="99"/>
    <w:qFormat/>
    <w:rsid w:val="00B20771"/>
    <w:pPr>
      <w:spacing w:after="0" w:line="240" w:lineRule="auto"/>
    </w:pPr>
  </w:style>
  <w:style w:type="paragraph" w:customStyle="1" w:styleId="CM19">
    <w:name w:val="CM19"/>
    <w:basedOn w:val="Normal"/>
    <w:uiPriority w:val="99"/>
    <w:qFormat/>
    <w:rsid w:val="00B20771"/>
    <w:pPr>
      <w:spacing w:after="0" w:line="240" w:lineRule="auto"/>
    </w:pPr>
  </w:style>
  <w:style w:type="paragraph" w:customStyle="1" w:styleId="CM34">
    <w:name w:val="CM34"/>
    <w:basedOn w:val="Normal"/>
    <w:uiPriority w:val="99"/>
    <w:qFormat/>
    <w:rsid w:val="00B20771"/>
    <w:pPr>
      <w:spacing w:after="0" w:line="240" w:lineRule="auto"/>
    </w:pPr>
  </w:style>
  <w:style w:type="paragraph" w:customStyle="1" w:styleId="CM56">
    <w:name w:val="CM56"/>
    <w:basedOn w:val="Normal"/>
    <w:uiPriority w:val="99"/>
    <w:qFormat/>
    <w:rsid w:val="00B20771"/>
    <w:pPr>
      <w:spacing w:after="0" w:line="240" w:lineRule="auto"/>
    </w:pPr>
  </w:style>
  <w:style w:type="paragraph" w:customStyle="1" w:styleId="CM58">
    <w:name w:val="CM58"/>
    <w:basedOn w:val="Normal"/>
    <w:uiPriority w:val="99"/>
    <w:qFormat/>
    <w:rsid w:val="00B20771"/>
    <w:pPr>
      <w:spacing w:after="0" w:line="240" w:lineRule="auto"/>
    </w:pPr>
  </w:style>
  <w:style w:type="paragraph" w:customStyle="1" w:styleId="CM57">
    <w:name w:val="CM57"/>
    <w:basedOn w:val="Normal"/>
    <w:uiPriority w:val="99"/>
    <w:qFormat/>
    <w:rsid w:val="00B20771"/>
    <w:pPr>
      <w:spacing w:after="0" w:line="240" w:lineRule="auto"/>
    </w:pPr>
  </w:style>
  <w:style w:type="paragraph" w:customStyle="1" w:styleId="CM1">
    <w:name w:val="CM1"/>
    <w:basedOn w:val="Normal"/>
    <w:uiPriority w:val="99"/>
    <w:qFormat/>
    <w:rsid w:val="00B20771"/>
    <w:pPr>
      <w:spacing w:after="0" w:line="240" w:lineRule="auto"/>
    </w:pPr>
  </w:style>
  <w:style w:type="paragraph" w:customStyle="1" w:styleId="CM49">
    <w:name w:val="CM49"/>
    <w:basedOn w:val="Normal"/>
    <w:uiPriority w:val="99"/>
    <w:qFormat/>
    <w:rsid w:val="00B20771"/>
    <w:pPr>
      <w:spacing w:after="0" w:line="240" w:lineRule="auto"/>
    </w:pPr>
  </w:style>
  <w:style w:type="paragraph" w:customStyle="1" w:styleId="CM41">
    <w:name w:val="CM41"/>
    <w:basedOn w:val="Normal"/>
    <w:uiPriority w:val="99"/>
    <w:qFormat/>
    <w:rsid w:val="00B20771"/>
    <w:pPr>
      <w:spacing w:after="0" w:line="240" w:lineRule="auto"/>
    </w:pPr>
  </w:style>
  <w:style w:type="paragraph" w:customStyle="1" w:styleId="3rdOrderPara">
    <w:name w:val="3rd Order Para"/>
    <w:basedOn w:val="Normal"/>
    <w:qFormat/>
    <w:rsid w:val="00B20771"/>
    <w:pPr>
      <w:spacing w:after="0" w:line="240" w:lineRule="auto"/>
    </w:pPr>
  </w:style>
  <w:style w:type="paragraph" w:customStyle="1" w:styleId="2ndOrderPara">
    <w:name w:val="2nd Order Para"/>
    <w:basedOn w:val="Normal"/>
    <w:qFormat/>
    <w:rsid w:val="00B20771"/>
    <w:pPr>
      <w:spacing w:after="0" w:line="240" w:lineRule="auto"/>
    </w:pPr>
  </w:style>
  <w:style w:type="paragraph" w:customStyle="1" w:styleId="Normal-SIGN2">
    <w:name w:val="Normal-SIGN2"/>
    <w:basedOn w:val="Normal"/>
    <w:qFormat/>
    <w:rsid w:val="00B20771"/>
    <w:pPr>
      <w:spacing w:after="0" w:line="240" w:lineRule="auto"/>
    </w:pPr>
  </w:style>
  <w:style w:type="paragraph" w:customStyle="1" w:styleId="Normal-SIGN1">
    <w:name w:val="Normal-SIGN1"/>
    <w:basedOn w:val="Normal"/>
    <w:uiPriority w:val="99"/>
    <w:qFormat/>
    <w:rsid w:val="00B20771"/>
    <w:pPr>
      <w:spacing w:after="0" w:line="240" w:lineRule="auto"/>
    </w:pPr>
  </w:style>
  <w:style w:type="paragraph" w:customStyle="1" w:styleId="CM3">
    <w:name w:val="CM3"/>
    <w:basedOn w:val="Normal"/>
    <w:uiPriority w:val="99"/>
    <w:qFormat/>
    <w:rsid w:val="00B20771"/>
    <w:pPr>
      <w:spacing w:after="0" w:line="240" w:lineRule="auto"/>
    </w:pPr>
  </w:style>
  <w:style w:type="paragraph" w:customStyle="1" w:styleId="CM33">
    <w:name w:val="CM33"/>
    <w:basedOn w:val="Normal"/>
    <w:uiPriority w:val="99"/>
    <w:qFormat/>
    <w:rsid w:val="00B20771"/>
    <w:pPr>
      <w:spacing w:after="0" w:line="240" w:lineRule="auto"/>
    </w:pPr>
  </w:style>
  <w:style w:type="paragraph" w:customStyle="1" w:styleId="CM37">
    <w:name w:val="CM37"/>
    <w:basedOn w:val="Normal"/>
    <w:uiPriority w:val="99"/>
    <w:qFormat/>
    <w:rsid w:val="00B20771"/>
    <w:pPr>
      <w:spacing w:after="0" w:line="240" w:lineRule="auto"/>
    </w:pPr>
  </w:style>
  <w:style w:type="paragraph" w:customStyle="1" w:styleId="CM7">
    <w:name w:val="CM7"/>
    <w:basedOn w:val="Normal"/>
    <w:uiPriority w:val="99"/>
    <w:qFormat/>
    <w:rsid w:val="00B20771"/>
    <w:pPr>
      <w:spacing w:after="0" w:line="240" w:lineRule="auto"/>
    </w:pPr>
  </w:style>
  <w:style w:type="paragraph" w:customStyle="1" w:styleId="Brief-SecondarySource">
    <w:name w:val="Brief - Secondary Source"/>
    <w:basedOn w:val="Normal"/>
    <w:next w:val="ReportDate"/>
    <w:qFormat/>
    <w:rsid w:val="00B20771"/>
    <w:pPr>
      <w:spacing w:after="0" w:line="240" w:lineRule="auto"/>
    </w:pPr>
  </w:style>
  <w:style w:type="paragraph" w:customStyle="1" w:styleId="Brief-Card">
    <w:name w:val="Brief - Card"/>
    <w:basedOn w:val="Normal"/>
    <w:next w:val="Pa11"/>
    <w:uiPriority w:val="99"/>
    <w:qFormat/>
    <w:rsid w:val="00B20771"/>
    <w:pPr>
      <w:spacing w:after="0" w:line="240" w:lineRule="auto"/>
    </w:pPr>
  </w:style>
  <w:style w:type="paragraph" w:customStyle="1" w:styleId="Normal3">
    <w:name w:val="Normal+3"/>
    <w:basedOn w:val="Normal"/>
    <w:next w:val="Normal"/>
    <w:uiPriority w:val="99"/>
    <w:qFormat/>
    <w:rsid w:val="00B20771"/>
    <w:pPr>
      <w:spacing w:after="0" w:line="240" w:lineRule="auto"/>
    </w:pPr>
  </w:style>
  <w:style w:type="paragraph" w:customStyle="1" w:styleId="Normal11">
    <w:name w:val="Normal+1"/>
    <w:basedOn w:val="Normal"/>
    <w:next w:val="Normal"/>
    <w:uiPriority w:val="99"/>
    <w:qFormat/>
    <w:rsid w:val="00B20771"/>
    <w:pPr>
      <w:spacing w:after="0" w:line="240" w:lineRule="auto"/>
    </w:pPr>
  </w:style>
  <w:style w:type="paragraph" w:customStyle="1" w:styleId="Heading231">
    <w:name w:val="Heading 2+3"/>
    <w:basedOn w:val="Normal"/>
    <w:next w:val="Normal"/>
    <w:uiPriority w:val="99"/>
    <w:qFormat/>
    <w:rsid w:val="00B20771"/>
    <w:pPr>
      <w:spacing w:after="0" w:line="240" w:lineRule="auto"/>
    </w:pPr>
  </w:style>
  <w:style w:type="paragraph" w:customStyle="1" w:styleId="Normal5">
    <w:name w:val="Normal+5"/>
    <w:basedOn w:val="Normal"/>
    <w:uiPriority w:val="99"/>
    <w:qFormat/>
    <w:rsid w:val="00B20771"/>
    <w:pPr>
      <w:spacing w:after="0" w:line="240" w:lineRule="auto"/>
    </w:pPr>
  </w:style>
  <w:style w:type="paragraph" w:customStyle="1" w:styleId="Cover1">
    <w:name w:val="Cover 1"/>
    <w:basedOn w:val="Normal"/>
    <w:next w:val="Normal"/>
    <w:uiPriority w:val="99"/>
    <w:qFormat/>
    <w:rsid w:val="00B20771"/>
    <w:pPr>
      <w:spacing w:after="0" w:line="240" w:lineRule="auto"/>
    </w:pPr>
  </w:style>
  <w:style w:type="paragraph" w:customStyle="1" w:styleId="Cover2">
    <w:name w:val="Cover 2"/>
    <w:basedOn w:val="Normal"/>
    <w:next w:val="Normal"/>
    <w:uiPriority w:val="99"/>
    <w:qFormat/>
    <w:rsid w:val="00B20771"/>
    <w:pPr>
      <w:spacing w:after="0" w:line="240" w:lineRule="auto"/>
    </w:pPr>
  </w:style>
  <w:style w:type="paragraph" w:customStyle="1" w:styleId="ReportDate">
    <w:name w:val="ReportDate"/>
    <w:basedOn w:val="Normal"/>
    <w:uiPriority w:val="99"/>
    <w:qFormat/>
    <w:rsid w:val="00B20771"/>
    <w:pPr>
      <w:spacing w:after="0" w:line="240" w:lineRule="auto"/>
    </w:pPr>
  </w:style>
  <w:style w:type="paragraph" w:customStyle="1" w:styleId="Pa11">
    <w:name w:val="Pa11"/>
    <w:basedOn w:val="Normal"/>
    <w:next w:val="Normal"/>
    <w:uiPriority w:val="99"/>
    <w:qFormat/>
    <w:rsid w:val="00B20771"/>
    <w:pPr>
      <w:spacing w:after="0" w:line="240" w:lineRule="auto"/>
    </w:pPr>
  </w:style>
  <w:style w:type="paragraph" w:customStyle="1" w:styleId="CM30">
    <w:name w:val="CM30"/>
    <w:basedOn w:val="Normal"/>
    <w:uiPriority w:val="99"/>
    <w:qFormat/>
    <w:rsid w:val="00B20771"/>
    <w:pPr>
      <w:spacing w:after="0" w:line="240" w:lineRule="auto"/>
    </w:pPr>
  </w:style>
  <w:style w:type="paragraph" w:customStyle="1" w:styleId="CM28">
    <w:name w:val="CM28"/>
    <w:basedOn w:val="Normal"/>
    <w:uiPriority w:val="99"/>
    <w:qFormat/>
    <w:rsid w:val="00B20771"/>
    <w:pPr>
      <w:spacing w:after="0" w:line="240" w:lineRule="auto"/>
    </w:pPr>
  </w:style>
  <w:style w:type="paragraph" w:customStyle="1" w:styleId="CM8">
    <w:name w:val="CM8"/>
    <w:basedOn w:val="Normal"/>
    <w:uiPriority w:val="99"/>
    <w:qFormat/>
    <w:rsid w:val="00B20771"/>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B20771"/>
    <w:pPr>
      <w:spacing w:before="480" w:line="240" w:lineRule="auto"/>
    </w:pPr>
  </w:style>
  <w:style w:type="paragraph" w:customStyle="1" w:styleId="IndexFixer">
    <w:name w:val="Index Fixer"/>
    <w:basedOn w:val="Heading1"/>
    <w:next w:val="StyleBoldUnderliningKernat16pt"/>
    <w:uiPriority w:val="99"/>
    <w:qFormat/>
    <w:rsid w:val="00B20771"/>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B20771"/>
    <w:pPr>
      <w:spacing w:after="0" w:line="240" w:lineRule="auto"/>
    </w:pPr>
  </w:style>
  <w:style w:type="paragraph" w:customStyle="1" w:styleId="PageHeader-Underline18pt">
    <w:name w:val="Page Header - Underline 18 pt"/>
    <w:next w:val="TxBr6p1"/>
    <w:uiPriority w:val="99"/>
    <w:qFormat/>
    <w:rsid w:val="00B20771"/>
    <w:pPr>
      <w:spacing w:after="200" w:line="276" w:lineRule="auto"/>
    </w:pPr>
  </w:style>
  <w:style w:type="paragraph" w:customStyle="1" w:styleId="ArgumentTags">
    <w:name w:val="Argument Tags"/>
    <w:basedOn w:val="Heading2"/>
    <w:next w:val="cardCharCharCharCharCharCharCharCharCharCharCharCharCharCharChar"/>
    <w:uiPriority w:val="99"/>
    <w:qFormat/>
    <w:rsid w:val="00B20771"/>
    <w:pPr>
      <w:spacing w:before="480" w:line="240" w:lineRule="auto"/>
    </w:pPr>
  </w:style>
  <w:style w:type="paragraph" w:customStyle="1" w:styleId="subhead">
    <w:name w:val="subhead"/>
    <w:basedOn w:val="Normal"/>
    <w:qFormat/>
    <w:rsid w:val="00B20771"/>
    <w:pPr>
      <w:spacing w:after="0" w:line="240" w:lineRule="auto"/>
    </w:pPr>
  </w:style>
  <w:style w:type="paragraph" w:customStyle="1" w:styleId="boldy">
    <w:name w:val="boldy"/>
    <w:basedOn w:val="Heading2"/>
    <w:next w:val="Card1"/>
    <w:uiPriority w:val="99"/>
    <w:qFormat/>
    <w:rsid w:val="00B20771"/>
    <w:pPr>
      <w:spacing w:before="480" w:line="240" w:lineRule="auto"/>
    </w:pPr>
  </w:style>
  <w:style w:type="paragraph" w:customStyle="1" w:styleId="TxBr6p1">
    <w:name w:val="TxBr_6p1"/>
    <w:basedOn w:val="Normal"/>
    <w:next w:val="Cite21"/>
    <w:uiPriority w:val="99"/>
    <w:qFormat/>
    <w:rsid w:val="00B20771"/>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B20771"/>
    <w:pPr>
      <w:spacing w:after="0" w:line="240" w:lineRule="auto"/>
    </w:pPr>
  </w:style>
  <w:style w:type="character" w:customStyle="1" w:styleId="UnderlineStyleChar">
    <w:name w:val="Underline Style Char"/>
    <w:link w:val="UnderlineStyle0"/>
    <w:locked/>
    <w:rsid w:val="00B20771"/>
  </w:style>
  <w:style w:type="paragraph" w:customStyle="1" w:styleId="Normalization">
    <w:name w:val="Normalization"/>
    <w:basedOn w:val="Normal"/>
    <w:next w:val="articletext"/>
    <w:uiPriority w:val="99"/>
    <w:qFormat/>
    <w:rsid w:val="00B20771"/>
    <w:pPr>
      <w:spacing w:after="0" w:line="240" w:lineRule="auto"/>
    </w:pPr>
  </w:style>
  <w:style w:type="paragraph" w:customStyle="1" w:styleId="listlevel1">
    <w:name w:val="list level 1"/>
    <w:basedOn w:val="Normal"/>
    <w:next w:val="cardtextsmall"/>
    <w:uiPriority w:val="99"/>
    <w:qFormat/>
    <w:rsid w:val="00B20771"/>
    <w:pPr>
      <w:spacing w:after="0" w:line="240" w:lineRule="auto"/>
    </w:pPr>
  </w:style>
  <w:style w:type="paragraph" w:customStyle="1" w:styleId="listlevel2">
    <w:name w:val="list level 2"/>
    <w:basedOn w:val="Normal"/>
    <w:next w:val="CaseListNormal"/>
    <w:uiPriority w:val="99"/>
    <w:qFormat/>
    <w:rsid w:val="00B20771"/>
    <w:pPr>
      <w:spacing w:after="0" w:line="240" w:lineRule="auto"/>
    </w:pPr>
  </w:style>
  <w:style w:type="paragraph" w:customStyle="1" w:styleId="listlevel3">
    <w:name w:val="list level 3"/>
    <w:basedOn w:val="CaseListNormal"/>
    <w:next w:val="Body"/>
    <w:uiPriority w:val="99"/>
    <w:qFormat/>
    <w:rsid w:val="00B20771"/>
  </w:style>
  <w:style w:type="paragraph" w:customStyle="1" w:styleId="PageNumber1">
    <w:name w:val="Page Number1"/>
    <w:basedOn w:val="Normal"/>
    <w:next w:val="Normal"/>
    <w:uiPriority w:val="99"/>
    <w:qFormat/>
    <w:rsid w:val="00B20771"/>
    <w:pPr>
      <w:spacing w:after="0" w:line="240" w:lineRule="auto"/>
    </w:pPr>
  </w:style>
  <w:style w:type="paragraph" w:customStyle="1" w:styleId="Card1">
    <w:name w:val="Card1"/>
    <w:next w:val="TimesNewRoman12"/>
    <w:uiPriority w:val="99"/>
    <w:qFormat/>
    <w:rsid w:val="00B20771"/>
    <w:pPr>
      <w:spacing w:after="200" w:line="276" w:lineRule="auto"/>
    </w:pPr>
  </w:style>
  <w:style w:type="paragraph" w:customStyle="1" w:styleId="Cite21">
    <w:name w:val="Cite2"/>
    <w:next w:val="htmlbody"/>
    <w:uiPriority w:val="99"/>
    <w:qFormat/>
    <w:rsid w:val="00B20771"/>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B20771"/>
    <w:pPr>
      <w:spacing w:after="0" w:line="240" w:lineRule="auto"/>
    </w:pPr>
  </w:style>
  <w:style w:type="paragraph" w:customStyle="1" w:styleId="articletext">
    <w:name w:val="articletext"/>
    <w:basedOn w:val="Normal"/>
    <w:next w:val="story-headline"/>
    <w:qFormat/>
    <w:rsid w:val="00B20771"/>
    <w:pPr>
      <w:spacing w:after="0" w:line="240" w:lineRule="auto"/>
    </w:pPr>
  </w:style>
  <w:style w:type="paragraph" w:customStyle="1" w:styleId="cardtextsmall">
    <w:name w:val="card text small"/>
    <w:basedOn w:val="Normal"/>
    <w:next w:val="story-body"/>
    <w:qFormat/>
    <w:rsid w:val="00B20771"/>
    <w:pPr>
      <w:spacing w:after="0" w:line="240" w:lineRule="auto"/>
    </w:pPr>
  </w:style>
  <w:style w:type="paragraph" w:customStyle="1" w:styleId="CaseListNormal">
    <w:name w:val="Case List Normal"/>
    <w:basedOn w:val="Normal"/>
    <w:next w:val="story-dateline"/>
    <w:uiPriority w:val="99"/>
    <w:qFormat/>
    <w:rsid w:val="00B20771"/>
    <w:pPr>
      <w:spacing w:after="0" w:line="240" w:lineRule="auto"/>
    </w:pPr>
  </w:style>
  <w:style w:type="paragraph" w:customStyle="1" w:styleId="3text">
    <w:name w:val="3text"/>
    <w:basedOn w:val="Normal"/>
    <w:next w:val="Corpotesto"/>
    <w:uiPriority w:val="99"/>
    <w:qFormat/>
    <w:rsid w:val="00B20771"/>
    <w:pPr>
      <w:spacing w:after="0" w:line="240" w:lineRule="auto"/>
    </w:pPr>
  </w:style>
  <w:style w:type="paragraph" w:customStyle="1" w:styleId="TimesNewRoman12">
    <w:name w:val="TimesNewRoman12"/>
    <w:next w:val="tagCharChar1Char"/>
    <w:uiPriority w:val="99"/>
    <w:qFormat/>
    <w:rsid w:val="00B20771"/>
    <w:pPr>
      <w:spacing w:after="200" w:line="276" w:lineRule="auto"/>
    </w:pPr>
  </w:style>
  <w:style w:type="paragraph" w:customStyle="1" w:styleId="htmlbody">
    <w:name w:val="htmlbody"/>
    <w:basedOn w:val="Normal"/>
    <w:next w:val="OmniPage1"/>
    <w:uiPriority w:val="99"/>
    <w:qFormat/>
    <w:rsid w:val="00B20771"/>
    <w:pPr>
      <w:spacing w:after="0" w:line="240" w:lineRule="auto"/>
    </w:pPr>
  </w:style>
  <w:style w:type="paragraph" w:customStyle="1" w:styleId="textChar">
    <w:name w:val="text Char"/>
    <w:basedOn w:val="Normal"/>
    <w:next w:val="TitlePageCenter"/>
    <w:autoRedefine/>
    <w:uiPriority w:val="99"/>
    <w:qFormat/>
    <w:rsid w:val="00B20771"/>
    <w:pPr>
      <w:spacing w:after="0" w:line="240" w:lineRule="auto"/>
    </w:pPr>
  </w:style>
  <w:style w:type="paragraph" w:customStyle="1" w:styleId="story-headline">
    <w:name w:val="story-headline"/>
    <w:basedOn w:val="Normal"/>
    <w:next w:val="ProjectTitleLine"/>
    <w:uiPriority w:val="99"/>
    <w:qFormat/>
    <w:rsid w:val="00B20771"/>
    <w:pPr>
      <w:spacing w:after="0" w:line="240" w:lineRule="auto"/>
    </w:pPr>
  </w:style>
  <w:style w:type="paragraph" w:customStyle="1" w:styleId="story-dateline">
    <w:name w:val="story-dateline"/>
    <w:basedOn w:val="Normal"/>
    <w:next w:val="cardChar1Char"/>
    <w:uiPriority w:val="99"/>
    <w:qFormat/>
    <w:rsid w:val="00B20771"/>
    <w:pPr>
      <w:spacing w:after="0" w:line="240" w:lineRule="auto"/>
    </w:pPr>
  </w:style>
  <w:style w:type="paragraph" w:customStyle="1" w:styleId="TextofCards">
    <w:name w:val="Text of Cards"/>
    <w:basedOn w:val="Normal"/>
    <w:next w:val="CM12"/>
    <w:uiPriority w:val="99"/>
    <w:qFormat/>
    <w:rsid w:val="00B20771"/>
    <w:pPr>
      <w:spacing w:after="0" w:line="240" w:lineRule="auto"/>
    </w:pPr>
  </w:style>
  <w:style w:type="paragraph" w:customStyle="1" w:styleId="Corpotesto">
    <w:name w:val="Corpo testo"/>
    <w:basedOn w:val="Normal"/>
    <w:next w:val="CM44"/>
    <w:uiPriority w:val="99"/>
    <w:qFormat/>
    <w:rsid w:val="00B20771"/>
    <w:pPr>
      <w:spacing w:after="0" w:line="240" w:lineRule="auto"/>
    </w:pPr>
  </w:style>
  <w:style w:type="paragraph" w:customStyle="1" w:styleId="tagCharChar1Char">
    <w:name w:val="tag Char Char1 Char"/>
    <w:uiPriority w:val="99"/>
    <w:qFormat/>
    <w:rsid w:val="00B20771"/>
    <w:pPr>
      <w:spacing w:after="200" w:line="276" w:lineRule="auto"/>
    </w:pPr>
  </w:style>
  <w:style w:type="paragraph" w:customStyle="1" w:styleId="OmniPage1">
    <w:name w:val="OmniPage #1"/>
    <w:basedOn w:val="Normal"/>
    <w:next w:val="StrikeThrough"/>
    <w:uiPriority w:val="99"/>
    <w:qFormat/>
    <w:rsid w:val="00B20771"/>
    <w:pPr>
      <w:spacing w:after="0" w:line="240" w:lineRule="auto"/>
    </w:pPr>
  </w:style>
  <w:style w:type="paragraph" w:customStyle="1" w:styleId="TitlePageCenter">
    <w:name w:val="Title Page Center"/>
    <w:basedOn w:val="Normal"/>
    <w:next w:val="textbodyblack"/>
    <w:autoRedefine/>
    <w:uiPriority w:val="99"/>
    <w:qFormat/>
    <w:rsid w:val="00B20771"/>
    <w:pPr>
      <w:spacing w:after="0" w:line="240" w:lineRule="auto"/>
    </w:pPr>
  </w:style>
  <w:style w:type="paragraph" w:customStyle="1" w:styleId="TitlePageBy">
    <w:name w:val="Title Page By"/>
    <w:basedOn w:val="textbodyblack"/>
    <w:next w:val="Normal"/>
    <w:autoRedefine/>
    <w:uiPriority w:val="99"/>
    <w:qFormat/>
    <w:rsid w:val="00B20771"/>
  </w:style>
  <w:style w:type="paragraph" w:customStyle="1" w:styleId="ProjectTitleLine">
    <w:name w:val="Project Title Line"/>
    <w:basedOn w:val="Normal"/>
    <w:next w:val="Normal"/>
    <w:autoRedefine/>
    <w:uiPriority w:val="99"/>
    <w:qFormat/>
    <w:rsid w:val="00B20771"/>
    <w:pPr>
      <w:spacing w:after="0" w:line="240" w:lineRule="auto"/>
    </w:pPr>
  </w:style>
  <w:style w:type="paragraph" w:customStyle="1" w:styleId="NormalVerdana">
    <w:name w:val="Normal + Verdana"/>
    <w:aliases w:val="White,Normal + Arial,10 pt"/>
    <w:basedOn w:val="Normal"/>
    <w:next w:val="CiteCorrected"/>
    <w:uiPriority w:val="99"/>
    <w:qFormat/>
    <w:rsid w:val="00B20771"/>
    <w:pPr>
      <w:spacing w:after="0" w:line="240" w:lineRule="auto"/>
    </w:pPr>
  </w:style>
  <w:style w:type="paragraph" w:customStyle="1" w:styleId="cardChar1Char">
    <w:name w:val="card Char1 Char"/>
    <w:basedOn w:val="Normal"/>
    <w:next w:val="StyleLeft02"/>
    <w:uiPriority w:val="99"/>
    <w:qFormat/>
    <w:rsid w:val="00B20771"/>
    <w:pPr>
      <w:spacing w:after="0" w:line="240" w:lineRule="auto"/>
    </w:pPr>
  </w:style>
  <w:style w:type="paragraph" w:customStyle="1" w:styleId="CM12">
    <w:name w:val="CM12"/>
    <w:basedOn w:val="Normal"/>
    <w:uiPriority w:val="99"/>
    <w:qFormat/>
    <w:rsid w:val="00B20771"/>
    <w:pPr>
      <w:spacing w:after="0" w:line="240" w:lineRule="auto"/>
    </w:pPr>
  </w:style>
  <w:style w:type="paragraph" w:customStyle="1" w:styleId="CM44">
    <w:name w:val="CM44"/>
    <w:basedOn w:val="Normal"/>
    <w:uiPriority w:val="99"/>
    <w:qFormat/>
    <w:rsid w:val="00B20771"/>
    <w:pPr>
      <w:spacing w:after="0" w:line="240" w:lineRule="auto"/>
    </w:pPr>
  </w:style>
  <w:style w:type="paragraph" w:customStyle="1" w:styleId="StrikeThrough">
    <w:name w:val="Strike Through"/>
    <w:basedOn w:val="Normal"/>
    <w:next w:val="Normal"/>
    <w:uiPriority w:val="99"/>
    <w:qFormat/>
    <w:rsid w:val="00B20771"/>
    <w:pPr>
      <w:spacing w:after="0" w:line="240" w:lineRule="auto"/>
    </w:pPr>
  </w:style>
  <w:style w:type="paragraph" w:customStyle="1" w:styleId="textbodyblack">
    <w:name w:val="textbodyblack"/>
    <w:basedOn w:val="Normal"/>
    <w:next w:val="Pa5"/>
    <w:uiPriority w:val="99"/>
    <w:qFormat/>
    <w:rsid w:val="00B20771"/>
    <w:pPr>
      <w:spacing w:after="0" w:line="240" w:lineRule="auto"/>
    </w:pPr>
  </w:style>
  <w:style w:type="character" w:customStyle="1" w:styleId="CiteCorrectedChar">
    <w:name w:val="Cite Corrected Char"/>
    <w:locked/>
    <w:rsid w:val="00B20771"/>
  </w:style>
  <w:style w:type="paragraph" w:customStyle="1" w:styleId="CiteCorrected">
    <w:name w:val="Cite Corrected"/>
    <w:basedOn w:val="Normal"/>
    <w:next w:val="tagline1"/>
    <w:qFormat/>
    <w:rsid w:val="00B20771"/>
    <w:pPr>
      <w:spacing w:after="0" w:line="240" w:lineRule="auto"/>
    </w:pPr>
  </w:style>
  <w:style w:type="paragraph" w:customStyle="1" w:styleId="StyleLeft02">
    <w:name w:val="Style Left:  0.2&quot;"/>
    <w:basedOn w:val="Normal"/>
    <w:next w:val="Block1"/>
    <w:uiPriority w:val="99"/>
    <w:qFormat/>
    <w:rsid w:val="00B20771"/>
    <w:pPr>
      <w:spacing w:after="0" w:line="240" w:lineRule="auto"/>
    </w:pPr>
  </w:style>
  <w:style w:type="paragraph" w:customStyle="1" w:styleId="Hat1">
    <w:name w:val="Hat1"/>
    <w:basedOn w:val="Normal"/>
    <w:next w:val="Normal"/>
    <w:uiPriority w:val="2"/>
    <w:qFormat/>
    <w:rsid w:val="00B20771"/>
    <w:pPr>
      <w:spacing w:after="0" w:line="240" w:lineRule="auto"/>
    </w:pPr>
  </w:style>
  <w:style w:type="paragraph" w:customStyle="1" w:styleId="post-subtitle">
    <w:name w:val="post-subtitle"/>
    <w:basedOn w:val="Normal"/>
    <w:qFormat/>
    <w:rsid w:val="00B20771"/>
    <w:pPr>
      <w:spacing w:after="0" w:line="240" w:lineRule="auto"/>
    </w:pPr>
  </w:style>
  <w:style w:type="paragraph" w:customStyle="1" w:styleId="Pa5">
    <w:name w:val="Pa5"/>
    <w:basedOn w:val="Normal"/>
    <w:uiPriority w:val="99"/>
    <w:qFormat/>
    <w:rsid w:val="00B20771"/>
    <w:pPr>
      <w:spacing w:after="0" w:line="240" w:lineRule="auto"/>
    </w:pPr>
  </w:style>
  <w:style w:type="paragraph" w:customStyle="1" w:styleId="Pa6">
    <w:name w:val="Pa6"/>
    <w:basedOn w:val="Normal"/>
    <w:uiPriority w:val="99"/>
    <w:qFormat/>
    <w:rsid w:val="00B20771"/>
    <w:pPr>
      <w:spacing w:after="0" w:line="240" w:lineRule="auto"/>
    </w:pPr>
  </w:style>
  <w:style w:type="paragraph" w:customStyle="1" w:styleId="noindent0">
    <w:name w:val="no_indent"/>
    <w:basedOn w:val="Normal"/>
    <w:next w:val="NormalWeb3"/>
    <w:qFormat/>
    <w:rsid w:val="00B20771"/>
    <w:pPr>
      <w:spacing w:after="0" w:line="240" w:lineRule="auto"/>
    </w:pPr>
  </w:style>
  <w:style w:type="paragraph" w:customStyle="1" w:styleId="tagline1">
    <w:name w:val="tagline"/>
    <w:basedOn w:val="Normal"/>
    <w:next w:val="cardCharCharCharCharChar"/>
    <w:qFormat/>
    <w:rsid w:val="00B20771"/>
    <w:pPr>
      <w:spacing w:after="0" w:line="240" w:lineRule="auto"/>
    </w:pPr>
  </w:style>
  <w:style w:type="paragraph" w:customStyle="1" w:styleId="Block1">
    <w:name w:val="Block1"/>
    <w:basedOn w:val="Normal"/>
    <w:next w:val="Normal"/>
    <w:uiPriority w:val="3"/>
    <w:qFormat/>
    <w:rsid w:val="00B20771"/>
    <w:pPr>
      <w:spacing w:after="0" w:line="240" w:lineRule="auto"/>
    </w:pPr>
  </w:style>
  <w:style w:type="paragraph" w:customStyle="1" w:styleId="TOCHeading1">
    <w:name w:val="TOC Heading1"/>
    <w:basedOn w:val="Heading1"/>
    <w:next w:val="Normal"/>
    <w:uiPriority w:val="39"/>
    <w:qFormat/>
    <w:rsid w:val="00B20771"/>
    <w:pPr>
      <w:spacing w:before="480" w:line="240" w:lineRule="auto"/>
    </w:pPr>
  </w:style>
  <w:style w:type="paragraph" w:customStyle="1" w:styleId="NoteLevel11">
    <w:name w:val="Note Level 11"/>
    <w:basedOn w:val="Normal"/>
    <w:next w:val="HeaderFooter"/>
    <w:uiPriority w:val="99"/>
    <w:qFormat/>
    <w:rsid w:val="00B20771"/>
    <w:pPr>
      <w:spacing w:after="0" w:line="240" w:lineRule="auto"/>
    </w:pPr>
  </w:style>
  <w:style w:type="character" w:customStyle="1" w:styleId="ReallySamllTextChar">
    <w:name w:val="ReallySamllText Char"/>
    <w:locked/>
    <w:rsid w:val="00B20771"/>
  </w:style>
  <w:style w:type="paragraph" w:customStyle="1" w:styleId="ReallySamllText">
    <w:name w:val="ReallySamllText"/>
    <w:basedOn w:val="Normal"/>
    <w:next w:val="CardTextUnderlined"/>
    <w:autoRedefine/>
    <w:qFormat/>
    <w:rsid w:val="00B20771"/>
    <w:pPr>
      <w:spacing w:after="0" w:line="240" w:lineRule="auto"/>
    </w:pPr>
  </w:style>
  <w:style w:type="paragraph" w:customStyle="1" w:styleId="Card6pt">
    <w:name w:val="Card 6pt"/>
    <w:basedOn w:val="Normal"/>
    <w:next w:val="HeaderDebate"/>
    <w:uiPriority w:val="99"/>
    <w:qFormat/>
    <w:rsid w:val="00B20771"/>
    <w:pPr>
      <w:spacing w:after="0" w:line="240" w:lineRule="auto"/>
    </w:pPr>
  </w:style>
  <w:style w:type="paragraph" w:customStyle="1" w:styleId="NormalWeb3">
    <w:name w:val="Normal (Web)3"/>
    <w:basedOn w:val="Normal"/>
    <w:next w:val="CardTagCharChar"/>
    <w:qFormat/>
    <w:rsid w:val="00B20771"/>
    <w:pPr>
      <w:spacing w:after="0" w:line="240" w:lineRule="auto"/>
    </w:pPr>
  </w:style>
  <w:style w:type="paragraph" w:customStyle="1" w:styleId="cardCharCharCharCharChar">
    <w:name w:val="card Char Char Char Char Char"/>
    <w:basedOn w:val="Normal"/>
    <w:next w:val="fixed"/>
    <w:qFormat/>
    <w:rsid w:val="00B20771"/>
    <w:pPr>
      <w:spacing w:after="0" w:line="240" w:lineRule="auto"/>
    </w:pPr>
  </w:style>
  <w:style w:type="paragraph" w:customStyle="1" w:styleId="TagCiteChar2">
    <w:name w:val="Tag / Cite Char"/>
    <w:basedOn w:val="Normal"/>
    <w:next w:val="textonormal"/>
    <w:qFormat/>
    <w:rsid w:val="00B20771"/>
    <w:pPr>
      <w:spacing w:after="0" w:line="240" w:lineRule="auto"/>
    </w:pPr>
  </w:style>
  <w:style w:type="paragraph" w:customStyle="1" w:styleId="PageNumber2">
    <w:name w:val="Page Number2"/>
    <w:basedOn w:val="Normal"/>
    <w:next w:val="Normal"/>
    <w:qFormat/>
    <w:rsid w:val="00B20771"/>
    <w:pPr>
      <w:spacing w:after="0" w:line="240" w:lineRule="auto"/>
    </w:pPr>
  </w:style>
  <w:style w:type="paragraph" w:customStyle="1" w:styleId="HeaderFooter">
    <w:name w:val="Header &amp; Footer"/>
    <w:next w:val="ExecutiveSummarytext"/>
    <w:qFormat/>
    <w:rsid w:val="00B20771"/>
    <w:pPr>
      <w:spacing w:after="200" w:line="276" w:lineRule="auto"/>
    </w:pPr>
  </w:style>
  <w:style w:type="paragraph" w:customStyle="1" w:styleId="CardTextSmall0">
    <w:name w:val="Card Text Small"/>
    <w:basedOn w:val="Normal"/>
    <w:qFormat/>
    <w:rsid w:val="00B20771"/>
    <w:pPr>
      <w:spacing w:after="0" w:line="240" w:lineRule="auto"/>
    </w:pPr>
  </w:style>
  <w:style w:type="paragraph" w:customStyle="1" w:styleId="CardTextUnderlined">
    <w:name w:val="Card Text Underlined"/>
    <w:basedOn w:val="Normal"/>
    <w:next w:val="NormalUnderline"/>
    <w:qFormat/>
    <w:rsid w:val="00B20771"/>
    <w:pPr>
      <w:spacing w:after="0" w:line="240" w:lineRule="auto"/>
    </w:pPr>
  </w:style>
  <w:style w:type="paragraph" w:customStyle="1" w:styleId="HeaderDebate">
    <w:name w:val="Header Debate"/>
    <w:basedOn w:val="Normal"/>
    <w:next w:val="byline1"/>
    <w:qFormat/>
    <w:rsid w:val="00B20771"/>
    <w:pPr>
      <w:spacing w:after="0" w:line="240" w:lineRule="auto"/>
    </w:pPr>
  </w:style>
  <w:style w:type="paragraph" w:customStyle="1" w:styleId="NormalWeb1">
    <w:name w:val="Normal (Web)1"/>
    <w:basedOn w:val="Normal"/>
    <w:next w:val="PlaceholderText1"/>
    <w:qFormat/>
    <w:rsid w:val="00B20771"/>
    <w:pPr>
      <w:spacing w:after="0" w:line="240" w:lineRule="auto"/>
    </w:pPr>
  </w:style>
  <w:style w:type="paragraph" w:customStyle="1" w:styleId="CardTagCharChar">
    <w:name w:val="Card Tag Char Char"/>
    <w:basedOn w:val="Normal"/>
    <w:next w:val="NoteLevel31"/>
    <w:qFormat/>
    <w:rsid w:val="00B20771"/>
    <w:pPr>
      <w:spacing w:after="0" w:line="240" w:lineRule="auto"/>
    </w:pPr>
  </w:style>
  <w:style w:type="paragraph" w:customStyle="1" w:styleId="fixed">
    <w:name w:val="fixed"/>
    <w:basedOn w:val="Normal"/>
    <w:next w:val="NoteLevel41"/>
    <w:qFormat/>
    <w:rsid w:val="00B20771"/>
    <w:pPr>
      <w:spacing w:after="0" w:line="240" w:lineRule="auto"/>
    </w:pPr>
  </w:style>
  <w:style w:type="paragraph" w:customStyle="1" w:styleId="textonormal">
    <w:name w:val="textonormal"/>
    <w:basedOn w:val="Normal"/>
    <w:next w:val="NoteLevel51"/>
    <w:qFormat/>
    <w:rsid w:val="00B20771"/>
    <w:pPr>
      <w:spacing w:after="0" w:line="240" w:lineRule="auto"/>
    </w:pPr>
  </w:style>
  <w:style w:type="paragraph" w:customStyle="1" w:styleId="Subtitle10">
    <w:name w:val="Subtitle1"/>
    <w:basedOn w:val="Normal"/>
    <w:next w:val="NoteLevel61"/>
    <w:qFormat/>
    <w:rsid w:val="00B20771"/>
    <w:pPr>
      <w:spacing w:after="0" w:line="240" w:lineRule="auto"/>
    </w:pPr>
  </w:style>
  <w:style w:type="paragraph" w:customStyle="1" w:styleId="ExecutiveSummarytext">
    <w:name w:val="Executive Summary text"/>
    <w:basedOn w:val="Normal"/>
    <w:next w:val="Normal"/>
    <w:qFormat/>
    <w:rsid w:val="00B20771"/>
    <w:pPr>
      <w:spacing w:after="0" w:line="240" w:lineRule="auto"/>
    </w:pPr>
  </w:style>
  <w:style w:type="character" w:customStyle="1" w:styleId="NormalUnderlineChar1">
    <w:name w:val="Normal Underline Char1"/>
    <w:locked/>
    <w:rsid w:val="00B20771"/>
  </w:style>
  <w:style w:type="paragraph" w:customStyle="1" w:styleId="NormalUnderline">
    <w:name w:val="Normal Underline"/>
    <w:basedOn w:val="Normal"/>
    <w:next w:val="NoteLevel91"/>
    <w:qFormat/>
    <w:rsid w:val="00B20771"/>
    <w:pPr>
      <w:spacing w:after="0" w:line="240" w:lineRule="auto"/>
    </w:pPr>
  </w:style>
  <w:style w:type="paragraph" w:customStyle="1" w:styleId="byline1">
    <w:name w:val="byline1"/>
    <w:basedOn w:val="Normal"/>
    <w:qFormat/>
    <w:rsid w:val="00B20771"/>
    <w:pPr>
      <w:spacing w:after="0" w:line="240" w:lineRule="auto"/>
    </w:pPr>
  </w:style>
  <w:style w:type="paragraph" w:customStyle="1" w:styleId="PlaceholderText1">
    <w:name w:val="Placeholder Text1"/>
    <w:basedOn w:val="Normal"/>
    <w:next w:val="ImportantText"/>
    <w:qFormat/>
    <w:rsid w:val="00B20771"/>
    <w:pPr>
      <w:spacing w:after="0" w:line="240" w:lineRule="auto"/>
    </w:pPr>
  </w:style>
  <w:style w:type="paragraph" w:customStyle="1" w:styleId="NoteLevel31">
    <w:name w:val="Note Level 31"/>
    <w:basedOn w:val="Normal"/>
    <w:qFormat/>
    <w:rsid w:val="00B20771"/>
    <w:pPr>
      <w:spacing w:after="0" w:line="240" w:lineRule="auto"/>
    </w:pPr>
  </w:style>
  <w:style w:type="paragraph" w:customStyle="1" w:styleId="NoteLevel41">
    <w:name w:val="Note Level 41"/>
    <w:basedOn w:val="Normal"/>
    <w:next w:val="StyleBodyText11ptBlackUnderline"/>
    <w:qFormat/>
    <w:rsid w:val="00B20771"/>
    <w:pPr>
      <w:spacing w:after="0" w:line="240" w:lineRule="auto"/>
    </w:pPr>
  </w:style>
  <w:style w:type="paragraph" w:customStyle="1" w:styleId="NoteLevel51">
    <w:name w:val="Note Level 51"/>
    <w:basedOn w:val="Normal"/>
    <w:qFormat/>
    <w:rsid w:val="00B20771"/>
    <w:pPr>
      <w:spacing w:after="0" w:line="240" w:lineRule="auto"/>
    </w:pPr>
  </w:style>
  <w:style w:type="paragraph" w:customStyle="1" w:styleId="NoteLevel61">
    <w:name w:val="Note Level 61"/>
    <w:basedOn w:val="Normal"/>
    <w:next w:val="StyleBodyText11ptBoldBlack"/>
    <w:qFormat/>
    <w:rsid w:val="00B20771"/>
    <w:pPr>
      <w:spacing w:after="0" w:line="240" w:lineRule="auto"/>
    </w:pPr>
  </w:style>
  <w:style w:type="paragraph" w:customStyle="1" w:styleId="NoteLevel71">
    <w:name w:val="Note Level 71"/>
    <w:basedOn w:val="Normal"/>
    <w:qFormat/>
    <w:rsid w:val="00B20771"/>
    <w:pPr>
      <w:spacing w:after="0" w:line="240" w:lineRule="auto"/>
    </w:pPr>
  </w:style>
  <w:style w:type="paragraph" w:customStyle="1" w:styleId="NoteLevel81">
    <w:name w:val="Note Level 81"/>
    <w:basedOn w:val="Normal"/>
    <w:next w:val="StyletinyBold"/>
    <w:qFormat/>
    <w:rsid w:val="00B20771"/>
    <w:pPr>
      <w:spacing w:after="0" w:line="240" w:lineRule="auto"/>
    </w:pPr>
  </w:style>
  <w:style w:type="paragraph" w:customStyle="1" w:styleId="NoteLevel91">
    <w:name w:val="Note Level 91"/>
    <w:basedOn w:val="Normal"/>
    <w:qFormat/>
    <w:rsid w:val="00B20771"/>
    <w:pPr>
      <w:spacing w:after="0" w:line="240" w:lineRule="auto"/>
    </w:pPr>
  </w:style>
  <w:style w:type="character" w:customStyle="1" w:styleId="ImportantTextChar">
    <w:name w:val="Important Text Char"/>
    <w:locked/>
    <w:rsid w:val="00B20771"/>
  </w:style>
  <w:style w:type="paragraph" w:customStyle="1" w:styleId="ImportantText">
    <w:name w:val="Important Text"/>
    <w:basedOn w:val="Normal"/>
    <w:next w:val="Normal"/>
    <w:qFormat/>
    <w:rsid w:val="00B20771"/>
    <w:pPr>
      <w:spacing w:after="0" w:line="240" w:lineRule="auto"/>
    </w:pPr>
  </w:style>
  <w:style w:type="character" w:customStyle="1" w:styleId="StyleBodyText11ptBlackUnderlineChar">
    <w:name w:val="Style Body Text + 11 pt Black Underline Char"/>
    <w:locked/>
    <w:rsid w:val="00B20771"/>
  </w:style>
  <w:style w:type="paragraph" w:customStyle="1" w:styleId="StyleBodyText11ptBlackUnderline">
    <w:name w:val="Style Body Text + 11 pt Black Underline"/>
    <w:basedOn w:val="Normal"/>
    <w:next w:val="ListContents"/>
    <w:qFormat/>
    <w:rsid w:val="00B20771"/>
    <w:pPr>
      <w:spacing w:after="0" w:line="240" w:lineRule="auto"/>
    </w:pPr>
  </w:style>
  <w:style w:type="character" w:customStyle="1" w:styleId="StyleBodyText11ptBoldBlackChar">
    <w:name w:val="Style Body Text + 11 pt Bold Black Char"/>
    <w:locked/>
    <w:rsid w:val="00B20771"/>
  </w:style>
  <w:style w:type="paragraph" w:customStyle="1" w:styleId="StyleBodyText11ptBoldBlack">
    <w:name w:val="Style Body Text + 11 pt Bold Black"/>
    <w:basedOn w:val="Normal"/>
    <w:next w:val="StyleListContents11ptCustomColorRGB353132Underline"/>
    <w:qFormat/>
    <w:rsid w:val="00B20771"/>
    <w:pPr>
      <w:spacing w:after="0" w:line="240" w:lineRule="auto"/>
    </w:pPr>
  </w:style>
  <w:style w:type="character" w:customStyle="1" w:styleId="StyletinyBoldChar">
    <w:name w:val="Style tiny + Bold Char"/>
    <w:locked/>
    <w:rsid w:val="00B20771"/>
  </w:style>
  <w:style w:type="paragraph" w:customStyle="1" w:styleId="StyletinyBold">
    <w:name w:val="Style tiny + Bold"/>
    <w:basedOn w:val="TagF3"/>
    <w:qFormat/>
    <w:rsid w:val="00B20771"/>
  </w:style>
  <w:style w:type="character" w:customStyle="1" w:styleId="Heading5SizeDownChar">
    <w:name w:val="Heading 5 Size Down Char"/>
    <w:locked/>
    <w:rsid w:val="00B20771"/>
  </w:style>
  <w:style w:type="character" w:customStyle="1" w:styleId="Normal2BoldChar">
    <w:name w:val="Normal2 + Bold Char"/>
    <w:locked/>
    <w:rsid w:val="00B20771"/>
  </w:style>
  <w:style w:type="paragraph" w:customStyle="1" w:styleId="Normal2Bold">
    <w:name w:val="Normal2 + Bold"/>
    <w:basedOn w:val="Normal"/>
    <w:next w:val="Unimportant"/>
    <w:qFormat/>
    <w:rsid w:val="00B20771"/>
    <w:pPr>
      <w:spacing w:after="0" w:line="240" w:lineRule="auto"/>
    </w:pPr>
  </w:style>
  <w:style w:type="character" w:customStyle="1" w:styleId="ListContentsChar">
    <w:name w:val="List Contents Char"/>
    <w:locked/>
    <w:rsid w:val="00B20771"/>
  </w:style>
  <w:style w:type="paragraph" w:customStyle="1" w:styleId="ListContents">
    <w:name w:val="List Contents"/>
    <w:basedOn w:val="Normal"/>
    <w:next w:val="Ununderlined"/>
    <w:qFormat/>
    <w:rsid w:val="00B20771"/>
    <w:pPr>
      <w:spacing w:after="0" w:line="240" w:lineRule="auto"/>
    </w:pPr>
  </w:style>
  <w:style w:type="character" w:customStyle="1" w:styleId="StyleListContents11ptCustomColorRGB353132UnderlineChar">
    <w:name w:val="Style List Contents + 11 pt Custom Color(RGB(353132)) Underline Char"/>
    <w:locked/>
    <w:rsid w:val="00B20771"/>
  </w:style>
  <w:style w:type="paragraph" w:customStyle="1" w:styleId="StyleListContents11ptCustomColorRGB353132Underline">
    <w:name w:val="Style List Contents + 11 pt Custom Color(RGB(353132)) Underline"/>
    <w:basedOn w:val="Ununderlined"/>
    <w:qFormat/>
    <w:rsid w:val="00B20771"/>
  </w:style>
  <w:style w:type="character" w:customStyle="1" w:styleId="StyleCards12ptThickunderlineChar2">
    <w:name w:val="Style Cards + 12 pt Thick underline Char2"/>
    <w:locked/>
    <w:rsid w:val="00B20771"/>
  </w:style>
  <w:style w:type="paragraph" w:customStyle="1" w:styleId="StyleCards12ptThickunderline">
    <w:name w:val="Style Cards + 12 pt Thick underline"/>
    <w:basedOn w:val="Normal"/>
    <w:qFormat/>
    <w:rsid w:val="00B20771"/>
    <w:pPr>
      <w:spacing w:after="0" w:line="240" w:lineRule="auto"/>
    </w:pPr>
  </w:style>
  <w:style w:type="character" w:customStyle="1" w:styleId="UnimportantCharChar">
    <w:name w:val="Unimportant Char Char"/>
    <w:locked/>
    <w:rsid w:val="00B20771"/>
  </w:style>
  <w:style w:type="paragraph" w:customStyle="1" w:styleId="Unimportant">
    <w:name w:val="Unimportant"/>
    <w:basedOn w:val="Normal"/>
    <w:next w:val="DebateCite"/>
    <w:qFormat/>
    <w:rsid w:val="00B20771"/>
    <w:pPr>
      <w:spacing w:after="0" w:line="240" w:lineRule="auto"/>
    </w:pPr>
  </w:style>
  <w:style w:type="character" w:customStyle="1" w:styleId="UnunderlinedChar">
    <w:name w:val="Ununderlined Char"/>
    <w:locked/>
    <w:rsid w:val="00B20771"/>
  </w:style>
  <w:style w:type="paragraph" w:customStyle="1" w:styleId="Ununderlined">
    <w:name w:val="Ununderlined"/>
    <w:basedOn w:val="Normal"/>
    <w:next w:val="PreformattedText"/>
    <w:qFormat/>
    <w:rsid w:val="00B20771"/>
    <w:pPr>
      <w:spacing w:after="0" w:line="240" w:lineRule="auto"/>
    </w:pPr>
  </w:style>
  <w:style w:type="paragraph" w:customStyle="1" w:styleId="StyleHeading1Justified">
    <w:name w:val="Style Heading 1 + Justified"/>
    <w:basedOn w:val="Normal"/>
    <w:next w:val="Normal"/>
    <w:qFormat/>
    <w:rsid w:val="00B20771"/>
    <w:pPr>
      <w:spacing w:after="0" w:line="240" w:lineRule="auto"/>
    </w:pPr>
  </w:style>
  <w:style w:type="character" w:customStyle="1" w:styleId="textunderlineChar0">
    <w:name w:val="text underline Char"/>
    <w:locked/>
    <w:rsid w:val="00B20771"/>
  </w:style>
  <w:style w:type="paragraph" w:customStyle="1" w:styleId="textunderline0">
    <w:name w:val="text underline"/>
    <w:basedOn w:val="Normal"/>
    <w:next w:val="Heading4Cite"/>
    <w:autoRedefine/>
    <w:qFormat/>
    <w:rsid w:val="00B20771"/>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B20771"/>
  </w:style>
  <w:style w:type="paragraph" w:customStyle="1" w:styleId="DebateTag">
    <w:name w:val="Debate Tag"/>
    <w:basedOn w:val="Normal"/>
    <w:autoRedefine/>
    <w:qFormat/>
    <w:rsid w:val="00B20771"/>
    <w:pPr>
      <w:spacing w:after="0" w:line="240" w:lineRule="auto"/>
    </w:pPr>
  </w:style>
  <w:style w:type="paragraph" w:customStyle="1" w:styleId="DebateCite">
    <w:name w:val="Debate Cite"/>
    <w:basedOn w:val="Normal"/>
    <w:next w:val="Normaltag"/>
    <w:autoRedefine/>
    <w:qFormat/>
    <w:rsid w:val="00B20771"/>
    <w:pPr>
      <w:spacing w:after="0" w:line="240" w:lineRule="auto"/>
    </w:pPr>
  </w:style>
  <w:style w:type="paragraph" w:customStyle="1" w:styleId="PreformattedText">
    <w:name w:val="Preformatted Text"/>
    <w:basedOn w:val="Normal"/>
    <w:next w:val="Cardnon-underlined"/>
    <w:qFormat/>
    <w:rsid w:val="00B20771"/>
    <w:pPr>
      <w:spacing w:after="0" w:line="240" w:lineRule="auto"/>
    </w:pPr>
  </w:style>
  <w:style w:type="paragraph" w:customStyle="1" w:styleId="MaggieTag">
    <w:name w:val="MaggieTag"/>
    <w:basedOn w:val="Heading2"/>
    <w:next w:val="BlockTitle4"/>
    <w:qFormat/>
    <w:rsid w:val="00B20771"/>
    <w:pPr>
      <w:spacing w:before="480" w:line="240" w:lineRule="auto"/>
    </w:pPr>
  </w:style>
  <w:style w:type="paragraph" w:customStyle="1" w:styleId="NoteLevel21">
    <w:name w:val="Note Level 21"/>
    <w:basedOn w:val="Normal"/>
    <w:next w:val="CARD0"/>
    <w:uiPriority w:val="99"/>
    <w:qFormat/>
    <w:rsid w:val="00B20771"/>
    <w:pPr>
      <w:spacing w:after="0" w:line="240" w:lineRule="auto"/>
    </w:pPr>
  </w:style>
  <w:style w:type="paragraph" w:customStyle="1" w:styleId="4">
    <w:name w:val="4"/>
    <w:basedOn w:val="Normal"/>
    <w:next w:val="DottedUnderline0"/>
    <w:qFormat/>
    <w:rsid w:val="00B20771"/>
    <w:pPr>
      <w:spacing w:after="0" w:line="240" w:lineRule="auto"/>
    </w:pPr>
  </w:style>
  <w:style w:type="character" w:customStyle="1" w:styleId="Cardnon-underlinedChar">
    <w:name w:val="Card non-underlined Char"/>
    <w:uiPriority w:val="99"/>
    <w:locked/>
    <w:rsid w:val="00B20771"/>
  </w:style>
  <w:style w:type="paragraph" w:customStyle="1" w:styleId="BlockTitle4">
    <w:name w:val="%Block Title"/>
    <w:basedOn w:val="Heading1"/>
    <w:next w:val="PageNumber4"/>
    <w:qFormat/>
    <w:rsid w:val="00B20771"/>
    <w:pPr>
      <w:spacing w:before="480" w:line="240" w:lineRule="auto"/>
    </w:pPr>
  </w:style>
  <w:style w:type="paragraph" w:customStyle="1" w:styleId="CARD0">
    <w:name w:val="CARD"/>
    <w:basedOn w:val="Normal"/>
    <w:next w:val="PageNumber5"/>
    <w:link w:val="CARDChar2"/>
    <w:qFormat/>
    <w:rsid w:val="00B20771"/>
    <w:pPr>
      <w:spacing w:after="0" w:line="240" w:lineRule="auto"/>
    </w:pPr>
  </w:style>
  <w:style w:type="paragraph" w:customStyle="1" w:styleId="HiddenBlockHeader">
    <w:name w:val="Hidden Block Header"/>
    <w:basedOn w:val="Normal"/>
    <w:next w:val="Cardtext0"/>
    <w:link w:val="HiddenBlockHeaderChar"/>
    <w:qFormat/>
    <w:rsid w:val="00B20771"/>
    <w:pPr>
      <w:spacing w:after="0" w:line="240" w:lineRule="auto"/>
    </w:pPr>
  </w:style>
  <w:style w:type="paragraph" w:customStyle="1" w:styleId="ThickUnderline">
    <w:name w:val="ThickUnderline"/>
    <w:qFormat/>
    <w:rsid w:val="00B20771"/>
    <w:pPr>
      <w:spacing w:after="200" w:line="276" w:lineRule="auto"/>
    </w:pPr>
  </w:style>
  <w:style w:type="paragraph" w:customStyle="1" w:styleId="DottedUnderline0">
    <w:name w:val="DottedUnderline"/>
    <w:basedOn w:val="Normal"/>
    <w:qFormat/>
    <w:rsid w:val="00B20771"/>
    <w:pPr>
      <w:spacing w:after="0" w:line="240" w:lineRule="auto"/>
    </w:pPr>
  </w:style>
  <w:style w:type="paragraph" w:customStyle="1" w:styleId="AAAcard">
    <w:name w:val="AAAcard"/>
    <w:basedOn w:val="Normal"/>
    <w:next w:val="citeunread"/>
    <w:link w:val="AAAcardChar"/>
    <w:uiPriority w:val="99"/>
    <w:qFormat/>
    <w:rsid w:val="00B20771"/>
    <w:pPr>
      <w:spacing w:after="0" w:line="240" w:lineRule="auto"/>
    </w:pPr>
  </w:style>
  <w:style w:type="character" w:customStyle="1" w:styleId="Card-UnderlineChar">
    <w:name w:val="Card-Underline Char"/>
    <w:locked/>
    <w:rsid w:val="00B20771"/>
  </w:style>
  <w:style w:type="paragraph" w:customStyle="1" w:styleId="Card-Underline">
    <w:name w:val="Card-Underline"/>
    <w:basedOn w:val="Normal"/>
    <w:next w:val="read"/>
    <w:qFormat/>
    <w:rsid w:val="00B20771"/>
    <w:pPr>
      <w:spacing w:after="0" w:line="240" w:lineRule="auto"/>
    </w:pPr>
  </w:style>
  <w:style w:type="paragraph" w:customStyle="1" w:styleId="PageNumber3">
    <w:name w:val="Page Number3"/>
    <w:basedOn w:val="Normal"/>
    <w:next w:val="Normal"/>
    <w:qFormat/>
    <w:rsid w:val="00B20771"/>
    <w:pPr>
      <w:spacing w:after="0" w:line="240" w:lineRule="auto"/>
    </w:pPr>
  </w:style>
  <w:style w:type="paragraph" w:customStyle="1" w:styleId="PageNumber4">
    <w:name w:val="Page Number4"/>
    <w:basedOn w:val="Normal"/>
    <w:next w:val="Normal"/>
    <w:qFormat/>
    <w:rsid w:val="00B20771"/>
    <w:pPr>
      <w:spacing w:after="0" w:line="240" w:lineRule="auto"/>
    </w:pPr>
  </w:style>
  <w:style w:type="paragraph" w:customStyle="1" w:styleId="PageNumber5">
    <w:name w:val="Page Number5"/>
    <w:basedOn w:val="Normal"/>
    <w:next w:val="Normal"/>
    <w:qFormat/>
    <w:rsid w:val="00B20771"/>
    <w:pPr>
      <w:spacing w:after="0" w:line="240" w:lineRule="auto"/>
    </w:pPr>
  </w:style>
  <w:style w:type="paragraph" w:customStyle="1" w:styleId="smalltext1">
    <w:name w:val="small text1"/>
    <w:basedOn w:val="Normal"/>
    <w:next w:val="Normal"/>
    <w:uiPriority w:val="4"/>
    <w:qFormat/>
    <w:rsid w:val="00B20771"/>
    <w:pPr>
      <w:spacing w:after="0" w:line="240" w:lineRule="auto"/>
    </w:pPr>
  </w:style>
  <w:style w:type="character" w:customStyle="1" w:styleId="CircleChar">
    <w:name w:val="Circle Char"/>
    <w:locked/>
    <w:rsid w:val="00B20771"/>
  </w:style>
  <w:style w:type="character" w:customStyle="1" w:styleId="citeunreadChar">
    <w:name w:val="cite unread Char"/>
    <w:locked/>
    <w:rsid w:val="00B20771"/>
  </w:style>
  <w:style w:type="paragraph" w:customStyle="1" w:styleId="citeunread">
    <w:name w:val="cite unread"/>
    <w:basedOn w:val="Normal"/>
    <w:next w:val="StyleStyle16pt"/>
    <w:qFormat/>
    <w:rsid w:val="00B20771"/>
    <w:pPr>
      <w:spacing w:after="0" w:line="240" w:lineRule="auto"/>
    </w:pPr>
  </w:style>
  <w:style w:type="character" w:customStyle="1" w:styleId="readCharChar">
    <w:name w:val="read Char Char"/>
    <w:locked/>
    <w:rsid w:val="00B20771"/>
  </w:style>
  <w:style w:type="paragraph" w:customStyle="1" w:styleId="read">
    <w:name w:val="read"/>
    <w:basedOn w:val="Normal"/>
    <w:next w:val="Normal"/>
    <w:qFormat/>
    <w:rsid w:val="00B20771"/>
    <w:pPr>
      <w:spacing w:after="0" w:line="240" w:lineRule="auto"/>
    </w:pPr>
  </w:style>
  <w:style w:type="paragraph" w:customStyle="1" w:styleId="CiteReal0">
    <w:name w:val="Cite Real"/>
    <w:basedOn w:val="Normal"/>
    <w:next w:val="Normal"/>
    <w:qFormat/>
    <w:rsid w:val="00B20771"/>
    <w:pPr>
      <w:spacing w:after="0" w:line="240" w:lineRule="auto"/>
    </w:pPr>
  </w:style>
  <w:style w:type="paragraph" w:customStyle="1" w:styleId="PageNumber6">
    <w:name w:val="Page Number6"/>
    <w:basedOn w:val="Normal"/>
    <w:next w:val="Normal"/>
    <w:qFormat/>
    <w:rsid w:val="00B20771"/>
    <w:pPr>
      <w:spacing w:after="0" w:line="240" w:lineRule="auto"/>
    </w:pPr>
  </w:style>
  <w:style w:type="paragraph" w:customStyle="1" w:styleId="lastupdated">
    <w:name w:val="lastupdated"/>
    <w:basedOn w:val="Normal"/>
    <w:next w:val="Subtitle2"/>
    <w:qFormat/>
    <w:rsid w:val="00B20771"/>
    <w:pPr>
      <w:spacing w:after="0" w:line="240" w:lineRule="auto"/>
    </w:pPr>
  </w:style>
  <w:style w:type="paragraph" w:customStyle="1" w:styleId="hn-byline">
    <w:name w:val="hn-byline"/>
    <w:basedOn w:val="Normal"/>
    <w:next w:val="bodyintro"/>
    <w:qFormat/>
    <w:rsid w:val="00B20771"/>
    <w:pPr>
      <w:spacing w:after="0" w:line="240" w:lineRule="auto"/>
    </w:pPr>
  </w:style>
  <w:style w:type="paragraph" w:customStyle="1" w:styleId="articleinfo">
    <w:name w:val="articleinfo"/>
    <w:basedOn w:val="Normal"/>
    <w:next w:val="indent"/>
    <w:qFormat/>
    <w:rsid w:val="00B20771"/>
    <w:pPr>
      <w:spacing w:after="0" w:line="240" w:lineRule="auto"/>
    </w:pPr>
  </w:style>
  <w:style w:type="character" w:customStyle="1" w:styleId="StyleStyle16ptChar">
    <w:name w:val="Style Style1 + 6 pt Char"/>
    <w:locked/>
    <w:rsid w:val="00B20771"/>
  </w:style>
  <w:style w:type="paragraph" w:customStyle="1" w:styleId="StyleStyle16pt">
    <w:name w:val="Style Style1 + 6 pt"/>
    <w:basedOn w:val="Normal"/>
    <w:qFormat/>
    <w:rsid w:val="00B20771"/>
    <w:pPr>
      <w:spacing w:after="0" w:line="240" w:lineRule="auto"/>
    </w:pPr>
  </w:style>
  <w:style w:type="paragraph" w:customStyle="1" w:styleId="PageNumber7">
    <w:name w:val="Page Number7"/>
    <w:basedOn w:val="Normal"/>
    <w:next w:val="Normal"/>
    <w:qFormat/>
    <w:rsid w:val="00B20771"/>
    <w:pPr>
      <w:spacing w:after="0" w:line="240" w:lineRule="auto"/>
    </w:pPr>
  </w:style>
  <w:style w:type="paragraph" w:customStyle="1" w:styleId="OmniPage4">
    <w:name w:val="OmniPage #4"/>
    <w:basedOn w:val="Normal"/>
    <w:qFormat/>
    <w:rsid w:val="00B20771"/>
    <w:pPr>
      <w:spacing w:after="0" w:line="240" w:lineRule="auto"/>
    </w:pPr>
  </w:style>
  <w:style w:type="paragraph" w:customStyle="1" w:styleId="OmniPage10">
    <w:name w:val="OmniPage #10"/>
    <w:basedOn w:val="Normal"/>
    <w:qFormat/>
    <w:rsid w:val="00B20771"/>
    <w:pPr>
      <w:spacing w:after="0" w:line="240" w:lineRule="auto"/>
    </w:pPr>
  </w:style>
  <w:style w:type="paragraph" w:customStyle="1" w:styleId="PageNumber8">
    <w:name w:val="Page Number8"/>
    <w:basedOn w:val="Normal"/>
    <w:next w:val="Normal"/>
    <w:uiPriority w:val="99"/>
    <w:qFormat/>
    <w:rsid w:val="00B20771"/>
    <w:pPr>
      <w:spacing w:after="0" w:line="240" w:lineRule="auto"/>
    </w:pPr>
  </w:style>
  <w:style w:type="paragraph" w:customStyle="1" w:styleId="Subtitle2">
    <w:name w:val="Subtitle2"/>
    <w:basedOn w:val="Normal"/>
    <w:qFormat/>
    <w:rsid w:val="00B20771"/>
    <w:pPr>
      <w:spacing w:after="0" w:line="240" w:lineRule="auto"/>
    </w:pPr>
  </w:style>
  <w:style w:type="paragraph" w:customStyle="1" w:styleId="bodyintro">
    <w:name w:val="bodyintro"/>
    <w:basedOn w:val="Normal"/>
    <w:uiPriority w:val="99"/>
    <w:qFormat/>
    <w:rsid w:val="00B20771"/>
    <w:pPr>
      <w:spacing w:after="0" w:line="240" w:lineRule="auto"/>
    </w:pPr>
  </w:style>
  <w:style w:type="paragraph" w:customStyle="1" w:styleId="indent">
    <w:name w:val="indent"/>
    <w:basedOn w:val="Normal"/>
    <w:qFormat/>
    <w:rsid w:val="00B20771"/>
    <w:pPr>
      <w:spacing w:after="0" w:line="240" w:lineRule="auto"/>
    </w:pPr>
  </w:style>
  <w:style w:type="paragraph" w:customStyle="1" w:styleId="center">
    <w:name w:val="center"/>
    <w:basedOn w:val="Normal"/>
    <w:uiPriority w:val="99"/>
    <w:qFormat/>
    <w:rsid w:val="00B20771"/>
    <w:pPr>
      <w:spacing w:after="0" w:line="240" w:lineRule="auto"/>
    </w:pPr>
  </w:style>
  <w:style w:type="character" w:customStyle="1" w:styleId="tagChar2">
    <w:name w:val="tag Char2"/>
    <w:qFormat/>
    <w:rsid w:val="00B20771"/>
  </w:style>
  <w:style w:type="character" w:customStyle="1" w:styleId="cardchar00">
    <w:name w:val="cardchar0"/>
    <w:basedOn w:val="DefaultParagraphFont"/>
    <w:rsid w:val="00B20771"/>
  </w:style>
  <w:style w:type="character" w:customStyle="1" w:styleId="UnderlineNon-bold">
    <w:name w:val="Underline Non - bold"/>
    <w:rsid w:val="00B20771"/>
  </w:style>
  <w:style w:type="character" w:customStyle="1" w:styleId="UnderlineBold0">
    <w:name w:val="Underline Bold"/>
    <w:uiPriority w:val="6"/>
    <w:qFormat/>
    <w:rsid w:val="00B20771"/>
  </w:style>
  <w:style w:type="character" w:customStyle="1" w:styleId="Heading5Char2">
    <w:name w:val="Heading 5 Char2"/>
    <w:rsid w:val="00B20771"/>
  </w:style>
  <w:style w:type="character" w:customStyle="1" w:styleId="underlinechar0">
    <w:name w:val="underlinechar"/>
    <w:rsid w:val="00B20771"/>
  </w:style>
  <w:style w:type="character" w:customStyle="1" w:styleId="authordate2">
    <w:name w:val="authordate"/>
    <w:rsid w:val="00B20771"/>
  </w:style>
  <w:style w:type="character" w:customStyle="1" w:styleId="underline4">
    <w:name w:val="%underline"/>
    <w:qFormat/>
    <w:rsid w:val="00B20771"/>
  </w:style>
  <w:style w:type="character" w:customStyle="1" w:styleId="AUNDERLINE0">
    <w:name w:val="AUNDERLINE"/>
    <w:qFormat/>
    <w:rsid w:val="00B20771"/>
  </w:style>
  <w:style w:type="character" w:customStyle="1" w:styleId="slug-doi">
    <w:name w:val="slug-doi"/>
    <w:basedOn w:val="DefaultParagraphFont"/>
    <w:rsid w:val="00B20771"/>
  </w:style>
  <w:style w:type="character" w:customStyle="1" w:styleId="af">
    <w:name w:val="af"/>
    <w:basedOn w:val="DefaultParagraphFont"/>
    <w:rsid w:val="00B20771"/>
  </w:style>
  <w:style w:type="character" w:customStyle="1" w:styleId="ab">
    <w:name w:val="ab"/>
    <w:basedOn w:val="DefaultParagraphFont"/>
    <w:rsid w:val="00B20771"/>
  </w:style>
  <w:style w:type="character" w:customStyle="1" w:styleId="em">
    <w:name w:val="em"/>
    <w:basedOn w:val="DefaultParagraphFont"/>
    <w:rsid w:val="00B20771"/>
  </w:style>
  <w:style w:type="character" w:customStyle="1" w:styleId="au">
    <w:name w:val="au"/>
    <w:basedOn w:val="DefaultParagraphFont"/>
    <w:rsid w:val="00B20771"/>
  </w:style>
  <w:style w:type="character" w:customStyle="1" w:styleId="ti">
    <w:name w:val="ti"/>
    <w:basedOn w:val="DefaultParagraphFont"/>
    <w:rsid w:val="00B20771"/>
  </w:style>
  <w:style w:type="character" w:customStyle="1" w:styleId="subheadblue">
    <w:name w:val="subhead_blue"/>
    <w:basedOn w:val="DefaultParagraphFont"/>
    <w:rsid w:val="00B20771"/>
  </w:style>
  <w:style w:type="character" w:customStyle="1" w:styleId="affiliation">
    <w:name w:val="affiliation"/>
    <w:basedOn w:val="DefaultParagraphFont"/>
    <w:rsid w:val="00B20771"/>
  </w:style>
  <w:style w:type="character" w:customStyle="1" w:styleId="slug-doi-wrapper">
    <w:name w:val="slug-doi-wrapper"/>
    <w:basedOn w:val="DefaultParagraphFont"/>
    <w:rsid w:val="00B20771"/>
  </w:style>
  <w:style w:type="character" w:customStyle="1" w:styleId="slug-metadata-noteahead-of-print">
    <w:name w:val="slug-metadata-note ahead-of-print"/>
    <w:basedOn w:val="DefaultParagraphFont"/>
    <w:rsid w:val="00B20771"/>
  </w:style>
  <w:style w:type="character" w:customStyle="1" w:styleId="slug-ahead-of-print-date">
    <w:name w:val="slug-ahead-of-print-date"/>
    <w:basedOn w:val="DefaultParagraphFont"/>
    <w:rsid w:val="00B20771"/>
  </w:style>
  <w:style w:type="character" w:customStyle="1" w:styleId="medium-bold">
    <w:name w:val="medium-bold"/>
    <w:basedOn w:val="DefaultParagraphFont"/>
    <w:rsid w:val="00B20771"/>
  </w:style>
  <w:style w:type="character" w:customStyle="1" w:styleId="updated-short-citation">
    <w:name w:val="updated-short-citation"/>
    <w:basedOn w:val="DefaultParagraphFont"/>
    <w:rsid w:val="00B20771"/>
  </w:style>
  <w:style w:type="character" w:customStyle="1" w:styleId="TagCharChar1">
    <w:name w:val="Tag Char Char1"/>
    <w:rsid w:val="00B20771"/>
  </w:style>
  <w:style w:type="character" w:customStyle="1" w:styleId="berief">
    <w:name w:val="berief"/>
    <w:rsid w:val="00B20771"/>
  </w:style>
  <w:style w:type="character" w:customStyle="1" w:styleId="Brief-Smalltext">
    <w:name w:val="Brief - Small text"/>
    <w:rsid w:val="00B20771"/>
  </w:style>
  <w:style w:type="character" w:customStyle="1" w:styleId="F8-UnderlineBold">
    <w:name w:val="F8 - Underline/Bold"/>
    <w:rsid w:val="00B20771"/>
  </w:style>
  <w:style w:type="character" w:customStyle="1" w:styleId="Brief-Bold">
    <w:name w:val="Brief - Bold"/>
    <w:rsid w:val="00B20771"/>
  </w:style>
  <w:style w:type="character" w:customStyle="1" w:styleId="Card-Underline0">
    <w:name w:val="Card - Underline"/>
    <w:rsid w:val="00B20771"/>
  </w:style>
  <w:style w:type="character" w:customStyle="1" w:styleId="beriefunderline">
    <w:name w:val="berief = underline"/>
    <w:rsid w:val="00B20771"/>
  </w:style>
  <w:style w:type="character" w:customStyle="1" w:styleId="BoldText10pt">
    <w:name w:val="Bold Text 10 pt"/>
    <w:rsid w:val="00B20771"/>
  </w:style>
  <w:style w:type="character" w:customStyle="1" w:styleId="eoeaheader">
    <w:name w:val="eoea_header"/>
    <w:basedOn w:val="DefaultParagraphFont"/>
    <w:rsid w:val="00B20771"/>
  </w:style>
  <w:style w:type="character" w:customStyle="1" w:styleId="SC4208902">
    <w:name w:val="SC.4.208902"/>
    <w:rsid w:val="00B20771"/>
  </w:style>
  <w:style w:type="character" w:customStyle="1" w:styleId="SC4208915">
    <w:name w:val="SC.4.208915"/>
    <w:rsid w:val="00B20771"/>
  </w:style>
  <w:style w:type="character" w:customStyle="1" w:styleId="SC273764">
    <w:name w:val="SC.2.73764"/>
    <w:rsid w:val="00B20771"/>
  </w:style>
  <w:style w:type="character" w:customStyle="1" w:styleId="SC273779">
    <w:name w:val="SC.2.73779"/>
    <w:rsid w:val="00B20771"/>
  </w:style>
  <w:style w:type="character" w:customStyle="1" w:styleId="SC273763">
    <w:name w:val="SC.2.73763"/>
    <w:rsid w:val="00B20771"/>
  </w:style>
  <w:style w:type="character" w:customStyle="1" w:styleId="SC4208910">
    <w:name w:val="SC.4.208910"/>
    <w:rsid w:val="00B20771"/>
  </w:style>
  <w:style w:type="character" w:customStyle="1" w:styleId="SC4208911">
    <w:name w:val="SC.4.208911"/>
    <w:rsid w:val="00B20771"/>
  </w:style>
  <w:style w:type="character" w:customStyle="1" w:styleId="articlesubtitle">
    <w:name w:val="article_sub_title"/>
    <w:basedOn w:val="DefaultParagraphFont"/>
    <w:rsid w:val="00B20771"/>
  </w:style>
  <w:style w:type="character" w:customStyle="1" w:styleId="newsdate2">
    <w:name w:val="news_date2"/>
    <w:basedOn w:val="DefaultParagraphFont"/>
    <w:rsid w:val="00B20771"/>
  </w:style>
  <w:style w:type="character" w:customStyle="1" w:styleId="readarticleheader">
    <w:name w:val="readarticleheader"/>
    <w:basedOn w:val="DefaultParagraphFont"/>
    <w:rsid w:val="00B20771"/>
  </w:style>
  <w:style w:type="character" w:customStyle="1" w:styleId="char">
    <w:name w:val="char"/>
    <w:basedOn w:val="DefaultParagraphFont"/>
    <w:rsid w:val="00B20771"/>
  </w:style>
  <w:style w:type="character" w:customStyle="1" w:styleId="hdr">
    <w:name w:val="hdr"/>
    <w:basedOn w:val="DefaultParagraphFont"/>
    <w:rsid w:val="00B20771"/>
  </w:style>
  <w:style w:type="character" w:customStyle="1" w:styleId="bolding1">
    <w:name w:val="bolding1"/>
    <w:rsid w:val="00B20771"/>
  </w:style>
  <w:style w:type="character" w:customStyle="1" w:styleId="bookoptions1">
    <w:name w:val="book_options1"/>
    <w:rsid w:val="00B20771"/>
  </w:style>
  <w:style w:type="character" w:customStyle="1" w:styleId="descriptionblock">
    <w:name w:val="description block"/>
    <w:basedOn w:val="DefaultParagraphFont"/>
    <w:rsid w:val="00B20771"/>
  </w:style>
  <w:style w:type="character" w:customStyle="1" w:styleId="detailsboxblock">
    <w:name w:val="detailsbox block"/>
    <w:basedOn w:val="DefaultParagraphFont"/>
    <w:rsid w:val="00B20771"/>
  </w:style>
  <w:style w:type="character" w:customStyle="1" w:styleId="CardTextUnderlinedChar">
    <w:name w:val="Card Text Underlined Char"/>
    <w:rsid w:val="00B20771"/>
  </w:style>
  <w:style w:type="character" w:customStyle="1" w:styleId="cardtextsmallChar">
    <w:name w:val="card text small Char"/>
    <w:rsid w:val="00B20771"/>
  </w:style>
  <w:style w:type="character" w:customStyle="1" w:styleId="countrytitle1">
    <w:name w:val="countrytitle1"/>
    <w:rsid w:val="00B20771"/>
  </w:style>
  <w:style w:type="character" w:customStyle="1" w:styleId="storyheader1">
    <w:name w:val="storyheader1"/>
    <w:rsid w:val="00B20771"/>
  </w:style>
  <w:style w:type="character" w:customStyle="1" w:styleId="cardunderlinedChar1">
    <w:name w:val="card underlined Char"/>
    <w:rsid w:val="00B20771"/>
  </w:style>
  <w:style w:type="character" w:customStyle="1" w:styleId="article1">
    <w:name w:val="article1"/>
    <w:rsid w:val="00B20771"/>
  </w:style>
  <w:style w:type="character" w:customStyle="1" w:styleId="story-posted-date1">
    <w:name w:val="story-posted-date1"/>
    <w:rsid w:val="00B20771"/>
  </w:style>
  <w:style w:type="character" w:customStyle="1" w:styleId="Heading2CharCharCharCharCharCharCharCharCharCharCharCharCharChar">
    <w:name w:val="Heading 2 Char Char Char Char Char Char Char Char Char Char Char Char Char Char"/>
    <w:rsid w:val="00B20771"/>
  </w:style>
  <w:style w:type="character" w:customStyle="1" w:styleId="citation1">
    <w:name w:val="citation1"/>
    <w:rsid w:val="00B20771"/>
  </w:style>
  <w:style w:type="character" w:customStyle="1" w:styleId="hithighlite">
    <w:name w:val="hithighlite"/>
    <w:basedOn w:val="DefaultParagraphFont"/>
    <w:rsid w:val="00B20771"/>
  </w:style>
  <w:style w:type="character" w:customStyle="1" w:styleId="articlecontent">
    <w:name w:val="articlecontent"/>
    <w:basedOn w:val="DefaultParagraphFont"/>
    <w:rsid w:val="00B20771"/>
  </w:style>
  <w:style w:type="character" w:customStyle="1" w:styleId="fource1">
    <w:name w:val="fource1"/>
    <w:rsid w:val="00B20771"/>
  </w:style>
  <w:style w:type="character" w:customStyle="1" w:styleId="ds">
    <w:name w:val="ds"/>
    <w:basedOn w:val="DefaultParagraphFont"/>
    <w:rsid w:val="00B20771"/>
  </w:style>
  <w:style w:type="character" w:customStyle="1" w:styleId="MicroTextChar1">
    <w:name w:val="MicroText Char1"/>
    <w:rsid w:val="00B20771"/>
  </w:style>
  <w:style w:type="character" w:customStyle="1" w:styleId="DefaultPara">
    <w:name w:val="Default Para"/>
    <w:rsid w:val="00B20771"/>
  </w:style>
  <w:style w:type="character" w:customStyle="1" w:styleId="SYSHYPERTEXT">
    <w:name w:val="SYS_HYPERTEXT"/>
    <w:rsid w:val="00B20771"/>
  </w:style>
  <w:style w:type="character" w:customStyle="1" w:styleId="BlockHeading1Char">
    <w:name w:val="Block Heading 1 Char"/>
    <w:rsid w:val="00B20771"/>
  </w:style>
  <w:style w:type="character" w:customStyle="1" w:styleId="StyleTagTimesNewRomanChar">
    <w:name w:val="Style Tag + Times New Roman Char"/>
    <w:rsid w:val="00B20771"/>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20771"/>
  </w:style>
  <w:style w:type="character" w:customStyle="1" w:styleId="StyleArialNarrow12ptBold">
    <w:name w:val="Style Arial Narrow 12 pt Bold"/>
    <w:rsid w:val="00B20771"/>
  </w:style>
  <w:style w:type="character" w:customStyle="1" w:styleId="UnderlinedCharChar1">
    <w:name w:val="Underlined Char Char1"/>
    <w:rsid w:val="00B20771"/>
  </w:style>
  <w:style w:type="character" w:customStyle="1" w:styleId="Heading2CharChar2">
    <w:name w:val="Heading 2 Char Char2"/>
    <w:rsid w:val="00B20771"/>
  </w:style>
  <w:style w:type="character" w:customStyle="1" w:styleId="doctitle">
    <w:name w:val="doctitle"/>
    <w:rsid w:val="00B20771"/>
  </w:style>
  <w:style w:type="character" w:customStyle="1" w:styleId="cardtext-underlined0">
    <w:name w:val="card text- underlined"/>
    <w:rsid w:val="00B20771"/>
  </w:style>
  <w:style w:type="character" w:customStyle="1" w:styleId="Style8ptChar">
    <w:name w:val="Style 8 pt Char"/>
    <w:rsid w:val="00B20771"/>
  </w:style>
  <w:style w:type="character" w:customStyle="1" w:styleId="message-item">
    <w:name w:val="message-item"/>
    <w:rsid w:val="00B20771"/>
  </w:style>
  <w:style w:type="character" w:customStyle="1" w:styleId="A0">
    <w:name w:val="A0"/>
    <w:uiPriority w:val="99"/>
    <w:rsid w:val="00B20771"/>
  </w:style>
  <w:style w:type="character" w:customStyle="1" w:styleId="datestamp">
    <w:name w:val="datestamp"/>
    <w:rsid w:val="00B20771"/>
  </w:style>
  <w:style w:type="character" w:customStyle="1" w:styleId="i">
    <w:name w:val="i"/>
    <w:uiPriority w:val="99"/>
    <w:rsid w:val="00B20771"/>
  </w:style>
  <w:style w:type="character" w:customStyle="1" w:styleId="name">
    <w:name w:val="name"/>
    <w:rsid w:val="00B20771"/>
  </w:style>
  <w:style w:type="character" w:customStyle="1" w:styleId="forenames">
    <w:name w:val="forenames"/>
    <w:rsid w:val="00B20771"/>
  </w:style>
  <w:style w:type="character" w:customStyle="1" w:styleId="surname">
    <w:name w:val="surname"/>
    <w:rsid w:val="00B20771"/>
  </w:style>
  <w:style w:type="character" w:customStyle="1" w:styleId="sifr-alternate">
    <w:name w:val="sifr-alternate"/>
    <w:rsid w:val="00B20771"/>
  </w:style>
  <w:style w:type="character" w:customStyle="1" w:styleId="medium-font">
    <w:name w:val="medium-font"/>
    <w:rsid w:val="00B20771"/>
  </w:style>
  <w:style w:type="character" w:customStyle="1" w:styleId="title-link-wrapper">
    <w:name w:val="title-link-wrapper"/>
    <w:rsid w:val="00B20771"/>
  </w:style>
  <w:style w:type="character" w:customStyle="1" w:styleId="A7">
    <w:name w:val="A7"/>
    <w:uiPriority w:val="99"/>
    <w:rsid w:val="00B20771"/>
  </w:style>
  <w:style w:type="character" w:customStyle="1" w:styleId="refpreview">
    <w:name w:val="refpreview"/>
    <w:rsid w:val="00B20771"/>
  </w:style>
  <w:style w:type="character" w:customStyle="1" w:styleId="loose1">
    <w:name w:val="loose1"/>
    <w:rsid w:val="00B20771"/>
  </w:style>
  <w:style w:type="character" w:customStyle="1" w:styleId="email">
    <w:name w:val="email"/>
    <w:rsid w:val="00B20771"/>
  </w:style>
  <w:style w:type="character" w:customStyle="1" w:styleId="gsa">
    <w:name w:val="gs_a"/>
    <w:rsid w:val="00B20771"/>
  </w:style>
  <w:style w:type="character" w:customStyle="1" w:styleId="mainarttitle">
    <w:name w:val="mainarttitle"/>
    <w:rsid w:val="00B20771"/>
  </w:style>
  <w:style w:type="character" w:customStyle="1" w:styleId="mainartauthor">
    <w:name w:val="mainartauthor"/>
    <w:rsid w:val="00B20771"/>
  </w:style>
  <w:style w:type="character" w:customStyle="1" w:styleId="mainartdate">
    <w:name w:val="mainartdate"/>
    <w:rsid w:val="00B20771"/>
  </w:style>
  <w:style w:type="character" w:customStyle="1" w:styleId="gsggs">
    <w:name w:val="gs_ggs"/>
    <w:rsid w:val="00B20771"/>
  </w:style>
  <w:style w:type="character" w:customStyle="1" w:styleId="ahead">
    <w:name w:val="a_head"/>
    <w:rsid w:val="00B20771"/>
  </w:style>
  <w:style w:type="character" w:customStyle="1" w:styleId="footnote1">
    <w:name w:val="footnote"/>
    <w:rsid w:val="00B20771"/>
  </w:style>
  <w:style w:type="character" w:customStyle="1" w:styleId="docbody">
    <w:name w:val="docbody"/>
    <w:rsid w:val="00B20771"/>
  </w:style>
  <w:style w:type="paragraph" w:styleId="BodyTextIndent3">
    <w:name w:val="Body Text Indent 3"/>
    <w:basedOn w:val="Normal"/>
    <w:link w:val="BodyTextIndent3Char1"/>
    <w:uiPriority w:val="99"/>
    <w:unhideWhenUsed/>
    <w:rsid w:val="00B20771"/>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B20771"/>
    <w:rPr>
      <w:rFonts w:ascii="Calibri" w:hAnsi="Calibri"/>
      <w:szCs w:val="16"/>
    </w:rPr>
  </w:style>
  <w:style w:type="character" w:customStyle="1" w:styleId="superscript">
    <w:name w:val="superscript"/>
    <w:rsid w:val="00B20771"/>
  </w:style>
  <w:style w:type="character" w:customStyle="1" w:styleId="bwxsm">
    <w:name w:val="b w xsm"/>
    <w:rsid w:val="00B20771"/>
  </w:style>
  <w:style w:type="character" w:customStyle="1" w:styleId="fstd">
    <w:name w:val="f std"/>
    <w:rsid w:val="00B20771"/>
  </w:style>
  <w:style w:type="character" w:customStyle="1" w:styleId="gl">
    <w:name w:val="gl"/>
    <w:rsid w:val="00B20771"/>
  </w:style>
  <w:style w:type="character" w:customStyle="1" w:styleId="bio1">
    <w:name w:val="bio1"/>
    <w:rsid w:val="00B20771"/>
  </w:style>
  <w:style w:type="character" w:customStyle="1" w:styleId="BoldChar">
    <w:name w:val="Bold Char"/>
    <w:rsid w:val="00B20771"/>
  </w:style>
  <w:style w:type="character" w:customStyle="1" w:styleId="cardCharCharCharCharCharChar">
    <w:name w:val="card Char Char Char Char Char Char"/>
    <w:rsid w:val="00B20771"/>
  </w:style>
  <w:style w:type="character" w:customStyle="1" w:styleId="Style24ptBoldUnderlineCenteredCharChar">
    <w:name w:val="Style 24 pt Bold Underline Centered Char Char"/>
    <w:rsid w:val="00B20771"/>
  </w:style>
  <w:style w:type="character" w:customStyle="1" w:styleId="TagCiteCharChar0">
    <w:name w:val="Tag / Cite Char Char"/>
    <w:rsid w:val="00B20771"/>
  </w:style>
  <w:style w:type="character" w:customStyle="1" w:styleId="CardTextChar10">
    <w:name w:val="Card Text Char1"/>
    <w:rsid w:val="00B20771"/>
  </w:style>
  <w:style w:type="character" w:customStyle="1" w:styleId="CardTextUnderlinedCharChar">
    <w:name w:val="Card Text Underlined Char Char"/>
    <w:rsid w:val="00B20771"/>
  </w:style>
  <w:style w:type="character" w:customStyle="1" w:styleId="CardTagCharCharChar">
    <w:name w:val="Card Tag Char Char Char"/>
    <w:rsid w:val="00B20771"/>
  </w:style>
  <w:style w:type="character" w:customStyle="1" w:styleId="mainbody">
    <w:name w:val="mainbody"/>
    <w:basedOn w:val="DefaultParagraphFont"/>
    <w:rsid w:val="00B20771"/>
  </w:style>
  <w:style w:type="character" w:customStyle="1" w:styleId="UnderlineStyleChar2">
    <w:name w:val="Underline Style Char2"/>
    <w:rsid w:val="00B20771"/>
  </w:style>
  <w:style w:type="character" w:customStyle="1" w:styleId="t13">
    <w:name w:val="t13"/>
    <w:basedOn w:val="DefaultParagraphFont"/>
    <w:rsid w:val="00B20771"/>
  </w:style>
  <w:style w:type="character" w:customStyle="1" w:styleId="SmallFont7pt">
    <w:name w:val="Small Font (7 pt)"/>
    <w:qFormat/>
    <w:rsid w:val="00B20771"/>
  </w:style>
  <w:style w:type="character" w:customStyle="1" w:styleId="timestamp">
    <w:name w:val="timestamp"/>
    <w:basedOn w:val="DefaultParagraphFont"/>
    <w:rsid w:val="00B20771"/>
  </w:style>
  <w:style w:type="character" w:customStyle="1" w:styleId="CharChar17">
    <w:name w:val="Char Char17"/>
    <w:locked/>
    <w:rsid w:val="00B20771"/>
  </w:style>
  <w:style w:type="character" w:customStyle="1" w:styleId="ilspan">
    <w:name w:val="il_span"/>
    <w:basedOn w:val="DefaultParagraphFont"/>
    <w:rsid w:val="00B20771"/>
  </w:style>
  <w:style w:type="character" w:customStyle="1" w:styleId="leftidx1">
    <w:name w:val="leftidx1"/>
    <w:rsid w:val="00B20771"/>
  </w:style>
  <w:style w:type="character" w:customStyle="1" w:styleId="blue1">
    <w:name w:val="blue1"/>
    <w:rsid w:val="00B20771"/>
  </w:style>
  <w:style w:type="character" w:customStyle="1" w:styleId="author-link1">
    <w:name w:val="author-link1"/>
    <w:rsid w:val="00B20771"/>
  </w:style>
  <w:style w:type="character" w:customStyle="1" w:styleId="black1">
    <w:name w:val="black1"/>
    <w:rsid w:val="00B20771"/>
  </w:style>
  <w:style w:type="character" w:customStyle="1" w:styleId="StyleunderlinedCharBold">
    <w:name w:val="Style underlined Char + Bold"/>
    <w:rsid w:val="00B20771"/>
  </w:style>
  <w:style w:type="character" w:customStyle="1" w:styleId="CardUnderline0">
    <w:name w:val="Card Underline"/>
    <w:rsid w:val="00B20771"/>
  </w:style>
  <w:style w:type="character" w:customStyle="1" w:styleId="lingoregion">
    <w:name w:val="lingo_region"/>
    <w:basedOn w:val="DefaultParagraphFont"/>
    <w:rsid w:val="00B20771"/>
  </w:style>
  <w:style w:type="character" w:customStyle="1" w:styleId="cite">
    <w:name w:val="%cite"/>
    <w:rsid w:val="00B20771"/>
  </w:style>
  <w:style w:type="character" w:customStyle="1" w:styleId="Emphasis21">
    <w:name w:val="%Emphasis2"/>
    <w:rsid w:val="00B20771"/>
  </w:style>
  <w:style w:type="character" w:customStyle="1" w:styleId="bodycontentlink">
    <w:name w:val="bodycontentlink"/>
    <w:basedOn w:val="DefaultParagraphFont"/>
    <w:rsid w:val="00B20771"/>
  </w:style>
  <w:style w:type="character" w:customStyle="1" w:styleId="AAAcite">
    <w:name w:val="AAAcite"/>
    <w:rsid w:val="00B20771"/>
  </w:style>
  <w:style w:type="character" w:customStyle="1" w:styleId="tmplheaderlink">
    <w:name w:val="tmplheaderlink"/>
    <w:rsid w:val="00B20771"/>
  </w:style>
  <w:style w:type="character" w:customStyle="1" w:styleId="SubtleEmphasis1">
    <w:name w:val="Subtle Emphasis1"/>
    <w:uiPriority w:val="19"/>
    <w:qFormat/>
    <w:rsid w:val="00B20771"/>
  </w:style>
  <w:style w:type="table" w:styleId="ColorfulGrid-Accent1">
    <w:name w:val="Colorful Grid Accent 1"/>
    <w:basedOn w:val="TableNormal"/>
    <w:uiPriority w:val="29"/>
    <w:unhideWhenUsed/>
    <w:rsid w:val="00B20771"/>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B20771"/>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B2077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20771"/>
    <w:rPr>
      <w:b w:val="0"/>
      <w:sz w:val="24"/>
      <w:u w:val="single"/>
      <w:bdr w:val="none" w:sz="0" w:space="0" w:color="auto"/>
    </w:rPr>
  </w:style>
  <w:style w:type="character" w:customStyle="1" w:styleId="Bodytext11">
    <w:name w:val="Body text (11)"/>
    <w:rsid w:val="00B2077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2077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20771"/>
  </w:style>
  <w:style w:type="paragraph" w:customStyle="1" w:styleId="Style5">
    <w:name w:val="Style5"/>
    <w:basedOn w:val="Normal"/>
    <w:link w:val="Style5Char"/>
    <w:uiPriority w:val="4"/>
    <w:qFormat/>
    <w:rsid w:val="00B20771"/>
    <w:pPr>
      <w:spacing w:after="0" w:line="240" w:lineRule="auto"/>
      <w:ind w:left="432" w:right="432"/>
      <w:jc w:val="both"/>
    </w:pPr>
    <w:rPr>
      <w:rFonts w:eastAsia="Times New Roman"/>
      <w:sz w:val="20"/>
    </w:rPr>
  </w:style>
  <w:style w:type="character" w:customStyle="1" w:styleId="Style5Char">
    <w:name w:val="Style5 Char"/>
    <w:link w:val="Style5"/>
    <w:uiPriority w:val="4"/>
    <w:rsid w:val="00B20771"/>
    <w:rPr>
      <w:rFonts w:ascii="Calibri" w:eastAsia="Times New Roman" w:hAnsi="Calibri"/>
      <w:sz w:val="20"/>
    </w:rPr>
  </w:style>
  <w:style w:type="paragraph" w:customStyle="1" w:styleId="Style100">
    <w:name w:val="Style10"/>
    <w:basedOn w:val="Normal"/>
    <w:link w:val="Style10Char"/>
    <w:qFormat/>
    <w:rsid w:val="00B20771"/>
    <w:pPr>
      <w:spacing w:after="0" w:line="240" w:lineRule="auto"/>
      <w:ind w:right="432"/>
    </w:pPr>
    <w:rPr>
      <w:rFonts w:eastAsia="Times New Roman"/>
      <w:b/>
      <w:sz w:val="24"/>
    </w:rPr>
  </w:style>
  <w:style w:type="character" w:customStyle="1" w:styleId="Style10Char">
    <w:name w:val="Style10 Char"/>
    <w:link w:val="Style100"/>
    <w:rsid w:val="00B20771"/>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B20771"/>
    <w:rPr>
      <w:b w:val="0"/>
      <w:bCs w:val="0"/>
      <w:sz w:val="22"/>
      <w:u w:val="single"/>
      <w:bdr w:val="none" w:sz="0" w:space="0" w:color="auto"/>
    </w:rPr>
  </w:style>
  <w:style w:type="paragraph" w:customStyle="1" w:styleId="UnderlinedEv">
    <w:name w:val="Underlined Ev"/>
    <w:basedOn w:val="Normal"/>
    <w:next w:val="Normal"/>
    <w:link w:val="UnderlinedEvChar"/>
    <w:qFormat/>
    <w:rsid w:val="00B20771"/>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B20771"/>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B20771"/>
    <w:rPr>
      <w:u w:val="single"/>
      <w:bdr w:val="none" w:sz="0" w:space="0" w:color="auto"/>
    </w:rPr>
  </w:style>
  <w:style w:type="paragraph" w:customStyle="1" w:styleId="BodyText20">
    <w:name w:val="Body Text2"/>
    <w:basedOn w:val="Normal"/>
    <w:link w:val="Bodytext6"/>
    <w:rsid w:val="00B20771"/>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B20771"/>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B20771"/>
    <w:rPr>
      <w:rFonts w:ascii="Verdana" w:hAnsi="Verdana" w:hint="default"/>
      <w:sz w:val="21"/>
      <w:szCs w:val="21"/>
      <w:u w:val="thick"/>
      <w:lang w:val="en-US" w:eastAsia="en-US" w:bidi="ar-SA"/>
    </w:rPr>
  </w:style>
  <w:style w:type="character" w:customStyle="1" w:styleId="role">
    <w:name w:val="role"/>
    <w:rsid w:val="00B20771"/>
  </w:style>
  <w:style w:type="character" w:customStyle="1" w:styleId="pagination0">
    <w:name w:val="pagination"/>
    <w:basedOn w:val="DefaultParagraphFont"/>
    <w:rsid w:val="00B20771"/>
  </w:style>
  <w:style w:type="character" w:customStyle="1" w:styleId="doi">
    <w:name w:val="doi"/>
    <w:basedOn w:val="DefaultParagraphFont"/>
    <w:rsid w:val="00B20771"/>
  </w:style>
  <w:style w:type="character" w:customStyle="1" w:styleId="bodycontents">
    <w:name w:val="bodycontents"/>
    <w:basedOn w:val="DefaultParagraphFont"/>
    <w:rsid w:val="00B20771"/>
  </w:style>
  <w:style w:type="character" w:customStyle="1" w:styleId="comma">
    <w:name w:val="comma"/>
    <w:basedOn w:val="DefaultParagraphFont"/>
    <w:rsid w:val="00B20771"/>
  </w:style>
  <w:style w:type="character" w:customStyle="1" w:styleId="pad5right">
    <w:name w:val="pad5right"/>
    <w:basedOn w:val="DefaultParagraphFont"/>
    <w:rsid w:val="00B20771"/>
  </w:style>
  <w:style w:type="character" w:customStyle="1" w:styleId="pnumber">
    <w:name w:val="pnumber"/>
    <w:rsid w:val="00B20771"/>
  </w:style>
  <w:style w:type="character" w:customStyle="1" w:styleId="ital">
    <w:name w:val="ital"/>
    <w:rsid w:val="00B20771"/>
  </w:style>
  <w:style w:type="character" w:customStyle="1" w:styleId="orgdiv">
    <w:name w:val="orgdiv"/>
    <w:rsid w:val="00B20771"/>
  </w:style>
  <w:style w:type="character" w:customStyle="1" w:styleId="orgname">
    <w:name w:val="orgname"/>
    <w:rsid w:val="00B20771"/>
  </w:style>
  <w:style w:type="character" w:customStyle="1" w:styleId="city">
    <w:name w:val="city"/>
    <w:rsid w:val="00B20771"/>
  </w:style>
  <w:style w:type="character" w:customStyle="1" w:styleId="state">
    <w:name w:val="state"/>
    <w:rsid w:val="00B20771"/>
  </w:style>
  <w:style w:type="character" w:customStyle="1" w:styleId="country">
    <w:name w:val="country"/>
    <w:rsid w:val="00B20771"/>
  </w:style>
  <w:style w:type="character" w:customStyle="1" w:styleId="readChar">
    <w:name w:val="read Char"/>
    <w:rsid w:val="00B20771"/>
    <w:rPr>
      <w:szCs w:val="22"/>
      <w:u w:val="single"/>
      <w:lang w:val="en-US" w:eastAsia="en-US" w:bidi="ar-SA"/>
    </w:rPr>
  </w:style>
  <w:style w:type="character" w:customStyle="1" w:styleId="divider">
    <w:name w:val="divider"/>
    <w:basedOn w:val="DefaultParagraphFont"/>
    <w:rsid w:val="00B20771"/>
  </w:style>
  <w:style w:type="character" w:customStyle="1" w:styleId="blogdate">
    <w:name w:val="blogdate"/>
    <w:basedOn w:val="DefaultParagraphFont"/>
    <w:rsid w:val="00B20771"/>
  </w:style>
  <w:style w:type="character" w:customStyle="1" w:styleId="ticker">
    <w:name w:val="ticker"/>
    <w:basedOn w:val="DefaultParagraphFont"/>
    <w:rsid w:val="00B20771"/>
  </w:style>
  <w:style w:type="character" w:customStyle="1" w:styleId="posted">
    <w:name w:val="posted"/>
    <w:basedOn w:val="DefaultParagraphFont"/>
    <w:rsid w:val="00B20771"/>
  </w:style>
  <w:style w:type="character" w:customStyle="1" w:styleId="time">
    <w:name w:val="time"/>
    <w:basedOn w:val="DefaultParagraphFont"/>
    <w:rsid w:val="00B20771"/>
  </w:style>
  <w:style w:type="character" w:customStyle="1" w:styleId="dot">
    <w:name w:val="dot"/>
    <w:basedOn w:val="DefaultParagraphFont"/>
    <w:rsid w:val="00B20771"/>
  </w:style>
  <w:style w:type="character" w:customStyle="1" w:styleId="hn-date">
    <w:name w:val="hn-date"/>
    <w:basedOn w:val="DefaultParagraphFont"/>
    <w:rsid w:val="00B20771"/>
  </w:style>
  <w:style w:type="character" w:customStyle="1" w:styleId="location">
    <w:name w:val="location"/>
    <w:basedOn w:val="DefaultParagraphFont"/>
    <w:rsid w:val="00B20771"/>
  </w:style>
  <w:style w:type="character" w:customStyle="1" w:styleId="dropcap-letter">
    <w:name w:val="dropcap-letter"/>
    <w:basedOn w:val="DefaultParagraphFont"/>
    <w:rsid w:val="00B20771"/>
  </w:style>
  <w:style w:type="character" w:customStyle="1" w:styleId="offscreen">
    <w:name w:val="offscreen"/>
    <w:basedOn w:val="DefaultParagraphFont"/>
    <w:rsid w:val="00B20771"/>
  </w:style>
  <w:style w:type="character" w:customStyle="1" w:styleId="linked-in">
    <w:name w:val="linked-in"/>
    <w:basedOn w:val="DefaultParagraphFont"/>
    <w:rsid w:val="00B20771"/>
  </w:style>
  <w:style w:type="character" w:customStyle="1" w:styleId="divs">
    <w:name w:val="divs"/>
    <w:basedOn w:val="DefaultParagraphFont"/>
    <w:rsid w:val="00B20771"/>
  </w:style>
  <w:style w:type="character" w:customStyle="1" w:styleId="CardUnderlineChar0">
    <w:name w:val="Card Underline Char"/>
    <w:locked/>
    <w:rsid w:val="00B20771"/>
    <w:rPr>
      <w:szCs w:val="24"/>
      <w:u w:val="single"/>
    </w:rPr>
  </w:style>
  <w:style w:type="character" w:customStyle="1" w:styleId="h4">
    <w:name w:val="h4"/>
    <w:rsid w:val="00B20771"/>
  </w:style>
  <w:style w:type="character" w:customStyle="1" w:styleId="Date2">
    <w:name w:val="Date2"/>
    <w:rsid w:val="00B20771"/>
  </w:style>
  <w:style w:type="character" w:customStyle="1" w:styleId="entry-title">
    <w:name w:val="entry-title"/>
    <w:basedOn w:val="DefaultParagraphFont"/>
    <w:rsid w:val="00B20771"/>
  </w:style>
  <w:style w:type="character" w:customStyle="1" w:styleId="postheader">
    <w:name w:val="postheader"/>
    <w:basedOn w:val="DefaultParagraphFont"/>
    <w:rsid w:val="00B20771"/>
  </w:style>
  <w:style w:type="numbering" w:customStyle="1" w:styleId="1ai1">
    <w:name w:val="1 / a / i1"/>
    <w:rsid w:val="00B20771"/>
    <w:pPr>
      <w:numPr>
        <w:numId w:val="22"/>
      </w:numPr>
    </w:pPr>
  </w:style>
  <w:style w:type="numbering" w:styleId="1ai">
    <w:name w:val="Outline List 1"/>
    <w:basedOn w:val="NoList"/>
    <w:unhideWhenUsed/>
    <w:rsid w:val="00B20771"/>
    <w:pPr>
      <w:numPr>
        <w:numId w:val="23"/>
      </w:numPr>
    </w:pPr>
  </w:style>
  <w:style w:type="numbering" w:customStyle="1" w:styleId="NoList6">
    <w:name w:val="No List6"/>
    <w:next w:val="NoList"/>
    <w:uiPriority w:val="99"/>
    <w:semiHidden/>
    <w:unhideWhenUsed/>
    <w:rsid w:val="00B20771"/>
  </w:style>
  <w:style w:type="numbering" w:customStyle="1" w:styleId="NoList7">
    <w:name w:val="No List7"/>
    <w:next w:val="NoList"/>
    <w:semiHidden/>
    <w:unhideWhenUsed/>
    <w:rsid w:val="00B20771"/>
  </w:style>
  <w:style w:type="paragraph" w:styleId="Index2">
    <w:name w:val="index 2"/>
    <w:basedOn w:val="Normal"/>
    <w:next w:val="Normal"/>
    <w:autoRedefine/>
    <w:rsid w:val="00B20771"/>
    <w:pPr>
      <w:spacing w:after="200" w:line="276" w:lineRule="auto"/>
      <w:ind w:left="400" w:hanging="200"/>
    </w:pPr>
    <w:rPr>
      <w:bCs/>
    </w:rPr>
  </w:style>
  <w:style w:type="paragraph" w:styleId="Index3">
    <w:name w:val="index 3"/>
    <w:basedOn w:val="Normal"/>
    <w:next w:val="Normal"/>
    <w:autoRedefine/>
    <w:rsid w:val="00B20771"/>
    <w:pPr>
      <w:spacing w:after="200" w:line="276" w:lineRule="auto"/>
      <w:ind w:left="600" w:hanging="200"/>
    </w:pPr>
    <w:rPr>
      <w:bCs/>
    </w:rPr>
  </w:style>
  <w:style w:type="paragraph" w:styleId="Index4">
    <w:name w:val="index 4"/>
    <w:basedOn w:val="Normal"/>
    <w:next w:val="Normal"/>
    <w:autoRedefine/>
    <w:rsid w:val="00B20771"/>
    <w:pPr>
      <w:spacing w:after="200" w:line="276" w:lineRule="auto"/>
      <w:ind w:left="800" w:hanging="200"/>
    </w:pPr>
    <w:rPr>
      <w:bCs/>
    </w:rPr>
  </w:style>
  <w:style w:type="paragraph" w:styleId="Index5">
    <w:name w:val="index 5"/>
    <w:basedOn w:val="Normal"/>
    <w:next w:val="Normal"/>
    <w:autoRedefine/>
    <w:rsid w:val="00B20771"/>
    <w:pPr>
      <w:spacing w:after="200" w:line="276" w:lineRule="auto"/>
      <w:ind w:left="1000" w:hanging="200"/>
    </w:pPr>
    <w:rPr>
      <w:bCs/>
    </w:rPr>
  </w:style>
  <w:style w:type="paragraph" w:styleId="Index6">
    <w:name w:val="index 6"/>
    <w:basedOn w:val="Normal"/>
    <w:next w:val="Normal"/>
    <w:autoRedefine/>
    <w:rsid w:val="00B20771"/>
    <w:pPr>
      <w:spacing w:after="200" w:line="276" w:lineRule="auto"/>
      <w:ind w:left="1200" w:hanging="200"/>
    </w:pPr>
    <w:rPr>
      <w:bCs/>
    </w:rPr>
  </w:style>
  <w:style w:type="paragraph" w:styleId="Index7">
    <w:name w:val="index 7"/>
    <w:basedOn w:val="Normal"/>
    <w:next w:val="Normal"/>
    <w:autoRedefine/>
    <w:rsid w:val="00B20771"/>
    <w:pPr>
      <w:spacing w:after="200" w:line="276" w:lineRule="auto"/>
      <w:ind w:left="1400" w:hanging="200"/>
    </w:pPr>
    <w:rPr>
      <w:bCs/>
    </w:rPr>
  </w:style>
  <w:style w:type="paragraph" w:styleId="Index8">
    <w:name w:val="index 8"/>
    <w:basedOn w:val="Normal"/>
    <w:next w:val="Normal"/>
    <w:autoRedefine/>
    <w:rsid w:val="00B20771"/>
    <w:pPr>
      <w:spacing w:after="200" w:line="276" w:lineRule="auto"/>
      <w:ind w:left="1600" w:hanging="200"/>
    </w:pPr>
    <w:rPr>
      <w:bCs/>
    </w:rPr>
  </w:style>
  <w:style w:type="paragraph" w:styleId="Index9">
    <w:name w:val="index 9"/>
    <w:basedOn w:val="Normal"/>
    <w:next w:val="Normal"/>
    <w:autoRedefine/>
    <w:rsid w:val="00B20771"/>
    <w:pPr>
      <w:spacing w:after="200" w:line="276" w:lineRule="auto"/>
      <w:ind w:left="1800" w:hanging="200"/>
    </w:pPr>
    <w:rPr>
      <w:bCs/>
    </w:rPr>
  </w:style>
  <w:style w:type="paragraph" w:styleId="IndexHeading">
    <w:name w:val="index heading"/>
    <w:basedOn w:val="Normal"/>
    <w:next w:val="Index1"/>
    <w:rsid w:val="00B20771"/>
    <w:pPr>
      <w:spacing w:after="200" w:line="276" w:lineRule="auto"/>
    </w:pPr>
    <w:rPr>
      <w:bCs/>
    </w:rPr>
  </w:style>
  <w:style w:type="numbering" w:customStyle="1" w:styleId="NoList8">
    <w:name w:val="No List8"/>
    <w:next w:val="NoList"/>
    <w:semiHidden/>
    <w:unhideWhenUsed/>
    <w:rsid w:val="00B20771"/>
  </w:style>
  <w:style w:type="numbering" w:customStyle="1" w:styleId="NoList9">
    <w:name w:val="No List9"/>
    <w:next w:val="NoList"/>
    <w:semiHidden/>
    <w:unhideWhenUsed/>
    <w:rsid w:val="00B20771"/>
  </w:style>
  <w:style w:type="numbering" w:customStyle="1" w:styleId="NoList10">
    <w:name w:val="No List10"/>
    <w:next w:val="NoList"/>
    <w:semiHidden/>
    <w:unhideWhenUsed/>
    <w:rsid w:val="00B20771"/>
  </w:style>
  <w:style w:type="numbering" w:customStyle="1" w:styleId="NoList13">
    <w:name w:val="No List13"/>
    <w:next w:val="NoList"/>
    <w:semiHidden/>
    <w:unhideWhenUsed/>
    <w:rsid w:val="00B20771"/>
  </w:style>
  <w:style w:type="numbering" w:customStyle="1" w:styleId="NoList14">
    <w:name w:val="No List14"/>
    <w:next w:val="NoList"/>
    <w:semiHidden/>
    <w:unhideWhenUsed/>
    <w:rsid w:val="00B20771"/>
  </w:style>
  <w:style w:type="numbering" w:customStyle="1" w:styleId="NoList15">
    <w:name w:val="No List15"/>
    <w:next w:val="NoList"/>
    <w:uiPriority w:val="99"/>
    <w:semiHidden/>
    <w:unhideWhenUsed/>
    <w:rsid w:val="00B20771"/>
  </w:style>
  <w:style w:type="numbering" w:customStyle="1" w:styleId="NoList16">
    <w:name w:val="No List16"/>
    <w:next w:val="NoList"/>
    <w:uiPriority w:val="99"/>
    <w:semiHidden/>
    <w:unhideWhenUsed/>
    <w:rsid w:val="00B20771"/>
  </w:style>
  <w:style w:type="numbering" w:customStyle="1" w:styleId="NoList17">
    <w:name w:val="No List17"/>
    <w:next w:val="NoList"/>
    <w:semiHidden/>
    <w:unhideWhenUsed/>
    <w:rsid w:val="00B20771"/>
  </w:style>
  <w:style w:type="numbering" w:customStyle="1" w:styleId="NoList18">
    <w:name w:val="No List18"/>
    <w:next w:val="NoList"/>
    <w:uiPriority w:val="99"/>
    <w:semiHidden/>
    <w:unhideWhenUsed/>
    <w:rsid w:val="00B20771"/>
  </w:style>
  <w:style w:type="numbering" w:customStyle="1" w:styleId="NoList19">
    <w:name w:val="No List19"/>
    <w:next w:val="NoList"/>
    <w:uiPriority w:val="99"/>
    <w:semiHidden/>
    <w:unhideWhenUsed/>
    <w:rsid w:val="00B20771"/>
  </w:style>
  <w:style w:type="numbering" w:customStyle="1" w:styleId="NoList20">
    <w:name w:val="No List20"/>
    <w:next w:val="NoList"/>
    <w:semiHidden/>
    <w:unhideWhenUsed/>
    <w:rsid w:val="00B20771"/>
  </w:style>
  <w:style w:type="numbering" w:customStyle="1" w:styleId="NoList31">
    <w:name w:val="No List31"/>
    <w:next w:val="NoList"/>
    <w:semiHidden/>
    <w:unhideWhenUsed/>
    <w:rsid w:val="00B20771"/>
  </w:style>
  <w:style w:type="numbering" w:customStyle="1" w:styleId="NoList41">
    <w:name w:val="No List41"/>
    <w:next w:val="NoList"/>
    <w:semiHidden/>
    <w:unhideWhenUsed/>
    <w:rsid w:val="00B20771"/>
  </w:style>
  <w:style w:type="numbering" w:customStyle="1" w:styleId="NoList51">
    <w:name w:val="No List51"/>
    <w:next w:val="NoList"/>
    <w:semiHidden/>
    <w:unhideWhenUsed/>
    <w:rsid w:val="00B20771"/>
  </w:style>
  <w:style w:type="numbering" w:customStyle="1" w:styleId="NoList61">
    <w:name w:val="No List61"/>
    <w:next w:val="NoList"/>
    <w:semiHidden/>
    <w:unhideWhenUsed/>
    <w:rsid w:val="00B20771"/>
  </w:style>
  <w:style w:type="numbering" w:customStyle="1" w:styleId="NoList71">
    <w:name w:val="No List71"/>
    <w:next w:val="NoList"/>
    <w:semiHidden/>
    <w:unhideWhenUsed/>
    <w:rsid w:val="00B20771"/>
  </w:style>
  <w:style w:type="numbering" w:customStyle="1" w:styleId="NoList81">
    <w:name w:val="No List81"/>
    <w:next w:val="NoList"/>
    <w:semiHidden/>
    <w:unhideWhenUsed/>
    <w:rsid w:val="00B20771"/>
  </w:style>
  <w:style w:type="numbering" w:customStyle="1" w:styleId="NoList91">
    <w:name w:val="No List91"/>
    <w:next w:val="NoList"/>
    <w:semiHidden/>
    <w:unhideWhenUsed/>
    <w:rsid w:val="00B20771"/>
  </w:style>
  <w:style w:type="numbering" w:customStyle="1" w:styleId="NoList101">
    <w:name w:val="No List101"/>
    <w:next w:val="NoList"/>
    <w:uiPriority w:val="99"/>
    <w:semiHidden/>
    <w:unhideWhenUsed/>
    <w:rsid w:val="00B20771"/>
  </w:style>
  <w:style w:type="numbering" w:customStyle="1" w:styleId="NoList121">
    <w:name w:val="No List121"/>
    <w:next w:val="NoList"/>
    <w:semiHidden/>
    <w:unhideWhenUsed/>
    <w:rsid w:val="00B20771"/>
  </w:style>
  <w:style w:type="numbering" w:customStyle="1" w:styleId="NoList131">
    <w:name w:val="No List131"/>
    <w:next w:val="NoList"/>
    <w:semiHidden/>
    <w:unhideWhenUsed/>
    <w:rsid w:val="00B20771"/>
  </w:style>
  <w:style w:type="numbering" w:customStyle="1" w:styleId="NoList141">
    <w:name w:val="No List141"/>
    <w:next w:val="NoList"/>
    <w:semiHidden/>
    <w:unhideWhenUsed/>
    <w:rsid w:val="00B20771"/>
  </w:style>
  <w:style w:type="paragraph" w:customStyle="1" w:styleId="Quote20">
    <w:name w:val="Quote2"/>
    <w:basedOn w:val="Default"/>
    <w:next w:val="Default"/>
    <w:qFormat/>
    <w:rsid w:val="00B20771"/>
    <w:rPr>
      <w:rFonts w:eastAsia="Calibri"/>
      <w:color w:val="auto"/>
      <w:szCs w:val="22"/>
    </w:rPr>
  </w:style>
  <w:style w:type="character" w:customStyle="1" w:styleId="StyleLatinBaskervilleUnderline">
    <w:name w:val="Style (Latin) Baskerville Underline"/>
    <w:rsid w:val="00B20771"/>
    <w:rPr>
      <w:rFonts w:ascii="Baskerville" w:hAnsi="Baskerville"/>
      <w:sz w:val="26"/>
      <w:u w:val="single"/>
    </w:rPr>
  </w:style>
  <w:style w:type="numbering" w:customStyle="1" w:styleId="NoList22">
    <w:name w:val="No List22"/>
    <w:next w:val="NoList"/>
    <w:semiHidden/>
    <w:unhideWhenUsed/>
    <w:rsid w:val="00B20771"/>
  </w:style>
  <w:style w:type="numbering" w:customStyle="1" w:styleId="NoList23">
    <w:name w:val="No List23"/>
    <w:next w:val="NoList"/>
    <w:semiHidden/>
    <w:unhideWhenUsed/>
    <w:rsid w:val="00B20771"/>
  </w:style>
  <w:style w:type="numbering" w:customStyle="1" w:styleId="NoList24">
    <w:name w:val="No List24"/>
    <w:next w:val="NoList"/>
    <w:semiHidden/>
    <w:unhideWhenUsed/>
    <w:rsid w:val="00B20771"/>
  </w:style>
  <w:style w:type="numbering" w:customStyle="1" w:styleId="NoList25">
    <w:name w:val="No List25"/>
    <w:next w:val="NoList"/>
    <w:semiHidden/>
    <w:unhideWhenUsed/>
    <w:rsid w:val="00B20771"/>
  </w:style>
  <w:style w:type="character" w:customStyle="1" w:styleId="StyleStyleUnderline411pt">
    <w:name w:val="Style Style Underline4 + 11 pt"/>
    <w:basedOn w:val="DefaultParagraphFont"/>
    <w:rsid w:val="00B20771"/>
    <w:rPr>
      <w:sz w:val="20"/>
      <w:u w:val="single"/>
    </w:rPr>
  </w:style>
  <w:style w:type="character" w:customStyle="1" w:styleId="StyleStyleUnderline411ptBold">
    <w:name w:val="Style Style Underline4 + 11 pt Bold"/>
    <w:basedOn w:val="DefaultParagraphFont"/>
    <w:rsid w:val="00B20771"/>
    <w:rPr>
      <w:b/>
      <w:bCs/>
      <w:sz w:val="20"/>
      <w:u w:val="single"/>
    </w:rPr>
  </w:style>
  <w:style w:type="character" w:customStyle="1" w:styleId="StyleStyleUnderline311pt">
    <w:name w:val="Style Style Underline3 + 11 pt"/>
    <w:basedOn w:val="DefaultParagraphFont"/>
    <w:rsid w:val="00B20771"/>
    <w:rPr>
      <w:sz w:val="20"/>
      <w:u w:val="single"/>
    </w:rPr>
  </w:style>
  <w:style w:type="character" w:customStyle="1" w:styleId="StyleStyleUnderline311ptBold">
    <w:name w:val="Style Style Underline3 + 11 pt Bold"/>
    <w:basedOn w:val="DefaultParagraphFont"/>
    <w:rsid w:val="00B20771"/>
    <w:rPr>
      <w:b/>
      <w:bCs/>
      <w:sz w:val="20"/>
      <w:u w:val="single"/>
    </w:rPr>
  </w:style>
  <w:style w:type="character" w:customStyle="1" w:styleId="dropcap1">
    <w:name w:val="dropcap1"/>
    <w:rsid w:val="00B20771"/>
  </w:style>
  <w:style w:type="character" w:customStyle="1" w:styleId="HighlightedUnderlineEmphasis">
    <w:name w:val="Highlighted Underline Emphasis"/>
    <w:rsid w:val="00B2077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B2077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2077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20771"/>
    <w:rPr>
      <w:rFonts w:ascii="Georgia" w:hAnsi="Georgia"/>
      <w:u w:val="single"/>
    </w:rPr>
  </w:style>
  <w:style w:type="paragraph" w:customStyle="1" w:styleId="StyleCardsGeorgia12ptBoldThickunderlineBorderSin">
    <w:name w:val="Style Cards + Georgia 12 pt Bold Thick underline Border: : (Sin..."/>
    <w:basedOn w:val="Normal"/>
    <w:qFormat/>
    <w:rsid w:val="00B20771"/>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20771"/>
    <w:rPr>
      <w:rFonts w:ascii="Georgia" w:hAnsi="Georgia"/>
      <w:sz w:val="24"/>
      <w:u w:val="single"/>
    </w:rPr>
  </w:style>
  <w:style w:type="paragraph" w:customStyle="1" w:styleId="StyleCardsGeorgia">
    <w:name w:val="Style Cards + Georgia"/>
    <w:basedOn w:val="Normal"/>
    <w:qFormat/>
    <w:rsid w:val="00B20771"/>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B2077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B20771"/>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B2077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B20771"/>
    <w:rPr>
      <w:b w:val="0"/>
      <w:bCs w:val="0"/>
      <w:sz w:val="22"/>
      <w:u w:val="single"/>
      <w:bdr w:val="none" w:sz="0" w:space="0" w:color="auto"/>
    </w:rPr>
  </w:style>
  <w:style w:type="character" w:customStyle="1" w:styleId="maintitle">
    <w:name w:val="maintitle"/>
    <w:basedOn w:val="DefaultParagraphFont"/>
    <w:rsid w:val="00B20771"/>
  </w:style>
  <w:style w:type="character" w:customStyle="1" w:styleId="cit-title">
    <w:name w:val="cit-title"/>
    <w:basedOn w:val="DefaultParagraphFont"/>
    <w:rsid w:val="00B20771"/>
  </w:style>
  <w:style w:type="paragraph" w:customStyle="1" w:styleId="txttitle">
    <w:name w:val="txttitle"/>
    <w:basedOn w:val="Normal"/>
    <w:rsid w:val="00B20771"/>
    <w:pPr>
      <w:spacing w:before="100" w:beforeAutospacing="1" w:after="100" w:afterAutospacing="1" w:line="240" w:lineRule="auto"/>
    </w:pPr>
    <w:rPr>
      <w:sz w:val="24"/>
    </w:rPr>
  </w:style>
  <w:style w:type="character" w:customStyle="1" w:styleId="volume">
    <w:name w:val="volume"/>
    <w:basedOn w:val="DefaultParagraphFont"/>
    <w:rsid w:val="00B20771"/>
  </w:style>
  <w:style w:type="character" w:customStyle="1" w:styleId="z3988">
    <w:name w:val="z3988"/>
    <w:basedOn w:val="DefaultParagraphFont"/>
    <w:rsid w:val="00B20771"/>
  </w:style>
  <w:style w:type="paragraph" w:customStyle="1" w:styleId="SmallCards">
    <w:name w:val="Small Cards"/>
    <w:basedOn w:val="Normal"/>
    <w:autoRedefine/>
    <w:rsid w:val="00B20771"/>
    <w:pPr>
      <w:spacing w:after="0" w:line="240" w:lineRule="auto"/>
    </w:pPr>
    <w:rPr>
      <w:rFonts w:eastAsia="Times New Roman"/>
      <w:szCs w:val="20"/>
    </w:rPr>
  </w:style>
  <w:style w:type="character" w:customStyle="1" w:styleId="freeaccess">
    <w:name w:val="freeaccess"/>
    <w:basedOn w:val="DefaultParagraphFont"/>
    <w:rsid w:val="00B20771"/>
  </w:style>
  <w:style w:type="character" w:customStyle="1" w:styleId="person-name">
    <w:name w:val="person-name"/>
    <w:basedOn w:val="DefaultParagraphFont"/>
    <w:rsid w:val="00B20771"/>
  </w:style>
  <w:style w:type="character" w:customStyle="1" w:styleId="articoloinside">
    <w:name w:val="articolo_inside"/>
    <w:rsid w:val="00B20771"/>
  </w:style>
  <w:style w:type="paragraph" w:customStyle="1" w:styleId="pagetools">
    <w:name w:val="pagetools"/>
    <w:basedOn w:val="Normal"/>
    <w:qFormat/>
    <w:rsid w:val="00B20771"/>
    <w:pPr>
      <w:spacing w:before="100" w:beforeAutospacing="1" w:after="100" w:afterAutospacing="1" w:line="240" w:lineRule="auto"/>
    </w:pPr>
    <w:rPr>
      <w:rFonts w:eastAsia="Times New Roman"/>
      <w:sz w:val="24"/>
    </w:rPr>
  </w:style>
  <w:style w:type="character" w:customStyle="1" w:styleId="job">
    <w:name w:val="job"/>
    <w:basedOn w:val="DefaultParagraphFont"/>
    <w:rsid w:val="00B20771"/>
  </w:style>
  <w:style w:type="character" w:customStyle="1" w:styleId="company">
    <w:name w:val="company"/>
    <w:basedOn w:val="DefaultParagraphFont"/>
    <w:rsid w:val="00B20771"/>
  </w:style>
  <w:style w:type="character" w:customStyle="1" w:styleId="publisher">
    <w:name w:val="publisher"/>
    <w:basedOn w:val="DefaultParagraphFont"/>
    <w:rsid w:val="00B20771"/>
  </w:style>
  <w:style w:type="character" w:customStyle="1" w:styleId="pubyear">
    <w:name w:val="pubyear"/>
    <w:basedOn w:val="DefaultParagraphFont"/>
    <w:rsid w:val="00B20771"/>
  </w:style>
  <w:style w:type="character" w:customStyle="1" w:styleId="pubcity">
    <w:name w:val="pubcity"/>
    <w:basedOn w:val="DefaultParagraphFont"/>
    <w:rsid w:val="00B20771"/>
  </w:style>
  <w:style w:type="paragraph" w:customStyle="1" w:styleId="C-Text">
    <w:name w:val="C-Text"/>
    <w:basedOn w:val="Normal"/>
    <w:qFormat/>
    <w:rsid w:val="00B20771"/>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B20771"/>
    <w:pPr>
      <w:spacing w:before="100" w:beforeAutospacing="1" w:after="100" w:afterAutospacing="1" w:line="240" w:lineRule="auto"/>
    </w:pPr>
    <w:rPr>
      <w:sz w:val="24"/>
    </w:rPr>
  </w:style>
  <w:style w:type="character" w:customStyle="1" w:styleId="ecdate">
    <w:name w:val="ec_date"/>
    <w:basedOn w:val="DefaultParagraphFont"/>
    <w:rsid w:val="00B20771"/>
    <w:rPr>
      <w:rFonts w:ascii="Verdana" w:hAnsi="Verdana" w:hint="default"/>
      <w:sz w:val="20"/>
      <w:szCs w:val="20"/>
      <w:shd w:val="clear" w:color="auto" w:fill="FFFFFF"/>
    </w:rPr>
  </w:style>
  <w:style w:type="paragraph" w:customStyle="1" w:styleId="ecmsonormal">
    <w:name w:val="ec_msonormal"/>
    <w:basedOn w:val="Normal"/>
    <w:qFormat/>
    <w:rsid w:val="00B20771"/>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B20771"/>
  </w:style>
  <w:style w:type="character" w:customStyle="1" w:styleId="hittermhilite">
    <w:name w:val="hittermhilite"/>
    <w:basedOn w:val="DefaultParagraphFont"/>
    <w:rsid w:val="00B20771"/>
  </w:style>
  <w:style w:type="character" w:customStyle="1" w:styleId="articleheadline">
    <w:name w:val="articleheadline"/>
    <w:basedOn w:val="DefaultParagraphFont"/>
    <w:rsid w:val="00B20771"/>
  </w:style>
  <w:style w:type="paragraph" w:customStyle="1" w:styleId="u-intro">
    <w:name w:val="u-intro"/>
    <w:basedOn w:val="Normal"/>
    <w:qFormat/>
    <w:rsid w:val="00B20771"/>
    <w:pPr>
      <w:spacing w:before="100" w:beforeAutospacing="1" w:after="100" w:afterAutospacing="1" w:line="240" w:lineRule="auto"/>
    </w:pPr>
    <w:rPr>
      <w:sz w:val="24"/>
    </w:rPr>
  </w:style>
  <w:style w:type="character" w:customStyle="1" w:styleId="u-byline">
    <w:name w:val="u-byline"/>
    <w:basedOn w:val="DefaultParagraphFont"/>
    <w:rsid w:val="00B20771"/>
  </w:style>
  <w:style w:type="character" w:customStyle="1" w:styleId="articlebya">
    <w:name w:val="articleby_a"/>
    <w:basedOn w:val="DefaultParagraphFont"/>
    <w:rsid w:val="00B20771"/>
  </w:style>
  <w:style w:type="character" w:customStyle="1" w:styleId="popupwinby">
    <w:name w:val="popupwinby"/>
    <w:basedOn w:val="DefaultParagraphFont"/>
    <w:rsid w:val="00B20771"/>
  </w:style>
  <w:style w:type="character" w:customStyle="1" w:styleId="storyheader">
    <w:name w:val="storyheader"/>
    <w:basedOn w:val="DefaultParagraphFont"/>
    <w:rsid w:val="00B20771"/>
  </w:style>
  <w:style w:type="character" w:customStyle="1" w:styleId="marron">
    <w:name w:val="marron"/>
    <w:basedOn w:val="DefaultParagraphFont"/>
    <w:rsid w:val="00B20771"/>
  </w:style>
  <w:style w:type="character" w:customStyle="1" w:styleId="UnderlineChar4Char">
    <w:name w:val="Underline Char4 Char"/>
    <w:basedOn w:val="DefaultParagraphFont"/>
    <w:link w:val="UnderlineChar4"/>
    <w:rsid w:val="00B20771"/>
    <w:rPr>
      <w:u w:val="single"/>
    </w:rPr>
  </w:style>
  <w:style w:type="character" w:customStyle="1" w:styleId="BoldandUnderlineChar3Char2">
    <w:name w:val="Bold and Underline Char3 Char2"/>
    <w:basedOn w:val="DefaultParagraphFont"/>
    <w:link w:val="BoldandUnderlineChar3"/>
    <w:rsid w:val="00B20771"/>
    <w:rPr>
      <w:b/>
      <w:u w:val="single"/>
    </w:rPr>
  </w:style>
  <w:style w:type="character" w:customStyle="1" w:styleId="LanguageChar">
    <w:name w:val="Language Char"/>
    <w:basedOn w:val="DefaultParagraphFont"/>
    <w:link w:val="Language"/>
    <w:rsid w:val="00B20771"/>
    <w:rPr>
      <w:strike/>
      <w:sz w:val="16"/>
      <w:szCs w:val="16"/>
    </w:rPr>
  </w:style>
  <w:style w:type="character" w:customStyle="1" w:styleId="StyleNormalWeb10ptChar">
    <w:name w:val="Style Normal (Web) + 10 pt Char"/>
    <w:basedOn w:val="DefaultParagraphFont"/>
    <w:rsid w:val="00B20771"/>
    <w:rPr>
      <w:szCs w:val="24"/>
      <w:lang w:val="en-US" w:eastAsia="en-US" w:bidi="ar-SA"/>
    </w:rPr>
  </w:style>
  <w:style w:type="paragraph" w:customStyle="1" w:styleId="TagCiteShells">
    <w:name w:val="Tag/Cite/Shells"/>
    <w:basedOn w:val="Normal"/>
    <w:qFormat/>
    <w:rsid w:val="00B20771"/>
    <w:pPr>
      <w:spacing w:after="0" w:line="240" w:lineRule="auto"/>
    </w:pPr>
    <w:rPr>
      <w:b/>
    </w:rPr>
  </w:style>
  <w:style w:type="paragraph" w:customStyle="1" w:styleId="DefinitionTerm">
    <w:name w:val="Definition Term"/>
    <w:basedOn w:val="Normal"/>
    <w:next w:val="Normal"/>
    <w:qFormat/>
    <w:rsid w:val="00B20771"/>
    <w:pPr>
      <w:spacing w:after="0" w:line="240" w:lineRule="auto"/>
    </w:pPr>
    <w:rPr>
      <w:snapToGrid w:val="0"/>
      <w:sz w:val="24"/>
    </w:rPr>
  </w:style>
  <w:style w:type="character" w:customStyle="1" w:styleId="Style3CharChar">
    <w:name w:val="Style3 Char Char"/>
    <w:basedOn w:val="DefaultParagraphFont"/>
    <w:rsid w:val="00B2077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B20771"/>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B20771"/>
    <w:rPr>
      <w:lang w:eastAsia="en-US"/>
    </w:rPr>
  </w:style>
  <w:style w:type="character" w:customStyle="1" w:styleId="BoldUnderlineChar3">
    <w:name w:val="Bold + Underline Char"/>
    <w:basedOn w:val="DefaultParagraphFont"/>
    <w:rsid w:val="00B2077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B20771"/>
  </w:style>
  <w:style w:type="character" w:customStyle="1" w:styleId="CharacterStyle7">
    <w:name w:val="Character Style 7"/>
    <w:rsid w:val="00B20771"/>
    <w:rPr>
      <w:rFonts w:ascii="Arial Narrow" w:hAnsi="Arial Narrow" w:cs="Arial Narrow"/>
      <w:sz w:val="20"/>
      <w:szCs w:val="20"/>
      <w:u w:val="single"/>
    </w:rPr>
  </w:style>
  <w:style w:type="character" w:customStyle="1" w:styleId="StyleStyle4Char">
    <w:name w:val="Style Style4 + Char"/>
    <w:basedOn w:val="DefaultParagraphFont"/>
    <w:rsid w:val="00B2077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B2077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B20771"/>
    <w:pPr>
      <w:spacing w:after="0" w:line="240" w:lineRule="auto"/>
    </w:pPr>
    <w:rPr>
      <w:rFonts w:ascii="Verdana" w:hAnsi="Verdana"/>
      <w:sz w:val="21"/>
      <w:szCs w:val="21"/>
      <w:u w:val="thick"/>
    </w:rPr>
  </w:style>
  <w:style w:type="character" w:styleId="PlaceholderText">
    <w:name w:val="Placeholder Text"/>
    <w:basedOn w:val="DefaultParagraphFont"/>
    <w:uiPriority w:val="99"/>
    <w:rsid w:val="00B20771"/>
    <w:rPr>
      <w:color w:val="808080"/>
    </w:rPr>
  </w:style>
  <w:style w:type="paragraph" w:customStyle="1" w:styleId="Cite8">
    <w:name w:val="Cite8"/>
    <w:basedOn w:val="Normal"/>
    <w:autoRedefine/>
    <w:qFormat/>
    <w:rsid w:val="00B20771"/>
    <w:pPr>
      <w:spacing w:after="0" w:line="240" w:lineRule="auto"/>
    </w:pPr>
    <w:rPr>
      <w:rFonts w:ascii="Arial Narrow" w:eastAsia="Calibri" w:hAnsi="Arial Narrow"/>
    </w:rPr>
  </w:style>
  <w:style w:type="character" w:customStyle="1" w:styleId="BoxX2">
    <w:name w:val="BoxX2"/>
    <w:qFormat/>
    <w:rsid w:val="00B2077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B20771"/>
    <w:rPr>
      <w:rFonts w:ascii="Garamond" w:hAnsi="Garamond" w:hint="default"/>
      <w:sz w:val="16"/>
    </w:rPr>
  </w:style>
  <w:style w:type="paragraph" w:customStyle="1" w:styleId="StyleStyle49pt9">
    <w:name w:val="Style Style4 + 9 pt9"/>
    <w:basedOn w:val="Style4"/>
    <w:link w:val="StyleStyle49pt9Char"/>
    <w:rsid w:val="00B20771"/>
    <w:pPr>
      <w:numPr>
        <w:numId w:val="0"/>
      </w:numPr>
    </w:pPr>
    <w:rPr>
      <w:rFonts w:eastAsia="SimSun"/>
      <w:lang w:eastAsia="zh-CN"/>
    </w:rPr>
  </w:style>
  <w:style w:type="character" w:customStyle="1" w:styleId="StyleStyle49pt9Char">
    <w:name w:val="Style Style4 + 9 pt9 Char"/>
    <w:link w:val="StyleStyle49pt9"/>
    <w:rsid w:val="00B20771"/>
    <w:rPr>
      <w:rFonts w:ascii="Arial Narrow" w:eastAsia="SimSun" w:hAnsi="Arial Narrow"/>
      <w:szCs w:val="24"/>
      <w:u w:val="single"/>
      <w:lang w:eastAsia="zh-CN"/>
    </w:rPr>
  </w:style>
  <w:style w:type="character" w:customStyle="1" w:styleId="UnderlineCard1">
    <w:name w:val="Underline Card"/>
    <w:uiPriority w:val="6"/>
    <w:qFormat/>
    <w:rsid w:val="00B20771"/>
    <w:rPr>
      <w:rFonts w:ascii="Arial" w:hAnsi="Arial"/>
      <w:b w:val="0"/>
      <w:bCs/>
      <w:sz w:val="20"/>
      <w:u w:val="single"/>
    </w:rPr>
  </w:style>
  <w:style w:type="paragraph" w:customStyle="1" w:styleId="2ndLevel-TAG">
    <w:name w:val="2nd Level - TAG"/>
    <w:basedOn w:val="Normal"/>
    <w:next w:val="Normal"/>
    <w:uiPriority w:val="99"/>
    <w:qFormat/>
    <w:rsid w:val="00B20771"/>
    <w:pPr>
      <w:spacing w:after="0" w:line="240" w:lineRule="auto"/>
    </w:pPr>
  </w:style>
  <w:style w:type="character" w:customStyle="1" w:styleId="underlining0">
    <w:name w:val="underlining"/>
    <w:rsid w:val="00B20771"/>
  </w:style>
  <w:style w:type="character" w:customStyle="1" w:styleId="btitle">
    <w:name w:val="btitle"/>
    <w:rsid w:val="00B20771"/>
  </w:style>
  <w:style w:type="character" w:customStyle="1" w:styleId="green">
    <w:name w:val="green"/>
    <w:rsid w:val="00B20771"/>
  </w:style>
  <w:style w:type="paragraph" w:customStyle="1" w:styleId="CM14">
    <w:name w:val="CM14"/>
    <w:basedOn w:val="Normal"/>
    <w:uiPriority w:val="99"/>
    <w:qFormat/>
    <w:rsid w:val="00B20771"/>
    <w:pPr>
      <w:spacing w:after="0" w:line="240" w:lineRule="auto"/>
    </w:pPr>
  </w:style>
  <w:style w:type="character" w:customStyle="1" w:styleId="BodyText33">
    <w:name w:val="Body Text3"/>
    <w:rsid w:val="00B20771"/>
  </w:style>
  <w:style w:type="character" w:customStyle="1" w:styleId="BodytextBold">
    <w:name w:val="Body text + Bold"/>
    <w:rsid w:val="00B20771"/>
  </w:style>
  <w:style w:type="character" w:customStyle="1" w:styleId="Bodytext6pt">
    <w:name w:val="Body text + 6 pt"/>
    <w:rsid w:val="00B20771"/>
  </w:style>
  <w:style w:type="paragraph" w:customStyle="1" w:styleId="DebateBlocking">
    <w:name w:val="DebateBlocking"/>
    <w:basedOn w:val="Normal"/>
    <w:next w:val="Nothing"/>
    <w:uiPriority w:val="99"/>
    <w:qFormat/>
    <w:rsid w:val="00B20771"/>
    <w:pPr>
      <w:spacing w:after="0" w:line="240" w:lineRule="auto"/>
    </w:pPr>
  </w:style>
  <w:style w:type="character" w:customStyle="1" w:styleId="BodytextItalic1">
    <w:name w:val="Body text + Italic1"/>
    <w:aliases w:val="Spacing 0 pt1"/>
    <w:uiPriority w:val="99"/>
    <w:rsid w:val="00B20771"/>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B20771"/>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B2077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B20771"/>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B20771"/>
  </w:style>
  <w:style w:type="paragraph" w:customStyle="1" w:styleId="8font">
    <w:name w:val="8font"/>
    <w:basedOn w:val="Normal"/>
    <w:next w:val="Normal"/>
    <w:autoRedefine/>
    <w:qFormat/>
    <w:rsid w:val="00B20771"/>
    <w:pPr>
      <w:spacing w:after="0" w:line="240" w:lineRule="auto"/>
    </w:pPr>
    <w:rPr>
      <w:rFonts w:eastAsia="Cambria"/>
      <w:szCs w:val="16"/>
    </w:rPr>
  </w:style>
  <w:style w:type="paragraph" w:customStyle="1" w:styleId="CiteLittle">
    <w:name w:val="Cite Little"/>
    <w:next w:val="Normal"/>
    <w:qFormat/>
    <w:rsid w:val="00B20771"/>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B20771"/>
    <w:rPr>
      <w:rFonts w:ascii="Times New Roman" w:eastAsia="MS Mincho" w:hAnsi="Times New Roman"/>
      <w:b/>
      <w:bCs/>
      <w:u w:val="thick"/>
    </w:rPr>
  </w:style>
  <w:style w:type="character" w:customStyle="1" w:styleId="StyleAsianMSMincho">
    <w:name w:val="Style (Asian) MS Mincho"/>
    <w:rsid w:val="00B20771"/>
    <w:rPr>
      <w:rFonts w:ascii="Times New Roman" w:eastAsia="MS Mincho" w:hAnsi="Times New Roman"/>
      <w:u w:val="thick"/>
    </w:rPr>
  </w:style>
  <w:style w:type="paragraph" w:customStyle="1" w:styleId="docheader">
    <w:name w:val="doc header"/>
    <w:autoRedefine/>
    <w:qFormat/>
    <w:rsid w:val="00B20771"/>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B20771"/>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B20771"/>
  </w:style>
  <w:style w:type="character" w:customStyle="1" w:styleId="CardCharChar1">
    <w:name w:val="Card Char Char1"/>
    <w:rsid w:val="00B20771"/>
    <w:rPr>
      <w:b/>
      <w:bCs/>
      <w:sz w:val="28"/>
      <w:szCs w:val="28"/>
    </w:rPr>
  </w:style>
  <w:style w:type="character" w:customStyle="1" w:styleId="CharacterStyle3">
    <w:name w:val="Character Style 3"/>
    <w:uiPriority w:val="99"/>
    <w:rsid w:val="00B20771"/>
    <w:rPr>
      <w:sz w:val="18"/>
      <w:szCs w:val="18"/>
    </w:rPr>
  </w:style>
  <w:style w:type="paragraph" w:customStyle="1" w:styleId="bloctitles">
    <w:name w:val="bloc titles"/>
    <w:basedOn w:val="Heading1"/>
    <w:next w:val="Normal"/>
    <w:link w:val="bloctitlesChar"/>
    <w:autoRedefine/>
    <w:qFormat/>
    <w:rsid w:val="00B20771"/>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B20771"/>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B20771"/>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B20771"/>
    <w:rPr>
      <w:rFonts w:ascii="Calibri" w:eastAsia="Times New Roman" w:hAnsi="Calibri" w:cs="Times New Roman"/>
      <w:b/>
      <w:sz w:val="4"/>
      <w:szCs w:val="32"/>
      <w:u w:val="single"/>
    </w:rPr>
  </w:style>
  <w:style w:type="character" w:customStyle="1" w:styleId="UnderlineBoldChar">
    <w:name w:val="Underline Bold Char"/>
    <w:locked/>
    <w:rsid w:val="00B20771"/>
    <w:rPr>
      <w:rFonts w:ascii="Times New Roman" w:eastAsia="Times New Roman" w:hAnsi="Times New Roman" w:cs="Calibri"/>
      <w:b/>
      <w:sz w:val="24"/>
      <w:szCs w:val="20"/>
      <w:u w:val="single"/>
    </w:rPr>
  </w:style>
  <w:style w:type="character" w:customStyle="1" w:styleId="tagChar0">
    <w:name w:val="%tag Char"/>
    <w:link w:val="tag"/>
    <w:uiPriority w:val="99"/>
    <w:rsid w:val="00B20771"/>
    <w:rPr>
      <w:rFonts w:ascii="Calibri" w:hAnsi="Calibri"/>
    </w:rPr>
  </w:style>
  <w:style w:type="character" w:customStyle="1" w:styleId="AAAcardChar">
    <w:name w:val="AAAcard Char"/>
    <w:link w:val="AAAcard"/>
    <w:uiPriority w:val="99"/>
    <w:rsid w:val="00B20771"/>
    <w:rPr>
      <w:rFonts w:ascii="Calibri" w:hAnsi="Calibri"/>
    </w:rPr>
  </w:style>
  <w:style w:type="character" w:customStyle="1" w:styleId="underlineCharChar0">
    <w:name w:val="underline Char Char"/>
    <w:rsid w:val="00B20771"/>
    <w:rPr>
      <w:rFonts w:ascii="Arial Narrow" w:eastAsia="Times New Roman" w:hAnsi="Arial Narrow" w:cs="Calibri"/>
      <w:sz w:val="24"/>
      <w:u w:val="single"/>
    </w:rPr>
  </w:style>
  <w:style w:type="paragraph" w:customStyle="1" w:styleId="tagstyle0">
    <w:name w:val="tagstyle"/>
    <w:basedOn w:val="Normal"/>
    <w:rsid w:val="00B20771"/>
    <w:pPr>
      <w:spacing w:before="100" w:beforeAutospacing="1" w:after="100" w:afterAutospacing="1" w:line="240" w:lineRule="auto"/>
    </w:pPr>
    <w:rPr>
      <w:rFonts w:eastAsia="Times New Roman"/>
      <w:sz w:val="24"/>
    </w:rPr>
  </w:style>
  <w:style w:type="character" w:customStyle="1" w:styleId="newsstorytitle">
    <w:name w:val="news_story_title"/>
    <w:rsid w:val="00B20771"/>
  </w:style>
  <w:style w:type="character" w:customStyle="1" w:styleId="yqlink">
    <w:name w:val="yqlink"/>
    <w:rsid w:val="00B20771"/>
  </w:style>
  <w:style w:type="character" w:customStyle="1" w:styleId="clbody">
    <w:name w:val="clbody"/>
    <w:rsid w:val="00B20771"/>
  </w:style>
  <w:style w:type="character" w:customStyle="1" w:styleId="Boxing">
    <w:name w:val="Boxing"/>
    <w:rsid w:val="00B20771"/>
    <w:rPr>
      <w:rFonts w:ascii="Arial Narrow" w:hAnsi="Arial Narrow"/>
      <w:dstrike w:val="0"/>
      <w:sz w:val="20"/>
      <w:bdr w:val="single" w:sz="2" w:space="0" w:color="auto"/>
      <w:vertAlign w:val="baseline"/>
    </w:rPr>
  </w:style>
  <w:style w:type="paragraph" w:customStyle="1" w:styleId="Analyticals">
    <w:name w:val="Analyticals"/>
    <w:basedOn w:val="Normal"/>
    <w:rsid w:val="00B20771"/>
    <w:pPr>
      <w:spacing w:after="0" w:line="240" w:lineRule="auto"/>
    </w:pPr>
    <w:rPr>
      <w:rFonts w:eastAsia="Times New Roman"/>
      <w:sz w:val="24"/>
    </w:rPr>
  </w:style>
  <w:style w:type="character" w:customStyle="1" w:styleId="norm">
    <w:name w:val="norm"/>
    <w:rsid w:val="00B20771"/>
  </w:style>
  <w:style w:type="character" w:customStyle="1" w:styleId="boldandunderlinecharcharcharcharcharcharcharcharcharcharcharcharcharcharcharchar0">
    <w:name w:val="boldandunderlinecharcharcharcharcharcharcharcharcharcharcharcharcharcharcharchar"/>
    <w:rsid w:val="00B20771"/>
  </w:style>
  <w:style w:type="character" w:customStyle="1" w:styleId="underlinecharcharcharcharcharcharcharcharcharcharcharcharcharchar0">
    <w:name w:val="underlinecharcharcharcharcharcharcharcharcharcharcharcharcharchar"/>
    <w:rsid w:val="00B20771"/>
  </w:style>
  <w:style w:type="character" w:customStyle="1" w:styleId="CharCharCharCharCharChar1Char">
    <w:name w:val="Char Char Char Char Char Char1 Char"/>
    <w:rsid w:val="00B20771"/>
    <w:rPr>
      <w:rFonts w:ascii="Times New Roman" w:eastAsia="Times New Roman" w:hAnsi="Times New Roman" w:cs="Times New Roman"/>
      <w:b/>
      <w:sz w:val="24"/>
      <w:szCs w:val="24"/>
    </w:rPr>
  </w:style>
  <w:style w:type="character" w:customStyle="1" w:styleId="Taggin-New">
    <w:name w:val="Taggin - New"/>
    <w:rsid w:val="00B20771"/>
    <w:rPr>
      <w:rFonts w:ascii="Arial Narrow" w:hAnsi="Arial Narrow"/>
      <w:b/>
      <w:sz w:val="22"/>
    </w:rPr>
  </w:style>
  <w:style w:type="character" w:customStyle="1" w:styleId="emphasis22">
    <w:name w:val="emphasis2"/>
    <w:rsid w:val="00B20771"/>
  </w:style>
  <w:style w:type="character" w:customStyle="1" w:styleId="citechar0">
    <w:name w:val="citechar"/>
    <w:rsid w:val="00B2077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B20771"/>
    <w:rPr>
      <w:sz w:val="24"/>
      <w:szCs w:val="24"/>
      <w:lang w:val="en-US" w:eastAsia="en-US" w:bidi="ar-SA"/>
    </w:rPr>
  </w:style>
  <w:style w:type="character" w:customStyle="1" w:styleId="NewTag">
    <w:name w:val="NewTag"/>
    <w:uiPriority w:val="1"/>
    <w:qFormat/>
    <w:rsid w:val="00B20771"/>
    <w:rPr>
      <w:rFonts w:ascii="Georgia" w:hAnsi="Georgia"/>
      <w:b/>
      <w:sz w:val="24"/>
    </w:rPr>
  </w:style>
  <w:style w:type="character" w:customStyle="1" w:styleId="searchtools-record-title">
    <w:name w:val="searchtools-record-title"/>
    <w:basedOn w:val="DefaultParagraphFont"/>
    <w:rsid w:val="00B20771"/>
  </w:style>
  <w:style w:type="character" w:customStyle="1" w:styleId="HighlightedUnderline0">
    <w:name w:val="Highlighted Underline"/>
    <w:basedOn w:val="DefaultParagraphFont"/>
    <w:uiPriority w:val="1"/>
    <w:qFormat/>
    <w:rsid w:val="00B20771"/>
    <w:rPr>
      <w:rFonts w:ascii="Arial Narrow" w:hAnsi="Arial Narrow"/>
      <w:b w:val="0"/>
      <w:sz w:val="22"/>
      <w:u w:val="single"/>
      <w:bdr w:val="none" w:sz="0" w:space="0" w:color="auto"/>
      <w:shd w:val="clear" w:color="auto" w:fill="C76361"/>
    </w:rPr>
  </w:style>
  <w:style w:type="character" w:customStyle="1" w:styleId="rightside">
    <w:name w:val="rightside"/>
    <w:rsid w:val="00B20771"/>
  </w:style>
  <w:style w:type="character" w:customStyle="1" w:styleId="flourish">
    <w:name w:val="flourish"/>
    <w:rsid w:val="00B20771"/>
  </w:style>
  <w:style w:type="character" w:customStyle="1" w:styleId="style150">
    <w:name w:val="style150"/>
    <w:rsid w:val="00B20771"/>
  </w:style>
  <w:style w:type="character" w:customStyle="1" w:styleId="head">
    <w:name w:val="head"/>
    <w:rsid w:val="00B20771"/>
  </w:style>
  <w:style w:type="character" w:customStyle="1" w:styleId="first-letter">
    <w:name w:val="first-letter"/>
    <w:rsid w:val="00B20771"/>
  </w:style>
  <w:style w:type="character" w:customStyle="1" w:styleId="focusparagraph">
    <w:name w:val="focusparagraph"/>
    <w:rsid w:val="00B20771"/>
  </w:style>
  <w:style w:type="character" w:customStyle="1" w:styleId="StyleUnderlineCharChar111pt">
    <w:name w:val="Style Underline Char Char1 + 11 pt"/>
    <w:rsid w:val="00B20771"/>
    <w:rPr>
      <w:rFonts w:ascii="Times New Roman" w:hAnsi="Times New Roman"/>
      <w:sz w:val="20"/>
      <w:u w:val="single"/>
      <w:lang w:val="en-US" w:eastAsia="en-US" w:bidi="ar-SA"/>
    </w:rPr>
  </w:style>
  <w:style w:type="character" w:customStyle="1" w:styleId="CharChar31">
    <w:name w:val="Char Char31"/>
    <w:rsid w:val="00B20771"/>
    <w:rPr>
      <w:rFonts w:cs="Arial"/>
      <w:b/>
      <w:bCs/>
      <w:szCs w:val="32"/>
      <w:lang w:val="en-US" w:eastAsia="en-US" w:bidi="ar-SA"/>
    </w:rPr>
  </w:style>
  <w:style w:type="character" w:customStyle="1" w:styleId="citationgenerated">
    <w:name w:val="citation generated"/>
    <w:rsid w:val="00B20771"/>
  </w:style>
  <w:style w:type="character" w:customStyle="1" w:styleId="commentstext0">
    <w:name w:val="comments_text"/>
    <w:uiPriority w:val="99"/>
    <w:rsid w:val="00B20771"/>
    <w:rPr>
      <w:rFonts w:cs="Times New Roman"/>
    </w:rPr>
  </w:style>
  <w:style w:type="paragraph" w:customStyle="1" w:styleId="CM25">
    <w:name w:val="CM25"/>
    <w:basedOn w:val="Default"/>
    <w:next w:val="Default"/>
    <w:qFormat/>
    <w:rsid w:val="00B20771"/>
    <w:pPr>
      <w:spacing w:after="233" w:line="276" w:lineRule="auto"/>
    </w:pPr>
    <w:rPr>
      <w:rFonts w:ascii="Georgia" w:eastAsia="Calibri" w:hAnsi="Georgia"/>
      <w:color w:val="auto"/>
      <w:sz w:val="22"/>
    </w:rPr>
  </w:style>
  <w:style w:type="character" w:customStyle="1" w:styleId="FontStyle29">
    <w:name w:val="Font Style29"/>
    <w:uiPriority w:val="99"/>
    <w:rsid w:val="00B20771"/>
    <w:rPr>
      <w:rFonts w:ascii="Arial" w:hAnsi="Arial" w:cs="Arial"/>
      <w:sz w:val="14"/>
      <w:szCs w:val="14"/>
    </w:rPr>
  </w:style>
  <w:style w:type="character" w:customStyle="1" w:styleId="A8">
    <w:name w:val="A8"/>
    <w:rsid w:val="00B20771"/>
    <w:rPr>
      <w:color w:val="000000"/>
      <w:sz w:val="12"/>
      <w:szCs w:val="12"/>
    </w:rPr>
  </w:style>
  <w:style w:type="character" w:customStyle="1" w:styleId="apturelink">
    <w:name w:val="apturelink"/>
    <w:rsid w:val="00B20771"/>
  </w:style>
  <w:style w:type="character" w:customStyle="1" w:styleId="apturelinkicon">
    <w:name w:val="apturelinkicon"/>
    <w:rsid w:val="00B20771"/>
  </w:style>
  <w:style w:type="character" w:customStyle="1" w:styleId="titletxt">
    <w:name w:val="titletxt"/>
    <w:rsid w:val="00B20771"/>
  </w:style>
  <w:style w:type="character" w:customStyle="1" w:styleId="colbcopy">
    <w:name w:val="colbcopy"/>
    <w:rsid w:val="00B20771"/>
  </w:style>
  <w:style w:type="character" w:customStyle="1" w:styleId="hcard">
    <w:name w:val="hcard"/>
    <w:rsid w:val="00B20771"/>
  </w:style>
  <w:style w:type="table" w:styleId="MediumGrid2">
    <w:name w:val="Medium Grid 2"/>
    <w:basedOn w:val="TableNormal"/>
    <w:uiPriority w:val="68"/>
    <w:rsid w:val="00B2077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B20771"/>
    <w:rPr>
      <w:rFonts w:ascii="Courier" w:eastAsia="Cambria" w:hAnsi="Courier"/>
      <w:sz w:val="21"/>
      <w:szCs w:val="21"/>
    </w:rPr>
  </w:style>
  <w:style w:type="paragraph" w:customStyle="1" w:styleId="hotroute2">
    <w:name w:val="hotroute"/>
    <w:basedOn w:val="Normal"/>
    <w:qFormat/>
    <w:rsid w:val="00B20771"/>
    <w:pPr>
      <w:spacing w:after="0" w:line="240" w:lineRule="auto"/>
      <w:ind w:left="288"/>
    </w:pPr>
  </w:style>
  <w:style w:type="paragraph" w:customStyle="1" w:styleId="DeleteAnalytics">
    <w:name w:val="Delete Analytics"/>
    <w:basedOn w:val="Heading4"/>
    <w:qFormat/>
    <w:rsid w:val="00B20771"/>
    <w:pPr>
      <w:spacing w:before="200" w:line="240" w:lineRule="auto"/>
    </w:pPr>
    <w:rPr>
      <w:iCs w:val="0"/>
      <w:color w:val="800000"/>
      <w:sz w:val="22"/>
    </w:rPr>
  </w:style>
  <w:style w:type="paragraph" w:customStyle="1" w:styleId="ReallyFuckingSmall0">
    <w:name w:val="Really Fucking Small"/>
    <w:basedOn w:val="Normal"/>
    <w:link w:val="ReallyFuckingSmallChar0"/>
    <w:rsid w:val="00B20771"/>
    <w:pPr>
      <w:spacing w:after="0" w:line="240" w:lineRule="auto"/>
      <w:ind w:left="144"/>
    </w:pPr>
    <w:rPr>
      <w:rFonts w:eastAsia="Times New Roman"/>
      <w:sz w:val="12"/>
    </w:rPr>
  </w:style>
  <w:style w:type="character" w:customStyle="1" w:styleId="ReallyFuckingSmallChar0">
    <w:name w:val="Really Fucking Small Char"/>
    <w:link w:val="ReallyFuckingSmall0"/>
    <w:rsid w:val="00B20771"/>
    <w:rPr>
      <w:rFonts w:ascii="Calibri" w:eastAsia="Times New Roman" w:hAnsi="Calibri"/>
      <w:sz w:val="12"/>
    </w:rPr>
  </w:style>
  <w:style w:type="paragraph" w:customStyle="1" w:styleId="Boxempahsis">
    <w:name w:val="Box empahsis"/>
    <w:basedOn w:val="Normal"/>
    <w:link w:val="BoxempahsisChar"/>
    <w:qFormat/>
    <w:rsid w:val="00B20771"/>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B20771"/>
    <w:rPr>
      <w:rFonts w:ascii="Franklin Gothic Heavy" w:hAnsi="Franklin Gothic Heavy"/>
      <w:sz w:val="24"/>
      <w:u w:val="single"/>
      <w:bdr w:val="single" w:sz="4" w:space="0" w:color="auto"/>
    </w:rPr>
  </w:style>
  <w:style w:type="character" w:customStyle="1" w:styleId="Qualified">
    <w:name w:val="Qualified"/>
    <w:rsid w:val="00B20771"/>
    <w:rPr>
      <w:rFonts w:asciiTheme="majorHAnsi" w:hAnsiTheme="majorHAnsi"/>
      <w:b/>
      <w:bCs/>
      <w:sz w:val="16"/>
    </w:rPr>
  </w:style>
  <w:style w:type="character" w:customStyle="1" w:styleId="Underline-Highlighted-WFU">
    <w:name w:val="Underline-Highlighted-WFU"/>
    <w:basedOn w:val="DefaultParagraphFont"/>
    <w:uiPriority w:val="1"/>
    <w:qFormat/>
    <w:rsid w:val="00B2077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B2077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B20771"/>
    <w:rPr>
      <w:rFonts w:ascii="Arial" w:eastAsia="Times New Roman" w:hAnsi="Arial" w:cs="Arial"/>
      <w:b/>
      <w:bCs/>
      <w:kern w:val="32"/>
      <w:sz w:val="28"/>
      <w:szCs w:val="32"/>
    </w:rPr>
  </w:style>
  <w:style w:type="character" w:customStyle="1" w:styleId="columntexthead">
    <w:name w:val="columntexthead"/>
    <w:rsid w:val="00B20771"/>
  </w:style>
  <w:style w:type="character" w:customStyle="1" w:styleId="instruction">
    <w:name w:val="instruction"/>
    <w:rsid w:val="00B20771"/>
  </w:style>
  <w:style w:type="character" w:customStyle="1" w:styleId="listpipe">
    <w:name w:val="listpipe"/>
    <w:rsid w:val="00B20771"/>
  </w:style>
  <w:style w:type="character" w:customStyle="1" w:styleId="imagelink">
    <w:name w:val="imagelink"/>
    <w:rsid w:val="00B20771"/>
  </w:style>
  <w:style w:type="character" w:customStyle="1" w:styleId="leadin">
    <w:name w:val="leadin"/>
    <w:rsid w:val="00B20771"/>
  </w:style>
  <w:style w:type="character" w:customStyle="1" w:styleId="A4">
    <w:name w:val="A4"/>
    <w:uiPriority w:val="99"/>
    <w:rsid w:val="00B20771"/>
    <w:rPr>
      <w:rFonts w:ascii="Baskerville" w:hAnsi="Baskerville" w:cs="Baskerville"/>
      <w:b/>
      <w:bCs/>
      <w:color w:val="000000"/>
      <w:sz w:val="22"/>
      <w:szCs w:val="22"/>
    </w:rPr>
  </w:style>
  <w:style w:type="character" w:customStyle="1" w:styleId="noticiabyline">
    <w:name w:val="noticia_byline"/>
    <w:rsid w:val="00B20771"/>
  </w:style>
  <w:style w:type="character" w:customStyle="1" w:styleId="sep">
    <w:name w:val="sep"/>
    <w:rsid w:val="00B20771"/>
  </w:style>
  <w:style w:type="character" w:customStyle="1" w:styleId="rightnowyahoo">
    <w:name w:val="right_now_yahoo"/>
    <w:rsid w:val="00B20771"/>
  </w:style>
  <w:style w:type="character" w:customStyle="1" w:styleId="submittedmeta">
    <w:name w:val="submitted meta"/>
    <w:rsid w:val="00B20771"/>
  </w:style>
  <w:style w:type="character" w:customStyle="1" w:styleId="A10">
    <w:name w:val="A10"/>
    <w:uiPriority w:val="99"/>
    <w:rsid w:val="00B20771"/>
    <w:rPr>
      <w:color w:val="000000"/>
      <w:sz w:val="12"/>
      <w:szCs w:val="12"/>
    </w:rPr>
  </w:style>
  <w:style w:type="paragraph" w:customStyle="1" w:styleId="Pa7">
    <w:name w:val="Pa7"/>
    <w:basedOn w:val="Default"/>
    <w:next w:val="Default"/>
    <w:uiPriority w:val="99"/>
    <w:qFormat/>
    <w:rsid w:val="00B20771"/>
    <w:pPr>
      <w:spacing w:before="280" w:line="221" w:lineRule="atLeast"/>
    </w:pPr>
    <w:rPr>
      <w:rFonts w:ascii="Baskerville" w:eastAsia="Times New Roman" w:hAnsi="Baskerville"/>
      <w:color w:val="auto"/>
    </w:rPr>
  </w:style>
  <w:style w:type="character" w:customStyle="1" w:styleId="AAAunderline">
    <w:name w:val="AAAunderline"/>
    <w:qFormat/>
    <w:rsid w:val="00B20771"/>
    <w:rPr>
      <w:b/>
      <w:u w:val="single"/>
    </w:rPr>
  </w:style>
  <w:style w:type="paragraph" w:customStyle="1" w:styleId="IndexHeader">
    <w:name w:val="Index Header"/>
    <w:basedOn w:val="Normal"/>
    <w:rsid w:val="00B20771"/>
    <w:pPr>
      <w:spacing w:after="0" w:line="240" w:lineRule="auto"/>
      <w:ind w:left="-720"/>
      <w:outlineLvl w:val="0"/>
    </w:pPr>
    <w:rPr>
      <w:rFonts w:eastAsia="Times New Roman"/>
      <w:b/>
      <w:bCs/>
      <w:sz w:val="36"/>
      <w:szCs w:val="20"/>
    </w:rPr>
  </w:style>
  <w:style w:type="character" w:customStyle="1" w:styleId="IndexHeaderChar">
    <w:name w:val="Index Header Char"/>
    <w:rsid w:val="00B20771"/>
    <w:rPr>
      <w:rFonts w:ascii="Times New Roman" w:eastAsia="Times New Roman" w:hAnsi="Times New Roman"/>
      <w:b/>
      <w:bCs/>
      <w:sz w:val="36"/>
    </w:rPr>
  </w:style>
  <w:style w:type="paragraph" w:customStyle="1" w:styleId="CardRead">
    <w:name w:val="Card_Read"/>
    <w:basedOn w:val="Normal"/>
    <w:rsid w:val="00B20771"/>
    <w:pPr>
      <w:spacing w:after="0" w:line="240" w:lineRule="auto"/>
    </w:pPr>
    <w:rPr>
      <w:rFonts w:ascii="Times" w:eastAsia="Times" w:hAnsi="Times"/>
      <w:szCs w:val="20"/>
    </w:rPr>
  </w:style>
  <w:style w:type="paragraph" w:customStyle="1" w:styleId="CardNU">
    <w:name w:val="CardNU"/>
    <w:basedOn w:val="Normal"/>
    <w:rsid w:val="00B20771"/>
    <w:pPr>
      <w:spacing w:after="0" w:line="240" w:lineRule="auto"/>
    </w:pPr>
    <w:rPr>
      <w:rFonts w:ascii="Times" w:eastAsia="Times" w:hAnsi="Times"/>
      <w:sz w:val="14"/>
      <w:szCs w:val="20"/>
    </w:rPr>
  </w:style>
  <w:style w:type="paragraph" w:customStyle="1" w:styleId="StyleHeading310pt">
    <w:name w:val="Style Heading 3 + 10 pt"/>
    <w:basedOn w:val="Heading3"/>
    <w:rsid w:val="00B20771"/>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B20771"/>
    <w:rPr>
      <w:rFonts w:ascii="Times New Roman" w:eastAsia="Times New Roman" w:hAnsi="Times New Roman" w:cs="Arial"/>
      <w:b/>
      <w:bCs/>
      <w:sz w:val="26"/>
      <w:szCs w:val="26"/>
    </w:rPr>
  </w:style>
  <w:style w:type="paragraph" w:customStyle="1" w:styleId="Style30">
    <w:name w:val="Style 3"/>
    <w:basedOn w:val="Normal"/>
    <w:rsid w:val="00B20771"/>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B20771"/>
    <w:rPr>
      <w:b/>
      <w:sz w:val="22"/>
      <w:szCs w:val="24"/>
      <w:u w:val="single"/>
      <w:lang w:val="en-US" w:eastAsia="en-US" w:bidi="ar-SA"/>
    </w:rPr>
  </w:style>
  <w:style w:type="paragraph" w:customStyle="1" w:styleId="CardText-NotUnderlined">
    <w:name w:val="Card Text - Not Underlined"/>
    <w:basedOn w:val="Normal"/>
    <w:rsid w:val="00B20771"/>
    <w:pPr>
      <w:spacing w:after="60" w:line="240" w:lineRule="auto"/>
    </w:pPr>
    <w:rPr>
      <w:rFonts w:eastAsia="Times New Roman"/>
      <w:sz w:val="18"/>
    </w:rPr>
  </w:style>
  <w:style w:type="paragraph" w:customStyle="1" w:styleId="OmniPage8">
    <w:name w:val="OmniPage #8"/>
    <w:basedOn w:val="Normal"/>
    <w:rsid w:val="00B20771"/>
    <w:pPr>
      <w:spacing w:after="0" w:line="240" w:lineRule="auto"/>
    </w:pPr>
    <w:rPr>
      <w:rFonts w:eastAsia="Times New Roman"/>
      <w:color w:val="000000"/>
      <w:sz w:val="20"/>
      <w:szCs w:val="20"/>
    </w:rPr>
  </w:style>
  <w:style w:type="paragraph" w:customStyle="1" w:styleId="OmniPage2">
    <w:name w:val="OmniPage #2"/>
    <w:basedOn w:val="Normal"/>
    <w:rsid w:val="00B20771"/>
    <w:pPr>
      <w:spacing w:after="0" w:line="240" w:lineRule="auto"/>
    </w:pPr>
    <w:rPr>
      <w:rFonts w:eastAsia="Times New Roman"/>
      <w:color w:val="000000"/>
      <w:sz w:val="20"/>
      <w:szCs w:val="20"/>
    </w:rPr>
  </w:style>
  <w:style w:type="paragraph" w:customStyle="1" w:styleId="OmniPage6">
    <w:name w:val="OmniPage #6"/>
    <w:basedOn w:val="Normal"/>
    <w:rsid w:val="00B20771"/>
    <w:pPr>
      <w:spacing w:after="0" w:line="240" w:lineRule="auto"/>
    </w:pPr>
    <w:rPr>
      <w:rFonts w:eastAsia="Times New Roman"/>
      <w:color w:val="000000"/>
      <w:sz w:val="20"/>
      <w:szCs w:val="20"/>
    </w:rPr>
  </w:style>
  <w:style w:type="paragraph" w:customStyle="1" w:styleId="OmniPage7">
    <w:name w:val="OmniPage #7"/>
    <w:basedOn w:val="Normal"/>
    <w:rsid w:val="00B20771"/>
    <w:pPr>
      <w:spacing w:after="0" w:line="240" w:lineRule="auto"/>
    </w:pPr>
    <w:rPr>
      <w:rFonts w:eastAsia="Times New Roman"/>
      <w:color w:val="000000"/>
      <w:sz w:val="20"/>
      <w:szCs w:val="20"/>
    </w:rPr>
  </w:style>
  <w:style w:type="paragraph" w:customStyle="1" w:styleId="OmniPage11">
    <w:name w:val="OmniPage #11"/>
    <w:basedOn w:val="Normal"/>
    <w:rsid w:val="00B20771"/>
    <w:pPr>
      <w:spacing w:after="0" w:line="240" w:lineRule="auto"/>
    </w:pPr>
    <w:rPr>
      <w:rFonts w:eastAsia="Times New Roman"/>
      <w:color w:val="000000"/>
      <w:sz w:val="20"/>
      <w:szCs w:val="20"/>
    </w:rPr>
  </w:style>
  <w:style w:type="paragraph" w:customStyle="1" w:styleId="OmniPage12">
    <w:name w:val="OmniPage #12"/>
    <w:basedOn w:val="Normal"/>
    <w:rsid w:val="00B20771"/>
    <w:pPr>
      <w:spacing w:after="0" w:line="240" w:lineRule="auto"/>
    </w:pPr>
    <w:rPr>
      <w:rFonts w:eastAsia="Times New Roman"/>
      <w:color w:val="000000"/>
      <w:sz w:val="20"/>
      <w:szCs w:val="20"/>
    </w:rPr>
  </w:style>
  <w:style w:type="paragraph" w:customStyle="1" w:styleId="OmniPage13">
    <w:name w:val="OmniPage #13"/>
    <w:basedOn w:val="Normal"/>
    <w:rsid w:val="00B20771"/>
    <w:pPr>
      <w:spacing w:after="0" w:line="240" w:lineRule="auto"/>
    </w:pPr>
    <w:rPr>
      <w:rFonts w:eastAsia="Times New Roman"/>
      <w:color w:val="000000"/>
      <w:sz w:val="20"/>
      <w:szCs w:val="20"/>
    </w:rPr>
  </w:style>
  <w:style w:type="paragraph" w:customStyle="1" w:styleId="OmniPage14">
    <w:name w:val="OmniPage #14"/>
    <w:basedOn w:val="Normal"/>
    <w:rsid w:val="00B20771"/>
    <w:pPr>
      <w:spacing w:after="0" w:line="240" w:lineRule="auto"/>
    </w:pPr>
    <w:rPr>
      <w:rFonts w:eastAsia="Times New Roman"/>
      <w:color w:val="000000"/>
      <w:sz w:val="20"/>
      <w:szCs w:val="20"/>
    </w:rPr>
  </w:style>
  <w:style w:type="paragraph" w:customStyle="1" w:styleId="OmniPage15">
    <w:name w:val="OmniPage #15"/>
    <w:basedOn w:val="Normal"/>
    <w:rsid w:val="00B20771"/>
    <w:pPr>
      <w:spacing w:after="0" w:line="240" w:lineRule="auto"/>
    </w:pPr>
    <w:rPr>
      <w:rFonts w:eastAsia="Times New Roman"/>
      <w:color w:val="000000"/>
      <w:sz w:val="20"/>
      <w:szCs w:val="20"/>
    </w:rPr>
  </w:style>
  <w:style w:type="paragraph" w:customStyle="1" w:styleId="OmniPage17">
    <w:name w:val="OmniPage #17"/>
    <w:basedOn w:val="Normal"/>
    <w:rsid w:val="00B20771"/>
    <w:pPr>
      <w:spacing w:after="0" w:line="240" w:lineRule="auto"/>
    </w:pPr>
    <w:rPr>
      <w:rFonts w:eastAsia="Times New Roman"/>
      <w:color w:val="000000"/>
      <w:sz w:val="20"/>
      <w:szCs w:val="20"/>
    </w:rPr>
  </w:style>
  <w:style w:type="paragraph" w:customStyle="1" w:styleId="OmniPage19">
    <w:name w:val="OmniPage #19"/>
    <w:basedOn w:val="Normal"/>
    <w:rsid w:val="00B20771"/>
    <w:pPr>
      <w:spacing w:after="0" w:line="240" w:lineRule="auto"/>
    </w:pPr>
    <w:rPr>
      <w:rFonts w:eastAsia="Times New Roman"/>
      <w:color w:val="000000"/>
      <w:sz w:val="20"/>
      <w:szCs w:val="20"/>
    </w:rPr>
  </w:style>
  <w:style w:type="paragraph" w:customStyle="1" w:styleId="OmniPage20">
    <w:name w:val="OmniPage #20"/>
    <w:basedOn w:val="Normal"/>
    <w:rsid w:val="00B20771"/>
    <w:pPr>
      <w:spacing w:after="0" w:line="240" w:lineRule="auto"/>
    </w:pPr>
    <w:rPr>
      <w:rFonts w:eastAsia="Times New Roman"/>
      <w:color w:val="000000"/>
      <w:sz w:val="20"/>
      <w:szCs w:val="20"/>
    </w:rPr>
  </w:style>
  <w:style w:type="paragraph" w:customStyle="1" w:styleId="OmniPage21">
    <w:name w:val="OmniPage #21"/>
    <w:basedOn w:val="Normal"/>
    <w:rsid w:val="00B20771"/>
    <w:pPr>
      <w:spacing w:after="0" w:line="240" w:lineRule="auto"/>
    </w:pPr>
    <w:rPr>
      <w:rFonts w:eastAsia="Times New Roman"/>
      <w:color w:val="000000"/>
      <w:sz w:val="20"/>
      <w:szCs w:val="20"/>
    </w:rPr>
  </w:style>
  <w:style w:type="paragraph" w:customStyle="1" w:styleId="OmniPage22">
    <w:name w:val="OmniPage #22"/>
    <w:basedOn w:val="Normal"/>
    <w:rsid w:val="00B20771"/>
    <w:pPr>
      <w:spacing w:after="0" w:line="240" w:lineRule="auto"/>
    </w:pPr>
    <w:rPr>
      <w:rFonts w:eastAsia="Times New Roman"/>
      <w:color w:val="000000"/>
      <w:sz w:val="20"/>
      <w:szCs w:val="20"/>
    </w:rPr>
  </w:style>
  <w:style w:type="paragraph" w:customStyle="1" w:styleId="OmniPage25">
    <w:name w:val="OmniPage #25"/>
    <w:basedOn w:val="Normal"/>
    <w:rsid w:val="00B20771"/>
    <w:pPr>
      <w:spacing w:after="0" w:line="240" w:lineRule="auto"/>
    </w:pPr>
    <w:rPr>
      <w:rFonts w:eastAsia="Times New Roman"/>
      <w:color w:val="000000"/>
      <w:sz w:val="20"/>
      <w:szCs w:val="20"/>
    </w:rPr>
  </w:style>
  <w:style w:type="paragraph" w:customStyle="1" w:styleId="OmniPage18">
    <w:name w:val="OmniPage #18"/>
    <w:basedOn w:val="Normal"/>
    <w:rsid w:val="00B20771"/>
    <w:pPr>
      <w:spacing w:after="0" w:line="240" w:lineRule="auto"/>
    </w:pPr>
    <w:rPr>
      <w:rFonts w:eastAsia="Times New Roman"/>
      <w:color w:val="000000"/>
      <w:sz w:val="20"/>
      <w:szCs w:val="20"/>
    </w:rPr>
  </w:style>
  <w:style w:type="paragraph" w:customStyle="1" w:styleId="OmniPage26">
    <w:name w:val="OmniPage #26"/>
    <w:basedOn w:val="Normal"/>
    <w:rsid w:val="00B20771"/>
    <w:pPr>
      <w:spacing w:after="0" w:line="240" w:lineRule="auto"/>
    </w:pPr>
    <w:rPr>
      <w:rFonts w:eastAsia="Times New Roman"/>
      <w:color w:val="000000"/>
      <w:sz w:val="20"/>
      <w:szCs w:val="20"/>
    </w:rPr>
  </w:style>
  <w:style w:type="character" w:customStyle="1" w:styleId="iagsheaderlarge">
    <w:name w:val="iags_header_large"/>
    <w:rsid w:val="00B20771"/>
  </w:style>
  <w:style w:type="paragraph" w:customStyle="1" w:styleId="OmniPage9">
    <w:name w:val="OmniPage #9"/>
    <w:basedOn w:val="Normal"/>
    <w:rsid w:val="00B20771"/>
    <w:pPr>
      <w:spacing w:after="0" w:line="240" w:lineRule="auto"/>
    </w:pPr>
    <w:rPr>
      <w:rFonts w:eastAsia="Times New Roman"/>
      <w:color w:val="000000"/>
      <w:sz w:val="20"/>
      <w:szCs w:val="20"/>
    </w:rPr>
  </w:style>
  <w:style w:type="paragraph" w:customStyle="1" w:styleId="OmniPage5">
    <w:name w:val="OmniPage #5"/>
    <w:basedOn w:val="Normal"/>
    <w:rsid w:val="00B20771"/>
    <w:pPr>
      <w:spacing w:after="0" w:line="240" w:lineRule="auto"/>
    </w:pPr>
    <w:rPr>
      <w:rFonts w:eastAsia="Times New Roman"/>
      <w:color w:val="000000"/>
      <w:sz w:val="20"/>
      <w:szCs w:val="20"/>
    </w:rPr>
  </w:style>
  <w:style w:type="character" w:customStyle="1" w:styleId="style12char0">
    <w:name w:val="style12char"/>
    <w:rsid w:val="00B20771"/>
  </w:style>
  <w:style w:type="character" w:customStyle="1" w:styleId="charchar2">
    <w:name w:val="charchar2"/>
    <w:rsid w:val="00B20771"/>
  </w:style>
  <w:style w:type="character" w:customStyle="1" w:styleId="style11char0">
    <w:name w:val="style11char"/>
    <w:rsid w:val="00B20771"/>
  </w:style>
  <w:style w:type="paragraph" w:customStyle="1" w:styleId="CitesandCardText">
    <w:name w:val="Cites and Card Text"/>
    <w:basedOn w:val="Normal"/>
    <w:rsid w:val="00B20771"/>
    <w:pPr>
      <w:spacing w:after="0" w:line="240" w:lineRule="auto"/>
    </w:pPr>
    <w:rPr>
      <w:rFonts w:eastAsia="Times New Roman"/>
      <w:sz w:val="20"/>
    </w:rPr>
  </w:style>
  <w:style w:type="paragraph" w:styleId="List2">
    <w:name w:val="List 2"/>
    <w:basedOn w:val="Default"/>
    <w:next w:val="Default"/>
    <w:rsid w:val="00B20771"/>
    <w:rPr>
      <w:rFonts w:eastAsia="Times New Roman"/>
      <w:color w:val="auto"/>
    </w:rPr>
  </w:style>
  <w:style w:type="paragraph" w:customStyle="1" w:styleId="Style16">
    <w:name w:val="Style 16"/>
    <w:basedOn w:val="Normal"/>
    <w:rsid w:val="00B20771"/>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B20771"/>
    <w:pPr>
      <w:spacing w:after="0" w:line="240" w:lineRule="auto"/>
    </w:pPr>
    <w:rPr>
      <w:rFonts w:eastAsia="Times New Roman"/>
    </w:rPr>
  </w:style>
  <w:style w:type="character" w:customStyle="1" w:styleId="smalltextChar0">
    <w:name w:val="smalltext Char"/>
    <w:link w:val="smalltext2"/>
    <w:rsid w:val="00B20771"/>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B20771"/>
    <w:pPr>
      <w:spacing w:after="120"/>
    </w:pPr>
    <w:rPr>
      <w:rFonts w:eastAsia="Times New Roman"/>
      <w:color w:val="auto"/>
    </w:rPr>
  </w:style>
  <w:style w:type="paragraph" w:customStyle="1" w:styleId="headingChar">
    <w:name w:val="heading Char"/>
    <w:basedOn w:val="Normal"/>
    <w:rsid w:val="00B20771"/>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B20771"/>
    <w:rPr>
      <w:b/>
      <w:sz w:val="22"/>
      <w:szCs w:val="24"/>
      <w:u w:val="single"/>
      <w:lang w:val="en-US" w:eastAsia="en-US" w:bidi="ar-SA"/>
    </w:rPr>
  </w:style>
  <w:style w:type="paragraph" w:customStyle="1" w:styleId="Bullets-squares">
    <w:name w:val="Bullets - squares"/>
    <w:basedOn w:val="Normal"/>
    <w:next w:val="Normal"/>
    <w:rsid w:val="00B20771"/>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B20771"/>
    <w:pPr>
      <w:spacing w:after="0" w:line="240" w:lineRule="auto"/>
      <w:ind w:left="288"/>
    </w:pPr>
    <w:rPr>
      <w:rFonts w:asciiTheme="minorHAnsi" w:hAnsiTheme="minorHAnsi"/>
      <w:u w:val="single"/>
    </w:rPr>
  </w:style>
  <w:style w:type="paragraph" w:customStyle="1" w:styleId="Size8">
    <w:name w:val="Size 8"/>
    <w:link w:val="Size8Char"/>
    <w:rsid w:val="00B20771"/>
    <w:pPr>
      <w:spacing w:after="0" w:line="240" w:lineRule="auto"/>
    </w:pPr>
    <w:rPr>
      <w:rFonts w:ascii="Times New Roman" w:eastAsia="Times New Roman" w:hAnsi="Times New Roman" w:cs="Times New Roman"/>
      <w:sz w:val="16"/>
    </w:rPr>
  </w:style>
  <w:style w:type="character" w:customStyle="1" w:styleId="Size8Char">
    <w:name w:val="Size 8 Char"/>
    <w:link w:val="Size8"/>
    <w:rsid w:val="00B20771"/>
    <w:rPr>
      <w:rFonts w:ascii="Times New Roman" w:eastAsia="Times New Roman" w:hAnsi="Times New Roman" w:cs="Times New Roman"/>
      <w:sz w:val="16"/>
    </w:rPr>
  </w:style>
  <w:style w:type="paragraph" w:customStyle="1" w:styleId="RegularCite">
    <w:name w:val="Regular Cite"/>
    <w:qFormat/>
    <w:rsid w:val="00B20771"/>
    <w:pPr>
      <w:spacing w:after="0" w:line="240" w:lineRule="auto"/>
    </w:pPr>
    <w:rPr>
      <w:rFonts w:ascii="Times New Roman" w:eastAsia="Times New Roman" w:hAnsi="Times New Roman" w:cs="Times New Roman"/>
      <w:sz w:val="20"/>
    </w:rPr>
  </w:style>
  <w:style w:type="character" w:customStyle="1" w:styleId="eudoraheader">
    <w:name w:val="eudoraheader"/>
    <w:rsid w:val="00B20771"/>
  </w:style>
  <w:style w:type="character" w:customStyle="1" w:styleId="emailstyle26">
    <w:name w:val="emailstyle26"/>
    <w:rsid w:val="00B20771"/>
  </w:style>
  <w:style w:type="paragraph" w:customStyle="1" w:styleId="context">
    <w:name w:val="context"/>
    <w:basedOn w:val="Normal"/>
    <w:rsid w:val="00B20771"/>
    <w:pPr>
      <w:spacing w:before="100" w:beforeAutospacing="1" w:after="100" w:afterAutospacing="1" w:line="240" w:lineRule="auto"/>
    </w:pPr>
    <w:rPr>
      <w:rFonts w:eastAsia="Times New Roman"/>
      <w:sz w:val="24"/>
    </w:rPr>
  </w:style>
  <w:style w:type="character" w:customStyle="1" w:styleId="newstitle1">
    <w:name w:val="newstitle1"/>
    <w:rsid w:val="00B20771"/>
  </w:style>
  <w:style w:type="character" w:customStyle="1" w:styleId="dateline">
    <w:name w:val="dateline"/>
    <w:rsid w:val="00B20771"/>
  </w:style>
  <w:style w:type="character" w:customStyle="1" w:styleId="sendtofriend">
    <w:name w:val="sendtofriend"/>
    <w:rsid w:val="00B20771"/>
  </w:style>
  <w:style w:type="character" w:customStyle="1" w:styleId="pagetype">
    <w:name w:val="pagetype"/>
    <w:rsid w:val="00B20771"/>
  </w:style>
  <w:style w:type="character" w:customStyle="1" w:styleId="byl">
    <w:name w:val="byl"/>
    <w:rsid w:val="00B20771"/>
  </w:style>
  <w:style w:type="character" w:customStyle="1" w:styleId="byd">
    <w:name w:val="byd"/>
    <w:rsid w:val="00B20771"/>
  </w:style>
  <w:style w:type="paragraph" w:customStyle="1" w:styleId="Size6">
    <w:name w:val="Size 6"/>
    <w:link w:val="Size6Char"/>
    <w:qFormat/>
    <w:rsid w:val="00B20771"/>
    <w:pPr>
      <w:spacing w:after="0" w:line="240" w:lineRule="auto"/>
    </w:pPr>
    <w:rPr>
      <w:rFonts w:ascii="Times New Roman" w:eastAsia="Times New Roman" w:hAnsi="Times New Roman" w:cs="Times New Roman"/>
      <w:sz w:val="16"/>
    </w:rPr>
  </w:style>
  <w:style w:type="character" w:customStyle="1" w:styleId="Size6Char">
    <w:name w:val="Size 6 Char"/>
    <w:link w:val="Size6"/>
    <w:rsid w:val="00B20771"/>
    <w:rPr>
      <w:rFonts w:ascii="Times New Roman" w:eastAsia="Times New Roman" w:hAnsi="Times New Roman" w:cs="Times New Roman"/>
      <w:sz w:val="16"/>
    </w:rPr>
  </w:style>
  <w:style w:type="character" w:customStyle="1" w:styleId="underliningchar0">
    <w:name w:val="underliningchar"/>
    <w:rsid w:val="00B20771"/>
  </w:style>
  <w:style w:type="paragraph" w:customStyle="1" w:styleId="TxBrp11">
    <w:name w:val="TxBr_p11"/>
    <w:basedOn w:val="Normal"/>
    <w:rsid w:val="00B20771"/>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B20771"/>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B20771"/>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B20771"/>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B20771"/>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B20771"/>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B20771"/>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B20771"/>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B20771"/>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B20771"/>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B20771"/>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B20771"/>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B20771"/>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B20771"/>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B20771"/>
    <w:rPr>
      <w:vanish w:val="0"/>
      <w:webHidden w:val="0"/>
      <w:color w:val="999999"/>
      <w:sz w:val="12"/>
      <w:szCs w:val="12"/>
      <w:specVanish/>
    </w:rPr>
  </w:style>
  <w:style w:type="paragraph" w:customStyle="1" w:styleId="CardsFont8pt">
    <w:name w:val="Cards + Font: 8 pt"/>
    <w:basedOn w:val="Normal"/>
    <w:rsid w:val="00B20771"/>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B20771"/>
    <w:rPr>
      <w:sz w:val="16"/>
    </w:rPr>
  </w:style>
  <w:style w:type="character" w:customStyle="1" w:styleId="TagLineCharChar">
    <w:name w:val="Tag Line Char Char"/>
    <w:rsid w:val="00B20771"/>
    <w:rPr>
      <w:rFonts w:cs="Arial"/>
      <w:b/>
      <w:bCs/>
      <w:iCs/>
      <w:sz w:val="24"/>
      <w:szCs w:val="28"/>
      <w:lang w:val="en-US" w:eastAsia="en-US" w:bidi="ar-SA"/>
    </w:rPr>
  </w:style>
  <w:style w:type="paragraph" w:customStyle="1" w:styleId="published">
    <w:name w:val="published"/>
    <w:basedOn w:val="Normal"/>
    <w:rsid w:val="00B20771"/>
    <w:pPr>
      <w:spacing w:before="100" w:beforeAutospacing="1" w:after="100" w:afterAutospacing="1" w:line="240" w:lineRule="auto"/>
    </w:pPr>
    <w:rPr>
      <w:rFonts w:eastAsia="Times New Roman"/>
      <w:sz w:val="24"/>
    </w:rPr>
  </w:style>
  <w:style w:type="paragraph" w:customStyle="1" w:styleId="updated">
    <w:name w:val="updated"/>
    <w:basedOn w:val="Normal"/>
    <w:rsid w:val="00B20771"/>
    <w:pPr>
      <w:spacing w:before="100" w:beforeAutospacing="1" w:after="100" w:afterAutospacing="1" w:line="240" w:lineRule="auto"/>
    </w:pPr>
    <w:rPr>
      <w:rFonts w:eastAsia="Times New Roman"/>
      <w:sz w:val="24"/>
    </w:rPr>
  </w:style>
  <w:style w:type="character" w:customStyle="1" w:styleId="articlecommentcount">
    <w:name w:val="article_comment_count"/>
    <w:rsid w:val="00B20771"/>
  </w:style>
  <w:style w:type="character" w:customStyle="1" w:styleId="articlerecommendcount">
    <w:name w:val="article_recommend_count"/>
    <w:rsid w:val="00B20771"/>
  </w:style>
  <w:style w:type="character" w:customStyle="1" w:styleId="normaltext1">
    <w:name w:val="normal_text"/>
    <w:rsid w:val="00B20771"/>
  </w:style>
  <w:style w:type="paragraph" w:customStyle="1" w:styleId="storytimestamp">
    <w:name w:val="storytimestamp"/>
    <w:basedOn w:val="Normal"/>
    <w:rsid w:val="00B20771"/>
    <w:pPr>
      <w:spacing w:before="100" w:beforeAutospacing="1" w:after="100" w:afterAutospacing="1" w:line="240" w:lineRule="auto"/>
    </w:pPr>
    <w:rPr>
      <w:rFonts w:eastAsia="Times New Roman"/>
      <w:sz w:val="24"/>
    </w:rPr>
  </w:style>
  <w:style w:type="character" w:customStyle="1" w:styleId="story-byline">
    <w:name w:val="story-byline"/>
    <w:rsid w:val="00B20771"/>
  </w:style>
  <w:style w:type="character" w:customStyle="1" w:styleId="story-titleline">
    <w:name w:val="story-titleline"/>
    <w:rsid w:val="00B20771"/>
  </w:style>
  <w:style w:type="paragraph" w:styleId="ListBullet2">
    <w:name w:val="List Bullet 2"/>
    <w:basedOn w:val="Normal"/>
    <w:rsid w:val="00B20771"/>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B20771"/>
    <w:pPr>
      <w:spacing w:after="0" w:line="240" w:lineRule="auto"/>
    </w:pPr>
    <w:rPr>
      <w:rFonts w:eastAsia="Times New Roman"/>
      <w:color w:val="000000"/>
      <w:sz w:val="10"/>
    </w:rPr>
  </w:style>
  <w:style w:type="character" w:customStyle="1" w:styleId="UnderlineCardChar1">
    <w:name w:val="Underline Card Char"/>
    <w:rsid w:val="00B20771"/>
    <w:rPr>
      <w:sz w:val="22"/>
      <w:szCs w:val="24"/>
      <w:u w:val="single"/>
      <w:lang w:val="en-US" w:eastAsia="en-US" w:bidi="ar-SA"/>
    </w:rPr>
  </w:style>
  <w:style w:type="character" w:customStyle="1" w:styleId="SourcesCharChar1">
    <w:name w:val="Sources Char Char1"/>
    <w:rsid w:val="00B20771"/>
    <w:rPr>
      <w:rFonts w:cs="Arial"/>
      <w:b/>
      <w:bCs/>
      <w:iCs/>
      <w:sz w:val="24"/>
      <w:szCs w:val="28"/>
      <w:lang w:val="en-US" w:eastAsia="en-US" w:bidi="ar-SA"/>
    </w:rPr>
  </w:style>
  <w:style w:type="character" w:customStyle="1" w:styleId="UnderlinesCharChar">
    <w:name w:val="Underlines Char Char"/>
    <w:rsid w:val="00B20771"/>
    <w:rPr>
      <w:rFonts w:cs="Arial"/>
      <w:b/>
      <w:bCs/>
      <w:sz w:val="22"/>
      <w:szCs w:val="26"/>
      <w:u w:val="single"/>
      <w:lang w:val="en-US" w:eastAsia="en-US" w:bidi="ar-SA"/>
    </w:rPr>
  </w:style>
  <w:style w:type="paragraph" w:customStyle="1" w:styleId="OmniPage3">
    <w:name w:val="OmniPage #3"/>
    <w:basedOn w:val="Normal"/>
    <w:rsid w:val="00B20771"/>
    <w:pPr>
      <w:spacing w:after="0" w:line="240" w:lineRule="auto"/>
    </w:pPr>
    <w:rPr>
      <w:rFonts w:eastAsia="Times New Roman"/>
      <w:color w:val="000000"/>
      <w:sz w:val="20"/>
      <w:szCs w:val="20"/>
    </w:rPr>
  </w:style>
  <w:style w:type="paragraph" w:customStyle="1" w:styleId="OmniPage16">
    <w:name w:val="OmniPage #16"/>
    <w:basedOn w:val="Normal"/>
    <w:rsid w:val="00B20771"/>
    <w:pPr>
      <w:spacing w:after="0" w:line="240" w:lineRule="auto"/>
    </w:pPr>
    <w:rPr>
      <w:rFonts w:eastAsia="Times New Roman"/>
      <w:color w:val="000000"/>
      <w:sz w:val="20"/>
      <w:szCs w:val="20"/>
    </w:rPr>
  </w:style>
  <w:style w:type="paragraph" w:customStyle="1" w:styleId="OmniPage23">
    <w:name w:val="OmniPage #23"/>
    <w:basedOn w:val="Normal"/>
    <w:rsid w:val="00B20771"/>
    <w:pPr>
      <w:spacing w:after="0" w:line="240" w:lineRule="auto"/>
    </w:pPr>
    <w:rPr>
      <w:rFonts w:eastAsia="Times New Roman"/>
      <w:color w:val="000000"/>
      <w:sz w:val="20"/>
      <w:szCs w:val="20"/>
    </w:rPr>
  </w:style>
  <w:style w:type="paragraph" w:customStyle="1" w:styleId="OmniPage24">
    <w:name w:val="OmniPage #24"/>
    <w:basedOn w:val="Normal"/>
    <w:rsid w:val="00B20771"/>
    <w:pPr>
      <w:spacing w:after="0" w:line="240" w:lineRule="auto"/>
    </w:pPr>
    <w:rPr>
      <w:rFonts w:eastAsia="Times New Roman"/>
      <w:color w:val="000000"/>
      <w:sz w:val="20"/>
      <w:szCs w:val="20"/>
    </w:rPr>
  </w:style>
  <w:style w:type="paragraph" w:customStyle="1" w:styleId="OmniPage27">
    <w:name w:val="OmniPage #27"/>
    <w:basedOn w:val="Normal"/>
    <w:rsid w:val="00B20771"/>
    <w:pPr>
      <w:spacing w:after="0" w:line="240" w:lineRule="auto"/>
    </w:pPr>
    <w:rPr>
      <w:rFonts w:eastAsia="Times New Roman"/>
      <w:color w:val="000000"/>
      <w:sz w:val="20"/>
      <w:szCs w:val="20"/>
    </w:rPr>
  </w:style>
  <w:style w:type="paragraph" w:customStyle="1" w:styleId="OmniPage28">
    <w:name w:val="OmniPage #28"/>
    <w:basedOn w:val="Normal"/>
    <w:rsid w:val="00B20771"/>
    <w:pPr>
      <w:spacing w:after="0" w:line="240" w:lineRule="auto"/>
    </w:pPr>
    <w:rPr>
      <w:rFonts w:eastAsia="Times New Roman"/>
      <w:color w:val="000000"/>
      <w:sz w:val="20"/>
      <w:szCs w:val="20"/>
    </w:rPr>
  </w:style>
  <w:style w:type="paragraph" w:customStyle="1" w:styleId="OmniPage29">
    <w:name w:val="OmniPage #29"/>
    <w:basedOn w:val="Normal"/>
    <w:rsid w:val="00B20771"/>
    <w:pPr>
      <w:spacing w:after="0" w:line="240" w:lineRule="auto"/>
    </w:pPr>
    <w:rPr>
      <w:rFonts w:eastAsia="Times New Roman"/>
      <w:color w:val="000000"/>
      <w:sz w:val="20"/>
      <w:szCs w:val="20"/>
    </w:rPr>
  </w:style>
  <w:style w:type="paragraph" w:customStyle="1" w:styleId="OmniPage30">
    <w:name w:val="OmniPage #30"/>
    <w:basedOn w:val="Normal"/>
    <w:rsid w:val="00B20771"/>
    <w:pPr>
      <w:spacing w:after="0" w:line="240" w:lineRule="auto"/>
    </w:pPr>
    <w:rPr>
      <w:rFonts w:eastAsia="Times New Roman"/>
      <w:color w:val="000000"/>
      <w:sz w:val="20"/>
      <w:szCs w:val="20"/>
    </w:rPr>
  </w:style>
  <w:style w:type="paragraph" w:customStyle="1" w:styleId="OmniPage31">
    <w:name w:val="OmniPage #31"/>
    <w:basedOn w:val="Normal"/>
    <w:rsid w:val="00B20771"/>
    <w:pPr>
      <w:spacing w:after="0" w:line="240" w:lineRule="auto"/>
    </w:pPr>
    <w:rPr>
      <w:rFonts w:eastAsia="Times New Roman"/>
      <w:color w:val="000000"/>
      <w:sz w:val="20"/>
      <w:szCs w:val="20"/>
    </w:rPr>
  </w:style>
  <w:style w:type="paragraph" w:customStyle="1" w:styleId="OmniPage32">
    <w:name w:val="OmniPage #32"/>
    <w:basedOn w:val="Normal"/>
    <w:rsid w:val="00B20771"/>
    <w:pPr>
      <w:spacing w:after="0" w:line="240" w:lineRule="auto"/>
    </w:pPr>
    <w:rPr>
      <w:rFonts w:eastAsia="Times New Roman"/>
      <w:color w:val="000000"/>
      <w:sz w:val="20"/>
      <w:szCs w:val="20"/>
    </w:rPr>
  </w:style>
  <w:style w:type="paragraph" w:customStyle="1" w:styleId="OmniPage33">
    <w:name w:val="OmniPage #33"/>
    <w:basedOn w:val="Normal"/>
    <w:rsid w:val="00B20771"/>
    <w:pPr>
      <w:spacing w:after="0" w:line="240" w:lineRule="auto"/>
    </w:pPr>
    <w:rPr>
      <w:rFonts w:eastAsia="Times New Roman"/>
      <w:color w:val="000000"/>
      <w:sz w:val="20"/>
      <w:szCs w:val="20"/>
    </w:rPr>
  </w:style>
  <w:style w:type="paragraph" w:customStyle="1" w:styleId="OmniPage34">
    <w:name w:val="OmniPage #34"/>
    <w:basedOn w:val="Normal"/>
    <w:rsid w:val="00B20771"/>
    <w:pPr>
      <w:spacing w:after="0" w:line="240" w:lineRule="auto"/>
    </w:pPr>
    <w:rPr>
      <w:rFonts w:eastAsia="Times New Roman"/>
      <w:color w:val="000000"/>
      <w:sz w:val="20"/>
      <w:szCs w:val="20"/>
    </w:rPr>
  </w:style>
  <w:style w:type="paragraph" w:customStyle="1" w:styleId="OmniPage35">
    <w:name w:val="OmniPage #35"/>
    <w:basedOn w:val="Normal"/>
    <w:rsid w:val="00B20771"/>
    <w:pPr>
      <w:spacing w:after="0" w:line="240" w:lineRule="auto"/>
    </w:pPr>
    <w:rPr>
      <w:rFonts w:eastAsia="Times New Roman"/>
      <w:color w:val="000000"/>
      <w:sz w:val="20"/>
      <w:szCs w:val="20"/>
    </w:rPr>
  </w:style>
  <w:style w:type="paragraph" w:customStyle="1" w:styleId="OmniPage36">
    <w:name w:val="OmniPage #36"/>
    <w:basedOn w:val="Normal"/>
    <w:rsid w:val="00B20771"/>
    <w:pPr>
      <w:spacing w:after="0" w:line="240" w:lineRule="auto"/>
    </w:pPr>
    <w:rPr>
      <w:rFonts w:eastAsia="Times New Roman"/>
      <w:color w:val="000000"/>
      <w:sz w:val="20"/>
      <w:szCs w:val="20"/>
    </w:rPr>
  </w:style>
  <w:style w:type="paragraph" w:customStyle="1" w:styleId="OmniPage37">
    <w:name w:val="OmniPage #37"/>
    <w:basedOn w:val="Normal"/>
    <w:rsid w:val="00B20771"/>
    <w:pPr>
      <w:spacing w:after="0" w:line="240" w:lineRule="auto"/>
    </w:pPr>
    <w:rPr>
      <w:rFonts w:eastAsia="Times New Roman"/>
      <w:color w:val="000000"/>
      <w:sz w:val="20"/>
      <w:szCs w:val="20"/>
    </w:rPr>
  </w:style>
  <w:style w:type="paragraph" w:customStyle="1" w:styleId="OmniPage38">
    <w:name w:val="OmniPage #38"/>
    <w:basedOn w:val="Normal"/>
    <w:rsid w:val="00B20771"/>
    <w:pPr>
      <w:spacing w:after="0" w:line="240" w:lineRule="auto"/>
    </w:pPr>
    <w:rPr>
      <w:rFonts w:eastAsia="Times New Roman"/>
      <w:color w:val="000000"/>
      <w:sz w:val="20"/>
      <w:szCs w:val="20"/>
    </w:rPr>
  </w:style>
  <w:style w:type="paragraph" w:customStyle="1" w:styleId="OmniPage39">
    <w:name w:val="OmniPage #39"/>
    <w:basedOn w:val="Normal"/>
    <w:rsid w:val="00B20771"/>
    <w:pPr>
      <w:spacing w:after="0" w:line="240" w:lineRule="auto"/>
    </w:pPr>
    <w:rPr>
      <w:rFonts w:eastAsia="Times New Roman"/>
      <w:color w:val="000000"/>
      <w:sz w:val="20"/>
      <w:szCs w:val="20"/>
    </w:rPr>
  </w:style>
  <w:style w:type="paragraph" w:customStyle="1" w:styleId="OmniPage40">
    <w:name w:val="OmniPage #40"/>
    <w:basedOn w:val="Normal"/>
    <w:rsid w:val="00B20771"/>
    <w:pPr>
      <w:spacing w:after="0" w:line="240" w:lineRule="auto"/>
    </w:pPr>
    <w:rPr>
      <w:rFonts w:eastAsia="Times New Roman"/>
      <w:color w:val="000000"/>
      <w:sz w:val="20"/>
      <w:szCs w:val="20"/>
    </w:rPr>
  </w:style>
  <w:style w:type="paragraph" w:customStyle="1" w:styleId="OmniPage41">
    <w:name w:val="OmniPage #41"/>
    <w:basedOn w:val="Normal"/>
    <w:rsid w:val="00B20771"/>
    <w:pPr>
      <w:spacing w:after="0" w:line="240" w:lineRule="auto"/>
    </w:pPr>
    <w:rPr>
      <w:rFonts w:eastAsia="Times New Roman"/>
      <w:color w:val="000000"/>
      <w:sz w:val="20"/>
      <w:szCs w:val="20"/>
    </w:rPr>
  </w:style>
  <w:style w:type="paragraph" w:customStyle="1" w:styleId="OmniPage42">
    <w:name w:val="OmniPage #42"/>
    <w:basedOn w:val="Normal"/>
    <w:rsid w:val="00B20771"/>
    <w:pPr>
      <w:spacing w:after="0" w:line="240" w:lineRule="auto"/>
    </w:pPr>
    <w:rPr>
      <w:rFonts w:eastAsia="Times New Roman"/>
      <w:color w:val="000000"/>
      <w:sz w:val="20"/>
      <w:szCs w:val="20"/>
    </w:rPr>
  </w:style>
  <w:style w:type="paragraph" w:customStyle="1" w:styleId="OmniPage43">
    <w:name w:val="OmniPage #43"/>
    <w:basedOn w:val="Normal"/>
    <w:rsid w:val="00B20771"/>
    <w:pPr>
      <w:spacing w:after="0" w:line="240" w:lineRule="auto"/>
    </w:pPr>
    <w:rPr>
      <w:rFonts w:eastAsia="Times New Roman"/>
      <w:color w:val="000000"/>
      <w:sz w:val="20"/>
      <w:szCs w:val="20"/>
    </w:rPr>
  </w:style>
  <w:style w:type="paragraph" w:customStyle="1" w:styleId="OmniPage44">
    <w:name w:val="OmniPage #44"/>
    <w:basedOn w:val="Normal"/>
    <w:rsid w:val="00B20771"/>
    <w:pPr>
      <w:spacing w:after="0" w:line="240" w:lineRule="auto"/>
    </w:pPr>
    <w:rPr>
      <w:rFonts w:eastAsia="Times New Roman"/>
      <w:color w:val="000000"/>
      <w:sz w:val="20"/>
      <w:szCs w:val="20"/>
    </w:rPr>
  </w:style>
  <w:style w:type="paragraph" w:customStyle="1" w:styleId="OmniPage45">
    <w:name w:val="OmniPage #45"/>
    <w:basedOn w:val="Normal"/>
    <w:rsid w:val="00B20771"/>
    <w:pPr>
      <w:spacing w:after="0" w:line="240" w:lineRule="auto"/>
    </w:pPr>
    <w:rPr>
      <w:rFonts w:eastAsia="Times New Roman"/>
      <w:color w:val="000000"/>
      <w:sz w:val="20"/>
      <w:szCs w:val="20"/>
    </w:rPr>
  </w:style>
  <w:style w:type="paragraph" w:customStyle="1" w:styleId="OmniPage46">
    <w:name w:val="OmniPage #46"/>
    <w:basedOn w:val="Normal"/>
    <w:rsid w:val="00B20771"/>
    <w:pPr>
      <w:spacing w:after="0" w:line="240" w:lineRule="auto"/>
    </w:pPr>
    <w:rPr>
      <w:rFonts w:eastAsia="Times New Roman"/>
      <w:color w:val="000000"/>
      <w:sz w:val="20"/>
      <w:szCs w:val="20"/>
    </w:rPr>
  </w:style>
  <w:style w:type="paragraph" w:customStyle="1" w:styleId="OmniPage47">
    <w:name w:val="OmniPage #47"/>
    <w:basedOn w:val="Normal"/>
    <w:rsid w:val="00B20771"/>
    <w:pPr>
      <w:spacing w:after="0" w:line="240" w:lineRule="auto"/>
    </w:pPr>
    <w:rPr>
      <w:rFonts w:eastAsia="Times New Roman"/>
      <w:color w:val="000000"/>
      <w:sz w:val="20"/>
      <w:szCs w:val="20"/>
    </w:rPr>
  </w:style>
  <w:style w:type="paragraph" w:customStyle="1" w:styleId="OmniPage48">
    <w:name w:val="OmniPage #48"/>
    <w:basedOn w:val="Normal"/>
    <w:rsid w:val="00B20771"/>
    <w:pPr>
      <w:spacing w:after="0" w:line="240" w:lineRule="auto"/>
    </w:pPr>
    <w:rPr>
      <w:rFonts w:eastAsia="Times New Roman"/>
      <w:color w:val="000000"/>
      <w:sz w:val="20"/>
      <w:szCs w:val="20"/>
    </w:rPr>
  </w:style>
  <w:style w:type="paragraph" w:customStyle="1" w:styleId="OmniPage49">
    <w:name w:val="OmniPage #49"/>
    <w:basedOn w:val="Normal"/>
    <w:rsid w:val="00B20771"/>
    <w:pPr>
      <w:spacing w:after="0" w:line="240" w:lineRule="auto"/>
    </w:pPr>
    <w:rPr>
      <w:rFonts w:eastAsia="Times New Roman"/>
      <w:color w:val="000000"/>
      <w:sz w:val="20"/>
      <w:szCs w:val="20"/>
    </w:rPr>
  </w:style>
  <w:style w:type="paragraph" w:customStyle="1" w:styleId="OmniPage50">
    <w:name w:val="OmniPage #50"/>
    <w:basedOn w:val="Normal"/>
    <w:rsid w:val="00B20771"/>
    <w:pPr>
      <w:spacing w:after="0" w:line="240" w:lineRule="auto"/>
    </w:pPr>
    <w:rPr>
      <w:rFonts w:eastAsia="Times New Roman"/>
      <w:color w:val="000000"/>
      <w:sz w:val="20"/>
      <w:szCs w:val="20"/>
    </w:rPr>
  </w:style>
  <w:style w:type="paragraph" w:customStyle="1" w:styleId="OmniPage51">
    <w:name w:val="OmniPage #51"/>
    <w:basedOn w:val="Normal"/>
    <w:rsid w:val="00B20771"/>
    <w:pPr>
      <w:spacing w:after="0" w:line="240" w:lineRule="auto"/>
    </w:pPr>
    <w:rPr>
      <w:rFonts w:eastAsia="Times New Roman"/>
      <w:color w:val="000000"/>
      <w:sz w:val="20"/>
      <w:szCs w:val="20"/>
    </w:rPr>
  </w:style>
  <w:style w:type="paragraph" w:customStyle="1" w:styleId="OmniPage52">
    <w:name w:val="OmniPage #52"/>
    <w:basedOn w:val="Normal"/>
    <w:rsid w:val="00B20771"/>
    <w:pPr>
      <w:spacing w:after="0" w:line="240" w:lineRule="auto"/>
    </w:pPr>
    <w:rPr>
      <w:rFonts w:eastAsia="Times New Roman"/>
      <w:color w:val="000000"/>
      <w:sz w:val="20"/>
      <w:szCs w:val="20"/>
    </w:rPr>
  </w:style>
  <w:style w:type="paragraph" w:customStyle="1" w:styleId="OmniPage53">
    <w:name w:val="OmniPage #53"/>
    <w:basedOn w:val="Normal"/>
    <w:rsid w:val="00B20771"/>
    <w:pPr>
      <w:spacing w:after="0" w:line="240" w:lineRule="auto"/>
    </w:pPr>
    <w:rPr>
      <w:rFonts w:eastAsia="Times New Roman"/>
      <w:color w:val="000000"/>
      <w:sz w:val="20"/>
      <w:szCs w:val="20"/>
    </w:rPr>
  </w:style>
  <w:style w:type="paragraph" w:customStyle="1" w:styleId="OmniPage54">
    <w:name w:val="OmniPage #54"/>
    <w:basedOn w:val="Normal"/>
    <w:rsid w:val="00B20771"/>
    <w:pPr>
      <w:spacing w:after="0" w:line="240" w:lineRule="auto"/>
    </w:pPr>
    <w:rPr>
      <w:rFonts w:eastAsia="Times New Roman"/>
      <w:color w:val="000000"/>
      <w:sz w:val="20"/>
      <w:szCs w:val="20"/>
    </w:rPr>
  </w:style>
  <w:style w:type="paragraph" w:customStyle="1" w:styleId="OmniPage55">
    <w:name w:val="OmniPage #55"/>
    <w:basedOn w:val="Normal"/>
    <w:rsid w:val="00B20771"/>
    <w:pPr>
      <w:spacing w:after="0" w:line="240" w:lineRule="auto"/>
    </w:pPr>
    <w:rPr>
      <w:rFonts w:eastAsia="Times New Roman"/>
      <w:color w:val="000000"/>
      <w:sz w:val="20"/>
      <w:szCs w:val="20"/>
    </w:rPr>
  </w:style>
  <w:style w:type="paragraph" w:customStyle="1" w:styleId="OmniPage56">
    <w:name w:val="OmniPage #56"/>
    <w:basedOn w:val="Normal"/>
    <w:rsid w:val="00B20771"/>
    <w:pPr>
      <w:spacing w:after="0" w:line="240" w:lineRule="auto"/>
    </w:pPr>
    <w:rPr>
      <w:rFonts w:eastAsia="Times New Roman"/>
      <w:color w:val="000000"/>
      <w:sz w:val="20"/>
      <w:szCs w:val="20"/>
    </w:rPr>
  </w:style>
  <w:style w:type="paragraph" w:customStyle="1" w:styleId="OmniPage57">
    <w:name w:val="OmniPage #57"/>
    <w:basedOn w:val="Normal"/>
    <w:rsid w:val="00B20771"/>
    <w:pPr>
      <w:spacing w:after="0" w:line="240" w:lineRule="auto"/>
    </w:pPr>
    <w:rPr>
      <w:rFonts w:eastAsia="Times New Roman"/>
      <w:color w:val="000000"/>
      <w:sz w:val="20"/>
      <w:szCs w:val="20"/>
    </w:rPr>
  </w:style>
  <w:style w:type="paragraph" w:customStyle="1" w:styleId="OmniPage58">
    <w:name w:val="OmniPage #58"/>
    <w:basedOn w:val="Normal"/>
    <w:rsid w:val="00B20771"/>
    <w:pPr>
      <w:spacing w:after="0" w:line="240" w:lineRule="auto"/>
    </w:pPr>
    <w:rPr>
      <w:rFonts w:eastAsia="Times New Roman"/>
      <w:color w:val="000000"/>
      <w:sz w:val="20"/>
      <w:szCs w:val="20"/>
    </w:rPr>
  </w:style>
  <w:style w:type="paragraph" w:customStyle="1" w:styleId="OmniPage59">
    <w:name w:val="OmniPage #59"/>
    <w:basedOn w:val="Normal"/>
    <w:rsid w:val="00B20771"/>
    <w:pPr>
      <w:spacing w:after="0" w:line="240" w:lineRule="auto"/>
    </w:pPr>
    <w:rPr>
      <w:rFonts w:eastAsia="Times New Roman"/>
      <w:color w:val="000000"/>
      <w:sz w:val="20"/>
      <w:szCs w:val="20"/>
    </w:rPr>
  </w:style>
  <w:style w:type="paragraph" w:customStyle="1" w:styleId="OmniPage60">
    <w:name w:val="OmniPage #60"/>
    <w:basedOn w:val="Normal"/>
    <w:rsid w:val="00B20771"/>
    <w:pPr>
      <w:spacing w:after="0" w:line="240" w:lineRule="auto"/>
    </w:pPr>
    <w:rPr>
      <w:rFonts w:eastAsia="Times New Roman"/>
      <w:color w:val="000000"/>
      <w:sz w:val="20"/>
      <w:szCs w:val="20"/>
    </w:rPr>
  </w:style>
  <w:style w:type="paragraph" w:customStyle="1" w:styleId="OmniPage61">
    <w:name w:val="OmniPage #61"/>
    <w:basedOn w:val="Normal"/>
    <w:rsid w:val="00B20771"/>
    <w:pPr>
      <w:spacing w:after="0" w:line="240" w:lineRule="auto"/>
    </w:pPr>
    <w:rPr>
      <w:rFonts w:eastAsia="Times New Roman"/>
      <w:color w:val="000000"/>
      <w:sz w:val="20"/>
      <w:szCs w:val="20"/>
    </w:rPr>
  </w:style>
  <w:style w:type="paragraph" w:customStyle="1" w:styleId="OmniPage62">
    <w:name w:val="OmniPage #62"/>
    <w:basedOn w:val="Normal"/>
    <w:rsid w:val="00B20771"/>
    <w:pPr>
      <w:spacing w:after="0" w:line="240" w:lineRule="auto"/>
    </w:pPr>
    <w:rPr>
      <w:rFonts w:eastAsia="Times New Roman"/>
      <w:color w:val="000000"/>
      <w:sz w:val="20"/>
      <w:szCs w:val="20"/>
    </w:rPr>
  </w:style>
  <w:style w:type="paragraph" w:customStyle="1" w:styleId="OmniPage63">
    <w:name w:val="OmniPage #63"/>
    <w:basedOn w:val="Normal"/>
    <w:rsid w:val="00B20771"/>
    <w:pPr>
      <w:spacing w:after="0" w:line="240" w:lineRule="auto"/>
    </w:pPr>
    <w:rPr>
      <w:rFonts w:eastAsia="Times New Roman"/>
      <w:color w:val="000000"/>
      <w:sz w:val="20"/>
      <w:szCs w:val="20"/>
    </w:rPr>
  </w:style>
  <w:style w:type="paragraph" w:customStyle="1" w:styleId="OmniPage64">
    <w:name w:val="OmniPage #64"/>
    <w:basedOn w:val="Normal"/>
    <w:rsid w:val="00B20771"/>
    <w:pPr>
      <w:spacing w:after="0" w:line="240" w:lineRule="auto"/>
    </w:pPr>
    <w:rPr>
      <w:rFonts w:eastAsia="Times New Roman"/>
      <w:color w:val="000000"/>
      <w:sz w:val="20"/>
      <w:szCs w:val="20"/>
    </w:rPr>
  </w:style>
  <w:style w:type="paragraph" w:customStyle="1" w:styleId="OmniPage65">
    <w:name w:val="OmniPage #65"/>
    <w:basedOn w:val="Normal"/>
    <w:rsid w:val="00B20771"/>
    <w:pPr>
      <w:spacing w:after="0" w:line="240" w:lineRule="auto"/>
    </w:pPr>
    <w:rPr>
      <w:rFonts w:eastAsia="Times New Roman"/>
      <w:color w:val="000000"/>
      <w:sz w:val="20"/>
      <w:szCs w:val="20"/>
    </w:rPr>
  </w:style>
  <w:style w:type="paragraph" w:customStyle="1" w:styleId="OmniPage66">
    <w:name w:val="OmniPage #66"/>
    <w:basedOn w:val="Normal"/>
    <w:rsid w:val="00B20771"/>
    <w:pPr>
      <w:spacing w:after="0" w:line="240" w:lineRule="auto"/>
    </w:pPr>
    <w:rPr>
      <w:rFonts w:eastAsia="Times New Roman"/>
      <w:color w:val="000000"/>
      <w:sz w:val="20"/>
      <w:szCs w:val="20"/>
    </w:rPr>
  </w:style>
  <w:style w:type="paragraph" w:customStyle="1" w:styleId="OmniPage67">
    <w:name w:val="OmniPage #67"/>
    <w:basedOn w:val="Normal"/>
    <w:rsid w:val="00B20771"/>
    <w:pPr>
      <w:spacing w:after="0" w:line="240" w:lineRule="auto"/>
    </w:pPr>
    <w:rPr>
      <w:rFonts w:eastAsia="Times New Roman"/>
      <w:color w:val="000000"/>
      <w:sz w:val="20"/>
      <w:szCs w:val="20"/>
    </w:rPr>
  </w:style>
  <w:style w:type="paragraph" w:customStyle="1" w:styleId="OmniPage68">
    <w:name w:val="OmniPage #68"/>
    <w:basedOn w:val="Normal"/>
    <w:rsid w:val="00B20771"/>
    <w:pPr>
      <w:spacing w:after="0" w:line="240" w:lineRule="auto"/>
    </w:pPr>
    <w:rPr>
      <w:rFonts w:eastAsia="Times New Roman"/>
      <w:color w:val="000000"/>
      <w:sz w:val="20"/>
      <w:szCs w:val="20"/>
    </w:rPr>
  </w:style>
  <w:style w:type="paragraph" w:customStyle="1" w:styleId="OmniPage69">
    <w:name w:val="OmniPage #69"/>
    <w:basedOn w:val="Normal"/>
    <w:rsid w:val="00B20771"/>
    <w:pPr>
      <w:spacing w:after="0" w:line="240" w:lineRule="auto"/>
    </w:pPr>
    <w:rPr>
      <w:rFonts w:eastAsia="Times New Roman"/>
      <w:color w:val="000000"/>
      <w:sz w:val="20"/>
      <w:szCs w:val="20"/>
    </w:rPr>
  </w:style>
  <w:style w:type="paragraph" w:customStyle="1" w:styleId="OmniPage70">
    <w:name w:val="OmniPage #70"/>
    <w:basedOn w:val="Normal"/>
    <w:rsid w:val="00B20771"/>
    <w:pPr>
      <w:spacing w:after="0" w:line="240" w:lineRule="auto"/>
    </w:pPr>
    <w:rPr>
      <w:rFonts w:eastAsia="Times New Roman"/>
      <w:color w:val="000000"/>
      <w:sz w:val="20"/>
      <w:szCs w:val="20"/>
    </w:rPr>
  </w:style>
  <w:style w:type="paragraph" w:customStyle="1" w:styleId="OmniPage71">
    <w:name w:val="OmniPage #71"/>
    <w:basedOn w:val="Normal"/>
    <w:rsid w:val="00B20771"/>
    <w:pPr>
      <w:spacing w:after="0" w:line="240" w:lineRule="auto"/>
    </w:pPr>
    <w:rPr>
      <w:rFonts w:eastAsia="Times New Roman"/>
      <w:color w:val="000000"/>
      <w:sz w:val="20"/>
      <w:szCs w:val="20"/>
    </w:rPr>
  </w:style>
  <w:style w:type="table" w:customStyle="1" w:styleId="MediumGrid22">
    <w:name w:val="Medium Grid 22"/>
    <w:basedOn w:val="TableNormal"/>
    <w:uiPriority w:val="68"/>
    <w:rsid w:val="00B20771"/>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B20771"/>
    <w:rPr>
      <w:rFonts w:ascii="Times New Roman" w:eastAsia="Times New Roman" w:hAnsi="Times New Roman" w:cs="Calibri"/>
      <w:sz w:val="16"/>
      <w:szCs w:val="20"/>
    </w:rPr>
  </w:style>
  <w:style w:type="character" w:customStyle="1" w:styleId="createby">
    <w:name w:val="createby"/>
    <w:rsid w:val="00B20771"/>
  </w:style>
  <w:style w:type="character" w:customStyle="1" w:styleId="quote-right">
    <w:name w:val="quote-right"/>
    <w:rsid w:val="00B20771"/>
  </w:style>
  <w:style w:type="character" w:customStyle="1" w:styleId="smallcase">
    <w:name w:val="smallcase"/>
    <w:rsid w:val="00B20771"/>
  </w:style>
  <w:style w:type="character" w:customStyle="1" w:styleId="ft0">
    <w:name w:val="ft0"/>
    <w:rsid w:val="00B20771"/>
  </w:style>
  <w:style w:type="character" w:customStyle="1" w:styleId="ft2">
    <w:name w:val="ft2"/>
    <w:rsid w:val="00B20771"/>
  </w:style>
  <w:style w:type="character" w:customStyle="1" w:styleId="ft1">
    <w:name w:val="ft1"/>
    <w:rsid w:val="00B20771"/>
  </w:style>
  <w:style w:type="character" w:customStyle="1" w:styleId="ft3">
    <w:name w:val="ft3"/>
    <w:rsid w:val="00B20771"/>
  </w:style>
  <w:style w:type="character" w:customStyle="1" w:styleId="StyleTimesNewRoman12ptBold1">
    <w:name w:val="Style Times New Roman 12 pt Bold1"/>
    <w:rsid w:val="00B20771"/>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B20771"/>
    <w:rPr>
      <w:rFonts w:eastAsia="MS Mincho"/>
      <w:szCs w:val="24"/>
      <w:u w:val="single"/>
      <w:lang w:val="en-US" w:eastAsia="ja-JP" w:bidi="ar-SA"/>
    </w:rPr>
  </w:style>
  <w:style w:type="character" w:customStyle="1" w:styleId="CircledChar2">
    <w:name w:val="Circled Char2"/>
    <w:rsid w:val="00B20771"/>
    <w:rPr>
      <w:rFonts w:eastAsia="MS Mincho"/>
      <w:b/>
      <w:szCs w:val="24"/>
      <w:u w:val="single"/>
      <w:lang w:val="en-US" w:eastAsia="ja-JP" w:bidi="ar-SA"/>
    </w:rPr>
  </w:style>
  <w:style w:type="character" w:customStyle="1" w:styleId="SmallTextChar2">
    <w:name w:val="Small Text Char2"/>
    <w:rsid w:val="00B20771"/>
    <w:rPr>
      <w:rFonts w:eastAsia="MS Mincho"/>
      <w:sz w:val="15"/>
      <w:szCs w:val="24"/>
      <w:lang w:val="en-US" w:eastAsia="ja-JP" w:bidi="ar-SA"/>
    </w:rPr>
  </w:style>
  <w:style w:type="character" w:customStyle="1" w:styleId="BoldandUnderlineCharCharCharCharChar1">
    <w:name w:val="Bold and Underline Char Char Char Char Char1"/>
    <w:rsid w:val="00B20771"/>
    <w:rPr>
      <w:b/>
      <w:szCs w:val="24"/>
      <w:u w:val="single"/>
      <w:lang w:val="en-US" w:eastAsia="en-US" w:bidi="ar-SA"/>
    </w:rPr>
  </w:style>
  <w:style w:type="character" w:customStyle="1" w:styleId="SmallCardChar">
    <w:name w:val="Small Card Char"/>
    <w:rsid w:val="00B20771"/>
    <w:rPr>
      <w:rFonts w:ascii="Palatino Linotype" w:eastAsia="Times New Roman" w:hAnsi="Palatino Linotype"/>
      <w:sz w:val="12"/>
      <w:szCs w:val="24"/>
    </w:rPr>
  </w:style>
  <w:style w:type="character" w:customStyle="1" w:styleId="StyleBoldUnderline10ptBold">
    <w:name w:val="Style Bold Underline + 10 pt Bold"/>
    <w:rsid w:val="00B20771"/>
    <w:rPr>
      <w:b/>
      <w:bCs/>
      <w:sz w:val="20"/>
      <w:u w:val="thick"/>
    </w:rPr>
  </w:style>
  <w:style w:type="character" w:customStyle="1" w:styleId="separator">
    <w:name w:val="separator"/>
    <w:rsid w:val="00B20771"/>
  </w:style>
  <w:style w:type="character" w:customStyle="1" w:styleId="PageHeaderChar">
    <w:name w:val="Page Header Char"/>
    <w:link w:val="PageHeader"/>
    <w:rsid w:val="00B20771"/>
    <w:rPr>
      <w:rFonts w:ascii="Calibri" w:hAnsi="Calibri"/>
    </w:rPr>
  </w:style>
  <w:style w:type="paragraph" w:customStyle="1" w:styleId="NormalUnderline0">
    <w:name w:val="Normal + Underline"/>
    <w:basedOn w:val="Normal"/>
    <w:link w:val="NormalUnderlineChar0"/>
    <w:qFormat/>
    <w:rsid w:val="00B20771"/>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B20771"/>
    <w:pPr>
      <w:spacing w:after="0" w:line="240" w:lineRule="auto"/>
      <w:ind w:left="720"/>
    </w:pPr>
    <w:rPr>
      <w:rFonts w:eastAsia="Times New Roman"/>
      <w:sz w:val="12"/>
    </w:rPr>
  </w:style>
  <w:style w:type="character" w:customStyle="1" w:styleId="NormalUnderlineChar0">
    <w:name w:val="Normal + Underline Char"/>
    <w:link w:val="NormalUnderline0"/>
    <w:rsid w:val="00B20771"/>
    <w:rPr>
      <w:rFonts w:ascii="Calibri" w:eastAsia="Times New Roman" w:hAnsi="Calibri"/>
      <w:b/>
      <w:sz w:val="24"/>
      <w:u w:val="single"/>
    </w:rPr>
  </w:style>
  <w:style w:type="character" w:customStyle="1" w:styleId="NormalNoUnderlineChar">
    <w:name w:val="Normal + No Underline Char"/>
    <w:link w:val="NormalNoUnderline"/>
    <w:rsid w:val="00B20771"/>
    <w:rPr>
      <w:rFonts w:ascii="Calibri" w:eastAsia="Times New Roman" w:hAnsi="Calibri"/>
      <w:sz w:val="12"/>
    </w:rPr>
  </w:style>
  <w:style w:type="paragraph" w:customStyle="1" w:styleId="TagCite3">
    <w:name w:val="Tag Cite"/>
    <w:basedOn w:val="PageHeader"/>
    <w:link w:val="TagCiteChar3"/>
    <w:qFormat/>
    <w:rsid w:val="00B20771"/>
    <w:rPr>
      <w:rFonts w:ascii="Arial Narrow" w:eastAsia="SimSun" w:hAnsi="Arial Narrow"/>
      <w:b/>
      <w:sz w:val="24"/>
      <w:lang w:eastAsia="zh-CN"/>
    </w:rPr>
  </w:style>
  <w:style w:type="character" w:customStyle="1" w:styleId="TagCiteChar3">
    <w:name w:val="Tag Cite Char"/>
    <w:link w:val="TagCite3"/>
    <w:rsid w:val="00B20771"/>
    <w:rPr>
      <w:rFonts w:ascii="Arial Narrow" w:eastAsia="SimSun" w:hAnsi="Arial Narrow"/>
      <w:b/>
      <w:sz w:val="24"/>
      <w:lang w:eastAsia="zh-CN"/>
    </w:rPr>
  </w:style>
  <w:style w:type="character" w:customStyle="1" w:styleId="smalllink">
    <w:name w:val="smalllink"/>
    <w:rsid w:val="00B20771"/>
  </w:style>
  <w:style w:type="character" w:customStyle="1" w:styleId="bighead1">
    <w:name w:val="bighead1"/>
    <w:rsid w:val="00B20771"/>
    <w:rPr>
      <w:rFonts w:ascii="Verdana" w:hAnsi="Verdana" w:hint="default"/>
      <w:b/>
      <w:bCs/>
      <w:sz w:val="27"/>
      <w:szCs w:val="27"/>
    </w:rPr>
  </w:style>
  <w:style w:type="character" w:customStyle="1" w:styleId="Underline-WFU">
    <w:name w:val="Underline-WFU"/>
    <w:uiPriority w:val="1"/>
    <w:qFormat/>
    <w:rsid w:val="00B20771"/>
    <w:rPr>
      <w:rFonts w:ascii="Cambria" w:hAnsi="Cambria"/>
      <w:sz w:val="21"/>
      <w:u w:val="single"/>
    </w:rPr>
  </w:style>
  <w:style w:type="paragraph" w:customStyle="1" w:styleId="Tiny-WFU">
    <w:name w:val="Tiny-WFU"/>
    <w:basedOn w:val="Normal"/>
    <w:qFormat/>
    <w:rsid w:val="00B20771"/>
    <w:pPr>
      <w:spacing w:after="0" w:line="240" w:lineRule="auto"/>
    </w:pPr>
    <w:rPr>
      <w:rFonts w:eastAsia="Malgun Gothic"/>
      <w:sz w:val="12"/>
      <w:lang w:eastAsia="ko-KR"/>
    </w:rPr>
  </w:style>
  <w:style w:type="character" w:customStyle="1" w:styleId="b">
    <w:name w:val="b"/>
    <w:rsid w:val="00B20771"/>
  </w:style>
  <w:style w:type="paragraph" w:customStyle="1" w:styleId="Indentation">
    <w:name w:val="Indentation"/>
    <w:basedOn w:val="Normal"/>
    <w:uiPriority w:val="99"/>
    <w:qFormat/>
    <w:rsid w:val="00B20771"/>
    <w:pPr>
      <w:spacing w:after="0" w:line="240" w:lineRule="auto"/>
      <w:ind w:left="288" w:right="288"/>
    </w:pPr>
    <w:rPr>
      <w:rFonts w:eastAsia="Calibri"/>
    </w:rPr>
  </w:style>
  <w:style w:type="paragraph" w:customStyle="1" w:styleId="departments">
    <w:name w:val="departments"/>
    <w:basedOn w:val="Normal"/>
    <w:uiPriority w:val="99"/>
    <w:qFormat/>
    <w:rsid w:val="00B20771"/>
    <w:pPr>
      <w:spacing w:before="100" w:beforeAutospacing="1" w:after="100" w:afterAutospacing="1" w:line="240" w:lineRule="auto"/>
    </w:pPr>
    <w:rPr>
      <w:rFonts w:eastAsia="Times New Roman"/>
      <w:sz w:val="24"/>
    </w:rPr>
  </w:style>
  <w:style w:type="character" w:customStyle="1" w:styleId="left-date1">
    <w:name w:val="left-date1"/>
    <w:rsid w:val="00B20771"/>
    <w:rPr>
      <w:rFonts w:ascii="Verdana" w:hAnsi="Verdana" w:hint="default"/>
      <w:color w:val="666666"/>
      <w:sz w:val="14"/>
      <w:szCs w:val="14"/>
    </w:rPr>
  </w:style>
  <w:style w:type="character" w:customStyle="1" w:styleId="org">
    <w:name w:val="org"/>
    <w:basedOn w:val="DefaultParagraphFont"/>
    <w:rsid w:val="00B20771"/>
  </w:style>
  <w:style w:type="paragraph" w:customStyle="1" w:styleId="seeall">
    <w:name w:val="seeall"/>
    <w:basedOn w:val="Normal"/>
    <w:rsid w:val="00B20771"/>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B20771"/>
  </w:style>
  <w:style w:type="character" w:customStyle="1" w:styleId="livefyre-commentcount">
    <w:name w:val="livefyre-commentcount"/>
    <w:basedOn w:val="DefaultParagraphFont"/>
    <w:rsid w:val="00B20771"/>
  </w:style>
  <w:style w:type="character" w:customStyle="1" w:styleId="rednegchange">
    <w:name w:val="red_neg_change"/>
    <w:basedOn w:val="DefaultParagraphFont"/>
    <w:rsid w:val="00B20771"/>
  </w:style>
  <w:style w:type="character" w:customStyle="1" w:styleId="wsodqchgshow">
    <w:name w:val="wsodq_chgshow"/>
    <w:basedOn w:val="DefaultParagraphFont"/>
    <w:rsid w:val="00B20771"/>
  </w:style>
  <w:style w:type="character" w:customStyle="1" w:styleId="greenposchange">
    <w:name w:val="green_pos_change"/>
    <w:basedOn w:val="DefaultParagraphFont"/>
    <w:rsid w:val="00B20771"/>
  </w:style>
  <w:style w:type="paragraph" w:customStyle="1" w:styleId="image-caption">
    <w:name w:val="image-caption"/>
    <w:basedOn w:val="Normal"/>
    <w:uiPriority w:val="99"/>
    <w:qFormat/>
    <w:rsid w:val="00B20771"/>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B20771"/>
  </w:style>
  <w:style w:type="paragraph" w:customStyle="1" w:styleId="gascontcredit">
    <w:name w:val="gas_cont_credit"/>
    <w:basedOn w:val="Normal"/>
    <w:rsid w:val="00B20771"/>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B20771"/>
    <w:rPr>
      <w:b/>
      <w:szCs w:val="24"/>
      <w:u w:val="single"/>
      <w:lang w:val="en-US" w:eastAsia="en-US" w:bidi="ar-SA"/>
    </w:rPr>
  </w:style>
  <w:style w:type="paragraph" w:customStyle="1" w:styleId="endarticle">
    <w:name w:val="endarticle"/>
    <w:basedOn w:val="Normal"/>
    <w:uiPriority w:val="99"/>
    <w:qFormat/>
    <w:rsid w:val="00B20771"/>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B20771"/>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B20771"/>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B20771"/>
  </w:style>
  <w:style w:type="character" w:customStyle="1" w:styleId="honorific-prefix">
    <w:name w:val="honorific-prefix"/>
    <w:basedOn w:val="DefaultParagraphFont"/>
    <w:rsid w:val="00B20771"/>
  </w:style>
  <w:style w:type="character" w:customStyle="1" w:styleId="given-name">
    <w:name w:val="given-name"/>
    <w:basedOn w:val="DefaultParagraphFont"/>
    <w:rsid w:val="00B20771"/>
  </w:style>
  <w:style w:type="character" w:customStyle="1" w:styleId="family-name">
    <w:name w:val="family-name"/>
    <w:basedOn w:val="DefaultParagraphFont"/>
    <w:rsid w:val="00B20771"/>
  </w:style>
  <w:style w:type="character" w:customStyle="1" w:styleId="chead">
    <w:name w:val="chead"/>
    <w:basedOn w:val="DefaultParagraphFont"/>
    <w:rsid w:val="00B20771"/>
  </w:style>
  <w:style w:type="character" w:customStyle="1" w:styleId="obgcapsstart">
    <w:name w:val="obg_caps_start"/>
    <w:basedOn w:val="DefaultParagraphFont"/>
    <w:rsid w:val="00B20771"/>
  </w:style>
  <w:style w:type="character" w:customStyle="1" w:styleId="underlinedCharChar0">
    <w:name w:val="underlined Char Char"/>
    <w:basedOn w:val="DefaultParagraphFont"/>
    <w:rsid w:val="00B20771"/>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B20771"/>
    <w:pPr>
      <w:spacing w:after="0" w:line="240" w:lineRule="auto"/>
    </w:pPr>
    <w:rPr>
      <w:strike/>
      <w:sz w:val="16"/>
      <w:szCs w:val="16"/>
    </w:rPr>
  </w:style>
  <w:style w:type="paragraph" w:customStyle="1" w:styleId="Pa4">
    <w:name w:val="Pa4"/>
    <w:basedOn w:val="Normal"/>
    <w:next w:val="Normal"/>
    <w:uiPriority w:val="99"/>
    <w:qFormat/>
    <w:rsid w:val="00B20771"/>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B20771"/>
  </w:style>
  <w:style w:type="paragraph" w:customStyle="1" w:styleId="attribution">
    <w:name w:val="attribution"/>
    <w:basedOn w:val="Normal"/>
    <w:uiPriority w:val="99"/>
    <w:qFormat/>
    <w:rsid w:val="00B20771"/>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B20771"/>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B20771"/>
    <w:pPr>
      <w:spacing w:before="100" w:beforeAutospacing="1" w:after="100" w:afterAutospacing="1" w:line="240" w:lineRule="auto"/>
    </w:pPr>
    <w:rPr>
      <w:rFonts w:eastAsia="Times New Roman"/>
      <w:sz w:val="24"/>
    </w:rPr>
  </w:style>
  <w:style w:type="character" w:customStyle="1" w:styleId="text2">
    <w:name w:val="text2"/>
    <w:basedOn w:val="DefaultParagraphFont"/>
    <w:rsid w:val="00B20771"/>
  </w:style>
  <w:style w:type="paragraph" w:customStyle="1" w:styleId="msolistparagraph0">
    <w:name w:val="msolistparagraph"/>
    <w:basedOn w:val="Normal"/>
    <w:uiPriority w:val="99"/>
    <w:qFormat/>
    <w:rsid w:val="00B20771"/>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B20771"/>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B20771"/>
  </w:style>
  <w:style w:type="character" w:customStyle="1" w:styleId="StyleUnderlineChar2CharChar11pt">
    <w:name w:val="Style Underline Char2 Char Char + 11 pt"/>
    <w:basedOn w:val="Style11pt"/>
    <w:rsid w:val="00B20771"/>
    <w:rPr>
      <w:rFonts w:ascii="Times New Roman" w:hAnsi="Times New Roman"/>
      <w:sz w:val="20"/>
      <w:u w:val="single"/>
    </w:rPr>
  </w:style>
  <w:style w:type="character" w:customStyle="1" w:styleId="StyleStyleBoldUnderline11pt">
    <w:name w:val="Style Style Bold Underline + 11 pt"/>
    <w:basedOn w:val="DefaultParagraphFont"/>
    <w:rsid w:val="00B2077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20771"/>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B20771"/>
    <w:rPr>
      <w:rFonts w:ascii="Arial Narrow" w:eastAsia="SimSun" w:hAnsi="Arial Narrow"/>
      <w:b/>
      <w:bCs/>
      <w:sz w:val="20"/>
      <w:szCs w:val="24"/>
      <w:u w:val="single"/>
      <w:lang w:eastAsia="zh-CN"/>
    </w:rPr>
  </w:style>
  <w:style w:type="character" w:customStyle="1" w:styleId="Styleunderline11pt">
    <w:name w:val="Style underline + 11 pt"/>
    <w:basedOn w:val="underline"/>
    <w:rsid w:val="00B20771"/>
    <w:rPr>
      <w:u w:val="single"/>
      <w:lang w:val="en-US" w:eastAsia="en-US" w:bidi="ar-SA"/>
    </w:rPr>
  </w:style>
  <w:style w:type="character" w:customStyle="1" w:styleId="Styleunderline11ptBold">
    <w:name w:val="Style underline + 11 pt Bold"/>
    <w:basedOn w:val="underline"/>
    <w:rsid w:val="00B20771"/>
    <w:rPr>
      <w:u w:val="single"/>
      <w:lang w:val="en-US" w:eastAsia="en-US" w:bidi="ar-SA"/>
    </w:rPr>
  </w:style>
  <w:style w:type="paragraph" w:customStyle="1" w:styleId="StyleStyle49pt10">
    <w:name w:val="Style Style4 + 9 pt10"/>
    <w:basedOn w:val="Style4"/>
    <w:link w:val="StyleStyle49pt10Char"/>
    <w:qFormat/>
    <w:rsid w:val="00B20771"/>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B20771"/>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B20771"/>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B20771"/>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B20771"/>
  </w:style>
  <w:style w:type="character" w:customStyle="1" w:styleId="pronset">
    <w:name w:val="pronset"/>
    <w:basedOn w:val="DefaultParagraphFont"/>
    <w:rsid w:val="00B20771"/>
  </w:style>
  <w:style w:type="character" w:customStyle="1" w:styleId="showipapr">
    <w:name w:val="show_ipapr"/>
    <w:basedOn w:val="DefaultParagraphFont"/>
    <w:rsid w:val="00B20771"/>
  </w:style>
  <w:style w:type="character" w:customStyle="1" w:styleId="prondelim">
    <w:name w:val="prondelim"/>
    <w:basedOn w:val="DefaultParagraphFont"/>
    <w:rsid w:val="00B20771"/>
  </w:style>
  <w:style w:type="character" w:customStyle="1" w:styleId="pron">
    <w:name w:val="pron"/>
    <w:basedOn w:val="DefaultParagraphFont"/>
    <w:rsid w:val="00B20771"/>
  </w:style>
  <w:style w:type="character" w:customStyle="1" w:styleId="prontoggle">
    <w:name w:val="pron_toggle"/>
    <w:basedOn w:val="DefaultParagraphFont"/>
    <w:rsid w:val="00B20771"/>
  </w:style>
  <w:style w:type="character" w:customStyle="1" w:styleId="showspellpr">
    <w:name w:val="show_spellpr"/>
    <w:basedOn w:val="DefaultParagraphFont"/>
    <w:rsid w:val="00B20771"/>
  </w:style>
  <w:style w:type="character" w:customStyle="1" w:styleId="boldface">
    <w:name w:val="boldface"/>
    <w:basedOn w:val="DefaultParagraphFont"/>
    <w:rsid w:val="00B20771"/>
  </w:style>
  <w:style w:type="character" w:customStyle="1" w:styleId="pg">
    <w:name w:val="pg"/>
    <w:basedOn w:val="DefaultParagraphFont"/>
    <w:rsid w:val="00B20771"/>
  </w:style>
  <w:style w:type="character" w:customStyle="1" w:styleId="secondary-bf">
    <w:name w:val="secondary-bf"/>
    <w:basedOn w:val="DefaultParagraphFont"/>
    <w:rsid w:val="00B20771"/>
  </w:style>
  <w:style w:type="character" w:customStyle="1" w:styleId="dnindex">
    <w:name w:val="dnindex"/>
    <w:basedOn w:val="DefaultParagraphFont"/>
    <w:rsid w:val="00B20771"/>
  </w:style>
  <w:style w:type="character" w:customStyle="1" w:styleId="ital-inline">
    <w:name w:val="ital-inline"/>
    <w:basedOn w:val="DefaultParagraphFont"/>
    <w:rsid w:val="00B20771"/>
  </w:style>
  <w:style w:type="character" w:customStyle="1" w:styleId="Styleterm111ptUnderline">
    <w:name w:val="Style term1 + 11 pt Underline"/>
    <w:basedOn w:val="term1"/>
    <w:rsid w:val="00B20771"/>
    <w:rPr>
      <w:b/>
      <w:bCs/>
      <w:sz w:val="20"/>
      <w:u w:val="single"/>
    </w:rPr>
  </w:style>
  <w:style w:type="paragraph" w:customStyle="1" w:styleId="StyleMinimizedTextArialNarrow10pt">
    <w:name w:val="Style Minimized Text + Arial Narrow 10 pt"/>
    <w:basedOn w:val="MinimizedText"/>
    <w:link w:val="StyleMinimizedTextArialNarrow10ptChar"/>
    <w:qFormat/>
    <w:rsid w:val="00B20771"/>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B20771"/>
    <w:rPr>
      <w:rFonts w:ascii="Georgia" w:eastAsia="Times New Roman" w:hAnsi="Georgia"/>
      <w:sz w:val="20"/>
    </w:rPr>
  </w:style>
  <w:style w:type="paragraph" w:customStyle="1" w:styleId="StyleStyle49pt3">
    <w:name w:val="Style Style4 + 9 pt3"/>
    <w:basedOn w:val="Style4"/>
    <w:link w:val="StyleStyle49pt3Char"/>
    <w:qFormat/>
    <w:rsid w:val="00B20771"/>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B20771"/>
    <w:rPr>
      <w:rFonts w:ascii="Arial Narrow" w:eastAsia="Times New Roman" w:hAnsi="Arial Narrow"/>
      <w:sz w:val="20"/>
      <w:szCs w:val="24"/>
      <w:u w:val="single"/>
      <w:lang w:eastAsia="zh-CN"/>
    </w:rPr>
  </w:style>
  <w:style w:type="character" w:customStyle="1" w:styleId="ct-with-fmlt">
    <w:name w:val="ct-with-fmlt"/>
    <w:basedOn w:val="DefaultParagraphFont"/>
    <w:rsid w:val="00B20771"/>
  </w:style>
  <w:style w:type="character" w:customStyle="1" w:styleId="althead">
    <w:name w:val="althead"/>
    <w:basedOn w:val="DefaultParagraphFont"/>
    <w:rsid w:val="00B20771"/>
  </w:style>
  <w:style w:type="character" w:customStyle="1" w:styleId="arbd1">
    <w:name w:val="arbd1"/>
    <w:basedOn w:val="DefaultParagraphFont"/>
    <w:rsid w:val="00B20771"/>
  </w:style>
  <w:style w:type="character" w:customStyle="1" w:styleId="unx">
    <w:name w:val="unx"/>
    <w:basedOn w:val="DefaultParagraphFont"/>
    <w:rsid w:val="00B20771"/>
  </w:style>
  <w:style w:type="character" w:customStyle="1" w:styleId="lrdctph">
    <w:name w:val="lr_dct_ph"/>
    <w:basedOn w:val="DefaultParagraphFont"/>
    <w:rsid w:val="00B20771"/>
  </w:style>
  <w:style w:type="character" w:customStyle="1" w:styleId="tagciteChar4">
    <w:name w:val="tag/cite Char"/>
    <w:basedOn w:val="DefaultParagraphFont"/>
    <w:rsid w:val="00B20771"/>
    <w:rPr>
      <w:b/>
      <w:sz w:val="24"/>
      <w:lang w:val="en-US" w:eastAsia="en-US" w:bidi="ar-SA"/>
    </w:rPr>
  </w:style>
  <w:style w:type="paragraph" w:customStyle="1" w:styleId="TxBr41p1">
    <w:name w:val="TxBr_41p1"/>
    <w:basedOn w:val="Normal"/>
    <w:qFormat/>
    <w:rsid w:val="00B20771"/>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B20771"/>
    <w:rPr>
      <w:sz w:val="18"/>
      <w:szCs w:val="24"/>
      <w:lang w:val="en-US" w:eastAsia="en-US" w:bidi="ar-SA"/>
    </w:rPr>
  </w:style>
  <w:style w:type="paragraph" w:customStyle="1" w:styleId="003Cite">
    <w:name w:val="003Cite"/>
    <w:basedOn w:val="Normal"/>
    <w:qFormat/>
    <w:rsid w:val="00B20771"/>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B20771"/>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B20771"/>
    <w:rPr>
      <w:rFonts w:ascii="Calibri" w:hAnsi="Calibri"/>
      <w:b/>
      <w:color w:val="000000"/>
      <w:u w:val="single"/>
    </w:rPr>
  </w:style>
  <w:style w:type="character" w:customStyle="1" w:styleId="StyleBold1">
    <w:name w:val="Style Bold1"/>
    <w:rsid w:val="00B20771"/>
    <w:rPr>
      <w:rFonts w:ascii="Georgia" w:hAnsi="Georgia"/>
      <w:b/>
      <w:bCs/>
      <w:sz w:val="22"/>
    </w:rPr>
  </w:style>
  <w:style w:type="character" w:customStyle="1" w:styleId="BlockHeadingsChar1">
    <w:name w:val="Block Headings Char1"/>
    <w:rsid w:val="00B20771"/>
    <w:rPr>
      <w:b/>
      <w:caps/>
    </w:rPr>
  </w:style>
  <w:style w:type="character" w:customStyle="1" w:styleId="CARDChar2">
    <w:name w:val="CARD Char"/>
    <w:link w:val="CARD0"/>
    <w:rsid w:val="00B20771"/>
    <w:rPr>
      <w:rFonts w:ascii="Calibri" w:hAnsi="Calibri"/>
    </w:rPr>
  </w:style>
  <w:style w:type="character" w:customStyle="1" w:styleId="FontStyle170">
    <w:name w:val="Font Style170"/>
    <w:uiPriority w:val="99"/>
    <w:rsid w:val="00B20771"/>
    <w:rPr>
      <w:rFonts w:ascii="Bookman Old Style" w:hAnsi="Bookman Old Style" w:cs="Bookman Old Style"/>
      <w:sz w:val="16"/>
      <w:szCs w:val="16"/>
    </w:rPr>
  </w:style>
  <w:style w:type="character" w:customStyle="1" w:styleId="label">
    <w:name w:val="label"/>
    <w:rsid w:val="00B20771"/>
  </w:style>
  <w:style w:type="character" w:customStyle="1" w:styleId="Styleunderline12pt">
    <w:name w:val="Style underline + 12 pt"/>
    <w:rsid w:val="00B20771"/>
    <w:rPr>
      <w:rFonts w:ascii="Times New Roman" w:hAnsi="Times New Roman"/>
      <w:bCs/>
      <w:sz w:val="20"/>
      <w:u w:val="single"/>
    </w:rPr>
  </w:style>
  <w:style w:type="character" w:customStyle="1" w:styleId="StyleUnderlineChar19pt">
    <w:name w:val="Style Underline Char1 + 9 pt"/>
    <w:basedOn w:val="UnderlineChar1"/>
    <w:rsid w:val="00B20771"/>
    <w:rPr>
      <w:rFonts w:ascii="Times New Roman" w:hAnsi="Times New Roman"/>
      <w:sz w:val="20"/>
      <w:szCs w:val="24"/>
      <w:u w:val="single"/>
      <w:lang w:val="en-US" w:eastAsia="en-US" w:bidi="ar-SA"/>
    </w:rPr>
  </w:style>
  <w:style w:type="character" w:customStyle="1" w:styleId="StyleUnderlineChar1Bold">
    <w:name w:val="Style Underline Char1 + Bold"/>
    <w:rsid w:val="00B20771"/>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B2077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20771"/>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B20771"/>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B20771"/>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B2077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B20771"/>
    <w:rPr>
      <w:rFonts w:ascii="Times New Roman" w:hAnsi="Times New Roman"/>
      <w:sz w:val="20"/>
      <w:u w:val="single"/>
      <w:lang w:val="en-US" w:eastAsia="en-US" w:bidi="ar-SA"/>
    </w:rPr>
  </w:style>
  <w:style w:type="paragraph" w:customStyle="1" w:styleId="StyleUnderline9pt1">
    <w:name w:val="Style Underline + 9 pt1"/>
    <w:rsid w:val="00B20771"/>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B20771"/>
    <w:rPr>
      <w:sz w:val="20"/>
      <w:u w:val="single"/>
    </w:rPr>
  </w:style>
  <w:style w:type="character" w:customStyle="1" w:styleId="StyleUnderlineChar19pt2">
    <w:name w:val="Style Underline Char1 + 9 pt2"/>
    <w:basedOn w:val="UnderlineChar1"/>
    <w:rsid w:val="00B2077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B2077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B2077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B20771"/>
    <w:rPr>
      <w:rFonts w:ascii="Times New Roman" w:hAnsi="Times New Roman"/>
      <w:b/>
      <w:bCs/>
      <w:sz w:val="20"/>
      <w:szCs w:val="24"/>
      <w:u w:val="single"/>
      <w:lang w:val="en-US" w:eastAsia="en-US" w:bidi="ar-SA"/>
    </w:rPr>
  </w:style>
  <w:style w:type="character" w:customStyle="1" w:styleId="content">
    <w:name w:val="content"/>
    <w:basedOn w:val="DefaultParagraphFont"/>
    <w:rsid w:val="00B20771"/>
  </w:style>
  <w:style w:type="character" w:customStyle="1" w:styleId="Style9ptBoldUnderline1">
    <w:name w:val="Style 9 pt Bold Underline1"/>
    <w:rsid w:val="00B20771"/>
    <w:rPr>
      <w:b/>
      <w:bCs/>
      <w:sz w:val="20"/>
      <w:u w:val="single"/>
    </w:rPr>
  </w:style>
  <w:style w:type="character" w:customStyle="1" w:styleId="tagCharCharCharChar">
    <w:name w:val="tag Char Char Char Char"/>
    <w:rsid w:val="00B20771"/>
    <w:rPr>
      <w:rFonts w:ascii="Georgia" w:eastAsia="Calibri" w:hAnsi="Georgia" w:cs="Calibri"/>
      <w:b/>
      <w:sz w:val="24"/>
    </w:rPr>
  </w:style>
  <w:style w:type="character" w:customStyle="1" w:styleId="3">
    <w:name w:val="3"/>
    <w:rsid w:val="00B2077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B20771"/>
    <w:rPr>
      <w:rFonts w:cs="Arial"/>
      <w:b/>
      <w:bCs/>
      <w:iCs/>
      <w:szCs w:val="28"/>
      <w:lang w:val="en-US" w:eastAsia="en-US" w:bidi="ar-SA"/>
    </w:rPr>
  </w:style>
  <w:style w:type="paragraph" w:customStyle="1" w:styleId="EmphasisText">
    <w:name w:val="Emphasis Text"/>
    <w:basedOn w:val="UnderlinedText"/>
    <w:link w:val="EmphasisTextChar"/>
    <w:rsid w:val="00B20771"/>
    <w:rPr>
      <w:rFonts w:eastAsia="SimSun"/>
      <w:sz w:val="24"/>
      <w:u w:val="single"/>
    </w:rPr>
  </w:style>
  <w:style w:type="character" w:customStyle="1" w:styleId="EmphasisTextChar">
    <w:name w:val="Emphasis Text Char"/>
    <w:link w:val="EmphasisText"/>
    <w:rsid w:val="00B20771"/>
    <w:rPr>
      <w:rFonts w:ascii="Calibri" w:eastAsia="SimSun" w:hAnsi="Calibri"/>
      <w:b/>
      <w:sz w:val="24"/>
      <w:u w:val="single"/>
    </w:rPr>
  </w:style>
  <w:style w:type="character" w:customStyle="1" w:styleId="featuretitle">
    <w:name w:val="feature_title"/>
    <w:basedOn w:val="DefaultParagraphFont"/>
    <w:rsid w:val="00B20771"/>
  </w:style>
  <w:style w:type="character" w:customStyle="1" w:styleId="6">
    <w:name w:val="6"/>
    <w:rsid w:val="00B20771"/>
    <w:rPr>
      <w:rFonts w:cs="Arial"/>
      <w:bCs/>
      <w:sz w:val="20"/>
      <w:u w:val="single"/>
      <w:lang w:val="en-US" w:eastAsia="en-US" w:bidi="ar-SA"/>
    </w:rPr>
  </w:style>
  <w:style w:type="character" w:customStyle="1" w:styleId="7">
    <w:name w:val="7"/>
    <w:rsid w:val="00B20771"/>
    <w:rPr>
      <w:rFonts w:cs="Arial"/>
      <w:bCs/>
      <w:sz w:val="20"/>
      <w:u w:val="single"/>
      <w:lang w:val="en-US" w:eastAsia="en-US" w:bidi="ar-SA"/>
    </w:rPr>
  </w:style>
  <w:style w:type="character" w:customStyle="1" w:styleId="StyleUnderlineChar19pt4">
    <w:name w:val="Style Underline Char1 + 9 pt4"/>
    <w:basedOn w:val="UnderlineChar1"/>
    <w:rsid w:val="00B20771"/>
    <w:rPr>
      <w:rFonts w:ascii="Times New Roman" w:hAnsi="Times New Roman"/>
      <w:sz w:val="20"/>
      <w:szCs w:val="24"/>
      <w:u w:val="single"/>
      <w:lang w:val="en-US" w:eastAsia="en-US" w:bidi="ar-SA"/>
    </w:rPr>
  </w:style>
  <w:style w:type="character" w:customStyle="1" w:styleId="StyleUnderlineChar19ptBold1">
    <w:name w:val="Style Underline Char1 + 9 pt Bold1"/>
    <w:rsid w:val="00B20771"/>
    <w:rPr>
      <w:rFonts w:ascii="Times New Roman" w:hAnsi="Times New Roman"/>
      <w:b/>
      <w:bCs/>
      <w:sz w:val="20"/>
      <w:szCs w:val="24"/>
      <w:u w:val="single"/>
      <w:lang w:val="en-US" w:eastAsia="en-US" w:bidi="ar-SA"/>
    </w:rPr>
  </w:style>
  <w:style w:type="character" w:customStyle="1" w:styleId="Style9ptUnderline3">
    <w:name w:val="Style 9 pt Underline3"/>
    <w:rsid w:val="00B20771"/>
    <w:rPr>
      <w:sz w:val="20"/>
      <w:u w:val="single"/>
    </w:rPr>
  </w:style>
  <w:style w:type="paragraph" w:customStyle="1" w:styleId="Stylecard9pt">
    <w:name w:val="Style card + 9 pt"/>
    <w:basedOn w:val="Normal"/>
    <w:link w:val="Stylecard9ptChar"/>
    <w:qFormat/>
    <w:rsid w:val="00B20771"/>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B20771"/>
    <w:rPr>
      <w:rFonts w:ascii="Calibri" w:eastAsia="Calibri" w:hAnsi="Calibri" w:cs="Times New Roman"/>
      <w:sz w:val="20"/>
      <w:szCs w:val="20"/>
      <w:u w:val="single"/>
    </w:rPr>
  </w:style>
  <w:style w:type="character" w:customStyle="1" w:styleId="Styleunderline9pt0">
    <w:name w:val="Style underline + 9 pt"/>
    <w:basedOn w:val="underline"/>
    <w:rsid w:val="00B20771"/>
    <w:rPr>
      <w:u w:val="single"/>
      <w:lang w:val="en-US" w:eastAsia="en-US" w:bidi="ar-SA"/>
    </w:rPr>
  </w:style>
  <w:style w:type="character" w:customStyle="1" w:styleId="Style9ptUnderline4">
    <w:name w:val="Style 9 pt Underline4"/>
    <w:rsid w:val="00B20771"/>
    <w:rPr>
      <w:sz w:val="20"/>
      <w:u w:val="single"/>
    </w:rPr>
  </w:style>
  <w:style w:type="character" w:customStyle="1" w:styleId="55">
    <w:name w:val="55"/>
    <w:rsid w:val="00B20771"/>
    <w:rPr>
      <w:rFonts w:cs="Arial"/>
      <w:bCs/>
      <w:sz w:val="20"/>
      <w:u w:val="single"/>
      <w:lang w:val="en-US" w:eastAsia="en-US" w:bidi="ar-SA"/>
    </w:rPr>
  </w:style>
  <w:style w:type="paragraph" w:customStyle="1" w:styleId="CardBody">
    <w:name w:val="Card Body"/>
    <w:basedOn w:val="Normal"/>
    <w:link w:val="CardBodyChar"/>
    <w:qFormat/>
    <w:rsid w:val="00B20771"/>
    <w:pPr>
      <w:spacing w:after="0" w:line="240" w:lineRule="auto"/>
    </w:pPr>
    <w:rPr>
      <w:rFonts w:eastAsia="Calibri"/>
    </w:rPr>
  </w:style>
  <w:style w:type="character" w:customStyle="1" w:styleId="CardBodyChar">
    <w:name w:val="Card Body Char"/>
    <w:link w:val="CardBody"/>
    <w:rsid w:val="00B20771"/>
    <w:rPr>
      <w:rFonts w:ascii="Calibri" w:eastAsia="Calibri" w:hAnsi="Calibri"/>
    </w:rPr>
  </w:style>
  <w:style w:type="character" w:customStyle="1" w:styleId="Styleunderline9pt10">
    <w:name w:val="Style underline + 9 pt1"/>
    <w:basedOn w:val="underline"/>
    <w:rsid w:val="00B20771"/>
    <w:rPr>
      <w:u w:val="single"/>
      <w:lang w:val="en-US" w:eastAsia="en-US" w:bidi="ar-SA"/>
    </w:rPr>
  </w:style>
  <w:style w:type="character" w:customStyle="1" w:styleId="Styleunderline9ptBold">
    <w:name w:val="Style underline + 9 pt Bold"/>
    <w:rsid w:val="00B20771"/>
    <w:rPr>
      <w:b/>
      <w:bCs/>
      <w:sz w:val="20"/>
      <w:u w:val="single"/>
    </w:rPr>
  </w:style>
  <w:style w:type="character" w:customStyle="1" w:styleId="StyleUnderliningChar9ptBold">
    <w:name w:val="Style Underlining Char + 9 pt Bold"/>
    <w:rsid w:val="00B20771"/>
    <w:rPr>
      <w:rFonts w:ascii="Times New Roman" w:hAnsi="Times New Roman"/>
      <w:b/>
      <w:bCs/>
      <w:sz w:val="20"/>
      <w:szCs w:val="24"/>
      <w:u w:val="single"/>
      <w:lang w:val="en-US" w:eastAsia="en-US" w:bidi="ar-SA"/>
    </w:rPr>
  </w:style>
  <w:style w:type="character" w:customStyle="1" w:styleId="StyleUnderliningChar9pt">
    <w:name w:val="Style Underlining Char + 9 pt"/>
    <w:rsid w:val="00B20771"/>
    <w:rPr>
      <w:rFonts w:ascii="Times New Roman" w:hAnsi="Times New Roman"/>
      <w:sz w:val="20"/>
      <w:szCs w:val="24"/>
      <w:u w:val="single"/>
      <w:lang w:val="en-US" w:eastAsia="en-US" w:bidi="ar-SA"/>
    </w:rPr>
  </w:style>
  <w:style w:type="character" w:customStyle="1" w:styleId="34">
    <w:name w:val="34"/>
    <w:rsid w:val="00B20771"/>
    <w:rPr>
      <w:rFonts w:ascii="Times New Roman" w:hAnsi="Times New Roman" w:cs="Arial"/>
      <w:bCs/>
      <w:sz w:val="20"/>
      <w:u w:val="single"/>
      <w:lang w:val="en-US" w:eastAsia="en-US" w:bidi="ar-SA"/>
    </w:rPr>
  </w:style>
  <w:style w:type="character" w:customStyle="1" w:styleId="45">
    <w:name w:val="45"/>
    <w:rsid w:val="00B20771"/>
    <w:rPr>
      <w:rFonts w:ascii="Times New Roman" w:hAnsi="Times New Roman" w:cs="Arial"/>
      <w:b/>
      <w:bCs/>
      <w:sz w:val="20"/>
      <w:u w:val="single"/>
      <w:lang w:val="en-US" w:eastAsia="en-US" w:bidi="ar-SA"/>
    </w:rPr>
  </w:style>
  <w:style w:type="character" w:customStyle="1" w:styleId="Style9ptUnderline5">
    <w:name w:val="Style 9 pt Underline5"/>
    <w:rsid w:val="00B20771"/>
    <w:rPr>
      <w:rFonts w:ascii="Times New Roman" w:hAnsi="Times New Roman"/>
      <w:sz w:val="20"/>
      <w:u w:val="single"/>
    </w:rPr>
  </w:style>
  <w:style w:type="character" w:customStyle="1" w:styleId="Style9ptBoldUnderline2">
    <w:name w:val="Style 9 pt Bold Underline2"/>
    <w:rsid w:val="00B2077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B2077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B20771"/>
    <w:pPr>
      <w:numPr>
        <w:numId w:val="0"/>
      </w:numPr>
    </w:pPr>
    <w:rPr>
      <w:sz w:val="20"/>
      <w:lang w:eastAsia="zh-CN"/>
    </w:rPr>
  </w:style>
  <w:style w:type="character" w:customStyle="1" w:styleId="StyleStyle49pt1Char">
    <w:name w:val="Style Style4 + 9 pt1 Char"/>
    <w:basedOn w:val="Style4Char"/>
    <w:link w:val="StyleStyle49pt1"/>
    <w:rsid w:val="00B20771"/>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B20771"/>
    <w:pPr>
      <w:numPr>
        <w:numId w:val="0"/>
      </w:numPr>
    </w:pPr>
    <w:rPr>
      <w:b/>
      <w:bCs/>
    </w:rPr>
  </w:style>
  <w:style w:type="character" w:customStyle="1" w:styleId="StyleStyle49ptBold1Char">
    <w:name w:val="Style Style4 + 9 pt Bold1 Char"/>
    <w:link w:val="StyleStyle49ptBold1"/>
    <w:rsid w:val="00B20771"/>
    <w:rPr>
      <w:rFonts w:ascii="Arial Narrow" w:hAnsi="Arial Narrow"/>
      <w:b/>
      <w:bCs/>
      <w:szCs w:val="24"/>
      <w:u w:val="single"/>
    </w:rPr>
  </w:style>
  <w:style w:type="paragraph" w:customStyle="1" w:styleId="StyleStyle49pt2">
    <w:name w:val="Style Style4 + 9 pt2"/>
    <w:basedOn w:val="Style4"/>
    <w:link w:val="StyleStyle49pt2Char"/>
    <w:rsid w:val="00B20771"/>
    <w:pPr>
      <w:numPr>
        <w:numId w:val="0"/>
      </w:numPr>
    </w:pPr>
    <w:rPr>
      <w:sz w:val="20"/>
      <w:lang w:eastAsia="zh-CN"/>
    </w:rPr>
  </w:style>
  <w:style w:type="character" w:customStyle="1" w:styleId="StyleStyle49pt2Char">
    <w:name w:val="Style Style4 + 9 pt2 Char"/>
    <w:basedOn w:val="Style4Char"/>
    <w:link w:val="StyleStyle49pt2"/>
    <w:rsid w:val="00B20771"/>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B20771"/>
    <w:pPr>
      <w:numPr>
        <w:numId w:val="0"/>
      </w:numPr>
    </w:pPr>
    <w:rPr>
      <w:b/>
      <w:bCs/>
    </w:rPr>
  </w:style>
  <w:style w:type="character" w:customStyle="1" w:styleId="StyleStyle49ptBold2Char">
    <w:name w:val="Style Style4 + 9 pt Bold2 Char"/>
    <w:link w:val="StyleStyle49ptBold2"/>
    <w:rsid w:val="00B20771"/>
    <w:rPr>
      <w:rFonts w:ascii="Arial Narrow" w:hAnsi="Arial Narrow"/>
      <w:b/>
      <w:bCs/>
      <w:szCs w:val="24"/>
      <w:u w:val="single"/>
    </w:rPr>
  </w:style>
  <w:style w:type="character" w:customStyle="1" w:styleId="23">
    <w:name w:val="23"/>
    <w:rsid w:val="00B20771"/>
    <w:rPr>
      <w:rFonts w:ascii="Times New Roman" w:hAnsi="Times New Roman" w:cs="Arial"/>
      <w:bCs/>
      <w:sz w:val="20"/>
      <w:u w:val="single"/>
      <w:lang w:val="en-US" w:eastAsia="en-US" w:bidi="ar-SA"/>
    </w:rPr>
  </w:style>
  <w:style w:type="character" w:customStyle="1" w:styleId="33">
    <w:name w:val="33"/>
    <w:rsid w:val="00B20771"/>
    <w:rPr>
      <w:rFonts w:ascii="Times New Roman" w:hAnsi="Times New Roman" w:cs="Arial"/>
      <w:b/>
      <w:bCs/>
      <w:sz w:val="20"/>
      <w:u w:val="single"/>
      <w:lang w:val="en-US" w:eastAsia="en-US" w:bidi="ar-SA"/>
    </w:rPr>
  </w:style>
  <w:style w:type="character" w:customStyle="1" w:styleId="27">
    <w:name w:val="27"/>
    <w:rsid w:val="00B20771"/>
    <w:rPr>
      <w:rFonts w:cs="Arial"/>
      <w:bCs/>
      <w:sz w:val="20"/>
      <w:u w:val="single"/>
      <w:lang w:val="en-US" w:eastAsia="en-US" w:bidi="ar-SA"/>
    </w:rPr>
  </w:style>
  <w:style w:type="character" w:customStyle="1" w:styleId="StyleArialNarrow9pt">
    <w:name w:val="Style Arial Narrow 9 pt"/>
    <w:rsid w:val="00B20771"/>
    <w:rPr>
      <w:rFonts w:ascii="Times New Roman" w:hAnsi="Times New Roman"/>
      <w:sz w:val="20"/>
    </w:rPr>
  </w:style>
  <w:style w:type="paragraph" w:customStyle="1" w:styleId="CiteBody">
    <w:name w:val="Cite Body"/>
    <w:basedOn w:val="Normal"/>
    <w:link w:val="CiteBodyChar"/>
    <w:qFormat/>
    <w:rsid w:val="00B20771"/>
    <w:pPr>
      <w:spacing w:after="0" w:line="240" w:lineRule="auto"/>
    </w:pPr>
    <w:rPr>
      <w:rFonts w:eastAsia="Calibri"/>
      <w:szCs w:val="16"/>
    </w:rPr>
  </w:style>
  <w:style w:type="paragraph" w:customStyle="1" w:styleId="CiteBold">
    <w:name w:val="Cite Bold"/>
    <w:basedOn w:val="CiteBody"/>
    <w:link w:val="CiteBoldChar"/>
    <w:qFormat/>
    <w:rsid w:val="00B20771"/>
    <w:rPr>
      <w:b/>
    </w:rPr>
  </w:style>
  <w:style w:type="character" w:customStyle="1" w:styleId="CiteBodyChar">
    <w:name w:val="Cite Body Char"/>
    <w:link w:val="CiteBody"/>
    <w:rsid w:val="00B20771"/>
    <w:rPr>
      <w:rFonts w:ascii="Calibri" w:eastAsia="Calibri" w:hAnsi="Calibri"/>
      <w:szCs w:val="16"/>
    </w:rPr>
  </w:style>
  <w:style w:type="character" w:customStyle="1" w:styleId="CiteBoldChar">
    <w:name w:val="Cite Bold Char"/>
    <w:link w:val="CiteBold"/>
    <w:rsid w:val="00B20771"/>
    <w:rPr>
      <w:rFonts w:ascii="Calibri" w:eastAsia="Calibri" w:hAnsi="Calibri"/>
      <w:b/>
      <w:szCs w:val="16"/>
    </w:rPr>
  </w:style>
  <w:style w:type="paragraph" w:customStyle="1" w:styleId="StyleCardBody11ptUnderline">
    <w:name w:val="Style Card Body + 11 pt Underline"/>
    <w:basedOn w:val="CardBody"/>
    <w:link w:val="StyleCardBody11ptUnderlineChar"/>
    <w:rsid w:val="00B20771"/>
    <w:rPr>
      <w:sz w:val="20"/>
      <w:u w:val="single"/>
    </w:rPr>
  </w:style>
  <w:style w:type="character" w:customStyle="1" w:styleId="StyleCardBody11ptUnderlineChar">
    <w:name w:val="Style Card Body + 11 pt Underline Char"/>
    <w:link w:val="StyleCardBody11ptUnderline"/>
    <w:rsid w:val="00B20771"/>
    <w:rPr>
      <w:rFonts w:ascii="Calibri" w:eastAsia="Calibri" w:hAnsi="Calibri"/>
      <w:sz w:val="20"/>
      <w:u w:val="single"/>
    </w:rPr>
  </w:style>
  <w:style w:type="paragraph" w:customStyle="1" w:styleId="StyleStyle49pt4">
    <w:name w:val="Style Style4 + 9 pt4"/>
    <w:basedOn w:val="Style4"/>
    <w:link w:val="StyleStyle49pt4Char"/>
    <w:rsid w:val="00B20771"/>
    <w:pPr>
      <w:numPr>
        <w:numId w:val="0"/>
      </w:numPr>
    </w:pPr>
    <w:rPr>
      <w:sz w:val="20"/>
      <w:lang w:eastAsia="zh-CN"/>
    </w:rPr>
  </w:style>
  <w:style w:type="character" w:customStyle="1" w:styleId="StyleStyle49pt4Char">
    <w:name w:val="Style Style4 + 9 pt4 Char"/>
    <w:basedOn w:val="Style4Char"/>
    <w:link w:val="StyleStyle49pt4"/>
    <w:rsid w:val="00B20771"/>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B20771"/>
    <w:pPr>
      <w:numPr>
        <w:numId w:val="0"/>
      </w:numPr>
    </w:pPr>
    <w:rPr>
      <w:b/>
      <w:bCs/>
    </w:rPr>
  </w:style>
  <w:style w:type="character" w:customStyle="1" w:styleId="StyleStyle49ptBold4Char">
    <w:name w:val="Style Style4 + 9 pt Bold4 Char"/>
    <w:link w:val="StyleStyle49ptBold4"/>
    <w:rsid w:val="00B20771"/>
    <w:rPr>
      <w:rFonts w:ascii="Arial Narrow" w:hAnsi="Arial Narrow"/>
      <w:b/>
      <w:bCs/>
      <w:szCs w:val="24"/>
      <w:u w:val="single"/>
    </w:rPr>
  </w:style>
  <w:style w:type="character" w:customStyle="1" w:styleId="StyleUnderlineCharChar9pt2">
    <w:name w:val="Style Underline Char Char + 9 pt2"/>
    <w:basedOn w:val="DefaultParagraphFont"/>
    <w:rsid w:val="00B2077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B2077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B20771"/>
    <w:rPr>
      <w:b/>
      <w:bCs/>
      <w:sz w:val="20"/>
      <w:u w:val="single"/>
      <w:bdr w:val="single" w:sz="4" w:space="0" w:color="auto"/>
    </w:rPr>
  </w:style>
  <w:style w:type="character" w:customStyle="1" w:styleId="Style9ptUnderline7">
    <w:name w:val="Style 9 pt Underline7"/>
    <w:rsid w:val="00B20771"/>
    <w:rPr>
      <w:sz w:val="20"/>
      <w:u w:val="single"/>
    </w:rPr>
  </w:style>
  <w:style w:type="character" w:customStyle="1" w:styleId="Style9ptBoldUnderline3">
    <w:name w:val="Style 9 pt Bold Underline3"/>
    <w:rsid w:val="00B20771"/>
    <w:rPr>
      <w:b/>
      <w:bCs/>
      <w:sz w:val="20"/>
      <w:u w:val="single"/>
    </w:rPr>
  </w:style>
  <w:style w:type="character" w:customStyle="1" w:styleId="Style9ptUnderline8">
    <w:name w:val="Style 9 pt Underline8"/>
    <w:rsid w:val="00B20771"/>
    <w:rPr>
      <w:sz w:val="20"/>
      <w:u w:val="single"/>
    </w:rPr>
  </w:style>
  <w:style w:type="paragraph" w:customStyle="1" w:styleId="StyleStyle49pt5">
    <w:name w:val="Style Style4 + 9 pt5"/>
    <w:basedOn w:val="Style4"/>
    <w:link w:val="StyleStyle49pt5Char"/>
    <w:rsid w:val="00B20771"/>
    <w:pPr>
      <w:numPr>
        <w:numId w:val="0"/>
      </w:numPr>
    </w:pPr>
    <w:rPr>
      <w:sz w:val="20"/>
      <w:lang w:eastAsia="zh-CN"/>
    </w:rPr>
  </w:style>
  <w:style w:type="character" w:customStyle="1" w:styleId="StyleStyle49pt5Char">
    <w:name w:val="Style Style4 + 9 pt5 Char"/>
    <w:basedOn w:val="Style4Char"/>
    <w:link w:val="StyleStyle49pt5"/>
    <w:rsid w:val="00B20771"/>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B20771"/>
    <w:pPr>
      <w:numPr>
        <w:numId w:val="0"/>
      </w:numPr>
    </w:pPr>
    <w:rPr>
      <w:sz w:val="20"/>
      <w:lang w:eastAsia="zh-CN"/>
    </w:rPr>
  </w:style>
  <w:style w:type="character" w:customStyle="1" w:styleId="StyleStyle49pt6Char">
    <w:name w:val="Style Style4 + 9 pt6 Char"/>
    <w:basedOn w:val="Style4Char"/>
    <w:link w:val="StyleStyle49pt6"/>
    <w:rsid w:val="00B20771"/>
    <w:rPr>
      <w:rFonts w:ascii="Arial Narrow" w:hAnsi="Arial Narrow"/>
      <w:sz w:val="20"/>
      <w:szCs w:val="24"/>
      <w:u w:val="single"/>
      <w:lang w:eastAsia="zh-CN"/>
    </w:rPr>
  </w:style>
  <w:style w:type="character" w:customStyle="1" w:styleId="66">
    <w:name w:val="66"/>
    <w:rsid w:val="00B20771"/>
    <w:rPr>
      <w:rFonts w:cs="Arial"/>
      <w:bCs/>
      <w:sz w:val="20"/>
      <w:u w:val="single"/>
      <w:lang w:val="en-US" w:eastAsia="en-US" w:bidi="ar-SA"/>
    </w:rPr>
  </w:style>
  <w:style w:type="character" w:customStyle="1" w:styleId="Style9ptUnderline9">
    <w:name w:val="Style 9 pt Underline9"/>
    <w:rsid w:val="00B20771"/>
    <w:rPr>
      <w:sz w:val="20"/>
      <w:u w:val="single"/>
    </w:rPr>
  </w:style>
  <w:style w:type="paragraph" w:customStyle="1" w:styleId="StyleStyle49ptBold5">
    <w:name w:val="Style Style4 + 9 pt Bold5"/>
    <w:basedOn w:val="Style4"/>
    <w:link w:val="StyleStyle49ptBold5Char"/>
    <w:rsid w:val="00B20771"/>
    <w:pPr>
      <w:numPr>
        <w:numId w:val="0"/>
      </w:numPr>
    </w:pPr>
    <w:rPr>
      <w:b/>
      <w:bCs/>
    </w:rPr>
  </w:style>
  <w:style w:type="character" w:customStyle="1" w:styleId="StyleStyle49ptBold5Char">
    <w:name w:val="Style Style4 + 9 pt Bold5 Char"/>
    <w:link w:val="StyleStyle49ptBold5"/>
    <w:rsid w:val="00B20771"/>
    <w:rPr>
      <w:rFonts w:ascii="Arial Narrow" w:hAnsi="Arial Narrow"/>
      <w:b/>
      <w:bCs/>
      <w:szCs w:val="24"/>
      <w:u w:val="single"/>
    </w:rPr>
  </w:style>
  <w:style w:type="character" w:customStyle="1" w:styleId="Style9ptBoldUnderline4">
    <w:name w:val="Style 9 pt Bold Underline4"/>
    <w:rsid w:val="00B20771"/>
    <w:rPr>
      <w:b/>
      <w:bCs/>
      <w:sz w:val="20"/>
      <w:u w:val="single"/>
    </w:rPr>
  </w:style>
  <w:style w:type="paragraph" w:customStyle="1" w:styleId="StyleStyle49pt7">
    <w:name w:val="Style Style4 + 9 pt7"/>
    <w:basedOn w:val="Style4"/>
    <w:link w:val="StyleStyle49pt7Char"/>
    <w:rsid w:val="00B20771"/>
    <w:pPr>
      <w:numPr>
        <w:numId w:val="0"/>
      </w:numPr>
    </w:pPr>
    <w:rPr>
      <w:sz w:val="20"/>
      <w:lang w:eastAsia="zh-CN"/>
    </w:rPr>
  </w:style>
  <w:style w:type="character" w:customStyle="1" w:styleId="StyleStyle49pt7Char">
    <w:name w:val="Style Style4 + 9 pt7 Char"/>
    <w:basedOn w:val="Style4Char"/>
    <w:link w:val="StyleStyle49pt7"/>
    <w:rsid w:val="00B20771"/>
    <w:rPr>
      <w:rFonts w:ascii="Arial Narrow" w:hAnsi="Arial Narrow"/>
      <w:sz w:val="20"/>
      <w:szCs w:val="24"/>
      <w:u w:val="single"/>
      <w:lang w:eastAsia="zh-CN"/>
    </w:rPr>
  </w:style>
  <w:style w:type="character" w:customStyle="1" w:styleId="titleblue14">
    <w:name w:val="titleblue14"/>
    <w:basedOn w:val="DefaultParagraphFont"/>
    <w:rsid w:val="00B20771"/>
  </w:style>
  <w:style w:type="paragraph" w:customStyle="1" w:styleId="FONT7">
    <w:name w:val="FONT 7"/>
    <w:qFormat/>
    <w:rsid w:val="00B20771"/>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B20771"/>
    <w:pPr>
      <w:numPr>
        <w:numId w:val="0"/>
      </w:numPr>
    </w:pPr>
  </w:style>
  <w:style w:type="paragraph" w:customStyle="1" w:styleId="StyleHeading2Underline">
    <w:name w:val="Style Heading 2 + Underline"/>
    <w:basedOn w:val="Heading2"/>
    <w:link w:val="StyleHeading2UnderlineChar"/>
    <w:rsid w:val="00B20771"/>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B20771"/>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B20771"/>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B20771"/>
    <w:rPr>
      <w:rFonts w:eastAsia="Calibri"/>
      <w:szCs w:val="24"/>
      <w:u w:val="single"/>
    </w:rPr>
  </w:style>
  <w:style w:type="paragraph" w:customStyle="1" w:styleId="StyleCardText11ptBoldUnderline">
    <w:name w:val="Style Card Text + 11 pt Bold Underline"/>
    <w:link w:val="StyleCardText11ptBoldUnderlineChar"/>
    <w:rsid w:val="00B20771"/>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B20771"/>
    <w:rPr>
      <w:rFonts w:eastAsia="Calibri"/>
      <w:b/>
      <w:bCs/>
      <w:szCs w:val="24"/>
      <w:u w:val="single"/>
    </w:rPr>
  </w:style>
  <w:style w:type="paragraph" w:customStyle="1" w:styleId="StyleStyle49ptBold6">
    <w:name w:val="Style Style4 + 9 pt Bold6"/>
    <w:basedOn w:val="Style4"/>
    <w:link w:val="StyleStyle49ptBold6Char"/>
    <w:rsid w:val="00B20771"/>
    <w:pPr>
      <w:numPr>
        <w:numId w:val="0"/>
      </w:numPr>
    </w:pPr>
    <w:rPr>
      <w:b/>
      <w:bCs/>
    </w:rPr>
  </w:style>
  <w:style w:type="character" w:customStyle="1" w:styleId="StyleStyle49ptBold6Char">
    <w:name w:val="Style Style4 + 9 pt Bold6 Char"/>
    <w:link w:val="StyleStyle49ptBold6"/>
    <w:rsid w:val="00B20771"/>
    <w:rPr>
      <w:rFonts w:ascii="Arial Narrow" w:hAnsi="Arial Narrow"/>
      <w:b/>
      <w:bCs/>
      <w:szCs w:val="24"/>
      <w:u w:val="single"/>
    </w:rPr>
  </w:style>
  <w:style w:type="paragraph" w:customStyle="1" w:styleId="StyleUnderlined11pt">
    <w:name w:val="Style Underlined + 11 pt"/>
    <w:link w:val="StyleUnderlined11ptChar"/>
    <w:qFormat/>
    <w:rsid w:val="00B20771"/>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B20771"/>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B20771"/>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B20771"/>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B20771"/>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B20771"/>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B20771"/>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B20771"/>
    <w:rPr>
      <w:rFonts w:ascii="Times New Roman" w:eastAsia="Calibri" w:hAnsi="Times New Roman" w:cs="Times New Roman"/>
      <w:sz w:val="16"/>
    </w:rPr>
  </w:style>
  <w:style w:type="paragraph" w:customStyle="1" w:styleId="Underlinestyle1">
    <w:name w:val="Underline style"/>
    <w:basedOn w:val="Normal"/>
    <w:qFormat/>
    <w:rsid w:val="00B20771"/>
    <w:pPr>
      <w:spacing w:after="0" w:line="240" w:lineRule="auto"/>
    </w:pPr>
    <w:rPr>
      <w:rFonts w:eastAsia="Calibri"/>
      <w:u w:val="single"/>
    </w:rPr>
  </w:style>
  <w:style w:type="character" w:customStyle="1" w:styleId="Style11ptUnderline3">
    <w:name w:val="Style 11 pt Underline3"/>
    <w:rsid w:val="00B20771"/>
    <w:rPr>
      <w:sz w:val="20"/>
      <w:u w:val="single"/>
    </w:rPr>
  </w:style>
  <w:style w:type="character" w:customStyle="1" w:styleId="StyleUnderlineCharChar9pt3">
    <w:name w:val="Style Underline Char Char + 9 pt3"/>
    <w:basedOn w:val="DefaultParagraphFont"/>
    <w:rsid w:val="00B2077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B20771"/>
    <w:rPr>
      <w:sz w:val="20"/>
      <w:u w:val="single"/>
    </w:rPr>
  </w:style>
  <w:style w:type="character" w:customStyle="1" w:styleId="Style9ptUnderline11">
    <w:name w:val="Style 9 pt Underline11"/>
    <w:rsid w:val="00B20771"/>
    <w:rPr>
      <w:sz w:val="20"/>
      <w:u w:val="single"/>
    </w:rPr>
  </w:style>
  <w:style w:type="character" w:customStyle="1" w:styleId="Style9ptBoldUnderline5">
    <w:name w:val="Style 9 pt Bold Underline5"/>
    <w:rsid w:val="00B20771"/>
    <w:rPr>
      <w:b/>
      <w:bCs/>
      <w:sz w:val="20"/>
      <w:u w:val="single"/>
    </w:rPr>
  </w:style>
  <w:style w:type="character" w:customStyle="1" w:styleId="UnderlineChar2CharChar">
    <w:name w:val="Underline Char2 Char Char"/>
    <w:rsid w:val="00B20771"/>
    <w:rPr>
      <w:szCs w:val="24"/>
      <w:u w:val="single"/>
      <w:lang w:val="en-US" w:eastAsia="en-US" w:bidi="ar-SA"/>
    </w:rPr>
  </w:style>
  <w:style w:type="character" w:customStyle="1" w:styleId="BoldandUnderlineChar2CharCharChar">
    <w:name w:val="Bold and Underline Char2 Char Char Char"/>
    <w:link w:val="BoldandUnderlineChar2CharChar"/>
    <w:rsid w:val="00B20771"/>
    <w:rPr>
      <w:b/>
      <w:u w:val="single"/>
    </w:rPr>
  </w:style>
  <w:style w:type="paragraph" w:customStyle="1" w:styleId="textboldChar">
    <w:name w:val="text bold Char"/>
    <w:basedOn w:val="Normal"/>
    <w:link w:val="textboldCharChar"/>
    <w:rsid w:val="00B20771"/>
    <w:pPr>
      <w:spacing w:after="0" w:line="240" w:lineRule="auto"/>
      <w:ind w:left="720"/>
    </w:pPr>
    <w:rPr>
      <w:rFonts w:eastAsia="Calibri"/>
      <w:b/>
      <w:sz w:val="24"/>
      <w:u w:val="thick"/>
    </w:rPr>
  </w:style>
  <w:style w:type="character" w:customStyle="1" w:styleId="textboldCharChar">
    <w:name w:val="text bold Char Char"/>
    <w:link w:val="textboldChar"/>
    <w:rsid w:val="00B20771"/>
    <w:rPr>
      <w:rFonts w:ascii="Calibri" w:eastAsia="Calibri" w:hAnsi="Calibri"/>
      <w:b/>
      <w:sz w:val="24"/>
      <w:u w:val="thick"/>
    </w:rPr>
  </w:style>
  <w:style w:type="character" w:customStyle="1" w:styleId="snapnoshots">
    <w:name w:val="snap_noshots"/>
    <w:basedOn w:val="DefaultParagraphFont"/>
    <w:rsid w:val="00B20771"/>
  </w:style>
  <w:style w:type="character" w:customStyle="1" w:styleId="cnbcsbhdcomp">
    <w:name w:val="cnbc_sbhd_comp"/>
    <w:rsid w:val="00B20771"/>
  </w:style>
  <w:style w:type="character" w:customStyle="1" w:styleId="blox-headline">
    <w:name w:val="blox-headline"/>
    <w:rsid w:val="00B20771"/>
  </w:style>
  <w:style w:type="character" w:customStyle="1" w:styleId="Heading2CharCharCharCharCharChar1CharChar">
    <w:name w:val="Heading 2 Char Char Char Char Char Char1 Char Char"/>
    <w:basedOn w:val="DefaultParagraphFont"/>
    <w:uiPriority w:val="99"/>
    <w:rsid w:val="00B20771"/>
    <w:rPr>
      <w:rFonts w:cs="Arial"/>
      <w:b/>
      <w:bCs/>
      <w:iCs/>
      <w:sz w:val="28"/>
      <w:lang w:val="en-US" w:eastAsia="en-US"/>
    </w:rPr>
  </w:style>
  <w:style w:type="character" w:customStyle="1" w:styleId="postsubtitle">
    <w:name w:val="post_subtitle"/>
    <w:basedOn w:val="DefaultParagraphFont"/>
    <w:rsid w:val="00B20771"/>
  </w:style>
  <w:style w:type="character" w:customStyle="1" w:styleId="NoterefInText">
    <w:name w:val="_NoterefInText"/>
    <w:uiPriority w:val="99"/>
    <w:rsid w:val="00B20771"/>
    <w:rPr>
      <w:rFonts w:cs="New Baskerville"/>
      <w:color w:val="000000"/>
    </w:rPr>
  </w:style>
  <w:style w:type="character" w:customStyle="1" w:styleId="postauthor">
    <w:name w:val="postauthor"/>
    <w:basedOn w:val="DefaultParagraphFont"/>
    <w:rsid w:val="00B20771"/>
  </w:style>
  <w:style w:type="paragraph" w:customStyle="1" w:styleId="notes-source-hasnotes">
    <w:name w:val="notes-source-hasnotes"/>
    <w:basedOn w:val="Normal"/>
    <w:qFormat/>
    <w:rsid w:val="00B20771"/>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B20771"/>
  </w:style>
  <w:style w:type="character" w:customStyle="1" w:styleId="thirdparty-logo">
    <w:name w:val="thirdparty-logo"/>
    <w:basedOn w:val="DefaultParagraphFont"/>
    <w:rsid w:val="00B20771"/>
  </w:style>
  <w:style w:type="paragraph" w:customStyle="1" w:styleId="articlemeta">
    <w:name w:val="articlemeta"/>
    <w:basedOn w:val="Normal"/>
    <w:qFormat/>
    <w:rsid w:val="00B20771"/>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B20771"/>
  </w:style>
  <w:style w:type="character" w:customStyle="1" w:styleId="print-footnote">
    <w:name w:val="print-footnote"/>
    <w:basedOn w:val="DefaultParagraphFont"/>
    <w:rsid w:val="00B20771"/>
  </w:style>
  <w:style w:type="character" w:customStyle="1" w:styleId="datestring">
    <w:name w:val="datestring"/>
    <w:basedOn w:val="DefaultParagraphFont"/>
    <w:rsid w:val="00B20771"/>
  </w:style>
  <w:style w:type="paragraph" w:customStyle="1" w:styleId="left">
    <w:name w:val="left"/>
    <w:basedOn w:val="Normal"/>
    <w:qFormat/>
    <w:rsid w:val="00B20771"/>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B20771"/>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B20771"/>
  </w:style>
  <w:style w:type="paragraph" w:customStyle="1" w:styleId="creditpostedmodified">
    <w:name w:val="credit_posted_modified"/>
    <w:basedOn w:val="Normal"/>
    <w:qFormat/>
    <w:rsid w:val="00B20771"/>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B20771"/>
  </w:style>
  <w:style w:type="character" w:customStyle="1" w:styleId="grd">
    <w:name w:val="grd"/>
    <w:basedOn w:val="DefaultParagraphFont"/>
    <w:rsid w:val="00B20771"/>
  </w:style>
  <w:style w:type="paragraph" w:customStyle="1" w:styleId="hs-text-container">
    <w:name w:val="hs-text-container"/>
    <w:basedOn w:val="Normal"/>
    <w:qFormat/>
    <w:rsid w:val="00B20771"/>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B20771"/>
  </w:style>
  <w:style w:type="character" w:customStyle="1" w:styleId="article-author-name">
    <w:name w:val="article-author-name"/>
    <w:basedOn w:val="DefaultParagraphFont"/>
    <w:rsid w:val="00B20771"/>
  </w:style>
  <w:style w:type="character" w:customStyle="1" w:styleId="bioexcerpt">
    <w:name w:val="bio_excerpt"/>
    <w:basedOn w:val="DefaultParagraphFont"/>
    <w:rsid w:val="00B20771"/>
  </w:style>
  <w:style w:type="character" w:customStyle="1" w:styleId="commentcount">
    <w:name w:val="comment_count"/>
    <w:basedOn w:val="DefaultParagraphFont"/>
    <w:rsid w:val="00B20771"/>
  </w:style>
  <w:style w:type="character" w:customStyle="1" w:styleId="searchtermshighlighted">
    <w:name w:val="searchtermshighlighted"/>
    <w:basedOn w:val="DefaultParagraphFont"/>
    <w:rsid w:val="00B20771"/>
  </w:style>
  <w:style w:type="character" w:customStyle="1" w:styleId="contributornametrigger">
    <w:name w:val="contributornametrigger"/>
    <w:basedOn w:val="DefaultParagraphFont"/>
    <w:rsid w:val="00B20771"/>
  </w:style>
  <w:style w:type="character" w:customStyle="1" w:styleId="bylinepipe">
    <w:name w:val="bylinepipe"/>
    <w:basedOn w:val="DefaultParagraphFont"/>
    <w:rsid w:val="00B20771"/>
  </w:style>
  <w:style w:type="character" w:customStyle="1" w:styleId="lucenesearchresulturlb">
    <w:name w:val="lucene_search_result_url_b"/>
    <w:basedOn w:val="DefaultParagraphFont"/>
    <w:rsid w:val="00B20771"/>
  </w:style>
  <w:style w:type="character" w:customStyle="1" w:styleId="faculty-title">
    <w:name w:val="faculty-title"/>
    <w:basedOn w:val="DefaultParagraphFont"/>
    <w:rsid w:val="00B20771"/>
  </w:style>
  <w:style w:type="character" w:customStyle="1" w:styleId="issue">
    <w:name w:val="issue"/>
    <w:basedOn w:val="DefaultParagraphFont"/>
    <w:rsid w:val="00B20771"/>
  </w:style>
  <w:style w:type="character" w:customStyle="1" w:styleId="pages">
    <w:name w:val="pages"/>
    <w:basedOn w:val="DefaultParagraphFont"/>
    <w:rsid w:val="00B20771"/>
  </w:style>
  <w:style w:type="character" w:customStyle="1" w:styleId="person">
    <w:name w:val="person"/>
    <w:basedOn w:val="DefaultParagraphFont"/>
    <w:rsid w:val="00B20771"/>
  </w:style>
  <w:style w:type="character" w:customStyle="1" w:styleId="corresponding">
    <w:name w:val="corresponding"/>
    <w:basedOn w:val="DefaultParagraphFont"/>
    <w:rsid w:val="00B20771"/>
  </w:style>
  <w:style w:type="paragraph" w:customStyle="1" w:styleId="entry-meta">
    <w:name w:val="entry-meta"/>
    <w:basedOn w:val="Normal"/>
    <w:qFormat/>
    <w:rsid w:val="00B20771"/>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B20771"/>
  </w:style>
  <w:style w:type="character" w:customStyle="1" w:styleId="post-category">
    <w:name w:val="post-category"/>
    <w:basedOn w:val="DefaultParagraphFont"/>
    <w:rsid w:val="00B20771"/>
  </w:style>
  <w:style w:type="paragraph" w:customStyle="1" w:styleId="articledetails">
    <w:name w:val="articledetails"/>
    <w:basedOn w:val="Normal"/>
    <w:qFormat/>
    <w:rsid w:val="00B20771"/>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B20771"/>
  </w:style>
  <w:style w:type="paragraph" w:customStyle="1" w:styleId="aff">
    <w:name w:val="aff"/>
    <w:basedOn w:val="Normal"/>
    <w:qFormat/>
    <w:rsid w:val="00B20771"/>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B20771"/>
  </w:style>
  <w:style w:type="character" w:customStyle="1" w:styleId="entry-author-name">
    <w:name w:val="entry-author-name"/>
    <w:basedOn w:val="DefaultParagraphFont"/>
    <w:rsid w:val="00B20771"/>
  </w:style>
  <w:style w:type="character" w:customStyle="1" w:styleId="contrib-degrees">
    <w:name w:val="contrib-degrees"/>
    <w:basedOn w:val="DefaultParagraphFont"/>
    <w:rsid w:val="00B20771"/>
  </w:style>
  <w:style w:type="character" w:customStyle="1" w:styleId="contrib-on-behalf-of">
    <w:name w:val="contrib-on-behalf-of"/>
    <w:basedOn w:val="DefaultParagraphFont"/>
    <w:rsid w:val="00B20771"/>
  </w:style>
  <w:style w:type="character" w:customStyle="1" w:styleId="pubtime">
    <w:name w:val="pubtime"/>
    <w:basedOn w:val="DefaultParagraphFont"/>
    <w:rsid w:val="00B20771"/>
  </w:style>
  <w:style w:type="character" w:customStyle="1" w:styleId="fbcommentscount">
    <w:name w:val="fb_comments_count"/>
    <w:basedOn w:val="DefaultParagraphFont"/>
    <w:rsid w:val="00B20771"/>
  </w:style>
  <w:style w:type="character" w:customStyle="1" w:styleId="stsharethiscustom">
    <w:name w:val="st_sharethis_custom"/>
    <w:basedOn w:val="DefaultParagraphFont"/>
    <w:rsid w:val="00B20771"/>
  </w:style>
  <w:style w:type="paragraph" w:customStyle="1" w:styleId="permalinkable">
    <w:name w:val="permalinkable"/>
    <w:basedOn w:val="Normal"/>
    <w:qFormat/>
    <w:rsid w:val="00B20771"/>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B20771"/>
  </w:style>
  <w:style w:type="character" w:customStyle="1" w:styleId="articleauthor0">
    <w:name w:val="article_author"/>
    <w:basedOn w:val="DefaultParagraphFont"/>
    <w:rsid w:val="00B20771"/>
  </w:style>
  <w:style w:type="character" w:customStyle="1" w:styleId="articleissue">
    <w:name w:val="article_issue"/>
    <w:basedOn w:val="DefaultParagraphFont"/>
    <w:rsid w:val="00B20771"/>
  </w:style>
  <w:style w:type="character" w:customStyle="1" w:styleId="a-size-large">
    <w:name w:val="a-size-large"/>
    <w:basedOn w:val="DefaultParagraphFont"/>
    <w:rsid w:val="00B20771"/>
  </w:style>
  <w:style w:type="character" w:customStyle="1" w:styleId="a-size-medium">
    <w:name w:val="a-size-medium"/>
    <w:basedOn w:val="DefaultParagraphFont"/>
    <w:rsid w:val="00B20771"/>
  </w:style>
  <w:style w:type="character" w:customStyle="1" w:styleId="contribution">
    <w:name w:val="contribution"/>
    <w:basedOn w:val="DefaultParagraphFont"/>
    <w:rsid w:val="00B20771"/>
  </w:style>
  <w:style w:type="character" w:customStyle="1" w:styleId="a-color-secondary">
    <w:name w:val="a-color-secondary"/>
    <w:basedOn w:val="DefaultParagraphFont"/>
    <w:rsid w:val="00B20771"/>
  </w:style>
  <w:style w:type="paragraph" w:customStyle="1" w:styleId="sbyline">
    <w:name w:val="sbyline"/>
    <w:basedOn w:val="Normal"/>
    <w:qFormat/>
    <w:rsid w:val="00B20771"/>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B20771"/>
  </w:style>
  <w:style w:type="character" w:customStyle="1" w:styleId="ui-staffline">
    <w:name w:val="ui-staffline"/>
    <w:basedOn w:val="DefaultParagraphFont"/>
    <w:rsid w:val="00B20771"/>
  </w:style>
  <w:style w:type="paragraph" w:customStyle="1" w:styleId="promotion-tag-p">
    <w:name w:val="promotion-tag-p"/>
    <w:basedOn w:val="Normal"/>
    <w:qFormat/>
    <w:rsid w:val="00B20771"/>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B20771"/>
  </w:style>
  <w:style w:type="character" w:customStyle="1" w:styleId="specialissuelabel">
    <w:name w:val="specialissuelabel"/>
    <w:basedOn w:val="DefaultParagraphFont"/>
    <w:rsid w:val="00B20771"/>
  </w:style>
  <w:style w:type="character" w:customStyle="1" w:styleId="wp-smiley">
    <w:name w:val="wp-smiley"/>
    <w:basedOn w:val="DefaultParagraphFont"/>
    <w:rsid w:val="00B20771"/>
  </w:style>
  <w:style w:type="character" w:customStyle="1" w:styleId="artjournal">
    <w:name w:val="art_journal"/>
    <w:basedOn w:val="DefaultParagraphFont"/>
    <w:rsid w:val="00B20771"/>
  </w:style>
  <w:style w:type="character" w:customStyle="1" w:styleId="artdatevolumeissuepart">
    <w:name w:val="art_datevolumeissuepart"/>
    <w:basedOn w:val="DefaultParagraphFont"/>
    <w:rsid w:val="00B20771"/>
  </w:style>
  <w:style w:type="character" w:customStyle="1" w:styleId="artpages">
    <w:name w:val="art_pages"/>
    <w:basedOn w:val="DefaultParagraphFont"/>
    <w:rsid w:val="00B20771"/>
  </w:style>
  <w:style w:type="paragraph" w:customStyle="1" w:styleId="lede">
    <w:name w:val="lede"/>
    <w:basedOn w:val="Normal"/>
    <w:qFormat/>
    <w:rsid w:val="00B20771"/>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B20771"/>
  </w:style>
  <w:style w:type="character" w:customStyle="1" w:styleId="degree">
    <w:name w:val="degree"/>
    <w:basedOn w:val="DefaultParagraphFont"/>
    <w:rsid w:val="00B20771"/>
  </w:style>
  <w:style w:type="character" w:customStyle="1" w:styleId="major">
    <w:name w:val="major"/>
    <w:basedOn w:val="DefaultParagraphFont"/>
    <w:rsid w:val="00B20771"/>
  </w:style>
  <w:style w:type="character" w:customStyle="1" w:styleId="views">
    <w:name w:val="views"/>
    <w:basedOn w:val="DefaultParagraphFont"/>
    <w:rsid w:val="00B20771"/>
  </w:style>
  <w:style w:type="character" w:customStyle="1" w:styleId="stmainservices">
    <w:name w:val="stmainservices"/>
    <w:basedOn w:val="DefaultParagraphFont"/>
    <w:rsid w:val="00B20771"/>
  </w:style>
  <w:style w:type="character" w:customStyle="1" w:styleId="stbubblehcount">
    <w:name w:val="stbubble_hcount"/>
    <w:basedOn w:val="DefaultParagraphFont"/>
    <w:rsid w:val="00B20771"/>
  </w:style>
  <w:style w:type="paragraph" w:customStyle="1" w:styleId="Document">
    <w:name w:val="_Document"/>
    <w:basedOn w:val="Default"/>
    <w:next w:val="Default"/>
    <w:uiPriority w:val="99"/>
    <w:qFormat/>
    <w:rsid w:val="00B20771"/>
    <w:rPr>
      <w:rFonts w:ascii="New Baskerville" w:eastAsiaTheme="minorEastAsia" w:hAnsi="New Baskerville"/>
      <w:color w:val="auto"/>
    </w:rPr>
  </w:style>
  <w:style w:type="paragraph" w:customStyle="1" w:styleId="SubHead1">
    <w:name w:val="_SubHead1"/>
    <w:basedOn w:val="Default"/>
    <w:next w:val="Default"/>
    <w:uiPriority w:val="99"/>
    <w:qFormat/>
    <w:rsid w:val="00B20771"/>
    <w:rPr>
      <w:rFonts w:ascii="New Baskerville" w:eastAsiaTheme="minorEastAsia" w:hAnsi="New Baskerville"/>
      <w:color w:val="auto"/>
    </w:rPr>
  </w:style>
  <w:style w:type="paragraph" w:customStyle="1" w:styleId="SubHead2">
    <w:name w:val="_SubHead2"/>
    <w:basedOn w:val="Default"/>
    <w:next w:val="Default"/>
    <w:uiPriority w:val="99"/>
    <w:qFormat/>
    <w:rsid w:val="00B20771"/>
    <w:rPr>
      <w:rFonts w:ascii="New Baskerville" w:eastAsiaTheme="minorEastAsia" w:hAnsi="New Baskerville"/>
      <w:color w:val="auto"/>
    </w:rPr>
  </w:style>
  <w:style w:type="paragraph" w:customStyle="1" w:styleId="collapsed-hide">
    <w:name w:val="collapsed-hide"/>
    <w:basedOn w:val="Normal"/>
    <w:qFormat/>
    <w:rsid w:val="00B20771"/>
    <w:pPr>
      <w:spacing w:before="100" w:beforeAutospacing="1" w:after="100" w:afterAutospacing="1" w:line="240" w:lineRule="auto"/>
    </w:pPr>
    <w:rPr>
      <w:rFonts w:ascii="Times" w:hAnsi="Times"/>
      <w:sz w:val="20"/>
      <w:szCs w:val="20"/>
    </w:rPr>
  </w:style>
  <w:style w:type="paragraph" w:customStyle="1" w:styleId="odd">
    <w:name w:val="odd"/>
    <w:basedOn w:val="Normal"/>
    <w:qFormat/>
    <w:rsid w:val="00B20771"/>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B20771"/>
  </w:style>
  <w:style w:type="character" w:customStyle="1" w:styleId="tolocaltime">
    <w:name w:val="tolocaltime"/>
    <w:basedOn w:val="DefaultParagraphFont"/>
    <w:rsid w:val="00B20771"/>
  </w:style>
  <w:style w:type="character" w:customStyle="1" w:styleId="pb-byline">
    <w:name w:val="pb-byline"/>
    <w:basedOn w:val="DefaultParagraphFont"/>
    <w:rsid w:val="00B20771"/>
  </w:style>
  <w:style w:type="character" w:customStyle="1" w:styleId="pb-timestamp">
    <w:name w:val="pb-timestamp"/>
    <w:basedOn w:val="DefaultParagraphFont"/>
    <w:rsid w:val="00B20771"/>
  </w:style>
  <w:style w:type="character" w:customStyle="1" w:styleId="posted-on">
    <w:name w:val="posted-on"/>
    <w:basedOn w:val="DefaultParagraphFont"/>
    <w:rsid w:val="00B20771"/>
  </w:style>
  <w:style w:type="character" w:customStyle="1" w:styleId="even">
    <w:name w:val="even"/>
    <w:basedOn w:val="DefaultParagraphFont"/>
    <w:rsid w:val="00B20771"/>
  </w:style>
  <w:style w:type="character" w:customStyle="1" w:styleId="foreground">
    <w:name w:val="foreground"/>
    <w:basedOn w:val="DefaultParagraphFont"/>
    <w:rsid w:val="00B20771"/>
  </w:style>
  <w:style w:type="paragraph" w:customStyle="1" w:styleId="volissue">
    <w:name w:val="volissue"/>
    <w:basedOn w:val="Normal"/>
    <w:qFormat/>
    <w:rsid w:val="00B20771"/>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B20771"/>
  </w:style>
  <w:style w:type="character" w:customStyle="1" w:styleId="articledate">
    <w:name w:val="articledate"/>
    <w:basedOn w:val="DefaultParagraphFont"/>
    <w:rsid w:val="00B20771"/>
  </w:style>
  <w:style w:type="character" w:customStyle="1" w:styleId="post-byline">
    <w:name w:val="post-byline"/>
    <w:basedOn w:val="DefaultParagraphFont"/>
    <w:rsid w:val="00B20771"/>
  </w:style>
  <w:style w:type="character" w:customStyle="1" w:styleId="upper">
    <w:name w:val="upper"/>
    <w:basedOn w:val="DefaultParagraphFont"/>
    <w:rsid w:val="00B20771"/>
  </w:style>
  <w:style w:type="character" w:customStyle="1" w:styleId="metadate">
    <w:name w:val="meta_date"/>
    <w:basedOn w:val="DefaultParagraphFont"/>
    <w:rsid w:val="00B20771"/>
  </w:style>
  <w:style w:type="character" w:customStyle="1" w:styleId="fa">
    <w:name w:val="fa"/>
    <w:basedOn w:val="DefaultParagraphFont"/>
    <w:rsid w:val="00B20771"/>
  </w:style>
  <w:style w:type="character" w:customStyle="1" w:styleId="longname">
    <w:name w:val="longname"/>
    <w:basedOn w:val="DefaultParagraphFont"/>
    <w:rsid w:val="00B20771"/>
  </w:style>
  <w:style w:type="character" w:customStyle="1" w:styleId="echocontainer">
    <w:name w:val="echo_container"/>
    <w:basedOn w:val="DefaultParagraphFont"/>
    <w:rsid w:val="00B20771"/>
  </w:style>
  <w:style w:type="character" w:customStyle="1" w:styleId="comment-display">
    <w:name w:val="comment-display"/>
    <w:basedOn w:val="DefaultParagraphFont"/>
    <w:rsid w:val="00B20771"/>
  </w:style>
  <w:style w:type="paragraph" w:customStyle="1" w:styleId="comment-count-label">
    <w:name w:val="comment-count-label"/>
    <w:basedOn w:val="Normal"/>
    <w:rsid w:val="00B20771"/>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B20771"/>
  </w:style>
  <w:style w:type="character" w:customStyle="1" w:styleId="discussion-policy">
    <w:name w:val="discussion-policy"/>
    <w:basedOn w:val="DefaultParagraphFont"/>
    <w:rsid w:val="00B20771"/>
  </w:style>
  <w:style w:type="character" w:customStyle="1" w:styleId="echo-apps-conversations-streamcaption">
    <w:name w:val="echo-apps-conversations-streamcaption"/>
    <w:basedOn w:val="DefaultParagraphFont"/>
    <w:rsid w:val="00B20771"/>
  </w:style>
  <w:style w:type="character" w:customStyle="1" w:styleId="echo-streamserver-controls-stream-item-text">
    <w:name w:val="echo-streamserver-controls-stream-item-text"/>
    <w:basedOn w:val="DefaultParagraphFont"/>
    <w:rsid w:val="00B20771"/>
  </w:style>
  <w:style w:type="character" w:customStyle="1" w:styleId="echo-streamserver-controls-facepile-more">
    <w:name w:val="echo-streamserver-controls-facepile-more"/>
    <w:basedOn w:val="DefaultParagraphFont"/>
    <w:rsid w:val="00B20771"/>
  </w:style>
  <w:style w:type="character" w:customStyle="1" w:styleId="echo-primaryfont">
    <w:name w:val="echo-primaryfont"/>
    <w:basedOn w:val="DefaultParagraphFont"/>
    <w:rsid w:val="00B20771"/>
  </w:style>
  <w:style w:type="character" w:customStyle="1" w:styleId="section">
    <w:name w:val="section"/>
    <w:basedOn w:val="DefaultParagraphFont"/>
    <w:rsid w:val="00B20771"/>
  </w:style>
  <w:style w:type="character" w:customStyle="1" w:styleId="wpsr-txt-headline">
    <w:name w:val="wpsr-txt-headline"/>
    <w:basedOn w:val="DefaultParagraphFont"/>
    <w:rsid w:val="00B20771"/>
  </w:style>
  <w:style w:type="character" w:customStyle="1" w:styleId="asset-metabar-author">
    <w:name w:val="asset-metabar-author"/>
    <w:basedOn w:val="DefaultParagraphFont"/>
    <w:rsid w:val="00B20771"/>
  </w:style>
  <w:style w:type="character" w:customStyle="1" w:styleId="asset-metabar-time">
    <w:name w:val="asset-metabar-time"/>
    <w:basedOn w:val="DefaultParagraphFont"/>
    <w:rsid w:val="00B20771"/>
  </w:style>
  <w:style w:type="character" w:customStyle="1" w:styleId="eza-dateline">
    <w:name w:val="eza-dateline"/>
    <w:basedOn w:val="DefaultParagraphFont"/>
    <w:rsid w:val="00B20771"/>
  </w:style>
  <w:style w:type="character" w:customStyle="1" w:styleId="eza-authors">
    <w:name w:val="eza-authors"/>
    <w:basedOn w:val="DefaultParagraphFont"/>
    <w:rsid w:val="00B20771"/>
  </w:style>
  <w:style w:type="character" w:customStyle="1" w:styleId="csmstaff">
    <w:name w:val="csm_staff"/>
    <w:basedOn w:val="DefaultParagraphFont"/>
    <w:rsid w:val="00B20771"/>
  </w:style>
  <w:style w:type="paragraph" w:customStyle="1" w:styleId="mol-para-with-font">
    <w:name w:val="mol-para-with-font"/>
    <w:basedOn w:val="Normal"/>
    <w:rsid w:val="00B20771"/>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B20771"/>
  </w:style>
  <w:style w:type="character" w:customStyle="1" w:styleId="byline-text">
    <w:name w:val="byline-text"/>
    <w:basedOn w:val="DefaultParagraphFont"/>
    <w:rsid w:val="00B20771"/>
  </w:style>
  <w:style w:type="character" w:customStyle="1" w:styleId="itemauthor">
    <w:name w:val="itemauthor"/>
    <w:basedOn w:val="DefaultParagraphFont"/>
    <w:rsid w:val="00B20771"/>
  </w:style>
  <w:style w:type="character" w:customStyle="1" w:styleId="itemdatecreated">
    <w:name w:val="itemdatecreated"/>
    <w:basedOn w:val="DefaultParagraphFont"/>
    <w:rsid w:val="00B20771"/>
  </w:style>
  <w:style w:type="character" w:customStyle="1" w:styleId="slug-metadata-note">
    <w:name w:val="slug-metadata-note"/>
    <w:basedOn w:val="DefaultParagraphFont"/>
    <w:rsid w:val="00B20771"/>
  </w:style>
  <w:style w:type="character" w:customStyle="1" w:styleId="drop-capped">
    <w:name w:val="drop-capped"/>
    <w:basedOn w:val="DefaultParagraphFont"/>
    <w:rsid w:val="00B20771"/>
  </w:style>
  <w:style w:type="paragraph" w:customStyle="1" w:styleId="articleopinion-standfirst">
    <w:name w:val="articleopinion-standfirst"/>
    <w:basedOn w:val="Normal"/>
    <w:rsid w:val="00B20771"/>
    <w:pPr>
      <w:spacing w:before="100" w:beforeAutospacing="1" w:after="100" w:afterAutospacing="1" w:line="240" w:lineRule="auto"/>
    </w:pPr>
    <w:rPr>
      <w:rFonts w:ascii="Times" w:hAnsi="Times"/>
      <w:sz w:val="20"/>
      <w:szCs w:val="20"/>
    </w:rPr>
  </w:style>
  <w:style w:type="paragraph" w:customStyle="1" w:styleId="snippet">
    <w:name w:val="snippet"/>
    <w:basedOn w:val="Normal"/>
    <w:rsid w:val="00B20771"/>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B20771"/>
  </w:style>
  <w:style w:type="character" w:customStyle="1" w:styleId="view-count">
    <w:name w:val="view-count"/>
    <w:basedOn w:val="DefaultParagraphFont"/>
    <w:rsid w:val="00B20771"/>
  </w:style>
  <w:style w:type="character" w:customStyle="1" w:styleId="rupee">
    <w:name w:val="rupee"/>
    <w:basedOn w:val="DefaultParagraphFont"/>
    <w:rsid w:val="00B20771"/>
  </w:style>
  <w:style w:type="character" w:customStyle="1" w:styleId="grey1">
    <w:name w:val="grey1"/>
    <w:basedOn w:val="DefaultParagraphFont"/>
    <w:rsid w:val="00B20771"/>
  </w:style>
  <w:style w:type="paragraph" w:customStyle="1" w:styleId="Pa13">
    <w:name w:val="Pa13"/>
    <w:basedOn w:val="Default"/>
    <w:next w:val="Default"/>
    <w:uiPriority w:val="99"/>
    <w:rsid w:val="00B20771"/>
    <w:pPr>
      <w:spacing w:line="201" w:lineRule="atLeast"/>
    </w:pPr>
    <w:rPr>
      <w:rFonts w:eastAsiaTheme="minorEastAsia"/>
      <w:color w:val="auto"/>
    </w:rPr>
  </w:style>
  <w:style w:type="paragraph" w:customStyle="1" w:styleId="Pa14">
    <w:name w:val="Pa14"/>
    <w:basedOn w:val="Default"/>
    <w:next w:val="Default"/>
    <w:uiPriority w:val="99"/>
    <w:qFormat/>
    <w:rsid w:val="00B20771"/>
    <w:pPr>
      <w:spacing w:line="241" w:lineRule="atLeast"/>
    </w:pPr>
    <w:rPr>
      <w:rFonts w:eastAsiaTheme="minorEastAsia"/>
      <w:color w:val="auto"/>
    </w:rPr>
  </w:style>
  <w:style w:type="paragraph" w:customStyle="1" w:styleId="Pa9">
    <w:name w:val="Pa9"/>
    <w:basedOn w:val="Default"/>
    <w:next w:val="Default"/>
    <w:uiPriority w:val="99"/>
    <w:rsid w:val="00B20771"/>
    <w:pPr>
      <w:spacing w:line="241" w:lineRule="atLeast"/>
    </w:pPr>
    <w:rPr>
      <w:rFonts w:ascii="Gill Sans" w:eastAsiaTheme="minorEastAsia" w:hAnsi="Gill Sans"/>
      <w:color w:val="auto"/>
    </w:rPr>
  </w:style>
  <w:style w:type="character" w:customStyle="1" w:styleId="bureau">
    <w:name w:val="bureau"/>
    <w:basedOn w:val="DefaultParagraphFont"/>
    <w:rsid w:val="00B20771"/>
  </w:style>
  <w:style w:type="character" w:customStyle="1" w:styleId="reporttitle">
    <w:name w:val="report_title"/>
    <w:basedOn w:val="DefaultParagraphFont"/>
    <w:rsid w:val="00B20771"/>
  </w:style>
  <w:style w:type="character" w:customStyle="1" w:styleId="documenttype-longreleases">
    <w:name w:val="document_type_-_long_releases"/>
    <w:basedOn w:val="DefaultParagraphFont"/>
    <w:rsid w:val="00B20771"/>
  </w:style>
  <w:style w:type="character" w:customStyle="1" w:styleId="alt-date">
    <w:name w:val="alt-date"/>
    <w:basedOn w:val="DefaultParagraphFont"/>
    <w:rsid w:val="00B20771"/>
  </w:style>
  <w:style w:type="character" w:customStyle="1" w:styleId="entry-byline">
    <w:name w:val="entry-byline"/>
    <w:basedOn w:val="DefaultParagraphFont"/>
    <w:rsid w:val="00B20771"/>
  </w:style>
  <w:style w:type="character" w:customStyle="1" w:styleId="taglinecontrib">
    <w:name w:val="tagline_contrib"/>
    <w:basedOn w:val="DefaultParagraphFont"/>
    <w:rsid w:val="00B20771"/>
  </w:style>
  <w:style w:type="character" w:customStyle="1" w:styleId="articledate0">
    <w:name w:val="article_date"/>
    <w:basedOn w:val="DefaultParagraphFont"/>
    <w:rsid w:val="00B20771"/>
  </w:style>
  <w:style w:type="paragraph" w:customStyle="1" w:styleId="hg-daily">
    <w:name w:val="hg-daily"/>
    <w:basedOn w:val="Normal"/>
    <w:rsid w:val="00B20771"/>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B20771"/>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B20771"/>
  </w:style>
  <w:style w:type="character" w:customStyle="1" w:styleId="text-label">
    <w:name w:val="text-label"/>
    <w:basedOn w:val="DefaultParagraphFont"/>
    <w:rsid w:val="00B20771"/>
  </w:style>
  <w:style w:type="character" w:customStyle="1" w:styleId="metad">
    <w:name w:val="metad"/>
    <w:rsid w:val="00B20771"/>
  </w:style>
  <w:style w:type="character" w:customStyle="1" w:styleId="justify1">
    <w:name w:val="justify1"/>
    <w:rsid w:val="00B20771"/>
  </w:style>
  <w:style w:type="paragraph" w:customStyle="1" w:styleId="TOC3Char">
    <w:name w:val="TOC 3 Char"/>
    <w:basedOn w:val="Normal"/>
    <w:next w:val="Normal"/>
    <w:rsid w:val="00B20771"/>
    <w:pPr>
      <w:spacing w:after="0" w:line="240" w:lineRule="auto"/>
    </w:pPr>
    <w:rPr>
      <w:rFonts w:eastAsia="Times New Roman"/>
      <w:sz w:val="24"/>
      <w:szCs w:val="20"/>
    </w:rPr>
  </w:style>
  <w:style w:type="paragraph" w:customStyle="1" w:styleId="TOC1Char">
    <w:name w:val="TOC 1 Char"/>
    <w:basedOn w:val="Normal"/>
    <w:next w:val="Normal"/>
    <w:rsid w:val="00B20771"/>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B20771"/>
    <w:pPr>
      <w:spacing w:after="0" w:line="240" w:lineRule="auto"/>
      <w:jc w:val="both"/>
    </w:pPr>
    <w:rPr>
      <w:rFonts w:eastAsia="Times New Roman"/>
      <w:i/>
      <w:iCs/>
      <w:color w:val="000000"/>
    </w:rPr>
  </w:style>
  <w:style w:type="character" w:customStyle="1" w:styleId="MediumGrid11">
    <w:name w:val="Medium Grid 11"/>
    <w:uiPriority w:val="99"/>
    <w:rsid w:val="00B20771"/>
    <w:rPr>
      <w:color w:val="808080"/>
    </w:rPr>
  </w:style>
  <w:style w:type="paragraph" w:customStyle="1" w:styleId="PlaceholderText2">
    <w:name w:val="Placeholder Text2"/>
    <w:basedOn w:val="Normal"/>
    <w:uiPriority w:val="99"/>
    <w:rsid w:val="00B20771"/>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B20771"/>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B20771"/>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B20771"/>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B20771"/>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B20771"/>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B20771"/>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B20771"/>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B20771"/>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B20771"/>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B20771"/>
  </w:style>
  <w:style w:type="character" w:customStyle="1" w:styleId="s2">
    <w:name w:val="s2"/>
    <w:basedOn w:val="DefaultParagraphFont"/>
    <w:rsid w:val="00B20771"/>
  </w:style>
  <w:style w:type="character" w:customStyle="1" w:styleId="s1">
    <w:name w:val="s1"/>
    <w:basedOn w:val="DefaultParagraphFont"/>
    <w:rsid w:val="00B20771"/>
  </w:style>
  <w:style w:type="paragraph" w:customStyle="1" w:styleId="LanguageEditing">
    <w:name w:val="Language Editing"/>
    <w:basedOn w:val="Normal"/>
    <w:link w:val="LanguageEditingChar"/>
    <w:qFormat/>
    <w:rsid w:val="00B20771"/>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B20771"/>
    <w:rPr>
      <w:rFonts w:ascii="Calibri" w:eastAsia="Times New Roman" w:hAnsi="Calibri"/>
      <w:strike/>
    </w:rPr>
  </w:style>
  <w:style w:type="character" w:customStyle="1" w:styleId="action-menu-toggled-item">
    <w:name w:val="action-menu-toggled-item"/>
    <w:basedOn w:val="DefaultParagraphFont"/>
    <w:rsid w:val="00B20771"/>
    <w:rPr>
      <w:rFonts w:ascii="Times New Roman" w:hAnsi="Times New Roman"/>
    </w:rPr>
  </w:style>
  <w:style w:type="character" w:customStyle="1" w:styleId="1Tag">
    <w:name w:val="1) Tag"/>
    <w:rsid w:val="00B2077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B2077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B2077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B2077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B2077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B20771"/>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B20771"/>
    <w:rPr>
      <w:rFonts w:ascii="Calibri" w:eastAsia="Times New Roman" w:hAnsi="Calibri"/>
      <w:b/>
      <w:caps/>
      <w:sz w:val="40"/>
      <w:szCs w:val="40"/>
    </w:rPr>
  </w:style>
  <w:style w:type="paragraph" w:customStyle="1" w:styleId="Strikethrough0">
    <w:name w:val="Strikethrough"/>
    <w:basedOn w:val="Normal"/>
    <w:link w:val="StrikethroughChar"/>
    <w:qFormat/>
    <w:rsid w:val="00B20771"/>
    <w:pPr>
      <w:spacing w:after="0" w:line="240" w:lineRule="auto"/>
    </w:pPr>
    <w:rPr>
      <w:strike/>
    </w:rPr>
  </w:style>
  <w:style w:type="character" w:customStyle="1" w:styleId="StrikethroughChar">
    <w:name w:val="Strikethrough Char"/>
    <w:basedOn w:val="DefaultParagraphFont"/>
    <w:link w:val="Strikethrough0"/>
    <w:rsid w:val="00B20771"/>
    <w:rPr>
      <w:rFonts w:ascii="Calibri" w:hAnsi="Calibri"/>
      <w:strike/>
    </w:rPr>
  </w:style>
  <w:style w:type="character" w:styleId="SubtleReference">
    <w:name w:val="Subtle Reference"/>
    <w:basedOn w:val="DefaultParagraphFont"/>
    <w:uiPriority w:val="31"/>
    <w:rsid w:val="00B2077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B20771"/>
    <w:pPr>
      <w:spacing w:after="0" w:line="240" w:lineRule="auto"/>
    </w:pPr>
    <w:rPr>
      <w:rFonts w:asciiTheme="minorHAnsi" w:hAnsiTheme="minorHAnsi"/>
      <w:bCs/>
    </w:rPr>
  </w:style>
  <w:style w:type="character" w:customStyle="1" w:styleId="BoxBoldUnderline">
    <w:name w:val="Box Bold Underline"/>
    <w:rsid w:val="00B2077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B20771"/>
    <w:pPr>
      <w:spacing w:after="0" w:line="240" w:lineRule="auto"/>
    </w:pPr>
    <w:rPr>
      <w:rFonts w:eastAsia="Times New Roman"/>
      <w:sz w:val="24"/>
    </w:rPr>
  </w:style>
  <w:style w:type="character" w:customStyle="1" w:styleId="NormalF6Char">
    <w:name w:val="Normal F6 Char"/>
    <w:link w:val="NormalF6"/>
    <w:rsid w:val="00B20771"/>
    <w:rPr>
      <w:rFonts w:ascii="Calibri" w:eastAsia="Times New Roman" w:hAnsi="Calibri"/>
      <w:sz w:val="24"/>
    </w:rPr>
  </w:style>
  <w:style w:type="paragraph" w:customStyle="1" w:styleId="TagNew">
    <w:name w:val="Tag New"/>
    <w:qFormat/>
    <w:rsid w:val="00B20771"/>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B20771"/>
    <w:rPr>
      <w:b/>
      <w:bCs/>
      <w:sz w:val="20"/>
      <w:u w:val="single"/>
      <w:bdr w:val="single" w:sz="4" w:space="0" w:color="auto"/>
    </w:rPr>
  </w:style>
  <w:style w:type="character" w:customStyle="1" w:styleId="postby">
    <w:name w:val="post_by"/>
    <w:rsid w:val="00B20771"/>
  </w:style>
  <w:style w:type="character" w:customStyle="1" w:styleId="postdate">
    <w:name w:val="post_date"/>
    <w:rsid w:val="00B20771"/>
  </w:style>
  <w:style w:type="character" w:customStyle="1" w:styleId="moretop">
    <w:name w:val="more_top"/>
    <w:rsid w:val="00B20771"/>
  </w:style>
  <w:style w:type="paragraph" w:customStyle="1" w:styleId="TagNew0">
    <w:name w:val="Tag_New"/>
    <w:qFormat/>
    <w:rsid w:val="00B20771"/>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B20771"/>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B20771"/>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B20771"/>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B20771"/>
    <w:rPr>
      <w:rFonts w:ascii="Times New Roman" w:hAnsi="Times New Roman"/>
      <w:sz w:val="20"/>
      <w:szCs w:val="20"/>
      <w:u w:val="single"/>
    </w:rPr>
  </w:style>
  <w:style w:type="character" w:customStyle="1" w:styleId="allocatoragentsleft">
    <w:name w:val="al_locatoragentsleft"/>
    <w:basedOn w:val="DefaultParagraphFont"/>
    <w:rsid w:val="00B20771"/>
  </w:style>
  <w:style w:type="character" w:customStyle="1" w:styleId="Style12ptBoldUnderline1">
    <w:name w:val="Style 12 pt Bold Underline1"/>
    <w:rsid w:val="00B20771"/>
    <w:rPr>
      <w:b/>
      <w:bCs/>
      <w:sz w:val="24"/>
      <w:u w:val="single"/>
    </w:rPr>
  </w:style>
  <w:style w:type="paragraph" w:customStyle="1" w:styleId="Carding">
    <w:name w:val="Carding"/>
    <w:basedOn w:val="Normal"/>
    <w:uiPriority w:val="99"/>
    <w:qFormat/>
    <w:rsid w:val="00B20771"/>
    <w:pPr>
      <w:spacing w:after="0" w:line="240" w:lineRule="auto"/>
    </w:pPr>
    <w:rPr>
      <w:rFonts w:eastAsia="Times New Roman"/>
      <w:sz w:val="18"/>
    </w:rPr>
  </w:style>
  <w:style w:type="character" w:customStyle="1" w:styleId="aunderline1">
    <w:name w:val="aunderline"/>
    <w:qFormat/>
    <w:rsid w:val="00B20771"/>
    <w:rPr>
      <w:rFonts w:ascii="Times New Roman" w:hAnsi="Times New Roman"/>
      <w:sz w:val="20"/>
      <w:szCs w:val="24"/>
      <w:u w:val="thick"/>
    </w:rPr>
  </w:style>
  <w:style w:type="character" w:customStyle="1" w:styleId="StyleStyle4CharTimesNewRoman11ptBold">
    <w:name w:val="Style Style4 Char + Times New Roman 11 pt Bold"/>
    <w:rsid w:val="00B20771"/>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B20771"/>
  </w:style>
  <w:style w:type="character" w:customStyle="1" w:styleId="sensecontent">
    <w:name w:val="sense_content"/>
    <w:basedOn w:val="DefaultParagraphFont"/>
    <w:rsid w:val="00B20771"/>
  </w:style>
  <w:style w:type="character" w:customStyle="1" w:styleId="vi">
    <w:name w:val="vi"/>
    <w:basedOn w:val="DefaultParagraphFont"/>
    <w:rsid w:val="00B20771"/>
  </w:style>
  <w:style w:type="character" w:customStyle="1" w:styleId="pagetitle0">
    <w:name w:val="pagetitle"/>
    <w:basedOn w:val="DefaultParagraphFont"/>
    <w:rsid w:val="00B20771"/>
  </w:style>
  <w:style w:type="paragraph" w:customStyle="1" w:styleId="NormalWeb8">
    <w:name w:val="Normal (Web)8"/>
    <w:basedOn w:val="Normal"/>
    <w:uiPriority w:val="99"/>
    <w:qFormat/>
    <w:rsid w:val="00B20771"/>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B20771"/>
    <w:rPr>
      <w:rFonts w:cs="Arial"/>
      <w:b/>
      <w:bCs/>
      <w:iCs/>
      <w:sz w:val="24"/>
      <w:szCs w:val="28"/>
      <w:lang w:val="en-US" w:eastAsia="en-US" w:bidi="ar-SA"/>
    </w:rPr>
  </w:style>
  <w:style w:type="character" w:customStyle="1" w:styleId="StyleUnderlineCharTimesBold">
    <w:name w:val="Style Underline Char + Times Bold"/>
    <w:rsid w:val="00B20771"/>
    <w:rPr>
      <w:rFonts w:ascii="Times" w:hAnsi="Times"/>
      <w:b w:val="0"/>
      <w:bCs/>
      <w:sz w:val="20"/>
      <w:u w:val="single"/>
    </w:rPr>
  </w:style>
  <w:style w:type="character" w:customStyle="1" w:styleId="blubigktbiz">
    <w:name w:val="blubigktbiz"/>
    <w:rsid w:val="00B20771"/>
  </w:style>
  <w:style w:type="character" w:customStyle="1" w:styleId="Style4CharChar">
    <w:name w:val="Style4 Char Char"/>
    <w:rsid w:val="00B20771"/>
    <w:rPr>
      <w:rFonts w:ascii="Arial Narrow" w:hAnsi="Arial Narrow"/>
      <w:noProof w:val="0"/>
      <w:szCs w:val="24"/>
      <w:u w:val="single"/>
      <w:lang w:val="en-US" w:eastAsia="en-US" w:bidi="ar-SA"/>
    </w:rPr>
  </w:style>
  <w:style w:type="character" w:customStyle="1" w:styleId="StyleEmphasisArial12ptBold">
    <w:name w:val="Style Emphasis + Arial 12 pt Bold"/>
    <w:rsid w:val="00B20771"/>
    <w:rPr>
      <w:rFonts w:ascii="Arial" w:hAnsi="Arial"/>
      <w:b/>
      <w:bCs/>
      <w:i/>
      <w:iCs/>
      <w:sz w:val="24"/>
    </w:rPr>
  </w:style>
  <w:style w:type="character" w:customStyle="1" w:styleId="super">
    <w:name w:val="super"/>
    <w:rsid w:val="00B20771"/>
  </w:style>
  <w:style w:type="character" w:customStyle="1" w:styleId="text30">
    <w:name w:val="text30"/>
    <w:rsid w:val="00B20771"/>
  </w:style>
  <w:style w:type="character" w:customStyle="1" w:styleId="uppercase">
    <w:name w:val="uppercase"/>
    <w:rsid w:val="00B20771"/>
  </w:style>
  <w:style w:type="character" w:customStyle="1" w:styleId="mainbody1">
    <w:name w:val="mainbody1"/>
    <w:rsid w:val="00B20771"/>
    <w:rPr>
      <w:rFonts w:ascii="Verdana" w:hAnsi="Verdana" w:hint="default"/>
      <w:color w:val="000000"/>
      <w:sz w:val="22"/>
      <w:szCs w:val="22"/>
    </w:rPr>
  </w:style>
  <w:style w:type="paragraph" w:customStyle="1" w:styleId="author-credentials">
    <w:name w:val="author-credentials"/>
    <w:basedOn w:val="Normal"/>
    <w:qFormat/>
    <w:rsid w:val="00B20771"/>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B20771"/>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B20771"/>
    <w:rPr>
      <w:b/>
      <w:bCs/>
      <w:u w:val="single"/>
    </w:rPr>
  </w:style>
  <w:style w:type="paragraph" w:customStyle="1" w:styleId="StyleUnderlined11ptBold">
    <w:name w:val="Style Underlined + 11 pt Bold"/>
    <w:basedOn w:val="underlined"/>
    <w:link w:val="StyleUnderlined11ptBoldChar"/>
    <w:qFormat/>
    <w:rsid w:val="00B20771"/>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B20771"/>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B20771"/>
    <w:rPr>
      <w:rFonts w:cs="Arial"/>
      <w:bCs/>
      <w:szCs w:val="26"/>
      <w:u w:val="single"/>
      <w:lang w:val="en-US" w:eastAsia="en-US" w:bidi="ar-SA"/>
    </w:rPr>
  </w:style>
  <w:style w:type="character" w:customStyle="1" w:styleId="StyleUnderlinePatternClearYellow">
    <w:name w:val="Style Underline Pattern: Clear (Yellow)"/>
    <w:basedOn w:val="DefaultParagraphFont"/>
    <w:rsid w:val="00B20771"/>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B20771"/>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B20771"/>
    <w:rPr>
      <w:rFonts w:eastAsia="Calibri"/>
      <w:u w:val="single"/>
    </w:rPr>
  </w:style>
  <w:style w:type="paragraph" w:customStyle="1" w:styleId="StyleStyleStyleCNA9ptBefore1pt8ptPatternClear">
    <w:name w:val="Style Style Style CN A + 9 pt Before:  1 pt + 8 pt + Pattern: Clear..."/>
    <w:basedOn w:val="Normal"/>
    <w:autoRedefine/>
    <w:rsid w:val="00B20771"/>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B20771"/>
    <w:rPr>
      <w:b w:val="0"/>
      <w:bCs/>
      <w:u w:val="single"/>
    </w:rPr>
  </w:style>
  <w:style w:type="character" w:customStyle="1" w:styleId="formatp">
    <w:name w:val="formatp"/>
    <w:rsid w:val="00B20771"/>
  </w:style>
  <w:style w:type="character" w:customStyle="1" w:styleId="yshortcutscs4-ndcor">
    <w:name w:val="yshortcuts cs4-ndcor"/>
    <w:rsid w:val="00B20771"/>
  </w:style>
  <w:style w:type="character" w:customStyle="1" w:styleId="price">
    <w:name w:val="price"/>
    <w:rsid w:val="00B20771"/>
  </w:style>
  <w:style w:type="character" w:customStyle="1" w:styleId="price-change">
    <w:name w:val="price-change"/>
    <w:rsid w:val="00B20771"/>
  </w:style>
  <w:style w:type="character" w:customStyle="1" w:styleId="percent-change">
    <w:name w:val="percent-change"/>
    <w:rsid w:val="00B20771"/>
  </w:style>
  <w:style w:type="character" w:customStyle="1" w:styleId="bibfont">
    <w:name w:val="bibfont"/>
    <w:rsid w:val="00B20771"/>
    <w:rPr>
      <w:rFonts w:cs="Times New Roman"/>
    </w:rPr>
  </w:style>
  <w:style w:type="paragraph" w:customStyle="1" w:styleId="underlined1">
    <w:name w:val="underlined1"/>
    <w:next w:val="Normal"/>
    <w:autoRedefine/>
    <w:rsid w:val="00B20771"/>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B20771"/>
    <w:rPr>
      <w:rFonts w:eastAsia="Times New Roman"/>
      <w:b/>
      <w:sz w:val="24"/>
      <w:lang w:val="x-none" w:eastAsia="x-none"/>
    </w:rPr>
  </w:style>
  <w:style w:type="character" w:customStyle="1" w:styleId="SourceBoldedChar">
    <w:name w:val="Source Bolded Char"/>
    <w:link w:val="SourceBolded"/>
    <w:rsid w:val="00B20771"/>
    <w:rPr>
      <w:rFonts w:ascii="Calibri" w:eastAsia="Times New Roman" w:hAnsi="Calibri"/>
      <w:b/>
      <w:sz w:val="24"/>
      <w:lang w:val="x-none" w:eastAsia="x-none"/>
    </w:rPr>
  </w:style>
  <w:style w:type="paragraph" w:customStyle="1" w:styleId="CardDownSize">
    <w:name w:val="CardDownSize"/>
    <w:basedOn w:val="Normal"/>
    <w:link w:val="CardDownSizeChar"/>
    <w:rsid w:val="00B20771"/>
    <w:pPr>
      <w:spacing w:after="0" w:line="240" w:lineRule="auto"/>
    </w:pPr>
    <w:rPr>
      <w:rFonts w:eastAsia="Calibri"/>
      <w:szCs w:val="20"/>
      <w:lang w:val="x-none" w:eastAsia="x-none"/>
    </w:rPr>
  </w:style>
  <w:style w:type="character" w:customStyle="1" w:styleId="CardDownSizeChar">
    <w:name w:val="CardDownSize Char"/>
    <w:link w:val="CardDownSize"/>
    <w:rsid w:val="00B20771"/>
    <w:rPr>
      <w:rFonts w:ascii="Calibri" w:eastAsia="Calibri" w:hAnsi="Calibri"/>
      <w:szCs w:val="20"/>
      <w:lang w:val="x-none" w:eastAsia="x-none"/>
    </w:rPr>
  </w:style>
  <w:style w:type="paragraph" w:customStyle="1" w:styleId="Citation10">
    <w:name w:val="Citation1"/>
    <w:basedOn w:val="Normal"/>
    <w:link w:val="Citation1Char"/>
    <w:qFormat/>
    <w:rsid w:val="00B20771"/>
    <w:pPr>
      <w:spacing w:after="0" w:line="240" w:lineRule="auto"/>
    </w:pPr>
    <w:rPr>
      <w:rFonts w:eastAsia="Calibri"/>
      <w:b/>
      <w:sz w:val="24"/>
      <w:u w:val="single"/>
      <w:lang w:val="x-none" w:eastAsia="x-none"/>
    </w:rPr>
  </w:style>
  <w:style w:type="character" w:customStyle="1" w:styleId="Citation1Char">
    <w:name w:val="Citation1 Char"/>
    <w:link w:val="Citation10"/>
    <w:rsid w:val="00B20771"/>
    <w:rPr>
      <w:rFonts w:ascii="Calibri" w:eastAsia="Calibri" w:hAnsi="Calibri"/>
      <w:b/>
      <w:sz w:val="24"/>
      <w:u w:val="single"/>
      <w:lang w:val="x-none" w:eastAsia="x-none"/>
    </w:rPr>
  </w:style>
  <w:style w:type="character" w:customStyle="1" w:styleId="TaglineChar">
    <w:name w:val="Tagline Char"/>
    <w:link w:val="Tagline0"/>
    <w:rsid w:val="00B20771"/>
    <w:rPr>
      <w:rFonts w:ascii="Calibri" w:hAnsi="Calibri"/>
      <w:b/>
    </w:rPr>
  </w:style>
  <w:style w:type="character" w:customStyle="1" w:styleId="boldciteChar1">
    <w:name w:val="bold cite Char1"/>
    <w:rsid w:val="00B2077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B20771"/>
  </w:style>
  <w:style w:type="character" w:customStyle="1" w:styleId="leveluptitle">
    <w:name w:val="leveluptitle"/>
    <w:basedOn w:val="DefaultParagraphFont"/>
    <w:rsid w:val="00B20771"/>
  </w:style>
  <w:style w:type="character" w:customStyle="1" w:styleId="Irrelevant6fontChar">
    <w:name w:val="Irrelevant (6 font) Char"/>
    <w:basedOn w:val="DefaultParagraphFont"/>
    <w:link w:val="Irrelevant6font"/>
    <w:rsid w:val="00B20771"/>
    <w:rPr>
      <w:rFonts w:ascii="Calibri" w:eastAsia="Calibri" w:hAnsi="Calibri"/>
      <w:sz w:val="12"/>
      <w:szCs w:val="12"/>
    </w:rPr>
  </w:style>
  <w:style w:type="numbering" w:customStyle="1" w:styleId="NoList11111">
    <w:name w:val="No List11111"/>
    <w:next w:val="NoList"/>
    <w:uiPriority w:val="99"/>
    <w:semiHidden/>
    <w:unhideWhenUsed/>
    <w:rsid w:val="00B20771"/>
  </w:style>
  <w:style w:type="paragraph" w:customStyle="1" w:styleId="Non-NavPanelTag">
    <w:name w:val="Non-Nav Panel Tag"/>
    <w:basedOn w:val="Normal"/>
    <w:qFormat/>
    <w:rsid w:val="00B20771"/>
    <w:pPr>
      <w:spacing w:after="0" w:line="240" w:lineRule="auto"/>
    </w:pPr>
    <w:rPr>
      <w:b/>
    </w:rPr>
  </w:style>
  <w:style w:type="character" w:customStyle="1" w:styleId="Hyperlink3">
    <w:name w:val="Hyperlink.3"/>
    <w:basedOn w:val="DefaultParagraphFont"/>
    <w:rsid w:val="00B20771"/>
    <w:rPr>
      <w:sz w:val="18"/>
      <w:szCs w:val="18"/>
    </w:rPr>
  </w:style>
  <w:style w:type="character" w:customStyle="1" w:styleId="Hyperlink40">
    <w:name w:val="Hyperlink.4"/>
    <w:basedOn w:val="DefaultParagraphFont"/>
    <w:rsid w:val="00B20771"/>
    <w:rPr>
      <w:sz w:val="18"/>
      <w:szCs w:val="18"/>
    </w:rPr>
  </w:style>
  <w:style w:type="character" w:customStyle="1" w:styleId="SmallCharChar">
    <w:name w:val="Small Char Char"/>
    <w:basedOn w:val="DefaultParagraphFont"/>
    <w:rsid w:val="00B20771"/>
    <w:rPr>
      <w:sz w:val="17"/>
      <w:szCs w:val="24"/>
      <w:lang w:val="en-US" w:eastAsia="en-US" w:bidi="ar-SA"/>
    </w:rPr>
  </w:style>
  <w:style w:type="paragraph" w:customStyle="1" w:styleId="TagsFutura">
    <w:name w:val="TagsFutura"/>
    <w:basedOn w:val="Normal"/>
    <w:next w:val="Cites"/>
    <w:rsid w:val="00B20771"/>
    <w:pPr>
      <w:spacing w:after="0" w:line="240" w:lineRule="auto"/>
    </w:pPr>
    <w:rPr>
      <w:rFonts w:ascii="Futura" w:eastAsia="Times" w:hAnsi="Futura"/>
      <w:b/>
      <w:caps/>
      <w:sz w:val="18"/>
      <w:szCs w:val="20"/>
    </w:rPr>
  </w:style>
  <w:style w:type="paragraph" w:customStyle="1" w:styleId="DebateTag0">
    <w:name w:val="DebateTag"/>
    <w:basedOn w:val="Normal"/>
    <w:qFormat/>
    <w:rsid w:val="00B20771"/>
    <w:pPr>
      <w:spacing w:after="0" w:line="240" w:lineRule="auto"/>
    </w:pPr>
    <w:rPr>
      <w:rFonts w:eastAsia="Calibri"/>
      <w:b/>
    </w:rPr>
  </w:style>
  <w:style w:type="character" w:customStyle="1" w:styleId="Intemphasis">
    <w:name w:val="Intemphasis"/>
    <w:uiPriority w:val="1"/>
    <w:qFormat/>
    <w:rsid w:val="00B20771"/>
    <w:rPr>
      <w:rFonts w:ascii="Cambria" w:hAnsi="Cambria"/>
      <w:b/>
      <w:sz w:val="20"/>
      <w:u w:val="single"/>
      <w:bdr w:val="single" w:sz="4" w:space="0" w:color="auto"/>
      <w:shd w:val="pct25" w:color="auto" w:fill="auto"/>
    </w:rPr>
  </w:style>
  <w:style w:type="paragraph" w:customStyle="1" w:styleId="Heading42">
    <w:name w:val="Heading 42"/>
    <w:basedOn w:val="Normal"/>
    <w:qFormat/>
    <w:rsid w:val="00B20771"/>
    <w:pPr>
      <w:spacing w:after="0" w:line="240" w:lineRule="auto"/>
    </w:pPr>
    <w:rPr>
      <w:rFonts w:eastAsia="Times New Roman"/>
    </w:rPr>
  </w:style>
  <w:style w:type="paragraph" w:customStyle="1" w:styleId="DebateNormal">
    <w:name w:val="DebateNormal"/>
    <w:basedOn w:val="Normal"/>
    <w:link w:val="DebateNormalChar"/>
    <w:qFormat/>
    <w:rsid w:val="00B20771"/>
    <w:pPr>
      <w:spacing w:after="0" w:line="276" w:lineRule="auto"/>
    </w:pPr>
    <w:rPr>
      <w:rFonts w:eastAsia="Calibri"/>
      <w:szCs w:val="20"/>
    </w:rPr>
  </w:style>
  <w:style w:type="character" w:customStyle="1" w:styleId="DebateNormalChar">
    <w:name w:val="DebateNormal Char"/>
    <w:basedOn w:val="DefaultParagraphFont"/>
    <w:link w:val="DebateNormal"/>
    <w:rsid w:val="00B20771"/>
    <w:rPr>
      <w:rFonts w:ascii="Calibri" w:eastAsia="Calibri" w:hAnsi="Calibri"/>
      <w:szCs w:val="20"/>
    </w:rPr>
  </w:style>
  <w:style w:type="paragraph" w:customStyle="1" w:styleId="DebateEmphasis">
    <w:name w:val="DebateEmphasis"/>
    <w:basedOn w:val="Normal"/>
    <w:link w:val="DebateEmphasisChar"/>
    <w:qFormat/>
    <w:rsid w:val="00B20771"/>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B20771"/>
    <w:rPr>
      <w:rFonts w:ascii="Calibri" w:eastAsia="Calibri" w:hAnsi="Calibri"/>
      <w:b/>
      <w:szCs w:val="20"/>
      <w:u w:val="single"/>
    </w:rPr>
  </w:style>
  <w:style w:type="paragraph" w:customStyle="1" w:styleId="NormalCite">
    <w:name w:val="NormalCite"/>
    <w:link w:val="NormalCiteChar"/>
    <w:qFormat/>
    <w:rsid w:val="00B2077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B20771"/>
    <w:rPr>
      <w:rFonts w:ascii="Times New Roman" w:hAnsi="Times New Roman" w:cs="Times New Roman"/>
      <w:sz w:val="18"/>
    </w:rPr>
  </w:style>
  <w:style w:type="paragraph" w:customStyle="1" w:styleId="StyleUnderlineChar11pt2">
    <w:name w:val="Style Underline Char + 11 pt2"/>
    <w:link w:val="StyleUnderlineChar11pt2Char"/>
    <w:qFormat/>
    <w:rsid w:val="00B20771"/>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B20771"/>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B20771"/>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20771"/>
    <w:rPr>
      <w:rFonts w:eastAsia="Times New Roman" w:cs="Calibri"/>
      <w:szCs w:val="24"/>
      <w:u w:val="single"/>
      <w:bdr w:val="single" w:sz="4" w:space="0" w:color="auto"/>
    </w:rPr>
  </w:style>
  <w:style w:type="character" w:customStyle="1" w:styleId="Style9pt">
    <w:name w:val="Style 9 pt"/>
    <w:basedOn w:val="DefaultParagraphFont"/>
    <w:rsid w:val="00B20771"/>
    <w:rPr>
      <w:rFonts w:ascii="Times New Roman" w:hAnsi="Times New Roman"/>
      <w:sz w:val="20"/>
    </w:rPr>
  </w:style>
  <w:style w:type="character" w:customStyle="1" w:styleId="StyleunderlineArialNarrow9ptBold">
    <w:name w:val="Style underline + Arial Narrow 9 pt Bold"/>
    <w:basedOn w:val="underline"/>
    <w:rsid w:val="00B20771"/>
    <w:rPr>
      <w:u w:val="single"/>
      <w:lang w:val="en-US" w:eastAsia="en-US" w:bidi="ar-SA"/>
    </w:rPr>
  </w:style>
  <w:style w:type="paragraph" w:customStyle="1" w:styleId="StylecardCharCharArialNarrow9pt">
    <w:name w:val="Style card Char Char + Arial Narrow 9 pt"/>
    <w:link w:val="StylecardCharCharArialNarrow9ptChar"/>
    <w:qFormat/>
    <w:rsid w:val="00B20771"/>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B20771"/>
    <w:rPr>
      <w:rFonts w:eastAsia="Times New Roman"/>
      <w:szCs w:val="20"/>
    </w:rPr>
  </w:style>
  <w:style w:type="paragraph" w:customStyle="1" w:styleId="StyleCardTextArialNarrow9pt">
    <w:name w:val="Style Card Text + Arial Narrow 9 pt"/>
    <w:link w:val="StyleCardTextArialNarrow9ptChar"/>
    <w:qFormat/>
    <w:rsid w:val="00B20771"/>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B20771"/>
    <w:rPr>
      <w:rFonts w:eastAsia="Times New Roman"/>
      <w:szCs w:val="24"/>
    </w:rPr>
  </w:style>
  <w:style w:type="character" w:customStyle="1" w:styleId="StyleBoldandUnderlineCharCharCharChar9pt">
    <w:name w:val="Style Bold and Underline Char Char Char Char + 9 pt"/>
    <w:basedOn w:val="DefaultParagraphFont"/>
    <w:rsid w:val="00B2077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2077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B2077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20771"/>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B20771"/>
    <w:rPr>
      <w:rFonts w:eastAsia="Times New Roman"/>
      <w:szCs w:val="24"/>
    </w:rPr>
  </w:style>
  <w:style w:type="paragraph" w:customStyle="1" w:styleId="StyleMinimizedTextArialNarrow9pt">
    <w:name w:val="Style Minimized Text + Arial Narrow 9 pt"/>
    <w:basedOn w:val="Normal"/>
    <w:link w:val="StyleMinimizedTextArialNarrow9ptChar"/>
    <w:qFormat/>
    <w:rsid w:val="00B20771"/>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B20771"/>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B20771"/>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20771"/>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B20771"/>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B20771"/>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B20771"/>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B20771"/>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20771"/>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B20771"/>
    <w:rPr>
      <w:rFonts w:cs="Arial"/>
      <w:bCs/>
      <w:szCs w:val="26"/>
      <w:u w:val="single"/>
      <w:lang w:val="en-US" w:eastAsia="en-US" w:bidi="ar-SA"/>
    </w:rPr>
  </w:style>
  <w:style w:type="character" w:customStyle="1" w:styleId="AUnterdline">
    <w:name w:val="AUnterdline"/>
    <w:qFormat/>
    <w:rsid w:val="00B20771"/>
    <w:rPr>
      <w:rFonts w:ascii="Times New Roman" w:hAnsi="Times New Roman"/>
      <w:sz w:val="20"/>
      <w:u w:val="single"/>
    </w:rPr>
  </w:style>
  <w:style w:type="character" w:customStyle="1" w:styleId="DontRead">
    <w:name w:val="Don't Read"/>
    <w:qFormat/>
    <w:rsid w:val="00B20771"/>
    <w:rPr>
      <w:rFonts w:ascii="Times New Roman" w:hAnsi="Times New Roman"/>
      <w:sz w:val="16"/>
    </w:rPr>
  </w:style>
  <w:style w:type="character" w:customStyle="1" w:styleId="CharChar113">
    <w:name w:val="Char Char113"/>
    <w:basedOn w:val="DefaultParagraphFont"/>
    <w:rsid w:val="00B20771"/>
    <w:rPr>
      <w:rFonts w:cs="Arial"/>
      <w:bCs/>
      <w:szCs w:val="26"/>
      <w:u w:val="single"/>
      <w:lang w:val="en-US" w:eastAsia="en-US" w:bidi="ar-SA"/>
    </w:rPr>
  </w:style>
  <w:style w:type="character" w:customStyle="1" w:styleId="StyleunderlineBold0">
    <w:name w:val="Style underline + Bold"/>
    <w:basedOn w:val="underline"/>
    <w:rsid w:val="00B20771"/>
    <w:rPr>
      <w:u w:val="single"/>
      <w:lang w:val="en-US" w:eastAsia="en-US" w:bidi="ar-SA"/>
    </w:rPr>
  </w:style>
  <w:style w:type="character" w:customStyle="1" w:styleId="StyleunderlineCharNotBold">
    <w:name w:val="Style underline Char + Not Bold"/>
    <w:basedOn w:val="underlineChar"/>
    <w:rsid w:val="00B20771"/>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B20771"/>
    <w:pPr>
      <w:spacing w:after="0" w:line="240" w:lineRule="auto"/>
    </w:pPr>
    <w:rPr>
      <w:rFonts w:eastAsia="Times New Roman"/>
      <w:b/>
      <w:u w:val="single"/>
    </w:rPr>
  </w:style>
  <w:style w:type="character" w:customStyle="1" w:styleId="UnderlineChar5Char">
    <w:name w:val="Underline Char5 Char"/>
    <w:basedOn w:val="DefaultParagraphFont"/>
    <w:rsid w:val="00B20771"/>
    <w:rPr>
      <w:szCs w:val="24"/>
      <w:u w:val="single"/>
      <w:lang w:val="en-US" w:eastAsia="en-US" w:bidi="ar-SA"/>
    </w:rPr>
  </w:style>
  <w:style w:type="paragraph" w:customStyle="1" w:styleId="UnderlineChar4">
    <w:name w:val="Underline Char4"/>
    <w:basedOn w:val="Normal"/>
    <w:link w:val="UnderlineChar4Char"/>
    <w:qFormat/>
    <w:rsid w:val="00B20771"/>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B20771"/>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B20771"/>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B20771"/>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B20771"/>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B20771"/>
    <w:rPr>
      <w:rFonts w:ascii="Calibri" w:eastAsia="Times New Roman" w:hAnsi="Calibri"/>
      <w:b/>
      <w:u w:val="single"/>
    </w:rPr>
  </w:style>
  <w:style w:type="character" w:customStyle="1" w:styleId="base">
    <w:name w:val="base"/>
    <w:basedOn w:val="DefaultParagraphFont"/>
    <w:rsid w:val="00B20771"/>
  </w:style>
  <w:style w:type="character" w:customStyle="1" w:styleId="part-of-speech">
    <w:name w:val="part-of-speech"/>
    <w:basedOn w:val="DefaultParagraphFont"/>
    <w:rsid w:val="00B20771"/>
  </w:style>
  <w:style w:type="paragraph" w:customStyle="1" w:styleId="UnderlineBoldIndent">
    <w:name w:val="Underline + Bold Indent"/>
    <w:basedOn w:val="Normal"/>
    <w:link w:val="UnderlineBoldIndentCharChar"/>
    <w:qFormat/>
    <w:rsid w:val="00B2077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20771"/>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B20771"/>
    <w:rPr>
      <w:u w:val="single"/>
    </w:rPr>
  </w:style>
  <w:style w:type="character" w:customStyle="1" w:styleId="StyleUnderlineBoldIndent11ptChar">
    <w:name w:val="Style Underline + Bold Indent + 11 pt Char"/>
    <w:link w:val="StyleUnderlineBoldIndent11pt"/>
    <w:rsid w:val="00B20771"/>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B20771"/>
    <w:rPr>
      <w:b/>
      <w:bCs/>
      <w:u w:val="single"/>
    </w:rPr>
  </w:style>
  <w:style w:type="character" w:customStyle="1" w:styleId="StyleUnderlineBoldIndent11ptBoldChar">
    <w:name w:val="Style Underline + Bold Indent + 11 pt Bold Char"/>
    <w:link w:val="StyleUnderlineBoldIndent11ptBold"/>
    <w:rsid w:val="00B20771"/>
    <w:rPr>
      <w:rFonts w:ascii="Calibri" w:eastAsia="Times New Roman" w:hAnsi="Calibri"/>
      <w:b/>
      <w:bCs/>
      <w:szCs w:val="20"/>
      <w:u w:val="single"/>
    </w:rPr>
  </w:style>
  <w:style w:type="character" w:customStyle="1" w:styleId="FontStyle177">
    <w:name w:val="Font Style177"/>
    <w:basedOn w:val="DefaultParagraphFont"/>
    <w:uiPriority w:val="99"/>
    <w:rsid w:val="00B20771"/>
    <w:rPr>
      <w:rFonts w:ascii="Times New Roman" w:hAnsi="Times New Roman" w:cs="Times New Roman"/>
      <w:sz w:val="20"/>
      <w:szCs w:val="20"/>
    </w:rPr>
  </w:style>
  <w:style w:type="character" w:customStyle="1" w:styleId="FontStyle173">
    <w:name w:val="Font Style173"/>
    <w:basedOn w:val="DefaultParagraphFont"/>
    <w:uiPriority w:val="99"/>
    <w:rsid w:val="00B20771"/>
    <w:rPr>
      <w:rFonts w:ascii="Times New Roman" w:hAnsi="Times New Roman" w:cs="Times New Roman"/>
      <w:sz w:val="14"/>
      <w:szCs w:val="14"/>
    </w:rPr>
  </w:style>
  <w:style w:type="character" w:customStyle="1" w:styleId="FontStyle151">
    <w:name w:val="Font Style151"/>
    <w:basedOn w:val="DefaultParagraphFont"/>
    <w:uiPriority w:val="99"/>
    <w:rsid w:val="00B20771"/>
    <w:rPr>
      <w:rFonts w:ascii="Arial Narrow" w:hAnsi="Arial Narrow" w:cs="Arial Narrow"/>
      <w:b/>
      <w:bCs/>
      <w:sz w:val="12"/>
      <w:szCs w:val="12"/>
    </w:rPr>
  </w:style>
  <w:style w:type="character" w:customStyle="1" w:styleId="FontStyle156">
    <w:name w:val="Font Style156"/>
    <w:basedOn w:val="DefaultParagraphFont"/>
    <w:uiPriority w:val="99"/>
    <w:rsid w:val="00B20771"/>
    <w:rPr>
      <w:rFonts w:ascii="Arial Narrow" w:hAnsi="Arial Narrow" w:cs="Arial Narrow"/>
      <w:sz w:val="8"/>
      <w:szCs w:val="8"/>
    </w:rPr>
  </w:style>
  <w:style w:type="character" w:customStyle="1" w:styleId="FontStyle160">
    <w:name w:val="Font Style160"/>
    <w:basedOn w:val="DefaultParagraphFont"/>
    <w:uiPriority w:val="99"/>
    <w:rsid w:val="00B20771"/>
    <w:rPr>
      <w:rFonts w:ascii="Times New Roman" w:hAnsi="Times New Roman" w:cs="Times New Roman"/>
      <w:b/>
      <w:bCs/>
      <w:sz w:val="20"/>
      <w:szCs w:val="20"/>
    </w:rPr>
  </w:style>
  <w:style w:type="character" w:customStyle="1" w:styleId="FontStyle178">
    <w:name w:val="Font Style178"/>
    <w:basedOn w:val="DefaultParagraphFont"/>
    <w:uiPriority w:val="99"/>
    <w:rsid w:val="00B20771"/>
    <w:rPr>
      <w:rFonts w:ascii="Times New Roman" w:hAnsi="Times New Roman" w:cs="Times New Roman"/>
      <w:sz w:val="18"/>
      <w:szCs w:val="18"/>
    </w:rPr>
  </w:style>
  <w:style w:type="paragraph" w:customStyle="1" w:styleId="Style140">
    <w:name w:val="Style14"/>
    <w:basedOn w:val="Normal"/>
    <w:uiPriority w:val="99"/>
    <w:qFormat/>
    <w:rsid w:val="00B20771"/>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B20771"/>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B20771"/>
    <w:rPr>
      <w:rFonts w:ascii="Times New Roman" w:hAnsi="Times New Roman" w:cs="Times New Roman"/>
      <w:sz w:val="12"/>
      <w:szCs w:val="12"/>
    </w:rPr>
  </w:style>
  <w:style w:type="paragraph" w:customStyle="1" w:styleId="Style90">
    <w:name w:val="Style9"/>
    <w:basedOn w:val="Normal"/>
    <w:uiPriority w:val="99"/>
    <w:qFormat/>
    <w:rsid w:val="00B20771"/>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B20771"/>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B20771"/>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B20771"/>
    <w:rPr>
      <w:rFonts w:ascii="Times New Roman" w:hAnsi="Times New Roman" w:cs="Times New Roman"/>
      <w:sz w:val="16"/>
      <w:szCs w:val="16"/>
    </w:rPr>
  </w:style>
  <w:style w:type="paragraph" w:customStyle="1" w:styleId="Stylecard11pt">
    <w:name w:val="Style card + 11 pt"/>
    <w:basedOn w:val="Normal"/>
    <w:link w:val="Stylecard11ptChar"/>
    <w:qFormat/>
    <w:rsid w:val="00B20771"/>
    <w:pPr>
      <w:spacing w:after="0" w:line="240" w:lineRule="auto"/>
      <w:ind w:left="288" w:right="288"/>
    </w:pPr>
    <w:rPr>
      <w:rFonts w:eastAsia="SimSun"/>
      <w:sz w:val="20"/>
      <w:lang w:eastAsia="zh-CN"/>
    </w:rPr>
  </w:style>
  <w:style w:type="character" w:customStyle="1" w:styleId="Stylecard11ptChar">
    <w:name w:val="Style card + 11 pt Char"/>
    <w:link w:val="Stylecard11pt"/>
    <w:rsid w:val="00B20771"/>
    <w:rPr>
      <w:rFonts w:ascii="Calibri" w:eastAsia="SimSun" w:hAnsi="Calibri"/>
      <w:sz w:val="20"/>
      <w:lang w:eastAsia="zh-CN"/>
    </w:rPr>
  </w:style>
  <w:style w:type="character" w:customStyle="1" w:styleId="globalcontentbody">
    <w:name w:val="globalcontentbody"/>
    <w:basedOn w:val="DefaultParagraphFont"/>
    <w:rsid w:val="00B20771"/>
  </w:style>
  <w:style w:type="character" w:customStyle="1" w:styleId="authorbio">
    <w:name w:val="authorbio"/>
    <w:basedOn w:val="DefaultParagraphFont"/>
    <w:rsid w:val="00B20771"/>
  </w:style>
  <w:style w:type="character" w:customStyle="1" w:styleId="StyleBoldandUnderlineCharChar11pt">
    <w:name w:val="Style Bold and Underline Char Char + 11 pt"/>
    <w:basedOn w:val="DefaultParagraphFont"/>
    <w:rsid w:val="00B20771"/>
    <w:rPr>
      <w:b/>
      <w:bCs/>
      <w:noProof w:val="0"/>
      <w:sz w:val="20"/>
      <w:u w:val="single"/>
      <w:lang w:val="en-US" w:eastAsia="en-US" w:bidi="ar-SA"/>
    </w:rPr>
  </w:style>
  <w:style w:type="character" w:customStyle="1" w:styleId="Hyperlink23">
    <w:name w:val="Hyperlink23"/>
    <w:basedOn w:val="DefaultParagraphFont"/>
    <w:rsid w:val="00B20771"/>
    <w:rPr>
      <w:color w:val="3300CC"/>
      <w:u w:val="single"/>
    </w:rPr>
  </w:style>
  <w:style w:type="character" w:customStyle="1" w:styleId="CharChar114">
    <w:name w:val="Char Char114"/>
    <w:basedOn w:val="DefaultParagraphFont"/>
    <w:rsid w:val="00B20771"/>
    <w:rPr>
      <w:rFonts w:cs="Arial"/>
      <w:bCs/>
      <w:szCs w:val="26"/>
      <w:u w:val="single"/>
      <w:lang w:val="en-US" w:eastAsia="en-US" w:bidi="ar-SA"/>
    </w:rPr>
  </w:style>
  <w:style w:type="character" w:customStyle="1" w:styleId="CharChar112">
    <w:name w:val="Char Char112"/>
    <w:basedOn w:val="DefaultParagraphFont"/>
    <w:rsid w:val="00B20771"/>
    <w:rPr>
      <w:rFonts w:cs="Arial"/>
      <w:bCs/>
      <w:szCs w:val="26"/>
      <w:u w:val="single"/>
      <w:lang w:val="en-US" w:eastAsia="en-US" w:bidi="ar-SA"/>
    </w:rPr>
  </w:style>
  <w:style w:type="paragraph" w:customStyle="1" w:styleId="WW-Default1">
    <w:name w:val="WW-Default1"/>
    <w:basedOn w:val="Normal"/>
    <w:qFormat/>
    <w:rsid w:val="00B20771"/>
    <w:pPr>
      <w:suppressAutoHyphens/>
      <w:spacing w:after="0" w:line="240" w:lineRule="auto"/>
    </w:pPr>
    <w:rPr>
      <w:rFonts w:eastAsia="Times New Roman"/>
      <w:b/>
      <w:bCs/>
      <w:szCs w:val="20"/>
      <w:lang w:eastAsia="ar-SA"/>
    </w:rPr>
  </w:style>
  <w:style w:type="character" w:customStyle="1" w:styleId="zoomme">
    <w:name w:val="zoomme"/>
    <w:basedOn w:val="DefaultParagraphFont"/>
    <w:rsid w:val="00B20771"/>
  </w:style>
  <w:style w:type="character" w:customStyle="1" w:styleId="classauthor">
    <w:name w:val="class=&quot;author&quot;"/>
    <w:basedOn w:val="DefaultParagraphFont"/>
    <w:rsid w:val="00B20771"/>
  </w:style>
  <w:style w:type="paragraph" w:customStyle="1" w:styleId="Stylecard11ptUnderline">
    <w:name w:val="Style card + 11 pt Underline"/>
    <w:basedOn w:val="Normal"/>
    <w:link w:val="Stylecard11ptUnderlineChar"/>
    <w:qFormat/>
    <w:rsid w:val="00B20771"/>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B20771"/>
    <w:rPr>
      <w:rFonts w:ascii="Calibri" w:eastAsia="SimSun" w:hAnsi="Calibri"/>
      <w:sz w:val="20"/>
      <w:u w:val="single"/>
      <w:lang w:eastAsia="zh-CN"/>
    </w:rPr>
  </w:style>
  <w:style w:type="character" w:customStyle="1" w:styleId="officialstitle-">
    <w:name w:val="official_s_title-"/>
    <w:basedOn w:val="DefaultParagraphFont"/>
    <w:rsid w:val="00B20771"/>
  </w:style>
  <w:style w:type="character" w:customStyle="1" w:styleId="officialsbureau">
    <w:name w:val="official_s_bureau"/>
    <w:basedOn w:val="DefaultParagraphFont"/>
    <w:rsid w:val="00B2077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20771"/>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20771"/>
    <w:rPr>
      <w:rFonts w:ascii="Calibri" w:eastAsia="Times New Roman" w:hAnsi="Calibri" w:cs="Arial"/>
      <w:b/>
      <w:bCs/>
      <w:sz w:val="24"/>
      <w:szCs w:val="28"/>
    </w:rPr>
  </w:style>
  <w:style w:type="character" w:customStyle="1" w:styleId="gray">
    <w:name w:val="gray"/>
    <w:basedOn w:val="DefaultParagraphFont"/>
    <w:rsid w:val="00B20771"/>
  </w:style>
  <w:style w:type="character" w:customStyle="1" w:styleId="Styleunderline11ptBorderSinglesolidlineAuto05p">
    <w:name w:val="Style underline + 11 pt Border: : (Single solid line Auto  0.5 p..."/>
    <w:rsid w:val="00B20771"/>
    <w:rPr>
      <w:sz w:val="20"/>
      <w:u w:val="single"/>
      <w:bdr w:val="single" w:sz="4" w:space="0" w:color="auto"/>
    </w:rPr>
  </w:style>
  <w:style w:type="character" w:customStyle="1" w:styleId="Citation-CompleteChar">
    <w:name w:val="Citation - Complete Char"/>
    <w:basedOn w:val="DefaultParagraphFont"/>
    <w:link w:val="Citation-Complete"/>
    <w:locked/>
    <w:rsid w:val="00B20771"/>
    <w:rPr>
      <w:rFonts w:ascii="Calibri" w:hAnsi="Calibri"/>
    </w:rPr>
  </w:style>
  <w:style w:type="paragraph" w:customStyle="1" w:styleId="StyleStyle49ptBoldItalic">
    <w:name w:val="Style Style4 + 9 pt Bold Italic"/>
    <w:basedOn w:val="Normal"/>
    <w:link w:val="StyleStyle49ptBoldItalicChar"/>
    <w:qFormat/>
    <w:rsid w:val="00B20771"/>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20771"/>
    <w:rPr>
      <w:rFonts w:ascii="Calibri" w:eastAsia="Times New Roman" w:hAnsi="Calibri"/>
      <w:b/>
      <w:bCs/>
      <w:i/>
      <w:iCs/>
      <w:u w:val="single"/>
    </w:rPr>
  </w:style>
  <w:style w:type="character" w:customStyle="1" w:styleId="newscontent">
    <w:name w:val="newscontent"/>
    <w:rsid w:val="00B20771"/>
  </w:style>
  <w:style w:type="character" w:customStyle="1" w:styleId="FontStyle172">
    <w:name w:val="Font Style172"/>
    <w:basedOn w:val="DefaultParagraphFont"/>
    <w:uiPriority w:val="99"/>
    <w:rsid w:val="00B20771"/>
    <w:rPr>
      <w:rFonts w:ascii="Times New Roman" w:hAnsi="Times New Roman" w:cs="Times New Roman"/>
      <w:b/>
      <w:bCs/>
      <w:sz w:val="16"/>
      <w:szCs w:val="16"/>
    </w:rPr>
  </w:style>
  <w:style w:type="paragraph" w:customStyle="1" w:styleId="Style180">
    <w:name w:val="Style18"/>
    <w:basedOn w:val="Normal"/>
    <w:uiPriority w:val="99"/>
    <w:qFormat/>
    <w:rsid w:val="00B20771"/>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B20771"/>
    <w:rPr>
      <w:rFonts w:ascii="Times New Roman" w:hAnsi="Times New Roman" w:cs="Times New Roman"/>
      <w:i/>
      <w:iCs/>
      <w:sz w:val="16"/>
      <w:szCs w:val="16"/>
    </w:rPr>
  </w:style>
  <w:style w:type="character" w:customStyle="1" w:styleId="FontStyle162">
    <w:name w:val="Font Style162"/>
    <w:basedOn w:val="DefaultParagraphFont"/>
    <w:uiPriority w:val="99"/>
    <w:rsid w:val="00B20771"/>
    <w:rPr>
      <w:rFonts w:ascii="Times New Roman" w:hAnsi="Times New Roman" w:cs="Times New Roman"/>
      <w:b/>
      <w:bCs/>
      <w:sz w:val="18"/>
      <w:szCs w:val="18"/>
    </w:rPr>
  </w:style>
  <w:style w:type="character" w:customStyle="1" w:styleId="FontStyle167">
    <w:name w:val="Font Style167"/>
    <w:basedOn w:val="DefaultParagraphFont"/>
    <w:uiPriority w:val="99"/>
    <w:rsid w:val="00B20771"/>
    <w:rPr>
      <w:rFonts w:ascii="Times New Roman" w:hAnsi="Times New Roman" w:cs="Times New Roman"/>
      <w:sz w:val="10"/>
      <w:szCs w:val="10"/>
    </w:rPr>
  </w:style>
  <w:style w:type="character" w:customStyle="1" w:styleId="FontStyle174">
    <w:name w:val="Font Style174"/>
    <w:basedOn w:val="DefaultParagraphFont"/>
    <w:uiPriority w:val="99"/>
    <w:rsid w:val="00B20771"/>
    <w:rPr>
      <w:rFonts w:ascii="Arial Narrow" w:hAnsi="Arial Narrow" w:cs="Arial Narrow"/>
      <w:b/>
      <w:bCs/>
      <w:sz w:val="18"/>
      <w:szCs w:val="18"/>
    </w:rPr>
  </w:style>
  <w:style w:type="paragraph" w:customStyle="1" w:styleId="Style47">
    <w:name w:val="Style47"/>
    <w:basedOn w:val="Normal"/>
    <w:uiPriority w:val="99"/>
    <w:qFormat/>
    <w:rsid w:val="00B20771"/>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B20771"/>
    <w:rPr>
      <w:rFonts w:ascii="Times New Roman" w:hAnsi="Times New Roman" w:cs="Times New Roman"/>
      <w:sz w:val="12"/>
      <w:szCs w:val="12"/>
    </w:rPr>
  </w:style>
  <w:style w:type="paragraph" w:customStyle="1" w:styleId="Style24">
    <w:name w:val="Style24"/>
    <w:basedOn w:val="Normal"/>
    <w:uiPriority w:val="99"/>
    <w:qFormat/>
    <w:rsid w:val="00B20771"/>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B20771"/>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B20771"/>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B20771"/>
    <w:rPr>
      <w:rFonts w:ascii="Times New Roman" w:hAnsi="Times New Roman" w:cs="Times New Roman"/>
      <w:b/>
      <w:bCs/>
      <w:sz w:val="18"/>
      <w:szCs w:val="18"/>
    </w:rPr>
  </w:style>
  <w:style w:type="paragraph" w:customStyle="1" w:styleId="Style210">
    <w:name w:val="Style21"/>
    <w:basedOn w:val="Normal"/>
    <w:uiPriority w:val="99"/>
    <w:qFormat/>
    <w:rsid w:val="00B20771"/>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B20771"/>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B20771"/>
    <w:pPr>
      <w:spacing w:before="200" w:line="240" w:lineRule="auto"/>
    </w:pPr>
    <w:rPr>
      <w:bCs/>
      <w:sz w:val="22"/>
    </w:rPr>
  </w:style>
  <w:style w:type="paragraph" w:customStyle="1" w:styleId="Aa">
    <w:name w:val="A"/>
    <w:basedOn w:val="Default"/>
    <w:next w:val="Default"/>
    <w:rsid w:val="00B20771"/>
    <w:rPr>
      <w:rFonts w:eastAsia="Times New Roman"/>
      <w:color w:val="auto"/>
      <w:lang w:bidi="en-US"/>
    </w:rPr>
  </w:style>
  <w:style w:type="character" w:customStyle="1" w:styleId="ac">
    <w:name w:val="••••"/>
    <w:rsid w:val="00B20771"/>
    <w:rPr>
      <w:color w:val="000000"/>
    </w:rPr>
  </w:style>
  <w:style w:type="character" w:customStyle="1" w:styleId="UL-Bold">
    <w:name w:val="UL-Bold"/>
    <w:basedOn w:val="DefaultParagraphFont"/>
    <w:rsid w:val="00B20771"/>
    <w:rPr>
      <w:u w:val="thick"/>
    </w:rPr>
  </w:style>
  <w:style w:type="character" w:customStyle="1" w:styleId="UL-None">
    <w:name w:val="UL-None"/>
    <w:basedOn w:val="DefaultParagraphFont"/>
    <w:rsid w:val="00B20771"/>
    <w:rPr>
      <w:u w:val="none"/>
    </w:rPr>
  </w:style>
  <w:style w:type="character" w:customStyle="1" w:styleId="styletimesnewroman12ptbold0">
    <w:name w:val="styletimesnewroman12ptbold"/>
    <w:basedOn w:val="DefaultParagraphFont"/>
    <w:rsid w:val="00B20771"/>
  </w:style>
  <w:style w:type="character" w:customStyle="1" w:styleId="FontStyle19">
    <w:name w:val="Font Style19"/>
    <w:basedOn w:val="DefaultParagraphFont"/>
    <w:uiPriority w:val="99"/>
    <w:rsid w:val="00B20771"/>
    <w:rPr>
      <w:rFonts w:ascii="Times New Roman" w:hAnsi="Times New Roman" w:cs="Times New Roman"/>
      <w:sz w:val="18"/>
      <w:szCs w:val="18"/>
    </w:rPr>
  </w:style>
  <w:style w:type="character" w:customStyle="1" w:styleId="UnderlineBox">
    <w:name w:val="Underline + Box"/>
    <w:uiPriority w:val="1"/>
    <w:qFormat/>
    <w:rsid w:val="00B20771"/>
    <w:rPr>
      <w:rFonts w:ascii="Georgia" w:hAnsi="Georgia"/>
      <w:b w:val="0"/>
      <w:sz w:val="22"/>
      <w:u w:val="single"/>
      <w:bdr w:val="single" w:sz="4" w:space="0" w:color="auto"/>
    </w:rPr>
  </w:style>
  <w:style w:type="character" w:customStyle="1" w:styleId="10ptnotbold">
    <w:name w:val="10ptnotbold"/>
    <w:basedOn w:val="DefaultParagraphFont"/>
    <w:rsid w:val="00B20771"/>
    <w:rPr>
      <w:sz w:val="20"/>
    </w:rPr>
  </w:style>
  <w:style w:type="paragraph" w:customStyle="1" w:styleId="ALLCAPS">
    <w:name w:val="ALL CAPS"/>
    <w:basedOn w:val="Normal"/>
    <w:link w:val="ALLCAPSChar"/>
    <w:qFormat/>
    <w:rsid w:val="00B20771"/>
    <w:pPr>
      <w:spacing w:after="0" w:line="240" w:lineRule="auto"/>
    </w:pPr>
    <w:rPr>
      <w:rFonts w:eastAsia="Times New Roman"/>
      <w:b/>
      <w:caps/>
      <w:szCs w:val="20"/>
    </w:rPr>
  </w:style>
  <w:style w:type="character" w:customStyle="1" w:styleId="kn">
    <w:name w:val="kn"/>
    <w:basedOn w:val="DefaultParagraphFont"/>
    <w:rsid w:val="00B20771"/>
  </w:style>
  <w:style w:type="paragraph" w:customStyle="1" w:styleId="StyleCardworksLinespacingsingle">
    <w:name w:val="Style Card works + Line spacing:  single"/>
    <w:basedOn w:val="Normal"/>
    <w:link w:val="StyleCardworksLinespacingsingleChar"/>
    <w:qFormat/>
    <w:rsid w:val="00B20771"/>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B20771"/>
    <w:rPr>
      <w:rFonts w:ascii="Calibri" w:eastAsia="Times New Roman" w:hAnsi="Calibri"/>
      <w:spacing w:val="-3"/>
      <w:szCs w:val="20"/>
    </w:rPr>
  </w:style>
  <w:style w:type="paragraph" w:customStyle="1" w:styleId="BriefTitleWorks">
    <w:name w:val="Brief Title Works"/>
    <w:basedOn w:val="Heading1"/>
    <w:link w:val="BriefTitleWorksChar"/>
    <w:qFormat/>
    <w:rsid w:val="00B20771"/>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B20771"/>
    <w:rPr>
      <w:rFonts w:ascii="Calibri" w:eastAsia="Times New Roman" w:hAnsi="Calibri" w:cs="Arial"/>
      <w:b/>
      <w:kern w:val="32"/>
      <w:sz w:val="24"/>
      <w:szCs w:val="32"/>
      <w:u w:val="single"/>
    </w:rPr>
  </w:style>
  <w:style w:type="character" w:customStyle="1" w:styleId="twelptblackblack1">
    <w:name w:val="twelptblackblack1"/>
    <w:basedOn w:val="DefaultParagraphFont"/>
    <w:rsid w:val="00B20771"/>
    <w:rPr>
      <w:rFonts w:ascii="Verdana" w:hAnsi="Verdana" w:hint="default"/>
      <w:color w:val="000000"/>
      <w:sz w:val="16"/>
      <w:szCs w:val="16"/>
    </w:rPr>
  </w:style>
  <w:style w:type="character" w:customStyle="1" w:styleId="TagCharCharCharChar0">
    <w:name w:val="Tag Char Char Char Char"/>
    <w:basedOn w:val="DefaultParagraphFont"/>
    <w:rsid w:val="00B20771"/>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B20771"/>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B20771"/>
    <w:rPr>
      <w:sz w:val="30"/>
      <w:szCs w:val="30"/>
    </w:rPr>
  </w:style>
  <w:style w:type="character" w:customStyle="1" w:styleId="CharacterStyle13">
    <w:name w:val="Character Style 13"/>
    <w:rsid w:val="00B20771"/>
    <w:rPr>
      <w:i/>
      <w:iCs/>
      <w:sz w:val="17"/>
      <w:szCs w:val="17"/>
    </w:rPr>
  </w:style>
  <w:style w:type="character" w:customStyle="1" w:styleId="CardsNotUnderlined">
    <w:name w:val="Cards Not Underlined"/>
    <w:rsid w:val="00B20771"/>
    <w:rPr>
      <w:rFonts w:ascii="Times New Roman" w:hAnsi="Times New Roman"/>
      <w:sz w:val="16"/>
    </w:rPr>
  </w:style>
  <w:style w:type="character" w:customStyle="1" w:styleId="a13">
    <w:name w:val="a1"/>
    <w:rsid w:val="00B20771"/>
    <w:rPr>
      <w:color w:val="008000"/>
    </w:rPr>
  </w:style>
  <w:style w:type="paragraph" w:customStyle="1" w:styleId="Fifth">
    <w:name w:val="Fifth"/>
    <w:basedOn w:val="Normal"/>
    <w:link w:val="FifthChar"/>
    <w:qFormat/>
    <w:rsid w:val="00B20771"/>
    <w:pPr>
      <w:spacing w:after="0" w:line="240" w:lineRule="auto"/>
    </w:pPr>
    <w:rPr>
      <w:rFonts w:eastAsia="Times New Roman"/>
      <w:sz w:val="20"/>
      <w:lang w:val="x-none" w:eastAsia="x-none"/>
    </w:rPr>
  </w:style>
  <w:style w:type="character" w:customStyle="1" w:styleId="FifthChar">
    <w:name w:val="Fifth Char"/>
    <w:link w:val="Fifth"/>
    <w:rsid w:val="00B20771"/>
    <w:rPr>
      <w:rFonts w:ascii="Calibri" w:eastAsia="Times New Roman" w:hAnsi="Calibri"/>
      <w:sz w:val="20"/>
      <w:lang w:val="x-none" w:eastAsia="x-none"/>
    </w:rPr>
  </w:style>
  <w:style w:type="paragraph" w:customStyle="1" w:styleId="Repeatblockheading0">
    <w:name w:val="Repeat block heading"/>
    <w:basedOn w:val="Normal"/>
    <w:rsid w:val="00B20771"/>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B20771"/>
  </w:style>
  <w:style w:type="character" w:customStyle="1" w:styleId="imgcreditcaption">
    <w:name w:val="imgcreditcaption"/>
    <w:rsid w:val="00B20771"/>
  </w:style>
  <w:style w:type="character" w:customStyle="1" w:styleId="current-article">
    <w:name w:val="current-article"/>
    <w:rsid w:val="00B20771"/>
  </w:style>
  <w:style w:type="character" w:customStyle="1" w:styleId="hps">
    <w:name w:val="hps"/>
    <w:rsid w:val="00B20771"/>
  </w:style>
  <w:style w:type="paragraph" w:customStyle="1" w:styleId="introduction">
    <w:name w:val="introduction"/>
    <w:basedOn w:val="Normal"/>
    <w:uiPriority w:val="99"/>
    <w:qFormat/>
    <w:rsid w:val="00B20771"/>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B20771"/>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B20771"/>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B20771"/>
    <w:rPr>
      <w:rFonts w:cs="Calibri"/>
    </w:rPr>
  </w:style>
  <w:style w:type="paragraph" w:customStyle="1" w:styleId="CitationCharCharCharCharCharCharChar">
    <w:name w:val="Citation Char Char Char Char Char Char Char"/>
    <w:basedOn w:val="Normal"/>
    <w:link w:val="CitationCharCharCharCharCharCharCharChar"/>
    <w:rsid w:val="00B20771"/>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B20771"/>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B20771"/>
    <w:pPr>
      <w:spacing w:before="100" w:beforeAutospacing="1" w:after="100" w:afterAutospacing="1" w:line="240" w:lineRule="auto"/>
    </w:pPr>
    <w:rPr>
      <w:rFonts w:eastAsia="Times New Roman"/>
      <w:sz w:val="24"/>
    </w:rPr>
  </w:style>
  <w:style w:type="character" w:customStyle="1" w:styleId="source-org">
    <w:name w:val="source-org"/>
    <w:rsid w:val="00B20771"/>
  </w:style>
  <w:style w:type="paragraph" w:customStyle="1" w:styleId="BodyText311">
    <w:name w:val="Body Text 31"/>
    <w:basedOn w:val="Normal"/>
    <w:next w:val="BodyText3"/>
    <w:unhideWhenUsed/>
    <w:rsid w:val="00B20771"/>
    <w:pPr>
      <w:spacing w:after="120" w:line="240" w:lineRule="auto"/>
    </w:pPr>
    <w:rPr>
      <w:bCs/>
      <w:color w:val="000000"/>
    </w:rPr>
  </w:style>
  <w:style w:type="paragraph" w:customStyle="1" w:styleId="BodyText210">
    <w:name w:val="Body Text 21"/>
    <w:basedOn w:val="Normal"/>
    <w:next w:val="BodyText2"/>
    <w:unhideWhenUsed/>
    <w:rsid w:val="00B20771"/>
    <w:pPr>
      <w:spacing w:after="120" w:line="480" w:lineRule="auto"/>
    </w:pPr>
    <w:rPr>
      <w:sz w:val="12"/>
    </w:rPr>
  </w:style>
  <w:style w:type="paragraph" w:customStyle="1" w:styleId="BodyTextIndent1">
    <w:name w:val="Body Text Indent1"/>
    <w:basedOn w:val="Normal"/>
    <w:next w:val="BodyTextIndent"/>
    <w:unhideWhenUsed/>
    <w:rsid w:val="00B20771"/>
    <w:pPr>
      <w:spacing w:after="120" w:line="240" w:lineRule="auto"/>
      <w:ind w:left="360"/>
    </w:pPr>
  </w:style>
  <w:style w:type="paragraph" w:customStyle="1" w:styleId="BodyTextIndent31">
    <w:name w:val="Body Text Indent 31"/>
    <w:basedOn w:val="Normal"/>
    <w:next w:val="BodyTextIndent3"/>
    <w:semiHidden/>
    <w:unhideWhenUsed/>
    <w:rsid w:val="00B20771"/>
    <w:pPr>
      <w:spacing w:after="120" w:line="240" w:lineRule="auto"/>
      <w:ind w:left="360"/>
    </w:pPr>
    <w:rPr>
      <w:sz w:val="14"/>
    </w:rPr>
  </w:style>
  <w:style w:type="paragraph" w:customStyle="1" w:styleId="BodyTextIndent21">
    <w:name w:val="Body Text Indent 21"/>
    <w:basedOn w:val="Normal"/>
    <w:next w:val="BodyTextIndent2"/>
    <w:unhideWhenUsed/>
    <w:rsid w:val="00B20771"/>
    <w:pPr>
      <w:spacing w:after="120" w:line="480" w:lineRule="auto"/>
      <w:ind w:left="360"/>
    </w:pPr>
  </w:style>
  <w:style w:type="character" w:customStyle="1" w:styleId="Caption11">
    <w:name w:val="Caption11"/>
    <w:rsid w:val="00B20771"/>
  </w:style>
  <w:style w:type="paragraph" w:customStyle="1" w:styleId="z-BottomofForm1">
    <w:name w:val="z-Bottom of Form1"/>
    <w:basedOn w:val="Normal"/>
    <w:next w:val="Normal"/>
    <w:hidden/>
    <w:unhideWhenUsed/>
    <w:rsid w:val="00B20771"/>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B20771"/>
    <w:pPr>
      <w:spacing w:before="100" w:beforeAutospacing="1" w:after="100" w:afterAutospacing="1" w:line="240" w:lineRule="auto"/>
    </w:pPr>
    <w:rPr>
      <w:rFonts w:eastAsia="Times New Roman"/>
      <w:sz w:val="24"/>
    </w:rPr>
  </w:style>
  <w:style w:type="paragraph" w:customStyle="1" w:styleId="cptchblock">
    <w:name w:val="cptch_block"/>
    <w:basedOn w:val="Normal"/>
    <w:rsid w:val="00B20771"/>
    <w:pPr>
      <w:spacing w:before="100" w:beforeAutospacing="1" w:after="100" w:afterAutospacing="1" w:line="240" w:lineRule="auto"/>
    </w:pPr>
    <w:rPr>
      <w:rFonts w:eastAsia="Times New Roman"/>
      <w:sz w:val="24"/>
    </w:rPr>
  </w:style>
  <w:style w:type="paragraph" w:customStyle="1" w:styleId="publisheddate">
    <w:name w:val="published_date"/>
    <w:basedOn w:val="Normal"/>
    <w:rsid w:val="00B20771"/>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B20771"/>
    <w:pPr>
      <w:spacing w:before="100" w:beforeAutospacing="1" w:after="100" w:afterAutospacing="1" w:line="240" w:lineRule="auto"/>
    </w:pPr>
    <w:rPr>
      <w:rFonts w:eastAsia="Times New Roman"/>
      <w:sz w:val="24"/>
    </w:rPr>
  </w:style>
  <w:style w:type="character" w:customStyle="1" w:styleId="mainheading">
    <w:name w:val="mainheading"/>
    <w:rsid w:val="00B20771"/>
  </w:style>
  <w:style w:type="character" w:customStyle="1" w:styleId="StyleStyleunderlineBold11pt">
    <w:name w:val="Style Style underline + Bold + 11 pt"/>
    <w:rsid w:val="00B20771"/>
    <w:rPr>
      <w:bCs/>
      <w:sz w:val="20"/>
      <w:u w:val="single"/>
    </w:rPr>
  </w:style>
  <w:style w:type="character" w:customStyle="1" w:styleId="StyleunderlineAsianTimesNewRomanBold">
    <w:name w:val="Style underline + (Asian) Times New Roman Bold"/>
    <w:rsid w:val="00B20771"/>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B20771"/>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B20771"/>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B20771"/>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B20771"/>
    <w:rPr>
      <w:b/>
      <w:bCs/>
      <w:sz w:val="20"/>
      <w:u w:val="single"/>
      <w:bdr w:val="single" w:sz="4" w:space="0" w:color="auto"/>
    </w:rPr>
  </w:style>
  <w:style w:type="paragraph" w:customStyle="1" w:styleId="emactive">
    <w:name w:val="emactive"/>
    <w:basedOn w:val="Normal"/>
    <w:uiPriority w:val="99"/>
    <w:qFormat/>
    <w:rsid w:val="00B20771"/>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B20771"/>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B20771"/>
    <w:rPr>
      <w:rFonts w:cs="Calibri"/>
      <w:u w:val="single"/>
      <w:shd w:val="clear" w:color="auto" w:fill="66FFFF"/>
    </w:rPr>
  </w:style>
  <w:style w:type="paragraph" w:customStyle="1" w:styleId="CardHighlight">
    <w:name w:val="Card Highlight"/>
    <w:basedOn w:val="Normal"/>
    <w:link w:val="CardHighlightChar"/>
    <w:qFormat/>
    <w:rsid w:val="00B20771"/>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B20771"/>
    <w:pPr>
      <w:spacing w:before="200" w:line="240" w:lineRule="auto"/>
    </w:pPr>
    <w:rPr>
      <w:rFonts w:eastAsia="MS Gothic" w:cs="Arial"/>
      <w:bCs/>
      <w:sz w:val="24"/>
      <w:lang w:eastAsia="zh-CN"/>
    </w:rPr>
  </w:style>
  <w:style w:type="character" w:customStyle="1" w:styleId="metaorigin">
    <w:name w:val="meta_origin"/>
    <w:rsid w:val="00B20771"/>
  </w:style>
  <w:style w:type="character" w:customStyle="1" w:styleId="eminfo">
    <w:name w:val="eminfo"/>
    <w:rsid w:val="00B20771"/>
  </w:style>
  <w:style w:type="character" w:customStyle="1" w:styleId="emhighlight">
    <w:name w:val="emhighlight"/>
    <w:rsid w:val="00B20771"/>
  </w:style>
  <w:style w:type="character" w:customStyle="1" w:styleId="last">
    <w:name w:val="last"/>
    <w:rsid w:val="00B20771"/>
  </w:style>
  <w:style w:type="character" w:customStyle="1" w:styleId="institution">
    <w:name w:val="institution"/>
    <w:rsid w:val="00B20771"/>
  </w:style>
  <w:style w:type="character" w:customStyle="1" w:styleId="NormalCard">
    <w:name w:val="Normal Card"/>
    <w:uiPriority w:val="1"/>
    <w:qFormat/>
    <w:rsid w:val="00B20771"/>
    <w:rPr>
      <w:rFonts w:ascii="Times New Roman" w:hAnsi="Times New Roman" w:cs="Times New Roman" w:hint="default"/>
      <w:sz w:val="24"/>
    </w:rPr>
  </w:style>
  <w:style w:type="character" w:customStyle="1" w:styleId="timebox">
    <w:name w:val="timebox"/>
    <w:rsid w:val="00B20771"/>
  </w:style>
  <w:style w:type="character" w:customStyle="1" w:styleId="Heading2Subtext">
    <w:name w:val="Heading 2 Subtext"/>
    <w:rsid w:val="00B20771"/>
    <w:rPr>
      <w:rFonts w:ascii="Times New Roman" w:hAnsi="Times New Roman" w:cs="Times New Roman" w:hint="default"/>
      <w:sz w:val="16"/>
    </w:rPr>
  </w:style>
  <w:style w:type="table" w:styleId="MediumGrid1">
    <w:name w:val="Medium Grid 1"/>
    <w:basedOn w:val="TableNormal"/>
    <w:uiPriority w:val="67"/>
    <w:rsid w:val="00B2077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B20771"/>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B20771"/>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B20771"/>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B20771"/>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B20771"/>
    <w:rPr>
      <w:rFonts w:ascii="Calibri" w:hAnsi="Calibri"/>
      <w:b/>
    </w:rPr>
  </w:style>
  <w:style w:type="character" w:customStyle="1" w:styleId="caps-label">
    <w:name w:val="caps-label"/>
    <w:rsid w:val="00B20771"/>
  </w:style>
  <w:style w:type="paragraph" w:customStyle="1" w:styleId="firstletter">
    <w:name w:val="firstletter"/>
    <w:basedOn w:val="Normal"/>
    <w:uiPriority w:val="99"/>
    <w:qFormat/>
    <w:rsid w:val="00B20771"/>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B20771"/>
    <w:pPr>
      <w:spacing w:before="100" w:beforeAutospacing="1" w:after="100" w:afterAutospacing="1" w:line="240" w:lineRule="auto"/>
    </w:pPr>
    <w:rPr>
      <w:rFonts w:eastAsia="Times New Roman"/>
      <w:sz w:val="24"/>
    </w:rPr>
  </w:style>
  <w:style w:type="character" w:customStyle="1" w:styleId="cardshighlight0">
    <w:name w:val="cardshighlight"/>
    <w:rsid w:val="00B20771"/>
  </w:style>
  <w:style w:type="character" w:customStyle="1" w:styleId="cardsfont12pt1">
    <w:name w:val="cardsfont12pt"/>
    <w:rsid w:val="00B20771"/>
  </w:style>
  <w:style w:type="paragraph" w:customStyle="1" w:styleId="H1numbered">
    <w:name w:val="H1 numbered"/>
    <w:basedOn w:val="Normal"/>
    <w:uiPriority w:val="99"/>
    <w:qFormat/>
    <w:rsid w:val="00B20771"/>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20771"/>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B20771"/>
  </w:style>
  <w:style w:type="character" w:customStyle="1" w:styleId="backcontent">
    <w:name w:val="backcontent"/>
    <w:rsid w:val="00B20771"/>
  </w:style>
  <w:style w:type="character" w:customStyle="1" w:styleId="daystmp">
    <w:name w:val="daystmp"/>
    <w:rsid w:val="00B20771"/>
  </w:style>
  <w:style w:type="paragraph" w:customStyle="1" w:styleId="in">
    <w:name w:val="in"/>
    <w:basedOn w:val="Normal"/>
    <w:uiPriority w:val="99"/>
    <w:qFormat/>
    <w:rsid w:val="00B20771"/>
    <w:pPr>
      <w:spacing w:before="100" w:beforeAutospacing="1" w:after="100" w:afterAutospacing="1" w:line="240" w:lineRule="auto"/>
    </w:pPr>
    <w:rPr>
      <w:rFonts w:eastAsia="Times New Roman"/>
      <w:sz w:val="24"/>
    </w:rPr>
  </w:style>
  <w:style w:type="character" w:customStyle="1" w:styleId="cardsfont12ptchar">
    <w:name w:val="cardsfont12ptchar"/>
    <w:rsid w:val="00B20771"/>
  </w:style>
  <w:style w:type="character" w:customStyle="1" w:styleId="gal">
    <w:name w:val="gal"/>
    <w:rsid w:val="00B20771"/>
  </w:style>
  <w:style w:type="paragraph" w:customStyle="1" w:styleId="imagecontain">
    <w:name w:val="imagecontain"/>
    <w:basedOn w:val="Normal"/>
    <w:uiPriority w:val="99"/>
    <w:qFormat/>
    <w:rsid w:val="00B20771"/>
    <w:pPr>
      <w:spacing w:before="100" w:beforeAutospacing="1" w:after="100" w:afterAutospacing="1" w:line="240" w:lineRule="auto"/>
    </w:pPr>
    <w:rPr>
      <w:rFonts w:eastAsia="Times New Roman"/>
      <w:sz w:val="24"/>
    </w:rPr>
  </w:style>
  <w:style w:type="character" w:customStyle="1" w:styleId="imagedateline">
    <w:name w:val="image_dateline"/>
    <w:rsid w:val="00B20771"/>
  </w:style>
  <w:style w:type="character" w:customStyle="1" w:styleId="authordatecharchar">
    <w:name w:val="authordatecharchar"/>
    <w:rsid w:val="00B20771"/>
  </w:style>
  <w:style w:type="character" w:customStyle="1" w:styleId="style1char0">
    <w:name w:val="style1char"/>
    <w:rsid w:val="00B20771"/>
  </w:style>
  <w:style w:type="character" w:customStyle="1" w:styleId="tagcharchar0">
    <w:name w:val="tagcharchar"/>
    <w:rsid w:val="00B20771"/>
  </w:style>
  <w:style w:type="character" w:customStyle="1" w:styleId="underlinedcharchar2">
    <w:name w:val="underlinedcharchar"/>
    <w:rsid w:val="00B20771"/>
  </w:style>
  <w:style w:type="paragraph" w:customStyle="1" w:styleId="CM62">
    <w:name w:val="CM62"/>
    <w:basedOn w:val="Normal"/>
    <w:next w:val="Normal"/>
    <w:uiPriority w:val="99"/>
    <w:qFormat/>
    <w:rsid w:val="00B20771"/>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B20771"/>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B20771"/>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B20771"/>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B20771"/>
    <w:pPr>
      <w:spacing w:line="228" w:lineRule="atLeast"/>
    </w:pPr>
    <w:rPr>
      <w:rFonts w:ascii="Showcard Gothic" w:eastAsia="Times New Roman" w:hAnsi="Showcard Gothic"/>
      <w:color w:val="auto"/>
      <w:lang w:eastAsia="zh-CN"/>
    </w:rPr>
  </w:style>
  <w:style w:type="character" w:customStyle="1" w:styleId="BoxedChar">
    <w:name w:val="Boxed Char"/>
    <w:rsid w:val="00B20771"/>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B20771"/>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B20771"/>
    <w:rPr>
      <w:rFonts w:ascii="Calibri" w:eastAsia="Times New Roman" w:hAnsi="Calibri" w:cs="Times New Roman"/>
    </w:rPr>
  </w:style>
  <w:style w:type="paragraph" w:customStyle="1" w:styleId="StyleCards11pt">
    <w:name w:val="Style Cards + 11 pt"/>
    <w:basedOn w:val="Cards"/>
    <w:link w:val="StyleCards11ptChar"/>
    <w:qFormat/>
    <w:rsid w:val="00B20771"/>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B20771"/>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B20771"/>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B20771"/>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B20771"/>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B20771"/>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20771"/>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B20771"/>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B20771"/>
    <w:pPr>
      <w:ind w:left="288" w:right="288"/>
    </w:pPr>
    <w:rPr>
      <w:rFonts w:eastAsia="Times New Roman"/>
      <w:sz w:val="20"/>
      <w:szCs w:val="20"/>
      <w:lang w:val="x-none" w:eastAsia="x-none"/>
    </w:rPr>
  </w:style>
  <w:style w:type="character" w:customStyle="1" w:styleId="cardCharCharChar1">
    <w:name w:val="card Char Char Char1"/>
    <w:rsid w:val="00B20771"/>
    <w:rPr>
      <w:lang w:val="en-US" w:eastAsia="en-US" w:bidi="ar-SA"/>
    </w:rPr>
  </w:style>
  <w:style w:type="character" w:customStyle="1" w:styleId="StylecardCharChar11ptChar">
    <w:name w:val="Style card Char Char + 11 pt Char"/>
    <w:link w:val="StylecardCharChar11pt"/>
    <w:rsid w:val="00B20771"/>
    <w:rPr>
      <w:rFonts w:eastAsia="Times New Roman"/>
      <w:sz w:val="20"/>
      <w:szCs w:val="20"/>
      <w:lang w:val="x-none" w:eastAsia="x-none"/>
    </w:rPr>
  </w:style>
  <w:style w:type="paragraph" w:customStyle="1" w:styleId="NormalFont">
    <w:name w:val="Normal Font"/>
    <w:link w:val="NormalFontChar"/>
    <w:qFormat/>
    <w:rsid w:val="00B2077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B20771"/>
    <w:pPr>
      <w:spacing w:after="200" w:line="276" w:lineRule="auto"/>
    </w:pPr>
    <w:rPr>
      <w:rFonts w:ascii="Times" w:eastAsia="Times New Roman" w:hAnsi="Times" w:cs="Times New Roman"/>
      <w:sz w:val="20"/>
    </w:rPr>
  </w:style>
  <w:style w:type="character" w:customStyle="1" w:styleId="Style11ptThickunderline">
    <w:name w:val="Style 11 pt Thick underline"/>
    <w:rsid w:val="00B20771"/>
    <w:rPr>
      <w:sz w:val="20"/>
      <w:u w:val="thick"/>
    </w:rPr>
  </w:style>
  <w:style w:type="character" w:customStyle="1" w:styleId="Style11ptBoldThickunderline">
    <w:name w:val="Style 11 pt Bold Thick underline"/>
    <w:rsid w:val="00B20771"/>
    <w:rPr>
      <w:b/>
      <w:bCs/>
      <w:sz w:val="20"/>
      <w:u w:val="thick"/>
    </w:rPr>
  </w:style>
  <w:style w:type="paragraph" w:customStyle="1" w:styleId="StyleNormalFont11ptUnderline">
    <w:name w:val="Style Normal Font + 11 pt Underline"/>
    <w:basedOn w:val="NormalFont"/>
    <w:link w:val="StyleNormalFont11ptUnderlineChar"/>
    <w:qFormat/>
    <w:rsid w:val="00B20771"/>
    <w:rPr>
      <w:u w:val="single"/>
      <w:lang w:val="x-none" w:eastAsia="x-none"/>
    </w:rPr>
  </w:style>
  <w:style w:type="character" w:customStyle="1" w:styleId="NormalFontChar">
    <w:name w:val="Normal Font Char"/>
    <w:link w:val="NormalFont"/>
    <w:rsid w:val="00B2077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B2077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20771"/>
    <w:rPr>
      <w:b/>
      <w:bCs/>
      <w:u w:val="single"/>
      <w:lang w:val="x-none" w:eastAsia="x-none"/>
    </w:rPr>
  </w:style>
  <w:style w:type="character" w:customStyle="1" w:styleId="StyleNormalFont11ptBoldUnderlineChar">
    <w:name w:val="Style Normal Font + 11 pt Bold Underline Char"/>
    <w:link w:val="StyleNormalFont11ptBoldUnderline"/>
    <w:rsid w:val="00B20771"/>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B20771"/>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B20771"/>
    <w:pPr>
      <w:spacing w:after="0" w:line="240" w:lineRule="auto"/>
    </w:pPr>
    <w:rPr>
      <w:rFonts w:eastAsia="Times New Roman"/>
      <w:sz w:val="15"/>
    </w:rPr>
  </w:style>
  <w:style w:type="character" w:customStyle="1" w:styleId="authors1">
    <w:name w:val="authors1"/>
    <w:rsid w:val="00B20771"/>
    <w:rPr>
      <w:rFonts w:ascii="Verdana" w:hAnsi="Verdana" w:hint="default"/>
      <w:b/>
      <w:bCs/>
      <w:color w:val="006699"/>
      <w:sz w:val="20"/>
      <w:szCs w:val="20"/>
    </w:rPr>
  </w:style>
  <w:style w:type="character" w:customStyle="1" w:styleId="headlinesectionlarge">
    <w:name w:val="headline_section_large"/>
    <w:rsid w:val="00B20771"/>
  </w:style>
  <w:style w:type="paragraph" w:customStyle="1" w:styleId="formatvorlage2">
    <w:name w:val="formatvorlage2"/>
    <w:basedOn w:val="Normal"/>
    <w:uiPriority w:val="99"/>
    <w:qFormat/>
    <w:rsid w:val="00B20771"/>
    <w:pPr>
      <w:spacing w:before="100" w:beforeAutospacing="1" w:after="100" w:afterAutospacing="1" w:line="240" w:lineRule="auto"/>
    </w:pPr>
    <w:rPr>
      <w:sz w:val="24"/>
    </w:rPr>
  </w:style>
  <w:style w:type="character" w:customStyle="1" w:styleId="Styleunderline11ptBlack">
    <w:name w:val="Style underline + 11 pt Black"/>
    <w:rsid w:val="00B20771"/>
    <w:rPr>
      <w:color w:val="000000"/>
      <w:sz w:val="20"/>
      <w:u w:val="single"/>
    </w:rPr>
  </w:style>
  <w:style w:type="character" w:customStyle="1" w:styleId="Styleunderline11ptBoldBlack">
    <w:name w:val="Style underline + 11 pt Bold Black"/>
    <w:rsid w:val="00B20771"/>
    <w:rPr>
      <w:b/>
      <w:bCs/>
      <w:color w:val="000000"/>
      <w:sz w:val="20"/>
      <w:u w:val="single"/>
    </w:rPr>
  </w:style>
  <w:style w:type="paragraph" w:customStyle="1" w:styleId="StyleTitle11ptNotBold">
    <w:name w:val="Style Title + 11 pt Not Bold"/>
    <w:basedOn w:val="Title"/>
    <w:link w:val="StyleTitle11ptNotBoldChar"/>
    <w:qFormat/>
    <w:rsid w:val="00B20771"/>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B20771"/>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B20771"/>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B20771"/>
    <w:rPr>
      <w:rFonts w:ascii="Georgia" w:eastAsia="Times New Roman" w:hAnsi="Georgia"/>
      <w:u w:val="single"/>
      <w:lang w:val="x-none" w:eastAsia="x-none"/>
    </w:rPr>
  </w:style>
  <w:style w:type="character" w:customStyle="1" w:styleId="Style11ptBoldBlackUnderline">
    <w:name w:val="Style 11 pt Bold Black Underline"/>
    <w:rsid w:val="00B20771"/>
    <w:rPr>
      <w:b/>
      <w:bCs/>
      <w:color w:val="000000"/>
      <w:sz w:val="20"/>
      <w:u w:val="single"/>
    </w:rPr>
  </w:style>
  <w:style w:type="character" w:customStyle="1" w:styleId="Style11ptBoldBlackUnderlineBorderSinglesolidline">
    <w:name w:val="Style 11 pt Bold Black Underline Border: : (Single solid line ..."/>
    <w:rsid w:val="00B20771"/>
    <w:rPr>
      <w:b/>
      <w:bCs/>
      <w:color w:val="000000"/>
      <w:sz w:val="20"/>
      <w:u w:val="single"/>
      <w:bdr w:val="single" w:sz="4" w:space="0" w:color="auto"/>
    </w:rPr>
  </w:style>
  <w:style w:type="character" w:customStyle="1" w:styleId="StyleLatinMeridien-Italic11ptItalicUnderline">
    <w:name w:val="Style (Latin) Meridien-Italic 11 pt Italic Underline"/>
    <w:rsid w:val="00B20771"/>
    <w:rPr>
      <w:rFonts w:ascii="Meridien-Italic" w:hAnsi="Meridien-Italic"/>
      <w:i/>
      <w:iCs/>
      <w:sz w:val="20"/>
      <w:u w:val="single"/>
    </w:rPr>
  </w:style>
  <w:style w:type="character" w:customStyle="1" w:styleId="underlinestylechar0">
    <w:name w:val="underlinestylechar"/>
    <w:rsid w:val="00B20771"/>
  </w:style>
  <w:style w:type="character" w:customStyle="1" w:styleId="StyleCards12ptThickunderlineChar1">
    <w:name w:val="Style Cards + 12 pt Thick underline Char1"/>
    <w:rsid w:val="00B20771"/>
    <w:rPr>
      <w:sz w:val="24"/>
      <w:szCs w:val="24"/>
      <w:u w:val="thick"/>
    </w:rPr>
  </w:style>
  <w:style w:type="character" w:customStyle="1" w:styleId="BodyTextIndentChar2">
    <w:name w:val="Body Text Indent Char2"/>
    <w:basedOn w:val="DefaultParagraphFont"/>
    <w:uiPriority w:val="99"/>
    <w:semiHidden/>
    <w:rsid w:val="00B20771"/>
    <w:rPr>
      <w:rFonts w:ascii="Georgia" w:hAnsi="Georgia"/>
      <w:sz w:val="22"/>
      <w:szCs w:val="22"/>
    </w:rPr>
  </w:style>
  <w:style w:type="character" w:customStyle="1" w:styleId="BodyText2Char2">
    <w:name w:val="Body Text 2 Char2"/>
    <w:basedOn w:val="DefaultParagraphFont"/>
    <w:uiPriority w:val="99"/>
    <w:semiHidden/>
    <w:rsid w:val="00B20771"/>
    <w:rPr>
      <w:rFonts w:ascii="Georgia" w:hAnsi="Georgia"/>
      <w:sz w:val="22"/>
      <w:szCs w:val="22"/>
    </w:rPr>
  </w:style>
  <w:style w:type="character" w:customStyle="1" w:styleId="BodyText3Char2">
    <w:name w:val="Body Text 3 Char2"/>
    <w:basedOn w:val="DefaultParagraphFont"/>
    <w:uiPriority w:val="99"/>
    <w:semiHidden/>
    <w:rsid w:val="00B20771"/>
    <w:rPr>
      <w:rFonts w:ascii="Georgia" w:hAnsi="Georgia"/>
      <w:sz w:val="16"/>
      <w:szCs w:val="16"/>
    </w:rPr>
  </w:style>
  <w:style w:type="character" w:customStyle="1" w:styleId="BodyTextIndent2Char2">
    <w:name w:val="Body Text Indent 2 Char2"/>
    <w:basedOn w:val="DefaultParagraphFont"/>
    <w:uiPriority w:val="99"/>
    <w:semiHidden/>
    <w:rsid w:val="00B20771"/>
    <w:rPr>
      <w:rFonts w:ascii="Georgia" w:hAnsi="Georgia"/>
      <w:sz w:val="22"/>
      <w:szCs w:val="22"/>
    </w:rPr>
  </w:style>
  <w:style w:type="character" w:customStyle="1" w:styleId="BodyTextIndent3Char2">
    <w:name w:val="Body Text Indent 3 Char2"/>
    <w:basedOn w:val="DefaultParagraphFont"/>
    <w:uiPriority w:val="99"/>
    <w:semiHidden/>
    <w:rsid w:val="00B20771"/>
    <w:rPr>
      <w:rFonts w:ascii="Georgia" w:hAnsi="Georgia"/>
      <w:sz w:val="16"/>
      <w:szCs w:val="16"/>
    </w:rPr>
  </w:style>
  <w:style w:type="character" w:customStyle="1" w:styleId="z-BottomofFormChar2">
    <w:name w:val="z-Bottom of Form Char2"/>
    <w:basedOn w:val="DefaultParagraphFont"/>
    <w:uiPriority w:val="99"/>
    <w:semiHidden/>
    <w:rsid w:val="00B20771"/>
    <w:rPr>
      <w:rFonts w:ascii="Arial" w:hAnsi="Arial" w:cs="Arial"/>
      <w:vanish/>
      <w:sz w:val="16"/>
      <w:szCs w:val="16"/>
    </w:rPr>
  </w:style>
  <w:style w:type="paragraph" w:customStyle="1" w:styleId="BodyA">
    <w:name w:val="Body A"/>
    <w:autoRedefine/>
    <w:uiPriority w:val="99"/>
    <w:qFormat/>
    <w:rsid w:val="00B20771"/>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B20771"/>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B20771"/>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B20771"/>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B20771"/>
    <w:rPr>
      <w:rFonts w:ascii="Garamond" w:eastAsia="Cambria" w:hAnsi="Garamond"/>
      <w:sz w:val="20"/>
      <w:u w:val="single"/>
    </w:rPr>
  </w:style>
  <w:style w:type="character" w:customStyle="1" w:styleId="m5686307894942199640gmail-style13ptbold">
    <w:name w:val="m_5686307894942199640gmail-style13ptbold"/>
    <w:basedOn w:val="DefaultParagraphFont"/>
    <w:rsid w:val="00B20771"/>
  </w:style>
  <w:style w:type="character" w:customStyle="1" w:styleId="m5686307894942199640gmail-styleunderline">
    <w:name w:val="m_5686307894942199640gmail-styleunderline"/>
    <w:basedOn w:val="DefaultParagraphFont"/>
    <w:rsid w:val="00B20771"/>
  </w:style>
  <w:style w:type="character" w:customStyle="1" w:styleId="UnderlineCharCharChar">
    <w:name w:val="Underline Char Char Char"/>
    <w:rsid w:val="00B20771"/>
    <w:rPr>
      <w:noProof w:val="0"/>
      <w:u w:val="single"/>
      <w:lang w:val="en-US" w:eastAsia="en-US" w:bidi="ar-SA"/>
    </w:rPr>
  </w:style>
  <w:style w:type="paragraph" w:customStyle="1" w:styleId="PageHeading">
    <w:name w:val="Page Heading"/>
    <w:basedOn w:val="Heading2"/>
    <w:uiPriority w:val="99"/>
    <w:qFormat/>
    <w:rsid w:val="00B20771"/>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B20771"/>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B20771"/>
    <w:pPr>
      <w:spacing w:after="0" w:line="240" w:lineRule="auto"/>
    </w:pPr>
    <w:rPr>
      <w:rFonts w:ascii="Arial" w:eastAsia="Calibri" w:hAnsi="Arial" w:cs="Arial"/>
      <w:color w:val="00B0F0"/>
      <w:sz w:val="20"/>
      <w:u w:val="single" w:color="00B0F0"/>
    </w:rPr>
  </w:style>
  <w:style w:type="character" w:customStyle="1" w:styleId="messagecontent">
    <w:name w:val="message_content"/>
    <w:rsid w:val="00B20771"/>
  </w:style>
  <w:style w:type="paragraph" w:customStyle="1" w:styleId="UnderlineCharCharCharCharCharCharCharCharChar">
    <w:name w:val="Underline Char Char Char Char Char Char Char Char Char"/>
    <w:link w:val="UnderlineCharCharCharCharCharCharCharCharCharChar"/>
    <w:rsid w:val="00B20771"/>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B20771"/>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B20771"/>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B20771"/>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B20771"/>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B20771"/>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B20771"/>
  </w:style>
  <w:style w:type="character" w:customStyle="1" w:styleId="CitationChar">
    <w:name w:val="Citation Char"/>
    <w:rsid w:val="00B20771"/>
    <w:rPr>
      <w:bCs/>
      <w:u w:val="single"/>
    </w:rPr>
  </w:style>
  <w:style w:type="paragraph" w:customStyle="1" w:styleId="Style31">
    <w:name w:val="Style31"/>
    <w:basedOn w:val="Normal"/>
    <w:uiPriority w:val="99"/>
    <w:qFormat/>
    <w:rsid w:val="00B20771"/>
    <w:pPr>
      <w:spacing w:after="0" w:line="197" w:lineRule="exact"/>
      <w:jc w:val="both"/>
    </w:pPr>
    <w:rPr>
      <w:rFonts w:ascii="Arial" w:hAnsi="Arial" w:cs="Arial"/>
    </w:rPr>
  </w:style>
  <w:style w:type="paragraph" w:customStyle="1" w:styleId="Style42">
    <w:name w:val="Style42"/>
    <w:basedOn w:val="Normal"/>
    <w:uiPriority w:val="99"/>
    <w:qFormat/>
    <w:rsid w:val="00B20771"/>
    <w:pPr>
      <w:spacing w:after="0" w:line="202" w:lineRule="exact"/>
      <w:jc w:val="both"/>
    </w:pPr>
    <w:rPr>
      <w:rFonts w:ascii="Arial" w:hAnsi="Arial" w:cs="Arial"/>
    </w:rPr>
  </w:style>
  <w:style w:type="paragraph" w:customStyle="1" w:styleId="Style51">
    <w:name w:val="Style51"/>
    <w:basedOn w:val="Normal"/>
    <w:uiPriority w:val="99"/>
    <w:qFormat/>
    <w:rsid w:val="00B20771"/>
    <w:pPr>
      <w:spacing w:after="0" w:line="200" w:lineRule="exact"/>
      <w:jc w:val="both"/>
    </w:pPr>
    <w:rPr>
      <w:rFonts w:ascii="Arial" w:hAnsi="Arial" w:cs="Arial"/>
    </w:rPr>
  </w:style>
  <w:style w:type="character" w:customStyle="1" w:styleId="FontStyle72">
    <w:name w:val="Font Style72"/>
    <w:uiPriority w:val="99"/>
    <w:rsid w:val="00B20771"/>
    <w:rPr>
      <w:rFonts w:ascii="Times New Roman" w:hAnsi="Times New Roman" w:cs="Times New Roman" w:hint="default"/>
      <w:sz w:val="16"/>
      <w:szCs w:val="16"/>
    </w:rPr>
  </w:style>
  <w:style w:type="character" w:customStyle="1" w:styleId="FontStyle73">
    <w:name w:val="Font Style73"/>
    <w:uiPriority w:val="99"/>
    <w:rsid w:val="00B20771"/>
    <w:rPr>
      <w:rFonts w:ascii="Times New Roman" w:hAnsi="Times New Roman" w:cs="Times New Roman" w:hint="default"/>
      <w:i/>
      <w:iCs/>
      <w:sz w:val="16"/>
      <w:szCs w:val="16"/>
    </w:rPr>
  </w:style>
  <w:style w:type="character" w:customStyle="1" w:styleId="UnderlinestyleChar20">
    <w:name w:val="Underline style Char2"/>
    <w:rsid w:val="00B20771"/>
    <w:rPr>
      <w:sz w:val="22"/>
      <w:szCs w:val="24"/>
      <w:u w:val="single"/>
      <w:lang w:val="en-US" w:eastAsia="en-US" w:bidi="ar-SA"/>
    </w:rPr>
  </w:style>
  <w:style w:type="character" w:customStyle="1" w:styleId="FontStyle49">
    <w:name w:val="Font Style49"/>
    <w:uiPriority w:val="99"/>
    <w:rsid w:val="00B20771"/>
    <w:rPr>
      <w:rFonts w:ascii="Times New Roman" w:hAnsi="Times New Roman" w:cs="Times New Roman"/>
      <w:sz w:val="20"/>
      <w:szCs w:val="20"/>
    </w:rPr>
  </w:style>
  <w:style w:type="character" w:customStyle="1" w:styleId="FontStyle50">
    <w:name w:val="Font Style50"/>
    <w:uiPriority w:val="99"/>
    <w:rsid w:val="00B20771"/>
    <w:rPr>
      <w:rFonts w:ascii="Times New Roman" w:hAnsi="Times New Roman" w:cs="Times New Roman"/>
      <w:b/>
      <w:bCs/>
      <w:sz w:val="20"/>
      <w:szCs w:val="20"/>
    </w:rPr>
  </w:style>
  <w:style w:type="character" w:customStyle="1" w:styleId="ListBulletChar">
    <w:name w:val="List Bullet Char"/>
    <w:link w:val="ListBullet"/>
    <w:uiPriority w:val="99"/>
    <w:locked/>
    <w:rsid w:val="00B20771"/>
    <w:rPr>
      <w:rFonts w:ascii="Calibri" w:hAnsi="Calibri"/>
    </w:rPr>
  </w:style>
  <w:style w:type="character" w:customStyle="1" w:styleId="BoldUnderlineChar2Char">
    <w:name w:val="BoldUnderline Char2 Char"/>
    <w:link w:val="BoldUnderlineChar20"/>
    <w:locked/>
    <w:rsid w:val="00B2077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B20771"/>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B20771"/>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B20771"/>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B20771"/>
    <w:rPr>
      <w:rFonts w:eastAsia="Times New Roman"/>
      <w:u w:val="single"/>
      <w:lang w:val="en-GB"/>
    </w:rPr>
  </w:style>
  <w:style w:type="paragraph" w:customStyle="1" w:styleId="StyleUnderlining11pt">
    <w:name w:val="Style Underlining + 11 pt"/>
    <w:basedOn w:val="Normal"/>
    <w:link w:val="StyleUnderlining11ptChar"/>
    <w:qFormat/>
    <w:rsid w:val="00B20771"/>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B20771"/>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B20771"/>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B20771"/>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B20771"/>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B20771"/>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B20771"/>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B20771"/>
    <w:pPr>
      <w:spacing w:line="256" w:lineRule="auto"/>
    </w:pPr>
    <w:rPr>
      <w:rFonts w:ascii="Georgia" w:hAnsi="Georgia"/>
      <w:b/>
    </w:rPr>
  </w:style>
  <w:style w:type="paragraph" w:customStyle="1" w:styleId="Normal20pt">
    <w:name w:val="Normal  + 20 pt"/>
    <w:basedOn w:val="Normal"/>
    <w:uiPriority w:val="6"/>
    <w:qFormat/>
    <w:rsid w:val="00B20771"/>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B20771"/>
    <w:rPr>
      <w:rFonts w:eastAsia="Calibri"/>
      <w:u w:val="single"/>
    </w:rPr>
  </w:style>
  <w:style w:type="paragraph" w:customStyle="1" w:styleId="StyleNormalWeb11ptUnderline">
    <w:name w:val="Style Normal (Web) + 11 pt Underline"/>
    <w:basedOn w:val="NormalWeb"/>
    <w:link w:val="StyleNormalWeb11ptUnderlineChar"/>
    <w:qFormat/>
    <w:rsid w:val="00B20771"/>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B2077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B2077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20771"/>
    <w:pPr>
      <w:spacing w:after="0" w:line="256" w:lineRule="auto"/>
    </w:pPr>
    <w:rPr>
      <w:rFonts w:ascii="MS Mincho" w:eastAsia="MS Mincho" w:hAnsiTheme="minorHAnsi"/>
      <w:b/>
      <w:u w:val="single"/>
    </w:rPr>
  </w:style>
  <w:style w:type="paragraph" w:customStyle="1" w:styleId="assert">
    <w:name w:val="assert"/>
    <w:basedOn w:val="Normal"/>
    <w:uiPriority w:val="99"/>
    <w:qFormat/>
    <w:rsid w:val="00B2077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B2077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20771"/>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B2077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20771"/>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B20771"/>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B2077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20771"/>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B2077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B20771"/>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B20771"/>
    <w:rPr>
      <w:rFonts w:eastAsia="Times New Roman"/>
      <w:u w:val="single"/>
    </w:rPr>
  </w:style>
  <w:style w:type="paragraph" w:customStyle="1" w:styleId="StyleStyle4ArialNarrow9pt">
    <w:name w:val="Style Style4 + Arial Narrow 9 pt"/>
    <w:basedOn w:val="Normal"/>
    <w:link w:val="StyleStyle4ArialNarrow9ptChar"/>
    <w:qFormat/>
    <w:rsid w:val="00B20771"/>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B2077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B20771"/>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B20771"/>
    <w:rPr>
      <w:rFonts w:eastAsia="Times New Roman"/>
      <w:b/>
      <w:smallCaps/>
      <w:sz w:val="24"/>
      <w:szCs w:val="24"/>
      <w:u w:val="single"/>
    </w:rPr>
  </w:style>
  <w:style w:type="character" w:customStyle="1" w:styleId="HiddenBlockHeaderChar">
    <w:name w:val="Hidden Block Header Char"/>
    <w:link w:val="HiddenBlockHeader"/>
    <w:locked/>
    <w:rsid w:val="00B20771"/>
    <w:rPr>
      <w:rFonts w:ascii="Calibri" w:hAnsi="Calibri"/>
    </w:rPr>
  </w:style>
  <w:style w:type="character" w:customStyle="1" w:styleId="ThirdChar">
    <w:name w:val="Third Char"/>
    <w:link w:val="Third"/>
    <w:locked/>
    <w:rsid w:val="00B20771"/>
    <w:rPr>
      <w:rFonts w:eastAsia="Times New Roman"/>
      <w:b/>
      <w:u w:val="single"/>
      <w:lang w:val="x-none" w:eastAsia="x-none"/>
    </w:rPr>
  </w:style>
  <w:style w:type="paragraph" w:customStyle="1" w:styleId="Third">
    <w:name w:val="Third"/>
    <w:basedOn w:val="Normal"/>
    <w:link w:val="ThirdChar"/>
    <w:qFormat/>
    <w:rsid w:val="00B20771"/>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B2077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B20771"/>
    <w:rPr>
      <w:rFonts w:eastAsia="Times New Roman"/>
      <w:b/>
      <w:szCs w:val="24"/>
      <w:u w:val="thick"/>
    </w:rPr>
  </w:style>
  <w:style w:type="paragraph" w:customStyle="1" w:styleId="SynergyTag">
    <w:name w:val="SynergyTag"/>
    <w:basedOn w:val="Normal"/>
    <w:uiPriority w:val="99"/>
    <w:qFormat/>
    <w:rsid w:val="00B20771"/>
    <w:pPr>
      <w:spacing w:after="0" w:line="256" w:lineRule="auto"/>
    </w:pPr>
    <w:rPr>
      <w:b/>
    </w:rPr>
  </w:style>
  <w:style w:type="paragraph" w:customStyle="1" w:styleId="CiteSmallText">
    <w:name w:val="Cite Small Text"/>
    <w:basedOn w:val="Normal"/>
    <w:uiPriority w:val="99"/>
    <w:qFormat/>
    <w:rsid w:val="00B2077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B20771"/>
    <w:rPr>
      <w:lang w:val="x-none"/>
    </w:rPr>
  </w:style>
  <w:style w:type="paragraph" w:customStyle="1" w:styleId="Cards1CharChar">
    <w:name w:val="Cards1 Char Char"/>
    <w:basedOn w:val="Normal"/>
    <w:link w:val="Cards1CharCharChar"/>
    <w:qFormat/>
    <w:rsid w:val="00B20771"/>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B20771"/>
    <w:rPr>
      <w:color w:val="0000FF"/>
      <w:sz w:val="12"/>
      <w:u w:val="single"/>
    </w:rPr>
  </w:style>
  <w:style w:type="paragraph" w:customStyle="1" w:styleId="Swag">
    <w:name w:val="Swag"/>
    <w:basedOn w:val="Normal"/>
    <w:link w:val="SwagChar"/>
    <w:qFormat/>
    <w:rsid w:val="00B20771"/>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B2077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B2077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B2077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B2077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B2077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B2077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B20771"/>
    <w:rPr>
      <w:rFonts w:eastAsia="Times New Roman"/>
      <w:b/>
      <w:bCs/>
      <w:u w:val="single"/>
    </w:rPr>
  </w:style>
  <w:style w:type="paragraph" w:customStyle="1" w:styleId="StyleUnderlineChar11ptBold2">
    <w:name w:val="Style Underline Char + 11 pt Bold2"/>
    <w:basedOn w:val="Normal"/>
    <w:link w:val="StyleUnderlineChar11ptBold2Char"/>
    <w:qFormat/>
    <w:rsid w:val="00B20771"/>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B2077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B20771"/>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B2077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20771"/>
    <w:pPr>
      <w:spacing w:after="0" w:line="256" w:lineRule="auto"/>
    </w:pPr>
    <w:rPr>
      <w:rFonts w:asciiTheme="minorHAnsi" w:eastAsia="Times New Roman" w:hAnsiTheme="minorHAnsi"/>
      <w:u w:val="single"/>
    </w:rPr>
  </w:style>
  <w:style w:type="character" w:customStyle="1" w:styleId="TagsCharCharCharChar">
    <w:name w:val="Tags Char Char Char Char"/>
    <w:locked/>
    <w:rsid w:val="00B2077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B20771"/>
  </w:style>
  <w:style w:type="paragraph" w:customStyle="1" w:styleId="NothingCharCharChar">
    <w:name w:val="Nothing Char Char Char"/>
    <w:link w:val="NothingCharChar"/>
    <w:qFormat/>
    <w:rsid w:val="00B20771"/>
    <w:pPr>
      <w:spacing w:after="0" w:line="240" w:lineRule="auto"/>
      <w:jc w:val="both"/>
    </w:pPr>
  </w:style>
  <w:style w:type="paragraph" w:customStyle="1" w:styleId="StyleLeft021">
    <w:name w:val="Style Left:  0.2&quot;1"/>
    <w:basedOn w:val="Normal"/>
    <w:uiPriority w:val="99"/>
    <w:qFormat/>
    <w:rsid w:val="00B20771"/>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B2077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2077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B2077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2077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B20771"/>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B20771"/>
    <w:pPr>
      <w:spacing w:after="0" w:line="256" w:lineRule="auto"/>
    </w:pPr>
    <w:rPr>
      <w:b/>
    </w:rPr>
  </w:style>
  <w:style w:type="paragraph" w:customStyle="1" w:styleId="CM27">
    <w:name w:val="CM27"/>
    <w:basedOn w:val="Normal"/>
    <w:next w:val="Normal"/>
    <w:qFormat/>
    <w:rsid w:val="00B20771"/>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B2077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B20771"/>
    <w:rPr>
      <w:szCs w:val="24"/>
      <w:u w:val="single"/>
      <w:lang w:val="en-US" w:eastAsia="en-US" w:bidi="ar-SA"/>
    </w:rPr>
  </w:style>
  <w:style w:type="character" w:customStyle="1" w:styleId="BoldUnderlineCharChar3">
    <w:name w:val="BoldUnderline Char Char3"/>
    <w:rsid w:val="00B20771"/>
    <w:rPr>
      <w:b/>
      <w:bCs w:val="0"/>
      <w:szCs w:val="24"/>
      <w:u w:val="single"/>
      <w:lang w:val="en-US" w:eastAsia="en-US" w:bidi="ar-SA"/>
    </w:rPr>
  </w:style>
  <w:style w:type="character" w:customStyle="1" w:styleId="UnderlineCharChar3">
    <w:name w:val="Underline Char Char3"/>
    <w:rsid w:val="00B20771"/>
    <w:rPr>
      <w:szCs w:val="24"/>
      <w:u w:val="single"/>
      <w:lang w:val="en-US" w:eastAsia="en-US" w:bidi="ar-SA"/>
    </w:rPr>
  </w:style>
  <w:style w:type="character" w:customStyle="1" w:styleId="BoldUnderlineCharChar2">
    <w:name w:val="BoldUnderline Char Char2"/>
    <w:rsid w:val="00B20771"/>
    <w:rPr>
      <w:b/>
      <w:bCs w:val="0"/>
      <w:szCs w:val="24"/>
      <w:u w:val="single"/>
      <w:lang w:val="en-US" w:eastAsia="en-US" w:bidi="ar-SA"/>
    </w:rPr>
  </w:style>
  <w:style w:type="character" w:customStyle="1" w:styleId="volume-issue">
    <w:name w:val="volume-issue"/>
    <w:rsid w:val="00B20771"/>
    <w:rPr>
      <w:rFonts w:ascii="Times New Roman" w:hAnsi="Times New Roman" w:cs="Times New Roman" w:hint="default"/>
    </w:rPr>
  </w:style>
  <w:style w:type="character" w:customStyle="1" w:styleId="boldness1">
    <w:name w:val="boldness1"/>
    <w:rsid w:val="00B20771"/>
  </w:style>
  <w:style w:type="character" w:customStyle="1" w:styleId="story-author">
    <w:name w:val="story-author"/>
    <w:basedOn w:val="DefaultParagraphFont"/>
    <w:rsid w:val="00B20771"/>
  </w:style>
  <w:style w:type="character" w:customStyle="1" w:styleId="Heading3CharCharCharChar">
    <w:name w:val="Heading 3 Char Char Char Char"/>
    <w:basedOn w:val="DefaultParagraphFont"/>
    <w:rsid w:val="00B20771"/>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B2077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B20771"/>
  </w:style>
  <w:style w:type="character" w:customStyle="1" w:styleId="StyleStyle4CharTimesNewRoman11ptItalic">
    <w:name w:val="Style Style4 Char + Times New Roman 11 pt Italic"/>
    <w:basedOn w:val="DefaultParagraphFont"/>
    <w:rsid w:val="00B2077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B20771"/>
  </w:style>
  <w:style w:type="character" w:customStyle="1" w:styleId="ad">
    <w:name w:val="_"/>
    <w:basedOn w:val="DefaultParagraphFont"/>
    <w:rsid w:val="00B20771"/>
  </w:style>
  <w:style w:type="character" w:customStyle="1" w:styleId="Heading3CharCharCharChar1">
    <w:name w:val="Heading 3 Char Char Char Char1"/>
    <w:rsid w:val="00B20771"/>
    <w:rPr>
      <w:rFonts w:ascii="Arial" w:hAnsi="Arial" w:cs="Arial" w:hint="default"/>
      <w:bCs/>
      <w:szCs w:val="26"/>
      <w:u w:val="single"/>
      <w:lang w:val="en-US" w:eastAsia="en-US" w:bidi="ar-SA"/>
    </w:rPr>
  </w:style>
  <w:style w:type="character" w:customStyle="1" w:styleId="comment-body">
    <w:name w:val="comment-body"/>
    <w:rsid w:val="00B20771"/>
  </w:style>
  <w:style w:type="character" w:customStyle="1" w:styleId="UnderlineCharCharChar1">
    <w:name w:val="Underline Char Char Char1"/>
    <w:rsid w:val="00B20771"/>
    <w:rPr>
      <w:u w:val="single"/>
      <w:lang w:val="en-US" w:eastAsia="en-US" w:bidi="ar-SA"/>
    </w:rPr>
  </w:style>
  <w:style w:type="character" w:customStyle="1" w:styleId="reality">
    <w:name w:val="reality"/>
    <w:rsid w:val="00B20771"/>
  </w:style>
  <w:style w:type="character" w:customStyle="1" w:styleId="UnderlineChar1Char">
    <w:name w:val="Underline Char1 Char"/>
    <w:rsid w:val="00B20771"/>
    <w:rPr>
      <w:rFonts w:ascii="Calibri" w:eastAsia="MS Mincho" w:hAnsi="Calibri" w:cs="Calibri" w:hint="default"/>
      <w:szCs w:val="20"/>
      <w:u w:val="single"/>
    </w:rPr>
  </w:style>
  <w:style w:type="character" w:customStyle="1" w:styleId="StyleBoldandUnderlineCharChar29pt">
    <w:name w:val="Style Bold and Underline Char Char2 + 9 pt"/>
    <w:rsid w:val="00B20771"/>
    <w:rPr>
      <w:rFonts w:ascii="Times New Roman" w:hAnsi="Times New Roman" w:cs="Times New Roman" w:hint="default"/>
      <w:b/>
      <w:bCs/>
      <w:noProof w:val="0"/>
      <w:sz w:val="20"/>
      <w:u w:val="single"/>
    </w:rPr>
  </w:style>
  <w:style w:type="character" w:customStyle="1" w:styleId="StyleUnderlineCharChar19pt">
    <w:name w:val="Style Underline Char Char1 + 9 pt"/>
    <w:rsid w:val="00B2077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B20771"/>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B20771"/>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B20771"/>
    <w:rPr>
      <w:rFonts w:ascii="Times New Roman" w:hAnsi="Times New Roman" w:cs="Times New Roman" w:hint="default"/>
      <w:sz w:val="20"/>
      <w:u w:val="dottedHeavy"/>
    </w:rPr>
  </w:style>
  <w:style w:type="character" w:customStyle="1" w:styleId="article-record-publication-volume-issue">
    <w:name w:val="article-record-publication-volume-issue"/>
    <w:rsid w:val="00B20771"/>
  </w:style>
  <w:style w:type="character" w:customStyle="1" w:styleId="resultbodyblack">
    <w:name w:val="resultbodyblack"/>
    <w:rsid w:val="00B20771"/>
    <w:rPr>
      <w:rFonts w:ascii="Times New Roman" w:hAnsi="Times New Roman" w:cs="Times New Roman" w:hint="default"/>
    </w:rPr>
  </w:style>
  <w:style w:type="character" w:customStyle="1" w:styleId="quotechar0">
    <w:name w:val="quotechar"/>
    <w:rsid w:val="00B20771"/>
  </w:style>
  <w:style w:type="character" w:customStyle="1" w:styleId="3TagCite">
    <w:name w:val="3 Tag/Cite"/>
    <w:rsid w:val="00B20771"/>
    <w:rPr>
      <w:rFonts w:ascii="Times New Roman" w:hAnsi="Times New Roman" w:cs="Times New Roman" w:hint="default"/>
      <w:b/>
      <w:bCs w:val="0"/>
    </w:rPr>
  </w:style>
  <w:style w:type="character" w:customStyle="1" w:styleId="4Qualifications">
    <w:name w:val="4 Qualifications"/>
    <w:rsid w:val="00B20771"/>
    <w:rPr>
      <w:rFonts w:ascii="Times New Roman" w:hAnsi="Times New Roman" w:cs="Times New Roman" w:hint="default"/>
      <w:sz w:val="19"/>
    </w:rPr>
  </w:style>
  <w:style w:type="character" w:customStyle="1" w:styleId="6Underlined">
    <w:name w:val="6 Underlined"/>
    <w:rsid w:val="00B20771"/>
    <w:rPr>
      <w:rFonts w:ascii="Times New Roman" w:hAnsi="Times New Roman" w:cs="Times New Roman" w:hint="default"/>
      <w:b/>
      <w:bCs w:val="0"/>
      <w:sz w:val="21"/>
      <w:u w:val="single"/>
    </w:rPr>
  </w:style>
  <w:style w:type="character" w:customStyle="1" w:styleId="nohighlighting">
    <w:name w:val="no highlighting"/>
    <w:rsid w:val="00B20771"/>
    <w:rPr>
      <w:rFonts w:ascii="Times New Roman" w:hAnsi="Times New Roman" w:cs="Times New Roman" w:hint="default"/>
      <w:color w:val="auto"/>
      <w:sz w:val="20"/>
      <w:u w:val="thick"/>
      <w:bdr w:val="none" w:sz="0" w:space="0" w:color="auto" w:frame="1"/>
    </w:rPr>
  </w:style>
  <w:style w:type="character" w:customStyle="1" w:styleId="CharChar61">
    <w:name w:val="Char Char61"/>
    <w:rsid w:val="00B20771"/>
    <w:rPr>
      <w:rFonts w:ascii="Arial" w:hAnsi="Arial" w:cs="Arial" w:hint="default"/>
      <w:bCs/>
      <w:sz w:val="16"/>
      <w:szCs w:val="26"/>
      <w:lang w:val="en-US" w:eastAsia="en-US" w:bidi="ar-SA"/>
    </w:rPr>
  </w:style>
  <w:style w:type="character" w:customStyle="1" w:styleId="styledate">
    <w:name w:val="styledate"/>
    <w:rsid w:val="00B20771"/>
  </w:style>
  <w:style w:type="character" w:customStyle="1" w:styleId="StyleUnderlineChar9ptChar">
    <w:name w:val="Style Underline Char + 9 pt Char"/>
    <w:rsid w:val="00B2077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B2077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B20771"/>
    <w:rPr>
      <w:b/>
      <w:bCs w:val="0"/>
      <w:szCs w:val="24"/>
      <w:u w:val="single"/>
      <w:lang w:val="en-US" w:eastAsia="en-US" w:bidi="ar-SA"/>
    </w:rPr>
  </w:style>
  <w:style w:type="character" w:customStyle="1" w:styleId="BoldandUnderlineChar1Char2">
    <w:name w:val="Bold and Underline Char1 Char2"/>
    <w:rsid w:val="00B20771"/>
    <w:rPr>
      <w:b/>
      <w:bCs w:val="0"/>
      <w:szCs w:val="24"/>
      <w:u w:val="single"/>
      <w:lang w:val="en-US" w:eastAsia="en-US" w:bidi="ar-SA"/>
    </w:rPr>
  </w:style>
  <w:style w:type="character" w:customStyle="1" w:styleId="BoldandUnderlineCharChar1">
    <w:name w:val="Bold and Underline Char Char1"/>
    <w:rsid w:val="00B20771"/>
    <w:rPr>
      <w:b/>
      <w:bCs w:val="0"/>
      <w:szCs w:val="24"/>
      <w:u w:val="single"/>
      <w:lang w:val="en-US" w:eastAsia="en-US" w:bidi="ar-SA"/>
    </w:rPr>
  </w:style>
  <w:style w:type="character" w:customStyle="1" w:styleId="authoraffil">
    <w:name w:val="authoraffil"/>
    <w:rsid w:val="00B20771"/>
  </w:style>
  <w:style w:type="character" w:customStyle="1" w:styleId="CharChar8">
    <w:name w:val="Char Char8"/>
    <w:rsid w:val="00B20771"/>
    <w:rPr>
      <w:rFonts w:ascii="Georgia" w:eastAsia="Times New Roman" w:hAnsi="Georgia" w:hint="default"/>
      <w:b/>
      <w:bCs/>
      <w:sz w:val="30"/>
      <w:szCs w:val="28"/>
      <w:u w:val="single"/>
    </w:rPr>
  </w:style>
  <w:style w:type="character" w:customStyle="1" w:styleId="StyleArial6ptBold">
    <w:name w:val="Style Arial 6 pt Bold"/>
    <w:rsid w:val="00B20771"/>
    <w:rPr>
      <w:rFonts w:ascii="Arial" w:hAnsi="Arial" w:cs="Arial" w:hint="default"/>
      <w:bCs/>
      <w:sz w:val="12"/>
    </w:rPr>
  </w:style>
  <w:style w:type="character" w:customStyle="1" w:styleId="Heading2Char5">
    <w:name w:val="Heading 2 Char5"/>
    <w:rsid w:val="00B20771"/>
    <w:rPr>
      <w:rFonts w:ascii="Garamond" w:hAnsi="Garamond" w:cs="Arial" w:hint="default"/>
      <w:b/>
      <w:bCs/>
      <w:iCs/>
      <w:sz w:val="24"/>
      <w:szCs w:val="28"/>
      <w:lang w:val="en-US" w:eastAsia="en-US" w:bidi="ar-SA"/>
    </w:rPr>
  </w:style>
  <w:style w:type="character" w:customStyle="1" w:styleId="boldcitationChar">
    <w:name w:val="bold citation Char"/>
    <w:rsid w:val="00B20771"/>
    <w:rPr>
      <w:rFonts w:ascii="Arial" w:hAnsi="Arial" w:cs="Arial" w:hint="default"/>
      <w:b/>
      <w:bCs w:val="0"/>
      <w:sz w:val="28"/>
      <w:szCs w:val="24"/>
      <w:u w:val="thick"/>
      <w:lang w:val="en-US" w:eastAsia="en-US" w:bidi="ar-SA"/>
    </w:rPr>
  </w:style>
  <w:style w:type="character" w:customStyle="1" w:styleId="BoldunderlineChar4">
    <w:name w:val="Bold/underline Char"/>
    <w:rsid w:val="00B2077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B20771"/>
  </w:style>
  <w:style w:type="character" w:customStyle="1" w:styleId="tagCharCharChar1">
    <w:name w:val="tag Char Char Char1"/>
    <w:rsid w:val="00B20771"/>
    <w:rPr>
      <w:b/>
      <w:bCs w:val="0"/>
      <w:sz w:val="24"/>
      <w:lang w:val="en-US" w:eastAsia="en-US" w:bidi="ar-SA"/>
    </w:rPr>
  </w:style>
  <w:style w:type="character" w:customStyle="1" w:styleId="bylines">
    <w:name w:val="bylines"/>
    <w:basedOn w:val="DefaultParagraphFont"/>
    <w:rsid w:val="00B20771"/>
  </w:style>
  <w:style w:type="character" w:customStyle="1" w:styleId="StyleStyleBoldUnderlineUnderlineIntenseEmphasis1apple-style-2">
    <w:name w:val="Style Style Bold UnderlineUnderlineIntense Emphasis1apple-style-...2"/>
    <w:basedOn w:val="DefaultParagraphFont"/>
    <w:rsid w:val="00B20771"/>
    <w:rPr>
      <w:b w:val="0"/>
      <w:bCs/>
      <w:sz w:val="22"/>
      <w:u w:val="single"/>
    </w:rPr>
  </w:style>
  <w:style w:type="character" w:customStyle="1" w:styleId="FontStyle57">
    <w:name w:val="Font Style57"/>
    <w:rsid w:val="00B20771"/>
    <w:rPr>
      <w:rFonts w:ascii="Georgia" w:hAnsi="Georgia" w:cs="Georgia" w:hint="default"/>
      <w:b/>
      <w:bCs/>
      <w:sz w:val="14"/>
      <w:szCs w:val="14"/>
    </w:rPr>
  </w:style>
  <w:style w:type="character" w:customStyle="1" w:styleId="FontStyle89">
    <w:name w:val="Font Style89"/>
    <w:rsid w:val="00B20771"/>
    <w:rPr>
      <w:rFonts w:ascii="Times New Roman" w:hAnsi="Times New Roman" w:cs="Times New Roman" w:hint="default"/>
      <w:b/>
      <w:bCs/>
      <w:smallCaps/>
      <w:spacing w:val="40"/>
      <w:sz w:val="16"/>
      <w:szCs w:val="16"/>
    </w:rPr>
  </w:style>
  <w:style w:type="character" w:customStyle="1" w:styleId="hvr">
    <w:name w:val="hvr"/>
    <w:basedOn w:val="DefaultParagraphFont"/>
    <w:rsid w:val="00B20771"/>
  </w:style>
  <w:style w:type="paragraph" w:customStyle="1" w:styleId="svarticle">
    <w:name w:val="svarticle"/>
    <w:basedOn w:val="Normal"/>
    <w:uiPriority w:val="99"/>
    <w:qFormat/>
    <w:rsid w:val="00B20771"/>
    <w:pPr>
      <w:spacing w:before="100" w:beforeAutospacing="1" w:after="100" w:afterAutospacing="1" w:line="240" w:lineRule="auto"/>
    </w:pPr>
    <w:rPr>
      <w:rFonts w:eastAsia="Times New Roman"/>
    </w:rPr>
  </w:style>
  <w:style w:type="character" w:customStyle="1" w:styleId="cardChar20">
    <w:name w:val="card Char2"/>
    <w:basedOn w:val="DefaultParagraphFont"/>
    <w:rsid w:val="00B20771"/>
    <w:rPr>
      <w:rFonts w:ascii="Times New Roman" w:hAnsi="Times New Roman" w:cs="Calibri"/>
      <w:szCs w:val="20"/>
    </w:rPr>
  </w:style>
  <w:style w:type="paragraph" w:customStyle="1" w:styleId="Pol">
    <w:name w:val="Pol"/>
    <w:basedOn w:val="Heading2"/>
    <w:uiPriority w:val="99"/>
    <w:qFormat/>
    <w:rsid w:val="00B20771"/>
    <w:pPr>
      <w:spacing w:before="480" w:line="240" w:lineRule="auto"/>
    </w:pPr>
    <w:rPr>
      <w:bCs/>
      <w:caps/>
    </w:rPr>
  </w:style>
  <w:style w:type="paragraph" w:customStyle="1" w:styleId="Style70">
    <w:name w:val="Style7"/>
    <w:basedOn w:val="Normal"/>
    <w:uiPriority w:val="99"/>
    <w:qFormat/>
    <w:rsid w:val="00B20771"/>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B20771"/>
  </w:style>
  <w:style w:type="character" w:customStyle="1" w:styleId="Footnote2Char">
    <w:name w:val="Footnote2 Char"/>
    <w:link w:val="Footnote2"/>
    <w:locked/>
    <w:rsid w:val="00B20771"/>
  </w:style>
  <w:style w:type="paragraph" w:customStyle="1" w:styleId="Footnote2">
    <w:name w:val="Footnote2"/>
    <w:basedOn w:val="Normal"/>
    <w:next w:val="Normal"/>
    <w:link w:val="Footnote2Char"/>
    <w:autoRedefine/>
    <w:qFormat/>
    <w:rsid w:val="00B20771"/>
    <w:pPr>
      <w:spacing w:after="120" w:line="480" w:lineRule="auto"/>
    </w:pPr>
    <w:rPr>
      <w:rFonts w:asciiTheme="minorHAnsi" w:hAnsiTheme="minorHAnsi"/>
    </w:rPr>
  </w:style>
  <w:style w:type="paragraph" w:customStyle="1" w:styleId="xhead">
    <w:name w:val="xhead"/>
    <w:basedOn w:val="Normal"/>
    <w:uiPriority w:val="99"/>
    <w:qFormat/>
    <w:rsid w:val="00B20771"/>
    <w:pPr>
      <w:spacing w:before="100" w:beforeAutospacing="1" w:after="100" w:afterAutospacing="1" w:line="240" w:lineRule="auto"/>
    </w:pPr>
  </w:style>
  <w:style w:type="character" w:customStyle="1" w:styleId="Heading5Char1">
    <w:name w:val="Heading 5 Char1"/>
    <w:aliases w:val="Text Char1"/>
    <w:basedOn w:val="DefaultParagraphFont"/>
    <w:semiHidden/>
    <w:rsid w:val="00B20771"/>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B20771"/>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B20771"/>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B20771"/>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B20771"/>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B20771"/>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B20771"/>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B20771"/>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B20771"/>
    <w:pPr>
      <w:spacing w:after="0" w:line="240" w:lineRule="auto"/>
    </w:pPr>
    <w:rPr>
      <w:rFonts w:asciiTheme="minorHAnsi" w:hAnsiTheme="minorHAnsi"/>
    </w:rPr>
  </w:style>
  <w:style w:type="paragraph" w:customStyle="1" w:styleId="ReadCharCh1">
    <w:name w:val="Read Char Ch1"/>
    <w:basedOn w:val="Normal"/>
    <w:next w:val="Normal"/>
    <w:uiPriority w:val="3"/>
    <w:qFormat/>
    <w:rsid w:val="00B20771"/>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B20771"/>
    <w:pPr>
      <w:spacing w:after="0" w:line="240" w:lineRule="auto"/>
    </w:pPr>
    <w:rPr>
      <w:rFonts w:ascii="Lucida Grande" w:eastAsia="Cambria" w:hAnsi="Lucida Grande"/>
    </w:rPr>
  </w:style>
  <w:style w:type="paragraph" w:customStyle="1" w:styleId="Pa16">
    <w:name w:val="Pa16"/>
    <w:basedOn w:val="Default"/>
    <w:next w:val="Default"/>
    <w:uiPriority w:val="99"/>
    <w:qFormat/>
    <w:rsid w:val="00B20771"/>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B20771"/>
    <w:pPr>
      <w:spacing w:before="100" w:beforeAutospacing="1" w:after="100" w:afterAutospacing="1" w:line="240" w:lineRule="auto"/>
    </w:pPr>
  </w:style>
  <w:style w:type="paragraph" w:customStyle="1" w:styleId="Pa22">
    <w:name w:val="Pa2+2"/>
    <w:basedOn w:val="Default"/>
    <w:next w:val="Default"/>
    <w:uiPriority w:val="99"/>
    <w:qFormat/>
    <w:rsid w:val="00B20771"/>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B20771"/>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B20771"/>
    <w:pPr>
      <w:spacing w:before="100" w:beforeAutospacing="1" w:after="100" w:afterAutospacing="1" w:line="240" w:lineRule="auto"/>
    </w:pPr>
  </w:style>
  <w:style w:type="paragraph" w:customStyle="1" w:styleId="Number">
    <w:name w:val="Number"/>
    <w:basedOn w:val="Heading2"/>
    <w:qFormat/>
    <w:rsid w:val="00B20771"/>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B20771"/>
    <w:rPr>
      <w:rFonts w:ascii="Calibri" w:eastAsia="Times New Roman" w:hAnsi="Calibri" w:cs="Arial"/>
      <w:bCs/>
      <w:iCs/>
      <w:sz w:val="20"/>
      <w:szCs w:val="20"/>
    </w:rPr>
  </w:style>
  <w:style w:type="paragraph" w:customStyle="1" w:styleId="CITEF3">
    <w:name w:val="CITE F3"/>
    <w:uiPriority w:val="99"/>
    <w:qFormat/>
    <w:rsid w:val="00B20771"/>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B20771"/>
  </w:style>
  <w:style w:type="character" w:customStyle="1" w:styleId="meta-sep">
    <w:name w:val="meta-sep"/>
    <w:basedOn w:val="DefaultParagraphFont"/>
    <w:rsid w:val="00B20771"/>
  </w:style>
  <w:style w:type="character" w:customStyle="1" w:styleId="A19">
    <w:name w:val="A19"/>
    <w:uiPriority w:val="99"/>
    <w:rsid w:val="00B20771"/>
    <w:rPr>
      <w:rFonts w:ascii="Georgia" w:hAnsi="Georgia" w:cs="Georgia" w:hint="default"/>
      <w:color w:val="000000"/>
      <w:sz w:val="20"/>
      <w:szCs w:val="20"/>
      <w:u w:val="single"/>
    </w:rPr>
  </w:style>
  <w:style w:type="character" w:customStyle="1" w:styleId="A130">
    <w:name w:val="A13"/>
    <w:rsid w:val="00B20771"/>
    <w:rPr>
      <w:rFonts w:ascii="Georgia" w:hAnsi="Georgia" w:cs="Georgia" w:hint="default"/>
      <w:color w:val="000000"/>
      <w:sz w:val="11"/>
      <w:szCs w:val="11"/>
    </w:rPr>
  </w:style>
  <w:style w:type="character" w:customStyle="1" w:styleId="ontext">
    <w:name w:val="ontext"/>
    <w:basedOn w:val="DefaultParagraphFont"/>
    <w:rsid w:val="00B20771"/>
  </w:style>
  <w:style w:type="character" w:customStyle="1" w:styleId="archive-title">
    <w:name w:val="archive-title"/>
    <w:basedOn w:val="DefaultParagraphFont"/>
    <w:rsid w:val="00B20771"/>
  </w:style>
  <w:style w:type="character" w:customStyle="1" w:styleId="imgleft">
    <w:name w:val="imgleft"/>
    <w:basedOn w:val="DefaultParagraphFont"/>
    <w:rsid w:val="00B20771"/>
  </w:style>
  <w:style w:type="character" w:customStyle="1" w:styleId="imgcenter">
    <w:name w:val="imgcenter"/>
    <w:basedOn w:val="DefaultParagraphFont"/>
    <w:rsid w:val="00B20771"/>
  </w:style>
  <w:style w:type="character" w:customStyle="1" w:styleId="A42">
    <w:name w:val="A4+2"/>
    <w:uiPriority w:val="99"/>
    <w:rsid w:val="00B20771"/>
    <w:rPr>
      <w:rFonts w:ascii="Helvetica LT Std" w:hAnsi="Helvetica LT Std" w:cs="Helvetica LT Std" w:hint="default"/>
      <w:color w:val="000000"/>
      <w:sz w:val="11"/>
      <w:szCs w:val="11"/>
    </w:rPr>
  </w:style>
  <w:style w:type="character" w:customStyle="1" w:styleId="fstitle">
    <w:name w:val="fs_title"/>
    <w:basedOn w:val="DefaultParagraphFont"/>
    <w:rsid w:val="00B20771"/>
  </w:style>
  <w:style w:type="character" w:customStyle="1" w:styleId="reportbody1">
    <w:name w:val="reportbody1"/>
    <w:basedOn w:val="DefaultParagraphFont"/>
    <w:rsid w:val="00B20771"/>
    <w:rPr>
      <w:rFonts w:ascii="Tahoma" w:hAnsi="Tahoma" w:cs="Tahoma" w:hint="default"/>
      <w:color w:val="000000"/>
      <w:sz w:val="14"/>
      <w:szCs w:val="14"/>
    </w:rPr>
  </w:style>
  <w:style w:type="character" w:customStyle="1" w:styleId="dateday">
    <w:name w:val="date_day"/>
    <w:basedOn w:val="DefaultParagraphFont"/>
    <w:rsid w:val="00B20771"/>
  </w:style>
  <w:style w:type="character" w:customStyle="1" w:styleId="datemonth">
    <w:name w:val="date_month"/>
    <w:basedOn w:val="DefaultParagraphFont"/>
    <w:rsid w:val="00B20771"/>
  </w:style>
  <w:style w:type="character" w:customStyle="1" w:styleId="dateyear">
    <w:name w:val="date_year"/>
    <w:basedOn w:val="DefaultParagraphFont"/>
    <w:rsid w:val="00B20771"/>
  </w:style>
  <w:style w:type="character" w:customStyle="1" w:styleId="Heading3CharCharCharCharCharChar">
    <w:name w:val="Heading 3 Char Char Char Char Char Char"/>
    <w:basedOn w:val="DefaultParagraphFont"/>
    <w:rsid w:val="00B2077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B2077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B20771"/>
    <w:rPr>
      <w:sz w:val="24"/>
      <w:szCs w:val="24"/>
      <w:lang w:val="en-US" w:eastAsia="en-US" w:bidi="ar-SA"/>
    </w:rPr>
  </w:style>
  <w:style w:type="character" w:customStyle="1" w:styleId="insideitro">
    <w:name w:val="insideitro"/>
    <w:basedOn w:val="DefaultParagraphFont"/>
    <w:rsid w:val="00B20771"/>
  </w:style>
  <w:style w:type="character" w:customStyle="1" w:styleId="wcfont">
    <w:name w:val="wcfont"/>
    <w:basedOn w:val="DefaultParagraphFont"/>
    <w:rsid w:val="00B20771"/>
  </w:style>
  <w:style w:type="character" w:customStyle="1" w:styleId="qftext">
    <w:name w:val="qftext"/>
    <w:basedOn w:val="DefaultParagraphFont"/>
    <w:rsid w:val="00B20771"/>
  </w:style>
  <w:style w:type="character" w:customStyle="1" w:styleId="leftidx">
    <w:name w:val="leftidx"/>
    <w:basedOn w:val="DefaultParagraphFont"/>
    <w:rsid w:val="00B20771"/>
  </w:style>
  <w:style w:type="paragraph" w:customStyle="1" w:styleId="NotUnderlined">
    <w:name w:val="Not Underlined"/>
    <w:basedOn w:val="Normal"/>
    <w:uiPriority w:val="99"/>
    <w:qFormat/>
    <w:rsid w:val="00B20771"/>
    <w:pPr>
      <w:spacing w:after="0" w:line="240" w:lineRule="auto"/>
    </w:pPr>
    <w:rPr>
      <w:rFonts w:ascii="Century Gothic" w:hAnsi="Century Gothic"/>
      <w:szCs w:val="20"/>
    </w:rPr>
  </w:style>
  <w:style w:type="paragraph" w:customStyle="1" w:styleId="width100">
    <w:name w:val="width100"/>
    <w:basedOn w:val="Normal"/>
    <w:uiPriority w:val="99"/>
    <w:qFormat/>
    <w:rsid w:val="00B20771"/>
    <w:pPr>
      <w:spacing w:before="100" w:beforeAutospacing="1" w:after="100" w:afterAutospacing="1" w:line="240" w:lineRule="auto"/>
    </w:pPr>
  </w:style>
  <w:style w:type="character" w:customStyle="1" w:styleId="eventtitle">
    <w:name w:val="eventtitle"/>
    <w:basedOn w:val="DefaultParagraphFont"/>
    <w:rsid w:val="00B20771"/>
  </w:style>
  <w:style w:type="character" w:customStyle="1" w:styleId="eventsubtitle">
    <w:name w:val="eventsubtitle"/>
    <w:basedOn w:val="DefaultParagraphFont"/>
    <w:rsid w:val="00B20771"/>
  </w:style>
  <w:style w:type="character" w:customStyle="1" w:styleId="eventdate">
    <w:name w:val="eventdate"/>
    <w:basedOn w:val="DefaultParagraphFont"/>
    <w:rsid w:val="00B20771"/>
  </w:style>
  <w:style w:type="character" w:customStyle="1" w:styleId="legend">
    <w:name w:val="legend"/>
    <w:basedOn w:val="DefaultParagraphFont"/>
    <w:rsid w:val="00B20771"/>
  </w:style>
  <w:style w:type="character" w:customStyle="1" w:styleId="slug-elocation">
    <w:name w:val="slug-elocation"/>
    <w:basedOn w:val="DefaultParagraphFont"/>
    <w:rsid w:val="00B20771"/>
  </w:style>
  <w:style w:type="character" w:customStyle="1" w:styleId="fu-autorenangabe-fu-beschreibung">
    <w:name w:val="fu-autorenangabe-fu-beschreibung"/>
    <w:rsid w:val="00B20771"/>
  </w:style>
  <w:style w:type="paragraph" w:customStyle="1" w:styleId="introshadow">
    <w:name w:val="intro_shadow"/>
    <w:basedOn w:val="Normal"/>
    <w:uiPriority w:val="99"/>
    <w:qFormat/>
    <w:rsid w:val="00B20771"/>
    <w:pPr>
      <w:spacing w:before="100" w:beforeAutospacing="1" w:after="100" w:afterAutospacing="1" w:line="240" w:lineRule="auto"/>
    </w:pPr>
  </w:style>
  <w:style w:type="paragraph" w:customStyle="1" w:styleId="articleintro">
    <w:name w:val="articleintro"/>
    <w:basedOn w:val="Normal"/>
    <w:uiPriority w:val="99"/>
    <w:qFormat/>
    <w:rsid w:val="00B20771"/>
    <w:pPr>
      <w:spacing w:before="100" w:beforeAutospacing="1" w:after="100" w:afterAutospacing="1" w:line="240" w:lineRule="auto"/>
    </w:pPr>
  </w:style>
  <w:style w:type="character" w:customStyle="1" w:styleId="commentscontainer">
    <w:name w:val="comments_container"/>
    <w:basedOn w:val="DefaultParagraphFont"/>
    <w:rsid w:val="00B20771"/>
  </w:style>
  <w:style w:type="paragraph" w:customStyle="1" w:styleId="Caption40">
    <w:name w:val="Caption4"/>
    <w:basedOn w:val="Normal"/>
    <w:uiPriority w:val="99"/>
    <w:qFormat/>
    <w:rsid w:val="00B20771"/>
    <w:pPr>
      <w:spacing w:before="100" w:beforeAutospacing="1" w:after="100" w:afterAutospacing="1" w:line="240" w:lineRule="auto"/>
    </w:pPr>
  </w:style>
  <w:style w:type="paragraph" w:customStyle="1" w:styleId="publishedon">
    <w:name w:val="published_on"/>
    <w:basedOn w:val="Normal"/>
    <w:uiPriority w:val="99"/>
    <w:qFormat/>
    <w:rsid w:val="00B20771"/>
    <w:pPr>
      <w:spacing w:before="100" w:beforeAutospacing="1" w:after="100" w:afterAutospacing="1" w:line="240" w:lineRule="auto"/>
    </w:pPr>
  </w:style>
  <w:style w:type="character" w:customStyle="1" w:styleId="hparticlefooter">
    <w:name w:val="hparticlefooter"/>
    <w:basedOn w:val="DefaultParagraphFont"/>
    <w:rsid w:val="00B20771"/>
  </w:style>
  <w:style w:type="table" w:customStyle="1" w:styleId="TableGrid2">
    <w:name w:val="Table Grid2"/>
    <w:basedOn w:val="TableNormal"/>
    <w:next w:val="TableGrid"/>
    <w:rsid w:val="00B2077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B20771"/>
  </w:style>
  <w:style w:type="character" w:customStyle="1" w:styleId="BlockCharCharCharCharChar">
    <w:name w:val="Block Char Char Char Char Char"/>
    <w:aliases w:val="Block Char Char Char Char Char Char Char Char,Block Char Char Char Char Char Char Char1"/>
    <w:basedOn w:val="DefaultParagraphFont"/>
    <w:rsid w:val="00B2077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B20771"/>
    <w:pPr>
      <w:spacing w:after="0" w:line="240" w:lineRule="auto"/>
    </w:pPr>
    <w:rPr>
      <w:b/>
      <w:color w:val="000000"/>
      <w:u w:val="single"/>
    </w:rPr>
  </w:style>
  <w:style w:type="character" w:customStyle="1" w:styleId="CiteEmphasisChar">
    <w:name w:val="Cite/Emphasis Char"/>
    <w:basedOn w:val="DefaultParagraphFont"/>
    <w:link w:val="CiteEmphasis"/>
    <w:rsid w:val="00B20771"/>
    <w:rPr>
      <w:rFonts w:ascii="Calibri" w:hAnsi="Calibri"/>
      <w:b/>
      <w:color w:val="000000"/>
      <w:u w:val="single"/>
    </w:rPr>
  </w:style>
  <w:style w:type="character" w:customStyle="1" w:styleId="ReadText">
    <w:name w:val="Read Text"/>
    <w:basedOn w:val="DefaultParagraphFont"/>
    <w:rsid w:val="00B20771"/>
    <w:rPr>
      <w:rFonts w:ascii="Times New Roman" w:hAnsi="Times New Roman"/>
      <w:b/>
      <w:bCs/>
      <w:sz w:val="24"/>
      <w:u w:val="single"/>
    </w:rPr>
  </w:style>
  <w:style w:type="paragraph" w:customStyle="1" w:styleId="Styleunread8pt">
    <w:name w:val="Style unread + 8 pt"/>
    <w:basedOn w:val="Normal"/>
    <w:link w:val="Styleunread8ptChar"/>
    <w:qFormat/>
    <w:rsid w:val="00B20771"/>
    <w:pPr>
      <w:spacing w:after="0" w:line="240" w:lineRule="auto"/>
    </w:pPr>
    <w:rPr>
      <w:color w:val="000000"/>
    </w:rPr>
  </w:style>
  <w:style w:type="character" w:customStyle="1" w:styleId="Styleunread8ptChar">
    <w:name w:val="Style unread + 8 pt Char"/>
    <w:basedOn w:val="DefaultParagraphFont"/>
    <w:link w:val="Styleunread8pt"/>
    <w:rsid w:val="00B20771"/>
    <w:rPr>
      <w:rFonts w:ascii="Calibri" w:hAnsi="Calibri"/>
      <w:color w:val="000000"/>
    </w:rPr>
  </w:style>
  <w:style w:type="character" w:customStyle="1" w:styleId="main">
    <w:name w:val="main"/>
    <w:basedOn w:val="DefaultParagraphFont"/>
    <w:rsid w:val="00B20771"/>
  </w:style>
  <w:style w:type="character" w:customStyle="1" w:styleId="textunderlineCharChar">
    <w:name w:val="text underline Char Char"/>
    <w:basedOn w:val="DefaultParagraphFont"/>
    <w:rsid w:val="00B20771"/>
    <w:rPr>
      <w:rFonts w:ascii="Garamond" w:hAnsi="Garamond"/>
      <w:color w:val="000000"/>
      <w:u w:val="single"/>
    </w:rPr>
  </w:style>
  <w:style w:type="paragraph" w:customStyle="1" w:styleId="ekprop-p">
    <w:name w:val="ekprop-p"/>
    <w:basedOn w:val="Normal"/>
    <w:uiPriority w:val="99"/>
    <w:qFormat/>
    <w:rsid w:val="00B20771"/>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B20771"/>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B20771"/>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B20771"/>
    <w:pPr>
      <w:spacing w:after="0" w:line="240" w:lineRule="auto"/>
    </w:pPr>
    <w:rPr>
      <w:color w:val="000000"/>
    </w:rPr>
  </w:style>
  <w:style w:type="character" w:customStyle="1" w:styleId="SmalltextCharChar">
    <w:name w:val="Smalltext Char Char"/>
    <w:basedOn w:val="DefaultParagraphFont"/>
    <w:link w:val="SmalltextChar1"/>
    <w:rsid w:val="00B20771"/>
    <w:rPr>
      <w:rFonts w:ascii="Calibri" w:hAnsi="Calibri"/>
      <w:color w:val="000000"/>
    </w:rPr>
  </w:style>
  <w:style w:type="character" w:customStyle="1" w:styleId="FullCiteCharChar">
    <w:name w:val="Full Cite Char Char"/>
    <w:basedOn w:val="DefaultParagraphFont"/>
    <w:rsid w:val="00B20771"/>
    <w:rPr>
      <w:rFonts w:ascii="Georgia" w:hAnsi="Georgia" w:cs="Calibri"/>
      <w:color w:val="000000"/>
      <w:sz w:val="20"/>
      <w:szCs w:val="24"/>
    </w:rPr>
  </w:style>
  <w:style w:type="character" w:customStyle="1" w:styleId="submitted-wrapper">
    <w:name w:val="submitted-wrapper"/>
    <w:basedOn w:val="DefaultParagraphFont"/>
    <w:rsid w:val="00B20771"/>
  </w:style>
  <w:style w:type="paragraph" w:customStyle="1" w:styleId="Spacer">
    <w:name w:val="Spacer"/>
    <w:basedOn w:val="Heading1"/>
    <w:link w:val="SpacerChar"/>
    <w:autoRedefine/>
    <w:uiPriority w:val="4"/>
    <w:qFormat/>
    <w:rsid w:val="00B20771"/>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B20771"/>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B20771"/>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B20771"/>
  </w:style>
  <w:style w:type="character" w:customStyle="1" w:styleId="top-publish">
    <w:name w:val="top-publish"/>
    <w:basedOn w:val="DefaultParagraphFont"/>
    <w:rsid w:val="00B20771"/>
  </w:style>
  <w:style w:type="character" w:customStyle="1" w:styleId="byline-italic">
    <w:name w:val="byline-italic"/>
    <w:basedOn w:val="DefaultParagraphFont"/>
    <w:rsid w:val="00B20771"/>
  </w:style>
  <w:style w:type="paragraph" w:customStyle="1" w:styleId="infuse">
    <w:name w:val="infuse"/>
    <w:basedOn w:val="Normal"/>
    <w:uiPriority w:val="99"/>
    <w:qFormat/>
    <w:rsid w:val="00B20771"/>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B20771"/>
    <w:rPr>
      <w:rFonts w:ascii="Arial Narrow" w:hAnsi="Arial Narrow"/>
      <w:sz w:val="22"/>
      <w:szCs w:val="24"/>
      <w:u w:val="single"/>
      <w:lang w:val="en-US" w:eastAsia="en-US" w:bidi="ar-SA"/>
    </w:rPr>
  </w:style>
  <w:style w:type="character" w:customStyle="1" w:styleId="gd">
    <w:name w:val="gd"/>
    <w:basedOn w:val="DefaultParagraphFont"/>
    <w:rsid w:val="00B20771"/>
  </w:style>
  <w:style w:type="character" w:customStyle="1" w:styleId="g3">
    <w:name w:val="g3"/>
    <w:basedOn w:val="DefaultParagraphFont"/>
    <w:rsid w:val="00B20771"/>
  </w:style>
  <w:style w:type="character" w:customStyle="1" w:styleId="hb">
    <w:name w:val="hb"/>
    <w:basedOn w:val="DefaultParagraphFont"/>
    <w:rsid w:val="00B20771"/>
  </w:style>
  <w:style w:type="character" w:customStyle="1" w:styleId="g2">
    <w:name w:val="g2"/>
    <w:basedOn w:val="DefaultParagraphFont"/>
    <w:rsid w:val="00B20771"/>
  </w:style>
  <w:style w:type="character" w:customStyle="1" w:styleId="nameplatehead">
    <w:name w:val="nameplatehead"/>
    <w:basedOn w:val="DefaultParagraphFont"/>
    <w:rsid w:val="00B20771"/>
  </w:style>
  <w:style w:type="character" w:customStyle="1" w:styleId="nameplatelink">
    <w:name w:val="nameplatelink"/>
    <w:basedOn w:val="DefaultParagraphFont"/>
    <w:rsid w:val="00B20771"/>
  </w:style>
  <w:style w:type="paragraph" w:customStyle="1" w:styleId="calibre8">
    <w:name w:val="calibre8"/>
    <w:basedOn w:val="Normal"/>
    <w:uiPriority w:val="99"/>
    <w:qFormat/>
    <w:rsid w:val="00B20771"/>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B20771"/>
  </w:style>
  <w:style w:type="character" w:customStyle="1" w:styleId="djhat-arrow">
    <w:name w:val="djhat-arrow"/>
    <w:basedOn w:val="DefaultParagraphFont"/>
    <w:rsid w:val="00B20771"/>
  </w:style>
  <w:style w:type="character" w:customStyle="1" w:styleId="mname">
    <w:name w:val="mname"/>
    <w:basedOn w:val="DefaultParagraphFont"/>
    <w:rsid w:val="00B20771"/>
  </w:style>
  <w:style w:type="character" w:customStyle="1" w:styleId="mvalue">
    <w:name w:val="mvalue"/>
    <w:basedOn w:val="DefaultParagraphFont"/>
    <w:rsid w:val="00B20771"/>
  </w:style>
  <w:style w:type="character" w:customStyle="1" w:styleId="mchange">
    <w:name w:val="mchange"/>
    <w:basedOn w:val="DefaultParagraphFont"/>
    <w:rsid w:val="00B20771"/>
  </w:style>
  <w:style w:type="character" w:customStyle="1" w:styleId="categoryaside">
    <w:name w:val="category__aside"/>
    <w:basedOn w:val="DefaultParagraphFont"/>
    <w:rsid w:val="00B20771"/>
  </w:style>
  <w:style w:type="character" w:customStyle="1" w:styleId="article-breadcrumb-wrapper">
    <w:name w:val="article-breadcrumb-wrapper"/>
    <w:basedOn w:val="DefaultParagraphFont"/>
    <w:rsid w:val="00B20771"/>
  </w:style>
  <w:style w:type="character" w:customStyle="1" w:styleId="wsj-article-caption-content">
    <w:name w:val="wsj-article-caption-content"/>
    <w:basedOn w:val="DefaultParagraphFont"/>
    <w:rsid w:val="00B20771"/>
  </w:style>
  <w:style w:type="character" w:customStyle="1" w:styleId="wsj-article-credit">
    <w:name w:val="wsj-article-credit"/>
    <w:basedOn w:val="DefaultParagraphFont"/>
    <w:rsid w:val="00B20771"/>
  </w:style>
  <w:style w:type="character" w:customStyle="1" w:styleId="wsj-article-credit-tag">
    <w:name w:val="wsj-article-credit-tag"/>
    <w:basedOn w:val="DefaultParagraphFont"/>
    <w:rsid w:val="00B20771"/>
  </w:style>
  <w:style w:type="character" w:customStyle="1" w:styleId="commentscounticon">
    <w:name w:val="comments_count_icon"/>
    <w:basedOn w:val="DefaultParagraphFont"/>
    <w:rsid w:val="00B20771"/>
  </w:style>
  <w:style w:type="character" w:customStyle="1" w:styleId="comments-count-word">
    <w:name w:val="comments-count-word"/>
    <w:basedOn w:val="DefaultParagraphFont"/>
    <w:rsid w:val="00B20771"/>
  </w:style>
  <w:style w:type="character" w:customStyle="1" w:styleId="company-name-type">
    <w:name w:val="company-name-type"/>
    <w:basedOn w:val="DefaultParagraphFont"/>
    <w:rsid w:val="00B20771"/>
  </w:style>
  <w:style w:type="character" w:customStyle="1" w:styleId="nav-prevnext-lbl">
    <w:name w:val="nav-prevnext-lbl"/>
    <w:basedOn w:val="DefaultParagraphFont"/>
    <w:rsid w:val="00B20771"/>
  </w:style>
  <w:style w:type="character" w:customStyle="1" w:styleId="nav-prevnext-hed">
    <w:name w:val="nav-prevnext-hed"/>
    <w:basedOn w:val="DefaultParagraphFont"/>
    <w:rsid w:val="00B20771"/>
  </w:style>
  <w:style w:type="character" w:customStyle="1" w:styleId="readcomments">
    <w:name w:val="readcomments"/>
    <w:basedOn w:val="DefaultParagraphFont"/>
    <w:rsid w:val="00B20771"/>
  </w:style>
  <w:style w:type="character" w:customStyle="1" w:styleId="selected-edition">
    <w:name w:val="selected-edition"/>
    <w:basedOn w:val="DefaultParagraphFont"/>
    <w:rsid w:val="00B20771"/>
  </w:style>
  <w:style w:type="character" w:customStyle="1" w:styleId="rotate">
    <w:name w:val="rotate"/>
    <w:basedOn w:val="DefaultParagraphFont"/>
    <w:rsid w:val="00B20771"/>
  </w:style>
  <w:style w:type="paragraph" w:customStyle="1" w:styleId="column-name">
    <w:name w:val="column-name"/>
    <w:basedOn w:val="Normal"/>
    <w:rsid w:val="00B20771"/>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B20771"/>
  </w:style>
  <w:style w:type="character" w:customStyle="1" w:styleId="tl8wme">
    <w:name w:val="tl8wme"/>
    <w:basedOn w:val="DefaultParagraphFont"/>
    <w:rsid w:val="00B20771"/>
  </w:style>
  <w:style w:type="character" w:customStyle="1" w:styleId="CardStyleChar">
    <w:name w:val="Card Style Char"/>
    <w:link w:val="CardStyle"/>
    <w:locked/>
    <w:rsid w:val="00B20771"/>
    <w:rPr>
      <w:rFonts w:ascii="Calibri" w:eastAsia="Times New Roman" w:hAnsi="Calibri"/>
      <w:sz w:val="20"/>
    </w:rPr>
  </w:style>
  <w:style w:type="character" w:customStyle="1" w:styleId="SmallSizeParagraphChar">
    <w:name w:val="Small Size Paragraph Char"/>
    <w:link w:val="SmallSizeParagraph"/>
    <w:locked/>
    <w:rsid w:val="00B20771"/>
    <w:rPr>
      <w:rFonts w:eastAsia="Calibri"/>
      <w:sz w:val="16"/>
      <w:szCs w:val="16"/>
    </w:rPr>
  </w:style>
  <w:style w:type="paragraph" w:customStyle="1" w:styleId="SmallSizeParagraph">
    <w:name w:val="Small Size Paragraph"/>
    <w:basedOn w:val="Normal"/>
    <w:link w:val="SmallSizeParagraphChar"/>
    <w:qFormat/>
    <w:rsid w:val="00B20771"/>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B20771"/>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B20771"/>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B20771"/>
    <w:rPr>
      <w:rFonts w:eastAsia="Calibri"/>
    </w:rPr>
  </w:style>
  <w:style w:type="paragraph" w:customStyle="1" w:styleId="StyleCardText9pt">
    <w:name w:val="Style Card Text + 9 pt"/>
    <w:basedOn w:val="Normal"/>
    <w:link w:val="StyleCardText9ptChar"/>
    <w:qFormat/>
    <w:rsid w:val="00B20771"/>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B20771"/>
    <w:rPr>
      <w:rFonts w:eastAsia="Calibri"/>
      <w:u w:val="single"/>
      <w:lang w:val="x-none" w:eastAsia="zh-CN"/>
    </w:rPr>
  </w:style>
  <w:style w:type="paragraph" w:customStyle="1" w:styleId="UnderlineS">
    <w:name w:val="Underline S"/>
    <w:basedOn w:val="Normal"/>
    <w:link w:val="UnderlineSChar"/>
    <w:qFormat/>
    <w:rsid w:val="00B20771"/>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B20771"/>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B20771"/>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B20771"/>
    <w:rPr>
      <w:rFonts w:ascii="Times New Roman" w:hAnsi="Times New Roman" w:cs="Times New Roman"/>
    </w:rPr>
  </w:style>
  <w:style w:type="paragraph" w:customStyle="1" w:styleId="Debatenoraml">
    <w:name w:val="Debatenoraml"/>
    <w:basedOn w:val="NoSpacing"/>
    <w:link w:val="DebatenoramlChar"/>
    <w:qFormat/>
    <w:rsid w:val="00B20771"/>
    <w:pPr>
      <w:spacing w:line="240" w:lineRule="auto"/>
    </w:pPr>
    <w:rPr>
      <w:rFonts w:ascii="Times New Roman" w:hAnsi="Times New Roman" w:cs="Times New Roman"/>
    </w:rPr>
  </w:style>
  <w:style w:type="character" w:customStyle="1" w:styleId="QualsChar">
    <w:name w:val="Quals Char"/>
    <w:link w:val="Quals"/>
    <w:locked/>
    <w:rsid w:val="00B20771"/>
    <w:rPr>
      <w:rFonts w:eastAsia="Calibri"/>
      <w:sz w:val="18"/>
    </w:rPr>
  </w:style>
  <w:style w:type="paragraph" w:customStyle="1" w:styleId="Quals">
    <w:name w:val="Quals"/>
    <w:basedOn w:val="Normal"/>
    <w:link w:val="QualsChar"/>
    <w:qFormat/>
    <w:rsid w:val="00B20771"/>
    <w:pPr>
      <w:spacing w:after="0" w:line="240" w:lineRule="auto"/>
    </w:pPr>
    <w:rPr>
      <w:rFonts w:asciiTheme="minorHAnsi" w:eastAsia="Calibri" w:hAnsiTheme="minorHAnsi"/>
      <w:sz w:val="18"/>
    </w:rPr>
  </w:style>
  <w:style w:type="character" w:customStyle="1" w:styleId="StarredChar">
    <w:name w:val="Starred Char"/>
    <w:link w:val="Starred"/>
    <w:locked/>
    <w:rsid w:val="00B20771"/>
    <w:rPr>
      <w:rFonts w:eastAsia="Times New Roman"/>
      <w:b/>
      <w:caps/>
      <w:szCs w:val="28"/>
      <w:u w:val="single"/>
    </w:rPr>
  </w:style>
  <w:style w:type="paragraph" w:customStyle="1" w:styleId="Starred">
    <w:name w:val="Starred"/>
    <w:basedOn w:val="Normal"/>
    <w:link w:val="StarredChar"/>
    <w:qFormat/>
    <w:rsid w:val="00B20771"/>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B20771"/>
    <w:rPr>
      <w:rFonts w:eastAsia="Times New Roman"/>
      <w:b/>
      <w:caps/>
      <w:szCs w:val="28"/>
      <w:u w:val="single"/>
    </w:rPr>
  </w:style>
  <w:style w:type="paragraph" w:customStyle="1" w:styleId="NotStarred">
    <w:name w:val="NotStarred"/>
    <w:basedOn w:val="Normal"/>
    <w:link w:val="NotStarredChar"/>
    <w:qFormat/>
    <w:rsid w:val="00B20771"/>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B20771"/>
    <w:rPr>
      <w:rFonts w:eastAsia="Times New Roman"/>
      <w:b/>
      <w:szCs w:val="28"/>
      <w:u w:val="single"/>
    </w:rPr>
  </w:style>
  <w:style w:type="paragraph" w:customStyle="1" w:styleId="NewHeading2">
    <w:name w:val="NewHeading2"/>
    <w:basedOn w:val="Normal"/>
    <w:link w:val="NewHeading2Char"/>
    <w:qFormat/>
    <w:rsid w:val="00B20771"/>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B20771"/>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B20771"/>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B20771"/>
    <w:rPr>
      <w:rFonts w:eastAsia="SimSun"/>
      <w:u w:val="single"/>
      <w:lang w:eastAsia="zh-CN"/>
    </w:rPr>
  </w:style>
  <w:style w:type="paragraph" w:customStyle="1" w:styleId="StylecardThickunderline">
    <w:name w:val="Style card + Thick underline"/>
    <w:basedOn w:val="Normal"/>
    <w:link w:val="StylecardThickunderlineChar"/>
    <w:qFormat/>
    <w:rsid w:val="00B20771"/>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B20771"/>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B20771"/>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B20771"/>
    <w:rPr>
      <w:rFonts w:eastAsia="Times New Roman"/>
      <w:bCs/>
      <w:lang w:bidi="he-IL"/>
    </w:rPr>
  </w:style>
  <w:style w:type="paragraph" w:customStyle="1" w:styleId="MTDisplayEquation">
    <w:name w:val="MTDisplayEquation"/>
    <w:basedOn w:val="Normal"/>
    <w:next w:val="Normal"/>
    <w:link w:val="MTDisplayEquationChar"/>
    <w:qFormat/>
    <w:rsid w:val="00B20771"/>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B2077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2077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2077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20771"/>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B20771"/>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B20771"/>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B20771"/>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B20771"/>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B20771"/>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B20771"/>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B20771"/>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B20771"/>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B20771"/>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B20771"/>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B20771"/>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B20771"/>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B20771"/>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B20771"/>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B20771"/>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B20771"/>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B20771"/>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B20771"/>
    <w:pPr>
      <w:keepNext/>
      <w:spacing w:after="0" w:line="240" w:lineRule="auto"/>
      <w:ind w:left="288" w:right="288"/>
    </w:pPr>
    <w:rPr>
      <w:rFonts w:eastAsia="MS Gothic"/>
      <w:szCs w:val="20"/>
    </w:rPr>
  </w:style>
  <w:style w:type="paragraph" w:customStyle="1" w:styleId="canvas-atom">
    <w:name w:val="canvas-atom"/>
    <w:basedOn w:val="Normal"/>
    <w:uiPriority w:val="99"/>
    <w:qFormat/>
    <w:rsid w:val="00B20771"/>
    <w:pPr>
      <w:spacing w:before="100" w:beforeAutospacing="1" w:after="100" w:afterAutospacing="1" w:line="240" w:lineRule="auto"/>
    </w:pPr>
    <w:rPr>
      <w:sz w:val="24"/>
    </w:rPr>
  </w:style>
  <w:style w:type="paragraph" w:customStyle="1" w:styleId="tweet-text">
    <w:name w:val="tweet-text"/>
    <w:basedOn w:val="Normal"/>
    <w:uiPriority w:val="99"/>
    <w:qFormat/>
    <w:rsid w:val="00B20771"/>
    <w:pPr>
      <w:spacing w:before="100" w:beforeAutospacing="1" w:after="100" w:afterAutospacing="1" w:line="240" w:lineRule="auto"/>
    </w:pPr>
  </w:style>
  <w:style w:type="paragraph" w:customStyle="1" w:styleId="graf">
    <w:name w:val="graf"/>
    <w:basedOn w:val="Normal"/>
    <w:uiPriority w:val="99"/>
    <w:qFormat/>
    <w:rsid w:val="00B20771"/>
    <w:pPr>
      <w:spacing w:before="100" w:beforeAutospacing="1" w:after="100" w:afterAutospacing="1" w:line="240" w:lineRule="auto"/>
    </w:pPr>
  </w:style>
  <w:style w:type="paragraph" w:customStyle="1" w:styleId="column">
    <w:name w:val="column"/>
    <w:basedOn w:val="Normal"/>
    <w:uiPriority w:val="99"/>
    <w:qFormat/>
    <w:rsid w:val="00B20771"/>
    <w:pPr>
      <w:spacing w:before="100" w:beforeAutospacing="1" w:after="100" w:afterAutospacing="1" w:line="240" w:lineRule="auto"/>
    </w:pPr>
  </w:style>
  <w:style w:type="paragraph" w:customStyle="1" w:styleId="recirc-container">
    <w:name w:val="recirc-container"/>
    <w:basedOn w:val="Normal"/>
    <w:uiPriority w:val="99"/>
    <w:qFormat/>
    <w:rsid w:val="00B20771"/>
    <w:pPr>
      <w:spacing w:before="100" w:beforeAutospacing="1" w:after="100" w:afterAutospacing="1" w:line="240" w:lineRule="auto"/>
    </w:pPr>
    <w:rPr>
      <w:sz w:val="24"/>
    </w:rPr>
  </w:style>
  <w:style w:type="paragraph" w:customStyle="1" w:styleId="interstitial-link">
    <w:name w:val="interstitial-link"/>
    <w:basedOn w:val="Normal"/>
    <w:uiPriority w:val="99"/>
    <w:qFormat/>
    <w:rsid w:val="00B20771"/>
    <w:pPr>
      <w:spacing w:before="100" w:beforeAutospacing="1" w:after="100" w:afterAutospacing="1" w:line="240" w:lineRule="auto"/>
    </w:pPr>
    <w:rPr>
      <w:sz w:val="24"/>
    </w:rPr>
  </w:style>
  <w:style w:type="paragraph" w:customStyle="1" w:styleId="see-also">
    <w:name w:val="see-also"/>
    <w:basedOn w:val="Normal"/>
    <w:uiPriority w:val="99"/>
    <w:qFormat/>
    <w:rsid w:val="00B20771"/>
    <w:pPr>
      <w:spacing w:before="100" w:beforeAutospacing="1" w:after="100" w:afterAutospacing="1" w:line="240" w:lineRule="auto"/>
    </w:pPr>
    <w:rPr>
      <w:sz w:val="24"/>
    </w:rPr>
  </w:style>
  <w:style w:type="character" w:customStyle="1" w:styleId="BriefTitleChar">
    <w:name w:val="Brief Title Char"/>
    <w:basedOn w:val="DefaultParagraphFont"/>
    <w:rsid w:val="00B20771"/>
    <w:rPr>
      <w:b/>
      <w:bCs w:val="0"/>
      <w:sz w:val="24"/>
      <w:szCs w:val="24"/>
      <w:u w:val="single"/>
      <w:lang w:val="en-US" w:eastAsia="en-US" w:bidi="ar-SA"/>
    </w:rPr>
  </w:style>
  <w:style w:type="character" w:customStyle="1" w:styleId="BriefTitle2Char">
    <w:name w:val="Brief Title 2 Char"/>
    <w:basedOn w:val="BriefTitleChar"/>
    <w:rsid w:val="00B20771"/>
    <w:rPr>
      <w:b/>
      <w:bCs w:val="0"/>
      <w:sz w:val="24"/>
      <w:szCs w:val="24"/>
      <w:u w:val="single"/>
      <w:lang w:val="en-US" w:eastAsia="en-US" w:bidi="ar-SA"/>
    </w:rPr>
  </w:style>
  <w:style w:type="character" w:customStyle="1" w:styleId="FontStyle477">
    <w:name w:val="Font Style477"/>
    <w:basedOn w:val="DefaultParagraphFont"/>
    <w:uiPriority w:val="99"/>
    <w:rsid w:val="00B20771"/>
    <w:rPr>
      <w:rFonts w:ascii="Times New Roman" w:hAnsi="Times New Roman" w:cs="Times New Roman" w:hint="default"/>
      <w:sz w:val="18"/>
      <w:szCs w:val="18"/>
    </w:rPr>
  </w:style>
  <w:style w:type="character" w:customStyle="1" w:styleId="FontStyle514">
    <w:name w:val="Font Style514"/>
    <w:basedOn w:val="DefaultParagraphFont"/>
    <w:uiPriority w:val="99"/>
    <w:rsid w:val="00B20771"/>
    <w:rPr>
      <w:rFonts w:ascii="Times New Roman" w:hAnsi="Times New Roman" w:cs="Times New Roman" w:hint="default"/>
      <w:sz w:val="14"/>
      <w:szCs w:val="14"/>
    </w:rPr>
  </w:style>
  <w:style w:type="character" w:customStyle="1" w:styleId="FontStyle500">
    <w:name w:val="Font Style500"/>
    <w:basedOn w:val="DefaultParagraphFont"/>
    <w:uiPriority w:val="99"/>
    <w:rsid w:val="00B20771"/>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B2077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20771"/>
    <w:rPr>
      <w:rFonts w:ascii="Times New Roman" w:hAnsi="Times New Roman" w:cs="Times New Roman" w:hint="default"/>
      <w:b/>
      <w:bCs/>
      <w:sz w:val="22"/>
      <w:szCs w:val="22"/>
    </w:rPr>
  </w:style>
  <w:style w:type="character" w:customStyle="1" w:styleId="UnderlineStyleChar7">
    <w:name w:val="Underline Style Char7"/>
    <w:rsid w:val="00B20771"/>
    <w:rPr>
      <w:rFonts w:ascii="Garamond" w:hAnsi="Garamond" w:hint="default"/>
      <w:sz w:val="22"/>
      <w:szCs w:val="24"/>
      <w:u w:val="single"/>
      <w:lang w:val="en-US" w:eastAsia="en-US" w:bidi="ar-SA"/>
    </w:rPr>
  </w:style>
  <w:style w:type="character" w:customStyle="1" w:styleId="s4">
    <w:name w:val="s4"/>
    <w:rsid w:val="00B20771"/>
  </w:style>
  <w:style w:type="character" w:customStyle="1" w:styleId="s5">
    <w:name w:val="s5"/>
    <w:rsid w:val="00B20771"/>
  </w:style>
  <w:style w:type="character" w:customStyle="1" w:styleId="rightsnotice">
    <w:name w:val="rightsnotice"/>
    <w:rsid w:val="00B20771"/>
  </w:style>
  <w:style w:type="character" w:customStyle="1" w:styleId="related-current-indicator">
    <w:name w:val="related-current-indicator"/>
    <w:rsid w:val="00B20771"/>
  </w:style>
  <w:style w:type="character" w:customStyle="1" w:styleId="bylclear">
    <w:name w:val="bylclear"/>
    <w:rsid w:val="00B20771"/>
  </w:style>
  <w:style w:type="character" w:customStyle="1" w:styleId="essaytext">
    <w:name w:val="essaytext"/>
    <w:rsid w:val="00B20771"/>
  </w:style>
  <w:style w:type="character" w:customStyle="1" w:styleId="username">
    <w:name w:val="username"/>
    <w:rsid w:val="00B20771"/>
  </w:style>
  <w:style w:type="character" w:customStyle="1" w:styleId="toplinks">
    <w:name w:val="toplinks"/>
    <w:rsid w:val="00B20771"/>
  </w:style>
  <w:style w:type="character" w:customStyle="1" w:styleId="titles">
    <w:name w:val="titles"/>
    <w:rsid w:val="00B20771"/>
  </w:style>
  <w:style w:type="character" w:customStyle="1" w:styleId="contentauthor">
    <w:name w:val="contentauthor"/>
    <w:rsid w:val="00B20771"/>
  </w:style>
  <w:style w:type="character" w:customStyle="1" w:styleId="subarticleheader">
    <w:name w:val="subarticleheader"/>
    <w:rsid w:val="00B20771"/>
  </w:style>
  <w:style w:type="character" w:customStyle="1" w:styleId="copy">
    <w:name w:val="copy"/>
    <w:rsid w:val="00B20771"/>
  </w:style>
  <w:style w:type="character" w:customStyle="1" w:styleId="topheadline">
    <w:name w:val="topheadline"/>
    <w:rsid w:val="00B20771"/>
  </w:style>
  <w:style w:type="character" w:customStyle="1" w:styleId="Stylereduce27pt">
    <w:name w:val="Style reduce2 + 7 pt"/>
    <w:rsid w:val="00B20771"/>
    <w:rPr>
      <w:rFonts w:ascii="Times New Roman" w:hAnsi="Times New Roman" w:cs="Arial" w:hint="default"/>
      <w:color w:val="000000"/>
      <w:sz w:val="14"/>
      <w:szCs w:val="22"/>
    </w:rPr>
  </w:style>
  <w:style w:type="character" w:customStyle="1" w:styleId="srtitle">
    <w:name w:val="srtitle"/>
    <w:rsid w:val="00B20771"/>
  </w:style>
  <w:style w:type="character" w:customStyle="1" w:styleId="st1">
    <w:name w:val="st1"/>
    <w:rsid w:val="00B20771"/>
  </w:style>
  <w:style w:type="character" w:customStyle="1" w:styleId="StyleStyleGaramond">
    <w:name w:val="Style Style Garamond +"/>
    <w:rsid w:val="00B20771"/>
    <w:rPr>
      <w:rFonts w:ascii="Garamond" w:hAnsi="Garamond" w:cs="Times New Roman" w:hint="default"/>
      <w:sz w:val="20"/>
    </w:rPr>
  </w:style>
  <w:style w:type="character" w:customStyle="1" w:styleId="boldunderline2">
    <w:name w:val="boldunderline"/>
    <w:rsid w:val="00B20771"/>
  </w:style>
  <w:style w:type="character" w:customStyle="1" w:styleId="Date11">
    <w:name w:val="Date11"/>
    <w:rsid w:val="00B20771"/>
  </w:style>
  <w:style w:type="character" w:customStyle="1" w:styleId="artbody1">
    <w:name w:val="art_body1"/>
    <w:rsid w:val="00B20771"/>
    <w:rPr>
      <w:rFonts w:ascii="Arial" w:hAnsi="Arial" w:cs="Arial" w:hint="default"/>
    </w:rPr>
  </w:style>
  <w:style w:type="character" w:customStyle="1" w:styleId="Boxout0">
    <w:name w:val="Boxout"/>
    <w:uiPriority w:val="1"/>
    <w:qFormat/>
    <w:rsid w:val="00B20771"/>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B20771"/>
  </w:style>
  <w:style w:type="character" w:customStyle="1" w:styleId="preloadwrap">
    <w:name w:val="preloadwrap"/>
    <w:rsid w:val="00B20771"/>
  </w:style>
  <w:style w:type="character" w:customStyle="1" w:styleId="creditwrap">
    <w:name w:val="creditwrap"/>
    <w:rsid w:val="00B20771"/>
  </w:style>
  <w:style w:type="character" w:customStyle="1" w:styleId="DefaultChar1">
    <w:name w:val="Default Char1"/>
    <w:rsid w:val="00B20771"/>
    <w:rPr>
      <w:noProof w:val="0"/>
      <w:color w:val="000000"/>
      <w:lang w:val="en-US" w:eastAsia="en-US" w:bidi="ar-SA"/>
    </w:rPr>
  </w:style>
  <w:style w:type="character" w:customStyle="1" w:styleId="pmterms31">
    <w:name w:val="pmterms31"/>
    <w:rsid w:val="00B20771"/>
    <w:rPr>
      <w:b/>
      <w:bCs/>
      <w:i w:val="0"/>
      <w:iCs w:val="0"/>
      <w:color w:val="000000"/>
    </w:rPr>
  </w:style>
  <w:style w:type="character" w:customStyle="1" w:styleId="copyrightdescription">
    <w:name w:val="copyrightdescription"/>
    <w:rsid w:val="00B20771"/>
  </w:style>
  <w:style w:type="character" w:customStyle="1" w:styleId="ft01">
    <w:name w:val="ft01"/>
    <w:rsid w:val="00B20771"/>
    <w:rPr>
      <w:rFonts w:ascii="Times" w:hAnsi="Times" w:cs="Times" w:hint="default"/>
      <w:color w:val="000000"/>
      <w:sz w:val="14"/>
      <w:szCs w:val="14"/>
    </w:rPr>
  </w:style>
  <w:style w:type="character" w:customStyle="1" w:styleId="ft11">
    <w:name w:val="ft11"/>
    <w:rsid w:val="00B20771"/>
    <w:rPr>
      <w:rFonts w:ascii="Times" w:hAnsi="Times" w:cs="Times" w:hint="default"/>
      <w:color w:val="000000"/>
      <w:sz w:val="17"/>
      <w:szCs w:val="17"/>
    </w:rPr>
  </w:style>
  <w:style w:type="character" w:customStyle="1" w:styleId="ft21">
    <w:name w:val="ft21"/>
    <w:rsid w:val="00B20771"/>
    <w:rPr>
      <w:rFonts w:ascii="Times" w:hAnsi="Times" w:cs="Times" w:hint="default"/>
      <w:color w:val="000000"/>
      <w:sz w:val="15"/>
      <w:szCs w:val="15"/>
    </w:rPr>
  </w:style>
  <w:style w:type="character" w:customStyle="1" w:styleId="ft31">
    <w:name w:val="ft31"/>
    <w:rsid w:val="00B20771"/>
    <w:rPr>
      <w:rFonts w:ascii="Times" w:hAnsi="Times" w:cs="Times" w:hint="default"/>
      <w:color w:val="000000"/>
      <w:sz w:val="15"/>
      <w:szCs w:val="15"/>
    </w:rPr>
  </w:style>
  <w:style w:type="character" w:customStyle="1" w:styleId="dquo">
    <w:name w:val="dquo"/>
    <w:rsid w:val="00B20771"/>
  </w:style>
  <w:style w:type="character" w:customStyle="1" w:styleId="caps2">
    <w:name w:val="caps2"/>
    <w:rsid w:val="00B20771"/>
  </w:style>
  <w:style w:type="character" w:customStyle="1" w:styleId="ccs">
    <w:name w:val="c cs"/>
    <w:rsid w:val="00B20771"/>
  </w:style>
  <w:style w:type="character" w:customStyle="1" w:styleId="dropshadow">
    <w:name w:val="dropshadow"/>
    <w:rsid w:val="00B20771"/>
  </w:style>
  <w:style w:type="character" w:customStyle="1" w:styleId="d05ws">
    <w:name w:val="d05ws"/>
    <w:rsid w:val="00B20771"/>
  </w:style>
  <w:style w:type="character" w:customStyle="1" w:styleId="rzibod">
    <w:name w:val="rzibod"/>
    <w:rsid w:val="00B20771"/>
  </w:style>
  <w:style w:type="character" w:customStyle="1" w:styleId="headertext">
    <w:name w:val="headertext"/>
    <w:rsid w:val="00B20771"/>
  </w:style>
  <w:style w:type="character" w:customStyle="1" w:styleId="endnote-reference">
    <w:name w:val="endnote-reference"/>
    <w:rsid w:val="00B20771"/>
  </w:style>
  <w:style w:type="character" w:customStyle="1" w:styleId="officialsname">
    <w:name w:val="official_s_name"/>
    <w:rsid w:val="00B20771"/>
  </w:style>
  <w:style w:type="character" w:customStyle="1" w:styleId="audience">
    <w:name w:val="audience"/>
    <w:rsid w:val="00B20771"/>
  </w:style>
  <w:style w:type="character" w:customStyle="1" w:styleId="normalchar0">
    <w:name w:val="normal__char"/>
    <w:rsid w:val="00B20771"/>
  </w:style>
  <w:style w:type="character" w:customStyle="1" w:styleId="hyperlink002cheading0020100200028block0020title0029char">
    <w:name w:val="hyperlink_002cheading_00201_0020_0028block_0020title_0029__char"/>
    <w:rsid w:val="00B20771"/>
  </w:style>
  <w:style w:type="character" w:customStyle="1" w:styleId="underline002cstyle0020bold0020underlinechar">
    <w:name w:val="underline_002cstyle_0020bold_0020underline__char"/>
    <w:rsid w:val="00B20771"/>
  </w:style>
  <w:style w:type="character" w:customStyle="1" w:styleId="copyboldblack">
    <w:name w:val="copyboldblack"/>
    <w:rsid w:val="00B20771"/>
  </w:style>
  <w:style w:type="character" w:customStyle="1" w:styleId="copybold">
    <w:name w:val="copybold"/>
    <w:rsid w:val="00B20771"/>
  </w:style>
  <w:style w:type="character" w:customStyle="1" w:styleId="author-date0">
    <w:name w:val="author-date"/>
    <w:rsid w:val="00B20771"/>
  </w:style>
  <w:style w:type="character" w:customStyle="1" w:styleId="articlebegin">
    <w:name w:val="articlebegin"/>
    <w:rsid w:val="00B20771"/>
  </w:style>
  <w:style w:type="character" w:customStyle="1" w:styleId="mediaoverlay">
    <w:name w:val="mediaoverlay"/>
    <w:rsid w:val="00B20771"/>
  </w:style>
  <w:style w:type="character" w:customStyle="1" w:styleId="blogcaption">
    <w:name w:val="blog_caption"/>
    <w:rsid w:val="00B20771"/>
  </w:style>
  <w:style w:type="character" w:customStyle="1" w:styleId="commnet-abuzz">
    <w:name w:val="commnet-abuzz"/>
    <w:rsid w:val="00B20771"/>
  </w:style>
  <w:style w:type="character" w:customStyle="1" w:styleId="stbuttontext">
    <w:name w:val="stbuttontext"/>
    <w:rsid w:val="00B20771"/>
  </w:style>
  <w:style w:type="character" w:customStyle="1" w:styleId="grey">
    <w:name w:val="grey"/>
    <w:rsid w:val="00B20771"/>
  </w:style>
  <w:style w:type="character" w:customStyle="1" w:styleId="bdx">
    <w:name w:val="bdx"/>
    <w:rsid w:val="00B20771"/>
  </w:style>
  <w:style w:type="character" w:customStyle="1" w:styleId="bdl">
    <w:name w:val="bdl"/>
    <w:rsid w:val="00B20771"/>
  </w:style>
  <w:style w:type="character" w:customStyle="1" w:styleId="breadcrumbitemcurrent">
    <w:name w:val="breadcrumbitemcurrent"/>
    <w:rsid w:val="00B20771"/>
  </w:style>
  <w:style w:type="character" w:customStyle="1" w:styleId="bbl">
    <w:name w:val="bbl"/>
    <w:rsid w:val="00B20771"/>
  </w:style>
  <w:style w:type="character" w:customStyle="1" w:styleId="itxtnewhookspan">
    <w:name w:val="itxtnewhookspan"/>
    <w:rsid w:val="00B20771"/>
  </w:style>
  <w:style w:type="character" w:customStyle="1" w:styleId="gstxthlt">
    <w:name w:val="gstxt_hlt"/>
    <w:rsid w:val="00B20771"/>
  </w:style>
  <w:style w:type="character" w:customStyle="1" w:styleId="StyleBoldRed">
    <w:name w:val="Style Bold Red"/>
    <w:rsid w:val="00B20771"/>
    <w:rPr>
      <w:b/>
      <w:bCs/>
      <w:color w:val="auto"/>
    </w:rPr>
  </w:style>
  <w:style w:type="character" w:customStyle="1" w:styleId="StyleTimesNewRoman8pt">
    <w:name w:val="Style Times New Roman 8 pt"/>
    <w:rsid w:val="00B20771"/>
    <w:rPr>
      <w:rFonts w:ascii="Georgia" w:hAnsi="Georgia" w:hint="default"/>
      <w:sz w:val="16"/>
    </w:rPr>
  </w:style>
  <w:style w:type="character" w:customStyle="1" w:styleId="goldbldtext">
    <w:name w:val="goldbldtext"/>
    <w:rsid w:val="00B20771"/>
  </w:style>
  <w:style w:type="character" w:customStyle="1" w:styleId="labeltext">
    <w:name w:val="labeltext"/>
    <w:rsid w:val="00B20771"/>
  </w:style>
  <w:style w:type="character" w:customStyle="1" w:styleId="viewlink">
    <w:name w:val="viewlink"/>
    <w:rsid w:val="00B20771"/>
  </w:style>
  <w:style w:type="character" w:customStyle="1" w:styleId="inlinkchart">
    <w:name w:val="inlink_chart"/>
    <w:rsid w:val="00B20771"/>
  </w:style>
  <w:style w:type="character" w:customStyle="1" w:styleId="fbsharecountwrapper">
    <w:name w:val="fb_share_count_wrapper"/>
    <w:rsid w:val="00B20771"/>
  </w:style>
  <w:style w:type="character" w:customStyle="1" w:styleId="hw">
    <w:name w:val="hw"/>
    <w:rsid w:val="00B20771"/>
  </w:style>
  <w:style w:type="character" w:customStyle="1" w:styleId="linktotop">
    <w:name w:val="linktotop"/>
    <w:rsid w:val="00B20771"/>
  </w:style>
  <w:style w:type="character" w:customStyle="1" w:styleId="descriptionstyle1block">
    <w:name w:val="description style1 block"/>
    <w:rsid w:val="00B20771"/>
  </w:style>
  <w:style w:type="character" w:customStyle="1" w:styleId="gutter-right-1">
    <w:name w:val="gutter-right-1"/>
    <w:basedOn w:val="DefaultParagraphFont"/>
    <w:rsid w:val="00B20771"/>
  </w:style>
  <w:style w:type="character" w:customStyle="1" w:styleId="Header11">
    <w:name w:val="Header11"/>
    <w:rsid w:val="00B20771"/>
  </w:style>
  <w:style w:type="character" w:customStyle="1" w:styleId="posa">
    <w:name w:val="pos(a)"/>
    <w:basedOn w:val="DefaultParagraphFont"/>
    <w:rsid w:val="00B20771"/>
  </w:style>
  <w:style w:type="character" w:customStyle="1" w:styleId="u-hiddeninnarrowenv">
    <w:name w:val="u-hiddeninnarrowenv"/>
    <w:basedOn w:val="DefaultParagraphFont"/>
    <w:rsid w:val="00B20771"/>
  </w:style>
  <w:style w:type="character" w:customStyle="1" w:styleId="followbutton-bird">
    <w:name w:val="followbutton-bird"/>
    <w:basedOn w:val="DefaultParagraphFont"/>
    <w:rsid w:val="00B20771"/>
  </w:style>
  <w:style w:type="character" w:customStyle="1" w:styleId="tweetauthor-name">
    <w:name w:val="tweetauthor-name"/>
    <w:basedOn w:val="DefaultParagraphFont"/>
    <w:rsid w:val="00B20771"/>
  </w:style>
  <w:style w:type="character" w:customStyle="1" w:styleId="tweetauthor-verifiedbadge">
    <w:name w:val="tweetauthor-verifiedbadge"/>
    <w:basedOn w:val="DefaultParagraphFont"/>
    <w:rsid w:val="00B20771"/>
  </w:style>
  <w:style w:type="character" w:customStyle="1" w:styleId="tweetauthor-screenname">
    <w:name w:val="tweetauthor-screenname"/>
    <w:basedOn w:val="DefaultParagraphFont"/>
    <w:rsid w:val="00B20771"/>
  </w:style>
  <w:style w:type="character" w:customStyle="1" w:styleId="u-hiddenvisually">
    <w:name w:val="u-hiddenvisually"/>
    <w:basedOn w:val="DefaultParagraphFont"/>
    <w:rsid w:val="00B20771"/>
  </w:style>
  <w:style w:type="character" w:customStyle="1" w:styleId="tweetaction-stat">
    <w:name w:val="tweetaction-stat"/>
    <w:basedOn w:val="DefaultParagraphFont"/>
    <w:rsid w:val="00B20771"/>
  </w:style>
  <w:style w:type="character" w:customStyle="1" w:styleId="related">
    <w:name w:val="related"/>
    <w:basedOn w:val="DefaultParagraphFont"/>
    <w:rsid w:val="00B20771"/>
  </w:style>
  <w:style w:type="character" w:customStyle="1" w:styleId="related-content">
    <w:name w:val="related-content"/>
    <w:basedOn w:val="DefaultParagraphFont"/>
    <w:rsid w:val="00B20771"/>
  </w:style>
  <w:style w:type="character" w:customStyle="1" w:styleId="name-of-author">
    <w:name w:val="name-of-author"/>
    <w:basedOn w:val="DefaultParagraphFont"/>
    <w:rsid w:val="00B20771"/>
  </w:style>
  <w:style w:type="character" w:customStyle="1" w:styleId="first-name">
    <w:name w:val="first-name"/>
    <w:basedOn w:val="DefaultParagraphFont"/>
    <w:rsid w:val="00B20771"/>
  </w:style>
  <w:style w:type="character" w:customStyle="1" w:styleId="last-name">
    <w:name w:val="last-name"/>
    <w:basedOn w:val="DefaultParagraphFont"/>
    <w:rsid w:val="00B20771"/>
  </w:style>
  <w:style w:type="character" w:customStyle="1" w:styleId="recirc-text">
    <w:name w:val="&quot;recirc-text”"/>
    <w:basedOn w:val="DefaultParagraphFont"/>
    <w:rsid w:val="00B20771"/>
  </w:style>
  <w:style w:type="character" w:customStyle="1" w:styleId="video-icon">
    <w:name w:val="video-icon"/>
    <w:basedOn w:val="DefaultParagraphFont"/>
    <w:rsid w:val="00B20771"/>
  </w:style>
  <w:style w:type="character" w:customStyle="1" w:styleId="powa-shot-play-btn-text">
    <w:name w:val="powa-shot-play-btn-text"/>
    <w:basedOn w:val="DefaultParagraphFont"/>
    <w:rsid w:val="00B20771"/>
  </w:style>
  <w:style w:type="character" w:customStyle="1" w:styleId="powa-shot-click">
    <w:name w:val="powa-shot-click"/>
    <w:basedOn w:val="DefaultParagraphFont"/>
    <w:rsid w:val="00B20771"/>
  </w:style>
  <w:style w:type="character" w:customStyle="1" w:styleId="wpv-blurb">
    <w:name w:val="wpv-blurb"/>
    <w:basedOn w:val="DefaultParagraphFont"/>
    <w:rsid w:val="00B20771"/>
  </w:style>
  <w:style w:type="character" w:customStyle="1" w:styleId="pb-caption">
    <w:name w:val="pb-caption"/>
    <w:basedOn w:val="DefaultParagraphFont"/>
    <w:rsid w:val="00B20771"/>
  </w:style>
  <w:style w:type="paragraph" w:customStyle="1" w:styleId="NoteLevel23">
    <w:name w:val="Note Level 23"/>
    <w:basedOn w:val="Normal"/>
    <w:next w:val="Normal"/>
    <w:uiPriority w:val="99"/>
    <w:qFormat/>
    <w:rsid w:val="00B20771"/>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B20771"/>
  </w:style>
  <w:style w:type="character" w:customStyle="1" w:styleId="m-2745674872889869693gmail-styleunderline">
    <w:name w:val="m_-2745674872889869693gmail-styleunderline"/>
    <w:basedOn w:val="DefaultParagraphFont"/>
    <w:rsid w:val="00B20771"/>
  </w:style>
  <w:style w:type="character" w:customStyle="1" w:styleId="HeaderChar3">
    <w:name w:val="Header Char3"/>
    <w:basedOn w:val="DefaultParagraphFont"/>
    <w:uiPriority w:val="99"/>
    <w:semiHidden/>
    <w:rsid w:val="00B20771"/>
    <w:rPr>
      <w:rFonts w:ascii="Georgia" w:hAnsi="Georgia"/>
    </w:rPr>
  </w:style>
  <w:style w:type="paragraph" w:customStyle="1" w:styleId="NoteLevel24">
    <w:name w:val="Note Level 24"/>
    <w:basedOn w:val="Normal"/>
    <w:next w:val="Normal"/>
    <w:uiPriority w:val="99"/>
    <w:qFormat/>
    <w:rsid w:val="00B20771"/>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B20771"/>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B20771"/>
  </w:style>
  <w:style w:type="character" w:customStyle="1" w:styleId="UnresolvedMention31">
    <w:name w:val="Unresolved Mention31"/>
    <w:basedOn w:val="DefaultParagraphFont"/>
    <w:uiPriority w:val="99"/>
    <w:semiHidden/>
    <w:unhideWhenUsed/>
    <w:rsid w:val="00B20771"/>
    <w:rPr>
      <w:color w:val="808080"/>
      <w:shd w:val="clear" w:color="auto" w:fill="E6E6E6"/>
    </w:rPr>
  </w:style>
  <w:style w:type="paragraph" w:customStyle="1" w:styleId="po-hr-cndek">
    <w:name w:val="po-hr-cn__dek"/>
    <w:basedOn w:val="Normal"/>
    <w:rsid w:val="00B20771"/>
    <w:pPr>
      <w:spacing w:before="100" w:beforeAutospacing="1" w:after="100" w:afterAutospacing="1"/>
    </w:pPr>
  </w:style>
  <w:style w:type="character" w:customStyle="1" w:styleId="publication-date">
    <w:name w:val="publication-date"/>
    <w:basedOn w:val="DefaultParagraphFont"/>
    <w:rsid w:val="00B20771"/>
  </w:style>
  <w:style w:type="character" w:customStyle="1" w:styleId="m4481627234786388783gmail-style13ptbold">
    <w:name w:val="m_4481627234786388783gmail-style13ptbold"/>
    <w:basedOn w:val="DefaultParagraphFont"/>
    <w:rsid w:val="00B20771"/>
  </w:style>
  <w:style w:type="character" w:customStyle="1" w:styleId="m4481627234786388783gmail-styleunderline">
    <w:name w:val="m_4481627234786388783gmail-styleunderline"/>
    <w:basedOn w:val="DefaultParagraphFont"/>
    <w:rsid w:val="00B20771"/>
  </w:style>
  <w:style w:type="character" w:customStyle="1" w:styleId="m4481627234786388783gmail-apple-converted-space">
    <w:name w:val="m_4481627234786388783gmail-apple-converted-space"/>
    <w:basedOn w:val="DefaultParagraphFont"/>
    <w:rsid w:val="00B20771"/>
  </w:style>
  <w:style w:type="character" w:customStyle="1" w:styleId="m4481627234786388783gmail-grame">
    <w:name w:val="m_4481627234786388783gmail-grame"/>
    <w:basedOn w:val="DefaultParagraphFont"/>
    <w:rsid w:val="00B20771"/>
  </w:style>
  <w:style w:type="character" w:customStyle="1" w:styleId="m4481627234786388783gmail-underline">
    <w:name w:val="m_4481627234786388783gmail-underline"/>
    <w:basedOn w:val="DefaultParagraphFont"/>
    <w:rsid w:val="00B20771"/>
  </w:style>
  <w:style w:type="paragraph" w:customStyle="1" w:styleId="m4481627234786388783gmail-card">
    <w:name w:val="m_4481627234786388783gmail-card"/>
    <w:basedOn w:val="Normal"/>
    <w:rsid w:val="00B20771"/>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B20771"/>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B20771"/>
  </w:style>
  <w:style w:type="paragraph" w:customStyle="1" w:styleId="m-2671184907397832551gmail-p2">
    <w:name w:val="m_-2671184907397832551gmail-p2"/>
    <w:basedOn w:val="Normal"/>
    <w:rsid w:val="00B20771"/>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B20771"/>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B20771"/>
  </w:style>
  <w:style w:type="character" w:customStyle="1" w:styleId="m-4364835325198423527gmail-m-487226309709519571m8778339509743264076gmail-style13ptbold">
    <w:name w:val="m_-4364835325198423527gmail-m_-487226309709519571m_8778339509743264076gmail-style13ptbold"/>
    <w:basedOn w:val="DefaultParagraphFont"/>
    <w:rsid w:val="00B20771"/>
  </w:style>
  <w:style w:type="character" w:customStyle="1" w:styleId="m-4364835325198423527gmail-m-487226309709519571m8778339509743264076gmail-styleunderline">
    <w:name w:val="m_-4364835325198423527gmail-m_-487226309709519571m_8778339509743264076gmail-styleunderline"/>
    <w:basedOn w:val="DefaultParagraphFont"/>
    <w:rsid w:val="00B20771"/>
  </w:style>
  <w:style w:type="character" w:customStyle="1" w:styleId="m-4886631745483256254gmail-style13ptbold">
    <w:name w:val="m_-4886631745483256254gmail-style13ptbold"/>
    <w:basedOn w:val="DefaultParagraphFont"/>
    <w:rsid w:val="00B20771"/>
  </w:style>
  <w:style w:type="character" w:customStyle="1" w:styleId="m8525170829296705783gmail-style13ptbold">
    <w:name w:val="m_8525170829296705783gmail-style13ptbold"/>
    <w:basedOn w:val="DefaultParagraphFont"/>
    <w:rsid w:val="00B20771"/>
  </w:style>
  <w:style w:type="character" w:customStyle="1" w:styleId="m8525170829296705783gmail-styleunderline">
    <w:name w:val="m_8525170829296705783gmail-styleunderline"/>
    <w:basedOn w:val="DefaultParagraphFont"/>
    <w:rsid w:val="00B20771"/>
  </w:style>
  <w:style w:type="character" w:customStyle="1" w:styleId="m113202149284569794gmail-style13ptbold">
    <w:name w:val="m_113202149284569794gmail-style13ptbold"/>
    <w:basedOn w:val="DefaultParagraphFont"/>
    <w:rsid w:val="00B20771"/>
  </w:style>
  <w:style w:type="character" w:customStyle="1" w:styleId="m113202149284569794gmail-styleunderline">
    <w:name w:val="m_113202149284569794gmail-styleunderline"/>
    <w:basedOn w:val="DefaultParagraphFont"/>
    <w:rsid w:val="00B20771"/>
  </w:style>
  <w:style w:type="character" w:customStyle="1" w:styleId="m-5741597242490756161gmail-field-content">
    <w:name w:val="m_-5741597242490756161gmail-field-content"/>
    <w:basedOn w:val="DefaultParagraphFont"/>
    <w:rsid w:val="00B20771"/>
  </w:style>
  <w:style w:type="paragraph" w:customStyle="1" w:styleId="FUCKTHISFONT">
    <w:name w:val="FUCK THIS FONT"/>
    <w:basedOn w:val="Normal"/>
    <w:rsid w:val="00B20771"/>
    <w:pPr>
      <w:autoSpaceDE w:val="0"/>
      <w:autoSpaceDN w:val="0"/>
      <w:adjustRightInd w:val="0"/>
      <w:jc w:val="both"/>
    </w:pPr>
    <w:rPr>
      <w:u w:val="single"/>
    </w:rPr>
  </w:style>
  <w:style w:type="paragraph" w:customStyle="1" w:styleId="TagChar1CharCharCharChar">
    <w:name w:val="Tag Char1 Char Char Char Char"/>
    <w:basedOn w:val="Normal"/>
    <w:rsid w:val="00B20771"/>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B20771"/>
    <w:rPr>
      <w:rFonts w:ascii="Arial Narrow" w:hAnsi="Arial Narrow"/>
      <w:szCs w:val="24"/>
      <w:u w:val="single"/>
    </w:rPr>
  </w:style>
  <w:style w:type="character" w:customStyle="1" w:styleId="hyperlink60">
    <w:name w:val="hyperlink6"/>
    <w:basedOn w:val="DefaultParagraphFont"/>
    <w:rsid w:val="00B20771"/>
  </w:style>
  <w:style w:type="character" w:customStyle="1" w:styleId="heading2char2charchar">
    <w:name w:val="heading2char2charchar"/>
    <w:basedOn w:val="DefaultParagraphFont"/>
    <w:rsid w:val="00B20771"/>
  </w:style>
  <w:style w:type="character" w:customStyle="1" w:styleId="heading2char10">
    <w:name w:val="heading2char1"/>
    <w:basedOn w:val="DefaultParagraphFont"/>
    <w:rsid w:val="00B20771"/>
  </w:style>
  <w:style w:type="character" w:customStyle="1" w:styleId="CiteChar2">
    <w:name w:val="Cite Char"/>
    <w:basedOn w:val="DefaultParagraphFont"/>
    <w:rsid w:val="00B20771"/>
    <w:rPr>
      <w:rFonts w:ascii="Garamond" w:hAnsi="Garamond"/>
      <w:b/>
      <w:sz w:val="20"/>
      <w:szCs w:val="22"/>
      <w:u w:val="none"/>
    </w:rPr>
  </w:style>
  <w:style w:type="character" w:customStyle="1" w:styleId="StyleUnderlineCharTitleCharBold">
    <w:name w:val="Style Underline CharTitle Char + Bold"/>
    <w:basedOn w:val="DefaultParagraphFont"/>
    <w:rsid w:val="00B20771"/>
    <w:rPr>
      <w:rFonts w:ascii="Garamond" w:hAnsi="Garamond"/>
      <w:b/>
      <w:bCs/>
      <w:color w:val="000000"/>
      <w:sz w:val="22"/>
      <w:szCs w:val="22"/>
    </w:rPr>
  </w:style>
  <w:style w:type="character" w:customStyle="1" w:styleId="bnp-articles-title1">
    <w:name w:val="bnp-articles-title1"/>
    <w:basedOn w:val="DefaultParagraphFont"/>
    <w:rsid w:val="00B20771"/>
    <w:rPr>
      <w:rFonts w:ascii="Verdana" w:hAnsi="Verdana" w:hint="default"/>
      <w:b/>
      <w:bCs/>
      <w:color w:val="545454"/>
      <w:sz w:val="12"/>
      <w:szCs w:val="12"/>
    </w:rPr>
  </w:style>
  <w:style w:type="character" w:customStyle="1" w:styleId="featuretext">
    <w:name w:val="featuretext"/>
    <w:basedOn w:val="DefaultParagraphFont"/>
    <w:rsid w:val="00B20771"/>
  </w:style>
  <w:style w:type="character" w:customStyle="1" w:styleId="relatedtext">
    <w:name w:val="related_text"/>
    <w:basedOn w:val="DefaultParagraphFont"/>
    <w:rsid w:val="00B20771"/>
  </w:style>
  <w:style w:type="character" w:customStyle="1" w:styleId="fullpost">
    <w:name w:val="fullpost"/>
    <w:basedOn w:val="DefaultParagraphFont"/>
    <w:rsid w:val="00B20771"/>
  </w:style>
  <w:style w:type="character" w:customStyle="1" w:styleId="bcktital">
    <w:name w:val="bcktital"/>
    <w:basedOn w:val="DefaultParagraphFont"/>
    <w:rsid w:val="00B20771"/>
  </w:style>
  <w:style w:type="character" w:customStyle="1" w:styleId="bcktital0">
    <w:name w:val="bckt_ital"/>
    <w:basedOn w:val="DefaultParagraphFont"/>
    <w:rsid w:val="00B20771"/>
  </w:style>
  <w:style w:type="paragraph" w:styleId="TOAHeading">
    <w:name w:val="toa heading"/>
    <w:basedOn w:val="Normal"/>
    <w:next w:val="Normal"/>
    <w:semiHidden/>
    <w:rsid w:val="00B20771"/>
    <w:pPr>
      <w:spacing w:before="120"/>
    </w:pPr>
    <w:rPr>
      <w:rFonts w:eastAsia="Calibri"/>
    </w:rPr>
  </w:style>
  <w:style w:type="character" w:customStyle="1" w:styleId="fwanimclass">
    <w:name w:val="fwanim_class"/>
    <w:basedOn w:val="DefaultParagraphFont"/>
    <w:rsid w:val="00B20771"/>
  </w:style>
  <w:style w:type="paragraph" w:customStyle="1" w:styleId="DebateUnderline0">
    <w:name w:val="DebateUnderline"/>
    <w:basedOn w:val="DebateNormal"/>
    <w:qFormat/>
    <w:rsid w:val="00B20771"/>
    <w:pPr>
      <w:spacing w:after="160"/>
    </w:pPr>
    <w:rPr>
      <w:sz w:val="24"/>
      <w:szCs w:val="24"/>
      <w:u w:val="single"/>
    </w:rPr>
  </w:style>
  <w:style w:type="character" w:customStyle="1" w:styleId="DebateUnderlineChar">
    <w:name w:val="DebateUnderline Char"/>
    <w:basedOn w:val="DebateNormalChar"/>
    <w:rsid w:val="00B20771"/>
    <w:rPr>
      <w:rFonts w:ascii="Calibri" w:eastAsia="Calibri" w:hAnsi="Calibri"/>
      <w:sz w:val="24"/>
      <w:szCs w:val="24"/>
      <w:u w:val="single"/>
      <w:lang w:val="en-US" w:eastAsia="en-US" w:bidi="ar-SA"/>
    </w:rPr>
  </w:style>
  <w:style w:type="character" w:customStyle="1" w:styleId="DebateTagChar0">
    <w:name w:val="DebateTag Char"/>
    <w:basedOn w:val="DefaultParagraphFont"/>
    <w:rsid w:val="00B20771"/>
    <w:rPr>
      <w:rFonts w:eastAsia="Calibri"/>
      <w:b/>
      <w:sz w:val="24"/>
      <w:szCs w:val="24"/>
      <w:lang w:val="en-US" w:eastAsia="en-US" w:bidi="ar-SA"/>
    </w:rPr>
  </w:style>
  <w:style w:type="paragraph" w:customStyle="1" w:styleId="DebateHeaderFinal">
    <w:name w:val="DebateHeaderFinal"/>
    <w:basedOn w:val="Heading1"/>
    <w:qFormat/>
    <w:rsid w:val="00B20771"/>
    <w:pPr>
      <w:spacing w:line="276" w:lineRule="auto"/>
      <w:jc w:val="left"/>
    </w:pPr>
    <w:rPr>
      <w:rFonts w:eastAsia="Times New Roman" w:cs="Times New Roman"/>
      <w:bCs/>
      <w:caps/>
      <w:sz w:val="36"/>
      <w:szCs w:val="36"/>
    </w:rPr>
  </w:style>
  <w:style w:type="character" w:customStyle="1" w:styleId="DebateHeaderFinalChar">
    <w:name w:val="DebateHeaderFinal Char"/>
    <w:rsid w:val="00B20771"/>
    <w:rPr>
      <w:b/>
      <w:bCs/>
      <w:sz w:val="36"/>
      <w:szCs w:val="36"/>
      <w:u w:val="single"/>
      <w:lang w:val="en-US" w:eastAsia="en-US" w:bidi="ar-SA"/>
    </w:rPr>
  </w:style>
  <w:style w:type="paragraph" w:customStyle="1" w:styleId="HeaderInitial0">
    <w:name w:val="HeaderInitial"/>
    <w:basedOn w:val="Normal"/>
    <w:rsid w:val="00B20771"/>
    <w:pPr>
      <w:jc w:val="center"/>
      <w:outlineLvl w:val="0"/>
    </w:pPr>
    <w:rPr>
      <w:rFonts w:eastAsia="Calibri"/>
      <w:b/>
      <w:caps/>
      <w:sz w:val="28"/>
    </w:rPr>
  </w:style>
  <w:style w:type="character" w:customStyle="1" w:styleId="FooterChar2">
    <w:name w:val="Footer Char2"/>
    <w:basedOn w:val="DefaultParagraphFont"/>
    <w:rsid w:val="00B20771"/>
    <w:rPr>
      <w:rFonts w:eastAsia="MS Mincho"/>
      <w:sz w:val="24"/>
      <w:szCs w:val="24"/>
      <w:lang w:val="en-US" w:eastAsia="ja-JP" w:bidi="ar-SA"/>
    </w:rPr>
  </w:style>
  <w:style w:type="character" w:customStyle="1" w:styleId="BalloonTextChar2">
    <w:name w:val="Balloon Text Char2"/>
    <w:basedOn w:val="DefaultParagraphFont"/>
    <w:rsid w:val="00B20771"/>
    <w:rPr>
      <w:rFonts w:ascii="Tahoma" w:eastAsia="MS Mincho" w:hAnsi="Tahoma" w:cs="Tahoma"/>
      <w:sz w:val="16"/>
      <w:szCs w:val="16"/>
      <w:lang w:val="en-US" w:eastAsia="ja-JP" w:bidi="ar-SA"/>
    </w:rPr>
  </w:style>
  <w:style w:type="paragraph" w:customStyle="1" w:styleId="StyleLinespacingDouble">
    <w:name w:val="Style Line spacing:  Double"/>
    <w:basedOn w:val="Normal"/>
    <w:rsid w:val="00B20771"/>
    <w:pPr>
      <w:spacing w:after="240" w:line="480" w:lineRule="auto"/>
    </w:pPr>
    <w:rPr>
      <w:rFonts w:eastAsia="Calibri"/>
      <w:sz w:val="24"/>
      <w:szCs w:val="20"/>
    </w:rPr>
  </w:style>
  <w:style w:type="character" w:customStyle="1" w:styleId="StyleLinespacingDoubleChar">
    <w:name w:val="Style Line spacing:  Double Char"/>
    <w:basedOn w:val="DefaultParagraphFont"/>
    <w:rsid w:val="00B20771"/>
    <w:rPr>
      <w:rFonts w:ascii="Cambria" w:hAnsi="Cambria"/>
      <w:sz w:val="24"/>
      <w:lang w:val="en-US" w:eastAsia="en-US" w:bidi="ar-SA"/>
    </w:rPr>
  </w:style>
  <w:style w:type="paragraph" w:customStyle="1" w:styleId="Normalspacing">
    <w:name w:val="Normal + spacing"/>
    <w:basedOn w:val="StyleLinespacingDouble"/>
    <w:qFormat/>
    <w:rsid w:val="00B20771"/>
  </w:style>
  <w:style w:type="character" w:customStyle="1" w:styleId="NormalspacingChar">
    <w:name w:val="Normal + spacing Char"/>
    <w:basedOn w:val="StyleLinespacingDoubleChar"/>
    <w:rsid w:val="00B20771"/>
    <w:rPr>
      <w:rFonts w:ascii="Cambria" w:hAnsi="Cambria"/>
      <w:sz w:val="24"/>
      <w:lang w:val="en-US" w:eastAsia="en-US" w:bidi="ar-SA"/>
    </w:rPr>
  </w:style>
  <w:style w:type="character" w:customStyle="1" w:styleId="textbold0">
    <w:name w:val="textbold"/>
    <w:basedOn w:val="DefaultParagraphFont"/>
    <w:rsid w:val="00B20771"/>
  </w:style>
  <w:style w:type="character" w:customStyle="1" w:styleId="textitalics">
    <w:name w:val="textitalics"/>
    <w:basedOn w:val="DefaultParagraphFont"/>
    <w:rsid w:val="00B20771"/>
  </w:style>
  <w:style w:type="paragraph" w:customStyle="1" w:styleId="lastpar">
    <w:name w:val="lastpar"/>
    <w:basedOn w:val="Normal"/>
    <w:rsid w:val="00B20771"/>
    <w:pPr>
      <w:spacing w:before="100" w:beforeAutospacing="1" w:after="100" w:afterAutospacing="1"/>
    </w:pPr>
    <w:rPr>
      <w:rFonts w:eastAsia="Calibri"/>
      <w:sz w:val="24"/>
    </w:rPr>
  </w:style>
  <w:style w:type="table" w:styleId="TableClassic1">
    <w:name w:val="Table Classic 1"/>
    <w:basedOn w:val="TableNormal"/>
    <w:rsid w:val="00B2077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20771"/>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B20771"/>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B20771"/>
    <w:pPr>
      <w:tabs>
        <w:tab w:val="left" w:pos="9450"/>
      </w:tabs>
      <w:spacing w:before="100" w:beforeAutospacing="1" w:after="100" w:afterAutospacing="1"/>
    </w:pPr>
    <w:rPr>
      <w:rFonts w:eastAsia="Calibri"/>
    </w:rPr>
  </w:style>
  <w:style w:type="character" w:customStyle="1" w:styleId="CharacterStyle8">
    <w:name w:val="Character Style 8"/>
    <w:rsid w:val="00B20771"/>
    <w:rPr>
      <w:sz w:val="22"/>
      <w:szCs w:val="22"/>
    </w:rPr>
  </w:style>
  <w:style w:type="paragraph" w:customStyle="1" w:styleId="Style110">
    <w:name w:val="Style 11"/>
    <w:rsid w:val="00B2077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B2077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B20771"/>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B20771"/>
    <w:rPr>
      <w:rFonts w:ascii="Arial Narrow" w:hAnsi="Arial Narrow"/>
      <w:color w:val="000000"/>
      <w:sz w:val="22"/>
      <w:szCs w:val="22"/>
      <w:u w:val="single"/>
      <w:lang w:val="en-US" w:eastAsia="en-US" w:bidi="ar-SA"/>
    </w:rPr>
  </w:style>
  <w:style w:type="paragraph" w:customStyle="1" w:styleId="Style52">
    <w:name w:val="Style 5"/>
    <w:rsid w:val="00B2077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B20771"/>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B20771"/>
    <w:pPr>
      <w:tabs>
        <w:tab w:val="left" w:pos="9450"/>
      </w:tabs>
    </w:pPr>
    <w:rPr>
      <w:rFonts w:eastAsia="SimSun"/>
      <w:b/>
      <w:sz w:val="24"/>
    </w:rPr>
  </w:style>
  <w:style w:type="paragraph" w:customStyle="1" w:styleId="TableContents">
    <w:name w:val="Table Contents"/>
    <w:basedOn w:val="Normal"/>
    <w:rsid w:val="00B20771"/>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B20771"/>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B20771"/>
    <w:pPr>
      <w:tabs>
        <w:tab w:val="left" w:pos="9450"/>
      </w:tabs>
      <w:jc w:val="center"/>
    </w:pPr>
    <w:rPr>
      <w:rFonts w:ascii="Verdana" w:eastAsia="Calibri" w:hAnsi="Verdana"/>
      <w:sz w:val="24"/>
    </w:rPr>
  </w:style>
  <w:style w:type="paragraph" w:customStyle="1" w:styleId="heading1fake0">
    <w:name w:val="heading 1 fake"/>
    <w:basedOn w:val="Heading1"/>
    <w:autoRedefine/>
    <w:rsid w:val="00B20771"/>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B20771"/>
    <w:pPr>
      <w:tabs>
        <w:tab w:val="left" w:pos="9450"/>
      </w:tabs>
    </w:pPr>
    <w:rPr>
      <w:rFonts w:eastAsia="Calibri"/>
      <w:szCs w:val="20"/>
    </w:rPr>
  </w:style>
  <w:style w:type="character" w:customStyle="1" w:styleId="textCharChar1">
    <w:name w:val="text Char Char1"/>
    <w:basedOn w:val="DefaultParagraphFont"/>
    <w:rsid w:val="00B20771"/>
    <w:rPr>
      <w:sz w:val="18"/>
      <w:szCs w:val="24"/>
      <w:lang w:val="en-US" w:eastAsia="en-US" w:bidi="ar-SA"/>
    </w:rPr>
  </w:style>
  <w:style w:type="character" w:customStyle="1" w:styleId="text1CharChar">
    <w:name w:val="text1 Char Char"/>
    <w:basedOn w:val="DefaultParagraphFont"/>
    <w:rsid w:val="00B20771"/>
    <w:rPr>
      <w:lang w:val="en-US" w:eastAsia="en-US" w:bidi="ar-SA"/>
    </w:rPr>
  </w:style>
  <w:style w:type="character" w:customStyle="1" w:styleId="textCharChar">
    <w:name w:val="text Char Char"/>
    <w:basedOn w:val="DefaultParagraphFont"/>
    <w:rsid w:val="00B20771"/>
    <w:rPr>
      <w:sz w:val="18"/>
      <w:szCs w:val="24"/>
      <w:lang w:val="en-US" w:eastAsia="en-US" w:bidi="ar-SA"/>
    </w:rPr>
  </w:style>
  <w:style w:type="character" w:customStyle="1" w:styleId="normalloose1">
    <w:name w:val="normalloose1"/>
    <w:basedOn w:val="DefaultParagraphFont"/>
    <w:rsid w:val="00B20771"/>
    <w:rPr>
      <w:sz w:val="20"/>
      <w:szCs w:val="20"/>
    </w:rPr>
  </w:style>
  <w:style w:type="paragraph" w:customStyle="1" w:styleId="printerheadline">
    <w:name w:val="printer_headline"/>
    <w:basedOn w:val="Normal"/>
    <w:rsid w:val="00B20771"/>
    <w:pPr>
      <w:tabs>
        <w:tab w:val="left" w:pos="9450"/>
      </w:tabs>
      <w:spacing w:before="100" w:beforeAutospacing="1" w:after="100" w:afterAutospacing="1"/>
    </w:pPr>
    <w:rPr>
      <w:rFonts w:eastAsia="Calibri"/>
      <w:sz w:val="24"/>
    </w:rPr>
  </w:style>
  <w:style w:type="paragraph" w:customStyle="1" w:styleId="help">
    <w:name w:val="help"/>
    <w:basedOn w:val="Normal"/>
    <w:rsid w:val="00B20771"/>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B20771"/>
  </w:style>
  <w:style w:type="character" w:customStyle="1" w:styleId="georgia">
    <w:name w:val="georgia"/>
    <w:basedOn w:val="DefaultParagraphFont"/>
    <w:rsid w:val="00B20771"/>
  </w:style>
  <w:style w:type="character" w:customStyle="1" w:styleId="isdefault">
    <w:name w:val="isdefault"/>
    <w:basedOn w:val="DefaultParagraphFont"/>
    <w:rsid w:val="00B20771"/>
  </w:style>
  <w:style w:type="character" w:customStyle="1" w:styleId="arial">
    <w:name w:val="arial"/>
    <w:basedOn w:val="DefaultParagraphFont"/>
    <w:rsid w:val="00B20771"/>
  </w:style>
  <w:style w:type="character" w:customStyle="1" w:styleId="pipe">
    <w:name w:val="pipe"/>
    <w:basedOn w:val="DefaultParagraphFont"/>
    <w:rsid w:val="00B20771"/>
  </w:style>
  <w:style w:type="paragraph" w:customStyle="1" w:styleId="dtlcomment">
    <w:name w:val="dtlcomment"/>
    <w:basedOn w:val="Normal"/>
    <w:rsid w:val="00B20771"/>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B20771"/>
  </w:style>
  <w:style w:type="character" w:customStyle="1" w:styleId="CharChar18">
    <w:name w:val="Char Char18"/>
    <w:basedOn w:val="DefaultParagraphFont"/>
    <w:rsid w:val="00B20771"/>
    <w:rPr>
      <w:sz w:val="16"/>
      <w:szCs w:val="24"/>
      <w:lang w:val="en-US" w:eastAsia="en-US" w:bidi="ar-SA"/>
    </w:rPr>
  </w:style>
  <w:style w:type="character" w:customStyle="1" w:styleId="CharChar24">
    <w:name w:val="Char Char24"/>
    <w:basedOn w:val="DefaultParagraphFont"/>
    <w:rsid w:val="00B20771"/>
    <w:rPr>
      <w:b/>
      <w:bCs/>
      <w:sz w:val="28"/>
      <w:szCs w:val="28"/>
      <w:lang w:val="en-US" w:eastAsia="en-US" w:bidi="ar-SA"/>
    </w:rPr>
  </w:style>
  <w:style w:type="character" w:customStyle="1" w:styleId="ln2">
    <w:name w:val="ln2"/>
    <w:basedOn w:val="DefaultParagraphFont"/>
    <w:rsid w:val="00B20771"/>
  </w:style>
  <w:style w:type="paragraph" w:customStyle="1" w:styleId="StyleStyle1">
    <w:name w:val="Style Style1 +"/>
    <w:basedOn w:val="Normal"/>
    <w:rsid w:val="00B20771"/>
    <w:rPr>
      <w:rFonts w:eastAsia="Calibri"/>
      <w:sz w:val="24"/>
    </w:rPr>
  </w:style>
  <w:style w:type="character" w:customStyle="1" w:styleId="StyleStyle1Char">
    <w:name w:val="Style Style1 + Char"/>
    <w:basedOn w:val="Style1Char"/>
    <w:rsid w:val="00B20771"/>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B20771"/>
  </w:style>
  <w:style w:type="character" w:customStyle="1" w:styleId="CharChar16">
    <w:name w:val="Char Char16"/>
    <w:basedOn w:val="DefaultParagraphFont"/>
    <w:rsid w:val="00B20771"/>
    <w:rPr>
      <w:rFonts w:ascii="Cambria" w:hAnsi="Cambria"/>
      <w:lang w:val="en-US" w:eastAsia="en-US" w:bidi="ar-SA"/>
    </w:rPr>
  </w:style>
  <w:style w:type="character" w:customStyle="1" w:styleId="CharChar15">
    <w:name w:val="Char Char15"/>
    <w:basedOn w:val="CharChar16"/>
    <w:rsid w:val="00B20771"/>
    <w:rPr>
      <w:rFonts w:ascii="Cambria" w:hAnsi="Cambria"/>
      <w:b/>
      <w:bCs/>
      <w:lang w:val="en-US" w:eastAsia="en-US" w:bidi="ar-SA"/>
    </w:rPr>
  </w:style>
  <w:style w:type="character" w:customStyle="1" w:styleId="CharChar14">
    <w:name w:val="Char Char14"/>
    <w:basedOn w:val="DefaultParagraphFont"/>
    <w:rsid w:val="00B20771"/>
    <w:rPr>
      <w:rFonts w:ascii="Tahoma" w:hAnsi="Tahoma" w:cs="Tahoma"/>
      <w:sz w:val="16"/>
      <w:szCs w:val="16"/>
      <w:lang w:val="en-US" w:eastAsia="en-US" w:bidi="ar-SA"/>
    </w:rPr>
  </w:style>
  <w:style w:type="character" w:customStyle="1" w:styleId="CharChar13">
    <w:name w:val="Char Char13"/>
    <w:basedOn w:val="DefaultParagraphFont"/>
    <w:rsid w:val="00B20771"/>
    <w:rPr>
      <w:rFonts w:ascii="Cambria" w:hAnsi="Cambria"/>
      <w:lang w:val="en-US" w:eastAsia="en-US" w:bidi="ar-SA"/>
    </w:rPr>
  </w:style>
  <w:style w:type="paragraph" w:customStyle="1" w:styleId="normalChar1">
    <w:name w:val="normal Char"/>
    <w:basedOn w:val="Normal"/>
    <w:rsid w:val="00B20771"/>
    <w:rPr>
      <w:rFonts w:eastAsia="Calibri"/>
    </w:rPr>
  </w:style>
  <w:style w:type="character" w:customStyle="1" w:styleId="cardtextsmallCharChar">
    <w:name w:val="card text small Char Char"/>
    <w:basedOn w:val="DefaultParagraphFont"/>
    <w:rsid w:val="00B20771"/>
    <w:rPr>
      <w:rFonts w:ascii="Arial Narrow" w:hAnsi="Arial Narrow" w:cs="Times New Roman"/>
      <w:sz w:val="16"/>
    </w:rPr>
  </w:style>
  <w:style w:type="character" w:customStyle="1" w:styleId="TagChar4">
    <w:name w:val="Tag Char4"/>
    <w:basedOn w:val="DefaultParagraphFont"/>
    <w:rsid w:val="00B20771"/>
    <w:rPr>
      <w:b/>
      <w:sz w:val="26"/>
      <w:szCs w:val="24"/>
      <w:lang w:val="en-US" w:eastAsia="en-US" w:bidi="ar-SA"/>
    </w:rPr>
  </w:style>
  <w:style w:type="paragraph" w:customStyle="1" w:styleId="SmallTextGaramond">
    <w:name w:val="Small Text Garamond"/>
    <w:basedOn w:val="Normal"/>
    <w:rsid w:val="00B20771"/>
    <w:pPr>
      <w:widowControl w:val="0"/>
      <w:suppressAutoHyphens/>
      <w:contextualSpacing/>
    </w:pPr>
    <w:rPr>
      <w:rFonts w:eastAsia="Calibri"/>
      <w:szCs w:val="18"/>
    </w:rPr>
  </w:style>
  <w:style w:type="paragraph" w:customStyle="1" w:styleId="Taglines">
    <w:name w:val="Taglines"/>
    <w:basedOn w:val="Heading2"/>
    <w:rsid w:val="00B20771"/>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B20771"/>
    <w:rPr>
      <w:rFonts w:cs="Arial"/>
      <w:bCs/>
      <w:iCs/>
      <w:szCs w:val="22"/>
      <w:lang w:val="en-US" w:eastAsia="en-US" w:bidi="ar-SA"/>
    </w:rPr>
  </w:style>
  <w:style w:type="paragraph" w:customStyle="1" w:styleId="listterm">
    <w:name w:val="listterm"/>
    <w:basedOn w:val="Normal"/>
    <w:rsid w:val="00B20771"/>
    <w:pPr>
      <w:spacing w:before="100" w:beforeAutospacing="1" w:after="100" w:afterAutospacing="1"/>
    </w:pPr>
    <w:rPr>
      <w:rFonts w:eastAsia="Calibri"/>
      <w:sz w:val="24"/>
    </w:rPr>
  </w:style>
  <w:style w:type="character" w:customStyle="1" w:styleId="WW8Num2z0">
    <w:name w:val="WW8Num2z0"/>
    <w:rsid w:val="00B20771"/>
    <w:rPr>
      <w:rFonts w:ascii="Garamond" w:hAnsi="Garamond"/>
    </w:rPr>
  </w:style>
  <w:style w:type="character" w:customStyle="1" w:styleId="WW8Num3z0">
    <w:name w:val="WW8Num3z0"/>
    <w:rsid w:val="00B20771"/>
    <w:rPr>
      <w:rFonts w:ascii="Garamond" w:hAnsi="Garamond"/>
    </w:rPr>
  </w:style>
  <w:style w:type="character" w:customStyle="1" w:styleId="WW8Num4z1">
    <w:name w:val="WW8Num4z1"/>
    <w:rsid w:val="00B20771"/>
    <w:rPr>
      <w:rFonts w:ascii="Garamond" w:hAnsi="Garamond"/>
    </w:rPr>
  </w:style>
  <w:style w:type="character" w:customStyle="1" w:styleId="WW8Num5z0">
    <w:name w:val="WW8Num5z0"/>
    <w:rsid w:val="00B20771"/>
    <w:rPr>
      <w:rFonts w:ascii="Garamond" w:hAnsi="Garamond"/>
    </w:rPr>
  </w:style>
  <w:style w:type="character" w:customStyle="1" w:styleId="WW8Num6z0">
    <w:name w:val="WW8Num6z0"/>
    <w:rsid w:val="00B20771"/>
    <w:rPr>
      <w:rFonts w:ascii="Symbol" w:hAnsi="Symbol"/>
    </w:rPr>
  </w:style>
  <w:style w:type="character" w:customStyle="1" w:styleId="WW8Num7z0">
    <w:name w:val="WW8Num7z0"/>
    <w:rsid w:val="00B20771"/>
    <w:rPr>
      <w:rFonts w:ascii="Symbol" w:hAnsi="Symbol"/>
    </w:rPr>
  </w:style>
  <w:style w:type="character" w:customStyle="1" w:styleId="WW8Num8z0">
    <w:name w:val="WW8Num8z0"/>
    <w:rsid w:val="00B20771"/>
    <w:rPr>
      <w:rFonts w:ascii="Symbol" w:hAnsi="Symbol"/>
    </w:rPr>
  </w:style>
  <w:style w:type="character" w:customStyle="1" w:styleId="WW8Num9z0">
    <w:name w:val="WW8Num9z0"/>
    <w:rsid w:val="00B20771"/>
    <w:rPr>
      <w:rFonts w:ascii="Symbol" w:hAnsi="Symbol"/>
    </w:rPr>
  </w:style>
  <w:style w:type="character" w:customStyle="1" w:styleId="WW8Num10z0">
    <w:name w:val="WW8Num10z0"/>
    <w:rsid w:val="00B20771"/>
    <w:rPr>
      <w:rFonts w:ascii="Garamond" w:hAnsi="Garamond"/>
    </w:rPr>
  </w:style>
  <w:style w:type="character" w:customStyle="1" w:styleId="WW8Num11z1">
    <w:name w:val="WW8Num11z1"/>
    <w:rsid w:val="00B20771"/>
    <w:rPr>
      <w:rFonts w:ascii="Garamond" w:hAnsi="Garamond"/>
    </w:rPr>
  </w:style>
  <w:style w:type="character" w:customStyle="1" w:styleId="Absatz-Standardschriftart">
    <w:name w:val="Absatz-Standardschriftart"/>
    <w:rsid w:val="00B20771"/>
  </w:style>
  <w:style w:type="character" w:customStyle="1" w:styleId="WW-Absatz-Standardschriftart">
    <w:name w:val="WW-Absatz-Standardschriftart"/>
    <w:rsid w:val="00B20771"/>
  </w:style>
  <w:style w:type="character" w:customStyle="1" w:styleId="WW-Absatz-Standardschriftart1">
    <w:name w:val="WW-Absatz-Standardschriftart1"/>
    <w:rsid w:val="00B20771"/>
  </w:style>
  <w:style w:type="character" w:customStyle="1" w:styleId="EndnoteCharacters">
    <w:name w:val="Endnote Characters"/>
    <w:basedOn w:val="DefaultParagraphFont"/>
    <w:rsid w:val="00B20771"/>
    <w:rPr>
      <w:position w:val="0"/>
      <w:sz w:val="24"/>
      <w:vertAlign w:val="baseline"/>
    </w:rPr>
  </w:style>
  <w:style w:type="character" w:customStyle="1" w:styleId="WW8Num1z0">
    <w:name w:val="WW8Num1z0"/>
    <w:rsid w:val="00B20771"/>
    <w:rPr>
      <w:rFonts w:ascii="Symbol" w:hAnsi="Symbol"/>
    </w:rPr>
  </w:style>
  <w:style w:type="character" w:customStyle="1" w:styleId="WW8Num1z2">
    <w:name w:val="WW8Num1z2"/>
    <w:rsid w:val="00B20771"/>
    <w:rPr>
      <w:rFonts w:ascii="Courier New" w:hAnsi="Courier New"/>
    </w:rPr>
  </w:style>
  <w:style w:type="character" w:customStyle="1" w:styleId="WW8Num1z3">
    <w:name w:val="WW8Num1z3"/>
    <w:rsid w:val="00B20771"/>
    <w:rPr>
      <w:rFonts w:ascii="Wingdings" w:hAnsi="Wingdings"/>
    </w:rPr>
  </w:style>
  <w:style w:type="character" w:customStyle="1" w:styleId="WW8Num11z0">
    <w:name w:val="WW8Num11z0"/>
    <w:rsid w:val="00B20771"/>
    <w:rPr>
      <w:rFonts w:ascii="Symbol" w:hAnsi="Symbol"/>
    </w:rPr>
  </w:style>
  <w:style w:type="character" w:customStyle="1" w:styleId="WW8Num83z0">
    <w:name w:val="WW8Num83z0"/>
    <w:rsid w:val="00B20771"/>
    <w:rPr>
      <w:rFonts w:ascii="Symbol" w:hAnsi="Symbol"/>
    </w:rPr>
  </w:style>
  <w:style w:type="character" w:customStyle="1" w:styleId="WW8Num83z1">
    <w:name w:val="WW8Num83z1"/>
    <w:rsid w:val="00B20771"/>
    <w:rPr>
      <w:rFonts w:ascii="Courier New" w:hAnsi="Courier New"/>
    </w:rPr>
  </w:style>
  <w:style w:type="character" w:customStyle="1" w:styleId="WW8Num83z2">
    <w:name w:val="WW8Num83z2"/>
    <w:rsid w:val="00B20771"/>
    <w:rPr>
      <w:rFonts w:ascii="Wingdings" w:hAnsi="Wingdings"/>
    </w:rPr>
  </w:style>
  <w:style w:type="character" w:customStyle="1" w:styleId="WW8Num89z0">
    <w:name w:val="WW8Num89z0"/>
    <w:rsid w:val="00B20771"/>
    <w:rPr>
      <w:rFonts w:ascii="Symbol" w:hAnsi="Symbol"/>
      <w:sz w:val="20"/>
    </w:rPr>
  </w:style>
  <w:style w:type="character" w:customStyle="1" w:styleId="WW8Num90z0">
    <w:name w:val="WW8Num90z0"/>
    <w:rsid w:val="00B20771"/>
    <w:rPr>
      <w:rFonts w:ascii="Times New Roman" w:eastAsia="Times New Roman" w:hAnsi="Times New Roman" w:cs="Times New Roman"/>
    </w:rPr>
  </w:style>
  <w:style w:type="character" w:customStyle="1" w:styleId="WW8Num92z0">
    <w:name w:val="WW8Num92z0"/>
    <w:rsid w:val="00B20771"/>
    <w:rPr>
      <w:rFonts w:ascii="Symbol" w:eastAsia="Times New Roman" w:hAnsi="Symbol"/>
    </w:rPr>
  </w:style>
  <w:style w:type="character" w:customStyle="1" w:styleId="WW8Num92z1">
    <w:name w:val="WW8Num92z1"/>
    <w:rsid w:val="00B20771"/>
    <w:rPr>
      <w:rFonts w:ascii="Courier New" w:hAnsi="Courier New"/>
    </w:rPr>
  </w:style>
  <w:style w:type="character" w:customStyle="1" w:styleId="WW8Num92z2">
    <w:name w:val="WW8Num92z2"/>
    <w:rsid w:val="00B20771"/>
    <w:rPr>
      <w:rFonts w:ascii="Wingdings" w:hAnsi="Wingdings"/>
    </w:rPr>
  </w:style>
  <w:style w:type="character" w:customStyle="1" w:styleId="WW8Num92z3">
    <w:name w:val="WW8Num92z3"/>
    <w:rsid w:val="00B20771"/>
    <w:rPr>
      <w:rFonts w:ascii="Symbol" w:hAnsi="Symbol"/>
    </w:rPr>
  </w:style>
  <w:style w:type="character" w:customStyle="1" w:styleId="WW8Num96z0">
    <w:name w:val="WW8Num96z0"/>
    <w:rsid w:val="00B20771"/>
    <w:rPr>
      <w:rFonts w:ascii="Symbol" w:hAnsi="Symbol"/>
      <w:sz w:val="20"/>
    </w:rPr>
  </w:style>
  <w:style w:type="character" w:customStyle="1" w:styleId="WW8Num96z1">
    <w:name w:val="WW8Num96z1"/>
    <w:rsid w:val="00B20771"/>
    <w:rPr>
      <w:rFonts w:ascii="Courier New" w:hAnsi="Courier New"/>
      <w:sz w:val="20"/>
    </w:rPr>
  </w:style>
  <w:style w:type="character" w:customStyle="1" w:styleId="WW8Num96z2">
    <w:name w:val="WW8Num96z2"/>
    <w:rsid w:val="00B20771"/>
    <w:rPr>
      <w:rFonts w:ascii="Wingdings" w:hAnsi="Wingdings"/>
      <w:sz w:val="20"/>
    </w:rPr>
  </w:style>
  <w:style w:type="character" w:customStyle="1" w:styleId="WW8Num103z0">
    <w:name w:val="WW8Num103z0"/>
    <w:rsid w:val="00B20771"/>
    <w:rPr>
      <w:rFonts w:ascii="Symbol" w:hAnsi="Symbol"/>
      <w:sz w:val="20"/>
    </w:rPr>
  </w:style>
  <w:style w:type="character" w:customStyle="1" w:styleId="WW8Num103z1">
    <w:name w:val="WW8Num103z1"/>
    <w:rsid w:val="00B20771"/>
    <w:rPr>
      <w:rFonts w:ascii="Courier New" w:hAnsi="Courier New"/>
      <w:sz w:val="20"/>
    </w:rPr>
  </w:style>
  <w:style w:type="character" w:customStyle="1" w:styleId="WW8Num103z2">
    <w:name w:val="WW8Num103z2"/>
    <w:rsid w:val="00B20771"/>
    <w:rPr>
      <w:rFonts w:ascii="Wingdings" w:hAnsi="Wingdings"/>
      <w:sz w:val="20"/>
    </w:rPr>
  </w:style>
  <w:style w:type="character" w:customStyle="1" w:styleId="WW8Num108z0">
    <w:name w:val="WW8Num108z0"/>
    <w:rsid w:val="00B20771"/>
    <w:rPr>
      <w:rFonts w:ascii="Symbol" w:hAnsi="Symbol"/>
      <w:sz w:val="20"/>
    </w:rPr>
  </w:style>
  <w:style w:type="character" w:customStyle="1" w:styleId="WW8Num108z1">
    <w:name w:val="WW8Num108z1"/>
    <w:rsid w:val="00B20771"/>
    <w:rPr>
      <w:rFonts w:ascii="Courier New" w:hAnsi="Courier New"/>
      <w:sz w:val="20"/>
    </w:rPr>
  </w:style>
  <w:style w:type="character" w:customStyle="1" w:styleId="WW8Num108z2">
    <w:name w:val="WW8Num108z2"/>
    <w:rsid w:val="00B20771"/>
    <w:rPr>
      <w:rFonts w:ascii="Wingdings" w:hAnsi="Wingdings"/>
      <w:sz w:val="20"/>
    </w:rPr>
  </w:style>
  <w:style w:type="character" w:customStyle="1" w:styleId="WW8Num109z0">
    <w:name w:val="WW8Num109z0"/>
    <w:rsid w:val="00B20771"/>
    <w:rPr>
      <w:rFonts w:ascii="Symbol" w:eastAsia="Times New Roman" w:hAnsi="Symbol"/>
    </w:rPr>
  </w:style>
  <w:style w:type="character" w:customStyle="1" w:styleId="WW8Num109z1">
    <w:name w:val="WW8Num109z1"/>
    <w:rsid w:val="00B20771"/>
    <w:rPr>
      <w:rFonts w:ascii="Courier New" w:hAnsi="Courier New"/>
    </w:rPr>
  </w:style>
  <w:style w:type="character" w:customStyle="1" w:styleId="WW8Num109z2">
    <w:name w:val="WW8Num109z2"/>
    <w:rsid w:val="00B20771"/>
    <w:rPr>
      <w:rFonts w:ascii="Wingdings" w:hAnsi="Wingdings"/>
    </w:rPr>
  </w:style>
  <w:style w:type="character" w:customStyle="1" w:styleId="WW8Num109z3">
    <w:name w:val="WW8Num109z3"/>
    <w:rsid w:val="00B20771"/>
    <w:rPr>
      <w:rFonts w:ascii="Symbol" w:hAnsi="Symbol"/>
    </w:rPr>
  </w:style>
  <w:style w:type="character" w:customStyle="1" w:styleId="WW8Num111z0">
    <w:name w:val="WW8Num111z0"/>
    <w:rsid w:val="00B20771"/>
    <w:rPr>
      <w:rFonts w:ascii="Symbol" w:hAnsi="Symbol"/>
      <w:sz w:val="20"/>
    </w:rPr>
  </w:style>
  <w:style w:type="character" w:customStyle="1" w:styleId="WW8Num111z1">
    <w:name w:val="WW8Num111z1"/>
    <w:rsid w:val="00B20771"/>
    <w:rPr>
      <w:rFonts w:ascii="Courier New" w:hAnsi="Courier New"/>
      <w:sz w:val="20"/>
    </w:rPr>
  </w:style>
  <w:style w:type="character" w:customStyle="1" w:styleId="WW8Num111z2">
    <w:name w:val="WW8Num111z2"/>
    <w:rsid w:val="00B20771"/>
    <w:rPr>
      <w:rFonts w:ascii="Wingdings" w:hAnsi="Wingdings"/>
      <w:sz w:val="20"/>
    </w:rPr>
  </w:style>
  <w:style w:type="character" w:customStyle="1" w:styleId="WW8Num117z0">
    <w:name w:val="WW8Num117z0"/>
    <w:rsid w:val="00B20771"/>
    <w:rPr>
      <w:rFonts w:ascii="Symbol" w:eastAsia="Times New Roman" w:hAnsi="Symbol"/>
    </w:rPr>
  </w:style>
  <w:style w:type="character" w:customStyle="1" w:styleId="WW8Num117z1">
    <w:name w:val="WW8Num117z1"/>
    <w:rsid w:val="00B20771"/>
    <w:rPr>
      <w:rFonts w:ascii="Courier New" w:hAnsi="Courier New"/>
    </w:rPr>
  </w:style>
  <w:style w:type="character" w:customStyle="1" w:styleId="WW8Num117z2">
    <w:name w:val="WW8Num117z2"/>
    <w:rsid w:val="00B20771"/>
    <w:rPr>
      <w:rFonts w:ascii="Wingdings" w:hAnsi="Wingdings"/>
    </w:rPr>
  </w:style>
  <w:style w:type="character" w:customStyle="1" w:styleId="WW8Num117z3">
    <w:name w:val="WW8Num117z3"/>
    <w:rsid w:val="00B20771"/>
    <w:rPr>
      <w:rFonts w:ascii="Symbol" w:hAnsi="Symbol"/>
    </w:rPr>
  </w:style>
  <w:style w:type="character" w:customStyle="1" w:styleId="WW8Num126z0">
    <w:name w:val="WW8Num126z0"/>
    <w:rsid w:val="00B20771"/>
    <w:rPr>
      <w:rFonts w:ascii="Symbol" w:eastAsia="SimSun" w:hAnsi="Symbol"/>
    </w:rPr>
  </w:style>
  <w:style w:type="character" w:customStyle="1" w:styleId="WW8Num126z1">
    <w:name w:val="WW8Num126z1"/>
    <w:rsid w:val="00B20771"/>
    <w:rPr>
      <w:rFonts w:ascii="Courier New" w:hAnsi="Courier New"/>
    </w:rPr>
  </w:style>
  <w:style w:type="character" w:customStyle="1" w:styleId="WW8Num126z2">
    <w:name w:val="WW8Num126z2"/>
    <w:rsid w:val="00B20771"/>
    <w:rPr>
      <w:rFonts w:ascii="Wingdings" w:hAnsi="Wingdings"/>
    </w:rPr>
  </w:style>
  <w:style w:type="character" w:customStyle="1" w:styleId="WW8Num126z3">
    <w:name w:val="WW8Num126z3"/>
    <w:rsid w:val="00B20771"/>
    <w:rPr>
      <w:rFonts w:ascii="Symbol" w:hAnsi="Symbol"/>
    </w:rPr>
  </w:style>
  <w:style w:type="character" w:customStyle="1" w:styleId="WW8Num128z0">
    <w:name w:val="WW8Num128z0"/>
    <w:rsid w:val="00B20771"/>
    <w:rPr>
      <w:rFonts w:ascii="Symbol" w:eastAsia="Times New Roman" w:hAnsi="Symbol"/>
    </w:rPr>
  </w:style>
  <w:style w:type="character" w:customStyle="1" w:styleId="WW8Num128z1">
    <w:name w:val="WW8Num128z1"/>
    <w:rsid w:val="00B20771"/>
    <w:rPr>
      <w:rFonts w:ascii="Courier New" w:hAnsi="Courier New"/>
    </w:rPr>
  </w:style>
  <w:style w:type="character" w:customStyle="1" w:styleId="WW8Num128z2">
    <w:name w:val="WW8Num128z2"/>
    <w:rsid w:val="00B20771"/>
    <w:rPr>
      <w:rFonts w:ascii="Wingdings" w:hAnsi="Wingdings"/>
    </w:rPr>
  </w:style>
  <w:style w:type="character" w:customStyle="1" w:styleId="WW8Num128z3">
    <w:name w:val="WW8Num128z3"/>
    <w:rsid w:val="00B20771"/>
    <w:rPr>
      <w:rFonts w:ascii="Symbol" w:hAnsi="Symbol"/>
    </w:rPr>
  </w:style>
  <w:style w:type="character" w:customStyle="1" w:styleId="WW8Num138z0">
    <w:name w:val="WW8Num138z0"/>
    <w:rsid w:val="00B20771"/>
    <w:rPr>
      <w:rFonts w:ascii="Times-Italic" w:eastAsia="Times New Roman" w:hAnsi="Times-Italic"/>
    </w:rPr>
  </w:style>
  <w:style w:type="character" w:customStyle="1" w:styleId="WW8Num138z1">
    <w:name w:val="WW8Num138z1"/>
    <w:rsid w:val="00B20771"/>
    <w:rPr>
      <w:rFonts w:ascii="Courier New" w:hAnsi="Courier New"/>
    </w:rPr>
  </w:style>
  <w:style w:type="character" w:customStyle="1" w:styleId="WW8Num138z2">
    <w:name w:val="WW8Num138z2"/>
    <w:rsid w:val="00B20771"/>
    <w:rPr>
      <w:rFonts w:ascii="Wingdings" w:hAnsi="Wingdings"/>
    </w:rPr>
  </w:style>
  <w:style w:type="character" w:customStyle="1" w:styleId="WW8Num138z3">
    <w:name w:val="WW8Num138z3"/>
    <w:rsid w:val="00B20771"/>
    <w:rPr>
      <w:rFonts w:ascii="Symbol" w:hAnsi="Symbol"/>
    </w:rPr>
  </w:style>
  <w:style w:type="character" w:customStyle="1" w:styleId="WW8Num143z0">
    <w:name w:val="WW8Num143z0"/>
    <w:rsid w:val="00B20771"/>
    <w:rPr>
      <w:rFonts w:ascii="Times New Roman" w:eastAsia="Times New Roman" w:hAnsi="Times New Roman" w:cs="Times New Roman"/>
    </w:rPr>
  </w:style>
  <w:style w:type="character" w:customStyle="1" w:styleId="WW8Num148z0">
    <w:name w:val="WW8Num148z0"/>
    <w:rsid w:val="00B20771"/>
    <w:rPr>
      <w:rFonts w:ascii="Symbol" w:hAnsi="Symbol"/>
      <w:sz w:val="20"/>
    </w:rPr>
  </w:style>
  <w:style w:type="character" w:customStyle="1" w:styleId="WW8Num148z1">
    <w:name w:val="WW8Num148z1"/>
    <w:rsid w:val="00B20771"/>
    <w:rPr>
      <w:rFonts w:ascii="Courier New" w:hAnsi="Courier New"/>
      <w:sz w:val="20"/>
    </w:rPr>
  </w:style>
  <w:style w:type="character" w:customStyle="1" w:styleId="WW8Num148z2">
    <w:name w:val="WW8Num148z2"/>
    <w:rsid w:val="00B20771"/>
    <w:rPr>
      <w:rFonts w:ascii="Wingdings" w:hAnsi="Wingdings"/>
      <w:sz w:val="20"/>
    </w:rPr>
  </w:style>
  <w:style w:type="character" w:customStyle="1" w:styleId="WW8Num151z0">
    <w:name w:val="WW8Num151z0"/>
    <w:rsid w:val="00B20771"/>
    <w:rPr>
      <w:rFonts w:ascii="Times New Roman" w:eastAsia="Times New Roman" w:hAnsi="Times New Roman" w:cs="Times New Roman"/>
    </w:rPr>
  </w:style>
  <w:style w:type="character" w:customStyle="1" w:styleId="WW8Num152z0">
    <w:name w:val="WW8Num152z0"/>
    <w:rsid w:val="00B20771"/>
    <w:rPr>
      <w:rFonts w:ascii="Symbol" w:hAnsi="Symbol"/>
      <w:sz w:val="20"/>
    </w:rPr>
  </w:style>
  <w:style w:type="character" w:customStyle="1" w:styleId="WW8Num152z1">
    <w:name w:val="WW8Num152z1"/>
    <w:rsid w:val="00B20771"/>
    <w:rPr>
      <w:rFonts w:ascii="Courier New" w:hAnsi="Courier New"/>
      <w:sz w:val="20"/>
    </w:rPr>
  </w:style>
  <w:style w:type="character" w:customStyle="1" w:styleId="WW8Num152z2">
    <w:name w:val="WW8Num152z2"/>
    <w:rsid w:val="00B20771"/>
    <w:rPr>
      <w:rFonts w:ascii="Wingdings" w:hAnsi="Wingdings"/>
      <w:sz w:val="20"/>
    </w:rPr>
  </w:style>
  <w:style w:type="character" w:customStyle="1" w:styleId="WW8Num153z0">
    <w:name w:val="WW8Num153z0"/>
    <w:rsid w:val="00B20771"/>
    <w:rPr>
      <w:sz w:val="24"/>
    </w:rPr>
  </w:style>
  <w:style w:type="character" w:customStyle="1" w:styleId="WW8Num155z0">
    <w:name w:val="WW8Num155z0"/>
    <w:rsid w:val="00B20771"/>
    <w:rPr>
      <w:rFonts w:ascii="Times New Roman" w:eastAsia="Times New Roman" w:hAnsi="Times New Roman" w:cs="Times New Roman"/>
    </w:rPr>
  </w:style>
  <w:style w:type="character" w:customStyle="1" w:styleId="WW8Num157z0">
    <w:name w:val="WW8Num157z0"/>
    <w:rsid w:val="00B20771"/>
    <w:rPr>
      <w:rFonts w:ascii="Symbol" w:hAnsi="Symbol"/>
      <w:sz w:val="20"/>
    </w:rPr>
  </w:style>
  <w:style w:type="character" w:customStyle="1" w:styleId="WW8Num157z1">
    <w:name w:val="WW8Num157z1"/>
    <w:rsid w:val="00B20771"/>
    <w:rPr>
      <w:rFonts w:ascii="Courier New" w:hAnsi="Courier New"/>
      <w:sz w:val="20"/>
    </w:rPr>
  </w:style>
  <w:style w:type="character" w:customStyle="1" w:styleId="WW8Num157z2">
    <w:name w:val="WW8Num157z2"/>
    <w:rsid w:val="00B20771"/>
    <w:rPr>
      <w:rFonts w:ascii="Wingdings" w:hAnsi="Wingdings"/>
      <w:sz w:val="20"/>
    </w:rPr>
  </w:style>
  <w:style w:type="character" w:customStyle="1" w:styleId="WW8Num163z0">
    <w:name w:val="WW8Num163z0"/>
    <w:rsid w:val="00B20771"/>
    <w:rPr>
      <w:rFonts w:ascii="Symbol" w:hAnsi="Symbol"/>
      <w:sz w:val="20"/>
    </w:rPr>
  </w:style>
  <w:style w:type="character" w:customStyle="1" w:styleId="WW8Num163z1">
    <w:name w:val="WW8Num163z1"/>
    <w:rsid w:val="00B20771"/>
    <w:rPr>
      <w:rFonts w:ascii="Courier New" w:hAnsi="Courier New"/>
      <w:sz w:val="20"/>
    </w:rPr>
  </w:style>
  <w:style w:type="character" w:customStyle="1" w:styleId="WW8Num163z2">
    <w:name w:val="WW8Num163z2"/>
    <w:rsid w:val="00B20771"/>
    <w:rPr>
      <w:rFonts w:ascii="Wingdings" w:hAnsi="Wingdings"/>
      <w:sz w:val="20"/>
    </w:rPr>
  </w:style>
  <w:style w:type="character" w:customStyle="1" w:styleId="WW8Num170z0">
    <w:name w:val="WW8Num170z0"/>
    <w:rsid w:val="00B20771"/>
    <w:rPr>
      <w:rFonts w:ascii="Symbol" w:eastAsia="Times New Roman" w:hAnsi="Symbol"/>
    </w:rPr>
  </w:style>
  <w:style w:type="character" w:customStyle="1" w:styleId="WW8Num170z1">
    <w:name w:val="WW8Num170z1"/>
    <w:rsid w:val="00B20771"/>
    <w:rPr>
      <w:rFonts w:ascii="Courier New" w:hAnsi="Courier New"/>
    </w:rPr>
  </w:style>
  <w:style w:type="character" w:customStyle="1" w:styleId="WW8Num170z2">
    <w:name w:val="WW8Num170z2"/>
    <w:rsid w:val="00B20771"/>
    <w:rPr>
      <w:rFonts w:ascii="Wingdings" w:hAnsi="Wingdings"/>
    </w:rPr>
  </w:style>
  <w:style w:type="character" w:customStyle="1" w:styleId="WW8Num170z3">
    <w:name w:val="WW8Num170z3"/>
    <w:rsid w:val="00B20771"/>
    <w:rPr>
      <w:rFonts w:ascii="Symbol" w:hAnsi="Symbol"/>
    </w:rPr>
  </w:style>
  <w:style w:type="character" w:customStyle="1" w:styleId="WW8Num177z0">
    <w:name w:val="WW8Num177z0"/>
    <w:rsid w:val="00B20771"/>
    <w:rPr>
      <w:rFonts w:ascii="Symbol" w:hAnsi="Symbol"/>
      <w:sz w:val="20"/>
    </w:rPr>
  </w:style>
  <w:style w:type="character" w:customStyle="1" w:styleId="WW8Num177z1">
    <w:name w:val="WW8Num177z1"/>
    <w:rsid w:val="00B20771"/>
    <w:rPr>
      <w:rFonts w:ascii="Courier New" w:hAnsi="Courier New"/>
      <w:sz w:val="20"/>
    </w:rPr>
  </w:style>
  <w:style w:type="character" w:customStyle="1" w:styleId="WW8Num177z2">
    <w:name w:val="WW8Num177z2"/>
    <w:rsid w:val="00B20771"/>
    <w:rPr>
      <w:rFonts w:ascii="Wingdings" w:hAnsi="Wingdings"/>
      <w:sz w:val="20"/>
    </w:rPr>
  </w:style>
  <w:style w:type="character" w:customStyle="1" w:styleId="WW8Num181z0">
    <w:name w:val="WW8Num181z0"/>
    <w:rsid w:val="00B20771"/>
    <w:rPr>
      <w:rFonts w:ascii="Symbol" w:eastAsia="Times New Roman" w:hAnsi="Symbol"/>
    </w:rPr>
  </w:style>
  <w:style w:type="character" w:customStyle="1" w:styleId="WW8Num181z1">
    <w:name w:val="WW8Num181z1"/>
    <w:rsid w:val="00B20771"/>
    <w:rPr>
      <w:rFonts w:ascii="Courier New" w:hAnsi="Courier New"/>
    </w:rPr>
  </w:style>
  <w:style w:type="character" w:customStyle="1" w:styleId="WW8Num181z2">
    <w:name w:val="WW8Num181z2"/>
    <w:rsid w:val="00B20771"/>
    <w:rPr>
      <w:rFonts w:ascii="Wingdings" w:hAnsi="Wingdings"/>
    </w:rPr>
  </w:style>
  <w:style w:type="character" w:customStyle="1" w:styleId="WW8Num181z3">
    <w:name w:val="WW8Num181z3"/>
    <w:rsid w:val="00B20771"/>
    <w:rPr>
      <w:rFonts w:ascii="Symbol" w:hAnsi="Symbol"/>
    </w:rPr>
  </w:style>
  <w:style w:type="character" w:customStyle="1" w:styleId="WW8Num185z0">
    <w:name w:val="WW8Num185z0"/>
    <w:rsid w:val="00B20771"/>
    <w:rPr>
      <w:rFonts w:ascii="Symbol" w:eastAsia="Times New Roman" w:hAnsi="Symbol"/>
    </w:rPr>
  </w:style>
  <w:style w:type="character" w:customStyle="1" w:styleId="WW8Num185z1">
    <w:name w:val="WW8Num185z1"/>
    <w:rsid w:val="00B20771"/>
    <w:rPr>
      <w:rFonts w:ascii="Courier New" w:hAnsi="Courier New"/>
    </w:rPr>
  </w:style>
  <w:style w:type="character" w:customStyle="1" w:styleId="WW8Num185z2">
    <w:name w:val="WW8Num185z2"/>
    <w:rsid w:val="00B20771"/>
    <w:rPr>
      <w:rFonts w:ascii="Wingdings" w:hAnsi="Wingdings"/>
    </w:rPr>
  </w:style>
  <w:style w:type="character" w:customStyle="1" w:styleId="WW8Num185z3">
    <w:name w:val="WW8Num185z3"/>
    <w:rsid w:val="00B20771"/>
    <w:rPr>
      <w:rFonts w:ascii="Symbol" w:hAnsi="Symbol"/>
    </w:rPr>
  </w:style>
  <w:style w:type="character" w:customStyle="1" w:styleId="WW8Num186z0">
    <w:name w:val="WW8Num186z0"/>
    <w:rsid w:val="00B20771"/>
    <w:rPr>
      <w:rFonts w:ascii="Symbol" w:hAnsi="Symbol"/>
      <w:sz w:val="20"/>
    </w:rPr>
  </w:style>
  <w:style w:type="character" w:customStyle="1" w:styleId="WW8Num186z1">
    <w:name w:val="WW8Num186z1"/>
    <w:rsid w:val="00B20771"/>
    <w:rPr>
      <w:rFonts w:ascii="Courier New" w:hAnsi="Courier New"/>
      <w:sz w:val="20"/>
    </w:rPr>
  </w:style>
  <w:style w:type="character" w:customStyle="1" w:styleId="WW8Num186z2">
    <w:name w:val="WW8Num186z2"/>
    <w:rsid w:val="00B20771"/>
    <w:rPr>
      <w:rFonts w:ascii="Wingdings" w:hAnsi="Wingdings"/>
      <w:sz w:val="20"/>
    </w:rPr>
  </w:style>
  <w:style w:type="character" w:customStyle="1" w:styleId="WW8Num192z0">
    <w:name w:val="WW8Num192z0"/>
    <w:rsid w:val="00B20771"/>
    <w:rPr>
      <w:rFonts w:ascii="Symbol" w:hAnsi="Symbol"/>
    </w:rPr>
  </w:style>
  <w:style w:type="character" w:customStyle="1" w:styleId="WW8Num192z1">
    <w:name w:val="WW8Num192z1"/>
    <w:rsid w:val="00B20771"/>
    <w:rPr>
      <w:rFonts w:ascii="Courier New" w:hAnsi="Courier New"/>
    </w:rPr>
  </w:style>
  <w:style w:type="character" w:customStyle="1" w:styleId="WW8Num192z2">
    <w:name w:val="WW8Num192z2"/>
    <w:rsid w:val="00B20771"/>
    <w:rPr>
      <w:rFonts w:ascii="Wingdings" w:hAnsi="Wingdings"/>
    </w:rPr>
  </w:style>
  <w:style w:type="character" w:customStyle="1" w:styleId="WW8Num194z0">
    <w:name w:val="WW8Num194z0"/>
    <w:rsid w:val="00B20771"/>
    <w:rPr>
      <w:rFonts w:ascii="Times-Roman" w:eastAsia="Times New Roman" w:hAnsi="Times-Roman"/>
      <w:i w:val="0"/>
    </w:rPr>
  </w:style>
  <w:style w:type="character" w:customStyle="1" w:styleId="WW8Num194z1">
    <w:name w:val="WW8Num194z1"/>
    <w:rsid w:val="00B20771"/>
    <w:rPr>
      <w:rFonts w:ascii="Courier New" w:hAnsi="Courier New"/>
    </w:rPr>
  </w:style>
  <w:style w:type="character" w:customStyle="1" w:styleId="WW8Num194z2">
    <w:name w:val="WW8Num194z2"/>
    <w:rsid w:val="00B20771"/>
    <w:rPr>
      <w:rFonts w:ascii="Wingdings" w:hAnsi="Wingdings"/>
    </w:rPr>
  </w:style>
  <w:style w:type="character" w:customStyle="1" w:styleId="WW8Num194z3">
    <w:name w:val="WW8Num194z3"/>
    <w:rsid w:val="00B20771"/>
    <w:rPr>
      <w:rFonts w:ascii="Symbol" w:hAnsi="Symbol"/>
    </w:rPr>
  </w:style>
  <w:style w:type="character" w:customStyle="1" w:styleId="WW8Num203z0">
    <w:name w:val="WW8Num203z0"/>
    <w:rsid w:val="00B20771"/>
    <w:rPr>
      <w:rFonts w:ascii="Wingdings" w:eastAsia="Times New Roman" w:hAnsi="Wingdings"/>
    </w:rPr>
  </w:style>
  <w:style w:type="character" w:customStyle="1" w:styleId="WW8Num203z1">
    <w:name w:val="WW8Num203z1"/>
    <w:rsid w:val="00B20771"/>
    <w:rPr>
      <w:rFonts w:ascii="Courier New" w:hAnsi="Courier New"/>
    </w:rPr>
  </w:style>
  <w:style w:type="character" w:customStyle="1" w:styleId="WW8Num203z2">
    <w:name w:val="WW8Num203z2"/>
    <w:rsid w:val="00B20771"/>
    <w:rPr>
      <w:rFonts w:ascii="Wingdings" w:hAnsi="Wingdings"/>
    </w:rPr>
  </w:style>
  <w:style w:type="character" w:customStyle="1" w:styleId="WW8Num203z3">
    <w:name w:val="WW8Num203z3"/>
    <w:rsid w:val="00B20771"/>
    <w:rPr>
      <w:rFonts w:ascii="Symbol" w:hAnsi="Symbol"/>
    </w:rPr>
  </w:style>
  <w:style w:type="character" w:customStyle="1" w:styleId="WW8Num204z1">
    <w:name w:val="WW8Num204z1"/>
    <w:rsid w:val="00B20771"/>
    <w:rPr>
      <w:b/>
    </w:rPr>
  </w:style>
  <w:style w:type="character" w:customStyle="1" w:styleId="WW8Num206z0">
    <w:name w:val="WW8Num206z0"/>
    <w:rsid w:val="00B20771"/>
    <w:rPr>
      <w:rFonts w:ascii="Symbol" w:eastAsia="Times New Roman" w:hAnsi="Symbol"/>
    </w:rPr>
  </w:style>
  <w:style w:type="character" w:customStyle="1" w:styleId="WW8Num206z1">
    <w:name w:val="WW8Num206z1"/>
    <w:rsid w:val="00B20771"/>
    <w:rPr>
      <w:rFonts w:ascii="Courier New" w:hAnsi="Courier New"/>
    </w:rPr>
  </w:style>
  <w:style w:type="character" w:customStyle="1" w:styleId="WW8Num206z2">
    <w:name w:val="WW8Num206z2"/>
    <w:rsid w:val="00B20771"/>
    <w:rPr>
      <w:rFonts w:ascii="Wingdings" w:hAnsi="Wingdings"/>
    </w:rPr>
  </w:style>
  <w:style w:type="character" w:customStyle="1" w:styleId="WW8Num206z3">
    <w:name w:val="WW8Num206z3"/>
    <w:rsid w:val="00B20771"/>
    <w:rPr>
      <w:rFonts w:ascii="Symbol" w:hAnsi="Symbol"/>
    </w:rPr>
  </w:style>
  <w:style w:type="character" w:customStyle="1" w:styleId="WW8Num207z0">
    <w:name w:val="WW8Num207z0"/>
    <w:rsid w:val="00B20771"/>
    <w:rPr>
      <w:rFonts w:ascii="Symbol" w:hAnsi="Symbol"/>
      <w:sz w:val="20"/>
    </w:rPr>
  </w:style>
  <w:style w:type="character" w:customStyle="1" w:styleId="WW8Num213z0">
    <w:name w:val="WW8Num213z0"/>
    <w:rsid w:val="00B20771"/>
    <w:rPr>
      <w:rFonts w:ascii="Symbol" w:hAnsi="Symbol"/>
      <w:sz w:val="20"/>
    </w:rPr>
  </w:style>
  <w:style w:type="character" w:customStyle="1" w:styleId="WW8Num214z0">
    <w:name w:val="WW8Num214z0"/>
    <w:rsid w:val="00B20771"/>
    <w:rPr>
      <w:rFonts w:ascii="Symbol" w:hAnsi="Symbol"/>
    </w:rPr>
  </w:style>
  <w:style w:type="character" w:customStyle="1" w:styleId="WW8Num214z1">
    <w:name w:val="WW8Num214z1"/>
    <w:rsid w:val="00B20771"/>
    <w:rPr>
      <w:rFonts w:ascii="Courier New" w:hAnsi="Courier New"/>
    </w:rPr>
  </w:style>
  <w:style w:type="character" w:customStyle="1" w:styleId="WW8Num220z0">
    <w:name w:val="WW8Num220z0"/>
    <w:rsid w:val="00B20771"/>
    <w:rPr>
      <w:u w:val="single"/>
    </w:rPr>
  </w:style>
  <w:style w:type="character" w:customStyle="1" w:styleId="WW8Num228z0">
    <w:name w:val="WW8Num228z0"/>
    <w:rsid w:val="00B20771"/>
    <w:rPr>
      <w:rFonts w:ascii="Symbol" w:hAnsi="Symbol"/>
      <w:sz w:val="20"/>
    </w:rPr>
  </w:style>
  <w:style w:type="character" w:customStyle="1" w:styleId="WW8Num228z1">
    <w:name w:val="WW8Num228z1"/>
    <w:rsid w:val="00B20771"/>
    <w:rPr>
      <w:rFonts w:ascii="Courier New" w:hAnsi="Courier New"/>
      <w:sz w:val="20"/>
    </w:rPr>
  </w:style>
  <w:style w:type="character" w:customStyle="1" w:styleId="WW8Num228z2">
    <w:name w:val="WW8Num228z2"/>
    <w:rsid w:val="00B20771"/>
    <w:rPr>
      <w:rFonts w:ascii="Wingdings" w:hAnsi="Wingdings"/>
      <w:sz w:val="20"/>
    </w:rPr>
  </w:style>
  <w:style w:type="character" w:customStyle="1" w:styleId="WW8Num236z0">
    <w:name w:val="WW8Num236z0"/>
    <w:rsid w:val="00B20771"/>
    <w:rPr>
      <w:rFonts w:ascii="Symbol" w:eastAsia="Times New Roman" w:hAnsi="Symbol"/>
    </w:rPr>
  </w:style>
  <w:style w:type="character" w:customStyle="1" w:styleId="WW8Num236z1">
    <w:name w:val="WW8Num236z1"/>
    <w:rsid w:val="00B20771"/>
    <w:rPr>
      <w:rFonts w:ascii="Courier New" w:hAnsi="Courier New"/>
    </w:rPr>
  </w:style>
  <w:style w:type="character" w:customStyle="1" w:styleId="WW8Num236z2">
    <w:name w:val="WW8Num236z2"/>
    <w:rsid w:val="00B20771"/>
    <w:rPr>
      <w:rFonts w:ascii="Wingdings" w:hAnsi="Wingdings"/>
    </w:rPr>
  </w:style>
  <w:style w:type="character" w:customStyle="1" w:styleId="WW8Num236z3">
    <w:name w:val="WW8Num236z3"/>
    <w:rsid w:val="00B20771"/>
    <w:rPr>
      <w:rFonts w:ascii="Symbol" w:hAnsi="Symbol"/>
    </w:rPr>
  </w:style>
  <w:style w:type="character" w:customStyle="1" w:styleId="WW8Num239z0">
    <w:name w:val="WW8Num239z0"/>
    <w:rsid w:val="00B20771"/>
    <w:rPr>
      <w:rFonts w:ascii="Times New Roman" w:eastAsia="Times New Roman" w:hAnsi="Times New Roman" w:cs="Times New Roman"/>
    </w:rPr>
  </w:style>
  <w:style w:type="character" w:customStyle="1" w:styleId="WW8Num239z1">
    <w:name w:val="WW8Num239z1"/>
    <w:rsid w:val="00B20771"/>
    <w:rPr>
      <w:rFonts w:ascii="Courier New" w:hAnsi="Courier New"/>
    </w:rPr>
  </w:style>
  <w:style w:type="character" w:customStyle="1" w:styleId="WW8Num239z2">
    <w:name w:val="WW8Num239z2"/>
    <w:rsid w:val="00B20771"/>
    <w:rPr>
      <w:rFonts w:ascii="Wingdings" w:hAnsi="Wingdings"/>
    </w:rPr>
  </w:style>
  <w:style w:type="character" w:customStyle="1" w:styleId="WW8Num239z3">
    <w:name w:val="WW8Num239z3"/>
    <w:rsid w:val="00B20771"/>
    <w:rPr>
      <w:rFonts w:ascii="Symbol" w:hAnsi="Symbol"/>
    </w:rPr>
  </w:style>
  <w:style w:type="character" w:customStyle="1" w:styleId="NumberingSymbols">
    <w:name w:val="Numbering Symbols"/>
    <w:rsid w:val="00B20771"/>
    <w:rPr>
      <w:rFonts w:ascii="Garamond" w:hAnsi="Garamond"/>
    </w:rPr>
  </w:style>
  <w:style w:type="character" w:customStyle="1" w:styleId="Bullets">
    <w:name w:val="Bullets"/>
    <w:rsid w:val="00B20771"/>
    <w:rPr>
      <w:rFonts w:ascii="StarSymbol" w:eastAsia="StarSymbol" w:hAnsi="StarSymbol" w:cs="StarSymbol"/>
      <w:sz w:val="18"/>
      <w:szCs w:val="18"/>
    </w:rPr>
  </w:style>
  <w:style w:type="paragraph" w:customStyle="1" w:styleId="NoteLevel1">
    <w:name w:val="Note Level 1"/>
    <w:basedOn w:val="Normal"/>
    <w:rsid w:val="00B20771"/>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B20771"/>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B20771"/>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B20771"/>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B20771"/>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B20771"/>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B20771"/>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B20771"/>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B20771"/>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B20771"/>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B20771"/>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B20771"/>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B20771"/>
  </w:style>
  <w:style w:type="character" w:customStyle="1" w:styleId="quotedtooltip">
    <w:name w:val="quotedtooltip"/>
    <w:basedOn w:val="DefaultParagraphFont"/>
    <w:rsid w:val="00B20771"/>
  </w:style>
  <w:style w:type="character" w:customStyle="1" w:styleId="quotedtooltipbox">
    <w:name w:val="quotedtooltipbox"/>
    <w:basedOn w:val="DefaultParagraphFont"/>
    <w:rsid w:val="00B20771"/>
  </w:style>
  <w:style w:type="character" w:customStyle="1" w:styleId="mwlivequotes">
    <w:name w:val="mwlivequotes"/>
    <w:basedOn w:val="DefaultParagraphFont"/>
    <w:rsid w:val="00B20771"/>
  </w:style>
  <w:style w:type="character" w:customStyle="1" w:styleId="lastlabel">
    <w:name w:val="lastlabel"/>
    <w:basedOn w:val="DefaultParagraphFont"/>
    <w:rsid w:val="00B20771"/>
  </w:style>
  <w:style w:type="character" w:customStyle="1" w:styleId="lb07">
    <w:name w:val="lb07"/>
    <w:basedOn w:val="DefaultParagraphFont"/>
    <w:rsid w:val="00B20771"/>
  </w:style>
  <w:style w:type="character" w:customStyle="1" w:styleId="qted">
    <w:name w:val="qted"/>
    <w:basedOn w:val="DefaultParagraphFont"/>
    <w:rsid w:val="00B20771"/>
  </w:style>
  <w:style w:type="character" w:customStyle="1" w:styleId="t14">
    <w:name w:val="t14"/>
    <w:basedOn w:val="DefaultParagraphFont"/>
    <w:rsid w:val="00B20771"/>
  </w:style>
  <w:style w:type="paragraph" w:customStyle="1" w:styleId="format-body">
    <w:name w:val="format-body"/>
    <w:basedOn w:val="Normal"/>
    <w:rsid w:val="00B20771"/>
    <w:pPr>
      <w:spacing w:before="100" w:beforeAutospacing="1" w:after="100" w:afterAutospacing="1"/>
    </w:pPr>
    <w:rPr>
      <w:rFonts w:eastAsia="Calibri"/>
      <w:sz w:val="24"/>
    </w:rPr>
  </w:style>
  <w:style w:type="character" w:customStyle="1" w:styleId="nfakpe">
    <w:name w:val="nfakpe"/>
    <w:basedOn w:val="DefaultParagraphFont"/>
    <w:rsid w:val="00B20771"/>
  </w:style>
  <w:style w:type="character" w:customStyle="1" w:styleId="DebateBlockCharChar">
    <w:name w:val="Debate Block Char Char"/>
    <w:basedOn w:val="DefaultParagraphFont"/>
    <w:rsid w:val="00B20771"/>
    <w:rPr>
      <w:rFonts w:cs="Arial"/>
      <w:b/>
      <w:bCs/>
      <w:kern w:val="32"/>
      <w:sz w:val="36"/>
      <w:szCs w:val="32"/>
      <w:u w:val="single"/>
    </w:rPr>
  </w:style>
  <w:style w:type="character" w:customStyle="1" w:styleId="citsource">
    <w:name w:val="citsource"/>
    <w:basedOn w:val="DefaultParagraphFont"/>
    <w:rsid w:val="00B20771"/>
  </w:style>
  <w:style w:type="character" w:customStyle="1" w:styleId="sc">
    <w:name w:val="sc"/>
    <w:basedOn w:val="DefaultParagraphFont"/>
    <w:rsid w:val="00B20771"/>
  </w:style>
  <w:style w:type="character" w:customStyle="1" w:styleId="atime">
    <w:name w:val="atime"/>
    <w:basedOn w:val="DefaultParagraphFont"/>
    <w:rsid w:val="00B20771"/>
  </w:style>
  <w:style w:type="paragraph" w:customStyle="1" w:styleId="unread">
    <w:name w:val="unread"/>
    <w:basedOn w:val="Normal"/>
    <w:rsid w:val="00B20771"/>
    <w:rPr>
      <w:rFonts w:eastAsia="Calibri"/>
    </w:rPr>
  </w:style>
  <w:style w:type="character" w:customStyle="1" w:styleId="unreadChar">
    <w:name w:val="unread Char"/>
    <w:basedOn w:val="DefaultParagraphFont"/>
    <w:rsid w:val="00B20771"/>
    <w:rPr>
      <w:szCs w:val="24"/>
      <w:lang w:val="en-US" w:eastAsia="en-US" w:bidi="ar-SA"/>
    </w:rPr>
  </w:style>
  <w:style w:type="paragraph" w:customStyle="1" w:styleId="cardunderlined0">
    <w:name w:val="card underlined"/>
    <w:basedOn w:val="Normal"/>
    <w:rsid w:val="00B20771"/>
    <w:rPr>
      <w:rFonts w:ascii="Arial" w:eastAsia="Calibri" w:hAnsi="Arial"/>
      <w:u w:val="single"/>
    </w:rPr>
  </w:style>
  <w:style w:type="character" w:customStyle="1" w:styleId="Internetlink1">
    <w:name w:val="Internet link1"/>
    <w:rsid w:val="00B20771"/>
    <w:rPr>
      <w:color w:val="000080"/>
      <w:u w:val="single"/>
    </w:rPr>
  </w:style>
  <w:style w:type="character" w:customStyle="1" w:styleId="underliningChar3">
    <w:name w:val="underlining Char"/>
    <w:basedOn w:val="DefaultParagraphFont"/>
    <w:rsid w:val="00B20771"/>
    <w:rPr>
      <w:b/>
      <w:szCs w:val="24"/>
      <w:u w:val="single"/>
      <w:lang w:val="en-US" w:eastAsia="en-US" w:bidi="ar-SA"/>
    </w:rPr>
  </w:style>
  <w:style w:type="character" w:customStyle="1" w:styleId="notreadChar">
    <w:name w:val="not read Char"/>
    <w:basedOn w:val="DefaultParagraphFont"/>
    <w:rsid w:val="00B20771"/>
    <w:rPr>
      <w:sz w:val="18"/>
      <w:szCs w:val="24"/>
      <w:lang w:val="en-US" w:eastAsia="en-US" w:bidi="ar-SA"/>
    </w:rPr>
  </w:style>
  <w:style w:type="character" w:customStyle="1" w:styleId="journalname">
    <w:name w:val="journalname"/>
    <w:basedOn w:val="DefaultParagraphFont"/>
    <w:rsid w:val="00B20771"/>
  </w:style>
  <w:style w:type="character" w:customStyle="1" w:styleId="insideheadline">
    <w:name w:val="insideheadline"/>
    <w:basedOn w:val="DefaultParagraphFont"/>
    <w:rsid w:val="00B20771"/>
  </w:style>
  <w:style w:type="paragraph" w:customStyle="1" w:styleId="article-text">
    <w:name w:val="article-text"/>
    <w:basedOn w:val="Normal"/>
    <w:rsid w:val="00B20771"/>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B20771"/>
  </w:style>
  <w:style w:type="character" w:customStyle="1" w:styleId="mwlivequotesdowndelayed">
    <w:name w:val="mwlivequotes down delayed"/>
    <w:basedOn w:val="DefaultParagraphFont"/>
    <w:rsid w:val="00B20771"/>
  </w:style>
  <w:style w:type="character" w:customStyle="1" w:styleId="shirttail">
    <w:name w:val="shirttail"/>
    <w:basedOn w:val="DefaultParagraphFont"/>
    <w:rsid w:val="00B20771"/>
  </w:style>
  <w:style w:type="character" w:customStyle="1" w:styleId="definition">
    <w:name w:val="definition"/>
    <w:basedOn w:val="DefaultParagraphFont"/>
    <w:rsid w:val="00B20771"/>
  </w:style>
  <w:style w:type="character" w:customStyle="1" w:styleId="CardTextCharCharChar">
    <w:name w:val="Card Text Char Char Char"/>
    <w:basedOn w:val="DefaultParagraphFont"/>
    <w:rsid w:val="00B20771"/>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B20771"/>
    <w:rPr>
      <w:rFonts w:ascii="Arial Narrow" w:hAnsi="Arial Narrow"/>
      <w:sz w:val="18"/>
      <w:u w:val="single"/>
    </w:rPr>
  </w:style>
  <w:style w:type="character" w:customStyle="1" w:styleId="UnderlineStyleCharCharChar">
    <w:name w:val="Underline Style Char Char Char"/>
    <w:basedOn w:val="DefaultParagraphFont"/>
    <w:rsid w:val="00B20771"/>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B20771"/>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B20771"/>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B20771"/>
    <w:rPr>
      <w:rFonts w:ascii="Arial" w:hAnsi="Arial" w:cs="Arial" w:hint="default"/>
      <w:b/>
      <w:bCs/>
      <w:color w:val="990000"/>
      <w:sz w:val="26"/>
      <w:szCs w:val="26"/>
    </w:rPr>
  </w:style>
  <w:style w:type="character" w:customStyle="1" w:styleId="bodytitle1">
    <w:name w:val="bodytitle1"/>
    <w:basedOn w:val="DefaultParagraphFont"/>
    <w:rsid w:val="00B20771"/>
    <w:rPr>
      <w:rFonts w:ascii="Arial" w:hAnsi="Arial" w:cs="Arial" w:hint="default"/>
      <w:b/>
      <w:bCs/>
      <w:smallCaps w:val="0"/>
      <w:color w:val="000000"/>
      <w:sz w:val="28"/>
      <w:szCs w:val="28"/>
    </w:rPr>
  </w:style>
  <w:style w:type="paragraph" w:customStyle="1" w:styleId="style109">
    <w:name w:val="style109"/>
    <w:basedOn w:val="Normal"/>
    <w:rsid w:val="00B20771"/>
    <w:pPr>
      <w:spacing w:before="100" w:beforeAutospacing="1" w:after="100" w:afterAutospacing="1"/>
    </w:pPr>
    <w:rPr>
      <w:rFonts w:eastAsia="Calibri"/>
      <w:sz w:val="24"/>
    </w:rPr>
  </w:style>
  <w:style w:type="paragraph" w:customStyle="1" w:styleId="style1100">
    <w:name w:val="style110"/>
    <w:basedOn w:val="Normal"/>
    <w:rsid w:val="00B20771"/>
    <w:pPr>
      <w:spacing w:before="100" w:beforeAutospacing="1" w:after="100" w:afterAutospacing="1"/>
    </w:pPr>
    <w:rPr>
      <w:rFonts w:eastAsia="Calibri"/>
      <w:sz w:val="24"/>
    </w:rPr>
  </w:style>
  <w:style w:type="paragraph" w:customStyle="1" w:styleId="captionpaddingstyle114">
    <w:name w:val="captionpadding style114"/>
    <w:basedOn w:val="Normal"/>
    <w:rsid w:val="00B20771"/>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B20771"/>
  </w:style>
  <w:style w:type="character" w:customStyle="1" w:styleId="style114style118">
    <w:name w:val="style114 style118"/>
    <w:basedOn w:val="DefaultParagraphFont"/>
    <w:rsid w:val="00B20771"/>
  </w:style>
  <w:style w:type="paragraph" w:customStyle="1" w:styleId="mainstorybody">
    <w:name w:val="mainstorybody"/>
    <w:basedOn w:val="Normal"/>
    <w:rsid w:val="00B20771"/>
    <w:pPr>
      <w:spacing w:before="100" w:beforeAutospacing="1" w:after="100" w:afterAutospacing="1"/>
    </w:pPr>
    <w:rPr>
      <w:rFonts w:eastAsia="Calibri"/>
      <w:sz w:val="24"/>
    </w:rPr>
  </w:style>
  <w:style w:type="character" w:customStyle="1" w:styleId="hint">
    <w:name w:val="hint"/>
    <w:basedOn w:val="DefaultParagraphFont"/>
    <w:rsid w:val="00B20771"/>
  </w:style>
  <w:style w:type="character" w:customStyle="1" w:styleId="flw">
    <w:name w:val="flw"/>
    <w:basedOn w:val="DefaultParagraphFont"/>
    <w:rsid w:val="00B20771"/>
  </w:style>
  <w:style w:type="character" w:customStyle="1" w:styleId="illustration">
    <w:name w:val="illustration"/>
    <w:basedOn w:val="DefaultParagraphFont"/>
    <w:rsid w:val="00B20771"/>
  </w:style>
  <w:style w:type="paragraph" w:customStyle="1" w:styleId="ga">
    <w:name w:val="ga"/>
    <w:basedOn w:val="Normal"/>
    <w:rsid w:val="00B20771"/>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B20771"/>
    <w:rPr>
      <w:rFonts w:ascii="Arial Narrow" w:hAnsi="Arial Narrow"/>
      <w:b/>
      <w:bCs/>
      <w:u w:val="thick"/>
    </w:rPr>
  </w:style>
  <w:style w:type="character" w:customStyle="1" w:styleId="subtitlesarticles1">
    <w:name w:val="subtitles_articles1"/>
    <w:basedOn w:val="DefaultParagraphFont"/>
    <w:rsid w:val="00B20771"/>
    <w:rPr>
      <w:rFonts w:ascii="Verdana" w:hAnsi="Verdana" w:cs="Times New Roman"/>
      <w:b/>
      <w:bCs/>
      <w:color w:val="000000"/>
      <w:sz w:val="20"/>
      <w:szCs w:val="20"/>
    </w:rPr>
  </w:style>
  <w:style w:type="character" w:customStyle="1" w:styleId="fulstoryreporter">
    <w:name w:val="ful_storyreporter"/>
    <w:basedOn w:val="DefaultParagraphFont"/>
    <w:rsid w:val="00B20771"/>
  </w:style>
  <w:style w:type="character" w:customStyle="1" w:styleId="editsection">
    <w:name w:val="editsection"/>
    <w:basedOn w:val="DefaultParagraphFont"/>
    <w:rsid w:val="00B20771"/>
  </w:style>
  <w:style w:type="paragraph" w:customStyle="1" w:styleId="body-indent-60">
    <w:name w:val="body-indent-60"/>
    <w:basedOn w:val="Normal"/>
    <w:rsid w:val="00B20771"/>
    <w:pPr>
      <w:spacing w:before="100" w:beforeAutospacing="1" w:after="100" w:afterAutospacing="1"/>
    </w:pPr>
    <w:rPr>
      <w:rFonts w:eastAsia="Calibri"/>
      <w:sz w:val="24"/>
    </w:rPr>
  </w:style>
  <w:style w:type="paragraph" w:customStyle="1" w:styleId="body-indent-60-start">
    <w:name w:val="body-indent-60-start"/>
    <w:basedOn w:val="Normal"/>
    <w:rsid w:val="00B20771"/>
    <w:pPr>
      <w:spacing w:before="100" w:beforeAutospacing="1" w:after="100" w:afterAutospacing="1"/>
    </w:pPr>
    <w:rPr>
      <w:rFonts w:eastAsia="Calibri"/>
      <w:sz w:val="24"/>
    </w:rPr>
  </w:style>
  <w:style w:type="character" w:customStyle="1" w:styleId="StyleArial12ptBlack">
    <w:name w:val="Style Arial 12 pt Black"/>
    <w:basedOn w:val="DefaultParagraphFont"/>
    <w:rsid w:val="00B20771"/>
    <w:rPr>
      <w:rFonts w:ascii="Garamond" w:hAnsi="Garamond"/>
      <w:color w:val="000000"/>
      <w:sz w:val="20"/>
      <w:u w:val="single"/>
    </w:rPr>
  </w:style>
  <w:style w:type="character" w:customStyle="1" w:styleId="StyleArialBlack">
    <w:name w:val="Style Arial Black"/>
    <w:basedOn w:val="DefaultParagraphFont"/>
    <w:rsid w:val="00B20771"/>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B20771"/>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B20771"/>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B20771"/>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B20771"/>
    <w:rPr>
      <w:rFonts w:eastAsia="Times New Roman"/>
      <w:b/>
      <w:bCs/>
      <w:szCs w:val="24"/>
      <w:u w:val="thick"/>
    </w:rPr>
  </w:style>
  <w:style w:type="paragraph" w:customStyle="1" w:styleId="StyleSmallTimesNewRoman11pt">
    <w:name w:val="Style Small + Times New Roman 11 pt"/>
    <w:link w:val="StyleSmallTimesNewRoman11ptChar"/>
    <w:rsid w:val="00B20771"/>
    <w:rPr>
      <w:rFonts w:eastAsia="Times New Roman"/>
      <w:szCs w:val="24"/>
    </w:rPr>
  </w:style>
  <w:style w:type="character" w:customStyle="1" w:styleId="StyleSmallTimesNewRoman11ptChar">
    <w:name w:val="Style Small + Times New Roman 11 pt Char"/>
    <w:basedOn w:val="DefaultParagraphFont"/>
    <w:link w:val="StyleSmallTimesNewRoman11pt"/>
    <w:rsid w:val="00B20771"/>
    <w:rPr>
      <w:rFonts w:eastAsia="Times New Roman"/>
      <w:szCs w:val="24"/>
    </w:rPr>
  </w:style>
  <w:style w:type="paragraph" w:customStyle="1" w:styleId="StyleSmallTimesNewRoman11ptThickunderline">
    <w:name w:val="Style Small + Times New Roman 11 pt Thick underline"/>
    <w:link w:val="StyleSmallTimesNewRoman11ptThickunderlineChar"/>
    <w:rsid w:val="00B20771"/>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B20771"/>
    <w:rPr>
      <w:rFonts w:eastAsia="Times New Roman"/>
      <w:szCs w:val="24"/>
      <w:u w:val="thick"/>
    </w:rPr>
  </w:style>
  <w:style w:type="character" w:customStyle="1" w:styleId="Style11ptBorderSinglesolidlineAuto05ptLinewidth">
    <w:name w:val="Style 11 pt Border: : (Single solid line Auto  0.5 pt Line width)"/>
    <w:rsid w:val="00B20771"/>
    <w:rPr>
      <w:sz w:val="20"/>
      <w:bdr w:val="single" w:sz="4" w:space="0" w:color="auto" w:frame="1"/>
    </w:rPr>
  </w:style>
  <w:style w:type="character" w:customStyle="1" w:styleId="StyleUnderlineChar6CharCharCharCharCharCharCharChar11">
    <w:name w:val="Style Underline Char6 Char Char Char Char Char Char Char Char + 11 ..."/>
    <w:rsid w:val="00B2077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2077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2077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20771"/>
    <w:rPr>
      <w:sz w:val="20"/>
      <w:szCs w:val="24"/>
      <w:u w:val="single"/>
      <w:bdr w:val="single" w:sz="4" w:space="0" w:color="auto"/>
      <w:lang w:val="en-US" w:eastAsia="en-US" w:bidi="ar-SA"/>
    </w:rPr>
  </w:style>
  <w:style w:type="character" w:customStyle="1" w:styleId="StyleLatinGaramondUnderline">
    <w:name w:val="Style (Latin) Garamond Underline"/>
    <w:rsid w:val="00B20771"/>
    <w:rPr>
      <w:rFonts w:ascii="Times New Roman" w:hAnsi="Times New Roman"/>
      <w:sz w:val="20"/>
      <w:u w:val="single"/>
    </w:rPr>
  </w:style>
  <w:style w:type="character" w:customStyle="1" w:styleId="StyleLatinGaramond">
    <w:name w:val="Style (Latin) Garamond"/>
    <w:rsid w:val="00B20771"/>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B20771"/>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B20771"/>
    <w:rPr>
      <w:rFonts w:ascii="Times" w:eastAsia="Times New Roman" w:hAnsi="Times" w:cs="Arial"/>
      <w:szCs w:val="28"/>
      <w:u w:val="single"/>
    </w:rPr>
  </w:style>
  <w:style w:type="paragraph" w:customStyle="1" w:styleId="HeaderStyle">
    <w:name w:val="Header Style"/>
    <w:basedOn w:val="Normal"/>
    <w:rsid w:val="00B20771"/>
    <w:pPr>
      <w:jc w:val="center"/>
    </w:pPr>
    <w:rPr>
      <w:rFonts w:eastAsia="Times New Roman"/>
      <w:b/>
      <w:sz w:val="24"/>
      <w:szCs w:val="20"/>
      <w:u w:val="single"/>
    </w:rPr>
  </w:style>
  <w:style w:type="character" w:customStyle="1" w:styleId="CardChar21">
    <w:name w:val="Card Char2"/>
    <w:basedOn w:val="DefaultParagraphFont"/>
    <w:rsid w:val="00B20771"/>
    <w:rPr>
      <w:rFonts w:ascii="Times New Roman" w:eastAsia="Times New Roman" w:hAnsi="Times New Roman" w:cs="Times New Roman"/>
      <w:bCs/>
      <w:color w:val="000000"/>
      <w:sz w:val="20"/>
      <w:szCs w:val="20"/>
    </w:rPr>
  </w:style>
  <w:style w:type="character" w:customStyle="1" w:styleId="A17">
    <w:name w:val="A17"/>
    <w:rsid w:val="00B20771"/>
    <w:rPr>
      <w:rFonts w:cs="Baskerville"/>
      <w:color w:val="000000"/>
      <w:sz w:val="12"/>
      <w:szCs w:val="12"/>
    </w:rPr>
  </w:style>
  <w:style w:type="paragraph" w:customStyle="1" w:styleId="Pa19">
    <w:name w:val="Pa19"/>
    <w:basedOn w:val="Normal"/>
    <w:next w:val="Normal"/>
    <w:rsid w:val="00B20771"/>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B20771"/>
    <w:pPr>
      <w:autoSpaceDE w:val="0"/>
      <w:autoSpaceDN w:val="0"/>
      <w:adjustRightInd w:val="0"/>
      <w:spacing w:line="441" w:lineRule="atLeast"/>
    </w:pPr>
    <w:rPr>
      <w:rFonts w:ascii="Baskerville" w:eastAsia="Times New Roman" w:hAnsi="Baskerville"/>
      <w:sz w:val="24"/>
    </w:rPr>
  </w:style>
  <w:style w:type="character" w:customStyle="1" w:styleId="A14">
    <w:name w:val="A14"/>
    <w:rsid w:val="00B20771"/>
    <w:rPr>
      <w:rFonts w:ascii="Frutiger 45 Light" w:hAnsi="Frutiger 45 Light" w:cs="Frutiger 45 Light"/>
      <w:b/>
      <w:bCs/>
      <w:i/>
      <w:iCs/>
      <w:color w:val="000000"/>
      <w:sz w:val="36"/>
      <w:szCs w:val="36"/>
    </w:rPr>
  </w:style>
  <w:style w:type="character" w:customStyle="1" w:styleId="A20">
    <w:name w:val="A20"/>
    <w:rsid w:val="00B20771"/>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B20771"/>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B20771"/>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B20771"/>
    <w:rPr>
      <w:rFonts w:cs="Arial"/>
      <w:b/>
      <w:bCs/>
      <w:sz w:val="24"/>
      <w:szCs w:val="26"/>
      <w:lang w:val="en-US" w:eastAsia="en-US" w:bidi="ar-SA"/>
    </w:rPr>
  </w:style>
  <w:style w:type="character" w:customStyle="1" w:styleId="brief-smalltext0">
    <w:name w:val="brief-smalltext"/>
    <w:basedOn w:val="DefaultParagraphFont"/>
    <w:rsid w:val="00B20771"/>
  </w:style>
  <w:style w:type="paragraph" w:customStyle="1" w:styleId="Coverintroduction">
    <w:name w:val="Cover introduction"/>
    <w:basedOn w:val="Default"/>
    <w:next w:val="Default"/>
    <w:rsid w:val="00B20771"/>
    <w:rPr>
      <w:rFonts w:ascii="Arial" w:eastAsia="Times New Roman" w:hAnsi="Arial"/>
      <w:color w:val="auto"/>
    </w:rPr>
  </w:style>
  <w:style w:type="character" w:customStyle="1" w:styleId="style53">
    <w:name w:val="style5"/>
    <w:basedOn w:val="DefaultParagraphFont"/>
    <w:rsid w:val="00B20771"/>
  </w:style>
  <w:style w:type="character" w:customStyle="1" w:styleId="TagCharCharCharCharCharChar">
    <w:name w:val="Tag Char Char Char Char Char Char"/>
    <w:rsid w:val="00B20771"/>
    <w:rPr>
      <w:rFonts w:cs="Arial"/>
      <w:b/>
      <w:bCs/>
      <w:sz w:val="24"/>
      <w:szCs w:val="26"/>
      <w:lang w:val="en-US" w:eastAsia="en-US" w:bidi="ar-SA"/>
    </w:rPr>
  </w:style>
  <w:style w:type="character" w:customStyle="1" w:styleId="pmterms3">
    <w:name w:val="pmterms3"/>
    <w:basedOn w:val="DefaultParagraphFont"/>
    <w:rsid w:val="00B20771"/>
  </w:style>
  <w:style w:type="character" w:customStyle="1" w:styleId="interiorheadline">
    <w:name w:val="interiorheadline"/>
    <w:basedOn w:val="DefaultParagraphFont"/>
    <w:rsid w:val="00B20771"/>
  </w:style>
  <w:style w:type="character" w:customStyle="1" w:styleId="Heading31CharCharCharChar1">
    <w:name w:val="Heading 31 Char Char Char Char1"/>
    <w:rsid w:val="00B20771"/>
    <w:rPr>
      <w:rFonts w:cs="Arial"/>
      <w:b/>
      <w:bCs/>
      <w:sz w:val="24"/>
      <w:szCs w:val="26"/>
      <w:lang w:val="en-US" w:eastAsia="en-US" w:bidi="ar-SA"/>
    </w:rPr>
  </w:style>
  <w:style w:type="character" w:customStyle="1" w:styleId="Heading31CharCharChar">
    <w:name w:val="Heading 31 Char Char Char"/>
    <w:rsid w:val="00B20771"/>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B20771"/>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B20771"/>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B20771"/>
    <w:rPr>
      <w:rFonts w:eastAsia="MS Mincho"/>
      <w:b/>
      <w:u w:val="single"/>
    </w:rPr>
  </w:style>
  <w:style w:type="character" w:customStyle="1" w:styleId="BoldandUnderlineCharChar1CharChar">
    <w:name w:val="Bold and Underline Char Char1 Char Char"/>
    <w:basedOn w:val="DefaultParagraphFont"/>
    <w:link w:val="BoldandUnderlineCharChar1Char"/>
    <w:rsid w:val="00B20771"/>
    <w:rPr>
      <w:rFonts w:ascii="Calibri" w:eastAsia="MS Mincho" w:hAnsi="Calibri"/>
      <w:b/>
      <w:u w:val="single"/>
    </w:rPr>
  </w:style>
  <w:style w:type="character" w:customStyle="1" w:styleId="author-bio-box">
    <w:name w:val="author-bio-box"/>
    <w:basedOn w:val="DefaultParagraphFont"/>
    <w:rsid w:val="00B20771"/>
  </w:style>
  <w:style w:type="character" w:customStyle="1" w:styleId="CharCharCharCharChar">
    <w:name w:val="Char Char Char Char Char"/>
    <w:aliases w:val="Char Char Char Char,Char Char Char Char Char Char Char1,Heading 2 Char1 Char Char Char Char Char Char"/>
    <w:basedOn w:val="DefaultParagraphFont"/>
    <w:rsid w:val="00B20771"/>
    <w:rPr>
      <w:rFonts w:cs="Arial"/>
      <w:b/>
      <w:bCs/>
      <w:iCs/>
      <w:sz w:val="24"/>
      <w:szCs w:val="28"/>
      <w:lang w:val="en-US" w:eastAsia="en-US" w:bidi="ar-SA"/>
    </w:rPr>
  </w:style>
  <w:style w:type="character" w:customStyle="1" w:styleId="SmalltextChar">
    <w:name w:val="Small text Char"/>
    <w:aliases w:val="Quote1 Char1"/>
    <w:link w:val="Smalltext"/>
    <w:rsid w:val="00B20771"/>
    <w:rPr>
      <w:rFonts w:ascii="Calibri" w:eastAsia="Times New Roman" w:hAnsi="Calibri"/>
      <w:color w:val="000000"/>
    </w:rPr>
  </w:style>
  <w:style w:type="character" w:customStyle="1" w:styleId="SubtitleChar2">
    <w:name w:val="Subtitle Char2"/>
    <w:basedOn w:val="DefaultParagraphFont"/>
    <w:uiPriority w:val="11"/>
    <w:rsid w:val="00B20771"/>
    <w:rPr>
      <w:rFonts w:eastAsiaTheme="minorEastAsia"/>
      <w:color w:val="5A5A5A" w:themeColor="text1" w:themeTint="A5"/>
      <w:spacing w:val="15"/>
    </w:rPr>
  </w:style>
  <w:style w:type="paragraph" w:customStyle="1" w:styleId="blocktitle5">
    <w:name w:val="block title"/>
    <w:basedOn w:val="Normal"/>
    <w:autoRedefine/>
    <w:qFormat/>
    <w:rsid w:val="00B20771"/>
    <w:pPr>
      <w:spacing w:after="240"/>
      <w:jc w:val="center"/>
      <w:outlineLvl w:val="0"/>
    </w:pPr>
    <w:rPr>
      <w:rFonts w:eastAsia="Calibri"/>
      <w:b/>
      <w:caps/>
      <w:sz w:val="28"/>
      <w:szCs w:val="28"/>
      <w:lang w:val="es-ES"/>
    </w:rPr>
  </w:style>
  <w:style w:type="paragraph" w:customStyle="1" w:styleId="type">
    <w:name w:val="type"/>
    <w:basedOn w:val="Normal"/>
    <w:qFormat/>
    <w:rsid w:val="00B20771"/>
    <w:pPr>
      <w:spacing w:before="100" w:beforeAutospacing="1" w:after="100" w:afterAutospacing="1"/>
    </w:pPr>
    <w:rPr>
      <w:rFonts w:eastAsia="Times New Roman"/>
    </w:rPr>
  </w:style>
  <w:style w:type="character" w:customStyle="1" w:styleId="abodyblack3">
    <w:name w:val="abodyblack3"/>
    <w:basedOn w:val="DefaultParagraphFont"/>
    <w:rsid w:val="00B20771"/>
  </w:style>
  <w:style w:type="character" w:customStyle="1" w:styleId="cit-first-element">
    <w:name w:val="cit-first-element"/>
    <w:basedOn w:val="DefaultParagraphFont"/>
    <w:rsid w:val="00B20771"/>
  </w:style>
  <w:style w:type="character" w:customStyle="1" w:styleId="StyleThickunderline1">
    <w:name w:val="Style Thick underline1"/>
    <w:basedOn w:val="DefaultParagraphFont"/>
    <w:rsid w:val="00B20771"/>
    <w:rPr>
      <w:u w:val="single"/>
    </w:rPr>
  </w:style>
  <w:style w:type="character" w:customStyle="1" w:styleId="UnderlineChar5">
    <w:name w:val="UnderlineChar"/>
    <w:rsid w:val="00B20771"/>
    <w:rPr>
      <w:sz w:val="24"/>
      <w:u w:val="single"/>
      <w:shd w:val="clear" w:color="auto" w:fill="auto"/>
    </w:rPr>
  </w:style>
  <w:style w:type="paragraph" w:customStyle="1" w:styleId="Tag21">
    <w:name w:val="Tag21"/>
    <w:basedOn w:val="Normal"/>
    <w:qFormat/>
    <w:rsid w:val="00B20771"/>
    <w:rPr>
      <w:rFonts w:ascii="Arial" w:eastAsia="Times New Roman" w:hAnsi="Arial" w:cs="Arial"/>
      <w:b/>
      <w:sz w:val="24"/>
    </w:rPr>
  </w:style>
  <w:style w:type="character" w:customStyle="1" w:styleId="Bodytext10NotItalic">
    <w:name w:val="Body text (10) + Not Italic"/>
    <w:basedOn w:val="Bodytext100"/>
    <w:uiPriority w:val="99"/>
    <w:rsid w:val="00B20771"/>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B20771"/>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B20771"/>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B20771"/>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B20771"/>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B20771"/>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B20771"/>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B20771"/>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B20771"/>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B20771"/>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B20771"/>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B20771"/>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B20771"/>
  </w:style>
  <w:style w:type="paragraph" w:customStyle="1" w:styleId="leader">
    <w:name w:val="leader"/>
    <w:basedOn w:val="Normal"/>
    <w:rsid w:val="00B20771"/>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B20771"/>
  </w:style>
  <w:style w:type="character" w:customStyle="1" w:styleId="m5776082503052064917gmail-style13ptbold">
    <w:name w:val="m_5776082503052064917gmail-style13ptbold"/>
    <w:basedOn w:val="DefaultParagraphFont"/>
    <w:rsid w:val="00B20771"/>
  </w:style>
  <w:style w:type="character" w:customStyle="1" w:styleId="m5776082503052064917gmail-styleunderline">
    <w:name w:val="m_5776082503052064917gmail-styleunderline"/>
    <w:basedOn w:val="DefaultParagraphFont"/>
    <w:rsid w:val="00B20771"/>
  </w:style>
  <w:style w:type="paragraph" w:customStyle="1" w:styleId="DateTime0">
    <w:name w:val="DateTime"/>
    <w:basedOn w:val="Normal"/>
    <w:link w:val="DateTimeChar"/>
    <w:autoRedefine/>
    <w:uiPriority w:val="4"/>
    <w:qFormat/>
    <w:rsid w:val="00B20771"/>
    <w:rPr>
      <w:rFonts w:ascii="Arial" w:hAnsi="Arial" w:cs="Arial"/>
    </w:rPr>
  </w:style>
  <w:style w:type="character" w:customStyle="1" w:styleId="DateTimeChar">
    <w:name w:val="DateTime Char"/>
    <w:basedOn w:val="DefaultParagraphFont"/>
    <w:link w:val="DateTime0"/>
    <w:uiPriority w:val="4"/>
    <w:rsid w:val="00B20771"/>
    <w:rPr>
      <w:rFonts w:ascii="Arial" w:hAnsi="Arial" w:cs="Arial"/>
    </w:rPr>
  </w:style>
  <w:style w:type="paragraph" w:customStyle="1" w:styleId="Lecture">
    <w:name w:val="Lecture"/>
    <w:next w:val="BodyText"/>
    <w:link w:val="LectureChar"/>
    <w:autoRedefine/>
    <w:uiPriority w:val="4"/>
    <w:qFormat/>
    <w:rsid w:val="00B20771"/>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B20771"/>
    <w:rPr>
      <w:rFonts w:ascii="Arial" w:hAnsi="Arial" w:cs="Arial"/>
      <w:spacing w:val="-10"/>
      <w:sz w:val="16"/>
    </w:rPr>
  </w:style>
  <w:style w:type="paragraph" w:customStyle="1" w:styleId="BreakTag">
    <w:name w:val="Break Tag"/>
    <w:basedOn w:val="Normal"/>
    <w:autoRedefine/>
    <w:uiPriority w:val="4"/>
    <w:qFormat/>
    <w:rsid w:val="00B20771"/>
    <w:pPr>
      <w:spacing w:before="240"/>
    </w:pPr>
    <w:rPr>
      <w:rFonts w:ascii="Arial" w:hAnsi="Arial" w:cs="Arial"/>
      <w:b/>
    </w:rPr>
  </w:style>
  <w:style w:type="paragraph" w:customStyle="1" w:styleId="BreakBlock">
    <w:name w:val="Break Block"/>
    <w:basedOn w:val="Normal"/>
    <w:link w:val="BreakBlockChar"/>
    <w:autoRedefine/>
    <w:qFormat/>
    <w:rsid w:val="00B2077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20771"/>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B20771"/>
    <w:rPr>
      <w:rFonts w:asciiTheme="minorHAnsi" w:hAnsiTheme="minorHAnsi"/>
      <w:b/>
      <w:u w:val="single"/>
    </w:rPr>
  </w:style>
  <w:style w:type="character" w:customStyle="1" w:styleId="Reduce8ptCharChar">
    <w:name w:val="Reduce 8pt Char Char"/>
    <w:basedOn w:val="DefaultParagraphFont"/>
    <w:link w:val="Reduce8pt"/>
    <w:rsid w:val="00B20771"/>
    <w:rPr>
      <w:sz w:val="16"/>
    </w:rPr>
  </w:style>
  <w:style w:type="paragraph" w:customStyle="1" w:styleId="Reduce8pt">
    <w:name w:val="Reduce 8pt"/>
    <w:basedOn w:val="Normal"/>
    <w:link w:val="Reduce8ptCharChar"/>
    <w:qFormat/>
    <w:rsid w:val="00B20771"/>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B20771"/>
    <w:rPr>
      <w:color w:val="2B579A"/>
      <w:shd w:val="clear" w:color="auto" w:fill="E6E6E6"/>
    </w:rPr>
  </w:style>
  <w:style w:type="character" w:customStyle="1" w:styleId="m6370699461968006786gmail-styleunderline">
    <w:name w:val="m_6370699461968006786gmail-styleunderline"/>
    <w:basedOn w:val="DefaultParagraphFont"/>
    <w:rsid w:val="00B20771"/>
  </w:style>
  <w:style w:type="character" w:customStyle="1" w:styleId="Mention2">
    <w:name w:val="Mention2"/>
    <w:basedOn w:val="DefaultParagraphFont"/>
    <w:uiPriority w:val="99"/>
    <w:semiHidden/>
    <w:unhideWhenUsed/>
    <w:rsid w:val="00B20771"/>
    <w:rPr>
      <w:color w:val="2B579A"/>
      <w:shd w:val="clear" w:color="auto" w:fill="E6E6E6"/>
    </w:rPr>
  </w:style>
  <w:style w:type="paragraph" w:customStyle="1" w:styleId="FlashTag">
    <w:name w:val="FlashTag"/>
    <w:basedOn w:val="Normal"/>
    <w:link w:val="FlashTagChar"/>
    <w:autoRedefine/>
    <w:uiPriority w:val="4"/>
    <w:qFormat/>
    <w:rsid w:val="00B20771"/>
    <w:rPr>
      <w:rFonts w:asciiTheme="majorHAnsi" w:hAnsiTheme="majorHAnsi" w:cs="Arial"/>
      <w:b/>
      <w:sz w:val="28"/>
    </w:rPr>
  </w:style>
  <w:style w:type="character" w:customStyle="1" w:styleId="FlashTagChar">
    <w:name w:val="FlashTag Char"/>
    <w:basedOn w:val="DefaultParagraphFont"/>
    <w:link w:val="FlashTag"/>
    <w:uiPriority w:val="4"/>
    <w:rsid w:val="00B20771"/>
    <w:rPr>
      <w:rFonts w:asciiTheme="majorHAnsi" w:hAnsiTheme="majorHAnsi" w:cs="Arial"/>
      <w:b/>
      <w:sz w:val="28"/>
    </w:rPr>
  </w:style>
  <w:style w:type="paragraph" w:customStyle="1" w:styleId="Warrant">
    <w:name w:val="Warrant"/>
    <w:autoRedefine/>
    <w:uiPriority w:val="4"/>
    <w:qFormat/>
    <w:rsid w:val="00B20771"/>
    <w:pPr>
      <w:ind w:left="720"/>
    </w:pPr>
    <w:rPr>
      <w:rFonts w:ascii="Calibri" w:hAnsi="Calibri" w:cs="Arial"/>
    </w:rPr>
  </w:style>
  <w:style w:type="character" w:customStyle="1" w:styleId="m-8793234324905335251gmail-style13ptbold">
    <w:name w:val="m_-8793234324905335251gmail-style13ptbold"/>
    <w:basedOn w:val="DefaultParagraphFont"/>
    <w:rsid w:val="00B20771"/>
  </w:style>
  <w:style w:type="character" w:customStyle="1" w:styleId="m3965771245576658108gmail-styleunderline">
    <w:name w:val="m_3965771245576658108gmail-styleunderline"/>
    <w:basedOn w:val="DefaultParagraphFont"/>
    <w:rsid w:val="00B20771"/>
  </w:style>
  <w:style w:type="character" w:customStyle="1" w:styleId="BodytextItalic">
    <w:name w:val="Body text + Italic"/>
    <w:aliases w:val="Body text + CordiaUPC,12 pt,Body text + 9 pt"/>
    <w:uiPriority w:val="99"/>
    <w:rsid w:val="00B2077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B2077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B20771"/>
  </w:style>
  <w:style w:type="numbering" w:customStyle="1" w:styleId="NoList1111111">
    <w:name w:val="No List1111111"/>
    <w:next w:val="NoList"/>
    <w:uiPriority w:val="99"/>
    <w:semiHidden/>
    <w:unhideWhenUsed/>
    <w:rsid w:val="00B20771"/>
  </w:style>
  <w:style w:type="numbering" w:customStyle="1" w:styleId="NoList11111111">
    <w:name w:val="No List11111111"/>
    <w:next w:val="NoList"/>
    <w:uiPriority w:val="99"/>
    <w:semiHidden/>
    <w:unhideWhenUsed/>
    <w:rsid w:val="00B20771"/>
  </w:style>
  <w:style w:type="numbering" w:customStyle="1" w:styleId="NoList111111111">
    <w:name w:val="No List111111111"/>
    <w:next w:val="NoList"/>
    <w:uiPriority w:val="99"/>
    <w:semiHidden/>
    <w:unhideWhenUsed/>
    <w:rsid w:val="00B20771"/>
  </w:style>
  <w:style w:type="numbering" w:customStyle="1" w:styleId="NoList1111111111">
    <w:name w:val="No List1111111111"/>
    <w:next w:val="NoList"/>
    <w:uiPriority w:val="99"/>
    <w:semiHidden/>
    <w:unhideWhenUsed/>
    <w:rsid w:val="00B20771"/>
  </w:style>
  <w:style w:type="numbering" w:customStyle="1" w:styleId="NoList11111111111">
    <w:name w:val="No List11111111111"/>
    <w:next w:val="NoList"/>
    <w:uiPriority w:val="99"/>
    <w:semiHidden/>
    <w:unhideWhenUsed/>
    <w:rsid w:val="00B20771"/>
  </w:style>
  <w:style w:type="numbering" w:customStyle="1" w:styleId="NoList111111111111">
    <w:name w:val="No List111111111111"/>
    <w:next w:val="NoList"/>
    <w:uiPriority w:val="99"/>
    <w:semiHidden/>
    <w:unhideWhenUsed/>
    <w:rsid w:val="00B20771"/>
  </w:style>
  <w:style w:type="numbering" w:customStyle="1" w:styleId="NoList1111111111111">
    <w:name w:val="No List1111111111111"/>
    <w:next w:val="NoList"/>
    <w:uiPriority w:val="99"/>
    <w:semiHidden/>
    <w:unhideWhenUsed/>
    <w:rsid w:val="00B20771"/>
  </w:style>
  <w:style w:type="numbering" w:customStyle="1" w:styleId="NoList11111111111111">
    <w:name w:val="No List11111111111111"/>
    <w:next w:val="NoList"/>
    <w:uiPriority w:val="99"/>
    <w:semiHidden/>
    <w:unhideWhenUsed/>
    <w:rsid w:val="00B20771"/>
  </w:style>
  <w:style w:type="numbering" w:customStyle="1" w:styleId="NoList111111111111111">
    <w:name w:val="No List111111111111111"/>
    <w:next w:val="NoList"/>
    <w:uiPriority w:val="99"/>
    <w:semiHidden/>
    <w:unhideWhenUsed/>
    <w:rsid w:val="00B20771"/>
  </w:style>
  <w:style w:type="numbering" w:customStyle="1" w:styleId="NoList1111111111111111">
    <w:name w:val="No List1111111111111111"/>
    <w:next w:val="NoList"/>
    <w:uiPriority w:val="99"/>
    <w:semiHidden/>
    <w:unhideWhenUsed/>
    <w:rsid w:val="00B20771"/>
  </w:style>
  <w:style w:type="numbering" w:customStyle="1" w:styleId="NoList11111111111111111">
    <w:name w:val="No List11111111111111111"/>
    <w:next w:val="NoList"/>
    <w:uiPriority w:val="99"/>
    <w:semiHidden/>
    <w:unhideWhenUsed/>
    <w:rsid w:val="00B20771"/>
  </w:style>
  <w:style w:type="character" w:customStyle="1" w:styleId="FontStyle220">
    <w:name w:val="Font Style220"/>
    <w:basedOn w:val="DefaultParagraphFont"/>
    <w:uiPriority w:val="99"/>
    <w:rsid w:val="00B20771"/>
    <w:rPr>
      <w:rFonts w:ascii="Candara" w:hAnsi="Candara" w:cs="Candara" w:hint="default"/>
      <w:i/>
      <w:iCs/>
      <w:sz w:val="18"/>
      <w:szCs w:val="18"/>
    </w:rPr>
  </w:style>
  <w:style w:type="character" w:customStyle="1" w:styleId="FontStyle290">
    <w:name w:val="Font Style290"/>
    <w:basedOn w:val="DefaultParagraphFont"/>
    <w:uiPriority w:val="99"/>
    <w:rsid w:val="00B2077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20771"/>
    <w:rPr>
      <w:rFonts w:ascii="Arial" w:hAnsi="Arial" w:cs="Arial"/>
      <w:b/>
      <w:bCs/>
      <w:sz w:val="16"/>
      <w:szCs w:val="16"/>
    </w:rPr>
  </w:style>
  <w:style w:type="character" w:customStyle="1" w:styleId="m-5498913268213319940gmail-styleunderline">
    <w:name w:val="m_-5498913268213319940gmail-styleunderline"/>
    <w:basedOn w:val="DefaultParagraphFont"/>
    <w:rsid w:val="00B20771"/>
  </w:style>
  <w:style w:type="paragraph" w:customStyle="1" w:styleId="speakable">
    <w:name w:val="speakable"/>
    <w:basedOn w:val="Normal"/>
    <w:uiPriority w:val="99"/>
    <w:qFormat/>
    <w:rsid w:val="00B20771"/>
    <w:pPr>
      <w:spacing w:before="100" w:beforeAutospacing="1" w:after="100" w:afterAutospacing="1"/>
    </w:pPr>
    <w:rPr>
      <w:rFonts w:eastAsia="Times New Roman"/>
      <w:sz w:val="24"/>
    </w:rPr>
  </w:style>
  <w:style w:type="character" w:customStyle="1" w:styleId="overlay">
    <w:name w:val="overlay"/>
    <w:basedOn w:val="DefaultParagraphFont"/>
    <w:rsid w:val="00B20771"/>
  </w:style>
  <w:style w:type="paragraph" w:customStyle="1" w:styleId="g-body">
    <w:name w:val="g-body"/>
    <w:basedOn w:val="Normal"/>
    <w:uiPriority w:val="99"/>
    <w:qFormat/>
    <w:rsid w:val="00B20771"/>
    <w:pPr>
      <w:spacing w:before="100" w:beforeAutospacing="1" w:after="100" w:afterAutospacing="1"/>
    </w:pPr>
    <w:rPr>
      <w:rFonts w:eastAsia="Times New Roman"/>
      <w:sz w:val="24"/>
    </w:rPr>
  </w:style>
  <w:style w:type="paragraph" w:customStyle="1" w:styleId="g-pstyle0">
    <w:name w:val="g-pstyle0"/>
    <w:basedOn w:val="Normal"/>
    <w:uiPriority w:val="99"/>
    <w:qFormat/>
    <w:rsid w:val="00B20771"/>
    <w:pPr>
      <w:spacing w:before="100" w:beforeAutospacing="1" w:after="100" w:afterAutospacing="1"/>
    </w:pPr>
    <w:rPr>
      <w:rFonts w:eastAsia="Times New Roman"/>
      <w:sz w:val="24"/>
    </w:rPr>
  </w:style>
  <w:style w:type="paragraph" w:customStyle="1" w:styleId="g-pstyle1">
    <w:name w:val="g-pstyle1"/>
    <w:basedOn w:val="Normal"/>
    <w:uiPriority w:val="99"/>
    <w:qFormat/>
    <w:rsid w:val="00B20771"/>
    <w:pPr>
      <w:spacing w:before="100" w:beforeAutospacing="1" w:after="100" w:afterAutospacing="1"/>
    </w:pPr>
    <w:rPr>
      <w:rFonts w:eastAsia="Times New Roman"/>
      <w:sz w:val="24"/>
    </w:rPr>
  </w:style>
  <w:style w:type="paragraph" w:customStyle="1" w:styleId="g-asset-hed">
    <w:name w:val="g-asset-hed"/>
    <w:basedOn w:val="Normal"/>
    <w:uiPriority w:val="99"/>
    <w:qFormat/>
    <w:rsid w:val="00B2077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20771"/>
    <w:pPr>
      <w:spacing w:before="100" w:beforeAutospacing="1" w:after="100" w:afterAutospacing="1"/>
    </w:pPr>
    <w:rPr>
      <w:rFonts w:ascii="Arial" w:hAnsi="Arial" w:cs="Arial"/>
      <w:sz w:val="24"/>
    </w:rPr>
  </w:style>
  <w:style w:type="paragraph" w:customStyle="1" w:styleId="style41">
    <w:name w:val="style4"/>
    <w:basedOn w:val="Normal"/>
    <w:uiPriority w:val="99"/>
    <w:qFormat/>
    <w:rsid w:val="00B20771"/>
    <w:pPr>
      <w:spacing w:before="100" w:beforeAutospacing="1" w:after="100" w:afterAutospacing="1"/>
    </w:pPr>
    <w:rPr>
      <w:rFonts w:cs="Arial"/>
      <w:sz w:val="24"/>
    </w:rPr>
  </w:style>
  <w:style w:type="paragraph" w:customStyle="1" w:styleId="speech">
    <w:name w:val="speech"/>
    <w:basedOn w:val="Normal"/>
    <w:uiPriority w:val="99"/>
    <w:qFormat/>
    <w:rsid w:val="00B20771"/>
    <w:pPr>
      <w:spacing w:before="100" w:beforeAutospacing="1" w:after="100" w:afterAutospacing="1"/>
    </w:pPr>
    <w:rPr>
      <w:rFonts w:cs="Arial"/>
      <w:sz w:val="24"/>
    </w:rPr>
  </w:style>
  <w:style w:type="character" w:customStyle="1" w:styleId="adtext0">
    <w:name w:val="adtext"/>
    <w:basedOn w:val="DefaultParagraphFont"/>
    <w:rsid w:val="00B20771"/>
  </w:style>
  <w:style w:type="character" w:customStyle="1" w:styleId="qu730rj69h">
    <w:name w:val="qu730rj69h"/>
    <w:basedOn w:val="DefaultParagraphFont"/>
    <w:rsid w:val="00B20771"/>
  </w:style>
  <w:style w:type="paragraph" w:customStyle="1" w:styleId="optext">
    <w:name w:val="optext"/>
    <w:basedOn w:val="Normal"/>
    <w:uiPriority w:val="99"/>
    <w:qFormat/>
    <w:rsid w:val="00B20771"/>
    <w:pPr>
      <w:spacing w:before="100" w:beforeAutospacing="1" w:after="100" w:afterAutospacing="1"/>
    </w:pPr>
    <w:rPr>
      <w:rFonts w:cs="Arial"/>
      <w:sz w:val="24"/>
    </w:rPr>
  </w:style>
  <w:style w:type="character" w:customStyle="1" w:styleId="lmy74qr12z">
    <w:name w:val="lmy74qr12z"/>
    <w:basedOn w:val="DefaultParagraphFont"/>
    <w:rsid w:val="00B20771"/>
  </w:style>
  <w:style w:type="character" w:customStyle="1" w:styleId="icr880">
    <w:name w:val="icr880"/>
    <w:basedOn w:val="DefaultParagraphFont"/>
    <w:rsid w:val="00B20771"/>
  </w:style>
  <w:style w:type="character" w:customStyle="1" w:styleId="hx23q54">
    <w:name w:val="hx23q54"/>
    <w:basedOn w:val="DefaultParagraphFont"/>
    <w:rsid w:val="00B20771"/>
  </w:style>
  <w:style w:type="character" w:customStyle="1" w:styleId="m-5348258726587825636gmail-style13ptbold">
    <w:name w:val="m_-5348258726587825636gmail-style13ptbold"/>
    <w:basedOn w:val="DefaultParagraphFont"/>
    <w:rsid w:val="00B20771"/>
  </w:style>
  <w:style w:type="character" w:customStyle="1" w:styleId="m-5348258726587825636gmail-styleunderline">
    <w:name w:val="m_-5348258726587825636gmail-styleunderline"/>
    <w:basedOn w:val="DefaultParagraphFont"/>
    <w:rsid w:val="00B20771"/>
  </w:style>
  <w:style w:type="paragraph" w:customStyle="1" w:styleId="useless">
    <w:name w:val="useless"/>
    <w:basedOn w:val="Normal"/>
    <w:uiPriority w:val="99"/>
    <w:qFormat/>
    <w:rsid w:val="00B20771"/>
    <w:rPr>
      <w:rFonts w:eastAsia="Times New Roman" w:cs="Arial"/>
      <w:sz w:val="12"/>
    </w:rPr>
  </w:style>
  <w:style w:type="character" w:customStyle="1" w:styleId="ALLCAPSChar">
    <w:name w:val="ALL CAPS Char"/>
    <w:basedOn w:val="DefaultParagraphFont"/>
    <w:link w:val="ALLCAPS"/>
    <w:rsid w:val="00B20771"/>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B20771"/>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B20771"/>
    <w:rPr>
      <w:rFonts w:ascii="Calibri" w:eastAsia="Times New Roman" w:hAnsi="Calibri" w:cs="Arial"/>
      <w:b/>
      <w:sz w:val="24"/>
    </w:rPr>
  </w:style>
  <w:style w:type="character" w:customStyle="1" w:styleId="m489902567989944824gmail-style13ptbold">
    <w:name w:val="m_489902567989944824gmail-style13ptbold"/>
    <w:basedOn w:val="DefaultParagraphFont"/>
    <w:rsid w:val="00B20771"/>
  </w:style>
  <w:style w:type="character" w:customStyle="1" w:styleId="m489902567989944824gmail-styleunderline">
    <w:name w:val="m_489902567989944824gmail-styleunderline"/>
    <w:basedOn w:val="DefaultParagraphFont"/>
    <w:rsid w:val="00B20771"/>
  </w:style>
  <w:style w:type="character" w:customStyle="1" w:styleId="Mention3">
    <w:name w:val="Mention3"/>
    <w:basedOn w:val="DefaultParagraphFont"/>
    <w:uiPriority w:val="99"/>
    <w:semiHidden/>
    <w:unhideWhenUsed/>
    <w:rsid w:val="00B20771"/>
    <w:rPr>
      <w:color w:val="2B579A"/>
      <w:shd w:val="clear" w:color="auto" w:fill="E6E6E6"/>
    </w:rPr>
  </w:style>
  <w:style w:type="character" w:customStyle="1" w:styleId="m-5251091010484660064gmail-style13ptbold">
    <w:name w:val="m_-5251091010484660064gmail-style13ptbold"/>
    <w:basedOn w:val="DefaultParagraphFont"/>
    <w:rsid w:val="00B20771"/>
  </w:style>
  <w:style w:type="character" w:customStyle="1" w:styleId="m-5251091010484660064gmail-styleunderline">
    <w:name w:val="m_-5251091010484660064gmail-styleunderline"/>
    <w:basedOn w:val="DefaultParagraphFont"/>
    <w:rsid w:val="00B20771"/>
  </w:style>
  <w:style w:type="character" w:customStyle="1" w:styleId="tablecaption1">
    <w:name w:val="tablecaption"/>
    <w:basedOn w:val="DefaultParagraphFont"/>
    <w:rsid w:val="00B20771"/>
  </w:style>
  <w:style w:type="character" w:customStyle="1" w:styleId="StyleLatinHelvetica105ptBlack">
    <w:name w:val="Style (Latin) Helvetica 10.5 pt Black"/>
    <w:basedOn w:val="DefaultParagraphFont"/>
    <w:rsid w:val="00B20771"/>
    <w:rPr>
      <w:rFonts w:ascii="Times New Roman" w:hAnsi="Times New Roman"/>
      <w:color w:val="000000"/>
      <w:sz w:val="21"/>
    </w:rPr>
  </w:style>
  <w:style w:type="character" w:customStyle="1" w:styleId="m-413333960618644972gmail-style13ptbold">
    <w:name w:val="m_-413333960618644972gmail-style13ptbold"/>
    <w:basedOn w:val="DefaultParagraphFont"/>
    <w:rsid w:val="00B20771"/>
  </w:style>
  <w:style w:type="character" w:customStyle="1" w:styleId="m-413333960618644972gmail-styleunderline">
    <w:name w:val="m_-413333960618644972gmail-styleunderline"/>
    <w:basedOn w:val="DefaultParagraphFont"/>
    <w:rsid w:val="00B20771"/>
  </w:style>
  <w:style w:type="character" w:customStyle="1" w:styleId="m8314098763611656848gmail-stylestylebold12pt">
    <w:name w:val="m_8314098763611656848gmail-stylestylebold12pt"/>
    <w:basedOn w:val="DefaultParagraphFont"/>
    <w:rsid w:val="00B20771"/>
  </w:style>
  <w:style w:type="character" w:customStyle="1" w:styleId="m8314098763611656848gmail-styleboldunderline">
    <w:name w:val="m_8314098763611656848gmail-styleboldunderline"/>
    <w:basedOn w:val="DefaultParagraphFont"/>
    <w:rsid w:val="00B20771"/>
  </w:style>
  <w:style w:type="character" w:customStyle="1" w:styleId="tChar">
    <w:name w:val="t Char"/>
    <w:rsid w:val="00B20771"/>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B20771"/>
    <w:rPr>
      <w:color w:val="2B579A"/>
      <w:shd w:val="clear" w:color="auto" w:fill="E6E6E6"/>
    </w:rPr>
  </w:style>
  <w:style w:type="character" w:customStyle="1" w:styleId="m-895152127622952443gmail-style13ptbold">
    <w:name w:val="m_-895152127622952443gmail-style13ptbold"/>
    <w:basedOn w:val="DefaultParagraphFont"/>
    <w:rsid w:val="00B20771"/>
  </w:style>
  <w:style w:type="character" w:customStyle="1" w:styleId="m4133802843404377303gmail-style13ptbold">
    <w:name w:val="m_4133802843404377303gmail-style13ptbold"/>
    <w:basedOn w:val="DefaultParagraphFont"/>
    <w:rsid w:val="00B20771"/>
  </w:style>
  <w:style w:type="character" w:customStyle="1" w:styleId="m4133802843404377303gmail-styleunderline">
    <w:name w:val="m_4133802843404377303gmail-styleunderline"/>
    <w:basedOn w:val="DefaultParagraphFont"/>
    <w:rsid w:val="00B20771"/>
  </w:style>
  <w:style w:type="character" w:customStyle="1" w:styleId="m1864609289044096952gmail-style13ptbold">
    <w:name w:val="m_1864609289044096952gmail-style13ptbold"/>
    <w:basedOn w:val="DefaultParagraphFont"/>
    <w:rsid w:val="00B20771"/>
  </w:style>
  <w:style w:type="character" w:customStyle="1" w:styleId="m-2434640214339110092gmail-style13ptbold">
    <w:name w:val="m_-2434640214339110092gmail-style13ptbold"/>
    <w:basedOn w:val="DefaultParagraphFont"/>
    <w:rsid w:val="00B20771"/>
  </w:style>
  <w:style w:type="character" w:customStyle="1" w:styleId="m-2434640214339110092gmail-styleunderline">
    <w:name w:val="m_-2434640214339110092gmail-styleunderline"/>
    <w:basedOn w:val="DefaultParagraphFont"/>
    <w:rsid w:val="00B20771"/>
  </w:style>
  <w:style w:type="character" w:customStyle="1" w:styleId="m-3350902899047358468gmail-styleunderline">
    <w:name w:val="m_-3350902899047358468gmail-styleunderline"/>
    <w:basedOn w:val="DefaultParagraphFont"/>
    <w:rsid w:val="00B20771"/>
  </w:style>
  <w:style w:type="paragraph" w:customStyle="1" w:styleId="Style5pt">
    <w:name w:val="Style 5 pt"/>
    <w:basedOn w:val="Normal"/>
    <w:link w:val="Style5ptChar"/>
    <w:rsid w:val="00B20771"/>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B20771"/>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B20771"/>
  </w:style>
  <w:style w:type="paragraph" w:customStyle="1" w:styleId="m462447500549623171gmail-msonormal">
    <w:name w:val="m_462447500549623171gmail-msonormal"/>
    <w:basedOn w:val="Normal"/>
    <w:uiPriority w:val="99"/>
    <w:rsid w:val="00B20771"/>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B20771"/>
  </w:style>
  <w:style w:type="paragraph" w:customStyle="1" w:styleId="dek">
    <w:name w:val="dek"/>
    <w:basedOn w:val="Normal"/>
    <w:uiPriority w:val="99"/>
    <w:rsid w:val="00B20771"/>
    <w:pPr>
      <w:spacing w:before="100" w:beforeAutospacing="1" w:after="100" w:afterAutospacing="1"/>
    </w:pPr>
    <w:rPr>
      <w:rFonts w:eastAsia="Times New Roman"/>
      <w:sz w:val="24"/>
    </w:rPr>
  </w:style>
  <w:style w:type="character" w:customStyle="1" w:styleId="arttitle">
    <w:name w:val="art_title"/>
    <w:basedOn w:val="DefaultParagraphFont"/>
    <w:rsid w:val="00B20771"/>
  </w:style>
  <w:style w:type="character" w:customStyle="1" w:styleId="serialtitle">
    <w:name w:val="serial_title"/>
    <w:basedOn w:val="DefaultParagraphFont"/>
    <w:rsid w:val="00B20771"/>
  </w:style>
  <w:style w:type="character" w:customStyle="1" w:styleId="volumeissue">
    <w:name w:val="volume_issue"/>
    <w:basedOn w:val="DefaultParagraphFont"/>
    <w:rsid w:val="00B20771"/>
  </w:style>
  <w:style w:type="character" w:customStyle="1" w:styleId="pagerange">
    <w:name w:val="page_range"/>
    <w:basedOn w:val="DefaultParagraphFont"/>
    <w:rsid w:val="00B20771"/>
  </w:style>
  <w:style w:type="character" w:customStyle="1" w:styleId="doilink">
    <w:name w:val="doi_link"/>
    <w:basedOn w:val="DefaultParagraphFont"/>
    <w:rsid w:val="00B20771"/>
  </w:style>
  <w:style w:type="character" w:customStyle="1" w:styleId="headingnumber">
    <w:name w:val="headingnumber"/>
    <w:basedOn w:val="DefaultParagraphFont"/>
    <w:rsid w:val="00B20771"/>
  </w:style>
  <w:style w:type="character" w:customStyle="1" w:styleId="internalref">
    <w:name w:val="internalref"/>
    <w:basedOn w:val="DefaultParagraphFont"/>
    <w:rsid w:val="00B20771"/>
  </w:style>
  <w:style w:type="character" w:customStyle="1" w:styleId="articlepage-articlebody-firstletter">
    <w:name w:val="articlepage-articlebody-firstletter"/>
    <w:basedOn w:val="DefaultParagraphFont"/>
    <w:rsid w:val="00B20771"/>
  </w:style>
  <w:style w:type="character" w:customStyle="1" w:styleId="hubidentifier">
    <w:name w:val="hub_identifier"/>
    <w:basedOn w:val="DefaultParagraphFont"/>
    <w:rsid w:val="00B20771"/>
  </w:style>
  <w:style w:type="paragraph" w:customStyle="1" w:styleId="standardeinzug">
    <w:name w:val="standardeinzug"/>
    <w:basedOn w:val="Normal"/>
    <w:rsid w:val="00B20771"/>
    <w:pPr>
      <w:spacing w:before="100" w:beforeAutospacing="1" w:after="100" w:afterAutospacing="1"/>
    </w:pPr>
    <w:rPr>
      <w:rFonts w:eastAsia="Times New Roman"/>
      <w:sz w:val="24"/>
    </w:rPr>
  </w:style>
  <w:style w:type="paragraph" w:customStyle="1" w:styleId="aufzhlungnormal">
    <w:name w:val="aufzhlungnormal"/>
    <w:basedOn w:val="Normal"/>
    <w:rsid w:val="00B20771"/>
    <w:pPr>
      <w:spacing w:before="100" w:beforeAutospacing="1" w:after="100" w:afterAutospacing="1"/>
    </w:pPr>
    <w:rPr>
      <w:rFonts w:eastAsia="Times New Roman"/>
      <w:sz w:val="24"/>
    </w:rPr>
  </w:style>
  <w:style w:type="character" w:customStyle="1" w:styleId="auszeichnungkursiv">
    <w:name w:val="auszeichnungkursiv"/>
    <w:basedOn w:val="DefaultParagraphFont"/>
    <w:rsid w:val="00B20771"/>
  </w:style>
  <w:style w:type="paragraph" w:customStyle="1" w:styleId="entrefilet">
    <w:name w:val="entrefilet"/>
    <w:basedOn w:val="Normal"/>
    <w:rsid w:val="00B20771"/>
    <w:pPr>
      <w:spacing w:before="100" w:beforeAutospacing="1" w:after="100" w:afterAutospacing="1"/>
    </w:pPr>
    <w:rPr>
      <w:rFonts w:eastAsia="Times New Roman"/>
      <w:sz w:val="24"/>
    </w:rPr>
  </w:style>
  <w:style w:type="paragraph" w:customStyle="1" w:styleId="kapitelreferenzkopf">
    <w:name w:val="kapitelreferenzkopf"/>
    <w:basedOn w:val="Normal"/>
    <w:rsid w:val="00B20771"/>
    <w:pPr>
      <w:spacing w:before="100" w:beforeAutospacing="1" w:after="100" w:afterAutospacing="1"/>
    </w:pPr>
    <w:rPr>
      <w:rFonts w:eastAsia="Times New Roman"/>
      <w:sz w:val="24"/>
    </w:rPr>
  </w:style>
  <w:style w:type="paragraph" w:customStyle="1" w:styleId="tabberschrift">
    <w:name w:val="tabberschrift"/>
    <w:basedOn w:val="Normal"/>
    <w:rsid w:val="00B20771"/>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B20771"/>
  </w:style>
  <w:style w:type="character" w:customStyle="1" w:styleId="m-268162420547309261gmail-stylestylebold12pt">
    <w:name w:val="m_-268162420547309261gmail-stylestylebold12pt"/>
    <w:basedOn w:val="DefaultParagraphFont"/>
    <w:rsid w:val="00B20771"/>
  </w:style>
  <w:style w:type="character" w:customStyle="1" w:styleId="m-268162420547309261gmail-styleboldunderline">
    <w:name w:val="m_-268162420547309261gmail-styleboldunderline"/>
    <w:basedOn w:val="DefaultParagraphFont"/>
    <w:rsid w:val="00B20771"/>
  </w:style>
  <w:style w:type="character" w:customStyle="1" w:styleId="m-5621139387307470627gmail-style13ptbold">
    <w:name w:val="m_-5621139387307470627gmail-style13ptbold"/>
    <w:basedOn w:val="DefaultParagraphFont"/>
    <w:rsid w:val="00B20771"/>
  </w:style>
  <w:style w:type="character" w:customStyle="1" w:styleId="m-5621139387307470627gmail-styleunderline">
    <w:name w:val="m_-5621139387307470627gmail-styleunderline"/>
    <w:basedOn w:val="DefaultParagraphFont"/>
    <w:rsid w:val="00B20771"/>
  </w:style>
  <w:style w:type="character" w:customStyle="1" w:styleId="m-4930835733434609408gmail-style13ptbold">
    <w:name w:val="m_-4930835733434609408gmail-style13ptbold"/>
    <w:basedOn w:val="DefaultParagraphFont"/>
    <w:rsid w:val="00B20771"/>
  </w:style>
  <w:style w:type="character" w:customStyle="1" w:styleId="m-4930835733434609408gmail-styleunderline">
    <w:name w:val="m_-4930835733434609408gmail-styleunderline"/>
    <w:basedOn w:val="DefaultParagraphFont"/>
    <w:rsid w:val="00B20771"/>
  </w:style>
  <w:style w:type="character" w:customStyle="1" w:styleId="m-2456650549122369157gmail-style13ptbold">
    <w:name w:val="m_-2456650549122369157gmail-style13ptbold"/>
    <w:basedOn w:val="DefaultParagraphFont"/>
    <w:rsid w:val="00B20771"/>
  </w:style>
  <w:style w:type="character" w:customStyle="1" w:styleId="m-2456650549122369157gmail-styleunderline">
    <w:name w:val="m_-2456650549122369157gmail-styleunderline"/>
    <w:basedOn w:val="DefaultParagraphFont"/>
    <w:rsid w:val="00B20771"/>
  </w:style>
  <w:style w:type="character" w:customStyle="1" w:styleId="mdash">
    <w:name w:val="mdash"/>
    <w:basedOn w:val="DefaultParagraphFont"/>
    <w:rsid w:val="00B20771"/>
  </w:style>
  <w:style w:type="character" w:customStyle="1" w:styleId="untext">
    <w:name w:val="untext"/>
    <w:basedOn w:val="DefaultParagraphFont"/>
    <w:rsid w:val="00B20771"/>
  </w:style>
  <w:style w:type="character" w:customStyle="1" w:styleId="css-1ly73wi">
    <w:name w:val="css-1ly73wi"/>
    <w:basedOn w:val="DefaultParagraphFont"/>
    <w:rsid w:val="00B20771"/>
  </w:style>
  <w:style w:type="paragraph" w:customStyle="1" w:styleId="e-navigation-primary-iteme-navigation-primary-item--first">
    <w:name w:val="e-navigation-primary-item&#10;     &#10;     &#10;     &#10;     e-navigation-primary-item--first"/>
    <w:basedOn w:val="Normal"/>
    <w:rsid w:val="00B20771"/>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B20771"/>
  </w:style>
  <w:style w:type="paragraph" w:customStyle="1" w:styleId="e-navigation-primary-iteme-navigation-primary-item--current">
    <w:name w:val="e-navigation-primary-item&#10;     e-navigation-primary-item--current"/>
    <w:basedOn w:val="Normal"/>
    <w:rsid w:val="00B20771"/>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B20771"/>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B20771"/>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B20771"/>
  </w:style>
  <w:style w:type="paragraph" w:customStyle="1" w:styleId="e-navigation-secondary-iteme-navigation-secondary-item--has-children">
    <w:name w:val="e-navigation-secondary-item&#10;     &#10;     e-navigation-secondary-item--has-children"/>
    <w:basedOn w:val="Normal"/>
    <w:rsid w:val="00B20771"/>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B20771"/>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B20771"/>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B20771"/>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B20771"/>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B20771"/>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B20771"/>
    <w:pPr>
      <w:spacing w:before="100" w:beforeAutospacing="1" w:after="100" w:afterAutospacing="1" w:line="240" w:lineRule="auto"/>
    </w:pPr>
    <w:rPr>
      <w:rFonts w:eastAsia="Times New Roman"/>
      <w:sz w:val="24"/>
    </w:rPr>
  </w:style>
  <w:style w:type="paragraph" w:customStyle="1" w:styleId="bylineauthor">
    <w:name w:val="byline__author"/>
    <w:basedOn w:val="Normal"/>
    <w:rsid w:val="00B20771"/>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B20771"/>
  </w:style>
  <w:style w:type="character" w:customStyle="1" w:styleId="component-content">
    <w:name w:val="component-content"/>
    <w:basedOn w:val="DefaultParagraphFont"/>
    <w:rsid w:val="00B20771"/>
  </w:style>
  <w:style w:type="paragraph" w:customStyle="1" w:styleId="social-shareitem">
    <w:name w:val="social-share__item"/>
    <w:basedOn w:val="Normal"/>
    <w:rsid w:val="00B20771"/>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B20771"/>
  </w:style>
  <w:style w:type="character" w:customStyle="1" w:styleId="lead-asset-caption">
    <w:name w:val="lead-asset-caption"/>
    <w:basedOn w:val="DefaultParagraphFont"/>
    <w:rsid w:val="00B20771"/>
  </w:style>
  <w:style w:type="character" w:customStyle="1" w:styleId="lead-asset-copyright">
    <w:name w:val="lead-asset-copyright"/>
    <w:basedOn w:val="DefaultParagraphFont"/>
    <w:rsid w:val="00B20771"/>
  </w:style>
  <w:style w:type="character" w:customStyle="1" w:styleId="lead-asset-copyright-label">
    <w:name w:val="lead-asset-copyright-label"/>
    <w:basedOn w:val="DefaultParagraphFont"/>
    <w:rsid w:val="00B20771"/>
  </w:style>
  <w:style w:type="character" w:customStyle="1" w:styleId="mfirst-letter">
    <w:name w:val="m_first-letter"/>
    <w:basedOn w:val="DefaultParagraphFont"/>
    <w:rsid w:val="00B20771"/>
  </w:style>
  <w:style w:type="paragraph" w:customStyle="1" w:styleId="list-of-tagsitem">
    <w:name w:val="list-of-tags__item"/>
    <w:basedOn w:val="Normal"/>
    <w:rsid w:val="00B20771"/>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B20771"/>
  </w:style>
  <w:style w:type="paragraph" w:customStyle="1" w:styleId="social-followitem">
    <w:name w:val="social-follow__item"/>
    <w:basedOn w:val="Normal"/>
    <w:rsid w:val="00B20771"/>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B20771"/>
  </w:style>
  <w:style w:type="paragraph" w:customStyle="1" w:styleId="recommended-articlesitem">
    <w:name w:val="recommended-articles__item"/>
    <w:basedOn w:val="Normal"/>
    <w:rsid w:val="00B20771"/>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B20771"/>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B20771"/>
  </w:style>
  <w:style w:type="character" w:customStyle="1" w:styleId="mmeta-propertydate-date">
    <w:name w:val="m_meta-property__date-date"/>
    <w:basedOn w:val="DefaultParagraphFont"/>
    <w:rsid w:val="00B20771"/>
  </w:style>
  <w:style w:type="character" w:customStyle="1" w:styleId="mmeta-propertydate-separator">
    <w:name w:val="m_meta-property__date-separator"/>
    <w:basedOn w:val="DefaultParagraphFont"/>
    <w:rsid w:val="00B20771"/>
  </w:style>
  <w:style w:type="character" w:customStyle="1" w:styleId="mmeta-propertydate-time">
    <w:name w:val="m_meta-property__date-time"/>
    <w:basedOn w:val="DefaultParagraphFont"/>
    <w:rsid w:val="00B20771"/>
  </w:style>
  <w:style w:type="character" w:customStyle="1" w:styleId="live-indicatortext">
    <w:name w:val="live-indicator__text"/>
    <w:basedOn w:val="DefaultParagraphFont"/>
    <w:rsid w:val="00B20771"/>
  </w:style>
  <w:style w:type="character" w:customStyle="1" w:styleId="sr-only">
    <w:name w:val="sr-only"/>
    <w:basedOn w:val="DefaultParagraphFont"/>
    <w:rsid w:val="00B20771"/>
  </w:style>
  <w:style w:type="character" w:customStyle="1" w:styleId="site-footerback-to-top-text">
    <w:name w:val="site-footer__back-to-top-text"/>
    <w:basedOn w:val="DefaultParagraphFont"/>
    <w:rsid w:val="00B20771"/>
  </w:style>
  <w:style w:type="character" w:customStyle="1" w:styleId="site-footersocial-description">
    <w:name w:val="site-footer__social-description"/>
    <w:basedOn w:val="DefaultParagraphFont"/>
    <w:rsid w:val="00B20771"/>
  </w:style>
  <w:style w:type="paragraph" w:customStyle="1" w:styleId="site-footersocial-item">
    <w:name w:val="site-footer__social-item"/>
    <w:basedOn w:val="Normal"/>
    <w:rsid w:val="00B20771"/>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B20771"/>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B20771"/>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B20771"/>
  </w:style>
  <w:style w:type="character" w:customStyle="1" w:styleId="hgkelc">
    <w:name w:val="hgkelc"/>
    <w:basedOn w:val="DefaultParagraphFont"/>
    <w:rsid w:val="00B20771"/>
  </w:style>
  <w:style w:type="character" w:customStyle="1" w:styleId="TagsChar">
    <w:name w:val="Tags Char"/>
    <w:locked/>
    <w:rsid w:val="00B20771"/>
    <w:rPr>
      <w:b/>
    </w:rPr>
  </w:style>
  <w:style w:type="paragraph" w:customStyle="1" w:styleId="SmallText3">
    <w:name w:val="Small Text"/>
    <w:next w:val="Normal"/>
    <w:link w:val="SmallTextChar3"/>
    <w:qFormat/>
    <w:rsid w:val="00B20771"/>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B20771"/>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B20771"/>
    <w:pPr>
      <w:ind w:left="720"/>
      <w:outlineLvl w:val="0"/>
    </w:pPr>
    <w:rPr>
      <w:b/>
      <w:bCs/>
      <w:u w:val="single"/>
    </w:rPr>
  </w:style>
  <w:style w:type="character" w:customStyle="1" w:styleId="m-3219784662334730384gmail-style13ptbold">
    <w:name w:val="m_-3219784662334730384gmail-style13ptbold"/>
    <w:basedOn w:val="DefaultParagraphFont"/>
    <w:rsid w:val="00B20771"/>
  </w:style>
  <w:style w:type="character" w:customStyle="1" w:styleId="crosshead">
    <w:name w:val="crosshead"/>
    <w:basedOn w:val="DefaultParagraphFont"/>
    <w:rsid w:val="00B20771"/>
  </w:style>
  <w:style w:type="paragraph" w:customStyle="1" w:styleId="REALCARD">
    <w:name w:val="REAL CARD"/>
    <w:basedOn w:val="Normal"/>
    <w:link w:val="REALCARDChar"/>
    <w:qFormat/>
    <w:rsid w:val="00B20771"/>
    <w:pPr>
      <w:ind w:left="288" w:right="288"/>
    </w:pPr>
    <w:rPr>
      <w:sz w:val="16"/>
    </w:rPr>
  </w:style>
  <w:style w:type="character" w:customStyle="1" w:styleId="REALCARDChar">
    <w:name w:val="REAL CARD Char"/>
    <w:basedOn w:val="DefaultParagraphFont"/>
    <w:link w:val="REALCARD"/>
    <w:rsid w:val="00B20771"/>
    <w:rPr>
      <w:rFonts w:ascii="Calibri" w:hAnsi="Calibri"/>
      <w:sz w:val="16"/>
    </w:rPr>
  </w:style>
  <w:style w:type="character" w:customStyle="1" w:styleId="Underline5">
    <w:name w:val="Underline!!"/>
    <w:basedOn w:val="DefaultParagraphFont"/>
    <w:uiPriority w:val="1"/>
    <w:qFormat/>
    <w:rsid w:val="00B20771"/>
    <w:rPr>
      <w:b w:val="0"/>
      <w:bCs/>
      <w:sz w:val="20"/>
      <w:u w:val="single"/>
    </w:rPr>
  </w:style>
  <w:style w:type="character" w:customStyle="1" w:styleId="m3000812295800329957gmail-style13ptbold">
    <w:name w:val="m_3000812295800329957gmail-style13ptbold"/>
    <w:basedOn w:val="DefaultParagraphFont"/>
    <w:rsid w:val="00B20771"/>
  </w:style>
  <w:style w:type="character" w:customStyle="1" w:styleId="m3000812295800329957gmail-styleunderline">
    <w:name w:val="m_3000812295800329957gmail-styleunderline"/>
    <w:basedOn w:val="DefaultParagraphFont"/>
    <w:rsid w:val="00B20771"/>
  </w:style>
  <w:style w:type="character" w:customStyle="1" w:styleId="m-1980040478036286082gmail-styleunderline">
    <w:name w:val="m_-1980040478036286082gmail-styleunderline"/>
    <w:basedOn w:val="DefaultParagraphFont"/>
    <w:rsid w:val="00B20771"/>
  </w:style>
  <w:style w:type="character" w:customStyle="1" w:styleId="m-7861393314226884088gmail-style13ptbold">
    <w:name w:val="m_-7861393314226884088gmail-style13ptbold"/>
    <w:basedOn w:val="DefaultParagraphFont"/>
    <w:rsid w:val="00B20771"/>
  </w:style>
  <w:style w:type="character" w:customStyle="1" w:styleId="m-7861393314226884088gmail-styleunderline">
    <w:name w:val="m_-7861393314226884088gmail-styleunderline"/>
    <w:basedOn w:val="DefaultParagraphFont"/>
    <w:rsid w:val="00B20771"/>
  </w:style>
  <w:style w:type="character" w:customStyle="1" w:styleId="m9157140472398192259gmail-style13ptbold">
    <w:name w:val="m_9157140472398192259gmail-style13ptbold"/>
    <w:basedOn w:val="DefaultParagraphFont"/>
    <w:rsid w:val="00B20771"/>
  </w:style>
  <w:style w:type="character" w:customStyle="1" w:styleId="m9157140472398192259gmail-msohyperlink">
    <w:name w:val="m_9157140472398192259gmail-msohyperlink"/>
    <w:basedOn w:val="DefaultParagraphFont"/>
    <w:rsid w:val="00B20771"/>
  </w:style>
  <w:style w:type="character" w:customStyle="1" w:styleId="m9157140472398192259gmail-styleunderline">
    <w:name w:val="m_9157140472398192259gmail-styleunderline"/>
    <w:basedOn w:val="DefaultParagraphFont"/>
    <w:rsid w:val="00B20771"/>
  </w:style>
  <w:style w:type="character" w:customStyle="1" w:styleId="Heading1Char3">
    <w:name w:val="Heading 1 Char3"/>
    <w:basedOn w:val="DefaultParagraphFont"/>
    <w:rsid w:val="00B20771"/>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B20771"/>
    <w:pPr>
      <w:keepNext/>
      <w:ind w:left="288" w:right="288"/>
    </w:pPr>
    <w:rPr>
      <w:rFonts w:ascii="Georgia" w:eastAsia="MS Gothic" w:hAnsi="Georgia"/>
      <w:szCs w:val="20"/>
    </w:rPr>
  </w:style>
  <w:style w:type="character" w:customStyle="1" w:styleId="Heading1CharChar1">
    <w:name w:val="Heading 1 Char Char1"/>
    <w:rsid w:val="00B20771"/>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2071-1050/13/11/643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winfo.com/resources/employment-law-employee/unions/"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info.com/resources/labor-law/teachers-unions-collective-bargaining.html" TargetMode="External"/><Relationship Id="rId11" Type="http://schemas.openxmlformats.org/officeDocument/2006/relationships/hyperlink" Target="https://www.weforum.org/agenda/2015/05/why-education-is-the-key-to-sustainable-development/" TargetMode="External"/><Relationship Id="rId5" Type="http://schemas.openxmlformats.org/officeDocument/2006/relationships/hyperlink" Target="https://www.dissentmagazine.org/online_articles/the-teacher-strike-conditions-for-success" TargetMode="External"/><Relationship Id="rId10" Type="http://schemas.openxmlformats.org/officeDocument/2006/relationships/hyperlink" Target="https://networks.h-net.org/node/28443/discussions/4846080/h-diploissf-state-field-essay-unreality-realism-international" TargetMode="External"/><Relationship Id="rId4" Type="http://schemas.openxmlformats.org/officeDocument/2006/relationships/webSettings" Target="webSettings.xml"/><Relationship Id="rId9" Type="http://schemas.openxmlformats.org/officeDocument/2006/relationships/hyperlink" Target="https://worksinprogress.co/issue/securing-poster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986</TotalTime>
  <Pages>23</Pages>
  <Words>15237</Words>
  <Characters>86857</Characters>
  <Application>Microsoft Office Word</Application>
  <DocSecurity>0</DocSecurity>
  <Lines>723</Lines>
  <Paragraphs>203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Advantage</vt:lpstr>
      <vt:lpstr>        Solvency</vt:lpstr>
      <vt:lpstr>        Framing</vt:lpstr>
    </vt:vector>
  </TitlesOfParts>
  <Company>CISD</Company>
  <LinksUpToDate>false</LinksUpToDate>
  <CharactersWithSpaces>101891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2021-11-06T22:41:00Z</dcterms:created>
  <dcterms:modified xsi:type="dcterms:W3CDTF">2021-11-13T13:23:00Z</dcterms:modified>
</cp:coreProperties>
</file>