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00607" w14:textId="77777777" w:rsidR="006B02D9" w:rsidRDefault="006B02D9" w:rsidP="006B02D9">
      <w:bookmarkStart w:id="0" w:name="_Hlk82180675"/>
    </w:p>
    <w:p w14:paraId="4D041F52" w14:textId="77777777" w:rsidR="006B02D9" w:rsidRDefault="006B02D9" w:rsidP="006B02D9">
      <w:pPr>
        <w:pStyle w:val="Heading3"/>
        <w:rPr>
          <w:rFonts w:cs="Times New Roman"/>
          <w:b w:val="0"/>
        </w:rPr>
      </w:pPr>
      <w:bookmarkStart w:id="1" w:name="_Hlk32134100"/>
      <w:bookmarkStart w:id="2" w:name="_Hlk32052730"/>
      <w:r>
        <w:rPr>
          <w:rFonts w:cs="Times New Roman"/>
          <w:b w:val="0"/>
        </w:rPr>
        <w:t>FW</w:t>
      </w:r>
    </w:p>
    <w:p w14:paraId="32327265" w14:textId="77777777" w:rsidR="006B02D9" w:rsidRDefault="006B02D9" w:rsidP="006B02D9">
      <w:pPr>
        <w:pStyle w:val="Heading4"/>
      </w:pPr>
      <w:r>
        <w:t xml:space="preserve">The standard is maximizing expected wellbeing. </w:t>
      </w:r>
    </w:p>
    <w:bookmarkEnd w:id="1"/>
    <w:p w14:paraId="545B4BDB" w14:textId="77777777" w:rsidR="006B02D9" w:rsidRDefault="006B02D9" w:rsidP="006B02D9">
      <w:pPr>
        <w:pStyle w:val="Heading4"/>
      </w:pPr>
      <w:r>
        <w:t>Prefer it:</w:t>
      </w:r>
    </w:p>
    <w:p w14:paraId="4D79EF1E" w14:textId="77777777" w:rsidR="006B02D9" w:rsidRDefault="006B02D9" w:rsidP="006B02D9">
      <w:pPr>
        <w:pStyle w:val="Heading4"/>
      </w:pPr>
      <w:r>
        <w:t>1] Actor specificity:</w:t>
      </w:r>
    </w:p>
    <w:p w14:paraId="59D73494" w14:textId="77777777" w:rsidR="006B02D9" w:rsidRDefault="006B02D9" w:rsidP="006B02D9">
      <w:pPr>
        <w:pStyle w:val="Heading4"/>
      </w:pPr>
      <w:r>
        <w:t>A] Aggregation – every policy benefits some and harms others, which also means side constraints freeze action.</w:t>
      </w:r>
    </w:p>
    <w:p w14:paraId="3008F413" w14:textId="77777777" w:rsidR="006B02D9" w:rsidRDefault="006B02D9" w:rsidP="006B02D9">
      <w:pPr>
        <w:pStyle w:val="Heading4"/>
      </w:pPr>
      <w:r>
        <w:t>B] No act-omission distinction – choosing to omit is an act itself – governments decide not to act which means being presented with the aff creates a choice between two actions, neither of which is an omission</w:t>
      </w:r>
    </w:p>
    <w:p w14:paraId="62883C5D" w14:textId="77777777" w:rsidR="006B02D9" w:rsidRDefault="006B02D9" w:rsidP="006B02D9">
      <w:pPr>
        <w:pStyle w:val="Heading4"/>
        <w:rPr>
          <w:szCs w:val="16"/>
        </w:rPr>
      </w:pPr>
      <w:r>
        <w:t>C] No intent-foresight distinction –</w:t>
      </w:r>
      <w:r>
        <w:rPr>
          <w:rFonts w:eastAsia="Calibri"/>
        </w:rPr>
        <w:t xml:space="preserve"> If</w:t>
      </w:r>
      <w:r>
        <w:t xml:space="preserve"> </w:t>
      </w:r>
      <w:r>
        <w:rPr>
          <w:rFonts w:eastAsia="Calibri"/>
        </w:rPr>
        <w:t>we</w:t>
      </w:r>
      <w:r>
        <w:t xml:space="preserve"> </w:t>
      </w:r>
      <w:r>
        <w:rPr>
          <w:rFonts w:eastAsia="Calibri"/>
        </w:rPr>
        <w:t>foresee</w:t>
      </w:r>
      <w:r>
        <w:t xml:space="preserve"> </w:t>
      </w:r>
      <w:r>
        <w:rPr>
          <w:rFonts w:eastAsia="Calibri"/>
        </w:rPr>
        <w:t>a</w:t>
      </w:r>
      <w:r>
        <w:t xml:space="preserve"> </w:t>
      </w:r>
      <w:r>
        <w:rPr>
          <w:rFonts w:eastAsia="Calibri"/>
        </w:rPr>
        <w:t>consequence</w:t>
      </w:r>
      <w:r>
        <w:t xml:space="preserve">, </w:t>
      </w:r>
      <w:r>
        <w:rPr>
          <w:rFonts w:eastAsia="Calibri"/>
        </w:rPr>
        <w:t>then</w:t>
      </w:r>
      <w:r>
        <w:t xml:space="preserve"> </w:t>
      </w:r>
      <w:r>
        <w:rPr>
          <w:rFonts w:eastAsia="Calibri"/>
        </w:rPr>
        <w:t>it</w:t>
      </w:r>
      <w:r>
        <w:t xml:space="preserve"> </w:t>
      </w:r>
      <w:r>
        <w:rPr>
          <w:rFonts w:eastAsia="Calibri"/>
        </w:rPr>
        <w:t>becomes</w:t>
      </w:r>
      <w:r>
        <w:t xml:space="preserve"> </w:t>
      </w:r>
      <w:r>
        <w:rPr>
          <w:rFonts w:eastAsia="Calibri"/>
        </w:rPr>
        <w:t>part</w:t>
      </w:r>
      <w:r>
        <w:t xml:space="preserve"> </w:t>
      </w:r>
      <w:r>
        <w:rPr>
          <w:rFonts w:eastAsia="Calibri"/>
        </w:rPr>
        <w:t>of</w:t>
      </w:r>
      <w:r>
        <w:t xml:space="preserve"> </w:t>
      </w:r>
      <w:r>
        <w:rPr>
          <w:rFonts w:eastAsia="Calibri"/>
        </w:rPr>
        <w:t>our</w:t>
      </w:r>
      <w:r>
        <w:t xml:space="preserve"> </w:t>
      </w:r>
      <w:r>
        <w:rPr>
          <w:rFonts w:eastAsia="Calibri"/>
        </w:rPr>
        <w:t>deliberation</w:t>
      </w:r>
      <w:r>
        <w:t xml:space="preserve"> </w:t>
      </w:r>
      <w:r>
        <w:rPr>
          <w:rFonts w:eastAsia="Calibri"/>
        </w:rPr>
        <w:t>which</w:t>
      </w:r>
      <w:r>
        <w:t xml:space="preserve"> </w:t>
      </w:r>
      <w:r>
        <w:rPr>
          <w:rFonts w:eastAsia="Calibri"/>
        </w:rPr>
        <w:t>makes</w:t>
      </w:r>
      <w:r>
        <w:t xml:space="preserve"> </w:t>
      </w:r>
      <w:r>
        <w:rPr>
          <w:rFonts w:eastAsia="Calibri"/>
        </w:rPr>
        <w:t>it</w:t>
      </w:r>
      <w:r>
        <w:t xml:space="preserve"> </w:t>
      </w:r>
      <w:r>
        <w:rPr>
          <w:rFonts w:eastAsia="Calibri"/>
        </w:rPr>
        <w:t>intrinsic</w:t>
      </w:r>
      <w:r>
        <w:t xml:space="preserve"> </w:t>
      </w:r>
      <w:r>
        <w:rPr>
          <w:rFonts w:eastAsia="Calibri"/>
        </w:rPr>
        <w:t>to</w:t>
      </w:r>
      <w:r>
        <w:t xml:space="preserve"> </w:t>
      </w:r>
      <w:r>
        <w:rPr>
          <w:rFonts w:eastAsia="Calibri"/>
        </w:rPr>
        <w:t>our</w:t>
      </w:r>
      <w:r>
        <w:t xml:space="preserve"> </w:t>
      </w:r>
      <w:r>
        <w:rPr>
          <w:rFonts w:eastAsia="Calibri"/>
        </w:rPr>
        <w:t>action</w:t>
      </w:r>
      <w:r>
        <w:t xml:space="preserve"> </w:t>
      </w:r>
      <w:r>
        <w:rPr>
          <w:rFonts w:eastAsia="Calibri"/>
        </w:rPr>
        <w:t>since</w:t>
      </w:r>
      <w:r>
        <w:t xml:space="preserve"> </w:t>
      </w:r>
      <w:r>
        <w:rPr>
          <w:rFonts w:eastAsia="Calibri"/>
        </w:rPr>
        <w:t>we</w:t>
      </w:r>
      <w:r>
        <w:t xml:space="preserve"> </w:t>
      </w:r>
      <w:r>
        <w:rPr>
          <w:rFonts w:eastAsia="Calibri"/>
        </w:rPr>
        <w:t>intend</w:t>
      </w:r>
      <w:r>
        <w:t xml:space="preserve"> </w:t>
      </w:r>
      <w:r>
        <w:rPr>
          <w:rFonts w:eastAsia="Calibri"/>
        </w:rPr>
        <w:t>it</w:t>
      </w:r>
      <w:r>
        <w:t xml:space="preserve"> </w:t>
      </w:r>
      <w:r>
        <w:rPr>
          <w:rFonts w:eastAsia="Calibri"/>
        </w:rPr>
        <w:t>to</w:t>
      </w:r>
      <w:r>
        <w:t xml:space="preserve"> </w:t>
      </w:r>
      <w:r>
        <w:rPr>
          <w:rFonts w:eastAsia="Calibri"/>
        </w:rPr>
        <w:t>happen</w:t>
      </w:r>
    </w:p>
    <w:p w14:paraId="1F80B638" w14:textId="77777777" w:rsidR="006B02D9" w:rsidRDefault="006B02D9" w:rsidP="006B02D9">
      <w:pPr>
        <w:pStyle w:val="Heading4"/>
      </w:pPr>
      <w:r>
        <w:t>o/w</w:t>
      </w:r>
    </w:p>
    <w:p w14:paraId="27DB548B" w14:textId="77777777" w:rsidR="006B02D9" w:rsidRDefault="006B02D9" w:rsidP="006B02D9">
      <w:pPr>
        <w:pStyle w:val="Heading4"/>
      </w:pPr>
      <w:r>
        <w:t>2] Lexical pre-requisite: threats to bodily security preclude the ability for moral actors to effectively act upon other moral theories since they are in a constant state of crisis that inhibits the ideal moral conditions which other theories presuppose</w:t>
      </w:r>
    </w:p>
    <w:p w14:paraId="244715F0" w14:textId="77777777" w:rsidR="006B02D9" w:rsidRDefault="006B02D9" w:rsidP="006B02D9">
      <w:pPr>
        <w:pStyle w:val="Heading4"/>
      </w:pPr>
      <w:bookmarkStart w:id="3" w:name="_Hlk23524651"/>
      <w:bookmarkEnd w:id="2"/>
      <w: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bookmarkEnd w:id="3"/>
    <w:p w14:paraId="19689896" w14:textId="77777777" w:rsidR="00A51A34" w:rsidRDefault="00A51A34" w:rsidP="00A51A34">
      <w:pPr>
        <w:pStyle w:val="Heading3"/>
        <w:rPr>
          <w:rFonts w:eastAsia="MS Gothic" w:cs="Calibri"/>
        </w:rPr>
      </w:pPr>
      <w:r>
        <w:rPr>
          <w:rFonts w:eastAsia="MS Gothic"/>
        </w:rPr>
        <w:t>Bioterror DA</w:t>
      </w:r>
    </w:p>
    <w:p w14:paraId="5CB2849D" w14:textId="77777777" w:rsidR="00A51A34" w:rsidRDefault="00A51A34" w:rsidP="00A51A34">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Biotech industry strong now.</w:t>
      </w:r>
    </w:p>
    <w:p w14:paraId="479657DF" w14:textId="77777777" w:rsidR="00A51A34" w:rsidRDefault="00A51A34" w:rsidP="00A51A34">
      <w:pPr>
        <w:rPr>
          <w:rFonts w:asciiTheme="majorHAnsi" w:hAnsiTheme="majorHAnsi" w:cstheme="majorHAnsi"/>
        </w:rPr>
      </w:pPr>
      <w:r>
        <w:rPr>
          <w:rFonts w:asciiTheme="majorHAnsi" w:hAnsiTheme="majorHAnsi" w:cstheme="majorHAnsi"/>
          <w:b/>
          <w:bCs/>
        </w:rPr>
        <w:t>Cancherini et al. 4/30</w:t>
      </w:r>
      <w:r>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hyperlink r:id="rId6" w:history="1">
        <w:r>
          <w:rPr>
            <w:rStyle w:val="Hyperlink"/>
            <w:rFonts w:asciiTheme="majorHAnsi" w:hAnsiTheme="majorHAnsi" w:cstheme="majorHAnsi"/>
            <w:color w:val="000000"/>
            <w:u w:val="single"/>
          </w:rPr>
          <w:t>https://www.mckinsey.com/industries/pharmaceuticals-and-medical-products/our-insights/whats-ahead-for-biotech-another-wave-or-low-tide</w:t>
        </w:r>
      </w:hyperlink>
      <w:r>
        <w:rPr>
          <w:rFonts w:asciiTheme="majorHAnsi" w:hAnsiTheme="majorHAnsi" w:cstheme="majorHAnsi"/>
        </w:rPr>
        <w:t xml:space="preserve">] TDI  </w:t>
      </w:r>
    </w:p>
    <w:p w14:paraId="3EF0278B" w14:textId="786BD64F" w:rsidR="00A51A34" w:rsidRPr="00A51A34" w:rsidRDefault="00A51A34" w:rsidP="00A51A34">
      <w:pPr>
        <w:rPr>
          <w:rFonts w:asciiTheme="majorHAnsi" w:hAnsiTheme="majorHAnsi" w:cstheme="majorHAnsi"/>
          <w:sz w:val="16"/>
        </w:rPr>
      </w:pPr>
      <w:r w:rsidRPr="00A51A34">
        <w:rPr>
          <w:rFonts w:asciiTheme="majorHAnsi" w:hAnsiTheme="majorHAnsi" w:cstheme="majorHAnsi"/>
          <w:sz w:val="16"/>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r w:rsidRPr="00A51A34">
        <w:rPr>
          <w:rFonts w:asciiTheme="majorHAnsi" w:hAnsiTheme="majorHAnsi" w:cstheme="majorHAnsi"/>
          <w:sz w:val="16"/>
        </w:rPr>
        <w:t xml:space="preserve"> </w:t>
      </w:r>
      <w:r w:rsidRPr="00A51A34">
        <w:rPr>
          <w:rFonts w:asciiTheme="majorHAnsi" w:hAnsiTheme="majorHAnsi" w:cstheme="majorHAnsi"/>
          <w:sz w:val="16"/>
        </w:rPr>
        <w:t xml:space="preserve">Belying this downbeat mood, </w:t>
      </w:r>
      <w:r>
        <w:rPr>
          <w:rFonts w:asciiTheme="majorHAnsi" w:hAnsiTheme="majorHAnsi" w:cstheme="majorHAnsi"/>
          <w:highlight w:val="green"/>
          <w:u w:val="single"/>
        </w:rPr>
        <w:t>biotech has</w:t>
      </w:r>
      <w:r>
        <w:rPr>
          <w:rFonts w:asciiTheme="majorHAnsi" w:hAnsiTheme="majorHAnsi" w:cstheme="majorHAnsi"/>
          <w:u w:val="single"/>
        </w:rPr>
        <w:t xml:space="preserve"> in fact </w:t>
      </w:r>
      <w:r>
        <w:rPr>
          <w:rFonts w:asciiTheme="majorHAnsi" w:hAnsiTheme="majorHAnsi" w:cstheme="majorHAnsi"/>
          <w:highlight w:val="green"/>
          <w:u w:val="single"/>
        </w:rPr>
        <w:t>had one of its best years so far</w:t>
      </w:r>
      <w:r>
        <w:rPr>
          <w:rFonts w:asciiTheme="majorHAnsi" w:hAnsiTheme="majorHAnsi" w:cstheme="majorHAnsi"/>
          <w:u w:val="single"/>
        </w:rPr>
        <w:t>. By</w:t>
      </w:r>
      <w:r w:rsidRPr="00A51A34">
        <w:rPr>
          <w:rFonts w:asciiTheme="majorHAnsi" w:hAnsiTheme="majorHAnsi" w:cstheme="majorHAnsi"/>
          <w:sz w:val="16"/>
        </w:rPr>
        <w:t xml:space="preserve"> January </w:t>
      </w:r>
      <w:r>
        <w:rPr>
          <w:rFonts w:asciiTheme="majorHAnsi" w:hAnsiTheme="majorHAnsi" w:cstheme="majorHAnsi"/>
          <w:u w:val="single"/>
        </w:rPr>
        <w:t xml:space="preserve">2021, </w:t>
      </w:r>
      <w:r>
        <w:rPr>
          <w:rFonts w:asciiTheme="majorHAnsi" w:hAnsiTheme="majorHAnsi" w:cstheme="majorHAnsi"/>
          <w:highlight w:val="green"/>
          <w:u w:val="single"/>
        </w:rPr>
        <w:t>venture capitalists</w:t>
      </w:r>
      <w:r>
        <w:rPr>
          <w:rFonts w:asciiTheme="majorHAnsi" w:hAnsiTheme="majorHAnsi" w:cstheme="majorHAnsi"/>
          <w:u w:val="single"/>
        </w:rPr>
        <w:t xml:space="preserve"> </w:t>
      </w:r>
      <w:r>
        <w:rPr>
          <w:rFonts w:asciiTheme="majorHAnsi" w:hAnsiTheme="majorHAnsi" w:cstheme="majorHAnsi"/>
          <w:highlight w:val="green"/>
          <w:u w:val="single"/>
        </w:rPr>
        <w:t>had</w:t>
      </w:r>
      <w:r>
        <w:rPr>
          <w:rFonts w:asciiTheme="majorHAnsi" w:hAnsiTheme="majorHAnsi" w:cstheme="majorHAnsi"/>
          <w:u w:val="single"/>
        </w:rPr>
        <w:t xml:space="preserve"> invested some </w:t>
      </w:r>
      <w:r>
        <w:rPr>
          <w:rFonts w:asciiTheme="majorHAnsi" w:hAnsiTheme="majorHAnsi" w:cstheme="majorHAnsi"/>
          <w:highlight w:val="green"/>
          <w:u w:val="single"/>
        </w:rPr>
        <w:t>60 percent more than</w:t>
      </w:r>
      <w:r w:rsidRPr="00A51A34">
        <w:rPr>
          <w:rFonts w:asciiTheme="majorHAnsi" w:hAnsiTheme="majorHAnsi" w:cstheme="majorHAnsi"/>
          <w:sz w:val="16"/>
        </w:rPr>
        <w:t xml:space="preserve"> they had in January </w:t>
      </w:r>
      <w:r>
        <w:rPr>
          <w:rFonts w:asciiTheme="majorHAnsi" w:hAnsiTheme="majorHAnsi" w:cstheme="majorHAnsi"/>
          <w:highlight w:val="green"/>
          <w:u w:val="single"/>
        </w:rPr>
        <w:t>2020</w:t>
      </w:r>
      <w:r w:rsidRPr="00A51A34">
        <w:rPr>
          <w:rFonts w:asciiTheme="majorHAnsi" w:hAnsiTheme="majorHAnsi" w:cstheme="majorHAnsi"/>
          <w:sz w:val="16"/>
        </w:rPr>
        <w:t xml:space="preserve">, with more than $3 billion invested worldwide in January 2021 alone.5 </w:t>
      </w:r>
      <w:r>
        <w:rPr>
          <w:rFonts w:asciiTheme="majorHAnsi" w:hAnsiTheme="majorHAnsi" w:cstheme="majorHAnsi"/>
          <w:u w:val="single"/>
        </w:rPr>
        <w:t>IPO activity grew strongly</w:t>
      </w:r>
      <w:r>
        <w:rPr>
          <w:rFonts w:asciiTheme="majorHAnsi" w:hAnsiTheme="majorHAnsi" w:cstheme="majorHAnsi"/>
          <w:highlight w:val="green"/>
          <w:u w:val="single"/>
        </w:rPr>
        <w:t>:</w:t>
      </w:r>
      <w:r>
        <w:rPr>
          <w:rFonts w:asciiTheme="majorHAnsi" w:hAnsiTheme="majorHAnsi" w:cstheme="majorHAnsi"/>
          <w:u w:val="single"/>
        </w:rPr>
        <w:t xml:space="preserve"> there were 19 more closures than in the same period in 2020,</w:t>
      </w:r>
      <w:r w:rsidRPr="00A51A34">
        <w:rPr>
          <w:rFonts w:asciiTheme="majorHAnsi" w:hAnsiTheme="majorHAnsi" w:cstheme="majorHAnsi"/>
          <w:sz w:val="16"/>
        </w:rPr>
        <w:t xml:space="preserve"> with an average of $150 million per raise, 17 percent more than in 2020. Other deals have also had a bumper start to 2021, with </w:t>
      </w:r>
      <w:r>
        <w:rPr>
          <w:rFonts w:asciiTheme="majorHAnsi" w:hAnsiTheme="majorHAnsi" w:cstheme="majorHAnsi"/>
          <w:u w:val="single"/>
        </w:rPr>
        <w:t>the average deal size reaching more than $500 million, up by more than 66 percent on the 2020 average</w:t>
      </w:r>
      <w:r w:rsidRPr="00A51A34">
        <w:rPr>
          <w:rFonts w:asciiTheme="majorHAnsi" w:hAnsiTheme="majorHAnsi" w:cstheme="majorHAnsi"/>
          <w:sz w:val="16"/>
        </w:rPr>
        <w:t xml:space="preserve"> (Exhibit 3).6</w:t>
      </w:r>
      <w:r w:rsidRPr="00A51A34">
        <w:rPr>
          <w:rFonts w:asciiTheme="majorHAnsi" w:hAnsiTheme="majorHAnsi" w:cstheme="majorHAnsi"/>
          <w:sz w:val="16"/>
        </w:rPr>
        <w:t xml:space="preserve"> </w:t>
      </w:r>
      <w:r w:rsidRPr="00A51A34">
        <w:rPr>
          <w:rFonts w:asciiTheme="majorHAnsi" w:hAnsiTheme="majorHAnsi" w:cstheme="majorHAnsi"/>
          <w:sz w:val="16"/>
        </w:rPr>
        <w:t>What about SPACs?</w:t>
      </w:r>
      <w:r w:rsidRPr="00A51A34">
        <w:rPr>
          <w:rFonts w:asciiTheme="majorHAnsi" w:hAnsiTheme="majorHAnsi" w:cstheme="majorHAnsi"/>
          <w:sz w:val="16"/>
        </w:rPr>
        <w:t xml:space="preserve"> </w:t>
      </w:r>
      <w:r w:rsidRPr="00A51A34">
        <w:rPr>
          <w:rFonts w:asciiTheme="majorHAnsi" w:hAnsiTheme="majorHAnsi" w:cstheme="majorHAnsi"/>
          <w:sz w:val="16"/>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r w:rsidRPr="00A51A34">
        <w:rPr>
          <w:rFonts w:asciiTheme="majorHAnsi" w:hAnsiTheme="majorHAnsi" w:cstheme="majorHAnsi"/>
          <w:sz w:val="16"/>
        </w:rPr>
        <w:t xml:space="preserve"> </w:t>
      </w:r>
      <w:r w:rsidRPr="00A51A34">
        <w:rPr>
          <w:rFonts w:asciiTheme="majorHAnsi" w:hAnsiTheme="majorHAnsi" w:cstheme="majorHAnsi"/>
          <w:sz w:val="16"/>
        </w:rPr>
        <w:t>Fundamentals continue strong</w:t>
      </w:r>
      <w:r w:rsidRPr="00A51A34">
        <w:rPr>
          <w:rFonts w:asciiTheme="majorHAnsi" w:hAnsiTheme="majorHAnsi" w:cstheme="majorHAnsi"/>
          <w:sz w:val="16"/>
        </w:rPr>
        <w:t xml:space="preserve"> </w:t>
      </w:r>
      <w:r w:rsidRPr="00A51A34">
        <w:rPr>
          <w:rFonts w:asciiTheme="majorHAnsi" w:hAnsiTheme="majorHAnsi" w:cstheme="majorHAnsi"/>
          <w:sz w:val="16"/>
        </w:rPr>
        <w:t xml:space="preserve">When we asked executives and investors why </w:t>
      </w:r>
      <w:r>
        <w:rPr>
          <w:rFonts w:asciiTheme="majorHAnsi" w:hAnsiTheme="majorHAnsi" w:cstheme="majorHAnsi"/>
          <w:u w:val="single"/>
        </w:rPr>
        <w:t xml:space="preserve">the </w:t>
      </w:r>
      <w:r>
        <w:rPr>
          <w:rFonts w:asciiTheme="majorHAnsi" w:hAnsiTheme="majorHAnsi" w:cstheme="majorHAnsi"/>
          <w:highlight w:val="green"/>
          <w:u w:val="single"/>
        </w:rPr>
        <w:t>biotech sector had stayed so resilient</w:t>
      </w:r>
      <w:r>
        <w:rPr>
          <w:rFonts w:asciiTheme="majorHAnsi" w:hAnsiTheme="majorHAnsi" w:cstheme="majorHAnsi"/>
          <w:u w:val="single"/>
        </w:rPr>
        <w:t xml:space="preserve"> </w:t>
      </w:r>
      <w:r w:rsidRPr="00A51A34">
        <w:rPr>
          <w:rFonts w:asciiTheme="majorHAnsi" w:hAnsiTheme="majorHAnsi" w:cstheme="majorHAnsi"/>
          <w:sz w:val="16"/>
        </w:rPr>
        <w:t xml:space="preserve">during the worst economic crisis in decades, they cited </w:t>
      </w:r>
      <w:r>
        <w:rPr>
          <w:rFonts w:asciiTheme="majorHAnsi" w:hAnsiTheme="majorHAnsi" w:cstheme="majorHAnsi"/>
          <w:highlight w:val="green"/>
          <w:u w:val="single"/>
        </w:rPr>
        <w:t>innovation</w:t>
      </w:r>
      <w:r w:rsidRPr="00A51A34">
        <w:rPr>
          <w:rFonts w:asciiTheme="majorHAnsi" w:hAnsiTheme="majorHAnsi" w:cstheme="majorHAnsi"/>
          <w:sz w:val="16"/>
        </w:rPr>
        <w:t xml:space="preserve"> as the main reason. The number of assets transitioning to clinical phases is still rising, and </w:t>
      </w:r>
      <w:r>
        <w:rPr>
          <w:rFonts w:asciiTheme="majorHAnsi" w:hAnsiTheme="majorHAnsi" w:cstheme="majorHAnsi"/>
          <w:highlight w:val="green"/>
          <w:u w:val="single"/>
        </w:rPr>
        <w:t>further waves</w:t>
      </w:r>
      <w:r>
        <w:rPr>
          <w:rFonts w:asciiTheme="majorHAnsi" w:hAnsiTheme="majorHAnsi" w:cstheme="majorHAnsi"/>
          <w:u w:val="single"/>
        </w:rPr>
        <w:t xml:space="preserve"> of innovation </w:t>
      </w:r>
      <w:r>
        <w:rPr>
          <w:rFonts w:asciiTheme="majorHAnsi" w:hAnsiTheme="majorHAnsi" w:cstheme="majorHAnsi"/>
          <w:highlight w:val="green"/>
          <w:u w:val="single"/>
        </w:rPr>
        <w:t>are on the horizon</w:t>
      </w:r>
      <w:r>
        <w:rPr>
          <w:rFonts w:asciiTheme="majorHAnsi" w:hAnsiTheme="majorHAnsi" w:cstheme="majorHAnsi"/>
          <w:u w:val="single"/>
        </w:rPr>
        <w:t>, driven by the convergence of biological and technological advances.</w:t>
      </w:r>
      <w:r>
        <w:rPr>
          <w:rFonts w:asciiTheme="majorHAnsi" w:hAnsiTheme="majorHAnsi" w:cstheme="majorHAnsi"/>
          <w:u w:val="single"/>
        </w:rPr>
        <w:t xml:space="preserve"> </w:t>
      </w:r>
      <w:r w:rsidRPr="00A51A34">
        <w:rPr>
          <w:rFonts w:asciiTheme="majorHAnsi" w:hAnsiTheme="majorHAnsi" w:cstheme="majorHAnsi"/>
          <w:sz w:val="16"/>
        </w:rPr>
        <w:t xml:space="preserve">In the present day, many biotechs, along with the wider pharmaceutical industry, are taking steps to address the COVID-19 pandemic. Together, biotechs and pharma companies have </w:t>
      </w:r>
      <w:hyperlink r:id="rId7" w:history="1">
        <w:r>
          <w:rPr>
            <w:rStyle w:val="Hyperlink"/>
            <w:rFonts w:asciiTheme="majorHAnsi" w:hAnsiTheme="majorHAnsi" w:cstheme="majorHAnsi"/>
            <w:color w:val="000000"/>
            <w:u w:val="single"/>
          </w:rPr>
          <w:t>more than 250 vaccine candidates in their pipelines</w:t>
        </w:r>
      </w:hyperlink>
      <w:r w:rsidRPr="00A51A34">
        <w:rPr>
          <w:rFonts w:asciiTheme="majorHAnsi" w:hAnsiTheme="majorHAnsi" w:cstheme="majorHAnsi"/>
          <w:sz w:val="16"/>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Pr>
          <w:rFonts w:asciiTheme="majorHAnsi" w:hAnsiTheme="majorHAnsi" w:cstheme="majorHAnsi"/>
          <w:u w:val="single"/>
        </w:rPr>
        <w:t>the world has been living through a time of mass education in science research and development.</w:t>
      </w:r>
      <w:r>
        <w:rPr>
          <w:rFonts w:asciiTheme="majorHAnsi" w:hAnsiTheme="majorHAnsi" w:cstheme="majorHAnsi"/>
          <w:u w:val="single"/>
        </w:rPr>
        <w:t xml:space="preserve"> </w:t>
      </w:r>
      <w:r>
        <w:rPr>
          <w:rFonts w:asciiTheme="majorHAnsi" w:hAnsiTheme="majorHAnsi" w:cstheme="majorHAnsi"/>
          <w:highlight w:val="green"/>
          <w:u w:val="single"/>
        </w:rPr>
        <w:t>Biotech</w:t>
      </w:r>
      <w:r>
        <w:rPr>
          <w:rFonts w:asciiTheme="majorHAnsi" w:hAnsiTheme="majorHAnsi" w:cstheme="majorHAnsi"/>
          <w:u w:val="single"/>
        </w:rPr>
        <w:t xml:space="preserve"> has also </w:t>
      </w:r>
      <w:r>
        <w:rPr>
          <w:rFonts w:asciiTheme="majorHAnsi" w:hAnsiTheme="majorHAnsi" w:cstheme="majorHAnsi"/>
          <w:highlight w:val="green"/>
          <w:u w:val="single"/>
        </w:rPr>
        <w:t>benefited from</w:t>
      </w:r>
      <w:r>
        <w:rPr>
          <w:rFonts w:asciiTheme="majorHAnsi" w:hAnsiTheme="majorHAnsi" w:cstheme="majorHAnsi"/>
          <w:u w:val="single"/>
        </w:rPr>
        <w:t xml:space="preserve"> its </w:t>
      </w:r>
      <w:r>
        <w:rPr>
          <w:rFonts w:asciiTheme="majorHAnsi" w:hAnsiTheme="majorHAnsi" w:cstheme="majorHAnsi"/>
          <w:highlight w:val="green"/>
          <w:u w:val="single"/>
        </w:rPr>
        <w:t>innate financial resilience</w:t>
      </w:r>
      <w:r>
        <w:rPr>
          <w:rFonts w:asciiTheme="majorHAnsi" w:hAnsiTheme="majorHAnsi" w:cstheme="majorHAnsi"/>
          <w:u w:val="single"/>
        </w:rPr>
        <w:t xml:space="preserve">. </w:t>
      </w:r>
      <w:r>
        <w:rPr>
          <w:rFonts w:asciiTheme="majorHAnsi" w:hAnsiTheme="majorHAnsi" w:cstheme="majorHAnsi"/>
          <w:highlight w:val="green"/>
          <w:u w:val="single"/>
        </w:rPr>
        <w:t>Healthcare</w:t>
      </w:r>
      <w:r w:rsidRPr="00A51A34">
        <w:rPr>
          <w:rFonts w:asciiTheme="majorHAnsi" w:hAnsiTheme="majorHAnsi" w:cstheme="majorHAnsi"/>
          <w:sz w:val="16"/>
        </w:rPr>
        <w:t xml:space="preserve"> as a whole </w:t>
      </w:r>
      <w:r>
        <w:rPr>
          <w:rFonts w:asciiTheme="majorHAnsi" w:hAnsiTheme="majorHAnsi" w:cstheme="majorHAnsi"/>
          <w:u w:val="single"/>
        </w:rPr>
        <w:t xml:space="preserve">is </w:t>
      </w:r>
      <w:r>
        <w:rPr>
          <w:rFonts w:asciiTheme="majorHAnsi" w:hAnsiTheme="majorHAnsi" w:cstheme="majorHAnsi"/>
          <w:highlight w:val="green"/>
          <w:u w:val="single"/>
        </w:rPr>
        <w:t>less dependent on econ</w:t>
      </w:r>
      <w:r>
        <w:rPr>
          <w:rFonts w:asciiTheme="majorHAnsi" w:hAnsiTheme="majorHAnsi" w:cstheme="majorHAnsi"/>
          <w:u w:val="single"/>
        </w:rPr>
        <w:t xml:space="preserve">omic </w:t>
      </w:r>
      <w:r>
        <w:rPr>
          <w:rFonts w:asciiTheme="majorHAnsi" w:hAnsiTheme="majorHAnsi" w:cstheme="majorHAnsi"/>
          <w:highlight w:val="green"/>
          <w:u w:val="single"/>
        </w:rPr>
        <w:t>cycles</w:t>
      </w:r>
      <w:r w:rsidRPr="00A51A34">
        <w:rPr>
          <w:rFonts w:asciiTheme="majorHAnsi" w:hAnsiTheme="majorHAnsi" w:cstheme="majorHAnsi"/>
          <w:sz w:val="16"/>
        </w:rPr>
        <w:t xml:space="preserve"> than most other industries. Biotech is an innovator, actively identifying and addressing patients’ unmet needs. In addition</w:t>
      </w:r>
      <w:r>
        <w:rPr>
          <w:rFonts w:asciiTheme="majorHAnsi" w:hAnsiTheme="majorHAnsi" w:cstheme="majorHAnsi"/>
          <w:u w:val="single"/>
        </w:rPr>
        <w:t>, biotechs’ top-line revenues have been less affected by lockdowns</w:t>
      </w:r>
      <w:r w:rsidRPr="00A51A34">
        <w:rPr>
          <w:rFonts w:asciiTheme="majorHAnsi" w:hAnsiTheme="majorHAnsi" w:cstheme="majorHAnsi"/>
          <w:sz w:val="16"/>
        </w:rPr>
        <w:t xml:space="preserve"> than is the case in most other industries.</w:t>
      </w:r>
      <w:r w:rsidRPr="00A51A34">
        <w:rPr>
          <w:rFonts w:asciiTheme="majorHAnsi" w:hAnsiTheme="majorHAnsi" w:cstheme="majorHAnsi"/>
          <w:sz w:val="16"/>
        </w:rPr>
        <w:t xml:space="preserve"> </w:t>
      </w:r>
      <w:r w:rsidRPr="00A51A34">
        <w:rPr>
          <w:rFonts w:asciiTheme="majorHAnsi" w:hAnsiTheme="majorHAnsi" w:cstheme="majorHAnsi"/>
          <w:sz w:val="16"/>
        </w:rPr>
        <w:t xml:space="preserve">Another factor acting in the sector’s favor is that </w:t>
      </w:r>
      <w:r>
        <w:rPr>
          <w:rFonts w:asciiTheme="majorHAnsi" w:hAnsiTheme="majorHAnsi" w:cstheme="majorHAnsi"/>
          <w:highlight w:val="green"/>
          <w:u w:val="single"/>
        </w:rPr>
        <w:t>larger</w:t>
      </w:r>
      <w:r>
        <w:rPr>
          <w:rFonts w:asciiTheme="majorHAnsi" w:hAnsiTheme="majorHAnsi" w:cstheme="majorHAnsi"/>
          <w:u w:val="single"/>
        </w:rPr>
        <w:t xml:space="preserve"> pharmaceutical </w:t>
      </w:r>
      <w:r>
        <w:rPr>
          <w:rFonts w:asciiTheme="majorHAnsi" w:hAnsiTheme="majorHAnsi" w:cstheme="majorHAnsi"/>
          <w:highlight w:val="green"/>
          <w:u w:val="single"/>
        </w:rPr>
        <w:t>companies</w:t>
      </w:r>
      <w:r>
        <w:rPr>
          <w:rFonts w:asciiTheme="majorHAnsi" w:hAnsiTheme="majorHAnsi" w:cstheme="majorHAnsi"/>
          <w:u w:val="single"/>
        </w:rPr>
        <w:t xml:space="preserve"> still </w:t>
      </w:r>
      <w:r>
        <w:rPr>
          <w:rFonts w:asciiTheme="majorHAnsi" w:hAnsiTheme="majorHAnsi" w:cstheme="majorHAnsi"/>
          <w:highlight w:val="green"/>
          <w:u w:val="single"/>
        </w:rPr>
        <w:t>rely on biotechs</w:t>
      </w:r>
      <w:r>
        <w:rPr>
          <w:rFonts w:asciiTheme="majorHAnsi" w:hAnsiTheme="majorHAnsi" w:cstheme="majorHAnsi"/>
          <w:u w:val="single"/>
        </w:rPr>
        <w:t xml:space="preserve"> as a source of </w:t>
      </w:r>
      <w:r>
        <w:rPr>
          <w:rFonts w:asciiTheme="majorHAnsi" w:hAnsiTheme="majorHAnsi" w:cstheme="majorHAnsi"/>
          <w:highlight w:val="green"/>
          <w:u w:val="single"/>
        </w:rPr>
        <w:t>innovation</w:t>
      </w:r>
      <w:r>
        <w:rPr>
          <w:rFonts w:asciiTheme="majorHAnsi" w:hAnsiTheme="majorHAnsi" w:cstheme="majorHAnsi"/>
          <w:u w:val="single"/>
        </w:rPr>
        <w:t>.</w:t>
      </w:r>
      <w:r w:rsidRPr="00A51A34">
        <w:rPr>
          <w:rFonts w:asciiTheme="majorHAnsi" w:hAnsiTheme="majorHAnsi" w:cstheme="majorHAnsi"/>
          <w:sz w:val="16"/>
        </w:rPr>
        <w:t xml:space="preserve"> With </w:t>
      </w:r>
      <w:r>
        <w:rPr>
          <w:rFonts w:asciiTheme="majorHAnsi" w:hAnsiTheme="majorHAnsi" w:cstheme="majorHAnsi"/>
          <w:u w:val="single"/>
        </w:rPr>
        <w:t xml:space="preserve">the </w:t>
      </w:r>
      <w:hyperlink r:id="rId8" w:history="1">
        <w:r>
          <w:rPr>
            <w:rStyle w:val="Hyperlink"/>
            <w:rFonts w:asciiTheme="majorHAnsi" w:hAnsiTheme="majorHAnsi" w:cstheme="majorHAnsi"/>
            <w:color w:val="000000"/>
            <w:u w:val="single"/>
          </w:rPr>
          <w:t>top dozen pharma companies</w:t>
        </w:r>
      </w:hyperlink>
      <w:r>
        <w:rPr>
          <w:rFonts w:asciiTheme="majorHAnsi" w:hAnsiTheme="majorHAnsi" w:cstheme="majorHAnsi"/>
          <w:u w:val="single"/>
        </w:rPr>
        <w:t xml:space="preserve"> having more than $170 billion in excess reserves</w:t>
      </w:r>
      <w:r w:rsidRPr="00A51A34">
        <w:rPr>
          <w:rFonts w:asciiTheme="majorHAnsi" w:hAnsiTheme="majorHAnsi" w:cstheme="majorHAnsi"/>
          <w:sz w:val="16"/>
        </w:rPr>
        <w:t xml:space="preserve"> that could be available </w:t>
      </w:r>
      <w:r>
        <w:rPr>
          <w:rFonts w:asciiTheme="majorHAnsi" w:hAnsiTheme="majorHAnsi" w:cstheme="majorHAnsi"/>
          <w:u w:val="single"/>
        </w:rPr>
        <w:t>for spending on M&amp;A,</w:t>
      </w:r>
      <w:r w:rsidRPr="00A51A34">
        <w:rPr>
          <w:rFonts w:asciiTheme="majorHAnsi" w:hAnsiTheme="majorHAnsi" w:cstheme="majorHAnsi"/>
          <w:sz w:val="16"/>
        </w:rPr>
        <w:t xml:space="preserve"> the prospects for further financing and deal making look promising.</w:t>
      </w:r>
      <w:r w:rsidRPr="00A51A34">
        <w:rPr>
          <w:rFonts w:asciiTheme="majorHAnsi" w:hAnsiTheme="majorHAnsi" w:cstheme="majorHAnsi"/>
          <w:sz w:val="16"/>
        </w:rPr>
        <w:t xml:space="preserve"> </w:t>
      </w:r>
      <w:r w:rsidRPr="00A51A34">
        <w:rPr>
          <w:rFonts w:asciiTheme="majorHAnsi" w:hAnsiTheme="majorHAnsi" w:cstheme="majorHAnsi"/>
          <w:sz w:val="16"/>
        </w:rPr>
        <w:t xml:space="preserve">For these and other reasons, </w:t>
      </w:r>
      <w:r>
        <w:rPr>
          <w:rFonts w:asciiTheme="majorHAnsi" w:hAnsiTheme="majorHAnsi" w:cstheme="majorHAnsi"/>
          <w:u w:val="single"/>
        </w:rPr>
        <w:t xml:space="preserve">many </w:t>
      </w:r>
      <w:r>
        <w:rPr>
          <w:rFonts w:asciiTheme="majorHAnsi" w:hAnsiTheme="majorHAnsi" w:cstheme="majorHAnsi"/>
          <w:highlight w:val="green"/>
          <w:u w:val="single"/>
        </w:rPr>
        <w:t>investors regard biotech as a safe haven</w:t>
      </w:r>
      <w:r>
        <w:rPr>
          <w:rFonts w:asciiTheme="majorHAnsi" w:hAnsiTheme="majorHAnsi" w:cstheme="majorHAnsi"/>
          <w:u w:val="single"/>
        </w:rPr>
        <w:t xml:space="preserve">. </w:t>
      </w:r>
      <w:r w:rsidRPr="00A51A34">
        <w:rPr>
          <w:rFonts w:asciiTheme="majorHAnsi" w:hAnsiTheme="majorHAnsi" w:cstheme="majorHAnsi"/>
          <w:sz w:val="16"/>
        </w:rPr>
        <w:t>One interviewee felt it had benefited from a halo effect during the pandemic.</w:t>
      </w:r>
      <w:r w:rsidRPr="00A51A34">
        <w:rPr>
          <w:rFonts w:asciiTheme="majorHAnsi" w:hAnsiTheme="majorHAnsi" w:cstheme="majorHAnsi"/>
          <w:sz w:val="16"/>
        </w:rPr>
        <w:t xml:space="preserve"> </w:t>
      </w:r>
      <w:r w:rsidRPr="00A51A34">
        <w:rPr>
          <w:rFonts w:asciiTheme="majorHAnsi" w:hAnsiTheme="majorHAnsi" w:cstheme="majorHAnsi"/>
          <w:sz w:val="16"/>
        </w:rPr>
        <w:t>More innovation on the horizon</w:t>
      </w:r>
      <w:r w:rsidRPr="00A51A34">
        <w:rPr>
          <w:rFonts w:asciiTheme="majorHAnsi" w:hAnsiTheme="majorHAnsi" w:cstheme="majorHAnsi"/>
          <w:sz w:val="16"/>
        </w:rPr>
        <w:t xml:space="preserve"> </w:t>
      </w:r>
      <w:r w:rsidRPr="00A51A34">
        <w:rPr>
          <w:rFonts w:asciiTheme="majorHAnsi" w:hAnsiTheme="majorHAnsi" w:cstheme="majorHAnsi"/>
          <w:sz w:val="16"/>
        </w:rPr>
        <w:t xml:space="preserve">The investors and executives we interviewed agreed that </w:t>
      </w:r>
      <w:r>
        <w:rPr>
          <w:rFonts w:asciiTheme="majorHAnsi" w:hAnsiTheme="majorHAnsi" w:cstheme="majorHAnsi"/>
          <w:u w:val="single"/>
        </w:rPr>
        <w:t>biotech innovation c</w:t>
      </w:r>
      <w:r>
        <w:rPr>
          <w:rFonts w:asciiTheme="majorHAnsi" w:hAnsiTheme="majorHAnsi" w:cstheme="majorHAnsi"/>
          <w:highlight w:val="green"/>
          <w:u w:val="single"/>
        </w:rPr>
        <w:t>ontinues to increase in quality and quantit</w:t>
      </w:r>
      <w:r>
        <w:rPr>
          <w:rFonts w:asciiTheme="majorHAnsi" w:hAnsiTheme="majorHAnsi" w:cstheme="majorHAnsi"/>
          <w:u w:val="single"/>
        </w:rPr>
        <w:t>y despite the macroeconomic environment</w:t>
      </w:r>
      <w:r w:rsidRPr="00A51A34">
        <w:rPr>
          <w:rFonts w:asciiTheme="majorHAnsi" w:hAnsiTheme="majorHAnsi" w:cstheme="majorHAnsi"/>
          <w:sz w:val="16"/>
        </w:rPr>
        <w:t xml:space="preserve">. Evidence can be seen in the accelerating pace of assets transitioning across the development lifecycle. When we tracked the number of assets transitioning to Phase I, Phase II, and Phase III clinical trials, we found that Phase I and Phase II </w:t>
      </w:r>
      <w:r>
        <w:rPr>
          <w:rFonts w:asciiTheme="majorHAnsi" w:hAnsiTheme="majorHAnsi" w:cstheme="majorHAnsi"/>
          <w:u w:val="single"/>
        </w:rPr>
        <w:t xml:space="preserve">assets have transitioned 50 percent faster since 2018 </w:t>
      </w:r>
      <w:r w:rsidRPr="00A51A34">
        <w:rPr>
          <w:rFonts w:asciiTheme="majorHAnsi" w:hAnsiTheme="majorHAnsi" w:cstheme="majorHAnsi"/>
          <w:sz w:val="16"/>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r w:rsidRPr="00A51A34">
        <w:rPr>
          <w:rFonts w:asciiTheme="majorHAnsi" w:hAnsiTheme="majorHAnsi" w:cstheme="majorHAnsi"/>
          <w:sz w:val="16"/>
        </w:rPr>
        <w:t xml:space="preserve"> </w:t>
      </w:r>
      <w:r w:rsidRPr="00A51A34">
        <w:rPr>
          <w:rFonts w:asciiTheme="majorHAnsi" w:hAnsiTheme="majorHAnsi" w:cstheme="majorHAnsi"/>
          <w:sz w:val="16"/>
        </w:rPr>
        <w:t xml:space="preserve">Looking forward, the combination of advances in biological science and accelerating developments in technology and artificial intelligence has the potential to take innovation to a new level. A </w:t>
      </w:r>
      <w:hyperlink r:id="rId9" w:history="1">
        <w:r>
          <w:rPr>
            <w:rStyle w:val="Hyperlink"/>
            <w:rFonts w:asciiTheme="majorHAnsi" w:hAnsiTheme="majorHAnsi" w:cstheme="majorHAnsi"/>
            <w:color w:val="000000"/>
            <w:u w:val="single"/>
          </w:rPr>
          <w:t>recent report</w:t>
        </w:r>
      </w:hyperlink>
      <w:r w:rsidRPr="00A51A34">
        <w:rPr>
          <w:rFonts w:asciiTheme="majorHAnsi" w:hAnsiTheme="majorHAnsi" w:cstheme="majorHAnsi"/>
          <w:sz w:val="16"/>
        </w:rPr>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1E29E09B" w14:textId="77777777" w:rsidR="00A51A34" w:rsidRDefault="00A51A34" w:rsidP="00A51A34">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IPR key to innovation.</w:t>
      </w:r>
    </w:p>
    <w:p w14:paraId="479A5D5F" w14:textId="77777777" w:rsidR="00A51A34" w:rsidRDefault="00A51A34" w:rsidP="00A51A34">
      <w:pPr>
        <w:rPr>
          <w:rFonts w:asciiTheme="majorHAnsi" w:hAnsiTheme="majorHAnsi" w:cstheme="majorHAnsi"/>
        </w:rPr>
      </w:pPr>
      <w:r>
        <w:rPr>
          <w:rFonts w:asciiTheme="majorHAnsi" w:hAnsiTheme="majorHAnsi" w:cstheme="majorHAnsi"/>
          <w:b/>
          <w:bCs/>
        </w:rPr>
        <w:t>Bacchus 20</w:t>
      </w:r>
      <w:r>
        <w:rPr>
          <w:rFonts w:asciiTheme="majorHAnsi" w:hAnsiTheme="majorHAnsi" w:cstheme="majorHAnsi"/>
        </w:rPr>
        <w:t xml:space="preserve"> [(James, member of the Herbert A. Stiefel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"An Unnecessary Proposal: A WTO Waiver of Intellectual Property Rights for COVID-19 Vaccines," Cato Institute, 12-16-2020, https://www.cato.org/free-trade-bulletin/unnecessary-proposal-wto-waiver-intellectual-property-rights-covid-19-vaccines] TDI</w:t>
      </w:r>
    </w:p>
    <w:p w14:paraId="3309F0B4" w14:textId="509CDBF0" w:rsidR="00A51A34" w:rsidRDefault="00A51A34" w:rsidP="00A51A34">
      <w:pPr>
        <w:rPr>
          <w:rFonts w:asciiTheme="majorHAnsi" w:hAnsiTheme="majorHAnsi" w:cstheme="majorHAnsi"/>
          <w:sz w:val="16"/>
        </w:rPr>
      </w:pPr>
      <w:r>
        <w:rPr>
          <w:rFonts w:asciiTheme="majorHAnsi" w:hAnsiTheme="majorHAnsi" w:cstheme="majorHAnsi"/>
          <w:sz w:val="16"/>
        </w:rPr>
        <w:t>At the heart of this emerging trade debate is</w:t>
      </w:r>
      <w:r>
        <w:rPr>
          <w:rFonts w:asciiTheme="majorHAnsi" w:hAnsiTheme="majorHAnsi" w:cstheme="majorHAnsi"/>
          <w:u w:val="single"/>
        </w:rPr>
        <w:t xml:space="preserve"> a</w:t>
      </w:r>
      <w:r>
        <w:rPr>
          <w:rFonts w:asciiTheme="majorHAnsi" w:hAnsiTheme="majorHAnsi" w:cstheme="majorHAnsi"/>
          <w:u w:val="single"/>
        </w:rPr>
        <w:t xml:space="preserve"> </w:t>
      </w:r>
      <w:r>
        <w:rPr>
          <w:rFonts w:asciiTheme="majorHAnsi" w:hAnsiTheme="majorHAnsi" w:cstheme="majorHAnsi"/>
          <w:u w:val="single"/>
        </w:rPr>
        <w:t xml:space="preserve">belief </w:t>
      </w:r>
      <w:r>
        <w:rPr>
          <w:rFonts w:asciiTheme="majorHAnsi" w:hAnsiTheme="majorHAnsi" w:cstheme="majorHAnsi"/>
          <w:sz w:val="16"/>
        </w:rPr>
        <w:t>by many people worldwide</w:t>
      </w:r>
      <w:r>
        <w:rPr>
          <w:rFonts w:asciiTheme="majorHAnsi" w:hAnsiTheme="majorHAnsi" w:cstheme="majorHAnsi"/>
          <w:u w:val="single"/>
        </w:rPr>
        <w:t xml:space="preserve"> that all medicines should be “global public goods.” </w:t>
      </w:r>
      <w:r>
        <w:rPr>
          <w:rFonts w:asciiTheme="majorHAnsi" w:hAnsiTheme="majorHAnsi" w:cstheme="majorHAnsi"/>
          <w:highlight w:val="green"/>
          <w:u w:val="single"/>
        </w:rPr>
        <w:t>There is little room</w:t>
      </w:r>
      <w:r>
        <w:rPr>
          <w:rFonts w:asciiTheme="majorHAnsi" w:hAnsiTheme="majorHAnsi" w:cstheme="majorHAnsi"/>
          <w:sz w:val="16"/>
        </w:rPr>
        <w:t xml:space="preserve"> in such a</w:t>
      </w:r>
      <w:r>
        <w:rPr>
          <w:rFonts w:asciiTheme="majorHAnsi" w:hAnsiTheme="majorHAnsi" w:cstheme="majorHAnsi"/>
          <w:sz w:val="16"/>
        </w:rPr>
        <w:t xml:space="preserve"> </w:t>
      </w:r>
      <w:r>
        <w:rPr>
          <w:rFonts w:asciiTheme="majorHAnsi" w:hAnsiTheme="majorHAnsi" w:cstheme="majorHAnsi"/>
          <w:sz w:val="16"/>
        </w:rPr>
        <w:t xml:space="preserve">belief </w:t>
      </w:r>
      <w:r>
        <w:rPr>
          <w:rFonts w:asciiTheme="majorHAnsi" w:hAnsiTheme="majorHAnsi" w:cstheme="majorHAnsi"/>
          <w:highlight w:val="green"/>
          <w:u w:val="single"/>
        </w:rPr>
        <w:t>for</w:t>
      </w:r>
      <w:r>
        <w:rPr>
          <w:rFonts w:asciiTheme="majorHAnsi" w:hAnsiTheme="majorHAnsi" w:cstheme="majorHAnsi"/>
          <w:u w:val="single"/>
        </w:rPr>
        <w:t xml:space="preserve"> consideration of any rights to IP.</w:t>
      </w:r>
      <w:r>
        <w:rPr>
          <w:rFonts w:asciiTheme="majorHAnsi" w:hAnsiTheme="majorHAnsi" w:cstheme="majorHAnsi"/>
          <w:sz w:val="16"/>
        </w:rPr>
        <w:t xml:space="preserve"> As one group of United Nations human rights experts expressed: “There is no room for … profitability in decision‐​making about access to vaccines, essential tests and treatments, and all other medical goods, services and supplies that are at the heart of the right to the highest attainable standard of health for all.”</w:t>
      </w:r>
      <w:hyperlink r:id="rId10" w:anchor="_ednref16" w:history="1">
        <w:r>
          <w:rPr>
            <w:rStyle w:val="Hyperlink"/>
            <w:rFonts w:asciiTheme="majorHAnsi" w:hAnsiTheme="majorHAnsi" w:cstheme="majorHAnsi"/>
            <w:color w:val="000000"/>
            <w:sz w:val="16"/>
            <w:u w:val="single"/>
          </w:rPr>
          <w:t>16</w:t>
        </w:r>
      </w:hyperlink>
      <w:r>
        <w:rPr>
          <w:rFonts w:asciiTheme="majorHAnsi" w:hAnsiTheme="majorHAnsi" w:cstheme="majorHAnsi"/>
          <w:sz w:val="16"/>
        </w:rPr>
        <w:t xml:space="preserve"> </w:t>
      </w:r>
      <w:r>
        <w:rPr>
          <w:rFonts w:asciiTheme="majorHAnsi" w:hAnsiTheme="majorHAnsi" w:cstheme="majorHAnsi"/>
          <w:sz w:val="16"/>
        </w:rPr>
        <w:t xml:space="preserve">This view is myopic. </w:t>
      </w:r>
      <w:r>
        <w:rPr>
          <w:rFonts w:asciiTheme="majorHAnsi" w:hAnsiTheme="majorHAnsi" w:cstheme="majorHAnsi"/>
          <w:u w:val="single"/>
        </w:rPr>
        <w:t>Subordinating IP rights temporarily to pressing public needs</w:t>
      </w:r>
      <w:r>
        <w:rPr>
          <w:rFonts w:asciiTheme="majorHAnsi" w:hAnsiTheme="majorHAnsi" w:cstheme="majorHAnsi"/>
          <w:sz w:val="16"/>
        </w:rPr>
        <w:t xml:space="preserve"> during a</w:t>
      </w:r>
      <w:r>
        <w:rPr>
          <w:rFonts w:asciiTheme="majorHAnsi" w:hAnsiTheme="majorHAnsi" w:cstheme="majorHAnsi"/>
          <w:sz w:val="16"/>
        </w:rPr>
        <w:t xml:space="preserve"> </w:t>
      </w:r>
      <w:r>
        <w:rPr>
          <w:rFonts w:asciiTheme="majorHAnsi" w:hAnsiTheme="majorHAnsi" w:cstheme="majorHAnsi"/>
          <w:sz w:val="16"/>
        </w:rPr>
        <w:t xml:space="preserve">pandemic or other global health emergency </w:t>
      </w:r>
      <w:r>
        <w:rPr>
          <w:rFonts w:asciiTheme="majorHAnsi" w:hAnsiTheme="majorHAnsi" w:cstheme="majorHAnsi"/>
          <w:u w:val="single"/>
        </w:rPr>
        <w:t xml:space="preserve">is one thing. </w:t>
      </w:r>
      <w:r>
        <w:rPr>
          <w:rFonts w:asciiTheme="majorHAnsi" w:hAnsiTheme="majorHAnsi" w:cstheme="majorHAnsi"/>
          <w:highlight w:val="green"/>
          <w:u w:val="single"/>
        </w:rPr>
        <w:t xml:space="preserve">Eliminating </w:t>
      </w:r>
      <w:r>
        <w:rPr>
          <w:rFonts w:asciiTheme="majorHAnsi" w:hAnsiTheme="majorHAnsi" w:cstheme="majorHAnsi"/>
          <w:u w:val="single"/>
        </w:rPr>
        <w:t>any consideration of “</w:t>
      </w:r>
      <w:r>
        <w:rPr>
          <w:rFonts w:asciiTheme="majorHAnsi" w:hAnsiTheme="majorHAnsi" w:cstheme="majorHAnsi"/>
          <w:highlight w:val="green"/>
          <w:u w:val="single"/>
        </w:rPr>
        <w:t xml:space="preserve">profitability” in </w:t>
      </w:r>
      <w:r>
        <w:rPr>
          <w:rFonts w:asciiTheme="majorHAnsi" w:hAnsiTheme="majorHAnsi" w:cstheme="majorHAnsi"/>
          <w:u w:val="single"/>
        </w:rPr>
        <w:t>all</w:t>
      </w:r>
      <w:r>
        <w:rPr>
          <w:rFonts w:asciiTheme="majorHAnsi" w:hAnsiTheme="majorHAnsi" w:cstheme="majorHAnsi"/>
          <w:sz w:val="16"/>
        </w:rPr>
        <w:t xml:space="preserve"> policymaking relating to “access to </w:t>
      </w:r>
      <w:r>
        <w:rPr>
          <w:rFonts w:asciiTheme="majorHAnsi" w:hAnsiTheme="majorHAnsi" w:cstheme="majorHAnsi"/>
          <w:highlight w:val="green"/>
          <w:u w:val="single"/>
        </w:rPr>
        <w:t>vaccines</w:t>
      </w:r>
      <w:r>
        <w:rPr>
          <w:rFonts w:asciiTheme="majorHAnsi" w:hAnsiTheme="majorHAnsi" w:cstheme="majorHAnsi"/>
          <w:u w:val="single"/>
        </w:rPr>
        <w:t>, essential tests and treatments</w:t>
      </w:r>
      <w:r>
        <w:rPr>
          <w:rFonts w:asciiTheme="majorHAnsi" w:hAnsiTheme="majorHAnsi" w:cstheme="majorHAnsi"/>
          <w:sz w:val="16"/>
        </w:rPr>
        <w:t xml:space="preserve">, and all other medical goods, services and supplies” </w:t>
      </w:r>
      <w:r>
        <w:rPr>
          <w:rFonts w:asciiTheme="majorHAnsi" w:hAnsiTheme="majorHAnsi" w:cstheme="majorHAnsi"/>
          <w:u w:val="single"/>
        </w:rPr>
        <w:t>is quite another</w:t>
      </w:r>
      <w:r>
        <w:rPr>
          <w:rFonts w:asciiTheme="majorHAnsi" w:hAnsiTheme="majorHAnsi" w:cstheme="majorHAnsi"/>
          <w:sz w:val="16"/>
        </w:rPr>
        <w:t>.</w:t>
      </w:r>
      <w:hyperlink r:id="rId11" w:anchor="_ednref17" w:history="1">
        <w:r>
          <w:rPr>
            <w:rStyle w:val="Hyperlink"/>
            <w:rFonts w:asciiTheme="majorHAnsi" w:hAnsiTheme="majorHAnsi" w:cstheme="majorHAnsi"/>
            <w:color w:val="000000"/>
            <w:sz w:val="16"/>
            <w:u w:val="single"/>
          </w:rPr>
          <w:t>17</w:t>
        </w:r>
      </w:hyperlink>
      <w:r>
        <w:rPr>
          <w:rFonts w:asciiTheme="majorHAnsi" w:hAnsiTheme="majorHAnsi" w:cstheme="majorHAnsi"/>
          <w:sz w:val="16"/>
        </w:rPr>
        <w:t xml:space="preserve"> </w:t>
      </w:r>
      <w:r>
        <w:rPr>
          <w:rFonts w:asciiTheme="majorHAnsi" w:hAnsiTheme="majorHAnsi" w:cstheme="majorHAnsi"/>
          <w:sz w:val="16"/>
        </w:rPr>
        <w:t>To be sure, there is a</w:t>
      </w:r>
      <w:r>
        <w:rPr>
          <w:rFonts w:asciiTheme="majorHAnsi" w:hAnsiTheme="majorHAnsi" w:cstheme="majorHAnsi"/>
          <w:sz w:val="16"/>
        </w:rPr>
        <w:t xml:space="preserve"> </w:t>
      </w:r>
      <w:r>
        <w:rPr>
          <w:rFonts w:asciiTheme="majorHAnsi" w:hAnsiTheme="majorHAnsi" w:cstheme="majorHAnsi"/>
          <w:sz w:val="16"/>
        </w:rPr>
        <w:t>superficial moral appeal in such a</w:t>
      </w:r>
      <w:r>
        <w:rPr>
          <w:rFonts w:asciiTheme="majorHAnsi" w:hAnsiTheme="majorHAnsi" w:cstheme="majorHAnsi"/>
          <w:sz w:val="16"/>
        </w:rPr>
        <w:t xml:space="preserve"> </w:t>
      </w:r>
      <w:r>
        <w:rPr>
          <w:rFonts w:asciiTheme="majorHAnsi" w:hAnsiTheme="majorHAnsi" w:cstheme="majorHAnsi"/>
          <w:sz w:val="16"/>
        </w:rPr>
        <w:t xml:space="preserve">view. But </w:t>
      </w:r>
      <w:r>
        <w:rPr>
          <w:rFonts w:asciiTheme="majorHAnsi" w:hAnsiTheme="majorHAnsi" w:cstheme="majorHAnsi"/>
          <w:u w:val="single"/>
        </w:rPr>
        <w:t>does this moral appeal hold up if such a “human rights” approach does not result in meeting those urgent public needs?</w:t>
      </w:r>
      <w:r>
        <w:rPr>
          <w:rFonts w:asciiTheme="majorHAnsi" w:hAnsiTheme="majorHAnsi" w:cstheme="majorHAnsi"/>
          <w:u w:val="single"/>
        </w:rPr>
        <w:t xml:space="preserve"> </w:t>
      </w:r>
      <w:r>
        <w:rPr>
          <w:rFonts w:asciiTheme="majorHAnsi" w:hAnsiTheme="majorHAnsi" w:cstheme="majorHAnsi"/>
          <w:u w:val="single"/>
        </w:rPr>
        <w:t>With the belief that medicines should be “public goods,” there is</w:t>
      </w:r>
      <w:r>
        <w:rPr>
          <w:rFonts w:asciiTheme="majorHAnsi" w:hAnsiTheme="majorHAnsi" w:cstheme="majorHAnsi"/>
          <w:sz w:val="16"/>
        </w:rPr>
        <w:t xml:space="preserve"> literally </w:t>
      </w:r>
      <w:r>
        <w:rPr>
          <w:rFonts w:asciiTheme="majorHAnsi" w:hAnsiTheme="majorHAnsi" w:cstheme="majorHAnsi"/>
          <w:u w:val="single"/>
        </w:rPr>
        <w:t>no support in some quarters for the application of the WTO TRIPS Agreement to IP rights in medicines</w:t>
      </w:r>
      <w:r>
        <w:rPr>
          <w:rFonts w:asciiTheme="majorHAnsi" w:hAnsiTheme="majorHAnsi" w:cstheme="majorHAnsi"/>
          <w:sz w:val="16"/>
        </w:rPr>
        <w:t xml:space="preserve">. Any </w:t>
      </w:r>
      <w:r>
        <w:rPr>
          <w:rFonts w:asciiTheme="majorHAnsi" w:hAnsiTheme="majorHAnsi" w:cstheme="majorHAnsi"/>
          <w:u w:val="single"/>
        </w:rPr>
        <w:t>protection of</w:t>
      </w:r>
      <w:r>
        <w:rPr>
          <w:rFonts w:asciiTheme="majorHAnsi" w:hAnsiTheme="majorHAnsi" w:cstheme="majorHAnsi"/>
          <w:sz w:val="16"/>
        </w:rPr>
        <w:t xml:space="preserve"> the </w:t>
      </w:r>
      <w:r>
        <w:rPr>
          <w:rFonts w:asciiTheme="majorHAnsi" w:hAnsiTheme="majorHAnsi" w:cstheme="majorHAnsi"/>
          <w:u w:val="single"/>
        </w:rPr>
        <w:t>IP rights</w:t>
      </w:r>
      <w:r>
        <w:rPr>
          <w:rFonts w:asciiTheme="majorHAnsi" w:hAnsiTheme="majorHAnsi" w:cstheme="majorHAnsi"/>
          <w:sz w:val="16"/>
        </w:rPr>
        <w:t xml:space="preserve"> in such goods </w:t>
      </w:r>
      <w:r>
        <w:rPr>
          <w:rFonts w:asciiTheme="majorHAnsi" w:hAnsiTheme="majorHAnsi" w:cstheme="majorHAnsi"/>
          <w:u w:val="single"/>
        </w:rPr>
        <w:t>is viewed as a</w:t>
      </w:r>
      <w:r>
        <w:rPr>
          <w:rFonts w:asciiTheme="majorHAnsi" w:hAnsiTheme="majorHAnsi" w:cstheme="majorHAnsi"/>
          <w:u w:val="single"/>
        </w:rPr>
        <w:t xml:space="preserve"> </w:t>
      </w:r>
      <w:r>
        <w:rPr>
          <w:rFonts w:asciiTheme="majorHAnsi" w:hAnsiTheme="majorHAnsi" w:cstheme="majorHAnsi"/>
          <w:u w:val="single"/>
        </w:rPr>
        <w:t>violation of human rights</w:t>
      </w:r>
      <w:r>
        <w:rPr>
          <w:rFonts w:asciiTheme="majorHAnsi" w:hAnsiTheme="majorHAnsi" w:cstheme="majorHAnsi"/>
          <w:sz w:val="16"/>
        </w:rPr>
        <w:t xml:space="preserve"> and of the overall public interest. This view, though, does not reflect the practical reality of a</w:t>
      </w:r>
      <w:r>
        <w:rPr>
          <w:rFonts w:asciiTheme="majorHAnsi" w:hAnsiTheme="majorHAnsi" w:cstheme="majorHAnsi"/>
          <w:sz w:val="16"/>
        </w:rPr>
        <w:t xml:space="preserve"> </w:t>
      </w:r>
      <w:r>
        <w:rPr>
          <w:rFonts w:asciiTheme="majorHAnsi" w:hAnsiTheme="majorHAnsi" w:cstheme="majorHAnsi"/>
          <w:sz w:val="16"/>
        </w:rPr>
        <w:t xml:space="preserve">world in </w:t>
      </w:r>
      <w:r>
        <w:rPr>
          <w:rFonts w:asciiTheme="majorHAnsi" w:hAnsiTheme="majorHAnsi" w:cstheme="majorHAnsi"/>
          <w:sz w:val="16"/>
          <w:highlight w:val="green"/>
        </w:rPr>
        <w:t xml:space="preserve">which </w:t>
      </w:r>
      <w:r>
        <w:rPr>
          <w:rFonts w:asciiTheme="majorHAnsi" w:hAnsiTheme="majorHAnsi" w:cstheme="majorHAnsi"/>
          <w:b/>
          <w:iCs/>
          <w:highlight w:val="green"/>
          <w:u w:val="single"/>
        </w:rPr>
        <w:t>many medicines would</w:t>
      </w:r>
      <w:r>
        <w:rPr>
          <w:rFonts w:asciiTheme="majorHAnsi" w:hAnsiTheme="majorHAnsi" w:cstheme="majorHAnsi"/>
          <w:b/>
          <w:iCs/>
          <w:u w:val="single"/>
        </w:rPr>
        <w:t xml:space="preserve"> simply </w:t>
      </w:r>
      <w:r>
        <w:rPr>
          <w:rFonts w:asciiTheme="majorHAnsi" w:hAnsiTheme="majorHAnsi" w:cstheme="majorHAnsi"/>
          <w:b/>
          <w:iCs/>
          <w:highlight w:val="green"/>
          <w:u w:val="single"/>
        </w:rPr>
        <w:t>not exist if</w:t>
      </w:r>
      <w:r>
        <w:rPr>
          <w:rFonts w:asciiTheme="majorHAnsi" w:hAnsiTheme="majorHAnsi" w:cstheme="majorHAnsi"/>
          <w:b/>
          <w:iCs/>
          <w:u w:val="single"/>
        </w:rPr>
        <w:t xml:space="preserve"> it were </w:t>
      </w:r>
      <w:r>
        <w:rPr>
          <w:rFonts w:asciiTheme="majorHAnsi" w:hAnsiTheme="majorHAnsi" w:cstheme="majorHAnsi"/>
          <w:b/>
          <w:iCs/>
          <w:highlight w:val="green"/>
          <w:u w:val="single"/>
        </w:rPr>
        <w:t>not for</w:t>
      </w:r>
      <w:r>
        <w:rPr>
          <w:rFonts w:asciiTheme="majorHAnsi" w:hAnsiTheme="majorHAnsi" w:cstheme="majorHAnsi"/>
          <w:b/>
          <w:iCs/>
          <w:u w:val="single"/>
        </w:rPr>
        <w:t xml:space="preserve"> the existence of </w:t>
      </w:r>
      <w:r>
        <w:rPr>
          <w:rFonts w:asciiTheme="majorHAnsi" w:hAnsiTheme="majorHAnsi" w:cstheme="majorHAnsi"/>
          <w:b/>
          <w:iCs/>
          <w:highlight w:val="green"/>
          <w:u w:val="single"/>
        </w:rPr>
        <w:t xml:space="preserve">IP </w:t>
      </w:r>
      <w:r>
        <w:rPr>
          <w:rFonts w:asciiTheme="majorHAnsi" w:hAnsiTheme="majorHAnsi" w:cstheme="majorHAnsi"/>
          <w:b/>
          <w:iCs/>
          <w:u w:val="single"/>
        </w:rPr>
        <w:t xml:space="preserve">rights and the </w:t>
      </w:r>
      <w:r>
        <w:rPr>
          <w:rFonts w:asciiTheme="majorHAnsi" w:hAnsiTheme="majorHAnsi" w:cstheme="majorHAnsi"/>
          <w:b/>
          <w:iCs/>
          <w:highlight w:val="green"/>
          <w:u w:val="single"/>
        </w:rPr>
        <w:t>protections</w:t>
      </w:r>
      <w:r>
        <w:rPr>
          <w:rFonts w:asciiTheme="majorHAnsi" w:hAnsiTheme="majorHAnsi" w:cstheme="majorHAnsi"/>
          <w:b/>
          <w:iCs/>
          <w:u w:val="single"/>
        </w:rPr>
        <w:t xml:space="preserve"> they are afforded.</w:t>
      </w:r>
      <w:r>
        <w:rPr>
          <w:rFonts w:asciiTheme="majorHAnsi" w:hAnsiTheme="majorHAnsi" w:cstheme="majorHAnsi"/>
          <w:b/>
          <w:iCs/>
          <w:u w:val="single"/>
        </w:rPr>
        <w:t xml:space="preserve"> </w:t>
      </w:r>
      <w:r>
        <w:rPr>
          <w:rFonts w:asciiTheme="majorHAnsi" w:hAnsiTheme="majorHAnsi" w:cstheme="majorHAnsi"/>
          <w:sz w:val="16"/>
        </w:rPr>
        <w:t>Technically, IP rights are exceptions to free trade. A</w:t>
      </w:r>
      <w:r>
        <w:rPr>
          <w:rFonts w:asciiTheme="majorHAnsi" w:hAnsiTheme="majorHAnsi" w:cstheme="majorHAnsi"/>
          <w:sz w:val="16"/>
        </w:rPr>
        <w:t xml:space="preserve"> </w:t>
      </w:r>
      <w:r>
        <w:rPr>
          <w:rFonts w:asciiTheme="majorHAnsi" w:hAnsiTheme="majorHAnsi" w:cstheme="majorHAnsi"/>
          <w:sz w:val="16"/>
        </w:rPr>
        <w:t>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w:t>
      </w:r>
      <w:r>
        <w:rPr>
          <w:rFonts w:asciiTheme="majorHAnsi" w:hAnsiTheme="majorHAnsi" w:cstheme="majorHAnsi"/>
          <w:sz w:val="16"/>
        </w:rPr>
        <w:t xml:space="preserve"> </w:t>
      </w:r>
      <w:r>
        <w:rPr>
          <w:rFonts w:asciiTheme="majorHAnsi" w:hAnsiTheme="majorHAnsi" w:cstheme="majorHAnsi"/>
          <w:sz w:val="16"/>
        </w:rPr>
        <w:t xml:space="preserve">The primary justification for granting and protecting </w:t>
      </w:r>
      <w:r>
        <w:rPr>
          <w:rFonts w:asciiTheme="majorHAnsi" w:hAnsiTheme="majorHAnsi" w:cstheme="majorHAnsi"/>
          <w:u w:val="single"/>
        </w:rPr>
        <w:t>IP rights</w:t>
      </w:r>
      <w:r>
        <w:rPr>
          <w:rFonts w:asciiTheme="majorHAnsi" w:hAnsiTheme="majorHAnsi" w:cstheme="majorHAnsi"/>
          <w:sz w:val="16"/>
        </w:rPr>
        <w:t xml:space="preserve"> is that they </w:t>
      </w:r>
      <w:r>
        <w:rPr>
          <w:rFonts w:asciiTheme="majorHAnsi" w:hAnsiTheme="majorHAnsi" w:cstheme="majorHAnsi"/>
          <w:u w:val="single"/>
        </w:rPr>
        <w:t xml:space="preserve">are </w:t>
      </w:r>
      <w:r>
        <w:rPr>
          <w:rFonts w:asciiTheme="majorHAnsi" w:hAnsiTheme="majorHAnsi" w:cstheme="majorHAnsi"/>
          <w:highlight w:val="green"/>
          <w:u w:val="single"/>
        </w:rPr>
        <w:t>incentives for innovation</w:t>
      </w:r>
      <w:r>
        <w:rPr>
          <w:rFonts w:asciiTheme="majorHAnsi" w:hAnsiTheme="majorHAnsi" w:cstheme="majorHAnsi"/>
          <w:sz w:val="16"/>
        </w:rPr>
        <w:t xml:space="preserve">, which is </w:t>
      </w:r>
      <w:r>
        <w:rPr>
          <w:rFonts w:asciiTheme="majorHAnsi" w:hAnsiTheme="majorHAnsi" w:cstheme="majorHAnsi"/>
          <w:highlight w:val="green"/>
          <w:u w:val="single"/>
        </w:rPr>
        <w:t>the main source for long‐​term economic growth</w:t>
      </w:r>
      <w:r>
        <w:rPr>
          <w:rFonts w:asciiTheme="majorHAnsi" w:hAnsiTheme="majorHAnsi" w:cstheme="majorHAnsi"/>
          <w:u w:val="single"/>
        </w:rPr>
        <w:t xml:space="preserve"> and enhancements in the quality of human life. IP rights spark innovation by “</w:t>
      </w:r>
      <w:r>
        <w:rPr>
          <w:rFonts w:asciiTheme="majorHAnsi" w:hAnsiTheme="majorHAnsi" w:cstheme="majorHAnsi"/>
          <w:highlight w:val="green"/>
          <w:u w:val="single"/>
        </w:rPr>
        <w:t>enabling innovators to capture</w:t>
      </w:r>
      <w:r>
        <w:rPr>
          <w:rFonts w:asciiTheme="majorHAnsi" w:hAnsiTheme="majorHAnsi" w:cstheme="majorHAnsi"/>
          <w:u w:val="single"/>
        </w:rPr>
        <w:t xml:space="preserve"> enough of the </w:t>
      </w:r>
      <w:r>
        <w:rPr>
          <w:rFonts w:asciiTheme="majorHAnsi" w:hAnsiTheme="majorHAnsi" w:cstheme="majorHAnsi"/>
          <w:highlight w:val="green"/>
          <w:u w:val="single"/>
        </w:rPr>
        <w:t>benefits</w:t>
      </w:r>
      <w:r>
        <w:rPr>
          <w:rFonts w:asciiTheme="majorHAnsi" w:hAnsiTheme="majorHAnsi" w:cstheme="majorHAnsi"/>
          <w:u w:val="single"/>
        </w:rPr>
        <w:t xml:space="preserve"> of their own innovative activity </w:t>
      </w:r>
      <w:r>
        <w:rPr>
          <w:rFonts w:asciiTheme="majorHAnsi" w:hAnsiTheme="majorHAnsi" w:cstheme="majorHAnsi"/>
          <w:highlight w:val="green"/>
          <w:u w:val="single"/>
        </w:rPr>
        <w:t>to justify taking considerable risks.</w:t>
      </w:r>
      <w:r>
        <w:rPr>
          <w:rFonts w:asciiTheme="majorHAnsi" w:hAnsiTheme="majorHAnsi" w:cstheme="majorHAnsi"/>
          <w:u w:val="single"/>
        </w:rPr>
        <w:t>”</w:t>
      </w:r>
      <w:hyperlink r:id="rId12" w:anchor="_ednref18" w:history="1">
        <w:r>
          <w:rPr>
            <w:rStyle w:val="Hyperlink"/>
            <w:rFonts w:asciiTheme="majorHAnsi" w:hAnsiTheme="majorHAnsi" w:cstheme="majorHAnsi"/>
            <w:color w:val="000000"/>
            <w:sz w:val="16"/>
            <w:u w:val="single"/>
          </w:rPr>
          <w:t>18</w:t>
        </w:r>
      </w:hyperlink>
      <w:r>
        <w:rPr>
          <w:rFonts w:asciiTheme="majorHAnsi" w:hAnsiTheme="majorHAnsi" w:cstheme="majorHAnsi"/>
          <w:sz w:val="16"/>
        </w:rPr>
        <w:t xml:space="preserve"> </w:t>
      </w:r>
      <w:r>
        <w:rPr>
          <w:rFonts w:asciiTheme="majorHAnsi" w:hAnsiTheme="majorHAnsi" w:cstheme="majorHAnsi"/>
          <w:sz w:val="16"/>
        </w:rPr>
        <w:t xml:space="preserve">The knowledge from innovations inspired by IP rights spills over to inspire other innovations. The protection of IP rights promotes the diffusion, domestically and internationally, of innovative technologies and new know‐​how. Historically, </w:t>
      </w:r>
      <w:r>
        <w:rPr>
          <w:rFonts w:asciiTheme="majorHAnsi" w:hAnsiTheme="majorHAnsi" w:cstheme="majorHAnsi"/>
          <w:u w:val="single"/>
        </w:rPr>
        <w:t>the principal factors of production have been land, labor, and capital. In the new pandemic world, perhaps an even more vital factor is the creation of knowledge, which adds enormously to “the wealth of nations.”</w:t>
      </w:r>
      <w:r>
        <w:rPr>
          <w:rFonts w:asciiTheme="majorHAnsi" w:hAnsiTheme="majorHAnsi" w:cstheme="majorHAnsi"/>
          <w:sz w:val="16"/>
        </w:rPr>
        <w:t xml:space="preserve"> Digital and other economic growth in the 21st century is increasingly ideas‐​based and knowledge intensive. </w:t>
      </w:r>
      <w:r w:rsidRPr="00B401C5">
        <w:rPr>
          <w:rFonts w:asciiTheme="majorHAnsi" w:hAnsiTheme="majorHAnsi" w:cstheme="majorHAnsi"/>
          <w:highlight w:val="green"/>
          <w:u w:val="single"/>
        </w:rPr>
        <w:t>Without IP rights as incentives, there would be less new knowledge and thus less innovation</w:t>
      </w:r>
      <w:r>
        <w:rPr>
          <w:rFonts w:asciiTheme="majorHAnsi" w:hAnsiTheme="majorHAnsi" w:cstheme="majorHAnsi"/>
          <w:sz w:val="16"/>
        </w:rPr>
        <w:t>.</w:t>
      </w:r>
    </w:p>
    <w:p w14:paraId="2CAE723C" w14:textId="77777777" w:rsidR="00A51A34" w:rsidRDefault="00A51A34" w:rsidP="00A51A34">
      <w:pPr>
        <w:rPr>
          <w:rFonts w:asciiTheme="majorHAnsi" w:hAnsiTheme="majorHAnsi" w:cstheme="majorHAnsi"/>
          <w:sz w:val="16"/>
        </w:rPr>
      </w:pPr>
    </w:p>
    <w:p w14:paraId="1F63F0E0" w14:textId="77777777" w:rsidR="00A51A34" w:rsidRDefault="00A51A34" w:rsidP="00A51A34">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Biopharmaceutical innovation is key to prevent </w:t>
      </w:r>
      <w:r>
        <w:rPr>
          <w:rFonts w:asciiTheme="majorHAnsi" w:eastAsiaTheme="majorEastAsia" w:hAnsiTheme="majorHAnsi" w:cstheme="majorHAnsi"/>
          <w:b/>
          <w:iCs/>
          <w:u w:val="single"/>
        </w:rPr>
        <w:t>future pandemics</w:t>
      </w:r>
      <w:r>
        <w:rPr>
          <w:rFonts w:asciiTheme="majorHAnsi" w:eastAsiaTheme="majorEastAsia" w:hAnsiTheme="majorHAnsi" w:cstheme="majorHAnsi"/>
          <w:b/>
          <w:iCs/>
        </w:rPr>
        <w:t xml:space="preserve"> and </w:t>
      </w:r>
      <w:r>
        <w:rPr>
          <w:rFonts w:asciiTheme="majorHAnsi" w:eastAsiaTheme="majorEastAsia" w:hAnsiTheme="majorHAnsi" w:cstheme="majorHAnsi"/>
          <w:b/>
          <w:iCs/>
          <w:u w:val="single"/>
        </w:rPr>
        <w:t>bioterror</w:t>
      </w:r>
      <w:r>
        <w:rPr>
          <w:rFonts w:asciiTheme="majorHAnsi" w:eastAsiaTheme="majorEastAsia" w:hAnsiTheme="majorHAnsi" w:cstheme="majorHAnsi"/>
          <w:b/>
          <w:iCs/>
        </w:rPr>
        <w:t>.</w:t>
      </w:r>
    </w:p>
    <w:p w14:paraId="581C96CB" w14:textId="77777777" w:rsidR="00A51A34" w:rsidRDefault="00A51A34" w:rsidP="00A51A34">
      <w:pPr>
        <w:rPr>
          <w:rFonts w:asciiTheme="majorHAnsi" w:hAnsiTheme="majorHAnsi" w:cstheme="majorHAnsi"/>
        </w:rPr>
      </w:pPr>
      <w:r>
        <w:rPr>
          <w:rFonts w:asciiTheme="majorHAnsi" w:hAnsiTheme="majorHAnsi" w:cstheme="majorHAnsi"/>
          <w:b/>
          <w:bCs/>
        </w:rPr>
        <w:t>Marjanovic and Feijao 20</w:t>
      </w:r>
      <w:r>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5BD1C648" w14:textId="77777777" w:rsidR="00A51A34" w:rsidRDefault="00A51A34" w:rsidP="00A51A34">
      <w:pPr>
        <w:rPr>
          <w:rFonts w:asciiTheme="majorHAnsi" w:hAnsiTheme="majorHAnsi" w:cstheme="majorHAnsi"/>
          <w:sz w:val="16"/>
        </w:rPr>
      </w:pPr>
      <w:r>
        <w:rPr>
          <w:rFonts w:asciiTheme="majorHAnsi" w:hAnsiTheme="majorHAnsi" w:cstheme="majorHAnsi"/>
          <w:sz w:val="16"/>
        </w:rPr>
        <w:t xml:space="preserve">As key actors in the healthcare innovation landscape, </w:t>
      </w:r>
      <w:r>
        <w:rPr>
          <w:rFonts w:asciiTheme="majorHAnsi" w:hAnsiTheme="majorHAnsi" w:cstheme="majorHAnsi"/>
          <w:u w:val="single"/>
        </w:rPr>
        <w:t>pharmaceutical</w:t>
      </w:r>
      <w:r>
        <w:rPr>
          <w:rFonts w:asciiTheme="majorHAnsi" w:hAnsiTheme="majorHAnsi" w:cstheme="majorHAnsi"/>
          <w:sz w:val="16"/>
        </w:rPr>
        <w:t xml:space="preserve"> and life sciences </w:t>
      </w:r>
      <w:r>
        <w:rPr>
          <w:rFonts w:asciiTheme="majorHAnsi" w:hAnsiTheme="majorHAnsi" w:cstheme="majorHAnsi"/>
          <w:u w:val="single"/>
        </w:rPr>
        <w:t>companies have been called on to develop medicines, vaccines and diagnostics for pressing public health challenges</w:t>
      </w:r>
      <w:r>
        <w:rPr>
          <w:rFonts w:asciiTheme="majorHAnsi" w:hAnsiTheme="majorHAnsi" w:cstheme="majorHAnsi"/>
          <w:sz w:val="16"/>
        </w:rPr>
        <w:t xml:space="preserve">. The COVID-19 crisis is one such challenge, but there are many others. For example, MERS, SARS, Ebola, Zika and avian and swine flu are also infectious diseases that represent public health threats. Infectious agents such as </w:t>
      </w:r>
      <w:r>
        <w:rPr>
          <w:rFonts w:asciiTheme="majorHAnsi" w:hAnsiTheme="majorHAnsi" w:cstheme="majorHAnsi"/>
          <w:highlight w:val="green"/>
          <w:u w:val="single"/>
        </w:rPr>
        <w:t>anthrax</w:t>
      </w:r>
      <w:r>
        <w:rPr>
          <w:rFonts w:asciiTheme="majorHAnsi" w:hAnsiTheme="majorHAnsi" w:cstheme="majorHAnsi"/>
          <w:u w:val="single"/>
        </w:rPr>
        <w:t xml:space="preserve">, </w:t>
      </w:r>
      <w:r>
        <w:rPr>
          <w:rFonts w:asciiTheme="majorHAnsi" w:hAnsiTheme="majorHAnsi" w:cstheme="majorHAnsi"/>
          <w:highlight w:val="green"/>
          <w:u w:val="single"/>
        </w:rPr>
        <w:t>smallpox and tularemia</w:t>
      </w:r>
      <w:r>
        <w:rPr>
          <w:rFonts w:asciiTheme="majorHAnsi" w:hAnsiTheme="majorHAnsi" w:cstheme="majorHAnsi"/>
          <w:u w:val="single"/>
        </w:rPr>
        <w:t xml:space="preserve"> could </w:t>
      </w:r>
      <w:r>
        <w:rPr>
          <w:rFonts w:asciiTheme="majorHAnsi" w:hAnsiTheme="majorHAnsi" w:cstheme="majorHAnsi"/>
          <w:highlight w:val="green"/>
          <w:u w:val="single"/>
        </w:rPr>
        <w:t>present threats</w:t>
      </w:r>
      <w:r>
        <w:rPr>
          <w:rFonts w:asciiTheme="majorHAnsi" w:hAnsiTheme="majorHAnsi" w:cstheme="majorHAnsi"/>
          <w:u w:val="single"/>
        </w:rPr>
        <w:t xml:space="preserve"> in a </w:t>
      </w:r>
      <w:r>
        <w:rPr>
          <w:rFonts w:asciiTheme="majorHAnsi" w:hAnsiTheme="majorHAnsi" w:cstheme="majorHAnsi"/>
          <w:highlight w:val="green"/>
          <w:u w:val="single"/>
        </w:rPr>
        <w:t>bioterror</w:t>
      </w:r>
      <w:r>
        <w:rPr>
          <w:rFonts w:asciiTheme="majorHAnsi" w:hAnsiTheme="majorHAnsi" w:cstheme="majorHAnsi"/>
          <w:u w:val="single"/>
        </w:rPr>
        <w:t>ism context</w:t>
      </w:r>
      <w:r>
        <w:rPr>
          <w:rFonts w:asciiTheme="majorHAnsi" w:hAnsiTheme="majorHAnsi" w:cstheme="majorHAnsi"/>
          <w:sz w:val="16"/>
        </w:rPr>
        <w:t xml:space="preserve">.1 The general threat to public health that is posed by antimicrobial resistance is also well-recognised as an area in need of pharmaceutical innovation. </w:t>
      </w:r>
      <w:r>
        <w:rPr>
          <w:rFonts w:asciiTheme="majorHAnsi" w:hAnsiTheme="majorHAnsi" w:cstheme="majorHAnsi"/>
          <w:u w:val="single"/>
        </w:rPr>
        <w:t>Innovating</w:t>
      </w:r>
      <w:r>
        <w:rPr>
          <w:rFonts w:asciiTheme="majorHAnsi" w:hAnsiTheme="majorHAnsi" w:cstheme="majorHAnsi"/>
          <w:sz w:val="16"/>
        </w:rPr>
        <w:t xml:space="preserve"> in response to these challenges </w:t>
      </w:r>
      <w:r>
        <w:rPr>
          <w:rFonts w:asciiTheme="majorHAnsi" w:hAnsiTheme="majorHAnsi" w:cstheme="majorHAnsi"/>
          <w:u w:val="single"/>
        </w:rPr>
        <w:t>does not always align well with pharmaceutical industry commercial models, shareholder expectations and competition</w:t>
      </w:r>
      <w:r>
        <w:rPr>
          <w:rFonts w:asciiTheme="majorHAnsi" w:hAnsiTheme="majorHAnsi" w:cstheme="majorHAnsi"/>
          <w:sz w:val="16"/>
        </w:rPr>
        <w:t xml:space="preserve"> within the industry. However, </w:t>
      </w:r>
      <w:r>
        <w:rPr>
          <w:rFonts w:asciiTheme="majorHAnsi" w:hAnsiTheme="majorHAnsi" w:cstheme="majorHAnsi"/>
          <w:u w:val="single"/>
        </w:rPr>
        <w:t>the expertise, networks and infrastructure that industry has</w:t>
      </w:r>
      <w:r>
        <w:rPr>
          <w:rFonts w:asciiTheme="majorHAnsi" w:hAnsiTheme="majorHAnsi" w:cstheme="majorHAnsi"/>
          <w:sz w:val="16"/>
        </w:rPr>
        <w:t xml:space="preserve"> within its reach, </w:t>
      </w:r>
      <w:r>
        <w:rPr>
          <w:rFonts w:asciiTheme="majorHAnsi" w:hAnsiTheme="majorHAnsi" w:cstheme="majorHAnsi"/>
          <w:u w:val="single"/>
        </w:rPr>
        <w:t>as well as public expectations and</w:t>
      </w:r>
      <w:r>
        <w:rPr>
          <w:rFonts w:asciiTheme="majorHAnsi" w:hAnsiTheme="majorHAnsi" w:cstheme="majorHAnsi"/>
          <w:sz w:val="16"/>
        </w:rPr>
        <w:t xml:space="preserve"> the </w:t>
      </w:r>
      <w:r>
        <w:rPr>
          <w:rFonts w:asciiTheme="majorHAnsi" w:hAnsiTheme="majorHAnsi" w:cstheme="majorHAnsi"/>
          <w:u w:val="single"/>
        </w:rPr>
        <w:t>moral imperative, make pharmaceutical companies</w:t>
      </w:r>
      <w:r>
        <w:rPr>
          <w:rFonts w:asciiTheme="majorHAnsi" w:hAnsiTheme="majorHAnsi" w:cstheme="majorHAnsi"/>
          <w:sz w:val="16"/>
        </w:rPr>
        <w:t xml:space="preserve"> and the wider life sciences sector </w:t>
      </w:r>
      <w:r>
        <w:rPr>
          <w:rFonts w:asciiTheme="majorHAnsi" w:hAnsiTheme="majorHAnsi" w:cstheme="majorHAnsi"/>
          <w:u w:val="single"/>
        </w:rPr>
        <w:t>an indispensable partner</w:t>
      </w:r>
      <w:r>
        <w:rPr>
          <w:rFonts w:asciiTheme="majorHAnsi" w:hAnsiTheme="majorHAnsi" w:cstheme="majorHAnsi"/>
          <w:sz w:val="16"/>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Pr>
          <w:rFonts w:asciiTheme="majorHAnsi" w:hAnsiTheme="majorHAnsi" w:cstheme="majorHAnsi"/>
          <w:u w:val="single"/>
        </w:rPr>
        <w:t xml:space="preserve">we are seeing </w:t>
      </w:r>
      <w:r>
        <w:rPr>
          <w:rFonts w:asciiTheme="majorHAnsi" w:hAnsiTheme="majorHAnsi" w:cstheme="majorHAnsi"/>
          <w:highlight w:val="green"/>
          <w:u w:val="single"/>
        </w:rPr>
        <w:t>industry-</w:t>
      </w:r>
      <w:r>
        <w:rPr>
          <w:rFonts w:asciiTheme="majorHAnsi" w:hAnsiTheme="majorHAnsi" w:cstheme="majorHAnsi"/>
          <w:u w:val="single"/>
        </w:rPr>
        <w:t xml:space="preserve">wide </w:t>
      </w:r>
      <w:r>
        <w:rPr>
          <w:rFonts w:asciiTheme="majorHAnsi" w:hAnsiTheme="majorHAnsi" w:cstheme="majorHAnsi"/>
          <w:highlight w:val="green"/>
          <w:u w:val="single"/>
        </w:rPr>
        <w:t xml:space="preserve">efforts </w:t>
      </w:r>
      <w:r>
        <w:rPr>
          <w:rFonts w:asciiTheme="majorHAnsi" w:hAnsiTheme="majorHAnsi" w:cstheme="majorHAnsi"/>
          <w:u w:val="single"/>
        </w:rPr>
        <w:t>unfold at unprecedented scale and pace.</w:t>
      </w:r>
      <w:r>
        <w:rPr>
          <w:rFonts w:asciiTheme="majorHAnsi" w:hAnsiTheme="majorHAnsi" w:cstheme="majorHAnsi"/>
          <w:sz w:val="16"/>
        </w:rPr>
        <w:t xml:space="preserve"> Whereas there is always scope for more activity, </w:t>
      </w:r>
      <w:r>
        <w:rPr>
          <w:rFonts w:asciiTheme="majorHAnsi" w:hAnsiTheme="majorHAnsi" w:cstheme="majorHAnsi"/>
          <w:u w:val="single"/>
        </w:rPr>
        <w:t xml:space="preserve">industry is currently </w:t>
      </w:r>
      <w:r>
        <w:rPr>
          <w:rFonts w:asciiTheme="majorHAnsi" w:hAnsiTheme="majorHAnsi" w:cstheme="majorHAnsi"/>
          <w:highlight w:val="green"/>
          <w:u w:val="single"/>
        </w:rPr>
        <w:t>contributing in a variety of ways</w:t>
      </w:r>
      <w:r>
        <w:rPr>
          <w:rFonts w:asciiTheme="majorHAnsi" w:hAnsiTheme="majorHAnsi" w:cstheme="majorHAnsi"/>
          <w:u w:val="single"/>
        </w:rPr>
        <w:t xml:space="preserve">. Examples include </w:t>
      </w:r>
      <w:r>
        <w:rPr>
          <w:rFonts w:asciiTheme="majorHAnsi" w:hAnsiTheme="majorHAnsi" w:cstheme="majorHAnsi"/>
          <w:highlight w:val="green"/>
          <w:u w:val="single"/>
        </w:rPr>
        <w:t>pharmaceutical companies donating existing compounds</w:t>
      </w:r>
      <w:r>
        <w:rPr>
          <w:rFonts w:asciiTheme="majorHAnsi" w:hAnsiTheme="majorHAnsi" w:cstheme="majorHAnsi"/>
          <w:u w:val="single"/>
        </w:rPr>
        <w:t xml:space="preserve"> to assess their utility</w:t>
      </w:r>
      <w:r>
        <w:rPr>
          <w:rFonts w:asciiTheme="majorHAnsi" w:hAnsiTheme="majorHAnsi" w:cstheme="majorHAnsi"/>
          <w:sz w:val="16"/>
        </w:rPr>
        <w:t xml:space="preserve"> in the fight against COVID19; </w:t>
      </w:r>
      <w:r>
        <w:rPr>
          <w:rFonts w:asciiTheme="majorHAnsi" w:hAnsiTheme="majorHAnsi" w:cstheme="majorHAnsi"/>
          <w:highlight w:val="green"/>
          <w:u w:val="single"/>
        </w:rPr>
        <w:t>screening existing compound libraries</w:t>
      </w:r>
      <w:r>
        <w:rPr>
          <w:rFonts w:asciiTheme="majorHAnsi" w:hAnsiTheme="majorHAnsi" w:cstheme="majorHAnsi"/>
          <w:u w:val="single"/>
        </w:rPr>
        <w:t xml:space="preserve"> in-house or with partners to see if they can be repurposed; </w:t>
      </w:r>
      <w:r>
        <w:rPr>
          <w:rFonts w:asciiTheme="majorHAnsi" w:hAnsiTheme="majorHAnsi" w:cstheme="majorHAnsi"/>
          <w:highlight w:val="green"/>
          <w:u w:val="single"/>
        </w:rPr>
        <w:t>accelerating trials</w:t>
      </w:r>
      <w:r>
        <w:rPr>
          <w:rFonts w:asciiTheme="majorHAnsi" w:hAnsiTheme="majorHAnsi" w:cstheme="majorHAnsi"/>
          <w:sz w:val="16"/>
        </w:rPr>
        <w:t xml:space="preserve"> for potentially effective medicine or vaccine candidates; </w:t>
      </w:r>
      <w:r>
        <w:rPr>
          <w:rFonts w:asciiTheme="majorHAnsi" w:hAnsiTheme="majorHAnsi" w:cstheme="majorHAnsi"/>
          <w:u w:val="single"/>
        </w:rPr>
        <w:t xml:space="preserve">and in some cases </w:t>
      </w:r>
      <w:r>
        <w:rPr>
          <w:rFonts w:asciiTheme="majorHAnsi" w:hAnsiTheme="majorHAnsi" w:cstheme="majorHAnsi"/>
          <w:highlight w:val="green"/>
          <w:u w:val="single"/>
        </w:rPr>
        <w:t>rapidly accelerating in-house r</w:t>
      </w:r>
      <w:r>
        <w:rPr>
          <w:rFonts w:asciiTheme="majorHAnsi" w:hAnsiTheme="majorHAnsi" w:cstheme="majorHAnsi"/>
          <w:u w:val="single"/>
        </w:rPr>
        <w:t xml:space="preserve">esearch </w:t>
      </w:r>
      <w:r>
        <w:rPr>
          <w:rFonts w:asciiTheme="majorHAnsi" w:hAnsiTheme="majorHAnsi" w:cstheme="majorHAnsi"/>
          <w:highlight w:val="green"/>
          <w:u w:val="single"/>
        </w:rPr>
        <w:t>and</w:t>
      </w:r>
      <w:r>
        <w:rPr>
          <w:rFonts w:asciiTheme="majorHAnsi" w:hAnsiTheme="majorHAnsi" w:cstheme="majorHAnsi"/>
          <w:u w:val="single"/>
        </w:rPr>
        <w:t xml:space="preserve"> </w:t>
      </w:r>
      <w:r>
        <w:rPr>
          <w:rFonts w:asciiTheme="majorHAnsi" w:hAnsiTheme="majorHAnsi" w:cstheme="majorHAnsi"/>
          <w:highlight w:val="green"/>
          <w:u w:val="single"/>
        </w:rPr>
        <w:t>d</w:t>
      </w:r>
      <w:r>
        <w:rPr>
          <w:rFonts w:asciiTheme="majorHAnsi" w:hAnsiTheme="majorHAnsi" w:cstheme="majorHAnsi"/>
          <w:u w:val="single"/>
        </w:rPr>
        <w:t xml:space="preserve">evelopment </w:t>
      </w:r>
      <w:r>
        <w:rPr>
          <w:rFonts w:asciiTheme="majorHAnsi" w:hAnsiTheme="majorHAnsi" w:cstheme="majorHAnsi"/>
          <w:sz w:val="16"/>
        </w:rPr>
        <w:t xml:space="preserve">to discover new treatments or vaccine agents and develop diagnostics tests.3,4 </w:t>
      </w:r>
      <w:r>
        <w:rPr>
          <w:rFonts w:asciiTheme="majorHAnsi" w:hAnsiTheme="majorHAnsi" w:cstheme="majorHAnsi"/>
          <w:u w:val="single"/>
        </w:rPr>
        <w:t>Pharmaceutical companies are collaborating</w:t>
      </w:r>
      <w:r>
        <w:rPr>
          <w:rFonts w:asciiTheme="majorHAnsi" w:hAnsiTheme="majorHAnsi" w:cstheme="majorHAnsi"/>
          <w:sz w:val="16"/>
        </w:rPr>
        <w:t xml:space="preserve"> with each other in some of these efforts </w:t>
      </w:r>
      <w:r>
        <w:rPr>
          <w:rFonts w:asciiTheme="majorHAnsi" w:hAnsiTheme="majorHAnsi" w:cstheme="majorHAnsi"/>
          <w:u w:val="single"/>
        </w:rPr>
        <w:t>and participating in global R&amp;D partnerships</w:t>
      </w:r>
      <w:r>
        <w:rPr>
          <w:rFonts w:asciiTheme="majorHAnsi" w:hAnsiTheme="majorHAnsi" w:cstheme="majorHAnsi"/>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Pr>
          <w:rFonts w:asciiTheme="majorHAnsi" w:hAnsiTheme="majorHAnsi" w:cstheme="majorHAnsi"/>
          <w:u w:val="single"/>
        </w:rPr>
        <w:t>there are likely to be relatively few companies that are ‘commercial’ winners</w:t>
      </w:r>
      <w:r>
        <w:rPr>
          <w:rFonts w:asciiTheme="majorHAnsi" w:hAnsiTheme="majorHAnsi" w:cstheme="majorHAnsi"/>
          <w:sz w:val="16"/>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Pr>
          <w:rFonts w:asciiTheme="majorHAnsi" w:hAnsiTheme="majorHAnsi" w:cstheme="majorHAnsi"/>
          <w:u w:val="single"/>
        </w:rPr>
        <w:t>in the United States AbbVie has waived intellectual property rights for an existing combination product that is being tested for therapeutic potential against COVID-19</w:t>
      </w:r>
      <w:r>
        <w:rPr>
          <w:rFonts w:asciiTheme="majorHAnsi" w:hAnsiTheme="majorHAnsi" w:cstheme="majorHAnsi"/>
          <w:sz w:val="16"/>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Pr>
          <w:rFonts w:asciiTheme="majorHAnsi" w:hAnsiTheme="majorHAnsi" w:cstheme="majorHAnsi"/>
          <w:highlight w:val="green"/>
          <w:u w:val="single"/>
        </w:rPr>
        <w:t>Many public health threats</w:t>
      </w:r>
      <w:r>
        <w:rPr>
          <w:rFonts w:asciiTheme="majorHAnsi" w:hAnsiTheme="majorHAnsi" w:cstheme="majorHAnsi"/>
          <w:u w:val="single"/>
        </w:rPr>
        <w:t xml:space="preserve"> (</w:t>
      </w:r>
      <w:r>
        <w:rPr>
          <w:rFonts w:asciiTheme="majorHAnsi" w:hAnsiTheme="majorHAnsi" w:cstheme="majorHAnsi"/>
          <w:highlight w:val="green"/>
          <w:u w:val="single"/>
        </w:rPr>
        <w:t>including</w:t>
      </w:r>
      <w:r>
        <w:rPr>
          <w:rFonts w:asciiTheme="majorHAnsi" w:hAnsiTheme="majorHAnsi" w:cstheme="majorHAnsi"/>
          <w:u w:val="single"/>
        </w:rPr>
        <w:t xml:space="preserve"> those associated with other infectious diseases, </w:t>
      </w:r>
      <w:r>
        <w:rPr>
          <w:rFonts w:asciiTheme="majorHAnsi" w:hAnsiTheme="majorHAnsi" w:cstheme="majorHAnsi"/>
          <w:highlight w:val="green"/>
          <w:u w:val="single"/>
        </w:rPr>
        <w:t>bioterrorism</w:t>
      </w:r>
      <w:r>
        <w:rPr>
          <w:rFonts w:asciiTheme="majorHAnsi" w:hAnsiTheme="majorHAnsi" w:cstheme="majorHAnsi"/>
          <w:u w:val="single"/>
        </w:rPr>
        <w:t xml:space="preserve"> </w:t>
      </w:r>
      <w:r>
        <w:rPr>
          <w:rFonts w:asciiTheme="majorHAnsi" w:hAnsiTheme="majorHAnsi" w:cstheme="majorHAnsi"/>
          <w:highlight w:val="green"/>
          <w:u w:val="single"/>
        </w:rPr>
        <w:t>agents</w:t>
      </w:r>
      <w:r>
        <w:rPr>
          <w:rFonts w:asciiTheme="majorHAnsi" w:hAnsiTheme="majorHAnsi" w:cstheme="majorHAnsi"/>
          <w:u w:val="single"/>
        </w:rPr>
        <w:t xml:space="preserve"> and antimicrobial resistance) </w:t>
      </w:r>
      <w:r>
        <w:rPr>
          <w:rFonts w:asciiTheme="majorHAnsi" w:hAnsiTheme="majorHAnsi" w:cstheme="majorHAnsi"/>
          <w:highlight w:val="green"/>
          <w:u w:val="single"/>
        </w:rPr>
        <w:t>are urgently in need of pharma</w:t>
      </w:r>
      <w:r>
        <w:rPr>
          <w:rFonts w:asciiTheme="majorHAnsi" w:hAnsiTheme="majorHAnsi" w:cstheme="majorHAnsi"/>
          <w:u w:val="single"/>
        </w:rPr>
        <w:t xml:space="preserve">ceutical </w:t>
      </w:r>
      <w:r>
        <w:rPr>
          <w:rFonts w:asciiTheme="majorHAnsi" w:hAnsiTheme="majorHAnsi" w:cstheme="majorHAnsi"/>
          <w:highlight w:val="green"/>
          <w:u w:val="single"/>
        </w:rPr>
        <w:t>innovation</w:t>
      </w:r>
      <w:r>
        <w:rPr>
          <w:rFonts w:asciiTheme="majorHAnsi" w:hAnsiTheme="majorHAnsi" w:cstheme="majorHAnsi"/>
          <w:sz w:val="16"/>
        </w:rPr>
        <w:t xml:space="preserve">, even if their impacts are not as visible to society as COVID-19 is in the immediate term. </w:t>
      </w:r>
      <w:r>
        <w:rPr>
          <w:rFonts w:asciiTheme="majorHAnsi" w:hAnsiTheme="majorHAnsi" w:cstheme="majorHAnsi"/>
          <w:u w:val="single"/>
        </w:rPr>
        <w:t>The pharmaceutical industry has responded to previous public health emergencies associated with infectious disease in recent times – for example</w:t>
      </w:r>
      <w:r>
        <w:rPr>
          <w:rFonts w:asciiTheme="majorHAnsi" w:hAnsiTheme="majorHAnsi" w:cstheme="majorHAnsi"/>
          <w:sz w:val="16"/>
        </w:rPr>
        <w:t xml:space="preserve"> those associated with </w:t>
      </w:r>
      <w:r>
        <w:rPr>
          <w:rFonts w:asciiTheme="majorHAnsi" w:hAnsiTheme="majorHAnsi" w:cstheme="majorHAnsi"/>
          <w:u w:val="single"/>
        </w:rPr>
        <w:t>Ebola and Zika</w:t>
      </w:r>
      <w:r>
        <w:rPr>
          <w:rFonts w:asciiTheme="majorHAnsi" w:hAnsiTheme="majorHAnsi" w:cstheme="majorHAnsi"/>
          <w:sz w:val="16"/>
        </w:rPr>
        <w:t xml:space="preserve"> outbreaks.11 However, </w:t>
      </w:r>
      <w:r>
        <w:rPr>
          <w:rFonts w:asciiTheme="majorHAnsi" w:hAnsiTheme="majorHAnsi" w:cstheme="majorHAnsi"/>
          <w:u w:val="single"/>
        </w:rPr>
        <w:t>it has done so to a lesser scale than for COVID-19 and with contributions from fewer companies</w:t>
      </w:r>
      <w:r>
        <w:rPr>
          <w:rFonts w:asciiTheme="majorHAnsi" w:hAnsiTheme="majorHAnsi" w:cstheme="majorHAnsi"/>
          <w:sz w:val="16"/>
        </w:rPr>
        <w:t xml:space="preserve">. Similarly, </w:t>
      </w:r>
      <w:r>
        <w:rPr>
          <w:rFonts w:asciiTheme="majorHAnsi" w:hAnsiTheme="majorHAnsi" w:cstheme="majorHAnsi"/>
          <w:u w:val="single"/>
        </w:rPr>
        <w:t>levels of activity in response to the threat of antimicrobial resistance are still low</w:t>
      </w:r>
      <w:r>
        <w:rPr>
          <w:rFonts w:asciiTheme="majorHAnsi" w:hAnsiTheme="majorHAnsi" w:cstheme="majorHAnsi"/>
          <w:sz w:val="16"/>
        </w:rPr>
        <w:t xml:space="preserve">.12 There are important policy questions as to whether – and how – industry could engage with such public health threats to an even greater extent under improved innovation conditions. </w:t>
      </w:r>
    </w:p>
    <w:p w14:paraId="19B09E83" w14:textId="77777777" w:rsidR="00A51A34" w:rsidRDefault="00A51A34" w:rsidP="00A51A34">
      <w:pPr>
        <w:rPr>
          <w:rFonts w:asciiTheme="majorHAnsi" w:hAnsiTheme="majorHAnsi" w:cstheme="majorHAnsi"/>
          <w:sz w:val="16"/>
        </w:rPr>
      </w:pPr>
    </w:p>
    <w:p w14:paraId="27BDBFB7" w14:textId="77777777" w:rsidR="00A51A34" w:rsidRDefault="00A51A34" w:rsidP="00A51A34">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Bioterror causes extinction.</w:t>
      </w:r>
    </w:p>
    <w:p w14:paraId="357084D5" w14:textId="77777777" w:rsidR="00A51A34" w:rsidRDefault="00A51A34" w:rsidP="00A51A34">
      <w:pPr>
        <w:rPr>
          <w:rFonts w:asciiTheme="majorHAnsi" w:hAnsiTheme="majorHAnsi" w:cstheme="majorHAnsi"/>
        </w:rPr>
      </w:pPr>
      <w:r>
        <w:rPr>
          <w:rFonts w:asciiTheme="majorHAnsi" w:eastAsia="Cambria" w:hAnsiTheme="majorHAnsi" w:cstheme="majorHAnsi"/>
          <w:b/>
          <w:bCs/>
        </w:rPr>
        <w:t>Millett &amp; Snyder-Beattie ‘17</w:t>
      </w:r>
      <w:r>
        <w:rPr>
          <w:rFonts w:asciiTheme="majorHAnsi" w:eastAsia="Cambria" w:hAnsiTheme="majorHAnsi" w:cstheme="majorHAnsi"/>
          <w:szCs w:val="16"/>
        </w:rPr>
        <w:t xml:space="preserve"> </w:t>
      </w:r>
      <w:r>
        <w:rPr>
          <w:rFonts w:asciiTheme="majorHAnsi" w:hAnsiTheme="majorHAnsi" w:cstheme="majorHAnsi"/>
        </w:rPr>
        <w:t xml:space="preserve">[(Piers Millett: </w:t>
      </w:r>
      <w:r>
        <w:rPr>
          <w:rFonts w:asciiTheme="majorHAnsi" w:eastAsia="Cambria" w:hAnsiTheme="majorHAnsi" w:cstheme="majorHAnsi"/>
          <w:szCs w:val="16"/>
        </w:rPr>
        <w:t>Ph.D., Senior Research Fellow, Future of Humanity Institute, University of Oxford</w:t>
      </w:r>
      <w:r>
        <w:rPr>
          <w:rFonts w:asciiTheme="majorHAnsi" w:hAnsiTheme="majorHAnsi" w:cstheme="majorHAnsi"/>
        </w:rPr>
        <w:t xml:space="preserve">. Andrew Snyder-Beattie: </w:t>
      </w:r>
      <w:r>
        <w:rPr>
          <w:rFonts w:asciiTheme="majorHAnsi" w:eastAsia="Cambria" w:hAnsiTheme="majorHAnsi" w:cstheme="majorHAnsi"/>
          <w:szCs w:val="16"/>
        </w:rPr>
        <w:t>M.S., Director of Research, Future of Humanity Institute, University of Oxford.</w:t>
      </w:r>
      <w:r>
        <w:rPr>
          <w:rFonts w:asciiTheme="majorHAnsi" w:hAnsiTheme="majorHAnsi" w:cstheme="majorHAnsi"/>
        </w:rPr>
        <w:t>) "</w:t>
      </w:r>
      <w:r>
        <w:rPr>
          <w:rFonts w:asciiTheme="majorHAnsi" w:eastAsia="Cambria" w:hAnsiTheme="majorHAnsi" w:cstheme="majorHAnsi"/>
          <w:szCs w:val="16"/>
        </w:rPr>
        <w:t xml:space="preserve"> Existential Risk and Cost-Effective Biosecurity</w:t>
      </w:r>
      <w:r>
        <w:rPr>
          <w:rFonts w:asciiTheme="majorHAnsi" w:hAnsiTheme="majorHAnsi" w:cstheme="majorHAnsi"/>
        </w:rPr>
        <w:t xml:space="preserve">," </w:t>
      </w:r>
      <w:r>
        <w:rPr>
          <w:rFonts w:asciiTheme="majorHAnsi" w:eastAsia="Cambria" w:hAnsiTheme="majorHAnsi" w:cstheme="majorHAnsi"/>
          <w:szCs w:val="16"/>
        </w:rPr>
        <w:t>Health Security, 15(4), 08-01-2017, https://www.liebertpub.com/doi/full/10.1089/hs.2017.0028</w:t>
      </w:r>
      <w:r>
        <w:rPr>
          <w:rFonts w:asciiTheme="majorHAnsi" w:hAnsiTheme="majorHAnsi" w:cstheme="majorHAnsi"/>
        </w:rPr>
        <w:t>] TDI</w:t>
      </w:r>
    </w:p>
    <w:p w14:paraId="38A49F72" w14:textId="77777777" w:rsidR="00A51A34" w:rsidRDefault="00A51A34" w:rsidP="00A51A34">
      <w:pPr>
        <w:shd w:val="clear" w:color="auto" w:fill="FFFFFF"/>
        <w:rPr>
          <w:rFonts w:eastAsia="Cambria"/>
          <w:sz w:val="16"/>
        </w:rPr>
      </w:pPr>
      <w:r>
        <w:rPr>
          <w:rFonts w:eastAsia="Cambria"/>
          <w:sz w:val="16"/>
        </w:rPr>
        <w:t>In the decades to come, </w:t>
      </w:r>
      <w:r>
        <w:rPr>
          <w:rFonts w:eastAsia="Cambria"/>
          <w:highlight w:val="green"/>
          <w:u w:val="single"/>
        </w:rPr>
        <w:t>advanced bioweapons</w:t>
      </w:r>
      <w:r>
        <w:rPr>
          <w:rFonts w:eastAsia="Cambria"/>
          <w:u w:val="single"/>
        </w:rPr>
        <w:t> could </w:t>
      </w:r>
      <w:r>
        <w:rPr>
          <w:rFonts w:eastAsia="Cambria"/>
          <w:b/>
          <w:iCs/>
          <w:highlight w:val="green"/>
          <w:u w:val="single"/>
        </w:rPr>
        <w:t>threaten human existence</w:t>
      </w:r>
      <w:r>
        <w:rPr>
          <w:rFonts w:eastAsia="Cambria"/>
          <w:sz w:val="16"/>
        </w:rPr>
        <w:t>. Al</w:t>
      </w:r>
      <w:r>
        <w:rPr>
          <w:rFonts w:eastAsia="Cambria"/>
          <w:u w:val="single"/>
        </w:rPr>
        <w:t>though</w:t>
      </w:r>
      <w:r>
        <w:rPr>
          <w:rFonts w:eastAsia="Cambria"/>
          <w:sz w:val="16"/>
        </w:rPr>
        <w:t> the </w:t>
      </w:r>
      <w:r>
        <w:rPr>
          <w:rFonts w:eastAsia="Cambria"/>
          <w:b/>
          <w:iCs/>
          <w:u w:val="single"/>
        </w:rPr>
        <w:t>probability</w:t>
      </w:r>
      <w:r>
        <w:rPr>
          <w:rFonts w:eastAsia="Cambria"/>
          <w:sz w:val="16"/>
        </w:rPr>
        <w:t> of human extinction from bioweapons </w:t>
      </w:r>
      <w:r>
        <w:rPr>
          <w:rFonts w:eastAsia="Cambria"/>
          <w:b/>
          <w:iCs/>
          <w:u w:val="single"/>
        </w:rPr>
        <w:t>may</w:t>
      </w:r>
      <w:r>
        <w:rPr>
          <w:rFonts w:eastAsia="Cambria"/>
          <w:u w:val="single"/>
        </w:rPr>
        <w:t xml:space="preserve"> be low, </w:t>
      </w:r>
      <w:r>
        <w:rPr>
          <w:rFonts w:eastAsia="Cambria"/>
          <w:highlight w:val="green"/>
          <w:u w:val="single"/>
        </w:rPr>
        <w:t>the</w:t>
      </w:r>
      <w:r>
        <w:rPr>
          <w:rFonts w:eastAsia="Cambria"/>
          <w:u w:val="single"/>
        </w:rPr>
        <w:t xml:space="preserve"> </w:t>
      </w:r>
      <w:r>
        <w:rPr>
          <w:rFonts w:eastAsia="Cambria"/>
          <w:b/>
          <w:iCs/>
          <w:u w:val="single"/>
        </w:rPr>
        <w:t>expected </w:t>
      </w:r>
      <w:r>
        <w:rPr>
          <w:rFonts w:eastAsia="Cambria"/>
          <w:b/>
          <w:iCs/>
          <w:highlight w:val="green"/>
          <w:u w:val="single"/>
        </w:rPr>
        <w:t>value</w:t>
      </w:r>
      <w:r>
        <w:rPr>
          <w:rFonts w:eastAsia="Cambria"/>
          <w:highlight w:val="green"/>
          <w:u w:val="single"/>
        </w:rPr>
        <w:t xml:space="preserve"> of </w:t>
      </w:r>
      <w:r>
        <w:rPr>
          <w:rFonts w:eastAsia="Cambria"/>
          <w:b/>
          <w:iCs/>
          <w:highlight w:val="green"/>
          <w:u w:val="single"/>
        </w:rPr>
        <w:t>reducing</w:t>
      </w:r>
      <w:r>
        <w:rPr>
          <w:rFonts w:eastAsia="Cambria"/>
          <w:sz w:val="16"/>
        </w:rPr>
        <w:t xml:space="preserve"> the </w:t>
      </w:r>
      <w:r>
        <w:rPr>
          <w:rFonts w:eastAsia="Cambria"/>
          <w:highlight w:val="green"/>
          <w:u w:val="single"/>
        </w:rPr>
        <w:t>risk could </w:t>
      </w:r>
      <w:r>
        <w:rPr>
          <w:rFonts w:eastAsia="Cambria"/>
          <w:b/>
          <w:iCs/>
          <w:highlight w:val="green"/>
          <w:u w:val="single"/>
        </w:rPr>
        <w:t>still</w:t>
      </w:r>
      <w:r>
        <w:rPr>
          <w:rFonts w:eastAsia="Cambria"/>
          <w:highlight w:val="green"/>
          <w:u w:val="single"/>
        </w:rPr>
        <w:t> be </w:t>
      </w:r>
      <w:r>
        <w:rPr>
          <w:rFonts w:eastAsia="Cambria"/>
          <w:b/>
          <w:iCs/>
          <w:highlight w:val="green"/>
          <w:u w:val="single"/>
        </w:rPr>
        <w:t>large</w:t>
      </w:r>
      <w:r>
        <w:rPr>
          <w:rFonts w:eastAsia="Cambria"/>
          <w:highlight w:val="green"/>
          <w:u w:val="single"/>
        </w:rPr>
        <w:t>, since</w:t>
      </w:r>
      <w:r>
        <w:rPr>
          <w:rFonts w:eastAsia="Cambria"/>
          <w:sz w:val="16"/>
        </w:rPr>
        <w:t xml:space="preserve"> such </w:t>
      </w:r>
      <w:r>
        <w:rPr>
          <w:rFonts w:eastAsia="Cambria"/>
          <w:highlight w:val="green"/>
          <w:u w:val="single"/>
        </w:rPr>
        <w:t>risks jeopardize</w:t>
      </w:r>
      <w:r>
        <w:rPr>
          <w:rFonts w:eastAsia="Cambria"/>
          <w:sz w:val="16"/>
        </w:rPr>
        <w:t xml:space="preserve"> the existence of </w:t>
      </w:r>
      <w:r>
        <w:rPr>
          <w:rFonts w:eastAsia="Cambria"/>
          <w:b/>
          <w:iCs/>
          <w:highlight w:val="green"/>
          <w:u w:val="single"/>
        </w:rPr>
        <w:t>all future generations</w:t>
      </w:r>
      <w:r>
        <w:rPr>
          <w:rFonts w:eastAsia="Cambria"/>
          <w:sz w:val="16"/>
        </w:rPr>
        <w:t>. We provide an overview of biotechnological extinction risk, make some rough initial estimates for how severe the risks might be, and compare the cost-effectiveness of reducing these extinction-level risks with existing biosecurity work. We find that </w:t>
      </w:r>
      <w:r>
        <w:rPr>
          <w:rFonts w:eastAsia="Cambria"/>
          <w:highlight w:val="green"/>
          <w:u w:val="single"/>
        </w:rPr>
        <w:t xml:space="preserve">reducing </w:t>
      </w:r>
      <w:r>
        <w:rPr>
          <w:rFonts w:eastAsia="Cambria"/>
          <w:u w:val="single"/>
        </w:rPr>
        <w:t xml:space="preserve">human </w:t>
      </w:r>
      <w:r>
        <w:rPr>
          <w:rFonts w:eastAsia="Cambria"/>
          <w:highlight w:val="green"/>
          <w:u w:val="single"/>
        </w:rPr>
        <w:t xml:space="preserve">extinction </w:t>
      </w:r>
      <w:r>
        <w:rPr>
          <w:rFonts w:eastAsia="Cambria"/>
          <w:u w:val="single"/>
        </w:rPr>
        <w:t>risk can be</w:t>
      </w:r>
      <w:r>
        <w:rPr>
          <w:rFonts w:eastAsia="Cambria"/>
          <w:highlight w:val="green"/>
          <w:u w:val="single"/>
        </w:rPr>
        <w:t xml:space="preserve"> more cost-effective than </w:t>
      </w:r>
      <w:r>
        <w:rPr>
          <w:rFonts w:eastAsia="Cambria"/>
          <w:u w:val="single"/>
        </w:rPr>
        <w:t xml:space="preserve">reducing </w:t>
      </w:r>
      <w:r>
        <w:rPr>
          <w:rFonts w:eastAsia="Cambria"/>
          <w:highlight w:val="green"/>
          <w:u w:val="single"/>
        </w:rPr>
        <w:t>smaller-scale risks</w:t>
      </w:r>
      <w:r>
        <w:rPr>
          <w:rFonts w:eastAsia="Cambria"/>
          <w:u w:val="single"/>
        </w:rPr>
        <w:t>, even when using conservative estimates. This suggests that the risks are not low enough to ignore and that more ought to be done to prevent the worst-case scenarios.</w:t>
      </w:r>
      <w:r>
        <w:rPr>
          <w:rFonts w:eastAsia="Cambria"/>
          <w:sz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Pr>
          <w:rFonts w:eastAsia="Cambria"/>
          <w:u w:val="single"/>
        </w:rPr>
        <w:t>the expected value of reducing these risks is large, especially since such risks jeopardize the existence of all future human lives.</w:t>
      </w:r>
      <w:r>
        <w:rPr>
          <w:rFonts w:eastAsia="Cambria"/>
          <w:sz w:val="16"/>
        </w:rPr>
        <w:t> </w:t>
      </w:r>
      <w:r>
        <w:rPr>
          <w:rFonts w:eastAsia="Cambria"/>
          <w:b/>
          <w:iCs/>
          <w:highlight w:val="green"/>
          <w:u w:val="single"/>
        </w:rPr>
        <w:t>Historically</w:t>
      </w:r>
      <w:r>
        <w:rPr>
          <w:rFonts w:eastAsia="Cambria"/>
          <w:b/>
          <w:iCs/>
          <w:u w:val="single"/>
        </w:rPr>
        <w:t xml:space="preserve">, disease events have been </w:t>
      </w:r>
      <w:r>
        <w:rPr>
          <w:rFonts w:eastAsia="Cambria"/>
          <w:b/>
          <w:iCs/>
          <w:highlight w:val="green"/>
          <w:u w:val="single"/>
        </w:rPr>
        <w:t>responsible for the greatest death tolls</w:t>
      </w:r>
      <w:r>
        <w:rPr>
          <w:rFonts w:eastAsia="Cambria"/>
          <w:u w:val="single"/>
        </w:rPr>
        <w:t> on humanity</w:t>
      </w:r>
      <w:r>
        <w:rPr>
          <w:rFonts w:eastAsia="Cambria"/>
          <w:sz w:val="16"/>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Pr>
          <w:rFonts w:eastAsia="Cambria"/>
          <w:u w:val="single"/>
        </w:rPr>
        <w:t>a future pandemic could result in outright human extinction or the irreversible collapse of civilization</w:t>
      </w:r>
      <w:r>
        <w:rPr>
          <w:rFonts w:eastAsia="Cambria"/>
          <w:sz w:val="16"/>
        </w:rPr>
        <w:t>. </w:t>
      </w:r>
      <w:r>
        <w:rPr>
          <w:rFonts w:eastAsia="Cambria"/>
          <w:u w:val="single"/>
        </w:rPr>
        <w:t>A </w:t>
      </w:r>
      <w:r>
        <w:rPr>
          <w:rFonts w:eastAsia="Cambria"/>
          <w:highlight w:val="green"/>
          <w:u w:val="single"/>
        </w:rPr>
        <w:t>skeptic</w:t>
      </w:r>
      <w:r>
        <w:rPr>
          <w:rFonts w:eastAsia="Cambria"/>
          <w:u w:val="single"/>
        </w:rPr>
        <w:t> would have many good reasons to </w:t>
      </w:r>
      <w:r>
        <w:rPr>
          <w:rFonts w:eastAsia="Cambria"/>
          <w:highlight w:val="green"/>
          <w:u w:val="single"/>
        </w:rPr>
        <w:t>think</w:t>
      </w:r>
      <w:r>
        <w:rPr>
          <w:rFonts w:eastAsia="Cambria"/>
          <w:u w:val="single"/>
        </w:rPr>
        <w:t> that existential risk from disease is </w:t>
      </w:r>
      <w:r>
        <w:rPr>
          <w:rFonts w:eastAsia="Cambria"/>
          <w:highlight w:val="green"/>
          <w:u w:val="single"/>
        </w:rPr>
        <w:t>unlikely</w:t>
      </w:r>
      <w:r>
        <w:rPr>
          <w:rFonts w:eastAsia="Cambria"/>
          <w:u w:val="single"/>
        </w:rPr>
        <w:t>. Such a disease would need </w:t>
      </w:r>
      <w:r>
        <w:rPr>
          <w:rFonts w:eastAsia="Cambria"/>
          <w:highlight w:val="green"/>
          <w:u w:val="single"/>
        </w:rPr>
        <w:t>to spread</w:t>
      </w:r>
      <w:r>
        <w:rPr>
          <w:rFonts w:eastAsia="Cambria"/>
          <w:u w:val="single"/>
        </w:rPr>
        <w:t> worldwide </w:t>
      </w:r>
      <w:r>
        <w:rPr>
          <w:rFonts w:eastAsia="Cambria"/>
          <w:highlight w:val="green"/>
          <w:u w:val="single"/>
        </w:rPr>
        <w:t>to </w:t>
      </w:r>
      <w:r>
        <w:rPr>
          <w:rFonts w:eastAsia="Cambria"/>
          <w:b/>
          <w:iCs/>
          <w:highlight w:val="green"/>
          <w:u w:val="single"/>
        </w:rPr>
        <w:t>remote populations</w:t>
      </w:r>
      <w:r>
        <w:rPr>
          <w:rFonts w:eastAsia="Cambria"/>
          <w:u w:val="single"/>
        </w:rPr>
        <w:t>, </w:t>
      </w:r>
      <w:r>
        <w:rPr>
          <w:rFonts w:eastAsia="Cambria"/>
          <w:highlight w:val="green"/>
          <w:u w:val="single"/>
        </w:rPr>
        <w:t>overcome</w:t>
      </w:r>
      <w:r>
        <w:rPr>
          <w:rFonts w:eastAsia="Cambria"/>
          <w:u w:val="single"/>
        </w:rPr>
        <w:t> </w:t>
      </w:r>
      <w:r>
        <w:rPr>
          <w:rFonts w:eastAsia="Cambria"/>
          <w:b/>
          <w:iCs/>
          <w:u w:val="single"/>
        </w:rPr>
        <w:t>rare </w:t>
      </w:r>
      <w:r>
        <w:rPr>
          <w:rFonts w:eastAsia="Cambria"/>
          <w:b/>
          <w:iCs/>
          <w:highlight w:val="green"/>
          <w:u w:val="single"/>
        </w:rPr>
        <w:t>genetic resistances</w:t>
      </w:r>
      <w:r>
        <w:rPr>
          <w:rFonts w:eastAsia="Cambria"/>
          <w:u w:val="single"/>
        </w:rPr>
        <w:t>, and </w:t>
      </w:r>
      <w:r>
        <w:rPr>
          <w:rFonts w:eastAsia="Cambria"/>
          <w:b/>
          <w:iCs/>
          <w:highlight w:val="green"/>
          <w:u w:val="single"/>
        </w:rPr>
        <w:t>evade detection</w:t>
      </w:r>
      <w:r>
        <w:rPr>
          <w:rFonts w:eastAsia="Cambria"/>
          <w:u w:val="single"/>
        </w:rPr>
        <w:t>, cures, </w:t>
      </w:r>
      <w:r>
        <w:rPr>
          <w:rFonts w:eastAsia="Cambria"/>
          <w:highlight w:val="green"/>
          <w:u w:val="single"/>
        </w:rPr>
        <w:t xml:space="preserve">and </w:t>
      </w:r>
      <w:r>
        <w:rPr>
          <w:rFonts w:eastAsia="Cambria"/>
          <w:b/>
          <w:iCs/>
          <w:highlight w:val="green"/>
          <w:u w:val="single"/>
        </w:rPr>
        <w:t>countermeasures</w:t>
      </w:r>
      <w:r>
        <w:rPr>
          <w:rFonts w:eastAsia="Cambria"/>
          <w:u w:val="single"/>
        </w:rPr>
        <w:t>. Even evolution itself may work in humanity's favor: </w:t>
      </w:r>
      <w:r>
        <w:rPr>
          <w:rFonts w:eastAsia="Cambria"/>
          <w:b/>
          <w:iCs/>
          <w:highlight w:val="green"/>
          <w:u w:val="single"/>
        </w:rPr>
        <w:t>Virulence and transmission</w:t>
      </w:r>
      <w:r>
        <w:rPr>
          <w:rFonts w:eastAsia="Cambria"/>
          <w:b/>
          <w:iCs/>
          <w:u w:val="single"/>
        </w:rPr>
        <w:t xml:space="preserve"> is often a </w:t>
      </w:r>
      <w:r>
        <w:rPr>
          <w:rFonts w:eastAsia="Cambria"/>
          <w:b/>
          <w:iCs/>
          <w:highlight w:val="green"/>
          <w:u w:val="single"/>
        </w:rPr>
        <w:t>trade-off</w:t>
      </w:r>
      <w:r>
        <w:rPr>
          <w:rFonts w:eastAsia="Cambria"/>
          <w:u w:val="single"/>
        </w:rPr>
        <w:t>, and so </w:t>
      </w:r>
      <w:r>
        <w:rPr>
          <w:rFonts w:eastAsia="Cambria"/>
          <w:b/>
          <w:iCs/>
          <w:u w:val="single"/>
        </w:rPr>
        <w:t>evolutionary pressures</w:t>
      </w:r>
      <w:r>
        <w:rPr>
          <w:rFonts w:eastAsia="Cambria"/>
          <w:u w:val="single"/>
        </w:rPr>
        <w:t> could push against maximally lethal wild-type pathogens</w:t>
      </w:r>
      <w:r>
        <w:rPr>
          <w:rFonts w:eastAsia="Cambria"/>
          <w:sz w:val="16"/>
        </w:rPr>
        <w:t>.5,6 </w:t>
      </w:r>
      <w:r>
        <w:rPr>
          <w:rFonts w:eastAsia="Cambria"/>
          <w:u w:val="single"/>
        </w:rPr>
        <w:t>While </w:t>
      </w:r>
      <w:r>
        <w:rPr>
          <w:rFonts w:eastAsia="Cambria"/>
          <w:highlight w:val="green"/>
          <w:u w:val="single"/>
        </w:rPr>
        <w:t>these arguments</w:t>
      </w:r>
      <w:r>
        <w:rPr>
          <w:rFonts w:eastAsia="Cambria"/>
          <w:sz w:val="16"/>
        </w:rPr>
        <w:t> point to a very small risk of human extinction, they </w:t>
      </w:r>
      <w:r>
        <w:rPr>
          <w:rFonts w:eastAsia="Cambria"/>
          <w:b/>
          <w:iCs/>
          <w:highlight w:val="green"/>
          <w:u w:val="single"/>
        </w:rPr>
        <w:t>do not rule</w:t>
      </w:r>
      <w:r>
        <w:rPr>
          <w:rFonts w:eastAsia="Cambria"/>
          <w:sz w:val="16"/>
        </w:rPr>
        <w:t xml:space="preserve"> the possibility </w:t>
      </w:r>
      <w:r>
        <w:rPr>
          <w:rFonts w:eastAsia="Cambria"/>
          <w:b/>
          <w:iCs/>
          <w:highlight w:val="green"/>
          <w:u w:val="single"/>
        </w:rPr>
        <w:t>out</w:t>
      </w:r>
      <w:r>
        <w:rPr>
          <w:rFonts w:eastAsia="Cambria"/>
          <w:sz w:val="16"/>
        </w:rPr>
        <w:t xml:space="preserve"> entirely. Although rare, there are recorded instances of </w:t>
      </w:r>
      <w:r>
        <w:rPr>
          <w:rFonts w:eastAsia="Cambria"/>
          <w:b/>
          <w:iCs/>
          <w:highlight w:val="green"/>
          <w:u w:val="single"/>
        </w:rPr>
        <w:t>species going extinct due to disease</w:t>
      </w:r>
      <w:r>
        <w:rPr>
          <w:rFonts w:eastAsia="Cambria"/>
          <w:u w:val="single"/>
        </w:rPr>
        <w:t>—primarily in amphibians, but also in 1 mammalian species of rat on Christmas Island</w:t>
      </w:r>
      <w:r>
        <w:rPr>
          <w:rFonts w:eastAsia="Cambria"/>
          <w:sz w:val="16"/>
        </w:rPr>
        <w:t>.7,8 </w:t>
      </w:r>
      <w:r>
        <w:rPr>
          <w:rFonts w:eastAsia="Cambria"/>
          <w:highlight w:val="green"/>
          <w:u w:val="single"/>
        </w:rPr>
        <w:t>There are</w:t>
      </w:r>
      <w:r>
        <w:rPr>
          <w:rFonts w:eastAsia="Cambria"/>
          <w:u w:val="single"/>
        </w:rPr>
        <w:t> also </w:t>
      </w:r>
      <w:r>
        <w:rPr>
          <w:rFonts w:eastAsia="Cambria"/>
          <w:b/>
          <w:iCs/>
          <w:highlight w:val="green"/>
          <w:u w:val="single"/>
        </w:rPr>
        <w:t>historical examples of</w:t>
      </w:r>
      <w:r>
        <w:rPr>
          <w:rFonts w:eastAsia="Cambria"/>
          <w:b/>
          <w:iCs/>
          <w:u w:val="single"/>
        </w:rPr>
        <w:t xml:space="preserve"> large </w:t>
      </w:r>
      <w:r>
        <w:rPr>
          <w:rFonts w:eastAsia="Cambria"/>
          <w:b/>
          <w:iCs/>
          <w:highlight w:val="green"/>
          <w:u w:val="single"/>
        </w:rPr>
        <w:t>human populations</w:t>
      </w:r>
      <w:r>
        <w:rPr>
          <w:rFonts w:eastAsia="Cambria"/>
          <w:b/>
          <w:iCs/>
          <w:u w:val="single"/>
        </w:rPr>
        <w:t> being almost entirely </w:t>
      </w:r>
      <w:r>
        <w:rPr>
          <w:rFonts w:eastAsia="Cambria"/>
          <w:b/>
          <w:iCs/>
          <w:highlight w:val="green"/>
          <w:u w:val="single"/>
        </w:rPr>
        <w:t>wiped out</w:t>
      </w:r>
      <w:r>
        <w:rPr>
          <w:rFonts w:eastAsia="Cambria"/>
          <w:u w:val="single"/>
        </w:rPr>
        <w:t> by disease, especially when multiple diseases were simultaneously introduced into a population without immunity. The most striking examples of total population collapse include </w:t>
      </w:r>
      <w:r>
        <w:rPr>
          <w:rFonts w:eastAsia="Cambria"/>
          <w:b/>
          <w:iCs/>
          <w:u w:val="single"/>
        </w:rPr>
        <w:t>native American tribes</w:t>
      </w:r>
      <w:r>
        <w:rPr>
          <w:rFonts w:eastAsia="Cambria"/>
          <w:u w:val="single"/>
        </w:rPr>
        <w:t> exposed to European diseases, such as the Massachusett</w:t>
      </w:r>
      <w:r>
        <w:rPr>
          <w:rFonts w:eastAsia="Cambria"/>
          <w:sz w:val="16"/>
        </w:rPr>
        <w:t> (86% loss of population), </w:t>
      </w:r>
      <w:r>
        <w:rPr>
          <w:rFonts w:eastAsia="Cambria"/>
          <w:u w:val="single"/>
        </w:rPr>
        <w:t>Quiripi-Unquachog</w:t>
      </w:r>
      <w:r>
        <w:rPr>
          <w:rFonts w:eastAsia="Cambria"/>
          <w:sz w:val="16"/>
        </w:rPr>
        <w:t> (95% loss of population), </w:t>
      </w:r>
      <w:r>
        <w:rPr>
          <w:rFonts w:eastAsia="Cambria"/>
          <w:u w:val="single"/>
        </w:rPr>
        <w:t>and the Western Abenaki</w:t>
      </w:r>
      <w:r>
        <w:rPr>
          <w:rFonts w:eastAsia="Cambria"/>
          <w:sz w:val="16"/>
        </w:rPr>
        <w:t> (which suffered a staggering 98% loss of population).9 </w:t>
      </w:r>
      <w:r>
        <w:rPr>
          <w:rFonts w:eastAsia="Cambria"/>
          <w:u w:val="single"/>
        </w:rPr>
        <w:t>In the modern context, no single disease currently exists that combines the worst-case levels of transmissibility, lethality, resistance to countermeasures, and global reach. But </w:t>
      </w:r>
      <w:r>
        <w:rPr>
          <w:rFonts w:eastAsia="Cambria"/>
          <w:b/>
          <w:iCs/>
          <w:highlight w:val="green"/>
          <w:u w:val="single"/>
        </w:rPr>
        <w:t>many diseases are proof</w:t>
      </w:r>
      <w:r>
        <w:rPr>
          <w:rFonts w:eastAsia="Cambria"/>
          <w:u w:val="single"/>
        </w:rPr>
        <w:t> of principle that </w:t>
      </w:r>
      <w:r>
        <w:rPr>
          <w:rFonts w:eastAsia="Cambria"/>
          <w:b/>
          <w:iCs/>
          <w:highlight w:val="green"/>
          <w:u w:val="single"/>
        </w:rPr>
        <w:t>each worst-case attribute can be realized</w:t>
      </w:r>
      <w:r>
        <w:rPr>
          <w:rFonts w:eastAsia="Cambria"/>
          <w:b/>
          <w:iCs/>
          <w:u w:val="single"/>
        </w:rPr>
        <w:t xml:space="preserve"> independently</w:t>
      </w:r>
      <w:r>
        <w:rPr>
          <w:rFonts w:eastAsia="Cambria"/>
          <w:sz w:val="16"/>
        </w:rPr>
        <w:t>. For example, </w:t>
      </w:r>
      <w:r>
        <w:rPr>
          <w:rFonts w:eastAsia="Cambria"/>
          <w:u w:val="single"/>
        </w:rPr>
        <w:t>some diseases exhibit nearly a 100% case fatality ratio in the absence of treatment</w:t>
      </w:r>
      <w:r>
        <w:rPr>
          <w:rFonts w:eastAsia="Cambria"/>
          <w:sz w:val="16"/>
        </w:rPr>
        <w:t>, such as rabies or septicemic plague. </w:t>
      </w:r>
      <w:r>
        <w:rPr>
          <w:rFonts w:eastAsia="Cambria"/>
          <w:u w:val="single"/>
        </w:rPr>
        <w:t>Other diseases have a track record of spreading to virtually every human community worldwide, such as the 1918 flu</w:t>
      </w:r>
      <w:r>
        <w:rPr>
          <w:rFonts w:eastAsia="Cambria"/>
          <w:sz w:val="16"/>
        </w:rPr>
        <w:t>,10 </w:t>
      </w:r>
      <w:r>
        <w:rPr>
          <w:rFonts w:eastAsia="Cambria"/>
          <w:u w:val="single"/>
        </w:rPr>
        <w:t>and seroprevalence studies indicate that other pathogens, such as chickenpox and HSV-1, can successfully reach over 95% of a population</w:t>
      </w:r>
      <w:r>
        <w:rPr>
          <w:rFonts w:eastAsia="Cambria"/>
          <w:sz w:val="16"/>
        </w:rPr>
        <w:t>.11,12 Under optimal virulence theory, </w:t>
      </w:r>
      <w:r>
        <w:rPr>
          <w:rFonts w:eastAsia="Cambria"/>
          <w:b/>
          <w:iCs/>
          <w:u w:val="single"/>
        </w:rPr>
        <w:t>natural evolution</w:t>
      </w:r>
      <w:r>
        <w:rPr>
          <w:rFonts w:eastAsia="Cambria"/>
          <w:u w:val="single"/>
        </w:rPr>
        <w:t> would be an </w:t>
      </w:r>
      <w:r>
        <w:rPr>
          <w:rFonts w:eastAsia="Cambria"/>
          <w:b/>
          <w:iCs/>
          <w:u w:val="single"/>
        </w:rPr>
        <w:t>unlikely</w:t>
      </w:r>
      <w:r>
        <w:rPr>
          <w:rFonts w:eastAsia="Cambria"/>
          <w:u w:val="single"/>
        </w:rPr>
        <w:t> source for pathogens with the </w:t>
      </w:r>
      <w:r>
        <w:rPr>
          <w:rFonts w:eastAsia="Cambria"/>
          <w:b/>
          <w:iCs/>
          <w:u w:val="single"/>
        </w:rPr>
        <w:t>highest possible levels of transmissibility, virulence, and global reach</w:t>
      </w:r>
      <w:r>
        <w:rPr>
          <w:rFonts w:eastAsia="Cambria"/>
          <w:u w:val="single"/>
        </w:rPr>
        <w:t>. But </w:t>
      </w:r>
      <w:r>
        <w:rPr>
          <w:rFonts w:eastAsia="Cambria"/>
          <w:b/>
          <w:iCs/>
          <w:u w:val="single"/>
        </w:rPr>
        <w:t xml:space="preserve">advances in </w:t>
      </w:r>
      <w:r>
        <w:rPr>
          <w:rFonts w:eastAsia="Cambria"/>
          <w:b/>
          <w:iCs/>
          <w:highlight w:val="green"/>
          <w:u w:val="single"/>
        </w:rPr>
        <w:t>biotech</w:t>
      </w:r>
      <w:r>
        <w:rPr>
          <w:rFonts w:eastAsia="Cambria"/>
          <w:u w:val="single"/>
        </w:rPr>
        <w:t xml:space="preserve">nology </w:t>
      </w:r>
      <w:r>
        <w:rPr>
          <w:rFonts w:eastAsia="Cambria"/>
          <w:highlight w:val="green"/>
          <w:u w:val="single"/>
        </w:rPr>
        <w:t>might</w:t>
      </w:r>
      <w:r>
        <w:rPr>
          <w:rFonts w:eastAsia="Cambria"/>
          <w:u w:val="single"/>
        </w:rPr>
        <w:t xml:space="preserve"> allow the creation of diseases that </w:t>
      </w:r>
      <w:r>
        <w:rPr>
          <w:rFonts w:eastAsia="Cambria"/>
          <w:b/>
          <w:iCs/>
          <w:highlight w:val="green"/>
          <w:u w:val="single"/>
        </w:rPr>
        <w:t>combine such traits</w:t>
      </w:r>
      <w:r>
        <w:rPr>
          <w:rFonts w:eastAsia="Cambria"/>
          <w:sz w:val="16"/>
        </w:rPr>
        <w:t>. </w:t>
      </w:r>
      <w:r>
        <w:rPr>
          <w:rFonts w:eastAsia="Cambria"/>
          <w:u w:val="single"/>
        </w:rPr>
        <w:t>Recent controversy has </w:t>
      </w:r>
      <w:r>
        <w:rPr>
          <w:rFonts w:eastAsia="Cambria"/>
          <w:b/>
          <w:iCs/>
          <w:u w:val="single"/>
        </w:rPr>
        <w:t>already emerged</w:t>
      </w:r>
      <w:r>
        <w:rPr>
          <w:rFonts w:eastAsia="Cambria"/>
          <w:u w:val="single"/>
        </w:rPr>
        <w:t> over a number of </w:t>
      </w:r>
      <w:r>
        <w:rPr>
          <w:rFonts w:eastAsia="Cambria"/>
          <w:b/>
          <w:iCs/>
          <w:u w:val="single"/>
        </w:rPr>
        <w:t xml:space="preserve">scientific </w:t>
      </w:r>
      <w:r>
        <w:rPr>
          <w:rFonts w:eastAsia="Cambria"/>
          <w:b/>
          <w:iCs/>
          <w:highlight w:val="green"/>
          <w:u w:val="single"/>
        </w:rPr>
        <w:t>experiments</w:t>
      </w:r>
      <w:r>
        <w:rPr>
          <w:rFonts w:eastAsia="Cambria"/>
          <w:u w:val="single"/>
        </w:rPr>
        <w:t xml:space="preserve"> that </w:t>
      </w:r>
      <w:r>
        <w:rPr>
          <w:rFonts w:eastAsia="Cambria"/>
          <w:highlight w:val="green"/>
          <w:u w:val="single"/>
        </w:rPr>
        <w:t>resulted in</w:t>
      </w:r>
      <w:r>
        <w:rPr>
          <w:rFonts w:eastAsia="Cambria"/>
          <w:u w:val="single"/>
        </w:rPr>
        <w:t xml:space="preserve"> viruses with </w:t>
      </w:r>
      <w:r>
        <w:rPr>
          <w:rFonts w:eastAsia="Cambria"/>
          <w:highlight w:val="green"/>
          <w:u w:val="single"/>
        </w:rPr>
        <w:t xml:space="preserve">enhanced </w:t>
      </w:r>
      <w:r>
        <w:rPr>
          <w:rFonts w:eastAsia="Cambria"/>
          <w:b/>
          <w:iCs/>
          <w:highlight w:val="green"/>
          <w:u w:val="single"/>
        </w:rPr>
        <w:t>transmissibility</w:t>
      </w:r>
      <w:r>
        <w:rPr>
          <w:rFonts w:eastAsia="Cambria"/>
          <w:highlight w:val="green"/>
          <w:u w:val="single"/>
        </w:rPr>
        <w:t xml:space="preserve">, </w:t>
      </w:r>
      <w:r>
        <w:rPr>
          <w:rFonts w:eastAsia="Cambria"/>
          <w:b/>
          <w:iCs/>
          <w:highlight w:val="green"/>
          <w:u w:val="single"/>
        </w:rPr>
        <w:t>lethality</w:t>
      </w:r>
      <w:r>
        <w:rPr>
          <w:rFonts w:eastAsia="Cambria"/>
          <w:u w:val="single"/>
        </w:rPr>
        <w:t xml:space="preserve">, and/or the ability to </w:t>
      </w:r>
      <w:r>
        <w:rPr>
          <w:rFonts w:eastAsia="Cambria"/>
          <w:highlight w:val="green"/>
          <w:u w:val="single"/>
        </w:rPr>
        <w:t xml:space="preserve">overcome </w:t>
      </w:r>
      <w:r>
        <w:rPr>
          <w:rFonts w:eastAsia="Cambria"/>
          <w:b/>
          <w:iCs/>
          <w:highlight w:val="green"/>
          <w:u w:val="single"/>
        </w:rPr>
        <w:t>therapeutics</w:t>
      </w:r>
      <w:r>
        <w:rPr>
          <w:rFonts w:eastAsia="Cambria"/>
          <w:sz w:val="16"/>
        </w:rPr>
        <w:t>.13-17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Pr>
          <w:rFonts w:eastAsia="Cambria"/>
          <w:u w:val="single"/>
        </w:rPr>
        <w:t>Although these experiments had scientific merit and were not conducted with malicious intent, their implications are still worrying. This is especially true given that there is also a </w:t>
      </w:r>
      <w:r>
        <w:rPr>
          <w:rFonts w:eastAsia="Cambria"/>
          <w:b/>
          <w:iCs/>
          <w:u w:val="single"/>
        </w:rPr>
        <w:t>long historical track record</w:t>
      </w:r>
      <w:r>
        <w:rPr>
          <w:rFonts w:eastAsia="Cambria"/>
          <w:u w:val="single"/>
        </w:rPr>
        <w:t> of</w:t>
      </w:r>
      <w:r>
        <w:rPr>
          <w:rFonts w:eastAsia="Cambria"/>
          <w:b/>
          <w:iCs/>
          <w:u w:val="single"/>
        </w:rPr>
        <w:t>state-run bioweapon research</w:t>
      </w:r>
      <w:r>
        <w:rPr>
          <w:rFonts w:eastAsia="Cambria"/>
          <w:u w:val="single"/>
        </w:rPr>
        <w:t> applying cutting-edge science and technology to design agents not previously seen in nature</w:t>
      </w:r>
      <w:r>
        <w:rPr>
          <w:rFonts w:eastAsia="Cambria"/>
          <w:sz w:val="16"/>
        </w:rPr>
        <w:t>.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Pr>
          <w:rFonts w:eastAsia="Cambria"/>
          <w:u w:val="single"/>
        </w:rPr>
        <w:t>the logic of deterrence and </w:t>
      </w:r>
      <w:r>
        <w:rPr>
          <w:rFonts w:eastAsia="Cambria"/>
          <w:b/>
          <w:iCs/>
          <w:u w:val="single"/>
        </w:rPr>
        <w:t>m</w:t>
      </w:r>
      <w:r>
        <w:rPr>
          <w:rFonts w:eastAsia="Cambria"/>
          <w:u w:val="single"/>
        </w:rPr>
        <w:t>utually </w:t>
      </w:r>
      <w:r>
        <w:rPr>
          <w:rFonts w:eastAsia="Cambria"/>
          <w:b/>
          <w:iCs/>
          <w:u w:val="single"/>
        </w:rPr>
        <w:t>a</w:t>
      </w:r>
      <w:r>
        <w:rPr>
          <w:rFonts w:eastAsia="Cambria"/>
          <w:u w:val="single"/>
        </w:rPr>
        <w:t>ssured </w:t>
      </w:r>
      <w:r>
        <w:rPr>
          <w:rFonts w:eastAsia="Cambria"/>
          <w:b/>
          <w:iCs/>
          <w:u w:val="single"/>
        </w:rPr>
        <w:t>d</w:t>
      </w:r>
      <w:r>
        <w:rPr>
          <w:rFonts w:eastAsia="Cambria"/>
          <w:u w:val="single"/>
        </w:rPr>
        <w:t>estruction could create such incentives in more unstable political environments</w:t>
      </w:r>
      <w:r>
        <w:rPr>
          <w:rFonts w:eastAsia="Cambria"/>
          <w:sz w:val="16"/>
        </w:rPr>
        <w:t> or following a breakdown of the Biological Weapons Convention.25 </w:t>
      </w:r>
      <w:r>
        <w:rPr>
          <w:rFonts w:eastAsia="Cambria"/>
          <w:u w:val="single"/>
        </w:rPr>
        <w:t>The </w:t>
      </w:r>
      <w:r>
        <w:rPr>
          <w:rFonts w:eastAsia="Cambria"/>
          <w:b/>
          <w:iCs/>
          <w:u w:val="single"/>
        </w:rPr>
        <w:t>possibility of a war</w:t>
      </w:r>
      <w:r>
        <w:rPr>
          <w:rFonts w:eastAsia="Cambria"/>
          <w:u w:val="single"/>
        </w:rPr>
        <w:t> between great powers could also increase the pressure to use such weapons—during the World Wars, bioweapons were used across multiple continents</w:t>
      </w:r>
      <w:r>
        <w:rPr>
          <w:rFonts w:eastAsia="Cambria"/>
          <w:sz w:val="16"/>
        </w:rPr>
        <w:t>, with Germany targeting animals in WWI,26 and Japan using plague to cause an epidemic in China during WWII.27</w:t>
      </w:r>
    </w:p>
    <w:bookmarkEnd w:id="0"/>
    <w:p w14:paraId="77A060E6" w14:textId="77777777" w:rsidR="002164C8" w:rsidRDefault="002164C8" w:rsidP="002164C8">
      <w:pPr>
        <w:pStyle w:val="Heading3"/>
        <w:rPr>
          <w:rFonts w:eastAsia="MS Gothic"/>
        </w:rPr>
      </w:pPr>
      <w:r>
        <w:rPr>
          <w:rFonts w:eastAsia="MS Gothic"/>
        </w:rPr>
        <w:t>Warming DA</w:t>
      </w:r>
    </w:p>
    <w:p w14:paraId="5EB24E64" w14:textId="77777777" w:rsidR="002164C8" w:rsidRDefault="002164C8" w:rsidP="002164C8">
      <w:pPr>
        <w:pStyle w:val="Heading4"/>
        <w:rPr>
          <w:b w:val="0"/>
        </w:rPr>
      </w:pPr>
      <w:r>
        <w:rPr>
          <w:b w:val="0"/>
        </w:rPr>
        <w:t xml:space="preserve">Climate Patents and Innovation </w:t>
      </w:r>
      <w:r>
        <w:rPr>
          <w:b w:val="0"/>
          <w:u w:val="single"/>
        </w:rPr>
        <w:t>high now</w:t>
      </w:r>
      <w:r>
        <w:rPr>
          <w:b w:val="0"/>
        </w:rPr>
        <w:t xml:space="preserve"> and </w:t>
      </w:r>
      <w:r>
        <w:rPr>
          <w:b w:val="0"/>
          <w:u w:val="single"/>
        </w:rPr>
        <w:t>solving Warming</w:t>
      </w:r>
      <w:r>
        <w:rPr>
          <w:b w:val="0"/>
        </w:rPr>
        <w:t xml:space="preserve"> but patent waivers set a </w:t>
      </w:r>
      <w:r>
        <w:rPr>
          <w:b w:val="0"/>
          <w:u w:val="single"/>
        </w:rPr>
        <w:t>dangerous precedent</w:t>
      </w:r>
      <w:r>
        <w:rPr>
          <w:b w:val="0"/>
        </w:rPr>
        <w:t xml:space="preserve"> for appropriations - the mere threat is sufficient is enough to kill investment.</w:t>
      </w:r>
    </w:p>
    <w:p w14:paraId="79762F76" w14:textId="77777777" w:rsidR="002164C8" w:rsidRDefault="002164C8" w:rsidP="002164C8">
      <w:r>
        <w:rPr>
          <w:rStyle w:val="Style13ptBold"/>
        </w:rPr>
        <w:t>Brand 5-26</w:t>
      </w:r>
      <w: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4607B99A" w14:textId="77777777" w:rsidR="002164C8" w:rsidRDefault="002164C8" w:rsidP="002164C8">
      <w:pPr>
        <w:rPr>
          <w:sz w:val="16"/>
        </w:rPr>
      </w:pPr>
      <w:r>
        <w:rPr>
          <w:sz w:val="16"/>
        </w:rPr>
        <w:t xml:space="preserve">The </w:t>
      </w:r>
      <w:r>
        <w:rPr>
          <w:rStyle w:val="StyleUnderline"/>
          <w:highlight w:val="cyan"/>
        </w:rPr>
        <w:t>biotech</w:t>
      </w:r>
      <w:r>
        <w:rPr>
          <w:sz w:val="16"/>
          <w:highlight w:val="cyan"/>
        </w:rPr>
        <w:t xml:space="preserve"> </w:t>
      </w:r>
      <w:r>
        <w:rPr>
          <w:sz w:val="16"/>
        </w:rPr>
        <w:t xml:space="preserve">industry </w:t>
      </w:r>
      <w:r>
        <w:rPr>
          <w:rStyle w:val="StyleUnderline"/>
        </w:rPr>
        <w:t>is</w:t>
      </w:r>
      <w:r>
        <w:rPr>
          <w:sz w:val="16"/>
        </w:rPr>
        <w:t xml:space="preserve"> </w:t>
      </w:r>
      <w:r>
        <w:rPr>
          <w:rStyle w:val="StyleUnderline"/>
        </w:rPr>
        <w:t>making</w:t>
      </w:r>
      <w:r>
        <w:rPr>
          <w:sz w:val="16"/>
        </w:rPr>
        <w:t xml:space="preserve"> remarkable </w:t>
      </w:r>
      <w:r>
        <w:rPr>
          <w:rStyle w:val="StyleUnderline"/>
          <w:highlight w:val="cyan"/>
        </w:rPr>
        <w:t>advances</w:t>
      </w:r>
      <w:r>
        <w:rPr>
          <w:b/>
          <w:bCs/>
          <w:sz w:val="16"/>
          <w:highlight w:val="cyan"/>
        </w:rPr>
        <w:t xml:space="preserve"> </w:t>
      </w:r>
      <w:r>
        <w:rPr>
          <w:rStyle w:val="StyleUnderline"/>
        </w:rPr>
        <w:t xml:space="preserve">towards </w:t>
      </w:r>
      <w:r>
        <w:rPr>
          <w:rStyle w:val="StyleUnderline"/>
          <w:highlight w:val="cyan"/>
        </w:rPr>
        <w:t xml:space="preserve">climate </w:t>
      </w:r>
      <w:r>
        <w:rPr>
          <w:rStyle w:val="StyleUnderline"/>
        </w:rPr>
        <w:t xml:space="preserve">change </w:t>
      </w:r>
      <w:r>
        <w:rPr>
          <w:rStyle w:val="StyleUnderline"/>
          <w:highlight w:val="cyan"/>
        </w:rPr>
        <w:t>solutions</w:t>
      </w:r>
      <w:r>
        <w:rPr>
          <w:sz w:val="16"/>
        </w:rPr>
        <w:t xml:space="preserve">, and it is precisely for this reason that it can expect to be in the crosshairs of potential IP waiver discussions. President Biden is correct to refer to climate change as an existential crisis. </w:t>
      </w:r>
      <w:r>
        <w:rPr>
          <w:rStyle w:val="StyleUnderline"/>
        </w:rPr>
        <w:t>Yet it does not take too much effort to connect the dots between President Biden’s focus on climate change and his Administration’s recent commitment to waive global IP rights for Covid vaccines (TRIPS IP Waiver).</w:t>
      </w:r>
      <w:r>
        <w:rPr>
          <w:sz w:val="16"/>
        </w:rPr>
        <w:t xml:space="preserve"> “This is a global health crisis, and the extraordinary circumstances of the COVID-19 pandemic call for extraordinary measures.” </w:t>
      </w:r>
      <w:r>
        <w:rPr>
          <w:rStyle w:val="StyleUnderline"/>
          <w:highlight w:val="cyan"/>
        </w:rPr>
        <w:t xml:space="preserve">If </w:t>
      </w:r>
      <w:r>
        <w:rPr>
          <w:rStyle w:val="StyleUnderline"/>
        </w:rPr>
        <w:t xml:space="preserve">an IP </w:t>
      </w:r>
      <w:r>
        <w:rPr>
          <w:rStyle w:val="StyleUnderline"/>
          <w:highlight w:val="cyan"/>
        </w:rPr>
        <w:t xml:space="preserve">waiver </w:t>
      </w:r>
      <w:r>
        <w:rPr>
          <w:rStyle w:val="StyleUnderline"/>
        </w:rPr>
        <w:t>is</w:t>
      </w:r>
      <w:r>
        <w:rPr>
          <w:sz w:val="16"/>
        </w:rPr>
        <w:t xml:space="preserve"> purportedly </w:t>
      </w:r>
      <w:r>
        <w:rPr>
          <w:rStyle w:val="StyleUnderline"/>
          <w:highlight w:val="cyan"/>
        </w:rPr>
        <w:t>necessary</w:t>
      </w:r>
      <w:r>
        <w:rPr>
          <w:sz w:val="16"/>
          <w:highlight w:val="cyan"/>
        </w:rPr>
        <w:t xml:space="preserve"> </w:t>
      </w:r>
      <w:r>
        <w:rPr>
          <w:rStyle w:val="StyleUnderline"/>
          <w:highlight w:val="cyan"/>
        </w:rPr>
        <w:t>to solve</w:t>
      </w:r>
      <w:r>
        <w:rPr>
          <w:sz w:val="16"/>
        </w:rPr>
        <w:t xml:space="preserve"> the </w:t>
      </w:r>
      <w:r>
        <w:rPr>
          <w:rStyle w:val="StyleUnderline"/>
          <w:highlight w:val="cyan"/>
        </w:rPr>
        <w:t>COVID</w:t>
      </w:r>
      <w:r>
        <w:rPr>
          <w:sz w:val="16"/>
        </w:rPr>
        <w:t xml:space="preserve">-19 global health crisis (and of course </w:t>
      </w:r>
      <w:hyperlink r:id="rId13" w:history="1">
        <w:r>
          <w:rPr>
            <w:rStyle w:val="Hyperlink"/>
            <w:color w:val="000000"/>
            <w:sz w:val="16"/>
            <w:u w:val="single"/>
          </w:rPr>
          <w:t>we dispute this notion</w:t>
        </w:r>
      </w:hyperlink>
      <w:r>
        <w:rPr>
          <w:sz w:val="16"/>
        </w:rPr>
        <w:t xml:space="preserve">), can we really feel confident that this or </w:t>
      </w:r>
      <w:r>
        <w:rPr>
          <w:rStyle w:val="StyleUnderline"/>
        </w:rPr>
        <w:t xml:space="preserve">some future </w:t>
      </w:r>
      <w:r>
        <w:rPr>
          <w:rStyle w:val="StyleUnderline"/>
          <w:highlight w:val="cyan"/>
        </w:rPr>
        <w:t>Administration</w:t>
      </w:r>
      <w:r>
        <w:rPr>
          <w:rStyle w:val="StyleUnderline"/>
        </w:rPr>
        <w:t xml:space="preserve"> </w:t>
      </w:r>
      <w:r>
        <w:rPr>
          <w:rStyle w:val="StyleUnderline"/>
          <w:highlight w:val="cyan"/>
        </w:rPr>
        <w:t>will</w:t>
      </w:r>
      <w:r>
        <w:rPr>
          <w:sz w:val="16"/>
          <w:highlight w:val="cyan"/>
        </w:rPr>
        <w:t xml:space="preserve"> </w:t>
      </w:r>
      <w:r>
        <w:rPr>
          <w:sz w:val="16"/>
        </w:rPr>
        <w:t xml:space="preserve">not </w:t>
      </w:r>
      <w:r>
        <w:rPr>
          <w:rStyle w:val="StyleUnderline"/>
          <w:highlight w:val="cyan"/>
        </w:rPr>
        <w:t>apply</w:t>
      </w:r>
      <w:r>
        <w:rPr>
          <w:sz w:val="16"/>
          <w:highlight w:val="cyan"/>
        </w:rPr>
        <w:t xml:space="preserve"> </w:t>
      </w:r>
      <w:r>
        <w:rPr>
          <w:sz w:val="16"/>
        </w:rPr>
        <w:t xml:space="preserve">the </w:t>
      </w:r>
      <w:r>
        <w:rPr>
          <w:rStyle w:val="StyleUnderline"/>
          <w:highlight w:val="cyan"/>
        </w:rPr>
        <w:t>same logic to</w:t>
      </w:r>
      <w:r>
        <w:rPr>
          <w:sz w:val="16"/>
          <w:highlight w:val="cyan"/>
        </w:rPr>
        <w:t xml:space="preserve"> </w:t>
      </w:r>
      <w:r>
        <w:rPr>
          <w:sz w:val="16"/>
        </w:rPr>
        <w:t xml:space="preserve">the </w:t>
      </w:r>
      <w:r>
        <w:rPr>
          <w:rStyle w:val="StyleUnderline"/>
          <w:highlight w:val="cyan"/>
        </w:rPr>
        <w:t>climate crisis</w:t>
      </w:r>
      <w:r>
        <w:rPr>
          <w:sz w:val="16"/>
        </w:rPr>
        <w:t xml:space="preserve">? And, without the confidence in the underlying IP for such solutions, what does this mean for U.S. innovation and economic growth? United States Trade Representative (USTR) </w:t>
      </w:r>
      <w:hyperlink r:id="rId14" w:history="1">
        <w:r>
          <w:rPr>
            <w:rStyle w:val="Hyperlink"/>
            <w:color w:val="000000"/>
            <w:sz w:val="16"/>
            <w:u w:val="single"/>
          </w:rPr>
          <w:t>Katherine Tai</w:t>
        </w:r>
      </w:hyperlink>
      <w:r>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Pr>
          <w:rStyle w:val="StyleUnderline"/>
        </w:rPr>
        <w:t>campaign against IP rights</w:t>
      </w:r>
      <w:r>
        <w:rPr>
          <w:sz w:val="16"/>
        </w:rPr>
        <w:t xml:space="preserve"> </w:t>
      </w:r>
      <w:r>
        <w:rPr>
          <w:rStyle w:val="StyleUnderline"/>
        </w:rPr>
        <w:t>has</w:t>
      </w:r>
      <w:r>
        <w:rPr>
          <w:sz w:val="16"/>
        </w:rPr>
        <w:t xml:space="preserve"> </w:t>
      </w:r>
      <w:r>
        <w:rPr>
          <w:rStyle w:val="StyleUnderline"/>
        </w:rPr>
        <w:t>eroded</w:t>
      </w:r>
      <w:r>
        <w:rPr>
          <w:sz w:val="16"/>
        </w:rPr>
        <w:t xml:space="preserve"> our </w:t>
      </w:r>
      <w:r>
        <w:rPr>
          <w:rStyle w:val="StyleUnderline"/>
        </w:rPr>
        <w:t>normative position</w:t>
      </w:r>
      <w:r>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Pr>
          <w:rStyle w:val="StyleUnderline"/>
        </w:rPr>
        <w:t>TRIPS IP waiver would operate outside of</w:t>
      </w:r>
      <w:r>
        <w:rPr>
          <w:sz w:val="16"/>
        </w:rPr>
        <w:t xml:space="preserve"> these types of frameworks. There would be no </w:t>
      </w:r>
      <w:r>
        <w:rPr>
          <w:rStyle w:val="StyleUnderline"/>
        </w:rPr>
        <w:t>due process</w:t>
      </w:r>
      <w:r>
        <w:rPr>
          <w:sz w:val="16"/>
        </w:rPr>
        <w:t xml:space="preserve">, no particularized findings, no </w:t>
      </w:r>
      <w:r>
        <w:rPr>
          <w:rStyle w:val="StyleUnderline"/>
        </w:rPr>
        <w:t>compensation</w:t>
      </w:r>
      <w:r>
        <w:rPr>
          <w:b/>
          <w:bCs/>
          <w:sz w:val="16"/>
        </w:rPr>
        <w:t xml:space="preserve"> </w:t>
      </w:r>
      <w:r>
        <w:rPr>
          <w:rStyle w:val="StyleUnderline"/>
        </w:rPr>
        <w:t>and</w:t>
      </w:r>
      <w:r>
        <w:rPr>
          <w:sz w:val="16"/>
        </w:rPr>
        <w:t xml:space="preserve"> no </w:t>
      </w:r>
      <w:r>
        <w:rPr>
          <w:rStyle w:val="StyleUnderline"/>
        </w:rPr>
        <w:t>recourse</w:t>
      </w:r>
      <w:r>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Pr>
          <w:sz w:val="16"/>
          <w:szCs w:val="14"/>
        </w:rPr>
        <w:t>Ambassador Tai acknowledged that the scope of the current TRIPS IP waiver discussions includes the concept</w:t>
      </w:r>
      <w:r>
        <w:rPr>
          <w:sz w:val="8"/>
          <w:szCs w:val="14"/>
        </w:rPr>
        <w:t xml:space="preserve"> </w:t>
      </w:r>
      <w:r>
        <w:rPr>
          <w:sz w:val="16"/>
          <w:szCs w:val="14"/>
        </w:rPr>
        <w:t>of forced tech transfer</w:t>
      </w:r>
      <w:r>
        <w:rPr>
          <w:sz w:val="16"/>
        </w:rPr>
        <w:t xml:space="preserve">. </w:t>
      </w:r>
      <w:r>
        <w:rPr>
          <w:rStyle w:val="StyleUnderline"/>
        </w:rPr>
        <w:t>In</w:t>
      </w:r>
      <w:r>
        <w:rPr>
          <w:sz w:val="16"/>
        </w:rPr>
        <w:t xml:space="preserve"> </w:t>
      </w:r>
      <w:r>
        <w:rPr>
          <w:rStyle w:val="StyleUnderline"/>
        </w:rPr>
        <w:t xml:space="preserve">the </w:t>
      </w:r>
      <w:r>
        <w:rPr>
          <w:rStyle w:val="StyleUnderline"/>
          <w:highlight w:val="cyan"/>
        </w:rPr>
        <w:t>context</w:t>
      </w:r>
      <w:r>
        <w:rPr>
          <w:sz w:val="16"/>
          <w:highlight w:val="cyan"/>
        </w:rPr>
        <w:t xml:space="preserve"> </w:t>
      </w:r>
      <w:r>
        <w:rPr>
          <w:rStyle w:val="StyleUnderline"/>
          <w:highlight w:val="cyan"/>
        </w:rPr>
        <w:t>of</w:t>
      </w:r>
      <w:r>
        <w:rPr>
          <w:sz w:val="16"/>
          <w:highlight w:val="cyan"/>
        </w:rPr>
        <w:t xml:space="preserve"> </w:t>
      </w:r>
      <w:r>
        <w:rPr>
          <w:rStyle w:val="StyleUnderline"/>
          <w:highlight w:val="cyan"/>
        </w:rPr>
        <w:t>climate change</w:t>
      </w:r>
      <w:r>
        <w:rPr>
          <w:sz w:val="16"/>
        </w:rPr>
        <w:t xml:space="preserve">, the idea would be that </w:t>
      </w:r>
      <w:r>
        <w:rPr>
          <w:rStyle w:val="StyleUnderline"/>
          <w:highlight w:val="cyan"/>
        </w:rPr>
        <w:t>companies</w:t>
      </w:r>
      <w:r>
        <w:rPr>
          <w:sz w:val="16"/>
          <w:highlight w:val="cyan"/>
        </w:rPr>
        <w:t xml:space="preserve"> </w:t>
      </w:r>
      <w:r>
        <w:rPr>
          <w:rStyle w:val="StyleUnderline"/>
        </w:rPr>
        <w:t xml:space="preserve">who </w:t>
      </w:r>
      <w:r>
        <w:rPr>
          <w:rStyle w:val="StyleUnderline"/>
          <w:highlight w:val="cyan"/>
        </w:rPr>
        <w:t>develop</w:t>
      </w:r>
      <w:r>
        <w:rPr>
          <w:sz w:val="16"/>
          <w:highlight w:val="cyan"/>
        </w:rPr>
        <w:t xml:space="preserve"> </w:t>
      </w:r>
      <w:r>
        <w:rPr>
          <w:sz w:val="16"/>
        </w:rPr>
        <w:t xml:space="preserve">successful </w:t>
      </w:r>
      <w:r>
        <w:rPr>
          <w:rStyle w:val="StyleUnderline"/>
        </w:rPr>
        <w:t>methods</w:t>
      </w:r>
      <w:r>
        <w:rPr>
          <w:sz w:val="16"/>
        </w:rPr>
        <w:t xml:space="preserve"> </w:t>
      </w:r>
      <w:r>
        <w:rPr>
          <w:rStyle w:val="StyleUnderline"/>
        </w:rPr>
        <w:t>for</w:t>
      </w:r>
      <w:r>
        <w:rPr>
          <w:sz w:val="16"/>
        </w:rPr>
        <w:t xml:space="preserve"> producing new </w:t>
      </w:r>
      <w:r>
        <w:rPr>
          <w:rStyle w:val="StyleUnderline"/>
        </w:rPr>
        <w:t xml:space="preserve">seed </w:t>
      </w:r>
      <w:r>
        <w:rPr>
          <w:rStyle w:val="StyleUnderline"/>
          <w:highlight w:val="cyan"/>
        </w:rPr>
        <w:t>technologies</w:t>
      </w:r>
      <w:r>
        <w:rPr>
          <w:rStyle w:val="StyleUnderline"/>
        </w:rPr>
        <w:t xml:space="preserve"> and sustainable biomass</w:t>
      </w:r>
      <w:r>
        <w:rPr>
          <w:b/>
          <w:bCs/>
          <w:sz w:val="16"/>
        </w:rPr>
        <w:t xml:space="preserve">, </w:t>
      </w:r>
      <w:r>
        <w:rPr>
          <w:rStyle w:val="StyleUnderline"/>
          <w:highlight w:val="cyan"/>
        </w:rPr>
        <w:t xml:space="preserve">reducing </w:t>
      </w:r>
      <w:r>
        <w:rPr>
          <w:rStyle w:val="StyleUnderline"/>
        </w:rPr>
        <w:t xml:space="preserve">greenhouse </w:t>
      </w:r>
      <w:r>
        <w:rPr>
          <w:rStyle w:val="StyleUnderline"/>
          <w:highlight w:val="cyan"/>
        </w:rPr>
        <w:t>gases</w:t>
      </w:r>
      <w:r>
        <w:rPr>
          <w:sz w:val="16"/>
          <w:highlight w:val="cyan"/>
        </w:rPr>
        <w:t xml:space="preserve"> </w:t>
      </w:r>
      <w:r>
        <w:rPr>
          <w:sz w:val="16"/>
        </w:rPr>
        <w:t xml:space="preserve">in manufacturing </w:t>
      </w:r>
      <w:r>
        <w:rPr>
          <w:rStyle w:val="StyleUnderline"/>
        </w:rPr>
        <w:t>and</w:t>
      </w:r>
      <w:r>
        <w:rPr>
          <w:sz w:val="16"/>
        </w:rPr>
        <w:t xml:space="preserve"> transportation, </w:t>
      </w:r>
      <w:r>
        <w:rPr>
          <w:rStyle w:val="StyleUnderline"/>
          <w:highlight w:val="cyan"/>
        </w:rPr>
        <w:t>capturing</w:t>
      </w:r>
      <w:r>
        <w:rPr>
          <w:sz w:val="16"/>
          <w:highlight w:val="cyan"/>
        </w:rPr>
        <w:t xml:space="preserve"> </w:t>
      </w:r>
      <w:r>
        <w:rPr>
          <w:sz w:val="16"/>
        </w:rPr>
        <w:t xml:space="preserve">and sequestering </w:t>
      </w:r>
      <w:r>
        <w:rPr>
          <w:rStyle w:val="StyleUnderline"/>
          <w:highlight w:val="cyan"/>
        </w:rPr>
        <w:t>carbon</w:t>
      </w:r>
      <w:r>
        <w:rPr>
          <w:sz w:val="16"/>
          <w:highlight w:val="cyan"/>
        </w:rPr>
        <w:t xml:space="preserve"> </w:t>
      </w:r>
      <w:r>
        <w:rPr>
          <w:sz w:val="16"/>
        </w:rPr>
        <w:t xml:space="preserve">in soil and products, and more, </w:t>
      </w:r>
      <w:r>
        <w:rPr>
          <w:rStyle w:val="StyleUnderline"/>
        </w:rPr>
        <w:t xml:space="preserve">would be </w:t>
      </w:r>
      <w:r>
        <w:rPr>
          <w:rStyle w:val="StyleUnderline"/>
          <w:highlight w:val="cyan"/>
        </w:rPr>
        <w:t xml:space="preserve">required to turn over </w:t>
      </w:r>
      <w:r>
        <w:rPr>
          <w:rStyle w:val="StyleUnderline"/>
        </w:rPr>
        <w:t xml:space="preserve">their </w:t>
      </w:r>
      <w:r>
        <w:rPr>
          <w:rStyle w:val="StyleUnderline"/>
          <w:highlight w:val="cyan"/>
        </w:rPr>
        <w:t>proprietary</w:t>
      </w:r>
      <w:r>
        <w:rPr>
          <w:b/>
          <w:bCs/>
          <w:sz w:val="16"/>
          <w:highlight w:val="cyan"/>
        </w:rPr>
        <w:t xml:space="preserve"> </w:t>
      </w:r>
      <w:r>
        <w:rPr>
          <w:rStyle w:val="StyleUnderline"/>
          <w:highlight w:val="cyan"/>
        </w:rPr>
        <w:t>know-how</w:t>
      </w:r>
      <w:r>
        <w:rPr>
          <w:sz w:val="16"/>
          <w:highlight w:val="cyan"/>
        </w:rPr>
        <w:t xml:space="preserve"> </w:t>
      </w:r>
      <w:r>
        <w:rPr>
          <w:sz w:val="16"/>
        </w:rPr>
        <w:t xml:space="preserve">to global competitors. While it is unclear how this concept would work in practice and under the constitutions of certain countries, </w:t>
      </w:r>
      <w:r>
        <w:rPr>
          <w:rStyle w:val="StyleUnderline"/>
        </w:rPr>
        <w:t xml:space="preserve">the </w:t>
      </w:r>
      <w:r>
        <w:rPr>
          <w:rStyle w:val="StyleUnderline"/>
          <w:highlight w:val="cyan"/>
        </w:rPr>
        <w:t>suggestion alone</w:t>
      </w:r>
      <w:r>
        <w:rPr>
          <w:rStyle w:val="StyleUnderline"/>
        </w:rPr>
        <w:t xml:space="preserve"> could be </w:t>
      </w:r>
      <w:r>
        <w:rPr>
          <w:rStyle w:val="StyleUnderline"/>
          <w:highlight w:val="cyan"/>
        </w:rPr>
        <w:t>devastating</w:t>
      </w:r>
      <w:r>
        <w:rPr>
          <w:rStyle w:val="StyleUnderline"/>
        </w:rPr>
        <w:t xml:space="preserve"> to voluntary international</w:t>
      </w:r>
      <w:r>
        <w:rPr>
          <w:b/>
          <w:bCs/>
          <w:sz w:val="16"/>
        </w:rPr>
        <w:t xml:space="preserve"> </w:t>
      </w:r>
      <w:r>
        <w:rPr>
          <w:rStyle w:val="StyleUnderline"/>
          <w:highlight w:val="cyan"/>
        </w:rPr>
        <w:t>collaborations</w:t>
      </w:r>
      <w:r>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5" w:tgtFrame="_blank" w:history="1">
        <w:r>
          <w:rPr>
            <w:rStyle w:val="Hyperlink"/>
            <w:color w:val="000000"/>
            <w:sz w:val="16"/>
            <w:u w:val="single"/>
          </w:rPr>
          <w:t>raised over $1 billion in investment in the second quarter of 2019 alone</w:t>
        </w:r>
      </w:hyperlink>
      <w:r>
        <w:rPr>
          <w:sz w:val="16"/>
        </w:rPr>
        <w:t xml:space="preserve">. </w:t>
      </w:r>
      <w:r>
        <w:rPr>
          <w:rStyle w:val="StyleUnderline"/>
        </w:rPr>
        <w:t xml:space="preserve">If </w:t>
      </w:r>
      <w:r>
        <w:rPr>
          <w:rStyle w:val="StyleUnderline"/>
          <w:highlight w:val="cyan"/>
        </w:rPr>
        <w:t>investors</w:t>
      </w:r>
      <w:r>
        <w:rPr>
          <w:rStyle w:val="StyleUnderline"/>
        </w:rPr>
        <w:t xml:space="preserve"> </w:t>
      </w:r>
      <w:r>
        <w:rPr>
          <w:rStyle w:val="StyleUnderline"/>
          <w:highlight w:val="cyan"/>
        </w:rPr>
        <w:t>cannot be confident</w:t>
      </w:r>
      <w:r>
        <w:rPr>
          <w:rStyle w:val="StyleUnderline"/>
        </w:rPr>
        <w:t xml:space="preserve"> that </w:t>
      </w:r>
      <w:r>
        <w:rPr>
          <w:rStyle w:val="StyleUnderline"/>
          <w:highlight w:val="cyan"/>
        </w:rPr>
        <w:t>IP</w:t>
      </w:r>
      <w:r>
        <w:rPr>
          <w:rStyle w:val="StyleUnderline"/>
        </w:rPr>
        <w:t xml:space="preserve"> will be </w:t>
      </w:r>
      <w:r>
        <w:rPr>
          <w:rStyle w:val="StyleUnderline"/>
          <w:highlight w:val="cyan"/>
        </w:rPr>
        <w:t>in place</w:t>
      </w:r>
      <w:r>
        <w:rPr>
          <w:rStyle w:val="StyleUnderline"/>
        </w:rPr>
        <w:t xml:space="preserve"> to protect important climate change technologies</w:t>
      </w:r>
      <w:r>
        <w:rPr>
          <w:sz w:val="16"/>
        </w:rPr>
        <w:t xml:space="preserve"> after their long road from bench to market, </w:t>
      </w:r>
      <w:r>
        <w:rPr>
          <w:rStyle w:val="StyleUnderline"/>
        </w:rPr>
        <w:t xml:space="preserve">it is </w:t>
      </w:r>
      <w:r>
        <w:rPr>
          <w:rStyle w:val="StyleUnderline"/>
          <w:highlight w:val="cyan"/>
        </w:rPr>
        <w:t>unlikely they will</w:t>
      </w:r>
      <w:r>
        <w:rPr>
          <w:sz w:val="16"/>
        </w:rPr>
        <w:t xml:space="preserve"> continue to </w:t>
      </w:r>
      <w:r>
        <w:rPr>
          <w:rStyle w:val="StyleUnderline"/>
          <w:highlight w:val="cyan"/>
        </w:rPr>
        <w:t>invest</w:t>
      </w:r>
      <w:r>
        <w:rPr>
          <w:b/>
          <w:bCs/>
          <w:sz w:val="16"/>
        </w:rPr>
        <w:t xml:space="preserve"> </w:t>
      </w:r>
      <w:r>
        <w:rPr>
          <w:rStyle w:val="StyleUnderline"/>
        </w:rPr>
        <w:t>at</w:t>
      </w:r>
      <w:r>
        <w:rPr>
          <w:sz w:val="16"/>
        </w:rPr>
        <w:t xml:space="preserve"> the current and </w:t>
      </w:r>
      <w:r>
        <w:rPr>
          <w:rStyle w:val="StyleUnderline"/>
        </w:rPr>
        <w:t>required levels</w:t>
      </w:r>
      <w:r>
        <w:rPr>
          <w:b/>
          <w:bCs/>
          <w:sz w:val="16"/>
        </w:rPr>
        <w:t>.</w:t>
      </w:r>
      <w:r>
        <w:rPr>
          <w:sz w:val="16"/>
        </w:rPr>
        <w:t xml:space="preserve"> </w:t>
      </w:r>
    </w:p>
    <w:p w14:paraId="31682CFA" w14:textId="77777777" w:rsidR="002164C8" w:rsidRDefault="002164C8" w:rsidP="002164C8">
      <w:pPr>
        <w:pStyle w:val="Heading4"/>
        <w:rPr>
          <w:rFonts w:cs="Calibri"/>
          <w:iCs w:val="0"/>
          <w:color w:val="000000" w:themeColor="text1"/>
        </w:rPr>
      </w:pPr>
      <w:r>
        <w:rPr>
          <w:rFonts w:cs="Calibri"/>
          <w:b w:val="0"/>
          <w:color w:val="000000" w:themeColor="text1"/>
        </w:rPr>
        <w:t xml:space="preserve">Climate change </w:t>
      </w:r>
      <w:r>
        <w:rPr>
          <w:rFonts w:cs="Calibri"/>
          <w:b w:val="0"/>
          <w:color w:val="000000" w:themeColor="text1"/>
          <w:u w:val="single"/>
        </w:rPr>
        <w:t>destroys the world</w:t>
      </w:r>
      <w:r>
        <w:rPr>
          <w:rFonts w:cs="Calibri"/>
          <w:b w:val="0"/>
          <w:color w:val="000000" w:themeColor="text1"/>
        </w:rPr>
        <w:t>.</w:t>
      </w:r>
    </w:p>
    <w:p w14:paraId="0492391B" w14:textId="77777777" w:rsidR="002164C8" w:rsidRDefault="002164C8" w:rsidP="002164C8">
      <w:pPr>
        <w:rPr>
          <w:color w:val="000000" w:themeColor="text1"/>
        </w:rPr>
      </w:pPr>
      <w:r>
        <w:rPr>
          <w:rStyle w:val="Style13ptBold"/>
          <w:color w:val="000000" w:themeColor="text1"/>
        </w:rPr>
        <w:t>Specktor 19</w:t>
      </w:r>
      <w:r>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6" w:history="1">
        <w:r>
          <w:rPr>
            <w:rStyle w:val="Hyperlink"/>
            <w:color w:val="000000" w:themeColor="text1"/>
            <w:u w:val="single"/>
          </w:rPr>
          <w:t>https://www.livescience.com/65633-climate-change-dooms-humans-by-2050.html</w:t>
        </w:r>
      </w:hyperlink>
      <w:r>
        <w:rPr>
          <w:color w:val="000000" w:themeColor="text1"/>
        </w:rPr>
        <w:t xml:space="preserve"> Justin</w:t>
      </w:r>
    </w:p>
    <w:p w14:paraId="78A582D1" w14:textId="77777777" w:rsidR="002164C8" w:rsidRDefault="002164C8" w:rsidP="002164C8">
      <w:pPr>
        <w:rPr>
          <w:color w:val="000000" w:themeColor="text1"/>
          <w:u w:val="single"/>
        </w:rPr>
      </w:pPr>
      <w:r>
        <w:rPr>
          <w:color w:val="000000" w:themeColor="text1"/>
          <w:sz w:val="12"/>
          <w:szCs w:val="12"/>
        </w:rPr>
        <w:t xml:space="preserve">The current climate crisis, they say, is larger and more complex than any humans have ever dealt with before. </w:t>
      </w:r>
      <w:r>
        <w:rPr>
          <w:color w:val="000000" w:themeColor="text1"/>
          <w:u w:val="single"/>
        </w:rPr>
        <w:t xml:space="preserve">General climate </w:t>
      </w:r>
      <w:r>
        <w:rPr>
          <w:color w:val="000000" w:themeColor="text1"/>
          <w:highlight w:val="cyan"/>
          <w:u w:val="single"/>
        </w:rPr>
        <w:t>models</w:t>
      </w:r>
      <w:r>
        <w:rPr>
          <w:color w:val="000000" w:themeColor="text1"/>
          <w:sz w:val="12"/>
          <w:szCs w:val="12"/>
        </w:rPr>
        <w:t xml:space="preserve"> — like the one that the </w:t>
      </w:r>
      <w:hyperlink r:id="rId17" w:history="1">
        <w:r>
          <w:rPr>
            <w:rStyle w:val="Hyperlink"/>
            <w:color w:val="000000" w:themeColor="text1"/>
            <w:u w:val="single"/>
            <w:bdr w:val="none" w:sz="0" w:space="0" w:color="auto" w:frame="1"/>
          </w:rPr>
          <w:t>United Nations' Panel on Climate Change</w:t>
        </w:r>
      </w:hyperlink>
      <w:r>
        <w:rPr>
          <w:color w:val="000000" w:themeColor="text1"/>
          <w:sz w:val="12"/>
          <w:szCs w:val="12"/>
        </w:rPr>
        <w:t xml:space="preserve"> (IPCC) used in 2018 to predict that a global temperature increase of 3.6 degrees Fahrenheit (2 degrees Celsius) could put hundreds of millions of people at risk — </w:t>
      </w:r>
      <w:r>
        <w:rPr>
          <w:color w:val="000000" w:themeColor="text1"/>
          <w:highlight w:val="cyan"/>
          <w:u w:val="single"/>
        </w:rPr>
        <w:t>fail to account for</w:t>
      </w:r>
      <w:r>
        <w:rPr>
          <w:color w:val="000000" w:themeColor="text1"/>
          <w:u w:val="single"/>
        </w:rPr>
        <w:t xml:space="preserve"> the </w:t>
      </w:r>
      <w:r>
        <w:rPr>
          <w:b/>
          <w:bCs/>
          <w:color w:val="000000" w:themeColor="text1"/>
          <w:u w:val="single"/>
        </w:rPr>
        <w:t xml:space="preserve">sheer complexity of Earth's many </w:t>
      </w:r>
      <w:r>
        <w:rPr>
          <w:b/>
          <w:bCs/>
          <w:color w:val="000000" w:themeColor="text1"/>
          <w:highlight w:val="cyan"/>
          <w:u w:val="single"/>
        </w:rPr>
        <w:t xml:space="preserve">interlinked </w:t>
      </w:r>
      <w:r>
        <w:rPr>
          <w:b/>
          <w:bCs/>
          <w:color w:val="000000" w:themeColor="text1"/>
          <w:u w:val="single"/>
        </w:rPr>
        <w:t xml:space="preserve">geological </w:t>
      </w:r>
      <w:r>
        <w:rPr>
          <w:b/>
          <w:bCs/>
          <w:color w:val="000000" w:themeColor="text1"/>
          <w:highlight w:val="cyan"/>
          <w:u w:val="single"/>
        </w:rPr>
        <w:t>processes</w:t>
      </w:r>
      <w:r>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Pr>
          <w:color w:val="000000" w:themeColor="text1"/>
          <w:u w:val="single"/>
        </w:rPr>
        <w:t xml:space="preserve">world </w:t>
      </w:r>
      <w:r>
        <w:rPr>
          <w:color w:val="000000" w:themeColor="text1"/>
          <w:highlight w:val="cyan"/>
          <w:u w:val="single"/>
        </w:rPr>
        <w:t>governments</w:t>
      </w:r>
      <w:r>
        <w:rPr>
          <w:color w:val="000000" w:themeColor="text1"/>
          <w:u w:val="single"/>
        </w:rPr>
        <w:t xml:space="preserve"> "politely </w:t>
      </w:r>
      <w:r>
        <w:rPr>
          <w:color w:val="000000" w:themeColor="text1"/>
          <w:highlight w:val="cyan"/>
          <w:u w:val="single"/>
        </w:rPr>
        <w:t>ignor</w:t>
      </w:r>
      <w:r>
        <w:rPr>
          <w:color w:val="000000" w:themeColor="text1"/>
          <w:u w:val="single"/>
        </w:rPr>
        <w:t>ing"</w:t>
      </w:r>
      <w:r>
        <w:rPr>
          <w:color w:val="000000" w:themeColor="text1"/>
          <w:sz w:val="12"/>
          <w:szCs w:val="12"/>
        </w:rPr>
        <w:t xml:space="preserve"> the advice of </w:t>
      </w:r>
      <w:r>
        <w:rPr>
          <w:color w:val="000000" w:themeColor="text1"/>
          <w:highlight w:val="cyan"/>
          <w:u w:val="single"/>
        </w:rPr>
        <w:t>scientists</w:t>
      </w:r>
      <w:r>
        <w:rPr>
          <w:color w:val="000000" w:themeColor="text1"/>
          <w:sz w:val="12"/>
          <w:szCs w:val="12"/>
        </w:rPr>
        <w:t xml:space="preserve"> and the will of the public to decarbonize the economy (finding alternative energy sources), resulting in a global temperature increase 5.4 F (3 C) by the year 2050. At this point, </w:t>
      </w:r>
      <w:r>
        <w:rPr>
          <w:color w:val="000000" w:themeColor="text1"/>
          <w:u w:val="single"/>
        </w:rPr>
        <w:t xml:space="preserve">the world's </w:t>
      </w:r>
      <w:r>
        <w:rPr>
          <w:color w:val="000000" w:themeColor="text1"/>
          <w:highlight w:val="cyan"/>
          <w:u w:val="single"/>
        </w:rPr>
        <w:t>ice sheets vanish</w:t>
      </w:r>
      <w:r>
        <w:rPr>
          <w:color w:val="000000" w:themeColor="text1"/>
          <w:u w:val="single"/>
        </w:rPr>
        <w:t>; brutal droughts kill many</w:t>
      </w:r>
      <w:r>
        <w:rPr>
          <w:color w:val="000000" w:themeColor="text1"/>
          <w:sz w:val="12"/>
          <w:szCs w:val="12"/>
        </w:rPr>
        <w:t xml:space="preserve"> of the trees in the </w:t>
      </w:r>
      <w:hyperlink r:id="rId18" w:history="1">
        <w:r>
          <w:rPr>
            <w:rStyle w:val="Hyperlink"/>
            <w:color w:val="000000" w:themeColor="text1"/>
            <w:u w:val="single"/>
            <w:bdr w:val="none" w:sz="0" w:space="0" w:color="auto" w:frame="1"/>
          </w:rPr>
          <w:t>Amazon rainforest</w:t>
        </w:r>
      </w:hyperlink>
      <w:r>
        <w:rPr>
          <w:color w:val="000000" w:themeColor="text1"/>
          <w:sz w:val="12"/>
          <w:szCs w:val="12"/>
        </w:rPr>
        <w:t xml:space="preserve"> (removing one of the world's largest carbon offsets); </w:t>
      </w:r>
      <w:r>
        <w:rPr>
          <w:color w:val="000000" w:themeColor="text1"/>
          <w:u w:val="single"/>
        </w:rPr>
        <w:t xml:space="preserve">and the planet plunges into a </w:t>
      </w:r>
      <w:r>
        <w:rPr>
          <w:color w:val="000000" w:themeColor="text1"/>
          <w:highlight w:val="cyan"/>
          <w:u w:val="single"/>
        </w:rPr>
        <w:t>feedback loop</w:t>
      </w:r>
      <w:r>
        <w:rPr>
          <w:color w:val="000000" w:themeColor="text1"/>
          <w:u w:val="single"/>
        </w:rPr>
        <w:t xml:space="preserve"> of ever-hotter</w:t>
      </w:r>
      <w:r>
        <w:rPr>
          <w:color w:val="000000" w:themeColor="text1"/>
          <w:sz w:val="12"/>
          <w:szCs w:val="12"/>
        </w:rPr>
        <w:t xml:space="preserve">, ever-deadlier </w:t>
      </w:r>
      <w:r>
        <w:rPr>
          <w:color w:val="000000" w:themeColor="text1"/>
          <w:u w:val="single"/>
        </w:rPr>
        <w:t>conditions</w:t>
      </w:r>
      <w:r>
        <w:rPr>
          <w:color w:val="000000" w:themeColor="text1"/>
          <w:sz w:val="12"/>
          <w:szCs w:val="12"/>
        </w:rPr>
        <w:t>. "</w:t>
      </w:r>
      <w:r>
        <w:rPr>
          <w:color w:val="000000" w:themeColor="text1"/>
          <w:highlight w:val="cyan"/>
          <w:u w:val="single"/>
        </w:rPr>
        <w:t>Thirty-five percent of</w:t>
      </w:r>
      <w:r>
        <w:rPr>
          <w:color w:val="000000" w:themeColor="text1"/>
          <w:u w:val="single"/>
        </w:rPr>
        <w:t xml:space="preserve"> the global </w:t>
      </w:r>
      <w:r>
        <w:rPr>
          <w:color w:val="000000" w:themeColor="text1"/>
          <w:highlight w:val="cyan"/>
          <w:u w:val="single"/>
        </w:rPr>
        <w:t>land</w:t>
      </w:r>
      <w:r>
        <w:rPr>
          <w:color w:val="000000" w:themeColor="text1"/>
          <w:u w:val="single"/>
        </w:rPr>
        <w:t xml:space="preserve"> area, </w:t>
      </w:r>
      <w:r>
        <w:rPr>
          <w:color w:val="000000" w:themeColor="text1"/>
          <w:highlight w:val="cyan"/>
          <w:u w:val="single"/>
        </w:rPr>
        <w:t xml:space="preserve">and </w:t>
      </w:r>
      <w:r>
        <w:rPr>
          <w:b/>
          <w:bCs/>
          <w:color w:val="000000" w:themeColor="text1"/>
          <w:highlight w:val="cyan"/>
          <w:u w:val="single"/>
        </w:rPr>
        <w:t xml:space="preserve">55 percent of </w:t>
      </w:r>
      <w:r>
        <w:rPr>
          <w:b/>
          <w:bCs/>
          <w:color w:val="000000" w:themeColor="text1"/>
          <w:u w:val="single"/>
        </w:rPr>
        <w:t xml:space="preserve">the global </w:t>
      </w:r>
      <w:r>
        <w:rPr>
          <w:b/>
          <w:bCs/>
          <w:color w:val="000000" w:themeColor="text1"/>
          <w:highlight w:val="cyan"/>
          <w:u w:val="single"/>
        </w:rPr>
        <w:t>population</w:t>
      </w:r>
      <w:r>
        <w:rPr>
          <w:b/>
          <w:bCs/>
          <w:color w:val="000000" w:themeColor="text1"/>
          <w:u w:val="single"/>
        </w:rPr>
        <w:t xml:space="preserve">, are </w:t>
      </w:r>
      <w:r>
        <w:rPr>
          <w:b/>
          <w:bCs/>
          <w:color w:val="000000" w:themeColor="text1"/>
          <w:highlight w:val="cyan"/>
          <w:u w:val="single"/>
        </w:rPr>
        <w:t>subject to</w:t>
      </w:r>
      <w:r>
        <w:rPr>
          <w:b/>
          <w:bCs/>
          <w:color w:val="000000" w:themeColor="text1"/>
          <w:u w:val="single"/>
        </w:rPr>
        <w:t xml:space="preserve"> more than 20 days a year of </w:t>
      </w:r>
      <w:hyperlink r:id="rId19" w:history="1">
        <w:r>
          <w:rPr>
            <w:rStyle w:val="Hyperlink"/>
            <w:b/>
            <w:bCs/>
            <w:color w:val="000000" w:themeColor="text1"/>
            <w:highlight w:val="cyan"/>
            <w:u w:val="single"/>
          </w:rPr>
          <w:t>lethal heat</w:t>
        </w:r>
        <w:r>
          <w:rPr>
            <w:rStyle w:val="Hyperlink"/>
            <w:b/>
            <w:bCs/>
            <w:color w:val="000000" w:themeColor="text1"/>
            <w:u w:val="single"/>
          </w:rPr>
          <w:t xml:space="preserve"> conditions</w:t>
        </w:r>
      </w:hyperlink>
      <w:r>
        <w:rPr>
          <w:color w:val="000000" w:themeColor="text1"/>
          <w:u w:val="single"/>
        </w:rPr>
        <w:t>, beyond</w:t>
      </w:r>
      <w:r>
        <w:rPr>
          <w:color w:val="000000" w:themeColor="text1"/>
          <w:sz w:val="12"/>
          <w:szCs w:val="12"/>
        </w:rPr>
        <w:t xml:space="preserve"> the threshold of human </w:t>
      </w:r>
      <w:r>
        <w:rPr>
          <w:color w:val="000000" w:themeColor="text1"/>
          <w:u w:val="single"/>
        </w:rPr>
        <w:t>survivability</w:t>
      </w:r>
      <w:r>
        <w:rPr>
          <w:color w:val="000000" w:themeColor="text1"/>
          <w:sz w:val="12"/>
          <w:szCs w:val="12"/>
        </w:rPr>
        <w:t xml:space="preserve">," the authors hypothesized. Meanwhile, </w:t>
      </w:r>
      <w:r>
        <w:rPr>
          <w:color w:val="000000" w:themeColor="text1"/>
          <w:highlight w:val="cyan"/>
          <w:u w:val="single"/>
        </w:rPr>
        <w:t>droughts, floods and wildfires</w:t>
      </w:r>
      <w:r>
        <w:rPr>
          <w:color w:val="000000" w:themeColor="text1"/>
          <w:u w:val="single"/>
        </w:rPr>
        <w:t xml:space="preserve"> regularly </w:t>
      </w:r>
      <w:r>
        <w:rPr>
          <w:color w:val="000000" w:themeColor="text1"/>
          <w:highlight w:val="cyan"/>
          <w:u w:val="single"/>
        </w:rPr>
        <w:t>ravage the land</w:t>
      </w:r>
      <w:r>
        <w:rPr>
          <w:color w:val="000000" w:themeColor="text1"/>
          <w:u w:val="single"/>
        </w:rPr>
        <w:t xml:space="preserve">. Nearly </w:t>
      </w:r>
      <w:r>
        <w:rPr>
          <w:b/>
          <w:bCs/>
          <w:color w:val="000000" w:themeColor="text1"/>
          <w:highlight w:val="cyan"/>
          <w:u w:val="single"/>
        </w:rPr>
        <w:t xml:space="preserve">one-third </w:t>
      </w:r>
      <w:r>
        <w:rPr>
          <w:b/>
          <w:bCs/>
          <w:color w:val="000000" w:themeColor="text1"/>
          <w:u w:val="single"/>
        </w:rPr>
        <w:t xml:space="preserve">of the world's land surface </w:t>
      </w:r>
      <w:r>
        <w:rPr>
          <w:b/>
          <w:bCs/>
          <w:color w:val="000000" w:themeColor="text1"/>
          <w:highlight w:val="cyan"/>
          <w:u w:val="single"/>
        </w:rPr>
        <w:t>turns to desert</w:t>
      </w:r>
      <w:r>
        <w:rPr>
          <w:color w:val="000000" w:themeColor="text1"/>
          <w:u w:val="single"/>
        </w:rPr>
        <w:t>.</w:t>
      </w:r>
      <w:r>
        <w:rPr>
          <w:color w:val="000000" w:themeColor="text1"/>
          <w:sz w:val="12"/>
          <w:szCs w:val="12"/>
        </w:rPr>
        <w:t xml:space="preserve"> Entire </w:t>
      </w:r>
      <w:r>
        <w:rPr>
          <w:b/>
          <w:bCs/>
          <w:color w:val="000000" w:themeColor="text1"/>
          <w:highlight w:val="cyan"/>
          <w:u w:val="single"/>
        </w:rPr>
        <w:t>ecosystems collapse</w:t>
      </w:r>
      <w:r>
        <w:rPr>
          <w:color w:val="000000" w:themeColor="text1"/>
          <w:u w:val="single"/>
        </w:rPr>
        <w:t xml:space="preserve">, beginning with the </w:t>
      </w:r>
      <w:r>
        <w:rPr>
          <w:b/>
          <w:bCs/>
          <w:color w:val="000000" w:themeColor="text1"/>
          <w:u w:val="single"/>
        </w:rPr>
        <w:t>planet's coral reefs</w:t>
      </w:r>
      <w:r>
        <w:rPr>
          <w:color w:val="000000" w:themeColor="text1"/>
          <w:u w:val="single"/>
        </w:rPr>
        <w:t xml:space="preserve">, the </w:t>
      </w:r>
      <w:r>
        <w:rPr>
          <w:b/>
          <w:bCs/>
          <w:color w:val="000000" w:themeColor="text1"/>
          <w:u w:val="single"/>
        </w:rPr>
        <w:t>rainforest and the Arctic ice sheets</w:t>
      </w:r>
      <w:r>
        <w:rPr>
          <w:b/>
          <w:bCs/>
          <w:color w:val="000000" w:themeColor="text1"/>
          <w:sz w:val="16"/>
        </w:rPr>
        <w:t>.</w:t>
      </w:r>
      <w:r>
        <w:rPr>
          <w:color w:val="000000" w:themeColor="text1"/>
          <w:sz w:val="12"/>
          <w:szCs w:val="12"/>
        </w:rPr>
        <w:t xml:space="preserve"> The world's tropics are hit hardest by these new climate extremes, </w:t>
      </w:r>
      <w:r>
        <w:rPr>
          <w:color w:val="000000" w:themeColor="text1"/>
          <w:highlight w:val="cyan"/>
          <w:u w:val="single"/>
        </w:rPr>
        <w:t>destroying</w:t>
      </w:r>
      <w:r>
        <w:rPr>
          <w:color w:val="000000" w:themeColor="text1"/>
          <w:u w:val="single"/>
        </w:rPr>
        <w:t xml:space="preserve"> the region's </w:t>
      </w:r>
      <w:r>
        <w:rPr>
          <w:color w:val="000000" w:themeColor="text1"/>
          <w:highlight w:val="cyan"/>
          <w:u w:val="single"/>
        </w:rPr>
        <w:t>ag</w:t>
      </w:r>
      <w:r>
        <w:rPr>
          <w:color w:val="000000" w:themeColor="text1"/>
          <w:u w:val="single"/>
        </w:rPr>
        <w:t xml:space="preserve">riculture and </w:t>
      </w:r>
      <w:r>
        <w:rPr>
          <w:color w:val="000000" w:themeColor="text1"/>
          <w:highlight w:val="cyan"/>
          <w:u w:val="single"/>
        </w:rPr>
        <w:t>turning</w:t>
      </w:r>
      <w:r>
        <w:rPr>
          <w:color w:val="000000" w:themeColor="text1"/>
          <w:u w:val="single"/>
        </w:rPr>
        <w:t xml:space="preserve"> more than </w:t>
      </w:r>
      <w:r>
        <w:rPr>
          <w:color w:val="000000" w:themeColor="text1"/>
          <w:highlight w:val="cyan"/>
          <w:u w:val="single"/>
        </w:rPr>
        <w:t>1 bil</w:t>
      </w:r>
      <w:r>
        <w:rPr>
          <w:color w:val="000000" w:themeColor="text1"/>
          <w:u w:val="single"/>
        </w:rPr>
        <w:t xml:space="preserve">lion people </w:t>
      </w:r>
      <w:r>
        <w:rPr>
          <w:color w:val="000000" w:themeColor="text1"/>
          <w:highlight w:val="cyan"/>
          <w:u w:val="single"/>
        </w:rPr>
        <w:t>into refugees</w:t>
      </w:r>
      <w:r>
        <w:rPr>
          <w:color w:val="000000" w:themeColor="text1"/>
          <w:u w:val="single"/>
        </w:rPr>
        <w:t xml:space="preserve">. </w:t>
      </w:r>
      <w:r>
        <w:rPr>
          <w:color w:val="000000" w:themeColor="text1"/>
          <w:sz w:val="12"/>
          <w:szCs w:val="12"/>
        </w:rPr>
        <w:t xml:space="preserve">This mass movement of </w:t>
      </w:r>
      <w:r>
        <w:rPr>
          <w:color w:val="000000" w:themeColor="text1"/>
          <w:u w:val="single"/>
        </w:rPr>
        <w:t xml:space="preserve">refugees — coupled with </w:t>
      </w:r>
      <w:hyperlink r:id="rId20" w:history="1">
        <w:r>
          <w:rPr>
            <w:rStyle w:val="Hyperlink"/>
            <w:color w:val="000000" w:themeColor="text1"/>
            <w:highlight w:val="cyan"/>
            <w:u w:val="single"/>
          </w:rPr>
          <w:t>shrinking coastlines</w:t>
        </w:r>
      </w:hyperlink>
      <w:r>
        <w:rPr>
          <w:color w:val="000000" w:themeColor="text1"/>
          <w:highlight w:val="cyan"/>
          <w:u w:val="single"/>
        </w:rPr>
        <w:t xml:space="preserve"> and</w:t>
      </w:r>
      <w:r>
        <w:rPr>
          <w:color w:val="000000" w:themeColor="text1"/>
          <w:u w:val="single"/>
        </w:rPr>
        <w:t xml:space="preserve"> severe </w:t>
      </w:r>
      <w:r>
        <w:rPr>
          <w:color w:val="000000" w:themeColor="text1"/>
          <w:highlight w:val="cyan"/>
          <w:u w:val="single"/>
        </w:rPr>
        <w:t>drops in food and water</w:t>
      </w:r>
      <w:r>
        <w:rPr>
          <w:color w:val="000000" w:themeColor="text1"/>
          <w:u w:val="single"/>
        </w:rPr>
        <w:t xml:space="preserve"> availability — begin to </w:t>
      </w:r>
      <w:r>
        <w:rPr>
          <w:b/>
          <w:bCs/>
          <w:color w:val="000000" w:themeColor="text1"/>
          <w:highlight w:val="cyan"/>
          <w:u w:val="single"/>
        </w:rPr>
        <w:t>stress</w:t>
      </w:r>
      <w:r>
        <w:rPr>
          <w:b/>
          <w:bCs/>
          <w:color w:val="000000" w:themeColor="text1"/>
          <w:u w:val="single"/>
        </w:rPr>
        <w:t xml:space="preserve"> the fabric of the world's largest </w:t>
      </w:r>
      <w:r>
        <w:rPr>
          <w:b/>
          <w:bCs/>
          <w:color w:val="000000" w:themeColor="text1"/>
          <w:highlight w:val="cyan"/>
          <w:u w:val="single"/>
        </w:rPr>
        <w:t>nations</w:t>
      </w:r>
      <w:r>
        <w:rPr>
          <w:color w:val="000000" w:themeColor="text1"/>
          <w:sz w:val="12"/>
          <w:szCs w:val="12"/>
        </w:rPr>
        <w:t xml:space="preserve">, including the United States. </w:t>
      </w:r>
      <w:r>
        <w:rPr>
          <w:color w:val="000000" w:themeColor="text1"/>
          <w:u w:val="single"/>
        </w:rPr>
        <w:t xml:space="preserve">Armed conflicts over resources, perhaps culminating in </w:t>
      </w:r>
      <w:r>
        <w:rPr>
          <w:b/>
          <w:bCs/>
          <w:color w:val="000000" w:themeColor="text1"/>
          <w:highlight w:val="cyan"/>
          <w:u w:val="single"/>
        </w:rPr>
        <w:t>nuclear war</w:t>
      </w:r>
      <w:r>
        <w:rPr>
          <w:b/>
          <w:bCs/>
          <w:color w:val="000000" w:themeColor="text1"/>
          <w:u w:val="single"/>
        </w:rPr>
        <w:t xml:space="preserve">, are </w:t>
      </w:r>
      <w:r>
        <w:rPr>
          <w:b/>
          <w:bCs/>
          <w:color w:val="000000" w:themeColor="text1"/>
          <w:highlight w:val="cyan"/>
          <w:u w:val="single"/>
        </w:rPr>
        <w:t>likely</w:t>
      </w:r>
      <w:r>
        <w:rPr>
          <w:color w:val="000000" w:themeColor="text1"/>
          <w:u w:val="single"/>
        </w:rPr>
        <w:t>. The result</w:t>
      </w:r>
      <w:r>
        <w:rPr>
          <w:color w:val="000000" w:themeColor="text1"/>
          <w:sz w:val="12"/>
          <w:szCs w:val="12"/>
        </w:rPr>
        <w:t xml:space="preserve">, according to the new paper, </w:t>
      </w:r>
      <w:r>
        <w:rPr>
          <w:color w:val="000000" w:themeColor="text1"/>
          <w:u w:val="single"/>
        </w:rPr>
        <w:t xml:space="preserve">is "outright chaos" and perhaps "the </w:t>
      </w:r>
      <w:r>
        <w:rPr>
          <w:color w:val="000000" w:themeColor="text1"/>
          <w:highlight w:val="cyan"/>
          <w:u w:val="single"/>
        </w:rPr>
        <w:t>end of</w:t>
      </w:r>
      <w:r>
        <w:rPr>
          <w:color w:val="000000" w:themeColor="text1"/>
          <w:u w:val="single"/>
        </w:rPr>
        <w:t xml:space="preserve"> human global </w:t>
      </w:r>
      <w:r>
        <w:rPr>
          <w:color w:val="000000" w:themeColor="text1"/>
          <w:highlight w:val="cyan"/>
          <w:u w:val="single"/>
        </w:rPr>
        <w:t>civilization</w:t>
      </w:r>
      <w:r>
        <w:rPr>
          <w:color w:val="000000" w:themeColor="text1"/>
          <w:u w:val="single"/>
        </w:rPr>
        <w:t xml:space="preserve"> as we know it."</w:t>
      </w:r>
    </w:p>
    <w:p w14:paraId="00988D1B" w14:textId="77777777" w:rsidR="002164C8" w:rsidRPr="00B55AD5" w:rsidRDefault="002164C8" w:rsidP="002164C8"/>
    <w:p w14:paraId="07531566" w14:textId="77777777" w:rsidR="00A51A34" w:rsidRPr="00B55AD5" w:rsidRDefault="00A51A34" w:rsidP="00B55AD5"/>
    <w:p w14:paraId="6AF0995A" w14:textId="77777777" w:rsidR="006B02D9" w:rsidRDefault="006B02D9" w:rsidP="006B02D9">
      <w:pPr>
        <w:pStyle w:val="Heading3"/>
      </w:pPr>
      <w:r>
        <w:t xml:space="preserve">A2 deleuze </w:t>
      </w:r>
    </w:p>
    <w:p w14:paraId="2B37F68D" w14:textId="77777777" w:rsidR="006B02D9" w:rsidRDefault="006B02D9" w:rsidP="006B02D9">
      <w:pPr>
        <w:pStyle w:val="Heading4"/>
      </w:pPr>
      <w:r>
        <w:t xml:space="preserve">B] High theory </w:t>
      </w:r>
      <w:r w:rsidRPr="00144F5D">
        <w:t>makes 0 sense</w:t>
      </w:r>
      <w:r>
        <w:t>: v</w:t>
      </w:r>
      <w:r w:rsidRPr="00144F5D">
        <w:t>oting for either of us would be impermissible because it</w:t>
      </w:r>
      <w:r>
        <w:t xml:space="preserve"> would staticize once of us as </w:t>
      </w:r>
      <w:r w:rsidRPr="00144F5D">
        <w:t xml:space="preserve">the better debater, and their cross-applications proves why obligations are impossible. </w:t>
      </w:r>
      <w:r>
        <w:t xml:space="preserve">This </w:t>
      </w:r>
      <w:r w:rsidRPr="00144F5D">
        <w:t>destroys debate as a whole, precluding the links to their arguments</w:t>
      </w:r>
    </w:p>
    <w:p w14:paraId="1CFA4595" w14:textId="77777777" w:rsidR="006B02D9" w:rsidRDefault="006B02D9" w:rsidP="006B02D9">
      <w:pPr>
        <w:pStyle w:val="Heading4"/>
      </w:pPr>
      <w:r>
        <w:t>C] Postmodern relativism kills dialogue and leftism.</w:t>
      </w:r>
    </w:p>
    <w:p w14:paraId="484C2E1C" w14:textId="77777777" w:rsidR="006B02D9" w:rsidRPr="008D3CE1" w:rsidRDefault="006B02D9" w:rsidP="006B02D9">
      <w:r w:rsidRPr="008D3CE1">
        <w:rPr>
          <w:rStyle w:val="Style13ptBold"/>
        </w:rPr>
        <w:t>Holt 98</w:t>
      </w:r>
      <w:r>
        <w:t xml:space="preserve"> (Jim, “</w:t>
      </w:r>
      <w:r w:rsidRPr="008D3CE1">
        <w:t>Is Paris Kidding?</w:t>
      </w:r>
      <w:r>
        <w:t xml:space="preserve">”.. </w:t>
      </w:r>
      <w:hyperlink r:id="rId21" w:history="1">
        <w:r w:rsidRPr="00E2005A">
          <w:rPr>
            <w:rStyle w:val="Hyperlink"/>
          </w:rPr>
          <w:t>http://www.nytimes.com/books/98/11/15/reviews/981115.15holtlt.html?mcubz=0</w:t>
        </w:r>
      </w:hyperlink>
      <w:r>
        <w:t xml:space="preserve"> nAK)</w:t>
      </w:r>
    </w:p>
    <w:p w14:paraId="2D91BEDE" w14:textId="77777777" w:rsidR="006B02D9" w:rsidRPr="008D3CE1" w:rsidRDefault="006B02D9" w:rsidP="006B02D9">
      <w:r w:rsidRPr="006F650C">
        <w:rPr>
          <w:rStyle w:val="StyleUnderline"/>
          <w:highlight w:val="cyan"/>
        </w:rPr>
        <w:t>Sokal, a physicist</w:t>
      </w:r>
      <w:r w:rsidRPr="008D3CE1">
        <w:t xml:space="preserve"> at New York University, </w:t>
      </w:r>
      <w:r w:rsidRPr="006F650C">
        <w:rPr>
          <w:rStyle w:val="StyleUnderline"/>
          <w:highlight w:val="cyan"/>
        </w:rPr>
        <w:t>caused an intellectual row</w:t>
      </w:r>
      <w:r w:rsidRPr="008D3CE1">
        <w:t xml:space="preserve"> a couple of years ago </w:t>
      </w:r>
      <w:r w:rsidRPr="006F650C">
        <w:rPr>
          <w:rStyle w:val="StyleUnderline"/>
          <w:highlight w:val="cyan"/>
        </w:rPr>
        <w:t>when he fooled the editors of a modish academic journal called Social Text into publishing a sham article he had written</w:t>
      </w:r>
      <w:r w:rsidRPr="008D3CE1">
        <w:t xml:space="preserve">. Bearing the title ''Transgressing the Boundaries: Toward a Transformative Hermeneutics of Quantum Gravity,'' </w:t>
      </w:r>
      <w:r w:rsidRPr="006F650C">
        <w:rPr>
          <w:rStyle w:val="StyleUnderline"/>
          <w:highlight w:val="cyan"/>
        </w:rPr>
        <w:t>the article was meant to be a parody of</w:t>
      </w:r>
      <w:r w:rsidRPr="008D3CE1">
        <w:t xml:space="preserve"> what is loosely called </w:t>
      </w:r>
      <w:r w:rsidRPr="006F650C">
        <w:rPr>
          <w:rStyle w:val="StyleUnderline"/>
          <w:highlight w:val="cyan"/>
        </w:rPr>
        <w:t>po</w:t>
      </w:r>
      <w:r w:rsidRPr="008D3CE1">
        <w:t>st-</w:t>
      </w:r>
      <w:r w:rsidRPr="006F650C">
        <w:rPr>
          <w:rStyle w:val="StyleUnderline"/>
          <w:highlight w:val="cyan"/>
        </w:rPr>
        <w:t>mo</w:t>
      </w:r>
      <w:r w:rsidRPr="008D3CE1">
        <w:t xml:space="preserve">dernist thought. It was crammed full of meaningless references to esoteric ideas in mathematics and physics, from which it leapt, in one breathtaking non sequitur after another, to radical conclusions about politics and society. </w:t>
      </w:r>
      <w:r w:rsidRPr="006F650C">
        <w:rPr>
          <w:rStyle w:val="StyleUnderline"/>
          <w:highlight w:val="cyan"/>
        </w:rPr>
        <w:t>As deliberately parodic as Sokal's pronouncements were, they seemed nowhere near as silly as the bits he quoted from po</w:t>
      </w:r>
      <w:r w:rsidRPr="008D3CE1">
        <w:t>st-</w:t>
      </w:r>
      <w:r w:rsidRPr="006F650C">
        <w:rPr>
          <w:rStyle w:val="StyleUnderline"/>
          <w:highlight w:val="cyan"/>
        </w:rPr>
        <w:t>mo</w:t>
      </w:r>
      <w:r w:rsidRPr="008D3CE1">
        <w:t xml:space="preserve">dernist </w:t>
      </w:r>
      <w:r w:rsidRPr="006F650C">
        <w:rPr>
          <w:rStyle w:val="StyleUnderline"/>
          <w:highlight w:val="cyan"/>
        </w:rPr>
        <w:t>icons like</w:t>
      </w:r>
      <w:r w:rsidRPr="008D3CE1">
        <w:t xml:space="preserve"> Jacques </w:t>
      </w:r>
      <w:r w:rsidRPr="006F650C">
        <w:rPr>
          <w:rStyle w:val="StyleUnderline"/>
          <w:highlight w:val="cyan"/>
        </w:rPr>
        <w:t>Derrida</w:t>
      </w:r>
      <w:r w:rsidRPr="008D3CE1">
        <w:t xml:space="preserve">, Jacques </w:t>
      </w:r>
      <w:r w:rsidRPr="006F650C">
        <w:rPr>
          <w:rStyle w:val="StyleUnderline"/>
          <w:highlight w:val="cyan"/>
        </w:rPr>
        <w:t>Lacan</w:t>
      </w:r>
      <w:r w:rsidRPr="008D3CE1">
        <w:t xml:space="preserve"> </w:t>
      </w:r>
      <w:r w:rsidRPr="006F650C">
        <w:rPr>
          <w:rStyle w:val="StyleUnderline"/>
          <w:highlight w:val="cyan"/>
        </w:rPr>
        <w:t>and</w:t>
      </w:r>
      <w:r w:rsidRPr="008D3CE1">
        <w:t xml:space="preserve"> Luce </w:t>
      </w:r>
      <w:r w:rsidRPr="006F650C">
        <w:rPr>
          <w:rStyle w:val="StyleUnderline"/>
          <w:highlight w:val="cyan"/>
        </w:rPr>
        <w:t>Irigaray</w:t>
      </w:r>
      <w:r w:rsidRPr="008D3CE1">
        <w:t xml:space="preserve"> and from their numerous American interpreters, who showed up in a cataract of footnotes. It was a good joke. It had funny consequences too: academics wrote indignantly to The New York Times to insist that, despite what the parody implied, they did so believe in the existence of the external world. But Sokal was up to more than mischief. The purpose of his hoax, he declared, was to reveal the fraudulence of much post-modernist thought, especially as it abused science. There was also a political angle. Far from being a right-winger picking on the lit-crit pinkos, </w:t>
      </w:r>
      <w:r w:rsidRPr="006F650C">
        <w:rPr>
          <w:rStyle w:val="StyleUnderline"/>
          <w:highlight w:val="cyan"/>
        </w:rPr>
        <w:t>Sokal</w:t>
      </w:r>
      <w:r w:rsidRPr="008D3CE1">
        <w:t xml:space="preserve"> said, he </w:t>
      </w:r>
      <w:r w:rsidRPr="006F650C">
        <w:rPr>
          <w:rStyle w:val="StyleUnderline"/>
          <w:highlight w:val="cyan"/>
        </w:rPr>
        <w:t>was</w:t>
      </w:r>
      <w:r w:rsidRPr="008D3CE1">
        <w:t xml:space="preserve"> </w:t>
      </w:r>
      <w:r w:rsidRPr="006F650C">
        <w:rPr>
          <w:rStyle w:val="StyleUnderline"/>
          <w:highlight w:val="cyan"/>
        </w:rPr>
        <w:t>''an</w:t>
      </w:r>
      <w:r w:rsidRPr="008D3CE1">
        <w:t xml:space="preserve"> unabashed </w:t>
      </w:r>
      <w:r w:rsidRPr="006F650C">
        <w:rPr>
          <w:rStyle w:val="StyleUnderline"/>
          <w:highlight w:val="cyan"/>
        </w:rPr>
        <w:t>Old Leftist'' (he taught in Nicaragua under the Sandinistas) who worried that the</w:t>
      </w:r>
      <w:r w:rsidRPr="008D3CE1">
        <w:t xml:space="preserve"> </w:t>
      </w:r>
      <w:r w:rsidRPr="006F650C">
        <w:rPr>
          <w:rStyle w:val="StyleUnderline"/>
          <w:highlight w:val="cyan"/>
        </w:rPr>
        <w:t>po</w:t>
      </w:r>
      <w:r w:rsidRPr="008D3CE1">
        <w:t>st-</w:t>
      </w:r>
      <w:r w:rsidRPr="006F650C">
        <w:rPr>
          <w:rStyle w:val="StyleUnderline"/>
          <w:highlight w:val="cyan"/>
        </w:rPr>
        <w:t>mo</w:t>
      </w:r>
      <w:r w:rsidRPr="008D3CE1">
        <w:t xml:space="preserve">dern </w:t>
      </w:r>
      <w:r w:rsidRPr="006F650C">
        <w:rPr>
          <w:rStyle w:val="StyleUnderline"/>
          <w:highlight w:val="cyan"/>
        </w:rPr>
        <w:t>assault on objectivity was depriving the working class of the weapons needed to win the struggle against oppression</w:t>
      </w:r>
      <w:r w:rsidRPr="008D3CE1">
        <w:t xml:space="preserve"> -- a view shared with comrades like Noam Chomsky and Eric Hobsbawm. ''Fashionable Nonsense,'' which Sokal wrote with the Belgian physicist Jean Bricmont, grew out of this hoax. The authors have two stated aims. First, they wish to present the full dossier of pseudoscientific nonsense masquerading as profundity that Sokal discovered when he was composing his parody, and to explain to nonscientists exactly why it is nonsensical. Second, and more ambitious, they want to make a philosophical case against what they call post-modern relativism: </w:t>
      </w:r>
      <w:r w:rsidRPr="006F650C">
        <w:rPr>
          <w:rStyle w:val="StyleUnderline"/>
          <w:highlight w:val="cyan"/>
        </w:rPr>
        <w:t>the notion that physical reality is nothing but a social construct</w:t>
      </w:r>
      <w:r w:rsidRPr="008D3CE1">
        <w:t xml:space="preserve"> and that science, despite its pretensions to truth, </w:t>
      </w:r>
      <w:r w:rsidRPr="006F650C">
        <w:rPr>
          <w:rStyle w:val="StyleUnderline"/>
          <w:highlight w:val="cyan"/>
        </w:rPr>
        <w:t>is just another ''narration'' that encodes the dominant ideology of the culture that produced it</w:t>
      </w:r>
      <w:r w:rsidRPr="008D3CE1">
        <w:t>.</w:t>
      </w:r>
    </w:p>
    <w:p w14:paraId="4B540431" w14:textId="77777777" w:rsidR="006B02D9" w:rsidRDefault="006B02D9" w:rsidP="006B02D9">
      <w:pPr>
        <w:pStyle w:val="Heading4"/>
      </w:pPr>
      <w:r>
        <w:t>D] Postmodernist skepticism of metanarratives and its distrust of scientific depictions of reality are both metanarratives themselves.  This is a perf con — pomo is self defeating.</w:t>
      </w:r>
    </w:p>
    <w:p w14:paraId="7131B8D2" w14:textId="77777777" w:rsidR="006B02D9" w:rsidRDefault="006B02D9" w:rsidP="006B02D9">
      <w:pPr>
        <w:pStyle w:val="Heading4"/>
      </w:pPr>
      <w:r>
        <w:t>E] DnG are too complicated — even if they’re good, they inevitably get misinterpreted which turns the aff and kills solvency.</w:t>
      </w:r>
    </w:p>
    <w:p w14:paraId="1B8C3525" w14:textId="77777777" w:rsidR="006B02D9" w:rsidRPr="00F92F07" w:rsidRDefault="006B02D9" w:rsidP="006B02D9">
      <w:r w:rsidRPr="0035317E">
        <w:rPr>
          <w:rStyle w:val="Style13ptBold"/>
        </w:rPr>
        <w:t>Sokal and Bricmont 97</w:t>
      </w:r>
      <w:r>
        <w:t xml:space="preserve"> (Alan and Bricmont, “</w:t>
      </w:r>
      <w:r w:rsidRPr="0035317E">
        <w:t>Fashionable Nonsense: Postmodern Intellectuals' Abuse of Science</w:t>
      </w:r>
      <w:r>
        <w:t>” nAK)</w:t>
      </w:r>
    </w:p>
    <w:p w14:paraId="6CDF92CC" w14:textId="77777777" w:rsidR="006B02D9" w:rsidRPr="00A41F43" w:rsidRDefault="006B02D9" w:rsidP="006B02D9">
      <w:r w:rsidRPr="006F650C">
        <w:rPr>
          <w:rStyle w:val="StyleUnderline"/>
          <w:highlight w:val="cyan"/>
        </w:rPr>
        <w:t>These</w:t>
      </w:r>
      <w:r w:rsidRPr="00A41F43">
        <w:t xml:space="preserve"> texts </w:t>
      </w:r>
      <w:r w:rsidRPr="006F650C">
        <w:rPr>
          <w:rStyle w:val="StyleUnderline"/>
          <w:highlight w:val="cyan"/>
        </w:rPr>
        <w:t>touch on a</w:t>
      </w:r>
      <w:r w:rsidRPr="00A41F43">
        <w:t xml:space="preserve"> 8great </w:t>
      </w:r>
      <w:r w:rsidRPr="006F650C">
        <w:rPr>
          <w:rStyle w:val="StyleUnderline"/>
          <w:highlight w:val="cyan"/>
        </w:rPr>
        <w:t>variety of subjects: Godel’s theorem</w:t>
      </w:r>
      <w:r w:rsidRPr="00A41F43">
        <w:t xml:space="preserve">, the theory of </w:t>
      </w:r>
      <w:r w:rsidRPr="006F650C">
        <w:rPr>
          <w:rStyle w:val="StyleUnderline"/>
          <w:highlight w:val="cyan"/>
        </w:rPr>
        <w:t>transfinite cardinals, Riemannian geometry, quantum mechanics</w:t>
      </w:r>
      <w:r w:rsidRPr="00A41F43">
        <w:t xml:space="preserve"> .. .198 </w:t>
      </w:r>
      <w:r w:rsidRPr="006F650C">
        <w:rPr>
          <w:rStyle w:val="StyleUnderline"/>
          <w:highlight w:val="cyan"/>
        </w:rPr>
        <w:t>But the allusions are so brief and superficial that a reader who is not already an expert in these subjects will be unable to learn anything concrete</w:t>
      </w:r>
      <w:r w:rsidRPr="00A41F43">
        <w:t xml:space="preserve">. And </w:t>
      </w:r>
      <w:r w:rsidRPr="006F650C">
        <w:rPr>
          <w:rStyle w:val="StyleUnderline"/>
          <w:highlight w:val="cyan"/>
        </w:rPr>
        <w:t>a specialist reader will find their statements most often meaningless, or sometimes acceptable but banal and confused</w:t>
      </w:r>
      <w:r w:rsidRPr="00A41F43">
        <w:t xml:space="preserve">. We are well aware that Deleuze and Guattari’s subject is philosophy, not the popularization of science. But </w:t>
      </w:r>
      <w:r w:rsidRPr="006F650C">
        <w:rPr>
          <w:rStyle w:val="StyleUnderline"/>
          <w:highlight w:val="cyan"/>
        </w:rPr>
        <w:t>what philosophical function can be fulfilled by this avalanche of ill-digested</w:t>
      </w:r>
      <w:r w:rsidRPr="00A41F43">
        <w:t xml:space="preserve"> scientific (and </w:t>
      </w:r>
      <w:r w:rsidRPr="006F650C">
        <w:rPr>
          <w:rStyle w:val="StyleUnderline"/>
          <w:highlight w:val="cyan"/>
        </w:rPr>
        <w:t>pseudo-scientific) jargon?</w:t>
      </w:r>
      <w:r w:rsidRPr="00A41F43">
        <w:t xml:space="preserve"> In our opinion, the most plausible explanation is that </w:t>
      </w:r>
      <w:r w:rsidRPr="006F650C">
        <w:rPr>
          <w:rStyle w:val="StyleUnderline"/>
          <w:highlight w:val="cyan"/>
        </w:rPr>
        <w:t>these authors possess a vast but very superficial erudition</w:t>
      </w:r>
      <w:r w:rsidRPr="00A41F43">
        <w:t>, which they put on display in their writings.</w:t>
      </w:r>
    </w:p>
    <w:p w14:paraId="580F8B74" w14:textId="7EC634B2" w:rsidR="006B02D9" w:rsidRDefault="006B02D9" w:rsidP="006B02D9">
      <w:pPr>
        <w:pStyle w:val="Heading4"/>
      </w:pPr>
      <w:r>
        <w:t>2] Force them to justify why this forum is ke</w:t>
      </w:r>
      <w:r>
        <w:t>y</w:t>
      </w:r>
    </w:p>
    <w:p w14:paraId="6765B7FB" w14:textId="77777777" w:rsidR="006B02D9" w:rsidRPr="00515437" w:rsidRDefault="006B02D9" w:rsidP="006B02D9"/>
    <w:p w14:paraId="681289C3" w14:textId="77777777" w:rsidR="006B02D9" w:rsidRDefault="006B02D9">
      <w:pPr>
        <w:rPr>
          <w:rFonts w:asciiTheme="minorHAnsi" w:hAnsiTheme="minorHAnsi" w:cstheme="minorBidi"/>
          <w:sz w:val="22"/>
        </w:rPr>
      </w:pPr>
    </w:p>
    <w:sectPr w:rsidR="006B02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8C7978"/>
    <w:rsid w:val="000139A3"/>
    <w:rsid w:val="00100833"/>
    <w:rsid w:val="00104529"/>
    <w:rsid w:val="00105942"/>
    <w:rsid w:val="00107396"/>
    <w:rsid w:val="00144A4C"/>
    <w:rsid w:val="00176AB0"/>
    <w:rsid w:val="00177B7D"/>
    <w:rsid w:val="0018322D"/>
    <w:rsid w:val="001B5776"/>
    <w:rsid w:val="001E527A"/>
    <w:rsid w:val="001F78CE"/>
    <w:rsid w:val="002164C8"/>
    <w:rsid w:val="00251FC7"/>
    <w:rsid w:val="002855A7"/>
    <w:rsid w:val="00291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02D9"/>
    <w:rsid w:val="006C2375"/>
    <w:rsid w:val="006D4ECC"/>
    <w:rsid w:val="0071552B"/>
    <w:rsid w:val="00722258"/>
    <w:rsid w:val="007243E5"/>
    <w:rsid w:val="00766EA0"/>
    <w:rsid w:val="007A2226"/>
    <w:rsid w:val="007F5B66"/>
    <w:rsid w:val="00823A1C"/>
    <w:rsid w:val="00845B9D"/>
    <w:rsid w:val="00860984"/>
    <w:rsid w:val="008A18FE"/>
    <w:rsid w:val="008B3ECB"/>
    <w:rsid w:val="008B4E85"/>
    <w:rsid w:val="008C1B2E"/>
    <w:rsid w:val="008C7978"/>
    <w:rsid w:val="0091627E"/>
    <w:rsid w:val="0097032B"/>
    <w:rsid w:val="009D2EAD"/>
    <w:rsid w:val="009D54B2"/>
    <w:rsid w:val="009E1922"/>
    <w:rsid w:val="009F7ED2"/>
    <w:rsid w:val="00A51A34"/>
    <w:rsid w:val="00A93661"/>
    <w:rsid w:val="00A95652"/>
    <w:rsid w:val="00AC0AB8"/>
    <w:rsid w:val="00B33C6D"/>
    <w:rsid w:val="00B401C5"/>
    <w:rsid w:val="00B4508F"/>
    <w:rsid w:val="00B55AD5"/>
    <w:rsid w:val="00B8057C"/>
    <w:rsid w:val="00BD6238"/>
    <w:rsid w:val="00BF593B"/>
    <w:rsid w:val="00BF773A"/>
    <w:rsid w:val="00BF7E81"/>
    <w:rsid w:val="00C13773"/>
    <w:rsid w:val="00C17CC8"/>
    <w:rsid w:val="00C83417"/>
    <w:rsid w:val="00C9604F"/>
    <w:rsid w:val="00CA19AA"/>
    <w:rsid w:val="00CC5298"/>
    <w:rsid w:val="00CC6CA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12957"/>
  <w15:chartTrackingRefBased/>
  <w15:docId w15:val="{25D3B5FA-115B-4759-BAC4-906F8EBA9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51A34"/>
    <w:rPr>
      <w:rFonts w:ascii="Calibri" w:hAnsi="Calibri" w:cs="Calibri"/>
      <w:sz w:val="26"/>
    </w:rPr>
  </w:style>
  <w:style w:type="paragraph" w:styleId="Heading1">
    <w:name w:val="heading 1"/>
    <w:aliases w:val="Pocket"/>
    <w:basedOn w:val="Normal"/>
    <w:next w:val="Normal"/>
    <w:link w:val="Heading1Char"/>
    <w:qFormat/>
    <w:rsid w:val="008C79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797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CD Underline,Citation Char Char,3: Cite,no"/>
    <w:basedOn w:val="Normal"/>
    <w:next w:val="Normal"/>
    <w:link w:val="Heading3Char"/>
    <w:uiPriority w:val="2"/>
    <w:unhideWhenUsed/>
    <w:qFormat/>
    <w:rsid w:val="008C797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 2,No Spacing4,t,No Spacing11111, Ch,TAG"/>
    <w:basedOn w:val="Normal"/>
    <w:next w:val="Normal"/>
    <w:link w:val="Heading4Char"/>
    <w:uiPriority w:val="3"/>
    <w:unhideWhenUsed/>
    <w:qFormat/>
    <w:rsid w:val="008C7978"/>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8C79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7978"/>
  </w:style>
  <w:style w:type="character" w:customStyle="1" w:styleId="Heading1Char">
    <w:name w:val="Heading 1 Char"/>
    <w:aliases w:val="Pocket Char"/>
    <w:basedOn w:val="DefaultParagraphFont"/>
    <w:link w:val="Heading1"/>
    <w:rsid w:val="008C797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7978"/>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CD Underline Char,Citation Char Char Char,no Char"/>
    <w:basedOn w:val="DefaultParagraphFont"/>
    <w:link w:val="Heading3"/>
    <w:uiPriority w:val="2"/>
    <w:rsid w:val="008C7978"/>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8C7978"/>
    <w:rPr>
      <w:rFonts w:ascii="Calibri" w:eastAsiaTheme="majorEastAsia" w:hAnsi="Calibri" w:cstheme="majorBidi"/>
      <w:b/>
      <w:iCs/>
      <w:sz w:val="28"/>
    </w:rPr>
  </w:style>
  <w:style w:type="character" w:styleId="Emphasis">
    <w:name w:val="Emphasis"/>
    <w:basedOn w:val="DefaultParagraphFont"/>
    <w:uiPriority w:val="7"/>
    <w:qFormat/>
    <w:rsid w:val="008C7978"/>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C7978"/>
    <w:rPr>
      <w:b/>
      <w:bCs/>
      <w:sz w:val="28"/>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6"/>
    <w:qFormat/>
    <w:rsid w:val="008C7978"/>
    <w:rPr>
      <w:b w:val="0"/>
      <w:sz w:val="26"/>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heading 1 (block title),Important,Read,Card Text"/>
    <w:basedOn w:val="DefaultParagraphFont"/>
    <w:link w:val="NoSpacing"/>
    <w:uiPriority w:val="99"/>
    <w:unhideWhenUsed/>
    <w:rsid w:val="008C7978"/>
    <w:rPr>
      <w:color w:val="auto"/>
      <w:u w:val="none"/>
    </w:rPr>
  </w:style>
  <w:style w:type="character" w:styleId="FollowedHyperlink">
    <w:name w:val="FollowedHyperlink"/>
    <w:basedOn w:val="DefaultParagraphFont"/>
    <w:uiPriority w:val="99"/>
    <w:semiHidden/>
    <w:unhideWhenUsed/>
    <w:rsid w:val="008C7978"/>
    <w:rPr>
      <w:color w:val="auto"/>
      <w:u w:val="none"/>
    </w:rPr>
  </w:style>
  <w:style w:type="paragraph" w:styleId="NoSpacing">
    <w:name w:val="No Spacing"/>
    <w:aliases w:val="Card Format,ClearFormatting,Clear,DDI Tag,Tag Title,No Spacing51,Tag and Cite,CD - Cite,Very Small Text,Dont u,No Spacing311"/>
    <w:basedOn w:val="Heading1"/>
    <w:link w:val="Hyperlink"/>
    <w:autoRedefine/>
    <w:uiPriority w:val="99"/>
    <w:qFormat/>
    <w:rsid w:val="00A51A34"/>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business-functions/m-and-a/our-insights/a-new-prescription-for-m-and-a-in-pharma" TargetMode="External"/><Relationship Id="rId13" Type="http://schemas.openxmlformats.org/officeDocument/2006/relationships/hyperlink" Target="https://www.ipwatchdog.com/2021/04/19/waiving-ip-rights-during-times-of-covid-a-false-good-idea/id=132399/" TargetMode="External"/><Relationship Id="rId18" Type="http://schemas.openxmlformats.org/officeDocument/2006/relationships/hyperlink" Target="https://www.livescience.com/57266-amazon-river.html" TargetMode="External"/><Relationship Id="rId3" Type="http://schemas.openxmlformats.org/officeDocument/2006/relationships/styles" Target="styles.xml"/><Relationship Id="rId21" Type="http://schemas.openxmlformats.org/officeDocument/2006/relationships/hyperlink" Target="http://www.nytimes.com/books/98/11/15/reviews/981115.15holtlt.html?mcubz=0" TargetMode="External"/><Relationship Id="rId7" Type="http://schemas.openxmlformats.org/officeDocument/2006/relationships/hyperlink" Target="https://www.mckinsey.com/industries/pharmaceuticals-and-medical-products/our-insights/on-pins-and-needles-will-covid-19-vaccines-save-the-world" TargetMode="External"/><Relationship Id="rId12" Type="http://schemas.openxmlformats.org/officeDocument/2006/relationships/hyperlink" Target="https://www.cato.org/free-trade-bulletin/unnecessary-proposal-wto-waiver-intellectual-property-rights-covid-19-vaccines" TargetMode="External"/><Relationship Id="rId17" Type="http://schemas.openxmlformats.org/officeDocument/2006/relationships/hyperlink" Target="https://www.ipcc.ch/sr15/" TargetMode="External"/><Relationship Id="rId2" Type="http://schemas.openxmlformats.org/officeDocument/2006/relationships/numbering" Target="numbering.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hyperlink" Target="https://www.mckinsey.com/industries/pharmaceuticals-and-medical-products/our-insights/whats-ahead-for-biotech-another-wave-or-low-tide" TargetMode="External"/><Relationship Id="rId11" Type="http://schemas.openxmlformats.org/officeDocument/2006/relationships/hyperlink" Target="https://www.cato.org/free-trade-bulletin/unnecessary-proposal-wto-waiver-intellectual-property-rights-covid-19-vaccines" TargetMode="External"/><Relationship Id="rId5" Type="http://schemas.openxmlformats.org/officeDocument/2006/relationships/webSettings" Target="webSettings.xml"/><Relationship Id="rId15" Type="http://schemas.openxmlformats.org/officeDocument/2006/relationships/hyperlink" Target="https://www.bio.org/sites/default/files/2021-04/Climate%20Report_FINAL.pdf" TargetMode="External"/><Relationship Id="rId23" Type="http://schemas.openxmlformats.org/officeDocument/2006/relationships/theme" Target="theme/theme1.xml"/><Relationship Id="rId10" Type="http://schemas.openxmlformats.org/officeDocument/2006/relationships/hyperlink" Target="https://www.cato.org/free-trade-bulletin/unnecessary-proposal-wto-waiver-intellectual-property-rights-covid-19-vaccines" TargetMode="External"/><Relationship Id="rId19" Type="http://schemas.openxmlformats.org/officeDocument/2006/relationships/hyperlink" Target="https://www.livescience.com/55129-how-heat-waves-kill-so-quickly.html" TargetMode="External"/><Relationship Id="rId4" Type="http://schemas.openxmlformats.org/officeDocument/2006/relationships/settings" Target="settings.xml"/><Relationship Id="rId9" Type="http://schemas.openxmlformats.org/officeDocument/2006/relationships/hyperlink" Target="https://www.mckinsey.com/industries/pharmaceuticals-and-medical-products/our-insights/the-bio-revolution-innovations-transforming-economies-societies-and-our-lives" TargetMode="External"/><Relationship Id="rId14" Type="http://schemas.openxmlformats.org/officeDocument/2006/relationships/hyperlink" Target="https://www.ipwatchdog.com/2021/05/05/tai-says-united-states-will-back-india-southafrica-proposal-waive-ip-rights-trips/id=13322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5668</Words>
  <Characters>32309</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4</cp:revision>
  <dcterms:created xsi:type="dcterms:W3CDTF">2021-09-10T20:08:00Z</dcterms:created>
  <dcterms:modified xsi:type="dcterms:W3CDTF">2021-09-10T21:13:00Z</dcterms:modified>
</cp:coreProperties>
</file>