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6C55A" w14:textId="77777777" w:rsidR="00252BB1" w:rsidRDefault="00252BB1" w:rsidP="00252BB1">
      <w:pPr>
        <w:pStyle w:val="Heading2"/>
      </w:pPr>
      <w:r>
        <w:t>Off 1</w:t>
      </w:r>
    </w:p>
    <w:p w14:paraId="08DDE597" w14:textId="77777777" w:rsidR="00252BB1" w:rsidRPr="00A355C6" w:rsidRDefault="00252BB1" w:rsidP="00252BB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3BD87CE" w14:textId="77777777" w:rsidR="00252BB1" w:rsidRPr="00A355C6" w:rsidRDefault="00252BB1" w:rsidP="00252BB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90FBB48" w14:textId="77777777" w:rsidR="00252BB1" w:rsidRPr="00A355C6" w:rsidRDefault="00252BB1" w:rsidP="00252BB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B90A401" w14:textId="77777777" w:rsidR="00252BB1" w:rsidRPr="00A355C6" w:rsidRDefault="00252BB1" w:rsidP="00252BB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6F094F5" w14:textId="77777777" w:rsidR="00252BB1" w:rsidRDefault="00252BB1" w:rsidP="00252BB1">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568F1F45" w14:textId="77777777" w:rsidR="00252BB1" w:rsidRPr="00A355C6" w:rsidRDefault="00252BB1" w:rsidP="00252BB1">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Pr>
          <w:rFonts w:eastAsia="Yu Mincho"/>
          <w:color w:val="000000" w:themeColor="text1"/>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BAF709C" w14:textId="77777777" w:rsidR="00252BB1" w:rsidRDefault="00252BB1" w:rsidP="00252BB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247FE2A5" w14:textId="77777777" w:rsidR="00252BB1" w:rsidRDefault="00252BB1" w:rsidP="00252BB1">
      <w:pPr>
        <w:keepNext/>
        <w:keepLines/>
        <w:spacing w:before="40"/>
        <w:outlineLvl w:val="3"/>
        <w:rPr>
          <w:color w:val="000000" w:themeColor="text1"/>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p>
    <w:p w14:paraId="5926A2D7" w14:textId="77777777" w:rsidR="00252BB1" w:rsidRDefault="00252BB1" w:rsidP="00252BB1">
      <w:r w:rsidRPr="00100A2B">
        <w:t>ts used in wind turbines can be recycled more easily than those used in other rare-earth permanent magnet products," he notes</w:t>
      </w:r>
      <w:r>
        <w:t>.</w:t>
      </w:r>
    </w:p>
    <w:p w14:paraId="3A41F636" w14:textId="77777777" w:rsidR="00252BB1" w:rsidRPr="00847EA3" w:rsidRDefault="00252BB1" w:rsidP="00252BB1"/>
    <w:p w14:paraId="0F8F42DF" w14:textId="77777777" w:rsidR="00252BB1" w:rsidRDefault="00252BB1" w:rsidP="00252BB1">
      <w:pPr>
        <w:pStyle w:val="Heading2"/>
      </w:pPr>
      <w:r>
        <w:t xml:space="preserve">Off 2 - </w:t>
      </w:r>
    </w:p>
    <w:p w14:paraId="060522E8" w14:textId="77777777" w:rsidR="00252BB1" w:rsidRDefault="00252BB1" w:rsidP="00252BB1">
      <w:pPr>
        <w:pStyle w:val="Heading4"/>
      </w:pPr>
      <w:r>
        <w:t xml:space="preserve">Kant’s criteria for personhood violently excludes the disabled. </w:t>
      </w:r>
    </w:p>
    <w:p w14:paraId="0E18D31C" w14:textId="77777777" w:rsidR="00252BB1" w:rsidRDefault="00252BB1" w:rsidP="00252BB1">
      <w:r>
        <w:t xml:space="preserve">Lucas G. </w:t>
      </w:r>
      <w:r w:rsidRPr="00705643">
        <w:rPr>
          <w:rStyle w:val="Style13ptBold"/>
        </w:rPr>
        <w:t>Pinheiro 17</w:t>
      </w:r>
      <w:r>
        <w:t xml:space="preserve"> [(Lucas G. Pinheiro, ) </w:t>
      </w:r>
      <w:r w:rsidRPr="00705643">
        <w:t>The Ableist Contract Intellectual Disability and the Limits of Justice in Kant’s Political Thought</w:t>
      </w:r>
      <w:r>
        <w:t>, Cambridge Core Online publication date: March 2017, pp 43-78] AT</w:t>
      </w:r>
    </w:p>
    <w:p w14:paraId="69678ED1" w14:textId="77777777" w:rsidR="00252BB1" w:rsidRDefault="00252BB1" w:rsidP="00252BB1">
      <w:r>
        <w:t xml:space="preserve">With these theoretical considerations in mind, </w:t>
      </w:r>
      <w:r w:rsidRPr="00A876E8">
        <w:rPr>
          <w:rStyle w:val="StyleUnderline"/>
        </w:rPr>
        <w:t>this chapter probes the political and moral spaces occupied by intellectually disabled subjects in the political, ethical, and moral thought of Immanuel Kant.</w:t>
      </w:r>
      <w:r>
        <w:t xml:space="preserve"> To this end, I place particular emphasis on the ways in which </w:t>
      </w:r>
      <w:r w:rsidRPr="003061D3">
        <w:rPr>
          <w:rStyle w:val="StyleUnderline"/>
          <w:highlight w:val="green"/>
        </w:rPr>
        <w:t>Kant’s “empirical” observations on disability</w:t>
      </w:r>
      <w:r w:rsidRPr="00A876E8">
        <w:rPr>
          <w:rStyle w:val="StyleUnderline"/>
        </w:rPr>
        <w:t xml:space="preserve"> fundamentally </w:t>
      </w:r>
      <w:r w:rsidRPr="003061D3">
        <w:rPr>
          <w:rStyle w:val="StyleUnderline"/>
          <w:highlight w:val="green"/>
        </w:rPr>
        <w:t>impact his political formulations</w:t>
      </w:r>
      <w:r w:rsidRPr="00A876E8">
        <w:rPr>
          <w:rStyle w:val="StyleUnderline"/>
        </w:rPr>
        <w:t xml:space="preserve"> of justice, freedom, citizenship, personhood, and the human species.</w:t>
      </w:r>
      <w: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3061D3">
        <w:rPr>
          <w:rStyle w:val="StyleUnderline"/>
        </w:rPr>
        <w:t>Kant’s understanding of disability</w:t>
      </w:r>
      <w:r w:rsidRPr="00A876E8">
        <w:rPr>
          <w:rStyle w:val="StyleUnderline"/>
        </w:rPr>
        <w:t xml:space="preserve"> affects and informs his theory of justice in such constitutive ways that </w:t>
      </w:r>
      <w:r w:rsidRPr="003061D3">
        <w:rPr>
          <w:rStyle w:val="StyleUnderline"/>
          <w:highlight w:val="green"/>
        </w:rPr>
        <w:t>its continual neglect has resulted in an insufficiently critical and accurate interpretation of Kant’s political thought</w:t>
      </w:r>
      <w:r w:rsidRPr="00A876E8">
        <w:rPr>
          <w:rStyle w:val="StyleUnderline"/>
        </w:rPr>
        <w:t xml:space="preserve"> writ large.</w:t>
      </w:r>
      <w:r>
        <w:t xml:space="preserve"> From a broader perspective, </w:t>
      </w:r>
      <w:r w:rsidRPr="00A876E8">
        <w:rPr>
          <w:rStyle w:val="StyleUnderline"/>
        </w:rPr>
        <w:t>my interpretation of disability in Kant seeks to recast the political thrust of Kant’s theory by rearticulating its relationship to other strains of the Kantian corpus that, while less accepted, less philosophical, and undoubtedly less agreeable, are, on my account, no less politically and philosophically significant to his thought than the “strictly” political and philosophical works.</w:t>
      </w:r>
      <w:r>
        <w:rPr>
          <w:rStyle w:val="StyleUnderline"/>
        </w:rPr>
        <w:t xml:space="preserve"> </w:t>
      </w:r>
      <w:r>
        <w:t xml:space="preserve">As of late, </w:t>
      </w:r>
      <w:r w:rsidRPr="00A876E8">
        <w:rPr>
          <w:rStyle w:val="StyleUnderline"/>
        </w:rPr>
        <w:t xml:space="preserve">a host of </w:t>
      </w:r>
      <w:r w:rsidRPr="003061D3">
        <w:rPr>
          <w:rStyle w:val="StyleUnderline"/>
          <w:highlight w:val="green"/>
        </w:rPr>
        <w:t>scholars in</w:t>
      </w:r>
      <w:r w:rsidRPr="00A876E8">
        <w:rPr>
          <w:rStyle w:val="StyleUnderline"/>
        </w:rPr>
        <w:t xml:space="preserve"> </w:t>
      </w:r>
      <w:r w:rsidRPr="003061D3">
        <w:rPr>
          <w:rStyle w:val="StyleUnderline"/>
          <w:highlight w:val="green"/>
        </w:rPr>
        <w:t>disability studies</w:t>
      </w:r>
      <w:r w:rsidRPr="00A876E8">
        <w:rPr>
          <w:rStyle w:val="StyleUnderline"/>
        </w:rPr>
        <w:t xml:space="preserve"> have vocally </w:t>
      </w:r>
      <w:r w:rsidRPr="003061D3">
        <w:rPr>
          <w:rStyle w:val="StyleUnderline"/>
          <w:highlight w:val="green"/>
        </w:rPr>
        <w:t>contest</w:t>
      </w:r>
      <w:r w:rsidRPr="00A876E8">
        <w:rPr>
          <w:rStyle w:val="StyleUnderline"/>
        </w:rPr>
        <w:t xml:space="preserve">ed </w:t>
      </w:r>
      <w:r w:rsidRPr="003061D3">
        <w:rPr>
          <w:rStyle w:val="Emphasis"/>
          <w:highlight w:val="green"/>
        </w:rPr>
        <w:t>Kant’s moral theory of personhood</w:t>
      </w:r>
      <w:r w:rsidRPr="00A876E8">
        <w:rPr>
          <w:rStyle w:val="StyleUnderline"/>
        </w:rPr>
        <w:t>.</w:t>
      </w:r>
      <w:r>
        <w:t xml:space="preserve"> This burgeoning literature on </w:t>
      </w:r>
      <w:r w:rsidRPr="003061D3">
        <w:t>Kant</w:t>
      </w:r>
      <w:r>
        <w:t xml:space="preserve">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w:t>
      </w:r>
      <w:r w:rsidRPr="00E36EA9">
        <w:t>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“speciesist” – to deny the former group (animals) moral standing while extending it to the latter (the disabled) (1994, 2009: 567–8).</w:t>
      </w:r>
      <w:r>
        <w:t xml:space="preserve"> </w:t>
      </w:r>
      <w:r w:rsidRPr="00E36EA9">
        <w:t>In building their philosophical arguments for intra-species moral standing, both Singer (2009: 573–4) and McMahan (2002: 245–6, 252–5) rely prominently on Kant’s personhood–animality split as a means to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w:t>
      </w:r>
      <w:r>
        <w:t xml:space="preserve">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705643">
        <w:rPr>
          <w:rStyle w:val="StyleUnderline"/>
        </w:rPr>
        <w:t xml:space="preserve">the central and most politically salient aspect of these critiques resides in the Kantian discourse Singer and McMahan mobilize in support of their projects. Pushing back against rationalist conceptions of moral status, </w:t>
      </w:r>
      <w:r w:rsidRPr="00705643">
        <w:t>philosopher Eva</w:t>
      </w:r>
      <w:r w:rsidRPr="00705643">
        <w:rPr>
          <w:rStyle w:val="StyleUnderline"/>
        </w:rPr>
        <w:t xml:space="preserve"> Kittay</w:t>
      </w:r>
      <w:r>
        <w:t xml:space="preserve"> (2001, 2005a, 2005b, 2009a, 2009b) </w:t>
      </w:r>
      <w:r w:rsidRPr="00705643">
        <w:rPr>
          <w:rStyle w:val="StyleUnderline"/>
        </w:rPr>
        <w:t>has argued that species membership alone should suffice as a criterion for equal moral status among human beings.</w:t>
      </w:r>
      <w:r>
        <w:t xml:space="preserve"> </w:t>
      </w:r>
      <w:r w:rsidRPr="00705643">
        <w:t>Licia Carlson (2009, 2010), who furthers Kittay’s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w:t>
      </w:r>
      <w:r>
        <w:t xml:space="preserve"> (2010: 157). Although Kittay and Carlson do not comment directly on Kant’s specific formulation of moral personhood, they effectively highlight how and why </w:t>
      </w:r>
      <w:r w:rsidRPr="00705643">
        <w:rPr>
          <w:rStyle w:val="StyleUnderline"/>
        </w:rPr>
        <w:t>elevating cognitive capacity to the role of arbiter for moral life, as is the case with Kant’s theory of personhood, has deeply problematic repercussions for the intellectually disabled.</w:t>
      </w:r>
      <w:r>
        <w:t xml:space="preserve">10 </w:t>
      </w:r>
      <w:r w:rsidRPr="00705643">
        <w:rPr>
          <w:rStyle w:val="StyleUnderline"/>
        </w:rPr>
        <w:t>Other scholars writing on disability and political theory have also expressed profound skepticism toward rationalist formulations of moral personhood rooted in Kant’s categorical imperative.</w:t>
      </w:r>
      <w:r>
        <w:t xml:space="preserve">11 One notable critic of Kantian personhood from the standpoint of disability is Barbara Arneil (2009), whose </w:t>
      </w:r>
      <w:r w:rsidRPr="00705643">
        <w:rPr>
          <w:rStyle w:val="StyleUnderline"/>
        </w:rPr>
        <w:t>key charge against Kant’s moral theory is his crowning of rational autonomy as the foundation for human dignity</w:t>
      </w:r>
      <w:r>
        <w:t xml:space="preserve"> (2009: 224). </w:t>
      </w:r>
      <w:r w:rsidRPr="00E36EA9">
        <w:rPr>
          <w:rStyle w:val="StyleUnderline"/>
          <w:highlight w:val="green"/>
        </w:rPr>
        <w:t>In its quest to “protect human dignity through</w:t>
      </w:r>
      <w:r w:rsidRPr="00705643">
        <w:rPr>
          <w:rStyle w:val="StyleUnderline"/>
        </w:rPr>
        <w:t xml:space="preserve"> the mutual </w:t>
      </w:r>
      <w:r w:rsidRPr="00E36EA9">
        <w:rPr>
          <w:rStyle w:val="StyleUnderline"/>
          <w:highlight w:val="green"/>
        </w:rPr>
        <w:t>recognition of others as rational</w:t>
      </w:r>
      <w:r w:rsidRPr="00705643">
        <w:rPr>
          <w:rStyle w:val="StyleUnderline"/>
        </w:rPr>
        <w:t xml:space="preserve"> self-legislating ‘</w:t>
      </w:r>
      <w:r w:rsidRPr="00E36EA9">
        <w:rPr>
          <w:rStyle w:val="StyleUnderline"/>
          <w:highlight w:val="green"/>
        </w:rPr>
        <w:t>persons</w:t>
      </w:r>
      <w:r w:rsidRPr="00705643">
        <w:rPr>
          <w:rStyle w:val="StyleUnderline"/>
        </w:rPr>
        <w:t xml:space="preserve">,’” Arneil remarks, </w:t>
      </w:r>
      <w:r w:rsidRPr="00E36EA9">
        <w:rPr>
          <w:rStyle w:val="StyleUnderline"/>
          <w:highlight w:val="green"/>
        </w:rPr>
        <w:t>Kant’s moral theory consequently figures the “irrational” as “not ‘autonomous</w:t>
      </w:r>
      <w:r w:rsidRPr="00705643">
        <w:rPr>
          <w:rStyle w:val="StyleUnderline"/>
        </w:rPr>
        <w:t xml:space="preserve">’ and strictly speaking not ‘persons’ </w:t>
      </w:r>
      <w:r w:rsidRPr="00E36EA9">
        <w:rPr>
          <w:rStyle w:val="StyleUnderline"/>
          <w:highlight w:val="green"/>
        </w:rPr>
        <w:t>and therefore not due the dignity accorded to ‘rational beings</w:t>
      </w:r>
      <w:r w:rsidRPr="00705643">
        <w:rPr>
          <w:rStyle w:val="StyleUnderline"/>
        </w:rPr>
        <w:t>’”</w:t>
      </w:r>
      <w:r>
        <w:t xml:space="preserve"> (2009: 224–5).12 Moreover, Arneil exposes how Kant’s formulation of personhood has pervasively found its way to the backdrop of influential political theories of justice by the likes of John Rawls and Charles Taylor. Because Kant locates personhood in the human ability to reason, Arneil argues that </w:t>
      </w:r>
      <w:r w:rsidRPr="00705643">
        <w:rPr>
          <w:rStyle w:val="StyleUnderline"/>
        </w:rPr>
        <w:t>contemporary authors who draw on Kant</w:t>
      </w:r>
      <w:r>
        <w:t xml:space="preserve"> (such as Taylor) </w:t>
      </w:r>
      <w:r w:rsidRPr="00705643">
        <w:rPr>
          <w:rStyle w:val="StyleUnderline"/>
        </w:rPr>
        <w:t>are consequently “forced to define those incapable of ‘rationality’ as outside the ‘normal’ meaning of personhood,” as possessing an unrealizable potential to become human</w:t>
      </w:r>
      <w:r>
        <w:t xml:space="preserve"> (2009: 225, 228). Together, these works by critical disability scholars illustrate how </w:t>
      </w:r>
      <w:r w:rsidRPr="003061D3">
        <w:rPr>
          <w:rStyle w:val="Emphasis"/>
          <w:highlight w:val="green"/>
        </w:rPr>
        <w:t>Kant’s moral philosophy has sustained a political discourse that categorically exempts the disabled from the remits of justice.</w:t>
      </w:r>
      <w:r>
        <w:rPr>
          <w:rStyle w:val="Emphasis"/>
        </w:rPr>
        <w:t xml:space="preserve"> </w:t>
      </w:r>
      <w:r>
        <w:t xml:space="preserve">Overall, three important conclusions can be drawn from the literature on Kant and disability. First, scholars working on intellectual disability and political theory have provided convincing arguments as to how </w:t>
      </w:r>
      <w:r w:rsidRPr="00E36EA9">
        <w:rPr>
          <w:rStyle w:val="StyleUnderline"/>
          <w:highlight w:val="green"/>
        </w:rPr>
        <w:t>Kantian conceptions of personhood misrecognize the inherent humanity of the intellectually disabled.</w:t>
      </w:r>
      <w:r>
        <w:t xml:space="preserve"> Second, these scholars have compellingly identified why, </w:t>
      </w:r>
      <w:r w:rsidRPr="00705643">
        <w:rPr>
          <w:rStyle w:val="StyleUnderline"/>
        </w:rPr>
        <w:t xml:space="preserve">from a political standpoint of justice, liberty, and equality, it is desirable to move away from such reason-centric formulations of moral status that privilege the able-minded over the intellectually disabled. </w:t>
      </w:r>
      <w:r>
        <w:t xml:space="preserve">Third, many of these commentators have conclusively outlined how </w:t>
      </w:r>
      <w:r w:rsidRPr="00E36EA9">
        <w:rPr>
          <w:rStyle w:val="StyleUnderline"/>
          <w:highlight w:val="green"/>
        </w:rPr>
        <w:t>Kant’s moral philosophy is conceptually</w:t>
      </w:r>
      <w:r w:rsidRPr="00705643">
        <w:t>, albeit indirectly,</w:t>
      </w:r>
      <w:r w:rsidRPr="00705643">
        <w:rPr>
          <w:rStyle w:val="StyleUnderline"/>
        </w:rPr>
        <w:t xml:space="preserve"> </w:t>
      </w:r>
      <w:r w:rsidRPr="00E36EA9">
        <w:rPr>
          <w:rStyle w:val="StyleUnderline"/>
          <w:highlight w:val="green"/>
        </w:rPr>
        <w:t>implicated in the political marginalization of the disabled persons.</w:t>
      </w:r>
      <w:r>
        <w:rPr>
          <w:rStyle w:val="StyleUnderline"/>
        </w:rPr>
        <w:t xml:space="preserve"> </w:t>
      </w:r>
      <w:r>
        <w:t xml:space="preserve">Notwithstanding the merits of their projects, the authors in question have limited their critiques of Kant’s political thought to his moral and practical philosophies, or what is colloquially known as the “pure” segment of his work. Take Tobin Siebers’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Siebers’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in an effort to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E36EA9">
        <w:rPr>
          <w:rStyle w:val="Emphasis"/>
          <w:highlight w:val="green"/>
        </w:rPr>
        <w:t>Kant’s approach to justice fails with respect to the intellectually disabled</w:t>
      </w:r>
      <w:r>
        <w:t xml:space="preserve">, I intend to cast light on what I consider to be the margins of his moral philosophy and, as a result, delineate the limits of his political theory of justice. </w:t>
      </w:r>
      <w:r w:rsidRPr="00705643">
        <w:rPr>
          <w:rStyle w:val="StyleUnderline"/>
        </w:rPr>
        <w:t>This marginal space wherein the intellectually disabled are enclosed exemplifies</w:t>
      </w:r>
      <w:r>
        <w:t xml:space="preserve"> what Uday Mehta (1999) describes as </w:t>
      </w:r>
      <w:r w:rsidRPr="00705643">
        <w:rPr>
          <w:rStyle w:val="StyleUnderline"/>
        </w:rPr>
        <w:t>the explicit exclusion of the unfamiliar, along with the erasure of their “sentiments, feelings, sense of location, and forms of life</w:t>
      </w:r>
      <w:r>
        <w:t xml:space="preserve">” (1999: 20–1). </w:t>
      </w:r>
      <w:r w:rsidRPr="00705643">
        <w:t>Such occult “spaces” of exception are, in Mehta’s words, “places that when identified by the grid of Enlightenment rationality [become] only spots on a map or past points on the scale of civilizational progress</w:t>
      </w:r>
      <w:r>
        <w:t xml:space="preserve">, but not dwellings in which peoples lived and had deeply invested identities” (1999: 21).13 To the extent that it moves toward recasting the meaning of his theory of justice, </w:t>
      </w:r>
      <w:r w:rsidRPr="00705643">
        <w:rPr>
          <w:rStyle w:val="StyleUnderline"/>
        </w:rPr>
        <w:t>my interpretation of disability in Kant endeavors to reaffirm the political and conceptual significance of disability to the history of political thought and contemporary politicized identity.</w:t>
      </w:r>
      <w: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14:paraId="44DEEA3A" w14:textId="77777777" w:rsidR="00252BB1" w:rsidRDefault="00252BB1" w:rsidP="00252BB1">
      <w:pPr>
        <w:pStyle w:val="Heading2"/>
      </w:pPr>
      <w:r>
        <w:t>Off 3</w:t>
      </w:r>
    </w:p>
    <w:p w14:paraId="36CC880A" w14:textId="77777777" w:rsidR="00252BB1" w:rsidRDefault="00252BB1" w:rsidP="00252BB1">
      <w:pPr>
        <w:pStyle w:val="Heading4"/>
      </w:pPr>
      <w:r w:rsidRPr="6AFF2873">
        <w:rPr>
          <w:rFonts w:eastAsia="Calibri" w:cs="Calibri"/>
        </w:rPr>
        <w:t>States ought to call a global constitutional convention and establish a constitution reflecting intergenerational concern with exclusive authority to ban appropriation of outer space by private entities and bind participating bodies to its result by forefronting an ethic of incommensurability</w:t>
      </w:r>
    </w:p>
    <w:p w14:paraId="5F8BC0B9" w14:textId="77777777" w:rsidR="00252BB1" w:rsidRDefault="00252BB1" w:rsidP="00252BB1">
      <w:pPr>
        <w:pStyle w:val="Heading4"/>
      </w:pPr>
      <w:r w:rsidRPr="6AFF2873">
        <w:rPr>
          <w:rFonts w:eastAsia="Calibri" w:cs="Calibri"/>
        </w:rPr>
        <w:t>That solves the aff – it addresses shared anxieties while building political consensus</w:t>
      </w:r>
    </w:p>
    <w:p w14:paraId="0F6D51ED" w14:textId="77777777" w:rsidR="00252BB1" w:rsidRDefault="00252BB1" w:rsidP="00252BB1">
      <w:pPr>
        <w:spacing w:line="278" w:lineRule="exact"/>
      </w:pPr>
      <w:r w:rsidRPr="6AFF2873">
        <w:rPr>
          <w:rFonts w:eastAsia="Calibri"/>
          <w:b/>
          <w:bCs/>
          <w:sz w:val="26"/>
          <w:szCs w:val="26"/>
        </w:rPr>
        <w:t>Gardiner 14 1</w:t>
      </w:r>
      <w:r w:rsidRPr="6AFF2873">
        <w:rPr>
          <w:rFonts w:eastAsia="Calibri"/>
          <w:sz w:val="16"/>
          <w:szCs w:val="16"/>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6AFF2873">
        <w:rPr>
          <w:rFonts w:eastAsia="Calibri"/>
          <w:i/>
          <w:iCs/>
          <w:sz w:val="16"/>
          <w:szCs w:val="16"/>
        </w:rPr>
        <w:t xml:space="preserve"> Ethics &amp; International Affairs</w:t>
      </w:r>
      <w:r w:rsidRPr="6AFF2873">
        <w:rPr>
          <w:rFonts w:eastAsia="Calibri"/>
          <w:sz w:val="16"/>
          <w:szCs w:val="16"/>
        </w:rPr>
        <w:t xml:space="preserve">, Vol. 28, Issue 3, pp. 299-315, </w:t>
      </w:r>
      <w:hyperlink r:id="rId9">
        <w:r w:rsidRPr="6AFF2873">
          <w:rPr>
            <w:rStyle w:val="Hyperlink"/>
            <w:rFonts w:eastAsia="Calibri"/>
            <w:sz w:val="16"/>
            <w:szCs w:val="16"/>
          </w:rPr>
          <w:t>https://doi.org/10.1017/S0892679414000379</w:t>
        </w:r>
      </w:hyperlink>
      <w:r w:rsidRPr="6AFF2873">
        <w:rPr>
          <w:rFonts w:eastAsia="Calibri"/>
          <w:sz w:val="16"/>
          <w:szCs w:val="16"/>
        </w:rPr>
        <w:t>, EA]</w:t>
      </w:r>
    </w:p>
    <w:p w14:paraId="6FECA6F8" w14:textId="77777777" w:rsidR="00252BB1" w:rsidRDefault="00252BB1" w:rsidP="00252BB1">
      <w:pPr>
        <w:spacing w:line="278" w:lineRule="exact"/>
      </w:pPr>
      <w:r w:rsidRPr="6AFF2873">
        <w:rPr>
          <w:rFonts w:eastAsia="Calibri"/>
          <w:b/>
          <w:bCs/>
          <w:sz w:val="26"/>
          <w:szCs w:val="26"/>
          <w:u w:val="single"/>
        </w:rPr>
        <w:t>A Constitutional Convention</w:t>
      </w:r>
    </w:p>
    <w:p w14:paraId="64CE68EF" w14:textId="77777777" w:rsidR="00252BB1" w:rsidRDefault="00252BB1" w:rsidP="00252BB1">
      <w:pPr>
        <w:spacing w:line="240" w:lineRule="exact"/>
      </w:pPr>
      <w:r w:rsidRPr="6AFF2873">
        <w:rPr>
          <w:rFonts w:eastAsia="Calibri"/>
          <w:sz w:val="16"/>
          <w:szCs w:val="16"/>
        </w:rPr>
        <w:t xml:space="preserve">In my view, the above line of reasoning leads naturally to a more specific proposal: that we—concerned individuals, interested community groups, </w:t>
      </w:r>
      <w:r w:rsidRPr="6AFF2873">
        <w:rPr>
          <w:rFonts w:eastAsia="Calibri"/>
          <w:b/>
          <w:bCs/>
          <w:sz w:val="26"/>
          <w:szCs w:val="26"/>
          <w:highlight w:val="green"/>
          <w:u w:val="single"/>
        </w:rPr>
        <w:t>national governments</w:t>
      </w:r>
      <w:r w:rsidRPr="6AFF2873">
        <w:rPr>
          <w:rFonts w:eastAsia="Calibri"/>
          <w:sz w:val="16"/>
          <w:szCs w:val="16"/>
        </w:rPr>
        <w:t>, and transnational organizations—</w:t>
      </w:r>
      <w:r w:rsidRPr="6AFF2873">
        <w:rPr>
          <w:rFonts w:eastAsia="Calibri"/>
          <w:b/>
          <w:bCs/>
          <w:sz w:val="26"/>
          <w:szCs w:val="26"/>
          <w:highlight w:val="green"/>
          <w:u w:val="single"/>
        </w:rPr>
        <w:t>should</w:t>
      </w:r>
      <w:r w:rsidRPr="6AFF2873">
        <w:rPr>
          <w:rFonts w:eastAsia="Calibri"/>
          <w:sz w:val="16"/>
          <w:szCs w:val="16"/>
        </w:rPr>
        <w:t xml:space="preserve"> initiate a </w:t>
      </w:r>
      <w:r w:rsidRPr="6AFF2873">
        <w:rPr>
          <w:rFonts w:eastAsia="Calibri"/>
          <w:b/>
          <w:bCs/>
          <w:sz w:val="26"/>
          <w:szCs w:val="26"/>
          <w:highlight w:val="green"/>
          <w:u w:val="single"/>
        </w:rPr>
        <w:t xml:space="preserve">call </w:t>
      </w:r>
      <w:r w:rsidRPr="6AFF2873">
        <w:rPr>
          <w:rFonts w:eastAsia="Calibri"/>
          <w:b/>
          <w:bCs/>
          <w:sz w:val="26"/>
          <w:szCs w:val="26"/>
          <w:u w:val="single"/>
        </w:rPr>
        <w:t xml:space="preserve">for </w:t>
      </w:r>
      <w:r w:rsidRPr="6AFF2873">
        <w:rPr>
          <w:rFonts w:eastAsia="Calibri"/>
          <w:b/>
          <w:bCs/>
          <w:sz w:val="26"/>
          <w:szCs w:val="26"/>
          <w:highlight w:val="green"/>
          <w:u w:val="single"/>
        </w:rPr>
        <w:t>a global con</w:t>
      </w:r>
      <w:r w:rsidRPr="6AFF2873">
        <w:rPr>
          <w:rFonts w:eastAsia="Calibri"/>
          <w:b/>
          <w:bCs/>
          <w:sz w:val="26"/>
          <w:szCs w:val="26"/>
          <w:u w:val="single"/>
        </w:rPr>
        <w:t xml:space="preserve">stitutional </w:t>
      </w:r>
      <w:r w:rsidRPr="6AFF2873">
        <w:rPr>
          <w:rFonts w:eastAsia="Calibri"/>
          <w:b/>
          <w:bCs/>
          <w:sz w:val="26"/>
          <w:szCs w:val="26"/>
          <w:highlight w:val="green"/>
          <w:u w:val="single"/>
        </w:rPr>
        <w:t>con</w:t>
      </w:r>
      <w:r w:rsidRPr="6AFF2873">
        <w:rPr>
          <w:rFonts w:eastAsia="Calibri"/>
          <w:b/>
          <w:bCs/>
          <w:sz w:val="26"/>
          <w:szCs w:val="26"/>
          <w:u w:val="single"/>
        </w:rPr>
        <w:t xml:space="preserve">vention </w:t>
      </w:r>
      <w:r w:rsidRPr="6AFF2873">
        <w:rPr>
          <w:rFonts w:eastAsia="Calibri"/>
          <w:b/>
          <w:bCs/>
          <w:sz w:val="26"/>
          <w:szCs w:val="26"/>
          <w:highlight w:val="green"/>
          <w:u w:val="single"/>
        </w:rPr>
        <w:t>focused on future gen</w:t>
      </w:r>
      <w:r w:rsidRPr="6AFF2873">
        <w:rPr>
          <w:rFonts w:eastAsia="Calibri"/>
          <w:b/>
          <w:bCs/>
          <w:sz w:val="26"/>
          <w:szCs w:val="26"/>
          <w:u w:val="single"/>
        </w:rPr>
        <w:t>eration</w:t>
      </w:r>
      <w:r w:rsidRPr="6AFF2873">
        <w:rPr>
          <w:rFonts w:eastAsia="Calibri"/>
          <w:b/>
          <w:bCs/>
          <w:sz w:val="26"/>
          <w:szCs w:val="26"/>
          <w:highlight w:val="green"/>
          <w:u w:val="single"/>
        </w:rPr>
        <w:t>s</w:t>
      </w:r>
      <w:r w:rsidRPr="6AFF2873">
        <w:rPr>
          <w:rFonts w:eastAsia="Calibri"/>
          <w:b/>
          <w:bCs/>
          <w:sz w:val="26"/>
          <w:szCs w:val="26"/>
          <w:u w:val="single"/>
        </w:rPr>
        <w:t>.</w:t>
      </w:r>
      <w:r w:rsidRPr="6AFF2873">
        <w:rPr>
          <w:rFonts w:eastAsia="Calibri"/>
          <w:sz w:val="16"/>
          <w:szCs w:val="16"/>
        </w:rPr>
        <w:t xml:space="preserve"> This proposal has two components. The first component is procedural. </w:t>
      </w:r>
      <w:r w:rsidRPr="6AFF2873">
        <w:rPr>
          <w:rFonts w:eastAsia="Calibri"/>
          <w:b/>
          <w:bCs/>
          <w:sz w:val="26"/>
          <w:szCs w:val="26"/>
          <w:u w:val="single"/>
        </w:rPr>
        <w:t>The proposal takes the form of a “</w:t>
      </w:r>
      <w:r w:rsidRPr="6AFF2873">
        <w:rPr>
          <w:rFonts w:eastAsia="Calibri"/>
          <w:b/>
          <w:bCs/>
          <w:sz w:val="26"/>
          <w:szCs w:val="26"/>
          <w:highlight w:val="green"/>
          <w:u w:val="single"/>
        </w:rPr>
        <w:t>call to action</w:t>
      </w:r>
      <w:r w:rsidRPr="6AFF2873">
        <w:rPr>
          <w:rFonts w:eastAsia="Calibri"/>
          <w:b/>
          <w:bCs/>
          <w:sz w:val="26"/>
          <w:szCs w:val="26"/>
          <w:u w:val="single"/>
        </w:rPr>
        <w:t xml:space="preserve">.” It is explicitly an attempt to </w:t>
      </w:r>
      <w:r w:rsidRPr="6AFF2873">
        <w:rPr>
          <w:rFonts w:eastAsia="Calibri"/>
          <w:b/>
          <w:bCs/>
          <w:sz w:val="26"/>
          <w:szCs w:val="26"/>
          <w:highlight w:val="green"/>
          <w:u w:val="single"/>
        </w:rPr>
        <w:t>engage</w:t>
      </w:r>
      <w:r w:rsidRPr="6AFF2873">
        <w:rPr>
          <w:rFonts w:eastAsia="Calibri"/>
          <w:b/>
          <w:bCs/>
          <w:sz w:val="26"/>
          <w:szCs w:val="26"/>
          <w:u w:val="single"/>
        </w:rPr>
        <w:t xml:space="preserve"> a range of </w:t>
      </w:r>
      <w:r w:rsidRPr="6AFF2873">
        <w:rPr>
          <w:rFonts w:eastAsia="Calibri"/>
          <w:b/>
          <w:bCs/>
          <w:sz w:val="26"/>
          <w:szCs w:val="26"/>
          <w:highlight w:val="green"/>
          <w:u w:val="single"/>
        </w:rPr>
        <w:t>actors</w:t>
      </w:r>
      <w:r w:rsidRPr="6AFF2873">
        <w:rPr>
          <w:rFonts w:eastAsia="Calibri"/>
          <w:b/>
          <w:bCs/>
          <w:sz w:val="26"/>
          <w:szCs w:val="26"/>
          <w:u w:val="single"/>
        </w:rPr>
        <w:t xml:space="preserve">, </w:t>
      </w:r>
      <w:r w:rsidRPr="6AFF2873">
        <w:rPr>
          <w:rFonts w:eastAsia="Calibri"/>
          <w:b/>
          <w:bCs/>
          <w:sz w:val="26"/>
          <w:szCs w:val="26"/>
          <w:highlight w:val="green"/>
          <w:u w:val="single"/>
        </w:rPr>
        <w:t>based on</w:t>
      </w:r>
      <w:r w:rsidRPr="6AFF2873">
        <w:rPr>
          <w:rFonts w:eastAsia="Calibri"/>
          <w:b/>
          <w:bCs/>
          <w:sz w:val="26"/>
          <w:szCs w:val="26"/>
          <w:u w:val="single"/>
        </w:rPr>
        <w:t xml:space="preserve"> a claim that they</w:t>
      </w:r>
      <w:r w:rsidRPr="6AFF2873">
        <w:rPr>
          <w:rFonts w:eastAsia="Calibri"/>
          <w:sz w:val="16"/>
          <w:szCs w:val="16"/>
        </w:rPr>
        <w:t xml:space="preserve"> have or </w:t>
      </w:r>
      <w:r w:rsidRPr="6AFF2873">
        <w:rPr>
          <w:rFonts w:eastAsia="Calibri"/>
          <w:b/>
          <w:bCs/>
          <w:sz w:val="26"/>
          <w:szCs w:val="26"/>
          <w:u w:val="single"/>
        </w:rPr>
        <w:t>should take on</w:t>
      </w:r>
      <w:r w:rsidRPr="6AFF2873">
        <w:rPr>
          <w:rFonts w:eastAsia="Calibri"/>
          <w:sz w:val="16"/>
          <w:szCs w:val="16"/>
        </w:rPr>
        <w:t xml:space="preserve"> a set of </w:t>
      </w:r>
      <w:r w:rsidRPr="6AFF2873">
        <w:rPr>
          <w:rFonts w:eastAsia="Calibri"/>
          <w:b/>
          <w:bCs/>
          <w:sz w:val="26"/>
          <w:szCs w:val="26"/>
          <w:u w:val="single"/>
        </w:rPr>
        <w:t>responsibilities, and</w:t>
      </w:r>
      <w:r w:rsidRPr="6AFF2873">
        <w:rPr>
          <w:rFonts w:eastAsia="Calibri"/>
          <w:sz w:val="16"/>
          <w:szCs w:val="16"/>
        </w:rPr>
        <w:t xml:space="preserve"> a view about </w:t>
      </w:r>
      <w:r w:rsidRPr="6AFF2873">
        <w:rPr>
          <w:rFonts w:eastAsia="Calibri"/>
          <w:b/>
          <w:bCs/>
          <w:sz w:val="26"/>
          <w:szCs w:val="26"/>
          <w:u w:val="single"/>
        </w:rPr>
        <w:t xml:space="preserve">how to go about discharging those </w:t>
      </w:r>
      <w:r w:rsidRPr="6AFF2873">
        <w:rPr>
          <w:rFonts w:eastAsia="Calibri"/>
          <w:b/>
          <w:bCs/>
          <w:sz w:val="26"/>
          <w:szCs w:val="26"/>
          <w:highlight w:val="green"/>
          <w:u w:val="single"/>
        </w:rPr>
        <w:t>responsibilities</w:t>
      </w:r>
      <w:r w:rsidRPr="6AFF2873">
        <w:rPr>
          <w:rFonts w:eastAsia="Calibri"/>
          <w:b/>
          <w:bCs/>
          <w:sz w:val="26"/>
          <w:szCs w:val="26"/>
          <w:u w:val="single"/>
        </w:rPr>
        <w:t>.</w:t>
      </w:r>
      <w:r w:rsidRPr="6AFF2873">
        <w:rPr>
          <w:rFonts w:eastAsia="Calibri"/>
          <w:sz w:val="16"/>
          <w:szCs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5D9C87F1" w14:textId="77777777" w:rsidR="00252BB1" w:rsidRDefault="00252BB1" w:rsidP="00252BB1">
      <w:pPr>
        <w:spacing w:line="278" w:lineRule="exact"/>
      </w:pPr>
      <w:r w:rsidRPr="6AFF2873">
        <w:rPr>
          <w:rFonts w:eastAsia="Calibri"/>
          <w:b/>
          <w:bCs/>
          <w:sz w:val="26"/>
          <w:szCs w:val="26"/>
          <w:u w:val="single"/>
        </w:rPr>
        <w:t>The substantive idea rests on several key ideas. Still, for the purposes of a basic proposal, I suggest that these be understood in a relatively open way that, as far as is practicable, does not prejudge the outcome of the convention, and especially its main recommendations. First, the convention itself should be understood as “a</w:t>
      </w:r>
      <w:r w:rsidRPr="6AFF2873">
        <w:rPr>
          <w:rFonts w:eastAsia="Calibri"/>
          <w:sz w:val="16"/>
          <w:szCs w:val="16"/>
        </w:rPr>
        <w:t xml:space="preserve"> representative </w:t>
      </w:r>
      <w:r w:rsidRPr="6AFF2873">
        <w:rPr>
          <w:rFonts w:eastAsia="Calibri"/>
          <w:b/>
          <w:bCs/>
          <w:sz w:val="26"/>
          <w:szCs w:val="26"/>
          <w:u w:val="single"/>
        </w:rPr>
        <w:t>body called</w:t>
      </w:r>
      <w:r w:rsidRPr="6AFF2873">
        <w:rPr>
          <w:rFonts w:eastAsia="Calibri"/>
          <w:sz w:val="16"/>
          <w:szCs w:val="16"/>
        </w:rPr>
        <w:t xml:space="preserve"> together </w:t>
      </w:r>
      <w:r w:rsidRPr="6AFF2873">
        <w:rPr>
          <w:rFonts w:eastAsia="Calibri"/>
          <w:b/>
          <w:bCs/>
          <w:sz w:val="26"/>
          <w:szCs w:val="26"/>
          <w:u w:val="single"/>
        </w:rPr>
        <w:t xml:space="preserve">for some </w:t>
      </w:r>
      <w:r w:rsidRPr="6AFF2873">
        <w:rPr>
          <w:rFonts w:eastAsia="Calibri"/>
          <w:b/>
          <w:bCs/>
          <w:sz w:val="26"/>
          <w:szCs w:val="26"/>
          <w:highlight w:val="green"/>
          <w:u w:val="single"/>
        </w:rPr>
        <w:t>occasional</w:t>
      </w:r>
      <w:r w:rsidRPr="6AFF2873">
        <w:rPr>
          <w:rFonts w:eastAsia="Calibri"/>
          <w:b/>
          <w:bCs/>
          <w:sz w:val="26"/>
          <w:szCs w:val="26"/>
          <w:u w:val="single"/>
        </w:rPr>
        <w:t xml:space="preserve"> or temporary purpose” and “constituted by statute to represent the people in their primary relations.”14 Second, a constitutional system should be thought of in a minimalist sense as “a set of norms (rules, principles or values) creating, structuring, and possibly defining the limits of government power or authority.”15 Third, the “instigating” role of the convention should be to discuss, develop, make recommendations toward, and set in motion a process for the establishment of a constitution. Fourth, its primary </w:t>
      </w:r>
      <w:r w:rsidRPr="6AFF2873">
        <w:rPr>
          <w:rFonts w:eastAsia="Calibri"/>
          <w:b/>
          <w:bCs/>
          <w:sz w:val="26"/>
          <w:szCs w:val="26"/>
          <w:highlight w:val="green"/>
          <w:u w:val="single"/>
        </w:rPr>
        <w:t>subject</w:t>
      </w:r>
      <w:r w:rsidRPr="6AFF2873">
        <w:rPr>
          <w:rFonts w:eastAsia="Calibri"/>
          <w:b/>
          <w:bCs/>
          <w:sz w:val="26"/>
          <w:szCs w:val="26"/>
          <w:u w:val="single"/>
        </w:rPr>
        <w:t xml:space="preserve"> matter should be the need to adequately </w:t>
      </w:r>
      <w:r w:rsidRPr="6AFF2873">
        <w:rPr>
          <w:rFonts w:eastAsia="Calibri"/>
          <w:b/>
          <w:bCs/>
          <w:sz w:val="26"/>
          <w:szCs w:val="26"/>
          <w:highlight w:val="green"/>
          <w:u w:val="single"/>
        </w:rPr>
        <w:t>reflect</w:t>
      </w:r>
      <w:r w:rsidRPr="6AFF2873">
        <w:rPr>
          <w:rFonts w:eastAsia="Calibri"/>
          <w:b/>
          <w:bCs/>
          <w:sz w:val="26"/>
          <w:szCs w:val="26"/>
          <w:u w:val="single"/>
        </w:rPr>
        <w:t xml:space="preserve"> and embody </w:t>
      </w:r>
      <w:r w:rsidRPr="6AFF2873">
        <w:rPr>
          <w:rFonts w:eastAsia="Calibri"/>
          <w:b/>
          <w:bCs/>
          <w:sz w:val="26"/>
          <w:szCs w:val="26"/>
          <w:highlight w:val="green"/>
          <w:u w:val="single"/>
        </w:rPr>
        <w:t>intergenerational concern</w:t>
      </w:r>
      <w:r w:rsidRPr="6AFF2873">
        <w:rPr>
          <w:rFonts w:eastAsia="Calibri"/>
          <w:b/>
          <w:bCs/>
          <w:sz w:val="26"/>
          <w:szCs w:val="26"/>
          <w:u w:val="single"/>
        </w:rPr>
        <w:t>, where this would include at least the protection of future generations, the promotion of their interests (where “interests” is to be broadly conceived so as to include rights, claims, welfare, and so on), and the discharging of duties with respect to them. It may also (and in my view should) include some way of reflecting concern for past generations, including responsiveness to at least certain of their interests and views. However, I will leave</w:t>
      </w:r>
      <w:r w:rsidRPr="6AFF2873">
        <w:rPr>
          <w:rFonts w:eastAsia="Calibri"/>
          <w:sz w:val="16"/>
          <w:szCs w:val="16"/>
        </w:rPr>
        <w:t xml:space="preserve"> </w:t>
      </w:r>
      <w:r w:rsidRPr="6AFF2873">
        <w:rPr>
          <w:rFonts w:eastAsia="Calibri"/>
          <w:b/>
          <w:bCs/>
          <w:sz w:val="26"/>
          <w:szCs w:val="26"/>
          <w:u w:val="single"/>
        </w:rPr>
        <w:t>that issue aside in what follows.</w:t>
      </w:r>
    </w:p>
    <w:p w14:paraId="591810B3" w14:textId="77777777" w:rsidR="00252BB1" w:rsidRDefault="00252BB1" w:rsidP="00252BB1">
      <w:pPr>
        <w:spacing w:line="278" w:lineRule="exact"/>
      </w:pPr>
      <w:r w:rsidRPr="6AFF2873">
        <w:rPr>
          <w:rFonts w:eastAsia="Calibri"/>
          <w:b/>
          <w:bCs/>
          <w:sz w:val="26"/>
          <w:szCs w:val="26"/>
          <w:u w:val="single"/>
        </w:rPr>
        <w:t xml:space="preserve">The proposal to initiate a </w:t>
      </w:r>
      <w:r w:rsidRPr="6AFF2873">
        <w:rPr>
          <w:rFonts w:eastAsia="Calibri"/>
          <w:b/>
          <w:bCs/>
          <w:sz w:val="26"/>
          <w:szCs w:val="26"/>
          <w:highlight w:val="green"/>
          <w:u w:val="single"/>
        </w:rPr>
        <w:t>call</w:t>
      </w:r>
      <w:r w:rsidRPr="6AFF2873">
        <w:rPr>
          <w:rFonts w:eastAsia="Calibri"/>
          <w:b/>
          <w:bCs/>
          <w:sz w:val="26"/>
          <w:szCs w:val="26"/>
          <w:u w:val="single"/>
        </w:rPr>
        <w:t xml:space="preserve"> for a global constitutional convention has at least two attractive features. First, it </w:t>
      </w:r>
      <w:r w:rsidRPr="6AFF2873">
        <w:rPr>
          <w:rFonts w:eastAsia="Calibri"/>
          <w:b/>
          <w:bCs/>
          <w:sz w:val="26"/>
          <w:szCs w:val="26"/>
          <w:highlight w:val="green"/>
          <w:u w:val="single"/>
        </w:rPr>
        <w:t>is based in</w:t>
      </w:r>
      <w:r w:rsidRPr="6AFF2873">
        <w:rPr>
          <w:rFonts w:eastAsia="Calibri"/>
          <w:b/>
          <w:bCs/>
          <w:sz w:val="26"/>
          <w:szCs w:val="26"/>
          <w:u w:val="single"/>
        </w:rPr>
        <w:t xml:space="preserve"> a deep political </w:t>
      </w:r>
      <w:r w:rsidRPr="6AFF2873">
        <w:rPr>
          <w:rFonts w:eastAsia="Calibri"/>
          <w:b/>
          <w:bCs/>
          <w:sz w:val="26"/>
          <w:szCs w:val="26"/>
          <w:highlight w:val="green"/>
          <w:u w:val="single"/>
        </w:rPr>
        <w:t>reality</w:t>
      </w:r>
      <w:r w:rsidRPr="6AFF2873">
        <w:rPr>
          <w:rFonts w:eastAsia="Calibri"/>
          <w:b/>
          <w:bCs/>
          <w:sz w:val="26"/>
          <w:szCs w:val="26"/>
          <w:u w:val="single"/>
        </w:rPr>
        <w:t xml:space="preserve">, and does not underplay the challenge. It acknowledges the problem as </w:t>
      </w:r>
      <w:r w:rsidRPr="6AFF2873">
        <w:rPr>
          <w:rFonts w:eastAsia="Calibri"/>
          <w:sz w:val="16"/>
          <w:szCs w:val="16"/>
        </w:rPr>
        <w:t xml:space="preserve">it </w:t>
      </w:r>
      <w:r w:rsidRPr="6AFF2873">
        <w:rPr>
          <w:rFonts w:eastAsia="Calibri"/>
          <w:b/>
          <w:bCs/>
          <w:sz w:val="26"/>
          <w:szCs w:val="26"/>
          <w:u w:val="single"/>
        </w:rPr>
        <w:t>is, both specific and general, and calls attention to the heart of that problem, including to the failures of the current system, the need for an alternative, and the background issue of responsibility. Moreover, though the proposal is dramatic and rhetorically eye-catching, it is so in a way that is appropriately responsive to the seriousness of the issue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0B458F4D" w14:textId="77777777" w:rsidR="00252BB1" w:rsidRDefault="00252BB1" w:rsidP="00252BB1">
      <w:pPr>
        <w:spacing w:line="278" w:lineRule="exact"/>
      </w:pPr>
      <w:r w:rsidRPr="6AFF2873">
        <w:rPr>
          <w:rFonts w:eastAsia="Calibri"/>
          <w:b/>
          <w:bCs/>
          <w:sz w:val="26"/>
          <w:szCs w:val="26"/>
          <w:u w:val="single"/>
        </w:rPr>
        <w:t xml:space="preserve">The second attractive feature of the </w:t>
      </w:r>
      <w:r w:rsidRPr="6AFF2873">
        <w:rPr>
          <w:rFonts w:eastAsia="Calibri"/>
          <w:b/>
          <w:bCs/>
          <w:sz w:val="26"/>
          <w:szCs w:val="26"/>
          <w:highlight w:val="green"/>
          <w:u w:val="single"/>
        </w:rPr>
        <w:t>proposal is</w:t>
      </w:r>
      <w:r w:rsidRPr="6AFF2873">
        <w:rPr>
          <w:rFonts w:eastAsia="Calibri"/>
          <w:b/>
          <w:bCs/>
          <w:sz w:val="26"/>
          <w:szCs w:val="26"/>
          <w:u w:val="single"/>
        </w:rPr>
        <w:t xml:space="preserve"> that, though ambitious, it is </w:t>
      </w:r>
      <w:r w:rsidRPr="6AFF2873">
        <w:rPr>
          <w:rFonts w:eastAsia="Calibri"/>
          <w:b/>
          <w:bCs/>
          <w:sz w:val="26"/>
          <w:szCs w:val="26"/>
          <w:highlight w:val="green"/>
          <w:u w:val="single"/>
        </w:rPr>
        <w:t>not alienating</w:t>
      </w:r>
      <w:r w:rsidRPr="6AFF2873">
        <w:rPr>
          <w:rFonts w:eastAsia="Calibri"/>
          <w:b/>
          <w:bCs/>
          <w:sz w:val="26"/>
          <w:szCs w:val="26"/>
          <w:u w:val="single"/>
        </w:rPr>
        <w:t xml:space="preserve">. While it does not succumb to despair in the face of the challenge, neither does it needlessly polarize and divide from the outset (for example, by leaping to specific recommendations about how to fill the institutional gap). Instead, it </w:t>
      </w:r>
      <w:r w:rsidRPr="6AFF2873">
        <w:rPr>
          <w:rFonts w:eastAsia="Calibri"/>
          <w:b/>
          <w:bCs/>
          <w:sz w:val="26"/>
          <w:szCs w:val="26"/>
          <w:highlight w:val="green"/>
          <w:u w:val="single"/>
        </w:rPr>
        <w:t>acknowledges</w:t>
      </w:r>
      <w:r w:rsidRPr="6AFF2873">
        <w:rPr>
          <w:rFonts w:eastAsia="Calibri"/>
          <w:b/>
          <w:bCs/>
          <w:sz w:val="26"/>
          <w:szCs w:val="26"/>
          <w:u w:val="single"/>
        </w:rPr>
        <w:t xml:space="preserve"> that there are fundamental </w:t>
      </w:r>
      <w:r w:rsidRPr="6AFF2873">
        <w:rPr>
          <w:rFonts w:eastAsia="Calibri"/>
          <w:b/>
          <w:bCs/>
          <w:sz w:val="26"/>
          <w:szCs w:val="26"/>
          <w:highlight w:val="green"/>
          <w:u w:val="single"/>
        </w:rPr>
        <w:t>difficulties</w:t>
      </w:r>
      <w:r w:rsidRPr="6AFF2873">
        <w:rPr>
          <w:rFonts w:eastAsia="Calibri"/>
          <w:b/>
          <w:bCs/>
          <w:sz w:val="26"/>
          <w:szCs w:val="26"/>
          <w:u w:val="single"/>
        </w:rPr>
        <w:t xml:space="preserve"> and anxieties, </w:t>
      </w:r>
      <w:r w:rsidRPr="6AFF2873">
        <w:rPr>
          <w:rFonts w:eastAsia="Calibri"/>
          <w:b/>
          <w:bCs/>
          <w:sz w:val="26"/>
          <w:szCs w:val="26"/>
          <w:highlight w:val="green"/>
          <w:u w:val="single"/>
        </w:rPr>
        <w:t>but</w:t>
      </w:r>
      <w:r w:rsidRPr="6AFF2873">
        <w:rPr>
          <w:rFonts w:eastAsia="Calibri"/>
          <w:b/>
          <w:bCs/>
          <w:sz w:val="26"/>
          <w:szCs w:val="26"/>
          <w:u w:val="single"/>
        </w:rPr>
        <w:t xml:space="preserve"> uses them to </w:t>
      </w:r>
      <w:r w:rsidRPr="6AFF2873">
        <w:rPr>
          <w:rFonts w:eastAsia="Calibri"/>
          <w:b/>
          <w:bCs/>
          <w:sz w:val="26"/>
          <w:szCs w:val="26"/>
          <w:highlight w:val="green"/>
          <w:u w:val="single"/>
        </w:rPr>
        <w:t>start</w:t>
      </w:r>
      <w:r w:rsidRPr="6AFF2873">
        <w:rPr>
          <w:rFonts w:eastAsia="Calibri"/>
          <w:b/>
          <w:bCs/>
          <w:sz w:val="26"/>
          <w:szCs w:val="26"/>
          <w:u w:val="single"/>
        </w:rPr>
        <w:t xml:space="preserve"> the </w:t>
      </w:r>
      <w:r w:rsidRPr="6AFF2873">
        <w:rPr>
          <w:rFonts w:eastAsia="Calibri"/>
          <w:b/>
          <w:bCs/>
          <w:sz w:val="26"/>
          <w:szCs w:val="26"/>
          <w:highlight w:val="green"/>
          <w:u w:val="single"/>
        </w:rPr>
        <w:t>right</w:t>
      </w:r>
      <w:r w:rsidRPr="6AFF2873">
        <w:rPr>
          <w:rFonts w:eastAsia="Calibri"/>
          <w:b/>
          <w:bCs/>
          <w:sz w:val="26"/>
          <w:szCs w:val="26"/>
          <w:u w:val="single"/>
        </w:rPr>
        <w:t xml:space="preserve"> kind of </w:t>
      </w:r>
      <w:r w:rsidRPr="6AFF2873">
        <w:rPr>
          <w:rFonts w:eastAsia="Calibri"/>
          <w:b/>
          <w:bCs/>
          <w:sz w:val="26"/>
          <w:szCs w:val="26"/>
          <w:highlight w:val="green"/>
          <w:u w:val="single"/>
        </w:rPr>
        <w:t>debate</w:t>
      </w:r>
      <w:r w:rsidRPr="6AFF2873">
        <w:rPr>
          <w:rFonts w:eastAsia="Calibri"/>
          <w:b/>
          <w:bCs/>
          <w:sz w:val="26"/>
          <w:szCs w:val="26"/>
          <w:u w:val="single"/>
        </w:rPr>
        <w:t xml:space="preserve">, rather than to foreclose it. As a result, the proposal is a promising candidate to </w:t>
      </w:r>
      <w:r w:rsidRPr="6AFF2873">
        <w:rPr>
          <w:rFonts w:eastAsia="Calibri"/>
          <w:b/>
          <w:bCs/>
          <w:sz w:val="26"/>
          <w:szCs w:val="26"/>
          <w:highlight w:val="green"/>
          <w:u w:val="single"/>
        </w:rPr>
        <w:t>serve as</w:t>
      </w:r>
      <w:r w:rsidRPr="6AFF2873">
        <w:rPr>
          <w:rFonts w:eastAsia="Calibri"/>
          <w:b/>
          <w:bCs/>
          <w:sz w:val="26"/>
          <w:szCs w:val="26"/>
          <w:u w:val="single"/>
        </w:rPr>
        <w:t xml:space="preserve"> the subject of a </w:t>
      </w:r>
      <w:r w:rsidRPr="6AFF2873">
        <w:rPr>
          <w:rFonts w:eastAsia="Calibri"/>
          <w:b/>
          <w:bCs/>
          <w:sz w:val="26"/>
          <w:szCs w:val="26"/>
          <w:highlight w:val="green"/>
          <w:u w:val="single"/>
        </w:rPr>
        <w:t>wide</w:t>
      </w:r>
      <w:r w:rsidRPr="6AFF2873">
        <w:rPr>
          <w:rFonts w:eastAsia="Calibri"/>
          <w:b/>
          <w:bCs/>
          <w:sz w:val="26"/>
          <w:szCs w:val="26"/>
          <w:u w:val="single"/>
        </w:rPr>
        <w:t xml:space="preserve"> and overlapping political </w:t>
      </w:r>
      <w:r w:rsidRPr="6AFF2873">
        <w:rPr>
          <w:rFonts w:eastAsia="Calibri"/>
          <w:b/>
          <w:bCs/>
          <w:sz w:val="26"/>
          <w:szCs w:val="26"/>
          <w:highlight w:val="green"/>
          <w:u w:val="single"/>
        </w:rPr>
        <w:t>consensus</w:t>
      </w:r>
      <w:r w:rsidRPr="6AFF2873">
        <w:rPr>
          <w:rFonts w:eastAsia="Calibri"/>
          <w:b/>
          <w:bCs/>
          <w:sz w:val="26"/>
          <w:szCs w:val="26"/>
          <w:u w:val="single"/>
        </w:rPr>
        <w:t>, at least among those who share intergenerational concern.</w:t>
      </w:r>
    </w:p>
    <w:p w14:paraId="06974283" w14:textId="77777777" w:rsidR="00252BB1" w:rsidRDefault="00252BB1" w:rsidP="00252BB1">
      <w:pPr>
        <w:spacing w:line="240" w:lineRule="exact"/>
      </w:pPr>
      <w:r w:rsidRPr="6AFF2873">
        <w:rPr>
          <w:rFonts w:eastAsia="Calibri"/>
          <w:sz w:val="16"/>
          <w:szCs w:val="16"/>
        </w:rPr>
        <w:t>Selective Mirroring</w:t>
      </w:r>
    </w:p>
    <w:p w14:paraId="73DF3E47" w14:textId="77777777" w:rsidR="00252BB1" w:rsidRDefault="00252BB1" w:rsidP="00252BB1">
      <w:pPr>
        <w:spacing w:line="240" w:lineRule="exact"/>
      </w:pPr>
      <w:r w:rsidRPr="6AFF2873">
        <w:rPr>
          <w:rFonts w:eastAsia="Calibri"/>
          <w:sz w:val="16"/>
          <w:szCs w:val="16"/>
        </w:rPr>
        <w:t xml:space="preserve">To quell some initial anxieties, it is perhaps worth clarifying the open-ended and non-alienating character of the proposal. </w:t>
      </w:r>
      <w:r w:rsidRPr="6AFF2873">
        <w:rPr>
          <w:rFonts w:eastAsia="Calibri"/>
          <w:b/>
          <w:bCs/>
          <w:sz w:val="26"/>
          <w:szCs w:val="26"/>
          <w:u w:val="single"/>
        </w:rPr>
        <w:t>One temptation would be to view</w:t>
      </w:r>
      <w:r w:rsidRPr="6AFF2873">
        <w:rPr>
          <w:rFonts w:eastAsia="Calibri"/>
          <w:sz w:val="16"/>
          <w:szCs w:val="16"/>
        </w:rPr>
        <w:t xml:space="preserve"> the call for </w:t>
      </w:r>
      <w:r w:rsidRPr="6AFF2873">
        <w:rPr>
          <w:rFonts w:eastAsia="Calibri"/>
          <w:b/>
          <w:bCs/>
          <w:sz w:val="26"/>
          <w:szCs w:val="26"/>
          <w:u w:val="single"/>
        </w:rPr>
        <w:t>a global constitutional convention as a</w:t>
      </w:r>
      <w:r w:rsidRPr="6AFF2873">
        <w:rPr>
          <w:rFonts w:eastAsia="Calibri"/>
          <w:sz w:val="16"/>
          <w:szCs w:val="16"/>
        </w:rPr>
        <w:t xml:space="preserve"> fairly naked plea for </w:t>
      </w:r>
      <w:r w:rsidRPr="6AFF2873">
        <w:rPr>
          <w:rFonts w:eastAsia="Calibri"/>
          <w:b/>
          <w:bCs/>
          <w:sz w:val="26"/>
          <w:szCs w:val="26"/>
          <w:u w:val="single"/>
        </w:rPr>
        <w:t>world government</w:t>
      </w:r>
      <w:r w:rsidRPr="6AFF2873">
        <w:rPr>
          <w:rFonts w:eastAsia="Calibri"/>
          <w:sz w:val="16"/>
          <w:szCs w:val="16"/>
        </w:rPr>
        <w:t xml:space="preserve">, a prospect that would be deeply alienating—indeed anathema—to many. However, that is not my intention. </w:t>
      </w:r>
      <w:r w:rsidRPr="6AFF2873">
        <w:rPr>
          <w:rFonts w:eastAsia="Calibri"/>
          <w:b/>
          <w:bCs/>
          <w:sz w:val="26"/>
          <w:szCs w:val="26"/>
          <w:u w:val="single"/>
        </w:rPr>
        <w:t>Though it is possible that a global constitutional convention would lead in this direction, it is by no means certain.</w:t>
      </w:r>
    </w:p>
    <w:p w14:paraId="56652DD1" w14:textId="77777777" w:rsidR="00252BB1" w:rsidRDefault="00252BB1" w:rsidP="00252BB1">
      <w:pPr>
        <w:spacing w:line="240" w:lineRule="exact"/>
      </w:pPr>
      <w:r w:rsidRPr="6AFF2873">
        <w:rPr>
          <w:rFonts w:eastAsia="Calibri"/>
          <w:sz w:val="16"/>
          <w:szCs w:val="16"/>
        </w:rPr>
        <w:t xml:space="preserve">At a minimum, </w:t>
      </w:r>
      <w:r w:rsidRPr="6AFF2873">
        <w:rPr>
          <w:rFonts w:eastAsia="Calibri"/>
          <w:b/>
          <w:bCs/>
          <w:sz w:val="26"/>
          <w:szCs w:val="26"/>
          <w:u w:val="single"/>
        </w:rPr>
        <w:t>no</w:t>
      </w:r>
      <w:r w:rsidRPr="6AFF2873">
        <w:rPr>
          <w:rFonts w:eastAsia="Calibri"/>
          <w:sz w:val="16"/>
          <w:szCs w:val="16"/>
        </w:rPr>
        <w:t xml:space="preserve"> such </w:t>
      </w:r>
      <w:r w:rsidRPr="6AFF2873">
        <w:rPr>
          <w:rFonts w:eastAsia="Calibri"/>
          <w:b/>
          <w:bCs/>
          <w:sz w:val="26"/>
          <w:szCs w:val="26"/>
          <w:u w:val="single"/>
        </w:rPr>
        <w:t>body could</w:t>
      </w:r>
      <w:r w:rsidRPr="6AFF2873">
        <w:rPr>
          <w:rFonts w:eastAsia="Calibri"/>
          <w:sz w:val="16"/>
          <w:szCs w:val="16"/>
        </w:rPr>
        <w:t xml:space="preserve"> plausibly </w:t>
      </w:r>
      <w:r w:rsidRPr="6AFF2873">
        <w:rPr>
          <w:rFonts w:eastAsia="Calibri"/>
          <w:b/>
          <w:bCs/>
          <w:sz w:val="26"/>
          <w:szCs w:val="26"/>
          <w:u w:val="single"/>
        </w:rPr>
        <w:t>recommend any</w:t>
      </w:r>
      <w:r w:rsidRPr="6AFF2873">
        <w:rPr>
          <w:rFonts w:eastAsia="Calibri"/>
          <w:sz w:val="16"/>
          <w:szCs w:val="16"/>
        </w:rPr>
        <w:t xml:space="preserve"> form of </w:t>
      </w:r>
      <w:r w:rsidRPr="6AFF2873">
        <w:rPr>
          <w:rFonts w:eastAsia="Calibri"/>
          <w:b/>
          <w:bCs/>
          <w:sz w:val="26"/>
          <w:szCs w:val="26"/>
          <w:u w:val="single"/>
        </w:rPr>
        <w:t>“world government” without simultaneously advancing detailed suggestions</w:t>
      </w:r>
      <w:r w:rsidRPr="6AFF2873">
        <w:rPr>
          <w:rFonts w:eastAsia="Calibri"/>
          <w:sz w:val="16"/>
          <w:szCs w:val="16"/>
        </w:rPr>
        <w:t xml:space="preserve"> about how </w:t>
      </w:r>
      <w:r w:rsidRPr="6AFF2873">
        <w:rPr>
          <w:rFonts w:eastAsia="Calibri"/>
          <w:b/>
          <w:bCs/>
          <w:sz w:val="26"/>
          <w:szCs w:val="26"/>
          <w:u w:val="single"/>
        </w:rPr>
        <w:t>to avoid</w:t>
      </w:r>
      <w:r w:rsidRPr="6AFF2873">
        <w:rPr>
          <w:rFonts w:eastAsia="Calibri"/>
          <w:sz w:val="16"/>
          <w:szCs w:val="16"/>
        </w:rPr>
        <w:t xml:space="preserve"> the </w:t>
      </w:r>
      <w:r w:rsidRPr="6AFF2873">
        <w:rPr>
          <w:rFonts w:eastAsia="Calibri"/>
          <w:b/>
          <w:bCs/>
          <w:sz w:val="26"/>
          <w:szCs w:val="26"/>
          <w:u w:val="single"/>
        </w:rPr>
        <w:t>standard threats such an institution might pose.</w:t>
      </w:r>
      <w:r w:rsidRPr="6AFF2873">
        <w:rPr>
          <w:rFonts w:eastAsia="Calibri"/>
          <w:sz w:val="16"/>
          <w:szCs w:val="16"/>
        </w:rPr>
        <w:t xml:space="preserve"> Moreover, it seems perfectly conceivable, even likely under current ways of thinking, that </w:t>
      </w:r>
      <w:r w:rsidRPr="6AFF2873">
        <w:rPr>
          <w:rFonts w:eastAsia="Calibri"/>
          <w:b/>
          <w:bCs/>
          <w:sz w:val="26"/>
          <w:szCs w:val="26"/>
          <w:u w:val="single"/>
        </w:rPr>
        <w:t xml:space="preserve">a global constitutional </w:t>
      </w:r>
      <w:r w:rsidRPr="6AFF2873">
        <w:rPr>
          <w:rFonts w:eastAsia="Calibri"/>
          <w:b/>
          <w:bCs/>
          <w:sz w:val="26"/>
          <w:szCs w:val="26"/>
          <w:highlight w:val="green"/>
          <w:u w:val="single"/>
        </w:rPr>
        <w:t>convention would pursue</w:t>
      </w:r>
      <w:r w:rsidRPr="6AFF2873">
        <w:rPr>
          <w:rFonts w:eastAsia="Calibri"/>
          <w:sz w:val="16"/>
          <w:szCs w:val="16"/>
        </w:rPr>
        <w:t xml:space="preserve"> what we might call a </w:t>
      </w:r>
      <w:r w:rsidRPr="6AFF2873">
        <w:rPr>
          <w:rFonts w:eastAsia="Calibri"/>
          <w:b/>
          <w:bCs/>
          <w:sz w:val="26"/>
          <w:szCs w:val="26"/>
          <w:highlight w:val="green"/>
          <w:u w:val="single"/>
        </w:rPr>
        <w:t>selective mirroring</w:t>
      </w:r>
      <w:r w:rsidRPr="6AFF2873">
        <w:rPr>
          <w:rFonts w:eastAsia="Calibri"/>
          <w:sz w:val="16"/>
          <w:szCs w:val="16"/>
        </w:rPr>
        <w:t xml:space="preserve"> strategy. Specifically, </w:t>
      </w:r>
      <w:r w:rsidRPr="6AFF2873">
        <w:rPr>
          <w:rFonts w:eastAsia="Calibri"/>
          <w:b/>
          <w:bCs/>
          <w:sz w:val="26"/>
          <w:szCs w:val="26"/>
          <w:u w:val="single"/>
        </w:rPr>
        <w:t xml:space="preserve">a convention would seek </w:t>
      </w:r>
      <w:r w:rsidRPr="6AFF2873">
        <w:rPr>
          <w:rFonts w:eastAsia="Calibri"/>
          <w:b/>
          <w:bCs/>
          <w:sz w:val="26"/>
          <w:szCs w:val="26"/>
          <w:highlight w:val="green"/>
          <w:u w:val="single"/>
        </w:rPr>
        <w:t>to develop</w:t>
      </w:r>
      <w:r w:rsidRPr="6AFF2873">
        <w:rPr>
          <w:rFonts w:eastAsia="Calibri"/>
          <w:sz w:val="16"/>
          <w:szCs w:val="16"/>
        </w:rPr>
        <w:t xml:space="preserve"> a </w:t>
      </w:r>
      <w:r w:rsidRPr="6AFF2873">
        <w:rPr>
          <w:rFonts w:eastAsia="Calibri"/>
          <w:b/>
          <w:bCs/>
          <w:sz w:val="26"/>
          <w:szCs w:val="26"/>
          <w:highlight w:val="green"/>
          <w:u w:val="single"/>
        </w:rPr>
        <w:t>broader</w:t>
      </w:r>
      <w:r w:rsidRPr="6AFF2873">
        <w:rPr>
          <w:rFonts w:eastAsia="Calibri"/>
          <w:sz w:val="16"/>
          <w:szCs w:val="16"/>
        </w:rPr>
        <w:t xml:space="preserve"> system of </w:t>
      </w:r>
      <w:r w:rsidRPr="6AFF2873">
        <w:rPr>
          <w:rFonts w:eastAsia="Calibri"/>
          <w:b/>
          <w:bCs/>
          <w:sz w:val="26"/>
          <w:szCs w:val="26"/>
          <w:u w:val="single"/>
        </w:rPr>
        <w:t xml:space="preserve">institutions and </w:t>
      </w:r>
      <w:r w:rsidRPr="6AFF2873">
        <w:rPr>
          <w:rFonts w:eastAsia="Calibri"/>
          <w:b/>
          <w:bCs/>
          <w:sz w:val="26"/>
          <w:szCs w:val="26"/>
          <w:highlight w:val="green"/>
          <w:u w:val="single"/>
        </w:rPr>
        <w:t>practices that reflected</w:t>
      </w:r>
      <w:r w:rsidRPr="6AFF2873">
        <w:rPr>
          <w:rFonts w:eastAsia="Calibri"/>
          <w:sz w:val="16"/>
          <w:szCs w:val="16"/>
        </w:rPr>
        <w:t xml:space="preserve"> the </w:t>
      </w:r>
      <w:r w:rsidRPr="6AFF2873">
        <w:rPr>
          <w:rFonts w:eastAsia="Calibri"/>
          <w:b/>
          <w:bCs/>
          <w:sz w:val="26"/>
          <w:szCs w:val="26"/>
          <w:highlight w:val="green"/>
          <w:u w:val="single"/>
        </w:rPr>
        <w:t>desirable features</w:t>
      </w:r>
      <w:r w:rsidRPr="6AFF2873">
        <w:rPr>
          <w:rFonts w:eastAsia="Calibri"/>
          <w:b/>
          <w:bCs/>
          <w:sz w:val="26"/>
          <w:szCs w:val="26"/>
          <w:u w:val="single"/>
        </w:rPr>
        <w:t xml:space="preserve"> of a powerful and</w:t>
      </w:r>
      <w:r w:rsidRPr="6AFF2873">
        <w:rPr>
          <w:rFonts w:eastAsia="Calibri"/>
          <w:sz w:val="16"/>
          <w:szCs w:val="16"/>
        </w:rPr>
        <w:t xml:space="preserve"> highly </w:t>
      </w:r>
      <w:r w:rsidRPr="6AFF2873">
        <w:rPr>
          <w:rFonts w:eastAsia="Calibri"/>
          <w:b/>
          <w:bCs/>
          <w:sz w:val="26"/>
          <w:szCs w:val="26"/>
          <w:u w:val="single"/>
        </w:rPr>
        <w:t xml:space="preserve">centralized global authority </w:t>
      </w:r>
      <w:r w:rsidRPr="6AFF2873">
        <w:rPr>
          <w:rFonts w:eastAsia="Calibri"/>
          <w:b/>
          <w:bCs/>
          <w:sz w:val="26"/>
          <w:szCs w:val="26"/>
          <w:highlight w:val="green"/>
          <w:u w:val="single"/>
        </w:rPr>
        <w:t>but neutralized</w:t>
      </w:r>
      <w:r w:rsidRPr="6AFF2873">
        <w:rPr>
          <w:rFonts w:eastAsia="Calibri"/>
          <w:sz w:val="16"/>
          <w:szCs w:val="16"/>
        </w:rPr>
        <w:t xml:space="preserve"> the </w:t>
      </w:r>
      <w:r w:rsidRPr="6AFF2873">
        <w:rPr>
          <w:rFonts w:eastAsia="Calibri"/>
          <w:b/>
          <w:bCs/>
          <w:sz w:val="26"/>
          <w:szCs w:val="26"/>
          <w:u w:val="single"/>
        </w:rPr>
        <w:t xml:space="preserve">standing </w:t>
      </w:r>
      <w:r w:rsidRPr="6AFF2873">
        <w:rPr>
          <w:rFonts w:eastAsia="Calibri"/>
          <w:b/>
          <w:bCs/>
          <w:sz w:val="26"/>
          <w:szCs w:val="26"/>
          <w:highlight w:val="green"/>
          <w:u w:val="single"/>
        </w:rPr>
        <w:t>threats</w:t>
      </w:r>
      <w:r w:rsidRPr="6AFF2873">
        <w:rPr>
          <w:rFonts w:eastAsia="Calibri"/>
          <w:b/>
          <w:bCs/>
          <w:sz w:val="26"/>
          <w:szCs w:val="26"/>
          <w:u w:val="single"/>
        </w:rPr>
        <w:t xml:space="preserve"> posed by it</w:t>
      </w:r>
      <w:r w:rsidRPr="6AFF2873">
        <w:rPr>
          <w:rFonts w:eastAsia="Calibri"/>
          <w:sz w:val="16"/>
          <w:szCs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029B86DE" w14:textId="77777777" w:rsidR="00252BB1" w:rsidRDefault="00252BB1" w:rsidP="00252BB1">
      <w:pPr>
        <w:pStyle w:val="Heading4"/>
      </w:pPr>
      <w:r w:rsidRPr="6AFF2873">
        <w:rPr>
          <w:rFonts w:eastAsia="Calibri" w:cs="Calibri"/>
        </w:rPr>
        <w:t xml:space="preserve">It </w:t>
      </w:r>
      <w:r w:rsidRPr="6AFF2873">
        <w:rPr>
          <w:rFonts w:eastAsia="Calibri" w:cs="Calibri"/>
          <w:u w:val="single"/>
        </w:rPr>
        <w:t>spills over</w:t>
      </w:r>
      <w:r w:rsidRPr="6AFF2873">
        <w:rPr>
          <w:rFonts w:eastAsia="Calibri" w:cs="Calibri"/>
        </w:rPr>
        <w:t xml:space="preserve"> to foster </w:t>
      </w:r>
      <w:r w:rsidRPr="6AFF2873">
        <w:rPr>
          <w:rFonts w:eastAsia="Calibri" w:cs="Calibri"/>
          <w:u w:val="single"/>
        </w:rPr>
        <w:t>broader</w:t>
      </w:r>
      <w:r w:rsidRPr="6AFF2873">
        <w:rPr>
          <w:rFonts w:eastAsia="Calibri" w:cs="Calibri"/>
        </w:rPr>
        <w:t xml:space="preserve"> intergenerational representation, but </w:t>
      </w:r>
      <w:r w:rsidRPr="6AFF2873">
        <w:rPr>
          <w:rFonts w:eastAsia="Calibri" w:cs="Calibri"/>
          <w:u w:val="single"/>
        </w:rPr>
        <w:t>independence</w:t>
      </w:r>
      <w:r w:rsidRPr="6AFF2873">
        <w:rPr>
          <w:rFonts w:eastAsia="Calibri" w:cs="Calibri"/>
        </w:rPr>
        <w:t xml:space="preserve"> is </w:t>
      </w:r>
      <w:r w:rsidRPr="6AFF2873">
        <w:rPr>
          <w:rFonts w:eastAsia="Calibri" w:cs="Calibri"/>
          <w:u w:val="single"/>
        </w:rPr>
        <w:t>key</w:t>
      </w:r>
    </w:p>
    <w:p w14:paraId="2391A142" w14:textId="77777777" w:rsidR="00252BB1" w:rsidRDefault="00252BB1" w:rsidP="00252BB1">
      <w:pPr>
        <w:spacing w:line="278" w:lineRule="exact"/>
      </w:pPr>
      <w:r w:rsidRPr="6AFF2873">
        <w:rPr>
          <w:rFonts w:eastAsia="Calibri"/>
          <w:b/>
          <w:bCs/>
          <w:sz w:val="26"/>
          <w:szCs w:val="26"/>
        </w:rPr>
        <w:t>Gardiner 14 2</w:t>
      </w:r>
      <w:r w:rsidRPr="6AFF2873">
        <w:rPr>
          <w:rFonts w:eastAsia="Calibri"/>
          <w:sz w:val="16"/>
          <w:szCs w:val="16"/>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6AFF2873">
        <w:rPr>
          <w:rFonts w:eastAsia="Calibri"/>
          <w:i/>
          <w:iCs/>
          <w:sz w:val="16"/>
          <w:szCs w:val="16"/>
        </w:rPr>
        <w:t xml:space="preserve"> Ethics &amp; International Affairs</w:t>
      </w:r>
      <w:r w:rsidRPr="6AFF2873">
        <w:rPr>
          <w:rFonts w:eastAsia="Calibri"/>
          <w:sz w:val="16"/>
          <w:szCs w:val="16"/>
        </w:rPr>
        <w:t xml:space="preserve">, Vol. 28, Issue 3, pp. 299-315, </w:t>
      </w:r>
      <w:hyperlink r:id="rId10">
        <w:r w:rsidRPr="6AFF2873">
          <w:rPr>
            <w:rStyle w:val="Hyperlink"/>
            <w:rFonts w:eastAsia="Calibri"/>
            <w:sz w:val="16"/>
            <w:szCs w:val="16"/>
          </w:rPr>
          <w:t>https://doi.org/10.1017/S0892679414000379</w:t>
        </w:r>
      </w:hyperlink>
      <w:r w:rsidRPr="6AFF2873">
        <w:rPr>
          <w:rFonts w:eastAsia="Calibri"/>
          <w:sz w:val="16"/>
          <w:szCs w:val="16"/>
        </w:rPr>
        <w:t>, EA]</w:t>
      </w:r>
    </w:p>
    <w:p w14:paraId="24E413B5" w14:textId="77777777" w:rsidR="00252BB1" w:rsidRDefault="00252BB1" w:rsidP="00252BB1">
      <w:pPr>
        <w:spacing w:line="240" w:lineRule="exact"/>
      </w:pPr>
      <w:r w:rsidRPr="6AFF2873">
        <w:rPr>
          <w:rFonts w:eastAsia="Calibri"/>
          <w:sz w:val="16"/>
          <w:szCs w:val="16"/>
        </w:rPr>
        <w:t xml:space="preserve">One set of </w:t>
      </w:r>
      <w:r w:rsidRPr="6AFF2873">
        <w:rPr>
          <w:rFonts w:eastAsia="Calibri"/>
          <w:b/>
          <w:bCs/>
          <w:sz w:val="26"/>
          <w:szCs w:val="26"/>
          <w:u w:val="single"/>
        </w:rPr>
        <w:t>guidelines concern</w:t>
      </w:r>
      <w:r w:rsidRPr="6AFF2873">
        <w:rPr>
          <w:rFonts w:eastAsia="Calibri"/>
          <w:sz w:val="16"/>
          <w:szCs w:val="16"/>
        </w:rPr>
        <w:t xml:space="preserve">s </w:t>
      </w:r>
      <w:r w:rsidRPr="6AFF2873">
        <w:rPr>
          <w:rFonts w:eastAsia="Calibri"/>
          <w:b/>
          <w:bCs/>
          <w:sz w:val="26"/>
          <w:szCs w:val="26"/>
          <w:u w:val="single"/>
        </w:rPr>
        <w:t>how the global constitutional convention relates to other institutions. The first</w:t>
      </w:r>
      <w:r w:rsidRPr="6AFF2873">
        <w:rPr>
          <w:rFonts w:eastAsia="Calibri"/>
          <w:sz w:val="16"/>
          <w:szCs w:val="16"/>
        </w:rPr>
        <w:t xml:space="preserve"> guideline </w:t>
      </w:r>
      <w:r w:rsidRPr="6AFF2873">
        <w:rPr>
          <w:rFonts w:eastAsia="Calibri"/>
          <w:b/>
          <w:bCs/>
          <w:sz w:val="26"/>
          <w:szCs w:val="26"/>
          <w:u w:val="single"/>
        </w:rPr>
        <w:t>concerns</w:t>
      </w:r>
      <w:r w:rsidRPr="6AFF2873">
        <w:rPr>
          <w:rFonts w:eastAsia="Calibri"/>
          <w:sz w:val="16"/>
          <w:szCs w:val="16"/>
        </w:rPr>
        <w:t xml:space="preserve"> relative </w:t>
      </w:r>
      <w:r w:rsidRPr="6AFF2873">
        <w:rPr>
          <w:rFonts w:eastAsia="Calibri"/>
          <w:b/>
          <w:bCs/>
          <w:sz w:val="26"/>
          <w:szCs w:val="26"/>
          <w:u w:val="single"/>
        </w:rPr>
        <w:t>independence:</w:t>
      </w:r>
    </w:p>
    <w:p w14:paraId="5CD4D01B" w14:textId="77777777" w:rsidR="00252BB1" w:rsidRDefault="00252BB1" w:rsidP="00252BB1">
      <w:pPr>
        <w:spacing w:line="240" w:lineRule="exact"/>
      </w:pPr>
      <w:r w:rsidRPr="6AFF2873">
        <w:rPr>
          <w:rFonts w:eastAsia="Calibri"/>
          <w:sz w:val="16"/>
          <w:szCs w:val="16"/>
        </w:rPr>
        <w:t xml:space="preserve">(1) </w:t>
      </w:r>
      <w:r w:rsidRPr="6AFF2873">
        <w:rPr>
          <w:rFonts w:eastAsia="Calibri"/>
          <w:b/>
          <w:bCs/>
          <w:sz w:val="26"/>
          <w:szCs w:val="26"/>
          <w:u w:val="single"/>
        </w:rPr>
        <w:t xml:space="preserve">Autonomy: Any global constitutional </w:t>
      </w:r>
      <w:r w:rsidRPr="6AFF2873">
        <w:rPr>
          <w:rFonts w:eastAsia="Calibri"/>
          <w:b/>
          <w:bCs/>
          <w:sz w:val="26"/>
          <w:szCs w:val="26"/>
          <w:highlight w:val="green"/>
          <w:u w:val="single"/>
        </w:rPr>
        <w:t xml:space="preserve">convention should have </w:t>
      </w:r>
      <w:r w:rsidRPr="6AFF2873">
        <w:rPr>
          <w:rFonts w:eastAsia="Calibri"/>
          <w:b/>
          <w:bCs/>
          <w:sz w:val="26"/>
          <w:szCs w:val="26"/>
          <w:u w:val="single"/>
        </w:rPr>
        <w:t xml:space="preserve">considerable </w:t>
      </w:r>
      <w:r w:rsidRPr="6AFF2873">
        <w:rPr>
          <w:rFonts w:eastAsia="Calibri"/>
          <w:b/>
          <w:bCs/>
          <w:sz w:val="26"/>
          <w:szCs w:val="26"/>
          <w:highlight w:val="green"/>
          <w:u w:val="single"/>
        </w:rPr>
        <w:t xml:space="preserve">autonomy </w:t>
      </w:r>
      <w:r w:rsidRPr="6AFF2873">
        <w:rPr>
          <w:rFonts w:eastAsia="Calibri"/>
          <w:b/>
          <w:bCs/>
          <w:sz w:val="26"/>
          <w:szCs w:val="26"/>
          <w:u w:val="single"/>
        </w:rPr>
        <w:t>from other institutions</w:t>
      </w:r>
      <w:r w:rsidRPr="6AFF2873">
        <w:rPr>
          <w:rFonts w:eastAsia="Calibri"/>
          <w:sz w:val="16"/>
          <w:szCs w:val="16"/>
        </w:rPr>
        <w:t xml:space="preserve">, and </w:t>
      </w:r>
      <w:r w:rsidRPr="6AFF2873">
        <w:rPr>
          <w:rFonts w:eastAsia="Calibri"/>
          <w:b/>
          <w:bCs/>
          <w:sz w:val="26"/>
          <w:szCs w:val="26"/>
          <w:highlight w:val="green"/>
          <w:u w:val="single"/>
        </w:rPr>
        <w:t>especially from</w:t>
      </w:r>
      <w:r w:rsidRPr="6AFF2873">
        <w:rPr>
          <w:rFonts w:eastAsia="Calibri"/>
          <w:b/>
          <w:bCs/>
          <w:sz w:val="26"/>
          <w:szCs w:val="26"/>
          <w:u w:val="single"/>
        </w:rPr>
        <w:t xml:space="preserve"> those dominated by factors that</w:t>
      </w:r>
      <w:r w:rsidRPr="6AFF2873">
        <w:rPr>
          <w:rFonts w:eastAsia="Calibri"/>
          <w:sz w:val="16"/>
          <w:szCs w:val="16"/>
        </w:rPr>
        <w:t xml:space="preserve"> generate or </w:t>
      </w:r>
      <w:r w:rsidRPr="6AFF2873">
        <w:rPr>
          <w:rFonts w:eastAsia="Calibri"/>
          <w:b/>
          <w:bCs/>
          <w:sz w:val="26"/>
          <w:szCs w:val="26"/>
          <w:u w:val="single"/>
        </w:rPr>
        <w:t>facilitate the tyranny of the contemporary</w:t>
      </w:r>
      <w:r w:rsidRPr="6AFF2873">
        <w:rPr>
          <w:rFonts w:eastAsia="Calibri"/>
          <w:sz w:val="16"/>
          <w:szCs w:val="16"/>
        </w:rPr>
        <w:t xml:space="preserve"> (and the perfect moral storm, more generally).</w:t>
      </w:r>
    </w:p>
    <w:p w14:paraId="6B409557" w14:textId="77777777" w:rsidR="00252BB1" w:rsidRDefault="00252BB1" w:rsidP="00252BB1">
      <w:pPr>
        <w:spacing w:line="240" w:lineRule="exact"/>
      </w:pPr>
      <w:r w:rsidRPr="6AFF2873">
        <w:rPr>
          <w:rFonts w:eastAsia="Calibri"/>
          <w:sz w:val="16"/>
          <w:szCs w:val="16"/>
        </w:rPr>
        <w:t xml:space="preserve">Thus, for example, </w:t>
      </w:r>
      <w:r w:rsidRPr="6AFF2873">
        <w:rPr>
          <w:rFonts w:eastAsia="Calibri"/>
          <w:b/>
          <w:bCs/>
          <w:sz w:val="26"/>
          <w:szCs w:val="26"/>
          <w:u w:val="single"/>
        </w:rPr>
        <w:t>attempts should be made to insulate the global constitutional convention from</w:t>
      </w:r>
      <w:r w:rsidRPr="6AFF2873">
        <w:rPr>
          <w:rFonts w:eastAsia="Calibri"/>
          <w:sz w:val="16"/>
          <w:szCs w:val="16"/>
        </w:rPr>
        <w:t xml:space="preserve"> too much </w:t>
      </w:r>
      <w:r w:rsidRPr="6AFF2873">
        <w:rPr>
          <w:rFonts w:eastAsia="Calibri"/>
          <w:b/>
          <w:bCs/>
          <w:sz w:val="26"/>
          <w:szCs w:val="26"/>
          <w:u w:val="single"/>
        </w:rPr>
        <w:t xml:space="preserve">influence from </w:t>
      </w:r>
      <w:r w:rsidRPr="6AFF2873">
        <w:rPr>
          <w:rFonts w:eastAsia="Calibri"/>
          <w:b/>
          <w:bCs/>
          <w:sz w:val="26"/>
          <w:szCs w:val="26"/>
          <w:highlight w:val="green"/>
          <w:u w:val="single"/>
        </w:rPr>
        <w:t>short-term</w:t>
      </w:r>
      <w:r w:rsidRPr="6AFF2873">
        <w:rPr>
          <w:rFonts w:eastAsia="Calibri"/>
          <w:sz w:val="16"/>
          <w:szCs w:val="16"/>
        </w:rPr>
        <w:t xml:space="preserve"> and narrowly economic </w:t>
      </w:r>
      <w:r w:rsidRPr="6AFF2873">
        <w:rPr>
          <w:rFonts w:eastAsia="Calibri"/>
          <w:b/>
          <w:bCs/>
          <w:sz w:val="26"/>
          <w:szCs w:val="26"/>
          <w:highlight w:val="green"/>
          <w:u w:val="single"/>
        </w:rPr>
        <w:t>forces</w:t>
      </w:r>
      <w:r w:rsidRPr="6AFF2873">
        <w:rPr>
          <w:rFonts w:eastAsia="Calibri"/>
          <w:b/>
          <w:bCs/>
          <w:sz w:val="26"/>
          <w:szCs w:val="26"/>
          <w:u w:val="single"/>
        </w:rPr>
        <w:t>.</w:t>
      </w:r>
    </w:p>
    <w:p w14:paraId="27AE1C46" w14:textId="77777777" w:rsidR="00252BB1" w:rsidRDefault="00252BB1" w:rsidP="00252BB1">
      <w:pPr>
        <w:spacing w:line="278" w:lineRule="exact"/>
      </w:pPr>
      <w:r w:rsidRPr="6AFF2873">
        <w:rPr>
          <w:rFonts w:eastAsia="Calibri"/>
          <w:b/>
          <w:bCs/>
          <w:sz w:val="26"/>
          <w:szCs w:val="26"/>
          <w:u w:val="single"/>
        </w:rPr>
        <w:t>The second guideline concerns limits to</w:t>
      </w:r>
      <w:r w:rsidRPr="6AFF2873">
        <w:rPr>
          <w:rFonts w:eastAsia="Calibri"/>
          <w:sz w:val="16"/>
          <w:szCs w:val="16"/>
        </w:rPr>
        <w:t xml:space="preserve"> that </w:t>
      </w:r>
      <w:r w:rsidRPr="6AFF2873">
        <w:rPr>
          <w:rFonts w:eastAsia="Calibri"/>
          <w:b/>
          <w:bCs/>
          <w:sz w:val="26"/>
          <w:szCs w:val="26"/>
          <w:u w:val="single"/>
        </w:rPr>
        <w:t>independence</w:t>
      </w:r>
      <w:r w:rsidRPr="6AFF2873">
        <w:rPr>
          <w:rFonts w:eastAsia="Calibri"/>
          <w:sz w:val="16"/>
          <w:szCs w:val="16"/>
        </w:rPr>
        <w:t>:</w:t>
      </w:r>
    </w:p>
    <w:p w14:paraId="5D7F7209" w14:textId="77777777" w:rsidR="00252BB1" w:rsidRDefault="00252BB1" w:rsidP="00252BB1">
      <w:pPr>
        <w:spacing w:line="240" w:lineRule="exact"/>
        <w:ind w:firstLine="720"/>
      </w:pPr>
      <w:r w:rsidRPr="6AFF2873">
        <w:rPr>
          <w:rFonts w:eastAsia="Calibri"/>
          <w:sz w:val="16"/>
          <w:szCs w:val="16"/>
        </w:rPr>
        <w:t xml:space="preserve">(2) </w:t>
      </w:r>
      <w:r w:rsidRPr="6AFF2873">
        <w:rPr>
          <w:rFonts w:eastAsia="Calibri"/>
          <w:b/>
          <w:bCs/>
          <w:sz w:val="26"/>
          <w:szCs w:val="26"/>
          <w:u w:val="single"/>
        </w:rPr>
        <w:t>Mutual Accountability:</w:t>
      </w:r>
      <w:r w:rsidRPr="6AFF2873">
        <w:rPr>
          <w:rFonts w:eastAsia="Calibri"/>
          <w:sz w:val="16"/>
          <w:szCs w:val="16"/>
        </w:rPr>
        <w:t xml:space="preserve"> Any global constitutional convention should be to some extent accountable to other </w:t>
      </w:r>
      <w:r w:rsidRPr="6AFF2873">
        <w:rPr>
          <w:rFonts w:eastAsia="Calibri"/>
          <w:b/>
          <w:bCs/>
          <w:sz w:val="26"/>
          <w:szCs w:val="26"/>
          <w:highlight w:val="green"/>
          <w:u w:val="single"/>
        </w:rPr>
        <w:t>major institutions</w:t>
      </w:r>
      <w:r w:rsidRPr="6AFF2873">
        <w:rPr>
          <w:rFonts w:eastAsia="Calibri"/>
          <w:sz w:val="16"/>
          <w:szCs w:val="16"/>
        </w:rPr>
        <w:t xml:space="preserve">, and they </w:t>
      </w:r>
      <w:r w:rsidRPr="6AFF2873">
        <w:rPr>
          <w:rFonts w:eastAsia="Calibri"/>
          <w:b/>
          <w:bCs/>
          <w:sz w:val="26"/>
          <w:szCs w:val="26"/>
          <w:highlight w:val="green"/>
          <w:u w:val="single"/>
        </w:rPr>
        <w:t>should be accountable to it</w:t>
      </w:r>
      <w:r w:rsidRPr="6AFF2873">
        <w:rPr>
          <w:rFonts w:eastAsia="Calibri"/>
          <w:b/>
          <w:bCs/>
          <w:sz w:val="26"/>
          <w:szCs w:val="26"/>
          <w:u w:val="single"/>
        </w:rPr>
        <w:t>.</w:t>
      </w:r>
    </w:p>
    <w:p w14:paraId="7D469D7B" w14:textId="77777777" w:rsidR="00252BB1" w:rsidRDefault="00252BB1" w:rsidP="00252BB1">
      <w:pPr>
        <w:spacing w:line="240" w:lineRule="exact"/>
      </w:pPr>
      <w:r w:rsidRPr="6AFF2873">
        <w:rPr>
          <w:rFonts w:eastAsia="Calibri"/>
          <w:sz w:val="16"/>
          <w:szCs w:val="16"/>
        </w:rPr>
        <w:t xml:space="preserve">Thus, for example, though the global constitutional convention should not be able to decide unilaterally that national institutions should be radically supplanted, nevertheless such </w:t>
      </w:r>
      <w:r w:rsidRPr="6AFF2873">
        <w:rPr>
          <w:rFonts w:eastAsia="Calibri"/>
          <w:b/>
          <w:bCs/>
          <w:sz w:val="26"/>
          <w:szCs w:val="26"/>
          <w:u w:val="single"/>
        </w:rPr>
        <w:t xml:space="preserve">institutions should </w:t>
      </w:r>
      <w:r w:rsidRPr="6AFF2873">
        <w:rPr>
          <w:rFonts w:eastAsia="Calibri"/>
          <w:b/>
          <w:bCs/>
          <w:sz w:val="26"/>
          <w:szCs w:val="26"/>
          <w:highlight w:val="green"/>
          <w:u w:val="single"/>
        </w:rPr>
        <w:t>no</w:t>
      </w:r>
      <w:r w:rsidRPr="6AFF2873">
        <w:rPr>
          <w:rFonts w:eastAsia="Calibri"/>
          <w:b/>
          <w:bCs/>
          <w:sz w:val="26"/>
          <w:szCs w:val="26"/>
          <w:u w:val="single"/>
        </w:rPr>
        <w:t xml:space="preserve">t have a </w:t>
      </w:r>
      <w:r w:rsidRPr="6AFF2873">
        <w:rPr>
          <w:rFonts w:eastAsia="Calibri"/>
          <w:b/>
          <w:bCs/>
          <w:sz w:val="26"/>
          <w:szCs w:val="26"/>
          <w:highlight w:val="green"/>
          <w:u w:val="single"/>
        </w:rPr>
        <w:t>simple veto</w:t>
      </w:r>
      <w:r w:rsidRPr="6AFF2873">
        <w:rPr>
          <w:rFonts w:eastAsia="Calibri"/>
          <w:b/>
          <w:bCs/>
          <w:sz w:val="26"/>
          <w:szCs w:val="26"/>
          <w:u w:val="single"/>
        </w:rPr>
        <w:t xml:space="preserve"> on</w:t>
      </w:r>
      <w:r w:rsidRPr="6AFF2873">
        <w:rPr>
          <w:rFonts w:eastAsia="Calibri"/>
          <w:sz w:val="16"/>
          <w:szCs w:val="16"/>
        </w:rPr>
        <w:t xml:space="preserve"> the </w:t>
      </w:r>
      <w:r w:rsidRPr="6AFF2873">
        <w:rPr>
          <w:rFonts w:eastAsia="Calibri"/>
          <w:b/>
          <w:bCs/>
          <w:sz w:val="26"/>
          <w:szCs w:val="26"/>
          <w:u w:val="single"/>
        </w:rPr>
        <w:t>recommendations of the convention</w:t>
      </w:r>
      <w:r w:rsidRPr="6AFF2873">
        <w:rPr>
          <w:rFonts w:eastAsia="Calibri"/>
          <w:sz w:val="16"/>
          <w:szCs w:val="16"/>
        </w:rPr>
        <w:t>, including those that would result in sharp limits to their powers.</w:t>
      </w:r>
    </w:p>
    <w:p w14:paraId="19146C33" w14:textId="77777777" w:rsidR="00252BB1" w:rsidRDefault="00252BB1" w:rsidP="00252BB1">
      <w:pPr>
        <w:spacing w:line="278" w:lineRule="exact"/>
      </w:pPr>
      <w:r w:rsidRPr="6AFF2873">
        <w:rPr>
          <w:rFonts w:eastAsia="Calibri"/>
          <w:b/>
          <w:bCs/>
          <w:sz w:val="26"/>
          <w:szCs w:val="26"/>
          <w:u w:val="single"/>
        </w:rPr>
        <w:t>A third guideline concerns adequacy:</w:t>
      </w:r>
    </w:p>
    <w:p w14:paraId="3F87A563" w14:textId="77777777" w:rsidR="00252BB1" w:rsidRDefault="00252BB1" w:rsidP="00252BB1">
      <w:pPr>
        <w:spacing w:line="240" w:lineRule="exact"/>
        <w:ind w:firstLine="720"/>
      </w:pPr>
      <w:r w:rsidRPr="6AFF2873">
        <w:rPr>
          <w:rFonts w:eastAsia="Calibri"/>
          <w:sz w:val="16"/>
          <w:szCs w:val="16"/>
        </w:rPr>
        <w:t xml:space="preserve">(3) </w:t>
      </w:r>
      <w:r w:rsidRPr="6AFF2873">
        <w:rPr>
          <w:rFonts w:eastAsia="Calibri"/>
          <w:b/>
          <w:bCs/>
          <w:sz w:val="26"/>
          <w:szCs w:val="26"/>
          <w:u w:val="single"/>
        </w:rPr>
        <w:t>Functional Adequacy: The global constitutional convention should be constructed in</w:t>
      </w:r>
      <w:r w:rsidRPr="6AFF2873">
        <w:rPr>
          <w:rFonts w:eastAsia="Calibri"/>
          <w:sz w:val="16"/>
          <w:szCs w:val="16"/>
        </w:rPr>
        <w:t xml:space="preserve"> such </w:t>
      </w:r>
      <w:r w:rsidRPr="6AFF2873">
        <w:rPr>
          <w:rFonts w:eastAsia="Calibri"/>
          <w:b/>
          <w:bCs/>
          <w:sz w:val="26"/>
          <w:szCs w:val="26"/>
          <w:u w:val="single"/>
        </w:rPr>
        <w:t xml:space="preserve">a way that it is highly likely to produce recommendations </w:t>
      </w:r>
      <w:r w:rsidRPr="6AFF2873">
        <w:rPr>
          <w:rFonts w:eastAsia="Calibri"/>
          <w:sz w:val="16"/>
          <w:szCs w:val="16"/>
        </w:rPr>
        <w:t xml:space="preserve">that are </w:t>
      </w:r>
      <w:r w:rsidRPr="6AFF2873">
        <w:rPr>
          <w:rFonts w:eastAsia="Calibri"/>
          <w:b/>
          <w:bCs/>
          <w:sz w:val="26"/>
          <w:szCs w:val="26"/>
          <w:u w:val="single"/>
        </w:rPr>
        <w:t>functionally adequate to the task.</w:t>
      </w:r>
    </w:p>
    <w:p w14:paraId="51E09E08" w14:textId="77777777" w:rsidR="00252BB1" w:rsidRDefault="00252BB1" w:rsidP="00252BB1">
      <w:pPr>
        <w:spacing w:line="240" w:lineRule="exact"/>
      </w:pPr>
      <w:r w:rsidRPr="6AFF2873">
        <w:rPr>
          <w:rFonts w:eastAsia="Calibri"/>
          <w:sz w:val="16"/>
          <w:szCs w:val="16"/>
        </w:rPr>
        <w:t xml:space="preserve">Thus, for example, the </w:t>
      </w:r>
      <w:r w:rsidRPr="6AFF2873">
        <w:rPr>
          <w:rFonts w:eastAsia="Calibri"/>
          <w:b/>
          <w:bCs/>
          <w:sz w:val="26"/>
          <w:szCs w:val="26"/>
          <w:highlight w:val="green"/>
          <w:u w:val="single"/>
        </w:rPr>
        <w:t>tasks</w:t>
      </w:r>
      <w:r w:rsidRPr="6AFF2873">
        <w:rPr>
          <w:rFonts w:eastAsia="Calibri"/>
          <w:sz w:val="16"/>
          <w:szCs w:val="16"/>
        </w:rPr>
        <w:t xml:space="preserve"> of the global constitutional convention </w:t>
      </w:r>
      <w:r w:rsidRPr="6AFF2873">
        <w:rPr>
          <w:rFonts w:eastAsia="Calibri"/>
          <w:b/>
          <w:bCs/>
          <w:sz w:val="26"/>
          <w:szCs w:val="26"/>
          <w:highlight w:val="green"/>
          <w:u w:val="single"/>
        </w:rPr>
        <w:t>should not be assigned to any</w:t>
      </w:r>
      <w:r w:rsidRPr="6AFF2873">
        <w:rPr>
          <w:rFonts w:eastAsia="Calibri"/>
          <w:b/>
          <w:bCs/>
          <w:sz w:val="26"/>
          <w:szCs w:val="26"/>
          <w:u w:val="single"/>
        </w:rPr>
        <w:t xml:space="preserve"> currently </w:t>
      </w:r>
      <w:r w:rsidRPr="6AFF2873">
        <w:rPr>
          <w:rFonts w:eastAsia="Calibri"/>
          <w:b/>
          <w:bCs/>
          <w:sz w:val="26"/>
          <w:szCs w:val="26"/>
          <w:highlight w:val="green"/>
          <w:u w:val="single"/>
        </w:rPr>
        <w:t>existing body</w:t>
      </w:r>
      <w:r w:rsidRPr="6AFF2873">
        <w:rPr>
          <w:rFonts w:eastAsia="Calibri"/>
          <w:sz w:val="16"/>
          <w:szCs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6AFF2873">
        <w:rPr>
          <w:rFonts w:eastAsia="Calibri"/>
          <w:b/>
          <w:bCs/>
          <w:sz w:val="26"/>
          <w:szCs w:val="26"/>
          <w:u w:val="single"/>
        </w:rPr>
        <w:t>such proposals</w:t>
      </w:r>
      <w:r w:rsidRPr="6AFF2873">
        <w:rPr>
          <w:rFonts w:eastAsia="Calibri"/>
          <w:sz w:val="16"/>
          <w:szCs w:val="16"/>
        </w:rPr>
        <w:t xml:space="preserve"> may have merit for some purposes (for example, </w:t>
      </w:r>
      <w:r w:rsidRPr="6AFF2873">
        <w:rPr>
          <w:rFonts w:eastAsia="Calibri"/>
          <w:b/>
          <w:bCs/>
          <w:sz w:val="26"/>
          <w:szCs w:val="26"/>
          <w:u w:val="single"/>
        </w:rPr>
        <w:t>as pragmatic</w:t>
      </w:r>
      <w:r w:rsidRPr="6AFF2873">
        <w:rPr>
          <w:rFonts w:eastAsia="Calibri"/>
          <w:sz w:val="16"/>
          <w:szCs w:val="16"/>
        </w:rPr>
        <w:t xml:space="preserve">, incremental </w:t>
      </w:r>
      <w:r w:rsidRPr="6AFF2873">
        <w:rPr>
          <w:rFonts w:eastAsia="Calibri"/>
          <w:b/>
          <w:bCs/>
          <w:sz w:val="26"/>
          <w:szCs w:val="26"/>
          <w:u w:val="single"/>
        </w:rPr>
        <w:t>suggestions to highlight the importance of intergenerational issues</w:t>
      </w:r>
      <w:r w:rsidRPr="6AFF2873">
        <w:rPr>
          <w:rFonts w:eastAsia="Calibri"/>
          <w:sz w:val="16"/>
          <w:szCs w:val="16"/>
        </w:rPr>
        <w:t xml:space="preserve">), they </w:t>
      </w:r>
      <w:r w:rsidRPr="6AFF2873">
        <w:rPr>
          <w:rFonts w:eastAsia="Calibri"/>
          <w:b/>
          <w:bCs/>
          <w:sz w:val="26"/>
          <w:szCs w:val="26"/>
          <w:u w:val="single"/>
        </w:rPr>
        <w:t>are too modest</w:t>
      </w:r>
      <w:r w:rsidRPr="6AFF2873">
        <w:rPr>
          <w:rFonts w:eastAsia="Calibri"/>
          <w:sz w:val="16"/>
          <w:szCs w:val="16"/>
        </w:rPr>
        <w:t xml:space="preserve">, in my opinion, </w:t>
      </w:r>
      <w:r w:rsidRPr="6AFF2873">
        <w:rPr>
          <w:rFonts w:eastAsia="Calibri"/>
          <w:b/>
          <w:bCs/>
          <w:sz w:val="26"/>
          <w:szCs w:val="26"/>
          <w:u w:val="single"/>
        </w:rPr>
        <w:t>to reflect the gravity of</w:t>
      </w:r>
      <w:r w:rsidRPr="6AFF2873">
        <w:rPr>
          <w:rFonts w:eastAsia="Calibri"/>
          <w:sz w:val="16"/>
          <w:szCs w:val="16"/>
        </w:rPr>
        <w:t xml:space="preserve"> the </w:t>
      </w:r>
      <w:r w:rsidRPr="6AFF2873">
        <w:rPr>
          <w:rFonts w:eastAsia="Calibri"/>
          <w:b/>
          <w:bCs/>
          <w:sz w:val="26"/>
          <w:szCs w:val="26"/>
          <w:u w:val="single"/>
        </w:rPr>
        <w:t>threats</w:t>
      </w:r>
      <w:r w:rsidRPr="6AFF2873">
        <w:rPr>
          <w:rFonts w:eastAsia="Calibri"/>
          <w:sz w:val="16"/>
          <w:szCs w:val="16"/>
        </w:rPr>
        <w:t xml:space="preserve"> posed by climate change in particular, </w:t>
      </w:r>
      <w:r w:rsidRPr="6AFF2873">
        <w:rPr>
          <w:rFonts w:eastAsia="Calibri"/>
          <w:b/>
          <w:bCs/>
          <w:sz w:val="26"/>
          <w:szCs w:val="26"/>
          <w:u w:val="single"/>
        </w:rPr>
        <w:t>and the perfect moral storm</w:t>
      </w:r>
      <w:r w:rsidRPr="6AFF2873">
        <w:rPr>
          <w:rFonts w:eastAsia="Calibri"/>
          <w:sz w:val="16"/>
          <w:szCs w:val="16"/>
        </w:rPr>
        <w:t xml:space="preserve"> more generally.</w:t>
      </w:r>
    </w:p>
    <w:p w14:paraId="311B754B" w14:textId="77777777" w:rsidR="00252BB1" w:rsidRDefault="00252BB1" w:rsidP="00252BB1">
      <w:pPr>
        <w:spacing w:line="240" w:lineRule="exact"/>
      </w:pPr>
      <w:r w:rsidRPr="6AFF2873">
        <w:rPr>
          <w:rFonts w:eastAsia="Calibri"/>
          <w:sz w:val="16"/>
          <w:szCs w:val="16"/>
        </w:rPr>
        <w:t>Aims</w:t>
      </w:r>
    </w:p>
    <w:p w14:paraId="056F96AA" w14:textId="77777777" w:rsidR="00252BB1" w:rsidRDefault="00252BB1" w:rsidP="00252BB1">
      <w:pPr>
        <w:spacing w:line="240" w:lineRule="exact"/>
      </w:pPr>
      <w:r w:rsidRPr="6AFF2873">
        <w:rPr>
          <w:rFonts w:eastAsia="Calibri"/>
          <w:sz w:val="16"/>
          <w:szCs w:val="16"/>
        </w:rPr>
        <w:t xml:space="preserve">A second set of guidelines concerns the aims of the global constitutional convention. Here, </w:t>
      </w:r>
      <w:r w:rsidRPr="6AFF2873">
        <w:rPr>
          <w:rFonts w:eastAsia="Calibri"/>
          <w:b/>
          <w:bCs/>
          <w:sz w:val="26"/>
          <w:szCs w:val="26"/>
          <w:u w:val="single"/>
        </w:rPr>
        <w:t>the perfect moral storm analysis would suggest</w:t>
      </w:r>
      <w:r w:rsidRPr="6AFF2873">
        <w:rPr>
          <w:rFonts w:eastAsia="Calibri"/>
          <w:sz w:val="16"/>
          <w:szCs w:val="16"/>
        </w:rPr>
        <w:t>:</w:t>
      </w:r>
    </w:p>
    <w:p w14:paraId="24F3B820" w14:textId="77777777" w:rsidR="00252BB1" w:rsidRDefault="00252BB1" w:rsidP="00252BB1">
      <w:pPr>
        <w:spacing w:line="240" w:lineRule="exact"/>
      </w:pPr>
      <w:r w:rsidRPr="6AFF2873">
        <w:rPr>
          <w:rFonts w:eastAsia="Calibri"/>
          <w:sz w:val="16"/>
          <w:szCs w:val="16"/>
        </w:rPr>
        <w:t xml:space="preserve">(4) </w:t>
      </w:r>
      <w:r w:rsidRPr="6AFF2873">
        <w:rPr>
          <w:rFonts w:eastAsia="Calibri"/>
          <w:b/>
          <w:bCs/>
          <w:sz w:val="26"/>
          <w:szCs w:val="26"/>
          <w:u w:val="single"/>
        </w:rPr>
        <w:t xml:space="preserve">Comprehensiveness: The </w:t>
      </w:r>
      <w:r w:rsidRPr="6AFF2873">
        <w:rPr>
          <w:rFonts w:eastAsia="Calibri"/>
          <w:b/>
          <w:bCs/>
          <w:sz w:val="26"/>
          <w:szCs w:val="26"/>
          <w:highlight w:val="green"/>
          <w:u w:val="single"/>
        </w:rPr>
        <w:t>convention should</w:t>
      </w:r>
      <w:r w:rsidRPr="6AFF2873">
        <w:rPr>
          <w:rFonts w:eastAsia="Calibri"/>
          <w:b/>
          <w:bCs/>
          <w:sz w:val="26"/>
          <w:szCs w:val="26"/>
          <w:u w:val="single"/>
        </w:rPr>
        <w:t xml:space="preserve"> be under a mandate to </w:t>
      </w:r>
      <w:r w:rsidRPr="6AFF2873">
        <w:rPr>
          <w:rFonts w:eastAsia="Calibri"/>
          <w:b/>
          <w:bCs/>
          <w:sz w:val="26"/>
          <w:szCs w:val="26"/>
          <w:highlight w:val="green"/>
          <w:u w:val="single"/>
        </w:rPr>
        <w:t>consider a</w:t>
      </w:r>
      <w:r w:rsidRPr="6AFF2873">
        <w:rPr>
          <w:rFonts w:eastAsia="Calibri"/>
          <w:b/>
          <w:bCs/>
          <w:sz w:val="26"/>
          <w:szCs w:val="26"/>
          <w:u w:val="single"/>
        </w:rPr>
        <w:t xml:space="preserve"> very </w:t>
      </w:r>
      <w:r w:rsidRPr="6AFF2873">
        <w:rPr>
          <w:rFonts w:eastAsia="Calibri"/>
          <w:b/>
          <w:bCs/>
          <w:sz w:val="26"/>
          <w:szCs w:val="26"/>
          <w:highlight w:val="green"/>
          <w:u w:val="single"/>
        </w:rPr>
        <w:t>broad range of</w:t>
      </w:r>
      <w:r w:rsidRPr="6AFF2873">
        <w:rPr>
          <w:rFonts w:eastAsia="Calibri"/>
          <w:b/>
          <w:bCs/>
          <w:sz w:val="26"/>
          <w:szCs w:val="26"/>
          <w:u w:val="single"/>
        </w:rPr>
        <w:t xml:space="preserve"> global, intergenerational </w:t>
      </w:r>
      <w:r w:rsidRPr="6AFF2873">
        <w:rPr>
          <w:rFonts w:eastAsia="Calibri"/>
          <w:b/>
          <w:bCs/>
          <w:sz w:val="26"/>
          <w:szCs w:val="26"/>
          <w:highlight w:val="green"/>
          <w:u w:val="single"/>
        </w:rPr>
        <w:t>issues</w:t>
      </w:r>
      <w:r w:rsidRPr="6AFF2873">
        <w:rPr>
          <w:rFonts w:eastAsia="Calibri"/>
          <w:b/>
          <w:bCs/>
          <w:sz w:val="26"/>
          <w:szCs w:val="26"/>
          <w:u w:val="single"/>
        </w:rPr>
        <w:t>, to focus on</w:t>
      </w:r>
      <w:r w:rsidRPr="6AFF2873">
        <w:rPr>
          <w:rFonts w:eastAsia="Calibri"/>
          <w:sz w:val="16"/>
          <w:szCs w:val="16"/>
        </w:rPr>
        <w:t xml:space="preserve"> such issues </w:t>
      </w:r>
      <w:r w:rsidRPr="6AFF2873">
        <w:rPr>
          <w:rFonts w:eastAsia="Calibri"/>
          <w:b/>
          <w:bCs/>
          <w:sz w:val="26"/>
          <w:szCs w:val="26"/>
          <w:u w:val="single"/>
        </w:rPr>
        <w:t>at a foundational level, and to recommend institutional reform accordingly.</w:t>
      </w:r>
    </w:p>
    <w:p w14:paraId="34EB583A" w14:textId="77777777" w:rsidR="00252BB1" w:rsidRDefault="00252BB1" w:rsidP="00252BB1">
      <w:pPr>
        <w:spacing w:line="240" w:lineRule="exact"/>
      </w:pPr>
      <w:r w:rsidRPr="6AFF2873">
        <w:rPr>
          <w:rFonts w:eastAsia="Calibri"/>
          <w:sz w:val="16"/>
          <w:szCs w:val="16"/>
        </w:rPr>
        <w:t xml:space="preserve">(5) </w:t>
      </w:r>
      <w:r w:rsidRPr="6AFF2873">
        <w:rPr>
          <w:rFonts w:eastAsia="Calibri"/>
          <w:b/>
          <w:bCs/>
          <w:sz w:val="26"/>
          <w:szCs w:val="26"/>
          <w:u w:val="single"/>
        </w:rPr>
        <w:t>Standing Authority</w:t>
      </w:r>
      <w:r w:rsidRPr="6AFF2873">
        <w:rPr>
          <w:rFonts w:eastAsia="Calibri"/>
          <w:sz w:val="16"/>
          <w:szCs w:val="16"/>
        </w:rPr>
        <w:t xml:space="preserve">: Though </w:t>
      </w:r>
      <w:r w:rsidRPr="6AFF2873">
        <w:rPr>
          <w:rFonts w:eastAsia="Calibri"/>
          <w:b/>
          <w:bCs/>
          <w:sz w:val="26"/>
          <w:szCs w:val="26"/>
          <w:u w:val="single"/>
        </w:rPr>
        <w:t>the convention</w:t>
      </w:r>
      <w:r w:rsidRPr="6AFF2873">
        <w:rPr>
          <w:rFonts w:eastAsia="Calibri"/>
          <w:sz w:val="16"/>
          <w:szCs w:val="16"/>
        </w:rPr>
        <w:t xml:space="preserve"> may recommend the establishment of some temporary and issue-specific bodies, its focus </w:t>
      </w:r>
      <w:r w:rsidRPr="6AFF2873">
        <w:rPr>
          <w:rFonts w:eastAsia="Calibri"/>
          <w:b/>
          <w:bCs/>
          <w:sz w:val="26"/>
          <w:szCs w:val="26"/>
          <w:u w:val="single"/>
        </w:rPr>
        <w:t>should</w:t>
      </w:r>
      <w:r w:rsidRPr="6AFF2873">
        <w:rPr>
          <w:rFonts w:eastAsia="Calibri"/>
          <w:sz w:val="16"/>
          <w:szCs w:val="16"/>
        </w:rPr>
        <w:t xml:space="preserve"> be on the </w:t>
      </w:r>
      <w:r w:rsidRPr="6AFF2873">
        <w:rPr>
          <w:rFonts w:eastAsia="Calibri"/>
          <w:b/>
          <w:bCs/>
          <w:sz w:val="26"/>
          <w:szCs w:val="26"/>
          <w:u w:val="single"/>
        </w:rPr>
        <w:t>establish</w:t>
      </w:r>
      <w:r w:rsidRPr="6AFF2873">
        <w:rPr>
          <w:rFonts w:eastAsia="Calibri"/>
          <w:sz w:val="16"/>
          <w:szCs w:val="16"/>
        </w:rPr>
        <w:t xml:space="preserve">ment of </w:t>
      </w:r>
      <w:r w:rsidRPr="6AFF2873">
        <w:rPr>
          <w:rFonts w:eastAsia="Calibri"/>
          <w:b/>
          <w:bCs/>
          <w:sz w:val="26"/>
          <w:szCs w:val="26"/>
          <w:u w:val="single"/>
        </w:rPr>
        <w:t>institutions with standing authority over the long term.</w:t>
      </w:r>
    </w:p>
    <w:p w14:paraId="43A4702D" w14:textId="77777777" w:rsidR="00252BB1" w:rsidRDefault="00252BB1" w:rsidP="00252BB1">
      <w:pPr>
        <w:spacing w:line="278" w:lineRule="exact"/>
      </w:pPr>
      <w:r w:rsidRPr="6AFF2873">
        <w:rPr>
          <w:rFonts w:eastAsia="Calibri"/>
          <w:b/>
          <w:bCs/>
          <w:sz w:val="26"/>
          <w:szCs w:val="26"/>
          <w:u w:val="single"/>
        </w:rPr>
        <w:t xml:space="preserve">These </w:t>
      </w:r>
      <w:r w:rsidRPr="6AFF2873">
        <w:rPr>
          <w:rFonts w:eastAsia="Calibri"/>
          <w:b/>
          <w:bCs/>
          <w:sz w:val="26"/>
          <w:szCs w:val="26"/>
          <w:highlight w:val="green"/>
          <w:u w:val="single"/>
        </w:rPr>
        <w:t>guidelines</w:t>
      </w:r>
      <w:r w:rsidRPr="6AFF2873">
        <w:rPr>
          <w:rFonts w:eastAsia="Calibri"/>
          <w:sz w:val="16"/>
          <w:szCs w:val="16"/>
        </w:rPr>
        <w:t xml:space="preserve"> are significant in that they </w:t>
      </w:r>
      <w:r w:rsidRPr="6AFF2873">
        <w:rPr>
          <w:rFonts w:eastAsia="Calibri"/>
          <w:b/>
          <w:bCs/>
          <w:sz w:val="26"/>
          <w:szCs w:val="26"/>
          <w:highlight w:val="green"/>
          <w:u w:val="single"/>
        </w:rPr>
        <w:t>stand against existing</w:t>
      </w:r>
      <w:r w:rsidRPr="6AFF2873">
        <w:rPr>
          <w:rFonts w:eastAsia="Calibri"/>
          <w:b/>
          <w:bCs/>
          <w:sz w:val="26"/>
          <w:szCs w:val="26"/>
          <w:u w:val="single"/>
        </w:rPr>
        <w:t xml:space="preserve"> issue-specific </w:t>
      </w:r>
      <w:r w:rsidRPr="6AFF2873">
        <w:rPr>
          <w:rFonts w:eastAsia="Calibri"/>
          <w:b/>
          <w:bCs/>
          <w:sz w:val="26"/>
          <w:szCs w:val="26"/>
          <w:highlight w:val="green"/>
          <w:u w:val="single"/>
        </w:rPr>
        <w:t>approaches</w:t>
      </w:r>
      <w:r w:rsidRPr="6AFF2873">
        <w:rPr>
          <w:rFonts w:eastAsia="Calibri"/>
          <w:b/>
          <w:bCs/>
          <w:sz w:val="26"/>
          <w:szCs w:val="26"/>
          <w:u w:val="single"/>
        </w:rPr>
        <w:t xml:space="preserve"> to global</w:t>
      </w:r>
      <w:r w:rsidRPr="6AFF2873">
        <w:rPr>
          <w:rFonts w:eastAsia="Calibri"/>
          <w:sz w:val="16"/>
          <w:szCs w:val="16"/>
        </w:rPr>
        <w:t xml:space="preserve"> and </w:t>
      </w:r>
      <w:r w:rsidRPr="6AFF2873">
        <w:rPr>
          <w:rFonts w:eastAsia="Calibri"/>
          <w:b/>
          <w:bCs/>
          <w:sz w:val="26"/>
          <w:szCs w:val="26"/>
          <w:u w:val="single"/>
        </w:rPr>
        <w:t>intergenerational problems</w:t>
      </w:r>
      <w:r w:rsidRPr="6AFF2873">
        <w:rPr>
          <w:rFonts w:eastAsia="Calibri"/>
          <w:sz w:val="16"/>
          <w:szCs w:val="16"/>
        </w:rPr>
        <w:t xml:space="preserve">, </w:t>
      </w:r>
      <w:r w:rsidRPr="6AFF2873">
        <w:rPr>
          <w:rFonts w:eastAsia="Calibri"/>
          <w:b/>
          <w:bCs/>
          <w:sz w:val="26"/>
          <w:szCs w:val="26"/>
          <w:highlight w:val="green"/>
          <w:u w:val="single"/>
        </w:rPr>
        <w:t>and encourage</w:t>
      </w:r>
      <w:r w:rsidRPr="6AFF2873">
        <w:rPr>
          <w:rFonts w:eastAsia="Calibri"/>
          <w:sz w:val="16"/>
          <w:szCs w:val="16"/>
        </w:rPr>
        <w:t xml:space="preserve"> not only </w:t>
      </w:r>
      <w:r w:rsidRPr="6AFF2873">
        <w:rPr>
          <w:rFonts w:eastAsia="Calibri"/>
          <w:b/>
          <w:bCs/>
          <w:sz w:val="26"/>
          <w:szCs w:val="26"/>
          <w:highlight w:val="green"/>
          <w:u w:val="single"/>
        </w:rPr>
        <w:t>a less ad hoc</w:t>
      </w:r>
      <w:r w:rsidRPr="6AFF2873">
        <w:rPr>
          <w:rFonts w:eastAsia="Calibri"/>
          <w:sz w:val="16"/>
          <w:szCs w:val="16"/>
        </w:rPr>
        <w:t xml:space="preserve"> but also a </w:t>
      </w:r>
      <w:r w:rsidRPr="6AFF2873">
        <w:rPr>
          <w:rFonts w:eastAsia="Calibri"/>
          <w:b/>
          <w:bCs/>
          <w:sz w:val="26"/>
          <w:szCs w:val="26"/>
          <w:u w:val="single"/>
        </w:rPr>
        <w:t xml:space="preserve">more </w:t>
      </w:r>
      <w:r w:rsidRPr="6AFF2873">
        <w:rPr>
          <w:rFonts w:eastAsia="Calibri"/>
          <w:b/>
          <w:bCs/>
          <w:sz w:val="26"/>
          <w:szCs w:val="26"/>
          <w:highlight w:val="green"/>
          <w:u w:val="single"/>
        </w:rPr>
        <w:t>proactive approach</w:t>
      </w:r>
      <w:r w:rsidRPr="6AFF2873">
        <w:rPr>
          <w:rFonts w:eastAsia="Calibri"/>
          <w:sz w:val="16"/>
          <w:szCs w:val="16"/>
        </w:rPr>
        <w:t xml:space="preserve">. In particular, the global constitutional convention might be expected to recommend institutions that would be charged with identifying, monitoring, and taking charge of intergenerational issues as such. For example, such </w:t>
      </w:r>
      <w:r w:rsidRPr="6AFF2873">
        <w:rPr>
          <w:rFonts w:eastAsia="Calibri"/>
          <w:b/>
          <w:bCs/>
          <w:sz w:val="26"/>
          <w:szCs w:val="26"/>
          <w:u w:val="single"/>
        </w:rPr>
        <w:t>institutions should address not only specific policy issues</w:t>
      </w:r>
      <w:r w:rsidRPr="6AFF2873">
        <w:rPr>
          <w:rFonts w:eastAsia="Calibri"/>
          <w:sz w:val="16"/>
          <w:szCs w:val="16"/>
        </w:rPr>
        <w:t xml:space="preserve"> (such as climate change, large asteroid detection, and long-term nuclear waste) </w:t>
      </w:r>
      <w:r w:rsidRPr="6AFF2873">
        <w:rPr>
          <w:rFonts w:eastAsia="Calibri"/>
          <w:b/>
          <w:bCs/>
          <w:sz w:val="26"/>
          <w:szCs w:val="26"/>
          <w:u w:val="single"/>
        </w:rPr>
        <w:t>but also</w:t>
      </w:r>
      <w:r w:rsidRPr="6AFF2873">
        <w:rPr>
          <w:rFonts w:eastAsia="Calibri"/>
          <w:sz w:val="16"/>
          <w:szCs w:val="16"/>
        </w:rPr>
        <w:t xml:space="preserve"> the need to </w:t>
      </w:r>
      <w:r w:rsidRPr="6AFF2873">
        <w:rPr>
          <w:rFonts w:eastAsia="Calibri"/>
          <w:b/>
          <w:bCs/>
          <w:sz w:val="26"/>
          <w:szCs w:val="26"/>
          <w:u w:val="single"/>
        </w:rPr>
        <w:t>identify similar threats before they arise.</w:t>
      </w:r>
    </w:p>
    <w:p w14:paraId="167056A7" w14:textId="77777777" w:rsidR="00252BB1" w:rsidRDefault="00252BB1" w:rsidP="00252BB1">
      <w:pPr>
        <w:pStyle w:val="Heading4"/>
      </w:pPr>
      <w:r w:rsidRPr="6AFF2873">
        <w:rPr>
          <w:rFonts w:eastAsia="Calibri" w:cs="Calibri"/>
        </w:rPr>
        <w:t xml:space="preserve">Proactive measures mitigate a </w:t>
      </w:r>
      <w:r w:rsidRPr="6AFF2873">
        <w:rPr>
          <w:rFonts w:eastAsia="Calibri" w:cs="Calibri"/>
          <w:u w:val="single"/>
        </w:rPr>
        <w:t>laundry list</w:t>
      </w:r>
      <w:r w:rsidRPr="6AFF2873">
        <w:rPr>
          <w:rFonts w:eastAsia="Calibri" w:cs="Calibri"/>
        </w:rPr>
        <w:t xml:space="preserve"> of emerging </w:t>
      </w:r>
      <w:r w:rsidRPr="6AFF2873">
        <w:rPr>
          <w:rFonts w:eastAsia="Calibri" w:cs="Calibri"/>
          <w:u w:val="single"/>
        </w:rPr>
        <w:t>catastrophic risks</w:t>
      </w:r>
      <w:r w:rsidRPr="6AFF2873">
        <w:rPr>
          <w:rFonts w:eastAsia="Calibri" w:cs="Calibri"/>
        </w:rPr>
        <w:t xml:space="preserve"> – </w:t>
      </w:r>
      <w:r w:rsidRPr="6AFF2873">
        <w:rPr>
          <w:rFonts w:eastAsia="Calibri" w:cs="Calibri"/>
          <w:u w:val="single"/>
        </w:rPr>
        <w:t>extinction</w:t>
      </w:r>
    </w:p>
    <w:p w14:paraId="6EB8F226" w14:textId="77777777" w:rsidR="00252BB1" w:rsidRDefault="00252BB1" w:rsidP="00252BB1">
      <w:pPr>
        <w:spacing w:line="278" w:lineRule="exact"/>
      </w:pPr>
      <w:r w:rsidRPr="6AFF2873">
        <w:rPr>
          <w:rFonts w:eastAsia="Calibri"/>
          <w:b/>
          <w:bCs/>
          <w:sz w:val="26"/>
          <w:szCs w:val="26"/>
        </w:rPr>
        <w:t>Beckstead</w:t>
      </w:r>
      <w:r w:rsidRPr="6AFF2873">
        <w:rPr>
          <w:rFonts w:eastAsia="Calibri"/>
          <w:b/>
          <w:bCs/>
        </w:rPr>
        <w:t xml:space="preserve"> et al. </w:t>
      </w:r>
      <w:r w:rsidRPr="6AFF2873">
        <w:rPr>
          <w:rFonts w:eastAsia="Calibri"/>
          <w:b/>
          <w:bCs/>
          <w:sz w:val="26"/>
          <w:szCs w:val="26"/>
        </w:rPr>
        <w:t>14</w:t>
      </w:r>
      <w:r w:rsidRPr="6AFF2873">
        <w:rPr>
          <w:rFonts w:eastAsia="Calibri"/>
          <w:sz w:val="16"/>
          <w:szCs w:val="16"/>
        </w:rPr>
        <w:t xml:space="preserve"> [Nick Beckstead, Nick Bostrom, Niel Bowerman, Owen Cotton-Barratt, William MacAskill, Seán Ó hÉigeartaigh,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Uehiro Centre for Practical Ethics, University of Oxford, ****** Cambridge Centre for the Study of Existential Risk; Future of Humanity Institute, University of Oxford, ******* Programme on the Impacts of Future Technology, Oxford Martin School, University of Oxford, “Policy Brief: Unprecedented Technological Risks,” 2014, </w:t>
      </w:r>
      <w:r w:rsidRPr="6AFF2873">
        <w:rPr>
          <w:rFonts w:eastAsia="Calibri"/>
          <w:i/>
          <w:iCs/>
          <w:sz w:val="16"/>
          <w:szCs w:val="16"/>
        </w:rPr>
        <w:t>The Global Priorities Project, The Future of Humanity Institute, The Oxford Martin Programme on the Impacts of Future Technology, and The Centre for the Study of Existential Risk</w:t>
      </w:r>
      <w:r w:rsidRPr="6AFF2873">
        <w:rPr>
          <w:rFonts w:eastAsia="Calibri"/>
          <w:sz w:val="16"/>
          <w:szCs w:val="16"/>
        </w:rPr>
        <w:t xml:space="preserve">, </w:t>
      </w:r>
      <w:hyperlink r:id="rId11">
        <w:r w:rsidRPr="6AFF2873">
          <w:rPr>
            <w:rStyle w:val="Hyperlink"/>
            <w:rFonts w:eastAsia="Calibri"/>
            <w:sz w:val="16"/>
            <w:szCs w:val="16"/>
          </w:rPr>
          <w:t>https://www.fhi.ox.ac.uk/wp-content/uploads/Unprecedented-Technological-Risks.pdf</w:t>
        </w:r>
      </w:hyperlink>
      <w:r w:rsidRPr="6AFF2873">
        <w:rPr>
          <w:rFonts w:eastAsia="Calibri"/>
          <w:sz w:val="16"/>
          <w:szCs w:val="16"/>
        </w:rPr>
        <w:t>, Accessed: 03/13/21, EA]</w:t>
      </w:r>
    </w:p>
    <w:p w14:paraId="482E7F76" w14:textId="77777777" w:rsidR="00252BB1" w:rsidRDefault="00252BB1" w:rsidP="00252BB1">
      <w:pPr>
        <w:spacing w:line="240" w:lineRule="exact"/>
      </w:pPr>
      <w:r w:rsidRPr="6AFF2873">
        <w:rPr>
          <w:rFonts w:eastAsia="Calibri"/>
          <w:sz w:val="16"/>
          <w:szCs w:val="16"/>
        </w:rPr>
        <w:t xml:space="preserve">In the near future, </w:t>
      </w:r>
      <w:r w:rsidRPr="6AFF2873">
        <w:rPr>
          <w:rFonts w:eastAsia="Calibri"/>
          <w:b/>
          <w:bCs/>
          <w:sz w:val="26"/>
          <w:szCs w:val="26"/>
          <w:u w:val="single"/>
        </w:rPr>
        <w:t xml:space="preserve">major technological developments will give </w:t>
      </w:r>
      <w:r w:rsidRPr="6AFF2873">
        <w:rPr>
          <w:rFonts w:eastAsia="Calibri"/>
          <w:b/>
          <w:bCs/>
          <w:sz w:val="26"/>
          <w:szCs w:val="26"/>
          <w:highlight w:val="green"/>
          <w:u w:val="single"/>
        </w:rPr>
        <w:t>rise to new</w:t>
      </w:r>
      <w:r w:rsidRPr="6AFF2873">
        <w:rPr>
          <w:rFonts w:eastAsia="Calibri"/>
          <w:b/>
          <w:bCs/>
          <w:sz w:val="26"/>
          <w:szCs w:val="26"/>
          <w:u w:val="single"/>
        </w:rPr>
        <w:t xml:space="preserve"> unprecedented </w:t>
      </w:r>
      <w:r w:rsidRPr="6AFF2873">
        <w:rPr>
          <w:rFonts w:eastAsia="Calibri"/>
          <w:b/>
          <w:bCs/>
          <w:sz w:val="26"/>
          <w:szCs w:val="26"/>
          <w:highlight w:val="green"/>
          <w:u w:val="single"/>
        </w:rPr>
        <w:t>risks</w:t>
      </w:r>
      <w:r w:rsidRPr="6AFF2873">
        <w:rPr>
          <w:rFonts w:eastAsia="Calibri"/>
          <w:sz w:val="16"/>
          <w:szCs w:val="16"/>
        </w:rPr>
        <w:t xml:space="preserve">. In particular, like nuclear technology, </w:t>
      </w:r>
      <w:r w:rsidRPr="6AFF2873">
        <w:rPr>
          <w:rFonts w:eastAsia="Calibri"/>
          <w:b/>
          <w:bCs/>
          <w:sz w:val="26"/>
          <w:szCs w:val="26"/>
          <w:u w:val="single"/>
        </w:rPr>
        <w:t xml:space="preserve">developments in </w:t>
      </w:r>
      <w:r w:rsidRPr="6AFF2873">
        <w:rPr>
          <w:rFonts w:eastAsia="Calibri"/>
          <w:b/>
          <w:bCs/>
          <w:sz w:val="26"/>
          <w:szCs w:val="26"/>
          <w:highlight w:val="green"/>
          <w:u w:val="single"/>
        </w:rPr>
        <w:t>synthetic biology, geoengineering, distributed manufacturing and a</w:t>
      </w:r>
      <w:r w:rsidRPr="6AFF2873">
        <w:rPr>
          <w:rFonts w:eastAsia="Calibri"/>
          <w:b/>
          <w:bCs/>
          <w:sz w:val="26"/>
          <w:szCs w:val="26"/>
          <w:u w:val="single"/>
        </w:rPr>
        <w:t xml:space="preserve">rtificial </w:t>
      </w:r>
      <w:r w:rsidRPr="6AFF2873">
        <w:rPr>
          <w:rFonts w:eastAsia="Calibri"/>
          <w:b/>
          <w:bCs/>
          <w:sz w:val="26"/>
          <w:szCs w:val="26"/>
          <w:highlight w:val="green"/>
          <w:u w:val="single"/>
        </w:rPr>
        <w:t>i</w:t>
      </w:r>
      <w:r w:rsidRPr="6AFF2873">
        <w:rPr>
          <w:rFonts w:eastAsia="Calibri"/>
          <w:b/>
          <w:bCs/>
          <w:sz w:val="26"/>
          <w:szCs w:val="26"/>
          <w:u w:val="single"/>
        </w:rPr>
        <w:t xml:space="preserve">ntelligence create </w:t>
      </w:r>
      <w:r w:rsidRPr="6AFF2873">
        <w:rPr>
          <w:rFonts w:eastAsia="Calibri"/>
          <w:b/>
          <w:bCs/>
          <w:sz w:val="26"/>
          <w:szCs w:val="26"/>
          <w:highlight w:val="green"/>
          <w:u w:val="single"/>
        </w:rPr>
        <w:t>risks of catastrophe</w:t>
      </w:r>
      <w:r w:rsidRPr="6AFF2873">
        <w:rPr>
          <w:rFonts w:eastAsia="Calibri"/>
          <w:b/>
          <w:bCs/>
          <w:sz w:val="26"/>
          <w:szCs w:val="26"/>
          <w:u w:val="single"/>
        </w:rPr>
        <w:t xml:space="preserve"> on a global scale. </w:t>
      </w:r>
      <w:r w:rsidRPr="6AFF2873">
        <w:rPr>
          <w:rFonts w:eastAsia="Calibri"/>
          <w:sz w:val="16"/>
          <w:szCs w:val="16"/>
        </w:rPr>
        <w:t xml:space="preserve">These </w:t>
      </w:r>
      <w:r w:rsidRPr="6AFF2873">
        <w:rPr>
          <w:rFonts w:eastAsia="Calibri"/>
          <w:b/>
          <w:bCs/>
          <w:sz w:val="26"/>
          <w:szCs w:val="26"/>
          <w:u w:val="single"/>
        </w:rPr>
        <w:t>new technologies will have very large benefits</w:t>
      </w:r>
      <w:r w:rsidRPr="6AFF2873">
        <w:rPr>
          <w:rFonts w:eastAsia="Calibri"/>
          <w:sz w:val="16"/>
          <w:szCs w:val="16"/>
        </w:rPr>
        <w:t xml:space="preserve"> to humankind. </w:t>
      </w:r>
      <w:r w:rsidRPr="6AFF2873">
        <w:rPr>
          <w:rFonts w:eastAsia="Calibri"/>
          <w:b/>
          <w:bCs/>
          <w:sz w:val="26"/>
          <w:szCs w:val="26"/>
          <w:u w:val="single"/>
        </w:rPr>
        <w:t>But, without proper regulation</w:t>
      </w:r>
      <w:r w:rsidRPr="6AFF2873">
        <w:rPr>
          <w:rFonts w:eastAsia="Calibri"/>
          <w:sz w:val="16"/>
          <w:szCs w:val="16"/>
        </w:rPr>
        <w:t xml:space="preserve">, they </w:t>
      </w:r>
      <w:r w:rsidRPr="6AFF2873">
        <w:rPr>
          <w:rFonts w:eastAsia="Calibri"/>
          <w:b/>
          <w:bCs/>
          <w:sz w:val="26"/>
          <w:szCs w:val="26"/>
          <w:u w:val="single"/>
        </w:rPr>
        <w:t>risk</w:t>
      </w:r>
      <w:r w:rsidRPr="6AFF2873">
        <w:rPr>
          <w:rFonts w:eastAsia="Calibri"/>
          <w:sz w:val="16"/>
          <w:szCs w:val="16"/>
        </w:rPr>
        <w:t xml:space="preserve"> the creation of </w:t>
      </w:r>
      <w:r w:rsidRPr="6AFF2873">
        <w:rPr>
          <w:rFonts w:eastAsia="Calibri"/>
          <w:b/>
          <w:bCs/>
          <w:sz w:val="26"/>
          <w:szCs w:val="26"/>
          <w:u w:val="single"/>
        </w:rPr>
        <w:t>new weapons of mass destruction</w:t>
      </w:r>
      <w:r w:rsidRPr="6AFF2873">
        <w:rPr>
          <w:rFonts w:eastAsia="Calibri"/>
          <w:sz w:val="16"/>
          <w:szCs w:val="16"/>
        </w:rPr>
        <w:t xml:space="preserve">, the start of </w:t>
      </w:r>
      <w:r w:rsidRPr="6AFF2873">
        <w:rPr>
          <w:rFonts w:eastAsia="Calibri"/>
          <w:b/>
          <w:bCs/>
          <w:sz w:val="26"/>
          <w:szCs w:val="26"/>
          <w:u w:val="single"/>
        </w:rPr>
        <w:t>a new arms race, or</w:t>
      </w:r>
      <w:r w:rsidRPr="6AFF2873">
        <w:rPr>
          <w:rFonts w:eastAsia="Calibri"/>
          <w:sz w:val="16"/>
          <w:szCs w:val="16"/>
        </w:rPr>
        <w:t xml:space="preserve"> catastrophe through </w:t>
      </w:r>
      <w:r w:rsidRPr="6AFF2873">
        <w:rPr>
          <w:rFonts w:eastAsia="Calibri"/>
          <w:b/>
          <w:bCs/>
          <w:sz w:val="26"/>
          <w:szCs w:val="26"/>
          <w:u w:val="single"/>
        </w:rPr>
        <w:t>accidental misuse</w:t>
      </w:r>
      <w:r w:rsidRPr="6AFF2873">
        <w:rPr>
          <w:rFonts w:eastAsia="Calibri"/>
          <w:sz w:val="16"/>
          <w:szCs w:val="16"/>
        </w:rPr>
        <w:t xml:space="preserve">. Some experts have suggested that these </w:t>
      </w:r>
      <w:r w:rsidRPr="6AFF2873">
        <w:rPr>
          <w:rFonts w:eastAsia="Calibri"/>
          <w:b/>
          <w:bCs/>
          <w:sz w:val="26"/>
          <w:szCs w:val="26"/>
          <w:u w:val="single"/>
        </w:rPr>
        <w:t>technologies are</w:t>
      </w:r>
      <w:r w:rsidRPr="6AFF2873">
        <w:rPr>
          <w:rFonts w:eastAsia="Calibri"/>
          <w:sz w:val="16"/>
          <w:szCs w:val="16"/>
        </w:rPr>
        <w:t xml:space="preserve"> even </w:t>
      </w:r>
      <w:r w:rsidRPr="6AFF2873">
        <w:rPr>
          <w:rFonts w:eastAsia="Calibri"/>
          <w:b/>
          <w:bCs/>
          <w:sz w:val="26"/>
          <w:szCs w:val="26"/>
          <w:highlight w:val="green"/>
          <w:u w:val="single"/>
        </w:rPr>
        <w:t>more worrying than nuclear weapons</w:t>
      </w:r>
      <w:r w:rsidRPr="6AFF2873">
        <w:rPr>
          <w:rFonts w:eastAsia="Calibri"/>
          <w:b/>
          <w:bCs/>
          <w:sz w:val="26"/>
          <w:szCs w:val="26"/>
          <w:u w:val="single"/>
        </w:rPr>
        <w:t xml:space="preserve">, because they are more difficult to control. </w:t>
      </w:r>
      <w:r w:rsidRPr="6AFF2873">
        <w:rPr>
          <w:rFonts w:eastAsia="Calibri"/>
          <w:sz w:val="16"/>
          <w:szCs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3ADC9BD2" w14:textId="77777777" w:rsidR="00252BB1" w:rsidRDefault="00252BB1" w:rsidP="00252BB1">
      <w:pPr>
        <w:spacing w:line="240" w:lineRule="exact"/>
      </w:pPr>
      <w:r w:rsidRPr="6AFF2873">
        <w:rPr>
          <w:rFonts w:eastAsia="Calibri"/>
          <w:sz w:val="16"/>
          <w:szCs w:val="16"/>
        </w:rPr>
        <w:t xml:space="preserve">Moreover, </w:t>
      </w:r>
      <w:r w:rsidRPr="6AFF2873">
        <w:rPr>
          <w:rFonts w:eastAsia="Calibri"/>
          <w:b/>
          <w:bCs/>
          <w:sz w:val="26"/>
          <w:szCs w:val="26"/>
          <w:u w:val="single"/>
        </w:rPr>
        <w:t xml:space="preserve">these </w:t>
      </w:r>
      <w:r w:rsidRPr="6AFF2873">
        <w:rPr>
          <w:rFonts w:eastAsia="Calibri"/>
          <w:b/>
          <w:bCs/>
          <w:sz w:val="26"/>
          <w:szCs w:val="26"/>
          <w:highlight w:val="green"/>
          <w:u w:val="single"/>
        </w:rPr>
        <w:t xml:space="preserve">risks </w:t>
      </w:r>
      <w:r w:rsidRPr="6AFF2873">
        <w:rPr>
          <w:rFonts w:eastAsia="Calibri"/>
          <w:b/>
          <w:bCs/>
          <w:sz w:val="26"/>
          <w:szCs w:val="26"/>
          <w:u w:val="single"/>
        </w:rPr>
        <w:t>are</w:t>
      </w:r>
      <w:r w:rsidRPr="6AFF2873">
        <w:rPr>
          <w:rFonts w:eastAsia="Calibri"/>
          <w:sz w:val="16"/>
          <w:szCs w:val="16"/>
        </w:rPr>
        <w:t xml:space="preserve"> currently </w:t>
      </w:r>
      <w:r w:rsidRPr="6AFF2873">
        <w:rPr>
          <w:rFonts w:eastAsia="Calibri"/>
          <w:b/>
          <w:bCs/>
          <w:sz w:val="26"/>
          <w:szCs w:val="26"/>
          <w:highlight w:val="green"/>
          <w:u w:val="single"/>
        </w:rPr>
        <w:t>underregulated</w:t>
      </w:r>
      <w:r w:rsidRPr="6AFF2873">
        <w:rPr>
          <w:rFonts w:eastAsia="Calibri"/>
          <w:sz w:val="16"/>
          <w:szCs w:val="16"/>
        </w:rPr>
        <w:t xml:space="preserve">, for a number of reasons. </w:t>
      </w:r>
      <w:r w:rsidRPr="6AFF2873">
        <w:rPr>
          <w:rFonts w:eastAsia="Calibri"/>
          <w:b/>
          <w:bCs/>
          <w:sz w:val="26"/>
          <w:szCs w:val="26"/>
          <w:u w:val="single"/>
        </w:rPr>
        <w:t xml:space="preserve">Protection against such risks is a </w:t>
      </w:r>
      <w:r w:rsidRPr="6AFF2873">
        <w:rPr>
          <w:rFonts w:eastAsia="Calibri"/>
          <w:b/>
          <w:bCs/>
          <w:sz w:val="26"/>
          <w:szCs w:val="26"/>
          <w:highlight w:val="green"/>
          <w:u w:val="single"/>
        </w:rPr>
        <w:t>global public good</w:t>
      </w:r>
      <w:r w:rsidRPr="6AFF2873">
        <w:rPr>
          <w:rFonts w:eastAsia="Calibri"/>
          <w:b/>
          <w:bCs/>
          <w:sz w:val="26"/>
          <w:szCs w:val="26"/>
          <w:u w:val="single"/>
        </w:rPr>
        <w:t xml:space="preserve"> and</w:t>
      </w:r>
      <w:r w:rsidRPr="6AFF2873">
        <w:rPr>
          <w:rFonts w:eastAsia="Calibri"/>
          <w:sz w:val="16"/>
          <w:szCs w:val="16"/>
        </w:rPr>
        <w:t xml:space="preserve"> thus </w:t>
      </w:r>
      <w:r w:rsidRPr="6AFF2873">
        <w:rPr>
          <w:rFonts w:eastAsia="Calibri"/>
          <w:b/>
          <w:bCs/>
          <w:sz w:val="26"/>
          <w:szCs w:val="26"/>
          <w:highlight w:val="green"/>
          <w:u w:val="single"/>
        </w:rPr>
        <w:t>undersupplied</w:t>
      </w:r>
      <w:r w:rsidRPr="6AFF2873">
        <w:rPr>
          <w:rFonts w:eastAsia="Calibri"/>
          <w:b/>
          <w:bCs/>
          <w:sz w:val="26"/>
          <w:szCs w:val="26"/>
          <w:u w:val="single"/>
        </w:rPr>
        <w:t xml:space="preserve"> by the market. Implementation</w:t>
      </w:r>
      <w:r w:rsidRPr="6AFF2873">
        <w:rPr>
          <w:rFonts w:eastAsia="Calibri"/>
          <w:sz w:val="16"/>
          <w:szCs w:val="16"/>
        </w:rPr>
        <w:t xml:space="preserve"> often </w:t>
      </w:r>
      <w:r w:rsidRPr="6AFF2873">
        <w:rPr>
          <w:rFonts w:eastAsia="Calibri"/>
          <w:b/>
          <w:bCs/>
          <w:sz w:val="26"/>
          <w:szCs w:val="26"/>
          <w:u w:val="single"/>
        </w:rPr>
        <w:t xml:space="preserve">requires </w:t>
      </w:r>
      <w:r w:rsidRPr="6AFF2873">
        <w:rPr>
          <w:rFonts w:eastAsia="Calibri"/>
          <w:b/>
          <w:bCs/>
          <w:sz w:val="26"/>
          <w:szCs w:val="26"/>
          <w:highlight w:val="green"/>
          <w:u w:val="single"/>
        </w:rPr>
        <w:t>cooperation among</w:t>
      </w:r>
      <w:r w:rsidRPr="6AFF2873">
        <w:rPr>
          <w:rFonts w:eastAsia="Calibri"/>
          <w:b/>
          <w:bCs/>
          <w:sz w:val="26"/>
          <w:szCs w:val="26"/>
          <w:u w:val="single"/>
        </w:rPr>
        <w:t xml:space="preserve"> many </w:t>
      </w:r>
      <w:r w:rsidRPr="6AFF2873">
        <w:rPr>
          <w:rFonts w:eastAsia="Calibri"/>
          <w:b/>
          <w:bCs/>
          <w:sz w:val="26"/>
          <w:szCs w:val="26"/>
          <w:highlight w:val="green"/>
          <w:u w:val="single"/>
        </w:rPr>
        <w:t>governments</w:t>
      </w:r>
      <w:r w:rsidRPr="6AFF2873">
        <w:rPr>
          <w:rFonts w:eastAsia="Calibri"/>
          <w:b/>
          <w:bCs/>
          <w:sz w:val="26"/>
          <w:szCs w:val="26"/>
          <w:u w:val="single"/>
        </w:rPr>
        <w:t xml:space="preserve">, which </w:t>
      </w:r>
      <w:r w:rsidRPr="6AFF2873">
        <w:rPr>
          <w:rFonts w:eastAsia="Calibri"/>
          <w:b/>
          <w:bCs/>
          <w:sz w:val="26"/>
          <w:szCs w:val="26"/>
          <w:highlight w:val="green"/>
          <w:u w:val="single"/>
        </w:rPr>
        <w:t>adds</w:t>
      </w:r>
      <w:r w:rsidRPr="6AFF2873">
        <w:rPr>
          <w:rFonts w:eastAsia="Calibri"/>
          <w:b/>
          <w:bCs/>
          <w:sz w:val="26"/>
          <w:szCs w:val="26"/>
          <w:u w:val="single"/>
        </w:rPr>
        <w:t xml:space="preserve"> political </w:t>
      </w:r>
      <w:r w:rsidRPr="6AFF2873">
        <w:rPr>
          <w:rFonts w:eastAsia="Calibri"/>
          <w:b/>
          <w:bCs/>
          <w:sz w:val="26"/>
          <w:szCs w:val="26"/>
          <w:highlight w:val="green"/>
          <w:u w:val="single"/>
        </w:rPr>
        <w:t>complexity</w:t>
      </w:r>
      <w:r w:rsidRPr="6AFF2873">
        <w:rPr>
          <w:rFonts w:eastAsia="Calibri"/>
          <w:b/>
          <w:bCs/>
          <w:sz w:val="26"/>
          <w:szCs w:val="26"/>
          <w:u w:val="single"/>
        </w:rPr>
        <w:t>. Due to the unprecedented nature of</w:t>
      </w:r>
      <w:r w:rsidRPr="6AFF2873">
        <w:rPr>
          <w:rFonts w:eastAsia="Calibri"/>
          <w:sz w:val="16"/>
          <w:szCs w:val="16"/>
        </w:rPr>
        <w:t xml:space="preserve"> the </w:t>
      </w:r>
      <w:r w:rsidRPr="6AFF2873">
        <w:rPr>
          <w:rFonts w:eastAsia="Calibri"/>
          <w:b/>
          <w:bCs/>
          <w:sz w:val="26"/>
          <w:szCs w:val="26"/>
          <w:u w:val="single"/>
        </w:rPr>
        <w:t xml:space="preserve">risks, </w:t>
      </w:r>
      <w:r w:rsidRPr="6AFF2873">
        <w:rPr>
          <w:rFonts w:eastAsia="Calibri"/>
          <w:b/>
          <w:bCs/>
          <w:sz w:val="26"/>
          <w:szCs w:val="26"/>
          <w:highlight w:val="green"/>
          <w:u w:val="single"/>
        </w:rPr>
        <w:t>there is little</w:t>
      </w:r>
      <w:r w:rsidRPr="6AFF2873">
        <w:rPr>
          <w:rFonts w:eastAsia="Calibri"/>
          <w:sz w:val="16"/>
          <w:szCs w:val="16"/>
        </w:rPr>
        <w:t xml:space="preserve"> or no </w:t>
      </w:r>
      <w:r w:rsidRPr="6AFF2873">
        <w:rPr>
          <w:rFonts w:eastAsia="Calibri"/>
          <w:b/>
          <w:bCs/>
          <w:sz w:val="26"/>
          <w:szCs w:val="26"/>
          <w:highlight w:val="green"/>
          <w:u w:val="single"/>
        </w:rPr>
        <w:t>previous experience</w:t>
      </w:r>
      <w:r w:rsidRPr="6AFF2873">
        <w:rPr>
          <w:rFonts w:eastAsia="Calibri"/>
          <w:b/>
          <w:bCs/>
          <w:sz w:val="26"/>
          <w:szCs w:val="26"/>
          <w:u w:val="single"/>
        </w:rPr>
        <w:t xml:space="preserve"> from which to draw lessons and form policy.</w:t>
      </w:r>
      <w:r w:rsidRPr="6AFF2873">
        <w:rPr>
          <w:rFonts w:eastAsia="Calibri"/>
          <w:sz w:val="16"/>
          <w:szCs w:val="16"/>
        </w:rPr>
        <w:t xml:space="preserve"> And </w:t>
      </w:r>
      <w:r w:rsidRPr="6AFF2873">
        <w:rPr>
          <w:rFonts w:eastAsia="Calibri"/>
          <w:b/>
          <w:bCs/>
          <w:sz w:val="26"/>
          <w:szCs w:val="26"/>
          <w:u w:val="single"/>
        </w:rPr>
        <w:t xml:space="preserve">the </w:t>
      </w:r>
      <w:r w:rsidRPr="6AFF2873">
        <w:rPr>
          <w:rFonts w:eastAsia="Calibri"/>
          <w:b/>
          <w:bCs/>
          <w:sz w:val="26"/>
          <w:szCs w:val="26"/>
          <w:highlight w:val="green"/>
          <w:u w:val="single"/>
        </w:rPr>
        <w:t>beneficiaries</w:t>
      </w:r>
      <w:r w:rsidRPr="6AFF2873">
        <w:rPr>
          <w:rFonts w:eastAsia="Calibri"/>
          <w:b/>
          <w:bCs/>
          <w:sz w:val="26"/>
          <w:szCs w:val="26"/>
          <w:u w:val="single"/>
        </w:rPr>
        <w:t xml:space="preserve"> of preventative policy include people who </w:t>
      </w:r>
      <w:r w:rsidRPr="6AFF2873">
        <w:rPr>
          <w:rFonts w:eastAsia="Calibri"/>
          <w:b/>
          <w:bCs/>
          <w:sz w:val="26"/>
          <w:szCs w:val="26"/>
          <w:highlight w:val="green"/>
          <w:u w:val="single"/>
        </w:rPr>
        <w:t>have no sway over current</w:t>
      </w:r>
      <w:r w:rsidRPr="6AFF2873">
        <w:rPr>
          <w:rFonts w:eastAsia="Calibri"/>
          <w:b/>
          <w:bCs/>
          <w:sz w:val="26"/>
          <w:szCs w:val="26"/>
          <w:u w:val="single"/>
        </w:rPr>
        <w:t xml:space="preserve"> political </w:t>
      </w:r>
      <w:r w:rsidRPr="6AFF2873">
        <w:rPr>
          <w:rFonts w:eastAsia="Calibri"/>
          <w:b/>
          <w:bCs/>
          <w:sz w:val="26"/>
          <w:szCs w:val="26"/>
          <w:highlight w:val="green"/>
          <w:u w:val="single"/>
        </w:rPr>
        <w:t>processes</w:t>
      </w:r>
      <w:r w:rsidRPr="6AFF2873">
        <w:rPr>
          <w:rFonts w:eastAsia="Calibri"/>
          <w:b/>
          <w:bCs/>
          <w:sz w:val="26"/>
          <w:szCs w:val="26"/>
          <w:u w:val="single"/>
        </w:rPr>
        <w:t xml:space="preserve"> — our children and grandchildren.</w:t>
      </w:r>
    </w:p>
    <w:p w14:paraId="3C52ABD8" w14:textId="77777777" w:rsidR="00252BB1" w:rsidRDefault="00252BB1" w:rsidP="00252BB1">
      <w:pPr>
        <w:spacing w:line="240" w:lineRule="exact"/>
      </w:pPr>
      <w:r w:rsidRPr="6AFF2873">
        <w:rPr>
          <w:rFonts w:eastAsia="Calibri"/>
          <w:sz w:val="16"/>
          <w:szCs w:val="16"/>
        </w:rPr>
        <w:t xml:space="preserve">Given the unpredictable nature of technological progress, </w:t>
      </w:r>
      <w:r w:rsidRPr="6AFF2873">
        <w:rPr>
          <w:rFonts w:eastAsia="Calibri"/>
          <w:b/>
          <w:bCs/>
          <w:sz w:val="26"/>
          <w:szCs w:val="26"/>
          <w:highlight w:val="green"/>
          <w:u w:val="single"/>
        </w:rPr>
        <w:t>development</w:t>
      </w:r>
      <w:r w:rsidRPr="6AFF2873">
        <w:rPr>
          <w:rFonts w:eastAsia="Calibri"/>
          <w:b/>
          <w:bCs/>
          <w:sz w:val="26"/>
          <w:szCs w:val="26"/>
          <w:u w:val="single"/>
        </w:rPr>
        <w:t xml:space="preserve"> of</w:t>
      </w:r>
      <w:r w:rsidRPr="6AFF2873">
        <w:rPr>
          <w:rFonts w:eastAsia="Calibri"/>
          <w:sz w:val="16"/>
          <w:szCs w:val="16"/>
        </w:rPr>
        <w:t xml:space="preserve"> these </w:t>
      </w:r>
      <w:r w:rsidRPr="6AFF2873">
        <w:rPr>
          <w:rFonts w:eastAsia="Calibri"/>
          <w:b/>
          <w:bCs/>
          <w:sz w:val="26"/>
          <w:szCs w:val="26"/>
          <w:u w:val="single"/>
        </w:rPr>
        <w:t xml:space="preserve">technologies </w:t>
      </w:r>
      <w:r w:rsidRPr="6AFF2873">
        <w:rPr>
          <w:rFonts w:eastAsia="Calibri"/>
          <w:b/>
          <w:bCs/>
          <w:sz w:val="26"/>
          <w:szCs w:val="26"/>
          <w:highlight w:val="green"/>
          <w:u w:val="single"/>
        </w:rPr>
        <w:t>may be</w:t>
      </w:r>
      <w:r w:rsidRPr="6AFF2873">
        <w:rPr>
          <w:rFonts w:eastAsia="Calibri"/>
          <w:b/>
          <w:bCs/>
          <w:sz w:val="26"/>
          <w:szCs w:val="26"/>
          <w:u w:val="single"/>
        </w:rPr>
        <w:t xml:space="preserve"> unexpectedly </w:t>
      </w:r>
      <w:r w:rsidRPr="6AFF2873">
        <w:rPr>
          <w:rFonts w:eastAsia="Calibri"/>
          <w:b/>
          <w:bCs/>
          <w:sz w:val="26"/>
          <w:szCs w:val="26"/>
          <w:highlight w:val="green"/>
          <w:u w:val="single"/>
        </w:rPr>
        <w:t>rapid</w:t>
      </w:r>
      <w:r w:rsidRPr="6AFF2873">
        <w:rPr>
          <w:rFonts w:eastAsia="Calibri"/>
          <w:b/>
          <w:bCs/>
          <w:sz w:val="26"/>
          <w:szCs w:val="26"/>
          <w:u w:val="single"/>
        </w:rPr>
        <w:t xml:space="preserve">. A </w:t>
      </w:r>
      <w:r w:rsidRPr="6AFF2873">
        <w:rPr>
          <w:rFonts w:eastAsia="Calibri"/>
          <w:b/>
          <w:bCs/>
          <w:sz w:val="26"/>
          <w:szCs w:val="26"/>
          <w:highlight w:val="green"/>
          <w:u w:val="single"/>
        </w:rPr>
        <w:t>political reaction</w:t>
      </w:r>
      <w:r w:rsidRPr="6AFF2873">
        <w:rPr>
          <w:rFonts w:eastAsia="Calibri"/>
          <w:b/>
          <w:bCs/>
          <w:sz w:val="26"/>
          <w:szCs w:val="26"/>
          <w:u w:val="single"/>
        </w:rPr>
        <w:t xml:space="preserve"> to these technologies only</w:t>
      </w:r>
      <w:r w:rsidRPr="6AFF2873">
        <w:rPr>
          <w:rFonts w:eastAsia="Calibri"/>
          <w:sz w:val="16"/>
          <w:szCs w:val="16"/>
        </w:rPr>
        <w:t xml:space="preserve"> when they are already</w:t>
      </w:r>
      <w:r w:rsidRPr="6AFF2873">
        <w:rPr>
          <w:rFonts w:eastAsia="Calibri"/>
          <w:b/>
          <w:bCs/>
          <w:sz w:val="26"/>
          <w:szCs w:val="26"/>
          <w:u w:val="single"/>
        </w:rPr>
        <w:t xml:space="preserve"> </w:t>
      </w:r>
      <w:r w:rsidRPr="6AFF2873">
        <w:rPr>
          <w:rFonts w:eastAsia="Calibri"/>
          <w:b/>
          <w:bCs/>
          <w:sz w:val="26"/>
          <w:szCs w:val="26"/>
          <w:highlight w:val="green"/>
          <w:u w:val="single"/>
        </w:rPr>
        <w:t>on the brink</w:t>
      </w:r>
      <w:r w:rsidRPr="6AFF2873">
        <w:rPr>
          <w:rFonts w:eastAsia="Calibri"/>
          <w:b/>
          <w:bCs/>
          <w:sz w:val="26"/>
          <w:szCs w:val="26"/>
          <w:u w:val="single"/>
        </w:rPr>
        <w:t xml:space="preserve"> of development </w:t>
      </w:r>
      <w:r w:rsidRPr="6AFF2873">
        <w:rPr>
          <w:rFonts w:eastAsia="Calibri"/>
          <w:b/>
          <w:bCs/>
          <w:sz w:val="26"/>
          <w:szCs w:val="26"/>
          <w:highlight w:val="green"/>
          <w:u w:val="single"/>
        </w:rPr>
        <w:t>may</w:t>
      </w:r>
      <w:r w:rsidRPr="6AFF2873">
        <w:rPr>
          <w:rFonts w:eastAsia="Calibri"/>
          <w:sz w:val="16"/>
          <w:szCs w:val="16"/>
        </w:rPr>
        <w:t xml:space="preserve"> therefore </w:t>
      </w:r>
      <w:r w:rsidRPr="6AFF2873">
        <w:rPr>
          <w:rFonts w:eastAsia="Calibri"/>
          <w:b/>
          <w:bCs/>
          <w:sz w:val="26"/>
          <w:szCs w:val="26"/>
          <w:highlight w:val="green"/>
          <w:u w:val="single"/>
        </w:rPr>
        <w:t>be too late. We need</w:t>
      </w:r>
      <w:r w:rsidRPr="6AFF2873">
        <w:rPr>
          <w:rFonts w:eastAsia="Calibri"/>
          <w:sz w:val="16"/>
          <w:szCs w:val="16"/>
        </w:rPr>
        <w:t xml:space="preserve"> to implement </w:t>
      </w:r>
      <w:r w:rsidRPr="6AFF2873">
        <w:rPr>
          <w:rFonts w:eastAsia="Calibri"/>
          <w:b/>
          <w:bCs/>
          <w:sz w:val="26"/>
          <w:szCs w:val="26"/>
          <w:highlight w:val="green"/>
          <w:u w:val="single"/>
        </w:rPr>
        <w:t>prudent and proactive policy</w:t>
      </w:r>
      <w:r w:rsidRPr="6AFF2873">
        <w:rPr>
          <w:rFonts w:eastAsia="Calibri"/>
          <w:b/>
          <w:bCs/>
          <w:sz w:val="26"/>
          <w:szCs w:val="26"/>
          <w:u w:val="single"/>
        </w:rPr>
        <w:t xml:space="preserve"> measures in the near future, even if no</w:t>
      </w:r>
      <w:r w:rsidRPr="6AFF2873">
        <w:rPr>
          <w:rFonts w:eastAsia="Calibri"/>
          <w:sz w:val="16"/>
          <w:szCs w:val="16"/>
        </w:rPr>
        <w:t xml:space="preserve"> such </w:t>
      </w:r>
      <w:r w:rsidRPr="6AFF2873">
        <w:rPr>
          <w:rFonts w:eastAsia="Calibri"/>
          <w:b/>
          <w:bCs/>
          <w:sz w:val="26"/>
          <w:szCs w:val="26"/>
          <w:u w:val="single"/>
        </w:rPr>
        <w:t>breakthroughs currently appear imminent.</w:t>
      </w:r>
    </w:p>
    <w:p w14:paraId="4A974E2B" w14:textId="77777777" w:rsidR="00252BB1" w:rsidRDefault="00252BB1" w:rsidP="00252BB1">
      <w:pPr>
        <w:pStyle w:val="Heading4"/>
      </w:pPr>
      <w:r w:rsidRPr="6AFF2873">
        <w:rPr>
          <w:rFonts w:eastAsia="Calibri" w:cs="Calibri"/>
        </w:rPr>
        <w:t>Maintaining sustainable use of outer space is key to future generations</w:t>
      </w:r>
    </w:p>
    <w:p w14:paraId="299E9327" w14:textId="77777777" w:rsidR="00252BB1" w:rsidRDefault="00252BB1" w:rsidP="00252BB1">
      <w:pPr>
        <w:spacing w:line="278" w:lineRule="exact"/>
      </w:pPr>
      <w:r w:rsidRPr="6AFF2873">
        <w:rPr>
          <w:rFonts w:eastAsia="Calibri"/>
          <w:b/>
          <w:bCs/>
          <w:sz w:val="26"/>
          <w:szCs w:val="26"/>
        </w:rPr>
        <w:t>Islam 18</w:t>
      </w:r>
      <w:r w:rsidRPr="6AFF2873">
        <w:rPr>
          <w:rFonts w:eastAsia="Calibri"/>
          <w:sz w:val="16"/>
          <w:szCs w:val="16"/>
        </w:rPr>
        <w:t xml:space="preserve"> [Mohammad Saiful Islam, Mohammad works for the Institute of Advanced Judicial Studies and the Beijing Institute of Technology. 4-27-2018, "The Sustainable Use of Outer Space: Complications and Legal Challenges to the Peaceful Uses and Benefit of Humankind," Beijing Law Review, </w:t>
      </w:r>
      <w:hyperlink r:id="rId12">
        <w:r w:rsidRPr="6AFF2873">
          <w:rPr>
            <w:rStyle w:val="Hyperlink"/>
            <w:rFonts w:eastAsia="Calibri"/>
            <w:sz w:val="16"/>
            <w:szCs w:val="16"/>
          </w:rPr>
          <w:t>https://www.scirp.org/journal/paperinformation.aspx?paperid=85201</w:t>
        </w:r>
      </w:hyperlink>
      <w:r w:rsidRPr="6AFF2873">
        <w:rPr>
          <w:rFonts w:eastAsia="Calibri"/>
          <w:sz w:val="16"/>
          <w:szCs w:val="16"/>
        </w:rPr>
        <w:t xml:space="preserve"> accessed 12/12/21] Adam</w:t>
      </w:r>
    </w:p>
    <w:p w14:paraId="437FF63E" w14:textId="77777777" w:rsidR="00252BB1" w:rsidRDefault="00252BB1" w:rsidP="00252BB1">
      <w:pPr>
        <w:spacing w:line="240" w:lineRule="exact"/>
      </w:pPr>
      <w:r w:rsidRPr="6AFF2873">
        <w:rPr>
          <w:rFonts w:eastAsia="Calibri"/>
          <w:sz w:val="16"/>
          <w:szCs w:val="16"/>
        </w:rPr>
        <w:t xml:space="preserve">4.2. </w:t>
      </w:r>
      <w:r w:rsidRPr="6AFF2873">
        <w:rPr>
          <w:rFonts w:eastAsia="Calibri"/>
          <w:b/>
          <w:bCs/>
          <w:sz w:val="26"/>
          <w:szCs w:val="26"/>
          <w:u w:val="single"/>
        </w:rPr>
        <w:t>Ensure the Rights of Future Generations in Outer Space</w:t>
      </w:r>
    </w:p>
    <w:p w14:paraId="1F166F68" w14:textId="77777777" w:rsidR="00252BB1" w:rsidRDefault="00252BB1" w:rsidP="00252BB1">
      <w:pPr>
        <w:spacing w:line="278" w:lineRule="exact"/>
      </w:pPr>
      <w:r w:rsidRPr="6AFF2873">
        <w:rPr>
          <w:rFonts w:eastAsia="Calibri"/>
          <w:b/>
          <w:bCs/>
          <w:sz w:val="26"/>
          <w:szCs w:val="26"/>
          <w:u w:val="single"/>
        </w:rPr>
        <w:t xml:space="preserve">Sustainable development is the </w:t>
      </w:r>
      <w:r w:rsidRPr="6AFF2873">
        <w:rPr>
          <w:rFonts w:eastAsia="Calibri"/>
          <w:b/>
          <w:bCs/>
          <w:sz w:val="26"/>
          <w:szCs w:val="26"/>
          <w:highlight w:val="green"/>
          <w:u w:val="single"/>
        </w:rPr>
        <w:t>establishing</w:t>
      </w:r>
      <w:r w:rsidRPr="6AFF2873">
        <w:rPr>
          <w:rFonts w:eastAsia="Calibri"/>
          <w:b/>
          <w:bCs/>
          <w:sz w:val="26"/>
          <w:szCs w:val="26"/>
          <w:u w:val="single"/>
        </w:rPr>
        <w:t xml:space="preserve"> </w:t>
      </w:r>
      <w:r w:rsidRPr="6AFF2873">
        <w:rPr>
          <w:rFonts w:eastAsia="Calibri"/>
          <w:b/>
          <w:bCs/>
          <w:sz w:val="26"/>
          <w:szCs w:val="26"/>
          <w:highlight w:val="green"/>
          <w:u w:val="single"/>
        </w:rPr>
        <w:t>principle</w:t>
      </w:r>
      <w:r w:rsidRPr="6AFF2873">
        <w:rPr>
          <w:rFonts w:eastAsia="Calibri"/>
          <w:b/>
          <w:bCs/>
          <w:sz w:val="26"/>
          <w:szCs w:val="26"/>
          <w:u w:val="single"/>
        </w:rPr>
        <w:t xml:space="preserve"> </w:t>
      </w:r>
      <w:r w:rsidRPr="6AFF2873">
        <w:rPr>
          <w:rFonts w:eastAsia="Calibri"/>
          <w:b/>
          <w:bCs/>
          <w:sz w:val="26"/>
          <w:szCs w:val="26"/>
          <w:highlight w:val="green"/>
          <w:u w:val="single"/>
        </w:rPr>
        <w:t>for</w:t>
      </w:r>
      <w:r w:rsidRPr="6AFF2873">
        <w:rPr>
          <w:rFonts w:eastAsia="Calibri"/>
          <w:b/>
          <w:bCs/>
          <w:sz w:val="26"/>
          <w:szCs w:val="26"/>
          <w:u w:val="single"/>
        </w:rPr>
        <w:t xml:space="preserve"> achieving </w:t>
      </w:r>
      <w:r w:rsidRPr="6AFF2873">
        <w:rPr>
          <w:rFonts w:eastAsia="Calibri"/>
          <w:b/>
          <w:bCs/>
          <w:sz w:val="26"/>
          <w:szCs w:val="26"/>
          <w:highlight w:val="green"/>
          <w:u w:val="single"/>
        </w:rPr>
        <w:t>present</w:t>
      </w:r>
      <w:r w:rsidRPr="6AFF2873">
        <w:rPr>
          <w:rFonts w:eastAsia="Calibri"/>
          <w:b/>
          <w:bCs/>
          <w:sz w:val="26"/>
          <w:szCs w:val="26"/>
          <w:u w:val="single"/>
        </w:rPr>
        <w:t xml:space="preserve"> human </w:t>
      </w:r>
      <w:r w:rsidRPr="6AFF2873">
        <w:rPr>
          <w:rFonts w:eastAsia="Calibri"/>
          <w:b/>
          <w:bCs/>
          <w:sz w:val="26"/>
          <w:szCs w:val="26"/>
          <w:highlight w:val="green"/>
          <w:u w:val="single"/>
        </w:rPr>
        <w:t>needs</w:t>
      </w:r>
      <w:r w:rsidRPr="6AFF2873">
        <w:rPr>
          <w:rFonts w:eastAsia="Calibri"/>
          <w:b/>
          <w:bCs/>
          <w:sz w:val="26"/>
          <w:szCs w:val="26"/>
          <w:u w:val="single"/>
        </w:rPr>
        <w:t xml:space="preserve"> </w:t>
      </w:r>
      <w:r w:rsidRPr="6AFF2873">
        <w:rPr>
          <w:rFonts w:eastAsia="Calibri"/>
          <w:b/>
          <w:bCs/>
          <w:sz w:val="26"/>
          <w:szCs w:val="26"/>
          <w:highlight w:val="green"/>
          <w:u w:val="single"/>
        </w:rPr>
        <w:t>without</w:t>
      </w:r>
      <w:r w:rsidRPr="6AFF2873">
        <w:rPr>
          <w:rFonts w:eastAsia="Calibri"/>
          <w:b/>
          <w:bCs/>
          <w:sz w:val="26"/>
          <w:szCs w:val="26"/>
          <w:u w:val="single"/>
        </w:rPr>
        <w:t xml:space="preserve"> </w:t>
      </w:r>
      <w:r w:rsidRPr="6AFF2873">
        <w:rPr>
          <w:rFonts w:eastAsia="Calibri"/>
          <w:b/>
          <w:bCs/>
          <w:sz w:val="26"/>
          <w:szCs w:val="26"/>
          <w:highlight w:val="green"/>
          <w:u w:val="single"/>
        </w:rPr>
        <w:t>damaging</w:t>
      </w:r>
      <w:r w:rsidRPr="6AFF2873">
        <w:rPr>
          <w:rFonts w:eastAsia="Calibri"/>
          <w:b/>
          <w:bCs/>
          <w:sz w:val="26"/>
          <w:szCs w:val="26"/>
          <w:u w:val="single"/>
        </w:rPr>
        <w:t xml:space="preserve"> the demands of </w:t>
      </w:r>
      <w:r w:rsidRPr="6AFF2873">
        <w:rPr>
          <w:rFonts w:eastAsia="Calibri"/>
          <w:b/>
          <w:bCs/>
          <w:sz w:val="26"/>
          <w:szCs w:val="26"/>
          <w:highlight w:val="green"/>
          <w:u w:val="single"/>
        </w:rPr>
        <w:t>future generations</w:t>
      </w:r>
      <w:r w:rsidRPr="6AFF2873">
        <w:rPr>
          <w:rFonts w:eastAsia="Calibri"/>
          <w:b/>
          <w:bCs/>
          <w:sz w:val="26"/>
          <w:szCs w:val="26"/>
          <w:u w:val="single"/>
        </w:rPr>
        <w:t xml:space="preserve"> maintaining integrity and constancy of the natural systems.</w:t>
      </w:r>
      <w:r w:rsidRPr="6AFF2873">
        <w:rPr>
          <w:rFonts w:eastAsia="Calibri"/>
          <w:sz w:val="16"/>
          <w:szCs w:val="16"/>
        </w:rPr>
        <w:t xml:space="preserve"> The </w:t>
      </w:r>
      <w:r w:rsidRPr="6AFF2873">
        <w:rPr>
          <w:rFonts w:eastAsia="Calibri"/>
          <w:b/>
          <w:bCs/>
          <w:sz w:val="26"/>
          <w:szCs w:val="26"/>
          <w:u w:val="single"/>
        </w:rPr>
        <w:t>modern idea of sustainable development is derived from the Brundtland Report in 1987.</w:t>
      </w:r>
      <w:r w:rsidRPr="6AFF2873">
        <w:rPr>
          <w:rFonts w:eastAsia="Calibri"/>
          <w:sz w:val="16"/>
          <w:szCs w:val="16"/>
        </w:rPr>
        <w:t xml:space="preserve"> Generally considered in </w:t>
      </w:r>
      <w:r w:rsidRPr="6AFF2873">
        <w:rPr>
          <w:rFonts w:eastAsia="Calibri"/>
          <w:b/>
          <w:bCs/>
          <w:sz w:val="26"/>
          <w:szCs w:val="26"/>
          <w:u w:val="single"/>
        </w:rPr>
        <w:t xml:space="preserve">modern </w:t>
      </w:r>
      <w:r w:rsidRPr="6AFF2873">
        <w:rPr>
          <w:rFonts w:eastAsia="Calibri"/>
          <w:b/>
          <w:bCs/>
          <w:sz w:val="26"/>
          <w:szCs w:val="26"/>
          <w:highlight w:val="green"/>
          <w:u w:val="single"/>
        </w:rPr>
        <w:t>application and exploration of outer space</w:t>
      </w:r>
      <w:r w:rsidRPr="6AFF2873">
        <w:rPr>
          <w:rFonts w:eastAsia="Calibri"/>
          <w:b/>
          <w:bCs/>
          <w:sz w:val="26"/>
          <w:szCs w:val="26"/>
          <w:u w:val="single"/>
        </w:rPr>
        <w:t xml:space="preserve">, fundamental elements are the area </w:t>
      </w:r>
      <w:r w:rsidRPr="6AFF2873">
        <w:rPr>
          <w:rFonts w:eastAsia="Calibri"/>
          <w:b/>
          <w:bCs/>
          <w:sz w:val="26"/>
          <w:szCs w:val="26"/>
          <w:highlight w:val="green"/>
          <w:u w:val="single"/>
        </w:rPr>
        <w:t>must</w:t>
      </w:r>
      <w:r w:rsidRPr="6AFF2873">
        <w:rPr>
          <w:rFonts w:eastAsia="Calibri"/>
          <w:b/>
          <w:bCs/>
          <w:sz w:val="26"/>
          <w:szCs w:val="26"/>
          <w:u w:val="single"/>
        </w:rPr>
        <w:t xml:space="preserve"> </w:t>
      </w:r>
      <w:r w:rsidRPr="6AFF2873">
        <w:rPr>
          <w:rFonts w:eastAsia="Calibri"/>
          <w:b/>
          <w:bCs/>
          <w:sz w:val="26"/>
          <w:szCs w:val="26"/>
          <w:highlight w:val="green"/>
          <w:u w:val="single"/>
        </w:rPr>
        <w:t>be</w:t>
      </w:r>
      <w:r w:rsidRPr="6AFF2873">
        <w:rPr>
          <w:rFonts w:eastAsia="Calibri"/>
          <w:b/>
          <w:bCs/>
          <w:sz w:val="26"/>
          <w:szCs w:val="26"/>
          <w:u w:val="single"/>
        </w:rPr>
        <w:t xml:space="preserve"> </w:t>
      </w:r>
      <w:r w:rsidRPr="6AFF2873">
        <w:rPr>
          <w:rFonts w:eastAsia="Calibri"/>
          <w:b/>
          <w:bCs/>
          <w:sz w:val="26"/>
          <w:szCs w:val="26"/>
          <w:highlight w:val="green"/>
          <w:u w:val="single"/>
        </w:rPr>
        <w:t>dedicated</w:t>
      </w:r>
      <w:r w:rsidRPr="6AFF2873">
        <w:rPr>
          <w:rFonts w:eastAsia="Calibri"/>
          <w:b/>
          <w:bCs/>
          <w:sz w:val="26"/>
          <w:szCs w:val="26"/>
          <w:u w:val="single"/>
        </w:rPr>
        <w:t xml:space="preserve"> </w:t>
      </w:r>
      <w:r w:rsidRPr="6AFF2873">
        <w:rPr>
          <w:rFonts w:eastAsia="Calibri"/>
          <w:b/>
          <w:bCs/>
          <w:sz w:val="26"/>
          <w:szCs w:val="26"/>
          <w:highlight w:val="green"/>
          <w:u w:val="single"/>
        </w:rPr>
        <w:t>to</w:t>
      </w:r>
      <w:r w:rsidRPr="6AFF2873">
        <w:rPr>
          <w:rFonts w:eastAsia="Calibri"/>
          <w:b/>
          <w:bCs/>
          <w:sz w:val="26"/>
          <w:szCs w:val="26"/>
          <w:u w:val="single"/>
        </w:rPr>
        <w:t xml:space="preserve"> </w:t>
      </w:r>
      <w:r w:rsidRPr="6AFF2873">
        <w:rPr>
          <w:rFonts w:eastAsia="Calibri"/>
          <w:b/>
          <w:bCs/>
          <w:sz w:val="26"/>
          <w:szCs w:val="26"/>
          <w:highlight w:val="green"/>
          <w:u w:val="single"/>
        </w:rPr>
        <w:t>peace</w:t>
      </w:r>
      <w:r w:rsidRPr="6AFF2873">
        <w:rPr>
          <w:rFonts w:eastAsia="Calibri"/>
          <w:b/>
          <w:bCs/>
          <w:sz w:val="26"/>
          <w:szCs w:val="26"/>
          <w:u w:val="single"/>
        </w:rPr>
        <w:t>ful purposes</w:t>
      </w:r>
      <w:r w:rsidRPr="6AFF2873">
        <w:rPr>
          <w:rFonts w:eastAsia="Calibri"/>
          <w:sz w:val="16"/>
          <w:szCs w:val="16"/>
        </w:rPr>
        <w:t xml:space="preserve">; and the </w:t>
      </w:r>
      <w:r w:rsidRPr="6AFF2873">
        <w:rPr>
          <w:rFonts w:eastAsia="Calibri"/>
          <w:b/>
          <w:bCs/>
          <w:sz w:val="26"/>
          <w:szCs w:val="26"/>
          <w:u w:val="single"/>
        </w:rPr>
        <w:t xml:space="preserve">area must be </w:t>
      </w:r>
      <w:r w:rsidRPr="6AFF2873">
        <w:rPr>
          <w:rFonts w:eastAsia="Calibri"/>
          <w:b/>
          <w:bCs/>
          <w:sz w:val="26"/>
          <w:szCs w:val="26"/>
          <w:highlight w:val="green"/>
          <w:u w:val="single"/>
        </w:rPr>
        <w:t>preserved</w:t>
      </w:r>
      <w:r w:rsidRPr="6AFF2873">
        <w:rPr>
          <w:rFonts w:eastAsia="Calibri"/>
          <w:b/>
          <w:bCs/>
          <w:sz w:val="26"/>
          <w:szCs w:val="26"/>
          <w:u w:val="single"/>
        </w:rPr>
        <w:t xml:space="preserve"> </w:t>
      </w:r>
      <w:r w:rsidRPr="6AFF2873">
        <w:rPr>
          <w:rFonts w:eastAsia="Calibri"/>
          <w:b/>
          <w:bCs/>
          <w:sz w:val="26"/>
          <w:szCs w:val="26"/>
          <w:highlight w:val="green"/>
          <w:u w:val="single"/>
        </w:rPr>
        <w:t>for</w:t>
      </w:r>
      <w:r w:rsidRPr="6AFF2873">
        <w:rPr>
          <w:rFonts w:eastAsia="Calibri"/>
          <w:b/>
          <w:bCs/>
          <w:sz w:val="26"/>
          <w:szCs w:val="26"/>
          <w:u w:val="single"/>
        </w:rPr>
        <w:t xml:space="preserve"> </w:t>
      </w:r>
      <w:r w:rsidRPr="6AFF2873">
        <w:rPr>
          <w:rFonts w:eastAsia="Calibri"/>
          <w:b/>
          <w:bCs/>
          <w:sz w:val="26"/>
          <w:szCs w:val="26"/>
          <w:highlight w:val="green"/>
          <w:u w:val="single"/>
        </w:rPr>
        <w:t>future</w:t>
      </w:r>
      <w:r w:rsidRPr="6AFF2873">
        <w:rPr>
          <w:rFonts w:eastAsia="Calibri"/>
          <w:b/>
          <w:bCs/>
          <w:sz w:val="26"/>
          <w:szCs w:val="26"/>
          <w:u w:val="single"/>
        </w:rPr>
        <w:t xml:space="preserve"> </w:t>
      </w:r>
      <w:r w:rsidRPr="6AFF2873">
        <w:rPr>
          <w:rFonts w:eastAsia="Calibri"/>
          <w:b/>
          <w:bCs/>
          <w:sz w:val="26"/>
          <w:szCs w:val="26"/>
          <w:highlight w:val="green"/>
          <w:u w:val="single"/>
        </w:rPr>
        <w:t>generations</w:t>
      </w:r>
      <w:r w:rsidRPr="6AFF2873">
        <w:rPr>
          <w:rFonts w:eastAsia="Calibri"/>
          <w:b/>
          <w:bCs/>
          <w:sz w:val="26"/>
          <w:szCs w:val="26"/>
          <w:u w:val="single"/>
        </w:rPr>
        <w:t xml:space="preserve"> </w:t>
      </w:r>
      <w:hyperlink r:id="rId13" w:anchor="ref17">
        <w:r w:rsidRPr="6AFF2873">
          <w:rPr>
            <w:rStyle w:val="Hyperlink"/>
            <w:rFonts w:eastAsia="Calibri"/>
            <w:sz w:val="16"/>
            <w:szCs w:val="16"/>
          </w:rPr>
          <w:t xml:space="preserve">(Heim, 1990) </w:t>
        </w:r>
      </w:hyperlink>
      <w:r w:rsidRPr="6AFF2873">
        <w:rPr>
          <w:rFonts w:eastAsia="Calibri"/>
          <w:sz w:val="16"/>
          <w:szCs w:val="16"/>
        </w:rPr>
        <w:t xml:space="preserve">. It is an </w:t>
      </w:r>
      <w:r w:rsidRPr="6AFF2873">
        <w:rPr>
          <w:rFonts w:eastAsia="Calibri"/>
          <w:b/>
          <w:bCs/>
          <w:sz w:val="26"/>
          <w:szCs w:val="26"/>
          <w:u w:val="single"/>
        </w:rPr>
        <w:t xml:space="preserve">indispensable and inordinate challenge to confirm </w:t>
      </w:r>
      <w:r w:rsidRPr="6AFF2873">
        <w:rPr>
          <w:rFonts w:eastAsia="Calibri"/>
          <w:b/>
          <w:bCs/>
          <w:sz w:val="26"/>
          <w:szCs w:val="26"/>
          <w:highlight w:val="green"/>
          <w:u w:val="single"/>
        </w:rPr>
        <w:t>uphold</w:t>
      </w:r>
      <w:r w:rsidRPr="6AFF2873">
        <w:rPr>
          <w:rFonts w:eastAsia="Calibri"/>
          <w:b/>
          <w:bCs/>
          <w:sz w:val="26"/>
          <w:szCs w:val="26"/>
          <w:u w:val="single"/>
        </w:rPr>
        <w:t xml:space="preserve"> the </w:t>
      </w:r>
      <w:r w:rsidRPr="6AFF2873">
        <w:rPr>
          <w:rFonts w:eastAsia="Calibri"/>
          <w:b/>
          <w:bCs/>
          <w:sz w:val="26"/>
          <w:szCs w:val="26"/>
          <w:highlight w:val="green"/>
          <w:u w:val="single"/>
        </w:rPr>
        <w:t>healthy environment</w:t>
      </w:r>
      <w:r w:rsidRPr="6AFF2873">
        <w:rPr>
          <w:rFonts w:eastAsia="Calibri"/>
          <w:b/>
          <w:bCs/>
          <w:sz w:val="26"/>
          <w:szCs w:val="26"/>
          <w:u w:val="single"/>
        </w:rPr>
        <w:t xml:space="preserve"> and make sure development </w:t>
      </w:r>
      <w:r w:rsidRPr="6AFF2873">
        <w:rPr>
          <w:rFonts w:eastAsia="Calibri"/>
          <w:b/>
          <w:bCs/>
          <w:sz w:val="26"/>
          <w:szCs w:val="26"/>
          <w:highlight w:val="green"/>
          <w:u w:val="single"/>
        </w:rPr>
        <w:t>without</w:t>
      </w:r>
      <w:r w:rsidRPr="6AFF2873">
        <w:rPr>
          <w:rFonts w:eastAsia="Calibri"/>
          <w:b/>
          <w:bCs/>
          <w:sz w:val="26"/>
          <w:szCs w:val="26"/>
          <w:u w:val="single"/>
        </w:rPr>
        <w:t xml:space="preserve"> </w:t>
      </w:r>
      <w:r w:rsidRPr="6AFF2873">
        <w:rPr>
          <w:rFonts w:eastAsia="Calibri"/>
          <w:b/>
          <w:bCs/>
          <w:sz w:val="26"/>
          <w:szCs w:val="26"/>
          <w:highlight w:val="green"/>
          <w:u w:val="single"/>
        </w:rPr>
        <w:t>destroying</w:t>
      </w:r>
      <w:r w:rsidRPr="6AFF2873">
        <w:rPr>
          <w:rFonts w:eastAsia="Calibri"/>
          <w:b/>
          <w:bCs/>
          <w:sz w:val="26"/>
          <w:szCs w:val="26"/>
          <w:u w:val="single"/>
        </w:rPr>
        <w:t xml:space="preserve"> the rights of </w:t>
      </w:r>
      <w:r w:rsidRPr="6AFF2873">
        <w:rPr>
          <w:rFonts w:eastAsia="Calibri"/>
          <w:b/>
          <w:bCs/>
          <w:sz w:val="26"/>
          <w:szCs w:val="26"/>
          <w:highlight w:val="green"/>
          <w:u w:val="single"/>
        </w:rPr>
        <w:t>future generations</w:t>
      </w:r>
      <w:r w:rsidRPr="6AFF2873">
        <w:rPr>
          <w:rFonts w:eastAsia="Calibri"/>
          <w:b/>
          <w:bCs/>
          <w:sz w:val="26"/>
          <w:szCs w:val="26"/>
          <w:u w:val="single"/>
        </w:rPr>
        <w:t xml:space="preserve"> in space</w:t>
      </w:r>
      <w:r w:rsidRPr="6AFF2873">
        <w:rPr>
          <w:rFonts w:eastAsia="Calibri"/>
          <w:sz w:val="16"/>
          <w:szCs w:val="16"/>
        </w:rPr>
        <w:t xml:space="preserve">. </w:t>
      </w:r>
      <w:r w:rsidRPr="6AFF2873">
        <w:rPr>
          <w:rFonts w:eastAsia="Calibri"/>
          <w:b/>
          <w:bCs/>
          <w:sz w:val="26"/>
          <w:szCs w:val="26"/>
          <w:u w:val="single"/>
        </w:rPr>
        <w:t xml:space="preserve">Article IX of The Outer Space Treaty provided, in the exploration and use of outer space, </w:t>
      </w:r>
      <w:r w:rsidRPr="6AFF2873">
        <w:rPr>
          <w:rFonts w:eastAsia="Calibri"/>
          <w:b/>
          <w:bCs/>
          <w:sz w:val="26"/>
          <w:szCs w:val="26"/>
          <w:highlight w:val="green"/>
          <w:u w:val="single"/>
        </w:rPr>
        <w:t>States should</w:t>
      </w:r>
      <w:r w:rsidRPr="6AFF2873">
        <w:rPr>
          <w:rFonts w:eastAsia="Calibri"/>
          <w:b/>
          <w:bCs/>
          <w:sz w:val="26"/>
          <w:szCs w:val="26"/>
          <w:u w:val="single"/>
        </w:rPr>
        <w:t xml:space="preserve"> </w:t>
      </w:r>
      <w:r w:rsidRPr="6AFF2873">
        <w:rPr>
          <w:rFonts w:eastAsia="Calibri"/>
          <w:b/>
          <w:bCs/>
          <w:sz w:val="26"/>
          <w:szCs w:val="26"/>
          <w:highlight w:val="green"/>
          <w:u w:val="single"/>
        </w:rPr>
        <w:t>pursue</w:t>
      </w:r>
      <w:r w:rsidRPr="6AFF2873">
        <w:rPr>
          <w:rFonts w:eastAsia="Calibri"/>
          <w:b/>
          <w:bCs/>
          <w:sz w:val="26"/>
          <w:szCs w:val="26"/>
          <w:u w:val="single"/>
        </w:rPr>
        <w:t xml:space="preserve"> studies and conduct </w:t>
      </w:r>
      <w:r w:rsidRPr="6AFF2873">
        <w:rPr>
          <w:rFonts w:eastAsia="Calibri"/>
          <w:b/>
          <w:bCs/>
          <w:sz w:val="26"/>
          <w:szCs w:val="26"/>
          <w:highlight w:val="green"/>
          <w:u w:val="single"/>
        </w:rPr>
        <w:t>exploration of outer space</w:t>
      </w:r>
      <w:r w:rsidRPr="6AFF2873">
        <w:rPr>
          <w:rFonts w:eastAsia="Calibri"/>
          <w:b/>
          <w:bCs/>
          <w:sz w:val="26"/>
          <w:szCs w:val="26"/>
          <w:u w:val="single"/>
        </w:rPr>
        <w:t xml:space="preserve"> so as </w:t>
      </w:r>
      <w:r w:rsidRPr="6AFF2873">
        <w:rPr>
          <w:rFonts w:eastAsia="Calibri"/>
          <w:b/>
          <w:bCs/>
          <w:sz w:val="26"/>
          <w:szCs w:val="26"/>
          <w:highlight w:val="green"/>
          <w:u w:val="single"/>
        </w:rPr>
        <w:t>to</w:t>
      </w:r>
      <w:r w:rsidRPr="6AFF2873">
        <w:rPr>
          <w:rFonts w:eastAsia="Calibri"/>
          <w:b/>
          <w:bCs/>
          <w:sz w:val="26"/>
          <w:szCs w:val="26"/>
          <w:u w:val="single"/>
        </w:rPr>
        <w:t xml:space="preserve"> </w:t>
      </w:r>
      <w:r w:rsidRPr="6AFF2873">
        <w:rPr>
          <w:rFonts w:eastAsia="Calibri"/>
          <w:b/>
          <w:bCs/>
          <w:sz w:val="26"/>
          <w:szCs w:val="26"/>
          <w:highlight w:val="green"/>
          <w:u w:val="single"/>
        </w:rPr>
        <w:t>avoid harmful contamination</w:t>
      </w:r>
      <w:r w:rsidRPr="6AFF2873">
        <w:rPr>
          <w:rFonts w:eastAsia="Calibri"/>
          <w:b/>
          <w:bCs/>
          <w:sz w:val="26"/>
          <w:szCs w:val="26"/>
          <w:u w:val="single"/>
        </w:rPr>
        <w:t xml:space="preserve"> and also adverse changes in the environment of the Earth </w:t>
      </w:r>
      <w:hyperlink r:id="rId14" w:anchor="ref35">
        <w:r w:rsidRPr="6AFF2873">
          <w:rPr>
            <w:rStyle w:val="Hyperlink"/>
            <w:rFonts w:eastAsia="Calibri"/>
            <w:sz w:val="26"/>
            <w:szCs w:val="26"/>
          </w:rPr>
          <w:t>(Outer Space Treaty, 1967)</w:t>
        </w:r>
        <w:r w:rsidRPr="6AFF2873">
          <w:rPr>
            <w:rStyle w:val="Hyperlink"/>
            <w:rFonts w:eastAsia="Calibri"/>
            <w:sz w:val="16"/>
            <w:szCs w:val="16"/>
          </w:rPr>
          <w:t xml:space="preserve"> </w:t>
        </w:r>
      </w:hyperlink>
      <w:r w:rsidRPr="6AFF2873">
        <w:rPr>
          <w:rFonts w:eastAsia="Calibri"/>
          <w:sz w:val="16"/>
          <w:szCs w:val="16"/>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5" w:anchor="ref38">
        <w:r w:rsidRPr="6AFF2873">
          <w:rPr>
            <w:rStyle w:val="Hyperlink"/>
            <w:rFonts w:eastAsia="Calibri"/>
            <w:sz w:val="16"/>
            <w:szCs w:val="16"/>
          </w:rPr>
          <w:t xml:space="preserve">(Robinson, 2005) </w:t>
        </w:r>
      </w:hyperlink>
      <w:r w:rsidRPr="6AFF2873">
        <w:rPr>
          <w:rFonts w:eastAsia="Calibri"/>
          <w:sz w:val="16"/>
          <w:szCs w:val="16"/>
        </w:rPr>
        <w:t xml:space="preserve">. As a result of multifaceted political, economic, scientific, technological, educational, and other global problems, </w:t>
      </w:r>
      <w:r w:rsidRPr="6AFF2873">
        <w:rPr>
          <w:rFonts w:eastAsia="Calibri"/>
          <w:b/>
          <w:bCs/>
          <w:sz w:val="26"/>
          <w:szCs w:val="26"/>
          <w:u w:val="single"/>
        </w:rPr>
        <w:t xml:space="preserve">there has been practicing exclusively only international cooperation for sustainable space development among the developed countries </w:t>
      </w:r>
      <w:hyperlink r:id="rId16" w:anchor="ref34">
        <w:r w:rsidRPr="6AFF2873">
          <w:rPr>
            <w:rStyle w:val="Hyperlink"/>
            <w:rFonts w:eastAsia="Calibri"/>
            <w:sz w:val="26"/>
            <w:szCs w:val="26"/>
          </w:rPr>
          <w:t xml:space="preserve">(Noichim, 2005) </w:t>
        </w:r>
      </w:hyperlink>
      <w:r w:rsidRPr="6AFF2873">
        <w:rPr>
          <w:rFonts w:eastAsia="Calibri"/>
          <w:b/>
          <w:bCs/>
          <w:sz w:val="26"/>
          <w:szCs w:val="26"/>
          <w:u w:val="single"/>
        </w:rPr>
        <w:t xml:space="preserve">. </w:t>
      </w:r>
      <w:r w:rsidRPr="6AFF2873">
        <w:rPr>
          <w:rFonts w:eastAsia="Calibri"/>
          <w:sz w:val="16"/>
          <w:szCs w:val="16"/>
        </w:rPr>
        <w:t xml:space="preserve">The </w:t>
      </w:r>
      <w:r w:rsidRPr="6AFF2873">
        <w:rPr>
          <w:rFonts w:eastAsia="Calibri"/>
          <w:b/>
          <w:bCs/>
          <w:sz w:val="26"/>
          <w:szCs w:val="26"/>
          <w:u w:val="single"/>
        </w:rPr>
        <w:t xml:space="preserve">space faring nations should </w:t>
      </w:r>
      <w:r w:rsidRPr="6AFF2873">
        <w:rPr>
          <w:rFonts w:eastAsia="Calibri"/>
          <w:b/>
          <w:bCs/>
          <w:sz w:val="26"/>
          <w:szCs w:val="26"/>
          <w:highlight w:val="green"/>
          <w:u w:val="single"/>
        </w:rPr>
        <w:t>promote</w:t>
      </w:r>
      <w:r w:rsidRPr="6AFF2873">
        <w:rPr>
          <w:rFonts w:eastAsia="Calibri"/>
          <w:b/>
          <w:bCs/>
          <w:sz w:val="26"/>
          <w:szCs w:val="26"/>
          <w:u w:val="single"/>
        </w:rPr>
        <w:t xml:space="preserve"> a supportive environment for </w:t>
      </w:r>
      <w:r w:rsidRPr="6AFF2873">
        <w:rPr>
          <w:rFonts w:eastAsia="Calibri"/>
          <w:b/>
          <w:bCs/>
          <w:sz w:val="26"/>
          <w:szCs w:val="26"/>
          <w:highlight w:val="green"/>
          <w:u w:val="single"/>
        </w:rPr>
        <w:t>peaceful</w:t>
      </w:r>
      <w:r w:rsidRPr="6AFF2873">
        <w:rPr>
          <w:rFonts w:eastAsia="Calibri"/>
          <w:b/>
          <w:bCs/>
          <w:sz w:val="26"/>
          <w:szCs w:val="26"/>
          <w:u w:val="single"/>
        </w:rPr>
        <w:t xml:space="preserve"> and </w:t>
      </w:r>
      <w:r w:rsidRPr="6AFF2873">
        <w:rPr>
          <w:rFonts w:eastAsia="Calibri"/>
          <w:b/>
          <w:bCs/>
          <w:sz w:val="26"/>
          <w:szCs w:val="26"/>
          <w:highlight w:val="green"/>
          <w:u w:val="single"/>
        </w:rPr>
        <w:t>sustainable</w:t>
      </w:r>
      <w:r w:rsidRPr="6AFF2873">
        <w:rPr>
          <w:rFonts w:eastAsia="Calibri"/>
          <w:b/>
          <w:bCs/>
          <w:sz w:val="26"/>
          <w:szCs w:val="26"/>
          <w:u w:val="single"/>
        </w:rPr>
        <w:t xml:space="preserve"> </w:t>
      </w:r>
      <w:r w:rsidRPr="6AFF2873">
        <w:rPr>
          <w:rFonts w:eastAsia="Calibri"/>
          <w:b/>
          <w:bCs/>
          <w:sz w:val="26"/>
          <w:szCs w:val="26"/>
          <w:highlight w:val="green"/>
          <w:u w:val="single"/>
        </w:rPr>
        <w:t>use</w:t>
      </w:r>
      <w:r w:rsidRPr="6AFF2873">
        <w:rPr>
          <w:rFonts w:eastAsia="Calibri"/>
          <w:b/>
          <w:bCs/>
          <w:sz w:val="26"/>
          <w:szCs w:val="26"/>
          <w:u w:val="single"/>
        </w:rPr>
        <w:t xml:space="preserve"> </w:t>
      </w:r>
      <w:r w:rsidRPr="6AFF2873">
        <w:rPr>
          <w:rFonts w:eastAsia="Calibri"/>
          <w:b/>
          <w:bCs/>
          <w:sz w:val="26"/>
          <w:szCs w:val="26"/>
          <w:highlight w:val="green"/>
          <w:u w:val="single"/>
        </w:rPr>
        <w:t>of</w:t>
      </w:r>
      <w:r w:rsidRPr="6AFF2873">
        <w:rPr>
          <w:rFonts w:eastAsia="Calibri"/>
          <w:b/>
          <w:bCs/>
          <w:sz w:val="26"/>
          <w:szCs w:val="26"/>
          <w:u w:val="single"/>
        </w:rPr>
        <w:t xml:space="preserve"> </w:t>
      </w:r>
      <w:r w:rsidRPr="6AFF2873">
        <w:rPr>
          <w:rFonts w:eastAsia="Calibri"/>
          <w:b/>
          <w:bCs/>
          <w:sz w:val="26"/>
          <w:szCs w:val="26"/>
          <w:highlight w:val="green"/>
          <w:u w:val="single"/>
        </w:rPr>
        <w:t>space</w:t>
      </w:r>
      <w:r w:rsidRPr="6AFF2873">
        <w:rPr>
          <w:rFonts w:eastAsia="Calibri"/>
          <w:b/>
          <w:bCs/>
          <w:sz w:val="26"/>
          <w:szCs w:val="26"/>
          <w:u w:val="single"/>
        </w:rPr>
        <w:t>, decrease environmental effects on Earth and protect the terrestrial environment</w:t>
      </w:r>
      <w:r w:rsidRPr="6AFF2873">
        <w:rPr>
          <w:rFonts w:eastAsia="Calibri"/>
          <w:sz w:val="16"/>
          <w:szCs w:val="16"/>
        </w:rPr>
        <w:t xml:space="preserve">. We should escape a regime that will ultimately reflect the over-exploitation of resources and environmental havoc </w:t>
      </w:r>
      <w:hyperlink r:id="rId17" w:anchor="ref9">
        <w:r w:rsidRPr="6AFF2873">
          <w:rPr>
            <w:rStyle w:val="Hyperlink"/>
            <w:rFonts w:eastAsia="Calibri"/>
            <w:sz w:val="16"/>
            <w:szCs w:val="16"/>
          </w:rPr>
          <w:t xml:space="preserve">(Fountain, 2002) </w:t>
        </w:r>
      </w:hyperlink>
      <w:r w:rsidRPr="6AFF2873">
        <w:rPr>
          <w:rFonts w:eastAsia="Calibri"/>
          <w:sz w:val="16"/>
          <w:szCs w:val="16"/>
        </w:rPr>
        <w:t>.</w:t>
      </w:r>
    </w:p>
    <w:p w14:paraId="62375284"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B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BB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012D15"/>
  <w14:defaultImageDpi w14:val="300"/>
  <w15:docId w15:val="{382554D9-CCF1-654C-A2A3-950BD71D8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2BB1"/>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252B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252B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2B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252B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2B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BB1"/>
  </w:style>
  <w:style w:type="character" w:customStyle="1" w:styleId="Heading1Char">
    <w:name w:val="Heading 1 Char"/>
    <w:aliases w:val="Pocket Char"/>
    <w:basedOn w:val="DefaultParagraphFont"/>
    <w:link w:val="Heading1"/>
    <w:uiPriority w:val="9"/>
    <w:rsid w:val="00252B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252B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2BB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52B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52BB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S"/>
    <w:basedOn w:val="DefaultParagraphFont"/>
    <w:uiPriority w:val="6"/>
    <w:qFormat/>
    <w:rsid w:val="00252BB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252B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2BB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252BB1"/>
    <w:rPr>
      <w:color w:val="auto"/>
      <w:u w:val="none"/>
    </w:rPr>
  </w:style>
  <w:style w:type="paragraph" w:styleId="DocumentMap">
    <w:name w:val="Document Map"/>
    <w:basedOn w:val="Normal"/>
    <w:link w:val="DocumentMapChar"/>
    <w:uiPriority w:val="99"/>
    <w:semiHidden/>
    <w:unhideWhenUsed/>
    <w:rsid w:val="00252B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BB1"/>
    <w:rPr>
      <w:rFonts w:ascii="Lucida Grande" w:hAnsi="Lucida Grande" w:cs="Lucida Grande"/>
    </w:rPr>
  </w:style>
  <w:style w:type="paragraph" w:customStyle="1" w:styleId="textbold">
    <w:name w:val="text bold"/>
    <w:basedOn w:val="Normal"/>
    <w:link w:val="Emphasis"/>
    <w:uiPriority w:val="7"/>
    <w:qFormat/>
    <w:rsid w:val="00252BB1"/>
    <w:pPr>
      <w:widowControl w:val="0"/>
      <w:ind w:left="720"/>
      <w:jc w:val="both"/>
    </w:pPr>
    <w:rPr>
      <w:rFonts w:eastAsiaTheme="minorEastAsia" w:cstheme="minorBidi"/>
      <w:b/>
      <w:iCs/>
      <w:szCs w:val="24"/>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252BB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www.scirp.org/journal/paperinformation.aspx?paperid=85201" TargetMode="External"/><Relationship Id="rId2" Type="http://schemas.openxmlformats.org/officeDocument/2006/relationships/customXml" Target="../customXml/item2.xml"/><Relationship Id="rId16" Type="http://schemas.openxmlformats.org/officeDocument/2006/relationships/hyperlink" Target="https://www.scirp.org/journal/paperinformation.aspx?paperid=85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Unprecedented-Technological-Risks.pdf" TargetMode="External"/><Relationship Id="rId5" Type="http://schemas.openxmlformats.org/officeDocument/2006/relationships/numbering" Target="numbering.xml"/><Relationship Id="rId15" Type="http://schemas.openxmlformats.org/officeDocument/2006/relationships/hyperlink" Target="https://www.scirp.org/journal/paperinformation.aspx?paperid=85201" TargetMode="External"/><Relationship Id="rId10" Type="http://schemas.openxmlformats.org/officeDocument/2006/relationships/hyperlink" Target="https://doi.org/10.1017/S089267941400037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17/S0892679414000379"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1192B3-F8FE-DF48-9FF8-E3A7CCFB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5266</Words>
  <Characters>30018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1</cp:revision>
  <dcterms:created xsi:type="dcterms:W3CDTF">2022-02-19T20:13:00Z</dcterms:created>
  <dcterms:modified xsi:type="dcterms:W3CDTF">2022-02-19T20:14:00Z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